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DE101" w14:textId="77777777" w:rsidR="002B105B" w:rsidRDefault="002B105B" w:rsidP="002B105B">
      <w:pPr>
        <w:pStyle w:val="Heading2"/>
      </w:pPr>
      <w:r>
        <w:t>1NC</w:t>
      </w:r>
    </w:p>
    <w:p w14:paraId="68ADACA4" w14:textId="24976C64" w:rsidR="002B105B" w:rsidRPr="007050DA" w:rsidRDefault="002B105B" w:rsidP="002B105B">
      <w:pPr>
        <w:pStyle w:val="Heading4"/>
      </w:pPr>
      <w:r>
        <w:t xml:space="preserve">The standard is </w:t>
      </w:r>
      <w:r>
        <w:t>maximizing expected well being</w:t>
      </w:r>
    </w:p>
    <w:p w14:paraId="33C20975" w14:textId="77777777" w:rsidR="002B105B" w:rsidRPr="00C7794F" w:rsidRDefault="002B105B" w:rsidP="002B105B">
      <w:pPr>
        <w:pStyle w:val="Heading4"/>
        <w:spacing w:before="200" w:line="240" w:lineRule="auto"/>
        <w:rPr>
          <w:rFonts w:cs="Calibri"/>
        </w:rPr>
      </w:pPr>
      <w:r w:rsidRPr="00C7794F">
        <w:rPr>
          <w:rFonts w:cs="Calibri"/>
        </w:rPr>
        <w:t xml:space="preserve">Non util ethics are </w:t>
      </w:r>
      <w:r>
        <w:rPr>
          <w:rFonts w:cs="Calibri"/>
        </w:rPr>
        <w:t>difficult to generalize</w:t>
      </w:r>
      <w:r w:rsidRPr="00C7794F">
        <w:rPr>
          <w:rFonts w:cs="Calibri"/>
        </w:rPr>
        <w:t xml:space="preserve"> </w:t>
      </w:r>
    </w:p>
    <w:p w14:paraId="35F1A326" w14:textId="77777777" w:rsidR="002B105B" w:rsidRPr="00C7794F" w:rsidRDefault="002B105B" w:rsidP="002B105B">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20CB3E3" w14:textId="77777777" w:rsidR="002B105B" w:rsidRPr="00C7794F" w:rsidRDefault="002B105B" w:rsidP="002B105B">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9C50224" w14:textId="77777777" w:rsidR="002B105B" w:rsidRPr="00286315" w:rsidRDefault="002B105B" w:rsidP="002B105B"/>
    <w:p w14:paraId="45F014DE" w14:textId="77777777" w:rsidR="002B105B" w:rsidRPr="008A282C" w:rsidRDefault="002B105B" w:rsidP="002B105B">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65D50CE" w14:textId="77777777" w:rsidR="002B105B" w:rsidRPr="008A282C" w:rsidRDefault="002B105B" w:rsidP="002B105B">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0" w:history="1">
        <w:r w:rsidRPr="008A282C">
          <w:rPr>
            <w:rStyle w:val="Hyperlink"/>
          </w:rPr>
          <w:t>https://www.effectivealtruism.org/articles/cause-profile-long-run-future/</w:t>
        </w:r>
      </w:hyperlink>
      <w:r w:rsidRPr="008A282C">
        <w:t>, accessed 12-4-18, HKR-AM)</w:t>
      </w:r>
    </w:p>
    <w:p w14:paraId="64F1C59A" w14:textId="77777777" w:rsidR="002B105B" w:rsidRPr="008A282C" w:rsidRDefault="002B105B" w:rsidP="002B105B">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2A368BD3" w14:textId="77777777" w:rsidR="002B105B" w:rsidRPr="008A282C" w:rsidRDefault="002B105B" w:rsidP="002B105B">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099EE031" w14:textId="77777777" w:rsidR="002B105B" w:rsidRPr="008A282C" w:rsidRDefault="002B105B" w:rsidP="002B105B">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2F0B76AB" w14:textId="77777777" w:rsidR="002B105B" w:rsidRPr="008A282C" w:rsidRDefault="002B105B" w:rsidP="002B105B">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65D440CE" w14:textId="77777777" w:rsidR="002B105B" w:rsidRPr="008A282C" w:rsidRDefault="002B105B" w:rsidP="002B105B">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1AC71201" w14:textId="77777777" w:rsidR="002B105B" w:rsidRPr="008A282C" w:rsidRDefault="002B105B" w:rsidP="002B105B">
      <w:pPr>
        <w:rPr>
          <w:sz w:val="16"/>
        </w:rPr>
      </w:pPr>
      <w:r w:rsidRPr="008A282C">
        <w:rPr>
          <w:sz w:val="16"/>
        </w:rPr>
        <w:t>The case for the long-term future as a target of altruism</w:t>
      </w:r>
    </w:p>
    <w:p w14:paraId="620A6ACE" w14:textId="77777777" w:rsidR="002B105B" w:rsidRPr="008A282C" w:rsidRDefault="002B105B" w:rsidP="002B105B">
      <w:pPr>
        <w:rPr>
          <w:sz w:val="16"/>
        </w:rPr>
      </w:pPr>
      <w:r w:rsidRPr="008A282C">
        <w:rPr>
          <w:sz w:val="16"/>
        </w:rPr>
        <w:t>The case for focusing on the long-term future can be summarised as follows:</w:t>
      </w:r>
    </w:p>
    <w:p w14:paraId="44B054C0" w14:textId="77777777" w:rsidR="002B105B" w:rsidRPr="008A282C" w:rsidRDefault="002B105B" w:rsidP="002B105B">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3BB02384" w14:textId="77777777" w:rsidR="002B105B" w:rsidRPr="008A282C" w:rsidRDefault="002B105B" w:rsidP="002B105B">
      <w:pPr>
        <w:rPr>
          <w:rStyle w:val="StyleUnderline"/>
        </w:rPr>
      </w:pPr>
      <w:r w:rsidRPr="008A282C">
        <w:rPr>
          <w:rStyle w:val="StyleUnderline"/>
        </w:rPr>
        <w:t>It seems likely there are things we can do today that will affect the long-term future in non-negligible ways;</w:t>
      </w:r>
    </w:p>
    <w:p w14:paraId="6F4F49A7" w14:textId="77777777" w:rsidR="002B105B" w:rsidRPr="008A282C" w:rsidRDefault="002B105B" w:rsidP="002B105B">
      <w:pPr>
        <w:rPr>
          <w:rStyle w:val="StyleUnderline"/>
        </w:rPr>
      </w:pPr>
      <w:r w:rsidRPr="008A282C">
        <w:rPr>
          <w:rStyle w:val="StyleUnderline"/>
        </w:rPr>
        <w:t>Possible ways of shaping the long-term future are currently highly neglected by individuals and society;</w:t>
      </w:r>
    </w:p>
    <w:p w14:paraId="4FC98F8B" w14:textId="77777777" w:rsidR="002B105B" w:rsidRPr="008A282C" w:rsidRDefault="002B105B" w:rsidP="002B105B">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0294955A" w14:textId="77777777" w:rsidR="002B105B" w:rsidRPr="008A282C" w:rsidRDefault="002B105B" w:rsidP="002B105B">
      <w:pPr>
        <w:rPr>
          <w:sz w:val="16"/>
        </w:rPr>
      </w:pPr>
      <w:r w:rsidRPr="008A282C">
        <w:rPr>
          <w:sz w:val="16"/>
        </w:rPr>
        <w:t>Below we discuss each part of this argument in more detail.</w:t>
      </w:r>
    </w:p>
    <w:p w14:paraId="1932469C" w14:textId="77777777" w:rsidR="002B105B" w:rsidRPr="008A282C" w:rsidRDefault="002B105B" w:rsidP="002B105B">
      <w:pPr>
        <w:rPr>
          <w:sz w:val="16"/>
        </w:rPr>
      </w:pPr>
      <w:r w:rsidRPr="008A282C">
        <w:rPr>
          <w:sz w:val="16"/>
        </w:rPr>
        <w:t>The long-term future has enormous potential</w:t>
      </w:r>
    </w:p>
    <w:p w14:paraId="38CB88E5" w14:textId="77777777" w:rsidR="002B105B" w:rsidRPr="008A282C" w:rsidRDefault="002B105B" w:rsidP="002B105B">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734F88D6" w14:textId="77777777" w:rsidR="002B105B" w:rsidRPr="008A282C" w:rsidRDefault="002B105B" w:rsidP="002B105B">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4D417D2A" w14:textId="77777777" w:rsidR="002B105B" w:rsidRPr="008A282C" w:rsidRDefault="002B105B" w:rsidP="002B105B">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646BA52C" w14:textId="77777777" w:rsidR="002B105B" w:rsidRPr="008A282C" w:rsidRDefault="002B105B" w:rsidP="002B105B">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10AC7EED" w14:textId="77777777" w:rsidR="002B105B" w:rsidRPr="008A282C" w:rsidRDefault="002B105B" w:rsidP="002B105B">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448DF9D4" w14:textId="77777777" w:rsidR="002B105B" w:rsidRPr="008A282C" w:rsidRDefault="002B105B" w:rsidP="002B105B">
      <w:pPr>
        <w:rPr>
          <w:sz w:val="16"/>
        </w:rPr>
      </w:pPr>
      <w:r w:rsidRPr="008A282C">
        <w:rPr>
          <w:sz w:val="16"/>
        </w:rPr>
        <w:t>There are things we can do today that could affect the long-term future</w:t>
      </w:r>
    </w:p>
    <w:p w14:paraId="15B6088B" w14:textId="77777777" w:rsidR="002B105B" w:rsidRPr="008A282C" w:rsidRDefault="002B105B" w:rsidP="002B105B">
      <w:pPr>
        <w:rPr>
          <w:sz w:val="16"/>
        </w:rPr>
      </w:pPr>
      <w:r w:rsidRPr="008A282C">
        <w:rPr>
          <w:sz w:val="16"/>
        </w:rPr>
        <w:t>There are a number of things we could work on today that seem likely to influence the long-term future:</w:t>
      </w:r>
    </w:p>
    <w:p w14:paraId="03727DC3" w14:textId="77777777" w:rsidR="002B105B" w:rsidRPr="008A282C" w:rsidRDefault="002B105B" w:rsidP="002B105B">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5A4F5D55" w14:textId="77777777" w:rsidR="002B105B" w:rsidRPr="008A282C" w:rsidRDefault="002B105B" w:rsidP="002B105B">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1BC6843" w14:textId="77777777" w:rsidR="002B105B" w:rsidRPr="008A282C" w:rsidRDefault="002B105B" w:rsidP="002B105B">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23F898C6" w14:textId="77777777" w:rsidR="002B105B" w:rsidRPr="008A282C" w:rsidRDefault="002B105B" w:rsidP="002B105B">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1309B3E2" w14:textId="77777777" w:rsidR="002B105B" w:rsidRPr="008A282C" w:rsidRDefault="002B105B" w:rsidP="002B105B">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7646914E" w14:textId="77777777" w:rsidR="002B105B" w:rsidRPr="008A282C" w:rsidRDefault="002B105B" w:rsidP="002B105B">
      <w:pPr>
        <w:rPr>
          <w:sz w:val="16"/>
        </w:rPr>
      </w:pPr>
      <w:r w:rsidRPr="008A282C">
        <w:rPr>
          <w:sz w:val="16"/>
        </w:rPr>
        <w:t>Other ways we might create positive trajectory changes: These include improving education, science, and political systems.</w:t>
      </w:r>
    </w:p>
    <w:p w14:paraId="0C4163FC" w14:textId="77777777" w:rsidR="002B105B" w:rsidRPr="008A282C" w:rsidRDefault="002B105B" w:rsidP="002B105B">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43A57DC2" w14:textId="77777777" w:rsidR="002B105B" w:rsidRPr="008A282C" w:rsidRDefault="002B105B" w:rsidP="002B105B">
      <w:pPr>
        <w:rPr>
          <w:sz w:val="16"/>
        </w:rPr>
      </w:pPr>
      <w:r w:rsidRPr="008A282C">
        <w:rPr>
          <w:sz w:val="16"/>
        </w:rPr>
        <w:t>The long-term future is neglected, especially relative to its importance</w:t>
      </w:r>
    </w:p>
    <w:p w14:paraId="3ED652B2" w14:textId="77777777" w:rsidR="002B105B" w:rsidRPr="008A282C" w:rsidRDefault="002B105B" w:rsidP="002B105B">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3F2F3AA0" w14:textId="77777777" w:rsidR="002B105B" w:rsidRPr="008A282C" w:rsidRDefault="002B105B" w:rsidP="002B105B">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11E8DC4D" w14:textId="77777777" w:rsidR="002B105B" w:rsidRPr="008A282C" w:rsidRDefault="002B105B" w:rsidP="002B105B">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D583716" w14:textId="77777777" w:rsidR="002B105B" w:rsidRPr="008A282C" w:rsidRDefault="002B105B" w:rsidP="002B105B">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2C461AEA" w14:textId="77777777" w:rsidR="002B105B" w:rsidRPr="008A282C" w:rsidRDefault="002B105B" w:rsidP="002B105B">
      <w:pPr>
        <w:rPr>
          <w:sz w:val="16"/>
        </w:rPr>
      </w:pPr>
      <w:r w:rsidRPr="008A282C">
        <w:rPr>
          <w:sz w:val="16"/>
        </w:rPr>
        <w:t>Efforts to shape the long-term future could be extremely high in expected value</w:t>
      </w:r>
    </w:p>
    <w:p w14:paraId="18834745" w14:textId="77777777" w:rsidR="002B105B" w:rsidRPr="008A282C" w:rsidRDefault="002B105B" w:rsidP="002B105B">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7F51E7BF" w14:textId="77777777" w:rsidR="002B105B" w:rsidRPr="008A282C" w:rsidRDefault="002B105B" w:rsidP="002B105B">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043487BF" w14:textId="77777777" w:rsidR="002B105B" w:rsidRPr="008A282C" w:rsidRDefault="002B105B" w:rsidP="002B105B">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6E485984" w14:textId="77777777" w:rsidR="002B105B" w:rsidRPr="005C0AB9" w:rsidRDefault="002B105B" w:rsidP="002B105B"/>
    <w:p w14:paraId="689F0075" w14:textId="77777777" w:rsidR="002B105B" w:rsidRPr="00730CE9" w:rsidRDefault="002B105B" w:rsidP="002B105B">
      <w:pPr>
        <w:pStyle w:val="Heading4"/>
        <w:rPr>
          <w:rFonts w:cs="Arial"/>
        </w:rPr>
      </w:pPr>
      <w:r>
        <w:rPr>
          <w:rFonts w:cs="Arial"/>
        </w:rPr>
        <w:t>Extinction</w:t>
      </w:r>
      <w:r w:rsidRPr="00730CE9">
        <w:rPr>
          <w:rFonts w:cs="Arial"/>
        </w:rPr>
        <w:t xml:space="preserve"> outweighs---it’s the upmost moral evil and disavowal of the risk makes it more likely.</w:t>
      </w:r>
    </w:p>
    <w:p w14:paraId="36E16ABC" w14:textId="77777777" w:rsidR="002B105B" w:rsidRPr="00AE4834" w:rsidRDefault="002B105B" w:rsidP="002B105B">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0C88D29" w14:textId="77777777" w:rsidR="002B105B" w:rsidRPr="00AE4834" w:rsidRDefault="002B105B" w:rsidP="002B105B">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7638F7">
        <w:rPr>
          <w:rFonts w:eastAsia="Calibri"/>
          <w:sz w:val="8"/>
          <w:szCs w:val="8"/>
        </w:rPr>
        <w:t>of</w:t>
      </w:r>
      <w:r w:rsidRPr="007638F7">
        <w:rPr>
          <w:sz w:val="8"/>
          <w:szCs w:val="8"/>
        </w:rPr>
        <w:t xml:space="preserve"> </w:t>
      </w:r>
      <w:r w:rsidRPr="007638F7">
        <w:rPr>
          <w:rStyle w:val="StyleUnderline"/>
          <w:rFonts w:eastAsia="Calibri"/>
          <w:sz w:val="8"/>
          <w:szCs w:val="8"/>
          <w:u w:val="none"/>
        </w:rPr>
        <w:t>extinction</w:t>
      </w:r>
      <w:r w:rsidRPr="007638F7">
        <w:rPr>
          <w:rStyle w:val="StyleUnderline"/>
          <w:sz w:val="8"/>
          <w:szCs w:val="8"/>
          <w:u w:val="none"/>
        </w:rPr>
        <w:t xml:space="preserve"> </w:t>
      </w:r>
      <w:r w:rsidRPr="007638F7">
        <w:rPr>
          <w:rStyle w:val="StyleUnderline"/>
          <w:rFonts w:eastAsia="Calibri"/>
          <w:sz w:val="8"/>
          <w:szCs w:val="8"/>
          <w:u w:val="none"/>
        </w:rPr>
        <w:t>could</w:t>
      </w:r>
      <w:r w:rsidRPr="007638F7">
        <w:rPr>
          <w:rStyle w:val="StyleUnderline"/>
          <w:sz w:val="8"/>
          <w:szCs w:val="8"/>
          <w:u w:val="none"/>
        </w:rPr>
        <w:t xml:space="preserve"> </w:t>
      </w:r>
      <w:r w:rsidRPr="007638F7">
        <w:rPr>
          <w:rStyle w:val="StyleUnderline"/>
          <w:rFonts w:eastAsia="Calibri"/>
          <w:sz w:val="8"/>
          <w:szCs w:val="8"/>
          <w:u w:val="none"/>
        </w:rPr>
        <w:t>cause</w:t>
      </w:r>
      <w:r w:rsidRPr="007638F7">
        <w:rPr>
          <w:sz w:val="8"/>
          <w:szCs w:val="8"/>
        </w:rPr>
        <w:t xml:space="preserve"> </w:t>
      </w:r>
      <w:r w:rsidRPr="007638F7">
        <w:rPr>
          <w:rStyle w:val="StyleUnderline"/>
          <w:rFonts w:eastAsia="Calibri"/>
          <w:sz w:val="8"/>
          <w:szCs w:val="8"/>
          <w:u w:val="none"/>
        </w:rPr>
        <w:t>premature</w:t>
      </w:r>
      <w:r w:rsidRPr="007638F7">
        <w:rPr>
          <w:rStyle w:val="StyleUnderline"/>
          <w:sz w:val="8"/>
          <w:szCs w:val="8"/>
          <w:u w:val="none"/>
        </w:rPr>
        <w:t xml:space="preserve"> </w:t>
      </w:r>
      <w:r w:rsidRPr="007638F7">
        <w:rPr>
          <w:rStyle w:val="StyleUnderline"/>
          <w:rFonts w:eastAsia="Calibri"/>
          <w:sz w:val="8"/>
          <w:szCs w:val="8"/>
          <w:u w:val="none"/>
        </w:rPr>
        <w:t>death</w:t>
      </w:r>
      <w:r w:rsidRPr="007638F7">
        <w:rPr>
          <w:sz w:val="8"/>
          <w:szCs w:val="8"/>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nuclear</w:t>
      </w:r>
      <w:r w:rsidRPr="007638F7">
        <w:rPr>
          <w:rStyle w:val="StyleUnderline"/>
          <w:sz w:val="8"/>
          <w:szCs w:val="8"/>
          <w:u w:val="none"/>
        </w:rPr>
        <w:t xml:space="preserve"> </w:t>
      </w:r>
      <w:r w:rsidRPr="007638F7">
        <w:rPr>
          <w:rStyle w:val="StyleUnderline"/>
          <w:rFonts w:eastAsia="Calibri"/>
          <w:sz w:val="8"/>
          <w:szCs w:val="8"/>
          <w:u w:val="none"/>
        </w:rPr>
        <w:t>winter</w:t>
      </w:r>
      <w:r w:rsidRPr="007638F7">
        <w:rPr>
          <w:sz w:val="8"/>
          <w:szCs w:val="8"/>
        </w:rPr>
        <w:t xml:space="preserve"> </w:t>
      </w:r>
      <w:r w:rsidRPr="007638F7">
        <w:rPr>
          <w:rStyle w:val="StyleUnderline"/>
          <w:rFonts w:eastAsia="Calibri"/>
          <w:sz w:val="8"/>
          <w:szCs w:val="8"/>
          <w:u w:val="none"/>
        </w:rPr>
        <w:t>that</w:t>
      </w:r>
      <w:r w:rsidRPr="007638F7">
        <w:rPr>
          <w:rStyle w:val="StyleUnderline"/>
          <w:sz w:val="8"/>
          <w:szCs w:val="8"/>
          <w:u w:val="none"/>
        </w:rPr>
        <w:t xml:space="preserve"> </w:t>
      </w:r>
      <w:r w:rsidRPr="007638F7">
        <w:rPr>
          <w:rStyle w:val="StyleUnderline"/>
          <w:rFonts w:eastAsia="Calibri"/>
          <w:sz w:val="8"/>
          <w:szCs w:val="8"/>
          <w:u w:val="none"/>
        </w:rPr>
        <w:t>killed</w:t>
      </w:r>
      <w:r w:rsidRPr="007638F7">
        <w:rPr>
          <w:rStyle w:val="StyleUnderline"/>
          <w:sz w:val="8"/>
          <w:szCs w:val="8"/>
          <w:u w:val="none"/>
        </w:rPr>
        <w:t xml:space="preserve"> </w:t>
      </w:r>
      <w:r w:rsidRPr="007638F7">
        <w:rPr>
          <w:rStyle w:val="StyleUnderline"/>
          <w:rFonts w:eastAsia="Calibri"/>
          <w:sz w:val="8"/>
          <w:szCs w:val="8"/>
          <w:u w:val="none"/>
        </w:rPr>
        <w:t>everyone</w:t>
      </w:r>
      <w:r w:rsidRPr="007638F7">
        <w:rPr>
          <w:rStyle w:val="StyleUnderline"/>
          <w:sz w:val="8"/>
          <w:szCs w:val="8"/>
          <w:u w:val="none"/>
        </w:rPr>
        <w:t xml:space="preserve"> </w:t>
      </w:r>
      <w:r w:rsidRPr="007638F7">
        <w:rPr>
          <w:rStyle w:val="StyleUnderline"/>
          <w:rFonts w:eastAsia="Calibri"/>
          <w:sz w:val="8"/>
          <w:szCs w:val="8"/>
          <w:u w:val="none"/>
        </w:rPr>
        <w:t>or</w:t>
      </w:r>
      <w:r w:rsidRPr="007638F7">
        <w:rPr>
          <w:rStyle w:val="StyleUnderline"/>
          <w:sz w:val="8"/>
          <w:szCs w:val="8"/>
          <w:u w:val="none"/>
        </w:rPr>
        <w:t xml:space="preserve"> </w:t>
      </w:r>
      <w:r w:rsidRPr="007638F7">
        <w:rPr>
          <w:rStyle w:val="StyleUnderline"/>
          <w:rFonts w:eastAsia="Calibri"/>
          <w:sz w:val="8"/>
          <w:szCs w:val="8"/>
          <w:u w:val="none"/>
        </w:rPr>
        <w:t>even</w:t>
      </w:r>
      <w:r w:rsidRPr="007638F7">
        <w:rPr>
          <w:rStyle w:val="StyleUnderline"/>
          <w:sz w:val="8"/>
          <w:szCs w:val="8"/>
          <w:u w:val="none"/>
        </w:rPr>
        <w:t xml:space="preserve"> </w:t>
      </w:r>
      <w:r w:rsidRPr="007638F7">
        <w:rPr>
          <w:rStyle w:val="StyleUnderline"/>
          <w:rFonts w:eastAsia="Calibri"/>
          <w:sz w:val="8"/>
          <w:szCs w:val="8"/>
          <w:u w:val="none"/>
        </w:rPr>
        <w:t>just</w:t>
      </w:r>
      <w:r w:rsidRPr="007638F7">
        <w:rPr>
          <w:rStyle w:val="StyleUnderline"/>
          <w:sz w:val="8"/>
          <w:szCs w:val="8"/>
          <w:u w:val="none"/>
        </w:rPr>
        <w:t xml:space="preserve"> </w:t>
      </w:r>
      <w:r w:rsidRPr="007638F7">
        <w:rPr>
          <w:rStyle w:val="StyleUnderline"/>
          <w:rFonts w:eastAsia="Calibri"/>
          <w:sz w:val="8"/>
          <w:szCs w:val="8"/>
          <w:u w:val="none"/>
        </w:rPr>
        <w:t>every</w:t>
      </w:r>
      <w:r w:rsidRPr="007638F7">
        <w:rPr>
          <w:rStyle w:val="StyleUnderline"/>
          <w:sz w:val="8"/>
          <w:szCs w:val="8"/>
          <w:u w:val="none"/>
        </w:rPr>
        <w:t xml:space="preserve"> </w:t>
      </w:r>
      <w:r w:rsidRPr="007638F7">
        <w:rPr>
          <w:rStyle w:val="StyleUnderline"/>
          <w:rFonts w:eastAsia="Calibri"/>
          <w:sz w:val="8"/>
          <w:szCs w:val="8"/>
          <w:u w:val="none"/>
        </w:rPr>
        <w:t>woman</w:t>
      </w:r>
      <w:r w:rsidRPr="007638F7">
        <w:rPr>
          <w:rStyle w:val="StyleUnderline"/>
          <w:sz w:val="8"/>
          <w:szCs w:val="8"/>
          <w:u w:val="none"/>
        </w:rPr>
        <w:t xml:space="preserve"> </w:t>
      </w:r>
      <w:r w:rsidRPr="007638F7">
        <w:rPr>
          <w:rStyle w:val="StyleUnderline"/>
          <w:rFonts w:eastAsia="Calibri"/>
          <w:sz w:val="8"/>
          <w:szCs w:val="8"/>
          <w:u w:val="none"/>
        </w:rPr>
        <w:t>under</w:t>
      </w:r>
      <w:r w:rsidRPr="007638F7">
        <w:rPr>
          <w:rStyle w:val="StyleUnderline"/>
          <w:sz w:val="8"/>
          <w:szCs w:val="8"/>
          <w:u w:val="none"/>
        </w:rPr>
        <w:t xml:space="preserve"> </w:t>
      </w:r>
      <w:r w:rsidRPr="007638F7">
        <w:rPr>
          <w:rStyle w:val="StyleUnderline"/>
          <w:rFonts w:eastAsia="Calibri"/>
          <w:sz w:val="8"/>
          <w:szCs w:val="8"/>
          <w:u w:val="none"/>
        </w:rPr>
        <w:t>the</w:t>
      </w:r>
      <w:r w:rsidRPr="007638F7">
        <w:rPr>
          <w:rStyle w:val="StyleUnderline"/>
          <w:sz w:val="8"/>
          <w:szCs w:val="8"/>
          <w:u w:val="none"/>
        </w:rPr>
        <w:t xml:space="preserve"> </w:t>
      </w:r>
      <w:r w:rsidRPr="007638F7">
        <w:rPr>
          <w:rStyle w:val="StyleUnderline"/>
          <w:rFonts w:eastAsia="Calibri"/>
          <w:sz w:val="8"/>
          <w:szCs w:val="8"/>
          <w:u w:val="none"/>
        </w:rPr>
        <w:t>age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50 </w:t>
      </w:r>
      <w:r w:rsidRPr="007638F7">
        <w:rPr>
          <w:rStyle w:val="StyleUnderline"/>
          <w:rFonts w:eastAsia="Calibri"/>
          <w:sz w:val="8"/>
          <w:szCs w:val="8"/>
          <w:u w:val="none"/>
        </w:rPr>
        <w:t>is</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clear</w:t>
      </w:r>
      <w:r w:rsidRPr="007638F7">
        <w:rPr>
          <w:rStyle w:val="StyleUnderline"/>
          <w:sz w:val="8"/>
          <w:szCs w:val="8"/>
          <w:u w:val="none"/>
        </w:rPr>
        <w:t xml:space="preserve"> </w:t>
      </w:r>
      <w:r w:rsidRPr="007638F7">
        <w:rPr>
          <w:rStyle w:val="StyleUnderline"/>
          <w:rFonts w:eastAsia="Calibri"/>
          <w:sz w:val="8"/>
          <w:szCs w:val="8"/>
          <w:u w:val="none"/>
        </w:rPr>
        <w:t>example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w:t>
      </w:r>
      <w:r w:rsidRPr="007638F7">
        <w:rPr>
          <w:rStyle w:val="StyleUnderline"/>
          <w:rFonts w:eastAsia="Calibri"/>
          <w:sz w:val="8"/>
          <w:szCs w:val="8"/>
          <w:u w:val="none"/>
        </w:rPr>
        <w:t>such</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8DC0FB9" w14:textId="77777777" w:rsidR="002B105B" w:rsidRPr="00DF4A11" w:rsidRDefault="002B105B" w:rsidP="002B105B">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1D53FE08" w14:textId="77777777" w:rsidR="002B105B" w:rsidRDefault="002B105B" w:rsidP="002B105B">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A45455F" w14:textId="77777777" w:rsidR="002B105B" w:rsidRPr="00A73F6D" w:rsidRDefault="002B105B" w:rsidP="002B105B">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E832226" w14:textId="77777777" w:rsidR="002B105B" w:rsidRPr="008A2B5C" w:rsidRDefault="002B105B" w:rsidP="002B105B">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31F93BEF" w14:textId="77777777" w:rsidR="00C20469" w:rsidRDefault="00C20469" w:rsidP="00C20469">
      <w:pPr>
        <w:pStyle w:val="Heading2"/>
      </w:pPr>
      <w:r>
        <w:t>1NC</w:t>
      </w:r>
    </w:p>
    <w:p w14:paraId="2E8868EA" w14:textId="77777777" w:rsidR="00C20469" w:rsidRPr="000C44E2" w:rsidRDefault="00C20469" w:rsidP="00C20469">
      <w:pPr>
        <w:pStyle w:val="Heading4"/>
      </w:pPr>
      <w:r w:rsidRPr="000C44E2">
        <w:t xml:space="preserve">CCP legitimacy high now </w:t>
      </w:r>
    </w:p>
    <w:p w14:paraId="422DB10C" w14:textId="77777777" w:rsidR="00C20469" w:rsidRPr="000C44E2" w:rsidRDefault="00C20469" w:rsidP="00C20469">
      <w:pPr>
        <w:rPr>
          <w:rStyle w:val="Style13ptBold"/>
          <w:rFonts w:cs="Calibri"/>
          <w:b w:val="0"/>
          <w:bCs/>
        </w:rPr>
      </w:pPr>
      <w:r w:rsidRPr="000C44E2">
        <w:rPr>
          <w:rStyle w:val="Style13ptBold"/>
          <w:rFonts w:cs="Calibri"/>
          <w:b w:val="0"/>
          <w:bCs/>
        </w:rPr>
        <w:t xml:space="preserve">Yvonne </w:t>
      </w:r>
      <w:r w:rsidRPr="00592960">
        <w:rPr>
          <w:rStyle w:val="Style13ptBold"/>
        </w:rPr>
        <w:t>Murray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6DEE039B" w14:textId="77777777" w:rsidR="00C20469" w:rsidRPr="000C44E2" w:rsidRDefault="00C20469" w:rsidP="00C20469">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zero-Covid bubble, set about turbo charging internal reforms.</w:t>
      </w:r>
    </w:p>
    <w:p w14:paraId="5F0D40E0" w14:textId="77777777" w:rsidR="00C20469" w:rsidRPr="000C44E2" w:rsidRDefault="00C20469" w:rsidP="00C20469">
      <w:pPr>
        <w:rPr>
          <w:rFonts w:cs="Calibri"/>
          <w:sz w:val="24"/>
        </w:rPr>
      </w:pPr>
    </w:p>
    <w:p w14:paraId="1A7EBD0D" w14:textId="77777777" w:rsidR="00C20469" w:rsidRPr="000C44E2" w:rsidRDefault="00C20469" w:rsidP="00C20469">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declared "the east is rising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0B274FE0" w14:textId="77777777" w:rsidR="00C20469" w:rsidRPr="000C44E2" w:rsidRDefault="00C20469" w:rsidP="00C20469">
      <w:pPr>
        <w:rPr>
          <w:rFonts w:cs="Calibri"/>
          <w:sz w:val="24"/>
        </w:rPr>
      </w:pPr>
    </w:p>
    <w:p w14:paraId="7E300808" w14:textId="77777777" w:rsidR="00C20469" w:rsidRPr="000C44E2" w:rsidRDefault="00C20469" w:rsidP="00C20469">
      <w:pPr>
        <w:rPr>
          <w:rFonts w:cs="Calibri"/>
          <w:sz w:val="24"/>
        </w:rPr>
      </w:pPr>
      <w:r w:rsidRPr="000C44E2">
        <w:rPr>
          <w:rFonts w:cs="Calibri"/>
          <w:sz w:val="24"/>
        </w:rPr>
        <w:t>And as this superpower rivalry deepened, taking on what other countries feared was a distinctly Cold War hue, Taiwan took centre stage.</w:t>
      </w:r>
    </w:p>
    <w:p w14:paraId="13B11BF0" w14:textId="77777777" w:rsidR="00C20469" w:rsidRPr="000C44E2" w:rsidRDefault="00C20469" w:rsidP="00C20469">
      <w:pPr>
        <w:rPr>
          <w:rFonts w:cs="Calibri"/>
          <w:sz w:val="24"/>
        </w:rPr>
      </w:pPr>
    </w:p>
    <w:p w14:paraId="0C897193" w14:textId="77777777" w:rsidR="00C20469" w:rsidRPr="000C44E2" w:rsidRDefault="00C20469" w:rsidP="00C20469">
      <w:pPr>
        <w:rPr>
          <w:rFonts w:cs="Calibri"/>
          <w:sz w:val="24"/>
        </w:rPr>
      </w:pPr>
      <w:r w:rsidRPr="000C44E2">
        <w:rPr>
          <w:rFonts w:cs="Calibri"/>
          <w:sz w:val="24"/>
        </w:rPr>
        <w:t>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t>
      </w:r>
    </w:p>
    <w:p w14:paraId="0FD6CE66" w14:textId="77777777" w:rsidR="00C20469" w:rsidRPr="000C44E2" w:rsidRDefault="00C20469" w:rsidP="00C20469">
      <w:pPr>
        <w:rPr>
          <w:rFonts w:cs="Calibri"/>
          <w:sz w:val="24"/>
        </w:rPr>
      </w:pPr>
    </w:p>
    <w:p w14:paraId="3EB8E929" w14:textId="77777777" w:rsidR="00C20469" w:rsidRPr="000C44E2" w:rsidRDefault="00C20469" w:rsidP="00C20469">
      <w:pPr>
        <w:rPr>
          <w:rFonts w:cs="Calibri"/>
          <w:sz w:val="24"/>
        </w:rPr>
      </w:pPr>
      <w:r w:rsidRPr="000C44E2">
        <w:rPr>
          <w:rFonts w:cs="Calibri"/>
          <w:sz w:val="24"/>
        </w:rPr>
        <w:t>When an unprecedented number of Chinese warplanes flew past Taiwan amid Beijing’s threats to take the island, many speculated the invasion was nigh.</w:t>
      </w:r>
    </w:p>
    <w:p w14:paraId="56D59605" w14:textId="77777777" w:rsidR="00C20469" w:rsidRPr="000C44E2" w:rsidRDefault="00C20469" w:rsidP="00C20469">
      <w:pPr>
        <w:rPr>
          <w:rFonts w:cs="Calibri"/>
          <w:sz w:val="24"/>
        </w:rPr>
      </w:pPr>
    </w:p>
    <w:p w14:paraId="5AE92CA2" w14:textId="77777777" w:rsidR="00C20469" w:rsidRPr="000C44E2" w:rsidRDefault="00C20469" w:rsidP="00C20469">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3E62357E" w14:textId="77777777" w:rsidR="00C20469" w:rsidRPr="000C44E2" w:rsidRDefault="00C20469" w:rsidP="00C20469">
      <w:pPr>
        <w:rPr>
          <w:rFonts w:cs="Calibri"/>
          <w:sz w:val="24"/>
        </w:rPr>
      </w:pPr>
      <w:r w:rsidRPr="000C44E2">
        <w:rPr>
          <w:rFonts w:cs="Calibri"/>
          <w:sz w:val="24"/>
        </w:rPr>
        <w:t>Democracy versus authoritarianism</w:t>
      </w:r>
    </w:p>
    <w:p w14:paraId="58AAF92A" w14:textId="77777777" w:rsidR="00C20469" w:rsidRPr="000C44E2" w:rsidRDefault="00C20469" w:rsidP="00C20469">
      <w:pPr>
        <w:rPr>
          <w:rFonts w:cs="Calibri"/>
          <w:sz w:val="24"/>
        </w:rPr>
      </w:pPr>
    </w:p>
    <w:p w14:paraId="3225AAA8" w14:textId="77777777" w:rsidR="00C20469" w:rsidRPr="000C44E2" w:rsidRDefault="00C20469" w:rsidP="00C20469">
      <w:pPr>
        <w:rPr>
          <w:rFonts w:cs="Calibri"/>
          <w:sz w:val="24"/>
        </w:rPr>
      </w:pPr>
      <w:r w:rsidRPr="000C44E2">
        <w:rPr>
          <w:rStyle w:val="StyleUnderline"/>
          <w:rFonts w:cs="Calibri"/>
        </w:rPr>
        <w:t xml:space="preserve">The clashes came thick and fast. In the Spring, politicians in Europe, who had criticised human rights abuses in Xinjiang, were hit with sanctions by Beijing. </w:t>
      </w:r>
      <w:r w:rsidRPr="000C44E2">
        <w:rPr>
          <w:rFonts w:cs="Calibri"/>
          <w:sz w:val="24"/>
        </w:rPr>
        <w:t>The shelving of the China Investment Agreement as a result, was a clear sign that Sino-European relations had taken a nosedive. In the autumn, Beijing lost a good friend with the exit of Germany’s Chancellor, Angela Merkel.</w:t>
      </w:r>
    </w:p>
    <w:p w14:paraId="6A10C62C" w14:textId="77777777" w:rsidR="00C20469" w:rsidRPr="000C44E2" w:rsidRDefault="00C20469" w:rsidP="00C20469">
      <w:pPr>
        <w:rPr>
          <w:rFonts w:cs="Calibri"/>
          <w:sz w:val="24"/>
        </w:rPr>
      </w:pPr>
    </w:p>
    <w:p w14:paraId="208F6957" w14:textId="77777777" w:rsidR="00C20469" w:rsidRPr="000C44E2" w:rsidRDefault="00C20469" w:rsidP="00C20469">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38C902E7" w14:textId="77777777" w:rsidR="00C20469" w:rsidRPr="000C44E2" w:rsidRDefault="00C20469" w:rsidP="00C20469">
      <w:pPr>
        <w:rPr>
          <w:rFonts w:cs="Calibri"/>
          <w:sz w:val="24"/>
        </w:rPr>
      </w:pPr>
    </w:p>
    <w:p w14:paraId="128118A9" w14:textId="77777777" w:rsidR="00C20469" w:rsidRPr="000C44E2" w:rsidRDefault="00C20469" w:rsidP="00C20469">
      <w:pPr>
        <w:rPr>
          <w:rFonts w:cs="Calibri"/>
          <w:sz w:val="24"/>
        </w:rPr>
      </w:pPr>
      <w:r w:rsidRPr="000C44E2">
        <w:rPr>
          <w:rFonts w:cs="Calibri"/>
          <w:sz w:val="24"/>
        </w:rPr>
        <w:t>In another dramatic diplomatic incident, Huawei’s senior executive, Meng Wanzhou, reached a deal with US prosecutors in her extradition case, allowing her to return to China.</w:t>
      </w:r>
    </w:p>
    <w:p w14:paraId="7D9BBC78" w14:textId="77777777" w:rsidR="00C20469" w:rsidRPr="000C44E2" w:rsidRDefault="00C20469" w:rsidP="00C20469">
      <w:pPr>
        <w:rPr>
          <w:rFonts w:cs="Calibri"/>
          <w:sz w:val="24"/>
        </w:rPr>
      </w:pPr>
    </w:p>
    <w:p w14:paraId="5A9A46D2" w14:textId="77777777" w:rsidR="00C20469" w:rsidRPr="000C44E2" w:rsidRDefault="00C20469" w:rsidP="00C20469">
      <w:pPr>
        <w:rPr>
          <w:rFonts w:cs="Calibri"/>
          <w:sz w:val="24"/>
        </w:rPr>
      </w:pPr>
      <w:r w:rsidRPr="000C44E2">
        <w:rPr>
          <w:rFonts w:cs="Calibri"/>
          <w:sz w:val="24"/>
        </w:rPr>
        <w:t>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p>
    <w:p w14:paraId="6B9BD09C" w14:textId="77777777" w:rsidR="00C20469" w:rsidRPr="000C44E2" w:rsidRDefault="00C20469" w:rsidP="00C20469">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539EE735" w14:textId="77777777" w:rsidR="00C20469" w:rsidRPr="000C44E2" w:rsidRDefault="00C20469" w:rsidP="00C20469">
      <w:pPr>
        <w:rPr>
          <w:rStyle w:val="StyleUnderline"/>
          <w:rFonts w:cs="Calibri"/>
        </w:rPr>
      </w:pPr>
    </w:p>
    <w:p w14:paraId="1218C3E2" w14:textId="77777777" w:rsidR="00C20469" w:rsidRPr="000C44E2" w:rsidRDefault="00C20469" w:rsidP="00C20469">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5B1F7098" w14:textId="77777777" w:rsidR="00C20469" w:rsidRPr="000C44E2" w:rsidRDefault="00C20469" w:rsidP="00C20469">
      <w:pPr>
        <w:rPr>
          <w:rFonts w:cs="Calibri"/>
          <w:sz w:val="24"/>
        </w:rPr>
      </w:pPr>
    </w:p>
    <w:p w14:paraId="602F5999" w14:textId="77777777" w:rsidR="00C20469" w:rsidRPr="000C44E2" w:rsidRDefault="00C20469" w:rsidP="00C20469">
      <w:pPr>
        <w:rPr>
          <w:rFonts w:cs="Calibri"/>
          <w:sz w:val="24"/>
        </w:rPr>
      </w:pPr>
      <w:r w:rsidRPr="000C44E2">
        <w:rPr>
          <w:rFonts w:cs="Calibri"/>
          <w:sz w:val="24"/>
        </w:rPr>
        <w:t>In our Taipei exile, we joined a burgeoning number of China correspondents forced to cover the superpower from a distance.</w:t>
      </w:r>
    </w:p>
    <w:p w14:paraId="138D2F62" w14:textId="77777777" w:rsidR="00C20469" w:rsidRPr="000C44E2" w:rsidRDefault="00C20469" w:rsidP="00C20469">
      <w:pPr>
        <w:rPr>
          <w:rFonts w:cs="Calibri"/>
          <w:sz w:val="24"/>
        </w:rPr>
      </w:pPr>
    </w:p>
    <w:p w14:paraId="2A5F6C30" w14:textId="77777777" w:rsidR="00C20469" w:rsidRPr="000C44E2" w:rsidRDefault="00C20469" w:rsidP="00C20469">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29C64003" w14:textId="77777777" w:rsidR="00C20469" w:rsidRPr="000C44E2" w:rsidRDefault="00C20469" w:rsidP="00C20469">
      <w:pPr>
        <w:rPr>
          <w:rFonts w:cs="Calibri"/>
          <w:sz w:val="24"/>
        </w:rPr>
      </w:pPr>
    </w:p>
    <w:p w14:paraId="35926D03" w14:textId="77777777" w:rsidR="00C20469" w:rsidRPr="000C44E2" w:rsidRDefault="00C20469" w:rsidP="00C20469">
      <w:pPr>
        <w:rPr>
          <w:rFonts w:cs="Calibri"/>
          <w:sz w:val="24"/>
        </w:rPr>
      </w:pPr>
      <w:r w:rsidRPr="000C44E2">
        <w:rPr>
          <w:rFonts w:cs="Calibri"/>
          <w:sz w:val="24"/>
        </w:rPr>
        <w:t>The home front</w:t>
      </w:r>
    </w:p>
    <w:p w14:paraId="4D6CCF3A" w14:textId="77777777" w:rsidR="00C20469" w:rsidRPr="000C44E2" w:rsidRDefault="00C20469" w:rsidP="00C20469">
      <w:pPr>
        <w:rPr>
          <w:rFonts w:cs="Calibri"/>
          <w:sz w:val="24"/>
        </w:rPr>
      </w:pPr>
    </w:p>
    <w:p w14:paraId="6256B451" w14:textId="77777777" w:rsidR="00C20469" w:rsidRPr="000C44E2" w:rsidRDefault="00C20469" w:rsidP="00C20469">
      <w:pPr>
        <w:rPr>
          <w:rStyle w:val="StyleUnderline"/>
          <w:rFonts w:cs="Calibri"/>
        </w:rPr>
      </w:pPr>
      <w:r w:rsidRPr="000C44E2">
        <w:rPr>
          <w:rStyle w:val="StyleUnderline"/>
          <w:rFonts w:cs="Calibri"/>
        </w:rPr>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in July and the party leader, Xi Jinping, used the moment to deliver a colourful message to his own people and more pointedly to the outside world.</w:t>
      </w:r>
    </w:p>
    <w:p w14:paraId="335075DF" w14:textId="77777777" w:rsidR="00C20469" w:rsidRPr="000C44E2" w:rsidRDefault="00C20469" w:rsidP="00C20469">
      <w:pPr>
        <w:rPr>
          <w:rFonts w:cs="Calibri"/>
          <w:sz w:val="24"/>
        </w:rPr>
      </w:pPr>
    </w:p>
    <w:p w14:paraId="30C6BBD0" w14:textId="77777777" w:rsidR="00C20469" w:rsidRPr="000C44E2" w:rsidRDefault="00C20469" w:rsidP="00C20469">
      <w:pPr>
        <w:rPr>
          <w:rStyle w:val="StyleUnderline"/>
          <w:rFonts w:cs="Calibri"/>
        </w:rPr>
      </w:pPr>
      <w:r w:rsidRPr="000C44E2">
        <w:rPr>
          <w:rStyle w:val="StyleUnderline"/>
          <w:rFonts w:cs="Calibri"/>
        </w:rPr>
        <w:t>"We will never allow anyone to bully, oppress or subjugate China," he said, to whoops and cheers in Tiananmen Square.</w:t>
      </w:r>
    </w:p>
    <w:p w14:paraId="531FDF32" w14:textId="77777777" w:rsidR="00C20469" w:rsidRPr="000C44E2" w:rsidRDefault="00C20469" w:rsidP="00C20469">
      <w:pPr>
        <w:rPr>
          <w:rStyle w:val="StyleUnderline"/>
          <w:rFonts w:cs="Calibri"/>
        </w:rPr>
      </w:pPr>
    </w:p>
    <w:p w14:paraId="08C269B1" w14:textId="77777777" w:rsidR="00C20469" w:rsidRPr="000C44E2" w:rsidRDefault="00C20469" w:rsidP="00C20469">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255D6DB0" w14:textId="77777777" w:rsidR="00C20469" w:rsidRPr="000C44E2" w:rsidRDefault="00C20469" w:rsidP="00C20469">
      <w:pPr>
        <w:rPr>
          <w:rStyle w:val="StyleUnderline"/>
          <w:rFonts w:cs="Calibri"/>
        </w:rPr>
      </w:pPr>
    </w:p>
    <w:p w14:paraId="0C45D03C" w14:textId="77777777" w:rsidR="00C20469" w:rsidRPr="000C44E2" w:rsidRDefault="00C20469" w:rsidP="00C20469">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remained Covid-free</w:t>
      </w:r>
      <w:r w:rsidRPr="000C44E2">
        <w:rPr>
          <w:rStyle w:val="StyleUnderline"/>
          <w:rFonts w:cs="Calibri"/>
        </w:rPr>
        <w:t>, and the downsides of the policies, such as impact on mental health, received little attention.</w:t>
      </w:r>
    </w:p>
    <w:p w14:paraId="6D52325C" w14:textId="77777777" w:rsidR="00C20469" w:rsidRPr="000C44E2" w:rsidRDefault="00C20469" w:rsidP="00C20469">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0562E5D7" w14:textId="77777777" w:rsidR="00C20469" w:rsidRPr="000C44E2" w:rsidRDefault="00C20469" w:rsidP="00C20469">
      <w:pPr>
        <w:rPr>
          <w:rFonts w:cs="Calibri"/>
          <w:sz w:val="24"/>
        </w:rPr>
      </w:pPr>
    </w:p>
    <w:p w14:paraId="3E182AAB" w14:textId="77777777" w:rsidR="00C20469" w:rsidRPr="000C44E2" w:rsidRDefault="00C20469" w:rsidP="00C20469">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4029B97D" w14:textId="77777777" w:rsidR="00C20469" w:rsidRPr="000C44E2" w:rsidRDefault="00C20469" w:rsidP="00C20469">
      <w:pPr>
        <w:rPr>
          <w:rFonts w:cs="Calibri"/>
          <w:sz w:val="24"/>
        </w:rPr>
      </w:pPr>
    </w:p>
    <w:p w14:paraId="1BBDC24F" w14:textId="77777777" w:rsidR="00C20469" w:rsidRPr="000C44E2" w:rsidRDefault="00C20469" w:rsidP="00C20469">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59D418A1" w14:textId="77777777" w:rsidR="00C20469" w:rsidRPr="000C44E2" w:rsidRDefault="00C20469" w:rsidP="00C20469">
      <w:pPr>
        <w:rPr>
          <w:rFonts w:cs="Calibri"/>
          <w:sz w:val="24"/>
        </w:rPr>
      </w:pPr>
    </w:p>
    <w:p w14:paraId="38C1C0B7" w14:textId="77777777" w:rsidR="00C20469" w:rsidRPr="000C44E2" w:rsidRDefault="00C20469" w:rsidP="00C20469">
      <w:pPr>
        <w:rPr>
          <w:rFonts w:cs="Calibri"/>
          <w:sz w:val="24"/>
        </w:rPr>
      </w:pPr>
      <w:r w:rsidRPr="000C44E2">
        <w:rPr>
          <w:rFonts w:cs="Calibri"/>
          <w:sz w:val="24"/>
        </w:rPr>
        <w:t>Common prosperity</w:t>
      </w:r>
    </w:p>
    <w:p w14:paraId="7C0AF95B" w14:textId="77777777" w:rsidR="00C20469" w:rsidRPr="000C44E2" w:rsidRDefault="00C20469" w:rsidP="00C20469">
      <w:pPr>
        <w:rPr>
          <w:rFonts w:cs="Calibri"/>
          <w:sz w:val="24"/>
        </w:rPr>
      </w:pPr>
    </w:p>
    <w:p w14:paraId="4C0CFFD5" w14:textId="77777777" w:rsidR="00C20469" w:rsidRPr="000C44E2" w:rsidRDefault="00C20469" w:rsidP="00C20469">
      <w:pPr>
        <w:rPr>
          <w:rFonts w:cs="Calibri"/>
          <w:sz w:val="24"/>
        </w:rPr>
      </w:pPr>
      <w:r w:rsidRPr="000C44E2">
        <w:rPr>
          <w:rFonts w:cs="Calibri"/>
          <w:sz w:val="24"/>
        </w:rPr>
        <w:t>But behind the outward confidence, China’s leaders spoke of major internal challenges: a demographic crisis, pressing energy and food security issues as well as an unsustainable wealth gap which makes China one of the most unequal societies in the world.</w:t>
      </w:r>
    </w:p>
    <w:p w14:paraId="29BF7E40" w14:textId="77777777" w:rsidR="00C20469" w:rsidRPr="000C44E2" w:rsidRDefault="00C20469" w:rsidP="00C20469">
      <w:pPr>
        <w:rPr>
          <w:rFonts w:cs="Calibri"/>
          <w:sz w:val="24"/>
        </w:rPr>
      </w:pPr>
    </w:p>
    <w:p w14:paraId="325B17FF" w14:textId="77777777" w:rsidR="00C20469" w:rsidRPr="000C44E2" w:rsidRDefault="00C20469" w:rsidP="00C20469">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6BB454B2" w14:textId="77777777" w:rsidR="00C20469" w:rsidRPr="000C44E2" w:rsidRDefault="00C20469" w:rsidP="00C20469">
      <w:pPr>
        <w:rPr>
          <w:rFonts w:cs="Calibri"/>
          <w:sz w:val="24"/>
        </w:rPr>
      </w:pPr>
    </w:p>
    <w:p w14:paraId="00222050" w14:textId="77777777" w:rsidR="00C20469" w:rsidRPr="000C44E2" w:rsidRDefault="00C20469" w:rsidP="00C20469">
      <w:pPr>
        <w:rPr>
          <w:rFonts w:cs="Calibri"/>
          <w:sz w:val="24"/>
        </w:rPr>
      </w:pPr>
      <w:r w:rsidRPr="000C44E2">
        <w:rPr>
          <w:rFonts w:cs="Calibri"/>
          <w:sz w:val="24"/>
        </w:rPr>
        <w:t>2021 was in many ways a dress rehearsal for 2022</w:t>
      </w:r>
    </w:p>
    <w:p w14:paraId="383E430D" w14:textId="77777777" w:rsidR="00C20469" w:rsidRPr="000C44E2" w:rsidRDefault="00C20469" w:rsidP="00C20469">
      <w:pPr>
        <w:rPr>
          <w:rFonts w:cs="Calibri"/>
          <w:sz w:val="24"/>
        </w:rPr>
      </w:pPr>
    </w:p>
    <w:p w14:paraId="479F2716" w14:textId="77777777" w:rsidR="00C20469" w:rsidRPr="000C44E2" w:rsidRDefault="00C20469" w:rsidP="00C20469">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3FAB454B" w14:textId="77777777" w:rsidR="00C20469" w:rsidRPr="000C44E2" w:rsidRDefault="00C20469" w:rsidP="00C20469">
      <w:pPr>
        <w:rPr>
          <w:rFonts w:cs="Calibri"/>
          <w:sz w:val="24"/>
        </w:rPr>
      </w:pPr>
    </w:p>
    <w:p w14:paraId="288E20F8" w14:textId="77777777" w:rsidR="00C20469" w:rsidRPr="000C44E2" w:rsidRDefault="00C20469" w:rsidP="00C20469">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6F9391F3" w14:textId="77777777" w:rsidR="00C20469" w:rsidRPr="000C44E2" w:rsidRDefault="00C20469" w:rsidP="00C20469">
      <w:pPr>
        <w:rPr>
          <w:rFonts w:cs="Calibri"/>
          <w:sz w:val="24"/>
        </w:rPr>
      </w:pPr>
    </w:p>
    <w:p w14:paraId="0B52F88A" w14:textId="77777777" w:rsidR="00C20469" w:rsidRPr="000C44E2" w:rsidRDefault="00C20469" w:rsidP="00C20469">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091570EC" w14:textId="77777777" w:rsidR="00C20469" w:rsidRPr="00D82CB9" w:rsidRDefault="00C20469" w:rsidP="00C20469"/>
    <w:p w14:paraId="1699B659" w14:textId="77777777" w:rsidR="00C20469" w:rsidRDefault="00C20469" w:rsidP="00C20469">
      <w:pPr>
        <w:pStyle w:val="Heading4"/>
      </w:pPr>
      <w:r>
        <w:t>The plan alienates the PLA – they view space dominance as the linchpin of China’s legitimacy – specifically, public-private tech development is key</w:t>
      </w:r>
    </w:p>
    <w:p w14:paraId="21F5390B" w14:textId="77777777" w:rsidR="00C20469" w:rsidRPr="00D25E3F" w:rsidRDefault="00C20469" w:rsidP="00C20469">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79A2420" w14:textId="77777777" w:rsidR="00C20469" w:rsidRPr="00A022B6" w:rsidRDefault="00C20469" w:rsidP="00C20469">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F68C441" w14:textId="77777777" w:rsidR="00C20469" w:rsidRPr="00A022B6" w:rsidRDefault="00C20469" w:rsidP="00C20469">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13DC949" w14:textId="77777777" w:rsidR="00C20469" w:rsidRPr="00A022B6" w:rsidRDefault="00C20469" w:rsidP="00C20469">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3A5F9690" w14:textId="77777777" w:rsidR="00C20469" w:rsidRPr="00A022B6" w:rsidRDefault="00C20469" w:rsidP="00C20469">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001FF021" w14:textId="77777777" w:rsidR="00C20469" w:rsidRPr="00A022B6" w:rsidRDefault="00C20469" w:rsidP="00C20469">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44BCA73" w14:textId="77777777" w:rsidR="00C20469" w:rsidRPr="00A022B6" w:rsidRDefault="00C20469" w:rsidP="00C20469">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AA27AEA" w14:textId="77777777" w:rsidR="00C20469" w:rsidRPr="00A022B6" w:rsidRDefault="00C20469" w:rsidP="00C20469">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65242C4" w14:textId="77777777" w:rsidR="00C20469" w:rsidRPr="00A022B6" w:rsidRDefault="00C20469" w:rsidP="00C20469">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CD8384A" w14:textId="77777777" w:rsidR="00C20469" w:rsidRPr="00A022B6" w:rsidRDefault="00C20469" w:rsidP="00C20469">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DF4359D" w14:textId="77777777" w:rsidR="00C20469" w:rsidRPr="00A022B6" w:rsidRDefault="00C20469" w:rsidP="00C20469">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1CB9B3DC" w14:textId="77777777" w:rsidR="00C20469" w:rsidRPr="00A022B6" w:rsidRDefault="00C20469" w:rsidP="00C20469">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B35C116" w14:textId="77777777" w:rsidR="00C20469" w:rsidRPr="00A022B6" w:rsidRDefault="00C20469" w:rsidP="00C20469">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783D2B60" w14:textId="77777777" w:rsidR="00C20469" w:rsidRPr="00A022B6" w:rsidRDefault="00C20469" w:rsidP="00C20469">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DB5FF87" w14:textId="77777777" w:rsidR="00C20469" w:rsidRPr="00A022B6" w:rsidRDefault="00C20469" w:rsidP="00C20469">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2A18CF69" w14:textId="77777777" w:rsidR="00C20469" w:rsidRPr="00A022B6" w:rsidRDefault="00C20469" w:rsidP="00C20469">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4D9C22B" w14:textId="77777777" w:rsidR="00C20469" w:rsidRPr="00A022B6" w:rsidRDefault="00C20469" w:rsidP="00C20469">
      <w:pPr>
        <w:rPr>
          <w:sz w:val="12"/>
          <w:szCs w:val="12"/>
        </w:rPr>
      </w:pPr>
      <w:r w:rsidRPr="00A022B6">
        <w:rPr>
          <w:sz w:val="12"/>
          <w:szCs w:val="12"/>
        </w:rPr>
        <w:t>Nonetheless, the report asserted that the US still assumed a technological lead in space.</w:t>
      </w:r>
    </w:p>
    <w:p w14:paraId="00FAA8FE" w14:textId="77777777" w:rsidR="00C20469" w:rsidRDefault="00C20469" w:rsidP="00C20469">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B31C2AF" w14:textId="77777777" w:rsidR="00C20469" w:rsidRDefault="00C20469" w:rsidP="00C20469">
      <w:pPr>
        <w:pStyle w:val="Heading4"/>
      </w:pPr>
      <w:r>
        <w:t>And the Chinese private sector is crucial for space competition – Xi has promised and said so before</w:t>
      </w:r>
    </w:p>
    <w:p w14:paraId="2F068613" w14:textId="77777777" w:rsidR="00C20469" w:rsidRDefault="00C20469" w:rsidP="00C20469">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2852455B" w14:textId="77777777" w:rsidR="00C20469" w:rsidRPr="00E05B4F" w:rsidRDefault="00C20469" w:rsidP="00C20469">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73B89F6" w14:textId="77777777" w:rsidR="00C20469" w:rsidRDefault="00C20469" w:rsidP="00C20469">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42289904" w14:textId="77777777" w:rsidR="00C20469" w:rsidRPr="00E05B4F" w:rsidRDefault="00C20469" w:rsidP="00C20469">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2A830D3D" w14:textId="77777777" w:rsidR="00C20469" w:rsidRPr="00E05B4F" w:rsidRDefault="00C20469" w:rsidP="00C20469">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009FAE63" w14:textId="77777777" w:rsidR="00C20469" w:rsidRPr="00E05B4F" w:rsidRDefault="00C20469" w:rsidP="00C20469">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08F1BB8C" w14:textId="77777777" w:rsidR="00C20469" w:rsidRPr="00E05B4F" w:rsidRDefault="00C20469" w:rsidP="00C20469">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CB4AA73" w14:textId="77777777" w:rsidR="00C20469" w:rsidRDefault="00C20469" w:rsidP="00C20469">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79FBD2C8" w14:textId="77777777" w:rsidR="00C20469" w:rsidRDefault="00C20469" w:rsidP="00C20469">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CD23273" w14:textId="77777777" w:rsidR="00C20469" w:rsidRPr="00E05B4F" w:rsidRDefault="00C20469" w:rsidP="00C20469">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6E63FEB" w14:textId="77777777" w:rsidR="00C20469" w:rsidRDefault="00C20469" w:rsidP="00C20469">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3A2EE18E" w14:textId="77777777" w:rsidR="00C20469" w:rsidRPr="00D66325" w:rsidRDefault="00C20469" w:rsidP="00C20469">
      <w:pPr>
        <w:rPr>
          <w:szCs w:val="22"/>
        </w:rPr>
      </w:pPr>
      <w:r w:rsidRPr="00D66325">
        <w:rPr>
          <w:szCs w:val="22"/>
        </w:rPr>
        <w:t>Making friends</w:t>
      </w:r>
    </w:p>
    <w:p w14:paraId="338FCD7E" w14:textId="77777777" w:rsidR="00C20469" w:rsidRPr="00D66325" w:rsidRDefault="00C20469" w:rsidP="00C20469">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2ECB2A80" w14:textId="77777777" w:rsidR="00C20469" w:rsidRPr="00880A29" w:rsidRDefault="00C20469" w:rsidP="00C20469">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432A2E2B" w14:textId="77777777" w:rsidR="00C20469" w:rsidRDefault="00C20469" w:rsidP="00C20469">
      <w:pPr>
        <w:spacing w:line="240" w:lineRule="auto"/>
        <w:contextualSpacing/>
        <w:rPr>
          <w:sz w:val="16"/>
        </w:rPr>
      </w:pPr>
    </w:p>
    <w:p w14:paraId="4439EDE7" w14:textId="77777777" w:rsidR="00C20469" w:rsidRPr="003057A9" w:rsidRDefault="00C20469" w:rsidP="00C20469">
      <w:pPr>
        <w:pStyle w:val="Heading4"/>
        <w:rPr>
          <w:u w:val="single"/>
        </w:rPr>
      </w:pPr>
      <w:r>
        <w:t xml:space="preserve">That factionalizes the CCP and emboldens challenges to Xi – the PLA is increasingly powerful and </w:t>
      </w:r>
      <w:r w:rsidRPr="003057A9">
        <w:rPr>
          <w:u w:val="single"/>
        </w:rPr>
        <w:t>not unconditionally subservient</w:t>
      </w:r>
    </w:p>
    <w:p w14:paraId="7D689F4A" w14:textId="77777777" w:rsidR="00C20469" w:rsidRDefault="00C20469" w:rsidP="00C20469">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1B3DB0F" w14:textId="77777777" w:rsidR="00C20469" w:rsidRPr="00DF7688" w:rsidRDefault="00C20469" w:rsidP="00C20469">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5BE7ADFB" w14:textId="77777777" w:rsidR="00C20469" w:rsidRPr="00DF7688" w:rsidRDefault="00C20469" w:rsidP="00C20469">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20A66B9" w14:textId="77777777" w:rsidR="00C20469" w:rsidRPr="00DF7688" w:rsidRDefault="00C20469" w:rsidP="00C20469">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4413C0AA" w14:textId="77777777" w:rsidR="00C20469" w:rsidRPr="00DF7688" w:rsidRDefault="00C20469" w:rsidP="00C20469">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44D32475" w14:textId="77777777" w:rsidR="00C20469" w:rsidRPr="00DF7688" w:rsidRDefault="00C20469" w:rsidP="00C20469">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732A6927" w14:textId="77777777" w:rsidR="00C20469" w:rsidRPr="00DF7688" w:rsidRDefault="00C20469" w:rsidP="00C20469">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3D10F667" w14:textId="77777777" w:rsidR="00C20469" w:rsidRPr="00DF7688" w:rsidRDefault="00C20469" w:rsidP="00C20469">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EC9A35C" w14:textId="77777777" w:rsidR="00C20469" w:rsidRPr="00DF7688" w:rsidRDefault="00C20469" w:rsidP="00C20469">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88CE760" w14:textId="77777777" w:rsidR="00C20469" w:rsidRPr="00DF7688" w:rsidRDefault="00C20469" w:rsidP="00C20469">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0951761" w14:textId="77777777" w:rsidR="00C20469" w:rsidRPr="00DF7688" w:rsidRDefault="00C20469" w:rsidP="00C20469">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32AEC559" w14:textId="77777777" w:rsidR="00C20469" w:rsidRPr="00DF7688" w:rsidRDefault="00C20469" w:rsidP="00C20469">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5D5AA64" w14:textId="77777777" w:rsidR="00C20469" w:rsidRPr="00DF7688" w:rsidRDefault="00C20469" w:rsidP="00C20469">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20F6ADF9" w14:textId="77777777" w:rsidR="00C20469" w:rsidRPr="00DF7688" w:rsidRDefault="00C20469" w:rsidP="00C20469">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27CF5CF" w14:textId="77777777" w:rsidR="00C20469" w:rsidRPr="00ED4AF3" w:rsidRDefault="00C20469" w:rsidP="00C20469">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7EEEE38E" w14:textId="77777777" w:rsidR="00C20469" w:rsidRDefault="00C20469" w:rsidP="00C20469">
      <w:pPr>
        <w:pStyle w:val="Heading4"/>
      </w:pPr>
      <w:r>
        <w:t>CCP instability collapses the international order – extinction</w:t>
      </w:r>
    </w:p>
    <w:p w14:paraId="2D9CCB3A" w14:textId="77777777" w:rsidR="00C20469" w:rsidRPr="00770553" w:rsidRDefault="00C20469" w:rsidP="00C20469">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32D47A9" w14:textId="77777777" w:rsidR="00C20469" w:rsidRPr="00770553" w:rsidRDefault="00C20469" w:rsidP="00C20469">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2B230533" w14:textId="77777777" w:rsidR="00C20469" w:rsidRPr="00770553" w:rsidRDefault="00C20469" w:rsidP="00C20469">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98B3118" w14:textId="77777777" w:rsidR="00C20469" w:rsidRDefault="00C20469" w:rsidP="00C20469">
      <w:pPr>
        <w:pStyle w:val="Heading4"/>
      </w:pPr>
      <w:r>
        <w:t xml:space="preserve">Independently, Xi will lash out to preserve cred in the SCS – US draw-in ensures extinction </w:t>
      </w:r>
    </w:p>
    <w:p w14:paraId="6BE74F11" w14:textId="77777777" w:rsidR="00C20469" w:rsidRPr="00B0737B" w:rsidRDefault="00C20469" w:rsidP="00C20469">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3D12801" w14:textId="77777777" w:rsidR="00C20469" w:rsidRPr="00F56426" w:rsidRDefault="00C20469" w:rsidP="00C20469">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29F86656" w14:textId="77777777" w:rsidR="00C20469" w:rsidRPr="00F56426" w:rsidRDefault="00C20469" w:rsidP="00C20469">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97ABF05" w14:textId="77777777" w:rsidR="00C20469" w:rsidRPr="00F56426" w:rsidRDefault="00C20469" w:rsidP="00C20469">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34FEEB20" w14:textId="5995D32A" w:rsidR="00C20469" w:rsidRDefault="00C20469" w:rsidP="00C20469">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64EB9DD" w14:textId="77777777" w:rsidR="00511A98" w:rsidRPr="00511A98" w:rsidRDefault="00511A98" w:rsidP="00511A98"/>
    <w:p w14:paraId="63D2E63F" w14:textId="77777777" w:rsidR="007A7D7E" w:rsidRPr="00F56426" w:rsidRDefault="007A7D7E" w:rsidP="00C20469">
      <w:pPr>
        <w:rPr>
          <w:sz w:val="12"/>
        </w:rPr>
      </w:pPr>
    </w:p>
    <w:p w14:paraId="2F8C2A5E" w14:textId="6701643E" w:rsidR="00C20469" w:rsidRDefault="00C20469" w:rsidP="00C20469">
      <w:pPr>
        <w:pStyle w:val="Heading2"/>
      </w:pPr>
      <w:r>
        <w:t>1NC</w:t>
      </w:r>
      <w:r>
        <w:t xml:space="preserve"> – </w:t>
      </w:r>
      <w:r w:rsidR="00BB181A">
        <w:t xml:space="preserve">Case -- </w:t>
      </w:r>
      <w:r>
        <w:t>Cap/Space Col</w:t>
      </w:r>
    </w:p>
    <w:p w14:paraId="3B6F8999" w14:textId="66647CA4" w:rsidR="00806282" w:rsidRPr="00806282" w:rsidRDefault="00806282" w:rsidP="00806282">
      <w:pPr>
        <w:pStyle w:val="Heading4"/>
      </w:pPr>
      <w:r w:rsidRPr="00806282">
        <w:t>if they no link out of cap - Cap swamps solvency - 1AC Oman-Reagan and Psarrou say venture capitalism is anti-queer and part of broader heteronormativity governmentality - that means the aff doesn't solve terrestrial forms of queerness or capitalism because its inevitable - no reverse causal evidence</w:t>
      </w:r>
    </w:p>
    <w:p w14:paraId="44462921" w14:textId="77777777" w:rsidR="0086735B" w:rsidRPr="00FA7F6F" w:rsidRDefault="0086735B" w:rsidP="0086735B">
      <w:pPr>
        <w:pStyle w:val="Heading4"/>
      </w:pPr>
      <w:r>
        <w:t>Cap is sustainable – innovation is key to solve the climate and the alt can’t solve</w:t>
      </w:r>
    </w:p>
    <w:p w14:paraId="52A4A450" w14:textId="77777777" w:rsidR="0086735B" w:rsidRDefault="0086735B" w:rsidP="0086735B">
      <w:r w:rsidRPr="0036097F">
        <w:rPr>
          <w:rStyle w:val="Style13ptBold"/>
        </w:rPr>
        <w:t>Karlsson 21</w:t>
      </w:r>
      <w:r w:rsidRPr="0036097F">
        <w:t xml:space="preserve"> – (Rasmus, "Learning in the Anthropocene" Soc. Sci. 10, no. 6: 233. </w:t>
      </w:r>
      <w:hyperlink r:id="rId12" w:history="1">
        <w:r w:rsidRPr="0036097F">
          <w:rPr>
            <w:rStyle w:val="Hyperlink"/>
          </w:rPr>
          <w:t>https://doi.org/10.3390/socsci10060233</w:t>
        </w:r>
      </w:hyperlink>
      <w:r w:rsidRPr="0036097F">
        <w:t xml:space="preserve"> 18 June 2021)// gcd</w:t>
      </w:r>
    </w:p>
    <w:p w14:paraId="23D52DAE" w14:textId="07E15F57" w:rsidR="0086735B" w:rsidRPr="0086735B" w:rsidRDefault="0086735B" w:rsidP="0086735B">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r w:rsidRPr="00B01DDA">
        <w:rPr>
          <w:rStyle w:val="Emphasis"/>
          <w:highlight w:val="yellow"/>
        </w:rPr>
        <w:t>postmaterial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609BC16D" w14:textId="787794F0" w:rsidR="0086735B" w:rsidRDefault="00AF097E" w:rsidP="0086735B">
      <w:pPr>
        <w:pStyle w:val="Heading4"/>
      </w:pPr>
      <w:r>
        <w:t xml:space="preserve">And colonization </w:t>
      </w:r>
      <w:r w:rsidR="0086735B">
        <w:t xml:space="preserve">solves </w:t>
      </w:r>
      <w:r w:rsidR="0086735B">
        <w:rPr>
          <w:u w:val="single"/>
        </w:rPr>
        <w:t>every impact</w:t>
      </w:r>
      <w:r w:rsidR="0086735B">
        <w:t xml:space="preserve"> BUT degrowth disrupts progress</w:t>
      </w:r>
      <w:r w:rsidR="001D39BF">
        <w:t xml:space="preserve"> – this is an independent DA to the aff</w:t>
      </w:r>
    </w:p>
    <w:p w14:paraId="52585EDE" w14:textId="77777777" w:rsidR="0086735B" w:rsidRPr="00681318" w:rsidRDefault="0086735B" w:rsidP="0086735B">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233C568C" w14:textId="77777777" w:rsidR="0086735B" w:rsidRDefault="0086735B" w:rsidP="0086735B">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22ADE491" w14:textId="01126E00" w:rsidR="00851919" w:rsidRPr="006E1285" w:rsidRDefault="00043FEF" w:rsidP="00851919">
      <w:pPr>
        <w:keepNext/>
        <w:keepLines/>
        <w:spacing w:before="40" w:after="0"/>
        <w:outlineLvl w:val="3"/>
        <w:rPr>
          <w:rFonts w:eastAsia="Times New Roman" w:cs="Times New Roman"/>
          <w:b/>
          <w:iCs/>
          <w:sz w:val="28"/>
          <w:szCs w:val="28"/>
        </w:rPr>
      </w:pPr>
      <w:r>
        <w:rPr>
          <w:rFonts w:eastAsia="Times New Roman" w:cs="Times New Roman"/>
          <w:b/>
          <w:iCs/>
          <w:sz w:val="28"/>
          <w:szCs w:val="28"/>
        </w:rPr>
        <w:t>Collapse causes transition wars</w:t>
      </w:r>
    </w:p>
    <w:p w14:paraId="042664B3" w14:textId="77777777" w:rsidR="00851919" w:rsidRPr="00C6217C" w:rsidRDefault="00851919" w:rsidP="00851919">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3" w:history="1">
        <w:r w:rsidRPr="00C6217C">
          <w:rPr>
            <w:rFonts w:eastAsia="Cambria"/>
            <w:color w:val="000000"/>
            <w:u w:val="single"/>
          </w:rPr>
          <w:t>https://www.foreignaffairs.com/articles/united-states/2018-02-13/post-american-world-economy</w:t>
        </w:r>
      </w:hyperlink>
      <w:r w:rsidRPr="00C6217C">
        <w:rPr>
          <w:rFonts w:eastAsia="Cambria"/>
        </w:rPr>
        <w:t>]</w:t>
      </w:r>
    </w:p>
    <w:p w14:paraId="4FF1C838" w14:textId="77777777" w:rsidR="00851919" w:rsidRPr="00C6217C" w:rsidRDefault="00851919" w:rsidP="00851919">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45251AB4" w14:textId="77777777" w:rsidR="00295641" w:rsidRPr="00CD6955" w:rsidRDefault="00295641" w:rsidP="00295641">
      <w:pPr>
        <w:pStyle w:val="Heading4"/>
        <w:rPr>
          <w:u w:val="single"/>
        </w:rPr>
      </w:pPr>
      <w:r>
        <w:t xml:space="preserve">Interdependence solves great power war </w:t>
      </w:r>
    </w:p>
    <w:p w14:paraId="3B7E4814" w14:textId="77777777" w:rsidR="00295641" w:rsidRPr="00CD6955" w:rsidRDefault="00295641" w:rsidP="00295641">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769FF530" w14:textId="77777777" w:rsidR="00295641" w:rsidRPr="00D576FB" w:rsidRDefault="00295641" w:rsidP="00295641">
      <w:pPr>
        <w:rPr>
          <w:sz w:val="16"/>
        </w:rPr>
      </w:pPr>
      <w:r w:rsidRPr="00D576FB">
        <w:rPr>
          <w:rStyle w:val="StyleUnderline"/>
        </w:rPr>
        <w:t xml:space="preserve">Washington made an open and increasingly </w:t>
      </w:r>
      <w:r w:rsidRPr="00D576FB">
        <w:rPr>
          <w:rStyle w:val="Emphasis"/>
          <w:highlight w:val="cyan"/>
        </w:rPr>
        <w:t>interconnected world econ</w:t>
      </w:r>
      <w:r w:rsidRPr="00D576FB">
        <w:rPr>
          <w:rStyle w:val="Emphasis"/>
        </w:rPr>
        <w:t>omy</w:t>
      </w:r>
      <w:r w:rsidRPr="00D576FB">
        <w:rPr>
          <w:rStyle w:val="StyleUnderline"/>
        </w:rPr>
        <w:t xml:space="preserve"> a key building block of the postwar architecture, in large part </w:t>
      </w:r>
      <w:r w:rsidRPr="00D576FB">
        <w:rPr>
          <w:rStyle w:val="StyleUnderline"/>
          <w:highlight w:val="cyan"/>
        </w:rPr>
        <w:t>to</w:t>
      </w:r>
      <w:r w:rsidRPr="00D576FB">
        <w:rPr>
          <w:rStyle w:val="StyleUnderline"/>
        </w:rPr>
        <w:t xml:space="preserve"> explicitly </w:t>
      </w:r>
      <w:r w:rsidRPr="00D576FB">
        <w:rPr>
          <w:rStyle w:val="Emphasis"/>
          <w:highlight w:val="cyan"/>
        </w:rPr>
        <w:t>stave off</w:t>
      </w:r>
      <w:r w:rsidRPr="00D576FB">
        <w:rPr>
          <w:rStyle w:val="Emphasis"/>
        </w:rPr>
        <w:t xml:space="preserve"> future </w:t>
      </w:r>
      <w:r w:rsidRPr="00D576FB">
        <w:rPr>
          <w:rStyle w:val="Emphasis"/>
          <w:highlight w:val="cyan"/>
        </w:rPr>
        <w:t>global conflicts</w:t>
      </w:r>
      <w:r w:rsidRPr="00D576FB">
        <w:rPr>
          <w:sz w:val="16"/>
        </w:rPr>
        <w:t xml:space="preserve">. </w:t>
      </w:r>
      <w:r w:rsidRPr="00D576FB">
        <w:rPr>
          <w:rStyle w:val="StyleUnderline"/>
        </w:rPr>
        <w:t xml:space="preserve">With the creation of the </w:t>
      </w:r>
      <w:r w:rsidRPr="00D576FB">
        <w:rPr>
          <w:rStyle w:val="StyleUnderline"/>
          <w:highlight w:val="cyan"/>
        </w:rPr>
        <w:t>Bretton Woods</w:t>
      </w:r>
      <w:r w:rsidRPr="00D576FB">
        <w:rPr>
          <w:rStyle w:val="StyleUnderline"/>
        </w:rPr>
        <w:t xml:space="preserve"> system in 1944, before World War II even finished, or the later creation of the General Agreement on Tariffs and Trade—forerunner to </w:t>
      </w:r>
      <w:r w:rsidRPr="00D576FB">
        <w:rPr>
          <w:rStyle w:val="StyleUnderline"/>
          <w:highlight w:val="cyan"/>
        </w:rPr>
        <w:t>the WTO</w:t>
      </w:r>
      <w:r w:rsidRPr="00D576FB">
        <w:rPr>
          <w:rStyle w:val="StyleUnderline"/>
        </w:rPr>
        <w:t xml:space="preserve">—it set out to </w:t>
      </w:r>
      <w:r w:rsidRPr="00D576FB">
        <w:rPr>
          <w:rStyle w:val="Emphasis"/>
          <w:highlight w:val="cyan"/>
        </w:rPr>
        <w:t>link economic interdependence with peace</w:t>
      </w:r>
      <w:r w:rsidRPr="00D576FB">
        <w:rPr>
          <w:rStyle w:val="StyleUnderline"/>
        </w:rPr>
        <w:t>.</w:t>
      </w:r>
      <w:r w:rsidRPr="00D576FB">
        <w:rPr>
          <w:sz w:val="16"/>
        </w:rPr>
        <w:t xml:space="preserve"> So did others: The European Coal and Steel Community, created just a few years after the end of the war, cemented both closer economic and security ties in a war-ravaged continent and lay the foundation for the eventual creation of the European Union. </w:t>
      </w:r>
      <w:r w:rsidRPr="00D576FB">
        <w:rPr>
          <w:rStyle w:val="StyleUnderline"/>
          <w:highlight w:val="cyan"/>
        </w:rPr>
        <w:t>Those trends continued, decade after decade</w:t>
      </w:r>
      <w:r w:rsidRPr="00D576FB">
        <w:rPr>
          <w:rStyle w:val="StyleUnderline"/>
        </w:rPr>
        <w:t>, with only the odd hiccup or retreat, from the creation of the North American Free Trade Agreement and the WTO to the expansion and ever-closer economic integration between EU member states</w:t>
      </w:r>
      <w:r w:rsidRPr="00D576FB">
        <w:rPr>
          <w:sz w:val="16"/>
        </w:rPr>
        <w:t>.</w:t>
      </w:r>
    </w:p>
    <w:p w14:paraId="718E2F0A" w14:textId="77777777" w:rsidR="00295641" w:rsidRPr="00D576FB" w:rsidRDefault="00295641" w:rsidP="00295641">
      <w:pPr>
        <w:rPr>
          <w:sz w:val="16"/>
        </w:rPr>
      </w:pPr>
      <w:r w:rsidRPr="00D576FB">
        <w:rPr>
          <w:rStyle w:val="StyleUnderline"/>
        </w:rPr>
        <w:t xml:space="preserve">That whole </w:t>
      </w:r>
      <w:r w:rsidRPr="00D576FB">
        <w:rPr>
          <w:rStyle w:val="StyleUnderline"/>
          <w:highlight w:val="cyan"/>
        </w:rPr>
        <w:t>process was</w:t>
      </w:r>
      <w:r w:rsidRPr="00D576FB">
        <w:rPr>
          <w:rStyle w:val="StyleUnderline"/>
        </w:rPr>
        <w:t xml:space="preserve"> itself </w:t>
      </w:r>
      <w:r w:rsidRPr="00D576FB">
        <w:rPr>
          <w:rStyle w:val="StyleUnderline"/>
          <w:highlight w:val="cyan"/>
        </w:rPr>
        <w:t xml:space="preserve">a reaction to the </w:t>
      </w:r>
      <w:r w:rsidRPr="00D576FB">
        <w:rPr>
          <w:rStyle w:val="Emphasis"/>
          <w:highlight w:val="cyan"/>
        </w:rPr>
        <w:t>last great decoupling</w:t>
      </w:r>
      <w:r w:rsidRPr="00D576FB">
        <w:rPr>
          <w:rStyle w:val="Emphasis"/>
        </w:rPr>
        <w:t xml:space="preserve">: the upheaval of </w:t>
      </w:r>
      <w:r w:rsidRPr="00D576FB">
        <w:rPr>
          <w:rStyle w:val="Emphasis"/>
          <w:highlight w:val="cyan"/>
        </w:rPr>
        <w:t>World War I</w:t>
      </w:r>
      <w:r w:rsidRPr="00D576FB">
        <w:rPr>
          <w:rStyle w:val="StyleUnderline"/>
        </w:rPr>
        <w:t xml:space="preserve">, which ended the first age of globalization, followed a decade later by the Great Depression, trade barriers, economic nationalism, and a </w:t>
      </w:r>
      <w:r w:rsidRPr="00D576FB">
        <w:rPr>
          <w:rStyle w:val="StyleUnderline"/>
          <w:highlight w:val="cyan"/>
        </w:rPr>
        <w:t>full-scale retreat from globalization.</w:t>
      </w:r>
    </w:p>
    <w:p w14:paraId="76AF9588" w14:textId="77777777" w:rsidR="00295641" w:rsidRPr="00D576FB" w:rsidRDefault="00295641" w:rsidP="00295641">
      <w:pPr>
        <w:rPr>
          <w:sz w:val="16"/>
        </w:rPr>
      </w:pPr>
      <w:r w:rsidRPr="00D576FB">
        <w:rPr>
          <w:sz w:val="16"/>
        </w:rPr>
        <w:t xml:space="preserve">And </w:t>
      </w:r>
      <w:r w:rsidRPr="00D576FB">
        <w:rPr>
          <w:rStyle w:val="StyleUnderline"/>
        </w:rPr>
        <w:t xml:space="preserve">the </w:t>
      </w:r>
      <w:r w:rsidRPr="00D576FB">
        <w:rPr>
          <w:rStyle w:val="Emphasis"/>
          <w:highlight w:val="cyan"/>
        </w:rPr>
        <w:t>end result</w:t>
      </w:r>
      <w:r w:rsidRPr="00D576FB">
        <w:rPr>
          <w:rStyle w:val="StyleUnderline"/>
        </w:rPr>
        <w:t xml:space="preserve"> of all that </w:t>
      </w:r>
      <w:r w:rsidRPr="00D576FB">
        <w:rPr>
          <w:rStyle w:val="StyleUnderline"/>
          <w:highlight w:val="cyan"/>
        </w:rPr>
        <w:t>was to turn international economic rivalry into a zero-sum</w:t>
      </w:r>
      <w:r w:rsidRPr="00D576FB">
        <w:rPr>
          <w:rStyle w:val="StyleUnderline"/>
        </w:rPr>
        <w:t xml:space="preserve">, beggar-thy-neighbor </w:t>
      </w:r>
      <w:r w:rsidRPr="00D576FB">
        <w:rPr>
          <w:rStyle w:val="StyleUnderline"/>
          <w:highlight w:val="cyan"/>
        </w:rPr>
        <w:t>contest where</w:t>
      </w:r>
      <w:r w:rsidRPr="00D576FB">
        <w:rPr>
          <w:rStyle w:val="StyleUnderline"/>
        </w:rPr>
        <w:t xml:space="preserve"> </w:t>
      </w:r>
      <w:r w:rsidRPr="00D576FB">
        <w:rPr>
          <w:rStyle w:val="Emphasis"/>
          <w:highlight w:val="cyan"/>
        </w:rPr>
        <w:t>economic concerns became security threats</w:t>
      </w:r>
      <w:r w:rsidRPr="00D576FB">
        <w:rPr>
          <w:sz w:val="16"/>
        </w:rPr>
        <w:t xml:space="preserve">. </w:t>
      </w:r>
      <w:r w:rsidRPr="00D576FB">
        <w:rPr>
          <w:rStyle w:val="StyleUnderline"/>
          <w:highlight w:val="cyan"/>
        </w:rPr>
        <w:t>Japan’s need for raw materials led to</w:t>
      </w:r>
      <w:r w:rsidRPr="00D576FB">
        <w:rPr>
          <w:rStyle w:val="StyleUnderline"/>
        </w:rPr>
        <w:t xml:space="preserve"> its occupation of Manchuria, and later the creation of the “Greater East Asia Co-Prosperity Sphere” that so worried Ambassador Grew during the 1930s. It eventually led to an attack on resource-rich Southeast Asia and a</w:t>
      </w:r>
      <w:r>
        <w:rPr>
          <w:rStyle w:val="StyleUnderline"/>
        </w:rPr>
        <w:t xml:space="preserve"> </w:t>
      </w:r>
      <w:r w:rsidRPr="00D576FB">
        <w:rPr>
          <w:rStyle w:val="Emphasis"/>
        </w:rPr>
        <w:t xml:space="preserve">preemptive strike on the U.S. fleet at </w:t>
      </w:r>
      <w:r w:rsidRPr="00D576FB">
        <w:rPr>
          <w:rStyle w:val="Emphasis"/>
          <w:highlight w:val="cyan"/>
        </w:rPr>
        <w:t>Pearl Harbor</w:t>
      </w:r>
      <w:r w:rsidRPr="00D576FB">
        <w:rPr>
          <w:sz w:val="16"/>
        </w:rPr>
        <w:t>. Nazi Germany, largely cut off from global markets, sought, eventually by force, to create a European Großwirtschaftsraum, or greater economic area, the economic equivalent of the German expansionist concept of Lebensraum.</w:t>
      </w:r>
    </w:p>
    <w:p w14:paraId="490868D5" w14:textId="77777777" w:rsidR="00295641" w:rsidRDefault="00295641" w:rsidP="00295641">
      <w:pPr>
        <w:rPr>
          <w:sz w:val="16"/>
        </w:rPr>
      </w:pPr>
      <w:r w:rsidRPr="00D576FB">
        <w:rPr>
          <w:sz w:val="16"/>
        </w:rPr>
        <w:t>“</w:t>
      </w:r>
      <w:r w:rsidRPr="00D576FB">
        <w:rPr>
          <w:rStyle w:val="StyleUnderline"/>
        </w:rPr>
        <w:t xml:space="preserve">The </w:t>
      </w:r>
      <w:r w:rsidRPr="00D576FB">
        <w:rPr>
          <w:rStyle w:val="StyleUnderline"/>
          <w:highlight w:val="cyan"/>
        </w:rPr>
        <w:t>key lesson</w:t>
      </w:r>
      <w:r w:rsidRPr="00D576FB">
        <w:rPr>
          <w:rStyle w:val="StyleUnderline"/>
        </w:rPr>
        <w:t xml:space="preserve"> drawn from the inter-war experience was that </w:t>
      </w:r>
      <w:r w:rsidRPr="00D576FB">
        <w:rPr>
          <w:rStyle w:val="StyleUnderline"/>
          <w:highlight w:val="cyan"/>
        </w:rPr>
        <w:t>international</w:t>
      </w:r>
      <w:r w:rsidRPr="00D576FB">
        <w:rPr>
          <w:rStyle w:val="StyleUnderline"/>
        </w:rPr>
        <w:t xml:space="preserve"> political </w:t>
      </w:r>
      <w:r w:rsidRPr="00D576FB">
        <w:rPr>
          <w:rStyle w:val="StyleUnderline"/>
          <w:highlight w:val="cyan"/>
        </w:rPr>
        <w:t>coop</w:t>
      </w:r>
      <w:r w:rsidRPr="00D576FB">
        <w:rPr>
          <w:rStyle w:val="StyleUnderline"/>
        </w:rPr>
        <w:t xml:space="preserve">eration—and </w:t>
      </w:r>
      <w:r w:rsidRPr="00D576FB">
        <w:rPr>
          <w:rStyle w:val="Emphasis"/>
        </w:rPr>
        <w:t xml:space="preserve">an </w:t>
      </w:r>
      <w:r w:rsidRPr="00D576FB">
        <w:rPr>
          <w:rStyle w:val="Emphasis"/>
          <w:highlight w:val="cyan"/>
        </w:rPr>
        <w:t>enduring peace—depended fundamentally on international economic coop</w:t>
      </w:r>
      <w:r w:rsidRPr="00D576FB">
        <w:rPr>
          <w:rStyle w:val="Emphasis"/>
        </w:rPr>
        <w:t>eration</w:t>
      </w:r>
      <w:r w:rsidRPr="00D576FB">
        <w:rPr>
          <w:sz w:val="16"/>
        </w:rPr>
        <w:t>,” noted the WTO. “No country absorbed this lesson more than the United States.”</w:t>
      </w:r>
    </w:p>
    <w:p w14:paraId="27E28AF5" w14:textId="64FD48F7" w:rsidR="00200BC8" w:rsidRDefault="00200BC8" w:rsidP="00200BC8">
      <w:pPr>
        <w:pStyle w:val="Heading4"/>
      </w:pPr>
      <w:r>
        <w:t xml:space="preserve">Stanley cites one instance of violence which can’t say that all violence against them is overkill so it can’t scale- that’s bad and risks totalizing the world in a way that forecloses the use of methodological pluralism to analyze bad- the fact there aren’t more state sanctioned killings of queer people disproves this </w:t>
      </w:r>
    </w:p>
    <w:p w14:paraId="63E51142" w14:textId="77777777" w:rsidR="002F4595" w:rsidRPr="002F4595" w:rsidRDefault="002F4595" w:rsidP="002F4595"/>
    <w:p w14:paraId="58D1B6E5" w14:textId="7F049C6E" w:rsidR="00771B7D" w:rsidRPr="00771B7D" w:rsidRDefault="00771B7D" w:rsidP="004C74ED">
      <w:pPr>
        <w:pStyle w:val="Heading4"/>
      </w:pPr>
      <w:r>
        <w:t xml:space="preserve">Overkill thesis ignores particularity and changing forms of violence- the fact that there aren’t a bunch of publicly supported beatings disproves this </w:t>
      </w:r>
    </w:p>
    <w:p w14:paraId="48CD0CC4" w14:textId="1363962D" w:rsidR="00670910" w:rsidRDefault="00670910" w:rsidP="00670910">
      <w:pPr>
        <w:pStyle w:val="Heading4"/>
      </w:pPr>
      <w:r>
        <w:t>Entirety of the public sector thumps, they literally have no aff card about private appropriation lol – the narrative of white men colonizing space is definitely a government one. Extra T VI</w:t>
      </w:r>
      <w:r w:rsidR="00E44F78">
        <w:t xml:space="preserve"> – </w:t>
      </w:r>
      <w:r w:rsidR="00E44F78">
        <w:t>it results in affirmative teams adding in non-concrete, extra aff offense to the plan which the negative is not prepared for and has no game on. That shifts discussions away from the topic, which both teams prepared to engage in, to whatever that new piece of offense is which causes shallow, unprepared debates where both sides don’t learn anything that kills education</w:t>
      </w:r>
    </w:p>
    <w:p w14:paraId="54573A0E" w14:textId="1AADDA45" w:rsidR="00A72B62" w:rsidRDefault="00A72B62" w:rsidP="00A72B62">
      <w:pPr>
        <w:pStyle w:val="Heading4"/>
      </w:pPr>
      <w:r>
        <w:t>If the 1AR says queer utopiniasm imagines a world without your DA’s happening or bad scenarios, two things</w:t>
      </w:r>
    </w:p>
    <w:p w14:paraId="1A9B4FF4" w14:textId="57C979B8" w:rsidR="00A72B62" w:rsidRDefault="00476205" w:rsidP="00476205">
      <w:pPr>
        <w:pStyle w:val="Heading4"/>
      </w:pPr>
      <w:r>
        <w:t>1] That would be extremely new, the 1AC plan text is the only locus point for negative competition, preparation, and also 1NC strategy. It’d be impossible to predict just judging from the plan text that utopian fiat is something they have access to</w:t>
      </w:r>
      <w:r w:rsidR="002D7B8D">
        <w:t>. Thus, we get new 2NR contextualizations of scenarios if they do this and you should not allow it, and hold them to their plan text.</w:t>
      </w:r>
    </w:p>
    <w:p w14:paraId="25B68B6E" w14:textId="01426162" w:rsidR="00BE7271" w:rsidRDefault="00BE7271" w:rsidP="00BE7271">
      <w:pPr>
        <w:pStyle w:val="Heading4"/>
      </w:pPr>
      <w:r>
        <w:t xml:space="preserve">They don’t solve </w:t>
      </w:r>
      <w:r w:rsidR="00AA7635">
        <w:t xml:space="preserve"> their impacts either</w:t>
      </w:r>
      <w:r>
        <w:t xml:space="preserve">– their evidence is about </w:t>
      </w:r>
      <w:r>
        <w:rPr>
          <w:u w:val="single"/>
        </w:rPr>
        <w:t xml:space="preserve">policing </w:t>
      </w:r>
      <w:r>
        <w:t xml:space="preserve"> and violence towards sex workers – they have 0 cards connecting overkill to space policy – none of the aff is reverse causal </w:t>
      </w:r>
    </w:p>
    <w:p w14:paraId="670FB687" w14:textId="0D3D6287" w:rsidR="00BE7271" w:rsidRDefault="00BE7271" w:rsidP="00BE7271">
      <w:pPr>
        <w:pStyle w:val="Heading4"/>
      </w:pPr>
      <w:r>
        <w:t xml:space="preserve">2. Presumes libidinal drives govern the psyche – psychoanalysis is wrong </w:t>
      </w:r>
      <w:r w:rsidR="00472800">
        <w:t>– that’ll be below</w:t>
      </w:r>
    </w:p>
    <w:p w14:paraId="60DA4264" w14:textId="77777777" w:rsidR="00BE7271" w:rsidRDefault="00BE7271" w:rsidP="00BE7271">
      <w:pPr>
        <w:pStyle w:val="Heading4"/>
      </w:pPr>
      <w:r>
        <w:t xml:space="preserve">3. Progress is good and key to survival – things get better over time – sodomy laws, policing laws, ballrooms, representation, marriage laws all prove things get better over time </w:t>
      </w:r>
    </w:p>
    <w:p w14:paraId="009885FF" w14:textId="4744FDAB" w:rsidR="00072354" w:rsidRPr="00072354" w:rsidRDefault="00BE7271" w:rsidP="00765908">
      <w:pPr>
        <w:pStyle w:val="Heading4"/>
      </w:pPr>
      <w:r>
        <w:t xml:space="preserve">4. Double turn – Stanley is a </w:t>
      </w:r>
      <w:r>
        <w:rPr>
          <w:u w:val="single"/>
        </w:rPr>
        <w:t xml:space="preserve">queer pessimist </w:t>
      </w:r>
      <w:r>
        <w:t xml:space="preserve"> who thinks futurity is bad and we should refuse to imagine state-based solutions – the rest of the aff is </w:t>
      </w:r>
      <w:r>
        <w:rPr>
          <w:u w:val="single"/>
        </w:rPr>
        <w:t>queer optimism</w:t>
      </w:r>
      <w:r>
        <w:t xml:space="preserve"> about the future of mars – their leap of faith into the future </w:t>
      </w:r>
      <w:r>
        <w:rPr>
          <w:u w:val="single"/>
        </w:rPr>
        <w:t xml:space="preserve">links </w:t>
      </w:r>
      <w:r>
        <w:t xml:space="preserve"> to their own impact </w:t>
      </w:r>
    </w:p>
    <w:p w14:paraId="3CD73A40" w14:textId="77777777" w:rsidR="00200BC8" w:rsidRPr="00200BC8" w:rsidRDefault="00200BC8" w:rsidP="00200BC8"/>
    <w:p w14:paraId="3EBDEB33" w14:textId="1F666A4D" w:rsidR="0086735B" w:rsidRDefault="0086735B" w:rsidP="0086735B">
      <w:pPr>
        <w:pStyle w:val="Heading2"/>
      </w:pPr>
      <w:r>
        <w:t xml:space="preserve">1NC – </w:t>
      </w:r>
      <w:r>
        <w:t>Case – Framing</w:t>
      </w:r>
    </w:p>
    <w:p w14:paraId="259669DA" w14:textId="75A423FB" w:rsidR="0086735B" w:rsidRDefault="00CD7F6A" w:rsidP="00CD7F6A">
      <w:pPr>
        <w:pStyle w:val="Heading4"/>
      </w:pPr>
      <w:r>
        <w:t>ROB is to vote for the better debater – anything else arbitrary, impact justified, and excludes discussions of other modes of thought</w:t>
      </w:r>
    </w:p>
    <w:p w14:paraId="558BB91C" w14:textId="1344CE60" w:rsidR="00C50E94" w:rsidRPr="008C6F83" w:rsidRDefault="00C50E94" w:rsidP="00C50E94">
      <w:pPr>
        <w:pStyle w:val="Heading4"/>
        <w:rPr>
          <w:b w:val="0"/>
          <w:bCs w:val="0"/>
        </w:rPr>
      </w:pPr>
      <w:r>
        <w:t xml:space="preserve">Overkill relies on psychoanalysis which is wrong --  </w:t>
      </w:r>
      <w:r>
        <w:t xml:space="preserve">There is </w:t>
      </w:r>
      <w:r>
        <w:rPr>
          <w:u w:val="single"/>
        </w:rPr>
        <w:t>zero empirical basis</w:t>
      </w:r>
      <w:r>
        <w:t xml:space="preserve"> for psychoanalysis – their authors either </w:t>
      </w:r>
      <w:r>
        <w:rPr>
          <w:u w:val="single"/>
        </w:rPr>
        <w:t>grossly misrepresent</w:t>
      </w:r>
      <w:r>
        <w:t xml:space="preserve"> empirical data or </w:t>
      </w:r>
      <w:r>
        <w:rPr>
          <w:u w:val="single"/>
        </w:rPr>
        <w:t>hubristically extrapolate</w:t>
      </w:r>
      <w:r>
        <w:t xml:space="preserve"> single events into </w:t>
      </w:r>
      <w:r>
        <w:rPr>
          <w:u w:val="single"/>
        </w:rPr>
        <w:t>broad theories</w:t>
      </w:r>
      <w:r>
        <w:t xml:space="preserve"> – </w:t>
      </w:r>
      <w:r>
        <w:rPr>
          <w:b w:val="0"/>
        </w:rPr>
        <w:t>also Lacan was a cult leader</w:t>
      </w:r>
      <w:r w:rsidR="00575C23">
        <w:rPr>
          <w:b w:val="0"/>
        </w:rPr>
        <w:t>. Also everyone has different desires</w:t>
      </w:r>
    </w:p>
    <w:p w14:paraId="6C493EB0" w14:textId="77777777" w:rsidR="00C50E94" w:rsidRPr="008C6F83" w:rsidRDefault="00C50E94" w:rsidP="00C50E94">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50F6C5C5" w14:textId="77777777" w:rsidR="00C50E94" w:rsidRPr="008C6F83" w:rsidRDefault="00C50E94" w:rsidP="00C50E94">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Fonts w:eastAsiaTheme="minorHAnsi"/>
        </w:rPr>
        <w:t xml:space="preserve">is dominated by </w:t>
      </w:r>
      <w:r w:rsidRPr="008C6F83">
        <w:rPr>
          <w:rStyle w:val="Emphasis"/>
        </w:rPr>
        <w:t>neuroscience-based models</w:t>
      </w:r>
      <w:r w:rsidRPr="008C6F83">
        <w:rPr>
          <w:sz w:val="16"/>
        </w:rPr>
        <w:t xml:space="preserve">, </w:t>
      </w:r>
      <w:r w:rsidRPr="008C6F83">
        <w:rPr>
          <w:rStyle w:val="StyleUnderline"/>
          <w:rFonts w:eastAsiaTheme="minorHAnsi"/>
        </w:rPr>
        <w:t xml:space="preserve">psychological constructs tend to be </w:t>
      </w:r>
      <w:r w:rsidRPr="008C6F83">
        <w:rPr>
          <w:rStyle w:val="Emphasis"/>
        </w:rPr>
        <w:t>neglected</w:t>
      </w:r>
      <w:r w:rsidRPr="008C6F83">
        <w:rPr>
          <w:rStyle w:val="StyleUnderline"/>
          <w:rFonts w:eastAsiaTheme="minorHAnsi"/>
        </w:rPr>
        <w:t xml:space="preserve"> and may be taken seriously only when they have neural </w:t>
      </w:r>
      <w:r w:rsidRPr="008C6F83">
        <w:rPr>
          <w:rStyle w:val="Emphasis"/>
        </w:rPr>
        <w:t>correlates</w:t>
      </w:r>
      <w:r w:rsidRPr="008C6F83">
        <w:rPr>
          <w:rStyle w:val="StyleUnderline"/>
          <w:rFonts w:eastAsiaTheme="minorHAnsi"/>
        </w:rPr>
        <w:t>.</w:t>
      </w:r>
      <w:r w:rsidRPr="008C6F83">
        <w:rPr>
          <w:sz w:val="16"/>
        </w:rPr>
        <w:t xml:space="preserve">37 </w:t>
      </w:r>
      <w:r w:rsidRPr="008C6F83">
        <w:rPr>
          <w:rStyle w:val="StyleUnderline"/>
          <w:rFonts w:eastAsiaTheme="minorHAnsi"/>
        </w:rPr>
        <w:t xml:space="preserve">Some </w:t>
      </w:r>
      <w:r w:rsidRPr="008C6F83">
        <w:rPr>
          <w:rStyle w:val="StyleUnderline"/>
          <w:rFonts w:eastAsiaTheme="minorHAnsi"/>
          <w:highlight w:val="cyan"/>
        </w:rPr>
        <w:t>psychoanalysts</w:t>
      </w:r>
      <w:r w:rsidRPr="008C6F83">
        <w:rPr>
          <w:rStyle w:val="StyleUnderline"/>
          <w:rFonts w:eastAsiaTheme="minorHAnsi"/>
        </w:rPr>
        <w:t xml:space="preserve"> have </w:t>
      </w:r>
      <w:r w:rsidRPr="00FE1200">
        <w:rPr>
          <w:rStyle w:val="StyleUnderline"/>
          <w:rFonts w:eastAsiaTheme="minorHAnsi"/>
          <w:highlight w:val="cyan"/>
        </w:rPr>
        <w:t xml:space="preserve">sought to link </w:t>
      </w:r>
      <w:r w:rsidRPr="008C6F83">
        <w:rPr>
          <w:rStyle w:val="StyleUnderline"/>
          <w:rFonts w:eastAsiaTheme="minorHAnsi"/>
          <w:highlight w:val="cyan"/>
        </w:rPr>
        <w:t>their model with</w:t>
      </w:r>
      <w:r w:rsidRPr="008C6F83">
        <w:rPr>
          <w:rStyle w:val="StyleUnderline"/>
          <w:rFonts w:eastAsiaTheme="minorHAnsi"/>
        </w:rPr>
        <w:t xml:space="preserve"> </w:t>
      </w:r>
      <w:r w:rsidRPr="008C6F83">
        <w:rPr>
          <w:rStyle w:val="Emphasis"/>
          <w:highlight w:val="cyan"/>
        </w:rPr>
        <w:t>neuro</w:t>
      </w:r>
      <w:r w:rsidRPr="008C6F83">
        <w:rPr>
          <w:rStyle w:val="StyleUnderline"/>
          <w:rFonts w:eastAsiaTheme="minorHAnsi"/>
        </w:rPr>
        <w:t xml:space="preserve">biological </w:t>
      </w:r>
      <w:r w:rsidRPr="008C6F83">
        <w:rPr>
          <w:rStyle w:val="Emphasis"/>
          <w:highlight w:val="cyan"/>
        </w:rPr>
        <w:t>research</w:t>
      </w:r>
      <w:r w:rsidRPr="008C6F83">
        <w:rPr>
          <w:sz w:val="16"/>
        </w:rPr>
        <w:t xml:space="preserve"> </w:t>
      </w:r>
      <w:r w:rsidRPr="008C6F83">
        <w:rPr>
          <w:rStyle w:val="StyleUnderline"/>
          <w:rFonts w:eastAsiaTheme="minorHAnsi"/>
        </w:rPr>
        <w:t xml:space="preserve">and to claim that newer methods of studying the brain can </w:t>
      </w:r>
      <w:r w:rsidRPr="008C6F83">
        <w:rPr>
          <w:rStyle w:val="Emphasis"/>
        </w:rPr>
        <w:t>validate</w:t>
      </w:r>
      <w:r w:rsidRPr="008C6F83">
        <w:rPr>
          <w:rStyle w:val="StyleUnderline"/>
          <w:rFonts w:eastAsiaTheme="minorHAnsi"/>
        </w:rPr>
        <w:t xml:space="preserve"> their </w:t>
      </w:r>
      <w:r w:rsidRPr="008C6F83">
        <w:rPr>
          <w:rStyle w:val="Emphasis"/>
        </w:rPr>
        <w:t>theories</w:t>
      </w:r>
      <w:r w:rsidRPr="008C6F83">
        <w:rPr>
          <w:sz w:val="16"/>
        </w:rPr>
        <w:t>.5,6</w:t>
      </w:r>
    </w:p>
    <w:p w14:paraId="260DFCB2" w14:textId="77777777" w:rsidR="00C50E94" w:rsidRPr="008C6F83" w:rsidRDefault="00C50E94" w:rsidP="00C50E94">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01A4023F" w14:textId="77777777" w:rsidR="00C50E94" w:rsidRPr="008C6F83" w:rsidRDefault="00C50E94" w:rsidP="00C50E94">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0BF6EC9A" w14:textId="77777777" w:rsidR="00C50E94" w:rsidRPr="008C6F83" w:rsidRDefault="00C50E94" w:rsidP="00C50E94">
      <w:pPr>
        <w:rPr>
          <w:sz w:val="16"/>
        </w:rPr>
      </w:pPr>
      <w:r w:rsidRPr="008C6F83">
        <w:rPr>
          <w:rStyle w:val="StyleUnderline"/>
          <w:rFonts w:eastAsiaTheme="minorHAnsi"/>
          <w:highlight w:val="cya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Fonts w:eastAsiaTheme="minorHAnsi"/>
        </w:rPr>
        <w:t xml:space="preserve">also </w:t>
      </w:r>
      <w:r w:rsidRPr="008C6F83">
        <w:rPr>
          <w:rStyle w:val="StyleUnderline"/>
          <w:rFonts w:eastAsiaTheme="minorHAnsi"/>
          <w:highlight w:val="cyan"/>
        </w:rPr>
        <w:t>met</w:t>
      </w:r>
      <w:r w:rsidRPr="008C6F83">
        <w:rPr>
          <w:rStyle w:val="StyleUnderline"/>
          <w:rFonts w:eastAsiaTheme="minorHAnsi"/>
        </w:rPr>
        <w:t xml:space="preserve"> with a </w:t>
      </w:r>
      <w:r w:rsidRPr="008C6F83">
        <w:rPr>
          <w:rStyle w:val="StyleUnderline"/>
          <w:rFonts w:eastAsiaTheme="minorHAnsi"/>
          <w:highlight w:val="cyan"/>
        </w:rPr>
        <w:t xml:space="preserve">mixed </w:t>
      </w:r>
      <w:r w:rsidRPr="008C6F83">
        <w:rPr>
          <w:rStyle w:val="Emphasis"/>
          <w:highlight w:val="cyan"/>
        </w:rPr>
        <w:t>reception</w:t>
      </w:r>
      <w:r w:rsidRPr="008C6F83">
        <w:rPr>
          <w:rStyle w:val="StyleUnderline"/>
          <w:rFonts w:eastAsiaTheme="minorHAnsi"/>
        </w:rPr>
        <w:t xml:space="preserve"> from traditional </w:t>
      </w:r>
      <w:r w:rsidRPr="008C6F83">
        <w:rPr>
          <w:rStyle w:val="Emphasis"/>
        </w:rPr>
        <w:t>psychoanalysts</w:t>
      </w:r>
      <w:r w:rsidRPr="008C6F83">
        <w:rPr>
          <w:sz w:val="16"/>
        </w:rPr>
        <w:t xml:space="preserve">, who did not want to dilute Freud’s wine with neuroscientific water.42 </w:t>
      </w:r>
      <w:r w:rsidRPr="008C6F83">
        <w:rPr>
          <w:rStyle w:val="StyleUnderline"/>
          <w:rFonts w:eastAsiaTheme="minorHAnsi"/>
          <w:highlight w:val="cyan"/>
        </w:rPr>
        <w:t>Neuroscientists</w:t>
      </w:r>
      <w:r w:rsidRPr="008C6F83">
        <w:rPr>
          <w:rStyle w:val="StyleUnderline"/>
          <w:rFonts w:eastAsiaTheme="minorHAnsi"/>
        </w:rPr>
        <w:t xml:space="preserve">, who are more likely to </w:t>
      </w:r>
      <w:r w:rsidRPr="008C6F83">
        <w:rPr>
          <w:rStyle w:val="StyleUnderline"/>
          <w:rFonts w:eastAsiaTheme="minorHAnsi"/>
          <w:highlight w:val="cyan"/>
        </w:rPr>
        <w:t>see links</w:t>
      </w:r>
      <w:r w:rsidRPr="008C6F83">
        <w:rPr>
          <w:rStyle w:val="StyleUnderline"/>
          <w:rFonts w:eastAsiaTheme="minorHAnsi"/>
        </w:rPr>
        <w:t xml:space="preserve"> to psychology </w:t>
      </w:r>
      <w:r w:rsidRPr="008C6F83">
        <w:rPr>
          <w:rStyle w:val="StyleUnderline"/>
          <w:rFonts w:eastAsiaTheme="minorHAnsi"/>
          <w:highlight w:val="cyan"/>
        </w:rPr>
        <w:t xml:space="preserve">as </w:t>
      </w:r>
      <w:r w:rsidRPr="008C6F83">
        <w:rPr>
          <w:rStyle w:val="Emphasis"/>
          <w:highlight w:val="cyan"/>
        </w:rPr>
        <w:t>lying</w:t>
      </w:r>
      <w:r w:rsidRPr="008C6F83">
        <w:rPr>
          <w:rStyle w:val="StyleUnderline"/>
          <w:rFonts w:eastAsiaTheme="minorHAnsi"/>
          <w:highlight w:val="cyan"/>
        </w:rPr>
        <w:t xml:space="preserve"> in </w:t>
      </w:r>
      <w:r w:rsidRPr="008C6F83">
        <w:rPr>
          <w:rStyle w:val="Emphasis"/>
          <w:highlight w:val="cyan"/>
        </w:rPr>
        <w:t>cognitive science</w:t>
      </w:r>
      <w:r w:rsidRPr="008C6F83">
        <w:rPr>
          <w:sz w:val="16"/>
        </w:rPr>
        <w:t xml:space="preserve">,43 </w:t>
      </w:r>
      <w:r w:rsidRPr="008C6F83">
        <w:rPr>
          <w:rStyle w:val="StyleUnderline"/>
          <w:rFonts w:eastAsiaTheme="minorHAnsi"/>
        </w:rPr>
        <w:t xml:space="preserve">have </w:t>
      </w:r>
      <w:r w:rsidRPr="008C6F83">
        <w:rPr>
          <w:rStyle w:val="StyleUnderline"/>
          <w:rFonts w:eastAsiaTheme="minorHAnsi"/>
          <w:highlight w:val="cyan"/>
        </w:rPr>
        <w:t xml:space="preserve">ignored this </w:t>
      </w:r>
      <w:r w:rsidRPr="008C6F83">
        <w:rPr>
          <w:rStyle w:val="Emphasis"/>
          <w:highlight w:val="cyan"/>
        </w:rPr>
        <w:t>idea</w:t>
      </w:r>
      <w:r w:rsidRPr="008C6F83">
        <w:rPr>
          <w:sz w:val="16"/>
          <w:highlight w:val="cyan"/>
        </w:rPr>
        <w:t>.</w:t>
      </w:r>
      <w:r w:rsidRPr="008C6F83">
        <w:rPr>
          <w:sz w:val="16"/>
        </w:rPr>
        <w:t xml:space="preserve"> In summary, </w:t>
      </w:r>
      <w:r w:rsidRPr="00476298">
        <w:rPr>
          <w:rStyle w:val="Emphasis"/>
          <w:highlight w:val="cyan"/>
        </w:rPr>
        <w:t>neuropsychoanalysis</w:t>
      </w:r>
      <w:r w:rsidRPr="00476298">
        <w:rPr>
          <w:rStyle w:val="StyleUnderline"/>
          <w:rFonts w:eastAsiaTheme="minorHAnsi"/>
          <w:highlight w:val="cyan"/>
        </w:rPr>
        <w:t xml:space="preserve"> is being used</w:t>
      </w:r>
      <w:r w:rsidRPr="008C6F83">
        <w:rPr>
          <w:rStyle w:val="StyleUnderline"/>
          <w:rFonts w:eastAsiaTheme="minorHAnsi"/>
        </w:rPr>
        <w:t xml:space="preserve"> a way </w:t>
      </w:r>
      <w:r w:rsidRPr="00476298">
        <w:rPr>
          <w:rStyle w:val="StyleUnderline"/>
          <w:rFonts w:eastAsiaTheme="minorHAnsi"/>
          <w:highlight w:val="cyan"/>
        </w:rPr>
        <w:t xml:space="preserve">to </w:t>
      </w:r>
      <w:r w:rsidRPr="00476298">
        <w:rPr>
          <w:rStyle w:val="Emphasis"/>
          <w:highlight w:val="cyan"/>
        </w:rPr>
        <w:t>justify</w:t>
      </w:r>
      <w:r w:rsidRPr="008C6F83">
        <w:rPr>
          <w:rStyle w:val="StyleUnderline"/>
          <w:rFonts w:eastAsiaTheme="minorHAnsi"/>
        </w:rPr>
        <w:t xml:space="preserve"> long-standing </w:t>
      </w:r>
      <w:r w:rsidRPr="00476298">
        <w:rPr>
          <w:rStyle w:val="Emphasis"/>
          <w:highlight w:val="cyan"/>
        </w:rPr>
        <w:t>models</w:t>
      </w:r>
      <w:r w:rsidRPr="00476298">
        <w:rPr>
          <w:sz w:val="16"/>
          <w:highlight w:val="cyan"/>
        </w:rPr>
        <w:t xml:space="preserve">, </w:t>
      </w:r>
      <w:r w:rsidRPr="00476298">
        <w:rPr>
          <w:rStyle w:val="StyleUnderline"/>
          <w:rFonts w:eastAsiaTheme="minorHAnsi"/>
          <w:highlight w:val="cyan"/>
        </w:rPr>
        <w:t>without</w:t>
      </w:r>
      <w:r w:rsidRPr="008C6F83">
        <w:rPr>
          <w:rStyle w:val="StyleUnderline"/>
          <w:rFonts w:eastAsiaTheme="minorHAnsi"/>
        </w:rPr>
        <w:t xml:space="preserve"> </w:t>
      </w:r>
      <w:r w:rsidRPr="00476298">
        <w:rPr>
          <w:rStyle w:val="StyleUnderline"/>
          <w:rFonts w:eastAsiaTheme="minorHAnsi"/>
          <w:highlight w:val="cyan"/>
        </w:rPr>
        <w:t xml:space="preserve">attempting to find something </w:t>
      </w:r>
      <w:r w:rsidRPr="00476298">
        <w:rPr>
          <w:rStyle w:val="Emphasis"/>
          <w:highlight w:val="cyan"/>
        </w:rPr>
        <w:t>new</w:t>
      </w:r>
      <w:r w:rsidRPr="00476298">
        <w:rPr>
          <w:rStyle w:val="StyleUnderline"/>
          <w:rFonts w:eastAsiaTheme="minorHAnsi"/>
          <w:highlight w:val="cyan"/>
        </w:rPr>
        <w:t xml:space="preserve"> or</w:t>
      </w:r>
      <w:r w:rsidRPr="008C6F83">
        <w:rPr>
          <w:rStyle w:val="StyleUnderline"/>
          <w:rFonts w:eastAsiaTheme="minorHAnsi"/>
        </w:rPr>
        <w:t xml:space="preserve"> to </w:t>
      </w:r>
      <w:r w:rsidRPr="00476298">
        <w:rPr>
          <w:rStyle w:val="Emphasis"/>
          <w:highlight w:val="cyan"/>
        </w:rPr>
        <w:t>develop</w:t>
      </w:r>
      <w:r w:rsidRPr="00476298">
        <w:rPr>
          <w:sz w:val="16"/>
          <w:highlight w:val="cyan"/>
        </w:rPr>
        <w:t xml:space="preserve"> </w:t>
      </w:r>
      <w:r w:rsidRPr="00476298">
        <w:rPr>
          <w:rStyle w:val="StyleUnderline"/>
          <w:rFonts w:eastAsiaTheme="minorHAnsi"/>
          <w:highlight w:val="cyan"/>
        </w:rPr>
        <w:t>an integration of perspectives</w:t>
      </w:r>
      <w:r w:rsidRPr="008C6F83">
        <w:rPr>
          <w:rStyle w:val="StyleUnderline"/>
          <w:rFonts w:eastAsiaTheme="minorHAnsi"/>
        </w:rPr>
        <w:t xml:space="preserve"> on </w:t>
      </w:r>
      <w:r w:rsidRPr="008C6F83">
        <w:rPr>
          <w:rStyle w:val="Emphasis"/>
        </w:rPr>
        <w:t>psychology</w:t>
      </w:r>
      <w:r w:rsidRPr="008C6F83">
        <w:rPr>
          <w:sz w:val="16"/>
        </w:rPr>
        <w:t>.</w:t>
      </w:r>
    </w:p>
    <w:p w14:paraId="1ADF8EE4" w14:textId="77777777" w:rsidR="00C50E94" w:rsidRPr="008C6F83" w:rsidRDefault="00C50E94" w:rsidP="00C50E94">
      <w:pPr>
        <w:rPr>
          <w:rStyle w:val="StyleUnderline"/>
          <w:rFonts w:eastAsiaTheme="minorHAnsi"/>
        </w:rPr>
      </w:pPr>
      <w:r w:rsidRPr="008C6F83">
        <w:rPr>
          <w:sz w:val="16"/>
        </w:rPr>
        <w:t xml:space="preserve">However, Eric Kandel,44 influential in the light of his Nobel Prize for the study of the neurochemistry of memory, has taken a sympathetic view of the use of biological methods to study </w:t>
      </w:r>
      <w:r w:rsidRPr="00FE1200">
        <w:rPr>
          <w:sz w:val="16"/>
        </w:rPr>
        <w:t xml:space="preserve">psychoanalytic theory. Kandel had wanted to be an analyst before becoming a neuroscientist.45 But </w:t>
      </w:r>
      <w:r w:rsidRPr="00FE1200">
        <w:rPr>
          <w:rStyle w:val="Emphasis"/>
        </w:rPr>
        <w:t>Kandel</w:t>
      </w:r>
      <w:r w:rsidRPr="00FE1200">
        <w:rPr>
          <w:sz w:val="16"/>
        </w:rPr>
        <w:t xml:space="preserve">, </w:t>
      </w:r>
      <w:r w:rsidRPr="00FE1200">
        <w:rPr>
          <w:rStyle w:val="StyleUnderline"/>
          <w:rFonts w:eastAsiaTheme="minorHAnsi"/>
        </w:rPr>
        <w:t xml:space="preserve">who does not </w:t>
      </w:r>
      <w:r w:rsidRPr="00FE1200">
        <w:rPr>
          <w:rStyle w:val="Emphasis"/>
        </w:rPr>
        <w:t>actively practice psychiatry</w:t>
      </w:r>
      <w:r w:rsidRPr="00FE1200">
        <w:rPr>
          <w:sz w:val="16"/>
        </w:rPr>
        <w:t xml:space="preserve">, </w:t>
      </w:r>
      <w:r w:rsidRPr="00FE1200">
        <w:rPr>
          <w:rStyle w:val="StyleUnderline"/>
          <w:rFonts w:eastAsiaTheme="minorHAnsi"/>
        </w:rPr>
        <w:t xml:space="preserve">may be caught in a </w:t>
      </w:r>
      <w:r w:rsidRPr="00FE1200">
        <w:rPr>
          <w:rStyle w:val="Emphasis"/>
        </w:rPr>
        <w:t>time warp</w:t>
      </w:r>
      <w:r w:rsidRPr="00FE1200">
        <w:rPr>
          <w:rStyle w:val="StyleUnderline"/>
          <w:rFonts w:eastAsiaTheme="minorHAnsi"/>
        </w:rPr>
        <w:t xml:space="preserve">, unaware that psychoanalysis has been </w:t>
      </w:r>
      <w:r w:rsidRPr="00FE1200">
        <w:rPr>
          <w:rStyle w:val="Emphasis"/>
        </w:rPr>
        <w:t>overtaken</w:t>
      </w:r>
      <w:r w:rsidRPr="00FE1200">
        <w:rPr>
          <w:rStyle w:val="StyleUnderline"/>
          <w:rFonts w:eastAsiaTheme="minorHAnsi"/>
        </w:rPr>
        <w:t xml:space="preserve"> by </w:t>
      </w:r>
      <w:r w:rsidRPr="00FE1200">
        <w:rPr>
          <w:rStyle w:val="Emphasis"/>
        </w:rPr>
        <w:t>competitors</w:t>
      </w:r>
      <w:r w:rsidRPr="00FE1200">
        <w:rPr>
          <w:sz w:val="16"/>
        </w:rPr>
        <w:t xml:space="preserve"> in the field of psychotherapy.</w:t>
      </w:r>
    </w:p>
    <w:p w14:paraId="0D796FA0" w14:textId="77777777" w:rsidR="00C50E94" w:rsidRPr="008C6F83" w:rsidRDefault="00C50E94" w:rsidP="00C50E94">
      <w:pPr>
        <w:rPr>
          <w:sz w:val="16"/>
        </w:rPr>
      </w:pPr>
      <w:r w:rsidRPr="008C6F83">
        <w:rPr>
          <w:rStyle w:val="StyleUnderline"/>
          <w:rFonts w:eastAsiaTheme="minorHAnsi"/>
        </w:rPr>
        <w:t xml:space="preserve">Another attempt to reconcile psychoanalysis with science has come from the literature on </w:t>
      </w:r>
      <w:r w:rsidRPr="00476298">
        <w:rPr>
          <w:rStyle w:val="Emphasis"/>
          <w:highlight w:val="cya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Fonts w:eastAsiaTheme="minorHAnsi"/>
        </w:rPr>
        <w:t xml:space="preserve">These </w:t>
      </w:r>
      <w:r w:rsidRPr="00476298">
        <w:rPr>
          <w:rStyle w:val="StyleUnderline"/>
          <w:rFonts w:eastAsiaTheme="minorHAnsi"/>
          <w:highlight w:val="cyan"/>
        </w:rPr>
        <w:t xml:space="preserve">findings have </w:t>
      </w:r>
      <w:r w:rsidRPr="00476298">
        <w:rPr>
          <w:rStyle w:val="Emphasis"/>
          <w:highlight w:val="cyan"/>
        </w:rPr>
        <w:t>not been confirmed</w:t>
      </w:r>
      <w:r w:rsidRPr="008C6F83">
        <w:rPr>
          <w:sz w:val="16"/>
        </w:rPr>
        <w:t xml:space="preserve"> </w:t>
      </w:r>
      <w:r w:rsidRPr="008C6F83">
        <w:rPr>
          <w:rStyle w:val="StyleUnderline"/>
          <w:rFonts w:eastAsiaTheme="minorHAnsi"/>
        </w:rPr>
        <w:t xml:space="preserve">in psychoanalytic </w:t>
      </w:r>
      <w:r w:rsidRPr="008C6F83">
        <w:rPr>
          <w:rStyle w:val="Emphasis"/>
        </w:rPr>
        <w:t>therapies</w:t>
      </w:r>
      <w:r w:rsidRPr="008C6F83">
        <w:rPr>
          <w:sz w:val="16"/>
        </w:rPr>
        <w:t xml:space="preserve">. However, Norman </w:t>
      </w:r>
      <w:r w:rsidRPr="008C6F83">
        <w:rPr>
          <w:rStyle w:val="StyleUnderline"/>
          <w:rFonts w:eastAsiaTheme="minorHAnsi"/>
        </w:rPr>
        <w:t>Doidge</w:t>
      </w:r>
      <w:r w:rsidRPr="008C6F83">
        <w:rPr>
          <w:sz w:val="16"/>
        </w:rPr>
        <w:t xml:space="preserve">, a Canadian psychoanalyst, </w:t>
      </w:r>
      <w:r w:rsidRPr="008C6F83">
        <w:rPr>
          <w:rStyle w:val="StyleUnderline"/>
          <w:rFonts w:eastAsiaTheme="minorHAnsi"/>
        </w:rPr>
        <w:t xml:space="preserve">has argued that psychoanalysis can </w:t>
      </w:r>
      <w:r w:rsidRPr="008C6F83">
        <w:rPr>
          <w:rStyle w:val="Emphasis"/>
        </w:rPr>
        <w:t>change the brain</w:t>
      </w:r>
      <w:r w:rsidRPr="008C6F83">
        <w:rPr>
          <w:sz w:val="16"/>
        </w:rPr>
        <w:t xml:space="preserve">.48 </w:t>
      </w:r>
      <w:r w:rsidRPr="008C6F83">
        <w:rPr>
          <w:rStyle w:val="StyleUnderline"/>
          <w:rFonts w:eastAsiaTheme="minorHAnsi"/>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Fonts w:eastAsiaTheme="minorHAnsi"/>
        </w:rPr>
        <w:t>Doidge</w:t>
      </w:r>
      <w:r w:rsidRPr="008C6F83">
        <w:rPr>
          <w:sz w:val="16"/>
        </w:rPr>
        <w:t xml:space="preserve">49 </w:t>
      </w:r>
      <w:r w:rsidRPr="008C6F83">
        <w:rPr>
          <w:rStyle w:val="StyleUnderline"/>
          <w:rFonts w:eastAsiaTheme="minorHAnsi"/>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Fonts w:eastAsiaTheme="minorHAnsi"/>
        </w:rPr>
        <w:t xml:space="preserve">While these books have been best-sellers, most of </w:t>
      </w:r>
      <w:r w:rsidRPr="00476298">
        <w:rPr>
          <w:rStyle w:val="StyleUnderline"/>
          <w:rFonts w:eastAsiaTheme="minorHAnsi"/>
          <w:highlight w:val="cyan"/>
        </w:rPr>
        <w:t>their ideas</w:t>
      </w:r>
      <w:r w:rsidRPr="008C6F83">
        <w:rPr>
          <w:rStyle w:val="StyleUnderline"/>
          <w:rFonts w:eastAsiaTheme="minorHAnsi"/>
        </w:rPr>
        <w:t xml:space="preserve"> in the second</w:t>
      </w:r>
      <w:r w:rsidRPr="008C6F83">
        <w:rPr>
          <w:sz w:val="16"/>
        </w:rPr>
        <w:t xml:space="preserve"> volume,49 </w:t>
      </w:r>
      <w:r w:rsidRPr="00476298">
        <w:rPr>
          <w:rStyle w:val="Emphasis"/>
          <w:highlight w:val="cyan"/>
        </w:rPr>
        <w:t>based on anecdotes rather than</w:t>
      </w:r>
      <w:r w:rsidRPr="008C6F83">
        <w:rPr>
          <w:rStyle w:val="Emphasis"/>
        </w:rPr>
        <w:t xml:space="preserve"> on </w:t>
      </w:r>
      <w:r w:rsidRPr="00476298">
        <w:rPr>
          <w:rStyle w:val="Emphasis"/>
          <w:highlight w:val="cyan"/>
        </w:rPr>
        <w:t>clinical trials</w:t>
      </w:r>
      <w:r w:rsidRPr="00476298">
        <w:rPr>
          <w:sz w:val="16"/>
          <w:highlight w:val="cyan"/>
        </w:rPr>
        <w:t xml:space="preserve">, </w:t>
      </w:r>
      <w:r w:rsidRPr="00476298">
        <w:rPr>
          <w:rStyle w:val="StyleUnderline"/>
          <w:rFonts w:eastAsiaTheme="minorHAnsi"/>
          <w:highlight w:val="cyan"/>
        </w:rPr>
        <w:t>have had little</w:t>
      </w:r>
      <w:r w:rsidRPr="008C6F83">
        <w:rPr>
          <w:rStyle w:val="StyleUnderline"/>
          <w:rFonts w:eastAsiaTheme="minorHAnsi"/>
        </w:rPr>
        <w:t xml:space="preserve"> </w:t>
      </w:r>
      <w:r w:rsidRPr="00476298">
        <w:rPr>
          <w:rStyle w:val="StyleUnderline"/>
          <w:rFonts w:eastAsiaTheme="minorHAnsi"/>
          <w:highlight w:val="cyan"/>
        </w:rPr>
        <w:t xml:space="preserve">impact in </w:t>
      </w:r>
      <w:r w:rsidRPr="00476298">
        <w:rPr>
          <w:rStyle w:val="Emphasis"/>
          <w:highlight w:val="cyan"/>
        </w:rPr>
        <w:t>medicine</w:t>
      </w:r>
      <w:r w:rsidRPr="008C6F83">
        <w:rPr>
          <w:sz w:val="16"/>
        </w:rPr>
        <w:t xml:space="preserve">. </w:t>
      </w:r>
      <w:r w:rsidRPr="00476298">
        <w:rPr>
          <w:rStyle w:val="StyleUnderline"/>
          <w:rFonts w:eastAsiaTheme="minorHAnsi"/>
          <w:highlight w:val="cyan"/>
        </w:rPr>
        <w:t>This</w:t>
      </w:r>
      <w:r w:rsidRPr="008C6F83">
        <w:rPr>
          <w:rStyle w:val="StyleUnderline"/>
          <w:rFonts w:eastAsiaTheme="minorHAnsi"/>
        </w:rPr>
        <w:t xml:space="preserve"> story </w:t>
      </w:r>
      <w:r w:rsidRPr="00476298">
        <w:rPr>
          <w:rStyle w:val="StyleUnderline"/>
          <w:rFonts w:eastAsiaTheme="minorHAnsi"/>
          <w:highlight w:val="cyan"/>
        </w:rPr>
        <w:t>underscores the difficulty of reconciling</w:t>
      </w:r>
      <w:r w:rsidRPr="008C6F83">
        <w:rPr>
          <w:rStyle w:val="StyleUnderline"/>
          <w:rFonts w:eastAsiaTheme="minorHAnsi"/>
        </w:rPr>
        <w:t xml:space="preserve"> the perspectives and methods</w:t>
      </w:r>
      <w:r w:rsidRPr="008C6F83">
        <w:rPr>
          <w:sz w:val="16"/>
        </w:rPr>
        <w:t xml:space="preserve"> </w:t>
      </w:r>
      <w:r w:rsidRPr="008C6F83">
        <w:rPr>
          <w:rStyle w:val="StyleUnderline"/>
          <w:rFonts w:eastAsiaTheme="minorHAnsi"/>
        </w:rPr>
        <w:t>of</w:t>
      </w:r>
      <w:r w:rsidRPr="008C6F83">
        <w:rPr>
          <w:sz w:val="16"/>
        </w:rPr>
        <w:t xml:space="preserve"> </w:t>
      </w:r>
      <w:r w:rsidRPr="00476298">
        <w:rPr>
          <w:rStyle w:val="Emphasis"/>
          <w:highlight w:val="cyan"/>
        </w:rPr>
        <w:t>psychoanalysis</w:t>
      </w:r>
      <w:r w:rsidRPr="008C6F83">
        <w:rPr>
          <w:sz w:val="16"/>
        </w:rPr>
        <w:t xml:space="preserve"> </w:t>
      </w:r>
      <w:r w:rsidRPr="00476298">
        <w:rPr>
          <w:rStyle w:val="StyleUnderline"/>
          <w:rFonts w:eastAsiaTheme="minorHAnsi"/>
          <w:highlight w:val="cyan"/>
        </w:rPr>
        <w:t xml:space="preserve">with </w:t>
      </w:r>
      <w:r w:rsidRPr="00476298">
        <w:rPr>
          <w:rStyle w:val="StyleUnderline"/>
          <w:rFonts w:eastAsiaTheme="minorHAnsi"/>
        </w:rPr>
        <w:t>scientific methods</w:t>
      </w:r>
      <w:r w:rsidRPr="008C6F83">
        <w:rPr>
          <w:rStyle w:val="StyleUnderline"/>
          <w:rFonts w:eastAsiaTheme="minorHAnsi"/>
        </w:rPr>
        <w:t xml:space="preserve"> based on </w:t>
      </w:r>
      <w:r w:rsidRPr="00476298">
        <w:rPr>
          <w:rStyle w:val="Emphasis"/>
          <w:highlight w:val="cyan"/>
        </w:rPr>
        <w:t>empirical testing</w:t>
      </w:r>
      <w:r w:rsidRPr="008C6F83">
        <w:rPr>
          <w:sz w:val="16"/>
        </w:rPr>
        <w:t>.</w:t>
      </w:r>
    </w:p>
    <w:p w14:paraId="06BBFE18" w14:textId="77777777" w:rsidR="00C50E94" w:rsidRPr="008C6F83" w:rsidRDefault="00C50E94" w:rsidP="00C50E94">
      <w:pPr>
        <w:rPr>
          <w:sz w:val="16"/>
          <w:szCs w:val="16"/>
        </w:rPr>
      </w:pPr>
      <w:r w:rsidRPr="008C6F83">
        <w:rPr>
          <w:sz w:val="16"/>
          <w:szCs w:val="16"/>
        </w:rPr>
        <w:t>Psychoanalysis and the Humanities</w:t>
      </w:r>
    </w:p>
    <w:p w14:paraId="750F99F2" w14:textId="77777777" w:rsidR="00C50E94" w:rsidRPr="008C6F83" w:rsidRDefault="00C50E94" w:rsidP="00C50E94">
      <w:pPr>
        <w:rPr>
          <w:sz w:val="16"/>
        </w:rPr>
      </w:pPr>
      <w:r w:rsidRPr="00476298">
        <w:rPr>
          <w:rStyle w:val="StyleUnderline"/>
          <w:rFonts w:eastAsiaTheme="minorHAnsi"/>
          <w:highlight w:val="cyan"/>
        </w:rPr>
        <w:t xml:space="preserve">Psychoanalysis </w:t>
      </w:r>
      <w:r w:rsidRPr="00476298">
        <w:rPr>
          <w:rStyle w:val="Emphasis"/>
          <w:highlight w:val="cyan"/>
        </w:rPr>
        <w:t xml:space="preserve">claimed </w:t>
      </w:r>
      <w:r w:rsidRPr="00476298">
        <w:rPr>
          <w:rStyle w:val="Emphasis"/>
        </w:rPr>
        <w:t xml:space="preserve">to be a </w:t>
      </w:r>
      <w:r w:rsidRPr="00476298">
        <w:rPr>
          <w:rStyle w:val="Emphasis"/>
          <w:highlight w:val="cyan"/>
        </w:rPr>
        <w:t>science</w:t>
      </w:r>
      <w:r w:rsidRPr="00476298">
        <w:rPr>
          <w:sz w:val="16"/>
          <w:highlight w:val="cyan"/>
        </w:rPr>
        <w:t xml:space="preserve"> </w:t>
      </w:r>
      <w:r w:rsidRPr="00476298">
        <w:rPr>
          <w:rStyle w:val="StyleUnderline"/>
          <w:rFonts w:eastAsiaTheme="minorHAnsi"/>
          <w:highlight w:val="cyan"/>
        </w:rPr>
        <w:t xml:space="preserve">but did not </w:t>
      </w:r>
      <w:r w:rsidRPr="00476298">
        <w:rPr>
          <w:rStyle w:val="Emphasis"/>
          <w:highlight w:val="cyan"/>
        </w:rPr>
        <w:t>function like</w:t>
      </w:r>
      <w:r w:rsidRPr="008C6F83">
        <w:rPr>
          <w:rStyle w:val="Emphasis"/>
        </w:rPr>
        <w:t xml:space="preserve"> </w:t>
      </w:r>
      <w:r w:rsidRPr="00476298">
        <w:rPr>
          <w:rStyle w:val="Emphasis"/>
          <w:highlight w:val="cyan"/>
        </w:rPr>
        <w:t>one</w:t>
      </w:r>
      <w:r w:rsidRPr="00476298">
        <w:rPr>
          <w:sz w:val="16"/>
          <w:highlight w:val="cyan"/>
        </w:rPr>
        <w:t xml:space="preserve">. </w:t>
      </w:r>
      <w:r w:rsidRPr="00476298">
        <w:rPr>
          <w:rStyle w:val="StyleUnderline"/>
          <w:rFonts w:eastAsiaTheme="minorHAnsi"/>
          <w:highlight w:val="cyan"/>
        </w:rPr>
        <w:t xml:space="preserve">It failed to </w:t>
      </w:r>
      <w:r w:rsidRPr="00476298">
        <w:rPr>
          <w:rStyle w:val="Emphasis"/>
          <w:highlight w:val="cyan"/>
        </w:rPr>
        <w:t>operationalize</w:t>
      </w:r>
      <w:r w:rsidRPr="008C6F83">
        <w:rPr>
          <w:rStyle w:val="StyleUnderline"/>
          <w:rFonts w:eastAsiaTheme="minorHAnsi"/>
        </w:rPr>
        <w:t xml:space="preserve"> its </w:t>
      </w:r>
      <w:r w:rsidRPr="00476298">
        <w:rPr>
          <w:rStyle w:val="Emphasis"/>
          <w:highlight w:val="cyan"/>
        </w:rPr>
        <w:t>hypotheses</w:t>
      </w:r>
      <w:r w:rsidRPr="008C6F83">
        <w:rPr>
          <w:sz w:val="16"/>
        </w:rPr>
        <w:t xml:space="preserve">, </w:t>
      </w:r>
      <w:r w:rsidRPr="008C6F83">
        <w:rPr>
          <w:rStyle w:val="StyleUnderline"/>
          <w:rFonts w:eastAsiaTheme="minorHAnsi"/>
        </w:rPr>
        <w:t>to</w:t>
      </w:r>
      <w:r w:rsidRPr="008C6F83">
        <w:rPr>
          <w:sz w:val="16"/>
        </w:rPr>
        <w:t xml:space="preserve"> </w:t>
      </w:r>
      <w:r w:rsidRPr="00476298">
        <w:rPr>
          <w:rStyle w:val="Emphasis"/>
          <w:highlight w:val="cyan"/>
        </w:rPr>
        <w:t>test them with empirical methods</w:t>
      </w:r>
      <w:r w:rsidRPr="008C6F83">
        <w:rPr>
          <w:sz w:val="16"/>
        </w:rPr>
        <w:t xml:space="preserve">, </w:t>
      </w:r>
      <w:r w:rsidRPr="00476298">
        <w:rPr>
          <w:rStyle w:val="StyleUnderline"/>
          <w:rFonts w:eastAsiaTheme="minorHAnsi"/>
          <w:highlight w:val="cyan"/>
        </w:rPr>
        <w:t>or to remove constructs</w:t>
      </w:r>
      <w:r w:rsidRPr="008C6F83">
        <w:rPr>
          <w:rStyle w:val="StyleUnderline"/>
          <w:rFonts w:eastAsiaTheme="minorHAnsi"/>
        </w:rPr>
        <w:t xml:space="preserve"> that failed to gain </w:t>
      </w:r>
      <w:r w:rsidRPr="008C6F83">
        <w:rPr>
          <w:rStyle w:val="Emphasis"/>
        </w:rPr>
        <w:t>scientific support</w:t>
      </w:r>
      <w:r w:rsidRPr="008C6F83">
        <w:rPr>
          <w:sz w:val="16"/>
        </w:rPr>
        <w:t xml:space="preserve">.1 In this way, </w:t>
      </w:r>
      <w:r w:rsidRPr="008C6F83">
        <w:rPr>
          <w:rStyle w:val="StyleUnderline"/>
          <w:rFonts w:eastAsiaTheme="minorHAnsi"/>
        </w:rPr>
        <w:t xml:space="preserve">the intellectual world of </w:t>
      </w:r>
      <w:r w:rsidRPr="00476298">
        <w:rPr>
          <w:rStyle w:val="StyleUnderline"/>
          <w:rFonts w:eastAsiaTheme="minorHAnsi"/>
          <w:highlight w:val="cyan"/>
        </w:rPr>
        <w:t>psychoanalysis</w:t>
      </w:r>
      <w:r w:rsidRPr="008C6F83">
        <w:rPr>
          <w:rStyle w:val="StyleUnderline"/>
          <w:rFonts w:eastAsiaTheme="minorHAnsi"/>
        </w:rPr>
        <w:t xml:space="preserve"> more closely </w:t>
      </w:r>
      <w:r w:rsidRPr="00476298">
        <w:rPr>
          <w:rStyle w:val="StyleUnderline"/>
          <w:rFonts w:eastAsiaTheme="minorHAnsi"/>
          <w:highlight w:val="cyan"/>
        </w:rPr>
        <w:t xml:space="preserve">resembles the </w:t>
      </w:r>
      <w:r w:rsidRPr="00476298">
        <w:rPr>
          <w:rStyle w:val="Emphasis"/>
          <w:highlight w:val="cyan"/>
        </w:rPr>
        <w:t>humanities</w:t>
      </w:r>
      <w:r w:rsidRPr="008C6F83">
        <w:rPr>
          <w:sz w:val="16"/>
        </w:rPr>
        <w:t>. Today, with few psychiatrists or clinical psychologists entering psychoanalytic training, the door has been opened to practitioners with backgrounds in other disciplines, including the humanities.</w:t>
      </w:r>
    </w:p>
    <w:p w14:paraId="7291DC73" w14:textId="77777777" w:rsidR="00C50E94" w:rsidRPr="008C6F83" w:rsidRDefault="00C50E94" w:rsidP="00C50E94">
      <w:pPr>
        <w:rPr>
          <w:sz w:val="16"/>
          <w:szCs w:val="16"/>
        </w:rPr>
      </w:pPr>
      <w:r w:rsidRPr="008C6F83">
        <w:rPr>
          <w:sz w:val="16"/>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60C30FDA" w14:textId="77777777" w:rsidR="00C50E94" w:rsidRPr="008C6F83" w:rsidRDefault="00C50E94" w:rsidP="00C50E94">
      <w:pPr>
        <w:rPr>
          <w:sz w:val="16"/>
        </w:rPr>
      </w:pPr>
      <w:r w:rsidRPr="008C6F83">
        <w:rPr>
          <w:rStyle w:val="StyleUnderline"/>
          <w:rFonts w:eastAsiaTheme="minorHAnsi"/>
        </w:rPr>
        <w:t>One model currently popular in the humanities is</w:t>
      </w:r>
      <w:r w:rsidRPr="008C6F83">
        <w:rPr>
          <w:sz w:val="16"/>
        </w:rPr>
        <w:t xml:space="preserve"> “</w:t>
      </w:r>
      <w:r w:rsidRPr="008C6F83">
        <w:rPr>
          <w:rStyle w:val="Emphasis"/>
        </w:rPr>
        <w:t>critical theory</w:t>
      </w:r>
      <w:r w:rsidRPr="008C6F83">
        <w:rPr>
          <w:sz w:val="16"/>
        </w:rPr>
        <w:t xml:space="preserve">.”51 </w:t>
      </w:r>
      <w:r w:rsidRPr="00476298">
        <w:rPr>
          <w:rStyle w:val="StyleUnderline"/>
          <w:rFonts w:eastAsiaTheme="minorHAnsi"/>
          <w:highlight w:val="cyan"/>
        </w:rPr>
        <w:t xml:space="preserve">This </w:t>
      </w:r>
      <w:r w:rsidRPr="00476298">
        <w:rPr>
          <w:rStyle w:val="Emphasis"/>
          <w:highlight w:val="cyan"/>
        </w:rPr>
        <w:t>postmodernist approach</w:t>
      </w:r>
      <w:r w:rsidRPr="008C6F83">
        <w:rPr>
          <w:sz w:val="16"/>
        </w:rPr>
        <w:t xml:space="preserve"> </w:t>
      </w:r>
      <w:r w:rsidRPr="008C6F83">
        <w:rPr>
          <w:rStyle w:val="StyleUnderline"/>
          <w:rFonts w:eastAsiaTheme="minorHAnsi"/>
        </w:rPr>
        <w:t xml:space="preserve">uses Marxist concepts to explain phenomena ranging from literature to politics. It </w:t>
      </w:r>
      <w:r w:rsidRPr="00476298">
        <w:rPr>
          <w:rStyle w:val="StyleUnderline"/>
          <w:rFonts w:eastAsiaTheme="minorHAnsi"/>
          <w:highlight w:val="cyan"/>
        </w:rPr>
        <w:t>proposes</w:t>
      </w:r>
      <w:r w:rsidRPr="008C6F83">
        <w:rPr>
          <w:rStyle w:val="StyleUnderline"/>
          <w:rFonts w:eastAsiaTheme="minorHAnsi"/>
        </w:rPr>
        <w:t xml:space="preserve"> that </w:t>
      </w:r>
      <w:r w:rsidRPr="00476298">
        <w:rPr>
          <w:rStyle w:val="StyleUnderline"/>
          <w:rFonts w:eastAsiaTheme="minorHAnsi"/>
          <w:highlight w:val="cyan"/>
        </w:rPr>
        <w:t xml:space="preserve">truth is entirely </w:t>
      </w:r>
      <w:r w:rsidRPr="00476298">
        <w:rPr>
          <w:rStyle w:val="Emphasis"/>
          <w:highlight w:val="cyan"/>
        </w:rPr>
        <w:t>relative</w:t>
      </w:r>
      <w:r w:rsidRPr="008C6F83">
        <w:rPr>
          <w:rStyle w:val="StyleUnderline"/>
          <w:rFonts w:eastAsiaTheme="minorHAnsi"/>
        </w:rPr>
        <w:t xml:space="preserve"> and often governed by </w:t>
      </w:r>
      <w:r w:rsidRPr="008C6F83">
        <w:rPr>
          <w:rStyle w:val="Emphasis"/>
        </w:rPr>
        <w:t>hidden</w:t>
      </w:r>
      <w:r w:rsidRPr="008C6F83">
        <w:rPr>
          <w:rStyle w:val="StyleUnderline"/>
          <w:rFonts w:eastAsiaTheme="minorHAnsi"/>
        </w:rPr>
        <w:t xml:space="preserve"> social </w:t>
      </w:r>
      <w:r w:rsidRPr="008C6F83">
        <w:rPr>
          <w:rStyle w:val="Emphasis"/>
        </w:rPr>
        <w:t>forces</w:t>
      </w:r>
      <w:r w:rsidRPr="008C6F83">
        <w:rPr>
          <w:sz w:val="16"/>
        </w:rPr>
        <w:t xml:space="preserve">. </w:t>
      </w:r>
      <w:r w:rsidRPr="008C6F83">
        <w:rPr>
          <w:rStyle w:val="StyleUnderline"/>
          <w:rFonts w:eastAsiaTheme="minorHAnsi"/>
        </w:rPr>
        <w:t>In its most radical form</w:t>
      </w:r>
      <w:r w:rsidRPr="008C6F83">
        <w:rPr>
          <w:sz w:val="16"/>
        </w:rPr>
        <w:t xml:space="preserve">, in the work of Michel Foucault,52 critical theory and postmodernism take an antiscience position, </w:t>
      </w:r>
      <w:r w:rsidRPr="008C6F83">
        <w:rPr>
          <w:rStyle w:val="StyleUnderline"/>
          <w:rFonts w:eastAsiaTheme="minorHAnsi"/>
        </w:rPr>
        <w:t xml:space="preserve">denying the existence of objective </w:t>
      </w:r>
      <w:r w:rsidRPr="008C6F83">
        <w:rPr>
          <w:rStyle w:val="Emphasis"/>
        </w:rPr>
        <w:t>truth</w:t>
      </w:r>
      <w:r w:rsidRPr="008C6F83">
        <w:rPr>
          <w:rStyle w:val="StyleUnderline"/>
          <w:rFonts w:eastAsiaTheme="minorHAnsi"/>
        </w:rPr>
        <w:t xml:space="preserve"> </w:t>
      </w:r>
      <w:r w:rsidRPr="00476298">
        <w:rPr>
          <w:rStyle w:val="StyleUnderline"/>
          <w:rFonts w:eastAsiaTheme="minorHAnsi"/>
          <w:highlight w:val="cyan"/>
        </w:rPr>
        <w:t xml:space="preserve">and </w:t>
      </w:r>
      <w:r w:rsidRPr="00476298">
        <w:rPr>
          <w:rStyle w:val="StyleUnderline"/>
          <w:rFonts w:eastAsiaTheme="minorHAnsi"/>
        </w:rPr>
        <w:t xml:space="preserve">viewing scientific findings as ways of </w:t>
      </w:r>
      <w:r w:rsidRPr="00476298">
        <w:rPr>
          <w:rStyle w:val="StyleUnderline"/>
          <w:rFonts w:eastAsiaTheme="minorHAnsi"/>
          <w:highlight w:val="cyan"/>
        </w:rPr>
        <w:t>defending the “</w:t>
      </w:r>
      <w:r w:rsidRPr="00476298">
        <w:rPr>
          <w:rStyle w:val="Emphasis"/>
          <w:highlight w:val="cyan"/>
        </w:rPr>
        <w:t>hegemony</w:t>
      </w:r>
      <w:r w:rsidRPr="00476298">
        <w:rPr>
          <w:rStyle w:val="StyleUnderline"/>
          <w:rFonts w:eastAsiaTheme="minorHAnsi"/>
          <w:highlight w:val="cyan"/>
        </w:rPr>
        <w:t xml:space="preserve">” of those in </w:t>
      </w:r>
      <w:r w:rsidRPr="00476298">
        <w:rPr>
          <w:rStyle w:val="Emphasis"/>
          <w:highlight w:val="cyan"/>
        </w:rPr>
        <w:t>power</w:t>
      </w:r>
      <w:r w:rsidRPr="008C6F83">
        <w:rPr>
          <w:sz w:val="16"/>
        </w:rPr>
        <w:t>.</w:t>
      </w:r>
    </w:p>
    <w:p w14:paraId="36440393" w14:textId="4970FDC6" w:rsidR="00C50E94" w:rsidRDefault="00C50E94" w:rsidP="00C50E94">
      <w:pPr>
        <w:rPr>
          <w:rStyle w:val="StyleUnderline"/>
          <w:rFonts w:eastAsiaTheme="minorHAnsi"/>
        </w:rPr>
      </w:pPr>
      <w:r w:rsidRPr="00476298">
        <w:rPr>
          <w:rStyle w:val="StyleUnderline"/>
          <w:rFonts w:eastAsiaTheme="minorHAnsi"/>
          <w:highlight w:val="cyan"/>
        </w:rPr>
        <w:t>Some</w:t>
      </w:r>
      <w:r w:rsidRPr="008C6F83">
        <w:rPr>
          <w:rStyle w:val="StyleUnderline"/>
          <w:rFonts w:eastAsiaTheme="minorHAnsi"/>
        </w:rPr>
        <w:t xml:space="preserve"> humanist scholars have </w:t>
      </w:r>
      <w:r w:rsidRPr="00476298">
        <w:rPr>
          <w:rStyle w:val="StyleUnderline"/>
          <w:rFonts w:eastAsiaTheme="minorHAnsi"/>
          <w:highlight w:val="cyan"/>
        </w:rPr>
        <w:t>adopted the ideas of</w:t>
      </w:r>
      <w:r w:rsidRPr="008C6F83">
        <w:rPr>
          <w:sz w:val="16"/>
        </w:rPr>
        <w:t xml:space="preserve"> Jacques </w:t>
      </w:r>
      <w:r w:rsidRPr="00476298">
        <w:rPr>
          <w:rStyle w:val="Emphasis"/>
          <w:highlight w:val="cyan"/>
        </w:rPr>
        <w:t>Lacan</w:t>
      </w:r>
      <w:r w:rsidRPr="008C6F83">
        <w:rPr>
          <w:sz w:val="16"/>
        </w:rPr>
        <w:t xml:space="preserve">, a French psychoanalyst </w:t>
      </w:r>
      <w:r w:rsidRPr="00476298">
        <w:rPr>
          <w:rStyle w:val="StyleUnderline"/>
          <w:rFonts w:eastAsiaTheme="minorHAnsi"/>
          <w:highlight w:val="cyan"/>
        </w:rPr>
        <w:t>who created his own</w:t>
      </w:r>
      <w:r w:rsidRPr="008C6F83">
        <w:rPr>
          <w:rStyle w:val="StyleUnderline"/>
          <w:rFonts w:eastAsiaTheme="minorHAnsi"/>
        </w:rPr>
        <w:t xml:space="preserve"> movement and </w:t>
      </w:r>
      <w:r w:rsidRPr="00476298">
        <w:rPr>
          <w:rStyle w:val="StyleUnderline"/>
          <w:rFonts w:eastAsiaTheme="minorHAnsi"/>
          <w:highlight w:val="cyan"/>
        </w:rPr>
        <w:t>whose</w:t>
      </w:r>
      <w:r w:rsidRPr="008C6F83">
        <w:rPr>
          <w:rStyle w:val="StyleUnderline"/>
          <w:rFonts w:eastAsiaTheme="minorHAnsi"/>
        </w:rPr>
        <w:t xml:space="preserve"> </w:t>
      </w:r>
      <w:r w:rsidRPr="00476298">
        <w:rPr>
          <w:rStyle w:val="Emphasis"/>
          <w:highlight w:val="cyan"/>
        </w:rPr>
        <w:t xml:space="preserve">eccentric </w:t>
      </w:r>
      <w:r w:rsidRPr="00476298">
        <w:rPr>
          <w:rStyle w:val="Emphasis"/>
        </w:rPr>
        <w:t xml:space="preserve">clinical </w:t>
      </w:r>
      <w:r w:rsidRPr="00476298">
        <w:rPr>
          <w:rStyle w:val="Emphasis"/>
          <w:highlight w:val="cyan"/>
        </w:rPr>
        <w:t>practice</w:t>
      </w:r>
      <w:r w:rsidRPr="008C6F83">
        <w:rPr>
          <w:sz w:val="16"/>
        </w:rPr>
        <w:t xml:space="preserve"> </w:t>
      </w:r>
      <w:r w:rsidRPr="00476298">
        <w:rPr>
          <w:rStyle w:val="StyleUnderline"/>
          <w:rFonts w:eastAsiaTheme="minorHAnsi"/>
          <w:highlight w:val="cyan"/>
        </w:rPr>
        <w:t>resembled</w:t>
      </w:r>
      <w:r w:rsidRPr="008C6F83">
        <w:rPr>
          <w:rStyle w:val="StyleUnderline"/>
          <w:rFonts w:eastAsiaTheme="minorHAnsi"/>
        </w:rPr>
        <w:t xml:space="preserve"> that of </w:t>
      </w:r>
      <w:r w:rsidRPr="00476298">
        <w:rPr>
          <w:rStyle w:val="StyleUnderline"/>
          <w:rFonts w:eastAsiaTheme="minorHAnsi"/>
          <w:highlight w:val="cyan"/>
        </w:rPr>
        <w:t xml:space="preserve">a </w:t>
      </w:r>
      <w:r w:rsidRPr="00476298">
        <w:rPr>
          <w:rStyle w:val="Emphasis"/>
          <w:highlight w:val="cyan"/>
        </w:rPr>
        <w:t>cult leader</w:t>
      </w:r>
      <w:r w:rsidRPr="008C6F83">
        <w:rPr>
          <w:rStyle w:val="StyleUnderline"/>
          <w:rFonts w:eastAsiaTheme="minorHAnsi"/>
        </w:rPr>
        <w:t>.</w:t>
      </w:r>
      <w:r w:rsidRPr="008C6F83">
        <w:rPr>
          <w:sz w:val="16"/>
        </w:rPr>
        <w:t xml:space="preserve">53 Moreover, </w:t>
      </w:r>
      <w:r w:rsidRPr="00476298">
        <w:rPr>
          <w:rStyle w:val="StyleUnderline"/>
          <w:rFonts w:eastAsiaTheme="minorHAnsi"/>
          <w:highlight w:val="cyan"/>
        </w:rPr>
        <w:t>recruitment of</w:t>
      </w:r>
      <w:r w:rsidRPr="008C6F83">
        <w:rPr>
          <w:rStyle w:val="StyleUnderline"/>
          <w:rFonts w:eastAsiaTheme="minorHAnsi"/>
        </w:rPr>
        <w:t xml:space="preserve"> </w:t>
      </w:r>
      <w:r w:rsidRPr="008C6F83">
        <w:rPr>
          <w:rStyle w:val="Emphasis"/>
        </w:rPr>
        <w:t>professionals</w:t>
      </w:r>
      <w:r w:rsidRPr="008C6F83">
        <w:rPr>
          <w:rStyle w:val="StyleUnderline"/>
          <w:rFonts w:eastAsiaTheme="minorHAnsi"/>
        </w:rPr>
        <w:t xml:space="preserve"> and </w:t>
      </w:r>
      <w:r w:rsidRPr="00476298">
        <w:rPr>
          <w:rStyle w:val="Emphasis"/>
          <w:highlight w:val="cyan"/>
        </w:rPr>
        <w:t>academics</w:t>
      </w:r>
      <w:r w:rsidRPr="00476298">
        <w:rPr>
          <w:sz w:val="16"/>
          <w:highlight w:val="cyan"/>
        </w:rPr>
        <w:t xml:space="preserve"> </w:t>
      </w:r>
      <w:r w:rsidRPr="00476298">
        <w:rPr>
          <w:rStyle w:val="StyleUnderline"/>
          <w:rFonts w:eastAsiaTheme="minorHAnsi"/>
          <w:highlight w:val="cyan"/>
        </w:rPr>
        <w:t xml:space="preserve">with </w:t>
      </w:r>
      <w:r w:rsidRPr="00476298">
        <w:rPr>
          <w:rStyle w:val="Emphasis"/>
          <w:highlight w:val="cyan"/>
        </w:rPr>
        <w:t>no training in science</w:t>
      </w:r>
      <w:r w:rsidRPr="008C6F83">
        <w:rPr>
          <w:rStyle w:val="StyleUnderline"/>
          <w:rFonts w:eastAsiaTheme="minorHAnsi"/>
        </w:rPr>
        <w:t xml:space="preserve"> </w:t>
      </w:r>
      <w:r w:rsidRPr="00476298">
        <w:rPr>
          <w:rStyle w:val="StyleUnderline"/>
          <w:rFonts w:eastAsiaTheme="minorHAnsi"/>
          <w:highlight w:val="cyan"/>
        </w:rPr>
        <w:t>could lead to</w:t>
      </w:r>
      <w:r w:rsidRPr="008C6F83">
        <w:rPr>
          <w:rStyle w:val="StyleUnderline"/>
          <w:rFonts w:eastAsiaTheme="minorHAnsi"/>
        </w:rPr>
        <w:t xml:space="preserve"> an increasing </w:t>
      </w:r>
      <w:r w:rsidRPr="00476298">
        <w:rPr>
          <w:rStyle w:val="Emphasis"/>
          <w:highlight w:val="cyan"/>
        </w:rPr>
        <w:t>isolation of the discipline</w:t>
      </w:r>
      <w:r w:rsidRPr="008C6F83">
        <w:rPr>
          <w:sz w:val="16"/>
        </w:rPr>
        <w:t xml:space="preserve">. </w:t>
      </w:r>
      <w:r w:rsidRPr="008C6F83">
        <w:rPr>
          <w:rStyle w:val="StyleUnderline"/>
          <w:rFonts w:eastAsiaTheme="minorHAnsi"/>
        </w:rPr>
        <w:t xml:space="preserve">While only a few contemporary psychoanalysts have embraced postmodernism, the humanities have made use of psychoanalytical </w:t>
      </w:r>
      <w:r w:rsidRPr="008C6F83">
        <w:rPr>
          <w:rStyle w:val="Emphasis"/>
        </w:rPr>
        <w:t>concepts</w:t>
      </w:r>
      <w:r w:rsidRPr="008C6F83">
        <w:rPr>
          <w:rStyle w:val="StyleUnderline"/>
          <w:rFonts w:eastAsiaTheme="minorHAnsi"/>
        </w:rPr>
        <w:t xml:space="preserve"> for their own </w:t>
      </w:r>
      <w:r w:rsidRPr="008C6F83">
        <w:rPr>
          <w:rStyle w:val="Emphasis"/>
        </w:rPr>
        <w:t>purposes</w:t>
      </w:r>
      <w:r w:rsidRPr="008C6F83">
        <w:rPr>
          <w:rStyle w:val="StyleUnderline"/>
          <w:rFonts w:eastAsiaTheme="minorHAnsi"/>
        </w:rPr>
        <w:t xml:space="preserve"> as a way of understanding </w:t>
      </w:r>
      <w:r w:rsidRPr="008C6F83">
        <w:rPr>
          <w:rStyle w:val="Emphasis"/>
        </w:rPr>
        <w:t>literature</w:t>
      </w:r>
      <w:r w:rsidRPr="008C6F83">
        <w:rPr>
          <w:rStyle w:val="StyleUnderline"/>
          <w:rFonts w:eastAsiaTheme="minorHAnsi"/>
        </w:rPr>
        <w:t xml:space="preserve"> and </w:t>
      </w:r>
      <w:r w:rsidRPr="008C6F83">
        <w:rPr>
          <w:rStyle w:val="Emphasis"/>
        </w:rPr>
        <w:t>history</w:t>
      </w:r>
      <w:r w:rsidRPr="008C6F83">
        <w:rPr>
          <w:rStyle w:val="StyleUnderline"/>
          <w:rFonts w:eastAsiaTheme="minorHAnsi"/>
        </w:rPr>
        <w:t>.</w:t>
      </w:r>
    </w:p>
    <w:p w14:paraId="22363498" w14:textId="5F40BFAA" w:rsidR="00047D61" w:rsidRPr="008B4BF9" w:rsidRDefault="00047D61" w:rsidP="00047D61">
      <w:pPr>
        <w:pStyle w:val="Heading4"/>
        <w:rPr>
          <w:rFonts w:cs="Arial"/>
        </w:rPr>
      </w:pPr>
      <w:r>
        <w:rPr>
          <w:rFonts w:cs="Arial"/>
        </w:rPr>
        <w:t xml:space="preserve">lack is </w:t>
      </w:r>
      <w:r>
        <w:rPr>
          <w:rFonts w:cs="Arial"/>
          <w:u w:val="single"/>
        </w:rPr>
        <w:t>fake</w:t>
      </w:r>
      <w:r>
        <w:rPr>
          <w:rFonts w:cs="Arial"/>
        </w:rPr>
        <w:t xml:space="preserve"> </w:t>
      </w:r>
    </w:p>
    <w:p w14:paraId="148C7B9F" w14:textId="77777777" w:rsidR="00047D61" w:rsidRPr="00BF5CFC" w:rsidRDefault="00047D61" w:rsidP="00047D61">
      <w:r w:rsidRPr="00BF5CFC">
        <w:rPr>
          <w:rStyle w:val="Style13ptBold"/>
        </w:rPr>
        <w:t>Dollimore 13</w:t>
      </w:r>
      <w:r>
        <w:t xml:space="preserve"> [J</w:t>
      </w:r>
      <w:r w:rsidRPr="00BF5CFC">
        <w:t xml:space="preserve">onathan, Professor in the School of English and American Studies at the University of Sussex, </w:t>
      </w:r>
      <w:r>
        <w:t>“</w:t>
      </w:r>
      <w:r w:rsidRPr="00BF5CFC">
        <w:t>Death, Desi</w:t>
      </w:r>
      <w:r>
        <w:t>re and Loss in Western Culture.” https://books.google.com/books/about/Death_Desire_and_Loss_in_Western_Culture.html?id=1qsnDsvFj60C]</w:t>
      </w:r>
    </w:p>
    <w:p w14:paraId="6C6F326A" w14:textId="77777777" w:rsidR="00047D61" w:rsidRDefault="00047D61" w:rsidP="00047D61">
      <w:pPr>
        <w:rPr>
          <w:sz w:val="14"/>
        </w:rPr>
      </w:pPr>
      <w:r w:rsidRPr="00BF5CFC">
        <w:rPr>
          <w:rStyle w:val="StyleUnderline"/>
        </w:rPr>
        <w:t xml:space="preserve">The </w:t>
      </w:r>
      <w:r w:rsidRPr="00BD5E9E">
        <w:rPr>
          <w:rStyle w:val="Emphasis"/>
          <w:highlight w:val="cyan"/>
        </w:rPr>
        <w:t>death-drive theory</w:t>
      </w:r>
      <w:r w:rsidRPr="00BD5E9E">
        <w:rPr>
          <w:rStyle w:val="StyleUnderline"/>
          <w:highlight w:val="cyan"/>
        </w:rPr>
        <w:t xml:space="preserve"> has</w:t>
      </w:r>
      <w:r w:rsidRPr="00BF5CFC">
        <w:rPr>
          <w:sz w:val="14"/>
        </w:rPr>
        <w:t xml:space="preserve"> not found wide acceptance among Freud's followers. With significant exceptions like Melanie Klein, it has </w:t>
      </w:r>
      <w:r w:rsidRPr="00BD5E9E">
        <w:rPr>
          <w:rStyle w:val="StyleUnderline"/>
          <w:highlight w:val="cyan"/>
        </w:rPr>
        <w:t xml:space="preserve">been explicitly denounced as </w:t>
      </w:r>
      <w:r w:rsidRPr="00BD5E9E">
        <w:rPr>
          <w:rStyle w:val="Emphasis"/>
          <w:highlight w:val="cyan"/>
        </w:rPr>
        <w:t>misconceived biology</w:t>
      </w:r>
      <w:r w:rsidRPr="00BD5E9E">
        <w:rPr>
          <w:rStyle w:val="StyleUnderline"/>
          <w:highlight w:val="cyan"/>
        </w:rPr>
        <w:t xml:space="preserve">, </w:t>
      </w:r>
      <w:r w:rsidRPr="00BD5E9E">
        <w:rPr>
          <w:rStyle w:val="Emphasis"/>
          <w:highlight w:val="cyan"/>
        </w:rPr>
        <w:t>unsubstantiated speculation</w:t>
      </w:r>
      <w:r w:rsidRPr="00BD5E9E">
        <w:rPr>
          <w:rStyle w:val="StyleUnderline"/>
          <w:highlight w:val="cyan"/>
        </w:rPr>
        <w:t xml:space="preserve">, </w:t>
      </w:r>
      <w:r w:rsidRPr="00BD5E9E">
        <w:rPr>
          <w:rStyle w:val="Emphasis"/>
          <w:highlight w:val="cyan"/>
        </w:rPr>
        <w:t>logically incoherent</w:t>
      </w:r>
      <w:r w:rsidRPr="00BD5E9E">
        <w:rPr>
          <w:rStyle w:val="StyleUnderline"/>
          <w:highlight w:val="cyan"/>
        </w:rPr>
        <w:t xml:space="preserve"> and</w:t>
      </w:r>
      <w:r w:rsidRPr="00BF5CFC">
        <w:rPr>
          <w:rStyle w:val="StyleUnderline"/>
        </w:rPr>
        <w:t xml:space="preserve">/or </w:t>
      </w:r>
      <w:r w:rsidRPr="00BD5E9E">
        <w:rPr>
          <w:rStyle w:val="Emphasis"/>
          <w:highlight w:val="cyan"/>
        </w:rPr>
        <w:t>without evidence</w:t>
      </w:r>
      <w:r w:rsidRPr="00BF5CFC">
        <w:rPr>
          <w:sz w:val="14"/>
        </w:rPr>
        <w:t xml:space="preserve">. It has also been attributed to Freud's own painful personal circumstances: the death of his daughter, the death of a grandson, his own illness (cancer), and his lifelong preoccupation with death. Of those who have been sympathetic to the idea, most have tended to tame it - as indeed did Freud himself. One move was to rewrite the instinct as largely an instinct of aggression. But for Freud the aggressive aspect of the death drive had been secondary; the instinct was primarily self-destructive. Sadism derives from a more primordial masochism, which means in effect that human aggression is, originally, self destructiveness. Of all subsequent theorists of psychoanalysis, Jacques </w:t>
      </w:r>
      <w:r w:rsidRPr="00BF5CFC">
        <w:rPr>
          <w:rStyle w:val="StyleUnderline"/>
        </w:rPr>
        <w:t>Lacan takes the death drive most seriously, and most contemporary psychoanalytic attention to it comes via him</w:t>
      </w:r>
      <w:r w:rsidRPr="00BF5CFC">
        <w:rPr>
          <w:sz w:val="14"/>
        </w:rPr>
        <w:t xml:space="preserve">. To his credit, Lacan does not underplay or tame the death drive, and he locates Freud firmly within the Western tradition when he remarks that Freud questioned life as to its meaning and his answer was not that it had none 'which is a convenient way of washing one's hands of the whole business' - but that life has 'only one meaning, that in which desire is borne by death' (Ecrits, p. 277). According to Lacan, the Freudian world is one not of things, nor even of being, but rather of desire. More so even than Freud, </w:t>
      </w:r>
      <w:r w:rsidRPr="00BF5CFC">
        <w:rPr>
          <w:rStyle w:val="StyleUnderline"/>
        </w:rPr>
        <w:t>Lacan finds in desire 'the paradoxical, deviant, erratic, eccentric, even scandalous character by which it is distinguished from need'</w:t>
      </w:r>
      <w:r w:rsidRPr="00BF5CFC">
        <w:rPr>
          <w:sz w:val="14"/>
        </w:rPr>
        <w:t xml:space="preserve">. Although this distinction has been 'always obvious to moralists worthy of the name', psychoanalysis nevertheless misses the point by pursuing an obscurantist reduction of desire to need (p. 286). And that, for Lacan, is a cardinal error. </w:t>
      </w:r>
      <w:r w:rsidRPr="00BF5CFC">
        <w:rPr>
          <w:rStyle w:val="StyleUnderline"/>
        </w:rPr>
        <w:t>This distinction belween desire and need leads him to dwell on</w:t>
      </w:r>
      <w:r w:rsidRPr="00BF5CFC">
        <w:rPr>
          <w:sz w:val="14"/>
        </w:rPr>
        <w:t xml:space="preserve"> something else in both Freud and earlier writers, moralists and otherwise: </w:t>
      </w:r>
      <w:r w:rsidRPr="00BF5CFC">
        <w:rPr>
          <w:rStyle w:val="StyleUnderline"/>
        </w:rPr>
        <w:t>the relation between desire and lack. In modern psychoanalysis we find a secularized, intensified version</w:t>
      </w:r>
      <w:r w:rsidRPr="00BF5CFC">
        <w:rPr>
          <w:sz w:val="14"/>
        </w:rPr>
        <w:t xml:space="preserve"> of an existential perception that goes back a long way, even though the immediate influences here are Heidegger and Kojeve: Desire is a relation of being to lack. This lack is the lack of being properly speaking. It isn't the lack of this or that, but lack of being whereby the being exists. (Lacan, Seminar, 11.222-3) For Lacan, death is the name for a primordial absence intrinsic to presence; as John Forrester puts it, 'presence includes as its very condition the limit beyond which is its absence' (p. 176).16 To bind desire so resolutely into lack and absence means that it inevitably becomes a kind of essential negativity (Lacan, Seminar, 1.146)*' - something premised on an initial failure of satisfaction and which, as such, comes to exist only by virtue of its own alienation; as Juliet Mitchell puts it, 'Desire persists as an effect of a primordial absence and it therefore indicates that, in this area, there is something fundamentally impossible about satisfaction itself (Lacan. Feminine Sexuality, p. 6). One consequence of this is a radical fragmentation of the human subject.18 In one respect Lacan recasts the familiar metaphysical idea that life is rooted in death: 'it is death that sustains existence' (Ecrits, p. 300). In his development of this idea he combines diverse elements of the Western tradition of desire's impossibility: a theology of desire as death, crossed with something more romantic if no less severe - desire as annihilating excess, a primordial discord. The two elements are fused in those places where, for example, he speaks of 'that desperate affirmation of life that is the purest form in which we recognize the death instinct' (p. 104). These ideas then get reworked according to structuralist and linguistic preoccupations, as when he speaks of the 'frenzy' of desire 'mocking Ihe abyss of Ihe infinite', and of how this amounts to 'no other derangement of instinct than that of being caught in the rails - eternally stretching forth towards the desire for something else - of metonymy. Hence its "perverse" fixation at the very suspension-point of the signifying chain where the memory-screen is immobilized and the fascinating image of the fetish is petrified' (p. 167). In the same vein Lacan suggests that it is from death that existence takes on all the meaning it has; the lack which is at the heart of desire is also the price that human beings pay for their admission to language and culture. Death makes life possible in that it makes meaning and representation possible; it is not only before speech but 'primordial to the birth of symbols' (pp. 104-5, 300). Hence Lacan's most well-known formulation, that the unconscious is structured like a language, and his claim to have demonstrated 'the profound relationship uniting the notion of the death instinct to the problems of speech' (Four Fundamental Concepts, p. 20; Merits, p. 101). Richard Boothby regards this as the most radical and innovative aspect of Lacan. I remain unconvinced.19 Lacan's invocations of death's centrality to life are more derivative than their complex, often obscure, formulations suggest.20 When he declares that All that life is concerned with is seeking repose as much as possible while awaiting death. This is what devours the time of the suckling baby at the beginning of its existence... Life is concerned solely with dying {Seminar. 11.233) we can hear Freud and Schopenhauer most closely, but also Montaigne (especially in that last assertion - 'Life is concerned solely with dying'), who also, incidentally, consolidated his own perception of this truth with extensive citation of classical sources. In the giving over of the newborn child to death we might hear too the early Christian Fathers. Lacan does not exactly disguise his precedents; the passage just cited continues with a reference to Hamlet's 'to die, to sleep, perchance to dream' and to the idea developed by philosophers in antiquity that it would have been better not to have been born. But (and this recalls Freud's own evasive acknowledgment of his influences) </w:t>
      </w:r>
      <w:r w:rsidRPr="00BF5CFC">
        <w:rPr>
          <w:rStyle w:val="StyleUnderline"/>
        </w:rPr>
        <w:t>in Lacan</w:t>
      </w:r>
      <w:r w:rsidRPr="00BF5CFC">
        <w:rPr>
          <w:sz w:val="14"/>
        </w:rPr>
        <w:t xml:space="preserve"> these allusions to the past are fleeting, in passing, almost secretive; </w:t>
      </w:r>
      <w:r w:rsidRPr="00BF5CFC">
        <w:rPr>
          <w:rStyle w:val="StyleUnderline"/>
        </w:rPr>
        <w:t>the implication is that</w:t>
      </w:r>
      <w:r w:rsidRPr="00BF5CFC">
        <w:rPr>
          <w:sz w:val="14"/>
        </w:rPr>
        <w:t xml:space="preserve"> these past writers anticipate something which </w:t>
      </w:r>
      <w:r w:rsidRPr="00BF5CFC">
        <w:rPr>
          <w:rStyle w:val="StyleUnderline"/>
        </w:rPr>
        <w:t xml:space="preserve">can only properly, and only now, be understood through the lens of </w:t>
      </w:r>
      <w:r w:rsidRPr="00BD5E9E">
        <w:rPr>
          <w:rStyle w:val="StyleUnderline"/>
          <w:highlight w:val="cyan"/>
        </w:rPr>
        <w:t>Lacanian psychoanalysis</w:t>
      </w:r>
      <w:r w:rsidRPr="00BF5CFC">
        <w:rPr>
          <w:rStyle w:val="StyleUnderline"/>
        </w:rPr>
        <w:t xml:space="preserve">, whose </w:t>
      </w:r>
      <w:r w:rsidRPr="00BD5E9E">
        <w:rPr>
          <w:rStyle w:val="Emphasis"/>
          <w:highlight w:val="cyan"/>
        </w:rPr>
        <w:t>complexity</w:t>
      </w:r>
      <w:r w:rsidRPr="00BD5E9E">
        <w:rPr>
          <w:rStyle w:val="StyleUnderline"/>
          <w:highlight w:val="cyan"/>
        </w:rPr>
        <w:t xml:space="preserve"> is</w:t>
      </w:r>
      <w:r w:rsidRPr="00BF5CFC">
        <w:rPr>
          <w:rStyle w:val="StyleUnderline"/>
        </w:rPr>
        <w:t xml:space="preserve">, at the same time, almost </w:t>
      </w:r>
      <w:r w:rsidRPr="00BD5E9E">
        <w:rPr>
          <w:rStyle w:val="Emphasis"/>
          <w:highlight w:val="cyan"/>
        </w:rPr>
        <w:t>guaranteed to defeat the attempt</w:t>
      </w:r>
      <w:r w:rsidRPr="00BF5CFC">
        <w:rPr>
          <w:sz w:val="14"/>
        </w:rPr>
        <w:t xml:space="preserve">. </w:t>
      </w:r>
      <w:r w:rsidRPr="00BF5CFC">
        <w:rPr>
          <w:rStyle w:val="StyleUnderline"/>
        </w:rPr>
        <w:t>Some at least of that complexity is obscurantist</w:t>
      </w:r>
      <w:r w:rsidRPr="00BF5CFC">
        <w:rPr>
          <w:sz w:val="14"/>
        </w:rPr>
        <w:t xml:space="preserve">. </w:t>
      </w:r>
      <w:r w:rsidRPr="00BF5CFC">
        <w:rPr>
          <w:rStyle w:val="StyleUnderline"/>
        </w:rPr>
        <w:t xml:space="preserve">In the wake of contemporary cultural developments, including the perceived failure of sexual radicalism and the trauma of AIDS, there are those who have turned to Lacan for a more honest view of desire, and, via him, are reconsidering a severe account of </w:t>
      </w:r>
      <w:r w:rsidRPr="00BD5E9E">
        <w:rPr>
          <w:rStyle w:val="StyleUnderline"/>
          <w:highlight w:val="cyan"/>
        </w:rPr>
        <w:t>human desire</w:t>
      </w:r>
      <w:r w:rsidRPr="00BF5CFC">
        <w:rPr>
          <w:sz w:val="14"/>
        </w:rPr>
        <w:t xml:space="preserve">. I should not speak for them; </w:t>
      </w:r>
      <w:r w:rsidRPr="00BF5CFC">
        <w:rPr>
          <w:rStyle w:val="StyleUnderline"/>
        </w:rPr>
        <w:t xml:space="preserve">what I find in Lacan is an </w:t>
      </w:r>
      <w:r w:rsidRPr="00BD5E9E">
        <w:rPr>
          <w:rStyle w:val="Emphasis"/>
          <w:highlight w:val="cyan"/>
        </w:rPr>
        <w:t>overtheorized</w:t>
      </w:r>
      <w:r w:rsidRPr="00BF5CFC">
        <w:rPr>
          <w:rStyle w:val="StyleUnderline"/>
        </w:rPr>
        <w:t xml:space="preserve"> expression of something more significantly and relevantly expressed elsewhere</w:t>
      </w:r>
      <w:r w:rsidRPr="00BF5CFC">
        <w:rPr>
          <w:sz w:val="14"/>
        </w:rPr>
        <w:t xml:space="preserve"> (in Freud and before). </w:t>
      </w:r>
      <w:r w:rsidRPr="00BF5CFC">
        <w:rPr>
          <w:rStyle w:val="StyleUnderline"/>
        </w:rPr>
        <w:t>It this respect</w:t>
      </w:r>
      <w:r w:rsidRPr="00BF5CFC">
        <w:rPr>
          <w:sz w:val="14"/>
        </w:rPr>
        <w:t xml:space="preserve"> I believe </w:t>
      </w:r>
      <w:r w:rsidRPr="00BF5CFC">
        <w:rPr>
          <w:rStyle w:val="StyleUnderline"/>
        </w:rPr>
        <w:t>he is symptomatic of a much wider tendency in (post-) modern theory</w:t>
      </w:r>
      <w:r w:rsidRPr="00BF5CFC">
        <w:rPr>
          <w:sz w:val="14"/>
        </w:rPr>
        <w:t xml:space="preserve">. But in terms of his influence alone Lacan remains significant for this study. By crossing Freud's death drive with the philosophy of lack and nothingness derived from Kojeve's version of Hegel (itself influenced by Heidegger), </w:t>
      </w:r>
      <w:r w:rsidRPr="00BF5CFC">
        <w:rPr>
          <w:rStyle w:val="StyleUnderline"/>
        </w:rPr>
        <w:t xml:space="preserve">he continues to drive death ever further into being; now, perhaps more inexorably than ever before, death is the lack which drives desire. In doing that he </w:t>
      </w:r>
      <w:r w:rsidRPr="00BD5E9E">
        <w:rPr>
          <w:rStyle w:val="StyleUnderline"/>
          <w:highlight w:val="cyan"/>
        </w:rPr>
        <w:t>also exemplifies</w:t>
      </w:r>
      <w:r w:rsidRPr="00BF5CFC">
        <w:rPr>
          <w:rStyle w:val="StyleUnderline"/>
        </w:rPr>
        <w:t xml:space="preserve"> another significant tendency in modern thought which I have already remarked, namely </w:t>
      </w:r>
      <w:r w:rsidRPr="00BD5E9E">
        <w:rPr>
          <w:rStyle w:val="StyleUnderline"/>
          <w:highlight w:val="cyan"/>
        </w:rPr>
        <w:t xml:space="preserve">the </w:t>
      </w:r>
      <w:r w:rsidRPr="00BD5E9E">
        <w:rPr>
          <w:rStyle w:val="Emphasis"/>
          <w:highlight w:val="cyan"/>
        </w:rPr>
        <w:t>antihumanist wish to decentre 'man'</w:t>
      </w:r>
      <w:r w:rsidRPr="00BD5E9E">
        <w:rPr>
          <w:rStyle w:val="StyleUnderline"/>
          <w:highlight w:val="cyan"/>
        </w:rPr>
        <w:t xml:space="preserve"> in the name of</w:t>
      </w:r>
      <w:r w:rsidRPr="00BF5CFC">
        <w:rPr>
          <w:rStyle w:val="StyleUnderline"/>
        </w:rPr>
        <w:t xml:space="preserve"> a philosophy which is truly adequate to </w:t>
      </w:r>
      <w:r w:rsidRPr="00BD5E9E">
        <w:rPr>
          <w:rStyle w:val="StyleUnderline"/>
          <w:highlight w:val="cyan"/>
        </w:rPr>
        <w:t>the complexity of being, yet</w:t>
      </w:r>
      <w:r w:rsidRPr="00BF5CFC">
        <w:rPr>
          <w:rStyle w:val="StyleUnderline"/>
        </w:rPr>
        <w:t xml:space="preserve"> which </w:t>
      </w:r>
      <w:r w:rsidRPr="00BF5CFC">
        <w:rPr>
          <w:rStyle w:val="Emphasis"/>
        </w:rPr>
        <w:t>seeks to retain a residual human mastery in the very effort of articulating this complexity</w:t>
      </w:r>
      <w:r w:rsidRPr="00BF5CFC">
        <w:rPr>
          <w:sz w:val="14"/>
        </w:rPr>
        <w:t xml:space="preserve">. As we have seen, </w:t>
      </w:r>
      <w:r w:rsidRPr="00BF5CFC">
        <w:rPr>
          <w:rStyle w:val="StyleUnderline"/>
        </w:rPr>
        <w:t xml:space="preserve">the philosophical bid to comprehend the truth of being was always a form of intellectual empowerment - even, or rather especially, when issuing in the declaration that life, desire and the world have to be renounced. But modern theory, </w:t>
      </w:r>
      <w:r w:rsidRPr="00BD5E9E">
        <w:rPr>
          <w:rStyle w:val="Emphasis"/>
          <w:highlight w:val="cyan"/>
        </w:rPr>
        <w:t>having lost faith in</w:t>
      </w:r>
      <w:r w:rsidRPr="00BF5CFC">
        <w:rPr>
          <w:rStyle w:val="Emphasis"/>
        </w:rPr>
        <w:t xml:space="preserve"> older philosophical </w:t>
      </w:r>
      <w:r w:rsidRPr="00BD5E9E">
        <w:rPr>
          <w:rStyle w:val="Emphasis"/>
          <w:highlight w:val="cyan"/>
        </w:rPr>
        <w:t>notions of truth, now half-settles for the mastery of a</w:t>
      </w:r>
      <w:r w:rsidRPr="00BF5CFC">
        <w:rPr>
          <w:rStyle w:val="Emphasis"/>
        </w:rPr>
        <w:t xml:space="preserve"> new kind of </w:t>
      </w:r>
      <w:r w:rsidRPr="00BD5E9E">
        <w:rPr>
          <w:rStyle w:val="Emphasis"/>
          <w:highlight w:val="cyan"/>
        </w:rPr>
        <w:t>complexity which it</w:t>
      </w:r>
      <w:r w:rsidRPr="00BF5CFC">
        <w:rPr>
          <w:rStyle w:val="Emphasis"/>
        </w:rPr>
        <w:t xml:space="preserve"> partly </w:t>
      </w:r>
      <w:r w:rsidRPr="00BD5E9E">
        <w:rPr>
          <w:rStyle w:val="Emphasis"/>
          <w:highlight w:val="cyan"/>
        </w:rPr>
        <w:t>produces in order to enable this performance of mastery</w:t>
      </w:r>
      <w:r w:rsidRPr="00BF5CFC">
        <w:rPr>
          <w:rStyle w:val="StyleUnderline"/>
        </w:rPr>
        <w:t>. Phoenix-like, the omniscient, masterful and above all complex analytic of the modern theorist rises above his sacrifice of 'man' to death</w:t>
      </w:r>
      <w:r w:rsidRPr="00BF5CFC">
        <w:rPr>
          <w:sz w:val="14"/>
        </w:rPr>
        <w:t xml:space="preserve">. </w:t>
      </w:r>
    </w:p>
    <w:p w14:paraId="0EC477D7" w14:textId="77777777" w:rsidR="00047D61" w:rsidRPr="008C6F83" w:rsidRDefault="00047D61" w:rsidP="00C50E94">
      <w:pPr>
        <w:rPr>
          <w:rStyle w:val="StyleUnderline"/>
          <w:rFonts w:eastAsiaTheme="minorHAnsi"/>
        </w:rPr>
      </w:pPr>
    </w:p>
    <w:p w14:paraId="4DDC7CA3" w14:textId="25A7590C" w:rsidR="0084477A" w:rsidRPr="005A4096" w:rsidRDefault="008C179E" w:rsidP="0084477A">
      <w:pPr>
        <w:pStyle w:val="Heading4"/>
      </w:pPr>
      <w:r>
        <w:t>Futurity is good</w:t>
      </w:r>
    </w:p>
    <w:p w14:paraId="1EA66052" w14:textId="77777777" w:rsidR="0084477A" w:rsidRDefault="0084477A" w:rsidP="0084477A">
      <w:r>
        <w:rPr>
          <w:b/>
          <w:bCs/>
          <w:sz w:val="26"/>
          <w:szCs w:val="26"/>
        </w:rPr>
        <w:t>Stevens ’18</w:t>
      </w:r>
      <w:r>
        <w:t xml:space="preserve"> [Tim; 2018; Senior Lecturer in Global Security at Kings College London; </w:t>
      </w:r>
      <w:r w:rsidRPr="009A6F20">
        <w:rPr>
          <w:i/>
          <w:iCs/>
        </w:rPr>
        <w:t>Millennium: Journal of International Studies</w:t>
      </w:r>
      <w:r>
        <w:t>, “Exeunt Omnes? Survival, Pessimism and Time in the Work of John H. Herz,” p. 283-302]</w:t>
      </w:r>
    </w:p>
    <w:p w14:paraId="6FC9DADD" w14:textId="77777777" w:rsidR="0084477A" w:rsidRPr="009A6F20" w:rsidRDefault="0084477A" w:rsidP="0084477A">
      <w:pPr>
        <w:rPr>
          <w:rStyle w:val="StyleUnderline"/>
        </w:rPr>
      </w:pPr>
      <w:r w:rsidRPr="00F45627">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2DDE4F84" w14:textId="77777777" w:rsidR="0084477A" w:rsidRDefault="0084477A" w:rsidP="0084477A">
      <w:pPr>
        <w:rPr>
          <w:sz w:val="16"/>
        </w:rPr>
      </w:pPr>
      <w:r w:rsidRPr="00F45627">
        <w:rPr>
          <w:sz w:val="16"/>
        </w:rPr>
        <w:t xml:space="preserve">As Herz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449D3EEA" w14:textId="77777777" w:rsidR="0084477A" w:rsidRDefault="0084477A" w:rsidP="0084477A">
      <w:pPr>
        <w:rPr>
          <w:sz w:val="16"/>
        </w:rPr>
      </w:pPr>
      <w:r w:rsidRPr="00F45627">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r w:rsidRPr="00065742">
        <w:rPr>
          <w:rStyle w:val="Emphasis"/>
          <w:highlight w:val="green"/>
        </w:rPr>
        <w:t>policy-makers</w:t>
      </w:r>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Herz considered </w:t>
      </w:r>
      <w:r w:rsidRPr="00F45627">
        <w:rPr>
          <w:rStyle w:val="StyleUnderline"/>
        </w:rPr>
        <w:t>IR</w:t>
      </w:r>
      <w:r w:rsidRPr="00F45627">
        <w:rPr>
          <w:sz w:val="16"/>
        </w:rPr>
        <w:t xml:space="preserve"> an essential disciplinary contributor to this endeavour,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5F83672E" w14:textId="77777777" w:rsidR="0084477A" w:rsidRDefault="0084477A" w:rsidP="0084477A">
      <w:pPr>
        <w:rPr>
          <w:sz w:val="16"/>
        </w:rPr>
      </w:pPr>
      <w:r w:rsidRPr="00F45627">
        <w:rPr>
          <w:sz w:val="16"/>
        </w:rPr>
        <w:t>74 Productive pessimism and temporality</w:t>
      </w:r>
    </w:p>
    <w:p w14:paraId="4F1A3730" w14:textId="77777777" w:rsidR="0084477A" w:rsidRDefault="0084477A" w:rsidP="0084477A">
      <w:pPr>
        <w:rPr>
          <w:sz w:val="16"/>
        </w:rPr>
      </w:pPr>
      <w:r w:rsidRPr="00F45627">
        <w:rPr>
          <w:sz w:val="16"/>
        </w:rPr>
        <w:t xml:space="preserve">In 1976, shortly before he began compiling the ideas that would become Survival Research, Herz wrote: </w:t>
      </w:r>
    </w:p>
    <w:p w14:paraId="3BC4005C" w14:textId="77777777" w:rsidR="0084477A" w:rsidRDefault="0084477A" w:rsidP="0084477A">
      <w:pPr>
        <w:ind w:firstLine="720"/>
        <w:rPr>
          <w:sz w:val="16"/>
        </w:rPr>
      </w:pPr>
      <w:r w:rsidRPr="00F45627">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694E8DAE" w14:textId="77777777" w:rsidR="0084477A" w:rsidRDefault="0084477A" w:rsidP="0084477A">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This is Herz the</w:t>
      </w:r>
      <w:r w:rsidRPr="00F45627">
        <w:rPr>
          <w:sz w:val="16"/>
        </w:rPr>
        <w:t xml:space="preserve"> realist declaring a break with conventional realism: Herz is </w:t>
      </w:r>
      <w:r w:rsidRPr="009A6F20">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3E6EB171" w14:textId="77777777" w:rsidR="00C37A1F" w:rsidRDefault="0084477A" w:rsidP="0084477A">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His frustration at scientism, technocratic deception, and the brutal rationality of twentieth-century killing, all but demanded a rejection of the liberal dream and the inevitability of its c</w:t>
      </w:r>
    </w:p>
    <w:p w14:paraId="2C244A90" w14:textId="77777777" w:rsidR="00C37A1F" w:rsidRDefault="00C37A1F" w:rsidP="0084477A">
      <w:pPr>
        <w:rPr>
          <w:sz w:val="16"/>
          <w:szCs w:val="16"/>
        </w:rPr>
      </w:pPr>
    </w:p>
    <w:p w14:paraId="3B1A2493" w14:textId="77777777" w:rsidR="00C37A1F" w:rsidRDefault="00C37A1F" w:rsidP="0084477A">
      <w:pPr>
        <w:rPr>
          <w:sz w:val="16"/>
          <w:szCs w:val="16"/>
        </w:rPr>
      </w:pPr>
    </w:p>
    <w:p w14:paraId="059E3843" w14:textId="074D49F0" w:rsidR="0084477A" w:rsidRPr="008C450E" w:rsidRDefault="0084477A" w:rsidP="0084477A">
      <w:pPr>
        <w:rPr>
          <w:sz w:val="16"/>
          <w:szCs w:val="16"/>
        </w:rPr>
      </w:pPr>
      <w:r w:rsidRPr="008C450E">
        <w:rPr>
          <w:sz w:val="16"/>
          <w:szCs w:val="16"/>
        </w:rPr>
        <w:t>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.79 Instead, he recognised the contingency, precarity and fragility of international politics, and the ghastly tensions inherent to the structural core of international politics, the security dilemma.</w:t>
      </w:r>
    </w:p>
    <w:p w14:paraId="21E112F8" w14:textId="7CF92E86" w:rsidR="0084477A" w:rsidRDefault="0084477A" w:rsidP="0084477A">
      <w:pPr>
        <w:rPr>
          <w:sz w:val="16"/>
        </w:rPr>
      </w:pPr>
      <w:r w:rsidRPr="00F45627">
        <w:rPr>
          <w:sz w:val="16"/>
        </w:rPr>
        <w:t xml:space="preserve">80 Herz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F45627">
        <w:rPr>
          <w:sz w:val="16"/>
        </w:rPr>
        <w:t xml:space="preserve">83 Herz would share this anti-deterministic perspective with Carr.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7E7AB659" w14:textId="44B27549" w:rsidR="00DF6B28" w:rsidRDefault="00DF6B28" w:rsidP="0084477A">
      <w:pPr>
        <w:rPr>
          <w:sz w:val="16"/>
        </w:rPr>
      </w:pPr>
    </w:p>
    <w:p w14:paraId="0D4A3C3A" w14:textId="73F53437" w:rsidR="00DF6B28" w:rsidRDefault="00DF6B28" w:rsidP="0084477A">
      <w:pPr>
        <w:rPr>
          <w:sz w:val="16"/>
        </w:rPr>
      </w:pPr>
    </w:p>
    <w:p w14:paraId="20E11632" w14:textId="406C2147" w:rsidR="00DF6B28" w:rsidRDefault="00DF6B28" w:rsidP="00DF6B28">
      <w:pPr>
        <w:pStyle w:val="Heading4"/>
        <w:rPr>
          <w:sz w:val="16"/>
        </w:rPr>
      </w:pPr>
      <w:r>
        <w:t>Ogan reagan says “</w:t>
      </w:r>
      <w:r w:rsidRPr="006D3622">
        <w:rPr>
          <w:sz w:val="16"/>
        </w:rPr>
        <w:t>When NASA received a signal from the Voyager 1 spacecraft in 2012, they called it “the sound of interstellar space” and marked the data as the moment human exploration crossed into the “space M.P. Oman-Reagan - Queering Outer Space 10 between stars” (NASA JPL n.d.).</w:t>
      </w:r>
      <w:r>
        <w:rPr>
          <w:sz w:val="16"/>
        </w:rPr>
        <w:t>”</w:t>
      </w:r>
    </w:p>
    <w:p w14:paraId="0F456AFA" w14:textId="7525A58D" w:rsidR="00DF6B28" w:rsidRDefault="00DF6B28" w:rsidP="00DF6B28"/>
    <w:p w14:paraId="404CFCEC" w14:textId="59D3BB8E" w:rsidR="00DF6B28" w:rsidRDefault="00DF6B28" w:rsidP="00DF6B28">
      <w:pPr>
        <w:pStyle w:val="Heading4"/>
      </w:pPr>
      <w:r>
        <w:t>Aff can’t solve that^</w:t>
      </w:r>
    </w:p>
    <w:p w14:paraId="2ACF1705" w14:textId="0ED0F167" w:rsidR="00DF6B28" w:rsidRPr="00DF6B28" w:rsidRDefault="00DF6B28" w:rsidP="00DF6B28">
      <w:pPr>
        <w:pStyle w:val="Heading4"/>
      </w:pPr>
      <w:r>
        <w:t>Space tech is not something solely created by private companies, James Webb telescope</w:t>
      </w:r>
      <w:r w:rsidR="00732F90">
        <w:t>, literally everything Nasa’s done in the past twenty years</w:t>
      </w:r>
    </w:p>
    <w:p w14:paraId="0F13DD71" w14:textId="6E1D3557" w:rsidR="0086735B" w:rsidRDefault="0086735B" w:rsidP="0086735B"/>
    <w:p w14:paraId="71944CE7" w14:textId="2B078465" w:rsidR="00FF2E78" w:rsidRPr="0086735B" w:rsidRDefault="00FF2E78" w:rsidP="00FF2E78">
      <w:pPr>
        <w:pStyle w:val="Heading4"/>
      </w:pPr>
      <w:r>
        <w:t>Stanley, Brammer, and Puar have no relation to the topic</w:t>
      </w:r>
    </w:p>
    <w:p w14:paraId="171BAD2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帽ƐM"/>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26"/>
  </w:num>
  <w:num w:numId="14">
    <w:abstractNumId w:val="19"/>
  </w:num>
  <w:num w:numId="15">
    <w:abstractNumId w:val="40"/>
  </w:num>
  <w:num w:numId="16">
    <w:abstractNumId w:val="34"/>
  </w:num>
  <w:num w:numId="17">
    <w:abstractNumId w:val="25"/>
  </w:num>
  <w:num w:numId="18">
    <w:abstractNumId w:val="37"/>
  </w:num>
  <w:num w:numId="19">
    <w:abstractNumId w:val="22"/>
  </w:num>
  <w:num w:numId="20">
    <w:abstractNumId w:val="12"/>
  </w:num>
  <w:num w:numId="21">
    <w:abstractNumId w:val="15"/>
  </w:num>
  <w:num w:numId="22">
    <w:abstractNumId w:val="46"/>
  </w:num>
  <w:num w:numId="23">
    <w:abstractNumId w:val="11"/>
  </w:num>
  <w:num w:numId="24">
    <w:abstractNumId w:val="14"/>
  </w:num>
  <w:num w:numId="25">
    <w:abstractNumId w:val="17"/>
  </w:num>
  <w:num w:numId="26">
    <w:abstractNumId w:val="33"/>
  </w:num>
  <w:num w:numId="27">
    <w:abstractNumId w:val="36"/>
  </w:num>
  <w:num w:numId="28">
    <w:abstractNumId w:val="27"/>
  </w:num>
  <w:num w:numId="29">
    <w:abstractNumId w:val="29"/>
  </w:num>
  <w:num w:numId="30">
    <w:abstractNumId w:val="24"/>
  </w:num>
  <w:num w:numId="31">
    <w:abstractNumId w:val="16"/>
  </w:num>
  <w:num w:numId="32">
    <w:abstractNumId w:val="39"/>
  </w:num>
  <w:num w:numId="33">
    <w:abstractNumId w:val="13"/>
  </w:num>
  <w:num w:numId="34">
    <w:abstractNumId w:val="43"/>
  </w:num>
  <w:num w:numId="35">
    <w:abstractNumId w:val="44"/>
  </w:num>
  <w:num w:numId="36">
    <w:abstractNumId w:val="35"/>
  </w:num>
  <w:num w:numId="37">
    <w:abstractNumId w:val="41"/>
  </w:num>
  <w:num w:numId="38">
    <w:abstractNumId w:val="21"/>
  </w:num>
  <w:num w:numId="39">
    <w:abstractNumId w:val="42"/>
  </w:num>
  <w:num w:numId="40">
    <w:abstractNumId w:val="23"/>
  </w:num>
  <w:num w:numId="41">
    <w:abstractNumId w:val="18"/>
  </w:num>
  <w:num w:numId="42">
    <w:abstractNumId w:val="28"/>
  </w:num>
  <w:num w:numId="43">
    <w:abstractNumId w:val="38"/>
  </w:num>
  <w:num w:numId="44">
    <w:abstractNumId w:val="32"/>
  </w:num>
  <w:num w:numId="45">
    <w:abstractNumId w:val="31"/>
  </w:num>
  <w:num w:numId="46">
    <w:abstractNumId w:val="4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10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FEF"/>
    <w:rsid w:val="00047D61"/>
    <w:rsid w:val="00052FB1"/>
    <w:rsid w:val="00054276"/>
    <w:rsid w:val="000547B1"/>
    <w:rsid w:val="0006091E"/>
    <w:rsid w:val="000638C1"/>
    <w:rsid w:val="00065FEE"/>
    <w:rsid w:val="00066E3C"/>
    <w:rsid w:val="00072354"/>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36F"/>
    <w:rsid w:val="001A25FD"/>
    <w:rsid w:val="001A5371"/>
    <w:rsid w:val="001A72C7"/>
    <w:rsid w:val="001B73E3"/>
    <w:rsid w:val="001C316D"/>
    <w:rsid w:val="001D1A0D"/>
    <w:rsid w:val="001D36BF"/>
    <w:rsid w:val="001D39BF"/>
    <w:rsid w:val="001D4C28"/>
    <w:rsid w:val="001E0B1F"/>
    <w:rsid w:val="001E0C0F"/>
    <w:rsid w:val="001E1E0B"/>
    <w:rsid w:val="001F1173"/>
    <w:rsid w:val="002005A8"/>
    <w:rsid w:val="00200BC8"/>
    <w:rsid w:val="00203DD8"/>
    <w:rsid w:val="00204E1D"/>
    <w:rsid w:val="002059BD"/>
    <w:rsid w:val="00207FD8"/>
    <w:rsid w:val="00210FAF"/>
    <w:rsid w:val="00213B1E"/>
    <w:rsid w:val="00215284"/>
    <w:rsid w:val="002168F2"/>
    <w:rsid w:val="00223114"/>
    <w:rsid w:val="0022589F"/>
    <w:rsid w:val="002343FE"/>
    <w:rsid w:val="00235F7B"/>
    <w:rsid w:val="002502CF"/>
    <w:rsid w:val="00267EBB"/>
    <w:rsid w:val="0027023B"/>
    <w:rsid w:val="00272F3F"/>
    <w:rsid w:val="00274EDB"/>
    <w:rsid w:val="0027729E"/>
    <w:rsid w:val="002843B2"/>
    <w:rsid w:val="00284ED6"/>
    <w:rsid w:val="00290C5A"/>
    <w:rsid w:val="00290C92"/>
    <w:rsid w:val="00295641"/>
    <w:rsid w:val="0029647A"/>
    <w:rsid w:val="00296504"/>
    <w:rsid w:val="002B105B"/>
    <w:rsid w:val="002B5511"/>
    <w:rsid w:val="002B7ACF"/>
    <w:rsid w:val="002D7B8D"/>
    <w:rsid w:val="002E0643"/>
    <w:rsid w:val="002E392E"/>
    <w:rsid w:val="002E6BBC"/>
    <w:rsid w:val="002F1BA9"/>
    <w:rsid w:val="002F4595"/>
    <w:rsid w:val="002F6E74"/>
    <w:rsid w:val="003106B3"/>
    <w:rsid w:val="0031385D"/>
    <w:rsid w:val="003171AB"/>
    <w:rsid w:val="003223B2"/>
    <w:rsid w:val="00322A67"/>
    <w:rsid w:val="00330E13"/>
    <w:rsid w:val="00335A23"/>
    <w:rsid w:val="00340707"/>
    <w:rsid w:val="00341C61"/>
    <w:rsid w:val="00343E2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F3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800"/>
    <w:rsid w:val="0047482C"/>
    <w:rsid w:val="00475436"/>
    <w:rsid w:val="00476205"/>
    <w:rsid w:val="0048047E"/>
    <w:rsid w:val="00482AF9"/>
    <w:rsid w:val="00496BB2"/>
    <w:rsid w:val="004B37B4"/>
    <w:rsid w:val="004B72B4"/>
    <w:rsid w:val="004C0314"/>
    <w:rsid w:val="004C0D3D"/>
    <w:rsid w:val="004C213E"/>
    <w:rsid w:val="004C376C"/>
    <w:rsid w:val="004C657F"/>
    <w:rsid w:val="004C74ED"/>
    <w:rsid w:val="004D17D8"/>
    <w:rsid w:val="004D52D8"/>
    <w:rsid w:val="004E355B"/>
    <w:rsid w:val="004F42E0"/>
    <w:rsid w:val="00500E5C"/>
    <w:rsid w:val="005028E5"/>
    <w:rsid w:val="00503735"/>
    <w:rsid w:val="00511A9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C23"/>
    <w:rsid w:val="00577C12"/>
    <w:rsid w:val="00580BFC"/>
    <w:rsid w:val="00581048"/>
    <w:rsid w:val="00581203"/>
    <w:rsid w:val="0058349C"/>
    <w:rsid w:val="00585FBE"/>
    <w:rsid w:val="005870E8"/>
    <w:rsid w:val="0058789C"/>
    <w:rsid w:val="005A4D4E"/>
    <w:rsid w:val="005A7237"/>
    <w:rsid w:val="005B0C8B"/>
    <w:rsid w:val="005B21FA"/>
    <w:rsid w:val="005B3244"/>
    <w:rsid w:val="005B6EE8"/>
    <w:rsid w:val="005B7731"/>
    <w:rsid w:val="005C4515"/>
    <w:rsid w:val="005C5602"/>
    <w:rsid w:val="005C74A6"/>
    <w:rsid w:val="005D3B4D"/>
    <w:rsid w:val="005D615C"/>
    <w:rsid w:val="005E0360"/>
    <w:rsid w:val="005E1860"/>
    <w:rsid w:val="005E3628"/>
    <w:rsid w:val="005F063B"/>
    <w:rsid w:val="005F192D"/>
    <w:rsid w:val="005F24C8"/>
    <w:rsid w:val="005F26AF"/>
    <w:rsid w:val="006030F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910"/>
    <w:rsid w:val="00674A78"/>
    <w:rsid w:val="006768C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F90"/>
    <w:rsid w:val="007374A1"/>
    <w:rsid w:val="00752712"/>
    <w:rsid w:val="00753A84"/>
    <w:rsid w:val="007611F5"/>
    <w:rsid w:val="007619E4"/>
    <w:rsid w:val="00761E75"/>
    <w:rsid w:val="0076495E"/>
    <w:rsid w:val="00765908"/>
    <w:rsid w:val="00765FC8"/>
    <w:rsid w:val="00771B7D"/>
    <w:rsid w:val="00775694"/>
    <w:rsid w:val="00793F46"/>
    <w:rsid w:val="007A1325"/>
    <w:rsid w:val="007A1A18"/>
    <w:rsid w:val="007A3BAF"/>
    <w:rsid w:val="007A7D7E"/>
    <w:rsid w:val="007B53D8"/>
    <w:rsid w:val="007C22C5"/>
    <w:rsid w:val="007C57E1"/>
    <w:rsid w:val="007C5811"/>
    <w:rsid w:val="007D2DF5"/>
    <w:rsid w:val="007D451A"/>
    <w:rsid w:val="007D5E3E"/>
    <w:rsid w:val="007D7596"/>
    <w:rsid w:val="007E242C"/>
    <w:rsid w:val="007E6631"/>
    <w:rsid w:val="00801B14"/>
    <w:rsid w:val="00803A12"/>
    <w:rsid w:val="00805417"/>
    <w:rsid w:val="00806282"/>
    <w:rsid w:val="008266F9"/>
    <w:rsid w:val="008267E2"/>
    <w:rsid w:val="00826A9B"/>
    <w:rsid w:val="00834842"/>
    <w:rsid w:val="00840E7B"/>
    <w:rsid w:val="0084477A"/>
    <w:rsid w:val="00851919"/>
    <w:rsid w:val="008536AF"/>
    <w:rsid w:val="00853D40"/>
    <w:rsid w:val="008564FC"/>
    <w:rsid w:val="00864E76"/>
    <w:rsid w:val="00866EA4"/>
    <w:rsid w:val="0086735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79E"/>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43F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003"/>
    <w:rsid w:val="00A72B62"/>
    <w:rsid w:val="00A776BA"/>
    <w:rsid w:val="00A81FD2"/>
    <w:rsid w:val="00A8441A"/>
    <w:rsid w:val="00A8674A"/>
    <w:rsid w:val="00A96E24"/>
    <w:rsid w:val="00AA6F6E"/>
    <w:rsid w:val="00AA7635"/>
    <w:rsid w:val="00AB122B"/>
    <w:rsid w:val="00AB21B0"/>
    <w:rsid w:val="00AB48D3"/>
    <w:rsid w:val="00AB650A"/>
    <w:rsid w:val="00AE0243"/>
    <w:rsid w:val="00AE1BAD"/>
    <w:rsid w:val="00AE2124"/>
    <w:rsid w:val="00AE2457"/>
    <w:rsid w:val="00AE24BC"/>
    <w:rsid w:val="00AE3E3F"/>
    <w:rsid w:val="00AF097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F83"/>
    <w:rsid w:val="00BA0987"/>
    <w:rsid w:val="00BA17A8"/>
    <w:rsid w:val="00BA3C33"/>
    <w:rsid w:val="00BB0878"/>
    <w:rsid w:val="00BB181A"/>
    <w:rsid w:val="00BB1879"/>
    <w:rsid w:val="00BC0ABE"/>
    <w:rsid w:val="00BC30DB"/>
    <w:rsid w:val="00BC64FF"/>
    <w:rsid w:val="00BC7C37"/>
    <w:rsid w:val="00BD2244"/>
    <w:rsid w:val="00BE6472"/>
    <w:rsid w:val="00BE7271"/>
    <w:rsid w:val="00BF29B8"/>
    <w:rsid w:val="00BF46EA"/>
    <w:rsid w:val="00C07769"/>
    <w:rsid w:val="00C07D05"/>
    <w:rsid w:val="00C10856"/>
    <w:rsid w:val="00C203FA"/>
    <w:rsid w:val="00C20469"/>
    <w:rsid w:val="00C244F5"/>
    <w:rsid w:val="00C25CF7"/>
    <w:rsid w:val="00C3164F"/>
    <w:rsid w:val="00C31B5E"/>
    <w:rsid w:val="00C34D3E"/>
    <w:rsid w:val="00C35B37"/>
    <w:rsid w:val="00C3747A"/>
    <w:rsid w:val="00C37A1F"/>
    <w:rsid w:val="00C37F29"/>
    <w:rsid w:val="00C37FFE"/>
    <w:rsid w:val="00C50E94"/>
    <w:rsid w:val="00C56DCC"/>
    <w:rsid w:val="00C57075"/>
    <w:rsid w:val="00C72AFE"/>
    <w:rsid w:val="00C81619"/>
    <w:rsid w:val="00CA013C"/>
    <w:rsid w:val="00CA6D6D"/>
    <w:rsid w:val="00CA7641"/>
    <w:rsid w:val="00CC7A4E"/>
    <w:rsid w:val="00CD1359"/>
    <w:rsid w:val="00CD4C83"/>
    <w:rsid w:val="00CD7F6A"/>
    <w:rsid w:val="00CE204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B28"/>
    <w:rsid w:val="00E01DAD"/>
    <w:rsid w:val="00E021DC"/>
    <w:rsid w:val="00E03F91"/>
    <w:rsid w:val="00E064EF"/>
    <w:rsid w:val="00E064F2"/>
    <w:rsid w:val="00E0717B"/>
    <w:rsid w:val="00E15598"/>
    <w:rsid w:val="00E20D65"/>
    <w:rsid w:val="00E353A2"/>
    <w:rsid w:val="00E36881"/>
    <w:rsid w:val="00E42E4C"/>
    <w:rsid w:val="00E44F7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F28"/>
    <w:rsid w:val="00EC7106"/>
    <w:rsid w:val="00ED0120"/>
    <w:rsid w:val="00ED3BBA"/>
    <w:rsid w:val="00ED4E12"/>
    <w:rsid w:val="00EE051B"/>
    <w:rsid w:val="00EE54B4"/>
    <w:rsid w:val="00EF1AD8"/>
    <w:rsid w:val="00EF2B5C"/>
    <w:rsid w:val="00EF7794"/>
    <w:rsid w:val="00F02046"/>
    <w:rsid w:val="00F053D8"/>
    <w:rsid w:val="00F07888"/>
    <w:rsid w:val="00F115B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EA204"/>
  <w14:defaultImageDpi w14:val="300"/>
  <w15:docId w15:val="{1ACE3C88-E741-CE4B-A7D2-12AE1F589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105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B1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B10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9"/>
    <w:unhideWhenUsed/>
    <w:qFormat/>
    <w:rsid w:val="002B10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B105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2B10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B105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B105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B105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B105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B1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05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B105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2B105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2B10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B10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105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6"/>
    <w:qFormat/>
    <w:rsid w:val="002B105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2B105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B105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2B105B"/>
    <w:rPr>
      <w:color w:val="auto"/>
      <w:u w:val="none"/>
    </w:rPr>
  </w:style>
  <w:style w:type="paragraph" w:styleId="DocumentMap">
    <w:name w:val="Document Map"/>
    <w:basedOn w:val="Normal"/>
    <w:link w:val="DocumentMapChar"/>
    <w:uiPriority w:val="99"/>
    <w:unhideWhenUsed/>
    <w:rsid w:val="002B10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B105B"/>
    <w:rPr>
      <w:rFonts w:ascii="Lucida Grande" w:hAnsi="Lucida Grande" w:cs="Lucida Grande"/>
    </w:rPr>
  </w:style>
  <w:style w:type="character" w:customStyle="1" w:styleId="Heading5Char">
    <w:name w:val="Heading 5 Char"/>
    <w:basedOn w:val="DefaultParagraphFont"/>
    <w:link w:val="Heading5"/>
    <w:rsid w:val="002B105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2B105B"/>
    <w:rPr>
      <w:rFonts w:ascii="Cambria" w:eastAsia="Times New Roman" w:hAnsi="Cambria"/>
      <w:b/>
      <w:bCs/>
      <w:i/>
      <w:iCs/>
      <w:sz w:val="20"/>
      <w:lang w:bidi="en-US"/>
    </w:rPr>
  </w:style>
  <w:style w:type="character" w:customStyle="1" w:styleId="Heading7Char">
    <w:name w:val="Heading 7 Char"/>
    <w:basedOn w:val="DefaultParagraphFont"/>
    <w:link w:val="Heading7"/>
    <w:rsid w:val="002B105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B105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B105B"/>
    <w:rPr>
      <w:rFonts w:ascii="Cambria" w:eastAsia="Times New Roman" w:hAnsi="Cambria"/>
      <w:i/>
      <w:iCs/>
      <w:sz w:val="18"/>
      <w:szCs w:val="18"/>
      <w:lang w:bidi="en-US"/>
    </w:rPr>
  </w:style>
  <w:style w:type="paragraph" w:customStyle="1" w:styleId="Emphasis1">
    <w:name w:val="Emphasis1"/>
    <w:basedOn w:val="Normal"/>
    <w:link w:val="Emphasis"/>
    <w:autoRedefine/>
    <w:uiPriority w:val="20"/>
    <w:qFormat/>
    <w:rsid w:val="002B10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nonunderlined"/>
    <w:basedOn w:val="Normal"/>
    <w:next w:val="Normal"/>
    <w:link w:val="cardChar"/>
    <w:autoRedefine/>
    <w:qFormat/>
    <w:rsid w:val="002B105B"/>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2B105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B105B"/>
    <w:rPr>
      <w:rFonts w:ascii="Calibri" w:hAnsi="Calibri"/>
      <w:b/>
      <w:sz w:val="26"/>
    </w:rPr>
  </w:style>
  <w:style w:type="character" w:customStyle="1" w:styleId="Heading4Char3">
    <w:name w:val="Heading 4 Char3"/>
    <w:aliases w:val="Tag Char3,heading 2 Char3,Heading 2 Char2 Char Char1,Heading 2 Char1 Char Char Char1,ta Char"/>
    <w:rsid w:val="002B105B"/>
    <w:rPr>
      <w:rFonts w:ascii="Calibri" w:hAnsi="Calibri"/>
      <w:b/>
      <w:sz w:val="26"/>
    </w:rPr>
  </w:style>
  <w:style w:type="paragraph" w:customStyle="1" w:styleId="textbold">
    <w:name w:val="text bold"/>
    <w:basedOn w:val="Normal"/>
    <w:autoRedefine/>
    <w:uiPriority w:val="20"/>
    <w:qFormat/>
    <w:rsid w:val="002B105B"/>
    <w:pPr>
      <w:spacing w:line="256" w:lineRule="auto"/>
      <w:ind w:left="720"/>
    </w:pPr>
    <w:rPr>
      <w:b/>
      <w:iCs/>
      <w:u w:val="single"/>
    </w:rPr>
  </w:style>
  <w:style w:type="paragraph" w:customStyle="1" w:styleId="Citation">
    <w:name w:val="Citation"/>
    <w:basedOn w:val="Normal"/>
    <w:autoRedefine/>
    <w:uiPriority w:val="1"/>
    <w:qFormat/>
    <w:rsid w:val="002B105B"/>
    <w:rPr>
      <w:rFonts w:asciiTheme="minorHAnsi" w:hAnsiTheme="minorHAnsi"/>
      <w:u w:val="single"/>
    </w:rPr>
  </w:style>
  <w:style w:type="character" w:customStyle="1" w:styleId="UnderlineBold">
    <w:name w:val="Underline + Bold"/>
    <w:uiPriority w:val="1"/>
    <w:qFormat/>
    <w:rsid w:val="002B105B"/>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2B105B"/>
    <w:rPr>
      <w:rFonts w:ascii="Garamond" w:eastAsia="Times New Roman" w:hAnsi="Garamond" w:cs="Garamond"/>
      <w:bCs/>
      <w:u w:val="single"/>
    </w:rPr>
  </w:style>
  <w:style w:type="paragraph" w:styleId="ListParagraph">
    <w:name w:val="List Paragraph"/>
    <w:aliases w:val="6 font"/>
    <w:basedOn w:val="Normal"/>
    <w:uiPriority w:val="99"/>
    <w:unhideWhenUsed/>
    <w:qFormat/>
    <w:rsid w:val="002B105B"/>
    <w:pPr>
      <w:ind w:left="720"/>
      <w:contextualSpacing/>
    </w:pPr>
    <w:rPr>
      <w:rFonts w:ascii="Times New Roman" w:hAnsi="Times New Roman"/>
      <w:sz w:val="24"/>
    </w:rPr>
  </w:style>
  <w:style w:type="paragraph" w:customStyle="1" w:styleId="underlined">
    <w:name w:val="underlined"/>
    <w:next w:val="Normal"/>
    <w:link w:val="underlinedChar"/>
    <w:autoRedefine/>
    <w:qFormat/>
    <w:rsid w:val="002B105B"/>
    <w:pPr>
      <w:contextualSpacing/>
    </w:pPr>
    <w:rPr>
      <w:rFonts w:ascii="Times New Roman" w:eastAsia="Malgun Gothic" w:hAnsi="Times New Roman" w:cs="Times New Roman"/>
      <w:u w:val="single"/>
    </w:rPr>
  </w:style>
  <w:style w:type="character" w:customStyle="1" w:styleId="underlinedChar">
    <w:name w:val="underlined Char"/>
    <w:link w:val="underlined"/>
    <w:rsid w:val="002B105B"/>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B105B"/>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2B105B"/>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B105B"/>
    <w:rPr>
      <w:rFonts w:ascii="Times New Roman" w:eastAsia="Calibri" w:hAnsi="Times New Roman"/>
      <w:u w:val="single"/>
      <w:lang w:val="x-none"/>
    </w:rPr>
  </w:style>
  <w:style w:type="paragraph" w:customStyle="1" w:styleId="Analytics">
    <w:name w:val="Analytics"/>
    <w:basedOn w:val="Heading4"/>
    <w:link w:val="AnalyticsChar"/>
    <w:qFormat/>
    <w:rsid w:val="002B105B"/>
    <w:rPr>
      <w:bCs w:val="0"/>
      <w:szCs w:val="22"/>
    </w:rPr>
  </w:style>
  <w:style w:type="character" w:customStyle="1" w:styleId="AnalyticsChar">
    <w:name w:val="Analytics Char"/>
    <w:basedOn w:val="DefaultParagraphFont"/>
    <w:link w:val="Analytics"/>
    <w:rsid w:val="002B105B"/>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2B105B"/>
    <w:rPr>
      <w:rFonts w:cs="Arial"/>
      <w:b/>
      <w:bCs/>
      <w:iCs/>
      <w:szCs w:val="28"/>
      <w:lang w:val="en-US" w:eastAsia="en-US" w:bidi="ar-SA"/>
    </w:rPr>
  </w:style>
  <w:style w:type="numbering" w:customStyle="1" w:styleId="NoList1">
    <w:name w:val="No List1"/>
    <w:next w:val="NoList"/>
    <w:semiHidden/>
    <w:unhideWhenUsed/>
    <w:rsid w:val="002B105B"/>
  </w:style>
  <w:style w:type="paragraph" w:styleId="Title">
    <w:name w:val="Title"/>
    <w:aliases w:val="UNDERLINE,Bold Underlined,Cites and Cards,title,Block Heading,Read This"/>
    <w:basedOn w:val="Normal"/>
    <w:next w:val="Subtitle"/>
    <w:link w:val="TitleChar"/>
    <w:autoRedefine/>
    <w:uiPriority w:val="6"/>
    <w:qFormat/>
    <w:rsid w:val="002B105B"/>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B105B"/>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2B105B"/>
    <w:rPr>
      <w:rFonts w:ascii="Times New Roman" w:hAnsi="Times New Roman" w:cs="Times New Roman" w:hint="default"/>
      <w:u w:val="single"/>
    </w:rPr>
  </w:style>
  <w:style w:type="character" w:customStyle="1" w:styleId="Style11ptUnderline">
    <w:name w:val="Style 11 pt Underline"/>
    <w:basedOn w:val="DefaultParagraphFont"/>
    <w:qFormat/>
    <w:rsid w:val="002B105B"/>
    <w:rPr>
      <w:sz w:val="20"/>
      <w:u w:val="single"/>
    </w:rPr>
  </w:style>
  <w:style w:type="character" w:customStyle="1" w:styleId="Style11pt">
    <w:name w:val="Style 11 pt"/>
    <w:basedOn w:val="DefaultParagraphFont"/>
    <w:qFormat/>
    <w:rsid w:val="002B105B"/>
    <w:rPr>
      <w:sz w:val="20"/>
    </w:rPr>
  </w:style>
  <w:style w:type="character" w:customStyle="1" w:styleId="Style1Char1">
    <w:name w:val="Style1 Char1"/>
    <w:basedOn w:val="DefaultParagraphFont"/>
    <w:qFormat/>
    <w:rsid w:val="002B105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B105B"/>
    <w:rPr>
      <w:sz w:val="18"/>
      <w:szCs w:val="18"/>
    </w:rPr>
  </w:style>
  <w:style w:type="paragraph" w:styleId="CommentText">
    <w:name w:val="annotation text"/>
    <w:basedOn w:val="Normal"/>
    <w:link w:val="CommentTextChar"/>
    <w:uiPriority w:val="99"/>
    <w:unhideWhenUsed/>
    <w:rsid w:val="002B105B"/>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B105B"/>
    <w:rPr>
      <w:rFonts w:ascii="Times New Roman" w:hAnsi="Times New Roman"/>
    </w:rPr>
  </w:style>
  <w:style w:type="paragraph" w:styleId="CommentSubject">
    <w:name w:val="annotation subject"/>
    <w:basedOn w:val="CommentText"/>
    <w:next w:val="CommentText"/>
    <w:link w:val="CommentSubjectChar"/>
    <w:unhideWhenUsed/>
    <w:rsid w:val="002B105B"/>
    <w:rPr>
      <w:b/>
      <w:bCs/>
      <w:sz w:val="20"/>
      <w:szCs w:val="20"/>
    </w:rPr>
  </w:style>
  <w:style w:type="character" w:customStyle="1" w:styleId="CommentSubjectChar">
    <w:name w:val="Comment Subject Char"/>
    <w:basedOn w:val="CommentTextChar"/>
    <w:link w:val="CommentSubject"/>
    <w:rsid w:val="002B105B"/>
    <w:rPr>
      <w:rFonts w:ascii="Times New Roman" w:hAnsi="Times New Roman"/>
      <w:b/>
      <w:bCs/>
      <w:sz w:val="20"/>
      <w:szCs w:val="20"/>
    </w:rPr>
  </w:style>
  <w:style w:type="paragraph" w:styleId="BalloonText">
    <w:name w:val="Balloon Text"/>
    <w:basedOn w:val="Normal"/>
    <w:link w:val="BalloonTextChar"/>
    <w:uiPriority w:val="99"/>
    <w:unhideWhenUsed/>
    <w:qFormat/>
    <w:rsid w:val="002B105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2B105B"/>
    <w:rPr>
      <w:rFonts w:ascii="Lucida Grande" w:hAnsi="Lucida Grande" w:cs="Lucida Grande"/>
      <w:sz w:val="18"/>
      <w:szCs w:val="18"/>
    </w:rPr>
  </w:style>
  <w:style w:type="character" w:customStyle="1" w:styleId="cardChar">
    <w:name w:val="card Char"/>
    <w:aliases w:val="Bold Cite Char Char,Speed Cite Char"/>
    <w:link w:val="card"/>
    <w:qFormat/>
    <w:rsid w:val="002B105B"/>
    <w:rPr>
      <w:rFonts w:ascii="Times New Roman" w:hAnsi="Times New Roman"/>
      <w:sz w:val="16"/>
    </w:rPr>
  </w:style>
  <w:style w:type="character" w:customStyle="1" w:styleId="StyleDate">
    <w:name w:val="Style Date"/>
    <w:aliases w:val="Author"/>
    <w:qFormat/>
    <w:rsid w:val="002B105B"/>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2B105B"/>
    <w:rPr>
      <w:b/>
      <w:bCs/>
    </w:rPr>
  </w:style>
  <w:style w:type="character" w:customStyle="1" w:styleId="apple-converted-space">
    <w:name w:val="apple-converted-space"/>
    <w:basedOn w:val="DefaultParagraphFont"/>
    <w:qFormat/>
    <w:rsid w:val="002B105B"/>
  </w:style>
  <w:style w:type="character" w:customStyle="1" w:styleId="st">
    <w:name w:val="st"/>
    <w:rsid w:val="002B105B"/>
  </w:style>
  <w:style w:type="paragraph" w:customStyle="1" w:styleId="SmallText">
    <w:name w:val="Small Text"/>
    <w:aliases w:val="No Spacing1,No Spacing6,Card,No Spacing111111,No Spacing3,tag,No Spacing111,No Spacing11,No Spacing2,Debate Text,Read stuff,Tags,Dont use"/>
    <w:basedOn w:val="Normal"/>
    <w:next w:val="Normal"/>
    <w:link w:val="SmallTextChar"/>
    <w:uiPriority w:val="99"/>
    <w:qFormat/>
    <w:rsid w:val="002B105B"/>
    <w:rPr>
      <w:rFonts w:eastAsia="Calibri" w:cs="Times New Roman"/>
      <w:sz w:val="16"/>
    </w:rPr>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link w:val="SmallText"/>
    <w:qFormat/>
    <w:rsid w:val="002B105B"/>
    <w:rPr>
      <w:rFonts w:ascii="Calibri" w:eastAsia="Calibri" w:hAnsi="Calibri" w:cs="Times New Roman"/>
      <w:sz w:val="16"/>
    </w:rPr>
  </w:style>
  <w:style w:type="paragraph" w:customStyle="1" w:styleId="CitationCharChar">
    <w:name w:val="Citation Char Char"/>
    <w:basedOn w:val="Normal"/>
    <w:uiPriority w:val="6"/>
    <w:qFormat/>
    <w:rsid w:val="002B105B"/>
    <w:pPr>
      <w:spacing w:after="0" w:line="240" w:lineRule="auto"/>
      <w:ind w:left="1440" w:right="1440"/>
    </w:pPr>
    <w:rPr>
      <w:rFonts w:asciiTheme="minorHAnsi" w:hAnsiTheme="minorHAnsi"/>
      <w:bCs/>
      <w:sz w:val="24"/>
      <w:u w:val="single"/>
    </w:rPr>
  </w:style>
  <w:style w:type="character" w:customStyle="1" w:styleId="CharChar11">
    <w:name w:val="Char Char11"/>
    <w:rsid w:val="002B105B"/>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2B105B"/>
    <w:rPr>
      <w:b/>
      <w:sz w:val="22"/>
      <w:u w:val="single"/>
    </w:rPr>
  </w:style>
  <w:style w:type="character" w:customStyle="1" w:styleId="DebateHighlighted">
    <w:name w:val="Debate Highlighted"/>
    <w:basedOn w:val="DefaultParagraphFont"/>
    <w:qFormat/>
    <w:rsid w:val="002B105B"/>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0"/>
    <w:qFormat/>
    <w:rsid w:val="002B105B"/>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2B105B"/>
    <w:rPr>
      <w:szCs w:val="24"/>
      <w:u w:val="single"/>
      <w:lang w:val="en-US" w:eastAsia="en-US" w:bidi="ar-SA"/>
    </w:rPr>
  </w:style>
  <w:style w:type="character" w:customStyle="1" w:styleId="Highlightedunderline">
    <w:name w:val="Highlighted underline"/>
    <w:qFormat/>
    <w:rsid w:val="002B105B"/>
    <w:rPr>
      <w:rFonts w:ascii="Times New Roman" w:hAnsi="Times New Roman"/>
      <w:sz w:val="20"/>
      <w:shd w:val="clear" w:color="auto" w:fill="C0C0C0"/>
    </w:rPr>
  </w:style>
  <w:style w:type="paragraph" w:customStyle="1" w:styleId="CITE">
    <w:name w:val="CITE"/>
    <w:basedOn w:val="Normal"/>
    <w:next w:val="Normal"/>
    <w:link w:val="CITEChar"/>
    <w:qFormat/>
    <w:rsid w:val="002B105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B105B"/>
    <w:rPr>
      <w:rFonts w:ascii="Liberation Sans" w:hAnsi="Liberation Sans" w:cs="Georgia"/>
      <w:sz w:val="20"/>
      <w:szCs w:val="20"/>
      <w:u w:val="single"/>
    </w:rPr>
  </w:style>
  <w:style w:type="paragraph" w:customStyle="1" w:styleId="cardtext">
    <w:name w:val="card text"/>
    <w:basedOn w:val="Normal"/>
    <w:link w:val="cardtextChar"/>
    <w:qFormat/>
    <w:rsid w:val="002B105B"/>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2B105B"/>
    <w:rPr>
      <w:rFonts w:ascii="Georgia" w:eastAsia="Calibri" w:hAnsi="Georgia"/>
    </w:rPr>
  </w:style>
  <w:style w:type="character" w:customStyle="1" w:styleId="UnderlineBold0">
    <w:name w:val="Underline Bold"/>
    <w:basedOn w:val="DefaultParagraphFont"/>
    <w:uiPriority w:val="6"/>
    <w:qFormat/>
    <w:rsid w:val="002B105B"/>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Tag Title,No Spacing11211"/>
    <w:uiPriority w:val="99"/>
    <w:qFormat/>
    <w:rsid w:val="002B105B"/>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2B105B"/>
    <w:rPr>
      <w:sz w:val="22"/>
      <w:u w:val="single"/>
    </w:rPr>
  </w:style>
  <w:style w:type="paragraph" w:styleId="BodyText">
    <w:name w:val="Body Text"/>
    <w:basedOn w:val="Normal"/>
    <w:link w:val="BodyTextChar"/>
    <w:uiPriority w:val="99"/>
    <w:unhideWhenUsed/>
    <w:qFormat/>
    <w:rsid w:val="002B105B"/>
    <w:pPr>
      <w:spacing w:after="120"/>
    </w:pPr>
  </w:style>
  <w:style w:type="character" w:customStyle="1" w:styleId="BodyTextChar">
    <w:name w:val="Body Text Char"/>
    <w:basedOn w:val="DefaultParagraphFont"/>
    <w:link w:val="BodyText"/>
    <w:uiPriority w:val="99"/>
    <w:qFormat/>
    <w:rsid w:val="002B105B"/>
    <w:rPr>
      <w:rFonts w:ascii="Calibri" w:hAnsi="Calibri"/>
      <w:sz w:val="22"/>
    </w:rPr>
  </w:style>
  <w:style w:type="paragraph" w:customStyle="1" w:styleId="UnderlinePara">
    <w:name w:val="Underline Para"/>
    <w:basedOn w:val="Normal"/>
    <w:uiPriority w:val="6"/>
    <w:qFormat/>
    <w:rsid w:val="002B105B"/>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2B105B"/>
  </w:style>
  <w:style w:type="paragraph" w:customStyle="1" w:styleId="tiny">
    <w:name w:val="tiny"/>
    <w:next w:val="Normal"/>
    <w:link w:val="tinyChar"/>
    <w:autoRedefine/>
    <w:qFormat/>
    <w:rsid w:val="002B105B"/>
    <w:pPr>
      <w:contextualSpacing/>
    </w:pPr>
    <w:rPr>
      <w:rFonts w:ascii="Times New Roman" w:eastAsia="Malgun Gothic" w:hAnsi="Times New Roman" w:cs="Times New Roman"/>
      <w:sz w:val="12"/>
    </w:rPr>
  </w:style>
  <w:style w:type="character" w:customStyle="1" w:styleId="tinyChar">
    <w:name w:val="tiny Char"/>
    <w:link w:val="tiny"/>
    <w:rsid w:val="002B105B"/>
    <w:rPr>
      <w:rFonts w:ascii="Times New Roman" w:eastAsia="Malgun Gothic" w:hAnsi="Times New Roman" w:cs="Times New Roman"/>
      <w:sz w:val="12"/>
    </w:rPr>
  </w:style>
  <w:style w:type="character" w:customStyle="1" w:styleId="DocumentMapChar1">
    <w:name w:val="Document Map Char1"/>
    <w:basedOn w:val="DefaultParagraphFont"/>
    <w:uiPriority w:val="99"/>
    <w:rsid w:val="002B105B"/>
    <w:rPr>
      <w:rFonts w:ascii="Segoe UI" w:hAnsi="Segoe UI" w:cs="Segoe UI"/>
      <w:sz w:val="16"/>
      <w:szCs w:val="16"/>
    </w:rPr>
  </w:style>
  <w:style w:type="character" w:customStyle="1" w:styleId="CommentSubjectChar1">
    <w:name w:val="Comment Subject Char1"/>
    <w:basedOn w:val="CommentTextChar"/>
    <w:uiPriority w:val="99"/>
    <w:semiHidden/>
    <w:rsid w:val="002B105B"/>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B105B"/>
    <w:rPr>
      <w:rFonts w:ascii="Lucida Grande" w:eastAsiaTheme="minorHAnsi" w:hAnsi="Lucida Grande" w:cs="Lucida Grande"/>
      <w:sz w:val="18"/>
      <w:szCs w:val="18"/>
    </w:rPr>
  </w:style>
  <w:style w:type="character" w:customStyle="1" w:styleId="Style1Char">
    <w:name w:val="Style1 Char"/>
    <w:basedOn w:val="DefaultParagraphFont"/>
    <w:qFormat/>
    <w:rsid w:val="002B105B"/>
    <w:rPr>
      <w:rFonts w:eastAsia="SimSun"/>
      <w:sz w:val="20"/>
      <w:szCs w:val="24"/>
      <w:u w:val="single"/>
      <w:lang w:val="en-US" w:eastAsia="zh-CN" w:bidi="ar-SA"/>
    </w:rPr>
  </w:style>
  <w:style w:type="paragraph" w:customStyle="1" w:styleId="Tag2">
    <w:name w:val="Tag2"/>
    <w:basedOn w:val="Normal"/>
    <w:autoRedefine/>
    <w:qFormat/>
    <w:rsid w:val="002B105B"/>
    <w:rPr>
      <w:rFonts w:eastAsia="Calibri" w:cs="Arial"/>
      <w:b/>
    </w:rPr>
  </w:style>
  <w:style w:type="character" w:customStyle="1" w:styleId="CommentTextChar1">
    <w:name w:val="Comment Text Char1"/>
    <w:basedOn w:val="DefaultParagraphFont"/>
    <w:uiPriority w:val="99"/>
    <w:rsid w:val="002B105B"/>
    <w:rPr>
      <w:rFonts w:ascii="Calibri" w:hAnsi="Calibri"/>
    </w:rPr>
  </w:style>
  <w:style w:type="character" w:customStyle="1" w:styleId="apple-style-span">
    <w:name w:val="apple-style-span"/>
    <w:basedOn w:val="DefaultParagraphFont"/>
    <w:qFormat/>
    <w:rsid w:val="002B105B"/>
  </w:style>
  <w:style w:type="character" w:customStyle="1" w:styleId="FootnoteTextChar">
    <w:name w:val="Footnote Text Char"/>
    <w:basedOn w:val="DefaultParagraphFont"/>
    <w:link w:val="FootnoteText"/>
    <w:rsid w:val="002B105B"/>
    <w:rPr>
      <w:rFonts w:ascii="Calibri" w:hAnsi="Calibri"/>
    </w:rPr>
  </w:style>
  <w:style w:type="paragraph" w:styleId="FootnoteText">
    <w:name w:val="footnote text"/>
    <w:basedOn w:val="Normal"/>
    <w:link w:val="FootnoteTextChar"/>
    <w:unhideWhenUsed/>
    <w:qFormat/>
    <w:rsid w:val="002B105B"/>
    <w:pPr>
      <w:spacing w:after="0" w:line="240" w:lineRule="auto"/>
    </w:pPr>
    <w:rPr>
      <w:sz w:val="24"/>
    </w:rPr>
  </w:style>
  <w:style w:type="character" w:customStyle="1" w:styleId="FootnoteTextChar1">
    <w:name w:val="Footnote Text Char1"/>
    <w:basedOn w:val="DefaultParagraphFont"/>
    <w:rsid w:val="002B105B"/>
    <w:rPr>
      <w:rFonts w:ascii="Calibri" w:hAnsi="Calibri"/>
      <w:sz w:val="20"/>
      <w:szCs w:val="20"/>
    </w:rPr>
  </w:style>
  <w:style w:type="paragraph" w:customStyle="1" w:styleId="p">
    <w:name w:val="p"/>
    <w:basedOn w:val="Normal"/>
    <w:rsid w:val="002B105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B105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B105B"/>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2B105B"/>
    <w:rPr>
      <w:vertAlign w:val="superscript"/>
    </w:rPr>
  </w:style>
  <w:style w:type="paragraph" w:customStyle="1" w:styleId="para">
    <w:name w:val="para"/>
    <w:basedOn w:val="Normal"/>
    <w:rsid w:val="002B105B"/>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B105B"/>
    <w:pPr>
      <w:spacing w:before="100" w:beforeAutospacing="1" w:after="100" w:afterAutospacing="1" w:line="240" w:lineRule="auto"/>
    </w:pPr>
    <w:rPr>
      <w:rFonts w:cs="Times New Roman"/>
    </w:rPr>
  </w:style>
  <w:style w:type="character" w:customStyle="1" w:styleId="vm-hook">
    <w:name w:val="vm-hook"/>
    <w:basedOn w:val="DefaultParagraphFont"/>
    <w:rsid w:val="002B105B"/>
  </w:style>
  <w:style w:type="character" w:customStyle="1" w:styleId="dfm-title">
    <w:name w:val="dfm-title"/>
    <w:basedOn w:val="DefaultParagraphFont"/>
    <w:rsid w:val="002B105B"/>
  </w:style>
  <w:style w:type="paragraph" w:customStyle="1" w:styleId="evidencetext">
    <w:name w:val="evidence text"/>
    <w:basedOn w:val="Normal"/>
    <w:link w:val="evidencetextChar1"/>
    <w:qFormat/>
    <w:rsid w:val="002B105B"/>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B105B"/>
    <w:rPr>
      <w:rFonts w:ascii="Arial" w:hAnsi="Arial" w:cs="Arial"/>
      <w:color w:val="000000"/>
      <w:sz w:val="22"/>
      <w:lang w:val="x-none" w:eastAsia="x-none"/>
    </w:rPr>
  </w:style>
  <w:style w:type="paragraph" w:customStyle="1" w:styleId="CardIndented">
    <w:name w:val="Card (Indented)"/>
    <w:basedOn w:val="Normal"/>
    <w:link w:val="CardIndentedChar"/>
    <w:qFormat/>
    <w:rsid w:val="002B105B"/>
    <w:pPr>
      <w:spacing w:after="0" w:line="240" w:lineRule="auto"/>
      <w:ind w:left="288"/>
    </w:pPr>
    <w:rPr>
      <w:rFonts w:ascii="Arial" w:hAnsi="Arial" w:cs="Arial"/>
    </w:rPr>
  </w:style>
  <w:style w:type="paragraph" w:customStyle="1" w:styleId="Emphasize">
    <w:name w:val="Emphasize"/>
    <w:basedOn w:val="Normal"/>
    <w:uiPriority w:val="7"/>
    <w:qFormat/>
    <w:rsid w:val="002B105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B105B"/>
    <w:rPr>
      <w:rFonts w:asciiTheme="minorHAnsi" w:hAnsiTheme="minorHAnsi"/>
      <w:sz w:val="22"/>
    </w:rPr>
  </w:style>
  <w:style w:type="character" w:customStyle="1" w:styleId="UnresolvedMention1">
    <w:name w:val="Unresolved Mention1"/>
    <w:basedOn w:val="DefaultParagraphFont"/>
    <w:uiPriority w:val="99"/>
    <w:unhideWhenUsed/>
    <w:rsid w:val="002B105B"/>
    <w:rPr>
      <w:color w:val="808080"/>
      <w:shd w:val="clear" w:color="auto" w:fill="E6E6E6"/>
    </w:rPr>
  </w:style>
  <w:style w:type="character" w:customStyle="1" w:styleId="BodyTextChar1">
    <w:name w:val="Body Text Char1"/>
    <w:aliases w:val="Very Small Text Char1"/>
    <w:basedOn w:val="DefaultParagraphFont"/>
    <w:uiPriority w:val="99"/>
    <w:rsid w:val="002B105B"/>
    <w:rPr>
      <w:rFonts w:ascii="Times New Roman" w:hAnsi="Times New Roman"/>
      <w:sz w:val="24"/>
    </w:rPr>
  </w:style>
  <w:style w:type="character" w:customStyle="1" w:styleId="UnresolvedMention2">
    <w:name w:val="Unresolved Mention2"/>
    <w:basedOn w:val="DefaultParagraphFont"/>
    <w:uiPriority w:val="99"/>
    <w:unhideWhenUsed/>
    <w:rsid w:val="002B105B"/>
    <w:rPr>
      <w:color w:val="808080"/>
      <w:shd w:val="clear" w:color="auto" w:fill="E6E6E6"/>
    </w:rPr>
  </w:style>
  <w:style w:type="character" w:customStyle="1" w:styleId="Author-Date">
    <w:name w:val="Author-Date"/>
    <w:qFormat/>
    <w:rsid w:val="002B105B"/>
    <w:rPr>
      <w:b/>
      <w:sz w:val="24"/>
    </w:rPr>
  </w:style>
  <w:style w:type="character" w:customStyle="1" w:styleId="ListLabel12">
    <w:name w:val="ListLabel 12"/>
    <w:qFormat/>
    <w:rsid w:val="002B105B"/>
    <w:rPr>
      <w:strike w:val="0"/>
      <w:dstrike w:val="0"/>
      <w:color w:val="000000"/>
      <w:spacing w:val="0"/>
      <w:w w:val="100"/>
      <w:sz w:val="16"/>
      <w:lang w:val="en-US"/>
    </w:rPr>
  </w:style>
  <w:style w:type="character" w:customStyle="1" w:styleId="ListLabel11">
    <w:name w:val="ListLabel 11"/>
    <w:qFormat/>
    <w:rsid w:val="002B105B"/>
    <w:rPr>
      <w:strike w:val="0"/>
      <w:dstrike w:val="0"/>
      <w:color w:val="000000"/>
      <w:spacing w:val="70"/>
      <w:w w:val="100"/>
      <w:sz w:val="16"/>
      <w:lang w:val="en-US"/>
    </w:rPr>
  </w:style>
  <w:style w:type="character" w:customStyle="1" w:styleId="ListLabel10">
    <w:name w:val="ListLabel 10"/>
    <w:qFormat/>
    <w:rsid w:val="002B105B"/>
    <w:rPr>
      <w:strike w:val="0"/>
      <w:dstrike w:val="0"/>
      <w:color w:val="000000"/>
      <w:spacing w:val="0"/>
      <w:w w:val="100"/>
      <w:sz w:val="18"/>
      <w:lang w:val="en-US"/>
    </w:rPr>
  </w:style>
  <w:style w:type="character" w:customStyle="1" w:styleId="ListLabel9">
    <w:name w:val="ListLabel 9"/>
    <w:qFormat/>
    <w:rsid w:val="002B105B"/>
    <w:rPr>
      <w:strike w:val="0"/>
      <w:dstrike w:val="0"/>
      <w:color w:val="000000"/>
      <w:spacing w:val="0"/>
      <w:w w:val="100"/>
      <w:sz w:val="21"/>
      <w:lang w:val="en-US"/>
    </w:rPr>
  </w:style>
  <w:style w:type="character" w:customStyle="1" w:styleId="ListLabel8">
    <w:name w:val="ListLabel 8"/>
    <w:qFormat/>
    <w:rsid w:val="002B105B"/>
    <w:rPr>
      <w:strike w:val="0"/>
      <w:dstrike w:val="0"/>
      <w:color w:val="000000"/>
      <w:spacing w:val="0"/>
      <w:w w:val="100"/>
      <w:sz w:val="20"/>
      <w:lang w:val="en-US"/>
    </w:rPr>
  </w:style>
  <w:style w:type="character" w:customStyle="1" w:styleId="ListLabel7">
    <w:name w:val="ListLabel 7"/>
    <w:qFormat/>
    <w:rsid w:val="002B105B"/>
    <w:rPr>
      <w:strike w:val="0"/>
      <w:dstrike w:val="0"/>
      <w:color w:val="000000"/>
      <w:spacing w:val="0"/>
      <w:w w:val="100"/>
      <w:sz w:val="20"/>
      <w:lang w:val="en-US"/>
    </w:rPr>
  </w:style>
  <w:style w:type="character" w:customStyle="1" w:styleId="ListLabel6">
    <w:name w:val="ListLabel 6"/>
    <w:qFormat/>
    <w:rsid w:val="002B105B"/>
    <w:rPr>
      <w:i/>
      <w:strike w:val="0"/>
      <w:dstrike w:val="0"/>
      <w:color w:val="000000"/>
      <w:spacing w:val="0"/>
      <w:w w:val="100"/>
      <w:sz w:val="20"/>
      <w:lang w:val="en-US"/>
    </w:rPr>
  </w:style>
  <w:style w:type="character" w:customStyle="1" w:styleId="ListLabel5">
    <w:name w:val="ListLabel 5"/>
    <w:qFormat/>
    <w:rsid w:val="002B105B"/>
    <w:rPr>
      <w:strike w:val="0"/>
      <w:dstrike w:val="0"/>
      <w:color w:val="000000"/>
      <w:spacing w:val="0"/>
      <w:w w:val="100"/>
      <w:sz w:val="20"/>
      <w:lang w:val="en-US"/>
    </w:rPr>
  </w:style>
  <w:style w:type="character" w:customStyle="1" w:styleId="ListLabel4">
    <w:name w:val="ListLabel 4"/>
    <w:qFormat/>
    <w:rsid w:val="002B105B"/>
    <w:rPr>
      <w:strike w:val="0"/>
      <w:dstrike w:val="0"/>
      <w:color w:val="000000"/>
      <w:spacing w:val="0"/>
      <w:w w:val="100"/>
      <w:sz w:val="19"/>
      <w:lang w:val="en-US"/>
    </w:rPr>
  </w:style>
  <w:style w:type="character" w:customStyle="1" w:styleId="ListLabel3">
    <w:name w:val="ListLabel 3"/>
    <w:qFormat/>
    <w:rsid w:val="002B105B"/>
    <w:rPr>
      <w:i/>
      <w:strike w:val="0"/>
      <w:dstrike w:val="0"/>
      <w:color w:val="000000"/>
      <w:spacing w:val="0"/>
      <w:w w:val="100"/>
      <w:sz w:val="20"/>
      <w:lang w:val="en-US"/>
    </w:rPr>
  </w:style>
  <w:style w:type="character" w:customStyle="1" w:styleId="ListLabel2">
    <w:name w:val="ListLabel 2"/>
    <w:qFormat/>
    <w:rsid w:val="002B105B"/>
    <w:rPr>
      <w:strike w:val="0"/>
      <w:dstrike w:val="0"/>
      <w:color w:val="000000"/>
      <w:spacing w:val="0"/>
      <w:w w:val="100"/>
      <w:sz w:val="20"/>
      <w:lang w:val="en-US"/>
    </w:rPr>
  </w:style>
  <w:style w:type="character" w:customStyle="1" w:styleId="ListLabel1">
    <w:name w:val="ListLabel 1"/>
    <w:qFormat/>
    <w:rsid w:val="002B105B"/>
    <w:rPr>
      <w:i/>
      <w:strike w:val="0"/>
      <w:dstrike w:val="0"/>
      <w:color w:val="000000"/>
      <w:spacing w:val="0"/>
      <w:w w:val="100"/>
      <w:sz w:val="18"/>
      <w:lang w:val="en-US"/>
    </w:rPr>
  </w:style>
  <w:style w:type="character" w:customStyle="1" w:styleId="verdana">
    <w:name w:val="verdana"/>
    <w:basedOn w:val="DefaultParagraphFont"/>
    <w:qFormat/>
    <w:rsid w:val="002B105B"/>
    <w:rPr>
      <w:rFonts w:cs="Times New Roman"/>
    </w:rPr>
  </w:style>
  <w:style w:type="character" w:customStyle="1" w:styleId="italic">
    <w:name w:val="italic"/>
    <w:basedOn w:val="DefaultParagraphFont"/>
    <w:qFormat/>
    <w:rsid w:val="002B105B"/>
    <w:rPr>
      <w:rFonts w:cs="Times New Roman"/>
    </w:rPr>
  </w:style>
  <w:style w:type="character" w:customStyle="1" w:styleId="hit">
    <w:name w:val="hit"/>
    <w:basedOn w:val="DefaultParagraphFont"/>
    <w:qFormat/>
    <w:rsid w:val="002B105B"/>
    <w:rPr>
      <w:rFonts w:cs="Times New Roman"/>
    </w:rPr>
  </w:style>
  <w:style w:type="character" w:customStyle="1" w:styleId="blue">
    <w:name w:val="blue"/>
    <w:basedOn w:val="DefaultParagraphFont"/>
    <w:qFormat/>
    <w:rsid w:val="002B105B"/>
    <w:rPr>
      <w:rFonts w:cs="Times New Roman"/>
    </w:rPr>
  </w:style>
  <w:style w:type="character" w:customStyle="1" w:styleId="copyrightdescription">
    <w:name w:val="copyrightdescription"/>
    <w:basedOn w:val="DefaultParagraphFont"/>
    <w:qFormat/>
    <w:rsid w:val="002B105B"/>
    <w:rPr>
      <w:rFonts w:cs="Times New Roman"/>
    </w:rPr>
  </w:style>
  <w:style w:type="character" w:customStyle="1" w:styleId="tabtitle">
    <w:name w:val="tabtitle"/>
    <w:basedOn w:val="DefaultParagraphFont"/>
    <w:qFormat/>
    <w:rsid w:val="002B105B"/>
    <w:rPr>
      <w:rFonts w:cs="Times New Roman"/>
    </w:rPr>
  </w:style>
  <w:style w:type="character" w:customStyle="1" w:styleId="resultbodyblack">
    <w:name w:val="resultbodyblack"/>
    <w:basedOn w:val="DefaultParagraphFont"/>
    <w:qFormat/>
    <w:rsid w:val="002B105B"/>
    <w:rPr>
      <w:rFonts w:cs="Times New Roman"/>
    </w:rPr>
  </w:style>
  <w:style w:type="character" w:customStyle="1" w:styleId="resultbody">
    <w:name w:val="resultbody"/>
    <w:basedOn w:val="DefaultParagraphFont"/>
    <w:qFormat/>
    <w:rsid w:val="002B105B"/>
    <w:rPr>
      <w:rFonts w:cs="Times New Roman"/>
    </w:rPr>
  </w:style>
  <w:style w:type="character" w:customStyle="1" w:styleId="resultbodysmallitalic">
    <w:name w:val="resultbodysmallitalic"/>
    <w:basedOn w:val="DefaultParagraphFont"/>
    <w:qFormat/>
    <w:rsid w:val="002B105B"/>
    <w:rPr>
      <w:rFonts w:cs="Times New Roman"/>
    </w:rPr>
  </w:style>
  <w:style w:type="character" w:customStyle="1" w:styleId="resultpron">
    <w:name w:val="resultpron"/>
    <w:basedOn w:val="DefaultParagraphFont"/>
    <w:qFormat/>
    <w:rsid w:val="002B105B"/>
    <w:rPr>
      <w:rFonts w:cs="Times New Roman"/>
    </w:rPr>
  </w:style>
  <w:style w:type="character" w:customStyle="1" w:styleId="NumberingSymbols">
    <w:name w:val="Numbering Symbols"/>
    <w:qFormat/>
    <w:rsid w:val="002B105B"/>
  </w:style>
  <w:style w:type="character" w:customStyle="1" w:styleId="StrongEmphasis">
    <w:name w:val="Strong Emphasis"/>
    <w:qFormat/>
    <w:rsid w:val="002B105B"/>
    <w:rPr>
      <w:b/>
      <w:bCs/>
    </w:rPr>
  </w:style>
  <w:style w:type="character" w:customStyle="1" w:styleId="Emphasis2">
    <w:name w:val="Emphasis2"/>
    <w:basedOn w:val="DefaultParagraphFont"/>
    <w:qFormat/>
    <w:rsid w:val="002B105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B105B"/>
    <w:rPr>
      <w:rFonts w:ascii="Times New Roman" w:hAnsi="Times New Roman"/>
      <w:sz w:val="20"/>
      <w:szCs w:val="24"/>
      <w:u w:val="single"/>
      <w:lang w:val="en-US" w:eastAsia="en-US" w:bidi="ar-SA"/>
    </w:rPr>
  </w:style>
  <w:style w:type="character" w:customStyle="1" w:styleId="pg">
    <w:name w:val="pg"/>
    <w:basedOn w:val="DefaultParagraphFont"/>
    <w:qFormat/>
    <w:rsid w:val="002B105B"/>
  </w:style>
  <w:style w:type="character" w:customStyle="1" w:styleId="ital-inline">
    <w:name w:val="ital-inline"/>
    <w:basedOn w:val="DefaultParagraphFont"/>
    <w:qFormat/>
    <w:rsid w:val="002B105B"/>
  </w:style>
  <w:style w:type="character" w:customStyle="1" w:styleId="senselabelstart">
    <w:name w:val="sense_label start"/>
    <w:basedOn w:val="DefaultParagraphFont"/>
    <w:qFormat/>
    <w:rsid w:val="002B105B"/>
  </w:style>
  <w:style w:type="character" w:customStyle="1" w:styleId="sensecontent">
    <w:name w:val="sense_content"/>
    <w:basedOn w:val="DefaultParagraphFont"/>
    <w:qFormat/>
    <w:rsid w:val="002B105B"/>
  </w:style>
  <w:style w:type="character" w:customStyle="1" w:styleId="vi">
    <w:name w:val="vi"/>
    <w:basedOn w:val="DefaultParagraphFont"/>
    <w:qFormat/>
    <w:rsid w:val="002B105B"/>
  </w:style>
  <w:style w:type="character" w:customStyle="1" w:styleId="senselabel">
    <w:name w:val="sense_label"/>
    <w:basedOn w:val="DefaultParagraphFont"/>
    <w:qFormat/>
    <w:rsid w:val="002B105B"/>
  </w:style>
  <w:style w:type="character" w:customStyle="1" w:styleId="Style11ptItalicUnderline">
    <w:name w:val="Style 11 pt Italic Underline"/>
    <w:basedOn w:val="DefaultParagraphFont"/>
    <w:qFormat/>
    <w:rsid w:val="002B105B"/>
    <w:rPr>
      <w:i/>
      <w:iCs/>
      <w:sz w:val="20"/>
      <w:u w:val="single"/>
    </w:rPr>
  </w:style>
  <w:style w:type="character" w:customStyle="1" w:styleId="Style11ptBoldUnderline">
    <w:name w:val="Style 11 pt Bold Underline"/>
    <w:basedOn w:val="DefaultParagraphFont"/>
    <w:qFormat/>
    <w:rsid w:val="002B105B"/>
    <w:rPr>
      <w:b/>
      <w:bCs/>
      <w:sz w:val="20"/>
      <w:u w:val="single"/>
    </w:rPr>
  </w:style>
  <w:style w:type="character" w:customStyle="1" w:styleId="StyleStyle4CharTimesNewRoman11ptItalic">
    <w:name w:val="Style Style4 Char + Times New Roman 11 pt Italic"/>
    <w:basedOn w:val="DefaultParagraphFont"/>
    <w:qFormat/>
    <w:rsid w:val="002B105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B105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B105B"/>
    <w:rPr>
      <w:color w:val="000000"/>
      <w:sz w:val="20"/>
    </w:rPr>
  </w:style>
  <w:style w:type="character" w:customStyle="1" w:styleId="Style11ptBlackUnderline">
    <w:name w:val="Style 11 pt Black Underline"/>
    <w:basedOn w:val="DefaultParagraphFont"/>
    <w:qFormat/>
    <w:rsid w:val="002B105B"/>
    <w:rPr>
      <w:color w:val="000000"/>
      <w:sz w:val="20"/>
      <w:u w:val="single"/>
    </w:rPr>
  </w:style>
  <w:style w:type="character" w:customStyle="1" w:styleId="pmterms1">
    <w:name w:val="pmterms1"/>
    <w:basedOn w:val="DefaultParagraphFont"/>
    <w:qFormat/>
    <w:rsid w:val="002B105B"/>
  </w:style>
  <w:style w:type="character" w:customStyle="1" w:styleId="HTMLTypewriter3">
    <w:name w:val="HTML Typewriter3"/>
    <w:basedOn w:val="DefaultParagraphFont"/>
    <w:qFormat/>
    <w:rsid w:val="002B105B"/>
    <w:rPr>
      <w:rFonts w:ascii="Courier New" w:eastAsia="SimSun" w:hAnsi="Courier New" w:cs="Courier New"/>
      <w:sz w:val="20"/>
      <w:szCs w:val="20"/>
    </w:rPr>
  </w:style>
  <w:style w:type="character" w:customStyle="1" w:styleId="CardsChar">
    <w:name w:val="Cards Char"/>
    <w:basedOn w:val="DefaultParagraphFont"/>
    <w:qFormat/>
    <w:rsid w:val="002B105B"/>
    <w:rPr>
      <w:rFonts w:ascii="Times New Roman" w:hAnsi="Times New Roman" w:cs="Times New Roman"/>
      <w:lang w:val="en-US" w:bidi="ar-SA"/>
    </w:rPr>
  </w:style>
  <w:style w:type="character" w:customStyle="1" w:styleId="CardsFont12pt0">
    <w:name w:val="Cards + Font 12pt"/>
    <w:basedOn w:val="CardsChar"/>
    <w:qFormat/>
    <w:rsid w:val="002B105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B105B"/>
    <w:rPr>
      <w:rFonts w:ascii="Times New Roman" w:hAnsi="Times New Roman" w:cs="Times New Roman"/>
      <w:b/>
      <w:sz w:val="24"/>
      <w:u w:val="single"/>
      <w:lang w:val="en-US" w:bidi="ar-SA"/>
    </w:rPr>
  </w:style>
  <w:style w:type="character" w:styleId="HTMLCite">
    <w:name w:val="HTML Cite"/>
    <w:basedOn w:val="DefaultParagraphFont"/>
    <w:uiPriority w:val="99"/>
    <w:qFormat/>
    <w:rsid w:val="002B105B"/>
    <w:rPr>
      <w:rFonts w:cs="Times New Roman"/>
      <w:i/>
    </w:rPr>
  </w:style>
  <w:style w:type="character" w:customStyle="1" w:styleId="VisitedInternetLink">
    <w:name w:val="Visited Internet Link"/>
    <w:basedOn w:val="DefaultParagraphFont"/>
    <w:rsid w:val="002B105B"/>
    <w:rPr>
      <w:color w:val="800080"/>
      <w:u w:val="single"/>
    </w:rPr>
  </w:style>
  <w:style w:type="character" w:customStyle="1" w:styleId="CitesChar">
    <w:name w:val="Cites Char"/>
    <w:basedOn w:val="DefaultParagraphFont"/>
    <w:qFormat/>
    <w:rsid w:val="002B105B"/>
    <w:rPr>
      <w:szCs w:val="24"/>
      <w:lang w:val="en-US" w:bidi="ar-SA"/>
    </w:rPr>
  </w:style>
  <w:style w:type="character" w:customStyle="1" w:styleId="loose">
    <w:name w:val="loose"/>
    <w:qFormat/>
    <w:rsid w:val="002B105B"/>
  </w:style>
  <w:style w:type="character" w:customStyle="1" w:styleId="domtooltips">
    <w:name w:val="domtooltips"/>
    <w:basedOn w:val="DefaultParagraphFont"/>
    <w:qFormat/>
    <w:rsid w:val="002B105B"/>
  </w:style>
  <w:style w:type="character" w:customStyle="1" w:styleId="caps">
    <w:name w:val="caps"/>
    <w:basedOn w:val="DefaultParagraphFont"/>
    <w:qFormat/>
    <w:rsid w:val="002B105B"/>
  </w:style>
  <w:style w:type="character" w:customStyle="1" w:styleId="Style11ptUnderlineBorderSinglesolidlineAuto05pt">
    <w:name w:val="Style 11 pt Underline Border: : (Single solid line Auto  0.5 pt..."/>
    <w:basedOn w:val="DefaultParagraphFont"/>
    <w:qFormat/>
    <w:rsid w:val="002B105B"/>
    <w:rPr>
      <w:sz w:val="20"/>
      <w:u w:val="single"/>
      <w:bdr w:val="single" w:sz="4" w:space="0" w:color="00000A"/>
    </w:rPr>
  </w:style>
  <w:style w:type="character" w:customStyle="1" w:styleId="StyleUnderlineChar11pt">
    <w:name w:val="Style Underline Char + 11 pt"/>
    <w:basedOn w:val="DefaultParagraphFont"/>
    <w:qFormat/>
    <w:rsid w:val="002B105B"/>
    <w:rPr>
      <w:rFonts w:ascii="Times New Roman" w:hAnsi="Times New Roman"/>
      <w:sz w:val="20"/>
      <w:szCs w:val="24"/>
      <w:u w:val="single"/>
      <w:lang w:val="en-US" w:eastAsia="en-US" w:bidi="ar-SA"/>
    </w:rPr>
  </w:style>
  <w:style w:type="paragraph" w:styleId="List">
    <w:name w:val="List"/>
    <w:basedOn w:val="BodyText"/>
    <w:uiPriority w:val="99"/>
    <w:rsid w:val="002B105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B105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B105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B105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B105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B105B"/>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B105B"/>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2B105B"/>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2B105B"/>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2B105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2B105B"/>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B105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B105B"/>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2B105B"/>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B105B"/>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B105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B105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B105B"/>
    <w:rPr>
      <w:rFonts w:ascii="Times New Roman" w:eastAsia="Times New Roman" w:hAnsi="Times New Roman" w:cs="Arial"/>
      <w:bCs/>
      <w:caps/>
      <w:color w:val="00000A"/>
      <w:sz w:val="20"/>
      <w:szCs w:val="20"/>
    </w:rPr>
  </w:style>
  <w:style w:type="character" w:customStyle="1" w:styleId="Heading3Char1">
    <w:name w:val="Heading 3 Char1"/>
    <w:qFormat/>
    <w:rsid w:val="002B105B"/>
    <w:rPr>
      <w:rFonts w:cs="Arial"/>
      <w:bCs/>
      <w:szCs w:val="26"/>
      <w:u w:val="single"/>
      <w:lang w:val="en-US" w:eastAsia="en-US" w:bidi="ar-SA"/>
    </w:rPr>
  </w:style>
  <w:style w:type="paragraph" w:styleId="Revision">
    <w:name w:val="Revision"/>
    <w:hidden/>
    <w:uiPriority w:val="99"/>
    <w:semiHidden/>
    <w:rsid w:val="002B105B"/>
    <w:rPr>
      <w:rFonts w:ascii="Calibri" w:hAnsi="Calibri"/>
      <w:sz w:val="22"/>
    </w:rPr>
  </w:style>
  <w:style w:type="paragraph" w:customStyle="1" w:styleId="Smalltext0">
    <w:name w:val="Small text"/>
    <w:aliases w:val="Quote1,Quote11"/>
    <w:basedOn w:val="Normal"/>
    <w:link w:val="SmalltextChar0"/>
    <w:qFormat/>
    <w:rsid w:val="002B105B"/>
    <w:rPr>
      <w:rFonts w:ascii="Times New Roman" w:eastAsia="MS Mincho" w:hAnsi="Times New Roman" w:cs="Times New Roman"/>
      <w:sz w:val="16"/>
    </w:rPr>
  </w:style>
  <w:style w:type="character" w:customStyle="1" w:styleId="BoldUnderlineChar">
    <w:name w:val="Bold Underline Char"/>
    <w:basedOn w:val="DefaultParagraphFont"/>
    <w:locked/>
    <w:rsid w:val="002B105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2B105B"/>
    <w:rPr>
      <w:b w:val="0"/>
      <w:bCs w:val="0"/>
      <w:sz w:val="22"/>
      <w:u w:val="single"/>
    </w:rPr>
  </w:style>
  <w:style w:type="character" w:customStyle="1" w:styleId="StyleGaramond">
    <w:name w:val="Style Garamond"/>
    <w:qFormat/>
    <w:rsid w:val="002B105B"/>
    <w:rPr>
      <w:rFonts w:ascii="Garamond" w:hAnsi="Garamond" w:cs="Garamond"/>
    </w:rPr>
  </w:style>
  <w:style w:type="character" w:customStyle="1" w:styleId="StyletagGaramondChar">
    <w:name w:val="Style tag + Garamond Char"/>
    <w:qFormat/>
    <w:rsid w:val="002B105B"/>
    <w:rPr>
      <w:rFonts w:ascii="Garamond" w:hAnsi="Garamond" w:cs="Garamond"/>
      <w:b/>
      <w:bCs/>
      <w:sz w:val="24"/>
      <w:szCs w:val="24"/>
      <w:lang w:val="en-US" w:bidi="ar-SA"/>
    </w:rPr>
  </w:style>
  <w:style w:type="character" w:customStyle="1" w:styleId="StylecardGaramond12ptUnderlineChar">
    <w:name w:val="Style card + Garamond 12 pt Underline Char"/>
    <w:qFormat/>
    <w:rsid w:val="002B105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B105B"/>
    <w:rPr>
      <w:rFonts w:ascii="Arial" w:hAnsi="Arial"/>
      <w:b/>
      <w:sz w:val="20"/>
      <w:u w:val="single"/>
    </w:rPr>
  </w:style>
  <w:style w:type="character" w:customStyle="1" w:styleId="WW8Num2z0">
    <w:name w:val="WW8Num2z0"/>
    <w:qFormat/>
    <w:rsid w:val="002B105B"/>
  </w:style>
  <w:style w:type="character" w:customStyle="1" w:styleId="WW8Num2z1">
    <w:name w:val="WW8Num2z1"/>
    <w:qFormat/>
    <w:rsid w:val="002B105B"/>
  </w:style>
  <w:style w:type="character" w:customStyle="1" w:styleId="WW8Num2z2">
    <w:name w:val="WW8Num2z2"/>
    <w:qFormat/>
    <w:rsid w:val="002B105B"/>
  </w:style>
  <w:style w:type="character" w:customStyle="1" w:styleId="WW8Num2z3">
    <w:name w:val="WW8Num2z3"/>
    <w:qFormat/>
    <w:rsid w:val="002B105B"/>
  </w:style>
  <w:style w:type="character" w:customStyle="1" w:styleId="WW8Num2z4">
    <w:name w:val="WW8Num2z4"/>
    <w:qFormat/>
    <w:rsid w:val="002B105B"/>
  </w:style>
  <w:style w:type="character" w:customStyle="1" w:styleId="WW8Num2z5">
    <w:name w:val="WW8Num2z5"/>
    <w:qFormat/>
    <w:rsid w:val="002B105B"/>
  </w:style>
  <w:style w:type="character" w:customStyle="1" w:styleId="WW8Num2z6">
    <w:name w:val="WW8Num2z6"/>
    <w:qFormat/>
    <w:rsid w:val="002B105B"/>
  </w:style>
  <w:style w:type="character" w:customStyle="1" w:styleId="WW8Num2z7">
    <w:name w:val="WW8Num2z7"/>
    <w:qFormat/>
    <w:rsid w:val="002B105B"/>
  </w:style>
  <w:style w:type="character" w:customStyle="1" w:styleId="WW8Num2z8">
    <w:name w:val="WW8Num2z8"/>
    <w:qFormat/>
    <w:rsid w:val="002B105B"/>
  </w:style>
  <w:style w:type="character" w:customStyle="1" w:styleId="WW8Num5z0">
    <w:name w:val="WW8Num5z0"/>
    <w:qFormat/>
    <w:rsid w:val="002B105B"/>
  </w:style>
  <w:style w:type="character" w:customStyle="1" w:styleId="WW8Num5z1">
    <w:name w:val="WW8Num5z1"/>
    <w:qFormat/>
    <w:rsid w:val="002B105B"/>
  </w:style>
  <w:style w:type="character" w:customStyle="1" w:styleId="WW8Num5z2">
    <w:name w:val="WW8Num5z2"/>
    <w:qFormat/>
    <w:rsid w:val="002B105B"/>
  </w:style>
  <w:style w:type="character" w:customStyle="1" w:styleId="WW8Num5z3">
    <w:name w:val="WW8Num5z3"/>
    <w:qFormat/>
    <w:rsid w:val="002B105B"/>
  </w:style>
  <w:style w:type="character" w:customStyle="1" w:styleId="WW8Num5z4">
    <w:name w:val="WW8Num5z4"/>
    <w:qFormat/>
    <w:rsid w:val="002B105B"/>
  </w:style>
  <w:style w:type="character" w:customStyle="1" w:styleId="WW8Num5z5">
    <w:name w:val="WW8Num5z5"/>
    <w:qFormat/>
    <w:rsid w:val="002B105B"/>
  </w:style>
  <w:style w:type="character" w:customStyle="1" w:styleId="WW8Num5z6">
    <w:name w:val="WW8Num5z6"/>
    <w:qFormat/>
    <w:rsid w:val="002B105B"/>
  </w:style>
  <w:style w:type="character" w:customStyle="1" w:styleId="WW8Num5z7">
    <w:name w:val="WW8Num5z7"/>
    <w:qFormat/>
    <w:rsid w:val="002B105B"/>
  </w:style>
  <w:style w:type="character" w:customStyle="1" w:styleId="WW8Num5z8">
    <w:name w:val="WW8Num5z8"/>
    <w:qFormat/>
    <w:rsid w:val="002B105B"/>
  </w:style>
  <w:style w:type="character" w:customStyle="1" w:styleId="CiteChar0">
    <w:name w:val="Cite Char"/>
    <w:aliases w:val="cite_tag Char,Char Char Char Char1 Char Char1,Char Char Char Char1 Char,Taglines Char Char, Cha"/>
    <w:basedOn w:val="DefaultParagraphFont"/>
    <w:qFormat/>
    <w:rsid w:val="002B105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B105B"/>
    <w:rPr>
      <w:rFonts w:ascii="Times New Roman" w:eastAsia="Times New Roman" w:hAnsi="Times New Roman" w:cs="Times New Roman"/>
      <w:u w:val="thick"/>
    </w:rPr>
  </w:style>
  <w:style w:type="character" w:customStyle="1" w:styleId="ListLabel19">
    <w:name w:val="ListLabel 19"/>
    <w:qFormat/>
    <w:rsid w:val="002B105B"/>
    <w:rPr>
      <w:b/>
      <w:i/>
      <w:strike w:val="0"/>
      <w:dstrike w:val="0"/>
      <w:spacing w:val="0"/>
      <w:w w:val="100"/>
      <w:sz w:val="26"/>
    </w:rPr>
  </w:style>
  <w:style w:type="paragraph" w:styleId="Footer">
    <w:name w:val="footer"/>
    <w:basedOn w:val="Normal"/>
    <w:link w:val="FooterChar"/>
    <w:uiPriority w:val="99"/>
    <w:rsid w:val="002B105B"/>
  </w:style>
  <w:style w:type="character" w:customStyle="1" w:styleId="FooterChar">
    <w:name w:val="Footer Char"/>
    <w:basedOn w:val="DefaultParagraphFont"/>
    <w:link w:val="Footer"/>
    <w:uiPriority w:val="99"/>
    <w:rsid w:val="002B105B"/>
    <w:rPr>
      <w:rFonts w:ascii="Calibri" w:hAnsi="Calibri"/>
      <w:sz w:val="22"/>
    </w:rPr>
  </w:style>
  <w:style w:type="paragraph" w:customStyle="1" w:styleId="TagCite">
    <w:name w:val="Tag/Cite"/>
    <w:basedOn w:val="Normal"/>
    <w:qFormat/>
    <w:rsid w:val="002B105B"/>
    <w:rPr>
      <w:rFonts w:eastAsia="Times New Roman" w:cs="Times New Roman"/>
      <w:b/>
    </w:rPr>
  </w:style>
  <w:style w:type="paragraph" w:customStyle="1" w:styleId="NormalText">
    <w:name w:val="Normal Text"/>
    <w:basedOn w:val="Normal"/>
    <w:link w:val="NormalTextChar"/>
    <w:qFormat/>
    <w:rsid w:val="002B105B"/>
    <w:pPr>
      <w:jc w:val="both"/>
    </w:pPr>
    <w:rPr>
      <w:sz w:val="20"/>
      <w:szCs w:val="26"/>
    </w:rPr>
  </w:style>
  <w:style w:type="paragraph" w:customStyle="1" w:styleId="CardsFont6pt">
    <w:name w:val="Cards + Font: 6 pt"/>
    <w:basedOn w:val="Normal"/>
    <w:link w:val="CardsFont6ptChar1"/>
    <w:qFormat/>
    <w:rsid w:val="002B105B"/>
    <w:pPr>
      <w:ind w:left="432" w:right="432"/>
      <w:jc w:val="both"/>
    </w:pPr>
    <w:rPr>
      <w:rFonts w:eastAsia="Times New Roman" w:cs="Times New Roman"/>
      <w:sz w:val="12"/>
      <w:szCs w:val="20"/>
    </w:rPr>
  </w:style>
  <w:style w:type="paragraph" w:customStyle="1" w:styleId="Small">
    <w:name w:val="Small"/>
    <w:basedOn w:val="Normal"/>
    <w:uiPriority w:val="99"/>
    <w:qFormat/>
    <w:rsid w:val="002B105B"/>
    <w:rPr>
      <w:sz w:val="14"/>
    </w:rPr>
  </w:style>
  <w:style w:type="paragraph" w:customStyle="1" w:styleId="NotUnderlined">
    <w:name w:val="Not Underlined"/>
    <w:basedOn w:val="Normal"/>
    <w:uiPriority w:val="99"/>
    <w:qFormat/>
    <w:rsid w:val="002B105B"/>
  </w:style>
  <w:style w:type="numbering" w:customStyle="1" w:styleId="WW8Num2">
    <w:name w:val="WW8Num2"/>
    <w:qFormat/>
    <w:rsid w:val="002B105B"/>
  </w:style>
  <w:style w:type="numbering" w:customStyle="1" w:styleId="WW8Num5">
    <w:name w:val="WW8Num5"/>
    <w:qFormat/>
    <w:rsid w:val="002B105B"/>
  </w:style>
  <w:style w:type="paragraph" w:customStyle="1" w:styleId="citenon-bold">
    <w:name w:val="cite non-bold"/>
    <w:basedOn w:val="Normal"/>
    <w:link w:val="citenon-boldChar"/>
    <w:qFormat/>
    <w:rsid w:val="002B105B"/>
    <w:rPr>
      <w:rFonts w:ascii="Georgia" w:eastAsia="Calibri" w:hAnsi="Georgia"/>
    </w:rPr>
  </w:style>
  <w:style w:type="character" w:customStyle="1" w:styleId="citenon-boldChar">
    <w:name w:val="cite non-bold Char"/>
    <w:link w:val="citenon-bold"/>
    <w:rsid w:val="002B105B"/>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B105B"/>
    <w:rPr>
      <w:rFonts w:ascii="Times" w:eastAsia="MS Mincho" w:hAnsi="Times"/>
      <w:sz w:val="20"/>
      <w:szCs w:val="20"/>
    </w:rPr>
  </w:style>
  <w:style w:type="paragraph" w:customStyle="1" w:styleId="NewDebate">
    <w:name w:val="New Debate"/>
    <w:basedOn w:val="Heading4"/>
    <w:link w:val="NewDebateChar"/>
    <w:uiPriority w:val="4"/>
    <w:qFormat/>
    <w:rsid w:val="002B105B"/>
    <w:rPr>
      <w:szCs w:val="22"/>
    </w:rPr>
  </w:style>
  <w:style w:type="character" w:customStyle="1" w:styleId="NewDebateChar">
    <w:name w:val="New Debate Char"/>
    <w:basedOn w:val="DefaultParagraphFont"/>
    <w:link w:val="NewDebate"/>
    <w:uiPriority w:val="4"/>
    <w:rsid w:val="002B105B"/>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B105B"/>
    <w:rPr>
      <w:rFonts w:eastAsia="Calibri"/>
      <w:sz w:val="10"/>
    </w:rPr>
  </w:style>
  <w:style w:type="character" w:customStyle="1" w:styleId="ReallyfuckingsmallChar">
    <w:name w:val="Really fucking small Char"/>
    <w:basedOn w:val="DefaultParagraphFont"/>
    <w:link w:val="Reallyfuckingsmall"/>
    <w:rsid w:val="002B105B"/>
    <w:rPr>
      <w:rFonts w:ascii="Calibri" w:eastAsia="Calibri" w:hAnsi="Calibri"/>
      <w:sz w:val="10"/>
    </w:rPr>
  </w:style>
  <w:style w:type="character" w:customStyle="1" w:styleId="NothingChar">
    <w:name w:val="Nothing Char"/>
    <w:link w:val="Nothing"/>
    <w:rsid w:val="002B105B"/>
    <w:rPr>
      <w:rFonts w:ascii="Times New Roman" w:eastAsia="Times New Roman" w:hAnsi="Times New Roman" w:cs="Times New Roman"/>
      <w:color w:val="00000A"/>
      <w:sz w:val="20"/>
    </w:rPr>
  </w:style>
  <w:style w:type="character" w:customStyle="1" w:styleId="Footnote2Char">
    <w:name w:val="Footnote2 Char"/>
    <w:link w:val="Footnote2"/>
    <w:locked/>
    <w:rsid w:val="002B105B"/>
  </w:style>
  <w:style w:type="paragraph" w:customStyle="1" w:styleId="Footnote2">
    <w:name w:val="Footnote2"/>
    <w:basedOn w:val="Normal"/>
    <w:next w:val="Normal"/>
    <w:link w:val="Footnote2Char"/>
    <w:autoRedefine/>
    <w:qFormat/>
    <w:rsid w:val="002B105B"/>
    <w:pPr>
      <w:spacing w:after="120" w:line="480" w:lineRule="auto"/>
    </w:pPr>
    <w:rPr>
      <w:rFonts w:asciiTheme="minorHAnsi" w:hAnsiTheme="minorHAnsi"/>
      <w:sz w:val="24"/>
    </w:rPr>
  </w:style>
  <w:style w:type="character" w:customStyle="1" w:styleId="UnderlineCharChar">
    <w:name w:val="Underline Char Char"/>
    <w:basedOn w:val="DefaultParagraphFont"/>
    <w:rsid w:val="002B105B"/>
    <w:rPr>
      <w:noProof w:val="0"/>
      <w:u w:val="single"/>
      <w:lang w:val="en-US" w:eastAsia="en-US" w:bidi="ar-SA"/>
    </w:rPr>
  </w:style>
  <w:style w:type="character" w:customStyle="1" w:styleId="UnderlinesCharChar">
    <w:name w:val="Underlines Char Char"/>
    <w:basedOn w:val="DefaultParagraphFont"/>
    <w:rsid w:val="002B105B"/>
    <w:rPr>
      <w:rFonts w:cs="Arial"/>
      <w:b/>
      <w:bCs/>
      <w:noProof w:val="0"/>
      <w:sz w:val="22"/>
      <w:szCs w:val="26"/>
      <w:u w:val="single"/>
      <w:lang w:val="en-US" w:eastAsia="en-US" w:bidi="ar-SA"/>
    </w:rPr>
  </w:style>
  <w:style w:type="paragraph" w:customStyle="1" w:styleId="Style3">
    <w:name w:val="Style3"/>
    <w:basedOn w:val="Normal"/>
    <w:link w:val="Style3Char"/>
    <w:qFormat/>
    <w:rsid w:val="002B105B"/>
    <w:rPr>
      <w:rFonts w:ascii="Arial Narrow" w:eastAsia="Times New Roman" w:hAnsi="Arial Narrow" w:cs="Times New Roman"/>
      <w:b/>
      <w:sz w:val="20"/>
    </w:rPr>
  </w:style>
  <w:style w:type="character" w:customStyle="1" w:styleId="Style3Char">
    <w:name w:val="Style3 Char"/>
    <w:basedOn w:val="DefaultParagraphFont"/>
    <w:link w:val="Style3"/>
    <w:rsid w:val="002B105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B105B"/>
    <w:rPr>
      <w:rFonts w:eastAsia="Times New Roman"/>
      <w:sz w:val="20"/>
      <w:u w:val="single"/>
    </w:rPr>
  </w:style>
  <w:style w:type="character" w:customStyle="1" w:styleId="StyleStyle411ptChar">
    <w:name w:val="Style Style4 + 11 pt Char"/>
    <w:link w:val="StyleStyle411pt"/>
    <w:rsid w:val="002B105B"/>
    <w:rPr>
      <w:rFonts w:ascii="Calibri" w:eastAsia="Times New Roman" w:hAnsi="Calibri"/>
      <w:sz w:val="20"/>
      <w:u w:val="single"/>
    </w:rPr>
  </w:style>
  <w:style w:type="paragraph" w:customStyle="1" w:styleId="StyleStyle411ptBold">
    <w:name w:val="Style Style4 + 11 pt Bold"/>
    <w:basedOn w:val="Normal"/>
    <w:link w:val="StyleStyle411ptBoldChar"/>
    <w:qFormat/>
    <w:rsid w:val="002B105B"/>
    <w:rPr>
      <w:b/>
      <w:bCs/>
      <w:sz w:val="20"/>
      <w:u w:val="single"/>
    </w:rPr>
  </w:style>
  <w:style w:type="character" w:customStyle="1" w:styleId="StyleStyle411ptBoldChar">
    <w:name w:val="Style Style4 + 11 pt Bold Char"/>
    <w:link w:val="StyleStyle411ptBold"/>
    <w:rsid w:val="002B105B"/>
    <w:rPr>
      <w:rFonts w:ascii="Calibri" w:hAnsi="Calibri"/>
      <w:b/>
      <w:bCs/>
      <w:sz w:val="20"/>
      <w:u w:val="single"/>
    </w:rPr>
  </w:style>
  <w:style w:type="paragraph" w:customStyle="1" w:styleId="Underlining">
    <w:name w:val="Underlining"/>
    <w:basedOn w:val="Normal"/>
    <w:link w:val="UnderliningChar"/>
    <w:qFormat/>
    <w:rsid w:val="002B105B"/>
    <w:rPr>
      <w:rFonts w:eastAsia="Times New Roman"/>
      <w:sz w:val="20"/>
      <w:u w:val="single"/>
    </w:rPr>
  </w:style>
  <w:style w:type="character" w:customStyle="1" w:styleId="UnderliningChar">
    <w:name w:val="Underlining Char"/>
    <w:basedOn w:val="DefaultParagraphFont"/>
    <w:link w:val="Underlining"/>
    <w:rsid w:val="002B105B"/>
    <w:rPr>
      <w:rFonts w:ascii="Calibri" w:eastAsia="Times New Roman" w:hAnsi="Calibri"/>
      <w:sz w:val="20"/>
      <w:u w:val="single"/>
    </w:rPr>
  </w:style>
  <w:style w:type="character" w:customStyle="1" w:styleId="StyleTimesNewRoman12ptBold">
    <w:name w:val="Style Times New Roman 12 pt Bold"/>
    <w:rsid w:val="002B105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2B105B"/>
    <w:rPr>
      <w:rFonts w:ascii="Century Gothic" w:hAnsi="Century Gothic"/>
      <w:sz w:val="24"/>
      <w:u w:val="thick"/>
    </w:rPr>
  </w:style>
  <w:style w:type="paragraph" w:customStyle="1" w:styleId="Cardstyle">
    <w:name w:val="Cardstyle"/>
    <w:basedOn w:val="Normal"/>
    <w:next w:val="Normal"/>
    <w:qFormat/>
    <w:rsid w:val="002B105B"/>
    <w:rPr>
      <w:rFonts w:eastAsia="Times New Roman" w:cs="Times New Roman"/>
      <w:sz w:val="20"/>
    </w:rPr>
  </w:style>
  <w:style w:type="character" w:customStyle="1" w:styleId="Style8pt1">
    <w:name w:val="Style 8 pt1"/>
    <w:basedOn w:val="DefaultParagraphFont"/>
    <w:rsid w:val="002B105B"/>
    <w:rPr>
      <w:rFonts w:ascii="Georgia" w:hAnsi="Georgia"/>
      <w:sz w:val="16"/>
    </w:rPr>
  </w:style>
  <w:style w:type="character" w:customStyle="1" w:styleId="Style8pt">
    <w:name w:val="Style 8 pt"/>
    <w:basedOn w:val="DefaultParagraphFont"/>
    <w:rsid w:val="002B105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B105B"/>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B105B"/>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B105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B105B"/>
    <w:rPr>
      <w:rFonts w:eastAsia="Times New Roman" w:cs="Times New Roman"/>
      <w:b/>
      <w:bCs/>
      <w:sz w:val="20"/>
      <w:u w:val="single"/>
    </w:rPr>
  </w:style>
  <w:style w:type="character" w:customStyle="1" w:styleId="StyleUnderlineChar11ptBoldChar">
    <w:name w:val="Style Underline Char + 11 pt Bold Char"/>
    <w:link w:val="StyleUnderlineChar11ptBold"/>
    <w:rsid w:val="002B105B"/>
    <w:rPr>
      <w:rFonts w:ascii="Calibri" w:eastAsia="Times New Roman" w:hAnsi="Calibri" w:cs="Times New Roman"/>
      <w:b/>
      <w:bCs/>
      <w:sz w:val="20"/>
      <w:u w:val="single"/>
    </w:rPr>
  </w:style>
  <w:style w:type="character" w:customStyle="1" w:styleId="NormalTextChar">
    <w:name w:val="Normal Text Char"/>
    <w:link w:val="NormalText"/>
    <w:rsid w:val="002B105B"/>
    <w:rPr>
      <w:rFonts w:ascii="Calibri" w:hAnsi="Calibri"/>
      <w:sz w:val="20"/>
      <w:szCs w:val="26"/>
    </w:rPr>
  </w:style>
  <w:style w:type="character" w:customStyle="1" w:styleId="ShrinkChar">
    <w:name w:val="Shrink Char"/>
    <w:link w:val="Shrink"/>
    <w:rsid w:val="002B105B"/>
    <w:rPr>
      <w:rFonts w:ascii="Garamond" w:hAnsi="Garamond"/>
      <w:sz w:val="12"/>
    </w:rPr>
  </w:style>
  <w:style w:type="paragraph" w:customStyle="1" w:styleId="Shrink">
    <w:name w:val="Shrink"/>
    <w:link w:val="ShrinkChar"/>
    <w:qFormat/>
    <w:rsid w:val="002B105B"/>
    <w:pPr>
      <w:ind w:left="288" w:right="288"/>
    </w:pPr>
    <w:rPr>
      <w:rFonts w:ascii="Garamond" w:hAnsi="Garamond"/>
      <w:sz w:val="12"/>
    </w:rPr>
  </w:style>
  <w:style w:type="paragraph" w:customStyle="1" w:styleId="cites0">
    <w:name w:val="cites"/>
    <w:link w:val="citesChar0"/>
    <w:autoRedefine/>
    <w:qFormat/>
    <w:rsid w:val="002B105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B105B"/>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B105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B105B"/>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2B105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B105B"/>
  </w:style>
  <w:style w:type="character" w:customStyle="1" w:styleId="CardsChar1">
    <w:name w:val="Cards Char1"/>
    <w:rsid w:val="002B105B"/>
    <w:rPr>
      <w:rFonts w:ascii="Times New Roman" w:hAnsi="Times New Roman" w:cs="Times New Roman"/>
      <w:sz w:val="20"/>
      <w:szCs w:val="20"/>
    </w:rPr>
  </w:style>
  <w:style w:type="character" w:customStyle="1" w:styleId="AuthorYear">
    <w:name w:val="AuthorYear"/>
    <w:uiPriority w:val="1"/>
    <w:qFormat/>
    <w:rsid w:val="002B105B"/>
    <w:rPr>
      <w:rFonts w:ascii="Georgia" w:hAnsi="Georgia"/>
      <w:b/>
      <w:sz w:val="24"/>
    </w:rPr>
  </w:style>
  <w:style w:type="paragraph" w:customStyle="1" w:styleId="Shrink8">
    <w:name w:val="Shrink8"/>
    <w:basedOn w:val="Normal"/>
    <w:qFormat/>
    <w:rsid w:val="002B105B"/>
    <w:rPr>
      <w:sz w:val="16"/>
    </w:rPr>
  </w:style>
  <w:style w:type="paragraph" w:customStyle="1" w:styleId="Normal1">
    <w:name w:val="Normal1"/>
    <w:qFormat/>
    <w:rsid w:val="002B105B"/>
    <w:rPr>
      <w:rFonts w:ascii="Calibri" w:eastAsia="Calibri" w:hAnsi="Calibri" w:cs="Calibri"/>
      <w:color w:val="000000"/>
      <w:sz w:val="22"/>
      <w:szCs w:val="20"/>
      <w:lang w:val="es-US" w:eastAsia="es-US"/>
    </w:rPr>
  </w:style>
  <w:style w:type="character" w:customStyle="1" w:styleId="highlight2">
    <w:name w:val="highlight2"/>
    <w:rsid w:val="002B105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2B105B"/>
    <w:rPr>
      <w:rFonts w:eastAsia="SimSun" w:cs="Times New Roman"/>
      <w:color w:val="00000A"/>
      <w:sz w:val="20"/>
      <w:lang w:eastAsia="zh-CN"/>
    </w:rPr>
  </w:style>
  <w:style w:type="character" w:customStyle="1" w:styleId="Stylecard11ptChar">
    <w:name w:val="Style card + 11 pt Char"/>
    <w:basedOn w:val="cardChar"/>
    <w:link w:val="Stylecard11pt"/>
    <w:rsid w:val="002B105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2B105B"/>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2B105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2B105B"/>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2B105B"/>
    <w:rPr>
      <w:rFonts w:cs="Arial"/>
      <w:b/>
      <w:bCs/>
      <w:kern w:val="32"/>
      <w:sz w:val="32"/>
      <w:szCs w:val="32"/>
      <w:u w:val="single"/>
      <w:lang w:val="en-US" w:eastAsia="en-US" w:bidi="ar-SA"/>
    </w:rPr>
  </w:style>
  <w:style w:type="character" w:customStyle="1" w:styleId="UNDERLINECharChar0">
    <w:name w:val="UNDERLINE Char Char"/>
    <w:basedOn w:val="DefaultParagraphFont"/>
    <w:rsid w:val="002B105B"/>
    <w:rPr>
      <w:bCs/>
      <w:kern w:val="28"/>
      <w:szCs w:val="32"/>
      <w:u w:val="single"/>
    </w:rPr>
  </w:style>
  <w:style w:type="character" w:customStyle="1" w:styleId="term">
    <w:name w:val="term"/>
    <w:basedOn w:val="DefaultParagraphFont"/>
    <w:rsid w:val="002B105B"/>
  </w:style>
  <w:style w:type="character" w:customStyle="1" w:styleId="SmallFontCharCharCharChar">
    <w:name w:val="Small Font Char Char Char Char"/>
    <w:basedOn w:val="DefaultParagraphFont"/>
    <w:rsid w:val="002B105B"/>
    <w:rPr>
      <w:rFonts w:ascii="Arial" w:hAnsi="Arial"/>
      <w:sz w:val="12"/>
      <w:szCs w:val="24"/>
    </w:rPr>
  </w:style>
  <w:style w:type="character" w:customStyle="1" w:styleId="vitstoryheadline">
    <w:name w:val="vitstoryheadline"/>
    <w:basedOn w:val="DefaultParagraphFont"/>
    <w:rsid w:val="002B105B"/>
  </w:style>
  <w:style w:type="character" w:customStyle="1" w:styleId="regtext">
    <w:name w:val="regtext"/>
    <w:basedOn w:val="DefaultParagraphFont"/>
    <w:rsid w:val="002B105B"/>
  </w:style>
  <w:style w:type="character" w:customStyle="1" w:styleId="bps-topic-ident">
    <w:name w:val="bps-topic-ident"/>
    <w:basedOn w:val="DefaultParagraphFont"/>
    <w:rsid w:val="002B105B"/>
  </w:style>
  <w:style w:type="character" w:customStyle="1" w:styleId="CharChar4">
    <w:name w:val="Char Char4"/>
    <w:basedOn w:val="DefaultParagraphFont"/>
    <w:rsid w:val="002B105B"/>
    <w:rPr>
      <w:b/>
      <w:bCs/>
      <w:sz w:val="28"/>
      <w:szCs w:val="28"/>
    </w:rPr>
  </w:style>
  <w:style w:type="character" w:customStyle="1" w:styleId="CharChar5">
    <w:name w:val="Char Char5"/>
    <w:basedOn w:val="DefaultParagraphFont"/>
    <w:rsid w:val="002B105B"/>
    <w:rPr>
      <w:rFonts w:ascii="Arial" w:hAnsi="Arial" w:cs="Arial"/>
      <w:b/>
      <w:bCs/>
      <w:sz w:val="26"/>
      <w:szCs w:val="26"/>
    </w:rPr>
  </w:style>
  <w:style w:type="paragraph" w:customStyle="1" w:styleId="tagcite0">
    <w:name w:val="tagcite"/>
    <w:basedOn w:val="Normal"/>
    <w:qFormat/>
    <w:rsid w:val="002B105B"/>
    <w:rPr>
      <w:rFonts w:eastAsia="Times New Roman" w:cs="Times New Roman"/>
      <w:b/>
    </w:rPr>
  </w:style>
  <w:style w:type="paragraph" w:customStyle="1" w:styleId="Regular">
    <w:name w:val="Regular"/>
    <w:link w:val="RegularChar"/>
    <w:rsid w:val="002B105B"/>
    <w:rPr>
      <w:rFonts w:ascii="Garamond" w:eastAsia="Times New Roman" w:hAnsi="Garamond" w:cs="Arial"/>
      <w:bCs/>
      <w:kern w:val="20"/>
      <w:sz w:val="20"/>
      <w:szCs w:val="32"/>
    </w:rPr>
  </w:style>
  <w:style w:type="paragraph" w:customStyle="1" w:styleId="Boldunderline0">
    <w:name w:val="Bold underline"/>
    <w:basedOn w:val="Normal"/>
    <w:rsid w:val="002B105B"/>
    <w:rPr>
      <w:rFonts w:eastAsia="Times New Roman" w:cs="Arial"/>
      <w:b/>
      <w:bCs/>
      <w:kern w:val="20"/>
      <w:sz w:val="20"/>
      <w:szCs w:val="32"/>
      <w:u w:val="single"/>
    </w:rPr>
  </w:style>
  <w:style w:type="character" w:customStyle="1" w:styleId="BoldunderlineChar0">
    <w:name w:val="Bold underline Char"/>
    <w:basedOn w:val="DefaultParagraphFont"/>
    <w:rsid w:val="002B105B"/>
    <w:rPr>
      <w:rFonts w:ascii="Garamond" w:hAnsi="Garamond" w:cs="Arial"/>
      <w:b/>
      <w:bCs/>
      <w:kern w:val="20"/>
      <w:szCs w:val="32"/>
      <w:u w:val="single"/>
      <w:lang w:val="en-US" w:eastAsia="en-US" w:bidi="ar-SA"/>
    </w:rPr>
  </w:style>
  <w:style w:type="paragraph" w:customStyle="1" w:styleId="tag1">
    <w:name w:val="tag1"/>
    <w:basedOn w:val="Normal"/>
    <w:qFormat/>
    <w:rsid w:val="002B105B"/>
    <w:rPr>
      <w:rFonts w:eastAsia="Times New Roman" w:cs="Times New Roman"/>
      <w:b/>
      <w:szCs w:val="20"/>
    </w:rPr>
  </w:style>
  <w:style w:type="character" w:customStyle="1" w:styleId="byline">
    <w:name w:val="byline"/>
    <w:basedOn w:val="DefaultParagraphFont"/>
    <w:rsid w:val="002B105B"/>
  </w:style>
  <w:style w:type="character" w:customStyle="1" w:styleId="7TimesNewRoman">
    <w:name w:val="7 Times New Roman"/>
    <w:rsid w:val="002B105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B105B"/>
    <w:rPr>
      <w:rFonts w:ascii="Cambria" w:eastAsia="Times New Roman" w:hAnsi="Cambria" w:cs="Times New Roman"/>
      <w:sz w:val="18"/>
      <w:szCs w:val="20"/>
    </w:rPr>
  </w:style>
  <w:style w:type="character" w:customStyle="1" w:styleId="Boxed">
    <w:name w:val="Boxed"/>
    <w:qFormat/>
    <w:rsid w:val="002B105B"/>
    <w:rPr>
      <w:rFonts w:ascii="Garamond" w:hAnsi="Garamond"/>
      <w:sz w:val="20"/>
      <w:bdr w:val="single" w:sz="6" w:space="0" w:color="auto"/>
    </w:rPr>
  </w:style>
  <w:style w:type="character" w:customStyle="1" w:styleId="CardtextChar0">
    <w:name w:val="Card text Char"/>
    <w:basedOn w:val="DefaultParagraphFont"/>
    <w:link w:val="Cardtext0"/>
    <w:rsid w:val="002B105B"/>
    <w:rPr>
      <w:rFonts w:ascii="Garamond" w:hAnsi="Garamond"/>
      <w:u w:val="single"/>
    </w:rPr>
  </w:style>
  <w:style w:type="paragraph" w:styleId="Date">
    <w:name w:val="Date"/>
    <w:aliases w:val="date"/>
    <w:basedOn w:val="Normal"/>
    <w:next w:val="Normal"/>
    <w:link w:val="DateChar"/>
    <w:uiPriority w:val="99"/>
    <w:rsid w:val="002B105B"/>
    <w:rPr>
      <w:rFonts w:eastAsia="Times New Roman" w:cs="Times New Roman"/>
      <w:sz w:val="16"/>
    </w:rPr>
  </w:style>
  <w:style w:type="character" w:customStyle="1" w:styleId="DateChar">
    <w:name w:val="Date Char"/>
    <w:aliases w:val="date Char"/>
    <w:basedOn w:val="DefaultParagraphFont"/>
    <w:link w:val="Date"/>
    <w:uiPriority w:val="99"/>
    <w:rsid w:val="002B105B"/>
    <w:rPr>
      <w:rFonts w:ascii="Calibri" w:eastAsia="Times New Roman" w:hAnsi="Calibri" w:cs="Times New Roman"/>
      <w:sz w:val="16"/>
    </w:rPr>
  </w:style>
  <w:style w:type="character" w:customStyle="1" w:styleId="CharChar2">
    <w:name w:val="Char Char2"/>
    <w:basedOn w:val="DefaultParagraphFont"/>
    <w:rsid w:val="002B105B"/>
  </w:style>
  <w:style w:type="paragraph" w:customStyle="1" w:styleId="DebateCardSmall">
    <w:name w:val="Debate Card Small"/>
    <w:basedOn w:val="Normal"/>
    <w:link w:val="DebateCardSmallChar"/>
    <w:qFormat/>
    <w:rsid w:val="002B105B"/>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B105B"/>
    <w:rPr>
      <w:rFonts w:ascii="Calibri" w:eastAsia="Times New Roman" w:hAnsi="Calibri" w:cs="Times New Roman"/>
      <w:sz w:val="16"/>
      <w:szCs w:val="16"/>
      <w:lang w:val="x-none" w:eastAsia="x-none"/>
    </w:rPr>
  </w:style>
  <w:style w:type="character" w:customStyle="1" w:styleId="reduce2">
    <w:name w:val="reduce2"/>
    <w:rsid w:val="002B105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B105B"/>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B105B"/>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2B105B"/>
    <w:rPr>
      <w:rFonts w:ascii="Calibri" w:eastAsia="Droid Sans Fallback" w:hAnsi="Calibri"/>
      <w:b/>
      <w:color w:val="00000A"/>
      <w:sz w:val="26"/>
      <w:szCs w:val="26"/>
    </w:rPr>
  </w:style>
  <w:style w:type="character" w:customStyle="1" w:styleId="asset-metabar-time">
    <w:name w:val="asset-metabar-time"/>
    <w:basedOn w:val="DefaultParagraphFont"/>
    <w:rsid w:val="002B105B"/>
  </w:style>
  <w:style w:type="character" w:customStyle="1" w:styleId="Style1CharChar">
    <w:name w:val="Style1 Char Char"/>
    <w:basedOn w:val="DefaultParagraphFont"/>
    <w:rsid w:val="002B105B"/>
    <w:rPr>
      <w:sz w:val="16"/>
      <w:szCs w:val="16"/>
      <w:lang w:val="en-US" w:eastAsia="en-US" w:bidi="ar-SA"/>
    </w:rPr>
  </w:style>
  <w:style w:type="character" w:customStyle="1" w:styleId="Style2CharChar">
    <w:name w:val="Style2 Char Char"/>
    <w:basedOn w:val="DefaultParagraphFont"/>
    <w:rsid w:val="002B105B"/>
    <w:rPr>
      <w:u w:val="thick"/>
      <w:lang w:val="en-US" w:eastAsia="en-US" w:bidi="ar-SA"/>
    </w:rPr>
  </w:style>
  <w:style w:type="character" w:customStyle="1" w:styleId="dateline">
    <w:name w:val="dateline"/>
    <w:basedOn w:val="DefaultParagraphFont"/>
    <w:rsid w:val="002B105B"/>
  </w:style>
  <w:style w:type="character" w:customStyle="1" w:styleId="date-display-single">
    <w:name w:val="date-display-single"/>
    <w:basedOn w:val="DefaultParagraphFont"/>
    <w:rsid w:val="002B105B"/>
  </w:style>
  <w:style w:type="character" w:customStyle="1" w:styleId="wikigeneratedlinkcontent">
    <w:name w:val="wikigeneratedlinkcontent"/>
    <w:basedOn w:val="DefaultParagraphFont"/>
    <w:rsid w:val="002B105B"/>
  </w:style>
  <w:style w:type="character" w:customStyle="1" w:styleId="Heading3CharCharChar3">
    <w:name w:val="Heading 3 Char Char Char3"/>
    <w:aliases w:val=" Char Char Char3,Char Char Char3,Heading 3 Char Char Char2, Char Char Char2,Char Char Char2"/>
    <w:basedOn w:val="DefaultParagraphFont"/>
    <w:rsid w:val="002B105B"/>
    <w:rPr>
      <w:rFonts w:cs="Arial"/>
      <w:bCs/>
      <w:szCs w:val="26"/>
      <w:u w:val="single"/>
      <w:lang w:val="en-US" w:eastAsia="en-US" w:bidi="ar-SA"/>
    </w:rPr>
  </w:style>
  <w:style w:type="character" w:customStyle="1" w:styleId="aqj">
    <w:name w:val="aqj"/>
    <w:rsid w:val="002B105B"/>
  </w:style>
  <w:style w:type="character" w:customStyle="1" w:styleId="CardTextChar1">
    <w:name w:val="CardText Char"/>
    <w:basedOn w:val="DefaultParagraphFont"/>
    <w:link w:val="CardText1"/>
    <w:locked/>
    <w:rsid w:val="002B105B"/>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2B105B"/>
    <w:pPr>
      <w:ind w:left="288" w:right="288"/>
    </w:pPr>
    <w:rPr>
      <w:rFonts w:ascii="Times New Roman" w:eastAsia="Times New Roman" w:hAnsi="Times New Roman" w:cs="Times New Roman"/>
      <w:sz w:val="16"/>
    </w:rPr>
  </w:style>
  <w:style w:type="character" w:customStyle="1" w:styleId="ilad">
    <w:name w:val="il_ad"/>
    <w:rsid w:val="002B105B"/>
  </w:style>
  <w:style w:type="character" w:customStyle="1" w:styleId="CardsUnderlined">
    <w:name w:val="Cards Underlined"/>
    <w:qFormat/>
    <w:rsid w:val="002B105B"/>
    <w:rPr>
      <w:rFonts w:ascii="Helvetica" w:hAnsi="Helvetica"/>
      <w:sz w:val="22"/>
      <w:szCs w:val="24"/>
      <w:u w:val="thick"/>
    </w:rPr>
  </w:style>
  <w:style w:type="paragraph" w:customStyle="1" w:styleId="BBCite">
    <w:name w:val="BB Cite"/>
    <w:basedOn w:val="Normal"/>
    <w:autoRedefine/>
    <w:rsid w:val="002B105B"/>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B105B"/>
  </w:style>
  <w:style w:type="character" w:customStyle="1" w:styleId="StyleStyleUnderline411pt">
    <w:name w:val="Style Style Underline4 + 11 pt"/>
    <w:basedOn w:val="DefaultParagraphFont"/>
    <w:rsid w:val="002B105B"/>
    <w:rPr>
      <w:sz w:val="20"/>
      <w:u w:val="single"/>
    </w:rPr>
  </w:style>
  <w:style w:type="character" w:customStyle="1" w:styleId="StyleStyleUnderline411ptBold">
    <w:name w:val="Style Style Underline4 + 11 pt Bold"/>
    <w:basedOn w:val="DefaultParagraphFont"/>
    <w:rsid w:val="002B105B"/>
    <w:rPr>
      <w:b/>
      <w:bCs/>
      <w:sz w:val="20"/>
      <w:u w:val="single"/>
    </w:rPr>
  </w:style>
  <w:style w:type="character" w:customStyle="1" w:styleId="StyleStyleUnderline311pt">
    <w:name w:val="Style Style Underline3 + 11 pt"/>
    <w:basedOn w:val="DefaultParagraphFont"/>
    <w:rsid w:val="002B105B"/>
    <w:rPr>
      <w:sz w:val="20"/>
      <w:u w:val="single"/>
    </w:rPr>
  </w:style>
  <w:style w:type="character" w:customStyle="1" w:styleId="StyleStyleUnderline311ptBold">
    <w:name w:val="Style Style Underline3 + 11 pt Bold"/>
    <w:basedOn w:val="DefaultParagraphFont"/>
    <w:rsid w:val="002B105B"/>
    <w:rPr>
      <w:b/>
      <w:bCs/>
      <w:sz w:val="20"/>
      <w:u w:val="single"/>
    </w:rPr>
  </w:style>
  <w:style w:type="character" w:customStyle="1" w:styleId="red-subtitle">
    <w:name w:val="red-subtitle"/>
    <w:basedOn w:val="DefaultParagraphFont"/>
    <w:rsid w:val="002B105B"/>
  </w:style>
  <w:style w:type="character" w:styleId="PageNumber">
    <w:name w:val="page number"/>
    <w:aliases w:val="card ununderlined"/>
    <w:basedOn w:val="DefaultParagraphFont"/>
    <w:uiPriority w:val="99"/>
    <w:unhideWhenUsed/>
    <w:rsid w:val="002B105B"/>
  </w:style>
  <w:style w:type="character" w:customStyle="1" w:styleId="ft1">
    <w:name w:val="ft1"/>
    <w:basedOn w:val="DefaultParagraphFont"/>
    <w:rsid w:val="002B105B"/>
  </w:style>
  <w:style w:type="character" w:customStyle="1" w:styleId="dropcap">
    <w:name w:val="dropcap"/>
    <w:basedOn w:val="DefaultParagraphFont"/>
    <w:rsid w:val="002B105B"/>
  </w:style>
  <w:style w:type="paragraph" w:customStyle="1" w:styleId="TagText">
    <w:name w:val="TagText"/>
    <w:basedOn w:val="Normal"/>
    <w:uiPriority w:val="99"/>
    <w:qFormat/>
    <w:rsid w:val="002B105B"/>
    <w:pPr>
      <w:spacing w:before="200"/>
    </w:pPr>
    <w:rPr>
      <w:rFonts w:eastAsia="Calibri"/>
      <w:b/>
      <w:sz w:val="24"/>
    </w:rPr>
  </w:style>
  <w:style w:type="paragraph" w:customStyle="1" w:styleId="BreakTag">
    <w:name w:val="Break Tag"/>
    <w:basedOn w:val="Normal"/>
    <w:autoRedefine/>
    <w:uiPriority w:val="4"/>
    <w:qFormat/>
    <w:rsid w:val="002B105B"/>
    <w:pPr>
      <w:spacing w:before="240"/>
    </w:pPr>
    <w:rPr>
      <w:rFonts w:ascii="Arial" w:hAnsi="Arial" w:cs="Arial"/>
      <w:b/>
      <w:sz w:val="26"/>
    </w:rPr>
  </w:style>
  <w:style w:type="paragraph" w:customStyle="1" w:styleId="BreakBlock">
    <w:name w:val="Break Block"/>
    <w:basedOn w:val="Normal"/>
    <w:link w:val="BreakBlockChar"/>
    <w:autoRedefine/>
    <w:qFormat/>
    <w:rsid w:val="002B105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B105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B105B"/>
  </w:style>
  <w:style w:type="character" w:customStyle="1" w:styleId="Mention1">
    <w:name w:val="Mention1"/>
    <w:basedOn w:val="DefaultParagraphFont"/>
    <w:uiPriority w:val="99"/>
    <w:semiHidden/>
    <w:unhideWhenUsed/>
    <w:rsid w:val="002B105B"/>
    <w:rPr>
      <w:color w:val="2B579A"/>
      <w:shd w:val="clear" w:color="auto" w:fill="E6E6E6"/>
    </w:rPr>
  </w:style>
  <w:style w:type="character" w:customStyle="1" w:styleId="Styleunderline11pt">
    <w:name w:val="Style underline + 11 pt"/>
    <w:rsid w:val="002B105B"/>
    <w:rPr>
      <w:rFonts w:ascii="Times New Roman" w:hAnsi="Times New Roman"/>
      <w:sz w:val="20"/>
      <w:u w:val="single"/>
    </w:rPr>
  </w:style>
  <w:style w:type="paragraph" w:customStyle="1" w:styleId="Minimize">
    <w:name w:val="Minimize"/>
    <w:basedOn w:val="card"/>
    <w:next w:val="Normal"/>
    <w:link w:val="MinimizeChar"/>
    <w:qFormat/>
    <w:rsid w:val="002B105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2B105B"/>
    <w:rPr>
      <w:rFonts w:ascii="Georgia" w:hAnsi="Georgia"/>
      <w:bCs/>
      <w:color w:val="000000"/>
      <w:sz w:val="12"/>
      <w:szCs w:val="20"/>
    </w:rPr>
  </w:style>
  <w:style w:type="character" w:customStyle="1" w:styleId="hilite1">
    <w:name w:val="hilite1"/>
    <w:basedOn w:val="DefaultParagraphFont"/>
    <w:rsid w:val="002B105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2B105B"/>
    <w:rPr>
      <w:rFonts w:eastAsia="Times New Roman"/>
      <w:b/>
      <w:szCs w:val="20"/>
    </w:rPr>
  </w:style>
  <w:style w:type="character" w:customStyle="1" w:styleId="NormaltagChar">
    <w:name w:val="Normal tag Char"/>
    <w:basedOn w:val="DefaultParagraphFont"/>
    <w:link w:val="Normaltag"/>
    <w:uiPriority w:val="99"/>
    <w:locked/>
    <w:rsid w:val="002B105B"/>
    <w:rPr>
      <w:rFonts w:ascii="Calibri" w:eastAsia="Times New Roman" w:hAnsi="Calibri"/>
      <w:b/>
      <w:sz w:val="22"/>
      <w:szCs w:val="20"/>
    </w:rPr>
  </w:style>
  <w:style w:type="character" w:customStyle="1" w:styleId="CitesChar2">
    <w:name w:val="Cites Char2"/>
    <w:link w:val="Cites"/>
    <w:rsid w:val="002B105B"/>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2B105B"/>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2B105B"/>
    <w:pPr>
      <w:spacing w:before="120" w:after="120"/>
    </w:pPr>
    <w:rPr>
      <w:rFonts w:eastAsia="Times New Roman"/>
      <w:b/>
      <w:u w:val="single"/>
      <w:lang w:bidi="en-US"/>
    </w:rPr>
  </w:style>
  <w:style w:type="paragraph" w:styleId="TOC9">
    <w:name w:val="toc 9"/>
    <w:basedOn w:val="Normal"/>
    <w:next w:val="Normal"/>
    <w:autoRedefine/>
    <w:rsid w:val="002B105B"/>
    <w:pPr>
      <w:ind w:left="1600"/>
    </w:pPr>
    <w:rPr>
      <w:rFonts w:eastAsia="Times New Roman"/>
      <w:sz w:val="20"/>
      <w:lang w:bidi="en-US"/>
    </w:rPr>
  </w:style>
  <w:style w:type="paragraph" w:customStyle="1" w:styleId="TxBrp1">
    <w:name w:val="TxBr_p1"/>
    <w:basedOn w:val="Normal"/>
    <w:qFormat/>
    <w:rsid w:val="002B105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B105B"/>
    <w:pPr>
      <w:spacing w:before="100" w:beforeAutospacing="1" w:after="100" w:afterAutospacing="1"/>
    </w:pPr>
    <w:rPr>
      <w:rFonts w:eastAsia="Times New Roman"/>
      <w:lang w:bidi="en-US"/>
    </w:rPr>
  </w:style>
  <w:style w:type="character" w:customStyle="1" w:styleId="standardcontent">
    <w:name w:val="standardcontent"/>
    <w:basedOn w:val="DefaultParagraphFont"/>
    <w:rsid w:val="002B105B"/>
  </w:style>
  <w:style w:type="paragraph" w:customStyle="1" w:styleId="hat">
    <w:name w:val="hat"/>
    <w:basedOn w:val="Normal"/>
    <w:next w:val="Normal"/>
    <w:link w:val="hatChar"/>
    <w:qFormat/>
    <w:rsid w:val="002B105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B105B"/>
  </w:style>
  <w:style w:type="paragraph" w:customStyle="1" w:styleId="HotRouteChar">
    <w:name w:val="Hot Route! Char"/>
    <w:basedOn w:val="Normal"/>
    <w:qFormat/>
    <w:rsid w:val="002B105B"/>
    <w:pPr>
      <w:ind w:left="144"/>
    </w:pPr>
    <w:rPr>
      <w:rFonts w:eastAsia="Times New Roman"/>
      <w:sz w:val="20"/>
      <w:lang w:bidi="en-US"/>
    </w:rPr>
  </w:style>
  <w:style w:type="paragraph" w:customStyle="1" w:styleId="Default">
    <w:name w:val="Default"/>
    <w:qFormat/>
    <w:rsid w:val="002B105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B105B"/>
    <w:rPr>
      <w:rFonts w:ascii="Cambria" w:hAnsi="Cambria" w:cs="Times New Roman"/>
      <w:b/>
      <w:bCs/>
      <w:sz w:val="26"/>
      <w:szCs w:val="26"/>
    </w:rPr>
  </w:style>
  <w:style w:type="character" w:customStyle="1" w:styleId="CardCharChar1">
    <w:name w:val="Card Char Char1"/>
    <w:basedOn w:val="DefaultParagraphFont"/>
    <w:rsid w:val="002B105B"/>
    <w:rPr>
      <w:rFonts w:cs="Times New Roman"/>
      <w:b/>
      <w:bCs/>
      <w:sz w:val="28"/>
      <w:szCs w:val="28"/>
    </w:rPr>
  </w:style>
  <w:style w:type="paragraph" w:customStyle="1" w:styleId="SmallFont">
    <w:name w:val="Small Font"/>
    <w:basedOn w:val="Normal"/>
    <w:link w:val="SmallFontChar"/>
    <w:qFormat/>
    <w:rsid w:val="002B105B"/>
    <w:pPr>
      <w:spacing w:after="200"/>
      <w:jc w:val="both"/>
    </w:pPr>
    <w:rPr>
      <w:rFonts w:eastAsia="Calibri"/>
      <w:szCs w:val="18"/>
    </w:rPr>
  </w:style>
  <w:style w:type="character" w:customStyle="1" w:styleId="SmallFontChar">
    <w:name w:val="Small Font Char"/>
    <w:basedOn w:val="DefaultParagraphFont"/>
    <w:link w:val="SmallFont"/>
    <w:locked/>
    <w:rsid w:val="002B105B"/>
    <w:rPr>
      <w:rFonts w:ascii="Calibri" w:eastAsia="Calibri" w:hAnsi="Calibri"/>
      <w:sz w:val="22"/>
      <w:szCs w:val="18"/>
    </w:rPr>
  </w:style>
  <w:style w:type="character" w:customStyle="1" w:styleId="CircleChar1">
    <w:name w:val="Circle Char1"/>
    <w:basedOn w:val="DefaultParagraphFont"/>
    <w:rsid w:val="002B105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B105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B105B"/>
    <w:rPr>
      <w:rFonts w:ascii="Calibri" w:eastAsia="Times New Roman" w:hAnsi="Calibri" w:cs="Times New Roman"/>
      <w:b/>
      <w:sz w:val="20"/>
      <w:szCs w:val="20"/>
    </w:rPr>
  </w:style>
  <w:style w:type="character" w:customStyle="1" w:styleId="hit1">
    <w:name w:val="hit1"/>
    <w:basedOn w:val="DefaultParagraphFont"/>
    <w:rsid w:val="002B105B"/>
    <w:rPr>
      <w:b/>
      <w:bCs/>
      <w:color w:val="CC0033"/>
    </w:rPr>
  </w:style>
  <w:style w:type="character" w:customStyle="1" w:styleId="upper">
    <w:name w:val="upper"/>
    <w:basedOn w:val="DefaultParagraphFont"/>
    <w:rsid w:val="002B105B"/>
  </w:style>
  <w:style w:type="character" w:customStyle="1" w:styleId="SmallFont7pt">
    <w:name w:val="Small Font (7 pt)"/>
    <w:basedOn w:val="DefaultParagraphFont"/>
    <w:qFormat/>
    <w:rsid w:val="002B105B"/>
    <w:rPr>
      <w:sz w:val="14"/>
    </w:rPr>
  </w:style>
  <w:style w:type="paragraph" w:customStyle="1" w:styleId="UnderlinedText">
    <w:name w:val="Underlined Text"/>
    <w:basedOn w:val="Normal"/>
    <w:qFormat/>
    <w:rsid w:val="002B105B"/>
    <w:rPr>
      <w:rFonts w:eastAsia="Times New Roman"/>
      <w:b/>
      <w:szCs w:val="20"/>
    </w:rPr>
  </w:style>
  <w:style w:type="character" w:customStyle="1" w:styleId="SmallText-New">
    <w:name w:val="Small Text - New"/>
    <w:basedOn w:val="DefaultParagraphFont"/>
    <w:rsid w:val="002B105B"/>
    <w:rPr>
      <w:rFonts w:ascii="Arial Narrow" w:hAnsi="Arial Narrow"/>
      <w:sz w:val="14"/>
    </w:rPr>
  </w:style>
  <w:style w:type="character" w:customStyle="1" w:styleId="Underlined-New">
    <w:name w:val="Underlined - New"/>
    <w:basedOn w:val="DefaultParagraphFont"/>
    <w:rsid w:val="002B105B"/>
    <w:rPr>
      <w:rFonts w:ascii="Arial Narrow" w:hAnsi="Arial Narrow"/>
      <w:sz w:val="16"/>
      <w:u w:val="single"/>
    </w:rPr>
  </w:style>
  <w:style w:type="paragraph" w:styleId="TOC2">
    <w:name w:val="toc 2"/>
    <w:basedOn w:val="Normal"/>
    <w:next w:val="Normal"/>
    <w:autoRedefine/>
    <w:uiPriority w:val="39"/>
    <w:qFormat/>
    <w:rsid w:val="002B105B"/>
    <w:pPr>
      <w:ind w:left="200"/>
    </w:pPr>
    <w:rPr>
      <w:rFonts w:eastAsia="Times New Roman"/>
      <w:sz w:val="20"/>
      <w:lang w:bidi="en-US"/>
    </w:rPr>
  </w:style>
  <w:style w:type="paragraph" w:styleId="TOCHeading">
    <w:name w:val="TOC Heading"/>
    <w:basedOn w:val="Heading1"/>
    <w:next w:val="Normal"/>
    <w:uiPriority w:val="39"/>
    <w:qFormat/>
    <w:rsid w:val="002B105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B105B"/>
    <w:rPr>
      <w:rFonts w:ascii="Arial Narrow" w:hAnsi="Arial Narrow"/>
      <w:dstrike w:val="0"/>
      <w:sz w:val="20"/>
      <w:bdr w:val="single" w:sz="2" w:space="0" w:color="auto"/>
      <w:vertAlign w:val="baseline"/>
    </w:rPr>
  </w:style>
  <w:style w:type="character" w:customStyle="1" w:styleId="style65">
    <w:name w:val="style65"/>
    <w:basedOn w:val="DefaultParagraphFont"/>
    <w:rsid w:val="002B105B"/>
    <w:rPr>
      <w:rFonts w:cs="Times New Roman"/>
    </w:rPr>
  </w:style>
  <w:style w:type="character" w:customStyle="1" w:styleId="qlabel">
    <w:name w:val="q_label"/>
    <w:basedOn w:val="DefaultParagraphFont"/>
    <w:rsid w:val="002B105B"/>
  </w:style>
  <w:style w:type="character" w:customStyle="1" w:styleId="alabel">
    <w:name w:val="a_label"/>
    <w:basedOn w:val="DefaultParagraphFont"/>
    <w:rsid w:val="002B105B"/>
  </w:style>
  <w:style w:type="character" w:customStyle="1" w:styleId="BoldandUnderlineCharChar">
    <w:name w:val="Bold and Underline Char Char"/>
    <w:basedOn w:val="DefaultParagraphFont"/>
    <w:rsid w:val="002B105B"/>
    <w:rPr>
      <w:rFonts w:eastAsia="MS Mincho"/>
      <w:b/>
      <w:u w:val="single"/>
      <w:lang w:val="en-US" w:eastAsia="en-US" w:bidi="ar-SA"/>
    </w:rPr>
  </w:style>
  <w:style w:type="character" w:customStyle="1" w:styleId="CardTextChar2">
    <w:name w:val="Card Text Char"/>
    <w:basedOn w:val="DefaultParagraphFont"/>
    <w:rsid w:val="002B105B"/>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2B105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B105B"/>
    <w:rPr>
      <w:rFonts w:cs="Arial"/>
      <w:bCs/>
      <w:szCs w:val="26"/>
      <w:u w:val="single"/>
      <w:lang w:val="en-US" w:eastAsia="en-US" w:bidi="ar-SA"/>
    </w:rPr>
  </w:style>
  <w:style w:type="paragraph" w:customStyle="1" w:styleId="evidencetextChar">
    <w:name w:val="evidence text Char"/>
    <w:basedOn w:val="Normal"/>
    <w:qFormat/>
    <w:rsid w:val="002B105B"/>
    <w:pPr>
      <w:ind w:left="1728" w:right="1008"/>
    </w:pPr>
    <w:rPr>
      <w:rFonts w:eastAsia="Times New Roman"/>
      <w:color w:val="000000"/>
      <w:sz w:val="18"/>
    </w:rPr>
  </w:style>
  <w:style w:type="character" w:customStyle="1" w:styleId="underline2">
    <w:name w:val="underline2"/>
    <w:basedOn w:val="DefaultParagraphFont"/>
    <w:rsid w:val="002B105B"/>
    <w:rPr>
      <w:u w:val="single"/>
    </w:rPr>
  </w:style>
  <w:style w:type="character" w:customStyle="1" w:styleId="UnderlineChar4Char">
    <w:name w:val="Underline Char4 Char"/>
    <w:basedOn w:val="DefaultParagraphFont"/>
    <w:link w:val="UnderlineChar4"/>
    <w:rsid w:val="002B105B"/>
    <w:rPr>
      <w:u w:val="single"/>
    </w:rPr>
  </w:style>
  <w:style w:type="paragraph" w:customStyle="1" w:styleId="UnderlineChar4">
    <w:name w:val="Underline Char4"/>
    <w:basedOn w:val="Normal"/>
    <w:link w:val="UnderlineChar4Char"/>
    <w:qFormat/>
    <w:rsid w:val="002B105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B105B"/>
    <w:rPr>
      <w:b/>
      <w:u w:val="single"/>
    </w:rPr>
  </w:style>
  <w:style w:type="paragraph" w:customStyle="1" w:styleId="BoldandUnderlineChar3">
    <w:name w:val="Bold and Underline Char3"/>
    <w:basedOn w:val="Normal"/>
    <w:link w:val="BoldandUnderlineChar3Char2"/>
    <w:qFormat/>
    <w:rsid w:val="002B105B"/>
    <w:rPr>
      <w:rFonts w:asciiTheme="minorHAnsi" w:hAnsiTheme="minorHAnsi"/>
      <w:b/>
      <w:sz w:val="24"/>
      <w:u w:val="single"/>
    </w:rPr>
  </w:style>
  <w:style w:type="character" w:customStyle="1" w:styleId="inside-head">
    <w:name w:val="inside-head"/>
    <w:basedOn w:val="DefaultParagraphFont"/>
    <w:rsid w:val="002B105B"/>
  </w:style>
  <w:style w:type="character" w:customStyle="1" w:styleId="officialstitle-">
    <w:name w:val="official_s_title-"/>
    <w:basedOn w:val="DefaultParagraphFont"/>
    <w:rsid w:val="002B105B"/>
  </w:style>
  <w:style w:type="character" w:customStyle="1" w:styleId="officialsbureau">
    <w:name w:val="official_s_bureau"/>
    <w:basedOn w:val="DefaultParagraphFont"/>
    <w:rsid w:val="002B105B"/>
  </w:style>
  <w:style w:type="paragraph" w:customStyle="1" w:styleId="Stylecard11ptBoldUnderline">
    <w:name w:val="Style card + 11 pt Bold Underline"/>
    <w:basedOn w:val="card"/>
    <w:link w:val="Stylecard11ptBoldUnderlineChar"/>
    <w:qFormat/>
    <w:rsid w:val="002B105B"/>
    <w:rPr>
      <w:rFonts w:ascii="Georgia" w:eastAsia="SimSun" w:hAnsi="Georgia"/>
      <w:b/>
      <w:lang w:eastAsia="zh-CN"/>
    </w:rPr>
  </w:style>
  <w:style w:type="character" w:customStyle="1" w:styleId="Stylecard11ptBoldUnderlineChar">
    <w:name w:val="Style card + 11 pt Bold Underline Char"/>
    <w:link w:val="Stylecard11ptBoldUnderline"/>
    <w:rsid w:val="002B105B"/>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B105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2B105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2B105B"/>
    <w:rPr>
      <w:rFonts w:ascii="Georgia" w:eastAsia="SimSun" w:hAnsi="Georgia"/>
      <w:bCs/>
      <w:sz w:val="16"/>
      <w:lang w:eastAsia="zh-CN"/>
    </w:rPr>
  </w:style>
  <w:style w:type="paragraph" w:styleId="HTMLPreformatted">
    <w:name w:val="HTML Preformatted"/>
    <w:basedOn w:val="Normal"/>
    <w:link w:val="HTMLPreformattedChar"/>
    <w:rsid w:val="002B1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B105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B105B"/>
    <w:rPr>
      <w:u w:val="single"/>
    </w:rPr>
  </w:style>
  <w:style w:type="character" w:customStyle="1" w:styleId="StyleUnderlining11ptChar">
    <w:name w:val="Style Underlining + 11 pt Char"/>
    <w:basedOn w:val="DefaultParagraphFont"/>
    <w:link w:val="StyleUnderlining11pt"/>
    <w:rsid w:val="002B105B"/>
    <w:rPr>
      <w:rFonts w:ascii="Calibri" w:hAnsi="Calibri"/>
      <w:sz w:val="22"/>
      <w:u w:val="single"/>
    </w:rPr>
  </w:style>
  <w:style w:type="paragraph" w:customStyle="1" w:styleId="StyleCardText9pt">
    <w:name w:val="Style Card Text + 9 pt"/>
    <w:basedOn w:val="Normal"/>
    <w:link w:val="StyleCardText9ptChar"/>
    <w:qFormat/>
    <w:rsid w:val="002B105B"/>
    <w:pPr>
      <w:spacing w:after="200"/>
      <w:contextualSpacing/>
    </w:pPr>
    <w:rPr>
      <w:rFonts w:eastAsia="Calibri"/>
    </w:rPr>
  </w:style>
  <w:style w:type="character" w:customStyle="1" w:styleId="StyleCardText9ptChar">
    <w:name w:val="Style Card Text + 9 pt Char"/>
    <w:basedOn w:val="DefaultParagraphFont"/>
    <w:link w:val="StyleCardText9pt"/>
    <w:rsid w:val="002B105B"/>
    <w:rPr>
      <w:rFonts w:ascii="Calibri" w:eastAsia="Calibri" w:hAnsi="Calibri"/>
      <w:sz w:val="22"/>
    </w:rPr>
  </w:style>
  <w:style w:type="paragraph" w:styleId="Quote">
    <w:name w:val="Quote"/>
    <w:basedOn w:val="Normal"/>
    <w:next w:val="Normal"/>
    <w:link w:val="QuoteChar"/>
    <w:uiPriority w:val="29"/>
    <w:qFormat/>
    <w:rsid w:val="002B105B"/>
    <w:pPr>
      <w:widowControl w:val="0"/>
    </w:pPr>
    <w:rPr>
      <w:rFonts w:eastAsia="Times New Roman"/>
      <w:iCs/>
      <w:color w:val="000000"/>
      <w:lang w:bidi="en-US"/>
    </w:rPr>
  </w:style>
  <w:style w:type="character" w:customStyle="1" w:styleId="QuoteChar">
    <w:name w:val="Quote Char"/>
    <w:basedOn w:val="DefaultParagraphFont"/>
    <w:link w:val="Quote"/>
    <w:uiPriority w:val="29"/>
    <w:rsid w:val="002B105B"/>
    <w:rPr>
      <w:rFonts w:ascii="Calibri" w:eastAsia="Times New Roman" w:hAnsi="Calibri"/>
      <w:iCs/>
      <w:color w:val="000000"/>
      <w:sz w:val="22"/>
      <w:lang w:bidi="en-US"/>
    </w:rPr>
  </w:style>
  <w:style w:type="character" w:customStyle="1" w:styleId="underlineChar0">
    <w:name w:val="underline Char"/>
    <w:basedOn w:val="DefaultParagraphFont"/>
    <w:rsid w:val="002B105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2B105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B105B"/>
    <w:rPr>
      <w:sz w:val="20"/>
      <w:u w:val="single"/>
    </w:rPr>
  </w:style>
  <w:style w:type="paragraph" w:styleId="BodyTextIndent2">
    <w:name w:val="Body Text Indent 2"/>
    <w:basedOn w:val="Normal"/>
    <w:link w:val="BodyTextIndent2Char"/>
    <w:unhideWhenUsed/>
    <w:rsid w:val="002B105B"/>
    <w:pPr>
      <w:spacing w:after="120" w:line="480" w:lineRule="auto"/>
      <w:ind w:left="360"/>
    </w:pPr>
  </w:style>
  <w:style w:type="character" w:customStyle="1" w:styleId="BodyTextIndent2Char">
    <w:name w:val="Body Text Indent 2 Char"/>
    <w:basedOn w:val="DefaultParagraphFont"/>
    <w:link w:val="BodyTextIndent2"/>
    <w:rsid w:val="002B105B"/>
    <w:rPr>
      <w:rFonts w:ascii="Calibri" w:hAnsi="Calibri"/>
      <w:sz w:val="22"/>
    </w:rPr>
  </w:style>
  <w:style w:type="paragraph" w:styleId="BodyTextIndent3">
    <w:name w:val="Body Text Indent 3"/>
    <w:basedOn w:val="Normal"/>
    <w:link w:val="BodyTextIndent3Char"/>
    <w:uiPriority w:val="99"/>
    <w:unhideWhenUsed/>
    <w:rsid w:val="002B105B"/>
    <w:pPr>
      <w:spacing w:after="120"/>
      <w:ind w:left="360"/>
    </w:pPr>
    <w:rPr>
      <w:szCs w:val="16"/>
    </w:rPr>
  </w:style>
  <w:style w:type="character" w:customStyle="1" w:styleId="BodyTextIndent3Char">
    <w:name w:val="Body Text Indent 3 Char"/>
    <w:basedOn w:val="DefaultParagraphFont"/>
    <w:link w:val="BodyTextIndent3"/>
    <w:uiPriority w:val="99"/>
    <w:rsid w:val="002B105B"/>
    <w:rPr>
      <w:rFonts w:ascii="Calibri" w:hAnsi="Calibri"/>
      <w:sz w:val="22"/>
      <w:szCs w:val="16"/>
    </w:rPr>
  </w:style>
  <w:style w:type="paragraph" w:styleId="BodyText2">
    <w:name w:val="Body Text 2"/>
    <w:basedOn w:val="Normal"/>
    <w:link w:val="BodyText2Char"/>
    <w:unhideWhenUsed/>
    <w:rsid w:val="002B105B"/>
    <w:pPr>
      <w:spacing w:after="120" w:line="480" w:lineRule="auto"/>
    </w:pPr>
  </w:style>
  <w:style w:type="character" w:customStyle="1" w:styleId="BodyText2Char">
    <w:name w:val="Body Text 2 Char"/>
    <w:basedOn w:val="DefaultParagraphFont"/>
    <w:link w:val="BodyText2"/>
    <w:rsid w:val="002B105B"/>
    <w:rPr>
      <w:rFonts w:ascii="Calibri" w:hAnsi="Calibri"/>
      <w:sz w:val="22"/>
    </w:rPr>
  </w:style>
  <w:style w:type="paragraph" w:styleId="BodyTextIndent">
    <w:name w:val="Body Text Indent"/>
    <w:basedOn w:val="Normal"/>
    <w:link w:val="BodyTextIndentChar"/>
    <w:uiPriority w:val="99"/>
    <w:unhideWhenUsed/>
    <w:rsid w:val="002B105B"/>
    <w:pPr>
      <w:spacing w:after="120"/>
      <w:ind w:left="360"/>
    </w:pPr>
  </w:style>
  <w:style w:type="character" w:customStyle="1" w:styleId="BodyTextIndentChar">
    <w:name w:val="Body Text Indent Char"/>
    <w:basedOn w:val="DefaultParagraphFont"/>
    <w:link w:val="BodyTextIndent"/>
    <w:uiPriority w:val="99"/>
    <w:rsid w:val="002B105B"/>
    <w:rPr>
      <w:rFonts w:ascii="Calibri" w:hAnsi="Calibri"/>
      <w:sz w:val="22"/>
    </w:rPr>
  </w:style>
  <w:style w:type="paragraph" w:styleId="BodyText3">
    <w:name w:val="Body Text 3"/>
    <w:basedOn w:val="Normal"/>
    <w:link w:val="BodyText3Char"/>
    <w:unhideWhenUsed/>
    <w:rsid w:val="002B105B"/>
    <w:pPr>
      <w:spacing w:after="120"/>
    </w:pPr>
    <w:rPr>
      <w:szCs w:val="16"/>
    </w:rPr>
  </w:style>
  <w:style w:type="character" w:customStyle="1" w:styleId="BodyText3Char">
    <w:name w:val="Body Text 3 Char"/>
    <w:basedOn w:val="DefaultParagraphFont"/>
    <w:link w:val="BodyText3"/>
    <w:rsid w:val="002B105B"/>
    <w:rPr>
      <w:rFonts w:ascii="Calibri" w:hAnsi="Calibri"/>
      <w:sz w:val="22"/>
      <w:szCs w:val="16"/>
    </w:rPr>
  </w:style>
  <w:style w:type="character" w:customStyle="1" w:styleId="StyleBold">
    <w:name w:val="Style Bold"/>
    <w:basedOn w:val="DefaultParagraphFont"/>
    <w:uiPriority w:val="9"/>
    <w:semiHidden/>
    <w:rsid w:val="002B105B"/>
    <w:rPr>
      <w:b/>
      <w:bCs/>
    </w:rPr>
  </w:style>
  <w:style w:type="character" w:customStyle="1" w:styleId="body-text">
    <w:name w:val="body-text"/>
    <w:basedOn w:val="DefaultParagraphFont"/>
    <w:rsid w:val="002B105B"/>
  </w:style>
  <w:style w:type="paragraph" w:customStyle="1" w:styleId="StyleStyle411ptBoldBorderSinglesolidlineAuto0">
    <w:name w:val="Style Style4 + 11 pt Bold Border: : (Single solid line Auto  0...."/>
    <w:basedOn w:val="Normal"/>
    <w:link w:val="StyleStyle411ptBoldBorderSinglesolidlineAuto0Char"/>
    <w:qFormat/>
    <w:rsid w:val="002B105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B105B"/>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B105B"/>
  </w:style>
  <w:style w:type="paragraph" w:customStyle="1" w:styleId="StyleStyle112pt">
    <w:name w:val="Style Style1 + 12 pt"/>
    <w:basedOn w:val="Normal"/>
    <w:link w:val="StyleStyle112ptChar"/>
    <w:qFormat/>
    <w:rsid w:val="002B105B"/>
    <w:rPr>
      <w:rFonts w:eastAsia="SimSun"/>
      <w:u w:val="single"/>
      <w:lang w:eastAsia="zh-CN"/>
    </w:rPr>
  </w:style>
  <w:style w:type="character" w:customStyle="1" w:styleId="StyleStyle112ptChar">
    <w:name w:val="Style Style1 + 12 pt Char"/>
    <w:basedOn w:val="DefaultParagraphFont"/>
    <w:link w:val="StyleStyle112pt"/>
    <w:rsid w:val="002B105B"/>
    <w:rPr>
      <w:rFonts w:ascii="Calibri" w:eastAsia="SimSun" w:hAnsi="Calibri"/>
      <w:sz w:val="22"/>
      <w:u w:val="single"/>
      <w:lang w:eastAsia="zh-CN"/>
    </w:rPr>
  </w:style>
  <w:style w:type="paragraph" w:customStyle="1" w:styleId="MinimizedText">
    <w:name w:val="Minimized Text"/>
    <w:basedOn w:val="Normal"/>
    <w:link w:val="MinimizedTextChar"/>
    <w:qFormat/>
    <w:rsid w:val="002B105B"/>
    <w:rPr>
      <w:rFonts w:eastAsia="Times New Roman"/>
    </w:rPr>
  </w:style>
  <w:style w:type="character" w:customStyle="1" w:styleId="MinimizedTextChar">
    <w:name w:val="Minimized Text Char"/>
    <w:basedOn w:val="DefaultParagraphFont"/>
    <w:link w:val="MinimizedText"/>
    <w:rsid w:val="002B105B"/>
    <w:rPr>
      <w:rFonts w:ascii="Calibri" w:eastAsia="Times New Roman" w:hAnsi="Calibri"/>
      <w:sz w:val="22"/>
    </w:rPr>
  </w:style>
  <w:style w:type="character" w:customStyle="1" w:styleId="term1">
    <w:name w:val="term1"/>
    <w:basedOn w:val="DefaultParagraphFont"/>
    <w:rsid w:val="002B105B"/>
    <w:rPr>
      <w:b/>
      <w:bCs/>
    </w:rPr>
  </w:style>
  <w:style w:type="character" w:customStyle="1" w:styleId="Styleterm111ptUnderline">
    <w:name w:val="Style term1 + 11 pt Underline"/>
    <w:basedOn w:val="term1"/>
    <w:rsid w:val="002B105B"/>
    <w:rPr>
      <w:b/>
      <w:bCs/>
      <w:sz w:val="20"/>
      <w:u w:val="single"/>
    </w:rPr>
  </w:style>
  <w:style w:type="paragraph" w:customStyle="1" w:styleId="StyleMinimizedTextArialNarrow10pt">
    <w:name w:val="Style Minimized Text + Arial Narrow 10 pt"/>
    <w:basedOn w:val="MinimizedText"/>
    <w:link w:val="StyleMinimizedTextArialNarrow10ptChar"/>
    <w:qFormat/>
    <w:rsid w:val="002B105B"/>
    <w:rPr>
      <w:sz w:val="20"/>
    </w:rPr>
  </w:style>
  <w:style w:type="character" w:customStyle="1" w:styleId="StyleMinimizedTextArialNarrow10ptChar">
    <w:name w:val="Style Minimized Text + Arial Narrow 10 pt Char"/>
    <w:basedOn w:val="MinimizedTextChar"/>
    <w:link w:val="StyleMinimizedTextArialNarrow10pt"/>
    <w:rsid w:val="002B105B"/>
    <w:rPr>
      <w:rFonts w:ascii="Calibri" w:eastAsia="Times New Roman" w:hAnsi="Calibri"/>
      <w:sz w:val="20"/>
    </w:rPr>
  </w:style>
  <w:style w:type="character" w:customStyle="1" w:styleId="Styleunderline11ptBold">
    <w:name w:val="Style underline + 11 pt Bold"/>
    <w:basedOn w:val="underline"/>
    <w:rsid w:val="002B105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B105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B105B"/>
    <w:rPr>
      <w:rFonts w:ascii="Calibri" w:eastAsia="Times New Roman" w:hAnsi="Calibri"/>
      <w:sz w:val="22"/>
      <w:u w:val="single"/>
      <w:bdr w:val="single" w:sz="4" w:space="0" w:color="auto"/>
    </w:rPr>
  </w:style>
  <w:style w:type="character" w:customStyle="1" w:styleId="Style9pt">
    <w:name w:val="Style 9 pt"/>
    <w:basedOn w:val="DefaultParagraphFont"/>
    <w:rsid w:val="002B105B"/>
    <w:rPr>
      <w:rFonts w:ascii="Times New Roman" w:hAnsi="Times New Roman"/>
      <w:sz w:val="20"/>
    </w:rPr>
  </w:style>
  <w:style w:type="paragraph" w:customStyle="1" w:styleId="StyleStyle49pt3">
    <w:name w:val="Style Style4 + 9 pt3"/>
    <w:basedOn w:val="Style4"/>
    <w:link w:val="StyleStyle49pt3Char"/>
    <w:qFormat/>
    <w:rsid w:val="002B105B"/>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B105B"/>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B105B"/>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B105B"/>
    <w:rPr>
      <w:rFonts w:ascii="Calibri" w:eastAsia="Times New Roman" w:hAnsi="Calibri" w:cs="Times New Roman"/>
      <w:b/>
      <w:bCs/>
      <w:u w:val="single"/>
      <w:lang w:val="x-none"/>
    </w:rPr>
  </w:style>
  <w:style w:type="character" w:customStyle="1" w:styleId="authorbio">
    <w:name w:val="authorbio"/>
    <w:basedOn w:val="DefaultParagraphFont"/>
    <w:rsid w:val="002B105B"/>
  </w:style>
  <w:style w:type="character" w:customStyle="1" w:styleId="a">
    <w:name w:val="a"/>
    <w:basedOn w:val="DefaultParagraphFont"/>
    <w:rsid w:val="002B105B"/>
  </w:style>
  <w:style w:type="character" w:customStyle="1" w:styleId="StyleUnderline3">
    <w:name w:val="Style Underline3"/>
    <w:basedOn w:val="DefaultParagraphFont"/>
    <w:rsid w:val="002B105B"/>
    <w:rPr>
      <w:u w:val="single"/>
    </w:rPr>
  </w:style>
  <w:style w:type="paragraph" w:customStyle="1" w:styleId="StyleStyle111ptBorderSinglesolidlineAuto05ptL">
    <w:name w:val="Style Style1 + 11 pt Border: : (Single solid line Auto  0.5 pt L..."/>
    <w:link w:val="StyleStyle111ptBorderSinglesolidlineAuto05ptLChar"/>
    <w:qFormat/>
    <w:rsid w:val="002B105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B105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B105B"/>
    <w:rPr>
      <w:u w:val="single"/>
    </w:rPr>
  </w:style>
  <w:style w:type="paragraph" w:customStyle="1" w:styleId="Circled">
    <w:name w:val="Circled"/>
    <w:link w:val="CircledChar"/>
    <w:qFormat/>
    <w:rsid w:val="002B105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2B105B"/>
    <w:rPr>
      <w:rFonts w:ascii="Times New Roman" w:eastAsia="MS Mincho" w:hAnsi="Times New Roman" w:cs="Times New Roman"/>
      <w:b/>
      <w:sz w:val="22"/>
      <w:szCs w:val="20"/>
      <w:u w:val="single"/>
      <w:lang w:eastAsia="ja-JP"/>
    </w:rPr>
  </w:style>
  <w:style w:type="character" w:customStyle="1" w:styleId="base">
    <w:name w:val="base"/>
    <w:basedOn w:val="DefaultParagraphFont"/>
    <w:rsid w:val="002B105B"/>
  </w:style>
  <w:style w:type="character" w:customStyle="1" w:styleId="part-of-speech">
    <w:name w:val="part-of-speech"/>
    <w:basedOn w:val="DefaultParagraphFont"/>
    <w:rsid w:val="002B105B"/>
  </w:style>
  <w:style w:type="character" w:customStyle="1" w:styleId="sep">
    <w:name w:val="sep"/>
    <w:basedOn w:val="DefaultParagraphFont"/>
    <w:rsid w:val="002B105B"/>
  </w:style>
  <w:style w:type="character" w:customStyle="1" w:styleId="pron">
    <w:name w:val="pron"/>
    <w:basedOn w:val="DefaultParagraphFont"/>
    <w:rsid w:val="002B105B"/>
  </w:style>
  <w:style w:type="paragraph" w:customStyle="1" w:styleId="StyleStyle4LatinTimesNewRomanAsianSimSun">
    <w:name w:val="Style Style4 + (Latin) Times New Roman (Asian) SimSun"/>
    <w:basedOn w:val="Normal"/>
    <w:link w:val="StyleStyle4LatinTimesNewRomanAsianSimSunChar"/>
    <w:qFormat/>
    <w:rsid w:val="002B105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B105B"/>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B105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B105B"/>
    <w:rPr>
      <w:rFonts w:ascii="Calibri" w:eastAsia="SimSun" w:hAnsi="Calibri"/>
      <w:b/>
      <w:bCs/>
      <w:sz w:val="22"/>
      <w:u w:val="single"/>
    </w:rPr>
  </w:style>
  <w:style w:type="character" w:customStyle="1" w:styleId="CharChar3">
    <w:name w:val="Char Char3"/>
    <w:basedOn w:val="DefaultParagraphFont"/>
    <w:rsid w:val="002B105B"/>
    <w:rPr>
      <w:rFonts w:cs="Arial"/>
      <w:b/>
      <w:bCs/>
      <w:iCs/>
      <w:lang w:val="en-US" w:eastAsia="en-US" w:bidi="ar-SA"/>
    </w:rPr>
  </w:style>
  <w:style w:type="character" w:customStyle="1" w:styleId="SubtitleChar1">
    <w:name w:val="Subtitle Char1"/>
    <w:aliases w:val="Underlined card text Char1"/>
    <w:basedOn w:val="DefaultParagraphFont"/>
    <w:rsid w:val="002B105B"/>
    <w:rPr>
      <w:color w:val="5A5A5A" w:themeColor="text1" w:themeTint="A5"/>
      <w:spacing w:val="15"/>
      <w:sz w:val="22"/>
      <w:szCs w:val="22"/>
    </w:rPr>
  </w:style>
  <w:style w:type="paragraph" w:customStyle="1" w:styleId="StyleStyle411pt1">
    <w:name w:val="Style Style4 + 11 pt1"/>
    <w:basedOn w:val="Style4"/>
    <w:link w:val="StyleStyle411pt1Char"/>
    <w:qFormat/>
    <w:rsid w:val="002B105B"/>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B105B"/>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B105B"/>
    <w:rPr>
      <w:b/>
      <w:u w:val="single"/>
      <w:lang w:val="en-US" w:eastAsia="en-US" w:bidi="ar-SA"/>
    </w:rPr>
  </w:style>
  <w:style w:type="character" w:customStyle="1" w:styleId="StyleUnderlineCharChar111pt">
    <w:name w:val="Style Underline Char Char1 + 11 pt"/>
    <w:basedOn w:val="DefaultParagraphFont"/>
    <w:rsid w:val="002B105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B105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B105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B105B"/>
    <w:rPr>
      <w:sz w:val="22"/>
      <w:u w:val="single"/>
    </w:rPr>
  </w:style>
  <w:style w:type="paragraph" w:customStyle="1" w:styleId="StyleMinimizedTextArialNarrow9pt">
    <w:name w:val="Style Minimized Text + Arial Narrow 9 pt"/>
    <w:basedOn w:val="Normal"/>
    <w:link w:val="StyleMinimizedTextArialNarrow9ptChar"/>
    <w:qFormat/>
    <w:rsid w:val="002B105B"/>
    <w:rPr>
      <w:rFonts w:eastAsia="Times New Roman"/>
    </w:rPr>
  </w:style>
  <w:style w:type="character" w:customStyle="1" w:styleId="StyleMinimizedTextArialNarrow9ptChar">
    <w:name w:val="Style Minimized Text + Arial Narrow 9 pt Char"/>
    <w:basedOn w:val="DefaultParagraphFont"/>
    <w:link w:val="StyleMinimizedTextArialNarrow9pt"/>
    <w:rsid w:val="002B105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B105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B105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B105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B105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B105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B105B"/>
    <w:rPr>
      <w:b w:val="0"/>
      <w:bCs/>
      <w:sz w:val="20"/>
      <w:u w:val="single"/>
      <w:lang w:val="en-US" w:eastAsia="en-US" w:bidi="ar-SA"/>
    </w:rPr>
  </w:style>
  <w:style w:type="character" w:customStyle="1" w:styleId="Styleunderline9pt">
    <w:name w:val="Style underline + 9 pt"/>
    <w:basedOn w:val="underline"/>
    <w:rsid w:val="002B105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B105B"/>
    <w:rPr>
      <w:rFonts w:ascii="Times New Roman" w:hAnsi="Times New Roman"/>
      <w:sz w:val="20"/>
    </w:rPr>
  </w:style>
  <w:style w:type="character" w:customStyle="1" w:styleId="Styleunderline9pt1">
    <w:name w:val="Style underline + 9 pt1"/>
    <w:basedOn w:val="underline"/>
    <w:rsid w:val="002B105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B105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B105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B105B"/>
    <w:rPr>
      <w:b/>
      <w:bCs/>
      <w:noProof w:val="0"/>
      <w:sz w:val="20"/>
      <w:u w:val="single"/>
      <w:lang w:val="en-US" w:eastAsia="en-US" w:bidi="ar-SA"/>
    </w:rPr>
  </w:style>
  <w:style w:type="character" w:customStyle="1" w:styleId="Hyperlink23">
    <w:name w:val="Hyperlink23"/>
    <w:basedOn w:val="DefaultParagraphFont"/>
    <w:rsid w:val="002B105B"/>
    <w:rPr>
      <w:color w:val="3300CC"/>
      <w:u w:val="single"/>
    </w:rPr>
  </w:style>
  <w:style w:type="paragraph" w:customStyle="1" w:styleId="cardCharChar">
    <w:name w:val="card Char Char"/>
    <w:basedOn w:val="Normal"/>
    <w:link w:val="cardCharCharChar"/>
    <w:qFormat/>
    <w:rsid w:val="002B105B"/>
    <w:pPr>
      <w:ind w:left="288" w:right="288"/>
    </w:pPr>
    <w:rPr>
      <w:rFonts w:eastAsia="Times New Roman"/>
      <w:szCs w:val="20"/>
    </w:rPr>
  </w:style>
  <w:style w:type="character" w:customStyle="1" w:styleId="cardCharCharChar">
    <w:name w:val="card Char Char Char"/>
    <w:basedOn w:val="DefaultParagraphFont"/>
    <w:link w:val="cardCharChar"/>
    <w:rsid w:val="002B105B"/>
    <w:rPr>
      <w:rFonts w:ascii="Calibri" w:eastAsia="Times New Roman" w:hAnsi="Calibri"/>
      <w:sz w:val="22"/>
      <w:szCs w:val="20"/>
    </w:rPr>
  </w:style>
  <w:style w:type="character" w:customStyle="1" w:styleId="StyleunderlineArialNarrow9ptBold">
    <w:name w:val="Style underline + Arial Narrow 9 pt Bold"/>
    <w:basedOn w:val="underline"/>
    <w:rsid w:val="002B105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B105B"/>
  </w:style>
  <w:style w:type="character" w:customStyle="1" w:styleId="StylecardCharCharArialNarrow9ptChar">
    <w:name w:val="Style card Char Char + Arial Narrow 9 pt Char"/>
    <w:basedOn w:val="cardCharCharChar"/>
    <w:link w:val="StylecardCharCharArialNarrow9pt"/>
    <w:rsid w:val="002B105B"/>
    <w:rPr>
      <w:rFonts w:ascii="Calibri" w:eastAsia="Times New Roman" w:hAnsi="Calibri"/>
      <w:sz w:val="22"/>
      <w:szCs w:val="20"/>
    </w:rPr>
  </w:style>
  <w:style w:type="character" w:customStyle="1" w:styleId="CardTextChar10">
    <w:name w:val="Card Text Char1"/>
    <w:basedOn w:val="DefaultParagraphFont"/>
    <w:rsid w:val="002B105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B105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B105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B105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2B105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2B105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B105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B105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B105B"/>
    <w:rPr>
      <w:rFonts w:eastAsia="Times New Roman"/>
    </w:rPr>
  </w:style>
  <w:style w:type="character" w:customStyle="1" w:styleId="TextsmallChar">
    <w:name w:val="Textsmall Char"/>
    <w:basedOn w:val="DefaultParagraphFont"/>
    <w:link w:val="Textsmall"/>
    <w:rsid w:val="002B105B"/>
    <w:rPr>
      <w:rFonts w:ascii="Calibri" w:eastAsia="Times New Roman" w:hAnsi="Calibri"/>
      <w:sz w:val="22"/>
    </w:rPr>
  </w:style>
  <w:style w:type="character" w:customStyle="1" w:styleId="CharChar111">
    <w:name w:val="Char Char111"/>
    <w:basedOn w:val="DefaultParagraphFont"/>
    <w:rsid w:val="002B105B"/>
    <w:rPr>
      <w:rFonts w:cs="Arial"/>
      <w:bCs/>
      <w:szCs w:val="26"/>
      <w:u w:val="single"/>
      <w:lang w:val="en-US" w:eastAsia="en-US" w:bidi="ar-SA"/>
    </w:rPr>
  </w:style>
  <w:style w:type="paragraph" w:customStyle="1" w:styleId="cardtextsmall">
    <w:name w:val="card text small"/>
    <w:basedOn w:val="Normal"/>
    <w:qFormat/>
    <w:rsid w:val="002B105B"/>
    <w:rPr>
      <w:rFonts w:ascii="Arial Narrow" w:eastAsia="Times New Roman" w:hAnsi="Arial Narrow"/>
    </w:rPr>
  </w:style>
  <w:style w:type="character" w:customStyle="1" w:styleId="AUnterdline">
    <w:name w:val="AUnterdline"/>
    <w:qFormat/>
    <w:rsid w:val="002B105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B105B"/>
    <w:rPr>
      <w:rFonts w:ascii="Times New Roman" w:hAnsi="Times New Roman"/>
      <w:b/>
      <w:bCs/>
      <w:sz w:val="20"/>
      <w:u w:val="single"/>
      <w:bdr w:val="single" w:sz="4" w:space="0" w:color="auto"/>
    </w:rPr>
  </w:style>
  <w:style w:type="character" w:customStyle="1" w:styleId="highlightedsearchterm">
    <w:name w:val="highlightedsearchterm"/>
    <w:rsid w:val="002B105B"/>
  </w:style>
  <w:style w:type="character" w:customStyle="1" w:styleId="StyleUnderline1">
    <w:name w:val="Style Underline1"/>
    <w:basedOn w:val="DefaultParagraphFont"/>
    <w:rsid w:val="002B105B"/>
    <w:rPr>
      <w:rFonts w:ascii="Times New Roman" w:hAnsi="Times New Roman"/>
      <w:sz w:val="20"/>
      <w:u w:val="single"/>
    </w:rPr>
  </w:style>
  <w:style w:type="paragraph" w:customStyle="1" w:styleId="StyleStyle49pt10">
    <w:name w:val="Style Style4 + 9 pt10"/>
    <w:basedOn w:val="Style4"/>
    <w:link w:val="StyleStyle49pt10Char"/>
    <w:qFormat/>
    <w:rsid w:val="002B105B"/>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B105B"/>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B105B"/>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B105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B105B"/>
    <w:pPr>
      <w:ind w:left="288"/>
    </w:pPr>
    <w:rPr>
      <w:rFonts w:eastAsia="Times New Roman"/>
      <w:u w:val="single"/>
    </w:rPr>
  </w:style>
  <w:style w:type="character" w:customStyle="1" w:styleId="NormalUnderlineChar">
    <w:name w:val="Normal Underline Char"/>
    <w:link w:val="NormalUnderline"/>
    <w:rsid w:val="002B105B"/>
    <w:rPr>
      <w:rFonts w:ascii="Calibri" w:eastAsia="Times New Roman" w:hAnsi="Calibri"/>
      <w:sz w:val="22"/>
      <w:u w:val="single"/>
    </w:rPr>
  </w:style>
  <w:style w:type="character" w:customStyle="1" w:styleId="DontRead">
    <w:name w:val="Don't Read"/>
    <w:qFormat/>
    <w:rsid w:val="002B105B"/>
    <w:rPr>
      <w:rFonts w:ascii="Times New Roman" w:hAnsi="Times New Roman"/>
      <w:sz w:val="16"/>
    </w:rPr>
  </w:style>
  <w:style w:type="paragraph" w:customStyle="1" w:styleId="Underlinestyle">
    <w:name w:val="Underline style"/>
    <w:basedOn w:val="Normal"/>
    <w:qFormat/>
    <w:rsid w:val="002B105B"/>
    <w:rPr>
      <w:rFonts w:eastAsia="Times New Roman"/>
      <w:u w:val="single"/>
    </w:rPr>
  </w:style>
  <w:style w:type="character" w:customStyle="1" w:styleId="Style11ptUnderline3">
    <w:name w:val="Style 11 pt Underline3"/>
    <w:rsid w:val="002B105B"/>
    <w:rPr>
      <w:sz w:val="20"/>
      <w:u w:val="single"/>
    </w:rPr>
  </w:style>
  <w:style w:type="character" w:customStyle="1" w:styleId="27">
    <w:name w:val="27"/>
    <w:rsid w:val="002B105B"/>
    <w:rPr>
      <w:rFonts w:cs="Arial"/>
      <w:bCs/>
      <w:sz w:val="20"/>
      <w:u w:val="single"/>
      <w:lang w:val="en-US" w:eastAsia="en-US" w:bidi="ar-SA"/>
    </w:rPr>
  </w:style>
  <w:style w:type="character" w:customStyle="1" w:styleId="2">
    <w:name w:val="2"/>
    <w:rsid w:val="002B105B"/>
    <w:rPr>
      <w:rFonts w:cs="Arial"/>
      <w:bCs/>
      <w:sz w:val="20"/>
      <w:u w:val="single"/>
      <w:lang w:val="en-US" w:eastAsia="en-US" w:bidi="ar-SA"/>
    </w:rPr>
  </w:style>
  <w:style w:type="character" w:customStyle="1" w:styleId="Style9ptUnderline11">
    <w:name w:val="Style 9 pt Underline11"/>
    <w:basedOn w:val="DefaultParagraphFont"/>
    <w:rsid w:val="002B105B"/>
    <w:rPr>
      <w:sz w:val="20"/>
      <w:u w:val="single"/>
    </w:rPr>
  </w:style>
  <w:style w:type="character" w:customStyle="1" w:styleId="Style9ptBoldUnderline5">
    <w:name w:val="Style 9 pt Bold Underline5"/>
    <w:basedOn w:val="DefaultParagraphFont"/>
    <w:rsid w:val="002B105B"/>
    <w:rPr>
      <w:b/>
      <w:bCs/>
      <w:sz w:val="20"/>
      <w:u w:val="single"/>
    </w:rPr>
  </w:style>
  <w:style w:type="character" w:customStyle="1" w:styleId="CharChar114">
    <w:name w:val="Char Char114"/>
    <w:basedOn w:val="DefaultParagraphFont"/>
    <w:rsid w:val="002B105B"/>
    <w:rPr>
      <w:rFonts w:cs="Arial"/>
      <w:bCs/>
      <w:szCs w:val="26"/>
      <w:u w:val="single"/>
      <w:lang w:val="en-US" w:eastAsia="en-US" w:bidi="ar-SA"/>
    </w:rPr>
  </w:style>
  <w:style w:type="character" w:customStyle="1" w:styleId="CharChar113">
    <w:name w:val="Char Char113"/>
    <w:basedOn w:val="DefaultParagraphFont"/>
    <w:rsid w:val="002B105B"/>
    <w:rPr>
      <w:rFonts w:cs="Arial"/>
      <w:bCs/>
      <w:szCs w:val="26"/>
      <w:u w:val="single"/>
      <w:lang w:val="en-US" w:eastAsia="en-US" w:bidi="ar-SA"/>
    </w:rPr>
  </w:style>
  <w:style w:type="character" w:customStyle="1" w:styleId="CharChar112">
    <w:name w:val="Char Char112"/>
    <w:basedOn w:val="DefaultParagraphFont"/>
    <w:rsid w:val="002B105B"/>
    <w:rPr>
      <w:rFonts w:cs="Arial"/>
      <w:bCs/>
      <w:szCs w:val="26"/>
      <w:u w:val="single"/>
      <w:lang w:val="en-US" w:eastAsia="en-US" w:bidi="ar-SA"/>
    </w:rPr>
  </w:style>
  <w:style w:type="character" w:customStyle="1" w:styleId="ssl0">
    <w:name w:val="ss_l0"/>
    <w:basedOn w:val="DefaultParagraphFont"/>
    <w:rsid w:val="002B105B"/>
  </w:style>
  <w:style w:type="paragraph" w:customStyle="1" w:styleId="WW-Default1">
    <w:name w:val="WW-Default1"/>
    <w:basedOn w:val="Normal"/>
    <w:qFormat/>
    <w:rsid w:val="002B105B"/>
    <w:pPr>
      <w:suppressAutoHyphens/>
    </w:pPr>
    <w:rPr>
      <w:rFonts w:eastAsia="Times New Roman"/>
      <w:b/>
      <w:bCs/>
      <w:szCs w:val="20"/>
      <w:lang w:eastAsia="ar-SA"/>
    </w:rPr>
  </w:style>
  <w:style w:type="character" w:customStyle="1" w:styleId="zoomme">
    <w:name w:val="zoomme"/>
    <w:basedOn w:val="DefaultParagraphFont"/>
    <w:rsid w:val="002B105B"/>
  </w:style>
  <w:style w:type="character" w:customStyle="1" w:styleId="Date1">
    <w:name w:val="Date1"/>
    <w:basedOn w:val="DefaultParagraphFont"/>
    <w:rsid w:val="002B105B"/>
  </w:style>
  <w:style w:type="character" w:customStyle="1" w:styleId="classauthor">
    <w:name w:val="class=&quot;author&quot;"/>
    <w:basedOn w:val="DefaultParagraphFont"/>
    <w:rsid w:val="002B105B"/>
  </w:style>
  <w:style w:type="paragraph" w:customStyle="1" w:styleId="CardStyle0">
    <w:name w:val="Card Style"/>
    <w:basedOn w:val="Normal"/>
    <w:link w:val="CardStyleChar"/>
    <w:qFormat/>
    <w:rsid w:val="002B105B"/>
    <w:rPr>
      <w:rFonts w:eastAsia="Times New Roman"/>
    </w:rPr>
  </w:style>
  <w:style w:type="character" w:customStyle="1" w:styleId="CharCharChar">
    <w:name w:val="Char Char Char"/>
    <w:basedOn w:val="DefaultParagraphFont"/>
    <w:rsid w:val="002B105B"/>
    <w:rPr>
      <w:rFonts w:cs="Arial"/>
      <w:bCs/>
      <w:szCs w:val="26"/>
      <w:u w:val="single"/>
      <w:lang w:val="en-US" w:eastAsia="en-US" w:bidi="ar-SA"/>
    </w:rPr>
  </w:style>
  <w:style w:type="character" w:customStyle="1" w:styleId="texto1">
    <w:name w:val="texto1"/>
    <w:rsid w:val="002B105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B105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B105B"/>
    <w:rPr>
      <w:rFonts w:ascii="Calibri" w:eastAsia="Times New Roman" w:hAnsi="Calibri" w:cs="Arial"/>
      <w:b/>
      <w:szCs w:val="28"/>
    </w:rPr>
  </w:style>
  <w:style w:type="paragraph" w:customStyle="1" w:styleId="Style23">
    <w:name w:val="Style23"/>
    <w:basedOn w:val="Normal"/>
    <w:uiPriority w:val="99"/>
    <w:qFormat/>
    <w:rsid w:val="002B105B"/>
    <w:pPr>
      <w:widowControl w:val="0"/>
      <w:autoSpaceDE w:val="0"/>
      <w:autoSpaceDN w:val="0"/>
      <w:adjustRightInd w:val="0"/>
      <w:spacing w:line="209" w:lineRule="exact"/>
    </w:pPr>
    <w:rPr>
      <w:rFonts w:eastAsia="SimSun"/>
    </w:rPr>
  </w:style>
  <w:style w:type="character" w:customStyle="1" w:styleId="gray">
    <w:name w:val="gray"/>
    <w:basedOn w:val="DefaultParagraphFont"/>
    <w:rsid w:val="002B105B"/>
  </w:style>
  <w:style w:type="paragraph" w:customStyle="1" w:styleId="Tagtemplate">
    <w:name w:val="Tagtemplate"/>
    <w:basedOn w:val="Normal"/>
    <w:link w:val="TagtemplateChar"/>
    <w:autoRedefine/>
    <w:qFormat/>
    <w:rsid w:val="002B105B"/>
    <w:pPr>
      <w:keepNext/>
      <w:keepLines/>
    </w:pPr>
    <w:rPr>
      <w:rFonts w:eastAsia="Calibri"/>
      <w:b/>
    </w:rPr>
  </w:style>
  <w:style w:type="character" w:customStyle="1" w:styleId="TagtemplateChar">
    <w:name w:val="Tagtemplate Char"/>
    <w:basedOn w:val="DefaultParagraphFont"/>
    <w:link w:val="Tagtemplate"/>
    <w:rsid w:val="002B105B"/>
    <w:rPr>
      <w:rFonts w:ascii="Calibri" w:eastAsia="Calibri" w:hAnsi="Calibri"/>
      <w:b/>
      <w:sz w:val="22"/>
    </w:rPr>
  </w:style>
  <w:style w:type="character" w:customStyle="1" w:styleId="Styleunderline11ptBorderSinglesolidlineAuto05p">
    <w:name w:val="Style underline + 11 pt Border: : (Single solid line Auto  0.5 p..."/>
    <w:rsid w:val="002B105B"/>
    <w:rPr>
      <w:sz w:val="20"/>
      <w:u w:val="single"/>
      <w:bdr w:val="single" w:sz="4" w:space="0" w:color="auto"/>
    </w:rPr>
  </w:style>
  <w:style w:type="paragraph" w:customStyle="1" w:styleId="Citation-FirstLine">
    <w:name w:val="Citation - First Line"/>
    <w:basedOn w:val="Normal"/>
    <w:next w:val="Normal"/>
    <w:autoRedefine/>
    <w:qFormat/>
    <w:rsid w:val="002B105B"/>
    <w:pPr>
      <w:spacing w:line="240" w:lineRule="atLeast"/>
      <w:jc w:val="both"/>
    </w:pPr>
    <w:rPr>
      <w:rFonts w:ascii="Book Antiqua" w:eastAsia="Times New Roman" w:hAnsi="Book Antiqua"/>
    </w:rPr>
  </w:style>
  <w:style w:type="character" w:customStyle="1" w:styleId="CardText-Underlined">
    <w:name w:val="Card Text - Underlined"/>
    <w:rsid w:val="002B105B"/>
    <w:rPr>
      <w:b/>
      <w:sz w:val="20"/>
      <w:u w:val="single"/>
    </w:rPr>
  </w:style>
  <w:style w:type="paragraph" w:customStyle="1" w:styleId="Citation-Complete">
    <w:name w:val="Citation - Complete"/>
    <w:basedOn w:val="Normal"/>
    <w:next w:val="Normal"/>
    <w:link w:val="Citation-CompleteChar"/>
    <w:autoRedefine/>
    <w:qFormat/>
    <w:rsid w:val="002B105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B105B"/>
    <w:rPr>
      <w:rFonts w:ascii="Book Antiqua" w:eastAsia="Times New Roman" w:hAnsi="Book Antiqua"/>
      <w:sz w:val="22"/>
    </w:rPr>
  </w:style>
  <w:style w:type="character" w:customStyle="1" w:styleId="MicroTextChar">
    <w:name w:val="MicroText Char"/>
    <w:link w:val="MicroText"/>
    <w:rsid w:val="002B105B"/>
    <w:rPr>
      <w:rFonts w:ascii="Arial Narrow" w:hAnsi="Arial Narrow"/>
      <w:sz w:val="12"/>
    </w:rPr>
  </w:style>
  <w:style w:type="character" w:customStyle="1" w:styleId="Style11ptItalic">
    <w:name w:val="Style 11 pt Italic"/>
    <w:basedOn w:val="DefaultParagraphFont"/>
    <w:rsid w:val="002B105B"/>
    <w:rPr>
      <w:rFonts w:ascii="Times New Roman" w:hAnsi="Times New Roman"/>
      <w:i/>
      <w:iCs/>
      <w:sz w:val="20"/>
    </w:rPr>
  </w:style>
  <w:style w:type="character" w:customStyle="1" w:styleId="BoldandUnderlineChar">
    <w:name w:val="Bold and Underline Char"/>
    <w:basedOn w:val="DefaultParagraphFont"/>
    <w:link w:val="BoldandUnderline"/>
    <w:locked/>
    <w:rsid w:val="002B105B"/>
    <w:rPr>
      <w:b/>
      <w:u w:val="single"/>
    </w:rPr>
  </w:style>
  <w:style w:type="paragraph" w:customStyle="1" w:styleId="BoldandUnderline">
    <w:name w:val="Bold and Underline"/>
    <w:basedOn w:val="Normal"/>
    <w:link w:val="BoldandUnderlineChar"/>
    <w:qFormat/>
    <w:rsid w:val="002B105B"/>
    <w:rPr>
      <w:rFonts w:asciiTheme="minorHAnsi" w:hAnsiTheme="minorHAnsi"/>
      <w:b/>
      <w:sz w:val="24"/>
      <w:u w:val="single"/>
    </w:rPr>
  </w:style>
  <w:style w:type="character" w:customStyle="1" w:styleId="hdr">
    <w:name w:val="hdr"/>
    <w:basedOn w:val="DefaultParagraphFont"/>
    <w:rsid w:val="002B105B"/>
  </w:style>
  <w:style w:type="paragraph" w:customStyle="1" w:styleId="StyleStyle49ptBold3">
    <w:name w:val="Style Style4 + 9 pt Bold3"/>
    <w:basedOn w:val="Style4"/>
    <w:link w:val="StyleStyle49ptBold3Char"/>
    <w:qFormat/>
    <w:rsid w:val="002B105B"/>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B105B"/>
    <w:rPr>
      <w:rFonts w:ascii="Calibri" w:eastAsia="Times New Roman" w:hAnsi="Calibri" w:cs="Times New Roman"/>
      <w:b/>
      <w:bCs/>
      <w:u w:val="single"/>
      <w:lang w:val="x-none"/>
    </w:rPr>
  </w:style>
  <w:style w:type="character" w:customStyle="1" w:styleId="Style9ptUnderline6">
    <w:name w:val="Style 9 pt Underline6"/>
    <w:basedOn w:val="DefaultParagraphFont"/>
    <w:rsid w:val="002B105B"/>
    <w:rPr>
      <w:sz w:val="20"/>
      <w:u w:val="single"/>
    </w:rPr>
  </w:style>
  <w:style w:type="character" w:customStyle="1" w:styleId="ct-with-fmlt">
    <w:name w:val="ct-with-fmlt"/>
    <w:basedOn w:val="DefaultParagraphFont"/>
    <w:rsid w:val="002B105B"/>
  </w:style>
  <w:style w:type="paragraph" w:customStyle="1" w:styleId="StyleStyle49pt">
    <w:name w:val="Style Style4 + 9 pt"/>
    <w:basedOn w:val="Normal"/>
    <w:link w:val="StyleStyle49ptChar"/>
    <w:qFormat/>
    <w:rsid w:val="002B105B"/>
    <w:rPr>
      <w:rFonts w:eastAsia="Times New Roman"/>
      <w:u w:val="single"/>
    </w:rPr>
  </w:style>
  <w:style w:type="character" w:customStyle="1" w:styleId="StyleStyle49ptChar">
    <w:name w:val="Style Style4 + 9 pt Char"/>
    <w:basedOn w:val="DefaultParagraphFont"/>
    <w:link w:val="StyleStyle49pt"/>
    <w:rsid w:val="002B105B"/>
    <w:rPr>
      <w:rFonts w:ascii="Calibri" w:eastAsia="Times New Roman" w:hAnsi="Calibri"/>
      <w:sz w:val="22"/>
      <w:u w:val="single"/>
    </w:rPr>
  </w:style>
  <w:style w:type="paragraph" w:customStyle="1" w:styleId="StyleStyle49ptBold">
    <w:name w:val="Style Style4 + 9 pt Bold"/>
    <w:basedOn w:val="Normal"/>
    <w:link w:val="StyleStyle49ptBoldChar"/>
    <w:qFormat/>
    <w:rsid w:val="002B105B"/>
    <w:rPr>
      <w:rFonts w:eastAsia="Times New Roman"/>
      <w:b/>
      <w:bCs/>
      <w:u w:val="single"/>
    </w:rPr>
  </w:style>
  <w:style w:type="character" w:customStyle="1" w:styleId="StyleStyle49ptBoldChar">
    <w:name w:val="Style Style4 + 9 pt Bold Char"/>
    <w:basedOn w:val="DefaultParagraphFont"/>
    <w:link w:val="StyleStyle49ptBold"/>
    <w:rsid w:val="002B105B"/>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B105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B105B"/>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B105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B105B"/>
    <w:rPr>
      <w:rFonts w:ascii="Arial" w:eastAsia="Times New Roman" w:hAnsi="Arial" w:cs="Arial"/>
      <w:b/>
      <w:bCs/>
      <w:sz w:val="22"/>
      <w:u w:val="single"/>
    </w:rPr>
  </w:style>
  <w:style w:type="paragraph" w:customStyle="1" w:styleId="StyleUnderlined11pt">
    <w:name w:val="Style Underlined + 11 pt"/>
    <w:link w:val="StyleUnderlined11ptChar"/>
    <w:qFormat/>
    <w:rsid w:val="002B105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B105B"/>
    <w:rPr>
      <w:rFonts w:ascii="Arial" w:eastAsia="Times New Roman" w:hAnsi="Arial" w:cs="Arial"/>
      <w:sz w:val="22"/>
      <w:u w:val="single"/>
    </w:rPr>
  </w:style>
  <w:style w:type="character" w:customStyle="1" w:styleId="newscontent">
    <w:name w:val="newscontent"/>
    <w:rsid w:val="002B105B"/>
  </w:style>
  <w:style w:type="character" w:customStyle="1" w:styleId="StyleUnderlinePatternClearYellow">
    <w:name w:val="Style Underline Pattern: Clear (Yellow)"/>
    <w:basedOn w:val="DefaultParagraphFont"/>
    <w:rsid w:val="002B105B"/>
    <w:rPr>
      <w:u w:val="single"/>
      <w:shd w:val="clear" w:color="auto" w:fill="00FF00"/>
    </w:rPr>
  </w:style>
  <w:style w:type="paragraph" w:customStyle="1" w:styleId="StyleUnderlineChar11pt3">
    <w:name w:val="Style Underline Char + 11 pt3"/>
    <w:link w:val="StyleUnderlineChar11pt3Char"/>
    <w:qFormat/>
    <w:rsid w:val="002B105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B105B"/>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B105B"/>
    <w:rPr>
      <w:b w:val="0"/>
      <w:bCs/>
      <w:u w:val="single"/>
    </w:rPr>
  </w:style>
  <w:style w:type="paragraph" w:customStyle="1" w:styleId="Cite2">
    <w:name w:val="Cite 2"/>
    <w:basedOn w:val="Normal"/>
    <w:qFormat/>
    <w:rsid w:val="002B105B"/>
    <w:rPr>
      <w:rFonts w:eastAsia="MS Mincho"/>
      <w:b/>
      <w:u w:val="single"/>
    </w:rPr>
  </w:style>
  <w:style w:type="character" w:customStyle="1" w:styleId="StyleunderlineBold">
    <w:name w:val="Style underline + Bold"/>
    <w:basedOn w:val="underline"/>
    <w:rsid w:val="002B105B"/>
    <w:rPr>
      <w:rFonts w:ascii="Times New Roman" w:hAnsi="Times New Roman" w:cs="Times New Roman" w:hint="default"/>
      <w:b w:val="0"/>
      <w:bCs/>
      <w:sz w:val="20"/>
      <w:u w:val="single"/>
    </w:rPr>
  </w:style>
  <w:style w:type="paragraph" w:customStyle="1" w:styleId="cards0">
    <w:name w:val="cards"/>
    <w:basedOn w:val="Cites"/>
    <w:qFormat/>
    <w:rsid w:val="002B105B"/>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B105B"/>
    <w:rPr>
      <w:sz w:val="20"/>
      <w:u w:val="single"/>
    </w:rPr>
  </w:style>
  <w:style w:type="character" w:customStyle="1" w:styleId="slug-pub-date">
    <w:name w:val="slug-pub-date"/>
    <w:basedOn w:val="DefaultParagraphFont"/>
    <w:rsid w:val="002B105B"/>
  </w:style>
  <w:style w:type="character" w:customStyle="1" w:styleId="slug-vol">
    <w:name w:val="slug-vol"/>
    <w:basedOn w:val="DefaultParagraphFont"/>
    <w:rsid w:val="002B105B"/>
  </w:style>
  <w:style w:type="character" w:customStyle="1" w:styleId="slug-issue">
    <w:name w:val="slug-issue"/>
    <w:basedOn w:val="DefaultParagraphFont"/>
    <w:rsid w:val="002B105B"/>
  </w:style>
  <w:style w:type="character" w:customStyle="1" w:styleId="slug-pages">
    <w:name w:val="slug-pages"/>
    <w:basedOn w:val="DefaultParagraphFont"/>
    <w:rsid w:val="002B105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B105B"/>
    <w:rPr>
      <w:b/>
      <w:bCs/>
      <w:strike w:val="0"/>
      <w:dstrike w:val="0"/>
      <w:sz w:val="24"/>
      <w:u w:val="none"/>
      <w:effect w:val="none"/>
    </w:rPr>
  </w:style>
  <w:style w:type="character" w:customStyle="1" w:styleId="tagchar">
    <w:name w:val="tagchar"/>
    <w:basedOn w:val="DefaultParagraphFont"/>
    <w:rsid w:val="002B105B"/>
  </w:style>
  <w:style w:type="character" w:customStyle="1" w:styleId="pmterms11">
    <w:name w:val="pmterms11"/>
    <w:basedOn w:val="DefaultParagraphFont"/>
    <w:rsid w:val="002B105B"/>
    <w:rPr>
      <w:b/>
      <w:bCs/>
      <w:i w:val="0"/>
      <w:iCs w:val="0"/>
      <w:color w:val="000000"/>
    </w:rPr>
  </w:style>
  <w:style w:type="character" w:customStyle="1" w:styleId="StyleUnderlineChar9ptBold">
    <w:name w:val="Style Underline Char + 9 pt Bold"/>
    <w:basedOn w:val="DefaultParagraphFont"/>
    <w:rsid w:val="002B105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B105B"/>
    <w:rPr>
      <w:szCs w:val="24"/>
      <w:u w:val="single"/>
      <w:lang w:val="en-US" w:eastAsia="en-US" w:bidi="ar-SA"/>
    </w:rPr>
  </w:style>
  <w:style w:type="character" w:customStyle="1" w:styleId="BoldandUnderlineChar2Char1">
    <w:name w:val="Bold and Underline Char2 Char1"/>
    <w:basedOn w:val="DefaultParagraphFont"/>
    <w:rsid w:val="002B105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B105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B105B"/>
    <w:rPr>
      <w:szCs w:val="24"/>
      <w:u w:val="single"/>
      <w:lang w:val="en-US" w:eastAsia="en-US" w:bidi="ar-SA"/>
    </w:rPr>
  </w:style>
  <w:style w:type="paragraph" w:customStyle="1" w:styleId="Language">
    <w:name w:val="Language"/>
    <w:basedOn w:val="Normal"/>
    <w:link w:val="LanguageChar"/>
    <w:qFormat/>
    <w:rsid w:val="002B105B"/>
    <w:rPr>
      <w:rFonts w:eastAsia="Times New Roman"/>
      <w:strike/>
      <w:szCs w:val="20"/>
    </w:rPr>
  </w:style>
  <w:style w:type="character" w:customStyle="1" w:styleId="LanguageChar">
    <w:name w:val="Language Char"/>
    <w:basedOn w:val="DefaultParagraphFont"/>
    <w:link w:val="Language"/>
    <w:rsid w:val="002B105B"/>
    <w:rPr>
      <w:rFonts w:ascii="Calibri" w:eastAsia="Times New Roman" w:hAnsi="Calibri"/>
      <w:strike/>
      <w:sz w:val="22"/>
      <w:szCs w:val="20"/>
    </w:rPr>
  </w:style>
  <w:style w:type="paragraph" w:customStyle="1" w:styleId="UnderlineChar3">
    <w:name w:val="Underline Char3"/>
    <w:basedOn w:val="Normal"/>
    <w:link w:val="UnderlineChar3Char"/>
    <w:qFormat/>
    <w:rsid w:val="002B105B"/>
    <w:rPr>
      <w:rFonts w:eastAsia="Times New Roman"/>
      <w:u w:val="single"/>
    </w:rPr>
  </w:style>
  <w:style w:type="character" w:customStyle="1" w:styleId="UnderlineChar3Char">
    <w:name w:val="Underline Char3 Char"/>
    <w:basedOn w:val="DefaultParagraphFont"/>
    <w:link w:val="UnderlineChar3"/>
    <w:rsid w:val="002B105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B105B"/>
    <w:rPr>
      <w:rFonts w:eastAsia="Times New Roman"/>
      <w:b/>
      <w:u w:val="single"/>
    </w:rPr>
  </w:style>
  <w:style w:type="character" w:customStyle="1" w:styleId="BoldandUnderlineChar3CharChar">
    <w:name w:val="Bold and Underline Char3 Char Char"/>
    <w:basedOn w:val="DefaultParagraphFont"/>
    <w:link w:val="BoldandUnderlineChar3Char"/>
    <w:rsid w:val="002B105B"/>
    <w:rPr>
      <w:rFonts w:ascii="Calibri" w:eastAsia="Times New Roman" w:hAnsi="Calibri"/>
      <w:b/>
      <w:sz w:val="22"/>
      <w:u w:val="single"/>
    </w:rPr>
  </w:style>
  <w:style w:type="character" w:customStyle="1" w:styleId="UnderlineChar1">
    <w:name w:val="Underline Char1"/>
    <w:basedOn w:val="DefaultParagraphFont"/>
    <w:rsid w:val="002B105B"/>
    <w:rPr>
      <w:szCs w:val="24"/>
      <w:u w:val="single"/>
      <w:lang w:val="en-US" w:eastAsia="en-US" w:bidi="ar-SA"/>
    </w:rPr>
  </w:style>
  <w:style w:type="character" w:customStyle="1" w:styleId="BoldandUnderlineChar1Char2Char">
    <w:name w:val="Bold and Underline Char1 Char2 Char"/>
    <w:basedOn w:val="DefaultParagraphFont"/>
    <w:rsid w:val="002B105B"/>
    <w:rPr>
      <w:b/>
      <w:szCs w:val="24"/>
      <w:u w:val="single"/>
      <w:lang w:val="en-US" w:eastAsia="en-US" w:bidi="ar-SA"/>
    </w:rPr>
  </w:style>
  <w:style w:type="paragraph" w:customStyle="1" w:styleId="HotRoute">
    <w:name w:val="Hot Route"/>
    <w:basedOn w:val="Normal"/>
    <w:link w:val="HotRouteChar0"/>
    <w:qFormat/>
    <w:rsid w:val="002B105B"/>
    <w:pPr>
      <w:ind w:left="144"/>
    </w:pPr>
    <w:rPr>
      <w:rFonts w:eastAsia="Times New Roman"/>
    </w:rPr>
  </w:style>
  <w:style w:type="character" w:customStyle="1" w:styleId="Style12ptBoldUnderline1">
    <w:name w:val="Style 12 pt Bold Underline1"/>
    <w:basedOn w:val="DefaultParagraphFont"/>
    <w:rsid w:val="002B105B"/>
    <w:rPr>
      <w:b/>
      <w:bCs/>
      <w:sz w:val="24"/>
      <w:u w:val="single"/>
    </w:rPr>
  </w:style>
  <w:style w:type="character" w:customStyle="1" w:styleId="StyleEmphasisArial12ptBoldNotItalic">
    <w:name w:val="Style Emphasis + Arial 12 pt Bold Not Italic"/>
    <w:basedOn w:val="Emphasis"/>
    <w:rsid w:val="002B105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B105B"/>
    <w:rPr>
      <w:rFonts w:ascii="SimSun" w:eastAsia="SimSun" w:hAnsi="SimSun"/>
      <w:sz w:val="15"/>
      <w:lang w:eastAsia="zh-CN"/>
    </w:rPr>
  </w:style>
  <w:style w:type="paragraph" w:customStyle="1" w:styleId="UnreadText">
    <w:name w:val="Unread Text"/>
    <w:basedOn w:val="Normal"/>
    <w:next w:val="Normal"/>
    <w:link w:val="UnreadTextChar"/>
    <w:autoRedefine/>
    <w:qFormat/>
    <w:rsid w:val="002B105B"/>
    <w:pPr>
      <w:ind w:left="360"/>
    </w:pPr>
    <w:rPr>
      <w:rFonts w:ascii="SimSun" w:eastAsia="SimSun" w:hAnsi="SimSun"/>
      <w:sz w:val="15"/>
      <w:lang w:eastAsia="zh-CN"/>
    </w:rPr>
  </w:style>
  <w:style w:type="character" w:customStyle="1" w:styleId="smallChar">
    <w:name w:val="small Char"/>
    <w:rsid w:val="002B105B"/>
    <w:rPr>
      <w:rFonts w:ascii="Calibri" w:eastAsia="Calibri" w:hAnsi="Calibri" w:cs="Calibri"/>
      <w:sz w:val="16"/>
      <w:szCs w:val="20"/>
      <w:lang w:val="x-none" w:eastAsia="x-none"/>
    </w:rPr>
  </w:style>
  <w:style w:type="paragraph" w:customStyle="1" w:styleId="HotRoute0">
    <w:name w:val="Hot Route!"/>
    <w:basedOn w:val="Normal"/>
    <w:qFormat/>
    <w:rsid w:val="002B105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B105B"/>
    <w:rPr>
      <w:rFonts w:ascii="Times New Roman" w:hAnsi="Times New Roman" w:cs="Times New Roman"/>
      <w:sz w:val="16"/>
      <w:szCs w:val="16"/>
    </w:rPr>
  </w:style>
  <w:style w:type="character" w:customStyle="1" w:styleId="BodyText2Char1">
    <w:name w:val="Body Text 2 Char1"/>
    <w:basedOn w:val="DefaultParagraphFont"/>
    <w:semiHidden/>
    <w:rsid w:val="002B105B"/>
    <w:rPr>
      <w:rFonts w:ascii="Times New Roman" w:hAnsi="Times New Roman" w:cs="Times New Roman"/>
      <w:sz w:val="20"/>
    </w:rPr>
  </w:style>
  <w:style w:type="character" w:customStyle="1" w:styleId="Heading2Char1CharCharCharCharCharC">
    <w:name w:val="Heading 2 Char1 Char Char Char Char Char C"/>
    <w:rsid w:val="002B105B"/>
    <w:rPr>
      <w:rFonts w:cs="Arial"/>
      <w:b/>
      <w:bCs/>
      <w:iCs/>
      <w:sz w:val="24"/>
      <w:szCs w:val="28"/>
      <w:lang w:val="en-US" w:eastAsia="en-US" w:bidi="ar-SA"/>
    </w:rPr>
  </w:style>
  <w:style w:type="character" w:customStyle="1" w:styleId="underline1">
    <w:name w:val="underline1"/>
    <w:basedOn w:val="DefaultParagraphFont"/>
    <w:rsid w:val="002B105B"/>
    <w:rPr>
      <w:u w:val="single"/>
    </w:rPr>
  </w:style>
  <w:style w:type="character" w:customStyle="1" w:styleId="author">
    <w:name w:val="author"/>
    <w:basedOn w:val="DefaultParagraphFont"/>
    <w:rsid w:val="002B105B"/>
    <w:rPr>
      <w:rFonts w:ascii="Times New Roman" w:hAnsi="Times New Roman"/>
      <w:b/>
      <w:sz w:val="24"/>
    </w:rPr>
  </w:style>
  <w:style w:type="character" w:customStyle="1" w:styleId="FontStyle291">
    <w:name w:val="Font Style291"/>
    <w:basedOn w:val="DefaultParagraphFont"/>
    <w:uiPriority w:val="99"/>
    <w:rsid w:val="002B105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B105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B105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B105B"/>
    <w:rPr>
      <w:rFonts w:ascii="Calibri" w:eastAsia="Times New Roman" w:hAnsi="Calibri"/>
      <w:sz w:val="22"/>
    </w:rPr>
  </w:style>
  <w:style w:type="paragraph" w:customStyle="1" w:styleId="Cards1">
    <w:name w:val="Cards1"/>
    <w:basedOn w:val="Normal"/>
    <w:link w:val="Cards1Char"/>
    <w:qFormat/>
    <w:rsid w:val="002B105B"/>
    <w:pPr>
      <w:ind w:left="288"/>
    </w:pPr>
    <w:rPr>
      <w:rFonts w:eastAsia="Times New Roman"/>
      <w:u w:val="single"/>
    </w:rPr>
  </w:style>
  <w:style w:type="character" w:customStyle="1" w:styleId="Cards1Char">
    <w:name w:val="Cards1 Char"/>
    <w:basedOn w:val="DefaultParagraphFont"/>
    <w:link w:val="Cards1"/>
    <w:rsid w:val="002B105B"/>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B105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B105B"/>
    <w:rPr>
      <w:rFonts w:ascii="Arial" w:eastAsia="Calibri" w:hAnsi="Arial" w:cs="Arial"/>
      <w:sz w:val="22"/>
      <w:szCs w:val="22"/>
      <w:u w:val="single"/>
    </w:rPr>
  </w:style>
  <w:style w:type="character" w:customStyle="1" w:styleId="EmphasizeThis">
    <w:name w:val="EmphasizeThis"/>
    <w:rsid w:val="002B105B"/>
    <w:rPr>
      <w:rFonts w:ascii="Georgia" w:hAnsi="Georgia"/>
      <w:b/>
      <w:iCs/>
      <w:sz w:val="24"/>
      <w:u w:val="thick"/>
    </w:rPr>
  </w:style>
  <w:style w:type="paragraph" w:customStyle="1" w:styleId="Stylecard8pt">
    <w:name w:val="Style card + 8 pt"/>
    <w:basedOn w:val="card"/>
    <w:link w:val="Stylecard8ptChar"/>
    <w:qFormat/>
    <w:rsid w:val="002B105B"/>
    <w:rPr>
      <w:rFonts w:ascii="Georgia" w:hAnsi="Georgia"/>
      <w:bCs/>
      <w:color w:val="000000"/>
      <w:lang w:eastAsia="ar-SA"/>
    </w:rPr>
  </w:style>
  <w:style w:type="character" w:customStyle="1" w:styleId="Stylecard8ptChar">
    <w:name w:val="Style card + 8 pt Char"/>
    <w:basedOn w:val="cardChar"/>
    <w:link w:val="Stylecard8pt"/>
    <w:rsid w:val="002B105B"/>
    <w:rPr>
      <w:rFonts w:ascii="Georgia" w:hAnsi="Georgia"/>
      <w:bCs/>
      <w:color w:val="000000"/>
      <w:sz w:val="16"/>
      <w:lang w:eastAsia="ar-SA"/>
    </w:rPr>
  </w:style>
  <w:style w:type="character" w:customStyle="1" w:styleId="bhl">
    <w:name w:val="bhl"/>
    <w:basedOn w:val="DefaultParagraphFont"/>
    <w:rsid w:val="002B105B"/>
  </w:style>
  <w:style w:type="paragraph" w:customStyle="1" w:styleId="TagGA11">
    <w:name w:val="Tag GA 11"/>
    <w:basedOn w:val="TOC1"/>
    <w:qFormat/>
    <w:rsid w:val="002B105B"/>
    <w:pPr>
      <w:spacing w:before="0" w:after="160"/>
    </w:pPr>
    <w:rPr>
      <w:rFonts w:ascii="Georgia" w:eastAsia="Calibri" w:hAnsi="Georgia"/>
      <w:u w:val="none"/>
      <w:lang w:bidi="ar-SA"/>
    </w:rPr>
  </w:style>
  <w:style w:type="paragraph" w:customStyle="1" w:styleId="CiteCard">
    <w:name w:val="Cite/Card"/>
    <w:basedOn w:val="TOC2"/>
    <w:qFormat/>
    <w:rsid w:val="002B105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B105B"/>
    <w:rPr>
      <w:rFonts w:ascii="Georgia" w:eastAsia="Times New Roman" w:hAnsi="Georgia" w:hint="default"/>
      <w:sz w:val="22"/>
      <w:u w:val="single"/>
      <w:lang w:eastAsia="zh-CN"/>
    </w:rPr>
  </w:style>
  <w:style w:type="character" w:customStyle="1" w:styleId="addmd">
    <w:name w:val="addmd"/>
    <w:basedOn w:val="DefaultParagraphFont"/>
    <w:rsid w:val="002B105B"/>
  </w:style>
  <w:style w:type="character" w:customStyle="1" w:styleId="UnderlinedTextCharChar">
    <w:name w:val="Underlined Text Char Char"/>
    <w:basedOn w:val="DefaultParagraphFont"/>
    <w:rsid w:val="002B105B"/>
    <w:rPr>
      <w:rFonts w:cs="Arial"/>
      <w:bCs/>
      <w:noProof w:val="0"/>
      <w:szCs w:val="26"/>
      <w:u w:val="single"/>
      <w:lang w:val="en-US" w:eastAsia="en-US" w:bidi="ar-SA"/>
    </w:rPr>
  </w:style>
  <w:style w:type="character" w:customStyle="1" w:styleId="CardText1Char">
    <w:name w:val="Card Text 1 Char"/>
    <w:rsid w:val="002B105B"/>
    <w:rPr>
      <w:rFonts w:ascii="Georgia" w:hAnsi="Georgia"/>
      <w:color w:val="000000"/>
      <w:sz w:val="22"/>
      <w:szCs w:val="22"/>
      <w:u w:val="single"/>
    </w:rPr>
  </w:style>
  <w:style w:type="character" w:customStyle="1" w:styleId="BoldUnderlining">
    <w:name w:val="Bold Underlining"/>
    <w:rsid w:val="002B105B"/>
    <w:rPr>
      <w:u w:val="single"/>
    </w:rPr>
  </w:style>
  <w:style w:type="character" w:customStyle="1" w:styleId="Intemphasis">
    <w:name w:val="Intemphasis"/>
    <w:uiPriority w:val="1"/>
    <w:qFormat/>
    <w:rsid w:val="002B105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B105B"/>
    <w:pPr>
      <w:ind w:left="288" w:right="288"/>
    </w:pPr>
    <w:rPr>
      <w:szCs w:val="16"/>
    </w:rPr>
  </w:style>
  <w:style w:type="character" w:customStyle="1" w:styleId="cardtextChar3">
    <w:name w:val="cardtext Char"/>
    <w:basedOn w:val="DefaultParagraphFont"/>
    <w:link w:val="cardtext2"/>
    <w:rsid w:val="002B105B"/>
    <w:rPr>
      <w:rFonts w:ascii="Calibri" w:hAnsi="Calibri"/>
      <w:sz w:val="22"/>
      <w:szCs w:val="16"/>
    </w:rPr>
  </w:style>
  <w:style w:type="character" w:customStyle="1" w:styleId="BoldUnderlineChar10">
    <w:name w:val="BoldUnderline Char1"/>
    <w:rsid w:val="002B105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B105B"/>
    <w:pPr>
      <w:spacing w:after="200"/>
      <w:contextualSpacing/>
    </w:pPr>
    <w:rPr>
      <w:rFonts w:eastAsia="Calibri"/>
      <w:u w:val="single"/>
    </w:rPr>
  </w:style>
  <w:style w:type="character" w:customStyle="1" w:styleId="UnderlinedCardTextChar">
    <w:name w:val="Underlined Card Text Char"/>
    <w:link w:val="UnderlinedCardText"/>
    <w:rsid w:val="002B105B"/>
    <w:rPr>
      <w:rFonts w:ascii="Calibri" w:eastAsia="Calibri" w:hAnsi="Calibri"/>
      <w:sz w:val="22"/>
      <w:u w:val="single"/>
    </w:rPr>
  </w:style>
  <w:style w:type="character" w:customStyle="1" w:styleId="Hyperlink6">
    <w:name w:val="Hyperlink6"/>
    <w:basedOn w:val="DefaultParagraphFont"/>
    <w:rsid w:val="002B105B"/>
    <w:rPr>
      <w:color w:val="3300CC"/>
      <w:u w:val="single"/>
    </w:rPr>
  </w:style>
  <w:style w:type="paragraph" w:customStyle="1" w:styleId="Tag12">
    <w:name w:val="Tag12"/>
    <w:basedOn w:val="Normal"/>
    <w:qFormat/>
    <w:rsid w:val="002B105B"/>
    <w:pPr>
      <w:contextualSpacing/>
    </w:pPr>
    <w:rPr>
      <w:rFonts w:eastAsia="Cambria"/>
      <w:b/>
    </w:rPr>
  </w:style>
  <w:style w:type="character" w:customStyle="1" w:styleId="citation0">
    <w:name w:val="citation"/>
    <w:basedOn w:val="DefaultParagraphFont"/>
    <w:rsid w:val="002B105B"/>
  </w:style>
  <w:style w:type="paragraph" w:customStyle="1" w:styleId="UnderlineText">
    <w:name w:val="Underline Text"/>
    <w:basedOn w:val="Normal"/>
    <w:link w:val="UnderlineTextChar"/>
    <w:qFormat/>
    <w:rsid w:val="002B105B"/>
    <w:pPr>
      <w:ind w:left="288"/>
    </w:pPr>
    <w:rPr>
      <w:rFonts w:eastAsia="Times New Roman"/>
      <w:u w:val="single"/>
    </w:rPr>
  </w:style>
  <w:style w:type="character" w:customStyle="1" w:styleId="UnderlineTextChar">
    <w:name w:val="Underline Text Char"/>
    <w:basedOn w:val="DefaultParagraphFont"/>
    <w:link w:val="UnderlineText"/>
    <w:rsid w:val="002B105B"/>
    <w:rPr>
      <w:rFonts w:ascii="Calibri" w:eastAsia="Times New Roman" w:hAnsi="Calibri"/>
      <w:sz w:val="22"/>
      <w:u w:val="single"/>
    </w:rPr>
  </w:style>
  <w:style w:type="character" w:customStyle="1" w:styleId="il">
    <w:name w:val="il"/>
    <w:basedOn w:val="DefaultParagraphFont"/>
    <w:rsid w:val="002B105B"/>
  </w:style>
  <w:style w:type="character" w:customStyle="1" w:styleId="commentstext">
    <w:name w:val="comments_text"/>
    <w:uiPriority w:val="99"/>
    <w:rsid w:val="002B105B"/>
    <w:rPr>
      <w:rFonts w:cs="Times New Roman"/>
    </w:rPr>
  </w:style>
  <w:style w:type="paragraph" w:customStyle="1" w:styleId="Heading42">
    <w:name w:val="Heading 42"/>
    <w:basedOn w:val="Normal"/>
    <w:qFormat/>
    <w:rsid w:val="002B105B"/>
    <w:rPr>
      <w:rFonts w:eastAsia="Times New Roman"/>
    </w:rPr>
  </w:style>
  <w:style w:type="paragraph" w:customStyle="1" w:styleId="DebateNormal">
    <w:name w:val="DebateNormal"/>
    <w:basedOn w:val="Normal"/>
    <w:link w:val="DebateNormalChar"/>
    <w:qFormat/>
    <w:rsid w:val="002B105B"/>
    <w:pPr>
      <w:spacing w:line="276" w:lineRule="auto"/>
    </w:pPr>
    <w:rPr>
      <w:rFonts w:eastAsia="Calibri"/>
      <w:szCs w:val="20"/>
    </w:rPr>
  </w:style>
  <w:style w:type="character" w:customStyle="1" w:styleId="DebateNormalChar">
    <w:name w:val="DebateNormal Char"/>
    <w:basedOn w:val="DefaultParagraphFont"/>
    <w:link w:val="DebateNormal"/>
    <w:rsid w:val="002B105B"/>
    <w:rPr>
      <w:rFonts w:ascii="Calibri" w:eastAsia="Calibri" w:hAnsi="Calibri"/>
      <w:sz w:val="22"/>
      <w:szCs w:val="20"/>
    </w:rPr>
  </w:style>
  <w:style w:type="paragraph" w:customStyle="1" w:styleId="DebateEmphasis">
    <w:name w:val="DebateEmphasis"/>
    <w:basedOn w:val="Normal"/>
    <w:link w:val="DebateEmphasisChar"/>
    <w:qFormat/>
    <w:rsid w:val="002B105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B105B"/>
    <w:rPr>
      <w:rFonts w:ascii="Calibri" w:eastAsia="Calibri" w:hAnsi="Calibri"/>
      <w:b/>
      <w:sz w:val="22"/>
      <w:szCs w:val="20"/>
      <w:u w:val="single"/>
    </w:rPr>
  </w:style>
  <w:style w:type="paragraph" w:customStyle="1" w:styleId="NormalCite">
    <w:name w:val="NormalCite"/>
    <w:link w:val="NormalCiteChar"/>
    <w:qFormat/>
    <w:rsid w:val="002B105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B105B"/>
    <w:rPr>
      <w:rFonts w:ascii="Times New Roman" w:eastAsiaTheme="minorHAnsi" w:hAnsi="Times New Roman" w:cs="Times New Roman"/>
      <w:sz w:val="18"/>
      <w:szCs w:val="22"/>
    </w:rPr>
  </w:style>
  <w:style w:type="character" w:customStyle="1" w:styleId="articletext">
    <w:name w:val="articletext"/>
    <w:basedOn w:val="DefaultParagraphFont"/>
    <w:rsid w:val="002B105B"/>
  </w:style>
  <w:style w:type="character" w:customStyle="1" w:styleId="grey10">
    <w:name w:val="grey10"/>
    <w:basedOn w:val="DefaultParagraphFont"/>
    <w:rsid w:val="002B105B"/>
  </w:style>
  <w:style w:type="character" w:customStyle="1" w:styleId="navy13bd">
    <w:name w:val="navy13bd"/>
    <w:basedOn w:val="DefaultParagraphFont"/>
    <w:rsid w:val="002B105B"/>
  </w:style>
  <w:style w:type="character" w:customStyle="1" w:styleId="Style9ptUnderline2">
    <w:name w:val="Style 9 pt Underline2"/>
    <w:basedOn w:val="DefaultParagraphFont"/>
    <w:rsid w:val="002B105B"/>
    <w:rPr>
      <w:sz w:val="20"/>
      <w:u w:val="single"/>
    </w:rPr>
  </w:style>
  <w:style w:type="character" w:customStyle="1" w:styleId="Style9ptBoldUnderline1">
    <w:name w:val="Style 9 pt Bold Underline1"/>
    <w:basedOn w:val="DefaultParagraphFont"/>
    <w:rsid w:val="002B105B"/>
    <w:rPr>
      <w:b/>
      <w:bCs/>
      <w:sz w:val="20"/>
      <w:u w:val="single"/>
    </w:rPr>
  </w:style>
  <w:style w:type="character" w:customStyle="1" w:styleId="TagsCharChar">
    <w:name w:val="Tags Char Char"/>
    <w:basedOn w:val="DefaultParagraphFont"/>
    <w:rsid w:val="002B105B"/>
    <w:rPr>
      <w:rFonts w:eastAsia="SimSun"/>
      <w:b/>
      <w:sz w:val="24"/>
      <w:lang w:val="en-US" w:eastAsia="zh-CN" w:bidi="ar-SA"/>
    </w:rPr>
  </w:style>
  <w:style w:type="paragraph" w:customStyle="1" w:styleId="cardCharCharCharChar">
    <w:name w:val="card Char Char Char Char"/>
    <w:basedOn w:val="Normal"/>
    <w:qFormat/>
    <w:rsid w:val="002B105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B105B"/>
    <w:rPr>
      <w:rFonts w:eastAsia="Times New Roman"/>
      <w:u w:val="single"/>
    </w:rPr>
  </w:style>
  <w:style w:type="character" w:customStyle="1" w:styleId="CARDChar0">
    <w:name w:val="CARD Char"/>
    <w:basedOn w:val="DefaultParagraphFont"/>
    <w:link w:val="CARD0"/>
    <w:rsid w:val="002B105B"/>
    <w:rPr>
      <w:rFonts w:ascii="Calibri" w:eastAsia="Times New Roman" w:hAnsi="Calibri"/>
      <w:sz w:val="22"/>
      <w:u w:val="single"/>
    </w:rPr>
  </w:style>
  <w:style w:type="paragraph" w:customStyle="1" w:styleId="Normal2">
    <w:name w:val="Normal2"/>
    <w:basedOn w:val="Normal"/>
    <w:qFormat/>
    <w:rsid w:val="002B105B"/>
    <w:rPr>
      <w:rFonts w:eastAsia="Times New Roman"/>
    </w:rPr>
  </w:style>
  <w:style w:type="character" w:customStyle="1" w:styleId="Style11ptThickunderline">
    <w:name w:val="Style 11 pt Thick underline"/>
    <w:rsid w:val="002B105B"/>
    <w:rPr>
      <w:rFonts w:ascii="Times New Roman" w:hAnsi="Times New Roman"/>
      <w:sz w:val="20"/>
      <w:u w:val="single"/>
    </w:rPr>
  </w:style>
  <w:style w:type="character" w:customStyle="1" w:styleId="Style11ptBoldThickunderline">
    <w:name w:val="Style 11 pt Bold Thick underline"/>
    <w:rsid w:val="002B105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B105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B105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B105B"/>
    <w:rPr>
      <w:u w:val="single"/>
    </w:rPr>
  </w:style>
  <w:style w:type="character" w:customStyle="1" w:styleId="StyleUnderlineBoldIndent11ptChar">
    <w:name w:val="Style Underline + Bold Indent + 11 pt Char"/>
    <w:link w:val="StyleUnderlineBoldIndent11pt"/>
    <w:rsid w:val="002B105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B105B"/>
    <w:rPr>
      <w:b/>
      <w:bCs/>
      <w:u w:val="single"/>
    </w:rPr>
  </w:style>
  <w:style w:type="character" w:customStyle="1" w:styleId="StyleUnderlineBoldIndent11ptBoldChar">
    <w:name w:val="Style Underline + Bold Indent + 11 pt Bold Char"/>
    <w:link w:val="StyleUnderlineBoldIndent11ptBold"/>
    <w:rsid w:val="002B105B"/>
    <w:rPr>
      <w:rFonts w:ascii="Calibri" w:eastAsia="Times New Roman" w:hAnsi="Calibri"/>
      <w:b/>
      <w:bCs/>
      <w:sz w:val="22"/>
      <w:szCs w:val="20"/>
      <w:u w:val="single"/>
    </w:rPr>
  </w:style>
  <w:style w:type="paragraph" w:customStyle="1" w:styleId="Normal20pt">
    <w:name w:val="Normal  + 20 pt"/>
    <w:basedOn w:val="Normal"/>
    <w:uiPriority w:val="6"/>
    <w:qFormat/>
    <w:rsid w:val="002B105B"/>
    <w:rPr>
      <w:bCs/>
      <w:u w:val="single"/>
    </w:rPr>
  </w:style>
  <w:style w:type="paragraph" w:customStyle="1" w:styleId="author-name">
    <w:name w:val="author-name"/>
    <w:basedOn w:val="Normal"/>
    <w:qFormat/>
    <w:rsid w:val="002B105B"/>
    <w:pPr>
      <w:spacing w:before="100" w:beforeAutospacing="1" w:after="100" w:afterAutospacing="1"/>
    </w:pPr>
    <w:rPr>
      <w:rFonts w:eastAsia="Times New Roman"/>
    </w:rPr>
  </w:style>
  <w:style w:type="paragraph" w:customStyle="1" w:styleId="author-credentials">
    <w:name w:val="author-credentials"/>
    <w:basedOn w:val="Normal"/>
    <w:qFormat/>
    <w:rsid w:val="002B105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B105B"/>
    <w:rPr>
      <w:rFonts w:ascii="Consolas" w:hAnsi="Consolas" w:cs="Consolas"/>
      <w:sz w:val="20"/>
      <w:szCs w:val="20"/>
    </w:rPr>
  </w:style>
  <w:style w:type="character" w:customStyle="1" w:styleId="headline">
    <w:name w:val="headline"/>
    <w:basedOn w:val="DefaultParagraphFont"/>
    <w:rsid w:val="002B105B"/>
  </w:style>
  <w:style w:type="character" w:customStyle="1" w:styleId="yshortcuts">
    <w:name w:val="yshortcuts"/>
    <w:basedOn w:val="DefaultParagraphFont"/>
    <w:rsid w:val="002B105B"/>
  </w:style>
  <w:style w:type="character" w:customStyle="1" w:styleId="HotRouteChar0">
    <w:name w:val="Hot Route Char"/>
    <w:link w:val="HotRoute"/>
    <w:rsid w:val="002B105B"/>
    <w:rPr>
      <w:rFonts w:ascii="Calibri" w:eastAsia="Times New Roman" w:hAnsi="Calibri"/>
      <w:sz w:val="22"/>
    </w:rPr>
  </w:style>
  <w:style w:type="paragraph" w:styleId="PlainText">
    <w:name w:val="Plain Text"/>
    <w:basedOn w:val="Normal"/>
    <w:link w:val="PlainTextChar"/>
    <w:rsid w:val="002B105B"/>
    <w:rPr>
      <w:rFonts w:ascii="Courier New" w:eastAsia="Times New Roman" w:hAnsi="Courier New" w:cs="Courier New"/>
      <w:szCs w:val="20"/>
    </w:rPr>
  </w:style>
  <w:style w:type="character" w:customStyle="1" w:styleId="PlainTextChar">
    <w:name w:val="Plain Text Char"/>
    <w:basedOn w:val="DefaultParagraphFont"/>
    <w:link w:val="PlainText"/>
    <w:rsid w:val="002B105B"/>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2B105B"/>
    <w:rPr>
      <w:sz w:val="12"/>
    </w:rPr>
  </w:style>
  <w:style w:type="character" w:customStyle="1" w:styleId="MicrotextChar0">
    <w:name w:val="Microtext Char"/>
    <w:link w:val="Microtext0"/>
    <w:rsid w:val="002B105B"/>
    <w:rPr>
      <w:rFonts w:ascii="Calibri" w:hAnsi="Calibri"/>
      <w:sz w:val="12"/>
    </w:rPr>
  </w:style>
  <w:style w:type="paragraph" w:customStyle="1" w:styleId="Style6">
    <w:name w:val="Style6"/>
    <w:basedOn w:val="Normal"/>
    <w:link w:val="Style6Char"/>
    <w:autoRedefine/>
    <w:qFormat/>
    <w:rsid w:val="002B105B"/>
    <w:rPr>
      <w:b/>
    </w:rPr>
  </w:style>
  <w:style w:type="character" w:customStyle="1" w:styleId="Style6Char">
    <w:name w:val="Style6 Char"/>
    <w:basedOn w:val="DefaultParagraphFont"/>
    <w:link w:val="Style6"/>
    <w:rsid w:val="002B105B"/>
    <w:rPr>
      <w:rFonts w:ascii="Calibri" w:hAnsi="Calibri"/>
      <w:b/>
      <w:sz w:val="22"/>
    </w:rPr>
  </w:style>
  <w:style w:type="paragraph" w:customStyle="1" w:styleId="Style11">
    <w:name w:val="Style11"/>
    <w:basedOn w:val="Normal"/>
    <w:link w:val="Style11Char"/>
    <w:qFormat/>
    <w:rsid w:val="002B105B"/>
    <w:rPr>
      <w:rFonts w:eastAsia="Times New Roman"/>
      <w:b/>
      <w:szCs w:val="20"/>
      <w:u w:val="thick"/>
    </w:rPr>
  </w:style>
  <w:style w:type="paragraph" w:customStyle="1" w:styleId="Style12">
    <w:name w:val="Style12"/>
    <w:basedOn w:val="Normal"/>
    <w:link w:val="Style12Char"/>
    <w:qFormat/>
    <w:rsid w:val="002B105B"/>
    <w:rPr>
      <w:rFonts w:eastAsia="Times New Roman"/>
      <w:b/>
      <w:u w:val="thick"/>
    </w:rPr>
  </w:style>
  <w:style w:type="character" w:customStyle="1" w:styleId="Style11Char">
    <w:name w:val="Style11 Char"/>
    <w:basedOn w:val="DefaultParagraphFont"/>
    <w:link w:val="Style11"/>
    <w:rsid w:val="002B105B"/>
    <w:rPr>
      <w:rFonts w:ascii="Calibri" w:eastAsia="Times New Roman" w:hAnsi="Calibri"/>
      <w:b/>
      <w:sz w:val="22"/>
      <w:szCs w:val="20"/>
      <w:u w:val="thick"/>
    </w:rPr>
  </w:style>
  <w:style w:type="character" w:customStyle="1" w:styleId="Style12Char">
    <w:name w:val="Style12 Char"/>
    <w:basedOn w:val="DefaultParagraphFont"/>
    <w:link w:val="Style12"/>
    <w:rsid w:val="002B105B"/>
    <w:rPr>
      <w:rFonts w:ascii="Calibri" w:eastAsia="Times New Roman" w:hAnsi="Calibri"/>
      <w:b/>
      <w:sz w:val="22"/>
      <w:u w:val="thick"/>
    </w:rPr>
  </w:style>
  <w:style w:type="character" w:customStyle="1" w:styleId="caps-label">
    <w:name w:val="caps-label"/>
    <w:basedOn w:val="DefaultParagraphFont"/>
    <w:rsid w:val="002B105B"/>
  </w:style>
  <w:style w:type="character" w:customStyle="1" w:styleId="wikiexternallink">
    <w:name w:val="wikiexternallink"/>
    <w:basedOn w:val="DefaultParagraphFont"/>
    <w:rsid w:val="002B105B"/>
  </w:style>
  <w:style w:type="character" w:customStyle="1" w:styleId="StyleStyleBoldUnderlineIntenseEmphasisUnderlineapple-style-s">
    <w:name w:val="Style Style Bold UnderlineIntense EmphasisUnderlineapple-style-s..."/>
    <w:basedOn w:val="DefaultParagraphFont"/>
    <w:rsid w:val="002B105B"/>
    <w:rPr>
      <w:b w:val="0"/>
      <w:bCs w:val="0"/>
      <w:sz w:val="22"/>
      <w:u w:val="single"/>
      <w:bdr w:val="none" w:sz="0" w:space="0" w:color="auto"/>
    </w:rPr>
  </w:style>
  <w:style w:type="paragraph" w:customStyle="1" w:styleId="blocktitle0">
    <w:name w:val="block title"/>
    <w:basedOn w:val="Normal"/>
    <w:link w:val="blocktitleChar0"/>
    <w:autoRedefine/>
    <w:qFormat/>
    <w:rsid w:val="002B105B"/>
    <w:pPr>
      <w:spacing w:after="240"/>
      <w:jc w:val="center"/>
      <w:outlineLvl w:val="0"/>
    </w:pPr>
    <w:rPr>
      <w:rFonts w:eastAsia="Calibri"/>
      <w:b/>
      <w:caps/>
      <w:sz w:val="28"/>
      <w:szCs w:val="28"/>
      <w:lang w:val="es-ES"/>
    </w:rPr>
  </w:style>
  <w:style w:type="character" w:customStyle="1" w:styleId="UnderlineCard">
    <w:name w:val="Underline Card"/>
    <w:uiPriority w:val="6"/>
    <w:qFormat/>
    <w:rsid w:val="002B105B"/>
    <w:rPr>
      <w:rFonts w:ascii="Arial" w:hAnsi="Arial"/>
      <w:b w:val="0"/>
      <w:bCs/>
      <w:sz w:val="20"/>
      <w:u w:val="single"/>
    </w:rPr>
  </w:style>
  <w:style w:type="character" w:customStyle="1" w:styleId="story-author">
    <w:name w:val="story-author"/>
    <w:basedOn w:val="DefaultParagraphFont"/>
    <w:rsid w:val="002B105B"/>
  </w:style>
  <w:style w:type="paragraph" w:customStyle="1" w:styleId="type">
    <w:name w:val="type"/>
    <w:basedOn w:val="Normal"/>
    <w:qFormat/>
    <w:rsid w:val="002B105B"/>
    <w:pPr>
      <w:spacing w:before="100" w:beforeAutospacing="1" w:after="100" w:afterAutospacing="1"/>
    </w:pPr>
    <w:rPr>
      <w:rFonts w:eastAsia="Times New Roman"/>
    </w:rPr>
  </w:style>
  <w:style w:type="character" w:customStyle="1" w:styleId="institution">
    <w:name w:val="institution"/>
    <w:basedOn w:val="DefaultParagraphFont"/>
    <w:rsid w:val="002B105B"/>
  </w:style>
  <w:style w:type="character" w:customStyle="1" w:styleId="abodyblack3">
    <w:name w:val="abodyblack3"/>
    <w:basedOn w:val="DefaultParagraphFont"/>
    <w:rsid w:val="002B105B"/>
  </w:style>
  <w:style w:type="paragraph" w:customStyle="1" w:styleId="UnderlineChar2CharChar">
    <w:name w:val="Underline Char2 Char Char"/>
    <w:basedOn w:val="Normal"/>
    <w:link w:val="UnderlineChar2CharCharChar"/>
    <w:qFormat/>
    <w:rsid w:val="002B105B"/>
    <w:rPr>
      <w:rFonts w:eastAsia="MS Mincho"/>
      <w:szCs w:val="20"/>
      <w:u w:val="single"/>
    </w:rPr>
  </w:style>
  <w:style w:type="character" w:customStyle="1" w:styleId="UnderlineChar2CharCharChar">
    <w:name w:val="Underline Char2 Char Char Char"/>
    <w:link w:val="UnderlineChar2CharChar"/>
    <w:rsid w:val="002B105B"/>
    <w:rPr>
      <w:rFonts w:ascii="Calibri" w:eastAsia="MS Mincho" w:hAnsi="Calibri"/>
      <w:sz w:val="22"/>
      <w:szCs w:val="20"/>
      <w:u w:val="single"/>
    </w:rPr>
  </w:style>
  <w:style w:type="character" w:customStyle="1" w:styleId="CharacterStyle1">
    <w:name w:val="Character Style 1"/>
    <w:rsid w:val="002B105B"/>
    <w:rPr>
      <w:sz w:val="20"/>
      <w:szCs w:val="20"/>
    </w:rPr>
  </w:style>
  <w:style w:type="character" w:customStyle="1" w:styleId="FontStyle177">
    <w:name w:val="Font Style177"/>
    <w:basedOn w:val="DefaultParagraphFont"/>
    <w:uiPriority w:val="99"/>
    <w:rsid w:val="002B105B"/>
    <w:rPr>
      <w:rFonts w:ascii="Times New Roman" w:hAnsi="Times New Roman" w:cs="Times New Roman"/>
      <w:sz w:val="20"/>
      <w:szCs w:val="20"/>
    </w:rPr>
  </w:style>
  <w:style w:type="character" w:customStyle="1" w:styleId="FontStyle173">
    <w:name w:val="Font Style173"/>
    <w:basedOn w:val="DefaultParagraphFont"/>
    <w:uiPriority w:val="99"/>
    <w:rsid w:val="002B105B"/>
    <w:rPr>
      <w:rFonts w:ascii="Times New Roman" w:hAnsi="Times New Roman" w:cs="Times New Roman"/>
      <w:sz w:val="14"/>
      <w:szCs w:val="14"/>
    </w:rPr>
  </w:style>
  <w:style w:type="character" w:customStyle="1" w:styleId="FontStyle151">
    <w:name w:val="Font Style151"/>
    <w:basedOn w:val="DefaultParagraphFont"/>
    <w:uiPriority w:val="99"/>
    <w:rsid w:val="002B105B"/>
    <w:rPr>
      <w:rFonts w:ascii="Arial Narrow" w:hAnsi="Arial Narrow" w:cs="Arial Narrow"/>
      <w:b/>
      <w:bCs/>
      <w:sz w:val="12"/>
      <w:szCs w:val="12"/>
    </w:rPr>
  </w:style>
  <w:style w:type="character" w:customStyle="1" w:styleId="FontStyle156">
    <w:name w:val="Font Style156"/>
    <w:basedOn w:val="DefaultParagraphFont"/>
    <w:uiPriority w:val="99"/>
    <w:rsid w:val="002B105B"/>
    <w:rPr>
      <w:rFonts w:ascii="Arial Narrow" w:hAnsi="Arial Narrow" w:cs="Arial Narrow"/>
      <w:sz w:val="8"/>
      <w:szCs w:val="8"/>
    </w:rPr>
  </w:style>
  <w:style w:type="character" w:customStyle="1" w:styleId="FontStyle160">
    <w:name w:val="Font Style160"/>
    <w:basedOn w:val="DefaultParagraphFont"/>
    <w:uiPriority w:val="99"/>
    <w:rsid w:val="002B105B"/>
    <w:rPr>
      <w:rFonts w:ascii="Times New Roman" w:hAnsi="Times New Roman" w:cs="Times New Roman"/>
      <w:b/>
      <w:bCs/>
      <w:sz w:val="20"/>
      <w:szCs w:val="20"/>
    </w:rPr>
  </w:style>
  <w:style w:type="character" w:customStyle="1" w:styleId="FontStyle178">
    <w:name w:val="Font Style178"/>
    <w:basedOn w:val="DefaultParagraphFont"/>
    <w:uiPriority w:val="99"/>
    <w:rsid w:val="002B105B"/>
    <w:rPr>
      <w:rFonts w:ascii="Times New Roman" w:hAnsi="Times New Roman" w:cs="Times New Roman"/>
      <w:sz w:val="18"/>
      <w:szCs w:val="18"/>
    </w:rPr>
  </w:style>
  <w:style w:type="paragraph" w:customStyle="1" w:styleId="Style14">
    <w:name w:val="Style14"/>
    <w:basedOn w:val="Normal"/>
    <w:uiPriority w:val="99"/>
    <w:qFormat/>
    <w:rsid w:val="002B105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B105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B105B"/>
    <w:rPr>
      <w:rFonts w:ascii="Times New Roman" w:hAnsi="Times New Roman" w:cs="Times New Roman"/>
      <w:sz w:val="12"/>
      <w:szCs w:val="12"/>
    </w:rPr>
  </w:style>
  <w:style w:type="paragraph" w:customStyle="1" w:styleId="Style9">
    <w:name w:val="Style9"/>
    <w:basedOn w:val="Normal"/>
    <w:uiPriority w:val="99"/>
    <w:qFormat/>
    <w:rsid w:val="002B105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B105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B105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B105B"/>
    <w:rPr>
      <w:rFonts w:ascii="Times New Roman" w:hAnsi="Times New Roman" w:cs="Times New Roman"/>
      <w:sz w:val="16"/>
      <w:szCs w:val="16"/>
    </w:rPr>
  </w:style>
  <w:style w:type="character" w:customStyle="1" w:styleId="f">
    <w:name w:val="f"/>
    <w:basedOn w:val="DefaultParagraphFont"/>
    <w:rsid w:val="002B105B"/>
  </w:style>
  <w:style w:type="character" w:customStyle="1" w:styleId="TagsChar2">
    <w:name w:val="Tags Char2"/>
    <w:rsid w:val="002B105B"/>
    <w:rPr>
      <w:b/>
      <w:sz w:val="24"/>
    </w:rPr>
  </w:style>
  <w:style w:type="paragraph" w:customStyle="1" w:styleId="CardsFont6ptChar">
    <w:name w:val="Cards + Font: 6 pt Char"/>
    <w:basedOn w:val="Normal"/>
    <w:link w:val="CardsFont6ptCharChar"/>
    <w:qFormat/>
    <w:rsid w:val="002B105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B105B"/>
    <w:rPr>
      <w:rFonts w:ascii="Calibri" w:eastAsia="Times New Roman" w:hAnsi="Calibri"/>
      <w:sz w:val="12"/>
    </w:rPr>
  </w:style>
  <w:style w:type="character" w:customStyle="1" w:styleId="FontStyle172">
    <w:name w:val="Font Style172"/>
    <w:basedOn w:val="DefaultParagraphFont"/>
    <w:uiPriority w:val="99"/>
    <w:rsid w:val="002B105B"/>
    <w:rPr>
      <w:rFonts w:ascii="Times New Roman" w:hAnsi="Times New Roman" w:cs="Times New Roman"/>
      <w:b/>
      <w:bCs/>
      <w:sz w:val="16"/>
      <w:szCs w:val="16"/>
    </w:rPr>
  </w:style>
  <w:style w:type="paragraph" w:customStyle="1" w:styleId="Style18">
    <w:name w:val="Style18"/>
    <w:basedOn w:val="Normal"/>
    <w:uiPriority w:val="99"/>
    <w:qFormat/>
    <w:rsid w:val="002B105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B105B"/>
    <w:rPr>
      <w:rFonts w:ascii="Times New Roman" w:hAnsi="Times New Roman" w:cs="Times New Roman"/>
      <w:i/>
      <w:iCs/>
      <w:sz w:val="16"/>
      <w:szCs w:val="16"/>
    </w:rPr>
  </w:style>
  <w:style w:type="character" w:customStyle="1" w:styleId="FontStyle162">
    <w:name w:val="Font Style162"/>
    <w:basedOn w:val="DefaultParagraphFont"/>
    <w:uiPriority w:val="99"/>
    <w:rsid w:val="002B105B"/>
    <w:rPr>
      <w:rFonts w:ascii="Times New Roman" w:hAnsi="Times New Roman" w:cs="Times New Roman"/>
      <w:b/>
      <w:bCs/>
      <w:sz w:val="18"/>
      <w:szCs w:val="18"/>
    </w:rPr>
  </w:style>
  <w:style w:type="character" w:customStyle="1" w:styleId="FontStyle167">
    <w:name w:val="Font Style167"/>
    <w:basedOn w:val="DefaultParagraphFont"/>
    <w:uiPriority w:val="99"/>
    <w:rsid w:val="002B105B"/>
    <w:rPr>
      <w:rFonts w:ascii="Times New Roman" w:hAnsi="Times New Roman" w:cs="Times New Roman"/>
      <w:sz w:val="10"/>
      <w:szCs w:val="10"/>
    </w:rPr>
  </w:style>
  <w:style w:type="character" w:customStyle="1" w:styleId="FontStyle174">
    <w:name w:val="Font Style174"/>
    <w:basedOn w:val="DefaultParagraphFont"/>
    <w:uiPriority w:val="99"/>
    <w:rsid w:val="002B105B"/>
    <w:rPr>
      <w:rFonts w:ascii="Arial Narrow" w:hAnsi="Arial Narrow" w:cs="Arial Narrow"/>
      <w:b/>
      <w:bCs/>
      <w:sz w:val="18"/>
      <w:szCs w:val="18"/>
    </w:rPr>
  </w:style>
  <w:style w:type="paragraph" w:customStyle="1" w:styleId="Style47">
    <w:name w:val="Style47"/>
    <w:basedOn w:val="Normal"/>
    <w:uiPriority w:val="99"/>
    <w:qFormat/>
    <w:rsid w:val="002B105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B105B"/>
    <w:rPr>
      <w:rFonts w:ascii="Times New Roman" w:hAnsi="Times New Roman" w:cs="Times New Roman"/>
      <w:sz w:val="12"/>
      <w:szCs w:val="12"/>
    </w:rPr>
  </w:style>
  <w:style w:type="paragraph" w:customStyle="1" w:styleId="Style24">
    <w:name w:val="Style24"/>
    <w:basedOn w:val="Normal"/>
    <w:uiPriority w:val="99"/>
    <w:qFormat/>
    <w:rsid w:val="002B105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B105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B105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B105B"/>
    <w:rPr>
      <w:rFonts w:ascii="Times New Roman" w:hAnsi="Times New Roman" w:cs="Times New Roman"/>
      <w:b/>
      <w:bCs/>
      <w:sz w:val="18"/>
      <w:szCs w:val="18"/>
    </w:rPr>
  </w:style>
  <w:style w:type="paragraph" w:customStyle="1" w:styleId="Style21">
    <w:name w:val="Style21"/>
    <w:basedOn w:val="Normal"/>
    <w:uiPriority w:val="99"/>
    <w:qFormat/>
    <w:rsid w:val="002B105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B105B"/>
    <w:pPr>
      <w:widowControl w:val="0"/>
      <w:autoSpaceDE w:val="0"/>
      <w:autoSpaceDN w:val="0"/>
      <w:adjustRightInd w:val="0"/>
      <w:spacing w:line="198" w:lineRule="exact"/>
    </w:pPr>
    <w:rPr>
      <w:rFonts w:eastAsia="Times New Roman"/>
    </w:rPr>
  </w:style>
  <w:style w:type="paragraph" w:customStyle="1" w:styleId="Standard">
    <w:name w:val="Standard"/>
    <w:qFormat/>
    <w:rsid w:val="002B105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B105B"/>
    <w:rPr>
      <w:color w:val="000000"/>
      <w:sz w:val="32"/>
      <w:szCs w:val="32"/>
    </w:rPr>
  </w:style>
  <w:style w:type="paragraph" w:customStyle="1" w:styleId="Cardnon-underlined">
    <w:name w:val="Card non-underlined"/>
    <w:basedOn w:val="Normal"/>
    <w:link w:val="Cardnon-underlinedChar"/>
    <w:autoRedefine/>
    <w:uiPriority w:val="99"/>
    <w:qFormat/>
    <w:rsid w:val="002B105B"/>
    <w:rPr>
      <w:rFonts w:eastAsia="Times New Roman"/>
      <w:szCs w:val="20"/>
    </w:rPr>
  </w:style>
  <w:style w:type="character" w:customStyle="1" w:styleId="Cardnon-underlinedChar">
    <w:name w:val="Card non-underlined Char"/>
    <w:basedOn w:val="DefaultParagraphFont"/>
    <w:link w:val="Cardnon-underlined"/>
    <w:uiPriority w:val="99"/>
    <w:rsid w:val="002B105B"/>
    <w:rPr>
      <w:rFonts w:ascii="Calibri" w:eastAsia="Times New Roman" w:hAnsi="Calibri"/>
      <w:sz w:val="22"/>
      <w:szCs w:val="20"/>
    </w:rPr>
  </w:style>
  <w:style w:type="character" w:customStyle="1" w:styleId="TitleChar2">
    <w:name w:val="Title Char2"/>
    <w:basedOn w:val="DefaultParagraphFont"/>
    <w:uiPriority w:val="10"/>
    <w:qFormat/>
    <w:locked/>
    <w:rsid w:val="002B105B"/>
    <w:rPr>
      <w:b/>
      <w:bCs/>
      <w:u w:val="single"/>
    </w:rPr>
  </w:style>
  <w:style w:type="paragraph" w:styleId="TOC3">
    <w:name w:val="toc 3"/>
    <w:basedOn w:val="Normal"/>
    <w:next w:val="Normal"/>
    <w:autoRedefine/>
    <w:qFormat/>
    <w:rsid w:val="002B105B"/>
    <w:pPr>
      <w:ind w:left="400"/>
    </w:pPr>
    <w:rPr>
      <w:rFonts w:eastAsia="Times New Roman"/>
      <w:szCs w:val="20"/>
    </w:rPr>
  </w:style>
  <w:style w:type="paragraph" w:styleId="TOC4">
    <w:name w:val="toc 4"/>
    <w:basedOn w:val="Normal"/>
    <w:next w:val="Normal"/>
    <w:autoRedefine/>
    <w:rsid w:val="002B105B"/>
    <w:pPr>
      <w:ind w:left="600"/>
    </w:pPr>
    <w:rPr>
      <w:rFonts w:eastAsia="Times New Roman"/>
      <w:szCs w:val="20"/>
    </w:rPr>
  </w:style>
  <w:style w:type="paragraph" w:styleId="TOC5">
    <w:name w:val="toc 5"/>
    <w:basedOn w:val="Normal"/>
    <w:next w:val="Normal"/>
    <w:autoRedefine/>
    <w:rsid w:val="002B105B"/>
    <w:pPr>
      <w:ind w:left="800"/>
    </w:pPr>
    <w:rPr>
      <w:rFonts w:eastAsia="Times New Roman"/>
      <w:szCs w:val="20"/>
    </w:rPr>
  </w:style>
  <w:style w:type="paragraph" w:styleId="TOC6">
    <w:name w:val="toc 6"/>
    <w:basedOn w:val="Normal"/>
    <w:next w:val="Normal"/>
    <w:autoRedefine/>
    <w:rsid w:val="002B105B"/>
    <w:pPr>
      <w:ind w:left="1000"/>
    </w:pPr>
    <w:rPr>
      <w:rFonts w:eastAsia="Times New Roman"/>
      <w:szCs w:val="20"/>
    </w:rPr>
  </w:style>
  <w:style w:type="paragraph" w:styleId="TOC7">
    <w:name w:val="toc 7"/>
    <w:basedOn w:val="Normal"/>
    <w:next w:val="Normal"/>
    <w:autoRedefine/>
    <w:rsid w:val="002B105B"/>
    <w:pPr>
      <w:ind w:left="1200"/>
    </w:pPr>
    <w:rPr>
      <w:rFonts w:eastAsia="Times New Roman"/>
      <w:szCs w:val="20"/>
    </w:rPr>
  </w:style>
  <w:style w:type="paragraph" w:styleId="TOC8">
    <w:name w:val="toc 8"/>
    <w:basedOn w:val="Normal"/>
    <w:next w:val="Normal"/>
    <w:autoRedefine/>
    <w:rsid w:val="002B105B"/>
    <w:pPr>
      <w:ind w:left="1400"/>
    </w:pPr>
    <w:rPr>
      <w:rFonts w:eastAsia="Times New Roman"/>
      <w:szCs w:val="20"/>
    </w:rPr>
  </w:style>
  <w:style w:type="character" w:customStyle="1" w:styleId="allocatoragentsleft">
    <w:name w:val="al_locatoragentsleft"/>
    <w:basedOn w:val="DefaultParagraphFont"/>
    <w:rsid w:val="002B105B"/>
  </w:style>
  <w:style w:type="character" w:styleId="HTMLTypewriter">
    <w:name w:val="HTML Typewriter"/>
    <w:basedOn w:val="DefaultParagraphFont"/>
    <w:unhideWhenUsed/>
    <w:rsid w:val="002B105B"/>
    <w:rPr>
      <w:rFonts w:ascii="Courier New" w:eastAsia="Times New Roman" w:hAnsi="Courier New" w:cs="Courier New"/>
      <w:sz w:val="20"/>
      <w:szCs w:val="20"/>
    </w:rPr>
  </w:style>
  <w:style w:type="paragraph" w:customStyle="1" w:styleId="Carding">
    <w:name w:val="Carding"/>
    <w:basedOn w:val="Normal"/>
    <w:uiPriority w:val="99"/>
    <w:qFormat/>
    <w:rsid w:val="002B105B"/>
    <w:rPr>
      <w:rFonts w:eastAsia="Times New Roman"/>
      <w:sz w:val="18"/>
    </w:rPr>
  </w:style>
  <w:style w:type="character" w:customStyle="1" w:styleId="TagsChar1">
    <w:name w:val="Tags Char1"/>
    <w:basedOn w:val="DefaultParagraphFont"/>
    <w:rsid w:val="002B105B"/>
    <w:rPr>
      <w:rFonts w:ascii="Arial Narrow" w:hAnsi="Arial Narrow"/>
      <w:b/>
      <w:noProof w:val="0"/>
      <w:sz w:val="22"/>
      <w:szCs w:val="60"/>
      <w:lang w:val="en-US" w:eastAsia="en-US" w:bidi="ar-SA"/>
    </w:rPr>
  </w:style>
  <w:style w:type="character" w:customStyle="1" w:styleId="aunderline">
    <w:name w:val="aunderline"/>
    <w:basedOn w:val="DefaultParagraphFont"/>
    <w:qFormat/>
    <w:rsid w:val="002B105B"/>
    <w:rPr>
      <w:rFonts w:ascii="Times New Roman" w:hAnsi="Times New Roman"/>
      <w:sz w:val="20"/>
      <w:szCs w:val="24"/>
      <w:u w:val="thick"/>
    </w:rPr>
  </w:style>
  <w:style w:type="character" w:customStyle="1" w:styleId="tagChar1">
    <w:name w:val="tag Char1"/>
    <w:aliases w:val="Heading 2 Char1 Char Char Char Char"/>
    <w:basedOn w:val="DefaultParagraphFont"/>
    <w:rsid w:val="002B105B"/>
    <w:rPr>
      <w:b/>
      <w:noProof w:val="0"/>
      <w:sz w:val="24"/>
      <w:lang w:val="en-US" w:eastAsia="en-US" w:bidi="ar-SA"/>
    </w:rPr>
  </w:style>
  <w:style w:type="character" w:customStyle="1" w:styleId="tagChar2">
    <w:name w:val="tag Char2"/>
    <w:basedOn w:val="DefaultParagraphFont"/>
    <w:qFormat/>
    <w:rsid w:val="002B105B"/>
    <w:rPr>
      <w:b/>
      <w:noProof w:val="0"/>
      <w:sz w:val="24"/>
      <w:lang w:val="en-US" w:eastAsia="en-US" w:bidi="ar-SA"/>
    </w:rPr>
  </w:style>
  <w:style w:type="character" w:customStyle="1" w:styleId="Taggin-New">
    <w:name w:val="Taggin - New"/>
    <w:basedOn w:val="DefaultParagraphFont"/>
    <w:rsid w:val="002B105B"/>
    <w:rPr>
      <w:rFonts w:ascii="Arial Narrow" w:hAnsi="Arial Narrow"/>
      <w:b/>
      <w:sz w:val="22"/>
    </w:rPr>
  </w:style>
  <w:style w:type="character" w:customStyle="1" w:styleId="Boxing-New">
    <w:name w:val="Boxing - New"/>
    <w:basedOn w:val="DefaultParagraphFont"/>
    <w:rsid w:val="002B105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B105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B105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B105B"/>
    <w:rPr>
      <w:rFonts w:ascii="Garamond" w:hAnsi="Garamond"/>
      <w:sz w:val="22"/>
      <w:szCs w:val="24"/>
      <w:u w:val="single"/>
      <w:lang w:val="en-US" w:eastAsia="en-US" w:bidi="ar-SA"/>
    </w:rPr>
  </w:style>
  <w:style w:type="paragraph" w:customStyle="1" w:styleId="Style2">
    <w:name w:val="Style2"/>
    <w:basedOn w:val="Heading4"/>
    <w:qFormat/>
    <w:rsid w:val="002B105B"/>
    <w:rPr>
      <w:rFonts w:eastAsia="Times New Roman" w:cs="Times New Roman"/>
      <w:iCs/>
      <w:caps/>
      <w:szCs w:val="20"/>
    </w:rPr>
  </w:style>
  <w:style w:type="character" w:customStyle="1" w:styleId="pagetitle">
    <w:name w:val="pagetitle"/>
    <w:basedOn w:val="DefaultParagraphFont"/>
    <w:rsid w:val="002B105B"/>
  </w:style>
  <w:style w:type="paragraph" w:customStyle="1" w:styleId="text">
    <w:name w:val="text"/>
    <w:basedOn w:val="Normal"/>
    <w:uiPriority w:val="99"/>
    <w:qFormat/>
    <w:rsid w:val="002B105B"/>
    <w:pPr>
      <w:spacing w:before="100" w:beforeAutospacing="1" w:after="100" w:afterAutospacing="1"/>
    </w:pPr>
    <w:rPr>
      <w:rFonts w:eastAsia="Times New Roman"/>
    </w:rPr>
  </w:style>
  <w:style w:type="character" w:customStyle="1" w:styleId="StyleUnderlineCharChar9ptBold1">
    <w:name w:val="Style Underline Char Char + 9 pt Bold1"/>
    <w:rsid w:val="002B105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B105B"/>
    <w:rPr>
      <w:rFonts w:ascii="Times New Roman" w:hAnsi="Times New Roman"/>
      <w:sz w:val="20"/>
      <w:szCs w:val="24"/>
      <w:u w:val="single"/>
      <w:lang w:val="en-US" w:eastAsia="en-US" w:bidi="ar-SA"/>
    </w:rPr>
  </w:style>
  <w:style w:type="character" w:customStyle="1" w:styleId="Style9ptBoldUnderline">
    <w:name w:val="Style 9 pt Bold Underline"/>
    <w:rsid w:val="002B105B"/>
    <w:rPr>
      <w:b/>
      <w:bCs/>
      <w:sz w:val="20"/>
      <w:u w:val="single"/>
    </w:rPr>
  </w:style>
  <w:style w:type="paragraph" w:customStyle="1" w:styleId="StyleUnderline9pt0">
    <w:name w:val="Style Underline + 9 pt"/>
    <w:link w:val="StyleUnderline9ptChar"/>
    <w:qFormat/>
    <w:rsid w:val="002B105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B105B"/>
    <w:rPr>
      <w:rFonts w:ascii="Arial" w:eastAsia="Times New Roman" w:hAnsi="Arial" w:cs="Times New Roman"/>
      <w:sz w:val="22"/>
      <w:szCs w:val="20"/>
      <w:u w:val="single"/>
    </w:rPr>
  </w:style>
  <w:style w:type="character" w:customStyle="1" w:styleId="StyleUnderlineChar1Bold">
    <w:name w:val="Style Underline Char1 + Bold"/>
    <w:rsid w:val="002B105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2B105B"/>
    <w:pPr>
      <w:widowControl w:val="0"/>
    </w:pPr>
    <w:rPr>
      <w:bCs/>
      <w:kern w:val="32"/>
      <w:szCs w:val="20"/>
      <w:lang w:eastAsia="ar-SA"/>
    </w:rPr>
  </w:style>
  <w:style w:type="character" w:customStyle="1" w:styleId="Stylecard9ptChar">
    <w:name w:val="Style card + 9 pt Char"/>
    <w:basedOn w:val="cardChar"/>
    <w:link w:val="Stylecard9pt"/>
    <w:rsid w:val="002B105B"/>
    <w:rPr>
      <w:rFonts w:ascii="Times New Roman" w:hAnsi="Times New Roman"/>
      <w:bCs/>
      <w:kern w:val="32"/>
      <w:sz w:val="16"/>
      <w:szCs w:val="20"/>
      <w:lang w:eastAsia="ar-SA"/>
    </w:rPr>
  </w:style>
  <w:style w:type="character" w:customStyle="1" w:styleId="TagsCharCharChar">
    <w:name w:val="Tags Char Char Char"/>
    <w:basedOn w:val="DefaultParagraphFont"/>
    <w:rsid w:val="002B105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B105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B105B"/>
    <w:rPr>
      <w:rFonts w:ascii="Times" w:hAnsi="Times"/>
      <w:b w:val="0"/>
      <w:bCs/>
      <w:sz w:val="20"/>
      <w:u w:val="single"/>
    </w:rPr>
  </w:style>
  <w:style w:type="character" w:customStyle="1" w:styleId="blubigktbiz">
    <w:name w:val="blubigktbiz"/>
    <w:rsid w:val="002B105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B105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B105B"/>
    <w:rPr>
      <w:rFonts w:ascii="Calibri" w:hAnsi="Calibri"/>
      <w:color w:val="000000"/>
      <w:sz w:val="22"/>
      <w:lang w:val="x-none" w:eastAsia="x-none"/>
    </w:rPr>
  </w:style>
  <w:style w:type="character" w:customStyle="1" w:styleId="Style4CharChar">
    <w:name w:val="Style4 Char Char"/>
    <w:basedOn w:val="DefaultParagraphFont"/>
    <w:rsid w:val="002B105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B105B"/>
    <w:rPr>
      <w:rFonts w:ascii="Times New Roman" w:hAnsi="Times New Roman" w:cs="Times New Roman"/>
      <w:sz w:val="16"/>
      <w:szCs w:val="16"/>
    </w:rPr>
  </w:style>
  <w:style w:type="character" w:customStyle="1" w:styleId="StyleEmphasisArial12ptBold">
    <w:name w:val="Style Emphasis + Arial 12 pt Bold"/>
    <w:rsid w:val="002B105B"/>
    <w:rPr>
      <w:rFonts w:ascii="Arial" w:hAnsi="Arial"/>
      <w:b/>
      <w:bCs/>
      <w:i/>
      <w:iCs/>
      <w:sz w:val="24"/>
    </w:rPr>
  </w:style>
  <w:style w:type="character" w:customStyle="1" w:styleId="super">
    <w:name w:val="super"/>
    <w:rsid w:val="002B105B"/>
  </w:style>
  <w:style w:type="character" w:customStyle="1" w:styleId="text30">
    <w:name w:val="text30"/>
    <w:rsid w:val="002B105B"/>
  </w:style>
  <w:style w:type="character" w:customStyle="1" w:styleId="uppercase">
    <w:name w:val="uppercase"/>
    <w:rsid w:val="002B105B"/>
  </w:style>
  <w:style w:type="character" w:customStyle="1" w:styleId="bodytext0">
    <w:name w:val="bodytext"/>
    <w:rsid w:val="002B105B"/>
  </w:style>
  <w:style w:type="character" w:customStyle="1" w:styleId="entry-title">
    <w:name w:val="entry-title"/>
    <w:rsid w:val="002B105B"/>
  </w:style>
  <w:style w:type="character" w:customStyle="1" w:styleId="BodyTextIndentChar1">
    <w:name w:val="Body Text Indent Char1"/>
    <w:basedOn w:val="DefaultParagraphFont"/>
    <w:uiPriority w:val="99"/>
    <w:semiHidden/>
    <w:rsid w:val="002B105B"/>
    <w:rPr>
      <w:rFonts w:ascii="Times New Roman" w:hAnsi="Times New Roman" w:cs="Times New Roman"/>
      <w:sz w:val="20"/>
    </w:rPr>
  </w:style>
  <w:style w:type="character" w:customStyle="1" w:styleId="Style6pt">
    <w:name w:val="Style 6 pt"/>
    <w:basedOn w:val="DefaultParagraphFont"/>
    <w:qFormat/>
    <w:rsid w:val="002B105B"/>
    <w:rPr>
      <w:sz w:val="12"/>
    </w:rPr>
  </w:style>
  <w:style w:type="character" w:customStyle="1" w:styleId="CiteCharCharCharCharCharChar">
    <w:name w:val="Cite Char Char Char Char Char Char"/>
    <w:basedOn w:val="DefaultParagraphFont"/>
    <w:rsid w:val="002B105B"/>
    <w:rPr>
      <w:b/>
      <w:noProof w:val="0"/>
      <w:sz w:val="22"/>
      <w:szCs w:val="24"/>
      <w:u w:val="single"/>
      <w:lang w:val="en-US" w:eastAsia="en-US" w:bidi="ar-SA"/>
    </w:rPr>
  </w:style>
  <w:style w:type="character" w:customStyle="1" w:styleId="mainbody1">
    <w:name w:val="mainbody1"/>
    <w:basedOn w:val="DefaultParagraphFont"/>
    <w:rsid w:val="002B105B"/>
    <w:rPr>
      <w:rFonts w:ascii="Verdana" w:hAnsi="Verdana" w:hint="default"/>
      <w:color w:val="000000"/>
      <w:sz w:val="22"/>
      <w:szCs w:val="22"/>
    </w:rPr>
  </w:style>
  <w:style w:type="character" w:customStyle="1" w:styleId="ssl4">
    <w:name w:val="ss_l4"/>
    <w:basedOn w:val="DefaultParagraphFont"/>
    <w:rsid w:val="002B105B"/>
  </w:style>
  <w:style w:type="paragraph" w:customStyle="1" w:styleId="StyleNormalWeb11ptUnderline">
    <w:name w:val="Style Normal (Web) + 11 pt Underline"/>
    <w:basedOn w:val="NormalWeb"/>
    <w:link w:val="StyleNormalWeb11ptUnderlineChar"/>
    <w:qFormat/>
    <w:rsid w:val="002B105B"/>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2B105B"/>
    <w:rPr>
      <w:rFonts w:ascii="Calibri" w:eastAsia="Calibri" w:hAnsi="Calibri" w:cs="Calibri"/>
      <w:sz w:val="22"/>
      <w:szCs w:val="22"/>
      <w:u w:val="single"/>
    </w:rPr>
  </w:style>
  <w:style w:type="character" w:customStyle="1" w:styleId="cit-first-element">
    <w:name w:val="cit-first-element"/>
    <w:basedOn w:val="DefaultParagraphFont"/>
    <w:rsid w:val="002B105B"/>
  </w:style>
  <w:style w:type="character" w:customStyle="1" w:styleId="title1">
    <w:name w:val="title1"/>
    <w:basedOn w:val="DefaultParagraphFont"/>
    <w:rsid w:val="002B105B"/>
  </w:style>
  <w:style w:type="character" w:customStyle="1" w:styleId="StyleThickunderline1">
    <w:name w:val="Style Thick underline1"/>
    <w:basedOn w:val="DefaultParagraphFont"/>
    <w:rsid w:val="002B105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B105B"/>
    <w:rPr>
      <w:rFonts w:ascii="Georgia" w:hAnsi="Georgia"/>
    </w:rPr>
  </w:style>
  <w:style w:type="character" w:customStyle="1" w:styleId="FooterChar1">
    <w:name w:val="Footer Char1"/>
    <w:basedOn w:val="DefaultParagraphFont"/>
    <w:uiPriority w:val="99"/>
    <w:semiHidden/>
    <w:rsid w:val="002B105B"/>
    <w:rPr>
      <w:rFonts w:ascii="Georgia" w:hAnsi="Georgia"/>
    </w:rPr>
  </w:style>
  <w:style w:type="paragraph" w:customStyle="1" w:styleId="Underline20">
    <w:name w:val="Underline2"/>
    <w:basedOn w:val="Normal"/>
    <w:link w:val="Underline2Char"/>
    <w:autoRedefine/>
    <w:uiPriority w:val="4"/>
    <w:qFormat/>
    <w:rsid w:val="002B105B"/>
    <w:rPr>
      <w:b/>
      <w:u w:val="single"/>
    </w:rPr>
  </w:style>
  <w:style w:type="character" w:customStyle="1" w:styleId="Underline2Char">
    <w:name w:val="Underline2 Char"/>
    <w:basedOn w:val="DefaultParagraphFont"/>
    <w:link w:val="Underline20"/>
    <w:uiPriority w:val="4"/>
    <w:qFormat/>
    <w:rsid w:val="002B105B"/>
    <w:rPr>
      <w:rFonts w:ascii="Calibri" w:hAnsi="Calibri"/>
      <w:b/>
      <w:sz w:val="22"/>
      <w:u w:val="single"/>
    </w:rPr>
  </w:style>
  <w:style w:type="paragraph" w:customStyle="1" w:styleId="TableParagraph">
    <w:name w:val="Table Paragraph"/>
    <w:basedOn w:val="Normal"/>
    <w:uiPriority w:val="1"/>
    <w:qFormat/>
    <w:rsid w:val="002B105B"/>
    <w:pPr>
      <w:widowControl w:val="0"/>
    </w:pPr>
  </w:style>
  <w:style w:type="character" w:customStyle="1" w:styleId="UnderlineChar2">
    <w:name w:val="UnderlineChar"/>
    <w:rsid w:val="002B105B"/>
    <w:rPr>
      <w:sz w:val="24"/>
      <w:u w:val="single"/>
      <w:shd w:val="clear" w:color="auto" w:fill="auto"/>
    </w:rPr>
  </w:style>
  <w:style w:type="character" w:customStyle="1" w:styleId="foreground">
    <w:name w:val="foreground"/>
    <w:basedOn w:val="DefaultParagraphFont"/>
    <w:rsid w:val="002B105B"/>
  </w:style>
  <w:style w:type="paragraph" w:customStyle="1" w:styleId="StyleCircled11pt">
    <w:name w:val="Style Circled + 11 pt"/>
    <w:basedOn w:val="Normal"/>
    <w:link w:val="StyleCircled11ptChar"/>
    <w:qFormat/>
    <w:rsid w:val="002B105B"/>
    <w:rPr>
      <w:rFonts w:eastAsia="Times New Roman"/>
      <w:b/>
      <w:bCs/>
      <w:sz w:val="20"/>
      <w:u w:val="single"/>
    </w:rPr>
  </w:style>
  <w:style w:type="character" w:customStyle="1" w:styleId="StyleCircled11ptChar">
    <w:name w:val="Style Circled + 11 pt Char"/>
    <w:link w:val="StyleCircled11pt"/>
    <w:rsid w:val="002B105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B105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B105B"/>
    <w:rPr>
      <w:rFonts w:ascii="Times" w:eastAsia="Times New Roman" w:hAnsi="Times"/>
      <w:sz w:val="20"/>
      <w:szCs w:val="28"/>
      <w:u w:val="single"/>
    </w:rPr>
  </w:style>
  <w:style w:type="paragraph" w:customStyle="1" w:styleId="cite20">
    <w:name w:val="cite2"/>
    <w:basedOn w:val="Normal"/>
    <w:uiPriority w:val="99"/>
    <w:qFormat/>
    <w:rsid w:val="002B105B"/>
    <w:rPr>
      <w:rFonts w:eastAsia="Times New Roman"/>
      <w:color w:val="000000"/>
      <w:sz w:val="20"/>
      <w:szCs w:val="20"/>
    </w:rPr>
  </w:style>
  <w:style w:type="character" w:customStyle="1" w:styleId="postby">
    <w:name w:val="post_by"/>
    <w:basedOn w:val="DefaultParagraphFont"/>
    <w:rsid w:val="002B105B"/>
  </w:style>
  <w:style w:type="character" w:customStyle="1" w:styleId="Style11ptBorderSinglesolidlineAuto05ptLinewidth">
    <w:name w:val="Style 11 pt Border: : (Single solid line Auto  0.5 pt Line width)"/>
    <w:rsid w:val="002B105B"/>
    <w:rPr>
      <w:sz w:val="20"/>
      <w:bdr w:val="single" w:sz="4" w:space="0" w:color="auto" w:frame="1"/>
    </w:rPr>
  </w:style>
  <w:style w:type="character" w:customStyle="1" w:styleId="StyleUnderlineChar9ptBorderSinglesolidlineAuto0">
    <w:name w:val="Style Underline Char + 9 pt Border: : (Single solid line Auto  0..."/>
    <w:rsid w:val="002B105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B105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B105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B105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B105B"/>
    <w:rPr>
      <w:sz w:val="20"/>
      <w:szCs w:val="24"/>
      <w:u w:val="single"/>
      <w:bdr w:val="single" w:sz="4" w:space="0" w:color="auto"/>
      <w:lang w:val="en-US" w:eastAsia="en-US" w:bidi="ar-SA"/>
    </w:rPr>
  </w:style>
  <w:style w:type="character" w:customStyle="1" w:styleId="StyleLatinGaramondUnderline">
    <w:name w:val="Style (Latin) Garamond Underline"/>
    <w:rsid w:val="002B105B"/>
    <w:rPr>
      <w:rFonts w:ascii="Times New Roman" w:hAnsi="Times New Roman"/>
      <w:sz w:val="20"/>
      <w:u w:val="single"/>
    </w:rPr>
  </w:style>
  <w:style w:type="character" w:customStyle="1" w:styleId="StyleLatinGaramond">
    <w:name w:val="Style (Latin) Garamond"/>
    <w:rsid w:val="002B105B"/>
    <w:rPr>
      <w:rFonts w:ascii="Times New Roman" w:hAnsi="Times New Roman"/>
      <w:sz w:val="20"/>
    </w:rPr>
  </w:style>
  <w:style w:type="character" w:customStyle="1" w:styleId="styletimesnewroman12ptbold0">
    <w:name w:val="styletimesnewroman12ptbold"/>
    <w:basedOn w:val="DefaultParagraphFont"/>
    <w:rsid w:val="002B105B"/>
  </w:style>
  <w:style w:type="character" w:customStyle="1" w:styleId="mainheading">
    <w:name w:val="mainheading"/>
    <w:basedOn w:val="DefaultParagraphFont"/>
    <w:rsid w:val="002B105B"/>
  </w:style>
  <w:style w:type="paragraph" w:customStyle="1" w:styleId="BoldandUnderlineChar2CharChar">
    <w:name w:val="Bold and Underline Char2 Char Char"/>
    <w:basedOn w:val="Normal"/>
    <w:link w:val="BoldandUnderlineChar2CharCharChar"/>
    <w:qFormat/>
    <w:rsid w:val="002B105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B105B"/>
    <w:rPr>
      <w:rFonts w:ascii="Calibri" w:eastAsia="Times New Roman" w:hAnsi="Calibri"/>
      <w:b/>
      <w:sz w:val="22"/>
      <w:u w:val="single"/>
    </w:rPr>
  </w:style>
  <w:style w:type="character" w:customStyle="1" w:styleId="StyleUnderlineChar9ptChar">
    <w:name w:val="Style Underline Char + 9 pt Char"/>
    <w:basedOn w:val="UnderlineCharChar"/>
    <w:rsid w:val="002B105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B105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B105B"/>
    <w:rPr>
      <w:sz w:val="16"/>
    </w:rPr>
  </w:style>
  <w:style w:type="paragraph" w:customStyle="1" w:styleId="Reduce8pt">
    <w:name w:val="Reduce 8pt"/>
    <w:basedOn w:val="Normal"/>
    <w:link w:val="Reduce8ptCharChar"/>
    <w:qFormat/>
    <w:rsid w:val="002B105B"/>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B105B"/>
    <w:rPr>
      <w:rFonts w:ascii="Arial" w:hAnsi="Arial" w:cs="Arial"/>
      <w:sz w:val="22"/>
    </w:rPr>
  </w:style>
  <w:style w:type="character" w:customStyle="1" w:styleId="boldciteChar4">
    <w:name w:val="bold cite Char4"/>
    <w:link w:val="boldcite"/>
    <w:locked/>
    <w:rsid w:val="002B105B"/>
    <w:rPr>
      <w:rFonts w:eastAsia="Times New Roman" w:cs="Times New Roman"/>
      <w:b/>
      <w:color w:val="000000"/>
      <w:sz w:val="20"/>
      <w:u w:val="thick" w:color="000000"/>
    </w:rPr>
  </w:style>
  <w:style w:type="paragraph" w:customStyle="1" w:styleId="boldcite">
    <w:name w:val="bold cite"/>
    <w:basedOn w:val="Normal"/>
    <w:link w:val="boldciteChar4"/>
    <w:qFormat/>
    <w:rsid w:val="002B105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B105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2B105B"/>
    <w:rPr>
      <w:rFonts w:eastAsia="Calibri"/>
      <w:b/>
    </w:rPr>
  </w:style>
  <w:style w:type="character" w:customStyle="1" w:styleId="HeadingsBaseChar">
    <w:name w:val="Headings Base Char"/>
    <w:basedOn w:val="DefaultParagraphFont"/>
    <w:link w:val="HeadingsBase"/>
    <w:locked/>
    <w:rsid w:val="002B105B"/>
    <w:rPr>
      <w:rFonts w:ascii="Times New Roman" w:hAnsi="Times New Roman" w:cs="Times New Roman"/>
      <w:b/>
      <w:sz w:val="32"/>
    </w:rPr>
  </w:style>
  <w:style w:type="paragraph" w:customStyle="1" w:styleId="HeadingsBase">
    <w:name w:val="Headings Base"/>
    <w:basedOn w:val="Normal"/>
    <w:link w:val="HeadingsBaseChar"/>
    <w:qFormat/>
    <w:rsid w:val="002B105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B105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B105B"/>
    <w:pPr>
      <w:spacing w:line="480" w:lineRule="auto"/>
      <w:ind w:firstLine="720"/>
    </w:pPr>
    <w:rPr>
      <w:rFonts w:eastAsia="Calibri"/>
    </w:rPr>
  </w:style>
  <w:style w:type="paragraph" w:customStyle="1" w:styleId="SchoolBlockQuote">
    <w:name w:val="School Block Quote"/>
    <w:basedOn w:val="SchoolPaper"/>
    <w:qFormat/>
    <w:rsid w:val="002B105B"/>
  </w:style>
  <w:style w:type="paragraph" w:customStyle="1" w:styleId="SchoolWorksCited">
    <w:name w:val="School Works Cited"/>
    <w:basedOn w:val="SchoolPaper"/>
    <w:qFormat/>
    <w:rsid w:val="002B105B"/>
  </w:style>
  <w:style w:type="paragraph" w:customStyle="1" w:styleId="BlockQuote">
    <w:name w:val="Block Quote"/>
    <w:basedOn w:val="Normal"/>
    <w:qFormat/>
    <w:rsid w:val="002B105B"/>
    <w:pPr>
      <w:ind w:left="720" w:right="720"/>
    </w:pPr>
    <w:rPr>
      <w:rFonts w:eastAsia="Calibri"/>
    </w:rPr>
  </w:style>
  <w:style w:type="paragraph" w:customStyle="1" w:styleId="PaperBody">
    <w:name w:val="Paper Body"/>
    <w:basedOn w:val="Normal"/>
    <w:qFormat/>
    <w:rsid w:val="002B105B"/>
    <w:pPr>
      <w:spacing w:line="480" w:lineRule="auto"/>
      <w:ind w:firstLine="720"/>
    </w:pPr>
    <w:rPr>
      <w:rFonts w:eastAsia="Calibri"/>
    </w:rPr>
  </w:style>
  <w:style w:type="paragraph" w:customStyle="1" w:styleId="PaperCitation">
    <w:name w:val="Paper Citation"/>
    <w:basedOn w:val="Normal"/>
    <w:qFormat/>
    <w:rsid w:val="002B105B"/>
    <w:pPr>
      <w:spacing w:line="480" w:lineRule="auto"/>
      <w:ind w:left="720" w:hanging="720"/>
    </w:pPr>
    <w:rPr>
      <w:rFonts w:eastAsia="Calibri"/>
    </w:rPr>
  </w:style>
  <w:style w:type="character" w:customStyle="1" w:styleId="hatChar">
    <w:name w:val="hat Char"/>
    <w:basedOn w:val="DefaultParagraphFont"/>
    <w:link w:val="hat"/>
    <w:locked/>
    <w:rsid w:val="002B105B"/>
    <w:rPr>
      <w:rFonts w:ascii="Calibri" w:eastAsia="Times New Roman" w:hAnsi="Calibri"/>
      <w:b/>
      <w:bCs/>
      <w:sz w:val="32"/>
      <w:u w:val="single"/>
      <w:lang w:bidi="en-US"/>
    </w:rPr>
  </w:style>
  <w:style w:type="paragraph" w:customStyle="1" w:styleId="WW-Default">
    <w:name w:val="WW-Default"/>
    <w:qFormat/>
    <w:rsid w:val="002B105B"/>
    <w:pPr>
      <w:suppressAutoHyphens/>
    </w:pPr>
    <w:rPr>
      <w:rFonts w:ascii="Georgia" w:eastAsia="Calibri" w:hAnsi="Georgia" w:cs="Calibri"/>
      <w:sz w:val="22"/>
      <w:szCs w:val="22"/>
      <w:lang w:eastAsia="ar-SA"/>
    </w:rPr>
  </w:style>
  <w:style w:type="paragraph" w:customStyle="1" w:styleId="B-TagCite">
    <w:name w:val="B-TagCite"/>
    <w:qFormat/>
    <w:rsid w:val="002B105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B105B"/>
    <w:rPr>
      <w:rFonts w:ascii="Times New Roman" w:hAnsi="Times New Roman" w:cs="Times New Roman"/>
      <w:b/>
      <w:sz w:val="20"/>
    </w:rPr>
  </w:style>
  <w:style w:type="paragraph" w:customStyle="1" w:styleId="MicroText">
    <w:name w:val="MicroText"/>
    <w:basedOn w:val="Normal"/>
    <w:next w:val="Normal"/>
    <w:link w:val="MicroTextChar"/>
    <w:qFormat/>
    <w:rsid w:val="002B105B"/>
    <w:rPr>
      <w:rFonts w:ascii="Arial Narrow" w:hAnsi="Arial Narrow"/>
      <w:sz w:val="12"/>
    </w:rPr>
  </w:style>
  <w:style w:type="paragraph" w:customStyle="1" w:styleId="indent">
    <w:name w:val="indent"/>
    <w:basedOn w:val="Normal"/>
    <w:qFormat/>
    <w:rsid w:val="002B105B"/>
    <w:pPr>
      <w:spacing w:before="100" w:beforeAutospacing="1" w:after="100" w:afterAutospacing="1"/>
    </w:pPr>
    <w:rPr>
      <w:rFonts w:eastAsia="Times New Roman"/>
    </w:rPr>
  </w:style>
  <w:style w:type="paragraph" w:customStyle="1" w:styleId="PageHeaderLine1">
    <w:name w:val="PageHeaderLine1"/>
    <w:basedOn w:val="Normal"/>
    <w:qFormat/>
    <w:rsid w:val="002B105B"/>
    <w:pPr>
      <w:tabs>
        <w:tab w:val="right" w:pos="10800"/>
      </w:tabs>
    </w:pPr>
    <w:rPr>
      <w:rFonts w:eastAsia="Calibri"/>
      <w:b/>
    </w:rPr>
  </w:style>
  <w:style w:type="paragraph" w:customStyle="1" w:styleId="PageHeaderLine2">
    <w:name w:val="PageHeaderLine2"/>
    <w:basedOn w:val="Normal"/>
    <w:next w:val="Normal"/>
    <w:link w:val="PageHeaderLine2Char"/>
    <w:qFormat/>
    <w:rsid w:val="002B105B"/>
    <w:pPr>
      <w:tabs>
        <w:tab w:val="right" w:pos="10800"/>
      </w:tabs>
      <w:spacing w:line="480" w:lineRule="auto"/>
    </w:pPr>
    <w:rPr>
      <w:rFonts w:eastAsia="Calibri"/>
      <w:b/>
    </w:rPr>
  </w:style>
  <w:style w:type="character" w:customStyle="1" w:styleId="styleboldunderline">
    <w:name w:val="styleboldunderline"/>
    <w:basedOn w:val="DefaultParagraphFont"/>
    <w:rsid w:val="002B105B"/>
  </w:style>
  <w:style w:type="character" w:customStyle="1" w:styleId="box">
    <w:name w:val="box"/>
    <w:basedOn w:val="DefaultParagraphFont"/>
    <w:rsid w:val="002B105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B105B"/>
    <w:rPr>
      <w:rFonts w:ascii="Arial Narrow" w:hAnsi="Arial Narrow" w:cs="Arial Narrow" w:hint="default"/>
      <w:sz w:val="18"/>
      <w:szCs w:val="18"/>
    </w:rPr>
  </w:style>
  <w:style w:type="character" w:customStyle="1" w:styleId="FontStyle14">
    <w:name w:val="Font Style14"/>
    <w:basedOn w:val="DefaultParagraphFont"/>
    <w:uiPriority w:val="99"/>
    <w:rsid w:val="002B105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B105B"/>
    <w:rPr>
      <w:rFonts w:ascii="Arial Narrow" w:hAnsi="Arial Narrow" w:cs="Arial Narrow" w:hint="default"/>
      <w:b/>
      <w:bCs/>
      <w:sz w:val="10"/>
      <w:szCs w:val="10"/>
    </w:rPr>
  </w:style>
  <w:style w:type="character" w:customStyle="1" w:styleId="CardTagandCiteChar">
    <w:name w:val="Card Tag and Cite Char"/>
    <w:basedOn w:val="DefaultParagraphFont"/>
    <w:rsid w:val="002B105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B105B"/>
    <w:rPr>
      <w:rFonts w:ascii="Arial Narrow" w:hAnsi="Arial Narrow"/>
      <w:b/>
      <w:color w:val="000000"/>
      <w:sz w:val="22"/>
      <w:szCs w:val="22"/>
      <w:u w:val="single"/>
    </w:rPr>
  </w:style>
  <w:style w:type="character" w:customStyle="1" w:styleId="SmallText1">
    <w:name w:val="SmallText"/>
    <w:rsid w:val="002B105B"/>
    <w:rPr>
      <w:color w:val="000000"/>
    </w:rPr>
  </w:style>
  <w:style w:type="character" w:customStyle="1" w:styleId="CitesChar1">
    <w:name w:val="Cites Char1"/>
    <w:basedOn w:val="DefaultParagraphFont"/>
    <w:rsid w:val="002B105B"/>
    <w:rPr>
      <w:b/>
      <w:bCs w:val="0"/>
      <w:szCs w:val="24"/>
      <w:u w:val="single"/>
      <w:lang w:val="en-US" w:eastAsia="en-US" w:bidi="ar-SA"/>
    </w:rPr>
  </w:style>
  <w:style w:type="character" w:customStyle="1" w:styleId="CardUnderlinedChar">
    <w:name w:val="Card Underlined Char"/>
    <w:basedOn w:val="DefaultParagraphFont"/>
    <w:rsid w:val="002B105B"/>
    <w:rPr>
      <w:rFonts w:ascii="Arial Narrow" w:hAnsi="Arial Narrow" w:hint="default"/>
      <w:sz w:val="22"/>
      <w:szCs w:val="24"/>
      <w:u w:val="single"/>
      <w:lang w:val="en-US" w:eastAsia="en-US" w:bidi="ar-SA"/>
    </w:rPr>
  </w:style>
  <w:style w:type="character" w:customStyle="1" w:styleId="underline3">
    <w:name w:val="underline3"/>
    <w:basedOn w:val="underline2"/>
    <w:rsid w:val="002B105B"/>
    <w:rPr>
      <w:rFonts w:ascii="Arial" w:hAnsi="Arial"/>
      <w:sz w:val="18"/>
      <w:u w:val="single"/>
      <w:bdr w:val="none" w:sz="0" w:space="0" w:color="auto" w:frame="1"/>
      <w:shd w:val="clear" w:color="auto" w:fill="FFFF00"/>
    </w:rPr>
  </w:style>
  <w:style w:type="character" w:customStyle="1" w:styleId="menu">
    <w:name w:val="menu"/>
    <w:basedOn w:val="DefaultParagraphFont"/>
    <w:rsid w:val="002B105B"/>
  </w:style>
  <w:style w:type="character" w:customStyle="1" w:styleId="itxtrst">
    <w:name w:val="itxtrst"/>
    <w:rsid w:val="002B105B"/>
  </w:style>
  <w:style w:type="character" w:customStyle="1" w:styleId="A-Underlining">
    <w:name w:val="A-Underlining"/>
    <w:basedOn w:val="DefaultParagraphFont"/>
    <w:rsid w:val="002B105B"/>
    <w:rPr>
      <w:rFonts w:ascii="Garamond" w:hAnsi="Garamond" w:hint="default"/>
      <w:color w:val="auto"/>
      <w:sz w:val="24"/>
      <w:u w:val="single"/>
    </w:rPr>
  </w:style>
  <w:style w:type="character" w:customStyle="1" w:styleId="StyleUnderlineBold0">
    <w:name w:val="Style Underline + Bold"/>
    <w:rsid w:val="002B105B"/>
    <w:rPr>
      <w:b/>
      <w:bCs/>
      <w:u w:val="single"/>
    </w:rPr>
  </w:style>
  <w:style w:type="character" w:customStyle="1" w:styleId="Underline-Highlighted">
    <w:name w:val="Underline-Highlighted"/>
    <w:uiPriority w:val="1"/>
    <w:qFormat/>
    <w:rsid w:val="002B105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B105B"/>
  </w:style>
  <w:style w:type="character" w:customStyle="1" w:styleId="newsmain">
    <w:name w:val="news_main"/>
    <w:basedOn w:val="DefaultParagraphFont"/>
    <w:rsid w:val="002B105B"/>
  </w:style>
  <w:style w:type="character" w:customStyle="1" w:styleId="AuthorDate0">
    <w:name w:val="Author Date"/>
    <w:rsid w:val="002B105B"/>
    <w:rPr>
      <w:b/>
      <w:bCs w:val="0"/>
      <w:sz w:val="24"/>
      <w:u w:val="thick"/>
    </w:rPr>
  </w:style>
  <w:style w:type="character" w:customStyle="1" w:styleId="red">
    <w:name w:val="red"/>
    <w:basedOn w:val="DefaultParagraphFont"/>
    <w:rsid w:val="002B105B"/>
  </w:style>
  <w:style w:type="character" w:customStyle="1" w:styleId="at">
    <w:name w:val="at"/>
    <w:rsid w:val="002B105B"/>
  </w:style>
  <w:style w:type="character" w:customStyle="1" w:styleId="org">
    <w:name w:val="org"/>
    <w:rsid w:val="002B105B"/>
  </w:style>
  <w:style w:type="character" w:customStyle="1" w:styleId="pnumber">
    <w:name w:val="pnumber"/>
    <w:rsid w:val="002B105B"/>
  </w:style>
  <w:style w:type="character" w:customStyle="1" w:styleId="ital">
    <w:name w:val="ital"/>
    <w:rsid w:val="002B105B"/>
  </w:style>
  <w:style w:type="character" w:customStyle="1" w:styleId="orgdiv">
    <w:name w:val="orgdiv"/>
    <w:rsid w:val="002B105B"/>
  </w:style>
  <w:style w:type="character" w:customStyle="1" w:styleId="orgname">
    <w:name w:val="orgname"/>
    <w:rsid w:val="002B105B"/>
  </w:style>
  <w:style w:type="character" w:customStyle="1" w:styleId="city">
    <w:name w:val="city"/>
    <w:rsid w:val="002B105B"/>
  </w:style>
  <w:style w:type="character" w:customStyle="1" w:styleId="state">
    <w:name w:val="state"/>
    <w:rsid w:val="002B105B"/>
  </w:style>
  <w:style w:type="character" w:customStyle="1" w:styleId="country">
    <w:name w:val="country"/>
    <w:rsid w:val="002B105B"/>
  </w:style>
  <w:style w:type="character" w:customStyle="1" w:styleId="articletitle">
    <w:name w:val="articletitle"/>
    <w:rsid w:val="002B105B"/>
    <w:rPr>
      <w:rFonts w:ascii="Times New Roman" w:hAnsi="Times New Roman" w:cs="Times New Roman" w:hint="default"/>
    </w:rPr>
  </w:style>
  <w:style w:type="character" w:customStyle="1" w:styleId="6pointChar">
    <w:name w:val="6 point Char"/>
    <w:rsid w:val="002B105B"/>
    <w:rPr>
      <w:rFonts w:ascii="Times New Roman" w:hAnsi="Times New Roman" w:cs="Times New Roman" w:hint="default"/>
      <w:sz w:val="12"/>
      <w:lang w:val="en-US" w:eastAsia="en-US"/>
    </w:rPr>
  </w:style>
  <w:style w:type="character" w:customStyle="1" w:styleId="StyleThickunderline">
    <w:name w:val="Style Thick underline"/>
    <w:qFormat/>
    <w:rsid w:val="002B105B"/>
    <w:rPr>
      <w:u w:val="thick"/>
    </w:rPr>
  </w:style>
  <w:style w:type="character" w:customStyle="1" w:styleId="Box0">
    <w:name w:val="Box!"/>
    <w:rsid w:val="002B105B"/>
    <w:rPr>
      <w:rFonts w:ascii="Garamond" w:hAnsi="Garamond" w:hint="default"/>
      <w:sz w:val="24"/>
      <w:u w:val="single"/>
      <w:bdr w:val="single" w:sz="4" w:space="0" w:color="auto" w:frame="1"/>
    </w:rPr>
  </w:style>
  <w:style w:type="character" w:customStyle="1" w:styleId="citechar1">
    <w:name w:val="citechar"/>
    <w:basedOn w:val="DefaultParagraphFont"/>
    <w:rsid w:val="002B105B"/>
  </w:style>
  <w:style w:type="character" w:customStyle="1" w:styleId="underlinechar5">
    <w:name w:val="underlinechar"/>
    <w:basedOn w:val="DefaultParagraphFont"/>
    <w:rsid w:val="002B105B"/>
  </w:style>
  <w:style w:type="character" w:customStyle="1" w:styleId="CardUnderlineChar">
    <w:name w:val="Card Underline Char"/>
    <w:rsid w:val="002B105B"/>
    <w:rPr>
      <w:szCs w:val="24"/>
      <w:u w:val="single"/>
      <w:lang w:val="en-US" w:eastAsia="en-US" w:bidi="ar-SA"/>
    </w:rPr>
  </w:style>
  <w:style w:type="character" w:customStyle="1" w:styleId="tagciteChar">
    <w:name w:val="tag/cite Char"/>
    <w:basedOn w:val="DefaultParagraphFont"/>
    <w:rsid w:val="002B105B"/>
    <w:rPr>
      <w:b/>
      <w:bCs w:val="0"/>
      <w:sz w:val="24"/>
      <w:lang w:val="en-US" w:eastAsia="en-US" w:bidi="ar-SA"/>
    </w:rPr>
  </w:style>
  <w:style w:type="character" w:customStyle="1" w:styleId="8pointChar">
    <w:name w:val="8 point Char"/>
    <w:basedOn w:val="DefaultParagraphFont"/>
    <w:rsid w:val="002B105B"/>
    <w:rPr>
      <w:sz w:val="16"/>
      <w:lang w:val="en-US" w:eastAsia="en-US" w:bidi="ar-SA"/>
    </w:rPr>
  </w:style>
  <w:style w:type="character" w:customStyle="1" w:styleId="BoldText12pt">
    <w:name w:val="Bold Text 12 pt"/>
    <w:rsid w:val="002B105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B105B"/>
  </w:style>
  <w:style w:type="table" w:styleId="TableGrid">
    <w:name w:val="Table Grid"/>
    <w:basedOn w:val="TableNormal"/>
    <w:rsid w:val="002B105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B105B"/>
    <w:rPr>
      <w:b/>
      <w:bCs w:val="0"/>
      <w:sz w:val="24"/>
      <w:lang w:val="en-US" w:eastAsia="en-US" w:bidi="ar-SA"/>
    </w:rPr>
  </w:style>
  <w:style w:type="character" w:customStyle="1" w:styleId="Mention11">
    <w:name w:val="Mention11"/>
    <w:basedOn w:val="DefaultParagraphFont"/>
    <w:uiPriority w:val="99"/>
    <w:semiHidden/>
    <w:unhideWhenUsed/>
    <w:rsid w:val="002B105B"/>
    <w:rPr>
      <w:color w:val="2B579A"/>
      <w:shd w:val="clear" w:color="auto" w:fill="E6E6E6"/>
    </w:rPr>
  </w:style>
  <w:style w:type="character" w:customStyle="1" w:styleId="Emph">
    <w:name w:val="Emph"/>
    <w:basedOn w:val="DefaultParagraphFont"/>
    <w:uiPriority w:val="1"/>
    <w:qFormat/>
    <w:rsid w:val="002B105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B105B"/>
  </w:style>
  <w:style w:type="character" w:customStyle="1" w:styleId="Mention2">
    <w:name w:val="Mention2"/>
    <w:basedOn w:val="DefaultParagraphFont"/>
    <w:uiPriority w:val="99"/>
    <w:semiHidden/>
    <w:unhideWhenUsed/>
    <w:rsid w:val="002B105B"/>
    <w:rPr>
      <w:color w:val="2B579A"/>
      <w:shd w:val="clear" w:color="auto" w:fill="E6E6E6"/>
    </w:rPr>
  </w:style>
  <w:style w:type="paragraph" w:customStyle="1" w:styleId="FlashTag">
    <w:name w:val="FlashTag"/>
    <w:basedOn w:val="Normal"/>
    <w:link w:val="FlashTagChar"/>
    <w:autoRedefine/>
    <w:uiPriority w:val="4"/>
    <w:qFormat/>
    <w:rsid w:val="002B105B"/>
    <w:rPr>
      <w:rFonts w:asciiTheme="majorHAnsi" w:hAnsiTheme="majorHAnsi"/>
      <w:b/>
      <w:sz w:val="28"/>
    </w:rPr>
  </w:style>
  <w:style w:type="character" w:customStyle="1" w:styleId="FlashTagChar">
    <w:name w:val="FlashTag Char"/>
    <w:basedOn w:val="DefaultParagraphFont"/>
    <w:link w:val="FlashTag"/>
    <w:uiPriority w:val="4"/>
    <w:rsid w:val="002B105B"/>
    <w:rPr>
      <w:rFonts w:asciiTheme="majorHAnsi" w:hAnsiTheme="majorHAnsi"/>
      <w:b/>
      <w:sz w:val="28"/>
    </w:rPr>
  </w:style>
  <w:style w:type="paragraph" w:customStyle="1" w:styleId="Warrant">
    <w:name w:val="Warrant"/>
    <w:autoRedefine/>
    <w:uiPriority w:val="4"/>
    <w:qFormat/>
    <w:rsid w:val="002B105B"/>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B105B"/>
  </w:style>
  <w:style w:type="character" w:customStyle="1" w:styleId="m-8793234324905335251gmail-style13ptbold">
    <w:name w:val="m_-8793234324905335251gmail-style13ptbold"/>
    <w:basedOn w:val="DefaultParagraphFont"/>
    <w:rsid w:val="002B105B"/>
  </w:style>
  <w:style w:type="character" w:customStyle="1" w:styleId="EndnoteTextChar">
    <w:name w:val="Endnote Text Char"/>
    <w:basedOn w:val="DefaultParagraphFont"/>
    <w:link w:val="EndnoteText"/>
    <w:locked/>
    <w:rsid w:val="002B105B"/>
    <w:rPr>
      <w:rFonts w:ascii="Georgia" w:eastAsia="Times New Roman" w:hAnsi="Georgia"/>
      <w:szCs w:val="20"/>
    </w:rPr>
  </w:style>
  <w:style w:type="paragraph" w:styleId="EndnoteText">
    <w:name w:val="endnote text"/>
    <w:basedOn w:val="Normal"/>
    <w:link w:val="EndnoteTextChar"/>
    <w:unhideWhenUsed/>
    <w:rsid w:val="002B105B"/>
    <w:rPr>
      <w:rFonts w:ascii="Georgia" w:eastAsia="Times New Roman" w:hAnsi="Georgia"/>
      <w:sz w:val="24"/>
      <w:szCs w:val="20"/>
    </w:rPr>
  </w:style>
  <w:style w:type="character" w:customStyle="1" w:styleId="EndnoteTextChar1">
    <w:name w:val="Endnote Text Char1"/>
    <w:basedOn w:val="DefaultParagraphFont"/>
    <w:semiHidden/>
    <w:rsid w:val="002B105B"/>
    <w:rPr>
      <w:rFonts w:ascii="Calibri" w:hAnsi="Calibri"/>
      <w:sz w:val="20"/>
      <w:szCs w:val="20"/>
    </w:rPr>
  </w:style>
  <w:style w:type="character" w:customStyle="1" w:styleId="DateChar1">
    <w:name w:val="Date Char1"/>
    <w:basedOn w:val="DefaultParagraphFont"/>
    <w:uiPriority w:val="99"/>
    <w:rsid w:val="002B105B"/>
    <w:rPr>
      <w:rFonts w:ascii="Calibri" w:hAnsi="Calibri"/>
      <w:sz w:val="22"/>
    </w:rPr>
  </w:style>
  <w:style w:type="character" w:customStyle="1" w:styleId="BodyTextFirstIndentChar">
    <w:name w:val="Body Text First Indent Char"/>
    <w:basedOn w:val="BodyTextChar"/>
    <w:link w:val="BodyTextFirstIndent"/>
    <w:locked/>
    <w:rsid w:val="002B105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B105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B105B"/>
    <w:rPr>
      <w:rFonts w:ascii="Calibri" w:hAnsi="Calibri"/>
      <w:sz w:val="22"/>
    </w:rPr>
  </w:style>
  <w:style w:type="character" w:customStyle="1" w:styleId="BodyTextIndent2Char1">
    <w:name w:val="Body Text Indent 2 Char1"/>
    <w:basedOn w:val="DefaultParagraphFont"/>
    <w:semiHidden/>
    <w:rsid w:val="002B105B"/>
    <w:rPr>
      <w:rFonts w:ascii="Calibri" w:hAnsi="Calibri" w:cs="Calibri"/>
    </w:rPr>
  </w:style>
  <w:style w:type="character" w:customStyle="1" w:styleId="PlainTextChar1">
    <w:name w:val="Plain Text Char1"/>
    <w:basedOn w:val="DefaultParagraphFont"/>
    <w:semiHidden/>
    <w:rsid w:val="002B105B"/>
    <w:rPr>
      <w:rFonts w:ascii="Consolas" w:hAnsi="Consolas" w:cs="Calibri"/>
      <w:sz w:val="21"/>
      <w:szCs w:val="21"/>
    </w:rPr>
  </w:style>
  <w:style w:type="paragraph" w:customStyle="1" w:styleId="msolistparagraphcxspfirst">
    <w:name w:val="msolistparagraphcxspfirst"/>
    <w:basedOn w:val="Normal"/>
    <w:uiPriority w:val="99"/>
    <w:qFormat/>
    <w:rsid w:val="002B105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B105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B105B"/>
    <w:rPr>
      <w:rFonts w:ascii="Calibri" w:hAnsi="Calibri" w:cs="Calibri"/>
      <w:i/>
      <w:iCs/>
      <w:color w:val="000000" w:themeColor="text1"/>
    </w:rPr>
  </w:style>
  <w:style w:type="paragraph" w:customStyle="1" w:styleId="Heading2-NotBold">
    <w:name w:val="Heading 2 - Not Bold"/>
    <w:basedOn w:val="Heading2"/>
    <w:autoRedefine/>
    <w:uiPriority w:val="99"/>
    <w:qFormat/>
    <w:rsid w:val="002B105B"/>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B105B"/>
    <w:rPr>
      <w:rFonts w:ascii="Calibri" w:eastAsia="Calibri" w:hAnsi="Calibri"/>
      <w:b/>
      <w:sz w:val="22"/>
    </w:rPr>
  </w:style>
  <w:style w:type="paragraph" w:customStyle="1" w:styleId="Heading2-Bold">
    <w:name w:val="Heading 2 - Bold"/>
    <w:basedOn w:val="Normal"/>
    <w:autoRedefine/>
    <w:uiPriority w:val="99"/>
    <w:qFormat/>
    <w:rsid w:val="002B105B"/>
    <w:rPr>
      <w:rFonts w:eastAsia="Calibri"/>
      <w:b/>
    </w:rPr>
  </w:style>
  <w:style w:type="paragraph" w:customStyle="1" w:styleId="tag">
    <w:name w:val="%tag"/>
    <w:basedOn w:val="Normal"/>
    <w:next w:val="Normal"/>
    <w:uiPriority w:val="99"/>
    <w:qFormat/>
    <w:rsid w:val="002B105B"/>
    <w:rPr>
      <w:rFonts w:eastAsia="Calibri"/>
      <w:bCs/>
      <w:sz w:val="18"/>
    </w:rPr>
  </w:style>
  <w:style w:type="character" w:customStyle="1" w:styleId="Style2Char">
    <w:name w:val="Style 2 Char"/>
    <w:link w:val="Style20"/>
    <w:uiPriority w:val="99"/>
    <w:locked/>
    <w:rsid w:val="002B105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B105B"/>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B105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B105B"/>
    <w:rPr>
      <w:rFonts w:ascii="Garamond" w:eastAsia="Times New Roman" w:hAnsi="Garamond"/>
      <w:sz w:val="24"/>
      <w:szCs w:val="20"/>
      <w:u w:val="single"/>
      <w:lang w:val="x-none" w:eastAsia="x-none"/>
    </w:rPr>
  </w:style>
  <w:style w:type="character" w:customStyle="1" w:styleId="textsmallChar0">
    <w:name w:val="textsmall Char"/>
    <w:link w:val="textsmall0"/>
    <w:locked/>
    <w:rsid w:val="002B105B"/>
    <w:rPr>
      <w:rFonts w:ascii="Georgia" w:eastAsia="Times New Roman" w:hAnsi="Georgia"/>
      <w:sz w:val="18"/>
      <w:szCs w:val="20"/>
      <w:lang w:val="x-none" w:eastAsia="x-none"/>
    </w:rPr>
  </w:style>
  <w:style w:type="paragraph" w:customStyle="1" w:styleId="textsmall0">
    <w:name w:val="textsmall"/>
    <w:basedOn w:val="Normal"/>
    <w:link w:val="textsmallChar0"/>
    <w:qFormat/>
    <w:rsid w:val="002B105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B105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B105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B105B"/>
    <w:rPr>
      <w:rFonts w:ascii="Arial" w:eastAsia="Times New Roman" w:hAnsi="Arial" w:cs="Arial"/>
      <w:sz w:val="12"/>
    </w:rPr>
  </w:style>
  <w:style w:type="paragraph" w:customStyle="1" w:styleId="Micro">
    <w:name w:val="Micro"/>
    <w:basedOn w:val="Normal"/>
    <w:next w:val="Normal"/>
    <w:link w:val="MicroChar"/>
    <w:qFormat/>
    <w:rsid w:val="002B105B"/>
    <w:rPr>
      <w:rFonts w:ascii="Arial" w:eastAsia="Times New Roman" w:hAnsi="Arial" w:cs="Arial"/>
      <w:sz w:val="12"/>
    </w:rPr>
  </w:style>
  <w:style w:type="character" w:customStyle="1" w:styleId="CardNotUnderlinedChar1">
    <w:name w:val="Card Not Underlined Char1"/>
    <w:link w:val="CardNotUnderlined"/>
    <w:locked/>
    <w:rsid w:val="002B105B"/>
    <w:rPr>
      <w:rFonts w:ascii="Cambria" w:eastAsia="Times New Roman" w:hAnsi="Cambria" w:cs="Times New Roman"/>
      <w:sz w:val="18"/>
      <w:szCs w:val="20"/>
    </w:rPr>
  </w:style>
  <w:style w:type="paragraph" w:customStyle="1" w:styleId="h-lead">
    <w:name w:val="h-lead"/>
    <w:basedOn w:val="Normal"/>
    <w:uiPriority w:val="99"/>
    <w:qFormat/>
    <w:rsid w:val="002B105B"/>
    <w:pPr>
      <w:spacing w:before="100" w:beforeAutospacing="1" w:after="100" w:afterAutospacing="1"/>
    </w:pPr>
    <w:rPr>
      <w:rFonts w:eastAsia="Times New Roman"/>
      <w:sz w:val="24"/>
    </w:rPr>
  </w:style>
  <w:style w:type="paragraph" w:customStyle="1" w:styleId="intro">
    <w:name w:val="intro"/>
    <w:basedOn w:val="Normal"/>
    <w:uiPriority w:val="99"/>
    <w:qFormat/>
    <w:rsid w:val="002B105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B105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B105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B105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B105B"/>
    <w:rPr>
      <w:rFonts w:eastAsia="Calibri"/>
    </w:rPr>
  </w:style>
  <w:style w:type="paragraph" w:customStyle="1" w:styleId="F3-TagAuthor">
    <w:name w:val="F3 - Tag/Author"/>
    <w:basedOn w:val="Normal"/>
    <w:uiPriority w:val="99"/>
    <w:qFormat/>
    <w:rsid w:val="002B105B"/>
    <w:rPr>
      <w:rFonts w:eastAsia="Times New Roman"/>
      <w:b/>
    </w:rPr>
  </w:style>
  <w:style w:type="paragraph" w:customStyle="1" w:styleId="F5-UnderlineNormal">
    <w:name w:val="F5 - Underline Normal"/>
    <w:basedOn w:val="Normal"/>
    <w:uiPriority w:val="99"/>
    <w:qFormat/>
    <w:rsid w:val="002B105B"/>
    <w:rPr>
      <w:rFonts w:eastAsia="Calibri"/>
      <w:u w:val="single"/>
    </w:rPr>
  </w:style>
  <w:style w:type="paragraph" w:customStyle="1" w:styleId="Brief-PrimarySource">
    <w:name w:val="Brief - Primary Source"/>
    <w:basedOn w:val="Normal"/>
    <w:uiPriority w:val="99"/>
    <w:qFormat/>
    <w:rsid w:val="002B105B"/>
    <w:rPr>
      <w:rFonts w:eastAsia="Times New Roman"/>
      <w:b/>
      <w:sz w:val="24"/>
      <w:u w:val="single"/>
    </w:rPr>
  </w:style>
  <w:style w:type="paragraph" w:customStyle="1" w:styleId="Brief-Underline">
    <w:name w:val="Brief - Underline"/>
    <w:basedOn w:val="Normal"/>
    <w:uiPriority w:val="99"/>
    <w:qFormat/>
    <w:rsid w:val="002B105B"/>
    <w:rPr>
      <w:rFonts w:eastAsia="Times New Roman"/>
      <w:u w:val="single"/>
    </w:rPr>
  </w:style>
  <w:style w:type="paragraph" w:customStyle="1" w:styleId="Brief">
    <w:name w:val="Brief"/>
    <w:basedOn w:val="Brief-PrimarySource"/>
    <w:uiPriority w:val="99"/>
    <w:qFormat/>
    <w:rsid w:val="002B105B"/>
    <w:rPr>
      <w:b w:val="0"/>
    </w:rPr>
  </w:style>
  <w:style w:type="paragraph" w:customStyle="1" w:styleId="CM2">
    <w:name w:val="CM2"/>
    <w:basedOn w:val="Normal"/>
    <w:next w:val="Normal"/>
    <w:uiPriority w:val="99"/>
    <w:qFormat/>
    <w:rsid w:val="002B105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B105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B105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B105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B105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B105B"/>
    <w:pPr>
      <w:widowControl w:val="0"/>
      <w:spacing w:line="276" w:lineRule="atLeast"/>
    </w:pPr>
    <w:rPr>
      <w:color w:val="auto"/>
    </w:rPr>
  </w:style>
  <w:style w:type="paragraph" w:customStyle="1" w:styleId="CM34">
    <w:name w:val="CM34"/>
    <w:basedOn w:val="Default"/>
    <w:next w:val="Default"/>
    <w:uiPriority w:val="99"/>
    <w:qFormat/>
    <w:rsid w:val="002B105B"/>
    <w:pPr>
      <w:widowControl w:val="0"/>
    </w:pPr>
    <w:rPr>
      <w:color w:val="auto"/>
    </w:rPr>
  </w:style>
  <w:style w:type="paragraph" w:customStyle="1" w:styleId="CM56">
    <w:name w:val="CM56"/>
    <w:basedOn w:val="Default"/>
    <w:next w:val="Default"/>
    <w:uiPriority w:val="99"/>
    <w:qFormat/>
    <w:rsid w:val="002B105B"/>
    <w:pPr>
      <w:widowControl w:val="0"/>
    </w:pPr>
    <w:rPr>
      <w:rFonts w:eastAsia="Calibri"/>
      <w:color w:val="auto"/>
    </w:rPr>
  </w:style>
  <w:style w:type="paragraph" w:customStyle="1" w:styleId="CM58">
    <w:name w:val="CM58"/>
    <w:basedOn w:val="Default"/>
    <w:next w:val="Default"/>
    <w:uiPriority w:val="99"/>
    <w:qFormat/>
    <w:rsid w:val="002B105B"/>
    <w:pPr>
      <w:widowControl w:val="0"/>
    </w:pPr>
    <w:rPr>
      <w:rFonts w:eastAsia="Calibri"/>
      <w:color w:val="auto"/>
    </w:rPr>
  </w:style>
  <w:style w:type="paragraph" w:customStyle="1" w:styleId="CM57">
    <w:name w:val="CM57"/>
    <w:basedOn w:val="Default"/>
    <w:next w:val="Default"/>
    <w:uiPriority w:val="99"/>
    <w:qFormat/>
    <w:rsid w:val="002B105B"/>
    <w:pPr>
      <w:widowControl w:val="0"/>
    </w:pPr>
    <w:rPr>
      <w:rFonts w:eastAsia="Calibri"/>
      <w:color w:val="auto"/>
    </w:rPr>
  </w:style>
  <w:style w:type="paragraph" w:customStyle="1" w:styleId="CM1">
    <w:name w:val="CM1"/>
    <w:basedOn w:val="Default"/>
    <w:next w:val="Default"/>
    <w:uiPriority w:val="99"/>
    <w:qFormat/>
    <w:rsid w:val="002B105B"/>
    <w:pPr>
      <w:widowControl w:val="0"/>
    </w:pPr>
    <w:rPr>
      <w:rFonts w:eastAsia="Calibri"/>
      <w:color w:val="auto"/>
    </w:rPr>
  </w:style>
  <w:style w:type="paragraph" w:customStyle="1" w:styleId="CM49">
    <w:name w:val="CM49"/>
    <w:basedOn w:val="Default"/>
    <w:next w:val="Default"/>
    <w:uiPriority w:val="99"/>
    <w:qFormat/>
    <w:rsid w:val="002B105B"/>
    <w:pPr>
      <w:widowControl w:val="0"/>
    </w:pPr>
    <w:rPr>
      <w:rFonts w:eastAsia="Calibri"/>
      <w:color w:val="auto"/>
    </w:rPr>
  </w:style>
  <w:style w:type="paragraph" w:customStyle="1" w:styleId="CM41">
    <w:name w:val="CM41"/>
    <w:basedOn w:val="Default"/>
    <w:next w:val="Default"/>
    <w:uiPriority w:val="99"/>
    <w:qFormat/>
    <w:rsid w:val="002B105B"/>
    <w:pPr>
      <w:widowControl w:val="0"/>
    </w:pPr>
    <w:rPr>
      <w:rFonts w:eastAsia="Calibri"/>
      <w:color w:val="auto"/>
    </w:rPr>
  </w:style>
  <w:style w:type="paragraph" w:customStyle="1" w:styleId="3rdOrderPara">
    <w:name w:val="3rd Order Para"/>
    <w:basedOn w:val="Default"/>
    <w:next w:val="Default"/>
    <w:qFormat/>
    <w:rsid w:val="002B105B"/>
    <w:pPr>
      <w:widowControl w:val="0"/>
    </w:pPr>
    <w:rPr>
      <w:rFonts w:eastAsia="Calibri"/>
      <w:color w:val="auto"/>
    </w:rPr>
  </w:style>
  <w:style w:type="paragraph" w:customStyle="1" w:styleId="2ndOrderPara">
    <w:name w:val="2nd Order Para"/>
    <w:basedOn w:val="Default"/>
    <w:next w:val="Default"/>
    <w:qFormat/>
    <w:rsid w:val="002B105B"/>
    <w:pPr>
      <w:widowControl w:val="0"/>
    </w:pPr>
    <w:rPr>
      <w:rFonts w:eastAsia="Calibri"/>
      <w:color w:val="auto"/>
    </w:rPr>
  </w:style>
  <w:style w:type="paragraph" w:customStyle="1" w:styleId="Normal-SIGN2">
    <w:name w:val="Normal-SIGN2"/>
    <w:basedOn w:val="Default"/>
    <w:next w:val="Default"/>
    <w:qFormat/>
    <w:rsid w:val="002B105B"/>
    <w:pPr>
      <w:widowControl w:val="0"/>
    </w:pPr>
    <w:rPr>
      <w:rFonts w:eastAsia="Calibri"/>
      <w:color w:val="auto"/>
    </w:rPr>
  </w:style>
  <w:style w:type="paragraph" w:customStyle="1" w:styleId="Normal-SIGN1">
    <w:name w:val="Normal-SIGN1"/>
    <w:basedOn w:val="Default"/>
    <w:next w:val="Default"/>
    <w:uiPriority w:val="99"/>
    <w:qFormat/>
    <w:rsid w:val="002B105B"/>
    <w:pPr>
      <w:widowControl w:val="0"/>
    </w:pPr>
    <w:rPr>
      <w:rFonts w:eastAsia="Calibri"/>
      <w:color w:val="auto"/>
    </w:rPr>
  </w:style>
  <w:style w:type="paragraph" w:customStyle="1" w:styleId="CM3">
    <w:name w:val="CM3"/>
    <w:basedOn w:val="Default"/>
    <w:next w:val="Default"/>
    <w:uiPriority w:val="99"/>
    <w:qFormat/>
    <w:rsid w:val="002B105B"/>
    <w:pPr>
      <w:widowControl w:val="0"/>
      <w:spacing w:line="553" w:lineRule="atLeast"/>
    </w:pPr>
    <w:rPr>
      <w:rFonts w:eastAsia="Calibri"/>
      <w:color w:val="auto"/>
    </w:rPr>
  </w:style>
  <w:style w:type="paragraph" w:customStyle="1" w:styleId="CM33">
    <w:name w:val="CM33"/>
    <w:basedOn w:val="Default"/>
    <w:next w:val="Default"/>
    <w:uiPriority w:val="99"/>
    <w:qFormat/>
    <w:rsid w:val="002B105B"/>
    <w:pPr>
      <w:widowControl w:val="0"/>
    </w:pPr>
    <w:rPr>
      <w:rFonts w:eastAsia="Calibri"/>
      <w:color w:val="auto"/>
    </w:rPr>
  </w:style>
  <w:style w:type="paragraph" w:customStyle="1" w:styleId="CM37">
    <w:name w:val="CM37"/>
    <w:basedOn w:val="Default"/>
    <w:next w:val="Default"/>
    <w:uiPriority w:val="99"/>
    <w:qFormat/>
    <w:rsid w:val="002B105B"/>
    <w:pPr>
      <w:widowControl w:val="0"/>
    </w:pPr>
    <w:rPr>
      <w:rFonts w:eastAsia="Calibri"/>
      <w:color w:val="auto"/>
    </w:rPr>
  </w:style>
  <w:style w:type="paragraph" w:customStyle="1" w:styleId="CM7">
    <w:name w:val="CM7"/>
    <w:basedOn w:val="Default"/>
    <w:next w:val="Default"/>
    <w:uiPriority w:val="99"/>
    <w:qFormat/>
    <w:rsid w:val="002B105B"/>
    <w:pPr>
      <w:widowControl w:val="0"/>
      <w:spacing w:line="553" w:lineRule="atLeast"/>
    </w:pPr>
    <w:rPr>
      <w:rFonts w:eastAsia="Calibri"/>
      <w:color w:val="auto"/>
    </w:rPr>
  </w:style>
  <w:style w:type="paragraph" w:customStyle="1" w:styleId="Brief-SecondarySource">
    <w:name w:val="Brief - Secondary Source"/>
    <w:basedOn w:val="Normal"/>
    <w:qFormat/>
    <w:rsid w:val="002B105B"/>
    <w:rPr>
      <w:rFonts w:eastAsia="Times New Roman"/>
      <w:sz w:val="14"/>
      <w:szCs w:val="20"/>
    </w:rPr>
  </w:style>
  <w:style w:type="paragraph" w:customStyle="1" w:styleId="Brief-Card">
    <w:name w:val="Brief - Card"/>
    <w:basedOn w:val="Normal"/>
    <w:uiPriority w:val="99"/>
    <w:qFormat/>
    <w:rsid w:val="002B105B"/>
    <w:rPr>
      <w:rFonts w:eastAsia="Times New Roman"/>
    </w:rPr>
  </w:style>
  <w:style w:type="paragraph" w:customStyle="1" w:styleId="Pa2">
    <w:name w:val="Pa2"/>
    <w:basedOn w:val="Default"/>
    <w:next w:val="Default"/>
    <w:uiPriority w:val="99"/>
    <w:qFormat/>
    <w:rsid w:val="002B105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B105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B105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B105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B105B"/>
    <w:pPr>
      <w:widowControl w:val="0"/>
    </w:pPr>
    <w:rPr>
      <w:rFonts w:ascii="Arial Black" w:hAnsi="Arial Black"/>
      <w:color w:val="auto"/>
    </w:rPr>
  </w:style>
  <w:style w:type="paragraph" w:customStyle="1" w:styleId="Cover1">
    <w:name w:val="Cover 1"/>
    <w:basedOn w:val="Normal"/>
    <w:next w:val="Normal"/>
    <w:uiPriority w:val="99"/>
    <w:qFormat/>
    <w:rsid w:val="002B105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B105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B105B"/>
    <w:pPr>
      <w:widowControl w:val="0"/>
    </w:pPr>
    <w:rPr>
      <w:color w:val="auto"/>
    </w:rPr>
  </w:style>
  <w:style w:type="paragraph" w:customStyle="1" w:styleId="Pa11">
    <w:name w:val="Pa11"/>
    <w:basedOn w:val="Normal"/>
    <w:next w:val="Normal"/>
    <w:uiPriority w:val="99"/>
    <w:qFormat/>
    <w:rsid w:val="002B105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B105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B105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B105B"/>
    <w:pPr>
      <w:widowControl w:val="0"/>
    </w:pPr>
    <w:rPr>
      <w:rFonts w:eastAsia="Calibri"/>
      <w:color w:val="auto"/>
    </w:rPr>
  </w:style>
  <w:style w:type="paragraph" w:customStyle="1" w:styleId="CM5">
    <w:name w:val="CM5"/>
    <w:basedOn w:val="Default"/>
    <w:next w:val="Default"/>
    <w:qFormat/>
    <w:rsid w:val="002B105B"/>
    <w:pPr>
      <w:widowControl w:val="0"/>
      <w:spacing w:line="553" w:lineRule="atLeast"/>
    </w:pPr>
    <w:rPr>
      <w:rFonts w:eastAsia="Calibri"/>
      <w:color w:val="auto"/>
    </w:rPr>
  </w:style>
  <w:style w:type="paragraph" w:customStyle="1" w:styleId="CM28">
    <w:name w:val="CM28"/>
    <w:basedOn w:val="Default"/>
    <w:next w:val="Default"/>
    <w:uiPriority w:val="99"/>
    <w:qFormat/>
    <w:rsid w:val="002B105B"/>
    <w:pPr>
      <w:widowControl w:val="0"/>
    </w:pPr>
    <w:rPr>
      <w:rFonts w:eastAsia="Calibri"/>
      <w:color w:val="auto"/>
    </w:rPr>
  </w:style>
  <w:style w:type="paragraph" w:customStyle="1" w:styleId="CM8">
    <w:name w:val="CM8"/>
    <w:basedOn w:val="Default"/>
    <w:next w:val="Default"/>
    <w:uiPriority w:val="99"/>
    <w:qFormat/>
    <w:rsid w:val="002B105B"/>
    <w:pPr>
      <w:widowControl w:val="0"/>
    </w:pPr>
    <w:rPr>
      <w:rFonts w:eastAsia="Calibri"/>
      <w:color w:val="auto"/>
    </w:rPr>
  </w:style>
  <w:style w:type="paragraph" w:customStyle="1" w:styleId="CM6">
    <w:name w:val="CM6"/>
    <w:basedOn w:val="Default"/>
    <w:next w:val="Default"/>
    <w:uiPriority w:val="99"/>
    <w:qFormat/>
    <w:rsid w:val="002B105B"/>
    <w:pPr>
      <w:widowControl w:val="0"/>
      <w:spacing w:line="553" w:lineRule="atLeast"/>
    </w:pPr>
    <w:rPr>
      <w:rFonts w:eastAsia="Calibri"/>
      <w:color w:val="auto"/>
    </w:rPr>
  </w:style>
  <w:style w:type="paragraph" w:customStyle="1" w:styleId="CM22">
    <w:name w:val="CM22"/>
    <w:basedOn w:val="Default"/>
    <w:next w:val="Default"/>
    <w:uiPriority w:val="99"/>
    <w:qFormat/>
    <w:rsid w:val="002B105B"/>
    <w:pPr>
      <w:widowControl w:val="0"/>
    </w:pPr>
    <w:rPr>
      <w:rFonts w:eastAsia="Calibri"/>
      <w:color w:val="auto"/>
    </w:rPr>
  </w:style>
  <w:style w:type="paragraph" w:customStyle="1" w:styleId="DoubleUnderlined">
    <w:name w:val="Double Underlined"/>
    <w:basedOn w:val="Heading2"/>
    <w:autoRedefine/>
    <w:uiPriority w:val="99"/>
    <w:qFormat/>
    <w:rsid w:val="002B105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B105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B105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B105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B105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B105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B105B"/>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2B105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B105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B105B"/>
  </w:style>
  <w:style w:type="paragraph" w:customStyle="1" w:styleId="StyleUnderliningTimesNewRomanBoldNounderlineKernat16">
    <w:name w:val="Style Underlining + Times New Roman Bold No underline Kern at 16..."/>
    <w:basedOn w:val="Normal"/>
    <w:uiPriority w:val="99"/>
    <w:qFormat/>
    <w:rsid w:val="002B105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B105B"/>
    <w:rPr>
      <w:rFonts w:eastAsia="Times New Roman"/>
      <w:b/>
      <w:bCs/>
      <w:kern w:val="32"/>
      <w:sz w:val="32"/>
      <w:szCs w:val="32"/>
    </w:rPr>
  </w:style>
  <w:style w:type="paragraph" w:customStyle="1" w:styleId="StyleBoldUnderliningKernat16pt">
    <w:name w:val="Style Bold Underlining + Kern at 16 pt"/>
    <w:uiPriority w:val="99"/>
    <w:qFormat/>
    <w:rsid w:val="002B105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B105B"/>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B105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B105B"/>
    <w:pPr>
      <w:ind w:left="400"/>
    </w:pPr>
    <w:rPr>
      <w:rFonts w:eastAsia="Times New Roman"/>
      <w:szCs w:val="20"/>
    </w:rPr>
  </w:style>
  <w:style w:type="paragraph" w:customStyle="1" w:styleId="Paste">
    <w:name w:val="Paste"/>
    <w:basedOn w:val="card"/>
    <w:qFormat/>
    <w:rsid w:val="002B105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2B105B"/>
    <w:rPr>
      <w:rFonts w:ascii="Georgia" w:eastAsia="Times New Roman" w:hAnsi="Georgia"/>
      <w:b/>
      <w:u w:val="single"/>
    </w:rPr>
  </w:style>
  <w:style w:type="paragraph" w:customStyle="1" w:styleId="UnderlineStyle0">
    <w:name w:val="Underline Style"/>
    <w:basedOn w:val="Normal"/>
    <w:link w:val="UnderlineStyleChar"/>
    <w:qFormat/>
    <w:rsid w:val="002B105B"/>
    <w:rPr>
      <w:rFonts w:ascii="Georgia" w:eastAsia="Times New Roman" w:hAnsi="Georgia"/>
      <w:b/>
      <w:sz w:val="24"/>
      <w:u w:val="single"/>
    </w:rPr>
  </w:style>
  <w:style w:type="paragraph" w:customStyle="1" w:styleId="Normalization">
    <w:name w:val="Normalization"/>
    <w:basedOn w:val="Normal"/>
    <w:uiPriority w:val="99"/>
    <w:qFormat/>
    <w:rsid w:val="002B105B"/>
    <w:rPr>
      <w:rFonts w:eastAsia="Times New Roman"/>
      <w:sz w:val="18"/>
    </w:rPr>
  </w:style>
  <w:style w:type="paragraph" w:customStyle="1" w:styleId="BreifTitle">
    <w:name w:val="Breif Title"/>
    <w:basedOn w:val="Normal"/>
    <w:autoRedefine/>
    <w:uiPriority w:val="99"/>
    <w:qFormat/>
    <w:rsid w:val="002B105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B105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B105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B105B"/>
    <w:rPr>
      <w:rFonts w:eastAsia="Times New Roman"/>
      <w:color w:val="333333"/>
    </w:rPr>
  </w:style>
  <w:style w:type="paragraph" w:customStyle="1" w:styleId="StyleTagandCiteFranklinGothicDemi">
    <w:name w:val="Style Tag and Cite + Franklin Gothic Demi"/>
    <w:basedOn w:val="Normal"/>
    <w:autoRedefine/>
    <w:uiPriority w:val="99"/>
    <w:qFormat/>
    <w:rsid w:val="002B105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B105B"/>
    <w:rPr>
      <w:bCs/>
    </w:rPr>
  </w:style>
  <w:style w:type="paragraph" w:customStyle="1" w:styleId="tagCharCharCharCharCharCharChar">
    <w:name w:val="tag Char Char Char Char Char Char Char"/>
    <w:basedOn w:val="Normal"/>
    <w:uiPriority w:val="99"/>
    <w:qFormat/>
    <w:rsid w:val="002B105B"/>
    <w:rPr>
      <w:rFonts w:eastAsia="Times New Roman"/>
      <w:b/>
      <w:sz w:val="24"/>
      <w:szCs w:val="20"/>
    </w:rPr>
  </w:style>
  <w:style w:type="paragraph" w:customStyle="1" w:styleId="title-bold-medium">
    <w:name w:val="title-bold-medium"/>
    <w:basedOn w:val="Normal"/>
    <w:uiPriority w:val="99"/>
    <w:qFormat/>
    <w:rsid w:val="002B105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B105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2B105B"/>
    <w:rPr>
      <w:rFonts w:ascii="Arial Narrow" w:eastAsia="Times New Roman" w:hAnsi="Arial Narrow"/>
      <w:b/>
      <w:sz w:val="24"/>
    </w:rPr>
  </w:style>
  <w:style w:type="paragraph" w:customStyle="1" w:styleId="BLOCKTITLE1">
    <w:name w:val="BLOCK TITLE"/>
    <w:basedOn w:val="Heading1"/>
    <w:uiPriority w:val="99"/>
    <w:qFormat/>
    <w:rsid w:val="002B105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B105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B105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B105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B105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B105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B105B"/>
    <w:pPr>
      <w:spacing w:before="100" w:beforeAutospacing="1" w:after="100" w:afterAutospacing="1"/>
    </w:pPr>
    <w:rPr>
      <w:rFonts w:eastAsia="Times New Roman"/>
    </w:rPr>
  </w:style>
  <w:style w:type="paragraph" w:customStyle="1" w:styleId="ToRead">
    <w:name w:val="To Read"/>
    <w:basedOn w:val="Normal"/>
    <w:uiPriority w:val="99"/>
    <w:qFormat/>
    <w:rsid w:val="002B105B"/>
    <w:pPr>
      <w:ind w:left="720"/>
    </w:pPr>
    <w:rPr>
      <w:rFonts w:ascii="Verdana" w:eastAsia="Times New Roman" w:hAnsi="Verdana"/>
      <w:b/>
      <w:u w:val="single"/>
    </w:rPr>
  </w:style>
  <w:style w:type="paragraph" w:customStyle="1" w:styleId="Style1">
    <w:name w:val="Style 1"/>
    <w:basedOn w:val="Normal"/>
    <w:uiPriority w:val="99"/>
    <w:qFormat/>
    <w:rsid w:val="002B105B"/>
    <w:pPr>
      <w:widowControl w:val="0"/>
      <w:ind w:firstLine="216"/>
    </w:pPr>
    <w:rPr>
      <w:rFonts w:eastAsia="Times New Roman"/>
      <w:noProof/>
      <w:color w:val="000000"/>
      <w:szCs w:val="20"/>
    </w:rPr>
  </w:style>
  <w:style w:type="paragraph" w:customStyle="1" w:styleId="Style41">
    <w:name w:val="Style 4"/>
    <w:basedOn w:val="Normal"/>
    <w:uiPriority w:val="99"/>
    <w:qFormat/>
    <w:rsid w:val="002B105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B105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B105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B105B"/>
    <w:pPr>
      <w:ind w:left="1660"/>
    </w:pPr>
  </w:style>
  <w:style w:type="paragraph" w:customStyle="1" w:styleId="PageNumber1">
    <w:name w:val="Page Number1"/>
    <w:basedOn w:val="Normal"/>
    <w:next w:val="Normal"/>
    <w:uiPriority w:val="99"/>
    <w:qFormat/>
    <w:rsid w:val="002B105B"/>
    <w:rPr>
      <w:rFonts w:eastAsia="Times New Roman"/>
    </w:rPr>
  </w:style>
  <w:style w:type="paragraph" w:customStyle="1" w:styleId="Card1">
    <w:name w:val="Card1"/>
    <w:uiPriority w:val="99"/>
    <w:qFormat/>
    <w:rsid w:val="002B105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B105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B105B"/>
    <w:pPr>
      <w:ind w:left="288" w:right="288"/>
    </w:pPr>
    <w:rPr>
      <w:rFonts w:eastAsia="Times New Roman"/>
    </w:rPr>
  </w:style>
  <w:style w:type="paragraph" w:customStyle="1" w:styleId="CaseListNormal">
    <w:name w:val="Case List Normal"/>
    <w:basedOn w:val="Normal"/>
    <w:uiPriority w:val="99"/>
    <w:qFormat/>
    <w:rsid w:val="002B105B"/>
    <w:rPr>
      <w:rFonts w:ascii="Times" w:eastAsia="Times New Roman" w:hAnsi="Times"/>
      <w:szCs w:val="26"/>
    </w:rPr>
  </w:style>
  <w:style w:type="paragraph" w:customStyle="1" w:styleId="Body">
    <w:name w:val="Body"/>
    <w:basedOn w:val="Normal"/>
    <w:uiPriority w:val="99"/>
    <w:qFormat/>
    <w:rsid w:val="002B105B"/>
    <w:pPr>
      <w:outlineLvl w:val="3"/>
    </w:pPr>
    <w:rPr>
      <w:rFonts w:eastAsia="Times New Roman"/>
      <w:szCs w:val="20"/>
    </w:rPr>
  </w:style>
  <w:style w:type="paragraph" w:customStyle="1" w:styleId="3text">
    <w:name w:val="3text"/>
    <w:basedOn w:val="Normal"/>
    <w:uiPriority w:val="99"/>
    <w:qFormat/>
    <w:rsid w:val="002B105B"/>
    <w:pPr>
      <w:spacing w:before="100" w:beforeAutospacing="1" w:after="100" w:afterAutospacing="1"/>
    </w:pPr>
    <w:rPr>
      <w:rFonts w:eastAsia="Times New Roman"/>
      <w:sz w:val="24"/>
    </w:rPr>
  </w:style>
  <w:style w:type="paragraph" w:customStyle="1" w:styleId="TimesNewRoman12">
    <w:name w:val="TimesNewRoman12"/>
    <w:uiPriority w:val="99"/>
    <w:qFormat/>
    <w:rsid w:val="002B105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B105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B105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B105B"/>
    <w:rPr>
      <w:rFonts w:eastAsia="Times New Roman"/>
      <w:color w:val="000000"/>
      <w:sz w:val="18"/>
    </w:rPr>
  </w:style>
  <w:style w:type="paragraph" w:customStyle="1" w:styleId="text1">
    <w:name w:val="text1"/>
    <w:basedOn w:val="Normal"/>
    <w:autoRedefine/>
    <w:uiPriority w:val="99"/>
    <w:qFormat/>
    <w:rsid w:val="002B105B"/>
    <w:rPr>
      <w:rFonts w:eastAsia="Times New Roman"/>
      <w:szCs w:val="20"/>
    </w:rPr>
  </w:style>
  <w:style w:type="paragraph" w:customStyle="1" w:styleId="RepeatBlockHeading">
    <w:name w:val="Repeat Block Heading"/>
    <w:basedOn w:val="Normal"/>
    <w:autoRedefine/>
    <w:uiPriority w:val="99"/>
    <w:qFormat/>
    <w:rsid w:val="002B105B"/>
    <w:pPr>
      <w:jc w:val="center"/>
    </w:pPr>
    <w:rPr>
      <w:rFonts w:eastAsia="Times New Roman"/>
      <w:b/>
      <w:smallCaps/>
      <w:color w:val="000000"/>
      <w:sz w:val="24"/>
      <w:u w:val="thick"/>
    </w:rPr>
  </w:style>
  <w:style w:type="paragraph" w:customStyle="1" w:styleId="story-headline">
    <w:name w:val="story-headline"/>
    <w:basedOn w:val="Normal"/>
    <w:uiPriority w:val="99"/>
    <w:qFormat/>
    <w:rsid w:val="002B105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B105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B105B"/>
    <w:rPr>
      <w:rFonts w:ascii="Arial" w:eastAsia="Times New Roman" w:hAnsi="Arial"/>
      <w:b/>
      <w:bCs/>
    </w:rPr>
  </w:style>
  <w:style w:type="paragraph" w:customStyle="1" w:styleId="TextofCards">
    <w:name w:val="Text of Cards"/>
    <w:basedOn w:val="Normal"/>
    <w:uiPriority w:val="99"/>
    <w:qFormat/>
    <w:rsid w:val="002B105B"/>
    <w:rPr>
      <w:rFonts w:eastAsia="Times New Roman"/>
      <w:color w:val="000000"/>
      <w:spacing w:val="6"/>
      <w:szCs w:val="23"/>
    </w:rPr>
  </w:style>
  <w:style w:type="paragraph" w:customStyle="1" w:styleId="Corpotesto">
    <w:name w:val="Corpo testo"/>
    <w:basedOn w:val="Normal"/>
    <w:uiPriority w:val="99"/>
    <w:qFormat/>
    <w:rsid w:val="002B105B"/>
    <w:pPr>
      <w:widowControl w:val="0"/>
      <w:adjustRightInd w:val="0"/>
      <w:spacing w:after="283"/>
    </w:pPr>
    <w:rPr>
      <w:rFonts w:ascii="Times" w:eastAsia="Times New Roman" w:hAnsi="Times"/>
    </w:rPr>
  </w:style>
  <w:style w:type="paragraph" w:customStyle="1" w:styleId="tagCharChar1Char">
    <w:name w:val="tag Char Char1 Char"/>
    <w:uiPriority w:val="99"/>
    <w:qFormat/>
    <w:rsid w:val="002B105B"/>
    <w:rPr>
      <w:rFonts w:eastAsia="Times New Roman" w:cs="Calibri"/>
      <w:b/>
      <w:bCs/>
    </w:rPr>
  </w:style>
  <w:style w:type="paragraph" w:customStyle="1" w:styleId="inside-copy">
    <w:name w:val="inside-copy"/>
    <w:basedOn w:val="Normal"/>
    <w:uiPriority w:val="99"/>
    <w:qFormat/>
    <w:rsid w:val="002B105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B105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B105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B105B"/>
    <w:rPr>
      <w:rFonts w:ascii="Arial" w:hAnsi="Arial"/>
      <w:b w:val="0"/>
      <w:caps w:val="0"/>
      <w:sz w:val="20"/>
    </w:rPr>
  </w:style>
  <w:style w:type="paragraph" w:customStyle="1" w:styleId="ProjectTitleLine">
    <w:name w:val="Project Title Line"/>
    <w:basedOn w:val="Normal"/>
    <w:next w:val="Normal"/>
    <w:autoRedefine/>
    <w:uiPriority w:val="99"/>
    <w:qFormat/>
    <w:rsid w:val="002B105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B105B"/>
    <w:rPr>
      <w:rFonts w:ascii="Arial Narrow" w:eastAsia="Times New Roman" w:hAnsi="Arial Narrow"/>
      <w:strike/>
    </w:rPr>
  </w:style>
  <w:style w:type="paragraph" w:customStyle="1" w:styleId="NormalVerdana">
    <w:name w:val="Normal + Verdana"/>
    <w:aliases w:val="10 pt,White,Normal + Arial"/>
    <w:basedOn w:val="Normal"/>
    <w:uiPriority w:val="99"/>
    <w:qFormat/>
    <w:rsid w:val="002B105B"/>
    <w:rPr>
      <w:rFonts w:ascii="Arial" w:eastAsia="Times New Roman" w:hAnsi="Arial"/>
      <w:szCs w:val="20"/>
      <w:u w:val="single"/>
    </w:rPr>
  </w:style>
  <w:style w:type="paragraph" w:customStyle="1" w:styleId="Normal10pt">
    <w:name w:val="Normal + 10 pt"/>
    <w:basedOn w:val="Normal"/>
    <w:uiPriority w:val="99"/>
    <w:qFormat/>
    <w:rsid w:val="002B105B"/>
    <w:rPr>
      <w:rFonts w:eastAsia="Times New Roman"/>
      <w:szCs w:val="20"/>
    </w:rPr>
  </w:style>
  <w:style w:type="paragraph" w:customStyle="1" w:styleId="cardChar1Char">
    <w:name w:val="card Char1 Char"/>
    <w:basedOn w:val="Normal"/>
    <w:uiPriority w:val="99"/>
    <w:qFormat/>
    <w:rsid w:val="002B105B"/>
    <w:pPr>
      <w:ind w:left="288" w:right="288"/>
    </w:pPr>
    <w:rPr>
      <w:rFonts w:eastAsia="Times New Roman"/>
      <w:szCs w:val="20"/>
    </w:rPr>
  </w:style>
  <w:style w:type="paragraph" w:customStyle="1" w:styleId="CM12">
    <w:name w:val="CM12"/>
    <w:basedOn w:val="Default"/>
    <w:next w:val="Default"/>
    <w:uiPriority w:val="99"/>
    <w:qFormat/>
    <w:rsid w:val="002B105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B105B"/>
    <w:pPr>
      <w:widowControl w:val="0"/>
      <w:spacing w:after="480"/>
    </w:pPr>
    <w:rPr>
      <w:rFonts w:ascii="Granjon LT Std" w:hAnsi="Granjon LT Std"/>
      <w:color w:val="auto"/>
    </w:rPr>
  </w:style>
  <w:style w:type="paragraph" w:customStyle="1" w:styleId="CM10">
    <w:name w:val="CM10"/>
    <w:basedOn w:val="Default"/>
    <w:next w:val="Default"/>
    <w:uiPriority w:val="99"/>
    <w:qFormat/>
    <w:rsid w:val="002B105B"/>
    <w:pPr>
      <w:widowControl w:val="0"/>
      <w:spacing w:line="320" w:lineRule="atLeast"/>
    </w:pPr>
    <w:rPr>
      <w:rFonts w:ascii="Granjon LT Std" w:hAnsi="Granjon LT Std"/>
      <w:color w:val="auto"/>
    </w:rPr>
  </w:style>
  <w:style w:type="paragraph" w:customStyle="1" w:styleId="bold">
    <w:name w:val="bold"/>
    <w:basedOn w:val="Normal"/>
    <w:uiPriority w:val="99"/>
    <w:qFormat/>
    <w:rsid w:val="002B105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B105B"/>
    <w:rPr>
      <w:rFonts w:ascii="Arial Narrow" w:eastAsia="Times New Roman" w:hAnsi="Arial Narrow"/>
      <w:strike/>
      <w:szCs w:val="20"/>
    </w:rPr>
  </w:style>
  <w:style w:type="paragraph" w:customStyle="1" w:styleId="textbodyblack">
    <w:name w:val="textbodyblack"/>
    <w:basedOn w:val="Normal"/>
    <w:uiPriority w:val="99"/>
    <w:qFormat/>
    <w:rsid w:val="002B105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B105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B10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B10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B105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B105B"/>
    <w:rPr>
      <w:rFonts w:ascii="Georgia" w:eastAsia="Times New Roman" w:hAnsi="Georgia"/>
      <w:b/>
      <w:bCs/>
      <w:szCs w:val="16"/>
      <w:u w:val="single"/>
    </w:rPr>
  </w:style>
  <w:style w:type="paragraph" w:customStyle="1" w:styleId="CiteCorrected">
    <w:name w:val="Cite Corrected"/>
    <w:basedOn w:val="Normal"/>
    <w:link w:val="CiteCorrectedChar"/>
    <w:qFormat/>
    <w:rsid w:val="002B105B"/>
    <w:rPr>
      <w:rFonts w:ascii="Georgia" w:eastAsia="Times New Roman" w:hAnsi="Georgia"/>
      <w:b/>
      <w:bCs/>
      <w:sz w:val="24"/>
      <w:szCs w:val="16"/>
      <w:u w:val="single"/>
    </w:rPr>
  </w:style>
  <w:style w:type="paragraph" w:customStyle="1" w:styleId="CardText20">
    <w:name w:val="Card Text 2"/>
    <w:basedOn w:val="CardText10"/>
    <w:link w:val="CardText2Char"/>
    <w:qFormat/>
    <w:rsid w:val="002B105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B105B"/>
    <w:pPr>
      <w:ind w:left="288"/>
    </w:pPr>
    <w:rPr>
      <w:rFonts w:eastAsia="SimSun"/>
      <w:szCs w:val="20"/>
      <w:lang w:eastAsia="zh-CN"/>
    </w:rPr>
  </w:style>
  <w:style w:type="paragraph" w:customStyle="1" w:styleId="BriefTitle2">
    <w:name w:val="Brief Title 2"/>
    <w:basedOn w:val="BriefTitle"/>
    <w:uiPriority w:val="99"/>
    <w:qFormat/>
    <w:rsid w:val="002B105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B105B"/>
    <w:rPr>
      <w:u w:val="single"/>
    </w:rPr>
  </w:style>
  <w:style w:type="paragraph" w:customStyle="1" w:styleId="StyleCardText11ptUnderline">
    <w:name w:val="Style Card Text + 11 pt Underline"/>
    <w:link w:val="StyleCardText11ptUnderlineChar"/>
    <w:qFormat/>
    <w:rsid w:val="002B105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B105B"/>
    <w:rPr>
      <w:rFonts w:ascii="Georgia" w:hAnsi="Georgia"/>
      <w:sz w:val="16"/>
    </w:rPr>
  </w:style>
  <w:style w:type="paragraph" w:customStyle="1" w:styleId="StyleMinimizedText11pt">
    <w:name w:val="Style Minimized Text + 11 pt"/>
    <w:basedOn w:val="Normal"/>
    <w:link w:val="StyleMinimizedText11ptChar"/>
    <w:qFormat/>
    <w:rsid w:val="002B105B"/>
    <w:rPr>
      <w:rFonts w:ascii="Georgia" w:hAnsi="Georgia"/>
      <w:sz w:val="16"/>
    </w:rPr>
  </w:style>
  <w:style w:type="character" w:customStyle="1" w:styleId="StyleMinimizedText11pt1Char">
    <w:name w:val="Style Minimized Text + 11 pt1 Char"/>
    <w:basedOn w:val="DefaultParagraphFont"/>
    <w:link w:val="StyleMinimizedText11pt1"/>
    <w:locked/>
    <w:rsid w:val="002B105B"/>
    <w:rPr>
      <w:rFonts w:ascii="Georgia" w:hAnsi="Georgia"/>
      <w:sz w:val="16"/>
    </w:rPr>
  </w:style>
  <w:style w:type="paragraph" w:customStyle="1" w:styleId="StyleMinimizedText11pt1">
    <w:name w:val="Style Minimized Text + 11 pt1"/>
    <w:basedOn w:val="Normal"/>
    <w:link w:val="StyleMinimizedText11pt1Char"/>
    <w:qFormat/>
    <w:rsid w:val="002B105B"/>
    <w:rPr>
      <w:rFonts w:ascii="Georgia" w:hAnsi="Georgia"/>
      <w:sz w:val="16"/>
    </w:rPr>
  </w:style>
  <w:style w:type="character" w:customStyle="1" w:styleId="Debate-CardSmalltextF2Char">
    <w:name w:val="Debate- Card Small text F2 Char"/>
    <w:link w:val="Debate-CardSmalltextF2"/>
    <w:locked/>
    <w:rsid w:val="002B105B"/>
    <w:rPr>
      <w:rFonts w:ascii="Arial Narrow" w:hAnsi="Arial Narrow"/>
      <w:sz w:val="16"/>
    </w:rPr>
  </w:style>
  <w:style w:type="paragraph" w:customStyle="1" w:styleId="Debate-CardSmalltextF2">
    <w:name w:val="Debate- Card Small text F2"/>
    <w:basedOn w:val="Normal"/>
    <w:next w:val="Normal"/>
    <w:link w:val="Debate-CardSmalltextF2Char"/>
    <w:qFormat/>
    <w:rsid w:val="002B105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B105B"/>
    <w:rPr>
      <w:rFonts w:ascii="Arial Narrow" w:hAnsi="Arial Narrow"/>
      <w:b/>
      <w:sz w:val="18"/>
      <w:u w:val="single"/>
    </w:rPr>
  </w:style>
  <w:style w:type="paragraph" w:customStyle="1" w:styleId="Debate-EmphasizedText-F5">
    <w:name w:val="Debate- Emphasized Text- F5"/>
    <w:basedOn w:val="Normal"/>
    <w:link w:val="Debate-EmphasizedText-F5Char"/>
    <w:qFormat/>
    <w:rsid w:val="002B105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B105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B105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B105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B105B"/>
    <w:rPr>
      <w:rFonts w:ascii="Times New Roman" w:eastAsia="Times New Roman" w:hAnsi="Times New Roman" w:cs="Calibri"/>
      <w:sz w:val="16"/>
    </w:rPr>
  </w:style>
  <w:style w:type="character" w:customStyle="1" w:styleId="CardStyleChar">
    <w:name w:val="Card Style Char"/>
    <w:link w:val="CardStyle0"/>
    <w:locked/>
    <w:rsid w:val="002B105B"/>
    <w:rPr>
      <w:rFonts w:ascii="Calibri" w:eastAsia="Times New Roman" w:hAnsi="Calibri"/>
      <w:sz w:val="22"/>
    </w:rPr>
  </w:style>
  <w:style w:type="paragraph" w:customStyle="1" w:styleId="emactive">
    <w:name w:val="emactive"/>
    <w:basedOn w:val="Normal"/>
    <w:uiPriority w:val="99"/>
    <w:qFormat/>
    <w:rsid w:val="002B105B"/>
    <w:pPr>
      <w:spacing w:before="100" w:beforeAutospacing="1" w:after="100" w:afterAutospacing="1"/>
    </w:pPr>
    <w:rPr>
      <w:rFonts w:eastAsia="Times New Roman"/>
      <w:sz w:val="24"/>
    </w:rPr>
  </w:style>
  <w:style w:type="paragraph" w:customStyle="1" w:styleId="emready">
    <w:name w:val="emready"/>
    <w:basedOn w:val="Normal"/>
    <w:uiPriority w:val="99"/>
    <w:qFormat/>
    <w:rsid w:val="002B105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B105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B105B"/>
    <w:rPr>
      <w:rFonts w:ascii="Georgia" w:eastAsia="Times New Roman" w:hAnsi="Georgia" w:cs="Times New Roman"/>
      <w:b/>
      <w:sz w:val="24"/>
      <w:u w:val="single"/>
    </w:rPr>
  </w:style>
  <w:style w:type="character" w:customStyle="1" w:styleId="CardHighlightChar">
    <w:name w:val="Card Highlight Char"/>
    <w:link w:val="CardHighlight"/>
    <w:locked/>
    <w:rsid w:val="002B105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B105B"/>
    <w:pPr>
      <w:shd w:val="clear" w:color="auto" w:fill="66FFFF"/>
    </w:pPr>
    <w:rPr>
      <w:rFonts w:eastAsia="Calibri" w:cs="Calibri"/>
      <w:sz w:val="24"/>
      <w:u w:val="single"/>
    </w:rPr>
  </w:style>
  <w:style w:type="character" w:customStyle="1" w:styleId="BlockHeaderHiddenChar">
    <w:name w:val="Block Header Hidden Char"/>
    <w:link w:val="BlockHeaderHidden"/>
    <w:locked/>
    <w:rsid w:val="002B105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B105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B105B"/>
    <w:pPr>
      <w:spacing w:before="100" w:beforeAutospacing="1" w:after="100" w:afterAutospacing="1"/>
    </w:pPr>
    <w:rPr>
      <w:rFonts w:eastAsia="Times New Roman"/>
      <w:sz w:val="24"/>
    </w:rPr>
  </w:style>
  <w:style w:type="paragraph" w:customStyle="1" w:styleId="norma">
    <w:name w:val="norma"/>
    <w:basedOn w:val="Heading3"/>
    <w:uiPriority w:val="99"/>
    <w:qFormat/>
    <w:rsid w:val="002B105B"/>
    <w:rPr>
      <w:rFonts w:eastAsia="MS Gothic" w:cs="Arial"/>
      <w:bCs w:val="0"/>
      <w:sz w:val="24"/>
      <w:szCs w:val="24"/>
    </w:rPr>
  </w:style>
  <w:style w:type="paragraph" w:customStyle="1" w:styleId="nromal">
    <w:name w:val="nromal"/>
    <w:basedOn w:val="Normal"/>
    <w:uiPriority w:val="99"/>
    <w:qFormat/>
    <w:rsid w:val="002B105B"/>
    <w:pPr>
      <w:keepNext/>
      <w:keepLines/>
      <w:spacing w:before="200"/>
      <w:outlineLvl w:val="3"/>
    </w:pPr>
    <w:rPr>
      <w:rFonts w:eastAsia="Times New Roman" w:cs="Cambria"/>
      <w:b/>
      <w:iCs/>
    </w:rPr>
  </w:style>
  <w:style w:type="paragraph" w:customStyle="1" w:styleId="natural">
    <w:name w:val="natural"/>
    <w:basedOn w:val="Normal"/>
    <w:uiPriority w:val="99"/>
    <w:qFormat/>
    <w:rsid w:val="002B105B"/>
    <w:pPr>
      <w:keepNext/>
      <w:keepLines/>
      <w:spacing w:before="200"/>
      <w:outlineLvl w:val="3"/>
    </w:pPr>
    <w:rPr>
      <w:rFonts w:eastAsia="Times New Roman"/>
      <w:b/>
      <w:iCs/>
    </w:rPr>
  </w:style>
  <w:style w:type="paragraph" w:customStyle="1" w:styleId="nroaml">
    <w:name w:val="nroaml"/>
    <w:basedOn w:val="Normal"/>
    <w:uiPriority w:val="99"/>
    <w:qFormat/>
    <w:rsid w:val="002B105B"/>
    <w:pPr>
      <w:keepNext/>
      <w:keepLines/>
      <w:spacing w:before="200"/>
      <w:outlineLvl w:val="3"/>
    </w:pPr>
    <w:rPr>
      <w:rFonts w:eastAsia="Times New Roman"/>
      <w:b/>
      <w:iCs/>
    </w:rPr>
  </w:style>
  <w:style w:type="paragraph" w:customStyle="1" w:styleId="noraml">
    <w:name w:val="noraml"/>
    <w:basedOn w:val="Normal"/>
    <w:uiPriority w:val="99"/>
    <w:qFormat/>
    <w:rsid w:val="002B105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B105B"/>
    <w:rPr>
      <w:rFonts w:ascii="Georgia" w:eastAsia="Calibri" w:hAnsi="Georgia"/>
      <w:sz w:val="16"/>
      <w:szCs w:val="16"/>
    </w:rPr>
  </w:style>
  <w:style w:type="paragraph" w:customStyle="1" w:styleId="SmallSizeParagraph">
    <w:name w:val="Small Size Paragraph"/>
    <w:basedOn w:val="Normal"/>
    <w:link w:val="SmallSizeParagraphChar"/>
    <w:qFormat/>
    <w:rsid w:val="002B105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B105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B105B"/>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B105B"/>
    <w:rPr>
      <w:rFonts w:ascii="Arial" w:eastAsia="Calibri" w:hAnsi="Arial" w:cs="Arial"/>
      <w:kern w:val="2"/>
      <w:sz w:val="14"/>
      <w:szCs w:val="14"/>
      <w:lang w:eastAsia="zh-TW"/>
    </w:rPr>
  </w:style>
  <w:style w:type="paragraph" w:customStyle="1" w:styleId="CardT1">
    <w:name w:val="CardT1"/>
    <w:basedOn w:val="Normal"/>
    <w:link w:val="CardT1Char"/>
    <w:qFormat/>
    <w:rsid w:val="002B105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B105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B105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B105B"/>
    <w:pPr>
      <w:spacing w:before="100" w:beforeAutospacing="1" w:after="100" w:afterAutospacing="1"/>
    </w:pPr>
    <w:rPr>
      <w:rFonts w:eastAsia="Times New Roman"/>
      <w:sz w:val="24"/>
    </w:rPr>
  </w:style>
  <w:style w:type="paragraph" w:customStyle="1" w:styleId="CiteReal">
    <w:name w:val="Cite Real"/>
    <w:basedOn w:val="Normal"/>
    <w:next w:val="Normal"/>
    <w:qFormat/>
    <w:rsid w:val="002B105B"/>
    <w:rPr>
      <w:rFonts w:ascii="Arial" w:eastAsia="MS Mincho" w:hAnsi="Arial"/>
      <w:b/>
      <w:sz w:val="24"/>
      <w:u w:val="single"/>
    </w:rPr>
  </w:style>
  <w:style w:type="paragraph" w:customStyle="1" w:styleId="2909F619802848F09E01365C32F34654">
    <w:name w:val="2909F619802848F09E01365C32F34654"/>
    <w:uiPriority w:val="99"/>
    <w:qFormat/>
    <w:rsid w:val="002B105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B105B"/>
    <w:rPr>
      <w:rFonts w:ascii="Georgia" w:eastAsia="Calibri" w:hAnsi="Georgia"/>
      <w:u w:val="single"/>
      <w:lang w:val="x-none" w:eastAsia="zh-CN"/>
    </w:rPr>
  </w:style>
  <w:style w:type="paragraph" w:customStyle="1" w:styleId="UnderlineS">
    <w:name w:val="Underline S"/>
    <w:basedOn w:val="Normal"/>
    <w:link w:val="UnderlineSChar"/>
    <w:qFormat/>
    <w:rsid w:val="002B105B"/>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B105B"/>
    <w:rPr>
      <w:rFonts w:ascii="Georgia" w:eastAsia="SimSun" w:hAnsi="Georgia"/>
      <w:sz w:val="12"/>
    </w:rPr>
  </w:style>
  <w:style w:type="paragraph" w:customStyle="1" w:styleId="Ununderlined">
    <w:name w:val="Ununderlined"/>
    <w:basedOn w:val="Normal"/>
    <w:link w:val="UnunderlinedChar"/>
    <w:qFormat/>
    <w:rsid w:val="002B105B"/>
    <w:rPr>
      <w:rFonts w:ascii="Georgia" w:eastAsia="SimSun" w:hAnsi="Georgia"/>
      <w:sz w:val="12"/>
    </w:rPr>
  </w:style>
  <w:style w:type="character" w:customStyle="1" w:styleId="HighlightingChar">
    <w:name w:val="Highlighting Char"/>
    <w:link w:val="Highlighting"/>
    <w:locked/>
    <w:rsid w:val="002B105B"/>
    <w:rPr>
      <w:rFonts w:ascii="Georgia" w:eastAsia="SimSun" w:hAnsi="Georgia"/>
      <w:u w:val="thick"/>
    </w:rPr>
  </w:style>
  <w:style w:type="paragraph" w:customStyle="1" w:styleId="Highlighting">
    <w:name w:val="Highlighting"/>
    <w:basedOn w:val="Normal"/>
    <w:link w:val="HighlightingChar"/>
    <w:autoRedefine/>
    <w:qFormat/>
    <w:rsid w:val="002B105B"/>
    <w:rPr>
      <w:rFonts w:ascii="Georgia" w:eastAsia="SimSun" w:hAnsi="Georgia"/>
      <w:sz w:val="24"/>
      <w:u w:val="thick"/>
    </w:rPr>
  </w:style>
  <w:style w:type="character" w:customStyle="1" w:styleId="CITEChar">
    <w:name w:val="CITE Char"/>
    <w:link w:val="CITE"/>
    <w:locked/>
    <w:rsid w:val="002B105B"/>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B105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B105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B105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B105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B105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B105B"/>
    <w:rPr>
      <w:b/>
      <w:sz w:val="28"/>
    </w:rPr>
  </w:style>
  <w:style w:type="character" w:customStyle="1" w:styleId="SourcenameChar">
    <w:name w:val="Source name Char"/>
    <w:link w:val="Sourcename"/>
    <w:locked/>
    <w:rsid w:val="002B105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B105B"/>
    <w:rPr>
      <w:b/>
      <w:bCs/>
      <w:sz w:val="20"/>
    </w:rPr>
  </w:style>
  <w:style w:type="character" w:customStyle="1" w:styleId="underlinedcardChar">
    <w:name w:val="underlined card Char"/>
    <w:link w:val="underlinedcard0"/>
    <w:locked/>
    <w:rsid w:val="002B105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B105B"/>
    <w:rPr>
      <w:sz w:val="24"/>
      <w:u w:val="single"/>
    </w:rPr>
  </w:style>
  <w:style w:type="paragraph" w:customStyle="1" w:styleId="FullText">
    <w:name w:val="Full Text"/>
    <w:basedOn w:val="Normal"/>
    <w:uiPriority w:val="99"/>
    <w:qFormat/>
    <w:rsid w:val="002B105B"/>
    <w:rPr>
      <w:rFonts w:eastAsia="Times New Roman"/>
      <w:sz w:val="16"/>
    </w:rPr>
  </w:style>
  <w:style w:type="character" w:customStyle="1" w:styleId="TextUnderlineChar">
    <w:name w:val="Text Underline Char"/>
    <w:link w:val="TextUnderline"/>
    <w:locked/>
    <w:rsid w:val="002B105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B105B"/>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B105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B105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B105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B105B"/>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B105B"/>
    <w:pPr>
      <w:spacing w:before="240"/>
      <w:outlineLvl w:val="2"/>
    </w:pPr>
    <w:rPr>
      <w:rFonts w:eastAsia="Times New Roman"/>
      <w:b/>
    </w:rPr>
  </w:style>
  <w:style w:type="character" w:customStyle="1" w:styleId="CiteCardChar">
    <w:name w:val="Cite_Card Char"/>
    <w:link w:val="CiteCard0"/>
    <w:locked/>
    <w:rsid w:val="002B105B"/>
    <w:rPr>
      <w:rFonts w:ascii="Times New Roman" w:eastAsia="Times New Roman" w:hAnsi="Times New Roman" w:cs="Arial"/>
      <w:bCs/>
      <w:sz w:val="20"/>
      <w:szCs w:val="20"/>
    </w:rPr>
  </w:style>
  <w:style w:type="paragraph" w:customStyle="1" w:styleId="CiteCard0">
    <w:name w:val="Cite_Card"/>
    <w:link w:val="CiteCardChar"/>
    <w:qFormat/>
    <w:rsid w:val="002B105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B105B"/>
    <w:pPr>
      <w:widowControl w:val="0"/>
    </w:pPr>
    <w:rPr>
      <w:rFonts w:eastAsia="MS Mincho"/>
      <w:color w:val="auto"/>
    </w:rPr>
  </w:style>
  <w:style w:type="character" w:customStyle="1" w:styleId="StyleStyle49pt6Char">
    <w:name w:val="Style Style4 + 9 pt6 Char"/>
    <w:basedOn w:val="Style4Char"/>
    <w:link w:val="StyleStyle49pt6"/>
    <w:locked/>
    <w:rsid w:val="002B105B"/>
    <w:rPr>
      <w:rFonts w:ascii="Georgia" w:eastAsia="Times New Roman" w:hAnsi="Georgia"/>
      <w:u w:val="single"/>
      <w:lang w:val="x-none"/>
    </w:rPr>
  </w:style>
  <w:style w:type="paragraph" w:customStyle="1" w:styleId="StyleStyle49pt6">
    <w:name w:val="Style Style4 + 9 pt6"/>
    <w:basedOn w:val="Style4"/>
    <w:link w:val="StyleStyle49pt6Char"/>
    <w:qFormat/>
    <w:rsid w:val="002B105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B105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B105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B105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B105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B105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B105B"/>
    <w:rPr>
      <w:rFonts w:ascii="Georgia" w:hAnsi="Georgia" w:cs="Calibri"/>
      <w:b/>
      <w:bCs/>
      <w:sz w:val="24"/>
      <w:u w:val="single"/>
    </w:rPr>
  </w:style>
  <w:style w:type="character" w:customStyle="1" w:styleId="DebatenoramlChar">
    <w:name w:val="Debatenoraml Char"/>
    <w:link w:val="Debatenoraml"/>
    <w:locked/>
    <w:rsid w:val="002B105B"/>
    <w:rPr>
      <w:rFonts w:ascii="Times New Roman" w:hAnsi="Times New Roman" w:cs="Times New Roman"/>
    </w:rPr>
  </w:style>
  <w:style w:type="paragraph" w:customStyle="1" w:styleId="Debatenoraml">
    <w:name w:val="Debatenoraml"/>
    <w:basedOn w:val="NoSpacing"/>
    <w:link w:val="DebatenoramlChar"/>
    <w:qFormat/>
    <w:rsid w:val="002B105B"/>
    <w:rPr>
      <w:rFonts w:ascii="Times New Roman" w:hAnsi="Times New Roman" w:cs="Times New Roman"/>
      <w:sz w:val="24"/>
    </w:rPr>
  </w:style>
  <w:style w:type="paragraph" w:customStyle="1" w:styleId="SynergyTag">
    <w:name w:val="SynergyTag"/>
    <w:basedOn w:val="Normal"/>
    <w:uiPriority w:val="99"/>
    <w:qFormat/>
    <w:rsid w:val="002B105B"/>
    <w:rPr>
      <w:rFonts w:eastAsia="Calibri"/>
      <w:b/>
    </w:rPr>
  </w:style>
  <w:style w:type="character" w:customStyle="1" w:styleId="QualsChar">
    <w:name w:val="Quals Char"/>
    <w:link w:val="Quals"/>
    <w:locked/>
    <w:rsid w:val="002B105B"/>
    <w:rPr>
      <w:rFonts w:ascii="Georgia" w:eastAsia="Calibri" w:hAnsi="Georgia"/>
      <w:sz w:val="18"/>
    </w:rPr>
  </w:style>
  <w:style w:type="paragraph" w:customStyle="1" w:styleId="Quals">
    <w:name w:val="Quals"/>
    <w:basedOn w:val="Normal"/>
    <w:link w:val="QualsChar"/>
    <w:qFormat/>
    <w:rsid w:val="002B105B"/>
    <w:rPr>
      <w:rFonts w:ascii="Georgia" w:eastAsia="Calibri" w:hAnsi="Georgia"/>
      <w:sz w:val="18"/>
    </w:rPr>
  </w:style>
  <w:style w:type="paragraph" w:customStyle="1" w:styleId="times">
    <w:name w:val="times"/>
    <w:basedOn w:val="Normal"/>
    <w:qFormat/>
    <w:rsid w:val="002B105B"/>
    <w:pPr>
      <w:spacing w:before="100" w:beforeAutospacing="1" w:after="100" w:afterAutospacing="1"/>
    </w:pPr>
    <w:rPr>
      <w:rFonts w:eastAsia="Times New Roman"/>
      <w:sz w:val="24"/>
    </w:rPr>
  </w:style>
  <w:style w:type="paragraph" w:customStyle="1" w:styleId="BodyA">
    <w:name w:val="Body A"/>
    <w:uiPriority w:val="99"/>
    <w:qFormat/>
    <w:rsid w:val="002B105B"/>
    <w:rPr>
      <w:rFonts w:ascii="Helvetica" w:eastAsia="ヒラギノ角ゴ Pro W3" w:hAnsi="Helvetica" w:cs="Times New Roman"/>
      <w:color w:val="000000"/>
      <w:szCs w:val="20"/>
    </w:rPr>
  </w:style>
  <w:style w:type="character" w:customStyle="1" w:styleId="StarredChar">
    <w:name w:val="Starred Char"/>
    <w:link w:val="Starred"/>
    <w:locked/>
    <w:rsid w:val="002B105B"/>
    <w:rPr>
      <w:rFonts w:ascii="Georgia" w:eastAsia="Times New Roman" w:hAnsi="Georgia"/>
      <w:b/>
      <w:caps/>
      <w:szCs w:val="28"/>
      <w:u w:val="single"/>
    </w:rPr>
  </w:style>
  <w:style w:type="paragraph" w:customStyle="1" w:styleId="Starred">
    <w:name w:val="Starred"/>
    <w:basedOn w:val="Normal"/>
    <w:link w:val="StarredChar"/>
    <w:qFormat/>
    <w:rsid w:val="002B105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B105B"/>
    <w:rPr>
      <w:rFonts w:ascii="Georgia" w:eastAsia="Times New Roman" w:hAnsi="Georgia"/>
      <w:b/>
      <w:caps/>
      <w:szCs w:val="28"/>
      <w:u w:val="single"/>
    </w:rPr>
  </w:style>
  <w:style w:type="paragraph" w:customStyle="1" w:styleId="NotStarred">
    <w:name w:val="NotStarred"/>
    <w:basedOn w:val="Normal"/>
    <w:link w:val="NotStarredChar"/>
    <w:qFormat/>
    <w:rsid w:val="002B105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B105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B105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B105B"/>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B105B"/>
    <w:rPr>
      <w:rFonts w:ascii="Georgia" w:eastAsia="Calibri" w:hAnsi="Georgia"/>
      <w:b/>
    </w:rPr>
  </w:style>
  <w:style w:type="paragraph" w:customStyle="1" w:styleId="H4Tag">
    <w:name w:val="H4 (Tag)"/>
    <w:basedOn w:val="Normal"/>
    <w:link w:val="H4TagChar1"/>
    <w:qFormat/>
    <w:rsid w:val="002B105B"/>
    <w:rPr>
      <w:rFonts w:ascii="Georgia" w:eastAsia="Calibri" w:hAnsi="Georgia"/>
      <w:b/>
      <w:sz w:val="24"/>
    </w:rPr>
  </w:style>
  <w:style w:type="paragraph" w:customStyle="1" w:styleId="CM25">
    <w:name w:val="CM25"/>
    <w:basedOn w:val="Default"/>
    <w:next w:val="Default"/>
    <w:qFormat/>
    <w:rsid w:val="002B105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B105B"/>
    <w:rPr>
      <w:rFonts w:ascii="Georgia" w:hAnsi="Georgia"/>
      <w:b/>
    </w:rPr>
  </w:style>
  <w:style w:type="paragraph" w:customStyle="1" w:styleId="Debate-CardTagandCite-F6">
    <w:name w:val="Debate- Card Tag and Cite- F6"/>
    <w:basedOn w:val="Normal"/>
    <w:link w:val="Debate-CardTagandCite-F6Char"/>
    <w:qFormat/>
    <w:rsid w:val="002B105B"/>
    <w:pPr>
      <w:contextualSpacing/>
    </w:pPr>
    <w:rPr>
      <w:rFonts w:ascii="Georgia" w:hAnsi="Georgia"/>
      <w:b/>
      <w:sz w:val="24"/>
    </w:rPr>
  </w:style>
  <w:style w:type="paragraph" w:customStyle="1" w:styleId="Cardtext0">
    <w:name w:val="Card text"/>
    <w:link w:val="CardtextChar0"/>
    <w:qFormat/>
    <w:rsid w:val="002B105B"/>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B105B"/>
    <w:rPr>
      <w:rFonts w:ascii="Georgia" w:eastAsia="Times New Roman" w:hAnsi="Georgia"/>
      <w:b/>
      <w:szCs w:val="28"/>
      <w:u w:val="single"/>
    </w:rPr>
  </w:style>
  <w:style w:type="paragraph" w:customStyle="1" w:styleId="NewHeading2">
    <w:name w:val="NewHeading2"/>
    <w:basedOn w:val="Normal"/>
    <w:link w:val="NewHeading2Char"/>
    <w:qFormat/>
    <w:rsid w:val="002B105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B105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B105B"/>
    <w:rPr>
      <w:rFonts w:eastAsia="Calibri"/>
    </w:rPr>
  </w:style>
  <w:style w:type="paragraph" w:customStyle="1" w:styleId="Card6pt">
    <w:name w:val="Card 6pt"/>
    <w:basedOn w:val="card"/>
    <w:uiPriority w:val="99"/>
    <w:qFormat/>
    <w:rsid w:val="002B105B"/>
    <w:rPr>
      <w:rFonts w:ascii="Georgia" w:eastAsia="Calibri" w:hAnsi="Georgia"/>
      <w:bCs/>
      <w:color w:val="000000"/>
      <w:sz w:val="12"/>
      <w:szCs w:val="20"/>
    </w:rPr>
  </w:style>
  <w:style w:type="character" w:customStyle="1" w:styleId="FullCiteChar">
    <w:name w:val="Full Cite Char"/>
    <w:link w:val="FullCite"/>
    <w:locked/>
    <w:rsid w:val="002B105B"/>
    <w:rPr>
      <w:rFonts w:ascii="Garamond" w:eastAsia="Calibri" w:hAnsi="Garamond"/>
    </w:rPr>
  </w:style>
  <w:style w:type="paragraph" w:customStyle="1" w:styleId="FullCite">
    <w:name w:val="Full Cite"/>
    <w:basedOn w:val="Normal"/>
    <w:next w:val="Normal"/>
    <w:link w:val="FullCiteChar"/>
    <w:qFormat/>
    <w:rsid w:val="002B105B"/>
    <w:rPr>
      <w:rFonts w:ascii="Garamond" w:eastAsia="Calibri" w:hAnsi="Garamond"/>
      <w:sz w:val="24"/>
    </w:rPr>
  </w:style>
  <w:style w:type="character" w:customStyle="1" w:styleId="StyleCardStyleBlackUnderlineChar">
    <w:name w:val="Style Card Style + Black Underline Char"/>
    <w:link w:val="StyleCardStyleBlackUnderline"/>
    <w:locked/>
    <w:rsid w:val="002B105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B105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B105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B105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2B105B"/>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B105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2B105B"/>
    <w:rPr>
      <w:rFonts w:ascii="Georgia" w:eastAsia="SimSun" w:hAnsi="Georgia"/>
      <w:b/>
      <w:bCs/>
      <w:sz w:val="24"/>
      <w:u w:val="single"/>
      <w:lang w:eastAsia="zh-CN"/>
    </w:rPr>
  </w:style>
  <w:style w:type="paragraph" w:customStyle="1" w:styleId="CM27">
    <w:name w:val="CM27"/>
    <w:basedOn w:val="Default"/>
    <w:next w:val="Default"/>
    <w:qFormat/>
    <w:rsid w:val="002B105B"/>
    <w:pPr>
      <w:spacing w:after="200" w:line="276" w:lineRule="auto"/>
    </w:pPr>
    <w:rPr>
      <w:rFonts w:eastAsia="Calibri"/>
      <w:color w:val="auto"/>
      <w:sz w:val="22"/>
    </w:rPr>
  </w:style>
  <w:style w:type="paragraph" w:customStyle="1" w:styleId="font-null">
    <w:name w:val="font-null"/>
    <w:basedOn w:val="Normal"/>
    <w:uiPriority w:val="99"/>
    <w:qFormat/>
    <w:rsid w:val="002B105B"/>
    <w:pPr>
      <w:spacing w:before="100" w:beforeAutospacing="1" w:after="100" w:afterAutospacing="1"/>
    </w:pPr>
    <w:rPr>
      <w:rFonts w:eastAsia="Times New Roman"/>
      <w:sz w:val="24"/>
    </w:rPr>
  </w:style>
  <w:style w:type="paragraph" w:customStyle="1" w:styleId="rteindent1">
    <w:name w:val="rteindent1"/>
    <w:basedOn w:val="Normal"/>
    <w:uiPriority w:val="99"/>
    <w:qFormat/>
    <w:rsid w:val="002B105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B105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B105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B105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B105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B105B"/>
    <w:pPr>
      <w:spacing w:before="100" w:beforeAutospacing="1" w:after="100" w:afterAutospacing="1"/>
    </w:pPr>
    <w:rPr>
      <w:rFonts w:eastAsia="Times New Roman"/>
      <w:sz w:val="24"/>
    </w:rPr>
  </w:style>
  <w:style w:type="paragraph" w:customStyle="1" w:styleId="class">
    <w:name w:val="class"/>
    <w:basedOn w:val="Normal"/>
    <w:uiPriority w:val="99"/>
    <w:qFormat/>
    <w:rsid w:val="002B105B"/>
    <w:pPr>
      <w:spacing w:before="100" w:beforeAutospacing="1" w:after="100" w:afterAutospacing="1"/>
    </w:pPr>
    <w:rPr>
      <w:rFonts w:eastAsia="Times New Roman"/>
      <w:sz w:val="24"/>
    </w:rPr>
  </w:style>
  <w:style w:type="character" w:customStyle="1" w:styleId="blocktitleChar0">
    <w:name w:val="block title Char"/>
    <w:link w:val="blocktitle0"/>
    <w:locked/>
    <w:rsid w:val="002B105B"/>
    <w:rPr>
      <w:rFonts w:ascii="Calibri" w:eastAsia="Calibri" w:hAnsi="Calibri"/>
      <w:b/>
      <w:caps/>
      <w:sz w:val="28"/>
      <w:szCs w:val="28"/>
      <w:lang w:val="es-ES"/>
    </w:rPr>
  </w:style>
  <w:style w:type="paragraph" w:customStyle="1" w:styleId="Pa6">
    <w:name w:val="Pa6"/>
    <w:basedOn w:val="Normal"/>
    <w:next w:val="Normal"/>
    <w:uiPriority w:val="99"/>
    <w:qFormat/>
    <w:rsid w:val="002B105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B105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B105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B105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B105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B105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B105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B105B"/>
    <w:pPr>
      <w:spacing w:after="160" w:line="259" w:lineRule="auto"/>
    </w:pPr>
    <w:rPr>
      <w:rFonts w:ascii="Georgia" w:eastAsia="SimSun" w:hAnsi="Georgia"/>
      <w:b/>
      <w:bCs/>
      <w:lang w:val="en-US"/>
    </w:rPr>
  </w:style>
  <w:style w:type="paragraph" w:customStyle="1" w:styleId="summary">
    <w:name w:val="summary"/>
    <w:basedOn w:val="Normal"/>
    <w:uiPriority w:val="99"/>
    <w:qFormat/>
    <w:rsid w:val="002B105B"/>
    <w:pPr>
      <w:spacing w:before="100" w:beforeAutospacing="1" w:after="100" w:afterAutospacing="1"/>
    </w:pPr>
    <w:rPr>
      <w:rFonts w:eastAsia="Times New Roman"/>
      <w:sz w:val="24"/>
    </w:rPr>
  </w:style>
  <w:style w:type="paragraph" w:customStyle="1" w:styleId="Caption2">
    <w:name w:val="Caption2"/>
    <w:basedOn w:val="Normal"/>
    <w:uiPriority w:val="99"/>
    <w:qFormat/>
    <w:rsid w:val="002B105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B105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B105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B105B"/>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2B105B"/>
    <w:pPr>
      <w:keepNext/>
    </w:pPr>
    <w:rPr>
      <w:rFonts w:ascii="Georgia" w:eastAsia="MS Gothic" w:hAnsi="Georgia"/>
      <w:bCs/>
      <w:szCs w:val="20"/>
    </w:rPr>
  </w:style>
  <w:style w:type="paragraph" w:customStyle="1" w:styleId="Little">
    <w:name w:val="Little"/>
    <w:basedOn w:val="Normal"/>
    <w:next w:val="Normal"/>
    <w:link w:val="LittleChar"/>
    <w:qFormat/>
    <w:rsid w:val="002B105B"/>
    <w:pPr>
      <w:ind w:left="288"/>
    </w:pPr>
    <w:rPr>
      <w:rFonts w:eastAsia="Times New Roman"/>
      <w:sz w:val="16"/>
    </w:rPr>
  </w:style>
  <w:style w:type="paragraph" w:customStyle="1" w:styleId="AAAcard">
    <w:name w:val="AAAcard"/>
    <w:basedOn w:val="Normal"/>
    <w:uiPriority w:val="99"/>
    <w:qFormat/>
    <w:rsid w:val="002B105B"/>
    <w:pPr>
      <w:ind w:left="288" w:right="288"/>
    </w:pPr>
    <w:rPr>
      <w:rFonts w:eastAsia="Times New Roman"/>
    </w:rPr>
  </w:style>
  <w:style w:type="paragraph" w:customStyle="1" w:styleId="Caption3">
    <w:name w:val="Caption3"/>
    <w:basedOn w:val="Normal"/>
    <w:uiPriority w:val="99"/>
    <w:qFormat/>
    <w:rsid w:val="002B105B"/>
    <w:pPr>
      <w:spacing w:before="100" w:beforeAutospacing="1" w:after="100" w:afterAutospacing="1"/>
    </w:pPr>
    <w:rPr>
      <w:rFonts w:eastAsia="Times New Roman"/>
      <w:sz w:val="24"/>
    </w:rPr>
  </w:style>
  <w:style w:type="paragraph" w:customStyle="1" w:styleId="body-12-5">
    <w:name w:val="body-12-5"/>
    <w:basedOn w:val="Normal"/>
    <w:uiPriority w:val="99"/>
    <w:qFormat/>
    <w:rsid w:val="002B105B"/>
    <w:pPr>
      <w:spacing w:before="100" w:beforeAutospacing="1" w:after="100" w:afterAutospacing="1"/>
    </w:pPr>
    <w:rPr>
      <w:rFonts w:eastAsia="Times New Roman"/>
      <w:sz w:val="24"/>
    </w:rPr>
  </w:style>
  <w:style w:type="paragraph" w:customStyle="1" w:styleId="infuse">
    <w:name w:val="infuse"/>
    <w:basedOn w:val="Normal"/>
    <w:uiPriority w:val="99"/>
    <w:qFormat/>
    <w:rsid w:val="002B105B"/>
    <w:pPr>
      <w:spacing w:before="100" w:beforeAutospacing="1" w:after="100" w:afterAutospacing="1"/>
    </w:pPr>
    <w:rPr>
      <w:rFonts w:eastAsia="Times New Roman"/>
      <w:sz w:val="24"/>
    </w:rPr>
  </w:style>
  <w:style w:type="paragraph" w:customStyle="1" w:styleId="fontreg">
    <w:name w:val="font_reg"/>
    <w:basedOn w:val="Normal"/>
    <w:uiPriority w:val="99"/>
    <w:qFormat/>
    <w:rsid w:val="002B105B"/>
    <w:pPr>
      <w:spacing w:before="100" w:beforeAutospacing="1" w:after="100" w:afterAutospacing="1"/>
    </w:pPr>
    <w:rPr>
      <w:rFonts w:eastAsia="Times New Roman"/>
      <w:sz w:val="24"/>
    </w:rPr>
  </w:style>
  <w:style w:type="paragraph" w:customStyle="1" w:styleId="CITEF3">
    <w:name w:val="CITE F3"/>
    <w:uiPriority w:val="99"/>
    <w:qFormat/>
    <w:rsid w:val="002B105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B105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B105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B105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B105B"/>
    <w:pPr>
      <w:spacing w:after="200"/>
    </w:pPr>
    <w:rPr>
      <w:rFonts w:ascii="Calibri" w:eastAsia="Calibri" w:hAnsi="Calibri" w:cs="Times New Roman"/>
      <w:sz w:val="20"/>
      <w:szCs w:val="20"/>
      <w:u w:val="single"/>
    </w:rPr>
  </w:style>
  <w:style w:type="paragraph" w:customStyle="1" w:styleId="hotroute1">
    <w:name w:val="hot route!"/>
    <w:basedOn w:val="Normal"/>
    <w:qFormat/>
    <w:rsid w:val="002B105B"/>
    <w:pPr>
      <w:ind w:left="144"/>
    </w:pPr>
    <w:rPr>
      <w:rFonts w:ascii="Cambria" w:eastAsia="Calibri" w:hAnsi="Cambria"/>
      <w:sz w:val="24"/>
    </w:rPr>
  </w:style>
  <w:style w:type="paragraph" w:customStyle="1" w:styleId="FreeFormA">
    <w:name w:val="Free Form A"/>
    <w:autoRedefine/>
    <w:uiPriority w:val="99"/>
    <w:qFormat/>
    <w:rsid w:val="002B105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B105B"/>
    <w:pPr>
      <w:spacing w:before="100" w:beforeAutospacing="1" w:after="100" w:afterAutospacing="1"/>
    </w:pPr>
    <w:rPr>
      <w:rFonts w:eastAsia="Times New Roman"/>
      <w:sz w:val="24"/>
    </w:rPr>
  </w:style>
  <w:style w:type="paragraph" w:customStyle="1" w:styleId="subheader">
    <w:name w:val="subheader"/>
    <w:basedOn w:val="Normal"/>
    <w:uiPriority w:val="99"/>
    <w:qFormat/>
    <w:rsid w:val="002B105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B105B"/>
    <w:pPr>
      <w:spacing w:before="100" w:beforeAutospacing="1" w:after="100" w:afterAutospacing="1"/>
    </w:pPr>
    <w:rPr>
      <w:rFonts w:eastAsia="Times New Roman"/>
      <w:sz w:val="24"/>
    </w:rPr>
  </w:style>
  <w:style w:type="paragraph" w:customStyle="1" w:styleId="more">
    <w:name w:val="more"/>
    <w:basedOn w:val="Normal"/>
    <w:uiPriority w:val="99"/>
    <w:qFormat/>
    <w:rsid w:val="002B105B"/>
    <w:pPr>
      <w:spacing w:before="100" w:beforeAutospacing="1" w:after="100" w:afterAutospacing="1"/>
    </w:pPr>
    <w:rPr>
      <w:rFonts w:eastAsia="Times New Roman"/>
      <w:sz w:val="24"/>
    </w:rPr>
  </w:style>
  <w:style w:type="paragraph" w:customStyle="1" w:styleId="story">
    <w:name w:val="story"/>
    <w:basedOn w:val="Normal"/>
    <w:uiPriority w:val="99"/>
    <w:qFormat/>
    <w:rsid w:val="002B105B"/>
    <w:pPr>
      <w:spacing w:before="100" w:beforeAutospacing="1" w:after="100" w:afterAutospacing="1"/>
    </w:pPr>
    <w:rPr>
      <w:rFonts w:eastAsia="Times New Roman"/>
      <w:sz w:val="24"/>
    </w:rPr>
  </w:style>
  <w:style w:type="paragraph" w:customStyle="1" w:styleId="H1numbered">
    <w:name w:val="H1 numbered"/>
    <w:basedOn w:val="Normal"/>
    <w:uiPriority w:val="99"/>
    <w:qFormat/>
    <w:rsid w:val="002B105B"/>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B105B"/>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B105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B105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B105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B105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B105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B105B"/>
    <w:pPr>
      <w:widowControl w:val="0"/>
      <w:spacing w:after="63"/>
    </w:pPr>
    <w:rPr>
      <w:rFonts w:ascii="Arial" w:hAnsi="Arial"/>
      <w:color w:val="auto"/>
    </w:rPr>
  </w:style>
  <w:style w:type="paragraph" w:customStyle="1" w:styleId="CM35">
    <w:name w:val="CM35"/>
    <w:basedOn w:val="Default"/>
    <w:next w:val="Default"/>
    <w:uiPriority w:val="99"/>
    <w:qFormat/>
    <w:rsid w:val="002B105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B105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B105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B105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B105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B105B"/>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B105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B105B"/>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B105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B105B"/>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B105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B105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B105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B105B"/>
    <w:rPr>
      <w:rFonts w:ascii="Georgia" w:hAnsi="Georgia"/>
      <w:sz w:val="24"/>
      <w:lang w:val="x-none" w:eastAsia="x-none"/>
    </w:rPr>
  </w:style>
  <w:style w:type="character" w:customStyle="1" w:styleId="NormalFontChar">
    <w:name w:val="Normal Font Char"/>
    <w:link w:val="NormalFont"/>
    <w:locked/>
    <w:rsid w:val="002B105B"/>
    <w:rPr>
      <w:rFonts w:ascii="Times New Roman" w:eastAsia="Times New Roman" w:hAnsi="Times New Roman" w:cs="Times New Roman"/>
      <w:sz w:val="20"/>
      <w:szCs w:val="20"/>
    </w:rPr>
  </w:style>
  <w:style w:type="paragraph" w:customStyle="1" w:styleId="NormalFont">
    <w:name w:val="Normal Font"/>
    <w:link w:val="NormalFontChar"/>
    <w:qFormat/>
    <w:rsid w:val="002B105B"/>
    <w:rPr>
      <w:rFonts w:ascii="Times New Roman" w:eastAsia="Times New Roman" w:hAnsi="Times New Roman" w:cs="Times New Roman"/>
      <w:sz w:val="20"/>
      <w:szCs w:val="20"/>
    </w:rPr>
  </w:style>
  <w:style w:type="paragraph" w:customStyle="1" w:styleId="StyleSmall11pt">
    <w:name w:val="Style Small + 11 pt"/>
    <w:uiPriority w:val="99"/>
    <w:qFormat/>
    <w:rsid w:val="002B105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B105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B105B"/>
    <w:rPr>
      <w:u w:val="single"/>
      <w:lang w:val="x-none" w:eastAsia="x-none"/>
    </w:rPr>
  </w:style>
  <w:style w:type="character" w:customStyle="1" w:styleId="StyleNormalFont11ptBoldUnderlineChar">
    <w:name w:val="Style Normal Font + 11 pt Bold Underline Char"/>
    <w:link w:val="StyleNormalFont11ptBoldUnderline"/>
    <w:locked/>
    <w:rsid w:val="002B105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B105B"/>
    <w:rPr>
      <w:b/>
      <w:bCs/>
      <w:u w:val="single"/>
      <w:lang w:val="x-none" w:eastAsia="x-none"/>
    </w:rPr>
  </w:style>
  <w:style w:type="paragraph" w:customStyle="1" w:styleId="Smallfont0">
    <w:name w:val="Smallfont"/>
    <w:basedOn w:val="Normal"/>
    <w:uiPriority w:val="99"/>
    <w:qFormat/>
    <w:rsid w:val="002B105B"/>
    <w:rPr>
      <w:rFonts w:eastAsia="Times New Roman"/>
      <w:sz w:val="15"/>
    </w:rPr>
  </w:style>
  <w:style w:type="paragraph" w:customStyle="1" w:styleId="formatvorlage2">
    <w:name w:val="formatvorlage2"/>
    <w:basedOn w:val="Normal"/>
    <w:uiPriority w:val="99"/>
    <w:qFormat/>
    <w:rsid w:val="002B105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B105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B105B"/>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2B105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B105B"/>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2B105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B105B"/>
    <w:pPr>
      <w:ind w:left="144"/>
    </w:pPr>
    <w:rPr>
      <w:rFonts w:ascii="Georgia" w:eastAsia="Times New Roman" w:hAnsi="Georgia"/>
      <w:sz w:val="24"/>
      <w:lang w:val="x-none" w:eastAsia="x-none"/>
    </w:rPr>
  </w:style>
  <w:style w:type="paragraph" w:customStyle="1" w:styleId="deck">
    <w:name w:val="deck"/>
    <w:basedOn w:val="Normal"/>
    <w:uiPriority w:val="99"/>
    <w:qFormat/>
    <w:rsid w:val="002B105B"/>
    <w:pPr>
      <w:spacing w:before="100" w:beforeAutospacing="1" w:after="100" w:afterAutospacing="1"/>
    </w:pPr>
    <w:rPr>
      <w:rFonts w:eastAsia="Times New Roman"/>
      <w:sz w:val="24"/>
    </w:rPr>
  </w:style>
  <w:style w:type="paragraph" w:customStyle="1" w:styleId="i1">
    <w:name w:val="i1"/>
    <w:basedOn w:val="Normal"/>
    <w:uiPriority w:val="99"/>
    <w:qFormat/>
    <w:rsid w:val="002B105B"/>
    <w:pPr>
      <w:spacing w:before="100" w:beforeAutospacing="1" w:after="100" w:afterAutospacing="1"/>
    </w:pPr>
    <w:rPr>
      <w:rFonts w:eastAsia="Times New Roman"/>
      <w:sz w:val="24"/>
    </w:rPr>
  </w:style>
  <w:style w:type="paragraph" w:customStyle="1" w:styleId="question">
    <w:name w:val="question"/>
    <w:basedOn w:val="Normal"/>
    <w:uiPriority w:val="99"/>
    <w:qFormat/>
    <w:rsid w:val="002B105B"/>
    <w:pPr>
      <w:spacing w:before="100" w:beforeAutospacing="1" w:after="100" w:afterAutospacing="1"/>
    </w:pPr>
    <w:rPr>
      <w:rFonts w:eastAsia="Times New Roman"/>
      <w:sz w:val="24"/>
    </w:rPr>
  </w:style>
  <w:style w:type="paragraph" w:customStyle="1" w:styleId="bodycopy">
    <w:name w:val="bodycopy"/>
    <w:basedOn w:val="Normal"/>
    <w:uiPriority w:val="99"/>
    <w:qFormat/>
    <w:rsid w:val="002B105B"/>
    <w:pPr>
      <w:spacing w:before="100" w:beforeAutospacing="1" w:after="100" w:afterAutospacing="1"/>
    </w:pPr>
    <w:rPr>
      <w:rFonts w:eastAsia="Times New Roman"/>
      <w:sz w:val="24"/>
    </w:rPr>
  </w:style>
  <w:style w:type="paragraph" w:customStyle="1" w:styleId="Fifth">
    <w:name w:val="Fifth"/>
    <w:basedOn w:val="Normal"/>
    <w:link w:val="FifthChar"/>
    <w:qFormat/>
    <w:rsid w:val="002B105B"/>
    <w:rPr>
      <w:rFonts w:ascii="Arial" w:eastAsia="Calibri" w:hAnsi="Arial"/>
    </w:rPr>
  </w:style>
  <w:style w:type="paragraph" w:customStyle="1" w:styleId="NoteLevel22">
    <w:name w:val="Note Level 22"/>
    <w:basedOn w:val="card"/>
    <w:next w:val="Normal"/>
    <w:uiPriority w:val="99"/>
    <w:qFormat/>
    <w:rsid w:val="002B105B"/>
    <w:pPr>
      <w:keepNext/>
    </w:pPr>
    <w:rPr>
      <w:rFonts w:ascii="Georgia" w:eastAsia="MS Gothic" w:hAnsi="Georgia"/>
      <w:bCs/>
      <w:szCs w:val="20"/>
    </w:rPr>
  </w:style>
  <w:style w:type="paragraph" w:customStyle="1" w:styleId="wp-caption-text">
    <w:name w:val="wp-caption-text"/>
    <w:basedOn w:val="Normal"/>
    <w:qFormat/>
    <w:rsid w:val="002B105B"/>
    <w:pPr>
      <w:spacing w:before="100" w:beforeAutospacing="1" w:after="100" w:afterAutospacing="1"/>
    </w:pPr>
    <w:rPr>
      <w:rFonts w:eastAsia="Times New Roman"/>
      <w:sz w:val="24"/>
    </w:rPr>
  </w:style>
  <w:style w:type="paragraph" w:customStyle="1" w:styleId="svarticle">
    <w:name w:val="svarticle"/>
    <w:basedOn w:val="Normal"/>
    <w:uiPriority w:val="99"/>
    <w:qFormat/>
    <w:rsid w:val="002B105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B105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B105B"/>
    <w:pPr>
      <w:spacing w:before="100" w:beforeAutospacing="1" w:after="100" w:afterAutospacing="1"/>
    </w:pPr>
  </w:style>
  <w:style w:type="paragraph" w:customStyle="1" w:styleId="description">
    <w:name w:val="description"/>
    <w:basedOn w:val="Normal"/>
    <w:uiPriority w:val="99"/>
    <w:qFormat/>
    <w:rsid w:val="002B105B"/>
    <w:pPr>
      <w:spacing w:before="100" w:beforeAutospacing="1" w:after="100" w:afterAutospacing="1"/>
    </w:pPr>
  </w:style>
  <w:style w:type="paragraph" w:customStyle="1" w:styleId="graf">
    <w:name w:val="graf"/>
    <w:basedOn w:val="Normal"/>
    <w:uiPriority w:val="99"/>
    <w:qFormat/>
    <w:rsid w:val="002B105B"/>
    <w:pPr>
      <w:spacing w:before="100" w:beforeAutospacing="1" w:after="100" w:afterAutospacing="1"/>
    </w:pPr>
  </w:style>
  <w:style w:type="paragraph" w:customStyle="1" w:styleId="column">
    <w:name w:val="column"/>
    <w:basedOn w:val="Normal"/>
    <w:uiPriority w:val="99"/>
    <w:qFormat/>
    <w:rsid w:val="002B105B"/>
    <w:pPr>
      <w:spacing w:before="100" w:beforeAutospacing="1" w:after="100" w:afterAutospacing="1"/>
    </w:pPr>
  </w:style>
  <w:style w:type="paragraph" w:customStyle="1" w:styleId="recirc-container">
    <w:name w:val="recirc-container"/>
    <w:basedOn w:val="Normal"/>
    <w:uiPriority w:val="99"/>
    <w:qFormat/>
    <w:rsid w:val="002B105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B105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B105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B105B"/>
    <w:rPr>
      <w:rFonts w:ascii="Georgia" w:hAnsi="Georgia" w:hint="default"/>
      <w:i/>
      <w:iCs/>
      <w:color w:val="808080"/>
    </w:rPr>
  </w:style>
  <w:style w:type="character" w:customStyle="1" w:styleId="cardchar00">
    <w:name w:val="cardchar0"/>
    <w:basedOn w:val="DefaultParagraphFont"/>
    <w:rsid w:val="002B105B"/>
  </w:style>
  <w:style w:type="character" w:customStyle="1" w:styleId="UnderlineNon-bold">
    <w:name w:val="Underline Non - bold"/>
    <w:rsid w:val="002B105B"/>
    <w:rPr>
      <w:rFonts w:ascii="Times New Roman" w:hAnsi="Times New Roman" w:cs="Times New Roman" w:hint="default"/>
      <w:iCs/>
      <w:sz w:val="22"/>
      <w:u w:val="single"/>
    </w:rPr>
  </w:style>
  <w:style w:type="character" w:customStyle="1" w:styleId="Heading5Char2">
    <w:name w:val="Heading 5 Char2"/>
    <w:rsid w:val="002B105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B105B"/>
    <w:rPr>
      <w:rFonts w:ascii="Arial" w:hAnsi="Arial" w:cs="Arial"/>
      <w:vanish/>
      <w:sz w:val="16"/>
      <w:szCs w:val="16"/>
    </w:rPr>
  </w:style>
  <w:style w:type="paragraph" w:styleId="z-TopofForm">
    <w:name w:val="HTML Top of Form"/>
    <w:basedOn w:val="Normal"/>
    <w:next w:val="Normal"/>
    <w:link w:val="z-TopofFormChar"/>
    <w:hidden/>
    <w:uiPriority w:val="99"/>
    <w:unhideWhenUsed/>
    <w:rsid w:val="002B105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B105B"/>
    <w:rPr>
      <w:rFonts w:ascii="Arial" w:hAnsi="Arial" w:cs="Arial"/>
      <w:vanish/>
      <w:sz w:val="16"/>
      <w:szCs w:val="16"/>
    </w:rPr>
  </w:style>
  <w:style w:type="character" w:customStyle="1" w:styleId="z-BottomofFormChar">
    <w:name w:val="z-Bottom of Form Char"/>
    <w:basedOn w:val="DefaultParagraphFont"/>
    <w:link w:val="z-BottomofForm"/>
    <w:uiPriority w:val="99"/>
    <w:rsid w:val="002B105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B105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B105B"/>
    <w:rPr>
      <w:rFonts w:ascii="Arial" w:hAnsi="Arial" w:cs="Arial"/>
      <w:vanish/>
      <w:sz w:val="16"/>
      <w:szCs w:val="16"/>
    </w:rPr>
  </w:style>
  <w:style w:type="character" w:customStyle="1" w:styleId="authordate1">
    <w:name w:val="authordate"/>
    <w:rsid w:val="002B105B"/>
  </w:style>
  <w:style w:type="character" w:customStyle="1" w:styleId="underline0">
    <w:name w:val="%underline"/>
    <w:qFormat/>
    <w:rsid w:val="002B105B"/>
    <w:rPr>
      <w:rFonts w:ascii="Times New Roman" w:hAnsi="Times New Roman" w:cs="Times New Roman" w:hint="default"/>
      <w:strike w:val="0"/>
      <w:dstrike w:val="0"/>
      <w:sz w:val="16"/>
      <w:u w:val="none"/>
      <w:effect w:val="none"/>
    </w:rPr>
  </w:style>
  <w:style w:type="character" w:customStyle="1" w:styleId="AUNDERLINE0">
    <w:name w:val="AUNDERLINE"/>
    <w:qFormat/>
    <w:rsid w:val="002B105B"/>
    <w:rPr>
      <w:rFonts w:ascii="Times New Roman" w:hAnsi="Times New Roman" w:cs="Times New Roman" w:hint="default"/>
      <w:sz w:val="20"/>
      <w:u w:val="single"/>
    </w:rPr>
  </w:style>
  <w:style w:type="character" w:customStyle="1" w:styleId="UnderlinedCharChar">
    <w:name w:val="Underlined Char Char"/>
    <w:rsid w:val="002B105B"/>
    <w:rPr>
      <w:rFonts w:ascii="Garamond" w:hAnsi="Garamond" w:hint="default"/>
      <w:szCs w:val="28"/>
      <w:u w:val="single"/>
      <w:lang w:val="en-US" w:eastAsia="en-US" w:bidi="ar-SA"/>
    </w:rPr>
  </w:style>
  <w:style w:type="character" w:customStyle="1" w:styleId="slug-doi">
    <w:name w:val="slug-doi"/>
    <w:basedOn w:val="DefaultParagraphFont"/>
    <w:rsid w:val="002B105B"/>
  </w:style>
  <w:style w:type="character" w:customStyle="1" w:styleId="af">
    <w:name w:val="af"/>
    <w:basedOn w:val="DefaultParagraphFont"/>
    <w:rsid w:val="002B105B"/>
  </w:style>
  <w:style w:type="character" w:customStyle="1" w:styleId="ab">
    <w:name w:val="ab"/>
    <w:basedOn w:val="DefaultParagraphFont"/>
    <w:rsid w:val="002B105B"/>
  </w:style>
  <w:style w:type="character" w:customStyle="1" w:styleId="em">
    <w:name w:val="em"/>
    <w:basedOn w:val="DefaultParagraphFont"/>
    <w:rsid w:val="002B105B"/>
  </w:style>
  <w:style w:type="character" w:customStyle="1" w:styleId="au">
    <w:name w:val="au"/>
    <w:basedOn w:val="DefaultParagraphFont"/>
    <w:rsid w:val="002B105B"/>
  </w:style>
  <w:style w:type="character" w:customStyle="1" w:styleId="ti">
    <w:name w:val="ti"/>
    <w:basedOn w:val="DefaultParagraphFont"/>
    <w:rsid w:val="002B105B"/>
  </w:style>
  <w:style w:type="character" w:customStyle="1" w:styleId="subheadblue">
    <w:name w:val="subhead_blue"/>
    <w:basedOn w:val="DefaultParagraphFont"/>
    <w:rsid w:val="002B105B"/>
  </w:style>
  <w:style w:type="character" w:customStyle="1" w:styleId="affiliation">
    <w:name w:val="affiliation"/>
    <w:basedOn w:val="DefaultParagraphFont"/>
    <w:rsid w:val="002B105B"/>
  </w:style>
  <w:style w:type="character" w:customStyle="1" w:styleId="slug-doi-wrapper">
    <w:name w:val="slug-doi-wrapper"/>
    <w:basedOn w:val="DefaultParagraphFont"/>
    <w:rsid w:val="002B105B"/>
  </w:style>
  <w:style w:type="character" w:customStyle="1" w:styleId="slug-metadata-noteahead-of-print">
    <w:name w:val="slug-metadata-note ahead-of-print"/>
    <w:basedOn w:val="DefaultParagraphFont"/>
    <w:rsid w:val="002B105B"/>
  </w:style>
  <w:style w:type="character" w:customStyle="1" w:styleId="slug-ahead-of-print-date">
    <w:name w:val="slug-ahead-of-print-date"/>
    <w:basedOn w:val="DefaultParagraphFont"/>
    <w:rsid w:val="002B105B"/>
  </w:style>
  <w:style w:type="character" w:customStyle="1" w:styleId="medium-bold">
    <w:name w:val="medium-bold"/>
    <w:basedOn w:val="DefaultParagraphFont"/>
    <w:rsid w:val="002B105B"/>
  </w:style>
  <w:style w:type="character" w:customStyle="1" w:styleId="updated-short-citation">
    <w:name w:val="updated-short-citation"/>
    <w:basedOn w:val="DefaultParagraphFont"/>
    <w:rsid w:val="002B105B"/>
  </w:style>
  <w:style w:type="character" w:customStyle="1" w:styleId="goohl0">
    <w:name w:val="goohl0"/>
    <w:basedOn w:val="DefaultParagraphFont"/>
    <w:rsid w:val="002B105B"/>
  </w:style>
  <w:style w:type="character" w:customStyle="1" w:styleId="CharChar6">
    <w:name w:val="Char Char6"/>
    <w:rsid w:val="002B105B"/>
    <w:rPr>
      <w:rFonts w:ascii="Arial" w:hAnsi="Arial" w:cs="Arial" w:hint="default"/>
      <w:bCs/>
      <w:sz w:val="16"/>
      <w:szCs w:val="26"/>
      <w:lang w:val="en-US" w:eastAsia="en-US" w:bidi="ar-SA"/>
    </w:rPr>
  </w:style>
  <w:style w:type="character" w:customStyle="1" w:styleId="TagCharChar1">
    <w:name w:val="Tag Char Char1"/>
    <w:rsid w:val="002B105B"/>
    <w:rPr>
      <w:b/>
      <w:bCs w:val="0"/>
      <w:sz w:val="24"/>
      <w:szCs w:val="24"/>
      <w:lang w:val="en-US" w:eastAsia="en-US" w:bidi="ar-SA"/>
    </w:rPr>
  </w:style>
  <w:style w:type="character" w:customStyle="1" w:styleId="12TimesNewRoman">
    <w:name w:val="12 Times New Roman"/>
    <w:rsid w:val="002B105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B105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B105B"/>
    <w:rPr>
      <w:rFonts w:ascii="Times New Roman" w:hAnsi="Times New Roman" w:cs="Times New Roman" w:hint="default"/>
      <w:strike w:val="0"/>
      <w:dstrike w:val="0"/>
      <w:sz w:val="14"/>
      <w:u w:val="none"/>
      <w:effect w:val="none"/>
    </w:rPr>
  </w:style>
  <w:style w:type="character" w:customStyle="1" w:styleId="F8-UnderlineBold">
    <w:name w:val="F8 - Underline/Bold"/>
    <w:rsid w:val="002B105B"/>
    <w:rPr>
      <w:rFonts w:ascii="Times New Roman" w:hAnsi="Times New Roman" w:cs="Times New Roman" w:hint="default"/>
      <w:b/>
      <w:bCs w:val="0"/>
      <w:sz w:val="20"/>
      <w:u w:val="single"/>
    </w:rPr>
  </w:style>
  <w:style w:type="character" w:customStyle="1" w:styleId="F7-SmallFont">
    <w:name w:val="F7 - Small Font"/>
    <w:rsid w:val="002B105B"/>
    <w:rPr>
      <w:rFonts w:ascii="Times New Roman" w:hAnsi="Times New Roman" w:cs="Times New Roman" w:hint="default"/>
      <w:sz w:val="14"/>
    </w:rPr>
  </w:style>
  <w:style w:type="character" w:customStyle="1" w:styleId="Brief-Bold">
    <w:name w:val="Brief - Bold"/>
    <w:rsid w:val="002B105B"/>
    <w:rPr>
      <w:rFonts w:ascii="Times New Roman" w:hAnsi="Times New Roman" w:cs="Times New Roman" w:hint="default"/>
      <w:b/>
      <w:bCs w:val="0"/>
    </w:rPr>
  </w:style>
  <w:style w:type="character" w:customStyle="1" w:styleId="Card-Underline">
    <w:name w:val="Card - Underline"/>
    <w:rsid w:val="002B105B"/>
    <w:rPr>
      <w:rFonts w:ascii="Times New Roman" w:hAnsi="Times New Roman" w:cs="Times New Roman" w:hint="default"/>
      <w:u w:val="single"/>
    </w:rPr>
  </w:style>
  <w:style w:type="character" w:customStyle="1" w:styleId="beriefunderline">
    <w:name w:val="berief = underline"/>
    <w:rsid w:val="002B105B"/>
    <w:rPr>
      <w:rFonts w:ascii="Times New Roman" w:eastAsia="Times New Roman" w:hAnsi="Times New Roman" w:cs="Times New Roman" w:hint="default"/>
      <w:sz w:val="20"/>
      <w:u w:val="single"/>
    </w:rPr>
  </w:style>
  <w:style w:type="character" w:customStyle="1" w:styleId="BoldText10pt">
    <w:name w:val="Bold Text 10 pt"/>
    <w:rsid w:val="002B105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B105B"/>
    <w:rPr>
      <w:i/>
      <w:iCs w:val="0"/>
    </w:rPr>
  </w:style>
  <w:style w:type="character" w:customStyle="1" w:styleId="eoeaheader">
    <w:name w:val="eoea_header"/>
    <w:basedOn w:val="DefaultParagraphFont"/>
    <w:rsid w:val="002B105B"/>
  </w:style>
  <w:style w:type="character" w:customStyle="1" w:styleId="SC4208902">
    <w:name w:val="SC.4.208902"/>
    <w:rsid w:val="002B105B"/>
    <w:rPr>
      <w:rFonts w:ascii="Century" w:hAnsi="Century" w:cs="Century" w:hint="default"/>
      <w:color w:val="000000"/>
      <w:sz w:val="22"/>
      <w:szCs w:val="22"/>
    </w:rPr>
  </w:style>
  <w:style w:type="character" w:customStyle="1" w:styleId="SC4208915">
    <w:name w:val="SC.4.208915"/>
    <w:rsid w:val="002B105B"/>
    <w:rPr>
      <w:rFonts w:ascii="Century" w:hAnsi="Century" w:cs="Century" w:hint="default"/>
      <w:color w:val="000000"/>
      <w:sz w:val="13"/>
      <w:szCs w:val="13"/>
    </w:rPr>
  </w:style>
  <w:style w:type="character" w:customStyle="1" w:styleId="SC273764">
    <w:name w:val="SC.2.73764"/>
    <w:rsid w:val="002B105B"/>
    <w:rPr>
      <w:rFonts w:ascii="Century" w:hAnsi="Century" w:cs="Century" w:hint="default"/>
      <w:color w:val="000000"/>
      <w:sz w:val="72"/>
      <w:szCs w:val="72"/>
    </w:rPr>
  </w:style>
  <w:style w:type="character" w:customStyle="1" w:styleId="SC273779">
    <w:name w:val="SC.2.73779"/>
    <w:rsid w:val="002B105B"/>
    <w:rPr>
      <w:rFonts w:ascii="Century" w:hAnsi="Century" w:cs="Century" w:hint="default"/>
      <w:color w:val="000000"/>
      <w:sz w:val="40"/>
      <w:szCs w:val="40"/>
    </w:rPr>
  </w:style>
  <w:style w:type="character" w:customStyle="1" w:styleId="SC273763">
    <w:name w:val="SC.2.73763"/>
    <w:rsid w:val="002B105B"/>
    <w:rPr>
      <w:rFonts w:ascii="Century" w:hAnsi="Century" w:cs="Century" w:hint="default"/>
      <w:b/>
      <w:bCs/>
      <w:color w:val="000000"/>
    </w:rPr>
  </w:style>
  <w:style w:type="character" w:customStyle="1" w:styleId="SC4208910">
    <w:name w:val="SC.4.208910"/>
    <w:rsid w:val="002B105B"/>
    <w:rPr>
      <w:rFonts w:ascii="Century" w:hAnsi="Century" w:cs="Century" w:hint="default"/>
      <w:color w:val="000000"/>
      <w:sz w:val="28"/>
      <w:szCs w:val="28"/>
    </w:rPr>
  </w:style>
  <w:style w:type="character" w:customStyle="1" w:styleId="SC4208911">
    <w:name w:val="SC.4.208911"/>
    <w:rsid w:val="002B105B"/>
    <w:rPr>
      <w:rFonts w:ascii="Century" w:hAnsi="Century" w:cs="Century" w:hint="default"/>
      <w:color w:val="000000"/>
    </w:rPr>
  </w:style>
  <w:style w:type="character" w:customStyle="1" w:styleId="articlesubtitle">
    <w:name w:val="article_sub_title"/>
    <w:basedOn w:val="DefaultParagraphFont"/>
    <w:rsid w:val="002B105B"/>
  </w:style>
  <w:style w:type="character" w:customStyle="1" w:styleId="newsdate2">
    <w:name w:val="news_date2"/>
    <w:basedOn w:val="DefaultParagraphFont"/>
    <w:rsid w:val="002B105B"/>
  </w:style>
  <w:style w:type="character" w:customStyle="1" w:styleId="readarticleheader">
    <w:name w:val="readarticleheader"/>
    <w:basedOn w:val="DefaultParagraphFont"/>
    <w:rsid w:val="002B105B"/>
  </w:style>
  <w:style w:type="character" w:customStyle="1" w:styleId="UnderlineChar20">
    <w:name w:val="Underline Char2"/>
    <w:rsid w:val="002B105B"/>
    <w:rPr>
      <w:rFonts w:ascii="Trebuchet MS" w:hAnsi="Trebuchet MS" w:hint="default"/>
      <w:u w:val="thick"/>
      <w:lang w:val="en-US" w:eastAsia="zh-CN" w:bidi="ar-SA"/>
    </w:rPr>
  </w:style>
  <w:style w:type="character" w:customStyle="1" w:styleId="BoldUnderliningChar">
    <w:name w:val="Bold Underlining Char"/>
    <w:rsid w:val="002B105B"/>
    <w:rPr>
      <w:rFonts w:ascii="Arial Narrow" w:eastAsia="Times New Roman" w:hAnsi="Arial Narrow" w:hint="default"/>
      <w:b/>
      <w:bCs w:val="0"/>
      <w:szCs w:val="24"/>
      <w:u w:val="single"/>
      <w:lang w:val="en-GB" w:eastAsia="en-US" w:bidi="ar-SA"/>
    </w:rPr>
  </w:style>
  <w:style w:type="character" w:customStyle="1" w:styleId="medium-normal1">
    <w:name w:val="medium-normal1"/>
    <w:rsid w:val="002B105B"/>
    <w:rPr>
      <w:rFonts w:ascii="Arial" w:hAnsi="Arial" w:cs="Arial" w:hint="default"/>
      <w:b w:val="0"/>
      <w:bCs w:val="0"/>
      <w:i w:val="0"/>
      <w:iCs w:val="0"/>
      <w:sz w:val="20"/>
      <w:szCs w:val="20"/>
    </w:rPr>
  </w:style>
  <w:style w:type="character" w:customStyle="1" w:styleId="UnderlinedCardChar0">
    <w:name w:val="Underlined Card Char"/>
    <w:rsid w:val="002B105B"/>
    <w:rPr>
      <w:rFonts w:ascii="Palatino Linotype" w:hAnsi="Palatino Linotype" w:hint="default"/>
      <w:u w:val="single"/>
      <w:lang w:val="en-US" w:eastAsia="en-US" w:bidi="ar-SA"/>
    </w:rPr>
  </w:style>
  <w:style w:type="character" w:customStyle="1" w:styleId="char">
    <w:name w:val="char"/>
    <w:basedOn w:val="DefaultParagraphFont"/>
    <w:rsid w:val="002B105B"/>
  </w:style>
  <w:style w:type="character" w:customStyle="1" w:styleId="UnderlineCharCharCharCharCharChar">
    <w:name w:val="Underline Char Char Char Char Char Char"/>
    <w:rsid w:val="002B105B"/>
    <w:rPr>
      <w:rFonts w:ascii="Arial Narrow" w:hAnsi="Arial Narrow" w:hint="default"/>
      <w:szCs w:val="24"/>
      <w:u w:val="single"/>
      <w:lang w:val="en-US" w:eastAsia="en-US" w:bidi="ar-SA"/>
    </w:rPr>
  </w:style>
  <w:style w:type="character" w:customStyle="1" w:styleId="klink">
    <w:name w:val="klink"/>
    <w:basedOn w:val="DefaultParagraphFont"/>
    <w:rsid w:val="002B105B"/>
  </w:style>
  <w:style w:type="character" w:customStyle="1" w:styleId="date10">
    <w:name w:val="date1"/>
    <w:basedOn w:val="DefaultParagraphFont"/>
    <w:rsid w:val="002B105B"/>
  </w:style>
  <w:style w:type="character" w:customStyle="1" w:styleId="bolding1">
    <w:name w:val="bolding1"/>
    <w:rsid w:val="002B105B"/>
    <w:rPr>
      <w:b/>
      <w:bCs/>
    </w:rPr>
  </w:style>
  <w:style w:type="character" w:customStyle="1" w:styleId="bookoptions1">
    <w:name w:val="book_options1"/>
    <w:rsid w:val="002B105B"/>
    <w:rPr>
      <w:b/>
      <w:bCs/>
      <w:color w:val="333366"/>
    </w:rPr>
  </w:style>
  <w:style w:type="character" w:customStyle="1" w:styleId="descriptionblock">
    <w:name w:val="description block"/>
    <w:basedOn w:val="DefaultParagraphFont"/>
    <w:rsid w:val="002B105B"/>
  </w:style>
  <w:style w:type="character" w:customStyle="1" w:styleId="detailsboxblock">
    <w:name w:val="detailsbox block"/>
    <w:basedOn w:val="DefaultParagraphFont"/>
    <w:rsid w:val="002B105B"/>
  </w:style>
  <w:style w:type="character" w:customStyle="1" w:styleId="Char3">
    <w:name w:val="Char3"/>
    <w:rsid w:val="002B105B"/>
    <w:rPr>
      <w:rFonts w:ascii="Arial" w:hAnsi="Arial" w:cs="Arial" w:hint="default"/>
      <w:bCs/>
      <w:u w:val="thick"/>
      <w:lang w:val="en-US" w:eastAsia="en-US" w:bidi="ar-SA"/>
    </w:rPr>
  </w:style>
  <w:style w:type="character" w:customStyle="1" w:styleId="texto11">
    <w:name w:val="texto11"/>
    <w:rsid w:val="002B105B"/>
    <w:rPr>
      <w:rFonts w:ascii="Arial" w:hAnsi="Arial" w:cs="Arial" w:hint="default"/>
      <w:b w:val="0"/>
      <w:bCs w:val="0"/>
      <w:i w:val="0"/>
      <w:iCs w:val="0"/>
      <w:caps w:val="0"/>
      <w:color w:val="000000"/>
      <w:sz w:val="26"/>
      <w:szCs w:val="26"/>
    </w:rPr>
  </w:style>
  <w:style w:type="character" w:customStyle="1" w:styleId="CardTagChar">
    <w:name w:val="Card Tag Char"/>
    <w:rsid w:val="002B105B"/>
    <w:rPr>
      <w:rFonts w:ascii="Arial Narrow" w:hAnsi="Arial Narrow" w:hint="default"/>
      <w:b/>
      <w:bCs w:val="0"/>
      <w:sz w:val="24"/>
      <w:szCs w:val="24"/>
      <w:lang w:val="en-US" w:eastAsia="en-US" w:bidi="ar-SA"/>
    </w:rPr>
  </w:style>
  <w:style w:type="character" w:customStyle="1" w:styleId="DebateCiteCharCharChar">
    <w:name w:val="Debate Cite Char Char Char"/>
    <w:rsid w:val="002B105B"/>
    <w:rPr>
      <w:b/>
      <w:bCs w:val="0"/>
      <w:sz w:val="32"/>
      <w:szCs w:val="32"/>
      <w:lang w:val="en-US" w:eastAsia="en-US" w:bidi="ar-SA"/>
    </w:rPr>
  </w:style>
  <w:style w:type="character" w:customStyle="1" w:styleId="TagandCiteChar">
    <w:name w:val="Tag and Cite Char"/>
    <w:rsid w:val="002B105B"/>
    <w:rPr>
      <w:color w:val="333333"/>
      <w:sz w:val="22"/>
      <w:szCs w:val="22"/>
      <w:lang w:val="en-US" w:eastAsia="en-US" w:bidi="ar-SA"/>
    </w:rPr>
  </w:style>
  <w:style w:type="character" w:customStyle="1" w:styleId="Style10ptBold">
    <w:name w:val="Style 10 pt Bold"/>
    <w:rsid w:val="002B105B"/>
    <w:rPr>
      <w:b/>
      <w:bCs/>
      <w:sz w:val="20"/>
    </w:rPr>
  </w:style>
  <w:style w:type="character" w:customStyle="1" w:styleId="text9">
    <w:name w:val="text9"/>
    <w:basedOn w:val="DefaultParagraphFont"/>
    <w:rsid w:val="002B105B"/>
  </w:style>
  <w:style w:type="character" w:customStyle="1" w:styleId="text21">
    <w:name w:val="text21"/>
    <w:basedOn w:val="DefaultParagraphFont"/>
    <w:rsid w:val="002B105B"/>
  </w:style>
  <w:style w:type="character" w:customStyle="1" w:styleId="text19">
    <w:name w:val="text19"/>
    <w:basedOn w:val="DefaultParagraphFont"/>
    <w:rsid w:val="002B105B"/>
  </w:style>
  <w:style w:type="character" w:customStyle="1" w:styleId="term2">
    <w:name w:val="term2"/>
    <w:rsid w:val="002B105B"/>
    <w:rPr>
      <w:b/>
      <w:bCs/>
    </w:rPr>
  </w:style>
  <w:style w:type="character" w:customStyle="1" w:styleId="pmterms12">
    <w:name w:val="pmterms12"/>
    <w:rsid w:val="002B105B"/>
    <w:rPr>
      <w:b/>
      <w:bCs/>
      <w:i w:val="0"/>
      <w:iCs w:val="0"/>
      <w:color w:val="000000"/>
    </w:rPr>
  </w:style>
  <w:style w:type="character" w:customStyle="1" w:styleId="ToReadChar">
    <w:name w:val="To Read Char"/>
    <w:rsid w:val="002B105B"/>
    <w:rPr>
      <w:rFonts w:ascii="Verdana" w:hAnsi="Verdana" w:hint="default"/>
      <w:b/>
      <w:bCs w:val="0"/>
      <w:szCs w:val="24"/>
      <w:u w:val="single"/>
      <w:lang w:val="en-US" w:eastAsia="en-US" w:bidi="ar-SA"/>
    </w:rPr>
  </w:style>
  <w:style w:type="character" w:customStyle="1" w:styleId="ToReadCharChar">
    <w:name w:val="To Read Char Char"/>
    <w:rsid w:val="002B105B"/>
    <w:rPr>
      <w:rFonts w:ascii="Verdana" w:hAnsi="Verdana" w:hint="default"/>
      <w:b/>
      <w:bCs w:val="0"/>
      <w:szCs w:val="24"/>
      <w:u w:val="single"/>
      <w:lang w:val="en-US" w:eastAsia="en-US" w:bidi="ar-SA"/>
    </w:rPr>
  </w:style>
  <w:style w:type="character" w:customStyle="1" w:styleId="bio">
    <w:name w:val="bio"/>
    <w:basedOn w:val="DefaultParagraphFont"/>
    <w:rsid w:val="002B105B"/>
  </w:style>
  <w:style w:type="character" w:customStyle="1" w:styleId="storytextstyle">
    <w:name w:val="storytextstyle"/>
    <w:basedOn w:val="DefaultParagraphFont"/>
    <w:rsid w:val="002B105B"/>
  </w:style>
  <w:style w:type="character" w:customStyle="1" w:styleId="cardunderlinedCharChar">
    <w:name w:val="card underlined Char Char"/>
    <w:rsid w:val="002B105B"/>
    <w:rPr>
      <w:rFonts w:ascii="Arial" w:hAnsi="Arial" w:cs="Arial" w:hint="default"/>
      <w:sz w:val="22"/>
      <w:szCs w:val="24"/>
      <w:u w:val="single"/>
      <w:lang w:val="en-US" w:eastAsia="en-US" w:bidi="ar-SA"/>
    </w:rPr>
  </w:style>
  <w:style w:type="character" w:customStyle="1" w:styleId="Style2Char0">
    <w:name w:val="Style2 Char"/>
    <w:rsid w:val="002B105B"/>
    <w:rPr>
      <w:rFonts w:ascii="Book Antiqua" w:hAnsi="Book Antiqua" w:hint="default"/>
      <w:u w:val="thick"/>
      <w:lang w:val="en-US" w:eastAsia="en-US" w:bidi="ar-SA"/>
    </w:rPr>
  </w:style>
  <w:style w:type="character" w:customStyle="1" w:styleId="Style2Char1">
    <w:name w:val="Style2 Char1"/>
    <w:rsid w:val="002B105B"/>
    <w:rPr>
      <w:rFonts w:ascii="Book Antiqua" w:hAnsi="Book Antiqua" w:hint="default"/>
      <w:szCs w:val="24"/>
      <w:u w:val="thick"/>
      <w:lang w:val="en-US" w:eastAsia="en-US" w:bidi="ar-SA"/>
    </w:rPr>
  </w:style>
  <w:style w:type="character" w:customStyle="1" w:styleId="articlehead21">
    <w:name w:val="articlehead21"/>
    <w:rsid w:val="002B105B"/>
    <w:rPr>
      <w:rFonts w:ascii="Arial" w:hAnsi="Arial" w:cs="Arial" w:hint="default"/>
      <w:b/>
      <w:bCs/>
      <w:color w:val="660000"/>
      <w:sz w:val="20"/>
      <w:szCs w:val="20"/>
    </w:rPr>
  </w:style>
  <w:style w:type="character" w:customStyle="1" w:styleId="TagCiteChar1">
    <w:name w:val="Tag/Cite Char1"/>
    <w:rsid w:val="002B105B"/>
    <w:rPr>
      <w:b/>
      <w:bCs w:val="0"/>
      <w:lang w:val="en-US" w:eastAsia="en-US" w:bidi="ar-SA"/>
    </w:rPr>
  </w:style>
  <w:style w:type="character" w:customStyle="1" w:styleId="goohl2">
    <w:name w:val="goohl2"/>
    <w:basedOn w:val="DefaultParagraphFont"/>
    <w:rsid w:val="002B105B"/>
  </w:style>
  <w:style w:type="character" w:customStyle="1" w:styleId="CardCharChar0">
    <w:name w:val="Card Char Char"/>
    <w:rsid w:val="002B105B"/>
    <w:rPr>
      <w:lang w:val="en-US" w:eastAsia="en-US" w:bidi="ar-SA"/>
    </w:rPr>
  </w:style>
  <w:style w:type="character" w:customStyle="1" w:styleId="BriefTitle1Char">
    <w:name w:val="Brief Title 1 Char"/>
    <w:rsid w:val="002B105B"/>
    <w:rPr>
      <w:b/>
      <w:bCs w:val="0"/>
      <w:u w:val="single"/>
      <w:lang w:val="en-US" w:eastAsia="en-US" w:bidi="ar-SA"/>
    </w:rPr>
  </w:style>
  <w:style w:type="character" w:customStyle="1" w:styleId="TagCiteCharChar">
    <w:name w:val="Tag/Cite Char Char"/>
    <w:rsid w:val="002B105B"/>
    <w:rPr>
      <w:b/>
      <w:bCs w:val="0"/>
      <w:lang w:val="en-US" w:eastAsia="en-US" w:bidi="ar-SA"/>
    </w:rPr>
  </w:style>
  <w:style w:type="character" w:customStyle="1" w:styleId="btx">
    <w:name w:val="btx"/>
    <w:basedOn w:val="DefaultParagraphFont"/>
    <w:rsid w:val="002B105B"/>
  </w:style>
  <w:style w:type="character" w:customStyle="1" w:styleId="CardChar1">
    <w:name w:val="Card Char1"/>
    <w:rsid w:val="002B105B"/>
    <w:rPr>
      <w:lang w:val="en-US" w:eastAsia="en-US" w:bidi="ar-SA"/>
    </w:rPr>
  </w:style>
  <w:style w:type="character" w:customStyle="1" w:styleId="prodgeneral1">
    <w:name w:val="prodgeneral1"/>
    <w:rsid w:val="002B105B"/>
    <w:rPr>
      <w:rFonts w:ascii="Verdana" w:hAnsi="Verdana" w:hint="default"/>
      <w:b w:val="0"/>
      <w:bCs w:val="0"/>
      <w:caps w:val="0"/>
      <w:color w:val="000000"/>
      <w:spacing w:val="0"/>
      <w:sz w:val="16"/>
      <w:szCs w:val="16"/>
    </w:rPr>
  </w:style>
  <w:style w:type="character" w:customStyle="1" w:styleId="summary1">
    <w:name w:val="summary1"/>
    <w:rsid w:val="002B105B"/>
    <w:rPr>
      <w:rFonts w:ascii="Arial" w:hAnsi="Arial" w:cs="Arial" w:hint="default"/>
      <w:sz w:val="18"/>
      <w:szCs w:val="18"/>
    </w:rPr>
  </w:style>
  <w:style w:type="character" w:customStyle="1" w:styleId="text3">
    <w:name w:val="text3"/>
    <w:basedOn w:val="DefaultParagraphFont"/>
    <w:rsid w:val="002B105B"/>
  </w:style>
  <w:style w:type="character" w:customStyle="1" w:styleId="cardtextsmallChar">
    <w:name w:val="card text small Char"/>
    <w:rsid w:val="002B105B"/>
    <w:rPr>
      <w:rFonts w:ascii="Arial Narrow" w:hAnsi="Arial Narrow" w:hint="default"/>
      <w:sz w:val="16"/>
      <w:szCs w:val="24"/>
      <w:lang w:val="en-US" w:eastAsia="en-US" w:bidi="ar-SA"/>
    </w:rPr>
  </w:style>
  <w:style w:type="character" w:customStyle="1" w:styleId="countrytitle1">
    <w:name w:val="countrytitle1"/>
    <w:rsid w:val="002B105B"/>
    <w:rPr>
      <w:rFonts w:ascii="Verdana" w:hAnsi="Verdana" w:hint="default"/>
      <w:b/>
      <w:bCs/>
      <w:color w:val="293643"/>
      <w:sz w:val="24"/>
      <w:szCs w:val="24"/>
    </w:rPr>
  </w:style>
  <w:style w:type="character" w:customStyle="1" w:styleId="storyheader1">
    <w:name w:val="storyheader1"/>
    <w:rsid w:val="002B105B"/>
    <w:rPr>
      <w:rFonts w:ascii="Verdana" w:hAnsi="Verdana" w:hint="default"/>
      <w:b/>
      <w:bCs/>
      <w:color w:val="000000"/>
      <w:sz w:val="21"/>
      <w:szCs w:val="21"/>
    </w:rPr>
  </w:style>
  <w:style w:type="character" w:customStyle="1" w:styleId="cardunderlinedChar0">
    <w:name w:val="card underlined Char"/>
    <w:rsid w:val="002B105B"/>
    <w:rPr>
      <w:rFonts w:ascii="Arial" w:hAnsi="Arial" w:cs="Arial" w:hint="default"/>
      <w:sz w:val="22"/>
      <w:szCs w:val="24"/>
      <w:u w:val="single"/>
      <w:lang w:val="en-US" w:eastAsia="en-US" w:bidi="ar-SA"/>
    </w:rPr>
  </w:style>
  <w:style w:type="character" w:customStyle="1" w:styleId="article1">
    <w:name w:val="article1"/>
    <w:rsid w:val="002B105B"/>
    <w:rPr>
      <w:rFonts w:ascii="Verdana" w:hAnsi="Verdana" w:hint="default"/>
      <w:color w:val="333333"/>
      <w:sz w:val="16"/>
      <w:szCs w:val="16"/>
    </w:rPr>
  </w:style>
  <w:style w:type="character" w:customStyle="1" w:styleId="story-posted-date1">
    <w:name w:val="story-posted-date1"/>
    <w:rsid w:val="002B105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B105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B105B"/>
  </w:style>
  <w:style w:type="character" w:customStyle="1" w:styleId="textmedium">
    <w:name w:val="textmedium"/>
    <w:basedOn w:val="DefaultParagraphFont"/>
    <w:rsid w:val="002B105B"/>
  </w:style>
  <w:style w:type="character" w:customStyle="1" w:styleId="citation1">
    <w:name w:val="citation1"/>
    <w:rsid w:val="002B105B"/>
    <w:rPr>
      <w:rFonts w:ascii="Verdana" w:hAnsi="Verdana" w:hint="default"/>
      <w:sz w:val="17"/>
      <w:szCs w:val="17"/>
    </w:rPr>
  </w:style>
  <w:style w:type="character" w:customStyle="1" w:styleId="hithighlite">
    <w:name w:val="hithighlite"/>
    <w:basedOn w:val="DefaultParagraphFont"/>
    <w:rsid w:val="002B105B"/>
  </w:style>
  <w:style w:type="character" w:customStyle="1" w:styleId="articlecontent">
    <w:name w:val="articlecontent"/>
    <w:basedOn w:val="DefaultParagraphFont"/>
    <w:rsid w:val="002B105B"/>
  </w:style>
  <w:style w:type="character" w:customStyle="1" w:styleId="fource1">
    <w:name w:val="fource1"/>
    <w:rsid w:val="002B105B"/>
    <w:rPr>
      <w:sz w:val="34"/>
      <w:szCs w:val="34"/>
    </w:rPr>
  </w:style>
  <w:style w:type="character" w:customStyle="1" w:styleId="LanguageStrikeChar">
    <w:name w:val="Language Strike Char"/>
    <w:rsid w:val="002B105B"/>
    <w:rPr>
      <w:rFonts w:ascii="Arial Narrow" w:hAnsi="Arial Narrow" w:hint="default"/>
      <w:strike/>
      <w:szCs w:val="24"/>
      <w:lang w:val="en-US" w:eastAsia="en-US" w:bidi="ar-SA"/>
    </w:rPr>
  </w:style>
  <w:style w:type="character" w:customStyle="1" w:styleId="normal11">
    <w:name w:val="normal1"/>
    <w:basedOn w:val="DefaultParagraphFont"/>
    <w:rsid w:val="002B105B"/>
  </w:style>
  <w:style w:type="character" w:customStyle="1" w:styleId="ds">
    <w:name w:val="ds"/>
    <w:basedOn w:val="DefaultParagraphFont"/>
    <w:rsid w:val="002B105B"/>
  </w:style>
  <w:style w:type="character" w:customStyle="1" w:styleId="UnderliningChar1">
    <w:name w:val="Underlining Char1"/>
    <w:rsid w:val="002B105B"/>
    <w:rPr>
      <w:rFonts w:ascii="Arial Narrow" w:hAnsi="Arial Narrow" w:hint="default"/>
      <w:szCs w:val="24"/>
      <w:u w:val="single"/>
      <w:lang w:val="en-US" w:eastAsia="en-US" w:bidi="ar-SA"/>
    </w:rPr>
  </w:style>
  <w:style w:type="character" w:customStyle="1" w:styleId="UnderliningChar2">
    <w:name w:val="Underlining Char2"/>
    <w:rsid w:val="002B105B"/>
    <w:rPr>
      <w:rFonts w:ascii="Arial Narrow" w:hAnsi="Arial Narrow" w:hint="default"/>
      <w:szCs w:val="24"/>
      <w:u w:val="single"/>
      <w:lang w:val="en-US" w:eastAsia="en-US" w:bidi="ar-SA"/>
    </w:rPr>
  </w:style>
  <w:style w:type="character" w:customStyle="1" w:styleId="MicroTextChar1">
    <w:name w:val="MicroText Char1"/>
    <w:rsid w:val="002B105B"/>
    <w:rPr>
      <w:rFonts w:ascii="Arial Narrow" w:hAnsi="Arial Narrow" w:hint="default"/>
      <w:sz w:val="12"/>
      <w:szCs w:val="24"/>
      <w:lang w:val="en-US" w:eastAsia="en-US" w:bidi="ar-SA"/>
    </w:rPr>
  </w:style>
  <w:style w:type="character" w:customStyle="1" w:styleId="DefaultPara">
    <w:name w:val="Default Para"/>
    <w:rsid w:val="002B105B"/>
    <w:rPr>
      <w:sz w:val="20"/>
    </w:rPr>
  </w:style>
  <w:style w:type="character" w:customStyle="1" w:styleId="SYSHYPERTEXT">
    <w:name w:val="SYS_HYPERTEXT"/>
    <w:rsid w:val="002B105B"/>
    <w:rPr>
      <w:color w:val="0000FF"/>
      <w:u w:val="single"/>
    </w:rPr>
  </w:style>
  <w:style w:type="character" w:customStyle="1" w:styleId="Hyperlink1">
    <w:name w:val="Hyperlink1"/>
    <w:rsid w:val="002B105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B105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B105B"/>
    <w:rPr>
      <w:rFonts w:ascii="Arial Narrow" w:hAnsi="Arial Narrow" w:hint="default"/>
      <w:noProof w:val="0"/>
      <w:szCs w:val="24"/>
      <w:u w:val="single"/>
      <w:lang w:val="en-US" w:eastAsia="en-US" w:bidi="ar-SA"/>
    </w:rPr>
  </w:style>
  <w:style w:type="character" w:customStyle="1" w:styleId="BlockHeading1Char">
    <w:name w:val="Block Heading 1 Char"/>
    <w:rsid w:val="002B105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B105B"/>
    <w:rPr>
      <w:b/>
      <w:bCs w:val="0"/>
      <w:sz w:val="24"/>
      <w:szCs w:val="24"/>
      <w:u w:val="single"/>
      <w:lang w:val="en-US" w:eastAsia="en-US" w:bidi="ar-SA"/>
    </w:rPr>
  </w:style>
  <w:style w:type="character" w:customStyle="1" w:styleId="StyleTagTimesNewRomanChar">
    <w:name w:val="Style Tag + Times New Roman Char"/>
    <w:rsid w:val="002B105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B105B"/>
    <w:rPr>
      <w:rFonts w:ascii="Arial Narrow" w:hAnsi="Arial Narrow" w:cs="Arial" w:hint="default"/>
      <w:b/>
      <w:bCs/>
      <w:iCs/>
      <w:sz w:val="24"/>
      <w:szCs w:val="28"/>
      <w:lang w:val="en-US" w:eastAsia="en-US" w:bidi="ar-SA"/>
    </w:rPr>
  </w:style>
  <w:style w:type="character" w:customStyle="1" w:styleId="UnderliningCharChar">
    <w:name w:val="Underlining Char Char"/>
    <w:rsid w:val="002B105B"/>
    <w:rPr>
      <w:rFonts w:ascii="Arial Narrow" w:hAnsi="Arial Narrow" w:hint="default"/>
      <w:szCs w:val="24"/>
      <w:u w:val="single"/>
      <w:lang w:val="en-US" w:eastAsia="en-US" w:bidi="ar-SA"/>
    </w:rPr>
  </w:style>
  <w:style w:type="character" w:customStyle="1" w:styleId="StyleArialNarrow12ptBold">
    <w:name w:val="Style Arial Narrow 12 pt Bold"/>
    <w:rsid w:val="002B105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2B105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B105B"/>
    <w:rPr>
      <w:noProof w:val="0"/>
      <w:u w:val="single"/>
      <w:lang w:val="en-US" w:eastAsia="en-US" w:bidi="ar-SA"/>
    </w:rPr>
  </w:style>
  <w:style w:type="character" w:customStyle="1" w:styleId="UnderlinedCharChar1">
    <w:name w:val="Underlined Char Char1"/>
    <w:rsid w:val="002B105B"/>
    <w:rPr>
      <w:rFonts w:ascii="Bell MT" w:eastAsia="Times New Roman" w:hAnsi="Bell MT" w:hint="default"/>
      <w:bCs/>
      <w:iCs/>
      <w:sz w:val="22"/>
      <w:u w:val="single"/>
    </w:rPr>
  </w:style>
  <w:style w:type="character" w:customStyle="1" w:styleId="Heading2CharChar2">
    <w:name w:val="Heading 2 Char Char2"/>
    <w:rsid w:val="002B105B"/>
    <w:rPr>
      <w:rFonts w:ascii="Arial" w:hAnsi="Arial" w:cs="Arial" w:hint="default"/>
      <w:b/>
      <w:bCs/>
      <w:iCs/>
      <w:sz w:val="22"/>
      <w:szCs w:val="28"/>
      <w:lang w:val="en-US" w:eastAsia="en-US" w:bidi="ar-SA"/>
    </w:rPr>
  </w:style>
  <w:style w:type="character" w:customStyle="1" w:styleId="doctitle">
    <w:name w:val="doctitle"/>
    <w:rsid w:val="002B105B"/>
  </w:style>
  <w:style w:type="character" w:customStyle="1" w:styleId="cardtext-underlined0">
    <w:name w:val="card text- underlined"/>
    <w:rsid w:val="002B105B"/>
    <w:rPr>
      <w:rFonts w:ascii="Garamond" w:hAnsi="Garamond" w:hint="default"/>
      <w:u w:val="single"/>
    </w:rPr>
  </w:style>
  <w:style w:type="character" w:customStyle="1" w:styleId="BodyText1">
    <w:name w:val="Body Text1"/>
    <w:basedOn w:val="DefaultParagraphFont"/>
    <w:rsid w:val="002B105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B105B"/>
  </w:style>
  <w:style w:type="character" w:customStyle="1" w:styleId="BriefTitleChar">
    <w:name w:val="Brief Title Char"/>
    <w:basedOn w:val="DefaultParagraphFont"/>
    <w:rsid w:val="002B105B"/>
    <w:rPr>
      <w:b/>
      <w:bCs w:val="0"/>
      <w:sz w:val="24"/>
      <w:szCs w:val="24"/>
      <w:u w:val="single"/>
      <w:lang w:val="en-US" w:eastAsia="en-US" w:bidi="ar-SA"/>
    </w:rPr>
  </w:style>
  <w:style w:type="character" w:customStyle="1" w:styleId="BriefTitle2Char">
    <w:name w:val="Brief Title 2 Char"/>
    <w:basedOn w:val="BriefTitleChar"/>
    <w:rsid w:val="002B105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B105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B105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B105B"/>
    <w:rPr>
      <w:rFonts w:ascii="AGaramond" w:hAnsi="AGaramond" w:cs="AGaramond" w:hint="default"/>
      <w:color w:val="211D1E"/>
      <w:sz w:val="14"/>
      <w:szCs w:val="14"/>
    </w:rPr>
  </w:style>
  <w:style w:type="character" w:customStyle="1" w:styleId="CharacterStyle2">
    <w:name w:val="Character Style 2"/>
    <w:uiPriority w:val="99"/>
    <w:rsid w:val="002B105B"/>
    <w:rPr>
      <w:sz w:val="20"/>
      <w:szCs w:val="20"/>
    </w:rPr>
  </w:style>
  <w:style w:type="character" w:customStyle="1" w:styleId="cross-head">
    <w:name w:val="cross-head"/>
    <w:rsid w:val="002B105B"/>
  </w:style>
  <w:style w:type="character" w:customStyle="1" w:styleId="Subtitle1">
    <w:name w:val="Subtitle1"/>
    <w:rsid w:val="002B105B"/>
  </w:style>
  <w:style w:type="character" w:customStyle="1" w:styleId="metaorigin">
    <w:name w:val="meta_origin"/>
    <w:rsid w:val="002B105B"/>
  </w:style>
  <w:style w:type="character" w:customStyle="1" w:styleId="mandelbrotrefrag">
    <w:name w:val="mandelbrot_refrag"/>
    <w:rsid w:val="002B105B"/>
  </w:style>
  <w:style w:type="character" w:customStyle="1" w:styleId="eminfo">
    <w:name w:val="eminfo"/>
    <w:rsid w:val="002B105B"/>
  </w:style>
  <w:style w:type="character" w:customStyle="1" w:styleId="emhighlight">
    <w:name w:val="emhighlight"/>
    <w:rsid w:val="002B105B"/>
  </w:style>
  <w:style w:type="character" w:customStyle="1" w:styleId="name">
    <w:name w:val="name"/>
    <w:rsid w:val="002B105B"/>
  </w:style>
  <w:style w:type="character" w:customStyle="1" w:styleId="tkrname">
    <w:name w:val="tkrname"/>
    <w:rsid w:val="002B105B"/>
  </w:style>
  <w:style w:type="character" w:customStyle="1" w:styleId="tkrchange">
    <w:name w:val="tkrchange"/>
    <w:rsid w:val="002B105B"/>
  </w:style>
  <w:style w:type="character" w:customStyle="1" w:styleId="source-org">
    <w:name w:val="source-org"/>
    <w:rsid w:val="002B105B"/>
  </w:style>
  <w:style w:type="character" w:customStyle="1" w:styleId="updated">
    <w:name w:val="updated"/>
    <w:rsid w:val="002B105B"/>
  </w:style>
  <w:style w:type="character" w:customStyle="1" w:styleId="last">
    <w:name w:val="last"/>
    <w:rsid w:val="002B105B"/>
  </w:style>
  <w:style w:type="character" w:customStyle="1" w:styleId="Style11ptBoldUnderline1">
    <w:name w:val="Style 11 pt Bold Underline1"/>
    <w:rsid w:val="002B105B"/>
    <w:rPr>
      <w:b/>
      <w:bCs/>
      <w:sz w:val="20"/>
      <w:u w:val="single"/>
    </w:rPr>
  </w:style>
  <w:style w:type="character" w:customStyle="1" w:styleId="StyleStyleunderlineBold11pt">
    <w:name w:val="Style Style underline + Bold + 11 pt"/>
    <w:rsid w:val="002B105B"/>
    <w:rPr>
      <w:bCs/>
      <w:sz w:val="20"/>
      <w:u w:val="single"/>
    </w:rPr>
  </w:style>
  <w:style w:type="character" w:customStyle="1" w:styleId="StyleunderlineAsianTimesNewRomanBold">
    <w:name w:val="Style underline + (Asian) Times New Roman Bold"/>
    <w:rsid w:val="002B105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B105B"/>
    <w:rPr>
      <w:b/>
      <w:bCs/>
      <w:sz w:val="20"/>
      <w:u w:val="single"/>
      <w:bdr w:val="single" w:sz="4" w:space="0" w:color="auto" w:frame="1"/>
    </w:rPr>
  </w:style>
  <w:style w:type="character" w:customStyle="1" w:styleId="A5">
    <w:name w:val="A5"/>
    <w:uiPriority w:val="99"/>
    <w:rsid w:val="002B105B"/>
    <w:rPr>
      <w:rFonts w:ascii="Times New Roman" w:hAnsi="Times New Roman" w:cs="Times New Roman" w:hint="default"/>
      <w:color w:val="000000"/>
      <w:sz w:val="13"/>
      <w:szCs w:val="13"/>
    </w:rPr>
  </w:style>
  <w:style w:type="character" w:customStyle="1" w:styleId="quotepeekbase">
    <w:name w:val="quotepeekbase"/>
    <w:rsid w:val="002B105B"/>
  </w:style>
  <w:style w:type="character" w:customStyle="1" w:styleId="cardChar10">
    <w:name w:val="card Char1"/>
    <w:rsid w:val="002B105B"/>
    <w:rPr>
      <w:rFonts w:ascii="Calibri" w:eastAsia="Calibri" w:hAnsi="Calibri" w:cs="Calibri" w:hint="default"/>
      <w:sz w:val="24"/>
      <w:szCs w:val="22"/>
      <w:lang w:val="x-none" w:eastAsia="x-none"/>
    </w:rPr>
  </w:style>
  <w:style w:type="character" w:customStyle="1" w:styleId="NormalCard">
    <w:name w:val="Normal Card"/>
    <w:uiPriority w:val="1"/>
    <w:qFormat/>
    <w:rsid w:val="002B105B"/>
    <w:rPr>
      <w:rFonts w:ascii="Times New Roman" w:hAnsi="Times New Roman" w:cs="Times New Roman" w:hint="default"/>
      <w:sz w:val="24"/>
    </w:rPr>
  </w:style>
  <w:style w:type="character" w:customStyle="1" w:styleId="HighlightedUnderline0">
    <w:name w:val="Highlighted Underline"/>
    <w:uiPriority w:val="1"/>
    <w:qFormat/>
    <w:rsid w:val="002B105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B105B"/>
    <w:rPr>
      <w:rFonts w:ascii="Times New Roman" w:hAnsi="Times New Roman" w:cs="Times New Roman" w:hint="default"/>
      <w:sz w:val="16"/>
      <w:szCs w:val="16"/>
    </w:rPr>
  </w:style>
  <w:style w:type="character" w:customStyle="1" w:styleId="timebox">
    <w:name w:val="timebox"/>
    <w:rsid w:val="002B105B"/>
  </w:style>
  <w:style w:type="character" w:customStyle="1" w:styleId="Heading2Subtext">
    <w:name w:val="Heading 2 Subtext"/>
    <w:rsid w:val="002B105B"/>
    <w:rPr>
      <w:rFonts w:ascii="Times New Roman" w:hAnsi="Times New Roman" w:cs="Times New Roman" w:hint="default"/>
      <w:sz w:val="16"/>
    </w:rPr>
  </w:style>
  <w:style w:type="character" w:customStyle="1" w:styleId="-SmallText-">
    <w:name w:val="-Small Text-"/>
    <w:rsid w:val="002B105B"/>
    <w:rPr>
      <w:rFonts w:ascii="Garamond" w:hAnsi="Garamond" w:hint="default"/>
      <w:sz w:val="16"/>
    </w:rPr>
  </w:style>
  <w:style w:type="character" w:customStyle="1" w:styleId="label">
    <w:name w:val="label"/>
    <w:rsid w:val="002B105B"/>
  </w:style>
  <w:style w:type="character" w:customStyle="1" w:styleId="BoldUnderlineCharChar">
    <w:name w:val="BoldUnderline Char Char"/>
    <w:rsid w:val="002B105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B105B"/>
  </w:style>
  <w:style w:type="character" w:customStyle="1" w:styleId="FontStyle477">
    <w:name w:val="Font Style477"/>
    <w:basedOn w:val="DefaultParagraphFont"/>
    <w:uiPriority w:val="99"/>
    <w:rsid w:val="002B105B"/>
    <w:rPr>
      <w:rFonts w:ascii="Times New Roman" w:hAnsi="Times New Roman" w:cs="Times New Roman" w:hint="default"/>
      <w:sz w:val="18"/>
      <w:szCs w:val="18"/>
    </w:rPr>
  </w:style>
  <w:style w:type="character" w:customStyle="1" w:styleId="FontStyle505">
    <w:name w:val="Font Style505"/>
    <w:basedOn w:val="DefaultParagraphFont"/>
    <w:uiPriority w:val="99"/>
    <w:rsid w:val="002B105B"/>
    <w:rPr>
      <w:rFonts w:ascii="Times New Roman" w:hAnsi="Times New Roman" w:cs="Times New Roman" w:hint="default"/>
      <w:sz w:val="18"/>
      <w:szCs w:val="18"/>
    </w:rPr>
  </w:style>
  <w:style w:type="character" w:customStyle="1" w:styleId="FontStyle514">
    <w:name w:val="Font Style514"/>
    <w:basedOn w:val="DefaultParagraphFont"/>
    <w:uiPriority w:val="99"/>
    <w:rsid w:val="002B105B"/>
    <w:rPr>
      <w:rFonts w:ascii="Times New Roman" w:hAnsi="Times New Roman" w:cs="Times New Roman" w:hint="default"/>
      <w:sz w:val="14"/>
      <w:szCs w:val="14"/>
    </w:rPr>
  </w:style>
  <w:style w:type="character" w:customStyle="1" w:styleId="FontStyle500">
    <w:name w:val="Font Style500"/>
    <w:basedOn w:val="DefaultParagraphFont"/>
    <w:uiPriority w:val="99"/>
    <w:rsid w:val="002B105B"/>
    <w:rPr>
      <w:rFonts w:ascii="Times New Roman" w:hAnsi="Times New Roman" w:cs="Times New Roman" w:hint="default"/>
      <w:b/>
      <w:bCs/>
      <w:sz w:val="16"/>
      <w:szCs w:val="16"/>
    </w:rPr>
  </w:style>
  <w:style w:type="character" w:customStyle="1" w:styleId="CardCite1">
    <w:name w:val="CardCite1"/>
    <w:qFormat/>
    <w:rsid w:val="002B105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B105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B105B"/>
    <w:rPr>
      <w:rFonts w:ascii="Times New Roman" w:hAnsi="Times New Roman" w:cs="Times New Roman" w:hint="default"/>
      <w:b/>
      <w:bCs/>
      <w:sz w:val="22"/>
      <w:szCs w:val="22"/>
    </w:rPr>
  </w:style>
  <w:style w:type="character" w:customStyle="1" w:styleId="CharacterStyle3">
    <w:name w:val="Character Style 3"/>
    <w:uiPriority w:val="99"/>
    <w:rsid w:val="002B105B"/>
    <w:rPr>
      <w:rFonts w:ascii="Bookman Old Style" w:hAnsi="Bookman Old Style" w:cs="Bookman Old Style" w:hint="default"/>
      <w:spacing w:val="-5"/>
      <w:sz w:val="18"/>
      <w:szCs w:val="18"/>
    </w:rPr>
  </w:style>
  <w:style w:type="character" w:customStyle="1" w:styleId="UnderlineStyleChar7">
    <w:name w:val="Underline Style Char7"/>
    <w:rsid w:val="002B105B"/>
    <w:rPr>
      <w:rFonts w:ascii="Garamond" w:hAnsi="Garamond" w:hint="default"/>
      <w:sz w:val="22"/>
      <w:szCs w:val="24"/>
      <w:u w:val="single"/>
      <w:lang w:val="en-US" w:eastAsia="en-US" w:bidi="ar-SA"/>
    </w:rPr>
  </w:style>
  <w:style w:type="character" w:customStyle="1" w:styleId="StyleArial6ptBold">
    <w:name w:val="Style Arial 6 pt Bold"/>
    <w:rsid w:val="002B105B"/>
    <w:rPr>
      <w:rFonts w:ascii="Arial" w:hAnsi="Arial" w:cs="Arial" w:hint="default"/>
      <w:bCs/>
      <w:sz w:val="12"/>
    </w:rPr>
  </w:style>
  <w:style w:type="character" w:customStyle="1" w:styleId="Heading2Char5">
    <w:name w:val="Heading 2 Char5"/>
    <w:rsid w:val="002B105B"/>
    <w:rPr>
      <w:rFonts w:ascii="Garamond" w:hAnsi="Garamond" w:cs="Arial" w:hint="default"/>
      <w:b/>
      <w:bCs/>
      <w:iCs/>
      <w:sz w:val="24"/>
      <w:szCs w:val="28"/>
      <w:lang w:val="en-US" w:eastAsia="en-US" w:bidi="ar-SA"/>
    </w:rPr>
  </w:style>
  <w:style w:type="character" w:customStyle="1" w:styleId="TagGreg">
    <w:name w:val="TagGreg"/>
    <w:uiPriority w:val="1"/>
    <w:qFormat/>
    <w:rsid w:val="002B105B"/>
    <w:rPr>
      <w:b/>
      <w:bCs w:val="0"/>
      <w:sz w:val="24"/>
    </w:rPr>
  </w:style>
  <w:style w:type="character" w:customStyle="1" w:styleId="StyleDebateUnderline10pt">
    <w:name w:val="Style Debate Underline + 10 pt"/>
    <w:rsid w:val="002B105B"/>
    <w:rPr>
      <w:rFonts w:ascii="Times New Roman" w:hAnsi="Times New Roman" w:cs="Times New Roman" w:hint="default"/>
      <w:sz w:val="20"/>
      <w:szCs w:val="20"/>
      <w:u w:val="single"/>
    </w:rPr>
  </w:style>
  <w:style w:type="character" w:customStyle="1" w:styleId="underlinedCharChar0">
    <w:name w:val="underlined Char Char"/>
    <w:locked/>
    <w:rsid w:val="002B105B"/>
    <w:rPr>
      <w:u w:val="single"/>
    </w:rPr>
  </w:style>
  <w:style w:type="character" w:customStyle="1" w:styleId="SourceBold">
    <w:name w:val="Source Bold"/>
    <w:rsid w:val="002B105B"/>
    <w:rPr>
      <w:rFonts w:ascii="Arial Narrow" w:hAnsi="Arial Narrow" w:hint="default"/>
      <w:b/>
      <w:bCs w:val="0"/>
      <w:strike w:val="0"/>
      <w:dstrike w:val="0"/>
      <w:sz w:val="24"/>
      <w:u w:val="none"/>
      <w:effect w:val="none"/>
    </w:rPr>
  </w:style>
  <w:style w:type="character" w:customStyle="1" w:styleId="2xBoldUnderline">
    <w:name w:val="2x_Bold_Underline"/>
    <w:rsid w:val="002B105B"/>
    <w:rPr>
      <w:b/>
      <w:bCs/>
      <w:sz w:val="24"/>
      <w:u w:val="thick"/>
    </w:rPr>
  </w:style>
  <w:style w:type="character" w:customStyle="1" w:styleId="Dottedunderline">
    <w:name w:val="Dotted underline"/>
    <w:rsid w:val="002B105B"/>
    <w:rPr>
      <w:u w:val="dotted"/>
    </w:rPr>
  </w:style>
  <w:style w:type="character" w:customStyle="1" w:styleId="readChar">
    <w:name w:val="read Char"/>
    <w:rsid w:val="002B105B"/>
    <w:rPr>
      <w:szCs w:val="22"/>
      <w:u w:val="single"/>
      <w:lang w:val="en-US" w:eastAsia="en-US" w:bidi="ar-SA"/>
    </w:rPr>
  </w:style>
  <w:style w:type="character" w:customStyle="1" w:styleId="underlining0">
    <w:name w:val="underlining"/>
    <w:rsid w:val="002B105B"/>
    <w:rPr>
      <w:u w:val="single"/>
    </w:rPr>
  </w:style>
  <w:style w:type="character" w:customStyle="1" w:styleId="btitle">
    <w:name w:val="btitle"/>
    <w:rsid w:val="002B105B"/>
  </w:style>
  <w:style w:type="character" w:customStyle="1" w:styleId="green">
    <w:name w:val="green"/>
    <w:rsid w:val="002B105B"/>
  </w:style>
  <w:style w:type="character" w:customStyle="1" w:styleId="BodyText20">
    <w:name w:val="Body Text2"/>
    <w:rsid w:val="002B10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B105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B10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B105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B105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B105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B10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B105B"/>
    <w:rPr>
      <w:rFonts w:ascii="Sylfaen" w:hAnsi="Sylfaen" w:cs="Sylfaen" w:hint="default"/>
      <w:i/>
      <w:iCs/>
      <w:strike w:val="0"/>
      <w:dstrike w:val="0"/>
      <w:sz w:val="19"/>
      <w:szCs w:val="19"/>
      <w:u w:val="none"/>
      <w:effect w:val="none"/>
      <w:shd w:val="clear" w:color="auto" w:fill="FFFFFF"/>
    </w:rPr>
  </w:style>
  <w:style w:type="character" w:customStyle="1" w:styleId="1">
    <w:name w:val="1"/>
    <w:rsid w:val="002B105B"/>
    <w:rPr>
      <w:rFonts w:ascii="Arial" w:hAnsi="Arial" w:cs="Arial" w:hint="default"/>
      <w:bCs/>
      <w:sz w:val="20"/>
      <w:u w:val="single"/>
      <w:lang w:val="en-US" w:eastAsia="en-US" w:bidi="ar-SA"/>
    </w:rPr>
  </w:style>
  <w:style w:type="character" w:customStyle="1" w:styleId="CharChar31">
    <w:name w:val="Char Char31"/>
    <w:rsid w:val="002B105B"/>
    <w:rPr>
      <w:rFonts w:ascii="Arial" w:hAnsi="Arial" w:cs="Arial" w:hint="default"/>
      <w:b/>
      <w:bCs/>
      <w:iCs/>
      <w:lang w:val="en-US" w:eastAsia="en-US" w:bidi="ar-SA"/>
    </w:rPr>
  </w:style>
  <w:style w:type="character" w:customStyle="1" w:styleId="Subtitle2">
    <w:name w:val="Subtitle2"/>
    <w:rsid w:val="002B105B"/>
  </w:style>
  <w:style w:type="character" w:customStyle="1" w:styleId="drop">
    <w:name w:val="drop"/>
    <w:rsid w:val="002B105B"/>
  </w:style>
  <w:style w:type="character" w:customStyle="1" w:styleId="bioline">
    <w:name w:val="bioline"/>
    <w:rsid w:val="002B105B"/>
  </w:style>
  <w:style w:type="character" w:customStyle="1" w:styleId="articletitle0">
    <w:name w:val="article_title"/>
    <w:rsid w:val="002B105B"/>
  </w:style>
  <w:style w:type="character" w:customStyle="1" w:styleId="A4">
    <w:name w:val="A4"/>
    <w:uiPriority w:val="99"/>
    <w:rsid w:val="002B105B"/>
    <w:rPr>
      <w:color w:val="000000"/>
    </w:rPr>
  </w:style>
  <w:style w:type="character" w:customStyle="1" w:styleId="s2">
    <w:name w:val="s2"/>
    <w:rsid w:val="002B105B"/>
  </w:style>
  <w:style w:type="character" w:customStyle="1" w:styleId="s4">
    <w:name w:val="s4"/>
    <w:rsid w:val="002B105B"/>
  </w:style>
  <w:style w:type="character" w:customStyle="1" w:styleId="s5">
    <w:name w:val="s5"/>
    <w:rsid w:val="002B105B"/>
  </w:style>
  <w:style w:type="character" w:customStyle="1" w:styleId="cap">
    <w:name w:val="cap"/>
    <w:rsid w:val="002B105B"/>
  </w:style>
  <w:style w:type="character" w:customStyle="1" w:styleId="rightsnotice">
    <w:name w:val="rightsnotice"/>
    <w:rsid w:val="002B105B"/>
  </w:style>
  <w:style w:type="character" w:customStyle="1" w:styleId="Caption1">
    <w:name w:val="Caption1"/>
    <w:rsid w:val="002B105B"/>
  </w:style>
  <w:style w:type="character" w:customStyle="1" w:styleId="credit">
    <w:name w:val="credit"/>
    <w:rsid w:val="002B105B"/>
  </w:style>
  <w:style w:type="character" w:customStyle="1" w:styleId="scaps">
    <w:name w:val="scaps"/>
    <w:rsid w:val="002B105B"/>
  </w:style>
  <w:style w:type="character" w:customStyle="1" w:styleId="current-article">
    <w:name w:val="current-article"/>
    <w:rsid w:val="002B105B"/>
  </w:style>
  <w:style w:type="character" w:customStyle="1" w:styleId="related-current-indicator">
    <w:name w:val="related-current-indicator"/>
    <w:rsid w:val="002B105B"/>
  </w:style>
  <w:style w:type="character" w:customStyle="1" w:styleId="bylclear">
    <w:name w:val="bylclear"/>
    <w:rsid w:val="002B105B"/>
  </w:style>
  <w:style w:type="character" w:customStyle="1" w:styleId="timestamp">
    <w:name w:val="timestamp"/>
    <w:rsid w:val="002B105B"/>
  </w:style>
  <w:style w:type="character" w:customStyle="1" w:styleId="comments">
    <w:name w:val="comments"/>
    <w:rsid w:val="002B105B"/>
  </w:style>
  <w:style w:type="character" w:customStyle="1" w:styleId="essaytext">
    <w:name w:val="essaytext"/>
    <w:rsid w:val="002B105B"/>
  </w:style>
  <w:style w:type="character" w:customStyle="1" w:styleId="username">
    <w:name w:val="username"/>
    <w:rsid w:val="002B105B"/>
  </w:style>
  <w:style w:type="character" w:customStyle="1" w:styleId="toplinks">
    <w:name w:val="toplinks"/>
    <w:rsid w:val="002B105B"/>
  </w:style>
  <w:style w:type="character" w:customStyle="1" w:styleId="A3">
    <w:name w:val="A3"/>
    <w:uiPriority w:val="99"/>
    <w:rsid w:val="002B105B"/>
    <w:rPr>
      <w:rFonts w:ascii="Perpetua" w:hAnsi="Perpetua" w:cs="Perpetua" w:hint="default"/>
      <w:color w:val="000000"/>
      <w:sz w:val="15"/>
      <w:szCs w:val="15"/>
    </w:rPr>
  </w:style>
  <w:style w:type="character" w:customStyle="1" w:styleId="see">
    <w:name w:val="see"/>
    <w:rsid w:val="002B105B"/>
  </w:style>
  <w:style w:type="character" w:customStyle="1" w:styleId="first-letter">
    <w:name w:val="first-letter"/>
    <w:rsid w:val="002B105B"/>
  </w:style>
  <w:style w:type="character" w:customStyle="1" w:styleId="focusparagraph">
    <w:name w:val="focusparagraph"/>
    <w:rsid w:val="002B105B"/>
  </w:style>
  <w:style w:type="character" w:customStyle="1" w:styleId="lightblue">
    <w:name w:val="lightblue"/>
    <w:rsid w:val="002B105B"/>
  </w:style>
  <w:style w:type="character" w:customStyle="1" w:styleId="StyleUnderlineCharChar9pt">
    <w:name w:val="Style Underline Char Char + 9 pt"/>
    <w:rsid w:val="002B105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B105B"/>
  </w:style>
  <w:style w:type="character" w:customStyle="1" w:styleId="Title10">
    <w:name w:val="Title1"/>
    <w:rsid w:val="002B105B"/>
  </w:style>
  <w:style w:type="character" w:customStyle="1" w:styleId="BoldandUnderlineCharCharCharChar">
    <w:name w:val="Bold and Underline Char Char Char Char"/>
    <w:rsid w:val="002B105B"/>
    <w:rPr>
      <w:b/>
      <w:bCs w:val="0"/>
      <w:noProof w:val="0"/>
      <w:u w:val="single"/>
      <w:lang w:val="en-US" w:eastAsia="en-US" w:bidi="ar-SA"/>
    </w:rPr>
  </w:style>
  <w:style w:type="character" w:customStyle="1" w:styleId="FontStyle29">
    <w:name w:val="Font Style29"/>
    <w:uiPriority w:val="99"/>
    <w:rsid w:val="002B105B"/>
    <w:rPr>
      <w:rFonts w:ascii="Arial" w:hAnsi="Arial" w:cs="Arial" w:hint="default"/>
      <w:sz w:val="14"/>
      <w:szCs w:val="14"/>
    </w:rPr>
  </w:style>
  <w:style w:type="character" w:customStyle="1" w:styleId="titles">
    <w:name w:val="titles"/>
    <w:rsid w:val="002B105B"/>
  </w:style>
  <w:style w:type="character" w:customStyle="1" w:styleId="articletext0">
    <w:name w:val="article_text"/>
    <w:rsid w:val="002B105B"/>
  </w:style>
  <w:style w:type="character" w:customStyle="1" w:styleId="contentauthor">
    <w:name w:val="contentauthor"/>
    <w:rsid w:val="002B105B"/>
  </w:style>
  <w:style w:type="character" w:customStyle="1" w:styleId="subarticleheader">
    <w:name w:val="subarticleheader"/>
    <w:rsid w:val="002B105B"/>
  </w:style>
  <w:style w:type="character" w:customStyle="1" w:styleId="spelle">
    <w:name w:val="spelle"/>
    <w:rsid w:val="002B105B"/>
  </w:style>
  <w:style w:type="character" w:customStyle="1" w:styleId="grame">
    <w:name w:val="grame"/>
    <w:rsid w:val="002B105B"/>
  </w:style>
  <w:style w:type="character" w:customStyle="1" w:styleId="newstitle1">
    <w:name w:val="newstitle1"/>
    <w:rsid w:val="002B105B"/>
  </w:style>
  <w:style w:type="character" w:customStyle="1" w:styleId="copy">
    <w:name w:val="copy"/>
    <w:rsid w:val="002B105B"/>
  </w:style>
  <w:style w:type="character" w:customStyle="1" w:styleId="topheadline">
    <w:name w:val="topheadline"/>
    <w:rsid w:val="002B105B"/>
  </w:style>
  <w:style w:type="character" w:customStyle="1" w:styleId="Stylereduce27pt">
    <w:name w:val="Style reduce2 + 7 pt"/>
    <w:rsid w:val="002B105B"/>
    <w:rPr>
      <w:rFonts w:ascii="Times New Roman" w:hAnsi="Times New Roman" w:cs="Arial" w:hint="default"/>
      <w:color w:val="000000"/>
      <w:sz w:val="14"/>
      <w:szCs w:val="22"/>
    </w:rPr>
  </w:style>
  <w:style w:type="character" w:customStyle="1" w:styleId="srtitle">
    <w:name w:val="srtitle"/>
    <w:rsid w:val="002B105B"/>
  </w:style>
  <w:style w:type="character" w:customStyle="1" w:styleId="st1">
    <w:name w:val="st1"/>
    <w:rsid w:val="002B105B"/>
  </w:style>
  <w:style w:type="character" w:customStyle="1" w:styleId="StyleStyleGaramond">
    <w:name w:val="Style Style Garamond +"/>
    <w:rsid w:val="002B105B"/>
    <w:rPr>
      <w:rFonts w:ascii="Garamond" w:hAnsi="Garamond" w:cs="Times New Roman" w:hint="default"/>
      <w:sz w:val="20"/>
    </w:rPr>
  </w:style>
  <w:style w:type="character" w:customStyle="1" w:styleId="quotechar0">
    <w:name w:val="quotechar"/>
    <w:rsid w:val="002B105B"/>
  </w:style>
  <w:style w:type="character" w:customStyle="1" w:styleId="boldunderline1">
    <w:name w:val="boldunderline"/>
    <w:rsid w:val="002B105B"/>
  </w:style>
  <w:style w:type="character" w:customStyle="1" w:styleId="A8">
    <w:name w:val="A8"/>
    <w:rsid w:val="002B105B"/>
    <w:rPr>
      <w:rFonts w:ascii="Scala" w:hAnsi="Scala" w:cs="Scala" w:hint="default"/>
      <w:color w:val="000000"/>
      <w:sz w:val="15"/>
      <w:szCs w:val="15"/>
    </w:rPr>
  </w:style>
  <w:style w:type="character" w:customStyle="1" w:styleId="A0">
    <w:name w:val="A0"/>
    <w:uiPriority w:val="99"/>
    <w:rsid w:val="002B105B"/>
    <w:rPr>
      <w:rFonts w:ascii="Scala" w:hAnsi="Scala" w:cs="Scala" w:hint="default"/>
      <w:color w:val="000000"/>
      <w:sz w:val="16"/>
      <w:szCs w:val="16"/>
    </w:rPr>
  </w:style>
  <w:style w:type="character" w:customStyle="1" w:styleId="Date11">
    <w:name w:val="Date11"/>
    <w:rsid w:val="002B105B"/>
  </w:style>
  <w:style w:type="character" w:customStyle="1" w:styleId="Boxout">
    <w:name w:val="Box out"/>
    <w:uiPriority w:val="1"/>
    <w:qFormat/>
    <w:rsid w:val="002B105B"/>
    <w:rPr>
      <w:rFonts w:ascii="Tahoma" w:hAnsi="Tahoma" w:cs="Tahoma" w:hint="default"/>
      <w:b/>
      <w:bCs w:val="0"/>
      <w:sz w:val="20"/>
      <w:u w:val="single"/>
      <w:bdr w:val="none" w:sz="0" w:space="0" w:color="auto" w:frame="1"/>
      <w:shd w:val="clear" w:color="auto" w:fill="A9E8F5"/>
    </w:rPr>
  </w:style>
  <w:style w:type="character" w:customStyle="1" w:styleId="metad">
    <w:name w:val="metad"/>
    <w:rsid w:val="002B105B"/>
  </w:style>
  <w:style w:type="character" w:customStyle="1" w:styleId="sifr-alternate">
    <w:name w:val="sifr-alternate"/>
    <w:rsid w:val="002B105B"/>
  </w:style>
  <w:style w:type="character" w:customStyle="1" w:styleId="justify1">
    <w:name w:val="justify1"/>
    <w:rsid w:val="002B105B"/>
  </w:style>
  <w:style w:type="character" w:customStyle="1" w:styleId="artbody1">
    <w:name w:val="art_body1"/>
    <w:rsid w:val="002B105B"/>
    <w:rPr>
      <w:rFonts w:ascii="Arial" w:hAnsi="Arial" w:cs="Arial" w:hint="default"/>
    </w:rPr>
  </w:style>
  <w:style w:type="character" w:customStyle="1" w:styleId="A1">
    <w:name w:val="A1"/>
    <w:uiPriority w:val="99"/>
    <w:rsid w:val="002B105B"/>
    <w:rPr>
      <w:rFonts w:ascii="Book Antiqua" w:hAnsi="Book Antiqua" w:cs="Book Antiqua" w:hint="default"/>
      <w:color w:val="221E1F"/>
      <w:sz w:val="22"/>
      <w:szCs w:val="22"/>
    </w:rPr>
  </w:style>
  <w:style w:type="character" w:customStyle="1" w:styleId="reality">
    <w:name w:val="reality"/>
    <w:rsid w:val="002B105B"/>
  </w:style>
  <w:style w:type="character" w:customStyle="1" w:styleId="text2">
    <w:name w:val="text2"/>
    <w:rsid w:val="002B105B"/>
  </w:style>
  <w:style w:type="character" w:customStyle="1" w:styleId="StyleUnderlineChar2CharChar11pt">
    <w:name w:val="Style Underline Char2 Char Char + 11 pt"/>
    <w:rsid w:val="002B105B"/>
    <w:rPr>
      <w:rFonts w:ascii="Times New Roman" w:hAnsi="Times New Roman" w:cs="Times New Roman" w:hint="default"/>
      <w:sz w:val="20"/>
      <w:u w:val="single"/>
    </w:rPr>
  </w:style>
  <w:style w:type="character" w:customStyle="1" w:styleId="StyleStyleBoldUnderline11pt">
    <w:name w:val="Style Style Bold Underline + 11 pt"/>
    <w:rsid w:val="002B105B"/>
    <w:rPr>
      <w:b/>
      <w:bCs/>
      <w:sz w:val="20"/>
      <w:u w:val="single"/>
    </w:rPr>
  </w:style>
  <w:style w:type="character" w:customStyle="1" w:styleId="articlehead2">
    <w:name w:val="articlehead2"/>
    <w:rsid w:val="002B105B"/>
  </w:style>
  <w:style w:type="character" w:customStyle="1" w:styleId="pronset">
    <w:name w:val="pronset"/>
    <w:rsid w:val="002B105B"/>
  </w:style>
  <w:style w:type="character" w:customStyle="1" w:styleId="prondelim">
    <w:name w:val="prondelim"/>
    <w:rsid w:val="002B105B"/>
  </w:style>
  <w:style w:type="character" w:customStyle="1" w:styleId="prontoggle">
    <w:name w:val="pron_toggle"/>
    <w:rsid w:val="002B105B"/>
  </w:style>
  <w:style w:type="character" w:customStyle="1" w:styleId="boldface">
    <w:name w:val="boldface"/>
    <w:rsid w:val="002B105B"/>
  </w:style>
  <w:style w:type="character" w:customStyle="1" w:styleId="secondary-bf">
    <w:name w:val="secondary-bf"/>
    <w:rsid w:val="002B105B"/>
  </w:style>
  <w:style w:type="table" w:styleId="ColorfulGrid-Accent1">
    <w:name w:val="Colorful Grid Accent 1"/>
    <w:basedOn w:val="TableNormal"/>
    <w:link w:val="ColorfulGrid-Accent1Char"/>
    <w:uiPriority w:val="29"/>
    <w:unhideWhenUsed/>
    <w:rsid w:val="002B105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B105B"/>
    <w:rPr>
      <w:rFonts w:ascii="Times New Roman" w:hAnsi="Times New Roman" w:cs="Times New Roman" w:hint="default"/>
      <w:iCs/>
      <w:color w:val="000000"/>
      <w:sz w:val="16"/>
    </w:rPr>
  </w:style>
  <w:style w:type="character" w:customStyle="1" w:styleId="Boxout0">
    <w:name w:val="Boxout"/>
    <w:uiPriority w:val="1"/>
    <w:qFormat/>
    <w:rsid w:val="002B105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B105B"/>
  </w:style>
  <w:style w:type="character" w:customStyle="1" w:styleId="detailtitle">
    <w:name w:val="detailtitle"/>
    <w:rsid w:val="002B105B"/>
  </w:style>
  <w:style w:type="character" w:customStyle="1" w:styleId="storydate">
    <w:name w:val="storydate"/>
    <w:rsid w:val="002B105B"/>
  </w:style>
  <w:style w:type="character" w:customStyle="1" w:styleId="preloadwrap">
    <w:name w:val="preloadwrap"/>
    <w:rsid w:val="002B105B"/>
  </w:style>
  <w:style w:type="character" w:customStyle="1" w:styleId="creditwrap">
    <w:name w:val="creditwrap"/>
    <w:rsid w:val="002B105B"/>
  </w:style>
  <w:style w:type="character" w:customStyle="1" w:styleId="DefaultChar1">
    <w:name w:val="Default Char1"/>
    <w:rsid w:val="002B105B"/>
    <w:rPr>
      <w:noProof w:val="0"/>
      <w:color w:val="000000"/>
      <w:lang w:val="en-US" w:eastAsia="en-US" w:bidi="ar-SA"/>
    </w:rPr>
  </w:style>
  <w:style w:type="character" w:customStyle="1" w:styleId="textunderlineChar0">
    <w:name w:val="text underline Char"/>
    <w:link w:val="textunderline0"/>
    <w:rsid w:val="002B105B"/>
    <w:rPr>
      <w:u w:val="thick"/>
    </w:rPr>
  </w:style>
  <w:style w:type="character" w:customStyle="1" w:styleId="BoldChar">
    <w:name w:val="Bold Char"/>
    <w:rsid w:val="002B105B"/>
    <w:rPr>
      <w:rFonts w:ascii="Times New Roman" w:eastAsia="Times New Roman" w:hAnsi="Times New Roman" w:cs="Times New Roman" w:hint="default"/>
      <w:b/>
      <w:bCs w:val="0"/>
      <w:szCs w:val="24"/>
    </w:rPr>
  </w:style>
  <w:style w:type="character" w:customStyle="1" w:styleId="pmterms31">
    <w:name w:val="pmterms31"/>
    <w:rsid w:val="002B105B"/>
    <w:rPr>
      <w:b/>
      <w:bCs/>
      <w:i w:val="0"/>
      <w:iCs w:val="0"/>
      <w:color w:val="000000"/>
    </w:rPr>
  </w:style>
  <w:style w:type="character" w:customStyle="1" w:styleId="ft01">
    <w:name w:val="ft01"/>
    <w:rsid w:val="002B105B"/>
    <w:rPr>
      <w:rFonts w:ascii="Times" w:hAnsi="Times" w:cs="Times" w:hint="default"/>
      <w:color w:val="000000"/>
      <w:sz w:val="14"/>
      <w:szCs w:val="14"/>
    </w:rPr>
  </w:style>
  <w:style w:type="character" w:customStyle="1" w:styleId="ft11">
    <w:name w:val="ft11"/>
    <w:rsid w:val="002B105B"/>
    <w:rPr>
      <w:rFonts w:ascii="Times" w:hAnsi="Times" w:cs="Times" w:hint="default"/>
      <w:color w:val="000000"/>
      <w:sz w:val="17"/>
      <w:szCs w:val="17"/>
    </w:rPr>
  </w:style>
  <w:style w:type="character" w:customStyle="1" w:styleId="ft21">
    <w:name w:val="ft21"/>
    <w:rsid w:val="002B105B"/>
    <w:rPr>
      <w:rFonts w:ascii="Times" w:hAnsi="Times" w:cs="Times" w:hint="default"/>
      <w:color w:val="000000"/>
      <w:sz w:val="15"/>
      <w:szCs w:val="15"/>
    </w:rPr>
  </w:style>
  <w:style w:type="character" w:customStyle="1" w:styleId="ft31">
    <w:name w:val="ft31"/>
    <w:rsid w:val="002B105B"/>
    <w:rPr>
      <w:rFonts w:ascii="Times" w:hAnsi="Times" w:cs="Times" w:hint="default"/>
      <w:color w:val="000000"/>
      <w:sz w:val="15"/>
      <w:szCs w:val="15"/>
    </w:rPr>
  </w:style>
  <w:style w:type="character" w:customStyle="1" w:styleId="dquo">
    <w:name w:val="dquo"/>
    <w:rsid w:val="002B105B"/>
  </w:style>
  <w:style w:type="character" w:customStyle="1" w:styleId="caps2">
    <w:name w:val="caps2"/>
    <w:rsid w:val="002B105B"/>
  </w:style>
  <w:style w:type="character" w:customStyle="1" w:styleId="CardsFont12ptCharCharCharChar">
    <w:name w:val="Cards + Font: 12 pt Char Char Char Char"/>
    <w:rsid w:val="002B105B"/>
    <w:rPr>
      <w:sz w:val="24"/>
      <w:szCs w:val="24"/>
      <w:u w:val="thick"/>
      <w:lang w:val="en-US" w:eastAsia="en-US" w:bidi="ar-SA"/>
    </w:rPr>
  </w:style>
  <w:style w:type="character" w:customStyle="1" w:styleId="ccs">
    <w:name w:val="c cs"/>
    <w:rsid w:val="002B105B"/>
  </w:style>
  <w:style w:type="character" w:customStyle="1" w:styleId="UnderlinedEvChar">
    <w:name w:val="Underlined Ev Char"/>
    <w:rsid w:val="002B105B"/>
    <w:rPr>
      <w:rFonts w:ascii="Times New Roman" w:eastAsia="Times New Roman" w:hAnsi="Times New Roman" w:cs="Times New Roman" w:hint="default"/>
      <w:szCs w:val="24"/>
      <w:u w:val="single"/>
    </w:rPr>
  </w:style>
  <w:style w:type="character" w:customStyle="1" w:styleId="dropshadow">
    <w:name w:val="dropshadow"/>
    <w:rsid w:val="002B105B"/>
  </w:style>
  <w:style w:type="character" w:customStyle="1" w:styleId="d05ws">
    <w:name w:val="d05ws"/>
    <w:rsid w:val="002B105B"/>
  </w:style>
  <w:style w:type="character" w:customStyle="1" w:styleId="rzibod">
    <w:name w:val="rzibod"/>
    <w:rsid w:val="002B105B"/>
  </w:style>
  <w:style w:type="character" w:customStyle="1" w:styleId="StyleBold1">
    <w:name w:val="Style Bold1"/>
    <w:rsid w:val="002B105B"/>
    <w:rPr>
      <w:rFonts w:ascii="Georgia" w:hAnsi="Georgia" w:hint="default"/>
      <w:b/>
      <w:bCs/>
      <w:sz w:val="22"/>
    </w:rPr>
  </w:style>
  <w:style w:type="character" w:customStyle="1" w:styleId="headertext">
    <w:name w:val="headertext"/>
    <w:rsid w:val="002B105B"/>
  </w:style>
  <w:style w:type="character" w:customStyle="1" w:styleId="endnote-reference">
    <w:name w:val="endnote-reference"/>
    <w:rsid w:val="002B105B"/>
  </w:style>
  <w:style w:type="character" w:customStyle="1" w:styleId="officialsname">
    <w:name w:val="official_s_name"/>
    <w:rsid w:val="002B105B"/>
  </w:style>
  <w:style w:type="character" w:customStyle="1" w:styleId="audience">
    <w:name w:val="audience"/>
    <w:rsid w:val="002B105B"/>
  </w:style>
  <w:style w:type="character" w:customStyle="1" w:styleId="A7">
    <w:name w:val="A7"/>
    <w:uiPriority w:val="99"/>
    <w:rsid w:val="002B105B"/>
    <w:rPr>
      <w:rFonts w:ascii="Myriad Pro" w:hAnsi="Myriad Pro" w:cs="Myriad Pro" w:hint="default"/>
      <w:color w:val="0066B1"/>
      <w:sz w:val="22"/>
      <w:szCs w:val="22"/>
    </w:rPr>
  </w:style>
  <w:style w:type="character" w:customStyle="1" w:styleId="normalchar">
    <w:name w:val="normal__char"/>
    <w:rsid w:val="002B105B"/>
  </w:style>
  <w:style w:type="character" w:customStyle="1" w:styleId="hyperlink002cheading0020100200028block0020title0029char">
    <w:name w:val="hyperlink_002cheading_00201_0020_0028block_0020title_0029__char"/>
    <w:rsid w:val="002B105B"/>
  </w:style>
  <w:style w:type="character" w:customStyle="1" w:styleId="underline002cstyle0020bold0020underlinechar">
    <w:name w:val="underline_002cstyle_0020bold_0020underline__char"/>
    <w:rsid w:val="002B105B"/>
  </w:style>
  <w:style w:type="character" w:customStyle="1" w:styleId="copyboldblack">
    <w:name w:val="copyboldblack"/>
    <w:rsid w:val="002B105B"/>
  </w:style>
  <w:style w:type="character" w:customStyle="1" w:styleId="copybold">
    <w:name w:val="copybold"/>
    <w:rsid w:val="002B105B"/>
  </w:style>
  <w:style w:type="character" w:customStyle="1" w:styleId="author-date0">
    <w:name w:val="author-date"/>
    <w:rsid w:val="002B105B"/>
  </w:style>
  <w:style w:type="character" w:customStyle="1" w:styleId="hidden">
    <w:name w:val="hidden"/>
    <w:rsid w:val="002B105B"/>
  </w:style>
  <w:style w:type="character" w:customStyle="1" w:styleId="articlebegin">
    <w:name w:val="articlebegin"/>
    <w:rsid w:val="002B105B"/>
  </w:style>
  <w:style w:type="character" w:customStyle="1" w:styleId="mediaoverlay">
    <w:name w:val="mediaoverlay"/>
    <w:rsid w:val="002B105B"/>
  </w:style>
  <w:style w:type="character" w:customStyle="1" w:styleId="blogcaption">
    <w:name w:val="blog_caption"/>
    <w:rsid w:val="002B105B"/>
  </w:style>
  <w:style w:type="character" w:customStyle="1" w:styleId="commnet-abuzz">
    <w:name w:val="commnet-abuzz"/>
    <w:rsid w:val="002B105B"/>
  </w:style>
  <w:style w:type="character" w:customStyle="1" w:styleId="fbconnectbuttontext">
    <w:name w:val="fbconnectbutton_text"/>
    <w:rsid w:val="002B105B"/>
  </w:style>
  <w:style w:type="character" w:customStyle="1" w:styleId="fbsharecountinner">
    <w:name w:val="fb_share_count_inner"/>
    <w:rsid w:val="002B105B"/>
  </w:style>
  <w:style w:type="character" w:customStyle="1" w:styleId="stbuttontext">
    <w:name w:val="stbuttontext"/>
    <w:rsid w:val="002B105B"/>
  </w:style>
  <w:style w:type="character" w:customStyle="1" w:styleId="source">
    <w:name w:val="source"/>
    <w:rsid w:val="002B105B"/>
  </w:style>
  <w:style w:type="character" w:customStyle="1" w:styleId="pubdate">
    <w:name w:val="pubdate"/>
    <w:rsid w:val="002B105B"/>
  </w:style>
  <w:style w:type="character" w:customStyle="1" w:styleId="grey">
    <w:name w:val="grey"/>
    <w:rsid w:val="002B105B"/>
  </w:style>
  <w:style w:type="character" w:customStyle="1" w:styleId="postdate">
    <w:name w:val="post_date"/>
    <w:rsid w:val="002B105B"/>
  </w:style>
  <w:style w:type="character" w:customStyle="1" w:styleId="bdx">
    <w:name w:val="bdx"/>
    <w:rsid w:val="002B105B"/>
  </w:style>
  <w:style w:type="character" w:customStyle="1" w:styleId="bdl">
    <w:name w:val="bdl"/>
    <w:rsid w:val="002B105B"/>
  </w:style>
  <w:style w:type="character" w:customStyle="1" w:styleId="breadcrumbitemcurrent">
    <w:name w:val="breadcrumbitemcurrent"/>
    <w:rsid w:val="002B105B"/>
  </w:style>
  <w:style w:type="character" w:customStyle="1" w:styleId="bbl">
    <w:name w:val="bbl"/>
    <w:rsid w:val="002B105B"/>
  </w:style>
  <w:style w:type="character" w:customStyle="1" w:styleId="Date2">
    <w:name w:val="Date2"/>
    <w:rsid w:val="002B105B"/>
  </w:style>
  <w:style w:type="character" w:customStyle="1" w:styleId="company">
    <w:name w:val="company"/>
    <w:rsid w:val="002B105B"/>
  </w:style>
  <w:style w:type="character" w:customStyle="1" w:styleId="itxtnewhookspan">
    <w:name w:val="itxtnewhookspan"/>
    <w:rsid w:val="002B105B"/>
  </w:style>
  <w:style w:type="character" w:customStyle="1" w:styleId="gstxthlt">
    <w:name w:val="gstxt_hlt"/>
    <w:rsid w:val="002B105B"/>
  </w:style>
  <w:style w:type="character" w:customStyle="1" w:styleId="SubtleEmphasis1">
    <w:name w:val="Subtle Emphasis1"/>
    <w:uiPriority w:val="19"/>
    <w:qFormat/>
    <w:rsid w:val="002B105B"/>
    <w:rPr>
      <w:rFonts w:ascii="Times New Roman" w:hAnsi="Times New Roman" w:cs="Times New Roman" w:hint="default"/>
      <w:b/>
      <w:bCs w:val="0"/>
      <w:iCs/>
      <w:color w:val="auto"/>
      <w:sz w:val="22"/>
    </w:rPr>
  </w:style>
  <w:style w:type="character" w:customStyle="1" w:styleId="StyleBoldRed">
    <w:name w:val="Style Bold Red"/>
    <w:rsid w:val="002B105B"/>
    <w:rPr>
      <w:b/>
      <w:bCs/>
      <w:color w:val="auto"/>
    </w:rPr>
  </w:style>
  <w:style w:type="character" w:customStyle="1" w:styleId="StyleTimesNewRoman8pt">
    <w:name w:val="Style Times New Roman 8 pt"/>
    <w:rsid w:val="002B105B"/>
    <w:rPr>
      <w:rFonts w:ascii="Georgia" w:hAnsi="Georgia" w:hint="default"/>
      <w:sz w:val="16"/>
    </w:rPr>
  </w:style>
  <w:style w:type="character" w:customStyle="1" w:styleId="StyleStyle7pt8pt">
    <w:name w:val="Style Style 7 pt + 8 pt"/>
    <w:rsid w:val="002B105B"/>
    <w:rPr>
      <w:sz w:val="16"/>
    </w:rPr>
  </w:style>
  <w:style w:type="character" w:customStyle="1" w:styleId="StyleStyleThickunderlineBold1">
    <w:name w:val="Style Style Thick underline + Bold1"/>
    <w:rsid w:val="002B105B"/>
    <w:rPr>
      <w:b/>
      <w:bCs/>
      <w:u w:val="thick"/>
    </w:rPr>
  </w:style>
  <w:style w:type="character" w:customStyle="1" w:styleId="StyleUnderline2">
    <w:name w:val="Style Underline2"/>
    <w:rsid w:val="002B105B"/>
    <w:rPr>
      <w:u w:val="single"/>
    </w:rPr>
  </w:style>
  <w:style w:type="character" w:customStyle="1" w:styleId="ShrinkText">
    <w:name w:val="Shrink Text"/>
    <w:rsid w:val="002B105B"/>
    <w:rPr>
      <w:sz w:val="16"/>
    </w:rPr>
  </w:style>
  <w:style w:type="character" w:customStyle="1" w:styleId="smallcaps">
    <w:name w:val="smallcaps"/>
    <w:rsid w:val="002B105B"/>
  </w:style>
  <w:style w:type="character" w:customStyle="1" w:styleId="goldbldtext">
    <w:name w:val="goldbldtext"/>
    <w:rsid w:val="002B105B"/>
  </w:style>
  <w:style w:type="character" w:customStyle="1" w:styleId="cardshighlight0">
    <w:name w:val="cardshighlight"/>
    <w:rsid w:val="002B105B"/>
  </w:style>
  <w:style w:type="character" w:customStyle="1" w:styleId="cardsfont12pt1">
    <w:name w:val="cardsfont12pt"/>
    <w:rsid w:val="002B105B"/>
  </w:style>
  <w:style w:type="character" w:customStyle="1" w:styleId="ft6">
    <w:name w:val="ft6"/>
    <w:rsid w:val="002B105B"/>
  </w:style>
  <w:style w:type="character" w:customStyle="1" w:styleId="kicker">
    <w:name w:val="kicker"/>
    <w:rsid w:val="002B105B"/>
  </w:style>
  <w:style w:type="character" w:customStyle="1" w:styleId="backcontent">
    <w:name w:val="backcontent"/>
    <w:rsid w:val="002B105B"/>
  </w:style>
  <w:style w:type="character" w:customStyle="1" w:styleId="daystmp">
    <w:name w:val="daystmp"/>
    <w:rsid w:val="002B105B"/>
  </w:style>
  <w:style w:type="character" w:customStyle="1" w:styleId="cardsfont12ptchar">
    <w:name w:val="cardsfont12ptchar"/>
    <w:rsid w:val="002B105B"/>
  </w:style>
  <w:style w:type="character" w:customStyle="1" w:styleId="gal">
    <w:name w:val="gal"/>
    <w:rsid w:val="002B105B"/>
  </w:style>
  <w:style w:type="character" w:customStyle="1" w:styleId="submitted">
    <w:name w:val="submitted"/>
    <w:rsid w:val="002B105B"/>
  </w:style>
  <w:style w:type="character" w:customStyle="1" w:styleId="imagedateline">
    <w:name w:val="image_dateline"/>
    <w:rsid w:val="002B105B"/>
  </w:style>
  <w:style w:type="character" w:customStyle="1" w:styleId="authordatecharchar">
    <w:name w:val="authordatecharchar"/>
    <w:rsid w:val="002B105B"/>
  </w:style>
  <w:style w:type="character" w:customStyle="1" w:styleId="style1char0">
    <w:name w:val="style1char"/>
    <w:rsid w:val="002B105B"/>
  </w:style>
  <w:style w:type="character" w:customStyle="1" w:styleId="tagcharchar0">
    <w:name w:val="tagcharchar"/>
    <w:rsid w:val="002B105B"/>
  </w:style>
  <w:style w:type="character" w:customStyle="1" w:styleId="underlinedcharchar2">
    <w:name w:val="underlinedcharchar"/>
    <w:rsid w:val="002B105B"/>
  </w:style>
  <w:style w:type="character" w:customStyle="1" w:styleId="BoxedChar">
    <w:name w:val="Boxed Char"/>
    <w:rsid w:val="002B105B"/>
    <w:rPr>
      <w:rFonts w:ascii="Arial Narrow" w:hAnsi="Arial Narrow" w:hint="default"/>
      <w:b/>
      <w:bCs w:val="0"/>
      <w:sz w:val="18"/>
      <w:bdr w:val="single" w:sz="6" w:space="0" w:color="auto" w:frame="1"/>
    </w:rPr>
  </w:style>
  <w:style w:type="character" w:customStyle="1" w:styleId="Style11ptUnderline2">
    <w:name w:val="Style 11 pt Underline2"/>
    <w:rsid w:val="002B105B"/>
    <w:rPr>
      <w:sz w:val="20"/>
      <w:u w:val="single"/>
    </w:rPr>
  </w:style>
  <w:style w:type="character" w:customStyle="1" w:styleId="Style11ptBoldUnderline2">
    <w:name w:val="Style 11 pt Bold Underline2"/>
    <w:rsid w:val="002B105B"/>
    <w:rPr>
      <w:b/>
      <w:bCs/>
      <w:sz w:val="20"/>
      <w:u w:val="single"/>
    </w:rPr>
  </w:style>
  <w:style w:type="character" w:customStyle="1" w:styleId="nw">
    <w:name w:val="nw"/>
    <w:rsid w:val="002B105B"/>
  </w:style>
  <w:style w:type="character" w:customStyle="1" w:styleId="Styleunderline11ptBoldBorderSinglesolidlineAuto">
    <w:name w:val="Style underline + 11 pt Bold Border: : (Single solid line Auto ..."/>
    <w:rsid w:val="002B105B"/>
    <w:rPr>
      <w:b/>
      <w:bCs/>
      <w:sz w:val="20"/>
      <w:u w:val="single"/>
      <w:bdr w:val="single" w:sz="4" w:space="0" w:color="auto" w:frame="1"/>
    </w:rPr>
  </w:style>
  <w:style w:type="character" w:customStyle="1" w:styleId="cardCharCharChar1">
    <w:name w:val="card Char Char Char1"/>
    <w:rsid w:val="002B105B"/>
    <w:rPr>
      <w:lang w:val="en-US" w:eastAsia="en-US" w:bidi="ar-SA"/>
    </w:rPr>
  </w:style>
  <w:style w:type="character" w:customStyle="1" w:styleId="authors1">
    <w:name w:val="authors1"/>
    <w:rsid w:val="002B105B"/>
    <w:rPr>
      <w:rFonts w:ascii="Verdana" w:hAnsi="Verdana" w:hint="default"/>
      <w:b/>
      <w:bCs/>
      <w:color w:val="006699"/>
      <w:sz w:val="20"/>
      <w:szCs w:val="20"/>
    </w:rPr>
  </w:style>
  <w:style w:type="character" w:customStyle="1" w:styleId="headlinesectionlarge">
    <w:name w:val="headline_section_large"/>
    <w:rsid w:val="002B105B"/>
  </w:style>
  <w:style w:type="character" w:customStyle="1" w:styleId="Styleunderline11ptBlack">
    <w:name w:val="Style underline + 11 pt Black"/>
    <w:rsid w:val="002B105B"/>
    <w:rPr>
      <w:color w:val="000000"/>
      <w:sz w:val="20"/>
      <w:u w:val="single"/>
    </w:rPr>
  </w:style>
  <w:style w:type="character" w:customStyle="1" w:styleId="Styleunderline11ptBoldBlack">
    <w:name w:val="Style underline + 11 pt Bold Black"/>
    <w:rsid w:val="002B105B"/>
    <w:rPr>
      <w:b/>
      <w:bCs/>
      <w:color w:val="000000"/>
      <w:sz w:val="20"/>
      <w:u w:val="single"/>
    </w:rPr>
  </w:style>
  <w:style w:type="character" w:customStyle="1" w:styleId="Style11ptBoldBlackUnderline">
    <w:name w:val="Style 11 pt Bold Black Underline"/>
    <w:rsid w:val="002B105B"/>
    <w:rPr>
      <w:b/>
      <w:bCs/>
      <w:color w:val="000000"/>
      <w:sz w:val="20"/>
      <w:u w:val="single"/>
    </w:rPr>
  </w:style>
  <w:style w:type="character" w:customStyle="1" w:styleId="Style11ptBoldBlackUnderlineBorderSinglesolidline">
    <w:name w:val="Style 11 pt Bold Black Underline Border: : (Single solid line ..."/>
    <w:rsid w:val="002B105B"/>
    <w:rPr>
      <w:b/>
      <w:bCs/>
      <w:color w:val="000000"/>
      <w:sz w:val="20"/>
      <w:u w:val="single"/>
      <w:bdr w:val="single" w:sz="4" w:space="0" w:color="auto" w:frame="1"/>
    </w:rPr>
  </w:style>
  <w:style w:type="character" w:customStyle="1" w:styleId="StyleLatinMeridien-Italic11ptItalicUnderline">
    <w:name w:val="Style (Latin) Meridien-Italic 11 pt Italic Underline"/>
    <w:rsid w:val="002B105B"/>
    <w:rPr>
      <w:rFonts w:ascii="Meridien-Italic" w:hAnsi="Meridien-Italic" w:hint="default"/>
      <w:i/>
      <w:iCs/>
      <w:sz w:val="20"/>
      <w:u w:val="single"/>
    </w:rPr>
  </w:style>
  <w:style w:type="character" w:customStyle="1" w:styleId="Citation-AuthorDate">
    <w:name w:val="Citation - Author/Date"/>
    <w:rsid w:val="002B105B"/>
    <w:rPr>
      <w:b/>
      <w:bCs w:val="0"/>
      <w:smallCaps/>
      <w:sz w:val="24"/>
      <w:u w:val="single"/>
    </w:rPr>
  </w:style>
  <w:style w:type="character" w:customStyle="1" w:styleId="underlinestylechar0">
    <w:name w:val="underlinestylechar"/>
    <w:rsid w:val="002B105B"/>
  </w:style>
  <w:style w:type="character" w:customStyle="1" w:styleId="highlight">
    <w:name w:val="highlight"/>
    <w:rsid w:val="002B105B"/>
  </w:style>
  <w:style w:type="character" w:customStyle="1" w:styleId="DottedUnderline0">
    <w:name w:val="Dotted Underline"/>
    <w:rsid w:val="002B105B"/>
    <w:rPr>
      <w:rFonts w:ascii="Times New Roman" w:hAnsi="Times New Roman" w:cs="Times New Roman" w:hint="default"/>
      <w:sz w:val="20"/>
      <w:u w:val="dottedHeavy"/>
    </w:rPr>
  </w:style>
  <w:style w:type="character" w:customStyle="1" w:styleId="titleauthoretc">
    <w:name w:val="titleauthoretc"/>
    <w:rsid w:val="002B105B"/>
  </w:style>
  <w:style w:type="character" w:customStyle="1" w:styleId="labeltext">
    <w:name w:val="labeltext"/>
    <w:rsid w:val="002B105B"/>
  </w:style>
  <w:style w:type="character" w:customStyle="1" w:styleId="viewlink">
    <w:name w:val="viewlink"/>
    <w:rsid w:val="002B105B"/>
  </w:style>
  <w:style w:type="character" w:customStyle="1" w:styleId="share">
    <w:name w:val="share"/>
    <w:rsid w:val="002B105B"/>
  </w:style>
  <w:style w:type="character" w:customStyle="1" w:styleId="inlinkchart">
    <w:name w:val="inlink_chart"/>
    <w:rsid w:val="002B105B"/>
  </w:style>
  <w:style w:type="character" w:customStyle="1" w:styleId="underLight">
    <w:name w:val="underLight"/>
    <w:uiPriority w:val="1"/>
    <w:qFormat/>
    <w:rsid w:val="002B105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B105B"/>
  </w:style>
  <w:style w:type="character" w:customStyle="1" w:styleId="author-rss">
    <w:name w:val="author-rss"/>
    <w:rsid w:val="002B105B"/>
  </w:style>
  <w:style w:type="character" w:customStyle="1" w:styleId="fbsharecountwrapper">
    <w:name w:val="fb_share_count_wrapper"/>
    <w:rsid w:val="002B105B"/>
  </w:style>
  <w:style w:type="character" w:customStyle="1" w:styleId="fbbuttontext">
    <w:name w:val="fb_button_text"/>
    <w:rsid w:val="002B105B"/>
  </w:style>
  <w:style w:type="character" w:customStyle="1" w:styleId="hw">
    <w:name w:val="hw"/>
    <w:rsid w:val="002B105B"/>
  </w:style>
  <w:style w:type="character" w:customStyle="1" w:styleId="linktotop">
    <w:name w:val="linktotop"/>
    <w:rsid w:val="002B105B"/>
  </w:style>
  <w:style w:type="character" w:customStyle="1" w:styleId="maintextbldleft">
    <w:name w:val="maintextbldleft"/>
    <w:rsid w:val="002B105B"/>
  </w:style>
  <w:style w:type="character" w:customStyle="1" w:styleId="maintextleft">
    <w:name w:val="maintextleft"/>
    <w:rsid w:val="002B105B"/>
  </w:style>
  <w:style w:type="character" w:customStyle="1" w:styleId="descriptionstyle1block">
    <w:name w:val="description style1 block"/>
    <w:rsid w:val="002B105B"/>
  </w:style>
  <w:style w:type="character" w:customStyle="1" w:styleId="gutter-right-1">
    <w:name w:val="gutter-right-1"/>
    <w:basedOn w:val="DefaultParagraphFont"/>
    <w:rsid w:val="002B105B"/>
  </w:style>
  <w:style w:type="character" w:customStyle="1" w:styleId="ssl3">
    <w:name w:val="ss_l3"/>
    <w:rsid w:val="002B105B"/>
  </w:style>
  <w:style w:type="character" w:customStyle="1" w:styleId="FontStyle39">
    <w:name w:val="Font Style39"/>
    <w:uiPriority w:val="99"/>
    <w:rsid w:val="002B105B"/>
    <w:rPr>
      <w:rFonts w:ascii="Constantia" w:hAnsi="Constantia" w:cs="Constantia" w:hint="default"/>
      <w:b/>
      <w:bCs/>
      <w:sz w:val="18"/>
      <w:szCs w:val="18"/>
    </w:rPr>
  </w:style>
  <w:style w:type="character" w:customStyle="1" w:styleId="6">
    <w:name w:val="6"/>
    <w:rsid w:val="002B105B"/>
    <w:rPr>
      <w:rFonts w:ascii="Arial" w:hAnsi="Arial" w:cs="Arial" w:hint="default"/>
      <w:bCs/>
      <w:sz w:val="20"/>
      <w:u w:val="single"/>
      <w:lang w:val="en-US" w:eastAsia="en-US" w:bidi="ar-SA"/>
    </w:rPr>
  </w:style>
  <w:style w:type="character" w:customStyle="1" w:styleId="Header11">
    <w:name w:val="Header11"/>
    <w:rsid w:val="002B105B"/>
  </w:style>
  <w:style w:type="character" w:customStyle="1" w:styleId="posa">
    <w:name w:val="pos(a)"/>
    <w:basedOn w:val="DefaultParagraphFont"/>
    <w:rsid w:val="002B105B"/>
  </w:style>
  <w:style w:type="character" w:customStyle="1" w:styleId="u-hiddeninnarrowenv">
    <w:name w:val="u-hiddeninnarrowenv"/>
    <w:basedOn w:val="DefaultParagraphFont"/>
    <w:rsid w:val="002B105B"/>
  </w:style>
  <w:style w:type="character" w:customStyle="1" w:styleId="followbutton-bird">
    <w:name w:val="followbutton-bird"/>
    <w:basedOn w:val="DefaultParagraphFont"/>
    <w:rsid w:val="002B105B"/>
  </w:style>
  <w:style w:type="character" w:customStyle="1" w:styleId="tweetauthor-name">
    <w:name w:val="tweetauthor-name"/>
    <w:basedOn w:val="DefaultParagraphFont"/>
    <w:rsid w:val="002B105B"/>
  </w:style>
  <w:style w:type="character" w:customStyle="1" w:styleId="tweetauthor-verifiedbadge">
    <w:name w:val="tweetauthor-verifiedbadge"/>
    <w:basedOn w:val="DefaultParagraphFont"/>
    <w:rsid w:val="002B105B"/>
  </w:style>
  <w:style w:type="character" w:customStyle="1" w:styleId="tweetauthor-screenname">
    <w:name w:val="tweetauthor-screenname"/>
    <w:basedOn w:val="DefaultParagraphFont"/>
    <w:rsid w:val="002B105B"/>
  </w:style>
  <w:style w:type="character" w:customStyle="1" w:styleId="u-hiddenvisually">
    <w:name w:val="u-hiddenvisually"/>
    <w:basedOn w:val="DefaultParagraphFont"/>
    <w:rsid w:val="002B105B"/>
  </w:style>
  <w:style w:type="character" w:customStyle="1" w:styleId="tweetaction-stat">
    <w:name w:val="tweetaction-stat"/>
    <w:basedOn w:val="DefaultParagraphFont"/>
    <w:rsid w:val="002B105B"/>
  </w:style>
  <w:style w:type="character" w:customStyle="1" w:styleId="related">
    <w:name w:val="related"/>
    <w:basedOn w:val="DefaultParagraphFont"/>
    <w:rsid w:val="002B105B"/>
  </w:style>
  <w:style w:type="character" w:customStyle="1" w:styleId="related-content">
    <w:name w:val="related-content"/>
    <w:basedOn w:val="DefaultParagraphFont"/>
    <w:rsid w:val="002B105B"/>
  </w:style>
  <w:style w:type="character" w:customStyle="1" w:styleId="name-of-author">
    <w:name w:val="name-of-author"/>
    <w:basedOn w:val="DefaultParagraphFont"/>
    <w:rsid w:val="002B105B"/>
  </w:style>
  <w:style w:type="character" w:customStyle="1" w:styleId="first-name">
    <w:name w:val="first-name"/>
    <w:basedOn w:val="DefaultParagraphFont"/>
    <w:rsid w:val="002B105B"/>
  </w:style>
  <w:style w:type="character" w:customStyle="1" w:styleId="last-name">
    <w:name w:val="last-name"/>
    <w:basedOn w:val="DefaultParagraphFont"/>
    <w:rsid w:val="002B105B"/>
  </w:style>
  <w:style w:type="character" w:customStyle="1" w:styleId="caption10">
    <w:name w:val="caption1"/>
    <w:basedOn w:val="DefaultParagraphFont"/>
    <w:rsid w:val="002B105B"/>
  </w:style>
  <w:style w:type="character" w:customStyle="1" w:styleId="recirc-text">
    <w:name w:val="&quot;recirc-text”"/>
    <w:basedOn w:val="DefaultParagraphFont"/>
    <w:rsid w:val="002B105B"/>
  </w:style>
  <w:style w:type="character" w:customStyle="1" w:styleId="video-icon">
    <w:name w:val="video-icon"/>
    <w:basedOn w:val="DefaultParagraphFont"/>
    <w:rsid w:val="002B105B"/>
  </w:style>
  <w:style w:type="character" w:customStyle="1" w:styleId="powa-shot-play-btn-text">
    <w:name w:val="powa-shot-play-btn-text"/>
    <w:basedOn w:val="DefaultParagraphFont"/>
    <w:rsid w:val="002B105B"/>
  </w:style>
  <w:style w:type="character" w:customStyle="1" w:styleId="powa-shot-click">
    <w:name w:val="powa-shot-click"/>
    <w:basedOn w:val="DefaultParagraphFont"/>
    <w:rsid w:val="002B105B"/>
  </w:style>
  <w:style w:type="character" w:customStyle="1" w:styleId="wpv-blurb">
    <w:name w:val="wpv-blurb"/>
    <w:basedOn w:val="DefaultParagraphFont"/>
    <w:rsid w:val="002B105B"/>
  </w:style>
  <w:style w:type="character" w:customStyle="1" w:styleId="pb-caption">
    <w:name w:val="pb-caption"/>
    <w:basedOn w:val="DefaultParagraphFont"/>
    <w:rsid w:val="002B105B"/>
  </w:style>
  <w:style w:type="character" w:customStyle="1" w:styleId="Heading5Char1">
    <w:name w:val="Heading 5 Char1"/>
    <w:aliases w:val="Text Char1"/>
    <w:basedOn w:val="DefaultParagraphFont"/>
    <w:semiHidden/>
    <w:rsid w:val="002B105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B105B"/>
    <w:rPr>
      <w:vertAlign w:val="baseline"/>
    </w:rPr>
  </w:style>
  <w:style w:type="character" w:customStyle="1" w:styleId="Heading7Char1">
    <w:name w:val="Heading 7 Char1"/>
    <w:basedOn w:val="DefaultParagraphFont"/>
    <w:semiHidden/>
    <w:rsid w:val="002B105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B105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B105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B105B"/>
    <w:rPr>
      <w:rFonts w:ascii="Calibri" w:hAnsi="Calibri" w:cs="Calibri"/>
    </w:rPr>
  </w:style>
  <w:style w:type="numbering" w:customStyle="1" w:styleId="NoList2">
    <w:name w:val="No List2"/>
    <w:next w:val="NoList"/>
    <w:uiPriority w:val="99"/>
    <w:semiHidden/>
    <w:unhideWhenUsed/>
    <w:rsid w:val="002B105B"/>
  </w:style>
  <w:style w:type="numbering" w:customStyle="1" w:styleId="NoList3">
    <w:name w:val="No List3"/>
    <w:next w:val="NoList"/>
    <w:uiPriority w:val="99"/>
    <w:semiHidden/>
    <w:unhideWhenUsed/>
    <w:rsid w:val="002B105B"/>
  </w:style>
  <w:style w:type="numbering" w:customStyle="1" w:styleId="NoList4">
    <w:name w:val="No List4"/>
    <w:next w:val="NoList"/>
    <w:uiPriority w:val="99"/>
    <w:semiHidden/>
    <w:unhideWhenUsed/>
    <w:rsid w:val="002B105B"/>
  </w:style>
  <w:style w:type="numbering" w:customStyle="1" w:styleId="NoList5">
    <w:name w:val="No List5"/>
    <w:next w:val="NoList"/>
    <w:semiHidden/>
    <w:unhideWhenUsed/>
    <w:rsid w:val="002B105B"/>
  </w:style>
  <w:style w:type="paragraph" w:styleId="BlockText">
    <w:name w:val="Block Text"/>
    <w:basedOn w:val="Normal"/>
    <w:rsid w:val="002B105B"/>
    <w:pPr>
      <w:ind w:left="229" w:right="229"/>
    </w:pPr>
    <w:rPr>
      <w:rFonts w:ascii="Verdana" w:eastAsia="Times New Roman" w:hAnsi="Verdana"/>
      <w:sz w:val="16"/>
      <w:szCs w:val="20"/>
    </w:rPr>
  </w:style>
  <w:style w:type="paragraph" w:styleId="NormalIndent">
    <w:name w:val="Normal Indent"/>
    <w:basedOn w:val="Normal"/>
    <w:rsid w:val="002B105B"/>
    <w:pPr>
      <w:ind w:left="720"/>
    </w:pPr>
    <w:rPr>
      <w:rFonts w:eastAsia="Times New Roman"/>
      <w:szCs w:val="20"/>
    </w:rPr>
  </w:style>
  <w:style w:type="paragraph" w:styleId="EnvelopeReturn">
    <w:name w:val="envelope return"/>
    <w:basedOn w:val="Normal"/>
    <w:rsid w:val="002B105B"/>
    <w:rPr>
      <w:rFonts w:ascii="Arial" w:eastAsia="Times New Roman" w:hAnsi="Arial"/>
      <w:sz w:val="24"/>
      <w:szCs w:val="20"/>
    </w:rPr>
  </w:style>
  <w:style w:type="paragraph" w:styleId="EnvelopeAddress">
    <w:name w:val="envelope address"/>
    <w:basedOn w:val="Normal"/>
    <w:rsid w:val="002B105B"/>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B105B"/>
  </w:style>
  <w:style w:type="numbering" w:customStyle="1" w:styleId="NoList7">
    <w:name w:val="No List7"/>
    <w:next w:val="NoList"/>
    <w:semiHidden/>
    <w:unhideWhenUsed/>
    <w:rsid w:val="002B105B"/>
  </w:style>
  <w:style w:type="paragraph" w:styleId="ListBullet">
    <w:name w:val="List Bullet"/>
    <w:basedOn w:val="Normal"/>
    <w:link w:val="ListBulletChar"/>
    <w:uiPriority w:val="99"/>
    <w:unhideWhenUsed/>
    <w:rsid w:val="002B105B"/>
    <w:pPr>
      <w:tabs>
        <w:tab w:val="num" w:pos="360"/>
      </w:tabs>
      <w:ind w:left="360" w:hanging="360"/>
      <w:contextualSpacing/>
    </w:pPr>
    <w:rPr>
      <w:rFonts w:eastAsia="Calibri"/>
    </w:rPr>
  </w:style>
  <w:style w:type="table" w:styleId="MediumGrid1">
    <w:name w:val="Medium Grid 1"/>
    <w:basedOn w:val="TableNormal"/>
    <w:uiPriority w:val="67"/>
    <w:rsid w:val="002B105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B105B"/>
  </w:style>
  <w:style w:type="numbering" w:customStyle="1" w:styleId="NoList111">
    <w:name w:val="No List111"/>
    <w:next w:val="NoList"/>
    <w:uiPriority w:val="99"/>
    <w:semiHidden/>
    <w:unhideWhenUsed/>
    <w:rsid w:val="002B105B"/>
  </w:style>
  <w:style w:type="numbering" w:customStyle="1" w:styleId="NoList1111">
    <w:name w:val="No List1111"/>
    <w:next w:val="NoList"/>
    <w:uiPriority w:val="99"/>
    <w:semiHidden/>
    <w:unhideWhenUsed/>
    <w:rsid w:val="002B105B"/>
  </w:style>
  <w:style w:type="numbering" w:customStyle="1" w:styleId="NoList11111">
    <w:name w:val="No List11111"/>
    <w:next w:val="NoList"/>
    <w:uiPriority w:val="99"/>
    <w:semiHidden/>
    <w:unhideWhenUsed/>
    <w:rsid w:val="002B105B"/>
  </w:style>
  <w:style w:type="numbering" w:customStyle="1" w:styleId="NoList111111">
    <w:name w:val="No List111111"/>
    <w:next w:val="NoList"/>
    <w:uiPriority w:val="99"/>
    <w:semiHidden/>
    <w:unhideWhenUsed/>
    <w:rsid w:val="002B105B"/>
  </w:style>
  <w:style w:type="numbering" w:customStyle="1" w:styleId="NoList1111111">
    <w:name w:val="No List1111111"/>
    <w:next w:val="NoList"/>
    <w:uiPriority w:val="99"/>
    <w:semiHidden/>
    <w:unhideWhenUsed/>
    <w:rsid w:val="002B105B"/>
  </w:style>
  <w:style w:type="numbering" w:customStyle="1" w:styleId="NoList11111111">
    <w:name w:val="No List11111111"/>
    <w:next w:val="NoList"/>
    <w:uiPriority w:val="99"/>
    <w:semiHidden/>
    <w:unhideWhenUsed/>
    <w:rsid w:val="002B105B"/>
  </w:style>
  <w:style w:type="numbering" w:customStyle="1" w:styleId="NoList111111111">
    <w:name w:val="No List111111111"/>
    <w:next w:val="NoList"/>
    <w:uiPriority w:val="99"/>
    <w:semiHidden/>
    <w:unhideWhenUsed/>
    <w:rsid w:val="002B105B"/>
  </w:style>
  <w:style w:type="numbering" w:customStyle="1" w:styleId="NoList1111111111">
    <w:name w:val="No List1111111111"/>
    <w:next w:val="NoList"/>
    <w:uiPriority w:val="99"/>
    <w:semiHidden/>
    <w:unhideWhenUsed/>
    <w:rsid w:val="002B105B"/>
  </w:style>
  <w:style w:type="numbering" w:customStyle="1" w:styleId="NoList11111111111">
    <w:name w:val="No List11111111111"/>
    <w:next w:val="NoList"/>
    <w:uiPriority w:val="99"/>
    <w:semiHidden/>
    <w:unhideWhenUsed/>
    <w:rsid w:val="002B105B"/>
  </w:style>
  <w:style w:type="numbering" w:customStyle="1" w:styleId="NoList111111111111">
    <w:name w:val="No List111111111111"/>
    <w:next w:val="NoList"/>
    <w:uiPriority w:val="99"/>
    <w:semiHidden/>
    <w:unhideWhenUsed/>
    <w:rsid w:val="002B105B"/>
  </w:style>
  <w:style w:type="numbering" w:customStyle="1" w:styleId="NoList1111111111111">
    <w:name w:val="No List1111111111111"/>
    <w:next w:val="NoList"/>
    <w:uiPriority w:val="99"/>
    <w:semiHidden/>
    <w:unhideWhenUsed/>
    <w:rsid w:val="002B105B"/>
  </w:style>
  <w:style w:type="numbering" w:customStyle="1" w:styleId="NoList11111111111111">
    <w:name w:val="No List11111111111111"/>
    <w:next w:val="NoList"/>
    <w:uiPriority w:val="99"/>
    <w:semiHidden/>
    <w:unhideWhenUsed/>
    <w:rsid w:val="002B105B"/>
  </w:style>
  <w:style w:type="numbering" w:customStyle="1" w:styleId="NoList111111111111111">
    <w:name w:val="No List111111111111111"/>
    <w:next w:val="NoList"/>
    <w:uiPriority w:val="99"/>
    <w:semiHidden/>
    <w:unhideWhenUsed/>
    <w:rsid w:val="002B105B"/>
  </w:style>
  <w:style w:type="numbering" w:customStyle="1" w:styleId="NoList1111111111111111">
    <w:name w:val="No List1111111111111111"/>
    <w:next w:val="NoList"/>
    <w:uiPriority w:val="99"/>
    <w:semiHidden/>
    <w:unhideWhenUsed/>
    <w:rsid w:val="002B105B"/>
  </w:style>
  <w:style w:type="numbering" w:customStyle="1" w:styleId="NoList11111111111111111">
    <w:name w:val="No List11111111111111111"/>
    <w:next w:val="NoList"/>
    <w:uiPriority w:val="99"/>
    <w:semiHidden/>
    <w:unhideWhenUsed/>
    <w:rsid w:val="002B105B"/>
  </w:style>
  <w:style w:type="character" w:customStyle="1" w:styleId="FontStyle220">
    <w:name w:val="Font Style220"/>
    <w:basedOn w:val="DefaultParagraphFont"/>
    <w:uiPriority w:val="99"/>
    <w:rsid w:val="002B105B"/>
    <w:rPr>
      <w:rFonts w:ascii="Candara" w:hAnsi="Candara" w:cs="Candara" w:hint="default"/>
      <w:i/>
      <w:iCs/>
      <w:sz w:val="18"/>
      <w:szCs w:val="18"/>
    </w:rPr>
  </w:style>
  <w:style w:type="character" w:customStyle="1" w:styleId="FontStyle290">
    <w:name w:val="Font Style290"/>
    <w:basedOn w:val="DefaultParagraphFont"/>
    <w:uiPriority w:val="99"/>
    <w:rsid w:val="002B105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B105B"/>
    <w:rPr>
      <w:rFonts w:ascii="Arial" w:hAnsi="Arial" w:cs="Arial"/>
      <w:b/>
      <w:bCs/>
      <w:sz w:val="16"/>
      <w:szCs w:val="16"/>
    </w:rPr>
  </w:style>
  <w:style w:type="paragraph" w:customStyle="1" w:styleId="articlebodynormaltext">
    <w:name w:val="articlebody_normaltext"/>
    <w:basedOn w:val="Normal"/>
    <w:rsid w:val="002B105B"/>
    <w:pPr>
      <w:spacing w:before="100" w:beforeAutospacing="1" w:after="100" w:afterAutospacing="1"/>
    </w:pPr>
    <w:rPr>
      <w:rFonts w:ascii="Georgia" w:hAnsi="Georgia"/>
    </w:rPr>
  </w:style>
  <w:style w:type="character" w:customStyle="1" w:styleId="Bodytext21">
    <w:name w:val="Body text (2)_"/>
    <w:basedOn w:val="DefaultParagraphFont"/>
    <w:link w:val="Bodytext22"/>
    <w:rsid w:val="002B105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B105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B105B"/>
    <w:rPr>
      <w:color w:val="000000"/>
      <w:sz w:val="28"/>
      <w:szCs w:val="28"/>
    </w:rPr>
  </w:style>
  <w:style w:type="character" w:customStyle="1" w:styleId="Style9ptItalicUnderline">
    <w:name w:val="Style 9 pt Italic Underline"/>
    <w:rsid w:val="002B105B"/>
    <w:rPr>
      <w:i/>
      <w:iCs/>
      <w:sz w:val="20"/>
      <w:u w:val="single"/>
    </w:rPr>
  </w:style>
  <w:style w:type="paragraph" w:customStyle="1" w:styleId="Debate">
    <w:name w:val="Debate"/>
    <w:basedOn w:val="Normal"/>
    <w:rsid w:val="002B105B"/>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2B105B"/>
    <w:rPr>
      <w:bCs w:val="0"/>
      <w:sz w:val="22"/>
      <w:szCs w:val="22"/>
    </w:rPr>
  </w:style>
  <w:style w:type="character" w:customStyle="1" w:styleId="StyleBox12ptBold">
    <w:name w:val="Style Box + 12 pt Bold"/>
    <w:basedOn w:val="DefaultParagraphFont"/>
    <w:rsid w:val="002B105B"/>
    <w:rPr>
      <w:rFonts w:ascii="Georgia" w:hAnsi="Georgia"/>
      <w:b/>
      <w:bCs/>
      <w:sz w:val="22"/>
      <w:u w:val="single"/>
      <w:bdr w:val="none" w:sz="0" w:space="0" w:color="auto"/>
    </w:rPr>
  </w:style>
  <w:style w:type="character" w:customStyle="1" w:styleId="StyleBox12pt">
    <w:name w:val="Style Box + 12 pt"/>
    <w:basedOn w:val="DefaultParagraphFont"/>
    <w:rsid w:val="002B105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B105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B105B"/>
    <w:rPr>
      <w:bCs w:val="0"/>
      <w:szCs w:val="22"/>
    </w:rPr>
  </w:style>
  <w:style w:type="character" w:customStyle="1" w:styleId="StyleGaramondText1">
    <w:name w:val="Style Garamond Text 1"/>
    <w:basedOn w:val="DefaultParagraphFont"/>
    <w:rsid w:val="002B105B"/>
    <w:rPr>
      <w:rFonts w:ascii="Georgia" w:hAnsi="Georgia"/>
      <w:color w:val="0D0D0D" w:themeColor="text1" w:themeTint="F2"/>
      <w:sz w:val="22"/>
    </w:rPr>
  </w:style>
  <w:style w:type="character" w:customStyle="1" w:styleId="StyleGaramondText1Underline">
    <w:name w:val="Style Garamond Text 1 Underline"/>
    <w:basedOn w:val="DefaultParagraphFont"/>
    <w:rsid w:val="002B105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B105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B105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B105B"/>
    <w:rPr>
      <w:b w:val="0"/>
      <w:bCs w:val="0"/>
      <w:sz w:val="14"/>
      <w:u w:val="none"/>
    </w:rPr>
  </w:style>
  <w:style w:type="character" w:customStyle="1" w:styleId="Style7ptBold">
    <w:name w:val="Style 7 pt Bold"/>
    <w:basedOn w:val="DefaultParagraphFont"/>
    <w:rsid w:val="002B105B"/>
    <w:rPr>
      <w:b w:val="0"/>
      <w:bCs/>
      <w:sz w:val="14"/>
    </w:rPr>
  </w:style>
  <w:style w:type="paragraph" w:customStyle="1" w:styleId="Stylecardtext8pt">
    <w:name w:val="Style card text + 8 pt"/>
    <w:basedOn w:val="Normal"/>
    <w:rsid w:val="002B105B"/>
    <w:pPr>
      <w:ind w:right="288"/>
    </w:pPr>
    <w:rPr>
      <w:sz w:val="16"/>
    </w:rPr>
  </w:style>
  <w:style w:type="paragraph" w:customStyle="1" w:styleId="Stylecardtext5pt">
    <w:name w:val="Style card text + 5 pt"/>
    <w:basedOn w:val="Normal"/>
    <w:rsid w:val="002B105B"/>
    <w:pPr>
      <w:ind w:right="288"/>
    </w:pPr>
    <w:rPr>
      <w:sz w:val="10"/>
    </w:rPr>
  </w:style>
  <w:style w:type="character" w:customStyle="1" w:styleId="StyleStyleBoldUnderlineUnderlineIntenseEmphasis1apple-style-">
    <w:name w:val="Style Style Bold UnderlineUnderlineIntense Emphasis1apple-style-..."/>
    <w:basedOn w:val="DefaultParagraphFont"/>
    <w:rsid w:val="002B105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B105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B105B"/>
    <w:rPr>
      <w:rFonts w:ascii="Georgia" w:hAnsi="Georgia"/>
      <w:u w:val="single"/>
    </w:rPr>
  </w:style>
  <w:style w:type="paragraph" w:customStyle="1" w:styleId="StyleCardsGeorgia12ptBoldThickunderlineBorderSin">
    <w:name w:val="Style Cards + Georgia 12 pt Bold Thick underline Border: : (Sin..."/>
    <w:basedOn w:val="Normal"/>
    <w:rsid w:val="002B105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B105B"/>
    <w:rPr>
      <w:rFonts w:ascii="Georgia" w:hAnsi="Georgia"/>
      <w:sz w:val="24"/>
      <w:u w:val="single"/>
    </w:rPr>
  </w:style>
  <w:style w:type="paragraph" w:customStyle="1" w:styleId="StyleCardsGeorgia">
    <w:name w:val="Style Cards + Georgia"/>
    <w:basedOn w:val="Normal"/>
    <w:rsid w:val="002B105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B105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B105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B105B"/>
    <w:rPr>
      <w:rFonts w:eastAsia="Times New Roman"/>
      <w:i/>
      <w:iCs/>
    </w:rPr>
  </w:style>
  <w:style w:type="character" w:customStyle="1" w:styleId="HTMLAddressChar">
    <w:name w:val="HTML Address Char"/>
    <w:basedOn w:val="DefaultParagraphFont"/>
    <w:link w:val="HTMLAddress"/>
    <w:uiPriority w:val="99"/>
    <w:rsid w:val="002B105B"/>
    <w:rPr>
      <w:rFonts w:ascii="Calibri" w:eastAsia="Times New Roman" w:hAnsi="Calibri"/>
      <w:i/>
      <w:iCs/>
      <w:sz w:val="22"/>
    </w:rPr>
  </w:style>
  <w:style w:type="paragraph" w:styleId="Index1">
    <w:name w:val="index 1"/>
    <w:basedOn w:val="Normal"/>
    <w:next w:val="Normal"/>
    <w:autoRedefine/>
    <w:unhideWhenUsed/>
    <w:rsid w:val="002B105B"/>
    <w:pPr>
      <w:ind w:left="220" w:hanging="220"/>
    </w:pPr>
  </w:style>
  <w:style w:type="character" w:customStyle="1" w:styleId="CardsFont6ptChar1">
    <w:name w:val="Cards + Font: 6 pt Char1"/>
    <w:link w:val="CardsFont6pt"/>
    <w:locked/>
    <w:rsid w:val="002B105B"/>
    <w:rPr>
      <w:rFonts w:ascii="Calibri" w:eastAsia="Times New Roman" w:hAnsi="Calibri" w:cs="Times New Roman"/>
      <w:sz w:val="12"/>
      <w:szCs w:val="20"/>
    </w:rPr>
  </w:style>
  <w:style w:type="paragraph" w:customStyle="1" w:styleId="Quote2">
    <w:name w:val="Quote2"/>
    <w:basedOn w:val="Default"/>
    <w:next w:val="Default"/>
    <w:rsid w:val="002B10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B105B"/>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2B105B"/>
    <w:pPr>
      <w:spacing w:before="100" w:beforeAutospacing="1" w:after="100" w:afterAutospacing="1"/>
    </w:pPr>
    <w:rPr>
      <w:rFonts w:eastAsia="Times New Roman"/>
    </w:rPr>
  </w:style>
  <w:style w:type="paragraph" w:customStyle="1" w:styleId="Pa0">
    <w:name w:val="Pa0"/>
    <w:basedOn w:val="Default"/>
    <w:next w:val="Default"/>
    <w:uiPriority w:val="99"/>
    <w:rsid w:val="002B10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B10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B105B"/>
    <w:pPr>
      <w:spacing w:before="100" w:beforeAutospacing="1" w:after="100" w:afterAutospacing="1"/>
    </w:pPr>
    <w:rPr>
      <w:rFonts w:eastAsia="Times New Roman"/>
    </w:rPr>
  </w:style>
  <w:style w:type="paragraph" w:customStyle="1" w:styleId="tagline1">
    <w:name w:val="tagline"/>
    <w:basedOn w:val="Normal"/>
    <w:rsid w:val="002B105B"/>
    <w:pPr>
      <w:spacing w:before="100" w:beforeAutospacing="1" w:after="100" w:afterAutospacing="1"/>
    </w:pPr>
    <w:rPr>
      <w:rFonts w:eastAsia="Times New Roman"/>
    </w:rPr>
  </w:style>
  <w:style w:type="paragraph" w:customStyle="1" w:styleId="Block1">
    <w:name w:val="Block1"/>
    <w:basedOn w:val="Normal"/>
    <w:next w:val="Normal"/>
    <w:uiPriority w:val="3"/>
    <w:qFormat/>
    <w:rsid w:val="002B105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B105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B105B"/>
    <w:rPr>
      <w:sz w:val="10"/>
    </w:rPr>
  </w:style>
  <w:style w:type="paragraph" w:customStyle="1" w:styleId="ReallySamllText">
    <w:name w:val="ReallySamllText"/>
    <w:basedOn w:val="Normal"/>
    <w:link w:val="ReallySamllTextChar"/>
    <w:autoRedefine/>
    <w:rsid w:val="002B105B"/>
    <w:rPr>
      <w:rFonts w:asciiTheme="minorHAnsi" w:hAnsiTheme="minorHAnsi"/>
      <w:sz w:val="10"/>
    </w:rPr>
  </w:style>
  <w:style w:type="paragraph" w:customStyle="1" w:styleId="CardCites">
    <w:name w:val="Card Cites"/>
    <w:basedOn w:val="Normal"/>
    <w:next w:val="Normal"/>
    <w:qFormat/>
    <w:rsid w:val="002B105B"/>
    <w:rPr>
      <w:rFonts w:eastAsia="Times New Roman"/>
      <w:b/>
      <w:sz w:val="20"/>
    </w:rPr>
  </w:style>
  <w:style w:type="paragraph" w:customStyle="1" w:styleId="NormalWeb3">
    <w:name w:val="Normal (Web)3"/>
    <w:basedOn w:val="Normal"/>
    <w:rsid w:val="002B105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B105B"/>
    <w:pPr>
      <w:ind w:left="400"/>
    </w:pPr>
    <w:rPr>
      <w:rFonts w:eastAsia="Times New Roman"/>
    </w:rPr>
  </w:style>
  <w:style w:type="paragraph" w:customStyle="1" w:styleId="TagCiteChar2">
    <w:name w:val="Tag / Cite Char"/>
    <w:basedOn w:val="Normal"/>
    <w:rsid w:val="002B105B"/>
    <w:rPr>
      <w:rFonts w:eastAsia="Times New Roman"/>
      <w:b/>
      <w:color w:val="000000"/>
    </w:rPr>
  </w:style>
  <w:style w:type="paragraph" w:customStyle="1" w:styleId="PageNumber2">
    <w:name w:val="Page Number2"/>
    <w:basedOn w:val="Normal"/>
    <w:next w:val="Normal"/>
    <w:rsid w:val="002B105B"/>
    <w:rPr>
      <w:rFonts w:eastAsia="Times New Roman"/>
      <w:sz w:val="20"/>
    </w:rPr>
  </w:style>
  <w:style w:type="paragraph" w:customStyle="1" w:styleId="HeaderFooter">
    <w:name w:val="Header &amp; Footer"/>
    <w:rsid w:val="002B105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B105B"/>
    <w:rPr>
      <w:rFonts w:ascii="Arial Narrow" w:eastAsia="Times New Roman" w:hAnsi="Arial Narrow"/>
      <w:color w:val="000000"/>
      <w:sz w:val="16"/>
    </w:rPr>
  </w:style>
  <w:style w:type="paragraph" w:customStyle="1" w:styleId="CardTextUnderlined">
    <w:name w:val="Card Text Underlined"/>
    <w:basedOn w:val="Normal"/>
    <w:rsid w:val="002B105B"/>
    <w:rPr>
      <w:rFonts w:ascii="Arial Narrow" w:eastAsia="Times New Roman" w:hAnsi="Arial Narrow"/>
      <w:u w:val="single"/>
    </w:rPr>
  </w:style>
  <w:style w:type="paragraph" w:customStyle="1" w:styleId="HeaderDebate">
    <w:name w:val="Header Debate"/>
    <w:basedOn w:val="Normal"/>
    <w:rsid w:val="002B105B"/>
    <w:pPr>
      <w:jc w:val="center"/>
      <w:outlineLvl w:val="0"/>
    </w:pPr>
    <w:rPr>
      <w:rFonts w:eastAsia="Times New Roman"/>
      <w:b/>
      <w:sz w:val="48"/>
      <w:u w:val="words"/>
    </w:rPr>
  </w:style>
  <w:style w:type="paragraph" w:customStyle="1" w:styleId="NormalWeb1">
    <w:name w:val="Normal (Web)1"/>
    <w:basedOn w:val="Normal"/>
    <w:rsid w:val="002B105B"/>
    <w:pPr>
      <w:spacing w:before="100" w:beforeAutospacing="1" w:after="100" w:afterAutospacing="1"/>
    </w:pPr>
    <w:rPr>
      <w:rFonts w:eastAsia="Times New Roman"/>
      <w:sz w:val="20"/>
      <w:szCs w:val="20"/>
    </w:rPr>
  </w:style>
  <w:style w:type="paragraph" w:customStyle="1" w:styleId="CardTagCharChar">
    <w:name w:val="Card Tag Char Char"/>
    <w:basedOn w:val="Normal"/>
    <w:rsid w:val="002B105B"/>
    <w:rPr>
      <w:rFonts w:eastAsia="Times New Roman"/>
      <w:b/>
    </w:rPr>
  </w:style>
  <w:style w:type="paragraph" w:customStyle="1" w:styleId="fixed">
    <w:name w:val="fixed"/>
    <w:basedOn w:val="Normal"/>
    <w:rsid w:val="002B105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B105B"/>
    <w:pPr>
      <w:spacing w:before="100" w:beforeAutospacing="1" w:after="100" w:afterAutospacing="1"/>
    </w:pPr>
    <w:rPr>
      <w:rFonts w:eastAsia="Times New Roman"/>
    </w:rPr>
  </w:style>
  <w:style w:type="paragraph" w:customStyle="1" w:styleId="ExecutiveSummarytext">
    <w:name w:val="Executive Summary text"/>
    <w:basedOn w:val="Normal"/>
    <w:next w:val="Normal"/>
    <w:rsid w:val="002B105B"/>
    <w:pPr>
      <w:autoSpaceDE w:val="0"/>
      <w:autoSpaceDN w:val="0"/>
      <w:adjustRightInd w:val="0"/>
    </w:pPr>
    <w:rPr>
      <w:rFonts w:ascii="Arial" w:eastAsia="Times New Roman" w:hAnsi="Arial"/>
    </w:rPr>
  </w:style>
  <w:style w:type="character" w:customStyle="1" w:styleId="NormalUnderlineChar1">
    <w:name w:val="Normal Underline Char1"/>
    <w:locked/>
    <w:rsid w:val="002B105B"/>
    <w:rPr>
      <w:u w:val="single"/>
    </w:rPr>
  </w:style>
  <w:style w:type="character" w:customStyle="1" w:styleId="CardUpSize-LightChar">
    <w:name w:val="CardUpSize - Light Char"/>
    <w:link w:val="CardUpSize-Light"/>
    <w:locked/>
    <w:rsid w:val="002B105B"/>
    <w:rPr>
      <w:rFonts w:ascii="Times New Roman" w:eastAsia="Times New Roman" w:hAnsi="Times New Roman"/>
      <w:szCs w:val="32"/>
      <w:u w:val="single"/>
    </w:rPr>
  </w:style>
  <w:style w:type="paragraph" w:customStyle="1" w:styleId="CardUpSize-Light">
    <w:name w:val="CardUpSize - Light"/>
    <w:basedOn w:val="Normal"/>
    <w:link w:val="CardUpSize-LightChar"/>
    <w:rsid w:val="002B105B"/>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B105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B105B"/>
    <w:pPr>
      <w:jc w:val="both"/>
    </w:pPr>
    <w:rPr>
      <w:rFonts w:ascii="Times New Roman" w:eastAsia="Times New Roman" w:hAnsi="Times New Roman"/>
      <w:b/>
      <w:sz w:val="24"/>
      <w:szCs w:val="32"/>
      <w:u w:val="single"/>
    </w:rPr>
  </w:style>
  <w:style w:type="paragraph" w:customStyle="1" w:styleId="SmallCite">
    <w:name w:val="Small Cite"/>
    <w:basedOn w:val="Normal"/>
    <w:rsid w:val="002B105B"/>
    <w:rPr>
      <w:rFonts w:ascii="Verdana" w:eastAsia="Times New Roman" w:hAnsi="Verdana"/>
      <w:sz w:val="16"/>
    </w:rPr>
  </w:style>
  <w:style w:type="paragraph" w:customStyle="1" w:styleId="clearformatting">
    <w:name w:val="clear formatting"/>
    <w:basedOn w:val="Heading2"/>
    <w:rsid w:val="002B105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B105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B105B"/>
    <w:pPr>
      <w:spacing w:after="240" w:line="360" w:lineRule="atLeast"/>
    </w:pPr>
    <w:rPr>
      <w:rFonts w:eastAsia="Times New Roman"/>
      <w:b/>
      <w:bCs/>
      <w:sz w:val="16"/>
      <w:szCs w:val="16"/>
    </w:rPr>
  </w:style>
  <w:style w:type="paragraph" w:customStyle="1" w:styleId="PlaceholderText1">
    <w:name w:val="Placeholder Text1"/>
    <w:basedOn w:val="Normal"/>
    <w:rsid w:val="002B105B"/>
    <w:pPr>
      <w:keepNext/>
      <w:numPr>
        <w:numId w:val="14"/>
      </w:numPr>
      <w:outlineLvl w:val="0"/>
    </w:pPr>
    <w:rPr>
      <w:rFonts w:eastAsia="MS Gothic"/>
    </w:rPr>
  </w:style>
  <w:style w:type="character" w:customStyle="1" w:styleId="ImportantTextChar">
    <w:name w:val="Important Text Char"/>
    <w:link w:val="ImportantText"/>
    <w:locked/>
    <w:rsid w:val="002B105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B105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B105B"/>
    <w:rPr>
      <w:rFonts w:ascii="HNKAOE+Arial" w:hAnsi="HNKAOE+Arial"/>
    </w:rPr>
  </w:style>
  <w:style w:type="paragraph" w:customStyle="1" w:styleId="StyleBodyText11ptBlackUnderline">
    <w:name w:val="Style Body Text + 11 pt Black Underline"/>
    <w:basedOn w:val="BodyText"/>
    <w:link w:val="StyleBodyText11ptBlackUnderlineChar"/>
    <w:rsid w:val="002B105B"/>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B105B"/>
    <w:rPr>
      <w:rFonts w:ascii="HNKAOE+Arial" w:hAnsi="HNKAOE+Arial"/>
    </w:rPr>
  </w:style>
  <w:style w:type="paragraph" w:customStyle="1" w:styleId="StyleBodyText11ptBoldBlack">
    <w:name w:val="Style Body Text + 11 pt Bold Black"/>
    <w:basedOn w:val="BodyText"/>
    <w:link w:val="StyleBodyText11ptBoldBlackChar"/>
    <w:rsid w:val="002B105B"/>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B105B"/>
    <w:rPr>
      <w:rFonts w:ascii="Times New Roman" w:eastAsia="Malgun Gothic" w:hAnsi="Times New Roman"/>
      <w:bCs/>
    </w:rPr>
  </w:style>
  <w:style w:type="paragraph" w:customStyle="1" w:styleId="StyletinyBold">
    <w:name w:val="Style tiny + Bold"/>
    <w:basedOn w:val="tiny"/>
    <w:link w:val="StyletinyBoldChar"/>
    <w:rsid w:val="002B105B"/>
    <w:rPr>
      <w:rFonts w:cstheme="minorBidi"/>
      <w:bCs/>
      <w:sz w:val="24"/>
    </w:rPr>
  </w:style>
  <w:style w:type="character" w:customStyle="1" w:styleId="Heading5SizeDownChar">
    <w:name w:val="Heading 5 Size Down Char"/>
    <w:link w:val="Heading5SizeDown"/>
    <w:locked/>
    <w:rsid w:val="002B105B"/>
    <w:rPr>
      <w:rFonts w:ascii="Times New Roman" w:eastAsia="Times New Roman" w:hAnsi="Times New Roman"/>
      <w:szCs w:val="16"/>
    </w:rPr>
  </w:style>
  <w:style w:type="paragraph" w:customStyle="1" w:styleId="Heading5SizeDown">
    <w:name w:val="Heading 5 Size Down"/>
    <w:basedOn w:val="Normal"/>
    <w:link w:val="Heading5SizeDownChar"/>
    <w:autoRedefine/>
    <w:rsid w:val="002B105B"/>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B105B"/>
    <w:rPr>
      <w:rFonts w:ascii="Times New Roman" w:eastAsia="Times New Roman" w:hAnsi="Times New Roman" w:cs="Arial"/>
      <w:b/>
      <w:szCs w:val="44"/>
    </w:rPr>
  </w:style>
  <w:style w:type="paragraph" w:customStyle="1" w:styleId="Normal2Bold">
    <w:name w:val="Normal2 + Bold"/>
    <w:basedOn w:val="Normal"/>
    <w:link w:val="Normal2BoldChar"/>
    <w:rsid w:val="002B105B"/>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B105B"/>
    <w:rPr>
      <w:rFonts w:ascii="Times New Roman" w:eastAsia="Times New Roman" w:hAnsi="Times New Roman"/>
      <w:lang w:eastAsia="ar-SA"/>
    </w:rPr>
  </w:style>
  <w:style w:type="paragraph" w:customStyle="1" w:styleId="ListContents">
    <w:name w:val="List Contents"/>
    <w:basedOn w:val="Normal"/>
    <w:link w:val="ListContentsChar"/>
    <w:rsid w:val="002B105B"/>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B105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B105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B105B"/>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B105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B105B"/>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B105B"/>
    <w:rPr>
      <w:rFonts w:ascii="Arial" w:eastAsia="Times New Roman" w:hAnsi="Arial"/>
      <w:sz w:val="12"/>
    </w:rPr>
  </w:style>
  <w:style w:type="paragraph" w:customStyle="1" w:styleId="Unimportant">
    <w:name w:val="Unimportant"/>
    <w:basedOn w:val="Normal"/>
    <w:link w:val="UnimportantCharChar"/>
    <w:rsid w:val="002B105B"/>
    <w:pPr>
      <w:jc w:val="both"/>
    </w:pPr>
    <w:rPr>
      <w:rFonts w:ascii="Arial" w:eastAsia="Times New Roman" w:hAnsi="Arial"/>
      <w:sz w:val="12"/>
    </w:rPr>
  </w:style>
  <w:style w:type="character" w:customStyle="1" w:styleId="TagCiteChar3">
    <w:name w:val="Tag &amp; Cite Char"/>
    <w:link w:val="TagCite2"/>
    <w:locked/>
    <w:rsid w:val="002B105B"/>
    <w:rPr>
      <w:rFonts w:ascii="Arial" w:eastAsia="Times New Roman" w:hAnsi="Arial"/>
      <w:b/>
    </w:rPr>
  </w:style>
  <w:style w:type="paragraph" w:customStyle="1" w:styleId="TagCite2">
    <w:name w:val="Tag &amp; Cite"/>
    <w:basedOn w:val="Normal"/>
    <w:link w:val="TagCiteChar3"/>
    <w:rsid w:val="002B105B"/>
    <w:pPr>
      <w:jc w:val="both"/>
    </w:pPr>
    <w:rPr>
      <w:rFonts w:ascii="Arial" w:eastAsia="Times New Roman" w:hAnsi="Arial"/>
      <w:b/>
      <w:sz w:val="24"/>
    </w:rPr>
  </w:style>
  <w:style w:type="character" w:customStyle="1" w:styleId="HighlightedTextChar">
    <w:name w:val="Highlighted Text Char"/>
    <w:link w:val="HighlightedText"/>
    <w:locked/>
    <w:rsid w:val="002B105B"/>
    <w:rPr>
      <w:rFonts w:ascii="Arial" w:eastAsia="Times New Roman" w:hAnsi="Arial"/>
      <w:b/>
      <w:u w:val="thick"/>
    </w:rPr>
  </w:style>
  <w:style w:type="paragraph" w:customStyle="1" w:styleId="HighlightedText">
    <w:name w:val="Highlighted Text"/>
    <w:basedOn w:val="Normal"/>
    <w:link w:val="HighlightedTextChar"/>
    <w:rsid w:val="002B105B"/>
    <w:pPr>
      <w:jc w:val="both"/>
    </w:pPr>
    <w:rPr>
      <w:rFonts w:ascii="Arial" w:eastAsia="Times New Roman" w:hAnsi="Arial"/>
      <w:b/>
      <w:sz w:val="24"/>
      <w:u w:val="thick"/>
    </w:rPr>
  </w:style>
  <w:style w:type="paragraph" w:customStyle="1" w:styleId="StyleHeading1Justified">
    <w:name w:val="Style Heading 1 + Justified"/>
    <w:basedOn w:val="Normal"/>
    <w:next w:val="Normal"/>
    <w:rsid w:val="002B105B"/>
    <w:rPr>
      <w:rFonts w:ascii="Arial" w:eastAsia="Times New Roman" w:hAnsi="Arial"/>
      <w:sz w:val="20"/>
      <w:szCs w:val="20"/>
    </w:rPr>
  </w:style>
  <w:style w:type="paragraph" w:customStyle="1" w:styleId="textunderline0">
    <w:name w:val="text underline"/>
    <w:basedOn w:val="Normal"/>
    <w:link w:val="textunderlineChar0"/>
    <w:autoRedefine/>
    <w:rsid w:val="002B105B"/>
    <w:rPr>
      <w:rFonts w:asciiTheme="minorHAnsi" w:hAnsiTheme="minorHAnsi"/>
      <w:sz w:val="24"/>
      <w:u w:val="thick"/>
    </w:rPr>
  </w:style>
  <w:style w:type="character" w:customStyle="1" w:styleId="DebateTagChar">
    <w:name w:val="Debate Tag Char"/>
    <w:link w:val="DebateTag"/>
    <w:locked/>
    <w:rsid w:val="002B105B"/>
    <w:rPr>
      <w:rFonts w:ascii="Garamond" w:hAnsi="Garamond"/>
      <w:b/>
    </w:rPr>
  </w:style>
  <w:style w:type="paragraph" w:customStyle="1" w:styleId="DebateTag">
    <w:name w:val="Debate Tag"/>
    <w:basedOn w:val="Normal"/>
    <w:link w:val="DebateTagChar"/>
    <w:autoRedefine/>
    <w:rsid w:val="002B105B"/>
    <w:pPr>
      <w:tabs>
        <w:tab w:val="left" w:pos="270"/>
      </w:tabs>
    </w:pPr>
    <w:rPr>
      <w:rFonts w:ascii="Garamond" w:hAnsi="Garamond"/>
      <w:b/>
      <w:sz w:val="24"/>
    </w:rPr>
  </w:style>
  <w:style w:type="paragraph" w:customStyle="1" w:styleId="DebateCite">
    <w:name w:val="Debate Cite"/>
    <w:basedOn w:val="Normal"/>
    <w:autoRedefine/>
    <w:rsid w:val="002B105B"/>
    <w:pPr>
      <w:tabs>
        <w:tab w:val="left" w:pos="270"/>
      </w:tabs>
    </w:pPr>
    <w:rPr>
      <w:rFonts w:eastAsia="Times New Roman"/>
      <w:sz w:val="20"/>
    </w:rPr>
  </w:style>
  <w:style w:type="paragraph" w:customStyle="1" w:styleId="BlockTitle10">
    <w:name w:val="Block Title #1"/>
    <w:basedOn w:val="Heading1"/>
    <w:rsid w:val="002B105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B105B"/>
    <w:pPr>
      <w:widowControl w:val="0"/>
      <w:suppressAutoHyphens/>
    </w:pPr>
    <w:rPr>
      <w:rFonts w:ascii="Courier New" w:eastAsia="Courier New" w:hAnsi="Courier New"/>
      <w:sz w:val="20"/>
      <w:szCs w:val="20"/>
    </w:rPr>
  </w:style>
  <w:style w:type="paragraph" w:customStyle="1" w:styleId="MaggieTag">
    <w:name w:val="MaggieTag"/>
    <w:basedOn w:val="Heading2"/>
    <w:rsid w:val="002B105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B105B"/>
    <w:rPr>
      <w:rFonts w:ascii="Times New Roman" w:eastAsia="Times New Roman" w:hAnsi="Times New Roman"/>
    </w:rPr>
  </w:style>
  <w:style w:type="paragraph" w:customStyle="1" w:styleId="Heading4Cite">
    <w:name w:val="Heading 4 Cite"/>
    <w:basedOn w:val="Normal"/>
    <w:link w:val="Heading4CiteChar"/>
    <w:autoRedefine/>
    <w:rsid w:val="002B105B"/>
    <w:rPr>
      <w:rFonts w:ascii="Times New Roman" w:eastAsia="Times New Roman" w:hAnsi="Times New Roman"/>
      <w:sz w:val="24"/>
    </w:rPr>
  </w:style>
  <w:style w:type="paragraph" w:customStyle="1" w:styleId="4">
    <w:name w:val="4"/>
    <w:basedOn w:val="Normal"/>
    <w:rsid w:val="002B105B"/>
    <w:rPr>
      <w:rFonts w:eastAsia="Times New Roman"/>
      <w:sz w:val="20"/>
    </w:rPr>
  </w:style>
  <w:style w:type="character" w:customStyle="1" w:styleId="UnunderlinedTextChar">
    <w:name w:val="Ununderlined Text Char"/>
    <w:link w:val="UnunderlinedText"/>
    <w:locked/>
    <w:rsid w:val="002B105B"/>
    <w:rPr>
      <w:rFonts w:eastAsia="Times New Roman"/>
      <w:bCs/>
      <w:sz w:val="12"/>
    </w:rPr>
  </w:style>
  <w:style w:type="paragraph" w:customStyle="1" w:styleId="UnunderlinedText">
    <w:name w:val="Ununderlined Text"/>
    <w:basedOn w:val="Normal"/>
    <w:link w:val="UnunderlinedTextChar"/>
    <w:autoRedefine/>
    <w:rsid w:val="002B105B"/>
    <w:pPr>
      <w:spacing w:after="200" w:line="276" w:lineRule="auto"/>
    </w:pPr>
    <w:rPr>
      <w:rFonts w:asciiTheme="minorHAnsi" w:eastAsia="Times New Roman" w:hAnsiTheme="minorHAnsi"/>
      <w:bCs/>
      <w:sz w:val="12"/>
    </w:rPr>
  </w:style>
  <w:style w:type="paragraph" w:customStyle="1" w:styleId="card2">
    <w:name w:val="%card"/>
    <w:basedOn w:val="Normal"/>
    <w:autoRedefine/>
    <w:rsid w:val="002B105B"/>
    <w:pPr>
      <w:spacing w:after="200" w:line="276" w:lineRule="auto"/>
      <w:ind w:left="288" w:right="288"/>
    </w:pPr>
    <w:rPr>
      <w:rFonts w:eastAsia="Times New Roman"/>
      <w:bCs/>
    </w:rPr>
  </w:style>
  <w:style w:type="paragraph" w:customStyle="1" w:styleId="BlockTitle4">
    <w:name w:val="%Block Title"/>
    <w:basedOn w:val="Heading1"/>
    <w:rsid w:val="002B105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B105B"/>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B10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B105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B105B"/>
    <w:rPr>
      <w:rFonts w:ascii="Century Gothic" w:eastAsia="Cambria" w:hAnsi="Century Gothic"/>
      <w:u w:val="thick"/>
    </w:rPr>
  </w:style>
  <w:style w:type="paragraph" w:customStyle="1" w:styleId="Card-Underline0">
    <w:name w:val="Card-Underline"/>
    <w:basedOn w:val="Normal"/>
    <w:link w:val="Card-UnderlineChar"/>
    <w:qFormat/>
    <w:rsid w:val="002B105B"/>
    <w:rPr>
      <w:rFonts w:ascii="Century Gothic" w:eastAsia="Cambria" w:hAnsi="Century Gothic"/>
      <w:sz w:val="24"/>
      <w:u w:val="thick"/>
    </w:rPr>
  </w:style>
  <w:style w:type="paragraph" w:customStyle="1" w:styleId="PageNumber3">
    <w:name w:val="Page Number3"/>
    <w:basedOn w:val="Normal"/>
    <w:next w:val="Normal"/>
    <w:rsid w:val="002B105B"/>
    <w:rPr>
      <w:rFonts w:eastAsia="Times New Roman"/>
      <w:sz w:val="20"/>
    </w:rPr>
  </w:style>
  <w:style w:type="paragraph" w:customStyle="1" w:styleId="PageNumber4">
    <w:name w:val="Page Number4"/>
    <w:basedOn w:val="Normal"/>
    <w:next w:val="Normal"/>
    <w:rsid w:val="002B105B"/>
    <w:rPr>
      <w:rFonts w:eastAsia="Times New Roman"/>
      <w:sz w:val="20"/>
    </w:rPr>
  </w:style>
  <w:style w:type="paragraph" w:customStyle="1" w:styleId="PageNumber5">
    <w:name w:val="Page Number5"/>
    <w:basedOn w:val="Normal"/>
    <w:next w:val="Normal"/>
    <w:rsid w:val="002B105B"/>
    <w:rPr>
      <w:rFonts w:eastAsia="Times New Roman"/>
      <w:sz w:val="20"/>
    </w:rPr>
  </w:style>
  <w:style w:type="paragraph" w:customStyle="1" w:styleId="smalltext10">
    <w:name w:val="small text1"/>
    <w:basedOn w:val="Normal"/>
    <w:next w:val="Normal"/>
    <w:uiPriority w:val="4"/>
    <w:qFormat/>
    <w:rsid w:val="002B105B"/>
    <w:pPr>
      <w:keepNext/>
      <w:keepLines/>
      <w:spacing w:before="200"/>
      <w:outlineLvl w:val="3"/>
    </w:pPr>
    <w:rPr>
      <w:rFonts w:eastAsia="Times New Roman"/>
      <w:b/>
      <w:bCs/>
      <w:iCs/>
      <w:sz w:val="26"/>
    </w:rPr>
  </w:style>
  <w:style w:type="character" w:customStyle="1" w:styleId="CircleChar">
    <w:name w:val="Circle Char"/>
    <w:link w:val="Circle"/>
    <w:locked/>
    <w:rsid w:val="002B105B"/>
    <w:rPr>
      <w:rFonts w:ascii="Times New Roman" w:eastAsia="Times New Roman" w:hAnsi="Times New Roman"/>
      <w:b/>
      <w:u w:val="words"/>
    </w:rPr>
  </w:style>
  <w:style w:type="paragraph" w:customStyle="1" w:styleId="Circle">
    <w:name w:val="Circle"/>
    <w:basedOn w:val="Normal"/>
    <w:link w:val="CircleChar"/>
    <w:rsid w:val="002B105B"/>
    <w:rPr>
      <w:rFonts w:ascii="Times New Roman" w:eastAsia="Times New Roman" w:hAnsi="Times New Roman"/>
      <w:b/>
      <w:sz w:val="24"/>
      <w:u w:val="words"/>
    </w:rPr>
  </w:style>
  <w:style w:type="paragraph" w:customStyle="1" w:styleId="PageNumber6">
    <w:name w:val="Page Number6"/>
    <w:basedOn w:val="Normal"/>
    <w:next w:val="Normal"/>
    <w:rsid w:val="002B105B"/>
    <w:rPr>
      <w:rFonts w:eastAsia="Times New Roman"/>
      <w:sz w:val="20"/>
    </w:rPr>
  </w:style>
  <w:style w:type="paragraph" w:customStyle="1" w:styleId="user">
    <w:name w:val="user"/>
    <w:basedOn w:val="Normal"/>
    <w:rsid w:val="002B105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B105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B105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B105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B105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B105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B105B"/>
    <w:rPr>
      <w:rFonts w:eastAsia="Times New Roman"/>
      <w:sz w:val="20"/>
    </w:rPr>
  </w:style>
  <w:style w:type="paragraph" w:customStyle="1" w:styleId="DebateTag0">
    <w:name w:val="DebateTag"/>
    <w:basedOn w:val="Normal"/>
    <w:qFormat/>
    <w:rsid w:val="002B105B"/>
    <w:rPr>
      <w:b/>
    </w:rPr>
  </w:style>
  <w:style w:type="paragraph" w:customStyle="1" w:styleId="date-comments">
    <w:name w:val="date-comments"/>
    <w:basedOn w:val="Normal"/>
    <w:uiPriority w:val="99"/>
    <w:rsid w:val="002B105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B10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B10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B105B"/>
    <w:rPr>
      <w:rFonts w:ascii="Garamond" w:eastAsia="Calibri" w:hAnsi="Garamond" w:hint="default"/>
      <w:sz w:val="16"/>
      <w:szCs w:val="22"/>
    </w:rPr>
  </w:style>
  <w:style w:type="character" w:customStyle="1" w:styleId="message-item">
    <w:name w:val="message-item"/>
    <w:rsid w:val="002B105B"/>
  </w:style>
  <w:style w:type="character" w:customStyle="1" w:styleId="lightheader">
    <w:name w:val="lightheader"/>
    <w:rsid w:val="002B105B"/>
  </w:style>
  <w:style w:type="character" w:customStyle="1" w:styleId="datestamp">
    <w:name w:val="datestamp"/>
    <w:rsid w:val="002B105B"/>
  </w:style>
  <w:style w:type="character" w:customStyle="1" w:styleId="i">
    <w:name w:val="i"/>
    <w:uiPriority w:val="99"/>
    <w:rsid w:val="002B105B"/>
  </w:style>
  <w:style w:type="character" w:customStyle="1" w:styleId="forenames">
    <w:name w:val="forenames"/>
    <w:rsid w:val="002B105B"/>
  </w:style>
  <w:style w:type="character" w:customStyle="1" w:styleId="surname">
    <w:name w:val="surname"/>
    <w:rsid w:val="002B105B"/>
  </w:style>
  <w:style w:type="character" w:customStyle="1" w:styleId="medium-font">
    <w:name w:val="medium-font"/>
    <w:rsid w:val="002B105B"/>
  </w:style>
  <w:style w:type="character" w:customStyle="1" w:styleId="title-link-wrapper">
    <w:name w:val="title-link-wrapper"/>
    <w:rsid w:val="002B105B"/>
  </w:style>
  <w:style w:type="character" w:customStyle="1" w:styleId="refpreview">
    <w:name w:val="refpreview"/>
    <w:rsid w:val="002B105B"/>
  </w:style>
  <w:style w:type="character" w:customStyle="1" w:styleId="loose1">
    <w:name w:val="loose1"/>
    <w:rsid w:val="002B105B"/>
  </w:style>
  <w:style w:type="character" w:customStyle="1" w:styleId="email">
    <w:name w:val="email"/>
    <w:rsid w:val="002B105B"/>
  </w:style>
  <w:style w:type="character" w:customStyle="1" w:styleId="gsa">
    <w:name w:val="gs_a"/>
    <w:rsid w:val="002B105B"/>
  </w:style>
  <w:style w:type="character" w:customStyle="1" w:styleId="goohl1">
    <w:name w:val="goohl1"/>
    <w:rsid w:val="002B105B"/>
  </w:style>
  <w:style w:type="character" w:customStyle="1" w:styleId="mainarttitle">
    <w:name w:val="mainarttitle"/>
    <w:rsid w:val="002B105B"/>
  </w:style>
  <w:style w:type="character" w:customStyle="1" w:styleId="mainartauthor">
    <w:name w:val="mainartauthor"/>
    <w:rsid w:val="002B105B"/>
  </w:style>
  <w:style w:type="character" w:customStyle="1" w:styleId="mainartdate">
    <w:name w:val="mainartdate"/>
    <w:rsid w:val="002B105B"/>
  </w:style>
  <w:style w:type="character" w:customStyle="1" w:styleId="gsggs">
    <w:name w:val="gs_ggs"/>
    <w:rsid w:val="002B105B"/>
  </w:style>
  <w:style w:type="character" w:customStyle="1" w:styleId="ahead">
    <w:name w:val="a_head"/>
    <w:rsid w:val="002B105B"/>
  </w:style>
  <w:style w:type="character" w:customStyle="1" w:styleId="articleauthor">
    <w:name w:val="articleauthor"/>
    <w:rsid w:val="002B105B"/>
  </w:style>
  <w:style w:type="character" w:customStyle="1" w:styleId="footnote">
    <w:name w:val="footnote"/>
    <w:rsid w:val="002B105B"/>
  </w:style>
  <w:style w:type="character" w:customStyle="1" w:styleId="docbody">
    <w:name w:val="docbody"/>
    <w:rsid w:val="002B105B"/>
  </w:style>
  <w:style w:type="character" w:customStyle="1" w:styleId="superscript">
    <w:name w:val="superscript"/>
    <w:rsid w:val="002B105B"/>
  </w:style>
  <w:style w:type="character" w:customStyle="1" w:styleId="citeChar2">
    <w:name w:val="cite Char"/>
    <w:locked/>
    <w:rsid w:val="002B105B"/>
    <w:rPr>
      <w:b/>
      <w:bCs w:val="0"/>
      <w:u w:val="single"/>
    </w:rPr>
  </w:style>
  <w:style w:type="character" w:customStyle="1" w:styleId="StyleUnderlineChar">
    <w:name w:val="Style Underline Char"/>
    <w:locked/>
    <w:rsid w:val="002B105B"/>
    <w:rPr>
      <w:u w:val="single"/>
    </w:rPr>
  </w:style>
  <w:style w:type="character" w:customStyle="1" w:styleId="CitesCharChar">
    <w:name w:val="Cites Char Char"/>
    <w:locked/>
    <w:rsid w:val="002B105B"/>
    <w:rPr>
      <w:b/>
      <w:bCs/>
    </w:rPr>
  </w:style>
  <w:style w:type="character" w:customStyle="1" w:styleId="bwxsm">
    <w:name w:val="b w xsm"/>
    <w:rsid w:val="002B105B"/>
  </w:style>
  <w:style w:type="character" w:customStyle="1" w:styleId="fstd">
    <w:name w:val="f std"/>
    <w:rsid w:val="002B105B"/>
  </w:style>
  <w:style w:type="character" w:customStyle="1" w:styleId="gl">
    <w:name w:val="gl"/>
    <w:rsid w:val="002B105B"/>
  </w:style>
  <w:style w:type="character" w:customStyle="1" w:styleId="heading2char2charchar1">
    <w:name w:val="heading2char2charchar1"/>
    <w:rsid w:val="002B105B"/>
  </w:style>
  <w:style w:type="character" w:customStyle="1" w:styleId="charchar60">
    <w:name w:val="charchar6"/>
    <w:rsid w:val="002B105B"/>
  </w:style>
  <w:style w:type="character" w:customStyle="1" w:styleId="bio1">
    <w:name w:val="bio1"/>
    <w:rsid w:val="002B105B"/>
    <w:rPr>
      <w:rFonts w:ascii="Arial" w:hAnsi="Arial" w:cs="Arial" w:hint="default"/>
      <w:i/>
      <w:iCs/>
      <w:color w:val="000000"/>
      <w:sz w:val="20"/>
      <w:szCs w:val="20"/>
    </w:rPr>
  </w:style>
  <w:style w:type="character" w:customStyle="1" w:styleId="cardCharCharCharCharCharChar">
    <w:name w:val="card Char Char Char Char Char Char"/>
    <w:rsid w:val="002B105B"/>
    <w:rPr>
      <w:sz w:val="24"/>
      <w:szCs w:val="24"/>
      <w:lang w:val="en-US" w:eastAsia="en-US" w:bidi="ar-SA"/>
    </w:rPr>
  </w:style>
  <w:style w:type="character" w:customStyle="1" w:styleId="Style24ptBoldUnderlineCenteredCharChar">
    <w:name w:val="Style 24 pt Bold Underline Centered Char Char"/>
    <w:rsid w:val="002B105B"/>
    <w:rPr>
      <w:b/>
      <w:bCs/>
      <w:sz w:val="48"/>
      <w:szCs w:val="24"/>
      <w:u w:val="single"/>
      <w:lang w:val="en-US" w:eastAsia="en-US" w:bidi="ar-SA"/>
    </w:rPr>
  </w:style>
  <w:style w:type="character" w:customStyle="1" w:styleId="TagCiteCharChar0">
    <w:name w:val="Tag / Cite Char Char"/>
    <w:rsid w:val="002B105B"/>
    <w:rPr>
      <w:b/>
      <w:bCs w:val="0"/>
      <w:color w:val="000000"/>
      <w:sz w:val="24"/>
      <w:szCs w:val="24"/>
      <w:lang w:val="en-US" w:eastAsia="en-US" w:bidi="ar-SA"/>
    </w:rPr>
  </w:style>
  <w:style w:type="character" w:customStyle="1" w:styleId="CardTextUnderlinedCharChar">
    <w:name w:val="Card Text Underlined Char Char"/>
    <w:rsid w:val="002B105B"/>
    <w:rPr>
      <w:rFonts w:ascii="Arial Narrow" w:hAnsi="Arial Narrow" w:hint="default"/>
      <w:szCs w:val="24"/>
      <w:u w:val="single"/>
      <w:lang w:val="en-US" w:eastAsia="en-US" w:bidi="ar-SA"/>
    </w:rPr>
  </w:style>
  <w:style w:type="character" w:customStyle="1" w:styleId="CardTagCharCharChar">
    <w:name w:val="Card Tag Char Char Char"/>
    <w:rsid w:val="002B105B"/>
    <w:rPr>
      <w:b/>
      <w:bCs w:val="0"/>
      <w:sz w:val="24"/>
      <w:szCs w:val="24"/>
      <w:lang w:val="en-US" w:eastAsia="en-US" w:bidi="ar-SA"/>
    </w:rPr>
  </w:style>
  <w:style w:type="character" w:customStyle="1" w:styleId="mainbody">
    <w:name w:val="mainbody"/>
    <w:rsid w:val="002B105B"/>
  </w:style>
  <w:style w:type="character" w:customStyle="1" w:styleId="UnderlineStyleChar2">
    <w:name w:val="Underline Style Char2"/>
    <w:rsid w:val="002B105B"/>
    <w:rPr>
      <w:rFonts w:ascii="Garamond" w:hAnsi="Garamond" w:hint="default"/>
      <w:sz w:val="22"/>
      <w:szCs w:val="24"/>
      <w:u w:val="single"/>
      <w:lang w:val="en-US" w:eastAsia="en-US" w:bidi="ar-SA"/>
    </w:rPr>
  </w:style>
  <w:style w:type="character" w:customStyle="1" w:styleId="Style1Char2">
    <w:name w:val="Style1 Char2"/>
    <w:rsid w:val="002B105B"/>
    <w:rPr>
      <w:szCs w:val="24"/>
    </w:rPr>
  </w:style>
  <w:style w:type="character" w:customStyle="1" w:styleId="t13">
    <w:name w:val="t13"/>
    <w:rsid w:val="002B105B"/>
  </w:style>
  <w:style w:type="character" w:customStyle="1" w:styleId="lead">
    <w:name w:val="lead"/>
    <w:rsid w:val="002B105B"/>
  </w:style>
  <w:style w:type="paragraph" w:customStyle="1" w:styleId="CardDownx1">
    <w:name w:val="CardDown x1"/>
    <w:basedOn w:val="Normal"/>
    <w:link w:val="CardDownx1Char"/>
    <w:rsid w:val="002B105B"/>
  </w:style>
  <w:style w:type="character" w:customStyle="1" w:styleId="CardDownx1Char">
    <w:name w:val="CardDown x1 Char"/>
    <w:link w:val="CardDownx1"/>
    <w:locked/>
    <w:rsid w:val="002B105B"/>
    <w:rPr>
      <w:rFonts w:ascii="Calibri" w:hAnsi="Calibri"/>
      <w:sz w:val="22"/>
    </w:rPr>
  </w:style>
  <w:style w:type="character" w:customStyle="1" w:styleId="CharChar17">
    <w:name w:val="Char Char17"/>
    <w:locked/>
    <w:rsid w:val="002B105B"/>
    <w:rPr>
      <w:rFonts w:ascii="Arial" w:hAnsi="Arial" w:cs="Arial" w:hint="default"/>
      <w:b/>
      <w:bCs/>
      <w:sz w:val="26"/>
      <w:szCs w:val="26"/>
    </w:rPr>
  </w:style>
  <w:style w:type="character" w:customStyle="1" w:styleId="address">
    <w:name w:val="address"/>
    <w:rsid w:val="002B105B"/>
  </w:style>
  <w:style w:type="character" w:customStyle="1" w:styleId="ilspan">
    <w:name w:val="il_span"/>
    <w:rsid w:val="002B105B"/>
  </w:style>
  <w:style w:type="character" w:customStyle="1" w:styleId="articletitle1">
    <w:name w:val="articletitle1"/>
    <w:rsid w:val="002B105B"/>
    <w:rPr>
      <w:rFonts w:ascii="Times New Roman" w:hAnsi="Times New Roman" w:cs="Times New Roman" w:hint="default"/>
      <w:b/>
      <w:bCs/>
      <w:sz w:val="36"/>
      <w:szCs w:val="36"/>
    </w:rPr>
  </w:style>
  <w:style w:type="character" w:customStyle="1" w:styleId="leftidx1">
    <w:name w:val="leftidx1"/>
    <w:rsid w:val="002B105B"/>
    <w:rPr>
      <w:rFonts w:ascii="Verdana" w:hAnsi="Verdana" w:hint="default"/>
      <w:sz w:val="22"/>
      <w:szCs w:val="22"/>
    </w:rPr>
  </w:style>
  <w:style w:type="character" w:customStyle="1" w:styleId="blue1">
    <w:name w:val="blue1"/>
    <w:rsid w:val="002B105B"/>
    <w:rPr>
      <w:color w:val="0000FF"/>
    </w:rPr>
  </w:style>
  <w:style w:type="character" w:customStyle="1" w:styleId="author-link1">
    <w:name w:val="author-link1"/>
    <w:rsid w:val="002B105B"/>
    <w:rPr>
      <w:b w:val="0"/>
      <w:bCs w:val="0"/>
    </w:rPr>
  </w:style>
  <w:style w:type="character" w:customStyle="1" w:styleId="black1">
    <w:name w:val="black1"/>
    <w:rsid w:val="002B105B"/>
    <w:rPr>
      <w:color w:val="000000"/>
    </w:rPr>
  </w:style>
  <w:style w:type="character" w:customStyle="1" w:styleId="StyleunderlinedCharBold">
    <w:name w:val="Style underlined Char + Bold"/>
    <w:rsid w:val="002B105B"/>
    <w:rPr>
      <w:rFonts w:ascii="Times New Roman" w:hAnsi="Times New Roman" w:cs="Times New Roman" w:hint="default"/>
      <w:b/>
      <w:bCs/>
      <w:sz w:val="21"/>
      <w:szCs w:val="24"/>
      <w:u w:val="single"/>
    </w:rPr>
  </w:style>
  <w:style w:type="character" w:customStyle="1" w:styleId="ThickUnderlineCharChar">
    <w:name w:val="Thick Underline Char Char"/>
    <w:rsid w:val="002B105B"/>
    <w:rPr>
      <w:rFonts w:ascii="Calibri" w:eastAsia="Calibri" w:hAnsi="Calibri" w:hint="default"/>
    </w:rPr>
  </w:style>
  <w:style w:type="character" w:customStyle="1" w:styleId="CardUnderline">
    <w:name w:val="Card Underline"/>
    <w:rsid w:val="002B105B"/>
    <w:rPr>
      <w:rFonts w:ascii="Times New Roman" w:hAnsi="Times New Roman" w:cs="Times New Roman" w:hint="default"/>
      <w:sz w:val="20"/>
      <w:u w:val="single"/>
    </w:rPr>
  </w:style>
  <w:style w:type="character" w:customStyle="1" w:styleId="lingoregion">
    <w:name w:val="lingo_region"/>
    <w:rsid w:val="002B105B"/>
  </w:style>
  <w:style w:type="character" w:customStyle="1" w:styleId="cite0">
    <w:name w:val="%cite"/>
    <w:rsid w:val="002B105B"/>
    <w:rPr>
      <w:rFonts w:ascii="Times New Roman" w:hAnsi="Times New Roman" w:cs="Times New Roman" w:hint="default"/>
      <w:b/>
      <w:bCs w:val="0"/>
      <w:sz w:val="24"/>
    </w:rPr>
  </w:style>
  <w:style w:type="character" w:customStyle="1" w:styleId="Emphasis21">
    <w:name w:val="%Emphasis2"/>
    <w:rsid w:val="002B105B"/>
    <w:rPr>
      <w:rFonts w:ascii="Cooper Black" w:hAnsi="Cooper Black" w:hint="default"/>
      <w:iCs/>
      <w:u w:val="single"/>
    </w:rPr>
  </w:style>
  <w:style w:type="character" w:customStyle="1" w:styleId="bodycontentlink">
    <w:name w:val="bodycontentlink"/>
    <w:rsid w:val="002B105B"/>
  </w:style>
  <w:style w:type="character" w:customStyle="1" w:styleId="AAAcite">
    <w:name w:val="AAAcite"/>
    <w:rsid w:val="002B105B"/>
    <w:rPr>
      <w:rFonts w:ascii="Times New Roman" w:hAnsi="Times New Roman" w:cs="Times New Roman" w:hint="default"/>
      <w:b/>
      <w:bCs w:val="0"/>
      <w:sz w:val="24"/>
    </w:rPr>
  </w:style>
  <w:style w:type="character" w:customStyle="1" w:styleId="tmplheaderlink">
    <w:name w:val="tmplheaderlink"/>
    <w:rsid w:val="002B105B"/>
    <w:rPr>
      <w:rFonts w:ascii="Times New Roman" w:hAnsi="Times New Roman" w:cs="Times New Roman" w:hint="default"/>
    </w:rPr>
  </w:style>
  <w:style w:type="character" w:customStyle="1" w:styleId="UnderlinedEvidenceCharChar">
    <w:name w:val="Underlined Evidence Char Char"/>
    <w:rsid w:val="002B105B"/>
    <w:rPr>
      <w:rFonts w:ascii="Verdana" w:hAnsi="Verdana" w:hint="default"/>
      <w:sz w:val="21"/>
      <w:szCs w:val="21"/>
      <w:u w:val="thick"/>
      <w:lang w:val="en-US" w:eastAsia="en-US" w:bidi="ar-SA"/>
    </w:rPr>
  </w:style>
  <w:style w:type="character" w:customStyle="1" w:styleId="role">
    <w:name w:val="role"/>
    <w:rsid w:val="002B105B"/>
  </w:style>
  <w:style w:type="character" w:customStyle="1" w:styleId="pagination">
    <w:name w:val="pagination"/>
    <w:rsid w:val="002B105B"/>
  </w:style>
  <w:style w:type="character" w:customStyle="1" w:styleId="doi">
    <w:name w:val="doi"/>
    <w:rsid w:val="002B105B"/>
  </w:style>
  <w:style w:type="character" w:customStyle="1" w:styleId="bodycontents">
    <w:name w:val="bodycontents"/>
    <w:rsid w:val="002B105B"/>
  </w:style>
  <w:style w:type="character" w:customStyle="1" w:styleId="comma">
    <w:name w:val="comma"/>
    <w:rsid w:val="002B105B"/>
  </w:style>
  <w:style w:type="character" w:customStyle="1" w:styleId="pad5right">
    <w:name w:val="pad5right"/>
    <w:rsid w:val="002B105B"/>
  </w:style>
  <w:style w:type="character" w:customStyle="1" w:styleId="entry-date">
    <w:name w:val="entry-date"/>
    <w:rsid w:val="002B105B"/>
  </w:style>
  <w:style w:type="character" w:customStyle="1" w:styleId="desc">
    <w:name w:val="desc"/>
    <w:rsid w:val="002B105B"/>
  </w:style>
  <w:style w:type="character" w:customStyle="1" w:styleId="divider">
    <w:name w:val="divider"/>
    <w:rsid w:val="002B105B"/>
  </w:style>
  <w:style w:type="character" w:customStyle="1" w:styleId="blogdate">
    <w:name w:val="blogdate"/>
    <w:rsid w:val="002B105B"/>
  </w:style>
  <w:style w:type="character" w:customStyle="1" w:styleId="ticker">
    <w:name w:val="ticker"/>
    <w:rsid w:val="002B105B"/>
  </w:style>
  <w:style w:type="character" w:customStyle="1" w:styleId="posted">
    <w:name w:val="posted"/>
    <w:rsid w:val="002B105B"/>
  </w:style>
  <w:style w:type="character" w:customStyle="1" w:styleId="time">
    <w:name w:val="time"/>
    <w:rsid w:val="002B105B"/>
  </w:style>
  <w:style w:type="character" w:customStyle="1" w:styleId="dot">
    <w:name w:val="dot"/>
    <w:rsid w:val="002B105B"/>
  </w:style>
  <w:style w:type="character" w:customStyle="1" w:styleId="hn-date">
    <w:name w:val="hn-date"/>
    <w:rsid w:val="002B105B"/>
  </w:style>
  <w:style w:type="character" w:customStyle="1" w:styleId="location">
    <w:name w:val="location"/>
    <w:rsid w:val="002B105B"/>
  </w:style>
  <w:style w:type="character" w:customStyle="1" w:styleId="arial11">
    <w:name w:val="arial_11"/>
    <w:rsid w:val="002B105B"/>
  </w:style>
  <w:style w:type="character" w:customStyle="1" w:styleId="dropcap-letter">
    <w:name w:val="dropcap-letter"/>
    <w:rsid w:val="002B105B"/>
  </w:style>
  <w:style w:type="character" w:customStyle="1" w:styleId="offscreen">
    <w:name w:val="offscreen"/>
    <w:rsid w:val="002B105B"/>
  </w:style>
  <w:style w:type="character" w:customStyle="1" w:styleId="linked-in">
    <w:name w:val="linked-in"/>
    <w:rsid w:val="002B105B"/>
  </w:style>
  <w:style w:type="character" w:customStyle="1" w:styleId="in-widget">
    <w:name w:val="in-widget"/>
    <w:rsid w:val="002B105B"/>
  </w:style>
  <w:style w:type="character" w:customStyle="1" w:styleId="in-right">
    <w:name w:val="in-right"/>
    <w:rsid w:val="002B105B"/>
  </w:style>
  <w:style w:type="character" w:customStyle="1" w:styleId="tickerwrap">
    <w:name w:val="ticker_wrap"/>
    <w:rsid w:val="002B105B"/>
  </w:style>
  <w:style w:type="character" w:customStyle="1" w:styleId="divs">
    <w:name w:val="divs"/>
    <w:rsid w:val="002B105B"/>
  </w:style>
  <w:style w:type="character" w:customStyle="1" w:styleId="in-top">
    <w:name w:val="in-top"/>
    <w:rsid w:val="002B105B"/>
  </w:style>
  <w:style w:type="character" w:customStyle="1" w:styleId="article-date">
    <w:name w:val="article-date"/>
    <w:rsid w:val="002B105B"/>
  </w:style>
  <w:style w:type="character" w:customStyle="1" w:styleId="bodysubtoc">
    <w:name w:val="bodysubtoc"/>
    <w:rsid w:val="002B105B"/>
  </w:style>
  <w:style w:type="character" w:customStyle="1" w:styleId="lefttitlesmaller">
    <w:name w:val="lefttitlesmaller"/>
    <w:rsid w:val="002B105B"/>
  </w:style>
  <w:style w:type="character" w:customStyle="1" w:styleId="mb">
    <w:name w:val="mb"/>
    <w:rsid w:val="002B105B"/>
  </w:style>
  <w:style w:type="character" w:customStyle="1" w:styleId="field-content">
    <w:name w:val="field-content"/>
    <w:rsid w:val="002B105B"/>
  </w:style>
  <w:style w:type="character" w:customStyle="1" w:styleId="submitted-date">
    <w:name w:val="submitted-date"/>
    <w:rsid w:val="002B105B"/>
  </w:style>
  <w:style w:type="character" w:customStyle="1" w:styleId="submitted-time">
    <w:name w:val="submitted-time"/>
    <w:rsid w:val="002B105B"/>
  </w:style>
  <w:style w:type="character" w:customStyle="1" w:styleId="A2">
    <w:name w:val="A2"/>
    <w:uiPriority w:val="99"/>
    <w:rsid w:val="002B105B"/>
    <w:rPr>
      <w:rFonts w:ascii="Sabon LT Std" w:hAnsi="Sabon LT Std" w:cs="Sabon LT Std" w:hint="default"/>
      <w:color w:val="000000"/>
      <w:sz w:val="15"/>
      <w:szCs w:val="15"/>
    </w:rPr>
  </w:style>
  <w:style w:type="character" w:customStyle="1" w:styleId="searchword">
    <w:name w:val="searchword"/>
    <w:rsid w:val="002B105B"/>
  </w:style>
  <w:style w:type="character" w:customStyle="1" w:styleId="meta-prep">
    <w:name w:val="meta-prep"/>
    <w:rsid w:val="002B105B"/>
  </w:style>
  <w:style w:type="numbering" w:customStyle="1" w:styleId="1ai1">
    <w:name w:val="1 / a / i1"/>
    <w:rsid w:val="002B105B"/>
    <w:pPr>
      <w:numPr>
        <w:numId w:val="14"/>
      </w:numPr>
    </w:pPr>
  </w:style>
  <w:style w:type="numbering" w:styleId="1ai">
    <w:name w:val="Outline List 1"/>
    <w:basedOn w:val="NoList"/>
    <w:unhideWhenUsed/>
    <w:rsid w:val="002B105B"/>
    <w:pPr>
      <w:numPr>
        <w:numId w:val="15"/>
      </w:numPr>
    </w:pPr>
  </w:style>
  <w:style w:type="character" w:customStyle="1" w:styleId="FontStyle310">
    <w:name w:val="Font Style310"/>
    <w:uiPriority w:val="99"/>
    <w:rsid w:val="002B105B"/>
    <w:rPr>
      <w:rFonts w:ascii="Times New Roman" w:hAnsi="Times New Roman" w:cs="Times New Roman"/>
      <w:b/>
      <w:bCs/>
      <w:i/>
      <w:iCs/>
      <w:spacing w:val="-10"/>
      <w:sz w:val="18"/>
      <w:szCs w:val="18"/>
    </w:rPr>
  </w:style>
  <w:style w:type="character" w:customStyle="1" w:styleId="FontStyle329">
    <w:name w:val="Font Style329"/>
    <w:uiPriority w:val="99"/>
    <w:rsid w:val="002B105B"/>
    <w:rPr>
      <w:rFonts w:ascii="Times New Roman" w:hAnsi="Times New Roman" w:cs="Times New Roman"/>
      <w:b/>
      <w:bCs/>
      <w:spacing w:val="-10"/>
      <w:sz w:val="18"/>
      <w:szCs w:val="18"/>
    </w:rPr>
  </w:style>
  <w:style w:type="character" w:customStyle="1" w:styleId="FontStyle370">
    <w:name w:val="Font Style370"/>
    <w:uiPriority w:val="99"/>
    <w:rsid w:val="002B105B"/>
    <w:rPr>
      <w:rFonts w:ascii="Cambria" w:hAnsi="Cambria" w:cs="Cambria"/>
      <w:b/>
      <w:bCs/>
      <w:spacing w:val="-10"/>
      <w:sz w:val="18"/>
      <w:szCs w:val="18"/>
    </w:rPr>
  </w:style>
  <w:style w:type="character" w:customStyle="1" w:styleId="FontStyle302">
    <w:name w:val="Font Style302"/>
    <w:uiPriority w:val="99"/>
    <w:rsid w:val="002B105B"/>
    <w:rPr>
      <w:rFonts w:ascii="Times New Roman" w:hAnsi="Times New Roman" w:cs="Times New Roman"/>
      <w:b/>
      <w:bCs/>
      <w:sz w:val="22"/>
      <w:szCs w:val="22"/>
    </w:rPr>
  </w:style>
  <w:style w:type="character" w:customStyle="1" w:styleId="FontStyle347">
    <w:name w:val="Font Style347"/>
    <w:uiPriority w:val="99"/>
    <w:rsid w:val="002B105B"/>
    <w:rPr>
      <w:rFonts w:ascii="Times New Roman" w:hAnsi="Times New Roman" w:cs="Times New Roman"/>
      <w:b/>
      <w:bCs/>
      <w:spacing w:val="-10"/>
      <w:sz w:val="20"/>
      <w:szCs w:val="20"/>
    </w:rPr>
  </w:style>
  <w:style w:type="paragraph" w:customStyle="1" w:styleId="Style27">
    <w:name w:val="Style27"/>
    <w:basedOn w:val="Normal"/>
    <w:uiPriority w:val="99"/>
    <w:rsid w:val="002B105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B105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B105B"/>
    <w:rPr>
      <w:rFonts w:ascii="Times New Roman" w:hAnsi="Times New Roman" w:cs="Times New Roman"/>
      <w:spacing w:val="-10"/>
      <w:sz w:val="18"/>
      <w:szCs w:val="18"/>
    </w:rPr>
  </w:style>
  <w:style w:type="character" w:customStyle="1" w:styleId="FontStyle312">
    <w:name w:val="Font Style312"/>
    <w:uiPriority w:val="99"/>
    <w:rsid w:val="002B105B"/>
    <w:rPr>
      <w:rFonts w:ascii="Times New Roman" w:hAnsi="Times New Roman" w:cs="Times New Roman"/>
      <w:b/>
      <w:bCs/>
      <w:spacing w:val="-10"/>
      <w:sz w:val="16"/>
      <w:szCs w:val="16"/>
    </w:rPr>
  </w:style>
  <w:style w:type="character" w:customStyle="1" w:styleId="FontStyle346">
    <w:name w:val="Font Style346"/>
    <w:uiPriority w:val="99"/>
    <w:rsid w:val="002B105B"/>
    <w:rPr>
      <w:rFonts w:ascii="Times New Roman" w:hAnsi="Times New Roman" w:cs="Times New Roman"/>
      <w:b/>
      <w:bCs/>
      <w:spacing w:val="-10"/>
      <w:sz w:val="18"/>
      <w:szCs w:val="18"/>
    </w:rPr>
  </w:style>
  <w:style w:type="character" w:customStyle="1" w:styleId="FontStyle330">
    <w:name w:val="Font Style330"/>
    <w:uiPriority w:val="99"/>
    <w:rsid w:val="002B105B"/>
    <w:rPr>
      <w:rFonts w:ascii="Times New Roman" w:hAnsi="Times New Roman" w:cs="Times New Roman"/>
      <w:b/>
      <w:bCs/>
      <w:sz w:val="16"/>
      <w:szCs w:val="16"/>
    </w:rPr>
  </w:style>
  <w:style w:type="character" w:customStyle="1" w:styleId="FontStyle372">
    <w:name w:val="Font Style372"/>
    <w:uiPriority w:val="99"/>
    <w:rsid w:val="002B105B"/>
    <w:rPr>
      <w:rFonts w:ascii="Times New Roman" w:hAnsi="Times New Roman" w:cs="Times New Roman"/>
      <w:b/>
      <w:bCs/>
      <w:sz w:val="16"/>
      <w:szCs w:val="16"/>
    </w:rPr>
  </w:style>
  <w:style w:type="paragraph" w:customStyle="1" w:styleId="Style59">
    <w:name w:val="Style59"/>
    <w:basedOn w:val="Normal"/>
    <w:uiPriority w:val="99"/>
    <w:rsid w:val="002B105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B105B"/>
    <w:rPr>
      <w:rFonts w:ascii="Times New Roman" w:hAnsi="Times New Roman" w:cs="Times New Roman"/>
      <w:b/>
      <w:bCs/>
      <w:i/>
      <w:iCs/>
      <w:sz w:val="16"/>
      <w:szCs w:val="16"/>
    </w:rPr>
  </w:style>
  <w:style w:type="paragraph" w:customStyle="1" w:styleId="Style200">
    <w:name w:val="Style20"/>
    <w:basedOn w:val="Normal"/>
    <w:uiPriority w:val="99"/>
    <w:rsid w:val="002B105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B105B"/>
    <w:rPr>
      <w:rFonts w:ascii="Times New Roman" w:hAnsi="Times New Roman" w:cs="Times New Roman"/>
      <w:smallCaps/>
      <w:sz w:val="14"/>
      <w:szCs w:val="14"/>
    </w:rPr>
  </w:style>
  <w:style w:type="paragraph" w:customStyle="1" w:styleId="Style89">
    <w:name w:val="Style89"/>
    <w:basedOn w:val="Normal"/>
    <w:uiPriority w:val="99"/>
    <w:rsid w:val="002B105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B105B"/>
    <w:rPr>
      <w:rFonts w:ascii="Times New Roman" w:hAnsi="Times New Roman" w:cs="Times New Roman"/>
      <w:b/>
      <w:bCs/>
      <w:spacing w:val="-10"/>
      <w:sz w:val="22"/>
      <w:szCs w:val="22"/>
    </w:rPr>
  </w:style>
  <w:style w:type="character" w:customStyle="1" w:styleId="FontStyle320">
    <w:name w:val="Font Style320"/>
    <w:uiPriority w:val="99"/>
    <w:rsid w:val="002B105B"/>
    <w:rPr>
      <w:rFonts w:ascii="Times New Roman" w:hAnsi="Times New Roman" w:cs="Times New Roman"/>
      <w:b/>
      <w:bCs/>
      <w:spacing w:val="-10"/>
      <w:sz w:val="22"/>
      <w:szCs w:val="22"/>
    </w:rPr>
  </w:style>
  <w:style w:type="character" w:customStyle="1" w:styleId="FontStyle352">
    <w:name w:val="Font Style352"/>
    <w:uiPriority w:val="99"/>
    <w:rsid w:val="002B105B"/>
    <w:rPr>
      <w:rFonts w:ascii="Times New Roman" w:hAnsi="Times New Roman" w:cs="Times New Roman"/>
      <w:b/>
      <w:bCs/>
      <w:sz w:val="16"/>
      <w:szCs w:val="16"/>
    </w:rPr>
  </w:style>
  <w:style w:type="character" w:customStyle="1" w:styleId="FontStyle356">
    <w:name w:val="Font Style356"/>
    <w:uiPriority w:val="99"/>
    <w:rsid w:val="002B105B"/>
    <w:rPr>
      <w:rFonts w:ascii="Times New Roman" w:hAnsi="Times New Roman" w:cs="Times New Roman"/>
      <w:b/>
      <w:bCs/>
      <w:spacing w:val="-10"/>
      <w:sz w:val="22"/>
      <w:szCs w:val="22"/>
    </w:rPr>
  </w:style>
  <w:style w:type="character" w:customStyle="1" w:styleId="FontStyle298">
    <w:name w:val="Font Style298"/>
    <w:uiPriority w:val="99"/>
    <w:rsid w:val="002B105B"/>
    <w:rPr>
      <w:rFonts w:ascii="Times New Roman" w:hAnsi="Times New Roman" w:cs="Times New Roman"/>
      <w:sz w:val="18"/>
      <w:szCs w:val="18"/>
    </w:rPr>
  </w:style>
  <w:style w:type="character" w:customStyle="1" w:styleId="FontStyle311">
    <w:name w:val="Font Style311"/>
    <w:uiPriority w:val="99"/>
    <w:rsid w:val="002B105B"/>
    <w:rPr>
      <w:rFonts w:ascii="Times New Roman" w:hAnsi="Times New Roman" w:cs="Times New Roman"/>
      <w:b/>
      <w:bCs/>
      <w:spacing w:val="-10"/>
      <w:sz w:val="18"/>
      <w:szCs w:val="18"/>
    </w:rPr>
  </w:style>
  <w:style w:type="character" w:customStyle="1" w:styleId="FontStyle332">
    <w:name w:val="Font Style332"/>
    <w:uiPriority w:val="99"/>
    <w:rsid w:val="002B105B"/>
    <w:rPr>
      <w:rFonts w:ascii="Times New Roman" w:hAnsi="Times New Roman" w:cs="Times New Roman"/>
      <w:b/>
      <w:bCs/>
      <w:i/>
      <w:iCs/>
      <w:spacing w:val="-10"/>
      <w:sz w:val="20"/>
      <w:szCs w:val="20"/>
    </w:rPr>
  </w:style>
  <w:style w:type="character" w:customStyle="1" w:styleId="FontStyle371">
    <w:name w:val="Font Style371"/>
    <w:uiPriority w:val="99"/>
    <w:rsid w:val="002B105B"/>
    <w:rPr>
      <w:rFonts w:ascii="Times New Roman" w:hAnsi="Times New Roman" w:cs="Times New Roman"/>
      <w:sz w:val="16"/>
      <w:szCs w:val="16"/>
    </w:rPr>
  </w:style>
  <w:style w:type="character" w:customStyle="1" w:styleId="FontStyle350">
    <w:name w:val="Font Style350"/>
    <w:uiPriority w:val="99"/>
    <w:rsid w:val="002B105B"/>
    <w:rPr>
      <w:rFonts w:ascii="Times New Roman" w:hAnsi="Times New Roman" w:cs="Times New Roman"/>
      <w:b/>
      <w:bCs/>
      <w:i/>
      <w:iCs/>
      <w:sz w:val="20"/>
      <w:szCs w:val="20"/>
    </w:rPr>
  </w:style>
  <w:style w:type="paragraph" w:customStyle="1" w:styleId="Style8">
    <w:name w:val="Style8"/>
    <w:basedOn w:val="Normal"/>
    <w:uiPriority w:val="99"/>
    <w:rsid w:val="002B105B"/>
    <w:pPr>
      <w:widowControl w:val="0"/>
      <w:autoSpaceDE w:val="0"/>
      <w:autoSpaceDN w:val="0"/>
      <w:adjustRightInd w:val="0"/>
    </w:pPr>
    <w:rPr>
      <w:rFonts w:eastAsia="Times New Roman"/>
      <w:sz w:val="24"/>
    </w:rPr>
  </w:style>
  <w:style w:type="paragraph" w:customStyle="1" w:styleId="Style5">
    <w:name w:val="Style5"/>
    <w:basedOn w:val="Normal"/>
    <w:uiPriority w:val="99"/>
    <w:rsid w:val="002B105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B105B"/>
    <w:pPr>
      <w:widowControl w:val="0"/>
      <w:autoSpaceDE w:val="0"/>
      <w:autoSpaceDN w:val="0"/>
      <w:adjustRightInd w:val="0"/>
    </w:pPr>
    <w:rPr>
      <w:rFonts w:eastAsia="Times New Roman"/>
      <w:sz w:val="24"/>
    </w:rPr>
  </w:style>
  <w:style w:type="character" w:customStyle="1" w:styleId="FontStyle351">
    <w:name w:val="Font Style351"/>
    <w:uiPriority w:val="99"/>
    <w:rsid w:val="002B105B"/>
    <w:rPr>
      <w:rFonts w:ascii="Times New Roman" w:hAnsi="Times New Roman" w:cs="Times New Roman"/>
      <w:b/>
      <w:bCs/>
      <w:sz w:val="22"/>
      <w:szCs w:val="22"/>
    </w:rPr>
  </w:style>
  <w:style w:type="paragraph" w:customStyle="1" w:styleId="Style10">
    <w:name w:val="Style10"/>
    <w:basedOn w:val="Normal"/>
    <w:uiPriority w:val="99"/>
    <w:rsid w:val="002B105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B105B"/>
    <w:pPr>
      <w:widowControl w:val="0"/>
      <w:autoSpaceDE w:val="0"/>
      <w:autoSpaceDN w:val="0"/>
      <w:adjustRightInd w:val="0"/>
      <w:jc w:val="both"/>
    </w:pPr>
    <w:rPr>
      <w:rFonts w:eastAsia="Times New Roman"/>
      <w:sz w:val="24"/>
    </w:rPr>
  </w:style>
  <w:style w:type="character" w:customStyle="1" w:styleId="FontStyle369">
    <w:name w:val="Font Style369"/>
    <w:uiPriority w:val="99"/>
    <w:rsid w:val="002B105B"/>
    <w:rPr>
      <w:rFonts w:ascii="Times New Roman" w:hAnsi="Times New Roman" w:cs="Times New Roman"/>
      <w:b/>
      <w:bCs/>
      <w:spacing w:val="-10"/>
      <w:sz w:val="20"/>
      <w:szCs w:val="20"/>
    </w:rPr>
  </w:style>
  <w:style w:type="character" w:customStyle="1" w:styleId="FontStyle357">
    <w:name w:val="Font Style357"/>
    <w:uiPriority w:val="99"/>
    <w:rsid w:val="002B105B"/>
    <w:rPr>
      <w:rFonts w:ascii="Times New Roman" w:hAnsi="Times New Roman" w:cs="Times New Roman"/>
      <w:b/>
      <w:bCs/>
      <w:spacing w:val="-10"/>
      <w:sz w:val="22"/>
      <w:szCs w:val="22"/>
    </w:rPr>
  </w:style>
  <w:style w:type="paragraph" w:customStyle="1" w:styleId="Style67">
    <w:name w:val="Style67"/>
    <w:basedOn w:val="Normal"/>
    <w:uiPriority w:val="99"/>
    <w:rsid w:val="002B105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B105B"/>
    <w:rPr>
      <w:rFonts w:ascii="Times New Roman" w:hAnsi="Times New Roman" w:cs="Times New Roman"/>
      <w:sz w:val="20"/>
      <w:szCs w:val="20"/>
    </w:rPr>
  </w:style>
  <w:style w:type="character" w:customStyle="1" w:styleId="FontStyle374">
    <w:name w:val="Font Style374"/>
    <w:uiPriority w:val="99"/>
    <w:rsid w:val="002B105B"/>
    <w:rPr>
      <w:rFonts w:ascii="Times New Roman" w:hAnsi="Times New Roman" w:cs="Times New Roman"/>
      <w:b/>
      <w:bCs/>
      <w:spacing w:val="-10"/>
      <w:sz w:val="22"/>
      <w:szCs w:val="22"/>
    </w:rPr>
  </w:style>
  <w:style w:type="paragraph" w:customStyle="1" w:styleId="Style30">
    <w:name w:val="Style30"/>
    <w:basedOn w:val="Normal"/>
    <w:uiPriority w:val="99"/>
    <w:rsid w:val="002B105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B105B"/>
    <w:rPr>
      <w:rFonts w:ascii="Times New Roman" w:hAnsi="Times New Roman" w:cs="Times New Roman"/>
      <w:smallCaps/>
      <w:sz w:val="16"/>
      <w:szCs w:val="16"/>
    </w:rPr>
  </w:style>
  <w:style w:type="paragraph" w:customStyle="1" w:styleId="Style93">
    <w:name w:val="Style93"/>
    <w:basedOn w:val="Normal"/>
    <w:uiPriority w:val="99"/>
    <w:rsid w:val="002B105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B105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B105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B105B"/>
    <w:rPr>
      <w:u w:val="single"/>
    </w:rPr>
  </w:style>
  <w:style w:type="character" w:customStyle="1" w:styleId="SmalltextCharCharCharChar0">
    <w:name w:val="Small text Char Char Char Char"/>
    <w:rsid w:val="002B105B"/>
    <w:rPr>
      <w:sz w:val="16"/>
      <w:szCs w:val="24"/>
      <w:lang w:val="en-US" w:eastAsia="en-US" w:bidi="ar-SA"/>
    </w:rPr>
  </w:style>
  <w:style w:type="paragraph" w:customStyle="1" w:styleId="boldcitation">
    <w:name w:val="bold citation"/>
    <w:basedOn w:val="Normal"/>
    <w:rsid w:val="002B105B"/>
    <w:rPr>
      <w:rFonts w:ascii="Arial" w:eastAsia="Times New Roman" w:hAnsi="Arial"/>
      <w:b/>
      <w:sz w:val="28"/>
      <w:u w:val="thick"/>
    </w:rPr>
  </w:style>
  <w:style w:type="character" w:customStyle="1" w:styleId="underlinecardChar">
    <w:name w:val="underline card Char"/>
    <w:rsid w:val="002B105B"/>
    <w:rPr>
      <w:rFonts w:ascii="Arial" w:hAnsi="Arial"/>
      <w:noProof w:val="0"/>
      <w:sz w:val="18"/>
      <w:szCs w:val="24"/>
      <w:u w:val="single"/>
      <w:lang w:val="en-US" w:eastAsia="en-US" w:bidi="ar-SA"/>
    </w:rPr>
  </w:style>
  <w:style w:type="character" w:customStyle="1" w:styleId="CardsCharCharChar">
    <w:name w:val="Cards Char Char Char"/>
    <w:rsid w:val="002B105B"/>
    <w:rPr>
      <w:szCs w:val="24"/>
      <w:lang w:val="en-US" w:eastAsia="en-US" w:bidi="ar-SA"/>
    </w:rPr>
  </w:style>
  <w:style w:type="character" w:customStyle="1" w:styleId="HiddenBlockHeaderChar">
    <w:name w:val="Hidden Block Header Char"/>
    <w:link w:val="HiddenBlockHeader"/>
    <w:rsid w:val="002B105B"/>
    <w:rPr>
      <w:rFonts w:ascii="Times New Roman" w:eastAsia="Times New Roman" w:hAnsi="Times New Roman" w:cs="Courier New"/>
      <w:b/>
      <w:bCs/>
      <w:sz w:val="28"/>
      <w:szCs w:val="22"/>
    </w:rPr>
  </w:style>
  <w:style w:type="paragraph" w:customStyle="1" w:styleId="NothingCharChar">
    <w:name w:val="Nothing Char Char"/>
    <w:link w:val="NothingCharCharChar"/>
    <w:rsid w:val="002B105B"/>
    <w:pPr>
      <w:jc w:val="both"/>
    </w:pPr>
    <w:rPr>
      <w:rFonts w:ascii="Times New Roman" w:eastAsia="MS Mincho" w:hAnsi="Times New Roman" w:cs="Times New Roman"/>
    </w:rPr>
  </w:style>
  <w:style w:type="character" w:customStyle="1" w:styleId="NothingCharCharChar">
    <w:name w:val="Nothing Char Char Char"/>
    <w:link w:val="NothingCharChar"/>
    <w:rsid w:val="002B105B"/>
    <w:rPr>
      <w:rFonts w:ascii="Times New Roman" w:eastAsia="MS Mincho" w:hAnsi="Times New Roman" w:cs="Times New Roman"/>
    </w:rPr>
  </w:style>
  <w:style w:type="character" w:customStyle="1" w:styleId="CardsCharChar">
    <w:name w:val="Cards Char Char"/>
    <w:rsid w:val="002B105B"/>
    <w:rPr>
      <w:szCs w:val="24"/>
      <w:lang w:val="en-US" w:eastAsia="en-US" w:bidi="ar-SA"/>
    </w:rPr>
  </w:style>
  <w:style w:type="character" w:customStyle="1" w:styleId="CardsCharCharCharChar">
    <w:name w:val="Cards Char Char Char Char"/>
    <w:rsid w:val="002B105B"/>
    <w:rPr>
      <w:szCs w:val="24"/>
      <w:lang w:val="en-US" w:eastAsia="en-US" w:bidi="ar-SA"/>
    </w:rPr>
  </w:style>
  <w:style w:type="character" w:customStyle="1" w:styleId="BlockHeadingsCharChar">
    <w:name w:val="Block Headings Char Char"/>
    <w:rsid w:val="002B105B"/>
    <w:rPr>
      <w:b/>
      <w:sz w:val="36"/>
      <w:szCs w:val="24"/>
      <w:u w:val="single"/>
      <w:lang w:val="en-US" w:eastAsia="en-US" w:bidi="ar-SA"/>
    </w:rPr>
  </w:style>
  <w:style w:type="character" w:customStyle="1" w:styleId="NothingChar1">
    <w:name w:val="Nothing Char1"/>
    <w:rsid w:val="002B105B"/>
    <w:rPr>
      <w:szCs w:val="24"/>
      <w:lang w:val="en-US" w:eastAsia="en-US" w:bidi="ar-SA"/>
    </w:rPr>
  </w:style>
  <w:style w:type="paragraph" w:customStyle="1" w:styleId="bloctitles">
    <w:name w:val="bloc titles"/>
    <w:basedOn w:val="Heading1"/>
    <w:next w:val="Normal"/>
    <w:link w:val="bloctitlesChar"/>
    <w:autoRedefine/>
    <w:rsid w:val="002B105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B105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B105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B105B"/>
  </w:style>
  <w:style w:type="character" w:customStyle="1" w:styleId="RegularChar">
    <w:name w:val="Regular Char"/>
    <w:link w:val="Regular"/>
    <w:rsid w:val="002B105B"/>
    <w:rPr>
      <w:rFonts w:ascii="Garamond" w:eastAsia="Times New Roman" w:hAnsi="Garamond" w:cs="Arial"/>
      <w:bCs/>
      <w:kern w:val="20"/>
      <w:sz w:val="20"/>
      <w:szCs w:val="32"/>
    </w:rPr>
  </w:style>
  <w:style w:type="character" w:customStyle="1" w:styleId="StyleTimesNewRoman">
    <w:name w:val="Style Times New Roman"/>
    <w:rsid w:val="002B105B"/>
    <w:rPr>
      <w:rFonts w:ascii="Garamond" w:hAnsi="Garamond"/>
    </w:rPr>
  </w:style>
  <w:style w:type="paragraph" w:customStyle="1" w:styleId="INDENTEDPARAGRAPH">
    <w:name w:val="INDENTED PARAGRAPH"/>
    <w:rsid w:val="002B105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B105B"/>
    <w:rPr>
      <w:rFonts w:cs="Arial"/>
      <w:bCs/>
      <w:caps/>
      <w:color w:val="FFFFFF"/>
      <w:sz w:val="2"/>
      <w:szCs w:val="2"/>
      <w:lang w:val="en-US" w:eastAsia="en-US" w:bidi="ar-SA"/>
    </w:rPr>
  </w:style>
  <w:style w:type="paragraph" w:customStyle="1" w:styleId="Numbering">
    <w:name w:val="Numbering"/>
    <w:basedOn w:val="Normal"/>
    <w:next w:val="Normal"/>
    <w:rsid w:val="002B105B"/>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2B105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B105B"/>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B105B"/>
    <w:pPr>
      <w:numPr>
        <w:numId w:val="18"/>
      </w:numPr>
    </w:pPr>
  </w:style>
  <w:style w:type="paragraph" w:customStyle="1" w:styleId="Lettering">
    <w:name w:val="Lettering"/>
    <w:basedOn w:val="Numbering"/>
    <w:next w:val="Normal"/>
    <w:rsid w:val="002B105B"/>
    <w:pPr>
      <w:numPr>
        <w:numId w:val="16"/>
      </w:numPr>
    </w:pPr>
    <w:rPr>
      <w:szCs w:val="22"/>
    </w:rPr>
  </w:style>
  <w:style w:type="paragraph" w:customStyle="1" w:styleId="FileName">
    <w:name w:val="File Name"/>
    <w:basedOn w:val="Normal"/>
    <w:next w:val="Normal"/>
    <w:rsid w:val="002B105B"/>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B105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B105B"/>
    <w:pPr>
      <w:numPr>
        <w:numId w:val="19"/>
      </w:numPr>
      <w:tabs>
        <w:tab w:val="num" w:pos="360"/>
      </w:tabs>
      <w:ind w:left="360"/>
    </w:pPr>
  </w:style>
  <w:style w:type="paragraph" w:customStyle="1" w:styleId="CardContinued1">
    <w:name w:val="Card Continued 1"/>
    <w:basedOn w:val="Normal"/>
    <w:next w:val="Normal"/>
    <w:rsid w:val="002B105B"/>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B105B"/>
    <w:pPr>
      <w:numPr>
        <w:numId w:val="0"/>
      </w:numPr>
      <w:spacing w:before="0" w:after="120"/>
      <w:jc w:val="left"/>
    </w:pPr>
  </w:style>
  <w:style w:type="paragraph" w:customStyle="1" w:styleId="Clearformatting0">
    <w:name w:val="Clear formatting"/>
    <w:basedOn w:val="Normal"/>
    <w:rsid w:val="002B105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B105B"/>
  </w:style>
  <w:style w:type="paragraph" w:customStyle="1" w:styleId="SmallCardText">
    <w:name w:val="Small Card Text"/>
    <w:rsid w:val="002B105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B105B"/>
    <w:rPr>
      <w:sz w:val="16"/>
      <w:szCs w:val="16"/>
      <w:lang w:val="en-US" w:eastAsia="en-US" w:bidi="ar-SA"/>
    </w:rPr>
  </w:style>
  <w:style w:type="paragraph" w:customStyle="1" w:styleId="TAGFONT">
    <w:name w:val="TAG FONT"/>
    <w:basedOn w:val="Normal"/>
    <w:autoRedefine/>
    <w:rsid w:val="002B105B"/>
    <w:rPr>
      <w:rFonts w:eastAsia="Times New Roman"/>
      <w:sz w:val="24"/>
    </w:rPr>
  </w:style>
  <w:style w:type="character" w:customStyle="1" w:styleId="mainarttxt">
    <w:name w:val="mainarttxt"/>
    <w:basedOn w:val="DefaultParagraphFont"/>
    <w:rsid w:val="002B105B"/>
  </w:style>
  <w:style w:type="paragraph" w:customStyle="1" w:styleId="TagChar1CharCharCharChar">
    <w:name w:val="Tag Char1 Char Char Char Char"/>
    <w:basedOn w:val="Normal"/>
    <w:rsid w:val="002B105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B105B"/>
    <w:rPr>
      <w:sz w:val="20"/>
    </w:rPr>
  </w:style>
  <w:style w:type="character" w:customStyle="1" w:styleId="highlightChar">
    <w:name w:val="highlight Char"/>
    <w:rsid w:val="002B105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2B105B"/>
    <w:rPr>
      <w:rFonts w:eastAsia="Batang" w:cs="Arial"/>
      <w:b/>
      <w:bCs/>
      <w:iCs/>
      <w:sz w:val="24"/>
      <w:szCs w:val="28"/>
      <w:lang w:val="en-US" w:eastAsia="en-US" w:bidi="ar-SA"/>
    </w:rPr>
  </w:style>
  <w:style w:type="paragraph" w:customStyle="1" w:styleId="formfldssel">
    <w:name w:val="formfldssel"/>
    <w:basedOn w:val="Normal"/>
    <w:rsid w:val="002B105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B105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B105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B105B"/>
  </w:style>
  <w:style w:type="character" w:customStyle="1" w:styleId="StyleCardTextUnderline3Char">
    <w:name w:val="Style Card Text + Underline3 Char"/>
    <w:rsid w:val="002B105B"/>
    <w:rPr>
      <w:rFonts w:eastAsia="SimSun"/>
      <w:szCs w:val="24"/>
      <w:u w:val="thick"/>
      <w:lang w:val="en-US" w:eastAsia="zh-CN" w:bidi="ar-SA"/>
    </w:rPr>
  </w:style>
  <w:style w:type="character" w:customStyle="1" w:styleId="BoldandUnderlineChar1Char2CharChar">
    <w:name w:val="Bold and Underline Char1 Char2 Char Char"/>
    <w:rsid w:val="002B105B"/>
    <w:rPr>
      <w:b/>
      <w:noProof w:val="0"/>
      <w:szCs w:val="24"/>
      <w:u w:val="single"/>
      <w:lang w:val="en-US" w:eastAsia="en-US" w:bidi="ar-SA"/>
    </w:rPr>
  </w:style>
  <w:style w:type="character" w:customStyle="1" w:styleId="UnderlineChar1Char1">
    <w:name w:val="Underline Char1 Char1"/>
    <w:rsid w:val="002B105B"/>
    <w:rPr>
      <w:noProof w:val="0"/>
      <w:szCs w:val="24"/>
      <w:u w:val="single"/>
      <w:lang w:val="en-US" w:eastAsia="en-US" w:bidi="ar-SA"/>
    </w:rPr>
  </w:style>
  <w:style w:type="paragraph" w:customStyle="1" w:styleId="Underlinestyle1">
    <w:name w:val="Underlinestyle"/>
    <w:basedOn w:val="Normal"/>
    <w:rsid w:val="002B105B"/>
    <w:pPr>
      <w:tabs>
        <w:tab w:val="left" w:pos="720"/>
      </w:tabs>
      <w:ind w:left="720"/>
    </w:pPr>
    <w:rPr>
      <w:rFonts w:eastAsia="Times New Roman"/>
      <w:szCs w:val="20"/>
      <w:u w:val="single"/>
    </w:rPr>
  </w:style>
  <w:style w:type="character" w:customStyle="1" w:styleId="featurecontentgray1">
    <w:name w:val="featurecontentgray1"/>
    <w:rsid w:val="002B105B"/>
    <w:rPr>
      <w:rFonts w:ascii="Arial" w:hAnsi="Arial" w:cs="Arial" w:hint="default"/>
      <w:color w:val="666666"/>
    </w:rPr>
  </w:style>
  <w:style w:type="character" w:customStyle="1" w:styleId="CardCharCharChar0">
    <w:name w:val="Card Char Char Char"/>
    <w:rsid w:val="002B105B"/>
    <w:rPr>
      <w:rFonts w:ascii="Book Antiqua" w:hAnsi="Book Antiqua"/>
      <w:szCs w:val="24"/>
      <w:lang w:val="en-US" w:eastAsia="en-US" w:bidi="ar-SA"/>
    </w:rPr>
  </w:style>
  <w:style w:type="character" w:customStyle="1" w:styleId="big1">
    <w:name w:val="big1"/>
    <w:rsid w:val="002B105B"/>
    <w:rPr>
      <w:sz w:val="28"/>
      <w:szCs w:val="28"/>
    </w:rPr>
  </w:style>
  <w:style w:type="character" w:customStyle="1" w:styleId="prodgeneral">
    <w:name w:val="prodgeneral"/>
    <w:basedOn w:val="DefaultParagraphFont"/>
    <w:rsid w:val="002B105B"/>
  </w:style>
  <w:style w:type="character" w:customStyle="1" w:styleId="StyleUnderlineChar0">
    <w:name w:val="Style Underline + Char"/>
    <w:rsid w:val="002B105B"/>
    <w:rPr>
      <w:rFonts w:eastAsia="SimSun" w:cs="Arial"/>
      <w:b/>
      <w:bCs/>
      <w:iCs/>
      <w:caps/>
      <w:sz w:val="24"/>
      <w:szCs w:val="24"/>
      <w:u w:val="single"/>
      <w:lang w:val="en-US" w:eastAsia="en-US" w:bidi="ar-SA"/>
    </w:rPr>
  </w:style>
  <w:style w:type="character" w:customStyle="1" w:styleId="StyleciteChar">
    <w:name w:val="Style cite + Char"/>
    <w:basedOn w:val="citeChar2"/>
    <w:rsid w:val="002B105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B105B"/>
    <w:rPr>
      <w:rFonts w:eastAsia="Times New Roman"/>
      <w:b/>
      <w:sz w:val="24"/>
    </w:rPr>
  </w:style>
  <w:style w:type="paragraph" w:customStyle="1" w:styleId="RepeatHeader">
    <w:name w:val="Repeat Header"/>
    <w:basedOn w:val="HeaderDebate"/>
    <w:rsid w:val="002B105B"/>
    <w:pPr>
      <w:outlineLvl w:val="1"/>
    </w:pPr>
    <w:rPr>
      <w:szCs w:val="48"/>
    </w:rPr>
  </w:style>
  <w:style w:type="character" w:customStyle="1" w:styleId="sectiontitle">
    <w:name w:val="sectiontitle"/>
    <w:basedOn w:val="DefaultParagraphFont"/>
    <w:rsid w:val="002B105B"/>
  </w:style>
  <w:style w:type="character" w:customStyle="1" w:styleId="sectionsubtitle">
    <w:name w:val="sectionsubtitle"/>
    <w:basedOn w:val="DefaultParagraphFont"/>
    <w:rsid w:val="002B105B"/>
  </w:style>
  <w:style w:type="character" w:customStyle="1" w:styleId="copyright">
    <w:name w:val="copyright"/>
    <w:basedOn w:val="DefaultParagraphFont"/>
    <w:rsid w:val="002B105B"/>
  </w:style>
  <w:style w:type="character" w:customStyle="1" w:styleId="EvidenceTag">
    <w:name w:val="Evidence Tag"/>
    <w:rsid w:val="002B105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B105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B105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B105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B105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B105B"/>
    <w:rPr>
      <w:rFonts w:eastAsia="Times New Roman"/>
      <w:sz w:val="16"/>
    </w:rPr>
  </w:style>
  <w:style w:type="paragraph" w:customStyle="1" w:styleId="citationunderline">
    <w:name w:val="citation/underline"/>
    <w:autoRedefine/>
    <w:rsid w:val="002B105B"/>
    <w:rPr>
      <w:rFonts w:ascii="Times New Roman" w:eastAsia="Times New Roman" w:hAnsi="Times New Roman" w:cs="Times New Roman"/>
      <w:b/>
      <w:u w:val="single"/>
    </w:rPr>
  </w:style>
  <w:style w:type="character" w:customStyle="1" w:styleId="smcaps">
    <w:name w:val="smcaps"/>
    <w:basedOn w:val="DefaultParagraphFont"/>
    <w:rsid w:val="002B105B"/>
  </w:style>
  <w:style w:type="character" w:customStyle="1" w:styleId="inside-head1">
    <w:name w:val="inside-head1"/>
    <w:rsid w:val="002B105B"/>
    <w:rPr>
      <w:rFonts w:ascii="Arial" w:hAnsi="Arial" w:cs="Arial" w:hint="default"/>
      <w:b/>
      <w:bCs/>
      <w:color w:val="000000"/>
      <w:spacing w:val="-15"/>
      <w:sz w:val="45"/>
      <w:szCs w:val="45"/>
    </w:rPr>
  </w:style>
  <w:style w:type="character" w:customStyle="1" w:styleId="datestamp1">
    <w:name w:val="datestamp1"/>
    <w:rsid w:val="002B105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B105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B105B"/>
  </w:style>
  <w:style w:type="paragraph" w:customStyle="1" w:styleId="links1">
    <w:name w:val="links1"/>
    <w:basedOn w:val="Normal"/>
    <w:rsid w:val="002B105B"/>
    <w:pPr>
      <w:spacing w:before="100" w:beforeAutospacing="1" w:after="100" w:afterAutospacing="1"/>
    </w:pPr>
    <w:rPr>
      <w:rFonts w:eastAsia="Times New Roman"/>
      <w:color w:val="FFFFFF"/>
      <w:sz w:val="16"/>
      <w:szCs w:val="16"/>
    </w:rPr>
  </w:style>
  <w:style w:type="paragraph" w:customStyle="1" w:styleId="endtext">
    <w:name w:val="endtext"/>
    <w:basedOn w:val="Normal"/>
    <w:rsid w:val="002B105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B105B"/>
    <w:rPr>
      <w:rFonts w:ascii="Verdana" w:hAnsi="Verdana" w:hint="default"/>
      <w:b/>
      <w:bCs/>
      <w:sz w:val="32"/>
      <w:szCs w:val="32"/>
    </w:rPr>
  </w:style>
  <w:style w:type="character" w:customStyle="1" w:styleId="storydeck31">
    <w:name w:val="storydeck31"/>
    <w:rsid w:val="002B105B"/>
    <w:rPr>
      <w:rFonts w:ascii="Verdana" w:hAnsi="Verdana" w:hint="default"/>
      <w:i w:val="0"/>
      <w:iCs w:val="0"/>
      <w:sz w:val="21"/>
      <w:szCs w:val="21"/>
    </w:rPr>
  </w:style>
  <w:style w:type="character" w:customStyle="1" w:styleId="subtitle10">
    <w:name w:val="subtitle1"/>
    <w:rsid w:val="002B105B"/>
    <w:rPr>
      <w:rFonts w:ascii="Verdana" w:hAnsi="Verdana" w:hint="default"/>
      <w:b w:val="0"/>
      <w:bCs w:val="0"/>
      <w:vanish w:val="0"/>
      <w:webHidden w:val="0"/>
      <w:color w:val="484848"/>
      <w:sz w:val="14"/>
      <w:szCs w:val="14"/>
      <w:specVanish w:val="0"/>
    </w:rPr>
  </w:style>
  <w:style w:type="paragraph" w:customStyle="1" w:styleId="g">
    <w:name w:val="g"/>
    <w:basedOn w:val="Normal"/>
    <w:rsid w:val="002B105B"/>
    <w:pPr>
      <w:spacing w:before="240" w:after="240"/>
    </w:pPr>
    <w:rPr>
      <w:rFonts w:eastAsia="Times New Roman"/>
      <w:sz w:val="24"/>
    </w:rPr>
  </w:style>
  <w:style w:type="character" w:customStyle="1" w:styleId="clsbiolink">
    <w:name w:val="clsbiolink"/>
    <w:basedOn w:val="DefaultParagraphFont"/>
    <w:rsid w:val="002B105B"/>
  </w:style>
  <w:style w:type="character" w:customStyle="1" w:styleId="clssmaller">
    <w:name w:val="clssmaller"/>
    <w:basedOn w:val="DefaultParagraphFont"/>
    <w:rsid w:val="002B105B"/>
  </w:style>
  <w:style w:type="character" w:customStyle="1" w:styleId="sm1">
    <w:name w:val="sm1"/>
    <w:rsid w:val="002B105B"/>
    <w:rPr>
      <w:rFonts w:ascii="Verdana" w:hAnsi="Verdana" w:hint="default"/>
      <w:i w:val="0"/>
      <w:iCs w:val="0"/>
      <w:smallCaps w:val="0"/>
      <w:color w:val="000000"/>
      <w:sz w:val="17"/>
      <w:szCs w:val="17"/>
    </w:rPr>
  </w:style>
  <w:style w:type="character" w:customStyle="1" w:styleId="noindentChar">
    <w:name w:val="noindent Char"/>
    <w:rsid w:val="002B105B"/>
    <w:rPr>
      <w:rFonts w:ascii="Arial" w:hAnsi="Arial" w:cs="Arial"/>
      <w:sz w:val="24"/>
      <w:szCs w:val="24"/>
      <w:lang w:val="en-US" w:eastAsia="en-US" w:bidi="ar-SA"/>
    </w:rPr>
  </w:style>
  <w:style w:type="character" w:customStyle="1" w:styleId="SmallChar1">
    <w:name w:val="Small Char1"/>
    <w:rsid w:val="002B105B"/>
    <w:rPr>
      <w:sz w:val="16"/>
      <w:szCs w:val="24"/>
      <w:lang w:val="en-US" w:eastAsia="en-US" w:bidi="ar-SA"/>
    </w:rPr>
  </w:style>
  <w:style w:type="character" w:customStyle="1" w:styleId="fullcite0">
    <w:name w:val="fullcite"/>
    <w:basedOn w:val="DefaultParagraphFont"/>
    <w:rsid w:val="002B105B"/>
  </w:style>
  <w:style w:type="character" w:customStyle="1" w:styleId="Style9ptThickunderline">
    <w:name w:val="Style 9 pt Thick underline"/>
    <w:rsid w:val="002B105B"/>
    <w:rPr>
      <w:sz w:val="24"/>
      <w:u w:val="thick"/>
    </w:rPr>
  </w:style>
  <w:style w:type="paragraph" w:customStyle="1" w:styleId="Repeatheader0">
    <w:name w:val="Repeat header"/>
    <w:basedOn w:val="Normal"/>
    <w:autoRedefine/>
    <w:rsid w:val="002B105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B105B"/>
    <w:rPr>
      <w:rFonts w:ascii="Times New Roman" w:hAnsi="Times New Roman" w:cs="Calibri"/>
      <w:sz w:val="16"/>
    </w:rPr>
  </w:style>
  <w:style w:type="character" w:customStyle="1" w:styleId="CardNotUnderlinedChar">
    <w:name w:val="Card Not Underlined Char"/>
    <w:rsid w:val="002B105B"/>
    <w:rPr>
      <w:sz w:val="16"/>
      <w:lang w:val="en-US" w:eastAsia="en-US" w:bidi="ar-SA"/>
    </w:rPr>
  </w:style>
  <w:style w:type="paragraph" w:customStyle="1" w:styleId="CardNotUnderlined3">
    <w:name w:val="Card Not Underlined 3"/>
    <w:basedOn w:val="CardNotUnderlined"/>
    <w:rsid w:val="002B105B"/>
    <w:rPr>
      <w:rFonts w:ascii="Times New Roman" w:hAnsi="Times New Roman" w:cs="Calibri"/>
    </w:rPr>
  </w:style>
  <w:style w:type="paragraph" w:customStyle="1" w:styleId="CardNotUnderlinedFinal">
    <w:name w:val="Card Not Underlined Final"/>
    <w:basedOn w:val="CardNotUnderlined3"/>
    <w:rsid w:val="002B105B"/>
    <w:rPr>
      <w:sz w:val="20"/>
    </w:rPr>
  </w:style>
  <w:style w:type="character" w:customStyle="1" w:styleId="tagChar3">
    <w:name w:val="tag Char3"/>
    <w:rsid w:val="002B105B"/>
    <w:rPr>
      <w:b/>
      <w:sz w:val="24"/>
      <w:szCs w:val="24"/>
      <w:lang w:val="en-US" w:eastAsia="en-US" w:bidi="ar-SA"/>
    </w:rPr>
  </w:style>
  <w:style w:type="character" w:customStyle="1" w:styleId="link-mailto">
    <w:name w:val="link-mailto"/>
    <w:basedOn w:val="DefaultParagraphFont"/>
    <w:rsid w:val="002B105B"/>
  </w:style>
  <w:style w:type="character" w:customStyle="1" w:styleId="StyleUnderlineUnderlineChar">
    <w:name w:val="Style Underline + Underline Char"/>
    <w:rsid w:val="002B105B"/>
    <w:rPr>
      <w:rFonts w:ascii="Trebuchet MS" w:hAnsi="Trebuchet MS"/>
      <w:szCs w:val="18"/>
      <w:u w:val="single"/>
      <w:lang w:val="en-US" w:eastAsia="en-US" w:bidi="ar-SA"/>
    </w:rPr>
  </w:style>
  <w:style w:type="paragraph" w:customStyle="1" w:styleId="formfld">
    <w:name w:val="formfld"/>
    <w:basedOn w:val="Normal"/>
    <w:rsid w:val="002B105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B105B"/>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B105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B105B"/>
    <w:rPr>
      <w:rFonts w:ascii="Times New Roman" w:eastAsia="Times New Roman" w:hAnsi="Times New Roman" w:cs="Times New Roman"/>
      <w:sz w:val="20"/>
      <w:u w:val="thick"/>
    </w:rPr>
  </w:style>
  <w:style w:type="paragraph" w:customStyle="1" w:styleId="SmallCards">
    <w:name w:val="Small Cards"/>
    <w:basedOn w:val="Cards"/>
    <w:link w:val="SmallCardsChar"/>
    <w:rsid w:val="002B105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B105B"/>
    <w:rPr>
      <w:rFonts w:ascii="Times New Roman" w:eastAsia="Times New Roman" w:hAnsi="Times New Roman" w:cs="Times New Roman"/>
      <w:sz w:val="14"/>
    </w:rPr>
  </w:style>
  <w:style w:type="paragraph" w:customStyle="1" w:styleId="ReadingCites">
    <w:name w:val="Reading Cites"/>
    <w:basedOn w:val="Normal"/>
    <w:link w:val="ReadingCitesChar"/>
    <w:rsid w:val="002B105B"/>
    <w:rPr>
      <w:rFonts w:eastAsia="Times New Roman"/>
      <w:b/>
      <w:sz w:val="20"/>
      <w:szCs w:val="20"/>
    </w:rPr>
  </w:style>
  <w:style w:type="character" w:customStyle="1" w:styleId="ReadingCitesChar">
    <w:name w:val="Reading Cites Char"/>
    <w:link w:val="ReadingCites"/>
    <w:rsid w:val="002B105B"/>
    <w:rPr>
      <w:rFonts w:ascii="Calibri" w:eastAsia="Times New Roman" w:hAnsi="Calibri"/>
      <w:b/>
      <w:sz w:val="20"/>
      <w:szCs w:val="20"/>
    </w:rPr>
  </w:style>
  <w:style w:type="paragraph" w:customStyle="1" w:styleId="ContentsHeading">
    <w:name w:val="Contents Heading"/>
    <w:basedOn w:val="Heading1"/>
    <w:next w:val="Normal"/>
    <w:rsid w:val="002B105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B105B"/>
    <w:pPr>
      <w:spacing w:before="100" w:beforeAutospacing="1" w:after="100" w:afterAutospacing="1"/>
    </w:pPr>
    <w:rPr>
      <w:rFonts w:eastAsia="Times New Roman"/>
      <w:sz w:val="20"/>
    </w:rPr>
  </w:style>
  <w:style w:type="character" w:customStyle="1" w:styleId="CharacterStyle8">
    <w:name w:val="Character Style 8"/>
    <w:rsid w:val="002B105B"/>
    <w:rPr>
      <w:sz w:val="22"/>
      <w:szCs w:val="22"/>
    </w:rPr>
  </w:style>
  <w:style w:type="paragraph" w:customStyle="1" w:styleId="Style110">
    <w:name w:val="Style 11"/>
    <w:rsid w:val="002B105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B105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2B105B"/>
    <w:rPr>
      <w:b/>
      <w:sz w:val="24"/>
    </w:rPr>
  </w:style>
  <w:style w:type="character" w:customStyle="1" w:styleId="CardText1CharChar">
    <w:name w:val="Card Text 1 Char Char"/>
    <w:rsid w:val="002B105B"/>
    <w:rPr>
      <w:rFonts w:ascii="Arial Narrow" w:hAnsi="Arial Narrow"/>
      <w:color w:val="000000"/>
      <w:sz w:val="22"/>
      <w:szCs w:val="22"/>
      <w:u w:val="single"/>
      <w:lang w:val="en-US" w:eastAsia="en-US" w:bidi="ar-SA"/>
    </w:rPr>
  </w:style>
  <w:style w:type="character" w:customStyle="1" w:styleId="CardText1Char1">
    <w:name w:val="Card Text 1 Char1"/>
    <w:rsid w:val="002B105B"/>
    <w:rPr>
      <w:rFonts w:ascii="Arial Narrow" w:hAnsi="Arial Narrow"/>
      <w:color w:val="000000"/>
      <w:sz w:val="22"/>
      <w:szCs w:val="22"/>
      <w:u w:val="single"/>
      <w:lang w:val="en-US" w:eastAsia="en-US" w:bidi="ar-SA"/>
    </w:rPr>
  </w:style>
  <w:style w:type="paragraph" w:customStyle="1" w:styleId="Style70">
    <w:name w:val="Style 7"/>
    <w:rsid w:val="002B105B"/>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2B105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B105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B105B"/>
  </w:style>
  <w:style w:type="paragraph" w:customStyle="1" w:styleId="Header1">
    <w:name w:val="Header1"/>
    <w:aliases w:val="Header Char Char,Header Char Char Char Char Char Char Char Cha,Char Char Char Cha"/>
    <w:basedOn w:val="Heading1"/>
    <w:next w:val="Heading1"/>
    <w:qFormat/>
    <w:rsid w:val="002B105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B105B"/>
    <w:rPr>
      <w:b/>
      <w:bCs/>
      <w:color w:val="695B54"/>
    </w:rPr>
  </w:style>
  <w:style w:type="paragraph" w:customStyle="1" w:styleId="Heading11">
    <w:name w:val="Heading 11"/>
    <w:basedOn w:val="Normal"/>
    <w:next w:val="Normal"/>
    <w:rsid w:val="002B105B"/>
    <w:pPr>
      <w:keepNext/>
      <w:widowControl w:val="0"/>
      <w:suppressAutoHyphens/>
      <w:jc w:val="center"/>
    </w:pPr>
    <w:rPr>
      <w:rFonts w:eastAsia="Tahoma"/>
      <w:b/>
      <w:sz w:val="48"/>
      <w:szCs w:val="32"/>
      <w:u w:val="single"/>
    </w:rPr>
  </w:style>
  <w:style w:type="paragraph" w:customStyle="1" w:styleId="TextHeading">
    <w:name w:val="Text Heading"/>
    <w:basedOn w:val="Heading3"/>
    <w:rsid w:val="002B105B"/>
    <w:pPr>
      <w:keepLines w:val="0"/>
      <w:pageBreakBefore w:val="0"/>
      <w:spacing w:before="0"/>
      <w:jc w:val="left"/>
    </w:pPr>
    <w:rPr>
      <w:rFonts w:eastAsia="Times New Roman" w:cs="Arial"/>
      <w:bCs w:val="0"/>
      <w:sz w:val="22"/>
      <w:szCs w:val="26"/>
    </w:rPr>
  </w:style>
  <w:style w:type="character" w:customStyle="1" w:styleId="TextHeadingChar">
    <w:name w:val="Text Heading Char"/>
    <w:rsid w:val="002B105B"/>
    <w:rPr>
      <w:rFonts w:cs="Arial"/>
      <w:b/>
      <w:bCs/>
      <w:sz w:val="22"/>
      <w:szCs w:val="26"/>
      <w:u w:val="single"/>
      <w:lang w:val="en-US" w:eastAsia="en-US" w:bidi="ar-SA"/>
    </w:rPr>
  </w:style>
  <w:style w:type="character" w:customStyle="1" w:styleId="FootnoteCharacters">
    <w:name w:val="Footnote Characters"/>
    <w:rsid w:val="002B105B"/>
    <w:rPr>
      <w:vertAlign w:val="superscript"/>
    </w:rPr>
  </w:style>
  <w:style w:type="paragraph" w:customStyle="1" w:styleId="StyleHeading1BlockTitleHeading1Char1ALEXHeadingBrief-He2">
    <w:name w:val="Style Heading 1Block TitleHeading 1 Char1ALEXHeadingBrief - He...2"/>
    <w:basedOn w:val="Heading1"/>
    <w:autoRedefine/>
    <w:rsid w:val="002B105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B105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B105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B105B"/>
    <w:rPr>
      <w:rFonts w:ascii="Arial" w:eastAsia="Times New Roman" w:hAnsi="Arial"/>
      <w:smallCaps/>
    </w:rPr>
  </w:style>
  <w:style w:type="paragraph" w:customStyle="1" w:styleId="DebateBody">
    <w:name w:val="Debate Body"/>
    <w:basedOn w:val="Normal"/>
    <w:qFormat/>
    <w:rsid w:val="002B105B"/>
    <w:rPr>
      <w:rFonts w:ascii="Cambria" w:eastAsia="Cambria" w:hAnsi="Cambria"/>
      <w:b/>
      <w:caps/>
      <w:sz w:val="24"/>
    </w:rPr>
  </w:style>
  <w:style w:type="paragraph" w:customStyle="1" w:styleId="StyleDebateBodyBefore12pt">
    <w:name w:val="Style Debate Body + Before:  12 pt"/>
    <w:basedOn w:val="Normal"/>
    <w:next w:val="Normal"/>
    <w:rsid w:val="002B105B"/>
    <w:pPr>
      <w:spacing w:before="240"/>
    </w:pPr>
    <w:rPr>
      <w:rFonts w:eastAsia="Times New Roman"/>
      <w:bCs/>
      <w:sz w:val="20"/>
      <w:szCs w:val="20"/>
    </w:rPr>
  </w:style>
  <w:style w:type="paragraph" w:customStyle="1" w:styleId="StyleDebateBodyBefore12pt1">
    <w:name w:val="Style Debate Body + Before:  12 pt1"/>
    <w:basedOn w:val="Normal"/>
    <w:rsid w:val="002B105B"/>
    <w:pPr>
      <w:spacing w:before="240"/>
    </w:pPr>
    <w:rPr>
      <w:rFonts w:eastAsia="Times New Roman"/>
      <w:bCs/>
      <w:sz w:val="20"/>
      <w:szCs w:val="20"/>
    </w:rPr>
  </w:style>
  <w:style w:type="character" w:customStyle="1" w:styleId="10ptnotbold">
    <w:name w:val="10ptnotbold"/>
    <w:rsid w:val="002B105B"/>
    <w:rPr>
      <w:sz w:val="20"/>
    </w:rPr>
  </w:style>
  <w:style w:type="paragraph" w:customStyle="1" w:styleId="PageNumber11">
    <w:name w:val="Page Number11"/>
    <w:basedOn w:val="Normal"/>
    <w:next w:val="Normal"/>
    <w:rsid w:val="002B105B"/>
    <w:rPr>
      <w:rFonts w:eastAsia="Times New Roman"/>
      <w:sz w:val="20"/>
    </w:rPr>
  </w:style>
  <w:style w:type="character" w:customStyle="1" w:styleId="Heading2CharCharCharCharCharCharCharCharCharCharCharCharCharChar1">
    <w:name w:val="Heading 2 Char Char Char Char Char Char Char Char Char Char Char Char Char Char1"/>
    <w:rsid w:val="002B105B"/>
    <w:rPr>
      <w:rFonts w:eastAsia="SimSun" w:cs="Arial"/>
      <w:b/>
      <w:bCs/>
      <w:iCs/>
      <w:sz w:val="24"/>
      <w:szCs w:val="28"/>
      <w:lang w:val="en-US" w:eastAsia="zh-CN" w:bidi="ar-SA"/>
    </w:rPr>
  </w:style>
  <w:style w:type="character" w:customStyle="1" w:styleId="Char31">
    <w:name w:val="Char31"/>
    <w:rsid w:val="002B105B"/>
    <w:rPr>
      <w:rFonts w:cs="Arial"/>
      <w:bCs/>
      <w:u w:val="thick"/>
      <w:lang w:val="en-US" w:eastAsia="en-US" w:bidi="ar-SA"/>
    </w:rPr>
  </w:style>
  <w:style w:type="paragraph" w:customStyle="1" w:styleId="StyleHeading1Centered">
    <w:name w:val="Style Heading 1 + Centered"/>
    <w:basedOn w:val="Heading1"/>
    <w:rsid w:val="002B10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B10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B10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B105B"/>
    <w:pPr>
      <w:spacing w:before="120"/>
    </w:pPr>
    <w:rPr>
      <w:rFonts w:eastAsia="Times New Roman"/>
      <w:sz w:val="20"/>
    </w:rPr>
  </w:style>
  <w:style w:type="character" w:customStyle="1" w:styleId="underliningChar0">
    <w:name w:val="underlining Char"/>
    <w:rsid w:val="002B105B"/>
    <w:rPr>
      <w:b/>
      <w:szCs w:val="24"/>
      <w:u w:val="single"/>
      <w:lang w:val="en-US" w:eastAsia="en-US" w:bidi="ar-SA"/>
    </w:rPr>
  </w:style>
  <w:style w:type="character" w:customStyle="1" w:styleId="notreadChar">
    <w:name w:val="not read Char"/>
    <w:rsid w:val="002B105B"/>
    <w:rPr>
      <w:sz w:val="18"/>
      <w:szCs w:val="24"/>
      <w:lang w:val="en-US" w:eastAsia="en-US" w:bidi="ar-SA"/>
    </w:rPr>
  </w:style>
  <w:style w:type="paragraph" w:customStyle="1" w:styleId="StyleStrong10ptNotBold">
    <w:name w:val="Style Strong + 10 pt Not Bold"/>
    <w:basedOn w:val="Normal"/>
    <w:autoRedefine/>
    <w:rsid w:val="002B105B"/>
    <w:pPr>
      <w:ind w:left="720" w:hanging="360"/>
    </w:pPr>
    <w:rPr>
      <w:rFonts w:eastAsia="Times New Roman"/>
      <w:sz w:val="26"/>
      <w:szCs w:val="26"/>
    </w:rPr>
  </w:style>
  <w:style w:type="character" w:customStyle="1" w:styleId="prbodytext1">
    <w:name w:val="pr_bodytext1"/>
    <w:rsid w:val="002B105B"/>
    <w:rPr>
      <w:rFonts w:ascii="Arial" w:hAnsi="Arial" w:cs="Arial" w:hint="default"/>
      <w:sz w:val="20"/>
      <w:szCs w:val="20"/>
    </w:rPr>
  </w:style>
  <w:style w:type="character" w:customStyle="1" w:styleId="smallCharChar">
    <w:name w:val="small Char Char"/>
    <w:rsid w:val="002B105B"/>
    <w:rPr>
      <w:rFonts w:ascii="Times New Roman" w:eastAsia="Times New Roman" w:hAnsi="Times New Roman" w:cs="Times New Roman"/>
      <w:sz w:val="12"/>
      <w:szCs w:val="16"/>
    </w:rPr>
  </w:style>
  <w:style w:type="character" w:customStyle="1" w:styleId="Undlerine">
    <w:name w:val="Undlerine"/>
    <w:qFormat/>
    <w:rsid w:val="002B105B"/>
    <w:rPr>
      <w:rFonts w:ascii="Times New Roman" w:hAnsi="Times New Roman"/>
      <w:w w:val="110"/>
      <w:sz w:val="20"/>
      <w:szCs w:val="20"/>
      <w:u w:val="single"/>
      <w:bdr w:val="none" w:sz="0" w:space="0" w:color="auto"/>
      <w:lang w:bidi="he-IL"/>
    </w:rPr>
  </w:style>
  <w:style w:type="character" w:customStyle="1" w:styleId="Aunderline1">
    <w:name w:val="Aunderline"/>
    <w:qFormat/>
    <w:rsid w:val="002B105B"/>
    <w:rPr>
      <w:rFonts w:ascii="Times New Roman" w:hAnsi="Times New Roman"/>
      <w:sz w:val="20"/>
      <w:u w:val="single"/>
    </w:rPr>
  </w:style>
  <w:style w:type="paragraph" w:customStyle="1" w:styleId="NormalUnderline0">
    <w:name w:val="Normal + Underline"/>
    <w:basedOn w:val="Normal"/>
    <w:link w:val="NormalUnderlineChar0"/>
    <w:rsid w:val="002B105B"/>
    <w:pPr>
      <w:ind w:left="720"/>
    </w:pPr>
    <w:rPr>
      <w:rFonts w:eastAsia="Times New Roman"/>
      <w:b/>
      <w:sz w:val="20"/>
      <w:u w:val="single"/>
      <w:lang w:val="x-none" w:eastAsia="x-none"/>
    </w:rPr>
  </w:style>
  <w:style w:type="character" w:customStyle="1" w:styleId="NormalUnderlineChar0">
    <w:name w:val="Normal + Underline Char"/>
    <w:link w:val="NormalUnderline0"/>
    <w:rsid w:val="002B105B"/>
    <w:rPr>
      <w:rFonts w:ascii="Calibri" w:eastAsia="Times New Roman" w:hAnsi="Calibri"/>
      <w:b/>
      <w:sz w:val="20"/>
      <w:u w:val="single"/>
      <w:lang w:val="x-none" w:eastAsia="x-none"/>
    </w:rPr>
  </w:style>
  <w:style w:type="character" w:customStyle="1" w:styleId="Boxes">
    <w:name w:val="Boxes"/>
    <w:qFormat/>
    <w:rsid w:val="002B105B"/>
    <w:rPr>
      <w:rFonts w:ascii="Times New Roman" w:hAnsi="Times New Roman"/>
      <w:sz w:val="20"/>
      <w:u w:val="single"/>
      <w:bdr w:val="single" w:sz="4" w:space="0" w:color="auto"/>
    </w:rPr>
  </w:style>
  <w:style w:type="character" w:customStyle="1" w:styleId="tim">
    <w:name w:val="tim"/>
    <w:qFormat/>
    <w:rsid w:val="002B105B"/>
    <w:rPr>
      <w:rFonts w:ascii="Times New Roman" w:hAnsi="Times New Roman"/>
      <w:sz w:val="20"/>
      <w:u w:val="single"/>
    </w:rPr>
  </w:style>
  <w:style w:type="character" w:customStyle="1" w:styleId="hl">
    <w:name w:val="hl"/>
    <w:basedOn w:val="DefaultParagraphFont"/>
    <w:rsid w:val="002B105B"/>
  </w:style>
  <w:style w:type="character" w:customStyle="1" w:styleId="clock1">
    <w:name w:val="clock1"/>
    <w:rsid w:val="002B105B"/>
    <w:rPr>
      <w:color w:val="B51B1B"/>
    </w:rPr>
  </w:style>
  <w:style w:type="character" w:customStyle="1" w:styleId="smallChar10">
    <w:name w:val="small Char1"/>
    <w:rsid w:val="002B105B"/>
    <w:rPr>
      <w:sz w:val="12"/>
      <w:szCs w:val="16"/>
      <w:lang w:val="en-US" w:eastAsia="en-US" w:bidi="ar-SA"/>
    </w:rPr>
  </w:style>
  <w:style w:type="character" w:customStyle="1" w:styleId="SmallCardsCharChar">
    <w:name w:val="Small Cards Char Char"/>
    <w:rsid w:val="002B105B"/>
    <w:rPr>
      <w:sz w:val="14"/>
      <w:szCs w:val="24"/>
      <w:lang w:val="en-US" w:eastAsia="en-US" w:bidi="ar-SA"/>
    </w:rPr>
  </w:style>
  <w:style w:type="paragraph" w:customStyle="1" w:styleId="NormalCards">
    <w:name w:val="Normal Cards"/>
    <w:basedOn w:val="Normal"/>
    <w:rsid w:val="002B105B"/>
    <w:pPr>
      <w:ind w:left="288"/>
    </w:pPr>
    <w:rPr>
      <w:rFonts w:eastAsia="Times New Roman"/>
      <w:sz w:val="20"/>
    </w:rPr>
  </w:style>
  <w:style w:type="character" w:customStyle="1" w:styleId="iniciales">
    <w:name w:val="iniciales"/>
    <w:basedOn w:val="DefaultParagraphFont"/>
    <w:rsid w:val="002B105B"/>
  </w:style>
  <w:style w:type="character" w:customStyle="1" w:styleId="Style10ptBoldUnderline">
    <w:name w:val="Style 10 pt Bold Underline"/>
    <w:rsid w:val="002B105B"/>
    <w:rPr>
      <w:b/>
      <w:bCs/>
      <w:sz w:val="20"/>
      <w:u w:val="single"/>
    </w:rPr>
  </w:style>
  <w:style w:type="paragraph" w:customStyle="1" w:styleId="outdent">
    <w:name w:val="outdent"/>
    <w:basedOn w:val="Normal"/>
    <w:rsid w:val="002B105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B105B"/>
    <w:pPr>
      <w:spacing w:before="100" w:beforeAutospacing="1" w:after="100" w:afterAutospacing="1"/>
    </w:pPr>
    <w:rPr>
      <w:rFonts w:eastAsia="Times New Roman"/>
      <w:sz w:val="24"/>
    </w:rPr>
  </w:style>
  <w:style w:type="paragraph" w:customStyle="1" w:styleId="separator">
    <w:name w:val="separator"/>
    <w:basedOn w:val="Normal"/>
    <w:rsid w:val="002B105B"/>
    <w:pPr>
      <w:spacing w:before="100" w:beforeAutospacing="1" w:after="100" w:afterAutospacing="1"/>
    </w:pPr>
    <w:rPr>
      <w:rFonts w:eastAsia="Times New Roman"/>
      <w:sz w:val="24"/>
    </w:rPr>
  </w:style>
  <w:style w:type="paragraph" w:customStyle="1" w:styleId="bulletfollow">
    <w:name w:val="bulletfollow"/>
    <w:basedOn w:val="Normal"/>
    <w:rsid w:val="002B105B"/>
    <w:pPr>
      <w:spacing w:before="100" w:beforeAutospacing="1" w:after="100" w:afterAutospacing="1"/>
    </w:pPr>
    <w:rPr>
      <w:rFonts w:eastAsia="Times New Roman"/>
      <w:sz w:val="24"/>
    </w:rPr>
  </w:style>
  <w:style w:type="paragraph" w:customStyle="1" w:styleId="bulleted">
    <w:name w:val="bulleted"/>
    <w:basedOn w:val="Normal"/>
    <w:rsid w:val="002B105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B105B"/>
    <w:rPr>
      <w:rFonts w:ascii="Times New Roman" w:eastAsia="Times New Roman" w:hAnsi="Times New Roman" w:cs="Times New Roman"/>
      <w:strike/>
      <w:sz w:val="20"/>
      <w:szCs w:val="20"/>
    </w:rPr>
  </w:style>
  <w:style w:type="character" w:customStyle="1" w:styleId="StrikethroughChar">
    <w:name w:val="Strikethrough Char"/>
    <w:link w:val="Strikethrough0"/>
    <w:rsid w:val="002B105B"/>
    <w:rPr>
      <w:rFonts w:ascii="Times New Roman" w:eastAsia="Times New Roman" w:hAnsi="Times New Roman" w:cs="Times New Roman"/>
      <w:strike/>
      <w:sz w:val="20"/>
      <w:szCs w:val="20"/>
    </w:rPr>
  </w:style>
  <w:style w:type="character" w:customStyle="1" w:styleId="UnderlineCardsCharChar">
    <w:name w:val="Underline Cards Char Char"/>
    <w:rsid w:val="002B105B"/>
    <w:rPr>
      <w:rFonts w:eastAsia="SimSun"/>
      <w:szCs w:val="24"/>
      <w:u w:val="thick"/>
      <w:lang w:val="en-US" w:eastAsia="en-US" w:bidi="ar-SA"/>
    </w:rPr>
  </w:style>
  <w:style w:type="character" w:customStyle="1" w:styleId="head">
    <w:name w:val="head"/>
    <w:basedOn w:val="DefaultParagraphFont"/>
    <w:rsid w:val="002B105B"/>
  </w:style>
  <w:style w:type="paragraph" w:customStyle="1" w:styleId="authorgroup">
    <w:name w:val="authorgroup"/>
    <w:basedOn w:val="Normal"/>
    <w:rsid w:val="002B105B"/>
    <w:pPr>
      <w:spacing w:before="100" w:beforeAutospacing="1" w:after="100" w:afterAutospacing="1"/>
    </w:pPr>
    <w:rPr>
      <w:rFonts w:eastAsia="Calibri"/>
      <w:sz w:val="24"/>
    </w:rPr>
  </w:style>
  <w:style w:type="paragraph" w:customStyle="1" w:styleId="affiliation1">
    <w:name w:val="affiliation1"/>
    <w:basedOn w:val="Normal"/>
    <w:rsid w:val="002B105B"/>
    <w:pPr>
      <w:spacing w:before="100" w:beforeAutospacing="1" w:after="100" w:afterAutospacing="1"/>
    </w:pPr>
    <w:rPr>
      <w:rFonts w:eastAsia="Calibri"/>
      <w:sz w:val="24"/>
    </w:rPr>
  </w:style>
  <w:style w:type="paragraph" w:customStyle="1" w:styleId="norm">
    <w:name w:val="norm"/>
    <w:basedOn w:val="Normal"/>
    <w:rsid w:val="002B105B"/>
    <w:pPr>
      <w:spacing w:before="100" w:beforeAutospacing="1" w:after="100" w:afterAutospacing="1"/>
    </w:pPr>
    <w:rPr>
      <w:rFonts w:eastAsia="Calibri"/>
      <w:sz w:val="24"/>
    </w:rPr>
  </w:style>
  <w:style w:type="character" w:customStyle="1" w:styleId="smallcapitals">
    <w:name w:val="smallcapitals"/>
    <w:basedOn w:val="DefaultParagraphFont"/>
    <w:rsid w:val="002B105B"/>
  </w:style>
  <w:style w:type="character" w:customStyle="1" w:styleId="number0">
    <w:name w:val="number"/>
    <w:basedOn w:val="DefaultParagraphFont"/>
    <w:rsid w:val="002B105B"/>
  </w:style>
  <w:style w:type="character" w:customStyle="1" w:styleId="swauthor">
    <w:name w:val="sw_author"/>
    <w:rsid w:val="002B105B"/>
  </w:style>
  <w:style w:type="character" w:customStyle="1" w:styleId="articlebody1">
    <w:name w:val="articlebody1"/>
    <w:rsid w:val="002B105B"/>
  </w:style>
  <w:style w:type="character" w:customStyle="1" w:styleId="small1">
    <w:name w:val="small1"/>
    <w:rsid w:val="002B105B"/>
  </w:style>
  <w:style w:type="paragraph" w:customStyle="1" w:styleId="AuthorDate2">
    <w:name w:val="Author/Date"/>
    <w:basedOn w:val="Normal"/>
    <w:link w:val="AuthorDateChar1"/>
    <w:rsid w:val="002B105B"/>
    <w:rPr>
      <w:rFonts w:eastAsia="Times New Roman"/>
      <w:b/>
      <w:sz w:val="24"/>
      <w:u w:val="single"/>
    </w:rPr>
  </w:style>
  <w:style w:type="character" w:customStyle="1" w:styleId="AuthorDateChar1">
    <w:name w:val="Author/Date Char1"/>
    <w:link w:val="AuthorDate2"/>
    <w:rsid w:val="002B105B"/>
    <w:rPr>
      <w:rFonts w:ascii="Calibri" w:eastAsia="Times New Roman" w:hAnsi="Calibri"/>
      <w:b/>
      <w:u w:val="single"/>
    </w:rPr>
  </w:style>
  <w:style w:type="character" w:customStyle="1" w:styleId="Shortcite">
    <w:name w:val="Shortcite"/>
    <w:basedOn w:val="DefaultParagraphFont"/>
    <w:rsid w:val="002B105B"/>
    <w:rPr>
      <w:rFonts w:ascii="Times New Roman" w:hAnsi="Times New Roman"/>
      <w:b/>
      <w:bCs/>
      <w:sz w:val="20"/>
    </w:rPr>
  </w:style>
  <w:style w:type="character" w:customStyle="1" w:styleId="Longcite">
    <w:name w:val="Longcite"/>
    <w:basedOn w:val="DefaultParagraphFont"/>
    <w:rsid w:val="002B105B"/>
    <w:rPr>
      <w:sz w:val="16"/>
    </w:rPr>
  </w:style>
  <w:style w:type="paragraph" w:customStyle="1" w:styleId="analytic0">
    <w:name w:val="analytic"/>
    <w:basedOn w:val="Normal"/>
    <w:link w:val="analyticChar0"/>
    <w:uiPriority w:val="4"/>
    <w:qFormat/>
    <w:rsid w:val="002B105B"/>
    <w:pPr>
      <w:spacing w:before="120"/>
    </w:pPr>
    <w:rPr>
      <w:rFonts w:ascii="Arial" w:hAnsi="Arial"/>
      <w:b/>
      <w:sz w:val="20"/>
    </w:rPr>
  </w:style>
  <w:style w:type="character" w:customStyle="1" w:styleId="analyticChar0">
    <w:name w:val="analytic Char"/>
    <w:basedOn w:val="DefaultParagraphFont"/>
    <w:link w:val="analytic0"/>
    <w:uiPriority w:val="4"/>
    <w:rsid w:val="002B105B"/>
    <w:rPr>
      <w:rFonts w:ascii="Arial" w:hAnsi="Arial"/>
      <w:b/>
      <w:sz w:val="20"/>
    </w:rPr>
  </w:style>
  <w:style w:type="character" w:customStyle="1" w:styleId="Heading3CharCharCharChar">
    <w:name w:val="Heading 3 Char Char Char Char"/>
    <w:rsid w:val="002B105B"/>
    <w:rPr>
      <w:rFonts w:cs="Arial"/>
      <w:b/>
      <w:bCs/>
      <w:szCs w:val="26"/>
      <w:lang w:val="en-US" w:eastAsia="en-US" w:bidi="ar-SA"/>
    </w:rPr>
  </w:style>
  <w:style w:type="character" w:customStyle="1" w:styleId="Normal30">
    <w:name w:val="Normal3"/>
    <w:basedOn w:val="DefaultParagraphFont"/>
    <w:rsid w:val="002B105B"/>
  </w:style>
  <w:style w:type="paragraph" w:customStyle="1" w:styleId="PageNumber8">
    <w:name w:val="Page Number8"/>
    <w:basedOn w:val="Normal"/>
    <w:next w:val="Normal"/>
    <w:rsid w:val="002B105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B105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B105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B105B"/>
    <w:rPr>
      <w:rFonts w:cs="New Baskerville"/>
      <w:color w:val="000000"/>
    </w:rPr>
  </w:style>
  <w:style w:type="character" w:customStyle="1" w:styleId="postauthor">
    <w:name w:val="postauthor"/>
    <w:basedOn w:val="DefaultParagraphFont"/>
    <w:rsid w:val="002B105B"/>
  </w:style>
  <w:style w:type="paragraph" w:customStyle="1" w:styleId="notes-source-hasnotes">
    <w:name w:val="notes-source-hasnotes"/>
    <w:basedOn w:val="Normal"/>
    <w:rsid w:val="002B105B"/>
    <w:pPr>
      <w:spacing w:before="100" w:beforeAutospacing="1" w:after="100" w:afterAutospacing="1"/>
    </w:pPr>
    <w:rPr>
      <w:rFonts w:ascii="Times" w:hAnsi="Times"/>
      <w:sz w:val="20"/>
      <w:szCs w:val="20"/>
    </w:rPr>
  </w:style>
  <w:style w:type="character" w:customStyle="1" w:styleId="span">
    <w:name w:val="span"/>
    <w:basedOn w:val="DefaultParagraphFont"/>
    <w:rsid w:val="002B105B"/>
  </w:style>
  <w:style w:type="character" w:customStyle="1" w:styleId="maintitle">
    <w:name w:val="maintitle"/>
    <w:basedOn w:val="DefaultParagraphFont"/>
    <w:rsid w:val="002B105B"/>
  </w:style>
  <w:style w:type="character" w:customStyle="1" w:styleId="thirdparty-logo">
    <w:name w:val="thirdparty-logo"/>
    <w:basedOn w:val="DefaultParagraphFont"/>
    <w:rsid w:val="002B105B"/>
  </w:style>
  <w:style w:type="paragraph" w:customStyle="1" w:styleId="articlemeta">
    <w:name w:val="articlemeta"/>
    <w:basedOn w:val="Normal"/>
    <w:rsid w:val="002B105B"/>
    <w:pPr>
      <w:spacing w:before="100" w:beforeAutospacing="1" w:after="100" w:afterAutospacing="1"/>
    </w:pPr>
    <w:rPr>
      <w:rFonts w:ascii="Times" w:hAnsi="Times"/>
      <w:sz w:val="20"/>
      <w:szCs w:val="20"/>
    </w:rPr>
  </w:style>
  <w:style w:type="character" w:customStyle="1" w:styleId="vcard">
    <w:name w:val="vcard"/>
    <w:basedOn w:val="DefaultParagraphFont"/>
    <w:rsid w:val="002B105B"/>
  </w:style>
  <w:style w:type="character" w:customStyle="1" w:styleId="print-footnote">
    <w:name w:val="print-footnote"/>
    <w:basedOn w:val="DefaultParagraphFont"/>
    <w:rsid w:val="002B105B"/>
  </w:style>
  <w:style w:type="character" w:customStyle="1" w:styleId="datestring">
    <w:name w:val="datestring"/>
    <w:basedOn w:val="DefaultParagraphFont"/>
    <w:rsid w:val="002B105B"/>
  </w:style>
  <w:style w:type="paragraph" w:customStyle="1" w:styleId="left">
    <w:name w:val="left"/>
    <w:basedOn w:val="Normal"/>
    <w:rsid w:val="002B105B"/>
    <w:pPr>
      <w:spacing w:before="100" w:beforeAutospacing="1" w:after="100" w:afterAutospacing="1"/>
    </w:pPr>
    <w:rPr>
      <w:rFonts w:ascii="Times" w:hAnsi="Times"/>
      <w:sz w:val="20"/>
      <w:szCs w:val="20"/>
    </w:rPr>
  </w:style>
  <w:style w:type="paragraph" w:customStyle="1" w:styleId="right">
    <w:name w:val="right"/>
    <w:basedOn w:val="Normal"/>
    <w:rsid w:val="002B105B"/>
    <w:pPr>
      <w:spacing w:before="100" w:beforeAutospacing="1" w:after="100" w:afterAutospacing="1"/>
    </w:pPr>
    <w:rPr>
      <w:rFonts w:ascii="Times" w:hAnsi="Times"/>
      <w:sz w:val="20"/>
      <w:szCs w:val="20"/>
    </w:rPr>
  </w:style>
  <w:style w:type="character" w:customStyle="1" w:styleId="gptad">
    <w:name w:val="gptad"/>
    <w:basedOn w:val="DefaultParagraphFont"/>
    <w:rsid w:val="002B105B"/>
  </w:style>
  <w:style w:type="paragraph" w:customStyle="1" w:styleId="creditpostedmodified">
    <w:name w:val="credit_posted_modified"/>
    <w:basedOn w:val="Normal"/>
    <w:rsid w:val="002B105B"/>
    <w:pPr>
      <w:spacing w:before="100" w:beforeAutospacing="1" w:after="100" w:afterAutospacing="1"/>
    </w:pPr>
    <w:rPr>
      <w:rFonts w:ascii="Times" w:hAnsi="Times"/>
      <w:sz w:val="20"/>
      <w:szCs w:val="20"/>
    </w:rPr>
  </w:style>
  <w:style w:type="character" w:customStyle="1" w:styleId="creditline">
    <w:name w:val="creditline"/>
    <w:basedOn w:val="DefaultParagraphFont"/>
    <w:rsid w:val="002B105B"/>
  </w:style>
  <w:style w:type="character" w:customStyle="1" w:styleId="grd">
    <w:name w:val="grd"/>
    <w:basedOn w:val="DefaultParagraphFont"/>
    <w:rsid w:val="002B105B"/>
  </w:style>
  <w:style w:type="paragraph" w:customStyle="1" w:styleId="hs-text-container">
    <w:name w:val="hs-text-container"/>
    <w:basedOn w:val="Normal"/>
    <w:rsid w:val="002B105B"/>
    <w:pPr>
      <w:spacing w:before="100" w:beforeAutospacing="1" w:after="100" w:afterAutospacing="1"/>
    </w:pPr>
    <w:rPr>
      <w:rFonts w:ascii="Times" w:hAnsi="Times"/>
      <w:sz w:val="20"/>
      <w:szCs w:val="20"/>
    </w:rPr>
  </w:style>
  <w:style w:type="character" w:customStyle="1" w:styleId="created">
    <w:name w:val="created"/>
    <w:basedOn w:val="DefaultParagraphFont"/>
    <w:rsid w:val="002B105B"/>
  </w:style>
  <w:style w:type="character" w:customStyle="1" w:styleId="changed">
    <w:name w:val="changed"/>
    <w:basedOn w:val="DefaultParagraphFont"/>
    <w:rsid w:val="002B105B"/>
  </w:style>
  <w:style w:type="character" w:customStyle="1" w:styleId="article-author-name">
    <w:name w:val="article-author-name"/>
    <w:basedOn w:val="DefaultParagraphFont"/>
    <w:rsid w:val="002B105B"/>
  </w:style>
  <w:style w:type="character" w:customStyle="1" w:styleId="bioexcerpt">
    <w:name w:val="bio_excerpt"/>
    <w:basedOn w:val="DefaultParagraphFont"/>
    <w:rsid w:val="002B105B"/>
  </w:style>
  <w:style w:type="character" w:customStyle="1" w:styleId="commentcount">
    <w:name w:val="comment_count"/>
    <w:basedOn w:val="DefaultParagraphFont"/>
    <w:rsid w:val="002B105B"/>
  </w:style>
  <w:style w:type="character" w:customStyle="1" w:styleId="searchtermshighlighted">
    <w:name w:val="searchtermshighlighted"/>
    <w:basedOn w:val="DefaultParagraphFont"/>
    <w:rsid w:val="002B105B"/>
  </w:style>
  <w:style w:type="character" w:customStyle="1" w:styleId="contributornametrigger">
    <w:name w:val="contributornametrigger"/>
    <w:basedOn w:val="DefaultParagraphFont"/>
    <w:rsid w:val="002B105B"/>
  </w:style>
  <w:style w:type="character" w:customStyle="1" w:styleId="bylinepipe">
    <w:name w:val="bylinepipe"/>
    <w:basedOn w:val="DefaultParagraphFont"/>
    <w:rsid w:val="002B105B"/>
  </w:style>
  <w:style w:type="character" w:customStyle="1" w:styleId="lucenesearchresulturlb">
    <w:name w:val="lucene_search_result_url_b"/>
    <w:basedOn w:val="DefaultParagraphFont"/>
    <w:rsid w:val="002B105B"/>
  </w:style>
  <w:style w:type="character" w:customStyle="1" w:styleId="faculty-title">
    <w:name w:val="faculty-title"/>
    <w:basedOn w:val="DefaultParagraphFont"/>
    <w:rsid w:val="002B105B"/>
  </w:style>
  <w:style w:type="character" w:customStyle="1" w:styleId="count">
    <w:name w:val="count"/>
    <w:basedOn w:val="DefaultParagraphFont"/>
    <w:rsid w:val="002B105B"/>
  </w:style>
  <w:style w:type="character" w:customStyle="1" w:styleId="volume">
    <w:name w:val="volume"/>
    <w:basedOn w:val="DefaultParagraphFont"/>
    <w:rsid w:val="002B105B"/>
  </w:style>
  <w:style w:type="character" w:customStyle="1" w:styleId="issue">
    <w:name w:val="issue"/>
    <w:basedOn w:val="DefaultParagraphFont"/>
    <w:rsid w:val="002B105B"/>
  </w:style>
  <w:style w:type="character" w:customStyle="1" w:styleId="pages">
    <w:name w:val="pages"/>
    <w:basedOn w:val="DefaultParagraphFont"/>
    <w:rsid w:val="002B105B"/>
  </w:style>
  <w:style w:type="character" w:customStyle="1" w:styleId="person">
    <w:name w:val="person"/>
    <w:basedOn w:val="DefaultParagraphFont"/>
    <w:rsid w:val="002B105B"/>
  </w:style>
  <w:style w:type="character" w:customStyle="1" w:styleId="corresponding">
    <w:name w:val="corresponding"/>
    <w:basedOn w:val="DefaultParagraphFont"/>
    <w:rsid w:val="002B105B"/>
  </w:style>
  <w:style w:type="paragraph" w:customStyle="1" w:styleId="entry-meta">
    <w:name w:val="entry-meta"/>
    <w:basedOn w:val="Normal"/>
    <w:rsid w:val="002B105B"/>
    <w:pPr>
      <w:spacing w:before="100" w:beforeAutospacing="1" w:after="100" w:afterAutospacing="1"/>
    </w:pPr>
    <w:rPr>
      <w:rFonts w:ascii="Times" w:hAnsi="Times"/>
      <w:sz w:val="20"/>
      <w:szCs w:val="20"/>
    </w:rPr>
  </w:style>
  <w:style w:type="character" w:customStyle="1" w:styleId="post-time">
    <w:name w:val="post-time"/>
    <w:basedOn w:val="DefaultParagraphFont"/>
    <w:rsid w:val="002B105B"/>
  </w:style>
  <w:style w:type="character" w:customStyle="1" w:styleId="post-category">
    <w:name w:val="post-category"/>
    <w:basedOn w:val="DefaultParagraphFont"/>
    <w:rsid w:val="002B105B"/>
  </w:style>
  <w:style w:type="character" w:customStyle="1" w:styleId="post-author">
    <w:name w:val="post-author"/>
    <w:basedOn w:val="DefaultParagraphFont"/>
    <w:rsid w:val="002B105B"/>
  </w:style>
  <w:style w:type="character" w:customStyle="1" w:styleId="A10">
    <w:name w:val="A10"/>
    <w:uiPriority w:val="99"/>
    <w:rsid w:val="002B105B"/>
    <w:rPr>
      <w:rFonts w:cs="Trebuchet MS"/>
      <w:color w:val="000000"/>
      <w:sz w:val="11"/>
      <w:szCs w:val="11"/>
    </w:rPr>
  </w:style>
  <w:style w:type="paragraph" w:customStyle="1" w:styleId="Pa10">
    <w:name w:val="Pa10"/>
    <w:basedOn w:val="Default"/>
    <w:next w:val="Default"/>
    <w:uiPriority w:val="99"/>
    <w:rsid w:val="002B105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B105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B105B"/>
  </w:style>
  <w:style w:type="paragraph" w:customStyle="1" w:styleId="aff">
    <w:name w:val="aff"/>
    <w:basedOn w:val="Normal"/>
    <w:rsid w:val="002B105B"/>
    <w:pPr>
      <w:spacing w:before="100" w:beforeAutospacing="1" w:after="100" w:afterAutospacing="1"/>
    </w:pPr>
    <w:rPr>
      <w:rFonts w:ascii="Times" w:hAnsi="Times"/>
      <w:sz w:val="20"/>
      <w:szCs w:val="20"/>
    </w:rPr>
  </w:style>
  <w:style w:type="character" w:customStyle="1" w:styleId="entry-author">
    <w:name w:val="entry-author"/>
    <w:basedOn w:val="DefaultParagraphFont"/>
    <w:rsid w:val="002B105B"/>
  </w:style>
  <w:style w:type="character" w:customStyle="1" w:styleId="entry-author-name">
    <w:name w:val="entry-author-name"/>
    <w:basedOn w:val="DefaultParagraphFont"/>
    <w:rsid w:val="002B105B"/>
  </w:style>
  <w:style w:type="character" w:customStyle="1" w:styleId="contrib-degrees">
    <w:name w:val="contrib-degrees"/>
    <w:basedOn w:val="DefaultParagraphFont"/>
    <w:rsid w:val="002B105B"/>
  </w:style>
  <w:style w:type="character" w:customStyle="1" w:styleId="contrib-on-behalf-of">
    <w:name w:val="contrib-on-behalf-of"/>
    <w:basedOn w:val="DefaultParagraphFont"/>
    <w:rsid w:val="002B105B"/>
  </w:style>
  <w:style w:type="character" w:customStyle="1" w:styleId="pubtime">
    <w:name w:val="pubtime"/>
    <w:basedOn w:val="DefaultParagraphFont"/>
    <w:rsid w:val="002B105B"/>
  </w:style>
  <w:style w:type="character" w:customStyle="1" w:styleId="fbcommentscount">
    <w:name w:val="fb_comments_count"/>
    <w:basedOn w:val="DefaultParagraphFont"/>
    <w:rsid w:val="002B105B"/>
  </w:style>
  <w:style w:type="character" w:customStyle="1" w:styleId="stsharethiscustom">
    <w:name w:val="st_sharethis_custom"/>
    <w:basedOn w:val="DefaultParagraphFont"/>
    <w:rsid w:val="002B105B"/>
  </w:style>
  <w:style w:type="paragraph" w:customStyle="1" w:styleId="permalinkable">
    <w:name w:val="permalinkable"/>
    <w:basedOn w:val="Normal"/>
    <w:rsid w:val="002B105B"/>
    <w:pPr>
      <w:spacing w:before="100" w:beforeAutospacing="1" w:after="100" w:afterAutospacing="1"/>
    </w:pPr>
    <w:rPr>
      <w:rFonts w:ascii="Times" w:hAnsi="Times"/>
      <w:sz w:val="20"/>
      <w:szCs w:val="20"/>
    </w:rPr>
  </w:style>
  <w:style w:type="character" w:customStyle="1" w:styleId="post-date">
    <w:name w:val="post-date"/>
    <w:basedOn w:val="DefaultParagraphFont"/>
    <w:rsid w:val="002B105B"/>
  </w:style>
  <w:style w:type="character" w:customStyle="1" w:styleId="link-external">
    <w:name w:val="link-external"/>
    <w:basedOn w:val="DefaultParagraphFont"/>
    <w:rsid w:val="002B105B"/>
  </w:style>
  <w:style w:type="character" w:customStyle="1" w:styleId="articleauthor0">
    <w:name w:val="article_author"/>
    <w:basedOn w:val="DefaultParagraphFont"/>
    <w:rsid w:val="002B105B"/>
  </w:style>
  <w:style w:type="character" w:customStyle="1" w:styleId="articleissue">
    <w:name w:val="article_issue"/>
    <w:basedOn w:val="DefaultParagraphFont"/>
    <w:rsid w:val="002B105B"/>
  </w:style>
  <w:style w:type="character" w:customStyle="1" w:styleId="a-size-large">
    <w:name w:val="a-size-large"/>
    <w:basedOn w:val="DefaultParagraphFont"/>
    <w:rsid w:val="002B105B"/>
  </w:style>
  <w:style w:type="character" w:customStyle="1" w:styleId="a-size-medium">
    <w:name w:val="a-size-medium"/>
    <w:basedOn w:val="DefaultParagraphFont"/>
    <w:rsid w:val="002B105B"/>
  </w:style>
  <w:style w:type="character" w:customStyle="1" w:styleId="contribution">
    <w:name w:val="contribution"/>
    <w:basedOn w:val="DefaultParagraphFont"/>
    <w:rsid w:val="002B105B"/>
  </w:style>
  <w:style w:type="character" w:customStyle="1" w:styleId="a-color-secondary">
    <w:name w:val="a-color-secondary"/>
    <w:basedOn w:val="DefaultParagraphFont"/>
    <w:rsid w:val="002B105B"/>
  </w:style>
  <w:style w:type="paragraph" w:customStyle="1" w:styleId="sbyline">
    <w:name w:val="sbyline"/>
    <w:basedOn w:val="Normal"/>
    <w:rsid w:val="002B105B"/>
    <w:pPr>
      <w:spacing w:before="100" w:beforeAutospacing="1" w:after="100" w:afterAutospacing="1"/>
    </w:pPr>
    <w:rPr>
      <w:rFonts w:ascii="Times" w:hAnsi="Times"/>
      <w:sz w:val="20"/>
      <w:szCs w:val="20"/>
    </w:rPr>
  </w:style>
  <w:style w:type="character" w:customStyle="1" w:styleId="ui-author">
    <w:name w:val="ui-author"/>
    <w:basedOn w:val="DefaultParagraphFont"/>
    <w:rsid w:val="002B105B"/>
  </w:style>
  <w:style w:type="character" w:customStyle="1" w:styleId="ui-staffline">
    <w:name w:val="ui-staffline"/>
    <w:basedOn w:val="DefaultParagraphFont"/>
    <w:rsid w:val="002B105B"/>
  </w:style>
  <w:style w:type="paragraph" w:customStyle="1" w:styleId="promotion-tag-p">
    <w:name w:val="promotion-tag-p"/>
    <w:basedOn w:val="Normal"/>
    <w:rsid w:val="002B105B"/>
    <w:pPr>
      <w:spacing w:before="100" w:beforeAutospacing="1" w:after="100" w:afterAutospacing="1"/>
    </w:pPr>
    <w:rPr>
      <w:rFonts w:ascii="Times" w:hAnsi="Times"/>
      <w:sz w:val="20"/>
      <w:szCs w:val="20"/>
    </w:rPr>
  </w:style>
  <w:style w:type="paragraph" w:customStyle="1" w:styleId="heading">
    <w:name w:val="heading"/>
    <w:basedOn w:val="Normal"/>
    <w:rsid w:val="002B105B"/>
    <w:pPr>
      <w:spacing w:before="100" w:beforeAutospacing="1" w:after="100" w:afterAutospacing="1"/>
    </w:pPr>
    <w:rPr>
      <w:rFonts w:ascii="Times" w:hAnsi="Times"/>
      <w:sz w:val="20"/>
      <w:szCs w:val="20"/>
    </w:rPr>
  </w:style>
  <w:style w:type="character" w:customStyle="1" w:styleId="value">
    <w:name w:val="value"/>
    <w:basedOn w:val="DefaultParagraphFont"/>
    <w:rsid w:val="002B105B"/>
  </w:style>
  <w:style w:type="character" w:customStyle="1" w:styleId="specialissuelabel">
    <w:name w:val="specialissuelabel"/>
    <w:basedOn w:val="DefaultParagraphFont"/>
    <w:rsid w:val="002B105B"/>
  </w:style>
  <w:style w:type="character" w:customStyle="1" w:styleId="referencediv">
    <w:name w:val="referencediv"/>
    <w:basedOn w:val="DefaultParagraphFont"/>
    <w:rsid w:val="002B105B"/>
  </w:style>
  <w:style w:type="character" w:customStyle="1" w:styleId="wp-smiley">
    <w:name w:val="wp-smiley"/>
    <w:basedOn w:val="DefaultParagraphFont"/>
    <w:rsid w:val="002B105B"/>
  </w:style>
  <w:style w:type="character" w:customStyle="1" w:styleId="artjournal">
    <w:name w:val="art_journal"/>
    <w:basedOn w:val="DefaultParagraphFont"/>
    <w:rsid w:val="002B105B"/>
  </w:style>
  <w:style w:type="character" w:customStyle="1" w:styleId="artdatevolumeissuepart">
    <w:name w:val="art_datevolumeissuepart"/>
    <w:basedOn w:val="DefaultParagraphFont"/>
    <w:rsid w:val="002B105B"/>
  </w:style>
  <w:style w:type="character" w:customStyle="1" w:styleId="artpages">
    <w:name w:val="art_pages"/>
    <w:basedOn w:val="DefaultParagraphFont"/>
    <w:rsid w:val="002B105B"/>
  </w:style>
  <w:style w:type="character" w:customStyle="1" w:styleId="singlehighlightclass">
    <w:name w:val="single_highlight_class"/>
    <w:basedOn w:val="DefaultParagraphFont"/>
    <w:rsid w:val="002B105B"/>
  </w:style>
  <w:style w:type="character" w:customStyle="1" w:styleId="degree">
    <w:name w:val="degree"/>
    <w:basedOn w:val="DefaultParagraphFont"/>
    <w:rsid w:val="002B105B"/>
  </w:style>
  <w:style w:type="character" w:customStyle="1" w:styleId="major">
    <w:name w:val="major"/>
    <w:basedOn w:val="DefaultParagraphFont"/>
    <w:rsid w:val="002B105B"/>
  </w:style>
  <w:style w:type="character" w:customStyle="1" w:styleId="authors">
    <w:name w:val="authors"/>
    <w:basedOn w:val="DefaultParagraphFont"/>
    <w:rsid w:val="002B105B"/>
  </w:style>
  <w:style w:type="character" w:customStyle="1" w:styleId="views">
    <w:name w:val="views"/>
    <w:basedOn w:val="DefaultParagraphFont"/>
    <w:rsid w:val="002B105B"/>
  </w:style>
  <w:style w:type="character" w:customStyle="1" w:styleId="stmainservices">
    <w:name w:val="stmainservices"/>
    <w:basedOn w:val="DefaultParagraphFont"/>
    <w:rsid w:val="002B105B"/>
  </w:style>
  <w:style w:type="character" w:customStyle="1" w:styleId="stbubblehcount">
    <w:name w:val="stbubble_hcount"/>
    <w:basedOn w:val="DefaultParagraphFont"/>
    <w:rsid w:val="002B105B"/>
  </w:style>
  <w:style w:type="paragraph" w:customStyle="1" w:styleId="Document">
    <w:name w:val="_Document"/>
    <w:basedOn w:val="Default"/>
    <w:next w:val="Default"/>
    <w:uiPriority w:val="99"/>
    <w:rsid w:val="002B105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B105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B105B"/>
    <w:pPr>
      <w:widowControl w:val="0"/>
    </w:pPr>
    <w:rPr>
      <w:rFonts w:ascii="New Baskerville" w:eastAsiaTheme="minorEastAsia" w:hAnsi="New Baskerville"/>
      <w:color w:val="auto"/>
    </w:rPr>
  </w:style>
  <w:style w:type="paragraph" w:customStyle="1" w:styleId="collapsed-hide">
    <w:name w:val="collapsed-hide"/>
    <w:basedOn w:val="Normal"/>
    <w:rsid w:val="002B105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B105B"/>
    <w:pPr>
      <w:widowControl w:val="0"/>
      <w:spacing w:line="211" w:lineRule="atLeast"/>
    </w:pPr>
    <w:rPr>
      <w:rFonts w:ascii="Mokka" w:eastAsiaTheme="minorEastAsia" w:hAnsi="Mokka"/>
      <w:color w:val="auto"/>
    </w:rPr>
  </w:style>
  <w:style w:type="paragraph" w:customStyle="1" w:styleId="odd">
    <w:name w:val="odd"/>
    <w:basedOn w:val="Normal"/>
    <w:rsid w:val="002B105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B105B"/>
  </w:style>
  <w:style w:type="character" w:customStyle="1" w:styleId="tolocaltime">
    <w:name w:val="tolocaltime"/>
    <w:basedOn w:val="DefaultParagraphFont"/>
    <w:rsid w:val="002B105B"/>
  </w:style>
  <w:style w:type="character" w:customStyle="1" w:styleId="pb-byline">
    <w:name w:val="pb-byline"/>
    <w:basedOn w:val="DefaultParagraphFont"/>
    <w:rsid w:val="002B105B"/>
  </w:style>
  <w:style w:type="character" w:customStyle="1" w:styleId="pb-timestamp">
    <w:name w:val="pb-timestamp"/>
    <w:basedOn w:val="DefaultParagraphFont"/>
    <w:rsid w:val="002B105B"/>
  </w:style>
  <w:style w:type="character" w:customStyle="1" w:styleId="posted-on">
    <w:name w:val="posted-on"/>
    <w:basedOn w:val="DefaultParagraphFont"/>
    <w:rsid w:val="002B105B"/>
  </w:style>
  <w:style w:type="character" w:customStyle="1" w:styleId="even">
    <w:name w:val="even"/>
    <w:basedOn w:val="DefaultParagraphFont"/>
    <w:rsid w:val="002B105B"/>
  </w:style>
  <w:style w:type="paragraph" w:customStyle="1" w:styleId="volissue">
    <w:name w:val="volissue"/>
    <w:basedOn w:val="Normal"/>
    <w:rsid w:val="002B105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B105B"/>
  </w:style>
  <w:style w:type="character" w:customStyle="1" w:styleId="articledate">
    <w:name w:val="articledate"/>
    <w:basedOn w:val="DefaultParagraphFont"/>
    <w:rsid w:val="002B105B"/>
  </w:style>
  <w:style w:type="character" w:customStyle="1" w:styleId="post-byline">
    <w:name w:val="post-byline"/>
    <w:basedOn w:val="DefaultParagraphFont"/>
    <w:rsid w:val="002B105B"/>
  </w:style>
  <w:style w:type="character" w:customStyle="1" w:styleId="metadate">
    <w:name w:val="meta_date"/>
    <w:basedOn w:val="DefaultParagraphFont"/>
    <w:rsid w:val="002B105B"/>
  </w:style>
  <w:style w:type="character" w:customStyle="1" w:styleId="fa">
    <w:name w:val="fa"/>
    <w:basedOn w:val="DefaultParagraphFont"/>
    <w:rsid w:val="002B105B"/>
  </w:style>
  <w:style w:type="character" w:customStyle="1" w:styleId="longname">
    <w:name w:val="longname"/>
    <w:basedOn w:val="DefaultParagraphFont"/>
    <w:rsid w:val="002B105B"/>
  </w:style>
  <w:style w:type="character" w:customStyle="1" w:styleId="echocontainer">
    <w:name w:val="echo_container"/>
    <w:basedOn w:val="DefaultParagraphFont"/>
    <w:rsid w:val="002B105B"/>
  </w:style>
  <w:style w:type="character" w:customStyle="1" w:styleId="comment-display">
    <w:name w:val="comment-display"/>
    <w:basedOn w:val="DefaultParagraphFont"/>
    <w:rsid w:val="002B105B"/>
  </w:style>
  <w:style w:type="paragraph" w:customStyle="1" w:styleId="comment-count-label">
    <w:name w:val="comment-count-label"/>
    <w:basedOn w:val="Normal"/>
    <w:rsid w:val="002B105B"/>
    <w:pPr>
      <w:spacing w:before="100" w:beforeAutospacing="1" w:after="100" w:afterAutospacing="1"/>
    </w:pPr>
    <w:rPr>
      <w:rFonts w:ascii="Times" w:hAnsi="Times"/>
      <w:sz w:val="20"/>
      <w:szCs w:val="20"/>
    </w:rPr>
  </w:style>
  <w:style w:type="character" w:customStyle="1" w:styleId="echo-counter">
    <w:name w:val="echo-counter"/>
    <w:basedOn w:val="DefaultParagraphFont"/>
    <w:rsid w:val="002B105B"/>
  </w:style>
  <w:style w:type="character" w:customStyle="1" w:styleId="discussion-policy">
    <w:name w:val="discussion-policy"/>
    <w:basedOn w:val="DefaultParagraphFont"/>
    <w:rsid w:val="002B105B"/>
  </w:style>
  <w:style w:type="character" w:customStyle="1" w:styleId="echo-apps-conversations-streamcaption">
    <w:name w:val="echo-apps-conversations-streamcaption"/>
    <w:basedOn w:val="DefaultParagraphFont"/>
    <w:rsid w:val="002B105B"/>
  </w:style>
  <w:style w:type="character" w:customStyle="1" w:styleId="echo-streamserver-controls-stream-item-text">
    <w:name w:val="echo-streamserver-controls-stream-item-text"/>
    <w:basedOn w:val="DefaultParagraphFont"/>
    <w:rsid w:val="002B105B"/>
  </w:style>
  <w:style w:type="character" w:customStyle="1" w:styleId="echo-streamserver-controls-facepile-more">
    <w:name w:val="echo-streamserver-controls-facepile-more"/>
    <w:basedOn w:val="DefaultParagraphFont"/>
    <w:rsid w:val="002B105B"/>
  </w:style>
  <w:style w:type="character" w:customStyle="1" w:styleId="echo-primaryfont">
    <w:name w:val="echo-primaryfont"/>
    <w:basedOn w:val="DefaultParagraphFont"/>
    <w:rsid w:val="002B105B"/>
  </w:style>
  <w:style w:type="character" w:customStyle="1" w:styleId="section">
    <w:name w:val="section"/>
    <w:basedOn w:val="DefaultParagraphFont"/>
    <w:rsid w:val="002B105B"/>
  </w:style>
  <w:style w:type="character" w:customStyle="1" w:styleId="wpsr-txt-headline">
    <w:name w:val="wpsr-txt-headline"/>
    <w:basedOn w:val="DefaultParagraphFont"/>
    <w:rsid w:val="002B105B"/>
  </w:style>
  <w:style w:type="character" w:customStyle="1" w:styleId="asset-metabar-author">
    <w:name w:val="asset-metabar-author"/>
    <w:basedOn w:val="DefaultParagraphFont"/>
    <w:rsid w:val="002B105B"/>
  </w:style>
  <w:style w:type="character" w:customStyle="1" w:styleId="eza-dateline">
    <w:name w:val="eza-dateline"/>
    <w:basedOn w:val="DefaultParagraphFont"/>
    <w:rsid w:val="002B105B"/>
  </w:style>
  <w:style w:type="character" w:customStyle="1" w:styleId="eza-authors">
    <w:name w:val="eza-authors"/>
    <w:basedOn w:val="DefaultParagraphFont"/>
    <w:rsid w:val="002B105B"/>
  </w:style>
  <w:style w:type="character" w:customStyle="1" w:styleId="csmstaff">
    <w:name w:val="csm_staff"/>
    <w:basedOn w:val="DefaultParagraphFont"/>
    <w:rsid w:val="002B105B"/>
  </w:style>
  <w:style w:type="paragraph" w:customStyle="1" w:styleId="mol-para-with-font">
    <w:name w:val="mol-para-with-font"/>
    <w:basedOn w:val="Normal"/>
    <w:rsid w:val="002B105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B105B"/>
  </w:style>
  <w:style w:type="character" w:customStyle="1" w:styleId="byline-text">
    <w:name w:val="byline-text"/>
    <w:basedOn w:val="DefaultParagraphFont"/>
    <w:rsid w:val="002B105B"/>
  </w:style>
  <w:style w:type="character" w:customStyle="1" w:styleId="itemauthor">
    <w:name w:val="itemauthor"/>
    <w:basedOn w:val="DefaultParagraphFont"/>
    <w:rsid w:val="002B105B"/>
  </w:style>
  <w:style w:type="character" w:customStyle="1" w:styleId="itemdatecreated">
    <w:name w:val="itemdatecreated"/>
    <w:basedOn w:val="DefaultParagraphFont"/>
    <w:rsid w:val="002B105B"/>
  </w:style>
  <w:style w:type="character" w:customStyle="1" w:styleId="slug-metadata-note">
    <w:name w:val="slug-metadata-note"/>
    <w:basedOn w:val="DefaultParagraphFont"/>
    <w:rsid w:val="002B105B"/>
  </w:style>
  <w:style w:type="character" w:customStyle="1" w:styleId="drop-capped">
    <w:name w:val="drop-capped"/>
    <w:basedOn w:val="DefaultParagraphFont"/>
    <w:rsid w:val="002B105B"/>
  </w:style>
  <w:style w:type="character" w:customStyle="1" w:styleId="published">
    <w:name w:val="published"/>
    <w:basedOn w:val="DefaultParagraphFont"/>
    <w:rsid w:val="002B105B"/>
  </w:style>
  <w:style w:type="paragraph" w:customStyle="1" w:styleId="articleopinion-standfirst">
    <w:name w:val="articleopinion-standfirst"/>
    <w:basedOn w:val="Normal"/>
    <w:rsid w:val="002B105B"/>
    <w:pPr>
      <w:spacing w:before="100" w:beforeAutospacing="1" w:after="100" w:afterAutospacing="1"/>
    </w:pPr>
    <w:rPr>
      <w:rFonts w:ascii="Times" w:hAnsi="Times"/>
      <w:sz w:val="20"/>
      <w:szCs w:val="20"/>
    </w:rPr>
  </w:style>
  <w:style w:type="paragraph" w:customStyle="1" w:styleId="snippet">
    <w:name w:val="snippet"/>
    <w:basedOn w:val="Normal"/>
    <w:rsid w:val="002B105B"/>
    <w:pPr>
      <w:spacing w:before="100" w:beforeAutospacing="1" w:after="100" w:afterAutospacing="1"/>
    </w:pPr>
    <w:rPr>
      <w:rFonts w:ascii="Times" w:hAnsi="Times"/>
      <w:sz w:val="20"/>
      <w:szCs w:val="20"/>
    </w:rPr>
  </w:style>
  <w:style w:type="character" w:customStyle="1" w:styleId="thetitle">
    <w:name w:val="the_title"/>
    <w:basedOn w:val="DefaultParagraphFont"/>
    <w:rsid w:val="002B105B"/>
  </w:style>
  <w:style w:type="character" w:customStyle="1" w:styleId="view-count">
    <w:name w:val="view-count"/>
    <w:basedOn w:val="DefaultParagraphFont"/>
    <w:rsid w:val="002B105B"/>
  </w:style>
  <w:style w:type="character" w:customStyle="1" w:styleId="rupee">
    <w:name w:val="rupee"/>
    <w:basedOn w:val="DefaultParagraphFont"/>
    <w:rsid w:val="002B105B"/>
  </w:style>
  <w:style w:type="character" w:customStyle="1" w:styleId="grey1">
    <w:name w:val="grey1"/>
    <w:basedOn w:val="DefaultParagraphFont"/>
    <w:rsid w:val="002B105B"/>
  </w:style>
  <w:style w:type="paragraph" w:customStyle="1" w:styleId="Pa13">
    <w:name w:val="Pa13"/>
    <w:basedOn w:val="Default"/>
    <w:next w:val="Default"/>
    <w:uiPriority w:val="99"/>
    <w:rsid w:val="002B105B"/>
    <w:pPr>
      <w:widowControl w:val="0"/>
      <w:spacing w:line="201" w:lineRule="atLeast"/>
    </w:pPr>
    <w:rPr>
      <w:rFonts w:eastAsiaTheme="minorEastAsia"/>
      <w:color w:val="auto"/>
    </w:rPr>
  </w:style>
  <w:style w:type="paragraph" w:customStyle="1" w:styleId="Pa14">
    <w:name w:val="Pa14"/>
    <w:basedOn w:val="Default"/>
    <w:next w:val="Default"/>
    <w:uiPriority w:val="99"/>
    <w:rsid w:val="002B105B"/>
    <w:pPr>
      <w:widowControl w:val="0"/>
      <w:spacing w:line="241" w:lineRule="atLeast"/>
    </w:pPr>
    <w:rPr>
      <w:rFonts w:eastAsiaTheme="minorEastAsia"/>
      <w:color w:val="auto"/>
    </w:rPr>
  </w:style>
  <w:style w:type="paragraph" w:customStyle="1" w:styleId="Pa9">
    <w:name w:val="Pa9"/>
    <w:basedOn w:val="Default"/>
    <w:next w:val="Default"/>
    <w:uiPriority w:val="99"/>
    <w:rsid w:val="002B105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B105B"/>
  </w:style>
  <w:style w:type="character" w:customStyle="1" w:styleId="reporttitle">
    <w:name w:val="report_title"/>
    <w:basedOn w:val="DefaultParagraphFont"/>
    <w:rsid w:val="002B105B"/>
  </w:style>
  <w:style w:type="character" w:customStyle="1" w:styleId="documenttype-longreleases">
    <w:name w:val="document_type_-_long_releases"/>
    <w:basedOn w:val="DefaultParagraphFont"/>
    <w:rsid w:val="002B105B"/>
  </w:style>
  <w:style w:type="character" w:customStyle="1" w:styleId="alt-date">
    <w:name w:val="alt-date"/>
    <w:basedOn w:val="DefaultParagraphFont"/>
    <w:rsid w:val="002B105B"/>
  </w:style>
  <w:style w:type="character" w:customStyle="1" w:styleId="entry-byline">
    <w:name w:val="entry-byline"/>
    <w:basedOn w:val="DefaultParagraphFont"/>
    <w:rsid w:val="002B105B"/>
  </w:style>
  <w:style w:type="character" w:customStyle="1" w:styleId="taglinecontrib">
    <w:name w:val="tagline_contrib"/>
    <w:basedOn w:val="DefaultParagraphFont"/>
    <w:rsid w:val="002B105B"/>
  </w:style>
  <w:style w:type="character" w:customStyle="1" w:styleId="articledate0">
    <w:name w:val="article_date"/>
    <w:basedOn w:val="DefaultParagraphFont"/>
    <w:rsid w:val="002B105B"/>
  </w:style>
  <w:style w:type="paragraph" w:customStyle="1" w:styleId="hg-daily">
    <w:name w:val="hg-daily"/>
    <w:basedOn w:val="Normal"/>
    <w:rsid w:val="002B105B"/>
    <w:pPr>
      <w:spacing w:before="100" w:beforeAutospacing="1" w:after="100" w:afterAutospacing="1"/>
    </w:pPr>
    <w:rPr>
      <w:rFonts w:ascii="Times" w:hAnsi="Times"/>
      <w:sz w:val="20"/>
      <w:szCs w:val="20"/>
    </w:rPr>
  </w:style>
  <w:style w:type="character" w:customStyle="1" w:styleId="cit">
    <w:name w:val="cit"/>
    <w:basedOn w:val="DefaultParagraphFont"/>
    <w:rsid w:val="002B105B"/>
  </w:style>
  <w:style w:type="paragraph" w:customStyle="1" w:styleId="buttonheading">
    <w:name w:val="buttonheading"/>
    <w:basedOn w:val="Normal"/>
    <w:rsid w:val="002B105B"/>
    <w:pPr>
      <w:spacing w:before="100" w:beforeAutospacing="1" w:after="100" w:afterAutospacing="1"/>
    </w:pPr>
    <w:rPr>
      <w:rFonts w:ascii="Times" w:hAnsi="Times"/>
      <w:sz w:val="20"/>
      <w:szCs w:val="20"/>
    </w:rPr>
  </w:style>
  <w:style w:type="character" w:customStyle="1" w:styleId="createdate">
    <w:name w:val="createdate"/>
    <w:basedOn w:val="DefaultParagraphFont"/>
    <w:rsid w:val="002B105B"/>
  </w:style>
  <w:style w:type="character" w:customStyle="1" w:styleId="text-label">
    <w:name w:val="text-label"/>
    <w:basedOn w:val="DefaultParagraphFont"/>
    <w:rsid w:val="002B105B"/>
  </w:style>
  <w:style w:type="paragraph" w:customStyle="1" w:styleId="TOC3Char">
    <w:name w:val="TOC 3 Char"/>
    <w:basedOn w:val="Normal"/>
    <w:next w:val="Normal"/>
    <w:rsid w:val="002B105B"/>
    <w:rPr>
      <w:rFonts w:eastAsia="Times New Roman"/>
      <w:sz w:val="24"/>
      <w:szCs w:val="20"/>
    </w:rPr>
  </w:style>
  <w:style w:type="paragraph" w:customStyle="1" w:styleId="TOC1Char">
    <w:name w:val="TOC 1 Char"/>
    <w:basedOn w:val="Normal"/>
    <w:next w:val="Normal"/>
    <w:rsid w:val="002B105B"/>
    <w:rPr>
      <w:rFonts w:eastAsia="Times New Roman"/>
      <w:b/>
      <w:sz w:val="24"/>
      <w:szCs w:val="20"/>
    </w:rPr>
  </w:style>
  <w:style w:type="character" w:customStyle="1" w:styleId="StyleCardtextChar10pt">
    <w:name w:val="Style Card text Char + 10 pt"/>
    <w:rsid w:val="002B105B"/>
    <w:rPr>
      <w:rFonts w:ascii="Georgia" w:eastAsia="Calibri" w:hAnsi="Georgia"/>
      <w:sz w:val="20"/>
      <w:u w:val="single"/>
      <w:lang w:bidi="ar-SA"/>
    </w:rPr>
  </w:style>
  <w:style w:type="paragraph" w:customStyle="1" w:styleId="ColorfulList-Accent11">
    <w:name w:val="Colorful List - Accent 11"/>
    <w:basedOn w:val="Normal"/>
    <w:uiPriority w:val="34"/>
    <w:qFormat/>
    <w:rsid w:val="002B105B"/>
    <w:pPr>
      <w:ind w:left="720"/>
      <w:contextualSpacing/>
      <w:jc w:val="both"/>
    </w:pPr>
    <w:rPr>
      <w:rFonts w:eastAsia="Times New Roman"/>
      <w:sz w:val="20"/>
      <w:szCs w:val="20"/>
    </w:rPr>
  </w:style>
  <w:style w:type="paragraph" w:customStyle="1" w:styleId="NoteLevel11">
    <w:name w:val="Note Level 11"/>
    <w:basedOn w:val="Normal"/>
    <w:uiPriority w:val="99"/>
    <w:rsid w:val="002B105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B105B"/>
    <w:pPr>
      <w:keepNext/>
      <w:tabs>
        <w:tab w:val="num" w:pos="1440"/>
      </w:tabs>
      <w:ind w:left="1800" w:hanging="360"/>
      <w:outlineLvl w:val="2"/>
    </w:pPr>
    <w:rPr>
      <w:rFonts w:eastAsia="MS Gothic"/>
    </w:rPr>
  </w:style>
  <w:style w:type="paragraph" w:customStyle="1" w:styleId="NoteLevel41">
    <w:name w:val="Note Level 41"/>
    <w:basedOn w:val="Normal"/>
    <w:rsid w:val="002B105B"/>
    <w:pPr>
      <w:keepNext/>
      <w:tabs>
        <w:tab w:val="num" w:pos="2160"/>
      </w:tabs>
      <w:ind w:left="2520" w:hanging="360"/>
      <w:outlineLvl w:val="3"/>
    </w:pPr>
    <w:rPr>
      <w:rFonts w:eastAsia="MS Gothic"/>
    </w:rPr>
  </w:style>
  <w:style w:type="paragraph" w:customStyle="1" w:styleId="NoteLevel51">
    <w:name w:val="Note Level 51"/>
    <w:basedOn w:val="Normal"/>
    <w:rsid w:val="002B105B"/>
    <w:pPr>
      <w:keepNext/>
      <w:tabs>
        <w:tab w:val="num" w:pos="2880"/>
      </w:tabs>
      <w:ind w:left="3240" w:hanging="360"/>
      <w:outlineLvl w:val="4"/>
    </w:pPr>
    <w:rPr>
      <w:rFonts w:eastAsia="MS Gothic"/>
    </w:rPr>
  </w:style>
  <w:style w:type="paragraph" w:customStyle="1" w:styleId="NoteLevel61">
    <w:name w:val="Note Level 61"/>
    <w:basedOn w:val="Normal"/>
    <w:rsid w:val="002B105B"/>
    <w:pPr>
      <w:keepNext/>
      <w:tabs>
        <w:tab w:val="num" w:pos="3600"/>
      </w:tabs>
      <w:ind w:left="3960" w:hanging="360"/>
      <w:outlineLvl w:val="5"/>
    </w:pPr>
    <w:rPr>
      <w:rFonts w:eastAsia="MS Gothic"/>
    </w:rPr>
  </w:style>
  <w:style w:type="paragraph" w:customStyle="1" w:styleId="NoteLevel71">
    <w:name w:val="Note Level 71"/>
    <w:basedOn w:val="Normal"/>
    <w:rsid w:val="002B105B"/>
    <w:pPr>
      <w:keepNext/>
      <w:tabs>
        <w:tab w:val="num" w:pos="4320"/>
      </w:tabs>
      <w:ind w:left="4680" w:hanging="360"/>
      <w:outlineLvl w:val="6"/>
    </w:pPr>
    <w:rPr>
      <w:rFonts w:eastAsia="MS Gothic"/>
    </w:rPr>
  </w:style>
  <w:style w:type="paragraph" w:customStyle="1" w:styleId="NoteLevel81">
    <w:name w:val="Note Level 81"/>
    <w:basedOn w:val="Normal"/>
    <w:rsid w:val="002B105B"/>
    <w:pPr>
      <w:keepNext/>
      <w:tabs>
        <w:tab w:val="num" w:pos="5040"/>
      </w:tabs>
      <w:ind w:left="5400" w:hanging="360"/>
      <w:outlineLvl w:val="7"/>
    </w:pPr>
    <w:rPr>
      <w:rFonts w:eastAsia="MS Gothic"/>
    </w:rPr>
  </w:style>
  <w:style w:type="paragraph" w:customStyle="1" w:styleId="NoteLevel91">
    <w:name w:val="Note Level 91"/>
    <w:basedOn w:val="Normal"/>
    <w:rsid w:val="002B105B"/>
    <w:pPr>
      <w:keepNext/>
      <w:tabs>
        <w:tab w:val="num" w:pos="5760"/>
      </w:tabs>
      <w:ind w:left="6120" w:hanging="360"/>
      <w:outlineLvl w:val="8"/>
    </w:pPr>
    <w:rPr>
      <w:rFonts w:eastAsia="MS Gothic"/>
    </w:rPr>
  </w:style>
  <w:style w:type="paragraph" w:styleId="Index2">
    <w:name w:val="index 2"/>
    <w:basedOn w:val="Normal"/>
    <w:next w:val="Normal"/>
    <w:autoRedefine/>
    <w:rsid w:val="002B105B"/>
    <w:pPr>
      <w:spacing w:after="200" w:line="276" w:lineRule="auto"/>
      <w:ind w:left="400" w:hanging="200"/>
    </w:pPr>
    <w:rPr>
      <w:rFonts w:eastAsia="Times New Roman"/>
      <w:bCs/>
    </w:rPr>
  </w:style>
  <w:style w:type="paragraph" w:styleId="Index3">
    <w:name w:val="index 3"/>
    <w:basedOn w:val="Normal"/>
    <w:next w:val="Normal"/>
    <w:autoRedefine/>
    <w:rsid w:val="002B105B"/>
    <w:pPr>
      <w:spacing w:after="200" w:line="276" w:lineRule="auto"/>
      <w:ind w:left="600" w:hanging="200"/>
    </w:pPr>
    <w:rPr>
      <w:rFonts w:eastAsia="Times New Roman"/>
      <w:bCs/>
    </w:rPr>
  </w:style>
  <w:style w:type="paragraph" w:styleId="Index4">
    <w:name w:val="index 4"/>
    <w:basedOn w:val="Normal"/>
    <w:next w:val="Normal"/>
    <w:autoRedefine/>
    <w:rsid w:val="002B105B"/>
    <w:pPr>
      <w:spacing w:after="200" w:line="276" w:lineRule="auto"/>
      <w:ind w:left="800" w:hanging="200"/>
    </w:pPr>
    <w:rPr>
      <w:rFonts w:eastAsia="Times New Roman"/>
      <w:bCs/>
    </w:rPr>
  </w:style>
  <w:style w:type="paragraph" w:styleId="Index5">
    <w:name w:val="index 5"/>
    <w:basedOn w:val="Normal"/>
    <w:next w:val="Normal"/>
    <w:autoRedefine/>
    <w:rsid w:val="002B105B"/>
    <w:pPr>
      <w:spacing w:after="200" w:line="276" w:lineRule="auto"/>
      <w:ind w:left="1000" w:hanging="200"/>
    </w:pPr>
    <w:rPr>
      <w:rFonts w:eastAsia="Times New Roman"/>
      <w:bCs/>
    </w:rPr>
  </w:style>
  <w:style w:type="paragraph" w:styleId="Index6">
    <w:name w:val="index 6"/>
    <w:basedOn w:val="Normal"/>
    <w:next w:val="Normal"/>
    <w:autoRedefine/>
    <w:rsid w:val="002B105B"/>
    <w:pPr>
      <w:spacing w:after="200" w:line="276" w:lineRule="auto"/>
      <w:ind w:left="1200" w:hanging="200"/>
    </w:pPr>
    <w:rPr>
      <w:rFonts w:eastAsia="Times New Roman"/>
      <w:bCs/>
    </w:rPr>
  </w:style>
  <w:style w:type="paragraph" w:styleId="Index7">
    <w:name w:val="index 7"/>
    <w:basedOn w:val="Normal"/>
    <w:next w:val="Normal"/>
    <w:autoRedefine/>
    <w:rsid w:val="002B105B"/>
    <w:pPr>
      <w:spacing w:after="200" w:line="276" w:lineRule="auto"/>
      <w:ind w:left="1400" w:hanging="200"/>
    </w:pPr>
    <w:rPr>
      <w:rFonts w:eastAsia="Times New Roman"/>
      <w:bCs/>
    </w:rPr>
  </w:style>
  <w:style w:type="paragraph" w:styleId="Index8">
    <w:name w:val="index 8"/>
    <w:basedOn w:val="Normal"/>
    <w:next w:val="Normal"/>
    <w:autoRedefine/>
    <w:rsid w:val="002B105B"/>
    <w:pPr>
      <w:spacing w:after="200" w:line="276" w:lineRule="auto"/>
      <w:ind w:left="1600" w:hanging="200"/>
    </w:pPr>
    <w:rPr>
      <w:rFonts w:eastAsia="Times New Roman"/>
      <w:bCs/>
    </w:rPr>
  </w:style>
  <w:style w:type="paragraph" w:styleId="Index9">
    <w:name w:val="index 9"/>
    <w:basedOn w:val="Normal"/>
    <w:next w:val="Normal"/>
    <w:autoRedefine/>
    <w:rsid w:val="002B105B"/>
    <w:pPr>
      <w:spacing w:after="200" w:line="276" w:lineRule="auto"/>
      <w:ind w:left="1800" w:hanging="200"/>
    </w:pPr>
    <w:rPr>
      <w:rFonts w:eastAsia="Times New Roman"/>
      <w:bCs/>
    </w:rPr>
  </w:style>
  <w:style w:type="paragraph" w:styleId="IndexHeading">
    <w:name w:val="index heading"/>
    <w:basedOn w:val="Normal"/>
    <w:next w:val="Index1"/>
    <w:rsid w:val="002B105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B105B"/>
    <w:pPr>
      <w:jc w:val="both"/>
    </w:pPr>
    <w:rPr>
      <w:rFonts w:eastAsia="Times New Roman"/>
      <w:i/>
      <w:iCs/>
      <w:color w:val="000000"/>
      <w:sz w:val="20"/>
    </w:rPr>
  </w:style>
  <w:style w:type="character" w:customStyle="1" w:styleId="MediumGrid11">
    <w:name w:val="Medium Grid 11"/>
    <w:uiPriority w:val="99"/>
    <w:rsid w:val="002B105B"/>
    <w:rPr>
      <w:color w:val="808080"/>
    </w:rPr>
  </w:style>
  <w:style w:type="numbering" w:customStyle="1" w:styleId="NoList8">
    <w:name w:val="No List8"/>
    <w:next w:val="NoList"/>
    <w:semiHidden/>
    <w:unhideWhenUsed/>
    <w:rsid w:val="002B105B"/>
  </w:style>
  <w:style w:type="numbering" w:customStyle="1" w:styleId="NoList9">
    <w:name w:val="No List9"/>
    <w:next w:val="NoList"/>
    <w:semiHidden/>
    <w:unhideWhenUsed/>
    <w:rsid w:val="002B105B"/>
  </w:style>
  <w:style w:type="numbering" w:customStyle="1" w:styleId="NoList10">
    <w:name w:val="No List10"/>
    <w:next w:val="NoList"/>
    <w:semiHidden/>
    <w:unhideWhenUsed/>
    <w:rsid w:val="002B105B"/>
  </w:style>
  <w:style w:type="numbering" w:customStyle="1" w:styleId="NoList12">
    <w:name w:val="No List12"/>
    <w:next w:val="NoList"/>
    <w:semiHidden/>
    <w:unhideWhenUsed/>
    <w:rsid w:val="002B105B"/>
  </w:style>
  <w:style w:type="numbering" w:customStyle="1" w:styleId="NoList13">
    <w:name w:val="No List13"/>
    <w:next w:val="NoList"/>
    <w:semiHidden/>
    <w:unhideWhenUsed/>
    <w:rsid w:val="002B105B"/>
  </w:style>
  <w:style w:type="numbering" w:customStyle="1" w:styleId="NoList14">
    <w:name w:val="No List14"/>
    <w:next w:val="NoList"/>
    <w:semiHidden/>
    <w:unhideWhenUsed/>
    <w:rsid w:val="002B105B"/>
  </w:style>
  <w:style w:type="numbering" w:customStyle="1" w:styleId="NoList15">
    <w:name w:val="No List15"/>
    <w:next w:val="NoList"/>
    <w:uiPriority w:val="99"/>
    <w:semiHidden/>
    <w:unhideWhenUsed/>
    <w:rsid w:val="002B105B"/>
  </w:style>
  <w:style w:type="numbering" w:customStyle="1" w:styleId="NoList16">
    <w:name w:val="No List16"/>
    <w:next w:val="NoList"/>
    <w:uiPriority w:val="99"/>
    <w:semiHidden/>
    <w:unhideWhenUsed/>
    <w:rsid w:val="002B105B"/>
  </w:style>
  <w:style w:type="numbering" w:customStyle="1" w:styleId="NoList17">
    <w:name w:val="No List17"/>
    <w:next w:val="NoList"/>
    <w:semiHidden/>
    <w:unhideWhenUsed/>
    <w:rsid w:val="002B105B"/>
  </w:style>
  <w:style w:type="numbering" w:customStyle="1" w:styleId="NoList18">
    <w:name w:val="No List18"/>
    <w:next w:val="NoList"/>
    <w:uiPriority w:val="99"/>
    <w:semiHidden/>
    <w:unhideWhenUsed/>
    <w:rsid w:val="002B105B"/>
  </w:style>
  <w:style w:type="numbering" w:customStyle="1" w:styleId="NoList19">
    <w:name w:val="No List19"/>
    <w:next w:val="NoList"/>
    <w:uiPriority w:val="99"/>
    <w:semiHidden/>
    <w:unhideWhenUsed/>
    <w:rsid w:val="002B105B"/>
  </w:style>
  <w:style w:type="numbering" w:customStyle="1" w:styleId="NoList20">
    <w:name w:val="No List20"/>
    <w:next w:val="NoList"/>
    <w:semiHidden/>
    <w:unhideWhenUsed/>
    <w:rsid w:val="002B105B"/>
  </w:style>
  <w:style w:type="numbering" w:customStyle="1" w:styleId="NoList21">
    <w:name w:val="No List21"/>
    <w:next w:val="NoList"/>
    <w:semiHidden/>
    <w:unhideWhenUsed/>
    <w:rsid w:val="002B105B"/>
  </w:style>
  <w:style w:type="paragraph" w:customStyle="1" w:styleId="PlaceholderText2">
    <w:name w:val="Placeholder Text2"/>
    <w:basedOn w:val="Normal"/>
    <w:uiPriority w:val="99"/>
    <w:rsid w:val="002B105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B105B"/>
    <w:pPr>
      <w:keepNext/>
      <w:tabs>
        <w:tab w:val="num" w:pos="1440"/>
      </w:tabs>
      <w:ind w:left="1800" w:hanging="360"/>
      <w:outlineLvl w:val="2"/>
    </w:pPr>
    <w:rPr>
      <w:rFonts w:eastAsia="MS Gothic"/>
      <w:sz w:val="24"/>
    </w:rPr>
  </w:style>
  <w:style w:type="paragraph" w:customStyle="1" w:styleId="LightList1">
    <w:name w:val="Light List1"/>
    <w:basedOn w:val="Normal"/>
    <w:rsid w:val="002B105B"/>
    <w:pPr>
      <w:keepNext/>
      <w:tabs>
        <w:tab w:val="num" w:pos="2160"/>
      </w:tabs>
      <w:ind w:left="2520" w:hanging="360"/>
      <w:outlineLvl w:val="3"/>
    </w:pPr>
    <w:rPr>
      <w:rFonts w:eastAsia="MS Gothic"/>
      <w:sz w:val="24"/>
    </w:rPr>
  </w:style>
  <w:style w:type="paragraph" w:customStyle="1" w:styleId="LightGrid1">
    <w:name w:val="Light Grid1"/>
    <w:basedOn w:val="Normal"/>
    <w:rsid w:val="002B105B"/>
    <w:pPr>
      <w:keepNext/>
      <w:tabs>
        <w:tab w:val="num" w:pos="2880"/>
      </w:tabs>
      <w:ind w:left="3240" w:hanging="360"/>
      <w:outlineLvl w:val="4"/>
    </w:pPr>
    <w:rPr>
      <w:rFonts w:eastAsia="MS Gothic"/>
      <w:sz w:val="24"/>
    </w:rPr>
  </w:style>
  <w:style w:type="paragraph" w:customStyle="1" w:styleId="MediumShading11">
    <w:name w:val="Medium Shading 11"/>
    <w:basedOn w:val="Normal"/>
    <w:rsid w:val="002B105B"/>
    <w:pPr>
      <w:keepNext/>
      <w:tabs>
        <w:tab w:val="num" w:pos="3600"/>
      </w:tabs>
      <w:ind w:left="3960" w:hanging="360"/>
      <w:outlineLvl w:val="5"/>
    </w:pPr>
    <w:rPr>
      <w:rFonts w:eastAsia="MS Gothic"/>
      <w:sz w:val="24"/>
    </w:rPr>
  </w:style>
  <w:style w:type="paragraph" w:customStyle="1" w:styleId="MediumShading21">
    <w:name w:val="Medium Shading 21"/>
    <w:basedOn w:val="Normal"/>
    <w:rsid w:val="002B105B"/>
    <w:pPr>
      <w:keepNext/>
      <w:tabs>
        <w:tab w:val="num" w:pos="4320"/>
      </w:tabs>
      <w:ind w:left="4680" w:hanging="360"/>
      <w:outlineLvl w:val="6"/>
    </w:pPr>
    <w:rPr>
      <w:rFonts w:eastAsia="MS Gothic"/>
      <w:sz w:val="24"/>
    </w:rPr>
  </w:style>
  <w:style w:type="paragraph" w:customStyle="1" w:styleId="MediumList11">
    <w:name w:val="Medium List 11"/>
    <w:basedOn w:val="Normal"/>
    <w:rsid w:val="002B105B"/>
    <w:pPr>
      <w:keepNext/>
      <w:tabs>
        <w:tab w:val="num" w:pos="5040"/>
      </w:tabs>
      <w:ind w:left="5400" w:hanging="360"/>
      <w:outlineLvl w:val="7"/>
    </w:pPr>
    <w:rPr>
      <w:rFonts w:eastAsia="MS Gothic"/>
      <w:sz w:val="24"/>
    </w:rPr>
  </w:style>
  <w:style w:type="paragraph" w:customStyle="1" w:styleId="MediumList21">
    <w:name w:val="Medium List 21"/>
    <w:basedOn w:val="Normal"/>
    <w:rsid w:val="002B105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B105B"/>
    <w:rPr>
      <w:sz w:val="17"/>
      <w:szCs w:val="24"/>
      <w:lang w:val="en-US" w:eastAsia="en-US" w:bidi="ar-SA"/>
    </w:rPr>
  </w:style>
  <w:style w:type="paragraph" w:customStyle="1" w:styleId="TagsFutura">
    <w:name w:val="TagsFutura"/>
    <w:basedOn w:val="Normal"/>
    <w:next w:val="Cites"/>
    <w:rsid w:val="002B105B"/>
    <w:rPr>
      <w:rFonts w:ascii="Futura" w:eastAsia="Times" w:hAnsi="Futura"/>
      <w:b/>
      <w:caps/>
      <w:sz w:val="18"/>
      <w:szCs w:val="20"/>
    </w:rPr>
  </w:style>
  <w:style w:type="character" w:customStyle="1" w:styleId="italics">
    <w:name w:val="italics"/>
    <w:basedOn w:val="DefaultParagraphFont"/>
    <w:rsid w:val="002B105B"/>
  </w:style>
  <w:style w:type="character" w:styleId="UnresolvedMention">
    <w:name w:val="Unresolved Mention"/>
    <w:basedOn w:val="DefaultParagraphFont"/>
    <w:uiPriority w:val="99"/>
    <w:semiHidden/>
    <w:unhideWhenUsed/>
    <w:rsid w:val="002B105B"/>
    <w:rPr>
      <w:color w:val="808080"/>
      <w:shd w:val="clear" w:color="auto" w:fill="E6E6E6"/>
    </w:rPr>
  </w:style>
  <w:style w:type="character" w:customStyle="1" w:styleId="m-3583723223135346788gmail-style13ptbold">
    <w:name w:val="m_-3583723223135346788gmail-style13ptbold"/>
    <w:basedOn w:val="DefaultParagraphFont"/>
    <w:rsid w:val="002B105B"/>
  </w:style>
  <w:style w:type="character" w:customStyle="1" w:styleId="m-3583723223135346788gmail-styleunderline">
    <w:name w:val="m_-3583723223135346788gmail-styleunderline"/>
    <w:basedOn w:val="DefaultParagraphFont"/>
    <w:rsid w:val="002B105B"/>
  </w:style>
  <w:style w:type="paragraph" w:customStyle="1" w:styleId="speakable">
    <w:name w:val="speakable"/>
    <w:basedOn w:val="Normal"/>
    <w:uiPriority w:val="99"/>
    <w:qFormat/>
    <w:rsid w:val="002B105B"/>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B105B"/>
    <w:rPr>
      <w:b/>
      <w:u w:val="single"/>
    </w:rPr>
  </w:style>
  <w:style w:type="character" w:customStyle="1" w:styleId="UnresolvedMention3">
    <w:name w:val="Unresolved Mention3"/>
    <w:basedOn w:val="DefaultParagraphFont"/>
    <w:uiPriority w:val="99"/>
    <w:semiHidden/>
    <w:unhideWhenUsed/>
    <w:rsid w:val="002B105B"/>
    <w:rPr>
      <w:color w:val="808080"/>
      <w:shd w:val="clear" w:color="auto" w:fill="E6E6E6"/>
    </w:rPr>
  </w:style>
  <w:style w:type="character" w:customStyle="1" w:styleId="TagsChar">
    <w:name w:val="Tags Char"/>
    <w:rsid w:val="002B105B"/>
    <w:rPr>
      <w:rFonts w:ascii="Times New Roman" w:hAnsi="Times New Roman"/>
      <w:b/>
      <w:sz w:val="24"/>
    </w:rPr>
  </w:style>
  <w:style w:type="paragraph" w:customStyle="1" w:styleId="useless">
    <w:name w:val="useless"/>
    <w:basedOn w:val="Normal"/>
    <w:uiPriority w:val="99"/>
    <w:qFormat/>
    <w:rsid w:val="002B105B"/>
    <w:rPr>
      <w:rFonts w:eastAsia="Times New Roman"/>
      <w:sz w:val="12"/>
    </w:rPr>
  </w:style>
  <w:style w:type="character" w:customStyle="1" w:styleId="tagCharCharCharChar">
    <w:name w:val="tag Char Char Char Char"/>
    <w:rsid w:val="002B105B"/>
    <w:rPr>
      <w:b/>
      <w:sz w:val="24"/>
      <w:szCs w:val="24"/>
      <w:lang w:val="en-US" w:eastAsia="en-US" w:bidi="ar-SA"/>
    </w:rPr>
  </w:style>
  <w:style w:type="character" w:customStyle="1" w:styleId="DebateUnderlined">
    <w:name w:val="Debate Underlined"/>
    <w:rsid w:val="002B105B"/>
    <w:rPr>
      <w:rFonts w:ascii="Helvetica" w:hAnsi="Helvetica"/>
      <w:sz w:val="20"/>
      <w:u w:val="single"/>
    </w:rPr>
  </w:style>
  <w:style w:type="character" w:styleId="PlaceholderText">
    <w:name w:val="Placeholder Text"/>
    <w:basedOn w:val="DefaultParagraphFont"/>
    <w:uiPriority w:val="99"/>
    <w:rsid w:val="002B105B"/>
    <w:rPr>
      <w:color w:val="808080"/>
    </w:rPr>
  </w:style>
  <w:style w:type="character" w:customStyle="1" w:styleId="byl">
    <w:name w:val="byl"/>
    <w:rsid w:val="002B105B"/>
  </w:style>
  <w:style w:type="paragraph" w:customStyle="1" w:styleId="css-xhhu0i">
    <w:name w:val="css-xhhu0i"/>
    <w:basedOn w:val="Normal"/>
    <w:rsid w:val="002B105B"/>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2B105B"/>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2B105B"/>
  </w:style>
  <w:style w:type="character" w:customStyle="1" w:styleId="m-8878800405382358272gmail-styleunderline">
    <w:name w:val="m_-8878800405382358272gmail-styleunderline"/>
    <w:basedOn w:val="DefaultParagraphFont"/>
    <w:rsid w:val="002B105B"/>
  </w:style>
  <w:style w:type="character" w:customStyle="1" w:styleId="m-5498913268213319940gmail-styleunderline">
    <w:name w:val="m_-5498913268213319940gmail-styleunderline"/>
    <w:basedOn w:val="DefaultParagraphFont"/>
    <w:rsid w:val="002B105B"/>
  </w:style>
  <w:style w:type="character" w:customStyle="1" w:styleId="overlay">
    <w:name w:val="overlay"/>
    <w:basedOn w:val="DefaultParagraphFont"/>
    <w:rsid w:val="002B105B"/>
  </w:style>
  <w:style w:type="character" w:customStyle="1" w:styleId="TagCharCharCharChar0">
    <w:name w:val="Tag Char Char Char Char"/>
    <w:basedOn w:val="DefaultParagraphFont"/>
    <w:rsid w:val="002B105B"/>
    <w:rPr>
      <w:rFonts w:ascii="Calibri" w:hAnsi="Calibri" w:cs="Calibri"/>
      <w:b/>
      <w:sz w:val="24"/>
    </w:rPr>
  </w:style>
  <w:style w:type="paragraph" w:customStyle="1" w:styleId="g-body">
    <w:name w:val="g-body"/>
    <w:basedOn w:val="Normal"/>
    <w:uiPriority w:val="99"/>
    <w:qFormat/>
    <w:rsid w:val="002B105B"/>
    <w:pPr>
      <w:spacing w:before="100" w:beforeAutospacing="1" w:after="100" w:afterAutospacing="1"/>
    </w:pPr>
    <w:rPr>
      <w:rFonts w:eastAsia="Times New Roman"/>
      <w:sz w:val="24"/>
    </w:rPr>
  </w:style>
  <w:style w:type="paragraph" w:customStyle="1" w:styleId="g-pstyle0">
    <w:name w:val="g-pstyle0"/>
    <w:basedOn w:val="Normal"/>
    <w:uiPriority w:val="99"/>
    <w:qFormat/>
    <w:rsid w:val="002B105B"/>
    <w:pPr>
      <w:spacing w:before="100" w:beforeAutospacing="1" w:after="100" w:afterAutospacing="1"/>
    </w:pPr>
    <w:rPr>
      <w:rFonts w:eastAsia="Times New Roman"/>
      <w:sz w:val="24"/>
    </w:rPr>
  </w:style>
  <w:style w:type="paragraph" w:customStyle="1" w:styleId="g-pstyle1">
    <w:name w:val="g-pstyle1"/>
    <w:basedOn w:val="Normal"/>
    <w:uiPriority w:val="99"/>
    <w:qFormat/>
    <w:rsid w:val="002B105B"/>
    <w:pPr>
      <w:spacing w:before="100" w:beforeAutospacing="1" w:after="100" w:afterAutospacing="1"/>
    </w:pPr>
    <w:rPr>
      <w:rFonts w:eastAsia="Times New Roman"/>
      <w:sz w:val="24"/>
    </w:rPr>
  </w:style>
  <w:style w:type="paragraph" w:customStyle="1" w:styleId="g-asset-hed">
    <w:name w:val="g-asset-hed"/>
    <w:basedOn w:val="Normal"/>
    <w:uiPriority w:val="99"/>
    <w:qFormat/>
    <w:rsid w:val="002B105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B105B"/>
    <w:pPr>
      <w:spacing w:before="100" w:beforeAutospacing="1" w:after="100" w:afterAutospacing="1"/>
    </w:pPr>
    <w:rPr>
      <w:rFonts w:ascii="Arial" w:hAnsi="Arial"/>
      <w:sz w:val="24"/>
    </w:rPr>
  </w:style>
  <w:style w:type="paragraph" w:customStyle="1" w:styleId="speech">
    <w:name w:val="speech"/>
    <w:basedOn w:val="Normal"/>
    <w:uiPriority w:val="99"/>
    <w:qFormat/>
    <w:rsid w:val="002B105B"/>
    <w:pPr>
      <w:spacing w:before="100" w:beforeAutospacing="1" w:after="100" w:afterAutospacing="1"/>
    </w:pPr>
    <w:rPr>
      <w:sz w:val="24"/>
    </w:rPr>
  </w:style>
  <w:style w:type="character" w:customStyle="1" w:styleId="adtext">
    <w:name w:val="adtext"/>
    <w:basedOn w:val="DefaultParagraphFont"/>
    <w:rsid w:val="002B105B"/>
  </w:style>
  <w:style w:type="character" w:customStyle="1" w:styleId="UL-Bold">
    <w:name w:val="UL-Bold"/>
    <w:basedOn w:val="DefaultParagraphFont"/>
    <w:rsid w:val="002B105B"/>
    <w:rPr>
      <w:u w:val="thick"/>
    </w:rPr>
  </w:style>
  <w:style w:type="character" w:customStyle="1" w:styleId="UL-None">
    <w:name w:val="UL-None"/>
    <w:basedOn w:val="DefaultParagraphFont"/>
    <w:rsid w:val="002B105B"/>
    <w:rPr>
      <w:strike w:val="0"/>
      <w:dstrike w:val="0"/>
      <w:u w:val="none"/>
      <w:effect w:val="none"/>
    </w:rPr>
  </w:style>
  <w:style w:type="character" w:customStyle="1" w:styleId="qu730rj69h">
    <w:name w:val="qu730rj69h"/>
    <w:basedOn w:val="DefaultParagraphFont"/>
    <w:rsid w:val="002B105B"/>
  </w:style>
  <w:style w:type="paragraph" w:customStyle="1" w:styleId="optext">
    <w:name w:val="optext"/>
    <w:basedOn w:val="Normal"/>
    <w:uiPriority w:val="99"/>
    <w:qFormat/>
    <w:rsid w:val="002B105B"/>
    <w:pPr>
      <w:spacing w:before="100" w:beforeAutospacing="1" w:after="100" w:afterAutospacing="1"/>
    </w:pPr>
    <w:rPr>
      <w:sz w:val="24"/>
    </w:rPr>
  </w:style>
  <w:style w:type="character" w:customStyle="1" w:styleId="lmy74qr12z">
    <w:name w:val="lmy74qr12z"/>
    <w:basedOn w:val="DefaultParagraphFont"/>
    <w:rsid w:val="002B105B"/>
  </w:style>
  <w:style w:type="character" w:customStyle="1" w:styleId="icr880">
    <w:name w:val="icr880"/>
    <w:basedOn w:val="DefaultParagraphFont"/>
    <w:rsid w:val="002B105B"/>
  </w:style>
  <w:style w:type="character" w:customStyle="1" w:styleId="hx23q54">
    <w:name w:val="hx23q54"/>
    <w:basedOn w:val="DefaultParagraphFont"/>
    <w:rsid w:val="002B105B"/>
  </w:style>
  <w:style w:type="character" w:customStyle="1" w:styleId="m-5348258726587825636gmail-style13ptbold">
    <w:name w:val="m_-5348258726587825636gmail-style13ptbold"/>
    <w:basedOn w:val="DefaultParagraphFont"/>
    <w:rsid w:val="002B105B"/>
  </w:style>
  <w:style w:type="character" w:customStyle="1" w:styleId="m-5348258726587825636gmail-styleunderline">
    <w:name w:val="m_-5348258726587825636gmail-styleunderline"/>
    <w:basedOn w:val="DefaultParagraphFont"/>
    <w:rsid w:val="002B105B"/>
  </w:style>
  <w:style w:type="paragraph" w:customStyle="1" w:styleId="NoteLevel2">
    <w:name w:val="Note Level 2"/>
    <w:basedOn w:val="Normal"/>
    <w:next w:val="Normal"/>
    <w:uiPriority w:val="99"/>
    <w:qFormat/>
    <w:rsid w:val="002B105B"/>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2B105B"/>
  </w:style>
  <w:style w:type="character" w:customStyle="1" w:styleId="DDIUnderline">
    <w:name w:val="DDI Underline"/>
    <w:qFormat/>
    <w:rsid w:val="002B105B"/>
    <w:rPr>
      <w:rFonts w:ascii="Times New Roman" w:hAnsi="Times New Roman"/>
      <w:sz w:val="24"/>
      <w:u w:val="single"/>
    </w:rPr>
  </w:style>
  <w:style w:type="paragraph" w:customStyle="1" w:styleId="ALLCAPS">
    <w:name w:val="ALL CAPS"/>
    <w:basedOn w:val="Normal"/>
    <w:link w:val="ALLCAPSChar"/>
    <w:qFormat/>
    <w:rsid w:val="002B105B"/>
    <w:rPr>
      <w:rFonts w:eastAsia="Times New Roman"/>
      <w:b/>
      <w:caps/>
    </w:rPr>
  </w:style>
  <w:style w:type="character" w:customStyle="1" w:styleId="ALLCAPSChar">
    <w:name w:val="ALL CAPS Char"/>
    <w:basedOn w:val="DefaultParagraphFont"/>
    <w:link w:val="ALLCAPS"/>
    <w:rsid w:val="002B105B"/>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B105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B105B"/>
    <w:rPr>
      <w:rFonts w:ascii="Calibri" w:eastAsia="Times New Roman" w:hAnsi="Calibri"/>
      <w:b/>
    </w:rPr>
  </w:style>
  <w:style w:type="character" w:customStyle="1" w:styleId="Cites-AuthorDate">
    <w:name w:val="Cites-Author/Date"/>
    <w:rsid w:val="002B105B"/>
    <w:rPr>
      <w:rFonts w:ascii="Helvetica" w:hAnsi="Helvetica"/>
      <w:b/>
      <w:sz w:val="22"/>
      <w:szCs w:val="24"/>
      <w:u w:val="thick"/>
    </w:rPr>
  </w:style>
  <w:style w:type="paragraph" w:customStyle="1" w:styleId="CiteTag">
    <w:name w:val="Cite/Tag"/>
    <w:basedOn w:val="Normal"/>
    <w:uiPriority w:val="99"/>
    <w:qFormat/>
    <w:rsid w:val="002B105B"/>
    <w:rPr>
      <w:rFonts w:eastAsia="Cambria"/>
      <w:b/>
    </w:rPr>
  </w:style>
  <w:style w:type="character" w:customStyle="1" w:styleId="m489902567989944824gmail-style13ptbold">
    <w:name w:val="m_489902567989944824gmail-style13ptbold"/>
    <w:basedOn w:val="DefaultParagraphFont"/>
    <w:rsid w:val="002B105B"/>
  </w:style>
  <w:style w:type="character" w:customStyle="1" w:styleId="m489902567989944824gmail-styleunderline">
    <w:name w:val="m_489902567989944824gmail-styleunderline"/>
    <w:basedOn w:val="DefaultParagraphFont"/>
    <w:rsid w:val="002B105B"/>
  </w:style>
  <w:style w:type="character" w:customStyle="1" w:styleId="UnderlineCharChar3">
    <w:name w:val="Underline Char Char3"/>
    <w:rsid w:val="002B105B"/>
    <w:rPr>
      <w:szCs w:val="24"/>
      <w:u w:val="single"/>
      <w:lang w:val="en-US" w:eastAsia="en-US" w:bidi="ar-SA"/>
    </w:rPr>
  </w:style>
  <w:style w:type="character" w:customStyle="1" w:styleId="tl8wme">
    <w:name w:val="tl8wme"/>
    <w:basedOn w:val="DefaultParagraphFont"/>
    <w:rsid w:val="002B105B"/>
  </w:style>
  <w:style w:type="character" w:customStyle="1" w:styleId="Mention3">
    <w:name w:val="Mention3"/>
    <w:basedOn w:val="DefaultParagraphFont"/>
    <w:uiPriority w:val="99"/>
    <w:semiHidden/>
    <w:unhideWhenUsed/>
    <w:rsid w:val="002B105B"/>
    <w:rPr>
      <w:color w:val="2B579A"/>
      <w:shd w:val="clear" w:color="auto" w:fill="E6E6E6"/>
    </w:rPr>
  </w:style>
  <w:style w:type="character" w:customStyle="1" w:styleId="m-5251091010484660064gmail-style13ptbold">
    <w:name w:val="m_-5251091010484660064gmail-style13ptbold"/>
    <w:basedOn w:val="DefaultParagraphFont"/>
    <w:rsid w:val="002B105B"/>
  </w:style>
  <w:style w:type="character" w:customStyle="1" w:styleId="m-5251091010484660064gmail-styleunderline">
    <w:name w:val="m_-5251091010484660064gmail-styleunderline"/>
    <w:basedOn w:val="DefaultParagraphFont"/>
    <w:rsid w:val="002B105B"/>
  </w:style>
  <w:style w:type="character" w:customStyle="1" w:styleId="tablecaption">
    <w:name w:val="tablecaption"/>
    <w:basedOn w:val="DefaultParagraphFont"/>
    <w:rsid w:val="002B105B"/>
  </w:style>
  <w:style w:type="character" w:customStyle="1" w:styleId="StyleLatinHelvetica105ptBlack">
    <w:name w:val="Style (Latin) Helvetica 10.5 pt Black"/>
    <w:basedOn w:val="DefaultParagraphFont"/>
    <w:rsid w:val="002B105B"/>
    <w:rPr>
      <w:rFonts w:ascii="Times New Roman" w:hAnsi="Times New Roman"/>
      <w:color w:val="000000"/>
      <w:sz w:val="21"/>
    </w:rPr>
  </w:style>
  <w:style w:type="character" w:customStyle="1" w:styleId="Quotation">
    <w:name w:val="Quotation"/>
    <w:qFormat/>
    <w:rsid w:val="002B105B"/>
    <w:rPr>
      <w:rFonts w:ascii="Arial" w:hAnsi="Arial"/>
      <w:b/>
      <w:i/>
      <w:iCs/>
      <w:sz w:val="24"/>
      <w:u w:val="single"/>
    </w:rPr>
  </w:style>
  <w:style w:type="paragraph" w:customStyle="1" w:styleId="DateTime">
    <w:name w:val="DateTime"/>
    <w:basedOn w:val="Normal"/>
    <w:link w:val="DateTimeChar"/>
    <w:autoRedefine/>
    <w:uiPriority w:val="4"/>
    <w:qFormat/>
    <w:rsid w:val="002B105B"/>
  </w:style>
  <w:style w:type="character" w:customStyle="1" w:styleId="DateTimeChar">
    <w:name w:val="DateTime Char"/>
    <w:basedOn w:val="DefaultParagraphFont"/>
    <w:link w:val="DateTime"/>
    <w:uiPriority w:val="4"/>
    <w:rsid w:val="002B105B"/>
    <w:rPr>
      <w:rFonts w:ascii="Calibri" w:hAnsi="Calibri"/>
      <w:sz w:val="22"/>
    </w:rPr>
  </w:style>
  <w:style w:type="paragraph" w:customStyle="1" w:styleId="Lecture">
    <w:name w:val="Lecture"/>
    <w:next w:val="BodyText"/>
    <w:link w:val="LectureChar"/>
    <w:autoRedefine/>
    <w:uiPriority w:val="4"/>
    <w:qFormat/>
    <w:rsid w:val="002B105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B105B"/>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2B105B"/>
  </w:style>
  <w:style w:type="character" w:customStyle="1" w:styleId="m-413333960618644972gmail-styleunderline">
    <w:name w:val="m_-413333960618644972gmail-styleunderline"/>
    <w:basedOn w:val="DefaultParagraphFont"/>
    <w:rsid w:val="002B105B"/>
  </w:style>
  <w:style w:type="character" w:customStyle="1" w:styleId="m8314098763611656848gmail-stylestylebold12pt">
    <w:name w:val="m_8314098763611656848gmail-stylestylebold12pt"/>
    <w:basedOn w:val="DefaultParagraphFont"/>
    <w:rsid w:val="002B105B"/>
  </w:style>
  <w:style w:type="character" w:customStyle="1" w:styleId="m8314098763611656848gmail-styleboldunderline">
    <w:name w:val="m_8314098763611656848gmail-styleboldunderline"/>
    <w:basedOn w:val="DefaultParagraphFont"/>
    <w:rsid w:val="002B105B"/>
  </w:style>
  <w:style w:type="paragraph" w:customStyle="1" w:styleId="Spacer">
    <w:name w:val="Spacer"/>
    <w:basedOn w:val="Heading1"/>
    <w:link w:val="SpacerChar"/>
    <w:autoRedefine/>
    <w:uiPriority w:val="4"/>
    <w:qFormat/>
    <w:rsid w:val="002B105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B105B"/>
    <w:rPr>
      <w:rFonts w:ascii="Georgia" w:eastAsiaTheme="majorEastAsia" w:hAnsi="Georgia" w:cstheme="majorBidi"/>
      <w:b/>
      <w:bCs/>
      <w:szCs w:val="32"/>
    </w:rPr>
  </w:style>
  <w:style w:type="paragraph" w:customStyle="1" w:styleId="msonormal0">
    <w:name w:val="msonormal"/>
    <w:basedOn w:val="Normal"/>
    <w:rsid w:val="002B105B"/>
    <w:pPr>
      <w:spacing w:before="100" w:beforeAutospacing="1" w:after="100" w:afterAutospacing="1"/>
    </w:pPr>
    <w:rPr>
      <w:rFonts w:eastAsia="Times New Roman"/>
      <w:sz w:val="24"/>
    </w:rPr>
  </w:style>
  <w:style w:type="paragraph" w:customStyle="1" w:styleId="TxBr41p1">
    <w:name w:val="TxBr_41p1"/>
    <w:basedOn w:val="Normal"/>
    <w:qFormat/>
    <w:rsid w:val="002B105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B105B"/>
    <w:rPr>
      <w:rFonts w:ascii="Georgia" w:eastAsia="Times New Roman" w:hAnsi="Georgia" w:cs="Arial" w:hint="default"/>
      <w:b/>
      <w:bCs/>
      <w:kern w:val="32"/>
      <w:sz w:val="28"/>
      <w:szCs w:val="32"/>
    </w:rPr>
  </w:style>
  <w:style w:type="character" w:customStyle="1" w:styleId="CiteReal0">
    <w:name w:val="CiteReal"/>
    <w:uiPriority w:val="1"/>
    <w:qFormat/>
    <w:rsid w:val="002B105B"/>
    <w:rPr>
      <w:rFonts w:ascii="Arial" w:hAnsi="Arial"/>
      <w:b/>
      <w:sz w:val="24"/>
      <w:u w:val="single"/>
    </w:rPr>
  </w:style>
  <w:style w:type="character" w:customStyle="1" w:styleId="dropcap1">
    <w:name w:val="dropcap1"/>
    <w:rsid w:val="002B105B"/>
  </w:style>
  <w:style w:type="paragraph" w:customStyle="1" w:styleId="Style42">
    <w:name w:val="Style42"/>
    <w:basedOn w:val="Normal"/>
    <w:uiPriority w:val="99"/>
    <w:rsid w:val="002B105B"/>
    <w:pPr>
      <w:spacing w:line="202" w:lineRule="exact"/>
      <w:jc w:val="both"/>
    </w:pPr>
    <w:rPr>
      <w:rFonts w:ascii="Palatino Linotype" w:hAnsi="Palatino Linotype" w:cs="Palatino Linotype"/>
    </w:rPr>
  </w:style>
  <w:style w:type="character" w:customStyle="1" w:styleId="FontStyle72">
    <w:name w:val="Font Style72"/>
    <w:uiPriority w:val="99"/>
    <w:rsid w:val="002B105B"/>
    <w:rPr>
      <w:rFonts w:ascii="Cambria" w:hAnsi="Cambria" w:cs="Cambria" w:hint="default"/>
      <w:sz w:val="16"/>
      <w:szCs w:val="16"/>
    </w:rPr>
  </w:style>
  <w:style w:type="character" w:customStyle="1" w:styleId="FontStyle73">
    <w:name w:val="Font Style73"/>
    <w:uiPriority w:val="99"/>
    <w:rsid w:val="002B105B"/>
    <w:rPr>
      <w:rFonts w:ascii="Cambria" w:hAnsi="Cambria" w:cs="Cambria" w:hint="default"/>
      <w:i/>
      <w:iCs/>
      <w:sz w:val="16"/>
      <w:szCs w:val="16"/>
    </w:rPr>
  </w:style>
  <w:style w:type="character" w:customStyle="1" w:styleId="UnderlinestyleChar20">
    <w:name w:val="Underline style Char2"/>
    <w:rsid w:val="002B105B"/>
    <w:rPr>
      <w:sz w:val="22"/>
      <w:szCs w:val="24"/>
      <w:u w:val="single"/>
      <w:lang w:val="en-US" w:eastAsia="en-US" w:bidi="ar-SA"/>
    </w:rPr>
  </w:style>
  <w:style w:type="character" w:customStyle="1" w:styleId="FontStyle49">
    <w:name w:val="Font Style49"/>
    <w:uiPriority w:val="99"/>
    <w:rsid w:val="002B105B"/>
    <w:rPr>
      <w:rFonts w:ascii="Cambria" w:hAnsi="Cambria" w:cs="Cambria"/>
      <w:sz w:val="20"/>
      <w:szCs w:val="20"/>
    </w:rPr>
  </w:style>
  <w:style w:type="character" w:customStyle="1" w:styleId="FontStyle50">
    <w:name w:val="Font Style50"/>
    <w:uiPriority w:val="99"/>
    <w:rsid w:val="002B105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B105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B105B"/>
    <w:rPr>
      <w:rFonts w:ascii="Cambria" w:eastAsia="Cambria" w:hAnsi="Cambria" w:cs="Cambria"/>
      <w:spacing w:val="-3"/>
      <w:sz w:val="22"/>
      <w:szCs w:val="20"/>
    </w:rPr>
  </w:style>
  <w:style w:type="character" w:customStyle="1" w:styleId="kn">
    <w:name w:val="kn"/>
    <w:basedOn w:val="DefaultParagraphFont"/>
    <w:rsid w:val="002B105B"/>
  </w:style>
  <w:style w:type="character" w:customStyle="1" w:styleId="StyleStyleUnderlineUnderlineStyleBoldUnderlineIntenseEmphas">
    <w:name w:val="Style Style UnderlineUnderlineStyle Bold UnderlineIntense Emphas..."/>
    <w:basedOn w:val="DefaultParagraphFont"/>
    <w:rsid w:val="002B105B"/>
    <w:rPr>
      <w:b/>
      <w:bCs/>
      <w:sz w:val="26"/>
      <w:u w:val="single"/>
    </w:rPr>
  </w:style>
  <w:style w:type="character" w:customStyle="1" w:styleId="articoloinside">
    <w:name w:val="articolo_inside"/>
    <w:rsid w:val="002B105B"/>
  </w:style>
  <w:style w:type="paragraph" w:customStyle="1" w:styleId="pagetools">
    <w:name w:val="pagetools"/>
    <w:basedOn w:val="Normal"/>
    <w:rsid w:val="002B105B"/>
    <w:pPr>
      <w:spacing w:before="100" w:beforeAutospacing="1" w:after="100" w:afterAutospacing="1"/>
    </w:pPr>
    <w:rPr>
      <w:rFonts w:ascii="Cambria" w:eastAsia="Cambria" w:hAnsi="Cambria"/>
      <w:sz w:val="24"/>
    </w:rPr>
  </w:style>
  <w:style w:type="character" w:customStyle="1" w:styleId="job">
    <w:name w:val="job"/>
    <w:basedOn w:val="DefaultParagraphFont"/>
    <w:rsid w:val="002B105B"/>
  </w:style>
  <w:style w:type="character" w:customStyle="1" w:styleId="publisher">
    <w:name w:val="publisher"/>
    <w:basedOn w:val="DefaultParagraphFont"/>
    <w:rsid w:val="002B105B"/>
  </w:style>
  <w:style w:type="character" w:customStyle="1" w:styleId="pubyear">
    <w:name w:val="pubyear"/>
    <w:basedOn w:val="DefaultParagraphFont"/>
    <w:rsid w:val="002B105B"/>
  </w:style>
  <w:style w:type="character" w:customStyle="1" w:styleId="pubcity">
    <w:name w:val="pubcity"/>
    <w:basedOn w:val="DefaultParagraphFont"/>
    <w:rsid w:val="002B105B"/>
  </w:style>
  <w:style w:type="paragraph" w:customStyle="1" w:styleId="C-Text">
    <w:name w:val="C-Text"/>
    <w:basedOn w:val="Normal"/>
    <w:rsid w:val="002B105B"/>
    <w:pPr>
      <w:tabs>
        <w:tab w:val="num" w:pos="720"/>
      </w:tabs>
      <w:ind w:left="720" w:hanging="360"/>
    </w:pPr>
    <w:rPr>
      <w:rFonts w:ascii="Book Antiqua" w:hAnsi="Book Antiqua"/>
      <w:sz w:val="24"/>
    </w:rPr>
  </w:style>
  <w:style w:type="character" w:customStyle="1" w:styleId="ecdate">
    <w:name w:val="ec_date"/>
    <w:basedOn w:val="DefaultParagraphFont"/>
    <w:rsid w:val="002B105B"/>
    <w:rPr>
      <w:rFonts w:ascii="Symbol" w:hAnsi="Symbol" w:hint="default"/>
      <w:sz w:val="20"/>
      <w:szCs w:val="20"/>
      <w:shd w:val="clear" w:color="auto" w:fill="FFFFFF"/>
    </w:rPr>
  </w:style>
  <w:style w:type="paragraph" w:customStyle="1" w:styleId="ecmsonormal">
    <w:name w:val="ec_msonormal"/>
    <w:basedOn w:val="Normal"/>
    <w:rsid w:val="002B105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B105B"/>
  </w:style>
  <w:style w:type="character" w:customStyle="1" w:styleId="articleheadline">
    <w:name w:val="articleheadline"/>
    <w:basedOn w:val="DefaultParagraphFont"/>
    <w:rsid w:val="002B105B"/>
  </w:style>
  <w:style w:type="paragraph" w:customStyle="1" w:styleId="u-intro">
    <w:name w:val="u-intro"/>
    <w:basedOn w:val="Normal"/>
    <w:rsid w:val="002B105B"/>
    <w:pPr>
      <w:spacing w:before="100" w:beforeAutospacing="1" w:after="100" w:afterAutospacing="1"/>
    </w:pPr>
    <w:rPr>
      <w:rFonts w:ascii="Georgia" w:hAnsi="Georgia"/>
      <w:sz w:val="24"/>
    </w:rPr>
  </w:style>
  <w:style w:type="character" w:customStyle="1" w:styleId="u-byline">
    <w:name w:val="u-byline"/>
    <w:basedOn w:val="DefaultParagraphFont"/>
    <w:rsid w:val="002B105B"/>
  </w:style>
  <w:style w:type="character" w:customStyle="1" w:styleId="articlebya">
    <w:name w:val="articleby_a"/>
    <w:basedOn w:val="DefaultParagraphFont"/>
    <w:rsid w:val="002B105B"/>
  </w:style>
  <w:style w:type="character" w:customStyle="1" w:styleId="popupwinby">
    <w:name w:val="popupwinby"/>
    <w:basedOn w:val="DefaultParagraphFont"/>
    <w:rsid w:val="002B105B"/>
  </w:style>
  <w:style w:type="character" w:customStyle="1" w:styleId="storyheader">
    <w:name w:val="storyheader"/>
    <w:basedOn w:val="DefaultParagraphFont"/>
    <w:rsid w:val="002B105B"/>
  </w:style>
  <w:style w:type="character" w:customStyle="1" w:styleId="marron">
    <w:name w:val="marron"/>
    <w:basedOn w:val="DefaultParagraphFont"/>
    <w:rsid w:val="002B105B"/>
  </w:style>
  <w:style w:type="paragraph" w:customStyle="1" w:styleId="StyleNormalWeb10pt">
    <w:name w:val="Style Normal (Web) + 10 pt"/>
    <w:basedOn w:val="NormalWeb"/>
    <w:next w:val="Normal"/>
    <w:rsid w:val="002B105B"/>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2B105B"/>
    <w:rPr>
      <w:szCs w:val="24"/>
      <w:lang w:val="en-US" w:eastAsia="en-US" w:bidi="ar-SA"/>
    </w:rPr>
  </w:style>
  <w:style w:type="paragraph" w:customStyle="1" w:styleId="TagCiteShells">
    <w:name w:val="Tag/Cite/Shells"/>
    <w:basedOn w:val="Normal"/>
    <w:rsid w:val="002B105B"/>
    <w:rPr>
      <w:rFonts w:ascii="Georgia" w:hAnsi="Georgia"/>
      <w:b/>
    </w:rPr>
  </w:style>
  <w:style w:type="paragraph" w:customStyle="1" w:styleId="DefinitionTerm">
    <w:name w:val="Definition Term"/>
    <w:basedOn w:val="Normal"/>
    <w:next w:val="Normal"/>
    <w:rsid w:val="002B105B"/>
    <w:rPr>
      <w:rFonts w:ascii="Georgia" w:hAnsi="Georgia"/>
      <w:snapToGrid w:val="0"/>
      <w:sz w:val="24"/>
    </w:rPr>
  </w:style>
  <w:style w:type="character" w:customStyle="1" w:styleId="Style3CharChar">
    <w:name w:val="Style3 Char Char"/>
    <w:basedOn w:val="DefaultParagraphFont"/>
    <w:rsid w:val="002B105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B105B"/>
    <w:pPr>
      <w:spacing w:after="60"/>
    </w:pPr>
    <w:rPr>
      <w:rFonts w:ascii="Georgia" w:eastAsia="Segoe UI" w:hAnsi="Georgia" w:cs="Cambria"/>
      <w:caps/>
      <w:sz w:val="20"/>
      <w:lang w:eastAsia="zh-CN"/>
    </w:rPr>
  </w:style>
  <w:style w:type="character" w:customStyle="1" w:styleId="NormalChar0">
    <w:name w:val="Normal Char"/>
    <w:basedOn w:val="DefaultParagraphFont"/>
    <w:rsid w:val="002B105B"/>
    <w:rPr>
      <w:lang w:eastAsia="en-US"/>
    </w:rPr>
  </w:style>
  <w:style w:type="character" w:customStyle="1" w:styleId="BoldUnderlineChar2">
    <w:name w:val="Bold + Underline Char"/>
    <w:basedOn w:val="DefaultParagraphFont"/>
    <w:rsid w:val="002B105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B105B"/>
  </w:style>
  <w:style w:type="character" w:customStyle="1" w:styleId="CharacterStyle7">
    <w:name w:val="Character Style 7"/>
    <w:rsid w:val="002B105B"/>
    <w:rPr>
      <w:rFonts w:ascii="Trebuchet MS" w:hAnsi="Trebuchet MS" w:cs="Trebuchet MS"/>
      <w:sz w:val="20"/>
      <w:szCs w:val="20"/>
      <w:u w:val="single"/>
    </w:rPr>
  </w:style>
  <w:style w:type="character" w:customStyle="1" w:styleId="StyleStyle4Char">
    <w:name w:val="Style Style4 + Char"/>
    <w:basedOn w:val="DefaultParagraphFont"/>
    <w:rsid w:val="002B105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B105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B105B"/>
    <w:rPr>
      <w:rFonts w:ascii="Symbol" w:hAnsi="Symbol"/>
      <w:sz w:val="21"/>
      <w:szCs w:val="21"/>
      <w:u w:val="thick"/>
    </w:rPr>
  </w:style>
  <w:style w:type="paragraph" w:customStyle="1" w:styleId="Cite8">
    <w:name w:val="Cite8"/>
    <w:basedOn w:val="Normal"/>
    <w:autoRedefine/>
    <w:qFormat/>
    <w:rsid w:val="002B105B"/>
    <w:rPr>
      <w:rFonts w:ascii="Trebuchet MS" w:eastAsia="Verdana" w:hAnsi="Trebuchet MS" w:cs="Cambria"/>
      <w:sz w:val="16"/>
    </w:rPr>
  </w:style>
  <w:style w:type="paragraph" w:customStyle="1" w:styleId="8font">
    <w:name w:val="8font"/>
    <w:basedOn w:val="Normal"/>
    <w:next w:val="Normal"/>
    <w:autoRedefine/>
    <w:qFormat/>
    <w:rsid w:val="002B105B"/>
    <w:rPr>
      <w:rFonts w:ascii="Georgia" w:eastAsia="Cambria Math" w:hAnsi="Georgia" w:cs="Cambria"/>
      <w:sz w:val="16"/>
      <w:szCs w:val="16"/>
    </w:rPr>
  </w:style>
  <w:style w:type="paragraph" w:customStyle="1" w:styleId="BoldUnderlineChar20">
    <w:name w:val="BoldUnderline Char2"/>
    <w:link w:val="BoldUnderlineChar2Char"/>
    <w:rsid w:val="002B105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B105B"/>
    <w:rPr>
      <w:rFonts w:ascii="Times New Roman" w:eastAsia="Times New Roman" w:hAnsi="Times New Roman" w:cs="Times New Roman"/>
      <w:b/>
      <w:sz w:val="20"/>
      <w:u w:val="single"/>
    </w:rPr>
  </w:style>
  <w:style w:type="character" w:customStyle="1" w:styleId="UnderlineCharChar4">
    <w:name w:val="Underline Char Char4"/>
    <w:rsid w:val="002B105B"/>
    <w:rPr>
      <w:szCs w:val="24"/>
      <w:u w:val="single"/>
      <w:lang w:val="en-US" w:eastAsia="en-US" w:bidi="ar-SA"/>
    </w:rPr>
  </w:style>
  <w:style w:type="character" w:customStyle="1" w:styleId="BoldUnderlineCharChar3">
    <w:name w:val="BoldUnderline Char Char3"/>
    <w:rsid w:val="002B105B"/>
    <w:rPr>
      <w:b/>
      <w:szCs w:val="24"/>
      <w:u w:val="single"/>
      <w:lang w:val="en-US" w:eastAsia="en-US" w:bidi="ar-SA"/>
    </w:rPr>
  </w:style>
  <w:style w:type="character" w:customStyle="1" w:styleId="BoldUnderlineCharChar2">
    <w:name w:val="BoldUnderline Char Char2"/>
    <w:rsid w:val="002B105B"/>
    <w:rPr>
      <w:b/>
      <w:szCs w:val="24"/>
      <w:u w:val="single"/>
      <w:lang w:val="en-US" w:eastAsia="en-US" w:bidi="ar-SA"/>
    </w:rPr>
  </w:style>
  <w:style w:type="paragraph" w:customStyle="1" w:styleId="UnderlineCard0">
    <w:name w:val="UnderlineCard"/>
    <w:basedOn w:val="Heading3"/>
    <w:link w:val="UnderlineCardChar0"/>
    <w:qFormat/>
    <w:rsid w:val="002B105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B105B"/>
    <w:rPr>
      <w:rFonts w:ascii="Georgia" w:eastAsia="Calibri" w:hAnsi="Georgia" w:cs="Times New Roman"/>
      <w:sz w:val="20"/>
      <w:szCs w:val="20"/>
      <w:u w:val="single"/>
      <w:lang w:val="x-none" w:eastAsia="x-none"/>
    </w:rPr>
  </w:style>
  <w:style w:type="character" w:customStyle="1" w:styleId="5Notunderlined">
    <w:name w:val="5 Not underlined"/>
    <w:rsid w:val="002B105B"/>
    <w:rPr>
      <w:rFonts w:ascii="Times New Roman" w:hAnsi="Times New Roman"/>
      <w:sz w:val="16"/>
    </w:rPr>
  </w:style>
  <w:style w:type="character" w:customStyle="1" w:styleId="volume-issue">
    <w:name w:val="volume-issue"/>
    <w:rsid w:val="002B105B"/>
    <w:rPr>
      <w:rFonts w:cs="Times New Roman"/>
    </w:rPr>
  </w:style>
  <w:style w:type="character" w:customStyle="1" w:styleId="storytext">
    <w:name w:val="storytext"/>
    <w:basedOn w:val="DefaultParagraphFont"/>
    <w:rsid w:val="002B105B"/>
  </w:style>
  <w:style w:type="character" w:customStyle="1" w:styleId="boldness1">
    <w:name w:val="boldness1"/>
    <w:rsid w:val="002B105B"/>
  </w:style>
  <w:style w:type="paragraph" w:customStyle="1" w:styleId="Cardd">
    <w:name w:val="Cardd"/>
    <w:basedOn w:val="Normal"/>
    <w:uiPriority w:val="4"/>
    <w:qFormat/>
    <w:rsid w:val="002B105B"/>
    <w:pPr>
      <w:ind w:left="288" w:right="288"/>
    </w:pPr>
    <w:rPr>
      <w:rFonts w:ascii="Georgia" w:hAnsi="Georgia"/>
    </w:rPr>
  </w:style>
  <w:style w:type="paragraph" w:customStyle="1" w:styleId="document0">
    <w:name w:val="document"/>
    <w:basedOn w:val="Normal"/>
    <w:rsid w:val="002B105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B105B"/>
  </w:style>
  <w:style w:type="character" w:customStyle="1" w:styleId="aa">
    <w:name w:val="_"/>
    <w:basedOn w:val="DefaultParagraphFont"/>
    <w:rsid w:val="002B105B"/>
  </w:style>
  <w:style w:type="paragraph" w:customStyle="1" w:styleId="Shrink6">
    <w:name w:val="Shrink 6"/>
    <w:basedOn w:val="Normal"/>
    <w:qFormat/>
    <w:rsid w:val="002B105B"/>
    <w:rPr>
      <w:rFonts w:ascii="Georgia" w:eastAsia="Calibri" w:hAnsi="Georgia"/>
      <w:sz w:val="12"/>
    </w:rPr>
  </w:style>
  <w:style w:type="character" w:customStyle="1" w:styleId="messagecontent">
    <w:name w:val="message_content"/>
    <w:rsid w:val="002B105B"/>
  </w:style>
  <w:style w:type="paragraph" w:customStyle="1" w:styleId="BriefTitleWorks">
    <w:name w:val="Brief Title Works"/>
    <w:basedOn w:val="Heading1"/>
    <w:link w:val="BriefTitleWorksChar"/>
    <w:rsid w:val="002B105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B105B"/>
    <w:rPr>
      <w:rFonts w:ascii="Georgia" w:eastAsia="Times New Roman" w:hAnsi="Georgia" w:cs="Arial"/>
      <w:b/>
      <w:bCs/>
      <w:kern w:val="32"/>
      <w:szCs w:val="32"/>
      <w:u w:val="single"/>
    </w:rPr>
  </w:style>
  <w:style w:type="character" w:customStyle="1" w:styleId="twelptblackblack1">
    <w:name w:val="twelptblackblack1"/>
    <w:basedOn w:val="DefaultParagraphFont"/>
    <w:rsid w:val="002B105B"/>
    <w:rPr>
      <w:rFonts w:ascii="Verdana" w:hAnsi="Verdana" w:hint="default"/>
      <w:color w:val="000000"/>
      <w:sz w:val="16"/>
      <w:szCs w:val="16"/>
    </w:rPr>
  </w:style>
  <w:style w:type="character" w:customStyle="1" w:styleId="Heading3CharCharCharChar1">
    <w:name w:val="Heading 3 Char Char Char Char1"/>
    <w:rsid w:val="002B105B"/>
    <w:rPr>
      <w:rFonts w:cs="Arial"/>
      <w:bCs/>
      <w:szCs w:val="26"/>
      <w:u w:val="single"/>
      <w:lang w:val="en-US" w:eastAsia="en-US" w:bidi="ar-SA"/>
    </w:rPr>
  </w:style>
  <w:style w:type="paragraph" w:customStyle="1" w:styleId="conintrotext">
    <w:name w:val="conintrotext"/>
    <w:basedOn w:val="Normal"/>
    <w:uiPriority w:val="99"/>
    <w:rsid w:val="002B105B"/>
    <w:pPr>
      <w:spacing w:before="100" w:beforeAutospacing="1" w:after="100" w:afterAutospacing="1"/>
    </w:pPr>
    <w:rPr>
      <w:rFonts w:ascii="Georgia" w:eastAsia="Times New Roman" w:hAnsi="Georgia"/>
      <w:sz w:val="24"/>
    </w:rPr>
  </w:style>
  <w:style w:type="character" w:customStyle="1" w:styleId="comment-body">
    <w:name w:val="comment-body"/>
    <w:rsid w:val="002B105B"/>
  </w:style>
  <w:style w:type="character" w:customStyle="1" w:styleId="UnderlineCharCharChar1">
    <w:name w:val="Underline Char Char Char1"/>
    <w:rsid w:val="002B105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B105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B105B"/>
    <w:rPr>
      <w:rFonts w:asciiTheme="minorHAnsi" w:eastAsia="MS Mincho" w:hAnsiTheme="minorHAnsi"/>
      <w:b/>
      <w:sz w:val="24"/>
      <w:u w:val="single"/>
    </w:rPr>
  </w:style>
  <w:style w:type="character" w:customStyle="1" w:styleId="mw-headline">
    <w:name w:val="mw-headline"/>
    <w:rsid w:val="002B105B"/>
  </w:style>
  <w:style w:type="character" w:customStyle="1" w:styleId="flagicon">
    <w:name w:val="flagicon"/>
    <w:rsid w:val="002B105B"/>
  </w:style>
  <w:style w:type="paragraph" w:customStyle="1" w:styleId="assert">
    <w:name w:val="assert"/>
    <w:basedOn w:val="Normal"/>
    <w:uiPriority w:val="99"/>
    <w:rsid w:val="002B105B"/>
    <w:pPr>
      <w:spacing w:before="100" w:beforeAutospacing="1" w:after="100" w:afterAutospacing="1"/>
    </w:pPr>
    <w:rPr>
      <w:rFonts w:ascii="Georgia" w:eastAsia="Times New Roman" w:hAnsi="Georgia"/>
      <w:sz w:val="24"/>
    </w:rPr>
  </w:style>
  <w:style w:type="character" w:customStyle="1" w:styleId="apturelink">
    <w:name w:val="apturelink"/>
    <w:rsid w:val="002B105B"/>
  </w:style>
  <w:style w:type="character" w:customStyle="1" w:styleId="apturelinkicon">
    <w:name w:val="apturelinkicon"/>
    <w:rsid w:val="002B105B"/>
  </w:style>
  <w:style w:type="paragraph" w:customStyle="1" w:styleId="Default1">
    <w:name w:val="Default1"/>
    <w:basedOn w:val="Default"/>
    <w:next w:val="Default"/>
    <w:uiPriority w:val="99"/>
    <w:rsid w:val="002B105B"/>
    <w:rPr>
      <w:color w:val="auto"/>
    </w:rPr>
  </w:style>
  <w:style w:type="paragraph" w:customStyle="1" w:styleId="center">
    <w:name w:val="center"/>
    <w:basedOn w:val="Normal"/>
    <w:uiPriority w:val="99"/>
    <w:rsid w:val="002B105B"/>
    <w:pPr>
      <w:spacing w:before="100" w:beforeAutospacing="1" w:after="100" w:afterAutospacing="1"/>
    </w:pPr>
    <w:rPr>
      <w:rFonts w:ascii="Georgia" w:eastAsia="Times New Roman" w:hAnsi="Georgia"/>
      <w:sz w:val="24"/>
    </w:rPr>
  </w:style>
  <w:style w:type="character" w:customStyle="1" w:styleId="LittleChar">
    <w:name w:val="Little Char"/>
    <w:link w:val="Little"/>
    <w:rsid w:val="002B105B"/>
    <w:rPr>
      <w:rFonts w:ascii="Calibri" w:eastAsia="Times New Roman" w:hAnsi="Calibri"/>
      <w:sz w:val="16"/>
    </w:rPr>
  </w:style>
  <w:style w:type="character" w:customStyle="1" w:styleId="UnderlineChar1Char">
    <w:name w:val="Underline Char1 Char"/>
    <w:rsid w:val="002B105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B105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B105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B105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B105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B105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B105B"/>
    <w:rPr>
      <w:rFonts w:asciiTheme="minorHAnsi" w:eastAsia="MS Mincho" w:hAnsiTheme="minorHAnsi"/>
      <w:b/>
      <w:sz w:val="24"/>
      <w:u w:val="single"/>
    </w:rPr>
  </w:style>
  <w:style w:type="paragraph" w:customStyle="1" w:styleId="CardBody">
    <w:name w:val="Card Body"/>
    <w:basedOn w:val="Normal"/>
    <w:link w:val="CardBodyChar"/>
    <w:rsid w:val="002B105B"/>
    <w:rPr>
      <w:rFonts w:ascii="Georgia" w:eastAsia="Times New Roman" w:hAnsi="Georgia"/>
      <w:sz w:val="16"/>
    </w:rPr>
  </w:style>
  <w:style w:type="character" w:customStyle="1" w:styleId="CardBodyChar">
    <w:name w:val="Card Body Char"/>
    <w:link w:val="CardBody"/>
    <w:rsid w:val="002B105B"/>
    <w:rPr>
      <w:rFonts w:ascii="Georgia" w:eastAsia="Times New Roman" w:hAnsi="Georgia"/>
      <w:sz w:val="16"/>
    </w:rPr>
  </w:style>
  <w:style w:type="character" w:customStyle="1" w:styleId="ptitleinside">
    <w:name w:val="p_title_inside"/>
    <w:rsid w:val="002B105B"/>
  </w:style>
  <w:style w:type="paragraph" w:customStyle="1" w:styleId="StyleBoldandUnderlineChar11ptBorderSinglesolidline">
    <w:name w:val="Style Bold and Underline Char + 11 pt Border: : (Single solid line..."/>
    <w:link w:val="StyleBoldandUnderlineChar11ptBorderSinglesolidlineChar"/>
    <w:rsid w:val="002B105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B105B"/>
    <w:rPr>
      <w:rFonts w:eastAsia="Times New Roman"/>
      <w:b/>
      <w:bCs/>
      <w:sz w:val="22"/>
      <w:szCs w:val="20"/>
      <w:u w:val="single"/>
      <w:bdr w:val="single" w:sz="4" w:space="0" w:color="auto"/>
    </w:rPr>
  </w:style>
  <w:style w:type="paragraph" w:customStyle="1" w:styleId="Indentation">
    <w:name w:val="Indentation"/>
    <w:basedOn w:val="Normal"/>
    <w:uiPriority w:val="99"/>
    <w:rsid w:val="002B105B"/>
    <w:pPr>
      <w:ind w:left="288" w:right="288"/>
    </w:pPr>
    <w:rPr>
      <w:rFonts w:ascii="Georgia" w:hAnsi="Georgia"/>
    </w:rPr>
  </w:style>
  <w:style w:type="character" w:customStyle="1" w:styleId="StyleUnderlineCharChar9ptBold">
    <w:name w:val="Style Underline Char Char + 9 pt Bold"/>
    <w:rsid w:val="002B105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B105B"/>
    <w:rPr>
      <w:rFonts w:ascii="Georgia" w:eastAsia="Times New Roman" w:hAnsi="Georgia"/>
      <w:u w:val="single"/>
    </w:rPr>
  </w:style>
  <w:style w:type="character" w:customStyle="1" w:styleId="StyleStyle4ArialNarrow9ptChar">
    <w:name w:val="Style Style4 + Arial Narrow 9 pt Char"/>
    <w:link w:val="StyleStyle4ArialNarrow9pt"/>
    <w:rsid w:val="002B105B"/>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B105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B105B"/>
    <w:rPr>
      <w:rFonts w:ascii="Georgia" w:eastAsia="Times New Roman" w:hAnsi="Georgia"/>
      <w:b/>
      <w:bCs/>
      <w:sz w:val="22"/>
      <w:u w:val="single"/>
    </w:rPr>
  </w:style>
  <w:style w:type="character" w:customStyle="1" w:styleId="StyleBoldandUnderlineCharChar29pt">
    <w:name w:val="Style Bold and Underline Char Char2 + 9 pt"/>
    <w:rsid w:val="002B105B"/>
    <w:rPr>
      <w:rFonts w:ascii="Times New Roman" w:hAnsi="Times New Roman"/>
      <w:b/>
      <w:bCs/>
      <w:noProof w:val="0"/>
      <w:sz w:val="20"/>
      <w:u w:val="single"/>
    </w:rPr>
  </w:style>
  <w:style w:type="character" w:customStyle="1" w:styleId="StyleUnderlineCharChar19pt">
    <w:name w:val="Style Underline Char Char1 + 9 pt"/>
    <w:rsid w:val="002B105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B105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B105B"/>
    <w:rPr>
      <w:rFonts w:ascii="Georgia" w:eastAsia="Times New Roman" w:hAnsi="Georgia"/>
      <w:b/>
      <w:smallCaps/>
      <w:sz w:val="24"/>
      <w:szCs w:val="24"/>
      <w:u w:val="single"/>
    </w:rPr>
  </w:style>
  <w:style w:type="character" w:customStyle="1" w:styleId="CardTextCharChar">
    <w:name w:val="Card Text Char Char"/>
    <w:rsid w:val="002B105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B105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B105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B105B"/>
    <w:rPr>
      <w:rFonts w:ascii="Times New Roman" w:hAnsi="Times New Roman"/>
      <w:sz w:val="24"/>
      <w:u w:val="single"/>
      <w:bdr w:val="none" w:sz="0" w:space="0" w:color="auto"/>
      <w:shd w:val="clear" w:color="auto" w:fill="auto"/>
    </w:rPr>
  </w:style>
  <w:style w:type="character" w:customStyle="1" w:styleId="FifthChar">
    <w:name w:val="Fifth Char"/>
    <w:link w:val="Fifth"/>
    <w:rsid w:val="002B105B"/>
    <w:rPr>
      <w:rFonts w:ascii="Arial" w:eastAsia="Calibri" w:hAnsi="Arial"/>
      <w:sz w:val="22"/>
    </w:rPr>
  </w:style>
  <w:style w:type="paragraph" w:customStyle="1" w:styleId="Third">
    <w:name w:val="Third"/>
    <w:basedOn w:val="Normal"/>
    <w:link w:val="ThirdChar"/>
    <w:rsid w:val="002B105B"/>
    <w:rPr>
      <w:rFonts w:ascii="Georgia" w:eastAsia="Times New Roman" w:hAnsi="Georgia"/>
      <w:b/>
      <w:u w:val="single"/>
      <w:lang w:val="x-none" w:eastAsia="x-none"/>
    </w:rPr>
  </w:style>
  <w:style w:type="character" w:customStyle="1" w:styleId="ThirdChar">
    <w:name w:val="Third Char"/>
    <w:link w:val="Third"/>
    <w:rsid w:val="002B105B"/>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2B105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B105B"/>
  </w:style>
  <w:style w:type="paragraph" w:customStyle="1" w:styleId="DebateUnderlineBoldChar">
    <w:name w:val="Debate Underline Bold Char"/>
    <w:basedOn w:val="Normal"/>
    <w:link w:val="DebateUnderlineBoldCharChar"/>
    <w:rsid w:val="002B105B"/>
    <w:pPr>
      <w:jc w:val="both"/>
    </w:pPr>
    <w:rPr>
      <w:rFonts w:ascii="Georgia" w:eastAsia="Times New Roman" w:hAnsi="Georgia"/>
      <w:b/>
      <w:u w:val="thick"/>
    </w:rPr>
  </w:style>
  <w:style w:type="character" w:customStyle="1" w:styleId="DebateUnderlineBoldCharChar">
    <w:name w:val="Debate Underline Bold Char Char"/>
    <w:link w:val="DebateUnderlineBoldChar"/>
    <w:rsid w:val="002B105B"/>
    <w:rPr>
      <w:rFonts w:ascii="Georgia" w:eastAsia="Times New Roman" w:hAnsi="Georgia"/>
      <w:b/>
      <w:sz w:val="22"/>
      <w:u w:val="thick"/>
    </w:rPr>
  </w:style>
  <w:style w:type="character" w:customStyle="1" w:styleId="bloctitlesChar">
    <w:name w:val="bloc titles Char"/>
    <w:link w:val="bloctitles"/>
    <w:rsid w:val="002B105B"/>
    <w:rPr>
      <w:rFonts w:ascii="Calibri" w:eastAsia="Malgun Gothic" w:hAnsi="Calibri" w:cs="Arial"/>
      <w:b/>
      <w:kern w:val="32"/>
      <w:sz w:val="32"/>
      <w:szCs w:val="32"/>
      <w:u w:val="single"/>
    </w:rPr>
  </w:style>
  <w:style w:type="paragraph" w:customStyle="1" w:styleId="CiteSmallText">
    <w:name w:val="Cite Small Text"/>
    <w:basedOn w:val="Normal"/>
    <w:uiPriority w:val="99"/>
    <w:rsid w:val="002B105B"/>
    <w:pPr>
      <w:widowControl w:val="0"/>
      <w:spacing w:after="200"/>
    </w:pPr>
    <w:rPr>
      <w:rFonts w:ascii="Helvetica Neue" w:hAnsi="Helvetica Neue"/>
      <w:b/>
      <w:sz w:val="18"/>
    </w:rPr>
  </w:style>
  <w:style w:type="character" w:customStyle="1" w:styleId="3TagCite">
    <w:name w:val="3 Tag/Cite"/>
    <w:rsid w:val="002B105B"/>
    <w:rPr>
      <w:rFonts w:ascii="Times New Roman" w:hAnsi="Times New Roman"/>
      <w:b/>
    </w:rPr>
  </w:style>
  <w:style w:type="character" w:customStyle="1" w:styleId="4Qualifications">
    <w:name w:val="4 Qualifications"/>
    <w:rsid w:val="002B105B"/>
    <w:rPr>
      <w:rFonts w:ascii="Times New Roman" w:hAnsi="Times New Roman"/>
      <w:sz w:val="19"/>
    </w:rPr>
  </w:style>
  <w:style w:type="character" w:customStyle="1" w:styleId="6Underlined">
    <w:name w:val="6 Underlined"/>
    <w:rsid w:val="002B105B"/>
    <w:rPr>
      <w:rFonts w:ascii="Times New Roman" w:hAnsi="Times New Roman"/>
      <w:b/>
      <w:sz w:val="21"/>
      <w:u w:val="single"/>
    </w:rPr>
  </w:style>
  <w:style w:type="paragraph" w:customStyle="1" w:styleId="Cards1CharChar">
    <w:name w:val="Cards1 Char Char"/>
    <w:basedOn w:val="Normal"/>
    <w:link w:val="Cards1CharCharChar"/>
    <w:rsid w:val="002B105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B105B"/>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B105B"/>
    <w:rPr>
      <w:rFonts w:asciiTheme="minorHAnsi" w:hAnsiTheme="minorHAnsi"/>
      <w:sz w:val="24"/>
      <w:u w:val="single"/>
    </w:rPr>
  </w:style>
  <w:style w:type="character" w:customStyle="1" w:styleId="CitesCharCharChar">
    <w:name w:val="Cites Char Char Char"/>
    <w:rsid w:val="002B105B"/>
    <w:rPr>
      <w:rFonts w:ascii="Times New Roman" w:eastAsia="Times New Roman" w:hAnsi="Times New Roman" w:cs="Times New Roman"/>
      <w:sz w:val="20"/>
      <w:szCs w:val="24"/>
    </w:rPr>
  </w:style>
  <w:style w:type="character" w:customStyle="1" w:styleId="nohighlighting">
    <w:name w:val="no highlighting"/>
    <w:rsid w:val="002B105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B105B"/>
    <w:rPr>
      <w:rFonts w:ascii="Cambria" w:hAnsi="Cambria" w:hint="default"/>
      <w:sz w:val="21"/>
      <w:u w:val="single"/>
    </w:rPr>
  </w:style>
  <w:style w:type="paragraph" w:customStyle="1" w:styleId="Swag">
    <w:name w:val="Swag"/>
    <w:basedOn w:val="Normal"/>
    <w:link w:val="SwagChar"/>
    <w:qFormat/>
    <w:rsid w:val="002B105B"/>
    <w:rPr>
      <w:rFonts w:ascii="Georgia" w:hAnsi="Georgia"/>
      <w:color w:val="0000FF"/>
      <w:sz w:val="12"/>
      <w:u w:val="single"/>
    </w:rPr>
  </w:style>
  <w:style w:type="character" w:customStyle="1" w:styleId="SwagChar">
    <w:name w:val="Swag Char"/>
    <w:link w:val="Swag"/>
    <w:rsid w:val="002B105B"/>
    <w:rPr>
      <w:rFonts w:ascii="Georgia" w:hAnsi="Georgia"/>
      <w:color w:val="0000FF"/>
      <w:sz w:val="12"/>
      <w:u w:val="single"/>
    </w:rPr>
  </w:style>
  <w:style w:type="paragraph" w:customStyle="1" w:styleId="StyleUnderlineTimesNewRoman1">
    <w:name w:val="Style Underline + Times New Roman1"/>
    <w:link w:val="StyleUnderlineTimesNewRoman1Char"/>
    <w:rsid w:val="002B105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B105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B105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B105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B105B"/>
    <w:rPr>
      <w:rFonts w:eastAsia="MS Mincho"/>
    </w:rPr>
  </w:style>
  <w:style w:type="character" w:customStyle="1" w:styleId="StyleStyleCardTextLeft-075Right0Char">
    <w:name w:val="Style Style Card Text + Left:  -0.75&quot; + Right:  0&quot; Char"/>
    <w:link w:val="StyleStyleCardTextLeft-075Right0"/>
    <w:rsid w:val="002B105B"/>
    <w:rPr>
      <w:rFonts w:ascii="Calibri" w:eastAsia="MS Mincho" w:hAnsi="Calibri"/>
      <w:sz w:val="22"/>
    </w:rPr>
  </w:style>
  <w:style w:type="character" w:customStyle="1" w:styleId="CharChar61">
    <w:name w:val="Char Char61"/>
    <w:rsid w:val="002B105B"/>
    <w:rPr>
      <w:rFonts w:cs="Arial"/>
      <w:bCs/>
      <w:sz w:val="16"/>
      <w:szCs w:val="26"/>
      <w:lang w:val="en-US" w:eastAsia="en-US" w:bidi="ar-SA"/>
    </w:rPr>
  </w:style>
  <w:style w:type="character" w:customStyle="1" w:styleId="ListBulletChar">
    <w:name w:val="List Bullet Char"/>
    <w:link w:val="ListBullet"/>
    <w:uiPriority w:val="99"/>
    <w:rsid w:val="002B105B"/>
    <w:rPr>
      <w:rFonts w:ascii="Calibri" w:eastAsia="Calibri" w:hAnsi="Calibri"/>
      <w:sz w:val="22"/>
    </w:rPr>
  </w:style>
  <w:style w:type="paragraph" w:customStyle="1" w:styleId="subhead10">
    <w:name w:val="subhead1"/>
    <w:basedOn w:val="Normal"/>
    <w:uiPriority w:val="99"/>
    <w:rsid w:val="002B105B"/>
    <w:pPr>
      <w:spacing w:before="100" w:beforeAutospacing="1" w:after="100" w:afterAutospacing="1"/>
    </w:pPr>
    <w:rPr>
      <w:rFonts w:ascii="Georgia" w:eastAsia="Times New Roman" w:hAnsi="Georgia"/>
      <w:sz w:val="24"/>
    </w:rPr>
  </w:style>
  <w:style w:type="character" w:customStyle="1" w:styleId="styledate0">
    <w:name w:val="styledate"/>
    <w:rsid w:val="002B105B"/>
  </w:style>
  <w:style w:type="character" w:customStyle="1" w:styleId="BoldandUnderlineChar1">
    <w:name w:val="Bold and Underline Char1"/>
    <w:rsid w:val="002B105B"/>
    <w:rPr>
      <w:b/>
      <w:szCs w:val="24"/>
      <w:u w:val="single"/>
      <w:lang w:val="en-US" w:eastAsia="en-US" w:bidi="ar-SA"/>
    </w:rPr>
  </w:style>
  <w:style w:type="character" w:customStyle="1" w:styleId="BoldandUnderlineChar1Char2">
    <w:name w:val="Bold and Underline Char1 Char2"/>
    <w:rsid w:val="002B105B"/>
    <w:rPr>
      <w:b/>
      <w:szCs w:val="24"/>
      <w:u w:val="single"/>
      <w:lang w:val="en-US" w:eastAsia="en-US" w:bidi="ar-SA"/>
    </w:rPr>
  </w:style>
  <w:style w:type="character" w:customStyle="1" w:styleId="BoldandUnderlineCharChar1">
    <w:name w:val="Bold and Underline Char Char1"/>
    <w:rsid w:val="002B105B"/>
    <w:rPr>
      <w:b/>
      <w:szCs w:val="24"/>
      <w:u w:val="single"/>
      <w:lang w:val="en-US" w:eastAsia="en-US" w:bidi="ar-SA"/>
    </w:rPr>
  </w:style>
  <w:style w:type="character" w:customStyle="1" w:styleId="BoldandUnderlineChar6">
    <w:name w:val="Bold and Underline Char6"/>
    <w:rsid w:val="002B105B"/>
    <w:rPr>
      <w:b/>
      <w:szCs w:val="24"/>
      <w:u w:val="single"/>
      <w:lang w:val="en-US" w:eastAsia="en-US" w:bidi="ar-SA"/>
    </w:rPr>
  </w:style>
  <w:style w:type="paragraph" w:customStyle="1" w:styleId="abstract">
    <w:name w:val="abstract"/>
    <w:basedOn w:val="Normal"/>
    <w:uiPriority w:val="99"/>
    <w:rsid w:val="002B105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B105B"/>
    <w:rPr>
      <w:rFonts w:ascii="Georgia" w:eastAsia="Times New Roman" w:hAnsi="Georgia"/>
      <w:b/>
      <w:bCs/>
      <w:u w:val="single"/>
    </w:rPr>
  </w:style>
  <w:style w:type="character" w:customStyle="1" w:styleId="StyleUnderlineChar11ptBold2Char">
    <w:name w:val="Style Underline Char + 11 pt Bold2 Char"/>
    <w:link w:val="StyleUnderlineChar11ptBold2"/>
    <w:rsid w:val="002B105B"/>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B105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B105B"/>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B105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B105B"/>
    <w:rPr>
      <w:rFonts w:ascii="Georgia" w:eastAsia="Times New Roman" w:hAnsi="Georgia"/>
      <w:sz w:val="22"/>
      <w:u w:val="single"/>
    </w:rPr>
  </w:style>
  <w:style w:type="character" w:customStyle="1" w:styleId="style13">
    <w:name w:val="style1"/>
    <w:rsid w:val="002B105B"/>
  </w:style>
  <w:style w:type="character" w:customStyle="1" w:styleId="pmtermsel">
    <w:name w:val="pmtermsel"/>
    <w:rsid w:val="002B105B"/>
  </w:style>
  <w:style w:type="character" w:customStyle="1" w:styleId="showipapr">
    <w:name w:val="show_ipapr"/>
    <w:rsid w:val="002B105B"/>
  </w:style>
  <w:style w:type="character" w:customStyle="1" w:styleId="dnindex">
    <w:name w:val="dnindex"/>
    <w:rsid w:val="002B105B"/>
  </w:style>
  <w:style w:type="character" w:customStyle="1" w:styleId="23">
    <w:name w:val="23"/>
    <w:rsid w:val="002B105B"/>
    <w:rPr>
      <w:rFonts w:ascii="Times New Roman" w:hAnsi="Times New Roman" w:cs="Arial"/>
      <w:bCs/>
      <w:sz w:val="20"/>
      <w:u w:val="single"/>
      <w:lang w:val="en-US" w:eastAsia="en-US" w:bidi="ar-SA"/>
    </w:rPr>
  </w:style>
  <w:style w:type="character" w:customStyle="1" w:styleId="33">
    <w:name w:val="33"/>
    <w:rsid w:val="002B105B"/>
    <w:rPr>
      <w:rFonts w:ascii="Times New Roman" w:hAnsi="Times New Roman" w:cs="Arial"/>
      <w:b/>
      <w:bCs/>
      <w:sz w:val="20"/>
      <w:u w:val="single"/>
      <w:lang w:val="en-US" w:eastAsia="en-US" w:bidi="ar-SA"/>
    </w:rPr>
  </w:style>
  <w:style w:type="character" w:customStyle="1" w:styleId="55">
    <w:name w:val="55"/>
    <w:rsid w:val="002B105B"/>
    <w:rPr>
      <w:rFonts w:cs="Arial"/>
      <w:bCs/>
      <w:sz w:val="20"/>
      <w:u w:val="single"/>
      <w:lang w:val="en-US" w:eastAsia="en-US" w:bidi="ar-SA"/>
    </w:rPr>
  </w:style>
  <w:style w:type="character" w:customStyle="1" w:styleId="authoraffil">
    <w:name w:val="authoraffil"/>
    <w:rsid w:val="002B105B"/>
  </w:style>
  <w:style w:type="character" w:customStyle="1" w:styleId="CharChar8">
    <w:name w:val="Char Char8"/>
    <w:rsid w:val="002B105B"/>
    <w:rPr>
      <w:rFonts w:ascii="Georgia" w:eastAsia="Times New Roman" w:hAnsi="Georgia"/>
      <w:b/>
      <w:bCs/>
      <w:sz w:val="30"/>
      <w:szCs w:val="28"/>
      <w:u w:val="single"/>
    </w:rPr>
  </w:style>
  <w:style w:type="character" w:customStyle="1" w:styleId="FontStyle13">
    <w:name w:val="Font Style13"/>
    <w:uiPriority w:val="99"/>
    <w:rsid w:val="002B105B"/>
    <w:rPr>
      <w:rFonts w:ascii="Constantia" w:hAnsi="Constantia" w:cs="Constantia"/>
      <w:sz w:val="18"/>
      <w:szCs w:val="18"/>
    </w:rPr>
  </w:style>
  <w:style w:type="character" w:customStyle="1" w:styleId="TagsCharCharCharChar">
    <w:name w:val="Tags Char Char Char Char"/>
    <w:rsid w:val="002B105B"/>
    <w:rPr>
      <w:rFonts w:ascii="Times New Roman" w:eastAsia="Times New Roman" w:hAnsi="Times New Roman" w:cs="Times New Roman"/>
      <w:b/>
      <w:sz w:val="24"/>
      <w:szCs w:val="24"/>
    </w:rPr>
  </w:style>
  <w:style w:type="character" w:customStyle="1" w:styleId="Citation1Char">
    <w:name w:val="Citation1 Char"/>
    <w:link w:val="Citation10"/>
    <w:locked/>
    <w:rsid w:val="002B105B"/>
    <w:rPr>
      <w:rFonts w:ascii="Georgia" w:hAnsi="Georgia"/>
      <w:b/>
      <w:u w:val="single"/>
    </w:rPr>
  </w:style>
  <w:style w:type="paragraph" w:customStyle="1" w:styleId="Citation10">
    <w:name w:val="Citation1"/>
    <w:basedOn w:val="Normal"/>
    <w:link w:val="Citation1Char"/>
    <w:qFormat/>
    <w:rsid w:val="002B105B"/>
    <w:rPr>
      <w:rFonts w:ascii="Georgia" w:hAnsi="Georgia"/>
      <w:b/>
      <w:sz w:val="24"/>
      <w:u w:val="single"/>
    </w:rPr>
  </w:style>
  <w:style w:type="character" w:customStyle="1" w:styleId="TaglineChar">
    <w:name w:val="Tagline Char"/>
    <w:link w:val="Tagline2"/>
    <w:locked/>
    <w:rsid w:val="002B105B"/>
    <w:rPr>
      <w:rFonts w:ascii="Georgia" w:hAnsi="Georgia"/>
      <w:b/>
    </w:rPr>
  </w:style>
  <w:style w:type="paragraph" w:customStyle="1" w:styleId="Tagline2">
    <w:name w:val="Tagline"/>
    <w:basedOn w:val="Normal"/>
    <w:link w:val="TaglineChar"/>
    <w:qFormat/>
    <w:rsid w:val="002B105B"/>
    <w:rPr>
      <w:rFonts w:ascii="Georgia" w:hAnsi="Georgia"/>
      <w:b/>
      <w:sz w:val="24"/>
    </w:rPr>
  </w:style>
  <w:style w:type="paragraph" w:customStyle="1" w:styleId="StyleLeft021">
    <w:name w:val="Style Left:  0.2&quot;1"/>
    <w:basedOn w:val="Normal"/>
    <w:uiPriority w:val="99"/>
    <w:rsid w:val="002B105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B105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B105B"/>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B105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B105B"/>
    <w:rPr>
      <w:rFonts w:ascii="Georgia" w:eastAsia="Times New Roman" w:hAnsi="Georgia"/>
      <w:sz w:val="22"/>
      <w:u w:val="single"/>
      <w:bdr w:val="single" w:sz="4" w:space="0" w:color="auto"/>
    </w:rPr>
  </w:style>
  <w:style w:type="character" w:customStyle="1" w:styleId="boldcitationChar">
    <w:name w:val="bold citation Char"/>
    <w:rsid w:val="002B105B"/>
    <w:rPr>
      <w:rFonts w:ascii="Arial" w:hAnsi="Arial"/>
      <w:b/>
      <w:sz w:val="28"/>
      <w:szCs w:val="24"/>
      <w:u w:val="thick"/>
      <w:lang w:val="en-US" w:eastAsia="en-US" w:bidi="ar-SA"/>
    </w:rPr>
  </w:style>
  <w:style w:type="paragraph" w:customStyle="1" w:styleId="BlockTitle20">
    <w:name w:val="Block Title #2"/>
    <w:basedOn w:val="Normal"/>
    <w:uiPriority w:val="99"/>
    <w:rsid w:val="002B105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B105B"/>
    <w:rPr>
      <w:rFonts w:ascii="Georgia" w:hAnsi="Georgia"/>
      <w:b/>
    </w:rPr>
  </w:style>
  <w:style w:type="character" w:customStyle="1" w:styleId="BoldunderlineChar3">
    <w:name w:val="Bold/underline Char"/>
    <w:rsid w:val="002B105B"/>
    <w:rPr>
      <w:rFonts w:eastAsia="SimSun"/>
      <w:b/>
      <w:noProof w:val="0"/>
      <w:sz w:val="24"/>
      <w:szCs w:val="24"/>
      <w:u w:val="single"/>
      <w:lang w:val="en-US" w:eastAsia="zh-CN" w:bidi="ar-SA"/>
    </w:rPr>
  </w:style>
  <w:style w:type="character" w:customStyle="1" w:styleId="underlinetextchar0">
    <w:name w:val="underlinetextchar"/>
    <w:rsid w:val="002B105B"/>
  </w:style>
  <w:style w:type="character" w:customStyle="1" w:styleId="boldciteChar1">
    <w:name w:val="bold cite Char1"/>
    <w:rsid w:val="002B105B"/>
    <w:rPr>
      <w:b/>
      <w:sz w:val="28"/>
      <w:u w:val="thick" w:color="000000"/>
    </w:rPr>
  </w:style>
  <w:style w:type="character" w:customStyle="1" w:styleId="tagCharCharChar1">
    <w:name w:val="tag Char Char Char1"/>
    <w:rsid w:val="002B105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B105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B105B"/>
    <w:rPr>
      <w:rFonts w:ascii="Times New Roman" w:hAnsi="Times New Roman" w:cs="Times New Roman"/>
      <w:sz w:val="18"/>
      <w:szCs w:val="18"/>
    </w:rPr>
  </w:style>
  <w:style w:type="character" w:customStyle="1" w:styleId="bylines">
    <w:name w:val="bylines"/>
    <w:basedOn w:val="DefaultParagraphFont"/>
    <w:rsid w:val="002B105B"/>
  </w:style>
  <w:style w:type="character" w:customStyle="1" w:styleId="StyleStyleBoldUnderlineUnderlineIntenseEmphasis1apple-style-2">
    <w:name w:val="Style Style Bold UnderlineUnderlineIntense Emphasis1apple-style-...2"/>
    <w:basedOn w:val="DefaultParagraphFont"/>
    <w:rsid w:val="002B105B"/>
    <w:rPr>
      <w:b w:val="0"/>
      <w:bCs/>
      <w:sz w:val="22"/>
      <w:u w:val="single"/>
    </w:rPr>
  </w:style>
  <w:style w:type="character" w:customStyle="1" w:styleId="FontStyle57">
    <w:name w:val="Font Style57"/>
    <w:rsid w:val="002B105B"/>
    <w:rPr>
      <w:rFonts w:ascii="Georgia" w:hAnsi="Georgia" w:cs="Georgia"/>
      <w:b/>
      <w:bCs/>
      <w:sz w:val="14"/>
      <w:szCs w:val="14"/>
    </w:rPr>
  </w:style>
  <w:style w:type="character" w:customStyle="1" w:styleId="FontStyle89">
    <w:name w:val="Font Style89"/>
    <w:rsid w:val="002B105B"/>
    <w:rPr>
      <w:rFonts w:ascii="Times New Roman" w:hAnsi="Times New Roman" w:cs="Times New Roman"/>
      <w:b/>
      <w:bCs/>
      <w:smallCaps/>
      <w:spacing w:val="40"/>
      <w:sz w:val="16"/>
      <w:szCs w:val="16"/>
    </w:rPr>
  </w:style>
  <w:style w:type="character" w:customStyle="1" w:styleId="style3Char0">
    <w:name w:val="style 3 Char"/>
    <w:rsid w:val="002B105B"/>
    <w:rPr>
      <w:sz w:val="18"/>
      <w:szCs w:val="24"/>
      <w:lang w:val="en-US" w:eastAsia="en-US" w:bidi="ar-SA"/>
    </w:rPr>
  </w:style>
  <w:style w:type="paragraph" w:customStyle="1" w:styleId="003Cite">
    <w:name w:val="003Cite"/>
    <w:basedOn w:val="Normal"/>
    <w:qFormat/>
    <w:rsid w:val="002B105B"/>
    <w:rPr>
      <w:rFonts w:eastAsia="Calibri"/>
      <w:sz w:val="16"/>
      <w:szCs w:val="16"/>
    </w:rPr>
  </w:style>
  <w:style w:type="paragraph" w:customStyle="1" w:styleId="NormalBold">
    <w:name w:val="Normal + Bold"/>
    <w:aliases w:val="Double Underline"/>
    <w:basedOn w:val="Normal"/>
    <w:link w:val="NormalBoldChar"/>
    <w:rsid w:val="002B105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B105B"/>
    <w:rPr>
      <w:rFonts w:ascii="Georgia" w:hAnsi="Georgia"/>
      <w:b/>
      <w:color w:val="000000"/>
      <w:sz w:val="22"/>
      <w:u w:val="single"/>
    </w:rPr>
  </w:style>
  <w:style w:type="character" w:customStyle="1" w:styleId="BlockHeadingsChar1">
    <w:name w:val="Block Headings Char1"/>
    <w:rsid w:val="002B105B"/>
    <w:rPr>
      <w:b/>
      <w:caps/>
    </w:rPr>
  </w:style>
  <w:style w:type="character" w:customStyle="1" w:styleId="FontStyle170">
    <w:name w:val="Font Style170"/>
    <w:uiPriority w:val="99"/>
    <w:rsid w:val="002B105B"/>
    <w:rPr>
      <w:rFonts w:ascii="Bookman Old Style" w:hAnsi="Bookman Old Style" w:cs="Bookman Old Style"/>
      <w:sz w:val="16"/>
      <w:szCs w:val="16"/>
    </w:rPr>
  </w:style>
  <w:style w:type="character" w:customStyle="1" w:styleId="FontStyle17">
    <w:name w:val="Font Style17"/>
    <w:uiPriority w:val="99"/>
    <w:rsid w:val="002B105B"/>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united-states/2018-02-13/post-american-world-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3390/socsci100602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ffectivealtruism.org/articles/cause-profile-long-run-future/"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20370</Words>
  <Characters>116115</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61</cp:revision>
  <dcterms:created xsi:type="dcterms:W3CDTF">2022-01-28T23:17:00Z</dcterms:created>
  <dcterms:modified xsi:type="dcterms:W3CDTF">2022-01-29T00:22:00Z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