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549FD3" w14:textId="77777777" w:rsidR="008A001D" w:rsidRDefault="008A001D" w:rsidP="008A001D">
      <w:pPr>
        <w:pStyle w:val="Heading2"/>
      </w:pPr>
      <w:r>
        <w:t>1AC</w:t>
      </w:r>
    </w:p>
    <w:p w14:paraId="02842158" w14:textId="77777777" w:rsidR="008A001D" w:rsidRDefault="008A001D" w:rsidP="008A001D">
      <w:pPr>
        <w:pStyle w:val="Heading4"/>
      </w:pPr>
      <w:r>
        <w:t>Plan: Private entities ought to prohibit asteroid mining involving artificial asteroid capture.</w:t>
      </w:r>
    </w:p>
    <w:p w14:paraId="7296ECF6" w14:textId="77777777" w:rsidR="008A001D" w:rsidRPr="00657732" w:rsidRDefault="008A001D" w:rsidP="008A001D">
      <w:pPr>
        <w:pStyle w:val="Heading4"/>
      </w:pPr>
      <w:r>
        <w:t xml:space="preserve">1] </w:t>
      </w:r>
      <w:r w:rsidRPr="00657732">
        <w:t xml:space="preserve">Mining is </w:t>
      </w:r>
      <w:r w:rsidRPr="00657732">
        <w:rPr>
          <w:u w:val="single"/>
        </w:rPr>
        <w:t>inevitable</w:t>
      </w:r>
      <w:r w:rsidRPr="00657732">
        <w:t xml:space="preserve"> down the line regardless of </w:t>
      </w:r>
      <w:r w:rsidRPr="00657732">
        <w:rPr>
          <w:u w:val="single"/>
        </w:rPr>
        <w:t>capital limits</w:t>
      </w:r>
      <w:r w:rsidRPr="00657732">
        <w:t xml:space="preserve"> because of </w:t>
      </w:r>
      <w:r w:rsidRPr="00657732">
        <w:rPr>
          <w:u w:val="single"/>
        </w:rPr>
        <w:t>oligopolistic consolidation</w:t>
      </w:r>
      <w:r w:rsidRPr="00657732">
        <w:t xml:space="preserve"> </w:t>
      </w:r>
    </w:p>
    <w:p w14:paraId="230D954D" w14:textId="77777777" w:rsidR="008A001D" w:rsidRPr="00657732" w:rsidRDefault="008A001D" w:rsidP="008A001D">
      <w:proofErr w:type="spellStart"/>
      <w:r w:rsidRPr="00657732">
        <w:rPr>
          <w:rStyle w:val="Style13ptBold"/>
        </w:rPr>
        <w:t>Ahadi</w:t>
      </w:r>
      <w:proofErr w:type="spellEnd"/>
      <w:r w:rsidRPr="00657732">
        <w:rPr>
          <w:rStyle w:val="Style13ptBold"/>
        </w:rPr>
        <w:t xml:space="preserve"> </w:t>
      </w:r>
      <w:r w:rsidRPr="00657732">
        <w:t>2/10/</w:t>
      </w:r>
      <w:r w:rsidRPr="00657732">
        <w:rPr>
          <w:rStyle w:val="Style13ptBold"/>
        </w:rPr>
        <w:t>20</w:t>
      </w:r>
      <w:r w:rsidRPr="00657732">
        <w:t xml:space="preserve"> [Blake </w:t>
      </w:r>
      <w:proofErr w:type="spellStart"/>
      <w:r w:rsidRPr="00657732">
        <w:t>Ahadi</w:t>
      </w:r>
      <w:proofErr w:type="spellEnd"/>
      <w:r w:rsidRPr="00657732">
        <w:t xml:space="preserve">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5B256F3B" w14:textId="77777777" w:rsidR="008A001D" w:rsidRDefault="008A001D" w:rsidP="008A001D">
      <w:pPr>
        <w:rPr>
          <w:sz w:val="16"/>
        </w:rPr>
      </w:pPr>
      <w:r w:rsidRPr="00657732">
        <w:rPr>
          <w:rStyle w:val="StyleUnderline"/>
          <w:highlight w:val="yellow"/>
        </w:rPr>
        <w:t>The</w:t>
      </w:r>
      <w:r w:rsidRPr="00657732">
        <w:rPr>
          <w:rStyle w:val="StyleUnderline"/>
        </w:rPr>
        <w:t xml:space="preserve"> proliferation of a </w:t>
      </w:r>
      <w:r w:rsidRPr="00657732">
        <w:rPr>
          <w:rStyle w:val="StyleUnderline"/>
          <w:highlight w:val="yellow"/>
        </w:rPr>
        <w:t>lunar economy rests upon</w:t>
      </w:r>
      <w:r w:rsidRPr="00657732">
        <w:rPr>
          <w:rStyle w:val="StyleUnderline"/>
        </w:rPr>
        <w:t xml:space="preserve"> patient </w:t>
      </w:r>
      <w:r w:rsidRPr="00657732">
        <w:rPr>
          <w:rStyle w:val="StyleUnderline"/>
          <w:highlight w:val="yellow"/>
        </w:rPr>
        <w:t xml:space="preserve">access to </w:t>
      </w:r>
      <w:r w:rsidRPr="00657732">
        <w:rPr>
          <w:rStyle w:val="Emphasis"/>
          <w:highlight w:val="yellow"/>
        </w:rPr>
        <w:t>capital</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fostering</w:t>
      </w:r>
      <w:r w:rsidRPr="00657732">
        <w:rPr>
          <w:sz w:val="16"/>
        </w:rPr>
        <w:t xml:space="preserve"> </w:t>
      </w:r>
      <w:r w:rsidRPr="00657732">
        <w:rPr>
          <w:rStyle w:val="StyleUnderline"/>
        </w:rPr>
        <w:t xml:space="preserve">innovative ideas for large-scale </w:t>
      </w:r>
      <w:r w:rsidRPr="00657732">
        <w:rPr>
          <w:rStyle w:val="StyleUnderline"/>
          <w:highlight w:val="yellow"/>
        </w:rPr>
        <w:t>development</w:t>
      </w:r>
      <w:r w:rsidRPr="00657732">
        <w:rPr>
          <w:sz w:val="16"/>
        </w:rPr>
        <w:t xml:space="preserve">. </w:t>
      </w:r>
      <w:r w:rsidRPr="00657732">
        <w:rPr>
          <w:rStyle w:val="StyleUnderline"/>
        </w:rPr>
        <w:t>At the moment</w:t>
      </w:r>
      <w:r w:rsidRPr="00657732">
        <w:rPr>
          <w:sz w:val="16"/>
        </w:rPr>
        <w:t xml:space="preserve">, </w:t>
      </w:r>
      <w:r w:rsidRPr="00657732">
        <w:rPr>
          <w:rStyle w:val="Emphasis"/>
          <w:highlight w:val="yellow"/>
        </w:rPr>
        <w:t>capital requirements</w:t>
      </w:r>
      <w:r w:rsidRPr="00657732">
        <w:rPr>
          <w:sz w:val="16"/>
        </w:rPr>
        <w:t xml:space="preserve"> </w:t>
      </w:r>
      <w:r w:rsidRPr="00657732">
        <w:rPr>
          <w:rStyle w:val="StyleUnderline"/>
        </w:rPr>
        <w:t>for lunar miners</w:t>
      </w:r>
      <w:r w:rsidRPr="00657732">
        <w:rPr>
          <w:sz w:val="16"/>
        </w:rPr>
        <w:t xml:space="preserve"> </w:t>
      </w:r>
      <w:r w:rsidRPr="00657732">
        <w:rPr>
          <w:rStyle w:val="StyleUnderline"/>
          <w:highlight w:val="yellow"/>
        </w:rPr>
        <w:t>are too high</w:t>
      </w:r>
      <w:r w:rsidRPr="00657732">
        <w:rPr>
          <w:rStyle w:val="StyleUnderline"/>
        </w:rPr>
        <w:t xml:space="preserve"> for companies to succeed in a perfectly competitive market</w:t>
      </w:r>
      <w:r w:rsidRPr="00657732">
        <w:rPr>
          <w:sz w:val="16"/>
        </w:rPr>
        <w:t xml:space="preserve">. For the lunar economy, the emergence of </w:t>
      </w:r>
      <w:r w:rsidRPr="00657732">
        <w:rPr>
          <w:rStyle w:val="StyleUnderline"/>
        </w:rPr>
        <w:t xml:space="preserve">large, </w:t>
      </w:r>
      <w:r w:rsidRPr="00657732">
        <w:rPr>
          <w:rStyle w:val="StyleUnderline"/>
          <w:highlight w:val="yellow"/>
        </w:rPr>
        <w:t xml:space="preserve">vertically integrated companies will lead to the </w:t>
      </w:r>
      <w:r w:rsidRPr="00657732">
        <w:rPr>
          <w:rStyle w:val="Emphasis"/>
          <w:highlight w:val="yellow"/>
        </w:rPr>
        <w:t>economies of scale</w:t>
      </w:r>
      <w:r w:rsidRPr="00657732">
        <w:rPr>
          <w:rStyle w:val="StyleUnderline"/>
        </w:rPr>
        <w:t xml:space="preserve"> </w:t>
      </w:r>
      <w:r w:rsidRPr="00657732">
        <w:rPr>
          <w:rStyle w:val="StyleUnderline"/>
          <w:highlight w:val="yellow"/>
        </w:rPr>
        <w:t>necessary</w:t>
      </w:r>
      <w:r w:rsidRPr="00657732">
        <w:rPr>
          <w:sz w:val="16"/>
          <w:highlight w:val="yellow"/>
        </w:rPr>
        <w:t xml:space="preserve"> </w:t>
      </w:r>
      <w:r w:rsidRPr="00657732">
        <w:rPr>
          <w:rStyle w:val="StyleUnderline"/>
          <w:highlight w:val="yellow"/>
        </w:rPr>
        <w:t>for</w:t>
      </w:r>
      <w:r w:rsidRPr="00657732">
        <w:rPr>
          <w:sz w:val="16"/>
          <w:highlight w:val="yellow"/>
        </w:rPr>
        <w:t xml:space="preserve"> </w:t>
      </w:r>
      <w:r w:rsidRPr="00657732">
        <w:rPr>
          <w:rStyle w:val="Emphasis"/>
          <w:highlight w:val="yellow"/>
        </w:rPr>
        <w:t>proliferation</w:t>
      </w:r>
      <w:r w:rsidRPr="00657732">
        <w:rPr>
          <w:sz w:val="16"/>
        </w:rPr>
        <w:t xml:space="preserve">. </w:t>
      </w:r>
      <w:r w:rsidRPr="00657732">
        <w:rPr>
          <w:rStyle w:val="StyleUnderline"/>
        </w:rPr>
        <w:t xml:space="preserve">Terrestrially, when an industry becomes </w:t>
      </w:r>
      <w:r w:rsidRPr="00657732">
        <w:rPr>
          <w:rStyle w:val="Emphasis"/>
        </w:rPr>
        <w:t>mature</w:t>
      </w:r>
      <w:r w:rsidRPr="00657732">
        <w:rPr>
          <w:sz w:val="16"/>
        </w:rPr>
        <w:t xml:space="preserve"> and beholden to traditional economics, like scarcity, </w:t>
      </w:r>
      <w:r w:rsidRPr="00657732">
        <w:rPr>
          <w:rStyle w:val="StyleUnderline"/>
        </w:rPr>
        <w:t xml:space="preserve">a </w:t>
      </w:r>
      <w:r w:rsidRPr="00657732">
        <w:rPr>
          <w:rStyle w:val="StyleUnderline"/>
          <w:highlight w:val="yellow"/>
        </w:rPr>
        <w:t>focus on profit</w:t>
      </w:r>
      <w:r w:rsidRPr="00657732">
        <w:rPr>
          <w:rStyle w:val="StyleUnderline"/>
        </w:rPr>
        <w:t xml:space="preserve"> margins </w:t>
      </w:r>
      <w:r w:rsidRPr="00657732">
        <w:rPr>
          <w:rStyle w:val="StyleUnderline"/>
          <w:highlight w:val="yellow"/>
        </w:rPr>
        <w:t>takes over</w:t>
      </w:r>
      <w:r w:rsidRPr="00657732">
        <w:rPr>
          <w:rStyle w:val="StyleUnderline"/>
        </w:rPr>
        <w:t xml:space="preserve">, and limitations emerge in the form of price </w:t>
      </w:r>
      <w:r w:rsidRPr="00657732">
        <w:rPr>
          <w:rStyle w:val="Emphasis"/>
        </w:rPr>
        <w:t>manipulation</w:t>
      </w:r>
      <w:r w:rsidRPr="00657732">
        <w:rPr>
          <w:rStyle w:val="StyleUnderline"/>
        </w:rPr>
        <w:t xml:space="preserve"> and a </w:t>
      </w:r>
      <w:r w:rsidRPr="00657732">
        <w:rPr>
          <w:rStyle w:val="Emphasis"/>
        </w:rPr>
        <w:t>lack of competition</w:t>
      </w:r>
      <w:r w:rsidRPr="00657732">
        <w:rPr>
          <w:sz w:val="16"/>
        </w:rPr>
        <w:t xml:space="preserve">. As mentioned, </w:t>
      </w:r>
      <w:r w:rsidRPr="00657732">
        <w:rPr>
          <w:rStyle w:val="StyleUnderline"/>
          <w:highlight w:val="yellow"/>
        </w:rPr>
        <w:t>the lunar economy will operate privately</w:t>
      </w:r>
      <w:r w:rsidRPr="00657732">
        <w:rPr>
          <w:rStyle w:val="StyleUnderline"/>
        </w:rPr>
        <w:t xml:space="preserve">, and </w:t>
      </w:r>
      <w:r w:rsidRPr="00657732">
        <w:rPr>
          <w:rStyle w:val="Emphasis"/>
          <w:highlight w:val="yellow"/>
        </w:rPr>
        <w:t>independent of scarcity</w:t>
      </w:r>
      <w:r w:rsidRPr="00657732">
        <w:rPr>
          <w:rStyle w:val="StyleUnderline"/>
        </w:rPr>
        <w:t>, using profit margins to increase cash flow for innovation</w:t>
      </w:r>
      <w:r w:rsidRPr="00657732">
        <w:rPr>
          <w:sz w:val="16"/>
        </w:rPr>
        <w:t xml:space="preserve">. </w:t>
      </w:r>
      <w:r w:rsidRPr="00657732">
        <w:rPr>
          <w:rStyle w:val="StyleUnderline"/>
          <w:highlight w:val="yellow"/>
        </w:rPr>
        <w:t>An</w:t>
      </w:r>
      <w:r w:rsidRPr="00657732">
        <w:rPr>
          <w:sz w:val="16"/>
          <w:highlight w:val="yellow"/>
        </w:rPr>
        <w:t xml:space="preserve"> </w:t>
      </w:r>
      <w:r w:rsidRPr="00657732">
        <w:rPr>
          <w:rStyle w:val="Emphasis"/>
          <w:highlight w:val="yellow"/>
        </w:rPr>
        <w:t>oligopoly</w:t>
      </w:r>
      <w:r w:rsidRPr="00657732">
        <w:rPr>
          <w:sz w:val="16"/>
        </w:rPr>
        <w:t xml:space="preserve"> </w:t>
      </w:r>
      <w:r w:rsidRPr="00657732">
        <w:rPr>
          <w:rStyle w:val="StyleUnderline"/>
        </w:rPr>
        <w:t xml:space="preserve">of dedicated space holding companies, each </w:t>
      </w:r>
      <w:r w:rsidRPr="00657732">
        <w:rPr>
          <w:rStyle w:val="StyleUnderline"/>
          <w:highlight w:val="yellow"/>
        </w:rPr>
        <w:t>comprised of diverse companies</w:t>
      </w:r>
      <w:r w:rsidRPr="00657732">
        <w:rPr>
          <w:rStyle w:val="StyleUnderline"/>
        </w:rPr>
        <w:t xml:space="preserve"> along the value chain, funded by the parent company and incentivized by prizes, will maintain a culture of innova</w:t>
      </w:r>
      <w:r w:rsidRPr="00657732">
        <w:rPr>
          <w:sz w:val="16"/>
        </w:rPr>
        <w:t xml:space="preserve">tion and competition. </w:t>
      </w:r>
      <w:r w:rsidRPr="00657732">
        <w:rPr>
          <w:rStyle w:val="StyleUnderline"/>
        </w:rPr>
        <w:t xml:space="preserve">Rather than a few concentrated entities, </w:t>
      </w:r>
      <w:r w:rsidRPr="00657732">
        <w:rPr>
          <w:rStyle w:val="StyleUnderline"/>
          <w:highlight w:val="yellow"/>
        </w:rPr>
        <w:t>each sacrificing</w:t>
      </w:r>
      <w:r w:rsidRPr="00657732">
        <w:rPr>
          <w:rStyle w:val="StyleUnderline"/>
        </w:rPr>
        <w:t xml:space="preserve"> their identity to their acquirer, </w:t>
      </w:r>
      <w:r w:rsidRPr="00657732">
        <w:rPr>
          <w:rStyle w:val="StyleUnderline"/>
          <w:highlight w:val="yellow"/>
        </w:rPr>
        <w:t xml:space="preserve">the lunar economy will be an </w:t>
      </w:r>
      <w:r w:rsidRPr="00657732">
        <w:rPr>
          <w:rStyle w:val="Emphasis"/>
          <w:highlight w:val="yellow"/>
        </w:rPr>
        <w:t>oligopoly</w:t>
      </w:r>
      <w:r w:rsidRPr="00657732">
        <w:rPr>
          <w:rStyle w:val="StyleUnderline"/>
        </w:rPr>
        <w:t xml:space="preserve"> of </w:t>
      </w:r>
      <w:r w:rsidRPr="00657732">
        <w:rPr>
          <w:rStyle w:val="Emphasis"/>
        </w:rPr>
        <w:t>teams</w:t>
      </w:r>
      <w:r w:rsidRPr="00657732">
        <w:rPr>
          <w:sz w:val="16"/>
        </w:rPr>
        <w:t>.</w:t>
      </w:r>
    </w:p>
    <w:p w14:paraId="4629167B" w14:textId="77777777" w:rsidR="008A001D" w:rsidRPr="00657732" w:rsidRDefault="008A001D" w:rsidP="008A001D">
      <w:pPr>
        <w:pStyle w:val="Heading4"/>
      </w:pPr>
      <w:r>
        <w:t xml:space="preserve">2] </w:t>
      </w:r>
      <w:r w:rsidRPr="00657732">
        <w:t xml:space="preserve">Dangerous mining greatly increases the risk of space debris. </w:t>
      </w:r>
    </w:p>
    <w:p w14:paraId="315043AD" w14:textId="77777777" w:rsidR="008A001D" w:rsidRPr="00657732" w:rsidRDefault="008A001D" w:rsidP="008A001D">
      <w:r w:rsidRPr="00657732">
        <w:t xml:space="preserve">Sarah </w:t>
      </w:r>
      <w:proofErr w:type="spellStart"/>
      <w:r w:rsidRPr="00657732">
        <w:rPr>
          <w:rStyle w:val="Style13ptBold"/>
        </w:rPr>
        <w:t>Scoles</w:t>
      </w:r>
      <w:proofErr w:type="spellEnd"/>
      <w:r w:rsidRPr="00657732">
        <w:rPr>
          <w:rStyle w:val="Style13ptBold"/>
        </w:rPr>
        <w:t xml:space="preserve"> 15</w:t>
      </w:r>
      <w:r w:rsidRPr="00657732">
        <w:t>, “Dust from asteroid mining spells danger for satellites,” New Scientist, 5-27-2015, https://www.newscientist.com/article/mg22630235-100-dust-from-asteroid-mining-spells-danger-for-satellites/</w:t>
      </w:r>
    </w:p>
    <w:p w14:paraId="6F411943" w14:textId="77777777" w:rsidR="008A001D" w:rsidRPr="00657732" w:rsidRDefault="008A001D" w:rsidP="008A001D">
      <w:pPr>
        <w:rPr>
          <w:rStyle w:val="Emphasis"/>
        </w:rPr>
      </w:pPr>
      <w:r w:rsidRPr="00657732">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657732">
        <w:rPr>
          <w:sz w:val="12"/>
        </w:rPr>
        <w:t xml:space="preserve">. </w:t>
      </w:r>
      <w:r w:rsidRPr="00657732">
        <w:rPr>
          <w:rStyle w:val="Emphasis"/>
          <w:highlight w:val="cyan"/>
        </w:rPr>
        <w:t xml:space="preserve">Now a new model warns that debris shed by such transplanted rocks could intrude where many </w:t>
      </w:r>
      <w:proofErr w:type="spellStart"/>
      <w:r w:rsidRPr="00657732">
        <w:rPr>
          <w:rStyle w:val="Emphasis"/>
          <w:highlight w:val="cyan"/>
        </w:rPr>
        <w:t>defence</w:t>
      </w:r>
      <w:proofErr w:type="spellEnd"/>
      <w:r w:rsidRPr="00657732">
        <w:rPr>
          <w:rStyle w:val="Emphasis"/>
          <w:highlight w:val="cyan"/>
        </w:rPr>
        <w:t xml:space="preserve"> and communication satellites live</w:t>
      </w:r>
      <w:r w:rsidRPr="00657732">
        <w:rPr>
          <w:sz w:val="12"/>
        </w:rPr>
        <w:t xml:space="preserve"> – in geosynchronous orbit. According to Casey </w:t>
      </w:r>
      <w:proofErr w:type="spellStart"/>
      <w:r w:rsidRPr="00657732">
        <w:rPr>
          <w:sz w:val="12"/>
        </w:rPr>
        <w:t>Handmer</w:t>
      </w:r>
      <w:proofErr w:type="spellEnd"/>
      <w:r w:rsidRPr="00657732">
        <w:rPr>
          <w:sz w:val="12"/>
        </w:rPr>
        <w:t xml:space="preserve"> of the California Institute of Technology in Pasadena and Javier </w:t>
      </w:r>
      <w:proofErr w:type="spellStart"/>
      <w:r w:rsidRPr="00657732">
        <w:rPr>
          <w:sz w:val="12"/>
        </w:rPr>
        <w:t>Roa</w:t>
      </w:r>
      <w:proofErr w:type="spellEnd"/>
      <w:r w:rsidRPr="00657732">
        <w:rPr>
          <w:sz w:val="12"/>
        </w:rPr>
        <w:t xml:space="preserve"> of the Technical University of Madrid in Spain, </w:t>
      </w:r>
      <w:r w:rsidRPr="00657732">
        <w:rPr>
          <w:rStyle w:val="StyleUnderline"/>
        </w:rPr>
        <w:t>5 per cent of the escaped debris will end up in regions traversed by satellite</w:t>
      </w:r>
      <w:r w:rsidRPr="00657732">
        <w:rPr>
          <w:sz w:val="12"/>
        </w:rPr>
        <w:t>s</w:t>
      </w:r>
      <w:r w:rsidRPr="00657732">
        <w:rPr>
          <w:rStyle w:val="StyleUnderline"/>
        </w:rPr>
        <w:t xml:space="preserve">. </w:t>
      </w:r>
      <w:r w:rsidRPr="00657732">
        <w:rPr>
          <w:rStyle w:val="StyleUnderline"/>
          <w:highlight w:val="cyan"/>
        </w:rPr>
        <w:t>Over 10 years, it would cross geosynchronous orbit 63 times on average</w:t>
      </w:r>
      <w:r w:rsidRPr="00657732">
        <w:rPr>
          <w:sz w:val="12"/>
          <w:highlight w:val="cyan"/>
        </w:rPr>
        <w:t xml:space="preserve">. </w:t>
      </w:r>
      <w:r w:rsidRPr="00657732">
        <w:rPr>
          <w:rStyle w:val="Emphasis"/>
          <w:highlight w:val="cyan"/>
        </w:rPr>
        <w:t>A satellite in the wrong spot at the wrong time will suffer a damaging high-speed collision with that dust.</w:t>
      </w:r>
      <w:r w:rsidRPr="00657732">
        <w:rPr>
          <w:rStyle w:val="Emphasis"/>
        </w:rPr>
        <w:t xml:space="preserve"> </w:t>
      </w:r>
      <w:r w:rsidRPr="00657732">
        <w:rPr>
          <w:rStyle w:val="StyleUnderline"/>
        </w:rPr>
        <w:t xml:space="preserve">The study also looks at the “catastrophic disruption” of an asteroid 5 </w:t>
      </w:r>
      <w:proofErr w:type="spellStart"/>
      <w:r w:rsidRPr="00657732">
        <w:rPr>
          <w:rStyle w:val="StyleUnderline"/>
        </w:rPr>
        <w:t>metres</w:t>
      </w:r>
      <w:proofErr w:type="spellEnd"/>
      <w:r w:rsidRPr="00657732">
        <w:rPr>
          <w:rStyle w:val="StyleUnderline"/>
        </w:rPr>
        <w:t xml:space="preserve"> across or bigger. Its total break-up into a pile of rubble would increase the risk to satellites by more than 30 per cent</w:t>
      </w:r>
      <w:r w:rsidRPr="00657732">
        <w:rPr>
          <w:sz w:val="12"/>
        </w:rPr>
        <w:t xml:space="preserve"> (arxiv.org/abs/1505.03800). That may not have immediate consequences. But </w:t>
      </w:r>
      <w:r w:rsidRPr="00657732">
        <w:rPr>
          <w:rStyle w:val="StyleUnderline"/>
        </w:rPr>
        <w:t>as Earth orbits get more crowded with spent rocket stages and satellites, we will have to worry about cascades of collisions like the one depicted in the movie Gravity</w:t>
      </w:r>
      <w:r w:rsidRPr="00657732">
        <w:rPr>
          <w:sz w:val="12"/>
        </w:rPr>
        <w:t xml:space="preserve">. </w:t>
      </w:r>
      <w:proofErr w:type="spellStart"/>
      <w:r w:rsidRPr="00657732">
        <w:rPr>
          <w:rStyle w:val="StyleUnderline"/>
        </w:rPr>
        <w:t>Handmer</w:t>
      </w:r>
      <w:proofErr w:type="spellEnd"/>
      <w:r w:rsidRPr="00657732">
        <w:rPr>
          <w:rStyle w:val="StyleUnderline"/>
        </w:rPr>
        <w:t xml:space="preserve"> and </w:t>
      </w:r>
      <w:proofErr w:type="spellStart"/>
      <w:r w:rsidRPr="00657732">
        <w:rPr>
          <w:rStyle w:val="StyleUnderline"/>
        </w:rPr>
        <w:t>Roa</w:t>
      </w:r>
      <w:proofErr w:type="spellEnd"/>
      <w:r w:rsidRPr="00657732">
        <w:rPr>
          <w:rStyle w:val="StyleUnderline"/>
        </w:rPr>
        <w:t xml:space="preserve"> want to point out the problem now so that we can find a </w:t>
      </w:r>
      <w:r w:rsidRPr="00657732">
        <w:rPr>
          <w:rStyle w:val="StyleUnderline"/>
        </w:rPr>
        <w:lastRenderedPageBreak/>
        <w:t>solution before any satellites get dinged</w:t>
      </w:r>
      <w:r w:rsidRPr="00657732">
        <w:rPr>
          <w:sz w:val="12"/>
        </w:rPr>
        <w:t xml:space="preserve">. </w:t>
      </w:r>
      <w:r w:rsidRPr="00657732">
        <w:rPr>
          <w:rStyle w:val="Emphasis"/>
        </w:rPr>
        <w:t>“</w:t>
      </w:r>
      <w:r w:rsidRPr="00657732">
        <w:rPr>
          <w:rStyle w:val="Emphasis"/>
          <w:highlight w:val="cyan"/>
        </w:rPr>
        <w:t>It is possible to quantify and manage the risk</w:t>
      </w:r>
      <w:r w:rsidRPr="00657732">
        <w:rPr>
          <w:sz w:val="12"/>
          <w:highlight w:val="cyan"/>
        </w:rPr>
        <w:t xml:space="preserve">,” </w:t>
      </w:r>
      <w:r w:rsidRPr="00657732">
        <w:rPr>
          <w:sz w:val="12"/>
        </w:rPr>
        <w:t xml:space="preserve">says </w:t>
      </w:r>
      <w:proofErr w:type="spellStart"/>
      <w:r w:rsidRPr="00657732">
        <w:rPr>
          <w:sz w:val="12"/>
        </w:rPr>
        <w:t>Handmer</w:t>
      </w:r>
      <w:proofErr w:type="spellEnd"/>
      <w:r w:rsidRPr="00657732">
        <w:rPr>
          <w:sz w:val="12"/>
        </w:rPr>
        <w:t>. “</w:t>
      </w:r>
      <w:r w:rsidRPr="00657732">
        <w:rPr>
          <w:rStyle w:val="Emphasis"/>
          <w:highlight w:val="cyan"/>
        </w:rPr>
        <w:t>A few basic precautions will prevent harm due to stray asteroid material.”</w:t>
      </w:r>
    </w:p>
    <w:p w14:paraId="2F73223E" w14:textId="77777777" w:rsidR="008A001D" w:rsidRPr="00657732" w:rsidRDefault="008A001D" w:rsidP="008A001D">
      <w:pPr>
        <w:pStyle w:val="Heading4"/>
        <w:rPr>
          <w:iCs/>
        </w:rPr>
      </w:pPr>
      <w:r>
        <w:t xml:space="preserve">3] </w:t>
      </w:r>
      <w:r w:rsidRPr="00657732">
        <w:t xml:space="preserve">Clustering makes the risk of collisions </w:t>
      </w:r>
      <w:r w:rsidRPr="00657732">
        <w:rPr>
          <w:i/>
          <w:u w:val="single"/>
        </w:rPr>
        <w:t>uniquely high</w:t>
      </w:r>
      <w:r w:rsidRPr="00657732">
        <w:rPr>
          <w:i/>
        </w:rPr>
        <w:t xml:space="preserve"> </w:t>
      </w:r>
      <w:r w:rsidRPr="00657732">
        <w:t>and the risk is understated</w:t>
      </w:r>
    </w:p>
    <w:p w14:paraId="6EF56496" w14:textId="77777777" w:rsidR="008A001D" w:rsidRPr="00657732" w:rsidRDefault="008A001D" w:rsidP="008A001D">
      <w:r w:rsidRPr="00657732">
        <w:t xml:space="preserve">Dr. Darren </w:t>
      </w:r>
      <w:r w:rsidRPr="00657732">
        <w:rPr>
          <w:rStyle w:val="Style13ptBold"/>
        </w:rPr>
        <w:t>McKnight 17</w:t>
      </w:r>
      <w:r w:rsidRPr="00657732">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657732">
        <w:rPr>
          <w:rStyle w:val="Hyperlink"/>
        </w:rPr>
        <w:t xml:space="preserve"> [</w:t>
      </w:r>
      <w:r w:rsidRPr="00657732">
        <w:t>graphics omitted]</w:t>
      </w:r>
    </w:p>
    <w:p w14:paraId="5720B3F2" w14:textId="77777777" w:rsidR="008A001D" w:rsidRPr="00657732" w:rsidRDefault="008A001D" w:rsidP="008A001D">
      <w:pPr>
        <w:rPr>
          <w:sz w:val="16"/>
        </w:rPr>
      </w:pPr>
      <w:r w:rsidRPr="00657732">
        <w:rPr>
          <w:rStyle w:val="StyleUnderline"/>
        </w:rPr>
        <w:t xml:space="preserve">In the future, this </w:t>
      </w:r>
      <w:r w:rsidRPr="00657732">
        <w:rPr>
          <w:rStyle w:val="StyleUnderline"/>
          <w:highlight w:val="cyan"/>
        </w:rPr>
        <w:t xml:space="preserve">population will be added to </w:t>
      </w:r>
      <w:r w:rsidRPr="00657732">
        <w:rPr>
          <w:rStyle w:val="Emphasis"/>
          <w:highlight w:val="cyan"/>
        </w:rPr>
        <w:t>primarily</w:t>
      </w:r>
      <w:r w:rsidRPr="00657732">
        <w:rPr>
          <w:rStyle w:val="StyleUnderline"/>
          <w:highlight w:val="cyan"/>
        </w:rPr>
        <w:t xml:space="preserve"> from collisions between large objects</w:t>
      </w:r>
      <w:r w:rsidRPr="00657732">
        <w:rPr>
          <w:rStyle w:val="StyleUnderline"/>
        </w:rPr>
        <w:t xml:space="preserve"> in orbit </w:t>
      </w:r>
      <w:r w:rsidRPr="00657732">
        <w:rPr>
          <w:rStyle w:val="StyleUnderline"/>
          <w:highlight w:val="cyan"/>
        </w:rPr>
        <w:t>as the number</w:t>
      </w:r>
      <w:r w:rsidRPr="00657732">
        <w:rPr>
          <w:rStyle w:val="StyleUnderline"/>
        </w:rPr>
        <w:t xml:space="preserve"> of LNT </w:t>
      </w:r>
      <w:r w:rsidRPr="00657732">
        <w:rPr>
          <w:rStyle w:val="StyleUnderline"/>
          <w:highlight w:val="cyan"/>
        </w:rPr>
        <w:t xml:space="preserve">produced is </w:t>
      </w:r>
      <w:r w:rsidRPr="00657732">
        <w:rPr>
          <w:rStyle w:val="Emphasis"/>
          <w:highlight w:val="cyan"/>
        </w:rPr>
        <w:t>proportional to</w:t>
      </w:r>
      <w:r w:rsidRPr="00657732">
        <w:rPr>
          <w:rStyle w:val="StyleUnderline"/>
        </w:rPr>
        <w:t xml:space="preserve"> the </w:t>
      </w:r>
      <w:r w:rsidRPr="00657732">
        <w:rPr>
          <w:rStyle w:val="Emphasis"/>
          <w:highlight w:val="cyan"/>
        </w:rPr>
        <w:t>mass</w:t>
      </w:r>
      <w:r w:rsidRPr="00657732">
        <w:rPr>
          <w:rStyle w:val="StyleUnderline"/>
        </w:rPr>
        <w:t xml:space="preserve"> involved in a collision</w:t>
      </w:r>
      <w:r w:rsidRPr="00657732">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657732">
        <w:rPr>
          <w:rStyle w:val="StyleUnderline"/>
        </w:rPr>
        <w:t xml:space="preserve">However, it is likely that </w:t>
      </w:r>
      <w:r w:rsidRPr="00657732">
        <w:rPr>
          <w:rStyle w:val="StyleUnderline"/>
          <w:highlight w:val="cyan"/>
        </w:rPr>
        <w:t xml:space="preserve">when two </w:t>
      </w:r>
      <w:r w:rsidRPr="00657732">
        <w:rPr>
          <w:rStyle w:val="Emphasis"/>
          <w:highlight w:val="cyan"/>
        </w:rPr>
        <w:t>large derelicts</w:t>
      </w:r>
      <w:r w:rsidRPr="00657732">
        <w:rPr>
          <w:rStyle w:val="StyleUnderline"/>
        </w:rPr>
        <w:t xml:space="preserve">, either rocket bodies or payloads, </w:t>
      </w:r>
      <w:r w:rsidRPr="00657732">
        <w:rPr>
          <w:rStyle w:val="StyleUnderline"/>
          <w:highlight w:val="cyan"/>
        </w:rPr>
        <w:t>collide</w:t>
      </w:r>
      <w:r w:rsidRPr="00657732">
        <w:rPr>
          <w:rStyle w:val="StyleUnderline"/>
        </w:rPr>
        <w:t xml:space="preserve"> with each other, then </w:t>
      </w:r>
      <w:r w:rsidRPr="00657732">
        <w:rPr>
          <w:rStyle w:val="Emphasis"/>
          <w:highlight w:val="cyan"/>
        </w:rPr>
        <w:t>all of the mass</w:t>
      </w:r>
      <w:r w:rsidRPr="00657732">
        <w:rPr>
          <w:rStyle w:val="StyleUnderline"/>
          <w:highlight w:val="cyan"/>
        </w:rPr>
        <w:t xml:space="preserve"> will be involved</w:t>
      </w:r>
      <w:r w:rsidRPr="00657732">
        <w:rPr>
          <w:rStyle w:val="StyleUnderline"/>
        </w:rPr>
        <w:t xml:space="preserve"> due to the likely direct physical interaction between the mass</w:t>
      </w:r>
      <w:r w:rsidRPr="00657732">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657732">
        <w:rPr>
          <w:rStyle w:val="StyleUnderline"/>
        </w:rPr>
        <w:t xml:space="preserve">Our </w:t>
      </w:r>
      <w:r w:rsidRPr="00657732">
        <w:rPr>
          <w:rStyle w:val="StyleUnderline"/>
          <w:highlight w:val="cyan"/>
        </w:rPr>
        <w:t>ability to model</w:t>
      </w:r>
      <w:r w:rsidRPr="00657732">
        <w:rPr>
          <w:rStyle w:val="StyleUnderline"/>
        </w:rPr>
        <w:t xml:space="preserve"> and predict the </w:t>
      </w:r>
      <w:r w:rsidRPr="00657732">
        <w:rPr>
          <w:rStyle w:val="Emphasis"/>
          <w:highlight w:val="cyan"/>
        </w:rPr>
        <w:t>rate of collisions</w:t>
      </w:r>
      <w:r w:rsidRPr="00657732">
        <w:rPr>
          <w:rStyle w:val="StyleUnderline"/>
          <w:highlight w:val="cyan"/>
        </w:rPr>
        <w:t xml:space="preserve"> is based</w:t>
      </w:r>
      <w:r w:rsidRPr="00657732">
        <w:rPr>
          <w:rStyle w:val="StyleUnderline"/>
        </w:rPr>
        <w:t xml:space="preserve"> empirically up</w:t>
      </w:r>
      <w:r w:rsidRPr="00657732">
        <w:rPr>
          <w:rStyle w:val="Emphasis"/>
          <w:highlight w:val="cyan"/>
        </w:rPr>
        <w:t>on</w:t>
      </w:r>
      <w:r w:rsidRPr="00657732">
        <w:rPr>
          <w:rStyle w:val="StyleUnderline"/>
        </w:rPr>
        <w:t xml:space="preserve"> only </w:t>
      </w:r>
      <w:r w:rsidRPr="00657732">
        <w:rPr>
          <w:rStyle w:val="Emphasis"/>
          <w:highlight w:val="cyan"/>
        </w:rPr>
        <w:t>one</w:t>
      </w:r>
      <w:r w:rsidRPr="00657732">
        <w:rPr>
          <w:rStyle w:val="StyleUnderline"/>
        </w:rPr>
        <w:t xml:space="preserve"> catastrophic accidental collision </w:t>
      </w:r>
      <w:r w:rsidRPr="00657732">
        <w:rPr>
          <w:rStyle w:val="Emphasis"/>
          <w:highlight w:val="cyan"/>
        </w:rPr>
        <w:t>event</w:t>
      </w:r>
      <w:r w:rsidRPr="00657732">
        <w:rPr>
          <w:rStyle w:val="StyleUnderline"/>
          <w:highlight w:val="cyan"/>
        </w:rPr>
        <w:t xml:space="preserve"> and</w:t>
      </w:r>
      <w:r w:rsidRPr="00657732">
        <w:rPr>
          <w:rStyle w:val="StyleUnderline"/>
        </w:rPr>
        <w:t xml:space="preserve"> a model developed on </w:t>
      </w:r>
      <w:r w:rsidRPr="00657732">
        <w:rPr>
          <w:rStyle w:val="StyleUnderline"/>
          <w:highlight w:val="cyan"/>
        </w:rPr>
        <w:t>the</w:t>
      </w:r>
      <w:r w:rsidRPr="00657732">
        <w:rPr>
          <w:rStyle w:val="StyleUnderline"/>
        </w:rPr>
        <w:t xml:space="preserve"> kinetic theory of gases (</w:t>
      </w:r>
      <w:r w:rsidRPr="00657732">
        <w:rPr>
          <w:rStyle w:val="Emphasis"/>
          <w:highlight w:val="cyan"/>
        </w:rPr>
        <w:t>KTG</w:t>
      </w:r>
      <w:r w:rsidRPr="00657732">
        <w:rPr>
          <w:sz w:val="16"/>
        </w:rPr>
        <w:t xml:space="preserve">). </w:t>
      </w:r>
      <w:r w:rsidRPr="00657732">
        <w:rPr>
          <w:rStyle w:val="StyleUnderline"/>
        </w:rPr>
        <w:t xml:space="preserve">However, </w:t>
      </w:r>
      <w:r w:rsidRPr="00657732">
        <w:rPr>
          <w:rStyle w:val="StyleUnderline"/>
          <w:highlight w:val="cyan"/>
        </w:rPr>
        <w:t>clusters</w:t>
      </w:r>
      <w:r w:rsidRPr="00657732">
        <w:rPr>
          <w:rStyle w:val="StyleUnderline"/>
        </w:rPr>
        <w:t xml:space="preserve"> </w:t>
      </w:r>
      <w:r w:rsidRPr="00657732">
        <w:rPr>
          <w:rStyle w:val="Emphasis"/>
        </w:rPr>
        <w:t>of massive objects</w:t>
      </w:r>
      <w:r w:rsidRPr="00657732">
        <w:rPr>
          <w:rStyle w:val="StyleUnderline"/>
        </w:rPr>
        <w:t xml:space="preserve"> that have identical inclinations plus similar and overlapping apogees/perigees may indeed </w:t>
      </w:r>
      <w:r w:rsidRPr="00657732">
        <w:rPr>
          <w:rStyle w:val="StyleUnderline"/>
          <w:highlight w:val="cyan"/>
        </w:rPr>
        <w:t xml:space="preserve">have a greater probability of collision </w:t>
      </w:r>
      <w:r w:rsidRPr="00657732">
        <w:rPr>
          <w:rStyle w:val="Emphasis"/>
          <w:highlight w:val="cyan"/>
        </w:rPr>
        <w:t>than predicted</w:t>
      </w:r>
      <w:r w:rsidRPr="00657732">
        <w:rPr>
          <w:rStyle w:val="StyleUnderline"/>
        </w:rPr>
        <w:t xml:space="preserve"> by the KTG-based algorithms as </w:t>
      </w:r>
      <w:r w:rsidRPr="00657732">
        <w:rPr>
          <w:rStyle w:val="Emphasis"/>
          <w:highlight w:val="cyan"/>
        </w:rPr>
        <w:t>they are not randomly distributed</w:t>
      </w:r>
      <w:r w:rsidRPr="00657732">
        <w:rPr>
          <w:rStyle w:val="StyleUnderline"/>
          <w:highlight w:val="cyan"/>
        </w:rPr>
        <w:t xml:space="preserve"> and</w:t>
      </w:r>
      <w:r w:rsidRPr="00657732">
        <w:rPr>
          <w:rStyle w:val="StyleUnderline"/>
        </w:rPr>
        <w:t xml:space="preserve"> their </w:t>
      </w:r>
      <w:r w:rsidRPr="00657732">
        <w:rPr>
          <w:rStyle w:val="Emphasis"/>
          <w:highlight w:val="cyan"/>
        </w:rPr>
        <w:t>orbit</w:t>
      </w:r>
      <w:r w:rsidRPr="00657732">
        <w:rPr>
          <w:rStyle w:val="StyleUnderline"/>
        </w:rPr>
        <w:t xml:space="preserve">al element evolution (e.g., change in right ascension of ascending node and argument of perigee) </w:t>
      </w:r>
      <w:r w:rsidRPr="00657732">
        <w:rPr>
          <w:rStyle w:val="StyleUnderline"/>
          <w:highlight w:val="cyan"/>
        </w:rPr>
        <w:t>is</w:t>
      </w:r>
      <w:r w:rsidRPr="00657732">
        <w:rPr>
          <w:rStyle w:val="StyleUnderline"/>
        </w:rPr>
        <w:t xml:space="preserve"> also </w:t>
      </w:r>
      <w:r w:rsidRPr="00657732">
        <w:rPr>
          <w:rStyle w:val="Emphasis"/>
          <w:highlight w:val="cyan"/>
        </w:rPr>
        <w:t>similar</w:t>
      </w:r>
      <w:r w:rsidRPr="00657732">
        <w:rPr>
          <w:sz w:val="16"/>
        </w:rPr>
        <w:t xml:space="preserve">. </w:t>
      </w:r>
      <w:r w:rsidRPr="00657732">
        <w:rPr>
          <w:rStyle w:val="StyleUnderline"/>
        </w:rPr>
        <w:t xml:space="preserve">It is hypothesized that these similarities could result in resonances of collision dynamics that may lead to </w:t>
      </w:r>
      <w:r w:rsidRPr="00657732">
        <w:rPr>
          <w:rStyle w:val="Emphasis"/>
        </w:rPr>
        <w:t>larger probability of collision values than predicted with current algorithms</w:t>
      </w:r>
      <w:r w:rsidRPr="00657732">
        <w:rPr>
          <w:sz w:val="16"/>
        </w:rPr>
        <w:t xml:space="preserve">. </w:t>
      </w:r>
      <w:r w:rsidRPr="00657732">
        <w:rPr>
          <w:rStyle w:val="StyleUnderline"/>
        </w:rPr>
        <w:t xml:space="preserve">The not well-known fact is that many of </w:t>
      </w:r>
      <w:r w:rsidRPr="00657732">
        <w:rPr>
          <w:rStyle w:val="Emphasis"/>
        </w:rPr>
        <w:t>the most massive</w:t>
      </w:r>
      <w:r w:rsidRPr="00657732">
        <w:rPr>
          <w:rStyle w:val="StyleUnderline"/>
        </w:rPr>
        <w:t xml:space="preserve"> </w:t>
      </w:r>
      <w:r w:rsidRPr="00657732">
        <w:rPr>
          <w:rStyle w:val="StyleUnderline"/>
          <w:highlight w:val="cyan"/>
        </w:rPr>
        <w:t>objects are in</w:t>
      </w:r>
      <w:r w:rsidRPr="00657732">
        <w:rPr>
          <w:rStyle w:val="StyleUnderline"/>
        </w:rPr>
        <w:t xml:space="preserve"> </w:t>
      </w:r>
      <w:r w:rsidRPr="00657732">
        <w:rPr>
          <w:rStyle w:val="Emphasis"/>
        </w:rPr>
        <w:t>tightly clumped</w:t>
      </w:r>
      <w:r w:rsidRPr="00657732">
        <w:rPr>
          <w:rStyle w:val="StyleUnderline"/>
        </w:rPr>
        <w:t xml:space="preserve"> </w:t>
      </w:r>
      <w:r w:rsidRPr="00657732">
        <w:rPr>
          <w:rStyle w:val="StyleUnderline"/>
          <w:highlight w:val="cyan"/>
        </w:rPr>
        <w:t>clusters that</w:t>
      </w:r>
      <w:r w:rsidRPr="00657732">
        <w:rPr>
          <w:rStyle w:val="StyleUnderline"/>
        </w:rPr>
        <w:t xml:space="preserve"> will likely </w:t>
      </w:r>
      <w:r w:rsidRPr="00657732">
        <w:rPr>
          <w:rStyle w:val="StyleUnderline"/>
          <w:highlight w:val="cyan"/>
        </w:rPr>
        <w:t xml:space="preserve">produce </w:t>
      </w:r>
      <w:r w:rsidRPr="00657732">
        <w:rPr>
          <w:rStyle w:val="Emphasis"/>
          <w:highlight w:val="cyan"/>
        </w:rPr>
        <w:t>greater probability</w:t>
      </w:r>
      <w:r w:rsidRPr="00657732">
        <w:rPr>
          <w:rStyle w:val="StyleUnderline"/>
        </w:rPr>
        <w:t xml:space="preserve"> of collision than estimated by the KTG approach</w:t>
      </w:r>
      <w:r w:rsidRPr="00657732">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57732">
        <w:rPr>
          <w:rStyle w:val="StyleUnderline"/>
        </w:rPr>
        <w:t xml:space="preserve">This table of clusters </w:t>
      </w:r>
      <w:r w:rsidRPr="00657732">
        <w:rPr>
          <w:rStyle w:val="Emphasis"/>
        </w:rPr>
        <w:t>represent</w:t>
      </w:r>
      <w:r w:rsidRPr="00657732">
        <w:rPr>
          <w:rStyle w:val="StyleUnderline"/>
        </w:rPr>
        <w:t xml:space="preserve">s </w:t>
      </w:r>
      <w:r w:rsidRPr="00657732">
        <w:rPr>
          <w:rStyle w:val="Emphasis"/>
        </w:rPr>
        <w:t>well over</w:t>
      </w:r>
      <w:r w:rsidRPr="00657732">
        <w:rPr>
          <w:rStyle w:val="StyleUnderline"/>
        </w:rPr>
        <w:t xml:space="preserve"> </w:t>
      </w:r>
      <w:r w:rsidRPr="00657732">
        <w:rPr>
          <w:rStyle w:val="StyleUnderline"/>
          <w:highlight w:val="cyan"/>
        </w:rPr>
        <w:t>50% of the total</w:t>
      </w:r>
      <w:r w:rsidRPr="00657732">
        <w:rPr>
          <w:rStyle w:val="StyleUnderline"/>
        </w:rPr>
        <w:t xml:space="preserve"> derelict </w:t>
      </w:r>
      <w:r w:rsidRPr="00657732">
        <w:rPr>
          <w:rStyle w:val="StyleUnderline"/>
          <w:highlight w:val="cyan"/>
        </w:rPr>
        <w:t>mass</w:t>
      </w:r>
      <w:r w:rsidRPr="00657732">
        <w:rPr>
          <w:rStyle w:val="StyleUnderline"/>
        </w:rPr>
        <w:t xml:space="preserve"> in LEO</w:t>
      </w:r>
      <w:r w:rsidRPr="00657732">
        <w:rPr>
          <w:sz w:val="16"/>
        </w:rPr>
        <w:t xml:space="preserve">. </w:t>
      </w:r>
      <w:r w:rsidRPr="00657732">
        <w:rPr>
          <w:rStyle w:val="StyleUnderline"/>
        </w:rPr>
        <w:t xml:space="preserve">However, </w:t>
      </w:r>
      <w:r w:rsidRPr="00657732">
        <w:rPr>
          <w:rStyle w:val="StyleUnderline"/>
          <w:highlight w:val="cyan"/>
        </w:rPr>
        <w:t>no one is</w:t>
      </w:r>
      <w:r w:rsidRPr="00657732">
        <w:rPr>
          <w:rStyle w:val="StyleUnderline"/>
        </w:rPr>
        <w:t xml:space="preserve"> currently </w:t>
      </w:r>
      <w:r w:rsidRPr="00657732">
        <w:rPr>
          <w:rStyle w:val="Emphasis"/>
          <w:highlight w:val="cyan"/>
        </w:rPr>
        <w:t>monitoring</w:t>
      </w:r>
      <w:r w:rsidRPr="00657732">
        <w:rPr>
          <w:rStyle w:val="StyleUnderline"/>
        </w:rPr>
        <w:t xml:space="preserve"> these potential events</w:t>
      </w:r>
      <w:r w:rsidRPr="00657732">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657732">
        <w:rPr>
          <w:sz w:val="16"/>
        </w:rPr>
        <w:t>JSpOC</w:t>
      </w:r>
      <w:proofErr w:type="spellEnd"/>
      <w:r w:rsidRPr="00657732">
        <w:rPr>
          <w:sz w:val="16"/>
        </w:rPr>
        <w:t xml:space="preserve">. I have been monitoring the interaction dynamics between the SL-16 population in the 820- 865km altitude region for the last nine months. </w:t>
      </w:r>
    </w:p>
    <w:p w14:paraId="1CA422A8" w14:textId="77777777" w:rsidR="008A001D" w:rsidRPr="00623846" w:rsidRDefault="008A001D" w:rsidP="008A001D">
      <w:pPr>
        <w:pStyle w:val="Heading4"/>
        <w:rPr>
          <w:rFonts w:cs="Calibri"/>
        </w:rPr>
      </w:pPr>
      <w:r>
        <w:rPr>
          <w:rFonts w:cs="Arial"/>
        </w:rPr>
        <w:lastRenderedPageBreak/>
        <w:t xml:space="preserve">4] </w:t>
      </w:r>
      <w:r>
        <w:rPr>
          <w:rFonts w:cs="Calibri"/>
        </w:rPr>
        <w:t>that causes nuclear war</w:t>
      </w:r>
    </w:p>
    <w:p w14:paraId="5FD25568" w14:textId="77777777" w:rsidR="008A001D" w:rsidRPr="00623846" w:rsidRDefault="008A001D" w:rsidP="008A001D">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9" w:history="1">
        <w:r w:rsidRPr="00623846">
          <w:rPr>
            <w:rStyle w:val="Hyperlink"/>
          </w:rPr>
          <w:t>https://hir.harvard.edu/anti-satellite-weapons-and-the-emerging-space-arms-race/</w:t>
        </w:r>
      </w:hyperlink>
      <w:r w:rsidRPr="00623846">
        <w:t xml:space="preserve"> TG</w:t>
      </w:r>
    </w:p>
    <w:p w14:paraId="23235079" w14:textId="77777777" w:rsidR="008A001D" w:rsidRPr="00623846" w:rsidRDefault="008A001D" w:rsidP="008A001D">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0"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1"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1CD2F5B2" w14:textId="77777777" w:rsidR="008A001D" w:rsidRPr="00623846" w:rsidRDefault="008A001D" w:rsidP="008A001D">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2"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3"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642868EE" w14:textId="77777777" w:rsidR="008A001D" w:rsidRPr="00623846" w:rsidRDefault="008A001D" w:rsidP="008A001D">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4" w:anchor="v=onepage&amp;q=space%20offense%20dominant&amp;f=false" w:history="1">
        <w:r w:rsidRPr="00623846">
          <w:rPr>
            <w:rStyle w:val="Hyperlink"/>
          </w:rPr>
          <w:t>much easier</w:t>
        </w:r>
      </w:hyperlink>
      <w:r w:rsidRPr="00623846">
        <w:t> to hold an adversary’s space systems in jeopardy with destructive ASATs than it is to </w:t>
      </w:r>
      <w:hyperlink r:id="rId15"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6"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7" w:history="1">
        <w:r w:rsidRPr="00623846">
          <w:rPr>
            <w:rStyle w:val="StyleUnderline"/>
          </w:rPr>
          <w:t>improving GPS</w:t>
        </w:r>
      </w:hyperlink>
      <w:r w:rsidRPr="00623846">
        <w:rPr>
          <w:rStyle w:val="StyleUnderline"/>
        </w:rPr>
        <w:t> or making satellites more resistant to jamming.</w:t>
      </w:r>
    </w:p>
    <w:p w14:paraId="7D4E664C" w14:textId="77777777" w:rsidR="008A001D" w:rsidRPr="00623846" w:rsidRDefault="008A001D" w:rsidP="008A001D">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43B76AC5" w14:textId="77777777" w:rsidR="008A001D" w:rsidRPr="00623846" w:rsidRDefault="008A001D" w:rsidP="008A001D">
      <w:pPr>
        <w:rPr>
          <w:rStyle w:val="StyleUnderline"/>
        </w:rPr>
      </w:pPr>
      <w:r w:rsidRPr="00623846">
        <w:rPr>
          <w:rStyle w:val="StyleUnderline"/>
        </w:rPr>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18"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19"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0" w:history="1">
        <w:r w:rsidRPr="00623846">
          <w:rPr>
            <w:rStyle w:val="Hyperlink"/>
          </w:rPr>
          <w:t>potentially in jeopardy</w:t>
        </w:r>
      </w:hyperlink>
      <w:r w:rsidRPr="00623846">
        <w:t>, a succession battle or even civil war on the peninsula </w:t>
      </w:r>
      <w:hyperlink r:id="rId21"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2"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6E87D677" w14:textId="77777777" w:rsidR="008A001D" w:rsidRPr="00623846" w:rsidRDefault="008A001D" w:rsidP="008A001D">
      <w:pPr>
        <w:rPr>
          <w:rStyle w:val="StyleUnderline"/>
        </w:rPr>
      </w:pPr>
      <w:r w:rsidRPr="00623846">
        <w:rPr>
          <w:rStyle w:val="StyleUnderline"/>
        </w:rPr>
        <w:lastRenderedPageBreak/>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3"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23C389A" w14:textId="77777777" w:rsidR="008A001D" w:rsidRDefault="008A001D" w:rsidP="008A001D">
      <w:pPr>
        <w:pStyle w:val="Heading4"/>
      </w:pPr>
      <w:r>
        <w:t>6] AAC involves intentional relocation</w:t>
      </w:r>
    </w:p>
    <w:p w14:paraId="3B5443FD" w14:textId="77777777" w:rsidR="008A001D" w:rsidRDefault="008A001D" w:rsidP="008A001D">
      <w:proofErr w:type="spellStart"/>
      <w:r w:rsidRPr="00465DA2">
        <w:rPr>
          <w:rStyle w:val="Style13ptBold"/>
        </w:rPr>
        <w:t>Neeness</w:t>
      </w:r>
      <w:proofErr w:type="spellEnd"/>
      <w:r w:rsidRPr="00465DA2">
        <w:rPr>
          <w:rStyle w:val="Style13ptBold"/>
        </w:rPr>
        <w:t xml:space="preserve"> ND</w:t>
      </w:r>
      <w:r w:rsidRPr="00465DA2">
        <w:t>— (</w:t>
      </w:r>
      <w:proofErr w:type="spellStart"/>
      <w:r>
        <w:t>Neeness</w:t>
      </w:r>
      <w:proofErr w:type="spellEnd"/>
      <w:r w:rsidRPr="00465DA2">
        <w:t xml:space="preserve">, </w:t>
      </w:r>
      <w:proofErr w:type="spellStart"/>
      <w:r>
        <w:t>Neeness</w:t>
      </w:r>
      <w:proofErr w:type="spellEnd"/>
      <w:r>
        <w:t xml:space="preserve">’ founder runs several websites: Cyber Insight, </w:t>
      </w:r>
      <w:proofErr w:type="spellStart"/>
      <w:r>
        <w:t>Apassant</w:t>
      </w:r>
      <w:proofErr w:type="spellEnd"/>
      <w:r>
        <w:t xml:space="preserve">, Crow Survival, and Planted Shack. </w:t>
      </w:r>
      <w:proofErr w:type="spellStart"/>
      <w:r>
        <w:t>Neeness</w:t>
      </w:r>
      <w:proofErr w:type="spellEnd"/>
      <w:r>
        <w:t xml:space="preserve"> started as a blog where the founder could share their love for animals.</w:t>
      </w:r>
      <w:r w:rsidRPr="00465DA2">
        <w:t xml:space="preserve">, “Which mission is meant for </w:t>
      </w:r>
      <w:proofErr w:type="gramStart"/>
      <w:r w:rsidRPr="00465DA2">
        <w:t>asteroid?“</w:t>
      </w:r>
      <w:proofErr w:type="gramEnd"/>
      <w:r w:rsidRPr="00465DA2">
        <w:t xml:space="preserve">, </w:t>
      </w:r>
      <w:proofErr w:type="spellStart"/>
      <w:r w:rsidRPr="00465DA2">
        <w:t>Neeness</w:t>
      </w:r>
      <w:proofErr w:type="spellEnd"/>
      <w:r w:rsidRPr="00465DA2">
        <w:t>, Available Online at https://neeness.com/which-mission-is-meant-for-asteroid/, accessed 3-25-2022, HKR-AR)</w:t>
      </w:r>
    </w:p>
    <w:p w14:paraId="2AC104CC" w14:textId="77777777" w:rsidR="008A001D" w:rsidRPr="00465DA2" w:rsidRDefault="008A001D" w:rsidP="008A001D">
      <w:pPr>
        <w:rPr>
          <w:u w:val="single"/>
        </w:rPr>
      </w:pPr>
      <w:r w:rsidRPr="00465DA2">
        <w:rPr>
          <w:u w:val="single"/>
        </w:rPr>
        <w:t>Can you push an asteroid?</w:t>
      </w:r>
    </w:p>
    <w:p w14:paraId="49E1CF50" w14:textId="77777777" w:rsidR="008A001D" w:rsidRPr="008D64CC" w:rsidRDefault="008A001D" w:rsidP="008A001D">
      <w:pPr>
        <w:rPr>
          <w:rStyle w:val="Emphasis"/>
          <w:b w:val="0"/>
          <w:iCs w:val="0"/>
        </w:rPr>
      </w:pPr>
      <w:r w:rsidRPr="00465DA2">
        <w:rPr>
          <w:u w:val="single"/>
        </w:rPr>
        <w:t xml:space="preserve">Natural asteroid capture is ballistic capture of a free asteroid into orbit around a body such as a planet, due to gravitational forces. </w:t>
      </w:r>
      <w:r w:rsidRPr="00465DA2">
        <w:rPr>
          <w:highlight w:val="cyan"/>
          <w:u w:val="single"/>
        </w:rPr>
        <w:t>Artificial asteroid capture</w:t>
      </w:r>
      <w:r w:rsidRPr="00465DA2">
        <w:rPr>
          <w:u w:val="single"/>
        </w:rPr>
        <w:t xml:space="preserve"> </w:t>
      </w:r>
      <w:r w:rsidRPr="00465DA2">
        <w:rPr>
          <w:highlight w:val="cyan"/>
          <w:u w:val="single"/>
        </w:rPr>
        <w:t>involves</w:t>
      </w:r>
      <w:r w:rsidRPr="00465DA2">
        <w:rPr>
          <w:u w:val="single"/>
        </w:rPr>
        <w:t xml:space="preserve"> </w:t>
      </w:r>
      <w:r w:rsidRPr="00465DA2">
        <w:rPr>
          <w:b/>
          <w:bCs/>
          <w:highlight w:val="cyan"/>
          <w:u w:val="single"/>
        </w:rPr>
        <w:t>intentionally</w:t>
      </w:r>
      <w:r w:rsidRPr="00465DA2">
        <w:rPr>
          <w:u w:val="single"/>
        </w:rPr>
        <w:t xml:space="preserve"> </w:t>
      </w:r>
      <w:r w:rsidRPr="00465DA2">
        <w:rPr>
          <w:highlight w:val="cyan"/>
          <w:u w:val="single"/>
        </w:rPr>
        <w:t>exerting</w:t>
      </w:r>
      <w:r w:rsidRPr="00465DA2">
        <w:rPr>
          <w:u w:val="single"/>
        </w:rPr>
        <w:t xml:space="preserve"> a </w:t>
      </w:r>
      <w:r w:rsidRPr="00465DA2">
        <w:rPr>
          <w:highlight w:val="cyan"/>
          <w:u w:val="single"/>
        </w:rPr>
        <w:t>force to insert the asteroid into a specific orbit.</w:t>
      </w:r>
    </w:p>
    <w:p w14:paraId="76DB1BA8" w14:textId="77777777" w:rsidR="008A001D" w:rsidRPr="00657732" w:rsidRDefault="008A001D" w:rsidP="008A001D">
      <w:pPr>
        <w:pStyle w:val="Heading4"/>
      </w:pPr>
      <w:r>
        <w:t xml:space="preserve">7] </w:t>
      </w:r>
      <w:r w:rsidRPr="00657732">
        <w:t xml:space="preserve">Commercialized </w:t>
      </w:r>
      <w:r w:rsidRPr="00657732">
        <w:rPr>
          <w:u w:val="single"/>
        </w:rPr>
        <w:t>proximity mining operations</w:t>
      </w:r>
      <w:r w:rsidRPr="00657732">
        <w:t xml:space="preserve"> create </w:t>
      </w:r>
      <w:r w:rsidRPr="00657732">
        <w:rPr>
          <w:u w:val="single"/>
        </w:rPr>
        <w:t>dual-use</w:t>
      </w:r>
      <w:r w:rsidRPr="00657732">
        <w:t xml:space="preserve"> deflection risks – </w:t>
      </w:r>
      <w:r w:rsidRPr="00657732">
        <w:rPr>
          <w:u w:val="single"/>
        </w:rPr>
        <w:t>inherent interoperability</w:t>
      </w:r>
      <w:r w:rsidRPr="00657732">
        <w:t xml:space="preserve"> makes dangerous repurposing </w:t>
      </w:r>
      <w:r w:rsidRPr="00657732">
        <w:rPr>
          <w:u w:val="single"/>
        </w:rPr>
        <w:t>easy</w:t>
      </w:r>
      <w:r w:rsidRPr="00657732">
        <w:t xml:space="preserve"> and </w:t>
      </w:r>
      <w:r w:rsidRPr="00657732">
        <w:rPr>
          <w:u w:val="single"/>
        </w:rPr>
        <w:t>likely</w:t>
      </w:r>
    </w:p>
    <w:p w14:paraId="4EC0F5F0" w14:textId="77777777" w:rsidR="008A001D" w:rsidRPr="00657732" w:rsidRDefault="008A001D" w:rsidP="008A001D">
      <w:r w:rsidRPr="00657732">
        <w:rPr>
          <w:rStyle w:val="Style13ptBold"/>
        </w:rPr>
        <w:t>Howe 15</w:t>
      </w:r>
      <w:r w:rsidRPr="00657732">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5BA7E668" w14:textId="77777777" w:rsidR="008A001D" w:rsidRPr="00657732" w:rsidRDefault="008A001D" w:rsidP="008A001D">
      <w:pPr>
        <w:rPr>
          <w:sz w:val="16"/>
        </w:rPr>
      </w:pPr>
      <w:r w:rsidRPr="00657732">
        <w:rPr>
          <w:sz w:val="16"/>
        </w:rPr>
        <w:t xml:space="preserve">Extensive and prolonged </w:t>
      </w:r>
      <w:r w:rsidRPr="00657732">
        <w:rPr>
          <w:rStyle w:val="Emphasis"/>
          <w:highlight w:val="yellow"/>
        </w:rPr>
        <w:t>proximity operations</w:t>
      </w:r>
      <w:r w:rsidRPr="00657732">
        <w:rPr>
          <w:highlight w:val="yellow"/>
          <w:u w:val="single"/>
        </w:rPr>
        <w:t xml:space="preserve"> will be an essential element of</w:t>
      </w:r>
      <w:r w:rsidRPr="00657732">
        <w:rPr>
          <w:sz w:val="16"/>
        </w:rPr>
        <w:t xml:space="preserve"> most types of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rStyle w:val="Emphasis"/>
        </w:rPr>
        <w:t>mitigation</w:t>
      </w:r>
      <w:r w:rsidRPr="00657732">
        <w:rPr>
          <w:u w:val="single"/>
        </w:rPr>
        <w:t xml:space="preserve"> missions</w:t>
      </w:r>
      <w:r w:rsidRPr="00657732">
        <w:rPr>
          <w:sz w:val="16"/>
        </w:rPr>
        <w:t xml:space="preserve">. The most technologically mature method for fragmentation or deflection of a hazardous object is through a surface, subsurface, or stand-off </w:t>
      </w:r>
      <w:r w:rsidRPr="00657732">
        <w:rPr>
          <w:rStyle w:val="Emphasis"/>
        </w:rPr>
        <w:t>nuclear explosion</w:t>
      </w:r>
      <w:r w:rsidRPr="00657732">
        <w:rPr>
          <w:sz w:val="16"/>
        </w:rPr>
        <w:t xml:space="preserve">: The tremendous impulsive force of the blast and resulting surface ablation </w:t>
      </w:r>
      <w:r w:rsidRPr="00657732">
        <w:rPr>
          <w:u w:val="single"/>
        </w:rPr>
        <w:t>could</w:t>
      </w:r>
      <w:r w:rsidRPr="00657732">
        <w:rPr>
          <w:sz w:val="16"/>
        </w:rPr>
        <w:t xml:space="preserve">, in one moment, </w:t>
      </w:r>
      <w:r w:rsidRPr="00657732">
        <w:rPr>
          <w:u w:val="single"/>
        </w:rPr>
        <w:t>deliver</w:t>
      </w:r>
      <w:r w:rsidRPr="00657732">
        <w:rPr>
          <w:sz w:val="16"/>
        </w:rPr>
        <w:t xml:space="preserve"> the </w:t>
      </w:r>
      <w:r w:rsidRPr="00657732">
        <w:rPr>
          <w:u w:val="single"/>
        </w:rPr>
        <w:t>necessary velocity change to the body to miss its</w:t>
      </w:r>
      <w:r w:rsidRPr="00657732">
        <w:rPr>
          <w:sz w:val="16"/>
        </w:rPr>
        <w:t xml:space="preserve"> future </w:t>
      </w:r>
      <w:r w:rsidRPr="00657732">
        <w:rPr>
          <w:u w:val="single"/>
        </w:rPr>
        <w:t>collision with Earth</w:t>
      </w:r>
      <w:r w:rsidRPr="00657732">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533F050A" w14:textId="77777777" w:rsidR="008A001D" w:rsidRPr="00657732" w:rsidRDefault="008A001D" w:rsidP="008A001D">
      <w:pPr>
        <w:rPr>
          <w:sz w:val="16"/>
        </w:rPr>
      </w:pPr>
      <w:r w:rsidRPr="00657732">
        <w:rPr>
          <w:u w:val="single"/>
        </w:rPr>
        <w:t xml:space="preserve">On the opposite end of the spectrum for deflecting an inbound body are the </w:t>
      </w:r>
      <w:r w:rsidRPr="00657732">
        <w:rPr>
          <w:rStyle w:val="Emphasis"/>
        </w:rPr>
        <w:t>“slow push"</w:t>
      </w:r>
      <w:r w:rsidRPr="00657732">
        <w:rPr>
          <w:u w:val="single"/>
        </w:rPr>
        <w:t xml:space="preserve"> methods</w:t>
      </w:r>
      <w:r w:rsidRPr="00657732">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33B121A2" w14:textId="77777777" w:rsidR="008A001D" w:rsidRPr="00657732" w:rsidRDefault="008A001D" w:rsidP="008A001D">
      <w:pPr>
        <w:rPr>
          <w:sz w:val="16"/>
        </w:rPr>
      </w:pPr>
      <w:r w:rsidRPr="00657732">
        <w:rPr>
          <w:sz w:val="16"/>
        </w:rPr>
        <w:t xml:space="preserve">Similarly, </w:t>
      </w:r>
      <w:r w:rsidRPr="00657732">
        <w:rPr>
          <w:u w:val="single"/>
        </w:rPr>
        <w:t xml:space="preserve">asteroid or comet </w:t>
      </w:r>
      <w:r w:rsidRPr="00657732">
        <w:rPr>
          <w:highlight w:val="yellow"/>
          <w:u w:val="single"/>
        </w:rPr>
        <w:t xml:space="preserve">mining would </w:t>
      </w:r>
      <w:r w:rsidRPr="00657732">
        <w:rPr>
          <w:rStyle w:val="Emphasis"/>
          <w:highlight w:val="yellow"/>
        </w:rPr>
        <w:t>rely entirely</w:t>
      </w:r>
      <w:r w:rsidRPr="00657732">
        <w:rPr>
          <w:highlight w:val="yellow"/>
          <w:u w:val="single"/>
        </w:rPr>
        <w:t xml:space="preserve"> on</w:t>
      </w:r>
      <w:r w:rsidRPr="00657732">
        <w:rPr>
          <w:u w:val="single"/>
        </w:rPr>
        <w:t xml:space="preserve"> the ability to conduct </w:t>
      </w:r>
      <w:r w:rsidRPr="00657732">
        <w:rPr>
          <w:rStyle w:val="Emphasis"/>
          <w:highlight w:val="yellow"/>
        </w:rPr>
        <w:t>reliable</w:t>
      </w:r>
      <w:r w:rsidRPr="00657732">
        <w:rPr>
          <w:sz w:val="16"/>
        </w:rPr>
        <w:t xml:space="preserve">, </w:t>
      </w:r>
      <w:r w:rsidRPr="00657732">
        <w:rPr>
          <w:rStyle w:val="Emphasis"/>
          <w:highlight w:val="yellow"/>
        </w:rPr>
        <w:t>long</w:t>
      </w:r>
      <w:r w:rsidRPr="00657732">
        <w:rPr>
          <w:rStyle w:val="Emphasis"/>
        </w:rPr>
        <w:t>-</w:t>
      </w:r>
      <w:r w:rsidRPr="00657732">
        <w:rPr>
          <w:rStyle w:val="Emphasis"/>
          <w:highlight w:val="yellow"/>
        </w:rPr>
        <w:t>term</w:t>
      </w:r>
      <w:r w:rsidRPr="00657732">
        <w:rPr>
          <w:sz w:val="16"/>
        </w:rPr>
        <w:t xml:space="preserve">, </w:t>
      </w:r>
      <w:r w:rsidRPr="00657732">
        <w:rPr>
          <w:rStyle w:val="Emphasis"/>
          <w:highlight w:val="yellow"/>
        </w:rPr>
        <w:t>repetitive</w:t>
      </w:r>
      <w:r w:rsidRPr="00657732">
        <w:rPr>
          <w:sz w:val="16"/>
          <w:highlight w:val="yellow"/>
        </w:rPr>
        <w:t xml:space="preserve"> </w:t>
      </w:r>
      <w:r w:rsidRPr="00657732">
        <w:rPr>
          <w:highlight w:val="yellow"/>
          <w:u w:val="single"/>
        </w:rPr>
        <w:t>proximity operations</w:t>
      </w:r>
      <w:r w:rsidRPr="00657732">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2D6404E4" w14:textId="77777777" w:rsidR="008A001D" w:rsidRPr="00657732" w:rsidRDefault="008A001D" w:rsidP="008A001D">
      <w:pPr>
        <w:rPr>
          <w:sz w:val="16"/>
        </w:rPr>
      </w:pPr>
      <w:r w:rsidRPr="00657732">
        <w:rPr>
          <w:sz w:val="16"/>
        </w:rPr>
        <w:lastRenderedPageBreak/>
        <w:t xml:space="preserve">Alternative mining methods include leaching minerals through the injection of </w:t>
      </w:r>
      <w:proofErr w:type="gramStart"/>
      <w:r w:rsidRPr="00657732">
        <w:rPr>
          <w:sz w:val="16"/>
        </w:rPr>
        <w:t>high pressure</w:t>
      </w:r>
      <w:proofErr w:type="gramEnd"/>
      <w:r w:rsidRPr="00657732">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657732">
        <w:rPr>
          <w:highlight w:val="yellow"/>
          <w:u w:val="single"/>
        </w:rPr>
        <w:t>Each</w:t>
      </w:r>
      <w:r w:rsidRPr="00657732">
        <w:rPr>
          <w:u w:val="single"/>
        </w:rPr>
        <w:t xml:space="preserve"> of these activities </w:t>
      </w:r>
      <w:r w:rsidRPr="00657732">
        <w:rPr>
          <w:highlight w:val="yellow"/>
          <w:u w:val="single"/>
        </w:rPr>
        <w:t xml:space="preserve">would </w:t>
      </w:r>
      <w:r w:rsidRPr="00657732">
        <w:rPr>
          <w:rStyle w:val="Emphasis"/>
          <w:highlight w:val="yellow"/>
        </w:rPr>
        <w:t>require</w:t>
      </w:r>
      <w:r w:rsidRPr="00657732">
        <w:rPr>
          <w:u w:val="single"/>
        </w:rPr>
        <w:t xml:space="preserve"> the </w:t>
      </w:r>
      <w:r w:rsidRPr="00657732">
        <w:rPr>
          <w:highlight w:val="yellow"/>
          <w:u w:val="single"/>
        </w:rPr>
        <w:t xml:space="preserve">ability to </w:t>
      </w:r>
      <w:r w:rsidRPr="00657732">
        <w:rPr>
          <w:rStyle w:val="Emphasis"/>
          <w:highlight w:val="yellow"/>
        </w:rPr>
        <w:t>operate on</w:t>
      </w:r>
      <w:r w:rsidRPr="00657732">
        <w:rPr>
          <w:u w:val="single"/>
        </w:rPr>
        <w:t xml:space="preserve"> and near the surface of </w:t>
      </w:r>
      <w:r w:rsidRPr="00657732">
        <w:rPr>
          <w:highlight w:val="yellow"/>
          <w:u w:val="single"/>
        </w:rPr>
        <w:t xml:space="preserve">the body for </w:t>
      </w:r>
      <w:r w:rsidRPr="00657732">
        <w:rPr>
          <w:rStyle w:val="Emphasis"/>
          <w:highlight w:val="yellow"/>
        </w:rPr>
        <w:t>long periods</w:t>
      </w:r>
      <w:r w:rsidRPr="00657732">
        <w:rPr>
          <w:sz w:val="16"/>
        </w:rPr>
        <w:t>.</w:t>
      </w:r>
    </w:p>
    <w:p w14:paraId="711C6BC7" w14:textId="77777777" w:rsidR="008A001D" w:rsidRPr="00657732" w:rsidRDefault="008A001D" w:rsidP="008A001D">
      <w:pPr>
        <w:rPr>
          <w:sz w:val="16"/>
        </w:rPr>
      </w:pPr>
      <w:r w:rsidRPr="00657732">
        <w:rPr>
          <w:sz w:val="16"/>
        </w:rPr>
        <w:t xml:space="preserve">The </w:t>
      </w:r>
      <w:r w:rsidRPr="00657732">
        <w:rPr>
          <w:rStyle w:val="Emphasis"/>
          <w:highlight w:val="yellow"/>
        </w:rPr>
        <w:t>commonalities</w:t>
      </w:r>
      <w:r w:rsidRPr="00657732">
        <w:rPr>
          <w:highlight w:val="yellow"/>
          <w:u w:val="single"/>
        </w:rPr>
        <w:t xml:space="preserve"> between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highlight w:val="yellow"/>
          <w:u w:val="single"/>
        </w:rPr>
        <w:t>and</w:t>
      </w:r>
      <w:r w:rsidRPr="00657732">
        <w:rPr>
          <w:u w:val="single"/>
        </w:rPr>
        <w:t xml:space="preserve"> </w:t>
      </w:r>
      <w:r w:rsidRPr="00657732">
        <w:rPr>
          <w:rStyle w:val="Emphasis"/>
        </w:rPr>
        <w:t xml:space="preserve">asteroid </w:t>
      </w:r>
      <w:r w:rsidRPr="00657732">
        <w:rPr>
          <w:rStyle w:val="Emphasis"/>
          <w:highlight w:val="yellow"/>
        </w:rPr>
        <w:t>mining</w:t>
      </w:r>
      <w:r w:rsidRPr="00657732">
        <w:rPr>
          <w:highlight w:val="yellow"/>
          <w:u w:val="single"/>
        </w:rPr>
        <w:t xml:space="preserve"> are </w:t>
      </w:r>
      <w:r w:rsidRPr="00657732">
        <w:rPr>
          <w:rStyle w:val="Emphasis"/>
          <w:highlight w:val="yellow"/>
        </w:rPr>
        <w:t>extensive</w:t>
      </w:r>
      <w:r w:rsidRPr="00657732">
        <w:rPr>
          <w:u w:val="single"/>
        </w:rPr>
        <w:t xml:space="preserve"> for the wide range of </w:t>
      </w:r>
      <w:r w:rsidRPr="00657732">
        <w:rPr>
          <w:rStyle w:val="Emphasis"/>
        </w:rPr>
        <w:t>proximity operations</w:t>
      </w:r>
      <w:r w:rsidRPr="00781F12">
        <w:rPr>
          <w:sz w:val="16"/>
        </w:rPr>
        <w:t xml:space="preserve">. </w:t>
      </w:r>
      <w:r w:rsidRPr="00781F12">
        <w:rPr>
          <w:u w:val="single"/>
        </w:rPr>
        <w:t xml:space="preserve">For </w:t>
      </w:r>
      <w:r w:rsidRPr="00781F12">
        <w:rPr>
          <w:rStyle w:val="Emphasis"/>
        </w:rPr>
        <w:t>both</w:t>
      </w:r>
      <w:r w:rsidRPr="00781F12">
        <w:rPr>
          <w:u w:val="single"/>
        </w:rPr>
        <w:t xml:space="preserve"> endeavors, </w:t>
      </w:r>
      <w:r w:rsidRPr="00781F12">
        <w:rPr>
          <w:rStyle w:val="Emphasis"/>
        </w:rPr>
        <w:t>hovering</w:t>
      </w:r>
      <w:r w:rsidRPr="00781F12">
        <w:rPr>
          <w:u w:val="single"/>
        </w:rPr>
        <w:t xml:space="preserve">, </w:t>
      </w:r>
      <w:r w:rsidRPr="00781F12">
        <w:rPr>
          <w:rStyle w:val="Emphasis"/>
        </w:rPr>
        <w:t>orbiting</w:t>
      </w:r>
      <w:r w:rsidRPr="00781F12">
        <w:rPr>
          <w:u w:val="single"/>
        </w:rPr>
        <w:t xml:space="preserve">, </w:t>
      </w:r>
      <w:r w:rsidRPr="00781F12">
        <w:rPr>
          <w:rStyle w:val="Emphasis"/>
        </w:rPr>
        <w:t>landing</w:t>
      </w:r>
      <w:r w:rsidRPr="00781F12">
        <w:rPr>
          <w:u w:val="single"/>
        </w:rPr>
        <w:t xml:space="preserve">, and </w:t>
      </w:r>
      <w:r w:rsidRPr="00781F12">
        <w:rPr>
          <w:rStyle w:val="Emphasis"/>
        </w:rPr>
        <w:t>anchoring</w:t>
      </w:r>
      <w:r w:rsidRPr="00781F12">
        <w:rPr>
          <w:u w:val="single"/>
        </w:rPr>
        <w:t xml:space="preserve"> on the space body are </w:t>
      </w:r>
      <w:r w:rsidRPr="00781F12">
        <w:rPr>
          <w:rStyle w:val="Emphasis"/>
        </w:rPr>
        <w:t>essential competencies</w:t>
      </w:r>
      <w:r w:rsidRPr="00781F12">
        <w:rPr>
          <w:sz w:val="16"/>
        </w:rPr>
        <w:t xml:space="preserve">. </w:t>
      </w:r>
      <w:r w:rsidRPr="00781F12">
        <w:rPr>
          <w:u w:val="single"/>
        </w:rPr>
        <w:t>Th</w:t>
      </w:r>
      <w:r w:rsidRPr="00657732">
        <w:rPr>
          <w:highlight w:val="yellow"/>
          <w:u w:val="single"/>
        </w:rPr>
        <w:t xml:space="preserve">e </w:t>
      </w:r>
      <w:r w:rsidRPr="00657732">
        <w:rPr>
          <w:rStyle w:val="Emphasis"/>
          <w:highlight w:val="yellow"/>
        </w:rPr>
        <w:t>same</w:t>
      </w:r>
      <w:r w:rsidRPr="00657732">
        <w:rPr>
          <w:sz w:val="16"/>
        </w:rPr>
        <w:t xml:space="preserve"> base </w:t>
      </w:r>
      <w:r w:rsidRPr="00657732">
        <w:rPr>
          <w:rStyle w:val="Emphasis"/>
          <w:highlight w:val="yellow"/>
        </w:rPr>
        <w:t>tech</w:t>
      </w:r>
      <w:r w:rsidRPr="00657732">
        <w:rPr>
          <w:sz w:val="16"/>
        </w:rPr>
        <w:t xml:space="preserve">nologies </w:t>
      </w:r>
      <w:r w:rsidRPr="00657732">
        <w:rPr>
          <w:highlight w:val="yellow"/>
          <w:u w:val="single"/>
        </w:rPr>
        <w:t>that can</w:t>
      </w:r>
      <w:r w:rsidRPr="00657732">
        <w:rPr>
          <w:u w:val="single"/>
        </w:rPr>
        <w:t xml:space="preserve"> be used to </w:t>
      </w:r>
      <w:r w:rsidRPr="00657732">
        <w:rPr>
          <w:highlight w:val="yellow"/>
          <w:u w:val="single"/>
        </w:rPr>
        <w:t>mine metals could be employed in burying a nuclear device</w:t>
      </w:r>
      <w:r w:rsidRPr="00657732">
        <w:rPr>
          <w:u w:val="single"/>
        </w:rPr>
        <w:t xml:space="preserve"> to fragment an asteroid</w:t>
      </w:r>
      <w:r w:rsidRPr="00657732">
        <w:rPr>
          <w:sz w:val="16"/>
        </w:rPr>
        <w:t xml:space="preserve">, </w:t>
      </w:r>
      <w:r w:rsidRPr="00657732">
        <w:rPr>
          <w:rStyle w:val="StyleUnderline"/>
          <w:highlight w:val="yellow"/>
        </w:rPr>
        <w:t>or as a mass driver apparatus</w:t>
      </w:r>
      <w:r w:rsidRPr="00657732">
        <w:rPr>
          <w:sz w:val="16"/>
        </w:rPr>
        <w:t xml:space="preserve"> used in deflection. </w:t>
      </w:r>
      <w:r w:rsidRPr="00657732">
        <w:rPr>
          <w:highlight w:val="yellow"/>
          <w:u w:val="single"/>
        </w:rPr>
        <w:t>The tech</w:t>
      </w:r>
      <w:r w:rsidRPr="00657732">
        <w:rPr>
          <w:u w:val="single"/>
        </w:rPr>
        <w:t xml:space="preserve">nologies that could be employed </w:t>
      </w:r>
      <w:r w:rsidRPr="00657732">
        <w:rPr>
          <w:highlight w:val="yellow"/>
          <w:u w:val="single"/>
        </w:rPr>
        <w:t>to secure thrusters</w:t>
      </w:r>
      <w:r w:rsidRPr="00657732">
        <w:rPr>
          <w:sz w:val="16"/>
        </w:rPr>
        <w:t xml:space="preserve"> or a solar sail to a tumbling asteroid </w:t>
      </w:r>
      <w:r w:rsidRPr="00657732">
        <w:rPr>
          <w:u w:val="single"/>
        </w:rPr>
        <w:t>to change</w:t>
      </w:r>
      <w:r w:rsidRPr="00657732">
        <w:rPr>
          <w:sz w:val="16"/>
        </w:rPr>
        <w:t xml:space="preserve"> its </w:t>
      </w:r>
      <w:r w:rsidRPr="00657732">
        <w:rPr>
          <w:u w:val="single"/>
        </w:rPr>
        <w:t xml:space="preserve">orbit </w:t>
      </w:r>
      <w:r w:rsidRPr="00657732">
        <w:rPr>
          <w:highlight w:val="yellow"/>
          <w:u w:val="single"/>
        </w:rPr>
        <w:t xml:space="preserve">could be </w:t>
      </w:r>
      <w:r w:rsidRPr="00657732">
        <w:rPr>
          <w:rStyle w:val="Emphasis"/>
          <w:highlight w:val="yellow"/>
        </w:rPr>
        <w:t>adapted</w:t>
      </w:r>
      <w:r w:rsidRPr="00657732">
        <w:rPr>
          <w:highlight w:val="yellow"/>
          <w:u w:val="single"/>
        </w:rPr>
        <w:t xml:space="preserve"> to </w:t>
      </w:r>
      <w:r w:rsidRPr="00657732">
        <w:rPr>
          <w:rStyle w:val="Emphasis"/>
          <w:highlight w:val="yellow"/>
        </w:rPr>
        <w:t>anchor</w:t>
      </w:r>
      <w:r w:rsidRPr="00657732">
        <w:rPr>
          <w:sz w:val="16"/>
        </w:rPr>
        <w:t xml:space="preserve"> a full suite of </w:t>
      </w:r>
      <w:r w:rsidRPr="00657732">
        <w:rPr>
          <w:rStyle w:val="Emphasis"/>
          <w:highlight w:val="yellow"/>
        </w:rPr>
        <w:t>mining equipment</w:t>
      </w:r>
      <w:r w:rsidRPr="00657732">
        <w:rPr>
          <w:sz w:val="16"/>
        </w:rPr>
        <w:t xml:space="preserve"> to the surface of a resource-rich body.</w:t>
      </w:r>
    </w:p>
    <w:p w14:paraId="6A5FA009" w14:textId="77777777" w:rsidR="008A001D" w:rsidRPr="00657732" w:rsidRDefault="008A001D" w:rsidP="008A001D">
      <w:pPr>
        <w:pStyle w:val="Heading4"/>
      </w:pPr>
      <w:r>
        <w:t xml:space="preserve">8] </w:t>
      </w:r>
      <w:r w:rsidRPr="00657732">
        <w:t xml:space="preserve">That </w:t>
      </w:r>
      <w:r w:rsidRPr="00657732">
        <w:rPr>
          <w:u w:val="single"/>
        </w:rPr>
        <w:t>increases the risk</w:t>
      </w:r>
      <w:r w:rsidRPr="00657732">
        <w:t xml:space="preserve"> of accidental collisions, </w:t>
      </w:r>
      <w:proofErr w:type="spellStart"/>
      <w:r w:rsidRPr="00657732">
        <w:rPr>
          <w:u w:val="single"/>
        </w:rPr>
        <w:t>astro</w:t>
      </w:r>
      <w:proofErr w:type="spellEnd"/>
      <w:r w:rsidRPr="00657732">
        <w:rPr>
          <w:u w:val="single"/>
        </w:rPr>
        <w:t>-terror</w:t>
      </w:r>
      <w:r w:rsidRPr="00657732">
        <w:t xml:space="preserve">, and </w:t>
      </w:r>
      <w:r w:rsidRPr="00657732">
        <w:rPr>
          <w:u w:val="single"/>
        </w:rPr>
        <w:t>space weaponization</w:t>
      </w:r>
      <w:r w:rsidRPr="00657732">
        <w:t xml:space="preserve"> </w:t>
      </w:r>
    </w:p>
    <w:p w14:paraId="718B6517" w14:textId="77777777" w:rsidR="008A001D" w:rsidRPr="00657732" w:rsidRDefault="008A001D" w:rsidP="008A001D">
      <w:r w:rsidRPr="00657732">
        <w:rPr>
          <w:rStyle w:val="Style13ptBold"/>
        </w:rPr>
        <w:t>Mares</w:t>
      </w:r>
      <w:r w:rsidRPr="00657732">
        <w:t xml:space="preserve"> </w:t>
      </w:r>
      <w:r w:rsidRPr="00657732">
        <w:rPr>
          <w:rStyle w:val="Style13ptBold"/>
        </w:rPr>
        <w:t>15</w:t>
      </w:r>
      <w:r w:rsidRPr="00657732">
        <w:t xml:space="preserve"> [Miroslav Mares, Professor, at the Division of Security and Strategic Studies, Masaryk University, Czech Republic. Jakub </w:t>
      </w:r>
      <w:proofErr w:type="spellStart"/>
      <w:r w:rsidRPr="00657732">
        <w:t>Drmola</w:t>
      </w:r>
      <w:proofErr w:type="spellEnd"/>
      <w:r w:rsidRPr="00657732">
        <w:t xml:space="preserve"> PhD student, at the </w:t>
      </w:r>
      <w:proofErr w:type="spellStart"/>
      <w:r w:rsidRPr="00657732">
        <w:t>Divison</w:t>
      </w:r>
      <w:proofErr w:type="spellEnd"/>
      <w:r w:rsidRPr="00657732">
        <w:t xml:space="preserve"> of Security and Strategic Studies, Masaryk University, Czech Republic. Revisiting the deflection dilemma. October 1, 2015. https://academic.oup.com/astrogeo/article/56/5/5.15/235650]</w:t>
      </w:r>
    </w:p>
    <w:p w14:paraId="0BB20BCF" w14:textId="77777777" w:rsidR="008A001D" w:rsidRPr="00657732" w:rsidRDefault="008A001D" w:rsidP="008A001D">
      <w:pPr>
        <w:rPr>
          <w:sz w:val="16"/>
        </w:rPr>
      </w:pPr>
      <w:r w:rsidRPr="00657732">
        <w:rPr>
          <w:sz w:val="16"/>
        </w:rPr>
        <w:t xml:space="preserve">Sooner or later, in order to avoid the fate of the dinosaurs, </w:t>
      </w:r>
      <w:r w:rsidRPr="00657732">
        <w:rPr>
          <w:u w:val="single"/>
        </w:rPr>
        <w:t>humanity needs to develop</w:t>
      </w:r>
      <w:r w:rsidRPr="00657732">
        <w:rPr>
          <w:sz w:val="16"/>
        </w:rPr>
        <w:t xml:space="preserve"> scientific and technological </w:t>
      </w:r>
      <w:r w:rsidRPr="00657732">
        <w:rPr>
          <w:highlight w:val="yellow"/>
          <w:u w:val="single"/>
        </w:rPr>
        <w:t xml:space="preserve">capabilities to prevent </w:t>
      </w:r>
      <w:r w:rsidRPr="00657732">
        <w:rPr>
          <w:rStyle w:val="Emphasis"/>
          <w:highlight w:val="yellow"/>
        </w:rPr>
        <w:t>extinction</w:t>
      </w:r>
      <w:r w:rsidRPr="00657732">
        <w:rPr>
          <w:rStyle w:val="Emphasis"/>
        </w:rPr>
        <w:t xml:space="preserve">-level impact </w:t>
      </w:r>
      <w:r w:rsidRPr="00657732">
        <w:rPr>
          <w:rStyle w:val="Emphasis"/>
          <w:highlight w:val="yellow"/>
        </w:rPr>
        <w:t>events</w:t>
      </w:r>
      <w:r w:rsidRPr="00657732">
        <w:rPr>
          <w:sz w:val="16"/>
        </w:rPr>
        <w:t xml:space="preserve">. </w:t>
      </w:r>
      <w:r w:rsidRPr="00657732">
        <w:rPr>
          <w:rStyle w:val="Emphasis"/>
        </w:rPr>
        <w:t>But</w:t>
      </w:r>
      <w:r w:rsidRPr="00657732">
        <w:rPr>
          <w:sz w:val="16"/>
        </w:rPr>
        <w:t xml:space="preserve"> most </w:t>
      </w:r>
      <w:r w:rsidRPr="00657732">
        <w:rPr>
          <w:u w:val="single"/>
        </w:rPr>
        <w:t xml:space="preserve">solutions </w:t>
      </w:r>
      <w:r w:rsidRPr="00657732">
        <w:rPr>
          <w:highlight w:val="yellow"/>
          <w:u w:val="single"/>
        </w:rPr>
        <w:t>bring</w:t>
      </w:r>
      <w:r w:rsidRPr="00657732">
        <w:rPr>
          <w:u w:val="single"/>
        </w:rPr>
        <w:t xml:space="preserve"> about </w:t>
      </w:r>
      <w:r w:rsidRPr="00657732">
        <w:rPr>
          <w:rStyle w:val="Emphasis"/>
          <w:highlight w:val="yellow"/>
        </w:rPr>
        <w:t>new challenges</w:t>
      </w:r>
      <w:r w:rsidRPr="00657732">
        <w:rPr>
          <w:sz w:val="16"/>
        </w:rPr>
        <w:t xml:space="preserve">, </w:t>
      </w:r>
      <w:r w:rsidRPr="00657732">
        <w:rPr>
          <w:u w:val="single"/>
        </w:rPr>
        <w:t xml:space="preserve">because new </w:t>
      </w:r>
      <w:r w:rsidRPr="00657732">
        <w:rPr>
          <w:highlight w:val="yellow"/>
          <w:u w:val="single"/>
        </w:rPr>
        <w:t>tech</w:t>
      </w:r>
      <w:r w:rsidRPr="00657732">
        <w:rPr>
          <w:sz w:val="16"/>
        </w:rPr>
        <w:t xml:space="preserve">nologies </w:t>
      </w:r>
      <w:r w:rsidRPr="00657732">
        <w:rPr>
          <w:u w:val="single"/>
        </w:rPr>
        <w:t>rarely have only one application</w:t>
      </w:r>
      <w:r w:rsidRPr="00657732">
        <w:rPr>
          <w:sz w:val="16"/>
        </w:rPr>
        <w:t xml:space="preserve">. Here lies the dilemma: </w:t>
      </w:r>
      <w:r w:rsidRPr="00657732">
        <w:rPr>
          <w:rStyle w:val="Emphasis"/>
        </w:rPr>
        <w:t>any tech</w:t>
      </w:r>
      <w:r w:rsidRPr="00657732">
        <w:rPr>
          <w:sz w:val="16"/>
        </w:rPr>
        <w:t xml:space="preserve">nology </w:t>
      </w:r>
      <w:r w:rsidRPr="00657732">
        <w:rPr>
          <w:u w:val="single"/>
        </w:rPr>
        <w:t xml:space="preserve">allowing us to </w:t>
      </w:r>
      <w:r w:rsidRPr="00657732">
        <w:rPr>
          <w:rStyle w:val="Emphasis"/>
        </w:rPr>
        <w:t>deflect asteroids</w:t>
      </w:r>
      <w:r w:rsidRPr="00657732">
        <w:rPr>
          <w:sz w:val="16"/>
        </w:rPr>
        <w:t xml:space="preserve"> from a collision trajectory with the Earth </w:t>
      </w:r>
      <w:r w:rsidRPr="00657732">
        <w:rPr>
          <w:highlight w:val="yellow"/>
          <w:u w:val="single"/>
        </w:rPr>
        <w:t>could</w:t>
      </w:r>
      <w:r w:rsidRPr="00657732">
        <w:rPr>
          <w:u w:val="single"/>
        </w:rPr>
        <w:t xml:space="preserve"> also </w:t>
      </w:r>
      <w:r w:rsidRPr="00657732">
        <w:rPr>
          <w:highlight w:val="yellow"/>
          <w:u w:val="single"/>
        </w:rPr>
        <w:t xml:space="preserve">be used to </w:t>
      </w:r>
      <w:r w:rsidRPr="00657732">
        <w:rPr>
          <w:rStyle w:val="Emphasis"/>
          <w:highlight w:val="yellow"/>
        </w:rPr>
        <w:t>direct them towards the Earth</w:t>
      </w:r>
      <w:r w:rsidRPr="00657732">
        <w:rPr>
          <w:sz w:val="16"/>
        </w:rPr>
        <w:t xml:space="preserve">. This means </w:t>
      </w:r>
      <w:r w:rsidRPr="00657732">
        <w:rPr>
          <w:highlight w:val="yellow"/>
          <w:u w:val="single"/>
        </w:rPr>
        <w:t>we could</w:t>
      </w:r>
      <w:r w:rsidRPr="00657732">
        <w:rPr>
          <w:u w:val="single"/>
        </w:rPr>
        <w:t xml:space="preserve"> potentially </w:t>
      </w:r>
      <w:r w:rsidRPr="00657732">
        <w:rPr>
          <w:highlight w:val="yellow"/>
          <w:u w:val="single"/>
        </w:rPr>
        <w:t xml:space="preserve">turn </w:t>
      </w:r>
      <w:r w:rsidRPr="00657732">
        <w:rPr>
          <w:rStyle w:val="Emphasis"/>
          <w:highlight w:val="yellow"/>
        </w:rPr>
        <w:t>any future near-miss</w:t>
      </w:r>
      <w:r w:rsidRPr="00657732">
        <w:rPr>
          <w:highlight w:val="yellow"/>
          <w:u w:val="single"/>
        </w:rPr>
        <w:t xml:space="preserve"> into an </w:t>
      </w:r>
      <w:r w:rsidRPr="00657732">
        <w:rPr>
          <w:rStyle w:val="Emphasis"/>
          <w:highlight w:val="yellow"/>
        </w:rPr>
        <w:t>impact</w:t>
      </w:r>
      <w:r w:rsidRPr="00657732">
        <w:rPr>
          <w:sz w:val="16"/>
        </w:rPr>
        <w:t>, with all its devastating consequences.</w:t>
      </w:r>
    </w:p>
    <w:p w14:paraId="487BBFC4" w14:textId="77777777" w:rsidR="008A001D" w:rsidRPr="00657732" w:rsidRDefault="008A001D" w:rsidP="008A001D">
      <w:pPr>
        <w:rPr>
          <w:sz w:val="16"/>
        </w:rPr>
      </w:pPr>
      <w:r w:rsidRPr="00657732">
        <w:rPr>
          <w:rStyle w:val="Emphasis"/>
          <w:highlight w:val="yellow"/>
        </w:rPr>
        <w:t>Sagan</w:t>
      </w:r>
      <w:r w:rsidRPr="00657732">
        <w:rPr>
          <w:sz w:val="16"/>
        </w:rPr>
        <w:t xml:space="preserve"> &amp; </w:t>
      </w:r>
      <w:proofErr w:type="spellStart"/>
      <w:r w:rsidRPr="00657732">
        <w:rPr>
          <w:sz w:val="16"/>
        </w:rPr>
        <w:t>Ostro</w:t>
      </w:r>
      <w:proofErr w:type="spellEnd"/>
      <w:r w:rsidRPr="00657732">
        <w:rPr>
          <w:sz w:val="16"/>
        </w:rPr>
        <w:t xml:space="preserve"> (1994b) </w:t>
      </w:r>
      <w:r w:rsidRPr="00657732">
        <w:rPr>
          <w:highlight w:val="yellow"/>
          <w:u w:val="single"/>
        </w:rPr>
        <w:t>concluded</w:t>
      </w:r>
      <w:r w:rsidRPr="00657732">
        <w:rPr>
          <w:u w:val="single"/>
        </w:rPr>
        <w:t xml:space="preserve"> that </w:t>
      </w:r>
      <w:r w:rsidRPr="00657732">
        <w:rPr>
          <w:highlight w:val="yellow"/>
          <w:u w:val="single"/>
        </w:rPr>
        <w:t xml:space="preserve">this is a risk </w:t>
      </w:r>
      <w:r w:rsidRPr="00657732">
        <w:rPr>
          <w:rStyle w:val="Emphasis"/>
          <w:highlight w:val="yellow"/>
        </w:rPr>
        <w:t>not worth taking</w:t>
      </w:r>
      <w:r w:rsidRPr="00657732">
        <w:rPr>
          <w:sz w:val="16"/>
        </w:rPr>
        <w:t xml:space="preserve">. </w:t>
      </w:r>
      <w:r w:rsidRPr="00657732">
        <w:rPr>
          <w:highlight w:val="yellow"/>
          <w:u w:val="single"/>
        </w:rPr>
        <w:t>Considering</w:t>
      </w:r>
      <w:r w:rsidRPr="00657732">
        <w:rPr>
          <w:u w:val="single"/>
        </w:rPr>
        <w:t xml:space="preserve"> the </w:t>
      </w:r>
      <w:r w:rsidRPr="00657732">
        <w:rPr>
          <w:rStyle w:val="Emphasis"/>
          <w:highlight w:val="yellow"/>
        </w:rPr>
        <w:t>very low probabilities</w:t>
      </w:r>
      <w:r w:rsidRPr="00657732">
        <w:rPr>
          <w:highlight w:val="yellow"/>
          <w:u w:val="single"/>
        </w:rPr>
        <w:t xml:space="preserve"> of impacts</w:t>
      </w:r>
      <w:r w:rsidRPr="00657732">
        <w:rPr>
          <w:u w:val="single"/>
        </w:rPr>
        <w:t xml:space="preserve"> with objects </w:t>
      </w:r>
      <w:r w:rsidRPr="00657732">
        <w:rPr>
          <w:highlight w:val="yellow"/>
          <w:u w:val="single"/>
        </w:rPr>
        <w:t>larger than 1 km</w:t>
      </w:r>
      <w:r w:rsidRPr="00657732">
        <w:rPr>
          <w:sz w:val="16"/>
        </w:rPr>
        <w:t xml:space="preserve"> (generally </w:t>
      </w:r>
      <w:r w:rsidRPr="00657732">
        <w:rPr>
          <w:rStyle w:val="Emphasis"/>
          <w:highlight w:val="yellow"/>
        </w:rPr>
        <w:t>less than 1 in 5000</w:t>
      </w:r>
      <w:r w:rsidRPr="00657732">
        <w:rPr>
          <w:highlight w:val="yellow"/>
          <w:u w:val="single"/>
        </w:rPr>
        <w:t xml:space="preserve"> for a</w:t>
      </w:r>
      <w:r w:rsidRPr="00657732">
        <w:rPr>
          <w:u w:val="single"/>
        </w:rPr>
        <w:t xml:space="preserve"> given </w:t>
      </w:r>
      <w:r w:rsidRPr="00657732">
        <w:rPr>
          <w:highlight w:val="yellow"/>
          <w:u w:val="single"/>
        </w:rPr>
        <w:t>century</w:t>
      </w:r>
      <w:r w:rsidRPr="00657732">
        <w:rPr>
          <w:sz w:val="16"/>
        </w:rPr>
        <w:t xml:space="preserve">), </w:t>
      </w:r>
      <w:r w:rsidRPr="00657732">
        <w:rPr>
          <w:highlight w:val="yellow"/>
          <w:u w:val="single"/>
        </w:rPr>
        <w:t xml:space="preserve">they were </w:t>
      </w:r>
      <w:r w:rsidRPr="00657732">
        <w:rPr>
          <w:rStyle w:val="Emphasis"/>
          <w:highlight w:val="yellow"/>
        </w:rPr>
        <w:t>more worried</w:t>
      </w:r>
      <w:r w:rsidRPr="00657732">
        <w:rPr>
          <w:highlight w:val="yellow"/>
          <w:u w:val="single"/>
        </w:rPr>
        <w:t xml:space="preserve"> about</w:t>
      </w:r>
      <w:r w:rsidRPr="00657732">
        <w:rPr>
          <w:u w:val="single"/>
        </w:rPr>
        <w:t xml:space="preserve"> the </w:t>
      </w:r>
      <w:r w:rsidRPr="00657732">
        <w:rPr>
          <w:rStyle w:val="Emphasis"/>
          <w:highlight w:val="yellow"/>
        </w:rPr>
        <w:t>misuse</w:t>
      </w:r>
      <w:r w:rsidRPr="00657732">
        <w:rPr>
          <w:highlight w:val="yellow"/>
          <w:u w:val="single"/>
        </w:rPr>
        <w:t xml:space="preserve"> of</w:t>
      </w:r>
      <w:r w:rsidRPr="00657732">
        <w:rPr>
          <w:u w:val="single"/>
        </w:rPr>
        <w:t xml:space="preserve"> such </w:t>
      </w:r>
      <w:r w:rsidRPr="00657732">
        <w:rPr>
          <w:rStyle w:val="Emphasis"/>
          <w:highlight w:val="yellow"/>
        </w:rPr>
        <w:t>trajectory-altering tech</w:t>
      </w:r>
      <w:r w:rsidRPr="00657732">
        <w:rPr>
          <w:sz w:val="16"/>
        </w:rPr>
        <w:t xml:space="preserve">nology </w:t>
      </w:r>
      <w:r w:rsidRPr="00657732">
        <w:rPr>
          <w:highlight w:val="yellow"/>
          <w:u w:val="single"/>
        </w:rPr>
        <w:t>than</w:t>
      </w:r>
      <w:r w:rsidRPr="00657732">
        <w:rPr>
          <w:sz w:val="16"/>
        </w:rPr>
        <w:t xml:space="preserve"> the </w:t>
      </w:r>
      <w:proofErr w:type="spellStart"/>
      <w:r w:rsidRPr="00657732">
        <w:rPr>
          <w:rStyle w:val="Emphasis"/>
          <w:highlight w:val="yellow"/>
        </w:rPr>
        <w:t>undiverted</w:t>
      </w:r>
      <w:proofErr w:type="spellEnd"/>
      <w:r w:rsidRPr="00657732">
        <w:rPr>
          <w:rStyle w:val="Emphasis"/>
          <w:highlight w:val="yellow"/>
        </w:rPr>
        <w:t xml:space="preserve"> asteroids</w:t>
      </w:r>
      <w:r w:rsidRPr="00657732">
        <w:rPr>
          <w:sz w:val="16"/>
        </w:rPr>
        <w:t xml:space="preserve"> themselves. Humans visited a great deal of violence upon each other during the 20th century; </w:t>
      </w:r>
      <w:r w:rsidRPr="00657732">
        <w:rPr>
          <w:u w:val="single"/>
        </w:rPr>
        <w:t>war has been prevalent and increasingly technological</w:t>
      </w:r>
      <w:r w:rsidRPr="00657732">
        <w:rPr>
          <w:sz w:val="16"/>
        </w:rPr>
        <w:t xml:space="preserve">. The beginning of the 21st century does not seem overly promising either. </w:t>
      </w:r>
      <w:r w:rsidRPr="00657732">
        <w:rPr>
          <w:highlight w:val="yellow"/>
          <w:u w:val="single"/>
        </w:rPr>
        <w:t>The risk</w:t>
      </w:r>
      <w:r w:rsidRPr="00657732">
        <w:rPr>
          <w:sz w:val="16"/>
        </w:rPr>
        <w:t xml:space="preserve"> that </w:t>
      </w:r>
      <w:r w:rsidRPr="00657732">
        <w:rPr>
          <w:highlight w:val="yellow"/>
          <w:u w:val="single"/>
        </w:rPr>
        <w:t>one of humanity's irrational totalitarian powers</w:t>
      </w:r>
      <w:r w:rsidRPr="00657732">
        <w:rPr>
          <w:u w:val="single"/>
        </w:rPr>
        <w:t xml:space="preserve"> decides to </w:t>
      </w:r>
      <w:r w:rsidRPr="00657732">
        <w:rPr>
          <w:highlight w:val="yellow"/>
          <w:u w:val="single"/>
        </w:rPr>
        <w:t>have some</w:t>
      </w:r>
      <w:r w:rsidRPr="00657732">
        <w:rPr>
          <w:u w:val="single"/>
        </w:rPr>
        <w:t xml:space="preserve"> nearby asteroid </w:t>
      </w:r>
      <w:r w:rsidRPr="00657732">
        <w:rPr>
          <w:highlight w:val="yellow"/>
          <w:u w:val="single"/>
        </w:rPr>
        <w:t>steered towards Earth might</w:t>
      </w:r>
      <w:r w:rsidRPr="00657732">
        <w:rPr>
          <w:u w:val="single"/>
        </w:rPr>
        <w:t xml:space="preserve"> simply </w:t>
      </w:r>
      <w:r w:rsidRPr="00657732">
        <w:rPr>
          <w:highlight w:val="yellow"/>
          <w:u w:val="single"/>
        </w:rPr>
        <w:t xml:space="preserve">be </w:t>
      </w:r>
      <w:r w:rsidRPr="00657732">
        <w:rPr>
          <w:rStyle w:val="Emphasis"/>
          <w:highlight w:val="yellow"/>
        </w:rPr>
        <w:t>too high</w:t>
      </w:r>
      <w:r w:rsidRPr="00657732">
        <w:rPr>
          <w:sz w:val="16"/>
        </w:rPr>
        <w:t xml:space="preserve">. </w:t>
      </w:r>
      <w:r w:rsidRPr="00657732">
        <w:rPr>
          <w:highlight w:val="yellow"/>
          <w:u w:val="single"/>
        </w:rPr>
        <w:t>Many</w:t>
      </w:r>
      <w:r w:rsidRPr="00657732">
        <w:rPr>
          <w:u w:val="single"/>
        </w:rPr>
        <w:t xml:space="preserve"> people</w:t>
      </w:r>
      <w:r w:rsidRPr="00657732">
        <w:rPr>
          <w:sz w:val="16"/>
        </w:rPr>
        <w:t xml:space="preserve"> still </w:t>
      </w:r>
      <w:r w:rsidRPr="00657732">
        <w:rPr>
          <w:highlight w:val="yellow"/>
          <w:u w:val="single"/>
        </w:rPr>
        <w:t>see</w:t>
      </w:r>
      <w:r w:rsidRPr="00657732">
        <w:rPr>
          <w:u w:val="single"/>
        </w:rPr>
        <w:t xml:space="preserve"> the </w:t>
      </w:r>
      <w:r w:rsidRPr="00657732">
        <w:rPr>
          <w:rStyle w:val="Emphasis"/>
          <w:highlight w:val="yellow"/>
        </w:rPr>
        <w:t>default cosmic odds</w:t>
      </w:r>
      <w:r w:rsidRPr="00657732">
        <w:rPr>
          <w:u w:val="single"/>
        </w:rPr>
        <w:t xml:space="preserve"> as </w:t>
      </w:r>
      <w:r w:rsidRPr="00657732">
        <w:rPr>
          <w:rStyle w:val="Emphasis"/>
          <w:highlight w:val="yellow"/>
        </w:rPr>
        <w:t>preferable</w:t>
      </w:r>
      <w:r w:rsidRPr="00657732">
        <w:rPr>
          <w:highlight w:val="yellow"/>
          <w:u w:val="single"/>
        </w:rPr>
        <w:t xml:space="preserve"> to</w:t>
      </w:r>
      <w:r w:rsidRPr="00657732">
        <w:rPr>
          <w:u w:val="single"/>
        </w:rPr>
        <w:t xml:space="preserve"> the </w:t>
      </w:r>
      <w:r w:rsidRPr="00657732">
        <w:rPr>
          <w:rStyle w:val="Emphasis"/>
          <w:highlight w:val="yellow"/>
        </w:rPr>
        <w:t>lessons of</w:t>
      </w:r>
      <w:r w:rsidRPr="00657732">
        <w:rPr>
          <w:rStyle w:val="Emphasis"/>
        </w:rPr>
        <w:t xml:space="preserve"> recent </w:t>
      </w:r>
      <w:r w:rsidRPr="00657732">
        <w:rPr>
          <w:rStyle w:val="Emphasis"/>
          <w:highlight w:val="yellow"/>
        </w:rPr>
        <w:t>history</w:t>
      </w:r>
      <w:r w:rsidRPr="00657732">
        <w:rPr>
          <w:sz w:val="16"/>
        </w:rPr>
        <w:t>.</w:t>
      </w:r>
    </w:p>
    <w:p w14:paraId="4E78AB8D" w14:textId="77777777" w:rsidR="008A001D" w:rsidRPr="00657732" w:rsidRDefault="008A001D" w:rsidP="008A001D">
      <w:pPr>
        <w:rPr>
          <w:sz w:val="16"/>
        </w:rPr>
      </w:pPr>
      <w:r w:rsidRPr="00657732">
        <w:rPr>
          <w:sz w:val="16"/>
        </w:rPr>
        <w:t xml:space="preserve">Later on, </w:t>
      </w:r>
      <w:r w:rsidRPr="00657732">
        <w:rPr>
          <w:u w:val="single"/>
        </w:rPr>
        <w:t>a modification</w:t>
      </w:r>
      <w:r w:rsidRPr="00657732">
        <w:rPr>
          <w:sz w:val="16"/>
        </w:rPr>
        <w:t xml:space="preserve"> of sorts to the deflection dilemma appeared, positing that the “real” dilemma (</w:t>
      </w:r>
      <w:proofErr w:type="spellStart"/>
      <w:r w:rsidRPr="00657732">
        <w:rPr>
          <w:sz w:val="16"/>
        </w:rPr>
        <w:t>Schweickart</w:t>
      </w:r>
      <w:proofErr w:type="spellEnd"/>
      <w:r w:rsidRPr="00657732">
        <w:rPr>
          <w:sz w:val="16"/>
        </w:rPr>
        <w:t xml:space="preserve"> 2004, Morrison 2010) </w:t>
      </w:r>
      <w:r w:rsidRPr="00657732">
        <w:rPr>
          <w:u w:val="single"/>
        </w:rPr>
        <w:t>lies in putting various parts of the Earth</w:t>
      </w:r>
      <w:r w:rsidRPr="00657732">
        <w:rPr>
          <w:sz w:val="16"/>
        </w:rPr>
        <w:t xml:space="preserve"> and its population </w:t>
      </w:r>
      <w:r w:rsidRPr="00657732">
        <w:rPr>
          <w:u w:val="single"/>
        </w:rPr>
        <w:t xml:space="preserve">in harm's way </w:t>
      </w:r>
      <w:r w:rsidRPr="00657732">
        <w:rPr>
          <w:rStyle w:val="Emphasis"/>
        </w:rPr>
        <w:t>during</w:t>
      </w:r>
      <w:r w:rsidRPr="00657732">
        <w:rPr>
          <w:u w:val="single"/>
        </w:rPr>
        <w:t xml:space="preserve"> a </w:t>
      </w:r>
      <w:r w:rsidRPr="00657732">
        <w:rPr>
          <w:rStyle w:val="Emphasis"/>
        </w:rPr>
        <w:t>deflection attempt</w:t>
      </w:r>
      <w:r w:rsidRPr="00657732">
        <w:rPr>
          <w:sz w:val="16"/>
        </w:rPr>
        <w:t xml:space="preserve">. </w:t>
      </w:r>
      <w:r w:rsidRPr="00657732">
        <w:rPr>
          <w:u w:val="single"/>
        </w:rPr>
        <w:t>Inevitably</w:t>
      </w:r>
      <w:r w:rsidRPr="00657732">
        <w:rPr>
          <w:sz w:val="16"/>
        </w:rPr>
        <w:t xml:space="preserve">, </w:t>
      </w:r>
      <w:r w:rsidRPr="00657732">
        <w:rPr>
          <w:u w:val="single"/>
        </w:rPr>
        <w:t>any mission to deflect</w:t>
      </w:r>
      <w:r w:rsidRPr="00657732">
        <w:rPr>
          <w:sz w:val="16"/>
        </w:rPr>
        <w:t xml:space="preserve"> an object that is on a collision course with the Earth </w:t>
      </w:r>
      <w:r w:rsidRPr="00657732">
        <w:rPr>
          <w:u w:val="single"/>
        </w:rPr>
        <w:t>will involve moving its supposed point of impact</w:t>
      </w:r>
      <w:r w:rsidRPr="00657732">
        <w:rPr>
          <w:sz w:val="16"/>
        </w:rPr>
        <w:t xml:space="preserve"> across the surface </w:t>
      </w:r>
      <w:r w:rsidRPr="00657732">
        <w:rPr>
          <w:u w:val="single"/>
        </w:rPr>
        <w:t>until it misses the planet</w:t>
      </w:r>
      <w:r w:rsidRPr="00657732">
        <w:rPr>
          <w:sz w:val="16"/>
        </w:rPr>
        <w:t xml:space="preserve"> entirely. </w:t>
      </w:r>
      <w:r w:rsidRPr="00657732">
        <w:rPr>
          <w:highlight w:val="yellow"/>
          <w:u w:val="single"/>
        </w:rPr>
        <w:t>Should</w:t>
      </w:r>
      <w:r w:rsidRPr="00657732">
        <w:rPr>
          <w:u w:val="single"/>
        </w:rPr>
        <w:t xml:space="preserve"> such a </w:t>
      </w:r>
      <w:r w:rsidRPr="00657732">
        <w:rPr>
          <w:highlight w:val="yellow"/>
          <w:u w:val="single"/>
        </w:rPr>
        <w:t>deflection</w:t>
      </w:r>
      <w:r w:rsidRPr="00657732">
        <w:rPr>
          <w:u w:val="single"/>
        </w:rPr>
        <w:t xml:space="preserve"> attempt </w:t>
      </w:r>
      <w:r w:rsidRPr="00657732">
        <w:rPr>
          <w:rStyle w:val="Emphasis"/>
          <w:highlight w:val="yellow"/>
        </w:rPr>
        <w:t>fail</w:t>
      </w:r>
      <w:r w:rsidRPr="00657732">
        <w:rPr>
          <w:sz w:val="16"/>
        </w:rPr>
        <w:t xml:space="preserve"> to modify the trajectory sufficiently, </w:t>
      </w:r>
      <w:r w:rsidRPr="00657732">
        <w:rPr>
          <w:u w:val="single"/>
        </w:rPr>
        <w:t xml:space="preserve">the </w:t>
      </w:r>
      <w:r w:rsidRPr="00657732">
        <w:rPr>
          <w:highlight w:val="yellow"/>
          <w:u w:val="single"/>
        </w:rPr>
        <w:t>impact would</w:t>
      </w:r>
      <w:r w:rsidRPr="00657732">
        <w:rPr>
          <w:u w:val="single"/>
        </w:rPr>
        <w:t xml:space="preserve"> still </w:t>
      </w:r>
      <w:r w:rsidRPr="00657732">
        <w:rPr>
          <w:highlight w:val="yellow"/>
          <w:u w:val="single"/>
        </w:rPr>
        <w:t>occur</w:t>
      </w:r>
      <w:r w:rsidRPr="00657732">
        <w:rPr>
          <w:sz w:val="16"/>
        </w:rPr>
        <w:t xml:space="preserve">, albeit </w:t>
      </w:r>
      <w:r w:rsidRPr="00657732">
        <w:rPr>
          <w:highlight w:val="yellow"/>
          <w:u w:val="single"/>
        </w:rPr>
        <w:t xml:space="preserve">in a </w:t>
      </w:r>
      <w:r w:rsidRPr="00657732">
        <w:rPr>
          <w:rStyle w:val="Emphasis"/>
          <w:highlight w:val="yellow"/>
        </w:rPr>
        <w:t>different area</w:t>
      </w:r>
      <w:r w:rsidRPr="00657732">
        <w:rPr>
          <w:sz w:val="16"/>
        </w:rPr>
        <w:t xml:space="preserve">. </w:t>
      </w:r>
      <w:r w:rsidRPr="00657732">
        <w:rPr>
          <w:highlight w:val="yellow"/>
          <w:u w:val="single"/>
        </w:rPr>
        <w:t>This could expose</w:t>
      </w:r>
      <w:r w:rsidRPr="00657732">
        <w:rPr>
          <w:u w:val="single"/>
        </w:rPr>
        <w:t xml:space="preserve"> to risk </w:t>
      </w:r>
      <w:r w:rsidRPr="00657732">
        <w:rPr>
          <w:highlight w:val="yellow"/>
          <w:u w:val="single"/>
        </w:rPr>
        <w:t>countries</w:t>
      </w:r>
      <w:r w:rsidRPr="00657732">
        <w:rPr>
          <w:u w:val="single"/>
        </w:rPr>
        <w:t xml:space="preserve"> that were </w:t>
      </w:r>
      <w:r w:rsidRPr="00657732">
        <w:rPr>
          <w:highlight w:val="yellow"/>
          <w:u w:val="single"/>
        </w:rPr>
        <w:t>not originally threatened</w:t>
      </w:r>
      <w:r w:rsidRPr="00657732">
        <w:rPr>
          <w:sz w:val="16"/>
        </w:rPr>
        <w:t xml:space="preserve"> by the asteroid (depending on its size and path), while </w:t>
      </w:r>
      <w:r w:rsidRPr="00657732">
        <w:rPr>
          <w:u w:val="single"/>
        </w:rPr>
        <w:t>diminishing the risk to those living near the original point of impact</w:t>
      </w:r>
      <w:r w:rsidRPr="00657732">
        <w:rPr>
          <w:sz w:val="16"/>
        </w:rPr>
        <w:t xml:space="preserve">. The damage and casualties around this new and modified point of impact would then, to some extent, be caused by those who tried but failed to deflect the asteroid. The </w:t>
      </w:r>
      <w:r w:rsidRPr="00657732">
        <w:rPr>
          <w:rStyle w:val="Emphasis"/>
          <w:highlight w:val="yellow"/>
        </w:rPr>
        <w:t>repercussions</w:t>
      </w:r>
      <w:r w:rsidRPr="00657732">
        <w:rPr>
          <w:u w:val="single"/>
        </w:rPr>
        <w:t xml:space="preserve"> of such an event </w:t>
      </w:r>
      <w:r w:rsidRPr="00657732">
        <w:rPr>
          <w:highlight w:val="yellow"/>
          <w:u w:val="single"/>
        </w:rPr>
        <w:t>would</w:t>
      </w:r>
      <w:r w:rsidRPr="00657732">
        <w:rPr>
          <w:sz w:val="16"/>
        </w:rPr>
        <w:t xml:space="preserve"> certainly</w:t>
      </w:r>
      <w:r w:rsidRPr="00657732">
        <w:t xml:space="preserve"> </w:t>
      </w:r>
      <w:r w:rsidRPr="00657732">
        <w:rPr>
          <w:highlight w:val="yellow"/>
          <w:u w:val="single"/>
        </w:rPr>
        <w:t xml:space="preserve">be </w:t>
      </w:r>
      <w:r w:rsidRPr="00657732">
        <w:rPr>
          <w:rStyle w:val="Emphasis"/>
          <w:highlight w:val="yellow"/>
        </w:rPr>
        <w:t>grave</w:t>
      </w:r>
      <w:r w:rsidRPr="00657732">
        <w:rPr>
          <w:sz w:val="16"/>
        </w:rPr>
        <w:t>.</w:t>
      </w:r>
    </w:p>
    <w:p w14:paraId="065A28E7" w14:textId="77777777" w:rsidR="008A001D" w:rsidRPr="00657732" w:rsidRDefault="008A001D" w:rsidP="008A001D">
      <w:pPr>
        <w:rPr>
          <w:sz w:val="16"/>
        </w:rPr>
      </w:pPr>
      <w:r w:rsidRPr="00657732">
        <w:rPr>
          <w:sz w:val="16"/>
        </w:rPr>
        <w:t>Privatization and industry</w:t>
      </w:r>
    </w:p>
    <w:p w14:paraId="4BDFCFE1" w14:textId="77777777" w:rsidR="008A001D" w:rsidRPr="00657732" w:rsidRDefault="008A001D" w:rsidP="008A001D">
      <w:pPr>
        <w:rPr>
          <w:sz w:val="16"/>
        </w:rPr>
      </w:pPr>
      <w:r w:rsidRPr="00657732">
        <w:rPr>
          <w:sz w:val="16"/>
        </w:rPr>
        <w:lastRenderedPageBreak/>
        <w:t xml:space="preserve">Both of </w:t>
      </w:r>
      <w:r w:rsidRPr="00657732">
        <w:rPr>
          <w:u w:val="single"/>
        </w:rPr>
        <w:t xml:space="preserve">these versions of the </w:t>
      </w:r>
      <w:r w:rsidRPr="00657732">
        <w:rPr>
          <w:rStyle w:val="Emphasis"/>
        </w:rPr>
        <w:t>deflection dilemma</w:t>
      </w:r>
      <w:r w:rsidRPr="00657732">
        <w:rPr>
          <w:u w:val="single"/>
        </w:rPr>
        <w:t xml:space="preserve"> are</w:t>
      </w:r>
      <w:r w:rsidRPr="00657732">
        <w:rPr>
          <w:sz w:val="16"/>
        </w:rPr>
        <w:t xml:space="preserve"> essentially </w:t>
      </w:r>
      <w:r w:rsidRPr="00657732">
        <w:rPr>
          <w:u w:val="single"/>
        </w:rPr>
        <w:t>state-centric and neither presumes</w:t>
      </w:r>
      <w:r w:rsidRPr="00657732">
        <w:rPr>
          <w:sz w:val="16"/>
        </w:rPr>
        <w:t xml:space="preserve"> that this </w:t>
      </w:r>
      <w:r w:rsidRPr="00657732">
        <w:rPr>
          <w:u w:val="single"/>
        </w:rPr>
        <w:t>tech</w:t>
      </w:r>
      <w:r w:rsidRPr="00657732">
        <w:rPr>
          <w:sz w:val="16"/>
        </w:rPr>
        <w:t xml:space="preserve">nology </w:t>
      </w:r>
      <w:r w:rsidRPr="00657732">
        <w:rPr>
          <w:u w:val="single"/>
        </w:rPr>
        <w:t xml:space="preserve">might be wielded by </w:t>
      </w:r>
      <w:r w:rsidRPr="00657732">
        <w:rPr>
          <w:rStyle w:val="Emphasis"/>
        </w:rPr>
        <w:t>private companies</w:t>
      </w:r>
      <w:r w:rsidRPr="00657732">
        <w:rPr>
          <w:sz w:val="16"/>
        </w:rPr>
        <w:t xml:space="preserve"> and non-state actors. But </w:t>
      </w:r>
      <w:r w:rsidRPr="00657732">
        <w:rPr>
          <w:u w:val="single"/>
        </w:rPr>
        <w:t>the</w:t>
      </w:r>
      <w:r w:rsidRPr="00657732">
        <w:rPr>
          <w:sz w:val="16"/>
        </w:rPr>
        <w:t xml:space="preserve"> current </w:t>
      </w:r>
      <w:r w:rsidRPr="00657732">
        <w:rPr>
          <w:u w:val="single"/>
        </w:rPr>
        <w:t>trend of greater involvement of private companies in space suggests</w:t>
      </w:r>
      <w:r w:rsidRPr="00657732">
        <w:rPr>
          <w:sz w:val="16"/>
        </w:rPr>
        <w:t xml:space="preserve"> that </w:t>
      </w:r>
      <w:r w:rsidRPr="00657732">
        <w:rPr>
          <w:u w:val="single"/>
        </w:rPr>
        <w:t>states might be unable</w:t>
      </w:r>
      <w:r w:rsidRPr="00657732">
        <w:rPr>
          <w:sz w:val="16"/>
        </w:rPr>
        <w:t xml:space="preserve"> (or unwilling) </w:t>
      </w:r>
      <w:r w:rsidRPr="00657732">
        <w:rPr>
          <w:u w:val="single"/>
        </w:rPr>
        <w:t>to maintain</w:t>
      </w:r>
      <w:r w:rsidRPr="00657732">
        <w:rPr>
          <w:sz w:val="16"/>
        </w:rPr>
        <w:t xml:space="preserve"> their </w:t>
      </w:r>
      <w:r w:rsidRPr="00657732">
        <w:rPr>
          <w:u w:val="single"/>
        </w:rPr>
        <w:t>exclusive hold on</w:t>
      </w:r>
      <w:r w:rsidRPr="00657732">
        <w:rPr>
          <w:sz w:val="16"/>
        </w:rPr>
        <w:t xml:space="preserve"> the advanced </w:t>
      </w:r>
      <w:r w:rsidRPr="00657732">
        <w:rPr>
          <w:u w:val="single"/>
        </w:rPr>
        <w:t>space tech</w:t>
      </w:r>
      <w:r w:rsidRPr="00657732">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657732">
        <w:rPr>
          <w:rStyle w:val="Emphasis"/>
          <w:highlight w:val="yellow"/>
        </w:rPr>
        <w:t>asteroid mining</w:t>
      </w:r>
      <w:r w:rsidRPr="00657732">
        <w:rPr>
          <w:sz w:val="16"/>
        </w:rPr>
        <w:t xml:space="preserve">, has received increased attention and investment. It has already spawned private companies (such as Deep Space Industries and Planetary Resources, Inc.); this industry </w:t>
      </w:r>
      <w:r w:rsidRPr="00657732">
        <w:rPr>
          <w:highlight w:val="yellow"/>
          <w:u w:val="single"/>
        </w:rPr>
        <w:t xml:space="preserve">is </w:t>
      </w:r>
      <w:r w:rsidRPr="00657732">
        <w:rPr>
          <w:rStyle w:val="Emphasis"/>
          <w:highlight w:val="yellow"/>
        </w:rPr>
        <w:t>highly relevant</w:t>
      </w:r>
      <w:r w:rsidRPr="00657732">
        <w:rPr>
          <w:highlight w:val="yellow"/>
          <w:u w:val="single"/>
        </w:rPr>
        <w:t xml:space="preserve"> to the </w:t>
      </w:r>
      <w:r w:rsidRPr="00657732">
        <w:rPr>
          <w:rStyle w:val="Emphasis"/>
          <w:highlight w:val="yellow"/>
        </w:rPr>
        <w:t>deflection dilemma</w:t>
      </w:r>
      <w:r w:rsidRPr="00657732">
        <w:rPr>
          <w:sz w:val="16"/>
        </w:rPr>
        <w:t xml:space="preserve"> (</w:t>
      </w:r>
      <w:proofErr w:type="spellStart"/>
      <w:r w:rsidRPr="00657732">
        <w:rPr>
          <w:sz w:val="16"/>
        </w:rPr>
        <w:t>Ostro</w:t>
      </w:r>
      <w:proofErr w:type="spellEnd"/>
      <w:r w:rsidRPr="00657732">
        <w:rPr>
          <w:sz w:val="16"/>
        </w:rPr>
        <w:t xml:space="preserve"> 1999).</w:t>
      </w:r>
    </w:p>
    <w:p w14:paraId="6436B9C9" w14:textId="77777777" w:rsidR="008A001D" w:rsidRPr="00657732" w:rsidRDefault="008A001D" w:rsidP="008A001D">
      <w:pPr>
        <w:rPr>
          <w:sz w:val="16"/>
        </w:rPr>
      </w:pPr>
      <w:r w:rsidRPr="00657732">
        <w:rPr>
          <w:sz w:val="16"/>
        </w:rPr>
        <w:t xml:space="preserve">While the idea of mining asteroids carries with it an air of science fiction (as all space-based </w:t>
      </w:r>
      <w:proofErr w:type="spellStart"/>
      <w:r w:rsidRPr="00657732">
        <w:rPr>
          <w:sz w:val="16"/>
        </w:rPr>
        <w:t>endeavours</w:t>
      </w:r>
      <w:proofErr w:type="spellEnd"/>
      <w:r w:rsidRPr="00657732">
        <w:rPr>
          <w:sz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657732">
        <w:rPr>
          <w:sz w:val="16"/>
        </w:rPr>
        <w:t>properties, but</w:t>
      </w:r>
      <w:proofErr w:type="gramEnd"/>
      <w:r w:rsidRPr="00657732">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657732">
        <w:rPr>
          <w:sz w:val="16"/>
        </w:rPr>
        <w:t>Willbold</w:t>
      </w:r>
      <w:proofErr w:type="spellEnd"/>
      <w:r w:rsidRPr="00657732">
        <w:rPr>
          <w:sz w:val="16"/>
        </w:rPr>
        <w:t xml:space="preserve"> et al. 2011). Some of the largest known deposits of these metals on Earth are found within ancient impact craters. Platinum-group metals are deemed critical to our modern technology-based civilization, without substitutes in many applications, and their supply is at risk of “geopolitical machinations” (</w:t>
      </w:r>
      <w:proofErr w:type="spellStart"/>
      <w:r w:rsidRPr="00657732">
        <w:rPr>
          <w:sz w:val="16"/>
        </w:rPr>
        <w:t>Graedel</w:t>
      </w:r>
      <w:proofErr w:type="spellEnd"/>
      <w:r w:rsidRPr="00657732">
        <w:rPr>
          <w:sz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 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657732">
        <w:rPr>
          <w:sz w:val="16"/>
        </w:rPr>
        <w:t>kilogramme</w:t>
      </w:r>
      <w:proofErr w:type="spellEnd"/>
      <w:r w:rsidRPr="00657732">
        <w:rPr>
          <w:sz w:val="16"/>
        </w:rPr>
        <w:t xml:space="preserve"> to launch water (or anything else) to low Earth orbit and about two or three times more for geostationary transfer orbit (Jain &amp; </w:t>
      </w:r>
      <w:proofErr w:type="spellStart"/>
      <w:r w:rsidRPr="00657732">
        <w:rPr>
          <w:sz w:val="16"/>
        </w:rPr>
        <w:t>Trost</w:t>
      </w:r>
      <w:proofErr w:type="spellEnd"/>
      <w:r w:rsidRPr="00657732">
        <w:rPr>
          <w:sz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 If the costs associated with mining water from asteroids can be brought below the cost of launching water from Earth, this seemingly counter-intuitive industry might take off and become profitable. Additionally, through the use of some form of </w:t>
      </w:r>
      <w:proofErr w:type="spellStart"/>
      <w:r w:rsidRPr="00657732">
        <w:rPr>
          <w:sz w:val="16"/>
        </w:rPr>
        <w:t>refuelling</w:t>
      </w:r>
      <w:proofErr w:type="spellEnd"/>
      <w:r w:rsidRPr="00657732">
        <w:rPr>
          <w:sz w:val="16"/>
        </w:rPr>
        <w:t xml:space="preserve"> depots, it would probably in turn make space </w:t>
      </w:r>
      <w:proofErr w:type="spellStart"/>
      <w:r w:rsidRPr="00657732">
        <w:rPr>
          <w:sz w:val="16"/>
        </w:rPr>
        <w:t>endeavours</w:t>
      </w:r>
      <w:proofErr w:type="spellEnd"/>
      <w:r w:rsidRPr="00657732">
        <w:rPr>
          <w:sz w:val="16"/>
        </w:rPr>
        <w:t xml:space="preserve"> more affordable and sustainable. The same would apply if some of the more common metals found in asteroids (such as iron or nickel) were used to build structures directly in orbit instead of launching them from the Earth. The risks of mining asteroids 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657732">
        <w:rPr>
          <w:sz w:val="16"/>
        </w:rPr>
        <w:t>Ostro</w:t>
      </w:r>
      <w:proofErr w:type="spellEnd"/>
      <w:r w:rsidRPr="00657732">
        <w:rPr>
          <w:sz w:val="16"/>
        </w:rPr>
        <w:t xml:space="preserve">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w:t>
      </w:r>
      <w:proofErr w:type="spellStart"/>
      <w:r w:rsidRPr="00657732">
        <w:rPr>
          <w:sz w:val="16"/>
        </w:rPr>
        <w:t>Lagrangian</w:t>
      </w:r>
      <w:proofErr w:type="spellEnd"/>
      <w:r w:rsidRPr="00657732">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657732">
        <w:rPr>
          <w:sz w:val="16"/>
        </w:rPr>
        <w:t>stepping stone</w:t>
      </w:r>
      <w:proofErr w:type="gramEnd"/>
      <w:r w:rsidRPr="00657732">
        <w:rPr>
          <w:sz w:val="16"/>
        </w:rPr>
        <w:t xml:space="preserve"> towards a future mission to Mars (see box “NASA's Asteroid Redirect Mission”; Brophy et al. 2012, Burchell 2014, Gates et al. 2015).</w:t>
      </w:r>
    </w:p>
    <w:p w14:paraId="22824610" w14:textId="77777777" w:rsidR="008A001D" w:rsidRPr="00657732" w:rsidRDefault="008A001D" w:rsidP="008A001D">
      <w:pPr>
        <w:rPr>
          <w:sz w:val="16"/>
        </w:rPr>
      </w:pPr>
      <w:proofErr w:type="spellStart"/>
      <w:r w:rsidRPr="00657732">
        <w:rPr>
          <w:u w:val="single"/>
        </w:rPr>
        <w:t>Programmes</w:t>
      </w:r>
      <w:proofErr w:type="spellEnd"/>
      <w:r w:rsidRPr="00657732">
        <w:rPr>
          <w:u w:val="single"/>
        </w:rPr>
        <w:t xml:space="preserve"> to redirect</w:t>
      </w:r>
      <w:r w:rsidRPr="00657732">
        <w:rPr>
          <w:sz w:val="16"/>
        </w:rPr>
        <w:t xml:space="preserve"> asteroids </w:t>
      </w:r>
      <w:r w:rsidRPr="00657732">
        <w:rPr>
          <w:u w:val="single"/>
        </w:rPr>
        <w:t>and</w:t>
      </w:r>
      <w:r w:rsidRPr="00657732">
        <w:rPr>
          <w:sz w:val="16"/>
        </w:rPr>
        <w:t xml:space="preserve">, especially, plans to </w:t>
      </w:r>
      <w:r w:rsidRPr="00657732">
        <w:rPr>
          <w:u w:val="single"/>
        </w:rPr>
        <w:t>mine asteroids</w:t>
      </w:r>
      <w:r w:rsidRPr="00657732">
        <w:rPr>
          <w:sz w:val="16"/>
        </w:rPr>
        <w:t xml:space="preserve"> on an industrial scale essentially </w:t>
      </w:r>
      <w:r w:rsidRPr="00657732">
        <w:rPr>
          <w:u w:val="single"/>
        </w:rPr>
        <w:t xml:space="preserve">resurrect the </w:t>
      </w:r>
      <w:r w:rsidRPr="00657732">
        <w:rPr>
          <w:rStyle w:val="Emphasis"/>
        </w:rPr>
        <w:t>deflection dilemma</w:t>
      </w:r>
      <w:r w:rsidRPr="00657732">
        <w:rPr>
          <w:sz w:val="16"/>
        </w:rPr>
        <w:t xml:space="preserve">. But it is no longer a matter of superpowers intentionally misusing technology designed to prevent dangerous impacts. </w:t>
      </w:r>
      <w:r w:rsidRPr="00657732">
        <w:rPr>
          <w:u w:val="single"/>
        </w:rPr>
        <w:t xml:space="preserve">It becomes an issue of </w:t>
      </w:r>
      <w:r w:rsidRPr="00657732">
        <w:rPr>
          <w:rStyle w:val="Emphasis"/>
        </w:rPr>
        <w:t>prolif</w:t>
      </w:r>
      <w:r w:rsidRPr="00657732">
        <w:rPr>
          <w:u w:val="single"/>
        </w:rPr>
        <w:t xml:space="preserve">eration among </w:t>
      </w:r>
      <w:r w:rsidRPr="00657732">
        <w:rPr>
          <w:rStyle w:val="Emphasis"/>
        </w:rPr>
        <w:t>private entities</w:t>
      </w:r>
      <w:r w:rsidRPr="00657732">
        <w:rPr>
          <w:sz w:val="16"/>
        </w:rPr>
        <w:t xml:space="preserve">. </w:t>
      </w:r>
      <w:r w:rsidRPr="00657732">
        <w:rPr>
          <w:highlight w:val="yellow"/>
          <w:u w:val="single"/>
        </w:rPr>
        <w:t>Once</w:t>
      </w:r>
      <w:r w:rsidRPr="00657732">
        <w:rPr>
          <w:u w:val="single"/>
        </w:rPr>
        <w:t xml:space="preserve"> private mining </w:t>
      </w:r>
      <w:r w:rsidRPr="00657732">
        <w:rPr>
          <w:highlight w:val="yellow"/>
          <w:u w:val="single"/>
        </w:rPr>
        <w:t>companies acquire</w:t>
      </w:r>
      <w:r w:rsidRPr="00657732">
        <w:rPr>
          <w:u w:val="single"/>
        </w:rPr>
        <w:t xml:space="preserve"> the technical </w:t>
      </w:r>
      <w:r w:rsidRPr="00657732">
        <w:rPr>
          <w:highlight w:val="yellow"/>
          <w:u w:val="single"/>
        </w:rPr>
        <w:t xml:space="preserve">ability to </w:t>
      </w:r>
      <w:r w:rsidRPr="00657732">
        <w:rPr>
          <w:rStyle w:val="Emphasis"/>
          <w:highlight w:val="yellow"/>
        </w:rPr>
        <w:t>redirect</w:t>
      </w:r>
      <w:r w:rsidRPr="00657732">
        <w:rPr>
          <w:u w:val="single"/>
        </w:rPr>
        <w:t xml:space="preserve"> suitable </w:t>
      </w:r>
      <w:r w:rsidRPr="00657732">
        <w:rPr>
          <w:rStyle w:val="Emphasis"/>
          <w:highlight w:val="yellow"/>
        </w:rPr>
        <w:t>NEOs</w:t>
      </w:r>
      <w:r w:rsidRPr="00657732">
        <w:rPr>
          <w:sz w:val="16"/>
        </w:rPr>
        <w:t xml:space="preserve"> (</w:t>
      </w:r>
      <w:proofErr w:type="spellStart"/>
      <w:r w:rsidRPr="00657732">
        <w:rPr>
          <w:sz w:val="16"/>
        </w:rPr>
        <w:t>Baoyin</w:t>
      </w:r>
      <w:proofErr w:type="spellEnd"/>
      <w:r w:rsidRPr="00657732">
        <w:rPr>
          <w:sz w:val="16"/>
        </w:rPr>
        <w:t xml:space="preserve"> et al. 2011) in order </w:t>
      </w:r>
      <w:r w:rsidRPr="00657732">
        <w:rPr>
          <w:rStyle w:val="StyleUnderline"/>
          <w:highlight w:val="yellow"/>
        </w:rPr>
        <w:t>to extract platinum or water</w:t>
      </w:r>
      <w:r w:rsidRPr="00657732">
        <w:rPr>
          <w:sz w:val="16"/>
        </w:rPr>
        <w:t xml:space="preserve"> from them, </w:t>
      </w:r>
      <w:r w:rsidRPr="00657732">
        <w:rPr>
          <w:rStyle w:val="Emphasis"/>
          <w:highlight w:val="yellow"/>
        </w:rPr>
        <w:t>perilous inflections</w:t>
      </w:r>
      <w:r w:rsidRPr="00657732">
        <w:rPr>
          <w:highlight w:val="yellow"/>
          <w:u w:val="single"/>
        </w:rPr>
        <w:t xml:space="preserve"> become </w:t>
      </w:r>
      <w:r w:rsidRPr="00657732">
        <w:rPr>
          <w:rStyle w:val="Emphasis"/>
          <w:highlight w:val="yellow"/>
        </w:rPr>
        <w:t>more likely</w:t>
      </w:r>
      <w:r w:rsidRPr="00657732">
        <w:rPr>
          <w:sz w:val="16"/>
        </w:rPr>
        <w:t>.</w:t>
      </w:r>
    </w:p>
    <w:p w14:paraId="7AC698D1" w14:textId="77777777" w:rsidR="008A001D" w:rsidRPr="00657732" w:rsidRDefault="008A001D" w:rsidP="008A001D">
      <w:pPr>
        <w:rPr>
          <w:sz w:val="16"/>
        </w:rPr>
      </w:pPr>
      <w:r w:rsidRPr="00657732">
        <w:rPr>
          <w:sz w:val="16"/>
        </w:rPr>
        <w:t xml:space="preserve">The </w:t>
      </w:r>
      <w:r w:rsidRPr="00657732">
        <w:rPr>
          <w:rStyle w:val="Emphasis"/>
          <w:highlight w:val="yellow"/>
        </w:rPr>
        <w:t>probability of accidents</w:t>
      </w:r>
      <w:r w:rsidRPr="00657732">
        <w:rPr>
          <w:sz w:val="16"/>
          <w:highlight w:val="yellow"/>
        </w:rPr>
        <w:t xml:space="preserve"> </w:t>
      </w:r>
      <w:r w:rsidRPr="00657732">
        <w:rPr>
          <w:highlight w:val="yellow"/>
          <w:u w:val="single"/>
        </w:rPr>
        <w:t xml:space="preserve">will </w:t>
      </w:r>
      <w:r w:rsidRPr="00657732">
        <w:rPr>
          <w:rStyle w:val="Emphasis"/>
          <w:highlight w:val="yellow"/>
        </w:rPr>
        <w:t>rise</w:t>
      </w:r>
      <w:r w:rsidRPr="00657732">
        <w:rPr>
          <w:u w:val="single"/>
        </w:rPr>
        <w:t xml:space="preserve"> with the </w:t>
      </w:r>
      <w:r w:rsidRPr="00657732">
        <w:rPr>
          <w:rStyle w:val="Emphasis"/>
        </w:rPr>
        <w:t>number of asteroids</w:t>
      </w:r>
      <w:r w:rsidRPr="00657732">
        <w:rPr>
          <w:u w:val="single"/>
        </w:rPr>
        <w:t xml:space="preserve"> whose </w:t>
      </w:r>
      <w:r w:rsidRPr="00657732">
        <w:rPr>
          <w:rStyle w:val="Emphasis"/>
        </w:rPr>
        <w:t>trajectories</w:t>
      </w:r>
      <w:r w:rsidRPr="00657732">
        <w:rPr>
          <w:u w:val="single"/>
        </w:rPr>
        <w:t xml:space="preserve"> we decide to </w:t>
      </w:r>
      <w:r w:rsidRPr="00657732">
        <w:rPr>
          <w:rStyle w:val="Emphasis"/>
        </w:rPr>
        <w:t>manipulate</w:t>
      </w:r>
      <w:r w:rsidRPr="00657732">
        <w:rPr>
          <w:sz w:val="16"/>
        </w:rPr>
        <w:t xml:space="preserve">. Such accidents might be very unlikely, but </w:t>
      </w:r>
      <w:r w:rsidRPr="00657732">
        <w:rPr>
          <w:rStyle w:val="Emphasis"/>
          <w:highlight w:val="yellow"/>
        </w:rPr>
        <w:t>even</w:t>
      </w:r>
      <w:r w:rsidRPr="00657732">
        <w:rPr>
          <w:highlight w:val="yellow"/>
          <w:u w:val="single"/>
        </w:rPr>
        <w:t xml:space="preserve"> a </w:t>
      </w:r>
      <w:r w:rsidRPr="00657732">
        <w:rPr>
          <w:rStyle w:val="Emphasis"/>
          <w:highlight w:val="yellow"/>
        </w:rPr>
        <w:t>tiny technical</w:t>
      </w:r>
      <w:r w:rsidRPr="00657732">
        <w:rPr>
          <w:highlight w:val="yellow"/>
          <w:u w:val="single"/>
        </w:rPr>
        <w:t xml:space="preserve"> or </w:t>
      </w:r>
      <w:r w:rsidRPr="00657732">
        <w:rPr>
          <w:rStyle w:val="Emphasis"/>
          <w:highlight w:val="yellow"/>
        </w:rPr>
        <w:t>human error</w:t>
      </w:r>
      <w:r w:rsidRPr="00657732">
        <w:rPr>
          <w:u w:val="single"/>
        </w:rPr>
        <w:t xml:space="preserve"> in the execution of an inflection meant to place an asteroid into the lunar or geocentric orbit </w:t>
      </w:r>
      <w:r w:rsidRPr="00657732">
        <w:rPr>
          <w:highlight w:val="yellow"/>
          <w:u w:val="single"/>
        </w:rPr>
        <w:t>might send it</w:t>
      </w:r>
      <w:r w:rsidRPr="00657732">
        <w:rPr>
          <w:u w:val="single"/>
        </w:rPr>
        <w:t xml:space="preserve"> </w:t>
      </w:r>
      <w:r w:rsidRPr="00657732">
        <w:rPr>
          <w:rStyle w:val="Emphasis"/>
        </w:rPr>
        <w:t xml:space="preserve">crashing </w:t>
      </w:r>
      <w:r w:rsidRPr="00657732">
        <w:rPr>
          <w:rStyle w:val="Emphasis"/>
          <w:highlight w:val="yellow"/>
        </w:rPr>
        <w:t>into</w:t>
      </w:r>
      <w:r w:rsidRPr="00657732">
        <w:rPr>
          <w:rStyle w:val="Emphasis"/>
        </w:rPr>
        <w:t xml:space="preserve"> the </w:t>
      </w:r>
      <w:r w:rsidRPr="00657732">
        <w:rPr>
          <w:rStyle w:val="Emphasis"/>
          <w:highlight w:val="yellow"/>
        </w:rPr>
        <w:t>Earth</w:t>
      </w:r>
      <w:r w:rsidRPr="00657732">
        <w:rPr>
          <w:sz w:val="16"/>
        </w:rPr>
        <w:t xml:space="preserve"> with potentially devastating consequences. And while we might find solace in the low probabilities associated with such an accident, even contemporary industries which are considered very safe suffer from unlikely </w:t>
      </w:r>
      <w:r w:rsidRPr="00657732">
        <w:rPr>
          <w:sz w:val="16"/>
        </w:rPr>
        <w:lastRenderedPageBreak/>
        <w:t xml:space="preserve">tragedies. </w:t>
      </w:r>
      <w:r w:rsidRPr="00657732">
        <w:rPr>
          <w:u w:val="single"/>
        </w:rPr>
        <w:t>Despite being dependable</w:t>
      </w:r>
      <w:r w:rsidRPr="00657732">
        <w:rPr>
          <w:sz w:val="16"/>
        </w:rPr>
        <w:t xml:space="preserve"> and reliable, </w:t>
      </w:r>
      <w:r w:rsidRPr="00657732">
        <w:rPr>
          <w:u w:val="single"/>
        </w:rPr>
        <w:t>airliners do crash</w:t>
      </w:r>
      <w:r w:rsidRPr="00657732">
        <w:rPr>
          <w:sz w:val="16"/>
        </w:rPr>
        <w:t xml:space="preserve">; </w:t>
      </w:r>
      <w:r w:rsidRPr="00657732">
        <w:rPr>
          <w:u w:val="single"/>
        </w:rPr>
        <w:t>there are a lot of them flying and very improbable accidents do happen</w:t>
      </w:r>
      <w:r w:rsidRPr="00657732">
        <w:rPr>
          <w:sz w:val="16"/>
        </w:rPr>
        <w:t xml:space="preserve"> if the dice are rolled often enough. Undoubtedly, we will not be steering as many asteroids as we steer planes any time soon, but </w:t>
      </w:r>
      <w:r w:rsidRPr="00657732">
        <w:rPr>
          <w:rStyle w:val="Emphasis"/>
          <w:highlight w:val="yellow"/>
        </w:rPr>
        <w:t>industries</w:t>
      </w:r>
      <w:r w:rsidRPr="00657732">
        <w:rPr>
          <w:highlight w:val="yellow"/>
          <w:u w:val="single"/>
        </w:rPr>
        <w:t xml:space="preserve"> tend to be </w:t>
      </w:r>
      <w:r w:rsidRPr="00657732">
        <w:rPr>
          <w:rStyle w:val="Emphasis"/>
          <w:highlight w:val="yellow"/>
        </w:rPr>
        <w:t>more accident-prone</w:t>
      </w:r>
      <w:r w:rsidRPr="00657732">
        <w:rPr>
          <w:highlight w:val="yellow"/>
          <w:u w:val="single"/>
        </w:rPr>
        <w:t xml:space="preserve"> during</w:t>
      </w:r>
      <w:r w:rsidRPr="00657732">
        <w:rPr>
          <w:u w:val="single"/>
        </w:rPr>
        <w:t xml:space="preserve"> their </w:t>
      </w:r>
      <w:r w:rsidRPr="00657732">
        <w:rPr>
          <w:rStyle w:val="Emphasis"/>
          <w:highlight w:val="yellow"/>
        </w:rPr>
        <w:t>infancy</w:t>
      </w:r>
      <w:r w:rsidRPr="00657732">
        <w:rPr>
          <w:sz w:val="16"/>
          <w:highlight w:val="yellow"/>
        </w:rPr>
        <w:t>.</w:t>
      </w:r>
      <w:r w:rsidRPr="00657732">
        <w:rPr>
          <w:sz w:val="16"/>
        </w:rPr>
        <w:t xml:space="preserve"> Furthermore, </w:t>
      </w:r>
      <w:r w:rsidRPr="00657732">
        <w:rPr>
          <w:u w:val="single"/>
        </w:rPr>
        <w:t>a single asteroid can do a lot more damage than a single plane</w:t>
      </w:r>
      <w:r w:rsidRPr="00657732">
        <w:rPr>
          <w:sz w:val="16"/>
        </w:rPr>
        <w:t>. And who is to say how much metal or water we are going to need in space over the course of the 21st century, or the next?</w:t>
      </w:r>
    </w:p>
    <w:p w14:paraId="2FE1954B" w14:textId="77777777" w:rsidR="008A001D" w:rsidRPr="00657732" w:rsidRDefault="008A001D" w:rsidP="008A001D">
      <w:pPr>
        <w:rPr>
          <w:sz w:val="16"/>
        </w:rPr>
      </w:pPr>
      <w:r w:rsidRPr="00657732">
        <w:rPr>
          <w:u w:val="single"/>
        </w:rPr>
        <w:t xml:space="preserve">The second source of risk is the </w:t>
      </w:r>
      <w:r w:rsidRPr="00657732">
        <w:rPr>
          <w:rStyle w:val="Emphasis"/>
        </w:rPr>
        <w:t>intentional misuse</w:t>
      </w:r>
      <w:r w:rsidRPr="00657732">
        <w:rPr>
          <w:sz w:val="16"/>
        </w:rPr>
        <w:t xml:space="preserve">, similar to the original deflection dilemma. But </w:t>
      </w:r>
      <w:r w:rsidRPr="00657732">
        <w:rPr>
          <w:u w:val="single"/>
        </w:rPr>
        <w:t xml:space="preserve">the </w:t>
      </w:r>
      <w:r w:rsidRPr="00657732">
        <w:rPr>
          <w:rStyle w:val="Emphasis"/>
          <w:highlight w:val="yellow"/>
        </w:rPr>
        <w:t>entry barrier</w:t>
      </w:r>
      <w:r w:rsidRPr="00657732">
        <w:rPr>
          <w:highlight w:val="yellow"/>
          <w:u w:val="single"/>
        </w:rPr>
        <w:t xml:space="preserve"> for </w:t>
      </w:r>
      <w:r w:rsidRPr="00657732">
        <w:rPr>
          <w:rStyle w:val="Emphasis"/>
          <w:highlight w:val="yellow"/>
        </w:rPr>
        <w:t>asteroid weaponization</w:t>
      </w:r>
      <w:r w:rsidRPr="00657732">
        <w:rPr>
          <w:highlight w:val="yellow"/>
          <w:u w:val="single"/>
        </w:rPr>
        <w:t xml:space="preserve"> gets </w:t>
      </w:r>
      <w:r w:rsidRPr="00657732">
        <w:rPr>
          <w:rStyle w:val="Emphasis"/>
          <w:highlight w:val="yellow"/>
        </w:rPr>
        <w:t>much lower</w:t>
      </w:r>
      <w:r w:rsidRPr="00657732">
        <w:rPr>
          <w:highlight w:val="yellow"/>
          <w:u w:val="single"/>
        </w:rPr>
        <w:t xml:space="preserve"> if </w:t>
      </w:r>
      <w:r w:rsidRPr="00657732">
        <w:rPr>
          <w:rStyle w:val="Emphasis"/>
          <w:highlight w:val="yellow"/>
        </w:rPr>
        <w:t>mining</w:t>
      </w:r>
      <w:r w:rsidRPr="00657732">
        <w:rPr>
          <w:u w:val="single"/>
        </w:rPr>
        <w:t xml:space="preserve"> them </w:t>
      </w:r>
      <w:r w:rsidRPr="00657732">
        <w:rPr>
          <w:highlight w:val="yellow"/>
          <w:u w:val="single"/>
        </w:rPr>
        <w:t xml:space="preserve">and </w:t>
      </w:r>
      <w:r w:rsidRPr="00657732">
        <w:rPr>
          <w:rStyle w:val="Emphasis"/>
          <w:highlight w:val="yellow"/>
        </w:rPr>
        <w:t>moving</w:t>
      </w:r>
      <w:r w:rsidRPr="00657732">
        <w:rPr>
          <w:highlight w:val="yellow"/>
          <w:u w:val="single"/>
        </w:rPr>
        <w:t xml:space="preserve"> them</w:t>
      </w:r>
      <w:r w:rsidRPr="00657732">
        <w:rPr>
          <w:u w:val="single"/>
        </w:rPr>
        <w:t xml:space="preserve"> around </w:t>
      </w:r>
      <w:r w:rsidRPr="00657732">
        <w:rPr>
          <w:highlight w:val="yellow"/>
          <w:u w:val="single"/>
        </w:rPr>
        <w:t>becomes</w:t>
      </w:r>
      <w:r w:rsidRPr="00657732">
        <w:rPr>
          <w:u w:val="single"/>
        </w:rPr>
        <w:t xml:space="preserve"> a </w:t>
      </w:r>
      <w:r w:rsidRPr="00657732">
        <w:rPr>
          <w:rStyle w:val="Emphasis"/>
          <w:highlight w:val="yellow"/>
        </w:rPr>
        <w:t>common</w:t>
      </w:r>
      <w:r w:rsidRPr="00657732">
        <w:rPr>
          <w:rStyle w:val="Emphasis"/>
        </w:rPr>
        <w:t xml:space="preserve"> industrial activity</w:t>
      </w:r>
      <w:r w:rsidRPr="00657732">
        <w:rPr>
          <w:sz w:val="16"/>
        </w:rPr>
        <w:t xml:space="preserve">. </w:t>
      </w:r>
      <w:r w:rsidRPr="00657732">
        <w:rPr>
          <w:highlight w:val="yellow"/>
          <w:u w:val="single"/>
        </w:rPr>
        <w:t xml:space="preserve">This is in </w:t>
      </w:r>
      <w:r w:rsidRPr="00657732">
        <w:rPr>
          <w:rStyle w:val="Emphasis"/>
          <w:highlight w:val="yellow"/>
        </w:rPr>
        <w:t>stark contrast</w:t>
      </w:r>
      <w:r w:rsidRPr="00657732">
        <w:rPr>
          <w:highlight w:val="yellow"/>
          <w:u w:val="single"/>
        </w:rPr>
        <w:t xml:space="preserve"> to the original </w:t>
      </w:r>
      <w:r w:rsidRPr="00657732">
        <w:rPr>
          <w:rStyle w:val="Emphasis"/>
          <w:highlight w:val="yellow"/>
        </w:rPr>
        <w:t>scenario</w:t>
      </w:r>
      <w:r w:rsidRPr="00657732">
        <w:rPr>
          <w:highlight w:val="yellow"/>
          <w:u w:val="single"/>
        </w:rPr>
        <w:t xml:space="preserve"> which</w:t>
      </w:r>
      <w:r w:rsidRPr="00657732">
        <w:rPr>
          <w:u w:val="single"/>
        </w:rPr>
        <w:t xml:space="preserve"> </w:t>
      </w:r>
      <w:r w:rsidRPr="00657732">
        <w:rPr>
          <w:highlight w:val="yellow"/>
          <w:u w:val="single"/>
        </w:rPr>
        <w:t>envisioned</w:t>
      </w:r>
      <w:r w:rsidRPr="00657732">
        <w:rPr>
          <w:u w:val="single"/>
        </w:rPr>
        <w:t xml:space="preserve"> this </w:t>
      </w:r>
      <w:r w:rsidRPr="00657732">
        <w:rPr>
          <w:highlight w:val="yellow"/>
          <w:u w:val="single"/>
        </w:rPr>
        <w:t>tech</w:t>
      </w:r>
      <w:r w:rsidRPr="00657732">
        <w:rPr>
          <w:sz w:val="16"/>
        </w:rPr>
        <w:t xml:space="preserve">nology to be used </w:t>
      </w:r>
      <w:r w:rsidRPr="00657732">
        <w:rPr>
          <w:highlight w:val="yellow"/>
          <w:u w:val="single"/>
        </w:rPr>
        <w:t xml:space="preserve">solely for </w:t>
      </w:r>
      <w:r w:rsidRPr="00657732">
        <w:rPr>
          <w:rStyle w:val="Emphasis"/>
          <w:highlight w:val="yellow"/>
        </w:rPr>
        <w:t xml:space="preserve">planetary </w:t>
      </w:r>
      <w:proofErr w:type="spellStart"/>
      <w:r w:rsidRPr="00657732">
        <w:rPr>
          <w:rStyle w:val="Emphasis"/>
          <w:highlight w:val="yellow"/>
        </w:rPr>
        <w:t>defence</w:t>
      </w:r>
      <w:proofErr w:type="spellEnd"/>
      <w:r w:rsidRPr="00657732">
        <w:rPr>
          <w:sz w:val="16"/>
        </w:rPr>
        <w:t xml:space="preserve"> and under control of a very small number of the most powerful countries (Morrison 2010). </w:t>
      </w:r>
      <w:r w:rsidRPr="00657732">
        <w:rPr>
          <w:highlight w:val="yellow"/>
          <w:u w:val="single"/>
        </w:rPr>
        <w:t>If</w:t>
      </w:r>
      <w:r w:rsidRPr="00657732">
        <w:rPr>
          <w:u w:val="single"/>
        </w:rPr>
        <w:t xml:space="preserve"> such a powerful </w:t>
      </w:r>
      <w:r w:rsidRPr="00657732">
        <w:rPr>
          <w:highlight w:val="yellow"/>
          <w:u w:val="single"/>
        </w:rPr>
        <w:t>tech</w:t>
      </w:r>
      <w:r w:rsidRPr="00657732">
        <w:rPr>
          <w:sz w:val="16"/>
        </w:rPr>
        <w:t xml:space="preserve">nology </w:t>
      </w:r>
      <w:r w:rsidRPr="00657732">
        <w:rPr>
          <w:highlight w:val="yellow"/>
          <w:u w:val="single"/>
        </w:rPr>
        <w:t xml:space="preserve">becomes </w:t>
      </w:r>
      <w:r w:rsidRPr="00657732">
        <w:rPr>
          <w:rStyle w:val="Emphasis"/>
          <w:highlight w:val="yellow"/>
        </w:rPr>
        <w:t>widely</w:t>
      </w:r>
      <w:r w:rsidRPr="00657732">
        <w:rPr>
          <w:sz w:val="16"/>
        </w:rPr>
        <w:t xml:space="preserve"> and commercially </w:t>
      </w:r>
      <w:r w:rsidRPr="00657732">
        <w:rPr>
          <w:rStyle w:val="Emphasis"/>
          <w:highlight w:val="yellow"/>
        </w:rPr>
        <w:t>available</w:t>
      </w:r>
      <w:r w:rsidRPr="00657732">
        <w:rPr>
          <w:sz w:val="16"/>
        </w:rPr>
        <w:t xml:space="preserve">, even </w:t>
      </w:r>
      <w:r w:rsidRPr="00657732">
        <w:rPr>
          <w:rStyle w:val="Emphasis"/>
          <w:highlight w:val="yellow"/>
        </w:rPr>
        <w:t>rogue states</w:t>
      </w:r>
      <w:r w:rsidRPr="00657732">
        <w:rPr>
          <w:sz w:val="16"/>
          <w:highlight w:val="yellow"/>
        </w:rPr>
        <w:t xml:space="preserve"> </w:t>
      </w:r>
      <w:r w:rsidRPr="00657732">
        <w:rPr>
          <w:highlight w:val="yellow"/>
          <w:u w:val="single"/>
        </w:rPr>
        <w:t>and</w:t>
      </w:r>
      <w:r w:rsidRPr="00657732">
        <w:rPr>
          <w:sz w:val="16"/>
        </w:rPr>
        <w:t xml:space="preserve"> well-funded </w:t>
      </w:r>
      <w:r w:rsidRPr="00657732">
        <w:rPr>
          <w:rStyle w:val="Emphasis"/>
          <w:highlight w:val="yellow"/>
        </w:rPr>
        <w:t>terrorist groups</w:t>
      </w:r>
      <w:r w:rsidRPr="00657732">
        <w:rPr>
          <w:sz w:val="16"/>
          <w:highlight w:val="yellow"/>
        </w:rPr>
        <w:t xml:space="preserve"> </w:t>
      </w:r>
      <w:r w:rsidRPr="00657732">
        <w:rPr>
          <w:highlight w:val="yellow"/>
          <w:u w:val="single"/>
        </w:rPr>
        <w:t>might</w:t>
      </w:r>
      <w:r w:rsidRPr="00657732">
        <w:rPr>
          <w:u w:val="single"/>
        </w:rPr>
        <w:t xml:space="preserve"> be tempted to </w:t>
      </w:r>
      <w:r w:rsidRPr="00657732">
        <w:rPr>
          <w:highlight w:val="yellow"/>
          <w:u w:val="single"/>
        </w:rPr>
        <w:t>use it</w:t>
      </w:r>
      <w:r w:rsidRPr="00657732">
        <w:rPr>
          <w:u w:val="single"/>
        </w:rPr>
        <w:t xml:space="preserve"> for an unexpected and devastating attack</w:t>
      </w:r>
      <w:r w:rsidRPr="00657732">
        <w:rPr>
          <w:sz w:val="16"/>
        </w:rPr>
        <w:t xml:space="preserve">. In addition, </w:t>
      </w:r>
      <w:r w:rsidRPr="00657732">
        <w:rPr>
          <w:highlight w:val="yellow"/>
          <w:u w:val="single"/>
        </w:rPr>
        <w:t xml:space="preserve">an </w:t>
      </w:r>
      <w:r w:rsidRPr="00657732">
        <w:rPr>
          <w:rStyle w:val="Emphasis"/>
          <w:highlight w:val="yellow"/>
        </w:rPr>
        <w:t>active</w:t>
      </w:r>
      <w:r w:rsidRPr="00657732">
        <w:rPr>
          <w:u w:val="single"/>
        </w:rPr>
        <w:t xml:space="preserve"> asteroid </w:t>
      </w:r>
      <w:r w:rsidRPr="00657732">
        <w:rPr>
          <w:highlight w:val="yellow"/>
          <w:u w:val="single"/>
        </w:rPr>
        <w:t xml:space="preserve">mining </w:t>
      </w:r>
      <w:r w:rsidRPr="00657732">
        <w:rPr>
          <w:rStyle w:val="Emphasis"/>
          <w:highlight w:val="yellow"/>
        </w:rPr>
        <w:t>industry</w:t>
      </w:r>
      <w:r w:rsidRPr="00657732">
        <w:rPr>
          <w:highlight w:val="yellow"/>
          <w:u w:val="single"/>
        </w:rPr>
        <w:t xml:space="preserve"> would make it</w:t>
      </w:r>
      <w:r w:rsidRPr="00657732">
        <w:rPr>
          <w:u w:val="single"/>
        </w:rPr>
        <w:t xml:space="preserve"> </w:t>
      </w:r>
      <w:r w:rsidRPr="00657732">
        <w:rPr>
          <w:rStyle w:val="Emphasis"/>
        </w:rPr>
        <w:t xml:space="preserve">more </w:t>
      </w:r>
      <w:r w:rsidRPr="00657732">
        <w:rPr>
          <w:rStyle w:val="Emphasis"/>
          <w:highlight w:val="yellow"/>
        </w:rPr>
        <w:t>difficult</w:t>
      </w:r>
      <w:r w:rsidRPr="00657732">
        <w:rPr>
          <w:highlight w:val="yellow"/>
          <w:u w:val="single"/>
        </w:rPr>
        <w:t xml:space="preserve"> to </w:t>
      </w:r>
      <w:r w:rsidRPr="00657732">
        <w:rPr>
          <w:rStyle w:val="Emphasis"/>
          <w:highlight w:val="yellow"/>
        </w:rPr>
        <w:t>detect</w:t>
      </w:r>
      <w:r w:rsidRPr="00657732">
        <w:rPr>
          <w:u w:val="single"/>
        </w:rPr>
        <w:t xml:space="preserve"> any </w:t>
      </w:r>
      <w:r w:rsidRPr="00657732">
        <w:rPr>
          <w:rStyle w:val="Emphasis"/>
          <w:highlight w:val="yellow"/>
        </w:rPr>
        <w:t>hostile inflection</w:t>
      </w:r>
      <w:r w:rsidRPr="00657732">
        <w:rPr>
          <w:sz w:val="16"/>
        </w:rPr>
        <w:t xml:space="preserve"> attempts </w:t>
      </w:r>
      <w:r w:rsidRPr="00657732">
        <w:rPr>
          <w:rStyle w:val="Emphasis"/>
          <w:highlight w:val="yellow"/>
        </w:rPr>
        <w:t>among</w:t>
      </w:r>
      <w:r w:rsidRPr="00657732">
        <w:rPr>
          <w:u w:val="single"/>
        </w:rPr>
        <w:t xml:space="preserve"> the </w:t>
      </w:r>
      <w:r w:rsidRPr="00657732">
        <w:rPr>
          <w:rStyle w:val="Emphasis"/>
        </w:rPr>
        <w:t xml:space="preserve">number of </w:t>
      </w:r>
      <w:r w:rsidRPr="00657732">
        <w:rPr>
          <w:rStyle w:val="Emphasis"/>
          <w:highlight w:val="yellow"/>
        </w:rPr>
        <w:t>legitimate</w:t>
      </w:r>
      <w:r w:rsidRPr="00657732">
        <w:rPr>
          <w:u w:val="single"/>
        </w:rPr>
        <w:t xml:space="preserve"> and benign </w:t>
      </w:r>
      <w:r w:rsidRPr="00657732">
        <w:rPr>
          <w:rStyle w:val="Emphasis"/>
          <w:highlight w:val="yellow"/>
        </w:rPr>
        <w:t>ones</w:t>
      </w:r>
      <w:r w:rsidRPr="00657732">
        <w:rPr>
          <w:sz w:val="16"/>
        </w:rPr>
        <w:t>.</w:t>
      </w:r>
    </w:p>
    <w:p w14:paraId="7C293263" w14:textId="77777777" w:rsidR="008A001D" w:rsidRPr="00657732" w:rsidRDefault="008A001D" w:rsidP="008A001D">
      <w:pPr>
        <w:pStyle w:val="Heading4"/>
      </w:pPr>
      <w:r>
        <w:t xml:space="preserve">9] </w:t>
      </w:r>
      <w:r w:rsidRPr="00657732">
        <w:t xml:space="preserve">The </w:t>
      </w:r>
      <w:r w:rsidRPr="00657732">
        <w:rPr>
          <w:u w:val="single"/>
        </w:rPr>
        <w:t>dilemma</w:t>
      </w:r>
      <w:r w:rsidRPr="00657732">
        <w:t xml:space="preserve"> causes the </w:t>
      </w:r>
      <w:r w:rsidRPr="00657732">
        <w:rPr>
          <w:u w:val="single"/>
        </w:rPr>
        <w:t>most power WMD ever</w:t>
      </w:r>
      <w:r w:rsidRPr="00657732">
        <w:t xml:space="preserve"> – it’s </w:t>
      </w:r>
      <w:r w:rsidRPr="00657732">
        <w:rPr>
          <w:u w:val="single"/>
        </w:rPr>
        <w:t>more likely</w:t>
      </w:r>
      <w:r w:rsidRPr="00657732">
        <w:t xml:space="preserve"> than natural hits and </w:t>
      </w:r>
      <w:r w:rsidRPr="00657732">
        <w:rPr>
          <w:u w:val="single"/>
        </w:rPr>
        <w:t>structurally outweighs</w:t>
      </w:r>
      <w:r w:rsidRPr="00657732">
        <w:t xml:space="preserve"> </w:t>
      </w:r>
    </w:p>
    <w:p w14:paraId="537EFF7E" w14:textId="77777777" w:rsidR="008A001D" w:rsidRPr="00657732" w:rsidRDefault="008A001D" w:rsidP="008A001D">
      <w:proofErr w:type="spellStart"/>
      <w:r w:rsidRPr="00657732">
        <w:rPr>
          <w:rStyle w:val="Style13ptBold"/>
        </w:rPr>
        <w:t>Deudney</w:t>
      </w:r>
      <w:proofErr w:type="spellEnd"/>
      <w:r w:rsidRPr="00657732">
        <w:rPr>
          <w:rStyle w:val="Style13ptBold"/>
        </w:rPr>
        <w:t xml:space="preserve"> 20</w:t>
      </w:r>
      <w:r w:rsidRPr="00657732">
        <w:t xml:space="preserve"> [Daniel H. </w:t>
      </w:r>
      <w:proofErr w:type="spellStart"/>
      <w:r w:rsidRPr="00657732">
        <w:t>Deudney</w:t>
      </w:r>
      <w:proofErr w:type="spellEnd"/>
      <w:r w:rsidRPr="00657732">
        <w:t xml:space="preserve">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4A1C649B" w14:textId="77777777" w:rsidR="008A001D" w:rsidRPr="00657732" w:rsidRDefault="008A001D" w:rsidP="008A001D">
      <w:pPr>
        <w:rPr>
          <w:sz w:val="16"/>
        </w:rPr>
      </w:pPr>
      <w:r w:rsidRPr="0065773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657732">
        <w:rPr>
          <w:rStyle w:val="StyleUnderline"/>
        </w:rPr>
        <w:t>opponents</w:t>
      </w:r>
      <w:r w:rsidRPr="00657732">
        <w:rPr>
          <w:sz w:val="16"/>
        </w:rPr>
        <w:t xml:space="preserve"> </w:t>
      </w:r>
      <w:r w:rsidRPr="00657732">
        <w:rPr>
          <w:rStyle w:val="StyleUnderline"/>
        </w:rPr>
        <w:t xml:space="preserve">of military space expansion are sharply divided about </w:t>
      </w:r>
      <w:proofErr w:type="spellStart"/>
      <w:r w:rsidRPr="00657732">
        <w:rPr>
          <w:rStyle w:val="Emphasis"/>
        </w:rPr>
        <w:t>asteroidal</w:t>
      </w:r>
      <w:proofErr w:type="spellEnd"/>
      <w:r w:rsidRPr="00657732">
        <w:rPr>
          <w:rStyle w:val="Emphasis"/>
        </w:rPr>
        <w:t xml:space="preserve"> diversion</w:t>
      </w:r>
      <w:r w:rsidRPr="00657732">
        <w:rPr>
          <w:sz w:val="16"/>
        </w:rPr>
        <w:t>. In part these disputes carry over from Cold War nuclear debates, with Edward Teller, Darth Vader for arms controllers, pushing nuclear solutions to the asteroid threat, and arms controllers raising alarms.</w:t>
      </w:r>
    </w:p>
    <w:p w14:paraId="3E4C745D" w14:textId="77777777" w:rsidR="008A001D" w:rsidRPr="00657732" w:rsidRDefault="008A001D" w:rsidP="008A001D">
      <w:pPr>
        <w:rPr>
          <w:sz w:val="16"/>
        </w:rPr>
      </w:pPr>
      <w:r w:rsidRPr="00657732">
        <w:rPr>
          <w:rStyle w:val="StyleUnderline"/>
        </w:rPr>
        <w:t xml:space="preserve">An important analysis </w:t>
      </w:r>
      <w:r w:rsidRPr="00657732">
        <w:rPr>
          <w:sz w:val="16"/>
        </w:rPr>
        <w:t xml:space="preserve">of the dangers inherent in the deflection of </w:t>
      </w:r>
      <w:proofErr w:type="spellStart"/>
      <w:r w:rsidRPr="00657732">
        <w:rPr>
          <w:sz w:val="16"/>
        </w:rPr>
        <w:t>asteroidal</w:t>
      </w:r>
      <w:proofErr w:type="spellEnd"/>
      <w:r w:rsidRPr="00657732">
        <w:rPr>
          <w:sz w:val="16"/>
        </w:rPr>
        <w:t xml:space="preserve"> bodies </w:t>
      </w:r>
      <w:r w:rsidRPr="00657732">
        <w:rPr>
          <w:rStyle w:val="StyleUnderline"/>
        </w:rPr>
        <w:t>is provided by</w:t>
      </w:r>
      <w:r w:rsidRPr="00657732">
        <w:rPr>
          <w:sz w:val="16"/>
        </w:rPr>
        <w:t xml:space="preserve"> Carl </w:t>
      </w:r>
      <w:r w:rsidRPr="00657732">
        <w:rPr>
          <w:rStyle w:val="Emphasis"/>
          <w:highlight w:val="yellow"/>
        </w:rPr>
        <w:t>Sagan</w:t>
      </w:r>
      <w:r w:rsidRPr="00657732">
        <w:rPr>
          <w:sz w:val="16"/>
          <w:highlight w:val="yellow"/>
        </w:rPr>
        <w:t xml:space="preserve"> </w:t>
      </w:r>
      <w:r w:rsidRPr="00657732">
        <w:rPr>
          <w:rStyle w:val="StyleUnderline"/>
          <w:highlight w:val="yellow"/>
        </w:rPr>
        <w:t>and</w:t>
      </w:r>
      <w:r w:rsidRPr="00657732">
        <w:rPr>
          <w:sz w:val="16"/>
        </w:rPr>
        <w:t xml:space="preserve"> Stephen </w:t>
      </w:r>
      <w:r w:rsidRPr="00657732">
        <w:rPr>
          <w:rStyle w:val="Emphasis"/>
          <w:highlight w:val="yellow"/>
        </w:rPr>
        <w:t>Ostro</w:t>
      </w:r>
      <w:r w:rsidRPr="0065773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w:t>
      </w:r>
      <w:proofErr w:type="spellStart"/>
      <w:r w:rsidRPr="00657732">
        <w:rPr>
          <w:sz w:val="16"/>
        </w:rPr>
        <w:t>Druyan</w:t>
      </w:r>
      <w:proofErr w:type="spellEnd"/>
      <w:r w:rsidRPr="00657732">
        <w:rPr>
          <w:sz w:val="16"/>
        </w:rPr>
        <w:t xml:space="preserve">), made him an international celebrity and influential voice for science and space exploration. </w:t>
      </w:r>
      <w:r w:rsidRPr="00657732">
        <w:rPr>
          <w:rStyle w:val="StyleUnderline"/>
        </w:rPr>
        <w:t xml:space="preserve">Unlike virtually all other space scientists and engineers of his era, Sagan also </w:t>
      </w:r>
      <w:r w:rsidRPr="00657732">
        <w:rPr>
          <w:rStyle w:val="StyleUnderline"/>
          <w:highlight w:val="yellow"/>
        </w:rPr>
        <w:t>was active</w:t>
      </w:r>
      <w:r w:rsidRPr="00657732">
        <w:rPr>
          <w:rStyle w:val="StyleUnderline"/>
        </w:rPr>
        <w:t xml:space="preserve"> in advancing nuclear arms control, studying</w:t>
      </w:r>
      <w:r w:rsidRPr="00657732">
        <w:rPr>
          <w:sz w:val="16"/>
        </w:rPr>
        <w:t>— and publicizing—the “</w:t>
      </w:r>
      <w:r w:rsidRPr="00657732">
        <w:rPr>
          <w:rStyle w:val="StyleUnderline"/>
        </w:rPr>
        <w:t>nuclear winter</w:t>
      </w:r>
      <w:r w:rsidRPr="00657732">
        <w:rPr>
          <w:sz w:val="16"/>
        </w:rPr>
        <w:t xml:space="preserve">” hypothesis and promoting cooperation in space to improve Soviet-American relations.69 Although a strong supporter of the larger habitat expansionist vision, </w:t>
      </w:r>
      <w:r w:rsidRPr="00657732">
        <w:rPr>
          <w:rStyle w:val="StyleUnderline"/>
        </w:rPr>
        <w:t xml:space="preserve">Sagan </w:t>
      </w:r>
      <w:r w:rsidRPr="00657732">
        <w:rPr>
          <w:rStyle w:val="StyleUnderline"/>
          <w:highlight w:val="yellow"/>
        </w:rPr>
        <w:t>insists</w:t>
      </w:r>
      <w:r w:rsidRPr="00657732">
        <w:rPr>
          <w:rStyle w:val="StyleUnderline"/>
        </w:rPr>
        <w:t xml:space="preserve"> large-scale space activities should occur only after nuclear disarmament and planetary habitat stability have been achieved because of </w:t>
      </w:r>
      <w:r w:rsidRPr="00657732">
        <w:rPr>
          <w:rStyle w:val="StyleUnderline"/>
          <w:highlight w:val="yellow"/>
        </w:rPr>
        <w:t>an ominous asteroid “</w:t>
      </w:r>
      <w:r w:rsidRPr="00657732">
        <w:rPr>
          <w:rStyle w:val="Emphasis"/>
          <w:highlight w:val="yellow"/>
        </w:rPr>
        <w:t>deflection dilemma</w:t>
      </w:r>
      <w:r w:rsidRPr="00657732">
        <w:rPr>
          <w:sz w:val="16"/>
        </w:rPr>
        <w:t>.”70</w:t>
      </w:r>
    </w:p>
    <w:p w14:paraId="1618D666" w14:textId="77777777" w:rsidR="008A001D" w:rsidRPr="00657732" w:rsidRDefault="008A001D" w:rsidP="008A001D">
      <w:pPr>
        <w:rPr>
          <w:rStyle w:val="StyleUnderline"/>
        </w:rPr>
      </w:pPr>
      <w:r w:rsidRPr="00657732">
        <w:rPr>
          <w:sz w:val="16"/>
        </w:rPr>
        <w:t xml:space="preserve">The essence of the deflection dilemma is simple: species and civilizational survival inevitably will eventually require the development </w:t>
      </w:r>
      <w:r w:rsidRPr="00657732">
        <w:rPr>
          <w:rStyle w:val="StyleUnderline"/>
        </w:rPr>
        <w:t xml:space="preserve">of </w:t>
      </w:r>
      <w:r w:rsidRPr="00657732">
        <w:rPr>
          <w:rStyle w:val="StyleUnderline"/>
          <w:highlight w:val="yellow"/>
        </w:rPr>
        <w:t>the ability to deflect asteroids</w:t>
      </w:r>
      <w:r w:rsidRPr="00657732">
        <w:rPr>
          <w:rStyle w:val="StyleUnderline"/>
        </w:rPr>
        <w:t xml:space="preserve"> and comets away from Earth</w:t>
      </w:r>
      <w:r w:rsidRPr="00657732">
        <w:rPr>
          <w:sz w:val="16"/>
        </w:rPr>
        <w:t xml:space="preserve">, but this technology also inherently </w:t>
      </w:r>
      <w:r w:rsidRPr="00657732">
        <w:rPr>
          <w:rStyle w:val="Emphasis"/>
          <w:highlight w:val="yellow"/>
        </w:rPr>
        <w:t>creates</w:t>
      </w:r>
      <w:r w:rsidRPr="00657732">
        <w:rPr>
          <w:sz w:val="16"/>
          <w:highlight w:val="yellow"/>
        </w:rPr>
        <w:t xml:space="preserve"> </w:t>
      </w:r>
      <w:r w:rsidRPr="00657732">
        <w:rPr>
          <w:rStyle w:val="StyleUnderline"/>
          <w:highlight w:val="yellow"/>
        </w:rPr>
        <w:t>the possibility</w:t>
      </w:r>
      <w:r w:rsidRPr="00657732">
        <w:rPr>
          <w:rStyle w:val="StyleUnderline"/>
        </w:rPr>
        <w:t xml:space="preserve"> that such </w:t>
      </w:r>
      <w:r w:rsidRPr="00657732">
        <w:rPr>
          <w:rStyle w:val="StyleUnderline"/>
          <w:highlight w:val="yellow"/>
        </w:rPr>
        <w:t>objects could be directed</w:t>
      </w:r>
      <w:r w:rsidRPr="00657732">
        <w:rPr>
          <w:rStyle w:val="StyleUnderline"/>
        </w:rPr>
        <w:t xml:space="preserve"> toward the Earth</w:t>
      </w:r>
      <w:r w:rsidRPr="00657732">
        <w:rPr>
          <w:sz w:val="16"/>
        </w:rPr>
        <w:t xml:space="preserve">. </w:t>
      </w:r>
      <w:r w:rsidRPr="00657732">
        <w:rPr>
          <w:rStyle w:val="StyleUnderline"/>
          <w:highlight w:val="yellow"/>
        </w:rPr>
        <w:t>The</w:t>
      </w:r>
      <w:r w:rsidRPr="00657732">
        <w:rPr>
          <w:sz w:val="16"/>
          <w:highlight w:val="yellow"/>
        </w:rPr>
        <w:t xml:space="preserve"> </w:t>
      </w:r>
      <w:r w:rsidRPr="00657732">
        <w:rPr>
          <w:rStyle w:val="Emphasis"/>
          <w:highlight w:val="yellow"/>
        </w:rPr>
        <w:t>existential stakes are clear</w:t>
      </w:r>
      <w:r w:rsidRPr="00657732">
        <w:rPr>
          <w:sz w:val="16"/>
        </w:rPr>
        <w:t>: “</w:t>
      </w:r>
      <w:r w:rsidRPr="00657732">
        <w:rPr>
          <w:rStyle w:val="StyleUnderline"/>
          <w:highlight w:val="yellow"/>
        </w:rPr>
        <w:t>the destructive energy</w:t>
      </w:r>
      <w:r w:rsidRPr="00657732">
        <w:rPr>
          <w:rStyle w:val="StyleUnderline"/>
        </w:rPr>
        <w:t xml:space="preserve"> latent in a </w:t>
      </w:r>
      <w:proofErr w:type="gramStart"/>
      <w:r w:rsidRPr="00657732">
        <w:rPr>
          <w:rStyle w:val="StyleUnderline"/>
        </w:rPr>
        <w:t xml:space="preserve">large near-Earth asteroid </w:t>
      </w:r>
      <w:r w:rsidRPr="00657732">
        <w:rPr>
          <w:rStyle w:val="Emphasis"/>
          <w:highlight w:val="yellow"/>
        </w:rPr>
        <w:t>dwarfs</w:t>
      </w:r>
      <w:proofErr w:type="gramEnd"/>
      <w:r w:rsidRPr="00657732">
        <w:rPr>
          <w:rStyle w:val="Emphasis"/>
          <w:highlight w:val="yellow"/>
        </w:rPr>
        <w:t xml:space="preserve"> anything else</w:t>
      </w:r>
      <w:r w:rsidRPr="00657732">
        <w:rPr>
          <w:rStyle w:val="StyleUnderline"/>
          <w:highlight w:val="yellow"/>
        </w:rPr>
        <w:t xml:space="preserve"> the</w:t>
      </w:r>
      <w:r w:rsidRPr="00657732">
        <w:rPr>
          <w:rStyle w:val="StyleUnderline"/>
        </w:rPr>
        <w:t xml:space="preserve"> human </w:t>
      </w:r>
      <w:r w:rsidRPr="00657732">
        <w:rPr>
          <w:rStyle w:val="StyleUnderline"/>
          <w:highlight w:val="yellow"/>
        </w:rPr>
        <w:t>species can get its hands on,” making them</w:t>
      </w:r>
      <w:r w:rsidRPr="00657732">
        <w:rPr>
          <w:rStyle w:val="StyleUnderline"/>
        </w:rPr>
        <w:t xml:space="preserve"> potentially “</w:t>
      </w:r>
      <w:r w:rsidRPr="00657732">
        <w:rPr>
          <w:rStyle w:val="StyleUnderline"/>
          <w:highlight w:val="yellow"/>
        </w:rPr>
        <w:t xml:space="preserve">the </w:t>
      </w:r>
      <w:r w:rsidRPr="00657732">
        <w:rPr>
          <w:rStyle w:val="Emphasis"/>
          <w:highlight w:val="yellow"/>
        </w:rPr>
        <w:t>most powerful</w:t>
      </w:r>
      <w:r w:rsidRPr="00657732">
        <w:rPr>
          <w:sz w:val="16"/>
          <w:highlight w:val="yellow"/>
        </w:rPr>
        <w:t xml:space="preserve"> </w:t>
      </w:r>
      <w:r w:rsidRPr="00657732">
        <w:rPr>
          <w:rStyle w:val="Emphasis"/>
          <w:highlight w:val="yellow"/>
        </w:rPr>
        <w:t>w</w:t>
      </w:r>
      <w:r w:rsidRPr="00657732">
        <w:rPr>
          <w:sz w:val="16"/>
        </w:rPr>
        <w:t xml:space="preserve">eapon of </w:t>
      </w:r>
      <w:r w:rsidRPr="00657732">
        <w:rPr>
          <w:rStyle w:val="Emphasis"/>
          <w:highlight w:val="yellow"/>
        </w:rPr>
        <w:t>m</w:t>
      </w:r>
      <w:r w:rsidRPr="00657732">
        <w:rPr>
          <w:sz w:val="16"/>
        </w:rPr>
        <w:t xml:space="preserve">ass </w:t>
      </w:r>
      <w:r w:rsidRPr="00657732">
        <w:rPr>
          <w:rStyle w:val="Emphasis"/>
          <w:highlight w:val="yellow"/>
        </w:rPr>
        <w:t>d</w:t>
      </w:r>
      <w:r w:rsidRPr="00657732">
        <w:rPr>
          <w:sz w:val="16"/>
        </w:rPr>
        <w:t xml:space="preserve">estruction </w:t>
      </w:r>
      <w:r w:rsidRPr="00657732">
        <w:rPr>
          <w:rStyle w:val="StyleUnderline"/>
          <w:highlight w:val="yellow"/>
        </w:rPr>
        <w:t>ever</w:t>
      </w:r>
      <w:r w:rsidRPr="00657732">
        <w:rPr>
          <w:rStyle w:val="StyleUnderline"/>
        </w:rPr>
        <w:t xml:space="preserve"> devised</w:t>
      </w:r>
      <w:r w:rsidRPr="00657732">
        <w:rPr>
          <w:sz w:val="16"/>
        </w:rPr>
        <w:t xml:space="preserve">”71 (see Table 7.4. A and B).72 </w:t>
      </w:r>
      <w:r w:rsidRPr="00657732">
        <w:rPr>
          <w:rStyle w:val="StyleUnderline"/>
        </w:rPr>
        <w:t xml:space="preserve">Once the population of these bodies is fully </w:t>
      </w:r>
      <w:r w:rsidRPr="00657732">
        <w:rPr>
          <w:rStyle w:val="StyleUnderline"/>
        </w:rPr>
        <w:lastRenderedPageBreak/>
        <w:t>mapped, and technologies to deflect them are developed</w:t>
      </w:r>
      <w:r w:rsidRPr="00657732">
        <w:rPr>
          <w:sz w:val="16"/>
        </w:rPr>
        <w:t xml:space="preserve">, Sagan argues, </w:t>
      </w:r>
      <w:r w:rsidRPr="00657732">
        <w:rPr>
          <w:rStyle w:val="StyleUnderline"/>
          <w:highlight w:val="yellow"/>
        </w:rPr>
        <w:t>the prospects for</w:t>
      </w:r>
      <w:r w:rsidRPr="00657732">
        <w:rPr>
          <w:rStyle w:val="StyleUnderline"/>
        </w:rPr>
        <w:t xml:space="preserve"> </w:t>
      </w:r>
      <w:r w:rsidRPr="00657732">
        <w:rPr>
          <w:rStyle w:val="StyleUnderline"/>
          <w:highlight w:val="yellow"/>
        </w:rPr>
        <w:t xml:space="preserve">collision </w:t>
      </w:r>
      <w:r w:rsidRPr="00657732">
        <w:rPr>
          <w:rStyle w:val="Emphasis"/>
          <w:highlight w:val="yellow"/>
        </w:rPr>
        <w:t>increase</w:t>
      </w:r>
      <w:r w:rsidRPr="00657732">
        <w:rPr>
          <w:rStyle w:val="StyleUnderline"/>
        </w:rPr>
        <w:t xml:space="preserve"> over the </w:t>
      </w:r>
      <w:r w:rsidRPr="00657732">
        <w:rPr>
          <w:rStyle w:val="Emphasis"/>
        </w:rPr>
        <w:t>natural rate</w:t>
      </w:r>
      <w:r w:rsidRPr="00657732">
        <w:rPr>
          <w:rStyle w:val="StyleUnderline"/>
        </w:rPr>
        <w:t xml:space="preserve"> due to the possibility of </w:t>
      </w:r>
      <w:r w:rsidRPr="00657732">
        <w:rPr>
          <w:rStyle w:val="Emphasis"/>
        </w:rPr>
        <w:t>intentional bombardment</w:t>
      </w:r>
      <w:r w:rsidRPr="00657732">
        <w:rPr>
          <w:sz w:val="16"/>
        </w:rPr>
        <w:t xml:space="preserve">. Given these possibilities, perhaps </w:t>
      </w:r>
      <w:r w:rsidRPr="00657732">
        <w:rPr>
          <w:rStyle w:val="StyleUnderline"/>
        </w:rPr>
        <w:t xml:space="preserve">the reason </w:t>
      </w:r>
      <w:r w:rsidRPr="00657732">
        <w:rPr>
          <w:rStyle w:val="StyleUnderline"/>
          <w:highlight w:val="yellow"/>
        </w:rPr>
        <w:t>the dinosaurs lasted</w:t>
      </w:r>
      <w:r w:rsidRPr="00657732">
        <w:rPr>
          <w:rStyle w:val="StyleUnderline"/>
        </w:rPr>
        <w:t xml:space="preserve"> for nearly </w:t>
      </w:r>
      <w:r w:rsidRPr="00657732">
        <w:rPr>
          <w:rStyle w:val="StyleUnderline"/>
          <w:highlight w:val="yellow"/>
        </w:rPr>
        <w:t>two hundred million years</w:t>
      </w:r>
      <w:r w:rsidRPr="00657732">
        <w:rPr>
          <w:rStyle w:val="StyleUnderline"/>
        </w:rPr>
        <w:t xml:space="preserve"> is because they </w:t>
      </w:r>
      <w:r w:rsidRPr="00657732">
        <w:rPr>
          <w:rStyle w:val="Emphasis"/>
        </w:rPr>
        <w:t>did not have a space program</w:t>
      </w:r>
      <w:r w:rsidRPr="00657732">
        <w:rPr>
          <w:rStyle w:val="StyleUnderline"/>
        </w:rPr>
        <w:t>.</w:t>
      </w:r>
    </w:p>
    <w:p w14:paraId="51E5CCE3" w14:textId="77777777" w:rsidR="008A001D" w:rsidRPr="006177B2" w:rsidRDefault="008A001D" w:rsidP="008A001D">
      <w:r w:rsidRPr="00657732">
        <w:rPr>
          <w:sz w:val="16"/>
        </w:rPr>
        <w:t xml:space="preserve">In his major book on the human space </w:t>
      </w:r>
      <w:r w:rsidRPr="00781F12">
        <w:rPr>
          <w:sz w:val="16"/>
        </w:rPr>
        <w:t xml:space="preserve">future, Pale Blue Dot, Sagan lays out several scenarios for intentional collisions. His arguments are essentially the arguments of nuclear arms controllers. </w:t>
      </w:r>
      <w:r w:rsidRPr="00781F12">
        <w:rPr>
          <w:rStyle w:val="StyleUnderline"/>
        </w:rPr>
        <w:t>Madmen exist, and some “</w:t>
      </w:r>
      <w:r w:rsidRPr="00657732">
        <w:rPr>
          <w:rStyle w:val="StyleUnderline"/>
        </w:rPr>
        <w:t>achieve the highest levels of political power in modern industrial nations</w:t>
      </w:r>
      <w:r w:rsidRPr="00657732">
        <w:rPr>
          <w:sz w:val="16"/>
        </w:rPr>
        <w:t xml:space="preserve">.”'3 </w:t>
      </w:r>
      <w:r w:rsidRPr="00657732">
        <w:rPr>
          <w:rStyle w:val="StyleUnderline"/>
        </w:rPr>
        <w:t>Recalling</w:t>
      </w:r>
      <w:r w:rsidRPr="00657732">
        <w:rPr>
          <w:sz w:val="16"/>
        </w:rPr>
        <w:t xml:space="preserve"> the extreme destruction caused by </w:t>
      </w:r>
      <w:r w:rsidRPr="00657732">
        <w:rPr>
          <w:rStyle w:val="Emphasis"/>
          <w:highlight w:val="yellow"/>
        </w:rPr>
        <w:t>Hitler</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Stalin</w:t>
      </w:r>
      <w:r w:rsidRPr="00657732">
        <w:rPr>
          <w:sz w:val="16"/>
          <w:highlight w:val="yellow"/>
        </w:rPr>
        <w:t>,</w:t>
      </w:r>
      <w:r w:rsidRPr="00657732">
        <w:rPr>
          <w:sz w:val="16"/>
        </w:rPr>
        <w:t xml:space="preserve"> </w:t>
      </w:r>
      <w:r w:rsidRPr="00657732">
        <w:rPr>
          <w:rStyle w:val="StyleUnderline"/>
        </w:rPr>
        <w:t xml:space="preserve">Sagan posits the possibility that </w:t>
      </w:r>
      <w:r w:rsidRPr="00657732">
        <w:rPr>
          <w:rStyle w:val="StyleUnderline"/>
          <w:highlight w:val="yellow"/>
        </w:rPr>
        <w:t>a</w:t>
      </w:r>
      <w:r w:rsidRPr="00657732">
        <w:rPr>
          <w:rStyle w:val="StyleUnderline"/>
        </w:rPr>
        <w:t xml:space="preserve"> </w:t>
      </w:r>
      <w:r w:rsidRPr="00657732">
        <w:rPr>
          <w:sz w:val="16"/>
        </w:rPr>
        <w:t>“</w:t>
      </w:r>
      <w:r w:rsidRPr="00781F12">
        <w:rPr>
          <w:sz w:val="16"/>
        </w:rPr>
        <w:t xml:space="preserve">misanthropic </w:t>
      </w:r>
      <w:r w:rsidRPr="00781F12">
        <w:rPr>
          <w:rStyle w:val="Emphasis"/>
        </w:rPr>
        <w:t>psychopath</w:t>
      </w:r>
      <w:r w:rsidRPr="00781F12">
        <w:rPr>
          <w:sz w:val="16"/>
        </w:rPr>
        <w:t xml:space="preserve">” </w:t>
      </w:r>
      <w:r w:rsidRPr="00781F12">
        <w:rPr>
          <w:rStyle w:val="StyleUnderline"/>
        </w:rPr>
        <w:t xml:space="preserve">or a </w:t>
      </w:r>
      <w:r w:rsidRPr="00657732">
        <w:rPr>
          <w:rStyle w:val="StyleUnderline"/>
          <w:highlight w:val="yellow"/>
        </w:rPr>
        <w:t>“</w:t>
      </w:r>
      <w:r w:rsidRPr="00657732">
        <w:rPr>
          <w:rStyle w:val="Emphasis"/>
          <w:highlight w:val="yellow"/>
        </w:rPr>
        <w:t>megalomaniac</w:t>
      </w:r>
      <w:r w:rsidRPr="00657732">
        <w:rPr>
          <w:rStyle w:val="StyleUnderline"/>
        </w:rPr>
        <w:t xml:space="preserve"> lusting after ‘greatness’ or glory, </w:t>
      </w:r>
      <w:r w:rsidRPr="00781F12">
        <w:rPr>
          <w:rStyle w:val="StyleUnderline"/>
        </w:rPr>
        <w:t xml:space="preserve">a </w:t>
      </w:r>
      <w:r w:rsidRPr="00657732">
        <w:rPr>
          <w:rStyle w:val="StyleUnderline"/>
          <w:highlight w:val="yellow"/>
        </w:rPr>
        <w:t xml:space="preserve">victim of </w:t>
      </w:r>
      <w:r w:rsidRPr="00657732">
        <w:rPr>
          <w:rStyle w:val="Emphasis"/>
          <w:highlight w:val="yellow"/>
        </w:rPr>
        <w:t>ethnic violence bent on revenge</w:t>
      </w:r>
      <w:r w:rsidRPr="00657732">
        <w:rPr>
          <w:sz w:val="16"/>
        </w:rPr>
        <w:t xml:space="preserve">, </w:t>
      </w:r>
      <w:r w:rsidRPr="00657732">
        <w:rPr>
          <w:rStyle w:val="StyleUnderline"/>
        </w:rPr>
        <w:t xml:space="preserve">someone in the grip of severe testosterone poisoning, </w:t>
      </w:r>
      <w:r w:rsidRPr="00781F12">
        <w:rPr>
          <w:rStyle w:val="StyleUnderline"/>
        </w:rPr>
        <w:t xml:space="preserve">some </w:t>
      </w:r>
      <w:r w:rsidRPr="00781F12">
        <w:rPr>
          <w:rStyle w:val="Emphasis"/>
        </w:rPr>
        <w:t>religious fanatic</w:t>
      </w:r>
      <w:r w:rsidRPr="00781F12">
        <w:rPr>
          <w:rStyle w:val="StyleUnderline"/>
        </w:rPr>
        <w:t xml:space="preserve"> hastening</w:t>
      </w:r>
      <w:r w:rsidRPr="00781F12">
        <w:rPr>
          <w:sz w:val="16"/>
        </w:rPr>
        <w:t xml:space="preserve"> the Day of</w:t>
      </w:r>
      <w:r w:rsidRPr="00657732">
        <w:rPr>
          <w:sz w:val="16"/>
        </w:rPr>
        <w:t xml:space="preserve"> Judgment, </w:t>
      </w:r>
      <w:r w:rsidRPr="00657732">
        <w:rPr>
          <w:rStyle w:val="StyleUnderline"/>
        </w:rPr>
        <w:t xml:space="preserve">or just some </w:t>
      </w:r>
      <w:r w:rsidRPr="00657732">
        <w:rPr>
          <w:rStyle w:val="Emphasis"/>
          <w:highlight w:val="yellow"/>
        </w:rPr>
        <w:t>technicians</w:t>
      </w:r>
      <w:r w:rsidRPr="00657732">
        <w:rPr>
          <w:rStyle w:val="StyleUnderline"/>
          <w:highlight w:val="yellow"/>
        </w:rPr>
        <w:t xml:space="preserve"> incompetent</w:t>
      </w:r>
      <w:r w:rsidRPr="00657732">
        <w:rPr>
          <w:rStyle w:val="StyleUnderline"/>
        </w:rPr>
        <w:t xml:space="preserve"> or </w:t>
      </w:r>
      <w:r w:rsidRPr="00657732">
        <w:rPr>
          <w:rStyle w:val="Emphasis"/>
        </w:rPr>
        <w:t>insufficiently</w:t>
      </w:r>
      <w:r w:rsidRPr="00657732">
        <w:rPr>
          <w:rStyle w:val="StyleUnderline"/>
        </w:rPr>
        <w:t xml:space="preserve"> vigilant</w:t>
      </w:r>
      <w:r w:rsidRPr="00657732">
        <w:rPr>
          <w:sz w:val="16"/>
        </w:rPr>
        <w:t xml:space="preserve">” </w:t>
      </w:r>
      <w:r w:rsidRPr="00781F12">
        <w:rPr>
          <w:rStyle w:val="StyleUnderline"/>
        </w:rPr>
        <w:t xml:space="preserve">will </w:t>
      </w:r>
      <w:r w:rsidRPr="00657732">
        <w:rPr>
          <w:rStyle w:val="StyleUnderline"/>
          <w:highlight w:val="yellow"/>
        </w:rPr>
        <w:t xml:space="preserve">bring </w:t>
      </w:r>
      <w:r w:rsidRPr="00781F12">
        <w:rPr>
          <w:rStyle w:val="StyleUnderline"/>
        </w:rPr>
        <w:t>about a</w:t>
      </w:r>
      <w:r w:rsidRPr="00657732">
        <w:rPr>
          <w:rStyle w:val="StyleUnderline"/>
          <w:highlight w:val="yellow"/>
        </w:rPr>
        <w:t xml:space="preserve"> catastrophic </w:t>
      </w:r>
      <w:r w:rsidRPr="00657732">
        <w:rPr>
          <w:rStyle w:val="Emphasis"/>
          <w:highlight w:val="yellow"/>
        </w:rPr>
        <w:t>collision</w:t>
      </w:r>
      <w:r w:rsidRPr="00657732">
        <w:rPr>
          <w:sz w:val="16"/>
        </w:rPr>
        <w:t xml:space="preserve">.74 Earth-approaching asteroids amount </w:t>
      </w:r>
      <w:r w:rsidRPr="00781F12">
        <w:rPr>
          <w:sz w:val="16"/>
        </w:rPr>
        <w:t>to “</w:t>
      </w:r>
      <w:r w:rsidRPr="00781F12">
        <w:rPr>
          <w:rStyle w:val="StyleUnderline"/>
        </w:rPr>
        <w:t>30,000 swords of Damocles hanging over our heads</w:t>
      </w:r>
      <w:r w:rsidRPr="00781F12">
        <w:rPr>
          <w:sz w:val="16"/>
        </w:rPr>
        <w:t>,” for</w:t>
      </w:r>
      <w:r w:rsidRPr="00657732">
        <w:rPr>
          <w:sz w:val="16"/>
        </w:rPr>
        <w:t xml:space="preserve"> which “there is no acceptable national solution.”75 And, like Cole and </w:t>
      </w:r>
      <w:proofErr w:type="spellStart"/>
      <w:r w:rsidRPr="00657732">
        <w:rPr>
          <w:sz w:val="16"/>
        </w:rPr>
        <w:t>Salkeld</w:t>
      </w:r>
      <w:proofErr w:type="spellEnd"/>
      <w:r w:rsidRPr="00657732">
        <w:rPr>
          <w:sz w:val="16"/>
        </w:rPr>
        <w:t xml:space="preserve"> (not mentioned), Sagan points to the possibilities of clandestine use of this technology.</w:t>
      </w:r>
    </w:p>
    <w:p w14:paraId="77F20564" w14:textId="77777777" w:rsidR="008A001D" w:rsidRPr="00657732" w:rsidRDefault="008A001D" w:rsidP="008A001D">
      <w:pPr>
        <w:pStyle w:val="Heading4"/>
      </w:pPr>
      <w:r>
        <w:t xml:space="preserve">10] </w:t>
      </w:r>
      <w:r w:rsidRPr="00657732">
        <w:t xml:space="preserve">Accidental and intentional </w:t>
      </w:r>
      <w:r w:rsidRPr="00657732">
        <w:rPr>
          <w:u w:val="single"/>
        </w:rPr>
        <w:t>deflection attacks</w:t>
      </w:r>
      <w:r w:rsidRPr="00657732">
        <w:t xml:space="preserve"> outweigh the threat of </w:t>
      </w:r>
      <w:r w:rsidRPr="00657732">
        <w:rPr>
          <w:u w:val="single"/>
        </w:rPr>
        <w:t>conventional hits</w:t>
      </w:r>
      <w:r w:rsidRPr="00657732">
        <w:t xml:space="preserve"> – only building in </w:t>
      </w:r>
      <w:r w:rsidRPr="00657732">
        <w:rPr>
          <w:u w:val="single"/>
        </w:rPr>
        <w:t>response time</w:t>
      </w:r>
      <w:r w:rsidRPr="00657732">
        <w:t xml:space="preserve"> with </w:t>
      </w:r>
      <w:r w:rsidRPr="00657732">
        <w:rPr>
          <w:u w:val="single"/>
        </w:rPr>
        <w:t>enhanced tracking</w:t>
      </w:r>
      <w:r w:rsidRPr="00657732">
        <w:t xml:space="preserve"> and </w:t>
      </w:r>
      <w:r w:rsidRPr="00657732">
        <w:rPr>
          <w:u w:val="single"/>
        </w:rPr>
        <w:t>attribution</w:t>
      </w:r>
      <w:r w:rsidRPr="00657732">
        <w:t xml:space="preserve"> solves </w:t>
      </w:r>
      <w:r w:rsidRPr="00657732">
        <w:rPr>
          <w:u w:val="single"/>
        </w:rPr>
        <w:t>rogue strikes</w:t>
      </w:r>
      <w:r w:rsidRPr="00657732">
        <w:t xml:space="preserve"> that </w:t>
      </w:r>
      <w:r w:rsidRPr="00657732">
        <w:rPr>
          <w:u w:val="single"/>
        </w:rPr>
        <w:t>bypass</w:t>
      </w:r>
      <w:r w:rsidRPr="00657732">
        <w:t xml:space="preserve"> conventional deterrence </w:t>
      </w:r>
    </w:p>
    <w:p w14:paraId="1AC5C0DF" w14:textId="77777777" w:rsidR="008A001D" w:rsidRPr="00657732" w:rsidRDefault="008A001D" w:rsidP="008A001D">
      <w:proofErr w:type="spellStart"/>
      <w:r w:rsidRPr="00657732">
        <w:rPr>
          <w:rStyle w:val="Style13ptBold"/>
        </w:rPr>
        <w:t>Dello</w:t>
      </w:r>
      <w:proofErr w:type="spellEnd"/>
      <w:r w:rsidRPr="00657732">
        <w:rPr>
          <w:rStyle w:val="Style13ptBold"/>
        </w:rPr>
        <w:t>-Iacovo 18</w:t>
      </w:r>
      <w:r w:rsidRPr="00657732">
        <w:t xml:space="preserve"> [Michael, PhD candidate (Mining Engineering), emphasis on space science, looking at asteroid exploration, mining and impact risk @ University of New South Wales. “Asteroids and comets as space weapons,” </w:t>
      </w:r>
      <w:hyperlink r:id="rId24" w:history="1">
        <w:r w:rsidRPr="00657732">
          <w:rPr>
            <w:rStyle w:val="Hyperlink"/>
          </w:rPr>
          <w:t>http://www.michaeldello.com/asteroids-comets-space-weapons/</w:t>
        </w:r>
      </w:hyperlink>
      <w:r w:rsidRPr="00657732">
        <w:t>]</w:t>
      </w:r>
    </w:p>
    <w:p w14:paraId="2F84E216" w14:textId="77777777" w:rsidR="008A001D" w:rsidRPr="00657732" w:rsidRDefault="008A001D" w:rsidP="008A001D">
      <w:pPr>
        <w:rPr>
          <w:sz w:val="16"/>
        </w:rPr>
      </w:pPr>
      <w:r w:rsidRPr="00657732">
        <w:rPr>
          <w:rStyle w:val="StyleUnderline"/>
        </w:rPr>
        <w:t>Ignoring</w:t>
      </w:r>
      <w:r w:rsidRPr="00657732">
        <w:rPr>
          <w:sz w:val="16"/>
        </w:rPr>
        <w:t xml:space="preserve"> </w:t>
      </w:r>
      <w:r w:rsidRPr="00657732">
        <w:rPr>
          <w:rStyle w:val="Emphasis"/>
          <w:highlight w:val="yellow"/>
        </w:rPr>
        <w:t>accidental</w:t>
      </w:r>
      <w:r w:rsidRPr="00657732">
        <w:rPr>
          <w:sz w:val="16"/>
          <w:highlight w:val="yellow"/>
        </w:rPr>
        <w:t xml:space="preserve"> </w:t>
      </w:r>
      <w:r w:rsidRPr="00657732">
        <w:rPr>
          <w:rStyle w:val="StyleUnderline"/>
          <w:highlight w:val="yellow"/>
        </w:rPr>
        <w:t>deflection</w:t>
      </w:r>
      <w:r w:rsidRPr="00657732">
        <w:rPr>
          <w:rStyle w:val="StyleUnderline"/>
        </w:rPr>
        <w:t xml:space="preserve">, which </w:t>
      </w:r>
      <w:r w:rsidRPr="00657732">
        <w:rPr>
          <w:rStyle w:val="StyleUnderline"/>
          <w:highlight w:val="yellow"/>
        </w:rPr>
        <w:t>might occur when an asteroid is moved</w:t>
      </w:r>
      <w:r w:rsidRPr="00657732">
        <w:rPr>
          <w:rStyle w:val="StyleUnderline"/>
        </w:rPr>
        <w:t xml:space="preserve"> to an Earth or Lunar orbit </w:t>
      </w:r>
      <w:r w:rsidRPr="00657732">
        <w:rPr>
          <w:rStyle w:val="StyleUnderline"/>
          <w:highlight w:val="yellow"/>
        </w:rPr>
        <w:t>for</w:t>
      </w:r>
      <w:r w:rsidRPr="00657732">
        <w:rPr>
          <w:rStyle w:val="StyleUnderline"/>
        </w:rPr>
        <w:t xml:space="preserve"> </w:t>
      </w:r>
      <w:r w:rsidRPr="00657732">
        <w:rPr>
          <w:rStyle w:val="Emphasis"/>
        </w:rPr>
        <w:t>research</w:t>
      </w:r>
      <w:r w:rsidRPr="00657732">
        <w:rPr>
          <w:rStyle w:val="StyleUnderline"/>
        </w:rPr>
        <w:t xml:space="preserve"> or </w:t>
      </w:r>
      <w:r w:rsidRPr="00657732">
        <w:rPr>
          <w:rStyle w:val="Emphasis"/>
          <w:highlight w:val="yellow"/>
        </w:rPr>
        <w:t>mining</w:t>
      </w:r>
      <w:r w:rsidRPr="00657732">
        <w:rPr>
          <w:rStyle w:val="StyleUnderline"/>
          <w:highlight w:val="yellow"/>
        </w:rPr>
        <w:t xml:space="preserve"> purposes</w:t>
      </w:r>
      <w:r w:rsidRPr="00657732">
        <w:rPr>
          <w:sz w:val="16"/>
        </w:rPr>
        <w:t xml:space="preserve"> (see this now scrapped proposal to bring a small asteroid in to Lunar orbit), </w:t>
      </w:r>
      <w:r w:rsidRPr="00657732">
        <w:rPr>
          <w:rStyle w:val="StyleUnderline"/>
        </w:rPr>
        <w:t xml:space="preserve">there are two categories of actors that might maliciously deflect such a </w:t>
      </w:r>
      <w:proofErr w:type="gramStart"/>
      <w:r w:rsidRPr="00657732">
        <w:rPr>
          <w:rStyle w:val="StyleUnderline"/>
        </w:rPr>
        <w:t>body</w:t>
      </w:r>
      <w:r w:rsidRPr="00657732">
        <w:rPr>
          <w:sz w:val="16"/>
        </w:rPr>
        <w:t>;</w:t>
      </w:r>
      <w:proofErr w:type="gramEnd"/>
      <w:r w:rsidRPr="00657732">
        <w:rPr>
          <w:sz w:val="16"/>
        </w:rPr>
        <w:t xml:space="preserve"> </w:t>
      </w:r>
      <w:r w:rsidRPr="00657732">
        <w:rPr>
          <w:rStyle w:val="Emphasis"/>
        </w:rPr>
        <w:t>state actors</w:t>
      </w:r>
      <w:r w:rsidRPr="00657732">
        <w:rPr>
          <w:sz w:val="16"/>
        </w:rPr>
        <w:t xml:space="preserve"> </w:t>
      </w:r>
      <w:r w:rsidRPr="00657732">
        <w:rPr>
          <w:rStyle w:val="StyleUnderline"/>
        </w:rPr>
        <w:t>and</w:t>
      </w:r>
      <w:r w:rsidRPr="00657732">
        <w:rPr>
          <w:sz w:val="16"/>
        </w:rPr>
        <w:t xml:space="preserve"> </w:t>
      </w:r>
      <w:r w:rsidRPr="00657732">
        <w:rPr>
          <w:rStyle w:val="Emphasis"/>
        </w:rPr>
        <w:t>terrorist groups</w:t>
      </w:r>
      <w:r w:rsidRPr="00657732">
        <w:rPr>
          <w:sz w:val="16"/>
        </w:rPr>
        <w:t xml:space="preserve">. </w:t>
      </w:r>
    </w:p>
    <w:p w14:paraId="17E22CE1" w14:textId="77777777" w:rsidR="008A001D" w:rsidRPr="00657732" w:rsidRDefault="008A001D" w:rsidP="008A001D">
      <w:pPr>
        <w:rPr>
          <w:sz w:val="16"/>
        </w:rPr>
      </w:pPr>
      <w:r w:rsidRPr="00657732">
        <w:rPr>
          <w:rStyle w:val="StyleUnderline"/>
          <w:highlight w:val="yellow"/>
        </w:rPr>
        <w:t>A state actor might</w:t>
      </w:r>
      <w:r w:rsidRPr="00657732">
        <w:rPr>
          <w:rStyle w:val="StyleUnderline"/>
        </w:rPr>
        <w:t xml:space="preserve"> be </w:t>
      </w:r>
      <w:proofErr w:type="spellStart"/>
      <w:r w:rsidRPr="00657732">
        <w:rPr>
          <w:rStyle w:val="StyleUnderline"/>
        </w:rPr>
        <w:t>incentivised</w:t>
      </w:r>
      <w:proofErr w:type="spellEnd"/>
      <w:r w:rsidRPr="00657732">
        <w:rPr>
          <w:rStyle w:val="StyleUnderline"/>
        </w:rPr>
        <w:t xml:space="preserve"> to </w:t>
      </w:r>
      <w:proofErr w:type="spellStart"/>
      <w:r w:rsidRPr="00657732">
        <w:rPr>
          <w:rStyle w:val="StyleUnderline"/>
          <w:highlight w:val="yellow"/>
        </w:rPr>
        <w:t>authorise</w:t>
      </w:r>
      <w:proofErr w:type="spellEnd"/>
      <w:r w:rsidRPr="00657732">
        <w:rPr>
          <w:rStyle w:val="StyleUnderline"/>
          <w:highlight w:val="yellow"/>
        </w:rPr>
        <w:t xml:space="preserve"> an asteroid strike</w:t>
      </w:r>
      <w:r w:rsidRPr="00657732">
        <w:rPr>
          <w:sz w:val="16"/>
        </w:rPr>
        <w:t xml:space="preserve"> on an enemy or potential enemy </w:t>
      </w:r>
      <w:r w:rsidRPr="00657732">
        <w:rPr>
          <w:rStyle w:val="StyleUnderline"/>
          <w:highlight w:val="yellow"/>
        </w:rPr>
        <w:t>in situations where</w:t>
      </w:r>
      <w:r w:rsidRPr="00657732">
        <w:rPr>
          <w:rStyle w:val="StyleUnderline"/>
        </w:rPr>
        <w:t xml:space="preserve"> </w:t>
      </w:r>
      <w:r w:rsidRPr="00657732">
        <w:rPr>
          <w:rStyle w:val="StyleUnderline"/>
          <w:highlight w:val="yellow"/>
        </w:rPr>
        <w:t>they wouldn’t</w:t>
      </w:r>
      <w:r w:rsidRPr="00657732">
        <w:rPr>
          <w:rStyle w:val="StyleUnderline"/>
        </w:rPr>
        <w:t xml:space="preserve"> necessarily </w:t>
      </w:r>
      <w:proofErr w:type="spellStart"/>
      <w:r w:rsidRPr="00657732">
        <w:rPr>
          <w:rStyle w:val="StyleUnderline"/>
          <w:highlight w:val="yellow"/>
        </w:rPr>
        <w:t>authorise</w:t>
      </w:r>
      <w:proofErr w:type="spellEnd"/>
      <w:r w:rsidRPr="00657732">
        <w:rPr>
          <w:rStyle w:val="StyleUnderline"/>
          <w:highlight w:val="yellow"/>
        </w:rPr>
        <w:t xml:space="preserve"> a </w:t>
      </w:r>
      <w:r w:rsidRPr="00657732">
        <w:rPr>
          <w:rStyle w:val="Emphasis"/>
          <w:highlight w:val="yellow"/>
        </w:rPr>
        <w:t>nuclear</w:t>
      </w:r>
      <w:r w:rsidRPr="00657732">
        <w:rPr>
          <w:rStyle w:val="StyleUnderline"/>
        </w:rPr>
        <w:t xml:space="preserve"> strike </w:t>
      </w:r>
      <w:r w:rsidRPr="00657732">
        <w:rPr>
          <w:rStyle w:val="StyleUnderline"/>
          <w:highlight w:val="yellow"/>
        </w:rPr>
        <w:t xml:space="preserve">or </w:t>
      </w:r>
      <w:r w:rsidRPr="00657732">
        <w:rPr>
          <w:rStyle w:val="Emphasis"/>
          <w:highlight w:val="yellow"/>
        </w:rPr>
        <w:t>conventional</w:t>
      </w:r>
      <w:r w:rsidRPr="00657732">
        <w:rPr>
          <w:rStyle w:val="StyleUnderline"/>
          <w:highlight w:val="yellow"/>
        </w:rPr>
        <w:t xml:space="preserve"> invasion</w:t>
      </w:r>
      <w:r w:rsidRPr="00657732">
        <w:rPr>
          <w:sz w:val="16"/>
        </w:rPr>
        <w:t xml:space="preserve">. For example, let us consider </w:t>
      </w:r>
      <w:r w:rsidRPr="00657732">
        <w:rPr>
          <w:rStyle w:val="StyleUnderline"/>
        </w:rPr>
        <w:t>an asteroid of around 20 m</w:t>
      </w:r>
      <w:r w:rsidRPr="00657732">
        <w:rPr>
          <w:sz w:val="16"/>
        </w:rPr>
        <w:t xml:space="preserve"> in diameter. Near Earth orbit asteroids of around this </w:t>
      </w:r>
      <w:r w:rsidRPr="00657732">
        <w:rPr>
          <w:rStyle w:val="StyleUnderline"/>
        </w:rPr>
        <w:t xml:space="preserve">size are often only detected several hours or days before passing between Earth and the Moon. If a state actor is able to identify an asteroid that will pass near Earth in </w:t>
      </w:r>
      <w:r w:rsidRPr="00657732">
        <w:rPr>
          <w:rStyle w:val="Emphasis"/>
        </w:rPr>
        <w:t>secret</w:t>
      </w:r>
      <w:r w:rsidRPr="00657732">
        <w:rPr>
          <w:sz w:val="16"/>
        </w:rPr>
        <w:t xml:space="preserve"> before the global community has</w:t>
      </w:r>
      <w:r w:rsidRPr="00657732">
        <w:rPr>
          <w:rStyle w:val="StyleUnderline"/>
        </w:rPr>
        <w:t xml:space="preserve">, </w:t>
      </w:r>
      <w:r w:rsidRPr="00657732">
        <w:rPr>
          <w:rStyle w:val="StyleUnderline"/>
          <w:highlight w:val="yellow"/>
        </w:rPr>
        <w:t>they can</w:t>
      </w:r>
      <w:r w:rsidRPr="00657732">
        <w:rPr>
          <w:rStyle w:val="StyleUnderline"/>
        </w:rPr>
        <w:t xml:space="preserve"> feasibly send a mission to </w:t>
      </w:r>
      <w:r w:rsidRPr="00657732">
        <w:rPr>
          <w:rStyle w:val="StyleUnderline"/>
          <w:highlight w:val="yellow"/>
        </w:rPr>
        <w:t>alter its orbit</w:t>
      </w:r>
      <w:r w:rsidRPr="00657732">
        <w:rPr>
          <w:rStyle w:val="StyleUnderline"/>
        </w:rPr>
        <w:t xml:space="preserve"> to intersect with Earth in a way such that </w:t>
      </w:r>
      <w:r w:rsidRPr="00657732">
        <w:rPr>
          <w:rStyle w:val="StyleUnderline"/>
          <w:highlight w:val="yellow"/>
        </w:rPr>
        <w:t>it would not be</w:t>
      </w:r>
      <w:r w:rsidRPr="00657732">
        <w:rPr>
          <w:rStyle w:val="StyleUnderline"/>
        </w:rPr>
        <w:t xml:space="preserve"> </w:t>
      </w:r>
      <w:r w:rsidRPr="00657732">
        <w:rPr>
          <w:rStyle w:val="StyleUnderline"/>
          <w:highlight w:val="yellow"/>
        </w:rPr>
        <w:t xml:space="preserve">detected until it is </w:t>
      </w:r>
      <w:r w:rsidRPr="00657732">
        <w:rPr>
          <w:rStyle w:val="Emphasis"/>
          <w:highlight w:val="yellow"/>
        </w:rPr>
        <w:t>much too late</w:t>
      </w:r>
      <w:r w:rsidRPr="00657732">
        <w:rPr>
          <w:sz w:val="16"/>
        </w:rPr>
        <w:t xml:space="preserve">. Assuming the state actor did its job well enough, </w:t>
      </w:r>
      <w:r w:rsidRPr="00657732">
        <w:rPr>
          <w:rStyle w:val="StyleUnderline"/>
          <w:highlight w:val="yellow"/>
        </w:rPr>
        <w:t>it would be impossible</w:t>
      </w:r>
      <w:r w:rsidRPr="00657732">
        <w:rPr>
          <w:rStyle w:val="StyleUnderline"/>
        </w:rPr>
        <w:t xml:space="preserve"> for anyone </w:t>
      </w:r>
      <w:r w:rsidRPr="00657732">
        <w:rPr>
          <w:rStyle w:val="StyleUnderline"/>
          <w:highlight w:val="yellow"/>
        </w:rPr>
        <w:t xml:space="preserve">to lay </w:t>
      </w:r>
      <w:r w:rsidRPr="00657732">
        <w:rPr>
          <w:rStyle w:val="Emphasis"/>
          <w:highlight w:val="yellow"/>
        </w:rPr>
        <w:t>blame on them</w:t>
      </w:r>
      <w:r w:rsidRPr="00657732">
        <w:rPr>
          <w:sz w:val="16"/>
        </w:rPr>
        <w:t xml:space="preserve">, let alone even guess that it might have been caused by malicious intent. </w:t>
      </w:r>
    </w:p>
    <w:p w14:paraId="5AE060C5" w14:textId="77777777" w:rsidR="008A001D" w:rsidRPr="00657732" w:rsidRDefault="008A001D" w:rsidP="008A001D">
      <w:pPr>
        <w:rPr>
          <w:sz w:val="16"/>
        </w:rPr>
      </w:pPr>
      <w:r w:rsidRPr="00657732">
        <w:rPr>
          <w:rStyle w:val="StyleUnderline"/>
          <w:highlight w:val="yellow"/>
        </w:rPr>
        <w:t>An asteroid</w:t>
      </w:r>
      <w:r w:rsidRPr="00657732">
        <w:rPr>
          <w:rStyle w:val="StyleUnderline"/>
        </w:rPr>
        <w:t xml:space="preserve"> of this size would be expected to have enough energy to </w:t>
      </w:r>
      <w:r w:rsidRPr="00657732">
        <w:rPr>
          <w:rStyle w:val="StyleUnderline"/>
          <w:highlight w:val="yellow"/>
        </w:rPr>
        <w:t>cause an explosion</w:t>
      </w:r>
      <w:r w:rsidRPr="00657732">
        <w:rPr>
          <w:sz w:val="16"/>
        </w:rPr>
        <w:t xml:space="preserve"> </w:t>
      </w:r>
      <w:r w:rsidRPr="00657732">
        <w:rPr>
          <w:rStyle w:val="Emphasis"/>
          <w:highlight w:val="yellow"/>
        </w:rPr>
        <w:t>30 times the strength of the nuclear bomb</w:t>
      </w:r>
      <w:r w:rsidRPr="00657732">
        <w:rPr>
          <w:sz w:val="16"/>
        </w:rPr>
        <w:t xml:space="preserve"> dropped over Hiroshima in WWII.</w:t>
      </w:r>
    </w:p>
    <w:p w14:paraId="6CED45C6" w14:textId="77777777" w:rsidR="008A001D" w:rsidRPr="00657732" w:rsidRDefault="008A001D" w:rsidP="008A001D">
      <w:pPr>
        <w:pStyle w:val="Heading4"/>
        <w:contextualSpacing/>
        <w:rPr>
          <w:rFonts w:cs="Arial"/>
          <w:b w:val="0"/>
          <w:bCs w:val="0"/>
        </w:rPr>
      </w:pPr>
      <w:r>
        <w:rPr>
          <w:rFonts w:cs="Arial"/>
        </w:rPr>
        <w:t xml:space="preserve">11] </w:t>
      </w:r>
      <w:r w:rsidRPr="00657732">
        <w:rPr>
          <w:rFonts w:cs="Arial"/>
        </w:rPr>
        <w:t xml:space="preserve">Even </w:t>
      </w:r>
      <w:r w:rsidRPr="00657732">
        <w:rPr>
          <w:rFonts w:cs="Arial"/>
          <w:u w:val="single"/>
        </w:rPr>
        <w:t>limited deflection failures</w:t>
      </w:r>
      <w:r w:rsidRPr="00657732">
        <w:rPr>
          <w:rFonts w:cs="Arial"/>
        </w:rPr>
        <w:t xml:space="preserve"> cause </w:t>
      </w:r>
      <w:r w:rsidRPr="00657732">
        <w:rPr>
          <w:rFonts w:cs="Arial"/>
          <w:u w:val="single"/>
        </w:rPr>
        <w:t>nuke war</w:t>
      </w:r>
      <w:r w:rsidRPr="00657732">
        <w:rPr>
          <w:rFonts w:cs="Arial"/>
        </w:rPr>
        <w:t xml:space="preserve"> because they look like </w:t>
      </w:r>
      <w:r w:rsidRPr="00657732">
        <w:rPr>
          <w:rFonts w:cs="Arial"/>
          <w:u w:val="single"/>
        </w:rPr>
        <w:t>preemptive strikes</w:t>
      </w:r>
      <w:r w:rsidRPr="00657732">
        <w:rPr>
          <w:rFonts w:cs="Arial"/>
        </w:rPr>
        <w:t xml:space="preserve"> and the risk is </w:t>
      </w:r>
      <w:r w:rsidRPr="00657732">
        <w:rPr>
          <w:rFonts w:cs="Arial"/>
          <w:u w:val="single"/>
        </w:rPr>
        <w:t>inversely proportion</w:t>
      </w:r>
      <w:r w:rsidRPr="00657732">
        <w:rPr>
          <w:rFonts w:cs="Arial"/>
        </w:rPr>
        <w:t xml:space="preserve"> to </w:t>
      </w:r>
      <w:r w:rsidRPr="00657732">
        <w:rPr>
          <w:rFonts w:cs="Arial"/>
          <w:u w:val="single"/>
        </w:rPr>
        <w:t>size</w:t>
      </w:r>
      <w:r w:rsidRPr="00657732">
        <w:rPr>
          <w:rFonts w:cs="Arial"/>
        </w:rPr>
        <w:t xml:space="preserve"> </w:t>
      </w:r>
    </w:p>
    <w:p w14:paraId="659A9F75" w14:textId="77777777" w:rsidR="008A001D" w:rsidRPr="00657732" w:rsidRDefault="008A001D" w:rsidP="008A001D">
      <w:pPr>
        <w:contextualSpacing/>
      </w:pPr>
      <w:r w:rsidRPr="00657732">
        <w:rPr>
          <w:rStyle w:val="Style13ptBold"/>
        </w:rPr>
        <w:t>Lovett 19</w:t>
      </w:r>
      <w:r w:rsidRPr="00657732">
        <w:t xml:space="preserve">, [Richard Lovett is a Cosmos contributor, The biggest danger about an asteroid strike? Lawyers, </w:t>
      </w:r>
      <w:proofErr w:type="gramStart"/>
      <w:r w:rsidRPr="00657732">
        <w:rPr>
          <w:rStyle w:val="StyleUnderline"/>
          <w:highlight w:val="cyan"/>
        </w:rPr>
        <w:t>Blasting</w:t>
      </w:r>
      <w:proofErr w:type="gramEnd"/>
      <w:r w:rsidRPr="00657732">
        <w:rPr>
          <w:rStyle w:val="StyleUnderline"/>
          <w:highlight w:val="cyan"/>
        </w:rPr>
        <w:t xml:space="preserve"> </w:t>
      </w:r>
      <w:r w:rsidRPr="00657732">
        <w:rPr>
          <w:rStyle w:val="StyleUnderline"/>
        </w:rPr>
        <w:t xml:space="preserve">away </w:t>
      </w:r>
      <w:r w:rsidRPr="00657732">
        <w:rPr>
          <w:rStyle w:val="StyleUnderline"/>
          <w:highlight w:val="cyan"/>
        </w:rPr>
        <w:t>at</w:t>
      </w:r>
      <w:r w:rsidRPr="00657732">
        <w:rPr>
          <w:rStyle w:val="StyleUnderline"/>
        </w:rPr>
        <w:t xml:space="preserve"> incoming </w:t>
      </w:r>
      <w:r w:rsidRPr="00657732">
        <w:rPr>
          <w:rStyle w:val="StyleUnderline"/>
          <w:highlight w:val="cyan"/>
        </w:rPr>
        <w:t xml:space="preserve">space rock raises </w:t>
      </w:r>
      <w:r w:rsidRPr="00657732">
        <w:rPr>
          <w:rStyle w:val="StyleUnderline"/>
        </w:rPr>
        <w:t xml:space="preserve">real </w:t>
      </w:r>
      <w:r w:rsidRPr="00657732">
        <w:rPr>
          <w:rStyle w:val="StyleUnderline"/>
          <w:highlight w:val="cyan"/>
        </w:rPr>
        <w:t xml:space="preserve">risks of </w:t>
      </w:r>
      <w:r w:rsidRPr="00657732">
        <w:rPr>
          <w:rStyle w:val="Emphasis"/>
          <w:highlight w:val="cyan"/>
        </w:rPr>
        <w:t>nuclear war</w:t>
      </w:r>
      <w:r w:rsidRPr="00657732">
        <w:t xml:space="preserve">, experts </w:t>
      </w:r>
      <w:r w:rsidRPr="00657732">
        <w:lastRenderedPageBreak/>
        <w:t xml:space="preserve">say. Richard A Lovett reports, </w:t>
      </w:r>
      <w:r w:rsidRPr="00657732">
        <w:rPr>
          <w:u w:val="single"/>
        </w:rPr>
        <w:t>May 7</w:t>
      </w:r>
      <w:r w:rsidRPr="00657732">
        <w:t>, https://cosmosmagazine.com/space/the-biggest-danger-about-an-asteroid-strike-lawyers]</w:t>
      </w:r>
    </w:p>
    <w:p w14:paraId="77E4464F" w14:textId="77777777" w:rsidR="008A001D" w:rsidRPr="00657732" w:rsidRDefault="008A001D" w:rsidP="008A001D">
      <w:pPr>
        <w:contextualSpacing/>
        <w:rPr>
          <w:sz w:val="16"/>
          <w:szCs w:val="16"/>
        </w:rPr>
      </w:pPr>
      <w:r w:rsidRPr="00657732">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657732">
        <w:rPr>
          <w:sz w:val="16"/>
        </w:rPr>
        <w:t xml:space="preserve">One problem is what would happen </w:t>
      </w:r>
      <w:r w:rsidRPr="00657732">
        <w:rPr>
          <w:rStyle w:val="StyleUnderline"/>
          <w:highlight w:val="cyan"/>
        </w:rPr>
        <w:t>if one country</w:t>
      </w:r>
      <w:r w:rsidRPr="00657732">
        <w:rPr>
          <w:sz w:val="16"/>
        </w:rPr>
        <w:t xml:space="preserve">, worried about protecting its own citizens, </w:t>
      </w:r>
      <w:r w:rsidRPr="00657732">
        <w:rPr>
          <w:rStyle w:val="StyleUnderline"/>
          <w:highlight w:val="cyan"/>
        </w:rPr>
        <w:t>attempted to deflect</w:t>
      </w:r>
      <w:r w:rsidRPr="00657732">
        <w:rPr>
          <w:sz w:val="16"/>
        </w:rPr>
        <w:t xml:space="preserve"> the asteroid, </w:t>
      </w:r>
      <w:r w:rsidRPr="00657732">
        <w:rPr>
          <w:rStyle w:val="StyleUnderline"/>
          <w:highlight w:val="cyan"/>
        </w:rPr>
        <w:t>screwed up, and</w:t>
      </w:r>
      <w:r w:rsidRPr="00657732">
        <w:rPr>
          <w:rStyle w:val="StyleUnderline"/>
        </w:rPr>
        <w:t xml:space="preserve"> accidentally </w:t>
      </w:r>
      <w:r w:rsidRPr="00657732">
        <w:rPr>
          <w:rStyle w:val="Emphasis"/>
          <w:highlight w:val="cyan"/>
        </w:rPr>
        <w:t xml:space="preserve">dumped it </w:t>
      </w:r>
      <w:r w:rsidRPr="00657732">
        <w:rPr>
          <w:rStyle w:val="StyleUnderline"/>
          <w:highlight w:val="cyan"/>
        </w:rPr>
        <w:t xml:space="preserve">on a </w:t>
      </w:r>
      <w:proofErr w:type="spellStart"/>
      <w:r w:rsidRPr="00657732">
        <w:rPr>
          <w:rStyle w:val="StyleUnderline"/>
          <w:highlight w:val="cyan"/>
        </w:rPr>
        <w:t>neighbour</w:t>
      </w:r>
      <w:proofErr w:type="spellEnd"/>
      <w:r w:rsidRPr="00657732">
        <w:rPr>
          <w:rStyle w:val="StyleUnderline"/>
          <w:highlight w:val="cyan"/>
        </w:rPr>
        <w:t>.</w:t>
      </w:r>
      <w:r w:rsidRPr="00657732">
        <w:rPr>
          <w:u w:val="single"/>
        </w:rPr>
        <w:t xml:space="preserve"> </w:t>
      </w:r>
      <w:r w:rsidRPr="00657732">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w:t>
      </w:r>
      <w:proofErr w:type="spellStart"/>
      <w:r w:rsidRPr="00657732">
        <w:rPr>
          <w:sz w:val="16"/>
          <w:szCs w:val="16"/>
        </w:rPr>
        <w:t>Cordula</w:t>
      </w:r>
      <w:proofErr w:type="spellEnd"/>
      <w:r w:rsidRPr="00657732">
        <w:rPr>
          <w:sz w:val="16"/>
          <w:szCs w:val="16"/>
        </w:rPr>
        <w:t xml:space="preserve"> </w:t>
      </w:r>
      <w:proofErr w:type="spellStart"/>
      <w:r w:rsidRPr="00657732">
        <w:rPr>
          <w:sz w:val="16"/>
          <w:szCs w:val="16"/>
        </w:rPr>
        <w:t>Steinkogler</w:t>
      </w:r>
      <w:proofErr w:type="spellEnd"/>
      <w:r w:rsidRPr="00657732">
        <w:rPr>
          <w:sz w:val="16"/>
          <w:szCs w:val="16"/>
        </w:rPr>
        <w:t xml:space="preserve">,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657732">
        <w:rPr>
          <w:rStyle w:val="Emphasis"/>
          <w:highlight w:val="cyan"/>
        </w:rPr>
        <w:t>Failure to share info</w:t>
      </w:r>
      <w:r w:rsidRPr="00657732">
        <w:rPr>
          <w:sz w:val="16"/>
          <w:szCs w:val="16"/>
        </w:rPr>
        <w:t xml:space="preserve">rmation </w:t>
      </w:r>
      <w:r w:rsidRPr="00657732">
        <w:rPr>
          <w:rStyle w:val="StyleUnderline"/>
          <w:highlight w:val="cyan"/>
        </w:rPr>
        <w:t>can be more than just an inconvenience</w:t>
      </w:r>
      <w:r w:rsidRPr="00657732">
        <w:rPr>
          <w:sz w:val="16"/>
          <w:szCs w:val="16"/>
        </w:rPr>
        <w:t xml:space="preserve">. To start with, says Petr </w:t>
      </w:r>
      <w:proofErr w:type="spellStart"/>
      <w:r w:rsidRPr="00657732">
        <w:rPr>
          <w:sz w:val="16"/>
          <w:szCs w:val="16"/>
        </w:rPr>
        <w:t>Boháček</w:t>
      </w:r>
      <w:proofErr w:type="spellEnd"/>
      <w:r w:rsidRPr="00657732">
        <w:rPr>
          <w:sz w:val="16"/>
          <w:szCs w:val="16"/>
        </w:rPr>
        <w:t xml:space="preserve">, of Charles University in Prague in the Czech Republic, </w:t>
      </w:r>
      <w:r w:rsidRPr="00657732">
        <w:rPr>
          <w:rStyle w:val="StyleUnderline"/>
        </w:rPr>
        <w:t xml:space="preserve">it could make countries wonder if, instead of international cooperation, the rule is actually </w:t>
      </w:r>
      <w:r w:rsidRPr="00657732">
        <w:rPr>
          <w:rStyle w:val="Emphasis"/>
        </w:rPr>
        <w:t>everyone for themselves</w:t>
      </w:r>
      <w:r w:rsidRPr="00657732">
        <w:rPr>
          <w:rStyle w:val="StyleUnderline"/>
        </w:rPr>
        <w:t xml:space="preserve">. </w:t>
      </w:r>
      <w:r w:rsidRPr="00657732">
        <w:rPr>
          <w:sz w:val="16"/>
          <w:szCs w:val="16"/>
        </w:rPr>
        <w:t xml:space="preserve">It’s a particularly important problem, he says, because the </w:t>
      </w:r>
      <w:r w:rsidRPr="00657732">
        <w:rPr>
          <w:rStyle w:val="StyleUnderline"/>
        </w:rPr>
        <w:t xml:space="preserve">nations at risk of being hit by an asteroid may not be the ones with the </w:t>
      </w:r>
      <w:r w:rsidRPr="00657732">
        <w:rPr>
          <w:rStyle w:val="Emphasis"/>
        </w:rPr>
        <w:t>greatest</w:t>
      </w:r>
      <w:r w:rsidRPr="00657732">
        <w:rPr>
          <w:rStyle w:val="StyleUnderline"/>
        </w:rPr>
        <w:t xml:space="preserve"> geopolitical </w:t>
      </w:r>
      <w:r w:rsidRPr="00657732">
        <w:rPr>
          <w:rStyle w:val="Emphasis"/>
        </w:rPr>
        <w:t>power</w:t>
      </w:r>
      <w:r w:rsidRPr="00657732">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w:t>
      </w:r>
      <w:proofErr w:type="spellStart"/>
      <w:r w:rsidRPr="00657732">
        <w:rPr>
          <w:sz w:val="16"/>
          <w:szCs w:val="16"/>
        </w:rPr>
        <w:t>defence</w:t>
      </w:r>
      <w:proofErr w:type="spellEnd"/>
      <w:r w:rsidRPr="00657732">
        <w:rPr>
          <w:sz w:val="16"/>
          <w:szCs w:val="16"/>
        </w:rPr>
        <w:t xml:space="preserve"> based on this dinosaur method of decision-making may not be the best choice.” </w:t>
      </w:r>
      <w:r w:rsidRPr="00657732">
        <w:rPr>
          <w:rStyle w:val="Emphasis"/>
        </w:rPr>
        <w:t>Another problem</w:t>
      </w:r>
      <w:r w:rsidRPr="00657732">
        <w:rPr>
          <w:sz w:val="16"/>
        </w:rPr>
        <w:t xml:space="preserve"> is that </w:t>
      </w:r>
      <w:r w:rsidRPr="00657732">
        <w:rPr>
          <w:rStyle w:val="StyleUnderline"/>
          <w:highlight w:val="cyan"/>
        </w:rPr>
        <w:t>the nation hit</w:t>
      </w:r>
      <w:r w:rsidRPr="00657732">
        <w:rPr>
          <w:sz w:val="16"/>
        </w:rPr>
        <w:t xml:space="preserve"> by an asteroid </w:t>
      </w:r>
      <w:r w:rsidRPr="00657732">
        <w:rPr>
          <w:rStyle w:val="StyleUnderline"/>
        </w:rPr>
        <w:t xml:space="preserve">might </w:t>
      </w:r>
      <w:r w:rsidRPr="00657732">
        <w:rPr>
          <w:rStyle w:val="StyleUnderline"/>
          <w:highlight w:val="cyan"/>
        </w:rPr>
        <w:t>see it as an attack</w:t>
      </w:r>
      <w:r w:rsidRPr="00657732">
        <w:rPr>
          <w:rStyle w:val="StyleUnderline"/>
        </w:rPr>
        <w:t xml:space="preserve"> by a </w:t>
      </w:r>
      <w:proofErr w:type="gramStart"/>
      <w:r w:rsidRPr="00657732">
        <w:rPr>
          <w:rStyle w:val="StyleUnderline"/>
        </w:rPr>
        <w:t xml:space="preserve">foe, </w:t>
      </w:r>
      <w:r w:rsidRPr="00657732">
        <w:rPr>
          <w:rStyle w:val="StyleUnderline"/>
          <w:highlight w:val="cyan"/>
        </w:rPr>
        <w:t>and</w:t>
      </w:r>
      <w:proofErr w:type="gramEnd"/>
      <w:r w:rsidRPr="00657732">
        <w:rPr>
          <w:rStyle w:val="StyleUnderline"/>
          <w:highlight w:val="cyan"/>
        </w:rPr>
        <w:t xml:space="preserve"> </w:t>
      </w:r>
      <w:r w:rsidRPr="00657732">
        <w:rPr>
          <w:rStyle w:val="Emphasis"/>
          <w:highlight w:val="cyan"/>
        </w:rPr>
        <w:t>retaliate</w:t>
      </w:r>
      <w:r w:rsidRPr="00657732">
        <w:rPr>
          <w:rStyle w:val="StyleUnderline"/>
        </w:rPr>
        <w:t xml:space="preserve">. </w:t>
      </w:r>
      <w:r w:rsidRPr="00657732">
        <w:rPr>
          <w:rStyle w:val="StyleUnderline"/>
          <w:highlight w:val="cyan"/>
        </w:rPr>
        <w:t xml:space="preserve">“[It] </w:t>
      </w:r>
      <w:r w:rsidRPr="00657732">
        <w:rPr>
          <w:rStyle w:val="StyleUnderline"/>
        </w:rPr>
        <w:t xml:space="preserve">could </w:t>
      </w:r>
      <w:r w:rsidRPr="00657732">
        <w:rPr>
          <w:rStyle w:val="StyleUnderline"/>
          <w:highlight w:val="cyan"/>
        </w:rPr>
        <w:t>look like</w:t>
      </w:r>
      <w:r w:rsidRPr="00657732">
        <w:rPr>
          <w:sz w:val="16"/>
        </w:rPr>
        <w:t xml:space="preserve"> the damage of </w:t>
      </w:r>
      <w:r w:rsidRPr="00657732">
        <w:rPr>
          <w:rStyle w:val="StyleUnderline"/>
        </w:rPr>
        <w:t xml:space="preserve">a </w:t>
      </w:r>
      <w:r w:rsidRPr="00657732">
        <w:rPr>
          <w:rStyle w:val="Emphasis"/>
          <w:highlight w:val="cyan"/>
        </w:rPr>
        <w:t>nuclear attack</w:t>
      </w:r>
      <w:r w:rsidRPr="00657732">
        <w:rPr>
          <w:rStyle w:val="StyleUnderline"/>
        </w:rPr>
        <w:t>,” says</w:t>
      </w:r>
      <w:r w:rsidRPr="00657732">
        <w:rPr>
          <w:sz w:val="16"/>
        </w:rPr>
        <w:t xml:space="preserve"> Seth </w:t>
      </w:r>
      <w:r w:rsidRPr="00657732">
        <w:rPr>
          <w:rStyle w:val="Emphasis"/>
        </w:rPr>
        <w:t>Baum</w:t>
      </w:r>
      <w:r w:rsidRPr="00657732">
        <w:rPr>
          <w:rStyle w:val="StyleUnderline"/>
        </w:rPr>
        <w:t xml:space="preserve">, </w:t>
      </w:r>
      <w:r w:rsidRPr="00657732">
        <w:rPr>
          <w:rStyle w:val="Emphasis"/>
        </w:rPr>
        <w:t>executive director of the Global Catastrophic Risk Institute</w:t>
      </w:r>
      <w:r w:rsidRPr="00657732">
        <w:rPr>
          <w:sz w:val="16"/>
        </w:rPr>
        <w:t xml:space="preserve">, a US-based think tank, “so the </w:t>
      </w:r>
      <w:r w:rsidRPr="00657732">
        <w:rPr>
          <w:rStyle w:val="StyleUnderline"/>
          <w:highlight w:val="cyan"/>
        </w:rPr>
        <w:t>prospect [of]</w:t>
      </w:r>
      <w:r w:rsidRPr="00657732">
        <w:rPr>
          <w:rStyle w:val="StyleUnderline"/>
        </w:rPr>
        <w:t xml:space="preserve"> a </w:t>
      </w:r>
      <w:r w:rsidRPr="00657732">
        <w:rPr>
          <w:rStyle w:val="StyleUnderline"/>
          <w:highlight w:val="cyan"/>
        </w:rPr>
        <w:t>counterattack seems</w:t>
      </w:r>
      <w:r w:rsidRPr="00657732">
        <w:rPr>
          <w:rStyle w:val="StyleUnderline"/>
        </w:rPr>
        <w:t xml:space="preserve"> like something </w:t>
      </w:r>
      <w:r w:rsidRPr="00657732">
        <w:rPr>
          <w:rStyle w:val="StyleUnderline"/>
          <w:highlight w:val="cyan"/>
        </w:rPr>
        <w:t xml:space="preserve">worth taking </w:t>
      </w:r>
      <w:r w:rsidRPr="00657732">
        <w:rPr>
          <w:rStyle w:val="Emphasis"/>
          <w:highlight w:val="cyan"/>
        </w:rPr>
        <w:t>very seriously</w:t>
      </w:r>
      <w:r w:rsidRPr="00657732">
        <w:rPr>
          <w:rStyle w:val="StyleUnderline"/>
          <w:highlight w:val="cyan"/>
        </w:rPr>
        <w:t>.”</w:t>
      </w:r>
      <w:r w:rsidRPr="00657732">
        <w:rPr>
          <w:rStyle w:val="StyleUnderline"/>
        </w:rPr>
        <w:t xml:space="preserve"> </w:t>
      </w:r>
      <w:r w:rsidRPr="00657732">
        <w:rPr>
          <w:rStyle w:val="Emphasis"/>
        </w:rPr>
        <w:t>Ironically</w:t>
      </w:r>
      <w:r w:rsidRPr="00657732">
        <w:rPr>
          <w:sz w:val="16"/>
          <w:szCs w:val="16"/>
        </w:rPr>
        <w:t xml:space="preserve">, </w:t>
      </w:r>
      <w:r w:rsidRPr="00657732">
        <w:rPr>
          <w:rStyle w:val="StyleUnderline"/>
        </w:rPr>
        <w:t xml:space="preserve">the risk of this is probably </w:t>
      </w:r>
      <w:r w:rsidRPr="00657732">
        <w:rPr>
          <w:rStyle w:val="Emphasis"/>
        </w:rPr>
        <w:t>inversely proportional to the size of asteroid</w:t>
      </w:r>
      <w:r w:rsidRPr="00657732">
        <w:rPr>
          <w:sz w:val="16"/>
          <w:szCs w:val="16"/>
        </w:rPr>
        <w:t xml:space="preserve">. </w:t>
      </w:r>
      <w:r w:rsidRPr="00657732">
        <w:rPr>
          <w:rStyle w:val="StyleUnderline"/>
        </w:rPr>
        <w:t xml:space="preserve">A big asteroid, capable of wiping out an enormous swath of territory, would be seen coming well in </w:t>
      </w:r>
      <w:r w:rsidRPr="00657732">
        <w:rPr>
          <w:rStyle w:val="Emphasis"/>
        </w:rPr>
        <w:t>advance</w:t>
      </w:r>
      <w:r w:rsidRPr="00657732">
        <w:rPr>
          <w:sz w:val="16"/>
          <w:szCs w:val="16"/>
        </w:rPr>
        <w:t xml:space="preserve">, and have generated a media frenzy (assuming people didn’t brand it as “fake news”). </w:t>
      </w:r>
    </w:p>
    <w:p w14:paraId="0B6A39BE" w14:textId="77777777" w:rsidR="008A001D" w:rsidRPr="00657732" w:rsidRDefault="008A001D" w:rsidP="008A001D">
      <w:pPr>
        <w:pStyle w:val="Heading4"/>
      </w:pPr>
      <w:r>
        <w:t xml:space="preserve">12] </w:t>
      </w:r>
      <w:r w:rsidRPr="00657732">
        <w:t xml:space="preserve">The </w:t>
      </w:r>
      <w:r w:rsidRPr="00657732">
        <w:rPr>
          <w:u w:val="single"/>
        </w:rPr>
        <w:t>mining itself</w:t>
      </w:r>
      <w:r w:rsidRPr="00657732">
        <w:t xml:space="preserve"> increases the risk of asteroid collisions </w:t>
      </w:r>
    </w:p>
    <w:p w14:paraId="0535D703" w14:textId="77777777" w:rsidR="008A001D" w:rsidRPr="00657732" w:rsidRDefault="008A001D" w:rsidP="008A001D">
      <w:r w:rsidRPr="00657732">
        <w:rPr>
          <w:rStyle w:val="Style13ptBold"/>
        </w:rPr>
        <w:t>Byers</w:t>
      </w:r>
      <w:r w:rsidRPr="00657732">
        <w:t xml:space="preserve"> and </w:t>
      </w:r>
      <w:proofErr w:type="spellStart"/>
      <w:r w:rsidRPr="00657732">
        <w:t>Boley</w:t>
      </w:r>
      <w:proofErr w:type="spellEnd"/>
      <w:r w:rsidRPr="00657732">
        <w:t xml:space="preserve"> </w:t>
      </w:r>
      <w:r w:rsidRPr="00657732">
        <w:rPr>
          <w:rStyle w:val="Style13ptBold"/>
        </w:rPr>
        <w:t>19</w:t>
      </w:r>
      <w:r w:rsidRPr="00657732">
        <w:t xml:space="preserve"> [Michael Byers, Professor of Political Science at the University of British Columbia, BA in Political Studies and </w:t>
      </w:r>
      <w:proofErr w:type="spellStart"/>
      <w:r w:rsidRPr="00657732">
        <w:t>Phd</w:t>
      </w:r>
      <w:proofErr w:type="spellEnd"/>
      <w:r w:rsidRPr="00657732">
        <w:t xml:space="preserve">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p>
    <w:p w14:paraId="7D864F46" w14:textId="77777777" w:rsidR="008A001D" w:rsidRPr="00657732" w:rsidRDefault="008A001D" w:rsidP="008A001D">
      <w:pPr>
        <w:rPr>
          <w:sz w:val="16"/>
        </w:rPr>
      </w:pPr>
      <w:r w:rsidRPr="00657732">
        <w:rPr>
          <w:highlight w:val="yellow"/>
          <w:u w:val="single"/>
        </w:rPr>
        <w:t>Beyond</w:t>
      </w:r>
      <w:r w:rsidRPr="00657732">
        <w:rPr>
          <w:u w:val="single"/>
        </w:rPr>
        <w:t xml:space="preserve"> the </w:t>
      </w:r>
      <w:r w:rsidRPr="00657732">
        <w:rPr>
          <w:highlight w:val="yellow"/>
          <w:u w:val="single"/>
        </w:rPr>
        <w:t>battle over resource extraction lies a</w:t>
      </w:r>
      <w:r w:rsidRPr="00657732">
        <w:rPr>
          <w:u w:val="single"/>
        </w:rPr>
        <w:t xml:space="preserve"> more </w:t>
      </w:r>
      <w:r w:rsidRPr="00657732">
        <w:rPr>
          <w:rStyle w:val="Emphasis"/>
          <w:highlight w:val="yellow"/>
        </w:rPr>
        <w:t>existential threat</w:t>
      </w:r>
      <w:r w:rsidRPr="00657732">
        <w:rPr>
          <w:sz w:val="16"/>
        </w:rPr>
        <w:t xml:space="preserve">: the act of </w:t>
      </w:r>
      <w:r w:rsidRPr="00657732">
        <w:rPr>
          <w:rStyle w:val="Emphasis"/>
          <w:highlight w:val="yellow"/>
        </w:rPr>
        <w:t>removing</w:t>
      </w:r>
      <w:r w:rsidRPr="00657732">
        <w:rPr>
          <w:u w:val="single"/>
        </w:rPr>
        <w:t xml:space="preserve"> large quantities of </w:t>
      </w:r>
      <w:r w:rsidRPr="00657732">
        <w:rPr>
          <w:rStyle w:val="Emphasis"/>
          <w:highlight w:val="yellow"/>
        </w:rPr>
        <w:t>mass from an asteroid</w:t>
      </w:r>
      <w:r w:rsidRPr="00657732">
        <w:rPr>
          <w:highlight w:val="yellow"/>
          <w:u w:val="single"/>
        </w:rPr>
        <w:t xml:space="preserve"> could </w:t>
      </w:r>
      <w:r w:rsidRPr="00657732">
        <w:rPr>
          <w:rStyle w:val="Emphasis"/>
          <w:highlight w:val="yellow"/>
        </w:rPr>
        <w:t>change</w:t>
      </w:r>
      <w:r w:rsidRPr="00657732">
        <w:rPr>
          <w:highlight w:val="yellow"/>
          <w:u w:val="single"/>
        </w:rPr>
        <w:t xml:space="preserve"> its </w:t>
      </w:r>
      <w:r w:rsidRPr="00657732">
        <w:rPr>
          <w:rStyle w:val="Emphasis"/>
          <w:highlight w:val="yellow"/>
        </w:rPr>
        <w:t>trajectory</w:t>
      </w:r>
      <w:r w:rsidRPr="00657732">
        <w:rPr>
          <w:sz w:val="16"/>
        </w:rPr>
        <w:t xml:space="preserve">, potentially </w:t>
      </w:r>
      <w:r w:rsidRPr="00657732">
        <w:rPr>
          <w:highlight w:val="yellow"/>
          <w:u w:val="single"/>
        </w:rPr>
        <w:t xml:space="preserve">leading to a </w:t>
      </w:r>
      <w:r w:rsidRPr="00657732">
        <w:rPr>
          <w:rStyle w:val="Emphasis"/>
          <w:highlight w:val="yellow"/>
        </w:rPr>
        <w:t>human-caused Earth impact</w:t>
      </w:r>
      <w:r w:rsidRPr="00657732">
        <w:rPr>
          <w:sz w:val="16"/>
        </w:rPr>
        <w:t xml:space="preserve">. For this reason, </w:t>
      </w:r>
      <w:r w:rsidRPr="00657732">
        <w:rPr>
          <w:u w:val="single"/>
        </w:rPr>
        <w:t xml:space="preserve">any </w:t>
      </w:r>
      <w:r w:rsidRPr="00657732">
        <w:rPr>
          <w:highlight w:val="yellow"/>
          <w:u w:val="single"/>
        </w:rPr>
        <w:t>asteroid mining will have to be</w:t>
      </w:r>
      <w:r w:rsidRPr="00657732">
        <w:rPr>
          <w:u w:val="single"/>
        </w:rPr>
        <w:t xml:space="preserve"> fully informed by astrodynamics, and </w:t>
      </w:r>
      <w:r w:rsidRPr="00657732">
        <w:rPr>
          <w:rStyle w:val="Emphasis"/>
          <w:highlight w:val="yellow"/>
        </w:rPr>
        <w:t>closely regulated</w:t>
      </w:r>
      <w:r w:rsidRPr="00657732">
        <w:rPr>
          <w:highlight w:val="yellow"/>
          <w:u w:val="single"/>
        </w:rPr>
        <w:t xml:space="preserve"> under </w:t>
      </w:r>
      <w:r w:rsidRPr="00657732">
        <w:rPr>
          <w:rStyle w:val="Emphasis"/>
          <w:highlight w:val="yellow"/>
        </w:rPr>
        <w:t>international rules</w:t>
      </w:r>
      <w:r w:rsidRPr="00657732">
        <w:rPr>
          <w:sz w:val="16"/>
        </w:rPr>
        <w:t xml:space="preserve">. And while the U.S., Luxembourg and Russia might regulate asteroid-mining companies closely with the involvement of planetary scientists, </w:t>
      </w:r>
      <w:r w:rsidRPr="00657732">
        <w:rPr>
          <w:highlight w:val="yellow"/>
          <w:u w:val="single"/>
        </w:rPr>
        <w:t>what would happen if a</w:t>
      </w:r>
      <w:r w:rsidRPr="00657732">
        <w:rPr>
          <w:u w:val="single"/>
        </w:rPr>
        <w:t xml:space="preserve"> mining company </w:t>
      </w:r>
      <w:r w:rsidRPr="00657732">
        <w:rPr>
          <w:highlight w:val="yellow"/>
          <w:u w:val="single"/>
        </w:rPr>
        <w:t>were to incorporate a “</w:t>
      </w:r>
      <w:r w:rsidRPr="00657732">
        <w:rPr>
          <w:rStyle w:val="Emphasis"/>
          <w:highlight w:val="yellow"/>
        </w:rPr>
        <w:t>flag of convenience state</w:t>
      </w:r>
      <w:r w:rsidRPr="00657732">
        <w:rPr>
          <w:highlight w:val="yellow"/>
          <w:u w:val="single"/>
        </w:rPr>
        <w:t xml:space="preserve">” such as </w:t>
      </w:r>
      <w:r w:rsidRPr="00657732">
        <w:rPr>
          <w:rStyle w:val="Emphasis"/>
          <w:highlight w:val="yellow"/>
        </w:rPr>
        <w:t>Panama</w:t>
      </w:r>
      <w:r w:rsidRPr="00657732">
        <w:rPr>
          <w:highlight w:val="yellow"/>
          <w:u w:val="single"/>
        </w:rPr>
        <w:t xml:space="preserve"> or </w:t>
      </w:r>
      <w:r w:rsidRPr="00657732">
        <w:rPr>
          <w:rStyle w:val="Emphasis"/>
          <w:highlight w:val="yellow"/>
        </w:rPr>
        <w:t>Liberia</w:t>
      </w:r>
      <w:r w:rsidRPr="00657732">
        <w:rPr>
          <w:sz w:val="16"/>
        </w:rPr>
        <w:t>? Would the same respect be paid to science and safety?</w:t>
      </w:r>
    </w:p>
    <w:p w14:paraId="249C31AF" w14:textId="77777777" w:rsidR="008A001D" w:rsidRPr="00657732" w:rsidRDefault="008A001D" w:rsidP="008A001D">
      <w:pPr>
        <w:pStyle w:val="Heading4"/>
        <w:contextualSpacing/>
        <w:rPr>
          <w:rFonts w:cs="Arial"/>
        </w:rPr>
      </w:pPr>
      <w:r>
        <w:rPr>
          <w:rFonts w:cs="Arial"/>
        </w:rPr>
        <w:t xml:space="preserve">13] </w:t>
      </w:r>
      <w:r w:rsidRPr="00657732">
        <w:rPr>
          <w:rFonts w:cs="Arial"/>
        </w:rPr>
        <w:t xml:space="preserve">They cause </w:t>
      </w:r>
      <w:r w:rsidRPr="00657732">
        <w:rPr>
          <w:rFonts w:cs="Arial"/>
          <w:u w:val="single"/>
        </w:rPr>
        <w:t>nuke war</w:t>
      </w:r>
      <w:r w:rsidRPr="00657732">
        <w:rPr>
          <w:rFonts w:cs="Arial"/>
        </w:rPr>
        <w:t xml:space="preserve">, </w:t>
      </w:r>
      <w:proofErr w:type="spellStart"/>
      <w:r w:rsidRPr="00657732">
        <w:rPr>
          <w:rFonts w:cs="Arial"/>
          <w:u w:val="single"/>
        </w:rPr>
        <w:t>miscalc</w:t>
      </w:r>
      <w:proofErr w:type="spellEnd"/>
      <w:r w:rsidRPr="00657732">
        <w:rPr>
          <w:rFonts w:cs="Arial"/>
        </w:rPr>
        <w:t xml:space="preserve">, and </w:t>
      </w:r>
      <w:r w:rsidRPr="00657732">
        <w:rPr>
          <w:rFonts w:cs="Arial"/>
          <w:u w:val="single"/>
        </w:rPr>
        <w:t>extinction</w:t>
      </w:r>
      <w:r w:rsidRPr="00657732">
        <w:rPr>
          <w:rFonts w:cs="Arial"/>
        </w:rPr>
        <w:t xml:space="preserve"> </w:t>
      </w:r>
    </w:p>
    <w:p w14:paraId="172AC6CA" w14:textId="77777777" w:rsidR="008A001D" w:rsidRPr="00657732" w:rsidRDefault="008A001D" w:rsidP="008A001D">
      <w:pPr>
        <w:contextualSpacing/>
      </w:pPr>
      <w:r w:rsidRPr="00657732">
        <w:rPr>
          <w:rStyle w:val="Style13ptBold"/>
        </w:rPr>
        <w:t xml:space="preserve">Baum 19 </w:t>
      </w:r>
      <w:r w:rsidRPr="00657732">
        <w:t xml:space="preserve">(Executive director of the Global Catastrophic Risk </w:t>
      </w:r>
      <w:proofErr w:type="spellStart"/>
      <w:proofErr w:type="gramStart"/>
      <w:r w:rsidRPr="00657732">
        <w:t>Institute,“</w:t>
      </w:r>
      <w:proofErr w:type="gramEnd"/>
      <w:r w:rsidRPr="00657732">
        <w:t>Risk</w:t>
      </w:r>
      <w:proofErr w:type="spellEnd"/>
      <w:r w:rsidRPr="00657732">
        <w:t>-Risk Tradeoff Analysis of Nuclear Explosives for Asteroid Deflection,” May 31, 2019, https://onlinelibrary.wiley.com/doi/epdf/10.1111/risa.13339.)</w:t>
      </w:r>
    </w:p>
    <w:p w14:paraId="5F190068" w14:textId="77777777" w:rsidR="008A001D" w:rsidRPr="00657732" w:rsidRDefault="008A001D" w:rsidP="008A001D">
      <w:pPr>
        <w:contextualSpacing/>
        <w:rPr>
          <w:sz w:val="16"/>
        </w:rPr>
      </w:pPr>
      <w:r w:rsidRPr="00657732">
        <w:rPr>
          <w:sz w:val="16"/>
        </w:rPr>
        <w:lastRenderedPageBreak/>
        <w:t>The most severe asteroid</w:t>
      </w:r>
      <w:r w:rsidRPr="00657732">
        <w:rPr>
          <w:rStyle w:val="StyleUnderline"/>
        </w:rPr>
        <w:t xml:space="preserve"> </w:t>
      </w:r>
      <w:r w:rsidRPr="00657732">
        <w:rPr>
          <w:rStyle w:val="StyleUnderline"/>
          <w:highlight w:val="cyan"/>
        </w:rPr>
        <w:t xml:space="preserve">collisions </w:t>
      </w:r>
      <w:r w:rsidRPr="00657732">
        <w:rPr>
          <w:sz w:val="16"/>
        </w:rPr>
        <w:t>and nuclear wars can</w:t>
      </w:r>
      <w:r w:rsidRPr="00657732">
        <w:rPr>
          <w:rStyle w:val="StyleUnderline"/>
        </w:rPr>
        <w:t xml:space="preserve"> </w:t>
      </w:r>
      <w:r w:rsidRPr="00657732">
        <w:rPr>
          <w:rStyle w:val="StyleUnderline"/>
          <w:highlight w:val="cyan"/>
        </w:rPr>
        <w:t xml:space="preserve">cause </w:t>
      </w:r>
      <w:r w:rsidRPr="00657732">
        <w:rPr>
          <w:rStyle w:val="Emphasis"/>
          <w:highlight w:val="cyan"/>
        </w:rPr>
        <w:t>global environmental effects</w:t>
      </w:r>
      <w:r w:rsidRPr="00657732">
        <w:rPr>
          <w:sz w:val="16"/>
        </w:rPr>
        <w:t xml:space="preserve">. </w:t>
      </w:r>
      <w:r w:rsidRPr="00657732">
        <w:rPr>
          <w:rStyle w:val="StyleUnderline"/>
        </w:rPr>
        <w:t>The core mechanism is the transport of particulate matter into the stratosphere</w:t>
      </w:r>
      <w:r w:rsidRPr="00657732">
        <w:rPr>
          <w:sz w:val="16"/>
        </w:rPr>
        <w:t xml:space="preserve">, </w:t>
      </w:r>
      <w:r w:rsidRPr="00657732">
        <w:rPr>
          <w:rStyle w:val="StyleUnderline"/>
        </w:rPr>
        <w:t>where it can spread worldwide and</w:t>
      </w:r>
      <w:r w:rsidRPr="00657732">
        <w:rPr>
          <w:sz w:val="16"/>
        </w:rPr>
        <w:t xml:space="preserve"> </w:t>
      </w:r>
      <w:r w:rsidRPr="00657732">
        <w:rPr>
          <w:rStyle w:val="StyleUnderline"/>
        </w:rPr>
        <w:t>remain aloft for</w:t>
      </w:r>
      <w:r w:rsidRPr="00657732">
        <w:rPr>
          <w:sz w:val="16"/>
        </w:rPr>
        <w:t xml:space="preserve"> years or </w:t>
      </w:r>
      <w:r w:rsidRPr="00657732">
        <w:rPr>
          <w:rStyle w:val="StyleUnderline"/>
        </w:rPr>
        <w:t>decades</w:t>
      </w:r>
      <w:r w:rsidRPr="00657732">
        <w:rPr>
          <w:sz w:val="16"/>
        </w:rPr>
        <w:t xml:space="preserve">. </w:t>
      </w:r>
      <w:r w:rsidRPr="00657732">
        <w:rPr>
          <w:rStyle w:val="StyleUnderline"/>
        </w:rPr>
        <w:t>Large asteroid collisions create</w:t>
      </w:r>
      <w:r w:rsidRPr="00657732">
        <w:rPr>
          <w:sz w:val="16"/>
        </w:rPr>
        <w:t xml:space="preserve"> large quantities of </w:t>
      </w:r>
      <w:r w:rsidRPr="00657732">
        <w:rPr>
          <w:rStyle w:val="StyleUnderline"/>
        </w:rPr>
        <w:t xml:space="preserve">dust and </w:t>
      </w:r>
      <w:r w:rsidRPr="00657732">
        <w:rPr>
          <w:rStyle w:val="Emphasis"/>
        </w:rPr>
        <w:t>large fireballs</w:t>
      </w:r>
      <w:r w:rsidRPr="00657732">
        <w:rPr>
          <w:sz w:val="16"/>
        </w:rPr>
        <w:t xml:space="preserve">; </w:t>
      </w:r>
      <w:r w:rsidRPr="00657732">
        <w:rPr>
          <w:rStyle w:val="StyleUnderline"/>
        </w:rPr>
        <w:t>the fire heats the dust so that some portion of it rises into the stratosphere</w:t>
      </w:r>
      <w:r w:rsidRPr="00657732">
        <w:rPr>
          <w:sz w:val="16"/>
        </w:rPr>
        <w:t xml:space="preserve">. </w:t>
      </w:r>
      <w:r w:rsidRPr="00657732">
        <w:rPr>
          <w:rStyle w:val="StyleUnderline"/>
        </w:rPr>
        <w:t>The largest collisions</w:t>
      </w:r>
      <w:r w:rsidRPr="00657732">
        <w:rPr>
          <w:sz w:val="16"/>
        </w:rPr>
        <w:t xml:space="preserve">, such as the 10km Chicxulub impactor, can also </w:t>
      </w:r>
      <w:r w:rsidRPr="00657732">
        <w:rPr>
          <w:rStyle w:val="StyleUnderline"/>
          <w:highlight w:val="cyan"/>
        </w:rPr>
        <w:t>eject debris</w:t>
      </w:r>
      <w:r w:rsidRPr="00657732">
        <w:rPr>
          <w:sz w:val="16"/>
        </w:rPr>
        <w:t xml:space="preserve"> from the collision site </w:t>
      </w:r>
      <w:r w:rsidRPr="00657732">
        <w:rPr>
          <w:rStyle w:val="StyleUnderline"/>
          <w:highlight w:val="cyan"/>
        </w:rPr>
        <w:t>into space</w:t>
      </w:r>
      <w:r w:rsidRPr="00657732">
        <w:rPr>
          <w:sz w:val="16"/>
        </w:rPr>
        <w:t xml:space="preserve">; upon </w:t>
      </w:r>
      <w:r w:rsidRPr="00657732">
        <w:rPr>
          <w:rStyle w:val="StyleUnderline"/>
          <w:highlight w:val="cyan"/>
        </w:rPr>
        <w:t>reentry</w:t>
      </w:r>
      <w:r w:rsidRPr="00657732">
        <w:rPr>
          <w:sz w:val="16"/>
        </w:rPr>
        <w:t xml:space="preserve"> into the atmosphere, the debris </w:t>
      </w:r>
      <w:r w:rsidRPr="00657732">
        <w:rPr>
          <w:rStyle w:val="StyleUnderline"/>
        </w:rPr>
        <w:t xml:space="preserve">heats up enough to </w:t>
      </w:r>
      <w:r w:rsidRPr="00657732">
        <w:rPr>
          <w:rStyle w:val="StyleUnderline"/>
          <w:highlight w:val="cyan"/>
        </w:rPr>
        <w:t xml:space="preserve">spark </w:t>
      </w:r>
      <w:r w:rsidRPr="00657732">
        <w:rPr>
          <w:rStyle w:val="Emphasis"/>
          <w:highlight w:val="cyan"/>
        </w:rPr>
        <w:t>global fires</w:t>
      </w:r>
      <w:r w:rsidRPr="00657732">
        <w:rPr>
          <w:sz w:val="16"/>
        </w:rPr>
        <w:t xml:space="preserve"> (Toon, </w:t>
      </w:r>
      <w:proofErr w:type="spellStart"/>
      <w:r w:rsidRPr="00657732">
        <w:rPr>
          <w:sz w:val="16"/>
        </w:rPr>
        <w:t>Zahnle</w:t>
      </w:r>
      <w:proofErr w:type="spellEnd"/>
      <w:r w:rsidRPr="00657732">
        <w:rPr>
          <w:sz w:val="16"/>
        </w:rPr>
        <w:t xml:space="preserve">, Morrison, Turco, &amp; Covey, 1997). The fires </w:t>
      </w:r>
      <w:r w:rsidRPr="00657732">
        <w:rPr>
          <w:rStyle w:val="StyleUnderline"/>
        </w:rPr>
        <w:t xml:space="preserve">are </w:t>
      </w:r>
      <w:r w:rsidRPr="00657732">
        <w:rPr>
          <w:rStyle w:val="StyleUnderline"/>
          <w:highlight w:val="cyan"/>
        </w:rPr>
        <w:t xml:space="preserve">a </w:t>
      </w:r>
      <w:r w:rsidRPr="00657732">
        <w:rPr>
          <w:rStyle w:val="Emphasis"/>
          <w:highlight w:val="cyan"/>
        </w:rPr>
        <w:t xml:space="preserve">major impact </w:t>
      </w:r>
      <w:r w:rsidRPr="00657732">
        <w:rPr>
          <w:rStyle w:val="Emphasis"/>
        </w:rPr>
        <w:t>in their own right</w:t>
      </w:r>
      <w:r w:rsidRPr="00657732">
        <w:rPr>
          <w:rStyle w:val="StyleUnderline"/>
        </w:rPr>
        <w:t xml:space="preserve"> and can send additional smoke into the stratosphere</w:t>
      </w:r>
      <w:r w:rsidRPr="00657732">
        <w:rPr>
          <w:sz w:val="16"/>
        </w:rPr>
        <w:t>. For nuclear explosions, there is also a fireball and smoke, in this case from the burning of cities or other military targets.</w:t>
      </w:r>
    </w:p>
    <w:p w14:paraId="5D318B7E" w14:textId="77777777" w:rsidR="008A001D" w:rsidRPr="00657732" w:rsidRDefault="008A001D" w:rsidP="008A001D">
      <w:pPr>
        <w:contextualSpacing/>
        <w:rPr>
          <w:sz w:val="16"/>
        </w:rPr>
      </w:pPr>
      <w:r w:rsidRPr="00657732">
        <w:rPr>
          <w:sz w:val="16"/>
        </w:rPr>
        <w:t xml:space="preserve">While in the stratosphere, </w:t>
      </w:r>
      <w:r w:rsidRPr="00657732">
        <w:rPr>
          <w:rStyle w:val="StyleUnderline"/>
        </w:rPr>
        <w:t>the particulate matter blocks sunlight and destroys ozone</w:t>
      </w:r>
      <w:r w:rsidRPr="00657732">
        <w:rPr>
          <w:sz w:val="16"/>
        </w:rPr>
        <w:t xml:space="preserve"> (Toon et al., 2007). </w:t>
      </w:r>
      <w:r w:rsidRPr="00657732">
        <w:rPr>
          <w:rStyle w:val="StyleUnderline"/>
        </w:rPr>
        <w:t>The ozone loss increases the amount of ultraviolet radiation</w:t>
      </w:r>
      <w:r w:rsidRPr="00657732">
        <w:rPr>
          <w:sz w:val="16"/>
        </w:rPr>
        <w:t xml:space="preserve"> reaching the surface, </w:t>
      </w:r>
      <w:r w:rsidRPr="00657732">
        <w:rPr>
          <w:rStyle w:val="StyleUnderline"/>
        </w:rPr>
        <w:t>causing skin cancer and other harms</w:t>
      </w:r>
      <w:r w:rsidRPr="00657732">
        <w:rPr>
          <w:sz w:val="16"/>
        </w:rPr>
        <w:t xml:space="preserve"> (Mills, Toon, Turco, </w:t>
      </w:r>
      <w:proofErr w:type="spellStart"/>
      <w:r w:rsidRPr="00657732">
        <w:rPr>
          <w:sz w:val="16"/>
        </w:rPr>
        <w:t>Kinnison</w:t>
      </w:r>
      <w:proofErr w:type="spellEnd"/>
      <w:r w:rsidRPr="00657732">
        <w:rPr>
          <w:sz w:val="16"/>
        </w:rPr>
        <w:t>, &amp; Garcia, 2008). T</w:t>
      </w:r>
      <w:r w:rsidRPr="00657732">
        <w:rPr>
          <w:rStyle w:val="StyleUnderline"/>
        </w:rPr>
        <w:t>he blocked sunlight causes abrupt cooling of Earth’s surface and in turn reduced precipitation</w:t>
      </w:r>
      <w:r w:rsidRPr="00657732">
        <w:rPr>
          <w:sz w:val="16"/>
        </w:rPr>
        <w:t xml:space="preserve"> due to a weakened hydrological cycle. The </w:t>
      </w:r>
      <w:r w:rsidRPr="00657732">
        <w:rPr>
          <w:rStyle w:val="StyleUnderline"/>
        </w:rPr>
        <w:t xml:space="preserve">cool, dry, and dark </w:t>
      </w:r>
      <w:r w:rsidRPr="00657732">
        <w:rPr>
          <w:rStyle w:val="StyleUnderline"/>
          <w:highlight w:val="cyan"/>
        </w:rPr>
        <w:t>conditions</w:t>
      </w:r>
      <w:r w:rsidRPr="00657732">
        <w:rPr>
          <w:rStyle w:val="StyleUnderline"/>
        </w:rPr>
        <w:t xml:space="preserve"> </w:t>
      </w:r>
      <w:r w:rsidRPr="00657732">
        <w:rPr>
          <w:rStyle w:val="StyleUnderline"/>
          <w:highlight w:val="cyan"/>
        </w:rPr>
        <w:t>reduce plant growth</w:t>
      </w:r>
      <w:r w:rsidRPr="00657732">
        <w:rPr>
          <w:sz w:val="16"/>
        </w:rPr>
        <w:t xml:space="preserve">. Recent studies use modern climate and crop models to examine the effects for </w:t>
      </w:r>
      <w:r w:rsidRPr="00657732">
        <w:rPr>
          <w:rStyle w:val="StyleUnderline"/>
          <w:sz w:val="16"/>
        </w:rPr>
        <w:t xml:space="preserve">a hypothetical </w:t>
      </w:r>
      <w:proofErr w:type="spellStart"/>
      <w:r w:rsidRPr="00657732">
        <w:rPr>
          <w:rStyle w:val="StyleUnderline"/>
          <w:sz w:val="16"/>
        </w:rPr>
        <w:t>IndiaPakistan</w:t>
      </w:r>
      <w:proofErr w:type="spellEnd"/>
      <w:r w:rsidRPr="00657732">
        <w:rPr>
          <w:rStyle w:val="StyleUnderline"/>
          <w:sz w:val="16"/>
        </w:rPr>
        <w:t xml:space="preserve"> nuclear war scenario with 100 weapons</w:t>
      </w:r>
      <w:r w:rsidRPr="00657732">
        <w:rPr>
          <w:sz w:val="16"/>
        </w:rPr>
        <w:t xml:space="preserve"> (50 per side) each of 15KT yield. The studies </w:t>
      </w:r>
      <w:r w:rsidRPr="00657732">
        <w:rPr>
          <w:rStyle w:val="StyleUnderline"/>
          <w:sz w:val="16"/>
        </w:rPr>
        <w:t>find agriculture declines</w:t>
      </w:r>
      <w:r w:rsidRPr="00657732">
        <w:rPr>
          <w:sz w:val="16"/>
        </w:rPr>
        <w:t xml:space="preserve"> in the range of </w:t>
      </w:r>
      <w:r w:rsidRPr="00657732">
        <w:rPr>
          <w:rStyle w:val="StyleUnderline"/>
          <w:sz w:val="16"/>
        </w:rPr>
        <w:t>approximately</w:t>
      </w:r>
      <w:r w:rsidRPr="00657732">
        <w:rPr>
          <w:sz w:val="16"/>
        </w:rPr>
        <w:t xml:space="preserve"> 2% to </w:t>
      </w:r>
      <w:r w:rsidRPr="00657732">
        <w:rPr>
          <w:rStyle w:val="StyleUnderline"/>
          <w:sz w:val="16"/>
        </w:rPr>
        <w:t>50%</w:t>
      </w:r>
      <w:r w:rsidRPr="00657732">
        <w:rPr>
          <w:sz w:val="16"/>
        </w:rPr>
        <w:t xml:space="preserve"> depending on the crop and location.11 Another study compares the crop data to existing poverty and malnourishment and estimates that the </w:t>
      </w:r>
      <w:r w:rsidRPr="00657732">
        <w:rPr>
          <w:rStyle w:val="StyleUnderline"/>
        </w:rPr>
        <w:t xml:space="preserve">crop declines could threaten </w:t>
      </w:r>
      <w:r w:rsidRPr="00657732">
        <w:rPr>
          <w:rStyle w:val="Emphasis"/>
        </w:rPr>
        <w:t>starvation for two billion people</w:t>
      </w:r>
      <w:r w:rsidRPr="00657732">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657732">
        <w:rPr>
          <w:rStyle w:val="StyleUnderline"/>
        </w:rPr>
        <w:t xml:space="preserve">the </w:t>
      </w:r>
      <w:proofErr w:type="gramStart"/>
      <w:r w:rsidRPr="00657732">
        <w:rPr>
          <w:rStyle w:val="StyleUnderline"/>
        </w:rPr>
        <w:t>100 weapon</w:t>
      </w:r>
      <w:proofErr w:type="gramEnd"/>
      <w:r w:rsidRPr="00657732">
        <w:rPr>
          <w:rStyle w:val="StyleUnderline"/>
        </w:rPr>
        <w:t xml:space="preserve"> scenario</w:t>
      </w:r>
      <w:r w:rsidRPr="00657732">
        <w:rPr>
          <w:sz w:val="16"/>
        </w:rPr>
        <w:t xml:space="preserve"> used in these studies </w:t>
      </w:r>
      <w:r w:rsidRPr="00657732">
        <w:rPr>
          <w:rStyle w:val="Emphasis"/>
        </w:rPr>
        <w:t>is not the largest potential scenario</w:t>
      </w:r>
      <w:r w:rsidRPr="00657732">
        <w:rPr>
          <w:sz w:val="16"/>
        </w:rPr>
        <w:t xml:space="preserve">. Larger nuclear wars and large asteroid collisions could cause greater harm. </w:t>
      </w:r>
      <w:r w:rsidRPr="00657732">
        <w:rPr>
          <w:rStyle w:val="StyleUnderline"/>
        </w:rPr>
        <w:t xml:space="preserve">The largest asteroid collisions could even reduce </w:t>
      </w:r>
      <w:r w:rsidRPr="00657732">
        <w:rPr>
          <w:rStyle w:val="Emphasis"/>
        </w:rPr>
        <w:t>sunlight below the minimum needed for vision</w:t>
      </w:r>
      <w:r w:rsidRPr="00657732">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50C14853" w14:textId="77777777" w:rsidR="008A001D" w:rsidRPr="00657732" w:rsidRDefault="008A001D" w:rsidP="008A001D">
      <w:pPr>
        <w:contextualSpacing/>
        <w:rPr>
          <w:sz w:val="16"/>
        </w:rPr>
      </w:pPr>
      <w:r w:rsidRPr="00657732">
        <w:rPr>
          <w:sz w:val="16"/>
        </w:rPr>
        <w:t xml:space="preserve">The harms from asteroid collisions and nuclear wars can also include important secondary effects. The </w:t>
      </w:r>
      <w:r w:rsidRPr="00657732">
        <w:rPr>
          <w:rStyle w:val="Emphasis"/>
          <w:highlight w:val="cyan"/>
        </w:rPr>
        <w:t>food shortages</w:t>
      </w:r>
      <w:r w:rsidRPr="00657732">
        <w:rPr>
          <w:rStyle w:val="StyleUnderline"/>
        </w:rPr>
        <w:t xml:space="preserve"> from severe global environmental disruption could </w:t>
      </w:r>
      <w:r w:rsidRPr="00657732">
        <w:rPr>
          <w:rStyle w:val="Emphasis"/>
          <w:highlight w:val="cyan"/>
        </w:rPr>
        <w:t xml:space="preserve">lead to </w:t>
      </w:r>
      <w:r w:rsidRPr="00657732">
        <w:rPr>
          <w:rStyle w:val="Emphasis"/>
        </w:rPr>
        <w:t xml:space="preserve">infectious </w:t>
      </w:r>
      <w:r w:rsidRPr="00657732">
        <w:rPr>
          <w:rStyle w:val="Emphasis"/>
          <w:highlight w:val="cyan"/>
        </w:rPr>
        <w:t>disease outbreaks</w:t>
      </w:r>
      <w:r w:rsidRPr="00657732">
        <w:rPr>
          <w:rStyle w:val="StyleUnderline"/>
        </w:rPr>
        <w:t xml:space="preserve"> as public health conditions deteriorate</w:t>
      </w:r>
      <w:r w:rsidRPr="00657732">
        <w:rPr>
          <w:sz w:val="16"/>
        </w:rPr>
        <w:t xml:space="preserve"> (Helfand, 2013). Law and order could be lost in at least some locations as people struggle for survival (Maher &amp; Baum, 2013). </w:t>
      </w:r>
      <w:r w:rsidRPr="00657732">
        <w:rPr>
          <w:rStyle w:val="StyleUnderline"/>
        </w:rPr>
        <w:t>Today’s complex global political-economic system already shows fragility to shocks</w:t>
      </w:r>
      <w:r w:rsidRPr="00657732">
        <w:rPr>
          <w:sz w:val="16"/>
        </w:rPr>
        <w:t xml:space="preserve"> such as the 2007- 2008 financial crisis (Centeno, Nag, Patterson, Shaver, &amp; </w:t>
      </w:r>
      <w:proofErr w:type="spellStart"/>
      <w:r w:rsidRPr="00657732">
        <w:rPr>
          <w:sz w:val="16"/>
        </w:rPr>
        <w:t>Windawi</w:t>
      </w:r>
      <w:proofErr w:type="spellEnd"/>
      <w:r w:rsidRPr="00657732">
        <w:rPr>
          <w:sz w:val="16"/>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2200730B" w14:textId="77777777" w:rsidR="008A001D" w:rsidRPr="00657732" w:rsidRDefault="008A001D" w:rsidP="008A001D">
      <w:pPr>
        <w:contextualSpacing/>
        <w:rPr>
          <w:sz w:val="16"/>
          <w:szCs w:val="16"/>
        </w:rPr>
      </w:pPr>
      <w:r w:rsidRPr="00657732">
        <w:rPr>
          <w:rStyle w:val="Emphasis"/>
        </w:rPr>
        <w:t xml:space="preserve">It is possible for </w:t>
      </w:r>
      <w:r w:rsidRPr="00657732">
        <w:rPr>
          <w:rStyle w:val="Emphasis"/>
          <w:highlight w:val="cyan"/>
        </w:rPr>
        <w:t xml:space="preserve">asteroid collisions </w:t>
      </w:r>
      <w:r w:rsidRPr="00657732">
        <w:rPr>
          <w:rStyle w:val="Emphasis"/>
        </w:rPr>
        <w:t xml:space="preserve">to </w:t>
      </w:r>
      <w:r w:rsidRPr="00657732">
        <w:rPr>
          <w:rStyle w:val="Emphasis"/>
          <w:highlight w:val="cyan"/>
        </w:rPr>
        <w:t>cause nuclear war</w:t>
      </w:r>
      <w:r w:rsidRPr="00657732">
        <w:t xml:space="preserve">. </w:t>
      </w:r>
      <w:r w:rsidRPr="00657732">
        <w:rPr>
          <w:rStyle w:val="StyleUnderline"/>
        </w:rPr>
        <w:t xml:space="preserve">An </w:t>
      </w:r>
      <w:r w:rsidRPr="00657732">
        <w:rPr>
          <w:rStyle w:val="StyleUnderline"/>
          <w:highlight w:val="cyan"/>
        </w:rPr>
        <w:t>asteroid</w:t>
      </w:r>
      <w:r w:rsidRPr="00657732">
        <w:rPr>
          <w:rStyle w:val="StyleUnderline"/>
        </w:rPr>
        <w:t xml:space="preserve"> explosion could be </w:t>
      </w:r>
      <w:r w:rsidRPr="00657732">
        <w:rPr>
          <w:rStyle w:val="Emphasis"/>
          <w:highlight w:val="cyan"/>
        </w:rPr>
        <w:t xml:space="preserve">misinterpreted as </w:t>
      </w:r>
      <w:r w:rsidRPr="00657732">
        <w:rPr>
          <w:rStyle w:val="Emphasis"/>
        </w:rPr>
        <w:t xml:space="preserve">a </w:t>
      </w:r>
      <w:r w:rsidRPr="00657732">
        <w:rPr>
          <w:rStyle w:val="Emphasis"/>
          <w:highlight w:val="cyan"/>
        </w:rPr>
        <w:t>nuclear attack</w:t>
      </w:r>
      <w:r w:rsidRPr="00657732">
        <w:rPr>
          <w:rStyle w:val="Emphasis"/>
        </w:rPr>
        <w:t xml:space="preserve">, </w:t>
      </w:r>
      <w:r w:rsidRPr="00657732">
        <w:rPr>
          <w:rStyle w:val="Emphasis"/>
          <w:highlight w:val="cyan"/>
        </w:rPr>
        <w:t>prompting</w:t>
      </w:r>
      <w:r w:rsidRPr="00657732">
        <w:rPr>
          <w:rStyle w:val="Emphasis"/>
        </w:rPr>
        <w:t xml:space="preserve"> nuclear attack that is believed to be </w:t>
      </w:r>
      <w:r w:rsidRPr="00657732">
        <w:rPr>
          <w:rStyle w:val="Emphasis"/>
          <w:highlight w:val="cyan"/>
        </w:rPr>
        <w:t>retal</w:t>
      </w:r>
      <w:r w:rsidRPr="00657732">
        <w:rPr>
          <w:rStyle w:val="Emphasis"/>
        </w:rPr>
        <w:t>iation.</w:t>
      </w:r>
      <w:r w:rsidRPr="00657732">
        <w:t xml:space="preserve"> </w:t>
      </w:r>
      <w:r w:rsidRPr="00657732">
        <w:rPr>
          <w:sz w:val="16"/>
          <w:szCs w:val="16"/>
        </w:rPr>
        <w:t>For example, the 2013 Chelyabinsk event occurred near an important Russian military installation, prompting concerns about the event’s interpretation (Harris et al., 2015).</w:t>
      </w:r>
    </w:p>
    <w:p w14:paraId="064A2D23" w14:textId="77777777" w:rsidR="008A001D" w:rsidRPr="00657732" w:rsidRDefault="008A001D" w:rsidP="008A001D">
      <w:pPr>
        <w:contextualSpacing/>
        <w:rPr>
          <w:sz w:val="16"/>
        </w:rPr>
      </w:pPr>
      <w:r w:rsidRPr="00657732">
        <w:rPr>
          <w:sz w:val="16"/>
        </w:rPr>
        <w:t xml:space="preserve">The ultimate severity of an asteroid collision or violent nuclear conflict use would depend on how human society reacts. </w:t>
      </w:r>
      <w:r w:rsidRPr="00657732">
        <w:rPr>
          <w:rStyle w:val="StyleUnderline"/>
        </w:rPr>
        <w:t>Would the reaction be disciplined</w:t>
      </w:r>
      <w:r w:rsidRPr="00657732">
        <w:rPr>
          <w:sz w:val="16"/>
        </w:rPr>
        <w:t xml:space="preserve"> and constructive: bury the dead, heal the sick, feed the hungry, and rebuild all that has fallen</w:t>
      </w:r>
      <w:r w:rsidRPr="00657732">
        <w:rPr>
          <w:rStyle w:val="StyleUnderline"/>
        </w:rPr>
        <w:t>?</w:t>
      </w:r>
      <w:r w:rsidRPr="00657732">
        <w:rPr>
          <w:sz w:val="16"/>
        </w:rPr>
        <w:t xml:space="preserve"> </w:t>
      </w:r>
      <w:r w:rsidRPr="00657732">
        <w:rPr>
          <w:rStyle w:val="StyleUnderline"/>
        </w:rPr>
        <w:t>Or would the reaction be disorderly and destructive</w:t>
      </w:r>
      <w:r w:rsidRPr="00657732">
        <w:rPr>
          <w:sz w:val="16"/>
        </w:rPr>
        <w:t>: leave the rubble in place, fight for scarce resources, and descend into minimalist tribalism or worse</w:t>
      </w:r>
      <w:r w:rsidRPr="00657732">
        <w:rPr>
          <w:rStyle w:val="StyleUnderline"/>
        </w:rPr>
        <w:t>?</w:t>
      </w:r>
      <w:r w:rsidRPr="00657732">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657732">
        <w:rPr>
          <w:rStyle w:val="StyleUnderline"/>
        </w:rPr>
        <w:t>This leaves considerable uncertainty in the total human harm from an asteroid collision</w:t>
      </w:r>
      <w:r w:rsidRPr="00657732">
        <w:rPr>
          <w:sz w:val="16"/>
        </w:rPr>
        <w:t xml:space="preserve"> or nuclear weapons use. Previously </w:t>
      </w:r>
      <w:r w:rsidRPr="00657732">
        <w:rPr>
          <w:rStyle w:val="Emphasis"/>
          <w:highlight w:val="cyan"/>
        </w:rPr>
        <w:t>published</w:t>
      </w:r>
      <w:r w:rsidRPr="00657732">
        <w:rPr>
          <w:sz w:val="16"/>
        </w:rPr>
        <w:t xml:space="preserve"> point </w:t>
      </w:r>
      <w:r w:rsidRPr="00657732">
        <w:rPr>
          <w:rStyle w:val="Emphasis"/>
          <w:highlight w:val="cyan"/>
        </w:rPr>
        <w:t>estimates</w:t>
      </w:r>
      <w:r w:rsidRPr="00657732">
        <w:rPr>
          <w:rStyle w:val="StyleUnderline"/>
        </w:rPr>
        <w:t xml:space="preserve"> of the human consequences</w:t>
      </w:r>
      <w:r w:rsidRPr="00657732">
        <w:rPr>
          <w:sz w:val="16"/>
        </w:rPr>
        <w:t xml:space="preserve"> of asteroid collisions12 and nuclear wars (Helfand, 2013) </w:t>
      </w:r>
      <w:r w:rsidRPr="00657732">
        <w:rPr>
          <w:rStyle w:val="StyleUnderline"/>
        </w:rPr>
        <w:t xml:space="preserve">do not account for this uncertainty and </w:t>
      </w:r>
      <w:r w:rsidRPr="00657732">
        <w:rPr>
          <w:rStyle w:val="Emphasis"/>
        </w:rPr>
        <w:t xml:space="preserve">are likely to be </w:t>
      </w:r>
      <w:r w:rsidRPr="00657732">
        <w:rPr>
          <w:rStyle w:val="Emphasis"/>
          <w:highlight w:val="cyan"/>
        </w:rPr>
        <w:t>inaccurate</w:t>
      </w:r>
      <w:r w:rsidRPr="00657732">
        <w:rPr>
          <w:rStyle w:val="StyleUnderline"/>
        </w:rPr>
        <w:t>.</w:t>
      </w:r>
    </w:p>
    <w:p w14:paraId="66B25DC5" w14:textId="77777777" w:rsidR="008A001D" w:rsidRDefault="008A001D" w:rsidP="008A001D">
      <w:pPr>
        <w:contextualSpacing/>
        <w:rPr>
          <w:sz w:val="16"/>
        </w:rPr>
      </w:pPr>
      <w:r w:rsidRPr="00657732">
        <w:rPr>
          <w:rStyle w:val="StyleUnderline"/>
        </w:rPr>
        <w:lastRenderedPageBreak/>
        <w:t>Of particular importance</w:t>
      </w:r>
      <w:r w:rsidRPr="00657732">
        <w:rPr>
          <w:sz w:val="16"/>
        </w:rPr>
        <w:t xml:space="preserve"> are the consequences for future generations, </w:t>
      </w:r>
      <w:r w:rsidRPr="00657732">
        <w:rPr>
          <w:rStyle w:val="StyleUnderline"/>
        </w:rPr>
        <w:t>which could vastly outnumber the present generation</w:t>
      </w:r>
      <w:r w:rsidRPr="00657732">
        <w:rPr>
          <w:sz w:val="16"/>
        </w:rPr>
        <w:t xml:space="preserve">. </w:t>
      </w:r>
      <w:r w:rsidRPr="00657732">
        <w:rPr>
          <w:rStyle w:val="Emphasis"/>
        </w:rPr>
        <w:t xml:space="preserve">If an asteroid collision or nuclear war would cause human extinction, then there would be </w:t>
      </w:r>
      <w:r w:rsidRPr="00657732">
        <w:rPr>
          <w:rStyle w:val="Emphasis"/>
          <w:highlight w:val="cyan"/>
        </w:rPr>
        <w:t>no future generations</w:t>
      </w:r>
      <w:r w:rsidRPr="00657732">
        <w:rPr>
          <w:sz w:val="16"/>
        </w:rPr>
        <w:t xml:space="preserve">. Alternatively, if survivors fail to recover a large population and advanced technological civilization, then </w:t>
      </w:r>
      <w:r w:rsidRPr="00657732">
        <w:rPr>
          <w:rStyle w:val="StyleUnderline"/>
        </w:rPr>
        <w:t>future generations would be permanently diminished.</w:t>
      </w:r>
      <w:r w:rsidRPr="00657732">
        <w:rPr>
          <w:sz w:val="16"/>
        </w:rPr>
        <w:t xml:space="preserve"> The largest long-term factor is whether future generations would colonize space and benefit from its astronomically large </w:t>
      </w:r>
      <w:proofErr w:type="gramStart"/>
      <w:r w:rsidRPr="00657732">
        <w:rPr>
          <w:sz w:val="16"/>
        </w:rPr>
        <w:t>amount</w:t>
      </w:r>
      <w:proofErr w:type="gramEnd"/>
      <w:r w:rsidRPr="00657732">
        <w:rPr>
          <w:sz w:val="16"/>
        </w:rPr>
        <w:t xml:space="preserve"> of resources (</w:t>
      </w:r>
      <w:proofErr w:type="spellStart"/>
      <w:r w:rsidRPr="00657732">
        <w:rPr>
          <w:sz w:val="16"/>
        </w:rPr>
        <w:t>Tonn</w:t>
      </w:r>
      <w:proofErr w:type="spellEnd"/>
      <w:r w:rsidRPr="00657732">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657732">
        <w:rPr>
          <w:rStyle w:val="Emphasis"/>
          <w:highlight w:val="cyan"/>
        </w:rPr>
        <w:t xml:space="preserve">prudent risk management </w:t>
      </w:r>
      <w:r w:rsidRPr="00657732">
        <w:rPr>
          <w:rStyle w:val="Emphasis"/>
        </w:rPr>
        <w:t xml:space="preserve">would </w:t>
      </w:r>
      <w:r w:rsidRPr="00657732">
        <w:rPr>
          <w:rStyle w:val="Emphasis"/>
          <w:highlight w:val="cyan"/>
        </w:rPr>
        <w:t xml:space="preserve">aim for </w:t>
      </w:r>
      <w:r w:rsidRPr="00657732">
        <w:rPr>
          <w:rStyle w:val="Emphasis"/>
        </w:rPr>
        <w:t xml:space="preserve">very </w:t>
      </w:r>
      <w:r w:rsidRPr="00657732">
        <w:rPr>
          <w:rStyle w:val="Emphasis"/>
          <w:highlight w:val="cyan"/>
        </w:rPr>
        <w:t>low probabilities of permanent collapse</w:t>
      </w:r>
      <w:r w:rsidRPr="00657732">
        <w:rPr>
          <w:rStyle w:val="Emphasis"/>
        </w:rPr>
        <w:t xml:space="preserve"> </w:t>
      </w:r>
      <w:r w:rsidRPr="00657732">
        <w:rPr>
          <w:sz w:val="16"/>
        </w:rPr>
        <w:t>(</w:t>
      </w:r>
      <w:proofErr w:type="spellStart"/>
      <w:r w:rsidRPr="00657732">
        <w:rPr>
          <w:sz w:val="16"/>
        </w:rPr>
        <w:t>Tonn</w:t>
      </w:r>
      <w:proofErr w:type="spellEnd"/>
      <w:r w:rsidRPr="00657732">
        <w:rPr>
          <w:sz w:val="16"/>
        </w:rPr>
        <w:t>, 2009).</w:t>
      </w:r>
    </w:p>
    <w:p w14:paraId="63C44866" w14:textId="77777777" w:rsidR="008A001D" w:rsidRPr="00BD594A" w:rsidRDefault="008A001D" w:rsidP="008A001D">
      <w:pPr>
        <w:pStyle w:val="Heading4"/>
      </w:pPr>
      <w:r>
        <w:t xml:space="preserve">14] detection fails </w:t>
      </w:r>
    </w:p>
    <w:p w14:paraId="7C1A583A" w14:textId="77777777" w:rsidR="008A001D" w:rsidRPr="00BD594A" w:rsidRDefault="008A001D" w:rsidP="008A001D">
      <w:proofErr w:type="spellStart"/>
      <w:r w:rsidRPr="00BD594A">
        <w:t>Jonti</w:t>
      </w:r>
      <w:proofErr w:type="spellEnd"/>
      <w:r w:rsidRPr="00BD594A">
        <w:t xml:space="preserve"> </w:t>
      </w:r>
      <w:r w:rsidRPr="00BD594A">
        <w:rPr>
          <w:rStyle w:val="Style13ptBold"/>
        </w:rPr>
        <w:t>Horner</w:t>
      </w:r>
      <w:r w:rsidRPr="00BD594A">
        <w:t xml:space="preserve">, </w:t>
      </w:r>
      <w:r w:rsidRPr="00A11EBE">
        <w:rPr>
          <w:rStyle w:val="Style13ptBold"/>
        </w:rPr>
        <w:t>3-22</w:t>
      </w:r>
      <w:r w:rsidRPr="00BD594A">
        <w:t>-</w:t>
      </w:r>
      <w:r w:rsidRPr="00A11EBE">
        <w:t>2019</w:t>
      </w:r>
      <w:r w:rsidRPr="00BD594A">
        <w:t>, Professor (Astrophysics), University of Southern Queensland</w:t>
      </w:r>
      <w:r>
        <w:t xml:space="preserve"> </w:t>
      </w:r>
      <w:r w:rsidRPr="00BD594A">
        <w:t>"Why dangerous asteroids heading to Earth are so hard to detect," Conversation, https://theconversation.com/why-dangerous-asteroids-heading-to-earth-are-so-hard-to-detect-113845</w:t>
      </w:r>
    </w:p>
    <w:p w14:paraId="19B7ADD9" w14:textId="77777777" w:rsidR="008A001D" w:rsidRPr="00A11EBE" w:rsidRDefault="008A001D" w:rsidP="008A001D">
      <w:r w:rsidRPr="00FB274B">
        <w:rPr>
          <w:highlight w:val="cyan"/>
          <w:u w:val="single"/>
        </w:rPr>
        <w:t>Earth</w:t>
      </w:r>
      <w:r w:rsidRPr="00BD594A">
        <w:rPr>
          <w:u w:val="single"/>
        </w:rPr>
        <w:t xml:space="preserve"> is often </w:t>
      </w:r>
      <w:r w:rsidRPr="00FB274B">
        <w:rPr>
          <w:highlight w:val="cyan"/>
          <w:u w:val="single"/>
        </w:rPr>
        <w:t>in</w:t>
      </w:r>
      <w:r w:rsidRPr="00BD594A">
        <w:rPr>
          <w:u w:val="single"/>
        </w:rPr>
        <w:t xml:space="preserve"> the </w:t>
      </w:r>
      <w:r w:rsidRPr="00FB274B">
        <w:rPr>
          <w:rStyle w:val="Emphasis"/>
          <w:highlight w:val="cyan"/>
        </w:rPr>
        <w:t>firing line of fragments</w:t>
      </w:r>
      <w:r w:rsidRPr="00BD594A">
        <w:rPr>
          <w:u w:val="single"/>
        </w:rPr>
        <w:t xml:space="preserve"> </w:t>
      </w:r>
      <w:r w:rsidRPr="00FB274B">
        <w:rPr>
          <w:highlight w:val="cyan"/>
          <w:u w:val="single"/>
        </w:rPr>
        <w:t>of asteroids and comets</w:t>
      </w:r>
      <w:r w:rsidRPr="00A11EBE">
        <w:t xml:space="preserve">, most of which </w:t>
      </w:r>
      <w:hyperlink r:id="rId25" w:history="1">
        <w:r w:rsidRPr="00A11EBE">
          <w:rPr>
            <w:rStyle w:val="Hyperlink"/>
          </w:rPr>
          <w:t>burn up</w:t>
        </w:r>
      </w:hyperlink>
      <w:r w:rsidRPr="00A11EBE">
        <w:t xml:space="preserve"> tens of kilometers above our heads. But occasionally, </w:t>
      </w:r>
      <w:r w:rsidRPr="00FB274B">
        <w:rPr>
          <w:rStyle w:val="StyleUnderline"/>
          <w:highlight w:val="cyan"/>
        </w:rPr>
        <w:t>something larger</w:t>
      </w:r>
      <w:r w:rsidRPr="00BD594A">
        <w:rPr>
          <w:rStyle w:val="StyleUnderline"/>
        </w:rPr>
        <w:t xml:space="preserve"> gets through.</w:t>
      </w:r>
      <w:r>
        <w:rPr>
          <w:rStyle w:val="StyleUnderline"/>
        </w:rPr>
        <w:t xml:space="preserve"> </w:t>
      </w:r>
      <w:r w:rsidRPr="00A11EBE">
        <w:t xml:space="preserve">That’s what happened off Russia’s east coast on December 18 last year. A </w:t>
      </w:r>
      <w:hyperlink r:id="rId26" w:history="1">
        <w:r w:rsidRPr="00A11EBE">
          <w:rPr>
            <w:rStyle w:val="Hyperlink"/>
          </w:rPr>
          <w:t>giant explosion occurred above the Bering Sea</w:t>
        </w:r>
      </w:hyperlink>
      <w:r w:rsidRPr="00A11EBE">
        <w:t xml:space="preserve"> when an asteroid some ten </w:t>
      </w:r>
      <w:proofErr w:type="spellStart"/>
      <w:r w:rsidRPr="00A11EBE">
        <w:t>metres</w:t>
      </w:r>
      <w:proofErr w:type="spellEnd"/>
      <w:r w:rsidRPr="00A11EBE">
        <w:t xml:space="preserve"> across detonated with an explosive energy ten times greater than the bomb dropped on Hiroshima. So why didn’t we see this asteroid coming? And why are we only hearing about its explosive arrival now? </w:t>
      </w:r>
      <w:r w:rsidRPr="00FB274B">
        <w:rPr>
          <w:rStyle w:val="Emphasis"/>
          <w:highlight w:val="cyan"/>
        </w:rPr>
        <w:t>Nobody saw it</w:t>
      </w:r>
      <w:r>
        <w:rPr>
          <w:rStyle w:val="Emphasis"/>
        </w:rPr>
        <w:t xml:space="preserve"> </w:t>
      </w:r>
      <w:r w:rsidRPr="00A11EBE">
        <w:t xml:space="preserve">Had the December explosion occurred near a city – as </w:t>
      </w:r>
      <w:hyperlink r:id="rId27" w:history="1">
        <w:r w:rsidRPr="00A11EBE">
          <w:rPr>
            <w:rStyle w:val="Hyperlink"/>
          </w:rPr>
          <w:t>happened at Chelyabinsk in February 2013</w:t>
        </w:r>
      </w:hyperlink>
      <w:r w:rsidRPr="00A11EBE">
        <w:t xml:space="preserve"> – we would have heard all about it at the time. But because it happened in a remote part of the world</w:t>
      </w:r>
      <w:r w:rsidRPr="00BD594A">
        <w:rPr>
          <w:rStyle w:val="Emphasis"/>
        </w:rPr>
        <w:t xml:space="preserve">, it </w:t>
      </w:r>
      <w:r w:rsidRPr="00FB274B">
        <w:rPr>
          <w:rStyle w:val="Emphasis"/>
          <w:highlight w:val="cyan"/>
        </w:rPr>
        <w:t>went unremarked</w:t>
      </w:r>
      <w:r w:rsidRPr="00A11EBE">
        <w:t xml:space="preserve"> for more than three months, until details were unveiled at the </w:t>
      </w:r>
      <w:hyperlink r:id="rId28" w:history="1">
        <w:r w:rsidRPr="00A11EBE">
          <w:rPr>
            <w:rStyle w:val="Hyperlink"/>
          </w:rPr>
          <w:t>50th Lunar and Planetary Science Conference</w:t>
        </w:r>
      </w:hyperlink>
      <w:r w:rsidRPr="00A11EBE">
        <w:t xml:space="preserve"> this week, based on </w:t>
      </w:r>
      <w:hyperlink r:id="rId29" w:history="1">
        <w:r w:rsidRPr="00A11EBE">
          <w:rPr>
            <w:rStyle w:val="Hyperlink"/>
          </w:rPr>
          <w:t>NASA’s collection of fireball data</w:t>
        </w:r>
      </w:hyperlink>
      <w:r w:rsidRPr="00A11EBE">
        <w:t xml:space="preserve">. So where did this asteroid come from? At risk from space debris The </w:t>
      </w:r>
      <w:r w:rsidRPr="00FB274B">
        <w:rPr>
          <w:rStyle w:val="StyleUnderline"/>
          <w:highlight w:val="cyan"/>
        </w:rPr>
        <w:t>Solar system is littered</w:t>
      </w:r>
      <w:r w:rsidRPr="00BD594A">
        <w:rPr>
          <w:rStyle w:val="StyleUnderline"/>
        </w:rPr>
        <w:t xml:space="preserve"> with material left over</w:t>
      </w:r>
      <w:r w:rsidRPr="00A11EBE">
        <w:t xml:space="preserve"> from the formation of the planets. </w:t>
      </w:r>
      <w:r w:rsidRPr="00BD594A">
        <w:rPr>
          <w:rStyle w:val="StyleUnderline"/>
        </w:rPr>
        <w:t>Most of it is locked up in stable reservoirs</w:t>
      </w:r>
      <w:r w:rsidRPr="00A11EBE">
        <w:t xml:space="preserve"> – the Asteroid belt, the Edgeworth-Kuiper belt and the Oort cloud – far from Earth. Those reservoirs </w:t>
      </w:r>
      <w:r w:rsidRPr="00BD594A">
        <w:rPr>
          <w:rStyle w:val="StyleUnderline"/>
        </w:rPr>
        <w:t>continually leak objects into interplanetary space, injecting fresh debris into orbits that cross those of the planets.</w:t>
      </w:r>
      <w:r w:rsidRPr="00A11EBE">
        <w:t xml:space="preserve"> The inner Solar system is awash with debris, ranging from tiny flecks of dust to comets and asteroids many </w:t>
      </w:r>
      <w:proofErr w:type="spellStart"/>
      <w:r w:rsidRPr="00A11EBE">
        <w:t>kilometres</w:t>
      </w:r>
      <w:proofErr w:type="spellEnd"/>
      <w:r w:rsidRPr="00A11EBE">
        <w:t xml:space="preserve"> in diameter. The vast majority of the debris that collides with Earth is utterly harmless, but </w:t>
      </w:r>
      <w:r w:rsidRPr="00BD594A">
        <w:rPr>
          <w:rStyle w:val="StyleUnderline"/>
        </w:rPr>
        <w:t xml:space="preserve">our </w:t>
      </w:r>
      <w:r w:rsidRPr="00FB274B">
        <w:rPr>
          <w:rStyle w:val="StyleUnderline"/>
          <w:highlight w:val="cyan"/>
        </w:rPr>
        <w:t>planet</w:t>
      </w:r>
      <w:r w:rsidRPr="00BD594A">
        <w:rPr>
          <w:rStyle w:val="StyleUnderline"/>
        </w:rPr>
        <w:t xml:space="preserve"> still</w:t>
      </w:r>
      <w:r>
        <w:rPr>
          <w:rStyle w:val="StyleUnderline"/>
        </w:rPr>
        <w:t xml:space="preserve"> </w:t>
      </w:r>
      <w:hyperlink r:id="rId30" w:history="1">
        <w:r w:rsidRPr="00FB274B">
          <w:rPr>
            <w:rStyle w:val="Emphasis"/>
            <w:highlight w:val="cyan"/>
          </w:rPr>
          <w:t>bears the scars</w:t>
        </w:r>
        <w:r w:rsidRPr="00FB274B">
          <w:rPr>
            <w:rStyle w:val="StyleUnderline"/>
            <w:highlight w:val="cyan"/>
          </w:rPr>
          <w:t xml:space="preserve"> of collisions</w:t>
        </w:r>
      </w:hyperlink>
      <w:r>
        <w:rPr>
          <w:rStyle w:val="StyleUnderline"/>
        </w:rPr>
        <w:t xml:space="preserve"> </w:t>
      </w:r>
      <w:r w:rsidRPr="00BD594A">
        <w:rPr>
          <w:rStyle w:val="StyleUnderline"/>
        </w:rPr>
        <w:t xml:space="preserve">with much </w:t>
      </w:r>
      <w:r w:rsidRPr="00FB274B">
        <w:rPr>
          <w:rStyle w:val="StyleUnderline"/>
          <w:highlight w:val="cyan"/>
        </w:rPr>
        <w:t>larger bodies</w:t>
      </w:r>
      <w:r w:rsidRPr="00BD594A">
        <w:rPr>
          <w:rStyle w:val="StyleUnderline"/>
        </w:rPr>
        <w:t>.</w:t>
      </w:r>
      <w:r>
        <w:rPr>
          <w:rStyle w:val="StyleUnderline"/>
        </w:rPr>
        <w:t xml:space="preserve"> </w:t>
      </w:r>
      <w:r w:rsidRPr="00A11EBE">
        <w:t xml:space="preserve">The </w:t>
      </w:r>
      <w:r w:rsidRPr="00BD594A">
        <w:rPr>
          <w:rStyle w:val="Emphasis"/>
        </w:rPr>
        <w:t xml:space="preserve">largest, </w:t>
      </w:r>
      <w:r w:rsidRPr="00A11EBE">
        <w:rPr>
          <w:rStyle w:val="Emphasis"/>
        </w:rPr>
        <w:t xml:space="preserve">most </w:t>
      </w:r>
      <w:r w:rsidRPr="00FB274B">
        <w:rPr>
          <w:rStyle w:val="Emphasis"/>
          <w:highlight w:val="cyan"/>
        </w:rPr>
        <w:t>devastating impacts</w:t>
      </w:r>
      <w:r w:rsidRPr="00A11EBE">
        <w:t xml:space="preserve"> (like that which </w:t>
      </w:r>
      <w:hyperlink r:id="rId31" w:history="1">
        <w:r w:rsidRPr="00A11EBE">
          <w:rPr>
            <w:rStyle w:val="Hyperlink"/>
          </w:rPr>
          <w:t>helped to kill the dinosaurs</w:t>
        </w:r>
      </w:hyperlink>
      <w:r w:rsidRPr="00A11EBE">
        <w:t xml:space="preserve"> 65 million years ago) are the rarest. But </w:t>
      </w:r>
      <w:r w:rsidRPr="00FB274B">
        <w:rPr>
          <w:rStyle w:val="Emphasis"/>
          <w:highlight w:val="cyan"/>
        </w:rPr>
        <w:t>smaller</w:t>
      </w:r>
      <w:r w:rsidRPr="00BD594A">
        <w:rPr>
          <w:rStyle w:val="Emphasis"/>
        </w:rPr>
        <w:t xml:space="preserve">, more </w:t>
      </w:r>
      <w:r w:rsidRPr="00FB274B">
        <w:rPr>
          <w:rStyle w:val="Emphasis"/>
          <w:highlight w:val="cyan"/>
        </w:rPr>
        <w:t>frequent collisions</w:t>
      </w:r>
      <w:r w:rsidRPr="00BD594A">
        <w:rPr>
          <w:rStyle w:val="Emphasis"/>
        </w:rPr>
        <w:t xml:space="preserve"> also </w:t>
      </w:r>
      <w:r w:rsidRPr="00FB274B">
        <w:rPr>
          <w:rStyle w:val="Emphasis"/>
          <w:highlight w:val="cyan"/>
        </w:rPr>
        <w:t>pose</w:t>
      </w:r>
      <w:r w:rsidRPr="00BD594A">
        <w:rPr>
          <w:rStyle w:val="Emphasis"/>
        </w:rPr>
        <w:t xml:space="preserve"> a </w:t>
      </w:r>
      <w:r w:rsidRPr="00FB274B">
        <w:rPr>
          <w:rStyle w:val="Emphasis"/>
          <w:highlight w:val="cyan"/>
        </w:rPr>
        <w:t>marked</w:t>
      </w:r>
      <w:r w:rsidRPr="00BD594A">
        <w:rPr>
          <w:rStyle w:val="Emphasis"/>
        </w:rPr>
        <w:t xml:space="preserve"> </w:t>
      </w:r>
      <w:r w:rsidRPr="00FB274B">
        <w:rPr>
          <w:rStyle w:val="Emphasis"/>
          <w:highlight w:val="cyan"/>
        </w:rPr>
        <w:t>risk</w:t>
      </w:r>
      <w:r w:rsidRPr="00A11EBE">
        <w:t xml:space="preserve">. In 1908, in Tunguska, Siberia, a </w:t>
      </w:r>
      <w:hyperlink r:id="rId32" w:history="1">
        <w:r w:rsidRPr="00A11EBE">
          <w:rPr>
            <w:rStyle w:val="Hyperlink"/>
          </w:rPr>
          <w:t>vast explosion</w:t>
        </w:r>
      </w:hyperlink>
      <w:r w:rsidRPr="00A11EBE">
        <w:t xml:space="preserve"> levelled more than 2,000 square </w:t>
      </w:r>
      <w:proofErr w:type="spellStart"/>
      <w:r w:rsidRPr="00A11EBE">
        <w:t>kilometres</w:t>
      </w:r>
      <w:proofErr w:type="spellEnd"/>
      <w:r w:rsidRPr="00A11EBE">
        <w:t xml:space="preserve"> of forest. Due to the remote location, no deaths were recorded. Had the impact happened just two hours later, the city of St Petersburg could have been destroyed. In 2013, it was a 10,000-tonne asteroid that </w:t>
      </w:r>
      <w:hyperlink r:id="rId33" w:history="1">
        <w:r w:rsidRPr="00A11EBE">
          <w:rPr>
            <w:rStyle w:val="Hyperlink"/>
          </w:rPr>
          <w:t>detonated above the Russian city of Chelyabinsk</w:t>
        </w:r>
      </w:hyperlink>
      <w:r w:rsidRPr="00A11EBE">
        <w:t xml:space="preserve">. More than 1,500 people were injured and around 7,000 buildings were damaged, but amazingly nobody was killed. We’re </w:t>
      </w:r>
      <w:r w:rsidRPr="00BD594A">
        <w:rPr>
          <w:rStyle w:val="StyleUnderline"/>
        </w:rPr>
        <w:t>still trying to work out how often events like this happen</w:t>
      </w:r>
      <w:r w:rsidRPr="00A11EBE">
        <w:t xml:space="preserve">. Our </w:t>
      </w:r>
      <w:r w:rsidRPr="00BD594A">
        <w:rPr>
          <w:rStyle w:val="StyleUnderline"/>
        </w:rPr>
        <w:t xml:space="preserve">information on the </w:t>
      </w:r>
      <w:r w:rsidRPr="00FB274B">
        <w:rPr>
          <w:rStyle w:val="StyleUnderline"/>
          <w:highlight w:val="cyan"/>
        </w:rPr>
        <w:t>frequency</w:t>
      </w:r>
      <w:r w:rsidRPr="00BD594A">
        <w:rPr>
          <w:rStyle w:val="StyleUnderline"/>
        </w:rPr>
        <w:t xml:space="preserve"> of the larger impacts is pretty limited, so </w:t>
      </w:r>
      <w:r w:rsidRPr="00FB274B">
        <w:rPr>
          <w:rStyle w:val="Emphasis"/>
          <w:highlight w:val="cyan"/>
        </w:rPr>
        <w:t>estimates</w:t>
      </w:r>
      <w:r w:rsidRPr="00BD594A">
        <w:rPr>
          <w:rStyle w:val="Emphasis"/>
        </w:rPr>
        <w:t xml:space="preserve"> </w:t>
      </w:r>
      <w:r w:rsidRPr="00FB274B">
        <w:rPr>
          <w:rStyle w:val="Emphasis"/>
          <w:highlight w:val="cyan"/>
        </w:rPr>
        <w:t>can vary dramatically</w:t>
      </w:r>
      <w:r w:rsidRPr="00A11EBE">
        <w:t xml:space="preserve">. Typically, people argue that Tunguska-sized impacts happen </w:t>
      </w:r>
      <w:hyperlink r:id="rId34" w:history="1">
        <w:r w:rsidRPr="00A11EBE">
          <w:rPr>
            <w:rStyle w:val="Hyperlink"/>
          </w:rPr>
          <w:t>every few hundred years</w:t>
        </w:r>
      </w:hyperlink>
      <w:r w:rsidRPr="00A11EBE">
        <w:t xml:space="preserve">, but that’s just based on a sample of one event. The truth is, we don’t really know. </w:t>
      </w:r>
      <w:r w:rsidRPr="00A11EBE">
        <w:rPr>
          <w:b/>
          <w:bCs/>
        </w:rPr>
        <w:t xml:space="preserve">What can we do about it? </w:t>
      </w:r>
      <w:r w:rsidRPr="00A11EBE">
        <w:t xml:space="preserve">Over the past couple of decades, a concerted effort has been made to search for potentially hazardous objects that pose a threat before they hit Earth. The </w:t>
      </w:r>
      <w:r w:rsidRPr="00A11EBE">
        <w:lastRenderedPageBreak/>
        <w:t xml:space="preserve">result is the </w:t>
      </w:r>
      <w:hyperlink r:id="rId35" w:history="1">
        <w:r w:rsidRPr="00A11EBE">
          <w:rPr>
            <w:rStyle w:val="Hyperlink"/>
          </w:rPr>
          <w:t>identification of thousands of near-Earth asteroids</w:t>
        </w:r>
      </w:hyperlink>
      <w:r w:rsidRPr="00A11EBE">
        <w:t xml:space="preserve"> upwards of a few </w:t>
      </w:r>
      <w:proofErr w:type="spellStart"/>
      <w:r w:rsidRPr="00A11EBE">
        <w:t>metres</w:t>
      </w:r>
      <w:proofErr w:type="spellEnd"/>
      <w:r w:rsidRPr="00A11EBE">
        <w:t xml:space="preserve"> across. Once found, the orbits of those objects can be determined, and their paths </w:t>
      </w:r>
      <w:hyperlink r:id="rId36" w:history="1">
        <w:r w:rsidRPr="00A11EBE">
          <w:rPr>
            <w:rStyle w:val="Hyperlink"/>
          </w:rPr>
          <w:t>predicted into the future</w:t>
        </w:r>
      </w:hyperlink>
      <w:r w:rsidRPr="00A11EBE">
        <w:t xml:space="preserve">, to see whether an impact is possible or even likely. The </w:t>
      </w:r>
      <w:r w:rsidRPr="00FB274B">
        <w:rPr>
          <w:rStyle w:val="StyleUnderline"/>
          <w:highlight w:val="cyan"/>
        </w:rPr>
        <w:t>longer we can observe</w:t>
      </w:r>
      <w:r w:rsidRPr="00BD594A">
        <w:rPr>
          <w:rStyle w:val="StyleUnderline"/>
        </w:rPr>
        <w:t xml:space="preserve"> a given object, the </w:t>
      </w:r>
      <w:r w:rsidRPr="00FB274B">
        <w:rPr>
          <w:rStyle w:val="Emphasis"/>
          <w:highlight w:val="cyan"/>
        </w:rPr>
        <w:t>better</w:t>
      </w:r>
      <w:r w:rsidRPr="00BD594A">
        <w:rPr>
          <w:rStyle w:val="Emphasis"/>
        </w:rPr>
        <w:t xml:space="preserve"> that </w:t>
      </w:r>
      <w:r w:rsidRPr="00FB274B">
        <w:rPr>
          <w:rStyle w:val="Emphasis"/>
          <w:highlight w:val="cyan"/>
        </w:rPr>
        <w:t>prediction becomes</w:t>
      </w:r>
      <w:r w:rsidRPr="00BD594A">
        <w:rPr>
          <w:rStyle w:val="Emphasis"/>
        </w:rPr>
        <w:t>.</w:t>
      </w:r>
      <w:r>
        <w:rPr>
          <w:rStyle w:val="StyleUnderline"/>
        </w:rPr>
        <w:t xml:space="preserve"> </w:t>
      </w:r>
      <w:r w:rsidRPr="00A11EBE">
        <w:t xml:space="preserve">But as we saw with Chelyabinsk in 2013, and again in December, we’re not there yet. While the </w:t>
      </w:r>
      <w:r w:rsidRPr="00FB274B">
        <w:rPr>
          <w:rStyle w:val="StyleUnderline"/>
          <w:highlight w:val="cyan"/>
        </w:rPr>
        <w:t>catalogue</w:t>
      </w:r>
      <w:r w:rsidRPr="00BD594A">
        <w:rPr>
          <w:rStyle w:val="StyleUnderline"/>
        </w:rPr>
        <w:t xml:space="preserve"> of potentially hazardous objects continues to grow, many </w:t>
      </w:r>
      <w:r w:rsidRPr="00FB274B">
        <w:rPr>
          <w:rStyle w:val="StyleUnderline"/>
          <w:highlight w:val="cyan"/>
        </w:rPr>
        <w:t xml:space="preserve">still </w:t>
      </w:r>
      <w:r w:rsidRPr="00FB274B">
        <w:rPr>
          <w:rStyle w:val="Emphasis"/>
          <w:highlight w:val="cyan"/>
        </w:rPr>
        <w:t>remain undetected</w:t>
      </w:r>
      <w:r w:rsidRPr="00BD594A">
        <w:rPr>
          <w:rStyle w:val="StyleUnderline"/>
        </w:rPr>
        <w:t xml:space="preserve">, </w:t>
      </w:r>
      <w:r w:rsidRPr="00FB274B">
        <w:rPr>
          <w:rStyle w:val="Emphasis"/>
          <w:highlight w:val="cyan"/>
        </w:rPr>
        <w:t>waiting</w:t>
      </w:r>
      <w:r w:rsidRPr="00BD594A">
        <w:rPr>
          <w:rStyle w:val="Emphasis"/>
        </w:rPr>
        <w:t xml:space="preserve"> </w:t>
      </w:r>
      <w:r w:rsidRPr="00FB274B">
        <w:rPr>
          <w:rStyle w:val="Emphasis"/>
          <w:highlight w:val="cyan"/>
        </w:rPr>
        <w:t>to catch</w:t>
      </w:r>
      <w:r w:rsidRPr="00BD594A">
        <w:rPr>
          <w:rStyle w:val="Emphasis"/>
        </w:rPr>
        <w:t xml:space="preserve"> us </w:t>
      </w:r>
      <w:r w:rsidRPr="00FB274B">
        <w:rPr>
          <w:rStyle w:val="Emphasis"/>
          <w:highlight w:val="cyan"/>
        </w:rPr>
        <w:t>by surprise</w:t>
      </w:r>
      <w:r w:rsidRPr="00BD594A">
        <w:rPr>
          <w:rStyle w:val="StyleUnderline"/>
        </w:rPr>
        <w:t>.</w:t>
      </w:r>
      <w:r>
        <w:rPr>
          <w:rStyle w:val="StyleUnderline"/>
        </w:rPr>
        <w:t xml:space="preserve"> </w:t>
      </w:r>
      <w:r w:rsidRPr="00A11EBE">
        <w:t xml:space="preserve">If we discover a collision is pending in the coming days, we can work out where and when the collision will happen. That happened for the first time in 2008 when astronomers discovered the tiny </w:t>
      </w:r>
      <w:hyperlink r:id="rId37" w:history="1">
        <w:r w:rsidRPr="00A11EBE">
          <w:rPr>
            <w:rStyle w:val="Hyperlink"/>
          </w:rPr>
          <w:t>asteroid 2008 TC3</w:t>
        </w:r>
      </w:hyperlink>
      <w:r w:rsidRPr="00A11EBE">
        <w:t xml:space="preserve">, 19 hours before it hit Earth’s atmosphere over northern Sudan. For impacts predicted with a longer lead time, it will be </w:t>
      </w:r>
      <w:r w:rsidRPr="00A11EBE">
        <w:rPr>
          <w:rStyle w:val="StyleUnderline"/>
        </w:rPr>
        <w:t>possible to work out whether the object is truly dangerous or would merely produce a spectacular but harmless fireball</w:t>
      </w:r>
      <w:r w:rsidRPr="00A11EBE">
        <w:t xml:space="preserve"> (like 2008 TC3). For any objects that truly pose a threat, </w:t>
      </w:r>
      <w:r w:rsidRPr="00A11EBE">
        <w:rPr>
          <w:rStyle w:val="StyleUnderline"/>
        </w:rPr>
        <w:t xml:space="preserve">the </w:t>
      </w:r>
      <w:r w:rsidRPr="00FB274B">
        <w:rPr>
          <w:rStyle w:val="Emphasis"/>
          <w:highlight w:val="cyan"/>
        </w:rPr>
        <w:t>race will be on to deflect</w:t>
      </w:r>
      <w:r w:rsidRPr="00A11EBE">
        <w:rPr>
          <w:rStyle w:val="Emphasis"/>
        </w:rPr>
        <w:t xml:space="preserve"> them</w:t>
      </w:r>
      <w:r w:rsidRPr="00A11EBE">
        <w:rPr>
          <w:rStyle w:val="StyleUnderline"/>
        </w:rPr>
        <w:t xml:space="preserve"> – to turn a hit into a miss</w:t>
      </w:r>
      <w:r w:rsidRPr="00A11EBE">
        <w:t xml:space="preserve">. </w:t>
      </w:r>
      <w:r w:rsidRPr="00A11EBE">
        <w:rPr>
          <w:b/>
          <w:bCs/>
        </w:rPr>
        <w:t xml:space="preserve">Searching the skies </w:t>
      </w:r>
      <w:r w:rsidRPr="00A11EBE">
        <w:t xml:space="preserve">Before we can quantify the threat an object </w:t>
      </w:r>
      <w:proofErr w:type="gramStart"/>
      <w:r w:rsidRPr="00A11EBE">
        <w:t>poses,</w:t>
      </w:r>
      <w:proofErr w:type="gramEnd"/>
      <w:r w:rsidRPr="00A11EBE">
        <w:t xml:space="preserve"> we first need to know that the object is there. But </w:t>
      </w:r>
      <w:r w:rsidRPr="00A11EBE">
        <w:rPr>
          <w:rStyle w:val="StyleUnderline"/>
        </w:rPr>
        <w:t>finding asteroids is hard</w:t>
      </w:r>
      <w:r w:rsidRPr="00A11EBE">
        <w:t xml:space="preserve">. Surveys scour the skies, </w:t>
      </w:r>
      <w:hyperlink r:id="rId38" w:history="1">
        <w:r w:rsidRPr="00A11EBE">
          <w:rPr>
            <w:rStyle w:val="Hyperlink"/>
          </w:rPr>
          <w:t>looking for faint star-like points moving against the background stars</w:t>
        </w:r>
      </w:hyperlink>
      <w:r w:rsidRPr="00A11EBE">
        <w:t xml:space="preserve">. A </w:t>
      </w:r>
      <w:r w:rsidRPr="00A11EBE">
        <w:rPr>
          <w:rStyle w:val="StyleUnderline"/>
        </w:rPr>
        <w:t>bigger asteroid will reflect more sunlight, and therefore appear brighter in the sky - at a given distance from Earth.</w:t>
      </w:r>
      <w:r>
        <w:rPr>
          <w:rStyle w:val="StyleUnderline"/>
        </w:rPr>
        <w:t xml:space="preserve"> </w:t>
      </w:r>
      <w:r w:rsidRPr="00A11EBE">
        <w:rPr>
          <w:rStyle w:val="StyleUnderline"/>
        </w:rPr>
        <w:t xml:space="preserve">As a result, the </w:t>
      </w:r>
      <w:r w:rsidRPr="00FB274B">
        <w:rPr>
          <w:rStyle w:val="StyleUnderline"/>
          <w:highlight w:val="cyan"/>
        </w:rPr>
        <w:t>smaller the object</w:t>
      </w:r>
      <w:r w:rsidRPr="00A11EBE">
        <w:rPr>
          <w:rStyle w:val="StyleUnderline"/>
        </w:rPr>
        <w:t xml:space="preserve">, the </w:t>
      </w:r>
      <w:r w:rsidRPr="00FB274B">
        <w:rPr>
          <w:rStyle w:val="Emphasis"/>
          <w:highlight w:val="cyan"/>
        </w:rPr>
        <w:t>closer it must be to Earth</w:t>
      </w:r>
      <w:r w:rsidRPr="00A11EBE">
        <w:rPr>
          <w:rStyle w:val="Emphasis"/>
        </w:rPr>
        <w:t xml:space="preserve"> before we can spot</w:t>
      </w:r>
      <w:r w:rsidRPr="00A11EBE">
        <w:rPr>
          <w:rStyle w:val="StyleUnderline"/>
        </w:rPr>
        <w:t xml:space="preserve"> it.</w:t>
      </w:r>
      <w:r>
        <w:rPr>
          <w:rStyle w:val="StyleUnderline"/>
        </w:rPr>
        <w:t xml:space="preserve"> </w:t>
      </w:r>
      <w:r w:rsidRPr="00A11EBE">
        <w:t xml:space="preserve">Objects the size of the Chelyabinsk and Bering Sea events (about 20 and 10 </w:t>
      </w:r>
      <w:proofErr w:type="spellStart"/>
      <w:r w:rsidRPr="00A11EBE">
        <w:t>metres</w:t>
      </w:r>
      <w:proofErr w:type="spellEnd"/>
      <w:r w:rsidRPr="00A11EBE">
        <w:t xml:space="preserve"> diameter, respectively) are tiny. They can only be spotted when passing very close to our planet. The </w:t>
      </w:r>
      <w:r w:rsidRPr="00A11EBE">
        <w:rPr>
          <w:rStyle w:val="StyleUnderline"/>
        </w:rPr>
        <w:t xml:space="preserve">vast </w:t>
      </w:r>
      <w:r w:rsidRPr="00FB274B">
        <w:rPr>
          <w:rStyle w:val="StyleUnderline"/>
          <w:highlight w:val="cyan"/>
        </w:rPr>
        <w:t xml:space="preserve">majority of the time they are </w:t>
      </w:r>
      <w:r w:rsidRPr="00FB274B">
        <w:rPr>
          <w:rStyle w:val="Emphasis"/>
          <w:highlight w:val="cyan"/>
        </w:rPr>
        <w:t>simply undetectable</w:t>
      </w:r>
      <w:r w:rsidRPr="00A11EBE">
        <w:rPr>
          <w:rStyle w:val="StyleUnderline"/>
        </w:rPr>
        <w:t>.</w:t>
      </w:r>
      <w:r>
        <w:rPr>
          <w:rStyle w:val="StyleUnderline"/>
        </w:rPr>
        <w:t xml:space="preserve"> </w:t>
      </w:r>
      <w:r w:rsidRPr="00A11EBE">
        <w:t xml:space="preserve">As a result, having impacts like these come out of the blue is really the norm, rather than the exception! The Chelyabinsk impact is a great example. Moving on its orbit around the Sun, it approached us in the daylight sky - totally hidden in the Sun’s glare. For larger objects, which impact much less frequently but would do far more damage, it is fair to expect we would receive some warning. </w:t>
      </w:r>
      <w:r w:rsidRPr="00A11EBE">
        <w:rPr>
          <w:b/>
          <w:bCs/>
        </w:rPr>
        <w:t xml:space="preserve">Why not move the asteroid? </w:t>
      </w:r>
      <w:r w:rsidRPr="00A11EBE">
        <w:t xml:space="preserve">While </w:t>
      </w:r>
      <w:r w:rsidRPr="00A11EBE">
        <w:rPr>
          <w:rStyle w:val="StyleUnderline"/>
        </w:rPr>
        <w:t xml:space="preserve">we </w:t>
      </w:r>
      <w:r w:rsidRPr="00FB274B">
        <w:rPr>
          <w:rStyle w:val="StyleUnderline"/>
          <w:highlight w:val="cyan"/>
        </w:rPr>
        <w:t>need to keep searching</w:t>
      </w:r>
      <w:r w:rsidRPr="00A11EBE">
        <w:rPr>
          <w:rStyle w:val="StyleUnderline"/>
        </w:rPr>
        <w:t xml:space="preserve"> for threatening objects</w:t>
      </w:r>
      <w:r w:rsidRPr="00A11EBE">
        <w:t xml:space="preserve">, there is another way we could protect ourselves. Missions such as </w:t>
      </w:r>
      <w:hyperlink r:id="rId39" w:history="1">
        <w:r w:rsidRPr="00A11EBE">
          <w:rPr>
            <w:rStyle w:val="Hyperlink"/>
          </w:rPr>
          <w:t>Hayabusa</w:t>
        </w:r>
      </w:hyperlink>
      <w:r w:rsidRPr="00A11EBE">
        <w:t xml:space="preserve">, </w:t>
      </w:r>
      <w:hyperlink r:id="rId40" w:history="1">
        <w:r w:rsidRPr="00A11EBE">
          <w:rPr>
            <w:rStyle w:val="Hyperlink"/>
          </w:rPr>
          <w:t>Hayabusa 2</w:t>
        </w:r>
      </w:hyperlink>
      <w:r w:rsidRPr="00A11EBE">
        <w:t xml:space="preserve"> and </w:t>
      </w:r>
      <w:hyperlink r:id="rId41" w:history="1">
        <w:r w:rsidRPr="00A11EBE">
          <w:rPr>
            <w:rStyle w:val="Hyperlink"/>
          </w:rPr>
          <w:t>OSIRIS-</w:t>
        </w:r>
        <w:proofErr w:type="spellStart"/>
        <w:r w:rsidRPr="00A11EBE">
          <w:rPr>
            <w:rStyle w:val="Hyperlink"/>
          </w:rPr>
          <w:t>REx</w:t>
        </w:r>
        <w:proofErr w:type="spellEnd"/>
      </w:hyperlink>
      <w:r w:rsidRPr="00A11EBE">
        <w:t xml:space="preserve"> have demonstrated the ability to travel to near-Earth asteroids, land on their surfaces, and move things around. From there, it is </w:t>
      </w:r>
      <w:r w:rsidRPr="00FB274B">
        <w:rPr>
          <w:rStyle w:val="StyleUnderline"/>
          <w:highlight w:val="cyan"/>
        </w:rPr>
        <w:t xml:space="preserve">just a </w:t>
      </w:r>
      <w:r w:rsidRPr="00FB274B">
        <w:rPr>
          <w:rStyle w:val="Emphasis"/>
          <w:highlight w:val="cyan"/>
        </w:rPr>
        <w:t>short hop to being able to deflect them</w:t>
      </w:r>
      <w:r w:rsidRPr="00A11EBE">
        <w:t xml:space="preserve"> – to </w:t>
      </w:r>
      <w:r w:rsidRPr="00A11EBE">
        <w:rPr>
          <w:rStyle w:val="StyleUnderline"/>
        </w:rPr>
        <w:t>change a potential collision into a near-miss</w:t>
      </w:r>
      <w:r w:rsidRPr="00A11EBE">
        <w:t xml:space="preserve">. Interestingly, ideas of asteroid deflection dovetail nicely with the </w:t>
      </w:r>
      <w:hyperlink r:id="rId42" w:history="1">
        <w:r w:rsidRPr="00A11EBE">
          <w:rPr>
            <w:rStyle w:val="Hyperlink"/>
          </w:rPr>
          <w:t>possibility of asteroid mining</w:t>
        </w:r>
      </w:hyperlink>
      <w:r w:rsidRPr="00A11EBE">
        <w:t>. The technology needed to extract material from an asteroid and send it back to Earth could equally be used to alter the orbit of that asteroid, moving it away from a potential collision with our planet. We’re not quite there yet, but for the first time in our history, we have the potential to truly control our own destiny.</w:t>
      </w:r>
    </w:p>
    <w:p w14:paraId="36950C37" w14:textId="77777777" w:rsidR="008A001D" w:rsidRDefault="008A001D" w:rsidP="008A001D">
      <w:pPr>
        <w:pStyle w:val="Heading4"/>
      </w:pPr>
      <w:r>
        <w:t xml:space="preserve">15] Causes </w:t>
      </w:r>
      <w:r>
        <w:rPr>
          <w:u w:val="single"/>
        </w:rPr>
        <w:t>war</w:t>
      </w:r>
      <w:r>
        <w:t xml:space="preserve">, </w:t>
      </w:r>
      <w:r>
        <w:rPr>
          <w:u w:val="single"/>
        </w:rPr>
        <w:t>ASAT</w:t>
      </w:r>
      <w:r>
        <w:t xml:space="preserve"> deployment, and </w:t>
      </w:r>
      <w:r>
        <w:rPr>
          <w:u w:val="single"/>
        </w:rPr>
        <w:t>debris</w:t>
      </w:r>
      <w:r>
        <w:t xml:space="preserve"> – don’t assume mining operations will be benevolent</w:t>
      </w:r>
    </w:p>
    <w:p w14:paraId="0F025E2B" w14:textId="77777777" w:rsidR="008A001D" w:rsidRPr="00F71A71" w:rsidRDefault="008A001D" w:rsidP="008A001D">
      <w:pPr>
        <w:rPr>
          <w:sz w:val="24"/>
        </w:rPr>
      </w:pPr>
      <w:proofErr w:type="spellStart"/>
      <w:r w:rsidRPr="00995918">
        <w:rPr>
          <w:rStyle w:val="Style13ptBold"/>
        </w:rPr>
        <w:t>Skibba</w:t>
      </w:r>
      <w:proofErr w:type="spellEnd"/>
      <w:r w:rsidRPr="00995918">
        <w:rPr>
          <w:rStyle w:val="Style13ptBold"/>
        </w:rPr>
        <w:t xml:space="preserve"> 18</w:t>
      </w:r>
      <w:r w:rsidRPr="00F71A71">
        <w:t xml:space="preserve"> [</w:t>
      </w:r>
      <w:proofErr w:type="spellStart"/>
      <w:r w:rsidRPr="00F71A71">
        <w:t>Ramin</w:t>
      </w:r>
      <w:proofErr w:type="spellEnd"/>
      <w:r w:rsidRPr="00F71A71">
        <w:t xml:space="preserve"> </w:t>
      </w:r>
      <w:proofErr w:type="spellStart"/>
      <w:r w:rsidRPr="00F71A71">
        <w:t>Skibba</w:t>
      </w:r>
      <w:proofErr w:type="spellEnd"/>
      <w:r w:rsidRPr="00F71A71">
        <w:t xml:space="preserve"> is a science writer and astrophysicist based in Santa Cruz and San Diego. Mining in Space Could Lead to Conflicts on Earth. May 2, 2018. nautil.us/blog/-mining-in-space-could-lead-to-conflicts-on-earth</w:t>
      </w:r>
      <w:r>
        <w:rPr>
          <w:sz w:val="24"/>
        </w:rPr>
        <w:t>]</w:t>
      </w:r>
    </w:p>
    <w:p w14:paraId="68E35655" w14:textId="77777777" w:rsidR="008A001D" w:rsidRPr="00D15D08" w:rsidRDefault="008A001D" w:rsidP="008A001D">
      <w:pPr>
        <w:rPr>
          <w:sz w:val="16"/>
        </w:rPr>
      </w:pPr>
      <w:r w:rsidRPr="00D15D08">
        <w:rPr>
          <w:sz w:val="16"/>
        </w:rPr>
        <w:t xml:space="preserve">Major space-faring nations are not among the 16 countries party to the treaty, but they should arguably come to some equitable agreement, since </w:t>
      </w:r>
      <w:r w:rsidRPr="00D15D08">
        <w:rPr>
          <w:rStyle w:val="Emphasis"/>
        </w:rPr>
        <w:t xml:space="preserve">international </w:t>
      </w:r>
      <w:r w:rsidRPr="00812B4C">
        <w:rPr>
          <w:rStyle w:val="Emphasis"/>
          <w:highlight w:val="yellow"/>
        </w:rPr>
        <w:t>competition</w:t>
      </w:r>
      <w:r w:rsidRPr="00812B4C">
        <w:rPr>
          <w:highlight w:val="yellow"/>
          <w:u w:val="single"/>
        </w:rPr>
        <w:t xml:space="preserve"> over</w:t>
      </w:r>
      <w:r w:rsidRPr="00D15D08">
        <w:rPr>
          <w:u w:val="single"/>
        </w:rPr>
        <w:t xml:space="preserve"> natural </w:t>
      </w:r>
      <w:r w:rsidRPr="00812B4C">
        <w:rPr>
          <w:rStyle w:val="Emphasis"/>
          <w:highlight w:val="yellow"/>
        </w:rPr>
        <w:t>resources in space</w:t>
      </w:r>
      <w:r w:rsidRPr="00812B4C">
        <w:rPr>
          <w:highlight w:val="yellow"/>
          <w:u w:val="single"/>
        </w:rPr>
        <w:t xml:space="preserve"> may</w:t>
      </w:r>
      <w:r w:rsidRPr="00D15D08">
        <w:rPr>
          <w:u w:val="single"/>
        </w:rPr>
        <w:t xml:space="preserve"> very well </w:t>
      </w:r>
      <w:r w:rsidRPr="00812B4C">
        <w:rPr>
          <w:rStyle w:val="Emphasis"/>
          <w:highlight w:val="yellow"/>
        </w:rPr>
        <w:t>transform into conflict</w:t>
      </w:r>
      <w:r w:rsidRPr="00D15D08">
        <w:rPr>
          <w:sz w:val="16"/>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7473FC5A" w14:textId="77777777" w:rsidR="008A001D" w:rsidRPr="00D15D08" w:rsidRDefault="008A001D" w:rsidP="008A001D">
      <w:pPr>
        <w:rPr>
          <w:sz w:val="16"/>
        </w:rPr>
      </w:pPr>
      <w:r w:rsidRPr="003507FD">
        <w:rPr>
          <w:rStyle w:val="Emphasis"/>
        </w:rPr>
        <w:lastRenderedPageBreak/>
        <w:t>Palladium</w:t>
      </w:r>
      <w:r w:rsidRPr="00D15D08">
        <w:rPr>
          <w:sz w:val="16"/>
        </w:rPr>
        <w:t xml:space="preserve">, for example, </w:t>
      </w:r>
      <w:r w:rsidRPr="00D15D08">
        <w:rPr>
          <w:u w:val="single"/>
        </w:rPr>
        <w:t>valued for its conductive properties and chemical stability, is used in</w:t>
      </w:r>
      <w:r w:rsidRPr="00D15D08">
        <w:rPr>
          <w:sz w:val="16"/>
        </w:rPr>
        <w:t xml:space="preserve"> </w:t>
      </w:r>
      <w:r w:rsidRPr="00D15D08">
        <w:rPr>
          <w:u w:val="single"/>
        </w:rPr>
        <w:t>hundreds of millions of electronic devices</w:t>
      </w:r>
      <w:r w:rsidRPr="00D15D08">
        <w:rPr>
          <w:sz w:val="16"/>
        </w:rPr>
        <w:t xml:space="preserve"> sold annually for electrodes and connector </w:t>
      </w:r>
      <w:proofErr w:type="spellStart"/>
      <w:r w:rsidRPr="00D15D08">
        <w:rPr>
          <w:sz w:val="16"/>
        </w:rPr>
        <w:t>platings</w:t>
      </w:r>
      <w:proofErr w:type="spellEnd"/>
      <w:r w:rsidRPr="00D15D08">
        <w:rPr>
          <w:sz w:val="16"/>
        </w:rPr>
        <w:t xml:space="preserve">, but it’s relatively scarce on Earth. </w:t>
      </w:r>
      <w:r w:rsidRPr="00812B4C">
        <w:rPr>
          <w:highlight w:val="yellow"/>
          <w:u w:val="single"/>
        </w:rPr>
        <w:t xml:space="preserve">A single giant, </w:t>
      </w:r>
      <w:r w:rsidRPr="00812B4C">
        <w:rPr>
          <w:rStyle w:val="Emphasis"/>
          <w:highlight w:val="yellow"/>
        </w:rPr>
        <w:t>platinum-rich asteroid</w:t>
      </w:r>
      <w:r w:rsidRPr="00812B4C">
        <w:rPr>
          <w:highlight w:val="yellow"/>
          <w:u w:val="single"/>
        </w:rPr>
        <w:t xml:space="preserve"> could contain as much</w:t>
      </w:r>
      <w:r w:rsidRPr="00D15D08">
        <w:rPr>
          <w:u w:val="single"/>
        </w:rPr>
        <w:t xml:space="preserve"> </w:t>
      </w:r>
      <w:r w:rsidRPr="00D15D08">
        <w:rPr>
          <w:rStyle w:val="Emphasis"/>
        </w:rPr>
        <w:t>platinum-group metals</w:t>
      </w:r>
      <w:r w:rsidRPr="00D15D08">
        <w:rPr>
          <w:u w:val="single"/>
        </w:rPr>
        <w:t xml:space="preserve"> </w:t>
      </w:r>
      <w:r w:rsidRPr="00812B4C">
        <w:rPr>
          <w:highlight w:val="yellow"/>
          <w:u w:val="single"/>
        </w:rPr>
        <w:t xml:space="preserve">as </w:t>
      </w:r>
      <w:r w:rsidRPr="00812B4C">
        <w:rPr>
          <w:rStyle w:val="Emphasis"/>
          <w:highlight w:val="yellow"/>
        </w:rPr>
        <w:t>all reserves on Earth</w:t>
      </w:r>
      <w:r w:rsidRPr="00D15D08">
        <w:rPr>
          <w:sz w:val="16"/>
        </w:rPr>
        <w:t xml:space="preserve">, the Google-backed Planetary Resources claims. </w:t>
      </w:r>
      <w:r w:rsidRPr="00D15D08">
        <w:rPr>
          <w:u w:val="single"/>
        </w:rPr>
        <w:t>That’s a massive bounty</w:t>
      </w:r>
      <w:r w:rsidRPr="00D15D08">
        <w:rPr>
          <w:sz w:val="16"/>
        </w:rPr>
        <w:t xml:space="preserve">. </w:t>
      </w:r>
      <w:r w:rsidRPr="00812B4C">
        <w:rPr>
          <w:highlight w:val="yellow"/>
          <w:u w:val="single"/>
        </w:rPr>
        <w:t>As</w:t>
      </w:r>
      <w:r w:rsidRPr="00D15D08">
        <w:rPr>
          <w:sz w:val="16"/>
        </w:rPr>
        <w:t xml:space="preserve"> Planetary Resources and other U.S. and foreign </w:t>
      </w:r>
      <w:r w:rsidRPr="00812B4C">
        <w:rPr>
          <w:highlight w:val="yellow"/>
          <w:u w:val="single"/>
        </w:rPr>
        <w:t xml:space="preserve">companies </w:t>
      </w:r>
      <w:r w:rsidRPr="00812B4C">
        <w:rPr>
          <w:rStyle w:val="Emphasis"/>
          <w:highlight w:val="yellow"/>
        </w:rPr>
        <w:t>scramble for control</w:t>
      </w:r>
      <w:r w:rsidRPr="00D15D08">
        <w:rPr>
          <w:sz w:val="16"/>
        </w:rPr>
        <w:t xml:space="preserve"> </w:t>
      </w:r>
      <w:r w:rsidRPr="00D15D08">
        <w:rPr>
          <w:u w:val="single"/>
        </w:rPr>
        <w:t>over</w:t>
      </w:r>
      <w:r w:rsidRPr="00D15D08">
        <w:rPr>
          <w:sz w:val="16"/>
        </w:rPr>
        <w:t xml:space="preserve"> these valuable </w:t>
      </w:r>
      <w:r w:rsidRPr="00D15D08">
        <w:rPr>
          <w:u w:val="single"/>
        </w:rPr>
        <w:t xml:space="preserve">space minerals, </w:t>
      </w:r>
      <w:r w:rsidRPr="00812B4C">
        <w:rPr>
          <w:highlight w:val="yellow"/>
          <w:u w:val="single"/>
        </w:rPr>
        <w:t xml:space="preserve">competing </w:t>
      </w:r>
      <w:r w:rsidRPr="00812B4C">
        <w:rPr>
          <w:rStyle w:val="Emphasis"/>
          <w:highlight w:val="yellow"/>
        </w:rPr>
        <w:t>“land grabs”</w:t>
      </w:r>
      <w:r w:rsidRPr="00812B4C">
        <w:rPr>
          <w:highlight w:val="yellow"/>
          <w:u w:val="single"/>
        </w:rPr>
        <w:t xml:space="preserve"> by </w:t>
      </w:r>
      <w:r w:rsidRPr="00812B4C">
        <w:rPr>
          <w:rStyle w:val="Emphasis"/>
          <w:highlight w:val="yellow"/>
        </w:rPr>
        <w:t>armed sat</w:t>
      </w:r>
      <w:r w:rsidRPr="00D15D08">
        <w:rPr>
          <w:sz w:val="16"/>
        </w:rPr>
        <w:t>ellite</w:t>
      </w:r>
      <w:r w:rsidRPr="00812B4C">
        <w:rPr>
          <w:rStyle w:val="Emphasis"/>
          <w:highlight w:val="yellow"/>
        </w:rPr>
        <w:t>s</w:t>
      </w:r>
      <w:r w:rsidRPr="00D15D08">
        <w:rPr>
          <w:u w:val="single"/>
        </w:rPr>
        <w:t xml:space="preserve"> may </w:t>
      </w:r>
      <w:r w:rsidRPr="00812B4C">
        <w:rPr>
          <w:highlight w:val="yellow"/>
          <w:u w:val="single"/>
        </w:rPr>
        <w:t>come next</w:t>
      </w:r>
      <w:r w:rsidRPr="00D15D08">
        <w:rPr>
          <w:sz w:val="16"/>
        </w:rPr>
        <w:t xml:space="preserve">. </w:t>
      </w:r>
      <w:r w:rsidRPr="003507FD">
        <w:rPr>
          <w:u w:val="single"/>
        </w:rPr>
        <w:t>Platinum</w:t>
      </w:r>
      <w:r w:rsidRPr="00D15D08">
        <w:rPr>
          <w:u w:val="single"/>
        </w:rPr>
        <w:t xml:space="preserve">-group </w:t>
      </w:r>
      <w:r w:rsidRPr="00812B4C">
        <w:rPr>
          <w:highlight w:val="yellow"/>
          <w:u w:val="single"/>
        </w:rPr>
        <w:t>metals in space may serve the same role as oil</w:t>
      </w:r>
      <w:r w:rsidRPr="00D15D08">
        <w:rPr>
          <w:sz w:val="16"/>
        </w:rPr>
        <w:t xml:space="preserve"> has on Earth, </w:t>
      </w:r>
      <w:r w:rsidRPr="00812B4C">
        <w:rPr>
          <w:highlight w:val="yellow"/>
          <w:u w:val="single"/>
        </w:rPr>
        <w:t xml:space="preserve">threatening to </w:t>
      </w:r>
      <w:r w:rsidRPr="00812B4C">
        <w:rPr>
          <w:rStyle w:val="Emphasis"/>
          <w:highlight w:val="yellow"/>
        </w:rPr>
        <w:t>extend geopolitical struggles</w:t>
      </w:r>
      <w:r w:rsidRPr="00812B4C">
        <w:rPr>
          <w:highlight w:val="yellow"/>
          <w:u w:val="single"/>
        </w:rPr>
        <w:t xml:space="preserve"> into </w:t>
      </w:r>
      <w:r w:rsidRPr="00812B4C">
        <w:rPr>
          <w:rStyle w:val="Emphasis"/>
          <w:highlight w:val="yellow"/>
        </w:rPr>
        <w:t>astropolitical ones</w:t>
      </w:r>
      <w:r w:rsidRPr="00D15D08">
        <w:rPr>
          <w:sz w:val="16"/>
        </w:rPr>
        <w:t>, something Trump is keen on preparing for. Yesterday he said he’s seriously weighing the idea of a “Space Force” military branch.</w:t>
      </w:r>
    </w:p>
    <w:p w14:paraId="20A5041B" w14:textId="77777777" w:rsidR="008A001D" w:rsidRPr="00D15D08" w:rsidRDefault="008A001D" w:rsidP="008A001D">
      <w:pPr>
        <w:rPr>
          <w:sz w:val="16"/>
        </w:rPr>
      </w:pPr>
      <w:r w:rsidRPr="00D15D08">
        <w:rPr>
          <w:sz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759B3993" w14:textId="77777777" w:rsidR="008A001D" w:rsidRPr="00D15D08" w:rsidRDefault="008A001D" w:rsidP="008A001D">
      <w:pPr>
        <w:rPr>
          <w:sz w:val="16"/>
        </w:rPr>
      </w:pPr>
      <w:r w:rsidRPr="00D15D08">
        <w:rPr>
          <w:sz w:val="16"/>
        </w:rPr>
        <w:t xml:space="preserve">Like all forms of mining, it will be dangerous. </w:t>
      </w:r>
      <w:r w:rsidRPr="00812B4C">
        <w:rPr>
          <w:highlight w:val="yellow"/>
          <w:u w:val="single"/>
        </w:rPr>
        <w:t>If</w:t>
      </w:r>
      <w:r w:rsidRPr="00D15D08">
        <w:rPr>
          <w:u w:val="single"/>
        </w:rPr>
        <w:t xml:space="preserve"> space-</w:t>
      </w:r>
      <w:r w:rsidRPr="00812B4C">
        <w:rPr>
          <w:highlight w:val="yellow"/>
          <w:u w:val="single"/>
        </w:rPr>
        <w:t>mining</w:t>
      </w:r>
      <w:r w:rsidRPr="00D15D08">
        <w:rPr>
          <w:u w:val="single"/>
        </w:rPr>
        <w:t xml:space="preserve"> activities </w:t>
      </w:r>
      <w:r w:rsidRPr="00812B4C">
        <w:rPr>
          <w:highlight w:val="yellow"/>
          <w:u w:val="single"/>
        </w:rPr>
        <w:t>break up asteroids</w:t>
      </w:r>
      <w:r w:rsidRPr="00D15D08">
        <w:rPr>
          <w:sz w:val="16"/>
        </w:rPr>
        <w:t xml:space="preserve">, the </w:t>
      </w:r>
      <w:r w:rsidRPr="00D15D08">
        <w:rPr>
          <w:u w:val="single"/>
        </w:rPr>
        <w:t xml:space="preserve">resulting </w:t>
      </w:r>
      <w:r w:rsidRPr="00812B4C">
        <w:rPr>
          <w:rStyle w:val="Emphasis"/>
          <w:highlight w:val="yellow"/>
        </w:rPr>
        <w:t>debris</w:t>
      </w:r>
      <w:r w:rsidRPr="00812B4C">
        <w:rPr>
          <w:sz w:val="16"/>
          <w:highlight w:val="yellow"/>
        </w:rPr>
        <w:t xml:space="preserve"> </w:t>
      </w:r>
      <w:r w:rsidRPr="00812B4C">
        <w:rPr>
          <w:highlight w:val="yellow"/>
          <w:u w:val="single"/>
        </w:rPr>
        <w:t>could be hazardous</w:t>
      </w:r>
      <w:r w:rsidRPr="00D15D08">
        <w:rPr>
          <w:sz w:val="16"/>
        </w:rPr>
        <w:t xml:space="preserve"> for satellites, other spacecraft, and astronauts nearby. On the other hand, in a best-case scenario, space mining could be environmentally safe, capture only necessary minerals and water, and, in the more distant future even </w:t>
      </w:r>
      <w:proofErr w:type="gramStart"/>
      <w:r w:rsidRPr="00D15D08">
        <w:rPr>
          <w:sz w:val="16"/>
        </w:rPr>
        <w:t>lead</w:t>
      </w:r>
      <w:proofErr w:type="gramEnd"/>
      <w:r w:rsidRPr="00D15D08">
        <w:rPr>
          <w:sz w:val="16"/>
        </w:rPr>
        <w:t xml:space="preserve"> to the construction of a far-flung space station led by NASA and other space agencies, orbiting 200 million miles from Earth and serving as both a mining depot and a pit-stop for passing spacecraft.</w:t>
      </w:r>
    </w:p>
    <w:p w14:paraId="5EFCBE54" w14:textId="77777777" w:rsidR="008A001D" w:rsidRDefault="008A001D" w:rsidP="008A001D">
      <w:pPr>
        <w:rPr>
          <w:sz w:val="16"/>
        </w:rPr>
      </w:pPr>
      <w:r w:rsidRPr="00D15D08">
        <w:rPr>
          <w:sz w:val="16"/>
        </w:rPr>
        <w:t xml:space="preserve">But </w:t>
      </w:r>
      <w:r w:rsidRPr="00812B4C">
        <w:rPr>
          <w:highlight w:val="yellow"/>
          <w:u w:val="single"/>
        </w:rPr>
        <w:t xml:space="preserve">it’s </w:t>
      </w:r>
      <w:r w:rsidRPr="00812B4C">
        <w:rPr>
          <w:rStyle w:val="Emphasis"/>
          <w:highlight w:val="yellow"/>
        </w:rPr>
        <w:t>not clear</w:t>
      </w:r>
      <w:r w:rsidRPr="00D15D08">
        <w:rPr>
          <w:sz w:val="16"/>
        </w:rPr>
        <w:t xml:space="preserve"> that </w:t>
      </w:r>
      <w:r w:rsidRPr="00812B4C">
        <w:rPr>
          <w:highlight w:val="yellow"/>
          <w:u w:val="single"/>
        </w:rPr>
        <w:t xml:space="preserve">a </w:t>
      </w:r>
      <w:r w:rsidRPr="00812B4C">
        <w:rPr>
          <w:rStyle w:val="Emphasis"/>
          <w:highlight w:val="yellow"/>
        </w:rPr>
        <w:t>pact</w:t>
      </w:r>
      <w:r w:rsidRPr="00812B4C">
        <w:rPr>
          <w:highlight w:val="yellow"/>
          <w:u w:val="single"/>
        </w:rPr>
        <w:t xml:space="preserve"> between</w:t>
      </w:r>
      <w:r w:rsidRPr="00D15D08">
        <w:rPr>
          <w:u w:val="single"/>
        </w:rPr>
        <w:t xml:space="preserve"> the commercial space mining </w:t>
      </w:r>
      <w:r w:rsidRPr="00812B4C">
        <w:rPr>
          <w:rStyle w:val="Emphasis"/>
          <w:highlight w:val="yellow"/>
        </w:rPr>
        <w:t>industry</w:t>
      </w:r>
      <w:r w:rsidRPr="00812B4C">
        <w:rPr>
          <w:highlight w:val="yellow"/>
          <w:u w:val="single"/>
        </w:rPr>
        <w:t xml:space="preserve"> and </w:t>
      </w:r>
      <w:r w:rsidRPr="00812B4C">
        <w:rPr>
          <w:rStyle w:val="Emphasis"/>
          <w:highlight w:val="yellow"/>
        </w:rPr>
        <w:t>NASA</w:t>
      </w:r>
      <w:r w:rsidRPr="00812B4C">
        <w:rPr>
          <w:highlight w:val="yellow"/>
          <w:u w:val="single"/>
        </w:rPr>
        <w:t xml:space="preserve"> would align with the </w:t>
      </w:r>
      <w:r w:rsidRPr="00812B4C">
        <w:rPr>
          <w:rStyle w:val="Emphasis"/>
          <w:highlight w:val="yellow"/>
        </w:rPr>
        <w:t>public’s interest</w:t>
      </w:r>
      <w:r w:rsidRPr="00D15D08">
        <w:rPr>
          <w:sz w:val="16"/>
        </w:rPr>
        <w:t xml:space="preserve">. </w:t>
      </w:r>
      <w:r w:rsidRPr="00D15D08">
        <w:rPr>
          <w:u w:val="single"/>
        </w:rPr>
        <w:t xml:space="preserve">NASA’s increasing </w:t>
      </w:r>
      <w:r w:rsidRPr="00812B4C">
        <w:rPr>
          <w:highlight w:val="yellow"/>
          <w:u w:val="single"/>
        </w:rPr>
        <w:t>collaboration with space mining</w:t>
      </w:r>
      <w:r w:rsidRPr="00D15D08">
        <w:rPr>
          <w:u w:val="single"/>
        </w:rPr>
        <w:t xml:space="preserve"> companies </w:t>
      </w:r>
      <w:r w:rsidRPr="00812B4C">
        <w:rPr>
          <w:highlight w:val="yellow"/>
          <w:u w:val="single"/>
        </w:rPr>
        <w:t xml:space="preserve">could </w:t>
      </w:r>
      <w:r w:rsidRPr="00812B4C">
        <w:rPr>
          <w:rStyle w:val="Emphasis"/>
          <w:highlight w:val="yellow"/>
        </w:rPr>
        <w:t>distort</w:t>
      </w:r>
      <w:r w:rsidRPr="00D15D08">
        <w:rPr>
          <w:sz w:val="16"/>
        </w:rPr>
        <w:t xml:space="preserve"> and divert </w:t>
      </w:r>
      <w:r w:rsidRPr="00812B4C">
        <w:rPr>
          <w:rStyle w:val="Emphasis"/>
          <w:highlight w:val="yellow"/>
        </w:rPr>
        <w:t>efforts</w:t>
      </w:r>
      <w:r w:rsidRPr="00D15D08">
        <w:rPr>
          <w:sz w:val="16"/>
        </w:rPr>
        <w:t xml:space="preserve"> previously focused on space exploration and basic </w:t>
      </w:r>
      <w:proofErr w:type="gramStart"/>
      <w:r w:rsidRPr="00D15D08">
        <w:rPr>
          <w:sz w:val="16"/>
        </w:rPr>
        <w:t xml:space="preserve">research, </w:t>
      </w:r>
      <w:r w:rsidRPr="00812B4C">
        <w:rPr>
          <w:highlight w:val="yellow"/>
          <w:u w:val="single"/>
        </w:rPr>
        <w:t>and</w:t>
      </w:r>
      <w:proofErr w:type="gramEnd"/>
      <w:r w:rsidRPr="00812B4C">
        <w:rPr>
          <w:highlight w:val="yellow"/>
          <w:u w:val="single"/>
        </w:rPr>
        <w:t xml:space="preserve"> </w:t>
      </w:r>
      <w:r w:rsidRPr="00812B4C">
        <w:rPr>
          <w:rStyle w:val="Emphasis"/>
          <w:highlight w:val="yellow"/>
        </w:rPr>
        <w:t>discourage public interest</w:t>
      </w:r>
      <w:r w:rsidRPr="00D15D08">
        <w:rPr>
          <w:sz w:val="16"/>
        </w:rPr>
        <w:t xml:space="preserve"> and engagement in astronomy.</w:t>
      </w:r>
    </w:p>
    <w:p w14:paraId="211E7528" w14:textId="77777777" w:rsidR="008A001D" w:rsidRPr="00657732" w:rsidRDefault="008A001D" w:rsidP="008A001D">
      <w:pPr>
        <w:pStyle w:val="Heading4"/>
      </w:pPr>
      <w:r>
        <w:t xml:space="preserve">16] </w:t>
      </w:r>
      <w:r w:rsidRPr="00657732">
        <w:t>Debris increase causes premium spikes</w:t>
      </w:r>
    </w:p>
    <w:p w14:paraId="288154CD" w14:textId="77777777" w:rsidR="008A001D" w:rsidRPr="00657732" w:rsidRDefault="008A001D" w:rsidP="008A001D">
      <w:r w:rsidRPr="00657732">
        <w:t xml:space="preserve">Dr. Darren </w:t>
      </w:r>
      <w:r w:rsidRPr="00657732">
        <w:rPr>
          <w:b/>
          <w:sz w:val="26"/>
          <w:szCs w:val="26"/>
        </w:rPr>
        <w:t>McKnight 10</w:t>
      </w:r>
      <w:r w:rsidRPr="00657732">
        <w:t xml:space="preserve">, received his </w:t>
      </w:r>
      <w:proofErr w:type="gramStart"/>
      <w:r w:rsidRPr="00657732">
        <w:t>Bachelor’s Degree</w:t>
      </w:r>
      <w:proofErr w:type="gramEnd"/>
      <w:r w:rsidRPr="00657732">
        <w:t xml:space="preserve"> from the United States Air Force Academy in Engineering Sciences, his Master’s Degree from the University of New Mexico in Mechanical Engineering, and his Doctorate from the University of Colorado in Aerospace Engineering Sciences, “Pay Me Now or Pay Me More Later: Start the Development of Active Orbital Debris Removal Now,” https://www.amostech.com/TechnicalPapers/2010/Posters/McKnight.pdf</w:t>
      </w:r>
    </w:p>
    <w:p w14:paraId="049F0B14" w14:textId="77777777" w:rsidR="008A001D" w:rsidRPr="000C6FDA" w:rsidRDefault="008A001D" w:rsidP="008A001D">
      <w:pPr>
        <w:rPr>
          <w:sz w:val="16"/>
          <w:szCs w:val="16"/>
        </w:rPr>
      </w:pPr>
      <w:r w:rsidRPr="00657732">
        <w:rPr>
          <w:u w:val="single"/>
        </w:rPr>
        <w:t xml:space="preserve">Nominally, </w:t>
      </w:r>
      <w:r w:rsidRPr="00657732">
        <w:rPr>
          <w:highlight w:val="cyan"/>
          <w:u w:val="single"/>
        </w:rPr>
        <w:t>the bulk of the</w:t>
      </w:r>
      <w:r w:rsidRPr="00657732">
        <w:rPr>
          <w:u w:val="single"/>
        </w:rPr>
        <w:t xml:space="preserve"> 10-15% average </w:t>
      </w:r>
      <w:r w:rsidRPr="00657732">
        <w:rPr>
          <w:highlight w:val="cyan"/>
          <w:u w:val="single"/>
        </w:rPr>
        <w:t>premium</w:t>
      </w:r>
      <w:r w:rsidRPr="00657732">
        <w:rPr>
          <w:u w:val="single"/>
        </w:rPr>
        <w:t xml:space="preserve"> for a space mission </w:t>
      </w:r>
      <w:r w:rsidRPr="00657732">
        <w:rPr>
          <w:highlight w:val="cyan"/>
          <w:u w:val="single"/>
        </w:rPr>
        <w:t>covers the launch</w:t>
      </w:r>
      <w:r w:rsidRPr="00657732">
        <w:rPr>
          <w:u w:val="single"/>
        </w:rPr>
        <w:t xml:space="preserve"> vehicle flight </w:t>
      </w:r>
      <w:r w:rsidRPr="00657732">
        <w:rPr>
          <w:highlight w:val="cyan"/>
          <w:u w:val="single"/>
        </w:rPr>
        <w:t>and</w:t>
      </w:r>
      <w:r w:rsidRPr="00657732">
        <w:rPr>
          <w:u w:val="single"/>
        </w:rPr>
        <w:t xml:space="preserve"> the </w:t>
      </w:r>
      <w:r w:rsidRPr="00657732">
        <w:rPr>
          <w:highlight w:val="cyan"/>
          <w:u w:val="single"/>
        </w:rPr>
        <w:t>initial</w:t>
      </w:r>
      <w:r w:rsidRPr="00657732">
        <w:rPr>
          <w:u w:val="single"/>
        </w:rPr>
        <w:t xml:space="preserve"> (first year) satellite </w:t>
      </w:r>
      <w:r w:rsidRPr="00657732">
        <w:rPr>
          <w:highlight w:val="cyan"/>
          <w:u w:val="single"/>
        </w:rPr>
        <w:t>operations</w:t>
      </w:r>
      <w:r w:rsidRPr="00657732">
        <w:rPr>
          <w:u w:val="single"/>
        </w:rPr>
        <w:t xml:space="preserve"> while only a small portion of the total premium</w:t>
      </w:r>
      <w:r w:rsidRPr="00657732">
        <w:rPr>
          <w:sz w:val="16"/>
          <w:szCs w:val="16"/>
        </w:rPr>
        <w:t xml:space="preserve"> (</w:t>
      </w:r>
      <w:proofErr w:type="gramStart"/>
      <w:r w:rsidRPr="00657732">
        <w:rPr>
          <w:sz w:val="16"/>
          <w:szCs w:val="16"/>
        </w:rPr>
        <w:t>i.e.</w:t>
      </w:r>
      <w:proofErr w:type="gramEnd"/>
      <w:r w:rsidRPr="00657732">
        <w:rPr>
          <w:sz w:val="16"/>
          <w:szCs w:val="16"/>
        </w:rPr>
        <w:t xml:space="preserve"> about 1.5% of the satellite value per year) is for on-orbit operations after startup. [15] </w:t>
      </w:r>
      <w:r w:rsidRPr="00657732">
        <w:rPr>
          <w:highlight w:val="cyan"/>
          <w:u w:val="single"/>
        </w:rPr>
        <w:t>When the collision risk reaches</w:t>
      </w:r>
      <w:r w:rsidRPr="00657732">
        <w:rPr>
          <w:u w:val="single"/>
        </w:rPr>
        <w:t xml:space="preserve"> a value of </w:t>
      </w:r>
      <w:r w:rsidRPr="00657732">
        <w:rPr>
          <w:highlight w:val="cyan"/>
          <w:u w:val="single"/>
        </w:rPr>
        <w:t>1.5% per year</w:t>
      </w:r>
      <w:r w:rsidRPr="00657732">
        <w:rPr>
          <w:u w:val="single"/>
        </w:rPr>
        <w:t xml:space="preserve">, insurance </w:t>
      </w:r>
      <w:r w:rsidRPr="00657732">
        <w:rPr>
          <w:rFonts w:eastAsia="Calibri" w:cs="Calibri"/>
          <w:b/>
          <w:highlight w:val="cyan"/>
          <w:u w:val="single"/>
        </w:rPr>
        <w:t>premiums will</w:t>
      </w:r>
      <w:r w:rsidRPr="00657732">
        <w:rPr>
          <w:u w:val="single"/>
        </w:rPr>
        <w:t xml:space="preserve"> likely </w:t>
      </w:r>
      <w:r w:rsidRPr="00657732">
        <w:rPr>
          <w:rFonts w:eastAsia="Calibri" w:cs="Calibri"/>
          <w:b/>
          <w:highlight w:val="cyan"/>
          <w:u w:val="single"/>
        </w:rPr>
        <w:t>increase</w:t>
      </w:r>
      <w:r w:rsidRPr="00657732">
        <w:rPr>
          <w:u w:val="single"/>
        </w:rPr>
        <w:t>. However, once a collision with an insured satellite occurs, the urgency for starting active debris removal options will also likely accelerate</w:t>
      </w:r>
      <w:r w:rsidRPr="00657732">
        <w:rPr>
          <w:sz w:val="16"/>
          <w:szCs w:val="16"/>
        </w:rPr>
        <w:t>. While the probability of a single spacecraft being destroyed, or even just rendered non-operational, by a collision with a large trackable piece of debris is small, the probability that any large object will collide with another is quite a bit higher. The probability of collision for a specific satellite is proportional to the number of objects posing a collision hazard with it while the collision rate between objects is a function of the square of the number of objects present, assuming that the ratio of the large fragments to intact spacecraft is constant with time. [7] In this way, while a hypothetical 20% increase in the population would only produce a 20% increase in collision probability for a single large object, the probability that any two large objects colliding goes up by over 40%. This collision rate is only an approximation since as collisions occur between large objects the ratio of large fragments to intact spacecraft will change. However, early in this process (</w:t>
      </w:r>
      <w:proofErr w:type="gramStart"/>
      <w:r w:rsidRPr="00657732">
        <w:rPr>
          <w:sz w:val="16"/>
          <w:szCs w:val="16"/>
        </w:rPr>
        <w:t>i.e.</w:t>
      </w:r>
      <w:proofErr w:type="gramEnd"/>
      <w:r w:rsidRPr="00657732">
        <w:rPr>
          <w:sz w:val="16"/>
          <w:szCs w:val="16"/>
        </w:rPr>
        <w:t xml:space="preserve"> for several decades) this approximation </w:t>
      </w:r>
      <w:r w:rsidRPr="00657732">
        <w:rPr>
          <w:sz w:val="16"/>
          <w:szCs w:val="16"/>
        </w:rPr>
        <w:lastRenderedPageBreak/>
        <w:t xml:space="preserve">introduces very little error. </w:t>
      </w:r>
      <w:r w:rsidRPr="00657732">
        <w:rPr>
          <w:u w:val="single"/>
        </w:rPr>
        <w:t xml:space="preserve">Eventually, this increased collision rate will result in a series of collisions between large objects and the total </w:t>
      </w:r>
      <w:r w:rsidRPr="00657732">
        <w:rPr>
          <w:highlight w:val="cyan"/>
          <w:u w:val="single"/>
        </w:rPr>
        <w:t>debris population will</w:t>
      </w:r>
      <w:r w:rsidRPr="00657732">
        <w:rPr>
          <w:u w:val="single"/>
        </w:rPr>
        <w:t xml:space="preserve"> start to </w:t>
      </w:r>
      <w:r w:rsidRPr="00657732">
        <w:rPr>
          <w:rFonts w:eastAsia="Calibri" w:cs="Calibri"/>
          <w:b/>
          <w:highlight w:val="cyan"/>
          <w:u w:val="single"/>
        </w:rPr>
        <w:t>increase rapidly</w:t>
      </w:r>
      <w:r w:rsidRPr="00657732">
        <w:rPr>
          <w:sz w:val="16"/>
          <w:szCs w:val="16"/>
        </w:rPr>
        <w:t xml:space="preserve">. In fact, before the 2007 Chinese ASAT event, the average annual increase to the cataloged population was around 250 objects per year. The Chinese test contributed over 2,700 trackable objects (while more than 3,000 have actually been identified) so, this single event contributed over ten years’ worth of population number growth. While this event was a purposeful collision, rather than accidental, the debris creation issue is still relevant. The accidental collision in February 2009 of the operational Iridium and defunct Russian communications satellites created more than 1,600 trackable objects (while over 2,000 objects have been identified), which is still over six years of “typical” growth. </w:t>
      </w:r>
      <w:r w:rsidRPr="00657732">
        <w:rPr>
          <w:u w:val="single"/>
        </w:rPr>
        <w:t xml:space="preserve">With </w:t>
      </w:r>
      <w:r w:rsidRPr="00657732">
        <w:rPr>
          <w:highlight w:val="cyan"/>
          <w:u w:val="single"/>
        </w:rPr>
        <w:t>a single event producing</w:t>
      </w:r>
      <w:r w:rsidRPr="00657732">
        <w:rPr>
          <w:u w:val="single"/>
        </w:rPr>
        <w:t xml:space="preserve"> many </w:t>
      </w:r>
      <w:r w:rsidRPr="00657732">
        <w:rPr>
          <w:highlight w:val="cyan"/>
          <w:u w:val="single"/>
        </w:rPr>
        <w:t>years of</w:t>
      </w:r>
      <w:r w:rsidRPr="00657732">
        <w:rPr>
          <w:u w:val="single"/>
        </w:rPr>
        <w:t xml:space="preserve"> “typical” </w:t>
      </w:r>
      <w:r w:rsidRPr="00657732">
        <w:rPr>
          <w:rFonts w:eastAsia="Calibri" w:cs="Calibri"/>
          <w:b/>
          <w:highlight w:val="cyan"/>
          <w:u w:val="single"/>
        </w:rPr>
        <w:t>debris accumulation</w:t>
      </w:r>
      <w:r w:rsidRPr="00657732">
        <w:rPr>
          <w:u w:val="single"/>
        </w:rPr>
        <w:t>, it is easy to see how quickly previous predictions of collision rates will have to be updated with new population levels</w:t>
      </w:r>
      <w:r w:rsidRPr="00657732">
        <w:rPr>
          <w:sz w:val="16"/>
          <w:szCs w:val="16"/>
        </w:rPr>
        <w:t xml:space="preserve">. Work done in the 1970s by Don Kessler and Burton </w:t>
      </w:r>
      <w:proofErr w:type="spellStart"/>
      <w:r w:rsidRPr="00657732">
        <w:rPr>
          <w:sz w:val="16"/>
          <w:szCs w:val="16"/>
        </w:rPr>
        <w:t>Cour</w:t>
      </w:r>
      <w:proofErr w:type="spellEnd"/>
      <w:r w:rsidRPr="00657732">
        <w:rPr>
          <w:sz w:val="16"/>
          <w:szCs w:val="16"/>
        </w:rPr>
        <w:t>-Palais hinted at the situation that is now becoming a reality: collisions between trackable objects are occurring with sufficient frequency such that these events are the main driver for future debris growth across all size ranges. [7] This is simple to understand since two colliding large trackable objects will create hundreds of trackable objects plus tens of thousands of lethal projectiles and so act as an accelerant to the growth of lethal (&gt;1cm) debris fragments.</w:t>
      </w:r>
    </w:p>
    <w:p w14:paraId="6478A022" w14:textId="77777777" w:rsidR="008A001D" w:rsidRPr="00657732" w:rsidRDefault="008A001D" w:rsidP="008A001D">
      <w:pPr>
        <w:pStyle w:val="Heading4"/>
      </w:pPr>
      <w:r>
        <w:t xml:space="preserve">17] </w:t>
      </w:r>
      <w:r w:rsidRPr="00657732">
        <w:t>Turns the commercial sector</w:t>
      </w:r>
    </w:p>
    <w:p w14:paraId="02A41617" w14:textId="77777777" w:rsidR="008A001D" w:rsidRPr="00657732" w:rsidRDefault="008A001D" w:rsidP="008A001D">
      <w:r w:rsidRPr="00657732">
        <w:t xml:space="preserve">Pamela L. </w:t>
      </w:r>
      <w:r w:rsidRPr="00657732">
        <w:rPr>
          <w:b/>
          <w:sz w:val="26"/>
          <w:szCs w:val="26"/>
        </w:rPr>
        <w:t>Meredith 08</w:t>
      </w:r>
      <w:r w:rsidRPr="00657732">
        <w:t xml:space="preserve">. Co-chair of the </w:t>
      </w:r>
      <w:proofErr w:type="spellStart"/>
      <w:r w:rsidRPr="00657732">
        <w:t>Zuckert</w:t>
      </w:r>
      <w:proofErr w:type="spellEnd"/>
      <w:r w:rsidRPr="00657732">
        <w:t xml:space="preserve"> </w:t>
      </w:r>
      <w:proofErr w:type="spellStart"/>
      <w:r w:rsidRPr="00657732">
        <w:t>Scoutt</w:t>
      </w:r>
      <w:proofErr w:type="spellEnd"/>
      <w:r w:rsidRPr="00657732">
        <w:t xml:space="preserve"> &amp; </w:t>
      </w:r>
      <w:proofErr w:type="spellStart"/>
      <w:r w:rsidRPr="00657732">
        <w:t>Rasenberger</w:t>
      </w:r>
      <w:proofErr w:type="spellEnd"/>
      <w:r w:rsidRPr="00657732">
        <w:t>, L.L.P., Space Law Practice Group and an adjunct professor of space law at American University's Washington College of Law. 2008. “Space Insurance Law-with a Special Focus on Satellite Launch and In-Orbit Policies.” The Air &amp; Space Lawyer. Volume 21, No.4. pp 13-15. https://www.kmazuckert.com/publications/space/Commerical_Space_-_Meredith_-_Space_Insurance_Law_2008.pdf</w:t>
      </w:r>
    </w:p>
    <w:p w14:paraId="6BF02CBF" w14:textId="77777777" w:rsidR="008A001D" w:rsidRPr="00907DA3" w:rsidRDefault="008A001D" w:rsidP="008A001D">
      <w:pPr>
        <w:rPr>
          <w:u w:val="single"/>
        </w:rPr>
      </w:pPr>
      <w:r w:rsidRPr="00657732">
        <w:rPr>
          <w:sz w:val="16"/>
          <w:szCs w:val="16"/>
        </w:rPr>
        <w:t xml:space="preserve">Conclusion From the beginning of space insurance in 1965 until today, </w:t>
      </w:r>
      <w:r w:rsidRPr="00657732">
        <w:rPr>
          <w:highlight w:val="cyan"/>
          <w:u w:val="single"/>
        </w:rPr>
        <w:t>insurance</w:t>
      </w:r>
      <w:r w:rsidRPr="00657732">
        <w:rPr>
          <w:u w:val="single"/>
        </w:rPr>
        <w:t xml:space="preserve"> has </w:t>
      </w:r>
      <w:r w:rsidRPr="00657732">
        <w:rPr>
          <w:highlight w:val="cyan"/>
          <w:u w:val="single"/>
        </w:rPr>
        <w:t>played a</w:t>
      </w:r>
      <w:r w:rsidRPr="00657732">
        <w:rPr>
          <w:sz w:val="16"/>
          <w:szCs w:val="16"/>
          <w:highlight w:val="cyan"/>
        </w:rPr>
        <w:t xml:space="preserve"> </w:t>
      </w:r>
      <w:r w:rsidRPr="00657732">
        <w:rPr>
          <w:rFonts w:eastAsia="Calibri" w:cs="Calibri"/>
          <w:b/>
          <w:highlight w:val="cyan"/>
          <w:u w:val="single"/>
        </w:rPr>
        <w:t>critical role</w:t>
      </w:r>
      <w:r w:rsidRPr="00657732">
        <w:rPr>
          <w:sz w:val="16"/>
          <w:szCs w:val="16"/>
          <w:highlight w:val="cyan"/>
        </w:rPr>
        <w:t xml:space="preserve"> </w:t>
      </w:r>
      <w:r w:rsidRPr="00657732">
        <w:rPr>
          <w:highlight w:val="cyan"/>
          <w:u w:val="single"/>
        </w:rPr>
        <w:t>in the</w:t>
      </w:r>
      <w:r w:rsidRPr="00657732">
        <w:rPr>
          <w:u w:val="single"/>
        </w:rPr>
        <w:t xml:space="preserve"> development and sustained </w:t>
      </w:r>
      <w:r w:rsidRPr="00657732">
        <w:rPr>
          <w:highlight w:val="cyan"/>
          <w:u w:val="single"/>
        </w:rPr>
        <w:t>growth of the commercial</w:t>
      </w:r>
      <w:r w:rsidRPr="00657732">
        <w:rPr>
          <w:u w:val="single"/>
        </w:rPr>
        <w:t xml:space="preserve"> satellite </w:t>
      </w:r>
      <w:r w:rsidRPr="00657732">
        <w:rPr>
          <w:highlight w:val="cyan"/>
          <w:u w:val="single"/>
        </w:rPr>
        <w:t>industry</w:t>
      </w:r>
      <w:r w:rsidRPr="00657732">
        <w:rPr>
          <w:u w:val="single"/>
        </w:rPr>
        <w:t xml:space="preserve"> in the United States and</w:t>
      </w:r>
      <w:r w:rsidRPr="00657732">
        <w:rPr>
          <w:sz w:val="16"/>
          <w:szCs w:val="16"/>
        </w:rPr>
        <w:t xml:space="preserve"> </w:t>
      </w:r>
      <w:r w:rsidRPr="00657732">
        <w:rPr>
          <w:rFonts w:eastAsia="Calibri" w:cs="Calibri"/>
          <w:b/>
          <w:u w:val="single"/>
        </w:rPr>
        <w:t>the world at large</w:t>
      </w:r>
      <w:r w:rsidRPr="00657732">
        <w:rPr>
          <w:u w:val="single"/>
        </w:rPr>
        <w:t xml:space="preserve">. As with other high-risk enterprises involving high-value assets, financing for </w:t>
      </w:r>
      <w:r w:rsidRPr="00657732">
        <w:rPr>
          <w:highlight w:val="cyan"/>
          <w:u w:val="single"/>
        </w:rPr>
        <w:t xml:space="preserve">satellite ventures </w:t>
      </w:r>
      <w:r w:rsidRPr="00657732">
        <w:rPr>
          <w:rFonts w:eastAsia="Calibri" w:cs="Calibri"/>
          <w:b/>
          <w:highlight w:val="cyan"/>
          <w:u w:val="single"/>
        </w:rPr>
        <w:t>may not have been possible</w:t>
      </w:r>
      <w:r w:rsidRPr="00657732">
        <w:rPr>
          <w:sz w:val="16"/>
          <w:szCs w:val="16"/>
        </w:rPr>
        <w:t xml:space="preserve"> </w:t>
      </w:r>
      <w:r w:rsidRPr="00657732">
        <w:rPr>
          <w:u w:val="single"/>
        </w:rPr>
        <w:t>or</w:t>
      </w:r>
      <w:r w:rsidRPr="00657732">
        <w:rPr>
          <w:sz w:val="16"/>
          <w:szCs w:val="16"/>
        </w:rPr>
        <w:t xml:space="preserve"> </w:t>
      </w:r>
      <w:r w:rsidRPr="00657732">
        <w:rPr>
          <w:rFonts w:eastAsia="Calibri" w:cs="Calibri"/>
          <w:b/>
          <w:u w:val="single"/>
        </w:rPr>
        <w:t>forthcoming</w:t>
      </w:r>
      <w:r w:rsidRPr="00657732">
        <w:rPr>
          <w:sz w:val="16"/>
          <w:szCs w:val="16"/>
        </w:rPr>
        <w:t xml:space="preserve"> </w:t>
      </w:r>
      <w:r w:rsidRPr="00657732">
        <w:rPr>
          <w:highlight w:val="cyan"/>
          <w:u w:val="single"/>
        </w:rPr>
        <w:t>were it not for the</w:t>
      </w:r>
      <w:r w:rsidRPr="00657732">
        <w:rPr>
          <w:sz w:val="16"/>
          <w:szCs w:val="16"/>
          <w:highlight w:val="cyan"/>
        </w:rPr>
        <w:t xml:space="preserve"> </w:t>
      </w:r>
      <w:r w:rsidRPr="00657732">
        <w:rPr>
          <w:rFonts w:eastAsia="Calibri" w:cs="Calibri"/>
          <w:b/>
          <w:highlight w:val="cyan"/>
          <w:u w:val="single"/>
        </w:rPr>
        <w:t>availability of finance</w:t>
      </w:r>
      <w:r w:rsidRPr="00657732">
        <w:rPr>
          <w:sz w:val="16"/>
          <w:szCs w:val="16"/>
        </w:rPr>
        <w:t xml:space="preserve">. </w:t>
      </w:r>
      <w:r w:rsidRPr="00657732">
        <w:rPr>
          <w:rFonts w:eastAsia="Calibri" w:cs="Calibri"/>
          <w:b/>
          <w:highlight w:val="cyan"/>
          <w:u w:val="single"/>
        </w:rPr>
        <w:t>Insurance is a key condition</w:t>
      </w:r>
      <w:r w:rsidRPr="00657732">
        <w:rPr>
          <w:rFonts w:eastAsia="Calibri" w:cs="Calibri"/>
          <w:b/>
          <w:u w:val="single"/>
        </w:rPr>
        <w:t xml:space="preserve"> in bond covenants</w:t>
      </w:r>
      <w:r w:rsidRPr="00657732">
        <w:rPr>
          <w:sz w:val="16"/>
          <w:szCs w:val="16"/>
        </w:rPr>
        <w:t xml:space="preserve"> </w:t>
      </w:r>
      <w:r w:rsidRPr="00657732">
        <w:rPr>
          <w:u w:val="single"/>
        </w:rPr>
        <w:t>for satellite companies and in satellite asset-based transactions. Insurance provides the satellite owner and its financiers with the</w:t>
      </w:r>
      <w:r w:rsidRPr="00657732">
        <w:rPr>
          <w:sz w:val="16"/>
          <w:szCs w:val="16"/>
        </w:rPr>
        <w:t xml:space="preserve"> </w:t>
      </w:r>
      <w:r w:rsidRPr="00657732">
        <w:rPr>
          <w:rFonts w:eastAsia="Calibri" w:cs="Calibri"/>
          <w:b/>
          <w:u w:val="single"/>
        </w:rPr>
        <w:t>peace of mind</w:t>
      </w:r>
      <w:r w:rsidRPr="00657732">
        <w:rPr>
          <w:sz w:val="16"/>
          <w:szCs w:val="16"/>
        </w:rPr>
        <w:t xml:space="preserve"> </w:t>
      </w:r>
      <w:r w:rsidRPr="00657732">
        <w:rPr>
          <w:u w:val="single"/>
        </w:rPr>
        <w:t>that if the launch or satellite fails, the asset value is</w:t>
      </w:r>
      <w:r w:rsidRPr="00657732">
        <w:rPr>
          <w:sz w:val="16"/>
          <w:szCs w:val="16"/>
        </w:rPr>
        <w:t xml:space="preserve"> </w:t>
      </w:r>
      <w:r w:rsidRPr="00657732">
        <w:rPr>
          <w:rFonts w:eastAsia="Calibri" w:cs="Calibri"/>
          <w:b/>
          <w:u w:val="single"/>
        </w:rPr>
        <w:t>protected</w:t>
      </w:r>
      <w:r w:rsidRPr="00657732">
        <w:rPr>
          <w:sz w:val="16"/>
          <w:szCs w:val="16"/>
        </w:rPr>
        <w:t xml:space="preserve"> </w:t>
      </w:r>
      <w:r w:rsidRPr="00657732">
        <w:rPr>
          <w:u w:val="single"/>
        </w:rPr>
        <w:t>as provided in the insurance policy.</w:t>
      </w:r>
    </w:p>
    <w:p w14:paraId="77F184A9" w14:textId="77777777" w:rsidR="008A001D" w:rsidRDefault="008A001D" w:rsidP="008A001D">
      <w:pPr>
        <w:pStyle w:val="Heading4"/>
      </w:pPr>
      <w:r>
        <w:t xml:space="preserve">18] Motive exists </w:t>
      </w:r>
    </w:p>
    <w:p w14:paraId="077B401C" w14:textId="77777777" w:rsidR="008A001D" w:rsidRDefault="008A001D" w:rsidP="008A001D">
      <w:pPr>
        <w:contextualSpacing/>
        <w:rPr>
          <w:sz w:val="16"/>
        </w:rPr>
      </w:pPr>
      <w:r w:rsidRPr="00907DA3">
        <w:rPr>
          <w:rStyle w:val="Style13ptBold"/>
        </w:rPr>
        <w:t>Miller 19</w:t>
      </w:r>
      <w:r w:rsidRPr="00781F12">
        <w:rPr>
          <w:sz w:val="16"/>
        </w:rPr>
        <w:t xml:space="preserve"> — (</w:t>
      </w:r>
      <w:r>
        <w:rPr>
          <w:sz w:val="16"/>
        </w:rPr>
        <w:t>Gregory D. Miller</w:t>
      </w:r>
      <w:r w:rsidRPr="00781F12">
        <w:rPr>
          <w:sz w:val="16"/>
        </w:rPr>
        <w:t xml:space="preserve">, </w:t>
      </w:r>
      <w:r w:rsidRPr="00B26D01">
        <w:rPr>
          <w:sz w:val="16"/>
        </w:rPr>
        <w:t xml:space="preserve">Gregory Miller is Chair of the Department of </w:t>
      </w:r>
      <w:proofErr w:type="spellStart"/>
      <w:r w:rsidRPr="00B26D01">
        <w:rPr>
          <w:sz w:val="16"/>
        </w:rPr>
        <w:t>Spacepower</w:t>
      </w:r>
      <w:proofErr w:type="spellEnd"/>
      <w:r w:rsidRPr="00B26D01">
        <w:rPr>
          <w:sz w:val="16"/>
        </w:rPr>
        <w:t xml:space="preserve"> and Director of the Schriever Scholars program at the Air Command and Staff College, Maxwell AFB, AL. His research interests include International Relations (especially alliances, reputation, and deterrence); terrorism; strategy; and space.</w:t>
      </w:r>
      <w:r w:rsidRPr="00781F12">
        <w:rPr>
          <w:sz w:val="16"/>
        </w:rPr>
        <w:t xml:space="preserve">, </w:t>
      </w:r>
      <w:r w:rsidRPr="00B26D01">
        <w:rPr>
          <w:sz w:val="16"/>
        </w:rPr>
        <w:t xml:space="preserve">Space Pirates, Geosynchronous Guerrillas, and </w:t>
      </w:r>
      <w:proofErr w:type="spellStart"/>
      <w:r w:rsidRPr="00B26D01">
        <w:rPr>
          <w:sz w:val="16"/>
        </w:rPr>
        <w:t>Nonterrestrial</w:t>
      </w:r>
      <w:proofErr w:type="spellEnd"/>
      <w:r w:rsidRPr="00B26D01">
        <w:rPr>
          <w:sz w:val="16"/>
        </w:rPr>
        <w:t xml:space="preserve"> Terrorists: Nonstate Threats in Space</w:t>
      </w:r>
      <w:r>
        <w:rPr>
          <w:sz w:val="16"/>
        </w:rPr>
        <w:t>, 8-27-</w:t>
      </w:r>
      <w:proofErr w:type="gramStart"/>
      <w:r>
        <w:rPr>
          <w:sz w:val="16"/>
        </w:rPr>
        <w:t xml:space="preserve">19, </w:t>
      </w:r>
      <w:r w:rsidRPr="00781F12">
        <w:rPr>
          <w:sz w:val="16"/>
        </w:rPr>
        <w:t xml:space="preserve"> Available</w:t>
      </w:r>
      <w:proofErr w:type="gramEnd"/>
      <w:r w:rsidRPr="00781F12">
        <w:rPr>
          <w:sz w:val="16"/>
        </w:rPr>
        <w:t xml:space="preserve"> Online at https://www.airuniversity.af.edu/Portals/10/ASPJ/journals/Volume-33_Issue-3/F-Miller.pdf, accessed 3-25-2022, HKR-AR)</w:t>
      </w:r>
    </w:p>
    <w:p w14:paraId="1E571744" w14:textId="77777777" w:rsidR="008A001D" w:rsidRDefault="008A001D" w:rsidP="008A001D">
      <w:pPr>
        <w:contextualSpacing/>
        <w:rPr>
          <w:sz w:val="16"/>
        </w:rPr>
      </w:pPr>
    </w:p>
    <w:p w14:paraId="0E243BCF" w14:textId="77777777" w:rsidR="008A001D" w:rsidRPr="009A5560" w:rsidRDefault="008A001D" w:rsidP="008A001D">
      <w:pPr>
        <w:contextualSpacing/>
        <w:rPr>
          <w:sz w:val="16"/>
          <w:szCs w:val="22"/>
        </w:rPr>
      </w:pPr>
      <w:r w:rsidRPr="002A549E">
        <w:rPr>
          <w:szCs w:val="22"/>
          <w:highlight w:val="cyan"/>
          <w:u w:val="single"/>
        </w:rPr>
        <w:t>Guerrillas</w:t>
      </w:r>
      <w:r w:rsidRPr="002A549E">
        <w:rPr>
          <w:szCs w:val="22"/>
          <w:u w:val="single"/>
        </w:rPr>
        <w:t xml:space="preserve"> are often domestic groups targeting their own government with the goal of establishing an independent state, or they are engaged in a struggle against a foreign power that they view as an occupying force</w:t>
      </w:r>
      <w:r w:rsidRPr="009A5560">
        <w:rPr>
          <w:sz w:val="16"/>
          <w:szCs w:val="22"/>
        </w:rPr>
        <w:t xml:space="preserve">.17 Historically, many of these types of groups were </w:t>
      </w:r>
      <w:r w:rsidRPr="002A549E">
        <w:rPr>
          <w:szCs w:val="22"/>
          <w:highlight w:val="cyan"/>
          <w:u w:val="single"/>
        </w:rPr>
        <w:t>motivated by</w:t>
      </w:r>
      <w:r w:rsidRPr="002A549E">
        <w:rPr>
          <w:szCs w:val="22"/>
          <w:u w:val="single"/>
        </w:rPr>
        <w:t xml:space="preserve"> a </w:t>
      </w:r>
      <w:r w:rsidRPr="002A549E">
        <w:rPr>
          <w:szCs w:val="22"/>
          <w:highlight w:val="cyan"/>
          <w:u w:val="single"/>
        </w:rPr>
        <w:t>revolutionary cause</w:t>
      </w:r>
      <w:r w:rsidRPr="009A5560">
        <w:rPr>
          <w:sz w:val="16"/>
          <w:szCs w:val="22"/>
        </w:rPr>
        <w:t xml:space="preserve"> (the Marxist-Leninist ideology of the Revolutionary Armed Forces of Colombia, as an example, or the Maoist ideology of Peru’s Shining Path), where they sought a dramatic change in society and the government. Others are motivated by a desire for independence (like the Liberation Tigers of Tamil Eelam (LTTE) in Sri Lanka).18 They may receive aid or support from outside parties, which can include financial, ideological, and military support and even personnel, but they typically have local rather than global goals. As a result, </w:t>
      </w:r>
      <w:r w:rsidRPr="002A549E">
        <w:rPr>
          <w:szCs w:val="22"/>
          <w:highlight w:val="cyan"/>
          <w:u w:val="single"/>
        </w:rPr>
        <w:t>attacks in space</w:t>
      </w:r>
      <w:r w:rsidRPr="002A549E">
        <w:rPr>
          <w:szCs w:val="22"/>
          <w:u w:val="single"/>
        </w:rPr>
        <w:t xml:space="preserve"> by guerrillas would likely </w:t>
      </w:r>
      <w:r w:rsidRPr="002A549E">
        <w:rPr>
          <w:szCs w:val="22"/>
          <w:highlight w:val="cyan"/>
          <w:u w:val="single"/>
        </w:rPr>
        <w:t>target</w:t>
      </w:r>
      <w:r w:rsidRPr="002A549E">
        <w:rPr>
          <w:szCs w:val="22"/>
          <w:u w:val="single"/>
        </w:rPr>
        <w:t xml:space="preserve"> their </w:t>
      </w:r>
      <w:r w:rsidRPr="002A549E">
        <w:rPr>
          <w:szCs w:val="22"/>
          <w:highlight w:val="cyan"/>
          <w:u w:val="single"/>
        </w:rPr>
        <w:t>own government’s capabilities</w:t>
      </w:r>
      <w:r w:rsidRPr="002A549E">
        <w:rPr>
          <w:szCs w:val="22"/>
          <w:u w:val="single"/>
        </w:rPr>
        <w:t xml:space="preserve"> or states that appear to be meddling in their national affairs</w:t>
      </w:r>
      <w:r w:rsidRPr="009A5560">
        <w:rPr>
          <w:sz w:val="16"/>
          <w:szCs w:val="22"/>
        </w:rPr>
        <w:t xml:space="preserve">. One example was the insurgency’s use of </w:t>
      </w:r>
      <w:r w:rsidRPr="002A549E">
        <w:rPr>
          <w:szCs w:val="22"/>
          <w:highlight w:val="cyan"/>
          <w:u w:val="single"/>
        </w:rPr>
        <w:t>jamming during</w:t>
      </w:r>
      <w:r w:rsidRPr="002A549E">
        <w:rPr>
          <w:szCs w:val="22"/>
          <w:u w:val="single"/>
        </w:rPr>
        <w:t xml:space="preserve"> </w:t>
      </w:r>
      <w:r w:rsidRPr="002A549E">
        <w:rPr>
          <w:szCs w:val="22"/>
          <w:highlight w:val="cyan"/>
          <w:u w:val="single"/>
        </w:rPr>
        <w:t>Operation</w:t>
      </w:r>
      <w:r w:rsidRPr="002A549E">
        <w:rPr>
          <w:szCs w:val="22"/>
          <w:u w:val="single"/>
        </w:rPr>
        <w:t xml:space="preserve"> Iraqi </w:t>
      </w:r>
      <w:r w:rsidRPr="002A549E">
        <w:rPr>
          <w:szCs w:val="22"/>
          <w:highlight w:val="cyan"/>
          <w:u w:val="single"/>
        </w:rPr>
        <w:t>Freedom</w:t>
      </w:r>
      <w:r w:rsidRPr="009A5560">
        <w:rPr>
          <w:sz w:val="16"/>
          <w:szCs w:val="22"/>
        </w:rPr>
        <w:t xml:space="preserve">. According to the “Space Threat Assessment 2018,” </w:t>
      </w:r>
      <w:r w:rsidRPr="009A5560">
        <w:rPr>
          <w:sz w:val="16"/>
          <w:szCs w:val="22"/>
        </w:rPr>
        <w:lastRenderedPageBreak/>
        <w:t>insurgents deliberately jammed commercial satellite communications links used by the US military.19 As long as those actors stuck to purely military targets, they would remain—at least in an academic sense—guerrillas.</w:t>
      </w:r>
    </w:p>
    <w:p w14:paraId="1F173F34" w14:textId="77777777" w:rsidR="008A001D" w:rsidRDefault="008A001D" w:rsidP="008A001D">
      <w:pPr>
        <w:contextualSpacing/>
        <w:rPr>
          <w:szCs w:val="22"/>
        </w:rPr>
      </w:pPr>
    </w:p>
    <w:p w14:paraId="59E080E9" w14:textId="77777777" w:rsidR="008A001D" w:rsidRPr="009A5560" w:rsidRDefault="008A001D" w:rsidP="008A001D">
      <w:pPr>
        <w:contextualSpacing/>
        <w:rPr>
          <w:sz w:val="16"/>
          <w:szCs w:val="22"/>
        </w:rPr>
      </w:pPr>
      <w:r w:rsidRPr="009A5560">
        <w:rPr>
          <w:sz w:val="16"/>
          <w:szCs w:val="22"/>
        </w:rPr>
        <w:t xml:space="preserve">Because most guerrillas would like the international community to view them as having legitimacy, and they would like to govern themselves at some point, either as a separate state or in a newly reconstituted state, they often refrain from attacks that are potentially costly to the civilian population, though there are exceptions where guerrilla groups engaged in terrorist activities. Also, guerrillas often value the sympathy or support of other states and of the international community. As a result, it is unlikely that groups that fall closer to the guerrilla side of the spectrum will engage in attacks against space interests that have long-term and broader consequences. For instance, these groups are unlikely to use kinetic weapons to attack space assets. Such attacks would create a debris field that could subsequently damage other states’ assets and potentially hurt or inconvenience civilian populations. Such consequences would weaken international support and so guerrilla groups will likely refrain from such activities. That does not mean </w:t>
      </w:r>
      <w:r w:rsidRPr="002A549E">
        <w:rPr>
          <w:szCs w:val="22"/>
          <w:highlight w:val="cyan"/>
          <w:u w:val="single"/>
        </w:rPr>
        <w:t>kinetic attacks</w:t>
      </w:r>
      <w:r w:rsidRPr="002A549E">
        <w:rPr>
          <w:szCs w:val="22"/>
          <w:u w:val="single"/>
        </w:rPr>
        <w:t xml:space="preserve"> will not happen, just that they are more likely to be the </w:t>
      </w:r>
      <w:r w:rsidRPr="002A549E">
        <w:rPr>
          <w:szCs w:val="22"/>
          <w:highlight w:val="cyan"/>
          <w:u w:val="single"/>
        </w:rPr>
        <w:t>work of terrorists</w:t>
      </w:r>
      <w:r w:rsidRPr="002A549E">
        <w:rPr>
          <w:szCs w:val="22"/>
          <w:u w:val="single"/>
        </w:rPr>
        <w:t xml:space="preserve"> who are </w:t>
      </w:r>
      <w:r w:rsidRPr="002A549E">
        <w:rPr>
          <w:szCs w:val="22"/>
          <w:highlight w:val="cyan"/>
          <w:u w:val="single"/>
        </w:rPr>
        <w:t>less concerned with international perceptions</w:t>
      </w:r>
      <w:r w:rsidRPr="002A549E">
        <w:rPr>
          <w:szCs w:val="22"/>
          <w:u w:val="single"/>
        </w:rPr>
        <w:t>.</w:t>
      </w:r>
      <w:r w:rsidRPr="009A5560">
        <w:rPr>
          <w:sz w:val="16"/>
          <w:szCs w:val="22"/>
        </w:rPr>
        <w:t xml:space="preserve"> Instead, attacks by guerrillas are more likely to focus on effects like degrading an orbit, disabling a capability (like a state’s communications satellites), or blinding a surveillance satellite to reduce a state’s military advantage when engaging with the guerrilla forces.</w:t>
      </w:r>
    </w:p>
    <w:p w14:paraId="14BE4E61" w14:textId="77777777" w:rsidR="008A001D" w:rsidRDefault="008A001D" w:rsidP="008A001D">
      <w:pPr>
        <w:contextualSpacing/>
        <w:rPr>
          <w:szCs w:val="22"/>
        </w:rPr>
      </w:pPr>
    </w:p>
    <w:p w14:paraId="63D189A5" w14:textId="77777777" w:rsidR="008A001D" w:rsidRDefault="008A001D" w:rsidP="008A001D">
      <w:pPr>
        <w:contextualSpacing/>
        <w:rPr>
          <w:szCs w:val="22"/>
        </w:rPr>
      </w:pPr>
      <w:r w:rsidRPr="002A549E">
        <w:rPr>
          <w:szCs w:val="22"/>
        </w:rPr>
        <w:t xml:space="preserve">Because of the </w:t>
      </w:r>
      <w:r w:rsidRPr="002A549E">
        <w:rPr>
          <w:szCs w:val="22"/>
          <w:highlight w:val="cyan"/>
          <w:u w:val="single"/>
        </w:rPr>
        <w:t>similarities between space</w:t>
      </w:r>
      <w:r w:rsidRPr="002A549E">
        <w:rPr>
          <w:szCs w:val="22"/>
          <w:u w:val="single"/>
        </w:rPr>
        <w:t xml:space="preserve"> and </w:t>
      </w:r>
      <w:r w:rsidRPr="002A549E">
        <w:rPr>
          <w:szCs w:val="22"/>
          <w:highlight w:val="cyan"/>
          <w:u w:val="single"/>
        </w:rPr>
        <w:t>cyberspace</w:t>
      </w:r>
      <w:r w:rsidRPr="002A549E">
        <w:rPr>
          <w:szCs w:val="22"/>
          <w:u w:val="single"/>
        </w:rPr>
        <w:t xml:space="preserve">, we should also </w:t>
      </w:r>
      <w:r w:rsidRPr="002A549E">
        <w:rPr>
          <w:szCs w:val="22"/>
          <w:highlight w:val="cyan"/>
          <w:u w:val="single"/>
        </w:rPr>
        <w:t>expect groups to engage in multidomain attacks using</w:t>
      </w:r>
      <w:r w:rsidRPr="002A549E">
        <w:rPr>
          <w:szCs w:val="22"/>
          <w:u w:val="single"/>
        </w:rPr>
        <w:t xml:space="preserve"> any </w:t>
      </w:r>
      <w:r w:rsidRPr="002A549E">
        <w:rPr>
          <w:szCs w:val="22"/>
          <w:highlight w:val="cyan"/>
          <w:u w:val="single"/>
        </w:rPr>
        <w:t>available</w:t>
      </w:r>
      <w:r w:rsidRPr="002A549E">
        <w:rPr>
          <w:szCs w:val="22"/>
          <w:u w:val="single"/>
        </w:rPr>
        <w:t xml:space="preserve"> new </w:t>
      </w:r>
      <w:r w:rsidRPr="002A549E">
        <w:rPr>
          <w:szCs w:val="22"/>
          <w:highlight w:val="cyan"/>
          <w:u w:val="single"/>
        </w:rPr>
        <w:t>tech</w:t>
      </w:r>
      <w:r w:rsidRPr="002A549E">
        <w:rPr>
          <w:szCs w:val="22"/>
          <w:u w:val="single"/>
        </w:rPr>
        <w:t>nologies</w:t>
      </w:r>
      <w:r w:rsidRPr="002A549E">
        <w:rPr>
          <w:szCs w:val="22"/>
        </w:rPr>
        <w:t xml:space="preserve">. </w:t>
      </w:r>
      <w:r w:rsidRPr="009A5560">
        <w:rPr>
          <w:sz w:val="12"/>
          <w:szCs w:val="12"/>
        </w:rPr>
        <w:t xml:space="preserve">As early as 1999, hackers seized control of a British military communications satellite with a home computer.20 Guerrilla groups historically engage in a variety of </w:t>
      </w:r>
      <w:proofErr w:type="spellStart"/>
      <w:r w:rsidRPr="009A5560">
        <w:rPr>
          <w:sz w:val="12"/>
          <w:szCs w:val="12"/>
        </w:rPr>
        <w:t>cyber attacks</w:t>
      </w:r>
      <w:proofErr w:type="spellEnd"/>
      <w:r w:rsidRPr="009A5560">
        <w:rPr>
          <w:sz w:val="12"/>
          <w:szCs w:val="12"/>
        </w:rPr>
        <w:t xml:space="preserve">, mostly to harass governments or to deny service to government agencies. For example, the LTTE, the now-inactive Tamil insurgent group in Sri Lanka referenced earlier, often engaged the Sri Lankan military in guerrilla warfare but also carried out terrorist attacks. It had a cyber unit as early as 1997 that frequently targeted the government. Beyond using its own website for propaganda and financing, the LTTE hacked government networks, engaged in </w:t>
      </w:r>
      <w:proofErr w:type="gramStart"/>
      <w:r w:rsidRPr="009A5560">
        <w:rPr>
          <w:sz w:val="12"/>
          <w:szCs w:val="12"/>
        </w:rPr>
        <w:t>denial of service</w:t>
      </w:r>
      <w:proofErr w:type="gramEnd"/>
      <w:r w:rsidRPr="009A5560">
        <w:rPr>
          <w:sz w:val="12"/>
          <w:szCs w:val="12"/>
        </w:rPr>
        <w:t xml:space="preserve"> attacks, and engaged in propaganda and counterpropaganda by hacking websites. In 2007, they even pirated a US satellite to send broadcasts to other countries.21 Similar types of attacks are likely to occur against space assets as more groups gain the capability to do so.</w:t>
      </w:r>
    </w:p>
    <w:p w14:paraId="789A77CC" w14:textId="77777777" w:rsidR="008A001D" w:rsidRDefault="008A001D" w:rsidP="008A001D">
      <w:pPr>
        <w:contextualSpacing/>
        <w:rPr>
          <w:szCs w:val="22"/>
        </w:rPr>
      </w:pPr>
    </w:p>
    <w:p w14:paraId="58F2CCC9" w14:textId="77777777" w:rsidR="008A001D" w:rsidRPr="002A549E" w:rsidRDefault="008A001D" w:rsidP="008A001D">
      <w:pPr>
        <w:contextualSpacing/>
        <w:rPr>
          <w:szCs w:val="22"/>
          <w:u w:val="single"/>
        </w:rPr>
      </w:pPr>
      <w:r w:rsidRPr="002A549E">
        <w:rPr>
          <w:szCs w:val="22"/>
          <w:u w:val="single"/>
        </w:rPr>
        <w:t xml:space="preserve">Terrorist attacks against space capabilities could come in a variety of forms based on numerous motivations. Terrorist </w:t>
      </w:r>
      <w:r w:rsidRPr="002A549E">
        <w:rPr>
          <w:szCs w:val="22"/>
          <w:highlight w:val="cyan"/>
          <w:u w:val="single"/>
        </w:rPr>
        <w:t>motivations</w:t>
      </w:r>
      <w:r w:rsidRPr="002A549E">
        <w:rPr>
          <w:szCs w:val="22"/>
          <w:u w:val="single"/>
        </w:rPr>
        <w:t xml:space="preserve"> could be </w:t>
      </w:r>
      <w:r w:rsidRPr="002A549E">
        <w:rPr>
          <w:szCs w:val="22"/>
          <w:highlight w:val="cyan"/>
          <w:u w:val="single"/>
        </w:rPr>
        <w:t>driven by nationalism</w:t>
      </w:r>
      <w:r w:rsidRPr="002A549E">
        <w:rPr>
          <w:szCs w:val="22"/>
          <w:u w:val="single"/>
        </w:rPr>
        <w:t xml:space="preserve"> or a revolutionary ideology, similar to what motivates guerrillas but targeting civilians to achieve the group’s goals. Groups also use terrorism for a variety of other reasons that may be local, regional, or global. Examples include </w:t>
      </w:r>
      <w:r w:rsidRPr="002A549E">
        <w:rPr>
          <w:szCs w:val="22"/>
          <w:highlight w:val="cyan"/>
          <w:u w:val="single"/>
        </w:rPr>
        <w:t>religious differences</w:t>
      </w:r>
      <w:r w:rsidRPr="002A549E">
        <w:rPr>
          <w:szCs w:val="22"/>
          <w:u w:val="single"/>
        </w:rPr>
        <w:t xml:space="preserve">, for </w:t>
      </w:r>
      <w:proofErr w:type="spellStart"/>
      <w:r w:rsidRPr="002A549E">
        <w:rPr>
          <w:b/>
          <w:bCs/>
          <w:szCs w:val="22"/>
          <w:highlight w:val="cyan"/>
          <w:u w:val="single"/>
        </w:rPr>
        <w:t>antitechnological</w:t>
      </w:r>
      <w:proofErr w:type="spellEnd"/>
      <w:r w:rsidRPr="002A549E">
        <w:rPr>
          <w:b/>
          <w:bCs/>
          <w:szCs w:val="22"/>
          <w:highlight w:val="cyan"/>
          <w:u w:val="single"/>
        </w:rPr>
        <w:t xml:space="preserve"> purposes</w:t>
      </w:r>
      <w:r w:rsidRPr="002A549E">
        <w:rPr>
          <w:szCs w:val="22"/>
          <w:u w:val="single"/>
        </w:rPr>
        <w:t xml:space="preserve">, or simply as part of a </w:t>
      </w:r>
      <w:proofErr w:type="spellStart"/>
      <w:r w:rsidRPr="002A549E">
        <w:rPr>
          <w:szCs w:val="22"/>
          <w:highlight w:val="cyan"/>
          <w:u w:val="single"/>
        </w:rPr>
        <w:t>neoanarchist</w:t>
      </w:r>
      <w:proofErr w:type="spellEnd"/>
      <w:r w:rsidRPr="002A549E">
        <w:rPr>
          <w:szCs w:val="22"/>
          <w:highlight w:val="cyan"/>
          <w:u w:val="single"/>
        </w:rPr>
        <w:t xml:space="preserve"> movement</w:t>
      </w:r>
      <w:r w:rsidRPr="002A549E">
        <w:rPr>
          <w:szCs w:val="22"/>
          <w:u w:val="single"/>
        </w:rPr>
        <w:t xml:space="preserve"> hoping to </w:t>
      </w:r>
      <w:r w:rsidRPr="002A549E">
        <w:rPr>
          <w:szCs w:val="22"/>
          <w:highlight w:val="cyan"/>
          <w:u w:val="single"/>
        </w:rPr>
        <w:t>prevent governments from becoming</w:t>
      </w:r>
      <w:r w:rsidRPr="002A549E">
        <w:rPr>
          <w:szCs w:val="22"/>
          <w:u w:val="single"/>
        </w:rPr>
        <w:t xml:space="preserve"> even more </w:t>
      </w:r>
      <w:r w:rsidRPr="002A549E">
        <w:rPr>
          <w:szCs w:val="22"/>
          <w:highlight w:val="cyan"/>
          <w:u w:val="single"/>
        </w:rPr>
        <w:t>powerful through</w:t>
      </w:r>
      <w:r w:rsidRPr="002A549E">
        <w:rPr>
          <w:szCs w:val="22"/>
          <w:u w:val="single"/>
        </w:rPr>
        <w:t xml:space="preserve"> the </w:t>
      </w:r>
      <w:r w:rsidRPr="002A549E">
        <w:rPr>
          <w:szCs w:val="22"/>
          <w:highlight w:val="cyan"/>
          <w:u w:val="single"/>
        </w:rPr>
        <w:t>exploitation of space</w:t>
      </w:r>
      <w:r w:rsidRPr="002A549E">
        <w:rPr>
          <w:szCs w:val="22"/>
          <w:u w:val="single"/>
        </w:rPr>
        <w:t>.</w:t>
      </w:r>
    </w:p>
    <w:p w14:paraId="75A728A3" w14:textId="77777777" w:rsidR="008A001D" w:rsidRDefault="008A001D" w:rsidP="008A001D">
      <w:pPr>
        <w:contextualSpacing/>
        <w:rPr>
          <w:szCs w:val="22"/>
        </w:rPr>
      </w:pPr>
    </w:p>
    <w:p w14:paraId="28CEEB74" w14:textId="77777777" w:rsidR="008A001D" w:rsidRPr="002A549E" w:rsidRDefault="008A001D" w:rsidP="008A001D">
      <w:pPr>
        <w:contextualSpacing/>
        <w:rPr>
          <w:szCs w:val="22"/>
          <w:u w:val="single"/>
        </w:rPr>
      </w:pPr>
      <w:r w:rsidRPr="002A549E">
        <w:rPr>
          <w:szCs w:val="22"/>
          <w:highlight w:val="cyan"/>
          <w:u w:val="single"/>
        </w:rPr>
        <w:t>Terrorists</w:t>
      </w:r>
      <w:r w:rsidRPr="009A5560">
        <w:rPr>
          <w:sz w:val="16"/>
          <w:szCs w:val="22"/>
        </w:rPr>
        <w:t xml:space="preserve"> engage in several different types of tactics, against a variety of targets, though the target is often linked to the broader goals of the group. For instance, Marxist groups are more likely than others to target private businesses, religious groups are more likely than other types of groups to target other religions, and white supremacist groups often attack minorities or minority businesses. Given that terrorists—and guerrillas, for that matter—generally attack targets that are consistent with their strategic goals, what would motivate groups to target a country’s space assets? </w:t>
      </w:r>
      <w:r w:rsidRPr="002A549E">
        <w:rPr>
          <w:szCs w:val="22"/>
          <w:u w:val="single"/>
        </w:rPr>
        <w:t xml:space="preserve">It could simply be a group that wants to reduce the power of the state or a group that opposes the state’s ideology. Also possible are attacks by groups that </w:t>
      </w:r>
      <w:r w:rsidRPr="002A549E">
        <w:rPr>
          <w:szCs w:val="22"/>
          <w:highlight w:val="cyan"/>
          <w:u w:val="single"/>
        </w:rPr>
        <w:t>oppose</w:t>
      </w:r>
      <w:r w:rsidRPr="002A549E">
        <w:rPr>
          <w:szCs w:val="22"/>
          <w:u w:val="single"/>
        </w:rPr>
        <w:t xml:space="preserve"> the </w:t>
      </w:r>
      <w:r w:rsidRPr="002A549E">
        <w:rPr>
          <w:szCs w:val="22"/>
          <w:highlight w:val="cyan"/>
          <w:u w:val="single"/>
        </w:rPr>
        <w:t>weaponization of space</w:t>
      </w:r>
      <w:r w:rsidRPr="002A549E">
        <w:rPr>
          <w:szCs w:val="22"/>
          <w:u w:val="single"/>
        </w:rPr>
        <w:t xml:space="preserve"> or that oppose technology more broadly, </w:t>
      </w:r>
      <w:r w:rsidRPr="002A549E">
        <w:rPr>
          <w:szCs w:val="22"/>
          <w:highlight w:val="cyan"/>
          <w:u w:val="single"/>
        </w:rPr>
        <w:t>focusing on a state’s policies in space rather than</w:t>
      </w:r>
      <w:r w:rsidRPr="002A549E">
        <w:rPr>
          <w:szCs w:val="22"/>
          <w:u w:val="single"/>
        </w:rPr>
        <w:t xml:space="preserve"> the nature of the </w:t>
      </w:r>
      <w:r w:rsidRPr="002A549E">
        <w:rPr>
          <w:szCs w:val="22"/>
          <w:highlight w:val="cyan"/>
          <w:u w:val="single"/>
        </w:rPr>
        <w:t>state itself</w:t>
      </w:r>
      <w:r w:rsidRPr="002A549E">
        <w:rPr>
          <w:szCs w:val="22"/>
          <w:u w:val="single"/>
        </w:rPr>
        <w:t xml:space="preserve">, much as single-issue terrorists focus on a state’s treatment of animals or its abortion laws. Many Americans </w:t>
      </w:r>
      <w:r w:rsidRPr="002A549E">
        <w:rPr>
          <w:szCs w:val="22"/>
          <w:highlight w:val="cyan"/>
          <w:u w:val="single"/>
        </w:rPr>
        <w:t>oppose spending money on space when</w:t>
      </w:r>
      <w:r w:rsidRPr="002A549E">
        <w:rPr>
          <w:szCs w:val="22"/>
          <w:u w:val="single"/>
        </w:rPr>
        <w:t xml:space="preserve"> there are economic or </w:t>
      </w:r>
      <w:r w:rsidRPr="002A549E">
        <w:rPr>
          <w:szCs w:val="22"/>
          <w:highlight w:val="cyan"/>
          <w:u w:val="single"/>
        </w:rPr>
        <w:t>social problems at home</w:t>
      </w:r>
      <w:r w:rsidRPr="002A549E">
        <w:rPr>
          <w:szCs w:val="22"/>
          <w:u w:val="single"/>
        </w:rPr>
        <w:t xml:space="preserve">, so it is </w:t>
      </w:r>
      <w:r w:rsidRPr="002A549E">
        <w:rPr>
          <w:szCs w:val="22"/>
          <w:highlight w:val="cyan"/>
          <w:u w:val="single"/>
        </w:rPr>
        <w:t>not</w:t>
      </w:r>
      <w:r w:rsidRPr="002A549E">
        <w:rPr>
          <w:szCs w:val="22"/>
          <w:u w:val="single"/>
        </w:rPr>
        <w:t xml:space="preserve"> too much of </w:t>
      </w:r>
      <w:r w:rsidRPr="002A549E">
        <w:rPr>
          <w:szCs w:val="22"/>
          <w:highlight w:val="cyan"/>
          <w:u w:val="single"/>
        </w:rPr>
        <w:t>a stretch to expect violence in</w:t>
      </w:r>
      <w:r w:rsidRPr="002A549E">
        <w:rPr>
          <w:szCs w:val="22"/>
          <w:u w:val="single"/>
        </w:rPr>
        <w:t xml:space="preserve"> opposition to using resources on </w:t>
      </w:r>
      <w:r w:rsidRPr="002A549E">
        <w:rPr>
          <w:szCs w:val="22"/>
          <w:highlight w:val="cyan"/>
          <w:u w:val="single"/>
        </w:rPr>
        <w:t>space</w:t>
      </w:r>
      <w:r w:rsidRPr="002A549E">
        <w:rPr>
          <w:szCs w:val="22"/>
          <w:u w:val="single"/>
        </w:rPr>
        <w:t>.22</w:t>
      </w:r>
    </w:p>
    <w:p w14:paraId="252B8CE5" w14:textId="77777777" w:rsidR="008A001D" w:rsidRPr="008D5BCB" w:rsidRDefault="008A001D" w:rsidP="008A001D">
      <w:pPr>
        <w:pStyle w:val="Heading4"/>
        <w:rPr>
          <w:u w:val="single"/>
        </w:rPr>
      </w:pPr>
      <w:r>
        <w:t xml:space="preserve">19] </w:t>
      </w:r>
      <w:r w:rsidRPr="008D5BCB">
        <w:t>Mining feasible</w:t>
      </w:r>
      <w:r>
        <w:t>, regardless of size</w:t>
      </w:r>
      <w:r w:rsidRPr="008D5BCB">
        <w:t xml:space="preserve"> – </w:t>
      </w:r>
      <w:r w:rsidRPr="008D5BCB">
        <w:rPr>
          <w:u w:val="single"/>
        </w:rPr>
        <w:t>literature consensus</w:t>
      </w:r>
      <w:r>
        <w:t xml:space="preserve"> and </w:t>
      </w:r>
      <w:r>
        <w:rPr>
          <w:u w:val="single"/>
        </w:rPr>
        <w:t>new tech enables it</w:t>
      </w:r>
      <w:r w:rsidRPr="008D5BCB">
        <w:t xml:space="preserve"> – </w:t>
      </w:r>
      <w:r w:rsidRPr="008D5BCB">
        <w:rPr>
          <w:u w:val="single"/>
        </w:rPr>
        <w:t xml:space="preserve">most recent </w:t>
      </w:r>
      <w:proofErr w:type="spellStart"/>
      <w:r w:rsidRPr="008D5BCB">
        <w:rPr>
          <w:u w:val="single"/>
        </w:rPr>
        <w:t>ev</w:t>
      </w:r>
      <w:proofErr w:type="spellEnd"/>
    </w:p>
    <w:p w14:paraId="12C8F92C" w14:textId="77777777" w:rsidR="008A001D" w:rsidRPr="008D5BCB" w:rsidRDefault="008A001D" w:rsidP="008A001D">
      <w:r w:rsidRPr="008D5BCB">
        <w:rPr>
          <w:rStyle w:val="Style13ptBold"/>
        </w:rPr>
        <w:t>Ho 21</w:t>
      </w:r>
      <w:r w:rsidRPr="008D5BCB">
        <w:t xml:space="preserve"> — (Kenny Ho, Naval Postgraduate School, “THE TECHNOLOGICAL AND ECONOMIC FEASIBILITY OF ASTEROID MINING”, June 2021, Available Online at </w:t>
      </w:r>
      <w:hyperlink r:id="rId43" w:history="1">
        <w:r w:rsidRPr="008D5BCB">
          <w:rPr>
            <w:rStyle w:val="Hyperlink"/>
          </w:rPr>
          <w:t>https://calhoun.nps.edu/bitstream/handle/10945/67738/21Jun_Ho_Kenny.pdf?sequence=1&amp;isAllowed=y</w:t>
        </w:r>
      </w:hyperlink>
      <w:r w:rsidRPr="008D5BCB">
        <w:t>, accessed 4-23-21, HKR-AM)</w:t>
      </w:r>
    </w:p>
    <w:p w14:paraId="430BC781" w14:textId="77777777" w:rsidR="008A001D" w:rsidRPr="008D5BCB" w:rsidRDefault="008A001D" w:rsidP="008A001D">
      <w:pPr>
        <w:spacing w:after="0" w:line="240" w:lineRule="auto"/>
        <w:rPr>
          <w:rFonts w:eastAsia="Times New Roman" w:cs="Times New Roman"/>
          <w:sz w:val="16"/>
          <w:szCs w:val="22"/>
          <w:lang w:eastAsia="zh-CN"/>
        </w:rPr>
      </w:pPr>
      <w:r w:rsidRPr="008D5BCB">
        <w:rPr>
          <w:rStyle w:val="StyleUnderline"/>
          <w:szCs w:val="22"/>
          <w:lang w:eastAsia="zh-CN"/>
        </w:rPr>
        <w:lastRenderedPageBreak/>
        <w:t>The literature suggests that asteroid mining is not a technical issue</w:t>
      </w:r>
      <w:r w:rsidRPr="008D5BCB">
        <w:rPr>
          <w:rFonts w:eastAsia="Times New Roman" w:cs="Times New Roman"/>
          <w:sz w:val="16"/>
          <w:szCs w:val="22"/>
          <w:lang w:eastAsia="zh-CN"/>
        </w:rPr>
        <w:t xml:space="preserve">, but rather an overall cost and profitability issue. </w:t>
      </w:r>
      <w:r w:rsidRPr="008D5BCB">
        <w:rPr>
          <w:rFonts w:eastAsia="Times New Roman" w:cs="Times New Roman"/>
          <w:szCs w:val="22"/>
          <w:highlight w:val="yellow"/>
          <w:u w:val="single"/>
          <w:lang w:eastAsia="zh-CN"/>
        </w:rPr>
        <w:t>Nations have the ability to identify</w:t>
      </w:r>
      <w:r w:rsidRPr="008D5BCB">
        <w:rPr>
          <w:rFonts w:eastAsia="Times New Roman" w:cs="Times New Roman"/>
          <w:szCs w:val="22"/>
          <w:u w:val="single"/>
          <w:lang w:eastAsia="zh-CN"/>
        </w:rPr>
        <w:t xml:space="preserve">, characterize, </w:t>
      </w:r>
      <w:r w:rsidRPr="008D5BCB">
        <w:rPr>
          <w:rFonts w:eastAsia="Times New Roman" w:cs="Times New Roman"/>
          <w:szCs w:val="22"/>
          <w:highlight w:val="yellow"/>
          <w:u w:val="single"/>
          <w:lang w:eastAsia="zh-CN"/>
        </w:rPr>
        <w:t>acquire</w:t>
      </w:r>
      <w:r w:rsidRPr="008D5BCB">
        <w:rPr>
          <w:rFonts w:eastAsia="Times New Roman" w:cs="Times New Roman"/>
          <w:szCs w:val="22"/>
          <w:u w:val="single"/>
          <w:lang w:eastAsia="zh-CN"/>
        </w:rPr>
        <w:t xml:space="preserve">, stow, </w:t>
      </w:r>
      <w:r w:rsidRPr="008D5BCB">
        <w:rPr>
          <w:rFonts w:eastAsia="Times New Roman" w:cs="Times New Roman"/>
          <w:szCs w:val="22"/>
          <w:highlight w:val="yellow"/>
          <w:u w:val="single"/>
          <w:lang w:eastAsia="zh-CN"/>
        </w:rPr>
        <w:t>and safely return a sample</w:t>
      </w:r>
      <w:r w:rsidRPr="008D5BCB">
        <w:rPr>
          <w:rFonts w:eastAsia="Times New Roman" w:cs="Times New Roman"/>
          <w:szCs w:val="22"/>
          <w:u w:val="single"/>
          <w:lang w:eastAsia="zh-CN"/>
        </w:rPr>
        <w:t xml:space="preserve"> of surface regolith </w:t>
      </w:r>
      <w:r w:rsidRPr="008D5BCB">
        <w:rPr>
          <w:rFonts w:eastAsia="Times New Roman" w:cs="Times New Roman"/>
          <w:szCs w:val="22"/>
          <w:highlight w:val="yellow"/>
          <w:u w:val="single"/>
          <w:lang w:eastAsia="zh-CN"/>
        </w:rPr>
        <w:t>back to Earth. The literature agrees that there are no major impediments in the technical feasibility of an asteroid return mission</w:t>
      </w:r>
      <w:r w:rsidRPr="008D5BCB">
        <w:rPr>
          <w:rFonts w:eastAsia="Times New Roman" w:cs="Times New Roman"/>
          <w:szCs w:val="22"/>
          <w:u w:val="single"/>
          <w:lang w:eastAsia="zh-CN"/>
        </w:rPr>
        <w:t>, where the asteroid would be identified, characterized, captured, and returned to cislunar space or the ISS</w:t>
      </w:r>
      <w:r w:rsidRPr="008D5BCB">
        <w:rPr>
          <w:rFonts w:eastAsia="Times New Roman" w:cs="Times New Roman"/>
          <w:sz w:val="16"/>
          <w:szCs w:val="22"/>
          <w:lang w:eastAsia="zh-CN"/>
        </w:rPr>
        <w:t xml:space="preserve">. The disagreements in the literature are primarily about what key developments are required to enable a sustainable asteroid mining architecture. </w:t>
      </w:r>
      <w:r w:rsidRPr="008D5BCB">
        <w:rPr>
          <w:rFonts w:eastAsia="Times New Roman" w:cs="Times New Roman"/>
          <w:szCs w:val="22"/>
          <w:u w:val="single"/>
          <w:lang w:eastAsia="zh-CN"/>
        </w:rPr>
        <w:t xml:space="preserve">The first ever </w:t>
      </w:r>
      <w:r w:rsidRPr="008D5BCB">
        <w:rPr>
          <w:rFonts w:eastAsia="Times New Roman" w:cs="Times New Roman"/>
          <w:szCs w:val="22"/>
          <w:highlight w:val="yellow"/>
          <w:u w:val="single"/>
          <w:lang w:eastAsia="zh-CN"/>
        </w:rPr>
        <w:t>asteroid sample return capability was demonstrate</w:t>
      </w:r>
      <w:r w:rsidRPr="008D5BCB">
        <w:rPr>
          <w:rFonts w:eastAsia="Times New Roman" w:cs="Times New Roman"/>
          <w:szCs w:val="22"/>
          <w:u w:val="single"/>
          <w:lang w:eastAsia="zh-CN"/>
        </w:rPr>
        <w:t xml:space="preserve">d on 19 November 2005 </w:t>
      </w:r>
      <w:r w:rsidRPr="008D5BCB">
        <w:rPr>
          <w:rFonts w:eastAsia="Times New Roman" w:cs="Times New Roman"/>
          <w:szCs w:val="22"/>
          <w:highlight w:val="yellow"/>
          <w:u w:val="single"/>
          <w:lang w:eastAsia="zh-CN"/>
        </w:rPr>
        <w:t xml:space="preserve">when </w:t>
      </w:r>
      <w:r w:rsidRPr="008D5BCB">
        <w:rPr>
          <w:rFonts w:eastAsia="Times New Roman" w:cs="Times New Roman"/>
          <w:szCs w:val="22"/>
          <w:u w:val="single"/>
          <w:lang w:eastAsia="zh-CN"/>
        </w:rPr>
        <w:t xml:space="preserve">the </w:t>
      </w:r>
      <w:r w:rsidRPr="008D5BCB">
        <w:rPr>
          <w:rFonts w:eastAsia="Times New Roman" w:cs="Times New Roman"/>
          <w:szCs w:val="22"/>
          <w:highlight w:val="yellow"/>
          <w:u w:val="single"/>
          <w:lang w:eastAsia="zh-CN"/>
        </w:rPr>
        <w:t>Japan</w:t>
      </w:r>
      <w:r w:rsidRPr="008D5BCB">
        <w:rPr>
          <w:rFonts w:eastAsia="Times New Roman" w:cs="Times New Roman"/>
          <w:szCs w:val="22"/>
          <w:u w:val="single"/>
          <w:lang w:eastAsia="zh-CN"/>
        </w:rPr>
        <w:t xml:space="preserve"> Aerospace Exploration Agency’s (JAXA) Hayabusa 1 spacecraft </w:t>
      </w:r>
      <w:r w:rsidRPr="008D5BCB">
        <w:rPr>
          <w:rFonts w:eastAsia="Times New Roman" w:cs="Times New Roman"/>
          <w:szCs w:val="22"/>
          <w:highlight w:val="yellow"/>
          <w:u w:val="single"/>
          <w:lang w:eastAsia="zh-CN"/>
        </w:rPr>
        <w:t>collected surface material</w:t>
      </w:r>
      <w:r w:rsidRPr="008D5BCB">
        <w:rPr>
          <w:rFonts w:eastAsia="Times New Roman" w:cs="Times New Roman"/>
          <w:szCs w:val="22"/>
          <w:u w:val="single"/>
          <w:lang w:eastAsia="zh-CN"/>
        </w:rPr>
        <w:t xml:space="preserve"> from the surface of the S-type asteroid (25143) Itokawa.41</w:t>
      </w:r>
      <w:r w:rsidRPr="008D5BCB">
        <w:rPr>
          <w:rFonts w:eastAsia="Times New Roman" w:cs="Times New Roman"/>
          <w:sz w:val="16"/>
          <w:szCs w:val="22"/>
          <w:lang w:eastAsia="zh-CN"/>
        </w:rPr>
        <w:t xml:space="preserve"> </w:t>
      </w:r>
      <w:r w:rsidRPr="008D5BCB">
        <w:rPr>
          <w:rFonts w:eastAsia="Times New Roman" w:cs="Times New Roman"/>
          <w:szCs w:val="22"/>
          <w:u w:val="single"/>
          <w:lang w:eastAsia="zh-CN"/>
        </w:rPr>
        <w:t xml:space="preserve">This was a momentous achievement as this sample return mission successfully demonstrated the capability to touchdown and </w:t>
      </w:r>
      <w:proofErr w:type="spellStart"/>
      <w:r w:rsidRPr="008D5BCB">
        <w:rPr>
          <w:rFonts w:eastAsia="Times New Roman" w:cs="Times New Roman"/>
          <w:szCs w:val="22"/>
          <w:u w:val="single"/>
          <w:lang w:eastAsia="zh-CN"/>
        </w:rPr>
        <w:t>collectsamplesfrom</w:t>
      </w:r>
      <w:proofErr w:type="spellEnd"/>
      <w:r w:rsidRPr="008D5BCB">
        <w:rPr>
          <w:rFonts w:eastAsia="Times New Roman" w:cs="Times New Roman"/>
          <w:szCs w:val="22"/>
          <w:u w:val="single"/>
          <w:lang w:eastAsia="zh-CN"/>
        </w:rPr>
        <w:t xml:space="preserve"> the surface of an asteroid. The sample was </w:t>
      </w:r>
      <w:r w:rsidRPr="008D5BCB">
        <w:rPr>
          <w:rFonts w:eastAsia="Times New Roman" w:cs="Times New Roman"/>
          <w:szCs w:val="22"/>
          <w:highlight w:val="yellow"/>
          <w:u w:val="single"/>
          <w:lang w:eastAsia="zh-CN"/>
        </w:rPr>
        <w:t>successfully returned back to Earth</w:t>
      </w:r>
      <w:r w:rsidRPr="008D5BCB">
        <w:rPr>
          <w:rFonts w:eastAsia="Times New Roman" w:cs="Times New Roman"/>
          <w:szCs w:val="22"/>
          <w:u w:val="single"/>
          <w:lang w:eastAsia="zh-CN"/>
        </w:rPr>
        <w:t xml:space="preserve"> on June 13, 2010, demonstrating Japan’s ability to acquire, stow, and safely return a sample of an NEA’s surface.</w:t>
      </w:r>
      <w:r w:rsidRPr="008D5BCB">
        <w:rPr>
          <w:rFonts w:eastAsia="Times New Roman" w:cs="Times New Roman"/>
          <w:sz w:val="16"/>
          <w:szCs w:val="22"/>
          <w:lang w:eastAsia="zh-CN"/>
        </w:rPr>
        <w:t xml:space="preserve">42 The first U.S. asteroid sample return mission commenced when NASA’s </w:t>
      </w:r>
      <w:proofErr w:type="spellStart"/>
      <w:r w:rsidRPr="008D5BCB">
        <w:rPr>
          <w:rFonts w:eastAsia="Times New Roman" w:cs="Times New Roman"/>
          <w:sz w:val="16"/>
          <w:szCs w:val="22"/>
          <w:lang w:eastAsia="zh-CN"/>
        </w:rPr>
        <w:t>OSIRISREx</w:t>
      </w:r>
      <w:proofErr w:type="spellEnd"/>
      <w:r w:rsidRPr="008D5BCB">
        <w:rPr>
          <w:rFonts w:eastAsia="Times New Roman" w:cs="Times New Roman"/>
          <w:sz w:val="16"/>
          <w:szCs w:val="22"/>
          <w:lang w:eastAsia="zh-CN"/>
        </w:rPr>
        <w:t xml:space="preserve"> spacecraft launched on September 8, 2016. In October 2020, the OSIRIS-</w:t>
      </w:r>
      <w:proofErr w:type="spellStart"/>
      <w:r w:rsidRPr="008D5BCB">
        <w:rPr>
          <w:rFonts w:eastAsia="Times New Roman" w:cs="Times New Roman"/>
          <w:sz w:val="16"/>
          <w:szCs w:val="22"/>
          <w:lang w:eastAsia="zh-CN"/>
        </w:rPr>
        <w:t>REx</w:t>
      </w:r>
      <w:proofErr w:type="spellEnd"/>
      <w:r w:rsidRPr="008D5BCB">
        <w:rPr>
          <w:rFonts w:eastAsia="Times New Roman" w:cs="Times New Roman"/>
          <w:sz w:val="16"/>
          <w:szCs w:val="22"/>
          <w:lang w:eastAsia="zh-CN"/>
        </w:rPr>
        <w:t xml:space="preserve"> spacecraft successfully touched down and captured a sample of B-type asteroid (101955) </w:t>
      </w:r>
      <w:proofErr w:type="spellStart"/>
      <w:r w:rsidRPr="008D5BCB">
        <w:rPr>
          <w:rFonts w:eastAsia="Times New Roman" w:cs="Times New Roman"/>
          <w:sz w:val="16"/>
          <w:szCs w:val="22"/>
          <w:lang w:eastAsia="zh-CN"/>
        </w:rPr>
        <w:t>Bennu</w:t>
      </w:r>
      <w:proofErr w:type="spellEnd"/>
      <w:r w:rsidRPr="008D5BCB">
        <w:rPr>
          <w:rFonts w:eastAsia="Times New Roman" w:cs="Times New Roman"/>
          <w:sz w:val="16"/>
          <w:szCs w:val="22"/>
          <w:lang w:eastAsia="zh-CN"/>
        </w:rPr>
        <w:t>. A B-type of asteroid is a rare type of asteroid that is mainly comprised of carbon and water-bearing minerals.43 On May 10, 2021, OSIRIS-</w:t>
      </w:r>
      <w:proofErr w:type="spellStart"/>
      <w:r w:rsidRPr="008D5BCB">
        <w:rPr>
          <w:rFonts w:eastAsia="Times New Roman" w:cs="Times New Roman"/>
          <w:sz w:val="16"/>
          <w:szCs w:val="22"/>
          <w:lang w:eastAsia="zh-CN"/>
        </w:rPr>
        <w:t>REx</w:t>
      </w:r>
      <w:proofErr w:type="spellEnd"/>
      <w:r w:rsidRPr="008D5BCB">
        <w:rPr>
          <w:rFonts w:eastAsia="Times New Roman" w:cs="Times New Roman"/>
          <w:sz w:val="16"/>
          <w:szCs w:val="22"/>
          <w:lang w:eastAsia="zh-CN"/>
        </w:rPr>
        <w:t xml:space="preserve"> departed from </w:t>
      </w:r>
      <w:proofErr w:type="spellStart"/>
      <w:r w:rsidRPr="008D5BCB">
        <w:rPr>
          <w:rFonts w:eastAsia="Times New Roman" w:cs="Times New Roman"/>
          <w:sz w:val="16"/>
          <w:szCs w:val="22"/>
          <w:lang w:eastAsia="zh-CN"/>
        </w:rPr>
        <w:t>Bennu</w:t>
      </w:r>
      <w:proofErr w:type="spellEnd"/>
      <w:r w:rsidRPr="008D5BCB">
        <w:rPr>
          <w:rFonts w:eastAsia="Times New Roman" w:cs="Times New Roman"/>
          <w:sz w:val="16"/>
          <w:szCs w:val="22"/>
          <w:lang w:eastAsia="zh-CN"/>
        </w:rPr>
        <w:t xml:space="preserve"> and began its two-year trek back to Earth with a sample of its surface. The key development that enabled the successful retrieval and safe stowage of samples of the surface of </w:t>
      </w:r>
      <w:proofErr w:type="spellStart"/>
      <w:r w:rsidRPr="008D5BCB">
        <w:rPr>
          <w:rFonts w:eastAsia="Times New Roman" w:cs="Times New Roman"/>
          <w:sz w:val="16"/>
          <w:szCs w:val="22"/>
          <w:lang w:eastAsia="zh-CN"/>
        </w:rPr>
        <w:t>Bennu</w:t>
      </w:r>
      <w:proofErr w:type="spellEnd"/>
      <w:r w:rsidRPr="008D5BCB">
        <w:rPr>
          <w:rFonts w:eastAsia="Times New Roman" w:cs="Times New Roman"/>
          <w:sz w:val="16"/>
          <w:szCs w:val="22"/>
          <w:lang w:eastAsia="zh-CN"/>
        </w:rPr>
        <w:t xml:space="preserve"> is the Touch-and-Go Sample Acquisition Mechanism (TAGSAM). Upon touchdown on the asteroid, the TAGSAM uses nitrogen gas to move the surface regolith into the collection chamber.44 It is scheduled to depart 101955 </w:t>
      </w:r>
      <w:proofErr w:type="spellStart"/>
      <w:r w:rsidRPr="008D5BCB">
        <w:rPr>
          <w:rFonts w:eastAsia="Times New Roman" w:cs="Times New Roman"/>
          <w:sz w:val="16"/>
          <w:szCs w:val="22"/>
          <w:lang w:eastAsia="zh-CN"/>
        </w:rPr>
        <w:t>Bennu</w:t>
      </w:r>
      <w:proofErr w:type="spellEnd"/>
      <w:r w:rsidRPr="008D5BCB">
        <w:rPr>
          <w:rFonts w:eastAsia="Times New Roman" w:cs="Times New Roman"/>
          <w:sz w:val="16"/>
          <w:szCs w:val="22"/>
          <w:lang w:eastAsia="zh-CN"/>
        </w:rPr>
        <w:t xml:space="preserve"> in May 2021 and, upon successful delivery of the sample to NASA, will mark the first successful U.S. asteroid sample return mission.45 </w:t>
      </w:r>
      <w:r w:rsidRPr="008D5BCB">
        <w:rPr>
          <w:rFonts w:eastAsia="Times New Roman" w:cs="Times New Roman"/>
          <w:szCs w:val="22"/>
          <w:u w:val="single"/>
          <w:lang w:eastAsia="zh-CN"/>
        </w:rPr>
        <w:t>Another type of an asteroid mining mission is an asteroid retrieval mission, where a spacecraft would capture and return an NEA back to cislunar space or the ISS. The “</w:t>
      </w:r>
      <w:r w:rsidRPr="008D5BCB">
        <w:rPr>
          <w:rFonts w:eastAsia="Times New Roman" w:cs="Times New Roman"/>
          <w:szCs w:val="22"/>
          <w:highlight w:val="yellow"/>
          <w:u w:val="single"/>
          <w:lang w:eastAsia="zh-CN"/>
        </w:rPr>
        <w:t>Asteroid Retrieval Feasibility Study” is one of the landmark studies regarding the technical viability of</w:t>
      </w:r>
      <w:r w:rsidRPr="008D5BCB">
        <w:rPr>
          <w:rFonts w:eastAsia="Times New Roman" w:cs="Times New Roman"/>
          <w:szCs w:val="22"/>
          <w:u w:val="single"/>
          <w:lang w:eastAsia="zh-CN"/>
        </w:rPr>
        <w:t xml:space="preserve"> an </w:t>
      </w:r>
      <w:r w:rsidRPr="008D5BCB">
        <w:rPr>
          <w:rFonts w:eastAsia="Times New Roman" w:cs="Times New Roman"/>
          <w:szCs w:val="22"/>
          <w:highlight w:val="yellow"/>
          <w:u w:val="single"/>
          <w:lang w:eastAsia="zh-CN"/>
        </w:rPr>
        <w:t>asteroid retrieval</w:t>
      </w:r>
      <w:r w:rsidRPr="008D5BCB">
        <w:rPr>
          <w:rFonts w:eastAsia="Times New Roman" w:cs="Times New Roman"/>
          <w:szCs w:val="22"/>
          <w:u w:val="single"/>
          <w:lang w:eastAsia="zh-CN"/>
        </w:rPr>
        <w:t xml:space="preserve"> mission. </w:t>
      </w:r>
      <w:proofErr w:type="gramStart"/>
      <w:r w:rsidRPr="008D5BCB">
        <w:rPr>
          <w:rFonts w:eastAsia="Times New Roman" w:cs="Times New Roman"/>
          <w:szCs w:val="22"/>
          <w:u w:val="single"/>
          <w:lang w:eastAsia="zh-CN"/>
        </w:rPr>
        <w:t>The Keck Institute for Space Studies (KISS),</w:t>
      </w:r>
      <w:proofErr w:type="gramEnd"/>
      <w:r w:rsidRPr="008D5BCB">
        <w:rPr>
          <w:rFonts w:eastAsia="Times New Roman" w:cs="Times New Roman"/>
          <w:szCs w:val="22"/>
          <w:u w:val="single"/>
          <w:lang w:eastAsia="zh-CN"/>
        </w:rPr>
        <w:t xml:space="preserve"> based out of Pasadena, CA, is a joint organization between the California Institute of Technology (Caltech) and the Jet Propulsion Laboratory (JPL). It is a privately funded </w:t>
      </w:r>
      <w:r w:rsidRPr="008E715F">
        <w:rPr>
          <w:rFonts w:eastAsia="Times New Roman" w:cs="Times New Roman"/>
          <w:szCs w:val="22"/>
          <w:u w:val="single"/>
          <w:lang w:eastAsia="zh-CN"/>
        </w:rPr>
        <w:t>think tank that studies and develops revolutionary new approaches to space missions, concepts, and technologies. Conducted by 34 authors and study participants from NASA centers, universities (Caltech, Carnegie Mellon, Harvard, Naval Postgraduate School, UCLA, UCSC, and USC), and private institutions (</w:t>
      </w:r>
      <w:proofErr w:type="spellStart"/>
      <w:r w:rsidRPr="008E715F">
        <w:rPr>
          <w:rFonts w:eastAsia="Times New Roman" w:cs="Times New Roman"/>
          <w:szCs w:val="22"/>
          <w:u w:val="single"/>
          <w:lang w:eastAsia="zh-CN"/>
        </w:rPr>
        <w:t>Arkyd</w:t>
      </w:r>
      <w:proofErr w:type="spellEnd"/>
      <w:r w:rsidRPr="008E715F">
        <w:rPr>
          <w:rFonts w:eastAsia="Times New Roman" w:cs="Times New Roman"/>
          <w:szCs w:val="22"/>
          <w:u w:val="single"/>
          <w:lang w:eastAsia="zh-CN"/>
        </w:rPr>
        <w:t xml:space="preserve"> Astronautics, Inc., The Planetary Society, B612 Foundation, and Florida Institute for Human and Machine Cognition), the KISS study concluded in 2012 that it appea</w:t>
      </w:r>
      <w:r w:rsidRPr="008D5BCB">
        <w:rPr>
          <w:rFonts w:eastAsia="Times New Roman" w:cs="Times New Roman"/>
          <w:szCs w:val="22"/>
          <w:highlight w:val="yellow"/>
          <w:u w:val="single"/>
          <w:lang w:eastAsia="zh-CN"/>
        </w:rPr>
        <w:t xml:space="preserve">rs technically feasible to </w:t>
      </w:r>
      <w:r w:rsidRPr="008E715F">
        <w:rPr>
          <w:rFonts w:eastAsia="Times New Roman" w:cs="Times New Roman"/>
          <w:szCs w:val="22"/>
          <w:u w:val="single"/>
          <w:lang w:eastAsia="zh-CN"/>
        </w:rPr>
        <w:t>characterize,</w:t>
      </w:r>
      <w:r w:rsidRPr="008D5BCB">
        <w:rPr>
          <w:rFonts w:eastAsia="Times New Roman" w:cs="Times New Roman"/>
          <w:szCs w:val="22"/>
          <w:highlight w:val="yellow"/>
          <w:u w:val="single"/>
          <w:lang w:eastAsia="zh-CN"/>
        </w:rPr>
        <w:t xml:space="preserve"> capture</w:t>
      </w:r>
      <w:r w:rsidRPr="008E715F">
        <w:rPr>
          <w:rFonts w:eastAsia="Times New Roman" w:cs="Times New Roman"/>
          <w:szCs w:val="22"/>
          <w:u w:val="single"/>
          <w:lang w:eastAsia="zh-CN"/>
        </w:rPr>
        <w:t>, and return a 7-m diameter ~500,000-kg NEA to high luna</w:t>
      </w:r>
      <w:r w:rsidRPr="008D5BCB">
        <w:rPr>
          <w:rFonts w:eastAsia="Times New Roman" w:cs="Times New Roman"/>
          <w:szCs w:val="22"/>
          <w:u w:val="single"/>
          <w:lang w:eastAsia="zh-CN"/>
        </w:rPr>
        <w:t xml:space="preserve">r orbit </w:t>
      </w:r>
      <w:r w:rsidRPr="008D5BCB">
        <w:rPr>
          <w:rFonts w:eastAsia="Times New Roman" w:cs="Times New Roman"/>
          <w:szCs w:val="22"/>
          <w:highlight w:val="yellow"/>
          <w:u w:val="single"/>
          <w:lang w:eastAsia="zh-CN"/>
        </w:rPr>
        <w:t>by 2025</w:t>
      </w:r>
      <w:r w:rsidRPr="008D5BCB">
        <w:rPr>
          <w:rFonts w:eastAsia="Times New Roman" w:cs="Times New Roman"/>
          <w:szCs w:val="22"/>
          <w:u w:val="single"/>
          <w:lang w:eastAsia="zh-CN"/>
        </w:rPr>
        <w:t>.46</w:t>
      </w:r>
      <w:r w:rsidRPr="008D5BCB">
        <w:rPr>
          <w:rFonts w:eastAsia="Times New Roman" w:cs="Times New Roman"/>
          <w:sz w:val="16"/>
          <w:szCs w:val="22"/>
          <w:lang w:eastAsia="zh-CN"/>
        </w:rPr>
        <w:t xml:space="preserve"> While not specifically asteroid mining, capturing and returning a 550-ton asteroid would directly contribute to asteroid mining architectures that involve returning an asteroid back to cislunar space to mine.</w:t>
      </w:r>
      <w:r w:rsidRPr="008D5BCB">
        <w:rPr>
          <w:rFonts w:eastAsia="Times New Roman" w:cs="Times New Roman"/>
          <w:szCs w:val="22"/>
          <w:u w:val="single"/>
          <w:lang w:eastAsia="zh-CN"/>
        </w:rPr>
        <w:t xml:space="preserve"> </w:t>
      </w:r>
      <w:r w:rsidRPr="008D5BCB">
        <w:rPr>
          <w:rFonts w:eastAsia="Times New Roman" w:cs="Times New Roman"/>
          <w:szCs w:val="22"/>
          <w:highlight w:val="yellow"/>
          <w:u w:val="single"/>
          <w:lang w:eastAsia="zh-CN"/>
        </w:rPr>
        <w:t>Key developments</w:t>
      </w:r>
      <w:r w:rsidRPr="008D5BCB">
        <w:rPr>
          <w:rFonts w:eastAsia="Times New Roman" w:cs="Times New Roman"/>
          <w:szCs w:val="22"/>
          <w:u w:val="single"/>
          <w:lang w:eastAsia="zh-CN"/>
        </w:rPr>
        <w:t xml:space="preserve"> that enabled this feasibility </w:t>
      </w:r>
      <w:r w:rsidRPr="008D5BCB">
        <w:rPr>
          <w:rFonts w:eastAsia="Times New Roman" w:cs="Times New Roman"/>
          <w:szCs w:val="22"/>
          <w:highlight w:val="yellow"/>
          <w:u w:val="single"/>
          <w:lang w:eastAsia="zh-CN"/>
        </w:rPr>
        <w:t>included</w:t>
      </w:r>
      <w:r w:rsidRPr="008D5BCB">
        <w:rPr>
          <w:rFonts w:eastAsia="Times New Roman" w:cs="Times New Roman"/>
          <w:szCs w:val="22"/>
          <w:u w:val="single"/>
          <w:lang w:eastAsia="zh-CN"/>
        </w:rPr>
        <w:t xml:space="preserve"> the ability to discover and characterize an adequate sample size of NEAs for the Asteroid Capture and Return (ACR) mission and </w:t>
      </w:r>
      <w:r w:rsidRPr="008E715F">
        <w:rPr>
          <w:rFonts w:eastAsia="Times New Roman" w:cs="Times New Roman"/>
          <w:szCs w:val="22"/>
          <w:u w:val="single"/>
          <w:lang w:eastAsia="zh-CN"/>
        </w:rPr>
        <w:t xml:space="preserve">newly developed solar electric </w:t>
      </w:r>
      <w:r w:rsidRPr="008D5BCB">
        <w:rPr>
          <w:rFonts w:eastAsia="Times New Roman" w:cs="Times New Roman"/>
          <w:szCs w:val="22"/>
          <w:highlight w:val="yellow"/>
          <w:u w:val="single"/>
          <w:lang w:eastAsia="zh-CN"/>
        </w:rPr>
        <w:t xml:space="preserve">propulsion </w:t>
      </w:r>
      <w:proofErr w:type="spellStart"/>
      <w:r w:rsidRPr="008D5BCB">
        <w:rPr>
          <w:rFonts w:eastAsia="Times New Roman" w:cs="Times New Roman"/>
          <w:szCs w:val="22"/>
          <w:highlight w:val="yellow"/>
          <w:u w:val="single"/>
          <w:lang w:eastAsia="zh-CN"/>
        </w:rPr>
        <w:t>systems</w:t>
      </w:r>
      <w:r w:rsidRPr="008D5BCB">
        <w:rPr>
          <w:rFonts w:eastAsia="Times New Roman" w:cs="Times New Roman"/>
          <w:szCs w:val="22"/>
          <w:u w:val="single"/>
          <w:lang w:eastAsia="zh-CN"/>
        </w:rPr>
        <w:t>that</w:t>
      </w:r>
      <w:proofErr w:type="spellEnd"/>
      <w:r w:rsidRPr="008D5BCB">
        <w:rPr>
          <w:rFonts w:eastAsia="Times New Roman" w:cs="Times New Roman"/>
          <w:szCs w:val="22"/>
          <w:u w:val="single"/>
          <w:lang w:eastAsia="zh-CN"/>
        </w:rPr>
        <w:t xml:space="preserve"> provided sufficient power </w:t>
      </w:r>
      <w:r w:rsidRPr="008E715F">
        <w:rPr>
          <w:rFonts w:eastAsia="Times New Roman" w:cs="Times New Roman"/>
          <w:szCs w:val="22"/>
          <w:u w:val="single"/>
          <w:lang w:eastAsia="zh-CN"/>
        </w:rPr>
        <w:t>to transport and return the captured asteroid</w:t>
      </w:r>
      <w:r w:rsidRPr="008E715F">
        <w:rPr>
          <w:rFonts w:eastAsia="Times New Roman" w:cs="Times New Roman"/>
          <w:sz w:val="16"/>
          <w:szCs w:val="22"/>
          <w:lang w:eastAsia="zh-CN"/>
        </w:rPr>
        <w:t xml:space="preserve">.47 </w:t>
      </w:r>
      <w:r w:rsidRPr="008E715F">
        <w:rPr>
          <w:rFonts w:eastAsia="Times New Roman" w:cs="Times New Roman"/>
          <w:szCs w:val="22"/>
          <w:u w:val="single"/>
          <w:lang w:eastAsia="zh-CN"/>
        </w:rPr>
        <w:t>The Asteroid Return Mission Feasibility Study, conducted in 2011 by Brophy et al., concluded that there were</w:t>
      </w:r>
      <w:r w:rsidRPr="008D5BCB">
        <w:rPr>
          <w:rFonts w:eastAsia="Times New Roman" w:cs="Times New Roman"/>
          <w:szCs w:val="22"/>
          <w:highlight w:val="yellow"/>
          <w:u w:val="single"/>
          <w:lang w:eastAsia="zh-CN"/>
        </w:rPr>
        <w:t xml:space="preserve"> no major obstacles to </w:t>
      </w:r>
      <w:r w:rsidRPr="008E715F">
        <w:rPr>
          <w:rFonts w:eastAsia="Times New Roman" w:cs="Times New Roman"/>
          <w:szCs w:val="22"/>
          <w:u w:val="single"/>
          <w:lang w:eastAsia="zh-CN"/>
        </w:rPr>
        <w:t>an asteroid return mission that identified, characterized, captured, and returned a 10,000-kg asteroid to the International Space Station (ISS</w:t>
      </w:r>
      <w:r w:rsidRPr="008E715F">
        <w:rPr>
          <w:rFonts w:eastAsia="Times New Roman" w:cs="Times New Roman"/>
          <w:sz w:val="16"/>
          <w:szCs w:val="22"/>
          <w:lang w:eastAsia="zh-CN"/>
        </w:rPr>
        <w:t>).48 One of the key proposed developments of this</w:t>
      </w:r>
      <w:r w:rsidRPr="008D5BCB">
        <w:rPr>
          <w:rFonts w:eastAsia="Times New Roman" w:cs="Times New Roman"/>
          <w:sz w:val="16"/>
          <w:szCs w:val="22"/>
          <w:lang w:eastAsia="zh-CN"/>
        </w:rPr>
        <w:t xml:space="preserve"> study involved a capture canister that would allow the spacecraft to enclose, de-spin, and return the target asteroid to the ISS, enabling further extraction and analysis of its resources.49</w:t>
      </w:r>
    </w:p>
    <w:p w14:paraId="35F17462" w14:textId="77777777" w:rsidR="008A001D" w:rsidRPr="008D5BCB" w:rsidRDefault="008A001D" w:rsidP="008A001D">
      <w:pPr>
        <w:spacing w:after="0" w:line="240" w:lineRule="auto"/>
        <w:rPr>
          <w:rFonts w:eastAsia="Times New Roman" w:cs="Times New Roman"/>
          <w:sz w:val="24"/>
          <w:lang w:eastAsia="zh-CN"/>
        </w:rPr>
      </w:pPr>
    </w:p>
    <w:p w14:paraId="0B0AA940" w14:textId="77777777" w:rsidR="008A001D" w:rsidRPr="008D5BCB" w:rsidRDefault="008A001D" w:rsidP="008A001D">
      <w:pPr>
        <w:spacing w:after="0" w:line="240" w:lineRule="auto"/>
        <w:rPr>
          <w:rFonts w:eastAsia="Times New Roman" w:cs="Times New Roman"/>
          <w:sz w:val="24"/>
          <w:lang w:eastAsia="zh-CN"/>
        </w:rPr>
      </w:pPr>
    </w:p>
    <w:p w14:paraId="330BA0F7" w14:textId="77777777" w:rsidR="008A001D" w:rsidRDefault="008A001D" w:rsidP="008A001D">
      <w:pPr>
        <w:contextualSpacing/>
        <w:rPr>
          <w:szCs w:val="22"/>
        </w:rPr>
      </w:pPr>
    </w:p>
    <w:p w14:paraId="602AFDB8" w14:textId="77777777" w:rsidR="008A001D" w:rsidRDefault="008A001D" w:rsidP="008A001D">
      <w:pPr>
        <w:contextualSpacing/>
        <w:rPr>
          <w:sz w:val="16"/>
        </w:rPr>
      </w:pPr>
    </w:p>
    <w:p w14:paraId="6C545B73" w14:textId="77777777" w:rsidR="008A001D" w:rsidRDefault="008A001D" w:rsidP="008A001D">
      <w:pPr>
        <w:pStyle w:val="Heading3"/>
        <w:rPr>
          <w:rFonts w:cs="Arial"/>
        </w:rPr>
      </w:pPr>
      <w:r>
        <w:rPr>
          <w:rFonts w:cs="Arial"/>
        </w:rPr>
        <w:lastRenderedPageBreak/>
        <w:t>Framing</w:t>
      </w:r>
    </w:p>
    <w:p w14:paraId="7B454249" w14:textId="77777777" w:rsidR="008A001D" w:rsidRPr="00C7794F" w:rsidRDefault="008A001D" w:rsidP="008A001D">
      <w:pPr>
        <w:pStyle w:val="Heading4"/>
        <w:rPr>
          <w:rFonts w:cs="Calibri"/>
        </w:rPr>
      </w:pPr>
      <w:r>
        <w:rPr>
          <w:rFonts w:cs="Calibri"/>
        </w:rPr>
        <w:t>T</w:t>
      </w:r>
      <w:r w:rsidRPr="00C7794F">
        <w:rPr>
          <w:rFonts w:cs="Calibri"/>
        </w:rPr>
        <w:t>he standard is maximizing expected wellbeing</w:t>
      </w:r>
    </w:p>
    <w:p w14:paraId="2B0CDFEF" w14:textId="77777777" w:rsidR="008A001D" w:rsidRPr="00C7794F" w:rsidRDefault="008A001D" w:rsidP="008A001D">
      <w:pPr>
        <w:pStyle w:val="Heading4"/>
        <w:rPr>
          <w:rFonts w:cs="Calibri"/>
        </w:rPr>
      </w:pPr>
      <w:r w:rsidRPr="00C7794F">
        <w:rPr>
          <w:rFonts w:cs="Calibri"/>
        </w:rPr>
        <w:t>Independently:</w:t>
      </w:r>
    </w:p>
    <w:p w14:paraId="27F79F94" w14:textId="77777777" w:rsidR="008A001D" w:rsidRPr="00730CE9" w:rsidRDefault="008A001D" w:rsidP="008A001D">
      <w:pPr>
        <w:pStyle w:val="Heading4"/>
        <w:rPr>
          <w:rFonts w:cs="Arial"/>
        </w:rPr>
      </w:pPr>
      <w:r w:rsidRPr="00C7794F">
        <w:rPr>
          <w:rFonts w:cs="Calibri"/>
        </w:rPr>
        <w:t>1</w:t>
      </w:r>
      <w:r>
        <w:rPr>
          <w:rFonts w:cs="Calibri"/>
        </w:rPr>
        <w:t>]</w:t>
      </w:r>
      <w:r w:rsidRPr="00C7794F">
        <w:rPr>
          <w:rFonts w:cs="Calibri"/>
        </w:rPr>
        <w:t xml:space="preserve"> </w:t>
      </w:r>
      <w:r>
        <w:rPr>
          <w:rFonts w:cs="Arial"/>
        </w:rPr>
        <w:t>Extinction</w:t>
      </w:r>
      <w:r w:rsidRPr="00730CE9">
        <w:rPr>
          <w:rFonts w:cs="Arial"/>
        </w:rPr>
        <w:t xml:space="preserve"> outweighs---it’s the upmost moral evil and disavowal of the risk makes it more likely.</w:t>
      </w:r>
    </w:p>
    <w:p w14:paraId="61B1BCBE" w14:textId="77777777" w:rsidR="008A001D" w:rsidRPr="00AE4834" w:rsidRDefault="008A001D" w:rsidP="008A001D">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proofErr w:type="spellStart"/>
      <w:r w:rsidRPr="00AE4834">
        <w:rPr>
          <w:rStyle w:val="Style13ptBold"/>
          <w:rFonts w:eastAsia="Calibri"/>
        </w:rPr>
        <w:t>Finneron</w:t>
      </w:r>
      <w:proofErr w:type="spellEnd"/>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44"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7AA2A5E7" w14:textId="77777777" w:rsidR="008A001D" w:rsidRDefault="008A001D" w:rsidP="008A001D">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proofErr w:type="gramStart"/>
      <w:r w:rsidRPr="00AE4834">
        <w:rPr>
          <w:rFonts w:eastAsia="Calibri"/>
          <w:sz w:val="8"/>
        </w:rPr>
        <w:t>latter</w:t>
      </w:r>
      <w:r w:rsidRPr="00AE4834">
        <w:rPr>
          <w:sz w:val="8"/>
        </w:rPr>
        <w:t>’</w:t>
      </w:r>
      <w:r w:rsidRPr="00AE4834">
        <w:rPr>
          <w:rFonts w:eastAsia="Calibri"/>
          <w:sz w:val="8"/>
        </w:rPr>
        <w:t>s</w:t>
      </w:r>
      <w:proofErr w:type="gramEnd"/>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proofErr w:type="gramStart"/>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proofErr w:type="gramEnd"/>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lastRenderedPageBreak/>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proofErr w:type="gramStart"/>
      <w:r w:rsidRPr="00AE4834">
        <w:rPr>
          <w:rFonts w:eastAsia="Calibri"/>
          <w:sz w:val="8"/>
        </w:rPr>
        <w:t>would</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proofErr w:type="gramStart"/>
      <w:r w:rsidRPr="00AE4834">
        <w:rPr>
          <w:rFonts w:eastAsia="Calibri"/>
          <w:sz w:val="8"/>
        </w:rPr>
        <w:t>being</w:t>
      </w:r>
      <w:proofErr w:type="gramEnd"/>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lastRenderedPageBreak/>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4CC389CD" w14:textId="77777777" w:rsidR="008A001D" w:rsidRPr="00DF4A11" w:rsidRDefault="008A001D" w:rsidP="008A001D">
      <w:pPr>
        <w:pStyle w:val="Heading4"/>
        <w:spacing w:before="200" w:line="240" w:lineRule="auto"/>
        <w:rPr>
          <w:u w:val="single"/>
        </w:rPr>
      </w:pPr>
      <w:r w:rsidRPr="00C7794F">
        <w:rPr>
          <w:rFonts w:cs="Calibri"/>
        </w:rPr>
        <w:t>2</w:t>
      </w:r>
      <w:r>
        <w:rPr>
          <w:rFonts w:cs="Calibri"/>
        </w:rPr>
        <w:t>]</w:t>
      </w:r>
      <w:r w:rsidRPr="00C7794F">
        <w:rPr>
          <w:rFonts w:cs="Calibri"/>
        </w:rPr>
        <w:t xml:space="preserve"> </w:t>
      </w: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 xml:space="preserve">even </w:t>
      </w:r>
      <w:proofErr w:type="spellStart"/>
      <w:r w:rsidRPr="00DF4A11">
        <w:rPr>
          <w:u w:val="single"/>
        </w:rPr>
        <w:t>in</w:t>
      </w:r>
      <w:proofErr w:type="spellEnd"/>
      <w:r>
        <w:t xml:space="preserve"> we lose the rest of framing</w:t>
      </w:r>
    </w:p>
    <w:p w14:paraId="048A531F" w14:textId="77777777" w:rsidR="008A001D" w:rsidRDefault="008A001D" w:rsidP="008A001D">
      <w:proofErr w:type="spellStart"/>
      <w:r w:rsidRPr="00E50E1F">
        <w:rPr>
          <w:rStyle w:val="Style13ptBold"/>
        </w:rPr>
        <w:t>Javorsky</w:t>
      </w:r>
      <w:proofErr w:type="spellEnd"/>
      <w:r w:rsidRPr="00E50E1F">
        <w:rPr>
          <w:rStyle w:val="Style13ptBold"/>
        </w:rPr>
        <w:t xml:space="preserve"> 18</w:t>
      </w:r>
      <w:r>
        <w:t xml:space="preserve"> [</w:t>
      </w:r>
      <w:r w:rsidRPr="00E50E1F">
        <w:t xml:space="preserve">Emilia </w:t>
      </w:r>
      <w:proofErr w:type="spellStart"/>
      <w:r w:rsidRPr="00E50E1F">
        <w:t>Javorsky</w:t>
      </w:r>
      <w:proofErr w:type="spellEnd"/>
      <w:r w:rsidRPr="00E50E1F">
        <w:t xml:space="preserve">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49A370FA" w14:textId="77777777" w:rsidR="008A001D" w:rsidRPr="00A73F6D" w:rsidRDefault="008A001D" w:rsidP="008A001D">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1E3200D0" w14:textId="77777777" w:rsidR="008A001D" w:rsidRPr="008A2B5C" w:rsidRDefault="008A001D" w:rsidP="008A001D">
      <w:pPr>
        <w:rPr>
          <w:sz w:val="16"/>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7F55E4CE" w14:textId="77777777" w:rsidR="008A001D" w:rsidRPr="00C7794F" w:rsidRDefault="008A001D" w:rsidP="008A001D">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1D37AA59" w14:textId="77777777" w:rsidR="008A001D" w:rsidRPr="00C7794F" w:rsidRDefault="008A001D" w:rsidP="008A001D">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45"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7B8EE761" w14:textId="77777777" w:rsidR="008A001D" w:rsidRPr="00C7794F" w:rsidRDefault="008A001D" w:rsidP="008A001D">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w:t>
      </w:r>
      <w:r w:rsidRPr="00C7794F">
        <w:rPr>
          <w:rFonts w:cs="Calibri"/>
          <w:sz w:val="16"/>
        </w:rPr>
        <w:lastRenderedPageBreak/>
        <w:t xml:space="preserve">Deontological </w:t>
      </w:r>
      <w:proofErr w:type="gramStart"/>
      <w:r w:rsidRPr="00C7794F">
        <w:rPr>
          <w:rFonts w:cs="Calibri"/>
          <w:sz w:val="16"/>
        </w:rPr>
        <w:t>Point</w:t>
      </w:r>
      <w:proofErr w:type="gramEnd"/>
      <w:r w:rsidRPr="00C7794F">
        <w:rPr>
          <w:rFonts w:cs="Calibri"/>
          <w:sz w:val="16"/>
        </w:rPr>
        <w:t xml:space="preserve">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Above all else, it's about respect for persons. It's about treating others as fellow rational creatures rather than as mere objects, about acting for reasons rational beings can share. And so on (</w:t>
      </w:r>
      <w:proofErr w:type="spellStart"/>
      <w:r w:rsidRPr="00C7794F">
        <w:rPr>
          <w:rFonts w:cs="Calibri"/>
          <w:sz w:val="16"/>
        </w:rPr>
        <w:t>Korsgaard</w:t>
      </w:r>
      <w:proofErr w:type="spellEnd"/>
      <w:r w:rsidRPr="00C7794F">
        <w:rPr>
          <w:rFonts w:cs="Calibri"/>
          <w:sz w:val="16"/>
        </w:rPr>
        <w:t xml:space="preserve">, 1996a; </w:t>
      </w:r>
      <w:proofErr w:type="spellStart"/>
      <w:r w:rsidRPr="00C7794F">
        <w:rPr>
          <w:rFonts w:cs="Calibri"/>
          <w:sz w:val="16"/>
        </w:rPr>
        <w:t>Korsgaard</w:t>
      </w:r>
      <w:proofErr w:type="spellEnd"/>
      <w:r w:rsidRPr="00C7794F">
        <w:rPr>
          <w:rFonts w:cs="Calibri"/>
          <w:sz w:val="16"/>
        </w:rPr>
        <w:t xml:space="preserve">,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self-</w:t>
      </w:r>
      <w:proofErr w:type="spellStart"/>
      <w:r w:rsidRPr="00C7794F">
        <w:rPr>
          <w:rFonts w:cs="Calibri"/>
          <w:b/>
          <w:highlight w:val="yellow"/>
          <w:u w:val="single"/>
        </w:rPr>
        <w:t>characterizatons</w:t>
      </w:r>
      <w:proofErr w:type="spellEnd"/>
      <w:r w:rsidRPr="00C7794F">
        <w:rPr>
          <w:rFonts w:cs="Calibri"/>
          <w:b/>
          <w:highlight w:val="yellow"/>
          <w:u w:val="single"/>
        </w:rPr>
        <w:t xml:space="preserve">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 xml:space="preserve">A </w:t>
      </w:r>
      <w:proofErr w:type="gramStart"/>
      <w:r w:rsidRPr="00C7794F">
        <w:rPr>
          <w:rFonts w:cs="Calibri"/>
          <w:b/>
          <w:highlight w:val="yellow"/>
          <w:u w:val="single"/>
        </w:rPr>
        <w:t>consequentialist</w:t>
      </w:r>
      <w:r w:rsidRPr="00C7794F">
        <w:rPr>
          <w:rFonts w:cs="Calibri"/>
          <w:b/>
          <w:u w:val="single"/>
        </w:rPr>
        <w:t xml:space="preserve"> respects other persons</w:t>
      </w:r>
      <w:proofErr w:type="gramEnd"/>
      <w:r w:rsidRPr="00C7794F">
        <w:rPr>
          <w:rFonts w:cs="Calibri"/>
          <w:b/>
          <w:u w:val="single"/>
        </w:rPr>
        <w:t xml:space="preserve">,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w:t>
      </w:r>
      <w:proofErr w:type="gramStart"/>
      <w:r w:rsidRPr="00C7794F">
        <w:rPr>
          <w:rFonts w:cs="Calibri"/>
          <w:b/>
          <w:u w:val="single"/>
        </w:rPr>
        <w:t>consequentialist attempts</w:t>
      </w:r>
      <w:proofErr w:type="gramEnd"/>
      <w:r w:rsidRPr="00C7794F">
        <w:rPr>
          <w:rFonts w:cs="Calibri"/>
          <w:b/>
          <w:u w:val="single"/>
        </w:rPr>
        <w:t xml:space="preserve">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 xml:space="preserve">But, as with </w:t>
      </w:r>
      <w:r w:rsidRPr="00C7794F">
        <w:rPr>
          <w:rFonts w:cs="Calibri"/>
          <w:b/>
          <w:u w:val="single"/>
        </w:rPr>
        <w:lastRenderedPageBreak/>
        <w:t>many religious people's accounts of what's essential to religion, they don't really explain what's distinctive about the philosophy in question</w:t>
      </w:r>
      <w:r w:rsidRPr="00C7794F">
        <w:rPr>
          <w:rFonts w:cs="Calibri"/>
          <w:sz w:val="16"/>
        </w:rPr>
        <w:t xml:space="preserve">. </w:t>
      </w:r>
    </w:p>
    <w:p w14:paraId="344F6648" w14:textId="77777777" w:rsidR="008A001D" w:rsidRPr="00C7794F" w:rsidRDefault="008A001D" w:rsidP="008A001D">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65139D50" w14:textId="77777777" w:rsidR="008A001D" w:rsidRPr="00C7794F" w:rsidRDefault="008A001D" w:rsidP="008A001D">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46"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3C86F901" w14:textId="77777777" w:rsidR="008A001D" w:rsidRDefault="008A001D" w:rsidP="008A001D">
      <w:pPr>
        <w:rPr>
          <w:rStyle w:val="StyleUnderline"/>
          <w:rFonts w:eastAsiaTheme="minorHAnsi" w:cs="Calibri"/>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w:t>
      </w:r>
      <w:proofErr w:type="gramStart"/>
      <w:r w:rsidRPr="00C7794F">
        <w:rPr>
          <w:rFonts w:cs="Calibri"/>
          <w:sz w:val="14"/>
        </w:rPr>
        <w:t>But,</w:t>
      </w:r>
      <w:proofErr w:type="gramEnd"/>
      <w:r w:rsidRPr="00C7794F">
        <w:rPr>
          <w:rFonts w:cs="Calibri"/>
          <w:sz w:val="14"/>
        </w:rPr>
        <w:t xml:space="preserve">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w:t>
      </w:r>
      <w:proofErr w:type="gramStart"/>
      <w:r w:rsidRPr="00C7794F">
        <w:rPr>
          <w:rFonts w:cs="Calibri"/>
          <w:sz w:val="14"/>
        </w:rPr>
        <w:t>so</w:t>
      </w:r>
      <w:proofErr w:type="gramEnd"/>
      <w:r w:rsidRPr="00C7794F">
        <w:rPr>
          <w:rFonts w:cs="Calibri"/>
          <w:sz w:val="14"/>
        </w:rPr>
        <w:t xml:space="preserve">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1550273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Malgun Gothic Semilight"/>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notTrueType/>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E793B2F"/>
    <w:multiLevelType w:val="hybridMultilevel"/>
    <w:tmpl w:val="E3D28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B315E8"/>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7C3571"/>
    <w:multiLevelType w:val="hybridMultilevel"/>
    <w:tmpl w:val="4B08F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DF1D05"/>
    <w:multiLevelType w:val="hybridMultilevel"/>
    <w:tmpl w:val="639CB5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B129CF"/>
    <w:multiLevelType w:val="hybridMultilevel"/>
    <w:tmpl w:val="B890E932"/>
    <w:lvl w:ilvl="0" w:tplc="34D2CF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8C6843"/>
    <w:multiLevelType w:val="multilevel"/>
    <w:tmpl w:val="2F30AE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82580C"/>
    <w:multiLevelType w:val="hybridMultilevel"/>
    <w:tmpl w:val="08ECA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1B1F6B"/>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BE13680"/>
    <w:multiLevelType w:val="hybridMultilevel"/>
    <w:tmpl w:val="E26850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C284F71"/>
    <w:multiLevelType w:val="multilevel"/>
    <w:tmpl w:val="C5526D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304C65"/>
    <w:multiLevelType w:val="multilevel"/>
    <w:tmpl w:val="208CFD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EB7995"/>
    <w:multiLevelType w:val="hybridMultilevel"/>
    <w:tmpl w:val="D41CE4B4"/>
    <w:lvl w:ilvl="0" w:tplc="1DEC618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E56269"/>
    <w:multiLevelType w:val="hybridMultilevel"/>
    <w:tmpl w:val="9FDEB9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D67DC9"/>
    <w:multiLevelType w:val="hybridMultilevel"/>
    <w:tmpl w:val="11880C8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EA2E7C76">
      <w:start w:val="1"/>
      <w:numFmt w:val="upp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AF633B5"/>
    <w:multiLevelType w:val="hybridMultilevel"/>
    <w:tmpl w:val="16D8D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D64D22"/>
    <w:multiLevelType w:val="hybridMultilevel"/>
    <w:tmpl w:val="A6D6F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B84C0C"/>
    <w:multiLevelType w:val="hybridMultilevel"/>
    <w:tmpl w:val="BE541018"/>
    <w:lvl w:ilvl="0" w:tplc="8B2453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5E57ED"/>
    <w:multiLevelType w:val="hybridMultilevel"/>
    <w:tmpl w:val="FBC65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8"/>
  </w:num>
  <w:num w:numId="13">
    <w:abstractNumId w:val="14"/>
  </w:num>
  <w:num w:numId="14">
    <w:abstractNumId w:val="38"/>
  </w:num>
  <w:num w:numId="15">
    <w:abstractNumId w:val="33"/>
  </w:num>
  <w:num w:numId="16">
    <w:abstractNumId w:val="27"/>
  </w:num>
  <w:num w:numId="17">
    <w:abstractNumId w:val="35"/>
  </w:num>
  <w:num w:numId="18">
    <w:abstractNumId w:val="19"/>
  </w:num>
  <w:num w:numId="19">
    <w:abstractNumId w:val="12"/>
  </w:num>
  <w:num w:numId="20">
    <w:abstractNumId w:val="13"/>
  </w:num>
  <w:num w:numId="21">
    <w:abstractNumId w:val="44"/>
  </w:num>
  <w:num w:numId="22">
    <w:abstractNumId w:val="11"/>
  </w:num>
  <w:num w:numId="23">
    <w:abstractNumId w:val="20"/>
  </w:num>
  <w:num w:numId="24">
    <w:abstractNumId w:val="24"/>
  </w:num>
  <w:num w:numId="25">
    <w:abstractNumId w:val="26"/>
  </w:num>
  <w:num w:numId="26">
    <w:abstractNumId w:val="39"/>
  </w:num>
  <w:num w:numId="27">
    <w:abstractNumId w:val="42"/>
  </w:num>
  <w:num w:numId="28">
    <w:abstractNumId w:val="16"/>
  </w:num>
  <w:num w:numId="29">
    <w:abstractNumId w:val="17"/>
  </w:num>
  <w:num w:numId="30">
    <w:abstractNumId w:val="25"/>
  </w:num>
  <w:num w:numId="31">
    <w:abstractNumId w:val="40"/>
  </w:num>
  <w:num w:numId="32">
    <w:abstractNumId w:val="18"/>
  </w:num>
  <w:num w:numId="33">
    <w:abstractNumId w:val="43"/>
  </w:num>
  <w:num w:numId="34">
    <w:abstractNumId w:val="37"/>
  </w:num>
  <w:num w:numId="35">
    <w:abstractNumId w:val="29"/>
  </w:num>
  <w:num w:numId="36">
    <w:abstractNumId w:val="15"/>
  </w:num>
  <w:num w:numId="37">
    <w:abstractNumId w:val="32"/>
  </w:num>
  <w:num w:numId="38">
    <w:abstractNumId w:val="21"/>
  </w:num>
  <w:num w:numId="39">
    <w:abstractNumId w:val="23"/>
  </w:num>
  <w:num w:numId="40">
    <w:abstractNumId w:val="30"/>
  </w:num>
  <w:num w:numId="41">
    <w:abstractNumId w:val="31"/>
  </w:num>
  <w:num w:numId="42">
    <w:abstractNumId w:val="41"/>
  </w:num>
  <w:num w:numId="43">
    <w:abstractNumId w:val="22"/>
  </w:num>
  <w:num w:numId="44">
    <w:abstractNumId w:val="36"/>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A00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B7DA7"/>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01D"/>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FD3743"/>
  <w14:defaultImageDpi w14:val="300"/>
  <w15:docId w15:val="{4A9AD140-C8BC-A540-B332-447B0A3E9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001D"/>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8A00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8A00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A00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A001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8A001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8A001D"/>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8A001D"/>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8A001D"/>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8A001D"/>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8A00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001D"/>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8A001D"/>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8A001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A001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A001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001D"/>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8A001D"/>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8A001D"/>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8A001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8A001D"/>
    <w:rPr>
      <w:color w:val="auto"/>
      <w:u w:val="none"/>
    </w:rPr>
  </w:style>
  <w:style w:type="paragraph" w:styleId="DocumentMap">
    <w:name w:val="Document Map"/>
    <w:basedOn w:val="Normal"/>
    <w:link w:val="DocumentMapChar"/>
    <w:uiPriority w:val="99"/>
    <w:unhideWhenUsed/>
    <w:rsid w:val="008A00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8A001D"/>
    <w:rPr>
      <w:rFonts w:ascii="Lucida Grande" w:hAnsi="Lucida Grande" w:cs="Lucida Grande"/>
    </w:rPr>
  </w:style>
  <w:style w:type="character" w:customStyle="1" w:styleId="Heading5Char">
    <w:name w:val="Heading 5 Char"/>
    <w:basedOn w:val="DefaultParagraphFont"/>
    <w:link w:val="Heading5"/>
    <w:rsid w:val="008A001D"/>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8A001D"/>
    <w:rPr>
      <w:rFonts w:ascii="Cambria" w:eastAsia="Times New Roman" w:hAnsi="Cambria"/>
      <w:b/>
      <w:bCs/>
      <w:i/>
      <w:iCs/>
      <w:sz w:val="20"/>
      <w:lang w:bidi="en-US"/>
    </w:rPr>
  </w:style>
  <w:style w:type="character" w:customStyle="1" w:styleId="Heading7Char">
    <w:name w:val="Heading 7 Char"/>
    <w:basedOn w:val="DefaultParagraphFont"/>
    <w:link w:val="Heading7"/>
    <w:rsid w:val="008A001D"/>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8A001D"/>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8A001D"/>
    <w:rPr>
      <w:rFonts w:ascii="Cambria" w:eastAsia="Times New Roman" w:hAnsi="Cambria"/>
      <w:i/>
      <w:iCs/>
      <w:sz w:val="18"/>
      <w:szCs w:val="18"/>
      <w:lang w:bidi="en-US"/>
    </w:rPr>
  </w:style>
  <w:style w:type="paragraph" w:customStyle="1" w:styleId="Emphasis1">
    <w:name w:val="Emphasis1"/>
    <w:basedOn w:val="Normal"/>
    <w:link w:val="Emphasis"/>
    <w:uiPriority w:val="20"/>
    <w:qFormat/>
    <w:rsid w:val="008A001D"/>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8A001D"/>
    <w:rPr>
      <w:color w:val="605E5C"/>
      <w:shd w:val="clear" w:color="auto" w:fill="E1DFDD"/>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8A001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8A001D"/>
    <w:pPr>
      <w:ind w:left="720"/>
      <w:contextualSpacing/>
    </w:pPr>
  </w:style>
  <w:style w:type="paragraph" w:styleId="BalloonText">
    <w:name w:val="Balloon Text"/>
    <w:basedOn w:val="Normal"/>
    <w:link w:val="BalloonTextChar"/>
    <w:uiPriority w:val="99"/>
    <w:unhideWhenUsed/>
    <w:qFormat/>
    <w:rsid w:val="008A001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8A001D"/>
    <w:rPr>
      <w:rFonts w:ascii="Times New Roman" w:hAnsi="Times New Roman" w:cs="Times New Roman"/>
      <w:sz w:val="18"/>
      <w:szCs w:val="18"/>
    </w:rPr>
  </w:style>
  <w:style w:type="paragraph" w:customStyle="1" w:styleId="textbold">
    <w:name w:val="text bold"/>
    <w:basedOn w:val="Normal"/>
    <w:autoRedefine/>
    <w:uiPriority w:val="20"/>
    <w:qFormat/>
    <w:rsid w:val="008A001D"/>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8A001D"/>
    <w:rPr>
      <w:sz w:val="22"/>
      <w:u w:val="single"/>
    </w:rPr>
  </w:style>
  <w:style w:type="paragraph" w:customStyle="1" w:styleId="Analytic">
    <w:name w:val="Analytic"/>
    <w:basedOn w:val="Heading4"/>
    <w:link w:val="AnalyticChar"/>
    <w:uiPriority w:val="4"/>
    <w:qFormat/>
    <w:rsid w:val="008A001D"/>
    <w:pPr>
      <w:outlineLvl w:val="9"/>
    </w:pPr>
  </w:style>
  <w:style w:type="character" w:customStyle="1" w:styleId="AnalyticChar">
    <w:name w:val="Analytic Char"/>
    <w:basedOn w:val="DefaultParagraphFont"/>
    <w:link w:val="Analytic"/>
    <w:uiPriority w:val="4"/>
    <w:rsid w:val="008A001D"/>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analytics Char"/>
    <w:basedOn w:val="DefaultParagraphFont"/>
    <w:link w:val="Title"/>
    <w:uiPriority w:val="6"/>
    <w:qFormat/>
    <w:rsid w:val="008A001D"/>
    <w:rPr>
      <w:sz w:val="20"/>
      <w:u w:val="single"/>
    </w:rPr>
  </w:style>
  <w:style w:type="paragraph" w:styleId="Title">
    <w:name w:val="Title"/>
    <w:aliases w:val="UNDERLINE,Bold Underlined,Cites and Cards,title,Block Heading,Read This,analytics"/>
    <w:basedOn w:val="Normal"/>
    <w:next w:val="Normal"/>
    <w:link w:val="TitleChar"/>
    <w:uiPriority w:val="6"/>
    <w:qFormat/>
    <w:rsid w:val="008A001D"/>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8A001D"/>
    <w:rPr>
      <w:rFonts w:asciiTheme="majorHAnsi" w:eastAsiaTheme="majorEastAsia" w:hAnsiTheme="majorHAnsi" w:cstheme="majorBidi"/>
      <w:spacing w:val="-10"/>
      <w:kern w:val="28"/>
      <w:sz w:val="56"/>
      <w:szCs w:val="56"/>
    </w:rPr>
  </w:style>
  <w:style w:type="paragraph" w:customStyle="1" w:styleId="card">
    <w:name w:val="card"/>
    <w:aliases w:val="Medium Grid 21,nonunderlined,No Spacing112,No Spacing111,No Spacing11,Debate Text,Read stuff"/>
    <w:basedOn w:val="Normal"/>
    <w:next w:val="Normal"/>
    <w:link w:val="cardChar"/>
    <w:autoRedefine/>
    <w:qFormat/>
    <w:rsid w:val="008A001D"/>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8A001D"/>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8A001D"/>
    <w:rPr>
      <w:rFonts w:ascii="Calibri" w:hAnsi="Calibri"/>
      <w:b/>
      <w:sz w:val="26"/>
    </w:rPr>
  </w:style>
  <w:style w:type="character" w:customStyle="1" w:styleId="Heading4Char3">
    <w:name w:val="Heading 4 Char3"/>
    <w:aliases w:val="Tag Char3,heading 2 Char3,Heading 2 Char2 Char Char1,Heading 2 Char1 Char Char Char1,ta Char"/>
    <w:rsid w:val="008A001D"/>
    <w:rPr>
      <w:rFonts w:ascii="Calibri" w:hAnsi="Calibri"/>
      <w:b/>
      <w:sz w:val="26"/>
    </w:rPr>
  </w:style>
  <w:style w:type="character" w:customStyle="1" w:styleId="UnderlineBold">
    <w:name w:val="Underline + Bold"/>
    <w:uiPriority w:val="1"/>
    <w:qFormat/>
    <w:rsid w:val="008A001D"/>
    <w:rPr>
      <w:rFonts w:ascii="Georgia" w:hAnsi="Georgia"/>
      <w:b w:val="0"/>
      <w:bCs w:val="0"/>
      <w:sz w:val="22"/>
      <w:u w:val="single"/>
    </w:rPr>
  </w:style>
  <w:style w:type="paragraph" w:customStyle="1" w:styleId="underlined">
    <w:name w:val="underlined"/>
    <w:next w:val="Normal"/>
    <w:link w:val="underlinedChar"/>
    <w:autoRedefine/>
    <w:qFormat/>
    <w:rsid w:val="008A001D"/>
    <w:pPr>
      <w:contextualSpacing/>
    </w:pPr>
    <w:rPr>
      <w:rFonts w:ascii="Times New Roman" w:eastAsia="Malgun Gothic" w:hAnsi="Times New Roman" w:cs="Times New Roman"/>
      <w:u w:val="single"/>
    </w:rPr>
  </w:style>
  <w:style w:type="character" w:customStyle="1" w:styleId="underlinedChar">
    <w:name w:val="underlined Char"/>
    <w:link w:val="underlined"/>
    <w:rsid w:val="008A001D"/>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A001D"/>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8A001D"/>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8A001D"/>
    <w:rPr>
      <w:rFonts w:ascii="Times New Roman" w:eastAsia="Calibri" w:hAnsi="Times New Roman"/>
      <w:u w:val="single"/>
      <w:lang w:val="x-none"/>
    </w:rPr>
  </w:style>
  <w:style w:type="paragraph" w:customStyle="1" w:styleId="Analytics">
    <w:name w:val="Analytics"/>
    <w:basedOn w:val="Heading4"/>
    <w:link w:val="AnalyticsChar"/>
    <w:qFormat/>
    <w:rsid w:val="008A001D"/>
    <w:rPr>
      <w:bCs w:val="0"/>
      <w:szCs w:val="22"/>
    </w:rPr>
  </w:style>
  <w:style w:type="character" w:customStyle="1" w:styleId="AnalyticsChar">
    <w:name w:val="Analytics Char"/>
    <w:basedOn w:val="DefaultParagraphFont"/>
    <w:link w:val="Analytics"/>
    <w:rsid w:val="008A001D"/>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8A001D"/>
    <w:rPr>
      <w:rFonts w:cs="Arial"/>
      <w:b/>
      <w:bCs/>
      <w:iCs/>
      <w:szCs w:val="28"/>
      <w:lang w:val="en-US" w:eastAsia="en-US" w:bidi="ar-SA"/>
    </w:rPr>
  </w:style>
  <w:style w:type="numbering" w:customStyle="1" w:styleId="NoList1">
    <w:name w:val="No List1"/>
    <w:next w:val="NoList"/>
    <w:semiHidden/>
    <w:unhideWhenUsed/>
    <w:rsid w:val="008A001D"/>
  </w:style>
  <w:style w:type="character" w:customStyle="1" w:styleId="underline">
    <w:name w:val="underline"/>
    <w:basedOn w:val="DefaultParagraphFont"/>
    <w:qFormat/>
    <w:locked/>
    <w:rsid w:val="008A001D"/>
    <w:rPr>
      <w:rFonts w:ascii="Times New Roman" w:hAnsi="Times New Roman" w:cs="Times New Roman" w:hint="default"/>
      <w:u w:val="single"/>
    </w:rPr>
  </w:style>
  <w:style w:type="character" w:customStyle="1" w:styleId="Style11ptUnderline">
    <w:name w:val="Style 11 pt Underline"/>
    <w:basedOn w:val="DefaultParagraphFont"/>
    <w:qFormat/>
    <w:rsid w:val="008A001D"/>
    <w:rPr>
      <w:sz w:val="20"/>
      <w:u w:val="single"/>
    </w:rPr>
  </w:style>
  <w:style w:type="character" w:customStyle="1" w:styleId="Style11pt">
    <w:name w:val="Style 11 pt"/>
    <w:basedOn w:val="DefaultParagraphFont"/>
    <w:qFormat/>
    <w:rsid w:val="008A001D"/>
    <w:rPr>
      <w:sz w:val="20"/>
    </w:rPr>
  </w:style>
  <w:style w:type="character" w:customStyle="1" w:styleId="Style1Char1">
    <w:name w:val="Style1 Char1"/>
    <w:basedOn w:val="DefaultParagraphFont"/>
    <w:qFormat/>
    <w:rsid w:val="008A001D"/>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8A001D"/>
    <w:rPr>
      <w:sz w:val="18"/>
      <w:szCs w:val="18"/>
    </w:rPr>
  </w:style>
  <w:style w:type="paragraph" w:styleId="CommentText">
    <w:name w:val="annotation text"/>
    <w:basedOn w:val="Normal"/>
    <w:link w:val="CommentTextChar"/>
    <w:uiPriority w:val="99"/>
    <w:unhideWhenUsed/>
    <w:rsid w:val="008A001D"/>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8A001D"/>
    <w:rPr>
      <w:rFonts w:ascii="Times New Roman" w:hAnsi="Times New Roman"/>
    </w:rPr>
  </w:style>
  <w:style w:type="paragraph" w:styleId="CommentSubject">
    <w:name w:val="annotation subject"/>
    <w:basedOn w:val="CommentText"/>
    <w:next w:val="CommentText"/>
    <w:link w:val="CommentSubjectChar"/>
    <w:unhideWhenUsed/>
    <w:rsid w:val="008A001D"/>
    <w:rPr>
      <w:b/>
      <w:bCs/>
      <w:sz w:val="20"/>
      <w:szCs w:val="20"/>
    </w:rPr>
  </w:style>
  <w:style w:type="character" w:customStyle="1" w:styleId="CommentSubjectChar">
    <w:name w:val="Comment Subject Char"/>
    <w:basedOn w:val="CommentTextChar"/>
    <w:link w:val="CommentSubject"/>
    <w:rsid w:val="008A001D"/>
    <w:rPr>
      <w:rFonts w:ascii="Times New Roman" w:hAnsi="Times New Roman"/>
      <w:b/>
      <w:bCs/>
      <w:sz w:val="20"/>
      <w:szCs w:val="20"/>
    </w:rPr>
  </w:style>
  <w:style w:type="character" w:customStyle="1" w:styleId="cardChar">
    <w:name w:val="card Char"/>
    <w:aliases w:val="Bold Cite Char Char,Speed Cite Char"/>
    <w:link w:val="card"/>
    <w:qFormat/>
    <w:rsid w:val="008A001D"/>
    <w:rPr>
      <w:rFonts w:ascii="Times New Roman" w:hAnsi="Times New Roman"/>
      <w:sz w:val="16"/>
    </w:rPr>
  </w:style>
  <w:style w:type="character" w:customStyle="1" w:styleId="StyleDate">
    <w:name w:val="Style Date"/>
    <w:aliases w:val="Author"/>
    <w:qFormat/>
    <w:rsid w:val="008A001D"/>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8A001D"/>
    <w:rPr>
      <w:b/>
      <w:bCs/>
    </w:rPr>
  </w:style>
  <w:style w:type="character" w:customStyle="1" w:styleId="apple-converted-space">
    <w:name w:val="apple-converted-space"/>
    <w:basedOn w:val="DefaultParagraphFont"/>
    <w:qFormat/>
    <w:rsid w:val="008A001D"/>
  </w:style>
  <w:style w:type="character" w:customStyle="1" w:styleId="st">
    <w:name w:val="st"/>
    <w:rsid w:val="008A001D"/>
  </w:style>
  <w:style w:type="character" w:customStyle="1" w:styleId="CharChar11">
    <w:name w:val="Char Char11"/>
    <w:rsid w:val="008A001D"/>
    <w:rPr>
      <w:rFonts w:cs="Arial"/>
      <w:bCs/>
      <w:szCs w:val="26"/>
      <w:u w:val="single"/>
      <w:lang w:val="en-US" w:eastAsia="en-US" w:bidi="ar-SA"/>
    </w:rPr>
  </w:style>
  <w:style w:type="character" w:customStyle="1" w:styleId="DebateHighlighted">
    <w:name w:val="Debate Highlighted"/>
    <w:basedOn w:val="DefaultParagraphFont"/>
    <w:qFormat/>
    <w:rsid w:val="008A001D"/>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8A001D"/>
    <w:rPr>
      <w:rFonts w:ascii="Times New Roman" w:eastAsia="MS Mincho" w:hAnsi="Times New Roman" w:cs="Times New Roman"/>
      <w:sz w:val="16"/>
    </w:rPr>
  </w:style>
  <w:style w:type="character" w:customStyle="1" w:styleId="Highlightedunderline">
    <w:name w:val="Highlighted underline"/>
    <w:qFormat/>
    <w:rsid w:val="008A001D"/>
    <w:rPr>
      <w:rFonts w:ascii="Times New Roman" w:hAnsi="Times New Roman"/>
      <w:sz w:val="20"/>
      <w:shd w:val="clear" w:color="auto" w:fill="C0C0C0"/>
    </w:rPr>
  </w:style>
  <w:style w:type="paragraph" w:customStyle="1" w:styleId="CITE">
    <w:name w:val="CITE"/>
    <w:basedOn w:val="Normal"/>
    <w:next w:val="Normal"/>
    <w:link w:val="CITEChar"/>
    <w:qFormat/>
    <w:rsid w:val="008A001D"/>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8A001D"/>
    <w:rPr>
      <w:rFonts w:ascii="Liberation Sans" w:hAnsi="Liberation Sans" w:cs="Georgia"/>
      <w:sz w:val="20"/>
      <w:szCs w:val="20"/>
      <w:u w:val="single"/>
    </w:rPr>
  </w:style>
  <w:style w:type="paragraph" w:customStyle="1" w:styleId="cardtext">
    <w:name w:val="card text"/>
    <w:basedOn w:val="Normal"/>
    <w:link w:val="cardtextChar"/>
    <w:qFormat/>
    <w:rsid w:val="008A001D"/>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8A001D"/>
    <w:rPr>
      <w:rFonts w:ascii="Georgia" w:eastAsia="Calibri" w:hAnsi="Georgia"/>
    </w:rPr>
  </w:style>
  <w:style w:type="character" w:customStyle="1" w:styleId="UnderlineBold0">
    <w:name w:val="Underline Bold"/>
    <w:basedOn w:val="DefaultParagraphFont"/>
    <w:uiPriority w:val="6"/>
    <w:qFormat/>
    <w:rsid w:val="008A001D"/>
    <w:rPr>
      <w:b/>
      <w:sz w:val="20"/>
      <w:u w:val="single"/>
    </w:rPr>
  </w:style>
  <w:style w:type="paragraph" w:styleId="BodyText">
    <w:name w:val="Body Text"/>
    <w:basedOn w:val="Normal"/>
    <w:link w:val="BodyTextChar"/>
    <w:uiPriority w:val="99"/>
    <w:unhideWhenUsed/>
    <w:qFormat/>
    <w:rsid w:val="008A001D"/>
    <w:pPr>
      <w:spacing w:after="120"/>
    </w:pPr>
  </w:style>
  <w:style w:type="character" w:customStyle="1" w:styleId="BodyTextChar">
    <w:name w:val="Body Text Char"/>
    <w:basedOn w:val="DefaultParagraphFont"/>
    <w:link w:val="BodyText"/>
    <w:uiPriority w:val="99"/>
    <w:qFormat/>
    <w:rsid w:val="008A001D"/>
    <w:rPr>
      <w:rFonts w:ascii="Calibri" w:hAnsi="Calibri"/>
      <w:sz w:val="22"/>
    </w:rPr>
  </w:style>
  <w:style w:type="paragraph" w:customStyle="1" w:styleId="UnderlinePara">
    <w:name w:val="Underline Para"/>
    <w:basedOn w:val="Normal"/>
    <w:uiPriority w:val="1"/>
    <w:qFormat/>
    <w:rsid w:val="008A001D"/>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8A001D"/>
  </w:style>
  <w:style w:type="paragraph" w:customStyle="1" w:styleId="tiny">
    <w:name w:val="tiny"/>
    <w:next w:val="Normal"/>
    <w:link w:val="tinyChar"/>
    <w:autoRedefine/>
    <w:qFormat/>
    <w:rsid w:val="008A001D"/>
    <w:pPr>
      <w:contextualSpacing/>
    </w:pPr>
    <w:rPr>
      <w:rFonts w:ascii="Times New Roman" w:eastAsia="Malgun Gothic" w:hAnsi="Times New Roman" w:cs="Times New Roman"/>
      <w:sz w:val="12"/>
    </w:rPr>
  </w:style>
  <w:style w:type="character" w:customStyle="1" w:styleId="tinyChar">
    <w:name w:val="tiny Char"/>
    <w:link w:val="tiny"/>
    <w:rsid w:val="008A001D"/>
    <w:rPr>
      <w:rFonts w:ascii="Times New Roman" w:eastAsia="Malgun Gothic" w:hAnsi="Times New Roman" w:cs="Times New Roman"/>
      <w:sz w:val="12"/>
    </w:rPr>
  </w:style>
  <w:style w:type="character" w:customStyle="1" w:styleId="DocumentMapChar1">
    <w:name w:val="Document Map Char1"/>
    <w:basedOn w:val="DefaultParagraphFont"/>
    <w:uiPriority w:val="99"/>
    <w:rsid w:val="008A001D"/>
    <w:rPr>
      <w:rFonts w:ascii="Segoe UI" w:hAnsi="Segoe UI" w:cs="Segoe UI"/>
      <w:sz w:val="16"/>
      <w:szCs w:val="16"/>
    </w:rPr>
  </w:style>
  <w:style w:type="character" w:customStyle="1" w:styleId="CommentSubjectChar1">
    <w:name w:val="Comment Subject Char1"/>
    <w:basedOn w:val="CommentTextChar"/>
    <w:uiPriority w:val="99"/>
    <w:semiHidden/>
    <w:rsid w:val="008A001D"/>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8A001D"/>
    <w:rPr>
      <w:rFonts w:ascii="Lucida Grande" w:eastAsiaTheme="minorHAnsi" w:hAnsi="Lucida Grande" w:cs="Lucida Grande"/>
      <w:sz w:val="18"/>
      <w:szCs w:val="18"/>
    </w:rPr>
  </w:style>
  <w:style w:type="character" w:customStyle="1" w:styleId="Style1Char">
    <w:name w:val="Style1 Char"/>
    <w:basedOn w:val="DefaultParagraphFont"/>
    <w:qFormat/>
    <w:rsid w:val="008A001D"/>
    <w:rPr>
      <w:rFonts w:eastAsia="SimSun"/>
      <w:sz w:val="20"/>
      <w:szCs w:val="24"/>
      <w:u w:val="single"/>
      <w:lang w:val="en-US" w:eastAsia="zh-CN" w:bidi="ar-SA"/>
    </w:rPr>
  </w:style>
  <w:style w:type="paragraph" w:customStyle="1" w:styleId="Tag2">
    <w:name w:val="Tag2"/>
    <w:basedOn w:val="Normal"/>
    <w:autoRedefine/>
    <w:qFormat/>
    <w:rsid w:val="008A001D"/>
    <w:rPr>
      <w:rFonts w:eastAsia="Calibri" w:cs="Arial"/>
      <w:b/>
    </w:rPr>
  </w:style>
  <w:style w:type="character" w:customStyle="1" w:styleId="CommentTextChar1">
    <w:name w:val="Comment Text Char1"/>
    <w:basedOn w:val="DefaultParagraphFont"/>
    <w:uiPriority w:val="99"/>
    <w:rsid w:val="008A001D"/>
    <w:rPr>
      <w:rFonts w:ascii="Calibri" w:hAnsi="Calibri"/>
    </w:rPr>
  </w:style>
  <w:style w:type="character" w:customStyle="1" w:styleId="apple-style-span">
    <w:name w:val="apple-style-span"/>
    <w:basedOn w:val="DefaultParagraphFont"/>
    <w:qFormat/>
    <w:rsid w:val="008A001D"/>
  </w:style>
  <w:style w:type="character" w:customStyle="1" w:styleId="FootnoteTextChar">
    <w:name w:val="Footnote Text Char"/>
    <w:basedOn w:val="DefaultParagraphFont"/>
    <w:link w:val="FootnoteText"/>
    <w:rsid w:val="008A001D"/>
    <w:rPr>
      <w:rFonts w:ascii="Calibri" w:hAnsi="Calibri"/>
    </w:rPr>
  </w:style>
  <w:style w:type="paragraph" w:styleId="FootnoteText">
    <w:name w:val="footnote text"/>
    <w:basedOn w:val="Normal"/>
    <w:link w:val="FootnoteTextChar"/>
    <w:unhideWhenUsed/>
    <w:qFormat/>
    <w:rsid w:val="008A001D"/>
    <w:pPr>
      <w:spacing w:after="0" w:line="240" w:lineRule="auto"/>
    </w:pPr>
    <w:rPr>
      <w:sz w:val="24"/>
    </w:rPr>
  </w:style>
  <w:style w:type="character" w:customStyle="1" w:styleId="FootnoteTextChar1">
    <w:name w:val="Footnote Text Char1"/>
    <w:basedOn w:val="DefaultParagraphFont"/>
    <w:rsid w:val="008A001D"/>
    <w:rPr>
      <w:rFonts w:ascii="Calibri" w:hAnsi="Calibri"/>
      <w:sz w:val="20"/>
      <w:szCs w:val="20"/>
    </w:rPr>
  </w:style>
  <w:style w:type="paragraph" w:customStyle="1" w:styleId="p">
    <w:name w:val="p"/>
    <w:basedOn w:val="Normal"/>
    <w:rsid w:val="008A001D"/>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8A001D"/>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8A001D"/>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8A001D"/>
    <w:rPr>
      <w:vertAlign w:val="superscript"/>
    </w:rPr>
  </w:style>
  <w:style w:type="paragraph" w:customStyle="1" w:styleId="para">
    <w:name w:val="para"/>
    <w:basedOn w:val="Normal"/>
    <w:rsid w:val="008A001D"/>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8A001D"/>
    <w:pPr>
      <w:spacing w:before="100" w:beforeAutospacing="1" w:after="100" w:afterAutospacing="1" w:line="240" w:lineRule="auto"/>
    </w:pPr>
    <w:rPr>
      <w:rFonts w:cs="Times New Roman"/>
    </w:rPr>
  </w:style>
  <w:style w:type="character" w:customStyle="1" w:styleId="vm-hook">
    <w:name w:val="vm-hook"/>
    <w:basedOn w:val="DefaultParagraphFont"/>
    <w:rsid w:val="008A001D"/>
  </w:style>
  <w:style w:type="character" w:customStyle="1" w:styleId="dfm-title">
    <w:name w:val="dfm-title"/>
    <w:basedOn w:val="DefaultParagraphFont"/>
    <w:rsid w:val="008A001D"/>
  </w:style>
  <w:style w:type="paragraph" w:customStyle="1" w:styleId="evidencetext">
    <w:name w:val="evidence text"/>
    <w:basedOn w:val="Normal"/>
    <w:link w:val="evidencetextChar1"/>
    <w:qFormat/>
    <w:rsid w:val="008A001D"/>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8A001D"/>
    <w:rPr>
      <w:rFonts w:ascii="Arial" w:hAnsi="Arial" w:cs="Arial"/>
      <w:color w:val="000000"/>
      <w:sz w:val="22"/>
      <w:lang w:val="x-none" w:eastAsia="x-none"/>
    </w:rPr>
  </w:style>
  <w:style w:type="paragraph" w:customStyle="1" w:styleId="CardIndented">
    <w:name w:val="Card (Indented)"/>
    <w:basedOn w:val="Normal"/>
    <w:link w:val="CardIndentedChar"/>
    <w:qFormat/>
    <w:rsid w:val="008A001D"/>
    <w:pPr>
      <w:spacing w:after="0" w:line="240" w:lineRule="auto"/>
      <w:ind w:left="288"/>
    </w:pPr>
    <w:rPr>
      <w:rFonts w:ascii="Arial" w:hAnsi="Arial" w:cs="Arial"/>
    </w:rPr>
  </w:style>
  <w:style w:type="paragraph" w:customStyle="1" w:styleId="Emphasize">
    <w:name w:val="Emphasize"/>
    <w:basedOn w:val="Normal"/>
    <w:uiPriority w:val="7"/>
    <w:qFormat/>
    <w:rsid w:val="008A001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8A001D"/>
    <w:rPr>
      <w:rFonts w:asciiTheme="minorHAnsi" w:hAnsiTheme="minorHAnsi"/>
      <w:sz w:val="22"/>
    </w:rPr>
  </w:style>
  <w:style w:type="character" w:customStyle="1" w:styleId="UnresolvedMention1">
    <w:name w:val="Unresolved Mention1"/>
    <w:basedOn w:val="DefaultParagraphFont"/>
    <w:uiPriority w:val="99"/>
    <w:unhideWhenUsed/>
    <w:rsid w:val="008A001D"/>
    <w:rPr>
      <w:color w:val="808080"/>
      <w:shd w:val="clear" w:color="auto" w:fill="E6E6E6"/>
    </w:rPr>
  </w:style>
  <w:style w:type="character" w:customStyle="1" w:styleId="BodyTextChar1">
    <w:name w:val="Body Text Char1"/>
    <w:aliases w:val="Very Small Text Char1"/>
    <w:basedOn w:val="DefaultParagraphFont"/>
    <w:uiPriority w:val="99"/>
    <w:rsid w:val="008A001D"/>
    <w:rPr>
      <w:rFonts w:ascii="Times New Roman" w:hAnsi="Times New Roman"/>
      <w:sz w:val="24"/>
    </w:rPr>
  </w:style>
  <w:style w:type="character" w:customStyle="1" w:styleId="UnresolvedMention2">
    <w:name w:val="Unresolved Mention2"/>
    <w:basedOn w:val="DefaultParagraphFont"/>
    <w:uiPriority w:val="99"/>
    <w:unhideWhenUsed/>
    <w:rsid w:val="008A001D"/>
    <w:rPr>
      <w:color w:val="808080"/>
      <w:shd w:val="clear" w:color="auto" w:fill="E6E6E6"/>
    </w:rPr>
  </w:style>
  <w:style w:type="character" w:customStyle="1" w:styleId="Author-Date">
    <w:name w:val="Author-Date"/>
    <w:qFormat/>
    <w:rsid w:val="008A001D"/>
    <w:rPr>
      <w:b/>
      <w:sz w:val="24"/>
    </w:rPr>
  </w:style>
  <w:style w:type="character" w:customStyle="1" w:styleId="ListLabel12">
    <w:name w:val="ListLabel 12"/>
    <w:qFormat/>
    <w:rsid w:val="008A001D"/>
    <w:rPr>
      <w:strike w:val="0"/>
      <w:dstrike w:val="0"/>
      <w:color w:val="000000"/>
      <w:spacing w:val="0"/>
      <w:w w:val="100"/>
      <w:sz w:val="16"/>
      <w:lang w:val="en-US"/>
    </w:rPr>
  </w:style>
  <w:style w:type="character" w:customStyle="1" w:styleId="ListLabel11">
    <w:name w:val="ListLabel 11"/>
    <w:qFormat/>
    <w:rsid w:val="008A001D"/>
    <w:rPr>
      <w:strike w:val="0"/>
      <w:dstrike w:val="0"/>
      <w:color w:val="000000"/>
      <w:spacing w:val="70"/>
      <w:w w:val="100"/>
      <w:sz w:val="16"/>
      <w:lang w:val="en-US"/>
    </w:rPr>
  </w:style>
  <w:style w:type="character" w:customStyle="1" w:styleId="ListLabel10">
    <w:name w:val="ListLabel 10"/>
    <w:qFormat/>
    <w:rsid w:val="008A001D"/>
    <w:rPr>
      <w:strike w:val="0"/>
      <w:dstrike w:val="0"/>
      <w:color w:val="000000"/>
      <w:spacing w:val="0"/>
      <w:w w:val="100"/>
      <w:sz w:val="18"/>
      <w:lang w:val="en-US"/>
    </w:rPr>
  </w:style>
  <w:style w:type="character" w:customStyle="1" w:styleId="ListLabel9">
    <w:name w:val="ListLabel 9"/>
    <w:qFormat/>
    <w:rsid w:val="008A001D"/>
    <w:rPr>
      <w:strike w:val="0"/>
      <w:dstrike w:val="0"/>
      <w:color w:val="000000"/>
      <w:spacing w:val="0"/>
      <w:w w:val="100"/>
      <w:sz w:val="21"/>
      <w:lang w:val="en-US"/>
    </w:rPr>
  </w:style>
  <w:style w:type="character" w:customStyle="1" w:styleId="ListLabel8">
    <w:name w:val="ListLabel 8"/>
    <w:qFormat/>
    <w:rsid w:val="008A001D"/>
    <w:rPr>
      <w:strike w:val="0"/>
      <w:dstrike w:val="0"/>
      <w:color w:val="000000"/>
      <w:spacing w:val="0"/>
      <w:w w:val="100"/>
      <w:sz w:val="20"/>
      <w:lang w:val="en-US"/>
    </w:rPr>
  </w:style>
  <w:style w:type="character" w:customStyle="1" w:styleId="ListLabel7">
    <w:name w:val="ListLabel 7"/>
    <w:qFormat/>
    <w:rsid w:val="008A001D"/>
    <w:rPr>
      <w:strike w:val="0"/>
      <w:dstrike w:val="0"/>
      <w:color w:val="000000"/>
      <w:spacing w:val="0"/>
      <w:w w:val="100"/>
      <w:sz w:val="20"/>
      <w:lang w:val="en-US"/>
    </w:rPr>
  </w:style>
  <w:style w:type="character" w:customStyle="1" w:styleId="ListLabel6">
    <w:name w:val="ListLabel 6"/>
    <w:qFormat/>
    <w:rsid w:val="008A001D"/>
    <w:rPr>
      <w:i/>
      <w:strike w:val="0"/>
      <w:dstrike w:val="0"/>
      <w:color w:val="000000"/>
      <w:spacing w:val="0"/>
      <w:w w:val="100"/>
      <w:sz w:val="20"/>
      <w:lang w:val="en-US"/>
    </w:rPr>
  </w:style>
  <w:style w:type="character" w:customStyle="1" w:styleId="ListLabel5">
    <w:name w:val="ListLabel 5"/>
    <w:qFormat/>
    <w:rsid w:val="008A001D"/>
    <w:rPr>
      <w:strike w:val="0"/>
      <w:dstrike w:val="0"/>
      <w:color w:val="000000"/>
      <w:spacing w:val="0"/>
      <w:w w:val="100"/>
      <w:sz w:val="20"/>
      <w:lang w:val="en-US"/>
    </w:rPr>
  </w:style>
  <w:style w:type="character" w:customStyle="1" w:styleId="ListLabel4">
    <w:name w:val="ListLabel 4"/>
    <w:qFormat/>
    <w:rsid w:val="008A001D"/>
    <w:rPr>
      <w:strike w:val="0"/>
      <w:dstrike w:val="0"/>
      <w:color w:val="000000"/>
      <w:spacing w:val="0"/>
      <w:w w:val="100"/>
      <w:sz w:val="19"/>
      <w:lang w:val="en-US"/>
    </w:rPr>
  </w:style>
  <w:style w:type="character" w:customStyle="1" w:styleId="ListLabel3">
    <w:name w:val="ListLabel 3"/>
    <w:qFormat/>
    <w:rsid w:val="008A001D"/>
    <w:rPr>
      <w:i/>
      <w:strike w:val="0"/>
      <w:dstrike w:val="0"/>
      <w:color w:val="000000"/>
      <w:spacing w:val="0"/>
      <w:w w:val="100"/>
      <w:sz w:val="20"/>
      <w:lang w:val="en-US"/>
    </w:rPr>
  </w:style>
  <w:style w:type="character" w:customStyle="1" w:styleId="ListLabel2">
    <w:name w:val="ListLabel 2"/>
    <w:qFormat/>
    <w:rsid w:val="008A001D"/>
    <w:rPr>
      <w:strike w:val="0"/>
      <w:dstrike w:val="0"/>
      <w:color w:val="000000"/>
      <w:spacing w:val="0"/>
      <w:w w:val="100"/>
      <w:sz w:val="20"/>
      <w:lang w:val="en-US"/>
    </w:rPr>
  </w:style>
  <w:style w:type="character" w:customStyle="1" w:styleId="ListLabel1">
    <w:name w:val="ListLabel 1"/>
    <w:qFormat/>
    <w:rsid w:val="008A001D"/>
    <w:rPr>
      <w:i/>
      <w:strike w:val="0"/>
      <w:dstrike w:val="0"/>
      <w:color w:val="000000"/>
      <w:spacing w:val="0"/>
      <w:w w:val="100"/>
      <w:sz w:val="18"/>
      <w:lang w:val="en-US"/>
    </w:rPr>
  </w:style>
  <w:style w:type="character" w:customStyle="1" w:styleId="verdana">
    <w:name w:val="verdana"/>
    <w:basedOn w:val="DefaultParagraphFont"/>
    <w:qFormat/>
    <w:rsid w:val="008A001D"/>
    <w:rPr>
      <w:rFonts w:cs="Times New Roman"/>
    </w:rPr>
  </w:style>
  <w:style w:type="character" w:customStyle="1" w:styleId="italic">
    <w:name w:val="italic"/>
    <w:basedOn w:val="DefaultParagraphFont"/>
    <w:qFormat/>
    <w:rsid w:val="008A001D"/>
    <w:rPr>
      <w:rFonts w:cs="Times New Roman"/>
    </w:rPr>
  </w:style>
  <w:style w:type="character" w:customStyle="1" w:styleId="hit">
    <w:name w:val="hit"/>
    <w:basedOn w:val="DefaultParagraphFont"/>
    <w:qFormat/>
    <w:rsid w:val="008A001D"/>
    <w:rPr>
      <w:rFonts w:cs="Times New Roman"/>
    </w:rPr>
  </w:style>
  <w:style w:type="character" w:customStyle="1" w:styleId="blue">
    <w:name w:val="blue"/>
    <w:basedOn w:val="DefaultParagraphFont"/>
    <w:qFormat/>
    <w:rsid w:val="008A001D"/>
    <w:rPr>
      <w:rFonts w:cs="Times New Roman"/>
    </w:rPr>
  </w:style>
  <w:style w:type="character" w:customStyle="1" w:styleId="copyrightdescription">
    <w:name w:val="copyrightdescription"/>
    <w:basedOn w:val="DefaultParagraphFont"/>
    <w:qFormat/>
    <w:rsid w:val="008A001D"/>
    <w:rPr>
      <w:rFonts w:cs="Times New Roman"/>
    </w:rPr>
  </w:style>
  <w:style w:type="character" w:customStyle="1" w:styleId="tabtitle">
    <w:name w:val="tabtitle"/>
    <w:basedOn w:val="DefaultParagraphFont"/>
    <w:qFormat/>
    <w:rsid w:val="008A001D"/>
    <w:rPr>
      <w:rFonts w:cs="Times New Roman"/>
    </w:rPr>
  </w:style>
  <w:style w:type="character" w:customStyle="1" w:styleId="resultbodyblack">
    <w:name w:val="resultbodyblack"/>
    <w:basedOn w:val="DefaultParagraphFont"/>
    <w:qFormat/>
    <w:rsid w:val="008A001D"/>
    <w:rPr>
      <w:rFonts w:cs="Times New Roman"/>
    </w:rPr>
  </w:style>
  <w:style w:type="character" w:customStyle="1" w:styleId="resultbody">
    <w:name w:val="resultbody"/>
    <w:basedOn w:val="DefaultParagraphFont"/>
    <w:qFormat/>
    <w:rsid w:val="008A001D"/>
    <w:rPr>
      <w:rFonts w:cs="Times New Roman"/>
    </w:rPr>
  </w:style>
  <w:style w:type="character" w:customStyle="1" w:styleId="resultbodysmallitalic">
    <w:name w:val="resultbodysmallitalic"/>
    <w:basedOn w:val="DefaultParagraphFont"/>
    <w:qFormat/>
    <w:rsid w:val="008A001D"/>
    <w:rPr>
      <w:rFonts w:cs="Times New Roman"/>
    </w:rPr>
  </w:style>
  <w:style w:type="character" w:customStyle="1" w:styleId="resultpron">
    <w:name w:val="resultpron"/>
    <w:basedOn w:val="DefaultParagraphFont"/>
    <w:qFormat/>
    <w:rsid w:val="008A001D"/>
    <w:rPr>
      <w:rFonts w:cs="Times New Roman"/>
    </w:rPr>
  </w:style>
  <w:style w:type="character" w:customStyle="1" w:styleId="NumberingSymbols">
    <w:name w:val="Numbering Symbols"/>
    <w:qFormat/>
    <w:rsid w:val="008A001D"/>
  </w:style>
  <w:style w:type="character" w:customStyle="1" w:styleId="StrongEmphasis">
    <w:name w:val="Strong Emphasis"/>
    <w:qFormat/>
    <w:rsid w:val="008A001D"/>
    <w:rPr>
      <w:b/>
      <w:bCs/>
    </w:rPr>
  </w:style>
  <w:style w:type="character" w:customStyle="1" w:styleId="Emphasis2">
    <w:name w:val="Emphasis2"/>
    <w:basedOn w:val="DefaultParagraphFont"/>
    <w:qFormat/>
    <w:rsid w:val="008A001D"/>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8A001D"/>
    <w:rPr>
      <w:rFonts w:ascii="Times New Roman" w:hAnsi="Times New Roman"/>
      <w:sz w:val="20"/>
      <w:szCs w:val="24"/>
      <w:u w:val="single"/>
      <w:lang w:val="en-US" w:eastAsia="en-US" w:bidi="ar-SA"/>
    </w:rPr>
  </w:style>
  <w:style w:type="character" w:customStyle="1" w:styleId="pg">
    <w:name w:val="pg"/>
    <w:basedOn w:val="DefaultParagraphFont"/>
    <w:qFormat/>
    <w:rsid w:val="008A001D"/>
  </w:style>
  <w:style w:type="character" w:customStyle="1" w:styleId="ital-inline">
    <w:name w:val="ital-inline"/>
    <w:basedOn w:val="DefaultParagraphFont"/>
    <w:qFormat/>
    <w:rsid w:val="008A001D"/>
  </w:style>
  <w:style w:type="character" w:customStyle="1" w:styleId="senselabelstart">
    <w:name w:val="sense_label start"/>
    <w:basedOn w:val="DefaultParagraphFont"/>
    <w:qFormat/>
    <w:rsid w:val="008A001D"/>
  </w:style>
  <w:style w:type="character" w:customStyle="1" w:styleId="sensecontent">
    <w:name w:val="sense_content"/>
    <w:basedOn w:val="DefaultParagraphFont"/>
    <w:qFormat/>
    <w:rsid w:val="008A001D"/>
  </w:style>
  <w:style w:type="character" w:customStyle="1" w:styleId="vi">
    <w:name w:val="vi"/>
    <w:basedOn w:val="DefaultParagraphFont"/>
    <w:qFormat/>
    <w:rsid w:val="008A001D"/>
  </w:style>
  <w:style w:type="character" w:customStyle="1" w:styleId="senselabel">
    <w:name w:val="sense_label"/>
    <w:basedOn w:val="DefaultParagraphFont"/>
    <w:qFormat/>
    <w:rsid w:val="008A001D"/>
  </w:style>
  <w:style w:type="character" w:customStyle="1" w:styleId="Style11ptItalicUnderline">
    <w:name w:val="Style 11 pt Italic Underline"/>
    <w:basedOn w:val="DefaultParagraphFont"/>
    <w:qFormat/>
    <w:rsid w:val="008A001D"/>
    <w:rPr>
      <w:i/>
      <w:iCs/>
      <w:sz w:val="20"/>
      <w:u w:val="single"/>
    </w:rPr>
  </w:style>
  <w:style w:type="character" w:customStyle="1" w:styleId="Style11ptBoldUnderline">
    <w:name w:val="Style 11 pt Bold Underline"/>
    <w:basedOn w:val="DefaultParagraphFont"/>
    <w:qFormat/>
    <w:rsid w:val="008A001D"/>
    <w:rPr>
      <w:b/>
      <w:bCs/>
      <w:sz w:val="20"/>
      <w:u w:val="single"/>
    </w:rPr>
  </w:style>
  <w:style w:type="character" w:customStyle="1" w:styleId="StyleStyle4CharTimesNewRoman11ptItalic">
    <w:name w:val="Style Style4 Char + Times New Roman 11 pt Italic"/>
    <w:basedOn w:val="DefaultParagraphFont"/>
    <w:qFormat/>
    <w:rsid w:val="008A001D"/>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8A001D"/>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8A001D"/>
    <w:rPr>
      <w:color w:val="000000"/>
      <w:sz w:val="20"/>
    </w:rPr>
  </w:style>
  <w:style w:type="character" w:customStyle="1" w:styleId="Style11ptBlackUnderline">
    <w:name w:val="Style 11 pt Black Underline"/>
    <w:basedOn w:val="DefaultParagraphFont"/>
    <w:qFormat/>
    <w:rsid w:val="008A001D"/>
    <w:rPr>
      <w:color w:val="000000"/>
      <w:sz w:val="20"/>
      <w:u w:val="single"/>
    </w:rPr>
  </w:style>
  <w:style w:type="character" w:customStyle="1" w:styleId="pmterms1">
    <w:name w:val="pmterms1"/>
    <w:basedOn w:val="DefaultParagraphFont"/>
    <w:qFormat/>
    <w:rsid w:val="008A001D"/>
  </w:style>
  <w:style w:type="character" w:customStyle="1" w:styleId="HTMLTypewriter3">
    <w:name w:val="HTML Typewriter3"/>
    <w:basedOn w:val="DefaultParagraphFont"/>
    <w:qFormat/>
    <w:rsid w:val="008A001D"/>
    <w:rPr>
      <w:rFonts w:ascii="Courier New" w:eastAsia="SimSun" w:hAnsi="Courier New" w:cs="Courier New"/>
      <w:sz w:val="20"/>
      <w:szCs w:val="20"/>
    </w:rPr>
  </w:style>
  <w:style w:type="character" w:customStyle="1" w:styleId="CardsChar">
    <w:name w:val="Cards Char"/>
    <w:basedOn w:val="DefaultParagraphFont"/>
    <w:qFormat/>
    <w:rsid w:val="008A001D"/>
    <w:rPr>
      <w:rFonts w:ascii="Times New Roman" w:hAnsi="Times New Roman" w:cs="Times New Roman"/>
      <w:lang w:val="en-US" w:bidi="ar-SA"/>
    </w:rPr>
  </w:style>
  <w:style w:type="character" w:customStyle="1" w:styleId="CardsFont12pt0">
    <w:name w:val="Cards + Font 12pt"/>
    <w:basedOn w:val="CardsChar"/>
    <w:qFormat/>
    <w:rsid w:val="008A001D"/>
    <w:rPr>
      <w:rFonts w:ascii="Times New Roman" w:hAnsi="Times New Roman" w:cs="Times New Roman"/>
      <w:sz w:val="24"/>
      <w:u w:val="single"/>
      <w:lang w:val="en-US" w:bidi="ar-SA"/>
    </w:rPr>
  </w:style>
  <w:style w:type="character" w:customStyle="1" w:styleId="AuthorDateChar">
    <w:name w:val="AuthorDate Char"/>
    <w:basedOn w:val="DefaultParagraphFont"/>
    <w:qFormat/>
    <w:rsid w:val="008A001D"/>
    <w:rPr>
      <w:rFonts w:ascii="Times New Roman" w:hAnsi="Times New Roman" w:cs="Times New Roman"/>
      <w:b/>
      <w:sz w:val="24"/>
      <w:u w:val="single"/>
      <w:lang w:val="en-US" w:bidi="ar-SA"/>
    </w:rPr>
  </w:style>
  <w:style w:type="character" w:styleId="HTMLCite">
    <w:name w:val="HTML Cite"/>
    <w:basedOn w:val="DefaultParagraphFont"/>
    <w:uiPriority w:val="99"/>
    <w:qFormat/>
    <w:rsid w:val="008A001D"/>
    <w:rPr>
      <w:rFonts w:cs="Times New Roman"/>
      <w:i/>
    </w:rPr>
  </w:style>
  <w:style w:type="character" w:customStyle="1" w:styleId="VisitedInternetLink">
    <w:name w:val="Visited Internet Link"/>
    <w:basedOn w:val="DefaultParagraphFont"/>
    <w:rsid w:val="008A001D"/>
    <w:rPr>
      <w:color w:val="800080"/>
      <w:u w:val="single"/>
    </w:rPr>
  </w:style>
  <w:style w:type="character" w:customStyle="1" w:styleId="CitesChar">
    <w:name w:val="Cites Char"/>
    <w:basedOn w:val="DefaultParagraphFont"/>
    <w:qFormat/>
    <w:rsid w:val="008A001D"/>
    <w:rPr>
      <w:szCs w:val="24"/>
      <w:lang w:val="en-US" w:bidi="ar-SA"/>
    </w:rPr>
  </w:style>
  <w:style w:type="character" w:customStyle="1" w:styleId="loose">
    <w:name w:val="loose"/>
    <w:qFormat/>
    <w:rsid w:val="008A001D"/>
  </w:style>
  <w:style w:type="character" w:customStyle="1" w:styleId="domtooltips">
    <w:name w:val="domtooltips"/>
    <w:basedOn w:val="DefaultParagraphFont"/>
    <w:qFormat/>
    <w:rsid w:val="008A001D"/>
  </w:style>
  <w:style w:type="character" w:customStyle="1" w:styleId="caps">
    <w:name w:val="caps"/>
    <w:basedOn w:val="DefaultParagraphFont"/>
    <w:qFormat/>
    <w:rsid w:val="008A001D"/>
  </w:style>
  <w:style w:type="character" w:customStyle="1" w:styleId="Style11ptUnderlineBorderSinglesolidlineAuto05pt">
    <w:name w:val="Style 11 pt Underline Border: : (Single solid line Auto  0.5 pt..."/>
    <w:basedOn w:val="DefaultParagraphFont"/>
    <w:qFormat/>
    <w:rsid w:val="008A001D"/>
    <w:rPr>
      <w:sz w:val="20"/>
      <w:u w:val="single"/>
      <w:bdr w:val="single" w:sz="4" w:space="0" w:color="00000A"/>
    </w:rPr>
  </w:style>
  <w:style w:type="character" w:customStyle="1" w:styleId="StyleUnderlineChar11pt">
    <w:name w:val="Style Underline Char + 11 pt"/>
    <w:basedOn w:val="DefaultParagraphFont"/>
    <w:qFormat/>
    <w:rsid w:val="008A001D"/>
    <w:rPr>
      <w:rFonts w:ascii="Times New Roman" w:hAnsi="Times New Roman"/>
      <w:sz w:val="20"/>
      <w:szCs w:val="24"/>
      <w:u w:val="single"/>
      <w:lang w:val="en-US" w:eastAsia="en-US" w:bidi="ar-SA"/>
    </w:rPr>
  </w:style>
  <w:style w:type="paragraph" w:styleId="List">
    <w:name w:val="List"/>
    <w:basedOn w:val="BodyText"/>
    <w:uiPriority w:val="99"/>
    <w:rsid w:val="008A001D"/>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8A001D"/>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8A001D"/>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8A001D"/>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8A001D"/>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8A001D"/>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8A001D"/>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8A001D"/>
    <w:rPr>
      <w:rFonts w:ascii="Liberation Sans" w:eastAsia="Droid Sans Fallback" w:hAnsi="Liberation Sans"/>
      <w:color w:val="00000A"/>
      <w:sz w:val="22"/>
    </w:rPr>
  </w:style>
  <w:style w:type="paragraph" w:customStyle="1" w:styleId="FrameContents">
    <w:name w:val="Frame Contents"/>
    <w:basedOn w:val="Normal"/>
    <w:qFormat/>
    <w:rsid w:val="008A001D"/>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8A001D"/>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8A001D"/>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8A001D"/>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8A001D"/>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8A001D"/>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8A001D"/>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8A001D"/>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8A001D"/>
    <w:rPr>
      <w:rFonts w:ascii="Times New Roman" w:eastAsia="Times New Roman" w:hAnsi="Times New Roman" w:cs="Arial"/>
      <w:bCs/>
      <w:caps/>
      <w:color w:val="00000A"/>
      <w:sz w:val="20"/>
      <w:szCs w:val="20"/>
    </w:rPr>
  </w:style>
  <w:style w:type="character" w:customStyle="1" w:styleId="Heading3Char1">
    <w:name w:val="Heading 3 Char1"/>
    <w:qFormat/>
    <w:rsid w:val="008A001D"/>
    <w:rPr>
      <w:rFonts w:cs="Arial"/>
      <w:bCs/>
      <w:szCs w:val="26"/>
      <w:u w:val="single"/>
      <w:lang w:val="en-US" w:eastAsia="en-US" w:bidi="ar-SA"/>
    </w:rPr>
  </w:style>
  <w:style w:type="paragraph" w:styleId="Revision">
    <w:name w:val="Revision"/>
    <w:hidden/>
    <w:uiPriority w:val="99"/>
    <w:semiHidden/>
    <w:rsid w:val="008A001D"/>
    <w:rPr>
      <w:rFonts w:ascii="Calibri" w:hAnsi="Calibri"/>
      <w:sz w:val="22"/>
    </w:rPr>
  </w:style>
  <w:style w:type="paragraph" w:customStyle="1" w:styleId="Smalltext">
    <w:name w:val="Small text"/>
    <w:aliases w:val="Quote1,Quote11"/>
    <w:basedOn w:val="Normal"/>
    <w:link w:val="SmalltextChar"/>
    <w:qFormat/>
    <w:rsid w:val="008A001D"/>
    <w:rPr>
      <w:rFonts w:ascii="Times New Roman" w:eastAsia="MS Mincho" w:hAnsi="Times New Roman" w:cs="Times New Roman"/>
      <w:sz w:val="16"/>
    </w:rPr>
  </w:style>
  <w:style w:type="character" w:customStyle="1" w:styleId="BoldUnderlineChar">
    <w:name w:val="Bold Underline Char"/>
    <w:basedOn w:val="DefaultParagraphFont"/>
    <w:locked/>
    <w:rsid w:val="008A001D"/>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8A001D"/>
    <w:rPr>
      <w:b w:val="0"/>
      <w:bCs w:val="0"/>
      <w:sz w:val="22"/>
      <w:u w:val="single"/>
    </w:rPr>
  </w:style>
  <w:style w:type="character" w:customStyle="1" w:styleId="StyleGaramond">
    <w:name w:val="Style Garamond"/>
    <w:qFormat/>
    <w:rsid w:val="008A001D"/>
    <w:rPr>
      <w:rFonts w:ascii="Garamond" w:hAnsi="Garamond" w:cs="Garamond"/>
    </w:rPr>
  </w:style>
  <w:style w:type="character" w:customStyle="1" w:styleId="StyletagGaramondChar">
    <w:name w:val="Style tag + Garamond Char"/>
    <w:qFormat/>
    <w:rsid w:val="008A001D"/>
    <w:rPr>
      <w:rFonts w:ascii="Garamond" w:hAnsi="Garamond" w:cs="Garamond"/>
      <w:b/>
      <w:bCs/>
      <w:sz w:val="24"/>
      <w:szCs w:val="24"/>
      <w:lang w:val="en-US" w:bidi="ar-SA"/>
    </w:rPr>
  </w:style>
  <w:style w:type="character" w:customStyle="1" w:styleId="StylecardGaramond12ptUnderlineChar">
    <w:name w:val="Style card + Garamond 12 pt Underline Char"/>
    <w:qFormat/>
    <w:rsid w:val="008A001D"/>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8A001D"/>
    <w:rPr>
      <w:rFonts w:ascii="Arial" w:hAnsi="Arial"/>
      <w:b/>
      <w:sz w:val="20"/>
      <w:u w:val="single"/>
    </w:rPr>
  </w:style>
  <w:style w:type="character" w:customStyle="1" w:styleId="WW8Num2z0">
    <w:name w:val="WW8Num2z0"/>
    <w:qFormat/>
    <w:rsid w:val="008A001D"/>
  </w:style>
  <w:style w:type="character" w:customStyle="1" w:styleId="WW8Num2z1">
    <w:name w:val="WW8Num2z1"/>
    <w:qFormat/>
    <w:rsid w:val="008A001D"/>
  </w:style>
  <w:style w:type="character" w:customStyle="1" w:styleId="WW8Num2z2">
    <w:name w:val="WW8Num2z2"/>
    <w:qFormat/>
    <w:rsid w:val="008A001D"/>
  </w:style>
  <w:style w:type="character" w:customStyle="1" w:styleId="WW8Num2z3">
    <w:name w:val="WW8Num2z3"/>
    <w:qFormat/>
    <w:rsid w:val="008A001D"/>
  </w:style>
  <w:style w:type="character" w:customStyle="1" w:styleId="WW8Num2z4">
    <w:name w:val="WW8Num2z4"/>
    <w:qFormat/>
    <w:rsid w:val="008A001D"/>
  </w:style>
  <w:style w:type="character" w:customStyle="1" w:styleId="WW8Num2z5">
    <w:name w:val="WW8Num2z5"/>
    <w:qFormat/>
    <w:rsid w:val="008A001D"/>
  </w:style>
  <w:style w:type="character" w:customStyle="1" w:styleId="WW8Num2z6">
    <w:name w:val="WW8Num2z6"/>
    <w:qFormat/>
    <w:rsid w:val="008A001D"/>
  </w:style>
  <w:style w:type="character" w:customStyle="1" w:styleId="WW8Num2z7">
    <w:name w:val="WW8Num2z7"/>
    <w:qFormat/>
    <w:rsid w:val="008A001D"/>
  </w:style>
  <w:style w:type="character" w:customStyle="1" w:styleId="WW8Num2z8">
    <w:name w:val="WW8Num2z8"/>
    <w:qFormat/>
    <w:rsid w:val="008A001D"/>
  </w:style>
  <w:style w:type="character" w:customStyle="1" w:styleId="WW8Num5z0">
    <w:name w:val="WW8Num5z0"/>
    <w:qFormat/>
    <w:rsid w:val="008A001D"/>
  </w:style>
  <w:style w:type="character" w:customStyle="1" w:styleId="WW8Num5z1">
    <w:name w:val="WW8Num5z1"/>
    <w:qFormat/>
    <w:rsid w:val="008A001D"/>
  </w:style>
  <w:style w:type="character" w:customStyle="1" w:styleId="WW8Num5z2">
    <w:name w:val="WW8Num5z2"/>
    <w:qFormat/>
    <w:rsid w:val="008A001D"/>
  </w:style>
  <w:style w:type="character" w:customStyle="1" w:styleId="WW8Num5z3">
    <w:name w:val="WW8Num5z3"/>
    <w:qFormat/>
    <w:rsid w:val="008A001D"/>
  </w:style>
  <w:style w:type="character" w:customStyle="1" w:styleId="WW8Num5z4">
    <w:name w:val="WW8Num5z4"/>
    <w:qFormat/>
    <w:rsid w:val="008A001D"/>
  </w:style>
  <w:style w:type="character" w:customStyle="1" w:styleId="WW8Num5z5">
    <w:name w:val="WW8Num5z5"/>
    <w:qFormat/>
    <w:rsid w:val="008A001D"/>
  </w:style>
  <w:style w:type="character" w:customStyle="1" w:styleId="WW8Num5z6">
    <w:name w:val="WW8Num5z6"/>
    <w:qFormat/>
    <w:rsid w:val="008A001D"/>
  </w:style>
  <w:style w:type="character" w:customStyle="1" w:styleId="WW8Num5z7">
    <w:name w:val="WW8Num5z7"/>
    <w:qFormat/>
    <w:rsid w:val="008A001D"/>
  </w:style>
  <w:style w:type="character" w:customStyle="1" w:styleId="WW8Num5z8">
    <w:name w:val="WW8Num5z8"/>
    <w:qFormat/>
    <w:rsid w:val="008A001D"/>
  </w:style>
  <w:style w:type="character" w:customStyle="1" w:styleId="CiteChar0">
    <w:name w:val="Cite Char"/>
    <w:aliases w:val="cite_tag Char,Char Char Char Char1 Char Char1,Char Char Char Char1 Char,Taglines Char Char, Cha"/>
    <w:basedOn w:val="DefaultParagraphFont"/>
    <w:qFormat/>
    <w:rsid w:val="008A001D"/>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8A001D"/>
    <w:rPr>
      <w:rFonts w:ascii="Times New Roman" w:eastAsia="Times New Roman" w:hAnsi="Times New Roman" w:cs="Times New Roman"/>
      <w:u w:val="thick"/>
    </w:rPr>
  </w:style>
  <w:style w:type="character" w:customStyle="1" w:styleId="ListLabel19">
    <w:name w:val="ListLabel 19"/>
    <w:qFormat/>
    <w:rsid w:val="008A001D"/>
    <w:rPr>
      <w:b/>
      <w:i/>
      <w:strike w:val="0"/>
      <w:dstrike w:val="0"/>
      <w:spacing w:val="0"/>
      <w:w w:val="100"/>
      <w:sz w:val="26"/>
    </w:rPr>
  </w:style>
  <w:style w:type="paragraph" w:styleId="Footer">
    <w:name w:val="footer"/>
    <w:basedOn w:val="Normal"/>
    <w:link w:val="FooterChar"/>
    <w:uiPriority w:val="99"/>
    <w:rsid w:val="008A001D"/>
  </w:style>
  <w:style w:type="character" w:customStyle="1" w:styleId="FooterChar">
    <w:name w:val="Footer Char"/>
    <w:basedOn w:val="DefaultParagraphFont"/>
    <w:link w:val="Footer"/>
    <w:uiPriority w:val="99"/>
    <w:rsid w:val="008A001D"/>
    <w:rPr>
      <w:rFonts w:ascii="Calibri" w:hAnsi="Calibri"/>
      <w:sz w:val="22"/>
    </w:rPr>
  </w:style>
  <w:style w:type="paragraph" w:customStyle="1" w:styleId="TagCite">
    <w:name w:val="Tag/Cite"/>
    <w:basedOn w:val="Normal"/>
    <w:qFormat/>
    <w:rsid w:val="008A001D"/>
    <w:rPr>
      <w:rFonts w:eastAsia="Times New Roman" w:cs="Times New Roman"/>
      <w:b/>
    </w:rPr>
  </w:style>
  <w:style w:type="paragraph" w:customStyle="1" w:styleId="NormalText">
    <w:name w:val="Normal Text"/>
    <w:basedOn w:val="Normal"/>
    <w:link w:val="NormalTextChar"/>
    <w:qFormat/>
    <w:rsid w:val="008A001D"/>
    <w:pPr>
      <w:jc w:val="both"/>
    </w:pPr>
    <w:rPr>
      <w:sz w:val="20"/>
      <w:szCs w:val="26"/>
    </w:rPr>
  </w:style>
  <w:style w:type="paragraph" w:customStyle="1" w:styleId="CardsFont6pt">
    <w:name w:val="Cards + Font: 6 pt"/>
    <w:basedOn w:val="Normal"/>
    <w:link w:val="CardsFont6ptChar1"/>
    <w:qFormat/>
    <w:rsid w:val="008A001D"/>
    <w:pPr>
      <w:ind w:left="432" w:right="432"/>
      <w:jc w:val="both"/>
    </w:pPr>
    <w:rPr>
      <w:rFonts w:eastAsia="Times New Roman" w:cs="Times New Roman"/>
      <w:sz w:val="12"/>
      <w:szCs w:val="20"/>
    </w:rPr>
  </w:style>
  <w:style w:type="paragraph" w:customStyle="1" w:styleId="Small">
    <w:name w:val="Small"/>
    <w:basedOn w:val="Normal"/>
    <w:uiPriority w:val="99"/>
    <w:qFormat/>
    <w:rsid w:val="008A001D"/>
    <w:rPr>
      <w:sz w:val="14"/>
    </w:rPr>
  </w:style>
  <w:style w:type="paragraph" w:customStyle="1" w:styleId="NotUnderlined">
    <w:name w:val="Not Underlined"/>
    <w:basedOn w:val="Normal"/>
    <w:uiPriority w:val="99"/>
    <w:qFormat/>
    <w:rsid w:val="008A001D"/>
  </w:style>
  <w:style w:type="numbering" w:customStyle="1" w:styleId="WW8Num2">
    <w:name w:val="WW8Num2"/>
    <w:qFormat/>
    <w:rsid w:val="008A001D"/>
  </w:style>
  <w:style w:type="numbering" w:customStyle="1" w:styleId="WW8Num5">
    <w:name w:val="WW8Num5"/>
    <w:qFormat/>
    <w:rsid w:val="008A001D"/>
  </w:style>
  <w:style w:type="paragraph" w:customStyle="1" w:styleId="citenon-bold">
    <w:name w:val="cite non-bold"/>
    <w:basedOn w:val="Normal"/>
    <w:link w:val="citenon-boldChar"/>
    <w:qFormat/>
    <w:rsid w:val="008A001D"/>
    <w:rPr>
      <w:rFonts w:ascii="Georgia" w:eastAsia="Calibri" w:hAnsi="Georgia"/>
    </w:rPr>
  </w:style>
  <w:style w:type="character" w:customStyle="1" w:styleId="citenon-boldChar">
    <w:name w:val="cite non-bold Char"/>
    <w:link w:val="citenon-bold"/>
    <w:rsid w:val="008A001D"/>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8A001D"/>
    <w:rPr>
      <w:rFonts w:ascii="Times" w:eastAsia="MS Mincho" w:hAnsi="Times"/>
      <w:sz w:val="20"/>
      <w:szCs w:val="20"/>
    </w:rPr>
  </w:style>
  <w:style w:type="paragraph" w:customStyle="1" w:styleId="NewDebate">
    <w:name w:val="New Debate"/>
    <w:basedOn w:val="Heading4"/>
    <w:link w:val="NewDebateChar"/>
    <w:uiPriority w:val="4"/>
    <w:qFormat/>
    <w:rsid w:val="008A001D"/>
    <w:rPr>
      <w:szCs w:val="22"/>
    </w:rPr>
  </w:style>
  <w:style w:type="character" w:customStyle="1" w:styleId="NewDebateChar">
    <w:name w:val="New Debate Char"/>
    <w:basedOn w:val="DefaultParagraphFont"/>
    <w:link w:val="NewDebate"/>
    <w:uiPriority w:val="4"/>
    <w:rsid w:val="008A001D"/>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8A001D"/>
    <w:rPr>
      <w:rFonts w:eastAsia="Calibri"/>
      <w:sz w:val="10"/>
    </w:rPr>
  </w:style>
  <w:style w:type="character" w:customStyle="1" w:styleId="ReallyfuckingsmallChar">
    <w:name w:val="Really fucking small Char"/>
    <w:basedOn w:val="DefaultParagraphFont"/>
    <w:link w:val="Reallyfuckingsmall"/>
    <w:rsid w:val="008A001D"/>
    <w:rPr>
      <w:rFonts w:ascii="Calibri" w:eastAsia="Calibri" w:hAnsi="Calibri"/>
      <w:sz w:val="10"/>
    </w:rPr>
  </w:style>
  <w:style w:type="character" w:customStyle="1" w:styleId="NothingChar">
    <w:name w:val="Nothing Char"/>
    <w:link w:val="Nothing"/>
    <w:rsid w:val="008A001D"/>
    <w:rPr>
      <w:rFonts w:ascii="Times New Roman" w:eastAsia="Times New Roman" w:hAnsi="Times New Roman" w:cs="Times New Roman"/>
      <w:color w:val="00000A"/>
      <w:sz w:val="20"/>
    </w:rPr>
  </w:style>
  <w:style w:type="character" w:customStyle="1" w:styleId="Footnote2Char">
    <w:name w:val="Footnote2 Char"/>
    <w:link w:val="Footnote2"/>
    <w:locked/>
    <w:rsid w:val="008A001D"/>
  </w:style>
  <w:style w:type="paragraph" w:customStyle="1" w:styleId="Footnote2">
    <w:name w:val="Footnote2"/>
    <w:basedOn w:val="Normal"/>
    <w:next w:val="Normal"/>
    <w:link w:val="Footnote2Char"/>
    <w:autoRedefine/>
    <w:qFormat/>
    <w:rsid w:val="008A001D"/>
    <w:pPr>
      <w:spacing w:after="120" w:line="480" w:lineRule="auto"/>
    </w:pPr>
    <w:rPr>
      <w:rFonts w:asciiTheme="minorHAnsi" w:hAnsiTheme="minorHAnsi"/>
      <w:sz w:val="24"/>
    </w:rPr>
  </w:style>
  <w:style w:type="character" w:customStyle="1" w:styleId="UnderlineCharChar">
    <w:name w:val="Underline Char Char"/>
    <w:basedOn w:val="DefaultParagraphFont"/>
    <w:rsid w:val="008A001D"/>
    <w:rPr>
      <w:noProof w:val="0"/>
      <w:u w:val="single"/>
      <w:lang w:val="en-US" w:eastAsia="en-US" w:bidi="ar-SA"/>
    </w:rPr>
  </w:style>
  <w:style w:type="character" w:customStyle="1" w:styleId="UnderlinesCharChar">
    <w:name w:val="Underlines Char Char"/>
    <w:basedOn w:val="DefaultParagraphFont"/>
    <w:rsid w:val="008A001D"/>
    <w:rPr>
      <w:rFonts w:cs="Arial"/>
      <w:b/>
      <w:bCs/>
      <w:noProof w:val="0"/>
      <w:sz w:val="22"/>
      <w:szCs w:val="26"/>
      <w:u w:val="single"/>
      <w:lang w:val="en-US" w:eastAsia="en-US" w:bidi="ar-SA"/>
    </w:rPr>
  </w:style>
  <w:style w:type="paragraph" w:customStyle="1" w:styleId="Style3">
    <w:name w:val="Style3"/>
    <w:basedOn w:val="Normal"/>
    <w:link w:val="Style3Char"/>
    <w:qFormat/>
    <w:rsid w:val="008A001D"/>
    <w:rPr>
      <w:rFonts w:ascii="Arial Narrow" w:eastAsia="Times New Roman" w:hAnsi="Arial Narrow" w:cs="Times New Roman"/>
      <w:b/>
      <w:sz w:val="20"/>
    </w:rPr>
  </w:style>
  <w:style w:type="character" w:customStyle="1" w:styleId="Style3Char">
    <w:name w:val="Style3 Char"/>
    <w:basedOn w:val="DefaultParagraphFont"/>
    <w:link w:val="Style3"/>
    <w:rsid w:val="008A001D"/>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8A001D"/>
    <w:rPr>
      <w:rFonts w:eastAsia="Times New Roman"/>
      <w:sz w:val="20"/>
      <w:u w:val="single"/>
    </w:rPr>
  </w:style>
  <w:style w:type="character" w:customStyle="1" w:styleId="StyleStyle411ptChar">
    <w:name w:val="Style Style4 + 11 pt Char"/>
    <w:link w:val="StyleStyle411pt"/>
    <w:rsid w:val="008A001D"/>
    <w:rPr>
      <w:rFonts w:ascii="Calibri" w:eastAsia="Times New Roman" w:hAnsi="Calibri"/>
      <w:sz w:val="20"/>
      <w:u w:val="single"/>
    </w:rPr>
  </w:style>
  <w:style w:type="paragraph" w:customStyle="1" w:styleId="StyleStyle411ptBold">
    <w:name w:val="Style Style4 + 11 pt Bold"/>
    <w:basedOn w:val="Normal"/>
    <w:link w:val="StyleStyle411ptBoldChar"/>
    <w:qFormat/>
    <w:rsid w:val="008A001D"/>
    <w:rPr>
      <w:b/>
      <w:bCs/>
      <w:sz w:val="20"/>
      <w:u w:val="single"/>
    </w:rPr>
  </w:style>
  <w:style w:type="character" w:customStyle="1" w:styleId="StyleStyle411ptBoldChar">
    <w:name w:val="Style Style4 + 11 pt Bold Char"/>
    <w:link w:val="StyleStyle411ptBold"/>
    <w:rsid w:val="008A001D"/>
    <w:rPr>
      <w:rFonts w:ascii="Calibri" w:hAnsi="Calibri"/>
      <w:b/>
      <w:bCs/>
      <w:sz w:val="20"/>
      <w:u w:val="single"/>
    </w:rPr>
  </w:style>
  <w:style w:type="paragraph" w:customStyle="1" w:styleId="Underlining">
    <w:name w:val="Underlining"/>
    <w:basedOn w:val="Normal"/>
    <w:link w:val="UnderliningChar"/>
    <w:qFormat/>
    <w:rsid w:val="008A001D"/>
    <w:rPr>
      <w:rFonts w:eastAsia="Times New Roman"/>
      <w:sz w:val="20"/>
      <w:u w:val="single"/>
    </w:rPr>
  </w:style>
  <w:style w:type="character" w:customStyle="1" w:styleId="UnderliningChar">
    <w:name w:val="Underlining Char"/>
    <w:basedOn w:val="DefaultParagraphFont"/>
    <w:link w:val="Underlining"/>
    <w:rsid w:val="008A001D"/>
    <w:rPr>
      <w:rFonts w:ascii="Calibri" w:eastAsia="Times New Roman" w:hAnsi="Calibri"/>
      <w:sz w:val="20"/>
      <w:u w:val="single"/>
    </w:rPr>
  </w:style>
  <w:style w:type="character" w:customStyle="1" w:styleId="StyleTimesNewRoman12ptBold">
    <w:name w:val="Style Times New Roman 12 pt Bold"/>
    <w:rsid w:val="008A001D"/>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8A001D"/>
    <w:rPr>
      <w:rFonts w:ascii="Century Gothic" w:hAnsi="Century Gothic"/>
      <w:sz w:val="24"/>
      <w:u w:val="thick"/>
    </w:rPr>
  </w:style>
  <w:style w:type="paragraph" w:customStyle="1" w:styleId="Cardstyle">
    <w:name w:val="Cardstyle"/>
    <w:basedOn w:val="Normal"/>
    <w:next w:val="Normal"/>
    <w:qFormat/>
    <w:rsid w:val="008A001D"/>
    <w:rPr>
      <w:rFonts w:eastAsia="Times New Roman" w:cs="Times New Roman"/>
      <w:sz w:val="20"/>
    </w:rPr>
  </w:style>
  <w:style w:type="character" w:customStyle="1" w:styleId="Style8pt1">
    <w:name w:val="Style 8 pt1"/>
    <w:basedOn w:val="DefaultParagraphFont"/>
    <w:rsid w:val="008A001D"/>
    <w:rPr>
      <w:rFonts w:ascii="Georgia" w:hAnsi="Georgia"/>
      <w:sz w:val="16"/>
    </w:rPr>
  </w:style>
  <w:style w:type="character" w:customStyle="1" w:styleId="Style8pt">
    <w:name w:val="Style 8 pt"/>
    <w:basedOn w:val="DefaultParagraphFont"/>
    <w:rsid w:val="008A001D"/>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8A001D"/>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8A001D"/>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8A001D"/>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8A001D"/>
    <w:rPr>
      <w:rFonts w:eastAsia="Times New Roman" w:cs="Times New Roman"/>
      <w:b/>
      <w:bCs/>
      <w:sz w:val="20"/>
      <w:u w:val="single"/>
    </w:rPr>
  </w:style>
  <w:style w:type="character" w:customStyle="1" w:styleId="StyleUnderlineChar11ptBoldChar">
    <w:name w:val="Style Underline Char + 11 pt Bold Char"/>
    <w:link w:val="StyleUnderlineChar11ptBold"/>
    <w:rsid w:val="008A001D"/>
    <w:rPr>
      <w:rFonts w:ascii="Calibri" w:eastAsia="Times New Roman" w:hAnsi="Calibri" w:cs="Times New Roman"/>
      <w:b/>
      <w:bCs/>
      <w:sz w:val="20"/>
      <w:u w:val="single"/>
    </w:rPr>
  </w:style>
  <w:style w:type="character" w:customStyle="1" w:styleId="NormalTextChar">
    <w:name w:val="Normal Text Char"/>
    <w:link w:val="NormalText"/>
    <w:rsid w:val="008A001D"/>
    <w:rPr>
      <w:rFonts w:ascii="Calibri" w:hAnsi="Calibri"/>
      <w:sz w:val="20"/>
      <w:szCs w:val="26"/>
    </w:rPr>
  </w:style>
  <w:style w:type="character" w:customStyle="1" w:styleId="ShrinkChar">
    <w:name w:val="Shrink Char"/>
    <w:link w:val="Shrink"/>
    <w:rsid w:val="008A001D"/>
    <w:rPr>
      <w:rFonts w:ascii="Garamond" w:hAnsi="Garamond"/>
      <w:sz w:val="12"/>
    </w:rPr>
  </w:style>
  <w:style w:type="paragraph" w:customStyle="1" w:styleId="Shrink">
    <w:name w:val="Shrink"/>
    <w:link w:val="ShrinkChar"/>
    <w:qFormat/>
    <w:rsid w:val="008A001D"/>
    <w:pPr>
      <w:ind w:left="288" w:right="288"/>
    </w:pPr>
    <w:rPr>
      <w:rFonts w:ascii="Garamond" w:hAnsi="Garamond"/>
      <w:sz w:val="12"/>
    </w:rPr>
  </w:style>
  <w:style w:type="paragraph" w:customStyle="1" w:styleId="cites0">
    <w:name w:val="cites"/>
    <w:link w:val="citesChar0"/>
    <w:autoRedefine/>
    <w:qFormat/>
    <w:rsid w:val="008A001D"/>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8A001D"/>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8A001D"/>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8A001D"/>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8A001D"/>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8A001D"/>
  </w:style>
  <w:style w:type="character" w:customStyle="1" w:styleId="CardsChar1">
    <w:name w:val="Cards Char1"/>
    <w:rsid w:val="008A001D"/>
    <w:rPr>
      <w:rFonts w:ascii="Times New Roman" w:hAnsi="Times New Roman" w:cs="Times New Roman"/>
      <w:sz w:val="20"/>
      <w:szCs w:val="20"/>
    </w:rPr>
  </w:style>
  <w:style w:type="character" w:customStyle="1" w:styleId="AuthorYear">
    <w:name w:val="AuthorYear"/>
    <w:uiPriority w:val="1"/>
    <w:qFormat/>
    <w:rsid w:val="008A001D"/>
    <w:rPr>
      <w:rFonts w:ascii="Georgia" w:hAnsi="Georgia"/>
      <w:b/>
      <w:sz w:val="24"/>
    </w:rPr>
  </w:style>
  <w:style w:type="paragraph" w:customStyle="1" w:styleId="Shrink8">
    <w:name w:val="Shrink8"/>
    <w:basedOn w:val="Normal"/>
    <w:qFormat/>
    <w:rsid w:val="008A001D"/>
    <w:rPr>
      <w:sz w:val="16"/>
    </w:rPr>
  </w:style>
  <w:style w:type="paragraph" w:customStyle="1" w:styleId="Normal1">
    <w:name w:val="Normal1"/>
    <w:qFormat/>
    <w:rsid w:val="008A001D"/>
    <w:rPr>
      <w:rFonts w:ascii="Calibri" w:eastAsia="Calibri" w:hAnsi="Calibri" w:cs="Calibri"/>
      <w:color w:val="000000"/>
      <w:sz w:val="22"/>
      <w:szCs w:val="20"/>
      <w:lang w:val="es-US" w:eastAsia="es-US"/>
    </w:rPr>
  </w:style>
  <w:style w:type="character" w:customStyle="1" w:styleId="highlight2">
    <w:name w:val="highlight2"/>
    <w:rsid w:val="008A001D"/>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8A001D"/>
    <w:rPr>
      <w:rFonts w:eastAsia="SimSun" w:cs="Times New Roman"/>
      <w:color w:val="00000A"/>
      <w:sz w:val="20"/>
      <w:lang w:eastAsia="zh-CN"/>
    </w:rPr>
  </w:style>
  <w:style w:type="character" w:customStyle="1" w:styleId="Stylecard11ptChar">
    <w:name w:val="Style card + 11 pt Char"/>
    <w:basedOn w:val="cardChar"/>
    <w:link w:val="Stylecard11pt"/>
    <w:rsid w:val="008A001D"/>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8A001D"/>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8A001D"/>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8A001D"/>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8A001D"/>
    <w:rPr>
      <w:rFonts w:cs="Arial"/>
      <w:b/>
      <w:bCs/>
      <w:kern w:val="32"/>
      <w:sz w:val="32"/>
      <w:szCs w:val="32"/>
      <w:u w:val="single"/>
      <w:lang w:val="en-US" w:eastAsia="en-US" w:bidi="ar-SA"/>
    </w:rPr>
  </w:style>
  <w:style w:type="character" w:customStyle="1" w:styleId="UNDERLINECharChar0">
    <w:name w:val="UNDERLINE Char Char"/>
    <w:basedOn w:val="DefaultParagraphFont"/>
    <w:rsid w:val="008A001D"/>
    <w:rPr>
      <w:bCs/>
      <w:kern w:val="28"/>
      <w:szCs w:val="32"/>
      <w:u w:val="single"/>
    </w:rPr>
  </w:style>
  <w:style w:type="character" w:customStyle="1" w:styleId="term">
    <w:name w:val="term"/>
    <w:basedOn w:val="DefaultParagraphFont"/>
    <w:rsid w:val="008A001D"/>
  </w:style>
  <w:style w:type="character" w:customStyle="1" w:styleId="SmallFontCharCharCharChar">
    <w:name w:val="Small Font Char Char Char Char"/>
    <w:basedOn w:val="DefaultParagraphFont"/>
    <w:rsid w:val="008A001D"/>
    <w:rPr>
      <w:rFonts w:ascii="Arial" w:hAnsi="Arial"/>
      <w:sz w:val="12"/>
      <w:szCs w:val="24"/>
    </w:rPr>
  </w:style>
  <w:style w:type="character" w:customStyle="1" w:styleId="vitstoryheadline">
    <w:name w:val="vitstoryheadline"/>
    <w:basedOn w:val="DefaultParagraphFont"/>
    <w:rsid w:val="008A001D"/>
  </w:style>
  <w:style w:type="character" w:customStyle="1" w:styleId="regtext">
    <w:name w:val="regtext"/>
    <w:basedOn w:val="DefaultParagraphFont"/>
    <w:rsid w:val="008A001D"/>
  </w:style>
  <w:style w:type="character" w:customStyle="1" w:styleId="bps-topic-ident">
    <w:name w:val="bps-topic-ident"/>
    <w:basedOn w:val="DefaultParagraphFont"/>
    <w:rsid w:val="008A001D"/>
  </w:style>
  <w:style w:type="character" w:customStyle="1" w:styleId="CharChar4">
    <w:name w:val="Char Char4"/>
    <w:basedOn w:val="DefaultParagraphFont"/>
    <w:rsid w:val="008A001D"/>
    <w:rPr>
      <w:b/>
      <w:bCs/>
      <w:sz w:val="28"/>
      <w:szCs w:val="28"/>
    </w:rPr>
  </w:style>
  <w:style w:type="character" w:customStyle="1" w:styleId="CharChar5">
    <w:name w:val="Char Char5"/>
    <w:basedOn w:val="DefaultParagraphFont"/>
    <w:rsid w:val="008A001D"/>
    <w:rPr>
      <w:rFonts w:ascii="Arial" w:hAnsi="Arial" w:cs="Arial"/>
      <w:b/>
      <w:bCs/>
      <w:sz w:val="26"/>
      <w:szCs w:val="26"/>
    </w:rPr>
  </w:style>
  <w:style w:type="paragraph" w:customStyle="1" w:styleId="tagcite0">
    <w:name w:val="tagcite"/>
    <w:basedOn w:val="Normal"/>
    <w:qFormat/>
    <w:rsid w:val="008A001D"/>
    <w:rPr>
      <w:rFonts w:eastAsia="Times New Roman" w:cs="Times New Roman"/>
      <w:b/>
    </w:rPr>
  </w:style>
  <w:style w:type="paragraph" w:customStyle="1" w:styleId="Regular">
    <w:name w:val="Regular"/>
    <w:link w:val="RegularChar"/>
    <w:rsid w:val="008A001D"/>
    <w:rPr>
      <w:rFonts w:ascii="Garamond" w:eastAsia="Times New Roman" w:hAnsi="Garamond" w:cs="Arial"/>
      <w:bCs/>
      <w:kern w:val="20"/>
      <w:sz w:val="20"/>
      <w:szCs w:val="32"/>
    </w:rPr>
  </w:style>
  <w:style w:type="paragraph" w:customStyle="1" w:styleId="Boldunderline0">
    <w:name w:val="Bold underline"/>
    <w:basedOn w:val="Normal"/>
    <w:rsid w:val="008A001D"/>
    <w:rPr>
      <w:rFonts w:eastAsia="Times New Roman" w:cs="Arial"/>
      <w:b/>
      <w:bCs/>
      <w:kern w:val="20"/>
      <w:sz w:val="20"/>
      <w:szCs w:val="32"/>
      <w:u w:val="single"/>
    </w:rPr>
  </w:style>
  <w:style w:type="character" w:customStyle="1" w:styleId="BoldunderlineChar0">
    <w:name w:val="Bold underline Char"/>
    <w:basedOn w:val="DefaultParagraphFont"/>
    <w:rsid w:val="008A001D"/>
    <w:rPr>
      <w:rFonts w:ascii="Garamond" w:hAnsi="Garamond" w:cs="Arial"/>
      <w:b/>
      <w:bCs/>
      <w:kern w:val="20"/>
      <w:szCs w:val="32"/>
      <w:u w:val="single"/>
      <w:lang w:val="en-US" w:eastAsia="en-US" w:bidi="ar-SA"/>
    </w:rPr>
  </w:style>
  <w:style w:type="paragraph" w:customStyle="1" w:styleId="tag1">
    <w:name w:val="tag1"/>
    <w:basedOn w:val="Normal"/>
    <w:qFormat/>
    <w:rsid w:val="008A001D"/>
    <w:rPr>
      <w:rFonts w:eastAsia="Times New Roman" w:cs="Times New Roman"/>
      <w:b/>
      <w:szCs w:val="20"/>
    </w:rPr>
  </w:style>
  <w:style w:type="character" w:customStyle="1" w:styleId="byline">
    <w:name w:val="byline"/>
    <w:basedOn w:val="DefaultParagraphFont"/>
    <w:rsid w:val="008A001D"/>
  </w:style>
  <w:style w:type="character" w:customStyle="1" w:styleId="7TimesNewRoman">
    <w:name w:val="7 Times New Roman"/>
    <w:rsid w:val="008A001D"/>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8A001D"/>
    <w:rPr>
      <w:rFonts w:ascii="Cambria" w:eastAsia="Times New Roman" w:hAnsi="Cambria" w:cs="Times New Roman"/>
      <w:sz w:val="18"/>
      <w:szCs w:val="20"/>
    </w:rPr>
  </w:style>
  <w:style w:type="character" w:customStyle="1" w:styleId="Boxed">
    <w:name w:val="Boxed"/>
    <w:qFormat/>
    <w:rsid w:val="008A001D"/>
    <w:rPr>
      <w:rFonts w:ascii="Garamond" w:hAnsi="Garamond"/>
      <w:sz w:val="20"/>
      <w:bdr w:val="single" w:sz="6" w:space="0" w:color="auto"/>
    </w:rPr>
  </w:style>
  <w:style w:type="character" w:customStyle="1" w:styleId="CardtextChar0">
    <w:name w:val="Card text Char"/>
    <w:basedOn w:val="DefaultParagraphFont"/>
    <w:link w:val="Cardtext0"/>
    <w:rsid w:val="008A001D"/>
    <w:rPr>
      <w:rFonts w:ascii="Garamond" w:hAnsi="Garamond"/>
      <w:u w:val="single"/>
    </w:rPr>
  </w:style>
  <w:style w:type="paragraph" w:styleId="Date">
    <w:name w:val="Date"/>
    <w:aliases w:val="date"/>
    <w:basedOn w:val="Normal"/>
    <w:next w:val="Normal"/>
    <w:link w:val="DateChar"/>
    <w:uiPriority w:val="99"/>
    <w:rsid w:val="008A001D"/>
    <w:rPr>
      <w:rFonts w:eastAsia="Times New Roman" w:cs="Times New Roman"/>
      <w:sz w:val="16"/>
    </w:rPr>
  </w:style>
  <w:style w:type="character" w:customStyle="1" w:styleId="DateChar">
    <w:name w:val="Date Char"/>
    <w:aliases w:val="date Char"/>
    <w:basedOn w:val="DefaultParagraphFont"/>
    <w:link w:val="Date"/>
    <w:uiPriority w:val="99"/>
    <w:rsid w:val="008A001D"/>
    <w:rPr>
      <w:rFonts w:ascii="Calibri" w:eastAsia="Times New Roman" w:hAnsi="Calibri" w:cs="Times New Roman"/>
      <w:sz w:val="16"/>
    </w:rPr>
  </w:style>
  <w:style w:type="paragraph" w:customStyle="1" w:styleId="DebateCardSmall">
    <w:name w:val="Debate Card Small"/>
    <w:basedOn w:val="Normal"/>
    <w:link w:val="DebateCardSmallChar"/>
    <w:qFormat/>
    <w:rsid w:val="008A001D"/>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8A001D"/>
    <w:rPr>
      <w:rFonts w:ascii="Calibri" w:eastAsia="Times New Roman" w:hAnsi="Calibri" w:cs="Times New Roman"/>
      <w:sz w:val="16"/>
      <w:szCs w:val="16"/>
      <w:lang w:val="x-none" w:eastAsia="x-none"/>
    </w:rPr>
  </w:style>
  <w:style w:type="character" w:customStyle="1" w:styleId="reduce2">
    <w:name w:val="reduce2"/>
    <w:rsid w:val="008A001D"/>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8A001D"/>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8A001D"/>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8A001D"/>
  </w:style>
  <w:style w:type="character" w:customStyle="1" w:styleId="Style1CharChar">
    <w:name w:val="Style1 Char Char"/>
    <w:basedOn w:val="DefaultParagraphFont"/>
    <w:rsid w:val="008A001D"/>
    <w:rPr>
      <w:sz w:val="16"/>
      <w:szCs w:val="16"/>
      <w:lang w:val="en-US" w:eastAsia="en-US" w:bidi="ar-SA"/>
    </w:rPr>
  </w:style>
  <w:style w:type="character" w:customStyle="1" w:styleId="Style2CharChar">
    <w:name w:val="Style2 Char Char"/>
    <w:basedOn w:val="DefaultParagraphFont"/>
    <w:rsid w:val="008A001D"/>
    <w:rPr>
      <w:u w:val="thick"/>
      <w:lang w:val="en-US" w:eastAsia="en-US" w:bidi="ar-SA"/>
    </w:rPr>
  </w:style>
  <w:style w:type="character" w:customStyle="1" w:styleId="dateline">
    <w:name w:val="dateline"/>
    <w:basedOn w:val="DefaultParagraphFont"/>
    <w:rsid w:val="008A001D"/>
  </w:style>
  <w:style w:type="character" w:customStyle="1" w:styleId="date-display-single">
    <w:name w:val="date-display-single"/>
    <w:basedOn w:val="DefaultParagraphFont"/>
    <w:rsid w:val="008A001D"/>
  </w:style>
  <w:style w:type="character" w:customStyle="1" w:styleId="wikigeneratedlinkcontent">
    <w:name w:val="wikigeneratedlinkcontent"/>
    <w:basedOn w:val="DefaultParagraphFont"/>
    <w:rsid w:val="008A001D"/>
  </w:style>
  <w:style w:type="character" w:customStyle="1" w:styleId="Heading3CharCharChar3">
    <w:name w:val="Heading 3 Char Char Char3"/>
    <w:aliases w:val=" Char Char Char3,Char Char Char3,Heading 3 Char Char Char2, Char Char Char2,Char Char Char2"/>
    <w:basedOn w:val="DefaultParagraphFont"/>
    <w:rsid w:val="008A001D"/>
    <w:rPr>
      <w:rFonts w:cs="Arial"/>
      <w:bCs/>
      <w:szCs w:val="26"/>
      <w:u w:val="single"/>
      <w:lang w:val="en-US" w:eastAsia="en-US" w:bidi="ar-SA"/>
    </w:rPr>
  </w:style>
  <w:style w:type="character" w:customStyle="1" w:styleId="aqj">
    <w:name w:val="aqj"/>
    <w:rsid w:val="008A001D"/>
  </w:style>
  <w:style w:type="character" w:customStyle="1" w:styleId="CardTextChar1">
    <w:name w:val="CardText Char"/>
    <w:basedOn w:val="DefaultParagraphFont"/>
    <w:link w:val="CardText1"/>
    <w:locked/>
    <w:rsid w:val="008A001D"/>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8A001D"/>
    <w:pPr>
      <w:ind w:left="288" w:right="288"/>
    </w:pPr>
    <w:rPr>
      <w:rFonts w:ascii="Times New Roman" w:eastAsia="Times New Roman" w:hAnsi="Times New Roman" w:cs="Times New Roman"/>
      <w:sz w:val="16"/>
    </w:rPr>
  </w:style>
  <w:style w:type="character" w:customStyle="1" w:styleId="ilad">
    <w:name w:val="il_ad"/>
    <w:rsid w:val="008A001D"/>
  </w:style>
  <w:style w:type="character" w:customStyle="1" w:styleId="CardsUnderlined">
    <w:name w:val="Cards Underlined"/>
    <w:qFormat/>
    <w:rsid w:val="008A001D"/>
    <w:rPr>
      <w:rFonts w:ascii="Helvetica" w:hAnsi="Helvetica"/>
      <w:sz w:val="22"/>
      <w:szCs w:val="24"/>
      <w:u w:val="thick"/>
    </w:rPr>
  </w:style>
  <w:style w:type="paragraph" w:customStyle="1" w:styleId="BBCite">
    <w:name w:val="BB Cite"/>
    <w:basedOn w:val="Normal"/>
    <w:autoRedefine/>
    <w:rsid w:val="008A001D"/>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8A001D"/>
  </w:style>
  <w:style w:type="character" w:customStyle="1" w:styleId="StyleStyleUnderline411pt">
    <w:name w:val="Style Style Underline4 + 11 pt"/>
    <w:basedOn w:val="DefaultParagraphFont"/>
    <w:rsid w:val="008A001D"/>
    <w:rPr>
      <w:sz w:val="20"/>
      <w:u w:val="single"/>
    </w:rPr>
  </w:style>
  <w:style w:type="character" w:customStyle="1" w:styleId="StyleStyleUnderline411ptBold">
    <w:name w:val="Style Style Underline4 + 11 pt Bold"/>
    <w:basedOn w:val="DefaultParagraphFont"/>
    <w:rsid w:val="008A001D"/>
    <w:rPr>
      <w:b/>
      <w:bCs/>
      <w:sz w:val="20"/>
      <w:u w:val="single"/>
    </w:rPr>
  </w:style>
  <w:style w:type="character" w:customStyle="1" w:styleId="StyleStyleUnderline311pt">
    <w:name w:val="Style Style Underline3 + 11 pt"/>
    <w:basedOn w:val="DefaultParagraphFont"/>
    <w:rsid w:val="008A001D"/>
    <w:rPr>
      <w:sz w:val="20"/>
      <w:u w:val="single"/>
    </w:rPr>
  </w:style>
  <w:style w:type="character" w:customStyle="1" w:styleId="StyleStyleUnderline311ptBold">
    <w:name w:val="Style Style Underline3 + 11 pt Bold"/>
    <w:basedOn w:val="DefaultParagraphFont"/>
    <w:rsid w:val="008A001D"/>
    <w:rPr>
      <w:b/>
      <w:bCs/>
      <w:sz w:val="20"/>
      <w:u w:val="single"/>
    </w:rPr>
  </w:style>
  <w:style w:type="character" w:customStyle="1" w:styleId="red-subtitle">
    <w:name w:val="red-subtitle"/>
    <w:basedOn w:val="DefaultParagraphFont"/>
    <w:rsid w:val="008A001D"/>
  </w:style>
  <w:style w:type="character" w:styleId="PageNumber">
    <w:name w:val="page number"/>
    <w:aliases w:val="card ununderlined"/>
    <w:basedOn w:val="DefaultParagraphFont"/>
    <w:uiPriority w:val="99"/>
    <w:unhideWhenUsed/>
    <w:rsid w:val="008A001D"/>
  </w:style>
  <w:style w:type="character" w:customStyle="1" w:styleId="ft1">
    <w:name w:val="ft1"/>
    <w:basedOn w:val="DefaultParagraphFont"/>
    <w:rsid w:val="008A001D"/>
  </w:style>
  <w:style w:type="character" w:customStyle="1" w:styleId="dropcap">
    <w:name w:val="dropcap"/>
    <w:basedOn w:val="DefaultParagraphFont"/>
    <w:rsid w:val="008A001D"/>
  </w:style>
  <w:style w:type="paragraph" w:customStyle="1" w:styleId="TagText">
    <w:name w:val="TagText"/>
    <w:basedOn w:val="Normal"/>
    <w:uiPriority w:val="99"/>
    <w:qFormat/>
    <w:rsid w:val="008A001D"/>
    <w:pPr>
      <w:spacing w:before="200"/>
    </w:pPr>
    <w:rPr>
      <w:rFonts w:eastAsia="Calibri"/>
      <w:b/>
      <w:sz w:val="24"/>
    </w:rPr>
  </w:style>
  <w:style w:type="paragraph" w:customStyle="1" w:styleId="BreakTag">
    <w:name w:val="Break Tag"/>
    <w:basedOn w:val="Normal"/>
    <w:autoRedefine/>
    <w:uiPriority w:val="4"/>
    <w:qFormat/>
    <w:rsid w:val="008A001D"/>
    <w:pPr>
      <w:spacing w:before="240"/>
    </w:pPr>
    <w:rPr>
      <w:rFonts w:ascii="Arial" w:hAnsi="Arial" w:cs="Arial"/>
      <w:b/>
      <w:sz w:val="26"/>
    </w:rPr>
  </w:style>
  <w:style w:type="paragraph" w:customStyle="1" w:styleId="BreakBlock">
    <w:name w:val="Break Block"/>
    <w:basedOn w:val="Normal"/>
    <w:link w:val="BreakBlockChar"/>
    <w:autoRedefine/>
    <w:qFormat/>
    <w:rsid w:val="008A001D"/>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8A001D"/>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8A001D"/>
  </w:style>
  <w:style w:type="character" w:customStyle="1" w:styleId="Mention1">
    <w:name w:val="Mention1"/>
    <w:basedOn w:val="DefaultParagraphFont"/>
    <w:uiPriority w:val="99"/>
    <w:semiHidden/>
    <w:unhideWhenUsed/>
    <w:rsid w:val="008A001D"/>
    <w:rPr>
      <w:color w:val="2B579A"/>
      <w:shd w:val="clear" w:color="auto" w:fill="E6E6E6"/>
    </w:rPr>
  </w:style>
  <w:style w:type="character" w:customStyle="1" w:styleId="Styleunderline11pt">
    <w:name w:val="Style underline + 11 pt"/>
    <w:rsid w:val="008A001D"/>
    <w:rPr>
      <w:rFonts w:ascii="Times New Roman" w:hAnsi="Times New Roman"/>
      <w:sz w:val="20"/>
      <w:u w:val="single"/>
    </w:rPr>
  </w:style>
  <w:style w:type="paragraph" w:customStyle="1" w:styleId="Minimize">
    <w:name w:val="Minimize"/>
    <w:basedOn w:val="card"/>
    <w:next w:val="Normal"/>
    <w:link w:val="MinimizeChar"/>
    <w:qFormat/>
    <w:rsid w:val="008A001D"/>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8A001D"/>
    <w:rPr>
      <w:rFonts w:ascii="Georgia" w:hAnsi="Georgia"/>
      <w:bCs/>
      <w:color w:val="000000"/>
      <w:sz w:val="12"/>
      <w:szCs w:val="20"/>
    </w:rPr>
  </w:style>
  <w:style w:type="character" w:customStyle="1" w:styleId="hilite1">
    <w:name w:val="hilite1"/>
    <w:basedOn w:val="DefaultParagraphFont"/>
    <w:rsid w:val="008A001D"/>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8A001D"/>
    <w:rPr>
      <w:rFonts w:eastAsia="Times New Roman"/>
      <w:b/>
      <w:szCs w:val="20"/>
    </w:rPr>
  </w:style>
  <w:style w:type="character" w:customStyle="1" w:styleId="NormaltagChar">
    <w:name w:val="Normal tag Char"/>
    <w:basedOn w:val="DefaultParagraphFont"/>
    <w:link w:val="Normaltag"/>
    <w:uiPriority w:val="99"/>
    <w:locked/>
    <w:rsid w:val="008A001D"/>
    <w:rPr>
      <w:rFonts w:ascii="Calibri" w:eastAsia="Times New Roman" w:hAnsi="Calibri"/>
      <w:b/>
      <w:sz w:val="22"/>
      <w:szCs w:val="20"/>
    </w:rPr>
  </w:style>
  <w:style w:type="character" w:customStyle="1" w:styleId="CitesChar2">
    <w:name w:val="Cites Char2"/>
    <w:link w:val="Cites"/>
    <w:rsid w:val="008A001D"/>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8A001D"/>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8A001D"/>
    <w:pPr>
      <w:spacing w:before="120" w:after="120"/>
    </w:pPr>
    <w:rPr>
      <w:rFonts w:eastAsia="Times New Roman"/>
      <w:b/>
      <w:u w:val="single"/>
      <w:lang w:bidi="en-US"/>
    </w:rPr>
  </w:style>
  <w:style w:type="paragraph" w:styleId="TOC9">
    <w:name w:val="toc 9"/>
    <w:basedOn w:val="Normal"/>
    <w:next w:val="Normal"/>
    <w:autoRedefine/>
    <w:rsid w:val="008A001D"/>
    <w:pPr>
      <w:ind w:left="1600"/>
    </w:pPr>
    <w:rPr>
      <w:rFonts w:eastAsia="Times New Roman"/>
      <w:sz w:val="20"/>
      <w:lang w:bidi="en-US"/>
    </w:rPr>
  </w:style>
  <w:style w:type="paragraph" w:customStyle="1" w:styleId="TxBrp1">
    <w:name w:val="TxBr_p1"/>
    <w:basedOn w:val="Normal"/>
    <w:qFormat/>
    <w:rsid w:val="008A001D"/>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8A001D"/>
    <w:pPr>
      <w:spacing w:before="100" w:beforeAutospacing="1" w:after="100" w:afterAutospacing="1"/>
    </w:pPr>
    <w:rPr>
      <w:rFonts w:eastAsia="Times New Roman"/>
      <w:lang w:bidi="en-US"/>
    </w:rPr>
  </w:style>
  <w:style w:type="character" w:customStyle="1" w:styleId="standardcontent">
    <w:name w:val="standardcontent"/>
    <w:basedOn w:val="DefaultParagraphFont"/>
    <w:rsid w:val="008A001D"/>
  </w:style>
  <w:style w:type="paragraph" w:customStyle="1" w:styleId="hat">
    <w:name w:val="hat"/>
    <w:basedOn w:val="Normal"/>
    <w:next w:val="Normal"/>
    <w:link w:val="hatChar"/>
    <w:qFormat/>
    <w:rsid w:val="008A001D"/>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8A001D"/>
  </w:style>
  <w:style w:type="paragraph" w:customStyle="1" w:styleId="HotRouteChar">
    <w:name w:val="Hot Route! Char"/>
    <w:basedOn w:val="Normal"/>
    <w:qFormat/>
    <w:rsid w:val="008A001D"/>
    <w:pPr>
      <w:ind w:left="144"/>
    </w:pPr>
    <w:rPr>
      <w:rFonts w:eastAsia="Times New Roman"/>
      <w:sz w:val="20"/>
      <w:lang w:bidi="en-US"/>
    </w:rPr>
  </w:style>
  <w:style w:type="paragraph" w:customStyle="1" w:styleId="Default">
    <w:name w:val="Default"/>
    <w:qFormat/>
    <w:rsid w:val="008A001D"/>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8A001D"/>
    <w:rPr>
      <w:rFonts w:ascii="Cambria" w:hAnsi="Cambria" w:cs="Times New Roman"/>
      <w:b/>
      <w:bCs/>
      <w:sz w:val="26"/>
      <w:szCs w:val="26"/>
    </w:rPr>
  </w:style>
  <w:style w:type="character" w:customStyle="1" w:styleId="CardCharChar1">
    <w:name w:val="Card Char Char1"/>
    <w:basedOn w:val="DefaultParagraphFont"/>
    <w:rsid w:val="008A001D"/>
    <w:rPr>
      <w:rFonts w:cs="Times New Roman"/>
      <w:b/>
      <w:bCs/>
      <w:sz w:val="28"/>
      <w:szCs w:val="28"/>
    </w:rPr>
  </w:style>
  <w:style w:type="paragraph" w:customStyle="1" w:styleId="SmallFont">
    <w:name w:val="Small Font"/>
    <w:basedOn w:val="Normal"/>
    <w:link w:val="SmallFontChar"/>
    <w:qFormat/>
    <w:rsid w:val="008A001D"/>
    <w:pPr>
      <w:spacing w:after="200"/>
      <w:jc w:val="both"/>
    </w:pPr>
    <w:rPr>
      <w:rFonts w:eastAsia="Calibri"/>
      <w:szCs w:val="18"/>
    </w:rPr>
  </w:style>
  <w:style w:type="character" w:customStyle="1" w:styleId="SmallFontChar">
    <w:name w:val="Small Font Char"/>
    <w:basedOn w:val="DefaultParagraphFont"/>
    <w:link w:val="SmallFont"/>
    <w:locked/>
    <w:rsid w:val="008A001D"/>
    <w:rPr>
      <w:rFonts w:ascii="Calibri" w:eastAsia="Calibri" w:hAnsi="Calibri"/>
      <w:sz w:val="22"/>
      <w:szCs w:val="18"/>
    </w:rPr>
  </w:style>
  <w:style w:type="character" w:customStyle="1" w:styleId="CircleChar1">
    <w:name w:val="Circle Char1"/>
    <w:basedOn w:val="DefaultParagraphFont"/>
    <w:rsid w:val="008A001D"/>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8A001D"/>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8A001D"/>
    <w:rPr>
      <w:rFonts w:ascii="Calibri" w:eastAsia="Times New Roman" w:hAnsi="Calibri" w:cs="Times New Roman"/>
      <w:b/>
      <w:sz w:val="20"/>
      <w:szCs w:val="20"/>
    </w:rPr>
  </w:style>
  <w:style w:type="character" w:customStyle="1" w:styleId="hit1">
    <w:name w:val="hit1"/>
    <w:basedOn w:val="DefaultParagraphFont"/>
    <w:rsid w:val="008A001D"/>
    <w:rPr>
      <w:b/>
      <w:bCs/>
      <w:color w:val="CC0033"/>
    </w:rPr>
  </w:style>
  <w:style w:type="character" w:customStyle="1" w:styleId="upper">
    <w:name w:val="upper"/>
    <w:basedOn w:val="DefaultParagraphFont"/>
    <w:rsid w:val="008A001D"/>
  </w:style>
  <w:style w:type="character" w:customStyle="1" w:styleId="SmallFont7pt">
    <w:name w:val="Small Font (7 pt)"/>
    <w:basedOn w:val="DefaultParagraphFont"/>
    <w:qFormat/>
    <w:rsid w:val="008A001D"/>
    <w:rPr>
      <w:sz w:val="14"/>
    </w:rPr>
  </w:style>
  <w:style w:type="paragraph" w:customStyle="1" w:styleId="UnderlinedText">
    <w:name w:val="Underlined Text"/>
    <w:basedOn w:val="Normal"/>
    <w:qFormat/>
    <w:rsid w:val="008A001D"/>
    <w:rPr>
      <w:rFonts w:eastAsia="Times New Roman"/>
      <w:b/>
      <w:szCs w:val="20"/>
    </w:rPr>
  </w:style>
  <w:style w:type="character" w:customStyle="1" w:styleId="SmallText-New">
    <w:name w:val="Small Text - New"/>
    <w:basedOn w:val="DefaultParagraphFont"/>
    <w:rsid w:val="008A001D"/>
    <w:rPr>
      <w:rFonts w:ascii="Arial Narrow" w:hAnsi="Arial Narrow"/>
      <w:sz w:val="14"/>
    </w:rPr>
  </w:style>
  <w:style w:type="character" w:customStyle="1" w:styleId="Underlined-New">
    <w:name w:val="Underlined - New"/>
    <w:basedOn w:val="DefaultParagraphFont"/>
    <w:rsid w:val="008A001D"/>
    <w:rPr>
      <w:rFonts w:ascii="Arial Narrow" w:hAnsi="Arial Narrow"/>
      <w:sz w:val="16"/>
      <w:u w:val="single"/>
    </w:rPr>
  </w:style>
  <w:style w:type="paragraph" w:styleId="TOC2">
    <w:name w:val="toc 2"/>
    <w:basedOn w:val="Normal"/>
    <w:next w:val="Normal"/>
    <w:autoRedefine/>
    <w:uiPriority w:val="39"/>
    <w:qFormat/>
    <w:rsid w:val="008A001D"/>
    <w:pPr>
      <w:ind w:left="200"/>
    </w:pPr>
    <w:rPr>
      <w:rFonts w:eastAsia="Times New Roman"/>
      <w:sz w:val="20"/>
      <w:lang w:bidi="en-US"/>
    </w:rPr>
  </w:style>
  <w:style w:type="paragraph" w:styleId="TOCHeading">
    <w:name w:val="TOC Heading"/>
    <w:basedOn w:val="Heading1"/>
    <w:next w:val="Normal"/>
    <w:uiPriority w:val="39"/>
    <w:qFormat/>
    <w:rsid w:val="008A001D"/>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8A001D"/>
    <w:rPr>
      <w:rFonts w:ascii="Arial Narrow" w:hAnsi="Arial Narrow"/>
      <w:dstrike w:val="0"/>
      <w:sz w:val="20"/>
      <w:bdr w:val="single" w:sz="2" w:space="0" w:color="auto"/>
      <w:vertAlign w:val="baseline"/>
    </w:rPr>
  </w:style>
  <w:style w:type="character" w:customStyle="1" w:styleId="style65">
    <w:name w:val="style65"/>
    <w:basedOn w:val="DefaultParagraphFont"/>
    <w:rsid w:val="008A001D"/>
    <w:rPr>
      <w:rFonts w:cs="Times New Roman"/>
    </w:rPr>
  </w:style>
  <w:style w:type="character" w:customStyle="1" w:styleId="qlabel">
    <w:name w:val="q_label"/>
    <w:basedOn w:val="DefaultParagraphFont"/>
    <w:rsid w:val="008A001D"/>
  </w:style>
  <w:style w:type="character" w:customStyle="1" w:styleId="alabel">
    <w:name w:val="a_label"/>
    <w:basedOn w:val="DefaultParagraphFont"/>
    <w:rsid w:val="008A001D"/>
  </w:style>
  <w:style w:type="character" w:customStyle="1" w:styleId="BoldandUnderlineCharChar">
    <w:name w:val="Bold and Underline Char Char"/>
    <w:basedOn w:val="DefaultParagraphFont"/>
    <w:rsid w:val="008A001D"/>
    <w:rPr>
      <w:rFonts w:eastAsia="MS Mincho"/>
      <w:b/>
      <w:u w:val="single"/>
      <w:lang w:val="en-US" w:eastAsia="en-US" w:bidi="ar-SA"/>
    </w:rPr>
  </w:style>
  <w:style w:type="character" w:customStyle="1" w:styleId="CardTextChar2">
    <w:name w:val="Card Text Char"/>
    <w:basedOn w:val="DefaultParagraphFont"/>
    <w:rsid w:val="008A001D"/>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8A001D"/>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8A001D"/>
    <w:rPr>
      <w:rFonts w:cs="Arial"/>
      <w:bCs/>
      <w:szCs w:val="26"/>
      <w:u w:val="single"/>
      <w:lang w:val="en-US" w:eastAsia="en-US" w:bidi="ar-SA"/>
    </w:rPr>
  </w:style>
  <w:style w:type="paragraph" w:customStyle="1" w:styleId="evidencetextChar">
    <w:name w:val="evidence text Char"/>
    <w:basedOn w:val="Normal"/>
    <w:qFormat/>
    <w:rsid w:val="008A001D"/>
    <w:pPr>
      <w:ind w:left="1728" w:right="1008"/>
    </w:pPr>
    <w:rPr>
      <w:rFonts w:eastAsia="Times New Roman"/>
      <w:color w:val="000000"/>
      <w:sz w:val="18"/>
    </w:rPr>
  </w:style>
  <w:style w:type="character" w:customStyle="1" w:styleId="underline2">
    <w:name w:val="underline2"/>
    <w:basedOn w:val="DefaultParagraphFont"/>
    <w:rsid w:val="008A001D"/>
    <w:rPr>
      <w:u w:val="single"/>
    </w:rPr>
  </w:style>
  <w:style w:type="character" w:customStyle="1" w:styleId="UnderlineChar4Char">
    <w:name w:val="Underline Char4 Char"/>
    <w:basedOn w:val="DefaultParagraphFont"/>
    <w:link w:val="UnderlineChar4"/>
    <w:rsid w:val="008A001D"/>
    <w:rPr>
      <w:u w:val="single"/>
    </w:rPr>
  </w:style>
  <w:style w:type="paragraph" w:customStyle="1" w:styleId="UnderlineChar4">
    <w:name w:val="Underline Char4"/>
    <w:basedOn w:val="Normal"/>
    <w:link w:val="UnderlineChar4Char"/>
    <w:qFormat/>
    <w:rsid w:val="008A001D"/>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8A001D"/>
    <w:rPr>
      <w:b/>
      <w:u w:val="single"/>
    </w:rPr>
  </w:style>
  <w:style w:type="paragraph" w:customStyle="1" w:styleId="BoldandUnderlineChar3">
    <w:name w:val="Bold and Underline Char3"/>
    <w:basedOn w:val="Normal"/>
    <w:link w:val="BoldandUnderlineChar3Char2"/>
    <w:qFormat/>
    <w:rsid w:val="008A001D"/>
    <w:rPr>
      <w:rFonts w:asciiTheme="minorHAnsi" w:hAnsiTheme="minorHAnsi"/>
      <w:b/>
      <w:sz w:val="24"/>
      <w:u w:val="single"/>
    </w:rPr>
  </w:style>
  <w:style w:type="character" w:customStyle="1" w:styleId="inside-head">
    <w:name w:val="inside-head"/>
    <w:basedOn w:val="DefaultParagraphFont"/>
    <w:rsid w:val="008A001D"/>
  </w:style>
  <w:style w:type="character" w:customStyle="1" w:styleId="officialstitle-">
    <w:name w:val="official_s_title-"/>
    <w:basedOn w:val="DefaultParagraphFont"/>
    <w:rsid w:val="008A001D"/>
  </w:style>
  <w:style w:type="character" w:customStyle="1" w:styleId="officialsbureau">
    <w:name w:val="official_s_bureau"/>
    <w:basedOn w:val="DefaultParagraphFont"/>
    <w:rsid w:val="008A001D"/>
  </w:style>
  <w:style w:type="paragraph" w:customStyle="1" w:styleId="Stylecard11ptBoldUnderline">
    <w:name w:val="Style card + 11 pt Bold Underline"/>
    <w:basedOn w:val="card"/>
    <w:link w:val="Stylecard11ptBoldUnderlineChar"/>
    <w:qFormat/>
    <w:rsid w:val="008A001D"/>
    <w:rPr>
      <w:rFonts w:ascii="Georgia" w:eastAsia="SimSun" w:hAnsi="Georgia"/>
      <w:b/>
      <w:lang w:eastAsia="zh-CN"/>
    </w:rPr>
  </w:style>
  <w:style w:type="character" w:customStyle="1" w:styleId="Stylecard11ptBoldUnderlineChar">
    <w:name w:val="Style card + 11 pt Bold Underline Char"/>
    <w:link w:val="Stylecard11ptBoldUnderline"/>
    <w:rsid w:val="008A001D"/>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8A001D"/>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8A001D"/>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8A001D"/>
    <w:rPr>
      <w:rFonts w:ascii="Georgia" w:eastAsia="SimSun" w:hAnsi="Georgia"/>
      <w:bCs/>
      <w:sz w:val="16"/>
      <w:lang w:eastAsia="zh-CN"/>
    </w:rPr>
  </w:style>
  <w:style w:type="paragraph" w:styleId="HTMLPreformatted">
    <w:name w:val="HTML Preformatted"/>
    <w:basedOn w:val="Normal"/>
    <w:link w:val="HTMLPreformattedChar"/>
    <w:rsid w:val="008A0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8A001D"/>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8A001D"/>
    <w:rPr>
      <w:u w:val="single"/>
    </w:rPr>
  </w:style>
  <w:style w:type="character" w:customStyle="1" w:styleId="StyleUnderlining11ptChar">
    <w:name w:val="Style Underlining + 11 pt Char"/>
    <w:basedOn w:val="DefaultParagraphFont"/>
    <w:link w:val="StyleUnderlining11pt"/>
    <w:rsid w:val="008A001D"/>
    <w:rPr>
      <w:rFonts w:ascii="Calibri" w:hAnsi="Calibri"/>
      <w:sz w:val="22"/>
      <w:u w:val="single"/>
    </w:rPr>
  </w:style>
  <w:style w:type="paragraph" w:customStyle="1" w:styleId="StyleCardText9pt">
    <w:name w:val="Style Card Text + 9 pt"/>
    <w:basedOn w:val="Normal"/>
    <w:link w:val="StyleCardText9ptChar"/>
    <w:qFormat/>
    <w:rsid w:val="008A001D"/>
    <w:pPr>
      <w:spacing w:after="200"/>
      <w:contextualSpacing/>
    </w:pPr>
    <w:rPr>
      <w:rFonts w:eastAsia="Calibri"/>
    </w:rPr>
  </w:style>
  <w:style w:type="character" w:customStyle="1" w:styleId="StyleCardText9ptChar">
    <w:name w:val="Style Card Text + 9 pt Char"/>
    <w:basedOn w:val="DefaultParagraphFont"/>
    <w:link w:val="StyleCardText9pt"/>
    <w:rsid w:val="008A001D"/>
    <w:rPr>
      <w:rFonts w:ascii="Calibri" w:eastAsia="Calibri" w:hAnsi="Calibri"/>
      <w:sz w:val="22"/>
    </w:rPr>
  </w:style>
  <w:style w:type="paragraph" w:styleId="Quote">
    <w:name w:val="Quote"/>
    <w:basedOn w:val="Normal"/>
    <w:next w:val="Normal"/>
    <w:link w:val="QuoteChar"/>
    <w:uiPriority w:val="29"/>
    <w:qFormat/>
    <w:rsid w:val="008A001D"/>
    <w:pPr>
      <w:widowControl w:val="0"/>
    </w:pPr>
    <w:rPr>
      <w:rFonts w:eastAsia="Times New Roman"/>
      <w:iCs/>
      <w:color w:val="000000"/>
      <w:lang w:bidi="en-US"/>
    </w:rPr>
  </w:style>
  <w:style w:type="character" w:customStyle="1" w:styleId="QuoteChar">
    <w:name w:val="Quote Char"/>
    <w:basedOn w:val="DefaultParagraphFont"/>
    <w:link w:val="Quote"/>
    <w:uiPriority w:val="29"/>
    <w:rsid w:val="008A001D"/>
    <w:rPr>
      <w:rFonts w:ascii="Calibri" w:eastAsia="Times New Roman" w:hAnsi="Calibri"/>
      <w:iCs/>
      <w:color w:val="000000"/>
      <w:sz w:val="22"/>
      <w:lang w:bidi="en-US"/>
    </w:rPr>
  </w:style>
  <w:style w:type="character" w:customStyle="1" w:styleId="underlineChar">
    <w:name w:val="underline Char"/>
    <w:basedOn w:val="DefaultParagraphFont"/>
    <w:rsid w:val="008A001D"/>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8A001D"/>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8A001D"/>
    <w:rPr>
      <w:sz w:val="20"/>
      <w:u w:val="single"/>
    </w:rPr>
  </w:style>
  <w:style w:type="paragraph" w:styleId="BodyTextIndent2">
    <w:name w:val="Body Text Indent 2"/>
    <w:basedOn w:val="Normal"/>
    <w:link w:val="BodyTextIndent2Char"/>
    <w:unhideWhenUsed/>
    <w:rsid w:val="008A001D"/>
    <w:pPr>
      <w:spacing w:after="120" w:line="480" w:lineRule="auto"/>
      <w:ind w:left="360"/>
    </w:pPr>
  </w:style>
  <w:style w:type="character" w:customStyle="1" w:styleId="BodyTextIndent2Char">
    <w:name w:val="Body Text Indent 2 Char"/>
    <w:basedOn w:val="DefaultParagraphFont"/>
    <w:link w:val="BodyTextIndent2"/>
    <w:rsid w:val="008A001D"/>
    <w:rPr>
      <w:rFonts w:ascii="Calibri" w:hAnsi="Calibri"/>
      <w:sz w:val="22"/>
    </w:rPr>
  </w:style>
  <w:style w:type="paragraph" w:styleId="BodyTextIndent3">
    <w:name w:val="Body Text Indent 3"/>
    <w:basedOn w:val="Normal"/>
    <w:link w:val="BodyTextIndent3Char"/>
    <w:uiPriority w:val="99"/>
    <w:unhideWhenUsed/>
    <w:rsid w:val="008A001D"/>
    <w:pPr>
      <w:spacing w:after="120"/>
      <w:ind w:left="360"/>
    </w:pPr>
    <w:rPr>
      <w:szCs w:val="16"/>
    </w:rPr>
  </w:style>
  <w:style w:type="character" w:customStyle="1" w:styleId="BodyTextIndent3Char">
    <w:name w:val="Body Text Indent 3 Char"/>
    <w:basedOn w:val="DefaultParagraphFont"/>
    <w:link w:val="BodyTextIndent3"/>
    <w:uiPriority w:val="99"/>
    <w:rsid w:val="008A001D"/>
    <w:rPr>
      <w:rFonts w:ascii="Calibri" w:hAnsi="Calibri"/>
      <w:sz w:val="22"/>
      <w:szCs w:val="16"/>
    </w:rPr>
  </w:style>
  <w:style w:type="paragraph" w:styleId="BodyText2">
    <w:name w:val="Body Text 2"/>
    <w:basedOn w:val="Normal"/>
    <w:link w:val="BodyText2Char"/>
    <w:unhideWhenUsed/>
    <w:rsid w:val="008A001D"/>
    <w:pPr>
      <w:spacing w:after="120" w:line="480" w:lineRule="auto"/>
    </w:pPr>
  </w:style>
  <w:style w:type="character" w:customStyle="1" w:styleId="BodyText2Char">
    <w:name w:val="Body Text 2 Char"/>
    <w:basedOn w:val="DefaultParagraphFont"/>
    <w:link w:val="BodyText2"/>
    <w:rsid w:val="008A001D"/>
    <w:rPr>
      <w:rFonts w:ascii="Calibri" w:hAnsi="Calibri"/>
      <w:sz w:val="22"/>
    </w:rPr>
  </w:style>
  <w:style w:type="paragraph" w:styleId="BodyTextIndent">
    <w:name w:val="Body Text Indent"/>
    <w:basedOn w:val="Normal"/>
    <w:link w:val="BodyTextIndentChar"/>
    <w:uiPriority w:val="99"/>
    <w:unhideWhenUsed/>
    <w:rsid w:val="008A001D"/>
    <w:pPr>
      <w:spacing w:after="120"/>
      <w:ind w:left="360"/>
    </w:pPr>
  </w:style>
  <w:style w:type="character" w:customStyle="1" w:styleId="BodyTextIndentChar">
    <w:name w:val="Body Text Indent Char"/>
    <w:basedOn w:val="DefaultParagraphFont"/>
    <w:link w:val="BodyTextIndent"/>
    <w:uiPriority w:val="99"/>
    <w:rsid w:val="008A001D"/>
    <w:rPr>
      <w:rFonts w:ascii="Calibri" w:hAnsi="Calibri"/>
      <w:sz w:val="22"/>
    </w:rPr>
  </w:style>
  <w:style w:type="paragraph" w:styleId="BodyText3">
    <w:name w:val="Body Text 3"/>
    <w:basedOn w:val="Normal"/>
    <w:link w:val="BodyText3Char"/>
    <w:unhideWhenUsed/>
    <w:rsid w:val="008A001D"/>
    <w:pPr>
      <w:spacing w:after="120"/>
    </w:pPr>
    <w:rPr>
      <w:szCs w:val="16"/>
    </w:rPr>
  </w:style>
  <w:style w:type="character" w:customStyle="1" w:styleId="BodyText3Char">
    <w:name w:val="Body Text 3 Char"/>
    <w:basedOn w:val="DefaultParagraphFont"/>
    <w:link w:val="BodyText3"/>
    <w:rsid w:val="008A001D"/>
    <w:rPr>
      <w:rFonts w:ascii="Calibri" w:hAnsi="Calibri"/>
      <w:sz w:val="22"/>
      <w:szCs w:val="16"/>
    </w:rPr>
  </w:style>
  <w:style w:type="character" w:customStyle="1" w:styleId="StyleBold">
    <w:name w:val="Style Bold"/>
    <w:basedOn w:val="DefaultParagraphFont"/>
    <w:uiPriority w:val="9"/>
    <w:semiHidden/>
    <w:rsid w:val="008A001D"/>
    <w:rPr>
      <w:b/>
      <w:bCs/>
    </w:rPr>
  </w:style>
  <w:style w:type="character" w:customStyle="1" w:styleId="body-text">
    <w:name w:val="body-text"/>
    <w:basedOn w:val="DefaultParagraphFont"/>
    <w:rsid w:val="008A001D"/>
  </w:style>
  <w:style w:type="paragraph" w:customStyle="1" w:styleId="StyleStyle411ptBoldBorderSinglesolidlineAuto0">
    <w:name w:val="Style Style4 + 11 pt Bold Border: : (Single solid line Auto  0...."/>
    <w:basedOn w:val="Normal"/>
    <w:link w:val="StyleStyle411ptBoldBorderSinglesolidlineAuto0Char"/>
    <w:qFormat/>
    <w:rsid w:val="008A001D"/>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A001D"/>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8A001D"/>
  </w:style>
  <w:style w:type="paragraph" w:customStyle="1" w:styleId="StyleStyle112pt">
    <w:name w:val="Style Style1 + 12 pt"/>
    <w:basedOn w:val="Normal"/>
    <w:link w:val="StyleStyle112ptChar"/>
    <w:qFormat/>
    <w:rsid w:val="008A001D"/>
    <w:rPr>
      <w:rFonts w:eastAsia="SimSun"/>
      <w:u w:val="single"/>
      <w:lang w:eastAsia="zh-CN"/>
    </w:rPr>
  </w:style>
  <w:style w:type="character" w:customStyle="1" w:styleId="StyleStyle112ptChar">
    <w:name w:val="Style Style1 + 12 pt Char"/>
    <w:basedOn w:val="DefaultParagraphFont"/>
    <w:link w:val="StyleStyle112pt"/>
    <w:rsid w:val="008A001D"/>
    <w:rPr>
      <w:rFonts w:ascii="Calibri" w:eastAsia="SimSun" w:hAnsi="Calibri"/>
      <w:sz w:val="22"/>
      <w:u w:val="single"/>
      <w:lang w:eastAsia="zh-CN"/>
    </w:rPr>
  </w:style>
  <w:style w:type="paragraph" w:customStyle="1" w:styleId="MinimizedText">
    <w:name w:val="Minimized Text"/>
    <w:basedOn w:val="Normal"/>
    <w:link w:val="MinimizedTextChar"/>
    <w:qFormat/>
    <w:rsid w:val="008A001D"/>
    <w:rPr>
      <w:rFonts w:eastAsia="Times New Roman"/>
    </w:rPr>
  </w:style>
  <w:style w:type="character" w:customStyle="1" w:styleId="MinimizedTextChar">
    <w:name w:val="Minimized Text Char"/>
    <w:basedOn w:val="DefaultParagraphFont"/>
    <w:link w:val="MinimizedText"/>
    <w:rsid w:val="008A001D"/>
    <w:rPr>
      <w:rFonts w:ascii="Calibri" w:eastAsia="Times New Roman" w:hAnsi="Calibri"/>
      <w:sz w:val="22"/>
    </w:rPr>
  </w:style>
  <w:style w:type="character" w:customStyle="1" w:styleId="term1">
    <w:name w:val="term1"/>
    <w:basedOn w:val="DefaultParagraphFont"/>
    <w:rsid w:val="008A001D"/>
    <w:rPr>
      <w:b/>
      <w:bCs/>
    </w:rPr>
  </w:style>
  <w:style w:type="character" w:customStyle="1" w:styleId="Styleterm111ptUnderline">
    <w:name w:val="Style term1 + 11 pt Underline"/>
    <w:basedOn w:val="term1"/>
    <w:rsid w:val="008A001D"/>
    <w:rPr>
      <w:b/>
      <w:bCs/>
      <w:sz w:val="20"/>
      <w:u w:val="single"/>
    </w:rPr>
  </w:style>
  <w:style w:type="paragraph" w:customStyle="1" w:styleId="StyleMinimizedTextArialNarrow10pt">
    <w:name w:val="Style Minimized Text + Arial Narrow 10 pt"/>
    <w:basedOn w:val="MinimizedText"/>
    <w:link w:val="StyleMinimizedTextArialNarrow10ptChar"/>
    <w:qFormat/>
    <w:rsid w:val="008A001D"/>
    <w:rPr>
      <w:sz w:val="20"/>
    </w:rPr>
  </w:style>
  <w:style w:type="character" w:customStyle="1" w:styleId="StyleMinimizedTextArialNarrow10ptChar">
    <w:name w:val="Style Minimized Text + Arial Narrow 10 pt Char"/>
    <w:basedOn w:val="MinimizedTextChar"/>
    <w:link w:val="StyleMinimizedTextArialNarrow10pt"/>
    <w:rsid w:val="008A001D"/>
    <w:rPr>
      <w:rFonts w:ascii="Calibri" w:eastAsia="Times New Roman" w:hAnsi="Calibri"/>
      <w:sz w:val="20"/>
    </w:rPr>
  </w:style>
  <w:style w:type="character" w:customStyle="1" w:styleId="Styleunderline11ptBold">
    <w:name w:val="Style underline + 11 pt Bold"/>
    <w:basedOn w:val="underline"/>
    <w:rsid w:val="008A001D"/>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8A001D"/>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8A001D"/>
    <w:rPr>
      <w:rFonts w:ascii="Calibri" w:eastAsia="Times New Roman" w:hAnsi="Calibri"/>
      <w:sz w:val="22"/>
      <w:u w:val="single"/>
      <w:bdr w:val="single" w:sz="4" w:space="0" w:color="auto"/>
    </w:rPr>
  </w:style>
  <w:style w:type="character" w:customStyle="1" w:styleId="Style9pt">
    <w:name w:val="Style 9 pt"/>
    <w:basedOn w:val="DefaultParagraphFont"/>
    <w:rsid w:val="008A001D"/>
    <w:rPr>
      <w:rFonts w:ascii="Times New Roman" w:hAnsi="Times New Roman"/>
      <w:sz w:val="20"/>
    </w:rPr>
  </w:style>
  <w:style w:type="paragraph" w:customStyle="1" w:styleId="StyleStyle49pt3">
    <w:name w:val="Style Style4 + 9 pt3"/>
    <w:basedOn w:val="Style4"/>
    <w:link w:val="StyleStyle49pt3Char"/>
    <w:qFormat/>
    <w:rsid w:val="008A001D"/>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8A001D"/>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8A001D"/>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8A001D"/>
    <w:rPr>
      <w:rFonts w:ascii="Calibri" w:eastAsia="Times New Roman" w:hAnsi="Calibri" w:cs="Times New Roman"/>
      <w:b/>
      <w:bCs/>
      <w:u w:val="single"/>
      <w:lang w:val="x-none"/>
    </w:rPr>
  </w:style>
  <w:style w:type="character" w:customStyle="1" w:styleId="authorbio">
    <w:name w:val="authorbio"/>
    <w:basedOn w:val="DefaultParagraphFont"/>
    <w:rsid w:val="008A001D"/>
  </w:style>
  <w:style w:type="character" w:customStyle="1" w:styleId="a">
    <w:name w:val="a"/>
    <w:basedOn w:val="DefaultParagraphFont"/>
    <w:rsid w:val="008A001D"/>
  </w:style>
  <w:style w:type="character" w:customStyle="1" w:styleId="StyleUnderline3">
    <w:name w:val="Style Underline3"/>
    <w:basedOn w:val="DefaultParagraphFont"/>
    <w:rsid w:val="008A001D"/>
    <w:rPr>
      <w:u w:val="single"/>
    </w:rPr>
  </w:style>
  <w:style w:type="paragraph" w:customStyle="1" w:styleId="StyleStyle111ptBorderSinglesolidlineAuto05ptL">
    <w:name w:val="Style Style1 + 11 pt Border: : (Single solid line Auto  0.5 pt L..."/>
    <w:link w:val="StyleStyle111ptBorderSinglesolidlineAuto05ptLChar"/>
    <w:qFormat/>
    <w:rsid w:val="008A001D"/>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8A001D"/>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8A001D"/>
    <w:rPr>
      <w:u w:val="single"/>
    </w:rPr>
  </w:style>
  <w:style w:type="paragraph" w:customStyle="1" w:styleId="Circled">
    <w:name w:val="Circled"/>
    <w:link w:val="CircledChar"/>
    <w:qFormat/>
    <w:rsid w:val="008A001D"/>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8A001D"/>
    <w:rPr>
      <w:rFonts w:ascii="Times New Roman" w:eastAsia="MS Mincho" w:hAnsi="Times New Roman" w:cs="Times New Roman"/>
      <w:b/>
      <w:sz w:val="22"/>
      <w:szCs w:val="20"/>
      <w:u w:val="single"/>
      <w:lang w:eastAsia="ja-JP"/>
    </w:rPr>
  </w:style>
  <w:style w:type="character" w:customStyle="1" w:styleId="base">
    <w:name w:val="base"/>
    <w:basedOn w:val="DefaultParagraphFont"/>
    <w:rsid w:val="008A001D"/>
  </w:style>
  <w:style w:type="character" w:customStyle="1" w:styleId="part-of-speech">
    <w:name w:val="part-of-speech"/>
    <w:basedOn w:val="DefaultParagraphFont"/>
    <w:rsid w:val="008A001D"/>
  </w:style>
  <w:style w:type="character" w:customStyle="1" w:styleId="sep">
    <w:name w:val="sep"/>
    <w:basedOn w:val="DefaultParagraphFont"/>
    <w:rsid w:val="008A001D"/>
  </w:style>
  <w:style w:type="character" w:customStyle="1" w:styleId="pron">
    <w:name w:val="pron"/>
    <w:basedOn w:val="DefaultParagraphFont"/>
    <w:rsid w:val="008A001D"/>
  </w:style>
  <w:style w:type="paragraph" w:customStyle="1" w:styleId="StyleStyle4LatinTimesNewRomanAsianSimSun">
    <w:name w:val="Style Style4 + (Latin) Times New Roman (Asian) SimSun"/>
    <w:basedOn w:val="Normal"/>
    <w:link w:val="StyleStyle4LatinTimesNewRomanAsianSimSunChar"/>
    <w:qFormat/>
    <w:rsid w:val="008A001D"/>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8A001D"/>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8A001D"/>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8A001D"/>
    <w:rPr>
      <w:rFonts w:ascii="Calibri" w:eastAsia="SimSun" w:hAnsi="Calibri"/>
      <w:b/>
      <w:bCs/>
      <w:sz w:val="22"/>
      <w:u w:val="single"/>
    </w:rPr>
  </w:style>
  <w:style w:type="character" w:customStyle="1" w:styleId="CharChar3">
    <w:name w:val="Char Char3"/>
    <w:basedOn w:val="DefaultParagraphFont"/>
    <w:rsid w:val="008A001D"/>
    <w:rPr>
      <w:rFonts w:cs="Arial"/>
      <w:b/>
      <w:bCs/>
      <w:iCs/>
      <w:lang w:val="en-US" w:eastAsia="en-US" w:bidi="ar-SA"/>
    </w:rPr>
  </w:style>
  <w:style w:type="character" w:customStyle="1" w:styleId="SubtitleChar1">
    <w:name w:val="Subtitle Char1"/>
    <w:aliases w:val="Underlined card text Char1"/>
    <w:basedOn w:val="DefaultParagraphFont"/>
    <w:rsid w:val="008A001D"/>
    <w:rPr>
      <w:color w:val="5A5A5A" w:themeColor="text1" w:themeTint="A5"/>
      <w:spacing w:val="15"/>
      <w:sz w:val="22"/>
      <w:szCs w:val="22"/>
    </w:rPr>
  </w:style>
  <w:style w:type="paragraph" w:customStyle="1" w:styleId="StyleStyle411pt1">
    <w:name w:val="Style Style4 + 11 pt1"/>
    <w:basedOn w:val="Style4"/>
    <w:link w:val="StyleStyle411pt1Char"/>
    <w:qFormat/>
    <w:rsid w:val="008A001D"/>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8A001D"/>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8A001D"/>
    <w:rPr>
      <w:b/>
      <w:u w:val="single"/>
      <w:lang w:val="en-US" w:eastAsia="en-US" w:bidi="ar-SA"/>
    </w:rPr>
  </w:style>
  <w:style w:type="character" w:customStyle="1" w:styleId="StyleUnderlineCharChar111pt">
    <w:name w:val="Style Underline Char Char1 + 11 pt"/>
    <w:basedOn w:val="DefaultParagraphFont"/>
    <w:rsid w:val="008A001D"/>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8A001D"/>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8A001D"/>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8A001D"/>
    <w:rPr>
      <w:sz w:val="22"/>
      <w:u w:val="single"/>
    </w:rPr>
  </w:style>
  <w:style w:type="paragraph" w:customStyle="1" w:styleId="StyleMinimizedTextArialNarrow9pt">
    <w:name w:val="Style Minimized Text + Arial Narrow 9 pt"/>
    <w:basedOn w:val="Normal"/>
    <w:link w:val="StyleMinimizedTextArialNarrow9ptChar"/>
    <w:qFormat/>
    <w:rsid w:val="008A001D"/>
    <w:rPr>
      <w:rFonts w:eastAsia="Times New Roman"/>
    </w:rPr>
  </w:style>
  <w:style w:type="character" w:customStyle="1" w:styleId="StyleMinimizedTextArialNarrow9ptChar">
    <w:name w:val="Style Minimized Text + Arial Narrow 9 pt Char"/>
    <w:basedOn w:val="DefaultParagraphFont"/>
    <w:link w:val="StyleMinimizedTextArialNarrow9pt"/>
    <w:rsid w:val="008A001D"/>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8A001D"/>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8A001D"/>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8A001D"/>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8A001D"/>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8A001D"/>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8A001D"/>
    <w:rPr>
      <w:b w:val="0"/>
      <w:bCs/>
      <w:sz w:val="20"/>
      <w:u w:val="single"/>
      <w:lang w:val="en-US" w:eastAsia="en-US" w:bidi="ar-SA"/>
    </w:rPr>
  </w:style>
  <w:style w:type="character" w:customStyle="1" w:styleId="Styleunderline9pt">
    <w:name w:val="Style underline + 9 pt"/>
    <w:basedOn w:val="underline"/>
    <w:rsid w:val="008A001D"/>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8A001D"/>
    <w:rPr>
      <w:rFonts w:ascii="Times New Roman" w:hAnsi="Times New Roman"/>
      <w:sz w:val="20"/>
    </w:rPr>
  </w:style>
  <w:style w:type="character" w:customStyle="1" w:styleId="Styleunderline9pt1">
    <w:name w:val="Style underline + 9 pt1"/>
    <w:basedOn w:val="underline"/>
    <w:rsid w:val="008A001D"/>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8A001D"/>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8A001D"/>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8A001D"/>
    <w:rPr>
      <w:b/>
      <w:bCs/>
      <w:noProof w:val="0"/>
      <w:sz w:val="20"/>
      <w:u w:val="single"/>
      <w:lang w:val="en-US" w:eastAsia="en-US" w:bidi="ar-SA"/>
    </w:rPr>
  </w:style>
  <w:style w:type="character" w:customStyle="1" w:styleId="Hyperlink23">
    <w:name w:val="Hyperlink23"/>
    <w:basedOn w:val="DefaultParagraphFont"/>
    <w:rsid w:val="008A001D"/>
    <w:rPr>
      <w:color w:val="3300CC"/>
      <w:u w:val="single"/>
    </w:rPr>
  </w:style>
  <w:style w:type="paragraph" w:customStyle="1" w:styleId="cardCharChar">
    <w:name w:val="card Char Char"/>
    <w:basedOn w:val="Normal"/>
    <w:link w:val="cardCharCharChar"/>
    <w:qFormat/>
    <w:rsid w:val="008A001D"/>
    <w:pPr>
      <w:ind w:left="288" w:right="288"/>
    </w:pPr>
    <w:rPr>
      <w:rFonts w:eastAsia="Times New Roman"/>
      <w:szCs w:val="20"/>
    </w:rPr>
  </w:style>
  <w:style w:type="character" w:customStyle="1" w:styleId="cardCharCharChar">
    <w:name w:val="card Char Char Char"/>
    <w:basedOn w:val="DefaultParagraphFont"/>
    <w:link w:val="cardCharChar"/>
    <w:rsid w:val="008A001D"/>
    <w:rPr>
      <w:rFonts w:ascii="Calibri" w:eastAsia="Times New Roman" w:hAnsi="Calibri"/>
      <w:sz w:val="22"/>
      <w:szCs w:val="20"/>
    </w:rPr>
  </w:style>
  <w:style w:type="character" w:customStyle="1" w:styleId="StyleunderlineArialNarrow9ptBold">
    <w:name w:val="Style underline + Arial Narrow 9 pt Bold"/>
    <w:basedOn w:val="underline"/>
    <w:rsid w:val="008A001D"/>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8A001D"/>
  </w:style>
  <w:style w:type="character" w:customStyle="1" w:styleId="StylecardCharCharArialNarrow9ptChar">
    <w:name w:val="Style card Char Char + Arial Narrow 9 pt Char"/>
    <w:basedOn w:val="cardCharCharChar"/>
    <w:link w:val="StylecardCharCharArialNarrow9pt"/>
    <w:rsid w:val="008A001D"/>
    <w:rPr>
      <w:rFonts w:ascii="Calibri" w:eastAsia="Times New Roman" w:hAnsi="Calibri"/>
      <w:sz w:val="22"/>
      <w:szCs w:val="20"/>
    </w:rPr>
  </w:style>
  <w:style w:type="character" w:customStyle="1" w:styleId="CardTextChar10">
    <w:name w:val="Card Text Char1"/>
    <w:basedOn w:val="DefaultParagraphFont"/>
    <w:rsid w:val="008A001D"/>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8A001D"/>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8A001D"/>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8A001D"/>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8A001D"/>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8A001D"/>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8A001D"/>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8A001D"/>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8A001D"/>
    <w:rPr>
      <w:rFonts w:eastAsia="Times New Roman"/>
    </w:rPr>
  </w:style>
  <w:style w:type="character" w:customStyle="1" w:styleId="TextsmallChar">
    <w:name w:val="Textsmall Char"/>
    <w:basedOn w:val="DefaultParagraphFont"/>
    <w:link w:val="Textsmall"/>
    <w:rsid w:val="008A001D"/>
    <w:rPr>
      <w:rFonts w:ascii="Calibri" w:eastAsia="Times New Roman" w:hAnsi="Calibri"/>
      <w:sz w:val="22"/>
    </w:rPr>
  </w:style>
  <w:style w:type="character" w:customStyle="1" w:styleId="CharChar111">
    <w:name w:val="Char Char111"/>
    <w:basedOn w:val="DefaultParagraphFont"/>
    <w:rsid w:val="008A001D"/>
    <w:rPr>
      <w:rFonts w:cs="Arial"/>
      <w:bCs/>
      <w:szCs w:val="26"/>
      <w:u w:val="single"/>
      <w:lang w:val="en-US" w:eastAsia="en-US" w:bidi="ar-SA"/>
    </w:rPr>
  </w:style>
  <w:style w:type="paragraph" w:customStyle="1" w:styleId="cardtextsmall">
    <w:name w:val="card text small"/>
    <w:basedOn w:val="Normal"/>
    <w:qFormat/>
    <w:rsid w:val="008A001D"/>
    <w:rPr>
      <w:rFonts w:ascii="Arial Narrow" w:eastAsia="Times New Roman" w:hAnsi="Arial Narrow"/>
    </w:rPr>
  </w:style>
  <w:style w:type="character" w:customStyle="1" w:styleId="AUnterdline">
    <w:name w:val="AUnterdline"/>
    <w:qFormat/>
    <w:rsid w:val="008A001D"/>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8A001D"/>
    <w:rPr>
      <w:rFonts w:ascii="Times New Roman" w:hAnsi="Times New Roman"/>
      <w:b/>
      <w:bCs/>
      <w:sz w:val="20"/>
      <w:u w:val="single"/>
      <w:bdr w:val="single" w:sz="4" w:space="0" w:color="auto"/>
    </w:rPr>
  </w:style>
  <w:style w:type="character" w:customStyle="1" w:styleId="highlightedsearchterm">
    <w:name w:val="highlightedsearchterm"/>
    <w:rsid w:val="008A001D"/>
  </w:style>
  <w:style w:type="character" w:customStyle="1" w:styleId="StyleUnderline1">
    <w:name w:val="Style Underline1"/>
    <w:basedOn w:val="DefaultParagraphFont"/>
    <w:rsid w:val="008A001D"/>
    <w:rPr>
      <w:rFonts w:ascii="Times New Roman" w:hAnsi="Times New Roman"/>
      <w:sz w:val="20"/>
      <w:u w:val="single"/>
    </w:rPr>
  </w:style>
  <w:style w:type="paragraph" w:customStyle="1" w:styleId="StyleStyle49pt10">
    <w:name w:val="Style Style4 + 9 pt10"/>
    <w:basedOn w:val="Style4"/>
    <w:link w:val="StyleStyle49pt10Char"/>
    <w:qFormat/>
    <w:rsid w:val="008A001D"/>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8A001D"/>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8A001D"/>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8A001D"/>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8A001D"/>
    <w:pPr>
      <w:ind w:left="288"/>
    </w:pPr>
    <w:rPr>
      <w:rFonts w:eastAsia="Times New Roman"/>
      <w:u w:val="single"/>
    </w:rPr>
  </w:style>
  <w:style w:type="character" w:customStyle="1" w:styleId="NormalUnderlineChar">
    <w:name w:val="Normal Underline Char"/>
    <w:link w:val="NormalUnderline"/>
    <w:rsid w:val="008A001D"/>
    <w:rPr>
      <w:rFonts w:ascii="Calibri" w:eastAsia="Times New Roman" w:hAnsi="Calibri"/>
      <w:sz w:val="22"/>
      <w:u w:val="single"/>
    </w:rPr>
  </w:style>
  <w:style w:type="character" w:customStyle="1" w:styleId="DontRead">
    <w:name w:val="Don't Read"/>
    <w:qFormat/>
    <w:rsid w:val="008A001D"/>
    <w:rPr>
      <w:rFonts w:ascii="Times New Roman" w:hAnsi="Times New Roman"/>
      <w:sz w:val="16"/>
    </w:rPr>
  </w:style>
  <w:style w:type="paragraph" w:customStyle="1" w:styleId="Underlinestyle">
    <w:name w:val="Underline style"/>
    <w:basedOn w:val="Normal"/>
    <w:qFormat/>
    <w:rsid w:val="008A001D"/>
    <w:rPr>
      <w:rFonts w:eastAsia="Times New Roman"/>
      <w:u w:val="single"/>
    </w:rPr>
  </w:style>
  <w:style w:type="character" w:customStyle="1" w:styleId="Style11ptUnderline3">
    <w:name w:val="Style 11 pt Underline3"/>
    <w:rsid w:val="008A001D"/>
    <w:rPr>
      <w:sz w:val="20"/>
      <w:u w:val="single"/>
    </w:rPr>
  </w:style>
  <w:style w:type="character" w:customStyle="1" w:styleId="27">
    <w:name w:val="27"/>
    <w:rsid w:val="008A001D"/>
    <w:rPr>
      <w:rFonts w:cs="Arial"/>
      <w:bCs/>
      <w:sz w:val="20"/>
      <w:u w:val="single"/>
      <w:lang w:val="en-US" w:eastAsia="en-US" w:bidi="ar-SA"/>
    </w:rPr>
  </w:style>
  <w:style w:type="character" w:customStyle="1" w:styleId="2">
    <w:name w:val="2"/>
    <w:rsid w:val="008A001D"/>
    <w:rPr>
      <w:rFonts w:cs="Arial"/>
      <w:bCs/>
      <w:sz w:val="20"/>
      <w:u w:val="single"/>
      <w:lang w:val="en-US" w:eastAsia="en-US" w:bidi="ar-SA"/>
    </w:rPr>
  </w:style>
  <w:style w:type="character" w:customStyle="1" w:styleId="Style9ptUnderline11">
    <w:name w:val="Style 9 pt Underline11"/>
    <w:basedOn w:val="DefaultParagraphFont"/>
    <w:rsid w:val="008A001D"/>
    <w:rPr>
      <w:sz w:val="20"/>
      <w:u w:val="single"/>
    </w:rPr>
  </w:style>
  <w:style w:type="character" w:customStyle="1" w:styleId="Style9ptBoldUnderline5">
    <w:name w:val="Style 9 pt Bold Underline5"/>
    <w:basedOn w:val="DefaultParagraphFont"/>
    <w:rsid w:val="008A001D"/>
    <w:rPr>
      <w:b/>
      <w:bCs/>
      <w:sz w:val="20"/>
      <w:u w:val="single"/>
    </w:rPr>
  </w:style>
  <w:style w:type="character" w:customStyle="1" w:styleId="CharChar114">
    <w:name w:val="Char Char114"/>
    <w:basedOn w:val="DefaultParagraphFont"/>
    <w:rsid w:val="008A001D"/>
    <w:rPr>
      <w:rFonts w:cs="Arial"/>
      <w:bCs/>
      <w:szCs w:val="26"/>
      <w:u w:val="single"/>
      <w:lang w:val="en-US" w:eastAsia="en-US" w:bidi="ar-SA"/>
    </w:rPr>
  </w:style>
  <w:style w:type="character" w:customStyle="1" w:styleId="CharChar113">
    <w:name w:val="Char Char113"/>
    <w:basedOn w:val="DefaultParagraphFont"/>
    <w:rsid w:val="008A001D"/>
    <w:rPr>
      <w:rFonts w:cs="Arial"/>
      <w:bCs/>
      <w:szCs w:val="26"/>
      <w:u w:val="single"/>
      <w:lang w:val="en-US" w:eastAsia="en-US" w:bidi="ar-SA"/>
    </w:rPr>
  </w:style>
  <w:style w:type="character" w:customStyle="1" w:styleId="CharChar112">
    <w:name w:val="Char Char112"/>
    <w:basedOn w:val="DefaultParagraphFont"/>
    <w:rsid w:val="008A001D"/>
    <w:rPr>
      <w:rFonts w:cs="Arial"/>
      <w:bCs/>
      <w:szCs w:val="26"/>
      <w:u w:val="single"/>
      <w:lang w:val="en-US" w:eastAsia="en-US" w:bidi="ar-SA"/>
    </w:rPr>
  </w:style>
  <w:style w:type="character" w:customStyle="1" w:styleId="ssl0">
    <w:name w:val="ss_l0"/>
    <w:basedOn w:val="DefaultParagraphFont"/>
    <w:rsid w:val="008A001D"/>
  </w:style>
  <w:style w:type="paragraph" w:customStyle="1" w:styleId="WW-Default1">
    <w:name w:val="WW-Default1"/>
    <w:basedOn w:val="Normal"/>
    <w:qFormat/>
    <w:rsid w:val="008A001D"/>
    <w:pPr>
      <w:suppressAutoHyphens/>
    </w:pPr>
    <w:rPr>
      <w:rFonts w:eastAsia="Times New Roman"/>
      <w:b/>
      <w:bCs/>
      <w:szCs w:val="20"/>
      <w:lang w:eastAsia="ar-SA"/>
    </w:rPr>
  </w:style>
  <w:style w:type="character" w:customStyle="1" w:styleId="zoomme">
    <w:name w:val="zoomme"/>
    <w:basedOn w:val="DefaultParagraphFont"/>
    <w:rsid w:val="008A001D"/>
  </w:style>
  <w:style w:type="character" w:customStyle="1" w:styleId="Date1">
    <w:name w:val="Date1"/>
    <w:basedOn w:val="DefaultParagraphFont"/>
    <w:rsid w:val="008A001D"/>
  </w:style>
  <w:style w:type="character" w:customStyle="1" w:styleId="classauthor">
    <w:name w:val="class=&quot;author&quot;"/>
    <w:basedOn w:val="DefaultParagraphFont"/>
    <w:rsid w:val="008A001D"/>
  </w:style>
  <w:style w:type="paragraph" w:customStyle="1" w:styleId="CardStyle0">
    <w:name w:val="Card Style"/>
    <w:basedOn w:val="Normal"/>
    <w:link w:val="CardStyleChar"/>
    <w:qFormat/>
    <w:rsid w:val="008A001D"/>
    <w:rPr>
      <w:rFonts w:eastAsia="Times New Roman"/>
    </w:rPr>
  </w:style>
  <w:style w:type="character" w:customStyle="1" w:styleId="CharCharChar">
    <w:name w:val="Char Char Char"/>
    <w:basedOn w:val="DefaultParagraphFont"/>
    <w:rsid w:val="008A001D"/>
    <w:rPr>
      <w:rFonts w:cs="Arial"/>
      <w:bCs/>
      <w:szCs w:val="26"/>
      <w:u w:val="single"/>
      <w:lang w:val="en-US" w:eastAsia="en-US" w:bidi="ar-SA"/>
    </w:rPr>
  </w:style>
  <w:style w:type="character" w:customStyle="1" w:styleId="texto1">
    <w:name w:val="texto1"/>
    <w:rsid w:val="008A001D"/>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A001D"/>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8A001D"/>
    <w:rPr>
      <w:rFonts w:ascii="Calibri" w:eastAsia="Times New Roman" w:hAnsi="Calibri" w:cs="Arial"/>
      <w:b/>
      <w:szCs w:val="28"/>
    </w:rPr>
  </w:style>
  <w:style w:type="paragraph" w:customStyle="1" w:styleId="Style23">
    <w:name w:val="Style23"/>
    <w:basedOn w:val="Normal"/>
    <w:uiPriority w:val="99"/>
    <w:qFormat/>
    <w:rsid w:val="008A001D"/>
    <w:pPr>
      <w:widowControl w:val="0"/>
      <w:autoSpaceDE w:val="0"/>
      <w:autoSpaceDN w:val="0"/>
      <w:adjustRightInd w:val="0"/>
      <w:spacing w:line="209" w:lineRule="exact"/>
    </w:pPr>
    <w:rPr>
      <w:rFonts w:eastAsia="SimSun"/>
    </w:rPr>
  </w:style>
  <w:style w:type="character" w:customStyle="1" w:styleId="gray">
    <w:name w:val="gray"/>
    <w:basedOn w:val="DefaultParagraphFont"/>
    <w:rsid w:val="008A001D"/>
  </w:style>
  <w:style w:type="paragraph" w:customStyle="1" w:styleId="Tagtemplate">
    <w:name w:val="Tagtemplate"/>
    <w:basedOn w:val="Normal"/>
    <w:link w:val="TagtemplateChar"/>
    <w:autoRedefine/>
    <w:qFormat/>
    <w:rsid w:val="008A001D"/>
    <w:pPr>
      <w:keepNext/>
      <w:keepLines/>
    </w:pPr>
    <w:rPr>
      <w:rFonts w:eastAsia="Calibri"/>
      <w:b/>
    </w:rPr>
  </w:style>
  <w:style w:type="character" w:customStyle="1" w:styleId="TagtemplateChar">
    <w:name w:val="Tagtemplate Char"/>
    <w:basedOn w:val="DefaultParagraphFont"/>
    <w:link w:val="Tagtemplate"/>
    <w:rsid w:val="008A001D"/>
    <w:rPr>
      <w:rFonts w:ascii="Calibri" w:eastAsia="Calibri" w:hAnsi="Calibri"/>
      <w:b/>
      <w:sz w:val="22"/>
    </w:rPr>
  </w:style>
  <w:style w:type="character" w:customStyle="1" w:styleId="Styleunderline11ptBorderSinglesolidlineAuto05p">
    <w:name w:val="Style underline + 11 pt Border: : (Single solid line Auto  0.5 p..."/>
    <w:rsid w:val="008A001D"/>
    <w:rPr>
      <w:sz w:val="20"/>
      <w:u w:val="single"/>
      <w:bdr w:val="single" w:sz="4" w:space="0" w:color="auto"/>
    </w:rPr>
  </w:style>
  <w:style w:type="paragraph" w:customStyle="1" w:styleId="Citation-FirstLine">
    <w:name w:val="Citation - First Line"/>
    <w:basedOn w:val="Normal"/>
    <w:next w:val="Normal"/>
    <w:autoRedefine/>
    <w:qFormat/>
    <w:rsid w:val="008A001D"/>
    <w:pPr>
      <w:spacing w:line="240" w:lineRule="atLeast"/>
      <w:jc w:val="both"/>
    </w:pPr>
    <w:rPr>
      <w:rFonts w:ascii="Book Antiqua" w:eastAsia="Times New Roman" w:hAnsi="Book Antiqua"/>
    </w:rPr>
  </w:style>
  <w:style w:type="character" w:customStyle="1" w:styleId="CardText-Underlined">
    <w:name w:val="Card Text - Underlined"/>
    <w:rsid w:val="008A001D"/>
    <w:rPr>
      <w:b/>
      <w:sz w:val="20"/>
      <w:u w:val="single"/>
    </w:rPr>
  </w:style>
  <w:style w:type="paragraph" w:customStyle="1" w:styleId="Citation-Complete">
    <w:name w:val="Citation - Complete"/>
    <w:basedOn w:val="Normal"/>
    <w:next w:val="Normal"/>
    <w:link w:val="Citation-CompleteChar"/>
    <w:autoRedefine/>
    <w:qFormat/>
    <w:rsid w:val="008A001D"/>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8A001D"/>
    <w:rPr>
      <w:rFonts w:ascii="Book Antiqua" w:eastAsia="Times New Roman" w:hAnsi="Book Antiqua"/>
      <w:sz w:val="22"/>
    </w:rPr>
  </w:style>
  <w:style w:type="character" w:customStyle="1" w:styleId="MicroTextChar">
    <w:name w:val="MicroText Char"/>
    <w:link w:val="MicroText"/>
    <w:rsid w:val="008A001D"/>
    <w:rPr>
      <w:rFonts w:ascii="Arial Narrow" w:hAnsi="Arial Narrow"/>
      <w:sz w:val="12"/>
    </w:rPr>
  </w:style>
  <w:style w:type="character" w:customStyle="1" w:styleId="Style11ptItalic">
    <w:name w:val="Style 11 pt Italic"/>
    <w:basedOn w:val="DefaultParagraphFont"/>
    <w:rsid w:val="008A001D"/>
    <w:rPr>
      <w:rFonts w:ascii="Times New Roman" w:hAnsi="Times New Roman"/>
      <w:i/>
      <w:iCs/>
      <w:sz w:val="20"/>
    </w:rPr>
  </w:style>
  <w:style w:type="character" w:customStyle="1" w:styleId="BoldandUnderlineChar">
    <w:name w:val="Bold and Underline Char"/>
    <w:basedOn w:val="DefaultParagraphFont"/>
    <w:link w:val="BoldandUnderline"/>
    <w:locked/>
    <w:rsid w:val="008A001D"/>
    <w:rPr>
      <w:b/>
      <w:u w:val="single"/>
    </w:rPr>
  </w:style>
  <w:style w:type="paragraph" w:customStyle="1" w:styleId="BoldandUnderline">
    <w:name w:val="Bold and Underline"/>
    <w:basedOn w:val="Normal"/>
    <w:link w:val="BoldandUnderlineChar"/>
    <w:qFormat/>
    <w:rsid w:val="008A001D"/>
    <w:rPr>
      <w:rFonts w:asciiTheme="minorHAnsi" w:hAnsiTheme="minorHAnsi"/>
      <w:b/>
      <w:sz w:val="24"/>
      <w:u w:val="single"/>
    </w:rPr>
  </w:style>
  <w:style w:type="character" w:customStyle="1" w:styleId="hdr">
    <w:name w:val="hdr"/>
    <w:basedOn w:val="DefaultParagraphFont"/>
    <w:rsid w:val="008A001D"/>
  </w:style>
  <w:style w:type="paragraph" w:customStyle="1" w:styleId="StyleStyle49ptBold3">
    <w:name w:val="Style Style4 + 9 pt Bold3"/>
    <w:basedOn w:val="Style4"/>
    <w:link w:val="StyleStyle49ptBold3Char"/>
    <w:qFormat/>
    <w:rsid w:val="008A001D"/>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8A001D"/>
    <w:rPr>
      <w:rFonts w:ascii="Calibri" w:eastAsia="Times New Roman" w:hAnsi="Calibri" w:cs="Times New Roman"/>
      <w:b/>
      <w:bCs/>
      <w:u w:val="single"/>
      <w:lang w:val="x-none"/>
    </w:rPr>
  </w:style>
  <w:style w:type="character" w:customStyle="1" w:styleId="Style9ptUnderline6">
    <w:name w:val="Style 9 pt Underline6"/>
    <w:basedOn w:val="DefaultParagraphFont"/>
    <w:rsid w:val="008A001D"/>
    <w:rPr>
      <w:sz w:val="20"/>
      <w:u w:val="single"/>
    </w:rPr>
  </w:style>
  <w:style w:type="character" w:customStyle="1" w:styleId="ct-with-fmlt">
    <w:name w:val="ct-with-fmlt"/>
    <w:basedOn w:val="DefaultParagraphFont"/>
    <w:rsid w:val="008A001D"/>
  </w:style>
  <w:style w:type="paragraph" w:customStyle="1" w:styleId="StyleStyle49pt">
    <w:name w:val="Style Style4 + 9 pt"/>
    <w:basedOn w:val="Normal"/>
    <w:link w:val="StyleStyle49ptChar"/>
    <w:qFormat/>
    <w:rsid w:val="008A001D"/>
    <w:rPr>
      <w:rFonts w:eastAsia="Times New Roman"/>
      <w:u w:val="single"/>
    </w:rPr>
  </w:style>
  <w:style w:type="character" w:customStyle="1" w:styleId="StyleStyle49ptChar">
    <w:name w:val="Style Style4 + 9 pt Char"/>
    <w:basedOn w:val="DefaultParagraphFont"/>
    <w:link w:val="StyleStyle49pt"/>
    <w:rsid w:val="008A001D"/>
    <w:rPr>
      <w:rFonts w:ascii="Calibri" w:eastAsia="Times New Roman" w:hAnsi="Calibri"/>
      <w:sz w:val="22"/>
      <w:u w:val="single"/>
    </w:rPr>
  </w:style>
  <w:style w:type="paragraph" w:customStyle="1" w:styleId="StyleStyle49ptBold">
    <w:name w:val="Style Style4 + 9 pt Bold"/>
    <w:basedOn w:val="Normal"/>
    <w:link w:val="StyleStyle49ptBoldChar"/>
    <w:qFormat/>
    <w:rsid w:val="008A001D"/>
    <w:rPr>
      <w:rFonts w:eastAsia="Times New Roman"/>
      <w:b/>
      <w:bCs/>
      <w:u w:val="single"/>
    </w:rPr>
  </w:style>
  <w:style w:type="character" w:customStyle="1" w:styleId="StyleStyle49ptBoldChar">
    <w:name w:val="Style Style4 + 9 pt Bold Char"/>
    <w:basedOn w:val="DefaultParagraphFont"/>
    <w:link w:val="StyleStyle49ptBold"/>
    <w:rsid w:val="008A001D"/>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8A001D"/>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8A001D"/>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8A001D"/>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8A001D"/>
    <w:rPr>
      <w:rFonts w:ascii="Arial" w:eastAsia="Times New Roman" w:hAnsi="Arial" w:cs="Arial"/>
      <w:b/>
      <w:bCs/>
      <w:sz w:val="22"/>
      <w:u w:val="single"/>
    </w:rPr>
  </w:style>
  <w:style w:type="paragraph" w:customStyle="1" w:styleId="StyleUnderlined11pt">
    <w:name w:val="Style Underlined + 11 pt"/>
    <w:link w:val="StyleUnderlined11ptChar"/>
    <w:qFormat/>
    <w:rsid w:val="008A001D"/>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8A001D"/>
    <w:rPr>
      <w:rFonts w:ascii="Arial" w:eastAsia="Times New Roman" w:hAnsi="Arial" w:cs="Arial"/>
      <w:sz w:val="22"/>
      <w:u w:val="single"/>
    </w:rPr>
  </w:style>
  <w:style w:type="character" w:customStyle="1" w:styleId="newscontent">
    <w:name w:val="newscontent"/>
    <w:rsid w:val="008A001D"/>
  </w:style>
  <w:style w:type="character" w:customStyle="1" w:styleId="StyleUnderlinePatternClearYellow">
    <w:name w:val="Style Underline Pattern: Clear (Yellow)"/>
    <w:basedOn w:val="DefaultParagraphFont"/>
    <w:rsid w:val="008A001D"/>
    <w:rPr>
      <w:u w:val="single"/>
      <w:shd w:val="clear" w:color="auto" w:fill="00FF00"/>
    </w:rPr>
  </w:style>
  <w:style w:type="paragraph" w:customStyle="1" w:styleId="StyleUnderlineChar11pt3">
    <w:name w:val="Style Underline Char + 11 pt3"/>
    <w:link w:val="StyleUnderlineChar11pt3Char"/>
    <w:qFormat/>
    <w:rsid w:val="008A001D"/>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8A001D"/>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8A001D"/>
    <w:rPr>
      <w:b w:val="0"/>
      <w:bCs/>
      <w:u w:val="single"/>
    </w:rPr>
  </w:style>
  <w:style w:type="paragraph" w:customStyle="1" w:styleId="Cite2">
    <w:name w:val="Cite 2"/>
    <w:basedOn w:val="Normal"/>
    <w:qFormat/>
    <w:rsid w:val="008A001D"/>
    <w:rPr>
      <w:rFonts w:eastAsia="MS Mincho"/>
      <w:b/>
      <w:u w:val="single"/>
    </w:rPr>
  </w:style>
  <w:style w:type="character" w:customStyle="1" w:styleId="StyleunderlineBold">
    <w:name w:val="Style underline + Bold"/>
    <w:basedOn w:val="underline"/>
    <w:rsid w:val="008A001D"/>
    <w:rPr>
      <w:rFonts w:ascii="Times New Roman" w:hAnsi="Times New Roman" w:cs="Times New Roman" w:hint="default"/>
      <w:b w:val="0"/>
      <w:bCs/>
      <w:sz w:val="20"/>
      <w:u w:val="single"/>
    </w:rPr>
  </w:style>
  <w:style w:type="paragraph" w:customStyle="1" w:styleId="cards0">
    <w:name w:val="cards"/>
    <w:basedOn w:val="Cites"/>
    <w:qFormat/>
    <w:rsid w:val="008A001D"/>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8A001D"/>
    <w:rPr>
      <w:sz w:val="20"/>
      <w:u w:val="single"/>
    </w:rPr>
  </w:style>
  <w:style w:type="character" w:customStyle="1" w:styleId="slug-pub-date">
    <w:name w:val="slug-pub-date"/>
    <w:basedOn w:val="DefaultParagraphFont"/>
    <w:rsid w:val="008A001D"/>
  </w:style>
  <w:style w:type="character" w:customStyle="1" w:styleId="slug-vol">
    <w:name w:val="slug-vol"/>
    <w:basedOn w:val="DefaultParagraphFont"/>
    <w:rsid w:val="008A001D"/>
  </w:style>
  <w:style w:type="character" w:customStyle="1" w:styleId="slug-issue">
    <w:name w:val="slug-issue"/>
    <w:basedOn w:val="DefaultParagraphFont"/>
    <w:rsid w:val="008A001D"/>
  </w:style>
  <w:style w:type="character" w:customStyle="1" w:styleId="slug-pages">
    <w:name w:val="slug-pages"/>
    <w:basedOn w:val="DefaultParagraphFont"/>
    <w:rsid w:val="008A001D"/>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8A001D"/>
    <w:rPr>
      <w:b/>
      <w:bCs/>
      <w:strike w:val="0"/>
      <w:dstrike w:val="0"/>
      <w:sz w:val="24"/>
      <w:u w:val="none"/>
      <w:effect w:val="none"/>
    </w:rPr>
  </w:style>
  <w:style w:type="character" w:customStyle="1" w:styleId="tagchar">
    <w:name w:val="tagchar"/>
    <w:basedOn w:val="DefaultParagraphFont"/>
    <w:rsid w:val="008A001D"/>
  </w:style>
  <w:style w:type="character" w:customStyle="1" w:styleId="pmterms11">
    <w:name w:val="pmterms11"/>
    <w:basedOn w:val="DefaultParagraphFont"/>
    <w:rsid w:val="008A001D"/>
    <w:rPr>
      <w:b/>
      <w:bCs/>
      <w:i w:val="0"/>
      <w:iCs w:val="0"/>
      <w:color w:val="000000"/>
    </w:rPr>
  </w:style>
  <w:style w:type="character" w:customStyle="1" w:styleId="StyleUnderlineChar9ptBold">
    <w:name w:val="Style Underline Char + 9 pt Bold"/>
    <w:basedOn w:val="DefaultParagraphFont"/>
    <w:rsid w:val="008A001D"/>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8A001D"/>
    <w:rPr>
      <w:szCs w:val="24"/>
      <w:u w:val="single"/>
      <w:lang w:val="en-US" w:eastAsia="en-US" w:bidi="ar-SA"/>
    </w:rPr>
  </w:style>
  <w:style w:type="character" w:customStyle="1" w:styleId="BoldandUnderlineChar2Char1">
    <w:name w:val="Bold and Underline Char2 Char1"/>
    <w:basedOn w:val="DefaultParagraphFont"/>
    <w:rsid w:val="008A001D"/>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8A001D"/>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8A001D"/>
    <w:rPr>
      <w:szCs w:val="24"/>
      <w:u w:val="single"/>
      <w:lang w:val="en-US" w:eastAsia="en-US" w:bidi="ar-SA"/>
    </w:rPr>
  </w:style>
  <w:style w:type="paragraph" w:customStyle="1" w:styleId="Language">
    <w:name w:val="Language"/>
    <w:basedOn w:val="Normal"/>
    <w:link w:val="LanguageChar"/>
    <w:qFormat/>
    <w:rsid w:val="008A001D"/>
    <w:rPr>
      <w:rFonts w:eastAsia="Times New Roman"/>
      <w:strike/>
      <w:szCs w:val="20"/>
    </w:rPr>
  </w:style>
  <w:style w:type="character" w:customStyle="1" w:styleId="LanguageChar">
    <w:name w:val="Language Char"/>
    <w:basedOn w:val="DefaultParagraphFont"/>
    <w:link w:val="Language"/>
    <w:rsid w:val="008A001D"/>
    <w:rPr>
      <w:rFonts w:ascii="Calibri" w:eastAsia="Times New Roman" w:hAnsi="Calibri"/>
      <w:strike/>
      <w:sz w:val="22"/>
      <w:szCs w:val="20"/>
    </w:rPr>
  </w:style>
  <w:style w:type="paragraph" w:customStyle="1" w:styleId="UnderlineChar3">
    <w:name w:val="Underline Char3"/>
    <w:basedOn w:val="Normal"/>
    <w:link w:val="UnderlineChar3Char"/>
    <w:qFormat/>
    <w:rsid w:val="008A001D"/>
    <w:rPr>
      <w:rFonts w:eastAsia="Times New Roman"/>
      <w:u w:val="single"/>
    </w:rPr>
  </w:style>
  <w:style w:type="character" w:customStyle="1" w:styleId="UnderlineChar3Char">
    <w:name w:val="Underline Char3 Char"/>
    <w:basedOn w:val="DefaultParagraphFont"/>
    <w:link w:val="UnderlineChar3"/>
    <w:rsid w:val="008A001D"/>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8A001D"/>
    <w:rPr>
      <w:rFonts w:eastAsia="Times New Roman"/>
      <w:b/>
      <w:u w:val="single"/>
    </w:rPr>
  </w:style>
  <w:style w:type="character" w:customStyle="1" w:styleId="BoldandUnderlineChar3CharChar">
    <w:name w:val="Bold and Underline Char3 Char Char"/>
    <w:basedOn w:val="DefaultParagraphFont"/>
    <w:link w:val="BoldandUnderlineChar3Char"/>
    <w:rsid w:val="008A001D"/>
    <w:rPr>
      <w:rFonts w:ascii="Calibri" w:eastAsia="Times New Roman" w:hAnsi="Calibri"/>
      <w:b/>
      <w:sz w:val="22"/>
      <w:u w:val="single"/>
    </w:rPr>
  </w:style>
  <w:style w:type="character" w:customStyle="1" w:styleId="UnderlineChar1">
    <w:name w:val="Underline Char1"/>
    <w:basedOn w:val="DefaultParagraphFont"/>
    <w:rsid w:val="008A001D"/>
    <w:rPr>
      <w:szCs w:val="24"/>
      <w:u w:val="single"/>
      <w:lang w:val="en-US" w:eastAsia="en-US" w:bidi="ar-SA"/>
    </w:rPr>
  </w:style>
  <w:style w:type="character" w:customStyle="1" w:styleId="BoldandUnderlineChar1Char2Char">
    <w:name w:val="Bold and Underline Char1 Char2 Char"/>
    <w:basedOn w:val="DefaultParagraphFont"/>
    <w:rsid w:val="008A001D"/>
    <w:rPr>
      <w:b/>
      <w:szCs w:val="24"/>
      <w:u w:val="single"/>
      <w:lang w:val="en-US" w:eastAsia="en-US" w:bidi="ar-SA"/>
    </w:rPr>
  </w:style>
  <w:style w:type="paragraph" w:customStyle="1" w:styleId="HotRoute">
    <w:name w:val="Hot Route"/>
    <w:basedOn w:val="Normal"/>
    <w:link w:val="HotRouteChar0"/>
    <w:qFormat/>
    <w:rsid w:val="008A001D"/>
    <w:pPr>
      <w:ind w:left="144"/>
    </w:pPr>
    <w:rPr>
      <w:rFonts w:eastAsia="Times New Roman"/>
    </w:rPr>
  </w:style>
  <w:style w:type="character" w:customStyle="1" w:styleId="Style12ptBoldUnderline1">
    <w:name w:val="Style 12 pt Bold Underline1"/>
    <w:basedOn w:val="DefaultParagraphFont"/>
    <w:rsid w:val="008A001D"/>
    <w:rPr>
      <w:b/>
      <w:bCs/>
      <w:sz w:val="24"/>
      <w:u w:val="single"/>
    </w:rPr>
  </w:style>
  <w:style w:type="character" w:customStyle="1" w:styleId="StyleEmphasisArial12ptBoldNotItalic">
    <w:name w:val="Style Emphasis + Arial 12 pt Bold Not Italic"/>
    <w:basedOn w:val="Emphasis"/>
    <w:rsid w:val="008A001D"/>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8A001D"/>
    <w:rPr>
      <w:rFonts w:ascii="SimSun" w:eastAsia="SimSun" w:hAnsi="SimSun"/>
      <w:sz w:val="15"/>
      <w:lang w:eastAsia="zh-CN"/>
    </w:rPr>
  </w:style>
  <w:style w:type="paragraph" w:customStyle="1" w:styleId="UnreadText">
    <w:name w:val="Unread Text"/>
    <w:basedOn w:val="Normal"/>
    <w:next w:val="Normal"/>
    <w:link w:val="UnreadTextChar"/>
    <w:autoRedefine/>
    <w:qFormat/>
    <w:rsid w:val="008A001D"/>
    <w:pPr>
      <w:ind w:left="360"/>
    </w:pPr>
    <w:rPr>
      <w:rFonts w:ascii="SimSun" w:eastAsia="SimSun" w:hAnsi="SimSun"/>
      <w:sz w:val="15"/>
      <w:lang w:eastAsia="zh-CN"/>
    </w:rPr>
  </w:style>
  <w:style w:type="character" w:customStyle="1" w:styleId="smallChar">
    <w:name w:val="small Char"/>
    <w:rsid w:val="008A001D"/>
    <w:rPr>
      <w:rFonts w:ascii="Calibri" w:eastAsia="Calibri" w:hAnsi="Calibri" w:cs="Calibri"/>
      <w:sz w:val="16"/>
      <w:szCs w:val="20"/>
      <w:lang w:val="x-none" w:eastAsia="x-none"/>
    </w:rPr>
  </w:style>
  <w:style w:type="paragraph" w:customStyle="1" w:styleId="HotRoute0">
    <w:name w:val="Hot Route!"/>
    <w:basedOn w:val="Normal"/>
    <w:qFormat/>
    <w:rsid w:val="008A001D"/>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8A001D"/>
    <w:rPr>
      <w:rFonts w:ascii="Times New Roman" w:hAnsi="Times New Roman" w:cs="Times New Roman"/>
      <w:sz w:val="16"/>
      <w:szCs w:val="16"/>
    </w:rPr>
  </w:style>
  <w:style w:type="character" w:customStyle="1" w:styleId="BodyText2Char1">
    <w:name w:val="Body Text 2 Char1"/>
    <w:basedOn w:val="DefaultParagraphFont"/>
    <w:semiHidden/>
    <w:rsid w:val="008A001D"/>
    <w:rPr>
      <w:rFonts w:ascii="Times New Roman" w:hAnsi="Times New Roman" w:cs="Times New Roman"/>
      <w:sz w:val="20"/>
    </w:rPr>
  </w:style>
  <w:style w:type="character" w:customStyle="1" w:styleId="Heading2Char1CharCharCharCharCharC">
    <w:name w:val="Heading 2 Char1 Char Char Char Char Char C"/>
    <w:rsid w:val="008A001D"/>
    <w:rPr>
      <w:rFonts w:cs="Arial"/>
      <w:b/>
      <w:bCs/>
      <w:iCs/>
      <w:sz w:val="24"/>
      <w:szCs w:val="28"/>
      <w:lang w:val="en-US" w:eastAsia="en-US" w:bidi="ar-SA"/>
    </w:rPr>
  </w:style>
  <w:style w:type="character" w:customStyle="1" w:styleId="underline1">
    <w:name w:val="underline1"/>
    <w:basedOn w:val="DefaultParagraphFont"/>
    <w:rsid w:val="008A001D"/>
    <w:rPr>
      <w:u w:val="single"/>
    </w:rPr>
  </w:style>
  <w:style w:type="character" w:customStyle="1" w:styleId="author">
    <w:name w:val="author"/>
    <w:basedOn w:val="DefaultParagraphFont"/>
    <w:rsid w:val="008A001D"/>
    <w:rPr>
      <w:rFonts w:ascii="Times New Roman" w:hAnsi="Times New Roman"/>
      <w:b/>
      <w:sz w:val="24"/>
    </w:rPr>
  </w:style>
  <w:style w:type="character" w:customStyle="1" w:styleId="FontStyle291">
    <w:name w:val="Font Style291"/>
    <w:basedOn w:val="DefaultParagraphFont"/>
    <w:uiPriority w:val="99"/>
    <w:rsid w:val="008A001D"/>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8A001D"/>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8A001D"/>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8A001D"/>
    <w:rPr>
      <w:rFonts w:ascii="Calibri" w:eastAsia="Times New Roman" w:hAnsi="Calibri"/>
      <w:sz w:val="22"/>
    </w:rPr>
  </w:style>
  <w:style w:type="paragraph" w:customStyle="1" w:styleId="Cards1">
    <w:name w:val="Cards1"/>
    <w:basedOn w:val="Normal"/>
    <w:link w:val="Cards1Char"/>
    <w:qFormat/>
    <w:rsid w:val="008A001D"/>
    <w:pPr>
      <w:ind w:left="288"/>
    </w:pPr>
    <w:rPr>
      <w:rFonts w:eastAsia="Times New Roman"/>
      <w:u w:val="single"/>
    </w:rPr>
  </w:style>
  <w:style w:type="character" w:customStyle="1" w:styleId="Cards1Char">
    <w:name w:val="Cards1 Char"/>
    <w:basedOn w:val="DefaultParagraphFont"/>
    <w:link w:val="Cards1"/>
    <w:rsid w:val="008A001D"/>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8A001D"/>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8A001D"/>
    <w:rPr>
      <w:rFonts w:ascii="Arial" w:eastAsia="Calibri" w:hAnsi="Arial" w:cs="Arial"/>
      <w:sz w:val="22"/>
      <w:szCs w:val="22"/>
      <w:u w:val="single"/>
    </w:rPr>
  </w:style>
  <w:style w:type="character" w:customStyle="1" w:styleId="EmphasizeThis">
    <w:name w:val="EmphasizeThis"/>
    <w:rsid w:val="008A001D"/>
    <w:rPr>
      <w:rFonts w:ascii="Georgia" w:hAnsi="Georgia"/>
      <w:b/>
      <w:iCs/>
      <w:sz w:val="24"/>
      <w:u w:val="thick"/>
    </w:rPr>
  </w:style>
  <w:style w:type="paragraph" w:customStyle="1" w:styleId="Stylecard8pt">
    <w:name w:val="Style card + 8 pt"/>
    <w:basedOn w:val="card"/>
    <w:link w:val="Stylecard8ptChar"/>
    <w:qFormat/>
    <w:rsid w:val="008A001D"/>
    <w:rPr>
      <w:rFonts w:ascii="Georgia" w:hAnsi="Georgia"/>
      <w:bCs/>
      <w:color w:val="000000"/>
      <w:lang w:eastAsia="ar-SA"/>
    </w:rPr>
  </w:style>
  <w:style w:type="character" w:customStyle="1" w:styleId="Stylecard8ptChar">
    <w:name w:val="Style card + 8 pt Char"/>
    <w:basedOn w:val="cardChar"/>
    <w:link w:val="Stylecard8pt"/>
    <w:rsid w:val="008A001D"/>
    <w:rPr>
      <w:rFonts w:ascii="Georgia" w:hAnsi="Georgia"/>
      <w:bCs/>
      <w:color w:val="000000"/>
      <w:sz w:val="16"/>
      <w:lang w:eastAsia="ar-SA"/>
    </w:rPr>
  </w:style>
  <w:style w:type="character" w:customStyle="1" w:styleId="bhl">
    <w:name w:val="bhl"/>
    <w:basedOn w:val="DefaultParagraphFont"/>
    <w:rsid w:val="008A001D"/>
  </w:style>
  <w:style w:type="paragraph" w:customStyle="1" w:styleId="TagGA11">
    <w:name w:val="Tag GA 11"/>
    <w:basedOn w:val="TOC1"/>
    <w:qFormat/>
    <w:rsid w:val="008A001D"/>
    <w:pPr>
      <w:spacing w:before="0" w:after="160"/>
    </w:pPr>
    <w:rPr>
      <w:rFonts w:ascii="Georgia" w:eastAsia="Calibri" w:hAnsi="Georgia"/>
      <w:u w:val="none"/>
      <w:lang w:bidi="ar-SA"/>
    </w:rPr>
  </w:style>
  <w:style w:type="paragraph" w:customStyle="1" w:styleId="CiteCard">
    <w:name w:val="Cite/Card"/>
    <w:basedOn w:val="TOC2"/>
    <w:qFormat/>
    <w:rsid w:val="008A001D"/>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8A001D"/>
    <w:rPr>
      <w:rFonts w:ascii="Georgia" w:eastAsia="Times New Roman" w:hAnsi="Georgia" w:hint="default"/>
      <w:sz w:val="22"/>
      <w:u w:val="single"/>
      <w:lang w:eastAsia="zh-CN"/>
    </w:rPr>
  </w:style>
  <w:style w:type="character" w:customStyle="1" w:styleId="addmd">
    <w:name w:val="addmd"/>
    <w:basedOn w:val="DefaultParagraphFont"/>
    <w:rsid w:val="008A001D"/>
  </w:style>
  <w:style w:type="character" w:customStyle="1" w:styleId="UnderlinedTextCharChar">
    <w:name w:val="Underlined Text Char Char"/>
    <w:basedOn w:val="DefaultParagraphFont"/>
    <w:rsid w:val="008A001D"/>
    <w:rPr>
      <w:rFonts w:cs="Arial"/>
      <w:bCs/>
      <w:noProof w:val="0"/>
      <w:szCs w:val="26"/>
      <w:u w:val="single"/>
      <w:lang w:val="en-US" w:eastAsia="en-US" w:bidi="ar-SA"/>
    </w:rPr>
  </w:style>
  <w:style w:type="character" w:customStyle="1" w:styleId="CardText1Char">
    <w:name w:val="Card Text 1 Char"/>
    <w:rsid w:val="008A001D"/>
    <w:rPr>
      <w:rFonts w:ascii="Georgia" w:hAnsi="Georgia"/>
      <w:color w:val="000000"/>
      <w:sz w:val="22"/>
      <w:szCs w:val="22"/>
      <w:u w:val="single"/>
    </w:rPr>
  </w:style>
  <w:style w:type="character" w:customStyle="1" w:styleId="BoldUnderlining">
    <w:name w:val="Bold Underlining"/>
    <w:rsid w:val="008A001D"/>
    <w:rPr>
      <w:u w:val="single"/>
    </w:rPr>
  </w:style>
  <w:style w:type="character" w:customStyle="1" w:styleId="Intemphasis">
    <w:name w:val="Intemphasis"/>
    <w:uiPriority w:val="1"/>
    <w:qFormat/>
    <w:rsid w:val="008A001D"/>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8A001D"/>
    <w:pPr>
      <w:ind w:left="288" w:right="288"/>
    </w:pPr>
    <w:rPr>
      <w:szCs w:val="16"/>
    </w:rPr>
  </w:style>
  <w:style w:type="character" w:customStyle="1" w:styleId="cardtextChar3">
    <w:name w:val="cardtext Char"/>
    <w:basedOn w:val="DefaultParagraphFont"/>
    <w:link w:val="cardtext2"/>
    <w:rsid w:val="008A001D"/>
    <w:rPr>
      <w:rFonts w:ascii="Calibri" w:hAnsi="Calibri"/>
      <w:sz w:val="22"/>
      <w:szCs w:val="16"/>
    </w:rPr>
  </w:style>
  <w:style w:type="character" w:customStyle="1" w:styleId="BoldUnderlineChar10">
    <w:name w:val="BoldUnderline Char1"/>
    <w:rsid w:val="008A001D"/>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8A001D"/>
    <w:pPr>
      <w:spacing w:after="200"/>
      <w:contextualSpacing/>
    </w:pPr>
    <w:rPr>
      <w:rFonts w:eastAsia="Calibri"/>
      <w:u w:val="single"/>
    </w:rPr>
  </w:style>
  <w:style w:type="character" w:customStyle="1" w:styleId="UnderlinedCardTextChar">
    <w:name w:val="Underlined Card Text Char"/>
    <w:link w:val="UnderlinedCardText"/>
    <w:rsid w:val="008A001D"/>
    <w:rPr>
      <w:rFonts w:ascii="Calibri" w:eastAsia="Calibri" w:hAnsi="Calibri"/>
      <w:sz w:val="22"/>
      <w:u w:val="single"/>
    </w:rPr>
  </w:style>
  <w:style w:type="character" w:customStyle="1" w:styleId="Hyperlink6">
    <w:name w:val="Hyperlink6"/>
    <w:basedOn w:val="DefaultParagraphFont"/>
    <w:rsid w:val="008A001D"/>
    <w:rPr>
      <w:color w:val="3300CC"/>
      <w:u w:val="single"/>
    </w:rPr>
  </w:style>
  <w:style w:type="paragraph" w:customStyle="1" w:styleId="Tag12">
    <w:name w:val="Tag12"/>
    <w:basedOn w:val="Normal"/>
    <w:qFormat/>
    <w:rsid w:val="008A001D"/>
    <w:pPr>
      <w:contextualSpacing/>
    </w:pPr>
    <w:rPr>
      <w:rFonts w:eastAsia="Cambria"/>
      <w:b/>
    </w:rPr>
  </w:style>
  <w:style w:type="character" w:customStyle="1" w:styleId="citation">
    <w:name w:val="citation"/>
    <w:basedOn w:val="DefaultParagraphFont"/>
    <w:rsid w:val="008A001D"/>
  </w:style>
  <w:style w:type="paragraph" w:customStyle="1" w:styleId="UnderlineText">
    <w:name w:val="Underline Text"/>
    <w:basedOn w:val="Normal"/>
    <w:link w:val="UnderlineTextChar"/>
    <w:qFormat/>
    <w:rsid w:val="008A001D"/>
    <w:pPr>
      <w:ind w:left="288"/>
    </w:pPr>
    <w:rPr>
      <w:rFonts w:eastAsia="Times New Roman"/>
      <w:u w:val="single"/>
    </w:rPr>
  </w:style>
  <w:style w:type="character" w:customStyle="1" w:styleId="UnderlineTextChar">
    <w:name w:val="Underline Text Char"/>
    <w:basedOn w:val="DefaultParagraphFont"/>
    <w:link w:val="UnderlineText"/>
    <w:rsid w:val="008A001D"/>
    <w:rPr>
      <w:rFonts w:ascii="Calibri" w:eastAsia="Times New Roman" w:hAnsi="Calibri"/>
      <w:sz w:val="22"/>
      <w:u w:val="single"/>
    </w:rPr>
  </w:style>
  <w:style w:type="character" w:customStyle="1" w:styleId="il">
    <w:name w:val="il"/>
    <w:basedOn w:val="DefaultParagraphFont"/>
    <w:rsid w:val="008A001D"/>
  </w:style>
  <w:style w:type="character" w:customStyle="1" w:styleId="commentstext">
    <w:name w:val="comments_text"/>
    <w:uiPriority w:val="99"/>
    <w:rsid w:val="008A001D"/>
    <w:rPr>
      <w:rFonts w:cs="Times New Roman"/>
    </w:rPr>
  </w:style>
  <w:style w:type="paragraph" w:customStyle="1" w:styleId="Heading42">
    <w:name w:val="Heading 42"/>
    <w:basedOn w:val="Normal"/>
    <w:qFormat/>
    <w:rsid w:val="008A001D"/>
    <w:rPr>
      <w:rFonts w:eastAsia="Times New Roman"/>
    </w:rPr>
  </w:style>
  <w:style w:type="paragraph" w:customStyle="1" w:styleId="DebateNormal">
    <w:name w:val="DebateNormal"/>
    <w:basedOn w:val="Normal"/>
    <w:link w:val="DebateNormalChar"/>
    <w:qFormat/>
    <w:rsid w:val="008A001D"/>
    <w:pPr>
      <w:spacing w:line="276" w:lineRule="auto"/>
    </w:pPr>
    <w:rPr>
      <w:rFonts w:eastAsia="Calibri"/>
      <w:szCs w:val="20"/>
    </w:rPr>
  </w:style>
  <w:style w:type="character" w:customStyle="1" w:styleId="DebateNormalChar">
    <w:name w:val="DebateNormal Char"/>
    <w:basedOn w:val="DefaultParagraphFont"/>
    <w:link w:val="DebateNormal"/>
    <w:rsid w:val="008A001D"/>
    <w:rPr>
      <w:rFonts w:ascii="Calibri" w:eastAsia="Calibri" w:hAnsi="Calibri"/>
      <w:sz w:val="22"/>
      <w:szCs w:val="20"/>
    </w:rPr>
  </w:style>
  <w:style w:type="paragraph" w:customStyle="1" w:styleId="DebateEmphasis">
    <w:name w:val="DebateEmphasis"/>
    <w:basedOn w:val="Normal"/>
    <w:link w:val="DebateEmphasisChar"/>
    <w:qFormat/>
    <w:rsid w:val="008A001D"/>
    <w:pPr>
      <w:spacing w:line="276" w:lineRule="auto"/>
    </w:pPr>
    <w:rPr>
      <w:rFonts w:eastAsia="Calibri"/>
      <w:b/>
      <w:szCs w:val="20"/>
      <w:u w:val="single"/>
    </w:rPr>
  </w:style>
  <w:style w:type="character" w:customStyle="1" w:styleId="DebateEmphasisChar">
    <w:name w:val="DebateEmphasis Char"/>
    <w:basedOn w:val="DefaultParagraphFont"/>
    <w:link w:val="DebateEmphasis"/>
    <w:rsid w:val="008A001D"/>
    <w:rPr>
      <w:rFonts w:ascii="Calibri" w:eastAsia="Calibri" w:hAnsi="Calibri"/>
      <w:b/>
      <w:sz w:val="22"/>
      <w:szCs w:val="20"/>
      <w:u w:val="single"/>
    </w:rPr>
  </w:style>
  <w:style w:type="paragraph" w:customStyle="1" w:styleId="NormalCite">
    <w:name w:val="NormalCite"/>
    <w:link w:val="NormalCiteChar"/>
    <w:qFormat/>
    <w:rsid w:val="008A001D"/>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8A001D"/>
    <w:rPr>
      <w:rFonts w:ascii="Times New Roman" w:eastAsiaTheme="minorHAnsi" w:hAnsi="Times New Roman" w:cs="Times New Roman"/>
      <w:sz w:val="18"/>
      <w:szCs w:val="22"/>
    </w:rPr>
  </w:style>
  <w:style w:type="character" w:customStyle="1" w:styleId="articletext">
    <w:name w:val="articletext"/>
    <w:basedOn w:val="DefaultParagraphFont"/>
    <w:rsid w:val="008A001D"/>
  </w:style>
  <w:style w:type="character" w:customStyle="1" w:styleId="grey10">
    <w:name w:val="grey10"/>
    <w:basedOn w:val="DefaultParagraphFont"/>
    <w:rsid w:val="008A001D"/>
  </w:style>
  <w:style w:type="character" w:customStyle="1" w:styleId="navy13bd">
    <w:name w:val="navy13bd"/>
    <w:basedOn w:val="DefaultParagraphFont"/>
    <w:rsid w:val="008A001D"/>
  </w:style>
  <w:style w:type="character" w:customStyle="1" w:styleId="Style9ptUnderline2">
    <w:name w:val="Style 9 pt Underline2"/>
    <w:basedOn w:val="DefaultParagraphFont"/>
    <w:rsid w:val="008A001D"/>
    <w:rPr>
      <w:sz w:val="20"/>
      <w:u w:val="single"/>
    </w:rPr>
  </w:style>
  <w:style w:type="character" w:customStyle="1" w:styleId="Style9ptBoldUnderline1">
    <w:name w:val="Style 9 pt Bold Underline1"/>
    <w:basedOn w:val="DefaultParagraphFont"/>
    <w:rsid w:val="008A001D"/>
    <w:rPr>
      <w:b/>
      <w:bCs/>
      <w:sz w:val="20"/>
      <w:u w:val="single"/>
    </w:rPr>
  </w:style>
  <w:style w:type="character" w:customStyle="1" w:styleId="TagsCharChar">
    <w:name w:val="Tags Char Char"/>
    <w:basedOn w:val="DefaultParagraphFont"/>
    <w:rsid w:val="008A001D"/>
    <w:rPr>
      <w:rFonts w:eastAsia="SimSun"/>
      <w:b/>
      <w:sz w:val="24"/>
      <w:lang w:val="en-US" w:eastAsia="zh-CN" w:bidi="ar-SA"/>
    </w:rPr>
  </w:style>
  <w:style w:type="paragraph" w:customStyle="1" w:styleId="cardCharCharCharChar">
    <w:name w:val="card Char Char Char Char"/>
    <w:basedOn w:val="Normal"/>
    <w:qFormat/>
    <w:rsid w:val="008A001D"/>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8A001D"/>
    <w:rPr>
      <w:rFonts w:eastAsia="Times New Roman"/>
      <w:u w:val="single"/>
    </w:rPr>
  </w:style>
  <w:style w:type="character" w:customStyle="1" w:styleId="CARDChar0">
    <w:name w:val="CARD Char"/>
    <w:basedOn w:val="DefaultParagraphFont"/>
    <w:link w:val="CARD0"/>
    <w:rsid w:val="008A001D"/>
    <w:rPr>
      <w:rFonts w:ascii="Calibri" w:eastAsia="Times New Roman" w:hAnsi="Calibri"/>
      <w:sz w:val="22"/>
      <w:u w:val="single"/>
    </w:rPr>
  </w:style>
  <w:style w:type="paragraph" w:customStyle="1" w:styleId="Normal2">
    <w:name w:val="Normal2"/>
    <w:basedOn w:val="Normal"/>
    <w:qFormat/>
    <w:rsid w:val="008A001D"/>
    <w:rPr>
      <w:rFonts w:eastAsia="Times New Roman"/>
    </w:rPr>
  </w:style>
  <w:style w:type="character" w:customStyle="1" w:styleId="Style11ptThickunderline">
    <w:name w:val="Style 11 pt Thick underline"/>
    <w:rsid w:val="008A001D"/>
    <w:rPr>
      <w:rFonts w:ascii="Times New Roman" w:hAnsi="Times New Roman"/>
      <w:sz w:val="20"/>
      <w:u w:val="single"/>
    </w:rPr>
  </w:style>
  <w:style w:type="character" w:customStyle="1" w:styleId="Style11ptBoldThickunderline">
    <w:name w:val="Style 11 pt Bold Thick underline"/>
    <w:rsid w:val="008A001D"/>
    <w:rPr>
      <w:rFonts w:ascii="Times New Roman" w:hAnsi="Times New Roman"/>
      <w:b/>
      <w:bCs/>
      <w:sz w:val="20"/>
      <w:u w:val="single"/>
    </w:rPr>
  </w:style>
  <w:style w:type="paragraph" w:customStyle="1" w:styleId="UnderlineBoldIndent">
    <w:name w:val="Underline + Bold Indent"/>
    <w:basedOn w:val="Normal"/>
    <w:link w:val="UnderlineBoldIndentCharChar"/>
    <w:qFormat/>
    <w:rsid w:val="008A001D"/>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8A001D"/>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8A001D"/>
    <w:rPr>
      <w:u w:val="single"/>
    </w:rPr>
  </w:style>
  <w:style w:type="character" w:customStyle="1" w:styleId="StyleUnderlineBoldIndent11ptChar">
    <w:name w:val="Style Underline + Bold Indent + 11 pt Char"/>
    <w:link w:val="StyleUnderlineBoldIndent11pt"/>
    <w:rsid w:val="008A001D"/>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8A001D"/>
    <w:rPr>
      <w:b/>
      <w:bCs/>
      <w:u w:val="single"/>
    </w:rPr>
  </w:style>
  <w:style w:type="character" w:customStyle="1" w:styleId="StyleUnderlineBoldIndent11ptBoldChar">
    <w:name w:val="Style Underline + Bold Indent + 11 pt Bold Char"/>
    <w:link w:val="StyleUnderlineBoldIndent11ptBold"/>
    <w:rsid w:val="008A001D"/>
    <w:rPr>
      <w:rFonts w:ascii="Calibri" w:eastAsia="Times New Roman" w:hAnsi="Calibri"/>
      <w:b/>
      <w:bCs/>
      <w:sz w:val="22"/>
      <w:szCs w:val="20"/>
      <w:u w:val="single"/>
    </w:rPr>
  </w:style>
  <w:style w:type="paragraph" w:customStyle="1" w:styleId="Normal20pt">
    <w:name w:val="Normal  + 20 pt"/>
    <w:basedOn w:val="Normal"/>
    <w:uiPriority w:val="6"/>
    <w:qFormat/>
    <w:rsid w:val="008A001D"/>
    <w:rPr>
      <w:bCs/>
      <w:u w:val="single"/>
    </w:rPr>
  </w:style>
  <w:style w:type="paragraph" w:customStyle="1" w:styleId="author-name">
    <w:name w:val="author-name"/>
    <w:basedOn w:val="Normal"/>
    <w:qFormat/>
    <w:rsid w:val="008A001D"/>
    <w:pPr>
      <w:spacing w:before="100" w:beforeAutospacing="1" w:after="100" w:afterAutospacing="1"/>
    </w:pPr>
    <w:rPr>
      <w:rFonts w:eastAsia="Times New Roman"/>
    </w:rPr>
  </w:style>
  <w:style w:type="paragraph" w:customStyle="1" w:styleId="author-credentials">
    <w:name w:val="author-credentials"/>
    <w:basedOn w:val="Normal"/>
    <w:qFormat/>
    <w:rsid w:val="008A001D"/>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8A001D"/>
    <w:rPr>
      <w:rFonts w:ascii="Consolas" w:hAnsi="Consolas" w:cs="Consolas"/>
      <w:sz w:val="20"/>
      <w:szCs w:val="20"/>
    </w:rPr>
  </w:style>
  <w:style w:type="character" w:customStyle="1" w:styleId="headline">
    <w:name w:val="headline"/>
    <w:basedOn w:val="DefaultParagraphFont"/>
    <w:rsid w:val="008A001D"/>
  </w:style>
  <w:style w:type="character" w:customStyle="1" w:styleId="yshortcuts">
    <w:name w:val="yshortcuts"/>
    <w:basedOn w:val="DefaultParagraphFont"/>
    <w:rsid w:val="008A001D"/>
  </w:style>
  <w:style w:type="character" w:customStyle="1" w:styleId="HotRouteChar0">
    <w:name w:val="Hot Route Char"/>
    <w:link w:val="HotRoute"/>
    <w:rsid w:val="008A001D"/>
    <w:rPr>
      <w:rFonts w:ascii="Calibri" w:eastAsia="Times New Roman" w:hAnsi="Calibri"/>
      <w:sz w:val="22"/>
    </w:rPr>
  </w:style>
  <w:style w:type="paragraph" w:styleId="PlainText">
    <w:name w:val="Plain Text"/>
    <w:basedOn w:val="Normal"/>
    <w:link w:val="PlainTextChar"/>
    <w:rsid w:val="008A001D"/>
    <w:rPr>
      <w:rFonts w:ascii="Courier New" w:eastAsia="Times New Roman" w:hAnsi="Courier New" w:cs="Courier New"/>
      <w:szCs w:val="20"/>
    </w:rPr>
  </w:style>
  <w:style w:type="character" w:customStyle="1" w:styleId="PlainTextChar">
    <w:name w:val="Plain Text Char"/>
    <w:basedOn w:val="DefaultParagraphFont"/>
    <w:link w:val="PlainText"/>
    <w:rsid w:val="008A001D"/>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8A001D"/>
    <w:rPr>
      <w:sz w:val="12"/>
    </w:rPr>
  </w:style>
  <w:style w:type="character" w:customStyle="1" w:styleId="MicrotextChar0">
    <w:name w:val="Microtext Char"/>
    <w:link w:val="Microtext0"/>
    <w:rsid w:val="008A001D"/>
    <w:rPr>
      <w:rFonts w:ascii="Calibri" w:hAnsi="Calibri"/>
      <w:sz w:val="12"/>
    </w:rPr>
  </w:style>
  <w:style w:type="paragraph" w:customStyle="1" w:styleId="Style6">
    <w:name w:val="Style6"/>
    <w:basedOn w:val="Normal"/>
    <w:link w:val="Style6Char"/>
    <w:autoRedefine/>
    <w:qFormat/>
    <w:rsid w:val="008A001D"/>
    <w:rPr>
      <w:b/>
    </w:rPr>
  </w:style>
  <w:style w:type="character" w:customStyle="1" w:styleId="Style6Char">
    <w:name w:val="Style6 Char"/>
    <w:basedOn w:val="DefaultParagraphFont"/>
    <w:link w:val="Style6"/>
    <w:rsid w:val="008A001D"/>
    <w:rPr>
      <w:rFonts w:ascii="Calibri" w:hAnsi="Calibri"/>
      <w:b/>
      <w:sz w:val="22"/>
    </w:rPr>
  </w:style>
  <w:style w:type="paragraph" w:customStyle="1" w:styleId="Style11">
    <w:name w:val="Style11"/>
    <w:basedOn w:val="Normal"/>
    <w:link w:val="Style11Char"/>
    <w:qFormat/>
    <w:rsid w:val="008A001D"/>
    <w:rPr>
      <w:rFonts w:eastAsia="Times New Roman"/>
      <w:b/>
      <w:szCs w:val="20"/>
      <w:u w:val="thick"/>
    </w:rPr>
  </w:style>
  <w:style w:type="paragraph" w:customStyle="1" w:styleId="Style12">
    <w:name w:val="Style12"/>
    <w:basedOn w:val="Normal"/>
    <w:link w:val="Style12Char"/>
    <w:qFormat/>
    <w:rsid w:val="008A001D"/>
    <w:rPr>
      <w:rFonts w:eastAsia="Times New Roman"/>
      <w:b/>
      <w:u w:val="thick"/>
    </w:rPr>
  </w:style>
  <w:style w:type="character" w:customStyle="1" w:styleId="Style11Char">
    <w:name w:val="Style11 Char"/>
    <w:basedOn w:val="DefaultParagraphFont"/>
    <w:link w:val="Style11"/>
    <w:rsid w:val="008A001D"/>
    <w:rPr>
      <w:rFonts w:ascii="Calibri" w:eastAsia="Times New Roman" w:hAnsi="Calibri"/>
      <w:b/>
      <w:sz w:val="22"/>
      <w:szCs w:val="20"/>
      <w:u w:val="thick"/>
    </w:rPr>
  </w:style>
  <w:style w:type="character" w:customStyle="1" w:styleId="Style12Char">
    <w:name w:val="Style12 Char"/>
    <w:basedOn w:val="DefaultParagraphFont"/>
    <w:link w:val="Style12"/>
    <w:rsid w:val="008A001D"/>
    <w:rPr>
      <w:rFonts w:ascii="Calibri" w:eastAsia="Times New Roman" w:hAnsi="Calibri"/>
      <w:b/>
      <w:sz w:val="22"/>
      <w:u w:val="thick"/>
    </w:rPr>
  </w:style>
  <w:style w:type="character" w:customStyle="1" w:styleId="caps-label">
    <w:name w:val="caps-label"/>
    <w:basedOn w:val="DefaultParagraphFont"/>
    <w:rsid w:val="008A001D"/>
  </w:style>
  <w:style w:type="character" w:customStyle="1" w:styleId="wikiexternallink">
    <w:name w:val="wikiexternallink"/>
    <w:basedOn w:val="DefaultParagraphFont"/>
    <w:rsid w:val="008A001D"/>
  </w:style>
  <w:style w:type="character" w:customStyle="1" w:styleId="StyleStyleBoldUnderlineIntenseEmphasisUnderlineapple-style-s">
    <w:name w:val="Style Style Bold UnderlineIntense EmphasisUnderlineapple-style-s..."/>
    <w:basedOn w:val="DefaultParagraphFont"/>
    <w:rsid w:val="008A001D"/>
    <w:rPr>
      <w:b w:val="0"/>
      <w:bCs w:val="0"/>
      <w:sz w:val="22"/>
      <w:u w:val="single"/>
      <w:bdr w:val="none" w:sz="0" w:space="0" w:color="auto"/>
    </w:rPr>
  </w:style>
  <w:style w:type="paragraph" w:customStyle="1" w:styleId="blocktitle0">
    <w:name w:val="block title"/>
    <w:basedOn w:val="Normal"/>
    <w:link w:val="blocktitleChar0"/>
    <w:autoRedefine/>
    <w:qFormat/>
    <w:rsid w:val="008A001D"/>
    <w:pPr>
      <w:spacing w:after="240"/>
      <w:jc w:val="center"/>
      <w:outlineLvl w:val="0"/>
    </w:pPr>
    <w:rPr>
      <w:rFonts w:eastAsia="Calibri"/>
      <w:b/>
      <w:caps/>
      <w:sz w:val="28"/>
      <w:szCs w:val="28"/>
      <w:lang w:val="es-ES"/>
    </w:rPr>
  </w:style>
  <w:style w:type="character" w:customStyle="1" w:styleId="UnderlineCard">
    <w:name w:val="Underline Card"/>
    <w:uiPriority w:val="6"/>
    <w:qFormat/>
    <w:rsid w:val="008A001D"/>
    <w:rPr>
      <w:rFonts w:ascii="Arial" w:hAnsi="Arial"/>
      <w:b w:val="0"/>
      <w:bCs/>
      <w:sz w:val="20"/>
      <w:u w:val="single"/>
    </w:rPr>
  </w:style>
  <w:style w:type="character" w:customStyle="1" w:styleId="story-author">
    <w:name w:val="story-author"/>
    <w:basedOn w:val="DefaultParagraphFont"/>
    <w:rsid w:val="008A001D"/>
  </w:style>
  <w:style w:type="paragraph" w:customStyle="1" w:styleId="type">
    <w:name w:val="type"/>
    <w:basedOn w:val="Normal"/>
    <w:qFormat/>
    <w:rsid w:val="008A001D"/>
    <w:pPr>
      <w:spacing w:before="100" w:beforeAutospacing="1" w:after="100" w:afterAutospacing="1"/>
    </w:pPr>
    <w:rPr>
      <w:rFonts w:eastAsia="Times New Roman"/>
    </w:rPr>
  </w:style>
  <w:style w:type="character" w:customStyle="1" w:styleId="institution">
    <w:name w:val="institution"/>
    <w:basedOn w:val="DefaultParagraphFont"/>
    <w:rsid w:val="008A001D"/>
  </w:style>
  <w:style w:type="character" w:customStyle="1" w:styleId="abodyblack3">
    <w:name w:val="abodyblack3"/>
    <w:basedOn w:val="DefaultParagraphFont"/>
    <w:rsid w:val="008A001D"/>
  </w:style>
  <w:style w:type="paragraph" w:customStyle="1" w:styleId="UnderlineChar2CharChar">
    <w:name w:val="Underline Char2 Char Char"/>
    <w:basedOn w:val="Normal"/>
    <w:link w:val="UnderlineChar2CharCharChar"/>
    <w:qFormat/>
    <w:rsid w:val="008A001D"/>
    <w:rPr>
      <w:rFonts w:eastAsia="MS Mincho"/>
      <w:szCs w:val="20"/>
      <w:u w:val="single"/>
    </w:rPr>
  </w:style>
  <w:style w:type="character" w:customStyle="1" w:styleId="UnderlineChar2CharCharChar">
    <w:name w:val="Underline Char2 Char Char Char"/>
    <w:link w:val="UnderlineChar2CharChar"/>
    <w:rsid w:val="008A001D"/>
    <w:rPr>
      <w:rFonts w:ascii="Calibri" w:eastAsia="MS Mincho" w:hAnsi="Calibri"/>
      <w:sz w:val="22"/>
      <w:szCs w:val="20"/>
      <w:u w:val="single"/>
    </w:rPr>
  </w:style>
  <w:style w:type="character" w:customStyle="1" w:styleId="CharacterStyle1">
    <w:name w:val="Character Style 1"/>
    <w:rsid w:val="008A001D"/>
    <w:rPr>
      <w:sz w:val="20"/>
      <w:szCs w:val="20"/>
    </w:rPr>
  </w:style>
  <w:style w:type="character" w:customStyle="1" w:styleId="FontStyle177">
    <w:name w:val="Font Style177"/>
    <w:basedOn w:val="DefaultParagraphFont"/>
    <w:uiPriority w:val="99"/>
    <w:rsid w:val="008A001D"/>
    <w:rPr>
      <w:rFonts w:ascii="Times New Roman" w:hAnsi="Times New Roman" w:cs="Times New Roman"/>
      <w:sz w:val="20"/>
      <w:szCs w:val="20"/>
    </w:rPr>
  </w:style>
  <w:style w:type="character" w:customStyle="1" w:styleId="FontStyle173">
    <w:name w:val="Font Style173"/>
    <w:basedOn w:val="DefaultParagraphFont"/>
    <w:uiPriority w:val="99"/>
    <w:rsid w:val="008A001D"/>
    <w:rPr>
      <w:rFonts w:ascii="Times New Roman" w:hAnsi="Times New Roman" w:cs="Times New Roman"/>
      <w:sz w:val="14"/>
      <w:szCs w:val="14"/>
    </w:rPr>
  </w:style>
  <w:style w:type="character" w:customStyle="1" w:styleId="FontStyle151">
    <w:name w:val="Font Style151"/>
    <w:basedOn w:val="DefaultParagraphFont"/>
    <w:uiPriority w:val="99"/>
    <w:rsid w:val="008A001D"/>
    <w:rPr>
      <w:rFonts w:ascii="Arial Narrow" w:hAnsi="Arial Narrow" w:cs="Arial Narrow"/>
      <w:b/>
      <w:bCs/>
      <w:sz w:val="12"/>
      <w:szCs w:val="12"/>
    </w:rPr>
  </w:style>
  <w:style w:type="character" w:customStyle="1" w:styleId="FontStyle156">
    <w:name w:val="Font Style156"/>
    <w:basedOn w:val="DefaultParagraphFont"/>
    <w:uiPriority w:val="99"/>
    <w:rsid w:val="008A001D"/>
    <w:rPr>
      <w:rFonts w:ascii="Arial Narrow" w:hAnsi="Arial Narrow" w:cs="Arial Narrow"/>
      <w:sz w:val="8"/>
      <w:szCs w:val="8"/>
    </w:rPr>
  </w:style>
  <w:style w:type="character" w:customStyle="1" w:styleId="FontStyle160">
    <w:name w:val="Font Style160"/>
    <w:basedOn w:val="DefaultParagraphFont"/>
    <w:uiPriority w:val="99"/>
    <w:rsid w:val="008A001D"/>
    <w:rPr>
      <w:rFonts w:ascii="Times New Roman" w:hAnsi="Times New Roman" w:cs="Times New Roman"/>
      <w:b/>
      <w:bCs/>
      <w:sz w:val="20"/>
      <w:szCs w:val="20"/>
    </w:rPr>
  </w:style>
  <w:style w:type="character" w:customStyle="1" w:styleId="FontStyle178">
    <w:name w:val="Font Style178"/>
    <w:basedOn w:val="DefaultParagraphFont"/>
    <w:uiPriority w:val="99"/>
    <w:rsid w:val="008A001D"/>
    <w:rPr>
      <w:rFonts w:ascii="Times New Roman" w:hAnsi="Times New Roman" w:cs="Times New Roman"/>
      <w:sz w:val="18"/>
      <w:szCs w:val="18"/>
    </w:rPr>
  </w:style>
  <w:style w:type="paragraph" w:customStyle="1" w:styleId="Style14">
    <w:name w:val="Style14"/>
    <w:basedOn w:val="Normal"/>
    <w:uiPriority w:val="99"/>
    <w:qFormat/>
    <w:rsid w:val="008A001D"/>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8A001D"/>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8A001D"/>
    <w:rPr>
      <w:rFonts w:ascii="Times New Roman" w:hAnsi="Times New Roman" w:cs="Times New Roman"/>
      <w:sz w:val="12"/>
      <w:szCs w:val="12"/>
    </w:rPr>
  </w:style>
  <w:style w:type="paragraph" w:customStyle="1" w:styleId="Style9">
    <w:name w:val="Style9"/>
    <w:basedOn w:val="Normal"/>
    <w:uiPriority w:val="99"/>
    <w:qFormat/>
    <w:rsid w:val="008A001D"/>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8A001D"/>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8A001D"/>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8A001D"/>
    <w:rPr>
      <w:rFonts w:ascii="Times New Roman" w:hAnsi="Times New Roman" w:cs="Times New Roman"/>
      <w:sz w:val="16"/>
      <w:szCs w:val="16"/>
    </w:rPr>
  </w:style>
  <w:style w:type="character" w:customStyle="1" w:styleId="f">
    <w:name w:val="f"/>
    <w:basedOn w:val="DefaultParagraphFont"/>
    <w:rsid w:val="008A001D"/>
  </w:style>
  <w:style w:type="character" w:customStyle="1" w:styleId="TagsChar2">
    <w:name w:val="Tags Char2"/>
    <w:rsid w:val="008A001D"/>
    <w:rPr>
      <w:b/>
      <w:sz w:val="24"/>
    </w:rPr>
  </w:style>
  <w:style w:type="paragraph" w:customStyle="1" w:styleId="CardsFont6ptChar">
    <w:name w:val="Cards + Font: 6 pt Char"/>
    <w:basedOn w:val="Normal"/>
    <w:link w:val="CardsFont6ptCharChar"/>
    <w:qFormat/>
    <w:rsid w:val="008A001D"/>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8A001D"/>
    <w:rPr>
      <w:rFonts w:ascii="Calibri" w:eastAsia="Times New Roman" w:hAnsi="Calibri"/>
      <w:sz w:val="12"/>
    </w:rPr>
  </w:style>
  <w:style w:type="character" w:customStyle="1" w:styleId="FontStyle172">
    <w:name w:val="Font Style172"/>
    <w:basedOn w:val="DefaultParagraphFont"/>
    <w:uiPriority w:val="99"/>
    <w:rsid w:val="008A001D"/>
    <w:rPr>
      <w:rFonts w:ascii="Times New Roman" w:hAnsi="Times New Roman" w:cs="Times New Roman"/>
      <w:b/>
      <w:bCs/>
      <w:sz w:val="16"/>
      <w:szCs w:val="16"/>
    </w:rPr>
  </w:style>
  <w:style w:type="paragraph" w:customStyle="1" w:styleId="Style18">
    <w:name w:val="Style18"/>
    <w:basedOn w:val="Normal"/>
    <w:uiPriority w:val="99"/>
    <w:qFormat/>
    <w:rsid w:val="008A001D"/>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8A001D"/>
    <w:rPr>
      <w:rFonts w:ascii="Times New Roman" w:hAnsi="Times New Roman" w:cs="Times New Roman"/>
      <w:i/>
      <w:iCs/>
      <w:sz w:val="16"/>
      <w:szCs w:val="16"/>
    </w:rPr>
  </w:style>
  <w:style w:type="character" w:customStyle="1" w:styleId="FontStyle162">
    <w:name w:val="Font Style162"/>
    <w:basedOn w:val="DefaultParagraphFont"/>
    <w:uiPriority w:val="99"/>
    <w:rsid w:val="008A001D"/>
    <w:rPr>
      <w:rFonts w:ascii="Times New Roman" w:hAnsi="Times New Roman" w:cs="Times New Roman"/>
      <w:b/>
      <w:bCs/>
      <w:sz w:val="18"/>
      <w:szCs w:val="18"/>
    </w:rPr>
  </w:style>
  <w:style w:type="character" w:customStyle="1" w:styleId="FontStyle167">
    <w:name w:val="Font Style167"/>
    <w:basedOn w:val="DefaultParagraphFont"/>
    <w:uiPriority w:val="99"/>
    <w:rsid w:val="008A001D"/>
    <w:rPr>
      <w:rFonts w:ascii="Times New Roman" w:hAnsi="Times New Roman" w:cs="Times New Roman"/>
      <w:sz w:val="10"/>
      <w:szCs w:val="10"/>
    </w:rPr>
  </w:style>
  <w:style w:type="character" w:customStyle="1" w:styleId="FontStyle174">
    <w:name w:val="Font Style174"/>
    <w:basedOn w:val="DefaultParagraphFont"/>
    <w:uiPriority w:val="99"/>
    <w:rsid w:val="008A001D"/>
    <w:rPr>
      <w:rFonts w:ascii="Arial Narrow" w:hAnsi="Arial Narrow" w:cs="Arial Narrow"/>
      <w:b/>
      <w:bCs/>
      <w:sz w:val="18"/>
      <w:szCs w:val="18"/>
    </w:rPr>
  </w:style>
  <w:style w:type="paragraph" w:customStyle="1" w:styleId="Style47">
    <w:name w:val="Style47"/>
    <w:basedOn w:val="Normal"/>
    <w:uiPriority w:val="99"/>
    <w:qFormat/>
    <w:rsid w:val="008A001D"/>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8A001D"/>
    <w:rPr>
      <w:rFonts w:ascii="Times New Roman" w:hAnsi="Times New Roman" w:cs="Times New Roman"/>
      <w:sz w:val="12"/>
      <w:szCs w:val="12"/>
    </w:rPr>
  </w:style>
  <w:style w:type="paragraph" w:customStyle="1" w:styleId="Style24">
    <w:name w:val="Style24"/>
    <w:basedOn w:val="Normal"/>
    <w:uiPriority w:val="99"/>
    <w:qFormat/>
    <w:rsid w:val="008A001D"/>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8A001D"/>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8A001D"/>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8A001D"/>
    <w:rPr>
      <w:rFonts w:ascii="Times New Roman" w:hAnsi="Times New Roman" w:cs="Times New Roman"/>
      <w:b/>
      <w:bCs/>
      <w:sz w:val="18"/>
      <w:szCs w:val="18"/>
    </w:rPr>
  </w:style>
  <w:style w:type="paragraph" w:customStyle="1" w:styleId="Style21">
    <w:name w:val="Style21"/>
    <w:basedOn w:val="Normal"/>
    <w:uiPriority w:val="99"/>
    <w:qFormat/>
    <w:rsid w:val="008A001D"/>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8A001D"/>
    <w:pPr>
      <w:widowControl w:val="0"/>
      <w:autoSpaceDE w:val="0"/>
      <w:autoSpaceDN w:val="0"/>
      <w:adjustRightInd w:val="0"/>
      <w:spacing w:line="198" w:lineRule="exact"/>
    </w:pPr>
    <w:rPr>
      <w:rFonts w:eastAsia="Times New Roman"/>
    </w:rPr>
  </w:style>
  <w:style w:type="paragraph" w:customStyle="1" w:styleId="Standard">
    <w:name w:val="Standard"/>
    <w:qFormat/>
    <w:rsid w:val="008A001D"/>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8A001D"/>
    <w:rPr>
      <w:color w:val="000000"/>
      <w:sz w:val="32"/>
      <w:szCs w:val="32"/>
    </w:rPr>
  </w:style>
  <w:style w:type="paragraph" w:customStyle="1" w:styleId="Cardnon-underlined">
    <w:name w:val="Card non-underlined"/>
    <w:basedOn w:val="Normal"/>
    <w:link w:val="Cardnon-underlinedChar"/>
    <w:autoRedefine/>
    <w:uiPriority w:val="99"/>
    <w:qFormat/>
    <w:rsid w:val="008A001D"/>
    <w:rPr>
      <w:rFonts w:eastAsia="Times New Roman"/>
      <w:szCs w:val="20"/>
    </w:rPr>
  </w:style>
  <w:style w:type="character" w:customStyle="1" w:styleId="Cardnon-underlinedChar">
    <w:name w:val="Card non-underlined Char"/>
    <w:basedOn w:val="DefaultParagraphFont"/>
    <w:link w:val="Cardnon-underlined"/>
    <w:uiPriority w:val="99"/>
    <w:rsid w:val="008A001D"/>
    <w:rPr>
      <w:rFonts w:ascii="Calibri" w:eastAsia="Times New Roman" w:hAnsi="Calibri"/>
      <w:sz w:val="22"/>
      <w:szCs w:val="20"/>
    </w:rPr>
  </w:style>
  <w:style w:type="character" w:customStyle="1" w:styleId="TitleChar2">
    <w:name w:val="Title Char2"/>
    <w:basedOn w:val="DefaultParagraphFont"/>
    <w:uiPriority w:val="10"/>
    <w:qFormat/>
    <w:locked/>
    <w:rsid w:val="008A001D"/>
    <w:rPr>
      <w:b/>
      <w:bCs/>
      <w:u w:val="single"/>
    </w:rPr>
  </w:style>
  <w:style w:type="paragraph" w:styleId="TOC3">
    <w:name w:val="toc 3"/>
    <w:basedOn w:val="Normal"/>
    <w:next w:val="Normal"/>
    <w:autoRedefine/>
    <w:qFormat/>
    <w:rsid w:val="008A001D"/>
    <w:pPr>
      <w:ind w:left="400"/>
    </w:pPr>
    <w:rPr>
      <w:rFonts w:eastAsia="Times New Roman"/>
      <w:szCs w:val="20"/>
    </w:rPr>
  </w:style>
  <w:style w:type="paragraph" w:styleId="TOC4">
    <w:name w:val="toc 4"/>
    <w:basedOn w:val="Normal"/>
    <w:next w:val="Normal"/>
    <w:autoRedefine/>
    <w:rsid w:val="008A001D"/>
    <w:pPr>
      <w:ind w:left="600"/>
    </w:pPr>
    <w:rPr>
      <w:rFonts w:eastAsia="Times New Roman"/>
      <w:szCs w:val="20"/>
    </w:rPr>
  </w:style>
  <w:style w:type="paragraph" w:styleId="TOC5">
    <w:name w:val="toc 5"/>
    <w:basedOn w:val="Normal"/>
    <w:next w:val="Normal"/>
    <w:autoRedefine/>
    <w:rsid w:val="008A001D"/>
    <w:pPr>
      <w:ind w:left="800"/>
    </w:pPr>
    <w:rPr>
      <w:rFonts w:eastAsia="Times New Roman"/>
      <w:szCs w:val="20"/>
    </w:rPr>
  </w:style>
  <w:style w:type="paragraph" w:styleId="TOC6">
    <w:name w:val="toc 6"/>
    <w:basedOn w:val="Normal"/>
    <w:next w:val="Normal"/>
    <w:autoRedefine/>
    <w:rsid w:val="008A001D"/>
    <w:pPr>
      <w:ind w:left="1000"/>
    </w:pPr>
    <w:rPr>
      <w:rFonts w:eastAsia="Times New Roman"/>
      <w:szCs w:val="20"/>
    </w:rPr>
  </w:style>
  <w:style w:type="paragraph" w:styleId="TOC7">
    <w:name w:val="toc 7"/>
    <w:basedOn w:val="Normal"/>
    <w:next w:val="Normal"/>
    <w:autoRedefine/>
    <w:rsid w:val="008A001D"/>
    <w:pPr>
      <w:ind w:left="1200"/>
    </w:pPr>
    <w:rPr>
      <w:rFonts w:eastAsia="Times New Roman"/>
      <w:szCs w:val="20"/>
    </w:rPr>
  </w:style>
  <w:style w:type="paragraph" w:styleId="TOC8">
    <w:name w:val="toc 8"/>
    <w:basedOn w:val="Normal"/>
    <w:next w:val="Normal"/>
    <w:autoRedefine/>
    <w:rsid w:val="008A001D"/>
    <w:pPr>
      <w:ind w:left="1400"/>
    </w:pPr>
    <w:rPr>
      <w:rFonts w:eastAsia="Times New Roman"/>
      <w:szCs w:val="20"/>
    </w:rPr>
  </w:style>
  <w:style w:type="character" w:customStyle="1" w:styleId="allocatoragentsleft">
    <w:name w:val="al_locatoragentsleft"/>
    <w:basedOn w:val="DefaultParagraphFont"/>
    <w:rsid w:val="008A001D"/>
  </w:style>
  <w:style w:type="character" w:styleId="HTMLTypewriter">
    <w:name w:val="HTML Typewriter"/>
    <w:basedOn w:val="DefaultParagraphFont"/>
    <w:unhideWhenUsed/>
    <w:rsid w:val="008A001D"/>
    <w:rPr>
      <w:rFonts w:ascii="Courier New" w:eastAsia="Times New Roman" w:hAnsi="Courier New" w:cs="Courier New"/>
      <w:sz w:val="20"/>
      <w:szCs w:val="20"/>
    </w:rPr>
  </w:style>
  <w:style w:type="paragraph" w:customStyle="1" w:styleId="Carding">
    <w:name w:val="Carding"/>
    <w:basedOn w:val="Normal"/>
    <w:uiPriority w:val="99"/>
    <w:qFormat/>
    <w:rsid w:val="008A001D"/>
    <w:rPr>
      <w:rFonts w:eastAsia="Times New Roman"/>
      <w:sz w:val="18"/>
    </w:rPr>
  </w:style>
  <w:style w:type="character" w:customStyle="1" w:styleId="TagsChar1">
    <w:name w:val="Tags Char1"/>
    <w:basedOn w:val="DefaultParagraphFont"/>
    <w:rsid w:val="008A001D"/>
    <w:rPr>
      <w:rFonts w:ascii="Arial Narrow" w:hAnsi="Arial Narrow"/>
      <w:b/>
      <w:noProof w:val="0"/>
      <w:sz w:val="22"/>
      <w:szCs w:val="60"/>
      <w:lang w:val="en-US" w:eastAsia="en-US" w:bidi="ar-SA"/>
    </w:rPr>
  </w:style>
  <w:style w:type="character" w:customStyle="1" w:styleId="aunderline">
    <w:name w:val="aunderline"/>
    <w:basedOn w:val="DefaultParagraphFont"/>
    <w:qFormat/>
    <w:rsid w:val="008A001D"/>
    <w:rPr>
      <w:rFonts w:ascii="Times New Roman" w:hAnsi="Times New Roman"/>
      <w:sz w:val="20"/>
      <w:szCs w:val="24"/>
      <w:u w:val="thick"/>
    </w:rPr>
  </w:style>
  <w:style w:type="character" w:customStyle="1" w:styleId="tagChar1">
    <w:name w:val="tag Char1"/>
    <w:aliases w:val="Heading 2 Char1 Char Char Char Char"/>
    <w:basedOn w:val="DefaultParagraphFont"/>
    <w:rsid w:val="008A001D"/>
    <w:rPr>
      <w:b/>
      <w:noProof w:val="0"/>
      <w:sz w:val="24"/>
      <w:lang w:val="en-US" w:eastAsia="en-US" w:bidi="ar-SA"/>
    </w:rPr>
  </w:style>
  <w:style w:type="character" w:customStyle="1" w:styleId="tagChar2">
    <w:name w:val="tag Char2"/>
    <w:basedOn w:val="DefaultParagraphFont"/>
    <w:qFormat/>
    <w:rsid w:val="008A001D"/>
    <w:rPr>
      <w:b/>
      <w:noProof w:val="0"/>
      <w:sz w:val="24"/>
      <w:lang w:val="en-US" w:eastAsia="en-US" w:bidi="ar-SA"/>
    </w:rPr>
  </w:style>
  <w:style w:type="character" w:customStyle="1" w:styleId="Taggin-New">
    <w:name w:val="Taggin - New"/>
    <w:basedOn w:val="DefaultParagraphFont"/>
    <w:rsid w:val="008A001D"/>
    <w:rPr>
      <w:rFonts w:ascii="Arial Narrow" w:hAnsi="Arial Narrow"/>
      <w:b/>
      <w:sz w:val="22"/>
    </w:rPr>
  </w:style>
  <w:style w:type="character" w:customStyle="1" w:styleId="Boxing-New">
    <w:name w:val="Boxing - New"/>
    <w:basedOn w:val="DefaultParagraphFont"/>
    <w:rsid w:val="008A001D"/>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8A001D"/>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8A001D"/>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8A001D"/>
    <w:rPr>
      <w:rFonts w:ascii="Garamond" w:hAnsi="Garamond"/>
      <w:sz w:val="22"/>
      <w:szCs w:val="24"/>
      <w:u w:val="single"/>
      <w:lang w:val="en-US" w:eastAsia="en-US" w:bidi="ar-SA"/>
    </w:rPr>
  </w:style>
  <w:style w:type="paragraph" w:customStyle="1" w:styleId="Style2">
    <w:name w:val="Style2"/>
    <w:basedOn w:val="Heading4"/>
    <w:qFormat/>
    <w:rsid w:val="008A001D"/>
    <w:rPr>
      <w:rFonts w:eastAsia="Times New Roman" w:cs="Times New Roman"/>
      <w:iCs/>
      <w:caps/>
      <w:szCs w:val="20"/>
    </w:rPr>
  </w:style>
  <w:style w:type="character" w:customStyle="1" w:styleId="pagetitle">
    <w:name w:val="pagetitle"/>
    <w:basedOn w:val="DefaultParagraphFont"/>
    <w:rsid w:val="008A001D"/>
  </w:style>
  <w:style w:type="paragraph" w:customStyle="1" w:styleId="text">
    <w:name w:val="text"/>
    <w:basedOn w:val="Normal"/>
    <w:uiPriority w:val="99"/>
    <w:qFormat/>
    <w:rsid w:val="008A001D"/>
    <w:pPr>
      <w:spacing w:before="100" w:beforeAutospacing="1" w:after="100" w:afterAutospacing="1"/>
    </w:pPr>
    <w:rPr>
      <w:rFonts w:eastAsia="Times New Roman"/>
    </w:rPr>
  </w:style>
  <w:style w:type="character" w:customStyle="1" w:styleId="StyleUnderlineCharChar9ptBold1">
    <w:name w:val="Style Underline Char Char + 9 pt Bold1"/>
    <w:rsid w:val="008A001D"/>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A001D"/>
    <w:rPr>
      <w:rFonts w:ascii="Times New Roman" w:hAnsi="Times New Roman"/>
      <w:sz w:val="20"/>
      <w:szCs w:val="24"/>
      <w:u w:val="single"/>
      <w:lang w:val="en-US" w:eastAsia="en-US" w:bidi="ar-SA"/>
    </w:rPr>
  </w:style>
  <w:style w:type="character" w:customStyle="1" w:styleId="Style9ptBoldUnderline">
    <w:name w:val="Style 9 pt Bold Underline"/>
    <w:rsid w:val="008A001D"/>
    <w:rPr>
      <w:b/>
      <w:bCs/>
      <w:sz w:val="20"/>
      <w:u w:val="single"/>
    </w:rPr>
  </w:style>
  <w:style w:type="paragraph" w:customStyle="1" w:styleId="StyleUnderline9pt0">
    <w:name w:val="Style Underline + 9 pt"/>
    <w:link w:val="StyleUnderline9ptChar"/>
    <w:qFormat/>
    <w:rsid w:val="008A001D"/>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8A001D"/>
    <w:rPr>
      <w:rFonts w:ascii="Arial" w:eastAsia="Times New Roman" w:hAnsi="Arial" w:cs="Times New Roman"/>
      <w:sz w:val="22"/>
      <w:szCs w:val="20"/>
      <w:u w:val="single"/>
    </w:rPr>
  </w:style>
  <w:style w:type="character" w:customStyle="1" w:styleId="StyleUnderlineChar1Bold">
    <w:name w:val="Style Underline Char1 + Bold"/>
    <w:rsid w:val="008A001D"/>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8A001D"/>
    <w:pPr>
      <w:widowControl w:val="0"/>
    </w:pPr>
    <w:rPr>
      <w:bCs/>
      <w:kern w:val="32"/>
      <w:szCs w:val="20"/>
      <w:lang w:eastAsia="ar-SA"/>
    </w:rPr>
  </w:style>
  <w:style w:type="character" w:customStyle="1" w:styleId="Stylecard9ptChar">
    <w:name w:val="Style card + 9 pt Char"/>
    <w:basedOn w:val="cardChar"/>
    <w:link w:val="Stylecard9pt"/>
    <w:rsid w:val="008A001D"/>
    <w:rPr>
      <w:rFonts w:ascii="Times New Roman" w:hAnsi="Times New Roman"/>
      <w:bCs/>
      <w:kern w:val="32"/>
      <w:sz w:val="16"/>
      <w:szCs w:val="20"/>
      <w:lang w:eastAsia="ar-SA"/>
    </w:rPr>
  </w:style>
  <w:style w:type="character" w:customStyle="1" w:styleId="TagsCharCharChar">
    <w:name w:val="Tags Char Char Char"/>
    <w:basedOn w:val="DefaultParagraphFont"/>
    <w:rsid w:val="008A001D"/>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8A001D"/>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8A001D"/>
    <w:rPr>
      <w:rFonts w:ascii="Times" w:hAnsi="Times"/>
      <w:b w:val="0"/>
      <w:bCs/>
      <w:sz w:val="20"/>
      <w:u w:val="single"/>
    </w:rPr>
  </w:style>
  <w:style w:type="character" w:customStyle="1" w:styleId="blubigktbiz">
    <w:name w:val="blubigktbiz"/>
    <w:rsid w:val="008A001D"/>
  </w:style>
  <w:style w:type="paragraph" w:customStyle="1" w:styleId="StyleevidencetextBorderSinglesolidlineAuto05ptL">
    <w:name w:val="Style evidence text + Border: : (Single solid line Auto  0.5 pt L..."/>
    <w:basedOn w:val="evidencetext"/>
    <w:link w:val="StyleevidencetextBorderSinglesolidlineAuto05ptLChar"/>
    <w:qFormat/>
    <w:rsid w:val="008A001D"/>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8A001D"/>
    <w:rPr>
      <w:rFonts w:ascii="Calibri" w:hAnsi="Calibri"/>
      <w:color w:val="000000"/>
      <w:sz w:val="22"/>
      <w:lang w:val="x-none" w:eastAsia="x-none"/>
    </w:rPr>
  </w:style>
  <w:style w:type="character" w:customStyle="1" w:styleId="Style4CharChar">
    <w:name w:val="Style4 Char Char"/>
    <w:basedOn w:val="DefaultParagraphFont"/>
    <w:rsid w:val="008A001D"/>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8A001D"/>
    <w:rPr>
      <w:rFonts w:ascii="Times New Roman" w:hAnsi="Times New Roman" w:cs="Times New Roman"/>
      <w:sz w:val="16"/>
      <w:szCs w:val="16"/>
    </w:rPr>
  </w:style>
  <w:style w:type="character" w:customStyle="1" w:styleId="StyleEmphasisArial12ptBold">
    <w:name w:val="Style Emphasis + Arial 12 pt Bold"/>
    <w:rsid w:val="008A001D"/>
    <w:rPr>
      <w:rFonts w:ascii="Arial" w:hAnsi="Arial"/>
      <w:b/>
      <w:bCs/>
      <w:i/>
      <w:iCs/>
      <w:sz w:val="24"/>
    </w:rPr>
  </w:style>
  <w:style w:type="character" w:customStyle="1" w:styleId="super">
    <w:name w:val="super"/>
    <w:rsid w:val="008A001D"/>
  </w:style>
  <w:style w:type="character" w:customStyle="1" w:styleId="text30">
    <w:name w:val="text30"/>
    <w:rsid w:val="008A001D"/>
  </w:style>
  <w:style w:type="character" w:customStyle="1" w:styleId="uppercase">
    <w:name w:val="uppercase"/>
    <w:rsid w:val="008A001D"/>
  </w:style>
  <w:style w:type="character" w:customStyle="1" w:styleId="bodytext0">
    <w:name w:val="bodytext"/>
    <w:rsid w:val="008A001D"/>
  </w:style>
  <w:style w:type="character" w:customStyle="1" w:styleId="entry-title">
    <w:name w:val="entry-title"/>
    <w:rsid w:val="008A001D"/>
  </w:style>
  <w:style w:type="character" w:customStyle="1" w:styleId="BodyTextIndentChar1">
    <w:name w:val="Body Text Indent Char1"/>
    <w:basedOn w:val="DefaultParagraphFont"/>
    <w:uiPriority w:val="99"/>
    <w:semiHidden/>
    <w:rsid w:val="008A001D"/>
    <w:rPr>
      <w:rFonts w:ascii="Times New Roman" w:hAnsi="Times New Roman" w:cs="Times New Roman"/>
      <w:sz w:val="20"/>
    </w:rPr>
  </w:style>
  <w:style w:type="character" w:customStyle="1" w:styleId="Style6pt">
    <w:name w:val="Style 6 pt"/>
    <w:basedOn w:val="DefaultParagraphFont"/>
    <w:qFormat/>
    <w:rsid w:val="008A001D"/>
    <w:rPr>
      <w:sz w:val="12"/>
    </w:rPr>
  </w:style>
  <w:style w:type="character" w:customStyle="1" w:styleId="CiteCharCharCharCharCharChar">
    <w:name w:val="Cite Char Char Char Char Char Char"/>
    <w:basedOn w:val="DefaultParagraphFont"/>
    <w:rsid w:val="008A001D"/>
    <w:rPr>
      <w:b/>
      <w:noProof w:val="0"/>
      <w:sz w:val="22"/>
      <w:szCs w:val="24"/>
      <w:u w:val="single"/>
      <w:lang w:val="en-US" w:eastAsia="en-US" w:bidi="ar-SA"/>
    </w:rPr>
  </w:style>
  <w:style w:type="character" w:customStyle="1" w:styleId="mainbody1">
    <w:name w:val="mainbody1"/>
    <w:basedOn w:val="DefaultParagraphFont"/>
    <w:rsid w:val="008A001D"/>
    <w:rPr>
      <w:rFonts w:ascii="Verdana" w:hAnsi="Verdana" w:hint="default"/>
      <w:color w:val="000000"/>
      <w:sz w:val="22"/>
      <w:szCs w:val="22"/>
    </w:rPr>
  </w:style>
  <w:style w:type="character" w:customStyle="1" w:styleId="ssl4">
    <w:name w:val="ss_l4"/>
    <w:basedOn w:val="DefaultParagraphFont"/>
    <w:rsid w:val="008A001D"/>
  </w:style>
  <w:style w:type="paragraph" w:customStyle="1" w:styleId="StyleNormalWeb11ptUnderline">
    <w:name w:val="Style Normal (Web) + 11 pt Underline"/>
    <w:basedOn w:val="NormalWeb"/>
    <w:link w:val="StyleNormalWeb11ptUnderlineChar"/>
    <w:qFormat/>
    <w:rsid w:val="008A001D"/>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8A001D"/>
    <w:rPr>
      <w:rFonts w:ascii="Calibri" w:eastAsia="Calibri" w:hAnsi="Calibri" w:cs="Calibri"/>
      <w:sz w:val="22"/>
      <w:szCs w:val="22"/>
      <w:u w:val="single"/>
    </w:rPr>
  </w:style>
  <w:style w:type="character" w:customStyle="1" w:styleId="cit-first-element">
    <w:name w:val="cit-first-element"/>
    <w:basedOn w:val="DefaultParagraphFont"/>
    <w:rsid w:val="008A001D"/>
  </w:style>
  <w:style w:type="character" w:customStyle="1" w:styleId="title1">
    <w:name w:val="title1"/>
    <w:basedOn w:val="DefaultParagraphFont"/>
    <w:rsid w:val="008A001D"/>
  </w:style>
  <w:style w:type="character" w:customStyle="1" w:styleId="StyleThickunderline1">
    <w:name w:val="Style Thick underline1"/>
    <w:basedOn w:val="DefaultParagraphFont"/>
    <w:rsid w:val="008A001D"/>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8A001D"/>
    <w:rPr>
      <w:rFonts w:ascii="Georgia" w:hAnsi="Georgia"/>
    </w:rPr>
  </w:style>
  <w:style w:type="character" w:customStyle="1" w:styleId="FooterChar1">
    <w:name w:val="Footer Char1"/>
    <w:basedOn w:val="DefaultParagraphFont"/>
    <w:uiPriority w:val="99"/>
    <w:semiHidden/>
    <w:rsid w:val="008A001D"/>
    <w:rPr>
      <w:rFonts w:ascii="Georgia" w:hAnsi="Georgia"/>
    </w:rPr>
  </w:style>
  <w:style w:type="paragraph" w:customStyle="1" w:styleId="Underline20">
    <w:name w:val="Underline2"/>
    <w:basedOn w:val="Normal"/>
    <w:link w:val="Underline2Char"/>
    <w:autoRedefine/>
    <w:uiPriority w:val="4"/>
    <w:qFormat/>
    <w:rsid w:val="008A001D"/>
    <w:rPr>
      <w:b/>
      <w:u w:val="single"/>
    </w:rPr>
  </w:style>
  <w:style w:type="character" w:customStyle="1" w:styleId="Underline2Char">
    <w:name w:val="Underline2 Char"/>
    <w:basedOn w:val="DefaultParagraphFont"/>
    <w:link w:val="Underline20"/>
    <w:uiPriority w:val="4"/>
    <w:qFormat/>
    <w:rsid w:val="008A001D"/>
    <w:rPr>
      <w:rFonts w:ascii="Calibri" w:hAnsi="Calibri"/>
      <w:b/>
      <w:sz w:val="22"/>
      <w:u w:val="single"/>
    </w:rPr>
  </w:style>
  <w:style w:type="paragraph" w:customStyle="1" w:styleId="TableParagraph">
    <w:name w:val="Table Paragraph"/>
    <w:basedOn w:val="Normal"/>
    <w:uiPriority w:val="1"/>
    <w:qFormat/>
    <w:rsid w:val="008A001D"/>
    <w:pPr>
      <w:widowControl w:val="0"/>
    </w:pPr>
  </w:style>
  <w:style w:type="character" w:customStyle="1" w:styleId="UnderlineChar0">
    <w:name w:val="UnderlineChar"/>
    <w:rsid w:val="008A001D"/>
    <w:rPr>
      <w:sz w:val="24"/>
      <w:u w:val="single"/>
      <w:shd w:val="clear" w:color="auto" w:fill="auto"/>
    </w:rPr>
  </w:style>
  <w:style w:type="character" w:customStyle="1" w:styleId="foreground">
    <w:name w:val="foreground"/>
    <w:basedOn w:val="DefaultParagraphFont"/>
    <w:rsid w:val="008A001D"/>
  </w:style>
  <w:style w:type="paragraph" w:customStyle="1" w:styleId="StyleCircled11pt">
    <w:name w:val="Style Circled + 11 pt"/>
    <w:basedOn w:val="Normal"/>
    <w:link w:val="StyleCircled11ptChar"/>
    <w:qFormat/>
    <w:rsid w:val="008A001D"/>
    <w:rPr>
      <w:rFonts w:eastAsia="Times New Roman"/>
      <w:b/>
      <w:bCs/>
      <w:sz w:val="20"/>
      <w:u w:val="single"/>
    </w:rPr>
  </w:style>
  <w:style w:type="character" w:customStyle="1" w:styleId="StyleCircled11ptChar">
    <w:name w:val="Style Circled + 11 pt Char"/>
    <w:link w:val="StyleCircled11pt"/>
    <w:rsid w:val="008A001D"/>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8A001D"/>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8A001D"/>
    <w:rPr>
      <w:rFonts w:ascii="Times" w:eastAsia="Times New Roman" w:hAnsi="Times"/>
      <w:sz w:val="20"/>
      <w:szCs w:val="28"/>
      <w:u w:val="single"/>
    </w:rPr>
  </w:style>
  <w:style w:type="paragraph" w:customStyle="1" w:styleId="cite20">
    <w:name w:val="cite2"/>
    <w:basedOn w:val="Normal"/>
    <w:uiPriority w:val="99"/>
    <w:qFormat/>
    <w:rsid w:val="008A001D"/>
    <w:rPr>
      <w:rFonts w:eastAsia="Times New Roman"/>
      <w:color w:val="000000"/>
      <w:sz w:val="20"/>
      <w:szCs w:val="20"/>
    </w:rPr>
  </w:style>
  <w:style w:type="character" w:customStyle="1" w:styleId="postby">
    <w:name w:val="post_by"/>
    <w:basedOn w:val="DefaultParagraphFont"/>
    <w:rsid w:val="008A001D"/>
  </w:style>
  <w:style w:type="character" w:customStyle="1" w:styleId="Style11ptBorderSinglesolidlineAuto05ptLinewidth">
    <w:name w:val="Style 11 pt Border: : (Single solid line Auto  0.5 pt Line width)"/>
    <w:rsid w:val="008A001D"/>
    <w:rPr>
      <w:sz w:val="20"/>
      <w:bdr w:val="single" w:sz="4" w:space="0" w:color="auto" w:frame="1"/>
    </w:rPr>
  </w:style>
  <w:style w:type="character" w:customStyle="1" w:styleId="StyleUnderlineChar9ptBorderSinglesolidlineAuto0">
    <w:name w:val="Style Underline Char + 9 pt Border: : (Single solid line Auto  0..."/>
    <w:rsid w:val="008A001D"/>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8A001D"/>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A001D"/>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A001D"/>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A001D"/>
    <w:rPr>
      <w:sz w:val="20"/>
      <w:szCs w:val="24"/>
      <w:u w:val="single"/>
      <w:bdr w:val="single" w:sz="4" w:space="0" w:color="auto"/>
      <w:lang w:val="en-US" w:eastAsia="en-US" w:bidi="ar-SA"/>
    </w:rPr>
  </w:style>
  <w:style w:type="character" w:customStyle="1" w:styleId="StyleLatinGaramondUnderline">
    <w:name w:val="Style (Latin) Garamond Underline"/>
    <w:rsid w:val="008A001D"/>
    <w:rPr>
      <w:rFonts w:ascii="Times New Roman" w:hAnsi="Times New Roman"/>
      <w:sz w:val="20"/>
      <w:u w:val="single"/>
    </w:rPr>
  </w:style>
  <w:style w:type="character" w:customStyle="1" w:styleId="StyleLatinGaramond">
    <w:name w:val="Style (Latin) Garamond"/>
    <w:rsid w:val="008A001D"/>
    <w:rPr>
      <w:rFonts w:ascii="Times New Roman" w:hAnsi="Times New Roman"/>
      <w:sz w:val="20"/>
    </w:rPr>
  </w:style>
  <w:style w:type="character" w:customStyle="1" w:styleId="styletimesnewroman12ptbold0">
    <w:name w:val="styletimesnewroman12ptbold"/>
    <w:basedOn w:val="DefaultParagraphFont"/>
    <w:rsid w:val="008A001D"/>
  </w:style>
  <w:style w:type="character" w:customStyle="1" w:styleId="mainheading">
    <w:name w:val="mainheading"/>
    <w:basedOn w:val="DefaultParagraphFont"/>
    <w:rsid w:val="008A001D"/>
  </w:style>
  <w:style w:type="paragraph" w:customStyle="1" w:styleId="BoldandUnderlineChar2CharChar">
    <w:name w:val="Bold and Underline Char2 Char Char"/>
    <w:basedOn w:val="Normal"/>
    <w:link w:val="BoldandUnderlineChar2CharCharChar"/>
    <w:qFormat/>
    <w:rsid w:val="008A001D"/>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8A001D"/>
    <w:rPr>
      <w:rFonts w:ascii="Calibri" w:eastAsia="Times New Roman" w:hAnsi="Calibri"/>
      <w:b/>
      <w:sz w:val="22"/>
      <w:u w:val="single"/>
    </w:rPr>
  </w:style>
  <w:style w:type="character" w:customStyle="1" w:styleId="StyleUnderlineChar9ptChar">
    <w:name w:val="Style Underline Char + 9 pt Char"/>
    <w:basedOn w:val="UnderlineCharChar"/>
    <w:rsid w:val="008A001D"/>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8A001D"/>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8A001D"/>
    <w:rPr>
      <w:sz w:val="16"/>
    </w:rPr>
  </w:style>
  <w:style w:type="paragraph" w:customStyle="1" w:styleId="Reduce8pt">
    <w:name w:val="Reduce 8pt"/>
    <w:basedOn w:val="Normal"/>
    <w:link w:val="Reduce8ptCharChar"/>
    <w:qFormat/>
    <w:rsid w:val="008A001D"/>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8A001D"/>
    <w:rPr>
      <w:rFonts w:ascii="Arial" w:hAnsi="Arial" w:cs="Arial"/>
      <w:sz w:val="22"/>
    </w:rPr>
  </w:style>
  <w:style w:type="character" w:customStyle="1" w:styleId="boldciteChar4">
    <w:name w:val="bold cite Char4"/>
    <w:link w:val="boldcite"/>
    <w:locked/>
    <w:rsid w:val="008A001D"/>
    <w:rPr>
      <w:rFonts w:eastAsia="Times New Roman" w:cs="Times New Roman"/>
      <w:b/>
      <w:color w:val="000000"/>
      <w:sz w:val="20"/>
      <w:u w:val="thick" w:color="000000"/>
    </w:rPr>
  </w:style>
  <w:style w:type="paragraph" w:customStyle="1" w:styleId="boldcite">
    <w:name w:val="bold cite"/>
    <w:basedOn w:val="Normal"/>
    <w:link w:val="boldciteChar4"/>
    <w:qFormat/>
    <w:rsid w:val="008A001D"/>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8A001D"/>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8A001D"/>
    <w:rPr>
      <w:rFonts w:eastAsia="Calibri"/>
      <w:b/>
    </w:rPr>
  </w:style>
  <w:style w:type="character" w:customStyle="1" w:styleId="HeadingsBaseChar">
    <w:name w:val="Headings Base Char"/>
    <w:basedOn w:val="DefaultParagraphFont"/>
    <w:link w:val="HeadingsBase"/>
    <w:locked/>
    <w:rsid w:val="008A001D"/>
    <w:rPr>
      <w:rFonts w:ascii="Times New Roman" w:hAnsi="Times New Roman" w:cs="Times New Roman"/>
      <w:b/>
      <w:sz w:val="32"/>
    </w:rPr>
  </w:style>
  <w:style w:type="paragraph" w:customStyle="1" w:styleId="HeadingsBase">
    <w:name w:val="Headings Base"/>
    <w:basedOn w:val="Normal"/>
    <w:link w:val="HeadingsBaseChar"/>
    <w:qFormat/>
    <w:rsid w:val="008A001D"/>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8A001D"/>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8A001D"/>
    <w:pPr>
      <w:spacing w:line="480" w:lineRule="auto"/>
      <w:ind w:firstLine="720"/>
    </w:pPr>
    <w:rPr>
      <w:rFonts w:eastAsia="Calibri"/>
    </w:rPr>
  </w:style>
  <w:style w:type="paragraph" w:customStyle="1" w:styleId="SchoolBlockQuote">
    <w:name w:val="School Block Quote"/>
    <w:basedOn w:val="SchoolPaper"/>
    <w:qFormat/>
    <w:rsid w:val="008A001D"/>
  </w:style>
  <w:style w:type="paragraph" w:customStyle="1" w:styleId="SchoolWorksCited">
    <w:name w:val="School Works Cited"/>
    <w:basedOn w:val="SchoolPaper"/>
    <w:qFormat/>
    <w:rsid w:val="008A001D"/>
  </w:style>
  <w:style w:type="paragraph" w:customStyle="1" w:styleId="BlockQuote">
    <w:name w:val="Block Quote"/>
    <w:basedOn w:val="Normal"/>
    <w:qFormat/>
    <w:rsid w:val="008A001D"/>
    <w:pPr>
      <w:ind w:left="720" w:right="720"/>
    </w:pPr>
    <w:rPr>
      <w:rFonts w:eastAsia="Calibri"/>
    </w:rPr>
  </w:style>
  <w:style w:type="paragraph" w:customStyle="1" w:styleId="PaperBody">
    <w:name w:val="Paper Body"/>
    <w:basedOn w:val="Normal"/>
    <w:qFormat/>
    <w:rsid w:val="008A001D"/>
    <w:pPr>
      <w:spacing w:line="480" w:lineRule="auto"/>
      <w:ind w:firstLine="720"/>
    </w:pPr>
    <w:rPr>
      <w:rFonts w:eastAsia="Calibri"/>
    </w:rPr>
  </w:style>
  <w:style w:type="paragraph" w:customStyle="1" w:styleId="PaperCitation">
    <w:name w:val="Paper Citation"/>
    <w:basedOn w:val="Normal"/>
    <w:qFormat/>
    <w:rsid w:val="008A001D"/>
    <w:pPr>
      <w:spacing w:line="480" w:lineRule="auto"/>
      <w:ind w:left="720" w:hanging="720"/>
    </w:pPr>
    <w:rPr>
      <w:rFonts w:eastAsia="Calibri"/>
    </w:rPr>
  </w:style>
  <w:style w:type="character" w:customStyle="1" w:styleId="hatChar">
    <w:name w:val="hat Char"/>
    <w:basedOn w:val="DefaultParagraphFont"/>
    <w:link w:val="hat"/>
    <w:locked/>
    <w:rsid w:val="008A001D"/>
    <w:rPr>
      <w:rFonts w:ascii="Calibri" w:eastAsia="Times New Roman" w:hAnsi="Calibri"/>
      <w:b/>
      <w:bCs/>
      <w:sz w:val="32"/>
      <w:u w:val="single"/>
      <w:lang w:bidi="en-US"/>
    </w:rPr>
  </w:style>
  <w:style w:type="paragraph" w:customStyle="1" w:styleId="WW-Default">
    <w:name w:val="WW-Default"/>
    <w:qFormat/>
    <w:rsid w:val="008A001D"/>
    <w:pPr>
      <w:suppressAutoHyphens/>
    </w:pPr>
    <w:rPr>
      <w:rFonts w:ascii="Georgia" w:eastAsia="Calibri" w:hAnsi="Georgia" w:cs="Calibri"/>
      <w:sz w:val="22"/>
      <w:szCs w:val="22"/>
      <w:lang w:eastAsia="ar-SA"/>
    </w:rPr>
  </w:style>
  <w:style w:type="paragraph" w:customStyle="1" w:styleId="B-TagCite">
    <w:name w:val="B-TagCite"/>
    <w:qFormat/>
    <w:rsid w:val="008A001D"/>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8A001D"/>
    <w:rPr>
      <w:rFonts w:ascii="Times New Roman" w:hAnsi="Times New Roman" w:cs="Times New Roman"/>
      <w:b/>
      <w:sz w:val="20"/>
    </w:rPr>
  </w:style>
  <w:style w:type="paragraph" w:customStyle="1" w:styleId="MicroText">
    <w:name w:val="MicroText"/>
    <w:basedOn w:val="Normal"/>
    <w:next w:val="Normal"/>
    <w:link w:val="MicroTextChar"/>
    <w:qFormat/>
    <w:rsid w:val="008A001D"/>
    <w:rPr>
      <w:rFonts w:ascii="Arial Narrow" w:hAnsi="Arial Narrow"/>
      <w:sz w:val="12"/>
    </w:rPr>
  </w:style>
  <w:style w:type="paragraph" w:customStyle="1" w:styleId="indent">
    <w:name w:val="indent"/>
    <w:basedOn w:val="Normal"/>
    <w:qFormat/>
    <w:rsid w:val="008A001D"/>
    <w:pPr>
      <w:spacing w:before="100" w:beforeAutospacing="1" w:after="100" w:afterAutospacing="1"/>
    </w:pPr>
    <w:rPr>
      <w:rFonts w:eastAsia="Times New Roman"/>
    </w:rPr>
  </w:style>
  <w:style w:type="paragraph" w:customStyle="1" w:styleId="PageHeaderLine1">
    <w:name w:val="PageHeaderLine1"/>
    <w:basedOn w:val="Normal"/>
    <w:qFormat/>
    <w:rsid w:val="008A001D"/>
    <w:pPr>
      <w:tabs>
        <w:tab w:val="right" w:pos="10800"/>
      </w:tabs>
    </w:pPr>
    <w:rPr>
      <w:rFonts w:eastAsia="Calibri"/>
      <w:b/>
    </w:rPr>
  </w:style>
  <w:style w:type="paragraph" w:customStyle="1" w:styleId="PageHeaderLine2">
    <w:name w:val="PageHeaderLine2"/>
    <w:basedOn w:val="Normal"/>
    <w:next w:val="Normal"/>
    <w:link w:val="PageHeaderLine2Char"/>
    <w:qFormat/>
    <w:rsid w:val="008A001D"/>
    <w:pPr>
      <w:tabs>
        <w:tab w:val="right" w:pos="10800"/>
      </w:tabs>
      <w:spacing w:line="480" w:lineRule="auto"/>
    </w:pPr>
    <w:rPr>
      <w:rFonts w:eastAsia="Calibri"/>
      <w:b/>
    </w:rPr>
  </w:style>
  <w:style w:type="character" w:customStyle="1" w:styleId="styleboldunderline">
    <w:name w:val="styleboldunderline"/>
    <w:basedOn w:val="DefaultParagraphFont"/>
    <w:rsid w:val="008A001D"/>
  </w:style>
  <w:style w:type="character" w:customStyle="1" w:styleId="box">
    <w:name w:val="box"/>
    <w:basedOn w:val="DefaultParagraphFont"/>
    <w:rsid w:val="008A001D"/>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8A001D"/>
    <w:rPr>
      <w:rFonts w:ascii="Arial Narrow" w:hAnsi="Arial Narrow" w:cs="Arial Narrow" w:hint="default"/>
      <w:sz w:val="18"/>
      <w:szCs w:val="18"/>
    </w:rPr>
  </w:style>
  <w:style w:type="character" w:customStyle="1" w:styleId="FontStyle14">
    <w:name w:val="Font Style14"/>
    <w:basedOn w:val="DefaultParagraphFont"/>
    <w:uiPriority w:val="99"/>
    <w:rsid w:val="008A001D"/>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8A001D"/>
    <w:rPr>
      <w:rFonts w:ascii="Arial Narrow" w:hAnsi="Arial Narrow" w:cs="Arial Narrow" w:hint="default"/>
      <w:b/>
      <w:bCs/>
      <w:sz w:val="10"/>
      <w:szCs w:val="10"/>
    </w:rPr>
  </w:style>
  <w:style w:type="character" w:customStyle="1" w:styleId="CardTagandCiteChar">
    <w:name w:val="Card Tag and Cite Char"/>
    <w:basedOn w:val="DefaultParagraphFont"/>
    <w:rsid w:val="008A001D"/>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8A001D"/>
    <w:rPr>
      <w:rFonts w:ascii="Arial Narrow" w:hAnsi="Arial Narrow"/>
      <w:b/>
      <w:color w:val="000000"/>
      <w:sz w:val="22"/>
      <w:szCs w:val="22"/>
      <w:u w:val="single"/>
    </w:rPr>
  </w:style>
  <w:style w:type="character" w:customStyle="1" w:styleId="SmallText0">
    <w:name w:val="SmallText"/>
    <w:rsid w:val="008A001D"/>
    <w:rPr>
      <w:color w:val="000000"/>
    </w:rPr>
  </w:style>
  <w:style w:type="character" w:customStyle="1" w:styleId="CitesChar1">
    <w:name w:val="Cites Char1"/>
    <w:basedOn w:val="DefaultParagraphFont"/>
    <w:rsid w:val="008A001D"/>
    <w:rPr>
      <w:b/>
      <w:bCs w:val="0"/>
      <w:szCs w:val="24"/>
      <w:u w:val="single"/>
      <w:lang w:val="en-US" w:eastAsia="en-US" w:bidi="ar-SA"/>
    </w:rPr>
  </w:style>
  <w:style w:type="character" w:customStyle="1" w:styleId="CardUnderlinedChar">
    <w:name w:val="Card Underlined Char"/>
    <w:basedOn w:val="DefaultParagraphFont"/>
    <w:rsid w:val="008A001D"/>
    <w:rPr>
      <w:rFonts w:ascii="Arial Narrow" w:hAnsi="Arial Narrow" w:hint="default"/>
      <w:sz w:val="22"/>
      <w:szCs w:val="24"/>
      <w:u w:val="single"/>
      <w:lang w:val="en-US" w:eastAsia="en-US" w:bidi="ar-SA"/>
    </w:rPr>
  </w:style>
  <w:style w:type="character" w:customStyle="1" w:styleId="underline3">
    <w:name w:val="underline3"/>
    <w:basedOn w:val="underline2"/>
    <w:rsid w:val="008A001D"/>
    <w:rPr>
      <w:rFonts w:ascii="Arial" w:hAnsi="Arial"/>
      <w:sz w:val="18"/>
      <w:u w:val="single"/>
      <w:bdr w:val="none" w:sz="0" w:space="0" w:color="auto" w:frame="1"/>
      <w:shd w:val="clear" w:color="auto" w:fill="FFFF00"/>
    </w:rPr>
  </w:style>
  <w:style w:type="character" w:customStyle="1" w:styleId="menu">
    <w:name w:val="menu"/>
    <w:basedOn w:val="DefaultParagraphFont"/>
    <w:rsid w:val="008A001D"/>
  </w:style>
  <w:style w:type="character" w:customStyle="1" w:styleId="itxtrst">
    <w:name w:val="itxtrst"/>
    <w:rsid w:val="008A001D"/>
  </w:style>
  <w:style w:type="character" w:customStyle="1" w:styleId="A-Underlining">
    <w:name w:val="A-Underlining"/>
    <w:basedOn w:val="DefaultParagraphFont"/>
    <w:rsid w:val="008A001D"/>
    <w:rPr>
      <w:rFonts w:ascii="Garamond" w:hAnsi="Garamond" w:hint="default"/>
      <w:color w:val="auto"/>
      <w:sz w:val="24"/>
      <w:u w:val="single"/>
    </w:rPr>
  </w:style>
  <w:style w:type="character" w:customStyle="1" w:styleId="StyleUnderlineBold0">
    <w:name w:val="Style Underline + Bold"/>
    <w:rsid w:val="008A001D"/>
    <w:rPr>
      <w:b/>
      <w:bCs/>
      <w:u w:val="single"/>
    </w:rPr>
  </w:style>
  <w:style w:type="character" w:customStyle="1" w:styleId="Underline-Highlighted">
    <w:name w:val="Underline-Highlighted"/>
    <w:uiPriority w:val="1"/>
    <w:qFormat/>
    <w:rsid w:val="008A001D"/>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8A001D"/>
  </w:style>
  <w:style w:type="character" w:customStyle="1" w:styleId="newsmain">
    <w:name w:val="news_main"/>
    <w:basedOn w:val="DefaultParagraphFont"/>
    <w:rsid w:val="008A001D"/>
  </w:style>
  <w:style w:type="character" w:customStyle="1" w:styleId="AuthorDate0">
    <w:name w:val="Author Date"/>
    <w:rsid w:val="008A001D"/>
    <w:rPr>
      <w:b/>
      <w:bCs w:val="0"/>
      <w:sz w:val="24"/>
      <w:u w:val="thick"/>
    </w:rPr>
  </w:style>
  <w:style w:type="character" w:customStyle="1" w:styleId="red">
    <w:name w:val="red"/>
    <w:basedOn w:val="DefaultParagraphFont"/>
    <w:rsid w:val="008A001D"/>
  </w:style>
  <w:style w:type="character" w:customStyle="1" w:styleId="at">
    <w:name w:val="at"/>
    <w:rsid w:val="008A001D"/>
  </w:style>
  <w:style w:type="character" w:customStyle="1" w:styleId="org">
    <w:name w:val="org"/>
    <w:rsid w:val="008A001D"/>
  </w:style>
  <w:style w:type="character" w:customStyle="1" w:styleId="pnumber">
    <w:name w:val="pnumber"/>
    <w:rsid w:val="008A001D"/>
  </w:style>
  <w:style w:type="character" w:customStyle="1" w:styleId="ital">
    <w:name w:val="ital"/>
    <w:rsid w:val="008A001D"/>
  </w:style>
  <w:style w:type="character" w:customStyle="1" w:styleId="orgdiv">
    <w:name w:val="orgdiv"/>
    <w:rsid w:val="008A001D"/>
  </w:style>
  <w:style w:type="character" w:customStyle="1" w:styleId="orgname">
    <w:name w:val="orgname"/>
    <w:rsid w:val="008A001D"/>
  </w:style>
  <w:style w:type="character" w:customStyle="1" w:styleId="city">
    <w:name w:val="city"/>
    <w:rsid w:val="008A001D"/>
  </w:style>
  <w:style w:type="character" w:customStyle="1" w:styleId="state">
    <w:name w:val="state"/>
    <w:rsid w:val="008A001D"/>
  </w:style>
  <w:style w:type="character" w:customStyle="1" w:styleId="country">
    <w:name w:val="country"/>
    <w:rsid w:val="008A001D"/>
  </w:style>
  <w:style w:type="character" w:customStyle="1" w:styleId="articletitle">
    <w:name w:val="articletitle"/>
    <w:rsid w:val="008A001D"/>
    <w:rPr>
      <w:rFonts w:ascii="Times New Roman" w:hAnsi="Times New Roman" w:cs="Times New Roman" w:hint="default"/>
    </w:rPr>
  </w:style>
  <w:style w:type="character" w:customStyle="1" w:styleId="6pointChar">
    <w:name w:val="6 point Char"/>
    <w:rsid w:val="008A001D"/>
    <w:rPr>
      <w:rFonts w:ascii="Times New Roman" w:hAnsi="Times New Roman" w:cs="Times New Roman" w:hint="default"/>
      <w:sz w:val="12"/>
      <w:lang w:val="en-US" w:eastAsia="en-US"/>
    </w:rPr>
  </w:style>
  <w:style w:type="character" w:customStyle="1" w:styleId="StyleThickunderline">
    <w:name w:val="Style Thick underline"/>
    <w:qFormat/>
    <w:rsid w:val="008A001D"/>
    <w:rPr>
      <w:u w:val="thick"/>
    </w:rPr>
  </w:style>
  <w:style w:type="character" w:customStyle="1" w:styleId="Box0">
    <w:name w:val="Box!"/>
    <w:rsid w:val="008A001D"/>
    <w:rPr>
      <w:rFonts w:ascii="Garamond" w:hAnsi="Garamond" w:hint="default"/>
      <w:sz w:val="24"/>
      <w:u w:val="single"/>
      <w:bdr w:val="single" w:sz="4" w:space="0" w:color="auto" w:frame="1"/>
    </w:rPr>
  </w:style>
  <w:style w:type="character" w:customStyle="1" w:styleId="citechar1">
    <w:name w:val="citechar"/>
    <w:basedOn w:val="DefaultParagraphFont"/>
    <w:rsid w:val="008A001D"/>
  </w:style>
  <w:style w:type="character" w:customStyle="1" w:styleId="underlinechar2">
    <w:name w:val="underlinechar"/>
    <w:basedOn w:val="DefaultParagraphFont"/>
    <w:rsid w:val="008A001D"/>
  </w:style>
  <w:style w:type="character" w:customStyle="1" w:styleId="CardUnderlineChar">
    <w:name w:val="Card Underline Char"/>
    <w:rsid w:val="008A001D"/>
    <w:rPr>
      <w:szCs w:val="24"/>
      <w:u w:val="single"/>
      <w:lang w:val="en-US" w:eastAsia="en-US" w:bidi="ar-SA"/>
    </w:rPr>
  </w:style>
  <w:style w:type="character" w:customStyle="1" w:styleId="tagciteChar">
    <w:name w:val="tag/cite Char"/>
    <w:basedOn w:val="DefaultParagraphFont"/>
    <w:rsid w:val="008A001D"/>
    <w:rPr>
      <w:b/>
      <w:bCs w:val="0"/>
      <w:sz w:val="24"/>
      <w:lang w:val="en-US" w:eastAsia="en-US" w:bidi="ar-SA"/>
    </w:rPr>
  </w:style>
  <w:style w:type="character" w:customStyle="1" w:styleId="8pointChar">
    <w:name w:val="8 point Char"/>
    <w:basedOn w:val="DefaultParagraphFont"/>
    <w:rsid w:val="008A001D"/>
    <w:rPr>
      <w:sz w:val="16"/>
      <w:lang w:val="en-US" w:eastAsia="en-US" w:bidi="ar-SA"/>
    </w:rPr>
  </w:style>
  <w:style w:type="character" w:customStyle="1" w:styleId="BoldText12pt">
    <w:name w:val="Bold Text 12 pt"/>
    <w:rsid w:val="008A001D"/>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8A001D"/>
  </w:style>
  <w:style w:type="table" w:styleId="TableGrid">
    <w:name w:val="Table Grid"/>
    <w:basedOn w:val="TableNormal"/>
    <w:rsid w:val="008A001D"/>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8A001D"/>
    <w:rPr>
      <w:b/>
      <w:bCs w:val="0"/>
      <w:sz w:val="24"/>
      <w:lang w:val="en-US" w:eastAsia="en-US" w:bidi="ar-SA"/>
    </w:rPr>
  </w:style>
  <w:style w:type="character" w:customStyle="1" w:styleId="Mention11">
    <w:name w:val="Mention11"/>
    <w:basedOn w:val="DefaultParagraphFont"/>
    <w:uiPriority w:val="99"/>
    <w:semiHidden/>
    <w:unhideWhenUsed/>
    <w:rsid w:val="008A001D"/>
    <w:rPr>
      <w:color w:val="2B579A"/>
      <w:shd w:val="clear" w:color="auto" w:fill="E6E6E6"/>
    </w:rPr>
  </w:style>
  <w:style w:type="character" w:customStyle="1" w:styleId="Emph">
    <w:name w:val="Emph"/>
    <w:basedOn w:val="DefaultParagraphFont"/>
    <w:uiPriority w:val="1"/>
    <w:qFormat/>
    <w:rsid w:val="008A001D"/>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8A001D"/>
  </w:style>
  <w:style w:type="character" w:customStyle="1" w:styleId="Mention2">
    <w:name w:val="Mention2"/>
    <w:basedOn w:val="DefaultParagraphFont"/>
    <w:uiPriority w:val="99"/>
    <w:semiHidden/>
    <w:unhideWhenUsed/>
    <w:rsid w:val="008A001D"/>
    <w:rPr>
      <w:color w:val="2B579A"/>
      <w:shd w:val="clear" w:color="auto" w:fill="E6E6E6"/>
    </w:rPr>
  </w:style>
  <w:style w:type="paragraph" w:customStyle="1" w:styleId="FlashTag">
    <w:name w:val="FlashTag"/>
    <w:basedOn w:val="Normal"/>
    <w:link w:val="FlashTagChar"/>
    <w:autoRedefine/>
    <w:uiPriority w:val="4"/>
    <w:qFormat/>
    <w:rsid w:val="008A001D"/>
    <w:rPr>
      <w:rFonts w:asciiTheme="majorHAnsi" w:hAnsiTheme="majorHAnsi"/>
      <w:b/>
      <w:sz w:val="28"/>
    </w:rPr>
  </w:style>
  <w:style w:type="character" w:customStyle="1" w:styleId="FlashTagChar">
    <w:name w:val="FlashTag Char"/>
    <w:basedOn w:val="DefaultParagraphFont"/>
    <w:link w:val="FlashTag"/>
    <w:uiPriority w:val="4"/>
    <w:rsid w:val="008A001D"/>
    <w:rPr>
      <w:rFonts w:asciiTheme="majorHAnsi" w:hAnsiTheme="majorHAnsi"/>
      <w:b/>
      <w:sz w:val="28"/>
    </w:rPr>
  </w:style>
  <w:style w:type="paragraph" w:customStyle="1" w:styleId="Warrant">
    <w:name w:val="Warrant"/>
    <w:autoRedefine/>
    <w:uiPriority w:val="4"/>
    <w:qFormat/>
    <w:rsid w:val="008A001D"/>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8A001D"/>
  </w:style>
  <w:style w:type="character" w:customStyle="1" w:styleId="m-8793234324905335251gmail-style13ptbold">
    <w:name w:val="m_-8793234324905335251gmail-style13ptbold"/>
    <w:basedOn w:val="DefaultParagraphFont"/>
    <w:rsid w:val="008A001D"/>
  </w:style>
  <w:style w:type="character" w:customStyle="1" w:styleId="EndnoteTextChar">
    <w:name w:val="Endnote Text Char"/>
    <w:basedOn w:val="DefaultParagraphFont"/>
    <w:link w:val="EndnoteText"/>
    <w:locked/>
    <w:rsid w:val="008A001D"/>
    <w:rPr>
      <w:rFonts w:ascii="Georgia" w:eastAsia="Times New Roman" w:hAnsi="Georgia"/>
      <w:szCs w:val="20"/>
    </w:rPr>
  </w:style>
  <w:style w:type="paragraph" w:styleId="EndnoteText">
    <w:name w:val="endnote text"/>
    <w:basedOn w:val="Normal"/>
    <w:link w:val="EndnoteTextChar"/>
    <w:unhideWhenUsed/>
    <w:rsid w:val="008A001D"/>
    <w:rPr>
      <w:rFonts w:ascii="Georgia" w:eastAsia="Times New Roman" w:hAnsi="Georgia"/>
      <w:sz w:val="24"/>
      <w:szCs w:val="20"/>
    </w:rPr>
  </w:style>
  <w:style w:type="character" w:customStyle="1" w:styleId="EndnoteTextChar1">
    <w:name w:val="Endnote Text Char1"/>
    <w:basedOn w:val="DefaultParagraphFont"/>
    <w:semiHidden/>
    <w:rsid w:val="008A001D"/>
    <w:rPr>
      <w:rFonts w:ascii="Calibri" w:hAnsi="Calibri"/>
      <w:sz w:val="20"/>
      <w:szCs w:val="20"/>
    </w:rPr>
  </w:style>
  <w:style w:type="character" w:customStyle="1" w:styleId="DateChar1">
    <w:name w:val="Date Char1"/>
    <w:basedOn w:val="DefaultParagraphFont"/>
    <w:uiPriority w:val="99"/>
    <w:rsid w:val="008A001D"/>
    <w:rPr>
      <w:rFonts w:ascii="Calibri" w:hAnsi="Calibri"/>
      <w:sz w:val="22"/>
    </w:rPr>
  </w:style>
  <w:style w:type="character" w:customStyle="1" w:styleId="BodyTextFirstIndentChar">
    <w:name w:val="Body Text First Indent Char"/>
    <w:basedOn w:val="BodyTextChar"/>
    <w:link w:val="BodyTextFirstIndent"/>
    <w:locked/>
    <w:rsid w:val="008A001D"/>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8A001D"/>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8A001D"/>
    <w:rPr>
      <w:rFonts w:ascii="Calibri" w:hAnsi="Calibri"/>
      <w:sz w:val="22"/>
    </w:rPr>
  </w:style>
  <w:style w:type="character" w:customStyle="1" w:styleId="BodyTextIndent2Char1">
    <w:name w:val="Body Text Indent 2 Char1"/>
    <w:basedOn w:val="DefaultParagraphFont"/>
    <w:semiHidden/>
    <w:rsid w:val="008A001D"/>
    <w:rPr>
      <w:rFonts w:ascii="Calibri" w:hAnsi="Calibri" w:cs="Calibri"/>
    </w:rPr>
  </w:style>
  <w:style w:type="character" w:customStyle="1" w:styleId="PlainTextChar1">
    <w:name w:val="Plain Text Char1"/>
    <w:basedOn w:val="DefaultParagraphFont"/>
    <w:semiHidden/>
    <w:rsid w:val="008A001D"/>
    <w:rPr>
      <w:rFonts w:ascii="Consolas" w:hAnsi="Consolas" w:cs="Calibri"/>
      <w:sz w:val="21"/>
      <w:szCs w:val="21"/>
    </w:rPr>
  </w:style>
  <w:style w:type="paragraph" w:customStyle="1" w:styleId="msolistparagraphcxspfirst">
    <w:name w:val="msolistparagraphcxspfirst"/>
    <w:basedOn w:val="Normal"/>
    <w:uiPriority w:val="99"/>
    <w:qFormat/>
    <w:rsid w:val="008A001D"/>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8A001D"/>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8A001D"/>
    <w:rPr>
      <w:rFonts w:ascii="Calibri" w:hAnsi="Calibri" w:cs="Calibri"/>
      <w:i/>
      <w:iCs/>
      <w:color w:val="000000" w:themeColor="text1"/>
    </w:rPr>
  </w:style>
  <w:style w:type="paragraph" w:customStyle="1" w:styleId="Heading2-NotBold">
    <w:name w:val="Heading 2 - Not Bold"/>
    <w:basedOn w:val="Heading2"/>
    <w:autoRedefine/>
    <w:uiPriority w:val="99"/>
    <w:qFormat/>
    <w:rsid w:val="008A001D"/>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8A001D"/>
    <w:rPr>
      <w:rFonts w:ascii="Calibri" w:eastAsia="Calibri" w:hAnsi="Calibri"/>
      <w:b/>
      <w:sz w:val="22"/>
    </w:rPr>
  </w:style>
  <w:style w:type="paragraph" w:customStyle="1" w:styleId="Heading2-Bold">
    <w:name w:val="Heading 2 - Bold"/>
    <w:basedOn w:val="Normal"/>
    <w:autoRedefine/>
    <w:uiPriority w:val="99"/>
    <w:qFormat/>
    <w:rsid w:val="008A001D"/>
    <w:rPr>
      <w:rFonts w:eastAsia="Calibri"/>
      <w:b/>
    </w:rPr>
  </w:style>
  <w:style w:type="paragraph" w:customStyle="1" w:styleId="tag">
    <w:name w:val="%tag"/>
    <w:basedOn w:val="Normal"/>
    <w:next w:val="Normal"/>
    <w:uiPriority w:val="99"/>
    <w:qFormat/>
    <w:rsid w:val="008A001D"/>
    <w:rPr>
      <w:rFonts w:eastAsia="Calibri"/>
      <w:bCs/>
      <w:sz w:val="18"/>
    </w:rPr>
  </w:style>
  <w:style w:type="character" w:customStyle="1" w:styleId="Style2Char">
    <w:name w:val="Style 2 Char"/>
    <w:link w:val="Style20"/>
    <w:uiPriority w:val="99"/>
    <w:locked/>
    <w:rsid w:val="008A001D"/>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8A001D"/>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8A001D"/>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8A001D"/>
    <w:rPr>
      <w:rFonts w:ascii="Garamond" w:eastAsia="Times New Roman" w:hAnsi="Garamond"/>
      <w:sz w:val="24"/>
      <w:szCs w:val="20"/>
      <w:u w:val="single"/>
      <w:lang w:val="x-none" w:eastAsia="x-none"/>
    </w:rPr>
  </w:style>
  <w:style w:type="character" w:customStyle="1" w:styleId="textsmallChar0">
    <w:name w:val="textsmall Char"/>
    <w:link w:val="textsmall0"/>
    <w:locked/>
    <w:rsid w:val="008A001D"/>
    <w:rPr>
      <w:rFonts w:ascii="Georgia" w:eastAsia="Times New Roman" w:hAnsi="Georgia"/>
      <w:sz w:val="18"/>
      <w:szCs w:val="20"/>
      <w:lang w:val="x-none" w:eastAsia="x-none"/>
    </w:rPr>
  </w:style>
  <w:style w:type="paragraph" w:customStyle="1" w:styleId="textsmall0">
    <w:name w:val="textsmall"/>
    <w:basedOn w:val="Normal"/>
    <w:link w:val="textsmallChar0"/>
    <w:qFormat/>
    <w:rsid w:val="008A001D"/>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8A001D"/>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8A001D"/>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8A001D"/>
    <w:rPr>
      <w:rFonts w:ascii="Arial" w:eastAsia="Times New Roman" w:hAnsi="Arial" w:cs="Arial"/>
      <w:sz w:val="12"/>
    </w:rPr>
  </w:style>
  <w:style w:type="paragraph" w:customStyle="1" w:styleId="Micro">
    <w:name w:val="Micro"/>
    <w:basedOn w:val="Normal"/>
    <w:next w:val="Normal"/>
    <w:link w:val="MicroChar"/>
    <w:qFormat/>
    <w:rsid w:val="008A001D"/>
    <w:rPr>
      <w:rFonts w:ascii="Arial" w:eastAsia="Times New Roman" w:hAnsi="Arial" w:cs="Arial"/>
      <w:sz w:val="12"/>
    </w:rPr>
  </w:style>
  <w:style w:type="character" w:customStyle="1" w:styleId="CardNotUnderlinedChar1">
    <w:name w:val="Card Not Underlined Char1"/>
    <w:link w:val="CardNotUnderlined"/>
    <w:locked/>
    <w:rsid w:val="008A001D"/>
    <w:rPr>
      <w:rFonts w:ascii="Cambria" w:eastAsia="Times New Roman" w:hAnsi="Cambria" w:cs="Times New Roman"/>
      <w:sz w:val="18"/>
      <w:szCs w:val="20"/>
    </w:rPr>
  </w:style>
  <w:style w:type="paragraph" w:customStyle="1" w:styleId="h-lead">
    <w:name w:val="h-lead"/>
    <w:basedOn w:val="Normal"/>
    <w:uiPriority w:val="99"/>
    <w:qFormat/>
    <w:rsid w:val="008A001D"/>
    <w:pPr>
      <w:spacing w:before="100" w:beforeAutospacing="1" w:after="100" w:afterAutospacing="1"/>
    </w:pPr>
    <w:rPr>
      <w:rFonts w:eastAsia="Times New Roman"/>
      <w:sz w:val="24"/>
    </w:rPr>
  </w:style>
  <w:style w:type="paragraph" w:customStyle="1" w:styleId="intro">
    <w:name w:val="intro"/>
    <w:basedOn w:val="Normal"/>
    <w:uiPriority w:val="99"/>
    <w:qFormat/>
    <w:rsid w:val="008A001D"/>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8A001D"/>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8A001D"/>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8A001D"/>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8A001D"/>
    <w:rPr>
      <w:rFonts w:eastAsia="Calibri"/>
    </w:rPr>
  </w:style>
  <w:style w:type="paragraph" w:customStyle="1" w:styleId="F3-TagAuthor">
    <w:name w:val="F3 - Tag/Author"/>
    <w:basedOn w:val="Normal"/>
    <w:uiPriority w:val="99"/>
    <w:qFormat/>
    <w:rsid w:val="008A001D"/>
    <w:rPr>
      <w:rFonts w:eastAsia="Times New Roman"/>
      <w:b/>
    </w:rPr>
  </w:style>
  <w:style w:type="paragraph" w:customStyle="1" w:styleId="F5-UnderlineNormal">
    <w:name w:val="F5 - Underline Normal"/>
    <w:basedOn w:val="Normal"/>
    <w:uiPriority w:val="99"/>
    <w:qFormat/>
    <w:rsid w:val="008A001D"/>
    <w:rPr>
      <w:rFonts w:eastAsia="Calibri"/>
      <w:u w:val="single"/>
    </w:rPr>
  </w:style>
  <w:style w:type="paragraph" w:customStyle="1" w:styleId="Brief-PrimarySource">
    <w:name w:val="Brief - Primary Source"/>
    <w:basedOn w:val="Normal"/>
    <w:uiPriority w:val="99"/>
    <w:qFormat/>
    <w:rsid w:val="008A001D"/>
    <w:rPr>
      <w:rFonts w:eastAsia="Times New Roman"/>
      <w:b/>
      <w:sz w:val="24"/>
      <w:u w:val="single"/>
    </w:rPr>
  </w:style>
  <w:style w:type="paragraph" w:customStyle="1" w:styleId="Brief-Underline">
    <w:name w:val="Brief - Underline"/>
    <w:basedOn w:val="Normal"/>
    <w:uiPriority w:val="99"/>
    <w:qFormat/>
    <w:rsid w:val="008A001D"/>
    <w:rPr>
      <w:rFonts w:eastAsia="Times New Roman"/>
      <w:u w:val="single"/>
    </w:rPr>
  </w:style>
  <w:style w:type="paragraph" w:customStyle="1" w:styleId="Brief">
    <w:name w:val="Brief"/>
    <w:basedOn w:val="Brief-PrimarySource"/>
    <w:uiPriority w:val="99"/>
    <w:qFormat/>
    <w:rsid w:val="008A001D"/>
    <w:rPr>
      <w:b w:val="0"/>
    </w:rPr>
  </w:style>
  <w:style w:type="paragraph" w:customStyle="1" w:styleId="CM2">
    <w:name w:val="CM2"/>
    <w:basedOn w:val="Normal"/>
    <w:next w:val="Normal"/>
    <w:uiPriority w:val="99"/>
    <w:qFormat/>
    <w:rsid w:val="008A001D"/>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8A001D"/>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8A001D"/>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8A001D"/>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8A001D"/>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8A001D"/>
    <w:pPr>
      <w:widowControl w:val="0"/>
      <w:spacing w:line="276" w:lineRule="atLeast"/>
    </w:pPr>
    <w:rPr>
      <w:color w:val="auto"/>
    </w:rPr>
  </w:style>
  <w:style w:type="paragraph" w:customStyle="1" w:styleId="CM34">
    <w:name w:val="CM34"/>
    <w:basedOn w:val="Default"/>
    <w:next w:val="Default"/>
    <w:uiPriority w:val="99"/>
    <w:qFormat/>
    <w:rsid w:val="008A001D"/>
    <w:pPr>
      <w:widowControl w:val="0"/>
    </w:pPr>
    <w:rPr>
      <w:color w:val="auto"/>
    </w:rPr>
  </w:style>
  <w:style w:type="paragraph" w:customStyle="1" w:styleId="CM56">
    <w:name w:val="CM56"/>
    <w:basedOn w:val="Default"/>
    <w:next w:val="Default"/>
    <w:uiPriority w:val="99"/>
    <w:qFormat/>
    <w:rsid w:val="008A001D"/>
    <w:pPr>
      <w:widowControl w:val="0"/>
    </w:pPr>
    <w:rPr>
      <w:rFonts w:eastAsia="Calibri"/>
      <w:color w:val="auto"/>
    </w:rPr>
  </w:style>
  <w:style w:type="paragraph" w:customStyle="1" w:styleId="CM58">
    <w:name w:val="CM58"/>
    <w:basedOn w:val="Default"/>
    <w:next w:val="Default"/>
    <w:uiPriority w:val="99"/>
    <w:qFormat/>
    <w:rsid w:val="008A001D"/>
    <w:pPr>
      <w:widowControl w:val="0"/>
    </w:pPr>
    <w:rPr>
      <w:rFonts w:eastAsia="Calibri"/>
      <w:color w:val="auto"/>
    </w:rPr>
  </w:style>
  <w:style w:type="paragraph" w:customStyle="1" w:styleId="CM57">
    <w:name w:val="CM57"/>
    <w:basedOn w:val="Default"/>
    <w:next w:val="Default"/>
    <w:uiPriority w:val="99"/>
    <w:qFormat/>
    <w:rsid w:val="008A001D"/>
    <w:pPr>
      <w:widowControl w:val="0"/>
    </w:pPr>
    <w:rPr>
      <w:rFonts w:eastAsia="Calibri"/>
      <w:color w:val="auto"/>
    </w:rPr>
  </w:style>
  <w:style w:type="paragraph" w:customStyle="1" w:styleId="CM1">
    <w:name w:val="CM1"/>
    <w:basedOn w:val="Default"/>
    <w:next w:val="Default"/>
    <w:uiPriority w:val="99"/>
    <w:qFormat/>
    <w:rsid w:val="008A001D"/>
    <w:pPr>
      <w:widowControl w:val="0"/>
    </w:pPr>
    <w:rPr>
      <w:rFonts w:eastAsia="Calibri"/>
      <w:color w:val="auto"/>
    </w:rPr>
  </w:style>
  <w:style w:type="paragraph" w:customStyle="1" w:styleId="CM49">
    <w:name w:val="CM49"/>
    <w:basedOn w:val="Default"/>
    <w:next w:val="Default"/>
    <w:uiPriority w:val="99"/>
    <w:qFormat/>
    <w:rsid w:val="008A001D"/>
    <w:pPr>
      <w:widowControl w:val="0"/>
    </w:pPr>
    <w:rPr>
      <w:rFonts w:eastAsia="Calibri"/>
      <w:color w:val="auto"/>
    </w:rPr>
  </w:style>
  <w:style w:type="paragraph" w:customStyle="1" w:styleId="CM41">
    <w:name w:val="CM41"/>
    <w:basedOn w:val="Default"/>
    <w:next w:val="Default"/>
    <w:uiPriority w:val="99"/>
    <w:qFormat/>
    <w:rsid w:val="008A001D"/>
    <w:pPr>
      <w:widowControl w:val="0"/>
    </w:pPr>
    <w:rPr>
      <w:rFonts w:eastAsia="Calibri"/>
      <w:color w:val="auto"/>
    </w:rPr>
  </w:style>
  <w:style w:type="paragraph" w:customStyle="1" w:styleId="3rdOrderPara">
    <w:name w:val="3rd Order Para"/>
    <w:basedOn w:val="Default"/>
    <w:next w:val="Default"/>
    <w:qFormat/>
    <w:rsid w:val="008A001D"/>
    <w:pPr>
      <w:widowControl w:val="0"/>
    </w:pPr>
    <w:rPr>
      <w:rFonts w:eastAsia="Calibri"/>
      <w:color w:val="auto"/>
    </w:rPr>
  </w:style>
  <w:style w:type="paragraph" w:customStyle="1" w:styleId="2ndOrderPara">
    <w:name w:val="2nd Order Para"/>
    <w:basedOn w:val="Default"/>
    <w:next w:val="Default"/>
    <w:qFormat/>
    <w:rsid w:val="008A001D"/>
    <w:pPr>
      <w:widowControl w:val="0"/>
    </w:pPr>
    <w:rPr>
      <w:rFonts w:eastAsia="Calibri"/>
      <w:color w:val="auto"/>
    </w:rPr>
  </w:style>
  <w:style w:type="paragraph" w:customStyle="1" w:styleId="Normal-SIGN2">
    <w:name w:val="Normal-SIGN2"/>
    <w:basedOn w:val="Default"/>
    <w:next w:val="Default"/>
    <w:qFormat/>
    <w:rsid w:val="008A001D"/>
    <w:pPr>
      <w:widowControl w:val="0"/>
    </w:pPr>
    <w:rPr>
      <w:rFonts w:eastAsia="Calibri"/>
      <w:color w:val="auto"/>
    </w:rPr>
  </w:style>
  <w:style w:type="paragraph" w:customStyle="1" w:styleId="Normal-SIGN1">
    <w:name w:val="Normal-SIGN1"/>
    <w:basedOn w:val="Default"/>
    <w:next w:val="Default"/>
    <w:uiPriority w:val="99"/>
    <w:qFormat/>
    <w:rsid w:val="008A001D"/>
    <w:pPr>
      <w:widowControl w:val="0"/>
    </w:pPr>
    <w:rPr>
      <w:rFonts w:eastAsia="Calibri"/>
      <w:color w:val="auto"/>
    </w:rPr>
  </w:style>
  <w:style w:type="paragraph" w:customStyle="1" w:styleId="CM3">
    <w:name w:val="CM3"/>
    <w:basedOn w:val="Default"/>
    <w:next w:val="Default"/>
    <w:uiPriority w:val="99"/>
    <w:qFormat/>
    <w:rsid w:val="008A001D"/>
    <w:pPr>
      <w:widowControl w:val="0"/>
      <w:spacing w:line="553" w:lineRule="atLeast"/>
    </w:pPr>
    <w:rPr>
      <w:rFonts w:eastAsia="Calibri"/>
      <w:color w:val="auto"/>
    </w:rPr>
  </w:style>
  <w:style w:type="paragraph" w:customStyle="1" w:styleId="CM33">
    <w:name w:val="CM33"/>
    <w:basedOn w:val="Default"/>
    <w:next w:val="Default"/>
    <w:uiPriority w:val="99"/>
    <w:qFormat/>
    <w:rsid w:val="008A001D"/>
    <w:pPr>
      <w:widowControl w:val="0"/>
    </w:pPr>
    <w:rPr>
      <w:rFonts w:eastAsia="Calibri"/>
      <w:color w:val="auto"/>
    </w:rPr>
  </w:style>
  <w:style w:type="paragraph" w:customStyle="1" w:styleId="CM37">
    <w:name w:val="CM37"/>
    <w:basedOn w:val="Default"/>
    <w:next w:val="Default"/>
    <w:uiPriority w:val="99"/>
    <w:qFormat/>
    <w:rsid w:val="008A001D"/>
    <w:pPr>
      <w:widowControl w:val="0"/>
    </w:pPr>
    <w:rPr>
      <w:rFonts w:eastAsia="Calibri"/>
      <w:color w:val="auto"/>
    </w:rPr>
  </w:style>
  <w:style w:type="paragraph" w:customStyle="1" w:styleId="CM7">
    <w:name w:val="CM7"/>
    <w:basedOn w:val="Default"/>
    <w:next w:val="Default"/>
    <w:uiPriority w:val="99"/>
    <w:qFormat/>
    <w:rsid w:val="008A001D"/>
    <w:pPr>
      <w:widowControl w:val="0"/>
      <w:spacing w:line="553" w:lineRule="atLeast"/>
    </w:pPr>
    <w:rPr>
      <w:rFonts w:eastAsia="Calibri"/>
      <w:color w:val="auto"/>
    </w:rPr>
  </w:style>
  <w:style w:type="paragraph" w:customStyle="1" w:styleId="Brief-SecondarySource">
    <w:name w:val="Brief - Secondary Source"/>
    <w:basedOn w:val="Normal"/>
    <w:qFormat/>
    <w:rsid w:val="008A001D"/>
    <w:rPr>
      <w:rFonts w:eastAsia="Times New Roman"/>
      <w:sz w:val="14"/>
      <w:szCs w:val="20"/>
    </w:rPr>
  </w:style>
  <w:style w:type="paragraph" w:customStyle="1" w:styleId="Brief-Card">
    <w:name w:val="Brief - Card"/>
    <w:basedOn w:val="Normal"/>
    <w:uiPriority w:val="99"/>
    <w:qFormat/>
    <w:rsid w:val="008A001D"/>
    <w:rPr>
      <w:rFonts w:eastAsia="Times New Roman"/>
    </w:rPr>
  </w:style>
  <w:style w:type="paragraph" w:customStyle="1" w:styleId="Pa2">
    <w:name w:val="Pa2"/>
    <w:basedOn w:val="Default"/>
    <w:next w:val="Default"/>
    <w:uiPriority w:val="99"/>
    <w:qFormat/>
    <w:rsid w:val="008A001D"/>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8A001D"/>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8A001D"/>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8A001D"/>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8A001D"/>
    <w:pPr>
      <w:widowControl w:val="0"/>
    </w:pPr>
    <w:rPr>
      <w:rFonts w:ascii="Arial Black" w:hAnsi="Arial Black"/>
      <w:color w:val="auto"/>
    </w:rPr>
  </w:style>
  <w:style w:type="paragraph" w:customStyle="1" w:styleId="Cover1">
    <w:name w:val="Cover 1"/>
    <w:basedOn w:val="Normal"/>
    <w:next w:val="Normal"/>
    <w:uiPriority w:val="99"/>
    <w:qFormat/>
    <w:rsid w:val="008A001D"/>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8A001D"/>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8A001D"/>
    <w:pPr>
      <w:widowControl w:val="0"/>
    </w:pPr>
    <w:rPr>
      <w:color w:val="auto"/>
    </w:rPr>
  </w:style>
  <w:style w:type="paragraph" w:customStyle="1" w:styleId="Pa11">
    <w:name w:val="Pa11"/>
    <w:basedOn w:val="Normal"/>
    <w:next w:val="Normal"/>
    <w:uiPriority w:val="99"/>
    <w:qFormat/>
    <w:rsid w:val="008A001D"/>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8A001D"/>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8A001D"/>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8A001D"/>
    <w:pPr>
      <w:widowControl w:val="0"/>
    </w:pPr>
    <w:rPr>
      <w:rFonts w:eastAsia="Calibri"/>
      <w:color w:val="auto"/>
    </w:rPr>
  </w:style>
  <w:style w:type="paragraph" w:customStyle="1" w:styleId="CM5">
    <w:name w:val="CM5"/>
    <w:basedOn w:val="Default"/>
    <w:next w:val="Default"/>
    <w:qFormat/>
    <w:rsid w:val="008A001D"/>
    <w:pPr>
      <w:widowControl w:val="0"/>
      <w:spacing w:line="553" w:lineRule="atLeast"/>
    </w:pPr>
    <w:rPr>
      <w:rFonts w:eastAsia="Calibri"/>
      <w:color w:val="auto"/>
    </w:rPr>
  </w:style>
  <w:style w:type="paragraph" w:customStyle="1" w:styleId="CM28">
    <w:name w:val="CM28"/>
    <w:basedOn w:val="Default"/>
    <w:next w:val="Default"/>
    <w:uiPriority w:val="99"/>
    <w:qFormat/>
    <w:rsid w:val="008A001D"/>
    <w:pPr>
      <w:widowControl w:val="0"/>
    </w:pPr>
    <w:rPr>
      <w:rFonts w:eastAsia="Calibri"/>
      <w:color w:val="auto"/>
    </w:rPr>
  </w:style>
  <w:style w:type="paragraph" w:customStyle="1" w:styleId="CM8">
    <w:name w:val="CM8"/>
    <w:basedOn w:val="Default"/>
    <w:next w:val="Default"/>
    <w:uiPriority w:val="99"/>
    <w:qFormat/>
    <w:rsid w:val="008A001D"/>
    <w:pPr>
      <w:widowControl w:val="0"/>
    </w:pPr>
    <w:rPr>
      <w:rFonts w:eastAsia="Calibri"/>
      <w:color w:val="auto"/>
    </w:rPr>
  </w:style>
  <w:style w:type="paragraph" w:customStyle="1" w:styleId="CM6">
    <w:name w:val="CM6"/>
    <w:basedOn w:val="Default"/>
    <w:next w:val="Default"/>
    <w:uiPriority w:val="99"/>
    <w:qFormat/>
    <w:rsid w:val="008A001D"/>
    <w:pPr>
      <w:widowControl w:val="0"/>
      <w:spacing w:line="553" w:lineRule="atLeast"/>
    </w:pPr>
    <w:rPr>
      <w:rFonts w:eastAsia="Calibri"/>
      <w:color w:val="auto"/>
    </w:rPr>
  </w:style>
  <w:style w:type="paragraph" w:customStyle="1" w:styleId="CM22">
    <w:name w:val="CM22"/>
    <w:basedOn w:val="Default"/>
    <w:next w:val="Default"/>
    <w:uiPriority w:val="99"/>
    <w:qFormat/>
    <w:rsid w:val="008A001D"/>
    <w:pPr>
      <w:widowControl w:val="0"/>
    </w:pPr>
    <w:rPr>
      <w:rFonts w:eastAsia="Calibri"/>
      <w:color w:val="auto"/>
    </w:rPr>
  </w:style>
  <w:style w:type="paragraph" w:customStyle="1" w:styleId="DoubleUnderlined">
    <w:name w:val="Double Underlined"/>
    <w:basedOn w:val="Heading2"/>
    <w:autoRedefine/>
    <w:uiPriority w:val="99"/>
    <w:qFormat/>
    <w:rsid w:val="008A001D"/>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8A001D"/>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8A001D"/>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8A001D"/>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8A001D"/>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8A001D"/>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8A001D"/>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8A001D"/>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8A001D"/>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8A001D"/>
  </w:style>
  <w:style w:type="paragraph" w:customStyle="1" w:styleId="StyleUnderliningTimesNewRomanBoldNounderlineKernat16">
    <w:name w:val="Style Underlining + Times New Roman Bold No underline Kern at 16..."/>
    <w:basedOn w:val="Normal"/>
    <w:uiPriority w:val="99"/>
    <w:qFormat/>
    <w:rsid w:val="008A001D"/>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8A001D"/>
    <w:rPr>
      <w:rFonts w:eastAsia="Times New Roman"/>
      <w:b/>
      <w:bCs/>
      <w:kern w:val="32"/>
      <w:sz w:val="32"/>
      <w:szCs w:val="32"/>
    </w:rPr>
  </w:style>
  <w:style w:type="paragraph" w:customStyle="1" w:styleId="StyleBoldUnderliningKernat16pt">
    <w:name w:val="Style Bold Underlining + Kern at 16 pt"/>
    <w:uiPriority w:val="99"/>
    <w:qFormat/>
    <w:rsid w:val="008A001D"/>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8A001D"/>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8A001D"/>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8A001D"/>
    <w:pPr>
      <w:ind w:left="400"/>
    </w:pPr>
    <w:rPr>
      <w:rFonts w:eastAsia="Times New Roman"/>
      <w:szCs w:val="20"/>
    </w:rPr>
  </w:style>
  <w:style w:type="paragraph" w:customStyle="1" w:styleId="Paste">
    <w:name w:val="Paste"/>
    <w:basedOn w:val="card"/>
    <w:qFormat/>
    <w:rsid w:val="008A001D"/>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8A001D"/>
    <w:rPr>
      <w:rFonts w:ascii="Georgia" w:eastAsia="Times New Roman" w:hAnsi="Georgia"/>
      <w:b/>
      <w:u w:val="single"/>
    </w:rPr>
  </w:style>
  <w:style w:type="paragraph" w:customStyle="1" w:styleId="UnderlineStyle0">
    <w:name w:val="Underline Style"/>
    <w:basedOn w:val="Normal"/>
    <w:link w:val="UnderlineStyleChar"/>
    <w:qFormat/>
    <w:rsid w:val="008A001D"/>
    <w:rPr>
      <w:rFonts w:ascii="Georgia" w:eastAsia="Times New Roman" w:hAnsi="Georgia"/>
      <w:b/>
      <w:sz w:val="24"/>
      <w:u w:val="single"/>
    </w:rPr>
  </w:style>
  <w:style w:type="paragraph" w:customStyle="1" w:styleId="Normalization">
    <w:name w:val="Normalization"/>
    <w:basedOn w:val="Normal"/>
    <w:uiPriority w:val="99"/>
    <w:qFormat/>
    <w:rsid w:val="008A001D"/>
    <w:rPr>
      <w:rFonts w:eastAsia="Times New Roman"/>
      <w:sz w:val="18"/>
    </w:rPr>
  </w:style>
  <w:style w:type="paragraph" w:customStyle="1" w:styleId="BreifTitle">
    <w:name w:val="Breif Title"/>
    <w:basedOn w:val="Normal"/>
    <w:autoRedefine/>
    <w:uiPriority w:val="99"/>
    <w:qFormat/>
    <w:rsid w:val="008A001D"/>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8A001D"/>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8A001D"/>
    <w:pPr>
      <w:spacing w:before="0" w:after="0"/>
      <w:jc w:val="center"/>
      <w:outlineLvl w:val="0"/>
    </w:pPr>
    <w:rPr>
      <w:sz w:val="32"/>
      <w:szCs w:val="32"/>
      <w:lang w:bidi="ar-SA"/>
    </w:rPr>
  </w:style>
  <w:style w:type="paragraph" w:customStyle="1" w:styleId="Tagandcite">
    <w:name w:val="Tag and cite"/>
    <w:basedOn w:val="Normal"/>
    <w:autoRedefine/>
    <w:uiPriority w:val="99"/>
    <w:qFormat/>
    <w:rsid w:val="008A001D"/>
    <w:rPr>
      <w:rFonts w:eastAsia="Times New Roman"/>
      <w:color w:val="333333"/>
    </w:rPr>
  </w:style>
  <w:style w:type="paragraph" w:customStyle="1" w:styleId="StyleTagandCiteFranklinGothicDemi">
    <w:name w:val="Style Tag and Cite + Franklin Gothic Demi"/>
    <w:basedOn w:val="Normal"/>
    <w:autoRedefine/>
    <w:uiPriority w:val="99"/>
    <w:qFormat/>
    <w:rsid w:val="008A001D"/>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8A001D"/>
    <w:rPr>
      <w:bCs/>
    </w:rPr>
  </w:style>
  <w:style w:type="paragraph" w:customStyle="1" w:styleId="tagCharCharCharCharCharCharChar">
    <w:name w:val="tag Char Char Char Char Char Char Char"/>
    <w:basedOn w:val="Normal"/>
    <w:uiPriority w:val="99"/>
    <w:qFormat/>
    <w:rsid w:val="008A001D"/>
    <w:rPr>
      <w:rFonts w:eastAsia="Times New Roman"/>
      <w:b/>
      <w:sz w:val="24"/>
      <w:szCs w:val="20"/>
    </w:rPr>
  </w:style>
  <w:style w:type="paragraph" w:customStyle="1" w:styleId="title-bold-medium">
    <w:name w:val="title-bold-medium"/>
    <w:basedOn w:val="Normal"/>
    <w:uiPriority w:val="99"/>
    <w:qFormat/>
    <w:rsid w:val="008A001D"/>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8A001D"/>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8A001D"/>
    <w:rPr>
      <w:rFonts w:ascii="Arial Narrow" w:eastAsia="Times New Roman" w:hAnsi="Arial Narrow"/>
      <w:b/>
      <w:sz w:val="24"/>
    </w:rPr>
  </w:style>
  <w:style w:type="paragraph" w:customStyle="1" w:styleId="BLOCKTITLE1">
    <w:name w:val="BLOCK TITLE"/>
    <w:basedOn w:val="Heading1"/>
    <w:uiPriority w:val="99"/>
    <w:qFormat/>
    <w:rsid w:val="008A001D"/>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8A001D"/>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8A001D"/>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8A001D"/>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8A001D"/>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8A001D"/>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8A001D"/>
    <w:pPr>
      <w:spacing w:before="100" w:beforeAutospacing="1" w:after="100" w:afterAutospacing="1"/>
    </w:pPr>
    <w:rPr>
      <w:rFonts w:eastAsia="Times New Roman"/>
    </w:rPr>
  </w:style>
  <w:style w:type="paragraph" w:customStyle="1" w:styleId="ToRead">
    <w:name w:val="To Read"/>
    <w:basedOn w:val="Normal"/>
    <w:uiPriority w:val="99"/>
    <w:qFormat/>
    <w:rsid w:val="008A001D"/>
    <w:pPr>
      <w:ind w:left="720"/>
    </w:pPr>
    <w:rPr>
      <w:rFonts w:ascii="Verdana" w:eastAsia="Times New Roman" w:hAnsi="Verdana"/>
      <w:b/>
      <w:u w:val="single"/>
    </w:rPr>
  </w:style>
  <w:style w:type="paragraph" w:customStyle="1" w:styleId="Style1">
    <w:name w:val="Style 1"/>
    <w:basedOn w:val="Normal"/>
    <w:uiPriority w:val="99"/>
    <w:qFormat/>
    <w:rsid w:val="008A001D"/>
    <w:pPr>
      <w:widowControl w:val="0"/>
      <w:ind w:firstLine="216"/>
    </w:pPr>
    <w:rPr>
      <w:rFonts w:eastAsia="Times New Roman"/>
      <w:noProof/>
      <w:color w:val="000000"/>
      <w:szCs w:val="20"/>
    </w:rPr>
  </w:style>
  <w:style w:type="paragraph" w:customStyle="1" w:styleId="Style41">
    <w:name w:val="Style 4"/>
    <w:basedOn w:val="Normal"/>
    <w:uiPriority w:val="99"/>
    <w:qFormat/>
    <w:rsid w:val="008A001D"/>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8A001D"/>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8A001D"/>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8A001D"/>
    <w:pPr>
      <w:ind w:left="1660"/>
    </w:pPr>
  </w:style>
  <w:style w:type="paragraph" w:customStyle="1" w:styleId="PageNumber1">
    <w:name w:val="Page Number1"/>
    <w:basedOn w:val="Normal"/>
    <w:next w:val="Normal"/>
    <w:uiPriority w:val="99"/>
    <w:qFormat/>
    <w:rsid w:val="008A001D"/>
    <w:rPr>
      <w:rFonts w:eastAsia="Times New Roman"/>
    </w:rPr>
  </w:style>
  <w:style w:type="paragraph" w:customStyle="1" w:styleId="Card1">
    <w:name w:val="Card1"/>
    <w:uiPriority w:val="99"/>
    <w:qFormat/>
    <w:rsid w:val="008A001D"/>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8A001D"/>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8A001D"/>
    <w:pPr>
      <w:ind w:left="288" w:right="288"/>
    </w:pPr>
    <w:rPr>
      <w:rFonts w:eastAsia="Times New Roman"/>
    </w:rPr>
  </w:style>
  <w:style w:type="paragraph" w:customStyle="1" w:styleId="CaseListNormal">
    <w:name w:val="Case List Normal"/>
    <w:basedOn w:val="Normal"/>
    <w:uiPriority w:val="99"/>
    <w:qFormat/>
    <w:rsid w:val="008A001D"/>
    <w:rPr>
      <w:rFonts w:ascii="Times" w:eastAsia="Times New Roman" w:hAnsi="Times"/>
      <w:szCs w:val="26"/>
    </w:rPr>
  </w:style>
  <w:style w:type="paragraph" w:customStyle="1" w:styleId="Body">
    <w:name w:val="Body"/>
    <w:basedOn w:val="Normal"/>
    <w:uiPriority w:val="99"/>
    <w:qFormat/>
    <w:rsid w:val="008A001D"/>
    <w:pPr>
      <w:outlineLvl w:val="3"/>
    </w:pPr>
    <w:rPr>
      <w:rFonts w:eastAsia="Times New Roman"/>
      <w:szCs w:val="20"/>
    </w:rPr>
  </w:style>
  <w:style w:type="paragraph" w:customStyle="1" w:styleId="3text">
    <w:name w:val="3text"/>
    <w:basedOn w:val="Normal"/>
    <w:uiPriority w:val="99"/>
    <w:qFormat/>
    <w:rsid w:val="008A001D"/>
    <w:pPr>
      <w:spacing w:before="100" w:beforeAutospacing="1" w:after="100" w:afterAutospacing="1"/>
    </w:pPr>
    <w:rPr>
      <w:rFonts w:eastAsia="Times New Roman"/>
      <w:sz w:val="24"/>
    </w:rPr>
  </w:style>
  <w:style w:type="paragraph" w:customStyle="1" w:styleId="TimesNewRoman12">
    <w:name w:val="TimesNewRoman12"/>
    <w:uiPriority w:val="99"/>
    <w:qFormat/>
    <w:rsid w:val="008A001D"/>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8A001D"/>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8A001D"/>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8A001D"/>
    <w:rPr>
      <w:rFonts w:eastAsia="Times New Roman"/>
      <w:color w:val="000000"/>
      <w:sz w:val="18"/>
    </w:rPr>
  </w:style>
  <w:style w:type="paragraph" w:customStyle="1" w:styleId="text1">
    <w:name w:val="text1"/>
    <w:basedOn w:val="Normal"/>
    <w:autoRedefine/>
    <w:uiPriority w:val="99"/>
    <w:qFormat/>
    <w:rsid w:val="008A001D"/>
    <w:rPr>
      <w:rFonts w:eastAsia="Times New Roman"/>
      <w:szCs w:val="20"/>
    </w:rPr>
  </w:style>
  <w:style w:type="paragraph" w:customStyle="1" w:styleId="RepeatBlockHeading">
    <w:name w:val="Repeat Block Heading"/>
    <w:basedOn w:val="Normal"/>
    <w:autoRedefine/>
    <w:uiPriority w:val="99"/>
    <w:qFormat/>
    <w:rsid w:val="008A001D"/>
    <w:pPr>
      <w:jc w:val="center"/>
    </w:pPr>
    <w:rPr>
      <w:rFonts w:eastAsia="Times New Roman"/>
      <w:b/>
      <w:smallCaps/>
      <w:color w:val="000000"/>
      <w:sz w:val="24"/>
      <w:u w:val="thick"/>
    </w:rPr>
  </w:style>
  <w:style w:type="paragraph" w:customStyle="1" w:styleId="story-headline">
    <w:name w:val="story-headline"/>
    <w:basedOn w:val="Normal"/>
    <w:uiPriority w:val="99"/>
    <w:qFormat/>
    <w:rsid w:val="008A001D"/>
    <w:pPr>
      <w:spacing w:before="72" w:after="72"/>
    </w:pPr>
    <w:rPr>
      <w:rFonts w:ascii="Arial" w:eastAsia="Times New Roman" w:hAnsi="Arial"/>
      <w:b/>
      <w:bCs/>
      <w:sz w:val="26"/>
      <w:szCs w:val="26"/>
    </w:rPr>
  </w:style>
  <w:style w:type="paragraph" w:customStyle="1" w:styleId="story-body">
    <w:name w:val="story-body"/>
    <w:basedOn w:val="Normal"/>
    <w:uiPriority w:val="99"/>
    <w:qFormat/>
    <w:rsid w:val="008A001D"/>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8A001D"/>
    <w:rPr>
      <w:rFonts w:ascii="Arial" w:eastAsia="Times New Roman" w:hAnsi="Arial"/>
      <w:b/>
      <w:bCs/>
    </w:rPr>
  </w:style>
  <w:style w:type="paragraph" w:customStyle="1" w:styleId="TextofCards">
    <w:name w:val="Text of Cards"/>
    <w:basedOn w:val="Normal"/>
    <w:uiPriority w:val="99"/>
    <w:qFormat/>
    <w:rsid w:val="008A001D"/>
    <w:rPr>
      <w:rFonts w:eastAsia="Times New Roman"/>
      <w:color w:val="000000"/>
      <w:spacing w:val="6"/>
      <w:szCs w:val="23"/>
    </w:rPr>
  </w:style>
  <w:style w:type="paragraph" w:customStyle="1" w:styleId="Corpotesto">
    <w:name w:val="Corpo testo"/>
    <w:basedOn w:val="Normal"/>
    <w:uiPriority w:val="99"/>
    <w:qFormat/>
    <w:rsid w:val="008A001D"/>
    <w:pPr>
      <w:widowControl w:val="0"/>
      <w:adjustRightInd w:val="0"/>
      <w:spacing w:after="283"/>
    </w:pPr>
    <w:rPr>
      <w:rFonts w:ascii="Times" w:eastAsia="Times New Roman" w:hAnsi="Times"/>
    </w:rPr>
  </w:style>
  <w:style w:type="paragraph" w:customStyle="1" w:styleId="tagCharChar1Char">
    <w:name w:val="tag Char Char1 Char"/>
    <w:uiPriority w:val="99"/>
    <w:qFormat/>
    <w:rsid w:val="008A001D"/>
    <w:rPr>
      <w:rFonts w:eastAsia="Times New Roman" w:cs="Calibri"/>
      <w:b/>
      <w:bCs/>
    </w:rPr>
  </w:style>
  <w:style w:type="paragraph" w:customStyle="1" w:styleId="inside-copy">
    <w:name w:val="inside-copy"/>
    <w:basedOn w:val="Normal"/>
    <w:uiPriority w:val="99"/>
    <w:qFormat/>
    <w:rsid w:val="008A001D"/>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8A001D"/>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8A001D"/>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8A001D"/>
    <w:rPr>
      <w:rFonts w:ascii="Arial" w:hAnsi="Arial"/>
      <w:b w:val="0"/>
      <w:caps w:val="0"/>
      <w:sz w:val="20"/>
    </w:rPr>
  </w:style>
  <w:style w:type="paragraph" w:customStyle="1" w:styleId="ProjectTitleLine">
    <w:name w:val="Project Title Line"/>
    <w:basedOn w:val="Normal"/>
    <w:next w:val="Normal"/>
    <w:autoRedefine/>
    <w:uiPriority w:val="99"/>
    <w:qFormat/>
    <w:rsid w:val="008A001D"/>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8A001D"/>
    <w:rPr>
      <w:rFonts w:ascii="Arial Narrow" w:eastAsia="Times New Roman" w:hAnsi="Arial Narrow"/>
      <w:strike/>
    </w:rPr>
  </w:style>
  <w:style w:type="paragraph" w:customStyle="1" w:styleId="NormalVerdana">
    <w:name w:val="Normal + Verdana"/>
    <w:aliases w:val="10 pt,White,Normal + Arial"/>
    <w:basedOn w:val="Normal"/>
    <w:uiPriority w:val="99"/>
    <w:qFormat/>
    <w:rsid w:val="008A001D"/>
    <w:rPr>
      <w:rFonts w:ascii="Arial" w:eastAsia="Times New Roman" w:hAnsi="Arial"/>
      <w:szCs w:val="20"/>
      <w:u w:val="single"/>
    </w:rPr>
  </w:style>
  <w:style w:type="paragraph" w:customStyle="1" w:styleId="Normal10pt">
    <w:name w:val="Normal + 10 pt"/>
    <w:basedOn w:val="Normal"/>
    <w:uiPriority w:val="99"/>
    <w:qFormat/>
    <w:rsid w:val="008A001D"/>
    <w:rPr>
      <w:rFonts w:eastAsia="Times New Roman"/>
      <w:szCs w:val="20"/>
    </w:rPr>
  </w:style>
  <w:style w:type="paragraph" w:customStyle="1" w:styleId="cardChar1Char">
    <w:name w:val="card Char1 Char"/>
    <w:basedOn w:val="Normal"/>
    <w:uiPriority w:val="99"/>
    <w:qFormat/>
    <w:rsid w:val="008A001D"/>
    <w:pPr>
      <w:ind w:left="288" w:right="288"/>
    </w:pPr>
    <w:rPr>
      <w:rFonts w:eastAsia="Times New Roman"/>
      <w:szCs w:val="20"/>
    </w:rPr>
  </w:style>
  <w:style w:type="paragraph" w:customStyle="1" w:styleId="CM12">
    <w:name w:val="CM12"/>
    <w:basedOn w:val="Default"/>
    <w:next w:val="Default"/>
    <w:uiPriority w:val="99"/>
    <w:qFormat/>
    <w:rsid w:val="008A001D"/>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8A001D"/>
    <w:pPr>
      <w:widowControl w:val="0"/>
      <w:spacing w:after="480"/>
    </w:pPr>
    <w:rPr>
      <w:rFonts w:ascii="Granjon LT Std" w:hAnsi="Granjon LT Std"/>
      <w:color w:val="auto"/>
    </w:rPr>
  </w:style>
  <w:style w:type="paragraph" w:customStyle="1" w:styleId="CM10">
    <w:name w:val="CM10"/>
    <w:basedOn w:val="Default"/>
    <w:next w:val="Default"/>
    <w:uiPriority w:val="99"/>
    <w:qFormat/>
    <w:rsid w:val="008A001D"/>
    <w:pPr>
      <w:widowControl w:val="0"/>
      <w:spacing w:line="320" w:lineRule="atLeast"/>
    </w:pPr>
    <w:rPr>
      <w:rFonts w:ascii="Granjon LT Std" w:hAnsi="Granjon LT Std"/>
      <w:color w:val="auto"/>
    </w:rPr>
  </w:style>
  <w:style w:type="paragraph" w:customStyle="1" w:styleId="bold">
    <w:name w:val="bold"/>
    <w:basedOn w:val="Normal"/>
    <w:uiPriority w:val="99"/>
    <w:qFormat/>
    <w:rsid w:val="008A001D"/>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8A001D"/>
    <w:rPr>
      <w:rFonts w:ascii="Arial Narrow" w:eastAsia="Times New Roman" w:hAnsi="Arial Narrow"/>
      <w:strike/>
      <w:szCs w:val="20"/>
    </w:rPr>
  </w:style>
  <w:style w:type="paragraph" w:customStyle="1" w:styleId="textbodyblack">
    <w:name w:val="textbodyblack"/>
    <w:basedOn w:val="Normal"/>
    <w:uiPriority w:val="99"/>
    <w:qFormat/>
    <w:rsid w:val="008A001D"/>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8A001D"/>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8A001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8A001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8A001D"/>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8A001D"/>
    <w:rPr>
      <w:rFonts w:ascii="Georgia" w:eastAsia="Times New Roman" w:hAnsi="Georgia"/>
      <w:b/>
      <w:bCs/>
      <w:szCs w:val="16"/>
      <w:u w:val="single"/>
    </w:rPr>
  </w:style>
  <w:style w:type="paragraph" w:customStyle="1" w:styleId="CiteCorrected">
    <w:name w:val="Cite Corrected"/>
    <w:basedOn w:val="Normal"/>
    <w:link w:val="CiteCorrectedChar"/>
    <w:qFormat/>
    <w:rsid w:val="008A001D"/>
    <w:rPr>
      <w:rFonts w:ascii="Georgia" w:eastAsia="Times New Roman" w:hAnsi="Georgia"/>
      <w:b/>
      <w:bCs/>
      <w:sz w:val="24"/>
      <w:szCs w:val="16"/>
      <w:u w:val="single"/>
    </w:rPr>
  </w:style>
  <w:style w:type="paragraph" w:customStyle="1" w:styleId="CardText20">
    <w:name w:val="Card Text 2"/>
    <w:basedOn w:val="CardText10"/>
    <w:link w:val="CardText2Char"/>
    <w:qFormat/>
    <w:rsid w:val="008A001D"/>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8A001D"/>
    <w:pPr>
      <w:ind w:left="288"/>
    </w:pPr>
    <w:rPr>
      <w:rFonts w:eastAsia="SimSun"/>
      <w:szCs w:val="20"/>
      <w:lang w:eastAsia="zh-CN"/>
    </w:rPr>
  </w:style>
  <w:style w:type="paragraph" w:customStyle="1" w:styleId="BriefTitle2">
    <w:name w:val="Brief Title 2"/>
    <w:basedOn w:val="BriefTitle"/>
    <w:uiPriority w:val="99"/>
    <w:qFormat/>
    <w:rsid w:val="008A001D"/>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8A001D"/>
    <w:rPr>
      <w:u w:val="single"/>
    </w:rPr>
  </w:style>
  <w:style w:type="paragraph" w:customStyle="1" w:styleId="StyleCardText11ptUnderline">
    <w:name w:val="Style Card Text + 11 pt Underline"/>
    <w:link w:val="StyleCardText11ptUnderlineChar"/>
    <w:qFormat/>
    <w:rsid w:val="008A001D"/>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8A001D"/>
    <w:rPr>
      <w:rFonts w:ascii="Georgia" w:hAnsi="Georgia"/>
      <w:sz w:val="16"/>
    </w:rPr>
  </w:style>
  <w:style w:type="paragraph" w:customStyle="1" w:styleId="StyleMinimizedText11pt">
    <w:name w:val="Style Minimized Text + 11 pt"/>
    <w:basedOn w:val="Normal"/>
    <w:link w:val="StyleMinimizedText11ptChar"/>
    <w:qFormat/>
    <w:rsid w:val="008A001D"/>
    <w:rPr>
      <w:rFonts w:ascii="Georgia" w:hAnsi="Georgia"/>
      <w:sz w:val="16"/>
    </w:rPr>
  </w:style>
  <w:style w:type="character" w:customStyle="1" w:styleId="StyleMinimizedText11pt1Char">
    <w:name w:val="Style Minimized Text + 11 pt1 Char"/>
    <w:basedOn w:val="DefaultParagraphFont"/>
    <w:link w:val="StyleMinimizedText11pt1"/>
    <w:locked/>
    <w:rsid w:val="008A001D"/>
    <w:rPr>
      <w:rFonts w:ascii="Georgia" w:hAnsi="Georgia"/>
      <w:sz w:val="16"/>
    </w:rPr>
  </w:style>
  <w:style w:type="paragraph" w:customStyle="1" w:styleId="StyleMinimizedText11pt1">
    <w:name w:val="Style Minimized Text + 11 pt1"/>
    <w:basedOn w:val="Normal"/>
    <w:link w:val="StyleMinimizedText11pt1Char"/>
    <w:qFormat/>
    <w:rsid w:val="008A001D"/>
    <w:rPr>
      <w:rFonts w:ascii="Georgia" w:hAnsi="Georgia"/>
      <w:sz w:val="16"/>
    </w:rPr>
  </w:style>
  <w:style w:type="character" w:customStyle="1" w:styleId="Debate-CardSmalltextF2Char">
    <w:name w:val="Debate- Card Small text F2 Char"/>
    <w:link w:val="Debate-CardSmalltextF2"/>
    <w:locked/>
    <w:rsid w:val="008A001D"/>
    <w:rPr>
      <w:rFonts w:ascii="Arial Narrow" w:hAnsi="Arial Narrow"/>
      <w:sz w:val="16"/>
    </w:rPr>
  </w:style>
  <w:style w:type="paragraph" w:customStyle="1" w:styleId="Debate-CardSmalltextF2">
    <w:name w:val="Debate- Card Small text F2"/>
    <w:basedOn w:val="Normal"/>
    <w:next w:val="Normal"/>
    <w:link w:val="Debate-CardSmalltextF2Char"/>
    <w:qFormat/>
    <w:rsid w:val="008A001D"/>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8A001D"/>
    <w:rPr>
      <w:rFonts w:ascii="Arial Narrow" w:hAnsi="Arial Narrow"/>
      <w:b/>
      <w:sz w:val="18"/>
      <w:u w:val="single"/>
    </w:rPr>
  </w:style>
  <w:style w:type="paragraph" w:customStyle="1" w:styleId="Debate-EmphasizedText-F5">
    <w:name w:val="Debate- Emphasized Text- F5"/>
    <w:basedOn w:val="Normal"/>
    <w:link w:val="Debate-EmphasizedText-F5Char"/>
    <w:qFormat/>
    <w:rsid w:val="008A001D"/>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8A001D"/>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8A001D"/>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8A001D"/>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8A001D"/>
    <w:rPr>
      <w:rFonts w:ascii="Times New Roman" w:eastAsia="Times New Roman" w:hAnsi="Times New Roman" w:cs="Calibri"/>
      <w:sz w:val="16"/>
    </w:rPr>
  </w:style>
  <w:style w:type="character" w:customStyle="1" w:styleId="CardStyleChar">
    <w:name w:val="Card Style Char"/>
    <w:link w:val="CardStyle0"/>
    <w:locked/>
    <w:rsid w:val="008A001D"/>
    <w:rPr>
      <w:rFonts w:ascii="Calibri" w:eastAsia="Times New Roman" w:hAnsi="Calibri"/>
      <w:sz w:val="22"/>
    </w:rPr>
  </w:style>
  <w:style w:type="paragraph" w:customStyle="1" w:styleId="emactive">
    <w:name w:val="emactive"/>
    <w:basedOn w:val="Normal"/>
    <w:uiPriority w:val="99"/>
    <w:qFormat/>
    <w:rsid w:val="008A001D"/>
    <w:pPr>
      <w:spacing w:before="100" w:beforeAutospacing="1" w:after="100" w:afterAutospacing="1"/>
    </w:pPr>
    <w:rPr>
      <w:rFonts w:eastAsia="Times New Roman"/>
      <w:sz w:val="24"/>
    </w:rPr>
  </w:style>
  <w:style w:type="paragraph" w:customStyle="1" w:styleId="emready">
    <w:name w:val="emready"/>
    <w:basedOn w:val="Normal"/>
    <w:uiPriority w:val="99"/>
    <w:qFormat/>
    <w:rsid w:val="008A001D"/>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8A001D"/>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8A001D"/>
    <w:rPr>
      <w:rFonts w:ascii="Georgia" w:eastAsia="Times New Roman" w:hAnsi="Georgia" w:cs="Times New Roman"/>
      <w:b/>
      <w:sz w:val="24"/>
      <w:u w:val="single"/>
    </w:rPr>
  </w:style>
  <w:style w:type="character" w:customStyle="1" w:styleId="CardHighlightChar">
    <w:name w:val="Card Highlight Char"/>
    <w:link w:val="CardHighlight"/>
    <w:locked/>
    <w:rsid w:val="008A001D"/>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8A001D"/>
    <w:pPr>
      <w:shd w:val="clear" w:color="auto" w:fill="66FFFF"/>
    </w:pPr>
    <w:rPr>
      <w:rFonts w:eastAsia="Calibri" w:cs="Calibri"/>
      <w:sz w:val="24"/>
      <w:u w:val="single"/>
    </w:rPr>
  </w:style>
  <w:style w:type="character" w:customStyle="1" w:styleId="BlockHeaderHiddenChar">
    <w:name w:val="Block Header Hidden Char"/>
    <w:link w:val="BlockHeaderHidden"/>
    <w:locked/>
    <w:rsid w:val="008A001D"/>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8A001D"/>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8A001D"/>
    <w:pPr>
      <w:spacing w:before="100" w:beforeAutospacing="1" w:after="100" w:afterAutospacing="1"/>
    </w:pPr>
    <w:rPr>
      <w:rFonts w:eastAsia="Times New Roman"/>
      <w:sz w:val="24"/>
    </w:rPr>
  </w:style>
  <w:style w:type="paragraph" w:customStyle="1" w:styleId="norma">
    <w:name w:val="norma"/>
    <w:basedOn w:val="Heading3"/>
    <w:uiPriority w:val="99"/>
    <w:qFormat/>
    <w:rsid w:val="008A001D"/>
    <w:rPr>
      <w:rFonts w:eastAsia="MS Gothic" w:cs="Arial"/>
      <w:bCs w:val="0"/>
      <w:sz w:val="24"/>
      <w:szCs w:val="24"/>
    </w:rPr>
  </w:style>
  <w:style w:type="paragraph" w:customStyle="1" w:styleId="nromal">
    <w:name w:val="nromal"/>
    <w:basedOn w:val="Normal"/>
    <w:uiPriority w:val="99"/>
    <w:qFormat/>
    <w:rsid w:val="008A001D"/>
    <w:pPr>
      <w:keepNext/>
      <w:keepLines/>
      <w:spacing w:before="200"/>
      <w:outlineLvl w:val="3"/>
    </w:pPr>
    <w:rPr>
      <w:rFonts w:eastAsia="Times New Roman" w:cs="Cambria"/>
      <w:b/>
      <w:iCs/>
    </w:rPr>
  </w:style>
  <w:style w:type="paragraph" w:customStyle="1" w:styleId="natural">
    <w:name w:val="natural"/>
    <w:basedOn w:val="Normal"/>
    <w:uiPriority w:val="99"/>
    <w:qFormat/>
    <w:rsid w:val="008A001D"/>
    <w:pPr>
      <w:keepNext/>
      <w:keepLines/>
      <w:spacing w:before="200"/>
      <w:outlineLvl w:val="3"/>
    </w:pPr>
    <w:rPr>
      <w:rFonts w:eastAsia="Times New Roman"/>
      <w:b/>
      <w:iCs/>
    </w:rPr>
  </w:style>
  <w:style w:type="paragraph" w:customStyle="1" w:styleId="nroaml">
    <w:name w:val="nroaml"/>
    <w:basedOn w:val="Normal"/>
    <w:uiPriority w:val="99"/>
    <w:qFormat/>
    <w:rsid w:val="008A001D"/>
    <w:pPr>
      <w:keepNext/>
      <w:keepLines/>
      <w:spacing w:before="200"/>
      <w:outlineLvl w:val="3"/>
    </w:pPr>
    <w:rPr>
      <w:rFonts w:eastAsia="Times New Roman"/>
      <w:b/>
      <w:iCs/>
    </w:rPr>
  </w:style>
  <w:style w:type="paragraph" w:customStyle="1" w:styleId="noraml">
    <w:name w:val="noraml"/>
    <w:basedOn w:val="Normal"/>
    <w:uiPriority w:val="99"/>
    <w:qFormat/>
    <w:rsid w:val="008A001D"/>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8A001D"/>
    <w:rPr>
      <w:rFonts w:ascii="Georgia" w:eastAsia="Calibri" w:hAnsi="Georgia"/>
      <w:sz w:val="16"/>
      <w:szCs w:val="16"/>
    </w:rPr>
  </w:style>
  <w:style w:type="paragraph" w:customStyle="1" w:styleId="SmallSizeParagraph">
    <w:name w:val="Small Size Paragraph"/>
    <w:basedOn w:val="Normal"/>
    <w:link w:val="SmallSizeParagraphChar"/>
    <w:qFormat/>
    <w:rsid w:val="008A001D"/>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8A001D"/>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8A001D"/>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8A001D"/>
    <w:rPr>
      <w:rFonts w:ascii="Arial" w:eastAsia="Calibri" w:hAnsi="Arial" w:cs="Arial"/>
      <w:kern w:val="2"/>
      <w:sz w:val="14"/>
      <w:szCs w:val="14"/>
      <w:lang w:eastAsia="zh-TW"/>
    </w:rPr>
  </w:style>
  <w:style w:type="paragraph" w:customStyle="1" w:styleId="CardT1">
    <w:name w:val="CardT1"/>
    <w:basedOn w:val="Normal"/>
    <w:link w:val="CardT1Char"/>
    <w:qFormat/>
    <w:rsid w:val="008A001D"/>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8A001D"/>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8A001D"/>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8A001D"/>
    <w:pPr>
      <w:spacing w:before="100" w:beforeAutospacing="1" w:after="100" w:afterAutospacing="1"/>
    </w:pPr>
    <w:rPr>
      <w:rFonts w:eastAsia="Times New Roman"/>
      <w:sz w:val="24"/>
    </w:rPr>
  </w:style>
  <w:style w:type="paragraph" w:customStyle="1" w:styleId="CiteReal">
    <w:name w:val="Cite Real"/>
    <w:basedOn w:val="Normal"/>
    <w:next w:val="Normal"/>
    <w:qFormat/>
    <w:rsid w:val="008A001D"/>
    <w:rPr>
      <w:rFonts w:ascii="Arial" w:eastAsia="MS Mincho" w:hAnsi="Arial"/>
      <w:b/>
      <w:sz w:val="24"/>
      <w:u w:val="single"/>
    </w:rPr>
  </w:style>
  <w:style w:type="paragraph" w:customStyle="1" w:styleId="2909F619802848F09E01365C32F34654">
    <w:name w:val="2909F619802848F09E01365C32F34654"/>
    <w:uiPriority w:val="99"/>
    <w:qFormat/>
    <w:rsid w:val="008A001D"/>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8A001D"/>
    <w:rPr>
      <w:rFonts w:ascii="Georgia" w:eastAsia="Calibri" w:hAnsi="Georgia"/>
      <w:u w:val="single"/>
      <w:lang w:val="x-none" w:eastAsia="zh-CN"/>
    </w:rPr>
  </w:style>
  <w:style w:type="paragraph" w:customStyle="1" w:styleId="UnderlineS">
    <w:name w:val="Underline S"/>
    <w:basedOn w:val="Normal"/>
    <w:link w:val="UnderlineSChar"/>
    <w:qFormat/>
    <w:rsid w:val="008A001D"/>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8A001D"/>
    <w:rPr>
      <w:rFonts w:ascii="Georgia" w:eastAsia="SimSun" w:hAnsi="Georgia"/>
      <w:sz w:val="12"/>
    </w:rPr>
  </w:style>
  <w:style w:type="paragraph" w:customStyle="1" w:styleId="Ununderlined">
    <w:name w:val="Ununderlined"/>
    <w:basedOn w:val="Normal"/>
    <w:link w:val="UnunderlinedChar"/>
    <w:qFormat/>
    <w:rsid w:val="008A001D"/>
    <w:rPr>
      <w:rFonts w:ascii="Georgia" w:eastAsia="SimSun" w:hAnsi="Georgia"/>
      <w:sz w:val="12"/>
    </w:rPr>
  </w:style>
  <w:style w:type="character" w:customStyle="1" w:styleId="HighlightingChar">
    <w:name w:val="Highlighting Char"/>
    <w:link w:val="Highlighting"/>
    <w:locked/>
    <w:rsid w:val="008A001D"/>
    <w:rPr>
      <w:rFonts w:ascii="Georgia" w:eastAsia="SimSun" w:hAnsi="Georgia"/>
      <w:u w:val="thick"/>
    </w:rPr>
  </w:style>
  <w:style w:type="paragraph" w:customStyle="1" w:styleId="Highlighting">
    <w:name w:val="Highlighting"/>
    <w:basedOn w:val="Normal"/>
    <w:link w:val="HighlightingChar"/>
    <w:autoRedefine/>
    <w:qFormat/>
    <w:rsid w:val="008A001D"/>
    <w:rPr>
      <w:rFonts w:ascii="Georgia" w:eastAsia="SimSun" w:hAnsi="Georgia"/>
      <w:sz w:val="24"/>
      <w:u w:val="thick"/>
    </w:rPr>
  </w:style>
  <w:style w:type="character" w:customStyle="1" w:styleId="CITEChar">
    <w:name w:val="CITE Char"/>
    <w:link w:val="CITE"/>
    <w:locked/>
    <w:rsid w:val="008A001D"/>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8A001D"/>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8A001D"/>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8A001D"/>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8A001D"/>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8A001D"/>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8A001D"/>
    <w:rPr>
      <w:b/>
      <w:sz w:val="28"/>
    </w:rPr>
  </w:style>
  <w:style w:type="character" w:customStyle="1" w:styleId="SourcenameChar">
    <w:name w:val="Source name Char"/>
    <w:link w:val="Sourcename"/>
    <w:locked/>
    <w:rsid w:val="008A001D"/>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8A001D"/>
    <w:rPr>
      <w:b/>
      <w:bCs/>
      <w:sz w:val="20"/>
    </w:rPr>
  </w:style>
  <w:style w:type="character" w:customStyle="1" w:styleId="underlinedcardChar">
    <w:name w:val="underlined card Char"/>
    <w:link w:val="underlinedcard0"/>
    <w:locked/>
    <w:rsid w:val="008A001D"/>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8A001D"/>
    <w:rPr>
      <w:sz w:val="24"/>
      <w:u w:val="single"/>
    </w:rPr>
  </w:style>
  <w:style w:type="paragraph" w:customStyle="1" w:styleId="FullText">
    <w:name w:val="Full Text"/>
    <w:basedOn w:val="Normal"/>
    <w:uiPriority w:val="99"/>
    <w:qFormat/>
    <w:rsid w:val="008A001D"/>
    <w:rPr>
      <w:rFonts w:eastAsia="Times New Roman"/>
      <w:sz w:val="16"/>
    </w:rPr>
  </w:style>
  <w:style w:type="character" w:customStyle="1" w:styleId="TextUnderlineChar">
    <w:name w:val="Text Underline Char"/>
    <w:link w:val="TextUnderline"/>
    <w:locked/>
    <w:rsid w:val="008A001D"/>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8A001D"/>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8A001D"/>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8A001D"/>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8A001D"/>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8A001D"/>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8A001D"/>
    <w:pPr>
      <w:spacing w:before="240"/>
      <w:outlineLvl w:val="2"/>
    </w:pPr>
    <w:rPr>
      <w:rFonts w:eastAsia="Times New Roman"/>
      <w:b/>
    </w:rPr>
  </w:style>
  <w:style w:type="character" w:customStyle="1" w:styleId="CiteCardChar">
    <w:name w:val="Cite_Card Char"/>
    <w:link w:val="CiteCard0"/>
    <w:locked/>
    <w:rsid w:val="008A001D"/>
    <w:rPr>
      <w:rFonts w:ascii="Times New Roman" w:eastAsia="Times New Roman" w:hAnsi="Times New Roman" w:cs="Arial"/>
      <w:bCs/>
      <w:sz w:val="20"/>
      <w:szCs w:val="20"/>
    </w:rPr>
  </w:style>
  <w:style w:type="paragraph" w:customStyle="1" w:styleId="CiteCard0">
    <w:name w:val="Cite_Card"/>
    <w:link w:val="CiteCardChar"/>
    <w:qFormat/>
    <w:rsid w:val="008A001D"/>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8A001D"/>
    <w:pPr>
      <w:widowControl w:val="0"/>
    </w:pPr>
    <w:rPr>
      <w:rFonts w:eastAsia="MS Mincho"/>
      <w:color w:val="auto"/>
    </w:rPr>
  </w:style>
  <w:style w:type="character" w:customStyle="1" w:styleId="StyleStyle49pt6Char">
    <w:name w:val="Style Style4 + 9 pt6 Char"/>
    <w:basedOn w:val="Style4Char"/>
    <w:link w:val="StyleStyle49pt6"/>
    <w:locked/>
    <w:rsid w:val="008A001D"/>
    <w:rPr>
      <w:rFonts w:ascii="Georgia" w:eastAsia="Times New Roman" w:hAnsi="Georgia"/>
      <w:u w:val="single"/>
      <w:lang w:val="x-none"/>
    </w:rPr>
  </w:style>
  <w:style w:type="paragraph" w:customStyle="1" w:styleId="StyleStyle49pt6">
    <w:name w:val="Style Style4 + 9 pt6"/>
    <w:basedOn w:val="Style4"/>
    <w:link w:val="StyleStyle49pt6Char"/>
    <w:qFormat/>
    <w:rsid w:val="008A001D"/>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8A001D"/>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8A001D"/>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8A001D"/>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8A001D"/>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8A001D"/>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8A001D"/>
    <w:rPr>
      <w:rFonts w:ascii="Georgia" w:hAnsi="Georgia" w:cs="Calibri"/>
      <w:b/>
      <w:bCs/>
      <w:sz w:val="24"/>
      <w:u w:val="single"/>
    </w:rPr>
  </w:style>
  <w:style w:type="character" w:customStyle="1" w:styleId="DebatenoramlChar">
    <w:name w:val="Debatenoraml Char"/>
    <w:link w:val="Debatenoraml"/>
    <w:locked/>
    <w:rsid w:val="008A001D"/>
    <w:rPr>
      <w:rFonts w:ascii="Times New Roman" w:hAnsi="Times New Roman" w:cs="Times New Roman"/>
    </w:rPr>
  </w:style>
  <w:style w:type="paragraph" w:customStyle="1" w:styleId="Debatenoraml">
    <w:name w:val="Debatenoraml"/>
    <w:basedOn w:val="NoSpacing"/>
    <w:link w:val="DebatenoramlChar"/>
    <w:qFormat/>
    <w:rsid w:val="008A001D"/>
    <w:pPr>
      <w:spacing w:before="0" w:line="240" w:lineRule="auto"/>
    </w:pPr>
    <w:rPr>
      <w:rFonts w:ascii="Times New Roman" w:hAnsi="Times New Roman" w:cs="Times New Roman"/>
    </w:rPr>
  </w:style>
  <w:style w:type="paragraph" w:customStyle="1" w:styleId="SynergyTag">
    <w:name w:val="SynergyTag"/>
    <w:basedOn w:val="Normal"/>
    <w:uiPriority w:val="99"/>
    <w:qFormat/>
    <w:rsid w:val="008A001D"/>
    <w:rPr>
      <w:rFonts w:eastAsia="Calibri"/>
      <w:b/>
    </w:rPr>
  </w:style>
  <w:style w:type="character" w:customStyle="1" w:styleId="QualsChar">
    <w:name w:val="Quals Char"/>
    <w:link w:val="Quals"/>
    <w:locked/>
    <w:rsid w:val="008A001D"/>
    <w:rPr>
      <w:rFonts w:ascii="Georgia" w:eastAsia="Calibri" w:hAnsi="Georgia"/>
      <w:sz w:val="18"/>
    </w:rPr>
  </w:style>
  <w:style w:type="paragraph" w:customStyle="1" w:styleId="Quals">
    <w:name w:val="Quals"/>
    <w:basedOn w:val="Normal"/>
    <w:link w:val="QualsChar"/>
    <w:qFormat/>
    <w:rsid w:val="008A001D"/>
    <w:rPr>
      <w:rFonts w:ascii="Georgia" w:eastAsia="Calibri" w:hAnsi="Georgia"/>
      <w:sz w:val="18"/>
    </w:rPr>
  </w:style>
  <w:style w:type="paragraph" w:customStyle="1" w:styleId="times">
    <w:name w:val="times"/>
    <w:basedOn w:val="Normal"/>
    <w:qFormat/>
    <w:rsid w:val="008A001D"/>
    <w:pPr>
      <w:spacing w:before="100" w:beforeAutospacing="1" w:after="100" w:afterAutospacing="1"/>
    </w:pPr>
    <w:rPr>
      <w:rFonts w:eastAsia="Times New Roman"/>
      <w:sz w:val="24"/>
    </w:rPr>
  </w:style>
  <w:style w:type="paragraph" w:customStyle="1" w:styleId="BodyA">
    <w:name w:val="Body A"/>
    <w:uiPriority w:val="99"/>
    <w:qFormat/>
    <w:rsid w:val="008A001D"/>
    <w:rPr>
      <w:rFonts w:ascii="Helvetica" w:eastAsia="ヒラギノ角ゴ Pro W3" w:hAnsi="Helvetica" w:cs="Times New Roman"/>
      <w:color w:val="000000"/>
      <w:szCs w:val="20"/>
    </w:rPr>
  </w:style>
  <w:style w:type="character" w:customStyle="1" w:styleId="StarredChar">
    <w:name w:val="Starred Char"/>
    <w:link w:val="Starred"/>
    <w:locked/>
    <w:rsid w:val="008A001D"/>
    <w:rPr>
      <w:rFonts w:ascii="Georgia" w:eastAsia="Times New Roman" w:hAnsi="Georgia"/>
      <w:b/>
      <w:caps/>
      <w:szCs w:val="28"/>
      <w:u w:val="single"/>
    </w:rPr>
  </w:style>
  <w:style w:type="paragraph" w:customStyle="1" w:styleId="Starred">
    <w:name w:val="Starred"/>
    <w:basedOn w:val="Normal"/>
    <w:link w:val="StarredChar"/>
    <w:qFormat/>
    <w:rsid w:val="008A001D"/>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8A001D"/>
    <w:rPr>
      <w:rFonts w:ascii="Georgia" w:eastAsia="Times New Roman" w:hAnsi="Georgia"/>
      <w:b/>
      <w:caps/>
      <w:szCs w:val="28"/>
      <w:u w:val="single"/>
    </w:rPr>
  </w:style>
  <w:style w:type="paragraph" w:customStyle="1" w:styleId="NotStarred">
    <w:name w:val="NotStarred"/>
    <w:basedOn w:val="Normal"/>
    <w:link w:val="NotStarredChar"/>
    <w:qFormat/>
    <w:rsid w:val="008A001D"/>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8A001D"/>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8A001D"/>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8A001D"/>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8A001D"/>
    <w:rPr>
      <w:rFonts w:ascii="Georgia" w:eastAsia="Calibri" w:hAnsi="Georgia"/>
      <w:b/>
    </w:rPr>
  </w:style>
  <w:style w:type="paragraph" w:customStyle="1" w:styleId="H4Tag">
    <w:name w:val="H4 (Tag)"/>
    <w:basedOn w:val="Normal"/>
    <w:link w:val="H4TagChar1"/>
    <w:qFormat/>
    <w:rsid w:val="008A001D"/>
    <w:rPr>
      <w:rFonts w:ascii="Georgia" w:eastAsia="Calibri" w:hAnsi="Georgia"/>
      <w:b/>
      <w:sz w:val="24"/>
    </w:rPr>
  </w:style>
  <w:style w:type="paragraph" w:customStyle="1" w:styleId="CM25">
    <w:name w:val="CM25"/>
    <w:basedOn w:val="Default"/>
    <w:next w:val="Default"/>
    <w:qFormat/>
    <w:rsid w:val="008A001D"/>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8A001D"/>
    <w:rPr>
      <w:rFonts w:ascii="Georgia" w:hAnsi="Georgia"/>
      <w:b/>
    </w:rPr>
  </w:style>
  <w:style w:type="paragraph" w:customStyle="1" w:styleId="Debate-CardTagandCite-F6">
    <w:name w:val="Debate- Card Tag and Cite- F6"/>
    <w:basedOn w:val="Normal"/>
    <w:link w:val="Debate-CardTagandCite-F6Char"/>
    <w:qFormat/>
    <w:rsid w:val="008A001D"/>
    <w:pPr>
      <w:contextualSpacing/>
    </w:pPr>
    <w:rPr>
      <w:rFonts w:ascii="Georgia" w:hAnsi="Georgia"/>
      <w:b/>
      <w:sz w:val="24"/>
    </w:rPr>
  </w:style>
  <w:style w:type="paragraph" w:customStyle="1" w:styleId="Cardtext0">
    <w:name w:val="Card text"/>
    <w:link w:val="CardtextChar0"/>
    <w:qFormat/>
    <w:rsid w:val="008A001D"/>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8A001D"/>
    <w:rPr>
      <w:rFonts w:ascii="Georgia" w:eastAsia="Times New Roman" w:hAnsi="Georgia"/>
      <w:b/>
      <w:szCs w:val="28"/>
      <w:u w:val="single"/>
    </w:rPr>
  </w:style>
  <w:style w:type="paragraph" w:customStyle="1" w:styleId="NewHeading2">
    <w:name w:val="NewHeading2"/>
    <w:basedOn w:val="Normal"/>
    <w:link w:val="NewHeading2Char"/>
    <w:qFormat/>
    <w:rsid w:val="008A001D"/>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8A001D"/>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8A001D"/>
    <w:rPr>
      <w:rFonts w:eastAsia="Calibri"/>
    </w:rPr>
  </w:style>
  <w:style w:type="paragraph" w:customStyle="1" w:styleId="Card6pt">
    <w:name w:val="Card 6pt"/>
    <w:basedOn w:val="card"/>
    <w:uiPriority w:val="99"/>
    <w:qFormat/>
    <w:rsid w:val="008A001D"/>
    <w:rPr>
      <w:rFonts w:ascii="Georgia" w:eastAsia="Calibri" w:hAnsi="Georgia"/>
      <w:bCs/>
      <w:color w:val="000000"/>
      <w:sz w:val="12"/>
      <w:szCs w:val="20"/>
    </w:rPr>
  </w:style>
  <w:style w:type="character" w:customStyle="1" w:styleId="FullCiteChar">
    <w:name w:val="Full Cite Char"/>
    <w:link w:val="FullCite"/>
    <w:locked/>
    <w:rsid w:val="008A001D"/>
    <w:rPr>
      <w:rFonts w:ascii="Garamond" w:eastAsia="Calibri" w:hAnsi="Garamond"/>
    </w:rPr>
  </w:style>
  <w:style w:type="paragraph" w:customStyle="1" w:styleId="FullCite">
    <w:name w:val="Full Cite"/>
    <w:basedOn w:val="Normal"/>
    <w:next w:val="Normal"/>
    <w:link w:val="FullCiteChar"/>
    <w:qFormat/>
    <w:rsid w:val="008A001D"/>
    <w:rPr>
      <w:rFonts w:ascii="Garamond" w:eastAsia="Calibri" w:hAnsi="Garamond"/>
      <w:sz w:val="24"/>
    </w:rPr>
  </w:style>
  <w:style w:type="character" w:customStyle="1" w:styleId="StyleCardStyleBlackUnderlineChar">
    <w:name w:val="Style Card Style + Black Underline Char"/>
    <w:link w:val="StyleCardStyleBlackUnderline"/>
    <w:locked/>
    <w:rsid w:val="008A001D"/>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8A001D"/>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8A001D"/>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8A001D"/>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8A001D"/>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8A001D"/>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8A001D"/>
    <w:rPr>
      <w:rFonts w:ascii="Georgia" w:eastAsia="SimSun" w:hAnsi="Georgia"/>
      <w:b/>
      <w:bCs/>
      <w:sz w:val="24"/>
      <w:u w:val="single"/>
      <w:lang w:eastAsia="zh-CN"/>
    </w:rPr>
  </w:style>
  <w:style w:type="paragraph" w:customStyle="1" w:styleId="CM27">
    <w:name w:val="CM27"/>
    <w:basedOn w:val="Default"/>
    <w:next w:val="Default"/>
    <w:qFormat/>
    <w:rsid w:val="008A001D"/>
    <w:pPr>
      <w:spacing w:after="200" w:line="276" w:lineRule="auto"/>
    </w:pPr>
    <w:rPr>
      <w:rFonts w:eastAsia="Calibri"/>
      <w:color w:val="auto"/>
      <w:sz w:val="22"/>
    </w:rPr>
  </w:style>
  <w:style w:type="paragraph" w:customStyle="1" w:styleId="font-null">
    <w:name w:val="font-null"/>
    <w:basedOn w:val="Normal"/>
    <w:uiPriority w:val="99"/>
    <w:qFormat/>
    <w:rsid w:val="008A001D"/>
    <w:pPr>
      <w:spacing w:before="100" w:beforeAutospacing="1" w:after="100" w:afterAutospacing="1"/>
    </w:pPr>
    <w:rPr>
      <w:rFonts w:eastAsia="Times New Roman"/>
      <w:sz w:val="24"/>
    </w:rPr>
  </w:style>
  <w:style w:type="paragraph" w:customStyle="1" w:styleId="rteindent1">
    <w:name w:val="rteindent1"/>
    <w:basedOn w:val="Normal"/>
    <w:uiPriority w:val="99"/>
    <w:qFormat/>
    <w:rsid w:val="008A001D"/>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8A001D"/>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8A001D"/>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8A001D"/>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8A001D"/>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8A001D"/>
    <w:pPr>
      <w:spacing w:before="100" w:beforeAutospacing="1" w:after="100" w:afterAutospacing="1"/>
    </w:pPr>
    <w:rPr>
      <w:rFonts w:eastAsia="Times New Roman"/>
      <w:sz w:val="24"/>
    </w:rPr>
  </w:style>
  <w:style w:type="paragraph" w:customStyle="1" w:styleId="class">
    <w:name w:val="class"/>
    <w:basedOn w:val="Normal"/>
    <w:uiPriority w:val="99"/>
    <w:qFormat/>
    <w:rsid w:val="008A001D"/>
    <w:pPr>
      <w:spacing w:before="100" w:beforeAutospacing="1" w:after="100" w:afterAutospacing="1"/>
    </w:pPr>
    <w:rPr>
      <w:rFonts w:eastAsia="Times New Roman"/>
      <w:sz w:val="24"/>
    </w:rPr>
  </w:style>
  <w:style w:type="character" w:customStyle="1" w:styleId="blocktitleChar0">
    <w:name w:val="block title Char"/>
    <w:link w:val="blocktitle0"/>
    <w:locked/>
    <w:rsid w:val="008A001D"/>
    <w:rPr>
      <w:rFonts w:ascii="Calibri" w:eastAsia="Calibri" w:hAnsi="Calibri"/>
      <w:b/>
      <w:caps/>
      <w:sz w:val="28"/>
      <w:szCs w:val="28"/>
      <w:lang w:val="es-ES"/>
    </w:rPr>
  </w:style>
  <w:style w:type="paragraph" w:customStyle="1" w:styleId="Pa6">
    <w:name w:val="Pa6"/>
    <w:basedOn w:val="Normal"/>
    <w:next w:val="Normal"/>
    <w:uiPriority w:val="99"/>
    <w:qFormat/>
    <w:rsid w:val="008A001D"/>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8A001D"/>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8A001D"/>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8A001D"/>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8A001D"/>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8A001D"/>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8A001D"/>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A001D"/>
    <w:pPr>
      <w:spacing w:after="160" w:line="259" w:lineRule="auto"/>
    </w:pPr>
    <w:rPr>
      <w:rFonts w:ascii="Georgia" w:eastAsia="SimSun" w:hAnsi="Georgia"/>
      <w:b/>
      <w:bCs/>
      <w:lang w:val="en-US"/>
    </w:rPr>
  </w:style>
  <w:style w:type="paragraph" w:customStyle="1" w:styleId="summary">
    <w:name w:val="summary"/>
    <w:basedOn w:val="Normal"/>
    <w:uiPriority w:val="99"/>
    <w:qFormat/>
    <w:rsid w:val="008A001D"/>
    <w:pPr>
      <w:spacing w:before="100" w:beforeAutospacing="1" w:after="100" w:afterAutospacing="1"/>
    </w:pPr>
    <w:rPr>
      <w:rFonts w:eastAsia="Times New Roman"/>
      <w:sz w:val="24"/>
    </w:rPr>
  </w:style>
  <w:style w:type="paragraph" w:customStyle="1" w:styleId="Caption2">
    <w:name w:val="Caption2"/>
    <w:basedOn w:val="Normal"/>
    <w:uiPriority w:val="99"/>
    <w:qFormat/>
    <w:rsid w:val="008A001D"/>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8A001D"/>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8A001D"/>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8A001D"/>
    <w:pPr>
      <w:jc w:val="center"/>
    </w:pPr>
    <w:rPr>
      <w:rFonts w:ascii="Book Antiqua" w:eastAsia="Times New Roman" w:hAnsi="Book Antiqua"/>
      <w:b/>
      <w:sz w:val="28"/>
    </w:rPr>
  </w:style>
  <w:style w:type="paragraph" w:customStyle="1" w:styleId="Little">
    <w:name w:val="Little"/>
    <w:basedOn w:val="Normal"/>
    <w:next w:val="Normal"/>
    <w:link w:val="LittleChar"/>
    <w:qFormat/>
    <w:rsid w:val="008A001D"/>
    <w:pPr>
      <w:ind w:left="288"/>
    </w:pPr>
    <w:rPr>
      <w:rFonts w:eastAsia="Times New Roman"/>
      <w:sz w:val="16"/>
    </w:rPr>
  </w:style>
  <w:style w:type="paragraph" w:customStyle="1" w:styleId="AAAcard">
    <w:name w:val="AAAcard"/>
    <w:basedOn w:val="Normal"/>
    <w:uiPriority w:val="99"/>
    <w:qFormat/>
    <w:rsid w:val="008A001D"/>
    <w:pPr>
      <w:ind w:left="288" w:right="288"/>
    </w:pPr>
    <w:rPr>
      <w:rFonts w:eastAsia="Times New Roman"/>
    </w:rPr>
  </w:style>
  <w:style w:type="paragraph" w:customStyle="1" w:styleId="Caption3">
    <w:name w:val="Caption3"/>
    <w:basedOn w:val="Normal"/>
    <w:uiPriority w:val="99"/>
    <w:qFormat/>
    <w:rsid w:val="008A001D"/>
    <w:pPr>
      <w:spacing w:before="100" w:beforeAutospacing="1" w:after="100" w:afterAutospacing="1"/>
    </w:pPr>
    <w:rPr>
      <w:rFonts w:eastAsia="Times New Roman"/>
      <w:sz w:val="24"/>
    </w:rPr>
  </w:style>
  <w:style w:type="paragraph" w:customStyle="1" w:styleId="body-12-5">
    <w:name w:val="body-12-5"/>
    <w:basedOn w:val="Normal"/>
    <w:uiPriority w:val="99"/>
    <w:qFormat/>
    <w:rsid w:val="008A001D"/>
    <w:pPr>
      <w:spacing w:before="100" w:beforeAutospacing="1" w:after="100" w:afterAutospacing="1"/>
    </w:pPr>
    <w:rPr>
      <w:rFonts w:eastAsia="Times New Roman"/>
      <w:sz w:val="24"/>
    </w:rPr>
  </w:style>
  <w:style w:type="paragraph" w:customStyle="1" w:styleId="infuse">
    <w:name w:val="infuse"/>
    <w:basedOn w:val="Normal"/>
    <w:uiPriority w:val="99"/>
    <w:qFormat/>
    <w:rsid w:val="008A001D"/>
    <w:pPr>
      <w:spacing w:before="100" w:beforeAutospacing="1" w:after="100" w:afterAutospacing="1"/>
    </w:pPr>
    <w:rPr>
      <w:rFonts w:eastAsia="Times New Roman"/>
      <w:sz w:val="24"/>
    </w:rPr>
  </w:style>
  <w:style w:type="paragraph" w:customStyle="1" w:styleId="fontreg">
    <w:name w:val="font_reg"/>
    <w:basedOn w:val="Normal"/>
    <w:uiPriority w:val="99"/>
    <w:qFormat/>
    <w:rsid w:val="008A001D"/>
    <w:pPr>
      <w:spacing w:before="100" w:beforeAutospacing="1" w:after="100" w:afterAutospacing="1"/>
    </w:pPr>
    <w:rPr>
      <w:rFonts w:eastAsia="Times New Roman"/>
      <w:sz w:val="24"/>
    </w:rPr>
  </w:style>
  <w:style w:type="paragraph" w:customStyle="1" w:styleId="CITEF3">
    <w:name w:val="CITE F3"/>
    <w:uiPriority w:val="99"/>
    <w:qFormat/>
    <w:rsid w:val="008A001D"/>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8A001D"/>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A001D"/>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A001D"/>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8A001D"/>
    <w:pPr>
      <w:spacing w:after="200"/>
    </w:pPr>
    <w:rPr>
      <w:rFonts w:ascii="Calibri" w:eastAsia="Calibri" w:hAnsi="Calibri" w:cs="Times New Roman"/>
      <w:sz w:val="20"/>
      <w:szCs w:val="20"/>
      <w:u w:val="single"/>
    </w:rPr>
  </w:style>
  <w:style w:type="paragraph" w:customStyle="1" w:styleId="hotroute1">
    <w:name w:val="hot route!"/>
    <w:basedOn w:val="Normal"/>
    <w:qFormat/>
    <w:rsid w:val="008A001D"/>
    <w:pPr>
      <w:ind w:left="144"/>
    </w:pPr>
    <w:rPr>
      <w:rFonts w:ascii="Cambria" w:eastAsia="Calibri" w:hAnsi="Cambria"/>
      <w:sz w:val="24"/>
    </w:rPr>
  </w:style>
  <w:style w:type="paragraph" w:customStyle="1" w:styleId="FreeFormA">
    <w:name w:val="Free Form A"/>
    <w:autoRedefine/>
    <w:uiPriority w:val="99"/>
    <w:qFormat/>
    <w:rsid w:val="008A001D"/>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8A001D"/>
    <w:pPr>
      <w:spacing w:before="100" w:beforeAutospacing="1" w:after="100" w:afterAutospacing="1"/>
    </w:pPr>
    <w:rPr>
      <w:rFonts w:eastAsia="Times New Roman"/>
      <w:sz w:val="24"/>
    </w:rPr>
  </w:style>
  <w:style w:type="paragraph" w:customStyle="1" w:styleId="subheader">
    <w:name w:val="subheader"/>
    <w:basedOn w:val="Normal"/>
    <w:uiPriority w:val="99"/>
    <w:qFormat/>
    <w:rsid w:val="008A001D"/>
    <w:pPr>
      <w:spacing w:before="100" w:beforeAutospacing="1" w:after="100" w:afterAutospacing="1"/>
    </w:pPr>
    <w:rPr>
      <w:rFonts w:eastAsia="Times New Roman"/>
      <w:sz w:val="24"/>
    </w:rPr>
  </w:style>
  <w:style w:type="paragraph" w:customStyle="1" w:styleId="firstletter">
    <w:name w:val="firstletter"/>
    <w:basedOn w:val="Normal"/>
    <w:uiPriority w:val="99"/>
    <w:qFormat/>
    <w:rsid w:val="008A001D"/>
    <w:pPr>
      <w:spacing w:before="100" w:beforeAutospacing="1" w:after="100" w:afterAutospacing="1"/>
    </w:pPr>
    <w:rPr>
      <w:rFonts w:eastAsia="Times New Roman"/>
      <w:sz w:val="24"/>
    </w:rPr>
  </w:style>
  <w:style w:type="paragraph" w:customStyle="1" w:styleId="more">
    <w:name w:val="more"/>
    <w:basedOn w:val="Normal"/>
    <w:uiPriority w:val="99"/>
    <w:qFormat/>
    <w:rsid w:val="008A001D"/>
    <w:pPr>
      <w:spacing w:before="100" w:beforeAutospacing="1" w:after="100" w:afterAutospacing="1"/>
    </w:pPr>
    <w:rPr>
      <w:rFonts w:eastAsia="Times New Roman"/>
      <w:sz w:val="24"/>
    </w:rPr>
  </w:style>
  <w:style w:type="paragraph" w:customStyle="1" w:styleId="story">
    <w:name w:val="story"/>
    <w:basedOn w:val="Normal"/>
    <w:uiPriority w:val="99"/>
    <w:qFormat/>
    <w:rsid w:val="008A001D"/>
    <w:pPr>
      <w:spacing w:before="100" w:beforeAutospacing="1" w:after="100" w:afterAutospacing="1"/>
    </w:pPr>
    <w:rPr>
      <w:rFonts w:eastAsia="Times New Roman"/>
      <w:sz w:val="24"/>
    </w:rPr>
  </w:style>
  <w:style w:type="paragraph" w:customStyle="1" w:styleId="H1numbered">
    <w:name w:val="H1 numbered"/>
    <w:basedOn w:val="Normal"/>
    <w:uiPriority w:val="99"/>
    <w:qFormat/>
    <w:rsid w:val="008A001D"/>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8A001D"/>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8A001D"/>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8A001D"/>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8A001D"/>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8A001D"/>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8A001D"/>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8A001D"/>
    <w:pPr>
      <w:widowControl w:val="0"/>
      <w:spacing w:after="63"/>
    </w:pPr>
    <w:rPr>
      <w:rFonts w:ascii="Arial" w:hAnsi="Arial"/>
      <w:color w:val="auto"/>
    </w:rPr>
  </w:style>
  <w:style w:type="paragraph" w:customStyle="1" w:styleId="CM35">
    <w:name w:val="CM35"/>
    <w:basedOn w:val="Default"/>
    <w:next w:val="Default"/>
    <w:uiPriority w:val="99"/>
    <w:qFormat/>
    <w:rsid w:val="008A001D"/>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8A001D"/>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8A001D"/>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8A001D"/>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8A001D"/>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8A001D"/>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8A001D"/>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8A001D"/>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8A001D"/>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8A001D"/>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8A001D"/>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A001D"/>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8A001D"/>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8A001D"/>
    <w:rPr>
      <w:rFonts w:ascii="Georgia" w:hAnsi="Georgia"/>
      <w:sz w:val="24"/>
      <w:lang w:val="x-none" w:eastAsia="x-none"/>
    </w:rPr>
  </w:style>
  <w:style w:type="character" w:customStyle="1" w:styleId="NormalFontChar">
    <w:name w:val="Normal Font Char"/>
    <w:link w:val="NormalFont"/>
    <w:locked/>
    <w:rsid w:val="008A001D"/>
    <w:rPr>
      <w:rFonts w:ascii="Times New Roman" w:eastAsia="Times New Roman" w:hAnsi="Times New Roman" w:cs="Times New Roman"/>
      <w:sz w:val="20"/>
      <w:szCs w:val="20"/>
    </w:rPr>
  </w:style>
  <w:style w:type="paragraph" w:customStyle="1" w:styleId="NormalFont">
    <w:name w:val="Normal Font"/>
    <w:link w:val="NormalFontChar"/>
    <w:qFormat/>
    <w:rsid w:val="008A001D"/>
    <w:rPr>
      <w:rFonts w:ascii="Times New Roman" w:eastAsia="Times New Roman" w:hAnsi="Times New Roman" w:cs="Times New Roman"/>
      <w:sz w:val="20"/>
      <w:szCs w:val="20"/>
    </w:rPr>
  </w:style>
  <w:style w:type="paragraph" w:customStyle="1" w:styleId="StyleSmall11pt">
    <w:name w:val="Style Small + 11 pt"/>
    <w:uiPriority w:val="99"/>
    <w:qFormat/>
    <w:rsid w:val="008A001D"/>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8A001D"/>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8A001D"/>
    <w:rPr>
      <w:u w:val="single"/>
      <w:lang w:val="x-none" w:eastAsia="x-none"/>
    </w:rPr>
  </w:style>
  <w:style w:type="character" w:customStyle="1" w:styleId="StyleNormalFont11ptBoldUnderlineChar">
    <w:name w:val="Style Normal Font + 11 pt Bold Underline Char"/>
    <w:link w:val="StyleNormalFont11ptBoldUnderline"/>
    <w:locked/>
    <w:rsid w:val="008A001D"/>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A001D"/>
    <w:rPr>
      <w:b/>
      <w:bCs/>
      <w:u w:val="single"/>
      <w:lang w:val="x-none" w:eastAsia="x-none"/>
    </w:rPr>
  </w:style>
  <w:style w:type="paragraph" w:customStyle="1" w:styleId="Smallfont0">
    <w:name w:val="Smallfont"/>
    <w:basedOn w:val="Normal"/>
    <w:uiPriority w:val="99"/>
    <w:qFormat/>
    <w:rsid w:val="008A001D"/>
    <w:rPr>
      <w:rFonts w:eastAsia="Times New Roman"/>
      <w:sz w:val="15"/>
    </w:rPr>
  </w:style>
  <w:style w:type="paragraph" w:customStyle="1" w:styleId="formatvorlage2">
    <w:name w:val="formatvorlage2"/>
    <w:basedOn w:val="Normal"/>
    <w:uiPriority w:val="99"/>
    <w:qFormat/>
    <w:rsid w:val="008A001D"/>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8A001D"/>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8A001D"/>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8A001D"/>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8A001D"/>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8A001D"/>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8A001D"/>
    <w:pPr>
      <w:ind w:left="144"/>
    </w:pPr>
    <w:rPr>
      <w:rFonts w:ascii="Georgia" w:eastAsia="Times New Roman" w:hAnsi="Georgia"/>
      <w:sz w:val="24"/>
      <w:lang w:val="x-none" w:eastAsia="x-none"/>
    </w:rPr>
  </w:style>
  <w:style w:type="paragraph" w:customStyle="1" w:styleId="deck">
    <w:name w:val="deck"/>
    <w:basedOn w:val="Normal"/>
    <w:uiPriority w:val="99"/>
    <w:qFormat/>
    <w:rsid w:val="008A001D"/>
    <w:pPr>
      <w:spacing w:before="100" w:beforeAutospacing="1" w:after="100" w:afterAutospacing="1"/>
    </w:pPr>
    <w:rPr>
      <w:rFonts w:eastAsia="Times New Roman"/>
      <w:sz w:val="24"/>
    </w:rPr>
  </w:style>
  <w:style w:type="paragraph" w:customStyle="1" w:styleId="i1">
    <w:name w:val="i1"/>
    <w:basedOn w:val="Normal"/>
    <w:uiPriority w:val="99"/>
    <w:qFormat/>
    <w:rsid w:val="008A001D"/>
    <w:pPr>
      <w:spacing w:before="100" w:beforeAutospacing="1" w:after="100" w:afterAutospacing="1"/>
    </w:pPr>
    <w:rPr>
      <w:rFonts w:eastAsia="Times New Roman"/>
      <w:sz w:val="24"/>
    </w:rPr>
  </w:style>
  <w:style w:type="paragraph" w:customStyle="1" w:styleId="question">
    <w:name w:val="question"/>
    <w:basedOn w:val="Normal"/>
    <w:uiPriority w:val="99"/>
    <w:qFormat/>
    <w:rsid w:val="008A001D"/>
    <w:pPr>
      <w:spacing w:before="100" w:beforeAutospacing="1" w:after="100" w:afterAutospacing="1"/>
    </w:pPr>
    <w:rPr>
      <w:rFonts w:eastAsia="Times New Roman"/>
      <w:sz w:val="24"/>
    </w:rPr>
  </w:style>
  <w:style w:type="paragraph" w:customStyle="1" w:styleId="bodycopy">
    <w:name w:val="bodycopy"/>
    <w:basedOn w:val="Normal"/>
    <w:uiPriority w:val="99"/>
    <w:qFormat/>
    <w:rsid w:val="008A001D"/>
    <w:pPr>
      <w:spacing w:before="100" w:beforeAutospacing="1" w:after="100" w:afterAutospacing="1"/>
    </w:pPr>
    <w:rPr>
      <w:rFonts w:eastAsia="Times New Roman"/>
      <w:sz w:val="24"/>
    </w:rPr>
  </w:style>
  <w:style w:type="paragraph" w:customStyle="1" w:styleId="Fifth">
    <w:name w:val="Fifth"/>
    <w:basedOn w:val="Normal"/>
    <w:link w:val="FifthChar"/>
    <w:qFormat/>
    <w:rsid w:val="008A001D"/>
    <w:rPr>
      <w:rFonts w:ascii="Arial" w:eastAsia="Calibri" w:hAnsi="Arial"/>
    </w:rPr>
  </w:style>
  <w:style w:type="paragraph" w:customStyle="1" w:styleId="NoteLevel22">
    <w:name w:val="Note Level 22"/>
    <w:basedOn w:val="card"/>
    <w:next w:val="Normal"/>
    <w:uiPriority w:val="99"/>
    <w:qFormat/>
    <w:rsid w:val="008A001D"/>
    <w:pPr>
      <w:keepNext/>
    </w:pPr>
    <w:rPr>
      <w:rFonts w:ascii="Georgia" w:eastAsia="MS Gothic" w:hAnsi="Georgia"/>
      <w:bCs/>
      <w:szCs w:val="20"/>
    </w:rPr>
  </w:style>
  <w:style w:type="paragraph" w:customStyle="1" w:styleId="wp-caption-text">
    <w:name w:val="wp-caption-text"/>
    <w:basedOn w:val="Normal"/>
    <w:qFormat/>
    <w:rsid w:val="008A001D"/>
    <w:pPr>
      <w:spacing w:before="100" w:beforeAutospacing="1" w:after="100" w:afterAutospacing="1"/>
    </w:pPr>
    <w:rPr>
      <w:rFonts w:eastAsia="Times New Roman"/>
      <w:sz w:val="24"/>
    </w:rPr>
  </w:style>
  <w:style w:type="paragraph" w:customStyle="1" w:styleId="svarticle">
    <w:name w:val="svarticle"/>
    <w:basedOn w:val="Normal"/>
    <w:uiPriority w:val="99"/>
    <w:qFormat/>
    <w:rsid w:val="008A001D"/>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8A001D"/>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8A001D"/>
    <w:pPr>
      <w:spacing w:before="100" w:beforeAutospacing="1" w:after="100" w:afterAutospacing="1"/>
    </w:pPr>
  </w:style>
  <w:style w:type="paragraph" w:customStyle="1" w:styleId="description">
    <w:name w:val="description"/>
    <w:basedOn w:val="Normal"/>
    <w:uiPriority w:val="99"/>
    <w:qFormat/>
    <w:rsid w:val="008A001D"/>
    <w:pPr>
      <w:spacing w:before="100" w:beforeAutospacing="1" w:after="100" w:afterAutospacing="1"/>
    </w:pPr>
  </w:style>
  <w:style w:type="paragraph" w:customStyle="1" w:styleId="graf">
    <w:name w:val="graf"/>
    <w:basedOn w:val="Normal"/>
    <w:uiPriority w:val="99"/>
    <w:qFormat/>
    <w:rsid w:val="008A001D"/>
    <w:pPr>
      <w:spacing w:before="100" w:beforeAutospacing="1" w:after="100" w:afterAutospacing="1"/>
    </w:pPr>
  </w:style>
  <w:style w:type="paragraph" w:customStyle="1" w:styleId="column">
    <w:name w:val="column"/>
    <w:basedOn w:val="Normal"/>
    <w:uiPriority w:val="99"/>
    <w:qFormat/>
    <w:rsid w:val="008A001D"/>
    <w:pPr>
      <w:spacing w:before="100" w:beforeAutospacing="1" w:after="100" w:afterAutospacing="1"/>
    </w:pPr>
  </w:style>
  <w:style w:type="paragraph" w:customStyle="1" w:styleId="recirc-container">
    <w:name w:val="recirc-container"/>
    <w:basedOn w:val="Normal"/>
    <w:uiPriority w:val="99"/>
    <w:qFormat/>
    <w:rsid w:val="008A001D"/>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8A001D"/>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8A001D"/>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8A001D"/>
    <w:rPr>
      <w:rFonts w:ascii="Georgia" w:hAnsi="Georgia" w:hint="default"/>
      <w:i/>
      <w:iCs/>
      <w:color w:val="808080"/>
    </w:rPr>
  </w:style>
  <w:style w:type="character" w:customStyle="1" w:styleId="cardchar00">
    <w:name w:val="cardchar0"/>
    <w:basedOn w:val="DefaultParagraphFont"/>
    <w:rsid w:val="008A001D"/>
  </w:style>
  <w:style w:type="character" w:customStyle="1" w:styleId="UnderlineNon-bold">
    <w:name w:val="Underline Non - bold"/>
    <w:rsid w:val="008A001D"/>
    <w:rPr>
      <w:rFonts w:ascii="Times New Roman" w:hAnsi="Times New Roman" w:cs="Times New Roman" w:hint="default"/>
      <w:iCs/>
      <w:sz w:val="22"/>
      <w:u w:val="single"/>
    </w:rPr>
  </w:style>
  <w:style w:type="character" w:customStyle="1" w:styleId="Heading5Char2">
    <w:name w:val="Heading 5 Char2"/>
    <w:rsid w:val="008A001D"/>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8A001D"/>
    <w:rPr>
      <w:rFonts w:ascii="Arial" w:hAnsi="Arial" w:cs="Arial"/>
      <w:vanish/>
      <w:sz w:val="16"/>
      <w:szCs w:val="16"/>
    </w:rPr>
  </w:style>
  <w:style w:type="paragraph" w:styleId="z-TopofForm">
    <w:name w:val="HTML Top of Form"/>
    <w:basedOn w:val="Normal"/>
    <w:next w:val="Normal"/>
    <w:link w:val="z-TopofFormChar"/>
    <w:hidden/>
    <w:uiPriority w:val="99"/>
    <w:unhideWhenUsed/>
    <w:rsid w:val="008A001D"/>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8A001D"/>
    <w:rPr>
      <w:rFonts w:ascii="Arial" w:hAnsi="Arial" w:cs="Arial"/>
      <w:vanish/>
      <w:sz w:val="16"/>
      <w:szCs w:val="16"/>
    </w:rPr>
  </w:style>
  <w:style w:type="character" w:customStyle="1" w:styleId="z-BottomofFormChar">
    <w:name w:val="z-Bottom of Form Char"/>
    <w:basedOn w:val="DefaultParagraphFont"/>
    <w:link w:val="z-BottomofForm"/>
    <w:uiPriority w:val="99"/>
    <w:rsid w:val="008A001D"/>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8A001D"/>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8A001D"/>
    <w:rPr>
      <w:rFonts w:ascii="Arial" w:hAnsi="Arial" w:cs="Arial"/>
      <w:vanish/>
      <w:sz w:val="16"/>
      <w:szCs w:val="16"/>
    </w:rPr>
  </w:style>
  <w:style w:type="character" w:customStyle="1" w:styleId="authordate1">
    <w:name w:val="authordate"/>
    <w:rsid w:val="008A001D"/>
  </w:style>
  <w:style w:type="character" w:customStyle="1" w:styleId="underline0">
    <w:name w:val="%underline"/>
    <w:qFormat/>
    <w:rsid w:val="008A001D"/>
    <w:rPr>
      <w:rFonts w:ascii="Times New Roman" w:hAnsi="Times New Roman" w:cs="Times New Roman" w:hint="default"/>
      <w:strike w:val="0"/>
      <w:dstrike w:val="0"/>
      <w:sz w:val="16"/>
      <w:u w:val="none"/>
      <w:effect w:val="none"/>
    </w:rPr>
  </w:style>
  <w:style w:type="character" w:customStyle="1" w:styleId="AUNDERLINE0">
    <w:name w:val="AUNDERLINE"/>
    <w:qFormat/>
    <w:rsid w:val="008A001D"/>
    <w:rPr>
      <w:rFonts w:ascii="Times New Roman" w:hAnsi="Times New Roman" w:cs="Times New Roman" w:hint="default"/>
      <w:sz w:val="20"/>
      <w:u w:val="single"/>
    </w:rPr>
  </w:style>
  <w:style w:type="character" w:customStyle="1" w:styleId="UnderlinedCharChar">
    <w:name w:val="Underlined Char Char"/>
    <w:rsid w:val="008A001D"/>
    <w:rPr>
      <w:rFonts w:ascii="Garamond" w:hAnsi="Garamond" w:hint="default"/>
      <w:szCs w:val="28"/>
      <w:u w:val="single"/>
      <w:lang w:val="en-US" w:eastAsia="en-US" w:bidi="ar-SA"/>
    </w:rPr>
  </w:style>
  <w:style w:type="character" w:customStyle="1" w:styleId="slug-doi">
    <w:name w:val="slug-doi"/>
    <w:basedOn w:val="DefaultParagraphFont"/>
    <w:rsid w:val="008A001D"/>
  </w:style>
  <w:style w:type="character" w:customStyle="1" w:styleId="af">
    <w:name w:val="af"/>
    <w:basedOn w:val="DefaultParagraphFont"/>
    <w:rsid w:val="008A001D"/>
  </w:style>
  <w:style w:type="character" w:customStyle="1" w:styleId="ab">
    <w:name w:val="ab"/>
    <w:basedOn w:val="DefaultParagraphFont"/>
    <w:rsid w:val="008A001D"/>
  </w:style>
  <w:style w:type="character" w:customStyle="1" w:styleId="em">
    <w:name w:val="em"/>
    <w:basedOn w:val="DefaultParagraphFont"/>
    <w:rsid w:val="008A001D"/>
  </w:style>
  <w:style w:type="character" w:customStyle="1" w:styleId="au">
    <w:name w:val="au"/>
    <w:basedOn w:val="DefaultParagraphFont"/>
    <w:rsid w:val="008A001D"/>
  </w:style>
  <w:style w:type="character" w:customStyle="1" w:styleId="ti">
    <w:name w:val="ti"/>
    <w:basedOn w:val="DefaultParagraphFont"/>
    <w:rsid w:val="008A001D"/>
  </w:style>
  <w:style w:type="character" w:customStyle="1" w:styleId="subheadblue">
    <w:name w:val="subhead_blue"/>
    <w:basedOn w:val="DefaultParagraphFont"/>
    <w:rsid w:val="008A001D"/>
  </w:style>
  <w:style w:type="character" w:customStyle="1" w:styleId="affiliation">
    <w:name w:val="affiliation"/>
    <w:basedOn w:val="DefaultParagraphFont"/>
    <w:rsid w:val="008A001D"/>
  </w:style>
  <w:style w:type="character" w:customStyle="1" w:styleId="slug-doi-wrapper">
    <w:name w:val="slug-doi-wrapper"/>
    <w:basedOn w:val="DefaultParagraphFont"/>
    <w:rsid w:val="008A001D"/>
  </w:style>
  <w:style w:type="character" w:customStyle="1" w:styleId="slug-metadata-noteahead-of-print">
    <w:name w:val="slug-metadata-note ahead-of-print"/>
    <w:basedOn w:val="DefaultParagraphFont"/>
    <w:rsid w:val="008A001D"/>
  </w:style>
  <w:style w:type="character" w:customStyle="1" w:styleId="slug-ahead-of-print-date">
    <w:name w:val="slug-ahead-of-print-date"/>
    <w:basedOn w:val="DefaultParagraphFont"/>
    <w:rsid w:val="008A001D"/>
  </w:style>
  <w:style w:type="character" w:customStyle="1" w:styleId="medium-bold">
    <w:name w:val="medium-bold"/>
    <w:basedOn w:val="DefaultParagraphFont"/>
    <w:rsid w:val="008A001D"/>
  </w:style>
  <w:style w:type="character" w:customStyle="1" w:styleId="updated-short-citation">
    <w:name w:val="updated-short-citation"/>
    <w:basedOn w:val="DefaultParagraphFont"/>
    <w:rsid w:val="008A001D"/>
  </w:style>
  <w:style w:type="character" w:customStyle="1" w:styleId="goohl0">
    <w:name w:val="goohl0"/>
    <w:basedOn w:val="DefaultParagraphFont"/>
    <w:rsid w:val="008A001D"/>
  </w:style>
  <w:style w:type="character" w:customStyle="1" w:styleId="CharChar6">
    <w:name w:val="Char Char6"/>
    <w:rsid w:val="008A001D"/>
    <w:rPr>
      <w:rFonts w:ascii="Arial" w:hAnsi="Arial" w:cs="Arial" w:hint="default"/>
      <w:bCs/>
      <w:sz w:val="16"/>
      <w:szCs w:val="26"/>
      <w:lang w:val="en-US" w:eastAsia="en-US" w:bidi="ar-SA"/>
    </w:rPr>
  </w:style>
  <w:style w:type="character" w:customStyle="1" w:styleId="TagCharChar1">
    <w:name w:val="Tag Char Char1"/>
    <w:rsid w:val="008A001D"/>
    <w:rPr>
      <w:b/>
      <w:bCs w:val="0"/>
      <w:sz w:val="24"/>
      <w:szCs w:val="24"/>
      <w:lang w:val="en-US" w:eastAsia="en-US" w:bidi="ar-SA"/>
    </w:rPr>
  </w:style>
  <w:style w:type="character" w:customStyle="1" w:styleId="12TimesNewRoman">
    <w:name w:val="12 Times New Roman"/>
    <w:rsid w:val="008A001D"/>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8A001D"/>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8A001D"/>
    <w:rPr>
      <w:rFonts w:ascii="Times New Roman" w:hAnsi="Times New Roman" w:cs="Times New Roman" w:hint="default"/>
      <w:strike w:val="0"/>
      <w:dstrike w:val="0"/>
      <w:sz w:val="14"/>
      <w:u w:val="none"/>
      <w:effect w:val="none"/>
    </w:rPr>
  </w:style>
  <w:style w:type="character" w:customStyle="1" w:styleId="F8-UnderlineBold">
    <w:name w:val="F8 - Underline/Bold"/>
    <w:rsid w:val="008A001D"/>
    <w:rPr>
      <w:rFonts w:ascii="Times New Roman" w:hAnsi="Times New Roman" w:cs="Times New Roman" w:hint="default"/>
      <w:b/>
      <w:bCs w:val="0"/>
      <w:sz w:val="20"/>
      <w:u w:val="single"/>
    </w:rPr>
  </w:style>
  <w:style w:type="character" w:customStyle="1" w:styleId="F7-SmallFont">
    <w:name w:val="F7 - Small Font"/>
    <w:rsid w:val="008A001D"/>
    <w:rPr>
      <w:rFonts w:ascii="Times New Roman" w:hAnsi="Times New Roman" w:cs="Times New Roman" w:hint="default"/>
      <w:sz w:val="14"/>
    </w:rPr>
  </w:style>
  <w:style w:type="character" w:customStyle="1" w:styleId="Brief-Bold">
    <w:name w:val="Brief - Bold"/>
    <w:rsid w:val="008A001D"/>
    <w:rPr>
      <w:rFonts w:ascii="Times New Roman" w:hAnsi="Times New Roman" w:cs="Times New Roman" w:hint="default"/>
      <w:b/>
      <w:bCs w:val="0"/>
    </w:rPr>
  </w:style>
  <w:style w:type="character" w:customStyle="1" w:styleId="Card-Underline">
    <w:name w:val="Card - Underline"/>
    <w:rsid w:val="008A001D"/>
    <w:rPr>
      <w:rFonts w:ascii="Times New Roman" w:hAnsi="Times New Roman" w:cs="Times New Roman" w:hint="default"/>
      <w:u w:val="single"/>
    </w:rPr>
  </w:style>
  <w:style w:type="character" w:customStyle="1" w:styleId="beriefunderline">
    <w:name w:val="berief = underline"/>
    <w:rsid w:val="008A001D"/>
    <w:rPr>
      <w:rFonts w:ascii="Times New Roman" w:eastAsia="Times New Roman" w:hAnsi="Times New Roman" w:cs="Times New Roman" w:hint="default"/>
      <w:sz w:val="20"/>
      <w:u w:val="single"/>
    </w:rPr>
  </w:style>
  <w:style w:type="character" w:customStyle="1" w:styleId="BoldText10pt">
    <w:name w:val="Bold Text 10 pt"/>
    <w:rsid w:val="008A001D"/>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8A001D"/>
  </w:style>
  <w:style w:type="character" w:customStyle="1" w:styleId="SC4208902">
    <w:name w:val="SC.4.208902"/>
    <w:rsid w:val="008A001D"/>
    <w:rPr>
      <w:rFonts w:ascii="Century" w:hAnsi="Century" w:cs="Century" w:hint="default"/>
      <w:color w:val="000000"/>
      <w:sz w:val="22"/>
      <w:szCs w:val="22"/>
    </w:rPr>
  </w:style>
  <w:style w:type="character" w:customStyle="1" w:styleId="SC4208915">
    <w:name w:val="SC.4.208915"/>
    <w:rsid w:val="008A001D"/>
    <w:rPr>
      <w:rFonts w:ascii="Century" w:hAnsi="Century" w:cs="Century" w:hint="default"/>
      <w:color w:val="000000"/>
      <w:sz w:val="13"/>
      <w:szCs w:val="13"/>
    </w:rPr>
  </w:style>
  <w:style w:type="character" w:customStyle="1" w:styleId="SC273764">
    <w:name w:val="SC.2.73764"/>
    <w:rsid w:val="008A001D"/>
    <w:rPr>
      <w:rFonts w:ascii="Century" w:hAnsi="Century" w:cs="Century" w:hint="default"/>
      <w:color w:val="000000"/>
      <w:sz w:val="72"/>
      <w:szCs w:val="72"/>
    </w:rPr>
  </w:style>
  <w:style w:type="character" w:customStyle="1" w:styleId="SC273779">
    <w:name w:val="SC.2.73779"/>
    <w:rsid w:val="008A001D"/>
    <w:rPr>
      <w:rFonts w:ascii="Century" w:hAnsi="Century" w:cs="Century" w:hint="default"/>
      <w:color w:val="000000"/>
      <w:sz w:val="40"/>
      <w:szCs w:val="40"/>
    </w:rPr>
  </w:style>
  <w:style w:type="character" w:customStyle="1" w:styleId="SC273763">
    <w:name w:val="SC.2.73763"/>
    <w:rsid w:val="008A001D"/>
    <w:rPr>
      <w:rFonts w:ascii="Century" w:hAnsi="Century" w:cs="Century" w:hint="default"/>
      <w:b/>
      <w:bCs/>
      <w:color w:val="000000"/>
    </w:rPr>
  </w:style>
  <w:style w:type="character" w:customStyle="1" w:styleId="SC4208910">
    <w:name w:val="SC.4.208910"/>
    <w:rsid w:val="008A001D"/>
    <w:rPr>
      <w:rFonts w:ascii="Century" w:hAnsi="Century" w:cs="Century" w:hint="default"/>
      <w:color w:val="000000"/>
      <w:sz w:val="28"/>
      <w:szCs w:val="28"/>
    </w:rPr>
  </w:style>
  <w:style w:type="character" w:customStyle="1" w:styleId="SC4208911">
    <w:name w:val="SC.4.208911"/>
    <w:rsid w:val="008A001D"/>
    <w:rPr>
      <w:rFonts w:ascii="Century" w:hAnsi="Century" w:cs="Century" w:hint="default"/>
      <w:color w:val="000000"/>
    </w:rPr>
  </w:style>
  <w:style w:type="character" w:customStyle="1" w:styleId="articlesubtitle">
    <w:name w:val="article_sub_title"/>
    <w:basedOn w:val="DefaultParagraphFont"/>
    <w:rsid w:val="008A001D"/>
  </w:style>
  <w:style w:type="character" w:customStyle="1" w:styleId="newsdate2">
    <w:name w:val="news_date2"/>
    <w:basedOn w:val="DefaultParagraphFont"/>
    <w:rsid w:val="008A001D"/>
  </w:style>
  <w:style w:type="character" w:customStyle="1" w:styleId="readarticleheader">
    <w:name w:val="readarticleheader"/>
    <w:basedOn w:val="DefaultParagraphFont"/>
    <w:rsid w:val="008A001D"/>
  </w:style>
  <w:style w:type="character" w:customStyle="1" w:styleId="UnderlineChar20">
    <w:name w:val="Underline Char2"/>
    <w:rsid w:val="008A001D"/>
    <w:rPr>
      <w:rFonts w:ascii="Trebuchet MS" w:hAnsi="Trebuchet MS" w:hint="default"/>
      <w:u w:val="thick"/>
      <w:lang w:val="en-US" w:eastAsia="zh-CN" w:bidi="ar-SA"/>
    </w:rPr>
  </w:style>
  <w:style w:type="character" w:customStyle="1" w:styleId="BoldUnderliningChar">
    <w:name w:val="Bold Underlining Char"/>
    <w:rsid w:val="008A001D"/>
    <w:rPr>
      <w:rFonts w:ascii="Arial Narrow" w:eastAsia="Times New Roman" w:hAnsi="Arial Narrow" w:hint="default"/>
      <w:b/>
      <w:bCs w:val="0"/>
      <w:szCs w:val="24"/>
      <w:u w:val="single"/>
      <w:lang w:val="en-GB" w:eastAsia="en-US" w:bidi="ar-SA"/>
    </w:rPr>
  </w:style>
  <w:style w:type="character" w:customStyle="1" w:styleId="medium-normal1">
    <w:name w:val="medium-normal1"/>
    <w:rsid w:val="008A001D"/>
    <w:rPr>
      <w:rFonts w:ascii="Arial" w:hAnsi="Arial" w:cs="Arial" w:hint="default"/>
      <w:b w:val="0"/>
      <w:bCs w:val="0"/>
      <w:i w:val="0"/>
      <w:iCs w:val="0"/>
      <w:sz w:val="20"/>
      <w:szCs w:val="20"/>
    </w:rPr>
  </w:style>
  <w:style w:type="character" w:customStyle="1" w:styleId="UnderlinedCardChar0">
    <w:name w:val="Underlined Card Char"/>
    <w:rsid w:val="008A001D"/>
    <w:rPr>
      <w:rFonts w:ascii="Palatino Linotype" w:hAnsi="Palatino Linotype" w:hint="default"/>
      <w:u w:val="single"/>
      <w:lang w:val="en-US" w:eastAsia="en-US" w:bidi="ar-SA"/>
    </w:rPr>
  </w:style>
  <w:style w:type="character" w:customStyle="1" w:styleId="char">
    <w:name w:val="char"/>
    <w:basedOn w:val="DefaultParagraphFont"/>
    <w:rsid w:val="008A001D"/>
  </w:style>
  <w:style w:type="character" w:customStyle="1" w:styleId="UnderlineCharCharCharCharCharChar">
    <w:name w:val="Underline Char Char Char Char Char Char"/>
    <w:rsid w:val="008A001D"/>
    <w:rPr>
      <w:rFonts w:ascii="Arial Narrow" w:hAnsi="Arial Narrow" w:hint="default"/>
      <w:szCs w:val="24"/>
      <w:u w:val="single"/>
      <w:lang w:val="en-US" w:eastAsia="en-US" w:bidi="ar-SA"/>
    </w:rPr>
  </w:style>
  <w:style w:type="character" w:customStyle="1" w:styleId="klink">
    <w:name w:val="klink"/>
    <w:basedOn w:val="DefaultParagraphFont"/>
    <w:rsid w:val="008A001D"/>
  </w:style>
  <w:style w:type="character" w:customStyle="1" w:styleId="date10">
    <w:name w:val="date1"/>
    <w:basedOn w:val="DefaultParagraphFont"/>
    <w:rsid w:val="008A001D"/>
  </w:style>
  <w:style w:type="character" w:customStyle="1" w:styleId="bolding1">
    <w:name w:val="bolding1"/>
    <w:rsid w:val="008A001D"/>
    <w:rPr>
      <w:b/>
      <w:bCs/>
    </w:rPr>
  </w:style>
  <w:style w:type="character" w:customStyle="1" w:styleId="bookoptions1">
    <w:name w:val="book_options1"/>
    <w:rsid w:val="008A001D"/>
    <w:rPr>
      <w:b/>
      <w:bCs/>
      <w:color w:val="333366"/>
    </w:rPr>
  </w:style>
  <w:style w:type="character" w:customStyle="1" w:styleId="descriptionblock">
    <w:name w:val="description block"/>
    <w:basedOn w:val="DefaultParagraphFont"/>
    <w:rsid w:val="008A001D"/>
  </w:style>
  <w:style w:type="character" w:customStyle="1" w:styleId="detailsboxblock">
    <w:name w:val="detailsbox block"/>
    <w:basedOn w:val="DefaultParagraphFont"/>
    <w:rsid w:val="008A001D"/>
  </w:style>
  <w:style w:type="character" w:customStyle="1" w:styleId="Char3">
    <w:name w:val="Char3"/>
    <w:rsid w:val="008A001D"/>
    <w:rPr>
      <w:rFonts w:ascii="Arial" w:hAnsi="Arial" w:cs="Arial" w:hint="default"/>
      <w:bCs/>
      <w:u w:val="thick"/>
      <w:lang w:val="en-US" w:eastAsia="en-US" w:bidi="ar-SA"/>
    </w:rPr>
  </w:style>
  <w:style w:type="character" w:customStyle="1" w:styleId="texto11">
    <w:name w:val="texto11"/>
    <w:rsid w:val="008A001D"/>
    <w:rPr>
      <w:rFonts w:ascii="Arial" w:hAnsi="Arial" w:cs="Arial" w:hint="default"/>
      <w:b w:val="0"/>
      <w:bCs w:val="0"/>
      <w:i w:val="0"/>
      <w:iCs w:val="0"/>
      <w:caps w:val="0"/>
      <w:color w:val="000000"/>
      <w:sz w:val="26"/>
      <w:szCs w:val="26"/>
    </w:rPr>
  </w:style>
  <w:style w:type="character" w:customStyle="1" w:styleId="CardTagChar">
    <w:name w:val="Card Tag Char"/>
    <w:rsid w:val="008A001D"/>
    <w:rPr>
      <w:rFonts w:ascii="Arial Narrow" w:hAnsi="Arial Narrow" w:hint="default"/>
      <w:b/>
      <w:bCs w:val="0"/>
      <w:sz w:val="24"/>
      <w:szCs w:val="24"/>
      <w:lang w:val="en-US" w:eastAsia="en-US" w:bidi="ar-SA"/>
    </w:rPr>
  </w:style>
  <w:style w:type="character" w:customStyle="1" w:styleId="DebateCiteCharCharChar">
    <w:name w:val="Debate Cite Char Char Char"/>
    <w:rsid w:val="008A001D"/>
    <w:rPr>
      <w:b/>
      <w:bCs w:val="0"/>
      <w:sz w:val="32"/>
      <w:szCs w:val="32"/>
      <w:lang w:val="en-US" w:eastAsia="en-US" w:bidi="ar-SA"/>
    </w:rPr>
  </w:style>
  <w:style w:type="character" w:customStyle="1" w:styleId="TagandCiteChar">
    <w:name w:val="Tag and Cite Char"/>
    <w:rsid w:val="008A001D"/>
    <w:rPr>
      <w:color w:val="333333"/>
      <w:sz w:val="22"/>
      <w:szCs w:val="22"/>
      <w:lang w:val="en-US" w:eastAsia="en-US" w:bidi="ar-SA"/>
    </w:rPr>
  </w:style>
  <w:style w:type="character" w:customStyle="1" w:styleId="Style10ptBold">
    <w:name w:val="Style 10 pt Bold"/>
    <w:rsid w:val="008A001D"/>
    <w:rPr>
      <w:b/>
      <w:bCs/>
      <w:sz w:val="20"/>
    </w:rPr>
  </w:style>
  <w:style w:type="character" w:customStyle="1" w:styleId="text9">
    <w:name w:val="text9"/>
    <w:basedOn w:val="DefaultParagraphFont"/>
    <w:rsid w:val="008A001D"/>
  </w:style>
  <w:style w:type="character" w:customStyle="1" w:styleId="text21">
    <w:name w:val="text21"/>
    <w:basedOn w:val="DefaultParagraphFont"/>
    <w:rsid w:val="008A001D"/>
  </w:style>
  <w:style w:type="character" w:customStyle="1" w:styleId="text19">
    <w:name w:val="text19"/>
    <w:basedOn w:val="DefaultParagraphFont"/>
    <w:rsid w:val="008A001D"/>
  </w:style>
  <w:style w:type="character" w:customStyle="1" w:styleId="term2">
    <w:name w:val="term2"/>
    <w:rsid w:val="008A001D"/>
    <w:rPr>
      <w:b/>
      <w:bCs/>
    </w:rPr>
  </w:style>
  <w:style w:type="character" w:customStyle="1" w:styleId="pmterms12">
    <w:name w:val="pmterms12"/>
    <w:rsid w:val="008A001D"/>
    <w:rPr>
      <w:b/>
      <w:bCs/>
      <w:i w:val="0"/>
      <w:iCs w:val="0"/>
      <w:color w:val="000000"/>
    </w:rPr>
  </w:style>
  <w:style w:type="character" w:customStyle="1" w:styleId="ToReadChar">
    <w:name w:val="To Read Char"/>
    <w:rsid w:val="008A001D"/>
    <w:rPr>
      <w:rFonts w:ascii="Verdana" w:hAnsi="Verdana" w:hint="default"/>
      <w:b/>
      <w:bCs w:val="0"/>
      <w:szCs w:val="24"/>
      <w:u w:val="single"/>
      <w:lang w:val="en-US" w:eastAsia="en-US" w:bidi="ar-SA"/>
    </w:rPr>
  </w:style>
  <w:style w:type="character" w:customStyle="1" w:styleId="ToReadCharChar">
    <w:name w:val="To Read Char Char"/>
    <w:rsid w:val="008A001D"/>
    <w:rPr>
      <w:rFonts w:ascii="Verdana" w:hAnsi="Verdana" w:hint="default"/>
      <w:b/>
      <w:bCs w:val="0"/>
      <w:szCs w:val="24"/>
      <w:u w:val="single"/>
      <w:lang w:val="en-US" w:eastAsia="en-US" w:bidi="ar-SA"/>
    </w:rPr>
  </w:style>
  <w:style w:type="character" w:customStyle="1" w:styleId="bio">
    <w:name w:val="bio"/>
    <w:basedOn w:val="DefaultParagraphFont"/>
    <w:rsid w:val="008A001D"/>
  </w:style>
  <w:style w:type="character" w:customStyle="1" w:styleId="storytextstyle">
    <w:name w:val="storytextstyle"/>
    <w:basedOn w:val="DefaultParagraphFont"/>
    <w:rsid w:val="008A001D"/>
  </w:style>
  <w:style w:type="character" w:customStyle="1" w:styleId="cardunderlinedCharChar">
    <w:name w:val="card underlined Char Char"/>
    <w:rsid w:val="008A001D"/>
    <w:rPr>
      <w:rFonts w:ascii="Arial" w:hAnsi="Arial" w:cs="Arial" w:hint="default"/>
      <w:sz w:val="22"/>
      <w:szCs w:val="24"/>
      <w:u w:val="single"/>
      <w:lang w:val="en-US" w:eastAsia="en-US" w:bidi="ar-SA"/>
    </w:rPr>
  </w:style>
  <w:style w:type="character" w:customStyle="1" w:styleId="Style2Char0">
    <w:name w:val="Style2 Char"/>
    <w:rsid w:val="008A001D"/>
    <w:rPr>
      <w:rFonts w:ascii="Book Antiqua" w:hAnsi="Book Antiqua" w:hint="default"/>
      <w:u w:val="thick"/>
      <w:lang w:val="en-US" w:eastAsia="en-US" w:bidi="ar-SA"/>
    </w:rPr>
  </w:style>
  <w:style w:type="character" w:customStyle="1" w:styleId="Style2Char1">
    <w:name w:val="Style2 Char1"/>
    <w:rsid w:val="008A001D"/>
    <w:rPr>
      <w:rFonts w:ascii="Book Antiqua" w:hAnsi="Book Antiqua" w:hint="default"/>
      <w:szCs w:val="24"/>
      <w:u w:val="thick"/>
      <w:lang w:val="en-US" w:eastAsia="en-US" w:bidi="ar-SA"/>
    </w:rPr>
  </w:style>
  <w:style w:type="character" w:customStyle="1" w:styleId="articlehead21">
    <w:name w:val="articlehead21"/>
    <w:rsid w:val="008A001D"/>
    <w:rPr>
      <w:rFonts w:ascii="Arial" w:hAnsi="Arial" w:cs="Arial" w:hint="default"/>
      <w:b/>
      <w:bCs/>
      <w:color w:val="660000"/>
      <w:sz w:val="20"/>
      <w:szCs w:val="20"/>
    </w:rPr>
  </w:style>
  <w:style w:type="character" w:customStyle="1" w:styleId="TagCiteChar1">
    <w:name w:val="Tag/Cite Char1"/>
    <w:rsid w:val="008A001D"/>
    <w:rPr>
      <w:b/>
      <w:bCs w:val="0"/>
      <w:lang w:val="en-US" w:eastAsia="en-US" w:bidi="ar-SA"/>
    </w:rPr>
  </w:style>
  <w:style w:type="character" w:customStyle="1" w:styleId="goohl2">
    <w:name w:val="goohl2"/>
    <w:basedOn w:val="DefaultParagraphFont"/>
    <w:rsid w:val="008A001D"/>
  </w:style>
  <w:style w:type="character" w:customStyle="1" w:styleId="CardCharChar0">
    <w:name w:val="Card Char Char"/>
    <w:rsid w:val="008A001D"/>
    <w:rPr>
      <w:lang w:val="en-US" w:eastAsia="en-US" w:bidi="ar-SA"/>
    </w:rPr>
  </w:style>
  <w:style w:type="character" w:customStyle="1" w:styleId="BriefTitle1Char">
    <w:name w:val="Brief Title 1 Char"/>
    <w:rsid w:val="008A001D"/>
    <w:rPr>
      <w:b/>
      <w:bCs w:val="0"/>
      <w:u w:val="single"/>
      <w:lang w:val="en-US" w:eastAsia="en-US" w:bidi="ar-SA"/>
    </w:rPr>
  </w:style>
  <w:style w:type="character" w:customStyle="1" w:styleId="TagCiteCharChar">
    <w:name w:val="Tag/Cite Char Char"/>
    <w:rsid w:val="008A001D"/>
    <w:rPr>
      <w:b/>
      <w:bCs w:val="0"/>
      <w:lang w:val="en-US" w:eastAsia="en-US" w:bidi="ar-SA"/>
    </w:rPr>
  </w:style>
  <w:style w:type="character" w:customStyle="1" w:styleId="btx">
    <w:name w:val="btx"/>
    <w:basedOn w:val="DefaultParagraphFont"/>
    <w:rsid w:val="008A001D"/>
  </w:style>
  <w:style w:type="character" w:customStyle="1" w:styleId="CardChar1">
    <w:name w:val="Card Char1"/>
    <w:rsid w:val="008A001D"/>
    <w:rPr>
      <w:lang w:val="en-US" w:eastAsia="en-US" w:bidi="ar-SA"/>
    </w:rPr>
  </w:style>
  <w:style w:type="character" w:customStyle="1" w:styleId="prodgeneral1">
    <w:name w:val="prodgeneral1"/>
    <w:rsid w:val="008A001D"/>
    <w:rPr>
      <w:rFonts w:ascii="Verdana" w:hAnsi="Verdana" w:hint="default"/>
      <w:b w:val="0"/>
      <w:bCs w:val="0"/>
      <w:caps w:val="0"/>
      <w:color w:val="000000"/>
      <w:spacing w:val="0"/>
      <w:sz w:val="16"/>
      <w:szCs w:val="16"/>
    </w:rPr>
  </w:style>
  <w:style w:type="character" w:customStyle="1" w:styleId="summary1">
    <w:name w:val="summary1"/>
    <w:rsid w:val="008A001D"/>
    <w:rPr>
      <w:rFonts w:ascii="Arial" w:hAnsi="Arial" w:cs="Arial" w:hint="default"/>
      <w:sz w:val="18"/>
      <w:szCs w:val="18"/>
    </w:rPr>
  </w:style>
  <w:style w:type="character" w:customStyle="1" w:styleId="text3">
    <w:name w:val="text3"/>
    <w:basedOn w:val="DefaultParagraphFont"/>
    <w:rsid w:val="008A001D"/>
  </w:style>
  <w:style w:type="character" w:customStyle="1" w:styleId="cardtextsmallChar">
    <w:name w:val="card text small Char"/>
    <w:rsid w:val="008A001D"/>
    <w:rPr>
      <w:rFonts w:ascii="Arial Narrow" w:hAnsi="Arial Narrow" w:hint="default"/>
      <w:sz w:val="16"/>
      <w:szCs w:val="24"/>
      <w:lang w:val="en-US" w:eastAsia="en-US" w:bidi="ar-SA"/>
    </w:rPr>
  </w:style>
  <w:style w:type="character" w:customStyle="1" w:styleId="countrytitle1">
    <w:name w:val="countrytitle1"/>
    <w:rsid w:val="008A001D"/>
    <w:rPr>
      <w:rFonts w:ascii="Verdana" w:hAnsi="Verdana" w:hint="default"/>
      <w:b/>
      <w:bCs/>
      <w:color w:val="293643"/>
      <w:sz w:val="24"/>
      <w:szCs w:val="24"/>
    </w:rPr>
  </w:style>
  <w:style w:type="character" w:customStyle="1" w:styleId="storyheader1">
    <w:name w:val="storyheader1"/>
    <w:rsid w:val="008A001D"/>
    <w:rPr>
      <w:rFonts w:ascii="Verdana" w:hAnsi="Verdana" w:hint="default"/>
      <w:b/>
      <w:bCs/>
      <w:color w:val="000000"/>
      <w:sz w:val="21"/>
      <w:szCs w:val="21"/>
    </w:rPr>
  </w:style>
  <w:style w:type="character" w:customStyle="1" w:styleId="cardunderlinedChar0">
    <w:name w:val="card underlined Char"/>
    <w:rsid w:val="008A001D"/>
    <w:rPr>
      <w:rFonts w:ascii="Arial" w:hAnsi="Arial" w:cs="Arial" w:hint="default"/>
      <w:sz w:val="22"/>
      <w:szCs w:val="24"/>
      <w:u w:val="single"/>
      <w:lang w:val="en-US" w:eastAsia="en-US" w:bidi="ar-SA"/>
    </w:rPr>
  </w:style>
  <w:style w:type="character" w:customStyle="1" w:styleId="article1">
    <w:name w:val="article1"/>
    <w:rsid w:val="008A001D"/>
    <w:rPr>
      <w:rFonts w:ascii="Verdana" w:hAnsi="Verdana" w:hint="default"/>
      <w:color w:val="333333"/>
      <w:sz w:val="16"/>
      <w:szCs w:val="16"/>
    </w:rPr>
  </w:style>
  <w:style w:type="character" w:customStyle="1" w:styleId="story-posted-date1">
    <w:name w:val="story-posted-date1"/>
    <w:rsid w:val="008A001D"/>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8A001D"/>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8A001D"/>
  </w:style>
  <w:style w:type="character" w:customStyle="1" w:styleId="textmedium">
    <w:name w:val="textmedium"/>
    <w:basedOn w:val="DefaultParagraphFont"/>
    <w:rsid w:val="008A001D"/>
  </w:style>
  <w:style w:type="character" w:customStyle="1" w:styleId="citation1">
    <w:name w:val="citation1"/>
    <w:rsid w:val="008A001D"/>
    <w:rPr>
      <w:rFonts w:ascii="Verdana" w:hAnsi="Verdana" w:hint="default"/>
      <w:sz w:val="17"/>
      <w:szCs w:val="17"/>
    </w:rPr>
  </w:style>
  <w:style w:type="character" w:customStyle="1" w:styleId="hithighlite">
    <w:name w:val="hithighlite"/>
    <w:basedOn w:val="DefaultParagraphFont"/>
    <w:rsid w:val="008A001D"/>
  </w:style>
  <w:style w:type="character" w:customStyle="1" w:styleId="articlecontent">
    <w:name w:val="articlecontent"/>
    <w:basedOn w:val="DefaultParagraphFont"/>
    <w:rsid w:val="008A001D"/>
  </w:style>
  <w:style w:type="character" w:customStyle="1" w:styleId="fource1">
    <w:name w:val="fource1"/>
    <w:rsid w:val="008A001D"/>
    <w:rPr>
      <w:sz w:val="34"/>
      <w:szCs w:val="34"/>
    </w:rPr>
  </w:style>
  <w:style w:type="character" w:customStyle="1" w:styleId="LanguageStrikeChar">
    <w:name w:val="Language Strike Char"/>
    <w:rsid w:val="008A001D"/>
    <w:rPr>
      <w:rFonts w:ascii="Arial Narrow" w:hAnsi="Arial Narrow" w:hint="default"/>
      <w:strike/>
      <w:szCs w:val="24"/>
      <w:lang w:val="en-US" w:eastAsia="en-US" w:bidi="ar-SA"/>
    </w:rPr>
  </w:style>
  <w:style w:type="character" w:customStyle="1" w:styleId="normal11">
    <w:name w:val="normal1"/>
    <w:basedOn w:val="DefaultParagraphFont"/>
    <w:rsid w:val="008A001D"/>
  </w:style>
  <w:style w:type="character" w:customStyle="1" w:styleId="ds">
    <w:name w:val="ds"/>
    <w:basedOn w:val="DefaultParagraphFont"/>
    <w:rsid w:val="008A001D"/>
  </w:style>
  <w:style w:type="character" w:customStyle="1" w:styleId="UnderliningChar1">
    <w:name w:val="Underlining Char1"/>
    <w:rsid w:val="008A001D"/>
    <w:rPr>
      <w:rFonts w:ascii="Arial Narrow" w:hAnsi="Arial Narrow" w:hint="default"/>
      <w:szCs w:val="24"/>
      <w:u w:val="single"/>
      <w:lang w:val="en-US" w:eastAsia="en-US" w:bidi="ar-SA"/>
    </w:rPr>
  </w:style>
  <w:style w:type="character" w:customStyle="1" w:styleId="UnderliningChar2">
    <w:name w:val="Underlining Char2"/>
    <w:rsid w:val="008A001D"/>
    <w:rPr>
      <w:rFonts w:ascii="Arial Narrow" w:hAnsi="Arial Narrow" w:hint="default"/>
      <w:szCs w:val="24"/>
      <w:u w:val="single"/>
      <w:lang w:val="en-US" w:eastAsia="en-US" w:bidi="ar-SA"/>
    </w:rPr>
  </w:style>
  <w:style w:type="character" w:customStyle="1" w:styleId="MicroTextChar1">
    <w:name w:val="MicroText Char1"/>
    <w:rsid w:val="008A001D"/>
    <w:rPr>
      <w:rFonts w:ascii="Arial Narrow" w:hAnsi="Arial Narrow" w:hint="default"/>
      <w:sz w:val="12"/>
      <w:szCs w:val="24"/>
      <w:lang w:val="en-US" w:eastAsia="en-US" w:bidi="ar-SA"/>
    </w:rPr>
  </w:style>
  <w:style w:type="character" w:customStyle="1" w:styleId="DefaultPara">
    <w:name w:val="Default Para"/>
    <w:rsid w:val="008A001D"/>
    <w:rPr>
      <w:sz w:val="20"/>
    </w:rPr>
  </w:style>
  <w:style w:type="character" w:customStyle="1" w:styleId="SYSHYPERTEXT">
    <w:name w:val="SYS_HYPERTEXT"/>
    <w:rsid w:val="008A001D"/>
    <w:rPr>
      <w:color w:val="0000FF"/>
      <w:u w:val="single"/>
    </w:rPr>
  </w:style>
  <w:style w:type="character" w:customStyle="1" w:styleId="Hyperlink1">
    <w:name w:val="Hyperlink1"/>
    <w:rsid w:val="008A001D"/>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8A001D"/>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8A001D"/>
    <w:rPr>
      <w:rFonts w:ascii="Arial Narrow" w:hAnsi="Arial Narrow" w:hint="default"/>
      <w:noProof w:val="0"/>
      <w:szCs w:val="24"/>
      <w:u w:val="single"/>
      <w:lang w:val="en-US" w:eastAsia="en-US" w:bidi="ar-SA"/>
    </w:rPr>
  </w:style>
  <w:style w:type="character" w:customStyle="1" w:styleId="BlockHeading1Char">
    <w:name w:val="Block Heading 1 Char"/>
    <w:rsid w:val="008A001D"/>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8A001D"/>
    <w:rPr>
      <w:b/>
      <w:bCs w:val="0"/>
      <w:sz w:val="24"/>
      <w:szCs w:val="24"/>
      <w:u w:val="single"/>
      <w:lang w:val="en-US" w:eastAsia="en-US" w:bidi="ar-SA"/>
    </w:rPr>
  </w:style>
  <w:style w:type="character" w:customStyle="1" w:styleId="StyleTagTimesNewRomanChar">
    <w:name w:val="Style Tag + Times New Roman Char"/>
    <w:rsid w:val="008A001D"/>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A001D"/>
    <w:rPr>
      <w:rFonts w:ascii="Arial Narrow" w:hAnsi="Arial Narrow" w:cs="Arial" w:hint="default"/>
      <w:b/>
      <w:bCs/>
      <w:iCs/>
      <w:sz w:val="24"/>
      <w:szCs w:val="28"/>
      <w:lang w:val="en-US" w:eastAsia="en-US" w:bidi="ar-SA"/>
    </w:rPr>
  </w:style>
  <w:style w:type="character" w:customStyle="1" w:styleId="UnderliningCharChar">
    <w:name w:val="Underlining Char Char"/>
    <w:rsid w:val="008A001D"/>
    <w:rPr>
      <w:rFonts w:ascii="Arial Narrow" w:hAnsi="Arial Narrow" w:hint="default"/>
      <w:szCs w:val="24"/>
      <w:u w:val="single"/>
      <w:lang w:val="en-US" w:eastAsia="en-US" w:bidi="ar-SA"/>
    </w:rPr>
  </w:style>
  <w:style w:type="character" w:customStyle="1" w:styleId="StyleArialNarrow12ptBold">
    <w:name w:val="Style Arial Narrow 12 pt Bold"/>
    <w:rsid w:val="008A001D"/>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8A001D"/>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8A001D"/>
    <w:rPr>
      <w:noProof w:val="0"/>
      <w:u w:val="single"/>
      <w:lang w:val="en-US" w:eastAsia="en-US" w:bidi="ar-SA"/>
    </w:rPr>
  </w:style>
  <w:style w:type="character" w:customStyle="1" w:styleId="UnderlinedCharChar1">
    <w:name w:val="Underlined Char Char1"/>
    <w:rsid w:val="008A001D"/>
    <w:rPr>
      <w:rFonts w:ascii="Bell MT" w:eastAsia="Times New Roman" w:hAnsi="Bell MT" w:hint="default"/>
      <w:bCs/>
      <w:iCs/>
      <w:sz w:val="22"/>
      <w:u w:val="single"/>
    </w:rPr>
  </w:style>
  <w:style w:type="character" w:customStyle="1" w:styleId="Heading2CharChar2">
    <w:name w:val="Heading 2 Char Char2"/>
    <w:rsid w:val="008A001D"/>
    <w:rPr>
      <w:rFonts w:ascii="Arial" w:hAnsi="Arial" w:cs="Arial" w:hint="default"/>
      <w:b/>
      <w:bCs/>
      <w:iCs/>
      <w:sz w:val="22"/>
      <w:szCs w:val="28"/>
      <w:lang w:val="en-US" w:eastAsia="en-US" w:bidi="ar-SA"/>
    </w:rPr>
  </w:style>
  <w:style w:type="character" w:customStyle="1" w:styleId="doctitle">
    <w:name w:val="doctitle"/>
    <w:rsid w:val="008A001D"/>
  </w:style>
  <w:style w:type="character" w:customStyle="1" w:styleId="cardtext-underlined0">
    <w:name w:val="card text- underlined"/>
    <w:rsid w:val="008A001D"/>
    <w:rPr>
      <w:rFonts w:ascii="Garamond" w:hAnsi="Garamond" w:hint="default"/>
      <w:u w:val="single"/>
    </w:rPr>
  </w:style>
  <w:style w:type="character" w:customStyle="1" w:styleId="BodyText1">
    <w:name w:val="Body Text1"/>
    <w:basedOn w:val="DefaultParagraphFont"/>
    <w:rsid w:val="008A001D"/>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8A001D"/>
  </w:style>
  <w:style w:type="character" w:customStyle="1" w:styleId="BriefTitleChar">
    <w:name w:val="Brief Title Char"/>
    <w:basedOn w:val="DefaultParagraphFont"/>
    <w:rsid w:val="008A001D"/>
    <w:rPr>
      <w:b/>
      <w:bCs w:val="0"/>
      <w:sz w:val="24"/>
      <w:szCs w:val="24"/>
      <w:u w:val="single"/>
      <w:lang w:val="en-US" w:eastAsia="en-US" w:bidi="ar-SA"/>
    </w:rPr>
  </w:style>
  <w:style w:type="character" w:customStyle="1" w:styleId="BriefTitle2Char">
    <w:name w:val="Brief Title 2 Char"/>
    <w:basedOn w:val="BriefTitleChar"/>
    <w:rsid w:val="008A001D"/>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8A001D"/>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8A001D"/>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8A001D"/>
    <w:rPr>
      <w:rFonts w:ascii="AGaramond" w:hAnsi="AGaramond" w:cs="AGaramond" w:hint="default"/>
      <w:color w:val="211D1E"/>
      <w:sz w:val="14"/>
      <w:szCs w:val="14"/>
    </w:rPr>
  </w:style>
  <w:style w:type="character" w:customStyle="1" w:styleId="CharacterStyle2">
    <w:name w:val="Character Style 2"/>
    <w:uiPriority w:val="99"/>
    <w:rsid w:val="008A001D"/>
    <w:rPr>
      <w:sz w:val="20"/>
      <w:szCs w:val="20"/>
    </w:rPr>
  </w:style>
  <w:style w:type="character" w:customStyle="1" w:styleId="cross-head">
    <w:name w:val="cross-head"/>
    <w:rsid w:val="008A001D"/>
  </w:style>
  <w:style w:type="character" w:customStyle="1" w:styleId="Subtitle1">
    <w:name w:val="Subtitle1"/>
    <w:rsid w:val="008A001D"/>
  </w:style>
  <w:style w:type="character" w:customStyle="1" w:styleId="metaorigin">
    <w:name w:val="meta_origin"/>
    <w:rsid w:val="008A001D"/>
  </w:style>
  <w:style w:type="character" w:customStyle="1" w:styleId="mandelbrotrefrag">
    <w:name w:val="mandelbrot_refrag"/>
    <w:rsid w:val="008A001D"/>
  </w:style>
  <w:style w:type="character" w:customStyle="1" w:styleId="eminfo">
    <w:name w:val="eminfo"/>
    <w:rsid w:val="008A001D"/>
  </w:style>
  <w:style w:type="character" w:customStyle="1" w:styleId="emhighlight">
    <w:name w:val="emhighlight"/>
    <w:rsid w:val="008A001D"/>
  </w:style>
  <w:style w:type="character" w:customStyle="1" w:styleId="name">
    <w:name w:val="name"/>
    <w:rsid w:val="008A001D"/>
  </w:style>
  <w:style w:type="character" w:customStyle="1" w:styleId="tkrname">
    <w:name w:val="tkrname"/>
    <w:rsid w:val="008A001D"/>
  </w:style>
  <w:style w:type="character" w:customStyle="1" w:styleId="tkrchange">
    <w:name w:val="tkrchange"/>
    <w:rsid w:val="008A001D"/>
  </w:style>
  <w:style w:type="character" w:customStyle="1" w:styleId="source-org">
    <w:name w:val="source-org"/>
    <w:rsid w:val="008A001D"/>
  </w:style>
  <w:style w:type="character" w:customStyle="1" w:styleId="updated">
    <w:name w:val="updated"/>
    <w:rsid w:val="008A001D"/>
  </w:style>
  <w:style w:type="character" w:customStyle="1" w:styleId="last">
    <w:name w:val="last"/>
    <w:rsid w:val="008A001D"/>
  </w:style>
  <w:style w:type="character" w:customStyle="1" w:styleId="Style11ptBoldUnderline1">
    <w:name w:val="Style 11 pt Bold Underline1"/>
    <w:rsid w:val="008A001D"/>
    <w:rPr>
      <w:b/>
      <w:bCs/>
      <w:sz w:val="20"/>
      <w:u w:val="single"/>
    </w:rPr>
  </w:style>
  <w:style w:type="character" w:customStyle="1" w:styleId="StyleStyleunderlineBold11pt">
    <w:name w:val="Style Style underline + Bold + 11 pt"/>
    <w:rsid w:val="008A001D"/>
    <w:rPr>
      <w:bCs/>
      <w:sz w:val="20"/>
      <w:u w:val="single"/>
    </w:rPr>
  </w:style>
  <w:style w:type="character" w:customStyle="1" w:styleId="StyleunderlineAsianTimesNewRomanBold">
    <w:name w:val="Style underline + (Asian) Times New Roman Bold"/>
    <w:rsid w:val="008A001D"/>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8A001D"/>
    <w:rPr>
      <w:b/>
      <w:bCs/>
      <w:sz w:val="20"/>
      <w:u w:val="single"/>
      <w:bdr w:val="single" w:sz="4" w:space="0" w:color="auto" w:frame="1"/>
    </w:rPr>
  </w:style>
  <w:style w:type="character" w:customStyle="1" w:styleId="A5">
    <w:name w:val="A5"/>
    <w:uiPriority w:val="99"/>
    <w:rsid w:val="008A001D"/>
    <w:rPr>
      <w:rFonts w:ascii="Times New Roman" w:hAnsi="Times New Roman" w:cs="Times New Roman" w:hint="default"/>
      <w:color w:val="000000"/>
      <w:sz w:val="13"/>
      <w:szCs w:val="13"/>
    </w:rPr>
  </w:style>
  <w:style w:type="character" w:customStyle="1" w:styleId="quotepeekbase">
    <w:name w:val="quotepeekbase"/>
    <w:rsid w:val="008A001D"/>
  </w:style>
  <w:style w:type="character" w:customStyle="1" w:styleId="cardChar10">
    <w:name w:val="card Char1"/>
    <w:rsid w:val="008A001D"/>
    <w:rPr>
      <w:rFonts w:ascii="Calibri" w:eastAsia="Calibri" w:hAnsi="Calibri" w:cs="Calibri" w:hint="default"/>
      <w:sz w:val="24"/>
      <w:szCs w:val="22"/>
      <w:lang w:val="x-none" w:eastAsia="x-none"/>
    </w:rPr>
  </w:style>
  <w:style w:type="character" w:customStyle="1" w:styleId="NormalCard">
    <w:name w:val="Normal Card"/>
    <w:uiPriority w:val="1"/>
    <w:qFormat/>
    <w:rsid w:val="008A001D"/>
    <w:rPr>
      <w:rFonts w:ascii="Times New Roman" w:hAnsi="Times New Roman" w:cs="Times New Roman" w:hint="default"/>
      <w:sz w:val="24"/>
    </w:rPr>
  </w:style>
  <w:style w:type="character" w:customStyle="1" w:styleId="HighlightedUnderline0">
    <w:name w:val="Highlighted Underline"/>
    <w:uiPriority w:val="1"/>
    <w:qFormat/>
    <w:rsid w:val="008A001D"/>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8A001D"/>
    <w:rPr>
      <w:rFonts w:ascii="Times New Roman" w:hAnsi="Times New Roman" w:cs="Times New Roman" w:hint="default"/>
      <w:sz w:val="16"/>
      <w:szCs w:val="16"/>
    </w:rPr>
  </w:style>
  <w:style w:type="character" w:customStyle="1" w:styleId="timebox">
    <w:name w:val="timebox"/>
    <w:rsid w:val="008A001D"/>
  </w:style>
  <w:style w:type="character" w:customStyle="1" w:styleId="Heading2Subtext">
    <w:name w:val="Heading 2 Subtext"/>
    <w:rsid w:val="008A001D"/>
    <w:rPr>
      <w:rFonts w:ascii="Times New Roman" w:hAnsi="Times New Roman" w:cs="Times New Roman" w:hint="default"/>
      <w:sz w:val="16"/>
    </w:rPr>
  </w:style>
  <w:style w:type="character" w:customStyle="1" w:styleId="-SmallText-">
    <w:name w:val="-Small Text-"/>
    <w:rsid w:val="008A001D"/>
    <w:rPr>
      <w:rFonts w:ascii="Garamond" w:hAnsi="Garamond" w:hint="default"/>
      <w:sz w:val="16"/>
    </w:rPr>
  </w:style>
  <w:style w:type="character" w:customStyle="1" w:styleId="label">
    <w:name w:val="label"/>
    <w:rsid w:val="008A001D"/>
  </w:style>
  <w:style w:type="character" w:customStyle="1" w:styleId="BoldUnderlineCharChar">
    <w:name w:val="BoldUnderline Char Char"/>
    <w:rsid w:val="008A001D"/>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8A001D"/>
  </w:style>
  <w:style w:type="character" w:customStyle="1" w:styleId="FontStyle477">
    <w:name w:val="Font Style477"/>
    <w:basedOn w:val="DefaultParagraphFont"/>
    <w:uiPriority w:val="99"/>
    <w:rsid w:val="008A001D"/>
    <w:rPr>
      <w:rFonts w:ascii="Times New Roman" w:hAnsi="Times New Roman" w:cs="Times New Roman" w:hint="default"/>
      <w:sz w:val="18"/>
      <w:szCs w:val="18"/>
    </w:rPr>
  </w:style>
  <w:style w:type="character" w:customStyle="1" w:styleId="FontStyle505">
    <w:name w:val="Font Style505"/>
    <w:basedOn w:val="DefaultParagraphFont"/>
    <w:uiPriority w:val="99"/>
    <w:rsid w:val="008A001D"/>
    <w:rPr>
      <w:rFonts w:ascii="Times New Roman" w:hAnsi="Times New Roman" w:cs="Times New Roman" w:hint="default"/>
      <w:sz w:val="18"/>
      <w:szCs w:val="18"/>
    </w:rPr>
  </w:style>
  <w:style w:type="character" w:customStyle="1" w:styleId="FontStyle514">
    <w:name w:val="Font Style514"/>
    <w:basedOn w:val="DefaultParagraphFont"/>
    <w:uiPriority w:val="99"/>
    <w:rsid w:val="008A001D"/>
    <w:rPr>
      <w:rFonts w:ascii="Times New Roman" w:hAnsi="Times New Roman" w:cs="Times New Roman" w:hint="default"/>
      <w:sz w:val="14"/>
      <w:szCs w:val="14"/>
    </w:rPr>
  </w:style>
  <w:style w:type="character" w:customStyle="1" w:styleId="FontStyle500">
    <w:name w:val="Font Style500"/>
    <w:basedOn w:val="DefaultParagraphFont"/>
    <w:uiPriority w:val="99"/>
    <w:rsid w:val="008A001D"/>
    <w:rPr>
      <w:rFonts w:ascii="Times New Roman" w:hAnsi="Times New Roman" w:cs="Times New Roman" w:hint="default"/>
      <w:b/>
      <w:bCs/>
      <w:sz w:val="16"/>
      <w:szCs w:val="16"/>
    </w:rPr>
  </w:style>
  <w:style w:type="character" w:customStyle="1" w:styleId="CardCite1">
    <w:name w:val="CardCite1"/>
    <w:qFormat/>
    <w:rsid w:val="008A001D"/>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8A001D"/>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8A001D"/>
    <w:rPr>
      <w:rFonts w:ascii="Times New Roman" w:hAnsi="Times New Roman" w:cs="Times New Roman" w:hint="default"/>
      <w:b/>
      <w:bCs/>
      <w:sz w:val="22"/>
      <w:szCs w:val="22"/>
    </w:rPr>
  </w:style>
  <w:style w:type="character" w:customStyle="1" w:styleId="CharacterStyle3">
    <w:name w:val="Character Style 3"/>
    <w:uiPriority w:val="99"/>
    <w:rsid w:val="008A001D"/>
    <w:rPr>
      <w:rFonts w:ascii="Bookman Old Style" w:hAnsi="Bookman Old Style" w:cs="Bookman Old Style" w:hint="default"/>
      <w:spacing w:val="-5"/>
      <w:sz w:val="18"/>
      <w:szCs w:val="18"/>
    </w:rPr>
  </w:style>
  <w:style w:type="character" w:customStyle="1" w:styleId="UnderlineStyleChar7">
    <w:name w:val="Underline Style Char7"/>
    <w:rsid w:val="008A001D"/>
    <w:rPr>
      <w:rFonts w:ascii="Garamond" w:hAnsi="Garamond" w:hint="default"/>
      <w:sz w:val="22"/>
      <w:szCs w:val="24"/>
      <w:u w:val="single"/>
      <w:lang w:val="en-US" w:eastAsia="en-US" w:bidi="ar-SA"/>
    </w:rPr>
  </w:style>
  <w:style w:type="character" w:customStyle="1" w:styleId="StyleArial6ptBold">
    <w:name w:val="Style Arial 6 pt Bold"/>
    <w:rsid w:val="008A001D"/>
    <w:rPr>
      <w:rFonts w:ascii="Arial" w:hAnsi="Arial" w:cs="Arial" w:hint="default"/>
      <w:bCs/>
      <w:sz w:val="12"/>
    </w:rPr>
  </w:style>
  <w:style w:type="character" w:customStyle="1" w:styleId="Heading2Char5">
    <w:name w:val="Heading 2 Char5"/>
    <w:rsid w:val="008A001D"/>
    <w:rPr>
      <w:rFonts w:ascii="Garamond" w:hAnsi="Garamond" w:cs="Arial" w:hint="default"/>
      <w:b/>
      <w:bCs/>
      <w:iCs/>
      <w:sz w:val="24"/>
      <w:szCs w:val="28"/>
      <w:lang w:val="en-US" w:eastAsia="en-US" w:bidi="ar-SA"/>
    </w:rPr>
  </w:style>
  <w:style w:type="character" w:customStyle="1" w:styleId="TagGreg">
    <w:name w:val="TagGreg"/>
    <w:uiPriority w:val="1"/>
    <w:qFormat/>
    <w:rsid w:val="008A001D"/>
    <w:rPr>
      <w:b/>
      <w:bCs w:val="0"/>
      <w:sz w:val="24"/>
    </w:rPr>
  </w:style>
  <w:style w:type="character" w:customStyle="1" w:styleId="StyleDebateUnderline10pt">
    <w:name w:val="Style Debate Underline + 10 pt"/>
    <w:rsid w:val="008A001D"/>
    <w:rPr>
      <w:rFonts w:ascii="Times New Roman" w:hAnsi="Times New Roman" w:cs="Times New Roman" w:hint="default"/>
      <w:sz w:val="20"/>
      <w:szCs w:val="20"/>
      <w:u w:val="single"/>
    </w:rPr>
  </w:style>
  <w:style w:type="character" w:customStyle="1" w:styleId="underlinedCharChar0">
    <w:name w:val="underlined Char Char"/>
    <w:locked/>
    <w:rsid w:val="008A001D"/>
    <w:rPr>
      <w:u w:val="single"/>
    </w:rPr>
  </w:style>
  <w:style w:type="character" w:customStyle="1" w:styleId="SourceBold">
    <w:name w:val="Source Bold"/>
    <w:rsid w:val="008A001D"/>
    <w:rPr>
      <w:rFonts w:ascii="Arial Narrow" w:hAnsi="Arial Narrow" w:hint="default"/>
      <w:b/>
      <w:bCs w:val="0"/>
      <w:strike w:val="0"/>
      <w:dstrike w:val="0"/>
      <w:sz w:val="24"/>
      <w:u w:val="none"/>
      <w:effect w:val="none"/>
    </w:rPr>
  </w:style>
  <w:style w:type="character" w:customStyle="1" w:styleId="2xBoldUnderline">
    <w:name w:val="2x_Bold_Underline"/>
    <w:rsid w:val="008A001D"/>
    <w:rPr>
      <w:b/>
      <w:bCs/>
      <w:sz w:val="24"/>
      <w:u w:val="thick"/>
    </w:rPr>
  </w:style>
  <w:style w:type="character" w:customStyle="1" w:styleId="Dottedunderline">
    <w:name w:val="Dotted underline"/>
    <w:rsid w:val="008A001D"/>
    <w:rPr>
      <w:u w:val="dotted"/>
    </w:rPr>
  </w:style>
  <w:style w:type="character" w:customStyle="1" w:styleId="readChar">
    <w:name w:val="read Char"/>
    <w:rsid w:val="008A001D"/>
    <w:rPr>
      <w:szCs w:val="22"/>
      <w:u w:val="single"/>
      <w:lang w:val="en-US" w:eastAsia="en-US" w:bidi="ar-SA"/>
    </w:rPr>
  </w:style>
  <w:style w:type="character" w:customStyle="1" w:styleId="underlining0">
    <w:name w:val="underlining"/>
    <w:rsid w:val="008A001D"/>
    <w:rPr>
      <w:u w:val="single"/>
    </w:rPr>
  </w:style>
  <w:style w:type="character" w:customStyle="1" w:styleId="btitle">
    <w:name w:val="btitle"/>
    <w:rsid w:val="008A001D"/>
  </w:style>
  <w:style w:type="character" w:customStyle="1" w:styleId="green">
    <w:name w:val="green"/>
    <w:rsid w:val="008A001D"/>
  </w:style>
  <w:style w:type="character" w:customStyle="1" w:styleId="BodyText20">
    <w:name w:val="Body Text2"/>
    <w:rsid w:val="008A001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8A001D"/>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8A001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8A001D"/>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8A001D"/>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8A001D"/>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8A001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8A001D"/>
    <w:rPr>
      <w:rFonts w:ascii="Sylfaen" w:hAnsi="Sylfaen" w:cs="Sylfaen" w:hint="default"/>
      <w:i/>
      <w:iCs/>
      <w:strike w:val="0"/>
      <w:dstrike w:val="0"/>
      <w:sz w:val="19"/>
      <w:szCs w:val="19"/>
      <w:u w:val="none"/>
      <w:effect w:val="none"/>
      <w:shd w:val="clear" w:color="auto" w:fill="FFFFFF"/>
    </w:rPr>
  </w:style>
  <w:style w:type="character" w:customStyle="1" w:styleId="1">
    <w:name w:val="1"/>
    <w:rsid w:val="008A001D"/>
    <w:rPr>
      <w:rFonts w:ascii="Arial" w:hAnsi="Arial" w:cs="Arial" w:hint="default"/>
      <w:bCs/>
      <w:sz w:val="20"/>
      <w:u w:val="single"/>
      <w:lang w:val="en-US" w:eastAsia="en-US" w:bidi="ar-SA"/>
    </w:rPr>
  </w:style>
  <w:style w:type="character" w:customStyle="1" w:styleId="CharChar31">
    <w:name w:val="Char Char31"/>
    <w:rsid w:val="008A001D"/>
    <w:rPr>
      <w:rFonts w:ascii="Arial" w:hAnsi="Arial" w:cs="Arial" w:hint="default"/>
      <w:b/>
      <w:bCs/>
      <w:iCs/>
      <w:lang w:val="en-US" w:eastAsia="en-US" w:bidi="ar-SA"/>
    </w:rPr>
  </w:style>
  <w:style w:type="character" w:customStyle="1" w:styleId="Subtitle2">
    <w:name w:val="Subtitle2"/>
    <w:rsid w:val="008A001D"/>
  </w:style>
  <w:style w:type="character" w:customStyle="1" w:styleId="drop">
    <w:name w:val="drop"/>
    <w:rsid w:val="008A001D"/>
  </w:style>
  <w:style w:type="character" w:customStyle="1" w:styleId="bioline">
    <w:name w:val="bioline"/>
    <w:rsid w:val="008A001D"/>
  </w:style>
  <w:style w:type="character" w:customStyle="1" w:styleId="articletitle0">
    <w:name w:val="article_title"/>
    <w:rsid w:val="008A001D"/>
  </w:style>
  <w:style w:type="character" w:customStyle="1" w:styleId="A4">
    <w:name w:val="A4"/>
    <w:uiPriority w:val="99"/>
    <w:rsid w:val="008A001D"/>
    <w:rPr>
      <w:color w:val="000000"/>
    </w:rPr>
  </w:style>
  <w:style w:type="character" w:customStyle="1" w:styleId="s2">
    <w:name w:val="s2"/>
    <w:rsid w:val="008A001D"/>
  </w:style>
  <w:style w:type="character" w:customStyle="1" w:styleId="s4">
    <w:name w:val="s4"/>
    <w:rsid w:val="008A001D"/>
  </w:style>
  <w:style w:type="character" w:customStyle="1" w:styleId="s5">
    <w:name w:val="s5"/>
    <w:rsid w:val="008A001D"/>
  </w:style>
  <w:style w:type="character" w:customStyle="1" w:styleId="cap">
    <w:name w:val="cap"/>
    <w:rsid w:val="008A001D"/>
  </w:style>
  <w:style w:type="character" w:customStyle="1" w:styleId="rightsnotice">
    <w:name w:val="rightsnotice"/>
    <w:rsid w:val="008A001D"/>
  </w:style>
  <w:style w:type="character" w:customStyle="1" w:styleId="Caption1">
    <w:name w:val="Caption1"/>
    <w:rsid w:val="008A001D"/>
  </w:style>
  <w:style w:type="character" w:customStyle="1" w:styleId="credit">
    <w:name w:val="credit"/>
    <w:rsid w:val="008A001D"/>
  </w:style>
  <w:style w:type="character" w:customStyle="1" w:styleId="scaps">
    <w:name w:val="scaps"/>
    <w:rsid w:val="008A001D"/>
  </w:style>
  <w:style w:type="character" w:customStyle="1" w:styleId="current-article">
    <w:name w:val="current-article"/>
    <w:rsid w:val="008A001D"/>
  </w:style>
  <w:style w:type="character" w:customStyle="1" w:styleId="related-current-indicator">
    <w:name w:val="related-current-indicator"/>
    <w:rsid w:val="008A001D"/>
  </w:style>
  <w:style w:type="character" w:customStyle="1" w:styleId="bylclear">
    <w:name w:val="bylclear"/>
    <w:rsid w:val="008A001D"/>
  </w:style>
  <w:style w:type="character" w:customStyle="1" w:styleId="timestamp">
    <w:name w:val="timestamp"/>
    <w:rsid w:val="008A001D"/>
  </w:style>
  <w:style w:type="character" w:customStyle="1" w:styleId="comments">
    <w:name w:val="comments"/>
    <w:rsid w:val="008A001D"/>
  </w:style>
  <w:style w:type="character" w:customStyle="1" w:styleId="essaytext">
    <w:name w:val="essaytext"/>
    <w:rsid w:val="008A001D"/>
  </w:style>
  <w:style w:type="character" w:customStyle="1" w:styleId="username">
    <w:name w:val="username"/>
    <w:rsid w:val="008A001D"/>
  </w:style>
  <w:style w:type="character" w:customStyle="1" w:styleId="toplinks">
    <w:name w:val="toplinks"/>
    <w:rsid w:val="008A001D"/>
  </w:style>
  <w:style w:type="character" w:customStyle="1" w:styleId="A3">
    <w:name w:val="A3"/>
    <w:uiPriority w:val="99"/>
    <w:rsid w:val="008A001D"/>
    <w:rPr>
      <w:rFonts w:ascii="Perpetua" w:hAnsi="Perpetua" w:cs="Perpetua" w:hint="default"/>
      <w:color w:val="000000"/>
      <w:sz w:val="15"/>
      <w:szCs w:val="15"/>
    </w:rPr>
  </w:style>
  <w:style w:type="character" w:customStyle="1" w:styleId="see">
    <w:name w:val="see"/>
    <w:rsid w:val="008A001D"/>
  </w:style>
  <w:style w:type="character" w:customStyle="1" w:styleId="first-letter">
    <w:name w:val="first-letter"/>
    <w:rsid w:val="008A001D"/>
  </w:style>
  <w:style w:type="character" w:customStyle="1" w:styleId="focusparagraph">
    <w:name w:val="focusparagraph"/>
    <w:rsid w:val="008A001D"/>
  </w:style>
  <w:style w:type="character" w:customStyle="1" w:styleId="lightblue">
    <w:name w:val="lightblue"/>
    <w:rsid w:val="008A001D"/>
  </w:style>
  <w:style w:type="character" w:customStyle="1" w:styleId="StyleUnderlineCharChar9pt">
    <w:name w:val="Style Underline Char Char + 9 pt"/>
    <w:rsid w:val="008A001D"/>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8A001D"/>
  </w:style>
  <w:style w:type="character" w:customStyle="1" w:styleId="Title10">
    <w:name w:val="Title1"/>
    <w:rsid w:val="008A001D"/>
  </w:style>
  <w:style w:type="character" w:customStyle="1" w:styleId="BoldandUnderlineCharCharCharChar">
    <w:name w:val="Bold and Underline Char Char Char Char"/>
    <w:rsid w:val="008A001D"/>
    <w:rPr>
      <w:b/>
      <w:bCs w:val="0"/>
      <w:noProof w:val="0"/>
      <w:u w:val="single"/>
      <w:lang w:val="en-US" w:eastAsia="en-US" w:bidi="ar-SA"/>
    </w:rPr>
  </w:style>
  <w:style w:type="character" w:customStyle="1" w:styleId="FontStyle29">
    <w:name w:val="Font Style29"/>
    <w:uiPriority w:val="99"/>
    <w:rsid w:val="008A001D"/>
    <w:rPr>
      <w:rFonts w:ascii="Arial" w:hAnsi="Arial" w:cs="Arial" w:hint="default"/>
      <w:sz w:val="14"/>
      <w:szCs w:val="14"/>
    </w:rPr>
  </w:style>
  <w:style w:type="character" w:customStyle="1" w:styleId="titles">
    <w:name w:val="titles"/>
    <w:rsid w:val="008A001D"/>
  </w:style>
  <w:style w:type="character" w:customStyle="1" w:styleId="articletext0">
    <w:name w:val="article_text"/>
    <w:rsid w:val="008A001D"/>
  </w:style>
  <w:style w:type="character" w:customStyle="1" w:styleId="contentauthor">
    <w:name w:val="contentauthor"/>
    <w:rsid w:val="008A001D"/>
  </w:style>
  <w:style w:type="character" w:customStyle="1" w:styleId="subarticleheader">
    <w:name w:val="subarticleheader"/>
    <w:rsid w:val="008A001D"/>
  </w:style>
  <w:style w:type="character" w:customStyle="1" w:styleId="spelle">
    <w:name w:val="spelle"/>
    <w:rsid w:val="008A001D"/>
  </w:style>
  <w:style w:type="character" w:customStyle="1" w:styleId="grame">
    <w:name w:val="grame"/>
    <w:rsid w:val="008A001D"/>
  </w:style>
  <w:style w:type="character" w:customStyle="1" w:styleId="newstitle1">
    <w:name w:val="newstitle1"/>
    <w:rsid w:val="008A001D"/>
  </w:style>
  <w:style w:type="character" w:customStyle="1" w:styleId="copy">
    <w:name w:val="copy"/>
    <w:rsid w:val="008A001D"/>
  </w:style>
  <w:style w:type="character" w:customStyle="1" w:styleId="topheadline">
    <w:name w:val="topheadline"/>
    <w:rsid w:val="008A001D"/>
  </w:style>
  <w:style w:type="character" w:customStyle="1" w:styleId="Stylereduce27pt">
    <w:name w:val="Style reduce2 + 7 pt"/>
    <w:rsid w:val="008A001D"/>
    <w:rPr>
      <w:rFonts w:ascii="Times New Roman" w:hAnsi="Times New Roman" w:cs="Arial" w:hint="default"/>
      <w:color w:val="000000"/>
      <w:sz w:val="14"/>
      <w:szCs w:val="22"/>
    </w:rPr>
  </w:style>
  <w:style w:type="character" w:customStyle="1" w:styleId="srtitle">
    <w:name w:val="srtitle"/>
    <w:rsid w:val="008A001D"/>
  </w:style>
  <w:style w:type="character" w:customStyle="1" w:styleId="st1">
    <w:name w:val="st1"/>
    <w:rsid w:val="008A001D"/>
  </w:style>
  <w:style w:type="character" w:customStyle="1" w:styleId="StyleStyleGaramond">
    <w:name w:val="Style Style Garamond +"/>
    <w:rsid w:val="008A001D"/>
    <w:rPr>
      <w:rFonts w:ascii="Garamond" w:hAnsi="Garamond" w:cs="Times New Roman" w:hint="default"/>
      <w:sz w:val="20"/>
    </w:rPr>
  </w:style>
  <w:style w:type="character" w:customStyle="1" w:styleId="quotechar0">
    <w:name w:val="quotechar"/>
    <w:rsid w:val="008A001D"/>
  </w:style>
  <w:style w:type="character" w:customStyle="1" w:styleId="boldunderline1">
    <w:name w:val="boldunderline"/>
    <w:rsid w:val="008A001D"/>
  </w:style>
  <w:style w:type="character" w:customStyle="1" w:styleId="A8">
    <w:name w:val="A8"/>
    <w:rsid w:val="008A001D"/>
    <w:rPr>
      <w:rFonts w:ascii="Scala" w:hAnsi="Scala" w:cs="Scala" w:hint="default"/>
      <w:color w:val="000000"/>
      <w:sz w:val="15"/>
      <w:szCs w:val="15"/>
    </w:rPr>
  </w:style>
  <w:style w:type="character" w:customStyle="1" w:styleId="A0">
    <w:name w:val="A0"/>
    <w:uiPriority w:val="99"/>
    <w:rsid w:val="008A001D"/>
    <w:rPr>
      <w:rFonts w:ascii="Scala" w:hAnsi="Scala" w:cs="Scala" w:hint="default"/>
      <w:color w:val="000000"/>
      <w:sz w:val="16"/>
      <w:szCs w:val="16"/>
    </w:rPr>
  </w:style>
  <w:style w:type="character" w:customStyle="1" w:styleId="Date11">
    <w:name w:val="Date11"/>
    <w:rsid w:val="008A001D"/>
  </w:style>
  <w:style w:type="character" w:customStyle="1" w:styleId="Boxout">
    <w:name w:val="Box out"/>
    <w:uiPriority w:val="1"/>
    <w:qFormat/>
    <w:rsid w:val="008A001D"/>
    <w:rPr>
      <w:rFonts w:ascii="Tahoma" w:hAnsi="Tahoma" w:cs="Tahoma" w:hint="default"/>
      <w:b/>
      <w:bCs w:val="0"/>
      <w:sz w:val="20"/>
      <w:u w:val="single"/>
      <w:bdr w:val="none" w:sz="0" w:space="0" w:color="auto" w:frame="1"/>
      <w:shd w:val="clear" w:color="auto" w:fill="A9E8F5"/>
    </w:rPr>
  </w:style>
  <w:style w:type="character" w:customStyle="1" w:styleId="metad">
    <w:name w:val="metad"/>
    <w:rsid w:val="008A001D"/>
  </w:style>
  <w:style w:type="character" w:customStyle="1" w:styleId="sifr-alternate">
    <w:name w:val="sifr-alternate"/>
    <w:rsid w:val="008A001D"/>
  </w:style>
  <w:style w:type="character" w:customStyle="1" w:styleId="justify1">
    <w:name w:val="justify1"/>
    <w:rsid w:val="008A001D"/>
  </w:style>
  <w:style w:type="character" w:customStyle="1" w:styleId="artbody1">
    <w:name w:val="art_body1"/>
    <w:rsid w:val="008A001D"/>
    <w:rPr>
      <w:rFonts w:ascii="Arial" w:hAnsi="Arial" w:cs="Arial" w:hint="default"/>
    </w:rPr>
  </w:style>
  <w:style w:type="character" w:customStyle="1" w:styleId="A1">
    <w:name w:val="A1"/>
    <w:uiPriority w:val="99"/>
    <w:rsid w:val="008A001D"/>
    <w:rPr>
      <w:rFonts w:ascii="Book Antiqua" w:hAnsi="Book Antiqua" w:cs="Book Antiqua" w:hint="default"/>
      <w:color w:val="221E1F"/>
      <w:sz w:val="22"/>
      <w:szCs w:val="22"/>
    </w:rPr>
  </w:style>
  <w:style w:type="character" w:customStyle="1" w:styleId="reality">
    <w:name w:val="reality"/>
    <w:rsid w:val="008A001D"/>
  </w:style>
  <w:style w:type="character" w:customStyle="1" w:styleId="text2">
    <w:name w:val="text2"/>
    <w:rsid w:val="008A001D"/>
  </w:style>
  <w:style w:type="character" w:customStyle="1" w:styleId="StyleUnderlineChar2CharChar11pt">
    <w:name w:val="Style Underline Char2 Char Char + 11 pt"/>
    <w:rsid w:val="008A001D"/>
    <w:rPr>
      <w:rFonts w:ascii="Times New Roman" w:hAnsi="Times New Roman" w:cs="Times New Roman" w:hint="default"/>
      <w:sz w:val="20"/>
      <w:u w:val="single"/>
    </w:rPr>
  </w:style>
  <w:style w:type="character" w:customStyle="1" w:styleId="StyleStyleBoldUnderline11pt">
    <w:name w:val="Style Style Bold Underline + 11 pt"/>
    <w:rsid w:val="008A001D"/>
    <w:rPr>
      <w:b/>
      <w:bCs/>
      <w:sz w:val="20"/>
      <w:u w:val="single"/>
    </w:rPr>
  </w:style>
  <w:style w:type="character" w:customStyle="1" w:styleId="articlehead2">
    <w:name w:val="articlehead2"/>
    <w:rsid w:val="008A001D"/>
  </w:style>
  <w:style w:type="character" w:customStyle="1" w:styleId="pronset">
    <w:name w:val="pronset"/>
    <w:rsid w:val="008A001D"/>
  </w:style>
  <w:style w:type="character" w:customStyle="1" w:styleId="prondelim">
    <w:name w:val="prondelim"/>
    <w:rsid w:val="008A001D"/>
  </w:style>
  <w:style w:type="character" w:customStyle="1" w:styleId="prontoggle">
    <w:name w:val="pron_toggle"/>
    <w:rsid w:val="008A001D"/>
  </w:style>
  <w:style w:type="character" w:customStyle="1" w:styleId="boldface">
    <w:name w:val="boldface"/>
    <w:rsid w:val="008A001D"/>
  </w:style>
  <w:style w:type="character" w:customStyle="1" w:styleId="secondary-bf">
    <w:name w:val="secondary-bf"/>
    <w:rsid w:val="008A001D"/>
  </w:style>
  <w:style w:type="table" w:styleId="ColorfulGrid-Accent1">
    <w:name w:val="Colorful Grid Accent 1"/>
    <w:basedOn w:val="TableNormal"/>
    <w:link w:val="ColorfulGrid-Accent1Char"/>
    <w:uiPriority w:val="29"/>
    <w:unhideWhenUsed/>
    <w:rsid w:val="008A001D"/>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8A001D"/>
    <w:rPr>
      <w:rFonts w:ascii="Times New Roman" w:hAnsi="Times New Roman" w:cs="Times New Roman" w:hint="default"/>
      <w:iCs/>
      <w:color w:val="000000"/>
      <w:sz w:val="16"/>
    </w:rPr>
  </w:style>
  <w:style w:type="character" w:customStyle="1" w:styleId="Boxout0">
    <w:name w:val="Boxout"/>
    <w:uiPriority w:val="1"/>
    <w:qFormat/>
    <w:rsid w:val="008A001D"/>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8A001D"/>
  </w:style>
  <w:style w:type="character" w:customStyle="1" w:styleId="detailtitle">
    <w:name w:val="detailtitle"/>
    <w:rsid w:val="008A001D"/>
  </w:style>
  <w:style w:type="character" w:customStyle="1" w:styleId="storydate">
    <w:name w:val="storydate"/>
    <w:rsid w:val="008A001D"/>
  </w:style>
  <w:style w:type="character" w:customStyle="1" w:styleId="preloadwrap">
    <w:name w:val="preloadwrap"/>
    <w:rsid w:val="008A001D"/>
  </w:style>
  <w:style w:type="character" w:customStyle="1" w:styleId="creditwrap">
    <w:name w:val="creditwrap"/>
    <w:rsid w:val="008A001D"/>
  </w:style>
  <w:style w:type="character" w:customStyle="1" w:styleId="DefaultChar1">
    <w:name w:val="Default Char1"/>
    <w:rsid w:val="008A001D"/>
    <w:rPr>
      <w:noProof w:val="0"/>
      <w:color w:val="000000"/>
      <w:lang w:val="en-US" w:eastAsia="en-US" w:bidi="ar-SA"/>
    </w:rPr>
  </w:style>
  <w:style w:type="character" w:customStyle="1" w:styleId="textunderlineChar0">
    <w:name w:val="text underline Char"/>
    <w:link w:val="textunderline0"/>
    <w:rsid w:val="008A001D"/>
    <w:rPr>
      <w:u w:val="thick"/>
    </w:rPr>
  </w:style>
  <w:style w:type="character" w:customStyle="1" w:styleId="BoldChar">
    <w:name w:val="Bold Char"/>
    <w:rsid w:val="008A001D"/>
    <w:rPr>
      <w:rFonts w:ascii="Times New Roman" w:eastAsia="Times New Roman" w:hAnsi="Times New Roman" w:cs="Times New Roman" w:hint="default"/>
      <w:b/>
      <w:bCs w:val="0"/>
      <w:szCs w:val="24"/>
    </w:rPr>
  </w:style>
  <w:style w:type="character" w:customStyle="1" w:styleId="pmterms31">
    <w:name w:val="pmterms31"/>
    <w:rsid w:val="008A001D"/>
    <w:rPr>
      <w:b/>
      <w:bCs/>
      <w:i w:val="0"/>
      <w:iCs w:val="0"/>
      <w:color w:val="000000"/>
    </w:rPr>
  </w:style>
  <w:style w:type="character" w:customStyle="1" w:styleId="ft01">
    <w:name w:val="ft01"/>
    <w:rsid w:val="008A001D"/>
    <w:rPr>
      <w:rFonts w:ascii="Times" w:hAnsi="Times" w:cs="Times" w:hint="default"/>
      <w:color w:val="000000"/>
      <w:sz w:val="14"/>
      <w:szCs w:val="14"/>
    </w:rPr>
  </w:style>
  <w:style w:type="character" w:customStyle="1" w:styleId="ft11">
    <w:name w:val="ft11"/>
    <w:rsid w:val="008A001D"/>
    <w:rPr>
      <w:rFonts w:ascii="Times" w:hAnsi="Times" w:cs="Times" w:hint="default"/>
      <w:color w:val="000000"/>
      <w:sz w:val="17"/>
      <w:szCs w:val="17"/>
    </w:rPr>
  </w:style>
  <w:style w:type="character" w:customStyle="1" w:styleId="ft21">
    <w:name w:val="ft21"/>
    <w:rsid w:val="008A001D"/>
    <w:rPr>
      <w:rFonts w:ascii="Times" w:hAnsi="Times" w:cs="Times" w:hint="default"/>
      <w:color w:val="000000"/>
      <w:sz w:val="15"/>
      <w:szCs w:val="15"/>
    </w:rPr>
  </w:style>
  <w:style w:type="character" w:customStyle="1" w:styleId="ft31">
    <w:name w:val="ft31"/>
    <w:rsid w:val="008A001D"/>
    <w:rPr>
      <w:rFonts w:ascii="Times" w:hAnsi="Times" w:cs="Times" w:hint="default"/>
      <w:color w:val="000000"/>
      <w:sz w:val="15"/>
      <w:szCs w:val="15"/>
    </w:rPr>
  </w:style>
  <w:style w:type="character" w:customStyle="1" w:styleId="dquo">
    <w:name w:val="dquo"/>
    <w:rsid w:val="008A001D"/>
  </w:style>
  <w:style w:type="character" w:customStyle="1" w:styleId="caps2">
    <w:name w:val="caps2"/>
    <w:rsid w:val="008A001D"/>
  </w:style>
  <w:style w:type="character" w:customStyle="1" w:styleId="CardsFont12ptCharCharCharChar">
    <w:name w:val="Cards + Font: 12 pt Char Char Char Char"/>
    <w:rsid w:val="008A001D"/>
    <w:rPr>
      <w:sz w:val="24"/>
      <w:szCs w:val="24"/>
      <w:u w:val="thick"/>
      <w:lang w:val="en-US" w:eastAsia="en-US" w:bidi="ar-SA"/>
    </w:rPr>
  </w:style>
  <w:style w:type="character" w:customStyle="1" w:styleId="ccs">
    <w:name w:val="c cs"/>
    <w:rsid w:val="008A001D"/>
  </w:style>
  <w:style w:type="character" w:customStyle="1" w:styleId="UnderlinedEvChar">
    <w:name w:val="Underlined Ev Char"/>
    <w:rsid w:val="008A001D"/>
    <w:rPr>
      <w:rFonts w:ascii="Times New Roman" w:eastAsia="Times New Roman" w:hAnsi="Times New Roman" w:cs="Times New Roman" w:hint="default"/>
      <w:szCs w:val="24"/>
      <w:u w:val="single"/>
    </w:rPr>
  </w:style>
  <w:style w:type="character" w:customStyle="1" w:styleId="dropshadow">
    <w:name w:val="dropshadow"/>
    <w:rsid w:val="008A001D"/>
  </w:style>
  <w:style w:type="character" w:customStyle="1" w:styleId="d05ws">
    <w:name w:val="d05ws"/>
    <w:rsid w:val="008A001D"/>
  </w:style>
  <w:style w:type="character" w:customStyle="1" w:styleId="rzibod">
    <w:name w:val="rzibod"/>
    <w:rsid w:val="008A001D"/>
  </w:style>
  <w:style w:type="character" w:customStyle="1" w:styleId="StyleBold1">
    <w:name w:val="Style Bold1"/>
    <w:rsid w:val="008A001D"/>
    <w:rPr>
      <w:rFonts w:ascii="Georgia" w:hAnsi="Georgia" w:hint="default"/>
      <w:b/>
      <w:bCs/>
      <w:sz w:val="22"/>
    </w:rPr>
  </w:style>
  <w:style w:type="character" w:customStyle="1" w:styleId="headertext">
    <w:name w:val="headertext"/>
    <w:rsid w:val="008A001D"/>
  </w:style>
  <w:style w:type="character" w:customStyle="1" w:styleId="endnote-reference">
    <w:name w:val="endnote-reference"/>
    <w:rsid w:val="008A001D"/>
  </w:style>
  <w:style w:type="character" w:customStyle="1" w:styleId="officialsname">
    <w:name w:val="official_s_name"/>
    <w:rsid w:val="008A001D"/>
  </w:style>
  <w:style w:type="character" w:customStyle="1" w:styleId="audience">
    <w:name w:val="audience"/>
    <w:rsid w:val="008A001D"/>
  </w:style>
  <w:style w:type="character" w:customStyle="1" w:styleId="A7">
    <w:name w:val="A7"/>
    <w:uiPriority w:val="99"/>
    <w:rsid w:val="008A001D"/>
    <w:rPr>
      <w:rFonts w:ascii="Myriad Pro" w:hAnsi="Myriad Pro" w:cs="Myriad Pro" w:hint="default"/>
      <w:color w:val="0066B1"/>
      <w:sz w:val="22"/>
      <w:szCs w:val="22"/>
    </w:rPr>
  </w:style>
  <w:style w:type="character" w:customStyle="1" w:styleId="normalchar">
    <w:name w:val="normal__char"/>
    <w:rsid w:val="008A001D"/>
  </w:style>
  <w:style w:type="character" w:customStyle="1" w:styleId="hyperlink002cheading0020100200028block0020title0029char">
    <w:name w:val="hyperlink_002cheading_00201_0020_0028block_0020title_0029__char"/>
    <w:rsid w:val="008A001D"/>
  </w:style>
  <w:style w:type="character" w:customStyle="1" w:styleId="underline002cstyle0020bold0020underlinechar">
    <w:name w:val="underline_002cstyle_0020bold_0020underline__char"/>
    <w:rsid w:val="008A001D"/>
  </w:style>
  <w:style w:type="character" w:customStyle="1" w:styleId="copyboldblack">
    <w:name w:val="copyboldblack"/>
    <w:rsid w:val="008A001D"/>
  </w:style>
  <w:style w:type="character" w:customStyle="1" w:styleId="copybold">
    <w:name w:val="copybold"/>
    <w:rsid w:val="008A001D"/>
  </w:style>
  <w:style w:type="character" w:customStyle="1" w:styleId="author-date0">
    <w:name w:val="author-date"/>
    <w:rsid w:val="008A001D"/>
  </w:style>
  <w:style w:type="character" w:customStyle="1" w:styleId="hidden">
    <w:name w:val="hidden"/>
    <w:rsid w:val="008A001D"/>
  </w:style>
  <w:style w:type="character" w:customStyle="1" w:styleId="articlebegin">
    <w:name w:val="articlebegin"/>
    <w:rsid w:val="008A001D"/>
  </w:style>
  <w:style w:type="character" w:customStyle="1" w:styleId="mediaoverlay">
    <w:name w:val="mediaoverlay"/>
    <w:rsid w:val="008A001D"/>
  </w:style>
  <w:style w:type="character" w:customStyle="1" w:styleId="blogcaption">
    <w:name w:val="blog_caption"/>
    <w:rsid w:val="008A001D"/>
  </w:style>
  <w:style w:type="character" w:customStyle="1" w:styleId="commnet-abuzz">
    <w:name w:val="commnet-abuzz"/>
    <w:rsid w:val="008A001D"/>
  </w:style>
  <w:style w:type="character" w:customStyle="1" w:styleId="fbconnectbuttontext">
    <w:name w:val="fbconnectbutton_text"/>
    <w:rsid w:val="008A001D"/>
  </w:style>
  <w:style w:type="character" w:customStyle="1" w:styleId="fbsharecountinner">
    <w:name w:val="fb_share_count_inner"/>
    <w:rsid w:val="008A001D"/>
  </w:style>
  <w:style w:type="character" w:customStyle="1" w:styleId="stbuttontext">
    <w:name w:val="stbuttontext"/>
    <w:rsid w:val="008A001D"/>
  </w:style>
  <w:style w:type="character" w:customStyle="1" w:styleId="source">
    <w:name w:val="source"/>
    <w:rsid w:val="008A001D"/>
  </w:style>
  <w:style w:type="character" w:customStyle="1" w:styleId="pubdate">
    <w:name w:val="pubdate"/>
    <w:rsid w:val="008A001D"/>
  </w:style>
  <w:style w:type="character" w:customStyle="1" w:styleId="grey">
    <w:name w:val="grey"/>
    <w:rsid w:val="008A001D"/>
  </w:style>
  <w:style w:type="character" w:customStyle="1" w:styleId="postdate">
    <w:name w:val="post_date"/>
    <w:rsid w:val="008A001D"/>
  </w:style>
  <w:style w:type="character" w:customStyle="1" w:styleId="bdx">
    <w:name w:val="bdx"/>
    <w:rsid w:val="008A001D"/>
  </w:style>
  <w:style w:type="character" w:customStyle="1" w:styleId="bdl">
    <w:name w:val="bdl"/>
    <w:rsid w:val="008A001D"/>
  </w:style>
  <w:style w:type="character" w:customStyle="1" w:styleId="breadcrumbitemcurrent">
    <w:name w:val="breadcrumbitemcurrent"/>
    <w:rsid w:val="008A001D"/>
  </w:style>
  <w:style w:type="character" w:customStyle="1" w:styleId="bbl">
    <w:name w:val="bbl"/>
    <w:rsid w:val="008A001D"/>
  </w:style>
  <w:style w:type="character" w:customStyle="1" w:styleId="Date2">
    <w:name w:val="Date2"/>
    <w:rsid w:val="008A001D"/>
  </w:style>
  <w:style w:type="character" w:customStyle="1" w:styleId="company">
    <w:name w:val="company"/>
    <w:rsid w:val="008A001D"/>
  </w:style>
  <w:style w:type="character" w:customStyle="1" w:styleId="itxtnewhookspan">
    <w:name w:val="itxtnewhookspan"/>
    <w:rsid w:val="008A001D"/>
  </w:style>
  <w:style w:type="character" w:customStyle="1" w:styleId="gstxthlt">
    <w:name w:val="gstxt_hlt"/>
    <w:rsid w:val="008A001D"/>
  </w:style>
  <w:style w:type="character" w:customStyle="1" w:styleId="SubtleEmphasis1">
    <w:name w:val="Subtle Emphasis1"/>
    <w:uiPriority w:val="19"/>
    <w:qFormat/>
    <w:rsid w:val="008A001D"/>
    <w:rPr>
      <w:rFonts w:ascii="Times New Roman" w:hAnsi="Times New Roman" w:cs="Times New Roman" w:hint="default"/>
      <w:b/>
      <w:bCs w:val="0"/>
      <w:iCs/>
      <w:color w:val="auto"/>
      <w:sz w:val="22"/>
    </w:rPr>
  </w:style>
  <w:style w:type="character" w:customStyle="1" w:styleId="StyleBoldRed">
    <w:name w:val="Style Bold Red"/>
    <w:rsid w:val="008A001D"/>
    <w:rPr>
      <w:b/>
      <w:bCs/>
      <w:color w:val="auto"/>
    </w:rPr>
  </w:style>
  <w:style w:type="character" w:customStyle="1" w:styleId="StyleTimesNewRoman8pt">
    <w:name w:val="Style Times New Roman 8 pt"/>
    <w:rsid w:val="008A001D"/>
    <w:rPr>
      <w:rFonts w:ascii="Georgia" w:hAnsi="Georgia" w:hint="default"/>
      <w:sz w:val="16"/>
    </w:rPr>
  </w:style>
  <w:style w:type="character" w:customStyle="1" w:styleId="StyleStyle7pt8pt">
    <w:name w:val="Style Style 7 pt + 8 pt"/>
    <w:rsid w:val="008A001D"/>
    <w:rPr>
      <w:sz w:val="16"/>
    </w:rPr>
  </w:style>
  <w:style w:type="character" w:customStyle="1" w:styleId="StyleStyleThickunderlineBold1">
    <w:name w:val="Style Style Thick underline + Bold1"/>
    <w:rsid w:val="008A001D"/>
    <w:rPr>
      <w:b/>
      <w:bCs/>
      <w:u w:val="thick"/>
    </w:rPr>
  </w:style>
  <w:style w:type="character" w:customStyle="1" w:styleId="StyleUnderline2">
    <w:name w:val="Style Underline2"/>
    <w:rsid w:val="008A001D"/>
    <w:rPr>
      <w:u w:val="single"/>
    </w:rPr>
  </w:style>
  <w:style w:type="character" w:customStyle="1" w:styleId="ShrinkText">
    <w:name w:val="Shrink Text"/>
    <w:rsid w:val="008A001D"/>
    <w:rPr>
      <w:sz w:val="16"/>
    </w:rPr>
  </w:style>
  <w:style w:type="character" w:customStyle="1" w:styleId="smallcaps">
    <w:name w:val="smallcaps"/>
    <w:rsid w:val="008A001D"/>
  </w:style>
  <w:style w:type="character" w:customStyle="1" w:styleId="goldbldtext">
    <w:name w:val="goldbldtext"/>
    <w:rsid w:val="008A001D"/>
  </w:style>
  <w:style w:type="character" w:customStyle="1" w:styleId="cardshighlight0">
    <w:name w:val="cardshighlight"/>
    <w:rsid w:val="008A001D"/>
  </w:style>
  <w:style w:type="character" w:customStyle="1" w:styleId="cardsfont12pt1">
    <w:name w:val="cardsfont12pt"/>
    <w:rsid w:val="008A001D"/>
  </w:style>
  <w:style w:type="character" w:customStyle="1" w:styleId="ft6">
    <w:name w:val="ft6"/>
    <w:rsid w:val="008A001D"/>
  </w:style>
  <w:style w:type="character" w:customStyle="1" w:styleId="kicker">
    <w:name w:val="kicker"/>
    <w:rsid w:val="008A001D"/>
  </w:style>
  <w:style w:type="character" w:customStyle="1" w:styleId="backcontent">
    <w:name w:val="backcontent"/>
    <w:rsid w:val="008A001D"/>
  </w:style>
  <w:style w:type="character" w:customStyle="1" w:styleId="daystmp">
    <w:name w:val="daystmp"/>
    <w:rsid w:val="008A001D"/>
  </w:style>
  <w:style w:type="character" w:customStyle="1" w:styleId="cardsfont12ptchar">
    <w:name w:val="cardsfont12ptchar"/>
    <w:rsid w:val="008A001D"/>
  </w:style>
  <w:style w:type="character" w:customStyle="1" w:styleId="gal">
    <w:name w:val="gal"/>
    <w:rsid w:val="008A001D"/>
  </w:style>
  <w:style w:type="character" w:customStyle="1" w:styleId="submitted">
    <w:name w:val="submitted"/>
    <w:rsid w:val="008A001D"/>
  </w:style>
  <w:style w:type="character" w:customStyle="1" w:styleId="imagedateline">
    <w:name w:val="image_dateline"/>
    <w:rsid w:val="008A001D"/>
  </w:style>
  <w:style w:type="character" w:customStyle="1" w:styleId="authordatecharchar">
    <w:name w:val="authordatecharchar"/>
    <w:rsid w:val="008A001D"/>
  </w:style>
  <w:style w:type="character" w:customStyle="1" w:styleId="style1char0">
    <w:name w:val="style1char"/>
    <w:rsid w:val="008A001D"/>
  </w:style>
  <w:style w:type="character" w:customStyle="1" w:styleId="tagcharchar0">
    <w:name w:val="tagcharchar"/>
    <w:rsid w:val="008A001D"/>
  </w:style>
  <w:style w:type="character" w:customStyle="1" w:styleId="underlinedcharchar2">
    <w:name w:val="underlinedcharchar"/>
    <w:rsid w:val="008A001D"/>
  </w:style>
  <w:style w:type="character" w:customStyle="1" w:styleId="BoxedChar">
    <w:name w:val="Boxed Char"/>
    <w:rsid w:val="008A001D"/>
    <w:rPr>
      <w:rFonts w:ascii="Arial Narrow" w:hAnsi="Arial Narrow" w:hint="default"/>
      <w:b/>
      <w:bCs w:val="0"/>
      <w:sz w:val="18"/>
      <w:bdr w:val="single" w:sz="6" w:space="0" w:color="auto" w:frame="1"/>
    </w:rPr>
  </w:style>
  <w:style w:type="character" w:customStyle="1" w:styleId="Style11ptUnderline2">
    <w:name w:val="Style 11 pt Underline2"/>
    <w:rsid w:val="008A001D"/>
    <w:rPr>
      <w:sz w:val="20"/>
      <w:u w:val="single"/>
    </w:rPr>
  </w:style>
  <w:style w:type="character" w:customStyle="1" w:styleId="Style11ptBoldUnderline2">
    <w:name w:val="Style 11 pt Bold Underline2"/>
    <w:rsid w:val="008A001D"/>
    <w:rPr>
      <w:b/>
      <w:bCs/>
      <w:sz w:val="20"/>
      <w:u w:val="single"/>
    </w:rPr>
  </w:style>
  <w:style w:type="character" w:customStyle="1" w:styleId="nw">
    <w:name w:val="nw"/>
    <w:rsid w:val="008A001D"/>
  </w:style>
  <w:style w:type="character" w:customStyle="1" w:styleId="Styleunderline11ptBoldBorderSinglesolidlineAuto">
    <w:name w:val="Style underline + 11 pt Bold Border: : (Single solid line Auto ..."/>
    <w:rsid w:val="008A001D"/>
    <w:rPr>
      <w:b/>
      <w:bCs/>
      <w:sz w:val="20"/>
      <w:u w:val="single"/>
      <w:bdr w:val="single" w:sz="4" w:space="0" w:color="auto" w:frame="1"/>
    </w:rPr>
  </w:style>
  <w:style w:type="character" w:customStyle="1" w:styleId="cardCharCharChar1">
    <w:name w:val="card Char Char Char1"/>
    <w:rsid w:val="008A001D"/>
    <w:rPr>
      <w:lang w:val="en-US" w:eastAsia="en-US" w:bidi="ar-SA"/>
    </w:rPr>
  </w:style>
  <w:style w:type="character" w:customStyle="1" w:styleId="authors1">
    <w:name w:val="authors1"/>
    <w:rsid w:val="008A001D"/>
    <w:rPr>
      <w:rFonts w:ascii="Verdana" w:hAnsi="Verdana" w:hint="default"/>
      <w:b/>
      <w:bCs/>
      <w:color w:val="006699"/>
      <w:sz w:val="20"/>
      <w:szCs w:val="20"/>
    </w:rPr>
  </w:style>
  <w:style w:type="character" w:customStyle="1" w:styleId="headlinesectionlarge">
    <w:name w:val="headline_section_large"/>
    <w:rsid w:val="008A001D"/>
  </w:style>
  <w:style w:type="character" w:customStyle="1" w:styleId="Styleunderline11ptBlack">
    <w:name w:val="Style underline + 11 pt Black"/>
    <w:rsid w:val="008A001D"/>
    <w:rPr>
      <w:color w:val="000000"/>
      <w:sz w:val="20"/>
      <w:u w:val="single"/>
    </w:rPr>
  </w:style>
  <w:style w:type="character" w:customStyle="1" w:styleId="Styleunderline11ptBoldBlack">
    <w:name w:val="Style underline + 11 pt Bold Black"/>
    <w:rsid w:val="008A001D"/>
    <w:rPr>
      <w:b/>
      <w:bCs/>
      <w:color w:val="000000"/>
      <w:sz w:val="20"/>
      <w:u w:val="single"/>
    </w:rPr>
  </w:style>
  <w:style w:type="character" w:customStyle="1" w:styleId="Style11ptBoldBlackUnderline">
    <w:name w:val="Style 11 pt Bold Black Underline"/>
    <w:rsid w:val="008A001D"/>
    <w:rPr>
      <w:b/>
      <w:bCs/>
      <w:color w:val="000000"/>
      <w:sz w:val="20"/>
      <w:u w:val="single"/>
    </w:rPr>
  </w:style>
  <w:style w:type="character" w:customStyle="1" w:styleId="Style11ptBoldBlackUnderlineBorderSinglesolidline">
    <w:name w:val="Style 11 pt Bold Black Underline Border: : (Single solid line ..."/>
    <w:rsid w:val="008A001D"/>
    <w:rPr>
      <w:b/>
      <w:bCs/>
      <w:color w:val="000000"/>
      <w:sz w:val="20"/>
      <w:u w:val="single"/>
      <w:bdr w:val="single" w:sz="4" w:space="0" w:color="auto" w:frame="1"/>
    </w:rPr>
  </w:style>
  <w:style w:type="character" w:customStyle="1" w:styleId="StyleLatinMeridien-Italic11ptItalicUnderline">
    <w:name w:val="Style (Latin) Meridien-Italic 11 pt Italic Underline"/>
    <w:rsid w:val="008A001D"/>
    <w:rPr>
      <w:rFonts w:ascii="Meridien-Italic" w:hAnsi="Meridien-Italic" w:hint="default"/>
      <w:i/>
      <w:iCs/>
      <w:sz w:val="20"/>
      <w:u w:val="single"/>
    </w:rPr>
  </w:style>
  <w:style w:type="character" w:customStyle="1" w:styleId="Citation-AuthorDate">
    <w:name w:val="Citation - Author/Date"/>
    <w:rsid w:val="008A001D"/>
    <w:rPr>
      <w:b/>
      <w:bCs w:val="0"/>
      <w:smallCaps/>
      <w:sz w:val="24"/>
      <w:u w:val="single"/>
    </w:rPr>
  </w:style>
  <w:style w:type="character" w:customStyle="1" w:styleId="underlinestylechar0">
    <w:name w:val="underlinestylechar"/>
    <w:rsid w:val="008A001D"/>
  </w:style>
  <w:style w:type="character" w:customStyle="1" w:styleId="highlight">
    <w:name w:val="highlight"/>
    <w:rsid w:val="008A001D"/>
  </w:style>
  <w:style w:type="character" w:customStyle="1" w:styleId="DottedUnderline0">
    <w:name w:val="Dotted Underline"/>
    <w:rsid w:val="008A001D"/>
    <w:rPr>
      <w:rFonts w:ascii="Times New Roman" w:hAnsi="Times New Roman" w:cs="Times New Roman" w:hint="default"/>
      <w:sz w:val="20"/>
      <w:u w:val="dottedHeavy"/>
    </w:rPr>
  </w:style>
  <w:style w:type="character" w:customStyle="1" w:styleId="titleauthoretc">
    <w:name w:val="titleauthoretc"/>
    <w:rsid w:val="008A001D"/>
  </w:style>
  <w:style w:type="character" w:customStyle="1" w:styleId="labeltext">
    <w:name w:val="labeltext"/>
    <w:rsid w:val="008A001D"/>
  </w:style>
  <w:style w:type="character" w:customStyle="1" w:styleId="viewlink">
    <w:name w:val="viewlink"/>
    <w:rsid w:val="008A001D"/>
  </w:style>
  <w:style w:type="character" w:customStyle="1" w:styleId="share">
    <w:name w:val="share"/>
    <w:rsid w:val="008A001D"/>
  </w:style>
  <w:style w:type="character" w:customStyle="1" w:styleId="inlinkchart">
    <w:name w:val="inlink_chart"/>
    <w:rsid w:val="008A001D"/>
  </w:style>
  <w:style w:type="character" w:customStyle="1" w:styleId="underLight">
    <w:name w:val="underLight"/>
    <w:uiPriority w:val="1"/>
    <w:qFormat/>
    <w:rsid w:val="008A001D"/>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8A001D"/>
  </w:style>
  <w:style w:type="character" w:customStyle="1" w:styleId="author-rss">
    <w:name w:val="author-rss"/>
    <w:rsid w:val="008A001D"/>
  </w:style>
  <w:style w:type="character" w:customStyle="1" w:styleId="fbsharecountwrapper">
    <w:name w:val="fb_share_count_wrapper"/>
    <w:rsid w:val="008A001D"/>
  </w:style>
  <w:style w:type="character" w:customStyle="1" w:styleId="fbbuttontext">
    <w:name w:val="fb_button_text"/>
    <w:rsid w:val="008A001D"/>
  </w:style>
  <w:style w:type="character" w:customStyle="1" w:styleId="hw">
    <w:name w:val="hw"/>
    <w:rsid w:val="008A001D"/>
  </w:style>
  <w:style w:type="character" w:customStyle="1" w:styleId="linktotop">
    <w:name w:val="linktotop"/>
    <w:rsid w:val="008A001D"/>
  </w:style>
  <w:style w:type="character" w:customStyle="1" w:styleId="maintextbldleft">
    <w:name w:val="maintextbldleft"/>
    <w:rsid w:val="008A001D"/>
  </w:style>
  <w:style w:type="character" w:customStyle="1" w:styleId="maintextleft">
    <w:name w:val="maintextleft"/>
    <w:rsid w:val="008A001D"/>
  </w:style>
  <w:style w:type="character" w:customStyle="1" w:styleId="descriptionstyle1block">
    <w:name w:val="description style1 block"/>
    <w:rsid w:val="008A001D"/>
  </w:style>
  <w:style w:type="character" w:customStyle="1" w:styleId="gutter-right-1">
    <w:name w:val="gutter-right-1"/>
    <w:basedOn w:val="DefaultParagraphFont"/>
    <w:rsid w:val="008A001D"/>
  </w:style>
  <w:style w:type="character" w:customStyle="1" w:styleId="ssl3">
    <w:name w:val="ss_l3"/>
    <w:rsid w:val="008A001D"/>
  </w:style>
  <w:style w:type="character" w:customStyle="1" w:styleId="FontStyle39">
    <w:name w:val="Font Style39"/>
    <w:uiPriority w:val="99"/>
    <w:rsid w:val="008A001D"/>
    <w:rPr>
      <w:rFonts w:ascii="Constantia" w:hAnsi="Constantia" w:cs="Constantia" w:hint="default"/>
      <w:b/>
      <w:bCs/>
      <w:sz w:val="18"/>
      <w:szCs w:val="18"/>
    </w:rPr>
  </w:style>
  <w:style w:type="character" w:customStyle="1" w:styleId="6">
    <w:name w:val="6"/>
    <w:rsid w:val="008A001D"/>
    <w:rPr>
      <w:rFonts w:ascii="Arial" w:hAnsi="Arial" w:cs="Arial" w:hint="default"/>
      <w:bCs/>
      <w:sz w:val="20"/>
      <w:u w:val="single"/>
      <w:lang w:val="en-US" w:eastAsia="en-US" w:bidi="ar-SA"/>
    </w:rPr>
  </w:style>
  <w:style w:type="character" w:customStyle="1" w:styleId="Header11">
    <w:name w:val="Header11"/>
    <w:rsid w:val="008A001D"/>
  </w:style>
  <w:style w:type="character" w:customStyle="1" w:styleId="posa">
    <w:name w:val="pos(a)"/>
    <w:basedOn w:val="DefaultParagraphFont"/>
    <w:rsid w:val="008A001D"/>
  </w:style>
  <w:style w:type="character" w:customStyle="1" w:styleId="u-hiddeninnarrowenv">
    <w:name w:val="u-hiddeninnarrowenv"/>
    <w:basedOn w:val="DefaultParagraphFont"/>
    <w:rsid w:val="008A001D"/>
  </w:style>
  <w:style w:type="character" w:customStyle="1" w:styleId="followbutton-bird">
    <w:name w:val="followbutton-bird"/>
    <w:basedOn w:val="DefaultParagraphFont"/>
    <w:rsid w:val="008A001D"/>
  </w:style>
  <w:style w:type="character" w:customStyle="1" w:styleId="tweetauthor-name">
    <w:name w:val="tweetauthor-name"/>
    <w:basedOn w:val="DefaultParagraphFont"/>
    <w:rsid w:val="008A001D"/>
  </w:style>
  <w:style w:type="character" w:customStyle="1" w:styleId="tweetauthor-verifiedbadge">
    <w:name w:val="tweetauthor-verifiedbadge"/>
    <w:basedOn w:val="DefaultParagraphFont"/>
    <w:rsid w:val="008A001D"/>
  </w:style>
  <w:style w:type="character" w:customStyle="1" w:styleId="tweetauthor-screenname">
    <w:name w:val="tweetauthor-screenname"/>
    <w:basedOn w:val="DefaultParagraphFont"/>
    <w:rsid w:val="008A001D"/>
  </w:style>
  <w:style w:type="character" w:customStyle="1" w:styleId="u-hiddenvisually">
    <w:name w:val="u-hiddenvisually"/>
    <w:basedOn w:val="DefaultParagraphFont"/>
    <w:rsid w:val="008A001D"/>
  </w:style>
  <w:style w:type="character" w:customStyle="1" w:styleId="tweetaction-stat">
    <w:name w:val="tweetaction-stat"/>
    <w:basedOn w:val="DefaultParagraphFont"/>
    <w:rsid w:val="008A001D"/>
  </w:style>
  <w:style w:type="character" w:customStyle="1" w:styleId="related">
    <w:name w:val="related"/>
    <w:basedOn w:val="DefaultParagraphFont"/>
    <w:rsid w:val="008A001D"/>
  </w:style>
  <w:style w:type="character" w:customStyle="1" w:styleId="related-content">
    <w:name w:val="related-content"/>
    <w:basedOn w:val="DefaultParagraphFont"/>
    <w:rsid w:val="008A001D"/>
  </w:style>
  <w:style w:type="character" w:customStyle="1" w:styleId="name-of-author">
    <w:name w:val="name-of-author"/>
    <w:basedOn w:val="DefaultParagraphFont"/>
    <w:rsid w:val="008A001D"/>
  </w:style>
  <w:style w:type="character" w:customStyle="1" w:styleId="first-name">
    <w:name w:val="first-name"/>
    <w:basedOn w:val="DefaultParagraphFont"/>
    <w:rsid w:val="008A001D"/>
  </w:style>
  <w:style w:type="character" w:customStyle="1" w:styleId="last-name">
    <w:name w:val="last-name"/>
    <w:basedOn w:val="DefaultParagraphFont"/>
    <w:rsid w:val="008A001D"/>
  </w:style>
  <w:style w:type="character" w:customStyle="1" w:styleId="caption10">
    <w:name w:val="caption1"/>
    <w:basedOn w:val="DefaultParagraphFont"/>
    <w:rsid w:val="008A001D"/>
  </w:style>
  <w:style w:type="character" w:customStyle="1" w:styleId="recirc-text">
    <w:name w:val="&quot;recirc-text”"/>
    <w:basedOn w:val="DefaultParagraphFont"/>
    <w:rsid w:val="008A001D"/>
  </w:style>
  <w:style w:type="character" w:customStyle="1" w:styleId="video-icon">
    <w:name w:val="video-icon"/>
    <w:basedOn w:val="DefaultParagraphFont"/>
    <w:rsid w:val="008A001D"/>
  </w:style>
  <w:style w:type="character" w:customStyle="1" w:styleId="powa-shot-play-btn-text">
    <w:name w:val="powa-shot-play-btn-text"/>
    <w:basedOn w:val="DefaultParagraphFont"/>
    <w:rsid w:val="008A001D"/>
  </w:style>
  <w:style w:type="character" w:customStyle="1" w:styleId="powa-shot-click">
    <w:name w:val="powa-shot-click"/>
    <w:basedOn w:val="DefaultParagraphFont"/>
    <w:rsid w:val="008A001D"/>
  </w:style>
  <w:style w:type="character" w:customStyle="1" w:styleId="wpv-blurb">
    <w:name w:val="wpv-blurb"/>
    <w:basedOn w:val="DefaultParagraphFont"/>
    <w:rsid w:val="008A001D"/>
  </w:style>
  <w:style w:type="character" w:customStyle="1" w:styleId="pb-caption">
    <w:name w:val="pb-caption"/>
    <w:basedOn w:val="DefaultParagraphFont"/>
    <w:rsid w:val="008A001D"/>
  </w:style>
  <w:style w:type="character" w:customStyle="1" w:styleId="Heading5Char1">
    <w:name w:val="Heading 5 Char1"/>
    <w:aliases w:val="Text Char1"/>
    <w:basedOn w:val="DefaultParagraphFont"/>
    <w:semiHidden/>
    <w:rsid w:val="008A001D"/>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8A001D"/>
    <w:rPr>
      <w:vertAlign w:val="baseline"/>
    </w:rPr>
  </w:style>
  <w:style w:type="character" w:customStyle="1" w:styleId="Heading7Char1">
    <w:name w:val="Heading 7 Char1"/>
    <w:basedOn w:val="DefaultParagraphFont"/>
    <w:semiHidden/>
    <w:rsid w:val="008A001D"/>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8A001D"/>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8A001D"/>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8A001D"/>
    <w:rPr>
      <w:rFonts w:ascii="Calibri" w:hAnsi="Calibri" w:cs="Calibri"/>
    </w:rPr>
  </w:style>
  <w:style w:type="numbering" w:customStyle="1" w:styleId="NoList2">
    <w:name w:val="No List2"/>
    <w:next w:val="NoList"/>
    <w:uiPriority w:val="99"/>
    <w:semiHidden/>
    <w:unhideWhenUsed/>
    <w:rsid w:val="008A001D"/>
  </w:style>
  <w:style w:type="numbering" w:customStyle="1" w:styleId="NoList3">
    <w:name w:val="No List3"/>
    <w:next w:val="NoList"/>
    <w:uiPriority w:val="99"/>
    <w:semiHidden/>
    <w:unhideWhenUsed/>
    <w:rsid w:val="008A001D"/>
  </w:style>
  <w:style w:type="numbering" w:customStyle="1" w:styleId="NoList4">
    <w:name w:val="No List4"/>
    <w:next w:val="NoList"/>
    <w:uiPriority w:val="99"/>
    <w:semiHidden/>
    <w:unhideWhenUsed/>
    <w:rsid w:val="008A001D"/>
  </w:style>
  <w:style w:type="numbering" w:customStyle="1" w:styleId="NoList5">
    <w:name w:val="No List5"/>
    <w:next w:val="NoList"/>
    <w:semiHidden/>
    <w:unhideWhenUsed/>
    <w:rsid w:val="008A001D"/>
  </w:style>
  <w:style w:type="paragraph" w:styleId="BlockText">
    <w:name w:val="Block Text"/>
    <w:basedOn w:val="Normal"/>
    <w:rsid w:val="008A001D"/>
    <w:pPr>
      <w:ind w:left="229" w:right="229"/>
    </w:pPr>
    <w:rPr>
      <w:rFonts w:ascii="Verdana" w:eastAsia="Times New Roman" w:hAnsi="Verdana"/>
      <w:sz w:val="16"/>
      <w:szCs w:val="20"/>
    </w:rPr>
  </w:style>
  <w:style w:type="paragraph" w:styleId="NormalIndent">
    <w:name w:val="Normal Indent"/>
    <w:basedOn w:val="Normal"/>
    <w:rsid w:val="008A001D"/>
    <w:pPr>
      <w:ind w:left="720"/>
    </w:pPr>
    <w:rPr>
      <w:rFonts w:eastAsia="Times New Roman"/>
      <w:szCs w:val="20"/>
    </w:rPr>
  </w:style>
  <w:style w:type="paragraph" w:styleId="EnvelopeReturn">
    <w:name w:val="envelope return"/>
    <w:basedOn w:val="Normal"/>
    <w:rsid w:val="008A001D"/>
    <w:rPr>
      <w:rFonts w:ascii="Arial" w:eastAsia="Times New Roman" w:hAnsi="Arial"/>
      <w:sz w:val="24"/>
      <w:szCs w:val="20"/>
    </w:rPr>
  </w:style>
  <w:style w:type="paragraph" w:styleId="EnvelopeAddress">
    <w:name w:val="envelope address"/>
    <w:basedOn w:val="Normal"/>
    <w:rsid w:val="008A001D"/>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8A001D"/>
  </w:style>
  <w:style w:type="numbering" w:customStyle="1" w:styleId="NoList7">
    <w:name w:val="No List7"/>
    <w:next w:val="NoList"/>
    <w:semiHidden/>
    <w:unhideWhenUsed/>
    <w:rsid w:val="008A001D"/>
  </w:style>
  <w:style w:type="paragraph" w:styleId="ListBullet">
    <w:name w:val="List Bullet"/>
    <w:basedOn w:val="Normal"/>
    <w:link w:val="ListBulletChar"/>
    <w:uiPriority w:val="99"/>
    <w:unhideWhenUsed/>
    <w:rsid w:val="008A001D"/>
    <w:pPr>
      <w:tabs>
        <w:tab w:val="num" w:pos="360"/>
      </w:tabs>
      <w:ind w:left="360" w:hanging="360"/>
      <w:contextualSpacing/>
    </w:pPr>
    <w:rPr>
      <w:rFonts w:eastAsia="Calibri"/>
    </w:rPr>
  </w:style>
  <w:style w:type="table" w:styleId="MediumGrid1">
    <w:name w:val="Medium Grid 1"/>
    <w:basedOn w:val="TableNormal"/>
    <w:uiPriority w:val="67"/>
    <w:rsid w:val="008A001D"/>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8A001D"/>
  </w:style>
  <w:style w:type="numbering" w:customStyle="1" w:styleId="NoList111">
    <w:name w:val="No List111"/>
    <w:next w:val="NoList"/>
    <w:uiPriority w:val="99"/>
    <w:semiHidden/>
    <w:unhideWhenUsed/>
    <w:rsid w:val="008A001D"/>
  </w:style>
  <w:style w:type="numbering" w:customStyle="1" w:styleId="NoList1111">
    <w:name w:val="No List1111"/>
    <w:next w:val="NoList"/>
    <w:uiPriority w:val="99"/>
    <w:semiHidden/>
    <w:unhideWhenUsed/>
    <w:rsid w:val="008A001D"/>
  </w:style>
  <w:style w:type="numbering" w:customStyle="1" w:styleId="NoList11111">
    <w:name w:val="No List11111"/>
    <w:next w:val="NoList"/>
    <w:uiPriority w:val="99"/>
    <w:semiHidden/>
    <w:unhideWhenUsed/>
    <w:rsid w:val="008A001D"/>
  </w:style>
  <w:style w:type="numbering" w:customStyle="1" w:styleId="NoList111111">
    <w:name w:val="No List111111"/>
    <w:next w:val="NoList"/>
    <w:uiPriority w:val="99"/>
    <w:semiHidden/>
    <w:unhideWhenUsed/>
    <w:rsid w:val="008A001D"/>
  </w:style>
  <w:style w:type="numbering" w:customStyle="1" w:styleId="NoList1111111">
    <w:name w:val="No List1111111"/>
    <w:next w:val="NoList"/>
    <w:uiPriority w:val="99"/>
    <w:semiHidden/>
    <w:unhideWhenUsed/>
    <w:rsid w:val="008A001D"/>
  </w:style>
  <w:style w:type="numbering" w:customStyle="1" w:styleId="NoList11111111">
    <w:name w:val="No List11111111"/>
    <w:next w:val="NoList"/>
    <w:uiPriority w:val="99"/>
    <w:semiHidden/>
    <w:unhideWhenUsed/>
    <w:rsid w:val="008A001D"/>
  </w:style>
  <w:style w:type="numbering" w:customStyle="1" w:styleId="NoList111111111">
    <w:name w:val="No List111111111"/>
    <w:next w:val="NoList"/>
    <w:uiPriority w:val="99"/>
    <w:semiHidden/>
    <w:unhideWhenUsed/>
    <w:rsid w:val="008A001D"/>
  </w:style>
  <w:style w:type="numbering" w:customStyle="1" w:styleId="NoList1111111111">
    <w:name w:val="No List1111111111"/>
    <w:next w:val="NoList"/>
    <w:uiPriority w:val="99"/>
    <w:semiHidden/>
    <w:unhideWhenUsed/>
    <w:rsid w:val="008A001D"/>
  </w:style>
  <w:style w:type="numbering" w:customStyle="1" w:styleId="NoList11111111111">
    <w:name w:val="No List11111111111"/>
    <w:next w:val="NoList"/>
    <w:uiPriority w:val="99"/>
    <w:semiHidden/>
    <w:unhideWhenUsed/>
    <w:rsid w:val="008A001D"/>
  </w:style>
  <w:style w:type="numbering" w:customStyle="1" w:styleId="NoList111111111111">
    <w:name w:val="No List111111111111"/>
    <w:next w:val="NoList"/>
    <w:uiPriority w:val="99"/>
    <w:semiHidden/>
    <w:unhideWhenUsed/>
    <w:rsid w:val="008A001D"/>
  </w:style>
  <w:style w:type="numbering" w:customStyle="1" w:styleId="NoList1111111111111">
    <w:name w:val="No List1111111111111"/>
    <w:next w:val="NoList"/>
    <w:uiPriority w:val="99"/>
    <w:semiHidden/>
    <w:unhideWhenUsed/>
    <w:rsid w:val="008A001D"/>
  </w:style>
  <w:style w:type="numbering" w:customStyle="1" w:styleId="NoList11111111111111">
    <w:name w:val="No List11111111111111"/>
    <w:next w:val="NoList"/>
    <w:uiPriority w:val="99"/>
    <w:semiHidden/>
    <w:unhideWhenUsed/>
    <w:rsid w:val="008A001D"/>
  </w:style>
  <w:style w:type="numbering" w:customStyle="1" w:styleId="NoList111111111111111">
    <w:name w:val="No List111111111111111"/>
    <w:next w:val="NoList"/>
    <w:uiPriority w:val="99"/>
    <w:semiHidden/>
    <w:unhideWhenUsed/>
    <w:rsid w:val="008A001D"/>
  </w:style>
  <w:style w:type="numbering" w:customStyle="1" w:styleId="NoList1111111111111111">
    <w:name w:val="No List1111111111111111"/>
    <w:next w:val="NoList"/>
    <w:uiPriority w:val="99"/>
    <w:semiHidden/>
    <w:unhideWhenUsed/>
    <w:rsid w:val="008A001D"/>
  </w:style>
  <w:style w:type="numbering" w:customStyle="1" w:styleId="NoList11111111111111111">
    <w:name w:val="No List11111111111111111"/>
    <w:next w:val="NoList"/>
    <w:uiPriority w:val="99"/>
    <w:semiHidden/>
    <w:unhideWhenUsed/>
    <w:rsid w:val="008A001D"/>
  </w:style>
  <w:style w:type="character" w:customStyle="1" w:styleId="FontStyle220">
    <w:name w:val="Font Style220"/>
    <w:basedOn w:val="DefaultParagraphFont"/>
    <w:uiPriority w:val="99"/>
    <w:rsid w:val="008A001D"/>
    <w:rPr>
      <w:rFonts w:ascii="Candara" w:hAnsi="Candara" w:cs="Candara" w:hint="default"/>
      <w:i/>
      <w:iCs/>
      <w:sz w:val="18"/>
      <w:szCs w:val="18"/>
    </w:rPr>
  </w:style>
  <w:style w:type="character" w:customStyle="1" w:styleId="FontStyle290">
    <w:name w:val="Font Style290"/>
    <w:basedOn w:val="DefaultParagraphFont"/>
    <w:uiPriority w:val="99"/>
    <w:rsid w:val="008A001D"/>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A001D"/>
    <w:rPr>
      <w:rFonts w:ascii="Arial" w:hAnsi="Arial" w:cs="Arial"/>
      <w:b/>
      <w:bCs/>
      <w:sz w:val="16"/>
      <w:szCs w:val="16"/>
    </w:rPr>
  </w:style>
  <w:style w:type="paragraph" w:customStyle="1" w:styleId="articlebodynormaltext">
    <w:name w:val="articlebody_normaltext"/>
    <w:basedOn w:val="Normal"/>
    <w:rsid w:val="008A001D"/>
    <w:pPr>
      <w:spacing w:before="100" w:beforeAutospacing="1" w:after="100" w:afterAutospacing="1"/>
    </w:pPr>
    <w:rPr>
      <w:rFonts w:ascii="Georgia" w:hAnsi="Georgia"/>
    </w:rPr>
  </w:style>
  <w:style w:type="character" w:customStyle="1" w:styleId="Bodytext21">
    <w:name w:val="Body text (2)_"/>
    <w:basedOn w:val="DefaultParagraphFont"/>
    <w:link w:val="Bodytext22"/>
    <w:rsid w:val="008A001D"/>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8A001D"/>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8A001D"/>
    <w:rPr>
      <w:color w:val="000000"/>
      <w:sz w:val="28"/>
      <w:szCs w:val="28"/>
    </w:rPr>
  </w:style>
  <w:style w:type="character" w:customStyle="1" w:styleId="Style9ptItalicUnderline">
    <w:name w:val="Style 9 pt Italic Underline"/>
    <w:rsid w:val="008A001D"/>
    <w:rPr>
      <w:i/>
      <w:iCs/>
      <w:sz w:val="20"/>
      <w:u w:val="single"/>
    </w:rPr>
  </w:style>
  <w:style w:type="paragraph" w:customStyle="1" w:styleId="StyleHeading4TagsmalltextBigcardbodyNormalTagNotBold">
    <w:name w:val="Style Heading 4Tagsmall textBig cardbodyNormal Tag + Not Bold"/>
    <w:basedOn w:val="Heading4"/>
    <w:rsid w:val="008A001D"/>
    <w:rPr>
      <w:bCs w:val="0"/>
      <w:sz w:val="22"/>
      <w:szCs w:val="22"/>
    </w:rPr>
  </w:style>
  <w:style w:type="character" w:customStyle="1" w:styleId="StyleBox12ptBold">
    <w:name w:val="Style Box + 12 pt Bold"/>
    <w:basedOn w:val="DefaultParagraphFont"/>
    <w:rsid w:val="008A001D"/>
    <w:rPr>
      <w:rFonts w:ascii="Georgia" w:hAnsi="Georgia"/>
      <w:b/>
      <w:bCs/>
      <w:sz w:val="22"/>
      <w:u w:val="single"/>
      <w:bdr w:val="none" w:sz="0" w:space="0" w:color="auto"/>
    </w:rPr>
  </w:style>
  <w:style w:type="character" w:customStyle="1" w:styleId="StyleBox12pt">
    <w:name w:val="Style Box + 12 pt"/>
    <w:basedOn w:val="DefaultParagraphFont"/>
    <w:rsid w:val="008A001D"/>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8A001D"/>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8A001D"/>
    <w:rPr>
      <w:bCs w:val="0"/>
      <w:szCs w:val="22"/>
    </w:rPr>
  </w:style>
  <w:style w:type="character" w:customStyle="1" w:styleId="StyleGaramondText1">
    <w:name w:val="Style Garamond Text 1"/>
    <w:basedOn w:val="DefaultParagraphFont"/>
    <w:rsid w:val="008A001D"/>
    <w:rPr>
      <w:rFonts w:ascii="Georgia" w:hAnsi="Georgia"/>
      <w:color w:val="0D0D0D" w:themeColor="text1" w:themeTint="F2"/>
      <w:sz w:val="22"/>
    </w:rPr>
  </w:style>
  <w:style w:type="character" w:customStyle="1" w:styleId="StyleGaramondText1Underline">
    <w:name w:val="Style Garamond Text 1 Underline"/>
    <w:basedOn w:val="DefaultParagraphFont"/>
    <w:rsid w:val="008A001D"/>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8A001D"/>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8A001D"/>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8A001D"/>
    <w:rPr>
      <w:b w:val="0"/>
      <w:bCs w:val="0"/>
      <w:sz w:val="14"/>
      <w:u w:val="none"/>
    </w:rPr>
  </w:style>
  <w:style w:type="character" w:customStyle="1" w:styleId="Style7ptBold">
    <w:name w:val="Style 7 pt Bold"/>
    <w:basedOn w:val="DefaultParagraphFont"/>
    <w:rsid w:val="008A001D"/>
    <w:rPr>
      <w:b w:val="0"/>
      <w:bCs/>
      <w:sz w:val="14"/>
    </w:rPr>
  </w:style>
  <w:style w:type="paragraph" w:customStyle="1" w:styleId="Stylecardtext8pt">
    <w:name w:val="Style card text + 8 pt"/>
    <w:basedOn w:val="Normal"/>
    <w:rsid w:val="008A001D"/>
    <w:pPr>
      <w:ind w:right="288"/>
    </w:pPr>
    <w:rPr>
      <w:sz w:val="16"/>
    </w:rPr>
  </w:style>
  <w:style w:type="paragraph" w:customStyle="1" w:styleId="Stylecardtext5pt">
    <w:name w:val="Style card text + 5 pt"/>
    <w:basedOn w:val="Normal"/>
    <w:rsid w:val="008A001D"/>
    <w:pPr>
      <w:ind w:right="288"/>
    </w:pPr>
    <w:rPr>
      <w:sz w:val="10"/>
    </w:rPr>
  </w:style>
  <w:style w:type="character" w:customStyle="1" w:styleId="StyleStyleBoldUnderlineUnderlineIntenseEmphasis1apple-style-">
    <w:name w:val="Style Style Bold UnderlineUnderlineIntense Emphasis1apple-style-..."/>
    <w:basedOn w:val="DefaultParagraphFont"/>
    <w:rsid w:val="008A001D"/>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8A001D"/>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8A001D"/>
    <w:rPr>
      <w:rFonts w:ascii="Georgia" w:hAnsi="Georgia"/>
      <w:u w:val="single"/>
    </w:rPr>
  </w:style>
  <w:style w:type="paragraph" w:customStyle="1" w:styleId="StyleCardsGeorgia12ptBoldThickunderlineBorderSin">
    <w:name w:val="Style Cards + Georgia 12 pt Bold Thick underline Border: : (Sin..."/>
    <w:basedOn w:val="Normal"/>
    <w:rsid w:val="008A001D"/>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8A001D"/>
    <w:rPr>
      <w:rFonts w:ascii="Georgia" w:hAnsi="Georgia"/>
      <w:sz w:val="24"/>
      <w:u w:val="single"/>
    </w:rPr>
  </w:style>
  <w:style w:type="paragraph" w:customStyle="1" w:styleId="StyleCardsGeorgia">
    <w:name w:val="Style Cards + Georgia"/>
    <w:basedOn w:val="Normal"/>
    <w:rsid w:val="008A001D"/>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8A001D"/>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8A001D"/>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8A001D"/>
    <w:rPr>
      <w:rFonts w:eastAsia="Times New Roman"/>
      <w:i/>
      <w:iCs/>
    </w:rPr>
  </w:style>
  <w:style w:type="character" w:customStyle="1" w:styleId="HTMLAddressChar">
    <w:name w:val="HTML Address Char"/>
    <w:basedOn w:val="DefaultParagraphFont"/>
    <w:link w:val="HTMLAddress"/>
    <w:uiPriority w:val="99"/>
    <w:rsid w:val="008A001D"/>
    <w:rPr>
      <w:rFonts w:ascii="Calibri" w:eastAsia="Times New Roman" w:hAnsi="Calibri"/>
      <w:i/>
      <w:iCs/>
      <w:sz w:val="22"/>
    </w:rPr>
  </w:style>
  <w:style w:type="paragraph" w:styleId="Index1">
    <w:name w:val="index 1"/>
    <w:basedOn w:val="Normal"/>
    <w:next w:val="Normal"/>
    <w:autoRedefine/>
    <w:unhideWhenUsed/>
    <w:rsid w:val="008A001D"/>
    <w:pPr>
      <w:ind w:left="220" w:hanging="220"/>
    </w:pPr>
  </w:style>
  <w:style w:type="character" w:customStyle="1" w:styleId="CardsFont6ptChar1">
    <w:name w:val="Cards + Font: 6 pt Char1"/>
    <w:link w:val="CardsFont6pt"/>
    <w:locked/>
    <w:rsid w:val="008A001D"/>
    <w:rPr>
      <w:rFonts w:ascii="Calibri" w:eastAsia="Times New Roman" w:hAnsi="Calibri" w:cs="Times New Roman"/>
      <w:sz w:val="12"/>
      <w:szCs w:val="20"/>
    </w:rPr>
  </w:style>
  <w:style w:type="paragraph" w:customStyle="1" w:styleId="Quote2">
    <w:name w:val="Quote2"/>
    <w:basedOn w:val="Default"/>
    <w:next w:val="Default"/>
    <w:rsid w:val="008A001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8A001D"/>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8A001D"/>
    <w:pPr>
      <w:keepNext/>
      <w:keepLines/>
      <w:spacing w:before="200"/>
      <w:outlineLvl w:val="3"/>
    </w:pPr>
    <w:rPr>
      <w:rFonts w:eastAsia="Times New Roman"/>
      <w:b/>
      <w:bCs/>
      <w:iCs/>
      <w:sz w:val="26"/>
    </w:rPr>
  </w:style>
  <w:style w:type="paragraph" w:customStyle="1" w:styleId="post-subtitle">
    <w:name w:val="post-subtitle"/>
    <w:basedOn w:val="Normal"/>
    <w:rsid w:val="008A001D"/>
    <w:pPr>
      <w:spacing w:before="100" w:beforeAutospacing="1" w:after="100" w:afterAutospacing="1"/>
    </w:pPr>
    <w:rPr>
      <w:rFonts w:eastAsia="Times New Roman"/>
    </w:rPr>
  </w:style>
  <w:style w:type="paragraph" w:customStyle="1" w:styleId="Pa0">
    <w:name w:val="Pa0"/>
    <w:basedOn w:val="Default"/>
    <w:next w:val="Default"/>
    <w:uiPriority w:val="99"/>
    <w:rsid w:val="008A001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8A001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8A001D"/>
    <w:pPr>
      <w:spacing w:before="100" w:beforeAutospacing="1" w:after="100" w:afterAutospacing="1"/>
    </w:pPr>
    <w:rPr>
      <w:rFonts w:eastAsia="Times New Roman"/>
    </w:rPr>
  </w:style>
  <w:style w:type="paragraph" w:customStyle="1" w:styleId="tagline1">
    <w:name w:val="tagline"/>
    <w:basedOn w:val="Normal"/>
    <w:rsid w:val="008A001D"/>
    <w:pPr>
      <w:spacing w:before="100" w:beforeAutospacing="1" w:after="100" w:afterAutospacing="1"/>
    </w:pPr>
    <w:rPr>
      <w:rFonts w:eastAsia="Times New Roman"/>
    </w:rPr>
  </w:style>
  <w:style w:type="paragraph" w:customStyle="1" w:styleId="Block1">
    <w:name w:val="Block1"/>
    <w:basedOn w:val="Normal"/>
    <w:next w:val="Normal"/>
    <w:uiPriority w:val="3"/>
    <w:qFormat/>
    <w:rsid w:val="008A001D"/>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8A001D"/>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8A001D"/>
    <w:rPr>
      <w:sz w:val="10"/>
    </w:rPr>
  </w:style>
  <w:style w:type="paragraph" w:customStyle="1" w:styleId="ReallySamllText">
    <w:name w:val="ReallySamllText"/>
    <w:basedOn w:val="Normal"/>
    <w:link w:val="ReallySamllTextChar"/>
    <w:autoRedefine/>
    <w:rsid w:val="008A001D"/>
    <w:rPr>
      <w:rFonts w:asciiTheme="minorHAnsi" w:hAnsiTheme="minorHAnsi"/>
      <w:sz w:val="10"/>
    </w:rPr>
  </w:style>
  <w:style w:type="paragraph" w:customStyle="1" w:styleId="CardCites">
    <w:name w:val="Card Cites"/>
    <w:basedOn w:val="Normal"/>
    <w:next w:val="Normal"/>
    <w:qFormat/>
    <w:rsid w:val="008A001D"/>
    <w:rPr>
      <w:rFonts w:eastAsia="Times New Roman"/>
      <w:b/>
      <w:sz w:val="20"/>
    </w:rPr>
  </w:style>
  <w:style w:type="paragraph" w:customStyle="1" w:styleId="NormalWeb3">
    <w:name w:val="Normal (Web)3"/>
    <w:basedOn w:val="Normal"/>
    <w:rsid w:val="008A001D"/>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8A001D"/>
    <w:pPr>
      <w:ind w:left="400"/>
    </w:pPr>
    <w:rPr>
      <w:rFonts w:eastAsia="Times New Roman"/>
    </w:rPr>
  </w:style>
  <w:style w:type="paragraph" w:customStyle="1" w:styleId="TagCiteChar2">
    <w:name w:val="Tag / Cite Char"/>
    <w:basedOn w:val="Normal"/>
    <w:rsid w:val="008A001D"/>
    <w:rPr>
      <w:rFonts w:eastAsia="Times New Roman"/>
      <w:b/>
      <w:color w:val="000000"/>
    </w:rPr>
  </w:style>
  <w:style w:type="paragraph" w:customStyle="1" w:styleId="PageNumber2">
    <w:name w:val="Page Number2"/>
    <w:basedOn w:val="Normal"/>
    <w:next w:val="Normal"/>
    <w:rsid w:val="008A001D"/>
    <w:rPr>
      <w:rFonts w:eastAsia="Times New Roman"/>
      <w:sz w:val="20"/>
    </w:rPr>
  </w:style>
  <w:style w:type="paragraph" w:customStyle="1" w:styleId="HeaderFooter">
    <w:name w:val="Header &amp; Footer"/>
    <w:rsid w:val="008A001D"/>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8A001D"/>
    <w:rPr>
      <w:rFonts w:ascii="Arial Narrow" w:eastAsia="Times New Roman" w:hAnsi="Arial Narrow"/>
      <w:color w:val="000000"/>
      <w:sz w:val="16"/>
    </w:rPr>
  </w:style>
  <w:style w:type="paragraph" w:customStyle="1" w:styleId="CardTextUnderlined">
    <w:name w:val="Card Text Underlined"/>
    <w:basedOn w:val="Normal"/>
    <w:rsid w:val="008A001D"/>
    <w:rPr>
      <w:rFonts w:ascii="Arial Narrow" w:eastAsia="Times New Roman" w:hAnsi="Arial Narrow"/>
      <w:u w:val="single"/>
    </w:rPr>
  </w:style>
  <w:style w:type="paragraph" w:customStyle="1" w:styleId="HeaderDebate">
    <w:name w:val="Header Debate"/>
    <w:basedOn w:val="Normal"/>
    <w:rsid w:val="008A001D"/>
    <w:pPr>
      <w:jc w:val="center"/>
      <w:outlineLvl w:val="0"/>
    </w:pPr>
    <w:rPr>
      <w:rFonts w:eastAsia="Times New Roman"/>
      <w:b/>
      <w:sz w:val="48"/>
      <w:u w:val="words"/>
    </w:rPr>
  </w:style>
  <w:style w:type="paragraph" w:customStyle="1" w:styleId="NormalWeb1">
    <w:name w:val="Normal (Web)1"/>
    <w:basedOn w:val="Normal"/>
    <w:rsid w:val="008A001D"/>
    <w:pPr>
      <w:spacing w:before="100" w:beforeAutospacing="1" w:after="100" w:afterAutospacing="1"/>
    </w:pPr>
    <w:rPr>
      <w:rFonts w:eastAsia="Times New Roman"/>
      <w:sz w:val="20"/>
      <w:szCs w:val="20"/>
    </w:rPr>
  </w:style>
  <w:style w:type="paragraph" w:customStyle="1" w:styleId="CardTagCharChar">
    <w:name w:val="Card Tag Char Char"/>
    <w:basedOn w:val="Normal"/>
    <w:rsid w:val="008A001D"/>
    <w:rPr>
      <w:rFonts w:eastAsia="Times New Roman"/>
      <w:b/>
    </w:rPr>
  </w:style>
  <w:style w:type="paragraph" w:customStyle="1" w:styleId="fixed">
    <w:name w:val="fixed"/>
    <w:basedOn w:val="Normal"/>
    <w:rsid w:val="008A001D"/>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8A001D"/>
    <w:pPr>
      <w:spacing w:before="100" w:beforeAutospacing="1" w:after="100" w:afterAutospacing="1"/>
    </w:pPr>
    <w:rPr>
      <w:rFonts w:eastAsia="Times New Roman"/>
    </w:rPr>
  </w:style>
  <w:style w:type="paragraph" w:customStyle="1" w:styleId="ExecutiveSummarytext">
    <w:name w:val="Executive Summary text"/>
    <w:basedOn w:val="Normal"/>
    <w:next w:val="Normal"/>
    <w:rsid w:val="008A001D"/>
    <w:pPr>
      <w:autoSpaceDE w:val="0"/>
      <w:autoSpaceDN w:val="0"/>
      <w:adjustRightInd w:val="0"/>
    </w:pPr>
    <w:rPr>
      <w:rFonts w:ascii="Arial" w:eastAsia="Times New Roman" w:hAnsi="Arial"/>
    </w:rPr>
  </w:style>
  <w:style w:type="character" w:customStyle="1" w:styleId="NormalUnderlineChar1">
    <w:name w:val="Normal Underline Char1"/>
    <w:locked/>
    <w:rsid w:val="008A001D"/>
    <w:rPr>
      <w:u w:val="single"/>
    </w:rPr>
  </w:style>
  <w:style w:type="character" w:customStyle="1" w:styleId="CardUpSize-LightChar">
    <w:name w:val="CardUpSize - Light Char"/>
    <w:link w:val="CardUpSize-Light"/>
    <w:locked/>
    <w:rsid w:val="008A001D"/>
    <w:rPr>
      <w:rFonts w:ascii="Times New Roman" w:eastAsia="Times New Roman" w:hAnsi="Times New Roman"/>
      <w:szCs w:val="32"/>
      <w:u w:val="single"/>
    </w:rPr>
  </w:style>
  <w:style w:type="paragraph" w:customStyle="1" w:styleId="CardUpSize-Light">
    <w:name w:val="CardUpSize - Light"/>
    <w:basedOn w:val="Normal"/>
    <w:link w:val="CardUpSize-LightChar"/>
    <w:rsid w:val="008A001D"/>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8A001D"/>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8A001D"/>
    <w:pPr>
      <w:jc w:val="both"/>
    </w:pPr>
    <w:rPr>
      <w:rFonts w:ascii="Times New Roman" w:eastAsia="Times New Roman" w:hAnsi="Times New Roman"/>
      <w:b/>
      <w:sz w:val="24"/>
      <w:szCs w:val="32"/>
      <w:u w:val="single"/>
    </w:rPr>
  </w:style>
  <w:style w:type="paragraph" w:customStyle="1" w:styleId="SmallCite">
    <w:name w:val="Small Cite"/>
    <w:basedOn w:val="Normal"/>
    <w:rsid w:val="008A001D"/>
    <w:rPr>
      <w:rFonts w:ascii="Verdana" w:eastAsia="Times New Roman" w:hAnsi="Verdana"/>
      <w:sz w:val="16"/>
    </w:rPr>
  </w:style>
  <w:style w:type="paragraph" w:customStyle="1" w:styleId="clearformatting">
    <w:name w:val="clear formatting"/>
    <w:basedOn w:val="Heading2"/>
    <w:rsid w:val="008A001D"/>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8A001D"/>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8A001D"/>
    <w:pPr>
      <w:spacing w:after="240" w:line="360" w:lineRule="atLeast"/>
    </w:pPr>
    <w:rPr>
      <w:rFonts w:eastAsia="Times New Roman"/>
      <w:b/>
      <w:bCs/>
      <w:sz w:val="16"/>
      <w:szCs w:val="16"/>
    </w:rPr>
  </w:style>
  <w:style w:type="paragraph" w:customStyle="1" w:styleId="PlaceholderText1">
    <w:name w:val="Placeholder Text1"/>
    <w:basedOn w:val="Normal"/>
    <w:rsid w:val="008A001D"/>
    <w:pPr>
      <w:keepNext/>
      <w:numPr>
        <w:numId w:val="13"/>
      </w:numPr>
      <w:outlineLvl w:val="0"/>
    </w:pPr>
    <w:rPr>
      <w:rFonts w:eastAsia="MS Gothic"/>
    </w:rPr>
  </w:style>
  <w:style w:type="character" w:customStyle="1" w:styleId="ImportantTextChar">
    <w:name w:val="Important Text Char"/>
    <w:link w:val="ImportantText"/>
    <w:locked/>
    <w:rsid w:val="008A001D"/>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8A001D"/>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8A001D"/>
    <w:rPr>
      <w:rFonts w:ascii="HNKAOE+Arial" w:hAnsi="HNKAOE+Arial"/>
    </w:rPr>
  </w:style>
  <w:style w:type="paragraph" w:customStyle="1" w:styleId="StyleBodyText11ptBlackUnderline">
    <w:name w:val="Style Body Text + 11 pt Black Underline"/>
    <w:basedOn w:val="BodyText"/>
    <w:link w:val="StyleBodyText11ptBlackUnderlineChar"/>
    <w:rsid w:val="008A001D"/>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8A001D"/>
    <w:rPr>
      <w:rFonts w:ascii="HNKAOE+Arial" w:hAnsi="HNKAOE+Arial"/>
    </w:rPr>
  </w:style>
  <w:style w:type="paragraph" w:customStyle="1" w:styleId="StyleBodyText11ptBoldBlack">
    <w:name w:val="Style Body Text + 11 pt Bold Black"/>
    <w:basedOn w:val="BodyText"/>
    <w:link w:val="StyleBodyText11ptBoldBlackChar"/>
    <w:rsid w:val="008A001D"/>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8A001D"/>
    <w:rPr>
      <w:rFonts w:ascii="Times New Roman" w:eastAsia="Malgun Gothic" w:hAnsi="Times New Roman"/>
      <w:bCs/>
    </w:rPr>
  </w:style>
  <w:style w:type="paragraph" w:customStyle="1" w:styleId="StyletinyBold">
    <w:name w:val="Style tiny + Bold"/>
    <w:basedOn w:val="tiny"/>
    <w:link w:val="StyletinyBoldChar"/>
    <w:rsid w:val="008A001D"/>
    <w:rPr>
      <w:rFonts w:cstheme="minorBidi"/>
      <w:bCs/>
      <w:sz w:val="24"/>
    </w:rPr>
  </w:style>
  <w:style w:type="character" w:customStyle="1" w:styleId="Heading5SizeDownChar">
    <w:name w:val="Heading 5 Size Down Char"/>
    <w:link w:val="Heading5SizeDown"/>
    <w:locked/>
    <w:rsid w:val="008A001D"/>
    <w:rPr>
      <w:rFonts w:ascii="Times New Roman" w:eastAsia="Times New Roman" w:hAnsi="Times New Roman"/>
      <w:szCs w:val="16"/>
    </w:rPr>
  </w:style>
  <w:style w:type="paragraph" w:customStyle="1" w:styleId="Heading5SizeDown">
    <w:name w:val="Heading 5 Size Down"/>
    <w:basedOn w:val="Normal"/>
    <w:link w:val="Heading5SizeDownChar"/>
    <w:autoRedefine/>
    <w:rsid w:val="008A001D"/>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8A001D"/>
    <w:rPr>
      <w:rFonts w:ascii="Times New Roman" w:eastAsia="Times New Roman" w:hAnsi="Times New Roman" w:cs="Arial"/>
      <w:b/>
      <w:szCs w:val="44"/>
    </w:rPr>
  </w:style>
  <w:style w:type="paragraph" w:customStyle="1" w:styleId="Normal2Bold">
    <w:name w:val="Normal2 + Bold"/>
    <w:basedOn w:val="Normal"/>
    <w:link w:val="Normal2BoldChar"/>
    <w:rsid w:val="008A001D"/>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8A001D"/>
    <w:rPr>
      <w:rFonts w:ascii="Times New Roman" w:eastAsia="Times New Roman" w:hAnsi="Times New Roman"/>
      <w:lang w:eastAsia="ar-SA"/>
    </w:rPr>
  </w:style>
  <w:style w:type="paragraph" w:customStyle="1" w:styleId="ListContents">
    <w:name w:val="List Contents"/>
    <w:basedOn w:val="Normal"/>
    <w:link w:val="ListContentsChar"/>
    <w:rsid w:val="008A001D"/>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8A001D"/>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8A001D"/>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8A001D"/>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8A001D"/>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8A001D"/>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8A001D"/>
    <w:rPr>
      <w:rFonts w:ascii="Arial" w:eastAsia="Times New Roman" w:hAnsi="Arial"/>
      <w:sz w:val="12"/>
    </w:rPr>
  </w:style>
  <w:style w:type="paragraph" w:customStyle="1" w:styleId="Unimportant">
    <w:name w:val="Unimportant"/>
    <w:basedOn w:val="Normal"/>
    <w:link w:val="UnimportantCharChar"/>
    <w:rsid w:val="008A001D"/>
    <w:pPr>
      <w:jc w:val="both"/>
    </w:pPr>
    <w:rPr>
      <w:rFonts w:ascii="Arial" w:eastAsia="Times New Roman" w:hAnsi="Arial"/>
      <w:sz w:val="12"/>
    </w:rPr>
  </w:style>
  <w:style w:type="character" w:customStyle="1" w:styleId="TagCiteChar3">
    <w:name w:val="Tag &amp; Cite Char"/>
    <w:link w:val="TagCite2"/>
    <w:locked/>
    <w:rsid w:val="008A001D"/>
    <w:rPr>
      <w:rFonts w:ascii="Arial" w:eastAsia="Times New Roman" w:hAnsi="Arial"/>
      <w:b/>
    </w:rPr>
  </w:style>
  <w:style w:type="paragraph" w:customStyle="1" w:styleId="TagCite2">
    <w:name w:val="Tag &amp; Cite"/>
    <w:basedOn w:val="Normal"/>
    <w:link w:val="TagCiteChar3"/>
    <w:rsid w:val="008A001D"/>
    <w:pPr>
      <w:jc w:val="both"/>
    </w:pPr>
    <w:rPr>
      <w:rFonts w:ascii="Arial" w:eastAsia="Times New Roman" w:hAnsi="Arial"/>
      <w:b/>
      <w:sz w:val="24"/>
    </w:rPr>
  </w:style>
  <w:style w:type="character" w:customStyle="1" w:styleId="HighlightedTextChar">
    <w:name w:val="Highlighted Text Char"/>
    <w:link w:val="HighlightedText"/>
    <w:locked/>
    <w:rsid w:val="008A001D"/>
    <w:rPr>
      <w:rFonts w:ascii="Arial" w:eastAsia="Times New Roman" w:hAnsi="Arial"/>
      <w:b/>
      <w:u w:val="thick"/>
    </w:rPr>
  </w:style>
  <w:style w:type="paragraph" w:customStyle="1" w:styleId="HighlightedText">
    <w:name w:val="Highlighted Text"/>
    <w:basedOn w:val="Normal"/>
    <w:link w:val="HighlightedTextChar"/>
    <w:rsid w:val="008A001D"/>
    <w:pPr>
      <w:jc w:val="both"/>
    </w:pPr>
    <w:rPr>
      <w:rFonts w:ascii="Arial" w:eastAsia="Times New Roman" w:hAnsi="Arial"/>
      <w:b/>
      <w:sz w:val="24"/>
      <w:u w:val="thick"/>
    </w:rPr>
  </w:style>
  <w:style w:type="paragraph" w:customStyle="1" w:styleId="StyleHeading1Justified">
    <w:name w:val="Style Heading 1 + Justified"/>
    <w:basedOn w:val="Normal"/>
    <w:next w:val="Normal"/>
    <w:rsid w:val="008A001D"/>
    <w:rPr>
      <w:rFonts w:ascii="Arial" w:eastAsia="Times New Roman" w:hAnsi="Arial"/>
      <w:sz w:val="20"/>
      <w:szCs w:val="20"/>
    </w:rPr>
  </w:style>
  <w:style w:type="paragraph" w:customStyle="1" w:styleId="textunderline0">
    <w:name w:val="text underline"/>
    <w:basedOn w:val="Normal"/>
    <w:link w:val="textunderlineChar0"/>
    <w:autoRedefine/>
    <w:rsid w:val="008A001D"/>
    <w:rPr>
      <w:rFonts w:asciiTheme="minorHAnsi" w:hAnsiTheme="minorHAnsi"/>
      <w:sz w:val="24"/>
      <w:u w:val="thick"/>
    </w:rPr>
  </w:style>
  <w:style w:type="character" w:customStyle="1" w:styleId="DebateTagChar">
    <w:name w:val="Debate Tag Char"/>
    <w:link w:val="DebateTag"/>
    <w:locked/>
    <w:rsid w:val="008A001D"/>
    <w:rPr>
      <w:rFonts w:ascii="Garamond" w:hAnsi="Garamond"/>
      <w:b/>
    </w:rPr>
  </w:style>
  <w:style w:type="paragraph" w:customStyle="1" w:styleId="DebateTag">
    <w:name w:val="Debate Tag"/>
    <w:basedOn w:val="Normal"/>
    <w:link w:val="DebateTagChar"/>
    <w:autoRedefine/>
    <w:rsid w:val="008A001D"/>
    <w:pPr>
      <w:tabs>
        <w:tab w:val="left" w:pos="270"/>
      </w:tabs>
    </w:pPr>
    <w:rPr>
      <w:rFonts w:ascii="Garamond" w:hAnsi="Garamond"/>
      <w:b/>
      <w:sz w:val="24"/>
    </w:rPr>
  </w:style>
  <w:style w:type="paragraph" w:customStyle="1" w:styleId="DebateCite">
    <w:name w:val="Debate Cite"/>
    <w:basedOn w:val="Normal"/>
    <w:autoRedefine/>
    <w:rsid w:val="008A001D"/>
    <w:pPr>
      <w:tabs>
        <w:tab w:val="left" w:pos="270"/>
      </w:tabs>
    </w:pPr>
    <w:rPr>
      <w:rFonts w:eastAsia="Times New Roman"/>
      <w:sz w:val="20"/>
    </w:rPr>
  </w:style>
  <w:style w:type="paragraph" w:customStyle="1" w:styleId="BlockTitle10">
    <w:name w:val="Block Title #1"/>
    <w:basedOn w:val="Heading1"/>
    <w:rsid w:val="008A001D"/>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8A001D"/>
    <w:pPr>
      <w:widowControl w:val="0"/>
      <w:suppressAutoHyphens/>
    </w:pPr>
    <w:rPr>
      <w:rFonts w:ascii="Courier New" w:eastAsia="Courier New" w:hAnsi="Courier New"/>
      <w:sz w:val="20"/>
      <w:szCs w:val="20"/>
    </w:rPr>
  </w:style>
  <w:style w:type="paragraph" w:customStyle="1" w:styleId="MaggieTag">
    <w:name w:val="MaggieTag"/>
    <w:basedOn w:val="Heading2"/>
    <w:rsid w:val="008A001D"/>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8A001D"/>
    <w:rPr>
      <w:rFonts w:ascii="Times New Roman" w:eastAsia="Times New Roman" w:hAnsi="Times New Roman"/>
    </w:rPr>
  </w:style>
  <w:style w:type="paragraph" w:customStyle="1" w:styleId="Heading4Cite">
    <w:name w:val="Heading 4 Cite"/>
    <w:basedOn w:val="Normal"/>
    <w:link w:val="Heading4CiteChar"/>
    <w:autoRedefine/>
    <w:rsid w:val="008A001D"/>
    <w:rPr>
      <w:rFonts w:ascii="Times New Roman" w:eastAsia="Times New Roman" w:hAnsi="Times New Roman"/>
      <w:sz w:val="24"/>
    </w:rPr>
  </w:style>
  <w:style w:type="paragraph" w:customStyle="1" w:styleId="4">
    <w:name w:val="4"/>
    <w:basedOn w:val="Normal"/>
    <w:rsid w:val="008A001D"/>
    <w:rPr>
      <w:rFonts w:eastAsia="Times New Roman"/>
      <w:sz w:val="20"/>
    </w:rPr>
  </w:style>
  <w:style w:type="character" w:customStyle="1" w:styleId="UnunderlinedTextChar">
    <w:name w:val="Ununderlined Text Char"/>
    <w:link w:val="UnunderlinedText"/>
    <w:locked/>
    <w:rsid w:val="008A001D"/>
    <w:rPr>
      <w:rFonts w:eastAsia="Times New Roman"/>
      <w:bCs/>
      <w:sz w:val="12"/>
    </w:rPr>
  </w:style>
  <w:style w:type="paragraph" w:customStyle="1" w:styleId="UnunderlinedText">
    <w:name w:val="Ununderlined Text"/>
    <w:basedOn w:val="Normal"/>
    <w:link w:val="UnunderlinedTextChar"/>
    <w:autoRedefine/>
    <w:rsid w:val="008A001D"/>
    <w:pPr>
      <w:spacing w:after="200" w:line="276" w:lineRule="auto"/>
    </w:pPr>
    <w:rPr>
      <w:rFonts w:asciiTheme="minorHAnsi" w:eastAsia="Times New Roman" w:hAnsiTheme="minorHAnsi"/>
      <w:bCs/>
      <w:sz w:val="12"/>
    </w:rPr>
  </w:style>
  <w:style w:type="paragraph" w:customStyle="1" w:styleId="card2">
    <w:name w:val="%card"/>
    <w:basedOn w:val="Normal"/>
    <w:autoRedefine/>
    <w:rsid w:val="008A001D"/>
    <w:pPr>
      <w:spacing w:after="200" w:line="276" w:lineRule="auto"/>
      <w:ind w:left="288" w:right="288"/>
    </w:pPr>
    <w:rPr>
      <w:rFonts w:eastAsia="Times New Roman"/>
      <w:bCs/>
    </w:rPr>
  </w:style>
  <w:style w:type="paragraph" w:customStyle="1" w:styleId="BlockTitle4">
    <w:name w:val="%Block Title"/>
    <w:basedOn w:val="Heading1"/>
    <w:rsid w:val="008A001D"/>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8A001D"/>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8A00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8A001D"/>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8A001D"/>
    <w:rPr>
      <w:rFonts w:ascii="Century Gothic" w:eastAsia="Cambria" w:hAnsi="Century Gothic"/>
      <w:u w:val="thick"/>
    </w:rPr>
  </w:style>
  <w:style w:type="paragraph" w:customStyle="1" w:styleId="Card-Underline0">
    <w:name w:val="Card-Underline"/>
    <w:basedOn w:val="Normal"/>
    <w:link w:val="Card-UnderlineChar"/>
    <w:qFormat/>
    <w:rsid w:val="008A001D"/>
    <w:rPr>
      <w:rFonts w:ascii="Century Gothic" w:eastAsia="Cambria" w:hAnsi="Century Gothic"/>
      <w:sz w:val="24"/>
      <w:u w:val="thick"/>
    </w:rPr>
  </w:style>
  <w:style w:type="paragraph" w:customStyle="1" w:styleId="PageNumber3">
    <w:name w:val="Page Number3"/>
    <w:basedOn w:val="Normal"/>
    <w:next w:val="Normal"/>
    <w:rsid w:val="008A001D"/>
    <w:rPr>
      <w:rFonts w:eastAsia="Times New Roman"/>
      <w:sz w:val="20"/>
    </w:rPr>
  </w:style>
  <w:style w:type="paragraph" w:customStyle="1" w:styleId="PageNumber4">
    <w:name w:val="Page Number4"/>
    <w:basedOn w:val="Normal"/>
    <w:next w:val="Normal"/>
    <w:rsid w:val="008A001D"/>
    <w:rPr>
      <w:rFonts w:eastAsia="Times New Roman"/>
      <w:sz w:val="20"/>
    </w:rPr>
  </w:style>
  <w:style w:type="paragraph" w:customStyle="1" w:styleId="PageNumber5">
    <w:name w:val="Page Number5"/>
    <w:basedOn w:val="Normal"/>
    <w:next w:val="Normal"/>
    <w:rsid w:val="008A001D"/>
    <w:rPr>
      <w:rFonts w:eastAsia="Times New Roman"/>
      <w:sz w:val="20"/>
    </w:rPr>
  </w:style>
  <w:style w:type="paragraph" w:customStyle="1" w:styleId="smalltext1">
    <w:name w:val="small text1"/>
    <w:basedOn w:val="Normal"/>
    <w:next w:val="Normal"/>
    <w:uiPriority w:val="4"/>
    <w:qFormat/>
    <w:rsid w:val="008A001D"/>
    <w:pPr>
      <w:keepNext/>
      <w:keepLines/>
      <w:spacing w:before="200"/>
      <w:outlineLvl w:val="3"/>
    </w:pPr>
    <w:rPr>
      <w:rFonts w:eastAsia="Times New Roman"/>
      <w:b/>
      <w:bCs/>
      <w:iCs/>
      <w:sz w:val="26"/>
    </w:rPr>
  </w:style>
  <w:style w:type="character" w:customStyle="1" w:styleId="CircleChar">
    <w:name w:val="Circle Char"/>
    <w:link w:val="Circle"/>
    <w:locked/>
    <w:rsid w:val="008A001D"/>
    <w:rPr>
      <w:rFonts w:ascii="Times New Roman" w:eastAsia="Times New Roman" w:hAnsi="Times New Roman"/>
      <w:b/>
      <w:u w:val="words"/>
    </w:rPr>
  </w:style>
  <w:style w:type="paragraph" w:customStyle="1" w:styleId="Circle">
    <w:name w:val="Circle"/>
    <w:basedOn w:val="Normal"/>
    <w:link w:val="CircleChar"/>
    <w:rsid w:val="008A001D"/>
    <w:rPr>
      <w:rFonts w:ascii="Times New Roman" w:eastAsia="Times New Roman" w:hAnsi="Times New Roman"/>
      <w:b/>
      <w:sz w:val="24"/>
      <w:u w:val="words"/>
    </w:rPr>
  </w:style>
  <w:style w:type="paragraph" w:customStyle="1" w:styleId="PageNumber6">
    <w:name w:val="Page Number6"/>
    <w:basedOn w:val="Normal"/>
    <w:next w:val="Normal"/>
    <w:rsid w:val="008A001D"/>
    <w:rPr>
      <w:rFonts w:eastAsia="Times New Roman"/>
      <w:sz w:val="20"/>
    </w:rPr>
  </w:style>
  <w:style w:type="paragraph" w:customStyle="1" w:styleId="user">
    <w:name w:val="user"/>
    <w:basedOn w:val="Normal"/>
    <w:rsid w:val="008A001D"/>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8A001D"/>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8A001D"/>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8A001D"/>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8A001D"/>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8A001D"/>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8A001D"/>
    <w:rPr>
      <w:rFonts w:eastAsia="Times New Roman"/>
      <w:sz w:val="20"/>
    </w:rPr>
  </w:style>
  <w:style w:type="paragraph" w:customStyle="1" w:styleId="DebateTag0">
    <w:name w:val="DebateTag"/>
    <w:basedOn w:val="Normal"/>
    <w:qFormat/>
    <w:rsid w:val="008A001D"/>
    <w:rPr>
      <w:b/>
    </w:rPr>
  </w:style>
  <w:style w:type="paragraph" w:customStyle="1" w:styleId="date-comments">
    <w:name w:val="date-comments"/>
    <w:basedOn w:val="Normal"/>
    <w:uiPriority w:val="99"/>
    <w:rsid w:val="008A001D"/>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8A001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8A001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8A001D"/>
    <w:rPr>
      <w:rFonts w:ascii="Garamond" w:eastAsia="Calibri" w:hAnsi="Garamond" w:hint="default"/>
      <w:sz w:val="16"/>
      <w:szCs w:val="22"/>
    </w:rPr>
  </w:style>
  <w:style w:type="character" w:customStyle="1" w:styleId="message-item">
    <w:name w:val="message-item"/>
    <w:rsid w:val="008A001D"/>
  </w:style>
  <w:style w:type="character" w:customStyle="1" w:styleId="lightheader">
    <w:name w:val="lightheader"/>
    <w:rsid w:val="008A001D"/>
  </w:style>
  <w:style w:type="character" w:customStyle="1" w:styleId="datestamp">
    <w:name w:val="datestamp"/>
    <w:rsid w:val="008A001D"/>
  </w:style>
  <w:style w:type="character" w:customStyle="1" w:styleId="i">
    <w:name w:val="i"/>
    <w:uiPriority w:val="99"/>
    <w:rsid w:val="008A001D"/>
  </w:style>
  <w:style w:type="character" w:customStyle="1" w:styleId="forenames">
    <w:name w:val="forenames"/>
    <w:rsid w:val="008A001D"/>
  </w:style>
  <w:style w:type="character" w:customStyle="1" w:styleId="surname">
    <w:name w:val="surname"/>
    <w:rsid w:val="008A001D"/>
  </w:style>
  <w:style w:type="character" w:customStyle="1" w:styleId="medium-font">
    <w:name w:val="medium-font"/>
    <w:rsid w:val="008A001D"/>
  </w:style>
  <w:style w:type="character" w:customStyle="1" w:styleId="title-link-wrapper">
    <w:name w:val="title-link-wrapper"/>
    <w:rsid w:val="008A001D"/>
  </w:style>
  <w:style w:type="character" w:customStyle="1" w:styleId="refpreview">
    <w:name w:val="refpreview"/>
    <w:rsid w:val="008A001D"/>
  </w:style>
  <w:style w:type="character" w:customStyle="1" w:styleId="loose1">
    <w:name w:val="loose1"/>
    <w:rsid w:val="008A001D"/>
  </w:style>
  <w:style w:type="character" w:customStyle="1" w:styleId="email">
    <w:name w:val="email"/>
    <w:rsid w:val="008A001D"/>
  </w:style>
  <w:style w:type="character" w:customStyle="1" w:styleId="gsa">
    <w:name w:val="gs_a"/>
    <w:rsid w:val="008A001D"/>
  </w:style>
  <w:style w:type="character" w:customStyle="1" w:styleId="goohl1">
    <w:name w:val="goohl1"/>
    <w:rsid w:val="008A001D"/>
  </w:style>
  <w:style w:type="character" w:customStyle="1" w:styleId="mainarttitle">
    <w:name w:val="mainarttitle"/>
    <w:rsid w:val="008A001D"/>
  </w:style>
  <w:style w:type="character" w:customStyle="1" w:styleId="mainartauthor">
    <w:name w:val="mainartauthor"/>
    <w:rsid w:val="008A001D"/>
  </w:style>
  <w:style w:type="character" w:customStyle="1" w:styleId="mainartdate">
    <w:name w:val="mainartdate"/>
    <w:rsid w:val="008A001D"/>
  </w:style>
  <w:style w:type="character" w:customStyle="1" w:styleId="gsggs">
    <w:name w:val="gs_ggs"/>
    <w:rsid w:val="008A001D"/>
  </w:style>
  <w:style w:type="character" w:customStyle="1" w:styleId="ahead">
    <w:name w:val="a_head"/>
    <w:rsid w:val="008A001D"/>
  </w:style>
  <w:style w:type="character" w:customStyle="1" w:styleId="articleauthor">
    <w:name w:val="articleauthor"/>
    <w:rsid w:val="008A001D"/>
  </w:style>
  <w:style w:type="character" w:customStyle="1" w:styleId="footnote">
    <w:name w:val="footnote"/>
    <w:rsid w:val="008A001D"/>
  </w:style>
  <w:style w:type="character" w:customStyle="1" w:styleId="docbody">
    <w:name w:val="docbody"/>
    <w:rsid w:val="008A001D"/>
  </w:style>
  <w:style w:type="character" w:customStyle="1" w:styleId="superscript">
    <w:name w:val="superscript"/>
    <w:rsid w:val="008A001D"/>
  </w:style>
  <w:style w:type="character" w:customStyle="1" w:styleId="citeChar2">
    <w:name w:val="cite Char"/>
    <w:locked/>
    <w:rsid w:val="008A001D"/>
    <w:rPr>
      <w:b/>
      <w:bCs w:val="0"/>
      <w:u w:val="single"/>
    </w:rPr>
  </w:style>
  <w:style w:type="character" w:customStyle="1" w:styleId="StyleUnderlineChar">
    <w:name w:val="Style Underline Char"/>
    <w:locked/>
    <w:rsid w:val="008A001D"/>
    <w:rPr>
      <w:u w:val="single"/>
    </w:rPr>
  </w:style>
  <w:style w:type="character" w:customStyle="1" w:styleId="CitesCharChar">
    <w:name w:val="Cites Char Char"/>
    <w:locked/>
    <w:rsid w:val="008A001D"/>
    <w:rPr>
      <w:b/>
      <w:bCs/>
    </w:rPr>
  </w:style>
  <w:style w:type="character" w:customStyle="1" w:styleId="bwxsm">
    <w:name w:val="b w xsm"/>
    <w:rsid w:val="008A001D"/>
  </w:style>
  <w:style w:type="character" w:customStyle="1" w:styleId="fstd">
    <w:name w:val="f std"/>
    <w:rsid w:val="008A001D"/>
  </w:style>
  <w:style w:type="character" w:customStyle="1" w:styleId="gl">
    <w:name w:val="gl"/>
    <w:rsid w:val="008A001D"/>
  </w:style>
  <w:style w:type="character" w:customStyle="1" w:styleId="heading2char2charchar1">
    <w:name w:val="heading2char2charchar1"/>
    <w:rsid w:val="008A001D"/>
  </w:style>
  <w:style w:type="character" w:customStyle="1" w:styleId="charchar60">
    <w:name w:val="charchar6"/>
    <w:rsid w:val="008A001D"/>
  </w:style>
  <w:style w:type="character" w:customStyle="1" w:styleId="bio1">
    <w:name w:val="bio1"/>
    <w:rsid w:val="008A001D"/>
    <w:rPr>
      <w:rFonts w:ascii="Arial" w:hAnsi="Arial" w:cs="Arial" w:hint="default"/>
      <w:i/>
      <w:iCs/>
      <w:color w:val="000000"/>
      <w:sz w:val="20"/>
      <w:szCs w:val="20"/>
    </w:rPr>
  </w:style>
  <w:style w:type="character" w:customStyle="1" w:styleId="cardCharCharCharCharCharChar">
    <w:name w:val="card Char Char Char Char Char Char"/>
    <w:rsid w:val="008A001D"/>
    <w:rPr>
      <w:sz w:val="24"/>
      <w:szCs w:val="24"/>
      <w:lang w:val="en-US" w:eastAsia="en-US" w:bidi="ar-SA"/>
    </w:rPr>
  </w:style>
  <w:style w:type="character" w:customStyle="1" w:styleId="Style24ptBoldUnderlineCenteredCharChar">
    <w:name w:val="Style 24 pt Bold Underline Centered Char Char"/>
    <w:rsid w:val="008A001D"/>
    <w:rPr>
      <w:b/>
      <w:bCs/>
      <w:sz w:val="48"/>
      <w:szCs w:val="24"/>
      <w:u w:val="single"/>
      <w:lang w:val="en-US" w:eastAsia="en-US" w:bidi="ar-SA"/>
    </w:rPr>
  </w:style>
  <w:style w:type="character" w:customStyle="1" w:styleId="TagCiteCharChar0">
    <w:name w:val="Tag / Cite Char Char"/>
    <w:rsid w:val="008A001D"/>
    <w:rPr>
      <w:b/>
      <w:bCs w:val="0"/>
      <w:color w:val="000000"/>
      <w:sz w:val="24"/>
      <w:szCs w:val="24"/>
      <w:lang w:val="en-US" w:eastAsia="en-US" w:bidi="ar-SA"/>
    </w:rPr>
  </w:style>
  <w:style w:type="character" w:customStyle="1" w:styleId="CardTextUnderlinedCharChar">
    <w:name w:val="Card Text Underlined Char Char"/>
    <w:rsid w:val="008A001D"/>
    <w:rPr>
      <w:rFonts w:ascii="Arial Narrow" w:hAnsi="Arial Narrow" w:hint="default"/>
      <w:szCs w:val="24"/>
      <w:u w:val="single"/>
      <w:lang w:val="en-US" w:eastAsia="en-US" w:bidi="ar-SA"/>
    </w:rPr>
  </w:style>
  <w:style w:type="character" w:customStyle="1" w:styleId="CardTagCharCharChar">
    <w:name w:val="Card Tag Char Char Char"/>
    <w:rsid w:val="008A001D"/>
    <w:rPr>
      <w:b/>
      <w:bCs w:val="0"/>
      <w:sz w:val="24"/>
      <w:szCs w:val="24"/>
      <w:lang w:val="en-US" w:eastAsia="en-US" w:bidi="ar-SA"/>
    </w:rPr>
  </w:style>
  <w:style w:type="character" w:customStyle="1" w:styleId="mainbody">
    <w:name w:val="mainbody"/>
    <w:rsid w:val="008A001D"/>
  </w:style>
  <w:style w:type="character" w:customStyle="1" w:styleId="UnderlineStyleChar2">
    <w:name w:val="Underline Style Char2"/>
    <w:rsid w:val="008A001D"/>
    <w:rPr>
      <w:rFonts w:ascii="Garamond" w:hAnsi="Garamond" w:hint="default"/>
      <w:sz w:val="22"/>
      <w:szCs w:val="24"/>
      <w:u w:val="single"/>
      <w:lang w:val="en-US" w:eastAsia="en-US" w:bidi="ar-SA"/>
    </w:rPr>
  </w:style>
  <w:style w:type="character" w:customStyle="1" w:styleId="Style1Char2">
    <w:name w:val="Style1 Char2"/>
    <w:rsid w:val="008A001D"/>
    <w:rPr>
      <w:szCs w:val="24"/>
    </w:rPr>
  </w:style>
  <w:style w:type="character" w:customStyle="1" w:styleId="t13">
    <w:name w:val="t13"/>
    <w:rsid w:val="008A001D"/>
  </w:style>
  <w:style w:type="character" w:customStyle="1" w:styleId="lead">
    <w:name w:val="lead"/>
    <w:rsid w:val="008A001D"/>
  </w:style>
  <w:style w:type="paragraph" w:customStyle="1" w:styleId="CardDownx1">
    <w:name w:val="CardDown x1"/>
    <w:basedOn w:val="Normal"/>
    <w:link w:val="CardDownx1Char"/>
    <w:rsid w:val="008A001D"/>
  </w:style>
  <w:style w:type="character" w:customStyle="1" w:styleId="CardDownx1Char">
    <w:name w:val="CardDown x1 Char"/>
    <w:link w:val="CardDownx1"/>
    <w:locked/>
    <w:rsid w:val="008A001D"/>
    <w:rPr>
      <w:rFonts w:ascii="Calibri" w:hAnsi="Calibri"/>
      <w:sz w:val="22"/>
    </w:rPr>
  </w:style>
  <w:style w:type="character" w:customStyle="1" w:styleId="CharChar17">
    <w:name w:val="Char Char17"/>
    <w:locked/>
    <w:rsid w:val="008A001D"/>
    <w:rPr>
      <w:rFonts w:ascii="Arial" w:hAnsi="Arial" w:cs="Arial" w:hint="default"/>
      <w:b/>
      <w:bCs/>
      <w:sz w:val="26"/>
      <w:szCs w:val="26"/>
    </w:rPr>
  </w:style>
  <w:style w:type="character" w:customStyle="1" w:styleId="address">
    <w:name w:val="address"/>
    <w:rsid w:val="008A001D"/>
  </w:style>
  <w:style w:type="character" w:customStyle="1" w:styleId="ilspan">
    <w:name w:val="il_span"/>
    <w:rsid w:val="008A001D"/>
  </w:style>
  <w:style w:type="character" w:customStyle="1" w:styleId="articletitle1">
    <w:name w:val="articletitle1"/>
    <w:rsid w:val="008A001D"/>
    <w:rPr>
      <w:rFonts w:ascii="Times New Roman" w:hAnsi="Times New Roman" w:cs="Times New Roman" w:hint="default"/>
      <w:b/>
      <w:bCs/>
      <w:sz w:val="36"/>
      <w:szCs w:val="36"/>
    </w:rPr>
  </w:style>
  <w:style w:type="character" w:customStyle="1" w:styleId="leftidx1">
    <w:name w:val="leftidx1"/>
    <w:rsid w:val="008A001D"/>
    <w:rPr>
      <w:rFonts w:ascii="Verdana" w:hAnsi="Verdana" w:hint="default"/>
      <w:sz w:val="22"/>
      <w:szCs w:val="22"/>
    </w:rPr>
  </w:style>
  <w:style w:type="character" w:customStyle="1" w:styleId="blue1">
    <w:name w:val="blue1"/>
    <w:rsid w:val="008A001D"/>
    <w:rPr>
      <w:color w:val="0000FF"/>
    </w:rPr>
  </w:style>
  <w:style w:type="character" w:customStyle="1" w:styleId="author-link1">
    <w:name w:val="author-link1"/>
    <w:rsid w:val="008A001D"/>
    <w:rPr>
      <w:b w:val="0"/>
      <w:bCs w:val="0"/>
    </w:rPr>
  </w:style>
  <w:style w:type="character" w:customStyle="1" w:styleId="black1">
    <w:name w:val="black1"/>
    <w:rsid w:val="008A001D"/>
    <w:rPr>
      <w:color w:val="000000"/>
    </w:rPr>
  </w:style>
  <w:style w:type="character" w:customStyle="1" w:styleId="StyleunderlinedCharBold">
    <w:name w:val="Style underlined Char + Bold"/>
    <w:rsid w:val="008A001D"/>
    <w:rPr>
      <w:rFonts w:ascii="Times New Roman" w:hAnsi="Times New Roman" w:cs="Times New Roman" w:hint="default"/>
      <w:b/>
      <w:bCs/>
      <w:sz w:val="21"/>
      <w:szCs w:val="24"/>
      <w:u w:val="single"/>
    </w:rPr>
  </w:style>
  <w:style w:type="character" w:customStyle="1" w:styleId="ThickUnderlineCharChar">
    <w:name w:val="Thick Underline Char Char"/>
    <w:rsid w:val="008A001D"/>
    <w:rPr>
      <w:rFonts w:ascii="Calibri" w:eastAsia="Calibri" w:hAnsi="Calibri" w:hint="default"/>
    </w:rPr>
  </w:style>
  <w:style w:type="character" w:customStyle="1" w:styleId="CardUnderline">
    <w:name w:val="Card Underline"/>
    <w:rsid w:val="008A001D"/>
    <w:rPr>
      <w:rFonts w:ascii="Times New Roman" w:hAnsi="Times New Roman" w:cs="Times New Roman" w:hint="default"/>
      <w:sz w:val="20"/>
      <w:u w:val="single"/>
    </w:rPr>
  </w:style>
  <w:style w:type="character" w:customStyle="1" w:styleId="lingoregion">
    <w:name w:val="lingo_region"/>
    <w:rsid w:val="008A001D"/>
  </w:style>
  <w:style w:type="character" w:customStyle="1" w:styleId="cite0">
    <w:name w:val="%cite"/>
    <w:rsid w:val="008A001D"/>
    <w:rPr>
      <w:rFonts w:ascii="Times New Roman" w:hAnsi="Times New Roman" w:cs="Times New Roman" w:hint="default"/>
      <w:b/>
      <w:bCs w:val="0"/>
      <w:sz w:val="24"/>
    </w:rPr>
  </w:style>
  <w:style w:type="character" w:customStyle="1" w:styleId="Emphasis21">
    <w:name w:val="%Emphasis2"/>
    <w:rsid w:val="008A001D"/>
    <w:rPr>
      <w:rFonts w:ascii="Cooper Black" w:hAnsi="Cooper Black" w:hint="default"/>
      <w:iCs/>
      <w:u w:val="single"/>
    </w:rPr>
  </w:style>
  <w:style w:type="character" w:customStyle="1" w:styleId="bodycontentlink">
    <w:name w:val="bodycontentlink"/>
    <w:rsid w:val="008A001D"/>
  </w:style>
  <w:style w:type="character" w:customStyle="1" w:styleId="AAAcite">
    <w:name w:val="AAAcite"/>
    <w:rsid w:val="008A001D"/>
    <w:rPr>
      <w:rFonts w:ascii="Times New Roman" w:hAnsi="Times New Roman" w:cs="Times New Roman" w:hint="default"/>
      <w:b/>
      <w:bCs w:val="0"/>
      <w:sz w:val="24"/>
    </w:rPr>
  </w:style>
  <w:style w:type="character" w:customStyle="1" w:styleId="tmplheaderlink">
    <w:name w:val="tmplheaderlink"/>
    <w:rsid w:val="008A001D"/>
    <w:rPr>
      <w:rFonts w:ascii="Times New Roman" w:hAnsi="Times New Roman" w:cs="Times New Roman" w:hint="default"/>
    </w:rPr>
  </w:style>
  <w:style w:type="character" w:customStyle="1" w:styleId="UnderlinedEvidenceCharChar">
    <w:name w:val="Underlined Evidence Char Char"/>
    <w:rsid w:val="008A001D"/>
    <w:rPr>
      <w:rFonts w:ascii="Verdana" w:hAnsi="Verdana" w:hint="default"/>
      <w:sz w:val="21"/>
      <w:szCs w:val="21"/>
      <w:u w:val="thick"/>
      <w:lang w:val="en-US" w:eastAsia="en-US" w:bidi="ar-SA"/>
    </w:rPr>
  </w:style>
  <w:style w:type="character" w:customStyle="1" w:styleId="role">
    <w:name w:val="role"/>
    <w:rsid w:val="008A001D"/>
  </w:style>
  <w:style w:type="character" w:customStyle="1" w:styleId="pagination">
    <w:name w:val="pagination"/>
    <w:rsid w:val="008A001D"/>
  </w:style>
  <w:style w:type="character" w:customStyle="1" w:styleId="doi">
    <w:name w:val="doi"/>
    <w:rsid w:val="008A001D"/>
  </w:style>
  <w:style w:type="character" w:customStyle="1" w:styleId="bodycontents">
    <w:name w:val="bodycontents"/>
    <w:rsid w:val="008A001D"/>
  </w:style>
  <w:style w:type="character" w:customStyle="1" w:styleId="comma">
    <w:name w:val="comma"/>
    <w:rsid w:val="008A001D"/>
  </w:style>
  <w:style w:type="character" w:customStyle="1" w:styleId="pad5right">
    <w:name w:val="pad5right"/>
    <w:rsid w:val="008A001D"/>
  </w:style>
  <w:style w:type="character" w:customStyle="1" w:styleId="entry-date">
    <w:name w:val="entry-date"/>
    <w:rsid w:val="008A001D"/>
  </w:style>
  <w:style w:type="character" w:customStyle="1" w:styleId="desc">
    <w:name w:val="desc"/>
    <w:rsid w:val="008A001D"/>
  </w:style>
  <w:style w:type="character" w:customStyle="1" w:styleId="divider">
    <w:name w:val="divider"/>
    <w:rsid w:val="008A001D"/>
  </w:style>
  <w:style w:type="character" w:customStyle="1" w:styleId="blogdate">
    <w:name w:val="blogdate"/>
    <w:rsid w:val="008A001D"/>
  </w:style>
  <w:style w:type="character" w:customStyle="1" w:styleId="ticker">
    <w:name w:val="ticker"/>
    <w:rsid w:val="008A001D"/>
  </w:style>
  <w:style w:type="character" w:customStyle="1" w:styleId="posted">
    <w:name w:val="posted"/>
    <w:rsid w:val="008A001D"/>
  </w:style>
  <w:style w:type="character" w:customStyle="1" w:styleId="time">
    <w:name w:val="time"/>
    <w:rsid w:val="008A001D"/>
  </w:style>
  <w:style w:type="character" w:customStyle="1" w:styleId="dot">
    <w:name w:val="dot"/>
    <w:rsid w:val="008A001D"/>
  </w:style>
  <w:style w:type="character" w:customStyle="1" w:styleId="hn-date">
    <w:name w:val="hn-date"/>
    <w:rsid w:val="008A001D"/>
  </w:style>
  <w:style w:type="character" w:customStyle="1" w:styleId="location">
    <w:name w:val="location"/>
    <w:rsid w:val="008A001D"/>
  </w:style>
  <w:style w:type="character" w:customStyle="1" w:styleId="arial11">
    <w:name w:val="arial_11"/>
    <w:rsid w:val="008A001D"/>
  </w:style>
  <w:style w:type="character" w:customStyle="1" w:styleId="dropcap-letter">
    <w:name w:val="dropcap-letter"/>
    <w:rsid w:val="008A001D"/>
  </w:style>
  <w:style w:type="character" w:customStyle="1" w:styleId="offscreen">
    <w:name w:val="offscreen"/>
    <w:rsid w:val="008A001D"/>
  </w:style>
  <w:style w:type="character" w:customStyle="1" w:styleId="linked-in">
    <w:name w:val="linked-in"/>
    <w:rsid w:val="008A001D"/>
  </w:style>
  <w:style w:type="character" w:customStyle="1" w:styleId="in-widget">
    <w:name w:val="in-widget"/>
    <w:rsid w:val="008A001D"/>
  </w:style>
  <w:style w:type="character" w:customStyle="1" w:styleId="in-right">
    <w:name w:val="in-right"/>
    <w:rsid w:val="008A001D"/>
  </w:style>
  <w:style w:type="character" w:customStyle="1" w:styleId="tickerwrap">
    <w:name w:val="ticker_wrap"/>
    <w:rsid w:val="008A001D"/>
  </w:style>
  <w:style w:type="character" w:customStyle="1" w:styleId="divs">
    <w:name w:val="divs"/>
    <w:rsid w:val="008A001D"/>
  </w:style>
  <w:style w:type="character" w:customStyle="1" w:styleId="in-top">
    <w:name w:val="in-top"/>
    <w:rsid w:val="008A001D"/>
  </w:style>
  <w:style w:type="character" w:customStyle="1" w:styleId="article-date">
    <w:name w:val="article-date"/>
    <w:rsid w:val="008A001D"/>
  </w:style>
  <w:style w:type="character" w:customStyle="1" w:styleId="bodysubtoc">
    <w:name w:val="bodysubtoc"/>
    <w:rsid w:val="008A001D"/>
  </w:style>
  <w:style w:type="character" w:customStyle="1" w:styleId="lefttitlesmaller">
    <w:name w:val="lefttitlesmaller"/>
    <w:rsid w:val="008A001D"/>
  </w:style>
  <w:style w:type="character" w:customStyle="1" w:styleId="mb">
    <w:name w:val="mb"/>
    <w:rsid w:val="008A001D"/>
  </w:style>
  <w:style w:type="character" w:customStyle="1" w:styleId="field-content">
    <w:name w:val="field-content"/>
    <w:rsid w:val="008A001D"/>
  </w:style>
  <w:style w:type="character" w:customStyle="1" w:styleId="submitted-date">
    <w:name w:val="submitted-date"/>
    <w:rsid w:val="008A001D"/>
  </w:style>
  <w:style w:type="character" w:customStyle="1" w:styleId="submitted-time">
    <w:name w:val="submitted-time"/>
    <w:rsid w:val="008A001D"/>
  </w:style>
  <w:style w:type="character" w:customStyle="1" w:styleId="A2">
    <w:name w:val="A2"/>
    <w:uiPriority w:val="99"/>
    <w:rsid w:val="008A001D"/>
    <w:rPr>
      <w:rFonts w:ascii="Sabon LT Std" w:hAnsi="Sabon LT Std" w:cs="Sabon LT Std" w:hint="default"/>
      <w:color w:val="000000"/>
      <w:sz w:val="15"/>
      <w:szCs w:val="15"/>
    </w:rPr>
  </w:style>
  <w:style w:type="character" w:customStyle="1" w:styleId="searchword">
    <w:name w:val="searchword"/>
    <w:rsid w:val="008A001D"/>
  </w:style>
  <w:style w:type="character" w:customStyle="1" w:styleId="meta-prep">
    <w:name w:val="meta-prep"/>
    <w:rsid w:val="008A001D"/>
  </w:style>
  <w:style w:type="numbering" w:customStyle="1" w:styleId="1ai1">
    <w:name w:val="1 / a / i1"/>
    <w:rsid w:val="008A001D"/>
    <w:pPr>
      <w:numPr>
        <w:numId w:val="13"/>
      </w:numPr>
    </w:pPr>
  </w:style>
  <w:style w:type="numbering" w:styleId="1ai">
    <w:name w:val="Outline List 1"/>
    <w:basedOn w:val="NoList"/>
    <w:unhideWhenUsed/>
    <w:rsid w:val="008A001D"/>
    <w:pPr>
      <w:numPr>
        <w:numId w:val="14"/>
      </w:numPr>
    </w:pPr>
  </w:style>
  <w:style w:type="character" w:customStyle="1" w:styleId="FontStyle310">
    <w:name w:val="Font Style310"/>
    <w:uiPriority w:val="99"/>
    <w:rsid w:val="008A001D"/>
    <w:rPr>
      <w:rFonts w:ascii="Times New Roman" w:hAnsi="Times New Roman" w:cs="Times New Roman"/>
      <w:b/>
      <w:bCs/>
      <w:i/>
      <w:iCs/>
      <w:spacing w:val="-10"/>
      <w:sz w:val="18"/>
      <w:szCs w:val="18"/>
    </w:rPr>
  </w:style>
  <w:style w:type="character" w:customStyle="1" w:styleId="FontStyle329">
    <w:name w:val="Font Style329"/>
    <w:uiPriority w:val="99"/>
    <w:rsid w:val="008A001D"/>
    <w:rPr>
      <w:rFonts w:ascii="Times New Roman" w:hAnsi="Times New Roman" w:cs="Times New Roman"/>
      <w:b/>
      <w:bCs/>
      <w:spacing w:val="-10"/>
      <w:sz w:val="18"/>
      <w:szCs w:val="18"/>
    </w:rPr>
  </w:style>
  <w:style w:type="character" w:customStyle="1" w:styleId="FontStyle370">
    <w:name w:val="Font Style370"/>
    <w:uiPriority w:val="99"/>
    <w:rsid w:val="008A001D"/>
    <w:rPr>
      <w:rFonts w:ascii="Cambria" w:hAnsi="Cambria" w:cs="Cambria"/>
      <w:b/>
      <w:bCs/>
      <w:spacing w:val="-10"/>
      <w:sz w:val="18"/>
      <w:szCs w:val="18"/>
    </w:rPr>
  </w:style>
  <w:style w:type="character" w:customStyle="1" w:styleId="FontStyle302">
    <w:name w:val="Font Style302"/>
    <w:uiPriority w:val="99"/>
    <w:rsid w:val="008A001D"/>
    <w:rPr>
      <w:rFonts w:ascii="Times New Roman" w:hAnsi="Times New Roman" w:cs="Times New Roman"/>
      <w:b/>
      <w:bCs/>
      <w:sz w:val="22"/>
      <w:szCs w:val="22"/>
    </w:rPr>
  </w:style>
  <w:style w:type="character" w:customStyle="1" w:styleId="FontStyle347">
    <w:name w:val="Font Style347"/>
    <w:uiPriority w:val="99"/>
    <w:rsid w:val="008A001D"/>
    <w:rPr>
      <w:rFonts w:ascii="Times New Roman" w:hAnsi="Times New Roman" w:cs="Times New Roman"/>
      <w:b/>
      <w:bCs/>
      <w:spacing w:val="-10"/>
      <w:sz w:val="20"/>
      <w:szCs w:val="20"/>
    </w:rPr>
  </w:style>
  <w:style w:type="paragraph" w:customStyle="1" w:styleId="Style27">
    <w:name w:val="Style27"/>
    <w:basedOn w:val="Normal"/>
    <w:uiPriority w:val="99"/>
    <w:rsid w:val="008A001D"/>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8A001D"/>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8A001D"/>
    <w:rPr>
      <w:rFonts w:ascii="Times New Roman" w:hAnsi="Times New Roman" w:cs="Times New Roman"/>
      <w:spacing w:val="-10"/>
      <w:sz w:val="18"/>
      <w:szCs w:val="18"/>
    </w:rPr>
  </w:style>
  <w:style w:type="character" w:customStyle="1" w:styleId="FontStyle312">
    <w:name w:val="Font Style312"/>
    <w:uiPriority w:val="99"/>
    <w:rsid w:val="008A001D"/>
    <w:rPr>
      <w:rFonts w:ascii="Times New Roman" w:hAnsi="Times New Roman" w:cs="Times New Roman"/>
      <w:b/>
      <w:bCs/>
      <w:spacing w:val="-10"/>
      <w:sz w:val="16"/>
      <w:szCs w:val="16"/>
    </w:rPr>
  </w:style>
  <w:style w:type="character" w:customStyle="1" w:styleId="FontStyle346">
    <w:name w:val="Font Style346"/>
    <w:uiPriority w:val="99"/>
    <w:rsid w:val="008A001D"/>
    <w:rPr>
      <w:rFonts w:ascii="Times New Roman" w:hAnsi="Times New Roman" w:cs="Times New Roman"/>
      <w:b/>
      <w:bCs/>
      <w:spacing w:val="-10"/>
      <w:sz w:val="18"/>
      <w:szCs w:val="18"/>
    </w:rPr>
  </w:style>
  <w:style w:type="character" w:customStyle="1" w:styleId="FontStyle330">
    <w:name w:val="Font Style330"/>
    <w:uiPriority w:val="99"/>
    <w:rsid w:val="008A001D"/>
    <w:rPr>
      <w:rFonts w:ascii="Times New Roman" w:hAnsi="Times New Roman" w:cs="Times New Roman"/>
      <w:b/>
      <w:bCs/>
      <w:sz w:val="16"/>
      <w:szCs w:val="16"/>
    </w:rPr>
  </w:style>
  <w:style w:type="character" w:customStyle="1" w:styleId="FontStyle372">
    <w:name w:val="Font Style372"/>
    <w:uiPriority w:val="99"/>
    <w:rsid w:val="008A001D"/>
    <w:rPr>
      <w:rFonts w:ascii="Times New Roman" w:hAnsi="Times New Roman" w:cs="Times New Roman"/>
      <w:b/>
      <w:bCs/>
      <w:sz w:val="16"/>
      <w:szCs w:val="16"/>
    </w:rPr>
  </w:style>
  <w:style w:type="paragraph" w:customStyle="1" w:styleId="Style59">
    <w:name w:val="Style59"/>
    <w:basedOn w:val="Normal"/>
    <w:uiPriority w:val="99"/>
    <w:rsid w:val="008A001D"/>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8A001D"/>
    <w:rPr>
      <w:rFonts w:ascii="Times New Roman" w:hAnsi="Times New Roman" w:cs="Times New Roman"/>
      <w:b/>
      <w:bCs/>
      <w:i/>
      <w:iCs/>
      <w:sz w:val="16"/>
      <w:szCs w:val="16"/>
    </w:rPr>
  </w:style>
  <w:style w:type="paragraph" w:customStyle="1" w:styleId="Style200">
    <w:name w:val="Style20"/>
    <w:basedOn w:val="Normal"/>
    <w:uiPriority w:val="99"/>
    <w:rsid w:val="008A001D"/>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8A001D"/>
    <w:rPr>
      <w:rFonts w:ascii="Times New Roman" w:hAnsi="Times New Roman" w:cs="Times New Roman"/>
      <w:smallCaps/>
      <w:sz w:val="14"/>
      <w:szCs w:val="14"/>
    </w:rPr>
  </w:style>
  <w:style w:type="paragraph" w:customStyle="1" w:styleId="Style89">
    <w:name w:val="Style89"/>
    <w:basedOn w:val="Normal"/>
    <w:uiPriority w:val="99"/>
    <w:rsid w:val="008A001D"/>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8A001D"/>
    <w:rPr>
      <w:rFonts w:ascii="Times New Roman" w:hAnsi="Times New Roman" w:cs="Times New Roman"/>
      <w:b/>
      <w:bCs/>
      <w:spacing w:val="-10"/>
      <w:sz w:val="22"/>
      <w:szCs w:val="22"/>
    </w:rPr>
  </w:style>
  <w:style w:type="character" w:customStyle="1" w:styleId="FontStyle320">
    <w:name w:val="Font Style320"/>
    <w:uiPriority w:val="99"/>
    <w:rsid w:val="008A001D"/>
    <w:rPr>
      <w:rFonts w:ascii="Times New Roman" w:hAnsi="Times New Roman" w:cs="Times New Roman"/>
      <w:b/>
      <w:bCs/>
      <w:spacing w:val="-10"/>
      <w:sz w:val="22"/>
      <w:szCs w:val="22"/>
    </w:rPr>
  </w:style>
  <w:style w:type="character" w:customStyle="1" w:styleId="FontStyle352">
    <w:name w:val="Font Style352"/>
    <w:uiPriority w:val="99"/>
    <w:rsid w:val="008A001D"/>
    <w:rPr>
      <w:rFonts w:ascii="Times New Roman" w:hAnsi="Times New Roman" w:cs="Times New Roman"/>
      <w:b/>
      <w:bCs/>
      <w:sz w:val="16"/>
      <w:szCs w:val="16"/>
    </w:rPr>
  </w:style>
  <w:style w:type="character" w:customStyle="1" w:styleId="FontStyle356">
    <w:name w:val="Font Style356"/>
    <w:uiPriority w:val="99"/>
    <w:rsid w:val="008A001D"/>
    <w:rPr>
      <w:rFonts w:ascii="Times New Roman" w:hAnsi="Times New Roman" w:cs="Times New Roman"/>
      <w:b/>
      <w:bCs/>
      <w:spacing w:val="-10"/>
      <w:sz w:val="22"/>
      <w:szCs w:val="22"/>
    </w:rPr>
  </w:style>
  <w:style w:type="character" w:customStyle="1" w:styleId="FontStyle298">
    <w:name w:val="Font Style298"/>
    <w:uiPriority w:val="99"/>
    <w:rsid w:val="008A001D"/>
    <w:rPr>
      <w:rFonts w:ascii="Times New Roman" w:hAnsi="Times New Roman" w:cs="Times New Roman"/>
      <w:sz w:val="18"/>
      <w:szCs w:val="18"/>
    </w:rPr>
  </w:style>
  <w:style w:type="character" w:customStyle="1" w:styleId="FontStyle311">
    <w:name w:val="Font Style311"/>
    <w:uiPriority w:val="99"/>
    <w:rsid w:val="008A001D"/>
    <w:rPr>
      <w:rFonts w:ascii="Times New Roman" w:hAnsi="Times New Roman" w:cs="Times New Roman"/>
      <w:b/>
      <w:bCs/>
      <w:spacing w:val="-10"/>
      <w:sz w:val="18"/>
      <w:szCs w:val="18"/>
    </w:rPr>
  </w:style>
  <w:style w:type="character" w:customStyle="1" w:styleId="FontStyle332">
    <w:name w:val="Font Style332"/>
    <w:uiPriority w:val="99"/>
    <w:rsid w:val="008A001D"/>
    <w:rPr>
      <w:rFonts w:ascii="Times New Roman" w:hAnsi="Times New Roman" w:cs="Times New Roman"/>
      <w:b/>
      <w:bCs/>
      <w:i/>
      <w:iCs/>
      <w:spacing w:val="-10"/>
      <w:sz w:val="20"/>
      <w:szCs w:val="20"/>
    </w:rPr>
  </w:style>
  <w:style w:type="character" w:customStyle="1" w:styleId="FontStyle371">
    <w:name w:val="Font Style371"/>
    <w:uiPriority w:val="99"/>
    <w:rsid w:val="008A001D"/>
    <w:rPr>
      <w:rFonts w:ascii="Times New Roman" w:hAnsi="Times New Roman" w:cs="Times New Roman"/>
      <w:sz w:val="16"/>
      <w:szCs w:val="16"/>
    </w:rPr>
  </w:style>
  <w:style w:type="character" w:customStyle="1" w:styleId="FontStyle350">
    <w:name w:val="Font Style350"/>
    <w:uiPriority w:val="99"/>
    <w:rsid w:val="008A001D"/>
    <w:rPr>
      <w:rFonts w:ascii="Times New Roman" w:hAnsi="Times New Roman" w:cs="Times New Roman"/>
      <w:b/>
      <w:bCs/>
      <w:i/>
      <w:iCs/>
      <w:sz w:val="20"/>
      <w:szCs w:val="20"/>
    </w:rPr>
  </w:style>
  <w:style w:type="paragraph" w:customStyle="1" w:styleId="Style8">
    <w:name w:val="Style8"/>
    <w:basedOn w:val="Normal"/>
    <w:uiPriority w:val="99"/>
    <w:rsid w:val="008A001D"/>
    <w:pPr>
      <w:widowControl w:val="0"/>
      <w:autoSpaceDE w:val="0"/>
      <w:autoSpaceDN w:val="0"/>
      <w:adjustRightInd w:val="0"/>
    </w:pPr>
    <w:rPr>
      <w:rFonts w:eastAsia="Times New Roman"/>
      <w:sz w:val="24"/>
    </w:rPr>
  </w:style>
  <w:style w:type="paragraph" w:customStyle="1" w:styleId="Style5">
    <w:name w:val="Style5"/>
    <w:basedOn w:val="Normal"/>
    <w:uiPriority w:val="99"/>
    <w:rsid w:val="008A001D"/>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8A001D"/>
    <w:pPr>
      <w:widowControl w:val="0"/>
      <w:autoSpaceDE w:val="0"/>
      <w:autoSpaceDN w:val="0"/>
      <w:adjustRightInd w:val="0"/>
    </w:pPr>
    <w:rPr>
      <w:rFonts w:eastAsia="Times New Roman"/>
      <w:sz w:val="24"/>
    </w:rPr>
  </w:style>
  <w:style w:type="character" w:customStyle="1" w:styleId="FontStyle351">
    <w:name w:val="Font Style351"/>
    <w:uiPriority w:val="99"/>
    <w:rsid w:val="008A001D"/>
    <w:rPr>
      <w:rFonts w:ascii="Times New Roman" w:hAnsi="Times New Roman" w:cs="Times New Roman"/>
      <w:b/>
      <w:bCs/>
      <w:sz w:val="22"/>
      <w:szCs w:val="22"/>
    </w:rPr>
  </w:style>
  <w:style w:type="paragraph" w:customStyle="1" w:styleId="Style10">
    <w:name w:val="Style10"/>
    <w:basedOn w:val="Normal"/>
    <w:uiPriority w:val="99"/>
    <w:rsid w:val="008A001D"/>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8A001D"/>
    <w:pPr>
      <w:widowControl w:val="0"/>
      <w:autoSpaceDE w:val="0"/>
      <w:autoSpaceDN w:val="0"/>
      <w:adjustRightInd w:val="0"/>
      <w:jc w:val="both"/>
    </w:pPr>
    <w:rPr>
      <w:rFonts w:eastAsia="Times New Roman"/>
      <w:sz w:val="24"/>
    </w:rPr>
  </w:style>
  <w:style w:type="character" w:customStyle="1" w:styleId="FontStyle369">
    <w:name w:val="Font Style369"/>
    <w:uiPriority w:val="99"/>
    <w:rsid w:val="008A001D"/>
    <w:rPr>
      <w:rFonts w:ascii="Times New Roman" w:hAnsi="Times New Roman" w:cs="Times New Roman"/>
      <w:b/>
      <w:bCs/>
      <w:spacing w:val="-10"/>
      <w:sz w:val="20"/>
      <w:szCs w:val="20"/>
    </w:rPr>
  </w:style>
  <w:style w:type="character" w:customStyle="1" w:styleId="FontStyle357">
    <w:name w:val="Font Style357"/>
    <w:uiPriority w:val="99"/>
    <w:rsid w:val="008A001D"/>
    <w:rPr>
      <w:rFonts w:ascii="Times New Roman" w:hAnsi="Times New Roman" w:cs="Times New Roman"/>
      <w:b/>
      <w:bCs/>
      <w:spacing w:val="-10"/>
      <w:sz w:val="22"/>
      <w:szCs w:val="22"/>
    </w:rPr>
  </w:style>
  <w:style w:type="paragraph" w:customStyle="1" w:styleId="Style67">
    <w:name w:val="Style67"/>
    <w:basedOn w:val="Normal"/>
    <w:uiPriority w:val="99"/>
    <w:rsid w:val="008A001D"/>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8A001D"/>
    <w:rPr>
      <w:rFonts w:ascii="Times New Roman" w:hAnsi="Times New Roman" w:cs="Times New Roman"/>
      <w:sz w:val="20"/>
      <w:szCs w:val="20"/>
    </w:rPr>
  </w:style>
  <w:style w:type="character" w:customStyle="1" w:styleId="FontStyle374">
    <w:name w:val="Font Style374"/>
    <w:uiPriority w:val="99"/>
    <w:rsid w:val="008A001D"/>
    <w:rPr>
      <w:rFonts w:ascii="Times New Roman" w:hAnsi="Times New Roman" w:cs="Times New Roman"/>
      <w:b/>
      <w:bCs/>
      <w:spacing w:val="-10"/>
      <w:sz w:val="22"/>
      <w:szCs w:val="22"/>
    </w:rPr>
  </w:style>
  <w:style w:type="paragraph" w:customStyle="1" w:styleId="Style30">
    <w:name w:val="Style30"/>
    <w:basedOn w:val="Normal"/>
    <w:uiPriority w:val="99"/>
    <w:rsid w:val="008A001D"/>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8A001D"/>
    <w:rPr>
      <w:rFonts w:ascii="Times New Roman" w:hAnsi="Times New Roman" w:cs="Times New Roman"/>
      <w:smallCaps/>
      <w:sz w:val="16"/>
      <w:szCs w:val="16"/>
    </w:rPr>
  </w:style>
  <w:style w:type="paragraph" w:customStyle="1" w:styleId="Style93">
    <w:name w:val="Style93"/>
    <w:basedOn w:val="Normal"/>
    <w:uiPriority w:val="99"/>
    <w:rsid w:val="008A001D"/>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8A001D"/>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8A001D"/>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8A001D"/>
    <w:rPr>
      <w:u w:val="single"/>
    </w:rPr>
  </w:style>
  <w:style w:type="character" w:customStyle="1" w:styleId="SmalltextCharCharCharChar0">
    <w:name w:val="Small text Char Char Char Char"/>
    <w:rsid w:val="008A001D"/>
    <w:rPr>
      <w:sz w:val="16"/>
      <w:szCs w:val="24"/>
      <w:lang w:val="en-US" w:eastAsia="en-US" w:bidi="ar-SA"/>
    </w:rPr>
  </w:style>
  <w:style w:type="paragraph" w:customStyle="1" w:styleId="boldcitation">
    <w:name w:val="bold citation"/>
    <w:basedOn w:val="Normal"/>
    <w:rsid w:val="008A001D"/>
    <w:rPr>
      <w:rFonts w:ascii="Arial" w:eastAsia="Times New Roman" w:hAnsi="Arial"/>
      <w:b/>
      <w:sz w:val="28"/>
      <w:u w:val="thick"/>
    </w:rPr>
  </w:style>
  <w:style w:type="character" w:customStyle="1" w:styleId="underlinecardChar">
    <w:name w:val="underline card Char"/>
    <w:rsid w:val="008A001D"/>
    <w:rPr>
      <w:rFonts w:ascii="Arial" w:hAnsi="Arial"/>
      <w:noProof w:val="0"/>
      <w:sz w:val="18"/>
      <w:szCs w:val="24"/>
      <w:u w:val="single"/>
      <w:lang w:val="en-US" w:eastAsia="en-US" w:bidi="ar-SA"/>
    </w:rPr>
  </w:style>
  <w:style w:type="character" w:customStyle="1" w:styleId="CardsCharCharChar">
    <w:name w:val="Cards Char Char Char"/>
    <w:rsid w:val="008A001D"/>
    <w:rPr>
      <w:szCs w:val="24"/>
      <w:lang w:val="en-US" w:eastAsia="en-US" w:bidi="ar-SA"/>
    </w:rPr>
  </w:style>
  <w:style w:type="character" w:customStyle="1" w:styleId="HiddenBlockHeaderChar">
    <w:name w:val="Hidden Block Header Char"/>
    <w:link w:val="HiddenBlockHeader"/>
    <w:rsid w:val="008A001D"/>
    <w:rPr>
      <w:rFonts w:ascii="Times New Roman" w:eastAsia="Times New Roman" w:hAnsi="Times New Roman" w:cs="Courier New"/>
      <w:b/>
      <w:bCs/>
      <w:sz w:val="28"/>
      <w:szCs w:val="22"/>
    </w:rPr>
  </w:style>
  <w:style w:type="paragraph" w:customStyle="1" w:styleId="NothingCharChar">
    <w:name w:val="Nothing Char Char"/>
    <w:link w:val="NothingCharCharChar"/>
    <w:rsid w:val="008A001D"/>
    <w:pPr>
      <w:jc w:val="both"/>
    </w:pPr>
    <w:rPr>
      <w:rFonts w:ascii="Times New Roman" w:eastAsia="MS Mincho" w:hAnsi="Times New Roman" w:cs="Times New Roman"/>
    </w:rPr>
  </w:style>
  <w:style w:type="character" w:customStyle="1" w:styleId="NothingCharCharChar">
    <w:name w:val="Nothing Char Char Char"/>
    <w:link w:val="NothingCharChar"/>
    <w:rsid w:val="008A001D"/>
    <w:rPr>
      <w:rFonts w:ascii="Times New Roman" w:eastAsia="MS Mincho" w:hAnsi="Times New Roman" w:cs="Times New Roman"/>
    </w:rPr>
  </w:style>
  <w:style w:type="character" w:customStyle="1" w:styleId="CardsCharChar">
    <w:name w:val="Cards Char Char"/>
    <w:rsid w:val="008A001D"/>
    <w:rPr>
      <w:szCs w:val="24"/>
      <w:lang w:val="en-US" w:eastAsia="en-US" w:bidi="ar-SA"/>
    </w:rPr>
  </w:style>
  <w:style w:type="character" w:customStyle="1" w:styleId="CardsCharCharCharChar">
    <w:name w:val="Cards Char Char Char Char"/>
    <w:rsid w:val="008A001D"/>
    <w:rPr>
      <w:szCs w:val="24"/>
      <w:lang w:val="en-US" w:eastAsia="en-US" w:bidi="ar-SA"/>
    </w:rPr>
  </w:style>
  <w:style w:type="character" w:customStyle="1" w:styleId="BlockHeadingsCharChar">
    <w:name w:val="Block Headings Char Char"/>
    <w:rsid w:val="008A001D"/>
    <w:rPr>
      <w:b/>
      <w:sz w:val="36"/>
      <w:szCs w:val="24"/>
      <w:u w:val="single"/>
      <w:lang w:val="en-US" w:eastAsia="en-US" w:bidi="ar-SA"/>
    </w:rPr>
  </w:style>
  <w:style w:type="character" w:customStyle="1" w:styleId="NothingChar1">
    <w:name w:val="Nothing Char1"/>
    <w:rsid w:val="008A001D"/>
    <w:rPr>
      <w:szCs w:val="24"/>
      <w:lang w:val="en-US" w:eastAsia="en-US" w:bidi="ar-SA"/>
    </w:rPr>
  </w:style>
  <w:style w:type="paragraph" w:customStyle="1" w:styleId="bloctitles">
    <w:name w:val="bloc titles"/>
    <w:basedOn w:val="Heading1"/>
    <w:next w:val="Normal"/>
    <w:link w:val="bloctitlesChar"/>
    <w:autoRedefine/>
    <w:rsid w:val="008A001D"/>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8A001D"/>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8A001D"/>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8A001D"/>
  </w:style>
  <w:style w:type="character" w:customStyle="1" w:styleId="RegularChar">
    <w:name w:val="Regular Char"/>
    <w:link w:val="Regular"/>
    <w:rsid w:val="008A001D"/>
    <w:rPr>
      <w:rFonts w:ascii="Garamond" w:eastAsia="Times New Roman" w:hAnsi="Garamond" w:cs="Arial"/>
      <w:bCs/>
      <w:kern w:val="20"/>
      <w:sz w:val="20"/>
      <w:szCs w:val="32"/>
    </w:rPr>
  </w:style>
  <w:style w:type="character" w:customStyle="1" w:styleId="StyleTimesNewRoman">
    <w:name w:val="Style Times New Roman"/>
    <w:rsid w:val="008A001D"/>
    <w:rPr>
      <w:rFonts w:ascii="Garamond" w:hAnsi="Garamond"/>
    </w:rPr>
  </w:style>
  <w:style w:type="paragraph" w:customStyle="1" w:styleId="INDENTEDPARAGRAPH">
    <w:name w:val="INDENTED PARAGRAPH"/>
    <w:rsid w:val="008A001D"/>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8A001D"/>
    <w:rPr>
      <w:rFonts w:cs="Arial"/>
      <w:bCs/>
      <w:caps/>
      <w:color w:val="FFFFFF"/>
      <w:sz w:val="2"/>
      <w:szCs w:val="2"/>
      <w:lang w:val="en-US" w:eastAsia="en-US" w:bidi="ar-SA"/>
    </w:rPr>
  </w:style>
  <w:style w:type="paragraph" w:customStyle="1" w:styleId="Numbering">
    <w:name w:val="Numbering"/>
    <w:basedOn w:val="Normal"/>
    <w:next w:val="Normal"/>
    <w:rsid w:val="008A001D"/>
    <w:pPr>
      <w:widowControl w:val="0"/>
      <w:numPr>
        <w:numId w:val="19"/>
      </w:numPr>
      <w:suppressAutoHyphens/>
      <w:spacing w:after="200"/>
    </w:pPr>
    <w:rPr>
      <w:rFonts w:eastAsia="Times New Roman"/>
      <w:b/>
      <w:sz w:val="24"/>
      <w:szCs w:val="18"/>
    </w:rPr>
  </w:style>
  <w:style w:type="paragraph" w:customStyle="1" w:styleId="Un-IndexedHeading">
    <w:name w:val="Un-Indexed Heading"/>
    <w:basedOn w:val="Heading1"/>
    <w:next w:val="Normal"/>
    <w:rsid w:val="008A001D"/>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8A001D"/>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8A001D"/>
    <w:pPr>
      <w:numPr>
        <w:numId w:val="17"/>
      </w:numPr>
    </w:pPr>
  </w:style>
  <w:style w:type="paragraph" w:customStyle="1" w:styleId="Lettering">
    <w:name w:val="Lettering"/>
    <w:basedOn w:val="Numbering"/>
    <w:next w:val="Normal"/>
    <w:rsid w:val="008A001D"/>
    <w:pPr>
      <w:numPr>
        <w:numId w:val="15"/>
      </w:numPr>
    </w:pPr>
    <w:rPr>
      <w:szCs w:val="22"/>
    </w:rPr>
  </w:style>
  <w:style w:type="paragraph" w:customStyle="1" w:styleId="FileName">
    <w:name w:val="File Name"/>
    <w:basedOn w:val="Normal"/>
    <w:next w:val="Normal"/>
    <w:rsid w:val="008A001D"/>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8A001D"/>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8A001D"/>
    <w:pPr>
      <w:numPr>
        <w:numId w:val="18"/>
      </w:numPr>
      <w:tabs>
        <w:tab w:val="num" w:pos="360"/>
      </w:tabs>
      <w:ind w:left="360"/>
    </w:pPr>
  </w:style>
  <w:style w:type="paragraph" w:customStyle="1" w:styleId="CardContinued1">
    <w:name w:val="Card Continued 1"/>
    <w:basedOn w:val="Normal"/>
    <w:next w:val="Normal"/>
    <w:rsid w:val="008A001D"/>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8A001D"/>
    <w:pPr>
      <w:numPr>
        <w:numId w:val="0"/>
      </w:numPr>
      <w:spacing w:before="0" w:after="120"/>
      <w:jc w:val="left"/>
    </w:pPr>
  </w:style>
  <w:style w:type="paragraph" w:customStyle="1" w:styleId="Clearformatting0">
    <w:name w:val="Clear formatting"/>
    <w:basedOn w:val="Normal"/>
    <w:rsid w:val="008A001D"/>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8A001D"/>
  </w:style>
  <w:style w:type="paragraph" w:customStyle="1" w:styleId="SmallCardText">
    <w:name w:val="Small Card Text"/>
    <w:rsid w:val="008A001D"/>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8A001D"/>
    <w:rPr>
      <w:sz w:val="16"/>
      <w:szCs w:val="16"/>
      <w:lang w:val="en-US" w:eastAsia="en-US" w:bidi="ar-SA"/>
    </w:rPr>
  </w:style>
  <w:style w:type="paragraph" w:customStyle="1" w:styleId="TAGFONT">
    <w:name w:val="TAG FONT"/>
    <w:basedOn w:val="Normal"/>
    <w:autoRedefine/>
    <w:rsid w:val="008A001D"/>
    <w:rPr>
      <w:rFonts w:eastAsia="Times New Roman"/>
      <w:sz w:val="24"/>
    </w:rPr>
  </w:style>
  <w:style w:type="character" w:customStyle="1" w:styleId="mainarttxt">
    <w:name w:val="mainarttxt"/>
    <w:basedOn w:val="DefaultParagraphFont"/>
    <w:rsid w:val="008A001D"/>
  </w:style>
  <w:style w:type="paragraph" w:customStyle="1" w:styleId="TagChar1CharCharCharChar">
    <w:name w:val="Tag Char1 Char Char Char Char"/>
    <w:basedOn w:val="Normal"/>
    <w:rsid w:val="008A001D"/>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8A001D"/>
    <w:rPr>
      <w:sz w:val="20"/>
    </w:rPr>
  </w:style>
  <w:style w:type="character" w:customStyle="1" w:styleId="highlightChar">
    <w:name w:val="highlight Char"/>
    <w:rsid w:val="008A001D"/>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8A001D"/>
    <w:rPr>
      <w:rFonts w:eastAsia="Batang" w:cs="Arial"/>
      <w:b/>
      <w:bCs/>
      <w:iCs/>
      <w:sz w:val="24"/>
      <w:szCs w:val="28"/>
      <w:lang w:val="en-US" w:eastAsia="en-US" w:bidi="ar-SA"/>
    </w:rPr>
  </w:style>
  <w:style w:type="paragraph" w:customStyle="1" w:styleId="formfldssel">
    <w:name w:val="formfldssel"/>
    <w:basedOn w:val="Normal"/>
    <w:rsid w:val="008A001D"/>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8A001D"/>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8A001D"/>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8A001D"/>
  </w:style>
  <w:style w:type="character" w:customStyle="1" w:styleId="StyleCardTextUnderline3Char">
    <w:name w:val="Style Card Text + Underline3 Char"/>
    <w:rsid w:val="008A001D"/>
    <w:rPr>
      <w:rFonts w:eastAsia="SimSun"/>
      <w:szCs w:val="24"/>
      <w:u w:val="thick"/>
      <w:lang w:val="en-US" w:eastAsia="zh-CN" w:bidi="ar-SA"/>
    </w:rPr>
  </w:style>
  <w:style w:type="character" w:customStyle="1" w:styleId="BoldandUnderlineChar1Char2CharChar">
    <w:name w:val="Bold and Underline Char1 Char2 Char Char"/>
    <w:rsid w:val="008A001D"/>
    <w:rPr>
      <w:b/>
      <w:noProof w:val="0"/>
      <w:szCs w:val="24"/>
      <w:u w:val="single"/>
      <w:lang w:val="en-US" w:eastAsia="en-US" w:bidi="ar-SA"/>
    </w:rPr>
  </w:style>
  <w:style w:type="character" w:customStyle="1" w:styleId="UnderlineChar1Char1">
    <w:name w:val="Underline Char1 Char1"/>
    <w:rsid w:val="008A001D"/>
    <w:rPr>
      <w:noProof w:val="0"/>
      <w:szCs w:val="24"/>
      <w:u w:val="single"/>
      <w:lang w:val="en-US" w:eastAsia="en-US" w:bidi="ar-SA"/>
    </w:rPr>
  </w:style>
  <w:style w:type="paragraph" w:customStyle="1" w:styleId="Underlinestyle1">
    <w:name w:val="Underlinestyle"/>
    <w:basedOn w:val="Normal"/>
    <w:rsid w:val="008A001D"/>
    <w:pPr>
      <w:tabs>
        <w:tab w:val="left" w:pos="720"/>
      </w:tabs>
      <w:ind w:left="720"/>
    </w:pPr>
    <w:rPr>
      <w:rFonts w:eastAsia="Times New Roman"/>
      <w:szCs w:val="20"/>
      <w:u w:val="single"/>
    </w:rPr>
  </w:style>
  <w:style w:type="character" w:customStyle="1" w:styleId="featurecontentgray1">
    <w:name w:val="featurecontentgray1"/>
    <w:rsid w:val="008A001D"/>
    <w:rPr>
      <w:rFonts w:ascii="Arial" w:hAnsi="Arial" w:cs="Arial" w:hint="default"/>
      <w:color w:val="666666"/>
    </w:rPr>
  </w:style>
  <w:style w:type="character" w:customStyle="1" w:styleId="CardCharCharChar0">
    <w:name w:val="Card Char Char Char"/>
    <w:rsid w:val="008A001D"/>
    <w:rPr>
      <w:rFonts w:ascii="Book Antiqua" w:hAnsi="Book Antiqua"/>
      <w:szCs w:val="24"/>
      <w:lang w:val="en-US" w:eastAsia="en-US" w:bidi="ar-SA"/>
    </w:rPr>
  </w:style>
  <w:style w:type="character" w:customStyle="1" w:styleId="big1">
    <w:name w:val="big1"/>
    <w:rsid w:val="008A001D"/>
    <w:rPr>
      <w:sz w:val="28"/>
      <w:szCs w:val="28"/>
    </w:rPr>
  </w:style>
  <w:style w:type="character" w:customStyle="1" w:styleId="prodgeneral">
    <w:name w:val="prodgeneral"/>
    <w:basedOn w:val="DefaultParagraphFont"/>
    <w:rsid w:val="008A001D"/>
  </w:style>
  <w:style w:type="character" w:customStyle="1" w:styleId="StyleUnderlineChar0">
    <w:name w:val="Style Underline + Char"/>
    <w:rsid w:val="008A001D"/>
    <w:rPr>
      <w:rFonts w:eastAsia="SimSun" w:cs="Arial"/>
      <w:b/>
      <w:bCs/>
      <w:iCs/>
      <w:caps/>
      <w:sz w:val="24"/>
      <w:szCs w:val="24"/>
      <w:u w:val="single"/>
      <w:lang w:val="en-US" w:eastAsia="en-US" w:bidi="ar-SA"/>
    </w:rPr>
  </w:style>
  <w:style w:type="character" w:customStyle="1" w:styleId="StyleciteChar">
    <w:name w:val="Style cite + Char"/>
    <w:basedOn w:val="citeChar2"/>
    <w:rsid w:val="008A001D"/>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8A001D"/>
    <w:rPr>
      <w:rFonts w:eastAsia="Times New Roman"/>
      <w:b/>
      <w:sz w:val="24"/>
    </w:rPr>
  </w:style>
  <w:style w:type="paragraph" w:customStyle="1" w:styleId="RepeatHeader">
    <w:name w:val="Repeat Header"/>
    <w:basedOn w:val="HeaderDebate"/>
    <w:rsid w:val="008A001D"/>
    <w:pPr>
      <w:outlineLvl w:val="1"/>
    </w:pPr>
    <w:rPr>
      <w:szCs w:val="48"/>
    </w:rPr>
  </w:style>
  <w:style w:type="character" w:customStyle="1" w:styleId="sectiontitle">
    <w:name w:val="sectiontitle"/>
    <w:basedOn w:val="DefaultParagraphFont"/>
    <w:rsid w:val="008A001D"/>
  </w:style>
  <w:style w:type="character" w:customStyle="1" w:styleId="sectionsubtitle">
    <w:name w:val="sectionsubtitle"/>
    <w:basedOn w:val="DefaultParagraphFont"/>
    <w:rsid w:val="008A001D"/>
  </w:style>
  <w:style w:type="character" w:customStyle="1" w:styleId="copyright">
    <w:name w:val="copyright"/>
    <w:basedOn w:val="DefaultParagraphFont"/>
    <w:rsid w:val="008A001D"/>
  </w:style>
  <w:style w:type="character" w:customStyle="1" w:styleId="EvidenceTag">
    <w:name w:val="Evidence Tag"/>
    <w:rsid w:val="008A001D"/>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8A001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8A001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8A001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8A001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8A001D"/>
    <w:rPr>
      <w:rFonts w:eastAsia="Times New Roman"/>
      <w:sz w:val="16"/>
    </w:rPr>
  </w:style>
  <w:style w:type="paragraph" w:customStyle="1" w:styleId="citationunderline">
    <w:name w:val="citation/underline"/>
    <w:autoRedefine/>
    <w:rsid w:val="008A001D"/>
    <w:rPr>
      <w:rFonts w:ascii="Times New Roman" w:eastAsia="Times New Roman" w:hAnsi="Times New Roman" w:cs="Times New Roman"/>
      <w:b/>
      <w:u w:val="single"/>
    </w:rPr>
  </w:style>
  <w:style w:type="character" w:customStyle="1" w:styleId="smcaps">
    <w:name w:val="smcaps"/>
    <w:basedOn w:val="DefaultParagraphFont"/>
    <w:rsid w:val="008A001D"/>
  </w:style>
  <w:style w:type="character" w:customStyle="1" w:styleId="inside-head1">
    <w:name w:val="inside-head1"/>
    <w:rsid w:val="008A001D"/>
    <w:rPr>
      <w:rFonts w:ascii="Arial" w:hAnsi="Arial" w:cs="Arial" w:hint="default"/>
      <w:b/>
      <w:bCs/>
      <w:color w:val="000000"/>
      <w:spacing w:val="-15"/>
      <w:sz w:val="45"/>
      <w:szCs w:val="45"/>
    </w:rPr>
  </w:style>
  <w:style w:type="character" w:customStyle="1" w:styleId="datestamp1">
    <w:name w:val="datestamp1"/>
    <w:rsid w:val="008A001D"/>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8A001D"/>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8A001D"/>
  </w:style>
  <w:style w:type="paragraph" w:customStyle="1" w:styleId="links1">
    <w:name w:val="links1"/>
    <w:basedOn w:val="Normal"/>
    <w:rsid w:val="008A001D"/>
    <w:pPr>
      <w:spacing w:before="100" w:beforeAutospacing="1" w:after="100" w:afterAutospacing="1"/>
    </w:pPr>
    <w:rPr>
      <w:rFonts w:eastAsia="Times New Roman"/>
      <w:color w:val="FFFFFF"/>
      <w:sz w:val="16"/>
      <w:szCs w:val="16"/>
    </w:rPr>
  </w:style>
  <w:style w:type="paragraph" w:customStyle="1" w:styleId="endtext">
    <w:name w:val="endtext"/>
    <w:basedOn w:val="Normal"/>
    <w:rsid w:val="008A001D"/>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8A001D"/>
    <w:rPr>
      <w:rFonts w:ascii="Verdana" w:hAnsi="Verdana" w:hint="default"/>
      <w:b/>
      <w:bCs/>
      <w:sz w:val="32"/>
      <w:szCs w:val="32"/>
    </w:rPr>
  </w:style>
  <w:style w:type="character" w:customStyle="1" w:styleId="storydeck31">
    <w:name w:val="storydeck31"/>
    <w:rsid w:val="008A001D"/>
    <w:rPr>
      <w:rFonts w:ascii="Verdana" w:hAnsi="Verdana" w:hint="default"/>
      <w:i w:val="0"/>
      <w:iCs w:val="0"/>
      <w:sz w:val="21"/>
      <w:szCs w:val="21"/>
    </w:rPr>
  </w:style>
  <w:style w:type="character" w:customStyle="1" w:styleId="subtitle10">
    <w:name w:val="subtitle1"/>
    <w:rsid w:val="008A001D"/>
    <w:rPr>
      <w:rFonts w:ascii="Verdana" w:hAnsi="Verdana" w:hint="default"/>
      <w:b w:val="0"/>
      <w:bCs w:val="0"/>
      <w:vanish w:val="0"/>
      <w:webHidden w:val="0"/>
      <w:color w:val="484848"/>
      <w:sz w:val="14"/>
      <w:szCs w:val="14"/>
      <w:specVanish w:val="0"/>
    </w:rPr>
  </w:style>
  <w:style w:type="paragraph" w:customStyle="1" w:styleId="g">
    <w:name w:val="g"/>
    <w:basedOn w:val="Normal"/>
    <w:rsid w:val="008A001D"/>
    <w:pPr>
      <w:spacing w:before="240" w:after="240"/>
    </w:pPr>
    <w:rPr>
      <w:rFonts w:eastAsia="Times New Roman"/>
      <w:sz w:val="24"/>
    </w:rPr>
  </w:style>
  <w:style w:type="character" w:customStyle="1" w:styleId="clsbiolink">
    <w:name w:val="clsbiolink"/>
    <w:basedOn w:val="DefaultParagraphFont"/>
    <w:rsid w:val="008A001D"/>
  </w:style>
  <w:style w:type="character" w:customStyle="1" w:styleId="clssmaller">
    <w:name w:val="clssmaller"/>
    <w:basedOn w:val="DefaultParagraphFont"/>
    <w:rsid w:val="008A001D"/>
  </w:style>
  <w:style w:type="character" w:customStyle="1" w:styleId="sm1">
    <w:name w:val="sm1"/>
    <w:rsid w:val="008A001D"/>
    <w:rPr>
      <w:rFonts w:ascii="Verdana" w:hAnsi="Verdana" w:hint="default"/>
      <w:i w:val="0"/>
      <w:iCs w:val="0"/>
      <w:smallCaps w:val="0"/>
      <w:color w:val="000000"/>
      <w:sz w:val="17"/>
      <w:szCs w:val="17"/>
    </w:rPr>
  </w:style>
  <w:style w:type="character" w:customStyle="1" w:styleId="noindentChar">
    <w:name w:val="noindent Char"/>
    <w:rsid w:val="008A001D"/>
    <w:rPr>
      <w:rFonts w:ascii="Arial" w:hAnsi="Arial" w:cs="Arial"/>
      <w:sz w:val="24"/>
      <w:szCs w:val="24"/>
      <w:lang w:val="en-US" w:eastAsia="en-US" w:bidi="ar-SA"/>
    </w:rPr>
  </w:style>
  <w:style w:type="character" w:customStyle="1" w:styleId="SmallChar1">
    <w:name w:val="Small Char1"/>
    <w:rsid w:val="008A001D"/>
    <w:rPr>
      <w:sz w:val="16"/>
      <w:szCs w:val="24"/>
      <w:lang w:val="en-US" w:eastAsia="en-US" w:bidi="ar-SA"/>
    </w:rPr>
  </w:style>
  <w:style w:type="character" w:customStyle="1" w:styleId="fullcite0">
    <w:name w:val="fullcite"/>
    <w:basedOn w:val="DefaultParagraphFont"/>
    <w:rsid w:val="008A001D"/>
  </w:style>
  <w:style w:type="character" w:customStyle="1" w:styleId="Style9ptThickunderline">
    <w:name w:val="Style 9 pt Thick underline"/>
    <w:rsid w:val="008A001D"/>
    <w:rPr>
      <w:sz w:val="24"/>
      <w:u w:val="thick"/>
    </w:rPr>
  </w:style>
  <w:style w:type="paragraph" w:customStyle="1" w:styleId="Repeatheader0">
    <w:name w:val="Repeat header"/>
    <w:basedOn w:val="Normal"/>
    <w:autoRedefine/>
    <w:rsid w:val="008A001D"/>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8A001D"/>
    <w:rPr>
      <w:rFonts w:ascii="Times New Roman" w:hAnsi="Times New Roman" w:cs="Calibri"/>
      <w:sz w:val="16"/>
    </w:rPr>
  </w:style>
  <w:style w:type="character" w:customStyle="1" w:styleId="CardNotUnderlinedChar">
    <w:name w:val="Card Not Underlined Char"/>
    <w:rsid w:val="008A001D"/>
    <w:rPr>
      <w:sz w:val="16"/>
      <w:lang w:val="en-US" w:eastAsia="en-US" w:bidi="ar-SA"/>
    </w:rPr>
  </w:style>
  <w:style w:type="paragraph" w:customStyle="1" w:styleId="CardNotUnderlined3">
    <w:name w:val="Card Not Underlined 3"/>
    <w:basedOn w:val="CardNotUnderlined"/>
    <w:rsid w:val="008A001D"/>
    <w:rPr>
      <w:rFonts w:ascii="Times New Roman" w:hAnsi="Times New Roman" w:cs="Calibri"/>
    </w:rPr>
  </w:style>
  <w:style w:type="paragraph" w:customStyle="1" w:styleId="CardNotUnderlinedFinal">
    <w:name w:val="Card Not Underlined Final"/>
    <w:basedOn w:val="CardNotUnderlined3"/>
    <w:rsid w:val="008A001D"/>
    <w:rPr>
      <w:sz w:val="20"/>
    </w:rPr>
  </w:style>
  <w:style w:type="character" w:customStyle="1" w:styleId="tagChar3">
    <w:name w:val="tag Char3"/>
    <w:rsid w:val="008A001D"/>
    <w:rPr>
      <w:b/>
      <w:sz w:val="24"/>
      <w:szCs w:val="24"/>
      <w:lang w:val="en-US" w:eastAsia="en-US" w:bidi="ar-SA"/>
    </w:rPr>
  </w:style>
  <w:style w:type="character" w:customStyle="1" w:styleId="link-mailto">
    <w:name w:val="link-mailto"/>
    <w:basedOn w:val="DefaultParagraphFont"/>
    <w:rsid w:val="008A001D"/>
  </w:style>
  <w:style w:type="character" w:customStyle="1" w:styleId="StyleUnderlineUnderlineChar">
    <w:name w:val="Style Underline + Underline Char"/>
    <w:rsid w:val="008A001D"/>
    <w:rPr>
      <w:rFonts w:ascii="Trebuchet MS" w:hAnsi="Trebuchet MS"/>
      <w:szCs w:val="18"/>
      <w:u w:val="single"/>
      <w:lang w:val="en-US" w:eastAsia="en-US" w:bidi="ar-SA"/>
    </w:rPr>
  </w:style>
  <w:style w:type="paragraph" w:customStyle="1" w:styleId="formfld">
    <w:name w:val="formfld"/>
    <w:basedOn w:val="Normal"/>
    <w:rsid w:val="008A001D"/>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8A001D"/>
    <w:pPr>
      <w:keepLines w:val="0"/>
      <w:pageBreakBefore w:val="0"/>
      <w:numPr>
        <w:numId w:val="20"/>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8A001D"/>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8A001D"/>
    <w:rPr>
      <w:rFonts w:ascii="Times New Roman" w:eastAsia="Times New Roman" w:hAnsi="Times New Roman" w:cs="Times New Roman"/>
      <w:sz w:val="20"/>
      <w:u w:val="thick"/>
    </w:rPr>
  </w:style>
  <w:style w:type="paragraph" w:customStyle="1" w:styleId="SmallCards">
    <w:name w:val="Small Cards"/>
    <w:basedOn w:val="Cards"/>
    <w:link w:val="SmallCardsChar"/>
    <w:rsid w:val="008A001D"/>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8A001D"/>
    <w:rPr>
      <w:rFonts w:ascii="Times New Roman" w:eastAsia="Times New Roman" w:hAnsi="Times New Roman" w:cs="Times New Roman"/>
      <w:sz w:val="14"/>
    </w:rPr>
  </w:style>
  <w:style w:type="paragraph" w:customStyle="1" w:styleId="ReadingCites">
    <w:name w:val="Reading Cites"/>
    <w:basedOn w:val="Normal"/>
    <w:link w:val="ReadingCitesChar"/>
    <w:rsid w:val="008A001D"/>
    <w:rPr>
      <w:rFonts w:eastAsia="Times New Roman"/>
      <w:b/>
      <w:sz w:val="20"/>
      <w:szCs w:val="20"/>
    </w:rPr>
  </w:style>
  <w:style w:type="character" w:customStyle="1" w:styleId="ReadingCitesChar">
    <w:name w:val="Reading Cites Char"/>
    <w:link w:val="ReadingCites"/>
    <w:rsid w:val="008A001D"/>
    <w:rPr>
      <w:rFonts w:ascii="Calibri" w:eastAsia="Times New Roman" w:hAnsi="Calibri"/>
      <w:b/>
      <w:sz w:val="20"/>
      <w:szCs w:val="20"/>
    </w:rPr>
  </w:style>
  <w:style w:type="paragraph" w:customStyle="1" w:styleId="ContentsHeading">
    <w:name w:val="Contents Heading"/>
    <w:basedOn w:val="Heading1"/>
    <w:next w:val="Normal"/>
    <w:rsid w:val="008A001D"/>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8A001D"/>
    <w:pPr>
      <w:spacing w:before="100" w:beforeAutospacing="1" w:after="100" w:afterAutospacing="1"/>
    </w:pPr>
    <w:rPr>
      <w:rFonts w:eastAsia="Times New Roman"/>
      <w:sz w:val="20"/>
    </w:rPr>
  </w:style>
  <w:style w:type="character" w:customStyle="1" w:styleId="CharacterStyle8">
    <w:name w:val="Character Style 8"/>
    <w:rsid w:val="008A001D"/>
    <w:rPr>
      <w:sz w:val="22"/>
      <w:szCs w:val="22"/>
    </w:rPr>
  </w:style>
  <w:style w:type="paragraph" w:customStyle="1" w:styleId="Style110">
    <w:name w:val="Style 11"/>
    <w:rsid w:val="008A001D"/>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8A001D"/>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8A001D"/>
    <w:rPr>
      <w:b/>
      <w:sz w:val="24"/>
    </w:rPr>
  </w:style>
  <w:style w:type="character" w:customStyle="1" w:styleId="CardText1CharChar">
    <w:name w:val="Card Text 1 Char Char"/>
    <w:rsid w:val="008A001D"/>
    <w:rPr>
      <w:rFonts w:ascii="Arial Narrow" w:hAnsi="Arial Narrow"/>
      <w:color w:val="000000"/>
      <w:sz w:val="22"/>
      <w:szCs w:val="22"/>
      <w:u w:val="single"/>
      <w:lang w:val="en-US" w:eastAsia="en-US" w:bidi="ar-SA"/>
    </w:rPr>
  </w:style>
  <w:style w:type="character" w:customStyle="1" w:styleId="CardText1Char1">
    <w:name w:val="Card Text 1 Char1"/>
    <w:rsid w:val="008A001D"/>
    <w:rPr>
      <w:rFonts w:ascii="Arial Narrow" w:hAnsi="Arial Narrow"/>
      <w:color w:val="000000"/>
      <w:sz w:val="22"/>
      <w:szCs w:val="22"/>
      <w:u w:val="single"/>
      <w:lang w:val="en-US" w:eastAsia="en-US" w:bidi="ar-SA"/>
    </w:rPr>
  </w:style>
  <w:style w:type="paragraph" w:customStyle="1" w:styleId="Style70">
    <w:name w:val="Style 7"/>
    <w:rsid w:val="008A001D"/>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8A001D"/>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8A001D"/>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8A001D"/>
  </w:style>
  <w:style w:type="paragraph" w:customStyle="1" w:styleId="Header1">
    <w:name w:val="Header1"/>
    <w:aliases w:val="Header Char Char,Header Char Char Char Char Char Char Char Cha,Char Char Char Cha"/>
    <w:basedOn w:val="Heading1"/>
    <w:next w:val="Heading1"/>
    <w:qFormat/>
    <w:rsid w:val="008A001D"/>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8A001D"/>
    <w:rPr>
      <w:b/>
      <w:bCs/>
      <w:color w:val="695B54"/>
    </w:rPr>
  </w:style>
  <w:style w:type="paragraph" w:customStyle="1" w:styleId="Heading11">
    <w:name w:val="Heading 11"/>
    <w:basedOn w:val="Normal"/>
    <w:next w:val="Normal"/>
    <w:rsid w:val="008A001D"/>
    <w:pPr>
      <w:keepNext/>
      <w:widowControl w:val="0"/>
      <w:suppressAutoHyphens/>
      <w:jc w:val="center"/>
    </w:pPr>
    <w:rPr>
      <w:rFonts w:eastAsia="Tahoma"/>
      <w:b/>
      <w:sz w:val="48"/>
      <w:szCs w:val="32"/>
      <w:u w:val="single"/>
    </w:rPr>
  </w:style>
  <w:style w:type="paragraph" w:customStyle="1" w:styleId="TextHeading">
    <w:name w:val="Text Heading"/>
    <w:basedOn w:val="Heading3"/>
    <w:rsid w:val="008A001D"/>
    <w:pPr>
      <w:keepLines w:val="0"/>
      <w:pageBreakBefore w:val="0"/>
      <w:spacing w:before="0"/>
      <w:jc w:val="left"/>
    </w:pPr>
    <w:rPr>
      <w:rFonts w:eastAsia="Times New Roman" w:cs="Arial"/>
      <w:bCs w:val="0"/>
      <w:sz w:val="22"/>
      <w:szCs w:val="26"/>
    </w:rPr>
  </w:style>
  <w:style w:type="character" w:customStyle="1" w:styleId="TextHeadingChar">
    <w:name w:val="Text Heading Char"/>
    <w:rsid w:val="008A001D"/>
    <w:rPr>
      <w:rFonts w:cs="Arial"/>
      <w:b/>
      <w:bCs/>
      <w:sz w:val="22"/>
      <w:szCs w:val="26"/>
      <w:u w:val="single"/>
      <w:lang w:val="en-US" w:eastAsia="en-US" w:bidi="ar-SA"/>
    </w:rPr>
  </w:style>
  <w:style w:type="character" w:customStyle="1" w:styleId="FootnoteCharacters">
    <w:name w:val="Footnote Characters"/>
    <w:rsid w:val="008A001D"/>
    <w:rPr>
      <w:vertAlign w:val="superscript"/>
    </w:rPr>
  </w:style>
  <w:style w:type="paragraph" w:customStyle="1" w:styleId="StyleHeading1BlockTitleHeading1Char1ALEXHeadingBrief-He2">
    <w:name w:val="Style Heading 1Block TitleHeading 1 Char1ALEXHeadingBrief - He...2"/>
    <w:basedOn w:val="Heading1"/>
    <w:autoRedefine/>
    <w:rsid w:val="008A001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8A001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8A001D"/>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8A001D"/>
    <w:rPr>
      <w:rFonts w:ascii="Arial" w:eastAsia="Times New Roman" w:hAnsi="Arial"/>
      <w:smallCaps/>
    </w:rPr>
  </w:style>
  <w:style w:type="paragraph" w:customStyle="1" w:styleId="DebateBody">
    <w:name w:val="Debate Body"/>
    <w:basedOn w:val="Normal"/>
    <w:qFormat/>
    <w:rsid w:val="008A001D"/>
    <w:rPr>
      <w:rFonts w:ascii="Cambria" w:eastAsia="Cambria" w:hAnsi="Cambria"/>
      <w:b/>
      <w:caps/>
      <w:sz w:val="24"/>
    </w:rPr>
  </w:style>
  <w:style w:type="paragraph" w:customStyle="1" w:styleId="StyleDebateBodyBefore12pt">
    <w:name w:val="Style Debate Body + Before:  12 pt"/>
    <w:basedOn w:val="Normal"/>
    <w:next w:val="Normal"/>
    <w:rsid w:val="008A001D"/>
    <w:pPr>
      <w:spacing w:before="240"/>
    </w:pPr>
    <w:rPr>
      <w:rFonts w:eastAsia="Times New Roman"/>
      <w:bCs/>
      <w:sz w:val="20"/>
      <w:szCs w:val="20"/>
    </w:rPr>
  </w:style>
  <w:style w:type="paragraph" w:customStyle="1" w:styleId="StyleDebateBodyBefore12pt1">
    <w:name w:val="Style Debate Body + Before:  12 pt1"/>
    <w:basedOn w:val="Normal"/>
    <w:rsid w:val="008A001D"/>
    <w:pPr>
      <w:spacing w:before="240"/>
    </w:pPr>
    <w:rPr>
      <w:rFonts w:eastAsia="Times New Roman"/>
      <w:bCs/>
      <w:sz w:val="20"/>
      <w:szCs w:val="20"/>
    </w:rPr>
  </w:style>
  <w:style w:type="character" w:customStyle="1" w:styleId="10ptnotbold">
    <w:name w:val="10ptnotbold"/>
    <w:rsid w:val="008A001D"/>
    <w:rPr>
      <w:sz w:val="20"/>
    </w:rPr>
  </w:style>
  <w:style w:type="paragraph" w:customStyle="1" w:styleId="PageNumber11">
    <w:name w:val="Page Number11"/>
    <w:basedOn w:val="Normal"/>
    <w:next w:val="Normal"/>
    <w:rsid w:val="008A001D"/>
    <w:rPr>
      <w:rFonts w:eastAsia="Times New Roman"/>
      <w:sz w:val="20"/>
    </w:rPr>
  </w:style>
  <w:style w:type="character" w:customStyle="1" w:styleId="Heading2CharCharCharCharCharCharCharCharCharCharCharCharCharChar1">
    <w:name w:val="Heading 2 Char Char Char Char Char Char Char Char Char Char Char Char Char Char1"/>
    <w:rsid w:val="008A001D"/>
    <w:rPr>
      <w:rFonts w:eastAsia="SimSun" w:cs="Arial"/>
      <w:b/>
      <w:bCs/>
      <w:iCs/>
      <w:sz w:val="24"/>
      <w:szCs w:val="28"/>
      <w:lang w:val="en-US" w:eastAsia="zh-CN" w:bidi="ar-SA"/>
    </w:rPr>
  </w:style>
  <w:style w:type="character" w:customStyle="1" w:styleId="Char31">
    <w:name w:val="Char31"/>
    <w:rsid w:val="008A001D"/>
    <w:rPr>
      <w:rFonts w:cs="Arial"/>
      <w:bCs/>
      <w:u w:val="thick"/>
      <w:lang w:val="en-US" w:eastAsia="en-US" w:bidi="ar-SA"/>
    </w:rPr>
  </w:style>
  <w:style w:type="paragraph" w:customStyle="1" w:styleId="StyleHeading1Centered">
    <w:name w:val="Style Heading 1 + Centered"/>
    <w:basedOn w:val="Heading1"/>
    <w:rsid w:val="008A001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8A001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8A001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8A001D"/>
    <w:pPr>
      <w:spacing w:before="120"/>
    </w:pPr>
    <w:rPr>
      <w:rFonts w:eastAsia="Times New Roman"/>
      <w:sz w:val="20"/>
    </w:rPr>
  </w:style>
  <w:style w:type="character" w:customStyle="1" w:styleId="underliningChar0">
    <w:name w:val="underlining Char"/>
    <w:rsid w:val="008A001D"/>
    <w:rPr>
      <w:b/>
      <w:szCs w:val="24"/>
      <w:u w:val="single"/>
      <w:lang w:val="en-US" w:eastAsia="en-US" w:bidi="ar-SA"/>
    </w:rPr>
  </w:style>
  <w:style w:type="character" w:customStyle="1" w:styleId="notreadChar">
    <w:name w:val="not read Char"/>
    <w:rsid w:val="008A001D"/>
    <w:rPr>
      <w:sz w:val="18"/>
      <w:szCs w:val="24"/>
      <w:lang w:val="en-US" w:eastAsia="en-US" w:bidi="ar-SA"/>
    </w:rPr>
  </w:style>
  <w:style w:type="paragraph" w:customStyle="1" w:styleId="StyleStrong10ptNotBold">
    <w:name w:val="Style Strong + 10 pt Not Bold"/>
    <w:basedOn w:val="Normal"/>
    <w:autoRedefine/>
    <w:rsid w:val="008A001D"/>
    <w:pPr>
      <w:ind w:left="720" w:hanging="360"/>
    </w:pPr>
    <w:rPr>
      <w:rFonts w:eastAsia="Times New Roman"/>
      <w:sz w:val="26"/>
      <w:szCs w:val="26"/>
    </w:rPr>
  </w:style>
  <w:style w:type="character" w:customStyle="1" w:styleId="prbodytext1">
    <w:name w:val="pr_bodytext1"/>
    <w:rsid w:val="008A001D"/>
    <w:rPr>
      <w:rFonts w:ascii="Arial" w:hAnsi="Arial" w:cs="Arial" w:hint="default"/>
      <w:sz w:val="20"/>
      <w:szCs w:val="20"/>
    </w:rPr>
  </w:style>
  <w:style w:type="character" w:customStyle="1" w:styleId="smallCharChar">
    <w:name w:val="small Char Char"/>
    <w:rsid w:val="008A001D"/>
    <w:rPr>
      <w:rFonts w:ascii="Times New Roman" w:eastAsia="Times New Roman" w:hAnsi="Times New Roman" w:cs="Times New Roman"/>
      <w:sz w:val="12"/>
      <w:szCs w:val="16"/>
    </w:rPr>
  </w:style>
  <w:style w:type="character" w:customStyle="1" w:styleId="Undlerine">
    <w:name w:val="Undlerine"/>
    <w:qFormat/>
    <w:rsid w:val="008A001D"/>
    <w:rPr>
      <w:rFonts w:ascii="Times New Roman" w:hAnsi="Times New Roman"/>
      <w:w w:val="110"/>
      <w:sz w:val="20"/>
      <w:szCs w:val="20"/>
      <w:u w:val="single"/>
      <w:bdr w:val="none" w:sz="0" w:space="0" w:color="auto"/>
      <w:lang w:bidi="he-IL"/>
    </w:rPr>
  </w:style>
  <w:style w:type="character" w:customStyle="1" w:styleId="Aunderline1">
    <w:name w:val="Aunderline"/>
    <w:qFormat/>
    <w:rsid w:val="008A001D"/>
    <w:rPr>
      <w:rFonts w:ascii="Times New Roman" w:hAnsi="Times New Roman"/>
      <w:sz w:val="20"/>
      <w:u w:val="single"/>
    </w:rPr>
  </w:style>
  <w:style w:type="paragraph" w:customStyle="1" w:styleId="NormalUnderline0">
    <w:name w:val="Normal + Underline"/>
    <w:basedOn w:val="Normal"/>
    <w:link w:val="NormalUnderlineChar0"/>
    <w:rsid w:val="008A001D"/>
    <w:pPr>
      <w:ind w:left="720"/>
    </w:pPr>
    <w:rPr>
      <w:rFonts w:eastAsia="Times New Roman"/>
      <w:b/>
      <w:sz w:val="20"/>
      <w:u w:val="single"/>
      <w:lang w:val="x-none" w:eastAsia="x-none"/>
    </w:rPr>
  </w:style>
  <w:style w:type="character" w:customStyle="1" w:styleId="NormalUnderlineChar0">
    <w:name w:val="Normal + Underline Char"/>
    <w:link w:val="NormalUnderline0"/>
    <w:rsid w:val="008A001D"/>
    <w:rPr>
      <w:rFonts w:ascii="Calibri" w:eastAsia="Times New Roman" w:hAnsi="Calibri"/>
      <w:b/>
      <w:sz w:val="20"/>
      <w:u w:val="single"/>
      <w:lang w:val="x-none" w:eastAsia="x-none"/>
    </w:rPr>
  </w:style>
  <w:style w:type="character" w:customStyle="1" w:styleId="Boxes">
    <w:name w:val="Boxes"/>
    <w:qFormat/>
    <w:rsid w:val="008A001D"/>
    <w:rPr>
      <w:rFonts w:ascii="Times New Roman" w:hAnsi="Times New Roman"/>
      <w:sz w:val="20"/>
      <w:u w:val="single"/>
      <w:bdr w:val="single" w:sz="4" w:space="0" w:color="auto"/>
    </w:rPr>
  </w:style>
  <w:style w:type="character" w:customStyle="1" w:styleId="tim">
    <w:name w:val="tim"/>
    <w:qFormat/>
    <w:rsid w:val="008A001D"/>
    <w:rPr>
      <w:rFonts w:ascii="Times New Roman" w:hAnsi="Times New Roman"/>
      <w:sz w:val="20"/>
      <w:u w:val="single"/>
    </w:rPr>
  </w:style>
  <w:style w:type="character" w:customStyle="1" w:styleId="hl">
    <w:name w:val="hl"/>
    <w:basedOn w:val="DefaultParagraphFont"/>
    <w:rsid w:val="008A001D"/>
  </w:style>
  <w:style w:type="character" w:customStyle="1" w:styleId="clock1">
    <w:name w:val="clock1"/>
    <w:rsid w:val="008A001D"/>
    <w:rPr>
      <w:color w:val="B51B1B"/>
    </w:rPr>
  </w:style>
  <w:style w:type="character" w:customStyle="1" w:styleId="smallChar10">
    <w:name w:val="small Char1"/>
    <w:rsid w:val="008A001D"/>
    <w:rPr>
      <w:sz w:val="12"/>
      <w:szCs w:val="16"/>
      <w:lang w:val="en-US" w:eastAsia="en-US" w:bidi="ar-SA"/>
    </w:rPr>
  </w:style>
  <w:style w:type="character" w:customStyle="1" w:styleId="SmallCardsCharChar">
    <w:name w:val="Small Cards Char Char"/>
    <w:rsid w:val="008A001D"/>
    <w:rPr>
      <w:sz w:val="14"/>
      <w:szCs w:val="24"/>
      <w:lang w:val="en-US" w:eastAsia="en-US" w:bidi="ar-SA"/>
    </w:rPr>
  </w:style>
  <w:style w:type="paragraph" w:customStyle="1" w:styleId="NormalCards">
    <w:name w:val="Normal Cards"/>
    <w:basedOn w:val="Normal"/>
    <w:rsid w:val="008A001D"/>
    <w:pPr>
      <w:ind w:left="288"/>
    </w:pPr>
    <w:rPr>
      <w:rFonts w:eastAsia="Times New Roman"/>
      <w:sz w:val="20"/>
    </w:rPr>
  </w:style>
  <w:style w:type="character" w:customStyle="1" w:styleId="iniciales">
    <w:name w:val="iniciales"/>
    <w:basedOn w:val="DefaultParagraphFont"/>
    <w:rsid w:val="008A001D"/>
  </w:style>
  <w:style w:type="character" w:customStyle="1" w:styleId="Style10ptBoldUnderline">
    <w:name w:val="Style 10 pt Bold Underline"/>
    <w:rsid w:val="008A001D"/>
    <w:rPr>
      <w:b/>
      <w:bCs/>
      <w:sz w:val="20"/>
      <w:u w:val="single"/>
    </w:rPr>
  </w:style>
  <w:style w:type="paragraph" w:customStyle="1" w:styleId="outdent">
    <w:name w:val="outdent"/>
    <w:basedOn w:val="Normal"/>
    <w:rsid w:val="008A001D"/>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8A001D"/>
    <w:pPr>
      <w:spacing w:before="100" w:beforeAutospacing="1" w:after="100" w:afterAutospacing="1"/>
    </w:pPr>
    <w:rPr>
      <w:rFonts w:eastAsia="Times New Roman"/>
      <w:sz w:val="24"/>
    </w:rPr>
  </w:style>
  <w:style w:type="paragraph" w:customStyle="1" w:styleId="separator">
    <w:name w:val="separator"/>
    <w:basedOn w:val="Normal"/>
    <w:rsid w:val="008A001D"/>
    <w:pPr>
      <w:spacing w:before="100" w:beforeAutospacing="1" w:after="100" w:afterAutospacing="1"/>
    </w:pPr>
    <w:rPr>
      <w:rFonts w:eastAsia="Times New Roman"/>
      <w:sz w:val="24"/>
    </w:rPr>
  </w:style>
  <w:style w:type="paragraph" w:customStyle="1" w:styleId="bulletfollow">
    <w:name w:val="bulletfollow"/>
    <w:basedOn w:val="Normal"/>
    <w:rsid w:val="008A001D"/>
    <w:pPr>
      <w:spacing w:before="100" w:beforeAutospacing="1" w:after="100" w:afterAutospacing="1"/>
    </w:pPr>
    <w:rPr>
      <w:rFonts w:eastAsia="Times New Roman"/>
      <w:sz w:val="24"/>
    </w:rPr>
  </w:style>
  <w:style w:type="paragraph" w:customStyle="1" w:styleId="bulleted">
    <w:name w:val="bulleted"/>
    <w:basedOn w:val="Normal"/>
    <w:rsid w:val="008A001D"/>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8A001D"/>
    <w:rPr>
      <w:rFonts w:ascii="Times New Roman" w:eastAsia="Times New Roman" w:hAnsi="Times New Roman" w:cs="Times New Roman"/>
      <w:strike/>
      <w:sz w:val="20"/>
      <w:szCs w:val="20"/>
    </w:rPr>
  </w:style>
  <w:style w:type="character" w:customStyle="1" w:styleId="StrikethroughChar">
    <w:name w:val="Strikethrough Char"/>
    <w:link w:val="Strikethrough0"/>
    <w:rsid w:val="008A001D"/>
    <w:rPr>
      <w:rFonts w:ascii="Times New Roman" w:eastAsia="Times New Roman" w:hAnsi="Times New Roman" w:cs="Times New Roman"/>
      <w:strike/>
      <w:sz w:val="20"/>
      <w:szCs w:val="20"/>
    </w:rPr>
  </w:style>
  <w:style w:type="character" w:customStyle="1" w:styleId="UnderlineCardsCharChar">
    <w:name w:val="Underline Cards Char Char"/>
    <w:rsid w:val="008A001D"/>
    <w:rPr>
      <w:rFonts w:eastAsia="SimSun"/>
      <w:szCs w:val="24"/>
      <w:u w:val="thick"/>
      <w:lang w:val="en-US" w:eastAsia="en-US" w:bidi="ar-SA"/>
    </w:rPr>
  </w:style>
  <w:style w:type="character" w:customStyle="1" w:styleId="head">
    <w:name w:val="head"/>
    <w:basedOn w:val="DefaultParagraphFont"/>
    <w:rsid w:val="008A001D"/>
  </w:style>
  <w:style w:type="paragraph" w:customStyle="1" w:styleId="authorgroup">
    <w:name w:val="authorgroup"/>
    <w:basedOn w:val="Normal"/>
    <w:rsid w:val="008A001D"/>
    <w:pPr>
      <w:spacing w:before="100" w:beforeAutospacing="1" w:after="100" w:afterAutospacing="1"/>
    </w:pPr>
    <w:rPr>
      <w:rFonts w:eastAsia="Calibri"/>
      <w:sz w:val="24"/>
    </w:rPr>
  </w:style>
  <w:style w:type="paragraph" w:customStyle="1" w:styleId="affiliation1">
    <w:name w:val="affiliation1"/>
    <w:basedOn w:val="Normal"/>
    <w:rsid w:val="008A001D"/>
    <w:pPr>
      <w:spacing w:before="100" w:beforeAutospacing="1" w:after="100" w:afterAutospacing="1"/>
    </w:pPr>
    <w:rPr>
      <w:rFonts w:eastAsia="Calibri"/>
      <w:sz w:val="24"/>
    </w:rPr>
  </w:style>
  <w:style w:type="paragraph" w:customStyle="1" w:styleId="norm">
    <w:name w:val="norm"/>
    <w:basedOn w:val="Normal"/>
    <w:rsid w:val="008A001D"/>
    <w:pPr>
      <w:spacing w:before="100" w:beforeAutospacing="1" w:after="100" w:afterAutospacing="1"/>
    </w:pPr>
    <w:rPr>
      <w:rFonts w:eastAsia="Calibri"/>
      <w:sz w:val="24"/>
    </w:rPr>
  </w:style>
  <w:style w:type="character" w:customStyle="1" w:styleId="smallcapitals">
    <w:name w:val="smallcapitals"/>
    <w:basedOn w:val="DefaultParagraphFont"/>
    <w:rsid w:val="008A001D"/>
  </w:style>
  <w:style w:type="character" w:customStyle="1" w:styleId="number0">
    <w:name w:val="number"/>
    <w:basedOn w:val="DefaultParagraphFont"/>
    <w:rsid w:val="008A001D"/>
  </w:style>
  <w:style w:type="character" w:customStyle="1" w:styleId="swauthor">
    <w:name w:val="sw_author"/>
    <w:rsid w:val="008A001D"/>
  </w:style>
  <w:style w:type="character" w:customStyle="1" w:styleId="articlebody1">
    <w:name w:val="articlebody1"/>
    <w:rsid w:val="008A001D"/>
  </w:style>
  <w:style w:type="character" w:customStyle="1" w:styleId="small1">
    <w:name w:val="small1"/>
    <w:rsid w:val="008A001D"/>
  </w:style>
  <w:style w:type="paragraph" w:customStyle="1" w:styleId="AuthorDate2">
    <w:name w:val="Author/Date"/>
    <w:basedOn w:val="Normal"/>
    <w:link w:val="AuthorDateChar1"/>
    <w:rsid w:val="008A001D"/>
    <w:rPr>
      <w:rFonts w:eastAsia="Times New Roman"/>
      <w:b/>
      <w:sz w:val="24"/>
      <w:u w:val="single"/>
    </w:rPr>
  </w:style>
  <w:style w:type="character" w:customStyle="1" w:styleId="AuthorDateChar1">
    <w:name w:val="Author/Date Char1"/>
    <w:link w:val="AuthorDate2"/>
    <w:rsid w:val="008A001D"/>
    <w:rPr>
      <w:rFonts w:ascii="Calibri" w:eastAsia="Times New Roman" w:hAnsi="Calibri"/>
      <w:b/>
      <w:u w:val="single"/>
    </w:rPr>
  </w:style>
  <w:style w:type="character" w:customStyle="1" w:styleId="Shortcite">
    <w:name w:val="Shortcite"/>
    <w:basedOn w:val="DefaultParagraphFont"/>
    <w:rsid w:val="008A001D"/>
    <w:rPr>
      <w:rFonts w:ascii="Times New Roman" w:hAnsi="Times New Roman"/>
      <w:b/>
      <w:bCs/>
      <w:sz w:val="20"/>
    </w:rPr>
  </w:style>
  <w:style w:type="character" w:customStyle="1" w:styleId="Longcite">
    <w:name w:val="Longcite"/>
    <w:basedOn w:val="DefaultParagraphFont"/>
    <w:rsid w:val="008A001D"/>
    <w:rPr>
      <w:sz w:val="16"/>
    </w:rPr>
  </w:style>
  <w:style w:type="paragraph" w:customStyle="1" w:styleId="analytic0">
    <w:name w:val="analytic"/>
    <w:basedOn w:val="Normal"/>
    <w:link w:val="analyticChar0"/>
    <w:uiPriority w:val="4"/>
    <w:qFormat/>
    <w:rsid w:val="008A001D"/>
    <w:pPr>
      <w:spacing w:before="120"/>
    </w:pPr>
    <w:rPr>
      <w:rFonts w:ascii="Arial" w:hAnsi="Arial"/>
      <w:b/>
      <w:sz w:val="20"/>
    </w:rPr>
  </w:style>
  <w:style w:type="character" w:customStyle="1" w:styleId="analyticChar0">
    <w:name w:val="analytic Char"/>
    <w:basedOn w:val="DefaultParagraphFont"/>
    <w:link w:val="analytic0"/>
    <w:uiPriority w:val="4"/>
    <w:rsid w:val="008A001D"/>
    <w:rPr>
      <w:rFonts w:ascii="Arial" w:hAnsi="Arial"/>
      <w:b/>
      <w:sz w:val="20"/>
    </w:rPr>
  </w:style>
  <w:style w:type="character" w:customStyle="1" w:styleId="Normal30">
    <w:name w:val="Normal3"/>
    <w:basedOn w:val="DefaultParagraphFont"/>
    <w:rsid w:val="008A001D"/>
  </w:style>
  <w:style w:type="paragraph" w:customStyle="1" w:styleId="PageNumber8">
    <w:name w:val="Page Number8"/>
    <w:basedOn w:val="Normal"/>
    <w:next w:val="Normal"/>
    <w:rsid w:val="008A001D"/>
    <w:pPr>
      <w:spacing w:after="0" w:line="240" w:lineRule="auto"/>
    </w:pPr>
    <w:rPr>
      <w:rFonts w:ascii="Times New Roman" w:eastAsia="Times New Roman" w:hAnsi="Times New Roman"/>
      <w:sz w:val="20"/>
    </w:rPr>
  </w:style>
  <w:style w:type="paragraph" w:customStyle="1" w:styleId="Header2">
    <w:name w:val="Header2"/>
    <w:basedOn w:val="Heading1"/>
    <w:next w:val="Heading1"/>
    <w:rsid w:val="008A001D"/>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8A001D"/>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8A001D"/>
    <w:rPr>
      <w:rFonts w:cs="New Baskerville"/>
      <w:color w:val="000000"/>
    </w:rPr>
  </w:style>
  <w:style w:type="character" w:customStyle="1" w:styleId="postauthor">
    <w:name w:val="postauthor"/>
    <w:basedOn w:val="DefaultParagraphFont"/>
    <w:rsid w:val="008A001D"/>
  </w:style>
  <w:style w:type="paragraph" w:customStyle="1" w:styleId="notes-source-hasnotes">
    <w:name w:val="notes-source-hasnotes"/>
    <w:basedOn w:val="Normal"/>
    <w:rsid w:val="008A001D"/>
    <w:pPr>
      <w:spacing w:before="100" w:beforeAutospacing="1" w:after="100" w:afterAutospacing="1"/>
    </w:pPr>
    <w:rPr>
      <w:rFonts w:ascii="Times" w:hAnsi="Times"/>
      <w:sz w:val="20"/>
      <w:szCs w:val="20"/>
    </w:rPr>
  </w:style>
  <w:style w:type="character" w:customStyle="1" w:styleId="span">
    <w:name w:val="span"/>
    <w:basedOn w:val="DefaultParagraphFont"/>
    <w:rsid w:val="008A001D"/>
  </w:style>
  <w:style w:type="character" w:customStyle="1" w:styleId="maintitle">
    <w:name w:val="maintitle"/>
    <w:basedOn w:val="DefaultParagraphFont"/>
    <w:rsid w:val="008A001D"/>
  </w:style>
  <w:style w:type="character" w:customStyle="1" w:styleId="thirdparty-logo">
    <w:name w:val="thirdparty-logo"/>
    <w:basedOn w:val="DefaultParagraphFont"/>
    <w:rsid w:val="008A001D"/>
  </w:style>
  <w:style w:type="paragraph" w:customStyle="1" w:styleId="articlemeta">
    <w:name w:val="articlemeta"/>
    <w:basedOn w:val="Normal"/>
    <w:rsid w:val="008A001D"/>
    <w:pPr>
      <w:spacing w:before="100" w:beforeAutospacing="1" w:after="100" w:afterAutospacing="1"/>
    </w:pPr>
    <w:rPr>
      <w:rFonts w:ascii="Times" w:hAnsi="Times"/>
      <w:sz w:val="20"/>
      <w:szCs w:val="20"/>
    </w:rPr>
  </w:style>
  <w:style w:type="character" w:customStyle="1" w:styleId="vcard">
    <w:name w:val="vcard"/>
    <w:basedOn w:val="DefaultParagraphFont"/>
    <w:rsid w:val="008A001D"/>
  </w:style>
  <w:style w:type="character" w:customStyle="1" w:styleId="print-footnote">
    <w:name w:val="print-footnote"/>
    <w:basedOn w:val="DefaultParagraphFont"/>
    <w:rsid w:val="008A001D"/>
  </w:style>
  <w:style w:type="character" w:customStyle="1" w:styleId="datestring">
    <w:name w:val="datestring"/>
    <w:basedOn w:val="DefaultParagraphFont"/>
    <w:rsid w:val="008A001D"/>
  </w:style>
  <w:style w:type="paragraph" w:customStyle="1" w:styleId="left">
    <w:name w:val="left"/>
    <w:basedOn w:val="Normal"/>
    <w:rsid w:val="008A001D"/>
    <w:pPr>
      <w:spacing w:before="100" w:beforeAutospacing="1" w:after="100" w:afterAutospacing="1"/>
    </w:pPr>
    <w:rPr>
      <w:rFonts w:ascii="Times" w:hAnsi="Times"/>
      <w:sz w:val="20"/>
      <w:szCs w:val="20"/>
    </w:rPr>
  </w:style>
  <w:style w:type="paragraph" w:customStyle="1" w:styleId="right">
    <w:name w:val="right"/>
    <w:basedOn w:val="Normal"/>
    <w:rsid w:val="008A001D"/>
    <w:pPr>
      <w:spacing w:before="100" w:beforeAutospacing="1" w:after="100" w:afterAutospacing="1"/>
    </w:pPr>
    <w:rPr>
      <w:rFonts w:ascii="Times" w:hAnsi="Times"/>
      <w:sz w:val="20"/>
      <w:szCs w:val="20"/>
    </w:rPr>
  </w:style>
  <w:style w:type="character" w:customStyle="1" w:styleId="gptad">
    <w:name w:val="gptad"/>
    <w:basedOn w:val="DefaultParagraphFont"/>
    <w:rsid w:val="008A001D"/>
  </w:style>
  <w:style w:type="paragraph" w:customStyle="1" w:styleId="creditpostedmodified">
    <w:name w:val="credit_posted_modified"/>
    <w:basedOn w:val="Normal"/>
    <w:rsid w:val="008A001D"/>
    <w:pPr>
      <w:spacing w:before="100" w:beforeAutospacing="1" w:after="100" w:afterAutospacing="1"/>
    </w:pPr>
    <w:rPr>
      <w:rFonts w:ascii="Times" w:hAnsi="Times"/>
      <w:sz w:val="20"/>
      <w:szCs w:val="20"/>
    </w:rPr>
  </w:style>
  <w:style w:type="character" w:customStyle="1" w:styleId="creditline">
    <w:name w:val="creditline"/>
    <w:basedOn w:val="DefaultParagraphFont"/>
    <w:rsid w:val="008A001D"/>
  </w:style>
  <w:style w:type="character" w:customStyle="1" w:styleId="grd">
    <w:name w:val="grd"/>
    <w:basedOn w:val="DefaultParagraphFont"/>
    <w:rsid w:val="008A001D"/>
  </w:style>
  <w:style w:type="paragraph" w:customStyle="1" w:styleId="hs-text-container">
    <w:name w:val="hs-text-container"/>
    <w:basedOn w:val="Normal"/>
    <w:rsid w:val="008A001D"/>
    <w:pPr>
      <w:spacing w:before="100" w:beforeAutospacing="1" w:after="100" w:afterAutospacing="1"/>
    </w:pPr>
    <w:rPr>
      <w:rFonts w:ascii="Times" w:hAnsi="Times"/>
      <w:sz w:val="20"/>
      <w:szCs w:val="20"/>
    </w:rPr>
  </w:style>
  <w:style w:type="character" w:customStyle="1" w:styleId="created">
    <w:name w:val="created"/>
    <w:basedOn w:val="DefaultParagraphFont"/>
    <w:rsid w:val="008A001D"/>
  </w:style>
  <w:style w:type="character" w:customStyle="1" w:styleId="changed">
    <w:name w:val="changed"/>
    <w:basedOn w:val="DefaultParagraphFont"/>
    <w:rsid w:val="008A001D"/>
  </w:style>
  <w:style w:type="character" w:customStyle="1" w:styleId="article-author-name">
    <w:name w:val="article-author-name"/>
    <w:basedOn w:val="DefaultParagraphFont"/>
    <w:rsid w:val="008A001D"/>
  </w:style>
  <w:style w:type="character" w:customStyle="1" w:styleId="bioexcerpt">
    <w:name w:val="bio_excerpt"/>
    <w:basedOn w:val="DefaultParagraphFont"/>
    <w:rsid w:val="008A001D"/>
  </w:style>
  <w:style w:type="character" w:customStyle="1" w:styleId="commentcount">
    <w:name w:val="comment_count"/>
    <w:basedOn w:val="DefaultParagraphFont"/>
    <w:rsid w:val="008A001D"/>
  </w:style>
  <w:style w:type="character" w:customStyle="1" w:styleId="searchtermshighlighted">
    <w:name w:val="searchtermshighlighted"/>
    <w:basedOn w:val="DefaultParagraphFont"/>
    <w:rsid w:val="008A001D"/>
  </w:style>
  <w:style w:type="character" w:customStyle="1" w:styleId="contributornametrigger">
    <w:name w:val="contributornametrigger"/>
    <w:basedOn w:val="DefaultParagraphFont"/>
    <w:rsid w:val="008A001D"/>
  </w:style>
  <w:style w:type="character" w:customStyle="1" w:styleId="bylinepipe">
    <w:name w:val="bylinepipe"/>
    <w:basedOn w:val="DefaultParagraphFont"/>
    <w:rsid w:val="008A001D"/>
  </w:style>
  <w:style w:type="character" w:customStyle="1" w:styleId="lucenesearchresulturlb">
    <w:name w:val="lucene_search_result_url_b"/>
    <w:basedOn w:val="DefaultParagraphFont"/>
    <w:rsid w:val="008A001D"/>
  </w:style>
  <w:style w:type="character" w:customStyle="1" w:styleId="faculty-title">
    <w:name w:val="faculty-title"/>
    <w:basedOn w:val="DefaultParagraphFont"/>
    <w:rsid w:val="008A001D"/>
  </w:style>
  <w:style w:type="character" w:customStyle="1" w:styleId="count">
    <w:name w:val="count"/>
    <w:basedOn w:val="DefaultParagraphFont"/>
    <w:rsid w:val="008A001D"/>
  </w:style>
  <w:style w:type="character" w:customStyle="1" w:styleId="volume">
    <w:name w:val="volume"/>
    <w:basedOn w:val="DefaultParagraphFont"/>
    <w:rsid w:val="008A001D"/>
  </w:style>
  <w:style w:type="character" w:customStyle="1" w:styleId="issue">
    <w:name w:val="issue"/>
    <w:basedOn w:val="DefaultParagraphFont"/>
    <w:rsid w:val="008A001D"/>
  </w:style>
  <w:style w:type="character" w:customStyle="1" w:styleId="pages">
    <w:name w:val="pages"/>
    <w:basedOn w:val="DefaultParagraphFont"/>
    <w:rsid w:val="008A001D"/>
  </w:style>
  <w:style w:type="character" w:customStyle="1" w:styleId="person">
    <w:name w:val="person"/>
    <w:basedOn w:val="DefaultParagraphFont"/>
    <w:rsid w:val="008A001D"/>
  </w:style>
  <w:style w:type="character" w:customStyle="1" w:styleId="corresponding">
    <w:name w:val="corresponding"/>
    <w:basedOn w:val="DefaultParagraphFont"/>
    <w:rsid w:val="008A001D"/>
  </w:style>
  <w:style w:type="paragraph" w:customStyle="1" w:styleId="entry-meta">
    <w:name w:val="entry-meta"/>
    <w:basedOn w:val="Normal"/>
    <w:rsid w:val="008A001D"/>
    <w:pPr>
      <w:spacing w:before="100" w:beforeAutospacing="1" w:after="100" w:afterAutospacing="1"/>
    </w:pPr>
    <w:rPr>
      <w:rFonts w:ascii="Times" w:hAnsi="Times"/>
      <w:sz w:val="20"/>
      <w:szCs w:val="20"/>
    </w:rPr>
  </w:style>
  <w:style w:type="character" w:customStyle="1" w:styleId="post-time">
    <w:name w:val="post-time"/>
    <w:basedOn w:val="DefaultParagraphFont"/>
    <w:rsid w:val="008A001D"/>
  </w:style>
  <w:style w:type="character" w:customStyle="1" w:styleId="post-category">
    <w:name w:val="post-category"/>
    <w:basedOn w:val="DefaultParagraphFont"/>
    <w:rsid w:val="008A001D"/>
  </w:style>
  <w:style w:type="character" w:customStyle="1" w:styleId="post-author">
    <w:name w:val="post-author"/>
    <w:basedOn w:val="DefaultParagraphFont"/>
    <w:rsid w:val="008A001D"/>
  </w:style>
  <w:style w:type="character" w:customStyle="1" w:styleId="A10">
    <w:name w:val="A10"/>
    <w:uiPriority w:val="99"/>
    <w:rsid w:val="008A001D"/>
    <w:rPr>
      <w:rFonts w:cs="Trebuchet MS"/>
      <w:color w:val="000000"/>
      <w:sz w:val="11"/>
      <w:szCs w:val="11"/>
    </w:rPr>
  </w:style>
  <w:style w:type="paragraph" w:customStyle="1" w:styleId="Pa10">
    <w:name w:val="Pa10"/>
    <w:basedOn w:val="Default"/>
    <w:next w:val="Default"/>
    <w:uiPriority w:val="99"/>
    <w:rsid w:val="008A001D"/>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8A001D"/>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8A001D"/>
  </w:style>
  <w:style w:type="paragraph" w:customStyle="1" w:styleId="aff">
    <w:name w:val="aff"/>
    <w:basedOn w:val="Normal"/>
    <w:rsid w:val="008A001D"/>
    <w:pPr>
      <w:spacing w:before="100" w:beforeAutospacing="1" w:after="100" w:afterAutospacing="1"/>
    </w:pPr>
    <w:rPr>
      <w:rFonts w:ascii="Times" w:hAnsi="Times"/>
      <w:sz w:val="20"/>
      <w:szCs w:val="20"/>
    </w:rPr>
  </w:style>
  <w:style w:type="character" w:customStyle="1" w:styleId="entry-author">
    <w:name w:val="entry-author"/>
    <w:basedOn w:val="DefaultParagraphFont"/>
    <w:rsid w:val="008A001D"/>
  </w:style>
  <w:style w:type="character" w:customStyle="1" w:styleId="entry-author-name">
    <w:name w:val="entry-author-name"/>
    <w:basedOn w:val="DefaultParagraphFont"/>
    <w:rsid w:val="008A001D"/>
  </w:style>
  <w:style w:type="character" w:customStyle="1" w:styleId="contrib-degrees">
    <w:name w:val="contrib-degrees"/>
    <w:basedOn w:val="DefaultParagraphFont"/>
    <w:rsid w:val="008A001D"/>
  </w:style>
  <w:style w:type="character" w:customStyle="1" w:styleId="contrib-on-behalf-of">
    <w:name w:val="contrib-on-behalf-of"/>
    <w:basedOn w:val="DefaultParagraphFont"/>
    <w:rsid w:val="008A001D"/>
  </w:style>
  <w:style w:type="character" w:customStyle="1" w:styleId="pubtime">
    <w:name w:val="pubtime"/>
    <w:basedOn w:val="DefaultParagraphFont"/>
    <w:rsid w:val="008A001D"/>
  </w:style>
  <w:style w:type="character" w:customStyle="1" w:styleId="fbcommentscount">
    <w:name w:val="fb_comments_count"/>
    <w:basedOn w:val="DefaultParagraphFont"/>
    <w:rsid w:val="008A001D"/>
  </w:style>
  <w:style w:type="character" w:customStyle="1" w:styleId="stsharethiscustom">
    <w:name w:val="st_sharethis_custom"/>
    <w:basedOn w:val="DefaultParagraphFont"/>
    <w:rsid w:val="008A001D"/>
  </w:style>
  <w:style w:type="paragraph" w:customStyle="1" w:styleId="permalinkable">
    <w:name w:val="permalinkable"/>
    <w:basedOn w:val="Normal"/>
    <w:rsid w:val="008A001D"/>
    <w:pPr>
      <w:spacing w:before="100" w:beforeAutospacing="1" w:after="100" w:afterAutospacing="1"/>
    </w:pPr>
    <w:rPr>
      <w:rFonts w:ascii="Times" w:hAnsi="Times"/>
      <w:sz w:val="20"/>
      <w:szCs w:val="20"/>
    </w:rPr>
  </w:style>
  <w:style w:type="character" w:customStyle="1" w:styleId="post-date">
    <w:name w:val="post-date"/>
    <w:basedOn w:val="DefaultParagraphFont"/>
    <w:rsid w:val="008A001D"/>
  </w:style>
  <w:style w:type="character" w:customStyle="1" w:styleId="link-external">
    <w:name w:val="link-external"/>
    <w:basedOn w:val="DefaultParagraphFont"/>
    <w:rsid w:val="008A001D"/>
  </w:style>
  <w:style w:type="character" w:customStyle="1" w:styleId="articleauthor0">
    <w:name w:val="article_author"/>
    <w:basedOn w:val="DefaultParagraphFont"/>
    <w:rsid w:val="008A001D"/>
  </w:style>
  <w:style w:type="character" w:customStyle="1" w:styleId="articleissue">
    <w:name w:val="article_issue"/>
    <w:basedOn w:val="DefaultParagraphFont"/>
    <w:rsid w:val="008A001D"/>
  </w:style>
  <w:style w:type="character" w:customStyle="1" w:styleId="a-size-large">
    <w:name w:val="a-size-large"/>
    <w:basedOn w:val="DefaultParagraphFont"/>
    <w:rsid w:val="008A001D"/>
  </w:style>
  <w:style w:type="character" w:customStyle="1" w:styleId="a-size-medium">
    <w:name w:val="a-size-medium"/>
    <w:basedOn w:val="DefaultParagraphFont"/>
    <w:rsid w:val="008A001D"/>
  </w:style>
  <w:style w:type="character" w:customStyle="1" w:styleId="contribution">
    <w:name w:val="contribution"/>
    <w:basedOn w:val="DefaultParagraphFont"/>
    <w:rsid w:val="008A001D"/>
  </w:style>
  <w:style w:type="character" w:customStyle="1" w:styleId="a-color-secondary">
    <w:name w:val="a-color-secondary"/>
    <w:basedOn w:val="DefaultParagraphFont"/>
    <w:rsid w:val="008A001D"/>
  </w:style>
  <w:style w:type="paragraph" w:customStyle="1" w:styleId="sbyline">
    <w:name w:val="sbyline"/>
    <w:basedOn w:val="Normal"/>
    <w:rsid w:val="008A001D"/>
    <w:pPr>
      <w:spacing w:before="100" w:beforeAutospacing="1" w:after="100" w:afterAutospacing="1"/>
    </w:pPr>
    <w:rPr>
      <w:rFonts w:ascii="Times" w:hAnsi="Times"/>
      <w:sz w:val="20"/>
      <w:szCs w:val="20"/>
    </w:rPr>
  </w:style>
  <w:style w:type="character" w:customStyle="1" w:styleId="ui-author">
    <w:name w:val="ui-author"/>
    <w:basedOn w:val="DefaultParagraphFont"/>
    <w:rsid w:val="008A001D"/>
  </w:style>
  <w:style w:type="character" w:customStyle="1" w:styleId="ui-staffline">
    <w:name w:val="ui-staffline"/>
    <w:basedOn w:val="DefaultParagraphFont"/>
    <w:rsid w:val="008A001D"/>
  </w:style>
  <w:style w:type="paragraph" w:customStyle="1" w:styleId="promotion-tag-p">
    <w:name w:val="promotion-tag-p"/>
    <w:basedOn w:val="Normal"/>
    <w:rsid w:val="008A001D"/>
    <w:pPr>
      <w:spacing w:before="100" w:beforeAutospacing="1" w:after="100" w:afterAutospacing="1"/>
    </w:pPr>
    <w:rPr>
      <w:rFonts w:ascii="Times" w:hAnsi="Times"/>
      <w:sz w:val="20"/>
      <w:szCs w:val="20"/>
    </w:rPr>
  </w:style>
  <w:style w:type="paragraph" w:customStyle="1" w:styleId="heading">
    <w:name w:val="heading"/>
    <w:basedOn w:val="Normal"/>
    <w:rsid w:val="008A001D"/>
    <w:pPr>
      <w:spacing w:before="100" w:beforeAutospacing="1" w:after="100" w:afterAutospacing="1"/>
    </w:pPr>
    <w:rPr>
      <w:rFonts w:ascii="Times" w:hAnsi="Times"/>
      <w:sz w:val="20"/>
      <w:szCs w:val="20"/>
    </w:rPr>
  </w:style>
  <w:style w:type="character" w:customStyle="1" w:styleId="value">
    <w:name w:val="value"/>
    <w:basedOn w:val="DefaultParagraphFont"/>
    <w:rsid w:val="008A001D"/>
  </w:style>
  <w:style w:type="character" w:customStyle="1" w:styleId="specialissuelabel">
    <w:name w:val="specialissuelabel"/>
    <w:basedOn w:val="DefaultParagraphFont"/>
    <w:rsid w:val="008A001D"/>
  </w:style>
  <w:style w:type="character" w:customStyle="1" w:styleId="referencediv">
    <w:name w:val="referencediv"/>
    <w:basedOn w:val="DefaultParagraphFont"/>
    <w:rsid w:val="008A001D"/>
  </w:style>
  <w:style w:type="character" w:customStyle="1" w:styleId="wp-smiley">
    <w:name w:val="wp-smiley"/>
    <w:basedOn w:val="DefaultParagraphFont"/>
    <w:rsid w:val="008A001D"/>
  </w:style>
  <w:style w:type="character" w:customStyle="1" w:styleId="artjournal">
    <w:name w:val="art_journal"/>
    <w:basedOn w:val="DefaultParagraphFont"/>
    <w:rsid w:val="008A001D"/>
  </w:style>
  <w:style w:type="character" w:customStyle="1" w:styleId="artdatevolumeissuepart">
    <w:name w:val="art_datevolumeissuepart"/>
    <w:basedOn w:val="DefaultParagraphFont"/>
    <w:rsid w:val="008A001D"/>
  </w:style>
  <w:style w:type="character" w:customStyle="1" w:styleId="artpages">
    <w:name w:val="art_pages"/>
    <w:basedOn w:val="DefaultParagraphFont"/>
    <w:rsid w:val="008A001D"/>
  </w:style>
  <w:style w:type="character" w:customStyle="1" w:styleId="singlehighlightclass">
    <w:name w:val="single_highlight_class"/>
    <w:basedOn w:val="DefaultParagraphFont"/>
    <w:rsid w:val="008A001D"/>
  </w:style>
  <w:style w:type="character" w:customStyle="1" w:styleId="degree">
    <w:name w:val="degree"/>
    <w:basedOn w:val="DefaultParagraphFont"/>
    <w:rsid w:val="008A001D"/>
  </w:style>
  <w:style w:type="character" w:customStyle="1" w:styleId="major">
    <w:name w:val="major"/>
    <w:basedOn w:val="DefaultParagraphFont"/>
    <w:rsid w:val="008A001D"/>
  </w:style>
  <w:style w:type="character" w:customStyle="1" w:styleId="authors">
    <w:name w:val="authors"/>
    <w:basedOn w:val="DefaultParagraphFont"/>
    <w:rsid w:val="008A001D"/>
  </w:style>
  <w:style w:type="character" w:customStyle="1" w:styleId="views">
    <w:name w:val="views"/>
    <w:basedOn w:val="DefaultParagraphFont"/>
    <w:rsid w:val="008A001D"/>
  </w:style>
  <w:style w:type="character" w:customStyle="1" w:styleId="stmainservices">
    <w:name w:val="stmainservices"/>
    <w:basedOn w:val="DefaultParagraphFont"/>
    <w:rsid w:val="008A001D"/>
  </w:style>
  <w:style w:type="character" w:customStyle="1" w:styleId="stbubblehcount">
    <w:name w:val="stbubble_hcount"/>
    <w:basedOn w:val="DefaultParagraphFont"/>
    <w:rsid w:val="008A001D"/>
  </w:style>
  <w:style w:type="paragraph" w:customStyle="1" w:styleId="Document">
    <w:name w:val="_Document"/>
    <w:basedOn w:val="Default"/>
    <w:next w:val="Default"/>
    <w:uiPriority w:val="99"/>
    <w:rsid w:val="008A001D"/>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8A001D"/>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8A001D"/>
    <w:pPr>
      <w:widowControl w:val="0"/>
    </w:pPr>
    <w:rPr>
      <w:rFonts w:ascii="New Baskerville" w:eastAsiaTheme="minorEastAsia" w:hAnsi="New Baskerville"/>
      <w:color w:val="auto"/>
    </w:rPr>
  </w:style>
  <w:style w:type="paragraph" w:customStyle="1" w:styleId="collapsed-hide">
    <w:name w:val="collapsed-hide"/>
    <w:basedOn w:val="Normal"/>
    <w:rsid w:val="008A001D"/>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8A001D"/>
    <w:pPr>
      <w:widowControl w:val="0"/>
      <w:spacing w:line="211" w:lineRule="atLeast"/>
    </w:pPr>
    <w:rPr>
      <w:rFonts w:ascii="Mokka" w:eastAsiaTheme="minorEastAsia" w:hAnsi="Mokka"/>
      <w:color w:val="auto"/>
    </w:rPr>
  </w:style>
  <w:style w:type="paragraph" w:customStyle="1" w:styleId="odd">
    <w:name w:val="odd"/>
    <w:basedOn w:val="Normal"/>
    <w:rsid w:val="008A001D"/>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8A001D"/>
  </w:style>
  <w:style w:type="character" w:customStyle="1" w:styleId="tolocaltime">
    <w:name w:val="tolocaltime"/>
    <w:basedOn w:val="DefaultParagraphFont"/>
    <w:rsid w:val="008A001D"/>
  </w:style>
  <w:style w:type="character" w:customStyle="1" w:styleId="pb-byline">
    <w:name w:val="pb-byline"/>
    <w:basedOn w:val="DefaultParagraphFont"/>
    <w:rsid w:val="008A001D"/>
  </w:style>
  <w:style w:type="character" w:customStyle="1" w:styleId="pb-timestamp">
    <w:name w:val="pb-timestamp"/>
    <w:basedOn w:val="DefaultParagraphFont"/>
    <w:rsid w:val="008A001D"/>
  </w:style>
  <w:style w:type="character" w:customStyle="1" w:styleId="posted-on">
    <w:name w:val="posted-on"/>
    <w:basedOn w:val="DefaultParagraphFont"/>
    <w:rsid w:val="008A001D"/>
  </w:style>
  <w:style w:type="character" w:customStyle="1" w:styleId="even">
    <w:name w:val="even"/>
    <w:basedOn w:val="DefaultParagraphFont"/>
    <w:rsid w:val="008A001D"/>
  </w:style>
  <w:style w:type="paragraph" w:customStyle="1" w:styleId="volissue">
    <w:name w:val="volissue"/>
    <w:basedOn w:val="Normal"/>
    <w:rsid w:val="008A001D"/>
    <w:pPr>
      <w:spacing w:before="100" w:beforeAutospacing="1" w:after="100" w:afterAutospacing="1"/>
    </w:pPr>
    <w:rPr>
      <w:rFonts w:ascii="Times" w:hAnsi="Times"/>
      <w:sz w:val="20"/>
      <w:szCs w:val="20"/>
    </w:rPr>
  </w:style>
  <w:style w:type="character" w:customStyle="1" w:styleId="cat-date-line4">
    <w:name w:val="cat-date-line4"/>
    <w:basedOn w:val="DefaultParagraphFont"/>
    <w:rsid w:val="008A001D"/>
  </w:style>
  <w:style w:type="character" w:customStyle="1" w:styleId="articledate">
    <w:name w:val="articledate"/>
    <w:basedOn w:val="DefaultParagraphFont"/>
    <w:rsid w:val="008A001D"/>
  </w:style>
  <w:style w:type="character" w:customStyle="1" w:styleId="post-byline">
    <w:name w:val="post-byline"/>
    <w:basedOn w:val="DefaultParagraphFont"/>
    <w:rsid w:val="008A001D"/>
  </w:style>
  <w:style w:type="character" w:customStyle="1" w:styleId="metadate">
    <w:name w:val="meta_date"/>
    <w:basedOn w:val="DefaultParagraphFont"/>
    <w:rsid w:val="008A001D"/>
  </w:style>
  <w:style w:type="character" w:customStyle="1" w:styleId="fa">
    <w:name w:val="fa"/>
    <w:basedOn w:val="DefaultParagraphFont"/>
    <w:rsid w:val="008A001D"/>
  </w:style>
  <w:style w:type="character" w:customStyle="1" w:styleId="longname">
    <w:name w:val="longname"/>
    <w:basedOn w:val="DefaultParagraphFont"/>
    <w:rsid w:val="008A001D"/>
  </w:style>
  <w:style w:type="character" w:customStyle="1" w:styleId="echocontainer">
    <w:name w:val="echo_container"/>
    <w:basedOn w:val="DefaultParagraphFont"/>
    <w:rsid w:val="008A001D"/>
  </w:style>
  <w:style w:type="character" w:customStyle="1" w:styleId="comment-display">
    <w:name w:val="comment-display"/>
    <w:basedOn w:val="DefaultParagraphFont"/>
    <w:rsid w:val="008A001D"/>
  </w:style>
  <w:style w:type="paragraph" w:customStyle="1" w:styleId="comment-count-label">
    <w:name w:val="comment-count-label"/>
    <w:basedOn w:val="Normal"/>
    <w:rsid w:val="008A001D"/>
    <w:pPr>
      <w:spacing w:before="100" w:beforeAutospacing="1" w:after="100" w:afterAutospacing="1"/>
    </w:pPr>
    <w:rPr>
      <w:rFonts w:ascii="Times" w:hAnsi="Times"/>
      <w:sz w:val="20"/>
      <w:szCs w:val="20"/>
    </w:rPr>
  </w:style>
  <w:style w:type="character" w:customStyle="1" w:styleId="echo-counter">
    <w:name w:val="echo-counter"/>
    <w:basedOn w:val="DefaultParagraphFont"/>
    <w:rsid w:val="008A001D"/>
  </w:style>
  <w:style w:type="character" w:customStyle="1" w:styleId="discussion-policy">
    <w:name w:val="discussion-policy"/>
    <w:basedOn w:val="DefaultParagraphFont"/>
    <w:rsid w:val="008A001D"/>
  </w:style>
  <w:style w:type="character" w:customStyle="1" w:styleId="echo-apps-conversations-streamcaption">
    <w:name w:val="echo-apps-conversations-streamcaption"/>
    <w:basedOn w:val="DefaultParagraphFont"/>
    <w:rsid w:val="008A001D"/>
  </w:style>
  <w:style w:type="character" w:customStyle="1" w:styleId="echo-streamserver-controls-stream-item-text">
    <w:name w:val="echo-streamserver-controls-stream-item-text"/>
    <w:basedOn w:val="DefaultParagraphFont"/>
    <w:rsid w:val="008A001D"/>
  </w:style>
  <w:style w:type="character" w:customStyle="1" w:styleId="echo-streamserver-controls-facepile-more">
    <w:name w:val="echo-streamserver-controls-facepile-more"/>
    <w:basedOn w:val="DefaultParagraphFont"/>
    <w:rsid w:val="008A001D"/>
  </w:style>
  <w:style w:type="character" w:customStyle="1" w:styleId="echo-primaryfont">
    <w:name w:val="echo-primaryfont"/>
    <w:basedOn w:val="DefaultParagraphFont"/>
    <w:rsid w:val="008A001D"/>
  </w:style>
  <w:style w:type="character" w:customStyle="1" w:styleId="section">
    <w:name w:val="section"/>
    <w:basedOn w:val="DefaultParagraphFont"/>
    <w:rsid w:val="008A001D"/>
  </w:style>
  <w:style w:type="character" w:customStyle="1" w:styleId="wpsr-txt-headline">
    <w:name w:val="wpsr-txt-headline"/>
    <w:basedOn w:val="DefaultParagraphFont"/>
    <w:rsid w:val="008A001D"/>
  </w:style>
  <w:style w:type="character" w:customStyle="1" w:styleId="asset-metabar-author">
    <w:name w:val="asset-metabar-author"/>
    <w:basedOn w:val="DefaultParagraphFont"/>
    <w:rsid w:val="008A001D"/>
  </w:style>
  <w:style w:type="character" w:customStyle="1" w:styleId="eza-dateline">
    <w:name w:val="eza-dateline"/>
    <w:basedOn w:val="DefaultParagraphFont"/>
    <w:rsid w:val="008A001D"/>
  </w:style>
  <w:style w:type="character" w:customStyle="1" w:styleId="eza-authors">
    <w:name w:val="eza-authors"/>
    <w:basedOn w:val="DefaultParagraphFont"/>
    <w:rsid w:val="008A001D"/>
  </w:style>
  <w:style w:type="character" w:customStyle="1" w:styleId="csmstaff">
    <w:name w:val="csm_staff"/>
    <w:basedOn w:val="DefaultParagraphFont"/>
    <w:rsid w:val="008A001D"/>
  </w:style>
  <w:style w:type="paragraph" w:customStyle="1" w:styleId="mol-para-with-font">
    <w:name w:val="mol-para-with-font"/>
    <w:basedOn w:val="Normal"/>
    <w:rsid w:val="008A001D"/>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8A001D"/>
  </w:style>
  <w:style w:type="character" w:customStyle="1" w:styleId="byline-text">
    <w:name w:val="byline-text"/>
    <w:basedOn w:val="DefaultParagraphFont"/>
    <w:rsid w:val="008A001D"/>
  </w:style>
  <w:style w:type="character" w:customStyle="1" w:styleId="itemauthor">
    <w:name w:val="itemauthor"/>
    <w:basedOn w:val="DefaultParagraphFont"/>
    <w:rsid w:val="008A001D"/>
  </w:style>
  <w:style w:type="character" w:customStyle="1" w:styleId="itemdatecreated">
    <w:name w:val="itemdatecreated"/>
    <w:basedOn w:val="DefaultParagraphFont"/>
    <w:rsid w:val="008A001D"/>
  </w:style>
  <w:style w:type="character" w:customStyle="1" w:styleId="slug-metadata-note">
    <w:name w:val="slug-metadata-note"/>
    <w:basedOn w:val="DefaultParagraphFont"/>
    <w:rsid w:val="008A001D"/>
  </w:style>
  <w:style w:type="character" w:customStyle="1" w:styleId="drop-capped">
    <w:name w:val="drop-capped"/>
    <w:basedOn w:val="DefaultParagraphFont"/>
    <w:rsid w:val="008A001D"/>
  </w:style>
  <w:style w:type="character" w:customStyle="1" w:styleId="published">
    <w:name w:val="published"/>
    <w:basedOn w:val="DefaultParagraphFont"/>
    <w:rsid w:val="008A001D"/>
  </w:style>
  <w:style w:type="paragraph" w:customStyle="1" w:styleId="articleopinion-standfirst">
    <w:name w:val="articleopinion-standfirst"/>
    <w:basedOn w:val="Normal"/>
    <w:rsid w:val="008A001D"/>
    <w:pPr>
      <w:spacing w:before="100" w:beforeAutospacing="1" w:after="100" w:afterAutospacing="1"/>
    </w:pPr>
    <w:rPr>
      <w:rFonts w:ascii="Times" w:hAnsi="Times"/>
      <w:sz w:val="20"/>
      <w:szCs w:val="20"/>
    </w:rPr>
  </w:style>
  <w:style w:type="paragraph" w:customStyle="1" w:styleId="snippet">
    <w:name w:val="snippet"/>
    <w:basedOn w:val="Normal"/>
    <w:rsid w:val="008A001D"/>
    <w:pPr>
      <w:spacing w:before="100" w:beforeAutospacing="1" w:after="100" w:afterAutospacing="1"/>
    </w:pPr>
    <w:rPr>
      <w:rFonts w:ascii="Times" w:hAnsi="Times"/>
      <w:sz w:val="20"/>
      <w:szCs w:val="20"/>
    </w:rPr>
  </w:style>
  <w:style w:type="character" w:customStyle="1" w:styleId="thetitle">
    <w:name w:val="the_title"/>
    <w:basedOn w:val="DefaultParagraphFont"/>
    <w:rsid w:val="008A001D"/>
  </w:style>
  <w:style w:type="character" w:customStyle="1" w:styleId="view-count">
    <w:name w:val="view-count"/>
    <w:basedOn w:val="DefaultParagraphFont"/>
    <w:rsid w:val="008A001D"/>
  </w:style>
  <w:style w:type="character" w:customStyle="1" w:styleId="rupee">
    <w:name w:val="rupee"/>
    <w:basedOn w:val="DefaultParagraphFont"/>
    <w:rsid w:val="008A001D"/>
  </w:style>
  <w:style w:type="character" w:customStyle="1" w:styleId="grey1">
    <w:name w:val="grey1"/>
    <w:basedOn w:val="DefaultParagraphFont"/>
    <w:rsid w:val="008A001D"/>
  </w:style>
  <w:style w:type="paragraph" w:customStyle="1" w:styleId="Pa13">
    <w:name w:val="Pa13"/>
    <w:basedOn w:val="Default"/>
    <w:next w:val="Default"/>
    <w:uiPriority w:val="99"/>
    <w:rsid w:val="008A001D"/>
    <w:pPr>
      <w:widowControl w:val="0"/>
      <w:spacing w:line="201" w:lineRule="atLeast"/>
    </w:pPr>
    <w:rPr>
      <w:rFonts w:eastAsiaTheme="minorEastAsia"/>
      <w:color w:val="auto"/>
    </w:rPr>
  </w:style>
  <w:style w:type="paragraph" w:customStyle="1" w:styleId="Pa14">
    <w:name w:val="Pa14"/>
    <w:basedOn w:val="Default"/>
    <w:next w:val="Default"/>
    <w:uiPriority w:val="99"/>
    <w:rsid w:val="008A001D"/>
    <w:pPr>
      <w:widowControl w:val="0"/>
      <w:spacing w:line="241" w:lineRule="atLeast"/>
    </w:pPr>
    <w:rPr>
      <w:rFonts w:eastAsiaTheme="minorEastAsia"/>
      <w:color w:val="auto"/>
    </w:rPr>
  </w:style>
  <w:style w:type="paragraph" w:customStyle="1" w:styleId="Pa9">
    <w:name w:val="Pa9"/>
    <w:basedOn w:val="Default"/>
    <w:next w:val="Default"/>
    <w:uiPriority w:val="99"/>
    <w:rsid w:val="008A001D"/>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8A001D"/>
  </w:style>
  <w:style w:type="character" w:customStyle="1" w:styleId="reporttitle">
    <w:name w:val="report_title"/>
    <w:basedOn w:val="DefaultParagraphFont"/>
    <w:rsid w:val="008A001D"/>
  </w:style>
  <w:style w:type="character" w:customStyle="1" w:styleId="documenttype-longreleases">
    <w:name w:val="document_type_-_long_releases"/>
    <w:basedOn w:val="DefaultParagraphFont"/>
    <w:rsid w:val="008A001D"/>
  </w:style>
  <w:style w:type="character" w:customStyle="1" w:styleId="alt-date">
    <w:name w:val="alt-date"/>
    <w:basedOn w:val="DefaultParagraphFont"/>
    <w:rsid w:val="008A001D"/>
  </w:style>
  <w:style w:type="character" w:customStyle="1" w:styleId="entry-byline">
    <w:name w:val="entry-byline"/>
    <w:basedOn w:val="DefaultParagraphFont"/>
    <w:rsid w:val="008A001D"/>
  </w:style>
  <w:style w:type="character" w:customStyle="1" w:styleId="taglinecontrib">
    <w:name w:val="tagline_contrib"/>
    <w:basedOn w:val="DefaultParagraphFont"/>
    <w:rsid w:val="008A001D"/>
  </w:style>
  <w:style w:type="character" w:customStyle="1" w:styleId="articledate0">
    <w:name w:val="article_date"/>
    <w:basedOn w:val="DefaultParagraphFont"/>
    <w:rsid w:val="008A001D"/>
  </w:style>
  <w:style w:type="paragraph" w:customStyle="1" w:styleId="hg-daily">
    <w:name w:val="hg-daily"/>
    <w:basedOn w:val="Normal"/>
    <w:rsid w:val="008A001D"/>
    <w:pPr>
      <w:spacing w:before="100" w:beforeAutospacing="1" w:after="100" w:afterAutospacing="1"/>
    </w:pPr>
    <w:rPr>
      <w:rFonts w:ascii="Times" w:hAnsi="Times"/>
      <w:sz w:val="20"/>
      <w:szCs w:val="20"/>
    </w:rPr>
  </w:style>
  <w:style w:type="character" w:customStyle="1" w:styleId="cit">
    <w:name w:val="cit"/>
    <w:basedOn w:val="DefaultParagraphFont"/>
    <w:rsid w:val="008A001D"/>
  </w:style>
  <w:style w:type="paragraph" w:customStyle="1" w:styleId="buttonheading">
    <w:name w:val="buttonheading"/>
    <w:basedOn w:val="Normal"/>
    <w:rsid w:val="008A001D"/>
    <w:pPr>
      <w:spacing w:before="100" w:beforeAutospacing="1" w:after="100" w:afterAutospacing="1"/>
    </w:pPr>
    <w:rPr>
      <w:rFonts w:ascii="Times" w:hAnsi="Times"/>
      <w:sz w:val="20"/>
      <w:szCs w:val="20"/>
    </w:rPr>
  </w:style>
  <w:style w:type="character" w:customStyle="1" w:styleId="createdate">
    <w:name w:val="createdate"/>
    <w:basedOn w:val="DefaultParagraphFont"/>
    <w:rsid w:val="008A001D"/>
  </w:style>
  <w:style w:type="character" w:customStyle="1" w:styleId="text-label">
    <w:name w:val="text-label"/>
    <w:basedOn w:val="DefaultParagraphFont"/>
    <w:rsid w:val="008A001D"/>
  </w:style>
  <w:style w:type="paragraph" w:customStyle="1" w:styleId="TOC3Char">
    <w:name w:val="TOC 3 Char"/>
    <w:basedOn w:val="Normal"/>
    <w:next w:val="Normal"/>
    <w:rsid w:val="008A001D"/>
    <w:rPr>
      <w:rFonts w:eastAsia="Times New Roman"/>
      <w:sz w:val="24"/>
      <w:szCs w:val="20"/>
    </w:rPr>
  </w:style>
  <w:style w:type="paragraph" w:customStyle="1" w:styleId="TOC1Char">
    <w:name w:val="TOC 1 Char"/>
    <w:basedOn w:val="Normal"/>
    <w:next w:val="Normal"/>
    <w:rsid w:val="008A001D"/>
    <w:rPr>
      <w:rFonts w:eastAsia="Times New Roman"/>
      <w:b/>
      <w:sz w:val="24"/>
      <w:szCs w:val="20"/>
    </w:rPr>
  </w:style>
  <w:style w:type="character" w:customStyle="1" w:styleId="StyleCardtextChar10pt">
    <w:name w:val="Style Card text Char + 10 pt"/>
    <w:rsid w:val="008A001D"/>
    <w:rPr>
      <w:rFonts w:ascii="Georgia" w:eastAsia="Calibri" w:hAnsi="Georgia"/>
      <w:sz w:val="20"/>
      <w:u w:val="single"/>
      <w:lang w:bidi="ar-SA"/>
    </w:rPr>
  </w:style>
  <w:style w:type="paragraph" w:customStyle="1" w:styleId="ColorfulList-Accent11">
    <w:name w:val="Colorful List - Accent 11"/>
    <w:basedOn w:val="Normal"/>
    <w:uiPriority w:val="34"/>
    <w:qFormat/>
    <w:rsid w:val="008A001D"/>
    <w:pPr>
      <w:ind w:left="720"/>
      <w:contextualSpacing/>
      <w:jc w:val="both"/>
    </w:pPr>
    <w:rPr>
      <w:rFonts w:eastAsia="Times New Roman"/>
      <w:sz w:val="20"/>
      <w:szCs w:val="20"/>
    </w:rPr>
  </w:style>
  <w:style w:type="paragraph" w:customStyle="1" w:styleId="NoteLevel11">
    <w:name w:val="Note Level 11"/>
    <w:basedOn w:val="Normal"/>
    <w:uiPriority w:val="99"/>
    <w:rsid w:val="008A001D"/>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8A001D"/>
    <w:pPr>
      <w:keepNext/>
      <w:tabs>
        <w:tab w:val="num" w:pos="1440"/>
      </w:tabs>
      <w:ind w:left="1800" w:hanging="360"/>
      <w:outlineLvl w:val="2"/>
    </w:pPr>
    <w:rPr>
      <w:rFonts w:eastAsia="MS Gothic"/>
    </w:rPr>
  </w:style>
  <w:style w:type="paragraph" w:customStyle="1" w:styleId="NoteLevel41">
    <w:name w:val="Note Level 41"/>
    <w:basedOn w:val="Normal"/>
    <w:rsid w:val="008A001D"/>
    <w:pPr>
      <w:keepNext/>
      <w:tabs>
        <w:tab w:val="num" w:pos="2160"/>
      </w:tabs>
      <w:ind w:left="2520" w:hanging="360"/>
      <w:outlineLvl w:val="3"/>
    </w:pPr>
    <w:rPr>
      <w:rFonts w:eastAsia="MS Gothic"/>
    </w:rPr>
  </w:style>
  <w:style w:type="paragraph" w:customStyle="1" w:styleId="NoteLevel51">
    <w:name w:val="Note Level 51"/>
    <w:basedOn w:val="Normal"/>
    <w:rsid w:val="008A001D"/>
    <w:pPr>
      <w:keepNext/>
      <w:tabs>
        <w:tab w:val="num" w:pos="2880"/>
      </w:tabs>
      <w:ind w:left="3240" w:hanging="360"/>
      <w:outlineLvl w:val="4"/>
    </w:pPr>
    <w:rPr>
      <w:rFonts w:eastAsia="MS Gothic"/>
    </w:rPr>
  </w:style>
  <w:style w:type="paragraph" w:customStyle="1" w:styleId="NoteLevel61">
    <w:name w:val="Note Level 61"/>
    <w:basedOn w:val="Normal"/>
    <w:rsid w:val="008A001D"/>
    <w:pPr>
      <w:keepNext/>
      <w:tabs>
        <w:tab w:val="num" w:pos="3600"/>
      </w:tabs>
      <w:ind w:left="3960" w:hanging="360"/>
      <w:outlineLvl w:val="5"/>
    </w:pPr>
    <w:rPr>
      <w:rFonts w:eastAsia="MS Gothic"/>
    </w:rPr>
  </w:style>
  <w:style w:type="paragraph" w:customStyle="1" w:styleId="NoteLevel71">
    <w:name w:val="Note Level 71"/>
    <w:basedOn w:val="Normal"/>
    <w:rsid w:val="008A001D"/>
    <w:pPr>
      <w:keepNext/>
      <w:tabs>
        <w:tab w:val="num" w:pos="4320"/>
      </w:tabs>
      <w:ind w:left="4680" w:hanging="360"/>
      <w:outlineLvl w:val="6"/>
    </w:pPr>
    <w:rPr>
      <w:rFonts w:eastAsia="MS Gothic"/>
    </w:rPr>
  </w:style>
  <w:style w:type="paragraph" w:customStyle="1" w:styleId="NoteLevel81">
    <w:name w:val="Note Level 81"/>
    <w:basedOn w:val="Normal"/>
    <w:rsid w:val="008A001D"/>
    <w:pPr>
      <w:keepNext/>
      <w:tabs>
        <w:tab w:val="num" w:pos="5040"/>
      </w:tabs>
      <w:ind w:left="5400" w:hanging="360"/>
      <w:outlineLvl w:val="7"/>
    </w:pPr>
    <w:rPr>
      <w:rFonts w:eastAsia="MS Gothic"/>
    </w:rPr>
  </w:style>
  <w:style w:type="paragraph" w:customStyle="1" w:styleId="NoteLevel91">
    <w:name w:val="Note Level 91"/>
    <w:basedOn w:val="Normal"/>
    <w:rsid w:val="008A001D"/>
    <w:pPr>
      <w:keepNext/>
      <w:tabs>
        <w:tab w:val="num" w:pos="5760"/>
      </w:tabs>
      <w:ind w:left="6120" w:hanging="360"/>
      <w:outlineLvl w:val="8"/>
    </w:pPr>
    <w:rPr>
      <w:rFonts w:eastAsia="MS Gothic"/>
    </w:rPr>
  </w:style>
  <w:style w:type="paragraph" w:styleId="Index2">
    <w:name w:val="index 2"/>
    <w:basedOn w:val="Normal"/>
    <w:next w:val="Normal"/>
    <w:autoRedefine/>
    <w:rsid w:val="008A001D"/>
    <w:pPr>
      <w:spacing w:after="200" w:line="276" w:lineRule="auto"/>
      <w:ind w:left="400" w:hanging="200"/>
    </w:pPr>
    <w:rPr>
      <w:rFonts w:eastAsia="Times New Roman"/>
      <w:bCs/>
    </w:rPr>
  </w:style>
  <w:style w:type="paragraph" w:styleId="Index3">
    <w:name w:val="index 3"/>
    <w:basedOn w:val="Normal"/>
    <w:next w:val="Normal"/>
    <w:autoRedefine/>
    <w:rsid w:val="008A001D"/>
    <w:pPr>
      <w:spacing w:after="200" w:line="276" w:lineRule="auto"/>
      <w:ind w:left="600" w:hanging="200"/>
    </w:pPr>
    <w:rPr>
      <w:rFonts w:eastAsia="Times New Roman"/>
      <w:bCs/>
    </w:rPr>
  </w:style>
  <w:style w:type="paragraph" w:styleId="Index4">
    <w:name w:val="index 4"/>
    <w:basedOn w:val="Normal"/>
    <w:next w:val="Normal"/>
    <w:autoRedefine/>
    <w:rsid w:val="008A001D"/>
    <w:pPr>
      <w:spacing w:after="200" w:line="276" w:lineRule="auto"/>
      <w:ind w:left="800" w:hanging="200"/>
    </w:pPr>
    <w:rPr>
      <w:rFonts w:eastAsia="Times New Roman"/>
      <w:bCs/>
    </w:rPr>
  </w:style>
  <w:style w:type="paragraph" w:styleId="Index5">
    <w:name w:val="index 5"/>
    <w:basedOn w:val="Normal"/>
    <w:next w:val="Normal"/>
    <w:autoRedefine/>
    <w:rsid w:val="008A001D"/>
    <w:pPr>
      <w:spacing w:after="200" w:line="276" w:lineRule="auto"/>
      <w:ind w:left="1000" w:hanging="200"/>
    </w:pPr>
    <w:rPr>
      <w:rFonts w:eastAsia="Times New Roman"/>
      <w:bCs/>
    </w:rPr>
  </w:style>
  <w:style w:type="paragraph" w:styleId="Index6">
    <w:name w:val="index 6"/>
    <w:basedOn w:val="Normal"/>
    <w:next w:val="Normal"/>
    <w:autoRedefine/>
    <w:rsid w:val="008A001D"/>
    <w:pPr>
      <w:spacing w:after="200" w:line="276" w:lineRule="auto"/>
      <w:ind w:left="1200" w:hanging="200"/>
    </w:pPr>
    <w:rPr>
      <w:rFonts w:eastAsia="Times New Roman"/>
      <w:bCs/>
    </w:rPr>
  </w:style>
  <w:style w:type="paragraph" w:styleId="Index7">
    <w:name w:val="index 7"/>
    <w:basedOn w:val="Normal"/>
    <w:next w:val="Normal"/>
    <w:autoRedefine/>
    <w:rsid w:val="008A001D"/>
    <w:pPr>
      <w:spacing w:after="200" w:line="276" w:lineRule="auto"/>
      <w:ind w:left="1400" w:hanging="200"/>
    </w:pPr>
    <w:rPr>
      <w:rFonts w:eastAsia="Times New Roman"/>
      <w:bCs/>
    </w:rPr>
  </w:style>
  <w:style w:type="paragraph" w:styleId="Index8">
    <w:name w:val="index 8"/>
    <w:basedOn w:val="Normal"/>
    <w:next w:val="Normal"/>
    <w:autoRedefine/>
    <w:rsid w:val="008A001D"/>
    <w:pPr>
      <w:spacing w:after="200" w:line="276" w:lineRule="auto"/>
      <w:ind w:left="1600" w:hanging="200"/>
    </w:pPr>
    <w:rPr>
      <w:rFonts w:eastAsia="Times New Roman"/>
      <w:bCs/>
    </w:rPr>
  </w:style>
  <w:style w:type="paragraph" w:styleId="Index9">
    <w:name w:val="index 9"/>
    <w:basedOn w:val="Normal"/>
    <w:next w:val="Normal"/>
    <w:autoRedefine/>
    <w:rsid w:val="008A001D"/>
    <w:pPr>
      <w:spacing w:after="200" w:line="276" w:lineRule="auto"/>
      <w:ind w:left="1800" w:hanging="200"/>
    </w:pPr>
    <w:rPr>
      <w:rFonts w:eastAsia="Times New Roman"/>
      <w:bCs/>
    </w:rPr>
  </w:style>
  <w:style w:type="paragraph" w:styleId="IndexHeading">
    <w:name w:val="index heading"/>
    <w:basedOn w:val="Normal"/>
    <w:next w:val="Index1"/>
    <w:rsid w:val="008A001D"/>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8A001D"/>
    <w:pPr>
      <w:jc w:val="both"/>
    </w:pPr>
    <w:rPr>
      <w:rFonts w:eastAsia="Times New Roman"/>
      <w:i/>
      <w:iCs/>
      <w:color w:val="000000"/>
      <w:sz w:val="20"/>
    </w:rPr>
  </w:style>
  <w:style w:type="character" w:customStyle="1" w:styleId="MediumGrid11">
    <w:name w:val="Medium Grid 11"/>
    <w:uiPriority w:val="99"/>
    <w:rsid w:val="008A001D"/>
    <w:rPr>
      <w:color w:val="808080"/>
    </w:rPr>
  </w:style>
  <w:style w:type="numbering" w:customStyle="1" w:styleId="NoList8">
    <w:name w:val="No List8"/>
    <w:next w:val="NoList"/>
    <w:semiHidden/>
    <w:unhideWhenUsed/>
    <w:rsid w:val="008A001D"/>
  </w:style>
  <w:style w:type="numbering" w:customStyle="1" w:styleId="NoList9">
    <w:name w:val="No List9"/>
    <w:next w:val="NoList"/>
    <w:semiHidden/>
    <w:unhideWhenUsed/>
    <w:rsid w:val="008A001D"/>
  </w:style>
  <w:style w:type="numbering" w:customStyle="1" w:styleId="NoList10">
    <w:name w:val="No List10"/>
    <w:next w:val="NoList"/>
    <w:semiHidden/>
    <w:unhideWhenUsed/>
    <w:rsid w:val="008A001D"/>
  </w:style>
  <w:style w:type="numbering" w:customStyle="1" w:styleId="NoList12">
    <w:name w:val="No List12"/>
    <w:next w:val="NoList"/>
    <w:semiHidden/>
    <w:unhideWhenUsed/>
    <w:rsid w:val="008A001D"/>
  </w:style>
  <w:style w:type="numbering" w:customStyle="1" w:styleId="NoList13">
    <w:name w:val="No List13"/>
    <w:next w:val="NoList"/>
    <w:semiHidden/>
    <w:unhideWhenUsed/>
    <w:rsid w:val="008A001D"/>
  </w:style>
  <w:style w:type="numbering" w:customStyle="1" w:styleId="NoList14">
    <w:name w:val="No List14"/>
    <w:next w:val="NoList"/>
    <w:semiHidden/>
    <w:unhideWhenUsed/>
    <w:rsid w:val="008A001D"/>
  </w:style>
  <w:style w:type="numbering" w:customStyle="1" w:styleId="NoList15">
    <w:name w:val="No List15"/>
    <w:next w:val="NoList"/>
    <w:uiPriority w:val="99"/>
    <w:semiHidden/>
    <w:unhideWhenUsed/>
    <w:rsid w:val="008A001D"/>
  </w:style>
  <w:style w:type="numbering" w:customStyle="1" w:styleId="NoList16">
    <w:name w:val="No List16"/>
    <w:next w:val="NoList"/>
    <w:uiPriority w:val="99"/>
    <w:semiHidden/>
    <w:unhideWhenUsed/>
    <w:rsid w:val="008A001D"/>
  </w:style>
  <w:style w:type="numbering" w:customStyle="1" w:styleId="NoList17">
    <w:name w:val="No List17"/>
    <w:next w:val="NoList"/>
    <w:semiHidden/>
    <w:unhideWhenUsed/>
    <w:rsid w:val="008A001D"/>
  </w:style>
  <w:style w:type="numbering" w:customStyle="1" w:styleId="NoList18">
    <w:name w:val="No List18"/>
    <w:next w:val="NoList"/>
    <w:uiPriority w:val="99"/>
    <w:semiHidden/>
    <w:unhideWhenUsed/>
    <w:rsid w:val="008A001D"/>
  </w:style>
  <w:style w:type="numbering" w:customStyle="1" w:styleId="NoList19">
    <w:name w:val="No List19"/>
    <w:next w:val="NoList"/>
    <w:uiPriority w:val="99"/>
    <w:semiHidden/>
    <w:unhideWhenUsed/>
    <w:rsid w:val="008A001D"/>
  </w:style>
  <w:style w:type="numbering" w:customStyle="1" w:styleId="NoList20">
    <w:name w:val="No List20"/>
    <w:next w:val="NoList"/>
    <w:semiHidden/>
    <w:unhideWhenUsed/>
    <w:rsid w:val="008A001D"/>
  </w:style>
  <w:style w:type="numbering" w:customStyle="1" w:styleId="NoList21">
    <w:name w:val="No List21"/>
    <w:next w:val="NoList"/>
    <w:semiHidden/>
    <w:unhideWhenUsed/>
    <w:rsid w:val="008A001D"/>
  </w:style>
  <w:style w:type="paragraph" w:customStyle="1" w:styleId="PlaceholderText2">
    <w:name w:val="Placeholder Text2"/>
    <w:basedOn w:val="Normal"/>
    <w:uiPriority w:val="99"/>
    <w:rsid w:val="008A001D"/>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8A001D"/>
    <w:pPr>
      <w:keepNext/>
      <w:tabs>
        <w:tab w:val="num" w:pos="1440"/>
      </w:tabs>
      <w:ind w:left="1800" w:hanging="360"/>
      <w:outlineLvl w:val="2"/>
    </w:pPr>
    <w:rPr>
      <w:rFonts w:eastAsia="MS Gothic"/>
      <w:sz w:val="24"/>
    </w:rPr>
  </w:style>
  <w:style w:type="paragraph" w:customStyle="1" w:styleId="LightList1">
    <w:name w:val="Light List1"/>
    <w:basedOn w:val="Normal"/>
    <w:rsid w:val="008A001D"/>
    <w:pPr>
      <w:keepNext/>
      <w:tabs>
        <w:tab w:val="num" w:pos="2160"/>
      </w:tabs>
      <w:ind w:left="2520" w:hanging="360"/>
      <w:outlineLvl w:val="3"/>
    </w:pPr>
    <w:rPr>
      <w:rFonts w:eastAsia="MS Gothic"/>
      <w:sz w:val="24"/>
    </w:rPr>
  </w:style>
  <w:style w:type="paragraph" w:customStyle="1" w:styleId="LightGrid1">
    <w:name w:val="Light Grid1"/>
    <w:basedOn w:val="Normal"/>
    <w:rsid w:val="008A001D"/>
    <w:pPr>
      <w:keepNext/>
      <w:tabs>
        <w:tab w:val="num" w:pos="2880"/>
      </w:tabs>
      <w:ind w:left="3240" w:hanging="360"/>
      <w:outlineLvl w:val="4"/>
    </w:pPr>
    <w:rPr>
      <w:rFonts w:eastAsia="MS Gothic"/>
      <w:sz w:val="24"/>
    </w:rPr>
  </w:style>
  <w:style w:type="paragraph" w:customStyle="1" w:styleId="MediumShading11">
    <w:name w:val="Medium Shading 11"/>
    <w:basedOn w:val="Normal"/>
    <w:rsid w:val="008A001D"/>
    <w:pPr>
      <w:keepNext/>
      <w:tabs>
        <w:tab w:val="num" w:pos="3600"/>
      </w:tabs>
      <w:ind w:left="3960" w:hanging="360"/>
      <w:outlineLvl w:val="5"/>
    </w:pPr>
    <w:rPr>
      <w:rFonts w:eastAsia="MS Gothic"/>
      <w:sz w:val="24"/>
    </w:rPr>
  </w:style>
  <w:style w:type="paragraph" w:customStyle="1" w:styleId="MediumShading21">
    <w:name w:val="Medium Shading 21"/>
    <w:basedOn w:val="Normal"/>
    <w:rsid w:val="008A001D"/>
    <w:pPr>
      <w:keepNext/>
      <w:tabs>
        <w:tab w:val="num" w:pos="4320"/>
      </w:tabs>
      <w:ind w:left="4680" w:hanging="360"/>
      <w:outlineLvl w:val="6"/>
    </w:pPr>
    <w:rPr>
      <w:rFonts w:eastAsia="MS Gothic"/>
      <w:sz w:val="24"/>
    </w:rPr>
  </w:style>
  <w:style w:type="paragraph" w:customStyle="1" w:styleId="MediumList11">
    <w:name w:val="Medium List 11"/>
    <w:basedOn w:val="Normal"/>
    <w:rsid w:val="008A001D"/>
    <w:pPr>
      <w:keepNext/>
      <w:tabs>
        <w:tab w:val="num" w:pos="5040"/>
      </w:tabs>
      <w:ind w:left="5400" w:hanging="360"/>
      <w:outlineLvl w:val="7"/>
    </w:pPr>
    <w:rPr>
      <w:rFonts w:eastAsia="MS Gothic"/>
      <w:sz w:val="24"/>
    </w:rPr>
  </w:style>
  <w:style w:type="paragraph" w:customStyle="1" w:styleId="MediumList21">
    <w:name w:val="Medium List 21"/>
    <w:basedOn w:val="Normal"/>
    <w:rsid w:val="008A001D"/>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8A001D"/>
    <w:rPr>
      <w:sz w:val="17"/>
      <w:szCs w:val="24"/>
      <w:lang w:val="en-US" w:eastAsia="en-US" w:bidi="ar-SA"/>
    </w:rPr>
  </w:style>
  <w:style w:type="paragraph" w:customStyle="1" w:styleId="TagsFutura">
    <w:name w:val="TagsFutura"/>
    <w:basedOn w:val="Normal"/>
    <w:next w:val="Cites"/>
    <w:rsid w:val="008A001D"/>
    <w:rPr>
      <w:rFonts w:ascii="Futura" w:eastAsia="Times" w:hAnsi="Futura"/>
      <w:b/>
      <w:caps/>
      <w:sz w:val="18"/>
      <w:szCs w:val="20"/>
    </w:rPr>
  </w:style>
  <w:style w:type="character" w:customStyle="1" w:styleId="italics">
    <w:name w:val="italics"/>
    <w:basedOn w:val="DefaultParagraphFont"/>
    <w:rsid w:val="008A001D"/>
  </w:style>
  <w:style w:type="character" w:customStyle="1" w:styleId="m-3583723223135346788gmail-style13ptbold">
    <w:name w:val="m_-3583723223135346788gmail-style13ptbold"/>
    <w:basedOn w:val="DefaultParagraphFont"/>
    <w:rsid w:val="008A001D"/>
  </w:style>
  <w:style w:type="character" w:customStyle="1" w:styleId="m-3583723223135346788gmail-styleunderline">
    <w:name w:val="m_-3583723223135346788gmail-styleunderline"/>
    <w:basedOn w:val="DefaultParagraphFont"/>
    <w:rsid w:val="008A001D"/>
  </w:style>
  <w:style w:type="paragraph" w:customStyle="1" w:styleId="speakable">
    <w:name w:val="speakable"/>
    <w:basedOn w:val="Normal"/>
    <w:uiPriority w:val="99"/>
    <w:qFormat/>
    <w:rsid w:val="008A001D"/>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8A001D"/>
    <w:rPr>
      <w:b/>
      <w:u w:val="single"/>
    </w:rPr>
  </w:style>
  <w:style w:type="character" w:customStyle="1" w:styleId="UnresolvedMention3">
    <w:name w:val="Unresolved Mention3"/>
    <w:basedOn w:val="DefaultParagraphFont"/>
    <w:uiPriority w:val="99"/>
    <w:semiHidden/>
    <w:unhideWhenUsed/>
    <w:rsid w:val="008A001D"/>
    <w:rPr>
      <w:color w:val="808080"/>
      <w:shd w:val="clear" w:color="auto" w:fill="E6E6E6"/>
    </w:rPr>
  </w:style>
  <w:style w:type="paragraph" w:customStyle="1" w:styleId="useless">
    <w:name w:val="useless"/>
    <w:basedOn w:val="Normal"/>
    <w:uiPriority w:val="99"/>
    <w:qFormat/>
    <w:rsid w:val="008A001D"/>
    <w:rPr>
      <w:rFonts w:eastAsia="Times New Roman"/>
      <w:sz w:val="12"/>
    </w:rPr>
  </w:style>
  <w:style w:type="character" w:customStyle="1" w:styleId="tagCharCharCharChar">
    <w:name w:val="tag Char Char Char Char"/>
    <w:rsid w:val="008A001D"/>
    <w:rPr>
      <w:b/>
      <w:sz w:val="24"/>
      <w:szCs w:val="24"/>
      <w:lang w:val="en-US" w:eastAsia="en-US" w:bidi="ar-SA"/>
    </w:rPr>
  </w:style>
  <w:style w:type="character" w:customStyle="1" w:styleId="DebateUnderlined">
    <w:name w:val="Debate Underlined"/>
    <w:rsid w:val="008A001D"/>
    <w:rPr>
      <w:rFonts w:ascii="Helvetica" w:hAnsi="Helvetica"/>
      <w:sz w:val="20"/>
      <w:u w:val="single"/>
    </w:rPr>
  </w:style>
  <w:style w:type="character" w:styleId="PlaceholderText">
    <w:name w:val="Placeholder Text"/>
    <w:basedOn w:val="DefaultParagraphFont"/>
    <w:uiPriority w:val="99"/>
    <w:rsid w:val="008A001D"/>
    <w:rPr>
      <w:color w:val="808080"/>
    </w:rPr>
  </w:style>
  <w:style w:type="character" w:customStyle="1" w:styleId="byl">
    <w:name w:val="byl"/>
    <w:rsid w:val="008A001D"/>
  </w:style>
  <w:style w:type="paragraph" w:customStyle="1" w:styleId="css-xhhu0i">
    <w:name w:val="css-xhhu0i"/>
    <w:basedOn w:val="Normal"/>
    <w:rsid w:val="008A001D"/>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8A001D"/>
  </w:style>
  <w:style w:type="character" w:customStyle="1" w:styleId="m-8878800405382358272gmail-styleunderline">
    <w:name w:val="m_-8878800405382358272gmail-styleunderline"/>
    <w:basedOn w:val="DefaultParagraphFont"/>
    <w:rsid w:val="008A001D"/>
  </w:style>
  <w:style w:type="character" w:customStyle="1" w:styleId="m-5498913268213319940gmail-styleunderline">
    <w:name w:val="m_-5498913268213319940gmail-styleunderline"/>
    <w:basedOn w:val="DefaultParagraphFont"/>
    <w:rsid w:val="008A001D"/>
  </w:style>
  <w:style w:type="character" w:customStyle="1" w:styleId="overlay">
    <w:name w:val="overlay"/>
    <w:basedOn w:val="DefaultParagraphFont"/>
    <w:rsid w:val="008A001D"/>
  </w:style>
  <w:style w:type="character" w:customStyle="1" w:styleId="TagCharCharCharChar0">
    <w:name w:val="Tag Char Char Char Char"/>
    <w:basedOn w:val="DefaultParagraphFont"/>
    <w:rsid w:val="008A001D"/>
    <w:rPr>
      <w:rFonts w:ascii="Calibri" w:hAnsi="Calibri" w:cs="Calibri"/>
      <w:b/>
      <w:sz w:val="24"/>
    </w:rPr>
  </w:style>
  <w:style w:type="paragraph" w:customStyle="1" w:styleId="g-body">
    <w:name w:val="g-body"/>
    <w:basedOn w:val="Normal"/>
    <w:uiPriority w:val="99"/>
    <w:qFormat/>
    <w:rsid w:val="008A001D"/>
    <w:pPr>
      <w:spacing w:before="100" w:beforeAutospacing="1" w:after="100" w:afterAutospacing="1"/>
    </w:pPr>
    <w:rPr>
      <w:rFonts w:eastAsia="Times New Roman"/>
      <w:sz w:val="24"/>
    </w:rPr>
  </w:style>
  <w:style w:type="paragraph" w:customStyle="1" w:styleId="g-pstyle0">
    <w:name w:val="g-pstyle0"/>
    <w:basedOn w:val="Normal"/>
    <w:uiPriority w:val="99"/>
    <w:qFormat/>
    <w:rsid w:val="008A001D"/>
    <w:pPr>
      <w:spacing w:before="100" w:beforeAutospacing="1" w:after="100" w:afterAutospacing="1"/>
    </w:pPr>
    <w:rPr>
      <w:rFonts w:eastAsia="Times New Roman"/>
      <w:sz w:val="24"/>
    </w:rPr>
  </w:style>
  <w:style w:type="paragraph" w:customStyle="1" w:styleId="g-pstyle1">
    <w:name w:val="g-pstyle1"/>
    <w:basedOn w:val="Normal"/>
    <w:uiPriority w:val="99"/>
    <w:qFormat/>
    <w:rsid w:val="008A001D"/>
    <w:pPr>
      <w:spacing w:before="100" w:beforeAutospacing="1" w:after="100" w:afterAutospacing="1"/>
    </w:pPr>
    <w:rPr>
      <w:rFonts w:eastAsia="Times New Roman"/>
      <w:sz w:val="24"/>
    </w:rPr>
  </w:style>
  <w:style w:type="paragraph" w:customStyle="1" w:styleId="g-asset-hed">
    <w:name w:val="g-asset-hed"/>
    <w:basedOn w:val="Normal"/>
    <w:uiPriority w:val="99"/>
    <w:qFormat/>
    <w:rsid w:val="008A001D"/>
    <w:pPr>
      <w:spacing w:before="100" w:beforeAutospacing="1" w:after="100" w:afterAutospacing="1"/>
    </w:pPr>
    <w:rPr>
      <w:rFonts w:eastAsia="Times New Roman"/>
      <w:sz w:val="24"/>
    </w:rPr>
  </w:style>
  <w:style w:type="paragraph" w:customStyle="1" w:styleId="js-tweet-text">
    <w:name w:val="js-tweet-text"/>
    <w:basedOn w:val="Normal"/>
    <w:uiPriority w:val="99"/>
    <w:qFormat/>
    <w:rsid w:val="008A001D"/>
    <w:pPr>
      <w:spacing w:before="100" w:beforeAutospacing="1" w:after="100" w:afterAutospacing="1"/>
    </w:pPr>
    <w:rPr>
      <w:rFonts w:ascii="Arial" w:hAnsi="Arial"/>
      <w:sz w:val="24"/>
    </w:rPr>
  </w:style>
  <w:style w:type="paragraph" w:customStyle="1" w:styleId="speech">
    <w:name w:val="speech"/>
    <w:basedOn w:val="Normal"/>
    <w:uiPriority w:val="99"/>
    <w:qFormat/>
    <w:rsid w:val="008A001D"/>
    <w:pPr>
      <w:spacing w:before="100" w:beforeAutospacing="1" w:after="100" w:afterAutospacing="1"/>
    </w:pPr>
    <w:rPr>
      <w:sz w:val="24"/>
    </w:rPr>
  </w:style>
  <w:style w:type="character" w:customStyle="1" w:styleId="adtext">
    <w:name w:val="adtext"/>
    <w:basedOn w:val="DefaultParagraphFont"/>
    <w:rsid w:val="008A001D"/>
  </w:style>
  <w:style w:type="character" w:customStyle="1" w:styleId="UL-Bold">
    <w:name w:val="UL-Bold"/>
    <w:basedOn w:val="DefaultParagraphFont"/>
    <w:rsid w:val="008A001D"/>
    <w:rPr>
      <w:u w:val="thick"/>
    </w:rPr>
  </w:style>
  <w:style w:type="character" w:customStyle="1" w:styleId="UL-None">
    <w:name w:val="UL-None"/>
    <w:basedOn w:val="DefaultParagraphFont"/>
    <w:rsid w:val="008A001D"/>
    <w:rPr>
      <w:strike w:val="0"/>
      <w:dstrike w:val="0"/>
      <w:u w:val="none"/>
      <w:effect w:val="none"/>
    </w:rPr>
  </w:style>
  <w:style w:type="character" w:customStyle="1" w:styleId="qu730rj69h">
    <w:name w:val="qu730rj69h"/>
    <w:basedOn w:val="DefaultParagraphFont"/>
    <w:rsid w:val="008A001D"/>
  </w:style>
  <w:style w:type="paragraph" w:customStyle="1" w:styleId="optext">
    <w:name w:val="optext"/>
    <w:basedOn w:val="Normal"/>
    <w:uiPriority w:val="99"/>
    <w:qFormat/>
    <w:rsid w:val="008A001D"/>
    <w:pPr>
      <w:spacing w:before="100" w:beforeAutospacing="1" w:after="100" w:afterAutospacing="1"/>
    </w:pPr>
    <w:rPr>
      <w:sz w:val="24"/>
    </w:rPr>
  </w:style>
  <w:style w:type="character" w:customStyle="1" w:styleId="lmy74qr12z">
    <w:name w:val="lmy74qr12z"/>
    <w:basedOn w:val="DefaultParagraphFont"/>
    <w:rsid w:val="008A001D"/>
  </w:style>
  <w:style w:type="character" w:customStyle="1" w:styleId="icr880">
    <w:name w:val="icr880"/>
    <w:basedOn w:val="DefaultParagraphFont"/>
    <w:rsid w:val="008A001D"/>
  </w:style>
  <w:style w:type="character" w:customStyle="1" w:styleId="hx23q54">
    <w:name w:val="hx23q54"/>
    <w:basedOn w:val="DefaultParagraphFont"/>
    <w:rsid w:val="008A001D"/>
  </w:style>
  <w:style w:type="character" w:customStyle="1" w:styleId="m-5348258726587825636gmail-style13ptbold">
    <w:name w:val="m_-5348258726587825636gmail-style13ptbold"/>
    <w:basedOn w:val="DefaultParagraphFont"/>
    <w:rsid w:val="008A001D"/>
  </w:style>
  <w:style w:type="character" w:customStyle="1" w:styleId="m-5348258726587825636gmail-styleunderline">
    <w:name w:val="m_-5348258726587825636gmail-styleunderline"/>
    <w:basedOn w:val="DefaultParagraphFont"/>
    <w:rsid w:val="008A001D"/>
  </w:style>
  <w:style w:type="character" w:customStyle="1" w:styleId="m4385445901877740177gmail-styleunderline">
    <w:name w:val="m_4385445901877740177gmail-styleunderline"/>
    <w:basedOn w:val="DefaultParagraphFont"/>
    <w:rsid w:val="008A001D"/>
  </w:style>
  <w:style w:type="character" w:customStyle="1" w:styleId="DDIUnderline">
    <w:name w:val="DDI Underline"/>
    <w:qFormat/>
    <w:rsid w:val="008A001D"/>
    <w:rPr>
      <w:rFonts w:ascii="Times New Roman" w:hAnsi="Times New Roman"/>
      <w:sz w:val="24"/>
      <w:u w:val="single"/>
    </w:rPr>
  </w:style>
  <w:style w:type="paragraph" w:customStyle="1" w:styleId="ALLCAPS">
    <w:name w:val="ALL CAPS"/>
    <w:basedOn w:val="Normal"/>
    <w:link w:val="ALLCAPSChar"/>
    <w:qFormat/>
    <w:rsid w:val="008A001D"/>
    <w:rPr>
      <w:rFonts w:eastAsia="Times New Roman"/>
      <w:b/>
      <w:caps/>
    </w:rPr>
  </w:style>
  <w:style w:type="character" w:customStyle="1" w:styleId="ALLCAPSChar">
    <w:name w:val="ALL CAPS Char"/>
    <w:basedOn w:val="DefaultParagraphFont"/>
    <w:link w:val="ALLCAPS"/>
    <w:rsid w:val="008A001D"/>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8A001D"/>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8A001D"/>
    <w:rPr>
      <w:rFonts w:ascii="Calibri" w:eastAsia="Times New Roman" w:hAnsi="Calibri"/>
      <w:b/>
    </w:rPr>
  </w:style>
  <w:style w:type="character" w:customStyle="1" w:styleId="Cites-AuthorDate">
    <w:name w:val="Cites-Author/Date"/>
    <w:rsid w:val="008A001D"/>
    <w:rPr>
      <w:rFonts w:ascii="Helvetica" w:hAnsi="Helvetica"/>
      <w:b/>
      <w:sz w:val="22"/>
      <w:szCs w:val="24"/>
      <w:u w:val="thick"/>
    </w:rPr>
  </w:style>
  <w:style w:type="paragraph" w:customStyle="1" w:styleId="CiteTag">
    <w:name w:val="Cite/Tag"/>
    <w:basedOn w:val="Normal"/>
    <w:uiPriority w:val="99"/>
    <w:qFormat/>
    <w:rsid w:val="008A001D"/>
    <w:rPr>
      <w:rFonts w:eastAsia="Cambria"/>
      <w:b/>
    </w:rPr>
  </w:style>
  <w:style w:type="character" w:customStyle="1" w:styleId="m489902567989944824gmail-style13ptbold">
    <w:name w:val="m_489902567989944824gmail-style13ptbold"/>
    <w:basedOn w:val="DefaultParagraphFont"/>
    <w:rsid w:val="008A001D"/>
  </w:style>
  <w:style w:type="character" w:customStyle="1" w:styleId="m489902567989944824gmail-styleunderline">
    <w:name w:val="m_489902567989944824gmail-styleunderline"/>
    <w:basedOn w:val="DefaultParagraphFont"/>
    <w:rsid w:val="008A001D"/>
  </w:style>
  <w:style w:type="character" w:customStyle="1" w:styleId="UnderlineCharChar3">
    <w:name w:val="Underline Char Char3"/>
    <w:rsid w:val="008A001D"/>
    <w:rPr>
      <w:szCs w:val="24"/>
      <w:u w:val="single"/>
      <w:lang w:val="en-US" w:eastAsia="en-US" w:bidi="ar-SA"/>
    </w:rPr>
  </w:style>
  <w:style w:type="character" w:customStyle="1" w:styleId="tl8wme">
    <w:name w:val="tl8wme"/>
    <w:basedOn w:val="DefaultParagraphFont"/>
    <w:rsid w:val="008A001D"/>
  </w:style>
  <w:style w:type="character" w:customStyle="1" w:styleId="Mention3">
    <w:name w:val="Mention3"/>
    <w:basedOn w:val="DefaultParagraphFont"/>
    <w:uiPriority w:val="99"/>
    <w:semiHidden/>
    <w:unhideWhenUsed/>
    <w:rsid w:val="008A001D"/>
    <w:rPr>
      <w:color w:val="2B579A"/>
      <w:shd w:val="clear" w:color="auto" w:fill="E6E6E6"/>
    </w:rPr>
  </w:style>
  <w:style w:type="character" w:customStyle="1" w:styleId="m-5251091010484660064gmail-style13ptbold">
    <w:name w:val="m_-5251091010484660064gmail-style13ptbold"/>
    <w:basedOn w:val="DefaultParagraphFont"/>
    <w:rsid w:val="008A001D"/>
  </w:style>
  <w:style w:type="character" w:customStyle="1" w:styleId="m-5251091010484660064gmail-styleunderline">
    <w:name w:val="m_-5251091010484660064gmail-styleunderline"/>
    <w:basedOn w:val="DefaultParagraphFont"/>
    <w:rsid w:val="008A001D"/>
  </w:style>
  <w:style w:type="character" w:customStyle="1" w:styleId="tablecaption">
    <w:name w:val="tablecaption"/>
    <w:basedOn w:val="DefaultParagraphFont"/>
    <w:rsid w:val="008A001D"/>
  </w:style>
  <w:style w:type="character" w:customStyle="1" w:styleId="StyleLatinHelvetica105ptBlack">
    <w:name w:val="Style (Latin) Helvetica 10.5 pt Black"/>
    <w:basedOn w:val="DefaultParagraphFont"/>
    <w:rsid w:val="008A001D"/>
    <w:rPr>
      <w:rFonts w:ascii="Times New Roman" w:hAnsi="Times New Roman"/>
      <w:color w:val="000000"/>
      <w:sz w:val="21"/>
    </w:rPr>
  </w:style>
  <w:style w:type="character" w:customStyle="1" w:styleId="Quotation">
    <w:name w:val="Quotation"/>
    <w:qFormat/>
    <w:rsid w:val="008A001D"/>
    <w:rPr>
      <w:rFonts w:ascii="Arial" w:hAnsi="Arial"/>
      <w:b/>
      <w:i/>
      <w:iCs/>
      <w:sz w:val="24"/>
      <w:u w:val="single"/>
    </w:rPr>
  </w:style>
  <w:style w:type="paragraph" w:customStyle="1" w:styleId="DateTime">
    <w:name w:val="DateTime"/>
    <w:basedOn w:val="Normal"/>
    <w:link w:val="DateTimeChar"/>
    <w:autoRedefine/>
    <w:uiPriority w:val="4"/>
    <w:qFormat/>
    <w:rsid w:val="008A001D"/>
  </w:style>
  <w:style w:type="character" w:customStyle="1" w:styleId="DateTimeChar">
    <w:name w:val="DateTime Char"/>
    <w:basedOn w:val="DefaultParagraphFont"/>
    <w:link w:val="DateTime"/>
    <w:uiPriority w:val="4"/>
    <w:rsid w:val="008A001D"/>
    <w:rPr>
      <w:rFonts w:ascii="Calibri" w:hAnsi="Calibri"/>
      <w:sz w:val="22"/>
    </w:rPr>
  </w:style>
  <w:style w:type="paragraph" w:customStyle="1" w:styleId="Lecture">
    <w:name w:val="Lecture"/>
    <w:next w:val="BodyText"/>
    <w:link w:val="LectureChar"/>
    <w:autoRedefine/>
    <w:uiPriority w:val="4"/>
    <w:qFormat/>
    <w:rsid w:val="008A001D"/>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8A001D"/>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8A001D"/>
  </w:style>
  <w:style w:type="character" w:customStyle="1" w:styleId="m-413333960618644972gmail-styleunderline">
    <w:name w:val="m_-413333960618644972gmail-styleunderline"/>
    <w:basedOn w:val="DefaultParagraphFont"/>
    <w:rsid w:val="008A001D"/>
  </w:style>
  <w:style w:type="character" w:customStyle="1" w:styleId="m8314098763611656848gmail-stylestylebold12pt">
    <w:name w:val="m_8314098763611656848gmail-stylestylebold12pt"/>
    <w:basedOn w:val="DefaultParagraphFont"/>
    <w:rsid w:val="008A001D"/>
  </w:style>
  <w:style w:type="character" w:customStyle="1" w:styleId="m8314098763611656848gmail-styleboldunderline">
    <w:name w:val="m_8314098763611656848gmail-styleboldunderline"/>
    <w:basedOn w:val="DefaultParagraphFont"/>
    <w:rsid w:val="008A001D"/>
  </w:style>
  <w:style w:type="paragraph" w:customStyle="1" w:styleId="Spacer">
    <w:name w:val="Spacer"/>
    <w:basedOn w:val="Heading1"/>
    <w:link w:val="SpacerChar"/>
    <w:autoRedefine/>
    <w:uiPriority w:val="4"/>
    <w:qFormat/>
    <w:rsid w:val="008A001D"/>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8A001D"/>
    <w:rPr>
      <w:rFonts w:ascii="Georgia" w:eastAsiaTheme="majorEastAsia" w:hAnsi="Georgia" w:cstheme="majorBidi"/>
      <w:b/>
      <w:bCs/>
      <w:szCs w:val="32"/>
    </w:rPr>
  </w:style>
  <w:style w:type="paragraph" w:customStyle="1" w:styleId="msonormal0">
    <w:name w:val="msonormal"/>
    <w:basedOn w:val="Normal"/>
    <w:rsid w:val="008A001D"/>
    <w:pPr>
      <w:spacing w:before="100" w:beforeAutospacing="1" w:after="100" w:afterAutospacing="1"/>
    </w:pPr>
    <w:rPr>
      <w:rFonts w:eastAsia="Times New Roman"/>
      <w:sz w:val="24"/>
    </w:rPr>
  </w:style>
  <w:style w:type="paragraph" w:customStyle="1" w:styleId="TxBr41p1">
    <w:name w:val="TxBr_41p1"/>
    <w:basedOn w:val="Normal"/>
    <w:qFormat/>
    <w:rsid w:val="008A001D"/>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8A001D"/>
    <w:rPr>
      <w:rFonts w:ascii="Georgia" w:eastAsia="Times New Roman" w:hAnsi="Georgia" w:cs="Arial" w:hint="default"/>
      <w:b/>
      <w:bCs/>
      <w:kern w:val="32"/>
      <w:sz w:val="28"/>
      <w:szCs w:val="32"/>
    </w:rPr>
  </w:style>
  <w:style w:type="character" w:customStyle="1" w:styleId="CiteReal0">
    <w:name w:val="CiteReal"/>
    <w:uiPriority w:val="1"/>
    <w:qFormat/>
    <w:rsid w:val="008A001D"/>
    <w:rPr>
      <w:rFonts w:ascii="Arial" w:hAnsi="Arial"/>
      <w:b/>
      <w:sz w:val="24"/>
      <w:u w:val="single"/>
    </w:rPr>
  </w:style>
  <w:style w:type="character" w:customStyle="1" w:styleId="dropcap1">
    <w:name w:val="dropcap1"/>
    <w:rsid w:val="008A001D"/>
  </w:style>
  <w:style w:type="paragraph" w:customStyle="1" w:styleId="Style42">
    <w:name w:val="Style42"/>
    <w:basedOn w:val="Normal"/>
    <w:uiPriority w:val="99"/>
    <w:rsid w:val="008A001D"/>
    <w:pPr>
      <w:spacing w:line="202" w:lineRule="exact"/>
      <w:jc w:val="both"/>
    </w:pPr>
    <w:rPr>
      <w:rFonts w:ascii="Palatino Linotype" w:hAnsi="Palatino Linotype" w:cs="Palatino Linotype"/>
    </w:rPr>
  </w:style>
  <w:style w:type="character" w:customStyle="1" w:styleId="FontStyle72">
    <w:name w:val="Font Style72"/>
    <w:uiPriority w:val="99"/>
    <w:rsid w:val="008A001D"/>
    <w:rPr>
      <w:rFonts w:ascii="Cambria" w:hAnsi="Cambria" w:cs="Cambria" w:hint="default"/>
      <w:sz w:val="16"/>
      <w:szCs w:val="16"/>
    </w:rPr>
  </w:style>
  <w:style w:type="character" w:customStyle="1" w:styleId="FontStyle73">
    <w:name w:val="Font Style73"/>
    <w:uiPriority w:val="99"/>
    <w:rsid w:val="008A001D"/>
    <w:rPr>
      <w:rFonts w:ascii="Cambria" w:hAnsi="Cambria" w:cs="Cambria" w:hint="default"/>
      <w:i/>
      <w:iCs/>
      <w:sz w:val="16"/>
      <w:szCs w:val="16"/>
    </w:rPr>
  </w:style>
  <w:style w:type="character" w:customStyle="1" w:styleId="UnderlinestyleChar20">
    <w:name w:val="Underline style Char2"/>
    <w:rsid w:val="008A001D"/>
    <w:rPr>
      <w:sz w:val="22"/>
      <w:szCs w:val="24"/>
      <w:u w:val="single"/>
      <w:lang w:val="en-US" w:eastAsia="en-US" w:bidi="ar-SA"/>
    </w:rPr>
  </w:style>
  <w:style w:type="character" w:customStyle="1" w:styleId="FontStyle49">
    <w:name w:val="Font Style49"/>
    <w:uiPriority w:val="99"/>
    <w:rsid w:val="008A001D"/>
    <w:rPr>
      <w:rFonts w:ascii="Cambria" w:hAnsi="Cambria" w:cs="Cambria"/>
      <w:sz w:val="20"/>
      <w:szCs w:val="20"/>
    </w:rPr>
  </w:style>
  <w:style w:type="character" w:customStyle="1" w:styleId="FontStyle50">
    <w:name w:val="Font Style50"/>
    <w:uiPriority w:val="99"/>
    <w:rsid w:val="008A001D"/>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8A001D"/>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8A001D"/>
    <w:rPr>
      <w:rFonts w:ascii="Cambria" w:eastAsia="Cambria" w:hAnsi="Cambria" w:cs="Cambria"/>
      <w:spacing w:val="-3"/>
      <w:sz w:val="22"/>
      <w:szCs w:val="20"/>
    </w:rPr>
  </w:style>
  <w:style w:type="character" w:customStyle="1" w:styleId="kn">
    <w:name w:val="kn"/>
    <w:basedOn w:val="DefaultParagraphFont"/>
    <w:rsid w:val="008A001D"/>
  </w:style>
  <w:style w:type="character" w:customStyle="1" w:styleId="StyleStyleUnderlineUnderlineStyleBoldUnderlineIntenseEmphas">
    <w:name w:val="Style Style UnderlineUnderlineStyle Bold UnderlineIntense Emphas..."/>
    <w:basedOn w:val="DefaultParagraphFont"/>
    <w:rsid w:val="008A001D"/>
    <w:rPr>
      <w:b/>
      <w:bCs/>
      <w:sz w:val="26"/>
      <w:u w:val="single"/>
    </w:rPr>
  </w:style>
  <w:style w:type="character" w:customStyle="1" w:styleId="articoloinside">
    <w:name w:val="articolo_inside"/>
    <w:rsid w:val="008A001D"/>
  </w:style>
  <w:style w:type="paragraph" w:customStyle="1" w:styleId="pagetools">
    <w:name w:val="pagetools"/>
    <w:basedOn w:val="Normal"/>
    <w:rsid w:val="008A001D"/>
    <w:pPr>
      <w:spacing w:before="100" w:beforeAutospacing="1" w:after="100" w:afterAutospacing="1"/>
    </w:pPr>
    <w:rPr>
      <w:rFonts w:ascii="Cambria" w:eastAsia="Cambria" w:hAnsi="Cambria"/>
      <w:sz w:val="24"/>
    </w:rPr>
  </w:style>
  <w:style w:type="character" w:customStyle="1" w:styleId="job">
    <w:name w:val="job"/>
    <w:basedOn w:val="DefaultParagraphFont"/>
    <w:rsid w:val="008A001D"/>
  </w:style>
  <w:style w:type="character" w:customStyle="1" w:styleId="publisher">
    <w:name w:val="publisher"/>
    <w:basedOn w:val="DefaultParagraphFont"/>
    <w:rsid w:val="008A001D"/>
  </w:style>
  <w:style w:type="character" w:customStyle="1" w:styleId="pubyear">
    <w:name w:val="pubyear"/>
    <w:basedOn w:val="DefaultParagraphFont"/>
    <w:rsid w:val="008A001D"/>
  </w:style>
  <w:style w:type="character" w:customStyle="1" w:styleId="pubcity">
    <w:name w:val="pubcity"/>
    <w:basedOn w:val="DefaultParagraphFont"/>
    <w:rsid w:val="008A001D"/>
  </w:style>
  <w:style w:type="paragraph" w:customStyle="1" w:styleId="C-Text">
    <w:name w:val="C-Text"/>
    <w:basedOn w:val="Normal"/>
    <w:rsid w:val="008A001D"/>
    <w:pPr>
      <w:tabs>
        <w:tab w:val="num" w:pos="720"/>
      </w:tabs>
      <w:ind w:left="720" w:hanging="360"/>
    </w:pPr>
    <w:rPr>
      <w:rFonts w:ascii="Book Antiqua" w:hAnsi="Book Antiqua"/>
      <w:sz w:val="24"/>
    </w:rPr>
  </w:style>
  <w:style w:type="character" w:customStyle="1" w:styleId="ecdate">
    <w:name w:val="ec_date"/>
    <w:basedOn w:val="DefaultParagraphFont"/>
    <w:rsid w:val="008A001D"/>
    <w:rPr>
      <w:rFonts w:ascii="Symbol" w:hAnsi="Symbol" w:hint="default"/>
      <w:sz w:val="20"/>
      <w:szCs w:val="20"/>
      <w:shd w:val="clear" w:color="auto" w:fill="FFFFFF"/>
    </w:rPr>
  </w:style>
  <w:style w:type="paragraph" w:customStyle="1" w:styleId="ecmsonormal">
    <w:name w:val="ec_msonormal"/>
    <w:basedOn w:val="Normal"/>
    <w:rsid w:val="008A001D"/>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8A001D"/>
  </w:style>
  <w:style w:type="character" w:customStyle="1" w:styleId="articleheadline">
    <w:name w:val="articleheadline"/>
    <w:basedOn w:val="DefaultParagraphFont"/>
    <w:rsid w:val="008A001D"/>
  </w:style>
  <w:style w:type="paragraph" w:customStyle="1" w:styleId="u-intro">
    <w:name w:val="u-intro"/>
    <w:basedOn w:val="Normal"/>
    <w:rsid w:val="008A001D"/>
    <w:pPr>
      <w:spacing w:before="100" w:beforeAutospacing="1" w:after="100" w:afterAutospacing="1"/>
    </w:pPr>
    <w:rPr>
      <w:rFonts w:ascii="Georgia" w:hAnsi="Georgia"/>
      <w:sz w:val="24"/>
    </w:rPr>
  </w:style>
  <w:style w:type="character" w:customStyle="1" w:styleId="u-byline">
    <w:name w:val="u-byline"/>
    <w:basedOn w:val="DefaultParagraphFont"/>
    <w:rsid w:val="008A001D"/>
  </w:style>
  <w:style w:type="character" w:customStyle="1" w:styleId="articlebya">
    <w:name w:val="articleby_a"/>
    <w:basedOn w:val="DefaultParagraphFont"/>
    <w:rsid w:val="008A001D"/>
  </w:style>
  <w:style w:type="character" w:customStyle="1" w:styleId="popupwinby">
    <w:name w:val="popupwinby"/>
    <w:basedOn w:val="DefaultParagraphFont"/>
    <w:rsid w:val="008A001D"/>
  </w:style>
  <w:style w:type="character" w:customStyle="1" w:styleId="storyheader">
    <w:name w:val="storyheader"/>
    <w:basedOn w:val="DefaultParagraphFont"/>
    <w:rsid w:val="008A001D"/>
  </w:style>
  <w:style w:type="character" w:customStyle="1" w:styleId="marron">
    <w:name w:val="marron"/>
    <w:basedOn w:val="DefaultParagraphFont"/>
    <w:rsid w:val="008A001D"/>
  </w:style>
  <w:style w:type="paragraph" w:customStyle="1" w:styleId="StyleNormalWeb10pt">
    <w:name w:val="Style Normal (Web) + 10 pt"/>
    <w:basedOn w:val="NormalWeb"/>
    <w:next w:val="Normal"/>
    <w:rsid w:val="008A001D"/>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8A001D"/>
    <w:rPr>
      <w:szCs w:val="24"/>
      <w:lang w:val="en-US" w:eastAsia="en-US" w:bidi="ar-SA"/>
    </w:rPr>
  </w:style>
  <w:style w:type="paragraph" w:customStyle="1" w:styleId="TagCiteShells">
    <w:name w:val="Tag/Cite/Shells"/>
    <w:basedOn w:val="Normal"/>
    <w:rsid w:val="008A001D"/>
    <w:rPr>
      <w:rFonts w:ascii="Georgia" w:hAnsi="Georgia"/>
      <w:b/>
    </w:rPr>
  </w:style>
  <w:style w:type="paragraph" w:customStyle="1" w:styleId="DefinitionTerm">
    <w:name w:val="Definition Term"/>
    <w:basedOn w:val="Normal"/>
    <w:next w:val="Normal"/>
    <w:rsid w:val="008A001D"/>
    <w:rPr>
      <w:rFonts w:ascii="Georgia" w:hAnsi="Georgia"/>
      <w:snapToGrid w:val="0"/>
      <w:sz w:val="24"/>
    </w:rPr>
  </w:style>
  <w:style w:type="character" w:customStyle="1" w:styleId="Style3CharChar">
    <w:name w:val="Style3 Char Char"/>
    <w:basedOn w:val="DefaultParagraphFont"/>
    <w:rsid w:val="008A001D"/>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8A001D"/>
    <w:pPr>
      <w:spacing w:after="60"/>
    </w:pPr>
    <w:rPr>
      <w:rFonts w:ascii="Georgia" w:eastAsia="Segoe UI" w:hAnsi="Georgia" w:cs="Cambria"/>
      <w:caps/>
      <w:sz w:val="20"/>
      <w:lang w:eastAsia="zh-CN"/>
    </w:rPr>
  </w:style>
  <w:style w:type="character" w:customStyle="1" w:styleId="NormalChar0">
    <w:name w:val="Normal Char"/>
    <w:basedOn w:val="DefaultParagraphFont"/>
    <w:rsid w:val="008A001D"/>
    <w:rPr>
      <w:lang w:eastAsia="en-US"/>
    </w:rPr>
  </w:style>
  <w:style w:type="character" w:customStyle="1" w:styleId="BoldUnderlineChar2">
    <w:name w:val="Bold + Underline Char"/>
    <w:basedOn w:val="DefaultParagraphFont"/>
    <w:rsid w:val="008A001D"/>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8A001D"/>
  </w:style>
  <w:style w:type="character" w:customStyle="1" w:styleId="CharacterStyle7">
    <w:name w:val="Character Style 7"/>
    <w:rsid w:val="008A001D"/>
    <w:rPr>
      <w:rFonts w:ascii="Trebuchet MS" w:hAnsi="Trebuchet MS" w:cs="Trebuchet MS"/>
      <w:sz w:val="20"/>
      <w:szCs w:val="20"/>
      <w:u w:val="single"/>
    </w:rPr>
  </w:style>
  <w:style w:type="character" w:customStyle="1" w:styleId="StyleStyle4Char">
    <w:name w:val="Style Style4 + Char"/>
    <w:basedOn w:val="DefaultParagraphFont"/>
    <w:rsid w:val="008A001D"/>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8A001D"/>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8A001D"/>
    <w:rPr>
      <w:rFonts w:ascii="Symbol" w:hAnsi="Symbol"/>
      <w:sz w:val="21"/>
      <w:szCs w:val="21"/>
      <w:u w:val="thick"/>
    </w:rPr>
  </w:style>
  <w:style w:type="paragraph" w:customStyle="1" w:styleId="Cite8">
    <w:name w:val="Cite8"/>
    <w:basedOn w:val="Normal"/>
    <w:autoRedefine/>
    <w:qFormat/>
    <w:rsid w:val="008A001D"/>
    <w:rPr>
      <w:rFonts w:ascii="Trebuchet MS" w:eastAsia="Verdana" w:hAnsi="Trebuchet MS" w:cs="Cambria"/>
      <w:sz w:val="16"/>
    </w:rPr>
  </w:style>
  <w:style w:type="paragraph" w:customStyle="1" w:styleId="8font">
    <w:name w:val="8font"/>
    <w:basedOn w:val="Normal"/>
    <w:next w:val="Normal"/>
    <w:autoRedefine/>
    <w:qFormat/>
    <w:rsid w:val="008A001D"/>
    <w:rPr>
      <w:rFonts w:ascii="Georgia" w:eastAsia="Cambria Math" w:hAnsi="Georgia" w:cs="Cambria"/>
      <w:sz w:val="16"/>
      <w:szCs w:val="16"/>
    </w:rPr>
  </w:style>
  <w:style w:type="paragraph" w:customStyle="1" w:styleId="BoldUnderlineChar20">
    <w:name w:val="BoldUnderline Char2"/>
    <w:link w:val="BoldUnderlineChar2Char"/>
    <w:rsid w:val="008A001D"/>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8A001D"/>
    <w:rPr>
      <w:rFonts w:ascii="Times New Roman" w:eastAsia="Times New Roman" w:hAnsi="Times New Roman" w:cs="Times New Roman"/>
      <w:b/>
      <w:sz w:val="20"/>
      <w:u w:val="single"/>
    </w:rPr>
  </w:style>
  <w:style w:type="character" w:customStyle="1" w:styleId="UnderlineCharChar4">
    <w:name w:val="Underline Char Char4"/>
    <w:rsid w:val="008A001D"/>
    <w:rPr>
      <w:szCs w:val="24"/>
      <w:u w:val="single"/>
      <w:lang w:val="en-US" w:eastAsia="en-US" w:bidi="ar-SA"/>
    </w:rPr>
  </w:style>
  <w:style w:type="character" w:customStyle="1" w:styleId="BoldUnderlineCharChar3">
    <w:name w:val="BoldUnderline Char Char3"/>
    <w:rsid w:val="008A001D"/>
    <w:rPr>
      <w:b/>
      <w:szCs w:val="24"/>
      <w:u w:val="single"/>
      <w:lang w:val="en-US" w:eastAsia="en-US" w:bidi="ar-SA"/>
    </w:rPr>
  </w:style>
  <w:style w:type="character" w:customStyle="1" w:styleId="BoldUnderlineCharChar2">
    <w:name w:val="BoldUnderline Char Char2"/>
    <w:rsid w:val="008A001D"/>
    <w:rPr>
      <w:b/>
      <w:szCs w:val="24"/>
      <w:u w:val="single"/>
      <w:lang w:val="en-US" w:eastAsia="en-US" w:bidi="ar-SA"/>
    </w:rPr>
  </w:style>
  <w:style w:type="paragraph" w:customStyle="1" w:styleId="UnderlineCard0">
    <w:name w:val="UnderlineCard"/>
    <w:basedOn w:val="Heading3"/>
    <w:link w:val="UnderlineCardChar0"/>
    <w:qFormat/>
    <w:rsid w:val="008A001D"/>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8A001D"/>
    <w:rPr>
      <w:rFonts w:ascii="Georgia" w:eastAsia="Calibri" w:hAnsi="Georgia" w:cs="Times New Roman"/>
      <w:sz w:val="20"/>
      <w:szCs w:val="20"/>
      <w:u w:val="single"/>
      <w:lang w:val="x-none" w:eastAsia="x-none"/>
    </w:rPr>
  </w:style>
  <w:style w:type="character" w:customStyle="1" w:styleId="5Notunderlined">
    <w:name w:val="5 Not underlined"/>
    <w:rsid w:val="008A001D"/>
    <w:rPr>
      <w:rFonts w:ascii="Times New Roman" w:hAnsi="Times New Roman"/>
      <w:sz w:val="16"/>
    </w:rPr>
  </w:style>
  <w:style w:type="character" w:customStyle="1" w:styleId="volume-issue">
    <w:name w:val="volume-issue"/>
    <w:rsid w:val="008A001D"/>
    <w:rPr>
      <w:rFonts w:cs="Times New Roman"/>
    </w:rPr>
  </w:style>
  <w:style w:type="character" w:customStyle="1" w:styleId="storytext">
    <w:name w:val="storytext"/>
    <w:basedOn w:val="DefaultParagraphFont"/>
    <w:rsid w:val="008A001D"/>
  </w:style>
  <w:style w:type="character" w:customStyle="1" w:styleId="boldness1">
    <w:name w:val="boldness1"/>
    <w:rsid w:val="008A001D"/>
  </w:style>
  <w:style w:type="paragraph" w:customStyle="1" w:styleId="Cardd">
    <w:name w:val="Cardd"/>
    <w:basedOn w:val="Normal"/>
    <w:uiPriority w:val="4"/>
    <w:qFormat/>
    <w:rsid w:val="008A001D"/>
    <w:pPr>
      <w:ind w:left="288" w:right="288"/>
    </w:pPr>
    <w:rPr>
      <w:rFonts w:ascii="Georgia" w:hAnsi="Georgia"/>
    </w:rPr>
  </w:style>
  <w:style w:type="paragraph" w:customStyle="1" w:styleId="document0">
    <w:name w:val="document"/>
    <w:basedOn w:val="Normal"/>
    <w:rsid w:val="008A001D"/>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8A001D"/>
  </w:style>
  <w:style w:type="character" w:customStyle="1" w:styleId="aa">
    <w:name w:val="_"/>
    <w:basedOn w:val="DefaultParagraphFont"/>
    <w:rsid w:val="008A001D"/>
  </w:style>
  <w:style w:type="paragraph" w:customStyle="1" w:styleId="Shrink6">
    <w:name w:val="Shrink 6"/>
    <w:basedOn w:val="Normal"/>
    <w:qFormat/>
    <w:rsid w:val="008A001D"/>
    <w:rPr>
      <w:rFonts w:ascii="Georgia" w:eastAsia="Calibri" w:hAnsi="Georgia"/>
      <w:sz w:val="12"/>
    </w:rPr>
  </w:style>
  <w:style w:type="character" w:customStyle="1" w:styleId="messagecontent">
    <w:name w:val="message_content"/>
    <w:rsid w:val="008A001D"/>
  </w:style>
  <w:style w:type="paragraph" w:customStyle="1" w:styleId="BriefTitleWorks">
    <w:name w:val="Brief Title Works"/>
    <w:basedOn w:val="Heading1"/>
    <w:link w:val="BriefTitleWorksChar"/>
    <w:rsid w:val="008A001D"/>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8A001D"/>
    <w:rPr>
      <w:rFonts w:ascii="Georgia" w:eastAsia="Times New Roman" w:hAnsi="Georgia" w:cs="Arial"/>
      <w:b/>
      <w:bCs/>
      <w:kern w:val="32"/>
      <w:szCs w:val="32"/>
      <w:u w:val="single"/>
    </w:rPr>
  </w:style>
  <w:style w:type="character" w:customStyle="1" w:styleId="twelptblackblack1">
    <w:name w:val="twelptblackblack1"/>
    <w:basedOn w:val="DefaultParagraphFont"/>
    <w:rsid w:val="008A001D"/>
    <w:rPr>
      <w:rFonts w:ascii="Verdana" w:hAnsi="Verdana" w:hint="default"/>
      <w:color w:val="000000"/>
      <w:sz w:val="16"/>
      <w:szCs w:val="16"/>
    </w:rPr>
  </w:style>
  <w:style w:type="character" w:customStyle="1" w:styleId="Heading3CharCharCharChar1">
    <w:name w:val="Heading 3 Char Char Char Char1"/>
    <w:rsid w:val="008A001D"/>
    <w:rPr>
      <w:rFonts w:cs="Arial"/>
      <w:bCs/>
      <w:szCs w:val="26"/>
      <w:u w:val="single"/>
      <w:lang w:val="en-US" w:eastAsia="en-US" w:bidi="ar-SA"/>
    </w:rPr>
  </w:style>
  <w:style w:type="paragraph" w:customStyle="1" w:styleId="conintrotext">
    <w:name w:val="conintrotext"/>
    <w:basedOn w:val="Normal"/>
    <w:uiPriority w:val="99"/>
    <w:rsid w:val="008A001D"/>
    <w:pPr>
      <w:spacing w:before="100" w:beforeAutospacing="1" w:after="100" w:afterAutospacing="1"/>
    </w:pPr>
    <w:rPr>
      <w:rFonts w:ascii="Georgia" w:eastAsia="Times New Roman" w:hAnsi="Georgia"/>
      <w:sz w:val="24"/>
    </w:rPr>
  </w:style>
  <w:style w:type="character" w:customStyle="1" w:styleId="comment-body">
    <w:name w:val="comment-body"/>
    <w:rsid w:val="008A001D"/>
  </w:style>
  <w:style w:type="character" w:customStyle="1" w:styleId="UnderlineCharCharChar1">
    <w:name w:val="Underline Char Char Char1"/>
    <w:rsid w:val="008A001D"/>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8A001D"/>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8A001D"/>
    <w:rPr>
      <w:rFonts w:asciiTheme="minorHAnsi" w:eastAsia="MS Mincho" w:hAnsiTheme="minorHAnsi"/>
      <w:b/>
      <w:sz w:val="24"/>
      <w:u w:val="single"/>
    </w:rPr>
  </w:style>
  <w:style w:type="character" w:customStyle="1" w:styleId="mw-headline">
    <w:name w:val="mw-headline"/>
    <w:rsid w:val="008A001D"/>
  </w:style>
  <w:style w:type="character" w:customStyle="1" w:styleId="flagicon">
    <w:name w:val="flagicon"/>
    <w:rsid w:val="008A001D"/>
  </w:style>
  <w:style w:type="paragraph" w:customStyle="1" w:styleId="assert">
    <w:name w:val="assert"/>
    <w:basedOn w:val="Normal"/>
    <w:uiPriority w:val="99"/>
    <w:rsid w:val="008A001D"/>
    <w:pPr>
      <w:spacing w:before="100" w:beforeAutospacing="1" w:after="100" w:afterAutospacing="1"/>
    </w:pPr>
    <w:rPr>
      <w:rFonts w:ascii="Georgia" w:eastAsia="Times New Roman" w:hAnsi="Georgia"/>
      <w:sz w:val="24"/>
    </w:rPr>
  </w:style>
  <w:style w:type="character" w:customStyle="1" w:styleId="apturelink">
    <w:name w:val="apturelink"/>
    <w:rsid w:val="008A001D"/>
  </w:style>
  <w:style w:type="character" w:customStyle="1" w:styleId="apturelinkicon">
    <w:name w:val="apturelinkicon"/>
    <w:rsid w:val="008A001D"/>
  </w:style>
  <w:style w:type="paragraph" w:customStyle="1" w:styleId="Default1">
    <w:name w:val="Default1"/>
    <w:basedOn w:val="Default"/>
    <w:next w:val="Default"/>
    <w:uiPriority w:val="99"/>
    <w:rsid w:val="008A001D"/>
    <w:rPr>
      <w:color w:val="auto"/>
    </w:rPr>
  </w:style>
  <w:style w:type="paragraph" w:customStyle="1" w:styleId="center">
    <w:name w:val="center"/>
    <w:basedOn w:val="Normal"/>
    <w:uiPriority w:val="99"/>
    <w:rsid w:val="008A001D"/>
    <w:pPr>
      <w:spacing w:before="100" w:beforeAutospacing="1" w:after="100" w:afterAutospacing="1"/>
    </w:pPr>
    <w:rPr>
      <w:rFonts w:ascii="Georgia" w:eastAsia="Times New Roman" w:hAnsi="Georgia"/>
      <w:sz w:val="24"/>
    </w:rPr>
  </w:style>
  <w:style w:type="character" w:customStyle="1" w:styleId="LittleChar">
    <w:name w:val="Little Char"/>
    <w:link w:val="Little"/>
    <w:rsid w:val="008A001D"/>
    <w:rPr>
      <w:rFonts w:ascii="Calibri" w:eastAsia="Times New Roman" w:hAnsi="Calibri"/>
      <w:sz w:val="16"/>
    </w:rPr>
  </w:style>
  <w:style w:type="character" w:customStyle="1" w:styleId="UnderlineChar1Char">
    <w:name w:val="Underline Char1 Char"/>
    <w:rsid w:val="008A001D"/>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8A001D"/>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8A001D"/>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8A001D"/>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8A001D"/>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8A001D"/>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8A001D"/>
    <w:rPr>
      <w:rFonts w:asciiTheme="minorHAnsi" w:eastAsia="MS Mincho" w:hAnsiTheme="minorHAnsi"/>
      <w:b/>
      <w:sz w:val="24"/>
      <w:u w:val="single"/>
    </w:rPr>
  </w:style>
  <w:style w:type="paragraph" w:customStyle="1" w:styleId="CardBody">
    <w:name w:val="Card Body"/>
    <w:basedOn w:val="Normal"/>
    <w:link w:val="CardBodyChar"/>
    <w:rsid w:val="008A001D"/>
    <w:rPr>
      <w:rFonts w:ascii="Georgia" w:eastAsia="Times New Roman" w:hAnsi="Georgia"/>
      <w:sz w:val="16"/>
    </w:rPr>
  </w:style>
  <w:style w:type="character" w:customStyle="1" w:styleId="CardBodyChar">
    <w:name w:val="Card Body Char"/>
    <w:link w:val="CardBody"/>
    <w:rsid w:val="008A001D"/>
    <w:rPr>
      <w:rFonts w:ascii="Georgia" w:eastAsia="Times New Roman" w:hAnsi="Georgia"/>
      <w:sz w:val="16"/>
    </w:rPr>
  </w:style>
  <w:style w:type="character" w:customStyle="1" w:styleId="ptitleinside">
    <w:name w:val="p_title_inside"/>
    <w:rsid w:val="008A001D"/>
  </w:style>
  <w:style w:type="paragraph" w:customStyle="1" w:styleId="StyleBoldandUnderlineChar11ptBorderSinglesolidline">
    <w:name w:val="Style Bold and Underline Char + 11 pt Border: : (Single solid line..."/>
    <w:link w:val="StyleBoldandUnderlineChar11ptBorderSinglesolidlineChar"/>
    <w:rsid w:val="008A001D"/>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8A001D"/>
    <w:rPr>
      <w:rFonts w:eastAsia="Times New Roman"/>
      <w:b/>
      <w:bCs/>
      <w:sz w:val="22"/>
      <w:szCs w:val="20"/>
      <w:u w:val="single"/>
      <w:bdr w:val="single" w:sz="4" w:space="0" w:color="auto"/>
    </w:rPr>
  </w:style>
  <w:style w:type="paragraph" w:customStyle="1" w:styleId="Indentation">
    <w:name w:val="Indentation"/>
    <w:basedOn w:val="Normal"/>
    <w:uiPriority w:val="99"/>
    <w:rsid w:val="008A001D"/>
    <w:pPr>
      <w:ind w:left="288" w:right="288"/>
    </w:pPr>
    <w:rPr>
      <w:rFonts w:ascii="Georgia" w:hAnsi="Georgia"/>
    </w:rPr>
  </w:style>
  <w:style w:type="character" w:customStyle="1" w:styleId="StyleUnderlineCharChar9ptBold">
    <w:name w:val="Style Underline Char Char + 9 pt Bold"/>
    <w:rsid w:val="008A001D"/>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8A001D"/>
    <w:rPr>
      <w:rFonts w:ascii="Georgia" w:eastAsia="Times New Roman" w:hAnsi="Georgia"/>
      <w:u w:val="single"/>
    </w:rPr>
  </w:style>
  <w:style w:type="character" w:customStyle="1" w:styleId="StyleStyle4ArialNarrow9ptChar">
    <w:name w:val="Style Style4 + Arial Narrow 9 pt Char"/>
    <w:link w:val="StyleStyle4ArialNarrow9pt"/>
    <w:rsid w:val="008A001D"/>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8A001D"/>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8A001D"/>
    <w:rPr>
      <w:rFonts w:ascii="Georgia" w:eastAsia="Times New Roman" w:hAnsi="Georgia"/>
      <w:b/>
      <w:bCs/>
      <w:sz w:val="22"/>
      <w:u w:val="single"/>
    </w:rPr>
  </w:style>
  <w:style w:type="character" w:customStyle="1" w:styleId="StyleBoldandUnderlineCharChar29pt">
    <w:name w:val="Style Bold and Underline Char Char2 + 9 pt"/>
    <w:rsid w:val="008A001D"/>
    <w:rPr>
      <w:rFonts w:ascii="Times New Roman" w:hAnsi="Times New Roman"/>
      <w:b/>
      <w:bCs/>
      <w:noProof w:val="0"/>
      <w:sz w:val="20"/>
      <w:u w:val="single"/>
    </w:rPr>
  </w:style>
  <w:style w:type="character" w:customStyle="1" w:styleId="StyleUnderlineCharChar19pt">
    <w:name w:val="Style Underline Char Char1 + 9 pt"/>
    <w:rsid w:val="008A001D"/>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8A001D"/>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8A001D"/>
    <w:rPr>
      <w:rFonts w:ascii="Georgia" w:eastAsia="Times New Roman" w:hAnsi="Georgia"/>
      <w:b/>
      <w:smallCaps/>
      <w:sz w:val="24"/>
      <w:szCs w:val="24"/>
      <w:u w:val="single"/>
    </w:rPr>
  </w:style>
  <w:style w:type="character" w:customStyle="1" w:styleId="CardTextCharChar">
    <w:name w:val="Card Text Char Char"/>
    <w:rsid w:val="008A001D"/>
    <w:rPr>
      <w:rFonts w:ascii="Times New Roman" w:eastAsia="Times New Roman" w:hAnsi="Times New Roman" w:cs="Times New Roman"/>
      <w:sz w:val="20"/>
      <w:szCs w:val="20"/>
    </w:rPr>
  </w:style>
  <w:style w:type="character" w:customStyle="1" w:styleId="Underline-Highlighted-WFU">
    <w:name w:val="Underline-Highlighted-WFU"/>
    <w:uiPriority w:val="1"/>
    <w:qFormat/>
    <w:rsid w:val="008A001D"/>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8A001D"/>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8A001D"/>
    <w:rPr>
      <w:rFonts w:ascii="Times New Roman" w:hAnsi="Times New Roman"/>
      <w:sz w:val="24"/>
      <w:u w:val="single"/>
      <w:bdr w:val="none" w:sz="0" w:space="0" w:color="auto"/>
      <w:shd w:val="clear" w:color="auto" w:fill="auto"/>
    </w:rPr>
  </w:style>
  <w:style w:type="character" w:customStyle="1" w:styleId="FifthChar">
    <w:name w:val="Fifth Char"/>
    <w:link w:val="Fifth"/>
    <w:rsid w:val="008A001D"/>
    <w:rPr>
      <w:rFonts w:ascii="Arial" w:eastAsia="Calibri" w:hAnsi="Arial"/>
      <w:sz w:val="22"/>
    </w:rPr>
  </w:style>
  <w:style w:type="paragraph" w:customStyle="1" w:styleId="Third">
    <w:name w:val="Third"/>
    <w:basedOn w:val="Normal"/>
    <w:link w:val="ThirdChar"/>
    <w:rsid w:val="008A001D"/>
    <w:rPr>
      <w:rFonts w:ascii="Georgia" w:eastAsia="Times New Roman" w:hAnsi="Georgia"/>
      <w:b/>
      <w:u w:val="single"/>
      <w:lang w:val="x-none" w:eastAsia="x-none"/>
    </w:rPr>
  </w:style>
  <w:style w:type="character" w:customStyle="1" w:styleId="ThirdChar">
    <w:name w:val="Third Char"/>
    <w:link w:val="Third"/>
    <w:rsid w:val="008A001D"/>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8A001D"/>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8A001D"/>
  </w:style>
  <w:style w:type="paragraph" w:customStyle="1" w:styleId="DebateUnderlineBoldChar">
    <w:name w:val="Debate Underline Bold Char"/>
    <w:basedOn w:val="Normal"/>
    <w:link w:val="DebateUnderlineBoldCharChar"/>
    <w:rsid w:val="008A001D"/>
    <w:pPr>
      <w:jc w:val="both"/>
    </w:pPr>
    <w:rPr>
      <w:rFonts w:ascii="Georgia" w:eastAsia="Times New Roman" w:hAnsi="Georgia"/>
      <w:b/>
      <w:u w:val="thick"/>
    </w:rPr>
  </w:style>
  <w:style w:type="character" w:customStyle="1" w:styleId="DebateUnderlineBoldCharChar">
    <w:name w:val="Debate Underline Bold Char Char"/>
    <w:link w:val="DebateUnderlineBoldChar"/>
    <w:rsid w:val="008A001D"/>
    <w:rPr>
      <w:rFonts w:ascii="Georgia" w:eastAsia="Times New Roman" w:hAnsi="Georgia"/>
      <w:b/>
      <w:sz w:val="22"/>
      <w:u w:val="thick"/>
    </w:rPr>
  </w:style>
  <w:style w:type="character" w:customStyle="1" w:styleId="bloctitlesChar">
    <w:name w:val="bloc titles Char"/>
    <w:link w:val="bloctitles"/>
    <w:rsid w:val="008A001D"/>
    <w:rPr>
      <w:rFonts w:ascii="Calibri" w:eastAsia="Malgun Gothic" w:hAnsi="Calibri" w:cs="Arial"/>
      <w:b/>
      <w:kern w:val="32"/>
      <w:sz w:val="32"/>
      <w:szCs w:val="32"/>
      <w:u w:val="single"/>
    </w:rPr>
  </w:style>
  <w:style w:type="paragraph" w:customStyle="1" w:styleId="CiteSmallText">
    <w:name w:val="Cite Small Text"/>
    <w:basedOn w:val="Normal"/>
    <w:uiPriority w:val="99"/>
    <w:rsid w:val="008A001D"/>
    <w:pPr>
      <w:widowControl w:val="0"/>
      <w:spacing w:after="200"/>
    </w:pPr>
    <w:rPr>
      <w:rFonts w:ascii="Helvetica Neue" w:hAnsi="Helvetica Neue"/>
      <w:b/>
      <w:sz w:val="18"/>
    </w:rPr>
  </w:style>
  <w:style w:type="character" w:customStyle="1" w:styleId="3TagCite">
    <w:name w:val="3 Tag/Cite"/>
    <w:rsid w:val="008A001D"/>
    <w:rPr>
      <w:rFonts w:ascii="Times New Roman" w:hAnsi="Times New Roman"/>
      <w:b/>
    </w:rPr>
  </w:style>
  <w:style w:type="character" w:customStyle="1" w:styleId="4Qualifications">
    <w:name w:val="4 Qualifications"/>
    <w:rsid w:val="008A001D"/>
    <w:rPr>
      <w:rFonts w:ascii="Times New Roman" w:hAnsi="Times New Roman"/>
      <w:sz w:val="19"/>
    </w:rPr>
  </w:style>
  <w:style w:type="character" w:customStyle="1" w:styleId="6Underlined">
    <w:name w:val="6 Underlined"/>
    <w:rsid w:val="008A001D"/>
    <w:rPr>
      <w:rFonts w:ascii="Times New Roman" w:hAnsi="Times New Roman"/>
      <w:b/>
      <w:sz w:val="21"/>
      <w:u w:val="single"/>
    </w:rPr>
  </w:style>
  <w:style w:type="paragraph" w:customStyle="1" w:styleId="Cards1CharChar">
    <w:name w:val="Cards1 Char Char"/>
    <w:basedOn w:val="Normal"/>
    <w:link w:val="Cards1CharCharChar"/>
    <w:rsid w:val="008A001D"/>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8A001D"/>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8A001D"/>
    <w:rPr>
      <w:rFonts w:asciiTheme="minorHAnsi" w:hAnsiTheme="minorHAnsi"/>
      <w:sz w:val="24"/>
      <w:u w:val="single"/>
    </w:rPr>
  </w:style>
  <w:style w:type="character" w:customStyle="1" w:styleId="CitesCharCharChar">
    <w:name w:val="Cites Char Char Char"/>
    <w:rsid w:val="008A001D"/>
    <w:rPr>
      <w:rFonts w:ascii="Times New Roman" w:eastAsia="Times New Roman" w:hAnsi="Times New Roman" w:cs="Times New Roman"/>
      <w:sz w:val="20"/>
      <w:szCs w:val="24"/>
    </w:rPr>
  </w:style>
  <w:style w:type="character" w:customStyle="1" w:styleId="nohighlighting">
    <w:name w:val="no highlighting"/>
    <w:rsid w:val="008A001D"/>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8A001D"/>
    <w:rPr>
      <w:rFonts w:ascii="Cambria" w:hAnsi="Cambria" w:hint="default"/>
      <w:sz w:val="21"/>
      <w:u w:val="single"/>
    </w:rPr>
  </w:style>
  <w:style w:type="paragraph" w:customStyle="1" w:styleId="Swag">
    <w:name w:val="Swag"/>
    <w:basedOn w:val="Normal"/>
    <w:link w:val="SwagChar"/>
    <w:qFormat/>
    <w:rsid w:val="008A001D"/>
    <w:rPr>
      <w:rFonts w:ascii="Georgia" w:hAnsi="Georgia"/>
      <w:color w:val="0000FF"/>
      <w:sz w:val="12"/>
      <w:u w:val="single"/>
    </w:rPr>
  </w:style>
  <w:style w:type="character" w:customStyle="1" w:styleId="SwagChar">
    <w:name w:val="Swag Char"/>
    <w:link w:val="Swag"/>
    <w:rsid w:val="008A001D"/>
    <w:rPr>
      <w:rFonts w:ascii="Georgia" w:hAnsi="Georgia"/>
      <w:color w:val="0000FF"/>
      <w:sz w:val="12"/>
      <w:u w:val="single"/>
    </w:rPr>
  </w:style>
  <w:style w:type="paragraph" w:customStyle="1" w:styleId="StyleUnderlineTimesNewRoman1">
    <w:name w:val="Style Underline + Times New Roman1"/>
    <w:link w:val="StyleUnderlineTimesNewRoman1Char"/>
    <w:rsid w:val="008A001D"/>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8A001D"/>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8A001D"/>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8A001D"/>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8A001D"/>
    <w:rPr>
      <w:rFonts w:eastAsia="MS Mincho"/>
    </w:rPr>
  </w:style>
  <w:style w:type="character" w:customStyle="1" w:styleId="StyleStyleCardTextLeft-075Right0Char">
    <w:name w:val="Style Style Card Text + Left:  -0.75&quot; + Right:  0&quot; Char"/>
    <w:link w:val="StyleStyleCardTextLeft-075Right0"/>
    <w:rsid w:val="008A001D"/>
    <w:rPr>
      <w:rFonts w:ascii="Calibri" w:eastAsia="MS Mincho" w:hAnsi="Calibri"/>
      <w:sz w:val="22"/>
    </w:rPr>
  </w:style>
  <w:style w:type="character" w:customStyle="1" w:styleId="CharChar61">
    <w:name w:val="Char Char61"/>
    <w:rsid w:val="008A001D"/>
    <w:rPr>
      <w:rFonts w:cs="Arial"/>
      <w:bCs/>
      <w:sz w:val="16"/>
      <w:szCs w:val="26"/>
      <w:lang w:val="en-US" w:eastAsia="en-US" w:bidi="ar-SA"/>
    </w:rPr>
  </w:style>
  <w:style w:type="character" w:customStyle="1" w:styleId="ListBulletChar">
    <w:name w:val="List Bullet Char"/>
    <w:link w:val="ListBullet"/>
    <w:uiPriority w:val="99"/>
    <w:rsid w:val="008A001D"/>
    <w:rPr>
      <w:rFonts w:ascii="Calibri" w:eastAsia="Calibri" w:hAnsi="Calibri"/>
      <w:sz w:val="22"/>
    </w:rPr>
  </w:style>
  <w:style w:type="paragraph" w:customStyle="1" w:styleId="subhead10">
    <w:name w:val="subhead1"/>
    <w:basedOn w:val="Normal"/>
    <w:uiPriority w:val="99"/>
    <w:rsid w:val="008A001D"/>
    <w:pPr>
      <w:spacing w:before="100" w:beforeAutospacing="1" w:after="100" w:afterAutospacing="1"/>
    </w:pPr>
    <w:rPr>
      <w:rFonts w:ascii="Georgia" w:eastAsia="Times New Roman" w:hAnsi="Georgia"/>
      <w:sz w:val="24"/>
    </w:rPr>
  </w:style>
  <w:style w:type="character" w:customStyle="1" w:styleId="styledate0">
    <w:name w:val="styledate"/>
    <w:rsid w:val="008A001D"/>
  </w:style>
  <w:style w:type="character" w:customStyle="1" w:styleId="BoldandUnderlineChar1">
    <w:name w:val="Bold and Underline Char1"/>
    <w:rsid w:val="008A001D"/>
    <w:rPr>
      <w:b/>
      <w:szCs w:val="24"/>
      <w:u w:val="single"/>
      <w:lang w:val="en-US" w:eastAsia="en-US" w:bidi="ar-SA"/>
    </w:rPr>
  </w:style>
  <w:style w:type="character" w:customStyle="1" w:styleId="BoldandUnderlineChar1Char2">
    <w:name w:val="Bold and Underline Char1 Char2"/>
    <w:rsid w:val="008A001D"/>
    <w:rPr>
      <w:b/>
      <w:szCs w:val="24"/>
      <w:u w:val="single"/>
      <w:lang w:val="en-US" w:eastAsia="en-US" w:bidi="ar-SA"/>
    </w:rPr>
  </w:style>
  <w:style w:type="character" w:customStyle="1" w:styleId="BoldandUnderlineCharChar1">
    <w:name w:val="Bold and Underline Char Char1"/>
    <w:rsid w:val="008A001D"/>
    <w:rPr>
      <w:b/>
      <w:szCs w:val="24"/>
      <w:u w:val="single"/>
      <w:lang w:val="en-US" w:eastAsia="en-US" w:bidi="ar-SA"/>
    </w:rPr>
  </w:style>
  <w:style w:type="character" w:customStyle="1" w:styleId="BoldandUnderlineChar6">
    <w:name w:val="Bold and Underline Char6"/>
    <w:rsid w:val="008A001D"/>
    <w:rPr>
      <w:b/>
      <w:szCs w:val="24"/>
      <w:u w:val="single"/>
      <w:lang w:val="en-US" w:eastAsia="en-US" w:bidi="ar-SA"/>
    </w:rPr>
  </w:style>
  <w:style w:type="paragraph" w:customStyle="1" w:styleId="abstract">
    <w:name w:val="abstract"/>
    <w:basedOn w:val="Normal"/>
    <w:uiPriority w:val="99"/>
    <w:rsid w:val="008A001D"/>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8A001D"/>
    <w:rPr>
      <w:rFonts w:ascii="Georgia" w:eastAsia="Times New Roman" w:hAnsi="Georgia"/>
      <w:b/>
      <w:bCs/>
      <w:u w:val="single"/>
    </w:rPr>
  </w:style>
  <w:style w:type="character" w:customStyle="1" w:styleId="StyleUnderlineChar11ptBold2Char">
    <w:name w:val="Style Underline Char + 11 pt Bold2 Char"/>
    <w:link w:val="StyleUnderlineChar11ptBold2"/>
    <w:rsid w:val="008A001D"/>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8A001D"/>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8A001D"/>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8A001D"/>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8A001D"/>
    <w:rPr>
      <w:rFonts w:ascii="Georgia" w:eastAsia="Times New Roman" w:hAnsi="Georgia"/>
      <w:sz w:val="22"/>
      <w:u w:val="single"/>
    </w:rPr>
  </w:style>
  <w:style w:type="character" w:customStyle="1" w:styleId="style13">
    <w:name w:val="style1"/>
    <w:rsid w:val="008A001D"/>
  </w:style>
  <w:style w:type="character" w:customStyle="1" w:styleId="pmtermsel">
    <w:name w:val="pmtermsel"/>
    <w:rsid w:val="008A001D"/>
  </w:style>
  <w:style w:type="character" w:customStyle="1" w:styleId="showipapr">
    <w:name w:val="show_ipapr"/>
    <w:rsid w:val="008A001D"/>
  </w:style>
  <w:style w:type="character" w:customStyle="1" w:styleId="dnindex">
    <w:name w:val="dnindex"/>
    <w:rsid w:val="008A001D"/>
  </w:style>
  <w:style w:type="character" w:customStyle="1" w:styleId="23">
    <w:name w:val="23"/>
    <w:rsid w:val="008A001D"/>
    <w:rPr>
      <w:rFonts w:ascii="Times New Roman" w:hAnsi="Times New Roman" w:cs="Arial"/>
      <w:bCs/>
      <w:sz w:val="20"/>
      <w:u w:val="single"/>
      <w:lang w:val="en-US" w:eastAsia="en-US" w:bidi="ar-SA"/>
    </w:rPr>
  </w:style>
  <w:style w:type="character" w:customStyle="1" w:styleId="33">
    <w:name w:val="33"/>
    <w:rsid w:val="008A001D"/>
    <w:rPr>
      <w:rFonts w:ascii="Times New Roman" w:hAnsi="Times New Roman" w:cs="Arial"/>
      <w:b/>
      <w:bCs/>
      <w:sz w:val="20"/>
      <w:u w:val="single"/>
      <w:lang w:val="en-US" w:eastAsia="en-US" w:bidi="ar-SA"/>
    </w:rPr>
  </w:style>
  <w:style w:type="character" w:customStyle="1" w:styleId="55">
    <w:name w:val="55"/>
    <w:rsid w:val="008A001D"/>
    <w:rPr>
      <w:rFonts w:cs="Arial"/>
      <w:bCs/>
      <w:sz w:val="20"/>
      <w:u w:val="single"/>
      <w:lang w:val="en-US" w:eastAsia="en-US" w:bidi="ar-SA"/>
    </w:rPr>
  </w:style>
  <w:style w:type="character" w:customStyle="1" w:styleId="authoraffil">
    <w:name w:val="authoraffil"/>
    <w:rsid w:val="008A001D"/>
  </w:style>
  <w:style w:type="character" w:customStyle="1" w:styleId="CharChar8">
    <w:name w:val="Char Char8"/>
    <w:rsid w:val="008A001D"/>
    <w:rPr>
      <w:rFonts w:ascii="Georgia" w:eastAsia="Times New Roman" w:hAnsi="Georgia"/>
      <w:b/>
      <w:bCs/>
      <w:sz w:val="30"/>
      <w:szCs w:val="28"/>
      <w:u w:val="single"/>
    </w:rPr>
  </w:style>
  <w:style w:type="character" w:customStyle="1" w:styleId="FontStyle13">
    <w:name w:val="Font Style13"/>
    <w:uiPriority w:val="99"/>
    <w:rsid w:val="008A001D"/>
    <w:rPr>
      <w:rFonts w:ascii="Constantia" w:hAnsi="Constantia" w:cs="Constantia"/>
      <w:sz w:val="18"/>
      <w:szCs w:val="18"/>
    </w:rPr>
  </w:style>
  <w:style w:type="character" w:customStyle="1" w:styleId="TagsCharCharCharChar">
    <w:name w:val="Tags Char Char Char Char"/>
    <w:rsid w:val="008A001D"/>
    <w:rPr>
      <w:rFonts w:ascii="Times New Roman" w:eastAsia="Times New Roman" w:hAnsi="Times New Roman" w:cs="Times New Roman"/>
      <w:b/>
      <w:sz w:val="24"/>
      <w:szCs w:val="24"/>
    </w:rPr>
  </w:style>
  <w:style w:type="character" w:customStyle="1" w:styleId="Citation1Char">
    <w:name w:val="Citation1 Char"/>
    <w:link w:val="Citation10"/>
    <w:locked/>
    <w:rsid w:val="008A001D"/>
    <w:rPr>
      <w:rFonts w:ascii="Georgia" w:hAnsi="Georgia"/>
      <w:b/>
      <w:u w:val="single"/>
    </w:rPr>
  </w:style>
  <w:style w:type="paragraph" w:customStyle="1" w:styleId="Citation10">
    <w:name w:val="Citation1"/>
    <w:basedOn w:val="Normal"/>
    <w:link w:val="Citation1Char"/>
    <w:qFormat/>
    <w:rsid w:val="008A001D"/>
    <w:rPr>
      <w:rFonts w:ascii="Georgia" w:hAnsi="Georgia"/>
      <w:b/>
      <w:sz w:val="24"/>
      <w:u w:val="single"/>
    </w:rPr>
  </w:style>
  <w:style w:type="character" w:customStyle="1" w:styleId="TaglineChar">
    <w:name w:val="Tagline Char"/>
    <w:link w:val="Tagline2"/>
    <w:locked/>
    <w:rsid w:val="008A001D"/>
    <w:rPr>
      <w:rFonts w:ascii="Georgia" w:hAnsi="Georgia"/>
      <w:b/>
    </w:rPr>
  </w:style>
  <w:style w:type="paragraph" w:customStyle="1" w:styleId="Tagline2">
    <w:name w:val="Tagline"/>
    <w:basedOn w:val="Normal"/>
    <w:link w:val="TaglineChar"/>
    <w:qFormat/>
    <w:rsid w:val="008A001D"/>
    <w:rPr>
      <w:rFonts w:ascii="Georgia" w:hAnsi="Georgia"/>
      <w:b/>
      <w:sz w:val="24"/>
    </w:rPr>
  </w:style>
  <w:style w:type="paragraph" w:customStyle="1" w:styleId="StyleLeft021">
    <w:name w:val="Style Left:  0.2&quot;1"/>
    <w:basedOn w:val="Normal"/>
    <w:uiPriority w:val="99"/>
    <w:rsid w:val="008A001D"/>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8A001D"/>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8A001D"/>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8A001D"/>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8A001D"/>
    <w:rPr>
      <w:rFonts w:ascii="Georgia" w:eastAsia="Times New Roman" w:hAnsi="Georgia"/>
      <w:sz w:val="22"/>
      <w:u w:val="single"/>
      <w:bdr w:val="single" w:sz="4" w:space="0" w:color="auto"/>
    </w:rPr>
  </w:style>
  <w:style w:type="character" w:customStyle="1" w:styleId="boldcitationChar">
    <w:name w:val="bold citation Char"/>
    <w:rsid w:val="008A001D"/>
    <w:rPr>
      <w:rFonts w:ascii="Arial" w:hAnsi="Arial"/>
      <w:b/>
      <w:sz w:val="28"/>
      <w:szCs w:val="24"/>
      <w:u w:val="thick"/>
      <w:lang w:val="en-US" w:eastAsia="en-US" w:bidi="ar-SA"/>
    </w:rPr>
  </w:style>
  <w:style w:type="paragraph" w:customStyle="1" w:styleId="BlockTitle20">
    <w:name w:val="Block Title #2"/>
    <w:basedOn w:val="Normal"/>
    <w:uiPriority w:val="99"/>
    <w:rsid w:val="008A001D"/>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8A001D"/>
    <w:rPr>
      <w:rFonts w:ascii="Georgia" w:hAnsi="Georgia"/>
      <w:b/>
    </w:rPr>
  </w:style>
  <w:style w:type="character" w:customStyle="1" w:styleId="BoldunderlineChar3">
    <w:name w:val="Bold/underline Char"/>
    <w:rsid w:val="008A001D"/>
    <w:rPr>
      <w:rFonts w:eastAsia="SimSun"/>
      <w:b/>
      <w:noProof w:val="0"/>
      <w:sz w:val="24"/>
      <w:szCs w:val="24"/>
      <w:u w:val="single"/>
      <w:lang w:val="en-US" w:eastAsia="zh-CN" w:bidi="ar-SA"/>
    </w:rPr>
  </w:style>
  <w:style w:type="character" w:customStyle="1" w:styleId="underlinetextchar0">
    <w:name w:val="underlinetextchar"/>
    <w:rsid w:val="008A001D"/>
  </w:style>
  <w:style w:type="character" w:customStyle="1" w:styleId="boldciteChar1">
    <w:name w:val="bold cite Char1"/>
    <w:rsid w:val="008A001D"/>
    <w:rPr>
      <w:b/>
      <w:sz w:val="28"/>
      <w:u w:val="thick" w:color="000000"/>
    </w:rPr>
  </w:style>
  <w:style w:type="character" w:customStyle="1" w:styleId="tagCharCharChar1">
    <w:name w:val="tag Char Char Char1"/>
    <w:rsid w:val="008A001D"/>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8A001D"/>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8A001D"/>
    <w:rPr>
      <w:rFonts w:ascii="Times New Roman" w:hAnsi="Times New Roman" w:cs="Times New Roman"/>
      <w:sz w:val="18"/>
      <w:szCs w:val="18"/>
    </w:rPr>
  </w:style>
  <w:style w:type="character" w:customStyle="1" w:styleId="bylines">
    <w:name w:val="bylines"/>
    <w:basedOn w:val="DefaultParagraphFont"/>
    <w:rsid w:val="008A001D"/>
  </w:style>
  <w:style w:type="character" w:customStyle="1" w:styleId="StyleStyleBoldUnderlineUnderlineIntenseEmphasis1apple-style-2">
    <w:name w:val="Style Style Bold UnderlineUnderlineIntense Emphasis1apple-style-...2"/>
    <w:basedOn w:val="DefaultParagraphFont"/>
    <w:rsid w:val="008A001D"/>
    <w:rPr>
      <w:b w:val="0"/>
      <w:bCs/>
      <w:sz w:val="22"/>
      <w:u w:val="single"/>
    </w:rPr>
  </w:style>
  <w:style w:type="character" w:customStyle="1" w:styleId="FontStyle57">
    <w:name w:val="Font Style57"/>
    <w:rsid w:val="008A001D"/>
    <w:rPr>
      <w:rFonts w:ascii="Georgia" w:hAnsi="Georgia" w:cs="Georgia"/>
      <w:b/>
      <w:bCs/>
      <w:sz w:val="14"/>
      <w:szCs w:val="14"/>
    </w:rPr>
  </w:style>
  <w:style w:type="character" w:customStyle="1" w:styleId="FontStyle89">
    <w:name w:val="Font Style89"/>
    <w:rsid w:val="008A001D"/>
    <w:rPr>
      <w:rFonts w:ascii="Times New Roman" w:hAnsi="Times New Roman" w:cs="Times New Roman"/>
      <w:b/>
      <w:bCs/>
      <w:smallCaps/>
      <w:spacing w:val="40"/>
      <w:sz w:val="16"/>
      <w:szCs w:val="16"/>
    </w:rPr>
  </w:style>
  <w:style w:type="character" w:customStyle="1" w:styleId="style3Char0">
    <w:name w:val="style 3 Char"/>
    <w:rsid w:val="008A001D"/>
    <w:rPr>
      <w:sz w:val="18"/>
      <w:szCs w:val="24"/>
      <w:lang w:val="en-US" w:eastAsia="en-US" w:bidi="ar-SA"/>
    </w:rPr>
  </w:style>
  <w:style w:type="paragraph" w:customStyle="1" w:styleId="003Cite">
    <w:name w:val="003Cite"/>
    <w:basedOn w:val="Normal"/>
    <w:qFormat/>
    <w:rsid w:val="008A001D"/>
    <w:rPr>
      <w:rFonts w:eastAsia="Calibri"/>
      <w:sz w:val="16"/>
      <w:szCs w:val="16"/>
    </w:rPr>
  </w:style>
  <w:style w:type="paragraph" w:customStyle="1" w:styleId="NormalBold">
    <w:name w:val="Normal + Bold"/>
    <w:aliases w:val="Double Underline"/>
    <w:basedOn w:val="Normal"/>
    <w:link w:val="NormalBoldChar"/>
    <w:rsid w:val="008A001D"/>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8A001D"/>
    <w:rPr>
      <w:rFonts w:ascii="Georgia" w:hAnsi="Georgia"/>
      <w:b/>
      <w:color w:val="000000"/>
      <w:sz w:val="22"/>
      <w:u w:val="single"/>
    </w:rPr>
  </w:style>
  <w:style w:type="character" w:customStyle="1" w:styleId="BlockHeadingsChar1">
    <w:name w:val="Block Headings Char1"/>
    <w:rsid w:val="008A001D"/>
    <w:rPr>
      <w:b/>
      <w:caps/>
    </w:rPr>
  </w:style>
  <w:style w:type="character" w:customStyle="1" w:styleId="FontStyle170">
    <w:name w:val="Font Style170"/>
    <w:uiPriority w:val="99"/>
    <w:rsid w:val="008A001D"/>
    <w:rPr>
      <w:rFonts w:ascii="Bookman Old Style" w:hAnsi="Bookman Old Style" w:cs="Bookman Old Style"/>
      <w:sz w:val="16"/>
      <w:szCs w:val="16"/>
    </w:rPr>
  </w:style>
  <w:style w:type="character" w:customStyle="1" w:styleId="FontStyle17">
    <w:name w:val="Font Style17"/>
    <w:uiPriority w:val="99"/>
    <w:rsid w:val="008A001D"/>
    <w:rPr>
      <w:rFonts w:ascii="Book Antiqua" w:hAnsi="Book Antiqua" w:cs="Book Antiqua"/>
      <w:i/>
      <w:iCs/>
      <w:spacing w:val="10"/>
      <w:sz w:val="22"/>
      <w:szCs w:val="22"/>
    </w:rPr>
  </w:style>
  <w:style w:type="paragraph" w:customStyle="1" w:styleId="cardbody0">
    <w:name w:val="cardbody"/>
    <w:basedOn w:val="Normal"/>
    <w:rsid w:val="008A001D"/>
    <w:pPr>
      <w:spacing w:before="100" w:beforeAutospacing="1" w:after="100" w:afterAutospacing="1"/>
    </w:pPr>
  </w:style>
  <w:style w:type="paragraph" w:customStyle="1" w:styleId="vd">
    <w:name w:val="vd"/>
    <w:basedOn w:val="Normal"/>
    <w:rsid w:val="008A001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bbc.com/news/science-environment-47607696" TargetMode="External"/><Relationship Id="rId39" Type="http://schemas.openxmlformats.org/officeDocument/2006/relationships/hyperlink" Target="https://solarsystem.nasa.gov/missions/hayabusa/in-depth/" TargetMode="External"/><Relationship Id="rId21" Type="http://schemas.openxmlformats.org/officeDocument/2006/relationships/hyperlink" Target="https://www.express.co.uk/news/world/1273890/Kim-Jong-un-dead-North-Korea-nuclear-weapon-news-latest-death-US" TargetMode="External"/><Relationship Id="rId34" Type="http://schemas.openxmlformats.org/officeDocument/2006/relationships/hyperlink" Target="https://academic.oup.com/astrogeo/article/50/1/1.18/201316" TargetMode="External"/><Relationship Id="rId42" Type="http://schemas.openxmlformats.org/officeDocument/2006/relationships/hyperlink" Target="https://theconversation.com/mining-asteroids-could-unlock-untold-wealth-heres-how-to-get-started-95675"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cneos.jpl.nasa.gov/firebal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lobalsecurity.org/space/world/japan/warning.htm" TargetMode="External"/><Relationship Id="rId24" Type="http://schemas.openxmlformats.org/officeDocument/2006/relationships/hyperlink" Target="http://www.michaeldello.com/asteroids-comets-space-weapons/" TargetMode="External"/><Relationship Id="rId32" Type="http://schemas.openxmlformats.org/officeDocument/2006/relationships/hyperlink" Target="http://www.bbc.com/earth/story/20160706-in-siberia-in-1908-a-huge-explosion-came-out-of-nowhere" TargetMode="External"/><Relationship Id="rId37" Type="http://schemas.openxmlformats.org/officeDocument/2006/relationships/hyperlink" Target="https://cneos.jpl.nasa.gov/news/2008tc3.html" TargetMode="External"/><Relationship Id="rId40" Type="http://schemas.openxmlformats.org/officeDocument/2006/relationships/hyperlink" Target="http://www.hayabusa2.jaxa.jp/en/" TargetMode="External"/><Relationship Id="rId45" Type="http://schemas.openxmlformats.org/officeDocument/2006/relationships/hyperlink" Target="https://www.gwern.net/docs/philosophy/ethics/2007-greene.pdf" TargetMode="External"/><Relationship Id="rId5" Type="http://schemas.openxmlformats.org/officeDocument/2006/relationships/numbering" Target="numbering.xml"/><Relationship Id="rId15" Type="http://schemas.openxmlformats.org/officeDocument/2006/relationships/hyperlink" Target="https://www.cnas.org/publications/commentary/the-us-military-should-not-be-doubling-down-on-space" TargetMode="External"/><Relationship Id="rId23" Type="http://schemas.openxmlformats.org/officeDocument/2006/relationships/hyperlink" Target="https://missiledefenseadvocacy.org/missile-threat-and-proliferation/todays-missile-threat/china-anti-access-area-denial-coming-soon/" TargetMode="External"/><Relationship Id="rId28" Type="http://schemas.openxmlformats.org/officeDocument/2006/relationships/hyperlink" Target="https://www.hou.usra.edu/meetings/lpsc2019/" TargetMode="External"/><Relationship Id="rId36" Type="http://schemas.openxmlformats.org/officeDocument/2006/relationships/hyperlink" Target="https://cneos.jpl.nasa.gov/ca/" TargetMode="External"/><Relationship Id="rId10" Type="http://schemas.openxmlformats.org/officeDocument/2006/relationships/hyperlink" Target="https://thebulletin.org/2019/06/arms-control-in-outer-space-the-russian-angle-and-a-possible-way-forward/" TargetMode="External"/><Relationship Id="rId19" Type="http://schemas.openxmlformats.org/officeDocument/2006/relationships/hyperlink" Target="https://www.bbc.com/news/world-asia-pacific-11813699" TargetMode="External"/><Relationship Id="rId31" Type="http://schemas.openxmlformats.org/officeDocument/2006/relationships/hyperlink" Target="https://theconversation.com/how-the-dinosaurs-went-extinct-asteroid-collision-triggered-potentially-deadly-volcanic-eruptions-112134" TargetMode="External"/><Relationship Id="rId44" Type="http://schemas.openxmlformats.org/officeDocument/2006/relationships/hyperlink" Target="http://www.tandfonline.com/doi/pdf/10.1080/00455091.2016.1278150?needAccess=true" TargetMode="External"/><Relationship Id="rId4" Type="http://schemas.openxmlformats.org/officeDocument/2006/relationships/customXml" Target="../customXml/item4.xml"/><Relationship Id="rId9" Type="http://schemas.openxmlformats.org/officeDocument/2006/relationships/hyperlink" Target="https://hir.harvard.edu/anti-satellite-weapons-and-the-emerging-space-arms-race/" TargetMode="External"/><Relationship Id="rId14"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2" Type="http://schemas.openxmlformats.org/officeDocument/2006/relationships/hyperlink" Target="https://foreignpolicy.com/2020/04/28/kim-jong-un-china-north-korea/" TargetMode="External"/><Relationship Id="rId27" Type="http://schemas.openxmlformats.org/officeDocument/2006/relationships/hyperlink" Target="https://www.theguardian.com/world/2013/feb/15/hundreds-injured-meteorite-russian-city-chelyabinsk" TargetMode="External"/><Relationship Id="rId30" Type="http://schemas.openxmlformats.org/officeDocument/2006/relationships/hyperlink" Target="https://theconversation.com/target-earth-how-asteroids-made-an-impact-on-australia-92836" TargetMode="External"/><Relationship Id="rId35" Type="http://schemas.openxmlformats.org/officeDocument/2006/relationships/hyperlink" Target="https://cneos.jpl.nasa.gov/stats/totals.html" TargetMode="External"/><Relationship Id="rId43" Type="http://schemas.openxmlformats.org/officeDocument/2006/relationships/hyperlink" Target="https://calhoun.nps.edu/bitstream/handle/10945/67738/21Jun_Ho_Kenny.pdf?sequence=1&amp;isAllowed=y"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elfercenter.org/sites/default/files/files/publication/isec_a_00273_LieberPress.pdf" TargetMode="External"/><Relationship Id="rId17" Type="http://schemas.openxmlformats.org/officeDocument/2006/relationships/hyperlink" Target="https://www.politico.com/story/2018/04/06/outer-space-war-defense-russia-china-463067" TargetMode="External"/><Relationship Id="rId25" Type="http://schemas.openxmlformats.org/officeDocument/2006/relationships/hyperlink" Target="https://theconversation.com/explainer-why-meteors-light-up-the-night-sky-35754" TargetMode="External"/><Relationship Id="rId33" Type="http://schemas.openxmlformats.org/officeDocument/2006/relationships/hyperlink" Target="https://earthsky.org/space/meteor-asteroid-chelyabinsk-russia-feb-15-2013" TargetMode="External"/><Relationship Id="rId38" Type="http://schemas.openxmlformats.org/officeDocument/2006/relationships/hyperlink" Target="https://spaceguardcentre.com/what-are-neos/finding-and-observing-asteroids/" TargetMode="External"/><Relationship Id="rId46" Type="http://schemas.openxmlformats.org/officeDocument/2006/relationships/hyperlink" Target="https://www.econtalk.org/joshua-greene-on-moral-tribes-moral-dilemmas-and-utilitarianism/" TargetMode="External"/><Relationship Id="rId20" Type="http://schemas.openxmlformats.org/officeDocument/2006/relationships/hyperlink" Target="https://apnews.com/f5d302ae65b03838173e40848223b771" TargetMode="External"/><Relationship Id="rId41" Type="http://schemas.openxmlformats.org/officeDocument/2006/relationships/hyperlink" Target="https://www.asteroidmission.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21</Pages>
  <Words>16831</Words>
  <Characters>95943</Characters>
  <Application>Microsoft Office Word</Application>
  <DocSecurity>0</DocSecurity>
  <Lines>799</Lines>
  <Paragraphs>225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112549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2</cp:revision>
  <dcterms:created xsi:type="dcterms:W3CDTF">2022-04-24T14:03:00Z</dcterms:created>
  <dcterms:modified xsi:type="dcterms:W3CDTF">2022-04-24T14:41:00Z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