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C66E4" w14:textId="77777777" w:rsidR="006C65F9" w:rsidRDefault="006C65F9" w:rsidP="006C65F9">
      <w:pPr>
        <w:pStyle w:val="Heading2"/>
      </w:pPr>
      <w:r>
        <w:t>1AC</w:t>
      </w:r>
    </w:p>
    <w:p w14:paraId="2CE3E0EB" w14:textId="77777777" w:rsidR="006C65F9" w:rsidRDefault="006C65F9" w:rsidP="006C65F9">
      <w:pPr>
        <w:pStyle w:val="Heading4"/>
      </w:pPr>
      <w:r>
        <w:t>Plan: Private entities ought to prohibit asteroid mining involving artificial asteroid capture.</w:t>
      </w:r>
    </w:p>
    <w:p w14:paraId="3D3851AA" w14:textId="0D623A7F" w:rsidR="006C65F9" w:rsidRDefault="006C65F9" w:rsidP="006C65F9">
      <w:pPr>
        <w:pStyle w:val="Heading4"/>
      </w:pPr>
    </w:p>
    <w:p w14:paraId="34A1CCBC" w14:textId="77777777" w:rsidR="006C65F9" w:rsidRPr="00657732" w:rsidRDefault="006C65F9" w:rsidP="006C65F9">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3E382A4E" w14:textId="77777777" w:rsidR="006C65F9" w:rsidRPr="00657732" w:rsidRDefault="006C65F9" w:rsidP="006C65F9">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0BBBBC4B" w14:textId="77777777" w:rsidR="006C65F9" w:rsidRDefault="006C65F9" w:rsidP="006C65F9">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3C334770" w14:textId="77777777" w:rsidR="006C65F9" w:rsidRPr="00657732" w:rsidRDefault="006C65F9" w:rsidP="006C65F9">
      <w:pPr>
        <w:pStyle w:val="Heading4"/>
      </w:pPr>
      <w:r>
        <w:t xml:space="preserve">2] </w:t>
      </w:r>
      <w:r w:rsidRPr="00657732">
        <w:t xml:space="preserve">Dangerous mining greatly increases the risk of space debris. </w:t>
      </w:r>
    </w:p>
    <w:p w14:paraId="16486463" w14:textId="77777777" w:rsidR="006C65F9" w:rsidRPr="00657732" w:rsidRDefault="006C65F9" w:rsidP="006C65F9">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723FF57D" w14:textId="77777777" w:rsidR="006C65F9" w:rsidRPr="00657732" w:rsidRDefault="006C65F9" w:rsidP="006C65F9">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1AB9C036" w14:textId="77777777" w:rsidR="006C65F9" w:rsidRPr="00657732" w:rsidRDefault="006C65F9" w:rsidP="006C65F9">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630F9E93" w14:textId="77777777" w:rsidR="006C65F9" w:rsidRPr="00657732" w:rsidRDefault="006C65F9" w:rsidP="006C65F9">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694347C3" w14:textId="77777777" w:rsidR="006C65F9" w:rsidRPr="00657732" w:rsidRDefault="006C65F9" w:rsidP="006C65F9">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5525064A" w14:textId="77777777" w:rsidR="006C65F9" w:rsidRPr="00623846" w:rsidRDefault="006C65F9" w:rsidP="006C65F9">
      <w:pPr>
        <w:pStyle w:val="Heading4"/>
        <w:rPr>
          <w:rFonts w:cs="Calibri"/>
        </w:rPr>
      </w:pPr>
      <w:r>
        <w:rPr>
          <w:rFonts w:cs="Arial"/>
        </w:rPr>
        <w:t xml:space="preserve">4] </w:t>
      </w:r>
      <w:r>
        <w:rPr>
          <w:rFonts w:cs="Calibri"/>
        </w:rPr>
        <w:t>that causes nuclear war</w:t>
      </w:r>
    </w:p>
    <w:p w14:paraId="086F27CB" w14:textId="77777777" w:rsidR="006C65F9" w:rsidRPr="00623846" w:rsidRDefault="006C65F9" w:rsidP="006C65F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623846">
          <w:rPr>
            <w:rStyle w:val="Hyperlink"/>
          </w:rPr>
          <w:t>https://hir.harvard.edu/anti-satellite-weapons-and-the-emerging-space-arms-race/</w:t>
        </w:r>
      </w:hyperlink>
      <w:r w:rsidRPr="00623846">
        <w:t xml:space="preserve"> TG</w:t>
      </w:r>
    </w:p>
    <w:p w14:paraId="2B56413B" w14:textId="77777777" w:rsidR="006C65F9" w:rsidRPr="00623846" w:rsidRDefault="006C65F9" w:rsidP="006C65F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0"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1"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27114DE6" w14:textId="77777777" w:rsidR="006C65F9" w:rsidRPr="00623846" w:rsidRDefault="006C65F9" w:rsidP="006C65F9">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2"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3"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DE645BF" w14:textId="77777777" w:rsidR="006C65F9" w:rsidRPr="00623846" w:rsidRDefault="006C65F9" w:rsidP="006C65F9">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4" w:anchor="v=onepage&amp;q=space%20offense%20dominant&amp;f=false" w:history="1">
        <w:r w:rsidRPr="00623846">
          <w:rPr>
            <w:rStyle w:val="Hyperlink"/>
          </w:rPr>
          <w:t>much easier</w:t>
        </w:r>
      </w:hyperlink>
      <w:r w:rsidRPr="00623846">
        <w:t> to hold an adversary’s space systems in jeopardy with destructive ASATs than it is to </w:t>
      </w:r>
      <w:hyperlink r:id="rId15"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6"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7" w:history="1">
        <w:r w:rsidRPr="00623846">
          <w:rPr>
            <w:rStyle w:val="StyleUnderline"/>
          </w:rPr>
          <w:t>improving GPS</w:t>
        </w:r>
      </w:hyperlink>
      <w:r w:rsidRPr="00623846">
        <w:rPr>
          <w:rStyle w:val="StyleUnderline"/>
        </w:rPr>
        <w:t> or making satellites more resistant to jamming.</w:t>
      </w:r>
    </w:p>
    <w:p w14:paraId="660E9E61" w14:textId="77777777" w:rsidR="006C65F9" w:rsidRPr="00623846" w:rsidRDefault="006C65F9" w:rsidP="006C65F9">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9DEE1F4" w14:textId="77777777" w:rsidR="006C65F9" w:rsidRPr="00623846" w:rsidRDefault="006C65F9" w:rsidP="006C65F9">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8"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19"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0" w:history="1">
        <w:r w:rsidRPr="00623846">
          <w:rPr>
            <w:rStyle w:val="Hyperlink"/>
          </w:rPr>
          <w:t>potentially in jeopardy</w:t>
        </w:r>
      </w:hyperlink>
      <w:r w:rsidRPr="00623846">
        <w:t>, a succession battle or even civil war on the peninsula </w:t>
      </w:r>
      <w:hyperlink r:id="rId21"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2"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568F2B00" w14:textId="5EDAFBFE" w:rsidR="006C65F9" w:rsidRPr="00623846" w:rsidRDefault="006C65F9" w:rsidP="006C65F9">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3"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D718547" w14:textId="77777777" w:rsidR="006C65F9" w:rsidRPr="00657732" w:rsidRDefault="006C65F9" w:rsidP="006C65F9">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1712CC50" w14:textId="77777777" w:rsidR="006C65F9" w:rsidRPr="00657732" w:rsidRDefault="006C65F9" w:rsidP="006C65F9">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4734D288" w14:textId="77777777" w:rsidR="006C65F9" w:rsidRDefault="006C65F9" w:rsidP="006C65F9">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507D9175" w14:textId="77777777" w:rsidR="006C65F9" w:rsidRDefault="006C65F9" w:rsidP="006C65F9">
      <w:pPr>
        <w:pStyle w:val="Heading4"/>
      </w:pPr>
      <w:r>
        <w:t>6] AAC involves intentional relocation</w:t>
      </w:r>
    </w:p>
    <w:p w14:paraId="7C421E7A" w14:textId="77777777" w:rsidR="006C65F9" w:rsidRDefault="006C65F9" w:rsidP="006C65F9">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0F981A85" w14:textId="77777777" w:rsidR="006C65F9" w:rsidRPr="00465DA2" w:rsidRDefault="006C65F9" w:rsidP="006C65F9">
      <w:pPr>
        <w:rPr>
          <w:u w:val="single"/>
        </w:rPr>
      </w:pPr>
      <w:r w:rsidRPr="00465DA2">
        <w:rPr>
          <w:u w:val="single"/>
        </w:rPr>
        <w:t>Can you push an asteroid?</w:t>
      </w:r>
    </w:p>
    <w:p w14:paraId="593E1EE1" w14:textId="5310B0F6" w:rsidR="006C65F9" w:rsidRPr="008D64CC" w:rsidRDefault="006C65F9" w:rsidP="006C65F9">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3F339147" w14:textId="77777777" w:rsidR="006C65F9" w:rsidRPr="00657732" w:rsidRDefault="006C65F9" w:rsidP="006C65F9">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38592E14" w14:textId="77777777" w:rsidR="006C65F9" w:rsidRPr="00657732" w:rsidRDefault="006C65F9" w:rsidP="006C65F9">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50499493" w14:textId="77777777" w:rsidR="006C65F9" w:rsidRPr="00657732" w:rsidRDefault="006C65F9" w:rsidP="006C65F9">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1D5A70A" w14:textId="77777777" w:rsidR="006C65F9" w:rsidRPr="00657732" w:rsidRDefault="006C65F9" w:rsidP="006C65F9">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C760A17" w14:textId="77777777" w:rsidR="006C65F9" w:rsidRPr="00657732" w:rsidRDefault="006C65F9" w:rsidP="006C65F9">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076DFDEF" w14:textId="77777777" w:rsidR="006C65F9" w:rsidRPr="00657732" w:rsidRDefault="006C65F9" w:rsidP="006C65F9">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21B36AC1" w14:textId="3849E7BB" w:rsidR="006C65F9" w:rsidRPr="00657732" w:rsidRDefault="006C65F9" w:rsidP="006C65F9">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7B13390A" w14:textId="77777777" w:rsidR="006C65F9" w:rsidRPr="00657732" w:rsidRDefault="006C65F9" w:rsidP="006C65F9">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2B80270D" w14:textId="77777777" w:rsidR="006C65F9" w:rsidRPr="00657732" w:rsidRDefault="006C65F9" w:rsidP="006C65F9">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6E66DF48" w14:textId="77777777" w:rsidR="006C65F9" w:rsidRPr="00657732" w:rsidRDefault="006C65F9" w:rsidP="006C65F9">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7B90CAE2" w14:textId="77777777" w:rsidR="006C65F9" w:rsidRPr="00657732" w:rsidRDefault="006C65F9" w:rsidP="006C65F9">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7CC43882" w14:textId="77777777" w:rsidR="006C65F9" w:rsidRPr="00657732" w:rsidRDefault="006C65F9" w:rsidP="006C65F9">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0EB8CF89" w14:textId="77777777" w:rsidR="006C65F9" w:rsidRPr="00657732" w:rsidRDefault="006C65F9" w:rsidP="006C65F9">
      <w:pPr>
        <w:rPr>
          <w:sz w:val="16"/>
        </w:rPr>
      </w:pPr>
      <w:r w:rsidRPr="00657732">
        <w:rPr>
          <w:sz w:val="16"/>
        </w:rPr>
        <w:t>Privatization and industry</w:t>
      </w:r>
    </w:p>
    <w:p w14:paraId="62FE7B6E" w14:textId="77777777" w:rsidR="006C65F9" w:rsidRPr="00657732" w:rsidRDefault="006C65F9" w:rsidP="006C65F9">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57D221CC" w14:textId="77777777" w:rsidR="006C65F9" w:rsidRPr="00657732" w:rsidRDefault="006C65F9" w:rsidP="006C65F9">
      <w:pPr>
        <w:rPr>
          <w:sz w:val="16"/>
        </w:rPr>
      </w:pPr>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33676C19" w14:textId="77777777" w:rsidR="006C65F9" w:rsidRPr="00657732" w:rsidRDefault="006C65F9" w:rsidP="006C65F9">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21AABE85" w14:textId="77777777" w:rsidR="006C65F9" w:rsidRPr="00657732" w:rsidRDefault="006C65F9" w:rsidP="006C65F9">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2E5BBA13" w14:textId="743E10CD" w:rsidR="006C65F9" w:rsidRPr="00657732" w:rsidRDefault="006C65F9" w:rsidP="006C65F9">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0FFE48DE" w14:textId="77777777" w:rsidR="006C65F9" w:rsidRPr="00657732" w:rsidRDefault="006C65F9" w:rsidP="006C65F9">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293E1796" w14:textId="77777777" w:rsidR="006C65F9" w:rsidRPr="00657732" w:rsidRDefault="006C65F9" w:rsidP="006C65F9">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4E1B8C0A" w14:textId="77777777" w:rsidR="006C65F9" w:rsidRPr="00657732" w:rsidRDefault="006C65F9" w:rsidP="006C65F9">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11D83E77" w14:textId="77777777" w:rsidR="006C65F9" w:rsidRPr="00657732" w:rsidRDefault="006C65F9" w:rsidP="006C65F9">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2FE1251C" w14:textId="77777777" w:rsidR="006C65F9" w:rsidRPr="00657732" w:rsidRDefault="006C65F9" w:rsidP="006C65F9">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6B5980C1" w14:textId="18E9DC69" w:rsidR="006C65F9" w:rsidRPr="006177B2" w:rsidRDefault="006C65F9" w:rsidP="006C65F9">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63AD674B" w14:textId="77777777" w:rsidR="006C65F9" w:rsidRPr="00657732" w:rsidRDefault="006C65F9" w:rsidP="006C65F9">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0E6099C4" w14:textId="77777777" w:rsidR="006C65F9" w:rsidRPr="00657732" w:rsidRDefault="006C65F9" w:rsidP="006C65F9">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24" w:history="1">
        <w:r w:rsidRPr="00657732">
          <w:rPr>
            <w:rStyle w:val="Hyperlink"/>
          </w:rPr>
          <w:t>http://www.michaeldello.com/asteroids-comets-space-weapons/</w:t>
        </w:r>
      </w:hyperlink>
      <w:r w:rsidRPr="00657732">
        <w:t>]</w:t>
      </w:r>
    </w:p>
    <w:p w14:paraId="2AF7AECC" w14:textId="77777777" w:rsidR="006C65F9" w:rsidRPr="00657732" w:rsidRDefault="006C65F9" w:rsidP="006C65F9">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7AF9A398" w14:textId="77777777" w:rsidR="006C65F9" w:rsidRPr="00657732" w:rsidRDefault="006C65F9" w:rsidP="006C65F9">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5605F61A" w14:textId="104B6D7B" w:rsidR="006C65F9" w:rsidRPr="00657732" w:rsidRDefault="006C65F9" w:rsidP="006C65F9">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3DBF3543" w14:textId="77777777" w:rsidR="006C65F9" w:rsidRPr="00657732" w:rsidRDefault="006C65F9" w:rsidP="006C65F9">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6B6B21CE" w14:textId="77777777" w:rsidR="006C65F9" w:rsidRPr="00657732" w:rsidRDefault="006C65F9" w:rsidP="006C65F9">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07FCCD35" w14:textId="77777777" w:rsidR="006C65F9" w:rsidRPr="00657732" w:rsidRDefault="006C65F9" w:rsidP="006C65F9">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085916FD" w14:textId="77777777" w:rsidR="006C65F9" w:rsidRPr="00657732" w:rsidRDefault="006C65F9" w:rsidP="006C65F9">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5CD3AC3E" w14:textId="77777777" w:rsidR="006C65F9" w:rsidRPr="00657732" w:rsidRDefault="006C65F9" w:rsidP="006C65F9">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3F83B98A" w14:textId="77777777" w:rsidR="006C65F9" w:rsidRPr="00657732" w:rsidRDefault="006C65F9" w:rsidP="006C65F9">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3B71B601" w14:textId="77777777" w:rsidR="006C65F9" w:rsidRPr="00657732" w:rsidRDefault="006C65F9" w:rsidP="006C65F9">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14601A29" w14:textId="77777777" w:rsidR="006C65F9" w:rsidRPr="00657732" w:rsidRDefault="006C65F9" w:rsidP="006C65F9">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45D8498C" w14:textId="77777777" w:rsidR="006C65F9" w:rsidRPr="00657732" w:rsidRDefault="006C65F9" w:rsidP="006C65F9">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158A519C" w14:textId="77777777" w:rsidR="006C65F9" w:rsidRPr="00657732" w:rsidRDefault="006C65F9" w:rsidP="006C65F9">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766987AA" w14:textId="77777777" w:rsidR="006C65F9" w:rsidRPr="00657732" w:rsidRDefault="006C65F9" w:rsidP="006C65F9">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4986753A" w14:textId="77777777" w:rsidR="006C65F9" w:rsidRPr="00657732" w:rsidRDefault="006C65F9" w:rsidP="006C65F9">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464BFE46" w14:textId="77777777" w:rsidR="006C65F9" w:rsidRPr="00657732" w:rsidRDefault="006C65F9" w:rsidP="006C65F9">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6C6692DA" w14:textId="0F2D9F0E" w:rsidR="006C65F9" w:rsidRDefault="006C65F9" w:rsidP="006C65F9">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361CA3B7" w14:textId="77777777" w:rsidR="006C65F9" w:rsidRPr="00BD594A" w:rsidRDefault="006C65F9" w:rsidP="006C65F9">
      <w:pPr>
        <w:pStyle w:val="Heading4"/>
      </w:pPr>
      <w:r>
        <w:t xml:space="preserve">14] detection fails </w:t>
      </w:r>
    </w:p>
    <w:p w14:paraId="03C17A54" w14:textId="77777777" w:rsidR="006C65F9" w:rsidRPr="00BD594A" w:rsidRDefault="006C65F9" w:rsidP="006C65F9">
      <w:r w:rsidRPr="00BD594A">
        <w:t xml:space="preserve">Jonti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307E89A3" w14:textId="77777777" w:rsidR="006C65F9" w:rsidRPr="00A11EBE" w:rsidRDefault="006C65F9" w:rsidP="006C65F9">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25"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26" w:history="1">
        <w:r w:rsidRPr="00A11EBE">
          <w:rPr>
            <w:rStyle w:val="Hyperlink"/>
          </w:rPr>
          <w:t>giant explosion occurred above the Bering Sea</w:t>
        </w:r>
      </w:hyperlink>
      <w:r w:rsidRPr="00A11EBE">
        <w:t xml:space="preserve"> when an asteroid some ten metres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27"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28" w:history="1">
        <w:r w:rsidRPr="00A11EBE">
          <w:rPr>
            <w:rStyle w:val="Hyperlink"/>
          </w:rPr>
          <w:t>50th Lunar and Planetary Science Conference</w:t>
        </w:r>
      </w:hyperlink>
      <w:r w:rsidRPr="00A11EBE">
        <w:t xml:space="preserve"> this week, based on </w:t>
      </w:r>
      <w:hyperlink r:id="rId29"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kilometres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30"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31"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32" w:history="1">
        <w:r w:rsidRPr="00A11EBE">
          <w:rPr>
            <w:rStyle w:val="Hyperlink"/>
          </w:rPr>
          <w:t>vast explosion</w:t>
        </w:r>
      </w:hyperlink>
      <w:r w:rsidRPr="00A11EBE">
        <w:t xml:space="preserve"> levelled more than 2,000 square kilometres of forest. Due to the remote location, no deaths were recorded. Had the impact happened just two hours later, the city of St Petersburg could have been destroyed. In 2013, it was a 10,000-tonne asteroid that </w:t>
      </w:r>
      <w:hyperlink r:id="rId33"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34"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result is the </w:t>
      </w:r>
      <w:hyperlink r:id="rId35" w:history="1">
        <w:r w:rsidRPr="00A11EBE">
          <w:rPr>
            <w:rStyle w:val="Hyperlink"/>
          </w:rPr>
          <w:t>identification of thousands of near-Earth asteroids</w:t>
        </w:r>
      </w:hyperlink>
      <w:r w:rsidRPr="00A11EBE">
        <w:t xml:space="preserve"> upwards of a few metres across. Once found, the orbits of those objects can be determined, and their paths </w:t>
      </w:r>
      <w:hyperlink r:id="rId36"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37"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poses, we first need to know that the object is there. But </w:t>
      </w:r>
      <w:r w:rsidRPr="00A11EBE">
        <w:rPr>
          <w:rStyle w:val="StyleUnderline"/>
        </w:rPr>
        <w:t>finding asteroids is hard</w:t>
      </w:r>
      <w:r w:rsidRPr="00A11EBE">
        <w:t xml:space="preserve">. Surveys scour the skies, </w:t>
      </w:r>
      <w:hyperlink r:id="rId38"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39" w:history="1">
        <w:r w:rsidRPr="00A11EBE">
          <w:rPr>
            <w:rStyle w:val="Hyperlink"/>
          </w:rPr>
          <w:t>Hayabusa</w:t>
        </w:r>
      </w:hyperlink>
      <w:r w:rsidRPr="00A11EBE">
        <w:t xml:space="preserve">, </w:t>
      </w:r>
      <w:hyperlink r:id="rId40" w:history="1">
        <w:r w:rsidRPr="00A11EBE">
          <w:rPr>
            <w:rStyle w:val="Hyperlink"/>
          </w:rPr>
          <w:t>Hayabusa 2</w:t>
        </w:r>
      </w:hyperlink>
      <w:r w:rsidRPr="00A11EBE">
        <w:t xml:space="preserve"> and </w:t>
      </w:r>
      <w:hyperlink r:id="rId41" w:history="1">
        <w:r w:rsidRPr="00A11EBE">
          <w:rPr>
            <w:rStyle w:val="Hyperlink"/>
          </w:rPr>
          <w:t>OSIRIS-REx</w:t>
        </w:r>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42"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0172F0A2" w14:textId="77777777" w:rsidR="006C65F9" w:rsidRDefault="006C65F9" w:rsidP="006C65F9">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31863618" w14:textId="77777777" w:rsidR="006C65F9" w:rsidRPr="00F71A71" w:rsidRDefault="006C65F9" w:rsidP="006C65F9">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04D5F5E3" w14:textId="77777777" w:rsidR="006C65F9" w:rsidRPr="00D15D08" w:rsidRDefault="006C65F9" w:rsidP="006C65F9">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F46C92A" w14:textId="77777777" w:rsidR="006C65F9" w:rsidRPr="00D15D08" w:rsidRDefault="006C65F9" w:rsidP="006C65F9">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79A01B38" w14:textId="77777777" w:rsidR="006C65F9" w:rsidRPr="00D15D08" w:rsidRDefault="006C65F9" w:rsidP="006C65F9">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E413C6E" w14:textId="77777777" w:rsidR="006C65F9" w:rsidRPr="00D15D08" w:rsidRDefault="006C65F9" w:rsidP="006C65F9">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77B7F43E" w14:textId="5135A455" w:rsidR="006C65F9" w:rsidRDefault="006C65F9" w:rsidP="006C65F9">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058B0ACB" w14:textId="77777777" w:rsidR="006C65F9" w:rsidRDefault="006C65F9" w:rsidP="006C65F9">
      <w:pPr>
        <w:pStyle w:val="Heading4"/>
      </w:pPr>
      <w:r>
        <w:t xml:space="preserve">18] Motive exists </w:t>
      </w:r>
    </w:p>
    <w:p w14:paraId="4229B994" w14:textId="77777777" w:rsidR="006C65F9" w:rsidRDefault="006C65F9" w:rsidP="006C65F9">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55C14692" w14:textId="77777777" w:rsidR="006C65F9" w:rsidRDefault="006C65F9" w:rsidP="006C65F9">
      <w:pPr>
        <w:contextualSpacing/>
        <w:rPr>
          <w:sz w:val="16"/>
        </w:rPr>
      </w:pPr>
    </w:p>
    <w:p w14:paraId="72BD26C7" w14:textId="77777777" w:rsidR="006C65F9" w:rsidRPr="009A5560" w:rsidRDefault="006C65F9" w:rsidP="006C65F9">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5D859508" w14:textId="77777777" w:rsidR="006C65F9" w:rsidRDefault="006C65F9" w:rsidP="006C65F9">
      <w:pPr>
        <w:contextualSpacing/>
        <w:rPr>
          <w:szCs w:val="22"/>
        </w:rPr>
      </w:pPr>
    </w:p>
    <w:p w14:paraId="68B32DBE" w14:textId="77777777" w:rsidR="006C65F9" w:rsidRPr="009A5560" w:rsidRDefault="006C65F9" w:rsidP="006C65F9">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3CEECA0F" w14:textId="77777777" w:rsidR="006C65F9" w:rsidRDefault="006C65F9" w:rsidP="006C65F9">
      <w:pPr>
        <w:contextualSpacing/>
        <w:rPr>
          <w:szCs w:val="22"/>
        </w:rPr>
      </w:pPr>
    </w:p>
    <w:p w14:paraId="2FCA7AD7" w14:textId="77777777" w:rsidR="006C65F9" w:rsidRDefault="006C65F9" w:rsidP="006C65F9">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05D75856" w14:textId="77777777" w:rsidR="006C65F9" w:rsidRDefault="006C65F9" w:rsidP="006C65F9">
      <w:pPr>
        <w:contextualSpacing/>
        <w:rPr>
          <w:szCs w:val="22"/>
        </w:rPr>
      </w:pPr>
    </w:p>
    <w:p w14:paraId="316480A2" w14:textId="77777777" w:rsidR="006C65F9" w:rsidRPr="002A549E" w:rsidRDefault="006C65F9" w:rsidP="006C65F9">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77A792D3" w14:textId="77777777" w:rsidR="006C65F9" w:rsidRDefault="006C65F9" w:rsidP="006C65F9">
      <w:pPr>
        <w:contextualSpacing/>
        <w:rPr>
          <w:szCs w:val="22"/>
        </w:rPr>
      </w:pPr>
    </w:p>
    <w:p w14:paraId="72B8AFE5" w14:textId="6B69FD07" w:rsidR="006C65F9" w:rsidRPr="002A549E" w:rsidRDefault="006C65F9" w:rsidP="006C65F9">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3240DF26" w14:textId="77777777" w:rsidR="006C65F9" w:rsidRDefault="006C65F9" w:rsidP="006C65F9">
      <w:pPr>
        <w:contextualSpacing/>
        <w:rPr>
          <w:szCs w:val="22"/>
        </w:rPr>
      </w:pPr>
    </w:p>
    <w:p w14:paraId="7DBD917D" w14:textId="77777777" w:rsidR="006C65F9" w:rsidRDefault="006C65F9" w:rsidP="006C65F9">
      <w:pPr>
        <w:contextualSpacing/>
        <w:rPr>
          <w:sz w:val="16"/>
        </w:rPr>
      </w:pPr>
    </w:p>
    <w:p w14:paraId="6C835CB2" w14:textId="77777777" w:rsidR="006C65F9" w:rsidRDefault="006C65F9" w:rsidP="006C65F9">
      <w:pPr>
        <w:pStyle w:val="Heading3"/>
        <w:rPr>
          <w:rFonts w:cs="Arial"/>
        </w:rPr>
      </w:pPr>
      <w:r>
        <w:rPr>
          <w:rFonts w:cs="Arial"/>
        </w:rPr>
        <w:t>Framing</w:t>
      </w:r>
    </w:p>
    <w:p w14:paraId="06881546" w14:textId="77777777" w:rsidR="006C65F9" w:rsidRPr="00C7794F" w:rsidRDefault="006C65F9" w:rsidP="006C65F9">
      <w:pPr>
        <w:pStyle w:val="Heading4"/>
        <w:rPr>
          <w:rFonts w:cs="Calibri"/>
        </w:rPr>
      </w:pPr>
      <w:r>
        <w:rPr>
          <w:rFonts w:cs="Calibri"/>
        </w:rPr>
        <w:t>T</w:t>
      </w:r>
      <w:r w:rsidRPr="00C7794F">
        <w:rPr>
          <w:rFonts w:cs="Calibri"/>
        </w:rPr>
        <w:t>he standard is maximizing expected wellbeing</w:t>
      </w:r>
    </w:p>
    <w:p w14:paraId="2DA4D49B" w14:textId="77777777" w:rsidR="006C65F9" w:rsidRPr="00C7794F" w:rsidRDefault="006C65F9" w:rsidP="006C65F9">
      <w:pPr>
        <w:pStyle w:val="Heading4"/>
        <w:rPr>
          <w:rFonts w:cs="Calibri"/>
        </w:rPr>
      </w:pPr>
      <w:r w:rsidRPr="00C7794F">
        <w:rPr>
          <w:rFonts w:cs="Calibri"/>
        </w:rPr>
        <w:t>Independently:</w:t>
      </w:r>
    </w:p>
    <w:p w14:paraId="277CFE4D" w14:textId="77777777" w:rsidR="006C65F9" w:rsidRPr="00730CE9" w:rsidRDefault="006C65F9" w:rsidP="006C65F9">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01348819" w14:textId="77777777" w:rsidR="006C65F9" w:rsidRPr="00AE4834" w:rsidRDefault="006C65F9" w:rsidP="006C65F9">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4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755DC6E" w14:textId="77777777" w:rsidR="006C65F9" w:rsidRDefault="006C65F9" w:rsidP="006C65F9">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B2886D2" w14:textId="77777777" w:rsidR="006C65F9" w:rsidRPr="00C7794F" w:rsidRDefault="006C65F9" w:rsidP="006C65F9">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4CC8DF4F" w14:textId="77777777" w:rsidR="006C65F9" w:rsidRPr="00C7794F" w:rsidRDefault="006C65F9" w:rsidP="006C65F9">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44"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512BBC4E" w14:textId="77777777" w:rsidR="006C65F9" w:rsidRPr="00C7794F" w:rsidRDefault="006C65F9" w:rsidP="006C65F9">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15E3D7AD" w14:textId="77777777" w:rsidR="006C65F9" w:rsidRPr="00C7794F" w:rsidRDefault="006C65F9" w:rsidP="006C65F9">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0D5CB6E" w14:textId="77777777" w:rsidR="006C65F9" w:rsidRPr="00C7794F" w:rsidRDefault="006C65F9" w:rsidP="006C65F9">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45"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04EA3506" w14:textId="77777777" w:rsidR="006C65F9" w:rsidRDefault="006C65F9" w:rsidP="006C65F9">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53AB07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Georgia">
    <w:altName w:val="﷽﷽﷽﷽﷽﷽﷽﷽慀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ĝ肠઒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algun Gothic Semilight"/>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Futura">
    <w:altName w:val="﷽﷽﷽﷽﷽﷽﷽"/>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B7995"/>
    <w:multiLevelType w:val="hybridMultilevel"/>
    <w:tmpl w:val="D41CE4B4"/>
    <w:lvl w:ilvl="0" w:tplc="1DEC61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E56269"/>
    <w:multiLevelType w:val="hybridMultilevel"/>
    <w:tmpl w:val="9FDEB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8"/>
  </w:num>
  <w:num w:numId="15">
    <w:abstractNumId w:val="33"/>
  </w:num>
  <w:num w:numId="16">
    <w:abstractNumId w:val="27"/>
  </w:num>
  <w:num w:numId="17">
    <w:abstractNumId w:val="35"/>
  </w:num>
  <w:num w:numId="18">
    <w:abstractNumId w:val="19"/>
  </w:num>
  <w:num w:numId="19">
    <w:abstractNumId w:val="12"/>
  </w:num>
  <w:num w:numId="20">
    <w:abstractNumId w:val="13"/>
  </w:num>
  <w:num w:numId="21">
    <w:abstractNumId w:val="44"/>
  </w:num>
  <w:num w:numId="22">
    <w:abstractNumId w:val="11"/>
  </w:num>
  <w:num w:numId="23">
    <w:abstractNumId w:val="20"/>
  </w:num>
  <w:num w:numId="24">
    <w:abstractNumId w:val="24"/>
  </w:num>
  <w:num w:numId="25">
    <w:abstractNumId w:val="26"/>
  </w:num>
  <w:num w:numId="26">
    <w:abstractNumId w:val="39"/>
  </w:num>
  <w:num w:numId="27">
    <w:abstractNumId w:val="42"/>
  </w:num>
  <w:num w:numId="28">
    <w:abstractNumId w:val="16"/>
  </w:num>
  <w:num w:numId="29">
    <w:abstractNumId w:val="17"/>
  </w:num>
  <w:num w:numId="30">
    <w:abstractNumId w:val="25"/>
  </w:num>
  <w:num w:numId="31">
    <w:abstractNumId w:val="40"/>
  </w:num>
  <w:num w:numId="32">
    <w:abstractNumId w:val="18"/>
  </w:num>
  <w:num w:numId="33">
    <w:abstractNumId w:val="43"/>
  </w:num>
  <w:num w:numId="34">
    <w:abstractNumId w:val="37"/>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41"/>
  </w:num>
  <w:num w:numId="43">
    <w:abstractNumId w:val="22"/>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65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5F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EF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77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C0B"/>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F2D4B"/>
  <w14:defaultImageDpi w14:val="300"/>
  <w15:docId w15:val="{3D89B1B4-1637-F94B-906A-911CC658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1C0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D51C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D51C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51C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51C0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6C65F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C65F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C65F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C65F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C65F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51C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C0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D51C0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D51C0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51C0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51C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1C0B"/>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51C0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51C0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51C0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D51C0B"/>
    <w:rPr>
      <w:color w:val="auto"/>
      <w:u w:val="none"/>
    </w:rPr>
  </w:style>
  <w:style w:type="paragraph" w:styleId="DocumentMap">
    <w:name w:val="Document Map"/>
    <w:basedOn w:val="Normal"/>
    <w:link w:val="DocumentMapChar"/>
    <w:uiPriority w:val="99"/>
    <w:unhideWhenUsed/>
    <w:rsid w:val="00D51C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51C0B"/>
    <w:rPr>
      <w:rFonts w:ascii="Lucida Grande" w:hAnsi="Lucida Grande" w:cs="Lucida Grande"/>
    </w:rPr>
  </w:style>
  <w:style w:type="character" w:customStyle="1" w:styleId="Heading5Char">
    <w:name w:val="Heading 5 Char"/>
    <w:basedOn w:val="DefaultParagraphFont"/>
    <w:link w:val="Heading5"/>
    <w:rsid w:val="006C65F9"/>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6C65F9"/>
    <w:rPr>
      <w:rFonts w:ascii="Cambria" w:eastAsia="Times New Roman" w:hAnsi="Cambria"/>
      <w:b/>
      <w:bCs/>
      <w:i/>
      <w:iCs/>
      <w:sz w:val="20"/>
      <w:lang w:bidi="en-US"/>
    </w:rPr>
  </w:style>
  <w:style w:type="character" w:customStyle="1" w:styleId="Heading7Char">
    <w:name w:val="Heading 7 Char"/>
    <w:basedOn w:val="DefaultParagraphFont"/>
    <w:link w:val="Heading7"/>
    <w:rsid w:val="006C65F9"/>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C65F9"/>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C65F9"/>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6C65F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C65F9"/>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6C65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6C65F9"/>
    <w:pPr>
      <w:ind w:left="720"/>
      <w:contextualSpacing/>
    </w:pPr>
  </w:style>
  <w:style w:type="paragraph" w:styleId="BalloonText">
    <w:name w:val="Balloon Text"/>
    <w:basedOn w:val="Normal"/>
    <w:link w:val="BalloonTextChar"/>
    <w:uiPriority w:val="99"/>
    <w:unhideWhenUsed/>
    <w:qFormat/>
    <w:rsid w:val="006C65F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C65F9"/>
    <w:rPr>
      <w:rFonts w:ascii="Times New Roman" w:hAnsi="Times New Roman" w:cs="Times New Roman"/>
      <w:sz w:val="18"/>
      <w:szCs w:val="18"/>
    </w:rPr>
  </w:style>
  <w:style w:type="paragraph" w:customStyle="1" w:styleId="textbold">
    <w:name w:val="text bold"/>
    <w:basedOn w:val="Normal"/>
    <w:autoRedefine/>
    <w:uiPriority w:val="20"/>
    <w:qFormat/>
    <w:rsid w:val="006C65F9"/>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C65F9"/>
    <w:rPr>
      <w:sz w:val="22"/>
      <w:u w:val="single"/>
    </w:rPr>
  </w:style>
  <w:style w:type="paragraph" w:customStyle="1" w:styleId="Analytic">
    <w:name w:val="Analytic"/>
    <w:basedOn w:val="Heading4"/>
    <w:link w:val="AnalyticChar"/>
    <w:uiPriority w:val="4"/>
    <w:qFormat/>
    <w:rsid w:val="006C65F9"/>
    <w:pPr>
      <w:outlineLvl w:val="9"/>
    </w:pPr>
  </w:style>
  <w:style w:type="character" w:customStyle="1" w:styleId="AnalyticChar">
    <w:name w:val="Analytic Char"/>
    <w:basedOn w:val="DefaultParagraphFont"/>
    <w:link w:val="Analytic"/>
    <w:uiPriority w:val="4"/>
    <w:rsid w:val="006C65F9"/>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6C65F9"/>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6C65F9"/>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6C65F9"/>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6C65F9"/>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6C65F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C65F9"/>
    <w:rPr>
      <w:rFonts w:ascii="Calibri" w:hAnsi="Calibri"/>
      <w:b/>
      <w:sz w:val="26"/>
    </w:rPr>
  </w:style>
  <w:style w:type="character" w:customStyle="1" w:styleId="Heading4Char3">
    <w:name w:val="Heading 4 Char3"/>
    <w:aliases w:val="Tag Char3,heading 2 Char3,Heading 2 Char2 Char Char1,Heading 2 Char1 Char Char Char1,ta Char"/>
    <w:rsid w:val="006C65F9"/>
    <w:rPr>
      <w:rFonts w:ascii="Calibri" w:hAnsi="Calibri"/>
      <w:b/>
      <w:sz w:val="26"/>
    </w:rPr>
  </w:style>
  <w:style w:type="character" w:customStyle="1" w:styleId="UnderlineBold">
    <w:name w:val="Underline + Bold"/>
    <w:uiPriority w:val="1"/>
    <w:qFormat/>
    <w:rsid w:val="006C65F9"/>
    <w:rPr>
      <w:rFonts w:ascii="Georgia" w:hAnsi="Georgia"/>
      <w:b w:val="0"/>
      <w:bCs w:val="0"/>
      <w:sz w:val="22"/>
      <w:u w:val="single"/>
    </w:rPr>
  </w:style>
  <w:style w:type="paragraph" w:customStyle="1" w:styleId="underlined">
    <w:name w:val="underlined"/>
    <w:next w:val="Normal"/>
    <w:link w:val="underlinedChar"/>
    <w:autoRedefine/>
    <w:qFormat/>
    <w:rsid w:val="006C65F9"/>
    <w:pPr>
      <w:contextualSpacing/>
    </w:pPr>
    <w:rPr>
      <w:rFonts w:ascii="Times New Roman" w:eastAsia="Malgun Gothic" w:hAnsi="Times New Roman" w:cs="Times New Roman"/>
      <w:u w:val="single"/>
    </w:rPr>
  </w:style>
  <w:style w:type="character" w:customStyle="1" w:styleId="underlinedChar">
    <w:name w:val="underlined Char"/>
    <w:link w:val="underlined"/>
    <w:rsid w:val="006C65F9"/>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C65F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C65F9"/>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C65F9"/>
    <w:rPr>
      <w:rFonts w:ascii="Times New Roman" w:eastAsia="Calibri" w:hAnsi="Times New Roman"/>
      <w:u w:val="single"/>
      <w:lang w:val="x-none"/>
    </w:rPr>
  </w:style>
  <w:style w:type="paragraph" w:customStyle="1" w:styleId="Analytics">
    <w:name w:val="Analytics"/>
    <w:basedOn w:val="Heading4"/>
    <w:link w:val="AnalyticsChar"/>
    <w:qFormat/>
    <w:rsid w:val="006C65F9"/>
    <w:rPr>
      <w:bCs w:val="0"/>
      <w:szCs w:val="22"/>
    </w:rPr>
  </w:style>
  <w:style w:type="character" w:customStyle="1" w:styleId="AnalyticsChar">
    <w:name w:val="Analytics Char"/>
    <w:basedOn w:val="DefaultParagraphFont"/>
    <w:link w:val="Analytics"/>
    <w:rsid w:val="006C65F9"/>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C65F9"/>
    <w:rPr>
      <w:rFonts w:cs="Arial"/>
      <w:b/>
      <w:bCs/>
      <w:iCs/>
      <w:szCs w:val="28"/>
      <w:lang w:val="en-US" w:eastAsia="en-US" w:bidi="ar-SA"/>
    </w:rPr>
  </w:style>
  <w:style w:type="numbering" w:customStyle="1" w:styleId="NoList1">
    <w:name w:val="No List1"/>
    <w:next w:val="NoList"/>
    <w:semiHidden/>
    <w:unhideWhenUsed/>
    <w:rsid w:val="006C65F9"/>
  </w:style>
  <w:style w:type="character" w:customStyle="1" w:styleId="underline">
    <w:name w:val="underline"/>
    <w:basedOn w:val="DefaultParagraphFont"/>
    <w:qFormat/>
    <w:locked/>
    <w:rsid w:val="006C65F9"/>
    <w:rPr>
      <w:rFonts w:ascii="Times New Roman" w:hAnsi="Times New Roman" w:cs="Times New Roman" w:hint="default"/>
      <w:u w:val="single"/>
    </w:rPr>
  </w:style>
  <w:style w:type="character" w:customStyle="1" w:styleId="Style11ptUnderline">
    <w:name w:val="Style 11 pt Underline"/>
    <w:basedOn w:val="DefaultParagraphFont"/>
    <w:qFormat/>
    <w:rsid w:val="006C65F9"/>
    <w:rPr>
      <w:sz w:val="20"/>
      <w:u w:val="single"/>
    </w:rPr>
  </w:style>
  <w:style w:type="character" w:customStyle="1" w:styleId="Style11pt">
    <w:name w:val="Style 11 pt"/>
    <w:basedOn w:val="DefaultParagraphFont"/>
    <w:qFormat/>
    <w:rsid w:val="006C65F9"/>
    <w:rPr>
      <w:sz w:val="20"/>
    </w:rPr>
  </w:style>
  <w:style w:type="character" w:customStyle="1" w:styleId="Style1Char1">
    <w:name w:val="Style1 Char1"/>
    <w:basedOn w:val="DefaultParagraphFont"/>
    <w:qFormat/>
    <w:rsid w:val="006C65F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C65F9"/>
    <w:rPr>
      <w:sz w:val="18"/>
      <w:szCs w:val="18"/>
    </w:rPr>
  </w:style>
  <w:style w:type="paragraph" w:styleId="CommentText">
    <w:name w:val="annotation text"/>
    <w:basedOn w:val="Normal"/>
    <w:link w:val="CommentTextChar"/>
    <w:uiPriority w:val="99"/>
    <w:unhideWhenUsed/>
    <w:rsid w:val="006C65F9"/>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C65F9"/>
    <w:rPr>
      <w:rFonts w:ascii="Times New Roman" w:hAnsi="Times New Roman"/>
    </w:rPr>
  </w:style>
  <w:style w:type="paragraph" w:styleId="CommentSubject">
    <w:name w:val="annotation subject"/>
    <w:basedOn w:val="CommentText"/>
    <w:next w:val="CommentText"/>
    <w:link w:val="CommentSubjectChar"/>
    <w:unhideWhenUsed/>
    <w:rsid w:val="006C65F9"/>
    <w:rPr>
      <w:b/>
      <w:bCs/>
      <w:sz w:val="20"/>
      <w:szCs w:val="20"/>
    </w:rPr>
  </w:style>
  <w:style w:type="character" w:customStyle="1" w:styleId="CommentSubjectChar">
    <w:name w:val="Comment Subject Char"/>
    <w:basedOn w:val="CommentTextChar"/>
    <w:link w:val="CommentSubject"/>
    <w:rsid w:val="006C65F9"/>
    <w:rPr>
      <w:rFonts w:ascii="Times New Roman" w:hAnsi="Times New Roman"/>
      <w:b/>
      <w:bCs/>
      <w:sz w:val="20"/>
      <w:szCs w:val="20"/>
    </w:rPr>
  </w:style>
  <w:style w:type="character" w:customStyle="1" w:styleId="cardChar">
    <w:name w:val="card Char"/>
    <w:aliases w:val="Bold Cite Char Char,Speed Cite Char"/>
    <w:link w:val="card"/>
    <w:qFormat/>
    <w:rsid w:val="006C65F9"/>
    <w:rPr>
      <w:rFonts w:ascii="Times New Roman" w:hAnsi="Times New Roman"/>
      <w:sz w:val="16"/>
    </w:rPr>
  </w:style>
  <w:style w:type="character" w:customStyle="1" w:styleId="StyleDate">
    <w:name w:val="Style Date"/>
    <w:aliases w:val="Author"/>
    <w:qFormat/>
    <w:rsid w:val="006C65F9"/>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C65F9"/>
    <w:rPr>
      <w:b/>
      <w:bCs/>
    </w:rPr>
  </w:style>
  <w:style w:type="character" w:customStyle="1" w:styleId="apple-converted-space">
    <w:name w:val="apple-converted-space"/>
    <w:basedOn w:val="DefaultParagraphFont"/>
    <w:qFormat/>
    <w:rsid w:val="006C65F9"/>
  </w:style>
  <w:style w:type="character" w:customStyle="1" w:styleId="st">
    <w:name w:val="st"/>
    <w:rsid w:val="006C65F9"/>
  </w:style>
  <w:style w:type="character" w:customStyle="1" w:styleId="CharChar11">
    <w:name w:val="Char Char11"/>
    <w:rsid w:val="006C65F9"/>
    <w:rPr>
      <w:rFonts w:cs="Arial"/>
      <w:bCs/>
      <w:szCs w:val="26"/>
      <w:u w:val="single"/>
      <w:lang w:val="en-US" w:eastAsia="en-US" w:bidi="ar-SA"/>
    </w:rPr>
  </w:style>
  <w:style w:type="character" w:customStyle="1" w:styleId="DebateHighlighted">
    <w:name w:val="Debate Highlighted"/>
    <w:basedOn w:val="DefaultParagraphFont"/>
    <w:qFormat/>
    <w:rsid w:val="006C65F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C65F9"/>
    <w:rPr>
      <w:rFonts w:ascii="Times New Roman" w:eastAsia="MS Mincho" w:hAnsi="Times New Roman" w:cs="Times New Roman"/>
      <w:sz w:val="16"/>
    </w:rPr>
  </w:style>
  <w:style w:type="character" w:customStyle="1" w:styleId="Highlightedunderline">
    <w:name w:val="Highlighted underline"/>
    <w:qFormat/>
    <w:rsid w:val="006C65F9"/>
    <w:rPr>
      <w:rFonts w:ascii="Times New Roman" w:hAnsi="Times New Roman"/>
      <w:sz w:val="20"/>
      <w:shd w:val="clear" w:color="auto" w:fill="C0C0C0"/>
    </w:rPr>
  </w:style>
  <w:style w:type="paragraph" w:customStyle="1" w:styleId="CITE">
    <w:name w:val="CITE"/>
    <w:basedOn w:val="Normal"/>
    <w:next w:val="Normal"/>
    <w:link w:val="CITEChar"/>
    <w:qFormat/>
    <w:rsid w:val="006C65F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C65F9"/>
    <w:rPr>
      <w:rFonts w:ascii="Liberation Sans" w:hAnsi="Liberation Sans" w:cs="Georgia"/>
      <w:sz w:val="20"/>
      <w:szCs w:val="20"/>
      <w:u w:val="single"/>
    </w:rPr>
  </w:style>
  <w:style w:type="paragraph" w:customStyle="1" w:styleId="cardtext">
    <w:name w:val="card text"/>
    <w:basedOn w:val="Normal"/>
    <w:link w:val="cardtextChar"/>
    <w:qFormat/>
    <w:rsid w:val="006C65F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C65F9"/>
    <w:rPr>
      <w:rFonts w:ascii="Georgia" w:eastAsia="Calibri" w:hAnsi="Georgia"/>
    </w:rPr>
  </w:style>
  <w:style w:type="character" w:customStyle="1" w:styleId="UnderlineBold0">
    <w:name w:val="Underline Bold"/>
    <w:basedOn w:val="DefaultParagraphFont"/>
    <w:uiPriority w:val="6"/>
    <w:qFormat/>
    <w:rsid w:val="006C65F9"/>
    <w:rPr>
      <w:b/>
      <w:sz w:val="20"/>
      <w:u w:val="single"/>
    </w:rPr>
  </w:style>
  <w:style w:type="paragraph" w:styleId="BodyText">
    <w:name w:val="Body Text"/>
    <w:basedOn w:val="Normal"/>
    <w:link w:val="BodyTextChar"/>
    <w:uiPriority w:val="99"/>
    <w:unhideWhenUsed/>
    <w:qFormat/>
    <w:rsid w:val="006C65F9"/>
    <w:pPr>
      <w:spacing w:after="120"/>
    </w:pPr>
  </w:style>
  <w:style w:type="character" w:customStyle="1" w:styleId="BodyTextChar">
    <w:name w:val="Body Text Char"/>
    <w:basedOn w:val="DefaultParagraphFont"/>
    <w:link w:val="BodyText"/>
    <w:uiPriority w:val="99"/>
    <w:qFormat/>
    <w:rsid w:val="006C65F9"/>
    <w:rPr>
      <w:rFonts w:ascii="Calibri" w:hAnsi="Calibri"/>
      <w:sz w:val="22"/>
    </w:rPr>
  </w:style>
  <w:style w:type="paragraph" w:customStyle="1" w:styleId="UnderlinePara">
    <w:name w:val="Underline Para"/>
    <w:basedOn w:val="Normal"/>
    <w:uiPriority w:val="1"/>
    <w:qFormat/>
    <w:rsid w:val="006C65F9"/>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6C65F9"/>
  </w:style>
  <w:style w:type="paragraph" w:customStyle="1" w:styleId="tiny">
    <w:name w:val="tiny"/>
    <w:next w:val="Normal"/>
    <w:link w:val="tinyChar"/>
    <w:autoRedefine/>
    <w:qFormat/>
    <w:rsid w:val="006C65F9"/>
    <w:pPr>
      <w:contextualSpacing/>
    </w:pPr>
    <w:rPr>
      <w:rFonts w:ascii="Times New Roman" w:eastAsia="Malgun Gothic" w:hAnsi="Times New Roman" w:cs="Times New Roman"/>
      <w:sz w:val="12"/>
    </w:rPr>
  </w:style>
  <w:style w:type="character" w:customStyle="1" w:styleId="tinyChar">
    <w:name w:val="tiny Char"/>
    <w:link w:val="tiny"/>
    <w:rsid w:val="006C65F9"/>
    <w:rPr>
      <w:rFonts w:ascii="Times New Roman" w:eastAsia="Malgun Gothic" w:hAnsi="Times New Roman" w:cs="Times New Roman"/>
      <w:sz w:val="12"/>
    </w:rPr>
  </w:style>
  <w:style w:type="character" w:customStyle="1" w:styleId="DocumentMapChar1">
    <w:name w:val="Document Map Char1"/>
    <w:basedOn w:val="DefaultParagraphFont"/>
    <w:uiPriority w:val="99"/>
    <w:rsid w:val="006C65F9"/>
    <w:rPr>
      <w:rFonts w:ascii="Segoe UI" w:hAnsi="Segoe UI" w:cs="Segoe UI"/>
      <w:sz w:val="16"/>
      <w:szCs w:val="16"/>
    </w:rPr>
  </w:style>
  <w:style w:type="character" w:customStyle="1" w:styleId="CommentSubjectChar1">
    <w:name w:val="Comment Subject Char1"/>
    <w:basedOn w:val="CommentTextChar"/>
    <w:uiPriority w:val="99"/>
    <w:semiHidden/>
    <w:rsid w:val="006C65F9"/>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6C65F9"/>
    <w:rPr>
      <w:rFonts w:ascii="Lucida Grande" w:eastAsiaTheme="minorHAnsi" w:hAnsi="Lucida Grande" w:cs="Lucida Grande"/>
      <w:sz w:val="18"/>
      <w:szCs w:val="18"/>
    </w:rPr>
  </w:style>
  <w:style w:type="character" w:customStyle="1" w:styleId="Style1Char">
    <w:name w:val="Style1 Char"/>
    <w:basedOn w:val="DefaultParagraphFont"/>
    <w:qFormat/>
    <w:rsid w:val="006C65F9"/>
    <w:rPr>
      <w:rFonts w:eastAsia="SimSun"/>
      <w:sz w:val="20"/>
      <w:szCs w:val="24"/>
      <w:u w:val="single"/>
      <w:lang w:val="en-US" w:eastAsia="zh-CN" w:bidi="ar-SA"/>
    </w:rPr>
  </w:style>
  <w:style w:type="paragraph" w:customStyle="1" w:styleId="Tag2">
    <w:name w:val="Tag2"/>
    <w:basedOn w:val="Normal"/>
    <w:autoRedefine/>
    <w:qFormat/>
    <w:rsid w:val="006C65F9"/>
    <w:rPr>
      <w:rFonts w:eastAsia="Calibri" w:cs="Arial"/>
      <w:b/>
    </w:rPr>
  </w:style>
  <w:style w:type="character" w:customStyle="1" w:styleId="CommentTextChar1">
    <w:name w:val="Comment Text Char1"/>
    <w:basedOn w:val="DefaultParagraphFont"/>
    <w:uiPriority w:val="99"/>
    <w:rsid w:val="006C65F9"/>
    <w:rPr>
      <w:rFonts w:ascii="Calibri" w:hAnsi="Calibri"/>
    </w:rPr>
  </w:style>
  <w:style w:type="character" w:customStyle="1" w:styleId="apple-style-span">
    <w:name w:val="apple-style-span"/>
    <w:basedOn w:val="DefaultParagraphFont"/>
    <w:qFormat/>
    <w:rsid w:val="006C65F9"/>
  </w:style>
  <w:style w:type="character" w:customStyle="1" w:styleId="FootnoteTextChar">
    <w:name w:val="Footnote Text Char"/>
    <w:basedOn w:val="DefaultParagraphFont"/>
    <w:link w:val="FootnoteText"/>
    <w:rsid w:val="006C65F9"/>
    <w:rPr>
      <w:rFonts w:ascii="Calibri" w:hAnsi="Calibri"/>
    </w:rPr>
  </w:style>
  <w:style w:type="paragraph" w:styleId="FootnoteText">
    <w:name w:val="footnote text"/>
    <w:basedOn w:val="Normal"/>
    <w:link w:val="FootnoteTextChar"/>
    <w:unhideWhenUsed/>
    <w:qFormat/>
    <w:rsid w:val="006C65F9"/>
    <w:pPr>
      <w:spacing w:after="0" w:line="240" w:lineRule="auto"/>
    </w:pPr>
    <w:rPr>
      <w:sz w:val="24"/>
    </w:rPr>
  </w:style>
  <w:style w:type="character" w:customStyle="1" w:styleId="FootnoteTextChar1">
    <w:name w:val="Footnote Text Char1"/>
    <w:basedOn w:val="DefaultParagraphFont"/>
    <w:rsid w:val="006C65F9"/>
    <w:rPr>
      <w:rFonts w:ascii="Calibri" w:hAnsi="Calibri"/>
      <w:sz w:val="20"/>
      <w:szCs w:val="20"/>
    </w:rPr>
  </w:style>
  <w:style w:type="paragraph" w:customStyle="1" w:styleId="p">
    <w:name w:val="p"/>
    <w:basedOn w:val="Normal"/>
    <w:rsid w:val="006C65F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C65F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C65F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C65F9"/>
    <w:rPr>
      <w:vertAlign w:val="superscript"/>
    </w:rPr>
  </w:style>
  <w:style w:type="paragraph" w:customStyle="1" w:styleId="para">
    <w:name w:val="para"/>
    <w:basedOn w:val="Normal"/>
    <w:rsid w:val="006C65F9"/>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C65F9"/>
    <w:pPr>
      <w:spacing w:before="100" w:beforeAutospacing="1" w:after="100" w:afterAutospacing="1" w:line="240" w:lineRule="auto"/>
    </w:pPr>
    <w:rPr>
      <w:rFonts w:cs="Times New Roman"/>
    </w:rPr>
  </w:style>
  <w:style w:type="character" w:customStyle="1" w:styleId="vm-hook">
    <w:name w:val="vm-hook"/>
    <w:basedOn w:val="DefaultParagraphFont"/>
    <w:rsid w:val="006C65F9"/>
  </w:style>
  <w:style w:type="character" w:customStyle="1" w:styleId="dfm-title">
    <w:name w:val="dfm-title"/>
    <w:basedOn w:val="DefaultParagraphFont"/>
    <w:rsid w:val="006C65F9"/>
  </w:style>
  <w:style w:type="paragraph" w:customStyle="1" w:styleId="evidencetext">
    <w:name w:val="evidence text"/>
    <w:basedOn w:val="Normal"/>
    <w:link w:val="evidencetextChar1"/>
    <w:qFormat/>
    <w:rsid w:val="006C65F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C65F9"/>
    <w:rPr>
      <w:rFonts w:ascii="Arial" w:hAnsi="Arial" w:cs="Arial"/>
      <w:color w:val="000000"/>
      <w:sz w:val="22"/>
      <w:lang w:val="x-none" w:eastAsia="x-none"/>
    </w:rPr>
  </w:style>
  <w:style w:type="paragraph" w:customStyle="1" w:styleId="CardIndented">
    <w:name w:val="Card (Indented)"/>
    <w:basedOn w:val="Normal"/>
    <w:link w:val="CardIndentedChar"/>
    <w:qFormat/>
    <w:rsid w:val="006C65F9"/>
    <w:pPr>
      <w:spacing w:after="0" w:line="240" w:lineRule="auto"/>
      <w:ind w:left="288"/>
    </w:pPr>
    <w:rPr>
      <w:rFonts w:ascii="Arial" w:hAnsi="Arial" w:cs="Arial"/>
    </w:rPr>
  </w:style>
  <w:style w:type="paragraph" w:customStyle="1" w:styleId="Emphasize">
    <w:name w:val="Emphasize"/>
    <w:basedOn w:val="Normal"/>
    <w:uiPriority w:val="7"/>
    <w:qFormat/>
    <w:rsid w:val="006C65F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C65F9"/>
    <w:rPr>
      <w:rFonts w:asciiTheme="minorHAnsi" w:hAnsiTheme="minorHAnsi"/>
      <w:sz w:val="22"/>
    </w:rPr>
  </w:style>
  <w:style w:type="character" w:customStyle="1" w:styleId="UnresolvedMention1">
    <w:name w:val="Unresolved Mention1"/>
    <w:basedOn w:val="DefaultParagraphFont"/>
    <w:uiPriority w:val="99"/>
    <w:unhideWhenUsed/>
    <w:rsid w:val="006C65F9"/>
    <w:rPr>
      <w:color w:val="808080"/>
      <w:shd w:val="clear" w:color="auto" w:fill="E6E6E6"/>
    </w:rPr>
  </w:style>
  <w:style w:type="character" w:customStyle="1" w:styleId="BodyTextChar1">
    <w:name w:val="Body Text Char1"/>
    <w:aliases w:val="Very Small Text Char1"/>
    <w:basedOn w:val="DefaultParagraphFont"/>
    <w:uiPriority w:val="99"/>
    <w:rsid w:val="006C65F9"/>
    <w:rPr>
      <w:rFonts w:ascii="Times New Roman" w:hAnsi="Times New Roman"/>
      <w:sz w:val="24"/>
    </w:rPr>
  </w:style>
  <w:style w:type="character" w:customStyle="1" w:styleId="UnresolvedMention2">
    <w:name w:val="Unresolved Mention2"/>
    <w:basedOn w:val="DefaultParagraphFont"/>
    <w:uiPriority w:val="99"/>
    <w:unhideWhenUsed/>
    <w:rsid w:val="006C65F9"/>
    <w:rPr>
      <w:color w:val="808080"/>
      <w:shd w:val="clear" w:color="auto" w:fill="E6E6E6"/>
    </w:rPr>
  </w:style>
  <w:style w:type="character" w:customStyle="1" w:styleId="Author-Date">
    <w:name w:val="Author-Date"/>
    <w:qFormat/>
    <w:rsid w:val="006C65F9"/>
    <w:rPr>
      <w:b/>
      <w:sz w:val="24"/>
    </w:rPr>
  </w:style>
  <w:style w:type="character" w:customStyle="1" w:styleId="ListLabel12">
    <w:name w:val="ListLabel 12"/>
    <w:qFormat/>
    <w:rsid w:val="006C65F9"/>
    <w:rPr>
      <w:strike w:val="0"/>
      <w:dstrike w:val="0"/>
      <w:color w:val="000000"/>
      <w:spacing w:val="0"/>
      <w:w w:val="100"/>
      <w:sz w:val="16"/>
      <w:lang w:val="en-US"/>
    </w:rPr>
  </w:style>
  <w:style w:type="character" w:customStyle="1" w:styleId="ListLabel11">
    <w:name w:val="ListLabel 11"/>
    <w:qFormat/>
    <w:rsid w:val="006C65F9"/>
    <w:rPr>
      <w:strike w:val="0"/>
      <w:dstrike w:val="0"/>
      <w:color w:val="000000"/>
      <w:spacing w:val="70"/>
      <w:w w:val="100"/>
      <w:sz w:val="16"/>
      <w:lang w:val="en-US"/>
    </w:rPr>
  </w:style>
  <w:style w:type="character" w:customStyle="1" w:styleId="ListLabel10">
    <w:name w:val="ListLabel 10"/>
    <w:qFormat/>
    <w:rsid w:val="006C65F9"/>
    <w:rPr>
      <w:strike w:val="0"/>
      <w:dstrike w:val="0"/>
      <w:color w:val="000000"/>
      <w:spacing w:val="0"/>
      <w:w w:val="100"/>
      <w:sz w:val="18"/>
      <w:lang w:val="en-US"/>
    </w:rPr>
  </w:style>
  <w:style w:type="character" w:customStyle="1" w:styleId="ListLabel9">
    <w:name w:val="ListLabel 9"/>
    <w:qFormat/>
    <w:rsid w:val="006C65F9"/>
    <w:rPr>
      <w:strike w:val="0"/>
      <w:dstrike w:val="0"/>
      <w:color w:val="000000"/>
      <w:spacing w:val="0"/>
      <w:w w:val="100"/>
      <w:sz w:val="21"/>
      <w:lang w:val="en-US"/>
    </w:rPr>
  </w:style>
  <w:style w:type="character" w:customStyle="1" w:styleId="ListLabel8">
    <w:name w:val="ListLabel 8"/>
    <w:qFormat/>
    <w:rsid w:val="006C65F9"/>
    <w:rPr>
      <w:strike w:val="0"/>
      <w:dstrike w:val="0"/>
      <w:color w:val="000000"/>
      <w:spacing w:val="0"/>
      <w:w w:val="100"/>
      <w:sz w:val="20"/>
      <w:lang w:val="en-US"/>
    </w:rPr>
  </w:style>
  <w:style w:type="character" w:customStyle="1" w:styleId="ListLabel7">
    <w:name w:val="ListLabel 7"/>
    <w:qFormat/>
    <w:rsid w:val="006C65F9"/>
    <w:rPr>
      <w:strike w:val="0"/>
      <w:dstrike w:val="0"/>
      <w:color w:val="000000"/>
      <w:spacing w:val="0"/>
      <w:w w:val="100"/>
      <w:sz w:val="20"/>
      <w:lang w:val="en-US"/>
    </w:rPr>
  </w:style>
  <w:style w:type="character" w:customStyle="1" w:styleId="ListLabel6">
    <w:name w:val="ListLabel 6"/>
    <w:qFormat/>
    <w:rsid w:val="006C65F9"/>
    <w:rPr>
      <w:i/>
      <w:strike w:val="0"/>
      <w:dstrike w:val="0"/>
      <w:color w:val="000000"/>
      <w:spacing w:val="0"/>
      <w:w w:val="100"/>
      <w:sz w:val="20"/>
      <w:lang w:val="en-US"/>
    </w:rPr>
  </w:style>
  <w:style w:type="character" w:customStyle="1" w:styleId="ListLabel5">
    <w:name w:val="ListLabel 5"/>
    <w:qFormat/>
    <w:rsid w:val="006C65F9"/>
    <w:rPr>
      <w:strike w:val="0"/>
      <w:dstrike w:val="0"/>
      <w:color w:val="000000"/>
      <w:spacing w:val="0"/>
      <w:w w:val="100"/>
      <w:sz w:val="20"/>
      <w:lang w:val="en-US"/>
    </w:rPr>
  </w:style>
  <w:style w:type="character" w:customStyle="1" w:styleId="ListLabel4">
    <w:name w:val="ListLabel 4"/>
    <w:qFormat/>
    <w:rsid w:val="006C65F9"/>
    <w:rPr>
      <w:strike w:val="0"/>
      <w:dstrike w:val="0"/>
      <w:color w:val="000000"/>
      <w:spacing w:val="0"/>
      <w:w w:val="100"/>
      <w:sz w:val="19"/>
      <w:lang w:val="en-US"/>
    </w:rPr>
  </w:style>
  <w:style w:type="character" w:customStyle="1" w:styleId="ListLabel3">
    <w:name w:val="ListLabel 3"/>
    <w:qFormat/>
    <w:rsid w:val="006C65F9"/>
    <w:rPr>
      <w:i/>
      <w:strike w:val="0"/>
      <w:dstrike w:val="0"/>
      <w:color w:val="000000"/>
      <w:spacing w:val="0"/>
      <w:w w:val="100"/>
      <w:sz w:val="20"/>
      <w:lang w:val="en-US"/>
    </w:rPr>
  </w:style>
  <w:style w:type="character" w:customStyle="1" w:styleId="ListLabel2">
    <w:name w:val="ListLabel 2"/>
    <w:qFormat/>
    <w:rsid w:val="006C65F9"/>
    <w:rPr>
      <w:strike w:val="0"/>
      <w:dstrike w:val="0"/>
      <w:color w:val="000000"/>
      <w:spacing w:val="0"/>
      <w:w w:val="100"/>
      <w:sz w:val="20"/>
      <w:lang w:val="en-US"/>
    </w:rPr>
  </w:style>
  <w:style w:type="character" w:customStyle="1" w:styleId="ListLabel1">
    <w:name w:val="ListLabel 1"/>
    <w:qFormat/>
    <w:rsid w:val="006C65F9"/>
    <w:rPr>
      <w:i/>
      <w:strike w:val="0"/>
      <w:dstrike w:val="0"/>
      <w:color w:val="000000"/>
      <w:spacing w:val="0"/>
      <w:w w:val="100"/>
      <w:sz w:val="18"/>
      <w:lang w:val="en-US"/>
    </w:rPr>
  </w:style>
  <w:style w:type="character" w:customStyle="1" w:styleId="verdana">
    <w:name w:val="verdana"/>
    <w:basedOn w:val="DefaultParagraphFont"/>
    <w:qFormat/>
    <w:rsid w:val="006C65F9"/>
    <w:rPr>
      <w:rFonts w:cs="Times New Roman"/>
    </w:rPr>
  </w:style>
  <w:style w:type="character" w:customStyle="1" w:styleId="italic">
    <w:name w:val="italic"/>
    <w:basedOn w:val="DefaultParagraphFont"/>
    <w:qFormat/>
    <w:rsid w:val="006C65F9"/>
    <w:rPr>
      <w:rFonts w:cs="Times New Roman"/>
    </w:rPr>
  </w:style>
  <w:style w:type="character" w:customStyle="1" w:styleId="hit">
    <w:name w:val="hit"/>
    <w:basedOn w:val="DefaultParagraphFont"/>
    <w:qFormat/>
    <w:rsid w:val="006C65F9"/>
    <w:rPr>
      <w:rFonts w:cs="Times New Roman"/>
    </w:rPr>
  </w:style>
  <w:style w:type="character" w:customStyle="1" w:styleId="blue">
    <w:name w:val="blue"/>
    <w:basedOn w:val="DefaultParagraphFont"/>
    <w:qFormat/>
    <w:rsid w:val="006C65F9"/>
    <w:rPr>
      <w:rFonts w:cs="Times New Roman"/>
    </w:rPr>
  </w:style>
  <w:style w:type="character" w:customStyle="1" w:styleId="copyrightdescription">
    <w:name w:val="copyrightdescription"/>
    <w:basedOn w:val="DefaultParagraphFont"/>
    <w:qFormat/>
    <w:rsid w:val="006C65F9"/>
    <w:rPr>
      <w:rFonts w:cs="Times New Roman"/>
    </w:rPr>
  </w:style>
  <w:style w:type="character" w:customStyle="1" w:styleId="tabtitle">
    <w:name w:val="tabtitle"/>
    <w:basedOn w:val="DefaultParagraphFont"/>
    <w:qFormat/>
    <w:rsid w:val="006C65F9"/>
    <w:rPr>
      <w:rFonts w:cs="Times New Roman"/>
    </w:rPr>
  </w:style>
  <w:style w:type="character" w:customStyle="1" w:styleId="resultbodyblack">
    <w:name w:val="resultbodyblack"/>
    <w:basedOn w:val="DefaultParagraphFont"/>
    <w:qFormat/>
    <w:rsid w:val="006C65F9"/>
    <w:rPr>
      <w:rFonts w:cs="Times New Roman"/>
    </w:rPr>
  </w:style>
  <w:style w:type="character" w:customStyle="1" w:styleId="resultbody">
    <w:name w:val="resultbody"/>
    <w:basedOn w:val="DefaultParagraphFont"/>
    <w:qFormat/>
    <w:rsid w:val="006C65F9"/>
    <w:rPr>
      <w:rFonts w:cs="Times New Roman"/>
    </w:rPr>
  </w:style>
  <w:style w:type="character" w:customStyle="1" w:styleId="resultbodysmallitalic">
    <w:name w:val="resultbodysmallitalic"/>
    <w:basedOn w:val="DefaultParagraphFont"/>
    <w:qFormat/>
    <w:rsid w:val="006C65F9"/>
    <w:rPr>
      <w:rFonts w:cs="Times New Roman"/>
    </w:rPr>
  </w:style>
  <w:style w:type="character" w:customStyle="1" w:styleId="resultpron">
    <w:name w:val="resultpron"/>
    <w:basedOn w:val="DefaultParagraphFont"/>
    <w:qFormat/>
    <w:rsid w:val="006C65F9"/>
    <w:rPr>
      <w:rFonts w:cs="Times New Roman"/>
    </w:rPr>
  </w:style>
  <w:style w:type="character" w:customStyle="1" w:styleId="NumberingSymbols">
    <w:name w:val="Numbering Symbols"/>
    <w:qFormat/>
    <w:rsid w:val="006C65F9"/>
  </w:style>
  <w:style w:type="character" w:customStyle="1" w:styleId="StrongEmphasis">
    <w:name w:val="Strong Emphasis"/>
    <w:qFormat/>
    <w:rsid w:val="006C65F9"/>
    <w:rPr>
      <w:b/>
      <w:bCs/>
    </w:rPr>
  </w:style>
  <w:style w:type="character" w:customStyle="1" w:styleId="Emphasis2">
    <w:name w:val="Emphasis2"/>
    <w:basedOn w:val="DefaultParagraphFont"/>
    <w:qFormat/>
    <w:rsid w:val="006C65F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C65F9"/>
    <w:rPr>
      <w:rFonts w:ascii="Times New Roman" w:hAnsi="Times New Roman"/>
      <w:sz w:val="20"/>
      <w:szCs w:val="24"/>
      <w:u w:val="single"/>
      <w:lang w:val="en-US" w:eastAsia="en-US" w:bidi="ar-SA"/>
    </w:rPr>
  </w:style>
  <w:style w:type="character" w:customStyle="1" w:styleId="pg">
    <w:name w:val="pg"/>
    <w:basedOn w:val="DefaultParagraphFont"/>
    <w:qFormat/>
    <w:rsid w:val="006C65F9"/>
  </w:style>
  <w:style w:type="character" w:customStyle="1" w:styleId="ital-inline">
    <w:name w:val="ital-inline"/>
    <w:basedOn w:val="DefaultParagraphFont"/>
    <w:qFormat/>
    <w:rsid w:val="006C65F9"/>
  </w:style>
  <w:style w:type="character" w:customStyle="1" w:styleId="senselabelstart">
    <w:name w:val="sense_label start"/>
    <w:basedOn w:val="DefaultParagraphFont"/>
    <w:qFormat/>
    <w:rsid w:val="006C65F9"/>
  </w:style>
  <w:style w:type="character" w:customStyle="1" w:styleId="sensecontent">
    <w:name w:val="sense_content"/>
    <w:basedOn w:val="DefaultParagraphFont"/>
    <w:qFormat/>
    <w:rsid w:val="006C65F9"/>
  </w:style>
  <w:style w:type="character" w:customStyle="1" w:styleId="vi">
    <w:name w:val="vi"/>
    <w:basedOn w:val="DefaultParagraphFont"/>
    <w:qFormat/>
    <w:rsid w:val="006C65F9"/>
  </w:style>
  <w:style w:type="character" w:customStyle="1" w:styleId="senselabel">
    <w:name w:val="sense_label"/>
    <w:basedOn w:val="DefaultParagraphFont"/>
    <w:qFormat/>
    <w:rsid w:val="006C65F9"/>
  </w:style>
  <w:style w:type="character" w:customStyle="1" w:styleId="Style11ptItalicUnderline">
    <w:name w:val="Style 11 pt Italic Underline"/>
    <w:basedOn w:val="DefaultParagraphFont"/>
    <w:qFormat/>
    <w:rsid w:val="006C65F9"/>
    <w:rPr>
      <w:i/>
      <w:iCs/>
      <w:sz w:val="20"/>
      <w:u w:val="single"/>
    </w:rPr>
  </w:style>
  <w:style w:type="character" w:customStyle="1" w:styleId="Style11ptBoldUnderline">
    <w:name w:val="Style 11 pt Bold Underline"/>
    <w:basedOn w:val="DefaultParagraphFont"/>
    <w:qFormat/>
    <w:rsid w:val="006C65F9"/>
    <w:rPr>
      <w:b/>
      <w:bCs/>
      <w:sz w:val="20"/>
      <w:u w:val="single"/>
    </w:rPr>
  </w:style>
  <w:style w:type="character" w:customStyle="1" w:styleId="StyleStyle4CharTimesNewRoman11ptItalic">
    <w:name w:val="Style Style4 Char + Times New Roman 11 pt Italic"/>
    <w:basedOn w:val="DefaultParagraphFont"/>
    <w:qFormat/>
    <w:rsid w:val="006C65F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C65F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C65F9"/>
    <w:rPr>
      <w:color w:val="000000"/>
      <w:sz w:val="20"/>
    </w:rPr>
  </w:style>
  <w:style w:type="character" w:customStyle="1" w:styleId="Style11ptBlackUnderline">
    <w:name w:val="Style 11 pt Black Underline"/>
    <w:basedOn w:val="DefaultParagraphFont"/>
    <w:qFormat/>
    <w:rsid w:val="006C65F9"/>
    <w:rPr>
      <w:color w:val="000000"/>
      <w:sz w:val="20"/>
      <w:u w:val="single"/>
    </w:rPr>
  </w:style>
  <w:style w:type="character" w:customStyle="1" w:styleId="pmterms1">
    <w:name w:val="pmterms1"/>
    <w:basedOn w:val="DefaultParagraphFont"/>
    <w:qFormat/>
    <w:rsid w:val="006C65F9"/>
  </w:style>
  <w:style w:type="character" w:customStyle="1" w:styleId="HTMLTypewriter3">
    <w:name w:val="HTML Typewriter3"/>
    <w:basedOn w:val="DefaultParagraphFont"/>
    <w:qFormat/>
    <w:rsid w:val="006C65F9"/>
    <w:rPr>
      <w:rFonts w:ascii="Courier New" w:eastAsia="SimSun" w:hAnsi="Courier New" w:cs="Courier New"/>
      <w:sz w:val="20"/>
      <w:szCs w:val="20"/>
    </w:rPr>
  </w:style>
  <w:style w:type="character" w:customStyle="1" w:styleId="CardsChar">
    <w:name w:val="Cards Char"/>
    <w:basedOn w:val="DefaultParagraphFont"/>
    <w:qFormat/>
    <w:rsid w:val="006C65F9"/>
    <w:rPr>
      <w:rFonts w:ascii="Times New Roman" w:hAnsi="Times New Roman" w:cs="Times New Roman"/>
      <w:lang w:val="en-US" w:bidi="ar-SA"/>
    </w:rPr>
  </w:style>
  <w:style w:type="character" w:customStyle="1" w:styleId="CardsFont12pt0">
    <w:name w:val="Cards + Font 12pt"/>
    <w:basedOn w:val="CardsChar"/>
    <w:qFormat/>
    <w:rsid w:val="006C65F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C65F9"/>
    <w:rPr>
      <w:rFonts w:ascii="Times New Roman" w:hAnsi="Times New Roman" w:cs="Times New Roman"/>
      <w:b/>
      <w:sz w:val="24"/>
      <w:u w:val="single"/>
      <w:lang w:val="en-US" w:bidi="ar-SA"/>
    </w:rPr>
  </w:style>
  <w:style w:type="character" w:styleId="HTMLCite">
    <w:name w:val="HTML Cite"/>
    <w:basedOn w:val="DefaultParagraphFont"/>
    <w:uiPriority w:val="99"/>
    <w:qFormat/>
    <w:rsid w:val="006C65F9"/>
    <w:rPr>
      <w:rFonts w:cs="Times New Roman"/>
      <w:i/>
    </w:rPr>
  </w:style>
  <w:style w:type="character" w:customStyle="1" w:styleId="VisitedInternetLink">
    <w:name w:val="Visited Internet Link"/>
    <w:basedOn w:val="DefaultParagraphFont"/>
    <w:rsid w:val="006C65F9"/>
    <w:rPr>
      <w:color w:val="800080"/>
      <w:u w:val="single"/>
    </w:rPr>
  </w:style>
  <w:style w:type="character" w:customStyle="1" w:styleId="CitesChar">
    <w:name w:val="Cites Char"/>
    <w:basedOn w:val="DefaultParagraphFont"/>
    <w:qFormat/>
    <w:rsid w:val="006C65F9"/>
    <w:rPr>
      <w:szCs w:val="24"/>
      <w:lang w:val="en-US" w:bidi="ar-SA"/>
    </w:rPr>
  </w:style>
  <w:style w:type="character" w:customStyle="1" w:styleId="loose">
    <w:name w:val="loose"/>
    <w:qFormat/>
    <w:rsid w:val="006C65F9"/>
  </w:style>
  <w:style w:type="character" w:customStyle="1" w:styleId="domtooltips">
    <w:name w:val="domtooltips"/>
    <w:basedOn w:val="DefaultParagraphFont"/>
    <w:qFormat/>
    <w:rsid w:val="006C65F9"/>
  </w:style>
  <w:style w:type="character" w:customStyle="1" w:styleId="caps">
    <w:name w:val="caps"/>
    <w:basedOn w:val="DefaultParagraphFont"/>
    <w:qFormat/>
    <w:rsid w:val="006C65F9"/>
  </w:style>
  <w:style w:type="character" w:customStyle="1" w:styleId="Style11ptUnderlineBorderSinglesolidlineAuto05pt">
    <w:name w:val="Style 11 pt Underline Border: : (Single solid line Auto  0.5 pt..."/>
    <w:basedOn w:val="DefaultParagraphFont"/>
    <w:qFormat/>
    <w:rsid w:val="006C65F9"/>
    <w:rPr>
      <w:sz w:val="20"/>
      <w:u w:val="single"/>
      <w:bdr w:val="single" w:sz="4" w:space="0" w:color="00000A"/>
    </w:rPr>
  </w:style>
  <w:style w:type="character" w:customStyle="1" w:styleId="StyleUnderlineChar11pt">
    <w:name w:val="Style Underline Char + 11 pt"/>
    <w:basedOn w:val="DefaultParagraphFont"/>
    <w:qFormat/>
    <w:rsid w:val="006C65F9"/>
    <w:rPr>
      <w:rFonts w:ascii="Times New Roman" w:hAnsi="Times New Roman"/>
      <w:sz w:val="20"/>
      <w:szCs w:val="24"/>
      <w:u w:val="single"/>
      <w:lang w:val="en-US" w:eastAsia="en-US" w:bidi="ar-SA"/>
    </w:rPr>
  </w:style>
  <w:style w:type="paragraph" w:styleId="List">
    <w:name w:val="List"/>
    <w:basedOn w:val="BodyText"/>
    <w:uiPriority w:val="99"/>
    <w:rsid w:val="006C65F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C65F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C65F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C65F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C65F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C65F9"/>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C65F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C65F9"/>
    <w:rPr>
      <w:rFonts w:ascii="Liberation Sans" w:eastAsia="Droid Sans Fallback" w:hAnsi="Liberation Sans"/>
      <w:color w:val="00000A"/>
      <w:sz w:val="22"/>
    </w:rPr>
  </w:style>
  <w:style w:type="paragraph" w:customStyle="1" w:styleId="FrameContents">
    <w:name w:val="Frame Contents"/>
    <w:basedOn w:val="Normal"/>
    <w:qFormat/>
    <w:rsid w:val="006C65F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C65F9"/>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C65F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C65F9"/>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C65F9"/>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C65F9"/>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C65F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C65F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C65F9"/>
    <w:rPr>
      <w:rFonts w:ascii="Times New Roman" w:eastAsia="Times New Roman" w:hAnsi="Times New Roman" w:cs="Arial"/>
      <w:bCs/>
      <w:caps/>
      <w:color w:val="00000A"/>
      <w:sz w:val="20"/>
      <w:szCs w:val="20"/>
    </w:rPr>
  </w:style>
  <w:style w:type="character" w:customStyle="1" w:styleId="Heading3Char1">
    <w:name w:val="Heading 3 Char1"/>
    <w:qFormat/>
    <w:rsid w:val="006C65F9"/>
    <w:rPr>
      <w:rFonts w:cs="Arial"/>
      <w:bCs/>
      <w:szCs w:val="26"/>
      <w:u w:val="single"/>
      <w:lang w:val="en-US" w:eastAsia="en-US" w:bidi="ar-SA"/>
    </w:rPr>
  </w:style>
  <w:style w:type="paragraph" w:styleId="Revision">
    <w:name w:val="Revision"/>
    <w:hidden/>
    <w:uiPriority w:val="99"/>
    <w:semiHidden/>
    <w:rsid w:val="006C65F9"/>
    <w:rPr>
      <w:rFonts w:ascii="Calibri" w:hAnsi="Calibri"/>
      <w:sz w:val="22"/>
    </w:rPr>
  </w:style>
  <w:style w:type="paragraph" w:customStyle="1" w:styleId="Smalltext">
    <w:name w:val="Small text"/>
    <w:aliases w:val="Quote1,Quote11"/>
    <w:basedOn w:val="Normal"/>
    <w:link w:val="SmalltextChar"/>
    <w:qFormat/>
    <w:rsid w:val="006C65F9"/>
    <w:rPr>
      <w:rFonts w:ascii="Times New Roman" w:eastAsia="MS Mincho" w:hAnsi="Times New Roman" w:cs="Times New Roman"/>
      <w:sz w:val="16"/>
    </w:rPr>
  </w:style>
  <w:style w:type="character" w:customStyle="1" w:styleId="BoldUnderlineChar">
    <w:name w:val="Bold Underline Char"/>
    <w:basedOn w:val="DefaultParagraphFont"/>
    <w:locked/>
    <w:rsid w:val="006C65F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C65F9"/>
    <w:rPr>
      <w:b w:val="0"/>
      <w:bCs w:val="0"/>
      <w:sz w:val="22"/>
      <w:u w:val="single"/>
    </w:rPr>
  </w:style>
  <w:style w:type="character" w:customStyle="1" w:styleId="StyleGaramond">
    <w:name w:val="Style Garamond"/>
    <w:qFormat/>
    <w:rsid w:val="006C65F9"/>
    <w:rPr>
      <w:rFonts w:ascii="Garamond" w:hAnsi="Garamond" w:cs="Garamond"/>
    </w:rPr>
  </w:style>
  <w:style w:type="character" w:customStyle="1" w:styleId="StyletagGaramondChar">
    <w:name w:val="Style tag + Garamond Char"/>
    <w:qFormat/>
    <w:rsid w:val="006C65F9"/>
    <w:rPr>
      <w:rFonts w:ascii="Garamond" w:hAnsi="Garamond" w:cs="Garamond"/>
      <w:b/>
      <w:bCs/>
      <w:sz w:val="24"/>
      <w:szCs w:val="24"/>
      <w:lang w:val="en-US" w:bidi="ar-SA"/>
    </w:rPr>
  </w:style>
  <w:style w:type="character" w:customStyle="1" w:styleId="StylecardGaramond12ptUnderlineChar">
    <w:name w:val="Style card + Garamond 12 pt Underline Char"/>
    <w:qFormat/>
    <w:rsid w:val="006C65F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C65F9"/>
    <w:rPr>
      <w:rFonts w:ascii="Arial" w:hAnsi="Arial"/>
      <w:b/>
      <w:sz w:val="20"/>
      <w:u w:val="single"/>
    </w:rPr>
  </w:style>
  <w:style w:type="character" w:customStyle="1" w:styleId="WW8Num2z0">
    <w:name w:val="WW8Num2z0"/>
    <w:qFormat/>
    <w:rsid w:val="006C65F9"/>
  </w:style>
  <w:style w:type="character" w:customStyle="1" w:styleId="WW8Num2z1">
    <w:name w:val="WW8Num2z1"/>
    <w:qFormat/>
    <w:rsid w:val="006C65F9"/>
  </w:style>
  <w:style w:type="character" w:customStyle="1" w:styleId="WW8Num2z2">
    <w:name w:val="WW8Num2z2"/>
    <w:qFormat/>
    <w:rsid w:val="006C65F9"/>
  </w:style>
  <w:style w:type="character" w:customStyle="1" w:styleId="WW8Num2z3">
    <w:name w:val="WW8Num2z3"/>
    <w:qFormat/>
    <w:rsid w:val="006C65F9"/>
  </w:style>
  <w:style w:type="character" w:customStyle="1" w:styleId="WW8Num2z4">
    <w:name w:val="WW8Num2z4"/>
    <w:qFormat/>
    <w:rsid w:val="006C65F9"/>
  </w:style>
  <w:style w:type="character" w:customStyle="1" w:styleId="WW8Num2z5">
    <w:name w:val="WW8Num2z5"/>
    <w:qFormat/>
    <w:rsid w:val="006C65F9"/>
  </w:style>
  <w:style w:type="character" w:customStyle="1" w:styleId="WW8Num2z6">
    <w:name w:val="WW8Num2z6"/>
    <w:qFormat/>
    <w:rsid w:val="006C65F9"/>
  </w:style>
  <w:style w:type="character" w:customStyle="1" w:styleId="WW8Num2z7">
    <w:name w:val="WW8Num2z7"/>
    <w:qFormat/>
    <w:rsid w:val="006C65F9"/>
  </w:style>
  <w:style w:type="character" w:customStyle="1" w:styleId="WW8Num2z8">
    <w:name w:val="WW8Num2z8"/>
    <w:qFormat/>
    <w:rsid w:val="006C65F9"/>
  </w:style>
  <w:style w:type="character" w:customStyle="1" w:styleId="WW8Num5z0">
    <w:name w:val="WW8Num5z0"/>
    <w:qFormat/>
    <w:rsid w:val="006C65F9"/>
  </w:style>
  <w:style w:type="character" w:customStyle="1" w:styleId="WW8Num5z1">
    <w:name w:val="WW8Num5z1"/>
    <w:qFormat/>
    <w:rsid w:val="006C65F9"/>
  </w:style>
  <w:style w:type="character" w:customStyle="1" w:styleId="WW8Num5z2">
    <w:name w:val="WW8Num5z2"/>
    <w:qFormat/>
    <w:rsid w:val="006C65F9"/>
  </w:style>
  <w:style w:type="character" w:customStyle="1" w:styleId="WW8Num5z3">
    <w:name w:val="WW8Num5z3"/>
    <w:qFormat/>
    <w:rsid w:val="006C65F9"/>
  </w:style>
  <w:style w:type="character" w:customStyle="1" w:styleId="WW8Num5z4">
    <w:name w:val="WW8Num5z4"/>
    <w:qFormat/>
    <w:rsid w:val="006C65F9"/>
  </w:style>
  <w:style w:type="character" w:customStyle="1" w:styleId="WW8Num5z5">
    <w:name w:val="WW8Num5z5"/>
    <w:qFormat/>
    <w:rsid w:val="006C65F9"/>
  </w:style>
  <w:style w:type="character" w:customStyle="1" w:styleId="WW8Num5z6">
    <w:name w:val="WW8Num5z6"/>
    <w:qFormat/>
    <w:rsid w:val="006C65F9"/>
  </w:style>
  <w:style w:type="character" w:customStyle="1" w:styleId="WW8Num5z7">
    <w:name w:val="WW8Num5z7"/>
    <w:qFormat/>
    <w:rsid w:val="006C65F9"/>
  </w:style>
  <w:style w:type="character" w:customStyle="1" w:styleId="WW8Num5z8">
    <w:name w:val="WW8Num5z8"/>
    <w:qFormat/>
    <w:rsid w:val="006C65F9"/>
  </w:style>
  <w:style w:type="character" w:customStyle="1" w:styleId="CiteChar0">
    <w:name w:val="Cite Char"/>
    <w:aliases w:val="cite_tag Char,Char Char Char Char1 Char Char1,Char Char Char Char1 Char,Taglines Char Char, Cha"/>
    <w:basedOn w:val="DefaultParagraphFont"/>
    <w:qFormat/>
    <w:rsid w:val="006C65F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C65F9"/>
    <w:rPr>
      <w:rFonts w:ascii="Times New Roman" w:eastAsia="Times New Roman" w:hAnsi="Times New Roman" w:cs="Times New Roman"/>
      <w:u w:val="thick"/>
    </w:rPr>
  </w:style>
  <w:style w:type="character" w:customStyle="1" w:styleId="ListLabel19">
    <w:name w:val="ListLabel 19"/>
    <w:qFormat/>
    <w:rsid w:val="006C65F9"/>
    <w:rPr>
      <w:b/>
      <w:i/>
      <w:strike w:val="0"/>
      <w:dstrike w:val="0"/>
      <w:spacing w:val="0"/>
      <w:w w:val="100"/>
      <w:sz w:val="26"/>
    </w:rPr>
  </w:style>
  <w:style w:type="paragraph" w:styleId="Footer">
    <w:name w:val="footer"/>
    <w:basedOn w:val="Normal"/>
    <w:link w:val="FooterChar"/>
    <w:uiPriority w:val="99"/>
    <w:rsid w:val="006C65F9"/>
  </w:style>
  <w:style w:type="character" w:customStyle="1" w:styleId="FooterChar">
    <w:name w:val="Footer Char"/>
    <w:basedOn w:val="DefaultParagraphFont"/>
    <w:link w:val="Footer"/>
    <w:uiPriority w:val="99"/>
    <w:rsid w:val="006C65F9"/>
    <w:rPr>
      <w:rFonts w:ascii="Calibri" w:hAnsi="Calibri"/>
      <w:sz w:val="22"/>
    </w:rPr>
  </w:style>
  <w:style w:type="paragraph" w:customStyle="1" w:styleId="TagCite">
    <w:name w:val="Tag/Cite"/>
    <w:basedOn w:val="Normal"/>
    <w:qFormat/>
    <w:rsid w:val="006C65F9"/>
    <w:rPr>
      <w:rFonts w:eastAsia="Times New Roman" w:cs="Times New Roman"/>
      <w:b/>
    </w:rPr>
  </w:style>
  <w:style w:type="paragraph" w:customStyle="1" w:styleId="NormalText">
    <w:name w:val="Normal Text"/>
    <w:basedOn w:val="Normal"/>
    <w:link w:val="NormalTextChar"/>
    <w:qFormat/>
    <w:rsid w:val="006C65F9"/>
    <w:pPr>
      <w:jc w:val="both"/>
    </w:pPr>
    <w:rPr>
      <w:sz w:val="20"/>
      <w:szCs w:val="26"/>
    </w:rPr>
  </w:style>
  <w:style w:type="paragraph" w:customStyle="1" w:styleId="CardsFont6pt">
    <w:name w:val="Cards + Font: 6 pt"/>
    <w:basedOn w:val="Normal"/>
    <w:link w:val="CardsFont6ptChar1"/>
    <w:qFormat/>
    <w:rsid w:val="006C65F9"/>
    <w:pPr>
      <w:ind w:left="432" w:right="432"/>
      <w:jc w:val="both"/>
    </w:pPr>
    <w:rPr>
      <w:rFonts w:eastAsia="Times New Roman" w:cs="Times New Roman"/>
      <w:sz w:val="12"/>
      <w:szCs w:val="20"/>
    </w:rPr>
  </w:style>
  <w:style w:type="paragraph" w:customStyle="1" w:styleId="Small">
    <w:name w:val="Small"/>
    <w:basedOn w:val="Normal"/>
    <w:uiPriority w:val="99"/>
    <w:qFormat/>
    <w:rsid w:val="006C65F9"/>
    <w:rPr>
      <w:sz w:val="14"/>
    </w:rPr>
  </w:style>
  <w:style w:type="paragraph" w:customStyle="1" w:styleId="NotUnderlined">
    <w:name w:val="Not Underlined"/>
    <w:basedOn w:val="Normal"/>
    <w:uiPriority w:val="99"/>
    <w:qFormat/>
    <w:rsid w:val="006C65F9"/>
  </w:style>
  <w:style w:type="numbering" w:customStyle="1" w:styleId="WW8Num2">
    <w:name w:val="WW8Num2"/>
    <w:qFormat/>
    <w:rsid w:val="006C65F9"/>
  </w:style>
  <w:style w:type="numbering" w:customStyle="1" w:styleId="WW8Num5">
    <w:name w:val="WW8Num5"/>
    <w:qFormat/>
    <w:rsid w:val="006C65F9"/>
  </w:style>
  <w:style w:type="paragraph" w:customStyle="1" w:styleId="citenon-bold">
    <w:name w:val="cite non-bold"/>
    <w:basedOn w:val="Normal"/>
    <w:link w:val="citenon-boldChar"/>
    <w:qFormat/>
    <w:rsid w:val="006C65F9"/>
    <w:rPr>
      <w:rFonts w:ascii="Georgia" w:eastAsia="Calibri" w:hAnsi="Georgia"/>
    </w:rPr>
  </w:style>
  <w:style w:type="character" w:customStyle="1" w:styleId="citenon-boldChar">
    <w:name w:val="cite non-bold Char"/>
    <w:link w:val="citenon-bold"/>
    <w:rsid w:val="006C65F9"/>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C65F9"/>
    <w:rPr>
      <w:rFonts w:ascii="Times" w:eastAsia="MS Mincho" w:hAnsi="Times"/>
      <w:sz w:val="20"/>
      <w:szCs w:val="20"/>
    </w:rPr>
  </w:style>
  <w:style w:type="paragraph" w:customStyle="1" w:styleId="NewDebate">
    <w:name w:val="New Debate"/>
    <w:basedOn w:val="Heading4"/>
    <w:link w:val="NewDebateChar"/>
    <w:uiPriority w:val="4"/>
    <w:qFormat/>
    <w:rsid w:val="006C65F9"/>
    <w:rPr>
      <w:szCs w:val="22"/>
    </w:rPr>
  </w:style>
  <w:style w:type="character" w:customStyle="1" w:styleId="NewDebateChar">
    <w:name w:val="New Debate Char"/>
    <w:basedOn w:val="DefaultParagraphFont"/>
    <w:link w:val="NewDebate"/>
    <w:uiPriority w:val="4"/>
    <w:rsid w:val="006C65F9"/>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6C65F9"/>
    <w:rPr>
      <w:rFonts w:eastAsia="Calibri"/>
      <w:sz w:val="10"/>
    </w:rPr>
  </w:style>
  <w:style w:type="character" w:customStyle="1" w:styleId="ReallyfuckingsmallChar">
    <w:name w:val="Really fucking small Char"/>
    <w:basedOn w:val="DefaultParagraphFont"/>
    <w:link w:val="Reallyfuckingsmall"/>
    <w:rsid w:val="006C65F9"/>
    <w:rPr>
      <w:rFonts w:ascii="Calibri" w:eastAsia="Calibri" w:hAnsi="Calibri"/>
      <w:sz w:val="10"/>
    </w:rPr>
  </w:style>
  <w:style w:type="character" w:customStyle="1" w:styleId="NothingChar">
    <w:name w:val="Nothing Char"/>
    <w:link w:val="Nothing"/>
    <w:rsid w:val="006C65F9"/>
    <w:rPr>
      <w:rFonts w:ascii="Times New Roman" w:eastAsia="Times New Roman" w:hAnsi="Times New Roman" w:cs="Times New Roman"/>
      <w:color w:val="00000A"/>
      <w:sz w:val="20"/>
    </w:rPr>
  </w:style>
  <w:style w:type="character" w:customStyle="1" w:styleId="Footnote2Char">
    <w:name w:val="Footnote2 Char"/>
    <w:link w:val="Footnote2"/>
    <w:locked/>
    <w:rsid w:val="006C65F9"/>
  </w:style>
  <w:style w:type="paragraph" w:customStyle="1" w:styleId="Footnote2">
    <w:name w:val="Footnote2"/>
    <w:basedOn w:val="Normal"/>
    <w:next w:val="Normal"/>
    <w:link w:val="Footnote2Char"/>
    <w:autoRedefine/>
    <w:qFormat/>
    <w:rsid w:val="006C65F9"/>
    <w:pPr>
      <w:spacing w:after="120" w:line="480" w:lineRule="auto"/>
    </w:pPr>
    <w:rPr>
      <w:rFonts w:asciiTheme="minorHAnsi" w:hAnsiTheme="minorHAnsi"/>
      <w:sz w:val="24"/>
    </w:rPr>
  </w:style>
  <w:style w:type="character" w:customStyle="1" w:styleId="UnderlineCharChar">
    <w:name w:val="Underline Char Char"/>
    <w:basedOn w:val="DefaultParagraphFont"/>
    <w:rsid w:val="006C65F9"/>
    <w:rPr>
      <w:noProof w:val="0"/>
      <w:u w:val="single"/>
      <w:lang w:val="en-US" w:eastAsia="en-US" w:bidi="ar-SA"/>
    </w:rPr>
  </w:style>
  <w:style w:type="character" w:customStyle="1" w:styleId="UnderlinesCharChar">
    <w:name w:val="Underlines Char Char"/>
    <w:basedOn w:val="DefaultParagraphFont"/>
    <w:rsid w:val="006C65F9"/>
    <w:rPr>
      <w:rFonts w:cs="Arial"/>
      <w:b/>
      <w:bCs/>
      <w:noProof w:val="0"/>
      <w:sz w:val="22"/>
      <w:szCs w:val="26"/>
      <w:u w:val="single"/>
      <w:lang w:val="en-US" w:eastAsia="en-US" w:bidi="ar-SA"/>
    </w:rPr>
  </w:style>
  <w:style w:type="paragraph" w:customStyle="1" w:styleId="Style3">
    <w:name w:val="Style3"/>
    <w:basedOn w:val="Normal"/>
    <w:link w:val="Style3Char"/>
    <w:qFormat/>
    <w:rsid w:val="006C65F9"/>
    <w:rPr>
      <w:rFonts w:ascii="Arial Narrow" w:eastAsia="Times New Roman" w:hAnsi="Arial Narrow" w:cs="Times New Roman"/>
      <w:b/>
      <w:sz w:val="20"/>
    </w:rPr>
  </w:style>
  <w:style w:type="character" w:customStyle="1" w:styleId="Style3Char">
    <w:name w:val="Style3 Char"/>
    <w:basedOn w:val="DefaultParagraphFont"/>
    <w:link w:val="Style3"/>
    <w:rsid w:val="006C65F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C65F9"/>
    <w:rPr>
      <w:rFonts w:eastAsia="Times New Roman"/>
      <w:sz w:val="20"/>
      <w:u w:val="single"/>
    </w:rPr>
  </w:style>
  <w:style w:type="character" w:customStyle="1" w:styleId="StyleStyle411ptChar">
    <w:name w:val="Style Style4 + 11 pt Char"/>
    <w:link w:val="StyleStyle411pt"/>
    <w:rsid w:val="006C65F9"/>
    <w:rPr>
      <w:rFonts w:ascii="Calibri" w:eastAsia="Times New Roman" w:hAnsi="Calibri"/>
      <w:sz w:val="20"/>
      <w:u w:val="single"/>
    </w:rPr>
  </w:style>
  <w:style w:type="paragraph" w:customStyle="1" w:styleId="StyleStyle411ptBold">
    <w:name w:val="Style Style4 + 11 pt Bold"/>
    <w:basedOn w:val="Normal"/>
    <w:link w:val="StyleStyle411ptBoldChar"/>
    <w:qFormat/>
    <w:rsid w:val="006C65F9"/>
    <w:rPr>
      <w:b/>
      <w:bCs/>
      <w:sz w:val="20"/>
      <w:u w:val="single"/>
    </w:rPr>
  </w:style>
  <w:style w:type="character" w:customStyle="1" w:styleId="StyleStyle411ptBoldChar">
    <w:name w:val="Style Style4 + 11 pt Bold Char"/>
    <w:link w:val="StyleStyle411ptBold"/>
    <w:rsid w:val="006C65F9"/>
    <w:rPr>
      <w:rFonts w:ascii="Calibri" w:hAnsi="Calibri"/>
      <w:b/>
      <w:bCs/>
      <w:sz w:val="20"/>
      <w:u w:val="single"/>
    </w:rPr>
  </w:style>
  <w:style w:type="paragraph" w:customStyle="1" w:styleId="Underlining">
    <w:name w:val="Underlining"/>
    <w:basedOn w:val="Normal"/>
    <w:link w:val="UnderliningChar"/>
    <w:qFormat/>
    <w:rsid w:val="006C65F9"/>
    <w:rPr>
      <w:rFonts w:eastAsia="Times New Roman"/>
      <w:sz w:val="20"/>
      <w:u w:val="single"/>
    </w:rPr>
  </w:style>
  <w:style w:type="character" w:customStyle="1" w:styleId="UnderliningChar">
    <w:name w:val="Underlining Char"/>
    <w:basedOn w:val="DefaultParagraphFont"/>
    <w:link w:val="Underlining"/>
    <w:rsid w:val="006C65F9"/>
    <w:rPr>
      <w:rFonts w:ascii="Calibri" w:eastAsia="Times New Roman" w:hAnsi="Calibri"/>
      <w:sz w:val="20"/>
      <w:u w:val="single"/>
    </w:rPr>
  </w:style>
  <w:style w:type="character" w:customStyle="1" w:styleId="StyleTimesNewRoman12ptBold">
    <w:name w:val="Style Times New Roman 12 pt Bold"/>
    <w:rsid w:val="006C65F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C65F9"/>
    <w:rPr>
      <w:rFonts w:ascii="Century Gothic" w:hAnsi="Century Gothic"/>
      <w:sz w:val="24"/>
      <w:u w:val="thick"/>
    </w:rPr>
  </w:style>
  <w:style w:type="paragraph" w:customStyle="1" w:styleId="Cardstyle">
    <w:name w:val="Cardstyle"/>
    <w:basedOn w:val="Normal"/>
    <w:next w:val="Normal"/>
    <w:qFormat/>
    <w:rsid w:val="006C65F9"/>
    <w:rPr>
      <w:rFonts w:eastAsia="Times New Roman" w:cs="Times New Roman"/>
      <w:sz w:val="20"/>
    </w:rPr>
  </w:style>
  <w:style w:type="character" w:customStyle="1" w:styleId="Style8pt1">
    <w:name w:val="Style 8 pt1"/>
    <w:basedOn w:val="DefaultParagraphFont"/>
    <w:rsid w:val="006C65F9"/>
    <w:rPr>
      <w:rFonts w:ascii="Georgia" w:hAnsi="Georgia"/>
      <w:sz w:val="16"/>
    </w:rPr>
  </w:style>
  <w:style w:type="character" w:customStyle="1" w:styleId="Style8pt">
    <w:name w:val="Style 8 pt"/>
    <w:basedOn w:val="DefaultParagraphFont"/>
    <w:rsid w:val="006C65F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C65F9"/>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C65F9"/>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6C65F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C65F9"/>
    <w:rPr>
      <w:rFonts w:eastAsia="Times New Roman" w:cs="Times New Roman"/>
      <w:b/>
      <w:bCs/>
      <w:sz w:val="20"/>
      <w:u w:val="single"/>
    </w:rPr>
  </w:style>
  <w:style w:type="character" w:customStyle="1" w:styleId="StyleUnderlineChar11ptBoldChar">
    <w:name w:val="Style Underline Char + 11 pt Bold Char"/>
    <w:link w:val="StyleUnderlineChar11ptBold"/>
    <w:rsid w:val="006C65F9"/>
    <w:rPr>
      <w:rFonts w:ascii="Calibri" w:eastAsia="Times New Roman" w:hAnsi="Calibri" w:cs="Times New Roman"/>
      <w:b/>
      <w:bCs/>
      <w:sz w:val="20"/>
      <w:u w:val="single"/>
    </w:rPr>
  </w:style>
  <w:style w:type="character" w:customStyle="1" w:styleId="NormalTextChar">
    <w:name w:val="Normal Text Char"/>
    <w:link w:val="NormalText"/>
    <w:rsid w:val="006C65F9"/>
    <w:rPr>
      <w:rFonts w:ascii="Calibri" w:hAnsi="Calibri"/>
      <w:sz w:val="20"/>
      <w:szCs w:val="26"/>
    </w:rPr>
  </w:style>
  <w:style w:type="character" w:customStyle="1" w:styleId="ShrinkChar">
    <w:name w:val="Shrink Char"/>
    <w:link w:val="Shrink"/>
    <w:rsid w:val="006C65F9"/>
    <w:rPr>
      <w:rFonts w:ascii="Garamond" w:hAnsi="Garamond"/>
      <w:sz w:val="12"/>
    </w:rPr>
  </w:style>
  <w:style w:type="paragraph" w:customStyle="1" w:styleId="Shrink">
    <w:name w:val="Shrink"/>
    <w:link w:val="ShrinkChar"/>
    <w:qFormat/>
    <w:rsid w:val="006C65F9"/>
    <w:pPr>
      <w:ind w:left="288" w:right="288"/>
    </w:pPr>
    <w:rPr>
      <w:rFonts w:ascii="Garamond" w:hAnsi="Garamond"/>
      <w:sz w:val="12"/>
    </w:rPr>
  </w:style>
  <w:style w:type="paragraph" w:customStyle="1" w:styleId="cites0">
    <w:name w:val="cites"/>
    <w:link w:val="citesChar0"/>
    <w:autoRedefine/>
    <w:qFormat/>
    <w:rsid w:val="006C65F9"/>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C65F9"/>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C65F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C65F9"/>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6C65F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C65F9"/>
  </w:style>
  <w:style w:type="character" w:customStyle="1" w:styleId="CardsChar1">
    <w:name w:val="Cards Char1"/>
    <w:rsid w:val="006C65F9"/>
    <w:rPr>
      <w:rFonts w:ascii="Times New Roman" w:hAnsi="Times New Roman" w:cs="Times New Roman"/>
      <w:sz w:val="20"/>
      <w:szCs w:val="20"/>
    </w:rPr>
  </w:style>
  <w:style w:type="character" w:customStyle="1" w:styleId="AuthorYear">
    <w:name w:val="AuthorYear"/>
    <w:uiPriority w:val="1"/>
    <w:qFormat/>
    <w:rsid w:val="006C65F9"/>
    <w:rPr>
      <w:rFonts w:ascii="Georgia" w:hAnsi="Georgia"/>
      <w:b/>
      <w:sz w:val="24"/>
    </w:rPr>
  </w:style>
  <w:style w:type="paragraph" w:customStyle="1" w:styleId="Shrink8">
    <w:name w:val="Shrink8"/>
    <w:basedOn w:val="Normal"/>
    <w:qFormat/>
    <w:rsid w:val="006C65F9"/>
    <w:rPr>
      <w:sz w:val="16"/>
    </w:rPr>
  </w:style>
  <w:style w:type="paragraph" w:customStyle="1" w:styleId="Normal1">
    <w:name w:val="Normal1"/>
    <w:qFormat/>
    <w:rsid w:val="006C65F9"/>
    <w:rPr>
      <w:rFonts w:ascii="Calibri" w:eastAsia="Calibri" w:hAnsi="Calibri" w:cs="Calibri"/>
      <w:color w:val="000000"/>
      <w:sz w:val="22"/>
      <w:szCs w:val="20"/>
      <w:lang w:val="es-US" w:eastAsia="es-US"/>
    </w:rPr>
  </w:style>
  <w:style w:type="character" w:customStyle="1" w:styleId="highlight2">
    <w:name w:val="highlight2"/>
    <w:rsid w:val="006C65F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6C65F9"/>
    <w:rPr>
      <w:rFonts w:eastAsia="SimSun" w:cs="Times New Roman"/>
      <w:color w:val="00000A"/>
      <w:sz w:val="20"/>
      <w:lang w:eastAsia="zh-CN"/>
    </w:rPr>
  </w:style>
  <w:style w:type="character" w:customStyle="1" w:styleId="Stylecard11ptChar">
    <w:name w:val="Style card + 11 pt Char"/>
    <w:basedOn w:val="cardChar"/>
    <w:link w:val="Stylecard11pt"/>
    <w:rsid w:val="006C65F9"/>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6C65F9"/>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6C65F9"/>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C65F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C65F9"/>
    <w:rPr>
      <w:rFonts w:cs="Arial"/>
      <w:b/>
      <w:bCs/>
      <w:kern w:val="32"/>
      <w:sz w:val="32"/>
      <w:szCs w:val="32"/>
      <w:u w:val="single"/>
      <w:lang w:val="en-US" w:eastAsia="en-US" w:bidi="ar-SA"/>
    </w:rPr>
  </w:style>
  <w:style w:type="character" w:customStyle="1" w:styleId="UNDERLINECharChar0">
    <w:name w:val="UNDERLINE Char Char"/>
    <w:basedOn w:val="DefaultParagraphFont"/>
    <w:rsid w:val="006C65F9"/>
    <w:rPr>
      <w:bCs/>
      <w:kern w:val="28"/>
      <w:szCs w:val="32"/>
      <w:u w:val="single"/>
    </w:rPr>
  </w:style>
  <w:style w:type="character" w:customStyle="1" w:styleId="term">
    <w:name w:val="term"/>
    <w:basedOn w:val="DefaultParagraphFont"/>
    <w:rsid w:val="006C65F9"/>
  </w:style>
  <w:style w:type="character" w:customStyle="1" w:styleId="SmallFontCharCharCharChar">
    <w:name w:val="Small Font Char Char Char Char"/>
    <w:basedOn w:val="DefaultParagraphFont"/>
    <w:rsid w:val="006C65F9"/>
    <w:rPr>
      <w:rFonts w:ascii="Arial" w:hAnsi="Arial"/>
      <w:sz w:val="12"/>
      <w:szCs w:val="24"/>
    </w:rPr>
  </w:style>
  <w:style w:type="character" w:customStyle="1" w:styleId="vitstoryheadline">
    <w:name w:val="vitstoryheadline"/>
    <w:basedOn w:val="DefaultParagraphFont"/>
    <w:rsid w:val="006C65F9"/>
  </w:style>
  <w:style w:type="character" w:customStyle="1" w:styleId="regtext">
    <w:name w:val="regtext"/>
    <w:basedOn w:val="DefaultParagraphFont"/>
    <w:rsid w:val="006C65F9"/>
  </w:style>
  <w:style w:type="character" w:customStyle="1" w:styleId="bps-topic-ident">
    <w:name w:val="bps-topic-ident"/>
    <w:basedOn w:val="DefaultParagraphFont"/>
    <w:rsid w:val="006C65F9"/>
  </w:style>
  <w:style w:type="character" w:customStyle="1" w:styleId="CharChar4">
    <w:name w:val="Char Char4"/>
    <w:basedOn w:val="DefaultParagraphFont"/>
    <w:rsid w:val="006C65F9"/>
    <w:rPr>
      <w:b/>
      <w:bCs/>
      <w:sz w:val="28"/>
      <w:szCs w:val="28"/>
    </w:rPr>
  </w:style>
  <w:style w:type="character" w:customStyle="1" w:styleId="CharChar5">
    <w:name w:val="Char Char5"/>
    <w:basedOn w:val="DefaultParagraphFont"/>
    <w:rsid w:val="006C65F9"/>
    <w:rPr>
      <w:rFonts w:ascii="Arial" w:hAnsi="Arial" w:cs="Arial"/>
      <w:b/>
      <w:bCs/>
      <w:sz w:val="26"/>
      <w:szCs w:val="26"/>
    </w:rPr>
  </w:style>
  <w:style w:type="paragraph" w:customStyle="1" w:styleId="tagcite0">
    <w:name w:val="tagcite"/>
    <w:basedOn w:val="Normal"/>
    <w:qFormat/>
    <w:rsid w:val="006C65F9"/>
    <w:rPr>
      <w:rFonts w:eastAsia="Times New Roman" w:cs="Times New Roman"/>
      <w:b/>
    </w:rPr>
  </w:style>
  <w:style w:type="paragraph" w:customStyle="1" w:styleId="Regular">
    <w:name w:val="Regular"/>
    <w:link w:val="RegularChar"/>
    <w:rsid w:val="006C65F9"/>
    <w:rPr>
      <w:rFonts w:ascii="Garamond" w:eastAsia="Times New Roman" w:hAnsi="Garamond" w:cs="Arial"/>
      <w:bCs/>
      <w:kern w:val="20"/>
      <w:sz w:val="20"/>
      <w:szCs w:val="32"/>
    </w:rPr>
  </w:style>
  <w:style w:type="paragraph" w:customStyle="1" w:styleId="Boldunderline0">
    <w:name w:val="Bold underline"/>
    <w:basedOn w:val="Normal"/>
    <w:rsid w:val="006C65F9"/>
    <w:rPr>
      <w:rFonts w:eastAsia="Times New Roman" w:cs="Arial"/>
      <w:b/>
      <w:bCs/>
      <w:kern w:val="20"/>
      <w:sz w:val="20"/>
      <w:szCs w:val="32"/>
      <w:u w:val="single"/>
    </w:rPr>
  </w:style>
  <w:style w:type="character" w:customStyle="1" w:styleId="BoldunderlineChar0">
    <w:name w:val="Bold underline Char"/>
    <w:basedOn w:val="DefaultParagraphFont"/>
    <w:rsid w:val="006C65F9"/>
    <w:rPr>
      <w:rFonts w:ascii="Garamond" w:hAnsi="Garamond" w:cs="Arial"/>
      <w:b/>
      <w:bCs/>
      <w:kern w:val="20"/>
      <w:szCs w:val="32"/>
      <w:u w:val="single"/>
      <w:lang w:val="en-US" w:eastAsia="en-US" w:bidi="ar-SA"/>
    </w:rPr>
  </w:style>
  <w:style w:type="paragraph" w:customStyle="1" w:styleId="tag1">
    <w:name w:val="tag1"/>
    <w:basedOn w:val="Normal"/>
    <w:qFormat/>
    <w:rsid w:val="006C65F9"/>
    <w:rPr>
      <w:rFonts w:eastAsia="Times New Roman" w:cs="Times New Roman"/>
      <w:b/>
      <w:szCs w:val="20"/>
    </w:rPr>
  </w:style>
  <w:style w:type="character" w:customStyle="1" w:styleId="byline">
    <w:name w:val="byline"/>
    <w:basedOn w:val="DefaultParagraphFont"/>
    <w:rsid w:val="006C65F9"/>
  </w:style>
  <w:style w:type="character" w:customStyle="1" w:styleId="7TimesNewRoman">
    <w:name w:val="7 Times New Roman"/>
    <w:rsid w:val="006C65F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C65F9"/>
    <w:rPr>
      <w:rFonts w:ascii="Cambria" w:eastAsia="Times New Roman" w:hAnsi="Cambria" w:cs="Times New Roman"/>
      <w:sz w:val="18"/>
      <w:szCs w:val="20"/>
    </w:rPr>
  </w:style>
  <w:style w:type="character" w:customStyle="1" w:styleId="Boxed">
    <w:name w:val="Boxed"/>
    <w:qFormat/>
    <w:rsid w:val="006C65F9"/>
    <w:rPr>
      <w:rFonts w:ascii="Garamond" w:hAnsi="Garamond"/>
      <w:sz w:val="20"/>
      <w:bdr w:val="single" w:sz="6" w:space="0" w:color="auto"/>
    </w:rPr>
  </w:style>
  <w:style w:type="character" w:customStyle="1" w:styleId="CardtextChar0">
    <w:name w:val="Card text Char"/>
    <w:basedOn w:val="DefaultParagraphFont"/>
    <w:link w:val="Cardtext0"/>
    <w:rsid w:val="006C65F9"/>
    <w:rPr>
      <w:rFonts w:ascii="Garamond" w:hAnsi="Garamond"/>
      <w:u w:val="single"/>
    </w:rPr>
  </w:style>
  <w:style w:type="paragraph" w:styleId="Date">
    <w:name w:val="Date"/>
    <w:aliases w:val="date"/>
    <w:basedOn w:val="Normal"/>
    <w:next w:val="Normal"/>
    <w:link w:val="DateChar"/>
    <w:uiPriority w:val="99"/>
    <w:rsid w:val="006C65F9"/>
    <w:rPr>
      <w:rFonts w:eastAsia="Times New Roman" w:cs="Times New Roman"/>
      <w:sz w:val="16"/>
    </w:rPr>
  </w:style>
  <w:style w:type="character" w:customStyle="1" w:styleId="DateChar">
    <w:name w:val="Date Char"/>
    <w:aliases w:val="date Char"/>
    <w:basedOn w:val="DefaultParagraphFont"/>
    <w:link w:val="Date"/>
    <w:uiPriority w:val="99"/>
    <w:rsid w:val="006C65F9"/>
    <w:rPr>
      <w:rFonts w:ascii="Calibri" w:eastAsia="Times New Roman" w:hAnsi="Calibri" w:cs="Times New Roman"/>
      <w:sz w:val="16"/>
    </w:rPr>
  </w:style>
  <w:style w:type="paragraph" w:customStyle="1" w:styleId="DebateCardSmall">
    <w:name w:val="Debate Card Small"/>
    <w:basedOn w:val="Normal"/>
    <w:link w:val="DebateCardSmallChar"/>
    <w:qFormat/>
    <w:rsid w:val="006C65F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C65F9"/>
    <w:rPr>
      <w:rFonts w:ascii="Calibri" w:eastAsia="Times New Roman" w:hAnsi="Calibri" w:cs="Times New Roman"/>
      <w:sz w:val="16"/>
      <w:szCs w:val="16"/>
      <w:lang w:val="x-none" w:eastAsia="x-none"/>
    </w:rPr>
  </w:style>
  <w:style w:type="character" w:customStyle="1" w:styleId="reduce2">
    <w:name w:val="reduce2"/>
    <w:rsid w:val="006C65F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C65F9"/>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C65F9"/>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C65F9"/>
  </w:style>
  <w:style w:type="character" w:customStyle="1" w:styleId="Style1CharChar">
    <w:name w:val="Style1 Char Char"/>
    <w:basedOn w:val="DefaultParagraphFont"/>
    <w:rsid w:val="006C65F9"/>
    <w:rPr>
      <w:sz w:val="16"/>
      <w:szCs w:val="16"/>
      <w:lang w:val="en-US" w:eastAsia="en-US" w:bidi="ar-SA"/>
    </w:rPr>
  </w:style>
  <w:style w:type="character" w:customStyle="1" w:styleId="Style2CharChar">
    <w:name w:val="Style2 Char Char"/>
    <w:basedOn w:val="DefaultParagraphFont"/>
    <w:rsid w:val="006C65F9"/>
    <w:rPr>
      <w:u w:val="thick"/>
      <w:lang w:val="en-US" w:eastAsia="en-US" w:bidi="ar-SA"/>
    </w:rPr>
  </w:style>
  <w:style w:type="character" w:customStyle="1" w:styleId="dateline">
    <w:name w:val="dateline"/>
    <w:basedOn w:val="DefaultParagraphFont"/>
    <w:rsid w:val="006C65F9"/>
  </w:style>
  <w:style w:type="character" w:customStyle="1" w:styleId="date-display-single">
    <w:name w:val="date-display-single"/>
    <w:basedOn w:val="DefaultParagraphFont"/>
    <w:rsid w:val="006C65F9"/>
  </w:style>
  <w:style w:type="character" w:customStyle="1" w:styleId="wikigeneratedlinkcontent">
    <w:name w:val="wikigeneratedlinkcontent"/>
    <w:basedOn w:val="DefaultParagraphFont"/>
    <w:rsid w:val="006C65F9"/>
  </w:style>
  <w:style w:type="character" w:customStyle="1" w:styleId="Heading3CharCharChar3">
    <w:name w:val="Heading 3 Char Char Char3"/>
    <w:aliases w:val=" Char Char Char3,Char Char Char3,Heading 3 Char Char Char2, Char Char Char2,Char Char Char2"/>
    <w:basedOn w:val="DefaultParagraphFont"/>
    <w:rsid w:val="006C65F9"/>
    <w:rPr>
      <w:rFonts w:cs="Arial"/>
      <w:bCs/>
      <w:szCs w:val="26"/>
      <w:u w:val="single"/>
      <w:lang w:val="en-US" w:eastAsia="en-US" w:bidi="ar-SA"/>
    </w:rPr>
  </w:style>
  <w:style w:type="character" w:customStyle="1" w:styleId="aqj">
    <w:name w:val="aqj"/>
    <w:rsid w:val="006C65F9"/>
  </w:style>
  <w:style w:type="character" w:customStyle="1" w:styleId="CardTextChar1">
    <w:name w:val="CardText Char"/>
    <w:basedOn w:val="DefaultParagraphFont"/>
    <w:link w:val="CardText1"/>
    <w:locked/>
    <w:rsid w:val="006C65F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C65F9"/>
    <w:pPr>
      <w:ind w:left="288" w:right="288"/>
    </w:pPr>
    <w:rPr>
      <w:rFonts w:ascii="Times New Roman" w:eastAsia="Times New Roman" w:hAnsi="Times New Roman" w:cs="Times New Roman"/>
      <w:sz w:val="16"/>
    </w:rPr>
  </w:style>
  <w:style w:type="character" w:customStyle="1" w:styleId="ilad">
    <w:name w:val="il_ad"/>
    <w:rsid w:val="006C65F9"/>
  </w:style>
  <w:style w:type="character" w:customStyle="1" w:styleId="CardsUnderlined">
    <w:name w:val="Cards Underlined"/>
    <w:qFormat/>
    <w:rsid w:val="006C65F9"/>
    <w:rPr>
      <w:rFonts w:ascii="Helvetica" w:hAnsi="Helvetica"/>
      <w:sz w:val="22"/>
      <w:szCs w:val="24"/>
      <w:u w:val="thick"/>
    </w:rPr>
  </w:style>
  <w:style w:type="paragraph" w:customStyle="1" w:styleId="BBCite">
    <w:name w:val="BB Cite"/>
    <w:basedOn w:val="Normal"/>
    <w:autoRedefine/>
    <w:rsid w:val="006C65F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C65F9"/>
  </w:style>
  <w:style w:type="character" w:customStyle="1" w:styleId="StyleStyleUnderline411pt">
    <w:name w:val="Style Style Underline4 + 11 pt"/>
    <w:basedOn w:val="DefaultParagraphFont"/>
    <w:rsid w:val="006C65F9"/>
    <w:rPr>
      <w:sz w:val="20"/>
      <w:u w:val="single"/>
    </w:rPr>
  </w:style>
  <w:style w:type="character" w:customStyle="1" w:styleId="StyleStyleUnderline411ptBold">
    <w:name w:val="Style Style Underline4 + 11 pt Bold"/>
    <w:basedOn w:val="DefaultParagraphFont"/>
    <w:rsid w:val="006C65F9"/>
    <w:rPr>
      <w:b/>
      <w:bCs/>
      <w:sz w:val="20"/>
      <w:u w:val="single"/>
    </w:rPr>
  </w:style>
  <w:style w:type="character" w:customStyle="1" w:styleId="StyleStyleUnderline311pt">
    <w:name w:val="Style Style Underline3 + 11 pt"/>
    <w:basedOn w:val="DefaultParagraphFont"/>
    <w:rsid w:val="006C65F9"/>
    <w:rPr>
      <w:sz w:val="20"/>
      <w:u w:val="single"/>
    </w:rPr>
  </w:style>
  <w:style w:type="character" w:customStyle="1" w:styleId="StyleStyleUnderline311ptBold">
    <w:name w:val="Style Style Underline3 + 11 pt Bold"/>
    <w:basedOn w:val="DefaultParagraphFont"/>
    <w:rsid w:val="006C65F9"/>
    <w:rPr>
      <w:b/>
      <w:bCs/>
      <w:sz w:val="20"/>
      <w:u w:val="single"/>
    </w:rPr>
  </w:style>
  <w:style w:type="character" w:customStyle="1" w:styleId="red-subtitle">
    <w:name w:val="red-subtitle"/>
    <w:basedOn w:val="DefaultParagraphFont"/>
    <w:rsid w:val="006C65F9"/>
  </w:style>
  <w:style w:type="character" w:styleId="PageNumber">
    <w:name w:val="page number"/>
    <w:aliases w:val="card ununderlined"/>
    <w:basedOn w:val="DefaultParagraphFont"/>
    <w:uiPriority w:val="99"/>
    <w:unhideWhenUsed/>
    <w:rsid w:val="006C65F9"/>
  </w:style>
  <w:style w:type="character" w:customStyle="1" w:styleId="ft1">
    <w:name w:val="ft1"/>
    <w:basedOn w:val="DefaultParagraphFont"/>
    <w:rsid w:val="006C65F9"/>
  </w:style>
  <w:style w:type="character" w:customStyle="1" w:styleId="dropcap">
    <w:name w:val="dropcap"/>
    <w:basedOn w:val="DefaultParagraphFont"/>
    <w:rsid w:val="006C65F9"/>
  </w:style>
  <w:style w:type="paragraph" w:customStyle="1" w:styleId="TagText">
    <w:name w:val="TagText"/>
    <w:basedOn w:val="Normal"/>
    <w:uiPriority w:val="99"/>
    <w:qFormat/>
    <w:rsid w:val="006C65F9"/>
    <w:pPr>
      <w:spacing w:before="200"/>
    </w:pPr>
    <w:rPr>
      <w:rFonts w:eastAsia="Calibri"/>
      <w:b/>
      <w:sz w:val="24"/>
    </w:rPr>
  </w:style>
  <w:style w:type="paragraph" w:customStyle="1" w:styleId="BreakTag">
    <w:name w:val="Break Tag"/>
    <w:basedOn w:val="Normal"/>
    <w:autoRedefine/>
    <w:uiPriority w:val="4"/>
    <w:qFormat/>
    <w:rsid w:val="006C65F9"/>
    <w:pPr>
      <w:spacing w:before="240"/>
    </w:pPr>
    <w:rPr>
      <w:rFonts w:ascii="Arial" w:hAnsi="Arial" w:cs="Arial"/>
      <w:b/>
      <w:sz w:val="26"/>
    </w:rPr>
  </w:style>
  <w:style w:type="paragraph" w:customStyle="1" w:styleId="BreakBlock">
    <w:name w:val="Break Block"/>
    <w:basedOn w:val="Normal"/>
    <w:link w:val="BreakBlockChar"/>
    <w:autoRedefine/>
    <w:qFormat/>
    <w:rsid w:val="006C65F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C65F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C65F9"/>
  </w:style>
  <w:style w:type="character" w:customStyle="1" w:styleId="Mention1">
    <w:name w:val="Mention1"/>
    <w:basedOn w:val="DefaultParagraphFont"/>
    <w:uiPriority w:val="99"/>
    <w:semiHidden/>
    <w:unhideWhenUsed/>
    <w:rsid w:val="006C65F9"/>
    <w:rPr>
      <w:color w:val="2B579A"/>
      <w:shd w:val="clear" w:color="auto" w:fill="E6E6E6"/>
    </w:rPr>
  </w:style>
  <w:style w:type="character" w:customStyle="1" w:styleId="Styleunderline11pt">
    <w:name w:val="Style underline + 11 pt"/>
    <w:rsid w:val="006C65F9"/>
    <w:rPr>
      <w:rFonts w:ascii="Times New Roman" w:hAnsi="Times New Roman"/>
      <w:sz w:val="20"/>
      <w:u w:val="single"/>
    </w:rPr>
  </w:style>
  <w:style w:type="paragraph" w:customStyle="1" w:styleId="Minimize">
    <w:name w:val="Minimize"/>
    <w:basedOn w:val="card"/>
    <w:next w:val="Normal"/>
    <w:link w:val="MinimizeChar"/>
    <w:qFormat/>
    <w:rsid w:val="006C65F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6C65F9"/>
    <w:rPr>
      <w:rFonts w:ascii="Georgia" w:hAnsi="Georgia"/>
      <w:bCs/>
      <w:color w:val="000000"/>
      <w:sz w:val="12"/>
      <w:szCs w:val="20"/>
    </w:rPr>
  </w:style>
  <w:style w:type="character" w:customStyle="1" w:styleId="hilite1">
    <w:name w:val="hilite1"/>
    <w:basedOn w:val="DefaultParagraphFont"/>
    <w:rsid w:val="006C65F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C65F9"/>
    <w:rPr>
      <w:rFonts w:eastAsia="Times New Roman"/>
      <w:b/>
      <w:szCs w:val="20"/>
    </w:rPr>
  </w:style>
  <w:style w:type="character" w:customStyle="1" w:styleId="NormaltagChar">
    <w:name w:val="Normal tag Char"/>
    <w:basedOn w:val="DefaultParagraphFont"/>
    <w:link w:val="Normaltag"/>
    <w:uiPriority w:val="99"/>
    <w:locked/>
    <w:rsid w:val="006C65F9"/>
    <w:rPr>
      <w:rFonts w:ascii="Calibri" w:eastAsia="Times New Roman" w:hAnsi="Calibri"/>
      <w:b/>
      <w:sz w:val="22"/>
      <w:szCs w:val="20"/>
    </w:rPr>
  </w:style>
  <w:style w:type="character" w:customStyle="1" w:styleId="CitesChar2">
    <w:name w:val="Cites Char2"/>
    <w:link w:val="Cites"/>
    <w:rsid w:val="006C65F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C65F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C65F9"/>
    <w:pPr>
      <w:spacing w:before="120" w:after="120"/>
    </w:pPr>
    <w:rPr>
      <w:rFonts w:eastAsia="Times New Roman"/>
      <w:b/>
      <w:u w:val="single"/>
      <w:lang w:bidi="en-US"/>
    </w:rPr>
  </w:style>
  <w:style w:type="paragraph" w:styleId="TOC9">
    <w:name w:val="toc 9"/>
    <w:basedOn w:val="Normal"/>
    <w:next w:val="Normal"/>
    <w:autoRedefine/>
    <w:rsid w:val="006C65F9"/>
    <w:pPr>
      <w:ind w:left="1600"/>
    </w:pPr>
    <w:rPr>
      <w:rFonts w:eastAsia="Times New Roman"/>
      <w:sz w:val="20"/>
      <w:lang w:bidi="en-US"/>
    </w:rPr>
  </w:style>
  <w:style w:type="paragraph" w:customStyle="1" w:styleId="TxBrp1">
    <w:name w:val="TxBr_p1"/>
    <w:basedOn w:val="Normal"/>
    <w:qFormat/>
    <w:rsid w:val="006C65F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C65F9"/>
    <w:pPr>
      <w:spacing w:before="100" w:beforeAutospacing="1" w:after="100" w:afterAutospacing="1"/>
    </w:pPr>
    <w:rPr>
      <w:rFonts w:eastAsia="Times New Roman"/>
      <w:lang w:bidi="en-US"/>
    </w:rPr>
  </w:style>
  <w:style w:type="character" w:customStyle="1" w:styleId="standardcontent">
    <w:name w:val="standardcontent"/>
    <w:basedOn w:val="DefaultParagraphFont"/>
    <w:rsid w:val="006C65F9"/>
  </w:style>
  <w:style w:type="paragraph" w:customStyle="1" w:styleId="hat">
    <w:name w:val="hat"/>
    <w:basedOn w:val="Normal"/>
    <w:next w:val="Normal"/>
    <w:link w:val="hatChar"/>
    <w:qFormat/>
    <w:rsid w:val="006C65F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C65F9"/>
  </w:style>
  <w:style w:type="paragraph" w:customStyle="1" w:styleId="HotRouteChar">
    <w:name w:val="Hot Route! Char"/>
    <w:basedOn w:val="Normal"/>
    <w:qFormat/>
    <w:rsid w:val="006C65F9"/>
    <w:pPr>
      <w:ind w:left="144"/>
    </w:pPr>
    <w:rPr>
      <w:rFonts w:eastAsia="Times New Roman"/>
      <w:sz w:val="20"/>
      <w:lang w:bidi="en-US"/>
    </w:rPr>
  </w:style>
  <w:style w:type="paragraph" w:customStyle="1" w:styleId="Default">
    <w:name w:val="Default"/>
    <w:qFormat/>
    <w:rsid w:val="006C65F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C65F9"/>
    <w:rPr>
      <w:rFonts w:ascii="Cambria" w:hAnsi="Cambria" w:cs="Times New Roman"/>
      <w:b/>
      <w:bCs/>
      <w:sz w:val="26"/>
      <w:szCs w:val="26"/>
    </w:rPr>
  </w:style>
  <w:style w:type="character" w:customStyle="1" w:styleId="CardCharChar1">
    <w:name w:val="Card Char Char1"/>
    <w:basedOn w:val="DefaultParagraphFont"/>
    <w:rsid w:val="006C65F9"/>
    <w:rPr>
      <w:rFonts w:cs="Times New Roman"/>
      <w:b/>
      <w:bCs/>
      <w:sz w:val="28"/>
      <w:szCs w:val="28"/>
    </w:rPr>
  </w:style>
  <w:style w:type="paragraph" w:customStyle="1" w:styleId="SmallFont">
    <w:name w:val="Small Font"/>
    <w:basedOn w:val="Normal"/>
    <w:link w:val="SmallFontChar"/>
    <w:qFormat/>
    <w:rsid w:val="006C65F9"/>
    <w:pPr>
      <w:spacing w:after="200"/>
      <w:jc w:val="both"/>
    </w:pPr>
    <w:rPr>
      <w:rFonts w:eastAsia="Calibri"/>
      <w:szCs w:val="18"/>
    </w:rPr>
  </w:style>
  <w:style w:type="character" w:customStyle="1" w:styleId="SmallFontChar">
    <w:name w:val="Small Font Char"/>
    <w:basedOn w:val="DefaultParagraphFont"/>
    <w:link w:val="SmallFont"/>
    <w:locked/>
    <w:rsid w:val="006C65F9"/>
    <w:rPr>
      <w:rFonts w:ascii="Calibri" w:eastAsia="Calibri" w:hAnsi="Calibri"/>
      <w:sz w:val="22"/>
      <w:szCs w:val="18"/>
    </w:rPr>
  </w:style>
  <w:style w:type="character" w:customStyle="1" w:styleId="CircleChar1">
    <w:name w:val="Circle Char1"/>
    <w:basedOn w:val="DefaultParagraphFont"/>
    <w:rsid w:val="006C65F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C65F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C65F9"/>
    <w:rPr>
      <w:rFonts w:ascii="Calibri" w:eastAsia="Times New Roman" w:hAnsi="Calibri" w:cs="Times New Roman"/>
      <w:b/>
      <w:sz w:val="20"/>
      <w:szCs w:val="20"/>
    </w:rPr>
  </w:style>
  <w:style w:type="character" w:customStyle="1" w:styleId="hit1">
    <w:name w:val="hit1"/>
    <w:basedOn w:val="DefaultParagraphFont"/>
    <w:rsid w:val="006C65F9"/>
    <w:rPr>
      <w:b/>
      <w:bCs/>
      <w:color w:val="CC0033"/>
    </w:rPr>
  </w:style>
  <w:style w:type="character" w:customStyle="1" w:styleId="upper">
    <w:name w:val="upper"/>
    <w:basedOn w:val="DefaultParagraphFont"/>
    <w:rsid w:val="006C65F9"/>
  </w:style>
  <w:style w:type="character" w:customStyle="1" w:styleId="SmallFont7pt">
    <w:name w:val="Small Font (7 pt)"/>
    <w:basedOn w:val="DefaultParagraphFont"/>
    <w:qFormat/>
    <w:rsid w:val="006C65F9"/>
    <w:rPr>
      <w:sz w:val="14"/>
    </w:rPr>
  </w:style>
  <w:style w:type="paragraph" w:customStyle="1" w:styleId="UnderlinedText">
    <w:name w:val="Underlined Text"/>
    <w:basedOn w:val="Normal"/>
    <w:qFormat/>
    <w:rsid w:val="006C65F9"/>
    <w:rPr>
      <w:rFonts w:eastAsia="Times New Roman"/>
      <w:b/>
      <w:szCs w:val="20"/>
    </w:rPr>
  </w:style>
  <w:style w:type="character" w:customStyle="1" w:styleId="SmallText-New">
    <w:name w:val="Small Text - New"/>
    <w:basedOn w:val="DefaultParagraphFont"/>
    <w:rsid w:val="006C65F9"/>
    <w:rPr>
      <w:rFonts w:ascii="Arial Narrow" w:hAnsi="Arial Narrow"/>
      <w:sz w:val="14"/>
    </w:rPr>
  </w:style>
  <w:style w:type="character" w:customStyle="1" w:styleId="Underlined-New">
    <w:name w:val="Underlined - New"/>
    <w:basedOn w:val="DefaultParagraphFont"/>
    <w:rsid w:val="006C65F9"/>
    <w:rPr>
      <w:rFonts w:ascii="Arial Narrow" w:hAnsi="Arial Narrow"/>
      <w:sz w:val="16"/>
      <w:u w:val="single"/>
    </w:rPr>
  </w:style>
  <w:style w:type="paragraph" w:styleId="TOC2">
    <w:name w:val="toc 2"/>
    <w:basedOn w:val="Normal"/>
    <w:next w:val="Normal"/>
    <w:autoRedefine/>
    <w:uiPriority w:val="39"/>
    <w:qFormat/>
    <w:rsid w:val="006C65F9"/>
    <w:pPr>
      <w:ind w:left="200"/>
    </w:pPr>
    <w:rPr>
      <w:rFonts w:eastAsia="Times New Roman"/>
      <w:sz w:val="20"/>
      <w:lang w:bidi="en-US"/>
    </w:rPr>
  </w:style>
  <w:style w:type="paragraph" w:styleId="TOCHeading">
    <w:name w:val="TOC Heading"/>
    <w:basedOn w:val="Heading1"/>
    <w:next w:val="Normal"/>
    <w:uiPriority w:val="39"/>
    <w:qFormat/>
    <w:rsid w:val="006C65F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C65F9"/>
    <w:rPr>
      <w:rFonts w:ascii="Arial Narrow" w:hAnsi="Arial Narrow"/>
      <w:dstrike w:val="0"/>
      <w:sz w:val="20"/>
      <w:bdr w:val="single" w:sz="2" w:space="0" w:color="auto"/>
      <w:vertAlign w:val="baseline"/>
    </w:rPr>
  </w:style>
  <w:style w:type="character" w:customStyle="1" w:styleId="style65">
    <w:name w:val="style65"/>
    <w:basedOn w:val="DefaultParagraphFont"/>
    <w:rsid w:val="006C65F9"/>
    <w:rPr>
      <w:rFonts w:cs="Times New Roman"/>
    </w:rPr>
  </w:style>
  <w:style w:type="character" w:customStyle="1" w:styleId="qlabel">
    <w:name w:val="q_label"/>
    <w:basedOn w:val="DefaultParagraphFont"/>
    <w:rsid w:val="006C65F9"/>
  </w:style>
  <w:style w:type="character" w:customStyle="1" w:styleId="alabel">
    <w:name w:val="a_label"/>
    <w:basedOn w:val="DefaultParagraphFont"/>
    <w:rsid w:val="006C65F9"/>
  </w:style>
  <w:style w:type="character" w:customStyle="1" w:styleId="BoldandUnderlineCharChar">
    <w:name w:val="Bold and Underline Char Char"/>
    <w:basedOn w:val="DefaultParagraphFont"/>
    <w:rsid w:val="006C65F9"/>
    <w:rPr>
      <w:rFonts w:eastAsia="MS Mincho"/>
      <w:b/>
      <w:u w:val="single"/>
      <w:lang w:val="en-US" w:eastAsia="en-US" w:bidi="ar-SA"/>
    </w:rPr>
  </w:style>
  <w:style w:type="character" w:customStyle="1" w:styleId="CardTextChar2">
    <w:name w:val="Card Text Char"/>
    <w:basedOn w:val="DefaultParagraphFont"/>
    <w:rsid w:val="006C65F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C65F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C65F9"/>
    <w:rPr>
      <w:rFonts w:cs="Arial"/>
      <w:bCs/>
      <w:szCs w:val="26"/>
      <w:u w:val="single"/>
      <w:lang w:val="en-US" w:eastAsia="en-US" w:bidi="ar-SA"/>
    </w:rPr>
  </w:style>
  <w:style w:type="paragraph" w:customStyle="1" w:styleId="evidencetextChar">
    <w:name w:val="evidence text Char"/>
    <w:basedOn w:val="Normal"/>
    <w:qFormat/>
    <w:rsid w:val="006C65F9"/>
    <w:pPr>
      <w:ind w:left="1728" w:right="1008"/>
    </w:pPr>
    <w:rPr>
      <w:rFonts w:eastAsia="Times New Roman"/>
      <w:color w:val="000000"/>
      <w:sz w:val="18"/>
    </w:rPr>
  </w:style>
  <w:style w:type="character" w:customStyle="1" w:styleId="underline2">
    <w:name w:val="underline2"/>
    <w:basedOn w:val="DefaultParagraphFont"/>
    <w:rsid w:val="006C65F9"/>
    <w:rPr>
      <w:u w:val="single"/>
    </w:rPr>
  </w:style>
  <w:style w:type="character" w:customStyle="1" w:styleId="UnderlineChar4Char">
    <w:name w:val="Underline Char4 Char"/>
    <w:basedOn w:val="DefaultParagraphFont"/>
    <w:link w:val="UnderlineChar4"/>
    <w:rsid w:val="006C65F9"/>
    <w:rPr>
      <w:u w:val="single"/>
    </w:rPr>
  </w:style>
  <w:style w:type="paragraph" w:customStyle="1" w:styleId="UnderlineChar4">
    <w:name w:val="Underline Char4"/>
    <w:basedOn w:val="Normal"/>
    <w:link w:val="UnderlineChar4Char"/>
    <w:qFormat/>
    <w:rsid w:val="006C65F9"/>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C65F9"/>
    <w:rPr>
      <w:b/>
      <w:u w:val="single"/>
    </w:rPr>
  </w:style>
  <w:style w:type="paragraph" w:customStyle="1" w:styleId="BoldandUnderlineChar3">
    <w:name w:val="Bold and Underline Char3"/>
    <w:basedOn w:val="Normal"/>
    <w:link w:val="BoldandUnderlineChar3Char2"/>
    <w:qFormat/>
    <w:rsid w:val="006C65F9"/>
    <w:rPr>
      <w:rFonts w:asciiTheme="minorHAnsi" w:hAnsiTheme="minorHAnsi"/>
      <w:b/>
      <w:sz w:val="24"/>
      <w:u w:val="single"/>
    </w:rPr>
  </w:style>
  <w:style w:type="character" w:customStyle="1" w:styleId="inside-head">
    <w:name w:val="inside-head"/>
    <w:basedOn w:val="DefaultParagraphFont"/>
    <w:rsid w:val="006C65F9"/>
  </w:style>
  <w:style w:type="character" w:customStyle="1" w:styleId="officialstitle-">
    <w:name w:val="official_s_title-"/>
    <w:basedOn w:val="DefaultParagraphFont"/>
    <w:rsid w:val="006C65F9"/>
  </w:style>
  <w:style w:type="character" w:customStyle="1" w:styleId="officialsbureau">
    <w:name w:val="official_s_bureau"/>
    <w:basedOn w:val="DefaultParagraphFont"/>
    <w:rsid w:val="006C65F9"/>
  </w:style>
  <w:style w:type="paragraph" w:customStyle="1" w:styleId="Stylecard11ptBoldUnderline">
    <w:name w:val="Style card + 11 pt Bold Underline"/>
    <w:basedOn w:val="card"/>
    <w:link w:val="Stylecard11ptBoldUnderlineChar"/>
    <w:qFormat/>
    <w:rsid w:val="006C65F9"/>
    <w:rPr>
      <w:rFonts w:ascii="Georgia" w:eastAsia="SimSun" w:hAnsi="Georgia"/>
      <w:b/>
      <w:lang w:eastAsia="zh-CN"/>
    </w:rPr>
  </w:style>
  <w:style w:type="character" w:customStyle="1" w:styleId="Stylecard11ptBoldUnderlineChar">
    <w:name w:val="Style card + 11 pt Bold Underline Char"/>
    <w:link w:val="Stylecard11ptBoldUnderline"/>
    <w:rsid w:val="006C65F9"/>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C65F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6C65F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6C65F9"/>
    <w:rPr>
      <w:rFonts w:ascii="Georgia" w:eastAsia="SimSun" w:hAnsi="Georgia"/>
      <w:bCs/>
      <w:sz w:val="16"/>
      <w:lang w:eastAsia="zh-CN"/>
    </w:rPr>
  </w:style>
  <w:style w:type="paragraph" w:styleId="HTMLPreformatted">
    <w:name w:val="HTML Preformatted"/>
    <w:basedOn w:val="Normal"/>
    <w:link w:val="HTMLPreformattedChar"/>
    <w:rsid w:val="006C6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C65F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C65F9"/>
    <w:rPr>
      <w:u w:val="single"/>
    </w:rPr>
  </w:style>
  <w:style w:type="character" w:customStyle="1" w:styleId="StyleUnderlining11ptChar">
    <w:name w:val="Style Underlining + 11 pt Char"/>
    <w:basedOn w:val="DefaultParagraphFont"/>
    <w:link w:val="StyleUnderlining11pt"/>
    <w:rsid w:val="006C65F9"/>
    <w:rPr>
      <w:rFonts w:ascii="Calibri" w:hAnsi="Calibri"/>
      <w:sz w:val="22"/>
      <w:u w:val="single"/>
    </w:rPr>
  </w:style>
  <w:style w:type="paragraph" w:customStyle="1" w:styleId="StyleCardText9pt">
    <w:name w:val="Style Card Text + 9 pt"/>
    <w:basedOn w:val="Normal"/>
    <w:link w:val="StyleCardText9ptChar"/>
    <w:qFormat/>
    <w:rsid w:val="006C65F9"/>
    <w:pPr>
      <w:spacing w:after="200"/>
      <w:contextualSpacing/>
    </w:pPr>
    <w:rPr>
      <w:rFonts w:eastAsia="Calibri"/>
    </w:rPr>
  </w:style>
  <w:style w:type="character" w:customStyle="1" w:styleId="StyleCardText9ptChar">
    <w:name w:val="Style Card Text + 9 pt Char"/>
    <w:basedOn w:val="DefaultParagraphFont"/>
    <w:link w:val="StyleCardText9pt"/>
    <w:rsid w:val="006C65F9"/>
    <w:rPr>
      <w:rFonts w:ascii="Calibri" w:eastAsia="Calibri" w:hAnsi="Calibri"/>
      <w:sz w:val="22"/>
    </w:rPr>
  </w:style>
  <w:style w:type="paragraph" w:styleId="Quote">
    <w:name w:val="Quote"/>
    <w:basedOn w:val="Normal"/>
    <w:next w:val="Normal"/>
    <w:link w:val="QuoteChar"/>
    <w:uiPriority w:val="29"/>
    <w:qFormat/>
    <w:rsid w:val="006C65F9"/>
    <w:pPr>
      <w:widowControl w:val="0"/>
    </w:pPr>
    <w:rPr>
      <w:rFonts w:eastAsia="Times New Roman"/>
      <w:iCs/>
      <w:color w:val="000000"/>
      <w:lang w:bidi="en-US"/>
    </w:rPr>
  </w:style>
  <w:style w:type="character" w:customStyle="1" w:styleId="QuoteChar">
    <w:name w:val="Quote Char"/>
    <w:basedOn w:val="DefaultParagraphFont"/>
    <w:link w:val="Quote"/>
    <w:uiPriority w:val="29"/>
    <w:rsid w:val="006C65F9"/>
    <w:rPr>
      <w:rFonts w:ascii="Calibri" w:eastAsia="Times New Roman" w:hAnsi="Calibri"/>
      <w:iCs/>
      <w:color w:val="000000"/>
      <w:sz w:val="22"/>
      <w:lang w:bidi="en-US"/>
    </w:rPr>
  </w:style>
  <w:style w:type="character" w:customStyle="1" w:styleId="underlineChar">
    <w:name w:val="underline Char"/>
    <w:basedOn w:val="DefaultParagraphFont"/>
    <w:rsid w:val="006C65F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C65F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C65F9"/>
    <w:rPr>
      <w:sz w:val="20"/>
      <w:u w:val="single"/>
    </w:rPr>
  </w:style>
  <w:style w:type="paragraph" w:styleId="BodyTextIndent2">
    <w:name w:val="Body Text Indent 2"/>
    <w:basedOn w:val="Normal"/>
    <w:link w:val="BodyTextIndent2Char"/>
    <w:unhideWhenUsed/>
    <w:rsid w:val="006C65F9"/>
    <w:pPr>
      <w:spacing w:after="120" w:line="480" w:lineRule="auto"/>
      <w:ind w:left="360"/>
    </w:pPr>
  </w:style>
  <w:style w:type="character" w:customStyle="1" w:styleId="BodyTextIndent2Char">
    <w:name w:val="Body Text Indent 2 Char"/>
    <w:basedOn w:val="DefaultParagraphFont"/>
    <w:link w:val="BodyTextIndent2"/>
    <w:rsid w:val="006C65F9"/>
    <w:rPr>
      <w:rFonts w:ascii="Calibri" w:hAnsi="Calibri"/>
      <w:sz w:val="22"/>
    </w:rPr>
  </w:style>
  <w:style w:type="paragraph" w:styleId="BodyTextIndent3">
    <w:name w:val="Body Text Indent 3"/>
    <w:basedOn w:val="Normal"/>
    <w:link w:val="BodyTextIndent3Char"/>
    <w:uiPriority w:val="99"/>
    <w:unhideWhenUsed/>
    <w:rsid w:val="006C65F9"/>
    <w:pPr>
      <w:spacing w:after="120"/>
      <w:ind w:left="360"/>
    </w:pPr>
    <w:rPr>
      <w:szCs w:val="16"/>
    </w:rPr>
  </w:style>
  <w:style w:type="character" w:customStyle="1" w:styleId="BodyTextIndent3Char">
    <w:name w:val="Body Text Indent 3 Char"/>
    <w:basedOn w:val="DefaultParagraphFont"/>
    <w:link w:val="BodyTextIndent3"/>
    <w:uiPriority w:val="99"/>
    <w:rsid w:val="006C65F9"/>
    <w:rPr>
      <w:rFonts w:ascii="Calibri" w:hAnsi="Calibri"/>
      <w:sz w:val="22"/>
      <w:szCs w:val="16"/>
    </w:rPr>
  </w:style>
  <w:style w:type="paragraph" w:styleId="BodyText2">
    <w:name w:val="Body Text 2"/>
    <w:basedOn w:val="Normal"/>
    <w:link w:val="BodyText2Char"/>
    <w:unhideWhenUsed/>
    <w:rsid w:val="006C65F9"/>
    <w:pPr>
      <w:spacing w:after="120" w:line="480" w:lineRule="auto"/>
    </w:pPr>
  </w:style>
  <w:style w:type="character" w:customStyle="1" w:styleId="BodyText2Char">
    <w:name w:val="Body Text 2 Char"/>
    <w:basedOn w:val="DefaultParagraphFont"/>
    <w:link w:val="BodyText2"/>
    <w:rsid w:val="006C65F9"/>
    <w:rPr>
      <w:rFonts w:ascii="Calibri" w:hAnsi="Calibri"/>
      <w:sz w:val="22"/>
    </w:rPr>
  </w:style>
  <w:style w:type="paragraph" w:styleId="BodyTextIndent">
    <w:name w:val="Body Text Indent"/>
    <w:basedOn w:val="Normal"/>
    <w:link w:val="BodyTextIndentChar"/>
    <w:uiPriority w:val="99"/>
    <w:unhideWhenUsed/>
    <w:rsid w:val="006C65F9"/>
    <w:pPr>
      <w:spacing w:after="120"/>
      <w:ind w:left="360"/>
    </w:pPr>
  </w:style>
  <w:style w:type="character" w:customStyle="1" w:styleId="BodyTextIndentChar">
    <w:name w:val="Body Text Indent Char"/>
    <w:basedOn w:val="DefaultParagraphFont"/>
    <w:link w:val="BodyTextIndent"/>
    <w:uiPriority w:val="99"/>
    <w:rsid w:val="006C65F9"/>
    <w:rPr>
      <w:rFonts w:ascii="Calibri" w:hAnsi="Calibri"/>
      <w:sz w:val="22"/>
    </w:rPr>
  </w:style>
  <w:style w:type="paragraph" w:styleId="BodyText3">
    <w:name w:val="Body Text 3"/>
    <w:basedOn w:val="Normal"/>
    <w:link w:val="BodyText3Char"/>
    <w:unhideWhenUsed/>
    <w:rsid w:val="006C65F9"/>
    <w:pPr>
      <w:spacing w:after="120"/>
    </w:pPr>
    <w:rPr>
      <w:szCs w:val="16"/>
    </w:rPr>
  </w:style>
  <w:style w:type="character" w:customStyle="1" w:styleId="BodyText3Char">
    <w:name w:val="Body Text 3 Char"/>
    <w:basedOn w:val="DefaultParagraphFont"/>
    <w:link w:val="BodyText3"/>
    <w:rsid w:val="006C65F9"/>
    <w:rPr>
      <w:rFonts w:ascii="Calibri" w:hAnsi="Calibri"/>
      <w:sz w:val="22"/>
      <w:szCs w:val="16"/>
    </w:rPr>
  </w:style>
  <w:style w:type="character" w:customStyle="1" w:styleId="StyleBold">
    <w:name w:val="Style Bold"/>
    <w:basedOn w:val="DefaultParagraphFont"/>
    <w:uiPriority w:val="9"/>
    <w:semiHidden/>
    <w:rsid w:val="006C65F9"/>
    <w:rPr>
      <w:b/>
      <w:bCs/>
    </w:rPr>
  </w:style>
  <w:style w:type="character" w:customStyle="1" w:styleId="body-text">
    <w:name w:val="body-text"/>
    <w:basedOn w:val="DefaultParagraphFont"/>
    <w:rsid w:val="006C65F9"/>
  </w:style>
  <w:style w:type="paragraph" w:customStyle="1" w:styleId="StyleStyle411ptBoldBorderSinglesolidlineAuto0">
    <w:name w:val="Style Style4 + 11 pt Bold Border: : (Single solid line Auto  0...."/>
    <w:basedOn w:val="Normal"/>
    <w:link w:val="StyleStyle411ptBoldBorderSinglesolidlineAuto0Char"/>
    <w:qFormat/>
    <w:rsid w:val="006C65F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C65F9"/>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C65F9"/>
  </w:style>
  <w:style w:type="paragraph" w:customStyle="1" w:styleId="StyleStyle112pt">
    <w:name w:val="Style Style1 + 12 pt"/>
    <w:basedOn w:val="Normal"/>
    <w:link w:val="StyleStyle112ptChar"/>
    <w:qFormat/>
    <w:rsid w:val="006C65F9"/>
    <w:rPr>
      <w:rFonts w:eastAsia="SimSun"/>
      <w:u w:val="single"/>
      <w:lang w:eastAsia="zh-CN"/>
    </w:rPr>
  </w:style>
  <w:style w:type="character" w:customStyle="1" w:styleId="StyleStyle112ptChar">
    <w:name w:val="Style Style1 + 12 pt Char"/>
    <w:basedOn w:val="DefaultParagraphFont"/>
    <w:link w:val="StyleStyle112pt"/>
    <w:rsid w:val="006C65F9"/>
    <w:rPr>
      <w:rFonts w:ascii="Calibri" w:eastAsia="SimSun" w:hAnsi="Calibri"/>
      <w:sz w:val="22"/>
      <w:u w:val="single"/>
      <w:lang w:eastAsia="zh-CN"/>
    </w:rPr>
  </w:style>
  <w:style w:type="paragraph" w:customStyle="1" w:styleId="MinimizedText">
    <w:name w:val="Minimized Text"/>
    <w:basedOn w:val="Normal"/>
    <w:link w:val="MinimizedTextChar"/>
    <w:qFormat/>
    <w:rsid w:val="006C65F9"/>
    <w:rPr>
      <w:rFonts w:eastAsia="Times New Roman"/>
    </w:rPr>
  </w:style>
  <w:style w:type="character" w:customStyle="1" w:styleId="MinimizedTextChar">
    <w:name w:val="Minimized Text Char"/>
    <w:basedOn w:val="DefaultParagraphFont"/>
    <w:link w:val="MinimizedText"/>
    <w:rsid w:val="006C65F9"/>
    <w:rPr>
      <w:rFonts w:ascii="Calibri" w:eastAsia="Times New Roman" w:hAnsi="Calibri"/>
      <w:sz w:val="22"/>
    </w:rPr>
  </w:style>
  <w:style w:type="character" w:customStyle="1" w:styleId="term1">
    <w:name w:val="term1"/>
    <w:basedOn w:val="DefaultParagraphFont"/>
    <w:rsid w:val="006C65F9"/>
    <w:rPr>
      <w:b/>
      <w:bCs/>
    </w:rPr>
  </w:style>
  <w:style w:type="character" w:customStyle="1" w:styleId="Styleterm111ptUnderline">
    <w:name w:val="Style term1 + 11 pt Underline"/>
    <w:basedOn w:val="term1"/>
    <w:rsid w:val="006C65F9"/>
    <w:rPr>
      <w:b/>
      <w:bCs/>
      <w:sz w:val="20"/>
      <w:u w:val="single"/>
    </w:rPr>
  </w:style>
  <w:style w:type="paragraph" w:customStyle="1" w:styleId="StyleMinimizedTextArialNarrow10pt">
    <w:name w:val="Style Minimized Text + Arial Narrow 10 pt"/>
    <w:basedOn w:val="MinimizedText"/>
    <w:link w:val="StyleMinimizedTextArialNarrow10ptChar"/>
    <w:qFormat/>
    <w:rsid w:val="006C65F9"/>
    <w:rPr>
      <w:sz w:val="20"/>
    </w:rPr>
  </w:style>
  <w:style w:type="character" w:customStyle="1" w:styleId="StyleMinimizedTextArialNarrow10ptChar">
    <w:name w:val="Style Minimized Text + Arial Narrow 10 pt Char"/>
    <w:basedOn w:val="MinimizedTextChar"/>
    <w:link w:val="StyleMinimizedTextArialNarrow10pt"/>
    <w:rsid w:val="006C65F9"/>
    <w:rPr>
      <w:rFonts w:ascii="Calibri" w:eastAsia="Times New Roman" w:hAnsi="Calibri"/>
      <w:sz w:val="20"/>
    </w:rPr>
  </w:style>
  <w:style w:type="character" w:customStyle="1" w:styleId="Styleunderline11ptBold">
    <w:name w:val="Style underline + 11 pt Bold"/>
    <w:basedOn w:val="underline"/>
    <w:rsid w:val="006C65F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C65F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C65F9"/>
    <w:rPr>
      <w:rFonts w:ascii="Calibri" w:eastAsia="Times New Roman" w:hAnsi="Calibri"/>
      <w:sz w:val="22"/>
      <w:u w:val="single"/>
      <w:bdr w:val="single" w:sz="4" w:space="0" w:color="auto"/>
    </w:rPr>
  </w:style>
  <w:style w:type="character" w:customStyle="1" w:styleId="Style9pt">
    <w:name w:val="Style 9 pt"/>
    <w:basedOn w:val="DefaultParagraphFont"/>
    <w:rsid w:val="006C65F9"/>
    <w:rPr>
      <w:rFonts w:ascii="Times New Roman" w:hAnsi="Times New Roman"/>
      <w:sz w:val="20"/>
    </w:rPr>
  </w:style>
  <w:style w:type="paragraph" w:customStyle="1" w:styleId="StyleStyle49pt3">
    <w:name w:val="Style Style4 + 9 pt3"/>
    <w:basedOn w:val="Style4"/>
    <w:link w:val="StyleStyle49pt3Char"/>
    <w:qFormat/>
    <w:rsid w:val="006C65F9"/>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C65F9"/>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C65F9"/>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C65F9"/>
    <w:rPr>
      <w:rFonts w:ascii="Calibri" w:eastAsia="Times New Roman" w:hAnsi="Calibri" w:cs="Times New Roman"/>
      <w:b/>
      <w:bCs/>
      <w:u w:val="single"/>
      <w:lang w:val="x-none"/>
    </w:rPr>
  </w:style>
  <w:style w:type="character" w:customStyle="1" w:styleId="authorbio">
    <w:name w:val="authorbio"/>
    <w:basedOn w:val="DefaultParagraphFont"/>
    <w:rsid w:val="006C65F9"/>
  </w:style>
  <w:style w:type="character" w:customStyle="1" w:styleId="a">
    <w:name w:val="a"/>
    <w:basedOn w:val="DefaultParagraphFont"/>
    <w:rsid w:val="006C65F9"/>
  </w:style>
  <w:style w:type="character" w:customStyle="1" w:styleId="StyleUnderline3">
    <w:name w:val="Style Underline3"/>
    <w:basedOn w:val="DefaultParagraphFont"/>
    <w:rsid w:val="006C65F9"/>
    <w:rPr>
      <w:u w:val="single"/>
    </w:rPr>
  </w:style>
  <w:style w:type="paragraph" w:customStyle="1" w:styleId="StyleStyle111ptBorderSinglesolidlineAuto05ptL">
    <w:name w:val="Style Style1 + 11 pt Border: : (Single solid line Auto  0.5 pt L..."/>
    <w:link w:val="StyleStyle111ptBorderSinglesolidlineAuto05ptLChar"/>
    <w:qFormat/>
    <w:rsid w:val="006C65F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C65F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C65F9"/>
    <w:rPr>
      <w:u w:val="single"/>
    </w:rPr>
  </w:style>
  <w:style w:type="paragraph" w:customStyle="1" w:styleId="Circled">
    <w:name w:val="Circled"/>
    <w:link w:val="CircledChar"/>
    <w:qFormat/>
    <w:rsid w:val="006C65F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C65F9"/>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C65F9"/>
  </w:style>
  <w:style w:type="character" w:customStyle="1" w:styleId="part-of-speech">
    <w:name w:val="part-of-speech"/>
    <w:basedOn w:val="DefaultParagraphFont"/>
    <w:rsid w:val="006C65F9"/>
  </w:style>
  <w:style w:type="character" w:customStyle="1" w:styleId="sep">
    <w:name w:val="sep"/>
    <w:basedOn w:val="DefaultParagraphFont"/>
    <w:rsid w:val="006C65F9"/>
  </w:style>
  <w:style w:type="character" w:customStyle="1" w:styleId="pron">
    <w:name w:val="pron"/>
    <w:basedOn w:val="DefaultParagraphFont"/>
    <w:rsid w:val="006C65F9"/>
  </w:style>
  <w:style w:type="paragraph" w:customStyle="1" w:styleId="StyleStyle4LatinTimesNewRomanAsianSimSun">
    <w:name w:val="Style Style4 + (Latin) Times New Roman (Asian) SimSun"/>
    <w:basedOn w:val="Normal"/>
    <w:link w:val="StyleStyle4LatinTimesNewRomanAsianSimSunChar"/>
    <w:qFormat/>
    <w:rsid w:val="006C65F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C65F9"/>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C65F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C65F9"/>
    <w:rPr>
      <w:rFonts w:ascii="Calibri" w:eastAsia="SimSun" w:hAnsi="Calibri"/>
      <w:b/>
      <w:bCs/>
      <w:sz w:val="22"/>
      <w:u w:val="single"/>
    </w:rPr>
  </w:style>
  <w:style w:type="character" w:customStyle="1" w:styleId="CharChar3">
    <w:name w:val="Char Char3"/>
    <w:basedOn w:val="DefaultParagraphFont"/>
    <w:rsid w:val="006C65F9"/>
    <w:rPr>
      <w:rFonts w:cs="Arial"/>
      <w:b/>
      <w:bCs/>
      <w:iCs/>
      <w:lang w:val="en-US" w:eastAsia="en-US" w:bidi="ar-SA"/>
    </w:rPr>
  </w:style>
  <w:style w:type="character" w:customStyle="1" w:styleId="SubtitleChar1">
    <w:name w:val="Subtitle Char1"/>
    <w:aliases w:val="Underlined card text Char1"/>
    <w:basedOn w:val="DefaultParagraphFont"/>
    <w:rsid w:val="006C65F9"/>
    <w:rPr>
      <w:color w:val="5A5A5A" w:themeColor="text1" w:themeTint="A5"/>
      <w:spacing w:val="15"/>
      <w:sz w:val="22"/>
      <w:szCs w:val="22"/>
    </w:rPr>
  </w:style>
  <w:style w:type="paragraph" w:customStyle="1" w:styleId="StyleStyle411pt1">
    <w:name w:val="Style Style4 + 11 pt1"/>
    <w:basedOn w:val="Style4"/>
    <w:link w:val="StyleStyle411pt1Char"/>
    <w:qFormat/>
    <w:rsid w:val="006C65F9"/>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C65F9"/>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C65F9"/>
    <w:rPr>
      <w:b/>
      <w:u w:val="single"/>
      <w:lang w:val="en-US" w:eastAsia="en-US" w:bidi="ar-SA"/>
    </w:rPr>
  </w:style>
  <w:style w:type="character" w:customStyle="1" w:styleId="StyleUnderlineCharChar111pt">
    <w:name w:val="Style Underline Char Char1 + 11 pt"/>
    <w:basedOn w:val="DefaultParagraphFont"/>
    <w:rsid w:val="006C65F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C65F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C65F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C65F9"/>
    <w:rPr>
      <w:sz w:val="22"/>
      <w:u w:val="single"/>
    </w:rPr>
  </w:style>
  <w:style w:type="paragraph" w:customStyle="1" w:styleId="StyleMinimizedTextArialNarrow9pt">
    <w:name w:val="Style Minimized Text + Arial Narrow 9 pt"/>
    <w:basedOn w:val="Normal"/>
    <w:link w:val="StyleMinimizedTextArialNarrow9ptChar"/>
    <w:qFormat/>
    <w:rsid w:val="006C65F9"/>
    <w:rPr>
      <w:rFonts w:eastAsia="Times New Roman"/>
    </w:rPr>
  </w:style>
  <w:style w:type="character" w:customStyle="1" w:styleId="StyleMinimizedTextArialNarrow9ptChar">
    <w:name w:val="Style Minimized Text + Arial Narrow 9 pt Char"/>
    <w:basedOn w:val="DefaultParagraphFont"/>
    <w:link w:val="StyleMinimizedTextArialNarrow9pt"/>
    <w:rsid w:val="006C65F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C65F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C65F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C65F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C65F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C65F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C65F9"/>
    <w:rPr>
      <w:b w:val="0"/>
      <w:bCs/>
      <w:sz w:val="20"/>
      <w:u w:val="single"/>
      <w:lang w:val="en-US" w:eastAsia="en-US" w:bidi="ar-SA"/>
    </w:rPr>
  </w:style>
  <w:style w:type="character" w:customStyle="1" w:styleId="Styleunderline9pt">
    <w:name w:val="Style underline + 9 pt"/>
    <w:basedOn w:val="underline"/>
    <w:rsid w:val="006C65F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C65F9"/>
    <w:rPr>
      <w:rFonts w:ascii="Times New Roman" w:hAnsi="Times New Roman"/>
      <w:sz w:val="20"/>
    </w:rPr>
  </w:style>
  <w:style w:type="character" w:customStyle="1" w:styleId="Styleunderline9pt1">
    <w:name w:val="Style underline + 9 pt1"/>
    <w:basedOn w:val="underline"/>
    <w:rsid w:val="006C65F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C65F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C65F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C65F9"/>
    <w:rPr>
      <w:b/>
      <w:bCs/>
      <w:noProof w:val="0"/>
      <w:sz w:val="20"/>
      <w:u w:val="single"/>
      <w:lang w:val="en-US" w:eastAsia="en-US" w:bidi="ar-SA"/>
    </w:rPr>
  </w:style>
  <w:style w:type="character" w:customStyle="1" w:styleId="Hyperlink23">
    <w:name w:val="Hyperlink23"/>
    <w:basedOn w:val="DefaultParagraphFont"/>
    <w:rsid w:val="006C65F9"/>
    <w:rPr>
      <w:color w:val="3300CC"/>
      <w:u w:val="single"/>
    </w:rPr>
  </w:style>
  <w:style w:type="paragraph" w:customStyle="1" w:styleId="cardCharChar">
    <w:name w:val="card Char Char"/>
    <w:basedOn w:val="Normal"/>
    <w:link w:val="cardCharCharChar"/>
    <w:qFormat/>
    <w:rsid w:val="006C65F9"/>
    <w:pPr>
      <w:ind w:left="288" w:right="288"/>
    </w:pPr>
    <w:rPr>
      <w:rFonts w:eastAsia="Times New Roman"/>
      <w:szCs w:val="20"/>
    </w:rPr>
  </w:style>
  <w:style w:type="character" w:customStyle="1" w:styleId="cardCharCharChar">
    <w:name w:val="card Char Char Char"/>
    <w:basedOn w:val="DefaultParagraphFont"/>
    <w:link w:val="cardCharChar"/>
    <w:rsid w:val="006C65F9"/>
    <w:rPr>
      <w:rFonts w:ascii="Calibri" w:eastAsia="Times New Roman" w:hAnsi="Calibri"/>
      <w:sz w:val="22"/>
      <w:szCs w:val="20"/>
    </w:rPr>
  </w:style>
  <w:style w:type="character" w:customStyle="1" w:styleId="StyleunderlineArialNarrow9ptBold">
    <w:name w:val="Style underline + Arial Narrow 9 pt Bold"/>
    <w:basedOn w:val="underline"/>
    <w:rsid w:val="006C65F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C65F9"/>
  </w:style>
  <w:style w:type="character" w:customStyle="1" w:styleId="StylecardCharCharArialNarrow9ptChar">
    <w:name w:val="Style card Char Char + Arial Narrow 9 pt Char"/>
    <w:basedOn w:val="cardCharCharChar"/>
    <w:link w:val="StylecardCharCharArialNarrow9pt"/>
    <w:rsid w:val="006C65F9"/>
    <w:rPr>
      <w:rFonts w:ascii="Calibri" w:eastAsia="Times New Roman" w:hAnsi="Calibri"/>
      <w:sz w:val="22"/>
      <w:szCs w:val="20"/>
    </w:rPr>
  </w:style>
  <w:style w:type="character" w:customStyle="1" w:styleId="CardTextChar10">
    <w:name w:val="Card Text Char1"/>
    <w:basedOn w:val="DefaultParagraphFont"/>
    <w:rsid w:val="006C65F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C65F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C65F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C65F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C65F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C65F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C65F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C65F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C65F9"/>
    <w:rPr>
      <w:rFonts w:eastAsia="Times New Roman"/>
    </w:rPr>
  </w:style>
  <w:style w:type="character" w:customStyle="1" w:styleId="TextsmallChar">
    <w:name w:val="Textsmall Char"/>
    <w:basedOn w:val="DefaultParagraphFont"/>
    <w:link w:val="Textsmall"/>
    <w:rsid w:val="006C65F9"/>
    <w:rPr>
      <w:rFonts w:ascii="Calibri" w:eastAsia="Times New Roman" w:hAnsi="Calibri"/>
      <w:sz w:val="22"/>
    </w:rPr>
  </w:style>
  <w:style w:type="character" w:customStyle="1" w:styleId="CharChar111">
    <w:name w:val="Char Char111"/>
    <w:basedOn w:val="DefaultParagraphFont"/>
    <w:rsid w:val="006C65F9"/>
    <w:rPr>
      <w:rFonts w:cs="Arial"/>
      <w:bCs/>
      <w:szCs w:val="26"/>
      <w:u w:val="single"/>
      <w:lang w:val="en-US" w:eastAsia="en-US" w:bidi="ar-SA"/>
    </w:rPr>
  </w:style>
  <w:style w:type="paragraph" w:customStyle="1" w:styleId="cardtextsmall">
    <w:name w:val="card text small"/>
    <w:basedOn w:val="Normal"/>
    <w:qFormat/>
    <w:rsid w:val="006C65F9"/>
    <w:rPr>
      <w:rFonts w:ascii="Arial Narrow" w:eastAsia="Times New Roman" w:hAnsi="Arial Narrow"/>
    </w:rPr>
  </w:style>
  <w:style w:type="character" w:customStyle="1" w:styleId="AUnterdline">
    <w:name w:val="AUnterdline"/>
    <w:qFormat/>
    <w:rsid w:val="006C65F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C65F9"/>
    <w:rPr>
      <w:rFonts w:ascii="Times New Roman" w:hAnsi="Times New Roman"/>
      <w:b/>
      <w:bCs/>
      <w:sz w:val="20"/>
      <w:u w:val="single"/>
      <w:bdr w:val="single" w:sz="4" w:space="0" w:color="auto"/>
    </w:rPr>
  </w:style>
  <w:style w:type="character" w:customStyle="1" w:styleId="highlightedsearchterm">
    <w:name w:val="highlightedsearchterm"/>
    <w:rsid w:val="006C65F9"/>
  </w:style>
  <w:style w:type="character" w:customStyle="1" w:styleId="StyleUnderline1">
    <w:name w:val="Style Underline1"/>
    <w:basedOn w:val="DefaultParagraphFont"/>
    <w:rsid w:val="006C65F9"/>
    <w:rPr>
      <w:rFonts w:ascii="Times New Roman" w:hAnsi="Times New Roman"/>
      <w:sz w:val="20"/>
      <w:u w:val="single"/>
    </w:rPr>
  </w:style>
  <w:style w:type="paragraph" w:customStyle="1" w:styleId="StyleStyle49pt10">
    <w:name w:val="Style Style4 + 9 pt10"/>
    <w:basedOn w:val="Style4"/>
    <w:link w:val="StyleStyle49pt10Char"/>
    <w:qFormat/>
    <w:rsid w:val="006C65F9"/>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C65F9"/>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C65F9"/>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C65F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C65F9"/>
    <w:pPr>
      <w:ind w:left="288"/>
    </w:pPr>
    <w:rPr>
      <w:rFonts w:eastAsia="Times New Roman"/>
      <w:u w:val="single"/>
    </w:rPr>
  </w:style>
  <w:style w:type="character" w:customStyle="1" w:styleId="NormalUnderlineChar">
    <w:name w:val="Normal Underline Char"/>
    <w:link w:val="NormalUnderline"/>
    <w:rsid w:val="006C65F9"/>
    <w:rPr>
      <w:rFonts w:ascii="Calibri" w:eastAsia="Times New Roman" w:hAnsi="Calibri"/>
      <w:sz w:val="22"/>
      <w:u w:val="single"/>
    </w:rPr>
  </w:style>
  <w:style w:type="character" w:customStyle="1" w:styleId="DontRead">
    <w:name w:val="Don't Read"/>
    <w:qFormat/>
    <w:rsid w:val="006C65F9"/>
    <w:rPr>
      <w:rFonts w:ascii="Times New Roman" w:hAnsi="Times New Roman"/>
      <w:sz w:val="16"/>
    </w:rPr>
  </w:style>
  <w:style w:type="paragraph" w:customStyle="1" w:styleId="Underlinestyle">
    <w:name w:val="Underline style"/>
    <w:basedOn w:val="Normal"/>
    <w:qFormat/>
    <w:rsid w:val="006C65F9"/>
    <w:rPr>
      <w:rFonts w:eastAsia="Times New Roman"/>
      <w:u w:val="single"/>
    </w:rPr>
  </w:style>
  <w:style w:type="character" w:customStyle="1" w:styleId="Style11ptUnderline3">
    <w:name w:val="Style 11 pt Underline3"/>
    <w:rsid w:val="006C65F9"/>
    <w:rPr>
      <w:sz w:val="20"/>
      <w:u w:val="single"/>
    </w:rPr>
  </w:style>
  <w:style w:type="character" w:customStyle="1" w:styleId="27">
    <w:name w:val="27"/>
    <w:rsid w:val="006C65F9"/>
    <w:rPr>
      <w:rFonts w:cs="Arial"/>
      <w:bCs/>
      <w:sz w:val="20"/>
      <w:u w:val="single"/>
      <w:lang w:val="en-US" w:eastAsia="en-US" w:bidi="ar-SA"/>
    </w:rPr>
  </w:style>
  <w:style w:type="character" w:customStyle="1" w:styleId="2">
    <w:name w:val="2"/>
    <w:rsid w:val="006C65F9"/>
    <w:rPr>
      <w:rFonts w:cs="Arial"/>
      <w:bCs/>
      <w:sz w:val="20"/>
      <w:u w:val="single"/>
      <w:lang w:val="en-US" w:eastAsia="en-US" w:bidi="ar-SA"/>
    </w:rPr>
  </w:style>
  <w:style w:type="character" w:customStyle="1" w:styleId="Style9ptUnderline11">
    <w:name w:val="Style 9 pt Underline11"/>
    <w:basedOn w:val="DefaultParagraphFont"/>
    <w:rsid w:val="006C65F9"/>
    <w:rPr>
      <w:sz w:val="20"/>
      <w:u w:val="single"/>
    </w:rPr>
  </w:style>
  <w:style w:type="character" w:customStyle="1" w:styleId="Style9ptBoldUnderline5">
    <w:name w:val="Style 9 pt Bold Underline5"/>
    <w:basedOn w:val="DefaultParagraphFont"/>
    <w:rsid w:val="006C65F9"/>
    <w:rPr>
      <w:b/>
      <w:bCs/>
      <w:sz w:val="20"/>
      <w:u w:val="single"/>
    </w:rPr>
  </w:style>
  <w:style w:type="character" w:customStyle="1" w:styleId="CharChar114">
    <w:name w:val="Char Char114"/>
    <w:basedOn w:val="DefaultParagraphFont"/>
    <w:rsid w:val="006C65F9"/>
    <w:rPr>
      <w:rFonts w:cs="Arial"/>
      <w:bCs/>
      <w:szCs w:val="26"/>
      <w:u w:val="single"/>
      <w:lang w:val="en-US" w:eastAsia="en-US" w:bidi="ar-SA"/>
    </w:rPr>
  </w:style>
  <w:style w:type="character" w:customStyle="1" w:styleId="CharChar113">
    <w:name w:val="Char Char113"/>
    <w:basedOn w:val="DefaultParagraphFont"/>
    <w:rsid w:val="006C65F9"/>
    <w:rPr>
      <w:rFonts w:cs="Arial"/>
      <w:bCs/>
      <w:szCs w:val="26"/>
      <w:u w:val="single"/>
      <w:lang w:val="en-US" w:eastAsia="en-US" w:bidi="ar-SA"/>
    </w:rPr>
  </w:style>
  <w:style w:type="character" w:customStyle="1" w:styleId="CharChar112">
    <w:name w:val="Char Char112"/>
    <w:basedOn w:val="DefaultParagraphFont"/>
    <w:rsid w:val="006C65F9"/>
    <w:rPr>
      <w:rFonts w:cs="Arial"/>
      <w:bCs/>
      <w:szCs w:val="26"/>
      <w:u w:val="single"/>
      <w:lang w:val="en-US" w:eastAsia="en-US" w:bidi="ar-SA"/>
    </w:rPr>
  </w:style>
  <w:style w:type="character" w:customStyle="1" w:styleId="ssl0">
    <w:name w:val="ss_l0"/>
    <w:basedOn w:val="DefaultParagraphFont"/>
    <w:rsid w:val="006C65F9"/>
  </w:style>
  <w:style w:type="paragraph" w:customStyle="1" w:styleId="WW-Default1">
    <w:name w:val="WW-Default1"/>
    <w:basedOn w:val="Normal"/>
    <w:qFormat/>
    <w:rsid w:val="006C65F9"/>
    <w:pPr>
      <w:suppressAutoHyphens/>
    </w:pPr>
    <w:rPr>
      <w:rFonts w:eastAsia="Times New Roman"/>
      <w:b/>
      <w:bCs/>
      <w:szCs w:val="20"/>
      <w:lang w:eastAsia="ar-SA"/>
    </w:rPr>
  </w:style>
  <w:style w:type="character" w:customStyle="1" w:styleId="zoomme">
    <w:name w:val="zoomme"/>
    <w:basedOn w:val="DefaultParagraphFont"/>
    <w:rsid w:val="006C65F9"/>
  </w:style>
  <w:style w:type="character" w:customStyle="1" w:styleId="Date1">
    <w:name w:val="Date1"/>
    <w:basedOn w:val="DefaultParagraphFont"/>
    <w:rsid w:val="006C65F9"/>
  </w:style>
  <w:style w:type="character" w:customStyle="1" w:styleId="classauthor">
    <w:name w:val="class=&quot;author&quot;"/>
    <w:basedOn w:val="DefaultParagraphFont"/>
    <w:rsid w:val="006C65F9"/>
  </w:style>
  <w:style w:type="paragraph" w:customStyle="1" w:styleId="CardStyle0">
    <w:name w:val="Card Style"/>
    <w:basedOn w:val="Normal"/>
    <w:link w:val="CardStyleChar"/>
    <w:qFormat/>
    <w:rsid w:val="006C65F9"/>
    <w:rPr>
      <w:rFonts w:eastAsia="Times New Roman"/>
    </w:rPr>
  </w:style>
  <w:style w:type="character" w:customStyle="1" w:styleId="CharCharChar">
    <w:name w:val="Char Char Char"/>
    <w:basedOn w:val="DefaultParagraphFont"/>
    <w:rsid w:val="006C65F9"/>
    <w:rPr>
      <w:rFonts w:cs="Arial"/>
      <w:bCs/>
      <w:szCs w:val="26"/>
      <w:u w:val="single"/>
      <w:lang w:val="en-US" w:eastAsia="en-US" w:bidi="ar-SA"/>
    </w:rPr>
  </w:style>
  <w:style w:type="character" w:customStyle="1" w:styleId="texto1">
    <w:name w:val="texto1"/>
    <w:rsid w:val="006C65F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C65F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C65F9"/>
    <w:rPr>
      <w:rFonts w:ascii="Calibri" w:eastAsia="Times New Roman" w:hAnsi="Calibri" w:cs="Arial"/>
      <w:b/>
      <w:szCs w:val="28"/>
    </w:rPr>
  </w:style>
  <w:style w:type="paragraph" w:customStyle="1" w:styleId="Style23">
    <w:name w:val="Style23"/>
    <w:basedOn w:val="Normal"/>
    <w:uiPriority w:val="99"/>
    <w:qFormat/>
    <w:rsid w:val="006C65F9"/>
    <w:pPr>
      <w:widowControl w:val="0"/>
      <w:autoSpaceDE w:val="0"/>
      <w:autoSpaceDN w:val="0"/>
      <w:adjustRightInd w:val="0"/>
      <w:spacing w:line="209" w:lineRule="exact"/>
    </w:pPr>
    <w:rPr>
      <w:rFonts w:eastAsia="SimSun"/>
    </w:rPr>
  </w:style>
  <w:style w:type="character" w:customStyle="1" w:styleId="gray">
    <w:name w:val="gray"/>
    <w:basedOn w:val="DefaultParagraphFont"/>
    <w:rsid w:val="006C65F9"/>
  </w:style>
  <w:style w:type="paragraph" w:customStyle="1" w:styleId="Tagtemplate">
    <w:name w:val="Tagtemplate"/>
    <w:basedOn w:val="Normal"/>
    <w:link w:val="TagtemplateChar"/>
    <w:autoRedefine/>
    <w:qFormat/>
    <w:rsid w:val="006C65F9"/>
    <w:pPr>
      <w:keepNext/>
      <w:keepLines/>
    </w:pPr>
    <w:rPr>
      <w:rFonts w:eastAsia="Calibri"/>
      <w:b/>
    </w:rPr>
  </w:style>
  <w:style w:type="character" w:customStyle="1" w:styleId="TagtemplateChar">
    <w:name w:val="Tagtemplate Char"/>
    <w:basedOn w:val="DefaultParagraphFont"/>
    <w:link w:val="Tagtemplate"/>
    <w:rsid w:val="006C65F9"/>
    <w:rPr>
      <w:rFonts w:ascii="Calibri" w:eastAsia="Calibri" w:hAnsi="Calibri"/>
      <w:b/>
      <w:sz w:val="22"/>
    </w:rPr>
  </w:style>
  <w:style w:type="character" w:customStyle="1" w:styleId="Styleunderline11ptBorderSinglesolidlineAuto05p">
    <w:name w:val="Style underline + 11 pt Border: : (Single solid line Auto  0.5 p..."/>
    <w:rsid w:val="006C65F9"/>
    <w:rPr>
      <w:sz w:val="20"/>
      <w:u w:val="single"/>
      <w:bdr w:val="single" w:sz="4" w:space="0" w:color="auto"/>
    </w:rPr>
  </w:style>
  <w:style w:type="paragraph" w:customStyle="1" w:styleId="Citation-FirstLine">
    <w:name w:val="Citation - First Line"/>
    <w:basedOn w:val="Normal"/>
    <w:next w:val="Normal"/>
    <w:autoRedefine/>
    <w:qFormat/>
    <w:rsid w:val="006C65F9"/>
    <w:pPr>
      <w:spacing w:line="240" w:lineRule="atLeast"/>
      <w:jc w:val="both"/>
    </w:pPr>
    <w:rPr>
      <w:rFonts w:ascii="Book Antiqua" w:eastAsia="Times New Roman" w:hAnsi="Book Antiqua"/>
    </w:rPr>
  </w:style>
  <w:style w:type="character" w:customStyle="1" w:styleId="CardText-Underlined">
    <w:name w:val="Card Text - Underlined"/>
    <w:rsid w:val="006C65F9"/>
    <w:rPr>
      <w:b/>
      <w:sz w:val="20"/>
      <w:u w:val="single"/>
    </w:rPr>
  </w:style>
  <w:style w:type="paragraph" w:customStyle="1" w:styleId="Citation-Complete">
    <w:name w:val="Citation - Complete"/>
    <w:basedOn w:val="Normal"/>
    <w:next w:val="Normal"/>
    <w:link w:val="Citation-CompleteChar"/>
    <w:autoRedefine/>
    <w:qFormat/>
    <w:rsid w:val="006C65F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C65F9"/>
    <w:rPr>
      <w:rFonts w:ascii="Book Antiqua" w:eastAsia="Times New Roman" w:hAnsi="Book Antiqua"/>
      <w:sz w:val="22"/>
    </w:rPr>
  </w:style>
  <w:style w:type="character" w:customStyle="1" w:styleId="MicroTextChar">
    <w:name w:val="MicroText Char"/>
    <w:link w:val="MicroText"/>
    <w:rsid w:val="006C65F9"/>
    <w:rPr>
      <w:rFonts w:ascii="Arial Narrow" w:hAnsi="Arial Narrow"/>
      <w:sz w:val="12"/>
    </w:rPr>
  </w:style>
  <w:style w:type="character" w:customStyle="1" w:styleId="Style11ptItalic">
    <w:name w:val="Style 11 pt Italic"/>
    <w:basedOn w:val="DefaultParagraphFont"/>
    <w:rsid w:val="006C65F9"/>
    <w:rPr>
      <w:rFonts w:ascii="Times New Roman" w:hAnsi="Times New Roman"/>
      <w:i/>
      <w:iCs/>
      <w:sz w:val="20"/>
    </w:rPr>
  </w:style>
  <w:style w:type="character" w:customStyle="1" w:styleId="BoldandUnderlineChar">
    <w:name w:val="Bold and Underline Char"/>
    <w:basedOn w:val="DefaultParagraphFont"/>
    <w:link w:val="BoldandUnderline"/>
    <w:locked/>
    <w:rsid w:val="006C65F9"/>
    <w:rPr>
      <w:b/>
      <w:u w:val="single"/>
    </w:rPr>
  </w:style>
  <w:style w:type="paragraph" w:customStyle="1" w:styleId="BoldandUnderline">
    <w:name w:val="Bold and Underline"/>
    <w:basedOn w:val="Normal"/>
    <w:link w:val="BoldandUnderlineChar"/>
    <w:qFormat/>
    <w:rsid w:val="006C65F9"/>
    <w:rPr>
      <w:rFonts w:asciiTheme="minorHAnsi" w:hAnsiTheme="minorHAnsi"/>
      <w:b/>
      <w:sz w:val="24"/>
      <w:u w:val="single"/>
    </w:rPr>
  </w:style>
  <w:style w:type="character" w:customStyle="1" w:styleId="hdr">
    <w:name w:val="hdr"/>
    <w:basedOn w:val="DefaultParagraphFont"/>
    <w:rsid w:val="006C65F9"/>
  </w:style>
  <w:style w:type="paragraph" w:customStyle="1" w:styleId="StyleStyle49ptBold3">
    <w:name w:val="Style Style4 + 9 pt Bold3"/>
    <w:basedOn w:val="Style4"/>
    <w:link w:val="StyleStyle49ptBold3Char"/>
    <w:qFormat/>
    <w:rsid w:val="006C65F9"/>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C65F9"/>
    <w:rPr>
      <w:rFonts w:ascii="Calibri" w:eastAsia="Times New Roman" w:hAnsi="Calibri" w:cs="Times New Roman"/>
      <w:b/>
      <w:bCs/>
      <w:u w:val="single"/>
      <w:lang w:val="x-none"/>
    </w:rPr>
  </w:style>
  <w:style w:type="character" w:customStyle="1" w:styleId="Style9ptUnderline6">
    <w:name w:val="Style 9 pt Underline6"/>
    <w:basedOn w:val="DefaultParagraphFont"/>
    <w:rsid w:val="006C65F9"/>
    <w:rPr>
      <w:sz w:val="20"/>
      <w:u w:val="single"/>
    </w:rPr>
  </w:style>
  <w:style w:type="character" w:customStyle="1" w:styleId="ct-with-fmlt">
    <w:name w:val="ct-with-fmlt"/>
    <w:basedOn w:val="DefaultParagraphFont"/>
    <w:rsid w:val="006C65F9"/>
  </w:style>
  <w:style w:type="paragraph" w:customStyle="1" w:styleId="StyleStyle49pt">
    <w:name w:val="Style Style4 + 9 pt"/>
    <w:basedOn w:val="Normal"/>
    <w:link w:val="StyleStyle49ptChar"/>
    <w:qFormat/>
    <w:rsid w:val="006C65F9"/>
    <w:rPr>
      <w:rFonts w:eastAsia="Times New Roman"/>
      <w:u w:val="single"/>
    </w:rPr>
  </w:style>
  <w:style w:type="character" w:customStyle="1" w:styleId="StyleStyle49ptChar">
    <w:name w:val="Style Style4 + 9 pt Char"/>
    <w:basedOn w:val="DefaultParagraphFont"/>
    <w:link w:val="StyleStyle49pt"/>
    <w:rsid w:val="006C65F9"/>
    <w:rPr>
      <w:rFonts w:ascii="Calibri" w:eastAsia="Times New Roman" w:hAnsi="Calibri"/>
      <w:sz w:val="22"/>
      <w:u w:val="single"/>
    </w:rPr>
  </w:style>
  <w:style w:type="paragraph" w:customStyle="1" w:styleId="StyleStyle49ptBold">
    <w:name w:val="Style Style4 + 9 pt Bold"/>
    <w:basedOn w:val="Normal"/>
    <w:link w:val="StyleStyle49ptBoldChar"/>
    <w:qFormat/>
    <w:rsid w:val="006C65F9"/>
    <w:rPr>
      <w:rFonts w:eastAsia="Times New Roman"/>
      <w:b/>
      <w:bCs/>
      <w:u w:val="single"/>
    </w:rPr>
  </w:style>
  <w:style w:type="character" w:customStyle="1" w:styleId="StyleStyle49ptBoldChar">
    <w:name w:val="Style Style4 + 9 pt Bold Char"/>
    <w:basedOn w:val="DefaultParagraphFont"/>
    <w:link w:val="StyleStyle49ptBold"/>
    <w:rsid w:val="006C65F9"/>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C65F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C65F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C65F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C65F9"/>
    <w:rPr>
      <w:rFonts w:ascii="Arial" w:eastAsia="Times New Roman" w:hAnsi="Arial" w:cs="Arial"/>
      <w:b/>
      <w:bCs/>
      <w:sz w:val="22"/>
      <w:u w:val="single"/>
    </w:rPr>
  </w:style>
  <w:style w:type="paragraph" w:customStyle="1" w:styleId="StyleUnderlined11pt">
    <w:name w:val="Style Underlined + 11 pt"/>
    <w:link w:val="StyleUnderlined11ptChar"/>
    <w:qFormat/>
    <w:rsid w:val="006C65F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C65F9"/>
    <w:rPr>
      <w:rFonts w:ascii="Arial" w:eastAsia="Times New Roman" w:hAnsi="Arial" w:cs="Arial"/>
      <w:sz w:val="22"/>
      <w:u w:val="single"/>
    </w:rPr>
  </w:style>
  <w:style w:type="character" w:customStyle="1" w:styleId="newscontent">
    <w:name w:val="newscontent"/>
    <w:rsid w:val="006C65F9"/>
  </w:style>
  <w:style w:type="character" w:customStyle="1" w:styleId="StyleUnderlinePatternClearYellow">
    <w:name w:val="Style Underline Pattern: Clear (Yellow)"/>
    <w:basedOn w:val="DefaultParagraphFont"/>
    <w:rsid w:val="006C65F9"/>
    <w:rPr>
      <w:u w:val="single"/>
      <w:shd w:val="clear" w:color="auto" w:fill="00FF00"/>
    </w:rPr>
  </w:style>
  <w:style w:type="paragraph" w:customStyle="1" w:styleId="StyleUnderlineChar11pt3">
    <w:name w:val="Style Underline Char + 11 pt3"/>
    <w:link w:val="StyleUnderlineChar11pt3Char"/>
    <w:qFormat/>
    <w:rsid w:val="006C65F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C65F9"/>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C65F9"/>
    <w:rPr>
      <w:b w:val="0"/>
      <w:bCs/>
      <w:u w:val="single"/>
    </w:rPr>
  </w:style>
  <w:style w:type="paragraph" w:customStyle="1" w:styleId="Cite2">
    <w:name w:val="Cite 2"/>
    <w:basedOn w:val="Normal"/>
    <w:qFormat/>
    <w:rsid w:val="006C65F9"/>
    <w:rPr>
      <w:rFonts w:eastAsia="MS Mincho"/>
      <w:b/>
      <w:u w:val="single"/>
    </w:rPr>
  </w:style>
  <w:style w:type="character" w:customStyle="1" w:styleId="StyleunderlineBold">
    <w:name w:val="Style underline + Bold"/>
    <w:basedOn w:val="underline"/>
    <w:rsid w:val="006C65F9"/>
    <w:rPr>
      <w:rFonts w:ascii="Times New Roman" w:hAnsi="Times New Roman" w:cs="Times New Roman" w:hint="default"/>
      <w:b w:val="0"/>
      <w:bCs/>
      <w:sz w:val="20"/>
      <w:u w:val="single"/>
    </w:rPr>
  </w:style>
  <w:style w:type="paragraph" w:customStyle="1" w:styleId="cards0">
    <w:name w:val="cards"/>
    <w:basedOn w:val="Cites"/>
    <w:qFormat/>
    <w:rsid w:val="006C65F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C65F9"/>
    <w:rPr>
      <w:sz w:val="20"/>
      <w:u w:val="single"/>
    </w:rPr>
  </w:style>
  <w:style w:type="character" w:customStyle="1" w:styleId="slug-pub-date">
    <w:name w:val="slug-pub-date"/>
    <w:basedOn w:val="DefaultParagraphFont"/>
    <w:rsid w:val="006C65F9"/>
  </w:style>
  <w:style w:type="character" w:customStyle="1" w:styleId="slug-vol">
    <w:name w:val="slug-vol"/>
    <w:basedOn w:val="DefaultParagraphFont"/>
    <w:rsid w:val="006C65F9"/>
  </w:style>
  <w:style w:type="character" w:customStyle="1" w:styleId="slug-issue">
    <w:name w:val="slug-issue"/>
    <w:basedOn w:val="DefaultParagraphFont"/>
    <w:rsid w:val="006C65F9"/>
  </w:style>
  <w:style w:type="character" w:customStyle="1" w:styleId="slug-pages">
    <w:name w:val="slug-pages"/>
    <w:basedOn w:val="DefaultParagraphFont"/>
    <w:rsid w:val="006C65F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C65F9"/>
    <w:rPr>
      <w:b/>
      <w:bCs/>
      <w:strike w:val="0"/>
      <w:dstrike w:val="0"/>
      <w:sz w:val="24"/>
      <w:u w:val="none"/>
      <w:effect w:val="none"/>
    </w:rPr>
  </w:style>
  <w:style w:type="character" w:customStyle="1" w:styleId="tagchar">
    <w:name w:val="tagchar"/>
    <w:basedOn w:val="DefaultParagraphFont"/>
    <w:rsid w:val="006C65F9"/>
  </w:style>
  <w:style w:type="character" w:customStyle="1" w:styleId="pmterms11">
    <w:name w:val="pmterms11"/>
    <w:basedOn w:val="DefaultParagraphFont"/>
    <w:rsid w:val="006C65F9"/>
    <w:rPr>
      <w:b/>
      <w:bCs/>
      <w:i w:val="0"/>
      <w:iCs w:val="0"/>
      <w:color w:val="000000"/>
    </w:rPr>
  </w:style>
  <w:style w:type="character" w:customStyle="1" w:styleId="StyleUnderlineChar9ptBold">
    <w:name w:val="Style Underline Char + 9 pt Bold"/>
    <w:basedOn w:val="DefaultParagraphFont"/>
    <w:rsid w:val="006C65F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C65F9"/>
    <w:rPr>
      <w:szCs w:val="24"/>
      <w:u w:val="single"/>
      <w:lang w:val="en-US" w:eastAsia="en-US" w:bidi="ar-SA"/>
    </w:rPr>
  </w:style>
  <w:style w:type="character" w:customStyle="1" w:styleId="BoldandUnderlineChar2Char1">
    <w:name w:val="Bold and Underline Char2 Char1"/>
    <w:basedOn w:val="DefaultParagraphFont"/>
    <w:rsid w:val="006C65F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C65F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C65F9"/>
    <w:rPr>
      <w:szCs w:val="24"/>
      <w:u w:val="single"/>
      <w:lang w:val="en-US" w:eastAsia="en-US" w:bidi="ar-SA"/>
    </w:rPr>
  </w:style>
  <w:style w:type="paragraph" w:customStyle="1" w:styleId="Language">
    <w:name w:val="Language"/>
    <w:basedOn w:val="Normal"/>
    <w:link w:val="LanguageChar"/>
    <w:qFormat/>
    <w:rsid w:val="006C65F9"/>
    <w:rPr>
      <w:rFonts w:eastAsia="Times New Roman"/>
      <w:strike/>
      <w:szCs w:val="20"/>
    </w:rPr>
  </w:style>
  <w:style w:type="character" w:customStyle="1" w:styleId="LanguageChar">
    <w:name w:val="Language Char"/>
    <w:basedOn w:val="DefaultParagraphFont"/>
    <w:link w:val="Language"/>
    <w:rsid w:val="006C65F9"/>
    <w:rPr>
      <w:rFonts w:ascii="Calibri" w:eastAsia="Times New Roman" w:hAnsi="Calibri"/>
      <w:strike/>
      <w:sz w:val="22"/>
      <w:szCs w:val="20"/>
    </w:rPr>
  </w:style>
  <w:style w:type="paragraph" w:customStyle="1" w:styleId="UnderlineChar3">
    <w:name w:val="Underline Char3"/>
    <w:basedOn w:val="Normal"/>
    <w:link w:val="UnderlineChar3Char"/>
    <w:qFormat/>
    <w:rsid w:val="006C65F9"/>
    <w:rPr>
      <w:rFonts w:eastAsia="Times New Roman"/>
      <w:u w:val="single"/>
    </w:rPr>
  </w:style>
  <w:style w:type="character" w:customStyle="1" w:styleId="UnderlineChar3Char">
    <w:name w:val="Underline Char3 Char"/>
    <w:basedOn w:val="DefaultParagraphFont"/>
    <w:link w:val="UnderlineChar3"/>
    <w:rsid w:val="006C65F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C65F9"/>
    <w:rPr>
      <w:rFonts w:eastAsia="Times New Roman"/>
      <w:b/>
      <w:u w:val="single"/>
    </w:rPr>
  </w:style>
  <w:style w:type="character" w:customStyle="1" w:styleId="BoldandUnderlineChar3CharChar">
    <w:name w:val="Bold and Underline Char3 Char Char"/>
    <w:basedOn w:val="DefaultParagraphFont"/>
    <w:link w:val="BoldandUnderlineChar3Char"/>
    <w:rsid w:val="006C65F9"/>
    <w:rPr>
      <w:rFonts w:ascii="Calibri" w:eastAsia="Times New Roman" w:hAnsi="Calibri"/>
      <w:b/>
      <w:sz w:val="22"/>
      <w:u w:val="single"/>
    </w:rPr>
  </w:style>
  <w:style w:type="character" w:customStyle="1" w:styleId="UnderlineChar1">
    <w:name w:val="Underline Char1"/>
    <w:basedOn w:val="DefaultParagraphFont"/>
    <w:rsid w:val="006C65F9"/>
    <w:rPr>
      <w:szCs w:val="24"/>
      <w:u w:val="single"/>
      <w:lang w:val="en-US" w:eastAsia="en-US" w:bidi="ar-SA"/>
    </w:rPr>
  </w:style>
  <w:style w:type="character" w:customStyle="1" w:styleId="BoldandUnderlineChar1Char2Char">
    <w:name w:val="Bold and Underline Char1 Char2 Char"/>
    <w:basedOn w:val="DefaultParagraphFont"/>
    <w:rsid w:val="006C65F9"/>
    <w:rPr>
      <w:b/>
      <w:szCs w:val="24"/>
      <w:u w:val="single"/>
      <w:lang w:val="en-US" w:eastAsia="en-US" w:bidi="ar-SA"/>
    </w:rPr>
  </w:style>
  <w:style w:type="paragraph" w:customStyle="1" w:styleId="HotRoute">
    <w:name w:val="Hot Route"/>
    <w:basedOn w:val="Normal"/>
    <w:link w:val="HotRouteChar0"/>
    <w:qFormat/>
    <w:rsid w:val="006C65F9"/>
    <w:pPr>
      <w:ind w:left="144"/>
    </w:pPr>
    <w:rPr>
      <w:rFonts w:eastAsia="Times New Roman"/>
    </w:rPr>
  </w:style>
  <w:style w:type="character" w:customStyle="1" w:styleId="Style12ptBoldUnderline1">
    <w:name w:val="Style 12 pt Bold Underline1"/>
    <w:basedOn w:val="DefaultParagraphFont"/>
    <w:rsid w:val="006C65F9"/>
    <w:rPr>
      <w:b/>
      <w:bCs/>
      <w:sz w:val="24"/>
      <w:u w:val="single"/>
    </w:rPr>
  </w:style>
  <w:style w:type="character" w:customStyle="1" w:styleId="StyleEmphasisArial12ptBoldNotItalic">
    <w:name w:val="Style Emphasis + Arial 12 pt Bold Not Italic"/>
    <w:basedOn w:val="Emphasis"/>
    <w:rsid w:val="006C65F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C65F9"/>
    <w:rPr>
      <w:rFonts w:ascii="SimSun" w:eastAsia="SimSun" w:hAnsi="SimSun"/>
      <w:sz w:val="15"/>
      <w:lang w:eastAsia="zh-CN"/>
    </w:rPr>
  </w:style>
  <w:style w:type="paragraph" w:customStyle="1" w:styleId="UnreadText">
    <w:name w:val="Unread Text"/>
    <w:basedOn w:val="Normal"/>
    <w:next w:val="Normal"/>
    <w:link w:val="UnreadTextChar"/>
    <w:autoRedefine/>
    <w:qFormat/>
    <w:rsid w:val="006C65F9"/>
    <w:pPr>
      <w:ind w:left="360"/>
    </w:pPr>
    <w:rPr>
      <w:rFonts w:ascii="SimSun" w:eastAsia="SimSun" w:hAnsi="SimSun"/>
      <w:sz w:val="15"/>
      <w:lang w:eastAsia="zh-CN"/>
    </w:rPr>
  </w:style>
  <w:style w:type="character" w:customStyle="1" w:styleId="smallChar">
    <w:name w:val="small Char"/>
    <w:rsid w:val="006C65F9"/>
    <w:rPr>
      <w:rFonts w:ascii="Calibri" w:eastAsia="Calibri" w:hAnsi="Calibri" w:cs="Calibri"/>
      <w:sz w:val="16"/>
      <w:szCs w:val="20"/>
      <w:lang w:val="x-none" w:eastAsia="x-none"/>
    </w:rPr>
  </w:style>
  <w:style w:type="paragraph" w:customStyle="1" w:styleId="HotRoute0">
    <w:name w:val="Hot Route!"/>
    <w:basedOn w:val="Normal"/>
    <w:qFormat/>
    <w:rsid w:val="006C65F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C65F9"/>
    <w:rPr>
      <w:rFonts w:ascii="Times New Roman" w:hAnsi="Times New Roman" w:cs="Times New Roman"/>
      <w:sz w:val="16"/>
      <w:szCs w:val="16"/>
    </w:rPr>
  </w:style>
  <w:style w:type="character" w:customStyle="1" w:styleId="BodyText2Char1">
    <w:name w:val="Body Text 2 Char1"/>
    <w:basedOn w:val="DefaultParagraphFont"/>
    <w:semiHidden/>
    <w:rsid w:val="006C65F9"/>
    <w:rPr>
      <w:rFonts w:ascii="Times New Roman" w:hAnsi="Times New Roman" w:cs="Times New Roman"/>
      <w:sz w:val="20"/>
    </w:rPr>
  </w:style>
  <w:style w:type="character" w:customStyle="1" w:styleId="Heading2Char1CharCharCharCharCharC">
    <w:name w:val="Heading 2 Char1 Char Char Char Char Char C"/>
    <w:rsid w:val="006C65F9"/>
    <w:rPr>
      <w:rFonts w:cs="Arial"/>
      <w:b/>
      <w:bCs/>
      <w:iCs/>
      <w:sz w:val="24"/>
      <w:szCs w:val="28"/>
      <w:lang w:val="en-US" w:eastAsia="en-US" w:bidi="ar-SA"/>
    </w:rPr>
  </w:style>
  <w:style w:type="character" w:customStyle="1" w:styleId="underline1">
    <w:name w:val="underline1"/>
    <w:basedOn w:val="DefaultParagraphFont"/>
    <w:rsid w:val="006C65F9"/>
    <w:rPr>
      <w:u w:val="single"/>
    </w:rPr>
  </w:style>
  <w:style w:type="character" w:customStyle="1" w:styleId="author">
    <w:name w:val="author"/>
    <w:basedOn w:val="DefaultParagraphFont"/>
    <w:rsid w:val="006C65F9"/>
    <w:rPr>
      <w:rFonts w:ascii="Times New Roman" w:hAnsi="Times New Roman"/>
      <w:b/>
      <w:sz w:val="24"/>
    </w:rPr>
  </w:style>
  <w:style w:type="character" w:customStyle="1" w:styleId="FontStyle291">
    <w:name w:val="Font Style291"/>
    <w:basedOn w:val="DefaultParagraphFont"/>
    <w:uiPriority w:val="99"/>
    <w:rsid w:val="006C65F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C65F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C65F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C65F9"/>
    <w:rPr>
      <w:rFonts w:ascii="Calibri" w:eastAsia="Times New Roman" w:hAnsi="Calibri"/>
      <w:sz w:val="22"/>
    </w:rPr>
  </w:style>
  <w:style w:type="paragraph" w:customStyle="1" w:styleId="Cards1">
    <w:name w:val="Cards1"/>
    <w:basedOn w:val="Normal"/>
    <w:link w:val="Cards1Char"/>
    <w:qFormat/>
    <w:rsid w:val="006C65F9"/>
    <w:pPr>
      <w:ind w:left="288"/>
    </w:pPr>
    <w:rPr>
      <w:rFonts w:eastAsia="Times New Roman"/>
      <w:u w:val="single"/>
    </w:rPr>
  </w:style>
  <w:style w:type="character" w:customStyle="1" w:styleId="Cards1Char">
    <w:name w:val="Cards1 Char"/>
    <w:basedOn w:val="DefaultParagraphFont"/>
    <w:link w:val="Cards1"/>
    <w:rsid w:val="006C65F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C65F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C65F9"/>
    <w:rPr>
      <w:rFonts w:ascii="Arial" w:eastAsia="Calibri" w:hAnsi="Arial" w:cs="Arial"/>
      <w:sz w:val="22"/>
      <w:szCs w:val="22"/>
      <w:u w:val="single"/>
    </w:rPr>
  </w:style>
  <w:style w:type="character" w:customStyle="1" w:styleId="EmphasizeThis">
    <w:name w:val="EmphasizeThis"/>
    <w:rsid w:val="006C65F9"/>
    <w:rPr>
      <w:rFonts w:ascii="Georgia" w:hAnsi="Georgia"/>
      <w:b/>
      <w:iCs/>
      <w:sz w:val="24"/>
      <w:u w:val="thick"/>
    </w:rPr>
  </w:style>
  <w:style w:type="paragraph" w:customStyle="1" w:styleId="Stylecard8pt">
    <w:name w:val="Style card + 8 pt"/>
    <w:basedOn w:val="card"/>
    <w:link w:val="Stylecard8ptChar"/>
    <w:qFormat/>
    <w:rsid w:val="006C65F9"/>
    <w:rPr>
      <w:rFonts w:ascii="Georgia" w:hAnsi="Georgia"/>
      <w:bCs/>
      <w:color w:val="000000"/>
      <w:lang w:eastAsia="ar-SA"/>
    </w:rPr>
  </w:style>
  <w:style w:type="character" w:customStyle="1" w:styleId="Stylecard8ptChar">
    <w:name w:val="Style card + 8 pt Char"/>
    <w:basedOn w:val="cardChar"/>
    <w:link w:val="Stylecard8pt"/>
    <w:rsid w:val="006C65F9"/>
    <w:rPr>
      <w:rFonts w:ascii="Georgia" w:hAnsi="Georgia"/>
      <w:bCs/>
      <w:color w:val="000000"/>
      <w:sz w:val="16"/>
      <w:lang w:eastAsia="ar-SA"/>
    </w:rPr>
  </w:style>
  <w:style w:type="character" w:customStyle="1" w:styleId="bhl">
    <w:name w:val="bhl"/>
    <w:basedOn w:val="DefaultParagraphFont"/>
    <w:rsid w:val="006C65F9"/>
  </w:style>
  <w:style w:type="paragraph" w:customStyle="1" w:styleId="TagGA11">
    <w:name w:val="Tag GA 11"/>
    <w:basedOn w:val="TOC1"/>
    <w:qFormat/>
    <w:rsid w:val="006C65F9"/>
    <w:pPr>
      <w:spacing w:before="0" w:after="160"/>
    </w:pPr>
    <w:rPr>
      <w:rFonts w:ascii="Georgia" w:eastAsia="Calibri" w:hAnsi="Georgia"/>
      <w:u w:val="none"/>
      <w:lang w:bidi="ar-SA"/>
    </w:rPr>
  </w:style>
  <w:style w:type="paragraph" w:customStyle="1" w:styleId="CiteCard">
    <w:name w:val="Cite/Card"/>
    <w:basedOn w:val="TOC2"/>
    <w:qFormat/>
    <w:rsid w:val="006C65F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C65F9"/>
    <w:rPr>
      <w:rFonts w:ascii="Georgia" w:eastAsia="Times New Roman" w:hAnsi="Georgia" w:hint="default"/>
      <w:sz w:val="22"/>
      <w:u w:val="single"/>
      <w:lang w:eastAsia="zh-CN"/>
    </w:rPr>
  </w:style>
  <w:style w:type="character" w:customStyle="1" w:styleId="addmd">
    <w:name w:val="addmd"/>
    <w:basedOn w:val="DefaultParagraphFont"/>
    <w:rsid w:val="006C65F9"/>
  </w:style>
  <w:style w:type="character" w:customStyle="1" w:styleId="UnderlinedTextCharChar">
    <w:name w:val="Underlined Text Char Char"/>
    <w:basedOn w:val="DefaultParagraphFont"/>
    <w:rsid w:val="006C65F9"/>
    <w:rPr>
      <w:rFonts w:cs="Arial"/>
      <w:bCs/>
      <w:noProof w:val="0"/>
      <w:szCs w:val="26"/>
      <w:u w:val="single"/>
      <w:lang w:val="en-US" w:eastAsia="en-US" w:bidi="ar-SA"/>
    </w:rPr>
  </w:style>
  <w:style w:type="character" w:customStyle="1" w:styleId="CardText1Char">
    <w:name w:val="Card Text 1 Char"/>
    <w:rsid w:val="006C65F9"/>
    <w:rPr>
      <w:rFonts w:ascii="Georgia" w:hAnsi="Georgia"/>
      <w:color w:val="000000"/>
      <w:sz w:val="22"/>
      <w:szCs w:val="22"/>
      <w:u w:val="single"/>
    </w:rPr>
  </w:style>
  <w:style w:type="character" w:customStyle="1" w:styleId="BoldUnderlining">
    <w:name w:val="Bold Underlining"/>
    <w:rsid w:val="006C65F9"/>
    <w:rPr>
      <w:u w:val="single"/>
    </w:rPr>
  </w:style>
  <w:style w:type="character" w:customStyle="1" w:styleId="Intemphasis">
    <w:name w:val="Intemphasis"/>
    <w:uiPriority w:val="1"/>
    <w:qFormat/>
    <w:rsid w:val="006C65F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C65F9"/>
    <w:pPr>
      <w:ind w:left="288" w:right="288"/>
    </w:pPr>
    <w:rPr>
      <w:szCs w:val="16"/>
    </w:rPr>
  </w:style>
  <w:style w:type="character" w:customStyle="1" w:styleId="cardtextChar3">
    <w:name w:val="cardtext Char"/>
    <w:basedOn w:val="DefaultParagraphFont"/>
    <w:link w:val="cardtext2"/>
    <w:rsid w:val="006C65F9"/>
    <w:rPr>
      <w:rFonts w:ascii="Calibri" w:hAnsi="Calibri"/>
      <w:sz w:val="22"/>
      <w:szCs w:val="16"/>
    </w:rPr>
  </w:style>
  <w:style w:type="character" w:customStyle="1" w:styleId="BoldUnderlineChar10">
    <w:name w:val="BoldUnderline Char1"/>
    <w:rsid w:val="006C65F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C65F9"/>
    <w:pPr>
      <w:spacing w:after="200"/>
      <w:contextualSpacing/>
    </w:pPr>
    <w:rPr>
      <w:rFonts w:eastAsia="Calibri"/>
      <w:u w:val="single"/>
    </w:rPr>
  </w:style>
  <w:style w:type="character" w:customStyle="1" w:styleId="UnderlinedCardTextChar">
    <w:name w:val="Underlined Card Text Char"/>
    <w:link w:val="UnderlinedCardText"/>
    <w:rsid w:val="006C65F9"/>
    <w:rPr>
      <w:rFonts w:ascii="Calibri" w:eastAsia="Calibri" w:hAnsi="Calibri"/>
      <w:sz w:val="22"/>
      <w:u w:val="single"/>
    </w:rPr>
  </w:style>
  <w:style w:type="character" w:customStyle="1" w:styleId="Hyperlink6">
    <w:name w:val="Hyperlink6"/>
    <w:basedOn w:val="DefaultParagraphFont"/>
    <w:rsid w:val="006C65F9"/>
    <w:rPr>
      <w:color w:val="3300CC"/>
      <w:u w:val="single"/>
    </w:rPr>
  </w:style>
  <w:style w:type="paragraph" w:customStyle="1" w:styleId="Tag12">
    <w:name w:val="Tag12"/>
    <w:basedOn w:val="Normal"/>
    <w:qFormat/>
    <w:rsid w:val="006C65F9"/>
    <w:pPr>
      <w:contextualSpacing/>
    </w:pPr>
    <w:rPr>
      <w:rFonts w:eastAsia="Cambria"/>
      <w:b/>
    </w:rPr>
  </w:style>
  <w:style w:type="character" w:customStyle="1" w:styleId="citation">
    <w:name w:val="citation"/>
    <w:basedOn w:val="DefaultParagraphFont"/>
    <w:rsid w:val="006C65F9"/>
  </w:style>
  <w:style w:type="paragraph" w:customStyle="1" w:styleId="UnderlineText">
    <w:name w:val="Underline Text"/>
    <w:basedOn w:val="Normal"/>
    <w:link w:val="UnderlineTextChar"/>
    <w:qFormat/>
    <w:rsid w:val="006C65F9"/>
    <w:pPr>
      <w:ind w:left="288"/>
    </w:pPr>
    <w:rPr>
      <w:rFonts w:eastAsia="Times New Roman"/>
      <w:u w:val="single"/>
    </w:rPr>
  </w:style>
  <w:style w:type="character" w:customStyle="1" w:styleId="UnderlineTextChar">
    <w:name w:val="Underline Text Char"/>
    <w:basedOn w:val="DefaultParagraphFont"/>
    <w:link w:val="UnderlineText"/>
    <w:rsid w:val="006C65F9"/>
    <w:rPr>
      <w:rFonts w:ascii="Calibri" w:eastAsia="Times New Roman" w:hAnsi="Calibri"/>
      <w:sz w:val="22"/>
      <w:u w:val="single"/>
    </w:rPr>
  </w:style>
  <w:style w:type="character" w:customStyle="1" w:styleId="il">
    <w:name w:val="il"/>
    <w:basedOn w:val="DefaultParagraphFont"/>
    <w:rsid w:val="006C65F9"/>
  </w:style>
  <w:style w:type="character" w:customStyle="1" w:styleId="commentstext">
    <w:name w:val="comments_text"/>
    <w:uiPriority w:val="99"/>
    <w:rsid w:val="006C65F9"/>
    <w:rPr>
      <w:rFonts w:cs="Times New Roman"/>
    </w:rPr>
  </w:style>
  <w:style w:type="paragraph" w:customStyle="1" w:styleId="Heading42">
    <w:name w:val="Heading 42"/>
    <w:basedOn w:val="Normal"/>
    <w:qFormat/>
    <w:rsid w:val="006C65F9"/>
    <w:rPr>
      <w:rFonts w:eastAsia="Times New Roman"/>
    </w:rPr>
  </w:style>
  <w:style w:type="paragraph" w:customStyle="1" w:styleId="DebateNormal">
    <w:name w:val="DebateNormal"/>
    <w:basedOn w:val="Normal"/>
    <w:link w:val="DebateNormalChar"/>
    <w:qFormat/>
    <w:rsid w:val="006C65F9"/>
    <w:pPr>
      <w:spacing w:line="276" w:lineRule="auto"/>
    </w:pPr>
    <w:rPr>
      <w:rFonts w:eastAsia="Calibri"/>
      <w:szCs w:val="20"/>
    </w:rPr>
  </w:style>
  <w:style w:type="character" w:customStyle="1" w:styleId="DebateNormalChar">
    <w:name w:val="DebateNormal Char"/>
    <w:basedOn w:val="DefaultParagraphFont"/>
    <w:link w:val="DebateNormal"/>
    <w:rsid w:val="006C65F9"/>
    <w:rPr>
      <w:rFonts w:ascii="Calibri" w:eastAsia="Calibri" w:hAnsi="Calibri"/>
      <w:sz w:val="22"/>
      <w:szCs w:val="20"/>
    </w:rPr>
  </w:style>
  <w:style w:type="paragraph" w:customStyle="1" w:styleId="DebateEmphasis">
    <w:name w:val="DebateEmphasis"/>
    <w:basedOn w:val="Normal"/>
    <w:link w:val="DebateEmphasisChar"/>
    <w:qFormat/>
    <w:rsid w:val="006C65F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C65F9"/>
    <w:rPr>
      <w:rFonts w:ascii="Calibri" w:eastAsia="Calibri" w:hAnsi="Calibri"/>
      <w:b/>
      <w:sz w:val="22"/>
      <w:szCs w:val="20"/>
      <w:u w:val="single"/>
    </w:rPr>
  </w:style>
  <w:style w:type="paragraph" w:customStyle="1" w:styleId="NormalCite">
    <w:name w:val="NormalCite"/>
    <w:link w:val="NormalCiteChar"/>
    <w:qFormat/>
    <w:rsid w:val="006C65F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C65F9"/>
    <w:rPr>
      <w:rFonts w:ascii="Times New Roman" w:eastAsiaTheme="minorHAnsi" w:hAnsi="Times New Roman" w:cs="Times New Roman"/>
      <w:sz w:val="18"/>
      <w:szCs w:val="22"/>
    </w:rPr>
  </w:style>
  <w:style w:type="character" w:customStyle="1" w:styleId="articletext">
    <w:name w:val="articletext"/>
    <w:basedOn w:val="DefaultParagraphFont"/>
    <w:rsid w:val="006C65F9"/>
  </w:style>
  <w:style w:type="character" w:customStyle="1" w:styleId="grey10">
    <w:name w:val="grey10"/>
    <w:basedOn w:val="DefaultParagraphFont"/>
    <w:rsid w:val="006C65F9"/>
  </w:style>
  <w:style w:type="character" w:customStyle="1" w:styleId="navy13bd">
    <w:name w:val="navy13bd"/>
    <w:basedOn w:val="DefaultParagraphFont"/>
    <w:rsid w:val="006C65F9"/>
  </w:style>
  <w:style w:type="character" w:customStyle="1" w:styleId="Style9ptUnderline2">
    <w:name w:val="Style 9 pt Underline2"/>
    <w:basedOn w:val="DefaultParagraphFont"/>
    <w:rsid w:val="006C65F9"/>
    <w:rPr>
      <w:sz w:val="20"/>
      <w:u w:val="single"/>
    </w:rPr>
  </w:style>
  <w:style w:type="character" w:customStyle="1" w:styleId="Style9ptBoldUnderline1">
    <w:name w:val="Style 9 pt Bold Underline1"/>
    <w:basedOn w:val="DefaultParagraphFont"/>
    <w:rsid w:val="006C65F9"/>
    <w:rPr>
      <w:b/>
      <w:bCs/>
      <w:sz w:val="20"/>
      <w:u w:val="single"/>
    </w:rPr>
  </w:style>
  <w:style w:type="character" w:customStyle="1" w:styleId="TagsCharChar">
    <w:name w:val="Tags Char Char"/>
    <w:basedOn w:val="DefaultParagraphFont"/>
    <w:rsid w:val="006C65F9"/>
    <w:rPr>
      <w:rFonts w:eastAsia="SimSun"/>
      <w:b/>
      <w:sz w:val="24"/>
      <w:lang w:val="en-US" w:eastAsia="zh-CN" w:bidi="ar-SA"/>
    </w:rPr>
  </w:style>
  <w:style w:type="paragraph" w:customStyle="1" w:styleId="cardCharCharCharChar">
    <w:name w:val="card Char Char Char Char"/>
    <w:basedOn w:val="Normal"/>
    <w:qFormat/>
    <w:rsid w:val="006C65F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6C65F9"/>
    <w:rPr>
      <w:rFonts w:eastAsia="Times New Roman"/>
      <w:u w:val="single"/>
    </w:rPr>
  </w:style>
  <w:style w:type="character" w:customStyle="1" w:styleId="CARDChar0">
    <w:name w:val="CARD Char"/>
    <w:basedOn w:val="DefaultParagraphFont"/>
    <w:link w:val="CARD0"/>
    <w:rsid w:val="006C65F9"/>
    <w:rPr>
      <w:rFonts w:ascii="Calibri" w:eastAsia="Times New Roman" w:hAnsi="Calibri"/>
      <w:sz w:val="22"/>
      <w:u w:val="single"/>
    </w:rPr>
  </w:style>
  <w:style w:type="paragraph" w:customStyle="1" w:styleId="Normal2">
    <w:name w:val="Normal2"/>
    <w:basedOn w:val="Normal"/>
    <w:qFormat/>
    <w:rsid w:val="006C65F9"/>
    <w:rPr>
      <w:rFonts w:eastAsia="Times New Roman"/>
    </w:rPr>
  </w:style>
  <w:style w:type="character" w:customStyle="1" w:styleId="Style11ptThickunderline">
    <w:name w:val="Style 11 pt Thick underline"/>
    <w:rsid w:val="006C65F9"/>
    <w:rPr>
      <w:rFonts w:ascii="Times New Roman" w:hAnsi="Times New Roman"/>
      <w:sz w:val="20"/>
      <w:u w:val="single"/>
    </w:rPr>
  </w:style>
  <w:style w:type="character" w:customStyle="1" w:styleId="Style11ptBoldThickunderline">
    <w:name w:val="Style 11 pt Bold Thick underline"/>
    <w:rsid w:val="006C65F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C65F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C65F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C65F9"/>
    <w:rPr>
      <w:u w:val="single"/>
    </w:rPr>
  </w:style>
  <w:style w:type="character" w:customStyle="1" w:styleId="StyleUnderlineBoldIndent11ptChar">
    <w:name w:val="Style Underline + Bold Indent + 11 pt Char"/>
    <w:link w:val="StyleUnderlineBoldIndent11pt"/>
    <w:rsid w:val="006C65F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C65F9"/>
    <w:rPr>
      <w:b/>
      <w:bCs/>
      <w:u w:val="single"/>
    </w:rPr>
  </w:style>
  <w:style w:type="character" w:customStyle="1" w:styleId="StyleUnderlineBoldIndent11ptBoldChar">
    <w:name w:val="Style Underline + Bold Indent + 11 pt Bold Char"/>
    <w:link w:val="StyleUnderlineBoldIndent11ptBold"/>
    <w:rsid w:val="006C65F9"/>
    <w:rPr>
      <w:rFonts w:ascii="Calibri" w:eastAsia="Times New Roman" w:hAnsi="Calibri"/>
      <w:b/>
      <w:bCs/>
      <w:sz w:val="22"/>
      <w:szCs w:val="20"/>
      <w:u w:val="single"/>
    </w:rPr>
  </w:style>
  <w:style w:type="paragraph" w:customStyle="1" w:styleId="Normal20pt">
    <w:name w:val="Normal  + 20 pt"/>
    <w:basedOn w:val="Normal"/>
    <w:uiPriority w:val="6"/>
    <w:qFormat/>
    <w:rsid w:val="006C65F9"/>
    <w:rPr>
      <w:bCs/>
      <w:u w:val="single"/>
    </w:rPr>
  </w:style>
  <w:style w:type="paragraph" w:customStyle="1" w:styleId="author-name">
    <w:name w:val="author-name"/>
    <w:basedOn w:val="Normal"/>
    <w:qFormat/>
    <w:rsid w:val="006C65F9"/>
    <w:pPr>
      <w:spacing w:before="100" w:beforeAutospacing="1" w:after="100" w:afterAutospacing="1"/>
    </w:pPr>
    <w:rPr>
      <w:rFonts w:eastAsia="Times New Roman"/>
    </w:rPr>
  </w:style>
  <w:style w:type="paragraph" w:customStyle="1" w:styleId="author-credentials">
    <w:name w:val="author-credentials"/>
    <w:basedOn w:val="Normal"/>
    <w:qFormat/>
    <w:rsid w:val="006C65F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C65F9"/>
    <w:rPr>
      <w:rFonts w:ascii="Consolas" w:hAnsi="Consolas" w:cs="Consolas"/>
      <w:sz w:val="20"/>
      <w:szCs w:val="20"/>
    </w:rPr>
  </w:style>
  <w:style w:type="character" w:customStyle="1" w:styleId="headline">
    <w:name w:val="headline"/>
    <w:basedOn w:val="DefaultParagraphFont"/>
    <w:rsid w:val="006C65F9"/>
  </w:style>
  <w:style w:type="character" w:customStyle="1" w:styleId="yshortcuts">
    <w:name w:val="yshortcuts"/>
    <w:basedOn w:val="DefaultParagraphFont"/>
    <w:rsid w:val="006C65F9"/>
  </w:style>
  <w:style w:type="character" w:customStyle="1" w:styleId="HotRouteChar0">
    <w:name w:val="Hot Route Char"/>
    <w:link w:val="HotRoute"/>
    <w:rsid w:val="006C65F9"/>
    <w:rPr>
      <w:rFonts w:ascii="Calibri" w:eastAsia="Times New Roman" w:hAnsi="Calibri"/>
      <w:sz w:val="22"/>
    </w:rPr>
  </w:style>
  <w:style w:type="paragraph" w:styleId="PlainText">
    <w:name w:val="Plain Text"/>
    <w:basedOn w:val="Normal"/>
    <w:link w:val="PlainTextChar"/>
    <w:rsid w:val="006C65F9"/>
    <w:rPr>
      <w:rFonts w:ascii="Courier New" w:eastAsia="Times New Roman" w:hAnsi="Courier New" w:cs="Courier New"/>
      <w:szCs w:val="20"/>
    </w:rPr>
  </w:style>
  <w:style w:type="character" w:customStyle="1" w:styleId="PlainTextChar">
    <w:name w:val="Plain Text Char"/>
    <w:basedOn w:val="DefaultParagraphFont"/>
    <w:link w:val="PlainText"/>
    <w:rsid w:val="006C65F9"/>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C65F9"/>
    <w:rPr>
      <w:sz w:val="12"/>
    </w:rPr>
  </w:style>
  <w:style w:type="character" w:customStyle="1" w:styleId="MicrotextChar0">
    <w:name w:val="Microtext Char"/>
    <w:link w:val="Microtext0"/>
    <w:rsid w:val="006C65F9"/>
    <w:rPr>
      <w:rFonts w:ascii="Calibri" w:hAnsi="Calibri"/>
      <w:sz w:val="12"/>
    </w:rPr>
  </w:style>
  <w:style w:type="paragraph" w:customStyle="1" w:styleId="Style6">
    <w:name w:val="Style6"/>
    <w:basedOn w:val="Normal"/>
    <w:link w:val="Style6Char"/>
    <w:autoRedefine/>
    <w:qFormat/>
    <w:rsid w:val="006C65F9"/>
    <w:rPr>
      <w:b/>
    </w:rPr>
  </w:style>
  <w:style w:type="character" w:customStyle="1" w:styleId="Style6Char">
    <w:name w:val="Style6 Char"/>
    <w:basedOn w:val="DefaultParagraphFont"/>
    <w:link w:val="Style6"/>
    <w:rsid w:val="006C65F9"/>
    <w:rPr>
      <w:rFonts w:ascii="Calibri" w:hAnsi="Calibri"/>
      <w:b/>
      <w:sz w:val="22"/>
    </w:rPr>
  </w:style>
  <w:style w:type="paragraph" w:customStyle="1" w:styleId="Style11">
    <w:name w:val="Style11"/>
    <w:basedOn w:val="Normal"/>
    <w:link w:val="Style11Char"/>
    <w:qFormat/>
    <w:rsid w:val="006C65F9"/>
    <w:rPr>
      <w:rFonts w:eastAsia="Times New Roman"/>
      <w:b/>
      <w:szCs w:val="20"/>
      <w:u w:val="thick"/>
    </w:rPr>
  </w:style>
  <w:style w:type="paragraph" w:customStyle="1" w:styleId="Style12">
    <w:name w:val="Style12"/>
    <w:basedOn w:val="Normal"/>
    <w:link w:val="Style12Char"/>
    <w:qFormat/>
    <w:rsid w:val="006C65F9"/>
    <w:rPr>
      <w:rFonts w:eastAsia="Times New Roman"/>
      <w:b/>
      <w:u w:val="thick"/>
    </w:rPr>
  </w:style>
  <w:style w:type="character" w:customStyle="1" w:styleId="Style11Char">
    <w:name w:val="Style11 Char"/>
    <w:basedOn w:val="DefaultParagraphFont"/>
    <w:link w:val="Style11"/>
    <w:rsid w:val="006C65F9"/>
    <w:rPr>
      <w:rFonts w:ascii="Calibri" w:eastAsia="Times New Roman" w:hAnsi="Calibri"/>
      <w:b/>
      <w:sz w:val="22"/>
      <w:szCs w:val="20"/>
      <w:u w:val="thick"/>
    </w:rPr>
  </w:style>
  <w:style w:type="character" w:customStyle="1" w:styleId="Style12Char">
    <w:name w:val="Style12 Char"/>
    <w:basedOn w:val="DefaultParagraphFont"/>
    <w:link w:val="Style12"/>
    <w:rsid w:val="006C65F9"/>
    <w:rPr>
      <w:rFonts w:ascii="Calibri" w:eastAsia="Times New Roman" w:hAnsi="Calibri"/>
      <w:b/>
      <w:sz w:val="22"/>
      <w:u w:val="thick"/>
    </w:rPr>
  </w:style>
  <w:style w:type="character" w:customStyle="1" w:styleId="caps-label">
    <w:name w:val="caps-label"/>
    <w:basedOn w:val="DefaultParagraphFont"/>
    <w:rsid w:val="006C65F9"/>
  </w:style>
  <w:style w:type="character" w:customStyle="1" w:styleId="wikiexternallink">
    <w:name w:val="wikiexternallink"/>
    <w:basedOn w:val="DefaultParagraphFont"/>
    <w:rsid w:val="006C65F9"/>
  </w:style>
  <w:style w:type="character" w:customStyle="1" w:styleId="StyleStyleBoldUnderlineIntenseEmphasisUnderlineapple-style-s">
    <w:name w:val="Style Style Bold UnderlineIntense EmphasisUnderlineapple-style-s..."/>
    <w:basedOn w:val="DefaultParagraphFont"/>
    <w:rsid w:val="006C65F9"/>
    <w:rPr>
      <w:b w:val="0"/>
      <w:bCs w:val="0"/>
      <w:sz w:val="22"/>
      <w:u w:val="single"/>
      <w:bdr w:val="none" w:sz="0" w:space="0" w:color="auto"/>
    </w:rPr>
  </w:style>
  <w:style w:type="paragraph" w:customStyle="1" w:styleId="blocktitle0">
    <w:name w:val="block title"/>
    <w:basedOn w:val="Normal"/>
    <w:link w:val="blocktitleChar0"/>
    <w:autoRedefine/>
    <w:qFormat/>
    <w:rsid w:val="006C65F9"/>
    <w:pPr>
      <w:spacing w:after="240"/>
      <w:jc w:val="center"/>
      <w:outlineLvl w:val="0"/>
    </w:pPr>
    <w:rPr>
      <w:rFonts w:eastAsia="Calibri"/>
      <w:b/>
      <w:caps/>
      <w:sz w:val="28"/>
      <w:szCs w:val="28"/>
      <w:lang w:val="es-ES"/>
    </w:rPr>
  </w:style>
  <w:style w:type="character" w:customStyle="1" w:styleId="UnderlineCard">
    <w:name w:val="Underline Card"/>
    <w:uiPriority w:val="6"/>
    <w:qFormat/>
    <w:rsid w:val="006C65F9"/>
    <w:rPr>
      <w:rFonts w:ascii="Arial" w:hAnsi="Arial"/>
      <w:b w:val="0"/>
      <w:bCs/>
      <w:sz w:val="20"/>
      <w:u w:val="single"/>
    </w:rPr>
  </w:style>
  <w:style w:type="character" w:customStyle="1" w:styleId="story-author">
    <w:name w:val="story-author"/>
    <w:basedOn w:val="DefaultParagraphFont"/>
    <w:rsid w:val="006C65F9"/>
  </w:style>
  <w:style w:type="paragraph" w:customStyle="1" w:styleId="type">
    <w:name w:val="type"/>
    <w:basedOn w:val="Normal"/>
    <w:qFormat/>
    <w:rsid w:val="006C65F9"/>
    <w:pPr>
      <w:spacing w:before="100" w:beforeAutospacing="1" w:after="100" w:afterAutospacing="1"/>
    </w:pPr>
    <w:rPr>
      <w:rFonts w:eastAsia="Times New Roman"/>
    </w:rPr>
  </w:style>
  <w:style w:type="character" w:customStyle="1" w:styleId="institution">
    <w:name w:val="institution"/>
    <w:basedOn w:val="DefaultParagraphFont"/>
    <w:rsid w:val="006C65F9"/>
  </w:style>
  <w:style w:type="character" w:customStyle="1" w:styleId="abodyblack3">
    <w:name w:val="abodyblack3"/>
    <w:basedOn w:val="DefaultParagraphFont"/>
    <w:rsid w:val="006C65F9"/>
  </w:style>
  <w:style w:type="paragraph" w:customStyle="1" w:styleId="UnderlineChar2CharChar">
    <w:name w:val="Underline Char2 Char Char"/>
    <w:basedOn w:val="Normal"/>
    <w:link w:val="UnderlineChar2CharCharChar"/>
    <w:qFormat/>
    <w:rsid w:val="006C65F9"/>
    <w:rPr>
      <w:rFonts w:eastAsia="MS Mincho"/>
      <w:szCs w:val="20"/>
      <w:u w:val="single"/>
    </w:rPr>
  </w:style>
  <w:style w:type="character" w:customStyle="1" w:styleId="UnderlineChar2CharCharChar">
    <w:name w:val="Underline Char2 Char Char Char"/>
    <w:link w:val="UnderlineChar2CharChar"/>
    <w:rsid w:val="006C65F9"/>
    <w:rPr>
      <w:rFonts w:ascii="Calibri" w:eastAsia="MS Mincho" w:hAnsi="Calibri"/>
      <w:sz w:val="22"/>
      <w:szCs w:val="20"/>
      <w:u w:val="single"/>
    </w:rPr>
  </w:style>
  <w:style w:type="character" w:customStyle="1" w:styleId="CharacterStyle1">
    <w:name w:val="Character Style 1"/>
    <w:rsid w:val="006C65F9"/>
    <w:rPr>
      <w:sz w:val="20"/>
      <w:szCs w:val="20"/>
    </w:rPr>
  </w:style>
  <w:style w:type="character" w:customStyle="1" w:styleId="FontStyle177">
    <w:name w:val="Font Style177"/>
    <w:basedOn w:val="DefaultParagraphFont"/>
    <w:uiPriority w:val="99"/>
    <w:rsid w:val="006C65F9"/>
    <w:rPr>
      <w:rFonts w:ascii="Times New Roman" w:hAnsi="Times New Roman" w:cs="Times New Roman"/>
      <w:sz w:val="20"/>
      <w:szCs w:val="20"/>
    </w:rPr>
  </w:style>
  <w:style w:type="character" w:customStyle="1" w:styleId="FontStyle173">
    <w:name w:val="Font Style173"/>
    <w:basedOn w:val="DefaultParagraphFont"/>
    <w:uiPriority w:val="99"/>
    <w:rsid w:val="006C65F9"/>
    <w:rPr>
      <w:rFonts w:ascii="Times New Roman" w:hAnsi="Times New Roman" w:cs="Times New Roman"/>
      <w:sz w:val="14"/>
      <w:szCs w:val="14"/>
    </w:rPr>
  </w:style>
  <w:style w:type="character" w:customStyle="1" w:styleId="FontStyle151">
    <w:name w:val="Font Style151"/>
    <w:basedOn w:val="DefaultParagraphFont"/>
    <w:uiPriority w:val="99"/>
    <w:rsid w:val="006C65F9"/>
    <w:rPr>
      <w:rFonts w:ascii="Arial Narrow" w:hAnsi="Arial Narrow" w:cs="Arial Narrow"/>
      <w:b/>
      <w:bCs/>
      <w:sz w:val="12"/>
      <w:szCs w:val="12"/>
    </w:rPr>
  </w:style>
  <w:style w:type="character" w:customStyle="1" w:styleId="FontStyle156">
    <w:name w:val="Font Style156"/>
    <w:basedOn w:val="DefaultParagraphFont"/>
    <w:uiPriority w:val="99"/>
    <w:rsid w:val="006C65F9"/>
    <w:rPr>
      <w:rFonts w:ascii="Arial Narrow" w:hAnsi="Arial Narrow" w:cs="Arial Narrow"/>
      <w:sz w:val="8"/>
      <w:szCs w:val="8"/>
    </w:rPr>
  </w:style>
  <w:style w:type="character" w:customStyle="1" w:styleId="FontStyle160">
    <w:name w:val="Font Style160"/>
    <w:basedOn w:val="DefaultParagraphFont"/>
    <w:uiPriority w:val="99"/>
    <w:rsid w:val="006C65F9"/>
    <w:rPr>
      <w:rFonts w:ascii="Times New Roman" w:hAnsi="Times New Roman" w:cs="Times New Roman"/>
      <w:b/>
      <w:bCs/>
      <w:sz w:val="20"/>
      <w:szCs w:val="20"/>
    </w:rPr>
  </w:style>
  <w:style w:type="character" w:customStyle="1" w:styleId="FontStyle178">
    <w:name w:val="Font Style178"/>
    <w:basedOn w:val="DefaultParagraphFont"/>
    <w:uiPriority w:val="99"/>
    <w:rsid w:val="006C65F9"/>
    <w:rPr>
      <w:rFonts w:ascii="Times New Roman" w:hAnsi="Times New Roman" w:cs="Times New Roman"/>
      <w:sz w:val="18"/>
      <w:szCs w:val="18"/>
    </w:rPr>
  </w:style>
  <w:style w:type="paragraph" w:customStyle="1" w:styleId="Style14">
    <w:name w:val="Style14"/>
    <w:basedOn w:val="Normal"/>
    <w:uiPriority w:val="99"/>
    <w:qFormat/>
    <w:rsid w:val="006C65F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C65F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C65F9"/>
    <w:rPr>
      <w:rFonts w:ascii="Times New Roman" w:hAnsi="Times New Roman" w:cs="Times New Roman"/>
      <w:sz w:val="12"/>
      <w:szCs w:val="12"/>
    </w:rPr>
  </w:style>
  <w:style w:type="paragraph" w:customStyle="1" w:styleId="Style9">
    <w:name w:val="Style9"/>
    <w:basedOn w:val="Normal"/>
    <w:uiPriority w:val="99"/>
    <w:qFormat/>
    <w:rsid w:val="006C65F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C65F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C65F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C65F9"/>
    <w:rPr>
      <w:rFonts w:ascii="Times New Roman" w:hAnsi="Times New Roman" w:cs="Times New Roman"/>
      <w:sz w:val="16"/>
      <w:szCs w:val="16"/>
    </w:rPr>
  </w:style>
  <w:style w:type="character" w:customStyle="1" w:styleId="f">
    <w:name w:val="f"/>
    <w:basedOn w:val="DefaultParagraphFont"/>
    <w:rsid w:val="006C65F9"/>
  </w:style>
  <w:style w:type="character" w:customStyle="1" w:styleId="TagsChar2">
    <w:name w:val="Tags Char2"/>
    <w:rsid w:val="006C65F9"/>
    <w:rPr>
      <w:b/>
      <w:sz w:val="24"/>
    </w:rPr>
  </w:style>
  <w:style w:type="paragraph" w:customStyle="1" w:styleId="CardsFont6ptChar">
    <w:name w:val="Cards + Font: 6 pt Char"/>
    <w:basedOn w:val="Normal"/>
    <w:link w:val="CardsFont6ptCharChar"/>
    <w:qFormat/>
    <w:rsid w:val="006C65F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C65F9"/>
    <w:rPr>
      <w:rFonts w:ascii="Calibri" w:eastAsia="Times New Roman" w:hAnsi="Calibri"/>
      <w:sz w:val="12"/>
    </w:rPr>
  </w:style>
  <w:style w:type="character" w:customStyle="1" w:styleId="FontStyle172">
    <w:name w:val="Font Style172"/>
    <w:basedOn w:val="DefaultParagraphFont"/>
    <w:uiPriority w:val="99"/>
    <w:rsid w:val="006C65F9"/>
    <w:rPr>
      <w:rFonts w:ascii="Times New Roman" w:hAnsi="Times New Roman" w:cs="Times New Roman"/>
      <w:b/>
      <w:bCs/>
      <w:sz w:val="16"/>
      <w:szCs w:val="16"/>
    </w:rPr>
  </w:style>
  <w:style w:type="paragraph" w:customStyle="1" w:styleId="Style18">
    <w:name w:val="Style18"/>
    <w:basedOn w:val="Normal"/>
    <w:uiPriority w:val="99"/>
    <w:qFormat/>
    <w:rsid w:val="006C65F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C65F9"/>
    <w:rPr>
      <w:rFonts w:ascii="Times New Roman" w:hAnsi="Times New Roman" w:cs="Times New Roman"/>
      <w:i/>
      <w:iCs/>
      <w:sz w:val="16"/>
      <w:szCs w:val="16"/>
    </w:rPr>
  </w:style>
  <w:style w:type="character" w:customStyle="1" w:styleId="FontStyle162">
    <w:name w:val="Font Style162"/>
    <w:basedOn w:val="DefaultParagraphFont"/>
    <w:uiPriority w:val="99"/>
    <w:rsid w:val="006C65F9"/>
    <w:rPr>
      <w:rFonts w:ascii="Times New Roman" w:hAnsi="Times New Roman" w:cs="Times New Roman"/>
      <w:b/>
      <w:bCs/>
      <w:sz w:val="18"/>
      <w:szCs w:val="18"/>
    </w:rPr>
  </w:style>
  <w:style w:type="character" w:customStyle="1" w:styleId="FontStyle167">
    <w:name w:val="Font Style167"/>
    <w:basedOn w:val="DefaultParagraphFont"/>
    <w:uiPriority w:val="99"/>
    <w:rsid w:val="006C65F9"/>
    <w:rPr>
      <w:rFonts w:ascii="Times New Roman" w:hAnsi="Times New Roman" w:cs="Times New Roman"/>
      <w:sz w:val="10"/>
      <w:szCs w:val="10"/>
    </w:rPr>
  </w:style>
  <w:style w:type="character" w:customStyle="1" w:styleId="FontStyle174">
    <w:name w:val="Font Style174"/>
    <w:basedOn w:val="DefaultParagraphFont"/>
    <w:uiPriority w:val="99"/>
    <w:rsid w:val="006C65F9"/>
    <w:rPr>
      <w:rFonts w:ascii="Arial Narrow" w:hAnsi="Arial Narrow" w:cs="Arial Narrow"/>
      <w:b/>
      <w:bCs/>
      <w:sz w:val="18"/>
      <w:szCs w:val="18"/>
    </w:rPr>
  </w:style>
  <w:style w:type="paragraph" w:customStyle="1" w:styleId="Style47">
    <w:name w:val="Style47"/>
    <w:basedOn w:val="Normal"/>
    <w:uiPriority w:val="99"/>
    <w:qFormat/>
    <w:rsid w:val="006C65F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C65F9"/>
    <w:rPr>
      <w:rFonts w:ascii="Times New Roman" w:hAnsi="Times New Roman" w:cs="Times New Roman"/>
      <w:sz w:val="12"/>
      <w:szCs w:val="12"/>
    </w:rPr>
  </w:style>
  <w:style w:type="paragraph" w:customStyle="1" w:styleId="Style24">
    <w:name w:val="Style24"/>
    <w:basedOn w:val="Normal"/>
    <w:uiPriority w:val="99"/>
    <w:qFormat/>
    <w:rsid w:val="006C65F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C65F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C65F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C65F9"/>
    <w:rPr>
      <w:rFonts w:ascii="Times New Roman" w:hAnsi="Times New Roman" w:cs="Times New Roman"/>
      <w:b/>
      <w:bCs/>
      <w:sz w:val="18"/>
      <w:szCs w:val="18"/>
    </w:rPr>
  </w:style>
  <w:style w:type="paragraph" w:customStyle="1" w:styleId="Style21">
    <w:name w:val="Style21"/>
    <w:basedOn w:val="Normal"/>
    <w:uiPriority w:val="99"/>
    <w:qFormat/>
    <w:rsid w:val="006C65F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C65F9"/>
    <w:pPr>
      <w:widowControl w:val="0"/>
      <w:autoSpaceDE w:val="0"/>
      <w:autoSpaceDN w:val="0"/>
      <w:adjustRightInd w:val="0"/>
      <w:spacing w:line="198" w:lineRule="exact"/>
    </w:pPr>
    <w:rPr>
      <w:rFonts w:eastAsia="Times New Roman"/>
    </w:rPr>
  </w:style>
  <w:style w:type="paragraph" w:customStyle="1" w:styleId="Standard">
    <w:name w:val="Standard"/>
    <w:qFormat/>
    <w:rsid w:val="006C65F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C65F9"/>
    <w:rPr>
      <w:color w:val="000000"/>
      <w:sz w:val="32"/>
      <w:szCs w:val="32"/>
    </w:rPr>
  </w:style>
  <w:style w:type="paragraph" w:customStyle="1" w:styleId="Cardnon-underlined">
    <w:name w:val="Card non-underlined"/>
    <w:basedOn w:val="Normal"/>
    <w:link w:val="Cardnon-underlinedChar"/>
    <w:autoRedefine/>
    <w:uiPriority w:val="99"/>
    <w:qFormat/>
    <w:rsid w:val="006C65F9"/>
    <w:rPr>
      <w:rFonts w:eastAsia="Times New Roman"/>
      <w:szCs w:val="20"/>
    </w:rPr>
  </w:style>
  <w:style w:type="character" w:customStyle="1" w:styleId="Cardnon-underlinedChar">
    <w:name w:val="Card non-underlined Char"/>
    <w:basedOn w:val="DefaultParagraphFont"/>
    <w:link w:val="Cardnon-underlined"/>
    <w:uiPriority w:val="99"/>
    <w:rsid w:val="006C65F9"/>
    <w:rPr>
      <w:rFonts w:ascii="Calibri" w:eastAsia="Times New Roman" w:hAnsi="Calibri"/>
      <w:sz w:val="22"/>
      <w:szCs w:val="20"/>
    </w:rPr>
  </w:style>
  <w:style w:type="character" w:customStyle="1" w:styleId="TitleChar2">
    <w:name w:val="Title Char2"/>
    <w:basedOn w:val="DefaultParagraphFont"/>
    <w:uiPriority w:val="10"/>
    <w:qFormat/>
    <w:locked/>
    <w:rsid w:val="006C65F9"/>
    <w:rPr>
      <w:b/>
      <w:bCs/>
      <w:u w:val="single"/>
    </w:rPr>
  </w:style>
  <w:style w:type="paragraph" w:styleId="TOC3">
    <w:name w:val="toc 3"/>
    <w:basedOn w:val="Normal"/>
    <w:next w:val="Normal"/>
    <w:autoRedefine/>
    <w:qFormat/>
    <w:rsid w:val="006C65F9"/>
    <w:pPr>
      <w:ind w:left="400"/>
    </w:pPr>
    <w:rPr>
      <w:rFonts w:eastAsia="Times New Roman"/>
      <w:szCs w:val="20"/>
    </w:rPr>
  </w:style>
  <w:style w:type="paragraph" w:styleId="TOC4">
    <w:name w:val="toc 4"/>
    <w:basedOn w:val="Normal"/>
    <w:next w:val="Normal"/>
    <w:autoRedefine/>
    <w:rsid w:val="006C65F9"/>
    <w:pPr>
      <w:ind w:left="600"/>
    </w:pPr>
    <w:rPr>
      <w:rFonts w:eastAsia="Times New Roman"/>
      <w:szCs w:val="20"/>
    </w:rPr>
  </w:style>
  <w:style w:type="paragraph" w:styleId="TOC5">
    <w:name w:val="toc 5"/>
    <w:basedOn w:val="Normal"/>
    <w:next w:val="Normal"/>
    <w:autoRedefine/>
    <w:rsid w:val="006C65F9"/>
    <w:pPr>
      <w:ind w:left="800"/>
    </w:pPr>
    <w:rPr>
      <w:rFonts w:eastAsia="Times New Roman"/>
      <w:szCs w:val="20"/>
    </w:rPr>
  </w:style>
  <w:style w:type="paragraph" w:styleId="TOC6">
    <w:name w:val="toc 6"/>
    <w:basedOn w:val="Normal"/>
    <w:next w:val="Normal"/>
    <w:autoRedefine/>
    <w:rsid w:val="006C65F9"/>
    <w:pPr>
      <w:ind w:left="1000"/>
    </w:pPr>
    <w:rPr>
      <w:rFonts w:eastAsia="Times New Roman"/>
      <w:szCs w:val="20"/>
    </w:rPr>
  </w:style>
  <w:style w:type="paragraph" w:styleId="TOC7">
    <w:name w:val="toc 7"/>
    <w:basedOn w:val="Normal"/>
    <w:next w:val="Normal"/>
    <w:autoRedefine/>
    <w:rsid w:val="006C65F9"/>
    <w:pPr>
      <w:ind w:left="1200"/>
    </w:pPr>
    <w:rPr>
      <w:rFonts w:eastAsia="Times New Roman"/>
      <w:szCs w:val="20"/>
    </w:rPr>
  </w:style>
  <w:style w:type="paragraph" w:styleId="TOC8">
    <w:name w:val="toc 8"/>
    <w:basedOn w:val="Normal"/>
    <w:next w:val="Normal"/>
    <w:autoRedefine/>
    <w:rsid w:val="006C65F9"/>
    <w:pPr>
      <w:ind w:left="1400"/>
    </w:pPr>
    <w:rPr>
      <w:rFonts w:eastAsia="Times New Roman"/>
      <w:szCs w:val="20"/>
    </w:rPr>
  </w:style>
  <w:style w:type="character" w:customStyle="1" w:styleId="allocatoragentsleft">
    <w:name w:val="al_locatoragentsleft"/>
    <w:basedOn w:val="DefaultParagraphFont"/>
    <w:rsid w:val="006C65F9"/>
  </w:style>
  <w:style w:type="character" w:styleId="HTMLTypewriter">
    <w:name w:val="HTML Typewriter"/>
    <w:basedOn w:val="DefaultParagraphFont"/>
    <w:unhideWhenUsed/>
    <w:rsid w:val="006C65F9"/>
    <w:rPr>
      <w:rFonts w:ascii="Courier New" w:eastAsia="Times New Roman" w:hAnsi="Courier New" w:cs="Courier New"/>
      <w:sz w:val="20"/>
      <w:szCs w:val="20"/>
    </w:rPr>
  </w:style>
  <w:style w:type="paragraph" w:customStyle="1" w:styleId="Carding">
    <w:name w:val="Carding"/>
    <w:basedOn w:val="Normal"/>
    <w:uiPriority w:val="99"/>
    <w:qFormat/>
    <w:rsid w:val="006C65F9"/>
    <w:rPr>
      <w:rFonts w:eastAsia="Times New Roman"/>
      <w:sz w:val="18"/>
    </w:rPr>
  </w:style>
  <w:style w:type="character" w:customStyle="1" w:styleId="TagsChar1">
    <w:name w:val="Tags Char1"/>
    <w:basedOn w:val="DefaultParagraphFont"/>
    <w:rsid w:val="006C65F9"/>
    <w:rPr>
      <w:rFonts w:ascii="Arial Narrow" w:hAnsi="Arial Narrow"/>
      <w:b/>
      <w:noProof w:val="0"/>
      <w:sz w:val="22"/>
      <w:szCs w:val="60"/>
      <w:lang w:val="en-US" w:eastAsia="en-US" w:bidi="ar-SA"/>
    </w:rPr>
  </w:style>
  <w:style w:type="character" w:customStyle="1" w:styleId="aunderline">
    <w:name w:val="aunderline"/>
    <w:basedOn w:val="DefaultParagraphFont"/>
    <w:qFormat/>
    <w:rsid w:val="006C65F9"/>
    <w:rPr>
      <w:rFonts w:ascii="Times New Roman" w:hAnsi="Times New Roman"/>
      <w:sz w:val="20"/>
      <w:szCs w:val="24"/>
      <w:u w:val="thick"/>
    </w:rPr>
  </w:style>
  <w:style w:type="character" w:customStyle="1" w:styleId="tagChar1">
    <w:name w:val="tag Char1"/>
    <w:aliases w:val="Heading 2 Char1 Char Char Char Char"/>
    <w:basedOn w:val="DefaultParagraphFont"/>
    <w:rsid w:val="006C65F9"/>
    <w:rPr>
      <w:b/>
      <w:noProof w:val="0"/>
      <w:sz w:val="24"/>
      <w:lang w:val="en-US" w:eastAsia="en-US" w:bidi="ar-SA"/>
    </w:rPr>
  </w:style>
  <w:style w:type="character" w:customStyle="1" w:styleId="tagChar2">
    <w:name w:val="tag Char2"/>
    <w:basedOn w:val="DefaultParagraphFont"/>
    <w:qFormat/>
    <w:rsid w:val="006C65F9"/>
    <w:rPr>
      <w:b/>
      <w:noProof w:val="0"/>
      <w:sz w:val="24"/>
      <w:lang w:val="en-US" w:eastAsia="en-US" w:bidi="ar-SA"/>
    </w:rPr>
  </w:style>
  <w:style w:type="character" w:customStyle="1" w:styleId="Taggin-New">
    <w:name w:val="Taggin - New"/>
    <w:basedOn w:val="DefaultParagraphFont"/>
    <w:rsid w:val="006C65F9"/>
    <w:rPr>
      <w:rFonts w:ascii="Arial Narrow" w:hAnsi="Arial Narrow"/>
      <w:b/>
      <w:sz w:val="22"/>
    </w:rPr>
  </w:style>
  <w:style w:type="character" w:customStyle="1" w:styleId="Boxing-New">
    <w:name w:val="Boxing - New"/>
    <w:basedOn w:val="DefaultParagraphFont"/>
    <w:rsid w:val="006C65F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C65F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C65F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C65F9"/>
    <w:rPr>
      <w:rFonts w:ascii="Garamond" w:hAnsi="Garamond"/>
      <w:sz w:val="22"/>
      <w:szCs w:val="24"/>
      <w:u w:val="single"/>
      <w:lang w:val="en-US" w:eastAsia="en-US" w:bidi="ar-SA"/>
    </w:rPr>
  </w:style>
  <w:style w:type="paragraph" w:customStyle="1" w:styleId="Style2">
    <w:name w:val="Style2"/>
    <w:basedOn w:val="Heading4"/>
    <w:qFormat/>
    <w:rsid w:val="006C65F9"/>
    <w:rPr>
      <w:rFonts w:eastAsia="Times New Roman" w:cs="Times New Roman"/>
      <w:iCs/>
      <w:caps/>
      <w:szCs w:val="20"/>
    </w:rPr>
  </w:style>
  <w:style w:type="character" w:customStyle="1" w:styleId="pagetitle">
    <w:name w:val="pagetitle"/>
    <w:basedOn w:val="DefaultParagraphFont"/>
    <w:rsid w:val="006C65F9"/>
  </w:style>
  <w:style w:type="paragraph" w:customStyle="1" w:styleId="text">
    <w:name w:val="text"/>
    <w:basedOn w:val="Normal"/>
    <w:uiPriority w:val="99"/>
    <w:qFormat/>
    <w:rsid w:val="006C65F9"/>
    <w:pPr>
      <w:spacing w:before="100" w:beforeAutospacing="1" w:after="100" w:afterAutospacing="1"/>
    </w:pPr>
    <w:rPr>
      <w:rFonts w:eastAsia="Times New Roman"/>
    </w:rPr>
  </w:style>
  <w:style w:type="character" w:customStyle="1" w:styleId="StyleUnderlineCharChar9ptBold1">
    <w:name w:val="Style Underline Char Char + 9 pt Bold1"/>
    <w:rsid w:val="006C65F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C65F9"/>
    <w:rPr>
      <w:rFonts w:ascii="Times New Roman" w:hAnsi="Times New Roman"/>
      <w:sz w:val="20"/>
      <w:szCs w:val="24"/>
      <w:u w:val="single"/>
      <w:lang w:val="en-US" w:eastAsia="en-US" w:bidi="ar-SA"/>
    </w:rPr>
  </w:style>
  <w:style w:type="character" w:customStyle="1" w:styleId="Style9ptBoldUnderline">
    <w:name w:val="Style 9 pt Bold Underline"/>
    <w:rsid w:val="006C65F9"/>
    <w:rPr>
      <w:b/>
      <w:bCs/>
      <w:sz w:val="20"/>
      <w:u w:val="single"/>
    </w:rPr>
  </w:style>
  <w:style w:type="paragraph" w:customStyle="1" w:styleId="StyleUnderline9pt0">
    <w:name w:val="Style Underline + 9 pt"/>
    <w:link w:val="StyleUnderline9ptChar"/>
    <w:qFormat/>
    <w:rsid w:val="006C65F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C65F9"/>
    <w:rPr>
      <w:rFonts w:ascii="Arial" w:eastAsia="Times New Roman" w:hAnsi="Arial" w:cs="Times New Roman"/>
      <w:sz w:val="22"/>
      <w:szCs w:val="20"/>
      <w:u w:val="single"/>
    </w:rPr>
  </w:style>
  <w:style w:type="character" w:customStyle="1" w:styleId="StyleUnderlineChar1Bold">
    <w:name w:val="Style Underline Char1 + Bold"/>
    <w:rsid w:val="006C65F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6C65F9"/>
    <w:pPr>
      <w:widowControl w:val="0"/>
    </w:pPr>
    <w:rPr>
      <w:bCs/>
      <w:kern w:val="32"/>
      <w:szCs w:val="20"/>
      <w:lang w:eastAsia="ar-SA"/>
    </w:rPr>
  </w:style>
  <w:style w:type="character" w:customStyle="1" w:styleId="Stylecard9ptChar">
    <w:name w:val="Style card + 9 pt Char"/>
    <w:basedOn w:val="cardChar"/>
    <w:link w:val="Stylecard9pt"/>
    <w:rsid w:val="006C65F9"/>
    <w:rPr>
      <w:rFonts w:ascii="Times New Roman" w:hAnsi="Times New Roman"/>
      <w:bCs/>
      <w:kern w:val="32"/>
      <w:sz w:val="16"/>
      <w:szCs w:val="20"/>
      <w:lang w:eastAsia="ar-SA"/>
    </w:rPr>
  </w:style>
  <w:style w:type="character" w:customStyle="1" w:styleId="TagsCharCharChar">
    <w:name w:val="Tags Char Char Char"/>
    <w:basedOn w:val="DefaultParagraphFont"/>
    <w:rsid w:val="006C65F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C65F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C65F9"/>
    <w:rPr>
      <w:rFonts w:ascii="Times" w:hAnsi="Times"/>
      <w:b w:val="0"/>
      <w:bCs/>
      <w:sz w:val="20"/>
      <w:u w:val="single"/>
    </w:rPr>
  </w:style>
  <w:style w:type="character" w:customStyle="1" w:styleId="blubigktbiz">
    <w:name w:val="blubigktbiz"/>
    <w:rsid w:val="006C65F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C65F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C65F9"/>
    <w:rPr>
      <w:rFonts w:ascii="Calibri" w:hAnsi="Calibri"/>
      <w:color w:val="000000"/>
      <w:sz w:val="22"/>
      <w:lang w:val="x-none" w:eastAsia="x-none"/>
    </w:rPr>
  </w:style>
  <w:style w:type="character" w:customStyle="1" w:styleId="Style4CharChar">
    <w:name w:val="Style4 Char Char"/>
    <w:basedOn w:val="DefaultParagraphFont"/>
    <w:rsid w:val="006C65F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C65F9"/>
    <w:rPr>
      <w:rFonts w:ascii="Times New Roman" w:hAnsi="Times New Roman" w:cs="Times New Roman"/>
      <w:sz w:val="16"/>
      <w:szCs w:val="16"/>
    </w:rPr>
  </w:style>
  <w:style w:type="character" w:customStyle="1" w:styleId="StyleEmphasisArial12ptBold">
    <w:name w:val="Style Emphasis + Arial 12 pt Bold"/>
    <w:rsid w:val="006C65F9"/>
    <w:rPr>
      <w:rFonts w:ascii="Arial" w:hAnsi="Arial"/>
      <w:b/>
      <w:bCs/>
      <w:i/>
      <w:iCs/>
      <w:sz w:val="24"/>
    </w:rPr>
  </w:style>
  <w:style w:type="character" w:customStyle="1" w:styleId="super">
    <w:name w:val="super"/>
    <w:rsid w:val="006C65F9"/>
  </w:style>
  <w:style w:type="character" w:customStyle="1" w:styleId="text30">
    <w:name w:val="text30"/>
    <w:rsid w:val="006C65F9"/>
  </w:style>
  <w:style w:type="character" w:customStyle="1" w:styleId="uppercase">
    <w:name w:val="uppercase"/>
    <w:rsid w:val="006C65F9"/>
  </w:style>
  <w:style w:type="character" w:customStyle="1" w:styleId="bodytext0">
    <w:name w:val="bodytext"/>
    <w:rsid w:val="006C65F9"/>
  </w:style>
  <w:style w:type="character" w:customStyle="1" w:styleId="entry-title">
    <w:name w:val="entry-title"/>
    <w:rsid w:val="006C65F9"/>
  </w:style>
  <w:style w:type="character" w:customStyle="1" w:styleId="BodyTextIndentChar1">
    <w:name w:val="Body Text Indent Char1"/>
    <w:basedOn w:val="DefaultParagraphFont"/>
    <w:uiPriority w:val="99"/>
    <w:semiHidden/>
    <w:rsid w:val="006C65F9"/>
    <w:rPr>
      <w:rFonts w:ascii="Times New Roman" w:hAnsi="Times New Roman" w:cs="Times New Roman"/>
      <w:sz w:val="20"/>
    </w:rPr>
  </w:style>
  <w:style w:type="character" w:customStyle="1" w:styleId="Style6pt">
    <w:name w:val="Style 6 pt"/>
    <w:basedOn w:val="DefaultParagraphFont"/>
    <w:qFormat/>
    <w:rsid w:val="006C65F9"/>
    <w:rPr>
      <w:sz w:val="12"/>
    </w:rPr>
  </w:style>
  <w:style w:type="character" w:customStyle="1" w:styleId="CiteCharCharCharCharCharChar">
    <w:name w:val="Cite Char Char Char Char Char Char"/>
    <w:basedOn w:val="DefaultParagraphFont"/>
    <w:rsid w:val="006C65F9"/>
    <w:rPr>
      <w:b/>
      <w:noProof w:val="0"/>
      <w:sz w:val="22"/>
      <w:szCs w:val="24"/>
      <w:u w:val="single"/>
      <w:lang w:val="en-US" w:eastAsia="en-US" w:bidi="ar-SA"/>
    </w:rPr>
  </w:style>
  <w:style w:type="character" w:customStyle="1" w:styleId="mainbody1">
    <w:name w:val="mainbody1"/>
    <w:basedOn w:val="DefaultParagraphFont"/>
    <w:rsid w:val="006C65F9"/>
    <w:rPr>
      <w:rFonts w:ascii="Verdana" w:hAnsi="Verdana" w:hint="default"/>
      <w:color w:val="000000"/>
      <w:sz w:val="22"/>
      <w:szCs w:val="22"/>
    </w:rPr>
  </w:style>
  <w:style w:type="character" w:customStyle="1" w:styleId="ssl4">
    <w:name w:val="ss_l4"/>
    <w:basedOn w:val="DefaultParagraphFont"/>
    <w:rsid w:val="006C65F9"/>
  </w:style>
  <w:style w:type="paragraph" w:customStyle="1" w:styleId="StyleNormalWeb11ptUnderline">
    <w:name w:val="Style Normal (Web) + 11 pt Underline"/>
    <w:basedOn w:val="NormalWeb"/>
    <w:link w:val="StyleNormalWeb11ptUnderlineChar"/>
    <w:qFormat/>
    <w:rsid w:val="006C65F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C65F9"/>
    <w:rPr>
      <w:rFonts w:ascii="Calibri" w:eastAsia="Calibri" w:hAnsi="Calibri" w:cs="Calibri"/>
      <w:sz w:val="22"/>
      <w:szCs w:val="22"/>
      <w:u w:val="single"/>
    </w:rPr>
  </w:style>
  <w:style w:type="character" w:customStyle="1" w:styleId="cit-first-element">
    <w:name w:val="cit-first-element"/>
    <w:basedOn w:val="DefaultParagraphFont"/>
    <w:rsid w:val="006C65F9"/>
  </w:style>
  <w:style w:type="character" w:customStyle="1" w:styleId="title1">
    <w:name w:val="title1"/>
    <w:basedOn w:val="DefaultParagraphFont"/>
    <w:rsid w:val="006C65F9"/>
  </w:style>
  <w:style w:type="character" w:customStyle="1" w:styleId="StyleThickunderline1">
    <w:name w:val="Style Thick underline1"/>
    <w:basedOn w:val="DefaultParagraphFont"/>
    <w:rsid w:val="006C65F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C65F9"/>
    <w:rPr>
      <w:rFonts w:ascii="Georgia" w:hAnsi="Georgia"/>
    </w:rPr>
  </w:style>
  <w:style w:type="character" w:customStyle="1" w:styleId="FooterChar1">
    <w:name w:val="Footer Char1"/>
    <w:basedOn w:val="DefaultParagraphFont"/>
    <w:uiPriority w:val="99"/>
    <w:semiHidden/>
    <w:rsid w:val="006C65F9"/>
    <w:rPr>
      <w:rFonts w:ascii="Georgia" w:hAnsi="Georgia"/>
    </w:rPr>
  </w:style>
  <w:style w:type="paragraph" w:customStyle="1" w:styleId="Underline20">
    <w:name w:val="Underline2"/>
    <w:basedOn w:val="Normal"/>
    <w:link w:val="Underline2Char"/>
    <w:autoRedefine/>
    <w:uiPriority w:val="4"/>
    <w:qFormat/>
    <w:rsid w:val="006C65F9"/>
    <w:rPr>
      <w:b/>
      <w:u w:val="single"/>
    </w:rPr>
  </w:style>
  <w:style w:type="character" w:customStyle="1" w:styleId="Underline2Char">
    <w:name w:val="Underline2 Char"/>
    <w:basedOn w:val="DefaultParagraphFont"/>
    <w:link w:val="Underline20"/>
    <w:uiPriority w:val="4"/>
    <w:qFormat/>
    <w:rsid w:val="006C65F9"/>
    <w:rPr>
      <w:rFonts w:ascii="Calibri" w:hAnsi="Calibri"/>
      <w:b/>
      <w:sz w:val="22"/>
      <w:u w:val="single"/>
    </w:rPr>
  </w:style>
  <w:style w:type="paragraph" w:customStyle="1" w:styleId="TableParagraph">
    <w:name w:val="Table Paragraph"/>
    <w:basedOn w:val="Normal"/>
    <w:uiPriority w:val="1"/>
    <w:qFormat/>
    <w:rsid w:val="006C65F9"/>
    <w:pPr>
      <w:widowControl w:val="0"/>
    </w:pPr>
  </w:style>
  <w:style w:type="character" w:customStyle="1" w:styleId="UnderlineChar0">
    <w:name w:val="UnderlineChar"/>
    <w:rsid w:val="006C65F9"/>
    <w:rPr>
      <w:sz w:val="24"/>
      <w:u w:val="single"/>
      <w:shd w:val="clear" w:color="auto" w:fill="auto"/>
    </w:rPr>
  </w:style>
  <w:style w:type="character" w:customStyle="1" w:styleId="foreground">
    <w:name w:val="foreground"/>
    <w:basedOn w:val="DefaultParagraphFont"/>
    <w:rsid w:val="006C65F9"/>
  </w:style>
  <w:style w:type="paragraph" w:customStyle="1" w:styleId="StyleCircled11pt">
    <w:name w:val="Style Circled + 11 pt"/>
    <w:basedOn w:val="Normal"/>
    <w:link w:val="StyleCircled11ptChar"/>
    <w:qFormat/>
    <w:rsid w:val="006C65F9"/>
    <w:rPr>
      <w:rFonts w:eastAsia="Times New Roman"/>
      <w:b/>
      <w:bCs/>
      <w:sz w:val="20"/>
      <w:u w:val="single"/>
    </w:rPr>
  </w:style>
  <w:style w:type="character" w:customStyle="1" w:styleId="StyleCircled11ptChar">
    <w:name w:val="Style Circled + 11 pt Char"/>
    <w:link w:val="StyleCircled11pt"/>
    <w:rsid w:val="006C65F9"/>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C65F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C65F9"/>
    <w:rPr>
      <w:rFonts w:ascii="Times" w:eastAsia="Times New Roman" w:hAnsi="Times"/>
      <w:sz w:val="20"/>
      <w:szCs w:val="28"/>
      <w:u w:val="single"/>
    </w:rPr>
  </w:style>
  <w:style w:type="paragraph" w:customStyle="1" w:styleId="cite20">
    <w:name w:val="cite2"/>
    <w:basedOn w:val="Normal"/>
    <w:uiPriority w:val="99"/>
    <w:qFormat/>
    <w:rsid w:val="006C65F9"/>
    <w:rPr>
      <w:rFonts w:eastAsia="Times New Roman"/>
      <w:color w:val="000000"/>
      <w:sz w:val="20"/>
      <w:szCs w:val="20"/>
    </w:rPr>
  </w:style>
  <w:style w:type="character" w:customStyle="1" w:styleId="postby">
    <w:name w:val="post_by"/>
    <w:basedOn w:val="DefaultParagraphFont"/>
    <w:rsid w:val="006C65F9"/>
  </w:style>
  <w:style w:type="character" w:customStyle="1" w:styleId="Style11ptBorderSinglesolidlineAuto05ptLinewidth">
    <w:name w:val="Style 11 pt Border: : (Single solid line Auto  0.5 pt Line width)"/>
    <w:rsid w:val="006C65F9"/>
    <w:rPr>
      <w:sz w:val="20"/>
      <w:bdr w:val="single" w:sz="4" w:space="0" w:color="auto" w:frame="1"/>
    </w:rPr>
  </w:style>
  <w:style w:type="character" w:customStyle="1" w:styleId="StyleUnderlineChar9ptBorderSinglesolidlineAuto0">
    <w:name w:val="Style Underline Char + 9 pt Border: : (Single solid line Auto  0..."/>
    <w:rsid w:val="006C65F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C65F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C65F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C65F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C65F9"/>
    <w:rPr>
      <w:sz w:val="20"/>
      <w:szCs w:val="24"/>
      <w:u w:val="single"/>
      <w:bdr w:val="single" w:sz="4" w:space="0" w:color="auto"/>
      <w:lang w:val="en-US" w:eastAsia="en-US" w:bidi="ar-SA"/>
    </w:rPr>
  </w:style>
  <w:style w:type="character" w:customStyle="1" w:styleId="StyleLatinGaramondUnderline">
    <w:name w:val="Style (Latin) Garamond Underline"/>
    <w:rsid w:val="006C65F9"/>
    <w:rPr>
      <w:rFonts w:ascii="Times New Roman" w:hAnsi="Times New Roman"/>
      <w:sz w:val="20"/>
      <w:u w:val="single"/>
    </w:rPr>
  </w:style>
  <w:style w:type="character" w:customStyle="1" w:styleId="StyleLatinGaramond">
    <w:name w:val="Style (Latin) Garamond"/>
    <w:rsid w:val="006C65F9"/>
    <w:rPr>
      <w:rFonts w:ascii="Times New Roman" w:hAnsi="Times New Roman"/>
      <w:sz w:val="20"/>
    </w:rPr>
  </w:style>
  <w:style w:type="character" w:customStyle="1" w:styleId="styletimesnewroman12ptbold0">
    <w:name w:val="styletimesnewroman12ptbold"/>
    <w:basedOn w:val="DefaultParagraphFont"/>
    <w:rsid w:val="006C65F9"/>
  </w:style>
  <w:style w:type="character" w:customStyle="1" w:styleId="mainheading">
    <w:name w:val="mainheading"/>
    <w:basedOn w:val="DefaultParagraphFont"/>
    <w:rsid w:val="006C65F9"/>
  </w:style>
  <w:style w:type="paragraph" w:customStyle="1" w:styleId="BoldandUnderlineChar2CharChar">
    <w:name w:val="Bold and Underline Char2 Char Char"/>
    <w:basedOn w:val="Normal"/>
    <w:link w:val="BoldandUnderlineChar2CharCharChar"/>
    <w:qFormat/>
    <w:rsid w:val="006C65F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C65F9"/>
    <w:rPr>
      <w:rFonts w:ascii="Calibri" w:eastAsia="Times New Roman" w:hAnsi="Calibri"/>
      <w:b/>
      <w:sz w:val="22"/>
      <w:u w:val="single"/>
    </w:rPr>
  </w:style>
  <w:style w:type="character" w:customStyle="1" w:styleId="StyleUnderlineChar9ptChar">
    <w:name w:val="Style Underline Char + 9 pt Char"/>
    <w:basedOn w:val="UnderlineCharChar"/>
    <w:rsid w:val="006C65F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C65F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C65F9"/>
    <w:rPr>
      <w:sz w:val="16"/>
    </w:rPr>
  </w:style>
  <w:style w:type="paragraph" w:customStyle="1" w:styleId="Reduce8pt">
    <w:name w:val="Reduce 8pt"/>
    <w:basedOn w:val="Normal"/>
    <w:link w:val="Reduce8ptCharChar"/>
    <w:qFormat/>
    <w:rsid w:val="006C65F9"/>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C65F9"/>
    <w:rPr>
      <w:rFonts w:ascii="Arial" w:hAnsi="Arial" w:cs="Arial"/>
      <w:sz w:val="22"/>
    </w:rPr>
  </w:style>
  <w:style w:type="character" w:customStyle="1" w:styleId="boldciteChar4">
    <w:name w:val="bold cite Char4"/>
    <w:link w:val="boldcite"/>
    <w:locked/>
    <w:rsid w:val="006C65F9"/>
    <w:rPr>
      <w:rFonts w:eastAsia="Times New Roman" w:cs="Times New Roman"/>
      <w:b/>
      <w:color w:val="000000"/>
      <w:sz w:val="20"/>
      <w:u w:val="thick" w:color="000000"/>
    </w:rPr>
  </w:style>
  <w:style w:type="paragraph" w:customStyle="1" w:styleId="boldcite">
    <w:name w:val="bold cite"/>
    <w:basedOn w:val="Normal"/>
    <w:link w:val="boldciteChar4"/>
    <w:qFormat/>
    <w:rsid w:val="006C65F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C65F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C65F9"/>
    <w:rPr>
      <w:rFonts w:eastAsia="Calibri"/>
      <w:b/>
    </w:rPr>
  </w:style>
  <w:style w:type="character" w:customStyle="1" w:styleId="HeadingsBaseChar">
    <w:name w:val="Headings Base Char"/>
    <w:basedOn w:val="DefaultParagraphFont"/>
    <w:link w:val="HeadingsBase"/>
    <w:locked/>
    <w:rsid w:val="006C65F9"/>
    <w:rPr>
      <w:rFonts w:ascii="Times New Roman" w:hAnsi="Times New Roman" w:cs="Times New Roman"/>
      <w:b/>
      <w:sz w:val="32"/>
    </w:rPr>
  </w:style>
  <w:style w:type="paragraph" w:customStyle="1" w:styleId="HeadingsBase">
    <w:name w:val="Headings Base"/>
    <w:basedOn w:val="Normal"/>
    <w:link w:val="HeadingsBaseChar"/>
    <w:qFormat/>
    <w:rsid w:val="006C65F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C65F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C65F9"/>
    <w:pPr>
      <w:spacing w:line="480" w:lineRule="auto"/>
      <w:ind w:firstLine="720"/>
    </w:pPr>
    <w:rPr>
      <w:rFonts w:eastAsia="Calibri"/>
    </w:rPr>
  </w:style>
  <w:style w:type="paragraph" w:customStyle="1" w:styleId="SchoolBlockQuote">
    <w:name w:val="School Block Quote"/>
    <w:basedOn w:val="SchoolPaper"/>
    <w:qFormat/>
    <w:rsid w:val="006C65F9"/>
  </w:style>
  <w:style w:type="paragraph" w:customStyle="1" w:styleId="SchoolWorksCited">
    <w:name w:val="School Works Cited"/>
    <w:basedOn w:val="SchoolPaper"/>
    <w:qFormat/>
    <w:rsid w:val="006C65F9"/>
  </w:style>
  <w:style w:type="paragraph" w:customStyle="1" w:styleId="BlockQuote">
    <w:name w:val="Block Quote"/>
    <w:basedOn w:val="Normal"/>
    <w:qFormat/>
    <w:rsid w:val="006C65F9"/>
    <w:pPr>
      <w:ind w:left="720" w:right="720"/>
    </w:pPr>
    <w:rPr>
      <w:rFonts w:eastAsia="Calibri"/>
    </w:rPr>
  </w:style>
  <w:style w:type="paragraph" w:customStyle="1" w:styleId="PaperBody">
    <w:name w:val="Paper Body"/>
    <w:basedOn w:val="Normal"/>
    <w:qFormat/>
    <w:rsid w:val="006C65F9"/>
    <w:pPr>
      <w:spacing w:line="480" w:lineRule="auto"/>
      <w:ind w:firstLine="720"/>
    </w:pPr>
    <w:rPr>
      <w:rFonts w:eastAsia="Calibri"/>
    </w:rPr>
  </w:style>
  <w:style w:type="paragraph" w:customStyle="1" w:styleId="PaperCitation">
    <w:name w:val="Paper Citation"/>
    <w:basedOn w:val="Normal"/>
    <w:qFormat/>
    <w:rsid w:val="006C65F9"/>
    <w:pPr>
      <w:spacing w:line="480" w:lineRule="auto"/>
      <w:ind w:left="720" w:hanging="720"/>
    </w:pPr>
    <w:rPr>
      <w:rFonts w:eastAsia="Calibri"/>
    </w:rPr>
  </w:style>
  <w:style w:type="character" w:customStyle="1" w:styleId="hatChar">
    <w:name w:val="hat Char"/>
    <w:basedOn w:val="DefaultParagraphFont"/>
    <w:link w:val="hat"/>
    <w:locked/>
    <w:rsid w:val="006C65F9"/>
    <w:rPr>
      <w:rFonts w:ascii="Calibri" w:eastAsia="Times New Roman" w:hAnsi="Calibri"/>
      <w:b/>
      <w:bCs/>
      <w:sz w:val="32"/>
      <w:u w:val="single"/>
      <w:lang w:bidi="en-US"/>
    </w:rPr>
  </w:style>
  <w:style w:type="paragraph" w:customStyle="1" w:styleId="WW-Default">
    <w:name w:val="WW-Default"/>
    <w:qFormat/>
    <w:rsid w:val="006C65F9"/>
    <w:pPr>
      <w:suppressAutoHyphens/>
    </w:pPr>
    <w:rPr>
      <w:rFonts w:ascii="Georgia" w:eastAsia="Calibri" w:hAnsi="Georgia" w:cs="Calibri"/>
      <w:sz w:val="22"/>
      <w:szCs w:val="22"/>
      <w:lang w:eastAsia="ar-SA"/>
    </w:rPr>
  </w:style>
  <w:style w:type="paragraph" w:customStyle="1" w:styleId="B-TagCite">
    <w:name w:val="B-TagCite"/>
    <w:qFormat/>
    <w:rsid w:val="006C65F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C65F9"/>
    <w:rPr>
      <w:rFonts w:ascii="Times New Roman" w:hAnsi="Times New Roman" w:cs="Times New Roman"/>
      <w:b/>
      <w:sz w:val="20"/>
    </w:rPr>
  </w:style>
  <w:style w:type="paragraph" w:customStyle="1" w:styleId="MicroText">
    <w:name w:val="MicroText"/>
    <w:basedOn w:val="Normal"/>
    <w:next w:val="Normal"/>
    <w:link w:val="MicroTextChar"/>
    <w:qFormat/>
    <w:rsid w:val="006C65F9"/>
    <w:rPr>
      <w:rFonts w:ascii="Arial Narrow" w:hAnsi="Arial Narrow"/>
      <w:sz w:val="12"/>
    </w:rPr>
  </w:style>
  <w:style w:type="paragraph" w:customStyle="1" w:styleId="indent">
    <w:name w:val="indent"/>
    <w:basedOn w:val="Normal"/>
    <w:qFormat/>
    <w:rsid w:val="006C65F9"/>
    <w:pPr>
      <w:spacing w:before="100" w:beforeAutospacing="1" w:after="100" w:afterAutospacing="1"/>
    </w:pPr>
    <w:rPr>
      <w:rFonts w:eastAsia="Times New Roman"/>
    </w:rPr>
  </w:style>
  <w:style w:type="paragraph" w:customStyle="1" w:styleId="PageHeaderLine1">
    <w:name w:val="PageHeaderLine1"/>
    <w:basedOn w:val="Normal"/>
    <w:qFormat/>
    <w:rsid w:val="006C65F9"/>
    <w:pPr>
      <w:tabs>
        <w:tab w:val="right" w:pos="10800"/>
      </w:tabs>
    </w:pPr>
    <w:rPr>
      <w:rFonts w:eastAsia="Calibri"/>
      <w:b/>
    </w:rPr>
  </w:style>
  <w:style w:type="paragraph" w:customStyle="1" w:styleId="PageHeaderLine2">
    <w:name w:val="PageHeaderLine2"/>
    <w:basedOn w:val="Normal"/>
    <w:next w:val="Normal"/>
    <w:link w:val="PageHeaderLine2Char"/>
    <w:qFormat/>
    <w:rsid w:val="006C65F9"/>
    <w:pPr>
      <w:tabs>
        <w:tab w:val="right" w:pos="10800"/>
      </w:tabs>
      <w:spacing w:line="480" w:lineRule="auto"/>
    </w:pPr>
    <w:rPr>
      <w:rFonts w:eastAsia="Calibri"/>
      <w:b/>
    </w:rPr>
  </w:style>
  <w:style w:type="character" w:customStyle="1" w:styleId="styleboldunderline">
    <w:name w:val="styleboldunderline"/>
    <w:basedOn w:val="DefaultParagraphFont"/>
    <w:rsid w:val="006C65F9"/>
  </w:style>
  <w:style w:type="character" w:customStyle="1" w:styleId="box">
    <w:name w:val="box"/>
    <w:basedOn w:val="DefaultParagraphFont"/>
    <w:rsid w:val="006C65F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C65F9"/>
    <w:rPr>
      <w:rFonts w:ascii="Arial Narrow" w:hAnsi="Arial Narrow" w:cs="Arial Narrow" w:hint="default"/>
      <w:sz w:val="18"/>
      <w:szCs w:val="18"/>
    </w:rPr>
  </w:style>
  <w:style w:type="character" w:customStyle="1" w:styleId="FontStyle14">
    <w:name w:val="Font Style14"/>
    <w:basedOn w:val="DefaultParagraphFont"/>
    <w:uiPriority w:val="99"/>
    <w:rsid w:val="006C65F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C65F9"/>
    <w:rPr>
      <w:rFonts w:ascii="Arial Narrow" w:hAnsi="Arial Narrow" w:cs="Arial Narrow" w:hint="default"/>
      <w:b/>
      <w:bCs/>
      <w:sz w:val="10"/>
      <w:szCs w:val="10"/>
    </w:rPr>
  </w:style>
  <w:style w:type="character" w:customStyle="1" w:styleId="CardTagandCiteChar">
    <w:name w:val="Card Tag and Cite Char"/>
    <w:basedOn w:val="DefaultParagraphFont"/>
    <w:rsid w:val="006C65F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C65F9"/>
    <w:rPr>
      <w:rFonts w:ascii="Arial Narrow" w:hAnsi="Arial Narrow"/>
      <w:b/>
      <w:color w:val="000000"/>
      <w:sz w:val="22"/>
      <w:szCs w:val="22"/>
      <w:u w:val="single"/>
    </w:rPr>
  </w:style>
  <w:style w:type="character" w:customStyle="1" w:styleId="SmallText0">
    <w:name w:val="SmallText"/>
    <w:rsid w:val="006C65F9"/>
    <w:rPr>
      <w:color w:val="000000"/>
    </w:rPr>
  </w:style>
  <w:style w:type="character" w:customStyle="1" w:styleId="CitesChar1">
    <w:name w:val="Cites Char1"/>
    <w:basedOn w:val="DefaultParagraphFont"/>
    <w:rsid w:val="006C65F9"/>
    <w:rPr>
      <w:b/>
      <w:bCs w:val="0"/>
      <w:szCs w:val="24"/>
      <w:u w:val="single"/>
      <w:lang w:val="en-US" w:eastAsia="en-US" w:bidi="ar-SA"/>
    </w:rPr>
  </w:style>
  <w:style w:type="character" w:customStyle="1" w:styleId="CardUnderlinedChar">
    <w:name w:val="Card Underlined Char"/>
    <w:basedOn w:val="DefaultParagraphFont"/>
    <w:rsid w:val="006C65F9"/>
    <w:rPr>
      <w:rFonts w:ascii="Arial Narrow" w:hAnsi="Arial Narrow" w:hint="default"/>
      <w:sz w:val="22"/>
      <w:szCs w:val="24"/>
      <w:u w:val="single"/>
      <w:lang w:val="en-US" w:eastAsia="en-US" w:bidi="ar-SA"/>
    </w:rPr>
  </w:style>
  <w:style w:type="character" w:customStyle="1" w:styleId="underline3">
    <w:name w:val="underline3"/>
    <w:basedOn w:val="underline2"/>
    <w:rsid w:val="006C65F9"/>
    <w:rPr>
      <w:rFonts w:ascii="Arial" w:hAnsi="Arial"/>
      <w:sz w:val="18"/>
      <w:u w:val="single"/>
      <w:bdr w:val="none" w:sz="0" w:space="0" w:color="auto" w:frame="1"/>
      <w:shd w:val="clear" w:color="auto" w:fill="FFFF00"/>
    </w:rPr>
  </w:style>
  <w:style w:type="character" w:customStyle="1" w:styleId="menu">
    <w:name w:val="menu"/>
    <w:basedOn w:val="DefaultParagraphFont"/>
    <w:rsid w:val="006C65F9"/>
  </w:style>
  <w:style w:type="character" w:customStyle="1" w:styleId="itxtrst">
    <w:name w:val="itxtrst"/>
    <w:rsid w:val="006C65F9"/>
  </w:style>
  <w:style w:type="character" w:customStyle="1" w:styleId="A-Underlining">
    <w:name w:val="A-Underlining"/>
    <w:basedOn w:val="DefaultParagraphFont"/>
    <w:rsid w:val="006C65F9"/>
    <w:rPr>
      <w:rFonts w:ascii="Garamond" w:hAnsi="Garamond" w:hint="default"/>
      <w:color w:val="auto"/>
      <w:sz w:val="24"/>
      <w:u w:val="single"/>
    </w:rPr>
  </w:style>
  <w:style w:type="character" w:customStyle="1" w:styleId="StyleUnderlineBold0">
    <w:name w:val="Style Underline + Bold"/>
    <w:rsid w:val="006C65F9"/>
    <w:rPr>
      <w:b/>
      <w:bCs/>
      <w:u w:val="single"/>
    </w:rPr>
  </w:style>
  <w:style w:type="character" w:customStyle="1" w:styleId="Underline-Highlighted">
    <w:name w:val="Underline-Highlighted"/>
    <w:uiPriority w:val="1"/>
    <w:qFormat/>
    <w:rsid w:val="006C65F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C65F9"/>
  </w:style>
  <w:style w:type="character" w:customStyle="1" w:styleId="newsmain">
    <w:name w:val="news_main"/>
    <w:basedOn w:val="DefaultParagraphFont"/>
    <w:rsid w:val="006C65F9"/>
  </w:style>
  <w:style w:type="character" w:customStyle="1" w:styleId="AuthorDate0">
    <w:name w:val="Author Date"/>
    <w:rsid w:val="006C65F9"/>
    <w:rPr>
      <w:b/>
      <w:bCs w:val="0"/>
      <w:sz w:val="24"/>
      <w:u w:val="thick"/>
    </w:rPr>
  </w:style>
  <w:style w:type="character" w:customStyle="1" w:styleId="red">
    <w:name w:val="red"/>
    <w:basedOn w:val="DefaultParagraphFont"/>
    <w:rsid w:val="006C65F9"/>
  </w:style>
  <w:style w:type="character" w:customStyle="1" w:styleId="at">
    <w:name w:val="at"/>
    <w:rsid w:val="006C65F9"/>
  </w:style>
  <w:style w:type="character" w:customStyle="1" w:styleId="org">
    <w:name w:val="org"/>
    <w:rsid w:val="006C65F9"/>
  </w:style>
  <w:style w:type="character" w:customStyle="1" w:styleId="pnumber">
    <w:name w:val="pnumber"/>
    <w:rsid w:val="006C65F9"/>
  </w:style>
  <w:style w:type="character" w:customStyle="1" w:styleId="ital">
    <w:name w:val="ital"/>
    <w:rsid w:val="006C65F9"/>
  </w:style>
  <w:style w:type="character" w:customStyle="1" w:styleId="orgdiv">
    <w:name w:val="orgdiv"/>
    <w:rsid w:val="006C65F9"/>
  </w:style>
  <w:style w:type="character" w:customStyle="1" w:styleId="orgname">
    <w:name w:val="orgname"/>
    <w:rsid w:val="006C65F9"/>
  </w:style>
  <w:style w:type="character" w:customStyle="1" w:styleId="city">
    <w:name w:val="city"/>
    <w:rsid w:val="006C65F9"/>
  </w:style>
  <w:style w:type="character" w:customStyle="1" w:styleId="state">
    <w:name w:val="state"/>
    <w:rsid w:val="006C65F9"/>
  </w:style>
  <w:style w:type="character" w:customStyle="1" w:styleId="country">
    <w:name w:val="country"/>
    <w:rsid w:val="006C65F9"/>
  </w:style>
  <w:style w:type="character" w:customStyle="1" w:styleId="articletitle">
    <w:name w:val="articletitle"/>
    <w:rsid w:val="006C65F9"/>
    <w:rPr>
      <w:rFonts w:ascii="Times New Roman" w:hAnsi="Times New Roman" w:cs="Times New Roman" w:hint="default"/>
    </w:rPr>
  </w:style>
  <w:style w:type="character" w:customStyle="1" w:styleId="6pointChar">
    <w:name w:val="6 point Char"/>
    <w:rsid w:val="006C65F9"/>
    <w:rPr>
      <w:rFonts w:ascii="Times New Roman" w:hAnsi="Times New Roman" w:cs="Times New Roman" w:hint="default"/>
      <w:sz w:val="12"/>
      <w:lang w:val="en-US" w:eastAsia="en-US"/>
    </w:rPr>
  </w:style>
  <w:style w:type="character" w:customStyle="1" w:styleId="StyleThickunderline">
    <w:name w:val="Style Thick underline"/>
    <w:qFormat/>
    <w:rsid w:val="006C65F9"/>
    <w:rPr>
      <w:u w:val="thick"/>
    </w:rPr>
  </w:style>
  <w:style w:type="character" w:customStyle="1" w:styleId="Box0">
    <w:name w:val="Box!"/>
    <w:rsid w:val="006C65F9"/>
    <w:rPr>
      <w:rFonts w:ascii="Garamond" w:hAnsi="Garamond" w:hint="default"/>
      <w:sz w:val="24"/>
      <w:u w:val="single"/>
      <w:bdr w:val="single" w:sz="4" w:space="0" w:color="auto" w:frame="1"/>
    </w:rPr>
  </w:style>
  <w:style w:type="character" w:customStyle="1" w:styleId="citechar1">
    <w:name w:val="citechar"/>
    <w:basedOn w:val="DefaultParagraphFont"/>
    <w:rsid w:val="006C65F9"/>
  </w:style>
  <w:style w:type="character" w:customStyle="1" w:styleId="underlinechar2">
    <w:name w:val="underlinechar"/>
    <w:basedOn w:val="DefaultParagraphFont"/>
    <w:rsid w:val="006C65F9"/>
  </w:style>
  <w:style w:type="character" w:customStyle="1" w:styleId="CardUnderlineChar">
    <w:name w:val="Card Underline Char"/>
    <w:rsid w:val="006C65F9"/>
    <w:rPr>
      <w:szCs w:val="24"/>
      <w:u w:val="single"/>
      <w:lang w:val="en-US" w:eastAsia="en-US" w:bidi="ar-SA"/>
    </w:rPr>
  </w:style>
  <w:style w:type="character" w:customStyle="1" w:styleId="tagciteChar">
    <w:name w:val="tag/cite Char"/>
    <w:basedOn w:val="DefaultParagraphFont"/>
    <w:rsid w:val="006C65F9"/>
    <w:rPr>
      <w:b/>
      <w:bCs w:val="0"/>
      <w:sz w:val="24"/>
      <w:lang w:val="en-US" w:eastAsia="en-US" w:bidi="ar-SA"/>
    </w:rPr>
  </w:style>
  <w:style w:type="character" w:customStyle="1" w:styleId="8pointChar">
    <w:name w:val="8 point Char"/>
    <w:basedOn w:val="DefaultParagraphFont"/>
    <w:rsid w:val="006C65F9"/>
    <w:rPr>
      <w:sz w:val="16"/>
      <w:lang w:val="en-US" w:eastAsia="en-US" w:bidi="ar-SA"/>
    </w:rPr>
  </w:style>
  <w:style w:type="character" w:customStyle="1" w:styleId="BoldText12pt">
    <w:name w:val="Bold Text 12 pt"/>
    <w:rsid w:val="006C65F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C65F9"/>
  </w:style>
  <w:style w:type="table" w:styleId="TableGrid">
    <w:name w:val="Table Grid"/>
    <w:basedOn w:val="TableNormal"/>
    <w:rsid w:val="006C65F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C65F9"/>
    <w:rPr>
      <w:b/>
      <w:bCs w:val="0"/>
      <w:sz w:val="24"/>
      <w:lang w:val="en-US" w:eastAsia="en-US" w:bidi="ar-SA"/>
    </w:rPr>
  </w:style>
  <w:style w:type="character" w:customStyle="1" w:styleId="Mention11">
    <w:name w:val="Mention11"/>
    <w:basedOn w:val="DefaultParagraphFont"/>
    <w:uiPriority w:val="99"/>
    <w:semiHidden/>
    <w:unhideWhenUsed/>
    <w:rsid w:val="006C65F9"/>
    <w:rPr>
      <w:color w:val="2B579A"/>
      <w:shd w:val="clear" w:color="auto" w:fill="E6E6E6"/>
    </w:rPr>
  </w:style>
  <w:style w:type="character" w:customStyle="1" w:styleId="Emph">
    <w:name w:val="Emph"/>
    <w:basedOn w:val="DefaultParagraphFont"/>
    <w:uiPriority w:val="1"/>
    <w:qFormat/>
    <w:rsid w:val="006C65F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C65F9"/>
  </w:style>
  <w:style w:type="character" w:customStyle="1" w:styleId="Mention2">
    <w:name w:val="Mention2"/>
    <w:basedOn w:val="DefaultParagraphFont"/>
    <w:uiPriority w:val="99"/>
    <w:semiHidden/>
    <w:unhideWhenUsed/>
    <w:rsid w:val="006C65F9"/>
    <w:rPr>
      <w:color w:val="2B579A"/>
      <w:shd w:val="clear" w:color="auto" w:fill="E6E6E6"/>
    </w:rPr>
  </w:style>
  <w:style w:type="paragraph" w:customStyle="1" w:styleId="FlashTag">
    <w:name w:val="FlashTag"/>
    <w:basedOn w:val="Normal"/>
    <w:link w:val="FlashTagChar"/>
    <w:autoRedefine/>
    <w:uiPriority w:val="4"/>
    <w:qFormat/>
    <w:rsid w:val="006C65F9"/>
    <w:rPr>
      <w:rFonts w:asciiTheme="majorHAnsi" w:hAnsiTheme="majorHAnsi"/>
      <w:b/>
      <w:sz w:val="28"/>
    </w:rPr>
  </w:style>
  <w:style w:type="character" w:customStyle="1" w:styleId="FlashTagChar">
    <w:name w:val="FlashTag Char"/>
    <w:basedOn w:val="DefaultParagraphFont"/>
    <w:link w:val="FlashTag"/>
    <w:uiPriority w:val="4"/>
    <w:rsid w:val="006C65F9"/>
    <w:rPr>
      <w:rFonts w:asciiTheme="majorHAnsi" w:hAnsiTheme="majorHAnsi"/>
      <w:b/>
      <w:sz w:val="28"/>
    </w:rPr>
  </w:style>
  <w:style w:type="paragraph" w:customStyle="1" w:styleId="Warrant">
    <w:name w:val="Warrant"/>
    <w:autoRedefine/>
    <w:uiPriority w:val="4"/>
    <w:qFormat/>
    <w:rsid w:val="006C65F9"/>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C65F9"/>
  </w:style>
  <w:style w:type="character" w:customStyle="1" w:styleId="m-8793234324905335251gmail-style13ptbold">
    <w:name w:val="m_-8793234324905335251gmail-style13ptbold"/>
    <w:basedOn w:val="DefaultParagraphFont"/>
    <w:rsid w:val="006C65F9"/>
  </w:style>
  <w:style w:type="character" w:customStyle="1" w:styleId="EndnoteTextChar">
    <w:name w:val="Endnote Text Char"/>
    <w:basedOn w:val="DefaultParagraphFont"/>
    <w:link w:val="EndnoteText"/>
    <w:locked/>
    <w:rsid w:val="006C65F9"/>
    <w:rPr>
      <w:rFonts w:ascii="Georgia" w:eastAsia="Times New Roman" w:hAnsi="Georgia"/>
      <w:szCs w:val="20"/>
    </w:rPr>
  </w:style>
  <w:style w:type="paragraph" w:styleId="EndnoteText">
    <w:name w:val="endnote text"/>
    <w:basedOn w:val="Normal"/>
    <w:link w:val="EndnoteTextChar"/>
    <w:unhideWhenUsed/>
    <w:rsid w:val="006C65F9"/>
    <w:rPr>
      <w:rFonts w:ascii="Georgia" w:eastAsia="Times New Roman" w:hAnsi="Georgia"/>
      <w:sz w:val="24"/>
      <w:szCs w:val="20"/>
    </w:rPr>
  </w:style>
  <w:style w:type="character" w:customStyle="1" w:styleId="EndnoteTextChar1">
    <w:name w:val="Endnote Text Char1"/>
    <w:basedOn w:val="DefaultParagraphFont"/>
    <w:semiHidden/>
    <w:rsid w:val="006C65F9"/>
    <w:rPr>
      <w:rFonts w:ascii="Calibri" w:hAnsi="Calibri"/>
      <w:sz w:val="20"/>
      <w:szCs w:val="20"/>
    </w:rPr>
  </w:style>
  <w:style w:type="character" w:customStyle="1" w:styleId="DateChar1">
    <w:name w:val="Date Char1"/>
    <w:basedOn w:val="DefaultParagraphFont"/>
    <w:uiPriority w:val="99"/>
    <w:rsid w:val="006C65F9"/>
    <w:rPr>
      <w:rFonts w:ascii="Calibri" w:hAnsi="Calibri"/>
      <w:sz w:val="22"/>
    </w:rPr>
  </w:style>
  <w:style w:type="character" w:customStyle="1" w:styleId="BodyTextFirstIndentChar">
    <w:name w:val="Body Text First Indent Char"/>
    <w:basedOn w:val="BodyTextChar"/>
    <w:link w:val="BodyTextFirstIndent"/>
    <w:locked/>
    <w:rsid w:val="006C65F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C65F9"/>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C65F9"/>
    <w:rPr>
      <w:rFonts w:ascii="Calibri" w:hAnsi="Calibri"/>
      <w:sz w:val="22"/>
    </w:rPr>
  </w:style>
  <w:style w:type="character" w:customStyle="1" w:styleId="BodyTextIndent2Char1">
    <w:name w:val="Body Text Indent 2 Char1"/>
    <w:basedOn w:val="DefaultParagraphFont"/>
    <w:semiHidden/>
    <w:rsid w:val="006C65F9"/>
    <w:rPr>
      <w:rFonts w:ascii="Calibri" w:hAnsi="Calibri" w:cs="Calibri"/>
    </w:rPr>
  </w:style>
  <w:style w:type="character" w:customStyle="1" w:styleId="PlainTextChar1">
    <w:name w:val="Plain Text Char1"/>
    <w:basedOn w:val="DefaultParagraphFont"/>
    <w:semiHidden/>
    <w:rsid w:val="006C65F9"/>
    <w:rPr>
      <w:rFonts w:ascii="Consolas" w:hAnsi="Consolas" w:cs="Calibri"/>
      <w:sz w:val="21"/>
      <w:szCs w:val="21"/>
    </w:rPr>
  </w:style>
  <w:style w:type="paragraph" w:customStyle="1" w:styleId="msolistparagraphcxspfirst">
    <w:name w:val="msolistparagraphcxspfirst"/>
    <w:basedOn w:val="Normal"/>
    <w:uiPriority w:val="99"/>
    <w:qFormat/>
    <w:rsid w:val="006C65F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C65F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C65F9"/>
    <w:rPr>
      <w:rFonts w:ascii="Calibri" w:hAnsi="Calibri" w:cs="Calibri"/>
      <w:i/>
      <w:iCs/>
      <w:color w:val="000000" w:themeColor="text1"/>
    </w:rPr>
  </w:style>
  <w:style w:type="paragraph" w:customStyle="1" w:styleId="Heading2-NotBold">
    <w:name w:val="Heading 2 - Not Bold"/>
    <w:basedOn w:val="Heading2"/>
    <w:autoRedefine/>
    <w:uiPriority w:val="99"/>
    <w:qFormat/>
    <w:rsid w:val="006C65F9"/>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C65F9"/>
    <w:rPr>
      <w:rFonts w:ascii="Calibri" w:eastAsia="Calibri" w:hAnsi="Calibri"/>
      <w:b/>
      <w:sz w:val="22"/>
    </w:rPr>
  </w:style>
  <w:style w:type="paragraph" w:customStyle="1" w:styleId="Heading2-Bold">
    <w:name w:val="Heading 2 - Bold"/>
    <w:basedOn w:val="Normal"/>
    <w:autoRedefine/>
    <w:uiPriority w:val="99"/>
    <w:qFormat/>
    <w:rsid w:val="006C65F9"/>
    <w:rPr>
      <w:rFonts w:eastAsia="Calibri"/>
      <w:b/>
    </w:rPr>
  </w:style>
  <w:style w:type="paragraph" w:customStyle="1" w:styleId="tag">
    <w:name w:val="%tag"/>
    <w:basedOn w:val="Normal"/>
    <w:next w:val="Normal"/>
    <w:uiPriority w:val="99"/>
    <w:qFormat/>
    <w:rsid w:val="006C65F9"/>
    <w:rPr>
      <w:rFonts w:eastAsia="Calibri"/>
      <w:bCs/>
      <w:sz w:val="18"/>
    </w:rPr>
  </w:style>
  <w:style w:type="character" w:customStyle="1" w:styleId="Style2Char">
    <w:name w:val="Style 2 Char"/>
    <w:link w:val="Style20"/>
    <w:uiPriority w:val="99"/>
    <w:locked/>
    <w:rsid w:val="006C65F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C65F9"/>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C65F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C65F9"/>
    <w:rPr>
      <w:rFonts w:ascii="Garamond" w:eastAsia="Times New Roman" w:hAnsi="Garamond"/>
      <w:sz w:val="24"/>
      <w:szCs w:val="20"/>
      <w:u w:val="single"/>
      <w:lang w:val="x-none" w:eastAsia="x-none"/>
    </w:rPr>
  </w:style>
  <w:style w:type="character" w:customStyle="1" w:styleId="textsmallChar0">
    <w:name w:val="textsmall Char"/>
    <w:link w:val="textsmall0"/>
    <w:locked/>
    <w:rsid w:val="006C65F9"/>
    <w:rPr>
      <w:rFonts w:ascii="Georgia" w:eastAsia="Times New Roman" w:hAnsi="Georgia"/>
      <w:sz w:val="18"/>
      <w:szCs w:val="20"/>
      <w:lang w:val="x-none" w:eastAsia="x-none"/>
    </w:rPr>
  </w:style>
  <w:style w:type="paragraph" w:customStyle="1" w:styleId="textsmall0">
    <w:name w:val="textsmall"/>
    <w:basedOn w:val="Normal"/>
    <w:link w:val="textsmallChar0"/>
    <w:qFormat/>
    <w:rsid w:val="006C65F9"/>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C65F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C65F9"/>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C65F9"/>
    <w:rPr>
      <w:rFonts w:ascii="Arial" w:eastAsia="Times New Roman" w:hAnsi="Arial" w:cs="Arial"/>
      <w:sz w:val="12"/>
    </w:rPr>
  </w:style>
  <w:style w:type="paragraph" w:customStyle="1" w:styleId="Micro">
    <w:name w:val="Micro"/>
    <w:basedOn w:val="Normal"/>
    <w:next w:val="Normal"/>
    <w:link w:val="MicroChar"/>
    <w:qFormat/>
    <w:rsid w:val="006C65F9"/>
    <w:rPr>
      <w:rFonts w:ascii="Arial" w:eastAsia="Times New Roman" w:hAnsi="Arial" w:cs="Arial"/>
      <w:sz w:val="12"/>
    </w:rPr>
  </w:style>
  <w:style w:type="character" w:customStyle="1" w:styleId="CardNotUnderlinedChar1">
    <w:name w:val="Card Not Underlined Char1"/>
    <w:link w:val="CardNotUnderlined"/>
    <w:locked/>
    <w:rsid w:val="006C65F9"/>
    <w:rPr>
      <w:rFonts w:ascii="Cambria" w:eastAsia="Times New Roman" w:hAnsi="Cambria" w:cs="Times New Roman"/>
      <w:sz w:val="18"/>
      <w:szCs w:val="20"/>
    </w:rPr>
  </w:style>
  <w:style w:type="paragraph" w:customStyle="1" w:styleId="h-lead">
    <w:name w:val="h-lead"/>
    <w:basedOn w:val="Normal"/>
    <w:uiPriority w:val="99"/>
    <w:qFormat/>
    <w:rsid w:val="006C65F9"/>
    <w:pPr>
      <w:spacing w:before="100" w:beforeAutospacing="1" w:after="100" w:afterAutospacing="1"/>
    </w:pPr>
    <w:rPr>
      <w:rFonts w:eastAsia="Times New Roman"/>
      <w:sz w:val="24"/>
    </w:rPr>
  </w:style>
  <w:style w:type="paragraph" w:customStyle="1" w:styleId="intro">
    <w:name w:val="intro"/>
    <w:basedOn w:val="Normal"/>
    <w:uiPriority w:val="99"/>
    <w:qFormat/>
    <w:rsid w:val="006C65F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C65F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C65F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C65F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C65F9"/>
    <w:rPr>
      <w:rFonts w:eastAsia="Calibri"/>
    </w:rPr>
  </w:style>
  <w:style w:type="paragraph" w:customStyle="1" w:styleId="F3-TagAuthor">
    <w:name w:val="F3 - Tag/Author"/>
    <w:basedOn w:val="Normal"/>
    <w:uiPriority w:val="99"/>
    <w:qFormat/>
    <w:rsid w:val="006C65F9"/>
    <w:rPr>
      <w:rFonts w:eastAsia="Times New Roman"/>
      <w:b/>
    </w:rPr>
  </w:style>
  <w:style w:type="paragraph" w:customStyle="1" w:styleId="F5-UnderlineNormal">
    <w:name w:val="F5 - Underline Normal"/>
    <w:basedOn w:val="Normal"/>
    <w:uiPriority w:val="99"/>
    <w:qFormat/>
    <w:rsid w:val="006C65F9"/>
    <w:rPr>
      <w:rFonts w:eastAsia="Calibri"/>
      <w:u w:val="single"/>
    </w:rPr>
  </w:style>
  <w:style w:type="paragraph" w:customStyle="1" w:styleId="Brief-PrimarySource">
    <w:name w:val="Brief - Primary Source"/>
    <w:basedOn w:val="Normal"/>
    <w:uiPriority w:val="99"/>
    <w:qFormat/>
    <w:rsid w:val="006C65F9"/>
    <w:rPr>
      <w:rFonts w:eastAsia="Times New Roman"/>
      <w:b/>
      <w:sz w:val="24"/>
      <w:u w:val="single"/>
    </w:rPr>
  </w:style>
  <w:style w:type="paragraph" w:customStyle="1" w:styleId="Brief-Underline">
    <w:name w:val="Brief - Underline"/>
    <w:basedOn w:val="Normal"/>
    <w:uiPriority w:val="99"/>
    <w:qFormat/>
    <w:rsid w:val="006C65F9"/>
    <w:rPr>
      <w:rFonts w:eastAsia="Times New Roman"/>
      <w:u w:val="single"/>
    </w:rPr>
  </w:style>
  <w:style w:type="paragraph" w:customStyle="1" w:styleId="Brief">
    <w:name w:val="Brief"/>
    <w:basedOn w:val="Brief-PrimarySource"/>
    <w:uiPriority w:val="99"/>
    <w:qFormat/>
    <w:rsid w:val="006C65F9"/>
    <w:rPr>
      <w:b w:val="0"/>
    </w:rPr>
  </w:style>
  <w:style w:type="paragraph" w:customStyle="1" w:styleId="CM2">
    <w:name w:val="CM2"/>
    <w:basedOn w:val="Normal"/>
    <w:next w:val="Normal"/>
    <w:uiPriority w:val="99"/>
    <w:qFormat/>
    <w:rsid w:val="006C65F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C65F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C65F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C65F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C65F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C65F9"/>
    <w:pPr>
      <w:widowControl w:val="0"/>
      <w:spacing w:line="276" w:lineRule="atLeast"/>
    </w:pPr>
    <w:rPr>
      <w:color w:val="auto"/>
    </w:rPr>
  </w:style>
  <w:style w:type="paragraph" w:customStyle="1" w:styleId="CM34">
    <w:name w:val="CM34"/>
    <w:basedOn w:val="Default"/>
    <w:next w:val="Default"/>
    <w:uiPriority w:val="99"/>
    <w:qFormat/>
    <w:rsid w:val="006C65F9"/>
    <w:pPr>
      <w:widowControl w:val="0"/>
    </w:pPr>
    <w:rPr>
      <w:color w:val="auto"/>
    </w:rPr>
  </w:style>
  <w:style w:type="paragraph" w:customStyle="1" w:styleId="CM56">
    <w:name w:val="CM56"/>
    <w:basedOn w:val="Default"/>
    <w:next w:val="Default"/>
    <w:uiPriority w:val="99"/>
    <w:qFormat/>
    <w:rsid w:val="006C65F9"/>
    <w:pPr>
      <w:widowControl w:val="0"/>
    </w:pPr>
    <w:rPr>
      <w:rFonts w:eastAsia="Calibri"/>
      <w:color w:val="auto"/>
    </w:rPr>
  </w:style>
  <w:style w:type="paragraph" w:customStyle="1" w:styleId="CM58">
    <w:name w:val="CM58"/>
    <w:basedOn w:val="Default"/>
    <w:next w:val="Default"/>
    <w:uiPriority w:val="99"/>
    <w:qFormat/>
    <w:rsid w:val="006C65F9"/>
    <w:pPr>
      <w:widowControl w:val="0"/>
    </w:pPr>
    <w:rPr>
      <w:rFonts w:eastAsia="Calibri"/>
      <w:color w:val="auto"/>
    </w:rPr>
  </w:style>
  <w:style w:type="paragraph" w:customStyle="1" w:styleId="CM57">
    <w:name w:val="CM57"/>
    <w:basedOn w:val="Default"/>
    <w:next w:val="Default"/>
    <w:uiPriority w:val="99"/>
    <w:qFormat/>
    <w:rsid w:val="006C65F9"/>
    <w:pPr>
      <w:widowControl w:val="0"/>
    </w:pPr>
    <w:rPr>
      <w:rFonts w:eastAsia="Calibri"/>
      <w:color w:val="auto"/>
    </w:rPr>
  </w:style>
  <w:style w:type="paragraph" w:customStyle="1" w:styleId="CM1">
    <w:name w:val="CM1"/>
    <w:basedOn w:val="Default"/>
    <w:next w:val="Default"/>
    <w:uiPriority w:val="99"/>
    <w:qFormat/>
    <w:rsid w:val="006C65F9"/>
    <w:pPr>
      <w:widowControl w:val="0"/>
    </w:pPr>
    <w:rPr>
      <w:rFonts w:eastAsia="Calibri"/>
      <w:color w:val="auto"/>
    </w:rPr>
  </w:style>
  <w:style w:type="paragraph" w:customStyle="1" w:styleId="CM49">
    <w:name w:val="CM49"/>
    <w:basedOn w:val="Default"/>
    <w:next w:val="Default"/>
    <w:uiPriority w:val="99"/>
    <w:qFormat/>
    <w:rsid w:val="006C65F9"/>
    <w:pPr>
      <w:widowControl w:val="0"/>
    </w:pPr>
    <w:rPr>
      <w:rFonts w:eastAsia="Calibri"/>
      <w:color w:val="auto"/>
    </w:rPr>
  </w:style>
  <w:style w:type="paragraph" w:customStyle="1" w:styleId="CM41">
    <w:name w:val="CM41"/>
    <w:basedOn w:val="Default"/>
    <w:next w:val="Default"/>
    <w:uiPriority w:val="99"/>
    <w:qFormat/>
    <w:rsid w:val="006C65F9"/>
    <w:pPr>
      <w:widowControl w:val="0"/>
    </w:pPr>
    <w:rPr>
      <w:rFonts w:eastAsia="Calibri"/>
      <w:color w:val="auto"/>
    </w:rPr>
  </w:style>
  <w:style w:type="paragraph" w:customStyle="1" w:styleId="3rdOrderPara">
    <w:name w:val="3rd Order Para"/>
    <w:basedOn w:val="Default"/>
    <w:next w:val="Default"/>
    <w:qFormat/>
    <w:rsid w:val="006C65F9"/>
    <w:pPr>
      <w:widowControl w:val="0"/>
    </w:pPr>
    <w:rPr>
      <w:rFonts w:eastAsia="Calibri"/>
      <w:color w:val="auto"/>
    </w:rPr>
  </w:style>
  <w:style w:type="paragraph" w:customStyle="1" w:styleId="2ndOrderPara">
    <w:name w:val="2nd Order Para"/>
    <w:basedOn w:val="Default"/>
    <w:next w:val="Default"/>
    <w:qFormat/>
    <w:rsid w:val="006C65F9"/>
    <w:pPr>
      <w:widowControl w:val="0"/>
    </w:pPr>
    <w:rPr>
      <w:rFonts w:eastAsia="Calibri"/>
      <w:color w:val="auto"/>
    </w:rPr>
  </w:style>
  <w:style w:type="paragraph" w:customStyle="1" w:styleId="Normal-SIGN2">
    <w:name w:val="Normal-SIGN2"/>
    <w:basedOn w:val="Default"/>
    <w:next w:val="Default"/>
    <w:qFormat/>
    <w:rsid w:val="006C65F9"/>
    <w:pPr>
      <w:widowControl w:val="0"/>
    </w:pPr>
    <w:rPr>
      <w:rFonts w:eastAsia="Calibri"/>
      <w:color w:val="auto"/>
    </w:rPr>
  </w:style>
  <w:style w:type="paragraph" w:customStyle="1" w:styleId="Normal-SIGN1">
    <w:name w:val="Normal-SIGN1"/>
    <w:basedOn w:val="Default"/>
    <w:next w:val="Default"/>
    <w:uiPriority w:val="99"/>
    <w:qFormat/>
    <w:rsid w:val="006C65F9"/>
    <w:pPr>
      <w:widowControl w:val="0"/>
    </w:pPr>
    <w:rPr>
      <w:rFonts w:eastAsia="Calibri"/>
      <w:color w:val="auto"/>
    </w:rPr>
  </w:style>
  <w:style w:type="paragraph" w:customStyle="1" w:styleId="CM3">
    <w:name w:val="CM3"/>
    <w:basedOn w:val="Default"/>
    <w:next w:val="Default"/>
    <w:uiPriority w:val="99"/>
    <w:qFormat/>
    <w:rsid w:val="006C65F9"/>
    <w:pPr>
      <w:widowControl w:val="0"/>
      <w:spacing w:line="553" w:lineRule="atLeast"/>
    </w:pPr>
    <w:rPr>
      <w:rFonts w:eastAsia="Calibri"/>
      <w:color w:val="auto"/>
    </w:rPr>
  </w:style>
  <w:style w:type="paragraph" w:customStyle="1" w:styleId="CM33">
    <w:name w:val="CM33"/>
    <w:basedOn w:val="Default"/>
    <w:next w:val="Default"/>
    <w:uiPriority w:val="99"/>
    <w:qFormat/>
    <w:rsid w:val="006C65F9"/>
    <w:pPr>
      <w:widowControl w:val="0"/>
    </w:pPr>
    <w:rPr>
      <w:rFonts w:eastAsia="Calibri"/>
      <w:color w:val="auto"/>
    </w:rPr>
  </w:style>
  <w:style w:type="paragraph" w:customStyle="1" w:styleId="CM37">
    <w:name w:val="CM37"/>
    <w:basedOn w:val="Default"/>
    <w:next w:val="Default"/>
    <w:uiPriority w:val="99"/>
    <w:qFormat/>
    <w:rsid w:val="006C65F9"/>
    <w:pPr>
      <w:widowControl w:val="0"/>
    </w:pPr>
    <w:rPr>
      <w:rFonts w:eastAsia="Calibri"/>
      <w:color w:val="auto"/>
    </w:rPr>
  </w:style>
  <w:style w:type="paragraph" w:customStyle="1" w:styleId="CM7">
    <w:name w:val="CM7"/>
    <w:basedOn w:val="Default"/>
    <w:next w:val="Default"/>
    <w:uiPriority w:val="99"/>
    <w:qFormat/>
    <w:rsid w:val="006C65F9"/>
    <w:pPr>
      <w:widowControl w:val="0"/>
      <w:spacing w:line="553" w:lineRule="atLeast"/>
    </w:pPr>
    <w:rPr>
      <w:rFonts w:eastAsia="Calibri"/>
      <w:color w:val="auto"/>
    </w:rPr>
  </w:style>
  <w:style w:type="paragraph" w:customStyle="1" w:styleId="Brief-SecondarySource">
    <w:name w:val="Brief - Secondary Source"/>
    <w:basedOn w:val="Normal"/>
    <w:qFormat/>
    <w:rsid w:val="006C65F9"/>
    <w:rPr>
      <w:rFonts w:eastAsia="Times New Roman"/>
      <w:sz w:val="14"/>
      <w:szCs w:val="20"/>
    </w:rPr>
  </w:style>
  <w:style w:type="paragraph" w:customStyle="1" w:styleId="Brief-Card">
    <w:name w:val="Brief - Card"/>
    <w:basedOn w:val="Normal"/>
    <w:uiPriority w:val="99"/>
    <w:qFormat/>
    <w:rsid w:val="006C65F9"/>
    <w:rPr>
      <w:rFonts w:eastAsia="Times New Roman"/>
    </w:rPr>
  </w:style>
  <w:style w:type="paragraph" w:customStyle="1" w:styleId="Pa2">
    <w:name w:val="Pa2"/>
    <w:basedOn w:val="Default"/>
    <w:next w:val="Default"/>
    <w:uiPriority w:val="99"/>
    <w:qFormat/>
    <w:rsid w:val="006C65F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C65F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C65F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C65F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C65F9"/>
    <w:pPr>
      <w:widowControl w:val="0"/>
    </w:pPr>
    <w:rPr>
      <w:rFonts w:ascii="Arial Black" w:hAnsi="Arial Black"/>
      <w:color w:val="auto"/>
    </w:rPr>
  </w:style>
  <w:style w:type="paragraph" w:customStyle="1" w:styleId="Cover1">
    <w:name w:val="Cover 1"/>
    <w:basedOn w:val="Normal"/>
    <w:next w:val="Normal"/>
    <w:uiPriority w:val="99"/>
    <w:qFormat/>
    <w:rsid w:val="006C65F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C65F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C65F9"/>
    <w:pPr>
      <w:widowControl w:val="0"/>
    </w:pPr>
    <w:rPr>
      <w:color w:val="auto"/>
    </w:rPr>
  </w:style>
  <w:style w:type="paragraph" w:customStyle="1" w:styleId="Pa11">
    <w:name w:val="Pa11"/>
    <w:basedOn w:val="Normal"/>
    <w:next w:val="Normal"/>
    <w:uiPriority w:val="99"/>
    <w:qFormat/>
    <w:rsid w:val="006C65F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C65F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C65F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C65F9"/>
    <w:pPr>
      <w:widowControl w:val="0"/>
    </w:pPr>
    <w:rPr>
      <w:rFonts w:eastAsia="Calibri"/>
      <w:color w:val="auto"/>
    </w:rPr>
  </w:style>
  <w:style w:type="paragraph" w:customStyle="1" w:styleId="CM5">
    <w:name w:val="CM5"/>
    <w:basedOn w:val="Default"/>
    <w:next w:val="Default"/>
    <w:qFormat/>
    <w:rsid w:val="006C65F9"/>
    <w:pPr>
      <w:widowControl w:val="0"/>
      <w:spacing w:line="553" w:lineRule="atLeast"/>
    </w:pPr>
    <w:rPr>
      <w:rFonts w:eastAsia="Calibri"/>
      <w:color w:val="auto"/>
    </w:rPr>
  </w:style>
  <w:style w:type="paragraph" w:customStyle="1" w:styleId="CM28">
    <w:name w:val="CM28"/>
    <w:basedOn w:val="Default"/>
    <w:next w:val="Default"/>
    <w:uiPriority w:val="99"/>
    <w:qFormat/>
    <w:rsid w:val="006C65F9"/>
    <w:pPr>
      <w:widowControl w:val="0"/>
    </w:pPr>
    <w:rPr>
      <w:rFonts w:eastAsia="Calibri"/>
      <w:color w:val="auto"/>
    </w:rPr>
  </w:style>
  <w:style w:type="paragraph" w:customStyle="1" w:styleId="CM8">
    <w:name w:val="CM8"/>
    <w:basedOn w:val="Default"/>
    <w:next w:val="Default"/>
    <w:uiPriority w:val="99"/>
    <w:qFormat/>
    <w:rsid w:val="006C65F9"/>
    <w:pPr>
      <w:widowControl w:val="0"/>
    </w:pPr>
    <w:rPr>
      <w:rFonts w:eastAsia="Calibri"/>
      <w:color w:val="auto"/>
    </w:rPr>
  </w:style>
  <w:style w:type="paragraph" w:customStyle="1" w:styleId="CM6">
    <w:name w:val="CM6"/>
    <w:basedOn w:val="Default"/>
    <w:next w:val="Default"/>
    <w:uiPriority w:val="99"/>
    <w:qFormat/>
    <w:rsid w:val="006C65F9"/>
    <w:pPr>
      <w:widowControl w:val="0"/>
      <w:spacing w:line="553" w:lineRule="atLeast"/>
    </w:pPr>
    <w:rPr>
      <w:rFonts w:eastAsia="Calibri"/>
      <w:color w:val="auto"/>
    </w:rPr>
  </w:style>
  <w:style w:type="paragraph" w:customStyle="1" w:styleId="CM22">
    <w:name w:val="CM22"/>
    <w:basedOn w:val="Default"/>
    <w:next w:val="Default"/>
    <w:uiPriority w:val="99"/>
    <w:qFormat/>
    <w:rsid w:val="006C65F9"/>
    <w:pPr>
      <w:widowControl w:val="0"/>
    </w:pPr>
    <w:rPr>
      <w:rFonts w:eastAsia="Calibri"/>
      <w:color w:val="auto"/>
    </w:rPr>
  </w:style>
  <w:style w:type="paragraph" w:customStyle="1" w:styleId="DoubleUnderlined">
    <w:name w:val="Double Underlined"/>
    <w:basedOn w:val="Heading2"/>
    <w:autoRedefine/>
    <w:uiPriority w:val="99"/>
    <w:qFormat/>
    <w:rsid w:val="006C65F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C65F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C65F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C65F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C65F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C65F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C65F9"/>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6C65F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C65F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C65F9"/>
  </w:style>
  <w:style w:type="paragraph" w:customStyle="1" w:styleId="StyleUnderliningTimesNewRomanBoldNounderlineKernat16">
    <w:name w:val="Style Underlining + Times New Roman Bold No underline Kern at 16..."/>
    <w:basedOn w:val="Normal"/>
    <w:uiPriority w:val="99"/>
    <w:qFormat/>
    <w:rsid w:val="006C65F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C65F9"/>
    <w:rPr>
      <w:rFonts w:eastAsia="Times New Roman"/>
      <w:b/>
      <w:bCs/>
      <w:kern w:val="32"/>
      <w:sz w:val="32"/>
      <w:szCs w:val="32"/>
    </w:rPr>
  </w:style>
  <w:style w:type="paragraph" w:customStyle="1" w:styleId="StyleBoldUnderliningKernat16pt">
    <w:name w:val="Style Bold Underlining + Kern at 16 pt"/>
    <w:uiPriority w:val="99"/>
    <w:qFormat/>
    <w:rsid w:val="006C65F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C65F9"/>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C65F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C65F9"/>
    <w:pPr>
      <w:ind w:left="400"/>
    </w:pPr>
    <w:rPr>
      <w:rFonts w:eastAsia="Times New Roman"/>
      <w:szCs w:val="20"/>
    </w:rPr>
  </w:style>
  <w:style w:type="paragraph" w:customStyle="1" w:styleId="Paste">
    <w:name w:val="Paste"/>
    <w:basedOn w:val="card"/>
    <w:qFormat/>
    <w:rsid w:val="006C65F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6C65F9"/>
    <w:rPr>
      <w:rFonts w:ascii="Georgia" w:eastAsia="Times New Roman" w:hAnsi="Georgia"/>
      <w:b/>
      <w:u w:val="single"/>
    </w:rPr>
  </w:style>
  <w:style w:type="paragraph" w:customStyle="1" w:styleId="UnderlineStyle0">
    <w:name w:val="Underline Style"/>
    <w:basedOn w:val="Normal"/>
    <w:link w:val="UnderlineStyleChar"/>
    <w:qFormat/>
    <w:rsid w:val="006C65F9"/>
    <w:rPr>
      <w:rFonts w:ascii="Georgia" w:eastAsia="Times New Roman" w:hAnsi="Georgia"/>
      <w:b/>
      <w:sz w:val="24"/>
      <w:u w:val="single"/>
    </w:rPr>
  </w:style>
  <w:style w:type="paragraph" w:customStyle="1" w:styleId="Normalization">
    <w:name w:val="Normalization"/>
    <w:basedOn w:val="Normal"/>
    <w:uiPriority w:val="99"/>
    <w:qFormat/>
    <w:rsid w:val="006C65F9"/>
    <w:rPr>
      <w:rFonts w:eastAsia="Times New Roman"/>
      <w:sz w:val="18"/>
    </w:rPr>
  </w:style>
  <w:style w:type="paragraph" w:customStyle="1" w:styleId="BreifTitle">
    <w:name w:val="Breif Title"/>
    <w:basedOn w:val="Normal"/>
    <w:autoRedefine/>
    <w:uiPriority w:val="99"/>
    <w:qFormat/>
    <w:rsid w:val="006C65F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C65F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C65F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C65F9"/>
    <w:rPr>
      <w:rFonts w:eastAsia="Times New Roman"/>
      <w:color w:val="333333"/>
    </w:rPr>
  </w:style>
  <w:style w:type="paragraph" w:customStyle="1" w:styleId="StyleTagandCiteFranklinGothicDemi">
    <w:name w:val="Style Tag and Cite + Franklin Gothic Demi"/>
    <w:basedOn w:val="Normal"/>
    <w:autoRedefine/>
    <w:uiPriority w:val="99"/>
    <w:qFormat/>
    <w:rsid w:val="006C65F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C65F9"/>
    <w:rPr>
      <w:bCs/>
    </w:rPr>
  </w:style>
  <w:style w:type="paragraph" w:customStyle="1" w:styleId="tagCharCharCharCharCharCharChar">
    <w:name w:val="tag Char Char Char Char Char Char Char"/>
    <w:basedOn w:val="Normal"/>
    <w:uiPriority w:val="99"/>
    <w:qFormat/>
    <w:rsid w:val="006C65F9"/>
    <w:rPr>
      <w:rFonts w:eastAsia="Times New Roman"/>
      <w:b/>
      <w:sz w:val="24"/>
      <w:szCs w:val="20"/>
    </w:rPr>
  </w:style>
  <w:style w:type="paragraph" w:customStyle="1" w:styleId="title-bold-medium">
    <w:name w:val="title-bold-medium"/>
    <w:basedOn w:val="Normal"/>
    <w:uiPriority w:val="99"/>
    <w:qFormat/>
    <w:rsid w:val="006C65F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C65F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6C65F9"/>
    <w:rPr>
      <w:rFonts w:ascii="Arial Narrow" w:eastAsia="Times New Roman" w:hAnsi="Arial Narrow"/>
      <w:b/>
      <w:sz w:val="24"/>
    </w:rPr>
  </w:style>
  <w:style w:type="paragraph" w:customStyle="1" w:styleId="BLOCKTITLE1">
    <w:name w:val="BLOCK TITLE"/>
    <w:basedOn w:val="Heading1"/>
    <w:uiPriority w:val="99"/>
    <w:qFormat/>
    <w:rsid w:val="006C65F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C65F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C65F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C65F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C65F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C65F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C65F9"/>
    <w:pPr>
      <w:spacing w:before="100" w:beforeAutospacing="1" w:after="100" w:afterAutospacing="1"/>
    </w:pPr>
    <w:rPr>
      <w:rFonts w:eastAsia="Times New Roman"/>
    </w:rPr>
  </w:style>
  <w:style w:type="paragraph" w:customStyle="1" w:styleId="ToRead">
    <w:name w:val="To Read"/>
    <w:basedOn w:val="Normal"/>
    <w:uiPriority w:val="99"/>
    <w:qFormat/>
    <w:rsid w:val="006C65F9"/>
    <w:pPr>
      <w:ind w:left="720"/>
    </w:pPr>
    <w:rPr>
      <w:rFonts w:ascii="Verdana" w:eastAsia="Times New Roman" w:hAnsi="Verdana"/>
      <w:b/>
      <w:u w:val="single"/>
    </w:rPr>
  </w:style>
  <w:style w:type="paragraph" w:customStyle="1" w:styleId="Style1">
    <w:name w:val="Style 1"/>
    <w:basedOn w:val="Normal"/>
    <w:uiPriority w:val="99"/>
    <w:qFormat/>
    <w:rsid w:val="006C65F9"/>
    <w:pPr>
      <w:widowControl w:val="0"/>
      <w:ind w:firstLine="216"/>
    </w:pPr>
    <w:rPr>
      <w:rFonts w:eastAsia="Times New Roman"/>
      <w:noProof/>
      <w:color w:val="000000"/>
      <w:szCs w:val="20"/>
    </w:rPr>
  </w:style>
  <w:style w:type="paragraph" w:customStyle="1" w:styleId="Style41">
    <w:name w:val="Style 4"/>
    <w:basedOn w:val="Normal"/>
    <w:uiPriority w:val="99"/>
    <w:qFormat/>
    <w:rsid w:val="006C65F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C65F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C65F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C65F9"/>
    <w:pPr>
      <w:ind w:left="1660"/>
    </w:pPr>
  </w:style>
  <w:style w:type="paragraph" w:customStyle="1" w:styleId="PageNumber1">
    <w:name w:val="Page Number1"/>
    <w:basedOn w:val="Normal"/>
    <w:next w:val="Normal"/>
    <w:uiPriority w:val="99"/>
    <w:qFormat/>
    <w:rsid w:val="006C65F9"/>
    <w:rPr>
      <w:rFonts w:eastAsia="Times New Roman"/>
    </w:rPr>
  </w:style>
  <w:style w:type="paragraph" w:customStyle="1" w:styleId="Card1">
    <w:name w:val="Card1"/>
    <w:uiPriority w:val="99"/>
    <w:qFormat/>
    <w:rsid w:val="006C65F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C65F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C65F9"/>
    <w:pPr>
      <w:ind w:left="288" w:right="288"/>
    </w:pPr>
    <w:rPr>
      <w:rFonts w:eastAsia="Times New Roman"/>
    </w:rPr>
  </w:style>
  <w:style w:type="paragraph" w:customStyle="1" w:styleId="CaseListNormal">
    <w:name w:val="Case List Normal"/>
    <w:basedOn w:val="Normal"/>
    <w:uiPriority w:val="99"/>
    <w:qFormat/>
    <w:rsid w:val="006C65F9"/>
    <w:rPr>
      <w:rFonts w:ascii="Times" w:eastAsia="Times New Roman" w:hAnsi="Times"/>
      <w:szCs w:val="26"/>
    </w:rPr>
  </w:style>
  <w:style w:type="paragraph" w:customStyle="1" w:styleId="Body">
    <w:name w:val="Body"/>
    <w:basedOn w:val="Normal"/>
    <w:uiPriority w:val="99"/>
    <w:qFormat/>
    <w:rsid w:val="006C65F9"/>
    <w:pPr>
      <w:outlineLvl w:val="3"/>
    </w:pPr>
    <w:rPr>
      <w:rFonts w:eastAsia="Times New Roman"/>
      <w:szCs w:val="20"/>
    </w:rPr>
  </w:style>
  <w:style w:type="paragraph" w:customStyle="1" w:styleId="3text">
    <w:name w:val="3text"/>
    <w:basedOn w:val="Normal"/>
    <w:uiPriority w:val="99"/>
    <w:qFormat/>
    <w:rsid w:val="006C65F9"/>
    <w:pPr>
      <w:spacing w:before="100" w:beforeAutospacing="1" w:after="100" w:afterAutospacing="1"/>
    </w:pPr>
    <w:rPr>
      <w:rFonts w:eastAsia="Times New Roman"/>
      <w:sz w:val="24"/>
    </w:rPr>
  </w:style>
  <w:style w:type="paragraph" w:customStyle="1" w:styleId="TimesNewRoman12">
    <w:name w:val="TimesNewRoman12"/>
    <w:uiPriority w:val="99"/>
    <w:qFormat/>
    <w:rsid w:val="006C65F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C65F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C65F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C65F9"/>
    <w:rPr>
      <w:rFonts w:eastAsia="Times New Roman"/>
      <w:color w:val="000000"/>
      <w:sz w:val="18"/>
    </w:rPr>
  </w:style>
  <w:style w:type="paragraph" w:customStyle="1" w:styleId="text1">
    <w:name w:val="text1"/>
    <w:basedOn w:val="Normal"/>
    <w:autoRedefine/>
    <w:uiPriority w:val="99"/>
    <w:qFormat/>
    <w:rsid w:val="006C65F9"/>
    <w:rPr>
      <w:rFonts w:eastAsia="Times New Roman"/>
      <w:szCs w:val="20"/>
    </w:rPr>
  </w:style>
  <w:style w:type="paragraph" w:customStyle="1" w:styleId="RepeatBlockHeading">
    <w:name w:val="Repeat Block Heading"/>
    <w:basedOn w:val="Normal"/>
    <w:autoRedefine/>
    <w:uiPriority w:val="99"/>
    <w:qFormat/>
    <w:rsid w:val="006C65F9"/>
    <w:pPr>
      <w:jc w:val="center"/>
    </w:pPr>
    <w:rPr>
      <w:rFonts w:eastAsia="Times New Roman"/>
      <w:b/>
      <w:smallCaps/>
      <w:color w:val="000000"/>
      <w:sz w:val="24"/>
      <w:u w:val="thick"/>
    </w:rPr>
  </w:style>
  <w:style w:type="paragraph" w:customStyle="1" w:styleId="story-headline">
    <w:name w:val="story-headline"/>
    <w:basedOn w:val="Normal"/>
    <w:uiPriority w:val="99"/>
    <w:qFormat/>
    <w:rsid w:val="006C65F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C65F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C65F9"/>
    <w:rPr>
      <w:rFonts w:ascii="Arial" w:eastAsia="Times New Roman" w:hAnsi="Arial"/>
      <w:b/>
      <w:bCs/>
    </w:rPr>
  </w:style>
  <w:style w:type="paragraph" w:customStyle="1" w:styleId="TextofCards">
    <w:name w:val="Text of Cards"/>
    <w:basedOn w:val="Normal"/>
    <w:uiPriority w:val="99"/>
    <w:qFormat/>
    <w:rsid w:val="006C65F9"/>
    <w:rPr>
      <w:rFonts w:eastAsia="Times New Roman"/>
      <w:color w:val="000000"/>
      <w:spacing w:val="6"/>
      <w:szCs w:val="23"/>
    </w:rPr>
  </w:style>
  <w:style w:type="paragraph" w:customStyle="1" w:styleId="Corpotesto">
    <w:name w:val="Corpo testo"/>
    <w:basedOn w:val="Normal"/>
    <w:uiPriority w:val="99"/>
    <w:qFormat/>
    <w:rsid w:val="006C65F9"/>
    <w:pPr>
      <w:widowControl w:val="0"/>
      <w:adjustRightInd w:val="0"/>
      <w:spacing w:after="283"/>
    </w:pPr>
    <w:rPr>
      <w:rFonts w:ascii="Times" w:eastAsia="Times New Roman" w:hAnsi="Times"/>
    </w:rPr>
  </w:style>
  <w:style w:type="paragraph" w:customStyle="1" w:styleId="tagCharChar1Char">
    <w:name w:val="tag Char Char1 Char"/>
    <w:uiPriority w:val="99"/>
    <w:qFormat/>
    <w:rsid w:val="006C65F9"/>
    <w:rPr>
      <w:rFonts w:eastAsia="Times New Roman" w:cs="Calibri"/>
      <w:b/>
      <w:bCs/>
    </w:rPr>
  </w:style>
  <w:style w:type="paragraph" w:customStyle="1" w:styleId="inside-copy">
    <w:name w:val="inside-copy"/>
    <w:basedOn w:val="Normal"/>
    <w:uiPriority w:val="99"/>
    <w:qFormat/>
    <w:rsid w:val="006C65F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C65F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C65F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C65F9"/>
    <w:rPr>
      <w:rFonts w:ascii="Arial" w:hAnsi="Arial"/>
      <w:b w:val="0"/>
      <w:caps w:val="0"/>
      <w:sz w:val="20"/>
    </w:rPr>
  </w:style>
  <w:style w:type="paragraph" w:customStyle="1" w:styleId="ProjectTitleLine">
    <w:name w:val="Project Title Line"/>
    <w:basedOn w:val="Normal"/>
    <w:next w:val="Normal"/>
    <w:autoRedefine/>
    <w:uiPriority w:val="99"/>
    <w:qFormat/>
    <w:rsid w:val="006C65F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C65F9"/>
    <w:rPr>
      <w:rFonts w:ascii="Arial Narrow" w:eastAsia="Times New Roman" w:hAnsi="Arial Narrow"/>
      <w:strike/>
    </w:rPr>
  </w:style>
  <w:style w:type="paragraph" w:customStyle="1" w:styleId="NormalVerdana">
    <w:name w:val="Normal + Verdana"/>
    <w:aliases w:val="10 pt,White,Normal + Arial"/>
    <w:basedOn w:val="Normal"/>
    <w:uiPriority w:val="99"/>
    <w:qFormat/>
    <w:rsid w:val="006C65F9"/>
    <w:rPr>
      <w:rFonts w:ascii="Arial" w:eastAsia="Times New Roman" w:hAnsi="Arial"/>
      <w:szCs w:val="20"/>
      <w:u w:val="single"/>
    </w:rPr>
  </w:style>
  <w:style w:type="paragraph" w:customStyle="1" w:styleId="Normal10pt">
    <w:name w:val="Normal + 10 pt"/>
    <w:basedOn w:val="Normal"/>
    <w:uiPriority w:val="99"/>
    <w:qFormat/>
    <w:rsid w:val="006C65F9"/>
    <w:rPr>
      <w:rFonts w:eastAsia="Times New Roman"/>
      <w:szCs w:val="20"/>
    </w:rPr>
  </w:style>
  <w:style w:type="paragraph" w:customStyle="1" w:styleId="cardChar1Char">
    <w:name w:val="card Char1 Char"/>
    <w:basedOn w:val="Normal"/>
    <w:uiPriority w:val="99"/>
    <w:qFormat/>
    <w:rsid w:val="006C65F9"/>
    <w:pPr>
      <w:ind w:left="288" w:right="288"/>
    </w:pPr>
    <w:rPr>
      <w:rFonts w:eastAsia="Times New Roman"/>
      <w:szCs w:val="20"/>
    </w:rPr>
  </w:style>
  <w:style w:type="paragraph" w:customStyle="1" w:styleId="CM12">
    <w:name w:val="CM12"/>
    <w:basedOn w:val="Default"/>
    <w:next w:val="Default"/>
    <w:uiPriority w:val="99"/>
    <w:qFormat/>
    <w:rsid w:val="006C65F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C65F9"/>
    <w:pPr>
      <w:widowControl w:val="0"/>
      <w:spacing w:after="480"/>
    </w:pPr>
    <w:rPr>
      <w:rFonts w:ascii="Granjon LT Std" w:hAnsi="Granjon LT Std"/>
      <w:color w:val="auto"/>
    </w:rPr>
  </w:style>
  <w:style w:type="paragraph" w:customStyle="1" w:styleId="CM10">
    <w:name w:val="CM10"/>
    <w:basedOn w:val="Default"/>
    <w:next w:val="Default"/>
    <w:uiPriority w:val="99"/>
    <w:qFormat/>
    <w:rsid w:val="006C65F9"/>
    <w:pPr>
      <w:widowControl w:val="0"/>
      <w:spacing w:line="320" w:lineRule="atLeast"/>
    </w:pPr>
    <w:rPr>
      <w:rFonts w:ascii="Granjon LT Std" w:hAnsi="Granjon LT Std"/>
      <w:color w:val="auto"/>
    </w:rPr>
  </w:style>
  <w:style w:type="paragraph" w:customStyle="1" w:styleId="bold">
    <w:name w:val="bold"/>
    <w:basedOn w:val="Normal"/>
    <w:uiPriority w:val="99"/>
    <w:qFormat/>
    <w:rsid w:val="006C65F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C65F9"/>
    <w:rPr>
      <w:rFonts w:ascii="Arial Narrow" w:eastAsia="Times New Roman" w:hAnsi="Arial Narrow"/>
      <w:strike/>
      <w:szCs w:val="20"/>
    </w:rPr>
  </w:style>
  <w:style w:type="paragraph" w:customStyle="1" w:styleId="textbodyblack">
    <w:name w:val="textbodyblack"/>
    <w:basedOn w:val="Normal"/>
    <w:uiPriority w:val="99"/>
    <w:qFormat/>
    <w:rsid w:val="006C65F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C65F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C65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C65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C65F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C65F9"/>
    <w:rPr>
      <w:rFonts w:ascii="Georgia" w:eastAsia="Times New Roman" w:hAnsi="Georgia"/>
      <w:b/>
      <w:bCs/>
      <w:szCs w:val="16"/>
      <w:u w:val="single"/>
    </w:rPr>
  </w:style>
  <w:style w:type="paragraph" w:customStyle="1" w:styleId="CiteCorrected">
    <w:name w:val="Cite Corrected"/>
    <w:basedOn w:val="Normal"/>
    <w:link w:val="CiteCorrectedChar"/>
    <w:qFormat/>
    <w:rsid w:val="006C65F9"/>
    <w:rPr>
      <w:rFonts w:ascii="Georgia" w:eastAsia="Times New Roman" w:hAnsi="Georgia"/>
      <w:b/>
      <w:bCs/>
      <w:sz w:val="24"/>
      <w:szCs w:val="16"/>
      <w:u w:val="single"/>
    </w:rPr>
  </w:style>
  <w:style w:type="paragraph" w:customStyle="1" w:styleId="CardText20">
    <w:name w:val="Card Text 2"/>
    <w:basedOn w:val="CardText10"/>
    <w:link w:val="CardText2Char"/>
    <w:qFormat/>
    <w:rsid w:val="006C65F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C65F9"/>
    <w:pPr>
      <w:ind w:left="288"/>
    </w:pPr>
    <w:rPr>
      <w:rFonts w:eastAsia="SimSun"/>
      <w:szCs w:val="20"/>
      <w:lang w:eastAsia="zh-CN"/>
    </w:rPr>
  </w:style>
  <w:style w:type="paragraph" w:customStyle="1" w:styleId="BriefTitle2">
    <w:name w:val="Brief Title 2"/>
    <w:basedOn w:val="BriefTitle"/>
    <w:uiPriority w:val="99"/>
    <w:qFormat/>
    <w:rsid w:val="006C65F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C65F9"/>
    <w:rPr>
      <w:u w:val="single"/>
    </w:rPr>
  </w:style>
  <w:style w:type="paragraph" w:customStyle="1" w:styleId="StyleCardText11ptUnderline">
    <w:name w:val="Style Card Text + 11 pt Underline"/>
    <w:link w:val="StyleCardText11ptUnderlineChar"/>
    <w:qFormat/>
    <w:rsid w:val="006C65F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C65F9"/>
    <w:rPr>
      <w:rFonts w:ascii="Georgia" w:hAnsi="Georgia"/>
      <w:sz w:val="16"/>
    </w:rPr>
  </w:style>
  <w:style w:type="paragraph" w:customStyle="1" w:styleId="StyleMinimizedText11pt">
    <w:name w:val="Style Minimized Text + 11 pt"/>
    <w:basedOn w:val="Normal"/>
    <w:link w:val="StyleMinimizedText11ptChar"/>
    <w:qFormat/>
    <w:rsid w:val="006C65F9"/>
    <w:rPr>
      <w:rFonts w:ascii="Georgia" w:hAnsi="Georgia"/>
      <w:sz w:val="16"/>
    </w:rPr>
  </w:style>
  <w:style w:type="character" w:customStyle="1" w:styleId="StyleMinimizedText11pt1Char">
    <w:name w:val="Style Minimized Text + 11 pt1 Char"/>
    <w:basedOn w:val="DefaultParagraphFont"/>
    <w:link w:val="StyleMinimizedText11pt1"/>
    <w:locked/>
    <w:rsid w:val="006C65F9"/>
    <w:rPr>
      <w:rFonts w:ascii="Georgia" w:hAnsi="Georgia"/>
      <w:sz w:val="16"/>
    </w:rPr>
  </w:style>
  <w:style w:type="paragraph" w:customStyle="1" w:styleId="StyleMinimizedText11pt1">
    <w:name w:val="Style Minimized Text + 11 pt1"/>
    <w:basedOn w:val="Normal"/>
    <w:link w:val="StyleMinimizedText11pt1Char"/>
    <w:qFormat/>
    <w:rsid w:val="006C65F9"/>
    <w:rPr>
      <w:rFonts w:ascii="Georgia" w:hAnsi="Georgia"/>
      <w:sz w:val="16"/>
    </w:rPr>
  </w:style>
  <w:style w:type="character" w:customStyle="1" w:styleId="Debate-CardSmalltextF2Char">
    <w:name w:val="Debate- Card Small text F2 Char"/>
    <w:link w:val="Debate-CardSmalltextF2"/>
    <w:locked/>
    <w:rsid w:val="006C65F9"/>
    <w:rPr>
      <w:rFonts w:ascii="Arial Narrow" w:hAnsi="Arial Narrow"/>
      <w:sz w:val="16"/>
    </w:rPr>
  </w:style>
  <w:style w:type="paragraph" w:customStyle="1" w:styleId="Debate-CardSmalltextF2">
    <w:name w:val="Debate- Card Small text F2"/>
    <w:basedOn w:val="Normal"/>
    <w:next w:val="Normal"/>
    <w:link w:val="Debate-CardSmalltextF2Char"/>
    <w:qFormat/>
    <w:rsid w:val="006C65F9"/>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C65F9"/>
    <w:rPr>
      <w:rFonts w:ascii="Arial Narrow" w:hAnsi="Arial Narrow"/>
      <w:b/>
      <w:sz w:val="18"/>
      <w:u w:val="single"/>
    </w:rPr>
  </w:style>
  <w:style w:type="paragraph" w:customStyle="1" w:styleId="Debate-EmphasizedText-F5">
    <w:name w:val="Debate- Emphasized Text- F5"/>
    <w:basedOn w:val="Normal"/>
    <w:link w:val="Debate-EmphasizedText-F5Char"/>
    <w:qFormat/>
    <w:rsid w:val="006C65F9"/>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C65F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C65F9"/>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C65F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C65F9"/>
    <w:rPr>
      <w:rFonts w:ascii="Times New Roman" w:eastAsia="Times New Roman" w:hAnsi="Times New Roman" w:cs="Calibri"/>
      <w:sz w:val="16"/>
    </w:rPr>
  </w:style>
  <w:style w:type="character" w:customStyle="1" w:styleId="CardStyleChar">
    <w:name w:val="Card Style Char"/>
    <w:link w:val="CardStyle0"/>
    <w:locked/>
    <w:rsid w:val="006C65F9"/>
    <w:rPr>
      <w:rFonts w:ascii="Calibri" w:eastAsia="Times New Roman" w:hAnsi="Calibri"/>
      <w:sz w:val="22"/>
    </w:rPr>
  </w:style>
  <w:style w:type="paragraph" w:customStyle="1" w:styleId="emactive">
    <w:name w:val="emactive"/>
    <w:basedOn w:val="Normal"/>
    <w:uiPriority w:val="99"/>
    <w:qFormat/>
    <w:rsid w:val="006C65F9"/>
    <w:pPr>
      <w:spacing w:before="100" w:beforeAutospacing="1" w:after="100" w:afterAutospacing="1"/>
    </w:pPr>
    <w:rPr>
      <w:rFonts w:eastAsia="Times New Roman"/>
      <w:sz w:val="24"/>
    </w:rPr>
  </w:style>
  <w:style w:type="paragraph" w:customStyle="1" w:styleId="emready">
    <w:name w:val="emready"/>
    <w:basedOn w:val="Normal"/>
    <w:uiPriority w:val="99"/>
    <w:qFormat/>
    <w:rsid w:val="006C65F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C65F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C65F9"/>
    <w:rPr>
      <w:rFonts w:ascii="Georgia" w:eastAsia="Times New Roman" w:hAnsi="Georgia" w:cs="Times New Roman"/>
      <w:b/>
      <w:sz w:val="24"/>
      <w:u w:val="single"/>
    </w:rPr>
  </w:style>
  <w:style w:type="character" w:customStyle="1" w:styleId="CardHighlightChar">
    <w:name w:val="Card Highlight Char"/>
    <w:link w:val="CardHighlight"/>
    <w:locked/>
    <w:rsid w:val="006C65F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C65F9"/>
    <w:pPr>
      <w:shd w:val="clear" w:color="auto" w:fill="66FFFF"/>
    </w:pPr>
    <w:rPr>
      <w:rFonts w:eastAsia="Calibri" w:cs="Calibri"/>
      <w:sz w:val="24"/>
      <w:u w:val="single"/>
    </w:rPr>
  </w:style>
  <w:style w:type="character" w:customStyle="1" w:styleId="BlockHeaderHiddenChar">
    <w:name w:val="Block Header Hidden Char"/>
    <w:link w:val="BlockHeaderHidden"/>
    <w:locked/>
    <w:rsid w:val="006C65F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C65F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C65F9"/>
    <w:pPr>
      <w:spacing w:before="100" w:beforeAutospacing="1" w:after="100" w:afterAutospacing="1"/>
    </w:pPr>
    <w:rPr>
      <w:rFonts w:eastAsia="Times New Roman"/>
      <w:sz w:val="24"/>
    </w:rPr>
  </w:style>
  <w:style w:type="paragraph" w:customStyle="1" w:styleId="norma">
    <w:name w:val="norma"/>
    <w:basedOn w:val="Heading3"/>
    <w:uiPriority w:val="99"/>
    <w:qFormat/>
    <w:rsid w:val="006C65F9"/>
    <w:rPr>
      <w:rFonts w:eastAsia="MS Gothic" w:cs="Arial"/>
      <w:bCs w:val="0"/>
      <w:sz w:val="24"/>
      <w:szCs w:val="24"/>
    </w:rPr>
  </w:style>
  <w:style w:type="paragraph" w:customStyle="1" w:styleId="nromal">
    <w:name w:val="nromal"/>
    <w:basedOn w:val="Normal"/>
    <w:uiPriority w:val="99"/>
    <w:qFormat/>
    <w:rsid w:val="006C65F9"/>
    <w:pPr>
      <w:keepNext/>
      <w:keepLines/>
      <w:spacing w:before="200"/>
      <w:outlineLvl w:val="3"/>
    </w:pPr>
    <w:rPr>
      <w:rFonts w:eastAsia="Times New Roman" w:cs="Cambria"/>
      <w:b/>
      <w:iCs/>
    </w:rPr>
  </w:style>
  <w:style w:type="paragraph" w:customStyle="1" w:styleId="natural">
    <w:name w:val="natural"/>
    <w:basedOn w:val="Normal"/>
    <w:uiPriority w:val="99"/>
    <w:qFormat/>
    <w:rsid w:val="006C65F9"/>
    <w:pPr>
      <w:keepNext/>
      <w:keepLines/>
      <w:spacing w:before="200"/>
      <w:outlineLvl w:val="3"/>
    </w:pPr>
    <w:rPr>
      <w:rFonts w:eastAsia="Times New Roman"/>
      <w:b/>
      <w:iCs/>
    </w:rPr>
  </w:style>
  <w:style w:type="paragraph" w:customStyle="1" w:styleId="nroaml">
    <w:name w:val="nroaml"/>
    <w:basedOn w:val="Normal"/>
    <w:uiPriority w:val="99"/>
    <w:qFormat/>
    <w:rsid w:val="006C65F9"/>
    <w:pPr>
      <w:keepNext/>
      <w:keepLines/>
      <w:spacing w:before="200"/>
      <w:outlineLvl w:val="3"/>
    </w:pPr>
    <w:rPr>
      <w:rFonts w:eastAsia="Times New Roman"/>
      <w:b/>
      <w:iCs/>
    </w:rPr>
  </w:style>
  <w:style w:type="paragraph" w:customStyle="1" w:styleId="noraml">
    <w:name w:val="noraml"/>
    <w:basedOn w:val="Normal"/>
    <w:uiPriority w:val="99"/>
    <w:qFormat/>
    <w:rsid w:val="006C65F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C65F9"/>
    <w:rPr>
      <w:rFonts w:ascii="Georgia" w:eastAsia="Calibri" w:hAnsi="Georgia"/>
      <w:sz w:val="16"/>
      <w:szCs w:val="16"/>
    </w:rPr>
  </w:style>
  <w:style w:type="paragraph" w:customStyle="1" w:styleId="SmallSizeParagraph">
    <w:name w:val="Small Size Paragraph"/>
    <w:basedOn w:val="Normal"/>
    <w:link w:val="SmallSizeParagraphChar"/>
    <w:qFormat/>
    <w:rsid w:val="006C65F9"/>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C65F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C65F9"/>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C65F9"/>
    <w:rPr>
      <w:rFonts w:ascii="Arial" w:eastAsia="Calibri" w:hAnsi="Arial" w:cs="Arial"/>
      <w:kern w:val="2"/>
      <w:sz w:val="14"/>
      <w:szCs w:val="14"/>
      <w:lang w:eastAsia="zh-TW"/>
    </w:rPr>
  </w:style>
  <w:style w:type="paragraph" w:customStyle="1" w:styleId="CardT1">
    <w:name w:val="CardT1"/>
    <w:basedOn w:val="Normal"/>
    <w:link w:val="CardT1Char"/>
    <w:qFormat/>
    <w:rsid w:val="006C65F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C65F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C65F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C65F9"/>
    <w:pPr>
      <w:spacing w:before="100" w:beforeAutospacing="1" w:after="100" w:afterAutospacing="1"/>
    </w:pPr>
    <w:rPr>
      <w:rFonts w:eastAsia="Times New Roman"/>
      <w:sz w:val="24"/>
    </w:rPr>
  </w:style>
  <w:style w:type="paragraph" w:customStyle="1" w:styleId="CiteReal">
    <w:name w:val="Cite Real"/>
    <w:basedOn w:val="Normal"/>
    <w:next w:val="Normal"/>
    <w:qFormat/>
    <w:rsid w:val="006C65F9"/>
    <w:rPr>
      <w:rFonts w:ascii="Arial" w:eastAsia="MS Mincho" w:hAnsi="Arial"/>
      <w:b/>
      <w:sz w:val="24"/>
      <w:u w:val="single"/>
    </w:rPr>
  </w:style>
  <w:style w:type="paragraph" w:customStyle="1" w:styleId="2909F619802848F09E01365C32F34654">
    <w:name w:val="2909F619802848F09E01365C32F34654"/>
    <w:uiPriority w:val="99"/>
    <w:qFormat/>
    <w:rsid w:val="006C65F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C65F9"/>
    <w:rPr>
      <w:rFonts w:ascii="Georgia" w:eastAsia="Calibri" w:hAnsi="Georgia"/>
      <w:u w:val="single"/>
      <w:lang w:val="x-none" w:eastAsia="zh-CN"/>
    </w:rPr>
  </w:style>
  <w:style w:type="paragraph" w:customStyle="1" w:styleId="UnderlineS">
    <w:name w:val="Underline S"/>
    <w:basedOn w:val="Normal"/>
    <w:link w:val="UnderlineSChar"/>
    <w:qFormat/>
    <w:rsid w:val="006C65F9"/>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C65F9"/>
    <w:rPr>
      <w:rFonts w:ascii="Georgia" w:eastAsia="SimSun" w:hAnsi="Georgia"/>
      <w:sz w:val="12"/>
    </w:rPr>
  </w:style>
  <w:style w:type="paragraph" w:customStyle="1" w:styleId="Ununderlined">
    <w:name w:val="Ununderlined"/>
    <w:basedOn w:val="Normal"/>
    <w:link w:val="UnunderlinedChar"/>
    <w:qFormat/>
    <w:rsid w:val="006C65F9"/>
    <w:rPr>
      <w:rFonts w:ascii="Georgia" w:eastAsia="SimSun" w:hAnsi="Georgia"/>
      <w:sz w:val="12"/>
    </w:rPr>
  </w:style>
  <w:style w:type="character" w:customStyle="1" w:styleId="HighlightingChar">
    <w:name w:val="Highlighting Char"/>
    <w:link w:val="Highlighting"/>
    <w:locked/>
    <w:rsid w:val="006C65F9"/>
    <w:rPr>
      <w:rFonts w:ascii="Georgia" w:eastAsia="SimSun" w:hAnsi="Georgia"/>
      <w:u w:val="thick"/>
    </w:rPr>
  </w:style>
  <w:style w:type="paragraph" w:customStyle="1" w:styleId="Highlighting">
    <w:name w:val="Highlighting"/>
    <w:basedOn w:val="Normal"/>
    <w:link w:val="HighlightingChar"/>
    <w:autoRedefine/>
    <w:qFormat/>
    <w:rsid w:val="006C65F9"/>
    <w:rPr>
      <w:rFonts w:ascii="Georgia" w:eastAsia="SimSun" w:hAnsi="Georgia"/>
      <w:sz w:val="24"/>
      <w:u w:val="thick"/>
    </w:rPr>
  </w:style>
  <w:style w:type="character" w:customStyle="1" w:styleId="CITEChar">
    <w:name w:val="CITE Char"/>
    <w:link w:val="CITE"/>
    <w:locked/>
    <w:rsid w:val="006C65F9"/>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C65F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C65F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C65F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C65F9"/>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C65F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C65F9"/>
    <w:rPr>
      <w:b/>
      <w:sz w:val="28"/>
    </w:rPr>
  </w:style>
  <w:style w:type="character" w:customStyle="1" w:styleId="SourcenameChar">
    <w:name w:val="Source name Char"/>
    <w:link w:val="Sourcename"/>
    <w:locked/>
    <w:rsid w:val="006C65F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C65F9"/>
    <w:rPr>
      <w:b/>
      <w:bCs/>
      <w:sz w:val="20"/>
    </w:rPr>
  </w:style>
  <w:style w:type="character" w:customStyle="1" w:styleId="underlinedcardChar">
    <w:name w:val="underlined card Char"/>
    <w:link w:val="underlinedcard0"/>
    <w:locked/>
    <w:rsid w:val="006C65F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C65F9"/>
    <w:rPr>
      <w:sz w:val="24"/>
      <w:u w:val="single"/>
    </w:rPr>
  </w:style>
  <w:style w:type="paragraph" w:customStyle="1" w:styleId="FullText">
    <w:name w:val="Full Text"/>
    <w:basedOn w:val="Normal"/>
    <w:uiPriority w:val="99"/>
    <w:qFormat/>
    <w:rsid w:val="006C65F9"/>
    <w:rPr>
      <w:rFonts w:eastAsia="Times New Roman"/>
      <w:sz w:val="16"/>
    </w:rPr>
  </w:style>
  <w:style w:type="character" w:customStyle="1" w:styleId="TextUnderlineChar">
    <w:name w:val="Text Underline Char"/>
    <w:link w:val="TextUnderline"/>
    <w:locked/>
    <w:rsid w:val="006C65F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C65F9"/>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C65F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C65F9"/>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C65F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C65F9"/>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C65F9"/>
    <w:pPr>
      <w:spacing w:before="240"/>
      <w:outlineLvl w:val="2"/>
    </w:pPr>
    <w:rPr>
      <w:rFonts w:eastAsia="Times New Roman"/>
      <w:b/>
    </w:rPr>
  </w:style>
  <w:style w:type="character" w:customStyle="1" w:styleId="CiteCardChar">
    <w:name w:val="Cite_Card Char"/>
    <w:link w:val="CiteCard0"/>
    <w:locked/>
    <w:rsid w:val="006C65F9"/>
    <w:rPr>
      <w:rFonts w:ascii="Times New Roman" w:eastAsia="Times New Roman" w:hAnsi="Times New Roman" w:cs="Arial"/>
      <w:bCs/>
      <w:sz w:val="20"/>
      <w:szCs w:val="20"/>
    </w:rPr>
  </w:style>
  <w:style w:type="paragraph" w:customStyle="1" w:styleId="CiteCard0">
    <w:name w:val="Cite_Card"/>
    <w:link w:val="CiteCardChar"/>
    <w:qFormat/>
    <w:rsid w:val="006C65F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C65F9"/>
    <w:pPr>
      <w:widowControl w:val="0"/>
    </w:pPr>
    <w:rPr>
      <w:rFonts w:eastAsia="MS Mincho"/>
      <w:color w:val="auto"/>
    </w:rPr>
  </w:style>
  <w:style w:type="character" w:customStyle="1" w:styleId="StyleStyle49pt6Char">
    <w:name w:val="Style Style4 + 9 pt6 Char"/>
    <w:basedOn w:val="Style4Char"/>
    <w:link w:val="StyleStyle49pt6"/>
    <w:locked/>
    <w:rsid w:val="006C65F9"/>
    <w:rPr>
      <w:rFonts w:ascii="Georgia" w:eastAsia="Times New Roman" w:hAnsi="Georgia"/>
      <w:u w:val="single"/>
      <w:lang w:val="x-none"/>
    </w:rPr>
  </w:style>
  <w:style w:type="paragraph" w:customStyle="1" w:styleId="StyleStyle49pt6">
    <w:name w:val="Style Style4 + 9 pt6"/>
    <w:basedOn w:val="Style4"/>
    <w:link w:val="StyleStyle49pt6Char"/>
    <w:qFormat/>
    <w:rsid w:val="006C65F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C65F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C65F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C65F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C65F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C65F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C65F9"/>
    <w:rPr>
      <w:rFonts w:ascii="Georgia" w:hAnsi="Georgia" w:cs="Calibri"/>
      <w:b/>
      <w:bCs/>
      <w:sz w:val="24"/>
      <w:u w:val="single"/>
    </w:rPr>
  </w:style>
  <w:style w:type="character" w:customStyle="1" w:styleId="DebatenoramlChar">
    <w:name w:val="Debatenoraml Char"/>
    <w:link w:val="Debatenoraml"/>
    <w:locked/>
    <w:rsid w:val="006C65F9"/>
    <w:rPr>
      <w:rFonts w:ascii="Times New Roman" w:hAnsi="Times New Roman" w:cs="Times New Roman"/>
    </w:rPr>
  </w:style>
  <w:style w:type="paragraph" w:customStyle="1" w:styleId="Debatenoraml">
    <w:name w:val="Debatenoraml"/>
    <w:basedOn w:val="NoSpacing"/>
    <w:link w:val="DebatenoramlChar"/>
    <w:qFormat/>
    <w:rsid w:val="006C65F9"/>
    <w:pPr>
      <w:spacing w:before="0" w:line="240" w:lineRule="auto"/>
    </w:pPr>
    <w:rPr>
      <w:rFonts w:ascii="Times New Roman" w:hAnsi="Times New Roman" w:cs="Times New Roman"/>
    </w:rPr>
  </w:style>
  <w:style w:type="paragraph" w:customStyle="1" w:styleId="SynergyTag">
    <w:name w:val="SynergyTag"/>
    <w:basedOn w:val="Normal"/>
    <w:uiPriority w:val="99"/>
    <w:qFormat/>
    <w:rsid w:val="006C65F9"/>
    <w:rPr>
      <w:rFonts w:eastAsia="Calibri"/>
      <w:b/>
    </w:rPr>
  </w:style>
  <w:style w:type="character" w:customStyle="1" w:styleId="QualsChar">
    <w:name w:val="Quals Char"/>
    <w:link w:val="Quals"/>
    <w:locked/>
    <w:rsid w:val="006C65F9"/>
    <w:rPr>
      <w:rFonts w:ascii="Georgia" w:eastAsia="Calibri" w:hAnsi="Georgia"/>
      <w:sz w:val="18"/>
    </w:rPr>
  </w:style>
  <w:style w:type="paragraph" w:customStyle="1" w:styleId="Quals">
    <w:name w:val="Quals"/>
    <w:basedOn w:val="Normal"/>
    <w:link w:val="QualsChar"/>
    <w:qFormat/>
    <w:rsid w:val="006C65F9"/>
    <w:rPr>
      <w:rFonts w:ascii="Georgia" w:eastAsia="Calibri" w:hAnsi="Georgia"/>
      <w:sz w:val="18"/>
    </w:rPr>
  </w:style>
  <w:style w:type="paragraph" w:customStyle="1" w:styleId="times">
    <w:name w:val="times"/>
    <w:basedOn w:val="Normal"/>
    <w:qFormat/>
    <w:rsid w:val="006C65F9"/>
    <w:pPr>
      <w:spacing w:before="100" w:beforeAutospacing="1" w:after="100" w:afterAutospacing="1"/>
    </w:pPr>
    <w:rPr>
      <w:rFonts w:eastAsia="Times New Roman"/>
      <w:sz w:val="24"/>
    </w:rPr>
  </w:style>
  <w:style w:type="paragraph" w:customStyle="1" w:styleId="BodyA">
    <w:name w:val="Body A"/>
    <w:uiPriority w:val="99"/>
    <w:qFormat/>
    <w:rsid w:val="006C65F9"/>
    <w:rPr>
      <w:rFonts w:ascii="Helvetica" w:eastAsia="ヒラギノ角ゴ Pro W3" w:hAnsi="Helvetica" w:cs="Times New Roman"/>
      <w:color w:val="000000"/>
      <w:szCs w:val="20"/>
    </w:rPr>
  </w:style>
  <w:style w:type="character" w:customStyle="1" w:styleId="StarredChar">
    <w:name w:val="Starred Char"/>
    <w:link w:val="Starred"/>
    <w:locked/>
    <w:rsid w:val="006C65F9"/>
    <w:rPr>
      <w:rFonts w:ascii="Georgia" w:eastAsia="Times New Roman" w:hAnsi="Georgia"/>
      <w:b/>
      <w:caps/>
      <w:szCs w:val="28"/>
      <w:u w:val="single"/>
    </w:rPr>
  </w:style>
  <w:style w:type="paragraph" w:customStyle="1" w:styleId="Starred">
    <w:name w:val="Starred"/>
    <w:basedOn w:val="Normal"/>
    <w:link w:val="StarredChar"/>
    <w:qFormat/>
    <w:rsid w:val="006C65F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C65F9"/>
    <w:rPr>
      <w:rFonts w:ascii="Georgia" w:eastAsia="Times New Roman" w:hAnsi="Georgia"/>
      <w:b/>
      <w:caps/>
      <w:szCs w:val="28"/>
      <w:u w:val="single"/>
    </w:rPr>
  </w:style>
  <w:style w:type="paragraph" w:customStyle="1" w:styleId="NotStarred">
    <w:name w:val="NotStarred"/>
    <w:basedOn w:val="Normal"/>
    <w:link w:val="NotStarredChar"/>
    <w:qFormat/>
    <w:rsid w:val="006C65F9"/>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C65F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C65F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C65F9"/>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C65F9"/>
    <w:rPr>
      <w:rFonts w:ascii="Georgia" w:eastAsia="Calibri" w:hAnsi="Georgia"/>
      <w:b/>
    </w:rPr>
  </w:style>
  <w:style w:type="paragraph" w:customStyle="1" w:styleId="H4Tag">
    <w:name w:val="H4 (Tag)"/>
    <w:basedOn w:val="Normal"/>
    <w:link w:val="H4TagChar1"/>
    <w:qFormat/>
    <w:rsid w:val="006C65F9"/>
    <w:rPr>
      <w:rFonts w:ascii="Georgia" w:eastAsia="Calibri" w:hAnsi="Georgia"/>
      <w:b/>
      <w:sz w:val="24"/>
    </w:rPr>
  </w:style>
  <w:style w:type="paragraph" w:customStyle="1" w:styleId="CM25">
    <w:name w:val="CM25"/>
    <w:basedOn w:val="Default"/>
    <w:next w:val="Default"/>
    <w:qFormat/>
    <w:rsid w:val="006C65F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C65F9"/>
    <w:rPr>
      <w:rFonts w:ascii="Georgia" w:hAnsi="Georgia"/>
      <w:b/>
    </w:rPr>
  </w:style>
  <w:style w:type="paragraph" w:customStyle="1" w:styleId="Debate-CardTagandCite-F6">
    <w:name w:val="Debate- Card Tag and Cite- F6"/>
    <w:basedOn w:val="Normal"/>
    <w:link w:val="Debate-CardTagandCite-F6Char"/>
    <w:qFormat/>
    <w:rsid w:val="006C65F9"/>
    <w:pPr>
      <w:contextualSpacing/>
    </w:pPr>
    <w:rPr>
      <w:rFonts w:ascii="Georgia" w:hAnsi="Georgia"/>
      <w:b/>
      <w:sz w:val="24"/>
    </w:rPr>
  </w:style>
  <w:style w:type="paragraph" w:customStyle="1" w:styleId="Cardtext0">
    <w:name w:val="Card text"/>
    <w:link w:val="CardtextChar0"/>
    <w:qFormat/>
    <w:rsid w:val="006C65F9"/>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C65F9"/>
    <w:rPr>
      <w:rFonts w:ascii="Georgia" w:eastAsia="Times New Roman" w:hAnsi="Georgia"/>
      <w:b/>
      <w:szCs w:val="28"/>
      <w:u w:val="single"/>
    </w:rPr>
  </w:style>
  <w:style w:type="paragraph" w:customStyle="1" w:styleId="NewHeading2">
    <w:name w:val="NewHeading2"/>
    <w:basedOn w:val="Normal"/>
    <w:link w:val="NewHeading2Char"/>
    <w:qFormat/>
    <w:rsid w:val="006C65F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C65F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C65F9"/>
    <w:rPr>
      <w:rFonts w:eastAsia="Calibri"/>
    </w:rPr>
  </w:style>
  <w:style w:type="paragraph" w:customStyle="1" w:styleId="Card6pt">
    <w:name w:val="Card 6pt"/>
    <w:basedOn w:val="card"/>
    <w:uiPriority w:val="99"/>
    <w:qFormat/>
    <w:rsid w:val="006C65F9"/>
    <w:rPr>
      <w:rFonts w:ascii="Georgia" w:eastAsia="Calibri" w:hAnsi="Georgia"/>
      <w:bCs/>
      <w:color w:val="000000"/>
      <w:sz w:val="12"/>
      <w:szCs w:val="20"/>
    </w:rPr>
  </w:style>
  <w:style w:type="character" w:customStyle="1" w:styleId="FullCiteChar">
    <w:name w:val="Full Cite Char"/>
    <w:link w:val="FullCite"/>
    <w:locked/>
    <w:rsid w:val="006C65F9"/>
    <w:rPr>
      <w:rFonts w:ascii="Garamond" w:eastAsia="Calibri" w:hAnsi="Garamond"/>
    </w:rPr>
  </w:style>
  <w:style w:type="paragraph" w:customStyle="1" w:styleId="FullCite">
    <w:name w:val="Full Cite"/>
    <w:basedOn w:val="Normal"/>
    <w:next w:val="Normal"/>
    <w:link w:val="FullCiteChar"/>
    <w:qFormat/>
    <w:rsid w:val="006C65F9"/>
    <w:rPr>
      <w:rFonts w:ascii="Garamond" w:eastAsia="Calibri" w:hAnsi="Garamond"/>
      <w:sz w:val="24"/>
    </w:rPr>
  </w:style>
  <w:style w:type="character" w:customStyle="1" w:styleId="StyleCardStyleBlackUnderlineChar">
    <w:name w:val="Style Card Style + Black Underline Char"/>
    <w:link w:val="StyleCardStyleBlackUnderline"/>
    <w:locked/>
    <w:rsid w:val="006C65F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C65F9"/>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C65F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C65F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6C65F9"/>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C65F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6C65F9"/>
    <w:rPr>
      <w:rFonts w:ascii="Georgia" w:eastAsia="SimSun" w:hAnsi="Georgia"/>
      <w:b/>
      <w:bCs/>
      <w:sz w:val="24"/>
      <w:u w:val="single"/>
      <w:lang w:eastAsia="zh-CN"/>
    </w:rPr>
  </w:style>
  <w:style w:type="paragraph" w:customStyle="1" w:styleId="CM27">
    <w:name w:val="CM27"/>
    <w:basedOn w:val="Default"/>
    <w:next w:val="Default"/>
    <w:qFormat/>
    <w:rsid w:val="006C65F9"/>
    <w:pPr>
      <w:spacing w:after="200" w:line="276" w:lineRule="auto"/>
    </w:pPr>
    <w:rPr>
      <w:rFonts w:eastAsia="Calibri"/>
      <w:color w:val="auto"/>
      <w:sz w:val="22"/>
    </w:rPr>
  </w:style>
  <w:style w:type="paragraph" w:customStyle="1" w:styleId="font-null">
    <w:name w:val="font-null"/>
    <w:basedOn w:val="Normal"/>
    <w:uiPriority w:val="99"/>
    <w:qFormat/>
    <w:rsid w:val="006C65F9"/>
    <w:pPr>
      <w:spacing w:before="100" w:beforeAutospacing="1" w:after="100" w:afterAutospacing="1"/>
    </w:pPr>
    <w:rPr>
      <w:rFonts w:eastAsia="Times New Roman"/>
      <w:sz w:val="24"/>
    </w:rPr>
  </w:style>
  <w:style w:type="paragraph" w:customStyle="1" w:styleId="rteindent1">
    <w:name w:val="rteindent1"/>
    <w:basedOn w:val="Normal"/>
    <w:uiPriority w:val="99"/>
    <w:qFormat/>
    <w:rsid w:val="006C65F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C65F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C65F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C65F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C65F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C65F9"/>
    <w:pPr>
      <w:spacing w:before="100" w:beforeAutospacing="1" w:after="100" w:afterAutospacing="1"/>
    </w:pPr>
    <w:rPr>
      <w:rFonts w:eastAsia="Times New Roman"/>
      <w:sz w:val="24"/>
    </w:rPr>
  </w:style>
  <w:style w:type="paragraph" w:customStyle="1" w:styleId="class">
    <w:name w:val="class"/>
    <w:basedOn w:val="Normal"/>
    <w:uiPriority w:val="99"/>
    <w:qFormat/>
    <w:rsid w:val="006C65F9"/>
    <w:pPr>
      <w:spacing w:before="100" w:beforeAutospacing="1" w:after="100" w:afterAutospacing="1"/>
    </w:pPr>
    <w:rPr>
      <w:rFonts w:eastAsia="Times New Roman"/>
      <w:sz w:val="24"/>
    </w:rPr>
  </w:style>
  <w:style w:type="character" w:customStyle="1" w:styleId="blocktitleChar0">
    <w:name w:val="block title Char"/>
    <w:link w:val="blocktitle0"/>
    <w:locked/>
    <w:rsid w:val="006C65F9"/>
    <w:rPr>
      <w:rFonts w:ascii="Calibri" w:eastAsia="Calibri" w:hAnsi="Calibri"/>
      <w:b/>
      <w:caps/>
      <w:sz w:val="28"/>
      <w:szCs w:val="28"/>
      <w:lang w:val="es-ES"/>
    </w:rPr>
  </w:style>
  <w:style w:type="paragraph" w:customStyle="1" w:styleId="Pa6">
    <w:name w:val="Pa6"/>
    <w:basedOn w:val="Normal"/>
    <w:next w:val="Normal"/>
    <w:uiPriority w:val="99"/>
    <w:qFormat/>
    <w:rsid w:val="006C65F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C65F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C65F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C65F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C65F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C65F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C65F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C65F9"/>
    <w:pPr>
      <w:spacing w:after="160" w:line="259" w:lineRule="auto"/>
    </w:pPr>
    <w:rPr>
      <w:rFonts w:ascii="Georgia" w:eastAsia="SimSun" w:hAnsi="Georgia"/>
      <w:b/>
      <w:bCs/>
      <w:lang w:val="en-US"/>
    </w:rPr>
  </w:style>
  <w:style w:type="paragraph" w:customStyle="1" w:styleId="summary">
    <w:name w:val="summary"/>
    <w:basedOn w:val="Normal"/>
    <w:uiPriority w:val="99"/>
    <w:qFormat/>
    <w:rsid w:val="006C65F9"/>
    <w:pPr>
      <w:spacing w:before="100" w:beforeAutospacing="1" w:after="100" w:afterAutospacing="1"/>
    </w:pPr>
    <w:rPr>
      <w:rFonts w:eastAsia="Times New Roman"/>
      <w:sz w:val="24"/>
    </w:rPr>
  </w:style>
  <w:style w:type="paragraph" w:customStyle="1" w:styleId="Caption2">
    <w:name w:val="Caption2"/>
    <w:basedOn w:val="Normal"/>
    <w:uiPriority w:val="99"/>
    <w:qFormat/>
    <w:rsid w:val="006C65F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C65F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C65F9"/>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C65F9"/>
    <w:pPr>
      <w:jc w:val="center"/>
    </w:pPr>
    <w:rPr>
      <w:rFonts w:ascii="Book Antiqua" w:eastAsia="Times New Roman" w:hAnsi="Book Antiqua"/>
      <w:b/>
      <w:sz w:val="28"/>
    </w:rPr>
  </w:style>
  <w:style w:type="paragraph" w:customStyle="1" w:styleId="Little">
    <w:name w:val="Little"/>
    <w:basedOn w:val="Normal"/>
    <w:next w:val="Normal"/>
    <w:link w:val="LittleChar"/>
    <w:qFormat/>
    <w:rsid w:val="006C65F9"/>
    <w:pPr>
      <w:ind w:left="288"/>
    </w:pPr>
    <w:rPr>
      <w:rFonts w:eastAsia="Times New Roman"/>
      <w:sz w:val="16"/>
    </w:rPr>
  </w:style>
  <w:style w:type="paragraph" w:customStyle="1" w:styleId="AAAcard">
    <w:name w:val="AAAcard"/>
    <w:basedOn w:val="Normal"/>
    <w:uiPriority w:val="99"/>
    <w:qFormat/>
    <w:rsid w:val="006C65F9"/>
    <w:pPr>
      <w:ind w:left="288" w:right="288"/>
    </w:pPr>
    <w:rPr>
      <w:rFonts w:eastAsia="Times New Roman"/>
    </w:rPr>
  </w:style>
  <w:style w:type="paragraph" w:customStyle="1" w:styleId="Caption3">
    <w:name w:val="Caption3"/>
    <w:basedOn w:val="Normal"/>
    <w:uiPriority w:val="99"/>
    <w:qFormat/>
    <w:rsid w:val="006C65F9"/>
    <w:pPr>
      <w:spacing w:before="100" w:beforeAutospacing="1" w:after="100" w:afterAutospacing="1"/>
    </w:pPr>
    <w:rPr>
      <w:rFonts w:eastAsia="Times New Roman"/>
      <w:sz w:val="24"/>
    </w:rPr>
  </w:style>
  <w:style w:type="paragraph" w:customStyle="1" w:styleId="body-12-5">
    <w:name w:val="body-12-5"/>
    <w:basedOn w:val="Normal"/>
    <w:uiPriority w:val="99"/>
    <w:qFormat/>
    <w:rsid w:val="006C65F9"/>
    <w:pPr>
      <w:spacing w:before="100" w:beforeAutospacing="1" w:after="100" w:afterAutospacing="1"/>
    </w:pPr>
    <w:rPr>
      <w:rFonts w:eastAsia="Times New Roman"/>
      <w:sz w:val="24"/>
    </w:rPr>
  </w:style>
  <w:style w:type="paragraph" w:customStyle="1" w:styleId="infuse">
    <w:name w:val="infuse"/>
    <w:basedOn w:val="Normal"/>
    <w:uiPriority w:val="99"/>
    <w:qFormat/>
    <w:rsid w:val="006C65F9"/>
    <w:pPr>
      <w:spacing w:before="100" w:beforeAutospacing="1" w:after="100" w:afterAutospacing="1"/>
    </w:pPr>
    <w:rPr>
      <w:rFonts w:eastAsia="Times New Roman"/>
      <w:sz w:val="24"/>
    </w:rPr>
  </w:style>
  <w:style w:type="paragraph" w:customStyle="1" w:styleId="fontreg">
    <w:name w:val="font_reg"/>
    <w:basedOn w:val="Normal"/>
    <w:uiPriority w:val="99"/>
    <w:qFormat/>
    <w:rsid w:val="006C65F9"/>
    <w:pPr>
      <w:spacing w:before="100" w:beforeAutospacing="1" w:after="100" w:afterAutospacing="1"/>
    </w:pPr>
    <w:rPr>
      <w:rFonts w:eastAsia="Times New Roman"/>
      <w:sz w:val="24"/>
    </w:rPr>
  </w:style>
  <w:style w:type="paragraph" w:customStyle="1" w:styleId="CITEF3">
    <w:name w:val="CITE F3"/>
    <w:uiPriority w:val="99"/>
    <w:qFormat/>
    <w:rsid w:val="006C65F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C65F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C65F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C65F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C65F9"/>
    <w:pPr>
      <w:spacing w:after="200"/>
    </w:pPr>
    <w:rPr>
      <w:rFonts w:ascii="Calibri" w:eastAsia="Calibri" w:hAnsi="Calibri" w:cs="Times New Roman"/>
      <w:sz w:val="20"/>
      <w:szCs w:val="20"/>
      <w:u w:val="single"/>
    </w:rPr>
  </w:style>
  <w:style w:type="paragraph" w:customStyle="1" w:styleId="hotroute1">
    <w:name w:val="hot route!"/>
    <w:basedOn w:val="Normal"/>
    <w:qFormat/>
    <w:rsid w:val="006C65F9"/>
    <w:pPr>
      <w:ind w:left="144"/>
    </w:pPr>
    <w:rPr>
      <w:rFonts w:ascii="Cambria" w:eastAsia="Calibri" w:hAnsi="Cambria"/>
      <w:sz w:val="24"/>
    </w:rPr>
  </w:style>
  <w:style w:type="paragraph" w:customStyle="1" w:styleId="FreeFormA">
    <w:name w:val="Free Form A"/>
    <w:autoRedefine/>
    <w:uiPriority w:val="99"/>
    <w:qFormat/>
    <w:rsid w:val="006C65F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C65F9"/>
    <w:pPr>
      <w:spacing w:before="100" w:beforeAutospacing="1" w:after="100" w:afterAutospacing="1"/>
    </w:pPr>
    <w:rPr>
      <w:rFonts w:eastAsia="Times New Roman"/>
      <w:sz w:val="24"/>
    </w:rPr>
  </w:style>
  <w:style w:type="paragraph" w:customStyle="1" w:styleId="subheader">
    <w:name w:val="subheader"/>
    <w:basedOn w:val="Normal"/>
    <w:uiPriority w:val="99"/>
    <w:qFormat/>
    <w:rsid w:val="006C65F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C65F9"/>
    <w:pPr>
      <w:spacing w:before="100" w:beforeAutospacing="1" w:after="100" w:afterAutospacing="1"/>
    </w:pPr>
    <w:rPr>
      <w:rFonts w:eastAsia="Times New Roman"/>
      <w:sz w:val="24"/>
    </w:rPr>
  </w:style>
  <w:style w:type="paragraph" w:customStyle="1" w:styleId="more">
    <w:name w:val="more"/>
    <w:basedOn w:val="Normal"/>
    <w:uiPriority w:val="99"/>
    <w:qFormat/>
    <w:rsid w:val="006C65F9"/>
    <w:pPr>
      <w:spacing w:before="100" w:beforeAutospacing="1" w:after="100" w:afterAutospacing="1"/>
    </w:pPr>
    <w:rPr>
      <w:rFonts w:eastAsia="Times New Roman"/>
      <w:sz w:val="24"/>
    </w:rPr>
  </w:style>
  <w:style w:type="paragraph" w:customStyle="1" w:styleId="story">
    <w:name w:val="story"/>
    <w:basedOn w:val="Normal"/>
    <w:uiPriority w:val="99"/>
    <w:qFormat/>
    <w:rsid w:val="006C65F9"/>
    <w:pPr>
      <w:spacing w:before="100" w:beforeAutospacing="1" w:after="100" w:afterAutospacing="1"/>
    </w:pPr>
    <w:rPr>
      <w:rFonts w:eastAsia="Times New Roman"/>
      <w:sz w:val="24"/>
    </w:rPr>
  </w:style>
  <w:style w:type="paragraph" w:customStyle="1" w:styleId="H1numbered">
    <w:name w:val="H1 numbered"/>
    <w:basedOn w:val="Normal"/>
    <w:uiPriority w:val="99"/>
    <w:qFormat/>
    <w:rsid w:val="006C65F9"/>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C65F9"/>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C65F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C65F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C65F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C65F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C65F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C65F9"/>
    <w:pPr>
      <w:widowControl w:val="0"/>
      <w:spacing w:after="63"/>
    </w:pPr>
    <w:rPr>
      <w:rFonts w:ascii="Arial" w:hAnsi="Arial"/>
      <w:color w:val="auto"/>
    </w:rPr>
  </w:style>
  <w:style w:type="paragraph" w:customStyle="1" w:styleId="CM35">
    <w:name w:val="CM35"/>
    <w:basedOn w:val="Default"/>
    <w:next w:val="Default"/>
    <w:uiPriority w:val="99"/>
    <w:qFormat/>
    <w:rsid w:val="006C65F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C65F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C65F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C65F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C65F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C65F9"/>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C65F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C65F9"/>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C65F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C65F9"/>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C65F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C65F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C65F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C65F9"/>
    <w:rPr>
      <w:rFonts w:ascii="Georgia" w:hAnsi="Georgia"/>
      <w:sz w:val="24"/>
      <w:lang w:val="x-none" w:eastAsia="x-none"/>
    </w:rPr>
  </w:style>
  <w:style w:type="character" w:customStyle="1" w:styleId="NormalFontChar">
    <w:name w:val="Normal Font Char"/>
    <w:link w:val="NormalFont"/>
    <w:locked/>
    <w:rsid w:val="006C65F9"/>
    <w:rPr>
      <w:rFonts w:ascii="Times New Roman" w:eastAsia="Times New Roman" w:hAnsi="Times New Roman" w:cs="Times New Roman"/>
      <w:sz w:val="20"/>
      <w:szCs w:val="20"/>
    </w:rPr>
  </w:style>
  <w:style w:type="paragraph" w:customStyle="1" w:styleId="NormalFont">
    <w:name w:val="Normal Font"/>
    <w:link w:val="NormalFontChar"/>
    <w:qFormat/>
    <w:rsid w:val="006C65F9"/>
    <w:rPr>
      <w:rFonts w:ascii="Times New Roman" w:eastAsia="Times New Roman" w:hAnsi="Times New Roman" w:cs="Times New Roman"/>
      <w:sz w:val="20"/>
      <w:szCs w:val="20"/>
    </w:rPr>
  </w:style>
  <w:style w:type="paragraph" w:customStyle="1" w:styleId="StyleSmall11pt">
    <w:name w:val="Style Small + 11 pt"/>
    <w:uiPriority w:val="99"/>
    <w:qFormat/>
    <w:rsid w:val="006C65F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C65F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C65F9"/>
    <w:rPr>
      <w:u w:val="single"/>
      <w:lang w:val="x-none" w:eastAsia="x-none"/>
    </w:rPr>
  </w:style>
  <w:style w:type="character" w:customStyle="1" w:styleId="StyleNormalFont11ptBoldUnderlineChar">
    <w:name w:val="Style Normal Font + 11 pt Bold Underline Char"/>
    <w:link w:val="StyleNormalFont11ptBoldUnderline"/>
    <w:locked/>
    <w:rsid w:val="006C65F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C65F9"/>
    <w:rPr>
      <w:b/>
      <w:bCs/>
      <w:u w:val="single"/>
      <w:lang w:val="x-none" w:eastAsia="x-none"/>
    </w:rPr>
  </w:style>
  <w:style w:type="paragraph" w:customStyle="1" w:styleId="Smallfont0">
    <w:name w:val="Smallfont"/>
    <w:basedOn w:val="Normal"/>
    <w:uiPriority w:val="99"/>
    <w:qFormat/>
    <w:rsid w:val="006C65F9"/>
    <w:rPr>
      <w:rFonts w:eastAsia="Times New Roman"/>
      <w:sz w:val="15"/>
    </w:rPr>
  </w:style>
  <w:style w:type="paragraph" w:customStyle="1" w:styleId="formatvorlage2">
    <w:name w:val="formatvorlage2"/>
    <w:basedOn w:val="Normal"/>
    <w:uiPriority w:val="99"/>
    <w:qFormat/>
    <w:rsid w:val="006C65F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C65F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C65F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C65F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C65F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C65F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C65F9"/>
    <w:pPr>
      <w:ind w:left="144"/>
    </w:pPr>
    <w:rPr>
      <w:rFonts w:ascii="Georgia" w:eastAsia="Times New Roman" w:hAnsi="Georgia"/>
      <w:sz w:val="24"/>
      <w:lang w:val="x-none" w:eastAsia="x-none"/>
    </w:rPr>
  </w:style>
  <w:style w:type="paragraph" w:customStyle="1" w:styleId="deck">
    <w:name w:val="deck"/>
    <w:basedOn w:val="Normal"/>
    <w:uiPriority w:val="99"/>
    <w:qFormat/>
    <w:rsid w:val="006C65F9"/>
    <w:pPr>
      <w:spacing w:before="100" w:beforeAutospacing="1" w:after="100" w:afterAutospacing="1"/>
    </w:pPr>
    <w:rPr>
      <w:rFonts w:eastAsia="Times New Roman"/>
      <w:sz w:val="24"/>
    </w:rPr>
  </w:style>
  <w:style w:type="paragraph" w:customStyle="1" w:styleId="i1">
    <w:name w:val="i1"/>
    <w:basedOn w:val="Normal"/>
    <w:uiPriority w:val="99"/>
    <w:qFormat/>
    <w:rsid w:val="006C65F9"/>
    <w:pPr>
      <w:spacing w:before="100" w:beforeAutospacing="1" w:after="100" w:afterAutospacing="1"/>
    </w:pPr>
    <w:rPr>
      <w:rFonts w:eastAsia="Times New Roman"/>
      <w:sz w:val="24"/>
    </w:rPr>
  </w:style>
  <w:style w:type="paragraph" w:customStyle="1" w:styleId="question">
    <w:name w:val="question"/>
    <w:basedOn w:val="Normal"/>
    <w:uiPriority w:val="99"/>
    <w:qFormat/>
    <w:rsid w:val="006C65F9"/>
    <w:pPr>
      <w:spacing w:before="100" w:beforeAutospacing="1" w:after="100" w:afterAutospacing="1"/>
    </w:pPr>
    <w:rPr>
      <w:rFonts w:eastAsia="Times New Roman"/>
      <w:sz w:val="24"/>
    </w:rPr>
  </w:style>
  <w:style w:type="paragraph" w:customStyle="1" w:styleId="bodycopy">
    <w:name w:val="bodycopy"/>
    <w:basedOn w:val="Normal"/>
    <w:uiPriority w:val="99"/>
    <w:qFormat/>
    <w:rsid w:val="006C65F9"/>
    <w:pPr>
      <w:spacing w:before="100" w:beforeAutospacing="1" w:after="100" w:afterAutospacing="1"/>
    </w:pPr>
    <w:rPr>
      <w:rFonts w:eastAsia="Times New Roman"/>
      <w:sz w:val="24"/>
    </w:rPr>
  </w:style>
  <w:style w:type="paragraph" w:customStyle="1" w:styleId="Fifth">
    <w:name w:val="Fifth"/>
    <w:basedOn w:val="Normal"/>
    <w:link w:val="FifthChar"/>
    <w:qFormat/>
    <w:rsid w:val="006C65F9"/>
    <w:rPr>
      <w:rFonts w:ascii="Arial" w:eastAsia="Calibri" w:hAnsi="Arial"/>
    </w:rPr>
  </w:style>
  <w:style w:type="paragraph" w:customStyle="1" w:styleId="NoteLevel22">
    <w:name w:val="Note Level 22"/>
    <w:basedOn w:val="card"/>
    <w:next w:val="Normal"/>
    <w:uiPriority w:val="99"/>
    <w:qFormat/>
    <w:rsid w:val="006C65F9"/>
    <w:pPr>
      <w:keepNext/>
    </w:pPr>
    <w:rPr>
      <w:rFonts w:ascii="Georgia" w:eastAsia="MS Gothic" w:hAnsi="Georgia"/>
      <w:bCs/>
      <w:szCs w:val="20"/>
    </w:rPr>
  </w:style>
  <w:style w:type="paragraph" w:customStyle="1" w:styleId="wp-caption-text">
    <w:name w:val="wp-caption-text"/>
    <w:basedOn w:val="Normal"/>
    <w:qFormat/>
    <w:rsid w:val="006C65F9"/>
    <w:pPr>
      <w:spacing w:before="100" w:beforeAutospacing="1" w:after="100" w:afterAutospacing="1"/>
    </w:pPr>
    <w:rPr>
      <w:rFonts w:eastAsia="Times New Roman"/>
      <w:sz w:val="24"/>
    </w:rPr>
  </w:style>
  <w:style w:type="paragraph" w:customStyle="1" w:styleId="svarticle">
    <w:name w:val="svarticle"/>
    <w:basedOn w:val="Normal"/>
    <w:uiPriority w:val="99"/>
    <w:qFormat/>
    <w:rsid w:val="006C65F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C65F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C65F9"/>
    <w:pPr>
      <w:spacing w:before="100" w:beforeAutospacing="1" w:after="100" w:afterAutospacing="1"/>
    </w:pPr>
  </w:style>
  <w:style w:type="paragraph" w:customStyle="1" w:styleId="description">
    <w:name w:val="description"/>
    <w:basedOn w:val="Normal"/>
    <w:uiPriority w:val="99"/>
    <w:qFormat/>
    <w:rsid w:val="006C65F9"/>
    <w:pPr>
      <w:spacing w:before="100" w:beforeAutospacing="1" w:after="100" w:afterAutospacing="1"/>
    </w:pPr>
  </w:style>
  <w:style w:type="paragraph" w:customStyle="1" w:styleId="graf">
    <w:name w:val="graf"/>
    <w:basedOn w:val="Normal"/>
    <w:uiPriority w:val="99"/>
    <w:qFormat/>
    <w:rsid w:val="006C65F9"/>
    <w:pPr>
      <w:spacing w:before="100" w:beforeAutospacing="1" w:after="100" w:afterAutospacing="1"/>
    </w:pPr>
  </w:style>
  <w:style w:type="paragraph" w:customStyle="1" w:styleId="column">
    <w:name w:val="column"/>
    <w:basedOn w:val="Normal"/>
    <w:uiPriority w:val="99"/>
    <w:qFormat/>
    <w:rsid w:val="006C65F9"/>
    <w:pPr>
      <w:spacing w:before="100" w:beforeAutospacing="1" w:after="100" w:afterAutospacing="1"/>
    </w:pPr>
  </w:style>
  <w:style w:type="paragraph" w:customStyle="1" w:styleId="recirc-container">
    <w:name w:val="recirc-container"/>
    <w:basedOn w:val="Normal"/>
    <w:uiPriority w:val="99"/>
    <w:qFormat/>
    <w:rsid w:val="006C65F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C65F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C65F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C65F9"/>
    <w:rPr>
      <w:rFonts w:ascii="Georgia" w:hAnsi="Georgia" w:hint="default"/>
      <w:i/>
      <w:iCs/>
      <w:color w:val="808080"/>
    </w:rPr>
  </w:style>
  <w:style w:type="character" w:customStyle="1" w:styleId="cardchar00">
    <w:name w:val="cardchar0"/>
    <w:basedOn w:val="DefaultParagraphFont"/>
    <w:rsid w:val="006C65F9"/>
  </w:style>
  <w:style w:type="character" w:customStyle="1" w:styleId="UnderlineNon-bold">
    <w:name w:val="Underline Non - bold"/>
    <w:rsid w:val="006C65F9"/>
    <w:rPr>
      <w:rFonts w:ascii="Times New Roman" w:hAnsi="Times New Roman" w:cs="Times New Roman" w:hint="default"/>
      <w:iCs/>
      <w:sz w:val="22"/>
      <w:u w:val="single"/>
    </w:rPr>
  </w:style>
  <w:style w:type="character" w:customStyle="1" w:styleId="Heading5Char2">
    <w:name w:val="Heading 5 Char2"/>
    <w:rsid w:val="006C65F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C65F9"/>
    <w:rPr>
      <w:rFonts w:ascii="Arial" w:hAnsi="Arial" w:cs="Arial"/>
      <w:vanish/>
      <w:sz w:val="16"/>
      <w:szCs w:val="16"/>
    </w:rPr>
  </w:style>
  <w:style w:type="paragraph" w:styleId="z-TopofForm">
    <w:name w:val="HTML Top of Form"/>
    <w:basedOn w:val="Normal"/>
    <w:next w:val="Normal"/>
    <w:link w:val="z-TopofFormChar"/>
    <w:hidden/>
    <w:uiPriority w:val="99"/>
    <w:unhideWhenUsed/>
    <w:rsid w:val="006C65F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C65F9"/>
    <w:rPr>
      <w:rFonts w:ascii="Arial" w:hAnsi="Arial" w:cs="Arial"/>
      <w:vanish/>
      <w:sz w:val="16"/>
      <w:szCs w:val="16"/>
    </w:rPr>
  </w:style>
  <w:style w:type="character" w:customStyle="1" w:styleId="z-BottomofFormChar">
    <w:name w:val="z-Bottom of Form Char"/>
    <w:basedOn w:val="DefaultParagraphFont"/>
    <w:link w:val="z-BottomofForm"/>
    <w:uiPriority w:val="99"/>
    <w:rsid w:val="006C65F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C65F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C65F9"/>
    <w:rPr>
      <w:rFonts w:ascii="Arial" w:hAnsi="Arial" w:cs="Arial"/>
      <w:vanish/>
      <w:sz w:val="16"/>
      <w:szCs w:val="16"/>
    </w:rPr>
  </w:style>
  <w:style w:type="character" w:customStyle="1" w:styleId="authordate1">
    <w:name w:val="authordate"/>
    <w:rsid w:val="006C65F9"/>
  </w:style>
  <w:style w:type="character" w:customStyle="1" w:styleId="underline0">
    <w:name w:val="%underline"/>
    <w:qFormat/>
    <w:rsid w:val="006C65F9"/>
    <w:rPr>
      <w:rFonts w:ascii="Times New Roman" w:hAnsi="Times New Roman" w:cs="Times New Roman" w:hint="default"/>
      <w:strike w:val="0"/>
      <w:dstrike w:val="0"/>
      <w:sz w:val="16"/>
      <w:u w:val="none"/>
      <w:effect w:val="none"/>
    </w:rPr>
  </w:style>
  <w:style w:type="character" w:customStyle="1" w:styleId="AUNDERLINE0">
    <w:name w:val="AUNDERLINE"/>
    <w:qFormat/>
    <w:rsid w:val="006C65F9"/>
    <w:rPr>
      <w:rFonts w:ascii="Times New Roman" w:hAnsi="Times New Roman" w:cs="Times New Roman" w:hint="default"/>
      <w:sz w:val="20"/>
      <w:u w:val="single"/>
    </w:rPr>
  </w:style>
  <w:style w:type="character" w:customStyle="1" w:styleId="UnderlinedCharChar">
    <w:name w:val="Underlined Char Char"/>
    <w:rsid w:val="006C65F9"/>
    <w:rPr>
      <w:rFonts w:ascii="Garamond" w:hAnsi="Garamond" w:hint="default"/>
      <w:szCs w:val="28"/>
      <w:u w:val="single"/>
      <w:lang w:val="en-US" w:eastAsia="en-US" w:bidi="ar-SA"/>
    </w:rPr>
  </w:style>
  <w:style w:type="character" w:customStyle="1" w:styleId="slug-doi">
    <w:name w:val="slug-doi"/>
    <w:basedOn w:val="DefaultParagraphFont"/>
    <w:rsid w:val="006C65F9"/>
  </w:style>
  <w:style w:type="character" w:customStyle="1" w:styleId="af">
    <w:name w:val="af"/>
    <w:basedOn w:val="DefaultParagraphFont"/>
    <w:rsid w:val="006C65F9"/>
  </w:style>
  <w:style w:type="character" w:customStyle="1" w:styleId="ab">
    <w:name w:val="ab"/>
    <w:basedOn w:val="DefaultParagraphFont"/>
    <w:rsid w:val="006C65F9"/>
  </w:style>
  <w:style w:type="character" w:customStyle="1" w:styleId="em">
    <w:name w:val="em"/>
    <w:basedOn w:val="DefaultParagraphFont"/>
    <w:rsid w:val="006C65F9"/>
  </w:style>
  <w:style w:type="character" w:customStyle="1" w:styleId="au">
    <w:name w:val="au"/>
    <w:basedOn w:val="DefaultParagraphFont"/>
    <w:rsid w:val="006C65F9"/>
  </w:style>
  <w:style w:type="character" w:customStyle="1" w:styleId="ti">
    <w:name w:val="ti"/>
    <w:basedOn w:val="DefaultParagraphFont"/>
    <w:rsid w:val="006C65F9"/>
  </w:style>
  <w:style w:type="character" w:customStyle="1" w:styleId="subheadblue">
    <w:name w:val="subhead_blue"/>
    <w:basedOn w:val="DefaultParagraphFont"/>
    <w:rsid w:val="006C65F9"/>
  </w:style>
  <w:style w:type="character" w:customStyle="1" w:styleId="affiliation">
    <w:name w:val="affiliation"/>
    <w:basedOn w:val="DefaultParagraphFont"/>
    <w:rsid w:val="006C65F9"/>
  </w:style>
  <w:style w:type="character" w:customStyle="1" w:styleId="slug-doi-wrapper">
    <w:name w:val="slug-doi-wrapper"/>
    <w:basedOn w:val="DefaultParagraphFont"/>
    <w:rsid w:val="006C65F9"/>
  </w:style>
  <w:style w:type="character" w:customStyle="1" w:styleId="slug-metadata-noteahead-of-print">
    <w:name w:val="slug-metadata-note ahead-of-print"/>
    <w:basedOn w:val="DefaultParagraphFont"/>
    <w:rsid w:val="006C65F9"/>
  </w:style>
  <w:style w:type="character" w:customStyle="1" w:styleId="slug-ahead-of-print-date">
    <w:name w:val="slug-ahead-of-print-date"/>
    <w:basedOn w:val="DefaultParagraphFont"/>
    <w:rsid w:val="006C65F9"/>
  </w:style>
  <w:style w:type="character" w:customStyle="1" w:styleId="medium-bold">
    <w:name w:val="medium-bold"/>
    <w:basedOn w:val="DefaultParagraphFont"/>
    <w:rsid w:val="006C65F9"/>
  </w:style>
  <w:style w:type="character" w:customStyle="1" w:styleId="updated-short-citation">
    <w:name w:val="updated-short-citation"/>
    <w:basedOn w:val="DefaultParagraphFont"/>
    <w:rsid w:val="006C65F9"/>
  </w:style>
  <w:style w:type="character" w:customStyle="1" w:styleId="goohl0">
    <w:name w:val="goohl0"/>
    <w:basedOn w:val="DefaultParagraphFont"/>
    <w:rsid w:val="006C65F9"/>
  </w:style>
  <w:style w:type="character" w:customStyle="1" w:styleId="CharChar6">
    <w:name w:val="Char Char6"/>
    <w:rsid w:val="006C65F9"/>
    <w:rPr>
      <w:rFonts w:ascii="Arial" w:hAnsi="Arial" w:cs="Arial" w:hint="default"/>
      <w:bCs/>
      <w:sz w:val="16"/>
      <w:szCs w:val="26"/>
      <w:lang w:val="en-US" w:eastAsia="en-US" w:bidi="ar-SA"/>
    </w:rPr>
  </w:style>
  <w:style w:type="character" w:customStyle="1" w:styleId="TagCharChar1">
    <w:name w:val="Tag Char Char1"/>
    <w:rsid w:val="006C65F9"/>
    <w:rPr>
      <w:b/>
      <w:bCs w:val="0"/>
      <w:sz w:val="24"/>
      <w:szCs w:val="24"/>
      <w:lang w:val="en-US" w:eastAsia="en-US" w:bidi="ar-SA"/>
    </w:rPr>
  </w:style>
  <w:style w:type="character" w:customStyle="1" w:styleId="12TimesNewRoman">
    <w:name w:val="12 Times New Roman"/>
    <w:rsid w:val="006C65F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C65F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C65F9"/>
    <w:rPr>
      <w:rFonts w:ascii="Times New Roman" w:hAnsi="Times New Roman" w:cs="Times New Roman" w:hint="default"/>
      <w:strike w:val="0"/>
      <w:dstrike w:val="0"/>
      <w:sz w:val="14"/>
      <w:u w:val="none"/>
      <w:effect w:val="none"/>
    </w:rPr>
  </w:style>
  <w:style w:type="character" w:customStyle="1" w:styleId="F8-UnderlineBold">
    <w:name w:val="F8 - Underline/Bold"/>
    <w:rsid w:val="006C65F9"/>
    <w:rPr>
      <w:rFonts w:ascii="Times New Roman" w:hAnsi="Times New Roman" w:cs="Times New Roman" w:hint="default"/>
      <w:b/>
      <w:bCs w:val="0"/>
      <w:sz w:val="20"/>
      <w:u w:val="single"/>
    </w:rPr>
  </w:style>
  <w:style w:type="character" w:customStyle="1" w:styleId="F7-SmallFont">
    <w:name w:val="F7 - Small Font"/>
    <w:rsid w:val="006C65F9"/>
    <w:rPr>
      <w:rFonts w:ascii="Times New Roman" w:hAnsi="Times New Roman" w:cs="Times New Roman" w:hint="default"/>
      <w:sz w:val="14"/>
    </w:rPr>
  </w:style>
  <w:style w:type="character" w:customStyle="1" w:styleId="Brief-Bold">
    <w:name w:val="Brief - Bold"/>
    <w:rsid w:val="006C65F9"/>
    <w:rPr>
      <w:rFonts w:ascii="Times New Roman" w:hAnsi="Times New Roman" w:cs="Times New Roman" w:hint="default"/>
      <w:b/>
      <w:bCs w:val="0"/>
    </w:rPr>
  </w:style>
  <w:style w:type="character" w:customStyle="1" w:styleId="Card-Underline">
    <w:name w:val="Card - Underline"/>
    <w:rsid w:val="006C65F9"/>
    <w:rPr>
      <w:rFonts w:ascii="Times New Roman" w:hAnsi="Times New Roman" w:cs="Times New Roman" w:hint="default"/>
      <w:u w:val="single"/>
    </w:rPr>
  </w:style>
  <w:style w:type="character" w:customStyle="1" w:styleId="beriefunderline">
    <w:name w:val="berief = underline"/>
    <w:rsid w:val="006C65F9"/>
    <w:rPr>
      <w:rFonts w:ascii="Times New Roman" w:eastAsia="Times New Roman" w:hAnsi="Times New Roman" w:cs="Times New Roman" w:hint="default"/>
      <w:sz w:val="20"/>
      <w:u w:val="single"/>
    </w:rPr>
  </w:style>
  <w:style w:type="character" w:customStyle="1" w:styleId="BoldText10pt">
    <w:name w:val="Bold Text 10 pt"/>
    <w:rsid w:val="006C65F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C65F9"/>
  </w:style>
  <w:style w:type="character" w:customStyle="1" w:styleId="SC4208902">
    <w:name w:val="SC.4.208902"/>
    <w:rsid w:val="006C65F9"/>
    <w:rPr>
      <w:rFonts w:ascii="Century" w:hAnsi="Century" w:cs="Century" w:hint="default"/>
      <w:color w:val="000000"/>
      <w:sz w:val="22"/>
      <w:szCs w:val="22"/>
    </w:rPr>
  </w:style>
  <w:style w:type="character" w:customStyle="1" w:styleId="SC4208915">
    <w:name w:val="SC.4.208915"/>
    <w:rsid w:val="006C65F9"/>
    <w:rPr>
      <w:rFonts w:ascii="Century" w:hAnsi="Century" w:cs="Century" w:hint="default"/>
      <w:color w:val="000000"/>
      <w:sz w:val="13"/>
      <w:szCs w:val="13"/>
    </w:rPr>
  </w:style>
  <w:style w:type="character" w:customStyle="1" w:styleId="SC273764">
    <w:name w:val="SC.2.73764"/>
    <w:rsid w:val="006C65F9"/>
    <w:rPr>
      <w:rFonts w:ascii="Century" w:hAnsi="Century" w:cs="Century" w:hint="default"/>
      <w:color w:val="000000"/>
      <w:sz w:val="72"/>
      <w:szCs w:val="72"/>
    </w:rPr>
  </w:style>
  <w:style w:type="character" w:customStyle="1" w:styleId="SC273779">
    <w:name w:val="SC.2.73779"/>
    <w:rsid w:val="006C65F9"/>
    <w:rPr>
      <w:rFonts w:ascii="Century" w:hAnsi="Century" w:cs="Century" w:hint="default"/>
      <w:color w:val="000000"/>
      <w:sz w:val="40"/>
      <w:szCs w:val="40"/>
    </w:rPr>
  </w:style>
  <w:style w:type="character" w:customStyle="1" w:styleId="SC273763">
    <w:name w:val="SC.2.73763"/>
    <w:rsid w:val="006C65F9"/>
    <w:rPr>
      <w:rFonts w:ascii="Century" w:hAnsi="Century" w:cs="Century" w:hint="default"/>
      <w:b/>
      <w:bCs/>
      <w:color w:val="000000"/>
    </w:rPr>
  </w:style>
  <w:style w:type="character" w:customStyle="1" w:styleId="SC4208910">
    <w:name w:val="SC.4.208910"/>
    <w:rsid w:val="006C65F9"/>
    <w:rPr>
      <w:rFonts w:ascii="Century" w:hAnsi="Century" w:cs="Century" w:hint="default"/>
      <w:color w:val="000000"/>
      <w:sz w:val="28"/>
      <w:szCs w:val="28"/>
    </w:rPr>
  </w:style>
  <w:style w:type="character" w:customStyle="1" w:styleId="SC4208911">
    <w:name w:val="SC.4.208911"/>
    <w:rsid w:val="006C65F9"/>
    <w:rPr>
      <w:rFonts w:ascii="Century" w:hAnsi="Century" w:cs="Century" w:hint="default"/>
      <w:color w:val="000000"/>
    </w:rPr>
  </w:style>
  <w:style w:type="character" w:customStyle="1" w:styleId="articlesubtitle">
    <w:name w:val="article_sub_title"/>
    <w:basedOn w:val="DefaultParagraphFont"/>
    <w:rsid w:val="006C65F9"/>
  </w:style>
  <w:style w:type="character" w:customStyle="1" w:styleId="newsdate2">
    <w:name w:val="news_date2"/>
    <w:basedOn w:val="DefaultParagraphFont"/>
    <w:rsid w:val="006C65F9"/>
  </w:style>
  <w:style w:type="character" w:customStyle="1" w:styleId="readarticleheader">
    <w:name w:val="readarticleheader"/>
    <w:basedOn w:val="DefaultParagraphFont"/>
    <w:rsid w:val="006C65F9"/>
  </w:style>
  <w:style w:type="character" w:customStyle="1" w:styleId="UnderlineChar20">
    <w:name w:val="Underline Char2"/>
    <w:rsid w:val="006C65F9"/>
    <w:rPr>
      <w:rFonts w:ascii="Trebuchet MS" w:hAnsi="Trebuchet MS" w:hint="default"/>
      <w:u w:val="thick"/>
      <w:lang w:val="en-US" w:eastAsia="zh-CN" w:bidi="ar-SA"/>
    </w:rPr>
  </w:style>
  <w:style w:type="character" w:customStyle="1" w:styleId="BoldUnderliningChar">
    <w:name w:val="Bold Underlining Char"/>
    <w:rsid w:val="006C65F9"/>
    <w:rPr>
      <w:rFonts w:ascii="Arial Narrow" w:eastAsia="Times New Roman" w:hAnsi="Arial Narrow" w:hint="default"/>
      <w:b/>
      <w:bCs w:val="0"/>
      <w:szCs w:val="24"/>
      <w:u w:val="single"/>
      <w:lang w:val="en-GB" w:eastAsia="en-US" w:bidi="ar-SA"/>
    </w:rPr>
  </w:style>
  <w:style w:type="character" w:customStyle="1" w:styleId="medium-normal1">
    <w:name w:val="medium-normal1"/>
    <w:rsid w:val="006C65F9"/>
    <w:rPr>
      <w:rFonts w:ascii="Arial" w:hAnsi="Arial" w:cs="Arial" w:hint="default"/>
      <w:b w:val="0"/>
      <w:bCs w:val="0"/>
      <w:i w:val="0"/>
      <w:iCs w:val="0"/>
      <w:sz w:val="20"/>
      <w:szCs w:val="20"/>
    </w:rPr>
  </w:style>
  <w:style w:type="character" w:customStyle="1" w:styleId="UnderlinedCardChar0">
    <w:name w:val="Underlined Card Char"/>
    <w:rsid w:val="006C65F9"/>
    <w:rPr>
      <w:rFonts w:ascii="Palatino Linotype" w:hAnsi="Palatino Linotype" w:hint="default"/>
      <w:u w:val="single"/>
      <w:lang w:val="en-US" w:eastAsia="en-US" w:bidi="ar-SA"/>
    </w:rPr>
  </w:style>
  <w:style w:type="character" w:customStyle="1" w:styleId="char">
    <w:name w:val="char"/>
    <w:basedOn w:val="DefaultParagraphFont"/>
    <w:rsid w:val="006C65F9"/>
  </w:style>
  <w:style w:type="character" w:customStyle="1" w:styleId="UnderlineCharCharCharCharCharChar">
    <w:name w:val="Underline Char Char Char Char Char Char"/>
    <w:rsid w:val="006C65F9"/>
    <w:rPr>
      <w:rFonts w:ascii="Arial Narrow" w:hAnsi="Arial Narrow" w:hint="default"/>
      <w:szCs w:val="24"/>
      <w:u w:val="single"/>
      <w:lang w:val="en-US" w:eastAsia="en-US" w:bidi="ar-SA"/>
    </w:rPr>
  </w:style>
  <w:style w:type="character" w:customStyle="1" w:styleId="klink">
    <w:name w:val="klink"/>
    <w:basedOn w:val="DefaultParagraphFont"/>
    <w:rsid w:val="006C65F9"/>
  </w:style>
  <w:style w:type="character" w:customStyle="1" w:styleId="date10">
    <w:name w:val="date1"/>
    <w:basedOn w:val="DefaultParagraphFont"/>
    <w:rsid w:val="006C65F9"/>
  </w:style>
  <w:style w:type="character" w:customStyle="1" w:styleId="bolding1">
    <w:name w:val="bolding1"/>
    <w:rsid w:val="006C65F9"/>
    <w:rPr>
      <w:b/>
      <w:bCs/>
    </w:rPr>
  </w:style>
  <w:style w:type="character" w:customStyle="1" w:styleId="bookoptions1">
    <w:name w:val="book_options1"/>
    <w:rsid w:val="006C65F9"/>
    <w:rPr>
      <w:b/>
      <w:bCs/>
      <w:color w:val="333366"/>
    </w:rPr>
  </w:style>
  <w:style w:type="character" w:customStyle="1" w:styleId="descriptionblock">
    <w:name w:val="description block"/>
    <w:basedOn w:val="DefaultParagraphFont"/>
    <w:rsid w:val="006C65F9"/>
  </w:style>
  <w:style w:type="character" w:customStyle="1" w:styleId="detailsboxblock">
    <w:name w:val="detailsbox block"/>
    <w:basedOn w:val="DefaultParagraphFont"/>
    <w:rsid w:val="006C65F9"/>
  </w:style>
  <w:style w:type="character" w:customStyle="1" w:styleId="Char3">
    <w:name w:val="Char3"/>
    <w:rsid w:val="006C65F9"/>
    <w:rPr>
      <w:rFonts w:ascii="Arial" w:hAnsi="Arial" w:cs="Arial" w:hint="default"/>
      <w:bCs/>
      <w:u w:val="thick"/>
      <w:lang w:val="en-US" w:eastAsia="en-US" w:bidi="ar-SA"/>
    </w:rPr>
  </w:style>
  <w:style w:type="character" w:customStyle="1" w:styleId="texto11">
    <w:name w:val="texto11"/>
    <w:rsid w:val="006C65F9"/>
    <w:rPr>
      <w:rFonts w:ascii="Arial" w:hAnsi="Arial" w:cs="Arial" w:hint="default"/>
      <w:b w:val="0"/>
      <w:bCs w:val="0"/>
      <w:i w:val="0"/>
      <w:iCs w:val="0"/>
      <w:caps w:val="0"/>
      <w:color w:val="000000"/>
      <w:sz w:val="26"/>
      <w:szCs w:val="26"/>
    </w:rPr>
  </w:style>
  <w:style w:type="character" w:customStyle="1" w:styleId="CardTagChar">
    <w:name w:val="Card Tag Char"/>
    <w:rsid w:val="006C65F9"/>
    <w:rPr>
      <w:rFonts w:ascii="Arial Narrow" w:hAnsi="Arial Narrow" w:hint="default"/>
      <w:b/>
      <w:bCs w:val="0"/>
      <w:sz w:val="24"/>
      <w:szCs w:val="24"/>
      <w:lang w:val="en-US" w:eastAsia="en-US" w:bidi="ar-SA"/>
    </w:rPr>
  </w:style>
  <w:style w:type="character" w:customStyle="1" w:styleId="DebateCiteCharCharChar">
    <w:name w:val="Debate Cite Char Char Char"/>
    <w:rsid w:val="006C65F9"/>
    <w:rPr>
      <w:b/>
      <w:bCs w:val="0"/>
      <w:sz w:val="32"/>
      <w:szCs w:val="32"/>
      <w:lang w:val="en-US" w:eastAsia="en-US" w:bidi="ar-SA"/>
    </w:rPr>
  </w:style>
  <w:style w:type="character" w:customStyle="1" w:styleId="TagandCiteChar">
    <w:name w:val="Tag and Cite Char"/>
    <w:rsid w:val="006C65F9"/>
    <w:rPr>
      <w:color w:val="333333"/>
      <w:sz w:val="22"/>
      <w:szCs w:val="22"/>
      <w:lang w:val="en-US" w:eastAsia="en-US" w:bidi="ar-SA"/>
    </w:rPr>
  </w:style>
  <w:style w:type="character" w:customStyle="1" w:styleId="Style10ptBold">
    <w:name w:val="Style 10 pt Bold"/>
    <w:rsid w:val="006C65F9"/>
    <w:rPr>
      <w:b/>
      <w:bCs/>
      <w:sz w:val="20"/>
    </w:rPr>
  </w:style>
  <w:style w:type="character" w:customStyle="1" w:styleId="text9">
    <w:name w:val="text9"/>
    <w:basedOn w:val="DefaultParagraphFont"/>
    <w:rsid w:val="006C65F9"/>
  </w:style>
  <w:style w:type="character" w:customStyle="1" w:styleId="text21">
    <w:name w:val="text21"/>
    <w:basedOn w:val="DefaultParagraphFont"/>
    <w:rsid w:val="006C65F9"/>
  </w:style>
  <w:style w:type="character" w:customStyle="1" w:styleId="text19">
    <w:name w:val="text19"/>
    <w:basedOn w:val="DefaultParagraphFont"/>
    <w:rsid w:val="006C65F9"/>
  </w:style>
  <w:style w:type="character" w:customStyle="1" w:styleId="term2">
    <w:name w:val="term2"/>
    <w:rsid w:val="006C65F9"/>
    <w:rPr>
      <w:b/>
      <w:bCs/>
    </w:rPr>
  </w:style>
  <w:style w:type="character" w:customStyle="1" w:styleId="pmterms12">
    <w:name w:val="pmterms12"/>
    <w:rsid w:val="006C65F9"/>
    <w:rPr>
      <w:b/>
      <w:bCs/>
      <w:i w:val="0"/>
      <w:iCs w:val="0"/>
      <w:color w:val="000000"/>
    </w:rPr>
  </w:style>
  <w:style w:type="character" w:customStyle="1" w:styleId="ToReadChar">
    <w:name w:val="To Read Char"/>
    <w:rsid w:val="006C65F9"/>
    <w:rPr>
      <w:rFonts w:ascii="Verdana" w:hAnsi="Verdana" w:hint="default"/>
      <w:b/>
      <w:bCs w:val="0"/>
      <w:szCs w:val="24"/>
      <w:u w:val="single"/>
      <w:lang w:val="en-US" w:eastAsia="en-US" w:bidi="ar-SA"/>
    </w:rPr>
  </w:style>
  <w:style w:type="character" w:customStyle="1" w:styleId="ToReadCharChar">
    <w:name w:val="To Read Char Char"/>
    <w:rsid w:val="006C65F9"/>
    <w:rPr>
      <w:rFonts w:ascii="Verdana" w:hAnsi="Verdana" w:hint="default"/>
      <w:b/>
      <w:bCs w:val="0"/>
      <w:szCs w:val="24"/>
      <w:u w:val="single"/>
      <w:lang w:val="en-US" w:eastAsia="en-US" w:bidi="ar-SA"/>
    </w:rPr>
  </w:style>
  <w:style w:type="character" w:customStyle="1" w:styleId="bio">
    <w:name w:val="bio"/>
    <w:basedOn w:val="DefaultParagraphFont"/>
    <w:rsid w:val="006C65F9"/>
  </w:style>
  <w:style w:type="character" w:customStyle="1" w:styleId="storytextstyle">
    <w:name w:val="storytextstyle"/>
    <w:basedOn w:val="DefaultParagraphFont"/>
    <w:rsid w:val="006C65F9"/>
  </w:style>
  <w:style w:type="character" w:customStyle="1" w:styleId="cardunderlinedCharChar">
    <w:name w:val="card underlined Char Char"/>
    <w:rsid w:val="006C65F9"/>
    <w:rPr>
      <w:rFonts w:ascii="Arial" w:hAnsi="Arial" w:cs="Arial" w:hint="default"/>
      <w:sz w:val="22"/>
      <w:szCs w:val="24"/>
      <w:u w:val="single"/>
      <w:lang w:val="en-US" w:eastAsia="en-US" w:bidi="ar-SA"/>
    </w:rPr>
  </w:style>
  <w:style w:type="character" w:customStyle="1" w:styleId="Style2Char0">
    <w:name w:val="Style2 Char"/>
    <w:rsid w:val="006C65F9"/>
    <w:rPr>
      <w:rFonts w:ascii="Book Antiqua" w:hAnsi="Book Antiqua" w:hint="default"/>
      <w:u w:val="thick"/>
      <w:lang w:val="en-US" w:eastAsia="en-US" w:bidi="ar-SA"/>
    </w:rPr>
  </w:style>
  <w:style w:type="character" w:customStyle="1" w:styleId="Style2Char1">
    <w:name w:val="Style2 Char1"/>
    <w:rsid w:val="006C65F9"/>
    <w:rPr>
      <w:rFonts w:ascii="Book Antiqua" w:hAnsi="Book Antiqua" w:hint="default"/>
      <w:szCs w:val="24"/>
      <w:u w:val="thick"/>
      <w:lang w:val="en-US" w:eastAsia="en-US" w:bidi="ar-SA"/>
    </w:rPr>
  </w:style>
  <w:style w:type="character" w:customStyle="1" w:styleId="articlehead21">
    <w:name w:val="articlehead21"/>
    <w:rsid w:val="006C65F9"/>
    <w:rPr>
      <w:rFonts w:ascii="Arial" w:hAnsi="Arial" w:cs="Arial" w:hint="default"/>
      <w:b/>
      <w:bCs/>
      <w:color w:val="660000"/>
      <w:sz w:val="20"/>
      <w:szCs w:val="20"/>
    </w:rPr>
  </w:style>
  <w:style w:type="character" w:customStyle="1" w:styleId="TagCiteChar1">
    <w:name w:val="Tag/Cite Char1"/>
    <w:rsid w:val="006C65F9"/>
    <w:rPr>
      <w:b/>
      <w:bCs w:val="0"/>
      <w:lang w:val="en-US" w:eastAsia="en-US" w:bidi="ar-SA"/>
    </w:rPr>
  </w:style>
  <w:style w:type="character" w:customStyle="1" w:styleId="goohl2">
    <w:name w:val="goohl2"/>
    <w:basedOn w:val="DefaultParagraphFont"/>
    <w:rsid w:val="006C65F9"/>
  </w:style>
  <w:style w:type="character" w:customStyle="1" w:styleId="CardCharChar0">
    <w:name w:val="Card Char Char"/>
    <w:rsid w:val="006C65F9"/>
    <w:rPr>
      <w:lang w:val="en-US" w:eastAsia="en-US" w:bidi="ar-SA"/>
    </w:rPr>
  </w:style>
  <w:style w:type="character" w:customStyle="1" w:styleId="BriefTitle1Char">
    <w:name w:val="Brief Title 1 Char"/>
    <w:rsid w:val="006C65F9"/>
    <w:rPr>
      <w:b/>
      <w:bCs w:val="0"/>
      <w:u w:val="single"/>
      <w:lang w:val="en-US" w:eastAsia="en-US" w:bidi="ar-SA"/>
    </w:rPr>
  </w:style>
  <w:style w:type="character" w:customStyle="1" w:styleId="TagCiteCharChar">
    <w:name w:val="Tag/Cite Char Char"/>
    <w:rsid w:val="006C65F9"/>
    <w:rPr>
      <w:b/>
      <w:bCs w:val="0"/>
      <w:lang w:val="en-US" w:eastAsia="en-US" w:bidi="ar-SA"/>
    </w:rPr>
  </w:style>
  <w:style w:type="character" w:customStyle="1" w:styleId="btx">
    <w:name w:val="btx"/>
    <w:basedOn w:val="DefaultParagraphFont"/>
    <w:rsid w:val="006C65F9"/>
  </w:style>
  <w:style w:type="character" w:customStyle="1" w:styleId="CardChar1">
    <w:name w:val="Card Char1"/>
    <w:rsid w:val="006C65F9"/>
    <w:rPr>
      <w:lang w:val="en-US" w:eastAsia="en-US" w:bidi="ar-SA"/>
    </w:rPr>
  </w:style>
  <w:style w:type="character" w:customStyle="1" w:styleId="prodgeneral1">
    <w:name w:val="prodgeneral1"/>
    <w:rsid w:val="006C65F9"/>
    <w:rPr>
      <w:rFonts w:ascii="Verdana" w:hAnsi="Verdana" w:hint="default"/>
      <w:b w:val="0"/>
      <w:bCs w:val="0"/>
      <w:caps w:val="0"/>
      <w:color w:val="000000"/>
      <w:spacing w:val="0"/>
      <w:sz w:val="16"/>
      <w:szCs w:val="16"/>
    </w:rPr>
  </w:style>
  <w:style w:type="character" w:customStyle="1" w:styleId="summary1">
    <w:name w:val="summary1"/>
    <w:rsid w:val="006C65F9"/>
    <w:rPr>
      <w:rFonts w:ascii="Arial" w:hAnsi="Arial" w:cs="Arial" w:hint="default"/>
      <w:sz w:val="18"/>
      <w:szCs w:val="18"/>
    </w:rPr>
  </w:style>
  <w:style w:type="character" w:customStyle="1" w:styleId="text3">
    <w:name w:val="text3"/>
    <w:basedOn w:val="DefaultParagraphFont"/>
    <w:rsid w:val="006C65F9"/>
  </w:style>
  <w:style w:type="character" w:customStyle="1" w:styleId="cardtextsmallChar">
    <w:name w:val="card text small Char"/>
    <w:rsid w:val="006C65F9"/>
    <w:rPr>
      <w:rFonts w:ascii="Arial Narrow" w:hAnsi="Arial Narrow" w:hint="default"/>
      <w:sz w:val="16"/>
      <w:szCs w:val="24"/>
      <w:lang w:val="en-US" w:eastAsia="en-US" w:bidi="ar-SA"/>
    </w:rPr>
  </w:style>
  <w:style w:type="character" w:customStyle="1" w:styleId="countrytitle1">
    <w:name w:val="countrytitle1"/>
    <w:rsid w:val="006C65F9"/>
    <w:rPr>
      <w:rFonts w:ascii="Verdana" w:hAnsi="Verdana" w:hint="default"/>
      <w:b/>
      <w:bCs/>
      <w:color w:val="293643"/>
      <w:sz w:val="24"/>
      <w:szCs w:val="24"/>
    </w:rPr>
  </w:style>
  <w:style w:type="character" w:customStyle="1" w:styleId="storyheader1">
    <w:name w:val="storyheader1"/>
    <w:rsid w:val="006C65F9"/>
    <w:rPr>
      <w:rFonts w:ascii="Verdana" w:hAnsi="Verdana" w:hint="default"/>
      <w:b/>
      <w:bCs/>
      <w:color w:val="000000"/>
      <w:sz w:val="21"/>
      <w:szCs w:val="21"/>
    </w:rPr>
  </w:style>
  <w:style w:type="character" w:customStyle="1" w:styleId="cardunderlinedChar0">
    <w:name w:val="card underlined Char"/>
    <w:rsid w:val="006C65F9"/>
    <w:rPr>
      <w:rFonts w:ascii="Arial" w:hAnsi="Arial" w:cs="Arial" w:hint="default"/>
      <w:sz w:val="22"/>
      <w:szCs w:val="24"/>
      <w:u w:val="single"/>
      <w:lang w:val="en-US" w:eastAsia="en-US" w:bidi="ar-SA"/>
    </w:rPr>
  </w:style>
  <w:style w:type="character" w:customStyle="1" w:styleId="article1">
    <w:name w:val="article1"/>
    <w:rsid w:val="006C65F9"/>
    <w:rPr>
      <w:rFonts w:ascii="Verdana" w:hAnsi="Verdana" w:hint="default"/>
      <w:color w:val="333333"/>
      <w:sz w:val="16"/>
      <w:szCs w:val="16"/>
    </w:rPr>
  </w:style>
  <w:style w:type="character" w:customStyle="1" w:styleId="story-posted-date1">
    <w:name w:val="story-posted-date1"/>
    <w:rsid w:val="006C65F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C65F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C65F9"/>
  </w:style>
  <w:style w:type="character" w:customStyle="1" w:styleId="textmedium">
    <w:name w:val="textmedium"/>
    <w:basedOn w:val="DefaultParagraphFont"/>
    <w:rsid w:val="006C65F9"/>
  </w:style>
  <w:style w:type="character" w:customStyle="1" w:styleId="citation1">
    <w:name w:val="citation1"/>
    <w:rsid w:val="006C65F9"/>
    <w:rPr>
      <w:rFonts w:ascii="Verdana" w:hAnsi="Verdana" w:hint="default"/>
      <w:sz w:val="17"/>
      <w:szCs w:val="17"/>
    </w:rPr>
  </w:style>
  <w:style w:type="character" w:customStyle="1" w:styleId="hithighlite">
    <w:name w:val="hithighlite"/>
    <w:basedOn w:val="DefaultParagraphFont"/>
    <w:rsid w:val="006C65F9"/>
  </w:style>
  <w:style w:type="character" w:customStyle="1" w:styleId="articlecontent">
    <w:name w:val="articlecontent"/>
    <w:basedOn w:val="DefaultParagraphFont"/>
    <w:rsid w:val="006C65F9"/>
  </w:style>
  <w:style w:type="character" w:customStyle="1" w:styleId="fource1">
    <w:name w:val="fource1"/>
    <w:rsid w:val="006C65F9"/>
    <w:rPr>
      <w:sz w:val="34"/>
      <w:szCs w:val="34"/>
    </w:rPr>
  </w:style>
  <w:style w:type="character" w:customStyle="1" w:styleId="LanguageStrikeChar">
    <w:name w:val="Language Strike Char"/>
    <w:rsid w:val="006C65F9"/>
    <w:rPr>
      <w:rFonts w:ascii="Arial Narrow" w:hAnsi="Arial Narrow" w:hint="default"/>
      <w:strike/>
      <w:szCs w:val="24"/>
      <w:lang w:val="en-US" w:eastAsia="en-US" w:bidi="ar-SA"/>
    </w:rPr>
  </w:style>
  <w:style w:type="character" w:customStyle="1" w:styleId="normal11">
    <w:name w:val="normal1"/>
    <w:basedOn w:val="DefaultParagraphFont"/>
    <w:rsid w:val="006C65F9"/>
  </w:style>
  <w:style w:type="character" w:customStyle="1" w:styleId="ds">
    <w:name w:val="ds"/>
    <w:basedOn w:val="DefaultParagraphFont"/>
    <w:rsid w:val="006C65F9"/>
  </w:style>
  <w:style w:type="character" w:customStyle="1" w:styleId="UnderliningChar1">
    <w:name w:val="Underlining Char1"/>
    <w:rsid w:val="006C65F9"/>
    <w:rPr>
      <w:rFonts w:ascii="Arial Narrow" w:hAnsi="Arial Narrow" w:hint="default"/>
      <w:szCs w:val="24"/>
      <w:u w:val="single"/>
      <w:lang w:val="en-US" w:eastAsia="en-US" w:bidi="ar-SA"/>
    </w:rPr>
  </w:style>
  <w:style w:type="character" w:customStyle="1" w:styleId="UnderliningChar2">
    <w:name w:val="Underlining Char2"/>
    <w:rsid w:val="006C65F9"/>
    <w:rPr>
      <w:rFonts w:ascii="Arial Narrow" w:hAnsi="Arial Narrow" w:hint="default"/>
      <w:szCs w:val="24"/>
      <w:u w:val="single"/>
      <w:lang w:val="en-US" w:eastAsia="en-US" w:bidi="ar-SA"/>
    </w:rPr>
  </w:style>
  <w:style w:type="character" w:customStyle="1" w:styleId="MicroTextChar1">
    <w:name w:val="MicroText Char1"/>
    <w:rsid w:val="006C65F9"/>
    <w:rPr>
      <w:rFonts w:ascii="Arial Narrow" w:hAnsi="Arial Narrow" w:hint="default"/>
      <w:sz w:val="12"/>
      <w:szCs w:val="24"/>
      <w:lang w:val="en-US" w:eastAsia="en-US" w:bidi="ar-SA"/>
    </w:rPr>
  </w:style>
  <w:style w:type="character" w:customStyle="1" w:styleId="DefaultPara">
    <w:name w:val="Default Para"/>
    <w:rsid w:val="006C65F9"/>
    <w:rPr>
      <w:sz w:val="20"/>
    </w:rPr>
  </w:style>
  <w:style w:type="character" w:customStyle="1" w:styleId="SYSHYPERTEXT">
    <w:name w:val="SYS_HYPERTEXT"/>
    <w:rsid w:val="006C65F9"/>
    <w:rPr>
      <w:color w:val="0000FF"/>
      <w:u w:val="single"/>
    </w:rPr>
  </w:style>
  <w:style w:type="character" w:customStyle="1" w:styleId="Hyperlink1">
    <w:name w:val="Hyperlink1"/>
    <w:rsid w:val="006C65F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C65F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C65F9"/>
    <w:rPr>
      <w:rFonts w:ascii="Arial Narrow" w:hAnsi="Arial Narrow" w:hint="default"/>
      <w:noProof w:val="0"/>
      <w:szCs w:val="24"/>
      <w:u w:val="single"/>
      <w:lang w:val="en-US" w:eastAsia="en-US" w:bidi="ar-SA"/>
    </w:rPr>
  </w:style>
  <w:style w:type="character" w:customStyle="1" w:styleId="BlockHeading1Char">
    <w:name w:val="Block Heading 1 Char"/>
    <w:rsid w:val="006C65F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C65F9"/>
    <w:rPr>
      <w:b/>
      <w:bCs w:val="0"/>
      <w:sz w:val="24"/>
      <w:szCs w:val="24"/>
      <w:u w:val="single"/>
      <w:lang w:val="en-US" w:eastAsia="en-US" w:bidi="ar-SA"/>
    </w:rPr>
  </w:style>
  <w:style w:type="character" w:customStyle="1" w:styleId="StyleTagTimesNewRomanChar">
    <w:name w:val="Style Tag + Times New Roman Char"/>
    <w:rsid w:val="006C65F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C65F9"/>
    <w:rPr>
      <w:rFonts w:ascii="Arial Narrow" w:hAnsi="Arial Narrow" w:cs="Arial" w:hint="default"/>
      <w:b/>
      <w:bCs/>
      <w:iCs/>
      <w:sz w:val="24"/>
      <w:szCs w:val="28"/>
      <w:lang w:val="en-US" w:eastAsia="en-US" w:bidi="ar-SA"/>
    </w:rPr>
  </w:style>
  <w:style w:type="character" w:customStyle="1" w:styleId="UnderliningCharChar">
    <w:name w:val="Underlining Char Char"/>
    <w:rsid w:val="006C65F9"/>
    <w:rPr>
      <w:rFonts w:ascii="Arial Narrow" w:hAnsi="Arial Narrow" w:hint="default"/>
      <w:szCs w:val="24"/>
      <w:u w:val="single"/>
      <w:lang w:val="en-US" w:eastAsia="en-US" w:bidi="ar-SA"/>
    </w:rPr>
  </w:style>
  <w:style w:type="character" w:customStyle="1" w:styleId="StyleArialNarrow12ptBold">
    <w:name w:val="Style Arial Narrow 12 pt Bold"/>
    <w:rsid w:val="006C65F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C65F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C65F9"/>
    <w:rPr>
      <w:noProof w:val="0"/>
      <w:u w:val="single"/>
      <w:lang w:val="en-US" w:eastAsia="en-US" w:bidi="ar-SA"/>
    </w:rPr>
  </w:style>
  <w:style w:type="character" w:customStyle="1" w:styleId="UnderlinedCharChar1">
    <w:name w:val="Underlined Char Char1"/>
    <w:rsid w:val="006C65F9"/>
    <w:rPr>
      <w:rFonts w:ascii="Bell MT" w:eastAsia="Times New Roman" w:hAnsi="Bell MT" w:hint="default"/>
      <w:bCs/>
      <w:iCs/>
      <w:sz w:val="22"/>
      <w:u w:val="single"/>
    </w:rPr>
  </w:style>
  <w:style w:type="character" w:customStyle="1" w:styleId="Heading2CharChar2">
    <w:name w:val="Heading 2 Char Char2"/>
    <w:rsid w:val="006C65F9"/>
    <w:rPr>
      <w:rFonts w:ascii="Arial" w:hAnsi="Arial" w:cs="Arial" w:hint="default"/>
      <w:b/>
      <w:bCs/>
      <w:iCs/>
      <w:sz w:val="22"/>
      <w:szCs w:val="28"/>
      <w:lang w:val="en-US" w:eastAsia="en-US" w:bidi="ar-SA"/>
    </w:rPr>
  </w:style>
  <w:style w:type="character" w:customStyle="1" w:styleId="doctitle">
    <w:name w:val="doctitle"/>
    <w:rsid w:val="006C65F9"/>
  </w:style>
  <w:style w:type="character" w:customStyle="1" w:styleId="cardtext-underlined0">
    <w:name w:val="card text- underlined"/>
    <w:rsid w:val="006C65F9"/>
    <w:rPr>
      <w:rFonts w:ascii="Garamond" w:hAnsi="Garamond" w:hint="default"/>
      <w:u w:val="single"/>
    </w:rPr>
  </w:style>
  <w:style w:type="character" w:customStyle="1" w:styleId="BodyText1">
    <w:name w:val="Body Text1"/>
    <w:basedOn w:val="DefaultParagraphFont"/>
    <w:rsid w:val="006C65F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C65F9"/>
  </w:style>
  <w:style w:type="character" w:customStyle="1" w:styleId="BriefTitleChar">
    <w:name w:val="Brief Title Char"/>
    <w:basedOn w:val="DefaultParagraphFont"/>
    <w:rsid w:val="006C65F9"/>
    <w:rPr>
      <w:b/>
      <w:bCs w:val="0"/>
      <w:sz w:val="24"/>
      <w:szCs w:val="24"/>
      <w:u w:val="single"/>
      <w:lang w:val="en-US" w:eastAsia="en-US" w:bidi="ar-SA"/>
    </w:rPr>
  </w:style>
  <w:style w:type="character" w:customStyle="1" w:styleId="BriefTitle2Char">
    <w:name w:val="Brief Title 2 Char"/>
    <w:basedOn w:val="BriefTitleChar"/>
    <w:rsid w:val="006C65F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C65F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C65F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C65F9"/>
    <w:rPr>
      <w:rFonts w:ascii="AGaramond" w:hAnsi="AGaramond" w:cs="AGaramond" w:hint="default"/>
      <w:color w:val="211D1E"/>
      <w:sz w:val="14"/>
      <w:szCs w:val="14"/>
    </w:rPr>
  </w:style>
  <w:style w:type="character" w:customStyle="1" w:styleId="CharacterStyle2">
    <w:name w:val="Character Style 2"/>
    <w:uiPriority w:val="99"/>
    <w:rsid w:val="006C65F9"/>
    <w:rPr>
      <w:sz w:val="20"/>
      <w:szCs w:val="20"/>
    </w:rPr>
  </w:style>
  <w:style w:type="character" w:customStyle="1" w:styleId="cross-head">
    <w:name w:val="cross-head"/>
    <w:rsid w:val="006C65F9"/>
  </w:style>
  <w:style w:type="character" w:customStyle="1" w:styleId="Subtitle1">
    <w:name w:val="Subtitle1"/>
    <w:rsid w:val="006C65F9"/>
  </w:style>
  <w:style w:type="character" w:customStyle="1" w:styleId="metaorigin">
    <w:name w:val="meta_origin"/>
    <w:rsid w:val="006C65F9"/>
  </w:style>
  <w:style w:type="character" w:customStyle="1" w:styleId="mandelbrotrefrag">
    <w:name w:val="mandelbrot_refrag"/>
    <w:rsid w:val="006C65F9"/>
  </w:style>
  <w:style w:type="character" w:customStyle="1" w:styleId="eminfo">
    <w:name w:val="eminfo"/>
    <w:rsid w:val="006C65F9"/>
  </w:style>
  <w:style w:type="character" w:customStyle="1" w:styleId="emhighlight">
    <w:name w:val="emhighlight"/>
    <w:rsid w:val="006C65F9"/>
  </w:style>
  <w:style w:type="character" w:customStyle="1" w:styleId="name">
    <w:name w:val="name"/>
    <w:rsid w:val="006C65F9"/>
  </w:style>
  <w:style w:type="character" w:customStyle="1" w:styleId="tkrname">
    <w:name w:val="tkrname"/>
    <w:rsid w:val="006C65F9"/>
  </w:style>
  <w:style w:type="character" w:customStyle="1" w:styleId="tkrchange">
    <w:name w:val="tkrchange"/>
    <w:rsid w:val="006C65F9"/>
  </w:style>
  <w:style w:type="character" w:customStyle="1" w:styleId="source-org">
    <w:name w:val="source-org"/>
    <w:rsid w:val="006C65F9"/>
  </w:style>
  <w:style w:type="character" w:customStyle="1" w:styleId="updated">
    <w:name w:val="updated"/>
    <w:rsid w:val="006C65F9"/>
  </w:style>
  <w:style w:type="character" w:customStyle="1" w:styleId="last">
    <w:name w:val="last"/>
    <w:rsid w:val="006C65F9"/>
  </w:style>
  <w:style w:type="character" w:customStyle="1" w:styleId="Style11ptBoldUnderline1">
    <w:name w:val="Style 11 pt Bold Underline1"/>
    <w:rsid w:val="006C65F9"/>
    <w:rPr>
      <w:b/>
      <w:bCs/>
      <w:sz w:val="20"/>
      <w:u w:val="single"/>
    </w:rPr>
  </w:style>
  <w:style w:type="character" w:customStyle="1" w:styleId="StyleStyleunderlineBold11pt">
    <w:name w:val="Style Style underline + Bold + 11 pt"/>
    <w:rsid w:val="006C65F9"/>
    <w:rPr>
      <w:bCs/>
      <w:sz w:val="20"/>
      <w:u w:val="single"/>
    </w:rPr>
  </w:style>
  <w:style w:type="character" w:customStyle="1" w:styleId="StyleunderlineAsianTimesNewRomanBold">
    <w:name w:val="Style underline + (Asian) Times New Roman Bold"/>
    <w:rsid w:val="006C65F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C65F9"/>
    <w:rPr>
      <w:b/>
      <w:bCs/>
      <w:sz w:val="20"/>
      <w:u w:val="single"/>
      <w:bdr w:val="single" w:sz="4" w:space="0" w:color="auto" w:frame="1"/>
    </w:rPr>
  </w:style>
  <w:style w:type="character" w:customStyle="1" w:styleId="A5">
    <w:name w:val="A5"/>
    <w:uiPriority w:val="99"/>
    <w:rsid w:val="006C65F9"/>
    <w:rPr>
      <w:rFonts w:ascii="Times New Roman" w:hAnsi="Times New Roman" w:cs="Times New Roman" w:hint="default"/>
      <w:color w:val="000000"/>
      <w:sz w:val="13"/>
      <w:szCs w:val="13"/>
    </w:rPr>
  </w:style>
  <w:style w:type="character" w:customStyle="1" w:styleId="quotepeekbase">
    <w:name w:val="quotepeekbase"/>
    <w:rsid w:val="006C65F9"/>
  </w:style>
  <w:style w:type="character" w:customStyle="1" w:styleId="cardChar10">
    <w:name w:val="card Char1"/>
    <w:rsid w:val="006C65F9"/>
    <w:rPr>
      <w:rFonts w:ascii="Calibri" w:eastAsia="Calibri" w:hAnsi="Calibri" w:cs="Calibri" w:hint="default"/>
      <w:sz w:val="24"/>
      <w:szCs w:val="22"/>
      <w:lang w:val="x-none" w:eastAsia="x-none"/>
    </w:rPr>
  </w:style>
  <w:style w:type="character" w:customStyle="1" w:styleId="NormalCard">
    <w:name w:val="Normal Card"/>
    <w:uiPriority w:val="1"/>
    <w:qFormat/>
    <w:rsid w:val="006C65F9"/>
    <w:rPr>
      <w:rFonts w:ascii="Times New Roman" w:hAnsi="Times New Roman" w:cs="Times New Roman" w:hint="default"/>
      <w:sz w:val="24"/>
    </w:rPr>
  </w:style>
  <w:style w:type="character" w:customStyle="1" w:styleId="HighlightedUnderline0">
    <w:name w:val="Highlighted Underline"/>
    <w:uiPriority w:val="1"/>
    <w:qFormat/>
    <w:rsid w:val="006C65F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C65F9"/>
    <w:rPr>
      <w:rFonts w:ascii="Times New Roman" w:hAnsi="Times New Roman" w:cs="Times New Roman" w:hint="default"/>
      <w:sz w:val="16"/>
      <w:szCs w:val="16"/>
    </w:rPr>
  </w:style>
  <w:style w:type="character" w:customStyle="1" w:styleId="timebox">
    <w:name w:val="timebox"/>
    <w:rsid w:val="006C65F9"/>
  </w:style>
  <w:style w:type="character" w:customStyle="1" w:styleId="Heading2Subtext">
    <w:name w:val="Heading 2 Subtext"/>
    <w:rsid w:val="006C65F9"/>
    <w:rPr>
      <w:rFonts w:ascii="Times New Roman" w:hAnsi="Times New Roman" w:cs="Times New Roman" w:hint="default"/>
      <w:sz w:val="16"/>
    </w:rPr>
  </w:style>
  <w:style w:type="character" w:customStyle="1" w:styleId="-SmallText-">
    <w:name w:val="-Small Text-"/>
    <w:rsid w:val="006C65F9"/>
    <w:rPr>
      <w:rFonts w:ascii="Garamond" w:hAnsi="Garamond" w:hint="default"/>
      <w:sz w:val="16"/>
    </w:rPr>
  </w:style>
  <w:style w:type="character" w:customStyle="1" w:styleId="label">
    <w:name w:val="label"/>
    <w:rsid w:val="006C65F9"/>
  </w:style>
  <w:style w:type="character" w:customStyle="1" w:styleId="BoldUnderlineCharChar">
    <w:name w:val="BoldUnderline Char Char"/>
    <w:rsid w:val="006C65F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C65F9"/>
  </w:style>
  <w:style w:type="character" w:customStyle="1" w:styleId="FontStyle477">
    <w:name w:val="Font Style477"/>
    <w:basedOn w:val="DefaultParagraphFont"/>
    <w:uiPriority w:val="99"/>
    <w:rsid w:val="006C65F9"/>
    <w:rPr>
      <w:rFonts w:ascii="Times New Roman" w:hAnsi="Times New Roman" w:cs="Times New Roman" w:hint="default"/>
      <w:sz w:val="18"/>
      <w:szCs w:val="18"/>
    </w:rPr>
  </w:style>
  <w:style w:type="character" w:customStyle="1" w:styleId="FontStyle505">
    <w:name w:val="Font Style505"/>
    <w:basedOn w:val="DefaultParagraphFont"/>
    <w:uiPriority w:val="99"/>
    <w:rsid w:val="006C65F9"/>
    <w:rPr>
      <w:rFonts w:ascii="Times New Roman" w:hAnsi="Times New Roman" w:cs="Times New Roman" w:hint="default"/>
      <w:sz w:val="18"/>
      <w:szCs w:val="18"/>
    </w:rPr>
  </w:style>
  <w:style w:type="character" w:customStyle="1" w:styleId="FontStyle514">
    <w:name w:val="Font Style514"/>
    <w:basedOn w:val="DefaultParagraphFont"/>
    <w:uiPriority w:val="99"/>
    <w:rsid w:val="006C65F9"/>
    <w:rPr>
      <w:rFonts w:ascii="Times New Roman" w:hAnsi="Times New Roman" w:cs="Times New Roman" w:hint="default"/>
      <w:sz w:val="14"/>
      <w:szCs w:val="14"/>
    </w:rPr>
  </w:style>
  <w:style w:type="character" w:customStyle="1" w:styleId="FontStyle500">
    <w:name w:val="Font Style500"/>
    <w:basedOn w:val="DefaultParagraphFont"/>
    <w:uiPriority w:val="99"/>
    <w:rsid w:val="006C65F9"/>
    <w:rPr>
      <w:rFonts w:ascii="Times New Roman" w:hAnsi="Times New Roman" w:cs="Times New Roman" w:hint="default"/>
      <w:b/>
      <w:bCs/>
      <w:sz w:val="16"/>
      <w:szCs w:val="16"/>
    </w:rPr>
  </w:style>
  <w:style w:type="character" w:customStyle="1" w:styleId="CardCite1">
    <w:name w:val="CardCite1"/>
    <w:qFormat/>
    <w:rsid w:val="006C65F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C65F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C65F9"/>
    <w:rPr>
      <w:rFonts w:ascii="Times New Roman" w:hAnsi="Times New Roman" w:cs="Times New Roman" w:hint="default"/>
      <w:b/>
      <w:bCs/>
      <w:sz w:val="22"/>
      <w:szCs w:val="22"/>
    </w:rPr>
  </w:style>
  <w:style w:type="character" w:customStyle="1" w:styleId="CharacterStyle3">
    <w:name w:val="Character Style 3"/>
    <w:uiPriority w:val="99"/>
    <w:rsid w:val="006C65F9"/>
    <w:rPr>
      <w:rFonts w:ascii="Bookman Old Style" w:hAnsi="Bookman Old Style" w:cs="Bookman Old Style" w:hint="default"/>
      <w:spacing w:val="-5"/>
      <w:sz w:val="18"/>
      <w:szCs w:val="18"/>
    </w:rPr>
  </w:style>
  <w:style w:type="character" w:customStyle="1" w:styleId="UnderlineStyleChar7">
    <w:name w:val="Underline Style Char7"/>
    <w:rsid w:val="006C65F9"/>
    <w:rPr>
      <w:rFonts w:ascii="Garamond" w:hAnsi="Garamond" w:hint="default"/>
      <w:sz w:val="22"/>
      <w:szCs w:val="24"/>
      <w:u w:val="single"/>
      <w:lang w:val="en-US" w:eastAsia="en-US" w:bidi="ar-SA"/>
    </w:rPr>
  </w:style>
  <w:style w:type="character" w:customStyle="1" w:styleId="StyleArial6ptBold">
    <w:name w:val="Style Arial 6 pt Bold"/>
    <w:rsid w:val="006C65F9"/>
    <w:rPr>
      <w:rFonts w:ascii="Arial" w:hAnsi="Arial" w:cs="Arial" w:hint="default"/>
      <w:bCs/>
      <w:sz w:val="12"/>
    </w:rPr>
  </w:style>
  <w:style w:type="character" w:customStyle="1" w:styleId="Heading2Char5">
    <w:name w:val="Heading 2 Char5"/>
    <w:rsid w:val="006C65F9"/>
    <w:rPr>
      <w:rFonts w:ascii="Garamond" w:hAnsi="Garamond" w:cs="Arial" w:hint="default"/>
      <w:b/>
      <w:bCs/>
      <w:iCs/>
      <w:sz w:val="24"/>
      <w:szCs w:val="28"/>
      <w:lang w:val="en-US" w:eastAsia="en-US" w:bidi="ar-SA"/>
    </w:rPr>
  </w:style>
  <w:style w:type="character" w:customStyle="1" w:styleId="TagGreg">
    <w:name w:val="TagGreg"/>
    <w:uiPriority w:val="1"/>
    <w:qFormat/>
    <w:rsid w:val="006C65F9"/>
    <w:rPr>
      <w:b/>
      <w:bCs w:val="0"/>
      <w:sz w:val="24"/>
    </w:rPr>
  </w:style>
  <w:style w:type="character" w:customStyle="1" w:styleId="StyleDebateUnderline10pt">
    <w:name w:val="Style Debate Underline + 10 pt"/>
    <w:rsid w:val="006C65F9"/>
    <w:rPr>
      <w:rFonts w:ascii="Times New Roman" w:hAnsi="Times New Roman" w:cs="Times New Roman" w:hint="default"/>
      <w:sz w:val="20"/>
      <w:szCs w:val="20"/>
      <w:u w:val="single"/>
    </w:rPr>
  </w:style>
  <w:style w:type="character" w:customStyle="1" w:styleId="underlinedCharChar0">
    <w:name w:val="underlined Char Char"/>
    <w:locked/>
    <w:rsid w:val="006C65F9"/>
    <w:rPr>
      <w:u w:val="single"/>
    </w:rPr>
  </w:style>
  <w:style w:type="character" w:customStyle="1" w:styleId="SourceBold">
    <w:name w:val="Source Bold"/>
    <w:rsid w:val="006C65F9"/>
    <w:rPr>
      <w:rFonts w:ascii="Arial Narrow" w:hAnsi="Arial Narrow" w:hint="default"/>
      <w:b/>
      <w:bCs w:val="0"/>
      <w:strike w:val="0"/>
      <w:dstrike w:val="0"/>
      <w:sz w:val="24"/>
      <w:u w:val="none"/>
      <w:effect w:val="none"/>
    </w:rPr>
  </w:style>
  <w:style w:type="character" w:customStyle="1" w:styleId="2xBoldUnderline">
    <w:name w:val="2x_Bold_Underline"/>
    <w:rsid w:val="006C65F9"/>
    <w:rPr>
      <w:b/>
      <w:bCs/>
      <w:sz w:val="24"/>
      <w:u w:val="thick"/>
    </w:rPr>
  </w:style>
  <w:style w:type="character" w:customStyle="1" w:styleId="Dottedunderline">
    <w:name w:val="Dotted underline"/>
    <w:rsid w:val="006C65F9"/>
    <w:rPr>
      <w:u w:val="dotted"/>
    </w:rPr>
  </w:style>
  <w:style w:type="character" w:customStyle="1" w:styleId="readChar">
    <w:name w:val="read Char"/>
    <w:rsid w:val="006C65F9"/>
    <w:rPr>
      <w:szCs w:val="22"/>
      <w:u w:val="single"/>
      <w:lang w:val="en-US" w:eastAsia="en-US" w:bidi="ar-SA"/>
    </w:rPr>
  </w:style>
  <w:style w:type="character" w:customStyle="1" w:styleId="underlining0">
    <w:name w:val="underlining"/>
    <w:rsid w:val="006C65F9"/>
    <w:rPr>
      <w:u w:val="single"/>
    </w:rPr>
  </w:style>
  <w:style w:type="character" w:customStyle="1" w:styleId="btitle">
    <w:name w:val="btitle"/>
    <w:rsid w:val="006C65F9"/>
  </w:style>
  <w:style w:type="character" w:customStyle="1" w:styleId="green">
    <w:name w:val="green"/>
    <w:rsid w:val="006C65F9"/>
  </w:style>
  <w:style w:type="character" w:customStyle="1" w:styleId="BodyText20">
    <w:name w:val="Body Text2"/>
    <w:rsid w:val="006C65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C65F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C65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C65F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C65F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C65F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C65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C65F9"/>
    <w:rPr>
      <w:rFonts w:ascii="Sylfaen" w:hAnsi="Sylfaen" w:cs="Sylfaen" w:hint="default"/>
      <w:i/>
      <w:iCs/>
      <w:strike w:val="0"/>
      <w:dstrike w:val="0"/>
      <w:sz w:val="19"/>
      <w:szCs w:val="19"/>
      <w:u w:val="none"/>
      <w:effect w:val="none"/>
      <w:shd w:val="clear" w:color="auto" w:fill="FFFFFF"/>
    </w:rPr>
  </w:style>
  <w:style w:type="character" w:customStyle="1" w:styleId="1">
    <w:name w:val="1"/>
    <w:rsid w:val="006C65F9"/>
    <w:rPr>
      <w:rFonts w:ascii="Arial" w:hAnsi="Arial" w:cs="Arial" w:hint="default"/>
      <w:bCs/>
      <w:sz w:val="20"/>
      <w:u w:val="single"/>
      <w:lang w:val="en-US" w:eastAsia="en-US" w:bidi="ar-SA"/>
    </w:rPr>
  </w:style>
  <w:style w:type="character" w:customStyle="1" w:styleId="CharChar31">
    <w:name w:val="Char Char31"/>
    <w:rsid w:val="006C65F9"/>
    <w:rPr>
      <w:rFonts w:ascii="Arial" w:hAnsi="Arial" w:cs="Arial" w:hint="default"/>
      <w:b/>
      <w:bCs/>
      <w:iCs/>
      <w:lang w:val="en-US" w:eastAsia="en-US" w:bidi="ar-SA"/>
    </w:rPr>
  </w:style>
  <w:style w:type="character" w:customStyle="1" w:styleId="Subtitle2">
    <w:name w:val="Subtitle2"/>
    <w:rsid w:val="006C65F9"/>
  </w:style>
  <w:style w:type="character" w:customStyle="1" w:styleId="drop">
    <w:name w:val="drop"/>
    <w:rsid w:val="006C65F9"/>
  </w:style>
  <w:style w:type="character" w:customStyle="1" w:styleId="bioline">
    <w:name w:val="bioline"/>
    <w:rsid w:val="006C65F9"/>
  </w:style>
  <w:style w:type="character" w:customStyle="1" w:styleId="articletitle0">
    <w:name w:val="article_title"/>
    <w:rsid w:val="006C65F9"/>
  </w:style>
  <w:style w:type="character" w:customStyle="1" w:styleId="A4">
    <w:name w:val="A4"/>
    <w:uiPriority w:val="99"/>
    <w:rsid w:val="006C65F9"/>
    <w:rPr>
      <w:color w:val="000000"/>
    </w:rPr>
  </w:style>
  <w:style w:type="character" w:customStyle="1" w:styleId="s2">
    <w:name w:val="s2"/>
    <w:rsid w:val="006C65F9"/>
  </w:style>
  <w:style w:type="character" w:customStyle="1" w:styleId="s4">
    <w:name w:val="s4"/>
    <w:rsid w:val="006C65F9"/>
  </w:style>
  <w:style w:type="character" w:customStyle="1" w:styleId="s5">
    <w:name w:val="s5"/>
    <w:rsid w:val="006C65F9"/>
  </w:style>
  <w:style w:type="character" w:customStyle="1" w:styleId="cap">
    <w:name w:val="cap"/>
    <w:rsid w:val="006C65F9"/>
  </w:style>
  <w:style w:type="character" w:customStyle="1" w:styleId="rightsnotice">
    <w:name w:val="rightsnotice"/>
    <w:rsid w:val="006C65F9"/>
  </w:style>
  <w:style w:type="character" w:customStyle="1" w:styleId="Caption1">
    <w:name w:val="Caption1"/>
    <w:rsid w:val="006C65F9"/>
  </w:style>
  <w:style w:type="character" w:customStyle="1" w:styleId="credit">
    <w:name w:val="credit"/>
    <w:rsid w:val="006C65F9"/>
  </w:style>
  <w:style w:type="character" w:customStyle="1" w:styleId="scaps">
    <w:name w:val="scaps"/>
    <w:rsid w:val="006C65F9"/>
  </w:style>
  <w:style w:type="character" w:customStyle="1" w:styleId="current-article">
    <w:name w:val="current-article"/>
    <w:rsid w:val="006C65F9"/>
  </w:style>
  <w:style w:type="character" w:customStyle="1" w:styleId="related-current-indicator">
    <w:name w:val="related-current-indicator"/>
    <w:rsid w:val="006C65F9"/>
  </w:style>
  <w:style w:type="character" w:customStyle="1" w:styleId="bylclear">
    <w:name w:val="bylclear"/>
    <w:rsid w:val="006C65F9"/>
  </w:style>
  <w:style w:type="character" w:customStyle="1" w:styleId="timestamp">
    <w:name w:val="timestamp"/>
    <w:rsid w:val="006C65F9"/>
  </w:style>
  <w:style w:type="character" w:customStyle="1" w:styleId="comments">
    <w:name w:val="comments"/>
    <w:rsid w:val="006C65F9"/>
  </w:style>
  <w:style w:type="character" w:customStyle="1" w:styleId="essaytext">
    <w:name w:val="essaytext"/>
    <w:rsid w:val="006C65F9"/>
  </w:style>
  <w:style w:type="character" w:customStyle="1" w:styleId="username">
    <w:name w:val="username"/>
    <w:rsid w:val="006C65F9"/>
  </w:style>
  <w:style w:type="character" w:customStyle="1" w:styleId="toplinks">
    <w:name w:val="toplinks"/>
    <w:rsid w:val="006C65F9"/>
  </w:style>
  <w:style w:type="character" w:customStyle="1" w:styleId="A3">
    <w:name w:val="A3"/>
    <w:uiPriority w:val="99"/>
    <w:rsid w:val="006C65F9"/>
    <w:rPr>
      <w:rFonts w:ascii="Perpetua" w:hAnsi="Perpetua" w:cs="Perpetua" w:hint="default"/>
      <w:color w:val="000000"/>
      <w:sz w:val="15"/>
      <w:szCs w:val="15"/>
    </w:rPr>
  </w:style>
  <w:style w:type="character" w:customStyle="1" w:styleId="see">
    <w:name w:val="see"/>
    <w:rsid w:val="006C65F9"/>
  </w:style>
  <w:style w:type="character" w:customStyle="1" w:styleId="first-letter">
    <w:name w:val="first-letter"/>
    <w:rsid w:val="006C65F9"/>
  </w:style>
  <w:style w:type="character" w:customStyle="1" w:styleId="focusparagraph">
    <w:name w:val="focusparagraph"/>
    <w:rsid w:val="006C65F9"/>
  </w:style>
  <w:style w:type="character" w:customStyle="1" w:styleId="lightblue">
    <w:name w:val="lightblue"/>
    <w:rsid w:val="006C65F9"/>
  </w:style>
  <w:style w:type="character" w:customStyle="1" w:styleId="StyleUnderlineCharChar9pt">
    <w:name w:val="Style Underline Char Char + 9 pt"/>
    <w:rsid w:val="006C65F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C65F9"/>
  </w:style>
  <w:style w:type="character" w:customStyle="1" w:styleId="Title10">
    <w:name w:val="Title1"/>
    <w:rsid w:val="006C65F9"/>
  </w:style>
  <w:style w:type="character" w:customStyle="1" w:styleId="BoldandUnderlineCharCharCharChar">
    <w:name w:val="Bold and Underline Char Char Char Char"/>
    <w:rsid w:val="006C65F9"/>
    <w:rPr>
      <w:b/>
      <w:bCs w:val="0"/>
      <w:noProof w:val="0"/>
      <w:u w:val="single"/>
      <w:lang w:val="en-US" w:eastAsia="en-US" w:bidi="ar-SA"/>
    </w:rPr>
  </w:style>
  <w:style w:type="character" w:customStyle="1" w:styleId="FontStyle29">
    <w:name w:val="Font Style29"/>
    <w:uiPriority w:val="99"/>
    <w:rsid w:val="006C65F9"/>
    <w:rPr>
      <w:rFonts w:ascii="Arial" w:hAnsi="Arial" w:cs="Arial" w:hint="default"/>
      <w:sz w:val="14"/>
      <w:szCs w:val="14"/>
    </w:rPr>
  </w:style>
  <w:style w:type="character" w:customStyle="1" w:styleId="titles">
    <w:name w:val="titles"/>
    <w:rsid w:val="006C65F9"/>
  </w:style>
  <w:style w:type="character" w:customStyle="1" w:styleId="articletext0">
    <w:name w:val="article_text"/>
    <w:rsid w:val="006C65F9"/>
  </w:style>
  <w:style w:type="character" w:customStyle="1" w:styleId="contentauthor">
    <w:name w:val="contentauthor"/>
    <w:rsid w:val="006C65F9"/>
  </w:style>
  <w:style w:type="character" w:customStyle="1" w:styleId="subarticleheader">
    <w:name w:val="subarticleheader"/>
    <w:rsid w:val="006C65F9"/>
  </w:style>
  <w:style w:type="character" w:customStyle="1" w:styleId="spelle">
    <w:name w:val="spelle"/>
    <w:rsid w:val="006C65F9"/>
  </w:style>
  <w:style w:type="character" w:customStyle="1" w:styleId="grame">
    <w:name w:val="grame"/>
    <w:rsid w:val="006C65F9"/>
  </w:style>
  <w:style w:type="character" w:customStyle="1" w:styleId="newstitle1">
    <w:name w:val="newstitle1"/>
    <w:rsid w:val="006C65F9"/>
  </w:style>
  <w:style w:type="character" w:customStyle="1" w:styleId="copy">
    <w:name w:val="copy"/>
    <w:rsid w:val="006C65F9"/>
  </w:style>
  <w:style w:type="character" w:customStyle="1" w:styleId="topheadline">
    <w:name w:val="topheadline"/>
    <w:rsid w:val="006C65F9"/>
  </w:style>
  <w:style w:type="character" w:customStyle="1" w:styleId="Stylereduce27pt">
    <w:name w:val="Style reduce2 + 7 pt"/>
    <w:rsid w:val="006C65F9"/>
    <w:rPr>
      <w:rFonts w:ascii="Times New Roman" w:hAnsi="Times New Roman" w:cs="Arial" w:hint="default"/>
      <w:color w:val="000000"/>
      <w:sz w:val="14"/>
      <w:szCs w:val="22"/>
    </w:rPr>
  </w:style>
  <w:style w:type="character" w:customStyle="1" w:styleId="srtitle">
    <w:name w:val="srtitle"/>
    <w:rsid w:val="006C65F9"/>
  </w:style>
  <w:style w:type="character" w:customStyle="1" w:styleId="st1">
    <w:name w:val="st1"/>
    <w:rsid w:val="006C65F9"/>
  </w:style>
  <w:style w:type="character" w:customStyle="1" w:styleId="StyleStyleGaramond">
    <w:name w:val="Style Style Garamond +"/>
    <w:rsid w:val="006C65F9"/>
    <w:rPr>
      <w:rFonts w:ascii="Garamond" w:hAnsi="Garamond" w:cs="Times New Roman" w:hint="default"/>
      <w:sz w:val="20"/>
    </w:rPr>
  </w:style>
  <w:style w:type="character" w:customStyle="1" w:styleId="quotechar0">
    <w:name w:val="quotechar"/>
    <w:rsid w:val="006C65F9"/>
  </w:style>
  <w:style w:type="character" w:customStyle="1" w:styleId="boldunderline1">
    <w:name w:val="boldunderline"/>
    <w:rsid w:val="006C65F9"/>
  </w:style>
  <w:style w:type="character" w:customStyle="1" w:styleId="A8">
    <w:name w:val="A8"/>
    <w:rsid w:val="006C65F9"/>
    <w:rPr>
      <w:rFonts w:ascii="Scala" w:hAnsi="Scala" w:cs="Scala" w:hint="default"/>
      <w:color w:val="000000"/>
      <w:sz w:val="15"/>
      <w:szCs w:val="15"/>
    </w:rPr>
  </w:style>
  <w:style w:type="character" w:customStyle="1" w:styleId="A0">
    <w:name w:val="A0"/>
    <w:uiPriority w:val="99"/>
    <w:rsid w:val="006C65F9"/>
    <w:rPr>
      <w:rFonts w:ascii="Scala" w:hAnsi="Scala" w:cs="Scala" w:hint="default"/>
      <w:color w:val="000000"/>
      <w:sz w:val="16"/>
      <w:szCs w:val="16"/>
    </w:rPr>
  </w:style>
  <w:style w:type="character" w:customStyle="1" w:styleId="Date11">
    <w:name w:val="Date11"/>
    <w:rsid w:val="006C65F9"/>
  </w:style>
  <w:style w:type="character" w:customStyle="1" w:styleId="Boxout">
    <w:name w:val="Box out"/>
    <w:uiPriority w:val="1"/>
    <w:qFormat/>
    <w:rsid w:val="006C65F9"/>
    <w:rPr>
      <w:rFonts w:ascii="Tahoma" w:hAnsi="Tahoma" w:cs="Tahoma" w:hint="default"/>
      <w:b/>
      <w:bCs w:val="0"/>
      <w:sz w:val="20"/>
      <w:u w:val="single"/>
      <w:bdr w:val="none" w:sz="0" w:space="0" w:color="auto" w:frame="1"/>
      <w:shd w:val="clear" w:color="auto" w:fill="A9E8F5"/>
    </w:rPr>
  </w:style>
  <w:style w:type="character" w:customStyle="1" w:styleId="metad">
    <w:name w:val="metad"/>
    <w:rsid w:val="006C65F9"/>
  </w:style>
  <w:style w:type="character" w:customStyle="1" w:styleId="sifr-alternate">
    <w:name w:val="sifr-alternate"/>
    <w:rsid w:val="006C65F9"/>
  </w:style>
  <w:style w:type="character" w:customStyle="1" w:styleId="justify1">
    <w:name w:val="justify1"/>
    <w:rsid w:val="006C65F9"/>
  </w:style>
  <w:style w:type="character" w:customStyle="1" w:styleId="artbody1">
    <w:name w:val="art_body1"/>
    <w:rsid w:val="006C65F9"/>
    <w:rPr>
      <w:rFonts w:ascii="Arial" w:hAnsi="Arial" w:cs="Arial" w:hint="default"/>
    </w:rPr>
  </w:style>
  <w:style w:type="character" w:customStyle="1" w:styleId="A1">
    <w:name w:val="A1"/>
    <w:uiPriority w:val="99"/>
    <w:rsid w:val="006C65F9"/>
    <w:rPr>
      <w:rFonts w:ascii="Book Antiqua" w:hAnsi="Book Antiqua" w:cs="Book Antiqua" w:hint="default"/>
      <w:color w:val="221E1F"/>
      <w:sz w:val="22"/>
      <w:szCs w:val="22"/>
    </w:rPr>
  </w:style>
  <w:style w:type="character" w:customStyle="1" w:styleId="reality">
    <w:name w:val="reality"/>
    <w:rsid w:val="006C65F9"/>
  </w:style>
  <w:style w:type="character" w:customStyle="1" w:styleId="text2">
    <w:name w:val="text2"/>
    <w:rsid w:val="006C65F9"/>
  </w:style>
  <w:style w:type="character" w:customStyle="1" w:styleId="StyleUnderlineChar2CharChar11pt">
    <w:name w:val="Style Underline Char2 Char Char + 11 pt"/>
    <w:rsid w:val="006C65F9"/>
    <w:rPr>
      <w:rFonts w:ascii="Times New Roman" w:hAnsi="Times New Roman" w:cs="Times New Roman" w:hint="default"/>
      <w:sz w:val="20"/>
      <w:u w:val="single"/>
    </w:rPr>
  </w:style>
  <w:style w:type="character" w:customStyle="1" w:styleId="StyleStyleBoldUnderline11pt">
    <w:name w:val="Style Style Bold Underline + 11 pt"/>
    <w:rsid w:val="006C65F9"/>
    <w:rPr>
      <w:b/>
      <w:bCs/>
      <w:sz w:val="20"/>
      <w:u w:val="single"/>
    </w:rPr>
  </w:style>
  <w:style w:type="character" w:customStyle="1" w:styleId="articlehead2">
    <w:name w:val="articlehead2"/>
    <w:rsid w:val="006C65F9"/>
  </w:style>
  <w:style w:type="character" w:customStyle="1" w:styleId="pronset">
    <w:name w:val="pronset"/>
    <w:rsid w:val="006C65F9"/>
  </w:style>
  <w:style w:type="character" w:customStyle="1" w:styleId="prondelim">
    <w:name w:val="prondelim"/>
    <w:rsid w:val="006C65F9"/>
  </w:style>
  <w:style w:type="character" w:customStyle="1" w:styleId="prontoggle">
    <w:name w:val="pron_toggle"/>
    <w:rsid w:val="006C65F9"/>
  </w:style>
  <w:style w:type="character" w:customStyle="1" w:styleId="boldface">
    <w:name w:val="boldface"/>
    <w:rsid w:val="006C65F9"/>
  </w:style>
  <w:style w:type="character" w:customStyle="1" w:styleId="secondary-bf">
    <w:name w:val="secondary-bf"/>
    <w:rsid w:val="006C65F9"/>
  </w:style>
  <w:style w:type="table" w:styleId="ColorfulGrid-Accent1">
    <w:name w:val="Colorful Grid Accent 1"/>
    <w:basedOn w:val="TableNormal"/>
    <w:link w:val="ColorfulGrid-Accent1Char"/>
    <w:uiPriority w:val="29"/>
    <w:unhideWhenUsed/>
    <w:rsid w:val="006C65F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C65F9"/>
    <w:rPr>
      <w:rFonts w:ascii="Times New Roman" w:hAnsi="Times New Roman" w:cs="Times New Roman" w:hint="default"/>
      <w:iCs/>
      <w:color w:val="000000"/>
      <w:sz w:val="16"/>
    </w:rPr>
  </w:style>
  <w:style w:type="character" w:customStyle="1" w:styleId="Boxout0">
    <w:name w:val="Boxout"/>
    <w:uiPriority w:val="1"/>
    <w:qFormat/>
    <w:rsid w:val="006C65F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C65F9"/>
  </w:style>
  <w:style w:type="character" w:customStyle="1" w:styleId="detailtitle">
    <w:name w:val="detailtitle"/>
    <w:rsid w:val="006C65F9"/>
  </w:style>
  <w:style w:type="character" w:customStyle="1" w:styleId="storydate">
    <w:name w:val="storydate"/>
    <w:rsid w:val="006C65F9"/>
  </w:style>
  <w:style w:type="character" w:customStyle="1" w:styleId="preloadwrap">
    <w:name w:val="preloadwrap"/>
    <w:rsid w:val="006C65F9"/>
  </w:style>
  <w:style w:type="character" w:customStyle="1" w:styleId="creditwrap">
    <w:name w:val="creditwrap"/>
    <w:rsid w:val="006C65F9"/>
  </w:style>
  <w:style w:type="character" w:customStyle="1" w:styleId="DefaultChar1">
    <w:name w:val="Default Char1"/>
    <w:rsid w:val="006C65F9"/>
    <w:rPr>
      <w:noProof w:val="0"/>
      <w:color w:val="000000"/>
      <w:lang w:val="en-US" w:eastAsia="en-US" w:bidi="ar-SA"/>
    </w:rPr>
  </w:style>
  <w:style w:type="character" w:customStyle="1" w:styleId="textunderlineChar0">
    <w:name w:val="text underline Char"/>
    <w:link w:val="textunderline0"/>
    <w:rsid w:val="006C65F9"/>
    <w:rPr>
      <w:u w:val="thick"/>
    </w:rPr>
  </w:style>
  <w:style w:type="character" w:customStyle="1" w:styleId="BoldChar">
    <w:name w:val="Bold Char"/>
    <w:rsid w:val="006C65F9"/>
    <w:rPr>
      <w:rFonts w:ascii="Times New Roman" w:eastAsia="Times New Roman" w:hAnsi="Times New Roman" w:cs="Times New Roman" w:hint="default"/>
      <w:b/>
      <w:bCs w:val="0"/>
      <w:szCs w:val="24"/>
    </w:rPr>
  </w:style>
  <w:style w:type="character" w:customStyle="1" w:styleId="pmterms31">
    <w:name w:val="pmterms31"/>
    <w:rsid w:val="006C65F9"/>
    <w:rPr>
      <w:b/>
      <w:bCs/>
      <w:i w:val="0"/>
      <w:iCs w:val="0"/>
      <w:color w:val="000000"/>
    </w:rPr>
  </w:style>
  <w:style w:type="character" w:customStyle="1" w:styleId="ft01">
    <w:name w:val="ft01"/>
    <w:rsid w:val="006C65F9"/>
    <w:rPr>
      <w:rFonts w:ascii="Times" w:hAnsi="Times" w:cs="Times" w:hint="default"/>
      <w:color w:val="000000"/>
      <w:sz w:val="14"/>
      <w:szCs w:val="14"/>
    </w:rPr>
  </w:style>
  <w:style w:type="character" w:customStyle="1" w:styleId="ft11">
    <w:name w:val="ft11"/>
    <w:rsid w:val="006C65F9"/>
    <w:rPr>
      <w:rFonts w:ascii="Times" w:hAnsi="Times" w:cs="Times" w:hint="default"/>
      <w:color w:val="000000"/>
      <w:sz w:val="17"/>
      <w:szCs w:val="17"/>
    </w:rPr>
  </w:style>
  <w:style w:type="character" w:customStyle="1" w:styleId="ft21">
    <w:name w:val="ft21"/>
    <w:rsid w:val="006C65F9"/>
    <w:rPr>
      <w:rFonts w:ascii="Times" w:hAnsi="Times" w:cs="Times" w:hint="default"/>
      <w:color w:val="000000"/>
      <w:sz w:val="15"/>
      <w:szCs w:val="15"/>
    </w:rPr>
  </w:style>
  <w:style w:type="character" w:customStyle="1" w:styleId="ft31">
    <w:name w:val="ft31"/>
    <w:rsid w:val="006C65F9"/>
    <w:rPr>
      <w:rFonts w:ascii="Times" w:hAnsi="Times" w:cs="Times" w:hint="default"/>
      <w:color w:val="000000"/>
      <w:sz w:val="15"/>
      <w:szCs w:val="15"/>
    </w:rPr>
  </w:style>
  <w:style w:type="character" w:customStyle="1" w:styleId="dquo">
    <w:name w:val="dquo"/>
    <w:rsid w:val="006C65F9"/>
  </w:style>
  <w:style w:type="character" w:customStyle="1" w:styleId="caps2">
    <w:name w:val="caps2"/>
    <w:rsid w:val="006C65F9"/>
  </w:style>
  <w:style w:type="character" w:customStyle="1" w:styleId="CardsFont12ptCharCharCharChar">
    <w:name w:val="Cards + Font: 12 pt Char Char Char Char"/>
    <w:rsid w:val="006C65F9"/>
    <w:rPr>
      <w:sz w:val="24"/>
      <w:szCs w:val="24"/>
      <w:u w:val="thick"/>
      <w:lang w:val="en-US" w:eastAsia="en-US" w:bidi="ar-SA"/>
    </w:rPr>
  </w:style>
  <w:style w:type="character" w:customStyle="1" w:styleId="ccs">
    <w:name w:val="c cs"/>
    <w:rsid w:val="006C65F9"/>
  </w:style>
  <w:style w:type="character" w:customStyle="1" w:styleId="UnderlinedEvChar">
    <w:name w:val="Underlined Ev Char"/>
    <w:rsid w:val="006C65F9"/>
    <w:rPr>
      <w:rFonts w:ascii="Times New Roman" w:eastAsia="Times New Roman" w:hAnsi="Times New Roman" w:cs="Times New Roman" w:hint="default"/>
      <w:szCs w:val="24"/>
      <w:u w:val="single"/>
    </w:rPr>
  </w:style>
  <w:style w:type="character" w:customStyle="1" w:styleId="dropshadow">
    <w:name w:val="dropshadow"/>
    <w:rsid w:val="006C65F9"/>
  </w:style>
  <w:style w:type="character" w:customStyle="1" w:styleId="d05ws">
    <w:name w:val="d05ws"/>
    <w:rsid w:val="006C65F9"/>
  </w:style>
  <w:style w:type="character" w:customStyle="1" w:styleId="rzibod">
    <w:name w:val="rzibod"/>
    <w:rsid w:val="006C65F9"/>
  </w:style>
  <w:style w:type="character" w:customStyle="1" w:styleId="StyleBold1">
    <w:name w:val="Style Bold1"/>
    <w:rsid w:val="006C65F9"/>
    <w:rPr>
      <w:rFonts w:ascii="Georgia" w:hAnsi="Georgia" w:hint="default"/>
      <w:b/>
      <w:bCs/>
      <w:sz w:val="22"/>
    </w:rPr>
  </w:style>
  <w:style w:type="character" w:customStyle="1" w:styleId="headertext">
    <w:name w:val="headertext"/>
    <w:rsid w:val="006C65F9"/>
  </w:style>
  <w:style w:type="character" w:customStyle="1" w:styleId="endnote-reference">
    <w:name w:val="endnote-reference"/>
    <w:rsid w:val="006C65F9"/>
  </w:style>
  <w:style w:type="character" w:customStyle="1" w:styleId="officialsname">
    <w:name w:val="official_s_name"/>
    <w:rsid w:val="006C65F9"/>
  </w:style>
  <w:style w:type="character" w:customStyle="1" w:styleId="audience">
    <w:name w:val="audience"/>
    <w:rsid w:val="006C65F9"/>
  </w:style>
  <w:style w:type="character" w:customStyle="1" w:styleId="A7">
    <w:name w:val="A7"/>
    <w:uiPriority w:val="99"/>
    <w:rsid w:val="006C65F9"/>
    <w:rPr>
      <w:rFonts w:ascii="Myriad Pro" w:hAnsi="Myriad Pro" w:cs="Myriad Pro" w:hint="default"/>
      <w:color w:val="0066B1"/>
      <w:sz w:val="22"/>
      <w:szCs w:val="22"/>
    </w:rPr>
  </w:style>
  <w:style w:type="character" w:customStyle="1" w:styleId="normalchar">
    <w:name w:val="normal__char"/>
    <w:rsid w:val="006C65F9"/>
  </w:style>
  <w:style w:type="character" w:customStyle="1" w:styleId="hyperlink002cheading0020100200028block0020title0029char">
    <w:name w:val="hyperlink_002cheading_00201_0020_0028block_0020title_0029__char"/>
    <w:rsid w:val="006C65F9"/>
  </w:style>
  <w:style w:type="character" w:customStyle="1" w:styleId="underline002cstyle0020bold0020underlinechar">
    <w:name w:val="underline_002cstyle_0020bold_0020underline__char"/>
    <w:rsid w:val="006C65F9"/>
  </w:style>
  <w:style w:type="character" w:customStyle="1" w:styleId="copyboldblack">
    <w:name w:val="copyboldblack"/>
    <w:rsid w:val="006C65F9"/>
  </w:style>
  <w:style w:type="character" w:customStyle="1" w:styleId="copybold">
    <w:name w:val="copybold"/>
    <w:rsid w:val="006C65F9"/>
  </w:style>
  <w:style w:type="character" w:customStyle="1" w:styleId="author-date0">
    <w:name w:val="author-date"/>
    <w:rsid w:val="006C65F9"/>
  </w:style>
  <w:style w:type="character" w:customStyle="1" w:styleId="hidden">
    <w:name w:val="hidden"/>
    <w:rsid w:val="006C65F9"/>
  </w:style>
  <w:style w:type="character" w:customStyle="1" w:styleId="articlebegin">
    <w:name w:val="articlebegin"/>
    <w:rsid w:val="006C65F9"/>
  </w:style>
  <w:style w:type="character" w:customStyle="1" w:styleId="mediaoverlay">
    <w:name w:val="mediaoverlay"/>
    <w:rsid w:val="006C65F9"/>
  </w:style>
  <w:style w:type="character" w:customStyle="1" w:styleId="blogcaption">
    <w:name w:val="blog_caption"/>
    <w:rsid w:val="006C65F9"/>
  </w:style>
  <w:style w:type="character" w:customStyle="1" w:styleId="commnet-abuzz">
    <w:name w:val="commnet-abuzz"/>
    <w:rsid w:val="006C65F9"/>
  </w:style>
  <w:style w:type="character" w:customStyle="1" w:styleId="fbconnectbuttontext">
    <w:name w:val="fbconnectbutton_text"/>
    <w:rsid w:val="006C65F9"/>
  </w:style>
  <w:style w:type="character" w:customStyle="1" w:styleId="fbsharecountinner">
    <w:name w:val="fb_share_count_inner"/>
    <w:rsid w:val="006C65F9"/>
  </w:style>
  <w:style w:type="character" w:customStyle="1" w:styleId="stbuttontext">
    <w:name w:val="stbuttontext"/>
    <w:rsid w:val="006C65F9"/>
  </w:style>
  <w:style w:type="character" w:customStyle="1" w:styleId="source">
    <w:name w:val="source"/>
    <w:rsid w:val="006C65F9"/>
  </w:style>
  <w:style w:type="character" w:customStyle="1" w:styleId="pubdate">
    <w:name w:val="pubdate"/>
    <w:rsid w:val="006C65F9"/>
  </w:style>
  <w:style w:type="character" w:customStyle="1" w:styleId="grey">
    <w:name w:val="grey"/>
    <w:rsid w:val="006C65F9"/>
  </w:style>
  <w:style w:type="character" w:customStyle="1" w:styleId="postdate">
    <w:name w:val="post_date"/>
    <w:rsid w:val="006C65F9"/>
  </w:style>
  <w:style w:type="character" w:customStyle="1" w:styleId="bdx">
    <w:name w:val="bdx"/>
    <w:rsid w:val="006C65F9"/>
  </w:style>
  <w:style w:type="character" w:customStyle="1" w:styleId="bdl">
    <w:name w:val="bdl"/>
    <w:rsid w:val="006C65F9"/>
  </w:style>
  <w:style w:type="character" w:customStyle="1" w:styleId="breadcrumbitemcurrent">
    <w:name w:val="breadcrumbitemcurrent"/>
    <w:rsid w:val="006C65F9"/>
  </w:style>
  <w:style w:type="character" w:customStyle="1" w:styleId="bbl">
    <w:name w:val="bbl"/>
    <w:rsid w:val="006C65F9"/>
  </w:style>
  <w:style w:type="character" w:customStyle="1" w:styleId="Date2">
    <w:name w:val="Date2"/>
    <w:rsid w:val="006C65F9"/>
  </w:style>
  <w:style w:type="character" w:customStyle="1" w:styleId="company">
    <w:name w:val="company"/>
    <w:rsid w:val="006C65F9"/>
  </w:style>
  <w:style w:type="character" w:customStyle="1" w:styleId="itxtnewhookspan">
    <w:name w:val="itxtnewhookspan"/>
    <w:rsid w:val="006C65F9"/>
  </w:style>
  <w:style w:type="character" w:customStyle="1" w:styleId="gstxthlt">
    <w:name w:val="gstxt_hlt"/>
    <w:rsid w:val="006C65F9"/>
  </w:style>
  <w:style w:type="character" w:customStyle="1" w:styleId="SubtleEmphasis1">
    <w:name w:val="Subtle Emphasis1"/>
    <w:uiPriority w:val="19"/>
    <w:qFormat/>
    <w:rsid w:val="006C65F9"/>
    <w:rPr>
      <w:rFonts w:ascii="Times New Roman" w:hAnsi="Times New Roman" w:cs="Times New Roman" w:hint="default"/>
      <w:b/>
      <w:bCs w:val="0"/>
      <w:iCs/>
      <w:color w:val="auto"/>
      <w:sz w:val="22"/>
    </w:rPr>
  </w:style>
  <w:style w:type="character" w:customStyle="1" w:styleId="StyleBoldRed">
    <w:name w:val="Style Bold Red"/>
    <w:rsid w:val="006C65F9"/>
    <w:rPr>
      <w:b/>
      <w:bCs/>
      <w:color w:val="auto"/>
    </w:rPr>
  </w:style>
  <w:style w:type="character" w:customStyle="1" w:styleId="StyleTimesNewRoman8pt">
    <w:name w:val="Style Times New Roman 8 pt"/>
    <w:rsid w:val="006C65F9"/>
    <w:rPr>
      <w:rFonts w:ascii="Georgia" w:hAnsi="Georgia" w:hint="default"/>
      <w:sz w:val="16"/>
    </w:rPr>
  </w:style>
  <w:style w:type="character" w:customStyle="1" w:styleId="StyleStyle7pt8pt">
    <w:name w:val="Style Style 7 pt + 8 pt"/>
    <w:rsid w:val="006C65F9"/>
    <w:rPr>
      <w:sz w:val="16"/>
    </w:rPr>
  </w:style>
  <w:style w:type="character" w:customStyle="1" w:styleId="StyleStyleThickunderlineBold1">
    <w:name w:val="Style Style Thick underline + Bold1"/>
    <w:rsid w:val="006C65F9"/>
    <w:rPr>
      <w:b/>
      <w:bCs/>
      <w:u w:val="thick"/>
    </w:rPr>
  </w:style>
  <w:style w:type="character" w:customStyle="1" w:styleId="StyleUnderline2">
    <w:name w:val="Style Underline2"/>
    <w:rsid w:val="006C65F9"/>
    <w:rPr>
      <w:u w:val="single"/>
    </w:rPr>
  </w:style>
  <w:style w:type="character" w:customStyle="1" w:styleId="ShrinkText">
    <w:name w:val="Shrink Text"/>
    <w:rsid w:val="006C65F9"/>
    <w:rPr>
      <w:sz w:val="16"/>
    </w:rPr>
  </w:style>
  <w:style w:type="character" w:customStyle="1" w:styleId="smallcaps">
    <w:name w:val="smallcaps"/>
    <w:rsid w:val="006C65F9"/>
  </w:style>
  <w:style w:type="character" w:customStyle="1" w:styleId="goldbldtext">
    <w:name w:val="goldbldtext"/>
    <w:rsid w:val="006C65F9"/>
  </w:style>
  <w:style w:type="character" w:customStyle="1" w:styleId="cardshighlight0">
    <w:name w:val="cardshighlight"/>
    <w:rsid w:val="006C65F9"/>
  </w:style>
  <w:style w:type="character" w:customStyle="1" w:styleId="cardsfont12pt1">
    <w:name w:val="cardsfont12pt"/>
    <w:rsid w:val="006C65F9"/>
  </w:style>
  <w:style w:type="character" w:customStyle="1" w:styleId="ft6">
    <w:name w:val="ft6"/>
    <w:rsid w:val="006C65F9"/>
  </w:style>
  <w:style w:type="character" w:customStyle="1" w:styleId="kicker">
    <w:name w:val="kicker"/>
    <w:rsid w:val="006C65F9"/>
  </w:style>
  <w:style w:type="character" w:customStyle="1" w:styleId="backcontent">
    <w:name w:val="backcontent"/>
    <w:rsid w:val="006C65F9"/>
  </w:style>
  <w:style w:type="character" w:customStyle="1" w:styleId="daystmp">
    <w:name w:val="daystmp"/>
    <w:rsid w:val="006C65F9"/>
  </w:style>
  <w:style w:type="character" w:customStyle="1" w:styleId="cardsfont12ptchar">
    <w:name w:val="cardsfont12ptchar"/>
    <w:rsid w:val="006C65F9"/>
  </w:style>
  <w:style w:type="character" w:customStyle="1" w:styleId="gal">
    <w:name w:val="gal"/>
    <w:rsid w:val="006C65F9"/>
  </w:style>
  <w:style w:type="character" w:customStyle="1" w:styleId="submitted">
    <w:name w:val="submitted"/>
    <w:rsid w:val="006C65F9"/>
  </w:style>
  <w:style w:type="character" w:customStyle="1" w:styleId="imagedateline">
    <w:name w:val="image_dateline"/>
    <w:rsid w:val="006C65F9"/>
  </w:style>
  <w:style w:type="character" w:customStyle="1" w:styleId="authordatecharchar">
    <w:name w:val="authordatecharchar"/>
    <w:rsid w:val="006C65F9"/>
  </w:style>
  <w:style w:type="character" w:customStyle="1" w:styleId="style1char0">
    <w:name w:val="style1char"/>
    <w:rsid w:val="006C65F9"/>
  </w:style>
  <w:style w:type="character" w:customStyle="1" w:styleId="tagcharchar0">
    <w:name w:val="tagcharchar"/>
    <w:rsid w:val="006C65F9"/>
  </w:style>
  <w:style w:type="character" w:customStyle="1" w:styleId="underlinedcharchar2">
    <w:name w:val="underlinedcharchar"/>
    <w:rsid w:val="006C65F9"/>
  </w:style>
  <w:style w:type="character" w:customStyle="1" w:styleId="BoxedChar">
    <w:name w:val="Boxed Char"/>
    <w:rsid w:val="006C65F9"/>
    <w:rPr>
      <w:rFonts w:ascii="Arial Narrow" w:hAnsi="Arial Narrow" w:hint="default"/>
      <w:b/>
      <w:bCs w:val="0"/>
      <w:sz w:val="18"/>
      <w:bdr w:val="single" w:sz="6" w:space="0" w:color="auto" w:frame="1"/>
    </w:rPr>
  </w:style>
  <w:style w:type="character" w:customStyle="1" w:styleId="Style11ptUnderline2">
    <w:name w:val="Style 11 pt Underline2"/>
    <w:rsid w:val="006C65F9"/>
    <w:rPr>
      <w:sz w:val="20"/>
      <w:u w:val="single"/>
    </w:rPr>
  </w:style>
  <w:style w:type="character" w:customStyle="1" w:styleId="Style11ptBoldUnderline2">
    <w:name w:val="Style 11 pt Bold Underline2"/>
    <w:rsid w:val="006C65F9"/>
    <w:rPr>
      <w:b/>
      <w:bCs/>
      <w:sz w:val="20"/>
      <w:u w:val="single"/>
    </w:rPr>
  </w:style>
  <w:style w:type="character" w:customStyle="1" w:styleId="nw">
    <w:name w:val="nw"/>
    <w:rsid w:val="006C65F9"/>
  </w:style>
  <w:style w:type="character" w:customStyle="1" w:styleId="Styleunderline11ptBoldBorderSinglesolidlineAuto">
    <w:name w:val="Style underline + 11 pt Bold Border: : (Single solid line Auto ..."/>
    <w:rsid w:val="006C65F9"/>
    <w:rPr>
      <w:b/>
      <w:bCs/>
      <w:sz w:val="20"/>
      <w:u w:val="single"/>
      <w:bdr w:val="single" w:sz="4" w:space="0" w:color="auto" w:frame="1"/>
    </w:rPr>
  </w:style>
  <w:style w:type="character" w:customStyle="1" w:styleId="cardCharCharChar1">
    <w:name w:val="card Char Char Char1"/>
    <w:rsid w:val="006C65F9"/>
    <w:rPr>
      <w:lang w:val="en-US" w:eastAsia="en-US" w:bidi="ar-SA"/>
    </w:rPr>
  </w:style>
  <w:style w:type="character" w:customStyle="1" w:styleId="authors1">
    <w:name w:val="authors1"/>
    <w:rsid w:val="006C65F9"/>
    <w:rPr>
      <w:rFonts w:ascii="Verdana" w:hAnsi="Verdana" w:hint="default"/>
      <w:b/>
      <w:bCs/>
      <w:color w:val="006699"/>
      <w:sz w:val="20"/>
      <w:szCs w:val="20"/>
    </w:rPr>
  </w:style>
  <w:style w:type="character" w:customStyle="1" w:styleId="headlinesectionlarge">
    <w:name w:val="headline_section_large"/>
    <w:rsid w:val="006C65F9"/>
  </w:style>
  <w:style w:type="character" w:customStyle="1" w:styleId="Styleunderline11ptBlack">
    <w:name w:val="Style underline + 11 pt Black"/>
    <w:rsid w:val="006C65F9"/>
    <w:rPr>
      <w:color w:val="000000"/>
      <w:sz w:val="20"/>
      <w:u w:val="single"/>
    </w:rPr>
  </w:style>
  <w:style w:type="character" w:customStyle="1" w:styleId="Styleunderline11ptBoldBlack">
    <w:name w:val="Style underline + 11 pt Bold Black"/>
    <w:rsid w:val="006C65F9"/>
    <w:rPr>
      <w:b/>
      <w:bCs/>
      <w:color w:val="000000"/>
      <w:sz w:val="20"/>
      <w:u w:val="single"/>
    </w:rPr>
  </w:style>
  <w:style w:type="character" w:customStyle="1" w:styleId="Style11ptBoldBlackUnderline">
    <w:name w:val="Style 11 pt Bold Black Underline"/>
    <w:rsid w:val="006C65F9"/>
    <w:rPr>
      <w:b/>
      <w:bCs/>
      <w:color w:val="000000"/>
      <w:sz w:val="20"/>
      <w:u w:val="single"/>
    </w:rPr>
  </w:style>
  <w:style w:type="character" w:customStyle="1" w:styleId="Style11ptBoldBlackUnderlineBorderSinglesolidline">
    <w:name w:val="Style 11 pt Bold Black Underline Border: : (Single solid line ..."/>
    <w:rsid w:val="006C65F9"/>
    <w:rPr>
      <w:b/>
      <w:bCs/>
      <w:color w:val="000000"/>
      <w:sz w:val="20"/>
      <w:u w:val="single"/>
      <w:bdr w:val="single" w:sz="4" w:space="0" w:color="auto" w:frame="1"/>
    </w:rPr>
  </w:style>
  <w:style w:type="character" w:customStyle="1" w:styleId="StyleLatinMeridien-Italic11ptItalicUnderline">
    <w:name w:val="Style (Latin) Meridien-Italic 11 pt Italic Underline"/>
    <w:rsid w:val="006C65F9"/>
    <w:rPr>
      <w:rFonts w:ascii="Meridien-Italic" w:hAnsi="Meridien-Italic" w:hint="default"/>
      <w:i/>
      <w:iCs/>
      <w:sz w:val="20"/>
      <w:u w:val="single"/>
    </w:rPr>
  </w:style>
  <w:style w:type="character" w:customStyle="1" w:styleId="Citation-AuthorDate">
    <w:name w:val="Citation - Author/Date"/>
    <w:rsid w:val="006C65F9"/>
    <w:rPr>
      <w:b/>
      <w:bCs w:val="0"/>
      <w:smallCaps/>
      <w:sz w:val="24"/>
      <w:u w:val="single"/>
    </w:rPr>
  </w:style>
  <w:style w:type="character" w:customStyle="1" w:styleId="underlinestylechar0">
    <w:name w:val="underlinestylechar"/>
    <w:rsid w:val="006C65F9"/>
  </w:style>
  <w:style w:type="character" w:customStyle="1" w:styleId="highlight">
    <w:name w:val="highlight"/>
    <w:rsid w:val="006C65F9"/>
  </w:style>
  <w:style w:type="character" w:customStyle="1" w:styleId="DottedUnderline0">
    <w:name w:val="Dotted Underline"/>
    <w:rsid w:val="006C65F9"/>
    <w:rPr>
      <w:rFonts w:ascii="Times New Roman" w:hAnsi="Times New Roman" w:cs="Times New Roman" w:hint="default"/>
      <w:sz w:val="20"/>
      <w:u w:val="dottedHeavy"/>
    </w:rPr>
  </w:style>
  <w:style w:type="character" w:customStyle="1" w:styleId="titleauthoretc">
    <w:name w:val="titleauthoretc"/>
    <w:rsid w:val="006C65F9"/>
  </w:style>
  <w:style w:type="character" w:customStyle="1" w:styleId="labeltext">
    <w:name w:val="labeltext"/>
    <w:rsid w:val="006C65F9"/>
  </w:style>
  <w:style w:type="character" w:customStyle="1" w:styleId="viewlink">
    <w:name w:val="viewlink"/>
    <w:rsid w:val="006C65F9"/>
  </w:style>
  <w:style w:type="character" w:customStyle="1" w:styleId="share">
    <w:name w:val="share"/>
    <w:rsid w:val="006C65F9"/>
  </w:style>
  <w:style w:type="character" w:customStyle="1" w:styleId="inlinkchart">
    <w:name w:val="inlink_chart"/>
    <w:rsid w:val="006C65F9"/>
  </w:style>
  <w:style w:type="character" w:customStyle="1" w:styleId="underLight">
    <w:name w:val="underLight"/>
    <w:uiPriority w:val="1"/>
    <w:qFormat/>
    <w:rsid w:val="006C65F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C65F9"/>
  </w:style>
  <w:style w:type="character" w:customStyle="1" w:styleId="author-rss">
    <w:name w:val="author-rss"/>
    <w:rsid w:val="006C65F9"/>
  </w:style>
  <w:style w:type="character" w:customStyle="1" w:styleId="fbsharecountwrapper">
    <w:name w:val="fb_share_count_wrapper"/>
    <w:rsid w:val="006C65F9"/>
  </w:style>
  <w:style w:type="character" w:customStyle="1" w:styleId="fbbuttontext">
    <w:name w:val="fb_button_text"/>
    <w:rsid w:val="006C65F9"/>
  </w:style>
  <w:style w:type="character" w:customStyle="1" w:styleId="hw">
    <w:name w:val="hw"/>
    <w:rsid w:val="006C65F9"/>
  </w:style>
  <w:style w:type="character" w:customStyle="1" w:styleId="linktotop">
    <w:name w:val="linktotop"/>
    <w:rsid w:val="006C65F9"/>
  </w:style>
  <w:style w:type="character" w:customStyle="1" w:styleId="maintextbldleft">
    <w:name w:val="maintextbldleft"/>
    <w:rsid w:val="006C65F9"/>
  </w:style>
  <w:style w:type="character" w:customStyle="1" w:styleId="maintextleft">
    <w:name w:val="maintextleft"/>
    <w:rsid w:val="006C65F9"/>
  </w:style>
  <w:style w:type="character" w:customStyle="1" w:styleId="descriptionstyle1block">
    <w:name w:val="description style1 block"/>
    <w:rsid w:val="006C65F9"/>
  </w:style>
  <w:style w:type="character" w:customStyle="1" w:styleId="gutter-right-1">
    <w:name w:val="gutter-right-1"/>
    <w:basedOn w:val="DefaultParagraphFont"/>
    <w:rsid w:val="006C65F9"/>
  </w:style>
  <w:style w:type="character" w:customStyle="1" w:styleId="ssl3">
    <w:name w:val="ss_l3"/>
    <w:rsid w:val="006C65F9"/>
  </w:style>
  <w:style w:type="character" w:customStyle="1" w:styleId="FontStyle39">
    <w:name w:val="Font Style39"/>
    <w:uiPriority w:val="99"/>
    <w:rsid w:val="006C65F9"/>
    <w:rPr>
      <w:rFonts w:ascii="Constantia" w:hAnsi="Constantia" w:cs="Constantia" w:hint="default"/>
      <w:b/>
      <w:bCs/>
      <w:sz w:val="18"/>
      <w:szCs w:val="18"/>
    </w:rPr>
  </w:style>
  <w:style w:type="character" w:customStyle="1" w:styleId="6">
    <w:name w:val="6"/>
    <w:rsid w:val="006C65F9"/>
    <w:rPr>
      <w:rFonts w:ascii="Arial" w:hAnsi="Arial" w:cs="Arial" w:hint="default"/>
      <w:bCs/>
      <w:sz w:val="20"/>
      <w:u w:val="single"/>
      <w:lang w:val="en-US" w:eastAsia="en-US" w:bidi="ar-SA"/>
    </w:rPr>
  </w:style>
  <w:style w:type="character" w:customStyle="1" w:styleId="Header11">
    <w:name w:val="Header11"/>
    <w:rsid w:val="006C65F9"/>
  </w:style>
  <w:style w:type="character" w:customStyle="1" w:styleId="posa">
    <w:name w:val="pos(a)"/>
    <w:basedOn w:val="DefaultParagraphFont"/>
    <w:rsid w:val="006C65F9"/>
  </w:style>
  <w:style w:type="character" w:customStyle="1" w:styleId="u-hiddeninnarrowenv">
    <w:name w:val="u-hiddeninnarrowenv"/>
    <w:basedOn w:val="DefaultParagraphFont"/>
    <w:rsid w:val="006C65F9"/>
  </w:style>
  <w:style w:type="character" w:customStyle="1" w:styleId="followbutton-bird">
    <w:name w:val="followbutton-bird"/>
    <w:basedOn w:val="DefaultParagraphFont"/>
    <w:rsid w:val="006C65F9"/>
  </w:style>
  <w:style w:type="character" w:customStyle="1" w:styleId="tweetauthor-name">
    <w:name w:val="tweetauthor-name"/>
    <w:basedOn w:val="DefaultParagraphFont"/>
    <w:rsid w:val="006C65F9"/>
  </w:style>
  <w:style w:type="character" w:customStyle="1" w:styleId="tweetauthor-verifiedbadge">
    <w:name w:val="tweetauthor-verifiedbadge"/>
    <w:basedOn w:val="DefaultParagraphFont"/>
    <w:rsid w:val="006C65F9"/>
  </w:style>
  <w:style w:type="character" w:customStyle="1" w:styleId="tweetauthor-screenname">
    <w:name w:val="tweetauthor-screenname"/>
    <w:basedOn w:val="DefaultParagraphFont"/>
    <w:rsid w:val="006C65F9"/>
  </w:style>
  <w:style w:type="character" w:customStyle="1" w:styleId="u-hiddenvisually">
    <w:name w:val="u-hiddenvisually"/>
    <w:basedOn w:val="DefaultParagraphFont"/>
    <w:rsid w:val="006C65F9"/>
  </w:style>
  <w:style w:type="character" w:customStyle="1" w:styleId="tweetaction-stat">
    <w:name w:val="tweetaction-stat"/>
    <w:basedOn w:val="DefaultParagraphFont"/>
    <w:rsid w:val="006C65F9"/>
  </w:style>
  <w:style w:type="character" w:customStyle="1" w:styleId="related">
    <w:name w:val="related"/>
    <w:basedOn w:val="DefaultParagraphFont"/>
    <w:rsid w:val="006C65F9"/>
  </w:style>
  <w:style w:type="character" w:customStyle="1" w:styleId="related-content">
    <w:name w:val="related-content"/>
    <w:basedOn w:val="DefaultParagraphFont"/>
    <w:rsid w:val="006C65F9"/>
  </w:style>
  <w:style w:type="character" w:customStyle="1" w:styleId="name-of-author">
    <w:name w:val="name-of-author"/>
    <w:basedOn w:val="DefaultParagraphFont"/>
    <w:rsid w:val="006C65F9"/>
  </w:style>
  <w:style w:type="character" w:customStyle="1" w:styleId="first-name">
    <w:name w:val="first-name"/>
    <w:basedOn w:val="DefaultParagraphFont"/>
    <w:rsid w:val="006C65F9"/>
  </w:style>
  <w:style w:type="character" w:customStyle="1" w:styleId="last-name">
    <w:name w:val="last-name"/>
    <w:basedOn w:val="DefaultParagraphFont"/>
    <w:rsid w:val="006C65F9"/>
  </w:style>
  <w:style w:type="character" w:customStyle="1" w:styleId="caption10">
    <w:name w:val="caption1"/>
    <w:basedOn w:val="DefaultParagraphFont"/>
    <w:rsid w:val="006C65F9"/>
  </w:style>
  <w:style w:type="character" w:customStyle="1" w:styleId="recirc-text">
    <w:name w:val="&quot;recirc-text”"/>
    <w:basedOn w:val="DefaultParagraphFont"/>
    <w:rsid w:val="006C65F9"/>
  </w:style>
  <w:style w:type="character" w:customStyle="1" w:styleId="video-icon">
    <w:name w:val="video-icon"/>
    <w:basedOn w:val="DefaultParagraphFont"/>
    <w:rsid w:val="006C65F9"/>
  </w:style>
  <w:style w:type="character" w:customStyle="1" w:styleId="powa-shot-play-btn-text">
    <w:name w:val="powa-shot-play-btn-text"/>
    <w:basedOn w:val="DefaultParagraphFont"/>
    <w:rsid w:val="006C65F9"/>
  </w:style>
  <w:style w:type="character" w:customStyle="1" w:styleId="powa-shot-click">
    <w:name w:val="powa-shot-click"/>
    <w:basedOn w:val="DefaultParagraphFont"/>
    <w:rsid w:val="006C65F9"/>
  </w:style>
  <w:style w:type="character" w:customStyle="1" w:styleId="wpv-blurb">
    <w:name w:val="wpv-blurb"/>
    <w:basedOn w:val="DefaultParagraphFont"/>
    <w:rsid w:val="006C65F9"/>
  </w:style>
  <w:style w:type="character" w:customStyle="1" w:styleId="pb-caption">
    <w:name w:val="pb-caption"/>
    <w:basedOn w:val="DefaultParagraphFont"/>
    <w:rsid w:val="006C65F9"/>
  </w:style>
  <w:style w:type="character" w:customStyle="1" w:styleId="Heading5Char1">
    <w:name w:val="Heading 5 Char1"/>
    <w:aliases w:val="Text Char1"/>
    <w:basedOn w:val="DefaultParagraphFont"/>
    <w:semiHidden/>
    <w:rsid w:val="006C65F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C65F9"/>
    <w:rPr>
      <w:vertAlign w:val="baseline"/>
    </w:rPr>
  </w:style>
  <w:style w:type="character" w:customStyle="1" w:styleId="Heading7Char1">
    <w:name w:val="Heading 7 Char1"/>
    <w:basedOn w:val="DefaultParagraphFont"/>
    <w:semiHidden/>
    <w:rsid w:val="006C65F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C65F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C65F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C65F9"/>
    <w:rPr>
      <w:rFonts w:ascii="Calibri" w:hAnsi="Calibri" w:cs="Calibri"/>
    </w:rPr>
  </w:style>
  <w:style w:type="numbering" w:customStyle="1" w:styleId="NoList2">
    <w:name w:val="No List2"/>
    <w:next w:val="NoList"/>
    <w:uiPriority w:val="99"/>
    <w:semiHidden/>
    <w:unhideWhenUsed/>
    <w:rsid w:val="006C65F9"/>
  </w:style>
  <w:style w:type="numbering" w:customStyle="1" w:styleId="NoList3">
    <w:name w:val="No List3"/>
    <w:next w:val="NoList"/>
    <w:uiPriority w:val="99"/>
    <w:semiHidden/>
    <w:unhideWhenUsed/>
    <w:rsid w:val="006C65F9"/>
  </w:style>
  <w:style w:type="numbering" w:customStyle="1" w:styleId="NoList4">
    <w:name w:val="No List4"/>
    <w:next w:val="NoList"/>
    <w:uiPriority w:val="99"/>
    <w:semiHidden/>
    <w:unhideWhenUsed/>
    <w:rsid w:val="006C65F9"/>
  </w:style>
  <w:style w:type="numbering" w:customStyle="1" w:styleId="NoList5">
    <w:name w:val="No List5"/>
    <w:next w:val="NoList"/>
    <w:semiHidden/>
    <w:unhideWhenUsed/>
    <w:rsid w:val="006C65F9"/>
  </w:style>
  <w:style w:type="paragraph" w:styleId="BlockText">
    <w:name w:val="Block Text"/>
    <w:basedOn w:val="Normal"/>
    <w:rsid w:val="006C65F9"/>
    <w:pPr>
      <w:ind w:left="229" w:right="229"/>
    </w:pPr>
    <w:rPr>
      <w:rFonts w:ascii="Verdana" w:eastAsia="Times New Roman" w:hAnsi="Verdana"/>
      <w:sz w:val="16"/>
      <w:szCs w:val="20"/>
    </w:rPr>
  </w:style>
  <w:style w:type="paragraph" w:styleId="NormalIndent">
    <w:name w:val="Normal Indent"/>
    <w:basedOn w:val="Normal"/>
    <w:rsid w:val="006C65F9"/>
    <w:pPr>
      <w:ind w:left="720"/>
    </w:pPr>
    <w:rPr>
      <w:rFonts w:eastAsia="Times New Roman"/>
      <w:szCs w:val="20"/>
    </w:rPr>
  </w:style>
  <w:style w:type="paragraph" w:styleId="EnvelopeReturn">
    <w:name w:val="envelope return"/>
    <w:basedOn w:val="Normal"/>
    <w:rsid w:val="006C65F9"/>
    <w:rPr>
      <w:rFonts w:ascii="Arial" w:eastAsia="Times New Roman" w:hAnsi="Arial"/>
      <w:sz w:val="24"/>
      <w:szCs w:val="20"/>
    </w:rPr>
  </w:style>
  <w:style w:type="paragraph" w:styleId="EnvelopeAddress">
    <w:name w:val="envelope address"/>
    <w:basedOn w:val="Normal"/>
    <w:rsid w:val="006C65F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C65F9"/>
  </w:style>
  <w:style w:type="numbering" w:customStyle="1" w:styleId="NoList7">
    <w:name w:val="No List7"/>
    <w:next w:val="NoList"/>
    <w:semiHidden/>
    <w:unhideWhenUsed/>
    <w:rsid w:val="006C65F9"/>
  </w:style>
  <w:style w:type="paragraph" w:styleId="ListBullet">
    <w:name w:val="List Bullet"/>
    <w:basedOn w:val="Normal"/>
    <w:link w:val="ListBulletChar"/>
    <w:uiPriority w:val="99"/>
    <w:unhideWhenUsed/>
    <w:rsid w:val="006C65F9"/>
    <w:pPr>
      <w:tabs>
        <w:tab w:val="num" w:pos="360"/>
      </w:tabs>
      <w:ind w:left="360" w:hanging="360"/>
      <w:contextualSpacing/>
    </w:pPr>
    <w:rPr>
      <w:rFonts w:eastAsia="Calibri"/>
    </w:rPr>
  </w:style>
  <w:style w:type="table" w:styleId="MediumGrid1">
    <w:name w:val="Medium Grid 1"/>
    <w:basedOn w:val="TableNormal"/>
    <w:uiPriority w:val="67"/>
    <w:rsid w:val="006C65F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C65F9"/>
  </w:style>
  <w:style w:type="numbering" w:customStyle="1" w:styleId="NoList111">
    <w:name w:val="No List111"/>
    <w:next w:val="NoList"/>
    <w:uiPriority w:val="99"/>
    <w:semiHidden/>
    <w:unhideWhenUsed/>
    <w:rsid w:val="006C65F9"/>
  </w:style>
  <w:style w:type="numbering" w:customStyle="1" w:styleId="NoList1111">
    <w:name w:val="No List1111"/>
    <w:next w:val="NoList"/>
    <w:uiPriority w:val="99"/>
    <w:semiHidden/>
    <w:unhideWhenUsed/>
    <w:rsid w:val="006C65F9"/>
  </w:style>
  <w:style w:type="numbering" w:customStyle="1" w:styleId="NoList11111">
    <w:name w:val="No List11111"/>
    <w:next w:val="NoList"/>
    <w:uiPriority w:val="99"/>
    <w:semiHidden/>
    <w:unhideWhenUsed/>
    <w:rsid w:val="006C65F9"/>
  </w:style>
  <w:style w:type="numbering" w:customStyle="1" w:styleId="NoList111111">
    <w:name w:val="No List111111"/>
    <w:next w:val="NoList"/>
    <w:uiPriority w:val="99"/>
    <w:semiHidden/>
    <w:unhideWhenUsed/>
    <w:rsid w:val="006C65F9"/>
  </w:style>
  <w:style w:type="numbering" w:customStyle="1" w:styleId="NoList1111111">
    <w:name w:val="No List1111111"/>
    <w:next w:val="NoList"/>
    <w:uiPriority w:val="99"/>
    <w:semiHidden/>
    <w:unhideWhenUsed/>
    <w:rsid w:val="006C65F9"/>
  </w:style>
  <w:style w:type="numbering" w:customStyle="1" w:styleId="NoList11111111">
    <w:name w:val="No List11111111"/>
    <w:next w:val="NoList"/>
    <w:uiPriority w:val="99"/>
    <w:semiHidden/>
    <w:unhideWhenUsed/>
    <w:rsid w:val="006C65F9"/>
  </w:style>
  <w:style w:type="numbering" w:customStyle="1" w:styleId="NoList111111111">
    <w:name w:val="No List111111111"/>
    <w:next w:val="NoList"/>
    <w:uiPriority w:val="99"/>
    <w:semiHidden/>
    <w:unhideWhenUsed/>
    <w:rsid w:val="006C65F9"/>
  </w:style>
  <w:style w:type="numbering" w:customStyle="1" w:styleId="NoList1111111111">
    <w:name w:val="No List1111111111"/>
    <w:next w:val="NoList"/>
    <w:uiPriority w:val="99"/>
    <w:semiHidden/>
    <w:unhideWhenUsed/>
    <w:rsid w:val="006C65F9"/>
  </w:style>
  <w:style w:type="numbering" w:customStyle="1" w:styleId="NoList11111111111">
    <w:name w:val="No List11111111111"/>
    <w:next w:val="NoList"/>
    <w:uiPriority w:val="99"/>
    <w:semiHidden/>
    <w:unhideWhenUsed/>
    <w:rsid w:val="006C65F9"/>
  </w:style>
  <w:style w:type="numbering" w:customStyle="1" w:styleId="NoList111111111111">
    <w:name w:val="No List111111111111"/>
    <w:next w:val="NoList"/>
    <w:uiPriority w:val="99"/>
    <w:semiHidden/>
    <w:unhideWhenUsed/>
    <w:rsid w:val="006C65F9"/>
  </w:style>
  <w:style w:type="numbering" w:customStyle="1" w:styleId="NoList1111111111111">
    <w:name w:val="No List1111111111111"/>
    <w:next w:val="NoList"/>
    <w:uiPriority w:val="99"/>
    <w:semiHidden/>
    <w:unhideWhenUsed/>
    <w:rsid w:val="006C65F9"/>
  </w:style>
  <w:style w:type="numbering" w:customStyle="1" w:styleId="NoList11111111111111">
    <w:name w:val="No List11111111111111"/>
    <w:next w:val="NoList"/>
    <w:uiPriority w:val="99"/>
    <w:semiHidden/>
    <w:unhideWhenUsed/>
    <w:rsid w:val="006C65F9"/>
  </w:style>
  <w:style w:type="numbering" w:customStyle="1" w:styleId="NoList111111111111111">
    <w:name w:val="No List111111111111111"/>
    <w:next w:val="NoList"/>
    <w:uiPriority w:val="99"/>
    <w:semiHidden/>
    <w:unhideWhenUsed/>
    <w:rsid w:val="006C65F9"/>
  </w:style>
  <w:style w:type="numbering" w:customStyle="1" w:styleId="NoList1111111111111111">
    <w:name w:val="No List1111111111111111"/>
    <w:next w:val="NoList"/>
    <w:uiPriority w:val="99"/>
    <w:semiHidden/>
    <w:unhideWhenUsed/>
    <w:rsid w:val="006C65F9"/>
  </w:style>
  <w:style w:type="numbering" w:customStyle="1" w:styleId="NoList11111111111111111">
    <w:name w:val="No List11111111111111111"/>
    <w:next w:val="NoList"/>
    <w:uiPriority w:val="99"/>
    <w:semiHidden/>
    <w:unhideWhenUsed/>
    <w:rsid w:val="006C65F9"/>
  </w:style>
  <w:style w:type="character" w:customStyle="1" w:styleId="FontStyle220">
    <w:name w:val="Font Style220"/>
    <w:basedOn w:val="DefaultParagraphFont"/>
    <w:uiPriority w:val="99"/>
    <w:rsid w:val="006C65F9"/>
    <w:rPr>
      <w:rFonts w:ascii="Candara" w:hAnsi="Candara" w:cs="Candara" w:hint="default"/>
      <w:i/>
      <w:iCs/>
      <w:sz w:val="18"/>
      <w:szCs w:val="18"/>
    </w:rPr>
  </w:style>
  <w:style w:type="character" w:customStyle="1" w:styleId="FontStyle290">
    <w:name w:val="Font Style290"/>
    <w:basedOn w:val="DefaultParagraphFont"/>
    <w:uiPriority w:val="99"/>
    <w:rsid w:val="006C65F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C65F9"/>
    <w:rPr>
      <w:rFonts w:ascii="Arial" w:hAnsi="Arial" w:cs="Arial"/>
      <w:b/>
      <w:bCs/>
      <w:sz w:val="16"/>
      <w:szCs w:val="16"/>
    </w:rPr>
  </w:style>
  <w:style w:type="paragraph" w:customStyle="1" w:styleId="articlebodynormaltext">
    <w:name w:val="articlebody_normaltext"/>
    <w:basedOn w:val="Normal"/>
    <w:rsid w:val="006C65F9"/>
    <w:pPr>
      <w:spacing w:before="100" w:beforeAutospacing="1" w:after="100" w:afterAutospacing="1"/>
    </w:pPr>
    <w:rPr>
      <w:rFonts w:ascii="Georgia" w:hAnsi="Georgia"/>
    </w:rPr>
  </w:style>
  <w:style w:type="character" w:customStyle="1" w:styleId="Bodytext21">
    <w:name w:val="Body text (2)_"/>
    <w:basedOn w:val="DefaultParagraphFont"/>
    <w:link w:val="Bodytext22"/>
    <w:rsid w:val="006C65F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C65F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C65F9"/>
    <w:rPr>
      <w:color w:val="000000"/>
      <w:sz w:val="28"/>
      <w:szCs w:val="28"/>
    </w:rPr>
  </w:style>
  <w:style w:type="character" w:customStyle="1" w:styleId="Style9ptItalicUnderline">
    <w:name w:val="Style 9 pt Italic Underline"/>
    <w:rsid w:val="006C65F9"/>
    <w:rPr>
      <w:i/>
      <w:iCs/>
      <w:sz w:val="20"/>
      <w:u w:val="single"/>
    </w:rPr>
  </w:style>
  <w:style w:type="paragraph" w:customStyle="1" w:styleId="StyleHeading4TagsmalltextBigcardbodyNormalTagNotBold">
    <w:name w:val="Style Heading 4Tagsmall textBig cardbodyNormal Tag + Not Bold"/>
    <w:basedOn w:val="Heading4"/>
    <w:rsid w:val="006C65F9"/>
    <w:rPr>
      <w:bCs w:val="0"/>
      <w:sz w:val="22"/>
      <w:szCs w:val="22"/>
    </w:rPr>
  </w:style>
  <w:style w:type="character" w:customStyle="1" w:styleId="StyleBox12ptBold">
    <w:name w:val="Style Box + 12 pt Bold"/>
    <w:basedOn w:val="DefaultParagraphFont"/>
    <w:rsid w:val="006C65F9"/>
    <w:rPr>
      <w:rFonts w:ascii="Georgia" w:hAnsi="Georgia"/>
      <w:b/>
      <w:bCs/>
      <w:sz w:val="22"/>
      <w:u w:val="single"/>
      <w:bdr w:val="none" w:sz="0" w:space="0" w:color="auto"/>
    </w:rPr>
  </w:style>
  <w:style w:type="character" w:customStyle="1" w:styleId="StyleBox12pt">
    <w:name w:val="Style Box + 12 pt"/>
    <w:basedOn w:val="DefaultParagraphFont"/>
    <w:rsid w:val="006C65F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C65F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C65F9"/>
    <w:rPr>
      <w:bCs w:val="0"/>
      <w:szCs w:val="22"/>
    </w:rPr>
  </w:style>
  <w:style w:type="character" w:customStyle="1" w:styleId="StyleGaramondText1">
    <w:name w:val="Style Garamond Text 1"/>
    <w:basedOn w:val="DefaultParagraphFont"/>
    <w:rsid w:val="006C65F9"/>
    <w:rPr>
      <w:rFonts w:ascii="Georgia" w:hAnsi="Georgia"/>
      <w:color w:val="0D0D0D" w:themeColor="text1" w:themeTint="F2"/>
      <w:sz w:val="22"/>
    </w:rPr>
  </w:style>
  <w:style w:type="character" w:customStyle="1" w:styleId="StyleGaramondText1Underline">
    <w:name w:val="Style Garamond Text 1 Underline"/>
    <w:basedOn w:val="DefaultParagraphFont"/>
    <w:rsid w:val="006C65F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C65F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C65F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C65F9"/>
    <w:rPr>
      <w:b w:val="0"/>
      <w:bCs w:val="0"/>
      <w:sz w:val="14"/>
      <w:u w:val="none"/>
    </w:rPr>
  </w:style>
  <w:style w:type="character" w:customStyle="1" w:styleId="Style7ptBold">
    <w:name w:val="Style 7 pt Bold"/>
    <w:basedOn w:val="DefaultParagraphFont"/>
    <w:rsid w:val="006C65F9"/>
    <w:rPr>
      <w:b w:val="0"/>
      <w:bCs/>
      <w:sz w:val="14"/>
    </w:rPr>
  </w:style>
  <w:style w:type="paragraph" w:customStyle="1" w:styleId="Stylecardtext8pt">
    <w:name w:val="Style card text + 8 pt"/>
    <w:basedOn w:val="Normal"/>
    <w:rsid w:val="006C65F9"/>
    <w:pPr>
      <w:ind w:right="288"/>
    </w:pPr>
    <w:rPr>
      <w:sz w:val="16"/>
    </w:rPr>
  </w:style>
  <w:style w:type="paragraph" w:customStyle="1" w:styleId="Stylecardtext5pt">
    <w:name w:val="Style card text + 5 pt"/>
    <w:basedOn w:val="Normal"/>
    <w:rsid w:val="006C65F9"/>
    <w:pPr>
      <w:ind w:right="288"/>
    </w:pPr>
    <w:rPr>
      <w:sz w:val="10"/>
    </w:rPr>
  </w:style>
  <w:style w:type="character" w:customStyle="1" w:styleId="StyleStyleBoldUnderlineUnderlineIntenseEmphasis1apple-style-">
    <w:name w:val="Style Style Bold UnderlineUnderlineIntense Emphasis1apple-style-..."/>
    <w:basedOn w:val="DefaultParagraphFont"/>
    <w:rsid w:val="006C65F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C65F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C65F9"/>
    <w:rPr>
      <w:rFonts w:ascii="Georgia" w:hAnsi="Georgia"/>
      <w:u w:val="single"/>
    </w:rPr>
  </w:style>
  <w:style w:type="paragraph" w:customStyle="1" w:styleId="StyleCardsGeorgia12ptBoldThickunderlineBorderSin">
    <w:name w:val="Style Cards + Georgia 12 pt Bold Thick underline Border: : (Sin..."/>
    <w:basedOn w:val="Normal"/>
    <w:rsid w:val="006C65F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C65F9"/>
    <w:rPr>
      <w:rFonts w:ascii="Georgia" w:hAnsi="Georgia"/>
      <w:sz w:val="24"/>
      <w:u w:val="single"/>
    </w:rPr>
  </w:style>
  <w:style w:type="paragraph" w:customStyle="1" w:styleId="StyleCardsGeorgia">
    <w:name w:val="Style Cards + Georgia"/>
    <w:basedOn w:val="Normal"/>
    <w:rsid w:val="006C65F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C65F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C65F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C65F9"/>
    <w:rPr>
      <w:rFonts w:eastAsia="Times New Roman"/>
      <w:i/>
      <w:iCs/>
    </w:rPr>
  </w:style>
  <w:style w:type="character" w:customStyle="1" w:styleId="HTMLAddressChar">
    <w:name w:val="HTML Address Char"/>
    <w:basedOn w:val="DefaultParagraphFont"/>
    <w:link w:val="HTMLAddress"/>
    <w:uiPriority w:val="99"/>
    <w:rsid w:val="006C65F9"/>
    <w:rPr>
      <w:rFonts w:ascii="Calibri" w:eastAsia="Times New Roman" w:hAnsi="Calibri"/>
      <w:i/>
      <w:iCs/>
      <w:sz w:val="22"/>
    </w:rPr>
  </w:style>
  <w:style w:type="paragraph" w:styleId="Index1">
    <w:name w:val="index 1"/>
    <w:basedOn w:val="Normal"/>
    <w:next w:val="Normal"/>
    <w:autoRedefine/>
    <w:unhideWhenUsed/>
    <w:rsid w:val="006C65F9"/>
    <w:pPr>
      <w:ind w:left="220" w:hanging="220"/>
    </w:pPr>
  </w:style>
  <w:style w:type="character" w:customStyle="1" w:styleId="CardsFont6ptChar1">
    <w:name w:val="Cards + Font: 6 pt Char1"/>
    <w:link w:val="CardsFont6pt"/>
    <w:locked/>
    <w:rsid w:val="006C65F9"/>
    <w:rPr>
      <w:rFonts w:ascii="Calibri" w:eastAsia="Times New Roman" w:hAnsi="Calibri" w:cs="Times New Roman"/>
      <w:sz w:val="12"/>
      <w:szCs w:val="20"/>
    </w:rPr>
  </w:style>
  <w:style w:type="paragraph" w:customStyle="1" w:styleId="Quote2">
    <w:name w:val="Quote2"/>
    <w:basedOn w:val="Default"/>
    <w:next w:val="Default"/>
    <w:rsid w:val="006C65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C65F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6C65F9"/>
    <w:pPr>
      <w:keepNext/>
      <w:keepLines/>
      <w:spacing w:before="200"/>
      <w:outlineLvl w:val="3"/>
    </w:pPr>
    <w:rPr>
      <w:rFonts w:eastAsia="Times New Roman"/>
      <w:b/>
      <w:bCs/>
      <w:iCs/>
      <w:sz w:val="26"/>
    </w:rPr>
  </w:style>
  <w:style w:type="paragraph" w:customStyle="1" w:styleId="post-subtitle">
    <w:name w:val="post-subtitle"/>
    <w:basedOn w:val="Normal"/>
    <w:rsid w:val="006C65F9"/>
    <w:pPr>
      <w:spacing w:before="100" w:beforeAutospacing="1" w:after="100" w:afterAutospacing="1"/>
    </w:pPr>
    <w:rPr>
      <w:rFonts w:eastAsia="Times New Roman"/>
    </w:rPr>
  </w:style>
  <w:style w:type="paragraph" w:customStyle="1" w:styleId="Pa0">
    <w:name w:val="Pa0"/>
    <w:basedOn w:val="Default"/>
    <w:next w:val="Default"/>
    <w:uiPriority w:val="99"/>
    <w:rsid w:val="006C65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C65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C65F9"/>
    <w:pPr>
      <w:spacing w:before="100" w:beforeAutospacing="1" w:after="100" w:afterAutospacing="1"/>
    </w:pPr>
    <w:rPr>
      <w:rFonts w:eastAsia="Times New Roman"/>
    </w:rPr>
  </w:style>
  <w:style w:type="paragraph" w:customStyle="1" w:styleId="tagline1">
    <w:name w:val="tagline"/>
    <w:basedOn w:val="Normal"/>
    <w:rsid w:val="006C65F9"/>
    <w:pPr>
      <w:spacing w:before="100" w:beforeAutospacing="1" w:after="100" w:afterAutospacing="1"/>
    </w:pPr>
    <w:rPr>
      <w:rFonts w:eastAsia="Times New Roman"/>
    </w:rPr>
  </w:style>
  <w:style w:type="paragraph" w:customStyle="1" w:styleId="Block1">
    <w:name w:val="Block1"/>
    <w:basedOn w:val="Normal"/>
    <w:next w:val="Normal"/>
    <w:uiPriority w:val="3"/>
    <w:qFormat/>
    <w:rsid w:val="006C65F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C65F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C65F9"/>
    <w:rPr>
      <w:sz w:val="10"/>
    </w:rPr>
  </w:style>
  <w:style w:type="paragraph" w:customStyle="1" w:styleId="ReallySamllText">
    <w:name w:val="ReallySamllText"/>
    <w:basedOn w:val="Normal"/>
    <w:link w:val="ReallySamllTextChar"/>
    <w:autoRedefine/>
    <w:rsid w:val="006C65F9"/>
    <w:rPr>
      <w:rFonts w:asciiTheme="minorHAnsi" w:hAnsiTheme="minorHAnsi"/>
      <w:sz w:val="10"/>
    </w:rPr>
  </w:style>
  <w:style w:type="paragraph" w:customStyle="1" w:styleId="CardCites">
    <w:name w:val="Card Cites"/>
    <w:basedOn w:val="Normal"/>
    <w:next w:val="Normal"/>
    <w:qFormat/>
    <w:rsid w:val="006C65F9"/>
    <w:rPr>
      <w:rFonts w:eastAsia="Times New Roman"/>
      <w:b/>
      <w:sz w:val="20"/>
    </w:rPr>
  </w:style>
  <w:style w:type="paragraph" w:customStyle="1" w:styleId="NormalWeb3">
    <w:name w:val="Normal (Web)3"/>
    <w:basedOn w:val="Normal"/>
    <w:rsid w:val="006C65F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C65F9"/>
    <w:pPr>
      <w:ind w:left="400"/>
    </w:pPr>
    <w:rPr>
      <w:rFonts w:eastAsia="Times New Roman"/>
    </w:rPr>
  </w:style>
  <w:style w:type="paragraph" w:customStyle="1" w:styleId="TagCiteChar2">
    <w:name w:val="Tag / Cite Char"/>
    <w:basedOn w:val="Normal"/>
    <w:rsid w:val="006C65F9"/>
    <w:rPr>
      <w:rFonts w:eastAsia="Times New Roman"/>
      <w:b/>
      <w:color w:val="000000"/>
    </w:rPr>
  </w:style>
  <w:style w:type="paragraph" w:customStyle="1" w:styleId="PageNumber2">
    <w:name w:val="Page Number2"/>
    <w:basedOn w:val="Normal"/>
    <w:next w:val="Normal"/>
    <w:rsid w:val="006C65F9"/>
    <w:rPr>
      <w:rFonts w:eastAsia="Times New Roman"/>
      <w:sz w:val="20"/>
    </w:rPr>
  </w:style>
  <w:style w:type="paragraph" w:customStyle="1" w:styleId="HeaderFooter">
    <w:name w:val="Header &amp; Footer"/>
    <w:rsid w:val="006C65F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C65F9"/>
    <w:rPr>
      <w:rFonts w:ascii="Arial Narrow" w:eastAsia="Times New Roman" w:hAnsi="Arial Narrow"/>
      <w:color w:val="000000"/>
      <w:sz w:val="16"/>
    </w:rPr>
  </w:style>
  <w:style w:type="paragraph" w:customStyle="1" w:styleId="CardTextUnderlined">
    <w:name w:val="Card Text Underlined"/>
    <w:basedOn w:val="Normal"/>
    <w:rsid w:val="006C65F9"/>
    <w:rPr>
      <w:rFonts w:ascii="Arial Narrow" w:eastAsia="Times New Roman" w:hAnsi="Arial Narrow"/>
      <w:u w:val="single"/>
    </w:rPr>
  </w:style>
  <w:style w:type="paragraph" w:customStyle="1" w:styleId="HeaderDebate">
    <w:name w:val="Header Debate"/>
    <w:basedOn w:val="Normal"/>
    <w:rsid w:val="006C65F9"/>
    <w:pPr>
      <w:jc w:val="center"/>
      <w:outlineLvl w:val="0"/>
    </w:pPr>
    <w:rPr>
      <w:rFonts w:eastAsia="Times New Roman"/>
      <w:b/>
      <w:sz w:val="48"/>
      <w:u w:val="words"/>
    </w:rPr>
  </w:style>
  <w:style w:type="paragraph" w:customStyle="1" w:styleId="NormalWeb1">
    <w:name w:val="Normal (Web)1"/>
    <w:basedOn w:val="Normal"/>
    <w:rsid w:val="006C65F9"/>
    <w:pPr>
      <w:spacing w:before="100" w:beforeAutospacing="1" w:after="100" w:afterAutospacing="1"/>
    </w:pPr>
    <w:rPr>
      <w:rFonts w:eastAsia="Times New Roman"/>
      <w:sz w:val="20"/>
      <w:szCs w:val="20"/>
    </w:rPr>
  </w:style>
  <w:style w:type="paragraph" w:customStyle="1" w:styleId="CardTagCharChar">
    <w:name w:val="Card Tag Char Char"/>
    <w:basedOn w:val="Normal"/>
    <w:rsid w:val="006C65F9"/>
    <w:rPr>
      <w:rFonts w:eastAsia="Times New Roman"/>
      <w:b/>
    </w:rPr>
  </w:style>
  <w:style w:type="paragraph" w:customStyle="1" w:styleId="fixed">
    <w:name w:val="fixed"/>
    <w:basedOn w:val="Normal"/>
    <w:rsid w:val="006C65F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C65F9"/>
    <w:pPr>
      <w:spacing w:before="100" w:beforeAutospacing="1" w:after="100" w:afterAutospacing="1"/>
    </w:pPr>
    <w:rPr>
      <w:rFonts w:eastAsia="Times New Roman"/>
    </w:rPr>
  </w:style>
  <w:style w:type="paragraph" w:customStyle="1" w:styleId="ExecutiveSummarytext">
    <w:name w:val="Executive Summary text"/>
    <w:basedOn w:val="Normal"/>
    <w:next w:val="Normal"/>
    <w:rsid w:val="006C65F9"/>
    <w:pPr>
      <w:autoSpaceDE w:val="0"/>
      <w:autoSpaceDN w:val="0"/>
      <w:adjustRightInd w:val="0"/>
    </w:pPr>
    <w:rPr>
      <w:rFonts w:ascii="Arial" w:eastAsia="Times New Roman" w:hAnsi="Arial"/>
    </w:rPr>
  </w:style>
  <w:style w:type="character" w:customStyle="1" w:styleId="NormalUnderlineChar1">
    <w:name w:val="Normal Underline Char1"/>
    <w:locked/>
    <w:rsid w:val="006C65F9"/>
    <w:rPr>
      <w:u w:val="single"/>
    </w:rPr>
  </w:style>
  <w:style w:type="character" w:customStyle="1" w:styleId="CardUpSize-LightChar">
    <w:name w:val="CardUpSize - Light Char"/>
    <w:link w:val="CardUpSize-Light"/>
    <w:locked/>
    <w:rsid w:val="006C65F9"/>
    <w:rPr>
      <w:rFonts w:ascii="Times New Roman" w:eastAsia="Times New Roman" w:hAnsi="Times New Roman"/>
      <w:szCs w:val="32"/>
      <w:u w:val="single"/>
    </w:rPr>
  </w:style>
  <w:style w:type="paragraph" w:customStyle="1" w:styleId="CardUpSize-Light">
    <w:name w:val="CardUpSize - Light"/>
    <w:basedOn w:val="Normal"/>
    <w:link w:val="CardUpSize-LightChar"/>
    <w:rsid w:val="006C65F9"/>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C65F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C65F9"/>
    <w:pPr>
      <w:jc w:val="both"/>
    </w:pPr>
    <w:rPr>
      <w:rFonts w:ascii="Times New Roman" w:eastAsia="Times New Roman" w:hAnsi="Times New Roman"/>
      <w:b/>
      <w:sz w:val="24"/>
      <w:szCs w:val="32"/>
      <w:u w:val="single"/>
    </w:rPr>
  </w:style>
  <w:style w:type="paragraph" w:customStyle="1" w:styleId="SmallCite">
    <w:name w:val="Small Cite"/>
    <w:basedOn w:val="Normal"/>
    <w:rsid w:val="006C65F9"/>
    <w:rPr>
      <w:rFonts w:ascii="Verdana" w:eastAsia="Times New Roman" w:hAnsi="Verdana"/>
      <w:sz w:val="16"/>
    </w:rPr>
  </w:style>
  <w:style w:type="paragraph" w:customStyle="1" w:styleId="clearformatting">
    <w:name w:val="clear formatting"/>
    <w:basedOn w:val="Heading2"/>
    <w:rsid w:val="006C65F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C65F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C65F9"/>
    <w:pPr>
      <w:spacing w:after="240" w:line="360" w:lineRule="atLeast"/>
    </w:pPr>
    <w:rPr>
      <w:rFonts w:eastAsia="Times New Roman"/>
      <w:b/>
      <w:bCs/>
      <w:sz w:val="16"/>
      <w:szCs w:val="16"/>
    </w:rPr>
  </w:style>
  <w:style w:type="paragraph" w:customStyle="1" w:styleId="PlaceholderText1">
    <w:name w:val="Placeholder Text1"/>
    <w:basedOn w:val="Normal"/>
    <w:rsid w:val="006C65F9"/>
    <w:pPr>
      <w:keepNext/>
      <w:numPr>
        <w:numId w:val="13"/>
      </w:numPr>
      <w:outlineLvl w:val="0"/>
    </w:pPr>
    <w:rPr>
      <w:rFonts w:eastAsia="MS Gothic"/>
    </w:rPr>
  </w:style>
  <w:style w:type="character" w:customStyle="1" w:styleId="ImportantTextChar">
    <w:name w:val="Important Text Char"/>
    <w:link w:val="ImportantText"/>
    <w:locked/>
    <w:rsid w:val="006C65F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C65F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C65F9"/>
    <w:rPr>
      <w:rFonts w:ascii="HNKAOE+Arial" w:hAnsi="HNKAOE+Arial"/>
    </w:rPr>
  </w:style>
  <w:style w:type="paragraph" w:customStyle="1" w:styleId="StyleBodyText11ptBlackUnderline">
    <w:name w:val="Style Body Text + 11 pt Black Underline"/>
    <w:basedOn w:val="BodyText"/>
    <w:link w:val="StyleBodyText11ptBlackUnderlineChar"/>
    <w:rsid w:val="006C65F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C65F9"/>
    <w:rPr>
      <w:rFonts w:ascii="HNKAOE+Arial" w:hAnsi="HNKAOE+Arial"/>
    </w:rPr>
  </w:style>
  <w:style w:type="paragraph" w:customStyle="1" w:styleId="StyleBodyText11ptBoldBlack">
    <w:name w:val="Style Body Text + 11 pt Bold Black"/>
    <w:basedOn w:val="BodyText"/>
    <w:link w:val="StyleBodyText11ptBoldBlackChar"/>
    <w:rsid w:val="006C65F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C65F9"/>
    <w:rPr>
      <w:rFonts w:ascii="Times New Roman" w:eastAsia="Malgun Gothic" w:hAnsi="Times New Roman"/>
      <w:bCs/>
    </w:rPr>
  </w:style>
  <w:style w:type="paragraph" w:customStyle="1" w:styleId="StyletinyBold">
    <w:name w:val="Style tiny + Bold"/>
    <w:basedOn w:val="tiny"/>
    <w:link w:val="StyletinyBoldChar"/>
    <w:rsid w:val="006C65F9"/>
    <w:rPr>
      <w:rFonts w:cstheme="minorBidi"/>
      <w:bCs/>
      <w:sz w:val="24"/>
    </w:rPr>
  </w:style>
  <w:style w:type="character" w:customStyle="1" w:styleId="Heading5SizeDownChar">
    <w:name w:val="Heading 5 Size Down Char"/>
    <w:link w:val="Heading5SizeDown"/>
    <w:locked/>
    <w:rsid w:val="006C65F9"/>
    <w:rPr>
      <w:rFonts w:ascii="Times New Roman" w:eastAsia="Times New Roman" w:hAnsi="Times New Roman"/>
      <w:szCs w:val="16"/>
    </w:rPr>
  </w:style>
  <w:style w:type="paragraph" w:customStyle="1" w:styleId="Heading5SizeDown">
    <w:name w:val="Heading 5 Size Down"/>
    <w:basedOn w:val="Normal"/>
    <w:link w:val="Heading5SizeDownChar"/>
    <w:autoRedefine/>
    <w:rsid w:val="006C65F9"/>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C65F9"/>
    <w:rPr>
      <w:rFonts w:ascii="Times New Roman" w:eastAsia="Times New Roman" w:hAnsi="Times New Roman" w:cs="Arial"/>
      <w:b/>
      <w:szCs w:val="44"/>
    </w:rPr>
  </w:style>
  <w:style w:type="paragraph" w:customStyle="1" w:styleId="Normal2Bold">
    <w:name w:val="Normal2 + Bold"/>
    <w:basedOn w:val="Normal"/>
    <w:link w:val="Normal2BoldChar"/>
    <w:rsid w:val="006C65F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C65F9"/>
    <w:rPr>
      <w:rFonts w:ascii="Times New Roman" w:eastAsia="Times New Roman" w:hAnsi="Times New Roman"/>
      <w:lang w:eastAsia="ar-SA"/>
    </w:rPr>
  </w:style>
  <w:style w:type="paragraph" w:customStyle="1" w:styleId="ListContents">
    <w:name w:val="List Contents"/>
    <w:basedOn w:val="Normal"/>
    <w:link w:val="ListContentsChar"/>
    <w:rsid w:val="006C65F9"/>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C65F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C65F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C65F9"/>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C65F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C65F9"/>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C65F9"/>
    <w:rPr>
      <w:rFonts w:ascii="Arial" w:eastAsia="Times New Roman" w:hAnsi="Arial"/>
      <w:sz w:val="12"/>
    </w:rPr>
  </w:style>
  <w:style w:type="paragraph" w:customStyle="1" w:styleId="Unimportant">
    <w:name w:val="Unimportant"/>
    <w:basedOn w:val="Normal"/>
    <w:link w:val="UnimportantCharChar"/>
    <w:rsid w:val="006C65F9"/>
    <w:pPr>
      <w:jc w:val="both"/>
    </w:pPr>
    <w:rPr>
      <w:rFonts w:ascii="Arial" w:eastAsia="Times New Roman" w:hAnsi="Arial"/>
      <w:sz w:val="12"/>
    </w:rPr>
  </w:style>
  <w:style w:type="character" w:customStyle="1" w:styleId="TagCiteChar3">
    <w:name w:val="Tag &amp; Cite Char"/>
    <w:link w:val="TagCite2"/>
    <w:locked/>
    <w:rsid w:val="006C65F9"/>
    <w:rPr>
      <w:rFonts w:ascii="Arial" w:eastAsia="Times New Roman" w:hAnsi="Arial"/>
      <w:b/>
    </w:rPr>
  </w:style>
  <w:style w:type="paragraph" w:customStyle="1" w:styleId="TagCite2">
    <w:name w:val="Tag &amp; Cite"/>
    <w:basedOn w:val="Normal"/>
    <w:link w:val="TagCiteChar3"/>
    <w:rsid w:val="006C65F9"/>
    <w:pPr>
      <w:jc w:val="both"/>
    </w:pPr>
    <w:rPr>
      <w:rFonts w:ascii="Arial" w:eastAsia="Times New Roman" w:hAnsi="Arial"/>
      <w:b/>
      <w:sz w:val="24"/>
    </w:rPr>
  </w:style>
  <w:style w:type="character" w:customStyle="1" w:styleId="HighlightedTextChar">
    <w:name w:val="Highlighted Text Char"/>
    <w:link w:val="HighlightedText"/>
    <w:locked/>
    <w:rsid w:val="006C65F9"/>
    <w:rPr>
      <w:rFonts w:ascii="Arial" w:eastAsia="Times New Roman" w:hAnsi="Arial"/>
      <w:b/>
      <w:u w:val="thick"/>
    </w:rPr>
  </w:style>
  <w:style w:type="paragraph" w:customStyle="1" w:styleId="HighlightedText">
    <w:name w:val="Highlighted Text"/>
    <w:basedOn w:val="Normal"/>
    <w:link w:val="HighlightedTextChar"/>
    <w:rsid w:val="006C65F9"/>
    <w:pPr>
      <w:jc w:val="both"/>
    </w:pPr>
    <w:rPr>
      <w:rFonts w:ascii="Arial" w:eastAsia="Times New Roman" w:hAnsi="Arial"/>
      <w:b/>
      <w:sz w:val="24"/>
      <w:u w:val="thick"/>
    </w:rPr>
  </w:style>
  <w:style w:type="paragraph" w:customStyle="1" w:styleId="StyleHeading1Justified">
    <w:name w:val="Style Heading 1 + Justified"/>
    <w:basedOn w:val="Normal"/>
    <w:next w:val="Normal"/>
    <w:rsid w:val="006C65F9"/>
    <w:rPr>
      <w:rFonts w:ascii="Arial" w:eastAsia="Times New Roman" w:hAnsi="Arial"/>
      <w:sz w:val="20"/>
      <w:szCs w:val="20"/>
    </w:rPr>
  </w:style>
  <w:style w:type="paragraph" w:customStyle="1" w:styleId="textunderline0">
    <w:name w:val="text underline"/>
    <w:basedOn w:val="Normal"/>
    <w:link w:val="textunderlineChar0"/>
    <w:autoRedefine/>
    <w:rsid w:val="006C65F9"/>
    <w:rPr>
      <w:rFonts w:asciiTheme="minorHAnsi" w:hAnsiTheme="minorHAnsi"/>
      <w:sz w:val="24"/>
      <w:u w:val="thick"/>
    </w:rPr>
  </w:style>
  <w:style w:type="character" w:customStyle="1" w:styleId="DebateTagChar">
    <w:name w:val="Debate Tag Char"/>
    <w:link w:val="DebateTag"/>
    <w:locked/>
    <w:rsid w:val="006C65F9"/>
    <w:rPr>
      <w:rFonts w:ascii="Garamond" w:hAnsi="Garamond"/>
      <w:b/>
    </w:rPr>
  </w:style>
  <w:style w:type="paragraph" w:customStyle="1" w:styleId="DebateTag">
    <w:name w:val="Debate Tag"/>
    <w:basedOn w:val="Normal"/>
    <w:link w:val="DebateTagChar"/>
    <w:autoRedefine/>
    <w:rsid w:val="006C65F9"/>
    <w:pPr>
      <w:tabs>
        <w:tab w:val="left" w:pos="270"/>
      </w:tabs>
    </w:pPr>
    <w:rPr>
      <w:rFonts w:ascii="Garamond" w:hAnsi="Garamond"/>
      <w:b/>
      <w:sz w:val="24"/>
    </w:rPr>
  </w:style>
  <w:style w:type="paragraph" w:customStyle="1" w:styleId="DebateCite">
    <w:name w:val="Debate Cite"/>
    <w:basedOn w:val="Normal"/>
    <w:autoRedefine/>
    <w:rsid w:val="006C65F9"/>
    <w:pPr>
      <w:tabs>
        <w:tab w:val="left" w:pos="270"/>
      </w:tabs>
    </w:pPr>
    <w:rPr>
      <w:rFonts w:eastAsia="Times New Roman"/>
      <w:sz w:val="20"/>
    </w:rPr>
  </w:style>
  <w:style w:type="paragraph" w:customStyle="1" w:styleId="BlockTitle10">
    <w:name w:val="Block Title #1"/>
    <w:basedOn w:val="Heading1"/>
    <w:rsid w:val="006C65F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C65F9"/>
    <w:pPr>
      <w:widowControl w:val="0"/>
      <w:suppressAutoHyphens/>
    </w:pPr>
    <w:rPr>
      <w:rFonts w:ascii="Courier New" w:eastAsia="Courier New" w:hAnsi="Courier New"/>
      <w:sz w:val="20"/>
      <w:szCs w:val="20"/>
    </w:rPr>
  </w:style>
  <w:style w:type="paragraph" w:customStyle="1" w:styleId="MaggieTag">
    <w:name w:val="MaggieTag"/>
    <w:basedOn w:val="Heading2"/>
    <w:rsid w:val="006C65F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C65F9"/>
    <w:rPr>
      <w:rFonts w:ascii="Times New Roman" w:eastAsia="Times New Roman" w:hAnsi="Times New Roman"/>
    </w:rPr>
  </w:style>
  <w:style w:type="paragraph" w:customStyle="1" w:styleId="Heading4Cite">
    <w:name w:val="Heading 4 Cite"/>
    <w:basedOn w:val="Normal"/>
    <w:link w:val="Heading4CiteChar"/>
    <w:autoRedefine/>
    <w:rsid w:val="006C65F9"/>
    <w:rPr>
      <w:rFonts w:ascii="Times New Roman" w:eastAsia="Times New Roman" w:hAnsi="Times New Roman"/>
      <w:sz w:val="24"/>
    </w:rPr>
  </w:style>
  <w:style w:type="paragraph" w:customStyle="1" w:styleId="4">
    <w:name w:val="4"/>
    <w:basedOn w:val="Normal"/>
    <w:rsid w:val="006C65F9"/>
    <w:rPr>
      <w:rFonts w:eastAsia="Times New Roman"/>
      <w:sz w:val="20"/>
    </w:rPr>
  </w:style>
  <w:style w:type="character" w:customStyle="1" w:styleId="UnunderlinedTextChar">
    <w:name w:val="Ununderlined Text Char"/>
    <w:link w:val="UnunderlinedText"/>
    <w:locked/>
    <w:rsid w:val="006C65F9"/>
    <w:rPr>
      <w:rFonts w:eastAsia="Times New Roman"/>
      <w:bCs/>
      <w:sz w:val="12"/>
    </w:rPr>
  </w:style>
  <w:style w:type="paragraph" w:customStyle="1" w:styleId="UnunderlinedText">
    <w:name w:val="Ununderlined Text"/>
    <w:basedOn w:val="Normal"/>
    <w:link w:val="UnunderlinedTextChar"/>
    <w:autoRedefine/>
    <w:rsid w:val="006C65F9"/>
    <w:pPr>
      <w:spacing w:after="200" w:line="276" w:lineRule="auto"/>
    </w:pPr>
    <w:rPr>
      <w:rFonts w:asciiTheme="minorHAnsi" w:eastAsia="Times New Roman" w:hAnsiTheme="minorHAnsi"/>
      <w:bCs/>
      <w:sz w:val="12"/>
    </w:rPr>
  </w:style>
  <w:style w:type="paragraph" w:customStyle="1" w:styleId="card2">
    <w:name w:val="%card"/>
    <w:basedOn w:val="Normal"/>
    <w:autoRedefine/>
    <w:rsid w:val="006C65F9"/>
    <w:pPr>
      <w:spacing w:after="200" w:line="276" w:lineRule="auto"/>
      <w:ind w:left="288" w:right="288"/>
    </w:pPr>
    <w:rPr>
      <w:rFonts w:eastAsia="Times New Roman"/>
      <w:bCs/>
    </w:rPr>
  </w:style>
  <w:style w:type="paragraph" w:customStyle="1" w:styleId="BlockTitle4">
    <w:name w:val="%Block Title"/>
    <w:basedOn w:val="Heading1"/>
    <w:rsid w:val="006C65F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C65F9"/>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C65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C65F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C65F9"/>
    <w:rPr>
      <w:rFonts w:ascii="Century Gothic" w:eastAsia="Cambria" w:hAnsi="Century Gothic"/>
      <w:u w:val="thick"/>
    </w:rPr>
  </w:style>
  <w:style w:type="paragraph" w:customStyle="1" w:styleId="Card-Underline0">
    <w:name w:val="Card-Underline"/>
    <w:basedOn w:val="Normal"/>
    <w:link w:val="Card-UnderlineChar"/>
    <w:qFormat/>
    <w:rsid w:val="006C65F9"/>
    <w:rPr>
      <w:rFonts w:ascii="Century Gothic" w:eastAsia="Cambria" w:hAnsi="Century Gothic"/>
      <w:sz w:val="24"/>
      <w:u w:val="thick"/>
    </w:rPr>
  </w:style>
  <w:style w:type="paragraph" w:customStyle="1" w:styleId="PageNumber3">
    <w:name w:val="Page Number3"/>
    <w:basedOn w:val="Normal"/>
    <w:next w:val="Normal"/>
    <w:rsid w:val="006C65F9"/>
    <w:rPr>
      <w:rFonts w:eastAsia="Times New Roman"/>
      <w:sz w:val="20"/>
    </w:rPr>
  </w:style>
  <w:style w:type="paragraph" w:customStyle="1" w:styleId="PageNumber4">
    <w:name w:val="Page Number4"/>
    <w:basedOn w:val="Normal"/>
    <w:next w:val="Normal"/>
    <w:rsid w:val="006C65F9"/>
    <w:rPr>
      <w:rFonts w:eastAsia="Times New Roman"/>
      <w:sz w:val="20"/>
    </w:rPr>
  </w:style>
  <w:style w:type="paragraph" w:customStyle="1" w:styleId="PageNumber5">
    <w:name w:val="Page Number5"/>
    <w:basedOn w:val="Normal"/>
    <w:next w:val="Normal"/>
    <w:rsid w:val="006C65F9"/>
    <w:rPr>
      <w:rFonts w:eastAsia="Times New Roman"/>
      <w:sz w:val="20"/>
    </w:rPr>
  </w:style>
  <w:style w:type="paragraph" w:customStyle="1" w:styleId="smalltext1">
    <w:name w:val="small text1"/>
    <w:basedOn w:val="Normal"/>
    <w:next w:val="Normal"/>
    <w:uiPriority w:val="4"/>
    <w:qFormat/>
    <w:rsid w:val="006C65F9"/>
    <w:pPr>
      <w:keepNext/>
      <w:keepLines/>
      <w:spacing w:before="200"/>
      <w:outlineLvl w:val="3"/>
    </w:pPr>
    <w:rPr>
      <w:rFonts w:eastAsia="Times New Roman"/>
      <w:b/>
      <w:bCs/>
      <w:iCs/>
      <w:sz w:val="26"/>
    </w:rPr>
  </w:style>
  <w:style w:type="character" w:customStyle="1" w:styleId="CircleChar">
    <w:name w:val="Circle Char"/>
    <w:link w:val="Circle"/>
    <w:locked/>
    <w:rsid w:val="006C65F9"/>
    <w:rPr>
      <w:rFonts w:ascii="Times New Roman" w:eastAsia="Times New Roman" w:hAnsi="Times New Roman"/>
      <w:b/>
      <w:u w:val="words"/>
    </w:rPr>
  </w:style>
  <w:style w:type="paragraph" w:customStyle="1" w:styleId="Circle">
    <w:name w:val="Circle"/>
    <w:basedOn w:val="Normal"/>
    <w:link w:val="CircleChar"/>
    <w:rsid w:val="006C65F9"/>
    <w:rPr>
      <w:rFonts w:ascii="Times New Roman" w:eastAsia="Times New Roman" w:hAnsi="Times New Roman"/>
      <w:b/>
      <w:sz w:val="24"/>
      <w:u w:val="words"/>
    </w:rPr>
  </w:style>
  <w:style w:type="paragraph" w:customStyle="1" w:styleId="PageNumber6">
    <w:name w:val="Page Number6"/>
    <w:basedOn w:val="Normal"/>
    <w:next w:val="Normal"/>
    <w:rsid w:val="006C65F9"/>
    <w:rPr>
      <w:rFonts w:eastAsia="Times New Roman"/>
      <w:sz w:val="20"/>
    </w:rPr>
  </w:style>
  <w:style w:type="paragraph" w:customStyle="1" w:styleId="user">
    <w:name w:val="user"/>
    <w:basedOn w:val="Normal"/>
    <w:rsid w:val="006C65F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C65F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C65F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C65F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C65F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C65F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C65F9"/>
    <w:rPr>
      <w:rFonts w:eastAsia="Times New Roman"/>
      <w:sz w:val="20"/>
    </w:rPr>
  </w:style>
  <w:style w:type="paragraph" w:customStyle="1" w:styleId="DebateTag0">
    <w:name w:val="DebateTag"/>
    <w:basedOn w:val="Normal"/>
    <w:qFormat/>
    <w:rsid w:val="006C65F9"/>
    <w:rPr>
      <w:b/>
    </w:rPr>
  </w:style>
  <w:style w:type="paragraph" w:customStyle="1" w:styleId="date-comments">
    <w:name w:val="date-comments"/>
    <w:basedOn w:val="Normal"/>
    <w:uiPriority w:val="99"/>
    <w:rsid w:val="006C65F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C65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C65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C65F9"/>
    <w:rPr>
      <w:rFonts w:ascii="Garamond" w:eastAsia="Calibri" w:hAnsi="Garamond" w:hint="default"/>
      <w:sz w:val="16"/>
      <w:szCs w:val="22"/>
    </w:rPr>
  </w:style>
  <w:style w:type="character" w:customStyle="1" w:styleId="message-item">
    <w:name w:val="message-item"/>
    <w:rsid w:val="006C65F9"/>
  </w:style>
  <w:style w:type="character" w:customStyle="1" w:styleId="lightheader">
    <w:name w:val="lightheader"/>
    <w:rsid w:val="006C65F9"/>
  </w:style>
  <w:style w:type="character" w:customStyle="1" w:styleId="datestamp">
    <w:name w:val="datestamp"/>
    <w:rsid w:val="006C65F9"/>
  </w:style>
  <w:style w:type="character" w:customStyle="1" w:styleId="i">
    <w:name w:val="i"/>
    <w:uiPriority w:val="99"/>
    <w:rsid w:val="006C65F9"/>
  </w:style>
  <w:style w:type="character" w:customStyle="1" w:styleId="forenames">
    <w:name w:val="forenames"/>
    <w:rsid w:val="006C65F9"/>
  </w:style>
  <w:style w:type="character" w:customStyle="1" w:styleId="surname">
    <w:name w:val="surname"/>
    <w:rsid w:val="006C65F9"/>
  </w:style>
  <w:style w:type="character" w:customStyle="1" w:styleId="medium-font">
    <w:name w:val="medium-font"/>
    <w:rsid w:val="006C65F9"/>
  </w:style>
  <w:style w:type="character" w:customStyle="1" w:styleId="title-link-wrapper">
    <w:name w:val="title-link-wrapper"/>
    <w:rsid w:val="006C65F9"/>
  </w:style>
  <w:style w:type="character" w:customStyle="1" w:styleId="refpreview">
    <w:name w:val="refpreview"/>
    <w:rsid w:val="006C65F9"/>
  </w:style>
  <w:style w:type="character" w:customStyle="1" w:styleId="loose1">
    <w:name w:val="loose1"/>
    <w:rsid w:val="006C65F9"/>
  </w:style>
  <w:style w:type="character" w:customStyle="1" w:styleId="email">
    <w:name w:val="email"/>
    <w:rsid w:val="006C65F9"/>
  </w:style>
  <w:style w:type="character" w:customStyle="1" w:styleId="gsa">
    <w:name w:val="gs_a"/>
    <w:rsid w:val="006C65F9"/>
  </w:style>
  <w:style w:type="character" w:customStyle="1" w:styleId="goohl1">
    <w:name w:val="goohl1"/>
    <w:rsid w:val="006C65F9"/>
  </w:style>
  <w:style w:type="character" w:customStyle="1" w:styleId="mainarttitle">
    <w:name w:val="mainarttitle"/>
    <w:rsid w:val="006C65F9"/>
  </w:style>
  <w:style w:type="character" w:customStyle="1" w:styleId="mainartauthor">
    <w:name w:val="mainartauthor"/>
    <w:rsid w:val="006C65F9"/>
  </w:style>
  <w:style w:type="character" w:customStyle="1" w:styleId="mainartdate">
    <w:name w:val="mainartdate"/>
    <w:rsid w:val="006C65F9"/>
  </w:style>
  <w:style w:type="character" w:customStyle="1" w:styleId="gsggs">
    <w:name w:val="gs_ggs"/>
    <w:rsid w:val="006C65F9"/>
  </w:style>
  <w:style w:type="character" w:customStyle="1" w:styleId="ahead">
    <w:name w:val="a_head"/>
    <w:rsid w:val="006C65F9"/>
  </w:style>
  <w:style w:type="character" w:customStyle="1" w:styleId="articleauthor">
    <w:name w:val="articleauthor"/>
    <w:rsid w:val="006C65F9"/>
  </w:style>
  <w:style w:type="character" w:customStyle="1" w:styleId="footnote">
    <w:name w:val="footnote"/>
    <w:rsid w:val="006C65F9"/>
  </w:style>
  <w:style w:type="character" w:customStyle="1" w:styleId="docbody">
    <w:name w:val="docbody"/>
    <w:rsid w:val="006C65F9"/>
  </w:style>
  <w:style w:type="character" w:customStyle="1" w:styleId="superscript">
    <w:name w:val="superscript"/>
    <w:rsid w:val="006C65F9"/>
  </w:style>
  <w:style w:type="character" w:customStyle="1" w:styleId="citeChar2">
    <w:name w:val="cite Char"/>
    <w:locked/>
    <w:rsid w:val="006C65F9"/>
    <w:rPr>
      <w:b/>
      <w:bCs w:val="0"/>
      <w:u w:val="single"/>
    </w:rPr>
  </w:style>
  <w:style w:type="character" w:customStyle="1" w:styleId="StyleUnderlineChar">
    <w:name w:val="Style Underline Char"/>
    <w:locked/>
    <w:rsid w:val="006C65F9"/>
    <w:rPr>
      <w:u w:val="single"/>
    </w:rPr>
  </w:style>
  <w:style w:type="character" w:customStyle="1" w:styleId="CitesCharChar">
    <w:name w:val="Cites Char Char"/>
    <w:locked/>
    <w:rsid w:val="006C65F9"/>
    <w:rPr>
      <w:b/>
      <w:bCs/>
    </w:rPr>
  </w:style>
  <w:style w:type="character" w:customStyle="1" w:styleId="bwxsm">
    <w:name w:val="b w xsm"/>
    <w:rsid w:val="006C65F9"/>
  </w:style>
  <w:style w:type="character" w:customStyle="1" w:styleId="fstd">
    <w:name w:val="f std"/>
    <w:rsid w:val="006C65F9"/>
  </w:style>
  <w:style w:type="character" w:customStyle="1" w:styleId="gl">
    <w:name w:val="gl"/>
    <w:rsid w:val="006C65F9"/>
  </w:style>
  <w:style w:type="character" w:customStyle="1" w:styleId="heading2char2charchar1">
    <w:name w:val="heading2char2charchar1"/>
    <w:rsid w:val="006C65F9"/>
  </w:style>
  <w:style w:type="character" w:customStyle="1" w:styleId="charchar60">
    <w:name w:val="charchar6"/>
    <w:rsid w:val="006C65F9"/>
  </w:style>
  <w:style w:type="character" w:customStyle="1" w:styleId="bio1">
    <w:name w:val="bio1"/>
    <w:rsid w:val="006C65F9"/>
    <w:rPr>
      <w:rFonts w:ascii="Arial" w:hAnsi="Arial" w:cs="Arial" w:hint="default"/>
      <w:i/>
      <w:iCs/>
      <w:color w:val="000000"/>
      <w:sz w:val="20"/>
      <w:szCs w:val="20"/>
    </w:rPr>
  </w:style>
  <w:style w:type="character" w:customStyle="1" w:styleId="cardCharCharCharCharCharChar">
    <w:name w:val="card Char Char Char Char Char Char"/>
    <w:rsid w:val="006C65F9"/>
    <w:rPr>
      <w:sz w:val="24"/>
      <w:szCs w:val="24"/>
      <w:lang w:val="en-US" w:eastAsia="en-US" w:bidi="ar-SA"/>
    </w:rPr>
  </w:style>
  <w:style w:type="character" w:customStyle="1" w:styleId="Style24ptBoldUnderlineCenteredCharChar">
    <w:name w:val="Style 24 pt Bold Underline Centered Char Char"/>
    <w:rsid w:val="006C65F9"/>
    <w:rPr>
      <w:b/>
      <w:bCs/>
      <w:sz w:val="48"/>
      <w:szCs w:val="24"/>
      <w:u w:val="single"/>
      <w:lang w:val="en-US" w:eastAsia="en-US" w:bidi="ar-SA"/>
    </w:rPr>
  </w:style>
  <w:style w:type="character" w:customStyle="1" w:styleId="TagCiteCharChar0">
    <w:name w:val="Tag / Cite Char Char"/>
    <w:rsid w:val="006C65F9"/>
    <w:rPr>
      <w:b/>
      <w:bCs w:val="0"/>
      <w:color w:val="000000"/>
      <w:sz w:val="24"/>
      <w:szCs w:val="24"/>
      <w:lang w:val="en-US" w:eastAsia="en-US" w:bidi="ar-SA"/>
    </w:rPr>
  </w:style>
  <w:style w:type="character" w:customStyle="1" w:styleId="CardTextUnderlinedCharChar">
    <w:name w:val="Card Text Underlined Char Char"/>
    <w:rsid w:val="006C65F9"/>
    <w:rPr>
      <w:rFonts w:ascii="Arial Narrow" w:hAnsi="Arial Narrow" w:hint="default"/>
      <w:szCs w:val="24"/>
      <w:u w:val="single"/>
      <w:lang w:val="en-US" w:eastAsia="en-US" w:bidi="ar-SA"/>
    </w:rPr>
  </w:style>
  <w:style w:type="character" w:customStyle="1" w:styleId="CardTagCharCharChar">
    <w:name w:val="Card Tag Char Char Char"/>
    <w:rsid w:val="006C65F9"/>
    <w:rPr>
      <w:b/>
      <w:bCs w:val="0"/>
      <w:sz w:val="24"/>
      <w:szCs w:val="24"/>
      <w:lang w:val="en-US" w:eastAsia="en-US" w:bidi="ar-SA"/>
    </w:rPr>
  </w:style>
  <w:style w:type="character" w:customStyle="1" w:styleId="mainbody">
    <w:name w:val="mainbody"/>
    <w:rsid w:val="006C65F9"/>
  </w:style>
  <w:style w:type="character" w:customStyle="1" w:styleId="UnderlineStyleChar2">
    <w:name w:val="Underline Style Char2"/>
    <w:rsid w:val="006C65F9"/>
    <w:rPr>
      <w:rFonts w:ascii="Garamond" w:hAnsi="Garamond" w:hint="default"/>
      <w:sz w:val="22"/>
      <w:szCs w:val="24"/>
      <w:u w:val="single"/>
      <w:lang w:val="en-US" w:eastAsia="en-US" w:bidi="ar-SA"/>
    </w:rPr>
  </w:style>
  <w:style w:type="character" w:customStyle="1" w:styleId="Style1Char2">
    <w:name w:val="Style1 Char2"/>
    <w:rsid w:val="006C65F9"/>
    <w:rPr>
      <w:szCs w:val="24"/>
    </w:rPr>
  </w:style>
  <w:style w:type="character" w:customStyle="1" w:styleId="t13">
    <w:name w:val="t13"/>
    <w:rsid w:val="006C65F9"/>
  </w:style>
  <w:style w:type="character" w:customStyle="1" w:styleId="lead">
    <w:name w:val="lead"/>
    <w:rsid w:val="006C65F9"/>
  </w:style>
  <w:style w:type="paragraph" w:customStyle="1" w:styleId="CardDownx1">
    <w:name w:val="CardDown x1"/>
    <w:basedOn w:val="Normal"/>
    <w:link w:val="CardDownx1Char"/>
    <w:rsid w:val="006C65F9"/>
  </w:style>
  <w:style w:type="character" w:customStyle="1" w:styleId="CardDownx1Char">
    <w:name w:val="CardDown x1 Char"/>
    <w:link w:val="CardDownx1"/>
    <w:locked/>
    <w:rsid w:val="006C65F9"/>
    <w:rPr>
      <w:rFonts w:ascii="Calibri" w:hAnsi="Calibri"/>
      <w:sz w:val="22"/>
    </w:rPr>
  </w:style>
  <w:style w:type="character" w:customStyle="1" w:styleId="CharChar17">
    <w:name w:val="Char Char17"/>
    <w:locked/>
    <w:rsid w:val="006C65F9"/>
    <w:rPr>
      <w:rFonts w:ascii="Arial" w:hAnsi="Arial" w:cs="Arial" w:hint="default"/>
      <w:b/>
      <w:bCs/>
      <w:sz w:val="26"/>
      <w:szCs w:val="26"/>
    </w:rPr>
  </w:style>
  <w:style w:type="character" w:customStyle="1" w:styleId="address">
    <w:name w:val="address"/>
    <w:rsid w:val="006C65F9"/>
  </w:style>
  <w:style w:type="character" w:customStyle="1" w:styleId="ilspan">
    <w:name w:val="il_span"/>
    <w:rsid w:val="006C65F9"/>
  </w:style>
  <w:style w:type="character" w:customStyle="1" w:styleId="articletitle1">
    <w:name w:val="articletitle1"/>
    <w:rsid w:val="006C65F9"/>
    <w:rPr>
      <w:rFonts w:ascii="Times New Roman" w:hAnsi="Times New Roman" w:cs="Times New Roman" w:hint="default"/>
      <w:b/>
      <w:bCs/>
      <w:sz w:val="36"/>
      <w:szCs w:val="36"/>
    </w:rPr>
  </w:style>
  <w:style w:type="character" w:customStyle="1" w:styleId="leftidx1">
    <w:name w:val="leftidx1"/>
    <w:rsid w:val="006C65F9"/>
    <w:rPr>
      <w:rFonts w:ascii="Verdana" w:hAnsi="Verdana" w:hint="default"/>
      <w:sz w:val="22"/>
      <w:szCs w:val="22"/>
    </w:rPr>
  </w:style>
  <w:style w:type="character" w:customStyle="1" w:styleId="blue1">
    <w:name w:val="blue1"/>
    <w:rsid w:val="006C65F9"/>
    <w:rPr>
      <w:color w:val="0000FF"/>
    </w:rPr>
  </w:style>
  <w:style w:type="character" w:customStyle="1" w:styleId="author-link1">
    <w:name w:val="author-link1"/>
    <w:rsid w:val="006C65F9"/>
    <w:rPr>
      <w:b w:val="0"/>
      <w:bCs w:val="0"/>
    </w:rPr>
  </w:style>
  <w:style w:type="character" w:customStyle="1" w:styleId="black1">
    <w:name w:val="black1"/>
    <w:rsid w:val="006C65F9"/>
    <w:rPr>
      <w:color w:val="000000"/>
    </w:rPr>
  </w:style>
  <w:style w:type="character" w:customStyle="1" w:styleId="StyleunderlinedCharBold">
    <w:name w:val="Style underlined Char + Bold"/>
    <w:rsid w:val="006C65F9"/>
    <w:rPr>
      <w:rFonts w:ascii="Times New Roman" w:hAnsi="Times New Roman" w:cs="Times New Roman" w:hint="default"/>
      <w:b/>
      <w:bCs/>
      <w:sz w:val="21"/>
      <w:szCs w:val="24"/>
      <w:u w:val="single"/>
    </w:rPr>
  </w:style>
  <w:style w:type="character" w:customStyle="1" w:styleId="ThickUnderlineCharChar">
    <w:name w:val="Thick Underline Char Char"/>
    <w:rsid w:val="006C65F9"/>
    <w:rPr>
      <w:rFonts w:ascii="Calibri" w:eastAsia="Calibri" w:hAnsi="Calibri" w:hint="default"/>
    </w:rPr>
  </w:style>
  <w:style w:type="character" w:customStyle="1" w:styleId="CardUnderline">
    <w:name w:val="Card Underline"/>
    <w:rsid w:val="006C65F9"/>
    <w:rPr>
      <w:rFonts w:ascii="Times New Roman" w:hAnsi="Times New Roman" w:cs="Times New Roman" w:hint="default"/>
      <w:sz w:val="20"/>
      <w:u w:val="single"/>
    </w:rPr>
  </w:style>
  <w:style w:type="character" w:customStyle="1" w:styleId="lingoregion">
    <w:name w:val="lingo_region"/>
    <w:rsid w:val="006C65F9"/>
  </w:style>
  <w:style w:type="character" w:customStyle="1" w:styleId="cite0">
    <w:name w:val="%cite"/>
    <w:rsid w:val="006C65F9"/>
    <w:rPr>
      <w:rFonts w:ascii="Times New Roman" w:hAnsi="Times New Roman" w:cs="Times New Roman" w:hint="default"/>
      <w:b/>
      <w:bCs w:val="0"/>
      <w:sz w:val="24"/>
    </w:rPr>
  </w:style>
  <w:style w:type="character" w:customStyle="1" w:styleId="Emphasis21">
    <w:name w:val="%Emphasis2"/>
    <w:rsid w:val="006C65F9"/>
    <w:rPr>
      <w:rFonts w:ascii="Cooper Black" w:hAnsi="Cooper Black" w:hint="default"/>
      <w:iCs/>
      <w:u w:val="single"/>
    </w:rPr>
  </w:style>
  <w:style w:type="character" w:customStyle="1" w:styleId="bodycontentlink">
    <w:name w:val="bodycontentlink"/>
    <w:rsid w:val="006C65F9"/>
  </w:style>
  <w:style w:type="character" w:customStyle="1" w:styleId="AAAcite">
    <w:name w:val="AAAcite"/>
    <w:rsid w:val="006C65F9"/>
    <w:rPr>
      <w:rFonts w:ascii="Times New Roman" w:hAnsi="Times New Roman" w:cs="Times New Roman" w:hint="default"/>
      <w:b/>
      <w:bCs w:val="0"/>
      <w:sz w:val="24"/>
    </w:rPr>
  </w:style>
  <w:style w:type="character" w:customStyle="1" w:styleId="tmplheaderlink">
    <w:name w:val="tmplheaderlink"/>
    <w:rsid w:val="006C65F9"/>
    <w:rPr>
      <w:rFonts w:ascii="Times New Roman" w:hAnsi="Times New Roman" w:cs="Times New Roman" w:hint="default"/>
    </w:rPr>
  </w:style>
  <w:style w:type="character" w:customStyle="1" w:styleId="UnderlinedEvidenceCharChar">
    <w:name w:val="Underlined Evidence Char Char"/>
    <w:rsid w:val="006C65F9"/>
    <w:rPr>
      <w:rFonts w:ascii="Verdana" w:hAnsi="Verdana" w:hint="default"/>
      <w:sz w:val="21"/>
      <w:szCs w:val="21"/>
      <w:u w:val="thick"/>
      <w:lang w:val="en-US" w:eastAsia="en-US" w:bidi="ar-SA"/>
    </w:rPr>
  </w:style>
  <w:style w:type="character" w:customStyle="1" w:styleId="role">
    <w:name w:val="role"/>
    <w:rsid w:val="006C65F9"/>
  </w:style>
  <w:style w:type="character" w:customStyle="1" w:styleId="pagination">
    <w:name w:val="pagination"/>
    <w:rsid w:val="006C65F9"/>
  </w:style>
  <w:style w:type="character" w:customStyle="1" w:styleId="doi">
    <w:name w:val="doi"/>
    <w:rsid w:val="006C65F9"/>
  </w:style>
  <w:style w:type="character" w:customStyle="1" w:styleId="bodycontents">
    <w:name w:val="bodycontents"/>
    <w:rsid w:val="006C65F9"/>
  </w:style>
  <w:style w:type="character" w:customStyle="1" w:styleId="comma">
    <w:name w:val="comma"/>
    <w:rsid w:val="006C65F9"/>
  </w:style>
  <w:style w:type="character" w:customStyle="1" w:styleId="pad5right">
    <w:name w:val="pad5right"/>
    <w:rsid w:val="006C65F9"/>
  </w:style>
  <w:style w:type="character" w:customStyle="1" w:styleId="entry-date">
    <w:name w:val="entry-date"/>
    <w:rsid w:val="006C65F9"/>
  </w:style>
  <w:style w:type="character" w:customStyle="1" w:styleId="desc">
    <w:name w:val="desc"/>
    <w:rsid w:val="006C65F9"/>
  </w:style>
  <w:style w:type="character" w:customStyle="1" w:styleId="divider">
    <w:name w:val="divider"/>
    <w:rsid w:val="006C65F9"/>
  </w:style>
  <w:style w:type="character" w:customStyle="1" w:styleId="blogdate">
    <w:name w:val="blogdate"/>
    <w:rsid w:val="006C65F9"/>
  </w:style>
  <w:style w:type="character" w:customStyle="1" w:styleId="ticker">
    <w:name w:val="ticker"/>
    <w:rsid w:val="006C65F9"/>
  </w:style>
  <w:style w:type="character" w:customStyle="1" w:styleId="posted">
    <w:name w:val="posted"/>
    <w:rsid w:val="006C65F9"/>
  </w:style>
  <w:style w:type="character" w:customStyle="1" w:styleId="time">
    <w:name w:val="time"/>
    <w:rsid w:val="006C65F9"/>
  </w:style>
  <w:style w:type="character" w:customStyle="1" w:styleId="dot">
    <w:name w:val="dot"/>
    <w:rsid w:val="006C65F9"/>
  </w:style>
  <w:style w:type="character" w:customStyle="1" w:styleId="hn-date">
    <w:name w:val="hn-date"/>
    <w:rsid w:val="006C65F9"/>
  </w:style>
  <w:style w:type="character" w:customStyle="1" w:styleId="location">
    <w:name w:val="location"/>
    <w:rsid w:val="006C65F9"/>
  </w:style>
  <w:style w:type="character" w:customStyle="1" w:styleId="arial11">
    <w:name w:val="arial_11"/>
    <w:rsid w:val="006C65F9"/>
  </w:style>
  <w:style w:type="character" w:customStyle="1" w:styleId="dropcap-letter">
    <w:name w:val="dropcap-letter"/>
    <w:rsid w:val="006C65F9"/>
  </w:style>
  <w:style w:type="character" w:customStyle="1" w:styleId="offscreen">
    <w:name w:val="offscreen"/>
    <w:rsid w:val="006C65F9"/>
  </w:style>
  <w:style w:type="character" w:customStyle="1" w:styleId="linked-in">
    <w:name w:val="linked-in"/>
    <w:rsid w:val="006C65F9"/>
  </w:style>
  <w:style w:type="character" w:customStyle="1" w:styleId="in-widget">
    <w:name w:val="in-widget"/>
    <w:rsid w:val="006C65F9"/>
  </w:style>
  <w:style w:type="character" w:customStyle="1" w:styleId="in-right">
    <w:name w:val="in-right"/>
    <w:rsid w:val="006C65F9"/>
  </w:style>
  <w:style w:type="character" w:customStyle="1" w:styleId="tickerwrap">
    <w:name w:val="ticker_wrap"/>
    <w:rsid w:val="006C65F9"/>
  </w:style>
  <w:style w:type="character" w:customStyle="1" w:styleId="divs">
    <w:name w:val="divs"/>
    <w:rsid w:val="006C65F9"/>
  </w:style>
  <w:style w:type="character" w:customStyle="1" w:styleId="in-top">
    <w:name w:val="in-top"/>
    <w:rsid w:val="006C65F9"/>
  </w:style>
  <w:style w:type="character" w:customStyle="1" w:styleId="article-date">
    <w:name w:val="article-date"/>
    <w:rsid w:val="006C65F9"/>
  </w:style>
  <w:style w:type="character" w:customStyle="1" w:styleId="bodysubtoc">
    <w:name w:val="bodysubtoc"/>
    <w:rsid w:val="006C65F9"/>
  </w:style>
  <w:style w:type="character" w:customStyle="1" w:styleId="lefttitlesmaller">
    <w:name w:val="lefttitlesmaller"/>
    <w:rsid w:val="006C65F9"/>
  </w:style>
  <w:style w:type="character" w:customStyle="1" w:styleId="mb">
    <w:name w:val="mb"/>
    <w:rsid w:val="006C65F9"/>
  </w:style>
  <w:style w:type="character" w:customStyle="1" w:styleId="field-content">
    <w:name w:val="field-content"/>
    <w:rsid w:val="006C65F9"/>
  </w:style>
  <w:style w:type="character" w:customStyle="1" w:styleId="submitted-date">
    <w:name w:val="submitted-date"/>
    <w:rsid w:val="006C65F9"/>
  </w:style>
  <w:style w:type="character" w:customStyle="1" w:styleId="submitted-time">
    <w:name w:val="submitted-time"/>
    <w:rsid w:val="006C65F9"/>
  </w:style>
  <w:style w:type="character" w:customStyle="1" w:styleId="A2">
    <w:name w:val="A2"/>
    <w:uiPriority w:val="99"/>
    <w:rsid w:val="006C65F9"/>
    <w:rPr>
      <w:rFonts w:ascii="Sabon LT Std" w:hAnsi="Sabon LT Std" w:cs="Sabon LT Std" w:hint="default"/>
      <w:color w:val="000000"/>
      <w:sz w:val="15"/>
      <w:szCs w:val="15"/>
    </w:rPr>
  </w:style>
  <w:style w:type="character" w:customStyle="1" w:styleId="searchword">
    <w:name w:val="searchword"/>
    <w:rsid w:val="006C65F9"/>
  </w:style>
  <w:style w:type="character" w:customStyle="1" w:styleId="meta-prep">
    <w:name w:val="meta-prep"/>
    <w:rsid w:val="006C65F9"/>
  </w:style>
  <w:style w:type="numbering" w:customStyle="1" w:styleId="1ai1">
    <w:name w:val="1 / a / i1"/>
    <w:rsid w:val="006C65F9"/>
    <w:pPr>
      <w:numPr>
        <w:numId w:val="13"/>
      </w:numPr>
    </w:pPr>
  </w:style>
  <w:style w:type="numbering" w:styleId="1ai">
    <w:name w:val="Outline List 1"/>
    <w:basedOn w:val="NoList"/>
    <w:unhideWhenUsed/>
    <w:rsid w:val="006C65F9"/>
    <w:pPr>
      <w:numPr>
        <w:numId w:val="14"/>
      </w:numPr>
    </w:pPr>
  </w:style>
  <w:style w:type="character" w:customStyle="1" w:styleId="FontStyle310">
    <w:name w:val="Font Style310"/>
    <w:uiPriority w:val="99"/>
    <w:rsid w:val="006C65F9"/>
    <w:rPr>
      <w:rFonts w:ascii="Times New Roman" w:hAnsi="Times New Roman" w:cs="Times New Roman"/>
      <w:b/>
      <w:bCs/>
      <w:i/>
      <w:iCs/>
      <w:spacing w:val="-10"/>
      <w:sz w:val="18"/>
      <w:szCs w:val="18"/>
    </w:rPr>
  </w:style>
  <w:style w:type="character" w:customStyle="1" w:styleId="FontStyle329">
    <w:name w:val="Font Style329"/>
    <w:uiPriority w:val="99"/>
    <w:rsid w:val="006C65F9"/>
    <w:rPr>
      <w:rFonts w:ascii="Times New Roman" w:hAnsi="Times New Roman" w:cs="Times New Roman"/>
      <w:b/>
      <w:bCs/>
      <w:spacing w:val="-10"/>
      <w:sz w:val="18"/>
      <w:szCs w:val="18"/>
    </w:rPr>
  </w:style>
  <w:style w:type="character" w:customStyle="1" w:styleId="FontStyle370">
    <w:name w:val="Font Style370"/>
    <w:uiPriority w:val="99"/>
    <w:rsid w:val="006C65F9"/>
    <w:rPr>
      <w:rFonts w:ascii="Cambria" w:hAnsi="Cambria" w:cs="Cambria"/>
      <w:b/>
      <w:bCs/>
      <w:spacing w:val="-10"/>
      <w:sz w:val="18"/>
      <w:szCs w:val="18"/>
    </w:rPr>
  </w:style>
  <w:style w:type="character" w:customStyle="1" w:styleId="FontStyle302">
    <w:name w:val="Font Style302"/>
    <w:uiPriority w:val="99"/>
    <w:rsid w:val="006C65F9"/>
    <w:rPr>
      <w:rFonts w:ascii="Times New Roman" w:hAnsi="Times New Roman" w:cs="Times New Roman"/>
      <w:b/>
      <w:bCs/>
      <w:sz w:val="22"/>
      <w:szCs w:val="22"/>
    </w:rPr>
  </w:style>
  <w:style w:type="character" w:customStyle="1" w:styleId="FontStyle347">
    <w:name w:val="Font Style347"/>
    <w:uiPriority w:val="99"/>
    <w:rsid w:val="006C65F9"/>
    <w:rPr>
      <w:rFonts w:ascii="Times New Roman" w:hAnsi="Times New Roman" w:cs="Times New Roman"/>
      <w:b/>
      <w:bCs/>
      <w:spacing w:val="-10"/>
      <w:sz w:val="20"/>
      <w:szCs w:val="20"/>
    </w:rPr>
  </w:style>
  <w:style w:type="paragraph" w:customStyle="1" w:styleId="Style27">
    <w:name w:val="Style27"/>
    <w:basedOn w:val="Normal"/>
    <w:uiPriority w:val="99"/>
    <w:rsid w:val="006C65F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C65F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C65F9"/>
    <w:rPr>
      <w:rFonts w:ascii="Times New Roman" w:hAnsi="Times New Roman" w:cs="Times New Roman"/>
      <w:spacing w:val="-10"/>
      <w:sz w:val="18"/>
      <w:szCs w:val="18"/>
    </w:rPr>
  </w:style>
  <w:style w:type="character" w:customStyle="1" w:styleId="FontStyle312">
    <w:name w:val="Font Style312"/>
    <w:uiPriority w:val="99"/>
    <w:rsid w:val="006C65F9"/>
    <w:rPr>
      <w:rFonts w:ascii="Times New Roman" w:hAnsi="Times New Roman" w:cs="Times New Roman"/>
      <w:b/>
      <w:bCs/>
      <w:spacing w:val="-10"/>
      <w:sz w:val="16"/>
      <w:szCs w:val="16"/>
    </w:rPr>
  </w:style>
  <w:style w:type="character" w:customStyle="1" w:styleId="FontStyle346">
    <w:name w:val="Font Style346"/>
    <w:uiPriority w:val="99"/>
    <w:rsid w:val="006C65F9"/>
    <w:rPr>
      <w:rFonts w:ascii="Times New Roman" w:hAnsi="Times New Roman" w:cs="Times New Roman"/>
      <w:b/>
      <w:bCs/>
      <w:spacing w:val="-10"/>
      <w:sz w:val="18"/>
      <w:szCs w:val="18"/>
    </w:rPr>
  </w:style>
  <w:style w:type="character" w:customStyle="1" w:styleId="FontStyle330">
    <w:name w:val="Font Style330"/>
    <w:uiPriority w:val="99"/>
    <w:rsid w:val="006C65F9"/>
    <w:rPr>
      <w:rFonts w:ascii="Times New Roman" w:hAnsi="Times New Roman" w:cs="Times New Roman"/>
      <w:b/>
      <w:bCs/>
      <w:sz w:val="16"/>
      <w:szCs w:val="16"/>
    </w:rPr>
  </w:style>
  <w:style w:type="character" w:customStyle="1" w:styleId="FontStyle372">
    <w:name w:val="Font Style372"/>
    <w:uiPriority w:val="99"/>
    <w:rsid w:val="006C65F9"/>
    <w:rPr>
      <w:rFonts w:ascii="Times New Roman" w:hAnsi="Times New Roman" w:cs="Times New Roman"/>
      <w:b/>
      <w:bCs/>
      <w:sz w:val="16"/>
      <w:szCs w:val="16"/>
    </w:rPr>
  </w:style>
  <w:style w:type="paragraph" w:customStyle="1" w:styleId="Style59">
    <w:name w:val="Style59"/>
    <w:basedOn w:val="Normal"/>
    <w:uiPriority w:val="99"/>
    <w:rsid w:val="006C65F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C65F9"/>
    <w:rPr>
      <w:rFonts w:ascii="Times New Roman" w:hAnsi="Times New Roman" w:cs="Times New Roman"/>
      <w:b/>
      <w:bCs/>
      <w:i/>
      <w:iCs/>
      <w:sz w:val="16"/>
      <w:szCs w:val="16"/>
    </w:rPr>
  </w:style>
  <w:style w:type="paragraph" w:customStyle="1" w:styleId="Style200">
    <w:name w:val="Style20"/>
    <w:basedOn w:val="Normal"/>
    <w:uiPriority w:val="99"/>
    <w:rsid w:val="006C65F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C65F9"/>
    <w:rPr>
      <w:rFonts w:ascii="Times New Roman" w:hAnsi="Times New Roman" w:cs="Times New Roman"/>
      <w:smallCaps/>
      <w:sz w:val="14"/>
      <w:szCs w:val="14"/>
    </w:rPr>
  </w:style>
  <w:style w:type="paragraph" w:customStyle="1" w:styleId="Style89">
    <w:name w:val="Style89"/>
    <w:basedOn w:val="Normal"/>
    <w:uiPriority w:val="99"/>
    <w:rsid w:val="006C65F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C65F9"/>
    <w:rPr>
      <w:rFonts w:ascii="Times New Roman" w:hAnsi="Times New Roman" w:cs="Times New Roman"/>
      <w:b/>
      <w:bCs/>
      <w:spacing w:val="-10"/>
      <w:sz w:val="22"/>
      <w:szCs w:val="22"/>
    </w:rPr>
  </w:style>
  <w:style w:type="character" w:customStyle="1" w:styleId="FontStyle320">
    <w:name w:val="Font Style320"/>
    <w:uiPriority w:val="99"/>
    <w:rsid w:val="006C65F9"/>
    <w:rPr>
      <w:rFonts w:ascii="Times New Roman" w:hAnsi="Times New Roman" w:cs="Times New Roman"/>
      <w:b/>
      <w:bCs/>
      <w:spacing w:val="-10"/>
      <w:sz w:val="22"/>
      <w:szCs w:val="22"/>
    </w:rPr>
  </w:style>
  <w:style w:type="character" w:customStyle="1" w:styleId="FontStyle352">
    <w:name w:val="Font Style352"/>
    <w:uiPriority w:val="99"/>
    <w:rsid w:val="006C65F9"/>
    <w:rPr>
      <w:rFonts w:ascii="Times New Roman" w:hAnsi="Times New Roman" w:cs="Times New Roman"/>
      <w:b/>
      <w:bCs/>
      <w:sz w:val="16"/>
      <w:szCs w:val="16"/>
    </w:rPr>
  </w:style>
  <w:style w:type="character" w:customStyle="1" w:styleId="FontStyle356">
    <w:name w:val="Font Style356"/>
    <w:uiPriority w:val="99"/>
    <w:rsid w:val="006C65F9"/>
    <w:rPr>
      <w:rFonts w:ascii="Times New Roman" w:hAnsi="Times New Roman" w:cs="Times New Roman"/>
      <w:b/>
      <w:bCs/>
      <w:spacing w:val="-10"/>
      <w:sz w:val="22"/>
      <w:szCs w:val="22"/>
    </w:rPr>
  </w:style>
  <w:style w:type="character" w:customStyle="1" w:styleId="FontStyle298">
    <w:name w:val="Font Style298"/>
    <w:uiPriority w:val="99"/>
    <w:rsid w:val="006C65F9"/>
    <w:rPr>
      <w:rFonts w:ascii="Times New Roman" w:hAnsi="Times New Roman" w:cs="Times New Roman"/>
      <w:sz w:val="18"/>
      <w:szCs w:val="18"/>
    </w:rPr>
  </w:style>
  <w:style w:type="character" w:customStyle="1" w:styleId="FontStyle311">
    <w:name w:val="Font Style311"/>
    <w:uiPriority w:val="99"/>
    <w:rsid w:val="006C65F9"/>
    <w:rPr>
      <w:rFonts w:ascii="Times New Roman" w:hAnsi="Times New Roman" w:cs="Times New Roman"/>
      <w:b/>
      <w:bCs/>
      <w:spacing w:val="-10"/>
      <w:sz w:val="18"/>
      <w:szCs w:val="18"/>
    </w:rPr>
  </w:style>
  <w:style w:type="character" w:customStyle="1" w:styleId="FontStyle332">
    <w:name w:val="Font Style332"/>
    <w:uiPriority w:val="99"/>
    <w:rsid w:val="006C65F9"/>
    <w:rPr>
      <w:rFonts w:ascii="Times New Roman" w:hAnsi="Times New Roman" w:cs="Times New Roman"/>
      <w:b/>
      <w:bCs/>
      <w:i/>
      <w:iCs/>
      <w:spacing w:val="-10"/>
      <w:sz w:val="20"/>
      <w:szCs w:val="20"/>
    </w:rPr>
  </w:style>
  <w:style w:type="character" w:customStyle="1" w:styleId="FontStyle371">
    <w:name w:val="Font Style371"/>
    <w:uiPriority w:val="99"/>
    <w:rsid w:val="006C65F9"/>
    <w:rPr>
      <w:rFonts w:ascii="Times New Roman" w:hAnsi="Times New Roman" w:cs="Times New Roman"/>
      <w:sz w:val="16"/>
      <w:szCs w:val="16"/>
    </w:rPr>
  </w:style>
  <w:style w:type="character" w:customStyle="1" w:styleId="FontStyle350">
    <w:name w:val="Font Style350"/>
    <w:uiPriority w:val="99"/>
    <w:rsid w:val="006C65F9"/>
    <w:rPr>
      <w:rFonts w:ascii="Times New Roman" w:hAnsi="Times New Roman" w:cs="Times New Roman"/>
      <w:b/>
      <w:bCs/>
      <w:i/>
      <w:iCs/>
      <w:sz w:val="20"/>
      <w:szCs w:val="20"/>
    </w:rPr>
  </w:style>
  <w:style w:type="paragraph" w:customStyle="1" w:styleId="Style8">
    <w:name w:val="Style8"/>
    <w:basedOn w:val="Normal"/>
    <w:uiPriority w:val="99"/>
    <w:rsid w:val="006C65F9"/>
    <w:pPr>
      <w:widowControl w:val="0"/>
      <w:autoSpaceDE w:val="0"/>
      <w:autoSpaceDN w:val="0"/>
      <w:adjustRightInd w:val="0"/>
    </w:pPr>
    <w:rPr>
      <w:rFonts w:eastAsia="Times New Roman"/>
      <w:sz w:val="24"/>
    </w:rPr>
  </w:style>
  <w:style w:type="paragraph" w:customStyle="1" w:styleId="Style5">
    <w:name w:val="Style5"/>
    <w:basedOn w:val="Normal"/>
    <w:uiPriority w:val="99"/>
    <w:rsid w:val="006C65F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C65F9"/>
    <w:pPr>
      <w:widowControl w:val="0"/>
      <w:autoSpaceDE w:val="0"/>
      <w:autoSpaceDN w:val="0"/>
      <w:adjustRightInd w:val="0"/>
    </w:pPr>
    <w:rPr>
      <w:rFonts w:eastAsia="Times New Roman"/>
      <w:sz w:val="24"/>
    </w:rPr>
  </w:style>
  <w:style w:type="character" w:customStyle="1" w:styleId="FontStyle351">
    <w:name w:val="Font Style351"/>
    <w:uiPriority w:val="99"/>
    <w:rsid w:val="006C65F9"/>
    <w:rPr>
      <w:rFonts w:ascii="Times New Roman" w:hAnsi="Times New Roman" w:cs="Times New Roman"/>
      <w:b/>
      <w:bCs/>
      <w:sz w:val="22"/>
      <w:szCs w:val="22"/>
    </w:rPr>
  </w:style>
  <w:style w:type="paragraph" w:customStyle="1" w:styleId="Style10">
    <w:name w:val="Style10"/>
    <w:basedOn w:val="Normal"/>
    <w:uiPriority w:val="99"/>
    <w:rsid w:val="006C65F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C65F9"/>
    <w:pPr>
      <w:widowControl w:val="0"/>
      <w:autoSpaceDE w:val="0"/>
      <w:autoSpaceDN w:val="0"/>
      <w:adjustRightInd w:val="0"/>
      <w:jc w:val="both"/>
    </w:pPr>
    <w:rPr>
      <w:rFonts w:eastAsia="Times New Roman"/>
      <w:sz w:val="24"/>
    </w:rPr>
  </w:style>
  <w:style w:type="character" w:customStyle="1" w:styleId="FontStyle369">
    <w:name w:val="Font Style369"/>
    <w:uiPriority w:val="99"/>
    <w:rsid w:val="006C65F9"/>
    <w:rPr>
      <w:rFonts w:ascii="Times New Roman" w:hAnsi="Times New Roman" w:cs="Times New Roman"/>
      <w:b/>
      <w:bCs/>
      <w:spacing w:val="-10"/>
      <w:sz w:val="20"/>
      <w:szCs w:val="20"/>
    </w:rPr>
  </w:style>
  <w:style w:type="character" w:customStyle="1" w:styleId="FontStyle357">
    <w:name w:val="Font Style357"/>
    <w:uiPriority w:val="99"/>
    <w:rsid w:val="006C65F9"/>
    <w:rPr>
      <w:rFonts w:ascii="Times New Roman" w:hAnsi="Times New Roman" w:cs="Times New Roman"/>
      <w:b/>
      <w:bCs/>
      <w:spacing w:val="-10"/>
      <w:sz w:val="22"/>
      <w:szCs w:val="22"/>
    </w:rPr>
  </w:style>
  <w:style w:type="paragraph" w:customStyle="1" w:styleId="Style67">
    <w:name w:val="Style67"/>
    <w:basedOn w:val="Normal"/>
    <w:uiPriority w:val="99"/>
    <w:rsid w:val="006C65F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C65F9"/>
    <w:rPr>
      <w:rFonts w:ascii="Times New Roman" w:hAnsi="Times New Roman" w:cs="Times New Roman"/>
      <w:sz w:val="20"/>
      <w:szCs w:val="20"/>
    </w:rPr>
  </w:style>
  <w:style w:type="character" w:customStyle="1" w:styleId="FontStyle374">
    <w:name w:val="Font Style374"/>
    <w:uiPriority w:val="99"/>
    <w:rsid w:val="006C65F9"/>
    <w:rPr>
      <w:rFonts w:ascii="Times New Roman" w:hAnsi="Times New Roman" w:cs="Times New Roman"/>
      <w:b/>
      <w:bCs/>
      <w:spacing w:val="-10"/>
      <w:sz w:val="22"/>
      <w:szCs w:val="22"/>
    </w:rPr>
  </w:style>
  <w:style w:type="paragraph" w:customStyle="1" w:styleId="Style30">
    <w:name w:val="Style30"/>
    <w:basedOn w:val="Normal"/>
    <w:uiPriority w:val="99"/>
    <w:rsid w:val="006C65F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C65F9"/>
    <w:rPr>
      <w:rFonts w:ascii="Times New Roman" w:hAnsi="Times New Roman" w:cs="Times New Roman"/>
      <w:smallCaps/>
      <w:sz w:val="16"/>
      <w:szCs w:val="16"/>
    </w:rPr>
  </w:style>
  <w:style w:type="paragraph" w:customStyle="1" w:styleId="Style93">
    <w:name w:val="Style93"/>
    <w:basedOn w:val="Normal"/>
    <w:uiPriority w:val="99"/>
    <w:rsid w:val="006C65F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C65F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C65F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C65F9"/>
    <w:rPr>
      <w:u w:val="single"/>
    </w:rPr>
  </w:style>
  <w:style w:type="character" w:customStyle="1" w:styleId="SmalltextCharCharCharChar0">
    <w:name w:val="Small text Char Char Char Char"/>
    <w:rsid w:val="006C65F9"/>
    <w:rPr>
      <w:sz w:val="16"/>
      <w:szCs w:val="24"/>
      <w:lang w:val="en-US" w:eastAsia="en-US" w:bidi="ar-SA"/>
    </w:rPr>
  </w:style>
  <w:style w:type="paragraph" w:customStyle="1" w:styleId="boldcitation">
    <w:name w:val="bold citation"/>
    <w:basedOn w:val="Normal"/>
    <w:rsid w:val="006C65F9"/>
    <w:rPr>
      <w:rFonts w:ascii="Arial" w:eastAsia="Times New Roman" w:hAnsi="Arial"/>
      <w:b/>
      <w:sz w:val="28"/>
      <w:u w:val="thick"/>
    </w:rPr>
  </w:style>
  <w:style w:type="character" w:customStyle="1" w:styleId="underlinecardChar">
    <w:name w:val="underline card Char"/>
    <w:rsid w:val="006C65F9"/>
    <w:rPr>
      <w:rFonts w:ascii="Arial" w:hAnsi="Arial"/>
      <w:noProof w:val="0"/>
      <w:sz w:val="18"/>
      <w:szCs w:val="24"/>
      <w:u w:val="single"/>
      <w:lang w:val="en-US" w:eastAsia="en-US" w:bidi="ar-SA"/>
    </w:rPr>
  </w:style>
  <w:style w:type="character" w:customStyle="1" w:styleId="CardsCharCharChar">
    <w:name w:val="Cards Char Char Char"/>
    <w:rsid w:val="006C65F9"/>
    <w:rPr>
      <w:szCs w:val="24"/>
      <w:lang w:val="en-US" w:eastAsia="en-US" w:bidi="ar-SA"/>
    </w:rPr>
  </w:style>
  <w:style w:type="character" w:customStyle="1" w:styleId="HiddenBlockHeaderChar">
    <w:name w:val="Hidden Block Header Char"/>
    <w:link w:val="HiddenBlockHeader"/>
    <w:rsid w:val="006C65F9"/>
    <w:rPr>
      <w:rFonts w:ascii="Times New Roman" w:eastAsia="Times New Roman" w:hAnsi="Times New Roman" w:cs="Courier New"/>
      <w:b/>
      <w:bCs/>
      <w:sz w:val="28"/>
      <w:szCs w:val="22"/>
    </w:rPr>
  </w:style>
  <w:style w:type="paragraph" w:customStyle="1" w:styleId="NothingCharChar">
    <w:name w:val="Nothing Char Char"/>
    <w:link w:val="NothingCharCharChar"/>
    <w:rsid w:val="006C65F9"/>
    <w:pPr>
      <w:jc w:val="both"/>
    </w:pPr>
    <w:rPr>
      <w:rFonts w:ascii="Times New Roman" w:eastAsia="MS Mincho" w:hAnsi="Times New Roman" w:cs="Times New Roman"/>
    </w:rPr>
  </w:style>
  <w:style w:type="character" w:customStyle="1" w:styleId="NothingCharCharChar">
    <w:name w:val="Nothing Char Char Char"/>
    <w:link w:val="NothingCharChar"/>
    <w:rsid w:val="006C65F9"/>
    <w:rPr>
      <w:rFonts w:ascii="Times New Roman" w:eastAsia="MS Mincho" w:hAnsi="Times New Roman" w:cs="Times New Roman"/>
    </w:rPr>
  </w:style>
  <w:style w:type="character" w:customStyle="1" w:styleId="CardsCharChar">
    <w:name w:val="Cards Char Char"/>
    <w:rsid w:val="006C65F9"/>
    <w:rPr>
      <w:szCs w:val="24"/>
      <w:lang w:val="en-US" w:eastAsia="en-US" w:bidi="ar-SA"/>
    </w:rPr>
  </w:style>
  <w:style w:type="character" w:customStyle="1" w:styleId="CardsCharCharCharChar">
    <w:name w:val="Cards Char Char Char Char"/>
    <w:rsid w:val="006C65F9"/>
    <w:rPr>
      <w:szCs w:val="24"/>
      <w:lang w:val="en-US" w:eastAsia="en-US" w:bidi="ar-SA"/>
    </w:rPr>
  </w:style>
  <w:style w:type="character" w:customStyle="1" w:styleId="BlockHeadingsCharChar">
    <w:name w:val="Block Headings Char Char"/>
    <w:rsid w:val="006C65F9"/>
    <w:rPr>
      <w:b/>
      <w:sz w:val="36"/>
      <w:szCs w:val="24"/>
      <w:u w:val="single"/>
      <w:lang w:val="en-US" w:eastAsia="en-US" w:bidi="ar-SA"/>
    </w:rPr>
  </w:style>
  <w:style w:type="character" w:customStyle="1" w:styleId="NothingChar1">
    <w:name w:val="Nothing Char1"/>
    <w:rsid w:val="006C65F9"/>
    <w:rPr>
      <w:szCs w:val="24"/>
      <w:lang w:val="en-US" w:eastAsia="en-US" w:bidi="ar-SA"/>
    </w:rPr>
  </w:style>
  <w:style w:type="paragraph" w:customStyle="1" w:styleId="bloctitles">
    <w:name w:val="bloc titles"/>
    <w:basedOn w:val="Heading1"/>
    <w:next w:val="Normal"/>
    <w:link w:val="bloctitlesChar"/>
    <w:autoRedefine/>
    <w:rsid w:val="006C65F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C65F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C65F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C65F9"/>
  </w:style>
  <w:style w:type="character" w:customStyle="1" w:styleId="RegularChar">
    <w:name w:val="Regular Char"/>
    <w:link w:val="Regular"/>
    <w:rsid w:val="006C65F9"/>
    <w:rPr>
      <w:rFonts w:ascii="Garamond" w:eastAsia="Times New Roman" w:hAnsi="Garamond" w:cs="Arial"/>
      <w:bCs/>
      <w:kern w:val="20"/>
      <w:sz w:val="20"/>
      <w:szCs w:val="32"/>
    </w:rPr>
  </w:style>
  <w:style w:type="character" w:customStyle="1" w:styleId="StyleTimesNewRoman">
    <w:name w:val="Style Times New Roman"/>
    <w:rsid w:val="006C65F9"/>
    <w:rPr>
      <w:rFonts w:ascii="Garamond" w:hAnsi="Garamond"/>
    </w:rPr>
  </w:style>
  <w:style w:type="paragraph" w:customStyle="1" w:styleId="INDENTEDPARAGRAPH">
    <w:name w:val="INDENTED PARAGRAPH"/>
    <w:rsid w:val="006C65F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C65F9"/>
    <w:rPr>
      <w:rFonts w:cs="Arial"/>
      <w:bCs/>
      <w:caps/>
      <w:color w:val="FFFFFF"/>
      <w:sz w:val="2"/>
      <w:szCs w:val="2"/>
      <w:lang w:val="en-US" w:eastAsia="en-US" w:bidi="ar-SA"/>
    </w:rPr>
  </w:style>
  <w:style w:type="paragraph" w:customStyle="1" w:styleId="Numbering">
    <w:name w:val="Numbering"/>
    <w:basedOn w:val="Normal"/>
    <w:next w:val="Normal"/>
    <w:rsid w:val="006C65F9"/>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6C65F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C65F9"/>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C65F9"/>
    <w:pPr>
      <w:numPr>
        <w:numId w:val="17"/>
      </w:numPr>
    </w:pPr>
  </w:style>
  <w:style w:type="paragraph" w:customStyle="1" w:styleId="Lettering">
    <w:name w:val="Lettering"/>
    <w:basedOn w:val="Numbering"/>
    <w:next w:val="Normal"/>
    <w:rsid w:val="006C65F9"/>
    <w:pPr>
      <w:numPr>
        <w:numId w:val="15"/>
      </w:numPr>
    </w:pPr>
    <w:rPr>
      <w:szCs w:val="22"/>
    </w:rPr>
  </w:style>
  <w:style w:type="paragraph" w:customStyle="1" w:styleId="FileName">
    <w:name w:val="File Name"/>
    <w:basedOn w:val="Normal"/>
    <w:next w:val="Normal"/>
    <w:rsid w:val="006C65F9"/>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C65F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C65F9"/>
    <w:pPr>
      <w:numPr>
        <w:numId w:val="18"/>
      </w:numPr>
      <w:tabs>
        <w:tab w:val="num" w:pos="360"/>
      </w:tabs>
      <w:ind w:left="360"/>
    </w:pPr>
  </w:style>
  <w:style w:type="paragraph" w:customStyle="1" w:styleId="CardContinued1">
    <w:name w:val="Card Continued 1"/>
    <w:basedOn w:val="Normal"/>
    <w:next w:val="Normal"/>
    <w:rsid w:val="006C65F9"/>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C65F9"/>
    <w:pPr>
      <w:numPr>
        <w:numId w:val="0"/>
      </w:numPr>
      <w:spacing w:before="0" w:after="120"/>
      <w:jc w:val="left"/>
    </w:pPr>
  </w:style>
  <w:style w:type="paragraph" w:customStyle="1" w:styleId="Clearformatting0">
    <w:name w:val="Clear formatting"/>
    <w:basedOn w:val="Normal"/>
    <w:rsid w:val="006C65F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C65F9"/>
  </w:style>
  <w:style w:type="paragraph" w:customStyle="1" w:styleId="SmallCardText">
    <w:name w:val="Small Card Text"/>
    <w:rsid w:val="006C65F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C65F9"/>
    <w:rPr>
      <w:sz w:val="16"/>
      <w:szCs w:val="16"/>
      <w:lang w:val="en-US" w:eastAsia="en-US" w:bidi="ar-SA"/>
    </w:rPr>
  </w:style>
  <w:style w:type="paragraph" w:customStyle="1" w:styleId="TAGFONT">
    <w:name w:val="TAG FONT"/>
    <w:basedOn w:val="Normal"/>
    <w:autoRedefine/>
    <w:rsid w:val="006C65F9"/>
    <w:rPr>
      <w:rFonts w:eastAsia="Times New Roman"/>
      <w:sz w:val="24"/>
    </w:rPr>
  </w:style>
  <w:style w:type="character" w:customStyle="1" w:styleId="mainarttxt">
    <w:name w:val="mainarttxt"/>
    <w:basedOn w:val="DefaultParagraphFont"/>
    <w:rsid w:val="006C65F9"/>
  </w:style>
  <w:style w:type="paragraph" w:customStyle="1" w:styleId="TagChar1CharCharCharChar">
    <w:name w:val="Tag Char1 Char Char Char Char"/>
    <w:basedOn w:val="Normal"/>
    <w:rsid w:val="006C65F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C65F9"/>
    <w:rPr>
      <w:sz w:val="20"/>
    </w:rPr>
  </w:style>
  <w:style w:type="character" w:customStyle="1" w:styleId="highlightChar">
    <w:name w:val="highlight Char"/>
    <w:rsid w:val="006C65F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C65F9"/>
    <w:rPr>
      <w:rFonts w:eastAsia="Batang" w:cs="Arial"/>
      <w:b/>
      <w:bCs/>
      <w:iCs/>
      <w:sz w:val="24"/>
      <w:szCs w:val="28"/>
      <w:lang w:val="en-US" w:eastAsia="en-US" w:bidi="ar-SA"/>
    </w:rPr>
  </w:style>
  <w:style w:type="paragraph" w:customStyle="1" w:styleId="formfldssel">
    <w:name w:val="formfldssel"/>
    <w:basedOn w:val="Normal"/>
    <w:rsid w:val="006C65F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C65F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C65F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C65F9"/>
  </w:style>
  <w:style w:type="character" w:customStyle="1" w:styleId="StyleCardTextUnderline3Char">
    <w:name w:val="Style Card Text + Underline3 Char"/>
    <w:rsid w:val="006C65F9"/>
    <w:rPr>
      <w:rFonts w:eastAsia="SimSun"/>
      <w:szCs w:val="24"/>
      <w:u w:val="thick"/>
      <w:lang w:val="en-US" w:eastAsia="zh-CN" w:bidi="ar-SA"/>
    </w:rPr>
  </w:style>
  <w:style w:type="character" w:customStyle="1" w:styleId="BoldandUnderlineChar1Char2CharChar">
    <w:name w:val="Bold and Underline Char1 Char2 Char Char"/>
    <w:rsid w:val="006C65F9"/>
    <w:rPr>
      <w:b/>
      <w:noProof w:val="0"/>
      <w:szCs w:val="24"/>
      <w:u w:val="single"/>
      <w:lang w:val="en-US" w:eastAsia="en-US" w:bidi="ar-SA"/>
    </w:rPr>
  </w:style>
  <w:style w:type="character" w:customStyle="1" w:styleId="UnderlineChar1Char1">
    <w:name w:val="Underline Char1 Char1"/>
    <w:rsid w:val="006C65F9"/>
    <w:rPr>
      <w:noProof w:val="0"/>
      <w:szCs w:val="24"/>
      <w:u w:val="single"/>
      <w:lang w:val="en-US" w:eastAsia="en-US" w:bidi="ar-SA"/>
    </w:rPr>
  </w:style>
  <w:style w:type="paragraph" w:customStyle="1" w:styleId="Underlinestyle1">
    <w:name w:val="Underlinestyle"/>
    <w:basedOn w:val="Normal"/>
    <w:rsid w:val="006C65F9"/>
    <w:pPr>
      <w:tabs>
        <w:tab w:val="left" w:pos="720"/>
      </w:tabs>
      <w:ind w:left="720"/>
    </w:pPr>
    <w:rPr>
      <w:rFonts w:eastAsia="Times New Roman"/>
      <w:szCs w:val="20"/>
      <w:u w:val="single"/>
    </w:rPr>
  </w:style>
  <w:style w:type="character" w:customStyle="1" w:styleId="featurecontentgray1">
    <w:name w:val="featurecontentgray1"/>
    <w:rsid w:val="006C65F9"/>
    <w:rPr>
      <w:rFonts w:ascii="Arial" w:hAnsi="Arial" w:cs="Arial" w:hint="default"/>
      <w:color w:val="666666"/>
    </w:rPr>
  </w:style>
  <w:style w:type="character" w:customStyle="1" w:styleId="CardCharCharChar0">
    <w:name w:val="Card Char Char Char"/>
    <w:rsid w:val="006C65F9"/>
    <w:rPr>
      <w:rFonts w:ascii="Book Antiqua" w:hAnsi="Book Antiqua"/>
      <w:szCs w:val="24"/>
      <w:lang w:val="en-US" w:eastAsia="en-US" w:bidi="ar-SA"/>
    </w:rPr>
  </w:style>
  <w:style w:type="character" w:customStyle="1" w:styleId="big1">
    <w:name w:val="big1"/>
    <w:rsid w:val="006C65F9"/>
    <w:rPr>
      <w:sz w:val="28"/>
      <w:szCs w:val="28"/>
    </w:rPr>
  </w:style>
  <w:style w:type="character" w:customStyle="1" w:styleId="prodgeneral">
    <w:name w:val="prodgeneral"/>
    <w:basedOn w:val="DefaultParagraphFont"/>
    <w:rsid w:val="006C65F9"/>
  </w:style>
  <w:style w:type="character" w:customStyle="1" w:styleId="StyleUnderlineChar0">
    <w:name w:val="Style Underline + Char"/>
    <w:rsid w:val="006C65F9"/>
    <w:rPr>
      <w:rFonts w:eastAsia="SimSun" w:cs="Arial"/>
      <w:b/>
      <w:bCs/>
      <w:iCs/>
      <w:caps/>
      <w:sz w:val="24"/>
      <w:szCs w:val="24"/>
      <w:u w:val="single"/>
      <w:lang w:val="en-US" w:eastAsia="en-US" w:bidi="ar-SA"/>
    </w:rPr>
  </w:style>
  <w:style w:type="character" w:customStyle="1" w:styleId="StyleciteChar">
    <w:name w:val="Style cite + Char"/>
    <w:basedOn w:val="citeChar2"/>
    <w:rsid w:val="006C65F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C65F9"/>
    <w:rPr>
      <w:rFonts w:eastAsia="Times New Roman"/>
      <w:b/>
      <w:sz w:val="24"/>
    </w:rPr>
  </w:style>
  <w:style w:type="paragraph" w:customStyle="1" w:styleId="RepeatHeader">
    <w:name w:val="Repeat Header"/>
    <w:basedOn w:val="HeaderDebate"/>
    <w:rsid w:val="006C65F9"/>
    <w:pPr>
      <w:outlineLvl w:val="1"/>
    </w:pPr>
    <w:rPr>
      <w:szCs w:val="48"/>
    </w:rPr>
  </w:style>
  <w:style w:type="character" w:customStyle="1" w:styleId="sectiontitle">
    <w:name w:val="sectiontitle"/>
    <w:basedOn w:val="DefaultParagraphFont"/>
    <w:rsid w:val="006C65F9"/>
  </w:style>
  <w:style w:type="character" w:customStyle="1" w:styleId="sectionsubtitle">
    <w:name w:val="sectionsubtitle"/>
    <w:basedOn w:val="DefaultParagraphFont"/>
    <w:rsid w:val="006C65F9"/>
  </w:style>
  <w:style w:type="character" w:customStyle="1" w:styleId="copyright">
    <w:name w:val="copyright"/>
    <w:basedOn w:val="DefaultParagraphFont"/>
    <w:rsid w:val="006C65F9"/>
  </w:style>
  <w:style w:type="character" w:customStyle="1" w:styleId="EvidenceTag">
    <w:name w:val="Evidence Tag"/>
    <w:rsid w:val="006C65F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C65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C65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C65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C65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C65F9"/>
    <w:rPr>
      <w:rFonts w:eastAsia="Times New Roman"/>
      <w:sz w:val="16"/>
    </w:rPr>
  </w:style>
  <w:style w:type="paragraph" w:customStyle="1" w:styleId="citationunderline">
    <w:name w:val="citation/underline"/>
    <w:autoRedefine/>
    <w:rsid w:val="006C65F9"/>
    <w:rPr>
      <w:rFonts w:ascii="Times New Roman" w:eastAsia="Times New Roman" w:hAnsi="Times New Roman" w:cs="Times New Roman"/>
      <w:b/>
      <w:u w:val="single"/>
    </w:rPr>
  </w:style>
  <w:style w:type="character" w:customStyle="1" w:styleId="smcaps">
    <w:name w:val="smcaps"/>
    <w:basedOn w:val="DefaultParagraphFont"/>
    <w:rsid w:val="006C65F9"/>
  </w:style>
  <w:style w:type="character" w:customStyle="1" w:styleId="inside-head1">
    <w:name w:val="inside-head1"/>
    <w:rsid w:val="006C65F9"/>
    <w:rPr>
      <w:rFonts w:ascii="Arial" w:hAnsi="Arial" w:cs="Arial" w:hint="default"/>
      <w:b/>
      <w:bCs/>
      <w:color w:val="000000"/>
      <w:spacing w:val="-15"/>
      <w:sz w:val="45"/>
      <w:szCs w:val="45"/>
    </w:rPr>
  </w:style>
  <w:style w:type="character" w:customStyle="1" w:styleId="datestamp1">
    <w:name w:val="datestamp1"/>
    <w:rsid w:val="006C65F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C65F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C65F9"/>
  </w:style>
  <w:style w:type="paragraph" w:customStyle="1" w:styleId="links1">
    <w:name w:val="links1"/>
    <w:basedOn w:val="Normal"/>
    <w:rsid w:val="006C65F9"/>
    <w:pPr>
      <w:spacing w:before="100" w:beforeAutospacing="1" w:after="100" w:afterAutospacing="1"/>
    </w:pPr>
    <w:rPr>
      <w:rFonts w:eastAsia="Times New Roman"/>
      <w:color w:val="FFFFFF"/>
      <w:sz w:val="16"/>
      <w:szCs w:val="16"/>
    </w:rPr>
  </w:style>
  <w:style w:type="paragraph" w:customStyle="1" w:styleId="endtext">
    <w:name w:val="endtext"/>
    <w:basedOn w:val="Normal"/>
    <w:rsid w:val="006C65F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C65F9"/>
    <w:rPr>
      <w:rFonts w:ascii="Verdana" w:hAnsi="Verdana" w:hint="default"/>
      <w:b/>
      <w:bCs/>
      <w:sz w:val="32"/>
      <w:szCs w:val="32"/>
    </w:rPr>
  </w:style>
  <w:style w:type="character" w:customStyle="1" w:styleId="storydeck31">
    <w:name w:val="storydeck31"/>
    <w:rsid w:val="006C65F9"/>
    <w:rPr>
      <w:rFonts w:ascii="Verdana" w:hAnsi="Verdana" w:hint="default"/>
      <w:i w:val="0"/>
      <w:iCs w:val="0"/>
      <w:sz w:val="21"/>
      <w:szCs w:val="21"/>
    </w:rPr>
  </w:style>
  <w:style w:type="character" w:customStyle="1" w:styleId="subtitle10">
    <w:name w:val="subtitle1"/>
    <w:rsid w:val="006C65F9"/>
    <w:rPr>
      <w:rFonts w:ascii="Verdana" w:hAnsi="Verdana" w:hint="default"/>
      <w:b w:val="0"/>
      <w:bCs w:val="0"/>
      <w:vanish w:val="0"/>
      <w:webHidden w:val="0"/>
      <w:color w:val="484848"/>
      <w:sz w:val="14"/>
      <w:szCs w:val="14"/>
      <w:specVanish w:val="0"/>
    </w:rPr>
  </w:style>
  <w:style w:type="paragraph" w:customStyle="1" w:styleId="g">
    <w:name w:val="g"/>
    <w:basedOn w:val="Normal"/>
    <w:rsid w:val="006C65F9"/>
    <w:pPr>
      <w:spacing w:before="240" w:after="240"/>
    </w:pPr>
    <w:rPr>
      <w:rFonts w:eastAsia="Times New Roman"/>
      <w:sz w:val="24"/>
    </w:rPr>
  </w:style>
  <w:style w:type="character" w:customStyle="1" w:styleId="clsbiolink">
    <w:name w:val="clsbiolink"/>
    <w:basedOn w:val="DefaultParagraphFont"/>
    <w:rsid w:val="006C65F9"/>
  </w:style>
  <w:style w:type="character" w:customStyle="1" w:styleId="clssmaller">
    <w:name w:val="clssmaller"/>
    <w:basedOn w:val="DefaultParagraphFont"/>
    <w:rsid w:val="006C65F9"/>
  </w:style>
  <w:style w:type="character" w:customStyle="1" w:styleId="sm1">
    <w:name w:val="sm1"/>
    <w:rsid w:val="006C65F9"/>
    <w:rPr>
      <w:rFonts w:ascii="Verdana" w:hAnsi="Verdana" w:hint="default"/>
      <w:i w:val="0"/>
      <w:iCs w:val="0"/>
      <w:smallCaps w:val="0"/>
      <w:color w:val="000000"/>
      <w:sz w:val="17"/>
      <w:szCs w:val="17"/>
    </w:rPr>
  </w:style>
  <w:style w:type="character" w:customStyle="1" w:styleId="noindentChar">
    <w:name w:val="noindent Char"/>
    <w:rsid w:val="006C65F9"/>
    <w:rPr>
      <w:rFonts w:ascii="Arial" w:hAnsi="Arial" w:cs="Arial"/>
      <w:sz w:val="24"/>
      <w:szCs w:val="24"/>
      <w:lang w:val="en-US" w:eastAsia="en-US" w:bidi="ar-SA"/>
    </w:rPr>
  </w:style>
  <w:style w:type="character" w:customStyle="1" w:styleId="SmallChar1">
    <w:name w:val="Small Char1"/>
    <w:rsid w:val="006C65F9"/>
    <w:rPr>
      <w:sz w:val="16"/>
      <w:szCs w:val="24"/>
      <w:lang w:val="en-US" w:eastAsia="en-US" w:bidi="ar-SA"/>
    </w:rPr>
  </w:style>
  <w:style w:type="character" w:customStyle="1" w:styleId="fullcite0">
    <w:name w:val="fullcite"/>
    <w:basedOn w:val="DefaultParagraphFont"/>
    <w:rsid w:val="006C65F9"/>
  </w:style>
  <w:style w:type="character" w:customStyle="1" w:styleId="Style9ptThickunderline">
    <w:name w:val="Style 9 pt Thick underline"/>
    <w:rsid w:val="006C65F9"/>
    <w:rPr>
      <w:sz w:val="24"/>
      <w:u w:val="thick"/>
    </w:rPr>
  </w:style>
  <w:style w:type="paragraph" w:customStyle="1" w:styleId="Repeatheader0">
    <w:name w:val="Repeat header"/>
    <w:basedOn w:val="Normal"/>
    <w:autoRedefine/>
    <w:rsid w:val="006C65F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C65F9"/>
    <w:rPr>
      <w:rFonts w:ascii="Times New Roman" w:hAnsi="Times New Roman" w:cs="Calibri"/>
      <w:sz w:val="16"/>
    </w:rPr>
  </w:style>
  <w:style w:type="character" w:customStyle="1" w:styleId="CardNotUnderlinedChar">
    <w:name w:val="Card Not Underlined Char"/>
    <w:rsid w:val="006C65F9"/>
    <w:rPr>
      <w:sz w:val="16"/>
      <w:lang w:val="en-US" w:eastAsia="en-US" w:bidi="ar-SA"/>
    </w:rPr>
  </w:style>
  <w:style w:type="paragraph" w:customStyle="1" w:styleId="CardNotUnderlined3">
    <w:name w:val="Card Not Underlined 3"/>
    <w:basedOn w:val="CardNotUnderlined"/>
    <w:rsid w:val="006C65F9"/>
    <w:rPr>
      <w:rFonts w:ascii="Times New Roman" w:hAnsi="Times New Roman" w:cs="Calibri"/>
    </w:rPr>
  </w:style>
  <w:style w:type="paragraph" w:customStyle="1" w:styleId="CardNotUnderlinedFinal">
    <w:name w:val="Card Not Underlined Final"/>
    <w:basedOn w:val="CardNotUnderlined3"/>
    <w:rsid w:val="006C65F9"/>
    <w:rPr>
      <w:sz w:val="20"/>
    </w:rPr>
  </w:style>
  <w:style w:type="character" w:customStyle="1" w:styleId="tagChar3">
    <w:name w:val="tag Char3"/>
    <w:rsid w:val="006C65F9"/>
    <w:rPr>
      <w:b/>
      <w:sz w:val="24"/>
      <w:szCs w:val="24"/>
      <w:lang w:val="en-US" w:eastAsia="en-US" w:bidi="ar-SA"/>
    </w:rPr>
  </w:style>
  <w:style w:type="character" w:customStyle="1" w:styleId="link-mailto">
    <w:name w:val="link-mailto"/>
    <w:basedOn w:val="DefaultParagraphFont"/>
    <w:rsid w:val="006C65F9"/>
  </w:style>
  <w:style w:type="character" w:customStyle="1" w:styleId="StyleUnderlineUnderlineChar">
    <w:name w:val="Style Underline + Underline Char"/>
    <w:rsid w:val="006C65F9"/>
    <w:rPr>
      <w:rFonts w:ascii="Trebuchet MS" w:hAnsi="Trebuchet MS"/>
      <w:szCs w:val="18"/>
      <w:u w:val="single"/>
      <w:lang w:val="en-US" w:eastAsia="en-US" w:bidi="ar-SA"/>
    </w:rPr>
  </w:style>
  <w:style w:type="paragraph" w:customStyle="1" w:styleId="formfld">
    <w:name w:val="formfld"/>
    <w:basedOn w:val="Normal"/>
    <w:rsid w:val="006C65F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6C65F9"/>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C65F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C65F9"/>
    <w:rPr>
      <w:rFonts w:ascii="Times New Roman" w:eastAsia="Times New Roman" w:hAnsi="Times New Roman" w:cs="Times New Roman"/>
      <w:sz w:val="20"/>
      <w:u w:val="thick"/>
    </w:rPr>
  </w:style>
  <w:style w:type="paragraph" w:customStyle="1" w:styleId="SmallCards">
    <w:name w:val="Small Cards"/>
    <w:basedOn w:val="Cards"/>
    <w:link w:val="SmallCardsChar"/>
    <w:rsid w:val="006C65F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C65F9"/>
    <w:rPr>
      <w:rFonts w:ascii="Times New Roman" w:eastAsia="Times New Roman" w:hAnsi="Times New Roman" w:cs="Times New Roman"/>
      <w:sz w:val="14"/>
    </w:rPr>
  </w:style>
  <w:style w:type="paragraph" w:customStyle="1" w:styleId="ReadingCites">
    <w:name w:val="Reading Cites"/>
    <w:basedOn w:val="Normal"/>
    <w:link w:val="ReadingCitesChar"/>
    <w:rsid w:val="006C65F9"/>
    <w:rPr>
      <w:rFonts w:eastAsia="Times New Roman"/>
      <w:b/>
      <w:sz w:val="20"/>
      <w:szCs w:val="20"/>
    </w:rPr>
  </w:style>
  <w:style w:type="character" w:customStyle="1" w:styleId="ReadingCitesChar">
    <w:name w:val="Reading Cites Char"/>
    <w:link w:val="ReadingCites"/>
    <w:rsid w:val="006C65F9"/>
    <w:rPr>
      <w:rFonts w:ascii="Calibri" w:eastAsia="Times New Roman" w:hAnsi="Calibri"/>
      <w:b/>
      <w:sz w:val="20"/>
      <w:szCs w:val="20"/>
    </w:rPr>
  </w:style>
  <w:style w:type="paragraph" w:customStyle="1" w:styleId="ContentsHeading">
    <w:name w:val="Contents Heading"/>
    <w:basedOn w:val="Heading1"/>
    <w:next w:val="Normal"/>
    <w:rsid w:val="006C65F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C65F9"/>
    <w:pPr>
      <w:spacing w:before="100" w:beforeAutospacing="1" w:after="100" w:afterAutospacing="1"/>
    </w:pPr>
    <w:rPr>
      <w:rFonts w:eastAsia="Times New Roman"/>
      <w:sz w:val="20"/>
    </w:rPr>
  </w:style>
  <w:style w:type="character" w:customStyle="1" w:styleId="CharacterStyle8">
    <w:name w:val="Character Style 8"/>
    <w:rsid w:val="006C65F9"/>
    <w:rPr>
      <w:sz w:val="22"/>
      <w:szCs w:val="22"/>
    </w:rPr>
  </w:style>
  <w:style w:type="paragraph" w:customStyle="1" w:styleId="Style110">
    <w:name w:val="Style 11"/>
    <w:rsid w:val="006C65F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C65F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C65F9"/>
    <w:rPr>
      <w:b/>
      <w:sz w:val="24"/>
    </w:rPr>
  </w:style>
  <w:style w:type="character" w:customStyle="1" w:styleId="CardText1CharChar">
    <w:name w:val="Card Text 1 Char Char"/>
    <w:rsid w:val="006C65F9"/>
    <w:rPr>
      <w:rFonts w:ascii="Arial Narrow" w:hAnsi="Arial Narrow"/>
      <w:color w:val="000000"/>
      <w:sz w:val="22"/>
      <w:szCs w:val="22"/>
      <w:u w:val="single"/>
      <w:lang w:val="en-US" w:eastAsia="en-US" w:bidi="ar-SA"/>
    </w:rPr>
  </w:style>
  <w:style w:type="character" w:customStyle="1" w:styleId="CardText1Char1">
    <w:name w:val="Card Text 1 Char1"/>
    <w:rsid w:val="006C65F9"/>
    <w:rPr>
      <w:rFonts w:ascii="Arial Narrow" w:hAnsi="Arial Narrow"/>
      <w:color w:val="000000"/>
      <w:sz w:val="22"/>
      <w:szCs w:val="22"/>
      <w:u w:val="single"/>
      <w:lang w:val="en-US" w:eastAsia="en-US" w:bidi="ar-SA"/>
    </w:rPr>
  </w:style>
  <w:style w:type="paragraph" w:customStyle="1" w:styleId="Style70">
    <w:name w:val="Style 7"/>
    <w:rsid w:val="006C65F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C65F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C65F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C65F9"/>
  </w:style>
  <w:style w:type="paragraph" w:customStyle="1" w:styleId="Header1">
    <w:name w:val="Header1"/>
    <w:aliases w:val="Header Char Char,Header Char Char Char Char Char Char Char Cha,Char Char Char Cha"/>
    <w:basedOn w:val="Heading1"/>
    <w:next w:val="Heading1"/>
    <w:qFormat/>
    <w:rsid w:val="006C65F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C65F9"/>
    <w:rPr>
      <w:b/>
      <w:bCs/>
      <w:color w:val="695B54"/>
    </w:rPr>
  </w:style>
  <w:style w:type="paragraph" w:customStyle="1" w:styleId="Heading11">
    <w:name w:val="Heading 11"/>
    <w:basedOn w:val="Normal"/>
    <w:next w:val="Normal"/>
    <w:rsid w:val="006C65F9"/>
    <w:pPr>
      <w:keepNext/>
      <w:widowControl w:val="0"/>
      <w:suppressAutoHyphens/>
      <w:jc w:val="center"/>
    </w:pPr>
    <w:rPr>
      <w:rFonts w:eastAsia="Tahoma"/>
      <w:b/>
      <w:sz w:val="48"/>
      <w:szCs w:val="32"/>
      <w:u w:val="single"/>
    </w:rPr>
  </w:style>
  <w:style w:type="paragraph" w:customStyle="1" w:styleId="TextHeading">
    <w:name w:val="Text Heading"/>
    <w:basedOn w:val="Heading3"/>
    <w:rsid w:val="006C65F9"/>
    <w:pPr>
      <w:keepLines w:val="0"/>
      <w:pageBreakBefore w:val="0"/>
      <w:spacing w:before="0"/>
      <w:jc w:val="left"/>
    </w:pPr>
    <w:rPr>
      <w:rFonts w:eastAsia="Times New Roman" w:cs="Arial"/>
      <w:bCs w:val="0"/>
      <w:sz w:val="22"/>
      <w:szCs w:val="26"/>
    </w:rPr>
  </w:style>
  <w:style w:type="character" w:customStyle="1" w:styleId="TextHeadingChar">
    <w:name w:val="Text Heading Char"/>
    <w:rsid w:val="006C65F9"/>
    <w:rPr>
      <w:rFonts w:cs="Arial"/>
      <w:b/>
      <w:bCs/>
      <w:sz w:val="22"/>
      <w:szCs w:val="26"/>
      <w:u w:val="single"/>
      <w:lang w:val="en-US" w:eastAsia="en-US" w:bidi="ar-SA"/>
    </w:rPr>
  </w:style>
  <w:style w:type="character" w:customStyle="1" w:styleId="FootnoteCharacters">
    <w:name w:val="Footnote Characters"/>
    <w:rsid w:val="006C65F9"/>
    <w:rPr>
      <w:vertAlign w:val="superscript"/>
    </w:rPr>
  </w:style>
  <w:style w:type="paragraph" w:customStyle="1" w:styleId="StyleHeading1BlockTitleHeading1Char1ALEXHeadingBrief-He2">
    <w:name w:val="Style Heading 1Block TitleHeading 1 Char1ALEXHeadingBrief - He...2"/>
    <w:basedOn w:val="Heading1"/>
    <w:autoRedefine/>
    <w:rsid w:val="006C65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C65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C65F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C65F9"/>
    <w:rPr>
      <w:rFonts w:ascii="Arial" w:eastAsia="Times New Roman" w:hAnsi="Arial"/>
      <w:smallCaps/>
    </w:rPr>
  </w:style>
  <w:style w:type="paragraph" w:customStyle="1" w:styleId="DebateBody">
    <w:name w:val="Debate Body"/>
    <w:basedOn w:val="Normal"/>
    <w:qFormat/>
    <w:rsid w:val="006C65F9"/>
    <w:rPr>
      <w:rFonts w:ascii="Cambria" w:eastAsia="Cambria" w:hAnsi="Cambria"/>
      <w:b/>
      <w:caps/>
      <w:sz w:val="24"/>
    </w:rPr>
  </w:style>
  <w:style w:type="paragraph" w:customStyle="1" w:styleId="StyleDebateBodyBefore12pt">
    <w:name w:val="Style Debate Body + Before:  12 pt"/>
    <w:basedOn w:val="Normal"/>
    <w:next w:val="Normal"/>
    <w:rsid w:val="006C65F9"/>
    <w:pPr>
      <w:spacing w:before="240"/>
    </w:pPr>
    <w:rPr>
      <w:rFonts w:eastAsia="Times New Roman"/>
      <w:bCs/>
      <w:sz w:val="20"/>
      <w:szCs w:val="20"/>
    </w:rPr>
  </w:style>
  <w:style w:type="paragraph" w:customStyle="1" w:styleId="StyleDebateBodyBefore12pt1">
    <w:name w:val="Style Debate Body + Before:  12 pt1"/>
    <w:basedOn w:val="Normal"/>
    <w:rsid w:val="006C65F9"/>
    <w:pPr>
      <w:spacing w:before="240"/>
    </w:pPr>
    <w:rPr>
      <w:rFonts w:eastAsia="Times New Roman"/>
      <w:bCs/>
      <w:sz w:val="20"/>
      <w:szCs w:val="20"/>
    </w:rPr>
  </w:style>
  <w:style w:type="character" w:customStyle="1" w:styleId="10ptnotbold">
    <w:name w:val="10ptnotbold"/>
    <w:rsid w:val="006C65F9"/>
    <w:rPr>
      <w:sz w:val="20"/>
    </w:rPr>
  </w:style>
  <w:style w:type="paragraph" w:customStyle="1" w:styleId="PageNumber11">
    <w:name w:val="Page Number11"/>
    <w:basedOn w:val="Normal"/>
    <w:next w:val="Normal"/>
    <w:rsid w:val="006C65F9"/>
    <w:rPr>
      <w:rFonts w:eastAsia="Times New Roman"/>
      <w:sz w:val="20"/>
    </w:rPr>
  </w:style>
  <w:style w:type="character" w:customStyle="1" w:styleId="Heading2CharCharCharCharCharCharCharCharCharCharCharCharCharChar1">
    <w:name w:val="Heading 2 Char Char Char Char Char Char Char Char Char Char Char Char Char Char1"/>
    <w:rsid w:val="006C65F9"/>
    <w:rPr>
      <w:rFonts w:eastAsia="SimSun" w:cs="Arial"/>
      <w:b/>
      <w:bCs/>
      <w:iCs/>
      <w:sz w:val="24"/>
      <w:szCs w:val="28"/>
      <w:lang w:val="en-US" w:eastAsia="zh-CN" w:bidi="ar-SA"/>
    </w:rPr>
  </w:style>
  <w:style w:type="character" w:customStyle="1" w:styleId="Char31">
    <w:name w:val="Char31"/>
    <w:rsid w:val="006C65F9"/>
    <w:rPr>
      <w:rFonts w:cs="Arial"/>
      <w:bCs/>
      <w:u w:val="thick"/>
      <w:lang w:val="en-US" w:eastAsia="en-US" w:bidi="ar-SA"/>
    </w:rPr>
  </w:style>
  <w:style w:type="paragraph" w:customStyle="1" w:styleId="StyleHeading1Centered">
    <w:name w:val="Style Heading 1 + Centered"/>
    <w:basedOn w:val="Heading1"/>
    <w:rsid w:val="006C65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C65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C65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C65F9"/>
    <w:pPr>
      <w:spacing w:before="120"/>
    </w:pPr>
    <w:rPr>
      <w:rFonts w:eastAsia="Times New Roman"/>
      <w:sz w:val="20"/>
    </w:rPr>
  </w:style>
  <w:style w:type="character" w:customStyle="1" w:styleId="underliningChar0">
    <w:name w:val="underlining Char"/>
    <w:rsid w:val="006C65F9"/>
    <w:rPr>
      <w:b/>
      <w:szCs w:val="24"/>
      <w:u w:val="single"/>
      <w:lang w:val="en-US" w:eastAsia="en-US" w:bidi="ar-SA"/>
    </w:rPr>
  </w:style>
  <w:style w:type="character" w:customStyle="1" w:styleId="notreadChar">
    <w:name w:val="not read Char"/>
    <w:rsid w:val="006C65F9"/>
    <w:rPr>
      <w:sz w:val="18"/>
      <w:szCs w:val="24"/>
      <w:lang w:val="en-US" w:eastAsia="en-US" w:bidi="ar-SA"/>
    </w:rPr>
  </w:style>
  <w:style w:type="paragraph" w:customStyle="1" w:styleId="StyleStrong10ptNotBold">
    <w:name w:val="Style Strong + 10 pt Not Bold"/>
    <w:basedOn w:val="Normal"/>
    <w:autoRedefine/>
    <w:rsid w:val="006C65F9"/>
    <w:pPr>
      <w:ind w:left="720" w:hanging="360"/>
    </w:pPr>
    <w:rPr>
      <w:rFonts w:eastAsia="Times New Roman"/>
      <w:sz w:val="26"/>
      <w:szCs w:val="26"/>
    </w:rPr>
  </w:style>
  <w:style w:type="character" w:customStyle="1" w:styleId="prbodytext1">
    <w:name w:val="pr_bodytext1"/>
    <w:rsid w:val="006C65F9"/>
    <w:rPr>
      <w:rFonts w:ascii="Arial" w:hAnsi="Arial" w:cs="Arial" w:hint="default"/>
      <w:sz w:val="20"/>
      <w:szCs w:val="20"/>
    </w:rPr>
  </w:style>
  <w:style w:type="character" w:customStyle="1" w:styleId="smallCharChar">
    <w:name w:val="small Char Char"/>
    <w:rsid w:val="006C65F9"/>
    <w:rPr>
      <w:rFonts w:ascii="Times New Roman" w:eastAsia="Times New Roman" w:hAnsi="Times New Roman" w:cs="Times New Roman"/>
      <w:sz w:val="12"/>
      <w:szCs w:val="16"/>
    </w:rPr>
  </w:style>
  <w:style w:type="character" w:customStyle="1" w:styleId="Undlerine">
    <w:name w:val="Undlerine"/>
    <w:qFormat/>
    <w:rsid w:val="006C65F9"/>
    <w:rPr>
      <w:rFonts w:ascii="Times New Roman" w:hAnsi="Times New Roman"/>
      <w:w w:val="110"/>
      <w:sz w:val="20"/>
      <w:szCs w:val="20"/>
      <w:u w:val="single"/>
      <w:bdr w:val="none" w:sz="0" w:space="0" w:color="auto"/>
      <w:lang w:bidi="he-IL"/>
    </w:rPr>
  </w:style>
  <w:style w:type="character" w:customStyle="1" w:styleId="Aunderline1">
    <w:name w:val="Aunderline"/>
    <w:qFormat/>
    <w:rsid w:val="006C65F9"/>
    <w:rPr>
      <w:rFonts w:ascii="Times New Roman" w:hAnsi="Times New Roman"/>
      <w:sz w:val="20"/>
      <w:u w:val="single"/>
    </w:rPr>
  </w:style>
  <w:style w:type="paragraph" w:customStyle="1" w:styleId="NormalUnderline0">
    <w:name w:val="Normal + Underline"/>
    <w:basedOn w:val="Normal"/>
    <w:link w:val="NormalUnderlineChar0"/>
    <w:rsid w:val="006C65F9"/>
    <w:pPr>
      <w:ind w:left="720"/>
    </w:pPr>
    <w:rPr>
      <w:rFonts w:eastAsia="Times New Roman"/>
      <w:b/>
      <w:sz w:val="20"/>
      <w:u w:val="single"/>
      <w:lang w:val="x-none" w:eastAsia="x-none"/>
    </w:rPr>
  </w:style>
  <w:style w:type="character" w:customStyle="1" w:styleId="NormalUnderlineChar0">
    <w:name w:val="Normal + Underline Char"/>
    <w:link w:val="NormalUnderline0"/>
    <w:rsid w:val="006C65F9"/>
    <w:rPr>
      <w:rFonts w:ascii="Calibri" w:eastAsia="Times New Roman" w:hAnsi="Calibri"/>
      <w:b/>
      <w:sz w:val="20"/>
      <w:u w:val="single"/>
      <w:lang w:val="x-none" w:eastAsia="x-none"/>
    </w:rPr>
  </w:style>
  <w:style w:type="character" w:customStyle="1" w:styleId="Boxes">
    <w:name w:val="Boxes"/>
    <w:qFormat/>
    <w:rsid w:val="006C65F9"/>
    <w:rPr>
      <w:rFonts w:ascii="Times New Roman" w:hAnsi="Times New Roman"/>
      <w:sz w:val="20"/>
      <w:u w:val="single"/>
      <w:bdr w:val="single" w:sz="4" w:space="0" w:color="auto"/>
    </w:rPr>
  </w:style>
  <w:style w:type="character" w:customStyle="1" w:styleId="tim">
    <w:name w:val="tim"/>
    <w:qFormat/>
    <w:rsid w:val="006C65F9"/>
    <w:rPr>
      <w:rFonts w:ascii="Times New Roman" w:hAnsi="Times New Roman"/>
      <w:sz w:val="20"/>
      <w:u w:val="single"/>
    </w:rPr>
  </w:style>
  <w:style w:type="character" w:customStyle="1" w:styleId="hl">
    <w:name w:val="hl"/>
    <w:basedOn w:val="DefaultParagraphFont"/>
    <w:rsid w:val="006C65F9"/>
  </w:style>
  <w:style w:type="character" w:customStyle="1" w:styleId="clock1">
    <w:name w:val="clock1"/>
    <w:rsid w:val="006C65F9"/>
    <w:rPr>
      <w:color w:val="B51B1B"/>
    </w:rPr>
  </w:style>
  <w:style w:type="character" w:customStyle="1" w:styleId="smallChar10">
    <w:name w:val="small Char1"/>
    <w:rsid w:val="006C65F9"/>
    <w:rPr>
      <w:sz w:val="12"/>
      <w:szCs w:val="16"/>
      <w:lang w:val="en-US" w:eastAsia="en-US" w:bidi="ar-SA"/>
    </w:rPr>
  </w:style>
  <w:style w:type="character" w:customStyle="1" w:styleId="SmallCardsCharChar">
    <w:name w:val="Small Cards Char Char"/>
    <w:rsid w:val="006C65F9"/>
    <w:rPr>
      <w:sz w:val="14"/>
      <w:szCs w:val="24"/>
      <w:lang w:val="en-US" w:eastAsia="en-US" w:bidi="ar-SA"/>
    </w:rPr>
  </w:style>
  <w:style w:type="paragraph" w:customStyle="1" w:styleId="NormalCards">
    <w:name w:val="Normal Cards"/>
    <w:basedOn w:val="Normal"/>
    <w:rsid w:val="006C65F9"/>
    <w:pPr>
      <w:ind w:left="288"/>
    </w:pPr>
    <w:rPr>
      <w:rFonts w:eastAsia="Times New Roman"/>
      <w:sz w:val="20"/>
    </w:rPr>
  </w:style>
  <w:style w:type="character" w:customStyle="1" w:styleId="iniciales">
    <w:name w:val="iniciales"/>
    <w:basedOn w:val="DefaultParagraphFont"/>
    <w:rsid w:val="006C65F9"/>
  </w:style>
  <w:style w:type="character" w:customStyle="1" w:styleId="Style10ptBoldUnderline">
    <w:name w:val="Style 10 pt Bold Underline"/>
    <w:rsid w:val="006C65F9"/>
    <w:rPr>
      <w:b/>
      <w:bCs/>
      <w:sz w:val="20"/>
      <w:u w:val="single"/>
    </w:rPr>
  </w:style>
  <w:style w:type="paragraph" w:customStyle="1" w:styleId="outdent">
    <w:name w:val="outdent"/>
    <w:basedOn w:val="Normal"/>
    <w:rsid w:val="006C65F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C65F9"/>
    <w:pPr>
      <w:spacing w:before="100" w:beforeAutospacing="1" w:after="100" w:afterAutospacing="1"/>
    </w:pPr>
    <w:rPr>
      <w:rFonts w:eastAsia="Times New Roman"/>
      <w:sz w:val="24"/>
    </w:rPr>
  </w:style>
  <w:style w:type="paragraph" w:customStyle="1" w:styleId="separator">
    <w:name w:val="separator"/>
    <w:basedOn w:val="Normal"/>
    <w:rsid w:val="006C65F9"/>
    <w:pPr>
      <w:spacing w:before="100" w:beforeAutospacing="1" w:after="100" w:afterAutospacing="1"/>
    </w:pPr>
    <w:rPr>
      <w:rFonts w:eastAsia="Times New Roman"/>
      <w:sz w:val="24"/>
    </w:rPr>
  </w:style>
  <w:style w:type="paragraph" w:customStyle="1" w:styleId="bulletfollow">
    <w:name w:val="bulletfollow"/>
    <w:basedOn w:val="Normal"/>
    <w:rsid w:val="006C65F9"/>
    <w:pPr>
      <w:spacing w:before="100" w:beforeAutospacing="1" w:after="100" w:afterAutospacing="1"/>
    </w:pPr>
    <w:rPr>
      <w:rFonts w:eastAsia="Times New Roman"/>
      <w:sz w:val="24"/>
    </w:rPr>
  </w:style>
  <w:style w:type="paragraph" w:customStyle="1" w:styleId="bulleted">
    <w:name w:val="bulleted"/>
    <w:basedOn w:val="Normal"/>
    <w:rsid w:val="006C65F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C65F9"/>
    <w:rPr>
      <w:rFonts w:ascii="Times New Roman" w:eastAsia="Times New Roman" w:hAnsi="Times New Roman" w:cs="Times New Roman"/>
      <w:strike/>
      <w:sz w:val="20"/>
      <w:szCs w:val="20"/>
    </w:rPr>
  </w:style>
  <w:style w:type="character" w:customStyle="1" w:styleId="StrikethroughChar">
    <w:name w:val="Strikethrough Char"/>
    <w:link w:val="Strikethrough0"/>
    <w:rsid w:val="006C65F9"/>
    <w:rPr>
      <w:rFonts w:ascii="Times New Roman" w:eastAsia="Times New Roman" w:hAnsi="Times New Roman" w:cs="Times New Roman"/>
      <w:strike/>
      <w:sz w:val="20"/>
      <w:szCs w:val="20"/>
    </w:rPr>
  </w:style>
  <w:style w:type="character" w:customStyle="1" w:styleId="UnderlineCardsCharChar">
    <w:name w:val="Underline Cards Char Char"/>
    <w:rsid w:val="006C65F9"/>
    <w:rPr>
      <w:rFonts w:eastAsia="SimSun"/>
      <w:szCs w:val="24"/>
      <w:u w:val="thick"/>
      <w:lang w:val="en-US" w:eastAsia="en-US" w:bidi="ar-SA"/>
    </w:rPr>
  </w:style>
  <w:style w:type="character" w:customStyle="1" w:styleId="head">
    <w:name w:val="head"/>
    <w:basedOn w:val="DefaultParagraphFont"/>
    <w:rsid w:val="006C65F9"/>
  </w:style>
  <w:style w:type="paragraph" w:customStyle="1" w:styleId="authorgroup">
    <w:name w:val="authorgroup"/>
    <w:basedOn w:val="Normal"/>
    <w:rsid w:val="006C65F9"/>
    <w:pPr>
      <w:spacing w:before="100" w:beforeAutospacing="1" w:after="100" w:afterAutospacing="1"/>
    </w:pPr>
    <w:rPr>
      <w:rFonts w:eastAsia="Calibri"/>
      <w:sz w:val="24"/>
    </w:rPr>
  </w:style>
  <w:style w:type="paragraph" w:customStyle="1" w:styleId="affiliation1">
    <w:name w:val="affiliation1"/>
    <w:basedOn w:val="Normal"/>
    <w:rsid w:val="006C65F9"/>
    <w:pPr>
      <w:spacing w:before="100" w:beforeAutospacing="1" w:after="100" w:afterAutospacing="1"/>
    </w:pPr>
    <w:rPr>
      <w:rFonts w:eastAsia="Calibri"/>
      <w:sz w:val="24"/>
    </w:rPr>
  </w:style>
  <w:style w:type="paragraph" w:customStyle="1" w:styleId="norm">
    <w:name w:val="norm"/>
    <w:basedOn w:val="Normal"/>
    <w:rsid w:val="006C65F9"/>
    <w:pPr>
      <w:spacing w:before="100" w:beforeAutospacing="1" w:after="100" w:afterAutospacing="1"/>
    </w:pPr>
    <w:rPr>
      <w:rFonts w:eastAsia="Calibri"/>
      <w:sz w:val="24"/>
    </w:rPr>
  </w:style>
  <w:style w:type="character" w:customStyle="1" w:styleId="smallcapitals">
    <w:name w:val="smallcapitals"/>
    <w:basedOn w:val="DefaultParagraphFont"/>
    <w:rsid w:val="006C65F9"/>
  </w:style>
  <w:style w:type="character" w:customStyle="1" w:styleId="number0">
    <w:name w:val="number"/>
    <w:basedOn w:val="DefaultParagraphFont"/>
    <w:rsid w:val="006C65F9"/>
  </w:style>
  <w:style w:type="character" w:customStyle="1" w:styleId="swauthor">
    <w:name w:val="sw_author"/>
    <w:rsid w:val="006C65F9"/>
  </w:style>
  <w:style w:type="character" w:customStyle="1" w:styleId="articlebody1">
    <w:name w:val="articlebody1"/>
    <w:rsid w:val="006C65F9"/>
  </w:style>
  <w:style w:type="character" w:customStyle="1" w:styleId="small1">
    <w:name w:val="small1"/>
    <w:rsid w:val="006C65F9"/>
  </w:style>
  <w:style w:type="paragraph" w:customStyle="1" w:styleId="AuthorDate2">
    <w:name w:val="Author/Date"/>
    <w:basedOn w:val="Normal"/>
    <w:link w:val="AuthorDateChar1"/>
    <w:rsid w:val="006C65F9"/>
    <w:rPr>
      <w:rFonts w:eastAsia="Times New Roman"/>
      <w:b/>
      <w:sz w:val="24"/>
      <w:u w:val="single"/>
    </w:rPr>
  </w:style>
  <w:style w:type="character" w:customStyle="1" w:styleId="AuthorDateChar1">
    <w:name w:val="Author/Date Char1"/>
    <w:link w:val="AuthorDate2"/>
    <w:rsid w:val="006C65F9"/>
    <w:rPr>
      <w:rFonts w:ascii="Calibri" w:eastAsia="Times New Roman" w:hAnsi="Calibri"/>
      <w:b/>
      <w:u w:val="single"/>
    </w:rPr>
  </w:style>
  <w:style w:type="character" w:customStyle="1" w:styleId="Shortcite">
    <w:name w:val="Shortcite"/>
    <w:basedOn w:val="DefaultParagraphFont"/>
    <w:rsid w:val="006C65F9"/>
    <w:rPr>
      <w:rFonts w:ascii="Times New Roman" w:hAnsi="Times New Roman"/>
      <w:b/>
      <w:bCs/>
      <w:sz w:val="20"/>
    </w:rPr>
  </w:style>
  <w:style w:type="character" w:customStyle="1" w:styleId="Longcite">
    <w:name w:val="Longcite"/>
    <w:basedOn w:val="DefaultParagraphFont"/>
    <w:rsid w:val="006C65F9"/>
    <w:rPr>
      <w:sz w:val="16"/>
    </w:rPr>
  </w:style>
  <w:style w:type="paragraph" w:customStyle="1" w:styleId="analytic0">
    <w:name w:val="analytic"/>
    <w:basedOn w:val="Normal"/>
    <w:link w:val="analyticChar0"/>
    <w:uiPriority w:val="4"/>
    <w:qFormat/>
    <w:rsid w:val="006C65F9"/>
    <w:pPr>
      <w:spacing w:before="120"/>
    </w:pPr>
    <w:rPr>
      <w:rFonts w:ascii="Arial" w:hAnsi="Arial"/>
      <w:b/>
      <w:sz w:val="20"/>
    </w:rPr>
  </w:style>
  <w:style w:type="character" w:customStyle="1" w:styleId="analyticChar0">
    <w:name w:val="analytic Char"/>
    <w:basedOn w:val="DefaultParagraphFont"/>
    <w:link w:val="analytic0"/>
    <w:uiPriority w:val="4"/>
    <w:rsid w:val="006C65F9"/>
    <w:rPr>
      <w:rFonts w:ascii="Arial" w:hAnsi="Arial"/>
      <w:b/>
      <w:sz w:val="20"/>
    </w:rPr>
  </w:style>
  <w:style w:type="character" w:customStyle="1" w:styleId="Normal30">
    <w:name w:val="Normal3"/>
    <w:basedOn w:val="DefaultParagraphFont"/>
    <w:rsid w:val="006C65F9"/>
  </w:style>
  <w:style w:type="paragraph" w:customStyle="1" w:styleId="PageNumber8">
    <w:name w:val="Page Number8"/>
    <w:basedOn w:val="Normal"/>
    <w:next w:val="Normal"/>
    <w:rsid w:val="006C65F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C65F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C65F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C65F9"/>
    <w:rPr>
      <w:rFonts w:cs="New Baskerville"/>
      <w:color w:val="000000"/>
    </w:rPr>
  </w:style>
  <w:style w:type="character" w:customStyle="1" w:styleId="postauthor">
    <w:name w:val="postauthor"/>
    <w:basedOn w:val="DefaultParagraphFont"/>
    <w:rsid w:val="006C65F9"/>
  </w:style>
  <w:style w:type="paragraph" w:customStyle="1" w:styleId="notes-source-hasnotes">
    <w:name w:val="notes-source-hasnotes"/>
    <w:basedOn w:val="Normal"/>
    <w:rsid w:val="006C65F9"/>
    <w:pPr>
      <w:spacing w:before="100" w:beforeAutospacing="1" w:after="100" w:afterAutospacing="1"/>
    </w:pPr>
    <w:rPr>
      <w:rFonts w:ascii="Times" w:hAnsi="Times"/>
      <w:sz w:val="20"/>
      <w:szCs w:val="20"/>
    </w:rPr>
  </w:style>
  <w:style w:type="character" w:customStyle="1" w:styleId="span">
    <w:name w:val="span"/>
    <w:basedOn w:val="DefaultParagraphFont"/>
    <w:rsid w:val="006C65F9"/>
  </w:style>
  <w:style w:type="character" w:customStyle="1" w:styleId="maintitle">
    <w:name w:val="maintitle"/>
    <w:basedOn w:val="DefaultParagraphFont"/>
    <w:rsid w:val="006C65F9"/>
  </w:style>
  <w:style w:type="character" w:customStyle="1" w:styleId="thirdparty-logo">
    <w:name w:val="thirdparty-logo"/>
    <w:basedOn w:val="DefaultParagraphFont"/>
    <w:rsid w:val="006C65F9"/>
  </w:style>
  <w:style w:type="paragraph" w:customStyle="1" w:styleId="articlemeta">
    <w:name w:val="articlemeta"/>
    <w:basedOn w:val="Normal"/>
    <w:rsid w:val="006C65F9"/>
    <w:pPr>
      <w:spacing w:before="100" w:beforeAutospacing="1" w:after="100" w:afterAutospacing="1"/>
    </w:pPr>
    <w:rPr>
      <w:rFonts w:ascii="Times" w:hAnsi="Times"/>
      <w:sz w:val="20"/>
      <w:szCs w:val="20"/>
    </w:rPr>
  </w:style>
  <w:style w:type="character" w:customStyle="1" w:styleId="vcard">
    <w:name w:val="vcard"/>
    <w:basedOn w:val="DefaultParagraphFont"/>
    <w:rsid w:val="006C65F9"/>
  </w:style>
  <w:style w:type="character" w:customStyle="1" w:styleId="print-footnote">
    <w:name w:val="print-footnote"/>
    <w:basedOn w:val="DefaultParagraphFont"/>
    <w:rsid w:val="006C65F9"/>
  </w:style>
  <w:style w:type="character" w:customStyle="1" w:styleId="datestring">
    <w:name w:val="datestring"/>
    <w:basedOn w:val="DefaultParagraphFont"/>
    <w:rsid w:val="006C65F9"/>
  </w:style>
  <w:style w:type="paragraph" w:customStyle="1" w:styleId="left">
    <w:name w:val="left"/>
    <w:basedOn w:val="Normal"/>
    <w:rsid w:val="006C65F9"/>
    <w:pPr>
      <w:spacing w:before="100" w:beforeAutospacing="1" w:after="100" w:afterAutospacing="1"/>
    </w:pPr>
    <w:rPr>
      <w:rFonts w:ascii="Times" w:hAnsi="Times"/>
      <w:sz w:val="20"/>
      <w:szCs w:val="20"/>
    </w:rPr>
  </w:style>
  <w:style w:type="paragraph" w:customStyle="1" w:styleId="right">
    <w:name w:val="right"/>
    <w:basedOn w:val="Normal"/>
    <w:rsid w:val="006C65F9"/>
    <w:pPr>
      <w:spacing w:before="100" w:beforeAutospacing="1" w:after="100" w:afterAutospacing="1"/>
    </w:pPr>
    <w:rPr>
      <w:rFonts w:ascii="Times" w:hAnsi="Times"/>
      <w:sz w:val="20"/>
      <w:szCs w:val="20"/>
    </w:rPr>
  </w:style>
  <w:style w:type="character" w:customStyle="1" w:styleId="gptad">
    <w:name w:val="gptad"/>
    <w:basedOn w:val="DefaultParagraphFont"/>
    <w:rsid w:val="006C65F9"/>
  </w:style>
  <w:style w:type="paragraph" w:customStyle="1" w:styleId="creditpostedmodified">
    <w:name w:val="credit_posted_modified"/>
    <w:basedOn w:val="Normal"/>
    <w:rsid w:val="006C65F9"/>
    <w:pPr>
      <w:spacing w:before="100" w:beforeAutospacing="1" w:after="100" w:afterAutospacing="1"/>
    </w:pPr>
    <w:rPr>
      <w:rFonts w:ascii="Times" w:hAnsi="Times"/>
      <w:sz w:val="20"/>
      <w:szCs w:val="20"/>
    </w:rPr>
  </w:style>
  <w:style w:type="character" w:customStyle="1" w:styleId="creditline">
    <w:name w:val="creditline"/>
    <w:basedOn w:val="DefaultParagraphFont"/>
    <w:rsid w:val="006C65F9"/>
  </w:style>
  <w:style w:type="character" w:customStyle="1" w:styleId="grd">
    <w:name w:val="grd"/>
    <w:basedOn w:val="DefaultParagraphFont"/>
    <w:rsid w:val="006C65F9"/>
  </w:style>
  <w:style w:type="paragraph" w:customStyle="1" w:styleId="hs-text-container">
    <w:name w:val="hs-text-container"/>
    <w:basedOn w:val="Normal"/>
    <w:rsid w:val="006C65F9"/>
    <w:pPr>
      <w:spacing w:before="100" w:beforeAutospacing="1" w:after="100" w:afterAutospacing="1"/>
    </w:pPr>
    <w:rPr>
      <w:rFonts w:ascii="Times" w:hAnsi="Times"/>
      <w:sz w:val="20"/>
      <w:szCs w:val="20"/>
    </w:rPr>
  </w:style>
  <w:style w:type="character" w:customStyle="1" w:styleId="created">
    <w:name w:val="created"/>
    <w:basedOn w:val="DefaultParagraphFont"/>
    <w:rsid w:val="006C65F9"/>
  </w:style>
  <w:style w:type="character" w:customStyle="1" w:styleId="changed">
    <w:name w:val="changed"/>
    <w:basedOn w:val="DefaultParagraphFont"/>
    <w:rsid w:val="006C65F9"/>
  </w:style>
  <w:style w:type="character" w:customStyle="1" w:styleId="article-author-name">
    <w:name w:val="article-author-name"/>
    <w:basedOn w:val="DefaultParagraphFont"/>
    <w:rsid w:val="006C65F9"/>
  </w:style>
  <w:style w:type="character" w:customStyle="1" w:styleId="bioexcerpt">
    <w:name w:val="bio_excerpt"/>
    <w:basedOn w:val="DefaultParagraphFont"/>
    <w:rsid w:val="006C65F9"/>
  </w:style>
  <w:style w:type="character" w:customStyle="1" w:styleId="commentcount">
    <w:name w:val="comment_count"/>
    <w:basedOn w:val="DefaultParagraphFont"/>
    <w:rsid w:val="006C65F9"/>
  </w:style>
  <w:style w:type="character" w:customStyle="1" w:styleId="searchtermshighlighted">
    <w:name w:val="searchtermshighlighted"/>
    <w:basedOn w:val="DefaultParagraphFont"/>
    <w:rsid w:val="006C65F9"/>
  </w:style>
  <w:style w:type="character" w:customStyle="1" w:styleId="contributornametrigger">
    <w:name w:val="contributornametrigger"/>
    <w:basedOn w:val="DefaultParagraphFont"/>
    <w:rsid w:val="006C65F9"/>
  </w:style>
  <w:style w:type="character" w:customStyle="1" w:styleId="bylinepipe">
    <w:name w:val="bylinepipe"/>
    <w:basedOn w:val="DefaultParagraphFont"/>
    <w:rsid w:val="006C65F9"/>
  </w:style>
  <w:style w:type="character" w:customStyle="1" w:styleId="lucenesearchresulturlb">
    <w:name w:val="lucene_search_result_url_b"/>
    <w:basedOn w:val="DefaultParagraphFont"/>
    <w:rsid w:val="006C65F9"/>
  </w:style>
  <w:style w:type="character" w:customStyle="1" w:styleId="faculty-title">
    <w:name w:val="faculty-title"/>
    <w:basedOn w:val="DefaultParagraphFont"/>
    <w:rsid w:val="006C65F9"/>
  </w:style>
  <w:style w:type="character" w:customStyle="1" w:styleId="count">
    <w:name w:val="count"/>
    <w:basedOn w:val="DefaultParagraphFont"/>
    <w:rsid w:val="006C65F9"/>
  </w:style>
  <w:style w:type="character" w:customStyle="1" w:styleId="volume">
    <w:name w:val="volume"/>
    <w:basedOn w:val="DefaultParagraphFont"/>
    <w:rsid w:val="006C65F9"/>
  </w:style>
  <w:style w:type="character" w:customStyle="1" w:styleId="issue">
    <w:name w:val="issue"/>
    <w:basedOn w:val="DefaultParagraphFont"/>
    <w:rsid w:val="006C65F9"/>
  </w:style>
  <w:style w:type="character" w:customStyle="1" w:styleId="pages">
    <w:name w:val="pages"/>
    <w:basedOn w:val="DefaultParagraphFont"/>
    <w:rsid w:val="006C65F9"/>
  </w:style>
  <w:style w:type="character" w:customStyle="1" w:styleId="person">
    <w:name w:val="person"/>
    <w:basedOn w:val="DefaultParagraphFont"/>
    <w:rsid w:val="006C65F9"/>
  </w:style>
  <w:style w:type="character" w:customStyle="1" w:styleId="corresponding">
    <w:name w:val="corresponding"/>
    <w:basedOn w:val="DefaultParagraphFont"/>
    <w:rsid w:val="006C65F9"/>
  </w:style>
  <w:style w:type="paragraph" w:customStyle="1" w:styleId="entry-meta">
    <w:name w:val="entry-meta"/>
    <w:basedOn w:val="Normal"/>
    <w:rsid w:val="006C65F9"/>
    <w:pPr>
      <w:spacing w:before="100" w:beforeAutospacing="1" w:after="100" w:afterAutospacing="1"/>
    </w:pPr>
    <w:rPr>
      <w:rFonts w:ascii="Times" w:hAnsi="Times"/>
      <w:sz w:val="20"/>
      <w:szCs w:val="20"/>
    </w:rPr>
  </w:style>
  <w:style w:type="character" w:customStyle="1" w:styleId="post-time">
    <w:name w:val="post-time"/>
    <w:basedOn w:val="DefaultParagraphFont"/>
    <w:rsid w:val="006C65F9"/>
  </w:style>
  <w:style w:type="character" w:customStyle="1" w:styleId="post-category">
    <w:name w:val="post-category"/>
    <w:basedOn w:val="DefaultParagraphFont"/>
    <w:rsid w:val="006C65F9"/>
  </w:style>
  <w:style w:type="character" w:customStyle="1" w:styleId="post-author">
    <w:name w:val="post-author"/>
    <w:basedOn w:val="DefaultParagraphFont"/>
    <w:rsid w:val="006C65F9"/>
  </w:style>
  <w:style w:type="character" w:customStyle="1" w:styleId="A10">
    <w:name w:val="A10"/>
    <w:uiPriority w:val="99"/>
    <w:rsid w:val="006C65F9"/>
    <w:rPr>
      <w:rFonts w:cs="Trebuchet MS"/>
      <w:color w:val="000000"/>
      <w:sz w:val="11"/>
      <w:szCs w:val="11"/>
    </w:rPr>
  </w:style>
  <w:style w:type="paragraph" w:customStyle="1" w:styleId="Pa10">
    <w:name w:val="Pa10"/>
    <w:basedOn w:val="Default"/>
    <w:next w:val="Default"/>
    <w:uiPriority w:val="99"/>
    <w:rsid w:val="006C65F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C65F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C65F9"/>
  </w:style>
  <w:style w:type="paragraph" w:customStyle="1" w:styleId="aff">
    <w:name w:val="aff"/>
    <w:basedOn w:val="Normal"/>
    <w:rsid w:val="006C65F9"/>
    <w:pPr>
      <w:spacing w:before="100" w:beforeAutospacing="1" w:after="100" w:afterAutospacing="1"/>
    </w:pPr>
    <w:rPr>
      <w:rFonts w:ascii="Times" w:hAnsi="Times"/>
      <w:sz w:val="20"/>
      <w:szCs w:val="20"/>
    </w:rPr>
  </w:style>
  <w:style w:type="character" w:customStyle="1" w:styleId="entry-author">
    <w:name w:val="entry-author"/>
    <w:basedOn w:val="DefaultParagraphFont"/>
    <w:rsid w:val="006C65F9"/>
  </w:style>
  <w:style w:type="character" w:customStyle="1" w:styleId="entry-author-name">
    <w:name w:val="entry-author-name"/>
    <w:basedOn w:val="DefaultParagraphFont"/>
    <w:rsid w:val="006C65F9"/>
  </w:style>
  <w:style w:type="character" w:customStyle="1" w:styleId="contrib-degrees">
    <w:name w:val="contrib-degrees"/>
    <w:basedOn w:val="DefaultParagraphFont"/>
    <w:rsid w:val="006C65F9"/>
  </w:style>
  <w:style w:type="character" w:customStyle="1" w:styleId="contrib-on-behalf-of">
    <w:name w:val="contrib-on-behalf-of"/>
    <w:basedOn w:val="DefaultParagraphFont"/>
    <w:rsid w:val="006C65F9"/>
  </w:style>
  <w:style w:type="character" w:customStyle="1" w:styleId="pubtime">
    <w:name w:val="pubtime"/>
    <w:basedOn w:val="DefaultParagraphFont"/>
    <w:rsid w:val="006C65F9"/>
  </w:style>
  <w:style w:type="character" w:customStyle="1" w:styleId="fbcommentscount">
    <w:name w:val="fb_comments_count"/>
    <w:basedOn w:val="DefaultParagraphFont"/>
    <w:rsid w:val="006C65F9"/>
  </w:style>
  <w:style w:type="character" w:customStyle="1" w:styleId="stsharethiscustom">
    <w:name w:val="st_sharethis_custom"/>
    <w:basedOn w:val="DefaultParagraphFont"/>
    <w:rsid w:val="006C65F9"/>
  </w:style>
  <w:style w:type="paragraph" w:customStyle="1" w:styleId="permalinkable">
    <w:name w:val="permalinkable"/>
    <w:basedOn w:val="Normal"/>
    <w:rsid w:val="006C65F9"/>
    <w:pPr>
      <w:spacing w:before="100" w:beforeAutospacing="1" w:after="100" w:afterAutospacing="1"/>
    </w:pPr>
    <w:rPr>
      <w:rFonts w:ascii="Times" w:hAnsi="Times"/>
      <w:sz w:val="20"/>
      <w:szCs w:val="20"/>
    </w:rPr>
  </w:style>
  <w:style w:type="character" w:customStyle="1" w:styleId="post-date">
    <w:name w:val="post-date"/>
    <w:basedOn w:val="DefaultParagraphFont"/>
    <w:rsid w:val="006C65F9"/>
  </w:style>
  <w:style w:type="character" w:customStyle="1" w:styleId="link-external">
    <w:name w:val="link-external"/>
    <w:basedOn w:val="DefaultParagraphFont"/>
    <w:rsid w:val="006C65F9"/>
  </w:style>
  <w:style w:type="character" w:customStyle="1" w:styleId="articleauthor0">
    <w:name w:val="article_author"/>
    <w:basedOn w:val="DefaultParagraphFont"/>
    <w:rsid w:val="006C65F9"/>
  </w:style>
  <w:style w:type="character" w:customStyle="1" w:styleId="articleissue">
    <w:name w:val="article_issue"/>
    <w:basedOn w:val="DefaultParagraphFont"/>
    <w:rsid w:val="006C65F9"/>
  </w:style>
  <w:style w:type="character" w:customStyle="1" w:styleId="a-size-large">
    <w:name w:val="a-size-large"/>
    <w:basedOn w:val="DefaultParagraphFont"/>
    <w:rsid w:val="006C65F9"/>
  </w:style>
  <w:style w:type="character" w:customStyle="1" w:styleId="a-size-medium">
    <w:name w:val="a-size-medium"/>
    <w:basedOn w:val="DefaultParagraphFont"/>
    <w:rsid w:val="006C65F9"/>
  </w:style>
  <w:style w:type="character" w:customStyle="1" w:styleId="contribution">
    <w:name w:val="contribution"/>
    <w:basedOn w:val="DefaultParagraphFont"/>
    <w:rsid w:val="006C65F9"/>
  </w:style>
  <w:style w:type="character" w:customStyle="1" w:styleId="a-color-secondary">
    <w:name w:val="a-color-secondary"/>
    <w:basedOn w:val="DefaultParagraphFont"/>
    <w:rsid w:val="006C65F9"/>
  </w:style>
  <w:style w:type="paragraph" w:customStyle="1" w:styleId="sbyline">
    <w:name w:val="sbyline"/>
    <w:basedOn w:val="Normal"/>
    <w:rsid w:val="006C65F9"/>
    <w:pPr>
      <w:spacing w:before="100" w:beforeAutospacing="1" w:after="100" w:afterAutospacing="1"/>
    </w:pPr>
    <w:rPr>
      <w:rFonts w:ascii="Times" w:hAnsi="Times"/>
      <w:sz w:val="20"/>
      <w:szCs w:val="20"/>
    </w:rPr>
  </w:style>
  <w:style w:type="character" w:customStyle="1" w:styleId="ui-author">
    <w:name w:val="ui-author"/>
    <w:basedOn w:val="DefaultParagraphFont"/>
    <w:rsid w:val="006C65F9"/>
  </w:style>
  <w:style w:type="character" w:customStyle="1" w:styleId="ui-staffline">
    <w:name w:val="ui-staffline"/>
    <w:basedOn w:val="DefaultParagraphFont"/>
    <w:rsid w:val="006C65F9"/>
  </w:style>
  <w:style w:type="paragraph" w:customStyle="1" w:styleId="promotion-tag-p">
    <w:name w:val="promotion-tag-p"/>
    <w:basedOn w:val="Normal"/>
    <w:rsid w:val="006C65F9"/>
    <w:pPr>
      <w:spacing w:before="100" w:beforeAutospacing="1" w:after="100" w:afterAutospacing="1"/>
    </w:pPr>
    <w:rPr>
      <w:rFonts w:ascii="Times" w:hAnsi="Times"/>
      <w:sz w:val="20"/>
      <w:szCs w:val="20"/>
    </w:rPr>
  </w:style>
  <w:style w:type="paragraph" w:customStyle="1" w:styleId="heading">
    <w:name w:val="heading"/>
    <w:basedOn w:val="Normal"/>
    <w:rsid w:val="006C65F9"/>
    <w:pPr>
      <w:spacing w:before="100" w:beforeAutospacing="1" w:after="100" w:afterAutospacing="1"/>
    </w:pPr>
    <w:rPr>
      <w:rFonts w:ascii="Times" w:hAnsi="Times"/>
      <w:sz w:val="20"/>
      <w:szCs w:val="20"/>
    </w:rPr>
  </w:style>
  <w:style w:type="character" w:customStyle="1" w:styleId="value">
    <w:name w:val="value"/>
    <w:basedOn w:val="DefaultParagraphFont"/>
    <w:rsid w:val="006C65F9"/>
  </w:style>
  <w:style w:type="character" w:customStyle="1" w:styleId="specialissuelabel">
    <w:name w:val="specialissuelabel"/>
    <w:basedOn w:val="DefaultParagraphFont"/>
    <w:rsid w:val="006C65F9"/>
  </w:style>
  <w:style w:type="character" w:customStyle="1" w:styleId="referencediv">
    <w:name w:val="referencediv"/>
    <w:basedOn w:val="DefaultParagraphFont"/>
    <w:rsid w:val="006C65F9"/>
  </w:style>
  <w:style w:type="character" w:customStyle="1" w:styleId="wp-smiley">
    <w:name w:val="wp-smiley"/>
    <w:basedOn w:val="DefaultParagraphFont"/>
    <w:rsid w:val="006C65F9"/>
  </w:style>
  <w:style w:type="character" w:customStyle="1" w:styleId="artjournal">
    <w:name w:val="art_journal"/>
    <w:basedOn w:val="DefaultParagraphFont"/>
    <w:rsid w:val="006C65F9"/>
  </w:style>
  <w:style w:type="character" w:customStyle="1" w:styleId="artdatevolumeissuepart">
    <w:name w:val="art_datevolumeissuepart"/>
    <w:basedOn w:val="DefaultParagraphFont"/>
    <w:rsid w:val="006C65F9"/>
  </w:style>
  <w:style w:type="character" w:customStyle="1" w:styleId="artpages">
    <w:name w:val="art_pages"/>
    <w:basedOn w:val="DefaultParagraphFont"/>
    <w:rsid w:val="006C65F9"/>
  </w:style>
  <w:style w:type="character" w:customStyle="1" w:styleId="singlehighlightclass">
    <w:name w:val="single_highlight_class"/>
    <w:basedOn w:val="DefaultParagraphFont"/>
    <w:rsid w:val="006C65F9"/>
  </w:style>
  <w:style w:type="character" w:customStyle="1" w:styleId="degree">
    <w:name w:val="degree"/>
    <w:basedOn w:val="DefaultParagraphFont"/>
    <w:rsid w:val="006C65F9"/>
  </w:style>
  <w:style w:type="character" w:customStyle="1" w:styleId="major">
    <w:name w:val="major"/>
    <w:basedOn w:val="DefaultParagraphFont"/>
    <w:rsid w:val="006C65F9"/>
  </w:style>
  <w:style w:type="character" w:customStyle="1" w:styleId="authors">
    <w:name w:val="authors"/>
    <w:basedOn w:val="DefaultParagraphFont"/>
    <w:rsid w:val="006C65F9"/>
  </w:style>
  <w:style w:type="character" w:customStyle="1" w:styleId="views">
    <w:name w:val="views"/>
    <w:basedOn w:val="DefaultParagraphFont"/>
    <w:rsid w:val="006C65F9"/>
  </w:style>
  <w:style w:type="character" w:customStyle="1" w:styleId="stmainservices">
    <w:name w:val="stmainservices"/>
    <w:basedOn w:val="DefaultParagraphFont"/>
    <w:rsid w:val="006C65F9"/>
  </w:style>
  <w:style w:type="character" w:customStyle="1" w:styleId="stbubblehcount">
    <w:name w:val="stbubble_hcount"/>
    <w:basedOn w:val="DefaultParagraphFont"/>
    <w:rsid w:val="006C65F9"/>
  </w:style>
  <w:style w:type="paragraph" w:customStyle="1" w:styleId="Document">
    <w:name w:val="_Document"/>
    <w:basedOn w:val="Default"/>
    <w:next w:val="Default"/>
    <w:uiPriority w:val="99"/>
    <w:rsid w:val="006C65F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C65F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C65F9"/>
    <w:pPr>
      <w:widowControl w:val="0"/>
    </w:pPr>
    <w:rPr>
      <w:rFonts w:ascii="New Baskerville" w:eastAsiaTheme="minorEastAsia" w:hAnsi="New Baskerville"/>
      <w:color w:val="auto"/>
    </w:rPr>
  </w:style>
  <w:style w:type="paragraph" w:customStyle="1" w:styleId="collapsed-hide">
    <w:name w:val="collapsed-hide"/>
    <w:basedOn w:val="Normal"/>
    <w:rsid w:val="006C65F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C65F9"/>
    <w:pPr>
      <w:widowControl w:val="0"/>
      <w:spacing w:line="211" w:lineRule="atLeast"/>
    </w:pPr>
    <w:rPr>
      <w:rFonts w:ascii="Mokka" w:eastAsiaTheme="minorEastAsia" w:hAnsi="Mokka"/>
      <w:color w:val="auto"/>
    </w:rPr>
  </w:style>
  <w:style w:type="paragraph" w:customStyle="1" w:styleId="odd">
    <w:name w:val="odd"/>
    <w:basedOn w:val="Normal"/>
    <w:rsid w:val="006C65F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C65F9"/>
  </w:style>
  <w:style w:type="character" w:customStyle="1" w:styleId="tolocaltime">
    <w:name w:val="tolocaltime"/>
    <w:basedOn w:val="DefaultParagraphFont"/>
    <w:rsid w:val="006C65F9"/>
  </w:style>
  <w:style w:type="character" w:customStyle="1" w:styleId="pb-byline">
    <w:name w:val="pb-byline"/>
    <w:basedOn w:val="DefaultParagraphFont"/>
    <w:rsid w:val="006C65F9"/>
  </w:style>
  <w:style w:type="character" w:customStyle="1" w:styleId="pb-timestamp">
    <w:name w:val="pb-timestamp"/>
    <w:basedOn w:val="DefaultParagraphFont"/>
    <w:rsid w:val="006C65F9"/>
  </w:style>
  <w:style w:type="character" w:customStyle="1" w:styleId="posted-on">
    <w:name w:val="posted-on"/>
    <w:basedOn w:val="DefaultParagraphFont"/>
    <w:rsid w:val="006C65F9"/>
  </w:style>
  <w:style w:type="character" w:customStyle="1" w:styleId="even">
    <w:name w:val="even"/>
    <w:basedOn w:val="DefaultParagraphFont"/>
    <w:rsid w:val="006C65F9"/>
  </w:style>
  <w:style w:type="paragraph" w:customStyle="1" w:styleId="volissue">
    <w:name w:val="volissue"/>
    <w:basedOn w:val="Normal"/>
    <w:rsid w:val="006C65F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C65F9"/>
  </w:style>
  <w:style w:type="character" w:customStyle="1" w:styleId="articledate">
    <w:name w:val="articledate"/>
    <w:basedOn w:val="DefaultParagraphFont"/>
    <w:rsid w:val="006C65F9"/>
  </w:style>
  <w:style w:type="character" w:customStyle="1" w:styleId="post-byline">
    <w:name w:val="post-byline"/>
    <w:basedOn w:val="DefaultParagraphFont"/>
    <w:rsid w:val="006C65F9"/>
  </w:style>
  <w:style w:type="character" w:customStyle="1" w:styleId="metadate">
    <w:name w:val="meta_date"/>
    <w:basedOn w:val="DefaultParagraphFont"/>
    <w:rsid w:val="006C65F9"/>
  </w:style>
  <w:style w:type="character" w:customStyle="1" w:styleId="fa">
    <w:name w:val="fa"/>
    <w:basedOn w:val="DefaultParagraphFont"/>
    <w:rsid w:val="006C65F9"/>
  </w:style>
  <w:style w:type="character" w:customStyle="1" w:styleId="longname">
    <w:name w:val="longname"/>
    <w:basedOn w:val="DefaultParagraphFont"/>
    <w:rsid w:val="006C65F9"/>
  </w:style>
  <w:style w:type="character" w:customStyle="1" w:styleId="echocontainer">
    <w:name w:val="echo_container"/>
    <w:basedOn w:val="DefaultParagraphFont"/>
    <w:rsid w:val="006C65F9"/>
  </w:style>
  <w:style w:type="character" w:customStyle="1" w:styleId="comment-display">
    <w:name w:val="comment-display"/>
    <w:basedOn w:val="DefaultParagraphFont"/>
    <w:rsid w:val="006C65F9"/>
  </w:style>
  <w:style w:type="paragraph" w:customStyle="1" w:styleId="comment-count-label">
    <w:name w:val="comment-count-label"/>
    <w:basedOn w:val="Normal"/>
    <w:rsid w:val="006C65F9"/>
    <w:pPr>
      <w:spacing w:before="100" w:beforeAutospacing="1" w:after="100" w:afterAutospacing="1"/>
    </w:pPr>
    <w:rPr>
      <w:rFonts w:ascii="Times" w:hAnsi="Times"/>
      <w:sz w:val="20"/>
      <w:szCs w:val="20"/>
    </w:rPr>
  </w:style>
  <w:style w:type="character" w:customStyle="1" w:styleId="echo-counter">
    <w:name w:val="echo-counter"/>
    <w:basedOn w:val="DefaultParagraphFont"/>
    <w:rsid w:val="006C65F9"/>
  </w:style>
  <w:style w:type="character" w:customStyle="1" w:styleId="discussion-policy">
    <w:name w:val="discussion-policy"/>
    <w:basedOn w:val="DefaultParagraphFont"/>
    <w:rsid w:val="006C65F9"/>
  </w:style>
  <w:style w:type="character" w:customStyle="1" w:styleId="echo-apps-conversations-streamcaption">
    <w:name w:val="echo-apps-conversations-streamcaption"/>
    <w:basedOn w:val="DefaultParagraphFont"/>
    <w:rsid w:val="006C65F9"/>
  </w:style>
  <w:style w:type="character" w:customStyle="1" w:styleId="echo-streamserver-controls-stream-item-text">
    <w:name w:val="echo-streamserver-controls-stream-item-text"/>
    <w:basedOn w:val="DefaultParagraphFont"/>
    <w:rsid w:val="006C65F9"/>
  </w:style>
  <w:style w:type="character" w:customStyle="1" w:styleId="echo-streamserver-controls-facepile-more">
    <w:name w:val="echo-streamserver-controls-facepile-more"/>
    <w:basedOn w:val="DefaultParagraphFont"/>
    <w:rsid w:val="006C65F9"/>
  </w:style>
  <w:style w:type="character" w:customStyle="1" w:styleId="echo-primaryfont">
    <w:name w:val="echo-primaryfont"/>
    <w:basedOn w:val="DefaultParagraphFont"/>
    <w:rsid w:val="006C65F9"/>
  </w:style>
  <w:style w:type="character" w:customStyle="1" w:styleId="section">
    <w:name w:val="section"/>
    <w:basedOn w:val="DefaultParagraphFont"/>
    <w:rsid w:val="006C65F9"/>
  </w:style>
  <w:style w:type="character" w:customStyle="1" w:styleId="wpsr-txt-headline">
    <w:name w:val="wpsr-txt-headline"/>
    <w:basedOn w:val="DefaultParagraphFont"/>
    <w:rsid w:val="006C65F9"/>
  </w:style>
  <w:style w:type="character" w:customStyle="1" w:styleId="asset-metabar-author">
    <w:name w:val="asset-metabar-author"/>
    <w:basedOn w:val="DefaultParagraphFont"/>
    <w:rsid w:val="006C65F9"/>
  </w:style>
  <w:style w:type="character" w:customStyle="1" w:styleId="eza-dateline">
    <w:name w:val="eza-dateline"/>
    <w:basedOn w:val="DefaultParagraphFont"/>
    <w:rsid w:val="006C65F9"/>
  </w:style>
  <w:style w:type="character" w:customStyle="1" w:styleId="eza-authors">
    <w:name w:val="eza-authors"/>
    <w:basedOn w:val="DefaultParagraphFont"/>
    <w:rsid w:val="006C65F9"/>
  </w:style>
  <w:style w:type="character" w:customStyle="1" w:styleId="csmstaff">
    <w:name w:val="csm_staff"/>
    <w:basedOn w:val="DefaultParagraphFont"/>
    <w:rsid w:val="006C65F9"/>
  </w:style>
  <w:style w:type="paragraph" w:customStyle="1" w:styleId="mol-para-with-font">
    <w:name w:val="mol-para-with-font"/>
    <w:basedOn w:val="Normal"/>
    <w:rsid w:val="006C65F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C65F9"/>
  </w:style>
  <w:style w:type="character" w:customStyle="1" w:styleId="byline-text">
    <w:name w:val="byline-text"/>
    <w:basedOn w:val="DefaultParagraphFont"/>
    <w:rsid w:val="006C65F9"/>
  </w:style>
  <w:style w:type="character" w:customStyle="1" w:styleId="itemauthor">
    <w:name w:val="itemauthor"/>
    <w:basedOn w:val="DefaultParagraphFont"/>
    <w:rsid w:val="006C65F9"/>
  </w:style>
  <w:style w:type="character" w:customStyle="1" w:styleId="itemdatecreated">
    <w:name w:val="itemdatecreated"/>
    <w:basedOn w:val="DefaultParagraphFont"/>
    <w:rsid w:val="006C65F9"/>
  </w:style>
  <w:style w:type="character" w:customStyle="1" w:styleId="slug-metadata-note">
    <w:name w:val="slug-metadata-note"/>
    <w:basedOn w:val="DefaultParagraphFont"/>
    <w:rsid w:val="006C65F9"/>
  </w:style>
  <w:style w:type="character" w:customStyle="1" w:styleId="drop-capped">
    <w:name w:val="drop-capped"/>
    <w:basedOn w:val="DefaultParagraphFont"/>
    <w:rsid w:val="006C65F9"/>
  </w:style>
  <w:style w:type="character" w:customStyle="1" w:styleId="published">
    <w:name w:val="published"/>
    <w:basedOn w:val="DefaultParagraphFont"/>
    <w:rsid w:val="006C65F9"/>
  </w:style>
  <w:style w:type="paragraph" w:customStyle="1" w:styleId="articleopinion-standfirst">
    <w:name w:val="articleopinion-standfirst"/>
    <w:basedOn w:val="Normal"/>
    <w:rsid w:val="006C65F9"/>
    <w:pPr>
      <w:spacing w:before="100" w:beforeAutospacing="1" w:after="100" w:afterAutospacing="1"/>
    </w:pPr>
    <w:rPr>
      <w:rFonts w:ascii="Times" w:hAnsi="Times"/>
      <w:sz w:val="20"/>
      <w:szCs w:val="20"/>
    </w:rPr>
  </w:style>
  <w:style w:type="paragraph" w:customStyle="1" w:styleId="snippet">
    <w:name w:val="snippet"/>
    <w:basedOn w:val="Normal"/>
    <w:rsid w:val="006C65F9"/>
    <w:pPr>
      <w:spacing w:before="100" w:beforeAutospacing="1" w:after="100" w:afterAutospacing="1"/>
    </w:pPr>
    <w:rPr>
      <w:rFonts w:ascii="Times" w:hAnsi="Times"/>
      <w:sz w:val="20"/>
      <w:szCs w:val="20"/>
    </w:rPr>
  </w:style>
  <w:style w:type="character" w:customStyle="1" w:styleId="thetitle">
    <w:name w:val="the_title"/>
    <w:basedOn w:val="DefaultParagraphFont"/>
    <w:rsid w:val="006C65F9"/>
  </w:style>
  <w:style w:type="character" w:customStyle="1" w:styleId="view-count">
    <w:name w:val="view-count"/>
    <w:basedOn w:val="DefaultParagraphFont"/>
    <w:rsid w:val="006C65F9"/>
  </w:style>
  <w:style w:type="character" w:customStyle="1" w:styleId="rupee">
    <w:name w:val="rupee"/>
    <w:basedOn w:val="DefaultParagraphFont"/>
    <w:rsid w:val="006C65F9"/>
  </w:style>
  <w:style w:type="character" w:customStyle="1" w:styleId="grey1">
    <w:name w:val="grey1"/>
    <w:basedOn w:val="DefaultParagraphFont"/>
    <w:rsid w:val="006C65F9"/>
  </w:style>
  <w:style w:type="paragraph" w:customStyle="1" w:styleId="Pa13">
    <w:name w:val="Pa13"/>
    <w:basedOn w:val="Default"/>
    <w:next w:val="Default"/>
    <w:uiPriority w:val="99"/>
    <w:rsid w:val="006C65F9"/>
    <w:pPr>
      <w:widowControl w:val="0"/>
      <w:spacing w:line="201" w:lineRule="atLeast"/>
    </w:pPr>
    <w:rPr>
      <w:rFonts w:eastAsiaTheme="minorEastAsia"/>
      <w:color w:val="auto"/>
    </w:rPr>
  </w:style>
  <w:style w:type="paragraph" w:customStyle="1" w:styleId="Pa14">
    <w:name w:val="Pa14"/>
    <w:basedOn w:val="Default"/>
    <w:next w:val="Default"/>
    <w:uiPriority w:val="99"/>
    <w:rsid w:val="006C65F9"/>
    <w:pPr>
      <w:widowControl w:val="0"/>
      <w:spacing w:line="241" w:lineRule="atLeast"/>
    </w:pPr>
    <w:rPr>
      <w:rFonts w:eastAsiaTheme="minorEastAsia"/>
      <w:color w:val="auto"/>
    </w:rPr>
  </w:style>
  <w:style w:type="paragraph" w:customStyle="1" w:styleId="Pa9">
    <w:name w:val="Pa9"/>
    <w:basedOn w:val="Default"/>
    <w:next w:val="Default"/>
    <w:uiPriority w:val="99"/>
    <w:rsid w:val="006C65F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C65F9"/>
  </w:style>
  <w:style w:type="character" w:customStyle="1" w:styleId="reporttitle">
    <w:name w:val="report_title"/>
    <w:basedOn w:val="DefaultParagraphFont"/>
    <w:rsid w:val="006C65F9"/>
  </w:style>
  <w:style w:type="character" w:customStyle="1" w:styleId="documenttype-longreleases">
    <w:name w:val="document_type_-_long_releases"/>
    <w:basedOn w:val="DefaultParagraphFont"/>
    <w:rsid w:val="006C65F9"/>
  </w:style>
  <w:style w:type="character" w:customStyle="1" w:styleId="alt-date">
    <w:name w:val="alt-date"/>
    <w:basedOn w:val="DefaultParagraphFont"/>
    <w:rsid w:val="006C65F9"/>
  </w:style>
  <w:style w:type="character" w:customStyle="1" w:styleId="entry-byline">
    <w:name w:val="entry-byline"/>
    <w:basedOn w:val="DefaultParagraphFont"/>
    <w:rsid w:val="006C65F9"/>
  </w:style>
  <w:style w:type="character" w:customStyle="1" w:styleId="taglinecontrib">
    <w:name w:val="tagline_contrib"/>
    <w:basedOn w:val="DefaultParagraphFont"/>
    <w:rsid w:val="006C65F9"/>
  </w:style>
  <w:style w:type="character" w:customStyle="1" w:styleId="articledate0">
    <w:name w:val="article_date"/>
    <w:basedOn w:val="DefaultParagraphFont"/>
    <w:rsid w:val="006C65F9"/>
  </w:style>
  <w:style w:type="paragraph" w:customStyle="1" w:styleId="hg-daily">
    <w:name w:val="hg-daily"/>
    <w:basedOn w:val="Normal"/>
    <w:rsid w:val="006C65F9"/>
    <w:pPr>
      <w:spacing w:before="100" w:beforeAutospacing="1" w:after="100" w:afterAutospacing="1"/>
    </w:pPr>
    <w:rPr>
      <w:rFonts w:ascii="Times" w:hAnsi="Times"/>
      <w:sz w:val="20"/>
      <w:szCs w:val="20"/>
    </w:rPr>
  </w:style>
  <w:style w:type="character" w:customStyle="1" w:styleId="cit">
    <w:name w:val="cit"/>
    <w:basedOn w:val="DefaultParagraphFont"/>
    <w:rsid w:val="006C65F9"/>
  </w:style>
  <w:style w:type="paragraph" w:customStyle="1" w:styleId="buttonheading">
    <w:name w:val="buttonheading"/>
    <w:basedOn w:val="Normal"/>
    <w:rsid w:val="006C65F9"/>
    <w:pPr>
      <w:spacing w:before="100" w:beforeAutospacing="1" w:after="100" w:afterAutospacing="1"/>
    </w:pPr>
    <w:rPr>
      <w:rFonts w:ascii="Times" w:hAnsi="Times"/>
      <w:sz w:val="20"/>
      <w:szCs w:val="20"/>
    </w:rPr>
  </w:style>
  <w:style w:type="character" w:customStyle="1" w:styleId="createdate">
    <w:name w:val="createdate"/>
    <w:basedOn w:val="DefaultParagraphFont"/>
    <w:rsid w:val="006C65F9"/>
  </w:style>
  <w:style w:type="character" w:customStyle="1" w:styleId="text-label">
    <w:name w:val="text-label"/>
    <w:basedOn w:val="DefaultParagraphFont"/>
    <w:rsid w:val="006C65F9"/>
  </w:style>
  <w:style w:type="paragraph" w:customStyle="1" w:styleId="TOC3Char">
    <w:name w:val="TOC 3 Char"/>
    <w:basedOn w:val="Normal"/>
    <w:next w:val="Normal"/>
    <w:rsid w:val="006C65F9"/>
    <w:rPr>
      <w:rFonts w:eastAsia="Times New Roman"/>
      <w:sz w:val="24"/>
      <w:szCs w:val="20"/>
    </w:rPr>
  </w:style>
  <w:style w:type="paragraph" w:customStyle="1" w:styleId="TOC1Char">
    <w:name w:val="TOC 1 Char"/>
    <w:basedOn w:val="Normal"/>
    <w:next w:val="Normal"/>
    <w:rsid w:val="006C65F9"/>
    <w:rPr>
      <w:rFonts w:eastAsia="Times New Roman"/>
      <w:b/>
      <w:sz w:val="24"/>
      <w:szCs w:val="20"/>
    </w:rPr>
  </w:style>
  <w:style w:type="character" w:customStyle="1" w:styleId="StyleCardtextChar10pt">
    <w:name w:val="Style Card text Char + 10 pt"/>
    <w:rsid w:val="006C65F9"/>
    <w:rPr>
      <w:rFonts w:ascii="Georgia" w:eastAsia="Calibri" w:hAnsi="Georgia"/>
      <w:sz w:val="20"/>
      <w:u w:val="single"/>
      <w:lang w:bidi="ar-SA"/>
    </w:rPr>
  </w:style>
  <w:style w:type="paragraph" w:customStyle="1" w:styleId="ColorfulList-Accent11">
    <w:name w:val="Colorful List - Accent 11"/>
    <w:basedOn w:val="Normal"/>
    <w:uiPriority w:val="34"/>
    <w:qFormat/>
    <w:rsid w:val="006C65F9"/>
    <w:pPr>
      <w:ind w:left="720"/>
      <w:contextualSpacing/>
      <w:jc w:val="both"/>
    </w:pPr>
    <w:rPr>
      <w:rFonts w:eastAsia="Times New Roman"/>
      <w:sz w:val="20"/>
      <w:szCs w:val="20"/>
    </w:rPr>
  </w:style>
  <w:style w:type="paragraph" w:customStyle="1" w:styleId="NoteLevel11">
    <w:name w:val="Note Level 11"/>
    <w:basedOn w:val="Normal"/>
    <w:uiPriority w:val="99"/>
    <w:rsid w:val="006C65F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C65F9"/>
    <w:pPr>
      <w:keepNext/>
      <w:tabs>
        <w:tab w:val="num" w:pos="1440"/>
      </w:tabs>
      <w:ind w:left="1800" w:hanging="360"/>
      <w:outlineLvl w:val="2"/>
    </w:pPr>
    <w:rPr>
      <w:rFonts w:eastAsia="MS Gothic"/>
    </w:rPr>
  </w:style>
  <w:style w:type="paragraph" w:customStyle="1" w:styleId="NoteLevel41">
    <w:name w:val="Note Level 41"/>
    <w:basedOn w:val="Normal"/>
    <w:rsid w:val="006C65F9"/>
    <w:pPr>
      <w:keepNext/>
      <w:tabs>
        <w:tab w:val="num" w:pos="2160"/>
      </w:tabs>
      <w:ind w:left="2520" w:hanging="360"/>
      <w:outlineLvl w:val="3"/>
    </w:pPr>
    <w:rPr>
      <w:rFonts w:eastAsia="MS Gothic"/>
    </w:rPr>
  </w:style>
  <w:style w:type="paragraph" w:customStyle="1" w:styleId="NoteLevel51">
    <w:name w:val="Note Level 51"/>
    <w:basedOn w:val="Normal"/>
    <w:rsid w:val="006C65F9"/>
    <w:pPr>
      <w:keepNext/>
      <w:tabs>
        <w:tab w:val="num" w:pos="2880"/>
      </w:tabs>
      <w:ind w:left="3240" w:hanging="360"/>
      <w:outlineLvl w:val="4"/>
    </w:pPr>
    <w:rPr>
      <w:rFonts w:eastAsia="MS Gothic"/>
    </w:rPr>
  </w:style>
  <w:style w:type="paragraph" w:customStyle="1" w:styleId="NoteLevel61">
    <w:name w:val="Note Level 61"/>
    <w:basedOn w:val="Normal"/>
    <w:rsid w:val="006C65F9"/>
    <w:pPr>
      <w:keepNext/>
      <w:tabs>
        <w:tab w:val="num" w:pos="3600"/>
      </w:tabs>
      <w:ind w:left="3960" w:hanging="360"/>
      <w:outlineLvl w:val="5"/>
    </w:pPr>
    <w:rPr>
      <w:rFonts w:eastAsia="MS Gothic"/>
    </w:rPr>
  </w:style>
  <w:style w:type="paragraph" w:customStyle="1" w:styleId="NoteLevel71">
    <w:name w:val="Note Level 71"/>
    <w:basedOn w:val="Normal"/>
    <w:rsid w:val="006C65F9"/>
    <w:pPr>
      <w:keepNext/>
      <w:tabs>
        <w:tab w:val="num" w:pos="4320"/>
      </w:tabs>
      <w:ind w:left="4680" w:hanging="360"/>
      <w:outlineLvl w:val="6"/>
    </w:pPr>
    <w:rPr>
      <w:rFonts w:eastAsia="MS Gothic"/>
    </w:rPr>
  </w:style>
  <w:style w:type="paragraph" w:customStyle="1" w:styleId="NoteLevel81">
    <w:name w:val="Note Level 81"/>
    <w:basedOn w:val="Normal"/>
    <w:rsid w:val="006C65F9"/>
    <w:pPr>
      <w:keepNext/>
      <w:tabs>
        <w:tab w:val="num" w:pos="5040"/>
      </w:tabs>
      <w:ind w:left="5400" w:hanging="360"/>
      <w:outlineLvl w:val="7"/>
    </w:pPr>
    <w:rPr>
      <w:rFonts w:eastAsia="MS Gothic"/>
    </w:rPr>
  </w:style>
  <w:style w:type="paragraph" w:customStyle="1" w:styleId="NoteLevel91">
    <w:name w:val="Note Level 91"/>
    <w:basedOn w:val="Normal"/>
    <w:rsid w:val="006C65F9"/>
    <w:pPr>
      <w:keepNext/>
      <w:tabs>
        <w:tab w:val="num" w:pos="5760"/>
      </w:tabs>
      <w:ind w:left="6120" w:hanging="360"/>
      <w:outlineLvl w:val="8"/>
    </w:pPr>
    <w:rPr>
      <w:rFonts w:eastAsia="MS Gothic"/>
    </w:rPr>
  </w:style>
  <w:style w:type="paragraph" w:styleId="Index2">
    <w:name w:val="index 2"/>
    <w:basedOn w:val="Normal"/>
    <w:next w:val="Normal"/>
    <w:autoRedefine/>
    <w:rsid w:val="006C65F9"/>
    <w:pPr>
      <w:spacing w:after="200" w:line="276" w:lineRule="auto"/>
      <w:ind w:left="400" w:hanging="200"/>
    </w:pPr>
    <w:rPr>
      <w:rFonts w:eastAsia="Times New Roman"/>
      <w:bCs/>
    </w:rPr>
  </w:style>
  <w:style w:type="paragraph" w:styleId="Index3">
    <w:name w:val="index 3"/>
    <w:basedOn w:val="Normal"/>
    <w:next w:val="Normal"/>
    <w:autoRedefine/>
    <w:rsid w:val="006C65F9"/>
    <w:pPr>
      <w:spacing w:after="200" w:line="276" w:lineRule="auto"/>
      <w:ind w:left="600" w:hanging="200"/>
    </w:pPr>
    <w:rPr>
      <w:rFonts w:eastAsia="Times New Roman"/>
      <w:bCs/>
    </w:rPr>
  </w:style>
  <w:style w:type="paragraph" w:styleId="Index4">
    <w:name w:val="index 4"/>
    <w:basedOn w:val="Normal"/>
    <w:next w:val="Normal"/>
    <w:autoRedefine/>
    <w:rsid w:val="006C65F9"/>
    <w:pPr>
      <w:spacing w:after="200" w:line="276" w:lineRule="auto"/>
      <w:ind w:left="800" w:hanging="200"/>
    </w:pPr>
    <w:rPr>
      <w:rFonts w:eastAsia="Times New Roman"/>
      <w:bCs/>
    </w:rPr>
  </w:style>
  <w:style w:type="paragraph" w:styleId="Index5">
    <w:name w:val="index 5"/>
    <w:basedOn w:val="Normal"/>
    <w:next w:val="Normal"/>
    <w:autoRedefine/>
    <w:rsid w:val="006C65F9"/>
    <w:pPr>
      <w:spacing w:after="200" w:line="276" w:lineRule="auto"/>
      <w:ind w:left="1000" w:hanging="200"/>
    </w:pPr>
    <w:rPr>
      <w:rFonts w:eastAsia="Times New Roman"/>
      <w:bCs/>
    </w:rPr>
  </w:style>
  <w:style w:type="paragraph" w:styleId="Index6">
    <w:name w:val="index 6"/>
    <w:basedOn w:val="Normal"/>
    <w:next w:val="Normal"/>
    <w:autoRedefine/>
    <w:rsid w:val="006C65F9"/>
    <w:pPr>
      <w:spacing w:after="200" w:line="276" w:lineRule="auto"/>
      <w:ind w:left="1200" w:hanging="200"/>
    </w:pPr>
    <w:rPr>
      <w:rFonts w:eastAsia="Times New Roman"/>
      <w:bCs/>
    </w:rPr>
  </w:style>
  <w:style w:type="paragraph" w:styleId="Index7">
    <w:name w:val="index 7"/>
    <w:basedOn w:val="Normal"/>
    <w:next w:val="Normal"/>
    <w:autoRedefine/>
    <w:rsid w:val="006C65F9"/>
    <w:pPr>
      <w:spacing w:after="200" w:line="276" w:lineRule="auto"/>
      <w:ind w:left="1400" w:hanging="200"/>
    </w:pPr>
    <w:rPr>
      <w:rFonts w:eastAsia="Times New Roman"/>
      <w:bCs/>
    </w:rPr>
  </w:style>
  <w:style w:type="paragraph" w:styleId="Index8">
    <w:name w:val="index 8"/>
    <w:basedOn w:val="Normal"/>
    <w:next w:val="Normal"/>
    <w:autoRedefine/>
    <w:rsid w:val="006C65F9"/>
    <w:pPr>
      <w:spacing w:after="200" w:line="276" w:lineRule="auto"/>
      <w:ind w:left="1600" w:hanging="200"/>
    </w:pPr>
    <w:rPr>
      <w:rFonts w:eastAsia="Times New Roman"/>
      <w:bCs/>
    </w:rPr>
  </w:style>
  <w:style w:type="paragraph" w:styleId="Index9">
    <w:name w:val="index 9"/>
    <w:basedOn w:val="Normal"/>
    <w:next w:val="Normal"/>
    <w:autoRedefine/>
    <w:rsid w:val="006C65F9"/>
    <w:pPr>
      <w:spacing w:after="200" w:line="276" w:lineRule="auto"/>
      <w:ind w:left="1800" w:hanging="200"/>
    </w:pPr>
    <w:rPr>
      <w:rFonts w:eastAsia="Times New Roman"/>
      <w:bCs/>
    </w:rPr>
  </w:style>
  <w:style w:type="paragraph" w:styleId="IndexHeading">
    <w:name w:val="index heading"/>
    <w:basedOn w:val="Normal"/>
    <w:next w:val="Index1"/>
    <w:rsid w:val="006C65F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C65F9"/>
    <w:pPr>
      <w:jc w:val="both"/>
    </w:pPr>
    <w:rPr>
      <w:rFonts w:eastAsia="Times New Roman"/>
      <w:i/>
      <w:iCs/>
      <w:color w:val="000000"/>
      <w:sz w:val="20"/>
    </w:rPr>
  </w:style>
  <w:style w:type="character" w:customStyle="1" w:styleId="MediumGrid11">
    <w:name w:val="Medium Grid 11"/>
    <w:uiPriority w:val="99"/>
    <w:rsid w:val="006C65F9"/>
    <w:rPr>
      <w:color w:val="808080"/>
    </w:rPr>
  </w:style>
  <w:style w:type="numbering" w:customStyle="1" w:styleId="NoList8">
    <w:name w:val="No List8"/>
    <w:next w:val="NoList"/>
    <w:semiHidden/>
    <w:unhideWhenUsed/>
    <w:rsid w:val="006C65F9"/>
  </w:style>
  <w:style w:type="numbering" w:customStyle="1" w:styleId="NoList9">
    <w:name w:val="No List9"/>
    <w:next w:val="NoList"/>
    <w:semiHidden/>
    <w:unhideWhenUsed/>
    <w:rsid w:val="006C65F9"/>
  </w:style>
  <w:style w:type="numbering" w:customStyle="1" w:styleId="NoList10">
    <w:name w:val="No List10"/>
    <w:next w:val="NoList"/>
    <w:semiHidden/>
    <w:unhideWhenUsed/>
    <w:rsid w:val="006C65F9"/>
  </w:style>
  <w:style w:type="numbering" w:customStyle="1" w:styleId="NoList12">
    <w:name w:val="No List12"/>
    <w:next w:val="NoList"/>
    <w:semiHidden/>
    <w:unhideWhenUsed/>
    <w:rsid w:val="006C65F9"/>
  </w:style>
  <w:style w:type="numbering" w:customStyle="1" w:styleId="NoList13">
    <w:name w:val="No List13"/>
    <w:next w:val="NoList"/>
    <w:semiHidden/>
    <w:unhideWhenUsed/>
    <w:rsid w:val="006C65F9"/>
  </w:style>
  <w:style w:type="numbering" w:customStyle="1" w:styleId="NoList14">
    <w:name w:val="No List14"/>
    <w:next w:val="NoList"/>
    <w:semiHidden/>
    <w:unhideWhenUsed/>
    <w:rsid w:val="006C65F9"/>
  </w:style>
  <w:style w:type="numbering" w:customStyle="1" w:styleId="NoList15">
    <w:name w:val="No List15"/>
    <w:next w:val="NoList"/>
    <w:uiPriority w:val="99"/>
    <w:semiHidden/>
    <w:unhideWhenUsed/>
    <w:rsid w:val="006C65F9"/>
  </w:style>
  <w:style w:type="numbering" w:customStyle="1" w:styleId="NoList16">
    <w:name w:val="No List16"/>
    <w:next w:val="NoList"/>
    <w:uiPriority w:val="99"/>
    <w:semiHidden/>
    <w:unhideWhenUsed/>
    <w:rsid w:val="006C65F9"/>
  </w:style>
  <w:style w:type="numbering" w:customStyle="1" w:styleId="NoList17">
    <w:name w:val="No List17"/>
    <w:next w:val="NoList"/>
    <w:semiHidden/>
    <w:unhideWhenUsed/>
    <w:rsid w:val="006C65F9"/>
  </w:style>
  <w:style w:type="numbering" w:customStyle="1" w:styleId="NoList18">
    <w:name w:val="No List18"/>
    <w:next w:val="NoList"/>
    <w:uiPriority w:val="99"/>
    <w:semiHidden/>
    <w:unhideWhenUsed/>
    <w:rsid w:val="006C65F9"/>
  </w:style>
  <w:style w:type="numbering" w:customStyle="1" w:styleId="NoList19">
    <w:name w:val="No List19"/>
    <w:next w:val="NoList"/>
    <w:uiPriority w:val="99"/>
    <w:semiHidden/>
    <w:unhideWhenUsed/>
    <w:rsid w:val="006C65F9"/>
  </w:style>
  <w:style w:type="numbering" w:customStyle="1" w:styleId="NoList20">
    <w:name w:val="No List20"/>
    <w:next w:val="NoList"/>
    <w:semiHidden/>
    <w:unhideWhenUsed/>
    <w:rsid w:val="006C65F9"/>
  </w:style>
  <w:style w:type="numbering" w:customStyle="1" w:styleId="NoList21">
    <w:name w:val="No List21"/>
    <w:next w:val="NoList"/>
    <w:semiHidden/>
    <w:unhideWhenUsed/>
    <w:rsid w:val="006C65F9"/>
  </w:style>
  <w:style w:type="paragraph" w:customStyle="1" w:styleId="PlaceholderText2">
    <w:name w:val="Placeholder Text2"/>
    <w:basedOn w:val="Normal"/>
    <w:uiPriority w:val="99"/>
    <w:rsid w:val="006C65F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C65F9"/>
    <w:pPr>
      <w:keepNext/>
      <w:tabs>
        <w:tab w:val="num" w:pos="1440"/>
      </w:tabs>
      <w:ind w:left="1800" w:hanging="360"/>
      <w:outlineLvl w:val="2"/>
    </w:pPr>
    <w:rPr>
      <w:rFonts w:eastAsia="MS Gothic"/>
      <w:sz w:val="24"/>
    </w:rPr>
  </w:style>
  <w:style w:type="paragraph" w:customStyle="1" w:styleId="LightList1">
    <w:name w:val="Light List1"/>
    <w:basedOn w:val="Normal"/>
    <w:rsid w:val="006C65F9"/>
    <w:pPr>
      <w:keepNext/>
      <w:tabs>
        <w:tab w:val="num" w:pos="2160"/>
      </w:tabs>
      <w:ind w:left="2520" w:hanging="360"/>
      <w:outlineLvl w:val="3"/>
    </w:pPr>
    <w:rPr>
      <w:rFonts w:eastAsia="MS Gothic"/>
      <w:sz w:val="24"/>
    </w:rPr>
  </w:style>
  <w:style w:type="paragraph" w:customStyle="1" w:styleId="LightGrid1">
    <w:name w:val="Light Grid1"/>
    <w:basedOn w:val="Normal"/>
    <w:rsid w:val="006C65F9"/>
    <w:pPr>
      <w:keepNext/>
      <w:tabs>
        <w:tab w:val="num" w:pos="2880"/>
      </w:tabs>
      <w:ind w:left="3240" w:hanging="360"/>
      <w:outlineLvl w:val="4"/>
    </w:pPr>
    <w:rPr>
      <w:rFonts w:eastAsia="MS Gothic"/>
      <w:sz w:val="24"/>
    </w:rPr>
  </w:style>
  <w:style w:type="paragraph" w:customStyle="1" w:styleId="MediumShading11">
    <w:name w:val="Medium Shading 11"/>
    <w:basedOn w:val="Normal"/>
    <w:rsid w:val="006C65F9"/>
    <w:pPr>
      <w:keepNext/>
      <w:tabs>
        <w:tab w:val="num" w:pos="3600"/>
      </w:tabs>
      <w:ind w:left="3960" w:hanging="360"/>
      <w:outlineLvl w:val="5"/>
    </w:pPr>
    <w:rPr>
      <w:rFonts w:eastAsia="MS Gothic"/>
      <w:sz w:val="24"/>
    </w:rPr>
  </w:style>
  <w:style w:type="paragraph" w:customStyle="1" w:styleId="MediumShading21">
    <w:name w:val="Medium Shading 21"/>
    <w:basedOn w:val="Normal"/>
    <w:rsid w:val="006C65F9"/>
    <w:pPr>
      <w:keepNext/>
      <w:tabs>
        <w:tab w:val="num" w:pos="4320"/>
      </w:tabs>
      <w:ind w:left="4680" w:hanging="360"/>
      <w:outlineLvl w:val="6"/>
    </w:pPr>
    <w:rPr>
      <w:rFonts w:eastAsia="MS Gothic"/>
      <w:sz w:val="24"/>
    </w:rPr>
  </w:style>
  <w:style w:type="paragraph" w:customStyle="1" w:styleId="MediumList11">
    <w:name w:val="Medium List 11"/>
    <w:basedOn w:val="Normal"/>
    <w:rsid w:val="006C65F9"/>
    <w:pPr>
      <w:keepNext/>
      <w:tabs>
        <w:tab w:val="num" w:pos="5040"/>
      </w:tabs>
      <w:ind w:left="5400" w:hanging="360"/>
      <w:outlineLvl w:val="7"/>
    </w:pPr>
    <w:rPr>
      <w:rFonts w:eastAsia="MS Gothic"/>
      <w:sz w:val="24"/>
    </w:rPr>
  </w:style>
  <w:style w:type="paragraph" w:customStyle="1" w:styleId="MediumList21">
    <w:name w:val="Medium List 21"/>
    <w:basedOn w:val="Normal"/>
    <w:rsid w:val="006C65F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C65F9"/>
    <w:rPr>
      <w:sz w:val="17"/>
      <w:szCs w:val="24"/>
      <w:lang w:val="en-US" w:eastAsia="en-US" w:bidi="ar-SA"/>
    </w:rPr>
  </w:style>
  <w:style w:type="paragraph" w:customStyle="1" w:styleId="TagsFutura">
    <w:name w:val="TagsFutura"/>
    <w:basedOn w:val="Normal"/>
    <w:next w:val="Cites"/>
    <w:rsid w:val="006C65F9"/>
    <w:rPr>
      <w:rFonts w:ascii="Futura" w:eastAsia="Times" w:hAnsi="Futura"/>
      <w:b/>
      <w:caps/>
      <w:sz w:val="18"/>
      <w:szCs w:val="20"/>
    </w:rPr>
  </w:style>
  <w:style w:type="character" w:customStyle="1" w:styleId="italics">
    <w:name w:val="italics"/>
    <w:basedOn w:val="DefaultParagraphFont"/>
    <w:rsid w:val="006C65F9"/>
  </w:style>
  <w:style w:type="character" w:customStyle="1" w:styleId="m-3583723223135346788gmail-style13ptbold">
    <w:name w:val="m_-3583723223135346788gmail-style13ptbold"/>
    <w:basedOn w:val="DefaultParagraphFont"/>
    <w:rsid w:val="006C65F9"/>
  </w:style>
  <w:style w:type="character" w:customStyle="1" w:styleId="m-3583723223135346788gmail-styleunderline">
    <w:name w:val="m_-3583723223135346788gmail-styleunderline"/>
    <w:basedOn w:val="DefaultParagraphFont"/>
    <w:rsid w:val="006C65F9"/>
  </w:style>
  <w:style w:type="paragraph" w:customStyle="1" w:styleId="speakable">
    <w:name w:val="speakable"/>
    <w:basedOn w:val="Normal"/>
    <w:uiPriority w:val="99"/>
    <w:qFormat/>
    <w:rsid w:val="006C65F9"/>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C65F9"/>
    <w:rPr>
      <w:b/>
      <w:u w:val="single"/>
    </w:rPr>
  </w:style>
  <w:style w:type="character" w:customStyle="1" w:styleId="UnresolvedMention3">
    <w:name w:val="Unresolved Mention3"/>
    <w:basedOn w:val="DefaultParagraphFont"/>
    <w:uiPriority w:val="99"/>
    <w:semiHidden/>
    <w:unhideWhenUsed/>
    <w:rsid w:val="006C65F9"/>
    <w:rPr>
      <w:color w:val="808080"/>
      <w:shd w:val="clear" w:color="auto" w:fill="E6E6E6"/>
    </w:rPr>
  </w:style>
  <w:style w:type="paragraph" w:customStyle="1" w:styleId="useless">
    <w:name w:val="useless"/>
    <w:basedOn w:val="Normal"/>
    <w:uiPriority w:val="99"/>
    <w:qFormat/>
    <w:rsid w:val="006C65F9"/>
    <w:rPr>
      <w:rFonts w:eastAsia="Times New Roman"/>
      <w:sz w:val="12"/>
    </w:rPr>
  </w:style>
  <w:style w:type="character" w:customStyle="1" w:styleId="tagCharCharCharChar">
    <w:name w:val="tag Char Char Char Char"/>
    <w:rsid w:val="006C65F9"/>
    <w:rPr>
      <w:b/>
      <w:sz w:val="24"/>
      <w:szCs w:val="24"/>
      <w:lang w:val="en-US" w:eastAsia="en-US" w:bidi="ar-SA"/>
    </w:rPr>
  </w:style>
  <w:style w:type="character" w:customStyle="1" w:styleId="DebateUnderlined">
    <w:name w:val="Debate Underlined"/>
    <w:rsid w:val="006C65F9"/>
    <w:rPr>
      <w:rFonts w:ascii="Helvetica" w:hAnsi="Helvetica"/>
      <w:sz w:val="20"/>
      <w:u w:val="single"/>
    </w:rPr>
  </w:style>
  <w:style w:type="character" w:styleId="PlaceholderText">
    <w:name w:val="Placeholder Text"/>
    <w:basedOn w:val="DefaultParagraphFont"/>
    <w:uiPriority w:val="99"/>
    <w:rsid w:val="006C65F9"/>
    <w:rPr>
      <w:color w:val="808080"/>
    </w:rPr>
  </w:style>
  <w:style w:type="character" w:customStyle="1" w:styleId="byl">
    <w:name w:val="byl"/>
    <w:rsid w:val="006C65F9"/>
  </w:style>
  <w:style w:type="paragraph" w:customStyle="1" w:styleId="css-xhhu0i">
    <w:name w:val="css-xhhu0i"/>
    <w:basedOn w:val="Normal"/>
    <w:rsid w:val="006C65F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C65F9"/>
  </w:style>
  <w:style w:type="character" w:customStyle="1" w:styleId="m-8878800405382358272gmail-styleunderline">
    <w:name w:val="m_-8878800405382358272gmail-styleunderline"/>
    <w:basedOn w:val="DefaultParagraphFont"/>
    <w:rsid w:val="006C65F9"/>
  </w:style>
  <w:style w:type="character" w:customStyle="1" w:styleId="m-5498913268213319940gmail-styleunderline">
    <w:name w:val="m_-5498913268213319940gmail-styleunderline"/>
    <w:basedOn w:val="DefaultParagraphFont"/>
    <w:rsid w:val="006C65F9"/>
  </w:style>
  <w:style w:type="character" w:customStyle="1" w:styleId="overlay">
    <w:name w:val="overlay"/>
    <w:basedOn w:val="DefaultParagraphFont"/>
    <w:rsid w:val="006C65F9"/>
  </w:style>
  <w:style w:type="character" w:customStyle="1" w:styleId="TagCharCharCharChar0">
    <w:name w:val="Tag Char Char Char Char"/>
    <w:basedOn w:val="DefaultParagraphFont"/>
    <w:rsid w:val="006C65F9"/>
    <w:rPr>
      <w:rFonts w:ascii="Calibri" w:hAnsi="Calibri" w:cs="Calibri"/>
      <w:b/>
      <w:sz w:val="24"/>
    </w:rPr>
  </w:style>
  <w:style w:type="paragraph" w:customStyle="1" w:styleId="g-body">
    <w:name w:val="g-body"/>
    <w:basedOn w:val="Normal"/>
    <w:uiPriority w:val="99"/>
    <w:qFormat/>
    <w:rsid w:val="006C65F9"/>
    <w:pPr>
      <w:spacing w:before="100" w:beforeAutospacing="1" w:after="100" w:afterAutospacing="1"/>
    </w:pPr>
    <w:rPr>
      <w:rFonts w:eastAsia="Times New Roman"/>
      <w:sz w:val="24"/>
    </w:rPr>
  </w:style>
  <w:style w:type="paragraph" w:customStyle="1" w:styleId="g-pstyle0">
    <w:name w:val="g-pstyle0"/>
    <w:basedOn w:val="Normal"/>
    <w:uiPriority w:val="99"/>
    <w:qFormat/>
    <w:rsid w:val="006C65F9"/>
    <w:pPr>
      <w:spacing w:before="100" w:beforeAutospacing="1" w:after="100" w:afterAutospacing="1"/>
    </w:pPr>
    <w:rPr>
      <w:rFonts w:eastAsia="Times New Roman"/>
      <w:sz w:val="24"/>
    </w:rPr>
  </w:style>
  <w:style w:type="paragraph" w:customStyle="1" w:styleId="g-pstyle1">
    <w:name w:val="g-pstyle1"/>
    <w:basedOn w:val="Normal"/>
    <w:uiPriority w:val="99"/>
    <w:qFormat/>
    <w:rsid w:val="006C65F9"/>
    <w:pPr>
      <w:spacing w:before="100" w:beforeAutospacing="1" w:after="100" w:afterAutospacing="1"/>
    </w:pPr>
    <w:rPr>
      <w:rFonts w:eastAsia="Times New Roman"/>
      <w:sz w:val="24"/>
    </w:rPr>
  </w:style>
  <w:style w:type="paragraph" w:customStyle="1" w:styleId="g-asset-hed">
    <w:name w:val="g-asset-hed"/>
    <w:basedOn w:val="Normal"/>
    <w:uiPriority w:val="99"/>
    <w:qFormat/>
    <w:rsid w:val="006C65F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C65F9"/>
    <w:pPr>
      <w:spacing w:before="100" w:beforeAutospacing="1" w:after="100" w:afterAutospacing="1"/>
    </w:pPr>
    <w:rPr>
      <w:rFonts w:ascii="Arial" w:hAnsi="Arial"/>
      <w:sz w:val="24"/>
    </w:rPr>
  </w:style>
  <w:style w:type="paragraph" w:customStyle="1" w:styleId="speech">
    <w:name w:val="speech"/>
    <w:basedOn w:val="Normal"/>
    <w:uiPriority w:val="99"/>
    <w:qFormat/>
    <w:rsid w:val="006C65F9"/>
    <w:pPr>
      <w:spacing w:before="100" w:beforeAutospacing="1" w:after="100" w:afterAutospacing="1"/>
    </w:pPr>
    <w:rPr>
      <w:sz w:val="24"/>
    </w:rPr>
  </w:style>
  <w:style w:type="character" w:customStyle="1" w:styleId="adtext">
    <w:name w:val="adtext"/>
    <w:basedOn w:val="DefaultParagraphFont"/>
    <w:rsid w:val="006C65F9"/>
  </w:style>
  <w:style w:type="character" w:customStyle="1" w:styleId="UL-Bold">
    <w:name w:val="UL-Bold"/>
    <w:basedOn w:val="DefaultParagraphFont"/>
    <w:rsid w:val="006C65F9"/>
    <w:rPr>
      <w:u w:val="thick"/>
    </w:rPr>
  </w:style>
  <w:style w:type="character" w:customStyle="1" w:styleId="UL-None">
    <w:name w:val="UL-None"/>
    <w:basedOn w:val="DefaultParagraphFont"/>
    <w:rsid w:val="006C65F9"/>
    <w:rPr>
      <w:strike w:val="0"/>
      <w:dstrike w:val="0"/>
      <w:u w:val="none"/>
      <w:effect w:val="none"/>
    </w:rPr>
  </w:style>
  <w:style w:type="character" w:customStyle="1" w:styleId="qu730rj69h">
    <w:name w:val="qu730rj69h"/>
    <w:basedOn w:val="DefaultParagraphFont"/>
    <w:rsid w:val="006C65F9"/>
  </w:style>
  <w:style w:type="paragraph" w:customStyle="1" w:styleId="optext">
    <w:name w:val="optext"/>
    <w:basedOn w:val="Normal"/>
    <w:uiPriority w:val="99"/>
    <w:qFormat/>
    <w:rsid w:val="006C65F9"/>
    <w:pPr>
      <w:spacing w:before="100" w:beforeAutospacing="1" w:after="100" w:afterAutospacing="1"/>
    </w:pPr>
    <w:rPr>
      <w:sz w:val="24"/>
    </w:rPr>
  </w:style>
  <w:style w:type="character" w:customStyle="1" w:styleId="lmy74qr12z">
    <w:name w:val="lmy74qr12z"/>
    <w:basedOn w:val="DefaultParagraphFont"/>
    <w:rsid w:val="006C65F9"/>
  </w:style>
  <w:style w:type="character" w:customStyle="1" w:styleId="icr880">
    <w:name w:val="icr880"/>
    <w:basedOn w:val="DefaultParagraphFont"/>
    <w:rsid w:val="006C65F9"/>
  </w:style>
  <w:style w:type="character" w:customStyle="1" w:styleId="hx23q54">
    <w:name w:val="hx23q54"/>
    <w:basedOn w:val="DefaultParagraphFont"/>
    <w:rsid w:val="006C65F9"/>
  </w:style>
  <w:style w:type="character" w:customStyle="1" w:styleId="m-5348258726587825636gmail-style13ptbold">
    <w:name w:val="m_-5348258726587825636gmail-style13ptbold"/>
    <w:basedOn w:val="DefaultParagraphFont"/>
    <w:rsid w:val="006C65F9"/>
  </w:style>
  <w:style w:type="character" w:customStyle="1" w:styleId="m-5348258726587825636gmail-styleunderline">
    <w:name w:val="m_-5348258726587825636gmail-styleunderline"/>
    <w:basedOn w:val="DefaultParagraphFont"/>
    <w:rsid w:val="006C65F9"/>
  </w:style>
  <w:style w:type="character" w:customStyle="1" w:styleId="m4385445901877740177gmail-styleunderline">
    <w:name w:val="m_4385445901877740177gmail-styleunderline"/>
    <w:basedOn w:val="DefaultParagraphFont"/>
    <w:rsid w:val="006C65F9"/>
  </w:style>
  <w:style w:type="character" w:customStyle="1" w:styleId="DDIUnderline">
    <w:name w:val="DDI Underline"/>
    <w:qFormat/>
    <w:rsid w:val="006C65F9"/>
    <w:rPr>
      <w:rFonts w:ascii="Times New Roman" w:hAnsi="Times New Roman"/>
      <w:sz w:val="24"/>
      <w:u w:val="single"/>
    </w:rPr>
  </w:style>
  <w:style w:type="paragraph" w:customStyle="1" w:styleId="ALLCAPS">
    <w:name w:val="ALL CAPS"/>
    <w:basedOn w:val="Normal"/>
    <w:link w:val="ALLCAPSChar"/>
    <w:qFormat/>
    <w:rsid w:val="006C65F9"/>
    <w:rPr>
      <w:rFonts w:eastAsia="Times New Roman"/>
      <w:b/>
      <w:caps/>
    </w:rPr>
  </w:style>
  <w:style w:type="character" w:customStyle="1" w:styleId="ALLCAPSChar">
    <w:name w:val="ALL CAPS Char"/>
    <w:basedOn w:val="DefaultParagraphFont"/>
    <w:link w:val="ALLCAPS"/>
    <w:rsid w:val="006C65F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C65F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C65F9"/>
    <w:rPr>
      <w:rFonts w:ascii="Calibri" w:eastAsia="Times New Roman" w:hAnsi="Calibri"/>
      <w:b/>
    </w:rPr>
  </w:style>
  <w:style w:type="character" w:customStyle="1" w:styleId="Cites-AuthorDate">
    <w:name w:val="Cites-Author/Date"/>
    <w:rsid w:val="006C65F9"/>
    <w:rPr>
      <w:rFonts w:ascii="Helvetica" w:hAnsi="Helvetica"/>
      <w:b/>
      <w:sz w:val="22"/>
      <w:szCs w:val="24"/>
      <w:u w:val="thick"/>
    </w:rPr>
  </w:style>
  <w:style w:type="paragraph" w:customStyle="1" w:styleId="CiteTag">
    <w:name w:val="Cite/Tag"/>
    <w:basedOn w:val="Normal"/>
    <w:uiPriority w:val="99"/>
    <w:qFormat/>
    <w:rsid w:val="006C65F9"/>
    <w:rPr>
      <w:rFonts w:eastAsia="Cambria"/>
      <w:b/>
    </w:rPr>
  </w:style>
  <w:style w:type="character" w:customStyle="1" w:styleId="m489902567989944824gmail-style13ptbold">
    <w:name w:val="m_489902567989944824gmail-style13ptbold"/>
    <w:basedOn w:val="DefaultParagraphFont"/>
    <w:rsid w:val="006C65F9"/>
  </w:style>
  <w:style w:type="character" w:customStyle="1" w:styleId="m489902567989944824gmail-styleunderline">
    <w:name w:val="m_489902567989944824gmail-styleunderline"/>
    <w:basedOn w:val="DefaultParagraphFont"/>
    <w:rsid w:val="006C65F9"/>
  </w:style>
  <w:style w:type="character" w:customStyle="1" w:styleId="UnderlineCharChar3">
    <w:name w:val="Underline Char Char3"/>
    <w:rsid w:val="006C65F9"/>
    <w:rPr>
      <w:szCs w:val="24"/>
      <w:u w:val="single"/>
      <w:lang w:val="en-US" w:eastAsia="en-US" w:bidi="ar-SA"/>
    </w:rPr>
  </w:style>
  <w:style w:type="character" w:customStyle="1" w:styleId="tl8wme">
    <w:name w:val="tl8wme"/>
    <w:basedOn w:val="DefaultParagraphFont"/>
    <w:rsid w:val="006C65F9"/>
  </w:style>
  <w:style w:type="character" w:customStyle="1" w:styleId="Mention3">
    <w:name w:val="Mention3"/>
    <w:basedOn w:val="DefaultParagraphFont"/>
    <w:uiPriority w:val="99"/>
    <w:semiHidden/>
    <w:unhideWhenUsed/>
    <w:rsid w:val="006C65F9"/>
    <w:rPr>
      <w:color w:val="2B579A"/>
      <w:shd w:val="clear" w:color="auto" w:fill="E6E6E6"/>
    </w:rPr>
  </w:style>
  <w:style w:type="character" w:customStyle="1" w:styleId="m-5251091010484660064gmail-style13ptbold">
    <w:name w:val="m_-5251091010484660064gmail-style13ptbold"/>
    <w:basedOn w:val="DefaultParagraphFont"/>
    <w:rsid w:val="006C65F9"/>
  </w:style>
  <w:style w:type="character" w:customStyle="1" w:styleId="m-5251091010484660064gmail-styleunderline">
    <w:name w:val="m_-5251091010484660064gmail-styleunderline"/>
    <w:basedOn w:val="DefaultParagraphFont"/>
    <w:rsid w:val="006C65F9"/>
  </w:style>
  <w:style w:type="character" w:customStyle="1" w:styleId="tablecaption">
    <w:name w:val="tablecaption"/>
    <w:basedOn w:val="DefaultParagraphFont"/>
    <w:rsid w:val="006C65F9"/>
  </w:style>
  <w:style w:type="character" w:customStyle="1" w:styleId="StyleLatinHelvetica105ptBlack">
    <w:name w:val="Style (Latin) Helvetica 10.5 pt Black"/>
    <w:basedOn w:val="DefaultParagraphFont"/>
    <w:rsid w:val="006C65F9"/>
    <w:rPr>
      <w:rFonts w:ascii="Times New Roman" w:hAnsi="Times New Roman"/>
      <w:color w:val="000000"/>
      <w:sz w:val="21"/>
    </w:rPr>
  </w:style>
  <w:style w:type="character" w:customStyle="1" w:styleId="Quotation">
    <w:name w:val="Quotation"/>
    <w:qFormat/>
    <w:rsid w:val="006C65F9"/>
    <w:rPr>
      <w:rFonts w:ascii="Arial" w:hAnsi="Arial"/>
      <w:b/>
      <w:i/>
      <w:iCs/>
      <w:sz w:val="24"/>
      <w:u w:val="single"/>
    </w:rPr>
  </w:style>
  <w:style w:type="paragraph" w:customStyle="1" w:styleId="DateTime">
    <w:name w:val="DateTime"/>
    <w:basedOn w:val="Normal"/>
    <w:link w:val="DateTimeChar"/>
    <w:autoRedefine/>
    <w:uiPriority w:val="4"/>
    <w:qFormat/>
    <w:rsid w:val="006C65F9"/>
  </w:style>
  <w:style w:type="character" w:customStyle="1" w:styleId="DateTimeChar">
    <w:name w:val="DateTime Char"/>
    <w:basedOn w:val="DefaultParagraphFont"/>
    <w:link w:val="DateTime"/>
    <w:uiPriority w:val="4"/>
    <w:rsid w:val="006C65F9"/>
    <w:rPr>
      <w:rFonts w:ascii="Calibri" w:hAnsi="Calibri"/>
      <w:sz w:val="22"/>
    </w:rPr>
  </w:style>
  <w:style w:type="paragraph" w:customStyle="1" w:styleId="Lecture">
    <w:name w:val="Lecture"/>
    <w:next w:val="BodyText"/>
    <w:link w:val="LectureChar"/>
    <w:autoRedefine/>
    <w:uiPriority w:val="4"/>
    <w:qFormat/>
    <w:rsid w:val="006C65F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C65F9"/>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C65F9"/>
  </w:style>
  <w:style w:type="character" w:customStyle="1" w:styleId="m-413333960618644972gmail-styleunderline">
    <w:name w:val="m_-413333960618644972gmail-styleunderline"/>
    <w:basedOn w:val="DefaultParagraphFont"/>
    <w:rsid w:val="006C65F9"/>
  </w:style>
  <w:style w:type="character" w:customStyle="1" w:styleId="m8314098763611656848gmail-stylestylebold12pt">
    <w:name w:val="m_8314098763611656848gmail-stylestylebold12pt"/>
    <w:basedOn w:val="DefaultParagraphFont"/>
    <w:rsid w:val="006C65F9"/>
  </w:style>
  <w:style w:type="character" w:customStyle="1" w:styleId="m8314098763611656848gmail-styleboldunderline">
    <w:name w:val="m_8314098763611656848gmail-styleboldunderline"/>
    <w:basedOn w:val="DefaultParagraphFont"/>
    <w:rsid w:val="006C65F9"/>
  </w:style>
  <w:style w:type="paragraph" w:customStyle="1" w:styleId="Spacer">
    <w:name w:val="Spacer"/>
    <w:basedOn w:val="Heading1"/>
    <w:link w:val="SpacerChar"/>
    <w:autoRedefine/>
    <w:uiPriority w:val="4"/>
    <w:qFormat/>
    <w:rsid w:val="006C65F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C65F9"/>
    <w:rPr>
      <w:rFonts w:ascii="Georgia" w:eastAsiaTheme="majorEastAsia" w:hAnsi="Georgia" w:cstheme="majorBidi"/>
      <w:b/>
      <w:bCs/>
      <w:szCs w:val="32"/>
    </w:rPr>
  </w:style>
  <w:style w:type="paragraph" w:customStyle="1" w:styleId="msonormal0">
    <w:name w:val="msonormal"/>
    <w:basedOn w:val="Normal"/>
    <w:rsid w:val="006C65F9"/>
    <w:pPr>
      <w:spacing w:before="100" w:beforeAutospacing="1" w:after="100" w:afterAutospacing="1"/>
    </w:pPr>
    <w:rPr>
      <w:rFonts w:eastAsia="Times New Roman"/>
      <w:sz w:val="24"/>
    </w:rPr>
  </w:style>
  <w:style w:type="paragraph" w:customStyle="1" w:styleId="TxBr41p1">
    <w:name w:val="TxBr_41p1"/>
    <w:basedOn w:val="Normal"/>
    <w:qFormat/>
    <w:rsid w:val="006C65F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C65F9"/>
    <w:rPr>
      <w:rFonts w:ascii="Georgia" w:eastAsia="Times New Roman" w:hAnsi="Georgia" w:cs="Arial" w:hint="default"/>
      <w:b/>
      <w:bCs/>
      <w:kern w:val="32"/>
      <w:sz w:val="28"/>
      <w:szCs w:val="32"/>
    </w:rPr>
  </w:style>
  <w:style w:type="character" w:customStyle="1" w:styleId="CiteReal0">
    <w:name w:val="CiteReal"/>
    <w:uiPriority w:val="1"/>
    <w:qFormat/>
    <w:rsid w:val="006C65F9"/>
    <w:rPr>
      <w:rFonts w:ascii="Arial" w:hAnsi="Arial"/>
      <w:b/>
      <w:sz w:val="24"/>
      <w:u w:val="single"/>
    </w:rPr>
  </w:style>
  <w:style w:type="character" w:customStyle="1" w:styleId="dropcap1">
    <w:name w:val="dropcap1"/>
    <w:rsid w:val="006C65F9"/>
  </w:style>
  <w:style w:type="paragraph" w:customStyle="1" w:styleId="Style42">
    <w:name w:val="Style42"/>
    <w:basedOn w:val="Normal"/>
    <w:uiPriority w:val="99"/>
    <w:rsid w:val="006C65F9"/>
    <w:pPr>
      <w:spacing w:line="202" w:lineRule="exact"/>
      <w:jc w:val="both"/>
    </w:pPr>
    <w:rPr>
      <w:rFonts w:ascii="Palatino Linotype" w:hAnsi="Palatino Linotype" w:cs="Palatino Linotype"/>
    </w:rPr>
  </w:style>
  <w:style w:type="character" w:customStyle="1" w:styleId="FontStyle72">
    <w:name w:val="Font Style72"/>
    <w:uiPriority w:val="99"/>
    <w:rsid w:val="006C65F9"/>
    <w:rPr>
      <w:rFonts w:ascii="Cambria" w:hAnsi="Cambria" w:cs="Cambria" w:hint="default"/>
      <w:sz w:val="16"/>
      <w:szCs w:val="16"/>
    </w:rPr>
  </w:style>
  <w:style w:type="character" w:customStyle="1" w:styleId="FontStyle73">
    <w:name w:val="Font Style73"/>
    <w:uiPriority w:val="99"/>
    <w:rsid w:val="006C65F9"/>
    <w:rPr>
      <w:rFonts w:ascii="Cambria" w:hAnsi="Cambria" w:cs="Cambria" w:hint="default"/>
      <w:i/>
      <w:iCs/>
      <w:sz w:val="16"/>
      <w:szCs w:val="16"/>
    </w:rPr>
  </w:style>
  <w:style w:type="character" w:customStyle="1" w:styleId="UnderlinestyleChar20">
    <w:name w:val="Underline style Char2"/>
    <w:rsid w:val="006C65F9"/>
    <w:rPr>
      <w:sz w:val="22"/>
      <w:szCs w:val="24"/>
      <w:u w:val="single"/>
      <w:lang w:val="en-US" w:eastAsia="en-US" w:bidi="ar-SA"/>
    </w:rPr>
  </w:style>
  <w:style w:type="character" w:customStyle="1" w:styleId="FontStyle49">
    <w:name w:val="Font Style49"/>
    <w:uiPriority w:val="99"/>
    <w:rsid w:val="006C65F9"/>
    <w:rPr>
      <w:rFonts w:ascii="Cambria" w:hAnsi="Cambria" w:cs="Cambria"/>
      <w:sz w:val="20"/>
      <w:szCs w:val="20"/>
    </w:rPr>
  </w:style>
  <w:style w:type="character" w:customStyle="1" w:styleId="FontStyle50">
    <w:name w:val="Font Style50"/>
    <w:uiPriority w:val="99"/>
    <w:rsid w:val="006C65F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C65F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C65F9"/>
    <w:rPr>
      <w:rFonts w:ascii="Cambria" w:eastAsia="Cambria" w:hAnsi="Cambria" w:cs="Cambria"/>
      <w:spacing w:val="-3"/>
      <w:sz w:val="22"/>
      <w:szCs w:val="20"/>
    </w:rPr>
  </w:style>
  <w:style w:type="character" w:customStyle="1" w:styleId="kn">
    <w:name w:val="kn"/>
    <w:basedOn w:val="DefaultParagraphFont"/>
    <w:rsid w:val="006C65F9"/>
  </w:style>
  <w:style w:type="character" w:customStyle="1" w:styleId="StyleStyleUnderlineUnderlineStyleBoldUnderlineIntenseEmphas">
    <w:name w:val="Style Style UnderlineUnderlineStyle Bold UnderlineIntense Emphas..."/>
    <w:basedOn w:val="DefaultParagraphFont"/>
    <w:rsid w:val="006C65F9"/>
    <w:rPr>
      <w:b/>
      <w:bCs/>
      <w:sz w:val="26"/>
      <w:u w:val="single"/>
    </w:rPr>
  </w:style>
  <w:style w:type="character" w:customStyle="1" w:styleId="articoloinside">
    <w:name w:val="articolo_inside"/>
    <w:rsid w:val="006C65F9"/>
  </w:style>
  <w:style w:type="paragraph" w:customStyle="1" w:styleId="pagetools">
    <w:name w:val="pagetools"/>
    <w:basedOn w:val="Normal"/>
    <w:rsid w:val="006C65F9"/>
    <w:pPr>
      <w:spacing w:before="100" w:beforeAutospacing="1" w:after="100" w:afterAutospacing="1"/>
    </w:pPr>
    <w:rPr>
      <w:rFonts w:ascii="Cambria" w:eastAsia="Cambria" w:hAnsi="Cambria"/>
      <w:sz w:val="24"/>
    </w:rPr>
  </w:style>
  <w:style w:type="character" w:customStyle="1" w:styleId="job">
    <w:name w:val="job"/>
    <w:basedOn w:val="DefaultParagraphFont"/>
    <w:rsid w:val="006C65F9"/>
  </w:style>
  <w:style w:type="character" w:customStyle="1" w:styleId="publisher">
    <w:name w:val="publisher"/>
    <w:basedOn w:val="DefaultParagraphFont"/>
    <w:rsid w:val="006C65F9"/>
  </w:style>
  <w:style w:type="character" w:customStyle="1" w:styleId="pubyear">
    <w:name w:val="pubyear"/>
    <w:basedOn w:val="DefaultParagraphFont"/>
    <w:rsid w:val="006C65F9"/>
  </w:style>
  <w:style w:type="character" w:customStyle="1" w:styleId="pubcity">
    <w:name w:val="pubcity"/>
    <w:basedOn w:val="DefaultParagraphFont"/>
    <w:rsid w:val="006C65F9"/>
  </w:style>
  <w:style w:type="paragraph" w:customStyle="1" w:styleId="C-Text">
    <w:name w:val="C-Text"/>
    <w:basedOn w:val="Normal"/>
    <w:rsid w:val="006C65F9"/>
    <w:pPr>
      <w:tabs>
        <w:tab w:val="num" w:pos="720"/>
      </w:tabs>
      <w:ind w:left="720" w:hanging="360"/>
    </w:pPr>
    <w:rPr>
      <w:rFonts w:ascii="Book Antiqua" w:hAnsi="Book Antiqua"/>
      <w:sz w:val="24"/>
    </w:rPr>
  </w:style>
  <w:style w:type="character" w:customStyle="1" w:styleId="ecdate">
    <w:name w:val="ec_date"/>
    <w:basedOn w:val="DefaultParagraphFont"/>
    <w:rsid w:val="006C65F9"/>
    <w:rPr>
      <w:rFonts w:ascii="Symbol" w:hAnsi="Symbol" w:hint="default"/>
      <w:sz w:val="20"/>
      <w:szCs w:val="20"/>
      <w:shd w:val="clear" w:color="auto" w:fill="FFFFFF"/>
    </w:rPr>
  </w:style>
  <w:style w:type="paragraph" w:customStyle="1" w:styleId="ecmsonormal">
    <w:name w:val="ec_msonormal"/>
    <w:basedOn w:val="Normal"/>
    <w:rsid w:val="006C65F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C65F9"/>
  </w:style>
  <w:style w:type="character" w:customStyle="1" w:styleId="articleheadline">
    <w:name w:val="articleheadline"/>
    <w:basedOn w:val="DefaultParagraphFont"/>
    <w:rsid w:val="006C65F9"/>
  </w:style>
  <w:style w:type="paragraph" w:customStyle="1" w:styleId="u-intro">
    <w:name w:val="u-intro"/>
    <w:basedOn w:val="Normal"/>
    <w:rsid w:val="006C65F9"/>
    <w:pPr>
      <w:spacing w:before="100" w:beforeAutospacing="1" w:after="100" w:afterAutospacing="1"/>
    </w:pPr>
    <w:rPr>
      <w:rFonts w:ascii="Georgia" w:hAnsi="Georgia"/>
      <w:sz w:val="24"/>
    </w:rPr>
  </w:style>
  <w:style w:type="character" w:customStyle="1" w:styleId="u-byline">
    <w:name w:val="u-byline"/>
    <w:basedOn w:val="DefaultParagraphFont"/>
    <w:rsid w:val="006C65F9"/>
  </w:style>
  <w:style w:type="character" w:customStyle="1" w:styleId="articlebya">
    <w:name w:val="articleby_a"/>
    <w:basedOn w:val="DefaultParagraphFont"/>
    <w:rsid w:val="006C65F9"/>
  </w:style>
  <w:style w:type="character" w:customStyle="1" w:styleId="popupwinby">
    <w:name w:val="popupwinby"/>
    <w:basedOn w:val="DefaultParagraphFont"/>
    <w:rsid w:val="006C65F9"/>
  </w:style>
  <w:style w:type="character" w:customStyle="1" w:styleId="storyheader">
    <w:name w:val="storyheader"/>
    <w:basedOn w:val="DefaultParagraphFont"/>
    <w:rsid w:val="006C65F9"/>
  </w:style>
  <w:style w:type="character" w:customStyle="1" w:styleId="marron">
    <w:name w:val="marron"/>
    <w:basedOn w:val="DefaultParagraphFont"/>
    <w:rsid w:val="006C65F9"/>
  </w:style>
  <w:style w:type="paragraph" w:customStyle="1" w:styleId="StyleNormalWeb10pt">
    <w:name w:val="Style Normal (Web) + 10 pt"/>
    <w:basedOn w:val="NormalWeb"/>
    <w:next w:val="Normal"/>
    <w:rsid w:val="006C65F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C65F9"/>
    <w:rPr>
      <w:szCs w:val="24"/>
      <w:lang w:val="en-US" w:eastAsia="en-US" w:bidi="ar-SA"/>
    </w:rPr>
  </w:style>
  <w:style w:type="paragraph" w:customStyle="1" w:styleId="TagCiteShells">
    <w:name w:val="Tag/Cite/Shells"/>
    <w:basedOn w:val="Normal"/>
    <w:rsid w:val="006C65F9"/>
    <w:rPr>
      <w:rFonts w:ascii="Georgia" w:hAnsi="Georgia"/>
      <w:b/>
    </w:rPr>
  </w:style>
  <w:style w:type="paragraph" w:customStyle="1" w:styleId="DefinitionTerm">
    <w:name w:val="Definition Term"/>
    <w:basedOn w:val="Normal"/>
    <w:next w:val="Normal"/>
    <w:rsid w:val="006C65F9"/>
    <w:rPr>
      <w:rFonts w:ascii="Georgia" w:hAnsi="Georgia"/>
      <w:snapToGrid w:val="0"/>
      <w:sz w:val="24"/>
    </w:rPr>
  </w:style>
  <w:style w:type="character" w:customStyle="1" w:styleId="Style3CharChar">
    <w:name w:val="Style3 Char Char"/>
    <w:basedOn w:val="DefaultParagraphFont"/>
    <w:rsid w:val="006C65F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C65F9"/>
    <w:pPr>
      <w:spacing w:after="60"/>
    </w:pPr>
    <w:rPr>
      <w:rFonts w:ascii="Georgia" w:eastAsia="Segoe UI" w:hAnsi="Georgia" w:cs="Cambria"/>
      <w:caps/>
      <w:sz w:val="20"/>
      <w:lang w:eastAsia="zh-CN"/>
    </w:rPr>
  </w:style>
  <w:style w:type="character" w:customStyle="1" w:styleId="NormalChar0">
    <w:name w:val="Normal Char"/>
    <w:basedOn w:val="DefaultParagraphFont"/>
    <w:rsid w:val="006C65F9"/>
    <w:rPr>
      <w:lang w:eastAsia="en-US"/>
    </w:rPr>
  </w:style>
  <w:style w:type="character" w:customStyle="1" w:styleId="BoldUnderlineChar2">
    <w:name w:val="Bold + Underline Char"/>
    <w:basedOn w:val="DefaultParagraphFont"/>
    <w:rsid w:val="006C65F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C65F9"/>
  </w:style>
  <w:style w:type="character" w:customStyle="1" w:styleId="CharacterStyle7">
    <w:name w:val="Character Style 7"/>
    <w:rsid w:val="006C65F9"/>
    <w:rPr>
      <w:rFonts w:ascii="Trebuchet MS" w:hAnsi="Trebuchet MS" w:cs="Trebuchet MS"/>
      <w:sz w:val="20"/>
      <w:szCs w:val="20"/>
      <w:u w:val="single"/>
    </w:rPr>
  </w:style>
  <w:style w:type="character" w:customStyle="1" w:styleId="StyleStyle4Char">
    <w:name w:val="Style Style4 + Char"/>
    <w:basedOn w:val="DefaultParagraphFont"/>
    <w:rsid w:val="006C65F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C65F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C65F9"/>
    <w:rPr>
      <w:rFonts w:ascii="Symbol" w:hAnsi="Symbol"/>
      <w:sz w:val="21"/>
      <w:szCs w:val="21"/>
      <w:u w:val="thick"/>
    </w:rPr>
  </w:style>
  <w:style w:type="paragraph" w:customStyle="1" w:styleId="Cite8">
    <w:name w:val="Cite8"/>
    <w:basedOn w:val="Normal"/>
    <w:autoRedefine/>
    <w:qFormat/>
    <w:rsid w:val="006C65F9"/>
    <w:rPr>
      <w:rFonts w:ascii="Trebuchet MS" w:eastAsia="Verdana" w:hAnsi="Trebuchet MS" w:cs="Cambria"/>
      <w:sz w:val="16"/>
    </w:rPr>
  </w:style>
  <w:style w:type="paragraph" w:customStyle="1" w:styleId="8font">
    <w:name w:val="8font"/>
    <w:basedOn w:val="Normal"/>
    <w:next w:val="Normal"/>
    <w:autoRedefine/>
    <w:qFormat/>
    <w:rsid w:val="006C65F9"/>
    <w:rPr>
      <w:rFonts w:ascii="Georgia" w:eastAsia="Cambria Math" w:hAnsi="Georgia" w:cs="Cambria"/>
      <w:sz w:val="16"/>
      <w:szCs w:val="16"/>
    </w:rPr>
  </w:style>
  <w:style w:type="paragraph" w:customStyle="1" w:styleId="BoldUnderlineChar20">
    <w:name w:val="BoldUnderline Char2"/>
    <w:link w:val="BoldUnderlineChar2Char"/>
    <w:rsid w:val="006C65F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C65F9"/>
    <w:rPr>
      <w:rFonts w:ascii="Times New Roman" w:eastAsia="Times New Roman" w:hAnsi="Times New Roman" w:cs="Times New Roman"/>
      <w:b/>
      <w:sz w:val="20"/>
      <w:u w:val="single"/>
    </w:rPr>
  </w:style>
  <w:style w:type="character" w:customStyle="1" w:styleId="UnderlineCharChar4">
    <w:name w:val="Underline Char Char4"/>
    <w:rsid w:val="006C65F9"/>
    <w:rPr>
      <w:szCs w:val="24"/>
      <w:u w:val="single"/>
      <w:lang w:val="en-US" w:eastAsia="en-US" w:bidi="ar-SA"/>
    </w:rPr>
  </w:style>
  <w:style w:type="character" w:customStyle="1" w:styleId="BoldUnderlineCharChar3">
    <w:name w:val="BoldUnderline Char Char3"/>
    <w:rsid w:val="006C65F9"/>
    <w:rPr>
      <w:b/>
      <w:szCs w:val="24"/>
      <w:u w:val="single"/>
      <w:lang w:val="en-US" w:eastAsia="en-US" w:bidi="ar-SA"/>
    </w:rPr>
  </w:style>
  <w:style w:type="character" w:customStyle="1" w:styleId="BoldUnderlineCharChar2">
    <w:name w:val="BoldUnderline Char Char2"/>
    <w:rsid w:val="006C65F9"/>
    <w:rPr>
      <w:b/>
      <w:szCs w:val="24"/>
      <w:u w:val="single"/>
      <w:lang w:val="en-US" w:eastAsia="en-US" w:bidi="ar-SA"/>
    </w:rPr>
  </w:style>
  <w:style w:type="paragraph" w:customStyle="1" w:styleId="UnderlineCard0">
    <w:name w:val="UnderlineCard"/>
    <w:basedOn w:val="Heading3"/>
    <w:link w:val="UnderlineCardChar0"/>
    <w:qFormat/>
    <w:rsid w:val="006C65F9"/>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C65F9"/>
    <w:rPr>
      <w:rFonts w:ascii="Georgia" w:eastAsia="Calibri" w:hAnsi="Georgia" w:cs="Times New Roman"/>
      <w:sz w:val="20"/>
      <w:szCs w:val="20"/>
      <w:u w:val="single"/>
      <w:lang w:val="x-none" w:eastAsia="x-none"/>
    </w:rPr>
  </w:style>
  <w:style w:type="character" w:customStyle="1" w:styleId="5Notunderlined">
    <w:name w:val="5 Not underlined"/>
    <w:rsid w:val="006C65F9"/>
    <w:rPr>
      <w:rFonts w:ascii="Times New Roman" w:hAnsi="Times New Roman"/>
      <w:sz w:val="16"/>
    </w:rPr>
  </w:style>
  <w:style w:type="character" w:customStyle="1" w:styleId="volume-issue">
    <w:name w:val="volume-issue"/>
    <w:rsid w:val="006C65F9"/>
    <w:rPr>
      <w:rFonts w:cs="Times New Roman"/>
    </w:rPr>
  </w:style>
  <w:style w:type="character" w:customStyle="1" w:styleId="storytext">
    <w:name w:val="storytext"/>
    <w:basedOn w:val="DefaultParagraphFont"/>
    <w:rsid w:val="006C65F9"/>
  </w:style>
  <w:style w:type="character" w:customStyle="1" w:styleId="boldness1">
    <w:name w:val="boldness1"/>
    <w:rsid w:val="006C65F9"/>
  </w:style>
  <w:style w:type="paragraph" w:customStyle="1" w:styleId="Cardd">
    <w:name w:val="Cardd"/>
    <w:basedOn w:val="Normal"/>
    <w:uiPriority w:val="4"/>
    <w:qFormat/>
    <w:rsid w:val="006C65F9"/>
    <w:pPr>
      <w:ind w:left="288" w:right="288"/>
    </w:pPr>
    <w:rPr>
      <w:rFonts w:ascii="Georgia" w:hAnsi="Georgia"/>
    </w:rPr>
  </w:style>
  <w:style w:type="paragraph" w:customStyle="1" w:styleId="document0">
    <w:name w:val="document"/>
    <w:basedOn w:val="Normal"/>
    <w:rsid w:val="006C65F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C65F9"/>
  </w:style>
  <w:style w:type="character" w:customStyle="1" w:styleId="aa">
    <w:name w:val="_"/>
    <w:basedOn w:val="DefaultParagraphFont"/>
    <w:rsid w:val="006C65F9"/>
  </w:style>
  <w:style w:type="paragraph" w:customStyle="1" w:styleId="Shrink6">
    <w:name w:val="Shrink 6"/>
    <w:basedOn w:val="Normal"/>
    <w:qFormat/>
    <w:rsid w:val="006C65F9"/>
    <w:rPr>
      <w:rFonts w:ascii="Georgia" w:eastAsia="Calibri" w:hAnsi="Georgia"/>
      <w:sz w:val="12"/>
    </w:rPr>
  </w:style>
  <w:style w:type="character" w:customStyle="1" w:styleId="messagecontent">
    <w:name w:val="message_content"/>
    <w:rsid w:val="006C65F9"/>
  </w:style>
  <w:style w:type="paragraph" w:customStyle="1" w:styleId="BriefTitleWorks">
    <w:name w:val="Brief Title Works"/>
    <w:basedOn w:val="Heading1"/>
    <w:link w:val="BriefTitleWorksChar"/>
    <w:rsid w:val="006C65F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C65F9"/>
    <w:rPr>
      <w:rFonts w:ascii="Georgia" w:eastAsia="Times New Roman" w:hAnsi="Georgia" w:cs="Arial"/>
      <w:b/>
      <w:bCs/>
      <w:kern w:val="32"/>
      <w:szCs w:val="32"/>
      <w:u w:val="single"/>
    </w:rPr>
  </w:style>
  <w:style w:type="character" w:customStyle="1" w:styleId="twelptblackblack1">
    <w:name w:val="twelptblackblack1"/>
    <w:basedOn w:val="DefaultParagraphFont"/>
    <w:rsid w:val="006C65F9"/>
    <w:rPr>
      <w:rFonts w:ascii="Verdana" w:hAnsi="Verdana" w:hint="default"/>
      <w:color w:val="000000"/>
      <w:sz w:val="16"/>
      <w:szCs w:val="16"/>
    </w:rPr>
  </w:style>
  <w:style w:type="character" w:customStyle="1" w:styleId="Heading3CharCharCharChar1">
    <w:name w:val="Heading 3 Char Char Char Char1"/>
    <w:rsid w:val="006C65F9"/>
    <w:rPr>
      <w:rFonts w:cs="Arial"/>
      <w:bCs/>
      <w:szCs w:val="26"/>
      <w:u w:val="single"/>
      <w:lang w:val="en-US" w:eastAsia="en-US" w:bidi="ar-SA"/>
    </w:rPr>
  </w:style>
  <w:style w:type="paragraph" w:customStyle="1" w:styleId="conintrotext">
    <w:name w:val="conintrotext"/>
    <w:basedOn w:val="Normal"/>
    <w:uiPriority w:val="99"/>
    <w:rsid w:val="006C65F9"/>
    <w:pPr>
      <w:spacing w:before="100" w:beforeAutospacing="1" w:after="100" w:afterAutospacing="1"/>
    </w:pPr>
    <w:rPr>
      <w:rFonts w:ascii="Georgia" w:eastAsia="Times New Roman" w:hAnsi="Georgia"/>
      <w:sz w:val="24"/>
    </w:rPr>
  </w:style>
  <w:style w:type="character" w:customStyle="1" w:styleId="comment-body">
    <w:name w:val="comment-body"/>
    <w:rsid w:val="006C65F9"/>
  </w:style>
  <w:style w:type="character" w:customStyle="1" w:styleId="UnderlineCharCharChar1">
    <w:name w:val="Underline Char Char Char1"/>
    <w:rsid w:val="006C65F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C65F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C65F9"/>
    <w:rPr>
      <w:rFonts w:asciiTheme="minorHAnsi" w:eastAsia="MS Mincho" w:hAnsiTheme="minorHAnsi"/>
      <w:b/>
      <w:sz w:val="24"/>
      <w:u w:val="single"/>
    </w:rPr>
  </w:style>
  <w:style w:type="character" w:customStyle="1" w:styleId="mw-headline">
    <w:name w:val="mw-headline"/>
    <w:rsid w:val="006C65F9"/>
  </w:style>
  <w:style w:type="character" w:customStyle="1" w:styleId="flagicon">
    <w:name w:val="flagicon"/>
    <w:rsid w:val="006C65F9"/>
  </w:style>
  <w:style w:type="paragraph" w:customStyle="1" w:styleId="assert">
    <w:name w:val="assert"/>
    <w:basedOn w:val="Normal"/>
    <w:uiPriority w:val="99"/>
    <w:rsid w:val="006C65F9"/>
    <w:pPr>
      <w:spacing w:before="100" w:beforeAutospacing="1" w:after="100" w:afterAutospacing="1"/>
    </w:pPr>
    <w:rPr>
      <w:rFonts w:ascii="Georgia" w:eastAsia="Times New Roman" w:hAnsi="Georgia"/>
      <w:sz w:val="24"/>
    </w:rPr>
  </w:style>
  <w:style w:type="character" w:customStyle="1" w:styleId="apturelink">
    <w:name w:val="apturelink"/>
    <w:rsid w:val="006C65F9"/>
  </w:style>
  <w:style w:type="character" w:customStyle="1" w:styleId="apturelinkicon">
    <w:name w:val="apturelinkicon"/>
    <w:rsid w:val="006C65F9"/>
  </w:style>
  <w:style w:type="paragraph" w:customStyle="1" w:styleId="Default1">
    <w:name w:val="Default1"/>
    <w:basedOn w:val="Default"/>
    <w:next w:val="Default"/>
    <w:uiPriority w:val="99"/>
    <w:rsid w:val="006C65F9"/>
    <w:rPr>
      <w:color w:val="auto"/>
    </w:rPr>
  </w:style>
  <w:style w:type="paragraph" w:customStyle="1" w:styleId="center">
    <w:name w:val="center"/>
    <w:basedOn w:val="Normal"/>
    <w:uiPriority w:val="99"/>
    <w:rsid w:val="006C65F9"/>
    <w:pPr>
      <w:spacing w:before="100" w:beforeAutospacing="1" w:after="100" w:afterAutospacing="1"/>
    </w:pPr>
    <w:rPr>
      <w:rFonts w:ascii="Georgia" w:eastAsia="Times New Roman" w:hAnsi="Georgia"/>
      <w:sz w:val="24"/>
    </w:rPr>
  </w:style>
  <w:style w:type="character" w:customStyle="1" w:styleId="LittleChar">
    <w:name w:val="Little Char"/>
    <w:link w:val="Little"/>
    <w:rsid w:val="006C65F9"/>
    <w:rPr>
      <w:rFonts w:ascii="Calibri" w:eastAsia="Times New Roman" w:hAnsi="Calibri"/>
      <w:sz w:val="16"/>
    </w:rPr>
  </w:style>
  <w:style w:type="character" w:customStyle="1" w:styleId="UnderlineChar1Char">
    <w:name w:val="Underline Char1 Char"/>
    <w:rsid w:val="006C65F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C65F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C65F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C65F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C65F9"/>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C65F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C65F9"/>
    <w:rPr>
      <w:rFonts w:asciiTheme="minorHAnsi" w:eastAsia="MS Mincho" w:hAnsiTheme="minorHAnsi"/>
      <w:b/>
      <w:sz w:val="24"/>
      <w:u w:val="single"/>
    </w:rPr>
  </w:style>
  <w:style w:type="paragraph" w:customStyle="1" w:styleId="CardBody">
    <w:name w:val="Card Body"/>
    <w:basedOn w:val="Normal"/>
    <w:link w:val="CardBodyChar"/>
    <w:rsid w:val="006C65F9"/>
    <w:rPr>
      <w:rFonts w:ascii="Georgia" w:eastAsia="Times New Roman" w:hAnsi="Georgia"/>
      <w:sz w:val="16"/>
    </w:rPr>
  </w:style>
  <w:style w:type="character" w:customStyle="1" w:styleId="CardBodyChar">
    <w:name w:val="Card Body Char"/>
    <w:link w:val="CardBody"/>
    <w:rsid w:val="006C65F9"/>
    <w:rPr>
      <w:rFonts w:ascii="Georgia" w:eastAsia="Times New Roman" w:hAnsi="Georgia"/>
      <w:sz w:val="16"/>
    </w:rPr>
  </w:style>
  <w:style w:type="character" w:customStyle="1" w:styleId="ptitleinside">
    <w:name w:val="p_title_inside"/>
    <w:rsid w:val="006C65F9"/>
  </w:style>
  <w:style w:type="paragraph" w:customStyle="1" w:styleId="StyleBoldandUnderlineChar11ptBorderSinglesolidline">
    <w:name w:val="Style Bold and Underline Char + 11 pt Border: : (Single solid line..."/>
    <w:link w:val="StyleBoldandUnderlineChar11ptBorderSinglesolidlineChar"/>
    <w:rsid w:val="006C65F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C65F9"/>
    <w:rPr>
      <w:rFonts w:eastAsia="Times New Roman"/>
      <w:b/>
      <w:bCs/>
      <w:sz w:val="22"/>
      <w:szCs w:val="20"/>
      <w:u w:val="single"/>
      <w:bdr w:val="single" w:sz="4" w:space="0" w:color="auto"/>
    </w:rPr>
  </w:style>
  <w:style w:type="paragraph" w:customStyle="1" w:styleId="Indentation">
    <w:name w:val="Indentation"/>
    <w:basedOn w:val="Normal"/>
    <w:uiPriority w:val="99"/>
    <w:rsid w:val="006C65F9"/>
    <w:pPr>
      <w:ind w:left="288" w:right="288"/>
    </w:pPr>
    <w:rPr>
      <w:rFonts w:ascii="Georgia" w:hAnsi="Georgia"/>
    </w:rPr>
  </w:style>
  <w:style w:type="character" w:customStyle="1" w:styleId="StyleUnderlineCharChar9ptBold">
    <w:name w:val="Style Underline Char Char + 9 pt Bold"/>
    <w:rsid w:val="006C65F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C65F9"/>
    <w:rPr>
      <w:rFonts w:ascii="Georgia" w:eastAsia="Times New Roman" w:hAnsi="Georgia"/>
      <w:u w:val="single"/>
    </w:rPr>
  </w:style>
  <w:style w:type="character" w:customStyle="1" w:styleId="StyleStyle4ArialNarrow9ptChar">
    <w:name w:val="Style Style4 + Arial Narrow 9 pt Char"/>
    <w:link w:val="StyleStyle4ArialNarrow9pt"/>
    <w:rsid w:val="006C65F9"/>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C65F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C65F9"/>
    <w:rPr>
      <w:rFonts w:ascii="Georgia" w:eastAsia="Times New Roman" w:hAnsi="Georgia"/>
      <w:b/>
      <w:bCs/>
      <w:sz w:val="22"/>
      <w:u w:val="single"/>
    </w:rPr>
  </w:style>
  <w:style w:type="character" w:customStyle="1" w:styleId="StyleBoldandUnderlineCharChar29pt">
    <w:name w:val="Style Bold and Underline Char Char2 + 9 pt"/>
    <w:rsid w:val="006C65F9"/>
    <w:rPr>
      <w:rFonts w:ascii="Times New Roman" w:hAnsi="Times New Roman"/>
      <w:b/>
      <w:bCs/>
      <w:noProof w:val="0"/>
      <w:sz w:val="20"/>
      <w:u w:val="single"/>
    </w:rPr>
  </w:style>
  <w:style w:type="character" w:customStyle="1" w:styleId="StyleUnderlineCharChar19pt">
    <w:name w:val="Style Underline Char Char1 + 9 pt"/>
    <w:rsid w:val="006C65F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C65F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C65F9"/>
    <w:rPr>
      <w:rFonts w:ascii="Georgia" w:eastAsia="Times New Roman" w:hAnsi="Georgia"/>
      <w:b/>
      <w:smallCaps/>
      <w:sz w:val="24"/>
      <w:szCs w:val="24"/>
      <w:u w:val="single"/>
    </w:rPr>
  </w:style>
  <w:style w:type="character" w:customStyle="1" w:styleId="CardTextCharChar">
    <w:name w:val="Card Text Char Char"/>
    <w:rsid w:val="006C65F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C65F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C65F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C65F9"/>
    <w:rPr>
      <w:rFonts w:ascii="Times New Roman" w:hAnsi="Times New Roman"/>
      <w:sz w:val="24"/>
      <w:u w:val="single"/>
      <w:bdr w:val="none" w:sz="0" w:space="0" w:color="auto"/>
      <w:shd w:val="clear" w:color="auto" w:fill="auto"/>
    </w:rPr>
  </w:style>
  <w:style w:type="character" w:customStyle="1" w:styleId="FifthChar">
    <w:name w:val="Fifth Char"/>
    <w:link w:val="Fifth"/>
    <w:rsid w:val="006C65F9"/>
    <w:rPr>
      <w:rFonts w:ascii="Arial" w:eastAsia="Calibri" w:hAnsi="Arial"/>
      <w:sz w:val="22"/>
    </w:rPr>
  </w:style>
  <w:style w:type="paragraph" w:customStyle="1" w:styleId="Third">
    <w:name w:val="Third"/>
    <w:basedOn w:val="Normal"/>
    <w:link w:val="ThirdChar"/>
    <w:rsid w:val="006C65F9"/>
    <w:rPr>
      <w:rFonts w:ascii="Georgia" w:eastAsia="Times New Roman" w:hAnsi="Georgia"/>
      <w:b/>
      <w:u w:val="single"/>
      <w:lang w:val="x-none" w:eastAsia="x-none"/>
    </w:rPr>
  </w:style>
  <w:style w:type="character" w:customStyle="1" w:styleId="ThirdChar">
    <w:name w:val="Third Char"/>
    <w:link w:val="Third"/>
    <w:rsid w:val="006C65F9"/>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6C65F9"/>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C65F9"/>
  </w:style>
  <w:style w:type="paragraph" w:customStyle="1" w:styleId="DebateUnderlineBoldChar">
    <w:name w:val="Debate Underline Bold Char"/>
    <w:basedOn w:val="Normal"/>
    <w:link w:val="DebateUnderlineBoldCharChar"/>
    <w:rsid w:val="006C65F9"/>
    <w:pPr>
      <w:jc w:val="both"/>
    </w:pPr>
    <w:rPr>
      <w:rFonts w:ascii="Georgia" w:eastAsia="Times New Roman" w:hAnsi="Georgia"/>
      <w:b/>
      <w:u w:val="thick"/>
    </w:rPr>
  </w:style>
  <w:style w:type="character" w:customStyle="1" w:styleId="DebateUnderlineBoldCharChar">
    <w:name w:val="Debate Underline Bold Char Char"/>
    <w:link w:val="DebateUnderlineBoldChar"/>
    <w:rsid w:val="006C65F9"/>
    <w:rPr>
      <w:rFonts w:ascii="Georgia" w:eastAsia="Times New Roman" w:hAnsi="Georgia"/>
      <w:b/>
      <w:sz w:val="22"/>
      <w:u w:val="thick"/>
    </w:rPr>
  </w:style>
  <w:style w:type="character" w:customStyle="1" w:styleId="bloctitlesChar">
    <w:name w:val="bloc titles Char"/>
    <w:link w:val="bloctitles"/>
    <w:rsid w:val="006C65F9"/>
    <w:rPr>
      <w:rFonts w:ascii="Calibri" w:eastAsia="Malgun Gothic" w:hAnsi="Calibri" w:cs="Arial"/>
      <w:b/>
      <w:kern w:val="32"/>
      <w:sz w:val="32"/>
      <w:szCs w:val="32"/>
      <w:u w:val="single"/>
    </w:rPr>
  </w:style>
  <w:style w:type="paragraph" w:customStyle="1" w:styleId="CiteSmallText">
    <w:name w:val="Cite Small Text"/>
    <w:basedOn w:val="Normal"/>
    <w:uiPriority w:val="99"/>
    <w:rsid w:val="006C65F9"/>
    <w:pPr>
      <w:widowControl w:val="0"/>
      <w:spacing w:after="200"/>
    </w:pPr>
    <w:rPr>
      <w:rFonts w:ascii="Helvetica Neue" w:hAnsi="Helvetica Neue"/>
      <w:b/>
      <w:sz w:val="18"/>
    </w:rPr>
  </w:style>
  <w:style w:type="character" w:customStyle="1" w:styleId="3TagCite">
    <w:name w:val="3 Tag/Cite"/>
    <w:rsid w:val="006C65F9"/>
    <w:rPr>
      <w:rFonts w:ascii="Times New Roman" w:hAnsi="Times New Roman"/>
      <w:b/>
    </w:rPr>
  </w:style>
  <w:style w:type="character" w:customStyle="1" w:styleId="4Qualifications">
    <w:name w:val="4 Qualifications"/>
    <w:rsid w:val="006C65F9"/>
    <w:rPr>
      <w:rFonts w:ascii="Times New Roman" w:hAnsi="Times New Roman"/>
      <w:sz w:val="19"/>
    </w:rPr>
  </w:style>
  <w:style w:type="character" w:customStyle="1" w:styleId="6Underlined">
    <w:name w:val="6 Underlined"/>
    <w:rsid w:val="006C65F9"/>
    <w:rPr>
      <w:rFonts w:ascii="Times New Roman" w:hAnsi="Times New Roman"/>
      <w:b/>
      <w:sz w:val="21"/>
      <w:u w:val="single"/>
    </w:rPr>
  </w:style>
  <w:style w:type="paragraph" w:customStyle="1" w:styleId="Cards1CharChar">
    <w:name w:val="Cards1 Char Char"/>
    <w:basedOn w:val="Normal"/>
    <w:link w:val="Cards1CharCharChar"/>
    <w:rsid w:val="006C65F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C65F9"/>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C65F9"/>
    <w:rPr>
      <w:rFonts w:asciiTheme="minorHAnsi" w:hAnsiTheme="minorHAnsi"/>
      <w:sz w:val="24"/>
      <w:u w:val="single"/>
    </w:rPr>
  </w:style>
  <w:style w:type="character" w:customStyle="1" w:styleId="CitesCharCharChar">
    <w:name w:val="Cites Char Char Char"/>
    <w:rsid w:val="006C65F9"/>
    <w:rPr>
      <w:rFonts w:ascii="Times New Roman" w:eastAsia="Times New Roman" w:hAnsi="Times New Roman" w:cs="Times New Roman"/>
      <w:sz w:val="20"/>
      <w:szCs w:val="24"/>
    </w:rPr>
  </w:style>
  <w:style w:type="character" w:customStyle="1" w:styleId="nohighlighting">
    <w:name w:val="no highlighting"/>
    <w:rsid w:val="006C65F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C65F9"/>
    <w:rPr>
      <w:rFonts w:ascii="Cambria" w:hAnsi="Cambria" w:hint="default"/>
      <w:sz w:val="21"/>
      <w:u w:val="single"/>
    </w:rPr>
  </w:style>
  <w:style w:type="paragraph" w:customStyle="1" w:styleId="Swag">
    <w:name w:val="Swag"/>
    <w:basedOn w:val="Normal"/>
    <w:link w:val="SwagChar"/>
    <w:qFormat/>
    <w:rsid w:val="006C65F9"/>
    <w:rPr>
      <w:rFonts w:ascii="Georgia" w:hAnsi="Georgia"/>
      <w:color w:val="0000FF"/>
      <w:sz w:val="12"/>
      <w:u w:val="single"/>
    </w:rPr>
  </w:style>
  <w:style w:type="character" w:customStyle="1" w:styleId="SwagChar">
    <w:name w:val="Swag Char"/>
    <w:link w:val="Swag"/>
    <w:rsid w:val="006C65F9"/>
    <w:rPr>
      <w:rFonts w:ascii="Georgia" w:hAnsi="Georgia"/>
      <w:color w:val="0000FF"/>
      <w:sz w:val="12"/>
      <w:u w:val="single"/>
    </w:rPr>
  </w:style>
  <w:style w:type="paragraph" w:customStyle="1" w:styleId="StyleUnderlineTimesNewRoman1">
    <w:name w:val="Style Underline + Times New Roman1"/>
    <w:link w:val="StyleUnderlineTimesNewRoman1Char"/>
    <w:rsid w:val="006C65F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C65F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C65F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C65F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C65F9"/>
    <w:rPr>
      <w:rFonts w:eastAsia="MS Mincho"/>
    </w:rPr>
  </w:style>
  <w:style w:type="character" w:customStyle="1" w:styleId="StyleStyleCardTextLeft-075Right0Char">
    <w:name w:val="Style Style Card Text + Left:  -0.75&quot; + Right:  0&quot; Char"/>
    <w:link w:val="StyleStyleCardTextLeft-075Right0"/>
    <w:rsid w:val="006C65F9"/>
    <w:rPr>
      <w:rFonts w:ascii="Calibri" w:eastAsia="MS Mincho" w:hAnsi="Calibri"/>
      <w:sz w:val="22"/>
    </w:rPr>
  </w:style>
  <w:style w:type="character" w:customStyle="1" w:styleId="CharChar61">
    <w:name w:val="Char Char61"/>
    <w:rsid w:val="006C65F9"/>
    <w:rPr>
      <w:rFonts w:cs="Arial"/>
      <w:bCs/>
      <w:sz w:val="16"/>
      <w:szCs w:val="26"/>
      <w:lang w:val="en-US" w:eastAsia="en-US" w:bidi="ar-SA"/>
    </w:rPr>
  </w:style>
  <w:style w:type="character" w:customStyle="1" w:styleId="ListBulletChar">
    <w:name w:val="List Bullet Char"/>
    <w:link w:val="ListBullet"/>
    <w:uiPriority w:val="99"/>
    <w:rsid w:val="006C65F9"/>
    <w:rPr>
      <w:rFonts w:ascii="Calibri" w:eastAsia="Calibri" w:hAnsi="Calibri"/>
      <w:sz w:val="22"/>
    </w:rPr>
  </w:style>
  <w:style w:type="paragraph" w:customStyle="1" w:styleId="subhead10">
    <w:name w:val="subhead1"/>
    <w:basedOn w:val="Normal"/>
    <w:uiPriority w:val="99"/>
    <w:rsid w:val="006C65F9"/>
    <w:pPr>
      <w:spacing w:before="100" w:beforeAutospacing="1" w:after="100" w:afterAutospacing="1"/>
    </w:pPr>
    <w:rPr>
      <w:rFonts w:ascii="Georgia" w:eastAsia="Times New Roman" w:hAnsi="Georgia"/>
      <w:sz w:val="24"/>
    </w:rPr>
  </w:style>
  <w:style w:type="character" w:customStyle="1" w:styleId="styledate0">
    <w:name w:val="styledate"/>
    <w:rsid w:val="006C65F9"/>
  </w:style>
  <w:style w:type="character" w:customStyle="1" w:styleId="BoldandUnderlineChar1">
    <w:name w:val="Bold and Underline Char1"/>
    <w:rsid w:val="006C65F9"/>
    <w:rPr>
      <w:b/>
      <w:szCs w:val="24"/>
      <w:u w:val="single"/>
      <w:lang w:val="en-US" w:eastAsia="en-US" w:bidi="ar-SA"/>
    </w:rPr>
  </w:style>
  <w:style w:type="character" w:customStyle="1" w:styleId="BoldandUnderlineChar1Char2">
    <w:name w:val="Bold and Underline Char1 Char2"/>
    <w:rsid w:val="006C65F9"/>
    <w:rPr>
      <w:b/>
      <w:szCs w:val="24"/>
      <w:u w:val="single"/>
      <w:lang w:val="en-US" w:eastAsia="en-US" w:bidi="ar-SA"/>
    </w:rPr>
  </w:style>
  <w:style w:type="character" w:customStyle="1" w:styleId="BoldandUnderlineCharChar1">
    <w:name w:val="Bold and Underline Char Char1"/>
    <w:rsid w:val="006C65F9"/>
    <w:rPr>
      <w:b/>
      <w:szCs w:val="24"/>
      <w:u w:val="single"/>
      <w:lang w:val="en-US" w:eastAsia="en-US" w:bidi="ar-SA"/>
    </w:rPr>
  </w:style>
  <w:style w:type="character" w:customStyle="1" w:styleId="BoldandUnderlineChar6">
    <w:name w:val="Bold and Underline Char6"/>
    <w:rsid w:val="006C65F9"/>
    <w:rPr>
      <w:b/>
      <w:szCs w:val="24"/>
      <w:u w:val="single"/>
      <w:lang w:val="en-US" w:eastAsia="en-US" w:bidi="ar-SA"/>
    </w:rPr>
  </w:style>
  <w:style w:type="paragraph" w:customStyle="1" w:styleId="abstract">
    <w:name w:val="abstract"/>
    <w:basedOn w:val="Normal"/>
    <w:uiPriority w:val="99"/>
    <w:rsid w:val="006C65F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C65F9"/>
    <w:rPr>
      <w:rFonts w:ascii="Georgia" w:eastAsia="Times New Roman" w:hAnsi="Georgia"/>
      <w:b/>
      <w:bCs/>
      <w:u w:val="single"/>
    </w:rPr>
  </w:style>
  <w:style w:type="character" w:customStyle="1" w:styleId="StyleUnderlineChar11ptBold2Char">
    <w:name w:val="Style Underline Char + 11 pt Bold2 Char"/>
    <w:link w:val="StyleUnderlineChar11ptBold2"/>
    <w:rsid w:val="006C65F9"/>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C65F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C65F9"/>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C65F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C65F9"/>
    <w:rPr>
      <w:rFonts w:ascii="Georgia" w:eastAsia="Times New Roman" w:hAnsi="Georgia"/>
      <w:sz w:val="22"/>
      <w:u w:val="single"/>
    </w:rPr>
  </w:style>
  <w:style w:type="character" w:customStyle="1" w:styleId="style13">
    <w:name w:val="style1"/>
    <w:rsid w:val="006C65F9"/>
  </w:style>
  <w:style w:type="character" w:customStyle="1" w:styleId="pmtermsel">
    <w:name w:val="pmtermsel"/>
    <w:rsid w:val="006C65F9"/>
  </w:style>
  <w:style w:type="character" w:customStyle="1" w:styleId="showipapr">
    <w:name w:val="show_ipapr"/>
    <w:rsid w:val="006C65F9"/>
  </w:style>
  <w:style w:type="character" w:customStyle="1" w:styleId="dnindex">
    <w:name w:val="dnindex"/>
    <w:rsid w:val="006C65F9"/>
  </w:style>
  <w:style w:type="character" w:customStyle="1" w:styleId="23">
    <w:name w:val="23"/>
    <w:rsid w:val="006C65F9"/>
    <w:rPr>
      <w:rFonts w:ascii="Times New Roman" w:hAnsi="Times New Roman" w:cs="Arial"/>
      <w:bCs/>
      <w:sz w:val="20"/>
      <w:u w:val="single"/>
      <w:lang w:val="en-US" w:eastAsia="en-US" w:bidi="ar-SA"/>
    </w:rPr>
  </w:style>
  <w:style w:type="character" w:customStyle="1" w:styleId="33">
    <w:name w:val="33"/>
    <w:rsid w:val="006C65F9"/>
    <w:rPr>
      <w:rFonts w:ascii="Times New Roman" w:hAnsi="Times New Roman" w:cs="Arial"/>
      <w:b/>
      <w:bCs/>
      <w:sz w:val="20"/>
      <w:u w:val="single"/>
      <w:lang w:val="en-US" w:eastAsia="en-US" w:bidi="ar-SA"/>
    </w:rPr>
  </w:style>
  <w:style w:type="character" w:customStyle="1" w:styleId="55">
    <w:name w:val="55"/>
    <w:rsid w:val="006C65F9"/>
    <w:rPr>
      <w:rFonts w:cs="Arial"/>
      <w:bCs/>
      <w:sz w:val="20"/>
      <w:u w:val="single"/>
      <w:lang w:val="en-US" w:eastAsia="en-US" w:bidi="ar-SA"/>
    </w:rPr>
  </w:style>
  <w:style w:type="character" w:customStyle="1" w:styleId="authoraffil">
    <w:name w:val="authoraffil"/>
    <w:rsid w:val="006C65F9"/>
  </w:style>
  <w:style w:type="character" w:customStyle="1" w:styleId="CharChar8">
    <w:name w:val="Char Char8"/>
    <w:rsid w:val="006C65F9"/>
    <w:rPr>
      <w:rFonts w:ascii="Georgia" w:eastAsia="Times New Roman" w:hAnsi="Georgia"/>
      <w:b/>
      <w:bCs/>
      <w:sz w:val="30"/>
      <w:szCs w:val="28"/>
      <w:u w:val="single"/>
    </w:rPr>
  </w:style>
  <w:style w:type="character" w:customStyle="1" w:styleId="FontStyle13">
    <w:name w:val="Font Style13"/>
    <w:uiPriority w:val="99"/>
    <w:rsid w:val="006C65F9"/>
    <w:rPr>
      <w:rFonts w:ascii="Constantia" w:hAnsi="Constantia" w:cs="Constantia"/>
      <w:sz w:val="18"/>
      <w:szCs w:val="18"/>
    </w:rPr>
  </w:style>
  <w:style w:type="character" w:customStyle="1" w:styleId="TagsCharCharCharChar">
    <w:name w:val="Tags Char Char Char Char"/>
    <w:rsid w:val="006C65F9"/>
    <w:rPr>
      <w:rFonts w:ascii="Times New Roman" w:eastAsia="Times New Roman" w:hAnsi="Times New Roman" w:cs="Times New Roman"/>
      <w:b/>
      <w:sz w:val="24"/>
      <w:szCs w:val="24"/>
    </w:rPr>
  </w:style>
  <w:style w:type="character" w:customStyle="1" w:styleId="Citation1Char">
    <w:name w:val="Citation1 Char"/>
    <w:link w:val="Citation10"/>
    <w:locked/>
    <w:rsid w:val="006C65F9"/>
    <w:rPr>
      <w:rFonts w:ascii="Georgia" w:hAnsi="Georgia"/>
      <w:b/>
      <w:u w:val="single"/>
    </w:rPr>
  </w:style>
  <w:style w:type="paragraph" w:customStyle="1" w:styleId="Citation10">
    <w:name w:val="Citation1"/>
    <w:basedOn w:val="Normal"/>
    <w:link w:val="Citation1Char"/>
    <w:qFormat/>
    <w:rsid w:val="006C65F9"/>
    <w:rPr>
      <w:rFonts w:ascii="Georgia" w:hAnsi="Georgia"/>
      <w:b/>
      <w:sz w:val="24"/>
      <w:u w:val="single"/>
    </w:rPr>
  </w:style>
  <w:style w:type="character" w:customStyle="1" w:styleId="TaglineChar">
    <w:name w:val="Tagline Char"/>
    <w:link w:val="Tagline2"/>
    <w:locked/>
    <w:rsid w:val="006C65F9"/>
    <w:rPr>
      <w:rFonts w:ascii="Georgia" w:hAnsi="Georgia"/>
      <w:b/>
    </w:rPr>
  </w:style>
  <w:style w:type="paragraph" w:customStyle="1" w:styleId="Tagline2">
    <w:name w:val="Tagline"/>
    <w:basedOn w:val="Normal"/>
    <w:link w:val="TaglineChar"/>
    <w:qFormat/>
    <w:rsid w:val="006C65F9"/>
    <w:rPr>
      <w:rFonts w:ascii="Georgia" w:hAnsi="Georgia"/>
      <w:b/>
      <w:sz w:val="24"/>
    </w:rPr>
  </w:style>
  <w:style w:type="paragraph" w:customStyle="1" w:styleId="StyleLeft021">
    <w:name w:val="Style Left:  0.2&quot;1"/>
    <w:basedOn w:val="Normal"/>
    <w:uiPriority w:val="99"/>
    <w:rsid w:val="006C65F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C65F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C65F9"/>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C65F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C65F9"/>
    <w:rPr>
      <w:rFonts w:ascii="Georgia" w:eastAsia="Times New Roman" w:hAnsi="Georgia"/>
      <w:sz w:val="22"/>
      <w:u w:val="single"/>
      <w:bdr w:val="single" w:sz="4" w:space="0" w:color="auto"/>
    </w:rPr>
  </w:style>
  <w:style w:type="character" w:customStyle="1" w:styleId="boldcitationChar">
    <w:name w:val="bold citation Char"/>
    <w:rsid w:val="006C65F9"/>
    <w:rPr>
      <w:rFonts w:ascii="Arial" w:hAnsi="Arial"/>
      <w:b/>
      <w:sz w:val="28"/>
      <w:szCs w:val="24"/>
      <w:u w:val="thick"/>
      <w:lang w:val="en-US" w:eastAsia="en-US" w:bidi="ar-SA"/>
    </w:rPr>
  </w:style>
  <w:style w:type="paragraph" w:customStyle="1" w:styleId="BlockTitle20">
    <w:name w:val="Block Title #2"/>
    <w:basedOn w:val="Normal"/>
    <w:uiPriority w:val="99"/>
    <w:rsid w:val="006C65F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C65F9"/>
    <w:rPr>
      <w:rFonts w:ascii="Georgia" w:hAnsi="Georgia"/>
      <w:b/>
    </w:rPr>
  </w:style>
  <w:style w:type="character" w:customStyle="1" w:styleId="BoldunderlineChar3">
    <w:name w:val="Bold/underline Char"/>
    <w:rsid w:val="006C65F9"/>
    <w:rPr>
      <w:rFonts w:eastAsia="SimSun"/>
      <w:b/>
      <w:noProof w:val="0"/>
      <w:sz w:val="24"/>
      <w:szCs w:val="24"/>
      <w:u w:val="single"/>
      <w:lang w:val="en-US" w:eastAsia="zh-CN" w:bidi="ar-SA"/>
    </w:rPr>
  </w:style>
  <w:style w:type="character" w:customStyle="1" w:styleId="underlinetextchar0">
    <w:name w:val="underlinetextchar"/>
    <w:rsid w:val="006C65F9"/>
  </w:style>
  <w:style w:type="character" w:customStyle="1" w:styleId="boldciteChar1">
    <w:name w:val="bold cite Char1"/>
    <w:rsid w:val="006C65F9"/>
    <w:rPr>
      <w:b/>
      <w:sz w:val="28"/>
      <w:u w:val="thick" w:color="000000"/>
    </w:rPr>
  </w:style>
  <w:style w:type="character" w:customStyle="1" w:styleId="tagCharCharChar1">
    <w:name w:val="tag Char Char Char1"/>
    <w:rsid w:val="006C65F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C65F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C65F9"/>
    <w:rPr>
      <w:rFonts w:ascii="Times New Roman" w:hAnsi="Times New Roman" w:cs="Times New Roman"/>
      <w:sz w:val="18"/>
      <w:szCs w:val="18"/>
    </w:rPr>
  </w:style>
  <w:style w:type="character" w:customStyle="1" w:styleId="bylines">
    <w:name w:val="bylines"/>
    <w:basedOn w:val="DefaultParagraphFont"/>
    <w:rsid w:val="006C65F9"/>
  </w:style>
  <w:style w:type="character" w:customStyle="1" w:styleId="StyleStyleBoldUnderlineUnderlineIntenseEmphasis1apple-style-2">
    <w:name w:val="Style Style Bold UnderlineUnderlineIntense Emphasis1apple-style-...2"/>
    <w:basedOn w:val="DefaultParagraphFont"/>
    <w:rsid w:val="006C65F9"/>
    <w:rPr>
      <w:b w:val="0"/>
      <w:bCs/>
      <w:sz w:val="22"/>
      <w:u w:val="single"/>
    </w:rPr>
  </w:style>
  <w:style w:type="character" w:customStyle="1" w:styleId="FontStyle57">
    <w:name w:val="Font Style57"/>
    <w:rsid w:val="006C65F9"/>
    <w:rPr>
      <w:rFonts w:ascii="Georgia" w:hAnsi="Georgia" w:cs="Georgia"/>
      <w:b/>
      <w:bCs/>
      <w:sz w:val="14"/>
      <w:szCs w:val="14"/>
    </w:rPr>
  </w:style>
  <w:style w:type="character" w:customStyle="1" w:styleId="FontStyle89">
    <w:name w:val="Font Style89"/>
    <w:rsid w:val="006C65F9"/>
    <w:rPr>
      <w:rFonts w:ascii="Times New Roman" w:hAnsi="Times New Roman" w:cs="Times New Roman"/>
      <w:b/>
      <w:bCs/>
      <w:smallCaps/>
      <w:spacing w:val="40"/>
      <w:sz w:val="16"/>
      <w:szCs w:val="16"/>
    </w:rPr>
  </w:style>
  <w:style w:type="character" w:customStyle="1" w:styleId="style3Char0">
    <w:name w:val="style 3 Char"/>
    <w:rsid w:val="006C65F9"/>
    <w:rPr>
      <w:sz w:val="18"/>
      <w:szCs w:val="24"/>
      <w:lang w:val="en-US" w:eastAsia="en-US" w:bidi="ar-SA"/>
    </w:rPr>
  </w:style>
  <w:style w:type="paragraph" w:customStyle="1" w:styleId="003Cite">
    <w:name w:val="003Cite"/>
    <w:basedOn w:val="Normal"/>
    <w:qFormat/>
    <w:rsid w:val="006C65F9"/>
    <w:rPr>
      <w:rFonts w:eastAsia="Calibri"/>
      <w:sz w:val="16"/>
      <w:szCs w:val="16"/>
    </w:rPr>
  </w:style>
  <w:style w:type="paragraph" w:customStyle="1" w:styleId="NormalBold">
    <w:name w:val="Normal + Bold"/>
    <w:aliases w:val="Double Underline"/>
    <w:basedOn w:val="Normal"/>
    <w:link w:val="NormalBoldChar"/>
    <w:rsid w:val="006C65F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C65F9"/>
    <w:rPr>
      <w:rFonts w:ascii="Georgia" w:hAnsi="Georgia"/>
      <w:b/>
      <w:color w:val="000000"/>
      <w:sz w:val="22"/>
      <w:u w:val="single"/>
    </w:rPr>
  </w:style>
  <w:style w:type="character" w:customStyle="1" w:styleId="BlockHeadingsChar1">
    <w:name w:val="Block Headings Char1"/>
    <w:rsid w:val="006C65F9"/>
    <w:rPr>
      <w:b/>
      <w:caps/>
    </w:rPr>
  </w:style>
  <w:style w:type="character" w:customStyle="1" w:styleId="FontStyle170">
    <w:name w:val="Font Style170"/>
    <w:uiPriority w:val="99"/>
    <w:rsid w:val="006C65F9"/>
    <w:rPr>
      <w:rFonts w:ascii="Bookman Old Style" w:hAnsi="Bookman Old Style" w:cs="Bookman Old Style"/>
      <w:sz w:val="16"/>
      <w:szCs w:val="16"/>
    </w:rPr>
  </w:style>
  <w:style w:type="character" w:customStyle="1" w:styleId="FontStyle17">
    <w:name w:val="Font Style17"/>
    <w:uiPriority w:val="99"/>
    <w:rsid w:val="006C65F9"/>
    <w:rPr>
      <w:rFonts w:ascii="Book Antiqua" w:hAnsi="Book Antiqua" w:cs="Book Antiqua"/>
      <w:i/>
      <w:iCs/>
      <w:spacing w:val="10"/>
      <w:sz w:val="22"/>
      <w:szCs w:val="22"/>
    </w:rPr>
  </w:style>
  <w:style w:type="paragraph" w:customStyle="1" w:styleId="cardbody0">
    <w:name w:val="cardbody"/>
    <w:basedOn w:val="Normal"/>
    <w:rsid w:val="006C65F9"/>
    <w:pPr>
      <w:spacing w:before="100" w:beforeAutospacing="1" w:after="100" w:afterAutospacing="1"/>
    </w:pPr>
  </w:style>
  <w:style w:type="paragraph" w:customStyle="1" w:styleId="vd">
    <w:name w:val="vd"/>
    <w:basedOn w:val="Normal"/>
    <w:rsid w:val="006C65F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bbc.com/news/science-environment-47607696" TargetMode="External"/><Relationship Id="rId39" Type="http://schemas.openxmlformats.org/officeDocument/2006/relationships/hyperlink" Target="https://solarsystem.nasa.gov/missions/hayabusa/in-depth/" TargetMode="External"/><Relationship Id="rId21" Type="http://schemas.openxmlformats.org/officeDocument/2006/relationships/hyperlink" Target="https://www.express.co.uk/news/world/1273890/Kim-Jong-un-dead-North-Korea-nuclear-weapon-news-latest-death-US" TargetMode="External"/><Relationship Id="rId34" Type="http://schemas.openxmlformats.org/officeDocument/2006/relationships/hyperlink" Target="https://academic.oup.com/astrogeo/article/50/1/1.18/201316" TargetMode="External"/><Relationship Id="rId42" Type="http://schemas.openxmlformats.org/officeDocument/2006/relationships/hyperlink" Target="https://theconversation.com/mining-asteroids-could-unlock-untold-wealth-heres-how-to-get-started-95675"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cneos.jpl.nasa.gov/firebal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security.org/space/world/japan/warning.htm" TargetMode="External"/><Relationship Id="rId24" Type="http://schemas.openxmlformats.org/officeDocument/2006/relationships/hyperlink" Target="http://www.michaeldello.com/asteroids-comets-space-weapons/" TargetMode="External"/><Relationship Id="rId32" Type="http://schemas.openxmlformats.org/officeDocument/2006/relationships/hyperlink" Target="http://www.bbc.com/earth/story/20160706-in-siberia-in-1908-a-huge-explosion-came-out-of-nowhere" TargetMode="External"/><Relationship Id="rId37" Type="http://schemas.openxmlformats.org/officeDocument/2006/relationships/hyperlink" Target="https://cneos.jpl.nasa.gov/news/2008tc3.html" TargetMode="External"/><Relationship Id="rId40" Type="http://schemas.openxmlformats.org/officeDocument/2006/relationships/hyperlink" Target="http://www.hayabusa2.jaxa.jp/en/" TargetMode="External"/><Relationship Id="rId45"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hyperlink" Target="https://www.hou.usra.edu/meetings/lpsc2019/" TargetMode="External"/><Relationship Id="rId36" Type="http://schemas.openxmlformats.org/officeDocument/2006/relationships/hyperlink" Target="https://cneos.jpl.nasa.gov/ca/" TargetMode="Externa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31" Type="http://schemas.openxmlformats.org/officeDocument/2006/relationships/hyperlink" Target="https://theconversation.com/how-the-dinosaurs-went-extinct-asteroid-collision-triggered-potentially-deadly-volcanic-eruptions-112134" TargetMode="External"/><Relationship Id="rId44" Type="http://schemas.openxmlformats.org/officeDocument/2006/relationships/hyperlink" Target="https://www.gwern.net/docs/philosophy/ethics/2007-greene.pdf" TargetMode="External"/><Relationship Id="rId4" Type="http://schemas.openxmlformats.org/officeDocument/2006/relationships/customXml" Target="../customXml/item4.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s://www.theguardian.com/world/2013/feb/15/hundreds-injured-meteorite-russian-city-chelyabinsk" TargetMode="External"/><Relationship Id="rId30" Type="http://schemas.openxmlformats.org/officeDocument/2006/relationships/hyperlink" Target="https://theconversation.com/target-earth-how-asteroids-made-an-impact-on-australia-92836" TargetMode="External"/><Relationship Id="rId35" Type="http://schemas.openxmlformats.org/officeDocument/2006/relationships/hyperlink" Target="https://cneos.jpl.nasa.gov/stats/totals.html" TargetMode="External"/><Relationship Id="rId43" Type="http://schemas.openxmlformats.org/officeDocument/2006/relationships/hyperlink" Target="http://www.tandfonline.com/doi/pdf/10.1080/00455091.2016.1278150?needAccess=tru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theconversation.com/explainer-why-meteors-light-up-the-night-sky-35754" TargetMode="External"/><Relationship Id="rId33" Type="http://schemas.openxmlformats.org/officeDocument/2006/relationships/hyperlink" Target="https://earthsky.org/space/meteor-asteroid-chelyabinsk-russia-feb-15-2013" TargetMode="External"/><Relationship Id="rId38" Type="http://schemas.openxmlformats.org/officeDocument/2006/relationships/hyperlink" Target="https://spaceguardcentre.com/what-are-neos/finding-and-observing-asteroids/" TargetMode="External"/><Relationship Id="rId46" Type="http://schemas.openxmlformats.org/officeDocument/2006/relationships/fontTable" Target="fontTable.xml"/><Relationship Id="rId20" Type="http://schemas.openxmlformats.org/officeDocument/2006/relationships/hyperlink" Target="https://apnews.com/f5d302ae65b03838173e40848223b771" TargetMode="External"/><Relationship Id="rId41" Type="http://schemas.openxmlformats.org/officeDocument/2006/relationships/hyperlink" Target="https://www.asteroidmissio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15312</Words>
  <Characters>87285</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2022-04-23T17:02:00Z</dcterms:created>
  <dcterms:modified xsi:type="dcterms:W3CDTF">2022-04-23T19:37:00Z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