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D4DFE" w14:textId="77777777" w:rsidR="003963DF" w:rsidRDefault="003963DF" w:rsidP="003963DF">
      <w:pPr>
        <w:pStyle w:val="Heading2"/>
      </w:pPr>
      <w:r>
        <w:t>1AC – King RR</w:t>
      </w:r>
    </w:p>
    <w:p w14:paraId="1F35E5F6" w14:textId="77777777" w:rsidR="003963DF" w:rsidRDefault="003963DF" w:rsidP="003963DF">
      <w:pPr>
        <w:pStyle w:val="Heading4"/>
      </w:pPr>
      <w:r>
        <w:t>Plan: Private entities ought to restrict asteroid mining involving artificial asteroid capture.</w:t>
      </w:r>
    </w:p>
    <w:p w14:paraId="71C3DC4A" w14:textId="77777777" w:rsidR="003963DF" w:rsidRPr="00657732" w:rsidRDefault="003963DF" w:rsidP="003963DF">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01E6FF7E" w14:textId="77777777" w:rsidR="003963DF" w:rsidRPr="00657732" w:rsidRDefault="003963DF" w:rsidP="003963DF">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15E43AF3" w14:textId="77777777" w:rsidR="003963DF" w:rsidRDefault="003963DF" w:rsidP="003963DF">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6FB63C44" w14:textId="77777777" w:rsidR="003963DF" w:rsidRPr="00657732" w:rsidRDefault="003963DF" w:rsidP="003963DF">
      <w:pPr>
        <w:pStyle w:val="Heading4"/>
      </w:pPr>
      <w:r>
        <w:t xml:space="preserve">2] </w:t>
      </w:r>
      <w:r w:rsidRPr="00657732">
        <w:t xml:space="preserve">Dangerous mining greatly increases the risk of space debris. </w:t>
      </w:r>
    </w:p>
    <w:p w14:paraId="3D32F231" w14:textId="77777777" w:rsidR="003963DF" w:rsidRPr="00657732" w:rsidRDefault="003963DF" w:rsidP="003963DF">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66821472" w14:textId="77777777" w:rsidR="003963DF" w:rsidRPr="00657732" w:rsidRDefault="003963DF" w:rsidP="003963DF">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275740AB" w14:textId="77777777" w:rsidR="003963DF" w:rsidRPr="00657732" w:rsidRDefault="003963DF" w:rsidP="003963DF">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59589F22" w14:textId="77777777" w:rsidR="003963DF" w:rsidRPr="00657732" w:rsidRDefault="003963DF" w:rsidP="003963DF">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37DDD257" w14:textId="77777777" w:rsidR="003963DF" w:rsidRPr="00657732" w:rsidRDefault="003963DF" w:rsidP="003963DF">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53DB182A" w14:textId="77777777" w:rsidR="003963DF" w:rsidRPr="00657732" w:rsidRDefault="003963DF" w:rsidP="003963DF">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173AE4D1" w14:textId="77777777" w:rsidR="003963DF" w:rsidRPr="00657732" w:rsidRDefault="003963DF" w:rsidP="003963DF">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4968EC6F" w14:textId="77777777" w:rsidR="003963DF" w:rsidRPr="00657732" w:rsidRDefault="003963DF" w:rsidP="003963DF">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5943353D" w14:textId="77777777" w:rsidR="003963DF" w:rsidRPr="00657732" w:rsidRDefault="003963DF" w:rsidP="003963DF">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025E59FA" w14:textId="77777777" w:rsidR="003963DF" w:rsidRPr="00657732" w:rsidRDefault="003963DF" w:rsidP="003963DF">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78AE861D" w14:textId="77777777" w:rsidR="003963DF" w:rsidRDefault="003963DF" w:rsidP="003963DF">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5A5BEC83" w14:textId="77777777" w:rsidR="003963DF" w:rsidRDefault="003963DF" w:rsidP="003963DF">
      <w:pPr>
        <w:pStyle w:val="Heading4"/>
      </w:pPr>
      <w:r>
        <w:t>6] AAC involves intentional relocation</w:t>
      </w:r>
    </w:p>
    <w:p w14:paraId="138D569A" w14:textId="77777777" w:rsidR="003963DF" w:rsidRDefault="003963DF" w:rsidP="003963DF">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304012D6" w14:textId="77777777" w:rsidR="003963DF" w:rsidRPr="00465DA2" w:rsidRDefault="003963DF" w:rsidP="003963DF">
      <w:pPr>
        <w:rPr>
          <w:u w:val="single"/>
        </w:rPr>
      </w:pPr>
      <w:r w:rsidRPr="00465DA2">
        <w:rPr>
          <w:u w:val="single"/>
        </w:rPr>
        <w:t>Can you push an asteroid?</w:t>
      </w:r>
    </w:p>
    <w:p w14:paraId="251F5AC2" w14:textId="77777777" w:rsidR="003963DF" w:rsidRPr="008D64CC" w:rsidRDefault="003963DF" w:rsidP="003963DF">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3EE9951A" w14:textId="77777777" w:rsidR="003963DF" w:rsidRPr="00657732" w:rsidRDefault="003963DF" w:rsidP="003963DF">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2209CB02" w14:textId="77777777" w:rsidR="003963DF" w:rsidRPr="00657732" w:rsidRDefault="003963DF" w:rsidP="003963DF">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CBDC6EB" w14:textId="77777777" w:rsidR="003963DF" w:rsidRPr="00657732" w:rsidRDefault="003963DF" w:rsidP="003963DF">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785123E" w14:textId="77777777" w:rsidR="003963DF" w:rsidRPr="00657732" w:rsidRDefault="003963DF" w:rsidP="003963DF">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719AB84" w14:textId="77777777" w:rsidR="003963DF" w:rsidRPr="00657732" w:rsidRDefault="003963DF" w:rsidP="003963DF">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ED5BC60" w14:textId="77777777" w:rsidR="003963DF" w:rsidRPr="00657732" w:rsidRDefault="003963DF" w:rsidP="003963DF">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38A8650D" w14:textId="77777777" w:rsidR="003963DF" w:rsidRPr="00657732" w:rsidRDefault="003963DF" w:rsidP="003963DF">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2F3963B6" w14:textId="77777777" w:rsidR="003963DF" w:rsidRPr="00657732" w:rsidRDefault="003963DF" w:rsidP="003963DF">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47B31B9A" w14:textId="77777777" w:rsidR="003963DF" w:rsidRPr="00657732" w:rsidRDefault="003963DF" w:rsidP="003963DF">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3D36BEA8" w14:textId="77777777" w:rsidR="003963DF" w:rsidRPr="00657732" w:rsidRDefault="003963DF" w:rsidP="003963DF">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783D1975" w14:textId="77777777" w:rsidR="003963DF" w:rsidRPr="00657732" w:rsidRDefault="003963DF" w:rsidP="003963DF">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5B0682F5" w14:textId="77777777" w:rsidR="003963DF" w:rsidRPr="00657732" w:rsidRDefault="003963DF" w:rsidP="003963DF">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23DAC8BF" w14:textId="77777777" w:rsidR="003963DF" w:rsidRPr="00657732" w:rsidRDefault="003963DF" w:rsidP="003963DF">
      <w:pPr>
        <w:rPr>
          <w:sz w:val="16"/>
        </w:rPr>
      </w:pPr>
      <w:r w:rsidRPr="00657732">
        <w:rPr>
          <w:sz w:val="16"/>
        </w:rPr>
        <w:t>Privatization and industry</w:t>
      </w:r>
    </w:p>
    <w:p w14:paraId="1B5415C4" w14:textId="77777777" w:rsidR="003963DF" w:rsidRPr="00657732" w:rsidRDefault="003963DF" w:rsidP="003963DF">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03D3B388" w14:textId="77777777" w:rsidR="003963DF" w:rsidRPr="00657732" w:rsidRDefault="003963DF" w:rsidP="003963DF">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B9B2C24" w14:textId="77777777" w:rsidR="003963DF" w:rsidRPr="00657732" w:rsidRDefault="003963DF" w:rsidP="003963DF">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3AF942B6" w14:textId="77777777" w:rsidR="003963DF" w:rsidRPr="00657732" w:rsidRDefault="003963DF" w:rsidP="003963DF">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07810DAC" w14:textId="77777777" w:rsidR="003963DF" w:rsidRPr="00657732" w:rsidRDefault="003963DF" w:rsidP="003963DF">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7CF632E2" w14:textId="77777777" w:rsidR="003963DF" w:rsidRPr="00657732" w:rsidRDefault="003963DF" w:rsidP="003963DF">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0C0AF92C" w14:textId="77777777" w:rsidR="003963DF" w:rsidRPr="00657732" w:rsidRDefault="003963DF" w:rsidP="003963DF">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1C05C436" w14:textId="77777777" w:rsidR="003963DF" w:rsidRPr="00657732" w:rsidRDefault="003963DF" w:rsidP="003963DF">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2444FA13" w14:textId="77777777" w:rsidR="003963DF" w:rsidRPr="00657732" w:rsidRDefault="003963DF" w:rsidP="003963DF">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053A760F" w14:textId="77777777" w:rsidR="003963DF" w:rsidRPr="00657732" w:rsidRDefault="003963DF" w:rsidP="003963DF">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2ECFD80B" w14:textId="77777777" w:rsidR="003963DF" w:rsidRPr="006177B2" w:rsidRDefault="003963DF" w:rsidP="003963DF">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769FF97B" w14:textId="77777777" w:rsidR="003963DF" w:rsidRPr="00657732" w:rsidRDefault="003963DF" w:rsidP="003963DF">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7232DB91" w14:textId="77777777" w:rsidR="003963DF" w:rsidRPr="00657732" w:rsidRDefault="003963DF" w:rsidP="003963DF">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241E3B7E" w14:textId="77777777" w:rsidR="003963DF" w:rsidRPr="00657732" w:rsidRDefault="003963DF" w:rsidP="003963DF">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36DD2751" w14:textId="77777777" w:rsidR="003963DF" w:rsidRPr="00657732" w:rsidRDefault="003963DF" w:rsidP="003963DF">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5D3A2065" w14:textId="77777777" w:rsidR="003963DF" w:rsidRPr="00657732" w:rsidRDefault="003963DF" w:rsidP="003963DF">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19F9B7F5" w14:textId="77777777" w:rsidR="003963DF" w:rsidRPr="00657732" w:rsidRDefault="003963DF" w:rsidP="003963DF">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1C12EFBF" w14:textId="77777777" w:rsidR="003963DF" w:rsidRPr="00657732" w:rsidRDefault="003963DF" w:rsidP="003963DF">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1D843FA4" w14:textId="77777777" w:rsidR="003963DF" w:rsidRPr="00657732" w:rsidRDefault="003963DF" w:rsidP="003963DF">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758A3477" w14:textId="77777777" w:rsidR="003963DF" w:rsidRPr="00657732" w:rsidRDefault="003963DF" w:rsidP="003963DF">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520BBAC8" w14:textId="77777777" w:rsidR="003963DF" w:rsidRPr="00657732" w:rsidRDefault="003963DF" w:rsidP="003963DF">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270966BF" w14:textId="77777777" w:rsidR="003963DF" w:rsidRPr="00657732" w:rsidRDefault="003963DF" w:rsidP="003963DF">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2EB769EE" w14:textId="77777777" w:rsidR="003963DF" w:rsidRPr="00657732" w:rsidRDefault="003963DF" w:rsidP="003963DF">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4D67A04F" w14:textId="77777777" w:rsidR="003963DF" w:rsidRPr="00657732" w:rsidRDefault="003963DF" w:rsidP="003963DF">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B7DD02B" w14:textId="77777777" w:rsidR="003963DF" w:rsidRPr="00657732" w:rsidRDefault="003963DF" w:rsidP="003963DF">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44A7B074" w14:textId="77777777" w:rsidR="003963DF" w:rsidRPr="00657732" w:rsidRDefault="003963DF" w:rsidP="003963DF">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702919C5" w14:textId="77777777" w:rsidR="003963DF" w:rsidRPr="00657732" w:rsidRDefault="003963DF" w:rsidP="003963DF">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3CE8D47" w14:textId="77777777" w:rsidR="003963DF" w:rsidRPr="00657732" w:rsidRDefault="003963DF" w:rsidP="003963DF">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560EE097" w14:textId="77777777" w:rsidR="003963DF" w:rsidRPr="00657732" w:rsidRDefault="003963DF" w:rsidP="003963DF">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13CAEE2E" w14:textId="77777777" w:rsidR="003963DF" w:rsidRDefault="003963DF" w:rsidP="003963DF">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6B200EB5" w14:textId="77777777" w:rsidR="003963DF" w:rsidRPr="00BD594A" w:rsidRDefault="003963DF" w:rsidP="003963DF">
      <w:pPr>
        <w:pStyle w:val="Heading4"/>
      </w:pPr>
      <w:r>
        <w:t xml:space="preserve">14] detection fails </w:t>
      </w:r>
    </w:p>
    <w:p w14:paraId="47E13834" w14:textId="77777777" w:rsidR="003963DF" w:rsidRPr="00BD594A" w:rsidRDefault="003963DF" w:rsidP="003963DF">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263605DF" w14:textId="77777777" w:rsidR="003963DF" w:rsidRPr="00A11EBE" w:rsidRDefault="003963DF" w:rsidP="003963DF">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018C13D5" w14:textId="77777777" w:rsidR="003963DF" w:rsidRDefault="003963DF" w:rsidP="003963DF">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75E1815B" w14:textId="77777777" w:rsidR="003963DF" w:rsidRPr="00F71A71" w:rsidRDefault="003963DF" w:rsidP="003963DF">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672C7BFD" w14:textId="77777777" w:rsidR="003963DF" w:rsidRPr="00D15D08" w:rsidRDefault="003963DF" w:rsidP="003963DF">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309D8EEC" w14:textId="77777777" w:rsidR="003963DF" w:rsidRPr="00D15D08" w:rsidRDefault="003963DF" w:rsidP="003963DF">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2780D0CC" w14:textId="77777777" w:rsidR="003963DF" w:rsidRPr="00D15D08" w:rsidRDefault="003963DF" w:rsidP="003963DF">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13D6EC84" w14:textId="77777777" w:rsidR="003963DF" w:rsidRPr="00D15D08" w:rsidRDefault="003963DF" w:rsidP="003963DF">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373C4597" w14:textId="77777777" w:rsidR="003963DF" w:rsidRDefault="003963DF" w:rsidP="003963DF">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1E469031" w14:textId="77777777" w:rsidR="003963DF" w:rsidRPr="00657732" w:rsidRDefault="003963DF" w:rsidP="003963DF">
      <w:pPr>
        <w:pStyle w:val="Heading4"/>
      </w:pPr>
      <w:r>
        <w:t xml:space="preserve">16] </w:t>
      </w:r>
      <w:r w:rsidRPr="00657732">
        <w:t>Debris increase causes premium spikes</w:t>
      </w:r>
    </w:p>
    <w:p w14:paraId="14167594" w14:textId="77777777" w:rsidR="003963DF" w:rsidRPr="00657732" w:rsidRDefault="003963DF" w:rsidP="003963DF">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3CA97712" w14:textId="77777777" w:rsidR="003963DF" w:rsidRPr="000C6FDA" w:rsidRDefault="003963DF" w:rsidP="003963DF">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4C49D23E" w14:textId="77777777" w:rsidR="003963DF" w:rsidRPr="00657732" w:rsidRDefault="003963DF" w:rsidP="003963DF">
      <w:pPr>
        <w:pStyle w:val="Heading4"/>
      </w:pPr>
      <w:r>
        <w:t xml:space="preserve">17] </w:t>
      </w:r>
      <w:r w:rsidRPr="00657732">
        <w:t>Turns the commercial sector</w:t>
      </w:r>
    </w:p>
    <w:p w14:paraId="47137328" w14:textId="77777777" w:rsidR="003963DF" w:rsidRPr="00657732" w:rsidRDefault="003963DF" w:rsidP="003963DF">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5035AF2E" w14:textId="77777777" w:rsidR="003963DF" w:rsidRPr="00907DA3" w:rsidRDefault="003963DF" w:rsidP="003963DF">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368E55E6" w14:textId="77777777" w:rsidR="003963DF" w:rsidRDefault="003963DF" w:rsidP="003963DF">
      <w:pPr>
        <w:pStyle w:val="Heading4"/>
      </w:pPr>
      <w:r>
        <w:t xml:space="preserve">18] Motive exists </w:t>
      </w:r>
    </w:p>
    <w:p w14:paraId="0D821866" w14:textId="77777777" w:rsidR="003963DF" w:rsidRDefault="003963DF" w:rsidP="003963DF">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52EEAB3D" w14:textId="77777777" w:rsidR="003963DF" w:rsidRDefault="003963DF" w:rsidP="003963DF">
      <w:pPr>
        <w:contextualSpacing/>
        <w:rPr>
          <w:sz w:val="16"/>
        </w:rPr>
      </w:pPr>
    </w:p>
    <w:p w14:paraId="292C271E" w14:textId="77777777" w:rsidR="003963DF" w:rsidRPr="009A5560" w:rsidRDefault="003963DF" w:rsidP="003963DF">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1DE56937" w14:textId="77777777" w:rsidR="003963DF" w:rsidRDefault="003963DF" w:rsidP="003963DF">
      <w:pPr>
        <w:contextualSpacing/>
        <w:rPr>
          <w:szCs w:val="22"/>
        </w:rPr>
      </w:pPr>
    </w:p>
    <w:p w14:paraId="0502291E" w14:textId="77777777" w:rsidR="003963DF" w:rsidRPr="009A5560" w:rsidRDefault="003963DF" w:rsidP="003963DF">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3EF017F9" w14:textId="77777777" w:rsidR="003963DF" w:rsidRDefault="003963DF" w:rsidP="003963DF">
      <w:pPr>
        <w:contextualSpacing/>
        <w:rPr>
          <w:szCs w:val="22"/>
        </w:rPr>
      </w:pPr>
    </w:p>
    <w:p w14:paraId="1BD48E84" w14:textId="77777777" w:rsidR="003963DF" w:rsidRDefault="003963DF" w:rsidP="003963DF">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46C1660" w14:textId="77777777" w:rsidR="003963DF" w:rsidRDefault="003963DF" w:rsidP="003963DF">
      <w:pPr>
        <w:contextualSpacing/>
        <w:rPr>
          <w:szCs w:val="22"/>
        </w:rPr>
      </w:pPr>
    </w:p>
    <w:p w14:paraId="01A3321A" w14:textId="77777777" w:rsidR="003963DF" w:rsidRPr="002A549E" w:rsidRDefault="003963DF" w:rsidP="003963DF">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6CC5BF06" w14:textId="77777777" w:rsidR="003963DF" w:rsidRDefault="003963DF" w:rsidP="003963DF">
      <w:pPr>
        <w:contextualSpacing/>
        <w:rPr>
          <w:szCs w:val="22"/>
        </w:rPr>
      </w:pPr>
    </w:p>
    <w:p w14:paraId="793E3021" w14:textId="77777777" w:rsidR="003963DF" w:rsidRPr="002A549E" w:rsidRDefault="003963DF" w:rsidP="003963DF">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61C95D65" w14:textId="77777777" w:rsidR="003963DF" w:rsidRDefault="003963DF" w:rsidP="003963DF">
      <w:pPr>
        <w:contextualSpacing/>
        <w:rPr>
          <w:szCs w:val="22"/>
        </w:rPr>
      </w:pPr>
    </w:p>
    <w:p w14:paraId="0510CBD4" w14:textId="77777777" w:rsidR="003963DF" w:rsidRDefault="003963DF" w:rsidP="003963DF">
      <w:pPr>
        <w:contextualSpacing/>
        <w:rPr>
          <w:sz w:val="16"/>
        </w:rPr>
      </w:pPr>
    </w:p>
    <w:p w14:paraId="70683936" w14:textId="77777777" w:rsidR="003963DF" w:rsidRDefault="003963DF" w:rsidP="003963DF">
      <w:pPr>
        <w:pStyle w:val="Heading3"/>
        <w:rPr>
          <w:rFonts w:cs="Arial"/>
        </w:rPr>
      </w:pPr>
      <w:r>
        <w:rPr>
          <w:rFonts w:cs="Arial"/>
        </w:rPr>
        <w:t>Framing</w:t>
      </w:r>
    </w:p>
    <w:p w14:paraId="6967CB78" w14:textId="77777777" w:rsidR="003963DF" w:rsidRPr="00C7794F" w:rsidRDefault="003963DF" w:rsidP="003963DF">
      <w:pPr>
        <w:pStyle w:val="Heading4"/>
        <w:rPr>
          <w:rFonts w:cs="Calibri"/>
        </w:rPr>
      </w:pPr>
      <w:r>
        <w:rPr>
          <w:rFonts w:cs="Calibri"/>
        </w:rPr>
        <w:t>T</w:t>
      </w:r>
      <w:r w:rsidRPr="00C7794F">
        <w:rPr>
          <w:rFonts w:cs="Calibri"/>
        </w:rPr>
        <w:t>he standard is maximizing expected wellbeing</w:t>
      </w:r>
    </w:p>
    <w:p w14:paraId="4DF5A85D" w14:textId="77777777" w:rsidR="003963DF" w:rsidRPr="00C7794F" w:rsidRDefault="003963DF" w:rsidP="003963DF">
      <w:pPr>
        <w:pStyle w:val="Heading4"/>
        <w:rPr>
          <w:rFonts w:cs="Calibri"/>
        </w:rPr>
      </w:pPr>
      <w:r w:rsidRPr="00C7794F">
        <w:rPr>
          <w:rFonts w:cs="Calibri"/>
        </w:rPr>
        <w:t>Independently:</w:t>
      </w:r>
    </w:p>
    <w:p w14:paraId="6448D598" w14:textId="77777777" w:rsidR="003963DF" w:rsidRPr="00730CE9" w:rsidRDefault="003963DF" w:rsidP="003963DF">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593711F1" w14:textId="77777777" w:rsidR="003963DF" w:rsidRPr="00AE4834" w:rsidRDefault="003963DF" w:rsidP="003963DF">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0B82FB5" w14:textId="77777777" w:rsidR="003963DF" w:rsidRDefault="003963DF" w:rsidP="003963DF">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50AEE79" w14:textId="77777777" w:rsidR="003963DF" w:rsidRPr="00DF4A11" w:rsidRDefault="003963DF" w:rsidP="003963DF">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2F6B68E2" w14:textId="77777777" w:rsidR="003963DF" w:rsidRDefault="003963DF" w:rsidP="003963DF">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6A3602C" w14:textId="77777777" w:rsidR="003963DF" w:rsidRPr="00A73F6D" w:rsidRDefault="003963DF" w:rsidP="003963DF">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4AD4910" w14:textId="77777777" w:rsidR="003963DF" w:rsidRPr="008A2B5C" w:rsidRDefault="003963DF" w:rsidP="003963DF">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6D88C76" w14:textId="77777777" w:rsidR="003963DF" w:rsidRPr="00C7794F" w:rsidRDefault="003963DF" w:rsidP="003963DF">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C912D56" w14:textId="77777777" w:rsidR="003963DF" w:rsidRPr="00C7794F" w:rsidRDefault="003963DF" w:rsidP="003963DF">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2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28850500" w14:textId="77777777" w:rsidR="003963DF" w:rsidRPr="00C7794F" w:rsidRDefault="003963DF" w:rsidP="003963DF">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121D92CA" w14:textId="77777777" w:rsidR="003963DF" w:rsidRPr="00C7794F" w:rsidRDefault="003963DF" w:rsidP="003963DF">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395154B" w14:textId="77777777" w:rsidR="003963DF" w:rsidRPr="00C7794F" w:rsidRDefault="003963DF" w:rsidP="003963DF">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595EA3C7" w14:textId="77777777" w:rsidR="003963DF" w:rsidRDefault="003963DF" w:rsidP="003963DF">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3C9F71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6"/>
  </w:num>
  <w:num w:numId="15">
    <w:abstractNumId w:val="33"/>
  </w:num>
  <w:num w:numId="16">
    <w:abstractNumId w:val="27"/>
  </w:num>
  <w:num w:numId="17">
    <w:abstractNumId w:val="34"/>
  </w:num>
  <w:num w:numId="18">
    <w:abstractNumId w:val="19"/>
  </w:num>
  <w:num w:numId="19">
    <w:abstractNumId w:val="12"/>
  </w:num>
  <w:num w:numId="20">
    <w:abstractNumId w:val="13"/>
  </w:num>
  <w:num w:numId="21">
    <w:abstractNumId w:val="42"/>
  </w:num>
  <w:num w:numId="22">
    <w:abstractNumId w:val="11"/>
  </w:num>
  <w:num w:numId="23">
    <w:abstractNumId w:val="20"/>
  </w:num>
  <w:num w:numId="24">
    <w:abstractNumId w:val="24"/>
  </w:num>
  <w:num w:numId="25">
    <w:abstractNumId w:val="26"/>
  </w:num>
  <w:num w:numId="26">
    <w:abstractNumId w:val="37"/>
  </w:num>
  <w:num w:numId="27">
    <w:abstractNumId w:val="40"/>
  </w:num>
  <w:num w:numId="28">
    <w:abstractNumId w:val="16"/>
  </w:num>
  <w:num w:numId="29">
    <w:abstractNumId w:val="17"/>
  </w:num>
  <w:num w:numId="30">
    <w:abstractNumId w:val="25"/>
  </w:num>
  <w:num w:numId="31">
    <w:abstractNumId w:val="38"/>
  </w:num>
  <w:num w:numId="32">
    <w:abstractNumId w:val="18"/>
  </w:num>
  <w:num w:numId="33">
    <w:abstractNumId w:val="41"/>
  </w:num>
  <w:num w:numId="34">
    <w:abstractNumId w:val="35"/>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3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63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DF"/>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84264"/>
  <w14:defaultImageDpi w14:val="300"/>
  <w15:docId w15:val="{1B8A759D-C0E6-2045-8AEA-3CC2D8D71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63DF"/>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3963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963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963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963D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3963D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963D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963D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963D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963D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96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3D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3963DF"/>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3963D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963D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963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63D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3963D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963D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963D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3963DF"/>
    <w:rPr>
      <w:color w:val="auto"/>
      <w:u w:val="none"/>
    </w:rPr>
  </w:style>
  <w:style w:type="paragraph" w:styleId="DocumentMap">
    <w:name w:val="Document Map"/>
    <w:basedOn w:val="Normal"/>
    <w:link w:val="DocumentMapChar"/>
    <w:uiPriority w:val="99"/>
    <w:unhideWhenUsed/>
    <w:rsid w:val="003963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963DF"/>
    <w:rPr>
      <w:rFonts w:ascii="Lucida Grande" w:hAnsi="Lucida Grande" w:cs="Lucida Grande"/>
    </w:rPr>
  </w:style>
  <w:style w:type="character" w:customStyle="1" w:styleId="Heading5Char">
    <w:name w:val="Heading 5 Char"/>
    <w:basedOn w:val="DefaultParagraphFont"/>
    <w:link w:val="Heading5"/>
    <w:rsid w:val="003963D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3963DF"/>
    <w:rPr>
      <w:rFonts w:ascii="Cambria" w:eastAsia="Times New Roman" w:hAnsi="Cambria"/>
      <w:b/>
      <w:bCs/>
      <w:i/>
      <w:iCs/>
      <w:sz w:val="20"/>
      <w:lang w:bidi="en-US"/>
    </w:rPr>
  </w:style>
  <w:style w:type="character" w:customStyle="1" w:styleId="Heading7Char">
    <w:name w:val="Heading 7 Char"/>
    <w:basedOn w:val="DefaultParagraphFont"/>
    <w:link w:val="Heading7"/>
    <w:rsid w:val="003963D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963D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963DF"/>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3963D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963DF"/>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963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963DF"/>
    <w:pPr>
      <w:ind w:left="720"/>
      <w:contextualSpacing/>
    </w:pPr>
  </w:style>
  <w:style w:type="paragraph" w:styleId="BalloonText">
    <w:name w:val="Balloon Text"/>
    <w:basedOn w:val="Normal"/>
    <w:link w:val="BalloonTextChar"/>
    <w:uiPriority w:val="99"/>
    <w:unhideWhenUsed/>
    <w:qFormat/>
    <w:rsid w:val="003963D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3963DF"/>
    <w:rPr>
      <w:rFonts w:ascii="Times New Roman" w:hAnsi="Times New Roman" w:cs="Times New Roman"/>
      <w:sz w:val="18"/>
      <w:szCs w:val="18"/>
    </w:rPr>
  </w:style>
  <w:style w:type="paragraph" w:customStyle="1" w:styleId="textbold">
    <w:name w:val="text bold"/>
    <w:basedOn w:val="Normal"/>
    <w:autoRedefine/>
    <w:uiPriority w:val="20"/>
    <w:qFormat/>
    <w:rsid w:val="003963DF"/>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963DF"/>
    <w:rPr>
      <w:sz w:val="22"/>
      <w:u w:val="single"/>
    </w:rPr>
  </w:style>
  <w:style w:type="paragraph" w:customStyle="1" w:styleId="Analytic">
    <w:name w:val="Analytic"/>
    <w:basedOn w:val="Heading4"/>
    <w:link w:val="AnalyticChar"/>
    <w:uiPriority w:val="4"/>
    <w:qFormat/>
    <w:rsid w:val="003963DF"/>
    <w:pPr>
      <w:outlineLvl w:val="9"/>
    </w:pPr>
  </w:style>
  <w:style w:type="character" w:customStyle="1" w:styleId="AnalyticChar">
    <w:name w:val="Analytic Char"/>
    <w:basedOn w:val="DefaultParagraphFont"/>
    <w:link w:val="Analytic"/>
    <w:uiPriority w:val="4"/>
    <w:rsid w:val="003963DF"/>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3963DF"/>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3963DF"/>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3963DF"/>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3963DF"/>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3963DF"/>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963DF"/>
    <w:rPr>
      <w:rFonts w:ascii="Calibri" w:hAnsi="Calibri"/>
      <w:b/>
      <w:sz w:val="26"/>
    </w:rPr>
  </w:style>
  <w:style w:type="character" w:customStyle="1" w:styleId="Heading4Char3">
    <w:name w:val="Heading 4 Char3"/>
    <w:aliases w:val="Tag Char3,heading 2 Char3,Heading 2 Char2 Char Char1,Heading 2 Char1 Char Char Char1,ta Char"/>
    <w:rsid w:val="003963DF"/>
    <w:rPr>
      <w:rFonts w:ascii="Calibri" w:hAnsi="Calibri"/>
      <w:b/>
      <w:sz w:val="26"/>
    </w:rPr>
  </w:style>
  <w:style w:type="character" w:customStyle="1" w:styleId="UnderlineBold">
    <w:name w:val="Underline + Bold"/>
    <w:uiPriority w:val="1"/>
    <w:qFormat/>
    <w:rsid w:val="003963DF"/>
    <w:rPr>
      <w:rFonts w:ascii="Georgia" w:hAnsi="Georgia"/>
      <w:b w:val="0"/>
      <w:bCs w:val="0"/>
      <w:sz w:val="22"/>
      <w:u w:val="single"/>
    </w:rPr>
  </w:style>
  <w:style w:type="paragraph" w:customStyle="1" w:styleId="underlined">
    <w:name w:val="underlined"/>
    <w:next w:val="Normal"/>
    <w:link w:val="underlinedChar"/>
    <w:autoRedefine/>
    <w:qFormat/>
    <w:rsid w:val="003963DF"/>
    <w:pPr>
      <w:contextualSpacing/>
    </w:pPr>
    <w:rPr>
      <w:rFonts w:ascii="Times New Roman" w:eastAsia="Malgun Gothic" w:hAnsi="Times New Roman" w:cs="Times New Roman"/>
      <w:u w:val="single"/>
    </w:rPr>
  </w:style>
  <w:style w:type="character" w:customStyle="1" w:styleId="underlinedChar">
    <w:name w:val="underlined Char"/>
    <w:link w:val="underlined"/>
    <w:rsid w:val="003963DF"/>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963DF"/>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3963DF"/>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3963DF"/>
    <w:rPr>
      <w:rFonts w:ascii="Times New Roman" w:eastAsia="Calibri" w:hAnsi="Times New Roman"/>
      <w:u w:val="single"/>
      <w:lang w:val="x-none"/>
    </w:rPr>
  </w:style>
  <w:style w:type="paragraph" w:customStyle="1" w:styleId="Analytics">
    <w:name w:val="Analytics"/>
    <w:basedOn w:val="Heading4"/>
    <w:link w:val="AnalyticsChar"/>
    <w:qFormat/>
    <w:rsid w:val="003963DF"/>
    <w:rPr>
      <w:bCs w:val="0"/>
      <w:szCs w:val="22"/>
    </w:rPr>
  </w:style>
  <w:style w:type="character" w:customStyle="1" w:styleId="AnalyticsChar">
    <w:name w:val="Analytics Char"/>
    <w:basedOn w:val="DefaultParagraphFont"/>
    <w:link w:val="Analytics"/>
    <w:rsid w:val="003963DF"/>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3963DF"/>
    <w:rPr>
      <w:rFonts w:cs="Arial"/>
      <w:b/>
      <w:bCs/>
      <w:iCs/>
      <w:szCs w:val="28"/>
      <w:lang w:val="en-US" w:eastAsia="en-US" w:bidi="ar-SA"/>
    </w:rPr>
  </w:style>
  <w:style w:type="numbering" w:customStyle="1" w:styleId="NoList1">
    <w:name w:val="No List1"/>
    <w:next w:val="NoList"/>
    <w:semiHidden/>
    <w:unhideWhenUsed/>
    <w:rsid w:val="003963DF"/>
  </w:style>
  <w:style w:type="character" w:customStyle="1" w:styleId="underline">
    <w:name w:val="underline"/>
    <w:basedOn w:val="DefaultParagraphFont"/>
    <w:qFormat/>
    <w:locked/>
    <w:rsid w:val="003963DF"/>
    <w:rPr>
      <w:rFonts w:ascii="Times New Roman" w:hAnsi="Times New Roman" w:cs="Times New Roman" w:hint="default"/>
      <w:u w:val="single"/>
    </w:rPr>
  </w:style>
  <w:style w:type="character" w:customStyle="1" w:styleId="Style11ptUnderline">
    <w:name w:val="Style 11 pt Underline"/>
    <w:basedOn w:val="DefaultParagraphFont"/>
    <w:qFormat/>
    <w:rsid w:val="003963DF"/>
    <w:rPr>
      <w:sz w:val="20"/>
      <w:u w:val="single"/>
    </w:rPr>
  </w:style>
  <w:style w:type="character" w:customStyle="1" w:styleId="Style11pt">
    <w:name w:val="Style 11 pt"/>
    <w:basedOn w:val="DefaultParagraphFont"/>
    <w:qFormat/>
    <w:rsid w:val="003963DF"/>
    <w:rPr>
      <w:sz w:val="20"/>
    </w:rPr>
  </w:style>
  <w:style w:type="character" w:customStyle="1" w:styleId="Style1Char1">
    <w:name w:val="Style1 Char1"/>
    <w:basedOn w:val="DefaultParagraphFont"/>
    <w:qFormat/>
    <w:rsid w:val="003963DF"/>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3963DF"/>
    <w:rPr>
      <w:sz w:val="18"/>
      <w:szCs w:val="18"/>
    </w:rPr>
  </w:style>
  <w:style w:type="paragraph" w:styleId="CommentText">
    <w:name w:val="annotation text"/>
    <w:basedOn w:val="Normal"/>
    <w:link w:val="CommentTextChar"/>
    <w:uiPriority w:val="99"/>
    <w:unhideWhenUsed/>
    <w:rsid w:val="003963DF"/>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3963DF"/>
    <w:rPr>
      <w:rFonts w:ascii="Times New Roman" w:hAnsi="Times New Roman"/>
    </w:rPr>
  </w:style>
  <w:style w:type="paragraph" w:styleId="CommentSubject">
    <w:name w:val="annotation subject"/>
    <w:basedOn w:val="CommentText"/>
    <w:next w:val="CommentText"/>
    <w:link w:val="CommentSubjectChar"/>
    <w:unhideWhenUsed/>
    <w:rsid w:val="003963DF"/>
    <w:rPr>
      <w:b/>
      <w:bCs/>
      <w:sz w:val="20"/>
      <w:szCs w:val="20"/>
    </w:rPr>
  </w:style>
  <w:style w:type="character" w:customStyle="1" w:styleId="CommentSubjectChar">
    <w:name w:val="Comment Subject Char"/>
    <w:basedOn w:val="CommentTextChar"/>
    <w:link w:val="CommentSubject"/>
    <w:rsid w:val="003963DF"/>
    <w:rPr>
      <w:rFonts w:ascii="Times New Roman" w:hAnsi="Times New Roman"/>
      <w:b/>
      <w:bCs/>
      <w:sz w:val="20"/>
      <w:szCs w:val="20"/>
    </w:rPr>
  </w:style>
  <w:style w:type="character" w:customStyle="1" w:styleId="cardChar">
    <w:name w:val="card Char"/>
    <w:aliases w:val="Bold Cite Char Char,Speed Cite Char"/>
    <w:link w:val="card"/>
    <w:qFormat/>
    <w:rsid w:val="003963DF"/>
    <w:rPr>
      <w:rFonts w:ascii="Times New Roman" w:hAnsi="Times New Roman"/>
      <w:sz w:val="16"/>
    </w:rPr>
  </w:style>
  <w:style w:type="character" w:customStyle="1" w:styleId="StyleDate">
    <w:name w:val="Style Date"/>
    <w:aliases w:val="Author"/>
    <w:qFormat/>
    <w:rsid w:val="003963DF"/>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3963DF"/>
    <w:rPr>
      <w:b/>
      <w:bCs/>
    </w:rPr>
  </w:style>
  <w:style w:type="character" w:customStyle="1" w:styleId="apple-converted-space">
    <w:name w:val="apple-converted-space"/>
    <w:basedOn w:val="DefaultParagraphFont"/>
    <w:qFormat/>
    <w:rsid w:val="003963DF"/>
  </w:style>
  <w:style w:type="character" w:customStyle="1" w:styleId="st">
    <w:name w:val="st"/>
    <w:rsid w:val="003963DF"/>
  </w:style>
  <w:style w:type="character" w:customStyle="1" w:styleId="CharChar11">
    <w:name w:val="Char Char11"/>
    <w:rsid w:val="003963DF"/>
    <w:rPr>
      <w:rFonts w:cs="Arial"/>
      <w:bCs/>
      <w:szCs w:val="26"/>
      <w:u w:val="single"/>
      <w:lang w:val="en-US" w:eastAsia="en-US" w:bidi="ar-SA"/>
    </w:rPr>
  </w:style>
  <w:style w:type="character" w:customStyle="1" w:styleId="DebateHighlighted">
    <w:name w:val="Debate Highlighted"/>
    <w:basedOn w:val="DefaultParagraphFont"/>
    <w:qFormat/>
    <w:rsid w:val="003963DF"/>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3963DF"/>
    <w:rPr>
      <w:rFonts w:ascii="Times New Roman" w:eastAsia="MS Mincho" w:hAnsi="Times New Roman" w:cs="Times New Roman"/>
      <w:sz w:val="16"/>
    </w:rPr>
  </w:style>
  <w:style w:type="character" w:customStyle="1" w:styleId="Highlightedunderline">
    <w:name w:val="Highlighted underline"/>
    <w:qFormat/>
    <w:rsid w:val="003963DF"/>
    <w:rPr>
      <w:rFonts w:ascii="Times New Roman" w:hAnsi="Times New Roman"/>
      <w:sz w:val="20"/>
      <w:shd w:val="clear" w:color="auto" w:fill="C0C0C0"/>
    </w:rPr>
  </w:style>
  <w:style w:type="paragraph" w:customStyle="1" w:styleId="CITE">
    <w:name w:val="CITE"/>
    <w:basedOn w:val="Normal"/>
    <w:next w:val="Normal"/>
    <w:link w:val="CITEChar"/>
    <w:qFormat/>
    <w:rsid w:val="003963DF"/>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3963DF"/>
    <w:rPr>
      <w:rFonts w:ascii="Liberation Sans" w:hAnsi="Liberation Sans" w:cs="Georgia"/>
      <w:sz w:val="20"/>
      <w:szCs w:val="20"/>
      <w:u w:val="single"/>
    </w:rPr>
  </w:style>
  <w:style w:type="paragraph" w:customStyle="1" w:styleId="cardtext">
    <w:name w:val="card text"/>
    <w:basedOn w:val="Normal"/>
    <w:link w:val="cardtextChar"/>
    <w:qFormat/>
    <w:rsid w:val="003963DF"/>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3963DF"/>
    <w:rPr>
      <w:rFonts w:ascii="Georgia" w:eastAsia="Calibri" w:hAnsi="Georgia"/>
    </w:rPr>
  </w:style>
  <w:style w:type="character" w:customStyle="1" w:styleId="UnderlineBold0">
    <w:name w:val="Underline Bold"/>
    <w:basedOn w:val="DefaultParagraphFont"/>
    <w:uiPriority w:val="6"/>
    <w:qFormat/>
    <w:rsid w:val="003963DF"/>
    <w:rPr>
      <w:b/>
      <w:sz w:val="20"/>
      <w:u w:val="single"/>
    </w:rPr>
  </w:style>
  <w:style w:type="paragraph" w:styleId="BodyText">
    <w:name w:val="Body Text"/>
    <w:basedOn w:val="Normal"/>
    <w:link w:val="BodyTextChar"/>
    <w:uiPriority w:val="99"/>
    <w:unhideWhenUsed/>
    <w:qFormat/>
    <w:rsid w:val="003963DF"/>
    <w:pPr>
      <w:spacing w:after="120"/>
    </w:pPr>
  </w:style>
  <w:style w:type="character" w:customStyle="1" w:styleId="BodyTextChar">
    <w:name w:val="Body Text Char"/>
    <w:basedOn w:val="DefaultParagraphFont"/>
    <w:link w:val="BodyText"/>
    <w:uiPriority w:val="99"/>
    <w:qFormat/>
    <w:rsid w:val="003963DF"/>
    <w:rPr>
      <w:rFonts w:ascii="Calibri" w:hAnsi="Calibri"/>
      <w:sz w:val="22"/>
    </w:rPr>
  </w:style>
  <w:style w:type="paragraph" w:customStyle="1" w:styleId="UnderlinePara">
    <w:name w:val="Underline Para"/>
    <w:basedOn w:val="Normal"/>
    <w:uiPriority w:val="6"/>
    <w:qFormat/>
    <w:rsid w:val="003963DF"/>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3963DF"/>
  </w:style>
  <w:style w:type="paragraph" w:customStyle="1" w:styleId="tiny">
    <w:name w:val="tiny"/>
    <w:next w:val="Normal"/>
    <w:link w:val="tinyChar"/>
    <w:autoRedefine/>
    <w:qFormat/>
    <w:rsid w:val="003963DF"/>
    <w:pPr>
      <w:contextualSpacing/>
    </w:pPr>
    <w:rPr>
      <w:rFonts w:ascii="Times New Roman" w:eastAsia="Malgun Gothic" w:hAnsi="Times New Roman" w:cs="Times New Roman"/>
      <w:sz w:val="12"/>
    </w:rPr>
  </w:style>
  <w:style w:type="character" w:customStyle="1" w:styleId="tinyChar">
    <w:name w:val="tiny Char"/>
    <w:link w:val="tiny"/>
    <w:rsid w:val="003963DF"/>
    <w:rPr>
      <w:rFonts w:ascii="Times New Roman" w:eastAsia="Malgun Gothic" w:hAnsi="Times New Roman" w:cs="Times New Roman"/>
      <w:sz w:val="12"/>
    </w:rPr>
  </w:style>
  <w:style w:type="character" w:customStyle="1" w:styleId="DocumentMapChar1">
    <w:name w:val="Document Map Char1"/>
    <w:basedOn w:val="DefaultParagraphFont"/>
    <w:uiPriority w:val="99"/>
    <w:rsid w:val="003963DF"/>
    <w:rPr>
      <w:rFonts w:ascii="Segoe UI" w:hAnsi="Segoe UI" w:cs="Segoe UI"/>
      <w:sz w:val="16"/>
      <w:szCs w:val="16"/>
    </w:rPr>
  </w:style>
  <w:style w:type="character" w:customStyle="1" w:styleId="CommentSubjectChar1">
    <w:name w:val="Comment Subject Char1"/>
    <w:basedOn w:val="CommentTextChar"/>
    <w:uiPriority w:val="99"/>
    <w:semiHidden/>
    <w:rsid w:val="003963DF"/>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3963DF"/>
    <w:rPr>
      <w:rFonts w:ascii="Lucida Grande" w:eastAsiaTheme="minorHAnsi" w:hAnsi="Lucida Grande" w:cs="Lucida Grande"/>
      <w:sz w:val="18"/>
      <w:szCs w:val="18"/>
    </w:rPr>
  </w:style>
  <w:style w:type="character" w:customStyle="1" w:styleId="Style1Char">
    <w:name w:val="Style1 Char"/>
    <w:basedOn w:val="DefaultParagraphFont"/>
    <w:qFormat/>
    <w:rsid w:val="003963DF"/>
    <w:rPr>
      <w:rFonts w:eastAsia="SimSun"/>
      <w:sz w:val="20"/>
      <w:szCs w:val="24"/>
      <w:u w:val="single"/>
      <w:lang w:val="en-US" w:eastAsia="zh-CN" w:bidi="ar-SA"/>
    </w:rPr>
  </w:style>
  <w:style w:type="paragraph" w:customStyle="1" w:styleId="Tag2">
    <w:name w:val="Tag2"/>
    <w:basedOn w:val="Normal"/>
    <w:autoRedefine/>
    <w:qFormat/>
    <w:rsid w:val="003963DF"/>
    <w:rPr>
      <w:rFonts w:eastAsia="Calibri" w:cs="Arial"/>
      <w:b/>
    </w:rPr>
  </w:style>
  <w:style w:type="character" w:customStyle="1" w:styleId="CommentTextChar1">
    <w:name w:val="Comment Text Char1"/>
    <w:basedOn w:val="DefaultParagraphFont"/>
    <w:uiPriority w:val="99"/>
    <w:rsid w:val="003963DF"/>
    <w:rPr>
      <w:rFonts w:ascii="Calibri" w:hAnsi="Calibri"/>
    </w:rPr>
  </w:style>
  <w:style w:type="character" w:customStyle="1" w:styleId="apple-style-span">
    <w:name w:val="apple-style-span"/>
    <w:basedOn w:val="DefaultParagraphFont"/>
    <w:qFormat/>
    <w:rsid w:val="003963DF"/>
  </w:style>
  <w:style w:type="character" w:customStyle="1" w:styleId="FootnoteTextChar">
    <w:name w:val="Footnote Text Char"/>
    <w:basedOn w:val="DefaultParagraphFont"/>
    <w:link w:val="FootnoteText"/>
    <w:rsid w:val="003963DF"/>
    <w:rPr>
      <w:rFonts w:ascii="Calibri" w:hAnsi="Calibri"/>
    </w:rPr>
  </w:style>
  <w:style w:type="paragraph" w:styleId="FootnoteText">
    <w:name w:val="footnote text"/>
    <w:basedOn w:val="Normal"/>
    <w:link w:val="FootnoteTextChar"/>
    <w:unhideWhenUsed/>
    <w:qFormat/>
    <w:rsid w:val="003963DF"/>
    <w:pPr>
      <w:spacing w:after="0" w:line="240" w:lineRule="auto"/>
    </w:pPr>
    <w:rPr>
      <w:sz w:val="24"/>
    </w:rPr>
  </w:style>
  <w:style w:type="character" w:customStyle="1" w:styleId="FootnoteTextChar1">
    <w:name w:val="Footnote Text Char1"/>
    <w:basedOn w:val="DefaultParagraphFont"/>
    <w:rsid w:val="003963DF"/>
    <w:rPr>
      <w:rFonts w:ascii="Calibri" w:hAnsi="Calibri"/>
      <w:sz w:val="20"/>
      <w:szCs w:val="20"/>
    </w:rPr>
  </w:style>
  <w:style w:type="paragraph" w:customStyle="1" w:styleId="p">
    <w:name w:val="p"/>
    <w:basedOn w:val="Normal"/>
    <w:rsid w:val="003963DF"/>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3963DF"/>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3963DF"/>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3963DF"/>
    <w:rPr>
      <w:vertAlign w:val="superscript"/>
    </w:rPr>
  </w:style>
  <w:style w:type="paragraph" w:customStyle="1" w:styleId="para">
    <w:name w:val="para"/>
    <w:basedOn w:val="Normal"/>
    <w:rsid w:val="003963DF"/>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3963DF"/>
    <w:pPr>
      <w:spacing w:before="100" w:beforeAutospacing="1" w:after="100" w:afterAutospacing="1" w:line="240" w:lineRule="auto"/>
    </w:pPr>
    <w:rPr>
      <w:rFonts w:cs="Times New Roman"/>
    </w:rPr>
  </w:style>
  <w:style w:type="character" w:customStyle="1" w:styleId="vm-hook">
    <w:name w:val="vm-hook"/>
    <w:basedOn w:val="DefaultParagraphFont"/>
    <w:rsid w:val="003963DF"/>
  </w:style>
  <w:style w:type="character" w:customStyle="1" w:styleId="dfm-title">
    <w:name w:val="dfm-title"/>
    <w:basedOn w:val="DefaultParagraphFont"/>
    <w:rsid w:val="003963DF"/>
  </w:style>
  <w:style w:type="paragraph" w:customStyle="1" w:styleId="evidencetext">
    <w:name w:val="evidence text"/>
    <w:basedOn w:val="Normal"/>
    <w:link w:val="evidencetextChar1"/>
    <w:qFormat/>
    <w:rsid w:val="003963DF"/>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3963DF"/>
    <w:rPr>
      <w:rFonts w:ascii="Arial" w:hAnsi="Arial" w:cs="Arial"/>
      <w:color w:val="000000"/>
      <w:sz w:val="22"/>
      <w:lang w:val="x-none" w:eastAsia="x-none"/>
    </w:rPr>
  </w:style>
  <w:style w:type="paragraph" w:customStyle="1" w:styleId="CardIndented">
    <w:name w:val="Card (Indented)"/>
    <w:basedOn w:val="Normal"/>
    <w:link w:val="CardIndentedChar"/>
    <w:qFormat/>
    <w:rsid w:val="003963DF"/>
    <w:pPr>
      <w:spacing w:after="0" w:line="240" w:lineRule="auto"/>
      <w:ind w:left="288"/>
    </w:pPr>
    <w:rPr>
      <w:rFonts w:ascii="Arial" w:hAnsi="Arial" w:cs="Arial"/>
    </w:rPr>
  </w:style>
  <w:style w:type="paragraph" w:customStyle="1" w:styleId="Emphasize">
    <w:name w:val="Emphasize"/>
    <w:basedOn w:val="Normal"/>
    <w:uiPriority w:val="7"/>
    <w:qFormat/>
    <w:rsid w:val="003963D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3963DF"/>
    <w:rPr>
      <w:rFonts w:asciiTheme="minorHAnsi" w:hAnsiTheme="minorHAnsi"/>
      <w:sz w:val="22"/>
    </w:rPr>
  </w:style>
  <w:style w:type="character" w:customStyle="1" w:styleId="UnresolvedMention1">
    <w:name w:val="Unresolved Mention1"/>
    <w:basedOn w:val="DefaultParagraphFont"/>
    <w:uiPriority w:val="99"/>
    <w:unhideWhenUsed/>
    <w:rsid w:val="003963DF"/>
    <w:rPr>
      <w:color w:val="808080"/>
      <w:shd w:val="clear" w:color="auto" w:fill="E6E6E6"/>
    </w:rPr>
  </w:style>
  <w:style w:type="character" w:customStyle="1" w:styleId="BodyTextChar1">
    <w:name w:val="Body Text Char1"/>
    <w:aliases w:val="Very Small Text Char1"/>
    <w:basedOn w:val="DefaultParagraphFont"/>
    <w:uiPriority w:val="99"/>
    <w:rsid w:val="003963DF"/>
    <w:rPr>
      <w:rFonts w:ascii="Times New Roman" w:hAnsi="Times New Roman"/>
      <w:sz w:val="24"/>
    </w:rPr>
  </w:style>
  <w:style w:type="character" w:customStyle="1" w:styleId="UnresolvedMention2">
    <w:name w:val="Unresolved Mention2"/>
    <w:basedOn w:val="DefaultParagraphFont"/>
    <w:uiPriority w:val="99"/>
    <w:unhideWhenUsed/>
    <w:rsid w:val="003963DF"/>
    <w:rPr>
      <w:color w:val="808080"/>
      <w:shd w:val="clear" w:color="auto" w:fill="E6E6E6"/>
    </w:rPr>
  </w:style>
  <w:style w:type="character" w:customStyle="1" w:styleId="Author-Date">
    <w:name w:val="Author-Date"/>
    <w:qFormat/>
    <w:rsid w:val="003963DF"/>
    <w:rPr>
      <w:b/>
      <w:sz w:val="24"/>
    </w:rPr>
  </w:style>
  <w:style w:type="character" w:customStyle="1" w:styleId="ListLabel12">
    <w:name w:val="ListLabel 12"/>
    <w:qFormat/>
    <w:rsid w:val="003963DF"/>
    <w:rPr>
      <w:strike w:val="0"/>
      <w:dstrike w:val="0"/>
      <w:color w:val="000000"/>
      <w:spacing w:val="0"/>
      <w:w w:val="100"/>
      <w:sz w:val="16"/>
      <w:lang w:val="en-US"/>
    </w:rPr>
  </w:style>
  <w:style w:type="character" w:customStyle="1" w:styleId="ListLabel11">
    <w:name w:val="ListLabel 11"/>
    <w:qFormat/>
    <w:rsid w:val="003963DF"/>
    <w:rPr>
      <w:strike w:val="0"/>
      <w:dstrike w:val="0"/>
      <w:color w:val="000000"/>
      <w:spacing w:val="70"/>
      <w:w w:val="100"/>
      <w:sz w:val="16"/>
      <w:lang w:val="en-US"/>
    </w:rPr>
  </w:style>
  <w:style w:type="character" w:customStyle="1" w:styleId="ListLabel10">
    <w:name w:val="ListLabel 10"/>
    <w:qFormat/>
    <w:rsid w:val="003963DF"/>
    <w:rPr>
      <w:strike w:val="0"/>
      <w:dstrike w:val="0"/>
      <w:color w:val="000000"/>
      <w:spacing w:val="0"/>
      <w:w w:val="100"/>
      <w:sz w:val="18"/>
      <w:lang w:val="en-US"/>
    </w:rPr>
  </w:style>
  <w:style w:type="character" w:customStyle="1" w:styleId="ListLabel9">
    <w:name w:val="ListLabel 9"/>
    <w:qFormat/>
    <w:rsid w:val="003963DF"/>
    <w:rPr>
      <w:strike w:val="0"/>
      <w:dstrike w:val="0"/>
      <w:color w:val="000000"/>
      <w:spacing w:val="0"/>
      <w:w w:val="100"/>
      <w:sz w:val="21"/>
      <w:lang w:val="en-US"/>
    </w:rPr>
  </w:style>
  <w:style w:type="character" w:customStyle="1" w:styleId="ListLabel8">
    <w:name w:val="ListLabel 8"/>
    <w:qFormat/>
    <w:rsid w:val="003963DF"/>
    <w:rPr>
      <w:strike w:val="0"/>
      <w:dstrike w:val="0"/>
      <w:color w:val="000000"/>
      <w:spacing w:val="0"/>
      <w:w w:val="100"/>
      <w:sz w:val="20"/>
      <w:lang w:val="en-US"/>
    </w:rPr>
  </w:style>
  <w:style w:type="character" w:customStyle="1" w:styleId="ListLabel7">
    <w:name w:val="ListLabel 7"/>
    <w:qFormat/>
    <w:rsid w:val="003963DF"/>
    <w:rPr>
      <w:strike w:val="0"/>
      <w:dstrike w:val="0"/>
      <w:color w:val="000000"/>
      <w:spacing w:val="0"/>
      <w:w w:val="100"/>
      <w:sz w:val="20"/>
      <w:lang w:val="en-US"/>
    </w:rPr>
  </w:style>
  <w:style w:type="character" w:customStyle="1" w:styleId="ListLabel6">
    <w:name w:val="ListLabel 6"/>
    <w:qFormat/>
    <w:rsid w:val="003963DF"/>
    <w:rPr>
      <w:i/>
      <w:strike w:val="0"/>
      <w:dstrike w:val="0"/>
      <w:color w:val="000000"/>
      <w:spacing w:val="0"/>
      <w:w w:val="100"/>
      <w:sz w:val="20"/>
      <w:lang w:val="en-US"/>
    </w:rPr>
  </w:style>
  <w:style w:type="character" w:customStyle="1" w:styleId="ListLabel5">
    <w:name w:val="ListLabel 5"/>
    <w:qFormat/>
    <w:rsid w:val="003963DF"/>
    <w:rPr>
      <w:strike w:val="0"/>
      <w:dstrike w:val="0"/>
      <w:color w:val="000000"/>
      <w:spacing w:val="0"/>
      <w:w w:val="100"/>
      <w:sz w:val="20"/>
      <w:lang w:val="en-US"/>
    </w:rPr>
  </w:style>
  <w:style w:type="character" w:customStyle="1" w:styleId="ListLabel4">
    <w:name w:val="ListLabel 4"/>
    <w:qFormat/>
    <w:rsid w:val="003963DF"/>
    <w:rPr>
      <w:strike w:val="0"/>
      <w:dstrike w:val="0"/>
      <w:color w:val="000000"/>
      <w:spacing w:val="0"/>
      <w:w w:val="100"/>
      <w:sz w:val="19"/>
      <w:lang w:val="en-US"/>
    </w:rPr>
  </w:style>
  <w:style w:type="character" w:customStyle="1" w:styleId="ListLabel3">
    <w:name w:val="ListLabel 3"/>
    <w:qFormat/>
    <w:rsid w:val="003963DF"/>
    <w:rPr>
      <w:i/>
      <w:strike w:val="0"/>
      <w:dstrike w:val="0"/>
      <w:color w:val="000000"/>
      <w:spacing w:val="0"/>
      <w:w w:val="100"/>
      <w:sz w:val="20"/>
      <w:lang w:val="en-US"/>
    </w:rPr>
  </w:style>
  <w:style w:type="character" w:customStyle="1" w:styleId="ListLabel2">
    <w:name w:val="ListLabel 2"/>
    <w:qFormat/>
    <w:rsid w:val="003963DF"/>
    <w:rPr>
      <w:strike w:val="0"/>
      <w:dstrike w:val="0"/>
      <w:color w:val="000000"/>
      <w:spacing w:val="0"/>
      <w:w w:val="100"/>
      <w:sz w:val="20"/>
      <w:lang w:val="en-US"/>
    </w:rPr>
  </w:style>
  <w:style w:type="character" w:customStyle="1" w:styleId="ListLabel1">
    <w:name w:val="ListLabel 1"/>
    <w:qFormat/>
    <w:rsid w:val="003963DF"/>
    <w:rPr>
      <w:i/>
      <w:strike w:val="0"/>
      <w:dstrike w:val="0"/>
      <w:color w:val="000000"/>
      <w:spacing w:val="0"/>
      <w:w w:val="100"/>
      <w:sz w:val="18"/>
      <w:lang w:val="en-US"/>
    </w:rPr>
  </w:style>
  <w:style w:type="character" w:customStyle="1" w:styleId="verdana">
    <w:name w:val="verdana"/>
    <w:basedOn w:val="DefaultParagraphFont"/>
    <w:qFormat/>
    <w:rsid w:val="003963DF"/>
    <w:rPr>
      <w:rFonts w:cs="Times New Roman"/>
    </w:rPr>
  </w:style>
  <w:style w:type="character" w:customStyle="1" w:styleId="italic">
    <w:name w:val="italic"/>
    <w:basedOn w:val="DefaultParagraphFont"/>
    <w:qFormat/>
    <w:rsid w:val="003963DF"/>
    <w:rPr>
      <w:rFonts w:cs="Times New Roman"/>
    </w:rPr>
  </w:style>
  <w:style w:type="character" w:customStyle="1" w:styleId="hit">
    <w:name w:val="hit"/>
    <w:basedOn w:val="DefaultParagraphFont"/>
    <w:qFormat/>
    <w:rsid w:val="003963DF"/>
    <w:rPr>
      <w:rFonts w:cs="Times New Roman"/>
    </w:rPr>
  </w:style>
  <w:style w:type="character" w:customStyle="1" w:styleId="blue">
    <w:name w:val="blue"/>
    <w:basedOn w:val="DefaultParagraphFont"/>
    <w:qFormat/>
    <w:rsid w:val="003963DF"/>
    <w:rPr>
      <w:rFonts w:cs="Times New Roman"/>
    </w:rPr>
  </w:style>
  <w:style w:type="character" w:customStyle="1" w:styleId="copyrightdescription">
    <w:name w:val="copyrightdescription"/>
    <w:basedOn w:val="DefaultParagraphFont"/>
    <w:qFormat/>
    <w:rsid w:val="003963DF"/>
    <w:rPr>
      <w:rFonts w:cs="Times New Roman"/>
    </w:rPr>
  </w:style>
  <w:style w:type="character" w:customStyle="1" w:styleId="tabtitle">
    <w:name w:val="tabtitle"/>
    <w:basedOn w:val="DefaultParagraphFont"/>
    <w:qFormat/>
    <w:rsid w:val="003963DF"/>
    <w:rPr>
      <w:rFonts w:cs="Times New Roman"/>
    </w:rPr>
  </w:style>
  <w:style w:type="character" w:customStyle="1" w:styleId="resultbodyblack">
    <w:name w:val="resultbodyblack"/>
    <w:basedOn w:val="DefaultParagraphFont"/>
    <w:qFormat/>
    <w:rsid w:val="003963DF"/>
    <w:rPr>
      <w:rFonts w:cs="Times New Roman"/>
    </w:rPr>
  </w:style>
  <w:style w:type="character" w:customStyle="1" w:styleId="resultbody">
    <w:name w:val="resultbody"/>
    <w:basedOn w:val="DefaultParagraphFont"/>
    <w:qFormat/>
    <w:rsid w:val="003963DF"/>
    <w:rPr>
      <w:rFonts w:cs="Times New Roman"/>
    </w:rPr>
  </w:style>
  <w:style w:type="character" w:customStyle="1" w:styleId="resultbodysmallitalic">
    <w:name w:val="resultbodysmallitalic"/>
    <w:basedOn w:val="DefaultParagraphFont"/>
    <w:qFormat/>
    <w:rsid w:val="003963DF"/>
    <w:rPr>
      <w:rFonts w:cs="Times New Roman"/>
    </w:rPr>
  </w:style>
  <w:style w:type="character" w:customStyle="1" w:styleId="resultpron">
    <w:name w:val="resultpron"/>
    <w:basedOn w:val="DefaultParagraphFont"/>
    <w:qFormat/>
    <w:rsid w:val="003963DF"/>
    <w:rPr>
      <w:rFonts w:cs="Times New Roman"/>
    </w:rPr>
  </w:style>
  <w:style w:type="character" w:customStyle="1" w:styleId="NumberingSymbols">
    <w:name w:val="Numbering Symbols"/>
    <w:qFormat/>
    <w:rsid w:val="003963DF"/>
  </w:style>
  <w:style w:type="character" w:customStyle="1" w:styleId="StrongEmphasis">
    <w:name w:val="Strong Emphasis"/>
    <w:qFormat/>
    <w:rsid w:val="003963DF"/>
    <w:rPr>
      <w:b/>
      <w:bCs/>
    </w:rPr>
  </w:style>
  <w:style w:type="character" w:customStyle="1" w:styleId="Emphasis2">
    <w:name w:val="Emphasis2"/>
    <w:basedOn w:val="DefaultParagraphFont"/>
    <w:qFormat/>
    <w:rsid w:val="003963DF"/>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3963DF"/>
    <w:rPr>
      <w:rFonts w:ascii="Times New Roman" w:hAnsi="Times New Roman"/>
      <w:sz w:val="20"/>
      <w:szCs w:val="24"/>
      <w:u w:val="single"/>
      <w:lang w:val="en-US" w:eastAsia="en-US" w:bidi="ar-SA"/>
    </w:rPr>
  </w:style>
  <w:style w:type="character" w:customStyle="1" w:styleId="pg">
    <w:name w:val="pg"/>
    <w:basedOn w:val="DefaultParagraphFont"/>
    <w:qFormat/>
    <w:rsid w:val="003963DF"/>
  </w:style>
  <w:style w:type="character" w:customStyle="1" w:styleId="ital-inline">
    <w:name w:val="ital-inline"/>
    <w:basedOn w:val="DefaultParagraphFont"/>
    <w:qFormat/>
    <w:rsid w:val="003963DF"/>
  </w:style>
  <w:style w:type="character" w:customStyle="1" w:styleId="senselabelstart">
    <w:name w:val="sense_label start"/>
    <w:basedOn w:val="DefaultParagraphFont"/>
    <w:qFormat/>
    <w:rsid w:val="003963DF"/>
  </w:style>
  <w:style w:type="character" w:customStyle="1" w:styleId="sensecontent">
    <w:name w:val="sense_content"/>
    <w:basedOn w:val="DefaultParagraphFont"/>
    <w:qFormat/>
    <w:rsid w:val="003963DF"/>
  </w:style>
  <w:style w:type="character" w:customStyle="1" w:styleId="vi">
    <w:name w:val="vi"/>
    <w:basedOn w:val="DefaultParagraphFont"/>
    <w:qFormat/>
    <w:rsid w:val="003963DF"/>
  </w:style>
  <w:style w:type="character" w:customStyle="1" w:styleId="senselabel">
    <w:name w:val="sense_label"/>
    <w:basedOn w:val="DefaultParagraphFont"/>
    <w:qFormat/>
    <w:rsid w:val="003963DF"/>
  </w:style>
  <w:style w:type="character" w:customStyle="1" w:styleId="Style11ptItalicUnderline">
    <w:name w:val="Style 11 pt Italic Underline"/>
    <w:basedOn w:val="DefaultParagraphFont"/>
    <w:qFormat/>
    <w:rsid w:val="003963DF"/>
    <w:rPr>
      <w:i/>
      <w:iCs/>
      <w:sz w:val="20"/>
      <w:u w:val="single"/>
    </w:rPr>
  </w:style>
  <w:style w:type="character" w:customStyle="1" w:styleId="Style11ptBoldUnderline">
    <w:name w:val="Style 11 pt Bold Underline"/>
    <w:basedOn w:val="DefaultParagraphFont"/>
    <w:qFormat/>
    <w:rsid w:val="003963DF"/>
    <w:rPr>
      <w:b/>
      <w:bCs/>
      <w:sz w:val="20"/>
      <w:u w:val="single"/>
    </w:rPr>
  </w:style>
  <w:style w:type="character" w:customStyle="1" w:styleId="StyleStyle4CharTimesNewRoman11ptItalic">
    <w:name w:val="Style Style4 Char + Times New Roman 11 pt Italic"/>
    <w:basedOn w:val="DefaultParagraphFont"/>
    <w:qFormat/>
    <w:rsid w:val="003963DF"/>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963DF"/>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3963DF"/>
    <w:rPr>
      <w:color w:val="000000"/>
      <w:sz w:val="20"/>
    </w:rPr>
  </w:style>
  <w:style w:type="character" w:customStyle="1" w:styleId="Style11ptBlackUnderline">
    <w:name w:val="Style 11 pt Black Underline"/>
    <w:basedOn w:val="DefaultParagraphFont"/>
    <w:qFormat/>
    <w:rsid w:val="003963DF"/>
    <w:rPr>
      <w:color w:val="000000"/>
      <w:sz w:val="20"/>
      <w:u w:val="single"/>
    </w:rPr>
  </w:style>
  <w:style w:type="character" w:customStyle="1" w:styleId="pmterms1">
    <w:name w:val="pmterms1"/>
    <w:basedOn w:val="DefaultParagraphFont"/>
    <w:qFormat/>
    <w:rsid w:val="003963DF"/>
  </w:style>
  <w:style w:type="character" w:customStyle="1" w:styleId="HTMLTypewriter3">
    <w:name w:val="HTML Typewriter3"/>
    <w:basedOn w:val="DefaultParagraphFont"/>
    <w:qFormat/>
    <w:rsid w:val="003963DF"/>
    <w:rPr>
      <w:rFonts w:ascii="Courier New" w:eastAsia="SimSun" w:hAnsi="Courier New" w:cs="Courier New"/>
      <w:sz w:val="20"/>
      <w:szCs w:val="20"/>
    </w:rPr>
  </w:style>
  <w:style w:type="character" w:customStyle="1" w:styleId="CardsChar">
    <w:name w:val="Cards Char"/>
    <w:basedOn w:val="DefaultParagraphFont"/>
    <w:qFormat/>
    <w:rsid w:val="003963DF"/>
    <w:rPr>
      <w:rFonts w:ascii="Times New Roman" w:hAnsi="Times New Roman" w:cs="Times New Roman"/>
      <w:lang w:val="en-US" w:bidi="ar-SA"/>
    </w:rPr>
  </w:style>
  <w:style w:type="character" w:customStyle="1" w:styleId="CardsFont12pt0">
    <w:name w:val="Cards + Font 12pt"/>
    <w:basedOn w:val="CardsChar"/>
    <w:qFormat/>
    <w:rsid w:val="003963DF"/>
    <w:rPr>
      <w:rFonts w:ascii="Times New Roman" w:hAnsi="Times New Roman" w:cs="Times New Roman"/>
      <w:sz w:val="24"/>
      <w:u w:val="single"/>
      <w:lang w:val="en-US" w:bidi="ar-SA"/>
    </w:rPr>
  </w:style>
  <w:style w:type="character" w:customStyle="1" w:styleId="AuthorDateChar">
    <w:name w:val="AuthorDate Char"/>
    <w:basedOn w:val="DefaultParagraphFont"/>
    <w:qFormat/>
    <w:rsid w:val="003963DF"/>
    <w:rPr>
      <w:rFonts w:ascii="Times New Roman" w:hAnsi="Times New Roman" w:cs="Times New Roman"/>
      <w:b/>
      <w:sz w:val="24"/>
      <w:u w:val="single"/>
      <w:lang w:val="en-US" w:bidi="ar-SA"/>
    </w:rPr>
  </w:style>
  <w:style w:type="character" w:styleId="HTMLCite">
    <w:name w:val="HTML Cite"/>
    <w:basedOn w:val="DefaultParagraphFont"/>
    <w:uiPriority w:val="99"/>
    <w:qFormat/>
    <w:rsid w:val="003963DF"/>
    <w:rPr>
      <w:rFonts w:cs="Times New Roman"/>
      <w:i/>
    </w:rPr>
  </w:style>
  <w:style w:type="character" w:customStyle="1" w:styleId="VisitedInternetLink">
    <w:name w:val="Visited Internet Link"/>
    <w:basedOn w:val="DefaultParagraphFont"/>
    <w:rsid w:val="003963DF"/>
    <w:rPr>
      <w:color w:val="800080"/>
      <w:u w:val="single"/>
    </w:rPr>
  </w:style>
  <w:style w:type="character" w:customStyle="1" w:styleId="CitesChar">
    <w:name w:val="Cites Char"/>
    <w:basedOn w:val="DefaultParagraphFont"/>
    <w:qFormat/>
    <w:rsid w:val="003963DF"/>
    <w:rPr>
      <w:szCs w:val="24"/>
      <w:lang w:val="en-US" w:bidi="ar-SA"/>
    </w:rPr>
  </w:style>
  <w:style w:type="character" w:customStyle="1" w:styleId="loose">
    <w:name w:val="loose"/>
    <w:qFormat/>
    <w:rsid w:val="003963DF"/>
  </w:style>
  <w:style w:type="character" w:customStyle="1" w:styleId="domtooltips">
    <w:name w:val="domtooltips"/>
    <w:basedOn w:val="DefaultParagraphFont"/>
    <w:qFormat/>
    <w:rsid w:val="003963DF"/>
  </w:style>
  <w:style w:type="character" w:customStyle="1" w:styleId="caps">
    <w:name w:val="caps"/>
    <w:basedOn w:val="DefaultParagraphFont"/>
    <w:qFormat/>
    <w:rsid w:val="003963DF"/>
  </w:style>
  <w:style w:type="character" w:customStyle="1" w:styleId="Style11ptUnderlineBorderSinglesolidlineAuto05pt">
    <w:name w:val="Style 11 pt Underline Border: : (Single solid line Auto  0.5 pt..."/>
    <w:basedOn w:val="DefaultParagraphFont"/>
    <w:qFormat/>
    <w:rsid w:val="003963DF"/>
    <w:rPr>
      <w:sz w:val="20"/>
      <w:u w:val="single"/>
      <w:bdr w:val="single" w:sz="4" w:space="0" w:color="00000A"/>
    </w:rPr>
  </w:style>
  <w:style w:type="character" w:customStyle="1" w:styleId="StyleUnderlineChar11pt">
    <w:name w:val="Style Underline Char + 11 pt"/>
    <w:basedOn w:val="DefaultParagraphFont"/>
    <w:qFormat/>
    <w:rsid w:val="003963DF"/>
    <w:rPr>
      <w:rFonts w:ascii="Times New Roman" w:hAnsi="Times New Roman"/>
      <w:sz w:val="20"/>
      <w:szCs w:val="24"/>
      <w:u w:val="single"/>
      <w:lang w:val="en-US" w:eastAsia="en-US" w:bidi="ar-SA"/>
    </w:rPr>
  </w:style>
  <w:style w:type="paragraph" w:styleId="List">
    <w:name w:val="List"/>
    <w:basedOn w:val="BodyText"/>
    <w:uiPriority w:val="99"/>
    <w:rsid w:val="003963DF"/>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3963DF"/>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3963DF"/>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3963DF"/>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3963DF"/>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963DF"/>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3963DF"/>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3963DF"/>
    <w:rPr>
      <w:rFonts w:ascii="Liberation Sans" w:eastAsia="Droid Sans Fallback" w:hAnsi="Liberation Sans"/>
      <w:color w:val="00000A"/>
      <w:sz w:val="22"/>
    </w:rPr>
  </w:style>
  <w:style w:type="paragraph" w:customStyle="1" w:styleId="FrameContents">
    <w:name w:val="Frame Contents"/>
    <w:basedOn w:val="Normal"/>
    <w:qFormat/>
    <w:rsid w:val="003963DF"/>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3963DF"/>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3963DF"/>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3963DF"/>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3963DF"/>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3963DF"/>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3963DF"/>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963DF"/>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3963DF"/>
    <w:rPr>
      <w:rFonts w:ascii="Times New Roman" w:eastAsia="Times New Roman" w:hAnsi="Times New Roman" w:cs="Arial"/>
      <w:bCs/>
      <w:caps/>
      <w:color w:val="00000A"/>
      <w:sz w:val="20"/>
      <w:szCs w:val="20"/>
    </w:rPr>
  </w:style>
  <w:style w:type="character" w:customStyle="1" w:styleId="Heading3Char1">
    <w:name w:val="Heading 3 Char1"/>
    <w:qFormat/>
    <w:rsid w:val="003963DF"/>
    <w:rPr>
      <w:rFonts w:cs="Arial"/>
      <w:bCs/>
      <w:szCs w:val="26"/>
      <w:u w:val="single"/>
      <w:lang w:val="en-US" w:eastAsia="en-US" w:bidi="ar-SA"/>
    </w:rPr>
  </w:style>
  <w:style w:type="paragraph" w:styleId="Revision">
    <w:name w:val="Revision"/>
    <w:hidden/>
    <w:uiPriority w:val="99"/>
    <w:semiHidden/>
    <w:rsid w:val="003963DF"/>
    <w:rPr>
      <w:rFonts w:ascii="Calibri" w:hAnsi="Calibri"/>
      <w:sz w:val="22"/>
    </w:rPr>
  </w:style>
  <w:style w:type="paragraph" w:customStyle="1" w:styleId="Smalltext">
    <w:name w:val="Small text"/>
    <w:aliases w:val="Quote1,Quote11"/>
    <w:basedOn w:val="Normal"/>
    <w:link w:val="SmalltextChar"/>
    <w:qFormat/>
    <w:rsid w:val="003963DF"/>
    <w:rPr>
      <w:rFonts w:ascii="Times New Roman" w:eastAsia="MS Mincho" w:hAnsi="Times New Roman" w:cs="Times New Roman"/>
      <w:sz w:val="16"/>
    </w:rPr>
  </w:style>
  <w:style w:type="character" w:customStyle="1" w:styleId="BoldUnderlineChar">
    <w:name w:val="Bold Underline Char"/>
    <w:basedOn w:val="DefaultParagraphFont"/>
    <w:locked/>
    <w:rsid w:val="003963DF"/>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3963DF"/>
    <w:rPr>
      <w:b w:val="0"/>
      <w:bCs w:val="0"/>
      <w:sz w:val="22"/>
      <w:u w:val="single"/>
    </w:rPr>
  </w:style>
  <w:style w:type="character" w:customStyle="1" w:styleId="StyleGaramond">
    <w:name w:val="Style Garamond"/>
    <w:qFormat/>
    <w:rsid w:val="003963DF"/>
    <w:rPr>
      <w:rFonts w:ascii="Garamond" w:hAnsi="Garamond" w:cs="Garamond"/>
    </w:rPr>
  </w:style>
  <w:style w:type="character" w:customStyle="1" w:styleId="StyletagGaramondChar">
    <w:name w:val="Style tag + Garamond Char"/>
    <w:qFormat/>
    <w:rsid w:val="003963DF"/>
    <w:rPr>
      <w:rFonts w:ascii="Garamond" w:hAnsi="Garamond" w:cs="Garamond"/>
      <w:b/>
      <w:bCs/>
      <w:sz w:val="24"/>
      <w:szCs w:val="24"/>
      <w:lang w:val="en-US" w:bidi="ar-SA"/>
    </w:rPr>
  </w:style>
  <w:style w:type="character" w:customStyle="1" w:styleId="StylecardGaramond12ptUnderlineChar">
    <w:name w:val="Style card + Garamond 12 pt Underline Char"/>
    <w:qFormat/>
    <w:rsid w:val="003963DF"/>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3963DF"/>
    <w:rPr>
      <w:rFonts w:ascii="Arial" w:hAnsi="Arial"/>
      <w:b/>
      <w:sz w:val="20"/>
      <w:u w:val="single"/>
    </w:rPr>
  </w:style>
  <w:style w:type="character" w:customStyle="1" w:styleId="WW8Num2z0">
    <w:name w:val="WW8Num2z0"/>
    <w:qFormat/>
    <w:rsid w:val="003963DF"/>
  </w:style>
  <w:style w:type="character" w:customStyle="1" w:styleId="WW8Num2z1">
    <w:name w:val="WW8Num2z1"/>
    <w:qFormat/>
    <w:rsid w:val="003963DF"/>
  </w:style>
  <w:style w:type="character" w:customStyle="1" w:styleId="WW8Num2z2">
    <w:name w:val="WW8Num2z2"/>
    <w:qFormat/>
    <w:rsid w:val="003963DF"/>
  </w:style>
  <w:style w:type="character" w:customStyle="1" w:styleId="WW8Num2z3">
    <w:name w:val="WW8Num2z3"/>
    <w:qFormat/>
    <w:rsid w:val="003963DF"/>
  </w:style>
  <w:style w:type="character" w:customStyle="1" w:styleId="WW8Num2z4">
    <w:name w:val="WW8Num2z4"/>
    <w:qFormat/>
    <w:rsid w:val="003963DF"/>
  </w:style>
  <w:style w:type="character" w:customStyle="1" w:styleId="WW8Num2z5">
    <w:name w:val="WW8Num2z5"/>
    <w:qFormat/>
    <w:rsid w:val="003963DF"/>
  </w:style>
  <w:style w:type="character" w:customStyle="1" w:styleId="WW8Num2z6">
    <w:name w:val="WW8Num2z6"/>
    <w:qFormat/>
    <w:rsid w:val="003963DF"/>
  </w:style>
  <w:style w:type="character" w:customStyle="1" w:styleId="WW8Num2z7">
    <w:name w:val="WW8Num2z7"/>
    <w:qFormat/>
    <w:rsid w:val="003963DF"/>
  </w:style>
  <w:style w:type="character" w:customStyle="1" w:styleId="WW8Num2z8">
    <w:name w:val="WW8Num2z8"/>
    <w:qFormat/>
    <w:rsid w:val="003963DF"/>
  </w:style>
  <w:style w:type="character" w:customStyle="1" w:styleId="WW8Num5z0">
    <w:name w:val="WW8Num5z0"/>
    <w:qFormat/>
    <w:rsid w:val="003963DF"/>
  </w:style>
  <w:style w:type="character" w:customStyle="1" w:styleId="WW8Num5z1">
    <w:name w:val="WW8Num5z1"/>
    <w:qFormat/>
    <w:rsid w:val="003963DF"/>
  </w:style>
  <w:style w:type="character" w:customStyle="1" w:styleId="WW8Num5z2">
    <w:name w:val="WW8Num5z2"/>
    <w:qFormat/>
    <w:rsid w:val="003963DF"/>
  </w:style>
  <w:style w:type="character" w:customStyle="1" w:styleId="WW8Num5z3">
    <w:name w:val="WW8Num5z3"/>
    <w:qFormat/>
    <w:rsid w:val="003963DF"/>
  </w:style>
  <w:style w:type="character" w:customStyle="1" w:styleId="WW8Num5z4">
    <w:name w:val="WW8Num5z4"/>
    <w:qFormat/>
    <w:rsid w:val="003963DF"/>
  </w:style>
  <w:style w:type="character" w:customStyle="1" w:styleId="WW8Num5z5">
    <w:name w:val="WW8Num5z5"/>
    <w:qFormat/>
    <w:rsid w:val="003963DF"/>
  </w:style>
  <w:style w:type="character" w:customStyle="1" w:styleId="WW8Num5z6">
    <w:name w:val="WW8Num5z6"/>
    <w:qFormat/>
    <w:rsid w:val="003963DF"/>
  </w:style>
  <w:style w:type="character" w:customStyle="1" w:styleId="WW8Num5z7">
    <w:name w:val="WW8Num5z7"/>
    <w:qFormat/>
    <w:rsid w:val="003963DF"/>
  </w:style>
  <w:style w:type="character" w:customStyle="1" w:styleId="WW8Num5z8">
    <w:name w:val="WW8Num5z8"/>
    <w:qFormat/>
    <w:rsid w:val="003963DF"/>
  </w:style>
  <w:style w:type="character" w:customStyle="1" w:styleId="CiteChar0">
    <w:name w:val="Cite Char"/>
    <w:aliases w:val="cite_tag Char,Char Char Char Char1 Char Char1,Char Char Char Char1 Char,Taglines Char Char, Cha"/>
    <w:basedOn w:val="DefaultParagraphFont"/>
    <w:qFormat/>
    <w:rsid w:val="003963DF"/>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3963DF"/>
    <w:rPr>
      <w:rFonts w:ascii="Times New Roman" w:eastAsia="Times New Roman" w:hAnsi="Times New Roman" w:cs="Times New Roman"/>
      <w:u w:val="thick"/>
    </w:rPr>
  </w:style>
  <w:style w:type="character" w:customStyle="1" w:styleId="ListLabel19">
    <w:name w:val="ListLabel 19"/>
    <w:qFormat/>
    <w:rsid w:val="003963DF"/>
    <w:rPr>
      <w:b/>
      <w:i/>
      <w:strike w:val="0"/>
      <w:dstrike w:val="0"/>
      <w:spacing w:val="0"/>
      <w:w w:val="100"/>
      <w:sz w:val="26"/>
    </w:rPr>
  </w:style>
  <w:style w:type="paragraph" w:styleId="Footer">
    <w:name w:val="footer"/>
    <w:basedOn w:val="Normal"/>
    <w:link w:val="FooterChar"/>
    <w:uiPriority w:val="99"/>
    <w:rsid w:val="003963DF"/>
  </w:style>
  <w:style w:type="character" w:customStyle="1" w:styleId="FooterChar">
    <w:name w:val="Footer Char"/>
    <w:basedOn w:val="DefaultParagraphFont"/>
    <w:link w:val="Footer"/>
    <w:uiPriority w:val="99"/>
    <w:rsid w:val="003963DF"/>
    <w:rPr>
      <w:rFonts w:ascii="Calibri" w:hAnsi="Calibri"/>
      <w:sz w:val="22"/>
    </w:rPr>
  </w:style>
  <w:style w:type="paragraph" w:customStyle="1" w:styleId="TagCite">
    <w:name w:val="Tag/Cite"/>
    <w:basedOn w:val="Normal"/>
    <w:qFormat/>
    <w:rsid w:val="003963DF"/>
    <w:rPr>
      <w:rFonts w:eastAsia="Times New Roman" w:cs="Times New Roman"/>
      <w:b/>
    </w:rPr>
  </w:style>
  <w:style w:type="paragraph" w:customStyle="1" w:styleId="NormalText">
    <w:name w:val="Normal Text"/>
    <w:basedOn w:val="Normal"/>
    <w:link w:val="NormalTextChar"/>
    <w:qFormat/>
    <w:rsid w:val="003963DF"/>
    <w:pPr>
      <w:jc w:val="both"/>
    </w:pPr>
    <w:rPr>
      <w:sz w:val="20"/>
      <w:szCs w:val="26"/>
    </w:rPr>
  </w:style>
  <w:style w:type="paragraph" w:customStyle="1" w:styleId="CardsFont6pt">
    <w:name w:val="Cards + Font: 6 pt"/>
    <w:basedOn w:val="Normal"/>
    <w:link w:val="CardsFont6ptChar1"/>
    <w:qFormat/>
    <w:rsid w:val="003963DF"/>
    <w:pPr>
      <w:ind w:left="432" w:right="432"/>
      <w:jc w:val="both"/>
    </w:pPr>
    <w:rPr>
      <w:rFonts w:eastAsia="Times New Roman" w:cs="Times New Roman"/>
      <w:sz w:val="12"/>
      <w:szCs w:val="20"/>
    </w:rPr>
  </w:style>
  <w:style w:type="paragraph" w:customStyle="1" w:styleId="Small">
    <w:name w:val="Small"/>
    <w:basedOn w:val="Normal"/>
    <w:uiPriority w:val="99"/>
    <w:qFormat/>
    <w:rsid w:val="003963DF"/>
    <w:rPr>
      <w:sz w:val="14"/>
    </w:rPr>
  </w:style>
  <w:style w:type="paragraph" w:customStyle="1" w:styleId="NotUnderlined">
    <w:name w:val="Not Underlined"/>
    <w:basedOn w:val="Normal"/>
    <w:uiPriority w:val="99"/>
    <w:qFormat/>
    <w:rsid w:val="003963DF"/>
  </w:style>
  <w:style w:type="numbering" w:customStyle="1" w:styleId="WW8Num2">
    <w:name w:val="WW8Num2"/>
    <w:qFormat/>
    <w:rsid w:val="003963DF"/>
  </w:style>
  <w:style w:type="numbering" w:customStyle="1" w:styleId="WW8Num5">
    <w:name w:val="WW8Num5"/>
    <w:qFormat/>
    <w:rsid w:val="003963DF"/>
  </w:style>
  <w:style w:type="paragraph" w:customStyle="1" w:styleId="citenon-bold">
    <w:name w:val="cite non-bold"/>
    <w:basedOn w:val="Normal"/>
    <w:link w:val="citenon-boldChar"/>
    <w:qFormat/>
    <w:rsid w:val="003963DF"/>
    <w:rPr>
      <w:rFonts w:ascii="Georgia" w:eastAsia="Calibri" w:hAnsi="Georgia"/>
    </w:rPr>
  </w:style>
  <w:style w:type="character" w:customStyle="1" w:styleId="citenon-boldChar">
    <w:name w:val="cite non-bold Char"/>
    <w:link w:val="citenon-bold"/>
    <w:rsid w:val="003963DF"/>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963DF"/>
    <w:rPr>
      <w:rFonts w:ascii="Times" w:eastAsia="MS Mincho" w:hAnsi="Times"/>
      <w:sz w:val="20"/>
      <w:szCs w:val="20"/>
    </w:rPr>
  </w:style>
  <w:style w:type="paragraph" w:customStyle="1" w:styleId="NewDebate">
    <w:name w:val="New Debate"/>
    <w:basedOn w:val="Heading4"/>
    <w:link w:val="NewDebateChar"/>
    <w:uiPriority w:val="4"/>
    <w:qFormat/>
    <w:rsid w:val="003963DF"/>
    <w:rPr>
      <w:szCs w:val="22"/>
    </w:rPr>
  </w:style>
  <w:style w:type="character" w:customStyle="1" w:styleId="NewDebateChar">
    <w:name w:val="New Debate Char"/>
    <w:basedOn w:val="DefaultParagraphFont"/>
    <w:link w:val="NewDebate"/>
    <w:uiPriority w:val="4"/>
    <w:rsid w:val="003963DF"/>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3963DF"/>
    <w:rPr>
      <w:rFonts w:eastAsia="Calibri"/>
      <w:sz w:val="10"/>
    </w:rPr>
  </w:style>
  <w:style w:type="character" w:customStyle="1" w:styleId="ReallyfuckingsmallChar">
    <w:name w:val="Really fucking small Char"/>
    <w:basedOn w:val="DefaultParagraphFont"/>
    <w:link w:val="Reallyfuckingsmall"/>
    <w:rsid w:val="003963DF"/>
    <w:rPr>
      <w:rFonts w:ascii="Calibri" w:eastAsia="Calibri" w:hAnsi="Calibri"/>
      <w:sz w:val="10"/>
    </w:rPr>
  </w:style>
  <w:style w:type="character" w:customStyle="1" w:styleId="NothingChar">
    <w:name w:val="Nothing Char"/>
    <w:link w:val="Nothing"/>
    <w:rsid w:val="003963DF"/>
    <w:rPr>
      <w:rFonts w:ascii="Times New Roman" w:eastAsia="Times New Roman" w:hAnsi="Times New Roman" w:cs="Times New Roman"/>
      <w:color w:val="00000A"/>
      <w:sz w:val="20"/>
    </w:rPr>
  </w:style>
  <w:style w:type="character" w:customStyle="1" w:styleId="Footnote2Char">
    <w:name w:val="Footnote2 Char"/>
    <w:link w:val="Footnote2"/>
    <w:locked/>
    <w:rsid w:val="003963DF"/>
  </w:style>
  <w:style w:type="paragraph" w:customStyle="1" w:styleId="Footnote2">
    <w:name w:val="Footnote2"/>
    <w:basedOn w:val="Normal"/>
    <w:next w:val="Normal"/>
    <w:link w:val="Footnote2Char"/>
    <w:autoRedefine/>
    <w:qFormat/>
    <w:rsid w:val="003963DF"/>
    <w:pPr>
      <w:spacing w:after="120" w:line="480" w:lineRule="auto"/>
    </w:pPr>
    <w:rPr>
      <w:rFonts w:asciiTheme="minorHAnsi" w:hAnsiTheme="minorHAnsi"/>
      <w:sz w:val="24"/>
    </w:rPr>
  </w:style>
  <w:style w:type="character" w:customStyle="1" w:styleId="UnderlineCharChar">
    <w:name w:val="Underline Char Char"/>
    <w:basedOn w:val="DefaultParagraphFont"/>
    <w:rsid w:val="003963DF"/>
    <w:rPr>
      <w:noProof w:val="0"/>
      <w:u w:val="single"/>
      <w:lang w:val="en-US" w:eastAsia="en-US" w:bidi="ar-SA"/>
    </w:rPr>
  </w:style>
  <w:style w:type="character" w:customStyle="1" w:styleId="UnderlinesCharChar">
    <w:name w:val="Underlines Char Char"/>
    <w:basedOn w:val="DefaultParagraphFont"/>
    <w:rsid w:val="003963DF"/>
    <w:rPr>
      <w:rFonts w:cs="Arial"/>
      <w:b/>
      <w:bCs/>
      <w:noProof w:val="0"/>
      <w:sz w:val="22"/>
      <w:szCs w:val="26"/>
      <w:u w:val="single"/>
      <w:lang w:val="en-US" w:eastAsia="en-US" w:bidi="ar-SA"/>
    </w:rPr>
  </w:style>
  <w:style w:type="paragraph" w:customStyle="1" w:styleId="Style3">
    <w:name w:val="Style3"/>
    <w:basedOn w:val="Normal"/>
    <w:link w:val="Style3Char"/>
    <w:qFormat/>
    <w:rsid w:val="003963DF"/>
    <w:rPr>
      <w:rFonts w:ascii="Arial Narrow" w:eastAsia="Times New Roman" w:hAnsi="Arial Narrow" w:cs="Times New Roman"/>
      <w:b/>
      <w:sz w:val="20"/>
    </w:rPr>
  </w:style>
  <w:style w:type="character" w:customStyle="1" w:styleId="Style3Char">
    <w:name w:val="Style3 Char"/>
    <w:basedOn w:val="DefaultParagraphFont"/>
    <w:link w:val="Style3"/>
    <w:rsid w:val="003963DF"/>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3963DF"/>
    <w:rPr>
      <w:rFonts w:eastAsia="Times New Roman"/>
      <w:sz w:val="20"/>
      <w:u w:val="single"/>
    </w:rPr>
  </w:style>
  <w:style w:type="character" w:customStyle="1" w:styleId="StyleStyle411ptChar">
    <w:name w:val="Style Style4 + 11 pt Char"/>
    <w:link w:val="StyleStyle411pt"/>
    <w:rsid w:val="003963DF"/>
    <w:rPr>
      <w:rFonts w:ascii="Calibri" w:eastAsia="Times New Roman" w:hAnsi="Calibri"/>
      <w:sz w:val="20"/>
      <w:u w:val="single"/>
    </w:rPr>
  </w:style>
  <w:style w:type="paragraph" w:customStyle="1" w:styleId="StyleStyle411ptBold">
    <w:name w:val="Style Style4 + 11 pt Bold"/>
    <w:basedOn w:val="Normal"/>
    <w:link w:val="StyleStyle411ptBoldChar"/>
    <w:qFormat/>
    <w:rsid w:val="003963DF"/>
    <w:rPr>
      <w:b/>
      <w:bCs/>
      <w:sz w:val="20"/>
      <w:u w:val="single"/>
    </w:rPr>
  </w:style>
  <w:style w:type="character" w:customStyle="1" w:styleId="StyleStyle411ptBoldChar">
    <w:name w:val="Style Style4 + 11 pt Bold Char"/>
    <w:link w:val="StyleStyle411ptBold"/>
    <w:rsid w:val="003963DF"/>
    <w:rPr>
      <w:rFonts w:ascii="Calibri" w:hAnsi="Calibri"/>
      <w:b/>
      <w:bCs/>
      <w:sz w:val="20"/>
      <w:u w:val="single"/>
    </w:rPr>
  </w:style>
  <w:style w:type="paragraph" w:customStyle="1" w:styleId="Underlining">
    <w:name w:val="Underlining"/>
    <w:basedOn w:val="Normal"/>
    <w:link w:val="UnderliningChar"/>
    <w:qFormat/>
    <w:rsid w:val="003963DF"/>
    <w:rPr>
      <w:rFonts w:eastAsia="Times New Roman"/>
      <w:sz w:val="20"/>
      <w:u w:val="single"/>
    </w:rPr>
  </w:style>
  <w:style w:type="character" w:customStyle="1" w:styleId="UnderliningChar">
    <w:name w:val="Underlining Char"/>
    <w:basedOn w:val="DefaultParagraphFont"/>
    <w:link w:val="Underlining"/>
    <w:rsid w:val="003963DF"/>
    <w:rPr>
      <w:rFonts w:ascii="Calibri" w:eastAsia="Times New Roman" w:hAnsi="Calibri"/>
      <w:sz w:val="20"/>
      <w:u w:val="single"/>
    </w:rPr>
  </w:style>
  <w:style w:type="character" w:customStyle="1" w:styleId="StyleTimesNewRoman12ptBold">
    <w:name w:val="Style Times New Roman 12 pt Bold"/>
    <w:rsid w:val="003963DF"/>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3963DF"/>
    <w:rPr>
      <w:rFonts w:ascii="Century Gothic" w:hAnsi="Century Gothic"/>
      <w:sz w:val="24"/>
      <w:u w:val="thick"/>
    </w:rPr>
  </w:style>
  <w:style w:type="paragraph" w:customStyle="1" w:styleId="Cardstyle">
    <w:name w:val="Cardstyle"/>
    <w:basedOn w:val="Normal"/>
    <w:next w:val="Normal"/>
    <w:qFormat/>
    <w:rsid w:val="003963DF"/>
    <w:rPr>
      <w:rFonts w:eastAsia="Times New Roman" w:cs="Times New Roman"/>
      <w:sz w:val="20"/>
    </w:rPr>
  </w:style>
  <w:style w:type="character" w:customStyle="1" w:styleId="Style8pt1">
    <w:name w:val="Style 8 pt1"/>
    <w:basedOn w:val="DefaultParagraphFont"/>
    <w:rsid w:val="003963DF"/>
    <w:rPr>
      <w:rFonts w:ascii="Georgia" w:hAnsi="Georgia"/>
      <w:sz w:val="16"/>
    </w:rPr>
  </w:style>
  <w:style w:type="character" w:customStyle="1" w:styleId="Style8pt">
    <w:name w:val="Style 8 pt"/>
    <w:basedOn w:val="DefaultParagraphFont"/>
    <w:rsid w:val="003963DF"/>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3963DF"/>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963DF"/>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3963DF"/>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3963DF"/>
    <w:rPr>
      <w:rFonts w:eastAsia="Times New Roman" w:cs="Times New Roman"/>
      <w:b/>
      <w:bCs/>
      <w:sz w:val="20"/>
      <w:u w:val="single"/>
    </w:rPr>
  </w:style>
  <w:style w:type="character" w:customStyle="1" w:styleId="StyleUnderlineChar11ptBoldChar">
    <w:name w:val="Style Underline Char + 11 pt Bold Char"/>
    <w:link w:val="StyleUnderlineChar11ptBold"/>
    <w:rsid w:val="003963DF"/>
    <w:rPr>
      <w:rFonts w:ascii="Calibri" w:eastAsia="Times New Roman" w:hAnsi="Calibri" w:cs="Times New Roman"/>
      <w:b/>
      <w:bCs/>
      <w:sz w:val="20"/>
      <w:u w:val="single"/>
    </w:rPr>
  </w:style>
  <w:style w:type="character" w:customStyle="1" w:styleId="NormalTextChar">
    <w:name w:val="Normal Text Char"/>
    <w:link w:val="NormalText"/>
    <w:rsid w:val="003963DF"/>
    <w:rPr>
      <w:rFonts w:ascii="Calibri" w:hAnsi="Calibri"/>
      <w:sz w:val="20"/>
      <w:szCs w:val="26"/>
    </w:rPr>
  </w:style>
  <w:style w:type="character" w:customStyle="1" w:styleId="ShrinkChar">
    <w:name w:val="Shrink Char"/>
    <w:link w:val="Shrink"/>
    <w:rsid w:val="003963DF"/>
    <w:rPr>
      <w:rFonts w:ascii="Garamond" w:hAnsi="Garamond"/>
      <w:sz w:val="12"/>
    </w:rPr>
  </w:style>
  <w:style w:type="paragraph" w:customStyle="1" w:styleId="Shrink">
    <w:name w:val="Shrink"/>
    <w:link w:val="ShrinkChar"/>
    <w:qFormat/>
    <w:rsid w:val="003963DF"/>
    <w:pPr>
      <w:ind w:left="288" w:right="288"/>
    </w:pPr>
    <w:rPr>
      <w:rFonts w:ascii="Garamond" w:hAnsi="Garamond"/>
      <w:sz w:val="12"/>
    </w:rPr>
  </w:style>
  <w:style w:type="paragraph" w:customStyle="1" w:styleId="cites0">
    <w:name w:val="cites"/>
    <w:link w:val="citesChar0"/>
    <w:autoRedefine/>
    <w:qFormat/>
    <w:rsid w:val="003963DF"/>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3963DF"/>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3963D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963DF"/>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3963DF"/>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3963DF"/>
  </w:style>
  <w:style w:type="character" w:customStyle="1" w:styleId="CardsChar1">
    <w:name w:val="Cards Char1"/>
    <w:rsid w:val="003963DF"/>
    <w:rPr>
      <w:rFonts w:ascii="Times New Roman" w:hAnsi="Times New Roman" w:cs="Times New Roman"/>
      <w:sz w:val="20"/>
      <w:szCs w:val="20"/>
    </w:rPr>
  </w:style>
  <w:style w:type="character" w:customStyle="1" w:styleId="AuthorYear">
    <w:name w:val="AuthorYear"/>
    <w:uiPriority w:val="1"/>
    <w:qFormat/>
    <w:rsid w:val="003963DF"/>
    <w:rPr>
      <w:rFonts w:ascii="Georgia" w:hAnsi="Georgia"/>
      <w:b/>
      <w:sz w:val="24"/>
    </w:rPr>
  </w:style>
  <w:style w:type="paragraph" w:customStyle="1" w:styleId="Shrink8">
    <w:name w:val="Shrink8"/>
    <w:basedOn w:val="Normal"/>
    <w:qFormat/>
    <w:rsid w:val="003963DF"/>
    <w:rPr>
      <w:sz w:val="16"/>
    </w:rPr>
  </w:style>
  <w:style w:type="paragraph" w:customStyle="1" w:styleId="Normal1">
    <w:name w:val="Normal1"/>
    <w:qFormat/>
    <w:rsid w:val="003963DF"/>
    <w:rPr>
      <w:rFonts w:ascii="Calibri" w:eastAsia="Calibri" w:hAnsi="Calibri" w:cs="Calibri"/>
      <w:color w:val="000000"/>
      <w:sz w:val="22"/>
      <w:szCs w:val="20"/>
      <w:lang w:val="es-US" w:eastAsia="es-US"/>
    </w:rPr>
  </w:style>
  <w:style w:type="character" w:customStyle="1" w:styleId="highlight2">
    <w:name w:val="highlight2"/>
    <w:rsid w:val="003963DF"/>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3963DF"/>
    <w:rPr>
      <w:rFonts w:eastAsia="SimSun" w:cs="Times New Roman"/>
      <w:color w:val="00000A"/>
      <w:sz w:val="20"/>
      <w:lang w:eastAsia="zh-CN"/>
    </w:rPr>
  </w:style>
  <w:style w:type="character" w:customStyle="1" w:styleId="Stylecard11ptChar">
    <w:name w:val="Style card + 11 pt Char"/>
    <w:basedOn w:val="cardChar"/>
    <w:link w:val="Stylecard11pt"/>
    <w:rsid w:val="003963DF"/>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3963DF"/>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3963DF"/>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3963DF"/>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3963DF"/>
    <w:rPr>
      <w:rFonts w:cs="Arial"/>
      <w:b/>
      <w:bCs/>
      <w:kern w:val="32"/>
      <w:sz w:val="32"/>
      <w:szCs w:val="32"/>
      <w:u w:val="single"/>
      <w:lang w:val="en-US" w:eastAsia="en-US" w:bidi="ar-SA"/>
    </w:rPr>
  </w:style>
  <w:style w:type="character" w:customStyle="1" w:styleId="UNDERLINECharChar0">
    <w:name w:val="UNDERLINE Char Char"/>
    <w:basedOn w:val="DefaultParagraphFont"/>
    <w:rsid w:val="003963DF"/>
    <w:rPr>
      <w:bCs/>
      <w:kern w:val="28"/>
      <w:szCs w:val="32"/>
      <w:u w:val="single"/>
    </w:rPr>
  </w:style>
  <w:style w:type="character" w:customStyle="1" w:styleId="term">
    <w:name w:val="term"/>
    <w:basedOn w:val="DefaultParagraphFont"/>
    <w:rsid w:val="003963DF"/>
  </w:style>
  <w:style w:type="character" w:customStyle="1" w:styleId="SmallFontCharCharCharChar">
    <w:name w:val="Small Font Char Char Char Char"/>
    <w:basedOn w:val="DefaultParagraphFont"/>
    <w:rsid w:val="003963DF"/>
    <w:rPr>
      <w:rFonts w:ascii="Arial" w:hAnsi="Arial"/>
      <w:sz w:val="12"/>
      <w:szCs w:val="24"/>
    </w:rPr>
  </w:style>
  <w:style w:type="character" w:customStyle="1" w:styleId="vitstoryheadline">
    <w:name w:val="vitstoryheadline"/>
    <w:basedOn w:val="DefaultParagraphFont"/>
    <w:rsid w:val="003963DF"/>
  </w:style>
  <w:style w:type="character" w:customStyle="1" w:styleId="regtext">
    <w:name w:val="regtext"/>
    <w:basedOn w:val="DefaultParagraphFont"/>
    <w:rsid w:val="003963DF"/>
  </w:style>
  <w:style w:type="character" w:customStyle="1" w:styleId="bps-topic-ident">
    <w:name w:val="bps-topic-ident"/>
    <w:basedOn w:val="DefaultParagraphFont"/>
    <w:rsid w:val="003963DF"/>
  </w:style>
  <w:style w:type="character" w:customStyle="1" w:styleId="CharChar4">
    <w:name w:val="Char Char4"/>
    <w:basedOn w:val="DefaultParagraphFont"/>
    <w:rsid w:val="003963DF"/>
    <w:rPr>
      <w:b/>
      <w:bCs/>
      <w:sz w:val="28"/>
      <w:szCs w:val="28"/>
    </w:rPr>
  </w:style>
  <w:style w:type="character" w:customStyle="1" w:styleId="CharChar5">
    <w:name w:val="Char Char5"/>
    <w:basedOn w:val="DefaultParagraphFont"/>
    <w:rsid w:val="003963DF"/>
    <w:rPr>
      <w:rFonts w:ascii="Arial" w:hAnsi="Arial" w:cs="Arial"/>
      <w:b/>
      <w:bCs/>
      <w:sz w:val="26"/>
      <w:szCs w:val="26"/>
    </w:rPr>
  </w:style>
  <w:style w:type="paragraph" w:customStyle="1" w:styleId="tagcite0">
    <w:name w:val="tagcite"/>
    <w:basedOn w:val="Normal"/>
    <w:qFormat/>
    <w:rsid w:val="003963DF"/>
    <w:rPr>
      <w:rFonts w:eastAsia="Times New Roman" w:cs="Times New Roman"/>
      <w:b/>
    </w:rPr>
  </w:style>
  <w:style w:type="paragraph" w:customStyle="1" w:styleId="Regular">
    <w:name w:val="Regular"/>
    <w:link w:val="RegularChar"/>
    <w:rsid w:val="003963DF"/>
    <w:rPr>
      <w:rFonts w:ascii="Garamond" w:eastAsia="Times New Roman" w:hAnsi="Garamond" w:cs="Arial"/>
      <w:bCs/>
      <w:kern w:val="20"/>
      <w:sz w:val="20"/>
      <w:szCs w:val="32"/>
    </w:rPr>
  </w:style>
  <w:style w:type="paragraph" w:customStyle="1" w:styleId="Boldunderline0">
    <w:name w:val="Bold underline"/>
    <w:basedOn w:val="Normal"/>
    <w:rsid w:val="003963DF"/>
    <w:rPr>
      <w:rFonts w:eastAsia="Times New Roman" w:cs="Arial"/>
      <w:b/>
      <w:bCs/>
      <w:kern w:val="20"/>
      <w:sz w:val="20"/>
      <w:szCs w:val="32"/>
      <w:u w:val="single"/>
    </w:rPr>
  </w:style>
  <w:style w:type="character" w:customStyle="1" w:styleId="BoldunderlineChar0">
    <w:name w:val="Bold underline Char"/>
    <w:basedOn w:val="DefaultParagraphFont"/>
    <w:rsid w:val="003963DF"/>
    <w:rPr>
      <w:rFonts w:ascii="Garamond" w:hAnsi="Garamond" w:cs="Arial"/>
      <w:b/>
      <w:bCs/>
      <w:kern w:val="20"/>
      <w:szCs w:val="32"/>
      <w:u w:val="single"/>
      <w:lang w:val="en-US" w:eastAsia="en-US" w:bidi="ar-SA"/>
    </w:rPr>
  </w:style>
  <w:style w:type="paragraph" w:customStyle="1" w:styleId="tag1">
    <w:name w:val="tag1"/>
    <w:basedOn w:val="Normal"/>
    <w:qFormat/>
    <w:rsid w:val="003963DF"/>
    <w:rPr>
      <w:rFonts w:eastAsia="Times New Roman" w:cs="Times New Roman"/>
      <w:b/>
      <w:szCs w:val="20"/>
    </w:rPr>
  </w:style>
  <w:style w:type="character" w:customStyle="1" w:styleId="byline">
    <w:name w:val="byline"/>
    <w:basedOn w:val="DefaultParagraphFont"/>
    <w:rsid w:val="003963DF"/>
  </w:style>
  <w:style w:type="character" w:customStyle="1" w:styleId="7TimesNewRoman">
    <w:name w:val="7 Times New Roman"/>
    <w:rsid w:val="003963D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3963DF"/>
    <w:rPr>
      <w:rFonts w:ascii="Cambria" w:eastAsia="Times New Roman" w:hAnsi="Cambria" w:cs="Times New Roman"/>
      <w:sz w:val="18"/>
      <w:szCs w:val="20"/>
    </w:rPr>
  </w:style>
  <w:style w:type="character" w:customStyle="1" w:styleId="Boxed">
    <w:name w:val="Boxed"/>
    <w:qFormat/>
    <w:rsid w:val="003963DF"/>
    <w:rPr>
      <w:rFonts w:ascii="Garamond" w:hAnsi="Garamond"/>
      <w:sz w:val="20"/>
      <w:bdr w:val="single" w:sz="6" w:space="0" w:color="auto"/>
    </w:rPr>
  </w:style>
  <w:style w:type="character" w:customStyle="1" w:styleId="CardtextChar0">
    <w:name w:val="Card text Char"/>
    <w:basedOn w:val="DefaultParagraphFont"/>
    <w:link w:val="Cardtext0"/>
    <w:rsid w:val="003963DF"/>
    <w:rPr>
      <w:rFonts w:ascii="Garamond" w:hAnsi="Garamond"/>
      <w:u w:val="single"/>
    </w:rPr>
  </w:style>
  <w:style w:type="paragraph" w:styleId="Date">
    <w:name w:val="Date"/>
    <w:aliases w:val="date"/>
    <w:basedOn w:val="Normal"/>
    <w:next w:val="Normal"/>
    <w:link w:val="DateChar"/>
    <w:uiPriority w:val="99"/>
    <w:rsid w:val="003963DF"/>
    <w:rPr>
      <w:rFonts w:eastAsia="Times New Roman" w:cs="Times New Roman"/>
      <w:sz w:val="16"/>
    </w:rPr>
  </w:style>
  <w:style w:type="character" w:customStyle="1" w:styleId="DateChar">
    <w:name w:val="Date Char"/>
    <w:aliases w:val="date Char"/>
    <w:basedOn w:val="DefaultParagraphFont"/>
    <w:link w:val="Date"/>
    <w:uiPriority w:val="99"/>
    <w:rsid w:val="003963DF"/>
    <w:rPr>
      <w:rFonts w:ascii="Calibri" w:eastAsia="Times New Roman" w:hAnsi="Calibri" w:cs="Times New Roman"/>
      <w:sz w:val="16"/>
    </w:rPr>
  </w:style>
  <w:style w:type="paragraph" w:customStyle="1" w:styleId="DebateCardSmall">
    <w:name w:val="Debate Card Small"/>
    <w:basedOn w:val="Normal"/>
    <w:link w:val="DebateCardSmallChar"/>
    <w:qFormat/>
    <w:rsid w:val="003963DF"/>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3963DF"/>
    <w:rPr>
      <w:rFonts w:ascii="Calibri" w:eastAsia="Times New Roman" w:hAnsi="Calibri" w:cs="Times New Roman"/>
      <w:sz w:val="16"/>
      <w:szCs w:val="16"/>
      <w:lang w:val="x-none" w:eastAsia="x-none"/>
    </w:rPr>
  </w:style>
  <w:style w:type="character" w:customStyle="1" w:styleId="reduce2">
    <w:name w:val="reduce2"/>
    <w:rsid w:val="003963DF"/>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3963DF"/>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3963DF"/>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3963DF"/>
  </w:style>
  <w:style w:type="character" w:customStyle="1" w:styleId="Style1CharChar">
    <w:name w:val="Style1 Char Char"/>
    <w:basedOn w:val="DefaultParagraphFont"/>
    <w:rsid w:val="003963DF"/>
    <w:rPr>
      <w:sz w:val="16"/>
      <w:szCs w:val="16"/>
      <w:lang w:val="en-US" w:eastAsia="en-US" w:bidi="ar-SA"/>
    </w:rPr>
  </w:style>
  <w:style w:type="character" w:customStyle="1" w:styleId="Style2CharChar">
    <w:name w:val="Style2 Char Char"/>
    <w:basedOn w:val="DefaultParagraphFont"/>
    <w:rsid w:val="003963DF"/>
    <w:rPr>
      <w:u w:val="thick"/>
      <w:lang w:val="en-US" w:eastAsia="en-US" w:bidi="ar-SA"/>
    </w:rPr>
  </w:style>
  <w:style w:type="character" w:customStyle="1" w:styleId="dateline">
    <w:name w:val="dateline"/>
    <w:basedOn w:val="DefaultParagraphFont"/>
    <w:rsid w:val="003963DF"/>
  </w:style>
  <w:style w:type="character" w:customStyle="1" w:styleId="date-display-single">
    <w:name w:val="date-display-single"/>
    <w:basedOn w:val="DefaultParagraphFont"/>
    <w:rsid w:val="003963DF"/>
  </w:style>
  <w:style w:type="character" w:customStyle="1" w:styleId="wikigeneratedlinkcontent">
    <w:name w:val="wikigeneratedlinkcontent"/>
    <w:basedOn w:val="DefaultParagraphFont"/>
    <w:rsid w:val="003963DF"/>
  </w:style>
  <w:style w:type="character" w:customStyle="1" w:styleId="Heading3CharCharChar3">
    <w:name w:val="Heading 3 Char Char Char3"/>
    <w:aliases w:val=" Char Char Char3,Char Char Char3,Heading 3 Char Char Char2, Char Char Char2,Char Char Char2"/>
    <w:basedOn w:val="DefaultParagraphFont"/>
    <w:rsid w:val="003963DF"/>
    <w:rPr>
      <w:rFonts w:cs="Arial"/>
      <w:bCs/>
      <w:szCs w:val="26"/>
      <w:u w:val="single"/>
      <w:lang w:val="en-US" w:eastAsia="en-US" w:bidi="ar-SA"/>
    </w:rPr>
  </w:style>
  <w:style w:type="character" w:customStyle="1" w:styleId="aqj">
    <w:name w:val="aqj"/>
    <w:rsid w:val="003963DF"/>
  </w:style>
  <w:style w:type="character" w:customStyle="1" w:styleId="CardTextChar1">
    <w:name w:val="CardText Char"/>
    <w:basedOn w:val="DefaultParagraphFont"/>
    <w:link w:val="CardText1"/>
    <w:locked/>
    <w:rsid w:val="003963DF"/>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3963DF"/>
    <w:pPr>
      <w:ind w:left="288" w:right="288"/>
    </w:pPr>
    <w:rPr>
      <w:rFonts w:ascii="Times New Roman" w:eastAsia="Times New Roman" w:hAnsi="Times New Roman" w:cs="Times New Roman"/>
      <w:sz w:val="16"/>
    </w:rPr>
  </w:style>
  <w:style w:type="character" w:customStyle="1" w:styleId="ilad">
    <w:name w:val="il_ad"/>
    <w:rsid w:val="003963DF"/>
  </w:style>
  <w:style w:type="character" w:customStyle="1" w:styleId="CardsUnderlined">
    <w:name w:val="Cards Underlined"/>
    <w:qFormat/>
    <w:rsid w:val="003963DF"/>
    <w:rPr>
      <w:rFonts w:ascii="Helvetica" w:hAnsi="Helvetica"/>
      <w:sz w:val="22"/>
      <w:szCs w:val="24"/>
      <w:u w:val="thick"/>
    </w:rPr>
  </w:style>
  <w:style w:type="paragraph" w:customStyle="1" w:styleId="BBCite">
    <w:name w:val="BB Cite"/>
    <w:basedOn w:val="Normal"/>
    <w:autoRedefine/>
    <w:rsid w:val="003963DF"/>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3963DF"/>
  </w:style>
  <w:style w:type="character" w:customStyle="1" w:styleId="StyleStyleUnderline411pt">
    <w:name w:val="Style Style Underline4 + 11 pt"/>
    <w:basedOn w:val="DefaultParagraphFont"/>
    <w:rsid w:val="003963DF"/>
    <w:rPr>
      <w:sz w:val="20"/>
      <w:u w:val="single"/>
    </w:rPr>
  </w:style>
  <w:style w:type="character" w:customStyle="1" w:styleId="StyleStyleUnderline411ptBold">
    <w:name w:val="Style Style Underline4 + 11 pt Bold"/>
    <w:basedOn w:val="DefaultParagraphFont"/>
    <w:rsid w:val="003963DF"/>
    <w:rPr>
      <w:b/>
      <w:bCs/>
      <w:sz w:val="20"/>
      <w:u w:val="single"/>
    </w:rPr>
  </w:style>
  <w:style w:type="character" w:customStyle="1" w:styleId="StyleStyleUnderline311pt">
    <w:name w:val="Style Style Underline3 + 11 pt"/>
    <w:basedOn w:val="DefaultParagraphFont"/>
    <w:rsid w:val="003963DF"/>
    <w:rPr>
      <w:sz w:val="20"/>
      <w:u w:val="single"/>
    </w:rPr>
  </w:style>
  <w:style w:type="character" w:customStyle="1" w:styleId="StyleStyleUnderline311ptBold">
    <w:name w:val="Style Style Underline3 + 11 pt Bold"/>
    <w:basedOn w:val="DefaultParagraphFont"/>
    <w:rsid w:val="003963DF"/>
    <w:rPr>
      <w:b/>
      <w:bCs/>
      <w:sz w:val="20"/>
      <w:u w:val="single"/>
    </w:rPr>
  </w:style>
  <w:style w:type="character" w:customStyle="1" w:styleId="red-subtitle">
    <w:name w:val="red-subtitle"/>
    <w:basedOn w:val="DefaultParagraphFont"/>
    <w:rsid w:val="003963DF"/>
  </w:style>
  <w:style w:type="character" w:styleId="PageNumber">
    <w:name w:val="page number"/>
    <w:aliases w:val="card ununderlined"/>
    <w:basedOn w:val="DefaultParagraphFont"/>
    <w:uiPriority w:val="99"/>
    <w:unhideWhenUsed/>
    <w:rsid w:val="003963DF"/>
  </w:style>
  <w:style w:type="character" w:customStyle="1" w:styleId="ft1">
    <w:name w:val="ft1"/>
    <w:basedOn w:val="DefaultParagraphFont"/>
    <w:rsid w:val="003963DF"/>
  </w:style>
  <w:style w:type="character" w:customStyle="1" w:styleId="dropcap">
    <w:name w:val="dropcap"/>
    <w:basedOn w:val="DefaultParagraphFont"/>
    <w:rsid w:val="003963DF"/>
  </w:style>
  <w:style w:type="paragraph" w:customStyle="1" w:styleId="TagText">
    <w:name w:val="TagText"/>
    <w:basedOn w:val="Normal"/>
    <w:uiPriority w:val="99"/>
    <w:qFormat/>
    <w:rsid w:val="003963DF"/>
    <w:pPr>
      <w:spacing w:before="200"/>
    </w:pPr>
    <w:rPr>
      <w:rFonts w:eastAsia="Calibri"/>
      <w:b/>
      <w:sz w:val="24"/>
    </w:rPr>
  </w:style>
  <w:style w:type="paragraph" w:customStyle="1" w:styleId="BreakTag">
    <w:name w:val="Break Tag"/>
    <w:basedOn w:val="Normal"/>
    <w:autoRedefine/>
    <w:uiPriority w:val="4"/>
    <w:qFormat/>
    <w:rsid w:val="003963DF"/>
    <w:pPr>
      <w:spacing w:before="240"/>
    </w:pPr>
    <w:rPr>
      <w:rFonts w:ascii="Arial" w:hAnsi="Arial" w:cs="Arial"/>
      <w:b/>
      <w:sz w:val="26"/>
    </w:rPr>
  </w:style>
  <w:style w:type="paragraph" w:customStyle="1" w:styleId="BreakBlock">
    <w:name w:val="Break Block"/>
    <w:basedOn w:val="Normal"/>
    <w:link w:val="BreakBlockChar"/>
    <w:autoRedefine/>
    <w:qFormat/>
    <w:rsid w:val="003963D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963DF"/>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3963DF"/>
  </w:style>
  <w:style w:type="character" w:customStyle="1" w:styleId="Mention1">
    <w:name w:val="Mention1"/>
    <w:basedOn w:val="DefaultParagraphFont"/>
    <w:uiPriority w:val="99"/>
    <w:semiHidden/>
    <w:unhideWhenUsed/>
    <w:rsid w:val="003963DF"/>
    <w:rPr>
      <w:color w:val="2B579A"/>
      <w:shd w:val="clear" w:color="auto" w:fill="E6E6E6"/>
    </w:rPr>
  </w:style>
  <w:style w:type="character" w:customStyle="1" w:styleId="Styleunderline11pt">
    <w:name w:val="Style underline + 11 pt"/>
    <w:rsid w:val="003963DF"/>
    <w:rPr>
      <w:rFonts w:ascii="Times New Roman" w:hAnsi="Times New Roman"/>
      <w:sz w:val="20"/>
      <w:u w:val="single"/>
    </w:rPr>
  </w:style>
  <w:style w:type="paragraph" w:customStyle="1" w:styleId="Minimize">
    <w:name w:val="Minimize"/>
    <w:basedOn w:val="card"/>
    <w:next w:val="Normal"/>
    <w:link w:val="MinimizeChar"/>
    <w:qFormat/>
    <w:rsid w:val="003963DF"/>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3963DF"/>
    <w:rPr>
      <w:rFonts w:ascii="Georgia" w:hAnsi="Georgia"/>
      <w:bCs/>
      <w:color w:val="000000"/>
      <w:sz w:val="12"/>
      <w:szCs w:val="20"/>
    </w:rPr>
  </w:style>
  <w:style w:type="character" w:customStyle="1" w:styleId="hilite1">
    <w:name w:val="hilite1"/>
    <w:basedOn w:val="DefaultParagraphFont"/>
    <w:rsid w:val="003963DF"/>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3963DF"/>
    <w:rPr>
      <w:rFonts w:eastAsia="Times New Roman"/>
      <w:b/>
      <w:szCs w:val="20"/>
    </w:rPr>
  </w:style>
  <w:style w:type="character" w:customStyle="1" w:styleId="NormaltagChar">
    <w:name w:val="Normal tag Char"/>
    <w:basedOn w:val="DefaultParagraphFont"/>
    <w:link w:val="Normaltag"/>
    <w:uiPriority w:val="99"/>
    <w:locked/>
    <w:rsid w:val="003963DF"/>
    <w:rPr>
      <w:rFonts w:ascii="Calibri" w:eastAsia="Times New Roman" w:hAnsi="Calibri"/>
      <w:b/>
      <w:sz w:val="22"/>
      <w:szCs w:val="20"/>
    </w:rPr>
  </w:style>
  <w:style w:type="character" w:customStyle="1" w:styleId="CitesChar2">
    <w:name w:val="Cites Char2"/>
    <w:link w:val="Cites"/>
    <w:rsid w:val="003963DF"/>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3963DF"/>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3963DF"/>
    <w:pPr>
      <w:spacing w:before="120" w:after="120"/>
    </w:pPr>
    <w:rPr>
      <w:rFonts w:eastAsia="Times New Roman"/>
      <w:b/>
      <w:u w:val="single"/>
      <w:lang w:bidi="en-US"/>
    </w:rPr>
  </w:style>
  <w:style w:type="paragraph" w:styleId="TOC9">
    <w:name w:val="toc 9"/>
    <w:basedOn w:val="Normal"/>
    <w:next w:val="Normal"/>
    <w:autoRedefine/>
    <w:rsid w:val="003963DF"/>
    <w:pPr>
      <w:ind w:left="1600"/>
    </w:pPr>
    <w:rPr>
      <w:rFonts w:eastAsia="Times New Roman"/>
      <w:sz w:val="20"/>
      <w:lang w:bidi="en-US"/>
    </w:rPr>
  </w:style>
  <w:style w:type="paragraph" w:customStyle="1" w:styleId="TxBrp1">
    <w:name w:val="TxBr_p1"/>
    <w:basedOn w:val="Normal"/>
    <w:qFormat/>
    <w:rsid w:val="003963D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963DF"/>
    <w:pPr>
      <w:spacing w:before="100" w:beforeAutospacing="1" w:after="100" w:afterAutospacing="1"/>
    </w:pPr>
    <w:rPr>
      <w:rFonts w:eastAsia="Times New Roman"/>
      <w:lang w:bidi="en-US"/>
    </w:rPr>
  </w:style>
  <w:style w:type="character" w:customStyle="1" w:styleId="standardcontent">
    <w:name w:val="standardcontent"/>
    <w:basedOn w:val="DefaultParagraphFont"/>
    <w:rsid w:val="003963DF"/>
  </w:style>
  <w:style w:type="paragraph" w:customStyle="1" w:styleId="hat">
    <w:name w:val="hat"/>
    <w:basedOn w:val="Normal"/>
    <w:next w:val="Normal"/>
    <w:link w:val="hatChar"/>
    <w:qFormat/>
    <w:rsid w:val="003963D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963DF"/>
  </w:style>
  <w:style w:type="paragraph" w:customStyle="1" w:styleId="HotRouteChar">
    <w:name w:val="Hot Route! Char"/>
    <w:basedOn w:val="Normal"/>
    <w:qFormat/>
    <w:rsid w:val="003963DF"/>
    <w:pPr>
      <w:ind w:left="144"/>
    </w:pPr>
    <w:rPr>
      <w:rFonts w:eastAsia="Times New Roman"/>
      <w:sz w:val="20"/>
      <w:lang w:bidi="en-US"/>
    </w:rPr>
  </w:style>
  <w:style w:type="paragraph" w:customStyle="1" w:styleId="Default">
    <w:name w:val="Default"/>
    <w:qFormat/>
    <w:rsid w:val="003963D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963DF"/>
    <w:rPr>
      <w:rFonts w:ascii="Cambria" w:hAnsi="Cambria" w:cs="Times New Roman"/>
      <w:b/>
      <w:bCs/>
      <w:sz w:val="26"/>
      <w:szCs w:val="26"/>
    </w:rPr>
  </w:style>
  <w:style w:type="character" w:customStyle="1" w:styleId="CardCharChar1">
    <w:name w:val="Card Char Char1"/>
    <w:basedOn w:val="DefaultParagraphFont"/>
    <w:rsid w:val="003963DF"/>
    <w:rPr>
      <w:rFonts w:cs="Times New Roman"/>
      <w:b/>
      <w:bCs/>
      <w:sz w:val="28"/>
      <w:szCs w:val="28"/>
    </w:rPr>
  </w:style>
  <w:style w:type="paragraph" w:customStyle="1" w:styleId="SmallFont">
    <w:name w:val="Small Font"/>
    <w:basedOn w:val="Normal"/>
    <w:link w:val="SmallFontChar"/>
    <w:qFormat/>
    <w:rsid w:val="003963DF"/>
    <w:pPr>
      <w:spacing w:after="200"/>
      <w:jc w:val="both"/>
    </w:pPr>
    <w:rPr>
      <w:rFonts w:eastAsia="Calibri"/>
      <w:szCs w:val="18"/>
    </w:rPr>
  </w:style>
  <w:style w:type="character" w:customStyle="1" w:styleId="SmallFontChar">
    <w:name w:val="Small Font Char"/>
    <w:basedOn w:val="DefaultParagraphFont"/>
    <w:link w:val="SmallFont"/>
    <w:locked/>
    <w:rsid w:val="003963DF"/>
    <w:rPr>
      <w:rFonts w:ascii="Calibri" w:eastAsia="Calibri" w:hAnsi="Calibri"/>
      <w:sz w:val="22"/>
      <w:szCs w:val="18"/>
    </w:rPr>
  </w:style>
  <w:style w:type="character" w:customStyle="1" w:styleId="CircleChar1">
    <w:name w:val="Circle Char1"/>
    <w:basedOn w:val="DefaultParagraphFont"/>
    <w:rsid w:val="003963DF"/>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3963D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963DF"/>
    <w:rPr>
      <w:rFonts w:ascii="Calibri" w:eastAsia="Times New Roman" w:hAnsi="Calibri" w:cs="Times New Roman"/>
      <w:b/>
      <w:sz w:val="20"/>
      <w:szCs w:val="20"/>
    </w:rPr>
  </w:style>
  <w:style w:type="character" w:customStyle="1" w:styleId="hit1">
    <w:name w:val="hit1"/>
    <w:basedOn w:val="DefaultParagraphFont"/>
    <w:rsid w:val="003963DF"/>
    <w:rPr>
      <w:b/>
      <w:bCs/>
      <w:color w:val="CC0033"/>
    </w:rPr>
  </w:style>
  <w:style w:type="character" w:customStyle="1" w:styleId="upper">
    <w:name w:val="upper"/>
    <w:basedOn w:val="DefaultParagraphFont"/>
    <w:rsid w:val="003963DF"/>
  </w:style>
  <w:style w:type="character" w:customStyle="1" w:styleId="SmallFont7pt">
    <w:name w:val="Small Font (7 pt)"/>
    <w:basedOn w:val="DefaultParagraphFont"/>
    <w:qFormat/>
    <w:rsid w:val="003963DF"/>
    <w:rPr>
      <w:sz w:val="14"/>
    </w:rPr>
  </w:style>
  <w:style w:type="paragraph" w:customStyle="1" w:styleId="UnderlinedText">
    <w:name w:val="Underlined Text"/>
    <w:basedOn w:val="Normal"/>
    <w:qFormat/>
    <w:rsid w:val="003963DF"/>
    <w:rPr>
      <w:rFonts w:eastAsia="Times New Roman"/>
      <w:b/>
      <w:szCs w:val="20"/>
    </w:rPr>
  </w:style>
  <w:style w:type="character" w:customStyle="1" w:styleId="SmallText-New">
    <w:name w:val="Small Text - New"/>
    <w:basedOn w:val="DefaultParagraphFont"/>
    <w:rsid w:val="003963DF"/>
    <w:rPr>
      <w:rFonts w:ascii="Arial Narrow" w:hAnsi="Arial Narrow"/>
      <w:sz w:val="14"/>
    </w:rPr>
  </w:style>
  <w:style w:type="character" w:customStyle="1" w:styleId="Underlined-New">
    <w:name w:val="Underlined - New"/>
    <w:basedOn w:val="DefaultParagraphFont"/>
    <w:rsid w:val="003963DF"/>
    <w:rPr>
      <w:rFonts w:ascii="Arial Narrow" w:hAnsi="Arial Narrow"/>
      <w:sz w:val="16"/>
      <w:u w:val="single"/>
    </w:rPr>
  </w:style>
  <w:style w:type="paragraph" w:styleId="TOC2">
    <w:name w:val="toc 2"/>
    <w:basedOn w:val="Normal"/>
    <w:next w:val="Normal"/>
    <w:autoRedefine/>
    <w:uiPriority w:val="39"/>
    <w:qFormat/>
    <w:rsid w:val="003963DF"/>
    <w:pPr>
      <w:ind w:left="200"/>
    </w:pPr>
    <w:rPr>
      <w:rFonts w:eastAsia="Times New Roman"/>
      <w:sz w:val="20"/>
      <w:lang w:bidi="en-US"/>
    </w:rPr>
  </w:style>
  <w:style w:type="paragraph" w:styleId="TOCHeading">
    <w:name w:val="TOC Heading"/>
    <w:basedOn w:val="Heading1"/>
    <w:next w:val="Normal"/>
    <w:uiPriority w:val="39"/>
    <w:qFormat/>
    <w:rsid w:val="003963D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963DF"/>
    <w:rPr>
      <w:rFonts w:ascii="Arial Narrow" w:hAnsi="Arial Narrow"/>
      <w:dstrike w:val="0"/>
      <w:sz w:val="20"/>
      <w:bdr w:val="single" w:sz="2" w:space="0" w:color="auto"/>
      <w:vertAlign w:val="baseline"/>
    </w:rPr>
  </w:style>
  <w:style w:type="character" w:customStyle="1" w:styleId="style65">
    <w:name w:val="style65"/>
    <w:basedOn w:val="DefaultParagraphFont"/>
    <w:rsid w:val="003963DF"/>
    <w:rPr>
      <w:rFonts w:cs="Times New Roman"/>
    </w:rPr>
  </w:style>
  <w:style w:type="character" w:customStyle="1" w:styleId="qlabel">
    <w:name w:val="q_label"/>
    <w:basedOn w:val="DefaultParagraphFont"/>
    <w:rsid w:val="003963DF"/>
  </w:style>
  <w:style w:type="character" w:customStyle="1" w:styleId="alabel">
    <w:name w:val="a_label"/>
    <w:basedOn w:val="DefaultParagraphFont"/>
    <w:rsid w:val="003963DF"/>
  </w:style>
  <w:style w:type="character" w:customStyle="1" w:styleId="BoldandUnderlineCharChar">
    <w:name w:val="Bold and Underline Char Char"/>
    <w:basedOn w:val="DefaultParagraphFont"/>
    <w:rsid w:val="003963DF"/>
    <w:rPr>
      <w:rFonts w:eastAsia="MS Mincho"/>
      <w:b/>
      <w:u w:val="single"/>
      <w:lang w:val="en-US" w:eastAsia="en-US" w:bidi="ar-SA"/>
    </w:rPr>
  </w:style>
  <w:style w:type="character" w:customStyle="1" w:styleId="CardTextChar2">
    <w:name w:val="Card Text Char"/>
    <w:basedOn w:val="DefaultParagraphFont"/>
    <w:rsid w:val="003963DF"/>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3963D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963DF"/>
    <w:rPr>
      <w:rFonts w:cs="Arial"/>
      <w:bCs/>
      <w:szCs w:val="26"/>
      <w:u w:val="single"/>
      <w:lang w:val="en-US" w:eastAsia="en-US" w:bidi="ar-SA"/>
    </w:rPr>
  </w:style>
  <w:style w:type="paragraph" w:customStyle="1" w:styleId="evidencetextChar">
    <w:name w:val="evidence text Char"/>
    <w:basedOn w:val="Normal"/>
    <w:qFormat/>
    <w:rsid w:val="003963DF"/>
    <w:pPr>
      <w:ind w:left="1728" w:right="1008"/>
    </w:pPr>
    <w:rPr>
      <w:rFonts w:eastAsia="Times New Roman"/>
      <w:color w:val="000000"/>
      <w:sz w:val="18"/>
    </w:rPr>
  </w:style>
  <w:style w:type="character" w:customStyle="1" w:styleId="underline2">
    <w:name w:val="underline2"/>
    <w:basedOn w:val="DefaultParagraphFont"/>
    <w:rsid w:val="003963DF"/>
    <w:rPr>
      <w:u w:val="single"/>
    </w:rPr>
  </w:style>
  <w:style w:type="character" w:customStyle="1" w:styleId="UnderlineChar4Char">
    <w:name w:val="Underline Char4 Char"/>
    <w:basedOn w:val="DefaultParagraphFont"/>
    <w:link w:val="UnderlineChar4"/>
    <w:rsid w:val="003963DF"/>
    <w:rPr>
      <w:u w:val="single"/>
    </w:rPr>
  </w:style>
  <w:style w:type="paragraph" w:customStyle="1" w:styleId="UnderlineChar4">
    <w:name w:val="Underline Char4"/>
    <w:basedOn w:val="Normal"/>
    <w:link w:val="UnderlineChar4Char"/>
    <w:qFormat/>
    <w:rsid w:val="003963D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3963DF"/>
    <w:rPr>
      <w:b/>
      <w:u w:val="single"/>
    </w:rPr>
  </w:style>
  <w:style w:type="paragraph" w:customStyle="1" w:styleId="BoldandUnderlineChar3">
    <w:name w:val="Bold and Underline Char3"/>
    <w:basedOn w:val="Normal"/>
    <w:link w:val="BoldandUnderlineChar3Char2"/>
    <w:qFormat/>
    <w:rsid w:val="003963DF"/>
    <w:rPr>
      <w:rFonts w:asciiTheme="minorHAnsi" w:hAnsiTheme="minorHAnsi"/>
      <w:b/>
      <w:sz w:val="24"/>
      <w:u w:val="single"/>
    </w:rPr>
  </w:style>
  <w:style w:type="character" w:customStyle="1" w:styleId="inside-head">
    <w:name w:val="inside-head"/>
    <w:basedOn w:val="DefaultParagraphFont"/>
    <w:rsid w:val="003963DF"/>
  </w:style>
  <w:style w:type="character" w:customStyle="1" w:styleId="officialstitle-">
    <w:name w:val="official_s_title-"/>
    <w:basedOn w:val="DefaultParagraphFont"/>
    <w:rsid w:val="003963DF"/>
  </w:style>
  <w:style w:type="character" w:customStyle="1" w:styleId="officialsbureau">
    <w:name w:val="official_s_bureau"/>
    <w:basedOn w:val="DefaultParagraphFont"/>
    <w:rsid w:val="003963DF"/>
  </w:style>
  <w:style w:type="paragraph" w:customStyle="1" w:styleId="Stylecard11ptBoldUnderline">
    <w:name w:val="Style card + 11 pt Bold Underline"/>
    <w:basedOn w:val="card"/>
    <w:link w:val="Stylecard11ptBoldUnderlineChar"/>
    <w:qFormat/>
    <w:rsid w:val="003963DF"/>
    <w:rPr>
      <w:rFonts w:ascii="Georgia" w:eastAsia="SimSun" w:hAnsi="Georgia"/>
      <w:b/>
      <w:lang w:eastAsia="zh-CN"/>
    </w:rPr>
  </w:style>
  <w:style w:type="character" w:customStyle="1" w:styleId="Stylecard11ptBoldUnderlineChar">
    <w:name w:val="Style card + 11 pt Bold Underline Char"/>
    <w:link w:val="Stylecard11ptBoldUnderline"/>
    <w:rsid w:val="003963DF"/>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3963D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3963DF"/>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3963DF"/>
    <w:rPr>
      <w:rFonts w:ascii="Georgia" w:eastAsia="SimSun" w:hAnsi="Georgia"/>
      <w:bCs/>
      <w:sz w:val="16"/>
      <w:lang w:eastAsia="zh-CN"/>
    </w:rPr>
  </w:style>
  <w:style w:type="paragraph" w:styleId="HTMLPreformatted">
    <w:name w:val="HTML Preformatted"/>
    <w:basedOn w:val="Normal"/>
    <w:link w:val="HTMLPreformattedChar"/>
    <w:rsid w:val="0039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963D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3963DF"/>
    <w:rPr>
      <w:u w:val="single"/>
    </w:rPr>
  </w:style>
  <w:style w:type="character" w:customStyle="1" w:styleId="StyleUnderlining11ptChar">
    <w:name w:val="Style Underlining + 11 pt Char"/>
    <w:basedOn w:val="DefaultParagraphFont"/>
    <w:link w:val="StyleUnderlining11pt"/>
    <w:rsid w:val="003963DF"/>
    <w:rPr>
      <w:rFonts w:ascii="Calibri" w:hAnsi="Calibri"/>
      <w:sz w:val="22"/>
      <w:u w:val="single"/>
    </w:rPr>
  </w:style>
  <w:style w:type="paragraph" w:customStyle="1" w:styleId="StyleCardText9pt">
    <w:name w:val="Style Card Text + 9 pt"/>
    <w:basedOn w:val="Normal"/>
    <w:link w:val="StyleCardText9ptChar"/>
    <w:qFormat/>
    <w:rsid w:val="003963DF"/>
    <w:pPr>
      <w:spacing w:after="200"/>
      <w:contextualSpacing/>
    </w:pPr>
    <w:rPr>
      <w:rFonts w:eastAsia="Calibri"/>
    </w:rPr>
  </w:style>
  <w:style w:type="character" w:customStyle="1" w:styleId="StyleCardText9ptChar">
    <w:name w:val="Style Card Text + 9 pt Char"/>
    <w:basedOn w:val="DefaultParagraphFont"/>
    <w:link w:val="StyleCardText9pt"/>
    <w:rsid w:val="003963DF"/>
    <w:rPr>
      <w:rFonts w:ascii="Calibri" w:eastAsia="Calibri" w:hAnsi="Calibri"/>
      <w:sz w:val="22"/>
    </w:rPr>
  </w:style>
  <w:style w:type="paragraph" w:styleId="Quote">
    <w:name w:val="Quote"/>
    <w:basedOn w:val="Normal"/>
    <w:next w:val="Normal"/>
    <w:link w:val="QuoteChar"/>
    <w:uiPriority w:val="29"/>
    <w:qFormat/>
    <w:rsid w:val="003963DF"/>
    <w:pPr>
      <w:widowControl w:val="0"/>
    </w:pPr>
    <w:rPr>
      <w:rFonts w:eastAsia="Times New Roman"/>
      <w:iCs/>
      <w:color w:val="000000"/>
      <w:lang w:bidi="en-US"/>
    </w:rPr>
  </w:style>
  <w:style w:type="character" w:customStyle="1" w:styleId="QuoteChar">
    <w:name w:val="Quote Char"/>
    <w:basedOn w:val="DefaultParagraphFont"/>
    <w:link w:val="Quote"/>
    <w:uiPriority w:val="29"/>
    <w:rsid w:val="003963DF"/>
    <w:rPr>
      <w:rFonts w:ascii="Calibri" w:eastAsia="Times New Roman" w:hAnsi="Calibri"/>
      <w:iCs/>
      <w:color w:val="000000"/>
      <w:sz w:val="22"/>
      <w:lang w:bidi="en-US"/>
    </w:rPr>
  </w:style>
  <w:style w:type="character" w:customStyle="1" w:styleId="underlineChar">
    <w:name w:val="underline Char"/>
    <w:basedOn w:val="DefaultParagraphFont"/>
    <w:rsid w:val="003963D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963D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963DF"/>
    <w:rPr>
      <w:sz w:val="20"/>
      <w:u w:val="single"/>
    </w:rPr>
  </w:style>
  <w:style w:type="paragraph" w:styleId="BodyTextIndent2">
    <w:name w:val="Body Text Indent 2"/>
    <w:basedOn w:val="Normal"/>
    <w:link w:val="BodyTextIndent2Char"/>
    <w:unhideWhenUsed/>
    <w:rsid w:val="003963DF"/>
    <w:pPr>
      <w:spacing w:after="120" w:line="480" w:lineRule="auto"/>
      <w:ind w:left="360"/>
    </w:pPr>
  </w:style>
  <w:style w:type="character" w:customStyle="1" w:styleId="BodyTextIndent2Char">
    <w:name w:val="Body Text Indent 2 Char"/>
    <w:basedOn w:val="DefaultParagraphFont"/>
    <w:link w:val="BodyTextIndent2"/>
    <w:rsid w:val="003963DF"/>
    <w:rPr>
      <w:rFonts w:ascii="Calibri" w:hAnsi="Calibri"/>
      <w:sz w:val="22"/>
    </w:rPr>
  </w:style>
  <w:style w:type="paragraph" w:styleId="BodyTextIndent3">
    <w:name w:val="Body Text Indent 3"/>
    <w:basedOn w:val="Normal"/>
    <w:link w:val="BodyTextIndent3Char"/>
    <w:uiPriority w:val="99"/>
    <w:unhideWhenUsed/>
    <w:rsid w:val="003963DF"/>
    <w:pPr>
      <w:spacing w:after="120"/>
      <w:ind w:left="360"/>
    </w:pPr>
    <w:rPr>
      <w:szCs w:val="16"/>
    </w:rPr>
  </w:style>
  <w:style w:type="character" w:customStyle="1" w:styleId="BodyTextIndent3Char">
    <w:name w:val="Body Text Indent 3 Char"/>
    <w:basedOn w:val="DefaultParagraphFont"/>
    <w:link w:val="BodyTextIndent3"/>
    <w:uiPriority w:val="99"/>
    <w:rsid w:val="003963DF"/>
    <w:rPr>
      <w:rFonts w:ascii="Calibri" w:hAnsi="Calibri"/>
      <w:sz w:val="22"/>
      <w:szCs w:val="16"/>
    </w:rPr>
  </w:style>
  <w:style w:type="paragraph" w:styleId="BodyText2">
    <w:name w:val="Body Text 2"/>
    <w:basedOn w:val="Normal"/>
    <w:link w:val="BodyText2Char"/>
    <w:unhideWhenUsed/>
    <w:rsid w:val="003963DF"/>
    <w:pPr>
      <w:spacing w:after="120" w:line="480" w:lineRule="auto"/>
    </w:pPr>
  </w:style>
  <w:style w:type="character" w:customStyle="1" w:styleId="BodyText2Char">
    <w:name w:val="Body Text 2 Char"/>
    <w:basedOn w:val="DefaultParagraphFont"/>
    <w:link w:val="BodyText2"/>
    <w:rsid w:val="003963DF"/>
    <w:rPr>
      <w:rFonts w:ascii="Calibri" w:hAnsi="Calibri"/>
      <w:sz w:val="22"/>
    </w:rPr>
  </w:style>
  <w:style w:type="paragraph" w:styleId="BodyTextIndent">
    <w:name w:val="Body Text Indent"/>
    <w:basedOn w:val="Normal"/>
    <w:link w:val="BodyTextIndentChar"/>
    <w:uiPriority w:val="99"/>
    <w:unhideWhenUsed/>
    <w:rsid w:val="003963DF"/>
    <w:pPr>
      <w:spacing w:after="120"/>
      <w:ind w:left="360"/>
    </w:pPr>
  </w:style>
  <w:style w:type="character" w:customStyle="1" w:styleId="BodyTextIndentChar">
    <w:name w:val="Body Text Indent Char"/>
    <w:basedOn w:val="DefaultParagraphFont"/>
    <w:link w:val="BodyTextIndent"/>
    <w:uiPriority w:val="99"/>
    <w:rsid w:val="003963DF"/>
    <w:rPr>
      <w:rFonts w:ascii="Calibri" w:hAnsi="Calibri"/>
      <w:sz w:val="22"/>
    </w:rPr>
  </w:style>
  <w:style w:type="paragraph" w:styleId="BodyText3">
    <w:name w:val="Body Text 3"/>
    <w:basedOn w:val="Normal"/>
    <w:link w:val="BodyText3Char"/>
    <w:unhideWhenUsed/>
    <w:rsid w:val="003963DF"/>
    <w:pPr>
      <w:spacing w:after="120"/>
    </w:pPr>
    <w:rPr>
      <w:szCs w:val="16"/>
    </w:rPr>
  </w:style>
  <w:style w:type="character" w:customStyle="1" w:styleId="BodyText3Char">
    <w:name w:val="Body Text 3 Char"/>
    <w:basedOn w:val="DefaultParagraphFont"/>
    <w:link w:val="BodyText3"/>
    <w:rsid w:val="003963DF"/>
    <w:rPr>
      <w:rFonts w:ascii="Calibri" w:hAnsi="Calibri"/>
      <w:sz w:val="22"/>
      <w:szCs w:val="16"/>
    </w:rPr>
  </w:style>
  <w:style w:type="character" w:customStyle="1" w:styleId="StyleBold">
    <w:name w:val="Style Bold"/>
    <w:basedOn w:val="DefaultParagraphFont"/>
    <w:uiPriority w:val="9"/>
    <w:semiHidden/>
    <w:rsid w:val="003963DF"/>
    <w:rPr>
      <w:b/>
      <w:bCs/>
    </w:rPr>
  </w:style>
  <w:style w:type="character" w:customStyle="1" w:styleId="body-text">
    <w:name w:val="body-text"/>
    <w:basedOn w:val="DefaultParagraphFont"/>
    <w:rsid w:val="003963DF"/>
  </w:style>
  <w:style w:type="paragraph" w:customStyle="1" w:styleId="StyleStyle411ptBoldBorderSinglesolidlineAuto0">
    <w:name w:val="Style Style4 + 11 pt Bold Border: : (Single solid line Auto  0...."/>
    <w:basedOn w:val="Normal"/>
    <w:link w:val="StyleStyle411ptBoldBorderSinglesolidlineAuto0Char"/>
    <w:qFormat/>
    <w:rsid w:val="003963D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963DF"/>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3963DF"/>
  </w:style>
  <w:style w:type="paragraph" w:customStyle="1" w:styleId="StyleStyle112pt">
    <w:name w:val="Style Style1 + 12 pt"/>
    <w:basedOn w:val="Normal"/>
    <w:link w:val="StyleStyle112ptChar"/>
    <w:qFormat/>
    <w:rsid w:val="003963DF"/>
    <w:rPr>
      <w:rFonts w:eastAsia="SimSun"/>
      <w:u w:val="single"/>
      <w:lang w:eastAsia="zh-CN"/>
    </w:rPr>
  </w:style>
  <w:style w:type="character" w:customStyle="1" w:styleId="StyleStyle112ptChar">
    <w:name w:val="Style Style1 + 12 pt Char"/>
    <w:basedOn w:val="DefaultParagraphFont"/>
    <w:link w:val="StyleStyle112pt"/>
    <w:rsid w:val="003963DF"/>
    <w:rPr>
      <w:rFonts w:ascii="Calibri" w:eastAsia="SimSun" w:hAnsi="Calibri"/>
      <w:sz w:val="22"/>
      <w:u w:val="single"/>
      <w:lang w:eastAsia="zh-CN"/>
    </w:rPr>
  </w:style>
  <w:style w:type="paragraph" w:customStyle="1" w:styleId="MinimizedText">
    <w:name w:val="Minimized Text"/>
    <w:basedOn w:val="Normal"/>
    <w:link w:val="MinimizedTextChar"/>
    <w:qFormat/>
    <w:rsid w:val="003963DF"/>
    <w:rPr>
      <w:rFonts w:eastAsia="Times New Roman"/>
    </w:rPr>
  </w:style>
  <w:style w:type="character" w:customStyle="1" w:styleId="MinimizedTextChar">
    <w:name w:val="Minimized Text Char"/>
    <w:basedOn w:val="DefaultParagraphFont"/>
    <w:link w:val="MinimizedText"/>
    <w:rsid w:val="003963DF"/>
    <w:rPr>
      <w:rFonts w:ascii="Calibri" w:eastAsia="Times New Roman" w:hAnsi="Calibri"/>
      <w:sz w:val="22"/>
    </w:rPr>
  </w:style>
  <w:style w:type="character" w:customStyle="1" w:styleId="term1">
    <w:name w:val="term1"/>
    <w:basedOn w:val="DefaultParagraphFont"/>
    <w:rsid w:val="003963DF"/>
    <w:rPr>
      <w:b/>
      <w:bCs/>
    </w:rPr>
  </w:style>
  <w:style w:type="character" w:customStyle="1" w:styleId="Styleterm111ptUnderline">
    <w:name w:val="Style term1 + 11 pt Underline"/>
    <w:basedOn w:val="term1"/>
    <w:rsid w:val="003963DF"/>
    <w:rPr>
      <w:b/>
      <w:bCs/>
      <w:sz w:val="20"/>
      <w:u w:val="single"/>
    </w:rPr>
  </w:style>
  <w:style w:type="paragraph" w:customStyle="1" w:styleId="StyleMinimizedTextArialNarrow10pt">
    <w:name w:val="Style Minimized Text + Arial Narrow 10 pt"/>
    <w:basedOn w:val="MinimizedText"/>
    <w:link w:val="StyleMinimizedTextArialNarrow10ptChar"/>
    <w:qFormat/>
    <w:rsid w:val="003963DF"/>
    <w:rPr>
      <w:sz w:val="20"/>
    </w:rPr>
  </w:style>
  <w:style w:type="character" w:customStyle="1" w:styleId="StyleMinimizedTextArialNarrow10ptChar">
    <w:name w:val="Style Minimized Text + Arial Narrow 10 pt Char"/>
    <w:basedOn w:val="MinimizedTextChar"/>
    <w:link w:val="StyleMinimizedTextArialNarrow10pt"/>
    <w:rsid w:val="003963DF"/>
    <w:rPr>
      <w:rFonts w:ascii="Calibri" w:eastAsia="Times New Roman" w:hAnsi="Calibri"/>
      <w:sz w:val="20"/>
    </w:rPr>
  </w:style>
  <w:style w:type="character" w:customStyle="1" w:styleId="Styleunderline11ptBold">
    <w:name w:val="Style underline + 11 pt Bold"/>
    <w:basedOn w:val="underline"/>
    <w:rsid w:val="003963DF"/>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963D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963DF"/>
    <w:rPr>
      <w:rFonts w:ascii="Calibri" w:eastAsia="Times New Roman" w:hAnsi="Calibri"/>
      <w:sz w:val="22"/>
      <w:u w:val="single"/>
      <w:bdr w:val="single" w:sz="4" w:space="0" w:color="auto"/>
    </w:rPr>
  </w:style>
  <w:style w:type="character" w:customStyle="1" w:styleId="Style9pt">
    <w:name w:val="Style 9 pt"/>
    <w:basedOn w:val="DefaultParagraphFont"/>
    <w:rsid w:val="003963DF"/>
    <w:rPr>
      <w:rFonts w:ascii="Times New Roman" w:hAnsi="Times New Roman"/>
      <w:sz w:val="20"/>
    </w:rPr>
  </w:style>
  <w:style w:type="paragraph" w:customStyle="1" w:styleId="StyleStyle49pt3">
    <w:name w:val="Style Style4 + 9 pt3"/>
    <w:basedOn w:val="Style4"/>
    <w:link w:val="StyleStyle49pt3Char"/>
    <w:qFormat/>
    <w:rsid w:val="003963DF"/>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3963DF"/>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3963DF"/>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3963DF"/>
    <w:rPr>
      <w:rFonts w:ascii="Calibri" w:eastAsia="Times New Roman" w:hAnsi="Calibri" w:cs="Times New Roman"/>
      <w:b/>
      <w:bCs/>
      <w:u w:val="single"/>
      <w:lang w:val="x-none"/>
    </w:rPr>
  </w:style>
  <w:style w:type="character" w:customStyle="1" w:styleId="authorbio">
    <w:name w:val="authorbio"/>
    <w:basedOn w:val="DefaultParagraphFont"/>
    <w:rsid w:val="003963DF"/>
  </w:style>
  <w:style w:type="character" w:customStyle="1" w:styleId="a">
    <w:name w:val="a"/>
    <w:basedOn w:val="DefaultParagraphFont"/>
    <w:rsid w:val="003963DF"/>
  </w:style>
  <w:style w:type="character" w:customStyle="1" w:styleId="StyleUnderline3">
    <w:name w:val="Style Underline3"/>
    <w:basedOn w:val="DefaultParagraphFont"/>
    <w:rsid w:val="003963DF"/>
    <w:rPr>
      <w:u w:val="single"/>
    </w:rPr>
  </w:style>
  <w:style w:type="paragraph" w:customStyle="1" w:styleId="StyleStyle111ptBorderSinglesolidlineAuto05ptL">
    <w:name w:val="Style Style1 + 11 pt Border: : (Single solid line Auto  0.5 pt L..."/>
    <w:link w:val="StyleStyle111ptBorderSinglesolidlineAuto05ptLChar"/>
    <w:qFormat/>
    <w:rsid w:val="003963D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963DF"/>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3963DF"/>
    <w:rPr>
      <w:u w:val="single"/>
    </w:rPr>
  </w:style>
  <w:style w:type="paragraph" w:customStyle="1" w:styleId="Circled">
    <w:name w:val="Circled"/>
    <w:link w:val="CircledChar"/>
    <w:qFormat/>
    <w:rsid w:val="003963D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3963DF"/>
    <w:rPr>
      <w:rFonts w:ascii="Times New Roman" w:eastAsia="MS Mincho" w:hAnsi="Times New Roman" w:cs="Times New Roman"/>
      <w:b/>
      <w:sz w:val="22"/>
      <w:szCs w:val="20"/>
      <w:u w:val="single"/>
      <w:lang w:eastAsia="ja-JP"/>
    </w:rPr>
  </w:style>
  <w:style w:type="character" w:customStyle="1" w:styleId="base">
    <w:name w:val="base"/>
    <w:basedOn w:val="DefaultParagraphFont"/>
    <w:rsid w:val="003963DF"/>
  </w:style>
  <w:style w:type="character" w:customStyle="1" w:styleId="part-of-speech">
    <w:name w:val="part-of-speech"/>
    <w:basedOn w:val="DefaultParagraphFont"/>
    <w:rsid w:val="003963DF"/>
  </w:style>
  <w:style w:type="character" w:customStyle="1" w:styleId="sep">
    <w:name w:val="sep"/>
    <w:basedOn w:val="DefaultParagraphFont"/>
    <w:rsid w:val="003963DF"/>
  </w:style>
  <w:style w:type="character" w:customStyle="1" w:styleId="pron">
    <w:name w:val="pron"/>
    <w:basedOn w:val="DefaultParagraphFont"/>
    <w:rsid w:val="003963DF"/>
  </w:style>
  <w:style w:type="paragraph" w:customStyle="1" w:styleId="StyleStyle4LatinTimesNewRomanAsianSimSun">
    <w:name w:val="Style Style4 + (Latin) Times New Roman (Asian) SimSun"/>
    <w:basedOn w:val="Normal"/>
    <w:link w:val="StyleStyle4LatinTimesNewRomanAsianSimSunChar"/>
    <w:qFormat/>
    <w:rsid w:val="003963D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963D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963D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963DF"/>
    <w:rPr>
      <w:rFonts w:ascii="Calibri" w:eastAsia="SimSun" w:hAnsi="Calibri"/>
      <w:b/>
      <w:bCs/>
      <w:sz w:val="22"/>
      <w:u w:val="single"/>
    </w:rPr>
  </w:style>
  <w:style w:type="character" w:customStyle="1" w:styleId="CharChar3">
    <w:name w:val="Char Char3"/>
    <w:basedOn w:val="DefaultParagraphFont"/>
    <w:rsid w:val="003963DF"/>
    <w:rPr>
      <w:rFonts w:cs="Arial"/>
      <w:b/>
      <w:bCs/>
      <w:iCs/>
      <w:lang w:val="en-US" w:eastAsia="en-US" w:bidi="ar-SA"/>
    </w:rPr>
  </w:style>
  <w:style w:type="character" w:customStyle="1" w:styleId="SubtitleChar1">
    <w:name w:val="Subtitle Char1"/>
    <w:aliases w:val="Underlined card text Char1"/>
    <w:basedOn w:val="DefaultParagraphFont"/>
    <w:rsid w:val="003963DF"/>
    <w:rPr>
      <w:color w:val="5A5A5A" w:themeColor="text1" w:themeTint="A5"/>
      <w:spacing w:val="15"/>
      <w:sz w:val="22"/>
      <w:szCs w:val="22"/>
    </w:rPr>
  </w:style>
  <w:style w:type="paragraph" w:customStyle="1" w:styleId="StyleStyle411pt1">
    <w:name w:val="Style Style4 + 11 pt1"/>
    <w:basedOn w:val="Style4"/>
    <w:link w:val="StyleStyle411pt1Char"/>
    <w:qFormat/>
    <w:rsid w:val="003963DF"/>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3963DF"/>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3963DF"/>
    <w:rPr>
      <w:b/>
      <w:u w:val="single"/>
      <w:lang w:val="en-US" w:eastAsia="en-US" w:bidi="ar-SA"/>
    </w:rPr>
  </w:style>
  <w:style w:type="character" w:customStyle="1" w:styleId="StyleUnderlineCharChar111pt">
    <w:name w:val="Style Underline Char Char1 + 11 pt"/>
    <w:basedOn w:val="DefaultParagraphFont"/>
    <w:rsid w:val="003963D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963D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963D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963DF"/>
    <w:rPr>
      <w:sz w:val="22"/>
      <w:u w:val="single"/>
    </w:rPr>
  </w:style>
  <w:style w:type="paragraph" w:customStyle="1" w:styleId="StyleMinimizedTextArialNarrow9pt">
    <w:name w:val="Style Minimized Text + Arial Narrow 9 pt"/>
    <w:basedOn w:val="Normal"/>
    <w:link w:val="StyleMinimizedTextArialNarrow9ptChar"/>
    <w:qFormat/>
    <w:rsid w:val="003963DF"/>
    <w:rPr>
      <w:rFonts w:eastAsia="Times New Roman"/>
    </w:rPr>
  </w:style>
  <w:style w:type="character" w:customStyle="1" w:styleId="StyleMinimizedTextArialNarrow9ptChar">
    <w:name w:val="Style Minimized Text + Arial Narrow 9 pt Char"/>
    <w:basedOn w:val="DefaultParagraphFont"/>
    <w:link w:val="StyleMinimizedTextArialNarrow9pt"/>
    <w:rsid w:val="003963D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3963D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963D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963D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963D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963DF"/>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3963DF"/>
    <w:rPr>
      <w:b w:val="0"/>
      <w:bCs/>
      <w:sz w:val="20"/>
      <w:u w:val="single"/>
      <w:lang w:val="en-US" w:eastAsia="en-US" w:bidi="ar-SA"/>
    </w:rPr>
  </w:style>
  <w:style w:type="character" w:customStyle="1" w:styleId="Styleunderline9pt">
    <w:name w:val="Style underline + 9 pt"/>
    <w:basedOn w:val="underline"/>
    <w:rsid w:val="003963DF"/>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963DF"/>
    <w:rPr>
      <w:rFonts w:ascii="Times New Roman" w:hAnsi="Times New Roman"/>
      <w:sz w:val="20"/>
    </w:rPr>
  </w:style>
  <w:style w:type="character" w:customStyle="1" w:styleId="Styleunderline9pt1">
    <w:name w:val="Style underline + 9 pt1"/>
    <w:basedOn w:val="underline"/>
    <w:rsid w:val="003963DF"/>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3963D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963DF"/>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3963DF"/>
    <w:rPr>
      <w:b/>
      <w:bCs/>
      <w:noProof w:val="0"/>
      <w:sz w:val="20"/>
      <w:u w:val="single"/>
      <w:lang w:val="en-US" w:eastAsia="en-US" w:bidi="ar-SA"/>
    </w:rPr>
  </w:style>
  <w:style w:type="character" w:customStyle="1" w:styleId="Hyperlink23">
    <w:name w:val="Hyperlink23"/>
    <w:basedOn w:val="DefaultParagraphFont"/>
    <w:rsid w:val="003963DF"/>
    <w:rPr>
      <w:color w:val="3300CC"/>
      <w:u w:val="single"/>
    </w:rPr>
  </w:style>
  <w:style w:type="paragraph" w:customStyle="1" w:styleId="cardCharChar">
    <w:name w:val="card Char Char"/>
    <w:basedOn w:val="Normal"/>
    <w:link w:val="cardCharCharChar"/>
    <w:qFormat/>
    <w:rsid w:val="003963DF"/>
    <w:pPr>
      <w:ind w:left="288" w:right="288"/>
    </w:pPr>
    <w:rPr>
      <w:rFonts w:eastAsia="Times New Roman"/>
      <w:szCs w:val="20"/>
    </w:rPr>
  </w:style>
  <w:style w:type="character" w:customStyle="1" w:styleId="cardCharCharChar">
    <w:name w:val="card Char Char Char"/>
    <w:basedOn w:val="DefaultParagraphFont"/>
    <w:link w:val="cardCharChar"/>
    <w:rsid w:val="003963DF"/>
    <w:rPr>
      <w:rFonts w:ascii="Calibri" w:eastAsia="Times New Roman" w:hAnsi="Calibri"/>
      <w:sz w:val="22"/>
      <w:szCs w:val="20"/>
    </w:rPr>
  </w:style>
  <w:style w:type="character" w:customStyle="1" w:styleId="StyleunderlineArialNarrow9ptBold">
    <w:name w:val="Style underline + Arial Narrow 9 pt Bold"/>
    <w:basedOn w:val="underline"/>
    <w:rsid w:val="003963DF"/>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3963DF"/>
  </w:style>
  <w:style w:type="character" w:customStyle="1" w:styleId="StylecardCharCharArialNarrow9ptChar">
    <w:name w:val="Style card Char Char + Arial Narrow 9 pt Char"/>
    <w:basedOn w:val="cardCharCharChar"/>
    <w:link w:val="StylecardCharCharArialNarrow9pt"/>
    <w:rsid w:val="003963DF"/>
    <w:rPr>
      <w:rFonts w:ascii="Calibri" w:eastAsia="Times New Roman" w:hAnsi="Calibri"/>
      <w:sz w:val="22"/>
      <w:szCs w:val="20"/>
    </w:rPr>
  </w:style>
  <w:style w:type="character" w:customStyle="1" w:styleId="CardTextChar10">
    <w:name w:val="Card Text Char1"/>
    <w:basedOn w:val="DefaultParagraphFont"/>
    <w:rsid w:val="003963D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963D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963D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963D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963DF"/>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3963DF"/>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3963D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963D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963DF"/>
    <w:rPr>
      <w:rFonts w:eastAsia="Times New Roman"/>
    </w:rPr>
  </w:style>
  <w:style w:type="character" w:customStyle="1" w:styleId="TextsmallChar">
    <w:name w:val="Textsmall Char"/>
    <w:basedOn w:val="DefaultParagraphFont"/>
    <w:link w:val="Textsmall"/>
    <w:rsid w:val="003963DF"/>
    <w:rPr>
      <w:rFonts w:ascii="Calibri" w:eastAsia="Times New Roman" w:hAnsi="Calibri"/>
      <w:sz w:val="22"/>
    </w:rPr>
  </w:style>
  <w:style w:type="character" w:customStyle="1" w:styleId="CharChar111">
    <w:name w:val="Char Char111"/>
    <w:basedOn w:val="DefaultParagraphFont"/>
    <w:rsid w:val="003963DF"/>
    <w:rPr>
      <w:rFonts w:cs="Arial"/>
      <w:bCs/>
      <w:szCs w:val="26"/>
      <w:u w:val="single"/>
      <w:lang w:val="en-US" w:eastAsia="en-US" w:bidi="ar-SA"/>
    </w:rPr>
  </w:style>
  <w:style w:type="paragraph" w:customStyle="1" w:styleId="cardtextsmall">
    <w:name w:val="card text small"/>
    <w:basedOn w:val="Normal"/>
    <w:qFormat/>
    <w:rsid w:val="003963DF"/>
    <w:rPr>
      <w:rFonts w:ascii="Arial Narrow" w:eastAsia="Times New Roman" w:hAnsi="Arial Narrow"/>
    </w:rPr>
  </w:style>
  <w:style w:type="character" w:customStyle="1" w:styleId="AUnterdline">
    <w:name w:val="AUnterdline"/>
    <w:qFormat/>
    <w:rsid w:val="003963D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963DF"/>
    <w:rPr>
      <w:rFonts w:ascii="Times New Roman" w:hAnsi="Times New Roman"/>
      <w:b/>
      <w:bCs/>
      <w:sz w:val="20"/>
      <w:u w:val="single"/>
      <w:bdr w:val="single" w:sz="4" w:space="0" w:color="auto"/>
    </w:rPr>
  </w:style>
  <w:style w:type="character" w:customStyle="1" w:styleId="highlightedsearchterm">
    <w:name w:val="highlightedsearchterm"/>
    <w:rsid w:val="003963DF"/>
  </w:style>
  <w:style w:type="character" w:customStyle="1" w:styleId="StyleUnderline1">
    <w:name w:val="Style Underline1"/>
    <w:basedOn w:val="DefaultParagraphFont"/>
    <w:rsid w:val="003963DF"/>
    <w:rPr>
      <w:rFonts w:ascii="Times New Roman" w:hAnsi="Times New Roman"/>
      <w:sz w:val="20"/>
      <w:u w:val="single"/>
    </w:rPr>
  </w:style>
  <w:style w:type="paragraph" w:customStyle="1" w:styleId="StyleStyle49pt10">
    <w:name w:val="Style Style4 + 9 pt10"/>
    <w:basedOn w:val="Style4"/>
    <w:link w:val="StyleStyle49pt10Char"/>
    <w:qFormat/>
    <w:rsid w:val="003963DF"/>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3963DF"/>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3963DF"/>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3963D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963DF"/>
    <w:pPr>
      <w:ind w:left="288"/>
    </w:pPr>
    <w:rPr>
      <w:rFonts w:eastAsia="Times New Roman"/>
      <w:u w:val="single"/>
    </w:rPr>
  </w:style>
  <w:style w:type="character" w:customStyle="1" w:styleId="NormalUnderlineChar">
    <w:name w:val="Normal Underline Char"/>
    <w:link w:val="NormalUnderline"/>
    <w:rsid w:val="003963DF"/>
    <w:rPr>
      <w:rFonts w:ascii="Calibri" w:eastAsia="Times New Roman" w:hAnsi="Calibri"/>
      <w:sz w:val="22"/>
      <w:u w:val="single"/>
    </w:rPr>
  </w:style>
  <w:style w:type="character" w:customStyle="1" w:styleId="DontRead">
    <w:name w:val="Don't Read"/>
    <w:qFormat/>
    <w:rsid w:val="003963DF"/>
    <w:rPr>
      <w:rFonts w:ascii="Times New Roman" w:hAnsi="Times New Roman"/>
      <w:sz w:val="16"/>
    </w:rPr>
  </w:style>
  <w:style w:type="paragraph" w:customStyle="1" w:styleId="Underlinestyle">
    <w:name w:val="Underline style"/>
    <w:basedOn w:val="Normal"/>
    <w:qFormat/>
    <w:rsid w:val="003963DF"/>
    <w:rPr>
      <w:rFonts w:eastAsia="Times New Roman"/>
      <w:u w:val="single"/>
    </w:rPr>
  </w:style>
  <w:style w:type="character" w:customStyle="1" w:styleId="Style11ptUnderline3">
    <w:name w:val="Style 11 pt Underline3"/>
    <w:rsid w:val="003963DF"/>
    <w:rPr>
      <w:sz w:val="20"/>
      <w:u w:val="single"/>
    </w:rPr>
  </w:style>
  <w:style w:type="character" w:customStyle="1" w:styleId="27">
    <w:name w:val="27"/>
    <w:rsid w:val="003963DF"/>
    <w:rPr>
      <w:rFonts w:cs="Arial"/>
      <w:bCs/>
      <w:sz w:val="20"/>
      <w:u w:val="single"/>
      <w:lang w:val="en-US" w:eastAsia="en-US" w:bidi="ar-SA"/>
    </w:rPr>
  </w:style>
  <w:style w:type="character" w:customStyle="1" w:styleId="2">
    <w:name w:val="2"/>
    <w:rsid w:val="003963DF"/>
    <w:rPr>
      <w:rFonts w:cs="Arial"/>
      <w:bCs/>
      <w:sz w:val="20"/>
      <w:u w:val="single"/>
      <w:lang w:val="en-US" w:eastAsia="en-US" w:bidi="ar-SA"/>
    </w:rPr>
  </w:style>
  <w:style w:type="character" w:customStyle="1" w:styleId="Style9ptUnderline11">
    <w:name w:val="Style 9 pt Underline11"/>
    <w:basedOn w:val="DefaultParagraphFont"/>
    <w:rsid w:val="003963DF"/>
    <w:rPr>
      <w:sz w:val="20"/>
      <w:u w:val="single"/>
    </w:rPr>
  </w:style>
  <w:style w:type="character" w:customStyle="1" w:styleId="Style9ptBoldUnderline5">
    <w:name w:val="Style 9 pt Bold Underline5"/>
    <w:basedOn w:val="DefaultParagraphFont"/>
    <w:rsid w:val="003963DF"/>
    <w:rPr>
      <w:b/>
      <w:bCs/>
      <w:sz w:val="20"/>
      <w:u w:val="single"/>
    </w:rPr>
  </w:style>
  <w:style w:type="character" w:customStyle="1" w:styleId="CharChar114">
    <w:name w:val="Char Char114"/>
    <w:basedOn w:val="DefaultParagraphFont"/>
    <w:rsid w:val="003963DF"/>
    <w:rPr>
      <w:rFonts w:cs="Arial"/>
      <w:bCs/>
      <w:szCs w:val="26"/>
      <w:u w:val="single"/>
      <w:lang w:val="en-US" w:eastAsia="en-US" w:bidi="ar-SA"/>
    </w:rPr>
  </w:style>
  <w:style w:type="character" w:customStyle="1" w:styleId="CharChar113">
    <w:name w:val="Char Char113"/>
    <w:basedOn w:val="DefaultParagraphFont"/>
    <w:rsid w:val="003963DF"/>
    <w:rPr>
      <w:rFonts w:cs="Arial"/>
      <w:bCs/>
      <w:szCs w:val="26"/>
      <w:u w:val="single"/>
      <w:lang w:val="en-US" w:eastAsia="en-US" w:bidi="ar-SA"/>
    </w:rPr>
  </w:style>
  <w:style w:type="character" w:customStyle="1" w:styleId="CharChar112">
    <w:name w:val="Char Char112"/>
    <w:basedOn w:val="DefaultParagraphFont"/>
    <w:rsid w:val="003963DF"/>
    <w:rPr>
      <w:rFonts w:cs="Arial"/>
      <w:bCs/>
      <w:szCs w:val="26"/>
      <w:u w:val="single"/>
      <w:lang w:val="en-US" w:eastAsia="en-US" w:bidi="ar-SA"/>
    </w:rPr>
  </w:style>
  <w:style w:type="character" w:customStyle="1" w:styleId="ssl0">
    <w:name w:val="ss_l0"/>
    <w:basedOn w:val="DefaultParagraphFont"/>
    <w:rsid w:val="003963DF"/>
  </w:style>
  <w:style w:type="paragraph" w:customStyle="1" w:styleId="WW-Default1">
    <w:name w:val="WW-Default1"/>
    <w:basedOn w:val="Normal"/>
    <w:qFormat/>
    <w:rsid w:val="003963DF"/>
    <w:pPr>
      <w:suppressAutoHyphens/>
    </w:pPr>
    <w:rPr>
      <w:rFonts w:eastAsia="Times New Roman"/>
      <w:b/>
      <w:bCs/>
      <w:szCs w:val="20"/>
      <w:lang w:eastAsia="ar-SA"/>
    </w:rPr>
  </w:style>
  <w:style w:type="character" w:customStyle="1" w:styleId="zoomme">
    <w:name w:val="zoomme"/>
    <w:basedOn w:val="DefaultParagraphFont"/>
    <w:rsid w:val="003963DF"/>
  </w:style>
  <w:style w:type="character" w:customStyle="1" w:styleId="Date1">
    <w:name w:val="Date1"/>
    <w:basedOn w:val="DefaultParagraphFont"/>
    <w:rsid w:val="003963DF"/>
  </w:style>
  <w:style w:type="character" w:customStyle="1" w:styleId="classauthor">
    <w:name w:val="class=&quot;author&quot;"/>
    <w:basedOn w:val="DefaultParagraphFont"/>
    <w:rsid w:val="003963DF"/>
  </w:style>
  <w:style w:type="paragraph" w:customStyle="1" w:styleId="CardStyle0">
    <w:name w:val="Card Style"/>
    <w:basedOn w:val="Normal"/>
    <w:link w:val="CardStyleChar"/>
    <w:qFormat/>
    <w:rsid w:val="003963DF"/>
    <w:rPr>
      <w:rFonts w:eastAsia="Times New Roman"/>
    </w:rPr>
  </w:style>
  <w:style w:type="character" w:customStyle="1" w:styleId="CharCharChar">
    <w:name w:val="Char Char Char"/>
    <w:basedOn w:val="DefaultParagraphFont"/>
    <w:rsid w:val="003963DF"/>
    <w:rPr>
      <w:rFonts w:cs="Arial"/>
      <w:bCs/>
      <w:szCs w:val="26"/>
      <w:u w:val="single"/>
      <w:lang w:val="en-US" w:eastAsia="en-US" w:bidi="ar-SA"/>
    </w:rPr>
  </w:style>
  <w:style w:type="character" w:customStyle="1" w:styleId="texto1">
    <w:name w:val="texto1"/>
    <w:rsid w:val="003963DF"/>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963D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963DF"/>
    <w:rPr>
      <w:rFonts w:ascii="Calibri" w:eastAsia="Times New Roman" w:hAnsi="Calibri" w:cs="Arial"/>
      <w:b/>
      <w:szCs w:val="28"/>
    </w:rPr>
  </w:style>
  <w:style w:type="paragraph" w:customStyle="1" w:styleId="Style23">
    <w:name w:val="Style23"/>
    <w:basedOn w:val="Normal"/>
    <w:uiPriority w:val="99"/>
    <w:qFormat/>
    <w:rsid w:val="003963DF"/>
    <w:pPr>
      <w:widowControl w:val="0"/>
      <w:autoSpaceDE w:val="0"/>
      <w:autoSpaceDN w:val="0"/>
      <w:adjustRightInd w:val="0"/>
      <w:spacing w:line="209" w:lineRule="exact"/>
    </w:pPr>
    <w:rPr>
      <w:rFonts w:eastAsia="SimSun"/>
    </w:rPr>
  </w:style>
  <w:style w:type="character" w:customStyle="1" w:styleId="gray">
    <w:name w:val="gray"/>
    <w:basedOn w:val="DefaultParagraphFont"/>
    <w:rsid w:val="003963DF"/>
  </w:style>
  <w:style w:type="paragraph" w:customStyle="1" w:styleId="Tagtemplate">
    <w:name w:val="Tagtemplate"/>
    <w:basedOn w:val="Normal"/>
    <w:link w:val="TagtemplateChar"/>
    <w:autoRedefine/>
    <w:qFormat/>
    <w:rsid w:val="003963DF"/>
    <w:pPr>
      <w:keepNext/>
      <w:keepLines/>
    </w:pPr>
    <w:rPr>
      <w:rFonts w:eastAsia="Calibri"/>
      <w:b/>
    </w:rPr>
  </w:style>
  <w:style w:type="character" w:customStyle="1" w:styleId="TagtemplateChar">
    <w:name w:val="Tagtemplate Char"/>
    <w:basedOn w:val="DefaultParagraphFont"/>
    <w:link w:val="Tagtemplate"/>
    <w:rsid w:val="003963DF"/>
    <w:rPr>
      <w:rFonts w:ascii="Calibri" w:eastAsia="Calibri" w:hAnsi="Calibri"/>
      <w:b/>
      <w:sz w:val="22"/>
    </w:rPr>
  </w:style>
  <w:style w:type="character" w:customStyle="1" w:styleId="Styleunderline11ptBorderSinglesolidlineAuto05p">
    <w:name w:val="Style underline + 11 pt Border: : (Single solid line Auto  0.5 p..."/>
    <w:rsid w:val="003963DF"/>
    <w:rPr>
      <w:sz w:val="20"/>
      <w:u w:val="single"/>
      <w:bdr w:val="single" w:sz="4" w:space="0" w:color="auto"/>
    </w:rPr>
  </w:style>
  <w:style w:type="paragraph" w:customStyle="1" w:styleId="Citation-FirstLine">
    <w:name w:val="Citation - First Line"/>
    <w:basedOn w:val="Normal"/>
    <w:next w:val="Normal"/>
    <w:autoRedefine/>
    <w:qFormat/>
    <w:rsid w:val="003963DF"/>
    <w:pPr>
      <w:spacing w:line="240" w:lineRule="atLeast"/>
      <w:jc w:val="both"/>
    </w:pPr>
    <w:rPr>
      <w:rFonts w:ascii="Book Antiqua" w:eastAsia="Times New Roman" w:hAnsi="Book Antiqua"/>
    </w:rPr>
  </w:style>
  <w:style w:type="character" w:customStyle="1" w:styleId="CardText-Underlined">
    <w:name w:val="Card Text - Underlined"/>
    <w:rsid w:val="003963DF"/>
    <w:rPr>
      <w:b/>
      <w:sz w:val="20"/>
      <w:u w:val="single"/>
    </w:rPr>
  </w:style>
  <w:style w:type="paragraph" w:customStyle="1" w:styleId="Citation-Complete">
    <w:name w:val="Citation - Complete"/>
    <w:basedOn w:val="Normal"/>
    <w:next w:val="Normal"/>
    <w:link w:val="Citation-CompleteChar"/>
    <w:autoRedefine/>
    <w:qFormat/>
    <w:rsid w:val="003963D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963DF"/>
    <w:rPr>
      <w:rFonts w:ascii="Book Antiqua" w:eastAsia="Times New Roman" w:hAnsi="Book Antiqua"/>
      <w:sz w:val="22"/>
    </w:rPr>
  </w:style>
  <w:style w:type="character" w:customStyle="1" w:styleId="MicroTextChar">
    <w:name w:val="MicroText Char"/>
    <w:link w:val="MicroText"/>
    <w:rsid w:val="003963DF"/>
    <w:rPr>
      <w:rFonts w:ascii="Arial Narrow" w:hAnsi="Arial Narrow"/>
      <w:sz w:val="12"/>
    </w:rPr>
  </w:style>
  <w:style w:type="character" w:customStyle="1" w:styleId="Style11ptItalic">
    <w:name w:val="Style 11 pt Italic"/>
    <w:basedOn w:val="DefaultParagraphFont"/>
    <w:rsid w:val="003963DF"/>
    <w:rPr>
      <w:rFonts w:ascii="Times New Roman" w:hAnsi="Times New Roman"/>
      <w:i/>
      <w:iCs/>
      <w:sz w:val="20"/>
    </w:rPr>
  </w:style>
  <w:style w:type="character" w:customStyle="1" w:styleId="BoldandUnderlineChar">
    <w:name w:val="Bold and Underline Char"/>
    <w:basedOn w:val="DefaultParagraphFont"/>
    <w:link w:val="BoldandUnderline"/>
    <w:locked/>
    <w:rsid w:val="003963DF"/>
    <w:rPr>
      <w:b/>
      <w:u w:val="single"/>
    </w:rPr>
  </w:style>
  <w:style w:type="paragraph" w:customStyle="1" w:styleId="BoldandUnderline">
    <w:name w:val="Bold and Underline"/>
    <w:basedOn w:val="Normal"/>
    <w:link w:val="BoldandUnderlineChar"/>
    <w:qFormat/>
    <w:rsid w:val="003963DF"/>
    <w:rPr>
      <w:rFonts w:asciiTheme="minorHAnsi" w:hAnsiTheme="minorHAnsi"/>
      <w:b/>
      <w:sz w:val="24"/>
      <w:u w:val="single"/>
    </w:rPr>
  </w:style>
  <w:style w:type="character" w:customStyle="1" w:styleId="hdr">
    <w:name w:val="hdr"/>
    <w:basedOn w:val="DefaultParagraphFont"/>
    <w:rsid w:val="003963DF"/>
  </w:style>
  <w:style w:type="paragraph" w:customStyle="1" w:styleId="StyleStyle49ptBold3">
    <w:name w:val="Style Style4 + 9 pt Bold3"/>
    <w:basedOn w:val="Style4"/>
    <w:link w:val="StyleStyle49ptBold3Char"/>
    <w:qFormat/>
    <w:rsid w:val="003963DF"/>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3963DF"/>
    <w:rPr>
      <w:rFonts w:ascii="Calibri" w:eastAsia="Times New Roman" w:hAnsi="Calibri" w:cs="Times New Roman"/>
      <w:b/>
      <w:bCs/>
      <w:u w:val="single"/>
      <w:lang w:val="x-none"/>
    </w:rPr>
  </w:style>
  <w:style w:type="character" w:customStyle="1" w:styleId="Style9ptUnderline6">
    <w:name w:val="Style 9 pt Underline6"/>
    <w:basedOn w:val="DefaultParagraphFont"/>
    <w:rsid w:val="003963DF"/>
    <w:rPr>
      <w:sz w:val="20"/>
      <w:u w:val="single"/>
    </w:rPr>
  </w:style>
  <w:style w:type="character" w:customStyle="1" w:styleId="ct-with-fmlt">
    <w:name w:val="ct-with-fmlt"/>
    <w:basedOn w:val="DefaultParagraphFont"/>
    <w:rsid w:val="003963DF"/>
  </w:style>
  <w:style w:type="paragraph" w:customStyle="1" w:styleId="StyleStyle49pt">
    <w:name w:val="Style Style4 + 9 pt"/>
    <w:basedOn w:val="Normal"/>
    <w:link w:val="StyleStyle49ptChar"/>
    <w:qFormat/>
    <w:rsid w:val="003963DF"/>
    <w:rPr>
      <w:rFonts w:eastAsia="Times New Roman"/>
      <w:u w:val="single"/>
    </w:rPr>
  </w:style>
  <w:style w:type="character" w:customStyle="1" w:styleId="StyleStyle49ptChar">
    <w:name w:val="Style Style4 + 9 pt Char"/>
    <w:basedOn w:val="DefaultParagraphFont"/>
    <w:link w:val="StyleStyle49pt"/>
    <w:rsid w:val="003963DF"/>
    <w:rPr>
      <w:rFonts w:ascii="Calibri" w:eastAsia="Times New Roman" w:hAnsi="Calibri"/>
      <w:sz w:val="22"/>
      <w:u w:val="single"/>
    </w:rPr>
  </w:style>
  <w:style w:type="paragraph" w:customStyle="1" w:styleId="StyleStyle49ptBold">
    <w:name w:val="Style Style4 + 9 pt Bold"/>
    <w:basedOn w:val="Normal"/>
    <w:link w:val="StyleStyle49ptBoldChar"/>
    <w:qFormat/>
    <w:rsid w:val="003963DF"/>
    <w:rPr>
      <w:rFonts w:eastAsia="Times New Roman"/>
      <w:b/>
      <w:bCs/>
      <w:u w:val="single"/>
    </w:rPr>
  </w:style>
  <w:style w:type="character" w:customStyle="1" w:styleId="StyleStyle49ptBoldChar">
    <w:name w:val="Style Style4 + 9 pt Bold Char"/>
    <w:basedOn w:val="DefaultParagraphFont"/>
    <w:link w:val="StyleStyle49ptBold"/>
    <w:rsid w:val="003963D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3963D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963D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3963D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963DF"/>
    <w:rPr>
      <w:rFonts w:ascii="Arial" w:eastAsia="Times New Roman" w:hAnsi="Arial" w:cs="Arial"/>
      <w:b/>
      <w:bCs/>
      <w:sz w:val="22"/>
      <w:u w:val="single"/>
    </w:rPr>
  </w:style>
  <w:style w:type="paragraph" w:customStyle="1" w:styleId="StyleUnderlined11pt">
    <w:name w:val="Style Underlined + 11 pt"/>
    <w:link w:val="StyleUnderlined11ptChar"/>
    <w:qFormat/>
    <w:rsid w:val="003963D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963DF"/>
    <w:rPr>
      <w:rFonts w:ascii="Arial" w:eastAsia="Times New Roman" w:hAnsi="Arial" w:cs="Arial"/>
      <w:sz w:val="22"/>
      <w:u w:val="single"/>
    </w:rPr>
  </w:style>
  <w:style w:type="character" w:customStyle="1" w:styleId="newscontent">
    <w:name w:val="newscontent"/>
    <w:rsid w:val="003963DF"/>
  </w:style>
  <w:style w:type="character" w:customStyle="1" w:styleId="StyleUnderlinePatternClearYellow">
    <w:name w:val="Style Underline Pattern: Clear (Yellow)"/>
    <w:basedOn w:val="DefaultParagraphFont"/>
    <w:rsid w:val="003963DF"/>
    <w:rPr>
      <w:u w:val="single"/>
      <w:shd w:val="clear" w:color="auto" w:fill="00FF00"/>
    </w:rPr>
  </w:style>
  <w:style w:type="paragraph" w:customStyle="1" w:styleId="StyleUnderlineChar11pt3">
    <w:name w:val="Style Underline Char + 11 pt3"/>
    <w:link w:val="StyleUnderlineChar11pt3Char"/>
    <w:qFormat/>
    <w:rsid w:val="003963D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963DF"/>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3963DF"/>
    <w:rPr>
      <w:b w:val="0"/>
      <w:bCs/>
      <w:u w:val="single"/>
    </w:rPr>
  </w:style>
  <w:style w:type="paragraph" w:customStyle="1" w:styleId="Cite2">
    <w:name w:val="Cite 2"/>
    <w:basedOn w:val="Normal"/>
    <w:qFormat/>
    <w:rsid w:val="003963DF"/>
    <w:rPr>
      <w:rFonts w:eastAsia="MS Mincho"/>
      <w:b/>
      <w:u w:val="single"/>
    </w:rPr>
  </w:style>
  <w:style w:type="character" w:customStyle="1" w:styleId="StyleunderlineBold">
    <w:name w:val="Style underline + Bold"/>
    <w:basedOn w:val="underline"/>
    <w:rsid w:val="003963DF"/>
    <w:rPr>
      <w:rFonts w:ascii="Times New Roman" w:hAnsi="Times New Roman" w:cs="Times New Roman" w:hint="default"/>
      <w:b w:val="0"/>
      <w:bCs/>
      <w:sz w:val="20"/>
      <w:u w:val="single"/>
    </w:rPr>
  </w:style>
  <w:style w:type="paragraph" w:customStyle="1" w:styleId="cards0">
    <w:name w:val="cards"/>
    <w:basedOn w:val="Cites"/>
    <w:qFormat/>
    <w:rsid w:val="003963DF"/>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3963DF"/>
    <w:rPr>
      <w:sz w:val="20"/>
      <w:u w:val="single"/>
    </w:rPr>
  </w:style>
  <w:style w:type="character" w:customStyle="1" w:styleId="slug-pub-date">
    <w:name w:val="slug-pub-date"/>
    <w:basedOn w:val="DefaultParagraphFont"/>
    <w:rsid w:val="003963DF"/>
  </w:style>
  <w:style w:type="character" w:customStyle="1" w:styleId="slug-vol">
    <w:name w:val="slug-vol"/>
    <w:basedOn w:val="DefaultParagraphFont"/>
    <w:rsid w:val="003963DF"/>
  </w:style>
  <w:style w:type="character" w:customStyle="1" w:styleId="slug-issue">
    <w:name w:val="slug-issue"/>
    <w:basedOn w:val="DefaultParagraphFont"/>
    <w:rsid w:val="003963DF"/>
  </w:style>
  <w:style w:type="character" w:customStyle="1" w:styleId="slug-pages">
    <w:name w:val="slug-pages"/>
    <w:basedOn w:val="DefaultParagraphFont"/>
    <w:rsid w:val="003963D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963DF"/>
    <w:rPr>
      <w:b/>
      <w:bCs/>
      <w:strike w:val="0"/>
      <w:dstrike w:val="0"/>
      <w:sz w:val="24"/>
      <w:u w:val="none"/>
      <w:effect w:val="none"/>
    </w:rPr>
  </w:style>
  <w:style w:type="character" w:customStyle="1" w:styleId="tagchar">
    <w:name w:val="tagchar"/>
    <w:basedOn w:val="DefaultParagraphFont"/>
    <w:rsid w:val="003963DF"/>
  </w:style>
  <w:style w:type="character" w:customStyle="1" w:styleId="pmterms11">
    <w:name w:val="pmterms11"/>
    <w:basedOn w:val="DefaultParagraphFont"/>
    <w:rsid w:val="003963DF"/>
    <w:rPr>
      <w:b/>
      <w:bCs/>
      <w:i w:val="0"/>
      <w:iCs w:val="0"/>
      <w:color w:val="000000"/>
    </w:rPr>
  </w:style>
  <w:style w:type="character" w:customStyle="1" w:styleId="StyleUnderlineChar9ptBold">
    <w:name w:val="Style Underline Char + 9 pt Bold"/>
    <w:basedOn w:val="DefaultParagraphFont"/>
    <w:rsid w:val="003963DF"/>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963DF"/>
    <w:rPr>
      <w:szCs w:val="24"/>
      <w:u w:val="single"/>
      <w:lang w:val="en-US" w:eastAsia="en-US" w:bidi="ar-SA"/>
    </w:rPr>
  </w:style>
  <w:style w:type="character" w:customStyle="1" w:styleId="BoldandUnderlineChar2Char1">
    <w:name w:val="Bold and Underline Char2 Char1"/>
    <w:basedOn w:val="DefaultParagraphFont"/>
    <w:rsid w:val="003963D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963D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963DF"/>
    <w:rPr>
      <w:szCs w:val="24"/>
      <w:u w:val="single"/>
      <w:lang w:val="en-US" w:eastAsia="en-US" w:bidi="ar-SA"/>
    </w:rPr>
  </w:style>
  <w:style w:type="paragraph" w:customStyle="1" w:styleId="Language">
    <w:name w:val="Language"/>
    <w:basedOn w:val="Normal"/>
    <w:link w:val="LanguageChar"/>
    <w:qFormat/>
    <w:rsid w:val="003963DF"/>
    <w:rPr>
      <w:rFonts w:eastAsia="Times New Roman"/>
      <w:strike/>
      <w:szCs w:val="20"/>
    </w:rPr>
  </w:style>
  <w:style w:type="character" w:customStyle="1" w:styleId="LanguageChar">
    <w:name w:val="Language Char"/>
    <w:basedOn w:val="DefaultParagraphFont"/>
    <w:link w:val="Language"/>
    <w:rsid w:val="003963DF"/>
    <w:rPr>
      <w:rFonts w:ascii="Calibri" w:eastAsia="Times New Roman" w:hAnsi="Calibri"/>
      <w:strike/>
      <w:sz w:val="22"/>
      <w:szCs w:val="20"/>
    </w:rPr>
  </w:style>
  <w:style w:type="paragraph" w:customStyle="1" w:styleId="UnderlineChar3">
    <w:name w:val="Underline Char3"/>
    <w:basedOn w:val="Normal"/>
    <w:link w:val="UnderlineChar3Char"/>
    <w:qFormat/>
    <w:rsid w:val="003963DF"/>
    <w:rPr>
      <w:rFonts w:eastAsia="Times New Roman"/>
      <w:u w:val="single"/>
    </w:rPr>
  </w:style>
  <w:style w:type="character" w:customStyle="1" w:styleId="UnderlineChar3Char">
    <w:name w:val="Underline Char3 Char"/>
    <w:basedOn w:val="DefaultParagraphFont"/>
    <w:link w:val="UnderlineChar3"/>
    <w:rsid w:val="003963D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3963DF"/>
    <w:rPr>
      <w:rFonts w:eastAsia="Times New Roman"/>
      <w:b/>
      <w:u w:val="single"/>
    </w:rPr>
  </w:style>
  <w:style w:type="character" w:customStyle="1" w:styleId="BoldandUnderlineChar3CharChar">
    <w:name w:val="Bold and Underline Char3 Char Char"/>
    <w:basedOn w:val="DefaultParagraphFont"/>
    <w:link w:val="BoldandUnderlineChar3Char"/>
    <w:rsid w:val="003963DF"/>
    <w:rPr>
      <w:rFonts w:ascii="Calibri" w:eastAsia="Times New Roman" w:hAnsi="Calibri"/>
      <w:b/>
      <w:sz w:val="22"/>
      <w:u w:val="single"/>
    </w:rPr>
  </w:style>
  <w:style w:type="character" w:customStyle="1" w:styleId="UnderlineChar1">
    <w:name w:val="Underline Char1"/>
    <w:basedOn w:val="DefaultParagraphFont"/>
    <w:rsid w:val="003963DF"/>
    <w:rPr>
      <w:szCs w:val="24"/>
      <w:u w:val="single"/>
      <w:lang w:val="en-US" w:eastAsia="en-US" w:bidi="ar-SA"/>
    </w:rPr>
  </w:style>
  <w:style w:type="character" w:customStyle="1" w:styleId="BoldandUnderlineChar1Char2Char">
    <w:name w:val="Bold and Underline Char1 Char2 Char"/>
    <w:basedOn w:val="DefaultParagraphFont"/>
    <w:rsid w:val="003963DF"/>
    <w:rPr>
      <w:b/>
      <w:szCs w:val="24"/>
      <w:u w:val="single"/>
      <w:lang w:val="en-US" w:eastAsia="en-US" w:bidi="ar-SA"/>
    </w:rPr>
  </w:style>
  <w:style w:type="paragraph" w:customStyle="1" w:styleId="HotRoute">
    <w:name w:val="Hot Route"/>
    <w:basedOn w:val="Normal"/>
    <w:link w:val="HotRouteChar0"/>
    <w:qFormat/>
    <w:rsid w:val="003963DF"/>
    <w:pPr>
      <w:ind w:left="144"/>
    </w:pPr>
    <w:rPr>
      <w:rFonts w:eastAsia="Times New Roman"/>
    </w:rPr>
  </w:style>
  <w:style w:type="character" w:customStyle="1" w:styleId="Style12ptBoldUnderline1">
    <w:name w:val="Style 12 pt Bold Underline1"/>
    <w:basedOn w:val="DefaultParagraphFont"/>
    <w:rsid w:val="003963DF"/>
    <w:rPr>
      <w:b/>
      <w:bCs/>
      <w:sz w:val="24"/>
      <w:u w:val="single"/>
    </w:rPr>
  </w:style>
  <w:style w:type="character" w:customStyle="1" w:styleId="StyleEmphasisArial12ptBoldNotItalic">
    <w:name w:val="Style Emphasis + Arial 12 pt Bold Not Italic"/>
    <w:basedOn w:val="Emphasis"/>
    <w:rsid w:val="003963DF"/>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3963DF"/>
    <w:rPr>
      <w:rFonts w:ascii="SimSun" w:eastAsia="SimSun" w:hAnsi="SimSun"/>
      <w:sz w:val="15"/>
      <w:lang w:eastAsia="zh-CN"/>
    </w:rPr>
  </w:style>
  <w:style w:type="paragraph" w:customStyle="1" w:styleId="UnreadText">
    <w:name w:val="Unread Text"/>
    <w:basedOn w:val="Normal"/>
    <w:next w:val="Normal"/>
    <w:link w:val="UnreadTextChar"/>
    <w:autoRedefine/>
    <w:qFormat/>
    <w:rsid w:val="003963DF"/>
    <w:pPr>
      <w:ind w:left="360"/>
    </w:pPr>
    <w:rPr>
      <w:rFonts w:ascii="SimSun" w:eastAsia="SimSun" w:hAnsi="SimSun"/>
      <w:sz w:val="15"/>
      <w:lang w:eastAsia="zh-CN"/>
    </w:rPr>
  </w:style>
  <w:style w:type="character" w:customStyle="1" w:styleId="smallChar">
    <w:name w:val="small Char"/>
    <w:rsid w:val="003963DF"/>
    <w:rPr>
      <w:rFonts w:ascii="Calibri" w:eastAsia="Calibri" w:hAnsi="Calibri" w:cs="Calibri"/>
      <w:sz w:val="16"/>
      <w:szCs w:val="20"/>
      <w:lang w:val="x-none" w:eastAsia="x-none"/>
    </w:rPr>
  </w:style>
  <w:style w:type="paragraph" w:customStyle="1" w:styleId="HotRoute0">
    <w:name w:val="Hot Route!"/>
    <w:basedOn w:val="Normal"/>
    <w:qFormat/>
    <w:rsid w:val="003963D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963DF"/>
    <w:rPr>
      <w:rFonts w:ascii="Times New Roman" w:hAnsi="Times New Roman" w:cs="Times New Roman"/>
      <w:sz w:val="16"/>
      <w:szCs w:val="16"/>
    </w:rPr>
  </w:style>
  <w:style w:type="character" w:customStyle="1" w:styleId="BodyText2Char1">
    <w:name w:val="Body Text 2 Char1"/>
    <w:basedOn w:val="DefaultParagraphFont"/>
    <w:semiHidden/>
    <w:rsid w:val="003963DF"/>
    <w:rPr>
      <w:rFonts w:ascii="Times New Roman" w:hAnsi="Times New Roman" w:cs="Times New Roman"/>
      <w:sz w:val="20"/>
    </w:rPr>
  </w:style>
  <w:style w:type="character" w:customStyle="1" w:styleId="Heading2Char1CharCharCharCharCharC">
    <w:name w:val="Heading 2 Char1 Char Char Char Char Char C"/>
    <w:rsid w:val="003963DF"/>
    <w:rPr>
      <w:rFonts w:cs="Arial"/>
      <w:b/>
      <w:bCs/>
      <w:iCs/>
      <w:sz w:val="24"/>
      <w:szCs w:val="28"/>
      <w:lang w:val="en-US" w:eastAsia="en-US" w:bidi="ar-SA"/>
    </w:rPr>
  </w:style>
  <w:style w:type="character" w:customStyle="1" w:styleId="underline1">
    <w:name w:val="underline1"/>
    <w:basedOn w:val="DefaultParagraphFont"/>
    <w:rsid w:val="003963DF"/>
    <w:rPr>
      <w:u w:val="single"/>
    </w:rPr>
  </w:style>
  <w:style w:type="character" w:customStyle="1" w:styleId="author">
    <w:name w:val="author"/>
    <w:basedOn w:val="DefaultParagraphFont"/>
    <w:rsid w:val="003963DF"/>
    <w:rPr>
      <w:rFonts w:ascii="Times New Roman" w:hAnsi="Times New Roman"/>
      <w:b/>
      <w:sz w:val="24"/>
    </w:rPr>
  </w:style>
  <w:style w:type="character" w:customStyle="1" w:styleId="FontStyle291">
    <w:name w:val="Font Style291"/>
    <w:basedOn w:val="DefaultParagraphFont"/>
    <w:uiPriority w:val="99"/>
    <w:rsid w:val="003963D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963D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963D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963DF"/>
    <w:rPr>
      <w:rFonts w:ascii="Calibri" w:eastAsia="Times New Roman" w:hAnsi="Calibri"/>
      <w:sz w:val="22"/>
    </w:rPr>
  </w:style>
  <w:style w:type="paragraph" w:customStyle="1" w:styleId="Cards1">
    <w:name w:val="Cards1"/>
    <w:basedOn w:val="Normal"/>
    <w:link w:val="Cards1Char"/>
    <w:qFormat/>
    <w:rsid w:val="003963DF"/>
    <w:pPr>
      <w:ind w:left="288"/>
    </w:pPr>
    <w:rPr>
      <w:rFonts w:eastAsia="Times New Roman"/>
      <w:u w:val="single"/>
    </w:rPr>
  </w:style>
  <w:style w:type="character" w:customStyle="1" w:styleId="Cards1Char">
    <w:name w:val="Cards1 Char"/>
    <w:basedOn w:val="DefaultParagraphFont"/>
    <w:link w:val="Cards1"/>
    <w:rsid w:val="003963D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3963D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963DF"/>
    <w:rPr>
      <w:rFonts w:ascii="Arial" w:eastAsia="Calibri" w:hAnsi="Arial" w:cs="Arial"/>
      <w:sz w:val="22"/>
      <w:szCs w:val="22"/>
      <w:u w:val="single"/>
    </w:rPr>
  </w:style>
  <w:style w:type="character" w:customStyle="1" w:styleId="EmphasizeThis">
    <w:name w:val="EmphasizeThis"/>
    <w:rsid w:val="003963DF"/>
    <w:rPr>
      <w:rFonts w:ascii="Georgia" w:hAnsi="Georgia"/>
      <w:b/>
      <w:iCs/>
      <w:sz w:val="24"/>
      <w:u w:val="thick"/>
    </w:rPr>
  </w:style>
  <w:style w:type="paragraph" w:customStyle="1" w:styleId="Stylecard8pt">
    <w:name w:val="Style card + 8 pt"/>
    <w:basedOn w:val="card"/>
    <w:link w:val="Stylecard8ptChar"/>
    <w:qFormat/>
    <w:rsid w:val="003963DF"/>
    <w:rPr>
      <w:rFonts w:ascii="Georgia" w:hAnsi="Georgia"/>
      <w:bCs/>
      <w:color w:val="000000"/>
      <w:lang w:eastAsia="ar-SA"/>
    </w:rPr>
  </w:style>
  <w:style w:type="character" w:customStyle="1" w:styleId="Stylecard8ptChar">
    <w:name w:val="Style card + 8 pt Char"/>
    <w:basedOn w:val="cardChar"/>
    <w:link w:val="Stylecard8pt"/>
    <w:rsid w:val="003963DF"/>
    <w:rPr>
      <w:rFonts w:ascii="Georgia" w:hAnsi="Georgia"/>
      <w:bCs/>
      <w:color w:val="000000"/>
      <w:sz w:val="16"/>
      <w:lang w:eastAsia="ar-SA"/>
    </w:rPr>
  </w:style>
  <w:style w:type="character" w:customStyle="1" w:styleId="bhl">
    <w:name w:val="bhl"/>
    <w:basedOn w:val="DefaultParagraphFont"/>
    <w:rsid w:val="003963DF"/>
  </w:style>
  <w:style w:type="paragraph" w:customStyle="1" w:styleId="TagGA11">
    <w:name w:val="Tag GA 11"/>
    <w:basedOn w:val="TOC1"/>
    <w:qFormat/>
    <w:rsid w:val="003963DF"/>
    <w:pPr>
      <w:spacing w:before="0" w:after="160"/>
    </w:pPr>
    <w:rPr>
      <w:rFonts w:ascii="Georgia" w:eastAsia="Calibri" w:hAnsi="Georgia"/>
      <w:u w:val="none"/>
      <w:lang w:bidi="ar-SA"/>
    </w:rPr>
  </w:style>
  <w:style w:type="paragraph" w:customStyle="1" w:styleId="CiteCard">
    <w:name w:val="Cite/Card"/>
    <w:basedOn w:val="TOC2"/>
    <w:qFormat/>
    <w:rsid w:val="003963D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963DF"/>
    <w:rPr>
      <w:rFonts w:ascii="Georgia" w:eastAsia="Times New Roman" w:hAnsi="Georgia" w:hint="default"/>
      <w:sz w:val="22"/>
      <w:u w:val="single"/>
      <w:lang w:eastAsia="zh-CN"/>
    </w:rPr>
  </w:style>
  <w:style w:type="character" w:customStyle="1" w:styleId="addmd">
    <w:name w:val="addmd"/>
    <w:basedOn w:val="DefaultParagraphFont"/>
    <w:rsid w:val="003963DF"/>
  </w:style>
  <w:style w:type="character" w:customStyle="1" w:styleId="UnderlinedTextCharChar">
    <w:name w:val="Underlined Text Char Char"/>
    <w:basedOn w:val="DefaultParagraphFont"/>
    <w:rsid w:val="003963DF"/>
    <w:rPr>
      <w:rFonts w:cs="Arial"/>
      <w:bCs/>
      <w:noProof w:val="0"/>
      <w:szCs w:val="26"/>
      <w:u w:val="single"/>
      <w:lang w:val="en-US" w:eastAsia="en-US" w:bidi="ar-SA"/>
    </w:rPr>
  </w:style>
  <w:style w:type="character" w:customStyle="1" w:styleId="CardText1Char">
    <w:name w:val="Card Text 1 Char"/>
    <w:rsid w:val="003963DF"/>
    <w:rPr>
      <w:rFonts w:ascii="Georgia" w:hAnsi="Georgia"/>
      <w:color w:val="000000"/>
      <w:sz w:val="22"/>
      <w:szCs w:val="22"/>
      <w:u w:val="single"/>
    </w:rPr>
  </w:style>
  <w:style w:type="character" w:customStyle="1" w:styleId="BoldUnderlining">
    <w:name w:val="Bold Underlining"/>
    <w:rsid w:val="003963DF"/>
    <w:rPr>
      <w:u w:val="single"/>
    </w:rPr>
  </w:style>
  <w:style w:type="character" w:customStyle="1" w:styleId="Intemphasis">
    <w:name w:val="Intemphasis"/>
    <w:uiPriority w:val="1"/>
    <w:qFormat/>
    <w:rsid w:val="003963DF"/>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3963DF"/>
    <w:pPr>
      <w:ind w:left="288" w:right="288"/>
    </w:pPr>
    <w:rPr>
      <w:szCs w:val="16"/>
    </w:rPr>
  </w:style>
  <w:style w:type="character" w:customStyle="1" w:styleId="cardtextChar3">
    <w:name w:val="cardtext Char"/>
    <w:basedOn w:val="DefaultParagraphFont"/>
    <w:link w:val="cardtext2"/>
    <w:rsid w:val="003963DF"/>
    <w:rPr>
      <w:rFonts w:ascii="Calibri" w:hAnsi="Calibri"/>
      <w:sz w:val="22"/>
      <w:szCs w:val="16"/>
    </w:rPr>
  </w:style>
  <w:style w:type="character" w:customStyle="1" w:styleId="BoldUnderlineChar10">
    <w:name w:val="BoldUnderline Char1"/>
    <w:rsid w:val="003963D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963DF"/>
    <w:pPr>
      <w:spacing w:after="200"/>
      <w:contextualSpacing/>
    </w:pPr>
    <w:rPr>
      <w:rFonts w:eastAsia="Calibri"/>
      <w:u w:val="single"/>
    </w:rPr>
  </w:style>
  <w:style w:type="character" w:customStyle="1" w:styleId="UnderlinedCardTextChar">
    <w:name w:val="Underlined Card Text Char"/>
    <w:link w:val="UnderlinedCardText"/>
    <w:rsid w:val="003963DF"/>
    <w:rPr>
      <w:rFonts w:ascii="Calibri" w:eastAsia="Calibri" w:hAnsi="Calibri"/>
      <w:sz w:val="22"/>
      <w:u w:val="single"/>
    </w:rPr>
  </w:style>
  <w:style w:type="character" w:customStyle="1" w:styleId="Hyperlink6">
    <w:name w:val="Hyperlink6"/>
    <w:basedOn w:val="DefaultParagraphFont"/>
    <w:rsid w:val="003963DF"/>
    <w:rPr>
      <w:color w:val="3300CC"/>
      <w:u w:val="single"/>
    </w:rPr>
  </w:style>
  <w:style w:type="paragraph" w:customStyle="1" w:styleId="Tag12">
    <w:name w:val="Tag12"/>
    <w:basedOn w:val="Normal"/>
    <w:qFormat/>
    <w:rsid w:val="003963DF"/>
    <w:pPr>
      <w:contextualSpacing/>
    </w:pPr>
    <w:rPr>
      <w:rFonts w:eastAsia="Cambria"/>
      <w:b/>
    </w:rPr>
  </w:style>
  <w:style w:type="character" w:customStyle="1" w:styleId="citation">
    <w:name w:val="citation"/>
    <w:basedOn w:val="DefaultParagraphFont"/>
    <w:rsid w:val="003963DF"/>
  </w:style>
  <w:style w:type="paragraph" w:customStyle="1" w:styleId="UnderlineText">
    <w:name w:val="Underline Text"/>
    <w:basedOn w:val="Normal"/>
    <w:link w:val="UnderlineTextChar"/>
    <w:qFormat/>
    <w:rsid w:val="003963DF"/>
    <w:pPr>
      <w:ind w:left="288"/>
    </w:pPr>
    <w:rPr>
      <w:rFonts w:eastAsia="Times New Roman"/>
      <w:u w:val="single"/>
    </w:rPr>
  </w:style>
  <w:style w:type="character" w:customStyle="1" w:styleId="UnderlineTextChar">
    <w:name w:val="Underline Text Char"/>
    <w:basedOn w:val="DefaultParagraphFont"/>
    <w:link w:val="UnderlineText"/>
    <w:rsid w:val="003963DF"/>
    <w:rPr>
      <w:rFonts w:ascii="Calibri" w:eastAsia="Times New Roman" w:hAnsi="Calibri"/>
      <w:sz w:val="22"/>
      <w:u w:val="single"/>
    </w:rPr>
  </w:style>
  <w:style w:type="character" w:customStyle="1" w:styleId="il">
    <w:name w:val="il"/>
    <w:basedOn w:val="DefaultParagraphFont"/>
    <w:rsid w:val="003963DF"/>
  </w:style>
  <w:style w:type="character" w:customStyle="1" w:styleId="commentstext">
    <w:name w:val="comments_text"/>
    <w:uiPriority w:val="99"/>
    <w:rsid w:val="003963DF"/>
    <w:rPr>
      <w:rFonts w:cs="Times New Roman"/>
    </w:rPr>
  </w:style>
  <w:style w:type="paragraph" w:customStyle="1" w:styleId="Heading42">
    <w:name w:val="Heading 42"/>
    <w:basedOn w:val="Normal"/>
    <w:qFormat/>
    <w:rsid w:val="003963DF"/>
    <w:rPr>
      <w:rFonts w:eastAsia="Times New Roman"/>
    </w:rPr>
  </w:style>
  <w:style w:type="paragraph" w:customStyle="1" w:styleId="DebateNormal">
    <w:name w:val="DebateNormal"/>
    <w:basedOn w:val="Normal"/>
    <w:link w:val="DebateNormalChar"/>
    <w:qFormat/>
    <w:rsid w:val="003963DF"/>
    <w:pPr>
      <w:spacing w:line="276" w:lineRule="auto"/>
    </w:pPr>
    <w:rPr>
      <w:rFonts w:eastAsia="Calibri"/>
      <w:szCs w:val="20"/>
    </w:rPr>
  </w:style>
  <w:style w:type="character" w:customStyle="1" w:styleId="DebateNormalChar">
    <w:name w:val="DebateNormal Char"/>
    <w:basedOn w:val="DefaultParagraphFont"/>
    <w:link w:val="DebateNormal"/>
    <w:rsid w:val="003963DF"/>
    <w:rPr>
      <w:rFonts w:ascii="Calibri" w:eastAsia="Calibri" w:hAnsi="Calibri"/>
      <w:sz w:val="22"/>
      <w:szCs w:val="20"/>
    </w:rPr>
  </w:style>
  <w:style w:type="paragraph" w:customStyle="1" w:styleId="DebateEmphasis">
    <w:name w:val="DebateEmphasis"/>
    <w:basedOn w:val="Normal"/>
    <w:link w:val="DebateEmphasisChar"/>
    <w:qFormat/>
    <w:rsid w:val="003963D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963DF"/>
    <w:rPr>
      <w:rFonts w:ascii="Calibri" w:eastAsia="Calibri" w:hAnsi="Calibri"/>
      <w:b/>
      <w:sz w:val="22"/>
      <w:szCs w:val="20"/>
      <w:u w:val="single"/>
    </w:rPr>
  </w:style>
  <w:style w:type="paragraph" w:customStyle="1" w:styleId="NormalCite">
    <w:name w:val="NormalCite"/>
    <w:link w:val="NormalCiteChar"/>
    <w:qFormat/>
    <w:rsid w:val="003963D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963DF"/>
    <w:rPr>
      <w:rFonts w:ascii="Times New Roman" w:eastAsiaTheme="minorHAnsi" w:hAnsi="Times New Roman" w:cs="Times New Roman"/>
      <w:sz w:val="18"/>
      <w:szCs w:val="22"/>
    </w:rPr>
  </w:style>
  <w:style w:type="character" w:customStyle="1" w:styleId="articletext">
    <w:name w:val="articletext"/>
    <w:basedOn w:val="DefaultParagraphFont"/>
    <w:rsid w:val="003963DF"/>
  </w:style>
  <w:style w:type="character" w:customStyle="1" w:styleId="grey10">
    <w:name w:val="grey10"/>
    <w:basedOn w:val="DefaultParagraphFont"/>
    <w:rsid w:val="003963DF"/>
  </w:style>
  <w:style w:type="character" w:customStyle="1" w:styleId="navy13bd">
    <w:name w:val="navy13bd"/>
    <w:basedOn w:val="DefaultParagraphFont"/>
    <w:rsid w:val="003963DF"/>
  </w:style>
  <w:style w:type="character" w:customStyle="1" w:styleId="Style9ptUnderline2">
    <w:name w:val="Style 9 pt Underline2"/>
    <w:basedOn w:val="DefaultParagraphFont"/>
    <w:rsid w:val="003963DF"/>
    <w:rPr>
      <w:sz w:val="20"/>
      <w:u w:val="single"/>
    </w:rPr>
  </w:style>
  <w:style w:type="character" w:customStyle="1" w:styleId="Style9ptBoldUnderline1">
    <w:name w:val="Style 9 pt Bold Underline1"/>
    <w:basedOn w:val="DefaultParagraphFont"/>
    <w:rsid w:val="003963DF"/>
    <w:rPr>
      <w:b/>
      <w:bCs/>
      <w:sz w:val="20"/>
      <w:u w:val="single"/>
    </w:rPr>
  </w:style>
  <w:style w:type="character" w:customStyle="1" w:styleId="TagsCharChar">
    <w:name w:val="Tags Char Char"/>
    <w:basedOn w:val="DefaultParagraphFont"/>
    <w:rsid w:val="003963DF"/>
    <w:rPr>
      <w:rFonts w:eastAsia="SimSun"/>
      <w:b/>
      <w:sz w:val="24"/>
      <w:lang w:val="en-US" w:eastAsia="zh-CN" w:bidi="ar-SA"/>
    </w:rPr>
  </w:style>
  <w:style w:type="paragraph" w:customStyle="1" w:styleId="cardCharCharCharChar">
    <w:name w:val="card Char Char Char Char"/>
    <w:basedOn w:val="Normal"/>
    <w:qFormat/>
    <w:rsid w:val="003963DF"/>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3963DF"/>
    <w:rPr>
      <w:rFonts w:eastAsia="Times New Roman"/>
      <w:u w:val="single"/>
    </w:rPr>
  </w:style>
  <w:style w:type="character" w:customStyle="1" w:styleId="CARDChar0">
    <w:name w:val="CARD Char"/>
    <w:basedOn w:val="DefaultParagraphFont"/>
    <w:link w:val="CARD0"/>
    <w:rsid w:val="003963DF"/>
    <w:rPr>
      <w:rFonts w:ascii="Calibri" w:eastAsia="Times New Roman" w:hAnsi="Calibri"/>
      <w:sz w:val="22"/>
      <w:u w:val="single"/>
    </w:rPr>
  </w:style>
  <w:style w:type="paragraph" w:customStyle="1" w:styleId="Normal2">
    <w:name w:val="Normal2"/>
    <w:basedOn w:val="Normal"/>
    <w:qFormat/>
    <w:rsid w:val="003963DF"/>
    <w:rPr>
      <w:rFonts w:eastAsia="Times New Roman"/>
    </w:rPr>
  </w:style>
  <w:style w:type="character" w:customStyle="1" w:styleId="Style11ptThickunderline">
    <w:name w:val="Style 11 pt Thick underline"/>
    <w:rsid w:val="003963DF"/>
    <w:rPr>
      <w:rFonts w:ascii="Times New Roman" w:hAnsi="Times New Roman"/>
      <w:sz w:val="20"/>
      <w:u w:val="single"/>
    </w:rPr>
  </w:style>
  <w:style w:type="character" w:customStyle="1" w:styleId="Style11ptBoldThickunderline">
    <w:name w:val="Style 11 pt Bold Thick underline"/>
    <w:rsid w:val="003963DF"/>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963D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963D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3963DF"/>
    <w:rPr>
      <w:u w:val="single"/>
    </w:rPr>
  </w:style>
  <w:style w:type="character" w:customStyle="1" w:styleId="StyleUnderlineBoldIndent11ptChar">
    <w:name w:val="Style Underline + Bold Indent + 11 pt Char"/>
    <w:link w:val="StyleUnderlineBoldIndent11pt"/>
    <w:rsid w:val="003963D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963DF"/>
    <w:rPr>
      <w:b/>
      <w:bCs/>
      <w:u w:val="single"/>
    </w:rPr>
  </w:style>
  <w:style w:type="character" w:customStyle="1" w:styleId="StyleUnderlineBoldIndent11ptBoldChar">
    <w:name w:val="Style Underline + Bold Indent + 11 pt Bold Char"/>
    <w:link w:val="StyleUnderlineBoldIndent11ptBold"/>
    <w:rsid w:val="003963DF"/>
    <w:rPr>
      <w:rFonts w:ascii="Calibri" w:eastAsia="Times New Roman" w:hAnsi="Calibri"/>
      <w:b/>
      <w:bCs/>
      <w:sz w:val="22"/>
      <w:szCs w:val="20"/>
      <w:u w:val="single"/>
    </w:rPr>
  </w:style>
  <w:style w:type="paragraph" w:customStyle="1" w:styleId="Normal20pt">
    <w:name w:val="Normal  + 20 pt"/>
    <w:basedOn w:val="Normal"/>
    <w:uiPriority w:val="6"/>
    <w:qFormat/>
    <w:rsid w:val="003963DF"/>
    <w:rPr>
      <w:bCs/>
      <w:u w:val="single"/>
    </w:rPr>
  </w:style>
  <w:style w:type="paragraph" w:customStyle="1" w:styleId="author-name">
    <w:name w:val="author-name"/>
    <w:basedOn w:val="Normal"/>
    <w:qFormat/>
    <w:rsid w:val="003963DF"/>
    <w:pPr>
      <w:spacing w:before="100" w:beforeAutospacing="1" w:after="100" w:afterAutospacing="1"/>
    </w:pPr>
    <w:rPr>
      <w:rFonts w:eastAsia="Times New Roman"/>
    </w:rPr>
  </w:style>
  <w:style w:type="paragraph" w:customStyle="1" w:styleId="author-credentials">
    <w:name w:val="author-credentials"/>
    <w:basedOn w:val="Normal"/>
    <w:qFormat/>
    <w:rsid w:val="003963D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963DF"/>
    <w:rPr>
      <w:rFonts w:ascii="Consolas" w:hAnsi="Consolas" w:cs="Consolas"/>
      <w:sz w:val="20"/>
      <w:szCs w:val="20"/>
    </w:rPr>
  </w:style>
  <w:style w:type="character" w:customStyle="1" w:styleId="headline">
    <w:name w:val="headline"/>
    <w:basedOn w:val="DefaultParagraphFont"/>
    <w:rsid w:val="003963DF"/>
  </w:style>
  <w:style w:type="character" w:customStyle="1" w:styleId="yshortcuts">
    <w:name w:val="yshortcuts"/>
    <w:basedOn w:val="DefaultParagraphFont"/>
    <w:rsid w:val="003963DF"/>
  </w:style>
  <w:style w:type="character" w:customStyle="1" w:styleId="HotRouteChar0">
    <w:name w:val="Hot Route Char"/>
    <w:link w:val="HotRoute"/>
    <w:rsid w:val="003963DF"/>
    <w:rPr>
      <w:rFonts w:ascii="Calibri" w:eastAsia="Times New Roman" w:hAnsi="Calibri"/>
      <w:sz w:val="22"/>
    </w:rPr>
  </w:style>
  <w:style w:type="paragraph" w:styleId="PlainText">
    <w:name w:val="Plain Text"/>
    <w:basedOn w:val="Normal"/>
    <w:link w:val="PlainTextChar"/>
    <w:rsid w:val="003963DF"/>
    <w:rPr>
      <w:rFonts w:ascii="Courier New" w:eastAsia="Times New Roman" w:hAnsi="Courier New" w:cs="Courier New"/>
      <w:szCs w:val="20"/>
    </w:rPr>
  </w:style>
  <w:style w:type="character" w:customStyle="1" w:styleId="PlainTextChar">
    <w:name w:val="Plain Text Char"/>
    <w:basedOn w:val="DefaultParagraphFont"/>
    <w:link w:val="PlainText"/>
    <w:rsid w:val="003963DF"/>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3963DF"/>
    <w:rPr>
      <w:sz w:val="12"/>
    </w:rPr>
  </w:style>
  <w:style w:type="character" w:customStyle="1" w:styleId="MicrotextChar0">
    <w:name w:val="Microtext Char"/>
    <w:link w:val="Microtext0"/>
    <w:rsid w:val="003963DF"/>
    <w:rPr>
      <w:rFonts w:ascii="Calibri" w:hAnsi="Calibri"/>
      <w:sz w:val="12"/>
    </w:rPr>
  </w:style>
  <w:style w:type="paragraph" w:customStyle="1" w:styleId="Style6">
    <w:name w:val="Style6"/>
    <w:basedOn w:val="Normal"/>
    <w:link w:val="Style6Char"/>
    <w:autoRedefine/>
    <w:qFormat/>
    <w:rsid w:val="003963DF"/>
    <w:rPr>
      <w:b/>
    </w:rPr>
  </w:style>
  <w:style w:type="character" w:customStyle="1" w:styleId="Style6Char">
    <w:name w:val="Style6 Char"/>
    <w:basedOn w:val="DefaultParagraphFont"/>
    <w:link w:val="Style6"/>
    <w:rsid w:val="003963DF"/>
    <w:rPr>
      <w:rFonts w:ascii="Calibri" w:hAnsi="Calibri"/>
      <w:b/>
      <w:sz w:val="22"/>
    </w:rPr>
  </w:style>
  <w:style w:type="paragraph" w:customStyle="1" w:styleId="Style11">
    <w:name w:val="Style11"/>
    <w:basedOn w:val="Normal"/>
    <w:link w:val="Style11Char"/>
    <w:qFormat/>
    <w:rsid w:val="003963DF"/>
    <w:rPr>
      <w:rFonts w:eastAsia="Times New Roman"/>
      <w:b/>
      <w:szCs w:val="20"/>
      <w:u w:val="thick"/>
    </w:rPr>
  </w:style>
  <w:style w:type="paragraph" w:customStyle="1" w:styleId="Style12">
    <w:name w:val="Style12"/>
    <w:basedOn w:val="Normal"/>
    <w:link w:val="Style12Char"/>
    <w:qFormat/>
    <w:rsid w:val="003963DF"/>
    <w:rPr>
      <w:rFonts w:eastAsia="Times New Roman"/>
      <w:b/>
      <w:u w:val="thick"/>
    </w:rPr>
  </w:style>
  <w:style w:type="character" w:customStyle="1" w:styleId="Style11Char">
    <w:name w:val="Style11 Char"/>
    <w:basedOn w:val="DefaultParagraphFont"/>
    <w:link w:val="Style11"/>
    <w:rsid w:val="003963DF"/>
    <w:rPr>
      <w:rFonts w:ascii="Calibri" w:eastAsia="Times New Roman" w:hAnsi="Calibri"/>
      <w:b/>
      <w:sz w:val="22"/>
      <w:szCs w:val="20"/>
      <w:u w:val="thick"/>
    </w:rPr>
  </w:style>
  <w:style w:type="character" w:customStyle="1" w:styleId="Style12Char">
    <w:name w:val="Style12 Char"/>
    <w:basedOn w:val="DefaultParagraphFont"/>
    <w:link w:val="Style12"/>
    <w:rsid w:val="003963DF"/>
    <w:rPr>
      <w:rFonts w:ascii="Calibri" w:eastAsia="Times New Roman" w:hAnsi="Calibri"/>
      <w:b/>
      <w:sz w:val="22"/>
      <w:u w:val="thick"/>
    </w:rPr>
  </w:style>
  <w:style w:type="character" w:customStyle="1" w:styleId="caps-label">
    <w:name w:val="caps-label"/>
    <w:basedOn w:val="DefaultParagraphFont"/>
    <w:rsid w:val="003963DF"/>
  </w:style>
  <w:style w:type="character" w:customStyle="1" w:styleId="wikiexternallink">
    <w:name w:val="wikiexternallink"/>
    <w:basedOn w:val="DefaultParagraphFont"/>
    <w:rsid w:val="003963DF"/>
  </w:style>
  <w:style w:type="character" w:customStyle="1" w:styleId="StyleStyleBoldUnderlineIntenseEmphasisUnderlineapple-style-s">
    <w:name w:val="Style Style Bold UnderlineIntense EmphasisUnderlineapple-style-s..."/>
    <w:basedOn w:val="DefaultParagraphFont"/>
    <w:rsid w:val="003963DF"/>
    <w:rPr>
      <w:b w:val="0"/>
      <w:bCs w:val="0"/>
      <w:sz w:val="22"/>
      <w:u w:val="single"/>
      <w:bdr w:val="none" w:sz="0" w:space="0" w:color="auto"/>
    </w:rPr>
  </w:style>
  <w:style w:type="paragraph" w:customStyle="1" w:styleId="blocktitle0">
    <w:name w:val="block title"/>
    <w:basedOn w:val="Normal"/>
    <w:link w:val="blocktitleChar0"/>
    <w:autoRedefine/>
    <w:qFormat/>
    <w:rsid w:val="003963DF"/>
    <w:pPr>
      <w:spacing w:after="240"/>
      <w:jc w:val="center"/>
      <w:outlineLvl w:val="0"/>
    </w:pPr>
    <w:rPr>
      <w:rFonts w:eastAsia="Calibri"/>
      <w:b/>
      <w:caps/>
      <w:sz w:val="28"/>
      <w:szCs w:val="28"/>
      <w:lang w:val="es-ES"/>
    </w:rPr>
  </w:style>
  <w:style w:type="character" w:customStyle="1" w:styleId="UnderlineCard">
    <w:name w:val="Underline Card"/>
    <w:uiPriority w:val="6"/>
    <w:qFormat/>
    <w:rsid w:val="003963DF"/>
    <w:rPr>
      <w:rFonts w:ascii="Arial" w:hAnsi="Arial"/>
      <w:b w:val="0"/>
      <w:bCs/>
      <w:sz w:val="20"/>
      <w:u w:val="single"/>
    </w:rPr>
  </w:style>
  <w:style w:type="character" w:customStyle="1" w:styleId="story-author">
    <w:name w:val="story-author"/>
    <w:basedOn w:val="DefaultParagraphFont"/>
    <w:rsid w:val="003963DF"/>
  </w:style>
  <w:style w:type="paragraph" w:customStyle="1" w:styleId="type">
    <w:name w:val="type"/>
    <w:basedOn w:val="Normal"/>
    <w:qFormat/>
    <w:rsid w:val="003963DF"/>
    <w:pPr>
      <w:spacing w:before="100" w:beforeAutospacing="1" w:after="100" w:afterAutospacing="1"/>
    </w:pPr>
    <w:rPr>
      <w:rFonts w:eastAsia="Times New Roman"/>
    </w:rPr>
  </w:style>
  <w:style w:type="character" w:customStyle="1" w:styleId="institution">
    <w:name w:val="institution"/>
    <w:basedOn w:val="DefaultParagraphFont"/>
    <w:rsid w:val="003963DF"/>
  </w:style>
  <w:style w:type="character" w:customStyle="1" w:styleId="abodyblack3">
    <w:name w:val="abodyblack3"/>
    <w:basedOn w:val="DefaultParagraphFont"/>
    <w:rsid w:val="003963DF"/>
  </w:style>
  <w:style w:type="paragraph" w:customStyle="1" w:styleId="UnderlineChar2CharChar">
    <w:name w:val="Underline Char2 Char Char"/>
    <w:basedOn w:val="Normal"/>
    <w:link w:val="UnderlineChar2CharCharChar"/>
    <w:qFormat/>
    <w:rsid w:val="003963DF"/>
    <w:rPr>
      <w:rFonts w:eastAsia="MS Mincho"/>
      <w:szCs w:val="20"/>
      <w:u w:val="single"/>
    </w:rPr>
  </w:style>
  <w:style w:type="character" w:customStyle="1" w:styleId="UnderlineChar2CharCharChar">
    <w:name w:val="Underline Char2 Char Char Char"/>
    <w:link w:val="UnderlineChar2CharChar"/>
    <w:rsid w:val="003963DF"/>
    <w:rPr>
      <w:rFonts w:ascii="Calibri" w:eastAsia="MS Mincho" w:hAnsi="Calibri"/>
      <w:sz w:val="22"/>
      <w:szCs w:val="20"/>
      <w:u w:val="single"/>
    </w:rPr>
  </w:style>
  <w:style w:type="character" w:customStyle="1" w:styleId="CharacterStyle1">
    <w:name w:val="Character Style 1"/>
    <w:rsid w:val="003963DF"/>
    <w:rPr>
      <w:sz w:val="20"/>
      <w:szCs w:val="20"/>
    </w:rPr>
  </w:style>
  <w:style w:type="character" w:customStyle="1" w:styleId="FontStyle177">
    <w:name w:val="Font Style177"/>
    <w:basedOn w:val="DefaultParagraphFont"/>
    <w:uiPriority w:val="99"/>
    <w:rsid w:val="003963DF"/>
    <w:rPr>
      <w:rFonts w:ascii="Times New Roman" w:hAnsi="Times New Roman" w:cs="Times New Roman"/>
      <w:sz w:val="20"/>
      <w:szCs w:val="20"/>
    </w:rPr>
  </w:style>
  <w:style w:type="character" w:customStyle="1" w:styleId="FontStyle173">
    <w:name w:val="Font Style173"/>
    <w:basedOn w:val="DefaultParagraphFont"/>
    <w:uiPriority w:val="99"/>
    <w:rsid w:val="003963DF"/>
    <w:rPr>
      <w:rFonts w:ascii="Times New Roman" w:hAnsi="Times New Roman" w:cs="Times New Roman"/>
      <w:sz w:val="14"/>
      <w:szCs w:val="14"/>
    </w:rPr>
  </w:style>
  <w:style w:type="character" w:customStyle="1" w:styleId="FontStyle151">
    <w:name w:val="Font Style151"/>
    <w:basedOn w:val="DefaultParagraphFont"/>
    <w:uiPriority w:val="99"/>
    <w:rsid w:val="003963DF"/>
    <w:rPr>
      <w:rFonts w:ascii="Arial Narrow" w:hAnsi="Arial Narrow" w:cs="Arial Narrow"/>
      <w:b/>
      <w:bCs/>
      <w:sz w:val="12"/>
      <w:szCs w:val="12"/>
    </w:rPr>
  </w:style>
  <w:style w:type="character" w:customStyle="1" w:styleId="FontStyle156">
    <w:name w:val="Font Style156"/>
    <w:basedOn w:val="DefaultParagraphFont"/>
    <w:uiPriority w:val="99"/>
    <w:rsid w:val="003963DF"/>
    <w:rPr>
      <w:rFonts w:ascii="Arial Narrow" w:hAnsi="Arial Narrow" w:cs="Arial Narrow"/>
      <w:sz w:val="8"/>
      <w:szCs w:val="8"/>
    </w:rPr>
  </w:style>
  <w:style w:type="character" w:customStyle="1" w:styleId="FontStyle160">
    <w:name w:val="Font Style160"/>
    <w:basedOn w:val="DefaultParagraphFont"/>
    <w:uiPriority w:val="99"/>
    <w:rsid w:val="003963DF"/>
    <w:rPr>
      <w:rFonts w:ascii="Times New Roman" w:hAnsi="Times New Roman" w:cs="Times New Roman"/>
      <w:b/>
      <w:bCs/>
      <w:sz w:val="20"/>
      <w:szCs w:val="20"/>
    </w:rPr>
  </w:style>
  <w:style w:type="character" w:customStyle="1" w:styleId="FontStyle178">
    <w:name w:val="Font Style178"/>
    <w:basedOn w:val="DefaultParagraphFont"/>
    <w:uiPriority w:val="99"/>
    <w:rsid w:val="003963DF"/>
    <w:rPr>
      <w:rFonts w:ascii="Times New Roman" w:hAnsi="Times New Roman" w:cs="Times New Roman"/>
      <w:sz w:val="18"/>
      <w:szCs w:val="18"/>
    </w:rPr>
  </w:style>
  <w:style w:type="paragraph" w:customStyle="1" w:styleId="Style14">
    <w:name w:val="Style14"/>
    <w:basedOn w:val="Normal"/>
    <w:uiPriority w:val="99"/>
    <w:qFormat/>
    <w:rsid w:val="003963D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963D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963DF"/>
    <w:rPr>
      <w:rFonts w:ascii="Times New Roman" w:hAnsi="Times New Roman" w:cs="Times New Roman"/>
      <w:sz w:val="12"/>
      <w:szCs w:val="12"/>
    </w:rPr>
  </w:style>
  <w:style w:type="paragraph" w:customStyle="1" w:styleId="Style9">
    <w:name w:val="Style9"/>
    <w:basedOn w:val="Normal"/>
    <w:uiPriority w:val="99"/>
    <w:qFormat/>
    <w:rsid w:val="003963D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963D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963D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963DF"/>
    <w:rPr>
      <w:rFonts w:ascii="Times New Roman" w:hAnsi="Times New Roman" w:cs="Times New Roman"/>
      <w:sz w:val="16"/>
      <w:szCs w:val="16"/>
    </w:rPr>
  </w:style>
  <w:style w:type="character" w:customStyle="1" w:styleId="f">
    <w:name w:val="f"/>
    <w:basedOn w:val="DefaultParagraphFont"/>
    <w:rsid w:val="003963DF"/>
  </w:style>
  <w:style w:type="character" w:customStyle="1" w:styleId="TagsChar2">
    <w:name w:val="Tags Char2"/>
    <w:rsid w:val="003963DF"/>
    <w:rPr>
      <w:b/>
      <w:sz w:val="24"/>
    </w:rPr>
  </w:style>
  <w:style w:type="paragraph" w:customStyle="1" w:styleId="CardsFont6ptChar">
    <w:name w:val="Cards + Font: 6 pt Char"/>
    <w:basedOn w:val="Normal"/>
    <w:link w:val="CardsFont6ptCharChar"/>
    <w:qFormat/>
    <w:rsid w:val="003963D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963DF"/>
    <w:rPr>
      <w:rFonts w:ascii="Calibri" w:eastAsia="Times New Roman" w:hAnsi="Calibri"/>
      <w:sz w:val="12"/>
    </w:rPr>
  </w:style>
  <w:style w:type="character" w:customStyle="1" w:styleId="FontStyle172">
    <w:name w:val="Font Style172"/>
    <w:basedOn w:val="DefaultParagraphFont"/>
    <w:uiPriority w:val="99"/>
    <w:rsid w:val="003963DF"/>
    <w:rPr>
      <w:rFonts w:ascii="Times New Roman" w:hAnsi="Times New Roman" w:cs="Times New Roman"/>
      <w:b/>
      <w:bCs/>
      <w:sz w:val="16"/>
      <w:szCs w:val="16"/>
    </w:rPr>
  </w:style>
  <w:style w:type="paragraph" w:customStyle="1" w:styleId="Style18">
    <w:name w:val="Style18"/>
    <w:basedOn w:val="Normal"/>
    <w:uiPriority w:val="99"/>
    <w:qFormat/>
    <w:rsid w:val="003963D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963DF"/>
    <w:rPr>
      <w:rFonts w:ascii="Times New Roman" w:hAnsi="Times New Roman" w:cs="Times New Roman"/>
      <w:i/>
      <w:iCs/>
      <w:sz w:val="16"/>
      <w:szCs w:val="16"/>
    </w:rPr>
  </w:style>
  <w:style w:type="character" w:customStyle="1" w:styleId="FontStyle162">
    <w:name w:val="Font Style162"/>
    <w:basedOn w:val="DefaultParagraphFont"/>
    <w:uiPriority w:val="99"/>
    <w:rsid w:val="003963DF"/>
    <w:rPr>
      <w:rFonts w:ascii="Times New Roman" w:hAnsi="Times New Roman" w:cs="Times New Roman"/>
      <w:b/>
      <w:bCs/>
      <w:sz w:val="18"/>
      <w:szCs w:val="18"/>
    </w:rPr>
  </w:style>
  <w:style w:type="character" w:customStyle="1" w:styleId="FontStyle167">
    <w:name w:val="Font Style167"/>
    <w:basedOn w:val="DefaultParagraphFont"/>
    <w:uiPriority w:val="99"/>
    <w:rsid w:val="003963DF"/>
    <w:rPr>
      <w:rFonts w:ascii="Times New Roman" w:hAnsi="Times New Roman" w:cs="Times New Roman"/>
      <w:sz w:val="10"/>
      <w:szCs w:val="10"/>
    </w:rPr>
  </w:style>
  <w:style w:type="character" w:customStyle="1" w:styleId="FontStyle174">
    <w:name w:val="Font Style174"/>
    <w:basedOn w:val="DefaultParagraphFont"/>
    <w:uiPriority w:val="99"/>
    <w:rsid w:val="003963DF"/>
    <w:rPr>
      <w:rFonts w:ascii="Arial Narrow" w:hAnsi="Arial Narrow" w:cs="Arial Narrow"/>
      <w:b/>
      <w:bCs/>
      <w:sz w:val="18"/>
      <w:szCs w:val="18"/>
    </w:rPr>
  </w:style>
  <w:style w:type="paragraph" w:customStyle="1" w:styleId="Style47">
    <w:name w:val="Style47"/>
    <w:basedOn w:val="Normal"/>
    <w:uiPriority w:val="99"/>
    <w:qFormat/>
    <w:rsid w:val="003963D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963DF"/>
    <w:rPr>
      <w:rFonts w:ascii="Times New Roman" w:hAnsi="Times New Roman" w:cs="Times New Roman"/>
      <w:sz w:val="12"/>
      <w:szCs w:val="12"/>
    </w:rPr>
  </w:style>
  <w:style w:type="paragraph" w:customStyle="1" w:styleId="Style24">
    <w:name w:val="Style24"/>
    <w:basedOn w:val="Normal"/>
    <w:uiPriority w:val="99"/>
    <w:qFormat/>
    <w:rsid w:val="003963D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963D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963D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963DF"/>
    <w:rPr>
      <w:rFonts w:ascii="Times New Roman" w:hAnsi="Times New Roman" w:cs="Times New Roman"/>
      <w:b/>
      <w:bCs/>
      <w:sz w:val="18"/>
      <w:szCs w:val="18"/>
    </w:rPr>
  </w:style>
  <w:style w:type="paragraph" w:customStyle="1" w:styleId="Style21">
    <w:name w:val="Style21"/>
    <w:basedOn w:val="Normal"/>
    <w:uiPriority w:val="99"/>
    <w:qFormat/>
    <w:rsid w:val="003963D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963DF"/>
    <w:pPr>
      <w:widowControl w:val="0"/>
      <w:autoSpaceDE w:val="0"/>
      <w:autoSpaceDN w:val="0"/>
      <w:adjustRightInd w:val="0"/>
      <w:spacing w:line="198" w:lineRule="exact"/>
    </w:pPr>
    <w:rPr>
      <w:rFonts w:eastAsia="Times New Roman"/>
    </w:rPr>
  </w:style>
  <w:style w:type="paragraph" w:customStyle="1" w:styleId="Standard">
    <w:name w:val="Standard"/>
    <w:qFormat/>
    <w:rsid w:val="003963D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963DF"/>
    <w:rPr>
      <w:color w:val="000000"/>
      <w:sz w:val="32"/>
      <w:szCs w:val="32"/>
    </w:rPr>
  </w:style>
  <w:style w:type="paragraph" w:customStyle="1" w:styleId="Cardnon-underlined">
    <w:name w:val="Card non-underlined"/>
    <w:basedOn w:val="Normal"/>
    <w:link w:val="Cardnon-underlinedChar"/>
    <w:autoRedefine/>
    <w:uiPriority w:val="99"/>
    <w:qFormat/>
    <w:rsid w:val="003963DF"/>
    <w:rPr>
      <w:rFonts w:eastAsia="Times New Roman"/>
      <w:szCs w:val="20"/>
    </w:rPr>
  </w:style>
  <w:style w:type="character" w:customStyle="1" w:styleId="Cardnon-underlinedChar">
    <w:name w:val="Card non-underlined Char"/>
    <w:basedOn w:val="DefaultParagraphFont"/>
    <w:link w:val="Cardnon-underlined"/>
    <w:uiPriority w:val="99"/>
    <w:rsid w:val="003963DF"/>
    <w:rPr>
      <w:rFonts w:ascii="Calibri" w:eastAsia="Times New Roman" w:hAnsi="Calibri"/>
      <w:sz w:val="22"/>
      <w:szCs w:val="20"/>
    </w:rPr>
  </w:style>
  <w:style w:type="character" w:customStyle="1" w:styleId="TitleChar2">
    <w:name w:val="Title Char2"/>
    <w:basedOn w:val="DefaultParagraphFont"/>
    <w:uiPriority w:val="10"/>
    <w:qFormat/>
    <w:locked/>
    <w:rsid w:val="003963DF"/>
    <w:rPr>
      <w:b/>
      <w:bCs/>
      <w:u w:val="single"/>
    </w:rPr>
  </w:style>
  <w:style w:type="paragraph" w:styleId="TOC3">
    <w:name w:val="toc 3"/>
    <w:basedOn w:val="Normal"/>
    <w:next w:val="Normal"/>
    <w:autoRedefine/>
    <w:qFormat/>
    <w:rsid w:val="003963DF"/>
    <w:pPr>
      <w:ind w:left="400"/>
    </w:pPr>
    <w:rPr>
      <w:rFonts w:eastAsia="Times New Roman"/>
      <w:szCs w:val="20"/>
    </w:rPr>
  </w:style>
  <w:style w:type="paragraph" w:styleId="TOC4">
    <w:name w:val="toc 4"/>
    <w:basedOn w:val="Normal"/>
    <w:next w:val="Normal"/>
    <w:autoRedefine/>
    <w:rsid w:val="003963DF"/>
    <w:pPr>
      <w:ind w:left="600"/>
    </w:pPr>
    <w:rPr>
      <w:rFonts w:eastAsia="Times New Roman"/>
      <w:szCs w:val="20"/>
    </w:rPr>
  </w:style>
  <w:style w:type="paragraph" w:styleId="TOC5">
    <w:name w:val="toc 5"/>
    <w:basedOn w:val="Normal"/>
    <w:next w:val="Normal"/>
    <w:autoRedefine/>
    <w:rsid w:val="003963DF"/>
    <w:pPr>
      <w:ind w:left="800"/>
    </w:pPr>
    <w:rPr>
      <w:rFonts w:eastAsia="Times New Roman"/>
      <w:szCs w:val="20"/>
    </w:rPr>
  </w:style>
  <w:style w:type="paragraph" w:styleId="TOC6">
    <w:name w:val="toc 6"/>
    <w:basedOn w:val="Normal"/>
    <w:next w:val="Normal"/>
    <w:autoRedefine/>
    <w:rsid w:val="003963DF"/>
    <w:pPr>
      <w:ind w:left="1000"/>
    </w:pPr>
    <w:rPr>
      <w:rFonts w:eastAsia="Times New Roman"/>
      <w:szCs w:val="20"/>
    </w:rPr>
  </w:style>
  <w:style w:type="paragraph" w:styleId="TOC7">
    <w:name w:val="toc 7"/>
    <w:basedOn w:val="Normal"/>
    <w:next w:val="Normal"/>
    <w:autoRedefine/>
    <w:rsid w:val="003963DF"/>
    <w:pPr>
      <w:ind w:left="1200"/>
    </w:pPr>
    <w:rPr>
      <w:rFonts w:eastAsia="Times New Roman"/>
      <w:szCs w:val="20"/>
    </w:rPr>
  </w:style>
  <w:style w:type="paragraph" w:styleId="TOC8">
    <w:name w:val="toc 8"/>
    <w:basedOn w:val="Normal"/>
    <w:next w:val="Normal"/>
    <w:autoRedefine/>
    <w:rsid w:val="003963DF"/>
    <w:pPr>
      <w:ind w:left="1400"/>
    </w:pPr>
    <w:rPr>
      <w:rFonts w:eastAsia="Times New Roman"/>
      <w:szCs w:val="20"/>
    </w:rPr>
  </w:style>
  <w:style w:type="character" w:customStyle="1" w:styleId="allocatoragentsleft">
    <w:name w:val="al_locatoragentsleft"/>
    <w:basedOn w:val="DefaultParagraphFont"/>
    <w:rsid w:val="003963DF"/>
  </w:style>
  <w:style w:type="character" w:styleId="HTMLTypewriter">
    <w:name w:val="HTML Typewriter"/>
    <w:basedOn w:val="DefaultParagraphFont"/>
    <w:unhideWhenUsed/>
    <w:rsid w:val="003963DF"/>
    <w:rPr>
      <w:rFonts w:ascii="Courier New" w:eastAsia="Times New Roman" w:hAnsi="Courier New" w:cs="Courier New"/>
      <w:sz w:val="20"/>
      <w:szCs w:val="20"/>
    </w:rPr>
  </w:style>
  <w:style w:type="paragraph" w:customStyle="1" w:styleId="Carding">
    <w:name w:val="Carding"/>
    <w:basedOn w:val="Normal"/>
    <w:uiPriority w:val="99"/>
    <w:qFormat/>
    <w:rsid w:val="003963DF"/>
    <w:rPr>
      <w:rFonts w:eastAsia="Times New Roman"/>
      <w:sz w:val="18"/>
    </w:rPr>
  </w:style>
  <w:style w:type="character" w:customStyle="1" w:styleId="TagsChar1">
    <w:name w:val="Tags Char1"/>
    <w:basedOn w:val="DefaultParagraphFont"/>
    <w:rsid w:val="003963DF"/>
    <w:rPr>
      <w:rFonts w:ascii="Arial Narrow" w:hAnsi="Arial Narrow"/>
      <w:b/>
      <w:noProof w:val="0"/>
      <w:sz w:val="22"/>
      <w:szCs w:val="60"/>
      <w:lang w:val="en-US" w:eastAsia="en-US" w:bidi="ar-SA"/>
    </w:rPr>
  </w:style>
  <w:style w:type="character" w:customStyle="1" w:styleId="aunderline">
    <w:name w:val="aunderline"/>
    <w:basedOn w:val="DefaultParagraphFont"/>
    <w:qFormat/>
    <w:rsid w:val="003963DF"/>
    <w:rPr>
      <w:rFonts w:ascii="Times New Roman" w:hAnsi="Times New Roman"/>
      <w:sz w:val="20"/>
      <w:szCs w:val="24"/>
      <w:u w:val="thick"/>
    </w:rPr>
  </w:style>
  <w:style w:type="character" w:customStyle="1" w:styleId="tagChar1">
    <w:name w:val="tag Char1"/>
    <w:aliases w:val="Heading 2 Char1 Char Char Char Char"/>
    <w:basedOn w:val="DefaultParagraphFont"/>
    <w:rsid w:val="003963DF"/>
    <w:rPr>
      <w:b/>
      <w:noProof w:val="0"/>
      <w:sz w:val="24"/>
      <w:lang w:val="en-US" w:eastAsia="en-US" w:bidi="ar-SA"/>
    </w:rPr>
  </w:style>
  <w:style w:type="character" w:customStyle="1" w:styleId="tagChar2">
    <w:name w:val="tag Char2"/>
    <w:basedOn w:val="DefaultParagraphFont"/>
    <w:qFormat/>
    <w:rsid w:val="003963DF"/>
    <w:rPr>
      <w:b/>
      <w:noProof w:val="0"/>
      <w:sz w:val="24"/>
      <w:lang w:val="en-US" w:eastAsia="en-US" w:bidi="ar-SA"/>
    </w:rPr>
  </w:style>
  <w:style w:type="character" w:customStyle="1" w:styleId="Taggin-New">
    <w:name w:val="Taggin - New"/>
    <w:basedOn w:val="DefaultParagraphFont"/>
    <w:rsid w:val="003963DF"/>
    <w:rPr>
      <w:rFonts w:ascii="Arial Narrow" w:hAnsi="Arial Narrow"/>
      <w:b/>
      <w:sz w:val="22"/>
    </w:rPr>
  </w:style>
  <w:style w:type="character" w:customStyle="1" w:styleId="Boxing-New">
    <w:name w:val="Boxing - New"/>
    <w:basedOn w:val="DefaultParagraphFont"/>
    <w:rsid w:val="003963DF"/>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3963D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963D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963DF"/>
    <w:rPr>
      <w:rFonts w:ascii="Garamond" w:hAnsi="Garamond"/>
      <w:sz w:val="22"/>
      <w:szCs w:val="24"/>
      <w:u w:val="single"/>
      <w:lang w:val="en-US" w:eastAsia="en-US" w:bidi="ar-SA"/>
    </w:rPr>
  </w:style>
  <w:style w:type="paragraph" w:customStyle="1" w:styleId="Style2">
    <w:name w:val="Style2"/>
    <w:basedOn w:val="Heading4"/>
    <w:qFormat/>
    <w:rsid w:val="003963DF"/>
    <w:rPr>
      <w:rFonts w:eastAsia="Times New Roman" w:cs="Times New Roman"/>
      <w:iCs/>
      <w:caps/>
      <w:szCs w:val="20"/>
    </w:rPr>
  </w:style>
  <w:style w:type="character" w:customStyle="1" w:styleId="pagetitle">
    <w:name w:val="pagetitle"/>
    <w:basedOn w:val="DefaultParagraphFont"/>
    <w:rsid w:val="003963DF"/>
  </w:style>
  <w:style w:type="paragraph" w:customStyle="1" w:styleId="text">
    <w:name w:val="text"/>
    <w:basedOn w:val="Normal"/>
    <w:uiPriority w:val="99"/>
    <w:qFormat/>
    <w:rsid w:val="003963DF"/>
    <w:pPr>
      <w:spacing w:before="100" w:beforeAutospacing="1" w:after="100" w:afterAutospacing="1"/>
    </w:pPr>
    <w:rPr>
      <w:rFonts w:eastAsia="Times New Roman"/>
    </w:rPr>
  </w:style>
  <w:style w:type="character" w:customStyle="1" w:styleId="StyleUnderlineCharChar9ptBold1">
    <w:name w:val="Style Underline Char Char + 9 pt Bold1"/>
    <w:rsid w:val="003963D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963DF"/>
    <w:rPr>
      <w:rFonts w:ascii="Times New Roman" w:hAnsi="Times New Roman"/>
      <w:sz w:val="20"/>
      <w:szCs w:val="24"/>
      <w:u w:val="single"/>
      <w:lang w:val="en-US" w:eastAsia="en-US" w:bidi="ar-SA"/>
    </w:rPr>
  </w:style>
  <w:style w:type="character" w:customStyle="1" w:styleId="Style9ptBoldUnderline">
    <w:name w:val="Style 9 pt Bold Underline"/>
    <w:rsid w:val="003963DF"/>
    <w:rPr>
      <w:b/>
      <w:bCs/>
      <w:sz w:val="20"/>
      <w:u w:val="single"/>
    </w:rPr>
  </w:style>
  <w:style w:type="paragraph" w:customStyle="1" w:styleId="StyleUnderline9pt0">
    <w:name w:val="Style Underline + 9 pt"/>
    <w:link w:val="StyleUnderline9ptChar"/>
    <w:qFormat/>
    <w:rsid w:val="003963D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963DF"/>
    <w:rPr>
      <w:rFonts w:ascii="Arial" w:eastAsia="Times New Roman" w:hAnsi="Arial" w:cs="Times New Roman"/>
      <w:sz w:val="22"/>
      <w:szCs w:val="20"/>
      <w:u w:val="single"/>
    </w:rPr>
  </w:style>
  <w:style w:type="character" w:customStyle="1" w:styleId="StyleUnderlineChar1Bold">
    <w:name w:val="Style Underline Char1 + Bold"/>
    <w:rsid w:val="003963DF"/>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3963DF"/>
    <w:pPr>
      <w:widowControl w:val="0"/>
    </w:pPr>
    <w:rPr>
      <w:bCs/>
      <w:kern w:val="32"/>
      <w:szCs w:val="20"/>
      <w:lang w:eastAsia="ar-SA"/>
    </w:rPr>
  </w:style>
  <w:style w:type="character" w:customStyle="1" w:styleId="Stylecard9ptChar">
    <w:name w:val="Style card + 9 pt Char"/>
    <w:basedOn w:val="cardChar"/>
    <w:link w:val="Stylecard9pt"/>
    <w:rsid w:val="003963DF"/>
    <w:rPr>
      <w:rFonts w:ascii="Times New Roman" w:hAnsi="Times New Roman"/>
      <w:bCs/>
      <w:kern w:val="32"/>
      <w:sz w:val="16"/>
      <w:szCs w:val="20"/>
      <w:lang w:eastAsia="ar-SA"/>
    </w:rPr>
  </w:style>
  <w:style w:type="character" w:customStyle="1" w:styleId="TagsCharCharChar">
    <w:name w:val="Tags Char Char Char"/>
    <w:basedOn w:val="DefaultParagraphFont"/>
    <w:rsid w:val="003963D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963DF"/>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3963DF"/>
    <w:rPr>
      <w:rFonts w:ascii="Times" w:hAnsi="Times"/>
      <w:b w:val="0"/>
      <w:bCs/>
      <w:sz w:val="20"/>
      <w:u w:val="single"/>
    </w:rPr>
  </w:style>
  <w:style w:type="character" w:customStyle="1" w:styleId="blubigktbiz">
    <w:name w:val="blubigktbiz"/>
    <w:rsid w:val="003963D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963DF"/>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3963DF"/>
    <w:rPr>
      <w:rFonts w:ascii="Calibri" w:hAnsi="Calibri"/>
      <w:color w:val="000000"/>
      <w:sz w:val="22"/>
      <w:lang w:val="x-none" w:eastAsia="x-none"/>
    </w:rPr>
  </w:style>
  <w:style w:type="character" w:customStyle="1" w:styleId="Style4CharChar">
    <w:name w:val="Style4 Char Char"/>
    <w:basedOn w:val="DefaultParagraphFont"/>
    <w:rsid w:val="003963D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963DF"/>
    <w:rPr>
      <w:rFonts w:ascii="Times New Roman" w:hAnsi="Times New Roman" w:cs="Times New Roman"/>
      <w:sz w:val="16"/>
      <w:szCs w:val="16"/>
    </w:rPr>
  </w:style>
  <w:style w:type="character" w:customStyle="1" w:styleId="StyleEmphasisArial12ptBold">
    <w:name w:val="Style Emphasis + Arial 12 pt Bold"/>
    <w:rsid w:val="003963DF"/>
    <w:rPr>
      <w:rFonts w:ascii="Arial" w:hAnsi="Arial"/>
      <w:b/>
      <w:bCs/>
      <w:i/>
      <w:iCs/>
      <w:sz w:val="24"/>
    </w:rPr>
  </w:style>
  <w:style w:type="character" w:customStyle="1" w:styleId="super">
    <w:name w:val="super"/>
    <w:rsid w:val="003963DF"/>
  </w:style>
  <w:style w:type="character" w:customStyle="1" w:styleId="text30">
    <w:name w:val="text30"/>
    <w:rsid w:val="003963DF"/>
  </w:style>
  <w:style w:type="character" w:customStyle="1" w:styleId="uppercase">
    <w:name w:val="uppercase"/>
    <w:rsid w:val="003963DF"/>
  </w:style>
  <w:style w:type="character" w:customStyle="1" w:styleId="bodytext0">
    <w:name w:val="bodytext"/>
    <w:rsid w:val="003963DF"/>
  </w:style>
  <w:style w:type="character" w:customStyle="1" w:styleId="entry-title">
    <w:name w:val="entry-title"/>
    <w:rsid w:val="003963DF"/>
  </w:style>
  <w:style w:type="character" w:customStyle="1" w:styleId="BodyTextIndentChar1">
    <w:name w:val="Body Text Indent Char1"/>
    <w:basedOn w:val="DefaultParagraphFont"/>
    <w:uiPriority w:val="99"/>
    <w:semiHidden/>
    <w:rsid w:val="003963DF"/>
    <w:rPr>
      <w:rFonts w:ascii="Times New Roman" w:hAnsi="Times New Roman" w:cs="Times New Roman"/>
      <w:sz w:val="20"/>
    </w:rPr>
  </w:style>
  <w:style w:type="character" w:customStyle="1" w:styleId="Style6pt">
    <w:name w:val="Style 6 pt"/>
    <w:basedOn w:val="DefaultParagraphFont"/>
    <w:qFormat/>
    <w:rsid w:val="003963DF"/>
    <w:rPr>
      <w:sz w:val="12"/>
    </w:rPr>
  </w:style>
  <w:style w:type="character" w:customStyle="1" w:styleId="CiteCharCharCharCharCharChar">
    <w:name w:val="Cite Char Char Char Char Char Char"/>
    <w:basedOn w:val="DefaultParagraphFont"/>
    <w:rsid w:val="003963DF"/>
    <w:rPr>
      <w:b/>
      <w:noProof w:val="0"/>
      <w:sz w:val="22"/>
      <w:szCs w:val="24"/>
      <w:u w:val="single"/>
      <w:lang w:val="en-US" w:eastAsia="en-US" w:bidi="ar-SA"/>
    </w:rPr>
  </w:style>
  <w:style w:type="character" w:customStyle="1" w:styleId="mainbody1">
    <w:name w:val="mainbody1"/>
    <w:basedOn w:val="DefaultParagraphFont"/>
    <w:rsid w:val="003963DF"/>
    <w:rPr>
      <w:rFonts w:ascii="Verdana" w:hAnsi="Verdana" w:hint="default"/>
      <w:color w:val="000000"/>
      <w:sz w:val="22"/>
      <w:szCs w:val="22"/>
    </w:rPr>
  </w:style>
  <w:style w:type="character" w:customStyle="1" w:styleId="ssl4">
    <w:name w:val="ss_l4"/>
    <w:basedOn w:val="DefaultParagraphFont"/>
    <w:rsid w:val="003963DF"/>
  </w:style>
  <w:style w:type="paragraph" w:customStyle="1" w:styleId="StyleNormalWeb11ptUnderline">
    <w:name w:val="Style Normal (Web) + 11 pt Underline"/>
    <w:basedOn w:val="NormalWeb"/>
    <w:link w:val="StyleNormalWeb11ptUnderlineChar"/>
    <w:qFormat/>
    <w:rsid w:val="003963DF"/>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3963DF"/>
    <w:rPr>
      <w:rFonts w:ascii="Calibri" w:eastAsia="Calibri" w:hAnsi="Calibri" w:cs="Calibri"/>
      <w:sz w:val="22"/>
      <w:szCs w:val="22"/>
      <w:u w:val="single"/>
    </w:rPr>
  </w:style>
  <w:style w:type="character" w:customStyle="1" w:styleId="cit-first-element">
    <w:name w:val="cit-first-element"/>
    <w:basedOn w:val="DefaultParagraphFont"/>
    <w:rsid w:val="003963DF"/>
  </w:style>
  <w:style w:type="character" w:customStyle="1" w:styleId="title1">
    <w:name w:val="title1"/>
    <w:basedOn w:val="DefaultParagraphFont"/>
    <w:rsid w:val="003963DF"/>
  </w:style>
  <w:style w:type="character" w:customStyle="1" w:styleId="StyleThickunderline1">
    <w:name w:val="Style Thick underline1"/>
    <w:basedOn w:val="DefaultParagraphFont"/>
    <w:rsid w:val="003963D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963DF"/>
    <w:rPr>
      <w:rFonts w:ascii="Georgia" w:hAnsi="Georgia"/>
    </w:rPr>
  </w:style>
  <w:style w:type="character" w:customStyle="1" w:styleId="FooterChar1">
    <w:name w:val="Footer Char1"/>
    <w:basedOn w:val="DefaultParagraphFont"/>
    <w:uiPriority w:val="99"/>
    <w:semiHidden/>
    <w:rsid w:val="003963DF"/>
    <w:rPr>
      <w:rFonts w:ascii="Georgia" w:hAnsi="Georgia"/>
    </w:rPr>
  </w:style>
  <w:style w:type="paragraph" w:customStyle="1" w:styleId="Underline20">
    <w:name w:val="Underline2"/>
    <w:basedOn w:val="Normal"/>
    <w:link w:val="Underline2Char"/>
    <w:autoRedefine/>
    <w:uiPriority w:val="4"/>
    <w:qFormat/>
    <w:rsid w:val="003963DF"/>
    <w:rPr>
      <w:b/>
      <w:u w:val="single"/>
    </w:rPr>
  </w:style>
  <w:style w:type="character" w:customStyle="1" w:styleId="Underline2Char">
    <w:name w:val="Underline2 Char"/>
    <w:basedOn w:val="DefaultParagraphFont"/>
    <w:link w:val="Underline20"/>
    <w:uiPriority w:val="4"/>
    <w:qFormat/>
    <w:rsid w:val="003963DF"/>
    <w:rPr>
      <w:rFonts w:ascii="Calibri" w:hAnsi="Calibri"/>
      <w:b/>
      <w:sz w:val="22"/>
      <w:u w:val="single"/>
    </w:rPr>
  </w:style>
  <w:style w:type="paragraph" w:customStyle="1" w:styleId="TableParagraph">
    <w:name w:val="Table Paragraph"/>
    <w:basedOn w:val="Normal"/>
    <w:uiPriority w:val="1"/>
    <w:qFormat/>
    <w:rsid w:val="003963DF"/>
    <w:pPr>
      <w:widowControl w:val="0"/>
    </w:pPr>
  </w:style>
  <w:style w:type="character" w:customStyle="1" w:styleId="UnderlineChar0">
    <w:name w:val="UnderlineChar"/>
    <w:rsid w:val="003963DF"/>
    <w:rPr>
      <w:sz w:val="24"/>
      <w:u w:val="single"/>
      <w:shd w:val="clear" w:color="auto" w:fill="auto"/>
    </w:rPr>
  </w:style>
  <w:style w:type="character" w:customStyle="1" w:styleId="foreground">
    <w:name w:val="foreground"/>
    <w:basedOn w:val="DefaultParagraphFont"/>
    <w:rsid w:val="003963DF"/>
  </w:style>
  <w:style w:type="paragraph" w:customStyle="1" w:styleId="StyleCircled11pt">
    <w:name w:val="Style Circled + 11 pt"/>
    <w:basedOn w:val="Normal"/>
    <w:link w:val="StyleCircled11ptChar"/>
    <w:qFormat/>
    <w:rsid w:val="003963DF"/>
    <w:rPr>
      <w:rFonts w:eastAsia="Times New Roman"/>
      <w:b/>
      <w:bCs/>
      <w:sz w:val="20"/>
      <w:u w:val="single"/>
    </w:rPr>
  </w:style>
  <w:style w:type="character" w:customStyle="1" w:styleId="StyleCircled11ptChar">
    <w:name w:val="Style Circled + 11 pt Char"/>
    <w:link w:val="StyleCircled11pt"/>
    <w:rsid w:val="003963D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3963D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963DF"/>
    <w:rPr>
      <w:rFonts w:ascii="Times" w:eastAsia="Times New Roman" w:hAnsi="Times"/>
      <w:sz w:val="20"/>
      <w:szCs w:val="28"/>
      <w:u w:val="single"/>
    </w:rPr>
  </w:style>
  <w:style w:type="paragraph" w:customStyle="1" w:styleId="cite20">
    <w:name w:val="cite2"/>
    <w:basedOn w:val="Normal"/>
    <w:uiPriority w:val="99"/>
    <w:qFormat/>
    <w:rsid w:val="003963DF"/>
    <w:rPr>
      <w:rFonts w:eastAsia="Times New Roman"/>
      <w:color w:val="000000"/>
      <w:sz w:val="20"/>
      <w:szCs w:val="20"/>
    </w:rPr>
  </w:style>
  <w:style w:type="character" w:customStyle="1" w:styleId="postby">
    <w:name w:val="post_by"/>
    <w:basedOn w:val="DefaultParagraphFont"/>
    <w:rsid w:val="003963DF"/>
  </w:style>
  <w:style w:type="character" w:customStyle="1" w:styleId="Style11ptBorderSinglesolidlineAuto05ptLinewidth">
    <w:name w:val="Style 11 pt Border: : (Single solid line Auto  0.5 pt Line width)"/>
    <w:rsid w:val="003963DF"/>
    <w:rPr>
      <w:sz w:val="20"/>
      <w:bdr w:val="single" w:sz="4" w:space="0" w:color="auto" w:frame="1"/>
    </w:rPr>
  </w:style>
  <w:style w:type="character" w:customStyle="1" w:styleId="StyleUnderlineChar9ptBorderSinglesolidlineAuto0">
    <w:name w:val="Style Underline Char + 9 pt Border: : (Single solid line Auto  0..."/>
    <w:rsid w:val="003963D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963D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963D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963D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963DF"/>
    <w:rPr>
      <w:sz w:val="20"/>
      <w:szCs w:val="24"/>
      <w:u w:val="single"/>
      <w:bdr w:val="single" w:sz="4" w:space="0" w:color="auto"/>
      <w:lang w:val="en-US" w:eastAsia="en-US" w:bidi="ar-SA"/>
    </w:rPr>
  </w:style>
  <w:style w:type="character" w:customStyle="1" w:styleId="StyleLatinGaramondUnderline">
    <w:name w:val="Style (Latin) Garamond Underline"/>
    <w:rsid w:val="003963DF"/>
    <w:rPr>
      <w:rFonts w:ascii="Times New Roman" w:hAnsi="Times New Roman"/>
      <w:sz w:val="20"/>
      <w:u w:val="single"/>
    </w:rPr>
  </w:style>
  <w:style w:type="character" w:customStyle="1" w:styleId="StyleLatinGaramond">
    <w:name w:val="Style (Latin) Garamond"/>
    <w:rsid w:val="003963DF"/>
    <w:rPr>
      <w:rFonts w:ascii="Times New Roman" w:hAnsi="Times New Roman"/>
      <w:sz w:val="20"/>
    </w:rPr>
  </w:style>
  <w:style w:type="character" w:customStyle="1" w:styleId="styletimesnewroman12ptbold0">
    <w:name w:val="styletimesnewroman12ptbold"/>
    <w:basedOn w:val="DefaultParagraphFont"/>
    <w:rsid w:val="003963DF"/>
  </w:style>
  <w:style w:type="character" w:customStyle="1" w:styleId="mainheading">
    <w:name w:val="mainheading"/>
    <w:basedOn w:val="DefaultParagraphFont"/>
    <w:rsid w:val="003963DF"/>
  </w:style>
  <w:style w:type="paragraph" w:customStyle="1" w:styleId="BoldandUnderlineChar2CharChar">
    <w:name w:val="Bold and Underline Char2 Char Char"/>
    <w:basedOn w:val="Normal"/>
    <w:link w:val="BoldandUnderlineChar2CharCharChar"/>
    <w:qFormat/>
    <w:rsid w:val="003963D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963DF"/>
    <w:rPr>
      <w:rFonts w:ascii="Calibri" w:eastAsia="Times New Roman" w:hAnsi="Calibri"/>
      <w:b/>
      <w:sz w:val="22"/>
      <w:u w:val="single"/>
    </w:rPr>
  </w:style>
  <w:style w:type="character" w:customStyle="1" w:styleId="StyleUnderlineChar9ptChar">
    <w:name w:val="Style Underline Char + 9 pt Char"/>
    <w:basedOn w:val="UnderlineCharChar"/>
    <w:rsid w:val="003963D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963D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963DF"/>
    <w:rPr>
      <w:sz w:val="16"/>
    </w:rPr>
  </w:style>
  <w:style w:type="paragraph" w:customStyle="1" w:styleId="Reduce8pt">
    <w:name w:val="Reduce 8pt"/>
    <w:basedOn w:val="Normal"/>
    <w:link w:val="Reduce8ptCharChar"/>
    <w:qFormat/>
    <w:rsid w:val="003963DF"/>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3963DF"/>
    <w:rPr>
      <w:rFonts w:ascii="Arial" w:hAnsi="Arial" w:cs="Arial"/>
      <w:sz w:val="22"/>
    </w:rPr>
  </w:style>
  <w:style w:type="character" w:customStyle="1" w:styleId="boldciteChar4">
    <w:name w:val="bold cite Char4"/>
    <w:link w:val="boldcite"/>
    <w:locked/>
    <w:rsid w:val="003963DF"/>
    <w:rPr>
      <w:rFonts w:eastAsia="Times New Roman" w:cs="Times New Roman"/>
      <w:b/>
      <w:color w:val="000000"/>
      <w:sz w:val="20"/>
      <w:u w:val="thick" w:color="000000"/>
    </w:rPr>
  </w:style>
  <w:style w:type="paragraph" w:customStyle="1" w:styleId="boldcite">
    <w:name w:val="bold cite"/>
    <w:basedOn w:val="Normal"/>
    <w:link w:val="boldciteChar4"/>
    <w:qFormat/>
    <w:rsid w:val="003963D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963DF"/>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3963DF"/>
    <w:rPr>
      <w:rFonts w:eastAsia="Calibri"/>
      <w:b/>
    </w:rPr>
  </w:style>
  <w:style w:type="character" w:customStyle="1" w:styleId="HeadingsBaseChar">
    <w:name w:val="Headings Base Char"/>
    <w:basedOn w:val="DefaultParagraphFont"/>
    <w:link w:val="HeadingsBase"/>
    <w:locked/>
    <w:rsid w:val="003963DF"/>
    <w:rPr>
      <w:rFonts w:ascii="Times New Roman" w:hAnsi="Times New Roman" w:cs="Times New Roman"/>
      <w:b/>
      <w:sz w:val="32"/>
    </w:rPr>
  </w:style>
  <w:style w:type="paragraph" w:customStyle="1" w:styleId="HeadingsBase">
    <w:name w:val="Headings Base"/>
    <w:basedOn w:val="Normal"/>
    <w:link w:val="HeadingsBaseChar"/>
    <w:qFormat/>
    <w:rsid w:val="003963D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963D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963DF"/>
    <w:pPr>
      <w:spacing w:line="480" w:lineRule="auto"/>
      <w:ind w:firstLine="720"/>
    </w:pPr>
    <w:rPr>
      <w:rFonts w:eastAsia="Calibri"/>
    </w:rPr>
  </w:style>
  <w:style w:type="paragraph" w:customStyle="1" w:styleId="SchoolBlockQuote">
    <w:name w:val="School Block Quote"/>
    <w:basedOn w:val="SchoolPaper"/>
    <w:qFormat/>
    <w:rsid w:val="003963DF"/>
  </w:style>
  <w:style w:type="paragraph" w:customStyle="1" w:styleId="SchoolWorksCited">
    <w:name w:val="School Works Cited"/>
    <w:basedOn w:val="SchoolPaper"/>
    <w:qFormat/>
    <w:rsid w:val="003963DF"/>
  </w:style>
  <w:style w:type="paragraph" w:customStyle="1" w:styleId="BlockQuote">
    <w:name w:val="Block Quote"/>
    <w:basedOn w:val="Normal"/>
    <w:qFormat/>
    <w:rsid w:val="003963DF"/>
    <w:pPr>
      <w:ind w:left="720" w:right="720"/>
    </w:pPr>
    <w:rPr>
      <w:rFonts w:eastAsia="Calibri"/>
    </w:rPr>
  </w:style>
  <w:style w:type="paragraph" w:customStyle="1" w:styleId="PaperBody">
    <w:name w:val="Paper Body"/>
    <w:basedOn w:val="Normal"/>
    <w:qFormat/>
    <w:rsid w:val="003963DF"/>
    <w:pPr>
      <w:spacing w:line="480" w:lineRule="auto"/>
      <w:ind w:firstLine="720"/>
    </w:pPr>
    <w:rPr>
      <w:rFonts w:eastAsia="Calibri"/>
    </w:rPr>
  </w:style>
  <w:style w:type="paragraph" w:customStyle="1" w:styleId="PaperCitation">
    <w:name w:val="Paper Citation"/>
    <w:basedOn w:val="Normal"/>
    <w:qFormat/>
    <w:rsid w:val="003963DF"/>
    <w:pPr>
      <w:spacing w:line="480" w:lineRule="auto"/>
      <w:ind w:left="720" w:hanging="720"/>
    </w:pPr>
    <w:rPr>
      <w:rFonts w:eastAsia="Calibri"/>
    </w:rPr>
  </w:style>
  <w:style w:type="character" w:customStyle="1" w:styleId="hatChar">
    <w:name w:val="hat Char"/>
    <w:basedOn w:val="DefaultParagraphFont"/>
    <w:link w:val="hat"/>
    <w:locked/>
    <w:rsid w:val="003963DF"/>
    <w:rPr>
      <w:rFonts w:ascii="Calibri" w:eastAsia="Times New Roman" w:hAnsi="Calibri"/>
      <w:b/>
      <w:bCs/>
      <w:sz w:val="32"/>
      <w:u w:val="single"/>
      <w:lang w:bidi="en-US"/>
    </w:rPr>
  </w:style>
  <w:style w:type="paragraph" w:customStyle="1" w:styleId="WW-Default">
    <w:name w:val="WW-Default"/>
    <w:qFormat/>
    <w:rsid w:val="003963DF"/>
    <w:pPr>
      <w:suppressAutoHyphens/>
    </w:pPr>
    <w:rPr>
      <w:rFonts w:ascii="Georgia" w:eastAsia="Calibri" w:hAnsi="Georgia" w:cs="Calibri"/>
      <w:sz w:val="22"/>
      <w:szCs w:val="22"/>
      <w:lang w:eastAsia="ar-SA"/>
    </w:rPr>
  </w:style>
  <w:style w:type="paragraph" w:customStyle="1" w:styleId="B-TagCite">
    <w:name w:val="B-TagCite"/>
    <w:qFormat/>
    <w:rsid w:val="003963D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963DF"/>
    <w:rPr>
      <w:rFonts w:ascii="Times New Roman" w:hAnsi="Times New Roman" w:cs="Times New Roman"/>
      <w:b/>
      <w:sz w:val="20"/>
    </w:rPr>
  </w:style>
  <w:style w:type="paragraph" w:customStyle="1" w:styleId="MicroText">
    <w:name w:val="MicroText"/>
    <w:basedOn w:val="Normal"/>
    <w:next w:val="Normal"/>
    <w:link w:val="MicroTextChar"/>
    <w:qFormat/>
    <w:rsid w:val="003963DF"/>
    <w:rPr>
      <w:rFonts w:ascii="Arial Narrow" w:hAnsi="Arial Narrow"/>
      <w:sz w:val="12"/>
    </w:rPr>
  </w:style>
  <w:style w:type="paragraph" w:customStyle="1" w:styleId="indent">
    <w:name w:val="indent"/>
    <w:basedOn w:val="Normal"/>
    <w:qFormat/>
    <w:rsid w:val="003963DF"/>
    <w:pPr>
      <w:spacing w:before="100" w:beforeAutospacing="1" w:after="100" w:afterAutospacing="1"/>
    </w:pPr>
    <w:rPr>
      <w:rFonts w:eastAsia="Times New Roman"/>
    </w:rPr>
  </w:style>
  <w:style w:type="paragraph" w:customStyle="1" w:styleId="PageHeaderLine1">
    <w:name w:val="PageHeaderLine1"/>
    <w:basedOn w:val="Normal"/>
    <w:qFormat/>
    <w:rsid w:val="003963DF"/>
    <w:pPr>
      <w:tabs>
        <w:tab w:val="right" w:pos="10800"/>
      </w:tabs>
    </w:pPr>
    <w:rPr>
      <w:rFonts w:eastAsia="Calibri"/>
      <w:b/>
    </w:rPr>
  </w:style>
  <w:style w:type="paragraph" w:customStyle="1" w:styleId="PageHeaderLine2">
    <w:name w:val="PageHeaderLine2"/>
    <w:basedOn w:val="Normal"/>
    <w:next w:val="Normal"/>
    <w:link w:val="PageHeaderLine2Char"/>
    <w:qFormat/>
    <w:rsid w:val="003963DF"/>
    <w:pPr>
      <w:tabs>
        <w:tab w:val="right" w:pos="10800"/>
      </w:tabs>
      <w:spacing w:line="480" w:lineRule="auto"/>
    </w:pPr>
    <w:rPr>
      <w:rFonts w:eastAsia="Calibri"/>
      <w:b/>
    </w:rPr>
  </w:style>
  <w:style w:type="character" w:customStyle="1" w:styleId="styleboldunderline">
    <w:name w:val="styleboldunderline"/>
    <w:basedOn w:val="DefaultParagraphFont"/>
    <w:rsid w:val="003963DF"/>
  </w:style>
  <w:style w:type="character" w:customStyle="1" w:styleId="box">
    <w:name w:val="box"/>
    <w:basedOn w:val="DefaultParagraphFont"/>
    <w:rsid w:val="003963D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963DF"/>
    <w:rPr>
      <w:rFonts w:ascii="Arial Narrow" w:hAnsi="Arial Narrow" w:cs="Arial Narrow" w:hint="default"/>
      <w:sz w:val="18"/>
      <w:szCs w:val="18"/>
    </w:rPr>
  </w:style>
  <w:style w:type="character" w:customStyle="1" w:styleId="FontStyle14">
    <w:name w:val="Font Style14"/>
    <w:basedOn w:val="DefaultParagraphFont"/>
    <w:uiPriority w:val="99"/>
    <w:rsid w:val="003963D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963DF"/>
    <w:rPr>
      <w:rFonts w:ascii="Arial Narrow" w:hAnsi="Arial Narrow" w:cs="Arial Narrow" w:hint="default"/>
      <w:b/>
      <w:bCs/>
      <w:sz w:val="10"/>
      <w:szCs w:val="10"/>
    </w:rPr>
  </w:style>
  <w:style w:type="character" w:customStyle="1" w:styleId="CardTagandCiteChar">
    <w:name w:val="Card Tag and Cite Char"/>
    <w:basedOn w:val="DefaultParagraphFont"/>
    <w:rsid w:val="003963D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3963DF"/>
    <w:rPr>
      <w:rFonts w:ascii="Arial Narrow" w:hAnsi="Arial Narrow"/>
      <w:b/>
      <w:color w:val="000000"/>
      <w:sz w:val="22"/>
      <w:szCs w:val="22"/>
      <w:u w:val="single"/>
    </w:rPr>
  </w:style>
  <w:style w:type="character" w:customStyle="1" w:styleId="SmallText0">
    <w:name w:val="SmallText"/>
    <w:rsid w:val="003963DF"/>
    <w:rPr>
      <w:color w:val="000000"/>
    </w:rPr>
  </w:style>
  <w:style w:type="character" w:customStyle="1" w:styleId="CitesChar1">
    <w:name w:val="Cites Char1"/>
    <w:basedOn w:val="DefaultParagraphFont"/>
    <w:rsid w:val="003963DF"/>
    <w:rPr>
      <w:b/>
      <w:bCs w:val="0"/>
      <w:szCs w:val="24"/>
      <w:u w:val="single"/>
      <w:lang w:val="en-US" w:eastAsia="en-US" w:bidi="ar-SA"/>
    </w:rPr>
  </w:style>
  <w:style w:type="character" w:customStyle="1" w:styleId="CardUnderlinedChar">
    <w:name w:val="Card Underlined Char"/>
    <w:basedOn w:val="DefaultParagraphFont"/>
    <w:rsid w:val="003963DF"/>
    <w:rPr>
      <w:rFonts w:ascii="Arial Narrow" w:hAnsi="Arial Narrow" w:hint="default"/>
      <w:sz w:val="22"/>
      <w:szCs w:val="24"/>
      <w:u w:val="single"/>
      <w:lang w:val="en-US" w:eastAsia="en-US" w:bidi="ar-SA"/>
    </w:rPr>
  </w:style>
  <w:style w:type="character" w:customStyle="1" w:styleId="underline3">
    <w:name w:val="underline3"/>
    <w:basedOn w:val="underline2"/>
    <w:rsid w:val="003963DF"/>
    <w:rPr>
      <w:rFonts w:ascii="Arial" w:hAnsi="Arial"/>
      <w:sz w:val="18"/>
      <w:u w:val="single"/>
      <w:bdr w:val="none" w:sz="0" w:space="0" w:color="auto" w:frame="1"/>
      <w:shd w:val="clear" w:color="auto" w:fill="FFFF00"/>
    </w:rPr>
  </w:style>
  <w:style w:type="character" w:customStyle="1" w:styleId="menu">
    <w:name w:val="menu"/>
    <w:basedOn w:val="DefaultParagraphFont"/>
    <w:rsid w:val="003963DF"/>
  </w:style>
  <w:style w:type="character" w:customStyle="1" w:styleId="itxtrst">
    <w:name w:val="itxtrst"/>
    <w:rsid w:val="003963DF"/>
  </w:style>
  <w:style w:type="character" w:customStyle="1" w:styleId="A-Underlining">
    <w:name w:val="A-Underlining"/>
    <w:basedOn w:val="DefaultParagraphFont"/>
    <w:rsid w:val="003963DF"/>
    <w:rPr>
      <w:rFonts w:ascii="Garamond" w:hAnsi="Garamond" w:hint="default"/>
      <w:color w:val="auto"/>
      <w:sz w:val="24"/>
      <w:u w:val="single"/>
    </w:rPr>
  </w:style>
  <w:style w:type="character" w:customStyle="1" w:styleId="StyleUnderlineBold0">
    <w:name w:val="Style Underline + Bold"/>
    <w:rsid w:val="003963DF"/>
    <w:rPr>
      <w:b/>
      <w:bCs/>
      <w:u w:val="single"/>
    </w:rPr>
  </w:style>
  <w:style w:type="character" w:customStyle="1" w:styleId="Underline-Highlighted">
    <w:name w:val="Underline-Highlighted"/>
    <w:uiPriority w:val="1"/>
    <w:qFormat/>
    <w:rsid w:val="003963D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963DF"/>
  </w:style>
  <w:style w:type="character" w:customStyle="1" w:styleId="newsmain">
    <w:name w:val="news_main"/>
    <w:basedOn w:val="DefaultParagraphFont"/>
    <w:rsid w:val="003963DF"/>
  </w:style>
  <w:style w:type="character" w:customStyle="1" w:styleId="AuthorDate0">
    <w:name w:val="Author Date"/>
    <w:rsid w:val="003963DF"/>
    <w:rPr>
      <w:b/>
      <w:bCs w:val="0"/>
      <w:sz w:val="24"/>
      <w:u w:val="thick"/>
    </w:rPr>
  </w:style>
  <w:style w:type="character" w:customStyle="1" w:styleId="red">
    <w:name w:val="red"/>
    <w:basedOn w:val="DefaultParagraphFont"/>
    <w:rsid w:val="003963DF"/>
  </w:style>
  <w:style w:type="character" w:customStyle="1" w:styleId="at">
    <w:name w:val="at"/>
    <w:rsid w:val="003963DF"/>
  </w:style>
  <w:style w:type="character" w:customStyle="1" w:styleId="org">
    <w:name w:val="org"/>
    <w:rsid w:val="003963DF"/>
  </w:style>
  <w:style w:type="character" w:customStyle="1" w:styleId="pnumber">
    <w:name w:val="pnumber"/>
    <w:rsid w:val="003963DF"/>
  </w:style>
  <w:style w:type="character" w:customStyle="1" w:styleId="ital">
    <w:name w:val="ital"/>
    <w:rsid w:val="003963DF"/>
  </w:style>
  <w:style w:type="character" w:customStyle="1" w:styleId="orgdiv">
    <w:name w:val="orgdiv"/>
    <w:rsid w:val="003963DF"/>
  </w:style>
  <w:style w:type="character" w:customStyle="1" w:styleId="orgname">
    <w:name w:val="orgname"/>
    <w:rsid w:val="003963DF"/>
  </w:style>
  <w:style w:type="character" w:customStyle="1" w:styleId="city">
    <w:name w:val="city"/>
    <w:rsid w:val="003963DF"/>
  </w:style>
  <w:style w:type="character" w:customStyle="1" w:styleId="state">
    <w:name w:val="state"/>
    <w:rsid w:val="003963DF"/>
  </w:style>
  <w:style w:type="character" w:customStyle="1" w:styleId="country">
    <w:name w:val="country"/>
    <w:rsid w:val="003963DF"/>
  </w:style>
  <w:style w:type="character" w:customStyle="1" w:styleId="articletitle">
    <w:name w:val="articletitle"/>
    <w:rsid w:val="003963DF"/>
    <w:rPr>
      <w:rFonts w:ascii="Times New Roman" w:hAnsi="Times New Roman" w:cs="Times New Roman" w:hint="default"/>
    </w:rPr>
  </w:style>
  <w:style w:type="character" w:customStyle="1" w:styleId="6pointChar">
    <w:name w:val="6 point Char"/>
    <w:rsid w:val="003963DF"/>
    <w:rPr>
      <w:rFonts w:ascii="Times New Roman" w:hAnsi="Times New Roman" w:cs="Times New Roman" w:hint="default"/>
      <w:sz w:val="12"/>
      <w:lang w:val="en-US" w:eastAsia="en-US"/>
    </w:rPr>
  </w:style>
  <w:style w:type="character" w:customStyle="1" w:styleId="StyleThickunderline">
    <w:name w:val="Style Thick underline"/>
    <w:qFormat/>
    <w:rsid w:val="003963DF"/>
    <w:rPr>
      <w:u w:val="thick"/>
    </w:rPr>
  </w:style>
  <w:style w:type="character" w:customStyle="1" w:styleId="Box0">
    <w:name w:val="Box!"/>
    <w:rsid w:val="003963DF"/>
    <w:rPr>
      <w:rFonts w:ascii="Garamond" w:hAnsi="Garamond" w:hint="default"/>
      <w:sz w:val="24"/>
      <w:u w:val="single"/>
      <w:bdr w:val="single" w:sz="4" w:space="0" w:color="auto" w:frame="1"/>
    </w:rPr>
  </w:style>
  <w:style w:type="character" w:customStyle="1" w:styleId="citechar1">
    <w:name w:val="citechar"/>
    <w:basedOn w:val="DefaultParagraphFont"/>
    <w:rsid w:val="003963DF"/>
  </w:style>
  <w:style w:type="character" w:customStyle="1" w:styleId="underlinechar2">
    <w:name w:val="underlinechar"/>
    <w:basedOn w:val="DefaultParagraphFont"/>
    <w:rsid w:val="003963DF"/>
  </w:style>
  <w:style w:type="character" w:customStyle="1" w:styleId="CardUnderlineChar">
    <w:name w:val="Card Underline Char"/>
    <w:rsid w:val="003963DF"/>
    <w:rPr>
      <w:szCs w:val="24"/>
      <w:u w:val="single"/>
      <w:lang w:val="en-US" w:eastAsia="en-US" w:bidi="ar-SA"/>
    </w:rPr>
  </w:style>
  <w:style w:type="character" w:customStyle="1" w:styleId="tagciteChar">
    <w:name w:val="tag/cite Char"/>
    <w:basedOn w:val="DefaultParagraphFont"/>
    <w:rsid w:val="003963DF"/>
    <w:rPr>
      <w:b/>
      <w:bCs w:val="0"/>
      <w:sz w:val="24"/>
      <w:lang w:val="en-US" w:eastAsia="en-US" w:bidi="ar-SA"/>
    </w:rPr>
  </w:style>
  <w:style w:type="character" w:customStyle="1" w:styleId="8pointChar">
    <w:name w:val="8 point Char"/>
    <w:basedOn w:val="DefaultParagraphFont"/>
    <w:rsid w:val="003963DF"/>
    <w:rPr>
      <w:sz w:val="16"/>
      <w:lang w:val="en-US" w:eastAsia="en-US" w:bidi="ar-SA"/>
    </w:rPr>
  </w:style>
  <w:style w:type="character" w:customStyle="1" w:styleId="BoldText12pt">
    <w:name w:val="Bold Text 12 pt"/>
    <w:rsid w:val="003963D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963DF"/>
  </w:style>
  <w:style w:type="table" w:styleId="TableGrid">
    <w:name w:val="Table Grid"/>
    <w:basedOn w:val="TableNormal"/>
    <w:rsid w:val="003963D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963DF"/>
    <w:rPr>
      <w:b/>
      <w:bCs w:val="0"/>
      <w:sz w:val="24"/>
      <w:lang w:val="en-US" w:eastAsia="en-US" w:bidi="ar-SA"/>
    </w:rPr>
  </w:style>
  <w:style w:type="character" w:customStyle="1" w:styleId="Mention11">
    <w:name w:val="Mention11"/>
    <w:basedOn w:val="DefaultParagraphFont"/>
    <w:uiPriority w:val="99"/>
    <w:semiHidden/>
    <w:unhideWhenUsed/>
    <w:rsid w:val="003963DF"/>
    <w:rPr>
      <w:color w:val="2B579A"/>
      <w:shd w:val="clear" w:color="auto" w:fill="E6E6E6"/>
    </w:rPr>
  </w:style>
  <w:style w:type="character" w:customStyle="1" w:styleId="Emph">
    <w:name w:val="Emph"/>
    <w:basedOn w:val="DefaultParagraphFont"/>
    <w:uiPriority w:val="1"/>
    <w:qFormat/>
    <w:rsid w:val="003963D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963DF"/>
  </w:style>
  <w:style w:type="character" w:customStyle="1" w:styleId="Mention2">
    <w:name w:val="Mention2"/>
    <w:basedOn w:val="DefaultParagraphFont"/>
    <w:uiPriority w:val="99"/>
    <w:semiHidden/>
    <w:unhideWhenUsed/>
    <w:rsid w:val="003963DF"/>
    <w:rPr>
      <w:color w:val="2B579A"/>
      <w:shd w:val="clear" w:color="auto" w:fill="E6E6E6"/>
    </w:rPr>
  </w:style>
  <w:style w:type="paragraph" w:customStyle="1" w:styleId="FlashTag">
    <w:name w:val="FlashTag"/>
    <w:basedOn w:val="Normal"/>
    <w:link w:val="FlashTagChar"/>
    <w:autoRedefine/>
    <w:uiPriority w:val="4"/>
    <w:qFormat/>
    <w:rsid w:val="003963DF"/>
    <w:rPr>
      <w:rFonts w:asciiTheme="majorHAnsi" w:hAnsiTheme="majorHAnsi"/>
      <w:b/>
      <w:sz w:val="28"/>
    </w:rPr>
  </w:style>
  <w:style w:type="character" w:customStyle="1" w:styleId="FlashTagChar">
    <w:name w:val="FlashTag Char"/>
    <w:basedOn w:val="DefaultParagraphFont"/>
    <w:link w:val="FlashTag"/>
    <w:uiPriority w:val="4"/>
    <w:rsid w:val="003963DF"/>
    <w:rPr>
      <w:rFonts w:asciiTheme="majorHAnsi" w:hAnsiTheme="majorHAnsi"/>
      <w:b/>
      <w:sz w:val="28"/>
    </w:rPr>
  </w:style>
  <w:style w:type="paragraph" w:customStyle="1" w:styleId="Warrant">
    <w:name w:val="Warrant"/>
    <w:autoRedefine/>
    <w:uiPriority w:val="4"/>
    <w:qFormat/>
    <w:rsid w:val="003963DF"/>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3963DF"/>
  </w:style>
  <w:style w:type="character" w:customStyle="1" w:styleId="m-8793234324905335251gmail-style13ptbold">
    <w:name w:val="m_-8793234324905335251gmail-style13ptbold"/>
    <w:basedOn w:val="DefaultParagraphFont"/>
    <w:rsid w:val="003963DF"/>
  </w:style>
  <w:style w:type="character" w:customStyle="1" w:styleId="EndnoteTextChar">
    <w:name w:val="Endnote Text Char"/>
    <w:basedOn w:val="DefaultParagraphFont"/>
    <w:link w:val="EndnoteText"/>
    <w:locked/>
    <w:rsid w:val="003963DF"/>
    <w:rPr>
      <w:rFonts w:ascii="Georgia" w:eastAsia="Times New Roman" w:hAnsi="Georgia"/>
      <w:szCs w:val="20"/>
    </w:rPr>
  </w:style>
  <w:style w:type="paragraph" w:styleId="EndnoteText">
    <w:name w:val="endnote text"/>
    <w:basedOn w:val="Normal"/>
    <w:link w:val="EndnoteTextChar"/>
    <w:unhideWhenUsed/>
    <w:rsid w:val="003963DF"/>
    <w:rPr>
      <w:rFonts w:ascii="Georgia" w:eastAsia="Times New Roman" w:hAnsi="Georgia"/>
      <w:sz w:val="24"/>
      <w:szCs w:val="20"/>
    </w:rPr>
  </w:style>
  <w:style w:type="character" w:customStyle="1" w:styleId="EndnoteTextChar1">
    <w:name w:val="Endnote Text Char1"/>
    <w:basedOn w:val="DefaultParagraphFont"/>
    <w:semiHidden/>
    <w:rsid w:val="003963DF"/>
    <w:rPr>
      <w:rFonts w:ascii="Calibri" w:hAnsi="Calibri"/>
      <w:sz w:val="20"/>
      <w:szCs w:val="20"/>
    </w:rPr>
  </w:style>
  <w:style w:type="character" w:customStyle="1" w:styleId="DateChar1">
    <w:name w:val="Date Char1"/>
    <w:basedOn w:val="DefaultParagraphFont"/>
    <w:uiPriority w:val="99"/>
    <w:rsid w:val="003963DF"/>
    <w:rPr>
      <w:rFonts w:ascii="Calibri" w:hAnsi="Calibri"/>
      <w:sz w:val="22"/>
    </w:rPr>
  </w:style>
  <w:style w:type="character" w:customStyle="1" w:styleId="BodyTextFirstIndentChar">
    <w:name w:val="Body Text First Indent Char"/>
    <w:basedOn w:val="BodyTextChar"/>
    <w:link w:val="BodyTextFirstIndent"/>
    <w:locked/>
    <w:rsid w:val="003963D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963DF"/>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963DF"/>
    <w:rPr>
      <w:rFonts w:ascii="Calibri" w:hAnsi="Calibri"/>
      <w:sz w:val="22"/>
    </w:rPr>
  </w:style>
  <w:style w:type="character" w:customStyle="1" w:styleId="BodyTextIndent2Char1">
    <w:name w:val="Body Text Indent 2 Char1"/>
    <w:basedOn w:val="DefaultParagraphFont"/>
    <w:semiHidden/>
    <w:rsid w:val="003963DF"/>
    <w:rPr>
      <w:rFonts w:ascii="Calibri" w:hAnsi="Calibri" w:cs="Calibri"/>
    </w:rPr>
  </w:style>
  <w:style w:type="character" w:customStyle="1" w:styleId="PlainTextChar1">
    <w:name w:val="Plain Text Char1"/>
    <w:basedOn w:val="DefaultParagraphFont"/>
    <w:semiHidden/>
    <w:rsid w:val="003963DF"/>
    <w:rPr>
      <w:rFonts w:ascii="Consolas" w:hAnsi="Consolas" w:cs="Calibri"/>
      <w:sz w:val="21"/>
      <w:szCs w:val="21"/>
    </w:rPr>
  </w:style>
  <w:style w:type="paragraph" w:customStyle="1" w:styleId="msolistparagraphcxspfirst">
    <w:name w:val="msolistparagraphcxspfirst"/>
    <w:basedOn w:val="Normal"/>
    <w:uiPriority w:val="99"/>
    <w:qFormat/>
    <w:rsid w:val="003963D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963D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963DF"/>
    <w:rPr>
      <w:rFonts w:ascii="Calibri" w:hAnsi="Calibri" w:cs="Calibri"/>
      <w:i/>
      <w:iCs/>
      <w:color w:val="000000" w:themeColor="text1"/>
    </w:rPr>
  </w:style>
  <w:style w:type="paragraph" w:customStyle="1" w:styleId="Heading2-NotBold">
    <w:name w:val="Heading 2 - Not Bold"/>
    <w:basedOn w:val="Heading2"/>
    <w:autoRedefine/>
    <w:uiPriority w:val="99"/>
    <w:qFormat/>
    <w:rsid w:val="003963DF"/>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3963DF"/>
    <w:rPr>
      <w:rFonts w:ascii="Calibri" w:eastAsia="Calibri" w:hAnsi="Calibri"/>
      <w:b/>
      <w:sz w:val="22"/>
    </w:rPr>
  </w:style>
  <w:style w:type="paragraph" w:customStyle="1" w:styleId="Heading2-Bold">
    <w:name w:val="Heading 2 - Bold"/>
    <w:basedOn w:val="Normal"/>
    <w:autoRedefine/>
    <w:uiPriority w:val="99"/>
    <w:qFormat/>
    <w:rsid w:val="003963DF"/>
    <w:rPr>
      <w:rFonts w:eastAsia="Calibri"/>
      <w:b/>
    </w:rPr>
  </w:style>
  <w:style w:type="paragraph" w:customStyle="1" w:styleId="tag">
    <w:name w:val="%tag"/>
    <w:basedOn w:val="Normal"/>
    <w:next w:val="Normal"/>
    <w:uiPriority w:val="99"/>
    <w:qFormat/>
    <w:rsid w:val="003963DF"/>
    <w:rPr>
      <w:rFonts w:eastAsia="Calibri"/>
      <w:bCs/>
      <w:sz w:val="18"/>
    </w:rPr>
  </w:style>
  <w:style w:type="character" w:customStyle="1" w:styleId="Style2Char">
    <w:name w:val="Style 2 Char"/>
    <w:link w:val="Style20"/>
    <w:uiPriority w:val="99"/>
    <w:locked/>
    <w:rsid w:val="003963D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963D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3963D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963DF"/>
    <w:rPr>
      <w:rFonts w:ascii="Garamond" w:eastAsia="Times New Roman" w:hAnsi="Garamond"/>
      <w:sz w:val="24"/>
      <w:szCs w:val="20"/>
      <w:u w:val="single"/>
      <w:lang w:val="x-none" w:eastAsia="x-none"/>
    </w:rPr>
  </w:style>
  <w:style w:type="character" w:customStyle="1" w:styleId="textsmallChar0">
    <w:name w:val="textsmall Char"/>
    <w:link w:val="textsmall0"/>
    <w:locked/>
    <w:rsid w:val="003963DF"/>
    <w:rPr>
      <w:rFonts w:ascii="Georgia" w:eastAsia="Times New Roman" w:hAnsi="Georgia"/>
      <w:sz w:val="18"/>
      <w:szCs w:val="20"/>
      <w:lang w:val="x-none" w:eastAsia="x-none"/>
    </w:rPr>
  </w:style>
  <w:style w:type="paragraph" w:customStyle="1" w:styleId="textsmall0">
    <w:name w:val="textsmall"/>
    <w:basedOn w:val="Normal"/>
    <w:link w:val="textsmallChar0"/>
    <w:qFormat/>
    <w:rsid w:val="003963D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963D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963D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963DF"/>
    <w:rPr>
      <w:rFonts w:ascii="Arial" w:eastAsia="Times New Roman" w:hAnsi="Arial" w:cs="Arial"/>
      <w:sz w:val="12"/>
    </w:rPr>
  </w:style>
  <w:style w:type="paragraph" w:customStyle="1" w:styleId="Micro">
    <w:name w:val="Micro"/>
    <w:basedOn w:val="Normal"/>
    <w:next w:val="Normal"/>
    <w:link w:val="MicroChar"/>
    <w:qFormat/>
    <w:rsid w:val="003963DF"/>
    <w:rPr>
      <w:rFonts w:ascii="Arial" w:eastAsia="Times New Roman" w:hAnsi="Arial" w:cs="Arial"/>
      <w:sz w:val="12"/>
    </w:rPr>
  </w:style>
  <w:style w:type="character" w:customStyle="1" w:styleId="CardNotUnderlinedChar1">
    <w:name w:val="Card Not Underlined Char1"/>
    <w:link w:val="CardNotUnderlined"/>
    <w:locked/>
    <w:rsid w:val="003963DF"/>
    <w:rPr>
      <w:rFonts w:ascii="Cambria" w:eastAsia="Times New Roman" w:hAnsi="Cambria" w:cs="Times New Roman"/>
      <w:sz w:val="18"/>
      <w:szCs w:val="20"/>
    </w:rPr>
  </w:style>
  <w:style w:type="paragraph" w:customStyle="1" w:styleId="h-lead">
    <w:name w:val="h-lead"/>
    <w:basedOn w:val="Normal"/>
    <w:uiPriority w:val="99"/>
    <w:qFormat/>
    <w:rsid w:val="003963DF"/>
    <w:pPr>
      <w:spacing w:before="100" w:beforeAutospacing="1" w:after="100" w:afterAutospacing="1"/>
    </w:pPr>
    <w:rPr>
      <w:rFonts w:eastAsia="Times New Roman"/>
      <w:sz w:val="24"/>
    </w:rPr>
  </w:style>
  <w:style w:type="paragraph" w:customStyle="1" w:styleId="intro">
    <w:name w:val="intro"/>
    <w:basedOn w:val="Normal"/>
    <w:uiPriority w:val="99"/>
    <w:qFormat/>
    <w:rsid w:val="003963D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963D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963D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963D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963DF"/>
    <w:rPr>
      <w:rFonts w:eastAsia="Calibri"/>
    </w:rPr>
  </w:style>
  <w:style w:type="paragraph" w:customStyle="1" w:styleId="F3-TagAuthor">
    <w:name w:val="F3 - Tag/Author"/>
    <w:basedOn w:val="Normal"/>
    <w:uiPriority w:val="99"/>
    <w:qFormat/>
    <w:rsid w:val="003963DF"/>
    <w:rPr>
      <w:rFonts w:eastAsia="Times New Roman"/>
      <w:b/>
    </w:rPr>
  </w:style>
  <w:style w:type="paragraph" w:customStyle="1" w:styleId="F5-UnderlineNormal">
    <w:name w:val="F5 - Underline Normal"/>
    <w:basedOn w:val="Normal"/>
    <w:uiPriority w:val="99"/>
    <w:qFormat/>
    <w:rsid w:val="003963DF"/>
    <w:rPr>
      <w:rFonts w:eastAsia="Calibri"/>
      <w:u w:val="single"/>
    </w:rPr>
  </w:style>
  <w:style w:type="paragraph" w:customStyle="1" w:styleId="Brief-PrimarySource">
    <w:name w:val="Brief - Primary Source"/>
    <w:basedOn w:val="Normal"/>
    <w:uiPriority w:val="99"/>
    <w:qFormat/>
    <w:rsid w:val="003963DF"/>
    <w:rPr>
      <w:rFonts w:eastAsia="Times New Roman"/>
      <w:b/>
      <w:sz w:val="24"/>
      <w:u w:val="single"/>
    </w:rPr>
  </w:style>
  <w:style w:type="paragraph" w:customStyle="1" w:styleId="Brief-Underline">
    <w:name w:val="Brief - Underline"/>
    <w:basedOn w:val="Normal"/>
    <w:uiPriority w:val="99"/>
    <w:qFormat/>
    <w:rsid w:val="003963DF"/>
    <w:rPr>
      <w:rFonts w:eastAsia="Times New Roman"/>
      <w:u w:val="single"/>
    </w:rPr>
  </w:style>
  <w:style w:type="paragraph" w:customStyle="1" w:styleId="Brief">
    <w:name w:val="Brief"/>
    <w:basedOn w:val="Brief-PrimarySource"/>
    <w:uiPriority w:val="99"/>
    <w:qFormat/>
    <w:rsid w:val="003963DF"/>
    <w:rPr>
      <w:b w:val="0"/>
    </w:rPr>
  </w:style>
  <w:style w:type="paragraph" w:customStyle="1" w:styleId="CM2">
    <w:name w:val="CM2"/>
    <w:basedOn w:val="Normal"/>
    <w:next w:val="Normal"/>
    <w:uiPriority w:val="99"/>
    <w:qFormat/>
    <w:rsid w:val="003963D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963D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963D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963D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963D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963DF"/>
    <w:pPr>
      <w:widowControl w:val="0"/>
      <w:spacing w:line="276" w:lineRule="atLeast"/>
    </w:pPr>
    <w:rPr>
      <w:color w:val="auto"/>
    </w:rPr>
  </w:style>
  <w:style w:type="paragraph" w:customStyle="1" w:styleId="CM34">
    <w:name w:val="CM34"/>
    <w:basedOn w:val="Default"/>
    <w:next w:val="Default"/>
    <w:uiPriority w:val="99"/>
    <w:qFormat/>
    <w:rsid w:val="003963DF"/>
    <w:pPr>
      <w:widowControl w:val="0"/>
    </w:pPr>
    <w:rPr>
      <w:color w:val="auto"/>
    </w:rPr>
  </w:style>
  <w:style w:type="paragraph" w:customStyle="1" w:styleId="CM56">
    <w:name w:val="CM56"/>
    <w:basedOn w:val="Default"/>
    <w:next w:val="Default"/>
    <w:uiPriority w:val="99"/>
    <w:qFormat/>
    <w:rsid w:val="003963DF"/>
    <w:pPr>
      <w:widowControl w:val="0"/>
    </w:pPr>
    <w:rPr>
      <w:rFonts w:eastAsia="Calibri"/>
      <w:color w:val="auto"/>
    </w:rPr>
  </w:style>
  <w:style w:type="paragraph" w:customStyle="1" w:styleId="CM58">
    <w:name w:val="CM58"/>
    <w:basedOn w:val="Default"/>
    <w:next w:val="Default"/>
    <w:uiPriority w:val="99"/>
    <w:qFormat/>
    <w:rsid w:val="003963DF"/>
    <w:pPr>
      <w:widowControl w:val="0"/>
    </w:pPr>
    <w:rPr>
      <w:rFonts w:eastAsia="Calibri"/>
      <w:color w:val="auto"/>
    </w:rPr>
  </w:style>
  <w:style w:type="paragraph" w:customStyle="1" w:styleId="CM57">
    <w:name w:val="CM57"/>
    <w:basedOn w:val="Default"/>
    <w:next w:val="Default"/>
    <w:uiPriority w:val="99"/>
    <w:qFormat/>
    <w:rsid w:val="003963DF"/>
    <w:pPr>
      <w:widowControl w:val="0"/>
    </w:pPr>
    <w:rPr>
      <w:rFonts w:eastAsia="Calibri"/>
      <w:color w:val="auto"/>
    </w:rPr>
  </w:style>
  <w:style w:type="paragraph" w:customStyle="1" w:styleId="CM1">
    <w:name w:val="CM1"/>
    <w:basedOn w:val="Default"/>
    <w:next w:val="Default"/>
    <w:uiPriority w:val="99"/>
    <w:qFormat/>
    <w:rsid w:val="003963DF"/>
    <w:pPr>
      <w:widowControl w:val="0"/>
    </w:pPr>
    <w:rPr>
      <w:rFonts w:eastAsia="Calibri"/>
      <w:color w:val="auto"/>
    </w:rPr>
  </w:style>
  <w:style w:type="paragraph" w:customStyle="1" w:styleId="CM49">
    <w:name w:val="CM49"/>
    <w:basedOn w:val="Default"/>
    <w:next w:val="Default"/>
    <w:uiPriority w:val="99"/>
    <w:qFormat/>
    <w:rsid w:val="003963DF"/>
    <w:pPr>
      <w:widowControl w:val="0"/>
    </w:pPr>
    <w:rPr>
      <w:rFonts w:eastAsia="Calibri"/>
      <w:color w:val="auto"/>
    </w:rPr>
  </w:style>
  <w:style w:type="paragraph" w:customStyle="1" w:styleId="CM41">
    <w:name w:val="CM41"/>
    <w:basedOn w:val="Default"/>
    <w:next w:val="Default"/>
    <w:uiPriority w:val="99"/>
    <w:qFormat/>
    <w:rsid w:val="003963DF"/>
    <w:pPr>
      <w:widowControl w:val="0"/>
    </w:pPr>
    <w:rPr>
      <w:rFonts w:eastAsia="Calibri"/>
      <w:color w:val="auto"/>
    </w:rPr>
  </w:style>
  <w:style w:type="paragraph" w:customStyle="1" w:styleId="3rdOrderPara">
    <w:name w:val="3rd Order Para"/>
    <w:basedOn w:val="Default"/>
    <w:next w:val="Default"/>
    <w:qFormat/>
    <w:rsid w:val="003963DF"/>
    <w:pPr>
      <w:widowControl w:val="0"/>
    </w:pPr>
    <w:rPr>
      <w:rFonts w:eastAsia="Calibri"/>
      <w:color w:val="auto"/>
    </w:rPr>
  </w:style>
  <w:style w:type="paragraph" w:customStyle="1" w:styleId="2ndOrderPara">
    <w:name w:val="2nd Order Para"/>
    <w:basedOn w:val="Default"/>
    <w:next w:val="Default"/>
    <w:qFormat/>
    <w:rsid w:val="003963DF"/>
    <w:pPr>
      <w:widowControl w:val="0"/>
    </w:pPr>
    <w:rPr>
      <w:rFonts w:eastAsia="Calibri"/>
      <w:color w:val="auto"/>
    </w:rPr>
  </w:style>
  <w:style w:type="paragraph" w:customStyle="1" w:styleId="Normal-SIGN2">
    <w:name w:val="Normal-SIGN2"/>
    <w:basedOn w:val="Default"/>
    <w:next w:val="Default"/>
    <w:qFormat/>
    <w:rsid w:val="003963DF"/>
    <w:pPr>
      <w:widowControl w:val="0"/>
    </w:pPr>
    <w:rPr>
      <w:rFonts w:eastAsia="Calibri"/>
      <w:color w:val="auto"/>
    </w:rPr>
  </w:style>
  <w:style w:type="paragraph" w:customStyle="1" w:styleId="Normal-SIGN1">
    <w:name w:val="Normal-SIGN1"/>
    <w:basedOn w:val="Default"/>
    <w:next w:val="Default"/>
    <w:uiPriority w:val="99"/>
    <w:qFormat/>
    <w:rsid w:val="003963DF"/>
    <w:pPr>
      <w:widowControl w:val="0"/>
    </w:pPr>
    <w:rPr>
      <w:rFonts w:eastAsia="Calibri"/>
      <w:color w:val="auto"/>
    </w:rPr>
  </w:style>
  <w:style w:type="paragraph" w:customStyle="1" w:styleId="CM3">
    <w:name w:val="CM3"/>
    <w:basedOn w:val="Default"/>
    <w:next w:val="Default"/>
    <w:uiPriority w:val="99"/>
    <w:qFormat/>
    <w:rsid w:val="003963DF"/>
    <w:pPr>
      <w:widowControl w:val="0"/>
      <w:spacing w:line="553" w:lineRule="atLeast"/>
    </w:pPr>
    <w:rPr>
      <w:rFonts w:eastAsia="Calibri"/>
      <w:color w:val="auto"/>
    </w:rPr>
  </w:style>
  <w:style w:type="paragraph" w:customStyle="1" w:styleId="CM33">
    <w:name w:val="CM33"/>
    <w:basedOn w:val="Default"/>
    <w:next w:val="Default"/>
    <w:uiPriority w:val="99"/>
    <w:qFormat/>
    <w:rsid w:val="003963DF"/>
    <w:pPr>
      <w:widowControl w:val="0"/>
    </w:pPr>
    <w:rPr>
      <w:rFonts w:eastAsia="Calibri"/>
      <w:color w:val="auto"/>
    </w:rPr>
  </w:style>
  <w:style w:type="paragraph" w:customStyle="1" w:styleId="CM37">
    <w:name w:val="CM37"/>
    <w:basedOn w:val="Default"/>
    <w:next w:val="Default"/>
    <w:uiPriority w:val="99"/>
    <w:qFormat/>
    <w:rsid w:val="003963DF"/>
    <w:pPr>
      <w:widowControl w:val="0"/>
    </w:pPr>
    <w:rPr>
      <w:rFonts w:eastAsia="Calibri"/>
      <w:color w:val="auto"/>
    </w:rPr>
  </w:style>
  <w:style w:type="paragraph" w:customStyle="1" w:styleId="CM7">
    <w:name w:val="CM7"/>
    <w:basedOn w:val="Default"/>
    <w:next w:val="Default"/>
    <w:uiPriority w:val="99"/>
    <w:qFormat/>
    <w:rsid w:val="003963DF"/>
    <w:pPr>
      <w:widowControl w:val="0"/>
      <w:spacing w:line="553" w:lineRule="atLeast"/>
    </w:pPr>
    <w:rPr>
      <w:rFonts w:eastAsia="Calibri"/>
      <w:color w:val="auto"/>
    </w:rPr>
  </w:style>
  <w:style w:type="paragraph" w:customStyle="1" w:styleId="Brief-SecondarySource">
    <w:name w:val="Brief - Secondary Source"/>
    <w:basedOn w:val="Normal"/>
    <w:qFormat/>
    <w:rsid w:val="003963DF"/>
    <w:rPr>
      <w:rFonts w:eastAsia="Times New Roman"/>
      <w:sz w:val="14"/>
      <w:szCs w:val="20"/>
    </w:rPr>
  </w:style>
  <w:style w:type="paragraph" w:customStyle="1" w:styleId="Brief-Card">
    <w:name w:val="Brief - Card"/>
    <w:basedOn w:val="Normal"/>
    <w:uiPriority w:val="99"/>
    <w:qFormat/>
    <w:rsid w:val="003963DF"/>
    <w:rPr>
      <w:rFonts w:eastAsia="Times New Roman"/>
    </w:rPr>
  </w:style>
  <w:style w:type="paragraph" w:customStyle="1" w:styleId="Pa2">
    <w:name w:val="Pa2"/>
    <w:basedOn w:val="Default"/>
    <w:next w:val="Default"/>
    <w:uiPriority w:val="99"/>
    <w:qFormat/>
    <w:rsid w:val="003963D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963D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963D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963D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963DF"/>
    <w:pPr>
      <w:widowControl w:val="0"/>
    </w:pPr>
    <w:rPr>
      <w:rFonts w:ascii="Arial Black" w:hAnsi="Arial Black"/>
      <w:color w:val="auto"/>
    </w:rPr>
  </w:style>
  <w:style w:type="paragraph" w:customStyle="1" w:styleId="Cover1">
    <w:name w:val="Cover 1"/>
    <w:basedOn w:val="Normal"/>
    <w:next w:val="Normal"/>
    <w:uiPriority w:val="99"/>
    <w:qFormat/>
    <w:rsid w:val="003963DF"/>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3963DF"/>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3963DF"/>
    <w:pPr>
      <w:widowControl w:val="0"/>
    </w:pPr>
    <w:rPr>
      <w:color w:val="auto"/>
    </w:rPr>
  </w:style>
  <w:style w:type="paragraph" w:customStyle="1" w:styleId="Pa11">
    <w:name w:val="Pa11"/>
    <w:basedOn w:val="Normal"/>
    <w:next w:val="Normal"/>
    <w:uiPriority w:val="99"/>
    <w:qFormat/>
    <w:rsid w:val="003963D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963D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963D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963DF"/>
    <w:pPr>
      <w:widowControl w:val="0"/>
    </w:pPr>
    <w:rPr>
      <w:rFonts w:eastAsia="Calibri"/>
      <w:color w:val="auto"/>
    </w:rPr>
  </w:style>
  <w:style w:type="paragraph" w:customStyle="1" w:styleId="CM5">
    <w:name w:val="CM5"/>
    <w:basedOn w:val="Default"/>
    <w:next w:val="Default"/>
    <w:qFormat/>
    <w:rsid w:val="003963DF"/>
    <w:pPr>
      <w:widowControl w:val="0"/>
      <w:spacing w:line="553" w:lineRule="atLeast"/>
    </w:pPr>
    <w:rPr>
      <w:rFonts w:eastAsia="Calibri"/>
      <w:color w:val="auto"/>
    </w:rPr>
  </w:style>
  <w:style w:type="paragraph" w:customStyle="1" w:styleId="CM28">
    <w:name w:val="CM28"/>
    <w:basedOn w:val="Default"/>
    <w:next w:val="Default"/>
    <w:uiPriority w:val="99"/>
    <w:qFormat/>
    <w:rsid w:val="003963DF"/>
    <w:pPr>
      <w:widowControl w:val="0"/>
    </w:pPr>
    <w:rPr>
      <w:rFonts w:eastAsia="Calibri"/>
      <w:color w:val="auto"/>
    </w:rPr>
  </w:style>
  <w:style w:type="paragraph" w:customStyle="1" w:styleId="CM8">
    <w:name w:val="CM8"/>
    <w:basedOn w:val="Default"/>
    <w:next w:val="Default"/>
    <w:uiPriority w:val="99"/>
    <w:qFormat/>
    <w:rsid w:val="003963DF"/>
    <w:pPr>
      <w:widowControl w:val="0"/>
    </w:pPr>
    <w:rPr>
      <w:rFonts w:eastAsia="Calibri"/>
      <w:color w:val="auto"/>
    </w:rPr>
  </w:style>
  <w:style w:type="paragraph" w:customStyle="1" w:styleId="CM6">
    <w:name w:val="CM6"/>
    <w:basedOn w:val="Default"/>
    <w:next w:val="Default"/>
    <w:uiPriority w:val="99"/>
    <w:qFormat/>
    <w:rsid w:val="003963DF"/>
    <w:pPr>
      <w:widowControl w:val="0"/>
      <w:spacing w:line="553" w:lineRule="atLeast"/>
    </w:pPr>
    <w:rPr>
      <w:rFonts w:eastAsia="Calibri"/>
      <w:color w:val="auto"/>
    </w:rPr>
  </w:style>
  <w:style w:type="paragraph" w:customStyle="1" w:styleId="CM22">
    <w:name w:val="CM22"/>
    <w:basedOn w:val="Default"/>
    <w:next w:val="Default"/>
    <w:uiPriority w:val="99"/>
    <w:qFormat/>
    <w:rsid w:val="003963DF"/>
    <w:pPr>
      <w:widowControl w:val="0"/>
    </w:pPr>
    <w:rPr>
      <w:rFonts w:eastAsia="Calibri"/>
      <w:color w:val="auto"/>
    </w:rPr>
  </w:style>
  <w:style w:type="paragraph" w:customStyle="1" w:styleId="DoubleUnderlined">
    <w:name w:val="Double Underlined"/>
    <w:basedOn w:val="Heading2"/>
    <w:autoRedefine/>
    <w:uiPriority w:val="99"/>
    <w:qFormat/>
    <w:rsid w:val="003963D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963D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3963D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963D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963D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963D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963DF"/>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3963D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963D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3963DF"/>
  </w:style>
  <w:style w:type="paragraph" w:customStyle="1" w:styleId="StyleUnderliningTimesNewRomanBoldNounderlineKernat16">
    <w:name w:val="Style Underlining + Times New Roman Bold No underline Kern at 16..."/>
    <w:basedOn w:val="Normal"/>
    <w:uiPriority w:val="99"/>
    <w:qFormat/>
    <w:rsid w:val="003963D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963DF"/>
    <w:rPr>
      <w:rFonts w:eastAsia="Times New Roman"/>
      <w:b/>
      <w:bCs/>
      <w:kern w:val="32"/>
      <w:sz w:val="32"/>
      <w:szCs w:val="32"/>
    </w:rPr>
  </w:style>
  <w:style w:type="paragraph" w:customStyle="1" w:styleId="StyleBoldUnderliningKernat16pt">
    <w:name w:val="Style Bold Underlining + Kern at 16 pt"/>
    <w:uiPriority w:val="99"/>
    <w:qFormat/>
    <w:rsid w:val="003963D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963DF"/>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3963D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963DF"/>
    <w:pPr>
      <w:ind w:left="400"/>
    </w:pPr>
    <w:rPr>
      <w:rFonts w:eastAsia="Times New Roman"/>
      <w:szCs w:val="20"/>
    </w:rPr>
  </w:style>
  <w:style w:type="paragraph" w:customStyle="1" w:styleId="Paste">
    <w:name w:val="Paste"/>
    <w:basedOn w:val="card"/>
    <w:qFormat/>
    <w:rsid w:val="003963DF"/>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3963DF"/>
    <w:rPr>
      <w:rFonts w:ascii="Georgia" w:eastAsia="Times New Roman" w:hAnsi="Georgia"/>
      <w:b/>
      <w:u w:val="single"/>
    </w:rPr>
  </w:style>
  <w:style w:type="paragraph" w:customStyle="1" w:styleId="UnderlineStyle0">
    <w:name w:val="Underline Style"/>
    <w:basedOn w:val="Normal"/>
    <w:link w:val="UnderlineStyleChar"/>
    <w:qFormat/>
    <w:rsid w:val="003963DF"/>
    <w:rPr>
      <w:rFonts w:ascii="Georgia" w:eastAsia="Times New Roman" w:hAnsi="Georgia"/>
      <w:b/>
      <w:sz w:val="24"/>
      <w:u w:val="single"/>
    </w:rPr>
  </w:style>
  <w:style w:type="paragraph" w:customStyle="1" w:styleId="Normalization">
    <w:name w:val="Normalization"/>
    <w:basedOn w:val="Normal"/>
    <w:uiPriority w:val="99"/>
    <w:qFormat/>
    <w:rsid w:val="003963DF"/>
    <w:rPr>
      <w:rFonts w:eastAsia="Times New Roman"/>
      <w:sz w:val="18"/>
    </w:rPr>
  </w:style>
  <w:style w:type="paragraph" w:customStyle="1" w:styleId="BreifTitle">
    <w:name w:val="Breif Title"/>
    <w:basedOn w:val="Normal"/>
    <w:autoRedefine/>
    <w:uiPriority w:val="99"/>
    <w:qFormat/>
    <w:rsid w:val="003963D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963D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963D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963DF"/>
    <w:rPr>
      <w:rFonts w:eastAsia="Times New Roman"/>
      <w:color w:val="333333"/>
    </w:rPr>
  </w:style>
  <w:style w:type="paragraph" w:customStyle="1" w:styleId="StyleTagandCiteFranklinGothicDemi">
    <w:name w:val="Style Tag and Cite + Franklin Gothic Demi"/>
    <w:basedOn w:val="Normal"/>
    <w:autoRedefine/>
    <w:uiPriority w:val="99"/>
    <w:qFormat/>
    <w:rsid w:val="003963D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963DF"/>
    <w:rPr>
      <w:bCs/>
    </w:rPr>
  </w:style>
  <w:style w:type="paragraph" w:customStyle="1" w:styleId="tagCharCharCharCharCharCharChar">
    <w:name w:val="tag Char Char Char Char Char Char Char"/>
    <w:basedOn w:val="Normal"/>
    <w:uiPriority w:val="99"/>
    <w:qFormat/>
    <w:rsid w:val="003963DF"/>
    <w:rPr>
      <w:rFonts w:eastAsia="Times New Roman"/>
      <w:b/>
      <w:sz w:val="24"/>
      <w:szCs w:val="20"/>
    </w:rPr>
  </w:style>
  <w:style w:type="paragraph" w:customStyle="1" w:styleId="title-bold-medium">
    <w:name w:val="title-bold-medium"/>
    <w:basedOn w:val="Normal"/>
    <w:uiPriority w:val="99"/>
    <w:qFormat/>
    <w:rsid w:val="003963DF"/>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3963DF"/>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3963DF"/>
    <w:rPr>
      <w:rFonts w:ascii="Arial Narrow" w:eastAsia="Times New Roman" w:hAnsi="Arial Narrow"/>
      <w:b/>
      <w:sz w:val="24"/>
    </w:rPr>
  </w:style>
  <w:style w:type="paragraph" w:customStyle="1" w:styleId="BLOCKTITLE1">
    <w:name w:val="BLOCK TITLE"/>
    <w:basedOn w:val="Heading1"/>
    <w:uiPriority w:val="99"/>
    <w:qFormat/>
    <w:rsid w:val="003963D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3963DF"/>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3963D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963D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963D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963D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963DF"/>
    <w:pPr>
      <w:spacing w:before="100" w:beforeAutospacing="1" w:after="100" w:afterAutospacing="1"/>
    </w:pPr>
    <w:rPr>
      <w:rFonts w:eastAsia="Times New Roman"/>
    </w:rPr>
  </w:style>
  <w:style w:type="paragraph" w:customStyle="1" w:styleId="ToRead">
    <w:name w:val="To Read"/>
    <w:basedOn w:val="Normal"/>
    <w:uiPriority w:val="99"/>
    <w:qFormat/>
    <w:rsid w:val="003963DF"/>
    <w:pPr>
      <w:ind w:left="720"/>
    </w:pPr>
    <w:rPr>
      <w:rFonts w:ascii="Verdana" w:eastAsia="Times New Roman" w:hAnsi="Verdana"/>
      <w:b/>
      <w:u w:val="single"/>
    </w:rPr>
  </w:style>
  <w:style w:type="paragraph" w:customStyle="1" w:styleId="Style1">
    <w:name w:val="Style 1"/>
    <w:basedOn w:val="Normal"/>
    <w:uiPriority w:val="99"/>
    <w:qFormat/>
    <w:rsid w:val="003963DF"/>
    <w:pPr>
      <w:widowControl w:val="0"/>
      <w:ind w:firstLine="216"/>
    </w:pPr>
    <w:rPr>
      <w:rFonts w:eastAsia="Times New Roman"/>
      <w:noProof/>
      <w:color w:val="000000"/>
      <w:szCs w:val="20"/>
    </w:rPr>
  </w:style>
  <w:style w:type="paragraph" w:customStyle="1" w:styleId="Style41">
    <w:name w:val="Style 4"/>
    <w:basedOn w:val="Normal"/>
    <w:uiPriority w:val="99"/>
    <w:qFormat/>
    <w:rsid w:val="003963D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963D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963D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963DF"/>
    <w:pPr>
      <w:ind w:left="1660"/>
    </w:pPr>
  </w:style>
  <w:style w:type="paragraph" w:customStyle="1" w:styleId="PageNumber1">
    <w:name w:val="Page Number1"/>
    <w:basedOn w:val="Normal"/>
    <w:next w:val="Normal"/>
    <w:uiPriority w:val="99"/>
    <w:qFormat/>
    <w:rsid w:val="003963DF"/>
    <w:rPr>
      <w:rFonts w:eastAsia="Times New Roman"/>
    </w:rPr>
  </w:style>
  <w:style w:type="paragraph" w:customStyle="1" w:styleId="Card1">
    <w:name w:val="Card1"/>
    <w:uiPriority w:val="99"/>
    <w:qFormat/>
    <w:rsid w:val="003963D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963D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963DF"/>
    <w:pPr>
      <w:ind w:left="288" w:right="288"/>
    </w:pPr>
    <w:rPr>
      <w:rFonts w:eastAsia="Times New Roman"/>
    </w:rPr>
  </w:style>
  <w:style w:type="paragraph" w:customStyle="1" w:styleId="CaseListNormal">
    <w:name w:val="Case List Normal"/>
    <w:basedOn w:val="Normal"/>
    <w:uiPriority w:val="99"/>
    <w:qFormat/>
    <w:rsid w:val="003963DF"/>
    <w:rPr>
      <w:rFonts w:ascii="Times" w:eastAsia="Times New Roman" w:hAnsi="Times"/>
      <w:szCs w:val="26"/>
    </w:rPr>
  </w:style>
  <w:style w:type="paragraph" w:customStyle="1" w:styleId="Body">
    <w:name w:val="Body"/>
    <w:basedOn w:val="Normal"/>
    <w:uiPriority w:val="99"/>
    <w:qFormat/>
    <w:rsid w:val="003963DF"/>
    <w:pPr>
      <w:outlineLvl w:val="3"/>
    </w:pPr>
    <w:rPr>
      <w:rFonts w:eastAsia="Times New Roman"/>
      <w:szCs w:val="20"/>
    </w:rPr>
  </w:style>
  <w:style w:type="paragraph" w:customStyle="1" w:styleId="3text">
    <w:name w:val="3text"/>
    <w:basedOn w:val="Normal"/>
    <w:uiPriority w:val="99"/>
    <w:qFormat/>
    <w:rsid w:val="003963DF"/>
    <w:pPr>
      <w:spacing w:before="100" w:beforeAutospacing="1" w:after="100" w:afterAutospacing="1"/>
    </w:pPr>
    <w:rPr>
      <w:rFonts w:eastAsia="Times New Roman"/>
      <w:sz w:val="24"/>
    </w:rPr>
  </w:style>
  <w:style w:type="paragraph" w:customStyle="1" w:styleId="TimesNewRoman12">
    <w:name w:val="TimesNewRoman12"/>
    <w:uiPriority w:val="99"/>
    <w:qFormat/>
    <w:rsid w:val="003963D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963D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963D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963DF"/>
    <w:rPr>
      <w:rFonts w:eastAsia="Times New Roman"/>
      <w:color w:val="000000"/>
      <w:sz w:val="18"/>
    </w:rPr>
  </w:style>
  <w:style w:type="paragraph" w:customStyle="1" w:styleId="text1">
    <w:name w:val="text1"/>
    <w:basedOn w:val="Normal"/>
    <w:autoRedefine/>
    <w:uiPriority w:val="99"/>
    <w:qFormat/>
    <w:rsid w:val="003963DF"/>
    <w:rPr>
      <w:rFonts w:eastAsia="Times New Roman"/>
      <w:szCs w:val="20"/>
    </w:rPr>
  </w:style>
  <w:style w:type="paragraph" w:customStyle="1" w:styleId="RepeatBlockHeading">
    <w:name w:val="Repeat Block Heading"/>
    <w:basedOn w:val="Normal"/>
    <w:autoRedefine/>
    <w:uiPriority w:val="99"/>
    <w:qFormat/>
    <w:rsid w:val="003963DF"/>
    <w:pPr>
      <w:jc w:val="center"/>
    </w:pPr>
    <w:rPr>
      <w:rFonts w:eastAsia="Times New Roman"/>
      <w:b/>
      <w:smallCaps/>
      <w:color w:val="000000"/>
      <w:sz w:val="24"/>
      <w:u w:val="thick"/>
    </w:rPr>
  </w:style>
  <w:style w:type="paragraph" w:customStyle="1" w:styleId="story-headline">
    <w:name w:val="story-headline"/>
    <w:basedOn w:val="Normal"/>
    <w:uiPriority w:val="99"/>
    <w:qFormat/>
    <w:rsid w:val="003963DF"/>
    <w:pPr>
      <w:spacing w:before="72" w:after="72"/>
    </w:pPr>
    <w:rPr>
      <w:rFonts w:ascii="Arial" w:eastAsia="Times New Roman" w:hAnsi="Arial"/>
      <w:b/>
      <w:bCs/>
      <w:sz w:val="26"/>
      <w:szCs w:val="26"/>
    </w:rPr>
  </w:style>
  <w:style w:type="paragraph" w:customStyle="1" w:styleId="story-body">
    <w:name w:val="story-body"/>
    <w:basedOn w:val="Normal"/>
    <w:uiPriority w:val="99"/>
    <w:qFormat/>
    <w:rsid w:val="003963DF"/>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3963DF"/>
    <w:rPr>
      <w:rFonts w:ascii="Arial" w:eastAsia="Times New Roman" w:hAnsi="Arial"/>
      <w:b/>
      <w:bCs/>
    </w:rPr>
  </w:style>
  <w:style w:type="paragraph" w:customStyle="1" w:styleId="TextofCards">
    <w:name w:val="Text of Cards"/>
    <w:basedOn w:val="Normal"/>
    <w:uiPriority w:val="99"/>
    <w:qFormat/>
    <w:rsid w:val="003963DF"/>
    <w:rPr>
      <w:rFonts w:eastAsia="Times New Roman"/>
      <w:color w:val="000000"/>
      <w:spacing w:val="6"/>
      <w:szCs w:val="23"/>
    </w:rPr>
  </w:style>
  <w:style w:type="paragraph" w:customStyle="1" w:styleId="Corpotesto">
    <w:name w:val="Corpo testo"/>
    <w:basedOn w:val="Normal"/>
    <w:uiPriority w:val="99"/>
    <w:qFormat/>
    <w:rsid w:val="003963DF"/>
    <w:pPr>
      <w:widowControl w:val="0"/>
      <w:adjustRightInd w:val="0"/>
      <w:spacing w:after="283"/>
    </w:pPr>
    <w:rPr>
      <w:rFonts w:ascii="Times" w:eastAsia="Times New Roman" w:hAnsi="Times"/>
    </w:rPr>
  </w:style>
  <w:style w:type="paragraph" w:customStyle="1" w:styleId="tagCharChar1Char">
    <w:name w:val="tag Char Char1 Char"/>
    <w:uiPriority w:val="99"/>
    <w:qFormat/>
    <w:rsid w:val="003963DF"/>
    <w:rPr>
      <w:rFonts w:eastAsia="Times New Roman" w:cs="Calibri"/>
      <w:b/>
      <w:bCs/>
    </w:rPr>
  </w:style>
  <w:style w:type="paragraph" w:customStyle="1" w:styleId="inside-copy">
    <w:name w:val="inside-copy"/>
    <w:basedOn w:val="Normal"/>
    <w:uiPriority w:val="99"/>
    <w:qFormat/>
    <w:rsid w:val="003963DF"/>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3963D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963D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963DF"/>
    <w:rPr>
      <w:rFonts w:ascii="Arial" w:hAnsi="Arial"/>
      <w:b w:val="0"/>
      <w:caps w:val="0"/>
      <w:sz w:val="20"/>
    </w:rPr>
  </w:style>
  <w:style w:type="paragraph" w:customStyle="1" w:styleId="ProjectTitleLine">
    <w:name w:val="Project Title Line"/>
    <w:basedOn w:val="Normal"/>
    <w:next w:val="Normal"/>
    <w:autoRedefine/>
    <w:uiPriority w:val="99"/>
    <w:qFormat/>
    <w:rsid w:val="003963DF"/>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3963DF"/>
    <w:rPr>
      <w:rFonts w:ascii="Arial Narrow" w:eastAsia="Times New Roman" w:hAnsi="Arial Narrow"/>
      <w:strike/>
    </w:rPr>
  </w:style>
  <w:style w:type="paragraph" w:customStyle="1" w:styleId="NormalVerdana">
    <w:name w:val="Normal + Verdana"/>
    <w:aliases w:val="10 pt,White,Normal + Arial"/>
    <w:basedOn w:val="Normal"/>
    <w:uiPriority w:val="99"/>
    <w:qFormat/>
    <w:rsid w:val="003963DF"/>
    <w:rPr>
      <w:rFonts w:ascii="Arial" w:eastAsia="Times New Roman" w:hAnsi="Arial"/>
      <w:szCs w:val="20"/>
      <w:u w:val="single"/>
    </w:rPr>
  </w:style>
  <w:style w:type="paragraph" w:customStyle="1" w:styleId="Normal10pt">
    <w:name w:val="Normal + 10 pt"/>
    <w:basedOn w:val="Normal"/>
    <w:uiPriority w:val="99"/>
    <w:qFormat/>
    <w:rsid w:val="003963DF"/>
    <w:rPr>
      <w:rFonts w:eastAsia="Times New Roman"/>
      <w:szCs w:val="20"/>
    </w:rPr>
  </w:style>
  <w:style w:type="paragraph" w:customStyle="1" w:styleId="cardChar1Char">
    <w:name w:val="card Char1 Char"/>
    <w:basedOn w:val="Normal"/>
    <w:uiPriority w:val="99"/>
    <w:qFormat/>
    <w:rsid w:val="003963DF"/>
    <w:pPr>
      <w:ind w:left="288" w:right="288"/>
    </w:pPr>
    <w:rPr>
      <w:rFonts w:eastAsia="Times New Roman"/>
      <w:szCs w:val="20"/>
    </w:rPr>
  </w:style>
  <w:style w:type="paragraph" w:customStyle="1" w:styleId="CM12">
    <w:name w:val="CM12"/>
    <w:basedOn w:val="Default"/>
    <w:next w:val="Default"/>
    <w:uiPriority w:val="99"/>
    <w:qFormat/>
    <w:rsid w:val="003963D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963DF"/>
    <w:pPr>
      <w:widowControl w:val="0"/>
      <w:spacing w:after="480"/>
    </w:pPr>
    <w:rPr>
      <w:rFonts w:ascii="Granjon LT Std" w:hAnsi="Granjon LT Std"/>
      <w:color w:val="auto"/>
    </w:rPr>
  </w:style>
  <w:style w:type="paragraph" w:customStyle="1" w:styleId="CM10">
    <w:name w:val="CM10"/>
    <w:basedOn w:val="Default"/>
    <w:next w:val="Default"/>
    <w:uiPriority w:val="99"/>
    <w:qFormat/>
    <w:rsid w:val="003963DF"/>
    <w:pPr>
      <w:widowControl w:val="0"/>
      <w:spacing w:line="320" w:lineRule="atLeast"/>
    </w:pPr>
    <w:rPr>
      <w:rFonts w:ascii="Granjon LT Std" w:hAnsi="Granjon LT Std"/>
      <w:color w:val="auto"/>
    </w:rPr>
  </w:style>
  <w:style w:type="paragraph" w:customStyle="1" w:styleId="bold">
    <w:name w:val="bold"/>
    <w:basedOn w:val="Normal"/>
    <w:uiPriority w:val="99"/>
    <w:qFormat/>
    <w:rsid w:val="003963D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963DF"/>
    <w:rPr>
      <w:rFonts w:ascii="Arial Narrow" w:eastAsia="Times New Roman" w:hAnsi="Arial Narrow"/>
      <w:strike/>
      <w:szCs w:val="20"/>
    </w:rPr>
  </w:style>
  <w:style w:type="paragraph" w:customStyle="1" w:styleId="textbodyblack">
    <w:name w:val="textbodyblack"/>
    <w:basedOn w:val="Normal"/>
    <w:uiPriority w:val="99"/>
    <w:qFormat/>
    <w:rsid w:val="003963D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963D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963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963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963D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963DF"/>
    <w:rPr>
      <w:rFonts w:ascii="Georgia" w:eastAsia="Times New Roman" w:hAnsi="Georgia"/>
      <w:b/>
      <w:bCs/>
      <w:szCs w:val="16"/>
      <w:u w:val="single"/>
    </w:rPr>
  </w:style>
  <w:style w:type="paragraph" w:customStyle="1" w:styleId="CiteCorrected">
    <w:name w:val="Cite Corrected"/>
    <w:basedOn w:val="Normal"/>
    <w:link w:val="CiteCorrectedChar"/>
    <w:qFormat/>
    <w:rsid w:val="003963DF"/>
    <w:rPr>
      <w:rFonts w:ascii="Georgia" w:eastAsia="Times New Roman" w:hAnsi="Georgia"/>
      <w:b/>
      <w:bCs/>
      <w:sz w:val="24"/>
      <w:szCs w:val="16"/>
      <w:u w:val="single"/>
    </w:rPr>
  </w:style>
  <w:style w:type="paragraph" w:customStyle="1" w:styleId="CardText20">
    <w:name w:val="Card Text 2"/>
    <w:basedOn w:val="CardText10"/>
    <w:link w:val="CardText2Char"/>
    <w:qFormat/>
    <w:rsid w:val="003963D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3963DF"/>
    <w:pPr>
      <w:ind w:left="288"/>
    </w:pPr>
    <w:rPr>
      <w:rFonts w:eastAsia="SimSun"/>
      <w:szCs w:val="20"/>
      <w:lang w:eastAsia="zh-CN"/>
    </w:rPr>
  </w:style>
  <w:style w:type="paragraph" w:customStyle="1" w:styleId="BriefTitle2">
    <w:name w:val="Brief Title 2"/>
    <w:basedOn w:val="BriefTitle"/>
    <w:uiPriority w:val="99"/>
    <w:qFormat/>
    <w:rsid w:val="003963D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963DF"/>
    <w:rPr>
      <w:u w:val="single"/>
    </w:rPr>
  </w:style>
  <w:style w:type="paragraph" w:customStyle="1" w:styleId="StyleCardText11ptUnderline">
    <w:name w:val="Style Card Text + 11 pt Underline"/>
    <w:link w:val="StyleCardText11ptUnderlineChar"/>
    <w:qFormat/>
    <w:rsid w:val="003963D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963DF"/>
    <w:rPr>
      <w:rFonts w:ascii="Georgia" w:hAnsi="Georgia"/>
      <w:sz w:val="16"/>
    </w:rPr>
  </w:style>
  <w:style w:type="paragraph" w:customStyle="1" w:styleId="StyleMinimizedText11pt">
    <w:name w:val="Style Minimized Text + 11 pt"/>
    <w:basedOn w:val="Normal"/>
    <w:link w:val="StyleMinimizedText11ptChar"/>
    <w:qFormat/>
    <w:rsid w:val="003963DF"/>
    <w:rPr>
      <w:rFonts w:ascii="Georgia" w:hAnsi="Georgia"/>
      <w:sz w:val="16"/>
    </w:rPr>
  </w:style>
  <w:style w:type="character" w:customStyle="1" w:styleId="StyleMinimizedText11pt1Char">
    <w:name w:val="Style Minimized Text + 11 pt1 Char"/>
    <w:basedOn w:val="DefaultParagraphFont"/>
    <w:link w:val="StyleMinimizedText11pt1"/>
    <w:locked/>
    <w:rsid w:val="003963DF"/>
    <w:rPr>
      <w:rFonts w:ascii="Georgia" w:hAnsi="Georgia"/>
      <w:sz w:val="16"/>
    </w:rPr>
  </w:style>
  <w:style w:type="paragraph" w:customStyle="1" w:styleId="StyleMinimizedText11pt1">
    <w:name w:val="Style Minimized Text + 11 pt1"/>
    <w:basedOn w:val="Normal"/>
    <w:link w:val="StyleMinimizedText11pt1Char"/>
    <w:qFormat/>
    <w:rsid w:val="003963DF"/>
    <w:rPr>
      <w:rFonts w:ascii="Georgia" w:hAnsi="Georgia"/>
      <w:sz w:val="16"/>
    </w:rPr>
  </w:style>
  <w:style w:type="character" w:customStyle="1" w:styleId="Debate-CardSmalltextF2Char">
    <w:name w:val="Debate- Card Small text F2 Char"/>
    <w:link w:val="Debate-CardSmalltextF2"/>
    <w:locked/>
    <w:rsid w:val="003963DF"/>
    <w:rPr>
      <w:rFonts w:ascii="Arial Narrow" w:hAnsi="Arial Narrow"/>
      <w:sz w:val="16"/>
    </w:rPr>
  </w:style>
  <w:style w:type="paragraph" w:customStyle="1" w:styleId="Debate-CardSmalltextF2">
    <w:name w:val="Debate- Card Small text F2"/>
    <w:basedOn w:val="Normal"/>
    <w:next w:val="Normal"/>
    <w:link w:val="Debate-CardSmalltextF2Char"/>
    <w:qFormat/>
    <w:rsid w:val="003963D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963DF"/>
    <w:rPr>
      <w:rFonts w:ascii="Arial Narrow" w:hAnsi="Arial Narrow"/>
      <w:b/>
      <w:sz w:val="18"/>
      <w:u w:val="single"/>
    </w:rPr>
  </w:style>
  <w:style w:type="paragraph" w:customStyle="1" w:styleId="Debate-EmphasizedText-F5">
    <w:name w:val="Debate- Emphasized Text- F5"/>
    <w:basedOn w:val="Normal"/>
    <w:link w:val="Debate-EmphasizedText-F5Char"/>
    <w:qFormat/>
    <w:rsid w:val="003963D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963D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63D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963D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963DF"/>
    <w:rPr>
      <w:rFonts w:ascii="Times New Roman" w:eastAsia="Times New Roman" w:hAnsi="Times New Roman" w:cs="Calibri"/>
      <w:sz w:val="16"/>
    </w:rPr>
  </w:style>
  <w:style w:type="character" w:customStyle="1" w:styleId="CardStyleChar">
    <w:name w:val="Card Style Char"/>
    <w:link w:val="CardStyle0"/>
    <w:locked/>
    <w:rsid w:val="003963DF"/>
    <w:rPr>
      <w:rFonts w:ascii="Calibri" w:eastAsia="Times New Roman" w:hAnsi="Calibri"/>
      <w:sz w:val="22"/>
    </w:rPr>
  </w:style>
  <w:style w:type="paragraph" w:customStyle="1" w:styleId="emactive">
    <w:name w:val="emactive"/>
    <w:basedOn w:val="Normal"/>
    <w:uiPriority w:val="99"/>
    <w:qFormat/>
    <w:rsid w:val="003963DF"/>
    <w:pPr>
      <w:spacing w:before="100" w:beforeAutospacing="1" w:after="100" w:afterAutospacing="1"/>
    </w:pPr>
    <w:rPr>
      <w:rFonts w:eastAsia="Times New Roman"/>
      <w:sz w:val="24"/>
    </w:rPr>
  </w:style>
  <w:style w:type="paragraph" w:customStyle="1" w:styleId="emready">
    <w:name w:val="emready"/>
    <w:basedOn w:val="Normal"/>
    <w:uiPriority w:val="99"/>
    <w:qFormat/>
    <w:rsid w:val="003963D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963D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963DF"/>
    <w:rPr>
      <w:rFonts w:ascii="Georgia" w:eastAsia="Times New Roman" w:hAnsi="Georgia" w:cs="Times New Roman"/>
      <w:b/>
      <w:sz w:val="24"/>
      <w:u w:val="single"/>
    </w:rPr>
  </w:style>
  <w:style w:type="character" w:customStyle="1" w:styleId="CardHighlightChar">
    <w:name w:val="Card Highlight Char"/>
    <w:link w:val="CardHighlight"/>
    <w:locked/>
    <w:rsid w:val="003963D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963DF"/>
    <w:pPr>
      <w:shd w:val="clear" w:color="auto" w:fill="66FFFF"/>
    </w:pPr>
    <w:rPr>
      <w:rFonts w:eastAsia="Calibri" w:cs="Calibri"/>
      <w:sz w:val="24"/>
      <w:u w:val="single"/>
    </w:rPr>
  </w:style>
  <w:style w:type="character" w:customStyle="1" w:styleId="BlockHeaderHiddenChar">
    <w:name w:val="Block Header Hidden Char"/>
    <w:link w:val="BlockHeaderHidden"/>
    <w:locked/>
    <w:rsid w:val="003963D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963D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963DF"/>
    <w:pPr>
      <w:spacing w:before="100" w:beforeAutospacing="1" w:after="100" w:afterAutospacing="1"/>
    </w:pPr>
    <w:rPr>
      <w:rFonts w:eastAsia="Times New Roman"/>
      <w:sz w:val="24"/>
    </w:rPr>
  </w:style>
  <w:style w:type="paragraph" w:customStyle="1" w:styleId="norma">
    <w:name w:val="norma"/>
    <w:basedOn w:val="Heading3"/>
    <w:uiPriority w:val="99"/>
    <w:qFormat/>
    <w:rsid w:val="003963DF"/>
    <w:rPr>
      <w:rFonts w:eastAsia="MS Gothic" w:cs="Arial"/>
      <w:bCs w:val="0"/>
      <w:sz w:val="24"/>
      <w:szCs w:val="24"/>
    </w:rPr>
  </w:style>
  <w:style w:type="paragraph" w:customStyle="1" w:styleId="nromal">
    <w:name w:val="nromal"/>
    <w:basedOn w:val="Normal"/>
    <w:uiPriority w:val="99"/>
    <w:qFormat/>
    <w:rsid w:val="003963DF"/>
    <w:pPr>
      <w:keepNext/>
      <w:keepLines/>
      <w:spacing w:before="200"/>
      <w:outlineLvl w:val="3"/>
    </w:pPr>
    <w:rPr>
      <w:rFonts w:eastAsia="Times New Roman" w:cs="Cambria"/>
      <w:b/>
      <w:iCs/>
    </w:rPr>
  </w:style>
  <w:style w:type="paragraph" w:customStyle="1" w:styleId="natural">
    <w:name w:val="natural"/>
    <w:basedOn w:val="Normal"/>
    <w:uiPriority w:val="99"/>
    <w:qFormat/>
    <w:rsid w:val="003963DF"/>
    <w:pPr>
      <w:keepNext/>
      <w:keepLines/>
      <w:spacing w:before="200"/>
      <w:outlineLvl w:val="3"/>
    </w:pPr>
    <w:rPr>
      <w:rFonts w:eastAsia="Times New Roman"/>
      <w:b/>
      <w:iCs/>
    </w:rPr>
  </w:style>
  <w:style w:type="paragraph" w:customStyle="1" w:styleId="nroaml">
    <w:name w:val="nroaml"/>
    <w:basedOn w:val="Normal"/>
    <w:uiPriority w:val="99"/>
    <w:qFormat/>
    <w:rsid w:val="003963DF"/>
    <w:pPr>
      <w:keepNext/>
      <w:keepLines/>
      <w:spacing w:before="200"/>
      <w:outlineLvl w:val="3"/>
    </w:pPr>
    <w:rPr>
      <w:rFonts w:eastAsia="Times New Roman"/>
      <w:b/>
      <w:iCs/>
    </w:rPr>
  </w:style>
  <w:style w:type="paragraph" w:customStyle="1" w:styleId="noraml">
    <w:name w:val="noraml"/>
    <w:basedOn w:val="Normal"/>
    <w:uiPriority w:val="99"/>
    <w:qFormat/>
    <w:rsid w:val="003963D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963DF"/>
    <w:rPr>
      <w:rFonts w:ascii="Georgia" w:eastAsia="Calibri" w:hAnsi="Georgia"/>
      <w:sz w:val="16"/>
      <w:szCs w:val="16"/>
    </w:rPr>
  </w:style>
  <w:style w:type="paragraph" w:customStyle="1" w:styleId="SmallSizeParagraph">
    <w:name w:val="Small Size Paragraph"/>
    <w:basedOn w:val="Normal"/>
    <w:link w:val="SmallSizeParagraphChar"/>
    <w:qFormat/>
    <w:rsid w:val="003963D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963D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963DF"/>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3963DF"/>
    <w:rPr>
      <w:rFonts w:ascii="Arial" w:eastAsia="Calibri" w:hAnsi="Arial" w:cs="Arial"/>
      <w:kern w:val="2"/>
      <w:sz w:val="14"/>
      <w:szCs w:val="14"/>
      <w:lang w:eastAsia="zh-TW"/>
    </w:rPr>
  </w:style>
  <w:style w:type="paragraph" w:customStyle="1" w:styleId="CardT1">
    <w:name w:val="CardT1"/>
    <w:basedOn w:val="Normal"/>
    <w:link w:val="CardT1Char"/>
    <w:qFormat/>
    <w:rsid w:val="003963D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963D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963D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963DF"/>
    <w:pPr>
      <w:spacing w:before="100" w:beforeAutospacing="1" w:after="100" w:afterAutospacing="1"/>
    </w:pPr>
    <w:rPr>
      <w:rFonts w:eastAsia="Times New Roman"/>
      <w:sz w:val="24"/>
    </w:rPr>
  </w:style>
  <w:style w:type="paragraph" w:customStyle="1" w:styleId="CiteReal">
    <w:name w:val="Cite Real"/>
    <w:basedOn w:val="Normal"/>
    <w:next w:val="Normal"/>
    <w:qFormat/>
    <w:rsid w:val="003963DF"/>
    <w:rPr>
      <w:rFonts w:ascii="Arial" w:eastAsia="MS Mincho" w:hAnsi="Arial"/>
      <w:b/>
      <w:sz w:val="24"/>
      <w:u w:val="single"/>
    </w:rPr>
  </w:style>
  <w:style w:type="paragraph" w:customStyle="1" w:styleId="2909F619802848F09E01365C32F34654">
    <w:name w:val="2909F619802848F09E01365C32F34654"/>
    <w:uiPriority w:val="99"/>
    <w:qFormat/>
    <w:rsid w:val="003963D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963DF"/>
    <w:rPr>
      <w:rFonts w:ascii="Georgia" w:eastAsia="Calibri" w:hAnsi="Georgia"/>
      <w:u w:val="single"/>
      <w:lang w:val="x-none" w:eastAsia="zh-CN"/>
    </w:rPr>
  </w:style>
  <w:style w:type="paragraph" w:customStyle="1" w:styleId="UnderlineS">
    <w:name w:val="Underline S"/>
    <w:basedOn w:val="Normal"/>
    <w:link w:val="UnderlineSChar"/>
    <w:qFormat/>
    <w:rsid w:val="003963D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3963DF"/>
    <w:rPr>
      <w:rFonts w:ascii="Georgia" w:eastAsia="SimSun" w:hAnsi="Georgia"/>
      <w:sz w:val="12"/>
    </w:rPr>
  </w:style>
  <w:style w:type="paragraph" w:customStyle="1" w:styleId="Ununderlined">
    <w:name w:val="Ununderlined"/>
    <w:basedOn w:val="Normal"/>
    <w:link w:val="UnunderlinedChar"/>
    <w:qFormat/>
    <w:rsid w:val="003963DF"/>
    <w:rPr>
      <w:rFonts w:ascii="Georgia" w:eastAsia="SimSun" w:hAnsi="Georgia"/>
      <w:sz w:val="12"/>
    </w:rPr>
  </w:style>
  <w:style w:type="character" w:customStyle="1" w:styleId="HighlightingChar">
    <w:name w:val="Highlighting Char"/>
    <w:link w:val="Highlighting"/>
    <w:locked/>
    <w:rsid w:val="003963DF"/>
    <w:rPr>
      <w:rFonts w:ascii="Georgia" w:eastAsia="SimSun" w:hAnsi="Georgia"/>
      <w:u w:val="thick"/>
    </w:rPr>
  </w:style>
  <w:style w:type="paragraph" w:customStyle="1" w:styleId="Highlighting">
    <w:name w:val="Highlighting"/>
    <w:basedOn w:val="Normal"/>
    <w:link w:val="HighlightingChar"/>
    <w:autoRedefine/>
    <w:qFormat/>
    <w:rsid w:val="003963DF"/>
    <w:rPr>
      <w:rFonts w:ascii="Georgia" w:eastAsia="SimSun" w:hAnsi="Georgia"/>
      <w:sz w:val="24"/>
      <w:u w:val="thick"/>
    </w:rPr>
  </w:style>
  <w:style w:type="character" w:customStyle="1" w:styleId="CITEChar">
    <w:name w:val="CITE Char"/>
    <w:link w:val="CITE"/>
    <w:locked/>
    <w:rsid w:val="003963DF"/>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3963DF"/>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3963D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963D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963D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963D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963DF"/>
    <w:rPr>
      <w:b/>
      <w:sz w:val="28"/>
    </w:rPr>
  </w:style>
  <w:style w:type="character" w:customStyle="1" w:styleId="SourcenameChar">
    <w:name w:val="Source name Char"/>
    <w:link w:val="Sourcename"/>
    <w:locked/>
    <w:rsid w:val="003963D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963DF"/>
    <w:rPr>
      <w:b/>
      <w:bCs/>
      <w:sz w:val="20"/>
    </w:rPr>
  </w:style>
  <w:style w:type="character" w:customStyle="1" w:styleId="underlinedcardChar">
    <w:name w:val="underlined card Char"/>
    <w:link w:val="underlinedcard0"/>
    <w:locked/>
    <w:rsid w:val="003963D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963DF"/>
    <w:rPr>
      <w:sz w:val="24"/>
      <w:u w:val="single"/>
    </w:rPr>
  </w:style>
  <w:style w:type="paragraph" w:customStyle="1" w:styleId="FullText">
    <w:name w:val="Full Text"/>
    <w:basedOn w:val="Normal"/>
    <w:uiPriority w:val="99"/>
    <w:qFormat/>
    <w:rsid w:val="003963DF"/>
    <w:rPr>
      <w:rFonts w:eastAsia="Times New Roman"/>
      <w:sz w:val="16"/>
    </w:rPr>
  </w:style>
  <w:style w:type="character" w:customStyle="1" w:styleId="TextUnderlineChar">
    <w:name w:val="Text Underline Char"/>
    <w:link w:val="TextUnderline"/>
    <w:locked/>
    <w:rsid w:val="003963D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963D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3963D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963D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963D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963D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3963DF"/>
    <w:pPr>
      <w:spacing w:before="240"/>
      <w:outlineLvl w:val="2"/>
    </w:pPr>
    <w:rPr>
      <w:rFonts w:eastAsia="Times New Roman"/>
      <w:b/>
    </w:rPr>
  </w:style>
  <w:style w:type="character" w:customStyle="1" w:styleId="CiteCardChar">
    <w:name w:val="Cite_Card Char"/>
    <w:link w:val="CiteCard0"/>
    <w:locked/>
    <w:rsid w:val="003963DF"/>
    <w:rPr>
      <w:rFonts w:ascii="Times New Roman" w:eastAsia="Times New Roman" w:hAnsi="Times New Roman" w:cs="Arial"/>
      <w:bCs/>
      <w:sz w:val="20"/>
      <w:szCs w:val="20"/>
    </w:rPr>
  </w:style>
  <w:style w:type="paragraph" w:customStyle="1" w:styleId="CiteCard0">
    <w:name w:val="Cite_Card"/>
    <w:link w:val="CiteCardChar"/>
    <w:qFormat/>
    <w:rsid w:val="003963D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963DF"/>
    <w:pPr>
      <w:widowControl w:val="0"/>
    </w:pPr>
    <w:rPr>
      <w:rFonts w:eastAsia="MS Mincho"/>
      <w:color w:val="auto"/>
    </w:rPr>
  </w:style>
  <w:style w:type="character" w:customStyle="1" w:styleId="StyleStyle49pt6Char">
    <w:name w:val="Style Style4 + 9 pt6 Char"/>
    <w:basedOn w:val="Style4Char"/>
    <w:link w:val="StyleStyle49pt6"/>
    <w:locked/>
    <w:rsid w:val="003963DF"/>
    <w:rPr>
      <w:rFonts w:ascii="Georgia" w:eastAsia="Times New Roman" w:hAnsi="Georgia"/>
      <w:u w:val="single"/>
      <w:lang w:val="x-none"/>
    </w:rPr>
  </w:style>
  <w:style w:type="paragraph" w:customStyle="1" w:styleId="StyleStyle49pt6">
    <w:name w:val="Style Style4 + 9 pt6"/>
    <w:basedOn w:val="Style4"/>
    <w:link w:val="StyleStyle49pt6Char"/>
    <w:qFormat/>
    <w:rsid w:val="003963DF"/>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3963D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963D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963D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963D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963D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963DF"/>
    <w:rPr>
      <w:rFonts w:ascii="Georgia" w:hAnsi="Georgia" w:cs="Calibri"/>
      <w:b/>
      <w:bCs/>
      <w:sz w:val="24"/>
      <w:u w:val="single"/>
    </w:rPr>
  </w:style>
  <w:style w:type="character" w:customStyle="1" w:styleId="DebatenoramlChar">
    <w:name w:val="Debatenoraml Char"/>
    <w:link w:val="Debatenoraml"/>
    <w:locked/>
    <w:rsid w:val="003963DF"/>
    <w:rPr>
      <w:rFonts w:ascii="Times New Roman" w:hAnsi="Times New Roman" w:cs="Times New Roman"/>
    </w:rPr>
  </w:style>
  <w:style w:type="paragraph" w:customStyle="1" w:styleId="Debatenoraml">
    <w:name w:val="Debatenoraml"/>
    <w:basedOn w:val="NoSpacing"/>
    <w:link w:val="DebatenoramlChar"/>
    <w:qFormat/>
    <w:rsid w:val="003963DF"/>
    <w:pPr>
      <w:spacing w:before="0" w:line="240" w:lineRule="auto"/>
    </w:pPr>
    <w:rPr>
      <w:rFonts w:ascii="Times New Roman" w:hAnsi="Times New Roman" w:cs="Times New Roman"/>
    </w:rPr>
  </w:style>
  <w:style w:type="paragraph" w:customStyle="1" w:styleId="SynergyTag">
    <w:name w:val="SynergyTag"/>
    <w:basedOn w:val="Normal"/>
    <w:uiPriority w:val="99"/>
    <w:qFormat/>
    <w:rsid w:val="003963DF"/>
    <w:rPr>
      <w:rFonts w:eastAsia="Calibri"/>
      <w:b/>
    </w:rPr>
  </w:style>
  <w:style w:type="character" w:customStyle="1" w:styleId="QualsChar">
    <w:name w:val="Quals Char"/>
    <w:link w:val="Quals"/>
    <w:locked/>
    <w:rsid w:val="003963DF"/>
    <w:rPr>
      <w:rFonts w:ascii="Georgia" w:eastAsia="Calibri" w:hAnsi="Georgia"/>
      <w:sz w:val="18"/>
    </w:rPr>
  </w:style>
  <w:style w:type="paragraph" w:customStyle="1" w:styleId="Quals">
    <w:name w:val="Quals"/>
    <w:basedOn w:val="Normal"/>
    <w:link w:val="QualsChar"/>
    <w:qFormat/>
    <w:rsid w:val="003963DF"/>
    <w:rPr>
      <w:rFonts w:ascii="Georgia" w:eastAsia="Calibri" w:hAnsi="Georgia"/>
      <w:sz w:val="18"/>
    </w:rPr>
  </w:style>
  <w:style w:type="paragraph" w:customStyle="1" w:styleId="times">
    <w:name w:val="times"/>
    <w:basedOn w:val="Normal"/>
    <w:qFormat/>
    <w:rsid w:val="003963DF"/>
    <w:pPr>
      <w:spacing w:before="100" w:beforeAutospacing="1" w:after="100" w:afterAutospacing="1"/>
    </w:pPr>
    <w:rPr>
      <w:rFonts w:eastAsia="Times New Roman"/>
      <w:sz w:val="24"/>
    </w:rPr>
  </w:style>
  <w:style w:type="paragraph" w:customStyle="1" w:styleId="BodyA">
    <w:name w:val="Body A"/>
    <w:uiPriority w:val="99"/>
    <w:qFormat/>
    <w:rsid w:val="003963DF"/>
    <w:rPr>
      <w:rFonts w:ascii="Helvetica" w:eastAsia="ヒラギノ角ゴ Pro W3" w:hAnsi="Helvetica" w:cs="Times New Roman"/>
      <w:color w:val="000000"/>
      <w:szCs w:val="20"/>
    </w:rPr>
  </w:style>
  <w:style w:type="character" w:customStyle="1" w:styleId="StarredChar">
    <w:name w:val="Starred Char"/>
    <w:link w:val="Starred"/>
    <w:locked/>
    <w:rsid w:val="003963DF"/>
    <w:rPr>
      <w:rFonts w:ascii="Georgia" w:eastAsia="Times New Roman" w:hAnsi="Georgia"/>
      <w:b/>
      <w:caps/>
      <w:szCs w:val="28"/>
      <w:u w:val="single"/>
    </w:rPr>
  </w:style>
  <w:style w:type="paragraph" w:customStyle="1" w:styleId="Starred">
    <w:name w:val="Starred"/>
    <w:basedOn w:val="Normal"/>
    <w:link w:val="StarredChar"/>
    <w:qFormat/>
    <w:rsid w:val="003963D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3963DF"/>
    <w:rPr>
      <w:rFonts w:ascii="Georgia" w:eastAsia="Times New Roman" w:hAnsi="Georgia"/>
      <w:b/>
      <w:caps/>
      <w:szCs w:val="28"/>
      <w:u w:val="single"/>
    </w:rPr>
  </w:style>
  <w:style w:type="paragraph" w:customStyle="1" w:styleId="NotStarred">
    <w:name w:val="NotStarred"/>
    <w:basedOn w:val="Normal"/>
    <w:link w:val="NotStarredChar"/>
    <w:qFormat/>
    <w:rsid w:val="003963D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3963D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963D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963DF"/>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3963DF"/>
    <w:rPr>
      <w:rFonts w:ascii="Georgia" w:eastAsia="Calibri" w:hAnsi="Georgia"/>
      <w:b/>
    </w:rPr>
  </w:style>
  <w:style w:type="paragraph" w:customStyle="1" w:styleId="H4Tag">
    <w:name w:val="H4 (Tag)"/>
    <w:basedOn w:val="Normal"/>
    <w:link w:val="H4TagChar1"/>
    <w:qFormat/>
    <w:rsid w:val="003963DF"/>
    <w:rPr>
      <w:rFonts w:ascii="Georgia" w:eastAsia="Calibri" w:hAnsi="Georgia"/>
      <w:b/>
      <w:sz w:val="24"/>
    </w:rPr>
  </w:style>
  <w:style w:type="paragraph" w:customStyle="1" w:styleId="CM25">
    <w:name w:val="CM25"/>
    <w:basedOn w:val="Default"/>
    <w:next w:val="Default"/>
    <w:qFormat/>
    <w:rsid w:val="003963D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963DF"/>
    <w:rPr>
      <w:rFonts w:ascii="Georgia" w:hAnsi="Georgia"/>
      <w:b/>
    </w:rPr>
  </w:style>
  <w:style w:type="paragraph" w:customStyle="1" w:styleId="Debate-CardTagandCite-F6">
    <w:name w:val="Debate- Card Tag and Cite- F6"/>
    <w:basedOn w:val="Normal"/>
    <w:link w:val="Debate-CardTagandCite-F6Char"/>
    <w:qFormat/>
    <w:rsid w:val="003963DF"/>
    <w:pPr>
      <w:contextualSpacing/>
    </w:pPr>
    <w:rPr>
      <w:rFonts w:ascii="Georgia" w:hAnsi="Georgia"/>
      <w:b/>
      <w:sz w:val="24"/>
    </w:rPr>
  </w:style>
  <w:style w:type="paragraph" w:customStyle="1" w:styleId="Cardtext0">
    <w:name w:val="Card text"/>
    <w:link w:val="CardtextChar0"/>
    <w:qFormat/>
    <w:rsid w:val="003963DF"/>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3963DF"/>
    <w:rPr>
      <w:rFonts w:ascii="Georgia" w:eastAsia="Times New Roman" w:hAnsi="Georgia"/>
      <w:b/>
      <w:szCs w:val="28"/>
      <w:u w:val="single"/>
    </w:rPr>
  </w:style>
  <w:style w:type="paragraph" w:customStyle="1" w:styleId="NewHeading2">
    <w:name w:val="NewHeading2"/>
    <w:basedOn w:val="Normal"/>
    <w:link w:val="NewHeading2Char"/>
    <w:qFormat/>
    <w:rsid w:val="003963D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3963D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963DF"/>
    <w:rPr>
      <w:rFonts w:eastAsia="Calibri"/>
    </w:rPr>
  </w:style>
  <w:style w:type="paragraph" w:customStyle="1" w:styleId="Card6pt">
    <w:name w:val="Card 6pt"/>
    <w:basedOn w:val="card"/>
    <w:uiPriority w:val="99"/>
    <w:qFormat/>
    <w:rsid w:val="003963DF"/>
    <w:rPr>
      <w:rFonts w:ascii="Georgia" w:eastAsia="Calibri" w:hAnsi="Georgia"/>
      <w:bCs/>
      <w:color w:val="000000"/>
      <w:sz w:val="12"/>
      <w:szCs w:val="20"/>
    </w:rPr>
  </w:style>
  <w:style w:type="character" w:customStyle="1" w:styleId="FullCiteChar">
    <w:name w:val="Full Cite Char"/>
    <w:link w:val="FullCite"/>
    <w:locked/>
    <w:rsid w:val="003963DF"/>
    <w:rPr>
      <w:rFonts w:ascii="Garamond" w:eastAsia="Calibri" w:hAnsi="Garamond"/>
    </w:rPr>
  </w:style>
  <w:style w:type="paragraph" w:customStyle="1" w:styleId="FullCite">
    <w:name w:val="Full Cite"/>
    <w:basedOn w:val="Normal"/>
    <w:next w:val="Normal"/>
    <w:link w:val="FullCiteChar"/>
    <w:qFormat/>
    <w:rsid w:val="003963DF"/>
    <w:rPr>
      <w:rFonts w:ascii="Garamond" w:eastAsia="Calibri" w:hAnsi="Garamond"/>
      <w:sz w:val="24"/>
    </w:rPr>
  </w:style>
  <w:style w:type="character" w:customStyle="1" w:styleId="StyleCardStyleBlackUnderlineChar">
    <w:name w:val="Style Card Style + Black Underline Char"/>
    <w:link w:val="StyleCardStyleBlackUnderline"/>
    <w:locked/>
    <w:rsid w:val="003963D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963D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3963DF"/>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963DF"/>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3963DF"/>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3963DF"/>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3963DF"/>
    <w:rPr>
      <w:rFonts w:ascii="Georgia" w:eastAsia="SimSun" w:hAnsi="Georgia"/>
      <w:b/>
      <w:bCs/>
      <w:sz w:val="24"/>
      <w:u w:val="single"/>
      <w:lang w:eastAsia="zh-CN"/>
    </w:rPr>
  </w:style>
  <w:style w:type="paragraph" w:customStyle="1" w:styleId="CM27">
    <w:name w:val="CM27"/>
    <w:basedOn w:val="Default"/>
    <w:next w:val="Default"/>
    <w:qFormat/>
    <w:rsid w:val="003963DF"/>
    <w:pPr>
      <w:spacing w:after="200" w:line="276" w:lineRule="auto"/>
    </w:pPr>
    <w:rPr>
      <w:rFonts w:eastAsia="Calibri"/>
      <w:color w:val="auto"/>
      <w:sz w:val="22"/>
    </w:rPr>
  </w:style>
  <w:style w:type="paragraph" w:customStyle="1" w:styleId="font-null">
    <w:name w:val="font-null"/>
    <w:basedOn w:val="Normal"/>
    <w:uiPriority w:val="99"/>
    <w:qFormat/>
    <w:rsid w:val="003963DF"/>
    <w:pPr>
      <w:spacing w:before="100" w:beforeAutospacing="1" w:after="100" w:afterAutospacing="1"/>
    </w:pPr>
    <w:rPr>
      <w:rFonts w:eastAsia="Times New Roman"/>
      <w:sz w:val="24"/>
    </w:rPr>
  </w:style>
  <w:style w:type="paragraph" w:customStyle="1" w:styleId="rteindent1">
    <w:name w:val="rteindent1"/>
    <w:basedOn w:val="Normal"/>
    <w:uiPriority w:val="99"/>
    <w:qFormat/>
    <w:rsid w:val="003963D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963D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963D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963D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963D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963DF"/>
    <w:pPr>
      <w:spacing w:before="100" w:beforeAutospacing="1" w:after="100" w:afterAutospacing="1"/>
    </w:pPr>
    <w:rPr>
      <w:rFonts w:eastAsia="Times New Roman"/>
      <w:sz w:val="24"/>
    </w:rPr>
  </w:style>
  <w:style w:type="paragraph" w:customStyle="1" w:styleId="class">
    <w:name w:val="class"/>
    <w:basedOn w:val="Normal"/>
    <w:uiPriority w:val="99"/>
    <w:qFormat/>
    <w:rsid w:val="003963DF"/>
    <w:pPr>
      <w:spacing w:before="100" w:beforeAutospacing="1" w:after="100" w:afterAutospacing="1"/>
    </w:pPr>
    <w:rPr>
      <w:rFonts w:eastAsia="Times New Roman"/>
      <w:sz w:val="24"/>
    </w:rPr>
  </w:style>
  <w:style w:type="character" w:customStyle="1" w:styleId="blocktitleChar0">
    <w:name w:val="block title Char"/>
    <w:link w:val="blocktitle0"/>
    <w:locked/>
    <w:rsid w:val="003963DF"/>
    <w:rPr>
      <w:rFonts w:ascii="Calibri" w:eastAsia="Calibri" w:hAnsi="Calibri"/>
      <w:b/>
      <w:caps/>
      <w:sz w:val="28"/>
      <w:szCs w:val="28"/>
      <w:lang w:val="es-ES"/>
    </w:rPr>
  </w:style>
  <w:style w:type="paragraph" w:customStyle="1" w:styleId="Pa6">
    <w:name w:val="Pa6"/>
    <w:basedOn w:val="Normal"/>
    <w:next w:val="Normal"/>
    <w:uiPriority w:val="99"/>
    <w:qFormat/>
    <w:rsid w:val="003963D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963D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963D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963D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963D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963D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963D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963DF"/>
    <w:pPr>
      <w:spacing w:after="160" w:line="259" w:lineRule="auto"/>
    </w:pPr>
    <w:rPr>
      <w:rFonts w:ascii="Georgia" w:eastAsia="SimSun" w:hAnsi="Georgia"/>
      <w:b/>
      <w:bCs/>
      <w:lang w:val="en-US"/>
    </w:rPr>
  </w:style>
  <w:style w:type="paragraph" w:customStyle="1" w:styleId="summary">
    <w:name w:val="summary"/>
    <w:basedOn w:val="Normal"/>
    <w:uiPriority w:val="99"/>
    <w:qFormat/>
    <w:rsid w:val="003963DF"/>
    <w:pPr>
      <w:spacing w:before="100" w:beforeAutospacing="1" w:after="100" w:afterAutospacing="1"/>
    </w:pPr>
    <w:rPr>
      <w:rFonts w:eastAsia="Times New Roman"/>
      <w:sz w:val="24"/>
    </w:rPr>
  </w:style>
  <w:style w:type="paragraph" w:customStyle="1" w:styleId="Caption2">
    <w:name w:val="Caption2"/>
    <w:basedOn w:val="Normal"/>
    <w:uiPriority w:val="99"/>
    <w:qFormat/>
    <w:rsid w:val="003963D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963D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963D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3963DF"/>
    <w:pPr>
      <w:jc w:val="center"/>
    </w:pPr>
    <w:rPr>
      <w:rFonts w:ascii="Book Antiqua" w:eastAsia="Times New Roman" w:hAnsi="Book Antiqua"/>
      <w:b/>
      <w:sz w:val="28"/>
    </w:rPr>
  </w:style>
  <w:style w:type="paragraph" w:customStyle="1" w:styleId="Little">
    <w:name w:val="Little"/>
    <w:basedOn w:val="Normal"/>
    <w:next w:val="Normal"/>
    <w:link w:val="LittleChar"/>
    <w:qFormat/>
    <w:rsid w:val="003963DF"/>
    <w:pPr>
      <w:ind w:left="288"/>
    </w:pPr>
    <w:rPr>
      <w:rFonts w:eastAsia="Times New Roman"/>
      <w:sz w:val="16"/>
    </w:rPr>
  </w:style>
  <w:style w:type="paragraph" w:customStyle="1" w:styleId="AAAcard">
    <w:name w:val="AAAcard"/>
    <w:basedOn w:val="Normal"/>
    <w:uiPriority w:val="99"/>
    <w:qFormat/>
    <w:rsid w:val="003963DF"/>
    <w:pPr>
      <w:ind w:left="288" w:right="288"/>
    </w:pPr>
    <w:rPr>
      <w:rFonts w:eastAsia="Times New Roman"/>
    </w:rPr>
  </w:style>
  <w:style w:type="paragraph" w:customStyle="1" w:styleId="Caption3">
    <w:name w:val="Caption3"/>
    <w:basedOn w:val="Normal"/>
    <w:uiPriority w:val="99"/>
    <w:qFormat/>
    <w:rsid w:val="003963DF"/>
    <w:pPr>
      <w:spacing w:before="100" w:beforeAutospacing="1" w:after="100" w:afterAutospacing="1"/>
    </w:pPr>
    <w:rPr>
      <w:rFonts w:eastAsia="Times New Roman"/>
      <w:sz w:val="24"/>
    </w:rPr>
  </w:style>
  <w:style w:type="paragraph" w:customStyle="1" w:styleId="body-12-5">
    <w:name w:val="body-12-5"/>
    <w:basedOn w:val="Normal"/>
    <w:uiPriority w:val="99"/>
    <w:qFormat/>
    <w:rsid w:val="003963DF"/>
    <w:pPr>
      <w:spacing w:before="100" w:beforeAutospacing="1" w:after="100" w:afterAutospacing="1"/>
    </w:pPr>
    <w:rPr>
      <w:rFonts w:eastAsia="Times New Roman"/>
      <w:sz w:val="24"/>
    </w:rPr>
  </w:style>
  <w:style w:type="paragraph" w:customStyle="1" w:styleId="infuse">
    <w:name w:val="infuse"/>
    <w:basedOn w:val="Normal"/>
    <w:uiPriority w:val="99"/>
    <w:qFormat/>
    <w:rsid w:val="003963DF"/>
    <w:pPr>
      <w:spacing w:before="100" w:beforeAutospacing="1" w:after="100" w:afterAutospacing="1"/>
    </w:pPr>
    <w:rPr>
      <w:rFonts w:eastAsia="Times New Roman"/>
      <w:sz w:val="24"/>
    </w:rPr>
  </w:style>
  <w:style w:type="paragraph" w:customStyle="1" w:styleId="fontreg">
    <w:name w:val="font_reg"/>
    <w:basedOn w:val="Normal"/>
    <w:uiPriority w:val="99"/>
    <w:qFormat/>
    <w:rsid w:val="003963DF"/>
    <w:pPr>
      <w:spacing w:before="100" w:beforeAutospacing="1" w:after="100" w:afterAutospacing="1"/>
    </w:pPr>
    <w:rPr>
      <w:rFonts w:eastAsia="Times New Roman"/>
      <w:sz w:val="24"/>
    </w:rPr>
  </w:style>
  <w:style w:type="paragraph" w:customStyle="1" w:styleId="CITEF3">
    <w:name w:val="CITE F3"/>
    <w:uiPriority w:val="99"/>
    <w:qFormat/>
    <w:rsid w:val="003963D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963D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963D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963D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963DF"/>
    <w:pPr>
      <w:spacing w:after="200"/>
    </w:pPr>
    <w:rPr>
      <w:rFonts w:ascii="Calibri" w:eastAsia="Calibri" w:hAnsi="Calibri" w:cs="Times New Roman"/>
      <w:sz w:val="20"/>
      <w:szCs w:val="20"/>
      <w:u w:val="single"/>
    </w:rPr>
  </w:style>
  <w:style w:type="paragraph" w:customStyle="1" w:styleId="hotroute1">
    <w:name w:val="hot route!"/>
    <w:basedOn w:val="Normal"/>
    <w:qFormat/>
    <w:rsid w:val="003963DF"/>
    <w:pPr>
      <w:ind w:left="144"/>
    </w:pPr>
    <w:rPr>
      <w:rFonts w:ascii="Cambria" w:eastAsia="Calibri" w:hAnsi="Cambria"/>
      <w:sz w:val="24"/>
    </w:rPr>
  </w:style>
  <w:style w:type="paragraph" w:customStyle="1" w:styleId="FreeFormA">
    <w:name w:val="Free Form A"/>
    <w:autoRedefine/>
    <w:uiPriority w:val="99"/>
    <w:qFormat/>
    <w:rsid w:val="003963D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963DF"/>
    <w:pPr>
      <w:spacing w:before="100" w:beforeAutospacing="1" w:after="100" w:afterAutospacing="1"/>
    </w:pPr>
    <w:rPr>
      <w:rFonts w:eastAsia="Times New Roman"/>
      <w:sz w:val="24"/>
    </w:rPr>
  </w:style>
  <w:style w:type="paragraph" w:customStyle="1" w:styleId="subheader">
    <w:name w:val="subheader"/>
    <w:basedOn w:val="Normal"/>
    <w:uiPriority w:val="99"/>
    <w:qFormat/>
    <w:rsid w:val="003963D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963DF"/>
    <w:pPr>
      <w:spacing w:before="100" w:beforeAutospacing="1" w:after="100" w:afterAutospacing="1"/>
    </w:pPr>
    <w:rPr>
      <w:rFonts w:eastAsia="Times New Roman"/>
      <w:sz w:val="24"/>
    </w:rPr>
  </w:style>
  <w:style w:type="paragraph" w:customStyle="1" w:styleId="more">
    <w:name w:val="more"/>
    <w:basedOn w:val="Normal"/>
    <w:uiPriority w:val="99"/>
    <w:qFormat/>
    <w:rsid w:val="003963DF"/>
    <w:pPr>
      <w:spacing w:before="100" w:beforeAutospacing="1" w:after="100" w:afterAutospacing="1"/>
    </w:pPr>
    <w:rPr>
      <w:rFonts w:eastAsia="Times New Roman"/>
      <w:sz w:val="24"/>
    </w:rPr>
  </w:style>
  <w:style w:type="paragraph" w:customStyle="1" w:styleId="story">
    <w:name w:val="story"/>
    <w:basedOn w:val="Normal"/>
    <w:uiPriority w:val="99"/>
    <w:qFormat/>
    <w:rsid w:val="003963DF"/>
    <w:pPr>
      <w:spacing w:before="100" w:beforeAutospacing="1" w:after="100" w:afterAutospacing="1"/>
    </w:pPr>
    <w:rPr>
      <w:rFonts w:eastAsia="Times New Roman"/>
      <w:sz w:val="24"/>
    </w:rPr>
  </w:style>
  <w:style w:type="paragraph" w:customStyle="1" w:styleId="H1numbered">
    <w:name w:val="H1 numbered"/>
    <w:basedOn w:val="Normal"/>
    <w:uiPriority w:val="99"/>
    <w:qFormat/>
    <w:rsid w:val="003963DF"/>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3963DF"/>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3963D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963D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963D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963D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963D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963DF"/>
    <w:pPr>
      <w:widowControl w:val="0"/>
      <w:spacing w:after="63"/>
    </w:pPr>
    <w:rPr>
      <w:rFonts w:ascii="Arial" w:hAnsi="Arial"/>
      <w:color w:val="auto"/>
    </w:rPr>
  </w:style>
  <w:style w:type="paragraph" w:customStyle="1" w:styleId="CM35">
    <w:name w:val="CM35"/>
    <w:basedOn w:val="Default"/>
    <w:next w:val="Default"/>
    <w:uiPriority w:val="99"/>
    <w:qFormat/>
    <w:rsid w:val="003963D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963D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963D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963D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963D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963DF"/>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3963D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963DF"/>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3963D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963DF"/>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963D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963DF"/>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963D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963DF"/>
    <w:rPr>
      <w:rFonts w:ascii="Georgia" w:hAnsi="Georgia"/>
      <w:sz w:val="24"/>
      <w:lang w:val="x-none" w:eastAsia="x-none"/>
    </w:rPr>
  </w:style>
  <w:style w:type="character" w:customStyle="1" w:styleId="NormalFontChar">
    <w:name w:val="Normal Font Char"/>
    <w:link w:val="NormalFont"/>
    <w:locked/>
    <w:rsid w:val="003963DF"/>
    <w:rPr>
      <w:rFonts w:ascii="Times New Roman" w:eastAsia="Times New Roman" w:hAnsi="Times New Roman" w:cs="Times New Roman"/>
      <w:sz w:val="20"/>
      <w:szCs w:val="20"/>
    </w:rPr>
  </w:style>
  <w:style w:type="paragraph" w:customStyle="1" w:styleId="NormalFont">
    <w:name w:val="Normal Font"/>
    <w:link w:val="NormalFontChar"/>
    <w:qFormat/>
    <w:rsid w:val="003963DF"/>
    <w:rPr>
      <w:rFonts w:ascii="Times New Roman" w:eastAsia="Times New Roman" w:hAnsi="Times New Roman" w:cs="Times New Roman"/>
      <w:sz w:val="20"/>
      <w:szCs w:val="20"/>
    </w:rPr>
  </w:style>
  <w:style w:type="paragraph" w:customStyle="1" w:styleId="StyleSmall11pt">
    <w:name w:val="Style Small + 11 pt"/>
    <w:uiPriority w:val="99"/>
    <w:qFormat/>
    <w:rsid w:val="003963D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963D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963DF"/>
    <w:rPr>
      <w:u w:val="single"/>
      <w:lang w:val="x-none" w:eastAsia="x-none"/>
    </w:rPr>
  </w:style>
  <w:style w:type="character" w:customStyle="1" w:styleId="StyleNormalFont11ptBoldUnderlineChar">
    <w:name w:val="Style Normal Font + 11 pt Bold Underline Char"/>
    <w:link w:val="StyleNormalFont11ptBoldUnderline"/>
    <w:locked/>
    <w:rsid w:val="003963D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963DF"/>
    <w:rPr>
      <w:b/>
      <w:bCs/>
      <w:u w:val="single"/>
      <w:lang w:val="x-none" w:eastAsia="x-none"/>
    </w:rPr>
  </w:style>
  <w:style w:type="paragraph" w:customStyle="1" w:styleId="Smallfont0">
    <w:name w:val="Smallfont"/>
    <w:basedOn w:val="Normal"/>
    <w:uiPriority w:val="99"/>
    <w:qFormat/>
    <w:rsid w:val="003963DF"/>
    <w:rPr>
      <w:rFonts w:eastAsia="Times New Roman"/>
      <w:sz w:val="15"/>
    </w:rPr>
  </w:style>
  <w:style w:type="paragraph" w:customStyle="1" w:styleId="formatvorlage2">
    <w:name w:val="formatvorlage2"/>
    <w:basedOn w:val="Normal"/>
    <w:uiPriority w:val="99"/>
    <w:qFormat/>
    <w:rsid w:val="003963D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963D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963DF"/>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3963D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963DF"/>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3963D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963DF"/>
    <w:pPr>
      <w:ind w:left="144"/>
    </w:pPr>
    <w:rPr>
      <w:rFonts w:ascii="Georgia" w:eastAsia="Times New Roman" w:hAnsi="Georgia"/>
      <w:sz w:val="24"/>
      <w:lang w:val="x-none" w:eastAsia="x-none"/>
    </w:rPr>
  </w:style>
  <w:style w:type="paragraph" w:customStyle="1" w:styleId="deck">
    <w:name w:val="deck"/>
    <w:basedOn w:val="Normal"/>
    <w:uiPriority w:val="99"/>
    <w:qFormat/>
    <w:rsid w:val="003963DF"/>
    <w:pPr>
      <w:spacing w:before="100" w:beforeAutospacing="1" w:after="100" w:afterAutospacing="1"/>
    </w:pPr>
    <w:rPr>
      <w:rFonts w:eastAsia="Times New Roman"/>
      <w:sz w:val="24"/>
    </w:rPr>
  </w:style>
  <w:style w:type="paragraph" w:customStyle="1" w:styleId="i1">
    <w:name w:val="i1"/>
    <w:basedOn w:val="Normal"/>
    <w:uiPriority w:val="99"/>
    <w:qFormat/>
    <w:rsid w:val="003963DF"/>
    <w:pPr>
      <w:spacing w:before="100" w:beforeAutospacing="1" w:after="100" w:afterAutospacing="1"/>
    </w:pPr>
    <w:rPr>
      <w:rFonts w:eastAsia="Times New Roman"/>
      <w:sz w:val="24"/>
    </w:rPr>
  </w:style>
  <w:style w:type="paragraph" w:customStyle="1" w:styleId="question">
    <w:name w:val="question"/>
    <w:basedOn w:val="Normal"/>
    <w:uiPriority w:val="99"/>
    <w:qFormat/>
    <w:rsid w:val="003963DF"/>
    <w:pPr>
      <w:spacing w:before="100" w:beforeAutospacing="1" w:after="100" w:afterAutospacing="1"/>
    </w:pPr>
    <w:rPr>
      <w:rFonts w:eastAsia="Times New Roman"/>
      <w:sz w:val="24"/>
    </w:rPr>
  </w:style>
  <w:style w:type="paragraph" w:customStyle="1" w:styleId="bodycopy">
    <w:name w:val="bodycopy"/>
    <w:basedOn w:val="Normal"/>
    <w:uiPriority w:val="99"/>
    <w:qFormat/>
    <w:rsid w:val="003963DF"/>
    <w:pPr>
      <w:spacing w:before="100" w:beforeAutospacing="1" w:after="100" w:afterAutospacing="1"/>
    </w:pPr>
    <w:rPr>
      <w:rFonts w:eastAsia="Times New Roman"/>
      <w:sz w:val="24"/>
    </w:rPr>
  </w:style>
  <w:style w:type="paragraph" w:customStyle="1" w:styleId="Fifth">
    <w:name w:val="Fifth"/>
    <w:basedOn w:val="Normal"/>
    <w:link w:val="FifthChar"/>
    <w:qFormat/>
    <w:rsid w:val="003963DF"/>
    <w:rPr>
      <w:rFonts w:ascii="Arial" w:eastAsia="Calibri" w:hAnsi="Arial"/>
    </w:rPr>
  </w:style>
  <w:style w:type="paragraph" w:customStyle="1" w:styleId="NoteLevel22">
    <w:name w:val="Note Level 22"/>
    <w:basedOn w:val="card"/>
    <w:next w:val="Normal"/>
    <w:uiPriority w:val="99"/>
    <w:qFormat/>
    <w:rsid w:val="003963DF"/>
    <w:pPr>
      <w:keepNext/>
    </w:pPr>
    <w:rPr>
      <w:rFonts w:ascii="Georgia" w:eastAsia="MS Gothic" w:hAnsi="Georgia"/>
      <w:bCs/>
      <w:szCs w:val="20"/>
    </w:rPr>
  </w:style>
  <w:style w:type="paragraph" w:customStyle="1" w:styleId="wp-caption-text">
    <w:name w:val="wp-caption-text"/>
    <w:basedOn w:val="Normal"/>
    <w:qFormat/>
    <w:rsid w:val="003963DF"/>
    <w:pPr>
      <w:spacing w:before="100" w:beforeAutospacing="1" w:after="100" w:afterAutospacing="1"/>
    </w:pPr>
    <w:rPr>
      <w:rFonts w:eastAsia="Times New Roman"/>
      <w:sz w:val="24"/>
    </w:rPr>
  </w:style>
  <w:style w:type="paragraph" w:customStyle="1" w:styleId="svarticle">
    <w:name w:val="svarticle"/>
    <w:basedOn w:val="Normal"/>
    <w:uiPriority w:val="99"/>
    <w:qFormat/>
    <w:rsid w:val="003963D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963D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963DF"/>
    <w:pPr>
      <w:spacing w:before="100" w:beforeAutospacing="1" w:after="100" w:afterAutospacing="1"/>
    </w:pPr>
  </w:style>
  <w:style w:type="paragraph" w:customStyle="1" w:styleId="description">
    <w:name w:val="description"/>
    <w:basedOn w:val="Normal"/>
    <w:uiPriority w:val="99"/>
    <w:qFormat/>
    <w:rsid w:val="003963DF"/>
    <w:pPr>
      <w:spacing w:before="100" w:beforeAutospacing="1" w:after="100" w:afterAutospacing="1"/>
    </w:pPr>
  </w:style>
  <w:style w:type="paragraph" w:customStyle="1" w:styleId="graf">
    <w:name w:val="graf"/>
    <w:basedOn w:val="Normal"/>
    <w:uiPriority w:val="99"/>
    <w:qFormat/>
    <w:rsid w:val="003963DF"/>
    <w:pPr>
      <w:spacing w:before="100" w:beforeAutospacing="1" w:after="100" w:afterAutospacing="1"/>
    </w:pPr>
  </w:style>
  <w:style w:type="paragraph" w:customStyle="1" w:styleId="column">
    <w:name w:val="column"/>
    <w:basedOn w:val="Normal"/>
    <w:uiPriority w:val="99"/>
    <w:qFormat/>
    <w:rsid w:val="003963DF"/>
    <w:pPr>
      <w:spacing w:before="100" w:beforeAutospacing="1" w:after="100" w:afterAutospacing="1"/>
    </w:pPr>
  </w:style>
  <w:style w:type="paragraph" w:customStyle="1" w:styleId="recirc-container">
    <w:name w:val="recirc-container"/>
    <w:basedOn w:val="Normal"/>
    <w:uiPriority w:val="99"/>
    <w:qFormat/>
    <w:rsid w:val="003963D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963D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963D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963DF"/>
    <w:rPr>
      <w:rFonts w:ascii="Georgia" w:hAnsi="Georgia" w:hint="default"/>
      <w:i/>
      <w:iCs/>
      <w:color w:val="808080"/>
    </w:rPr>
  </w:style>
  <w:style w:type="character" w:customStyle="1" w:styleId="cardchar00">
    <w:name w:val="cardchar0"/>
    <w:basedOn w:val="DefaultParagraphFont"/>
    <w:rsid w:val="003963DF"/>
  </w:style>
  <w:style w:type="character" w:customStyle="1" w:styleId="UnderlineNon-bold">
    <w:name w:val="Underline Non - bold"/>
    <w:rsid w:val="003963DF"/>
    <w:rPr>
      <w:rFonts w:ascii="Times New Roman" w:hAnsi="Times New Roman" w:cs="Times New Roman" w:hint="default"/>
      <w:iCs/>
      <w:sz w:val="22"/>
      <w:u w:val="single"/>
    </w:rPr>
  </w:style>
  <w:style w:type="character" w:customStyle="1" w:styleId="Heading5Char2">
    <w:name w:val="Heading 5 Char2"/>
    <w:rsid w:val="003963D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963DF"/>
    <w:rPr>
      <w:rFonts w:ascii="Arial" w:hAnsi="Arial" w:cs="Arial"/>
      <w:vanish/>
      <w:sz w:val="16"/>
      <w:szCs w:val="16"/>
    </w:rPr>
  </w:style>
  <w:style w:type="paragraph" w:styleId="z-TopofForm">
    <w:name w:val="HTML Top of Form"/>
    <w:basedOn w:val="Normal"/>
    <w:next w:val="Normal"/>
    <w:link w:val="z-TopofFormChar"/>
    <w:hidden/>
    <w:uiPriority w:val="99"/>
    <w:unhideWhenUsed/>
    <w:rsid w:val="003963D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963DF"/>
    <w:rPr>
      <w:rFonts w:ascii="Arial" w:hAnsi="Arial" w:cs="Arial"/>
      <w:vanish/>
      <w:sz w:val="16"/>
      <w:szCs w:val="16"/>
    </w:rPr>
  </w:style>
  <w:style w:type="character" w:customStyle="1" w:styleId="z-BottomofFormChar">
    <w:name w:val="z-Bottom of Form Char"/>
    <w:basedOn w:val="DefaultParagraphFont"/>
    <w:link w:val="z-BottomofForm"/>
    <w:uiPriority w:val="99"/>
    <w:rsid w:val="003963D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963D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963DF"/>
    <w:rPr>
      <w:rFonts w:ascii="Arial" w:hAnsi="Arial" w:cs="Arial"/>
      <w:vanish/>
      <w:sz w:val="16"/>
      <w:szCs w:val="16"/>
    </w:rPr>
  </w:style>
  <w:style w:type="character" w:customStyle="1" w:styleId="authordate1">
    <w:name w:val="authordate"/>
    <w:rsid w:val="003963DF"/>
  </w:style>
  <w:style w:type="character" w:customStyle="1" w:styleId="underline0">
    <w:name w:val="%underline"/>
    <w:qFormat/>
    <w:rsid w:val="003963DF"/>
    <w:rPr>
      <w:rFonts w:ascii="Times New Roman" w:hAnsi="Times New Roman" w:cs="Times New Roman" w:hint="default"/>
      <w:strike w:val="0"/>
      <w:dstrike w:val="0"/>
      <w:sz w:val="16"/>
      <w:u w:val="none"/>
      <w:effect w:val="none"/>
    </w:rPr>
  </w:style>
  <w:style w:type="character" w:customStyle="1" w:styleId="AUNDERLINE0">
    <w:name w:val="AUNDERLINE"/>
    <w:qFormat/>
    <w:rsid w:val="003963DF"/>
    <w:rPr>
      <w:rFonts w:ascii="Times New Roman" w:hAnsi="Times New Roman" w:cs="Times New Roman" w:hint="default"/>
      <w:sz w:val="20"/>
      <w:u w:val="single"/>
    </w:rPr>
  </w:style>
  <w:style w:type="character" w:customStyle="1" w:styleId="UnderlinedCharChar">
    <w:name w:val="Underlined Char Char"/>
    <w:rsid w:val="003963DF"/>
    <w:rPr>
      <w:rFonts w:ascii="Garamond" w:hAnsi="Garamond" w:hint="default"/>
      <w:szCs w:val="28"/>
      <w:u w:val="single"/>
      <w:lang w:val="en-US" w:eastAsia="en-US" w:bidi="ar-SA"/>
    </w:rPr>
  </w:style>
  <w:style w:type="character" w:customStyle="1" w:styleId="slug-doi">
    <w:name w:val="slug-doi"/>
    <w:basedOn w:val="DefaultParagraphFont"/>
    <w:rsid w:val="003963DF"/>
  </w:style>
  <w:style w:type="character" w:customStyle="1" w:styleId="af">
    <w:name w:val="af"/>
    <w:basedOn w:val="DefaultParagraphFont"/>
    <w:rsid w:val="003963DF"/>
  </w:style>
  <w:style w:type="character" w:customStyle="1" w:styleId="ab">
    <w:name w:val="ab"/>
    <w:basedOn w:val="DefaultParagraphFont"/>
    <w:rsid w:val="003963DF"/>
  </w:style>
  <w:style w:type="character" w:customStyle="1" w:styleId="em">
    <w:name w:val="em"/>
    <w:basedOn w:val="DefaultParagraphFont"/>
    <w:rsid w:val="003963DF"/>
  </w:style>
  <w:style w:type="character" w:customStyle="1" w:styleId="au">
    <w:name w:val="au"/>
    <w:basedOn w:val="DefaultParagraphFont"/>
    <w:rsid w:val="003963DF"/>
  </w:style>
  <w:style w:type="character" w:customStyle="1" w:styleId="ti">
    <w:name w:val="ti"/>
    <w:basedOn w:val="DefaultParagraphFont"/>
    <w:rsid w:val="003963DF"/>
  </w:style>
  <w:style w:type="character" w:customStyle="1" w:styleId="subheadblue">
    <w:name w:val="subhead_blue"/>
    <w:basedOn w:val="DefaultParagraphFont"/>
    <w:rsid w:val="003963DF"/>
  </w:style>
  <w:style w:type="character" w:customStyle="1" w:styleId="affiliation">
    <w:name w:val="affiliation"/>
    <w:basedOn w:val="DefaultParagraphFont"/>
    <w:rsid w:val="003963DF"/>
  </w:style>
  <w:style w:type="character" w:customStyle="1" w:styleId="slug-doi-wrapper">
    <w:name w:val="slug-doi-wrapper"/>
    <w:basedOn w:val="DefaultParagraphFont"/>
    <w:rsid w:val="003963DF"/>
  </w:style>
  <w:style w:type="character" w:customStyle="1" w:styleId="slug-metadata-noteahead-of-print">
    <w:name w:val="slug-metadata-note ahead-of-print"/>
    <w:basedOn w:val="DefaultParagraphFont"/>
    <w:rsid w:val="003963DF"/>
  </w:style>
  <w:style w:type="character" w:customStyle="1" w:styleId="slug-ahead-of-print-date">
    <w:name w:val="slug-ahead-of-print-date"/>
    <w:basedOn w:val="DefaultParagraphFont"/>
    <w:rsid w:val="003963DF"/>
  </w:style>
  <w:style w:type="character" w:customStyle="1" w:styleId="medium-bold">
    <w:name w:val="medium-bold"/>
    <w:basedOn w:val="DefaultParagraphFont"/>
    <w:rsid w:val="003963DF"/>
  </w:style>
  <w:style w:type="character" w:customStyle="1" w:styleId="updated-short-citation">
    <w:name w:val="updated-short-citation"/>
    <w:basedOn w:val="DefaultParagraphFont"/>
    <w:rsid w:val="003963DF"/>
  </w:style>
  <w:style w:type="character" w:customStyle="1" w:styleId="goohl0">
    <w:name w:val="goohl0"/>
    <w:basedOn w:val="DefaultParagraphFont"/>
    <w:rsid w:val="003963DF"/>
  </w:style>
  <w:style w:type="character" w:customStyle="1" w:styleId="CharChar6">
    <w:name w:val="Char Char6"/>
    <w:rsid w:val="003963DF"/>
    <w:rPr>
      <w:rFonts w:ascii="Arial" w:hAnsi="Arial" w:cs="Arial" w:hint="default"/>
      <w:bCs/>
      <w:sz w:val="16"/>
      <w:szCs w:val="26"/>
      <w:lang w:val="en-US" w:eastAsia="en-US" w:bidi="ar-SA"/>
    </w:rPr>
  </w:style>
  <w:style w:type="character" w:customStyle="1" w:styleId="TagCharChar1">
    <w:name w:val="Tag Char Char1"/>
    <w:rsid w:val="003963DF"/>
    <w:rPr>
      <w:b/>
      <w:bCs w:val="0"/>
      <w:sz w:val="24"/>
      <w:szCs w:val="24"/>
      <w:lang w:val="en-US" w:eastAsia="en-US" w:bidi="ar-SA"/>
    </w:rPr>
  </w:style>
  <w:style w:type="character" w:customStyle="1" w:styleId="12TimesNewRoman">
    <w:name w:val="12 Times New Roman"/>
    <w:rsid w:val="003963D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963D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963DF"/>
    <w:rPr>
      <w:rFonts w:ascii="Times New Roman" w:hAnsi="Times New Roman" w:cs="Times New Roman" w:hint="default"/>
      <w:strike w:val="0"/>
      <w:dstrike w:val="0"/>
      <w:sz w:val="14"/>
      <w:u w:val="none"/>
      <w:effect w:val="none"/>
    </w:rPr>
  </w:style>
  <w:style w:type="character" w:customStyle="1" w:styleId="F8-UnderlineBold">
    <w:name w:val="F8 - Underline/Bold"/>
    <w:rsid w:val="003963DF"/>
    <w:rPr>
      <w:rFonts w:ascii="Times New Roman" w:hAnsi="Times New Roman" w:cs="Times New Roman" w:hint="default"/>
      <w:b/>
      <w:bCs w:val="0"/>
      <w:sz w:val="20"/>
      <w:u w:val="single"/>
    </w:rPr>
  </w:style>
  <w:style w:type="character" w:customStyle="1" w:styleId="F7-SmallFont">
    <w:name w:val="F7 - Small Font"/>
    <w:rsid w:val="003963DF"/>
    <w:rPr>
      <w:rFonts w:ascii="Times New Roman" w:hAnsi="Times New Roman" w:cs="Times New Roman" w:hint="default"/>
      <w:sz w:val="14"/>
    </w:rPr>
  </w:style>
  <w:style w:type="character" w:customStyle="1" w:styleId="Brief-Bold">
    <w:name w:val="Brief - Bold"/>
    <w:rsid w:val="003963DF"/>
    <w:rPr>
      <w:rFonts w:ascii="Times New Roman" w:hAnsi="Times New Roman" w:cs="Times New Roman" w:hint="default"/>
      <w:b/>
      <w:bCs w:val="0"/>
    </w:rPr>
  </w:style>
  <w:style w:type="character" w:customStyle="1" w:styleId="Card-Underline">
    <w:name w:val="Card - Underline"/>
    <w:rsid w:val="003963DF"/>
    <w:rPr>
      <w:rFonts w:ascii="Times New Roman" w:hAnsi="Times New Roman" w:cs="Times New Roman" w:hint="default"/>
      <w:u w:val="single"/>
    </w:rPr>
  </w:style>
  <w:style w:type="character" w:customStyle="1" w:styleId="beriefunderline">
    <w:name w:val="berief = underline"/>
    <w:rsid w:val="003963DF"/>
    <w:rPr>
      <w:rFonts w:ascii="Times New Roman" w:eastAsia="Times New Roman" w:hAnsi="Times New Roman" w:cs="Times New Roman" w:hint="default"/>
      <w:sz w:val="20"/>
      <w:u w:val="single"/>
    </w:rPr>
  </w:style>
  <w:style w:type="character" w:customStyle="1" w:styleId="BoldText10pt">
    <w:name w:val="Bold Text 10 pt"/>
    <w:rsid w:val="003963D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963DF"/>
  </w:style>
  <w:style w:type="character" w:customStyle="1" w:styleId="SC4208902">
    <w:name w:val="SC.4.208902"/>
    <w:rsid w:val="003963DF"/>
    <w:rPr>
      <w:rFonts w:ascii="Century" w:hAnsi="Century" w:cs="Century" w:hint="default"/>
      <w:color w:val="000000"/>
      <w:sz w:val="22"/>
      <w:szCs w:val="22"/>
    </w:rPr>
  </w:style>
  <w:style w:type="character" w:customStyle="1" w:styleId="SC4208915">
    <w:name w:val="SC.4.208915"/>
    <w:rsid w:val="003963DF"/>
    <w:rPr>
      <w:rFonts w:ascii="Century" w:hAnsi="Century" w:cs="Century" w:hint="default"/>
      <w:color w:val="000000"/>
      <w:sz w:val="13"/>
      <w:szCs w:val="13"/>
    </w:rPr>
  </w:style>
  <w:style w:type="character" w:customStyle="1" w:styleId="SC273764">
    <w:name w:val="SC.2.73764"/>
    <w:rsid w:val="003963DF"/>
    <w:rPr>
      <w:rFonts w:ascii="Century" w:hAnsi="Century" w:cs="Century" w:hint="default"/>
      <w:color w:val="000000"/>
      <w:sz w:val="72"/>
      <w:szCs w:val="72"/>
    </w:rPr>
  </w:style>
  <w:style w:type="character" w:customStyle="1" w:styleId="SC273779">
    <w:name w:val="SC.2.73779"/>
    <w:rsid w:val="003963DF"/>
    <w:rPr>
      <w:rFonts w:ascii="Century" w:hAnsi="Century" w:cs="Century" w:hint="default"/>
      <w:color w:val="000000"/>
      <w:sz w:val="40"/>
      <w:szCs w:val="40"/>
    </w:rPr>
  </w:style>
  <w:style w:type="character" w:customStyle="1" w:styleId="SC273763">
    <w:name w:val="SC.2.73763"/>
    <w:rsid w:val="003963DF"/>
    <w:rPr>
      <w:rFonts w:ascii="Century" w:hAnsi="Century" w:cs="Century" w:hint="default"/>
      <w:b/>
      <w:bCs/>
      <w:color w:val="000000"/>
    </w:rPr>
  </w:style>
  <w:style w:type="character" w:customStyle="1" w:styleId="SC4208910">
    <w:name w:val="SC.4.208910"/>
    <w:rsid w:val="003963DF"/>
    <w:rPr>
      <w:rFonts w:ascii="Century" w:hAnsi="Century" w:cs="Century" w:hint="default"/>
      <w:color w:val="000000"/>
      <w:sz w:val="28"/>
      <w:szCs w:val="28"/>
    </w:rPr>
  </w:style>
  <w:style w:type="character" w:customStyle="1" w:styleId="SC4208911">
    <w:name w:val="SC.4.208911"/>
    <w:rsid w:val="003963DF"/>
    <w:rPr>
      <w:rFonts w:ascii="Century" w:hAnsi="Century" w:cs="Century" w:hint="default"/>
      <w:color w:val="000000"/>
    </w:rPr>
  </w:style>
  <w:style w:type="character" w:customStyle="1" w:styleId="articlesubtitle">
    <w:name w:val="article_sub_title"/>
    <w:basedOn w:val="DefaultParagraphFont"/>
    <w:rsid w:val="003963DF"/>
  </w:style>
  <w:style w:type="character" w:customStyle="1" w:styleId="newsdate2">
    <w:name w:val="news_date2"/>
    <w:basedOn w:val="DefaultParagraphFont"/>
    <w:rsid w:val="003963DF"/>
  </w:style>
  <w:style w:type="character" w:customStyle="1" w:styleId="readarticleheader">
    <w:name w:val="readarticleheader"/>
    <w:basedOn w:val="DefaultParagraphFont"/>
    <w:rsid w:val="003963DF"/>
  </w:style>
  <w:style w:type="character" w:customStyle="1" w:styleId="UnderlineChar20">
    <w:name w:val="Underline Char2"/>
    <w:rsid w:val="003963DF"/>
    <w:rPr>
      <w:rFonts w:ascii="Trebuchet MS" w:hAnsi="Trebuchet MS" w:hint="default"/>
      <w:u w:val="thick"/>
      <w:lang w:val="en-US" w:eastAsia="zh-CN" w:bidi="ar-SA"/>
    </w:rPr>
  </w:style>
  <w:style w:type="character" w:customStyle="1" w:styleId="BoldUnderliningChar">
    <w:name w:val="Bold Underlining Char"/>
    <w:rsid w:val="003963DF"/>
    <w:rPr>
      <w:rFonts w:ascii="Arial Narrow" w:eastAsia="Times New Roman" w:hAnsi="Arial Narrow" w:hint="default"/>
      <w:b/>
      <w:bCs w:val="0"/>
      <w:szCs w:val="24"/>
      <w:u w:val="single"/>
      <w:lang w:val="en-GB" w:eastAsia="en-US" w:bidi="ar-SA"/>
    </w:rPr>
  </w:style>
  <w:style w:type="character" w:customStyle="1" w:styleId="medium-normal1">
    <w:name w:val="medium-normal1"/>
    <w:rsid w:val="003963DF"/>
    <w:rPr>
      <w:rFonts w:ascii="Arial" w:hAnsi="Arial" w:cs="Arial" w:hint="default"/>
      <w:b w:val="0"/>
      <w:bCs w:val="0"/>
      <w:i w:val="0"/>
      <w:iCs w:val="0"/>
      <w:sz w:val="20"/>
      <w:szCs w:val="20"/>
    </w:rPr>
  </w:style>
  <w:style w:type="character" w:customStyle="1" w:styleId="UnderlinedCardChar0">
    <w:name w:val="Underlined Card Char"/>
    <w:rsid w:val="003963DF"/>
    <w:rPr>
      <w:rFonts w:ascii="Palatino Linotype" w:hAnsi="Palatino Linotype" w:hint="default"/>
      <w:u w:val="single"/>
      <w:lang w:val="en-US" w:eastAsia="en-US" w:bidi="ar-SA"/>
    </w:rPr>
  </w:style>
  <w:style w:type="character" w:customStyle="1" w:styleId="char">
    <w:name w:val="char"/>
    <w:basedOn w:val="DefaultParagraphFont"/>
    <w:rsid w:val="003963DF"/>
  </w:style>
  <w:style w:type="character" w:customStyle="1" w:styleId="UnderlineCharCharCharCharCharChar">
    <w:name w:val="Underline Char Char Char Char Char Char"/>
    <w:rsid w:val="003963DF"/>
    <w:rPr>
      <w:rFonts w:ascii="Arial Narrow" w:hAnsi="Arial Narrow" w:hint="default"/>
      <w:szCs w:val="24"/>
      <w:u w:val="single"/>
      <w:lang w:val="en-US" w:eastAsia="en-US" w:bidi="ar-SA"/>
    </w:rPr>
  </w:style>
  <w:style w:type="character" w:customStyle="1" w:styleId="klink">
    <w:name w:val="klink"/>
    <w:basedOn w:val="DefaultParagraphFont"/>
    <w:rsid w:val="003963DF"/>
  </w:style>
  <w:style w:type="character" w:customStyle="1" w:styleId="date10">
    <w:name w:val="date1"/>
    <w:basedOn w:val="DefaultParagraphFont"/>
    <w:rsid w:val="003963DF"/>
  </w:style>
  <w:style w:type="character" w:customStyle="1" w:styleId="bolding1">
    <w:name w:val="bolding1"/>
    <w:rsid w:val="003963DF"/>
    <w:rPr>
      <w:b/>
      <w:bCs/>
    </w:rPr>
  </w:style>
  <w:style w:type="character" w:customStyle="1" w:styleId="bookoptions1">
    <w:name w:val="book_options1"/>
    <w:rsid w:val="003963DF"/>
    <w:rPr>
      <w:b/>
      <w:bCs/>
      <w:color w:val="333366"/>
    </w:rPr>
  </w:style>
  <w:style w:type="character" w:customStyle="1" w:styleId="descriptionblock">
    <w:name w:val="description block"/>
    <w:basedOn w:val="DefaultParagraphFont"/>
    <w:rsid w:val="003963DF"/>
  </w:style>
  <w:style w:type="character" w:customStyle="1" w:styleId="detailsboxblock">
    <w:name w:val="detailsbox block"/>
    <w:basedOn w:val="DefaultParagraphFont"/>
    <w:rsid w:val="003963DF"/>
  </w:style>
  <w:style w:type="character" w:customStyle="1" w:styleId="Char3">
    <w:name w:val="Char3"/>
    <w:rsid w:val="003963DF"/>
    <w:rPr>
      <w:rFonts w:ascii="Arial" w:hAnsi="Arial" w:cs="Arial" w:hint="default"/>
      <w:bCs/>
      <w:u w:val="thick"/>
      <w:lang w:val="en-US" w:eastAsia="en-US" w:bidi="ar-SA"/>
    </w:rPr>
  </w:style>
  <w:style w:type="character" w:customStyle="1" w:styleId="texto11">
    <w:name w:val="texto11"/>
    <w:rsid w:val="003963DF"/>
    <w:rPr>
      <w:rFonts w:ascii="Arial" w:hAnsi="Arial" w:cs="Arial" w:hint="default"/>
      <w:b w:val="0"/>
      <w:bCs w:val="0"/>
      <w:i w:val="0"/>
      <w:iCs w:val="0"/>
      <w:caps w:val="0"/>
      <w:color w:val="000000"/>
      <w:sz w:val="26"/>
      <w:szCs w:val="26"/>
    </w:rPr>
  </w:style>
  <w:style w:type="character" w:customStyle="1" w:styleId="CardTagChar">
    <w:name w:val="Card Tag Char"/>
    <w:rsid w:val="003963DF"/>
    <w:rPr>
      <w:rFonts w:ascii="Arial Narrow" w:hAnsi="Arial Narrow" w:hint="default"/>
      <w:b/>
      <w:bCs w:val="0"/>
      <w:sz w:val="24"/>
      <w:szCs w:val="24"/>
      <w:lang w:val="en-US" w:eastAsia="en-US" w:bidi="ar-SA"/>
    </w:rPr>
  </w:style>
  <w:style w:type="character" w:customStyle="1" w:styleId="DebateCiteCharCharChar">
    <w:name w:val="Debate Cite Char Char Char"/>
    <w:rsid w:val="003963DF"/>
    <w:rPr>
      <w:b/>
      <w:bCs w:val="0"/>
      <w:sz w:val="32"/>
      <w:szCs w:val="32"/>
      <w:lang w:val="en-US" w:eastAsia="en-US" w:bidi="ar-SA"/>
    </w:rPr>
  </w:style>
  <w:style w:type="character" w:customStyle="1" w:styleId="TagandCiteChar">
    <w:name w:val="Tag and Cite Char"/>
    <w:rsid w:val="003963DF"/>
    <w:rPr>
      <w:color w:val="333333"/>
      <w:sz w:val="22"/>
      <w:szCs w:val="22"/>
      <w:lang w:val="en-US" w:eastAsia="en-US" w:bidi="ar-SA"/>
    </w:rPr>
  </w:style>
  <w:style w:type="character" w:customStyle="1" w:styleId="Style10ptBold">
    <w:name w:val="Style 10 pt Bold"/>
    <w:rsid w:val="003963DF"/>
    <w:rPr>
      <w:b/>
      <w:bCs/>
      <w:sz w:val="20"/>
    </w:rPr>
  </w:style>
  <w:style w:type="character" w:customStyle="1" w:styleId="text9">
    <w:name w:val="text9"/>
    <w:basedOn w:val="DefaultParagraphFont"/>
    <w:rsid w:val="003963DF"/>
  </w:style>
  <w:style w:type="character" w:customStyle="1" w:styleId="text21">
    <w:name w:val="text21"/>
    <w:basedOn w:val="DefaultParagraphFont"/>
    <w:rsid w:val="003963DF"/>
  </w:style>
  <w:style w:type="character" w:customStyle="1" w:styleId="text19">
    <w:name w:val="text19"/>
    <w:basedOn w:val="DefaultParagraphFont"/>
    <w:rsid w:val="003963DF"/>
  </w:style>
  <w:style w:type="character" w:customStyle="1" w:styleId="term2">
    <w:name w:val="term2"/>
    <w:rsid w:val="003963DF"/>
    <w:rPr>
      <w:b/>
      <w:bCs/>
    </w:rPr>
  </w:style>
  <w:style w:type="character" w:customStyle="1" w:styleId="pmterms12">
    <w:name w:val="pmterms12"/>
    <w:rsid w:val="003963DF"/>
    <w:rPr>
      <w:b/>
      <w:bCs/>
      <w:i w:val="0"/>
      <w:iCs w:val="0"/>
      <w:color w:val="000000"/>
    </w:rPr>
  </w:style>
  <w:style w:type="character" w:customStyle="1" w:styleId="ToReadChar">
    <w:name w:val="To Read Char"/>
    <w:rsid w:val="003963DF"/>
    <w:rPr>
      <w:rFonts w:ascii="Verdana" w:hAnsi="Verdana" w:hint="default"/>
      <w:b/>
      <w:bCs w:val="0"/>
      <w:szCs w:val="24"/>
      <w:u w:val="single"/>
      <w:lang w:val="en-US" w:eastAsia="en-US" w:bidi="ar-SA"/>
    </w:rPr>
  </w:style>
  <w:style w:type="character" w:customStyle="1" w:styleId="ToReadCharChar">
    <w:name w:val="To Read Char Char"/>
    <w:rsid w:val="003963DF"/>
    <w:rPr>
      <w:rFonts w:ascii="Verdana" w:hAnsi="Verdana" w:hint="default"/>
      <w:b/>
      <w:bCs w:val="0"/>
      <w:szCs w:val="24"/>
      <w:u w:val="single"/>
      <w:lang w:val="en-US" w:eastAsia="en-US" w:bidi="ar-SA"/>
    </w:rPr>
  </w:style>
  <w:style w:type="character" w:customStyle="1" w:styleId="bio">
    <w:name w:val="bio"/>
    <w:basedOn w:val="DefaultParagraphFont"/>
    <w:rsid w:val="003963DF"/>
  </w:style>
  <w:style w:type="character" w:customStyle="1" w:styleId="storytextstyle">
    <w:name w:val="storytextstyle"/>
    <w:basedOn w:val="DefaultParagraphFont"/>
    <w:rsid w:val="003963DF"/>
  </w:style>
  <w:style w:type="character" w:customStyle="1" w:styleId="cardunderlinedCharChar">
    <w:name w:val="card underlined Char Char"/>
    <w:rsid w:val="003963DF"/>
    <w:rPr>
      <w:rFonts w:ascii="Arial" w:hAnsi="Arial" w:cs="Arial" w:hint="default"/>
      <w:sz w:val="22"/>
      <w:szCs w:val="24"/>
      <w:u w:val="single"/>
      <w:lang w:val="en-US" w:eastAsia="en-US" w:bidi="ar-SA"/>
    </w:rPr>
  </w:style>
  <w:style w:type="character" w:customStyle="1" w:styleId="Style2Char0">
    <w:name w:val="Style2 Char"/>
    <w:rsid w:val="003963DF"/>
    <w:rPr>
      <w:rFonts w:ascii="Book Antiqua" w:hAnsi="Book Antiqua" w:hint="default"/>
      <w:u w:val="thick"/>
      <w:lang w:val="en-US" w:eastAsia="en-US" w:bidi="ar-SA"/>
    </w:rPr>
  </w:style>
  <w:style w:type="character" w:customStyle="1" w:styleId="Style2Char1">
    <w:name w:val="Style2 Char1"/>
    <w:rsid w:val="003963DF"/>
    <w:rPr>
      <w:rFonts w:ascii="Book Antiqua" w:hAnsi="Book Antiqua" w:hint="default"/>
      <w:szCs w:val="24"/>
      <w:u w:val="thick"/>
      <w:lang w:val="en-US" w:eastAsia="en-US" w:bidi="ar-SA"/>
    </w:rPr>
  </w:style>
  <w:style w:type="character" w:customStyle="1" w:styleId="articlehead21">
    <w:name w:val="articlehead21"/>
    <w:rsid w:val="003963DF"/>
    <w:rPr>
      <w:rFonts w:ascii="Arial" w:hAnsi="Arial" w:cs="Arial" w:hint="default"/>
      <w:b/>
      <w:bCs/>
      <w:color w:val="660000"/>
      <w:sz w:val="20"/>
      <w:szCs w:val="20"/>
    </w:rPr>
  </w:style>
  <w:style w:type="character" w:customStyle="1" w:styleId="TagCiteChar1">
    <w:name w:val="Tag/Cite Char1"/>
    <w:rsid w:val="003963DF"/>
    <w:rPr>
      <w:b/>
      <w:bCs w:val="0"/>
      <w:lang w:val="en-US" w:eastAsia="en-US" w:bidi="ar-SA"/>
    </w:rPr>
  </w:style>
  <w:style w:type="character" w:customStyle="1" w:styleId="goohl2">
    <w:name w:val="goohl2"/>
    <w:basedOn w:val="DefaultParagraphFont"/>
    <w:rsid w:val="003963DF"/>
  </w:style>
  <w:style w:type="character" w:customStyle="1" w:styleId="CardCharChar0">
    <w:name w:val="Card Char Char"/>
    <w:rsid w:val="003963DF"/>
    <w:rPr>
      <w:lang w:val="en-US" w:eastAsia="en-US" w:bidi="ar-SA"/>
    </w:rPr>
  </w:style>
  <w:style w:type="character" w:customStyle="1" w:styleId="BriefTitle1Char">
    <w:name w:val="Brief Title 1 Char"/>
    <w:rsid w:val="003963DF"/>
    <w:rPr>
      <w:b/>
      <w:bCs w:val="0"/>
      <w:u w:val="single"/>
      <w:lang w:val="en-US" w:eastAsia="en-US" w:bidi="ar-SA"/>
    </w:rPr>
  </w:style>
  <w:style w:type="character" w:customStyle="1" w:styleId="TagCiteCharChar">
    <w:name w:val="Tag/Cite Char Char"/>
    <w:rsid w:val="003963DF"/>
    <w:rPr>
      <w:b/>
      <w:bCs w:val="0"/>
      <w:lang w:val="en-US" w:eastAsia="en-US" w:bidi="ar-SA"/>
    </w:rPr>
  </w:style>
  <w:style w:type="character" w:customStyle="1" w:styleId="btx">
    <w:name w:val="btx"/>
    <w:basedOn w:val="DefaultParagraphFont"/>
    <w:rsid w:val="003963DF"/>
  </w:style>
  <w:style w:type="character" w:customStyle="1" w:styleId="CardChar1">
    <w:name w:val="Card Char1"/>
    <w:rsid w:val="003963DF"/>
    <w:rPr>
      <w:lang w:val="en-US" w:eastAsia="en-US" w:bidi="ar-SA"/>
    </w:rPr>
  </w:style>
  <w:style w:type="character" w:customStyle="1" w:styleId="prodgeneral1">
    <w:name w:val="prodgeneral1"/>
    <w:rsid w:val="003963DF"/>
    <w:rPr>
      <w:rFonts w:ascii="Verdana" w:hAnsi="Verdana" w:hint="default"/>
      <w:b w:val="0"/>
      <w:bCs w:val="0"/>
      <w:caps w:val="0"/>
      <w:color w:val="000000"/>
      <w:spacing w:val="0"/>
      <w:sz w:val="16"/>
      <w:szCs w:val="16"/>
    </w:rPr>
  </w:style>
  <w:style w:type="character" w:customStyle="1" w:styleId="summary1">
    <w:name w:val="summary1"/>
    <w:rsid w:val="003963DF"/>
    <w:rPr>
      <w:rFonts w:ascii="Arial" w:hAnsi="Arial" w:cs="Arial" w:hint="default"/>
      <w:sz w:val="18"/>
      <w:szCs w:val="18"/>
    </w:rPr>
  </w:style>
  <w:style w:type="character" w:customStyle="1" w:styleId="text3">
    <w:name w:val="text3"/>
    <w:basedOn w:val="DefaultParagraphFont"/>
    <w:rsid w:val="003963DF"/>
  </w:style>
  <w:style w:type="character" w:customStyle="1" w:styleId="cardtextsmallChar">
    <w:name w:val="card text small Char"/>
    <w:rsid w:val="003963DF"/>
    <w:rPr>
      <w:rFonts w:ascii="Arial Narrow" w:hAnsi="Arial Narrow" w:hint="default"/>
      <w:sz w:val="16"/>
      <w:szCs w:val="24"/>
      <w:lang w:val="en-US" w:eastAsia="en-US" w:bidi="ar-SA"/>
    </w:rPr>
  </w:style>
  <w:style w:type="character" w:customStyle="1" w:styleId="countrytitle1">
    <w:name w:val="countrytitle1"/>
    <w:rsid w:val="003963DF"/>
    <w:rPr>
      <w:rFonts w:ascii="Verdana" w:hAnsi="Verdana" w:hint="default"/>
      <w:b/>
      <w:bCs/>
      <w:color w:val="293643"/>
      <w:sz w:val="24"/>
      <w:szCs w:val="24"/>
    </w:rPr>
  </w:style>
  <w:style w:type="character" w:customStyle="1" w:styleId="storyheader1">
    <w:name w:val="storyheader1"/>
    <w:rsid w:val="003963DF"/>
    <w:rPr>
      <w:rFonts w:ascii="Verdana" w:hAnsi="Verdana" w:hint="default"/>
      <w:b/>
      <w:bCs/>
      <w:color w:val="000000"/>
      <w:sz w:val="21"/>
      <w:szCs w:val="21"/>
    </w:rPr>
  </w:style>
  <w:style w:type="character" w:customStyle="1" w:styleId="cardunderlinedChar0">
    <w:name w:val="card underlined Char"/>
    <w:rsid w:val="003963DF"/>
    <w:rPr>
      <w:rFonts w:ascii="Arial" w:hAnsi="Arial" w:cs="Arial" w:hint="default"/>
      <w:sz w:val="22"/>
      <w:szCs w:val="24"/>
      <w:u w:val="single"/>
      <w:lang w:val="en-US" w:eastAsia="en-US" w:bidi="ar-SA"/>
    </w:rPr>
  </w:style>
  <w:style w:type="character" w:customStyle="1" w:styleId="article1">
    <w:name w:val="article1"/>
    <w:rsid w:val="003963DF"/>
    <w:rPr>
      <w:rFonts w:ascii="Verdana" w:hAnsi="Verdana" w:hint="default"/>
      <w:color w:val="333333"/>
      <w:sz w:val="16"/>
      <w:szCs w:val="16"/>
    </w:rPr>
  </w:style>
  <w:style w:type="character" w:customStyle="1" w:styleId="story-posted-date1">
    <w:name w:val="story-posted-date1"/>
    <w:rsid w:val="003963D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963D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963DF"/>
  </w:style>
  <w:style w:type="character" w:customStyle="1" w:styleId="textmedium">
    <w:name w:val="textmedium"/>
    <w:basedOn w:val="DefaultParagraphFont"/>
    <w:rsid w:val="003963DF"/>
  </w:style>
  <w:style w:type="character" w:customStyle="1" w:styleId="citation1">
    <w:name w:val="citation1"/>
    <w:rsid w:val="003963DF"/>
    <w:rPr>
      <w:rFonts w:ascii="Verdana" w:hAnsi="Verdana" w:hint="default"/>
      <w:sz w:val="17"/>
      <w:szCs w:val="17"/>
    </w:rPr>
  </w:style>
  <w:style w:type="character" w:customStyle="1" w:styleId="hithighlite">
    <w:name w:val="hithighlite"/>
    <w:basedOn w:val="DefaultParagraphFont"/>
    <w:rsid w:val="003963DF"/>
  </w:style>
  <w:style w:type="character" w:customStyle="1" w:styleId="articlecontent">
    <w:name w:val="articlecontent"/>
    <w:basedOn w:val="DefaultParagraphFont"/>
    <w:rsid w:val="003963DF"/>
  </w:style>
  <w:style w:type="character" w:customStyle="1" w:styleId="fource1">
    <w:name w:val="fource1"/>
    <w:rsid w:val="003963DF"/>
    <w:rPr>
      <w:sz w:val="34"/>
      <w:szCs w:val="34"/>
    </w:rPr>
  </w:style>
  <w:style w:type="character" w:customStyle="1" w:styleId="LanguageStrikeChar">
    <w:name w:val="Language Strike Char"/>
    <w:rsid w:val="003963DF"/>
    <w:rPr>
      <w:rFonts w:ascii="Arial Narrow" w:hAnsi="Arial Narrow" w:hint="default"/>
      <w:strike/>
      <w:szCs w:val="24"/>
      <w:lang w:val="en-US" w:eastAsia="en-US" w:bidi="ar-SA"/>
    </w:rPr>
  </w:style>
  <w:style w:type="character" w:customStyle="1" w:styleId="normal11">
    <w:name w:val="normal1"/>
    <w:basedOn w:val="DefaultParagraphFont"/>
    <w:rsid w:val="003963DF"/>
  </w:style>
  <w:style w:type="character" w:customStyle="1" w:styleId="ds">
    <w:name w:val="ds"/>
    <w:basedOn w:val="DefaultParagraphFont"/>
    <w:rsid w:val="003963DF"/>
  </w:style>
  <w:style w:type="character" w:customStyle="1" w:styleId="UnderliningChar1">
    <w:name w:val="Underlining Char1"/>
    <w:rsid w:val="003963DF"/>
    <w:rPr>
      <w:rFonts w:ascii="Arial Narrow" w:hAnsi="Arial Narrow" w:hint="default"/>
      <w:szCs w:val="24"/>
      <w:u w:val="single"/>
      <w:lang w:val="en-US" w:eastAsia="en-US" w:bidi="ar-SA"/>
    </w:rPr>
  </w:style>
  <w:style w:type="character" w:customStyle="1" w:styleId="UnderliningChar2">
    <w:name w:val="Underlining Char2"/>
    <w:rsid w:val="003963DF"/>
    <w:rPr>
      <w:rFonts w:ascii="Arial Narrow" w:hAnsi="Arial Narrow" w:hint="default"/>
      <w:szCs w:val="24"/>
      <w:u w:val="single"/>
      <w:lang w:val="en-US" w:eastAsia="en-US" w:bidi="ar-SA"/>
    </w:rPr>
  </w:style>
  <w:style w:type="character" w:customStyle="1" w:styleId="MicroTextChar1">
    <w:name w:val="MicroText Char1"/>
    <w:rsid w:val="003963DF"/>
    <w:rPr>
      <w:rFonts w:ascii="Arial Narrow" w:hAnsi="Arial Narrow" w:hint="default"/>
      <w:sz w:val="12"/>
      <w:szCs w:val="24"/>
      <w:lang w:val="en-US" w:eastAsia="en-US" w:bidi="ar-SA"/>
    </w:rPr>
  </w:style>
  <w:style w:type="character" w:customStyle="1" w:styleId="DefaultPara">
    <w:name w:val="Default Para"/>
    <w:rsid w:val="003963DF"/>
    <w:rPr>
      <w:sz w:val="20"/>
    </w:rPr>
  </w:style>
  <w:style w:type="character" w:customStyle="1" w:styleId="SYSHYPERTEXT">
    <w:name w:val="SYS_HYPERTEXT"/>
    <w:rsid w:val="003963DF"/>
    <w:rPr>
      <w:color w:val="0000FF"/>
      <w:u w:val="single"/>
    </w:rPr>
  </w:style>
  <w:style w:type="character" w:customStyle="1" w:styleId="Hyperlink1">
    <w:name w:val="Hyperlink1"/>
    <w:rsid w:val="003963D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963D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963DF"/>
    <w:rPr>
      <w:rFonts w:ascii="Arial Narrow" w:hAnsi="Arial Narrow" w:hint="default"/>
      <w:noProof w:val="0"/>
      <w:szCs w:val="24"/>
      <w:u w:val="single"/>
      <w:lang w:val="en-US" w:eastAsia="en-US" w:bidi="ar-SA"/>
    </w:rPr>
  </w:style>
  <w:style w:type="character" w:customStyle="1" w:styleId="BlockHeading1Char">
    <w:name w:val="Block Heading 1 Char"/>
    <w:rsid w:val="003963D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963DF"/>
    <w:rPr>
      <w:b/>
      <w:bCs w:val="0"/>
      <w:sz w:val="24"/>
      <w:szCs w:val="24"/>
      <w:u w:val="single"/>
      <w:lang w:val="en-US" w:eastAsia="en-US" w:bidi="ar-SA"/>
    </w:rPr>
  </w:style>
  <w:style w:type="character" w:customStyle="1" w:styleId="StyleTagTimesNewRomanChar">
    <w:name w:val="Style Tag + Times New Roman Char"/>
    <w:rsid w:val="003963D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963DF"/>
    <w:rPr>
      <w:rFonts w:ascii="Arial Narrow" w:hAnsi="Arial Narrow" w:cs="Arial" w:hint="default"/>
      <w:b/>
      <w:bCs/>
      <w:iCs/>
      <w:sz w:val="24"/>
      <w:szCs w:val="28"/>
      <w:lang w:val="en-US" w:eastAsia="en-US" w:bidi="ar-SA"/>
    </w:rPr>
  </w:style>
  <w:style w:type="character" w:customStyle="1" w:styleId="UnderliningCharChar">
    <w:name w:val="Underlining Char Char"/>
    <w:rsid w:val="003963DF"/>
    <w:rPr>
      <w:rFonts w:ascii="Arial Narrow" w:hAnsi="Arial Narrow" w:hint="default"/>
      <w:szCs w:val="24"/>
      <w:u w:val="single"/>
      <w:lang w:val="en-US" w:eastAsia="en-US" w:bidi="ar-SA"/>
    </w:rPr>
  </w:style>
  <w:style w:type="character" w:customStyle="1" w:styleId="StyleArialNarrow12ptBold">
    <w:name w:val="Style Arial Narrow 12 pt Bold"/>
    <w:rsid w:val="003963DF"/>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3963D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963DF"/>
    <w:rPr>
      <w:noProof w:val="0"/>
      <w:u w:val="single"/>
      <w:lang w:val="en-US" w:eastAsia="en-US" w:bidi="ar-SA"/>
    </w:rPr>
  </w:style>
  <w:style w:type="character" w:customStyle="1" w:styleId="UnderlinedCharChar1">
    <w:name w:val="Underlined Char Char1"/>
    <w:rsid w:val="003963DF"/>
    <w:rPr>
      <w:rFonts w:ascii="Bell MT" w:eastAsia="Times New Roman" w:hAnsi="Bell MT" w:hint="default"/>
      <w:bCs/>
      <w:iCs/>
      <w:sz w:val="22"/>
      <w:u w:val="single"/>
    </w:rPr>
  </w:style>
  <w:style w:type="character" w:customStyle="1" w:styleId="Heading2CharChar2">
    <w:name w:val="Heading 2 Char Char2"/>
    <w:rsid w:val="003963DF"/>
    <w:rPr>
      <w:rFonts w:ascii="Arial" w:hAnsi="Arial" w:cs="Arial" w:hint="default"/>
      <w:b/>
      <w:bCs/>
      <w:iCs/>
      <w:sz w:val="22"/>
      <w:szCs w:val="28"/>
      <w:lang w:val="en-US" w:eastAsia="en-US" w:bidi="ar-SA"/>
    </w:rPr>
  </w:style>
  <w:style w:type="character" w:customStyle="1" w:styleId="doctitle">
    <w:name w:val="doctitle"/>
    <w:rsid w:val="003963DF"/>
  </w:style>
  <w:style w:type="character" w:customStyle="1" w:styleId="cardtext-underlined0">
    <w:name w:val="card text- underlined"/>
    <w:rsid w:val="003963DF"/>
    <w:rPr>
      <w:rFonts w:ascii="Garamond" w:hAnsi="Garamond" w:hint="default"/>
      <w:u w:val="single"/>
    </w:rPr>
  </w:style>
  <w:style w:type="character" w:customStyle="1" w:styleId="BodyText1">
    <w:name w:val="Body Text1"/>
    <w:basedOn w:val="DefaultParagraphFont"/>
    <w:rsid w:val="003963D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963DF"/>
  </w:style>
  <w:style w:type="character" w:customStyle="1" w:styleId="BriefTitleChar">
    <w:name w:val="Brief Title Char"/>
    <w:basedOn w:val="DefaultParagraphFont"/>
    <w:rsid w:val="003963DF"/>
    <w:rPr>
      <w:b/>
      <w:bCs w:val="0"/>
      <w:sz w:val="24"/>
      <w:szCs w:val="24"/>
      <w:u w:val="single"/>
      <w:lang w:val="en-US" w:eastAsia="en-US" w:bidi="ar-SA"/>
    </w:rPr>
  </w:style>
  <w:style w:type="character" w:customStyle="1" w:styleId="BriefTitle2Char">
    <w:name w:val="Brief Title 2 Char"/>
    <w:basedOn w:val="BriefTitleChar"/>
    <w:rsid w:val="003963D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963DF"/>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963D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963DF"/>
    <w:rPr>
      <w:rFonts w:ascii="AGaramond" w:hAnsi="AGaramond" w:cs="AGaramond" w:hint="default"/>
      <w:color w:val="211D1E"/>
      <w:sz w:val="14"/>
      <w:szCs w:val="14"/>
    </w:rPr>
  </w:style>
  <w:style w:type="character" w:customStyle="1" w:styleId="CharacterStyle2">
    <w:name w:val="Character Style 2"/>
    <w:uiPriority w:val="99"/>
    <w:rsid w:val="003963DF"/>
    <w:rPr>
      <w:sz w:val="20"/>
      <w:szCs w:val="20"/>
    </w:rPr>
  </w:style>
  <w:style w:type="character" w:customStyle="1" w:styleId="cross-head">
    <w:name w:val="cross-head"/>
    <w:rsid w:val="003963DF"/>
  </w:style>
  <w:style w:type="character" w:customStyle="1" w:styleId="Subtitle1">
    <w:name w:val="Subtitle1"/>
    <w:rsid w:val="003963DF"/>
  </w:style>
  <w:style w:type="character" w:customStyle="1" w:styleId="metaorigin">
    <w:name w:val="meta_origin"/>
    <w:rsid w:val="003963DF"/>
  </w:style>
  <w:style w:type="character" w:customStyle="1" w:styleId="mandelbrotrefrag">
    <w:name w:val="mandelbrot_refrag"/>
    <w:rsid w:val="003963DF"/>
  </w:style>
  <w:style w:type="character" w:customStyle="1" w:styleId="eminfo">
    <w:name w:val="eminfo"/>
    <w:rsid w:val="003963DF"/>
  </w:style>
  <w:style w:type="character" w:customStyle="1" w:styleId="emhighlight">
    <w:name w:val="emhighlight"/>
    <w:rsid w:val="003963DF"/>
  </w:style>
  <w:style w:type="character" w:customStyle="1" w:styleId="name">
    <w:name w:val="name"/>
    <w:rsid w:val="003963DF"/>
  </w:style>
  <w:style w:type="character" w:customStyle="1" w:styleId="tkrname">
    <w:name w:val="tkrname"/>
    <w:rsid w:val="003963DF"/>
  </w:style>
  <w:style w:type="character" w:customStyle="1" w:styleId="tkrchange">
    <w:name w:val="tkrchange"/>
    <w:rsid w:val="003963DF"/>
  </w:style>
  <w:style w:type="character" w:customStyle="1" w:styleId="source-org">
    <w:name w:val="source-org"/>
    <w:rsid w:val="003963DF"/>
  </w:style>
  <w:style w:type="character" w:customStyle="1" w:styleId="updated">
    <w:name w:val="updated"/>
    <w:rsid w:val="003963DF"/>
  </w:style>
  <w:style w:type="character" w:customStyle="1" w:styleId="last">
    <w:name w:val="last"/>
    <w:rsid w:val="003963DF"/>
  </w:style>
  <w:style w:type="character" w:customStyle="1" w:styleId="Style11ptBoldUnderline1">
    <w:name w:val="Style 11 pt Bold Underline1"/>
    <w:rsid w:val="003963DF"/>
    <w:rPr>
      <w:b/>
      <w:bCs/>
      <w:sz w:val="20"/>
      <w:u w:val="single"/>
    </w:rPr>
  </w:style>
  <w:style w:type="character" w:customStyle="1" w:styleId="StyleStyleunderlineBold11pt">
    <w:name w:val="Style Style underline + Bold + 11 pt"/>
    <w:rsid w:val="003963DF"/>
    <w:rPr>
      <w:bCs/>
      <w:sz w:val="20"/>
      <w:u w:val="single"/>
    </w:rPr>
  </w:style>
  <w:style w:type="character" w:customStyle="1" w:styleId="StyleunderlineAsianTimesNewRomanBold">
    <w:name w:val="Style underline + (Asian) Times New Roman Bold"/>
    <w:rsid w:val="003963D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963DF"/>
    <w:rPr>
      <w:b/>
      <w:bCs/>
      <w:sz w:val="20"/>
      <w:u w:val="single"/>
      <w:bdr w:val="single" w:sz="4" w:space="0" w:color="auto" w:frame="1"/>
    </w:rPr>
  </w:style>
  <w:style w:type="character" w:customStyle="1" w:styleId="A5">
    <w:name w:val="A5"/>
    <w:uiPriority w:val="99"/>
    <w:rsid w:val="003963DF"/>
    <w:rPr>
      <w:rFonts w:ascii="Times New Roman" w:hAnsi="Times New Roman" w:cs="Times New Roman" w:hint="default"/>
      <w:color w:val="000000"/>
      <w:sz w:val="13"/>
      <w:szCs w:val="13"/>
    </w:rPr>
  </w:style>
  <w:style w:type="character" w:customStyle="1" w:styleId="quotepeekbase">
    <w:name w:val="quotepeekbase"/>
    <w:rsid w:val="003963DF"/>
  </w:style>
  <w:style w:type="character" w:customStyle="1" w:styleId="cardChar10">
    <w:name w:val="card Char1"/>
    <w:rsid w:val="003963DF"/>
    <w:rPr>
      <w:rFonts w:ascii="Calibri" w:eastAsia="Calibri" w:hAnsi="Calibri" w:cs="Calibri" w:hint="default"/>
      <w:sz w:val="24"/>
      <w:szCs w:val="22"/>
      <w:lang w:val="x-none" w:eastAsia="x-none"/>
    </w:rPr>
  </w:style>
  <w:style w:type="character" w:customStyle="1" w:styleId="NormalCard">
    <w:name w:val="Normal Card"/>
    <w:uiPriority w:val="1"/>
    <w:qFormat/>
    <w:rsid w:val="003963DF"/>
    <w:rPr>
      <w:rFonts w:ascii="Times New Roman" w:hAnsi="Times New Roman" w:cs="Times New Roman" w:hint="default"/>
      <w:sz w:val="24"/>
    </w:rPr>
  </w:style>
  <w:style w:type="character" w:customStyle="1" w:styleId="HighlightedUnderline0">
    <w:name w:val="Highlighted Underline"/>
    <w:uiPriority w:val="1"/>
    <w:qFormat/>
    <w:rsid w:val="003963D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963DF"/>
    <w:rPr>
      <w:rFonts w:ascii="Times New Roman" w:hAnsi="Times New Roman" w:cs="Times New Roman" w:hint="default"/>
      <w:sz w:val="16"/>
      <w:szCs w:val="16"/>
    </w:rPr>
  </w:style>
  <w:style w:type="character" w:customStyle="1" w:styleId="timebox">
    <w:name w:val="timebox"/>
    <w:rsid w:val="003963DF"/>
  </w:style>
  <w:style w:type="character" w:customStyle="1" w:styleId="Heading2Subtext">
    <w:name w:val="Heading 2 Subtext"/>
    <w:rsid w:val="003963DF"/>
    <w:rPr>
      <w:rFonts w:ascii="Times New Roman" w:hAnsi="Times New Roman" w:cs="Times New Roman" w:hint="default"/>
      <w:sz w:val="16"/>
    </w:rPr>
  </w:style>
  <w:style w:type="character" w:customStyle="1" w:styleId="-SmallText-">
    <w:name w:val="-Small Text-"/>
    <w:rsid w:val="003963DF"/>
    <w:rPr>
      <w:rFonts w:ascii="Garamond" w:hAnsi="Garamond" w:hint="default"/>
      <w:sz w:val="16"/>
    </w:rPr>
  </w:style>
  <w:style w:type="character" w:customStyle="1" w:styleId="label">
    <w:name w:val="label"/>
    <w:rsid w:val="003963DF"/>
  </w:style>
  <w:style w:type="character" w:customStyle="1" w:styleId="BoldUnderlineCharChar">
    <w:name w:val="BoldUnderline Char Char"/>
    <w:rsid w:val="003963D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963DF"/>
  </w:style>
  <w:style w:type="character" w:customStyle="1" w:styleId="FontStyle477">
    <w:name w:val="Font Style477"/>
    <w:basedOn w:val="DefaultParagraphFont"/>
    <w:uiPriority w:val="99"/>
    <w:rsid w:val="003963DF"/>
    <w:rPr>
      <w:rFonts w:ascii="Times New Roman" w:hAnsi="Times New Roman" w:cs="Times New Roman" w:hint="default"/>
      <w:sz w:val="18"/>
      <w:szCs w:val="18"/>
    </w:rPr>
  </w:style>
  <w:style w:type="character" w:customStyle="1" w:styleId="FontStyle505">
    <w:name w:val="Font Style505"/>
    <w:basedOn w:val="DefaultParagraphFont"/>
    <w:uiPriority w:val="99"/>
    <w:rsid w:val="003963DF"/>
    <w:rPr>
      <w:rFonts w:ascii="Times New Roman" w:hAnsi="Times New Roman" w:cs="Times New Roman" w:hint="default"/>
      <w:sz w:val="18"/>
      <w:szCs w:val="18"/>
    </w:rPr>
  </w:style>
  <w:style w:type="character" w:customStyle="1" w:styleId="FontStyle514">
    <w:name w:val="Font Style514"/>
    <w:basedOn w:val="DefaultParagraphFont"/>
    <w:uiPriority w:val="99"/>
    <w:rsid w:val="003963DF"/>
    <w:rPr>
      <w:rFonts w:ascii="Times New Roman" w:hAnsi="Times New Roman" w:cs="Times New Roman" w:hint="default"/>
      <w:sz w:val="14"/>
      <w:szCs w:val="14"/>
    </w:rPr>
  </w:style>
  <w:style w:type="character" w:customStyle="1" w:styleId="FontStyle500">
    <w:name w:val="Font Style500"/>
    <w:basedOn w:val="DefaultParagraphFont"/>
    <w:uiPriority w:val="99"/>
    <w:rsid w:val="003963DF"/>
    <w:rPr>
      <w:rFonts w:ascii="Times New Roman" w:hAnsi="Times New Roman" w:cs="Times New Roman" w:hint="default"/>
      <w:b/>
      <w:bCs/>
      <w:sz w:val="16"/>
      <w:szCs w:val="16"/>
    </w:rPr>
  </w:style>
  <w:style w:type="character" w:customStyle="1" w:styleId="CardCite1">
    <w:name w:val="CardCite1"/>
    <w:qFormat/>
    <w:rsid w:val="003963D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963D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963DF"/>
    <w:rPr>
      <w:rFonts w:ascii="Times New Roman" w:hAnsi="Times New Roman" w:cs="Times New Roman" w:hint="default"/>
      <w:b/>
      <w:bCs/>
      <w:sz w:val="22"/>
      <w:szCs w:val="22"/>
    </w:rPr>
  </w:style>
  <w:style w:type="character" w:customStyle="1" w:styleId="CharacterStyle3">
    <w:name w:val="Character Style 3"/>
    <w:uiPriority w:val="99"/>
    <w:rsid w:val="003963DF"/>
    <w:rPr>
      <w:rFonts w:ascii="Bookman Old Style" w:hAnsi="Bookman Old Style" w:cs="Bookman Old Style" w:hint="default"/>
      <w:spacing w:val="-5"/>
      <w:sz w:val="18"/>
      <w:szCs w:val="18"/>
    </w:rPr>
  </w:style>
  <w:style w:type="character" w:customStyle="1" w:styleId="UnderlineStyleChar7">
    <w:name w:val="Underline Style Char7"/>
    <w:rsid w:val="003963DF"/>
    <w:rPr>
      <w:rFonts w:ascii="Garamond" w:hAnsi="Garamond" w:hint="default"/>
      <w:sz w:val="22"/>
      <w:szCs w:val="24"/>
      <w:u w:val="single"/>
      <w:lang w:val="en-US" w:eastAsia="en-US" w:bidi="ar-SA"/>
    </w:rPr>
  </w:style>
  <w:style w:type="character" w:customStyle="1" w:styleId="StyleArial6ptBold">
    <w:name w:val="Style Arial 6 pt Bold"/>
    <w:rsid w:val="003963DF"/>
    <w:rPr>
      <w:rFonts w:ascii="Arial" w:hAnsi="Arial" w:cs="Arial" w:hint="default"/>
      <w:bCs/>
      <w:sz w:val="12"/>
    </w:rPr>
  </w:style>
  <w:style w:type="character" w:customStyle="1" w:styleId="Heading2Char5">
    <w:name w:val="Heading 2 Char5"/>
    <w:rsid w:val="003963DF"/>
    <w:rPr>
      <w:rFonts w:ascii="Garamond" w:hAnsi="Garamond" w:cs="Arial" w:hint="default"/>
      <w:b/>
      <w:bCs/>
      <w:iCs/>
      <w:sz w:val="24"/>
      <w:szCs w:val="28"/>
      <w:lang w:val="en-US" w:eastAsia="en-US" w:bidi="ar-SA"/>
    </w:rPr>
  </w:style>
  <w:style w:type="character" w:customStyle="1" w:styleId="TagGreg">
    <w:name w:val="TagGreg"/>
    <w:uiPriority w:val="1"/>
    <w:qFormat/>
    <w:rsid w:val="003963DF"/>
    <w:rPr>
      <w:b/>
      <w:bCs w:val="0"/>
      <w:sz w:val="24"/>
    </w:rPr>
  </w:style>
  <w:style w:type="character" w:customStyle="1" w:styleId="StyleDebateUnderline10pt">
    <w:name w:val="Style Debate Underline + 10 pt"/>
    <w:rsid w:val="003963DF"/>
    <w:rPr>
      <w:rFonts w:ascii="Times New Roman" w:hAnsi="Times New Roman" w:cs="Times New Roman" w:hint="default"/>
      <w:sz w:val="20"/>
      <w:szCs w:val="20"/>
      <w:u w:val="single"/>
    </w:rPr>
  </w:style>
  <w:style w:type="character" w:customStyle="1" w:styleId="underlinedCharChar0">
    <w:name w:val="underlined Char Char"/>
    <w:locked/>
    <w:rsid w:val="003963DF"/>
    <w:rPr>
      <w:u w:val="single"/>
    </w:rPr>
  </w:style>
  <w:style w:type="character" w:customStyle="1" w:styleId="SourceBold">
    <w:name w:val="Source Bold"/>
    <w:rsid w:val="003963DF"/>
    <w:rPr>
      <w:rFonts w:ascii="Arial Narrow" w:hAnsi="Arial Narrow" w:hint="default"/>
      <w:b/>
      <w:bCs w:val="0"/>
      <w:strike w:val="0"/>
      <w:dstrike w:val="0"/>
      <w:sz w:val="24"/>
      <w:u w:val="none"/>
      <w:effect w:val="none"/>
    </w:rPr>
  </w:style>
  <w:style w:type="character" w:customStyle="1" w:styleId="2xBoldUnderline">
    <w:name w:val="2x_Bold_Underline"/>
    <w:rsid w:val="003963DF"/>
    <w:rPr>
      <w:b/>
      <w:bCs/>
      <w:sz w:val="24"/>
      <w:u w:val="thick"/>
    </w:rPr>
  </w:style>
  <w:style w:type="character" w:customStyle="1" w:styleId="Dottedunderline">
    <w:name w:val="Dotted underline"/>
    <w:rsid w:val="003963DF"/>
    <w:rPr>
      <w:u w:val="dotted"/>
    </w:rPr>
  </w:style>
  <w:style w:type="character" w:customStyle="1" w:styleId="readChar">
    <w:name w:val="read Char"/>
    <w:rsid w:val="003963DF"/>
    <w:rPr>
      <w:szCs w:val="22"/>
      <w:u w:val="single"/>
      <w:lang w:val="en-US" w:eastAsia="en-US" w:bidi="ar-SA"/>
    </w:rPr>
  </w:style>
  <w:style w:type="character" w:customStyle="1" w:styleId="underlining0">
    <w:name w:val="underlining"/>
    <w:rsid w:val="003963DF"/>
    <w:rPr>
      <w:u w:val="single"/>
    </w:rPr>
  </w:style>
  <w:style w:type="character" w:customStyle="1" w:styleId="btitle">
    <w:name w:val="btitle"/>
    <w:rsid w:val="003963DF"/>
  </w:style>
  <w:style w:type="character" w:customStyle="1" w:styleId="green">
    <w:name w:val="green"/>
    <w:rsid w:val="003963DF"/>
  </w:style>
  <w:style w:type="character" w:customStyle="1" w:styleId="BodyText20">
    <w:name w:val="Body Text2"/>
    <w:rsid w:val="003963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963D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963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963D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963D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963D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963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963DF"/>
    <w:rPr>
      <w:rFonts w:ascii="Sylfaen" w:hAnsi="Sylfaen" w:cs="Sylfaen" w:hint="default"/>
      <w:i/>
      <w:iCs/>
      <w:strike w:val="0"/>
      <w:dstrike w:val="0"/>
      <w:sz w:val="19"/>
      <w:szCs w:val="19"/>
      <w:u w:val="none"/>
      <w:effect w:val="none"/>
      <w:shd w:val="clear" w:color="auto" w:fill="FFFFFF"/>
    </w:rPr>
  </w:style>
  <w:style w:type="character" w:customStyle="1" w:styleId="1">
    <w:name w:val="1"/>
    <w:rsid w:val="003963DF"/>
    <w:rPr>
      <w:rFonts w:ascii="Arial" w:hAnsi="Arial" w:cs="Arial" w:hint="default"/>
      <w:bCs/>
      <w:sz w:val="20"/>
      <w:u w:val="single"/>
      <w:lang w:val="en-US" w:eastAsia="en-US" w:bidi="ar-SA"/>
    </w:rPr>
  </w:style>
  <w:style w:type="character" w:customStyle="1" w:styleId="CharChar31">
    <w:name w:val="Char Char31"/>
    <w:rsid w:val="003963DF"/>
    <w:rPr>
      <w:rFonts w:ascii="Arial" w:hAnsi="Arial" w:cs="Arial" w:hint="default"/>
      <w:b/>
      <w:bCs/>
      <w:iCs/>
      <w:lang w:val="en-US" w:eastAsia="en-US" w:bidi="ar-SA"/>
    </w:rPr>
  </w:style>
  <w:style w:type="character" w:customStyle="1" w:styleId="Subtitle2">
    <w:name w:val="Subtitle2"/>
    <w:rsid w:val="003963DF"/>
  </w:style>
  <w:style w:type="character" w:customStyle="1" w:styleId="drop">
    <w:name w:val="drop"/>
    <w:rsid w:val="003963DF"/>
  </w:style>
  <w:style w:type="character" w:customStyle="1" w:styleId="bioline">
    <w:name w:val="bioline"/>
    <w:rsid w:val="003963DF"/>
  </w:style>
  <w:style w:type="character" w:customStyle="1" w:styleId="articletitle0">
    <w:name w:val="article_title"/>
    <w:rsid w:val="003963DF"/>
  </w:style>
  <w:style w:type="character" w:customStyle="1" w:styleId="A4">
    <w:name w:val="A4"/>
    <w:uiPriority w:val="99"/>
    <w:rsid w:val="003963DF"/>
    <w:rPr>
      <w:color w:val="000000"/>
    </w:rPr>
  </w:style>
  <w:style w:type="character" w:customStyle="1" w:styleId="s2">
    <w:name w:val="s2"/>
    <w:rsid w:val="003963DF"/>
  </w:style>
  <w:style w:type="character" w:customStyle="1" w:styleId="s4">
    <w:name w:val="s4"/>
    <w:rsid w:val="003963DF"/>
  </w:style>
  <w:style w:type="character" w:customStyle="1" w:styleId="s5">
    <w:name w:val="s5"/>
    <w:rsid w:val="003963DF"/>
  </w:style>
  <w:style w:type="character" w:customStyle="1" w:styleId="cap">
    <w:name w:val="cap"/>
    <w:rsid w:val="003963DF"/>
  </w:style>
  <w:style w:type="character" w:customStyle="1" w:styleId="rightsnotice">
    <w:name w:val="rightsnotice"/>
    <w:rsid w:val="003963DF"/>
  </w:style>
  <w:style w:type="character" w:customStyle="1" w:styleId="Caption1">
    <w:name w:val="Caption1"/>
    <w:rsid w:val="003963DF"/>
  </w:style>
  <w:style w:type="character" w:customStyle="1" w:styleId="credit">
    <w:name w:val="credit"/>
    <w:rsid w:val="003963DF"/>
  </w:style>
  <w:style w:type="character" w:customStyle="1" w:styleId="scaps">
    <w:name w:val="scaps"/>
    <w:rsid w:val="003963DF"/>
  </w:style>
  <w:style w:type="character" w:customStyle="1" w:styleId="current-article">
    <w:name w:val="current-article"/>
    <w:rsid w:val="003963DF"/>
  </w:style>
  <w:style w:type="character" w:customStyle="1" w:styleId="related-current-indicator">
    <w:name w:val="related-current-indicator"/>
    <w:rsid w:val="003963DF"/>
  </w:style>
  <w:style w:type="character" w:customStyle="1" w:styleId="bylclear">
    <w:name w:val="bylclear"/>
    <w:rsid w:val="003963DF"/>
  </w:style>
  <w:style w:type="character" w:customStyle="1" w:styleId="timestamp">
    <w:name w:val="timestamp"/>
    <w:rsid w:val="003963DF"/>
  </w:style>
  <w:style w:type="character" w:customStyle="1" w:styleId="comments">
    <w:name w:val="comments"/>
    <w:rsid w:val="003963DF"/>
  </w:style>
  <w:style w:type="character" w:customStyle="1" w:styleId="essaytext">
    <w:name w:val="essaytext"/>
    <w:rsid w:val="003963DF"/>
  </w:style>
  <w:style w:type="character" w:customStyle="1" w:styleId="username">
    <w:name w:val="username"/>
    <w:rsid w:val="003963DF"/>
  </w:style>
  <w:style w:type="character" w:customStyle="1" w:styleId="toplinks">
    <w:name w:val="toplinks"/>
    <w:rsid w:val="003963DF"/>
  </w:style>
  <w:style w:type="character" w:customStyle="1" w:styleId="A3">
    <w:name w:val="A3"/>
    <w:uiPriority w:val="99"/>
    <w:rsid w:val="003963DF"/>
    <w:rPr>
      <w:rFonts w:ascii="Perpetua" w:hAnsi="Perpetua" w:cs="Perpetua" w:hint="default"/>
      <w:color w:val="000000"/>
      <w:sz w:val="15"/>
      <w:szCs w:val="15"/>
    </w:rPr>
  </w:style>
  <w:style w:type="character" w:customStyle="1" w:styleId="see">
    <w:name w:val="see"/>
    <w:rsid w:val="003963DF"/>
  </w:style>
  <w:style w:type="character" w:customStyle="1" w:styleId="first-letter">
    <w:name w:val="first-letter"/>
    <w:rsid w:val="003963DF"/>
  </w:style>
  <w:style w:type="character" w:customStyle="1" w:styleId="focusparagraph">
    <w:name w:val="focusparagraph"/>
    <w:rsid w:val="003963DF"/>
  </w:style>
  <w:style w:type="character" w:customStyle="1" w:styleId="lightblue">
    <w:name w:val="lightblue"/>
    <w:rsid w:val="003963DF"/>
  </w:style>
  <w:style w:type="character" w:customStyle="1" w:styleId="StyleUnderlineCharChar9pt">
    <w:name w:val="Style Underline Char Char + 9 pt"/>
    <w:rsid w:val="003963D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963DF"/>
  </w:style>
  <w:style w:type="character" w:customStyle="1" w:styleId="Title10">
    <w:name w:val="Title1"/>
    <w:rsid w:val="003963DF"/>
  </w:style>
  <w:style w:type="character" w:customStyle="1" w:styleId="BoldandUnderlineCharCharCharChar">
    <w:name w:val="Bold and Underline Char Char Char Char"/>
    <w:rsid w:val="003963DF"/>
    <w:rPr>
      <w:b/>
      <w:bCs w:val="0"/>
      <w:noProof w:val="0"/>
      <w:u w:val="single"/>
      <w:lang w:val="en-US" w:eastAsia="en-US" w:bidi="ar-SA"/>
    </w:rPr>
  </w:style>
  <w:style w:type="character" w:customStyle="1" w:styleId="FontStyle29">
    <w:name w:val="Font Style29"/>
    <w:uiPriority w:val="99"/>
    <w:rsid w:val="003963DF"/>
    <w:rPr>
      <w:rFonts w:ascii="Arial" w:hAnsi="Arial" w:cs="Arial" w:hint="default"/>
      <w:sz w:val="14"/>
      <w:szCs w:val="14"/>
    </w:rPr>
  </w:style>
  <w:style w:type="character" w:customStyle="1" w:styleId="titles">
    <w:name w:val="titles"/>
    <w:rsid w:val="003963DF"/>
  </w:style>
  <w:style w:type="character" w:customStyle="1" w:styleId="articletext0">
    <w:name w:val="article_text"/>
    <w:rsid w:val="003963DF"/>
  </w:style>
  <w:style w:type="character" w:customStyle="1" w:styleId="contentauthor">
    <w:name w:val="contentauthor"/>
    <w:rsid w:val="003963DF"/>
  </w:style>
  <w:style w:type="character" w:customStyle="1" w:styleId="subarticleheader">
    <w:name w:val="subarticleheader"/>
    <w:rsid w:val="003963DF"/>
  </w:style>
  <w:style w:type="character" w:customStyle="1" w:styleId="spelle">
    <w:name w:val="spelle"/>
    <w:rsid w:val="003963DF"/>
  </w:style>
  <w:style w:type="character" w:customStyle="1" w:styleId="grame">
    <w:name w:val="grame"/>
    <w:rsid w:val="003963DF"/>
  </w:style>
  <w:style w:type="character" w:customStyle="1" w:styleId="newstitle1">
    <w:name w:val="newstitle1"/>
    <w:rsid w:val="003963DF"/>
  </w:style>
  <w:style w:type="character" w:customStyle="1" w:styleId="copy">
    <w:name w:val="copy"/>
    <w:rsid w:val="003963DF"/>
  </w:style>
  <w:style w:type="character" w:customStyle="1" w:styleId="topheadline">
    <w:name w:val="topheadline"/>
    <w:rsid w:val="003963DF"/>
  </w:style>
  <w:style w:type="character" w:customStyle="1" w:styleId="Stylereduce27pt">
    <w:name w:val="Style reduce2 + 7 pt"/>
    <w:rsid w:val="003963DF"/>
    <w:rPr>
      <w:rFonts w:ascii="Times New Roman" w:hAnsi="Times New Roman" w:cs="Arial" w:hint="default"/>
      <w:color w:val="000000"/>
      <w:sz w:val="14"/>
      <w:szCs w:val="22"/>
    </w:rPr>
  </w:style>
  <w:style w:type="character" w:customStyle="1" w:styleId="srtitle">
    <w:name w:val="srtitle"/>
    <w:rsid w:val="003963DF"/>
  </w:style>
  <w:style w:type="character" w:customStyle="1" w:styleId="st1">
    <w:name w:val="st1"/>
    <w:rsid w:val="003963DF"/>
  </w:style>
  <w:style w:type="character" w:customStyle="1" w:styleId="StyleStyleGaramond">
    <w:name w:val="Style Style Garamond +"/>
    <w:rsid w:val="003963DF"/>
    <w:rPr>
      <w:rFonts w:ascii="Garamond" w:hAnsi="Garamond" w:cs="Times New Roman" w:hint="default"/>
      <w:sz w:val="20"/>
    </w:rPr>
  </w:style>
  <w:style w:type="character" w:customStyle="1" w:styleId="quotechar0">
    <w:name w:val="quotechar"/>
    <w:rsid w:val="003963DF"/>
  </w:style>
  <w:style w:type="character" w:customStyle="1" w:styleId="boldunderline1">
    <w:name w:val="boldunderline"/>
    <w:rsid w:val="003963DF"/>
  </w:style>
  <w:style w:type="character" w:customStyle="1" w:styleId="A8">
    <w:name w:val="A8"/>
    <w:rsid w:val="003963DF"/>
    <w:rPr>
      <w:rFonts w:ascii="Scala" w:hAnsi="Scala" w:cs="Scala" w:hint="default"/>
      <w:color w:val="000000"/>
      <w:sz w:val="15"/>
      <w:szCs w:val="15"/>
    </w:rPr>
  </w:style>
  <w:style w:type="character" w:customStyle="1" w:styleId="A0">
    <w:name w:val="A0"/>
    <w:uiPriority w:val="99"/>
    <w:rsid w:val="003963DF"/>
    <w:rPr>
      <w:rFonts w:ascii="Scala" w:hAnsi="Scala" w:cs="Scala" w:hint="default"/>
      <w:color w:val="000000"/>
      <w:sz w:val="16"/>
      <w:szCs w:val="16"/>
    </w:rPr>
  </w:style>
  <w:style w:type="character" w:customStyle="1" w:styleId="Date11">
    <w:name w:val="Date11"/>
    <w:rsid w:val="003963DF"/>
  </w:style>
  <w:style w:type="character" w:customStyle="1" w:styleId="Boxout">
    <w:name w:val="Box out"/>
    <w:uiPriority w:val="1"/>
    <w:qFormat/>
    <w:rsid w:val="003963DF"/>
    <w:rPr>
      <w:rFonts w:ascii="Tahoma" w:hAnsi="Tahoma" w:cs="Tahoma" w:hint="default"/>
      <w:b/>
      <w:bCs w:val="0"/>
      <w:sz w:val="20"/>
      <w:u w:val="single"/>
      <w:bdr w:val="none" w:sz="0" w:space="0" w:color="auto" w:frame="1"/>
      <w:shd w:val="clear" w:color="auto" w:fill="A9E8F5"/>
    </w:rPr>
  </w:style>
  <w:style w:type="character" w:customStyle="1" w:styleId="metad">
    <w:name w:val="metad"/>
    <w:rsid w:val="003963DF"/>
  </w:style>
  <w:style w:type="character" w:customStyle="1" w:styleId="sifr-alternate">
    <w:name w:val="sifr-alternate"/>
    <w:rsid w:val="003963DF"/>
  </w:style>
  <w:style w:type="character" w:customStyle="1" w:styleId="justify1">
    <w:name w:val="justify1"/>
    <w:rsid w:val="003963DF"/>
  </w:style>
  <w:style w:type="character" w:customStyle="1" w:styleId="artbody1">
    <w:name w:val="art_body1"/>
    <w:rsid w:val="003963DF"/>
    <w:rPr>
      <w:rFonts w:ascii="Arial" w:hAnsi="Arial" w:cs="Arial" w:hint="default"/>
    </w:rPr>
  </w:style>
  <w:style w:type="character" w:customStyle="1" w:styleId="A1">
    <w:name w:val="A1"/>
    <w:uiPriority w:val="99"/>
    <w:rsid w:val="003963DF"/>
    <w:rPr>
      <w:rFonts w:ascii="Book Antiqua" w:hAnsi="Book Antiqua" w:cs="Book Antiqua" w:hint="default"/>
      <w:color w:val="221E1F"/>
      <w:sz w:val="22"/>
      <w:szCs w:val="22"/>
    </w:rPr>
  </w:style>
  <w:style w:type="character" w:customStyle="1" w:styleId="reality">
    <w:name w:val="reality"/>
    <w:rsid w:val="003963DF"/>
  </w:style>
  <w:style w:type="character" w:customStyle="1" w:styleId="text2">
    <w:name w:val="text2"/>
    <w:rsid w:val="003963DF"/>
  </w:style>
  <w:style w:type="character" w:customStyle="1" w:styleId="StyleUnderlineChar2CharChar11pt">
    <w:name w:val="Style Underline Char2 Char Char + 11 pt"/>
    <w:rsid w:val="003963DF"/>
    <w:rPr>
      <w:rFonts w:ascii="Times New Roman" w:hAnsi="Times New Roman" w:cs="Times New Roman" w:hint="default"/>
      <w:sz w:val="20"/>
      <w:u w:val="single"/>
    </w:rPr>
  </w:style>
  <w:style w:type="character" w:customStyle="1" w:styleId="StyleStyleBoldUnderline11pt">
    <w:name w:val="Style Style Bold Underline + 11 pt"/>
    <w:rsid w:val="003963DF"/>
    <w:rPr>
      <w:b/>
      <w:bCs/>
      <w:sz w:val="20"/>
      <w:u w:val="single"/>
    </w:rPr>
  </w:style>
  <w:style w:type="character" w:customStyle="1" w:styleId="articlehead2">
    <w:name w:val="articlehead2"/>
    <w:rsid w:val="003963DF"/>
  </w:style>
  <w:style w:type="character" w:customStyle="1" w:styleId="pronset">
    <w:name w:val="pronset"/>
    <w:rsid w:val="003963DF"/>
  </w:style>
  <w:style w:type="character" w:customStyle="1" w:styleId="prondelim">
    <w:name w:val="prondelim"/>
    <w:rsid w:val="003963DF"/>
  </w:style>
  <w:style w:type="character" w:customStyle="1" w:styleId="prontoggle">
    <w:name w:val="pron_toggle"/>
    <w:rsid w:val="003963DF"/>
  </w:style>
  <w:style w:type="character" w:customStyle="1" w:styleId="boldface">
    <w:name w:val="boldface"/>
    <w:rsid w:val="003963DF"/>
  </w:style>
  <w:style w:type="character" w:customStyle="1" w:styleId="secondary-bf">
    <w:name w:val="secondary-bf"/>
    <w:rsid w:val="003963DF"/>
  </w:style>
  <w:style w:type="table" w:styleId="ColorfulGrid-Accent1">
    <w:name w:val="Colorful Grid Accent 1"/>
    <w:basedOn w:val="TableNormal"/>
    <w:link w:val="ColorfulGrid-Accent1Char"/>
    <w:uiPriority w:val="29"/>
    <w:unhideWhenUsed/>
    <w:rsid w:val="003963D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963DF"/>
    <w:rPr>
      <w:rFonts w:ascii="Times New Roman" w:hAnsi="Times New Roman" w:cs="Times New Roman" w:hint="default"/>
      <w:iCs/>
      <w:color w:val="000000"/>
      <w:sz w:val="16"/>
    </w:rPr>
  </w:style>
  <w:style w:type="character" w:customStyle="1" w:styleId="Boxout0">
    <w:name w:val="Boxout"/>
    <w:uiPriority w:val="1"/>
    <w:qFormat/>
    <w:rsid w:val="003963D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963DF"/>
  </w:style>
  <w:style w:type="character" w:customStyle="1" w:styleId="detailtitle">
    <w:name w:val="detailtitle"/>
    <w:rsid w:val="003963DF"/>
  </w:style>
  <w:style w:type="character" w:customStyle="1" w:styleId="storydate">
    <w:name w:val="storydate"/>
    <w:rsid w:val="003963DF"/>
  </w:style>
  <w:style w:type="character" w:customStyle="1" w:styleId="preloadwrap">
    <w:name w:val="preloadwrap"/>
    <w:rsid w:val="003963DF"/>
  </w:style>
  <w:style w:type="character" w:customStyle="1" w:styleId="creditwrap">
    <w:name w:val="creditwrap"/>
    <w:rsid w:val="003963DF"/>
  </w:style>
  <w:style w:type="character" w:customStyle="1" w:styleId="DefaultChar1">
    <w:name w:val="Default Char1"/>
    <w:rsid w:val="003963DF"/>
    <w:rPr>
      <w:noProof w:val="0"/>
      <w:color w:val="000000"/>
      <w:lang w:val="en-US" w:eastAsia="en-US" w:bidi="ar-SA"/>
    </w:rPr>
  </w:style>
  <w:style w:type="character" w:customStyle="1" w:styleId="textunderlineChar0">
    <w:name w:val="text underline Char"/>
    <w:link w:val="textunderline0"/>
    <w:rsid w:val="003963DF"/>
    <w:rPr>
      <w:u w:val="thick"/>
    </w:rPr>
  </w:style>
  <w:style w:type="character" w:customStyle="1" w:styleId="BoldChar">
    <w:name w:val="Bold Char"/>
    <w:rsid w:val="003963DF"/>
    <w:rPr>
      <w:rFonts w:ascii="Times New Roman" w:eastAsia="Times New Roman" w:hAnsi="Times New Roman" w:cs="Times New Roman" w:hint="default"/>
      <w:b/>
      <w:bCs w:val="0"/>
      <w:szCs w:val="24"/>
    </w:rPr>
  </w:style>
  <w:style w:type="character" w:customStyle="1" w:styleId="pmterms31">
    <w:name w:val="pmterms31"/>
    <w:rsid w:val="003963DF"/>
    <w:rPr>
      <w:b/>
      <w:bCs/>
      <w:i w:val="0"/>
      <w:iCs w:val="0"/>
      <w:color w:val="000000"/>
    </w:rPr>
  </w:style>
  <w:style w:type="character" w:customStyle="1" w:styleId="ft01">
    <w:name w:val="ft01"/>
    <w:rsid w:val="003963DF"/>
    <w:rPr>
      <w:rFonts w:ascii="Times" w:hAnsi="Times" w:cs="Times" w:hint="default"/>
      <w:color w:val="000000"/>
      <w:sz w:val="14"/>
      <w:szCs w:val="14"/>
    </w:rPr>
  </w:style>
  <w:style w:type="character" w:customStyle="1" w:styleId="ft11">
    <w:name w:val="ft11"/>
    <w:rsid w:val="003963DF"/>
    <w:rPr>
      <w:rFonts w:ascii="Times" w:hAnsi="Times" w:cs="Times" w:hint="default"/>
      <w:color w:val="000000"/>
      <w:sz w:val="17"/>
      <w:szCs w:val="17"/>
    </w:rPr>
  </w:style>
  <w:style w:type="character" w:customStyle="1" w:styleId="ft21">
    <w:name w:val="ft21"/>
    <w:rsid w:val="003963DF"/>
    <w:rPr>
      <w:rFonts w:ascii="Times" w:hAnsi="Times" w:cs="Times" w:hint="default"/>
      <w:color w:val="000000"/>
      <w:sz w:val="15"/>
      <w:szCs w:val="15"/>
    </w:rPr>
  </w:style>
  <w:style w:type="character" w:customStyle="1" w:styleId="ft31">
    <w:name w:val="ft31"/>
    <w:rsid w:val="003963DF"/>
    <w:rPr>
      <w:rFonts w:ascii="Times" w:hAnsi="Times" w:cs="Times" w:hint="default"/>
      <w:color w:val="000000"/>
      <w:sz w:val="15"/>
      <w:szCs w:val="15"/>
    </w:rPr>
  </w:style>
  <w:style w:type="character" w:customStyle="1" w:styleId="dquo">
    <w:name w:val="dquo"/>
    <w:rsid w:val="003963DF"/>
  </w:style>
  <w:style w:type="character" w:customStyle="1" w:styleId="caps2">
    <w:name w:val="caps2"/>
    <w:rsid w:val="003963DF"/>
  </w:style>
  <w:style w:type="character" w:customStyle="1" w:styleId="CardsFont12ptCharCharCharChar">
    <w:name w:val="Cards + Font: 12 pt Char Char Char Char"/>
    <w:rsid w:val="003963DF"/>
    <w:rPr>
      <w:sz w:val="24"/>
      <w:szCs w:val="24"/>
      <w:u w:val="thick"/>
      <w:lang w:val="en-US" w:eastAsia="en-US" w:bidi="ar-SA"/>
    </w:rPr>
  </w:style>
  <w:style w:type="character" w:customStyle="1" w:styleId="ccs">
    <w:name w:val="c cs"/>
    <w:rsid w:val="003963DF"/>
  </w:style>
  <w:style w:type="character" w:customStyle="1" w:styleId="UnderlinedEvChar">
    <w:name w:val="Underlined Ev Char"/>
    <w:rsid w:val="003963DF"/>
    <w:rPr>
      <w:rFonts w:ascii="Times New Roman" w:eastAsia="Times New Roman" w:hAnsi="Times New Roman" w:cs="Times New Roman" w:hint="default"/>
      <w:szCs w:val="24"/>
      <w:u w:val="single"/>
    </w:rPr>
  </w:style>
  <w:style w:type="character" w:customStyle="1" w:styleId="dropshadow">
    <w:name w:val="dropshadow"/>
    <w:rsid w:val="003963DF"/>
  </w:style>
  <w:style w:type="character" w:customStyle="1" w:styleId="d05ws">
    <w:name w:val="d05ws"/>
    <w:rsid w:val="003963DF"/>
  </w:style>
  <w:style w:type="character" w:customStyle="1" w:styleId="rzibod">
    <w:name w:val="rzibod"/>
    <w:rsid w:val="003963DF"/>
  </w:style>
  <w:style w:type="character" w:customStyle="1" w:styleId="StyleBold1">
    <w:name w:val="Style Bold1"/>
    <w:rsid w:val="003963DF"/>
    <w:rPr>
      <w:rFonts w:ascii="Georgia" w:hAnsi="Georgia" w:hint="default"/>
      <w:b/>
      <w:bCs/>
      <w:sz w:val="22"/>
    </w:rPr>
  </w:style>
  <w:style w:type="character" w:customStyle="1" w:styleId="headertext">
    <w:name w:val="headertext"/>
    <w:rsid w:val="003963DF"/>
  </w:style>
  <w:style w:type="character" w:customStyle="1" w:styleId="endnote-reference">
    <w:name w:val="endnote-reference"/>
    <w:rsid w:val="003963DF"/>
  </w:style>
  <w:style w:type="character" w:customStyle="1" w:styleId="officialsname">
    <w:name w:val="official_s_name"/>
    <w:rsid w:val="003963DF"/>
  </w:style>
  <w:style w:type="character" w:customStyle="1" w:styleId="audience">
    <w:name w:val="audience"/>
    <w:rsid w:val="003963DF"/>
  </w:style>
  <w:style w:type="character" w:customStyle="1" w:styleId="A7">
    <w:name w:val="A7"/>
    <w:uiPriority w:val="99"/>
    <w:rsid w:val="003963DF"/>
    <w:rPr>
      <w:rFonts w:ascii="Myriad Pro" w:hAnsi="Myriad Pro" w:cs="Myriad Pro" w:hint="default"/>
      <w:color w:val="0066B1"/>
      <w:sz w:val="22"/>
      <w:szCs w:val="22"/>
    </w:rPr>
  </w:style>
  <w:style w:type="character" w:customStyle="1" w:styleId="normalchar">
    <w:name w:val="normal__char"/>
    <w:rsid w:val="003963DF"/>
  </w:style>
  <w:style w:type="character" w:customStyle="1" w:styleId="hyperlink002cheading0020100200028block0020title0029char">
    <w:name w:val="hyperlink_002cheading_00201_0020_0028block_0020title_0029__char"/>
    <w:rsid w:val="003963DF"/>
  </w:style>
  <w:style w:type="character" w:customStyle="1" w:styleId="underline002cstyle0020bold0020underlinechar">
    <w:name w:val="underline_002cstyle_0020bold_0020underline__char"/>
    <w:rsid w:val="003963DF"/>
  </w:style>
  <w:style w:type="character" w:customStyle="1" w:styleId="copyboldblack">
    <w:name w:val="copyboldblack"/>
    <w:rsid w:val="003963DF"/>
  </w:style>
  <w:style w:type="character" w:customStyle="1" w:styleId="copybold">
    <w:name w:val="copybold"/>
    <w:rsid w:val="003963DF"/>
  </w:style>
  <w:style w:type="character" w:customStyle="1" w:styleId="author-date0">
    <w:name w:val="author-date"/>
    <w:rsid w:val="003963DF"/>
  </w:style>
  <w:style w:type="character" w:customStyle="1" w:styleId="hidden">
    <w:name w:val="hidden"/>
    <w:rsid w:val="003963DF"/>
  </w:style>
  <w:style w:type="character" w:customStyle="1" w:styleId="articlebegin">
    <w:name w:val="articlebegin"/>
    <w:rsid w:val="003963DF"/>
  </w:style>
  <w:style w:type="character" w:customStyle="1" w:styleId="mediaoverlay">
    <w:name w:val="mediaoverlay"/>
    <w:rsid w:val="003963DF"/>
  </w:style>
  <w:style w:type="character" w:customStyle="1" w:styleId="blogcaption">
    <w:name w:val="blog_caption"/>
    <w:rsid w:val="003963DF"/>
  </w:style>
  <w:style w:type="character" w:customStyle="1" w:styleId="commnet-abuzz">
    <w:name w:val="commnet-abuzz"/>
    <w:rsid w:val="003963DF"/>
  </w:style>
  <w:style w:type="character" w:customStyle="1" w:styleId="fbconnectbuttontext">
    <w:name w:val="fbconnectbutton_text"/>
    <w:rsid w:val="003963DF"/>
  </w:style>
  <w:style w:type="character" w:customStyle="1" w:styleId="fbsharecountinner">
    <w:name w:val="fb_share_count_inner"/>
    <w:rsid w:val="003963DF"/>
  </w:style>
  <w:style w:type="character" w:customStyle="1" w:styleId="stbuttontext">
    <w:name w:val="stbuttontext"/>
    <w:rsid w:val="003963DF"/>
  </w:style>
  <w:style w:type="character" w:customStyle="1" w:styleId="source">
    <w:name w:val="source"/>
    <w:rsid w:val="003963DF"/>
  </w:style>
  <w:style w:type="character" w:customStyle="1" w:styleId="pubdate">
    <w:name w:val="pubdate"/>
    <w:rsid w:val="003963DF"/>
  </w:style>
  <w:style w:type="character" w:customStyle="1" w:styleId="grey">
    <w:name w:val="grey"/>
    <w:rsid w:val="003963DF"/>
  </w:style>
  <w:style w:type="character" w:customStyle="1" w:styleId="postdate">
    <w:name w:val="post_date"/>
    <w:rsid w:val="003963DF"/>
  </w:style>
  <w:style w:type="character" w:customStyle="1" w:styleId="bdx">
    <w:name w:val="bdx"/>
    <w:rsid w:val="003963DF"/>
  </w:style>
  <w:style w:type="character" w:customStyle="1" w:styleId="bdl">
    <w:name w:val="bdl"/>
    <w:rsid w:val="003963DF"/>
  </w:style>
  <w:style w:type="character" w:customStyle="1" w:styleId="breadcrumbitemcurrent">
    <w:name w:val="breadcrumbitemcurrent"/>
    <w:rsid w:val="003963DF"/>
  </w:style>
  <w:style w:type="character" w:customStyle="1" w:styleId="bbl">
    <w:name w:val="bbl"/>
    <w:rsid w:val="003963DF"/>
  </w:style>
  <w:style w:type="character" w:customStyle="1" w:styleId="Date2">
    <w:name w:val="Date2"/>
    <w:rsid w:val="003963DF"/>
  </w:style>
  <w:style w:type="character" w:customStyle="1" w:styleId="company">
    <w:name w:val="company"/>
    <w:rsid w:val="003963DF"/>
  </w:style>
  <w:style w:type="character" w:customStyle="1" w:styleId="itxtnewhookspan">
    <w:name w:val="itxtnewhookspan"/>
    <w:rsid w:val="003963DF"/>
  </w:style>
  <w:style w:type="character" w:customStyle="1" w:styleId="gstxthlt">
    <w:name w:val="gstxt_hlt"/>
    <w:rsid w:val="003963DF"/>
  </w:style>
  <w:style w:type="character" w:customStyle="1" w:styleId="SubtleEmphasis1">
    <w:name w:val="Subtle Emphasis1"/>
    <w:uiPriority w:val="19"/>
    <w:qFormat/>
    <w:rsid w:val="003963DF"/>
    <w:rPr>
      <w:rFonts w:ascii="Times New Roman" w:hAnsi="Times New Roman" w:cs="Times New Roman" w:hint="default"/>
      <w:b/>
      <w:bCs w:val="0"/>
      <w:iCs/>
      <w:color w:val="auto"/>
      <w:sz w:val="22"/>
    </w:rPr>
  </w:style>
  <w:style w:type="character" w:customStyle="1" w:styleId="StyleBoldRed">
    <w:name w:val="Style Bold Red"/>
    <w:rsid w:val="003963DF"/>
    <w:rPr>
      <w:b/>
      <w:bCs/>
      <w:color w:val="auto"/>
    </w:rPr>
  </w:style>
  <w:style w:type="character" w:customStyle="1" w:styleId="StyleTimesNewRoman8pt">
    <w:name w:val="Style Times New Roman 8 pt"/>
    <w:rsid w:val="003963DF"/>
    <w:rPr>
      <w:rFonts w:ascii="Georgia" w:hAnsi="Georgia" w:hint="default"/>
      <w:sz w:val="16"/>
    </w:rPr>
  </w:style>
  <w:style w:type="character" w:customStyle="1" w:styleId="StyleStyle7pt8pt">
    <w:name w:val="Style Style 7 pt + 8 pt"/>
    <w:rsid w:val="003963DF"/>
    <w:rPr>
      <w:sz w:val="16"/>
    </w:rPr>
  </w:style>
  <w:style w:type="character" w:customStyle="1" w:styleId="StyleStyleThickunderlineBold1">
    <w:name w:val="Style Style Thick underline + Bold1"/>
    <w:rsid w:val="003963DF"/>
    <w:rPr>
      <w:b/>
      <w:bCs/>
      <w:u w:val="thick"/>
    </w:rPr>
  </w:style>
  <w:style w:type="character" w:customStyle="1" w:styleId="StyleUnderline2">
    <w:name w:val="Style Underline2"/>
    <w:rsid w:val="003963DF"/>
    <w:rPr>
      <w:u w:val="single"/>
    </w:rPr>
  </w:style>
  <w:style w:type="character" w:customStyle="1" w:styleId="ShrinkText">
    <w:name w:val="Shrink Text"/>
    <w:rsid w:val="003963DF"/>
    <w:rPr>
      <w:sz w:val="16"/>
    </w:rPr>
  </w:style>
  <w:style w:type="character" w:customStyle="1" w:styleId="smallcaps">
    <w:name w:val="smallcaps"/>
    <w:rsid w:val="003963DF"/>
  </w:style>
  <w:style w:type="character" w:customStyle="1" w:styleId="goldbldtext">
    <w:name w:val="goldbldtext"/>
    <w:rsid w:val="003963DF"/>
  </w:style>
  <w:style w:type="character" w:customStyle="1" w:styleId="cardshighlight0">
    <w:name w:val="cardshighlight"/>
    <w:rsid w:val="003963DF"/>
  </w:style>
  <w:style w:type="character" w:customStyle="1" w:styleId="cardsfont12pt1">
    <w:name w:val="cardsfont12pt"/>
    <w:rsid w:val="003963DF"/>
  </w:style>
  <w:style w:type="character" w:customStyle="1" w:styleId="ft6">
    <w:name w:val="ft6"/>
    <w:rsid w:val="003963DF"/>
  </w:style>
  <w:style w:type="character" w:customStyle="1" w:styleId="kicker">
    <w:name w:val="kicker"/>
    <w:rsid w:val="003963DF"/>
  </w:style>
  <w:style w:type="character" w:customStyle="1" w:styleId="backcontent">
    <w:name w:val="backcontent"/>
    <w:rsid w:val="003963DF"/>
  </w:style>
  <w:style w:type="character" w:customStyle="1" w:styleId="daystmp">
    <w:name w:val="daystmp"/>
    <w:rsid w:val="003963DF"/>
  </w:style>
  <w:style w:type="character" w:customStyle="1" w:styleId="cardsfont12ptchar">
    <w:name w:val="cardsfont12ptchar"/>
    <w:rsid w:val="003963DF"/>
  </w:style>
  <w:style w:type="character" w:customStyle="1" w:styleId="gal">
    <w:name w:val="gal"/>
    <w:rsid w:val="003963DF"/>
  </w:style>
  <w:style w:type="character" w:customStyle="1" w:styleId="submitted">
    <w:name w:val="submitted"/>
    <w:rsid w:val="003963DF"/>
  </w:style>
  <w:style w:type="character" w:customStyle="1" w:styleId="imagedateline">
    <w:name w:val="image_dateline"/>
    <w:rsid w:val="003963DF"/>
  </w:style>
  <w:style w:type="character" w:customStyle="1" w:styleId="authordatecharchar">
    <w:name w:val="authordatecharchar"/>
    <w:rsid w:val="003963DF"/>
  </w:style>
  <w:style w:type="character" w:customStyle="1" w:styleId="style1char0">
    <w:name w:val="style1char"/>
    <w:rsid w:val="003963DF"/>
  </w:style>
  <w:style w:type="character" w:customStyle="1" w:styleId="tagcharchar0">
    <w:name w:val="tagcharchar"/>
    <w:rsid w:val="003963DF"/>
  </w:style>
  <w:style w:type="character" w:customStyle="1" w:styleId="underlinedcharchar2">
    <w:name w:val="underlinedcharchar"/>
    <w:rsid w:val="003963DF"/>
  </w:style>
  <w:style w:type="character" w:customStyle="1" w:styleId="BoxedChar">
    <w:name w:val="Boxed Char"/>
    <w:rsid w:val="003963DF"/>
    <w:rPr>
      <w:rFonts w:ascii="Arial Narrow" w:hAnsi="Arial Narrow" w:hint="default"/>
      <w:b/>
      <w:bCs w:val="0"/>
      <w:sz w:val="18"/>
      <w:bdr w:val="single" w:sz="6" w:space="0" w:color="auto" w:frame="1"/>
    </w:rPr>
  </w:style>
  <w:style w:type="character" w:customStyle="1" w:styleId="Style11ptUnderline2">
    <w:name w:val="Style 11 pt Underline2"/>
    <w:rsid w:val="003963DF"/>
    <w:rPr>
      <w:sz w:val="20"/>
      <w:u w:val="single"/>
    </w:rPr>
  </w:style>
  <w:style w:type="character" w:customStyle="1" w:styleId="Style11ptBoldUnderline2">
    <w:name w:val="Style 11 pt Bold Underline2"/>
    <w:rsid w:val="003963DF"/>
    <w:rPr>
      <w:b/>
      <w:bCs/>
      <w:sz w:val="20"/>
      <w:u w:val="single"/>
    </w:rPr>
  </w:style>
  <w:style w:type="character" w:customStyle="1" w:styleId="nw">
    <w:name w:val="nw"/>
    <w:rsid w:val="003963DF"/>
  </w:style>
  <w:style w:type="character" w:customStyle="1" w:styleId="Styleunderline11ptBoldBorderSinglesolidlineAuto">
    <w:name w:val="Style underline + 11 pt Bold Border: : (Single solid line Auto ..."/>
    <w:rsid w:val="003963DF"/>
    <w:rPr>
      <w:b/>
      <w:bCs/>
      <w:sz w:val="20"/>
      <w:u w:val="single"/>
      <w:bdr w:val="single" w:sz="4" w:space="0" w:color="auto" w:frame="1"/>
    </w:rPr>
  </w:style>
  <w:style w:type="character" w:customStyle="1" w:styleId="cardCharCharChar1">
    <w:name w:val="card Char Char Char1"/>
    <w:rsid w:val="003963DF"/>
    <w:rPr>
      <w:lang w:val="en-US" w:eastAsia="en-US" w:bidi="ar-SA"/>
    </w:rPr>
  </w:style>
  <w:style w:type="character" w:customStyle="1" w:styleId="authors1">
    <w:name w:val="authors1"/>
    <w:rsid w:val="003963DF"/>
    <w:rPr>
      <w:rFonts w:ascii="Verdana" w:hAnsi="Verdana" w:hint="default"/>
      <w:b/>
      <w:bCs/>
      <w:color w:val="006699"/>
      <w:sz w:val="20"/>
      <w:szCs w:val="20"/>
    </w:rPr>
  </w:style>
  <w:style w:type="character" w:customStyle="1" w:styleId="headlinesectionlarge">
    <w:name w:val="headline_section_large"/>
    <w:rsid w:val="003963DF"/>
  </w:style>
  <w:style w:type="character" w:customStyle="1" w:styleId="Styleunderline11ptBlack">
    <w:name w:val="Style underline + 11 pt Black"/>
    <w:rsid w:val="003963DF"/>
    <w:rPr>
      <w:color w:val="000000"/>
      <w:sz w:val="20"/>
      <w:u w:val="single"/>
    </w:rPr>
  </w:style>
  <w:style w:type="character" w:customStyle="1" w:styleId="Styleunderline11ptBoldBlack">
    <w:name w:val="Style underline + 11 pt Bold Black"/>
    <w:rsid w:val="003963DF"/>
    <w:rPr>
      <w:b/>
      <w:bCs/>
      <w:color w:val="000000"/>
      <w:sz w:val="20"/>
      <w:u w:val="single"/>
    </w:rPr>
  </w:style>
  <w:style w:type="character" w:customStyle="1" w:styleId="Style11ptBoldBlackUnderline">
    <w:name w:val="Style 11 pt Bold Black Underline"/>
    <w:rsid w:val="003963DF"/>
    <w:rPr>
      <w:b/>
      <w:bCs/>
      <w:color w:val="000000"/>
      <w:sz w:val="20"/>
      <w:u w:val="single"/>
    </w:rPr>
  </w:style>
  <w:style w:type="character" w:customStyle="1" w:styleId="Style11ptBoldBlackUnderlineBorderSinglesolidline">
    <w:name w:val="Style 11 pt Bold Black Underline Border: : (Single solid line ..."/>
    <w:rsid w:val="003963DF"/>
    <w:rPr>
      <w:b/>
      <w:bCs/>
      <w:color w:val="000000"/>
      <w:sz w:val="20"/>
      <w:u w:val="single"/>
      <w:bdr w:val="single" w:sz="4" w:space="0" w:color="auto" w:frame="1"/>
    </w:rPr>
  </w:style>
  <w:style w:type="character" w:customStyle="1" w:styleId="StyleLatinMeridien-Italic11ptItalicUnderline">
    <w:name w:val="Style (Latin) Meridien-Italic 11 pt Italic Underline"/>
    <w:rsid w:val="003963DF"/>
    <w:rPr>
      <w:rFonts w:ascii="Meridien-Italic" w:hAnsi="Meridien-Italic" w:hint="default"/>
      <w:i/>
      <w:iCs/>
      <w:sz w:val="20"/>
      <w:u w:val="single"/>
    </w:rPr>
  </w:style>
  <w:style w:type="character" w:customStyle="1" w:styleId="Citation-AuthorDate">
    <w:name w:val="Citation - Author/Date"/>
    <w:rsid w:val="003963DF"/>
    <w:rPr>
      <w:b/>
      <w:bCs w:val="0"/>
      <w:smallCaps/>
      <w:sz w:val="24"/>
      <w:u w:val="single"/>
    </w:rPr>
  </w:style>
  <w:style w:type="character" w:customStyle="1" w:styleId="underlinestylechar0">
    <w:name w:val="underlinestylechar"/>
    <w:rsid w:val="003963DF"/>
  </w:style>
  <w:style w:type="character" w:customStyle="1" w:styleId="highlight">
    <w:name w:val="highlight"/>
    <w:rsid w:val="003963DF"/>
  </w:style>
  <w:style w:type="character" w:customStyle="1" w:styleId="DottedUnderline0">
    <w:name w:val="Dotted Underline"/>
    <w:rsid w:val="003963DF"/>
    <w:rPr>
      <w:rFonts w:ascii="Times New Roman" w:hAnsi="Times New Roman" w:cs="Times New Roman" w:hint="default"/>
      <w:sz w:val="20"/>
      <w:u w:val="dottedHeavy"/>
    </w:rPr>
  </w:style>
  <w:style w:type="character" w:customStyle="1" w:styleId="titleauthoretc">
    <w:name w:val="titleauthoretc"/>
    <w:rsid w:val="003963DF"/>
  </w:style>
  <w:style w:type="character" w:customStyle="1" w:styleId="labeltext">
    <w:name w:val="labeltext"/>
    <w:rsid w:val="003963DF"/>
  </w:style>
  <w:style w:type="character" w:customStyle="1" w:styleId="viewlink">
    <w:name w:val="viewlink"/>
    <w:rsid w:val="003963DF"/>
  </w:style>
  <w:style w:type="character" w:customStyle="1" w:styleId="share">
    <w:name w:val="share"/>
    <w:rsid w:val="003963DF"/>
  </w:style>
  <w:style w:type="character" w:customStyle="1" w:styleId="inlinkchart">
    <w:name w:val="inlink_chart"/>
    <w:rsid w:val="003963DF"/>
  </w:style>
  <w:style w:type="character" w:customStyle="1" w:styleId="underLight">
    <w:name w:val="underLight"/>
    <w:uiPriority w:val="1"/>
    <w:qFormat/>
    <w:rsid w:val="003963D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963DF"/>
  </w:style>
  <w:style w:type="character" w:customStyle="1" w:styleId="author-rss">
    <w:name w:val="author-rss"/>
    <w:rsid w:val="003963DF"/>
  </w:style>
  <w:style w:type="character" w:customStyle="1" w:styleId="fbsharecountwrapper">
    <w:name w:val="fb_share_count_wrapper"/>
    <w:rsid w:val="003963DF"/>
  </w:style>
  <w:style w:type="character" w:customStyle="1" w:styleId="fbbuttontext">
    <w:name w:val="fb_button_text"/>
    <w:rsid w:val="003963DF"/>
  </w:style>
  <w:style w:type="character" w:customStyle="1" w:styleId="hw">
    <w:name w:val="hw"/>
    <w:rsid w:val="003963DF"/>
  </w:style>
  <w:style w:type="character" w:customStyle="1" w:styleId="linktotop">
    <w:name w:val="linktotop"/>
    <w:rsid w:val="003963DF"/>
  </w:style>
  <w:style w:type="character" w:customStyle="1" w:styleId="maintextbldleft">
    <w:name w:val="maintextbldleft"/>
    <w:rsid w:val="003963DF"/>
  </w:style>
  <w:style w:type="character" w:customStyle="1" w:styleId="maintextleft">
    <w:name w:val="maintextleft"/>
    <w:rsid w:val="003963DF"/>
  </w:style>
  <w:style w:type="character" w:customStyle="1" w:styleId="descriptionstyle1block">
    <w:name w:val="description style1 block"/>
    <w:rsid w:val="003963DF"/>
  </w:style>
  <w:style w:type="character" w:customStyle="1" w:styleId="gutter-right-1">
    <w:name w:val="gutter-right-1"/>
    <w:basedOn w:val="DefaultParagraphFont"/>
    <w:rsid w:val="003963DF"/>
  </w:style>
  <w:style w:type="character" w:customStyle="1" w:styleId="ssl3">
    <w:name w:val="ss_l3"/>
    <w:rsid w:val="003963DF"/>
  </w:style>
  <w:style w:type="character" w:customStyle="1" w:styleId="FontStyle39">
    <w:name w:val="Font Style39"/>
    <w:uiPriority w:val="99"/>
    <w:rsid w:val="003963DF"/>
    <w:rPr>
      <w:rFonts w:ascii="Constantia" w:hAnsi="Constantia" w:cs="Constantia" w:hint="default"/>
      <w:b/>
      <w:bCs/>
      <w:sz w:val="18"/>
      <w:szCs w:val="18"/>
    </w:rPr>
  </w:style>
  <w:style w:type="character" w:customStyle="1" w:styleId="6">
    <w:name w:val="6"/>
    <w:rsid w:val="003963DF"/>
    <w:rPr>
      <w:rFonts w:ascii="Arial" w:hAnsi="Arial" w:cs="Arial" w:hint="default"/>
      <w:bCs/>
      <w:sz w:val="20"/>
      <w:u w:val="single"/>
      <w:lang w:val="en-US" w:eastAsia="en-US" w:bidi="ar-SA"/>
    </w:rPr>
  </w:style>
  <w:style w:type="character" w:customStyle="1" w:styleId="Header11">
    <w:name w:val="Header11"/>
    <w:rsid w:val="003963DF"/>
  </w:style>
  <w:style w:type="character" w:customStyle="1" w:styleId="posa">
    <w:name w:val="pos(a)"/>
    <w:basedOn w:val="DefaultParagraphFont"/>
    <w:rsid w:val="003963DF"/>
  </w:style>
  <w:style w:type="character" w:customStyle="1" w:styleId="u-hiddeninnarrowenv">
    <w:name w:val="u-hiddeninnarrowenv"/>
    <w:basedOn w:val="DefaultParagraphFont"/>
    <w:rsid w:val="003963DF"/>
  </w:style>
  <w:style w:type="character" w:customStyle="1" w:styleId="followbutton-bird">
    <w:name w:val="followbutton-bird"/>
    <w:basedOn w:val="DefaultParagraphFont"/>
    <w:rsid w:val="003963DF"/>
  </w:style>
  <w:style w:type="character" w:customStyle="1" w:styleId="tweetauthor-name">
    <w:name w:val="tweetauthor-name"/>
    <w:basedOn w:val="DefaultParagraphFont"/>
    <w:rsid w:val="003963DF"/>
  </w:style>
  <w:style w:type="character" w:customStyle="1" w:styleId="tweetauthor-verifiedbadge">
    <w:name w:val="tweetauthor-verifiedbadge"/>
    <w:basedOn w:val="DefaultParagraphFont"/>
    <w:rsid w:val="003963DF"/>
  </w:style>
  <w:style w:type="character" w:customStyle="1" w:styleId="tweetauthor-screenname">
    <w:name w:val="tweetauthor-screenname"/>
    <w:basedOn w:val="DefaultParagraphFont"/>
    <w:rsid w:val="003963DF"/>
  </w:style>
  <w:style w:type="character" w:customStyle="1" w:styleId="u-hiddenvisually">
    <w:name w:val="u-hiddenvisually"/>
    <w:basedOn w:val="DefaultParagraphFont"/>
    <w:rsid w:val="003963DF"/>
  </w:style>
  <w:style w:type="character" w:customStyle="1" w:styleId="tweetaction-stat">
    <w:name w:val="tweetaction-stat"/>
    <w:basedOn w:val="DefaultParagraphFont"/>
    <w:rsid w:val="003963DF"/>
  </w:style>
  <w:style w:type="character" w:customStyle="1" w:styleId="related">
    <w:name w:val="related"/>
    <w:basedOn w:val="DefaultParagraphFont"/>
    <w:rsid w:val="003963DF"/>
  </w:style>
  <w:style w:type="character" w:customStyle="1" w:styleId="related-content">
    <w:name w:val="related-content"/>
    <w:basedOn w:val="DefaultParagraphFont"/>
    <w:rsid w:val="003963DF"/>
  </w:style>
  <w:style w:type="character" w:customStyle="1" w:styleId="name-of-author">
    <w:name w:val="name-of-author"/>
    <w:basedOn w:val="DefaultParagraphFont"/>
    <w:rsid w:val="003963DF"/>
  </w:style>
  <w:style w:type="character" w:customStyle="1" w:styleId="first-name">
    <w:name w:val="first-name"/>
    <w:basedOn w:val="DefaultParagraphFont"/>
    <w:rsid w:val="003963DF"/>
  </w:style>
  <w:style w:type="character" w:customStyle="1" w:styleId="last-name">
    <w:name w:val="last-name"/>
    <w:basedOn w:val="DefaultParagraphFont"/>
    <w:rsid w:val="003963DF"/>
  </w:style>
  <w:style w:type="character" w:customStyle="1" w:styleId="caption10">
    <w:name w:val="caption1"/>
    <w:basedOn w:val="DefaultParagraphFont"/>
    <w:rsid w:val="003963DF"/>
  </w:style>
  <w:style w:type="character" w:customStyle="1" w:styleId="recirc-text">
    <w:name w:val="&quot;recirc-text”"/>
    <w:basedOn w:val="DefaultParagraphFont"/>
    <w:rsid w:val="003963DF"/>
  </w:style>
  <w:style w:type="character" w:customStyle="1" w:styleId="video-icon">
    <w:name w:val="video-icon"/>
    <w:basedOn w:val="DefaultParagraphFont"/>
    <w:rsid w:val="003963DF"/>
  </w:style>
  <w:style w:type="character" w:customStyle="1" w:styleId="powa-shot-play-btn-text">
    <w:name w:val="powa-shot-play-btn-text"/>
    <w:basedOn w:val="DefaultParagraphFont"/>
    <w:rsid w:val="003963DF"/>
  </w:style>
  <w:style w:type="character" w:customStyle="1" w:styleId="powa-shot-click">
    <w:name w:val="powa-shot-click"/>
    <w:basedOn w:val="DefaultParagraphFont"/>
    <w:rsid w:val="003963DF"/>
  </w:style>
  <w:style w:type="character" w:customStyle="1" w:styleId="wpv-blurb">
    <w:name w:val="wpv-blurb"/>
    <w:basedOn w:val="DefaultParagraphFont"/>
    <w:rsid w:val="003963DF"/>
  </w:style>
  <w:style w:type="character" w:customStyle="1" w:styleId="pb-caption">
    <w:name w:val="pb-caption"/>
    <w:basedOn w:val="DefaultParagraphFont"/>
    <w:rsid w:val="003963DF"/>
  </w:style>
  <w:style w:type="character" w:customStyle="1" w:styleId="Heading5Char1">
    <w:name w:val="Heading 5 Char1"/>
    <w:aliases w:val="Text Char1"/>
    <w:basedOn w:val="DefaultParagraphFont"/>
    <w:semiHidden/>
    <w:rsid w:val="003963D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963DF"/>
    <w:rPr>
      <w:vertAlign w:val="baseline"/>
    </w:rPr>
  </w:style>
  <w:style w:type="character" w:customStyle="1" w:styleId="Heading7Char1">
    <w:name w:val="Heading 7 Char1"/>
    <w:basedOn w:val="DefaultParagraphFont"/>
    <w:semiHidden/>
    <w:rsid w:val="003963D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963D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963D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963DF"/>
    <w:rPr>
      <w:rFonts w:ascii="Calibri" w:hAnsi="Calibri" w:cs="Calibri"/>
    </w:rPr>
  </w:style>
  <w:style w:type="numbering" w:customStyle="1" w:styleId="NoList2">
    <w:name w:val="No List2"/>
    <w:next w:val="NoList"/>
    <w:uiPriority w:val="99"/>
    <w:semiHidden/>
    <w:unhideWhenUsed/>
    <w:rsid w:val="003963DF"/>
  </w:style>
  <w:style w:type="numbering" w:customStyle="1" w:styleId="NoList3">
    <w:name w:val="No List3"/>
    <w:next w:val="NoList"/>
    <w:uiPriority w:val="99"/>
    <w:semiHidden/>
    <w:unhideWhenUsed/>
    <w:rsid w:val="003963DF"/>
  </w:style>
  <w:style w:type="numbering" w:customStyle="1" w:styleId="NoList4">
    <w:name w:val="No List4"/>
    <w:next w:val="NoList"/>
    <w:uiPriority w:val="99"/>
    <w:semiHidden/>
    <w:unhideWhenUsed/>
    <w:rsid w:val="003963DF"/>
  </w:style>
  <w:style w:type="numbering" w:customStyle="1" w:styleId="NoList5">
    <w:name w:val="No List5"/>
    <w:next w:val="NoList"/>
    <w:semiHidden/>
    <w:unhideWhenUsed/>
    <w:rsid w:val="003963DF"/>
  </w:style>
  <w:style w:type="paragraph" w:styleId="BlockText">
    <w:name w:val="Block Text"/>
    <w:basedOn w:val="Normal"/>
    <w:rsid w:val="003963DF"/>
    <w:pPr>
      <w:ind w:left="229" w:right="229"/>
    </w:pPr>
    <w:rPr>
      <w:rFonts w:ascii="Verdana" w:eastAsia="Times New Roman" w:hAnsi="Verdana"/>
      <w:sz w:val="16"/>
      <w:szCs w:val="20"/>
    </w:rPr>
  </w:style>
  <w:style w:type="paragraph" w:styleId="NormalIndent">
    <w:name w:val="Normal Indent"/>
    <w:basedOn w:val="Normal"/>
    <w:rsid w:val="003963DF"/>
    <w:pPr>
      <w:ind w:left="720"/>
    </w:pPr>
    <w:rPr>
      <w:rFonts w:eastAsia="Times New Roman"/>
      <w:szCs w:val="20"/>
    </w:rPr>
  </w:style>
  <w:style w:type="paragraph" w:styleId="EnvelopeReturn">
    <w:name w:val="envelope return"/>
    <w:basedOn w:val="Normal"/>
    <w:rsid w:val="003963DF"/>
    <w:rPr>
      <w:rFonts w:ascii="Arial" w:eastAsia="Times New Roman" w:hAnsi="Arial"/>
      <w:sz w:val="24"/>
      <w:szCs w:val="20"/>
    </w:rPr>
  </w:style>
  <w:style w:type="paragraph" w:styleId="EnvelopeAddress">
    <w:name w:val="envelope address"/>
    <w:basedOn w:val="Normal"/>
    <w:rsid w:val="003963DF"/>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3963DF"/>
  </w:style>
  <w:style w:type="numbering" w:customStyle="1" w:styleId="NoList7">
    <w:name w:val="No List7"/>
    <w:next w:val="NoList"/>
    <w:semiHidden/>
    <w:unhideWhenUsed/>
    <w:rsid w:val="003963DF"/>
  </w:style>
  <w:style w:type="paragraph" w:styleId="ListBullet">
    <w:name w:val="List Bullet"/>
    <w:basedOn w:val="Normal"/>
    <w:link w:val="ListBulletChar"/>
    <w:uiPriority w:val="99"/>
    <w:unhideWhenUsed/>
    <w:rsid w:val="003963DF"/>
    <w:pPr>
      <w:tabs>
        <w:tab w:val="num" w:pos="360"/>
      </w:tabs>
      <w:ind w:left="360" w:hanging="360"/>
      <w:contextualSpacing/>
    </w:pPr>
    <w:rPr>
      <w:rFonts w:eastAsia="Calibri"/>
    </w:rPr>
  </w:style>
  <w:style w:type="table" w:styleId="MediumGrid1">
    <w:name w:val="Medium Grid 1"/>
    <w:basedOn w:val="TableNormal"/>
    <w:uiPriority w:val="67"/>
    <w:rsid w:val="003963D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3963DF"/>
  </w:style>
  <w:style w:type="numbering" w:customStyle="1" w:styleId="NoList111">
    <w:name w:val="No List111"/>
    <w:next w:val="NoList"/>
    <w:uiPriority w:val="99"/>
    <w:semiHidden/>
    <w:unhideWhenUsed/>
    <w:rsid w:val="003963DF"/>
  </w:style>
  <w:style w:type="numbering" w:customStyle="1" w:styleId="NoList1111">
    <w:name w:val="No List1111"/>
    <w:next w:val="NoList"/>
    <w:uiPriority w:val="99"/>
    <w:semiHidden/>
    <w:unhideWhenUsed/>
    <w:rsid w:val="003963DF"/>
  </w:style>
  <w:style w:type="numbering" w:customStyle="1" w:styleId="NoList11111">
    <w:name w:val="No List11111"/>
    <w:next w:val="NoList"/>
    <w:uiPriority w:val="99"/>
    <w:semiHidden/>
    <w:unhideWhenUsed/>
    <w:rsid w:val="003963DF"/>
  </w:style>
  <w:style w:type="numbering" w:customStyle="1" w:styleId="NoList111111">
    <w:name w:val="No List111111"/>
    <w:next w:val="NoList"/>
    <w:uiPriority w:val="99"/>
    <w:semiHidden/>
    <w:unhideWhenUsed/>
    <w:rsid w:val="003963DF"/>
  </w:style>
  <w:style w:type="numbering" w:customStyle="1" w:styleId="NoList1111111">
    <w:name w:val="No List1111111"/>
    <w:next w:val="NoList"/>
    <w:uiPriority w:val="99"/>
    <w:semiHidden/>
    <w:unhideWhenUsed/>
    <w:rsid w:val="003963DF"/>
  </w:style>
  <w:style w:type="numbering" w:customStyle="1" w:styleId="NoList11111111">
    <w:name w:val="No List11111111"/>
    <w:next w:val="NoList"/>
    <w:uiPriority w:val="99"/>
    <w:semiHidden/>
    <w:unhideWhenUsed/>
    <w:rsid w:val="003963DF"/>
  </w:style>
  <w:style w:type="numbering" w:customStyle="1" w:styleId="NoList111111111">
    <w:name w:val="No List111111111"/>
    <w:next w:val="NoList"/>
    <w:uiPriority w:val="99"/>
    <w:semiHidden/>
    <w:unhideWhenUsed/>
    <w:rsid w:val="003963DF"/>
  </w:style>
  <w:style w:type="numbering" w:customStyle="1" w:styleId="NoList1111111111">
    <w:name w:val="No List1111111111"/>
    <w:next w:val="NoList"/>
    <w:uiPriority w:val="99"/>
    <w:semiHidden/>
    <w:unhideWhenUsed/>
    <w:rsid w:val="003963DF"/>
  </w:style>
  <w:style w:type="numbering" w:customStyle="1" w:styleId="NoList11111111111">
    <w:name w:val="No List11111111111"/>
    <w:next w:val="NoList"/>
    <w:uiPriority w:val="99"/>
    <w:semiHidden/>
    <w:unhideWhenUsed/>
    <w:rsid w:val="003963DF"/>
  </w:style>
  <w:style w:type="numbering" w:customStyle="1" w:styleId="NoList111111111111">
    <w:name w:val="No List111111111111"/>
    <w:next w:val="NoList"/>
    <w:uiPriority w:val="99"/>
    <w:semiHidden/>
    <w:unhideWhenUsed/>
    <w:rsid w:val="003963DF"/>
  </w:style>
  <w:style w:type="numbering" w:customStyle="1" w:styleId="NoList1111111111111">
    <w:name w:val="No List1111111111111"/>
    <w:next w:val="NoList"/>
    <w:uiPriority w:val="99"/>
    <w:semiHidden/>
    <w:unhideWhenUsed/>
    <w:rsid w:val="003963DF"/>
  </w:style>
  <w:style w:type="numbering" w:customStyle="1" w:styleId="NoList11111111111111">
    <w:name w:val="No List11111111111111"/>
    <w:next w:val="NoList"/>
    <w:uiPriority w:val="99"/>
    <w:semiHidden/>
    <w:unhideWhenUsed/>
    <w:rsid w:val="003963DF"/>
  </w:style>
  <w:style w:type="numbering" w:customStyle="1" w:styleId="NoList111111111111111">
    <w:name w:val="No List111111111111111"/>
    <w:next w:val="NoList"/>
    <w:uiPriority w:val="99"/>
    <w:semiHidden/>
    <w:unhideWhenUsed/>
    <w:rsid w:val="003963DF"/>
  </w:style>
  <w:style w:type="numbering" w:customStyle="1" w:styleId="NoList1111111111111111">
    <w:name w:val="No List1111111111111111"/>
    <w:next w:val="NoList"/>
    <w:uiPriority w:val="99"/>
    <w:semiHidden/>
    <w:unhideWhenUsed/>
    <w:rsid w:val="003963DF"/>
  </w:style>
  <w:style w:type="numbering" w:customStyle="1" w:styleId="NoList11111111111111111">
    <w:name w:val="No List11111111111111111"/>
    <w:next w:val="NoList"/>
    <w:uiPriority w:val="99"/>
    <w:semiHidden/>
    <w:unhideWhenUsed/>
    <w:rsid w:val="003963DF"/>
  </w:style>
  <w:style w:type="character" w:customStyle="1" w:styleId="FontStyle220">
    <w:name w:val="Font Style220"/>
    <w:basedOn w:val="DefaultParagraphFont"/>
    <w:uiPriority w:val="99"/>
    <w:rsid w:val="003963DF"/>
    <w:rPr>
      <w:rFonts w:ascii="Candara" w:hAnsi="Candara" w:cs="Candara" w:hint="default"/>
      <w:i/>
      <w:iCs/>
      <w:sz w:val="18"/>
      <w:szCs w:val="18"/>
    </w:rPr>
  </w:style>
  <w:style w:type="character" w:customStyle="1" w:styleId="FontStyle290">
    <w:name w:val="Font Style290"/>
    <w:basedOn w:val="DefaultParagraphFont"/>
    <w:uiPriority w:val="99"/>
    <w:rsid w:val="003963D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963DF"/>
    <w:rPr>
      <w:rFonts w:ascii="Arial" w:hAnsi="Arial" w:cs="Arial"/>
      <w:b/>
      <w:bCs/>
      <w:sz w:val="16"/>
      <w:szCs w:val="16"/>
    </w:rPr>
  </w:style>
  <w:style w:type="paragraph" w:customStyle="1" w:styleId="articlebodynormaltext">
    <w:name w:val="articlebody_normaltext"/>
    <w:basedOn w:val="Normal"/>
    <w:rsid w:val="003963DF"/>
    <w:pPr>
      <w:spacing w:before="100" w:beforeAutospacing="1" w:after="100" w:afterAutospacing="1"/>
    </w:pPr>
    <w:rPr>
      <w:rFonts w:ascii="Georgia" w:hAnsi="Georgia"/>
    </w:rPr>
  </w:style>
  <w:style w:type="character" w:customStyle="1" w:styleId="Bodytext21">
    <w:name w:val="Body text (2)_"/>
    <w:basedOn w:val="DefaultParagraphFont"/>
    <w:link w:val="Bodytext22"/>
    <w:rsid w:val="003963DF"/>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963DF"/>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3963DF"/>
    <w:rPr>
      <w:color w:val="000000"/>
      <w:sz w:val="28"/>
      <w:szCs w:val="28"/>
    </w:rPr>
  </w:style>
  <w:style w:type="character" w:customStyle="1" w:styleId="Style9ptItalicUnderline">
    <w:name w:val="Style 9 pt Italic Underline"/>
    <w:rsid w:val="003963DF"/>
    <w:rPr>
      <w:i/>
      <w:iCs/>
      <w:sz w:val="20"/>
      <w:u w:val="single"/>
    </w:rPr>
  </w:style>
  <w:style w:type="paragraph" w:customStyle="1" w:styleId="StyleHeading4TagsmalltextBigcardbodyNormalTagNotBold">
    <w:name w:val="Style Heading 4Tagsmall textBig cardbodyNormal Tag + Not Bold"/>
    <w:basedOn w:val="Heading4"/>
    <w:rsid w:val="003963DF"/>
    <w:rPr>
      <w:bCs w:val="0"/>
      <w:sz w:val="22"/>
      <w:szCs w:val="22"/>
    </w:rPr>
  </w:style>
  <w:style w:type="character" w:customStyle="1" w:styleId="StyleBox12ptBold">
    <w:name w:val="Style Box + 12 pt Bold"/>
    <w:basedOn w:val="DefaultParagraphFont"/>
    <w:rsid w:val="003963DF"/>
    <w:rPr>
      <w:rFonts w:ascii="Georgia" w:hAnsi="Georgia"/>
      <w:b/>
      <w:bCs/>
      <w:sz w:val="22"/>
      <w:u w:val="single"/>
      <w:bdr w:val="none" w:sz="0" w:space="0" w:color="auto"/>
    </w:rPr>
  </w:style>
  <w:style w:type="character" w:customStyle="1" w:styleId="StyleBox12pt">
    <w:name w:val="Style Box + 12 pt"/>
    <w:basedOn w:val="DefaultParagraphFont"/>
    <w:rsid w:val="003963D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963DF"/>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963DF"/>
    <w:rPr>
      <w:bCs w:val="0"/>
      <w:szCs w:val="22"/>
    </w:rPr>
  </w:style>
  <w:style w:type="character" w:customStyle="1" w:styleId="StyleGaramondText1">
    <w:name w:val="Style Garamond Text 1"/>
    <w:basedOn w:val="DefaultParagraphFont"/>
    <w:rsid w:val="003963DF"/>
    <w:rPr>
      <w:rFonts w:ascii="Georgia" w:hAnsi="Georgia"/>
      <w:color w:val="0D0D0D" w:themeColor="text1" w:themeTint="F2"/>
      <w:sz w:val="22"/>
    </w:rPr>
  </w:style>
  <w:style w:type="character" w:customStyle="1" w:styleId="StyleGaramondText1Underline">
    <w:name w:val="Style Garamond Text 1 Underline"/>
    <w:basedOn w:val="DefaultParagraphFont"/>
    <w:rsid w:val="003963D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963D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963D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963DF"/>
    <w:rPr>
      <w:b w:val="0"/>
      <w:bCs w:val="0"/>
      <w:sz w:val="14"/>
      <w:u w:val="none"/>
    </w:rPr>
  </w:style>
  <w:style w:type="character" w:customStyle="1" w:styleId="Style7ptBold">
    <w:name w:val="Style 7 pt Bold"/>
    <w:basedOn w:val="DefaultParagraphFont"/>
    <w:rsid w:val="003963DF"/>
    <w:rPr>
      <w:b w:val="0"/>
      <w:bCs/>
      <w:sz w:val="14"/>
    </w:rPr>
  </w:style>
  <w:style w:type="paragraph" w:customStyle="1" w:styleId="Stylecardtext8pt">
    <w:name w:val="Style card text + 8 pt"/>
    <w:basedOn w:val="Normal"/>
    <w:rsid w:val="003963DF"/>
    <w:pPr>
      <w:ind w:right="288"/>
    </w:pPr>
    <w:rPr>
      <w:sz w:val="16"/>
    </w:rPr>
  </w:style>
  <w:style w:type="paragraph" w:customStyle="1" w:styleId="Stylecardtext5pt">
    <w:name w:val="Style card text + 5 pt"/>
    <w:basedOn w:val="Normal"/>
    <w:rsid w:val="003963DF"/>
    <w:pPr>
      <w:ind w:right="288"/>
    </w:pPr>
    <w:rPr>
      <w:sz w:val="10"/>
    </w:rPr>
  </w:style>
  <w:style w:type="character" w:customStyle="1" w:styleId="StyleStyleBoldUnderlineUnderlineIntenseEmphasis1apple-style-">
    <w:name w:val="Style Style Bold UnderlineUnderlineIntense Emphasis1apple-style-..."/>
    <w:basedOn w:val="DefaultParagraphFont"/>
    <w:rsid w:val="003963D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963D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963DF"/>
    <w:rPr>
      <w:rFonts w:ascii="Georgia" w:hAnsi="Georgia"/>
      <w:u w:val="single"/>
    </w:rPr>
  </w:style>
  <w:style w:type="paragraph" w:customStyle="1" w:styleId="StyleCardsGeorgia12ptBoldThickunderlineBorderSin">
    <w:name w:val="Style Cards + Georgia 12 pt Bold Thick underline Border: : (Sin..."/>
    <w:basedOn w:val="Normal"/>
    <w:rsid w:val="003963D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963DF"/>
    <w:rPr>
      <w:rFonts w:ascii="Georgia" w:hAnsi="Georgia"/>
      <w:sz w:val="24"/>
      <w:u w:val="single"/>
    </w:rPr>
  </w:style>
  <w:style w:type="paragraph" w:customStyle="1" w:styleId="StyleCardsGeorgia">
    <w:name w:val="Style Cards + Georgia"/>
    <w:basedOn w:val="Normal"/>
    <w:rsid w:val="003963D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963DF"/>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963DF"/>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3963DF"/>
    <w:rPr>
      <w:rFonts w:eastAsia="Times New Roman"/>
      <w:i/>
      <w:iCs/>
    </w:rPr>
  </w:style>
  <w:style w:type="character" w:customStyle="1" w:styleId="HTMLAddressChar">
    <w:name w:val="HTML Address Char"/>
    <w:basedOn w:val="DefaultParagraphFont"/>
    <w:link w:val="HTMLAddress"/>
    <w:uiPriority w:val="99"/>
    <w:rsid w:val="003963DF"/>
    <w:rPr>
      <w:rFonts w:ascii="Calibri" w:eastAsia="Times New Roman" w:hAnsi="Calibri"/>
      <w:i/>
      <w:iCs/>
      <w:sz w:val="22"/>
    </w:rPr>
  </w:style>
  <w:style w:type="paragraph" w:styleId="Index1">
    <w:name w:val="index 1"/>
    <w:basedOn w:val="Normal"/>
    <w:next w:val="Normal"/>
    <w:autoRedefine/>
    <w:unhideWhenUsed/>
    <w:rsid w:val="003963DF"/>
    <w:pPr>
      <w:ind w:left="220" w:hanging="220"/>
    </w:pPr>
  </w:style>
  <w:style w:type="character" w:customStyle="1" w:styleId="CardsFont6ptChar1">
    <w:name w:val="Cards + Font: 6 pt Char1"/>
    <w:link w:val="CardsFont6pt"/>
    <w:locked/>
    <w:rsid w:val="003963DF"/>
    <w:rPr>
      <w:rFonts w:ascii="Calibri" w:eastAsia="Times New Roman" w:hAnsi="Calibri" w:cs="Times New Roman"/>
      <w:sz w:val="12"/>
      <w:szCs w:val="20"/>
    </w:rPr>
  </w:style>
  <w:style w:type="paragraph" w:customStyle="1" w:styleId="Quote2">
    <w:name w:val="Quote2"/>
    <w:basedOn w:val="Default"/>
    <w:next w:val="Default"/>
    <w:rsid w:val="003963D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963DF"/>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963DF"/>
    <w:pPr>
      <w:keepNext/>
      <w:keepLines/>
      <w:spacing w:before="200"/>
      <w:outlineLvl w:val="3"/>
    </w:pPr>
    <w:rPr>
      <w:rFonts w:eastAsia="Times New Roman"/>
      <w:b/>
      <w:bCs/>
      <w:iCs/>
      <w:sz w:val="26"/>
    </w:rPr>
  </w:style>
  <w:style w:type="paragraph" w:customStyle="1" w:styleId="post-subtitle">
    <w:name w:val="post-subtitle"/>
    <w:basedOn w:val="Normal"/>
    <w:rsid w:val="003963DF"/>
    <w:pPr>
      <w:spacing w:before="100" w:beforeAutospacing="1" w:after="100" w:afterAutospacing="1"/>
    </w:pPr>
    <w:rPr>
      <w:rFonts w:eastAsia="Times New Roman"/>
    </w:rPr>
  </w:style>
  <w:style w:type="paragraph" w:customStyle="1" w:styleId="Pa0">
    <w:name w:val="Pa0"/>
    <w:basedOn w:val="Default"/>
    <w:next w:val="Default"/>
    <w:uiPriority w:val="99"/>
    <w:rsid w:val="003963D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3963D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3963DF"/>
    <w:pPr>
      <w:spacing w:before="100" w:beforeAutospacing="1" w:after="100" w:afterAutospacing="1"/>
    </w:pPr>
    <w:rPr>
      <w:rFonts w:eastAsia="Times New Roman"/>
    </w:rPr>
  </w:style>
  <w:style w:type="paragraph" w:customStyle="1" w:styleId="tagline1">
    <w:name w:val="tagline"/>
    <w:basedOn w:val="Normal"/>
    <w:rsid w:val="003963DF"/>
    <w:pPr>
      <w:spacing w:before="100" w:beforeAutospacing="1" w:after="100" w:afterAutospacing="1"/>
    </w:pPr>
    <w:rPr>
      <w:rFonts w:eastAsia="Times New Roman"/>
    </w:rPr>
  </w:style>
  <w:style w:type="paragraph" w:customStyle="1" w:styleId="Block1">
    <w:name w:val="Block1"/>
    <w:basedOn w:val="Normal"/>
    <w:next w:val="Normal"/>
    <w:uiPriority w:val="3"/>
    <w:qFormat/>
    <w:rsid w:val="003963D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963D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3963DF"/>
    <w:rPr>
      <w:sz w:val="10"/>
    </w:rPr>
  </w:style>
  <w:style w:type="paragraph" w:customStyle="1" w:styleId="ReallySamllText">
    <w:name w:val="ReallySamllText"/>
    <w:basedOn w:val="Normal"/>
    <w:link w:val="ReallySamllTextChar"/>
    <w:autoRedefine/>
    <w:rsid w:val="003963DF"/>
    <w:rPr>
      <w:rFonts w:asciiTheme="minorHAnsi" w:hAnsiTheme="minorHAnsi"/>
      <w:sz w:val="10"/>
    </w:rPr>
  </w:style>
  <w:style w:type="paragraph" w:customStyle="1" w:styleId="CardCites">
    <w:name w:val="Card Cites"/>
    <w:basedOn w:val="Normal"/>
    <w:next w:val="Normal"/>
    <w:qFormat/>
    <w:rsid w:val="003963DF"/>
    <w:rPr>
      <w:rFonts w:eastAsia="Times New Roman"/>
      <w:b/>
      <w:sz w:val="20"/>
    </w:rPr>
  </w:style>
  <w:style w:type="paragraph" w:customStyle="1" w:styleId="NormalWeb3">
    <w:name w:val="Normal (Web)3"/>
    <w:basedOn w:val="Normal"/>
    <w:rsid w:val="003963D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963DF"/>
    <w:pPr>
      <w:ind w:left="400"/>
    </w:pPr>
    <w:rPr>
      <w:rFonts w:eastAsia="Times New Roman"/>
    </w:rPr>
  </w:style>
  <w:style w:type="paragraph" w:customStyle="1" w:styleId="TagCiteChar2">
    <w:name w:val="Tag / Cite Char"/>
    <w:basedOn w:val="Normal"/>
    <w:rsid w:val="003963DF"/>
    <w:rPr>
      <w:rFonts w:eastAsia="Times New Roman"/>
      <w:b/>
      <w:color w:val="000000"/>
    </w:rPr>
  </w:style>
  <w:style w:type="paragraph" w:customStyle="1" w:styleId="PageNumber2">
    <w:name w:val="Page Number2"/>
    <w:basedOn w:val="Normal"/>
    <w:next w:val="Normal"/>
    <w:rsid w:val="003963DF"/>
    <w:rPr>
      <w:rFonts w:eastAsia="Times New Roman"/>
      <w:sz w:val="20"/>
    </w:rPr>
  </w:style>
  <w:style w:type="paragraph" w:customStyle="1" w:styleId="HeaderFooter">
    <w:name w:val="Header &amp; Footer"/>
    <w:rsid w:val="003963DF"/>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3963DF"/>
    <w:rPr>
      <w:rFonts w:ascii="Arial Narrow" w:eastAsia="Times New Roman" w:hAnsi="Arial Narrow"/>
      <w:color w:val="000000"/>
      <w:sz w:val="16"/>
    </w:rPr>
  </w:style>
  <w:style w:type="paragraph" w:customStyle="1" w:styleId="CardTextUnderlined">
    <w:name w:val="Card Text Underlined"/>
    <w:basedOn w:val="Normal"/>
    <w:rsid w:val="003963DF"/>
    <w:rPr>
      <w:rFonts w:ascii="Arial Narrow" w:eastAsia="Times New Roman" w:hAnsi="Arial Narrow"/>
      <w:u w:val="single"/>
    </w:rPr>
  </w:style>
  <w:style w:type="paragraph" w:customStyle="1" w:styleId="HeaderDebate">
    <w:name w:val="Header Debate"/>
    <w:basedOn w:val="Normal"/>
    <w:rsid w:val="003963DF"/>
    <w:pPr>
      <w:jc w:val="center"/>
      <w:outlineLvl w:val="0"/>
    </w:pPr>
    <w:rPr>
      <w:rFonts w:eastAsia="Times New Roman"/>
      <w:b/>
      <w:sz w:val="48"/>
      <w:u w:val="words"/>
    </w:rPr>
  </w:style>
  <w:style w:type="paragraph" w:customStyle="1" w:styleId="NormalWeb1">
    <w:name w:val="Normal (Web)1"/>
    <w:basedOn w:val="Normal"/>
    <w:rsid w:val="003963DF"/>
    <w:pPr>
      <w:spacing w:before="100" w:beforeAutospacing="1" w:after="100" w:afterAutospacing="1"/>
    </w:pPr>
    <w:rPr>
      <w:rFonts w:eastAsia="Times New Roman"/>
      <w:sz w:val="20"/>
      <w:szCs w:val="20"/>
    </w:rPr>
  </w:style>
  <w:style w:type="paragraph" w:customStyle="1" w:styleId="CardTagCharChar">
    <w:name w:val="Card Tag Char Char"/>
    <w:basedOn w:val="Normal"/>
    <w:rsid w:val="003963DF"/>
    <w:rPr>
      <w:rFonts w:eastAsia="Times New Roman"/>
      <w:b/>
    </w:rPr>
  </w:style>
  <w:style w:type="paragraph" w:customStyle="1" w:styleId="fixed">
    <w:name w:val="fixed"/>
    <w:basedOn w:val="Normal"/>
    <w:rsid w:val="003963D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963DF"/>
    <w:pPr>
      <w:spacing w:before="100" w:beforeAutospacing="1" w:after="100" w:afterAutospacing="1"/>
    </w:pPr>
    <w:rPr>
      <w:rFonts w:eastAsia="Times New Roman"/>
    </w:rPr>
  </w:style>
  <w:style w:type="paragraph" w:customStyle="1" w:styleId="ExecutiveSummarytext">
    <w:name w:val="Executive Summary text"/>
    <w:basedOn w:val="Normal"/>
    <w:next w:val="Normal"/>
    <w:rsid w:val="003963DF"/>
    <w:pPr>
      <w:autoSpaceDE w:val="0"/>
      <w:autoSpaceDN w:val="0"/>
      <w:adjustRightInd w:val="0"/>
    </w:pPr>
    <w:rPr>
      <w:rFonts w:ascii="Arial" w:eastAsia="Times New Roman" w:hAnsi="Arial"/>
    </w:rPr>
  </w:style>
  <w:style w:type="character" w:customStyle="1" w:styleId="NormalUnderlineChar1">
    <w:name w:val="Normal Underline Char1"/>
    <w:locked/>
    <w:rsid w:val="003963DF"/>
    <w:rPr>
      <w:u w:val="single"/>
    </w:rPr>
  </w:style>
  <w:style w:type="character" w:customStyle="1" w:styleId="CardUpSize-LightChar">
    <w:name w:val="CardUpSize - Light Char"/>
    <w:link w:val="CardUpSize-Light"/>
    <w:locked/>
    <w:rsid w:val="003963DF"/>
    <w:rPr>
      <w:rFonts w:ascii="Times New Roman" w:eastAsia="Times New Roman" w:hAnsi="Times New Roman"/>
      <w:szCs w:val="32"/>
      <w:u w:val="single"/>
    </w:rPr>
  </w:style>
  <w:style w:type="paragraph" w:customStyle="1" w:styleId="CardUpSize-Light">
    <w:name w:val="CardUpSize - Light"/>
    <w:basedOn w:val="Normal"/>
    <w:link w:val="CardUpSize-LightChar"/>
    <w:rsid w:val="003963DF"/>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3963D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963DF"/>
    <w:pPr>
      <w:jc w:val="both"/>
    </w:pPr>
    <w:rPr>
      <w:rFonts w:ascii="Times New Roman" w:eastAsia="Times New Roman" w:hAnsi="Times New Roman"/>
      <w:b/>
      <w:sz w:val="24"/>
      <w:szCs w:val="32"/>
      <w:u w:val="single"/>
    </w:rPr>
  </w:style>
  <w:style w:type="paragraph" w:customStyle="1" w:styleId="SmallCite">
    <w:name w:val="Small Cite"/>
    <w:basedOn w:val="Normal"/>
    <w:rsid w:val="003963DF"/>
    <w:rPr>
      <w:rFonts w:ascii="Verdana" w:eastAsia="Times New Roman" w:hAnsi="Verdana"/>
      <w:sz w:val="16"/>
    </w:rPr>
  </w:style>
  <w:style w:type="paragraph" w:customStyle="1" w:styleId="clearformatting">
    <w:name w:val="clear formatting"/>
    <w:basedOn w:val="Heading2"/>
    <w:rsid w:val="003963DF"/>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3963DF"/>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3963DF"/>
    <w:pPr>
      <w:spacing w:after="240" w:line="360" w:lineRule="atLeast"/>
    </w:pPr>
    <w:rPr>
      <w:rFonts w:eastAsia="Times New Roman"/>
      <w:b/>
      <w:bCs/>
      <w:sz w:val="16"/>
      <w:szCs w:val="16"/>
    </w:rPr>
  </w:style>
  <w:style w:type="paragraph" w:customStyle="1" w:styleId="PlaceholderText1">
    <w:name w:val="Placeholder Text1"/>
    <w:basedOn w:val="Normal"/>
    <w:rsid w:val="003963DF"/>
    <w:pPr>
      <w:keepNext/>
      <w:numPr>
        <w:numId w:val="13"/>
      </w:numPr>
      <w:outlineLvl w:val="0"/>
    </w:pPr>
    <w:rPr>
      <w:rFonts w:eastAsia="MS Gothic"/>
    </w:rPr>
  </w:style>
  <w:style w:type="character" w:customStyle="1" w:styleId="ImportantTextChar">
    <w:name w:val="Important Text Char"/>
    <w:link w:val="ImportantText"/>
    <w:locked/>
    <w:rsid w:val="003963D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963D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963DF"/>
    <w:rPr>
      <w:rFonts w:ascii="HNKAOE+Arial" w:hAnsi="HNKAOE+Arial"/>
    </w:rPr>
  </w:style>
  <w:style w:type="paragraph" w:customStyle="1" w:styleId="StyleBodyText11ptBlackUnderline">
    <w:name w:val="Style Body Text + 11 pt Black Underline"/>
    <w:basedOn w:val="BodyText"/>
    <w:link w:val="StyleBodyText11ptBlackUnderlineChar"/>
    <w:rsid w:val="003963DF"/>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3963DF"/>
    <w:rPr>
      <w:rFonts w:ascii="HNKAOE+Arial" w:hAnsi="HNKAOE+Arial"/>
    </w:rPr>
  </w:style>
  <w:style w:type="paragraph" w:customStyle="1" w:styleId="StyleBodyText11ptBoldBlack">
    <w:name w:val="Style Body Text + 11 pt Bold Black"/>
    <w:basedOn w:val="BodyText"/>
    <w:link w:val="StyleBodyText11ptBoldBlackChar"/>
    <w:rsid w:val="003963DF"/>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3963DF"/>
    <w:rPr>
      <w:rFonts w:ascii="Times New Roman" w:eastAsia="Malgun Gothic" w:hAnsi="Times New Roman"/>
      <w:bCs/>
    </w:rPr>
  </w:style>
  <w:style w:type="paragraph" w:customStyle="1" w:styleId="StyletinyBold">
    <w:name w:val="Style tiny + Bold"/>
    <w:basedOn w:val="tiny"/>
    <w:link w:val="StyletinyBoldChar"/>
    <w:rsid w:val="003963DF"/>
    <w:rPr>
      <w:rFonts w:cstheme="minorBidi"/>
      <w:bCs/>
      <w:sz w:val="24"/>
    </w:rPr>
  </w:style>
  <w:style w:type="character" w:customStyle="1" w:styleId="Heading5SizeDownChar">
    <w:name w:val="Heading 5 Size Down Char"/>
    <w:link w:val="Heading5SizeDown"/>
    <w:locked/>
    <w:rsid w:val="003963DF"/>
    <w:rPr>
      <w:rFonts w:ascii="Times New Roman" w:eastAsia="Times New Roman" w:hAnsi="Times New Roman"/>
      <w:szCs w:val="16"/>
    </w:rPr>
  </w:style>
  <w:style w:type="paragraph" w:customStyle="1" w:styleId="Heading5SizeDown">
    <w:name w:val="Heading 5 Size Down"/>
    <w:basedOn w:val="Normal"/>
    <w:link w:val="Heading5SizeDownChar"/>
    <w:autoRedefine/>
    <w:rsid w:val="003963DF"/>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3963DF"/>
    <w:rPr>
      <w:rFonts w:ascii="Times New Roman" w:eastAsia="Times New Roman" w:hAnsi="Times New Roman" w:cs="Arial"/>
      <w:b/>
      <w:szCs w:val="44"/>
    </w:rPr>
  </w:style>
  <w:style w:type="paragraph" w:customStyle="1" w:styleId="Normal2Bold">
    <w:name w:val="Normal2 + Bold"/>
    <w:basedOn w:val="Normal"/>
    <w:link w:val="Normal2BoldChar"/>
    <w:rsid w:val="003963DF"/>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3963DF"/>
    <w:rPr>
      <w:rFonts w:ascii="Times New Roman" w:eastAsia="Times New Roman" w:hAnsi="Times New Roman"/>
      <w:lang w:eastAsia="ar-SA"/>
    </w:rPr>
  </w:style>
  <w:style w:type="paragraph" w:customStyle="1" w:styleId="ListContents">
    <w:name w:val="List Contents"/>
    <w:basedOn w:val="Normal"/>
    <w:link w:val="ListContentsChar"/>
    <w:rsid w:val="003963DF"/>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963D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963DF"/>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3963DF"/>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3963D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3963DF"/>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3963DF"/>
    <w:rPr>
      <w:rFonts w:ascii="Arial" w:eastAsia="Times New Roman" w:hAnsi="Arial"/>
      <w:sz w:val="12"/>
    </w:rPr>
  </w:style>
  <w:style w:type="paragraph" w:customStyle="1" w:styleId="Unimportant">
    <w:name w:val="Unimportant"/>
    <w:basedOn w:val="Normal"/>
    <w:link w:val="UnimportantCharChar"/>
    <w:rsid w:val="003963DF"/>
    <w:pPr>
      <w:jc w:val="both"/>
    </w:pPr>
    <w:rPr>
      <w:rFonts w:ascii="Arial" w:eastAsia="Times New Roman" w:hAnsi="Arial"/>
      <w:sz w:val="12"/>
    </w:rPr>
  </w:style>
  <w:style w:type="character" w:customStyle="1" w:styleId="TagCiteChar3">
    <w:name w:val="Tag &amp; Cite Char"/>
    <w:link w:val="TagCite2"/>
    <w:locked/>
    <w:rsid w:val="003963DF"/>
    <w:rPr>
      <w:rFonts w:ascii="Arial" w:eastAsia="Times New Roman" w:hAnsi="Arial"/>
      <w:b/>
    </w:rPr>
  </w:style>
  <w:style w:type="paragraph" w:customStyle="1" w:styleId="TagCite2">
    <w:name w:val="Tag &amp; Cite"/>
    <w:basedOn w:val="Normal"/>
    <w:link w:val="TagCiteChar3"/>
    <w:rsid w:val="003963DF"/>
    <w:pPr>
      <w:jc w:val="both"/>
    </w:pPr>
    <w:rPr>
      <w:rFonts w:ascii="Arial" w:eastAsia="Times New Roman" w:hAnsi="Arial"/>
      <w:b/>
      <w:sz w:val="24"/>
    </w:rPr>
  </w:style>
  <w:style w:type="character" w:customStyle="1" w:styleId="HighlightedTextChar">
    <w:name w:val="Highlighted Text Char"/>
    <w:link w:val="HighlightedText"/>
    <w:locked/>
    <w:rsid w:val="003963DF"/>
    <w:rPr>
      <w:rFonts w:ascii="Arial" w:eastAsia="Times New Roman" w:hAnsi="Arial"/>
      <w:b/>
      <w:u w:val="thick"/>
    </w:rPr>
  </w:style>
  <w:style w:type="paragraph" w:customStyle="1" w:styleId="HighlightedText">
    <w:name w:val="Highlighted Text"/>
    <w:basedOn w:val="Normal"/>
    <w:link w:val="HighlightedTextChar"/>
    <w:rsid w:val="003963DF"/>
    <w:pPr>
      <w:jc w:val="both"/>
    </w:pPr>
    <w:rPr>
      <w:rFonts w:ascii="Arial" w:eastAsia="Times New Roman" w:hAnsi="Arial"/>
      <w:b/>
      <w:sz w:val="24"/>
      <w:u w:val="thick"/>
    </w:rPr>
  </w:style>
  <w:style w:type="paragraph" w:customStyle="1" w:styleId="StyleHeading1Justified">
    <w:name w:val="Style Heading 1 + Justified"/>
    <w:basedOn w:val="Normal"/>
    <w:next w:val="Normal"/>
    <w:rsid w:val="003963DF"/>
    <w:rPr>
      <w:rFonts w:ascii="Arial" w:eastAsia="Times New Roman" w:hAnsi="Arial"/>
      <w:sz w:val="20"/>
      <w:szCs w:val="20"/>
    </w:rPr>
  </w:style>
  <w:style w:type="paragraph" w:customStyle="1" w:styleId="textunderline0">
    <w:name w:val="text underline"/>
    <w:basedOn w:val="Normal"/>
    <w:link w:val="textunderlineChar0"/>
    <w:autoRedefine/>
    <w:rsid w:val="003963DF"/>
    <w:rPr>
      <w:rFonts w:asciiTheme="minorHAnsi" w:hAnsiTheme="minorHAnsi"/>
      <w:sz w:val="24"/>
      <w:u w:val="thick"/>
    </w:rPr>
  </w:style>
  <w:style w:type="character" w:customStyle="1" w:styleId="DebateTagChar">
    <w:name w:val="Debate Tag Char"/>
    <w:link w:val="DebateTag"/>
    <w:locked/>
    <w:rsid w:val="003963DF"/>
    <w:rPr>
      <w:rFonts w:ascii="Garamond" w:hAnsi="Garamond"/>
      <w:b/>
    </w:rPr>
  </w:style>
  <w:style w:type="paragraph" w:customStyle="1" w:styleId="DebateTag">
    <w:name w:val="Debate Tag"/>
    <w:basedOn w:val="Normal"/>
    <w:link w:val="DebateTagChar"/>
    <w:autoRedefine/>
    <w:rsid w:val="003963DF"/>
    <w:pPr>
      <w:tabs>
        <w:tab w:val="left" w:pos="270"/>
      </w:tabs>
    </w:pPr>
    <w:rPr>
      <w:rFonts w:ascii="Garamond" w:hAnsi="Garamond"/>
      <w:b/>
      <w:sz w:val="24"/>
    </w:rPr>
  </w:style>
  <w:style w:type="paragraph" w:customStyle="1" w:styleId="DebateCite">
    <w:name w:val="Debate Cite"/>
    <w:basedOn w:val="Normal"/>
    <w:autoRedefine/>
    <w:rsid w:val="003963DF"/>
    <w:pPr>
      <w:tabs>
        <w:tab w:val="left" w:pos="270"/>
      </w:tabs>
    </w:pPr>
    <w:rPr>
      <w:rFonts w:eastAsia="Times New Roman"/>
      <w:sz w:val="20"/>
    </w:rPr>
  </w:style>
  <w:style w:type="paragraph" w:customStyle="1" w:styleId="BlockTitle10">
    <w:name w:val="Block Title #1"/>
    <w:basedOn w:val="Heading1"/>
    <w:rsid w:val="003963D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3963DF"/>
    <w:pPr>
      <w:widowControl w:val="0"/>
      <w:suppressAutoHyphens/>
    </w:pPr>
    <w:rPr>
      <w:rFonts w:ascii="Courier New" w:eastAsia="Courier New" w:hAnsi="Courier New"/>
      <w:sz w:val="20"/>
      <w:szCs w:val="20"/>
    </w:rPr>
  </w:style>
  <w:style w:type="paragraph" w:customStyle="1" w:styleId="MaggieTag">
    <w:name w:val="MaggieTag"/>
    <w:basedOn w:val="Heading2"/>
    <w:rsid w:val="003963DF"/>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963DF"/>
    <w:rPr>
      <w:rFonts w:ascii="Times New Roman" w:eastAsia="Times New Roman" w:hAnsi="Times New Roman"/>
    </w:rPr>
  </w:style>
  <w:style w:type="paragraph" w:customStyle="1" w:styleId="Heading4Cite">
    <w:name w:val="Heading 4 Cite"/>
    <w:basedOn w:val="Normal"/>
    <w:link w:val="Heading4CiteChar"/>
    <w:autoRedefine/>
    <w:rsid w:val="003963DF"/>
    <w:rPr>
      <w:rFonts w:ascii="Times New Roman" w:eastAsia="Times New Roman" w:hAnsi="Times New Roman"/>
      <w:sz w:val="24"/>
    </w:rPr>
  </w:style>
  <w:style w:type="paragraph" w:customStyle="1" w:styleId="4">
    <w:name w:val="4"/>
    <w:basedOn w:val="Normal"/>
    <w:rsid w:val="003963DF"/>
    <w:rPr>
      <w:rFonts w:eastAsia="Times New Roman"/>
      <w:sz w:val="20"/>
    </w:rPr>
  </w:style>
  <w:style w:type="character" w:customStyle="1" w:styleId="UnunderlinedTextChar">
    <w:name w:val="Ununderlined Text Char"/>
    <w:link w:val="UnunderlinedText"/>
    <w:locked/>
    <w:rsid w:val="003963DF"/>
    <w:rPr>
      <w:rFonts w:eastAsia="Times New Roman"/>
      <w:bCs/>
      <w:sz w:val="12"/>
    </w:rPr>
  </w:style>
  <w:style w:type="paragraph" w:customStyle="1" w:styleId="UnunderlinedText">
    <w:name w:val="Ununderlined Text"/>
    <w:basedOn w:val="Normal"/>
    <w:link w:val="UnunderlinedTextChar"/>
    <w:autoRedefine/>
    <w:rsid w:val="003963DF"/>
    <w:pPr>
      <w:spacing w:after="200" w:line="276" w:lineRule="auto"/>
    </w:pPr>
    <w:rPr>
      <w:rFonts w:asciiTheme="minorHAnsi" w:eastAsia="Times New Roman" w:hAnsiTheme="minorHAnsi"/>
      <w:bCs/>
      <w:sz w:val="12"/>
    </w:rPr>
  </w:style>
  <w:style w:type="paragraph" w:customStyle="1" w:styleId="card2">
    <w:name w:val="%card"/>
    <w:basedOn w:val="Normal"/>
    <w:autoRedefine/>
    <w:rsid w:val="003963DF"/>
    <w:pPr>
      <w:spacing w:after="200" w:line="276" w:lineRule="auto"/>
      <w:ind w:left="288" w:right="288"/>
    </w:pPr>
    <w:rPr>
      <w:rFonts w:eastAsia="Times New Roman"/>
      <w:bCs/>
    </w:rPr>
  </w:style>
  <w:style w:type="paragraph" w:customStyle="1" w:styleId="BlockTitle4">
    <w:name w:val="%Block Title"/>
    <w:basedOn w:val="Heading1"/>
    <w:rsid w:val="003963D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3963DF"/>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3963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3963DF"/>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3963DF"/>
    <w:rPr>
      <w:rFonts w:ascii="Century Gothic" w:eastAsia="Cambria" w:hAnsi="Century Gothic"/>
      <w:u w:val="thick"/>
    </w:rPr>
  </w:style>
  <w:style w:type="paragraph" w:customStyle="1" w:styleId="Card-Underline0">
    <w:name w:val="Card-Underline"/>
    <w:basedOn w:val="Normal"/>
    <w:link w:val="Card-UnderlineChar"/>
    <w:qFormat/>
    <w:rsid w:val="003963DF"/>
    <w:rPr>
      <w:rFonts w:ascii="Century Gothic" w:eastAsia="Cambria" w:hAnsi="Century Gothic"/>
      <w:sz w:val="24"/>
      <w:u w:val="thick"/>
    </w:rPr>
  </w:style>
  <w:style w:type="paragraph" w:customStyle="1" w:styleId="PageNumber3">
    <w:name w:val="Page Number3"/>
    <w:basedOn w:val="Normal"/>
    <w:next w:val="Normal"/>
    <w:rsid w:val="003963DF"/>
    <w:rPr>
      <w:rFonts w:eastAsia="Times New Roman"/>
      <w:sz w:val="20"/>
    </w:rPr>
  </w:style>
  <w:style w:type="paragraph" w:customStyle="1" w:styleId="PageNumber4">
    <w:name w:val="Page Number4"/>
    <w:basedOn w:val="Normal"/>
    <w:next w:val="Normal"/>
    <w:rsid w:val="003963DF"/>
    <w:rPr>
      <w:rFonts w:eastAsia="Times New Roman"/>
      <w:sz w:val="20"/>
    </w:rPr>
  </w:style>
  <w:style w:type="paragraph" w:customStyle="1" w:styleId="PageNumber5">
    <w:name w:val="Page Number5"/>
    <w:basedOn w:val="Normal"/>
    <w:next w:val="Normal"/>
    <w:rsid w:val="003963DF"/>
    <w:rPr>
      <w:rFonts w:eastAsia="Times New Roman"/>
      <w:sz w:val="20"/>
    </w:rPr>
  </w:style>
  <w:style w:type="paragraph" w:customStyle="1" w:styleId="smalltext1">
    <w:name w:val="small text1"/>
    <w:basedOn w:val="Normal"/>
    <w:next w:val="Normal"/>
    <w:uiPriority w:val="4"/>
    <w:qFormat/>
    <w:rsid w:val="003963DF"/>
    <w:pPr>
      <w:keepNext/>
      <w:keepLines/>
      <w:spacing w:before="200"/>
      <w:outlineLvl w:val="3"/>
    </w:pPr>
    <w:rPr>
      <w:rFonts w:eastAsia="Times New Roman"/>
      <w:b/>
      <w:bCs/>
      <w:iCs/>
      <w:sz w:val="26"/>
    </w:rPr>
  </w:style>
  <w:style w:type="character" w:customStyle="1" w:styleId="CircleChar">
    <w:name w:val="Circle Char"/>
    <w:link w:val="Circle"/>
    <w:locked/>
    <w:rsid w:val="003963DF"/>
    <w:rPr>
      <w:rFonts w:ascii="Times New Roman" w:eastAsia="Times New Roman" w:hAnsi="Times New Roman"/>
      <w:b/>
      <w:u w:val="words"/>
    </w:rPr>
  </w:style>
  <w:style w:type="paragraph" w:customStyle="1" w:styleId="Circle">
    <w:name w:val="Circle"/>
    <w:basedOn w:val="Normal"/>
    <w:link w:val="CircleChar"/>
    <w:rsid w:val="003963DF"/>
    <w:rPr>
      <w:rFonts w:ascii="Times New Roman" w:eastAsia="Times New Roman" w:hAnsi="Times New Roman"/>
      <w:b/>
      <w:sz w:val="24"/>
      <w:u w:val="words"/>
    </w:rPr>
  </w:style>
  <w:style w:type="paragraph" w:customStyle="1" w:styleId="PageNumber6">
    <w:name w:val="Page Number6"/>
    <w:basedOn w:val="Normal"/>
    <w:next w:val="Normal"/>
    <w:rsid w:val="003963DF"/>
    <w:rPr>
      <w:rFonts w:eastAsia="Times New Roman"/>
      <w:sz w:val="20"/>
    </w:rPr>
  </w:style>
  <w:style w:type="paragraph" w:customStyle="1" w:styleId="user">
    <w:name w:val="user"/>
    <w:basedOn w:val="Normal"/>
    <w:rsid w:val="003963DF"/>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963DF"/>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963DF"/>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963D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963D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963DF"/>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963DF"/>
    <w:rPr>
      <w:rFonts w:eastAsia="Times New Roman"/>
      <w:sz w:val="20"/>
    </w:rPr>
  </w:style>
  <w:style w:type="paragraph" w:customStyle="1" w:styleId="DebateTag0">
    <w:name w:val="DebateTag"/>
    <w:basedOn w:val="Normal"/>
    <w:qFormat/>
    <w:rsid w:val="003963DF"/>
    <w:rPr>
      <w:b/>
    </w:rPr>
  </w:style>
  <w:style w:type="paragraph" w:customStyle="1" w:styleId="date-comments">
    <w:name w:val="date-comments"/>
    <w:basedOn w:val="Normal"/>
    <w:uiPriority w:val="99"/>
    <w:rsid w:val="003963D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3963D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3963D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3963DF"/>
    <w:rPr>
      <w:rFonts w:ascii="Garamond" w:eastAsia="Calibri" w:hAnsi="Garamond" w:hint="default"/>
      <w:sz w:val="16"/>
      <w:szCs w:val="22"/>
    </w:rPr>
  </w:style>
  <w:style w:type="character" w:customStyle="1" w:styleId="message-item">
    <w:name w:val="message-item"/>
    <w:rsid w:val="003963DF"/>
  </w:style>
  <w:style w:type="character" w:customStyle="1" w:styleId="lightheader">
    <w:name w:val="lightheader"/>
    <w:rsid w:val="003963DF"/>
  </w:style>
  <w:style w:type="character" w:customStyle="1" w:styleId="datestamp">
    <w:name w:val="datestamp"/>
    <w:rsid w:val="003963DF"/>
  </w:style>
  <w:style w:type="character" w:customStyle="1" w:styleId="i">
    <w:name w:val="i"/>
    <w:uiPriority w:val="99"/>
    <w:rsid w:val="003963DF"/>
  </w:style>
  <w:style w:type="character" w:customStyle="1" w:styleId="forenames">
    <w:name w:val="forenames"/>
    <w:rsid w:val="003963DF"/>
  </w:style>
  <w:style w:type="character" w:customStyle="1" w:styleId="surname">
    <w:name w:val="surname"/>
    <w:rsid w:val="003963DF"/>
  </w:style>
  <w:style w:type="character" w:customStyle="1" w:styleId="medium-font">
    <w:name w:val="medium-font"/>
    <w:rsid w:val="003963DF"/>
  </w:style>
  <w:style w:type="character" w:customStyle="1" w:styleId="title-link-wrapper">
    <w:name w:val="title-link-wrapper"/>
    <w:rsid w:val="003963DF"/>
  </w:style>
  <w:style w:type="character" w:customStyle="1" w:styleId="refpreview">
    <w:name w:val="refpreview"/>
    <w:rsid w:val="003963DF"/>
  </w:style>
  <w:style w:type="character" w:customStyle="1" w:styleId="loose1">
    <w:name w:val="loose1"/>
    <w:rsid w:val="003963DF"/>
  </w:style>
  <w:style w:type="character" w:customStyle="1" w:styleId="email">
    <w:name w:val="email"/>
    <w:rsid w:val="003963DF"/>
  </w:style>
  <w:style w:type="character" w:customStyle="1" w:styleId="gsa">
    <w:name w:val="gs_a"/>
    <w:rsid w:val="003963DF"/>
  </w:style>
  <w:style w:type="character" w:customStyle="1" w:styleId="goohl1">
    <w:name w:val="goohl1"/>
    <w:rsid w:val="003963DF"/>
  </w:style>
  <w:style w:type="character" w:customStyle="1" w:styleId="mainarttitle">
    <w:name w:val="mainarttitle"/>
    <w:rsid w:val="003963DF"/>
  </w:style>
  <w:style w:type="character" w:customStyle="1" w:styleId="mainartauthor">
    <w:name w:val="mainartauthor"/>
    <w:rsid w:val="003963DF"/>
  </w:style>
  <w:style w:type="character" w:customStyle="1" w:styleId="mainartdate">
    <w:name w:val="mainartdate"/>
    <w:rsid w:val="003963DF"/>
  </w:style>
  <w:style w:type="character" w:customStyle="1" w:styleId="gsggs">
    <w:name w:val="gs_ggs"/>
    <w:rsid w:val="003963DF"/>
  </w:style>
  <w:style w:type="character" w:customStyle="1" w:styleId="ahead">
    <w:name w:val="a_head"/>
    <w:rsid w:val="003963DF"/>
  </w:style>
  <w:style w:type="character" w:customStyle="1" w:styleId="articleauthor">
    <w:name w:val="articleauthor"/>
    <w:rsid w:val="003963DF"/>
  </w:style>
  <w:style w:type="character" w:customStyle="1" w:styleId="footnote">
    <w:name w:val="footnote"/>
    <w:rsid w:val="003963DF"/>
  </w:style>
  <w:style w:type="character" w:customStyle="1" w:styleId="docbody">
    <w:name w:val="docbody"/>
    <w:rsid w:val="003963DF"/>
  </w:style>
  <w:style w:type="character" w:customStyle="1" w:styleId="superscript">
    <w:name w:val="superscript"/>
    <w:rsid w:val="003963DF"/>
  </w:style>
  <w:style w:type="character" w:customStyle="1" w:styleId="citeChar2">
    <w:name w:val="cite Char"/>
    <w:locked/>
    <w:rsid w:val="003963DF"/>
    <w:rPr>
      <w:b/>
      <w:bCs w:val="0"/>
      <w:u w:val="single"/>
    </w:rPr>
  </w:style>
  <w:style w:type="character" w:customStyle="1" w:styleId="StyleUnderlineChar">
    <w:name w:val="Style Underline Char"/>
    <w:locked/>
    <w:rsid w:val="003963DF"/>
    <w:rPr>
      <w:u w:val="single"/>
    </w:rPr>
  </w:style>
  <w:style w:type="character" w:customStyle="1" w:styleId="CitesCharChar">
    <w:name w:val="Cites Char Char"/>
    <w:locked/>
    <w:rsid w:val="003963DF"/>
    <w:rPr>
      <w:b/>
      <w:bCs/>
    </w:rPr>
  </w:style>
  <w:style w:type="character" w:customStyle="1" w:styleId="bwxsm">
    <w:name w:val="b w xsm"/>
    <w:rsid w:val="003963DF"/>
  </w:style>
  <w:style w:type="character" w:customStyle="1" w:styleId="fstd">
    <w:name w:val="f std"/>
    <w:rsid w:val="003963DF"/>
  </w:style>
  <w:style w:type="character" w:customStyle="1" w:styleId="gl">
    <w:name w:val="gl"/>
    <w:rsid w:val="003963DF"/>
  </w:style>
  <w:style w:type="character" w:customStyle="1" w:styleId="heading2char2charchar1">
    <w:name w:val="heading2char2charchar1"/>
    <w:rsid w:val="003963DF"/>
  </w:style>
  <w:style w:type="character" w:customStyle="1" w:styleId="charchar60">
    <w:name w:val="charchar6"/>
    <w:rsid w:val="003963DF"/>
  </w:style>
  <w:style w:type="character" w:customStyle="1" w:styleId="bio1">
    <w:name w:val="bio1"/>
    <w:rsid w:val="003963DF"/>
    <w:rPr>
      <w:rFonts w:ascii="Arial" w:hAnsi="Arial" w:cs="Arial" w:hint="default"/>
      <w:i/>
      <w:iCs/>
      <w:color w:val="000000"/>
      <w:sz w:val="20"/>
      <w:szCs w:val="20"/>
    </w:rPr>
  </w:style>
  <w:style w:type="character" w:customStyle="1" w:styleId="cardCharCharCharCharCharChar">
    <w:name w:val="card Char Char Char Char Char Char"/>
    <w:rsid w:val="003963DF"/>
    <w:rPr>
      <w:sz w:val="24"/>
      <w:szCs w:val="24"/>
      <w:lang w:val="en-US" w:eastAsia="en-US" w:bidi="ar-SA"/>
    </w:rPr>
  </w:style>
  <w:style w:type="character" w:customStyle="1" w:styleId="Style24ptBoldUnderlineCenteredCharChar">
    <w:name w:val="Style 24 pt Bold Underline Centered Char Char"/>
    <w:rsid w:val="003963DF"/>
    <w:rPr>
      <w:b/>
      <w:bCs/>
      <w:sz w:val="48"/>
      <w:szCs w:val="24"/>
      <w:u w:val="single"/>
      <w:lang w:val="en-US" w:eastAsia="en-US" w:bidi="ar-SA"/>
    </w:rPr>
  </w:style>
  <w:style w:type="character" w:customStyle="1" w:styleId="TagCiteCharChar0">
    <w:name w:val="Tag / Cite Char Char"/>
    <w:rsid w:val="003963DF"/>
    <w:rPr>
      <w:b/>
      <w:bCs w:val="0"/>
      <w:color w:val="000000"/>
      <w:sz w:val="24"/>
      <w:szCs w:val="24"/>
      <w:lang w:val="en-US" w:eastAsia="en-US" w:bidi="ar-SA"/>
    </w:rPr>
  </w:style>
  <w:style w:type="character" w:customStyle="1" w:styleId="CardTextUnderlinedCharChar">
    <w:name w:val="Card Text Underlined Char Char"/>
    <w:rsid w:val="003963DF"/>
    <w:rPr>
      <w:rFonts w:ascii="Arial Narrow" w:hAnsi="Arial Narrow" w:hint="default"/>
      <w:szCs w:val="24"/>
      <w:u w:val="single"/>
      <w:lang w:val="en-US" w:eastAsia="en-US" w:bidi="ar-SA"/>
    </w:rPr>
  </w:style>
  <w:style w:type="character" w:customStyle="1" w:styleId="CardTagCharCharChar">
    <w:name w:val="Card Tag Char Char Char"/>
    <w:rsid w:val="003963DF"/>
    <w:rPr>
      <w:b/>
      <w:bCs w:val="0"/>
      <w:sz w:val="24"/>
      <w:szCs w:val="24"/>
      <w:lang w:val="en-US" w:eastAsia="en-US" w:bidi="ar-SA"/>
    </w:rPr>
  </w:style>
  <w:style w:type="character" w:customStyle="1" w:styleId="mainbody">
    <w:name w:val="mainbody"/>
    <w:rsid w:val="003963DF"/>
  </w:style>
  <w:style w:type="character" w:customStyle="1" w:styleId="UnderlineStyleChar2">
    <w:name w:val="Underline Style Char2"/>
    <w:rsid w:val="003963DF"/>
    <w:rPr>
      <w:rFonts w:ascii="Garamond" w:hAnsi="Garamond" w:hint="default"/>
      <w:sz w:val="22"/>
      <w:szCs w:val="24"/>
      <w:u w:val="single"/>
      <w:lang w:val="en-US" w:eastAsia="en-US" w:bidi="ar-SA"/>
    </w:rPr>
  </w:style>
  <w:style w:type="character" w:customStyle="1" w:styleId="Style1Char2">
    <w:name w:val="Style1 Char2"/>
    <w:rsid w:val="003963DF"/>
    <w:rPr>
      <w:szCs w:val="24"/>
    </w:rPr>
  </w:style>
  <w:style w:type="character" w:customStyle="1" w:styleId="t13">
    <w:name w:val="t13"/>
    <w:rsid w:val="003963DF"/>
  </w:style>
  <w:style w:type="character" w:customStyle="1" w:styleId="lead">
    <w:name w:val="lead"/>
    <w:rsid w:val="003963DF"/>
  </w:style>
  <w:style w:type="paragraph" w:customStyle="1" w:styleId="CardDownx1">
    <w:name w:val="CardDown x1"/>
    <w:basedOn w:val="Normal"/>
    <w:link w:val="CardDownx1Char"/>
    <w:rsid w:val="003963DF"/>
  </w:style>
  <w:style w:type="character" w:customStyle="1" w:styleId="CardDownx1Char">
    <w:name w:val="CardDown x1 Char"/>
    <w:link w:val="CardDownx1"/>
    <w:locked/>
    <w:rsid w:val="003963DF"/>
    <w:rPr>
      <w:rFonts w:ascii="Calibri" w:hAnsi="Calibri"/>
      <w:sz w:val="22"/>
    </w:rPr>
  </w:style>
  <w:style w:type="character" w:customStyle="1" w:styleId="CharChar17">
    <w:name w:val="Char Char17"/>
    <w:locked/>
    <w:rsid w:val="003963DF"/>
    <w:rPr>
      <w:rFonts w:ascii="Arial" w:hAnsi="Arial" w:cs="Arial" w:hint="default"/>
      <w:b/>
      <w:bCs/>
      <w:sz w:val="26"/>
      <w:szCs w:val="26"/>
    </w:rPr>
  </w:style>
  <w:style w:type="character" w:customStyle="1" w:styleId="address">
    <w:name w:val="address"/>
    <w:rsid w:val="003963DF"/>
  </w:style>
  <w:style w:type="character" w:customStyle="1" w:styleId="ilspan">
    <w:name w:val="il_span"/>
    <w:rsid w:val="003963DF"/>
  </w:style>
  <w:style w:type="character" w:customStyle="1" w:styleId="articletitle1">
    <w:name w:val="articletitle1"/>
    <w:rsid w:val="003963DF"/>
    <w:rPr>
      <w:rFonts w:ascii="Times New Roman" w:hAnsi="Times New Roman" w:cs="Times New Roman" w:hint="default"/>
      <w:b/>
      <w:bCs/>
      <w:sz w:val="36"/>
      <w:szCs w:val="36"/>
    </w:rPr>
  </w:style>
  <w:style w:type="character" w:customStyle="1" w:styleId="leftidx1">
    <w:name w:val="leftidx1"/>
    <w:rsid w:val="003963DF"/>
    <w:rPr>
      <w:rFonts w:ascii="Verdana" w:hAnsi="Verdana" w:hint="default"/>
      <w:sz w:val="22"/>
      <w:szCs w:val="22"/>
    </w:rPr>
  </w:style>
  <w:style w:type="character" w:customStyle="1" w:styleId="blue1">
    <w:name w:val="blue1"/>
    <w:rsid w:val="003963DF"/>
    <w:rPr>
      <w:color w:val="0000FF"/>
    </w:rPr>
  </w:style>
  <w:style w:type="character" w:customStyle="1" w:styleId="author-link1">
    <w:name w:val="author-link1"/>
    <w:rsid w:val="003963DF"/>
    <w:rPr>
      <w:b w:val="0"/>
      <w:bCs w:val="0"/>
    </w:rPr>
  </w:style>
  <w:style w:type="character" w:customStyle="1" w:styleId="black1">
    <w:name w:val="black1"/>
    <w:rsid w:val="003963DF"/>
    <w:rPr>
      <w:color w:val="000000"/>
    </w:rPr>
  </w:style>
  <w:style w:type="character" w:customStyle="1" w:styleId="StyleunderlinedCharBold">
    <w:name w:val="Style underlined Char + Bold"/>
    <w:rsid w:val="003963DF"/>
    <w:rPr>
      <w:rFonts w:ascii="Times New Roman" w:hAnsi="Times New Roman" w:cs="Times New Roman" w:hint="default"/>
      <w:b/>
      <w:bCs/>
      <w:sz w:val="21"/>
      <w:szCs w:val="24"/>
      <w:u w:val="single"/>
    </w:rPr>
  </w:style>
  <w:style w:type="character" w:customStyle="1" w:styleId="ThickUnderlineCharChar">
    <w:name w:val="Thick Underline Char Char"/>
    <w:rsid w:val="003963DF"/>
    <w:rPr>
      <w:rFonts w:ascii="Calibri" w:eastAsia="Calibri" w:hAnsi="Calibri" w:hint="default"/>
    </w:rPr>
  </w:style>
  <w:style w:type="character" w:customStyle="1" w:styleId="CardUnderline">
    <w:name w:val="Card Underline"/>
    <w:rsid w:val="003963DF"/>
    <w:rPr>
      <w:rFonts w:ascii="Times New Roman" w:hAnsi="Times New Roman" w:cs="Times New Roman" w:hint="default"/>
      <w:sz w:val="20"/>
      <w:u w:val="single"/>
    </w:rPr>
  </w:style>
  <w:style w:type="character" w:customStyle="1" w:styleId="lingoregion">
    <w:name w:val="lingo_region"/>
    <w:rsid w:val="003963DF"/>
  </w:style>
  <w:style w:type="character" w:customStyle="1" w:styleId="cite0">
    <w:name w:val="%cite"/>
    <w:rsid w:val="003963DF"/>
    <w:rPr>
      <w:rFonts w:ascii="Times New Roman" w:hAnsi="Times New Roman" w:cs="Times New Roman" w:hint="default"/>
      <w:b/>
      <w:bCs w:val="0"/>
      <w:sz w:val="24"/>
    </w:rPr>
  </w:style>
  <w:style w:type="character" w:customStyle="1" w:styleId="Emphasis21">
    <w:name w:val="%Emphasis2"/>
    <w:rsid w:val="003963DF"/>
    <w:rPr>
      <w:rFonts w:ascii="Cooper Black" w:hAnsi="Cooper Black" w:hint="default"/>
      <w:iCs/>
      <w:u w:val="single"/>
    </w:rPr>
  </w:style>
  <w:style w:type="character" w:customStyle="1" w:styleId="bodycontentlink">
    <w:name w:val="bodycontentlink"/>
    <w:rsid w:val="003963DF"/>
  </w:style>
  <w:style w:type="character" w:customStyle="1" w:styleId="AAAcite">
    <w:name w:val="AAAcite"/>
    <w:rsid w:val="003963DF"/>
    <w:rPr>
      <w:rFonts w:ascii="Times New Roman" w:hAnsi="Times New Roman" w:cs="Times New Roman" w:hint="default"/>
      <w:b/>
      <w:bCs w:val="0"/>
      <w:sz w:val="24"/>
    </w:rPr>
  </w:style>
  <w:style w:type="character" w:customStyle="1" w:styleId="tmplheaderlink">
    <w:name w:val="tmplheaderlink"/>
    <w:rsid w:val="003963DF"/>
    <w:rPr>
      <w:rFonts w:ascii="Times New Roman" w:hAnsi="Times New Roman" w:cs="Times New Roman" w:hint="default"/>
    </w:rPr>
  </w:style>
  <w:style w:type="character" w:customStyle="1" w:styleId="UnderlinedEvidenceCharChar">
    <w:name w:val="Underlined Evidence Char Char"/>
    <w:rsid w:val="003963DF"/>
    <w:rPr>
      <w:rFonts w:ascii="Verdana" w:hAnsi="Verdana" w:hint="default"/>
      <w:sz w:val="21"/>
      <w:szCs w:val="21"/>
      <w:u w:val="thick"/>
      <w:lang w:val="en-US" w:eastAsia="en-US" w:bidi="ar-SA"/>
    </w:rPr>
  </w:style>
  <w:style w:type="character" w:customStyle="1" w:styleId="role">
    <w:name w:val="role"/>
    <w:rsid w:val="003963DF"/>
  </w:style>
  <w:style w:type="character" w:customStyle="1" w:styleId="pagination">
    <w:name w:val="pagination"/>
    <w:rsid w:val="003963DF"/>
  </w:style>
  <w:style w:type="character" w:customStyle="1" w:styleId="doi">
    <w:name w:val="doi"/>
    <w:rsid w:val="003963DF"/>
  </w:style>
  <w:style w:type="character" w:customStyle="1" w:styleId="bodycontents">
    <w:name w:val="bodycontents"/>
    <w:rsid w:val="003963DF"/>
  </w:style>
  <w:style w:type="character" w:customStyle="1" w:styleId="comma">
    <w:name w:val="comma"/>
    <w:rsid w:val="003963DF"/>
  </w:style>
  <w:style w:type="character" w:customStyle="1" w:styleId="pad5right">
    <w:name w:val="pad5right"/>
    <w:rsid w:val="003963DF"/>
  </w:style>
  <w:style w:type="character" w:customStyle="1" w:styleId="entry-date">
    <w:name w:val="entry-date"/>
    <w:rsid w:val="003963DF"/>
  </w:style>
  <w:style w:type="character" w:customStyle="1" w:styleId="desc">
    <w:name w:val="desc"/>
    <w:rsid w:val="003963DF"/>
  </w:style>
  <w:style w:type="character" w:customStyle="1" w:styleId="divider">
    <w:name w:val="divider"/>
    <w:rsid w:val="003963DF"/>
  </w:style>
  <w:style w:type="character" w:customStyle="1" w:styleId="blogdate">
    <w:name w:val="blogdate"/>
    <w:rsid w:val="003963DF"/>
  </w:style>
  <w:style w:type="character" w:customStyle="1" w:styleId="ticker">
    <w:name w:val="ticker"/>
    <w:rsid w:val="003963DF"/>
  </w:style>
  <w:style w:type="character" w:customStyle="1" w:styleId="posted">
    <w:name w:val="posted"/>
    <w:rsid w:val="003963DF"/>
  </w:style>
  <w:style w:type="character" w:customStyle="1" w:styleId="time">
    <w:name w:val="time"/>
    <w:rsid w:val="003963DF"/>
  </w:style>
  <w:style w:type="character" w:customStyle="1" w:styleId="dot">
    <w:name w:val="dot"/>
    <w:rsid w:val="003963DF"/>
  </w:style>
  <w:style w:type="character" w:customStyle="1" w:styleId="hn-date">
    <w:name w:val="hn-date"/>
    <w:rsid w:val="003963DF"/>
  </w:style>
  <w:style w:type="character" w:customStyle="1" w:styleId="location">
    <w:name w:val="location"/>
    <w:rsid w:val="003963DF"/>
  </w:style>
  <w:style w:type="character" w:customStyle="1" w:styleId="arial11">
    <w:name w:val="arial_11"/>
    <w:rsid w:val="003963DF"/>
  </w:style>
  <w:style w:type="character" w:customStyle="1" w:styleId="dropcap-letter">
    <w:name w:val="dropcap-letter"/>
    <w:rsid w:val="003963DF"/>
  </w:style>
  <w:style w:type="character" w:customStyle="1" w:styleId="offscreen">
    <w:name w:val="offscreen"/>
    <w:rsid w:val="003963DF"/>
  </w:style>
  <w:style w:type="character" w:customStyle="1" w:styleId="linked-in">
    <w:name w:val="linked-in"/>
    <w:rsid w:val="003963DF"/>
  </w:style>
  <w:style w:type="character" w:customStyle="1" w:styleId="in-widget">
    <w:name w:val="in-widget"/>
    <w:rsid w:val="003963DF"/>
  </w:style>
  <w:style w:type="character" w:customStyle="1" w:styleId="in-right">
    <w:name w:val="in-right"/>
    <w:rsid w:val="003963DF"/>
  </w:style>
  <w:style w:type="character" w:customStyle="1" w:styleId="tickerwrap">
    <w:name w:val="ticker_wrap"/>
    <w:rsid w:val="003963DF"/>
  </w:style>
  <w:style w:type="character" w:customStyle="1" w:styleId="divs">
    <w:name w:val="divs"/>
    <w:rsid w:val="003963DF"/>
  </w:style>
  <w:style w:type="character" w:customStyle="1" w:styleId="in-top">
    <w:name w:val="in-top"/>
    <w:rsid w:val="003963DF"/>
  </w:style>
  <w:style w:type="character" w:customStyle="1" w:styleId="article-date">
    <w:name w:val="article-date"/>
    <w:rsid w:val="003963DF"/>
  </w:style>
  <w:style w:type="character" w:customStyle="1" w:styleId="bodysubtoc">
    <w:name w:val="bodysubtoc"/>
    <w:rsid w:val="003963DF"/>
  </w:style>
  <w:style w:type="character" w:customStyle="1" w:styleId="lefttitlesmaller">
    <w:name w:val="lefttitlesmaller"/>
    <w:rsid w:val="003963DF"/>
  </w:style>
  <w:style w:type="character" w:customStyle="1" w:styleId="mb">
    <w:name w:val="mb"/>
    <w:rsid w:val="003963DF"/>
  </w:style>
  <w:style w:type="character" w:customStyle="1" w:styleId="field-content">
    <w:name w:val="field-content"/>
    <w:rsid w:val="003963DF"/>
  </w:style>
  <w:style w:type="character" w:customStyle="1" w:styleId="submitted-date">
    <w:name w:val="submitted-date"/>
    <w:rsid w:val="003963DF"/>
  </w:style>
  <w:style w:type="character" w:customStyle="1" w:styleId="submitted-time">
    <w:name w:val="submitted-time"/>
    <w:rsid w:val="003963DF"/>
  </w:style>
  <w:style w:type="character" w:customStyle="1" w:styleId="A2">
    <w:name w:val="A2"/>
    <w:uiPriority w:val="99"/>
    <w:rsid w:val="003963DF"/>
    <w:rPr>
      <w:rFonts w:ascii="Sabon LT Std" w:hAnsi="Sabon LT Std" w:cs="Sabon LT Std" w:hint="default"/>
      <w:color w:val="000000"/>
      <w:sz w:val="15"/>
      <w:szCs w:val="15"/>
    </w:rPr>
  </w:style>
  <w:style w:type="character" w:customStyle="1" w:styleId="searchword">
    <w:name w:val="searchword"/>
    <w:rsid w:val="003963DF"/>
  </w:style>
  <w:style w:type="character" w:customStyle="1" w:styleId="meta-prep">
    <w:name w:val="meta-prep"/>
    <w:rsid w:val="003963DF"/>
  </w:style>
  <w:style w:type="numbering" w:customStyle="1" w:styleId="1ai1">
    <w:name w:val="1 / a / i1"/>
    <w:rsid w:val="003963DF"/>
    <w:pPr>
      <w:numPr>
        <w:numId w:val="13"/>
      </w:numPr>
    </w:pPr>
  </w:style>
  <w:style w:type="numbering" w:styleId="1ai">
    <w:name w:val="Outline List 1"/>
    <w:basedOn w:val="NoList"/>
    <w:unhideWhenUsed/>
    <w:rsid w:val="003963DF"/>
    <w:pPr>
      <w:numPr>
        <w:numId w:val="14"/>
      </w:numPr>
    </w:pPr>
  </w:style>
  <w:style w:type="character" w:customStyle="1" w:styleId="FontStyle310">
    <w:name w:val="Font Style310"/>
    <w:uiPriority w:val="99"/>
    <w:rsid w:val="003963DF"/>
    <w:rPr>
      <w:rFonts w:ascii="Times New Roman" w:hAnsi="Times New Roman" w:cs="Times New Roman"/>
      <w:b/>
      <w:bCs/>
      <w:i/>
      <w:iCs/>
      <w:spacing w:val="-10"/>
      <w:sz w:val="18"/>
      <w:szCs w:val="18"/>
    </w:rPr>
  </w:style>
  <w:style w:type="character" w:customStyle="1" w:styleId="FontStyle329">
    <w:name w:val="Font Style329"/>
    <w:uiPriority w:val="99"/>
    <w:rsid w:val="003963DF"/>
    <w:rPr>
      <w:rFonts w:ascii="Times New Roman" w:hAnsi="Times New Roman" w:cs="Times New Roman"/>
      <w:b/>
      <w:bCs/>
      <w:spacing w:val="-10"/>
      <w:sz w:val="18"/>
      <w:szCs w:val="18"/>
    </w:rPr>
  </w:style>
  <w:style w:type="character" w:customStyle="1" w:styleId="FontStyle370">
    <w:name w:val="Font Style370"/>
    <w:uiPriority w:val="99"/>
    <w:rsid w:val="003963DF"/>
    <w:rPr>
      <w:rFonts w:ascii="Cambria" w:hAnsi="Cambria" w:cs="Cambria"/>
      <w:b/>
      <w:bCs/>
      <w:spacing w:val="-10"/>
      <w:sz w:val="18"/>
      <w:szCs w:val="18"/>
    </w:rPr>
  </w:style>
  <w:style w:type="character" w:customStyle="1" w:styleId="FontStyle302">
    <w:name w:val="Font Style302"/>
    <w:uiPriority w:val="99"/>
    <w:rsid w:val="003963DF"/>
    <w:rPr>
      <w:rFonts w:ascii="Times New Roman" w:hAnsi="Times New Roman" w:cs="Times New Roman"/>
      <w:b/>
      <w:bCs/>
      <w:sz w:val="22"/>
      <w:szCs w:val="22"/>
    </w:rPr>
  </w:style>
  <w:style w:type="character" w:customStyle="1" w:styleId="FontStyle347">
    <w:name w:val="Font Style347"/>
    <w:uiPriority w:val="99"/>
    <w:rsid w:val="003963DF"/>
    <w:rPr>
      <w:rFonts w:ascii="Times New Roman" w:hAnsi="Times New Roman" w:cs="Times New Roman"/>
      <w:b/>
      <w:bCs/>
      <w:spacing w:val="-10"/>
      <w:sz w:val="20"/>
      <w:szCs w:val="20"/>
    </w:rPr>
  </w:style>
  <w:style w:type="paragraph" w:customStyle="1" w:styleId="Style27">
    <w:name w:val="Style27"/>
    <w:basedOn w:val="Normal"/>
    <w:uiPriority w:val="99"/>
    <w:rsid w:val="003963DF"/>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3963DF"/>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3963DF"/>
    <w:rPr>
      <w:rFonts w:ascii="Times New Roman" w:hAnsi="Times New Roman" w:cs="Times New Roman"/>
      <w:spacing w:val="-10"/>
      <w:sz w:val="18"/>
      <w:szCs w:val="18"/>
    </w:rPr>
  </w:style>
  <w:style w:type="character" w:customStyle="1" w:styleId="FontStyle312">
    <w:name w:val="Font Style312"/>
    <w:uiPriority w:val="99"/>
    <w:rsid w:val="003963DF"/>
    <w:rPr>
      <w:rFonts w:ascii="Times New Roman" w:hAnsi="Times New Roman" w:cs="Times New Roman"/>
      <w:b/>
      <w:bCs/>
      <w:spacing w:val="-10"/>
      <w:sz w:val="16"/>
      <w:szCs w:val="16"/>
    </w:rPr>
  </w:style>
  <w:style w:type="character" w:customStyle="1" w:styleId="FontStyle346">
    <w:name w:val="Font Style346"/>
    <w:uiPriority w:val="99"/>
    <w:rsid w:val="003963DF"/>
    <w:rPr>
      <w:rFonts w:ascii="Times New Roman" w:hAnsi="Times New Roman" w:cs="Times New Roman"/>
      <w:b/>
      <w:bCs/>
      <w:spacing w:val="-10"/>
      <w:sz w:val="18"/>
      <w:szCs w:val="18"/>
    </w:rPr>
  </w:style>
  <w:style w:type="character" w:customStyle="1" w:styleId="FontStyle330">
    <w:name w:val="Font Style330"/>
    <w:uiPriority w:val="99"/>
    <w:rsid w:val="003963DF"/>
    <w:rPr>
      <w:rFonts w:ascii="Times New Roman" w:hAnsi="Times New Roman" w:cs="Times New Roman"/>
      <w:b/>
      <w:bCs/>
      <w:sz w:val="16"/>
      <w:szCs w:val="16"/>
    </w:rPr>
  </w:style>
  <w:style w:type="character" w:customStyle="1" w:styleId="FontStyle372">
    <w:name w:val="Font Style372"/>
    <w:uiPriority w:val="99"/>
    <w:rsid w:val="003963DF"/>
    <w:rPr>
      <w:rFonts w:ascii="Times New Roman" w:hAnsi="Times New Roman" w:cs="Times New Roman"/>
      <w:b/>
      <w:bCs/>
      <w:sz w:val="16"/>
      <w:szCs w:val="16"/>
    </w:rPr>
  </w:style>
  <w:style w:type="paragraph" w:customStyle="1" w:styleId="Style59">
    <w:name w:val="Style59"/>
    <w:basedOn w:val="Normal"/>
    <w:uiPriority w:val="99"/>
    <w:rsid w:val="003963D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963DF"/>
    <w:rPr>
      <w:rFonts w:ascii="Times New Roman" w:hAnsi="Times New Roman" w:cs="Times New Roman"/>
      <w:b/>
      <w:bCs/>
      <w:i/>
      <w:iCs/>
      <w:sz w:val="16"/>
      <w:szCs w:val="16"/>
    </w:rPr>
  </w:style>
  <w:style w:type="paragraph" w:customStyle="1" w:styleId="Style200">
    <w:name w:val="Style20"/>
    <w:basedOn w:val="Normal"/>
    <w:uiPriority w:val="99"/>
    <w:rsid w:val="003963D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963DF"/>
    <w:rPr>
      <w:rFonts w:ascii="Times New Roman" w:hAnsi="Times New Roman" w:cs="Times New Roman"/>
      <w:smallCaps/>
      <w:sz w:val="14"/>
      <w:szCs w:val="14"/>
    </w:rPr>
  </w:style>
  <w:style w:type="paragraph" w:customStyle="1" w:styleId="Style89">
    <w:name w:val="Style89"/>
    <w:basedOn w:val="Normal"/>
    <w:uiPriority w:val="99"/>
    <w:rsid w:val="003963D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963DF"/>
    <w:rPr>
      <w:rFonts w:ascii="Times New Roman" w:hAnsi="Times New Roman" w:cs="Times New Roman"/>
      <w:b/>
      <w:bCs/>
      <w:spacing w:val="-10"/>
      <w:sz w:val="22"/>
      <w:szCs w:val="22"/>
    </w:rPr>
  </w:style>
  <w:style w:type="character" w:customStyle="1" w:styleId="FontStyle320">
    <w:name w:val="Font Style320"/>
    <w:uiPriority w:val="99"/>
    <w:rsid w:val="003963DF"/>
    <w:rPr>
      <w:rFonts w:ascii="Times New Roman" w:hAnsi="Times New Roman" w:cs="Times New Roman"/>
      <w:b/>
      <w:bCs/>
      <w:spacing w:val="-10"/>
      <w:sz w:val="22"/>
      <w:szCs w:val="22"/>
    </w:rPr>
  </w:style>
  <w:style w:type="character" w:customStyle="1" w:styleId="FontStyle352">
    <w:name w:val="Font Style352"/>
    <w:uiPriority w:val="99"/>
    <w:rsid w:val="003963DF"/>
    <w:rPr>
      <w:rFonts w:ascii="Times New Roman" w:hAnsi="Times New Roman" w:cs="Times New Roman"/>
      <w:b/>
      <w:bCs/>
      <w:sz w:val="16"/>
      <w:szCs w:val="16"/>
    </w:rPr>
  </w:style>
  <w:style w:type="character" w:customStyle="1" w:styleId="FontStyle356">
    <w:name w:val="Font Style356"/>
    <w:uiPriority w:val="99"/>
    <w:rsid w:val="003963DF"/>
    <w:rPr>
      <w:rFonts w:ascii="Times New Roman" w:hAnsi="Times New Roman" w:cs="Times New Roman"/>
      <w:b/>
      <w:bCs/>
      <w:spacing w:val="-10"/>
      <w:sz w:val="22"/>
      <w:szCs w:val="22"/>
    </w:rPr>
  </w:style>
  <w:style w:type="character" w:customStyle="1" w:styleId="FontStyle298">
    <w:name w:val="Font Style298"/>
    <w:uiPriority w:val="99"/>
    <w:rsid w:val="003963DF"/>
    <w:rPr>
      <w:rFonts w:ascii="Times New Roman" w:hAnsi="Times New Roman" w:cs="Times New Roman"/>
      <w:sz w:val="18"/>
      <w:szCs w:val="18"/>
    </w:rPr>
  </w:style>
  <w:style w:type="character" w:customStyle="1" w:styleId="FontStyle311">
    <w:name w:val="Font Style311"/>
    <w:uiPriority w:val="99"/>
    <w:rsid w:val="003963DF"/>
    <w:rPr>
      <w:rFonts w:ascii="Times New Roman" w:hAnsi="Times New Roman" w:cs="Times New Roman"/>
      <w:b/>
      <w:bCs/>
      <w:spacing w:val="-10"/>
      <w:sz w:val="18"/>
      <w:szCs w:val="18"/>
    </w:rPr>
  </w:style>
  <w:style w:type="character" w:customStyle="1" w:styleId="FontStyle332">
    <w:name w:val="Font Style332"/>
    <w:uiPriority w:val="99"/>
    <w:rsid w:val="003963DF"/>
    <w:rPr>
      <w:rFonts w:ascii="Times New Roman" w:hAnsi="Times New Roman" w:cs="Times New Roman"/>
      <w:b/>
      <w:bCs/>
      <w:i/>
      <w:iCs/>
      <w:spacing w:val="-10"/>
      <w:sz w:val="20"/>
      <w:szCs w:val="20"/>
    </w:rPr>
  </w:style>
  <w:style w:type="character" w:customStyle="1" w:styleId="FontStyle371">
    <w:name w:val="Font Style371"/>
    <w:uiPriority w:val="99"/>
    <w:rsid w:val="003963DF"/>
    <w:rPr>
      <w:rFonts w:ascii="Times New Roman" w:hAnsi="Times New Roman" w:cs="Times New Roman"/>
      <w:sz w:val="16"/>
      <w:szCs w:val="16"/>
    </w:rPr>
  </w:style>
  <w:style w:type="character" w:customStyle="1" w:styleId="FontStyle350">
    <w:name w:val="Font Style350"/>
    <w:uiPriority w:val="99"/>
    <w:rsid w:val="003963DF"/>
    <w:rPr>
      <w:rFonts w:ascii="Times New Roman" w:hAnsi="Times New Roman" w:cs="Times New Roman"/>
      <w:b/>
      <w:bCs/>
      <w:i/>
      <w:iCs/>
      <w:sz w:val="20"/>
      <w:szCs w:val="20"/>
    </w:rPr>
  </w:style>
  <w:style w:type="paragraph" w:customStyle="1" w:styleId="Style8">
    <w:name w:val="Style8"/>
    <w:basedOn w:val="Normal"/>
    <w:uiPriority w:val="99"/>
    <w:rsid w:val="003963DF"/>
    <w:pPr>
      <w:widowControl w:val="0"/>
      <w:autoSpaceDE w:val="0"/>
      <w:autoSpaceDN w:val="0"/>
      <w:adjustRightInd w:val="0"/>
    </w:pPr>
    <w:rPr>
      <w:rFonts w:eastAsia="Times New Roman"/>
      <w:sz w:val="24"/>
    </w:rPr>
  </w:style>
  <w:style w:type="paragraph" w:customStyle="1" w:styleId="Style5">
    <w:name w:val="Style5"/>
    <w:basedOn w:val="Normal"/>
    <w:uiPriority w:val="99"/>
    <w:rsid w:val="003963DF"/>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3963DF"/>
    <w:pPr>
      <w:widowControl w:val="0"/>
      <w:autoSpaceDE w:val="0"/>
      <w:autoSpaceDN w:val="0"/>
      <w:adjustRightInd w:val="0"/>
    </w:pPr>
    <w:rPr>
      <w:rFonts w:eastAsia="Times New Roman"/>
      <w:sz w:val="24"/>
    </w:rPr>
  </w:style>
  <w:style w:type="character" w:customStyle="1" w:styleId="FontStyle351">
    <w:name w:val="Font Style351"/>
    <w:uiPriority w:val="99"/>
    <w:rsid w:val="003963DF"/>
    <w:rPr>
      <w:rFonts w:ascii="Times New Roman" w:hAnsi="Times New Roman" w:cs="Times New Roman"/>
      <w:b/>
      <w:bCs/>
      <w:sz w:val="22"/>
      <w:szCs w:val="22"/>
    </w:rPr>
  </w:style>
  <w:style w:type="paragraph" w:customStyle="1" w:styleId="Style10">
    <w:name w:val="Style10"/>
    <w:basedOn w:val="Normal"/>
    <w:uiPriority w:val="99"/>
    <w:rsid w:val="003963D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3963DF"/>
    <w:pPr>
      <w:widowControl w:val="0"/>
      <w:autoSpaceDE w:val="0"/>
      <w:autoSpaceDN w:val="0"/>
      <w:adjustRightInd w:val="0"/>
      <w:jc w:val="both"/>
    </w:pPr>
    <w:rPr>
      <w:rFonts w:eastAsia="Times New Roman"/>
      <w:sz w:val="24"/>
    </w:rPr>
  </w:style>
  <w:style w:type="character" w:customStyle="1" w:styleId="FontStyle369">
    <w:name w:val="Font Style369"/>
    <w:uiPriority w:val="99"/>
    <w:rsid w:val="003963DF"/>
    <w:rPr>
      <w:rFonts w:ascii="Times New Roman" w:hAnsi="Times New Roman" w:cs="Times New Roman"/>
      <w:b/>
      <w:bCs/>
      <w:spacing w:val="-10"/>
      <w:sz w:val="20"/>
      <w:szCs w:val="20"/>
    </w:rPr>
  </w:style>
  <w:style w:type="character" w:customStyle="1" w:styleId="FontStyle357">
    <w:name w:val="Font Style357"/>
    <w:uiPriority w:val="99"/>
    <w:rsid w:val="003963DF"/>
    <w:rPr>
      <w:rFonts w:ascii="Times New Roman" w:hAnsi="Times New Roman" w:cs="Times New Roman"/>
      <w:b/>
      <w:bCs/>
      <w:spacing w:val="-10"/>
      <w:sz w:val="22"/>
      <w:szCs w:val="22"/>
    </w:rPr>
  </w:style>
  <w:style w:type="paragraph" w:customStyle="1" w:styleId="Style67">
    <w:name w:val="Style67"/>
    <w:basedOn w:val="Normal"/>
    <w:uiPriority w:val="99"/>
    <w:rsid w:val="003963D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963DF"/>
    <w:rPr>
      <w:rFonts w:ascii="Times New Roman" w:hAnsi="Times New Roman" w:cs="Times New Roman"/>
      <w:sz w:val="20"/>
      <w:szCs w:val="20"/>
    </w:rPr>
  </w:style>
  <w:style w:type="character" w:customStyle="1" w:styleId="FontStyle374">
    <w:name w:val="Font Style374"/>
    <w:uiPriority w:val="99"/>
    <w:rsid w:val="003963DF"/>
    <w:rPr>
      <w:rFonts w:ascii="Times New Roman" w:hAnsi="Times New Roman" w:cs="Times New Roman"/>
      <w:b/>
      <w:bCs/>
      <w:spacing w:val="-10"/>
      <w:sz w:val="22"/>
      <w:szCs w:val="22"/>
    </w:rPr>
  </w:style>
  <w:style w:type="paragraph" w:customStyle="1" w:styleId="Style30">
    <w:name w:val="Style30"/>
    <w:basedOn w:val="Normal"/>
    <w:uiPriority w:val="99"/>
    <w:rsid w:val="003963D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963DF"/>
    <w:rPr>
      <w:rFonts w:ascii="Times New Roman" w:hAnsi="Times New Roman" w:cs="Times New Roman"/>
      <w:smallCaps/>
      <w:sz w:val="16"/>
      <w:szCs w:val="16"/>
    </w:rPr>
  </w:style>
  <w:style w:type="paragraph" w:customStyle="1" w:styleId="Style93">
    <w:name w:val="Style93"/>
    <w:basedOn w:val="Normal"/>
    <w:uiPriority w:val="99"/>
    <w:rsid w:val="003963D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963D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3963DF"/>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3963DF"/>
    <w:rPr>
      <w:u w:val="single"/>
    </w:rPr>
  </w:style>
  <w:style w:type="character" w:customStyle="1" w:styleId="SmalltextCharCharCharChar0">
    <w:name w:val="Small text Char Char Char Char"/>
    <w:rsid w:val="003963DF"/>
    <w:rPr>
      <w:sz w:val="16"/>
      <w:szCs w:val="24"/>
      <w:lang w:val="en-US" w:eastAsia="en-US" w:bidi="ar-SA"/>
    </w:rPr>
  </w:style>
  <w:style w:type="paragraph" w:customStyle="1" w:styleId="boldcitation">
    <w:name w:val="bold citation"/>
    <w:basedOn w:val="Normal"/>
    <w:rsid w:val="003963DF"/>
    <w:rPr>
      <w:rFonts w:ascii="Arial" w:eastAsia="Times New Roman" w:hAnsi="Arial"/>
      <w:b/>
      <w:sz w:val="28"/>
      <w:u w:val="thick"/>
    </w:rPr>
  </w:style>
  <w:style w:type="character" w:customStyle="1" w:styleId="underlinecardChar">
    <w:name w:val="underline card Char"/>
    <w:rsid w:val="003963DF"/>
    <w:rPr>
      <w:rFonts w:ascii="Arial" w:hAnsi="Arial"/>
      <w:noProof w:val="0"/>
      <w:sz w:val="18"/>
      <w:szCs w:val="24"/>
      <w:u w:val="single"/>
      <w:lang w:val="en-US" w:eastAsia="en-US" w:bidi="ar-SA"/>
    </w:rPr>
  </w:style>
  <w:style w:type="character" w:customStyle="1" w:styleId="CardsCharCharChar">
    <w:name w:val="Cards Char Char Char"/>
    <w:rsid w:val="003963DF"/>
    <w:rPr>
      <w:szCs w:val="24"/>
      <w:lang w:val="en-US" w:eastAsia="en-US" w:bidi="ar-SA"/>
    </w:rPr>
  </w:style>
  <w:style w:type="character" w:customStyle="1" w:styleId="HiddenBlockHeaderChar">
    <w:name w:val="Hidden Block Header Char"/>
    <w:link w:val="HiddenBlockHeader"/>
    <w:rsid w:val="003963DF"/>
    <w:rPr>
      <w:rFonts w:ascii="Times New Roman" w:eastAsia="Times New Roman" w:hAnsi="Times New Roman" w:cs="Courier New"/>
      <w:b/>
      <w:bCs/>
      <w:sz w:val="28"/>
      <w:szCs w:val="22"/>
    </w:rPr>
  </w:style>
  <w:style w:type="paragraph" w:customStyle="1" w:styleId="NothingCharChar">
    <w:name w:val="Nothing Char Char"/>
    <w:link w:val="NothingCharCharChar"/>
    <w:rsid w:val="003963DF"/>
    <w:pPr>
      <w:jc w:val="both"/>
    </w:pPr>
    <w:rPr>
      <w:rFonts w:ascii="Times New Roman" w:eastAsia="MS Mincho" w:hAnsi="Times New Roman" w:cs="Times New Roman"/>
    </w:rPr>
  </w:style>
  <w:style w:type="character" w:customStyle="1" w:styleId="NothingCharCharChar">
    <w:name w:val="Nothing Char Char Char"/>
    <w:link w:val="NothingCharChar"/>
    <w:rsid w:val="003963DF"/>
    <w:rPr>
      <w:rFonts w:ascii="Times New Roman" w:eastAsia="MS Mincho" w:hAnsi="Times New Roman" w:cs="Times New Roman"/>
    </w:rPr>
  </w:style>
  <w:style w:type="character" w:customStyle="1" w:styleId="CardsCharChar">
    <w:name w:val="Cards Char Char"/>
    <w:rsid w:val="003963DF"/>
    <w:rPr>
      <w:szCs w:val="24"/>
      <w:lang w:val="en-US" w:eastAsia="en-US" w:bidi="ar-SA"/>
    </w:rPr>
  </w:style>
  <w:style w:type="character" w:customStyle="1" w:styleId="CardsCharCharCharChar">
    <w:name w:val="Cards Char Char Char Char"/>
    <w:rsid w:val="003963DF"/>
    <w:rPr>
      <w:szCs w:val="24"/>
      <w:lang w:val="en-US" w:eastAsia="en-US" w:bidi="ar-SA"/>
    </w:rPr>
  </w:style>
  <w:style w:type="character" w:customStyle="1" w:styleId="BlockHeadingsCharChar">
    <w:name w:val="Block Headings Char Char"/>
    <w:rsid w:val="003963DF"/>
    <w:rPr>
      <w:b/>
      <w:sz w:val="36"/>
      <w:szCs w:val="24"/>
      <w:u w:val="single"/>
      <w:lang w:val="en-US" w:eastAsia="en-US" w:bidi="ar-SA"/>
    </w:rPr>
  </w:style>
  <w:style w:type="character" w:customStyle="1" w:styleId="NothingChar1">
    <w:name w:val="Nothing Char1"/>
    <w:rsid w:val="003963DF"/>
    <w:rPr>
      <w:szCs w:val="24"/>
      <w:lang w:val="en-US" w:eastAsia="en-US" w:bidi="ar-SA"/>
    </w:rPr>
  </w:style>
  <w:style w:type="paragraph" w:customStyle="1" w:styleId="bloctitles">
    <w:name w:val="bloc titles"/>
    <w:basedOn w:val="Heading1"/>
    <w:next w:val="Normal"/>
    <w:link w:val="bloctitlesChar"/>
    <w:autoRedefine/>
    <w:rsid w:val="003963D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3963DF"/>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963D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3963DF"/>
  </w:style>
  <w:style w:type="character" w:customStyle="1" w:styleId="RegularChar">
    <w:name w:val="Regular Char"/>
    <w:link w:val="Regular"/>
    <w:rsid w:val="003963DF"/>
    <w:rPr>
      <w:rFonts w:ascii="Garamond" w:eastAsia="Times New Roman" w:hAnsi="Garamond" w:cs="Arial"/>
      <w:bCs/>
      <w:kern w:val="20"/>
      <w:sz w:val="20"/>
      <w:szCs w:val="32"/>
    </w:rPr>
  </w:style>
  <w:style w:type="character" w:customStyle="1" w:styleId="StyleTimesNewRoman">
    <w:name w:val="Style Times New Roman"/>
    <w:rsid w:val="003963DF"/>
    <w:rPr>
      <w:rFonts w:ascii="Garamond" w:hAnsi="Garamond"/>
    </w:rPr>
  </w:style>
  <w:style w:type="paragraph" w:customStyle="1" w:styleId="INDENTEDPARAGRAPH">
    <w:name w:val="INDENTED PARAGRAPH"/>
    <w:rsid w:val="003963DF"/>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3963DF"/>
    <w:rPr>
      <w:rFonts w:cs="Arial"/>
      <w:bCs/>
      <w:caps/>
      <w:color w:val="FFFFFF"/>
      <w:sz w:val="2"/>
      <w:szCs w:val="2"/>
      <w:lang w:val="en-US" w:eastAsia="en-US" w:bidi="ar-SA"/>
    </w:rPr>
  </w:style>
  <w:style w:type="paragraph" w:customStyle="1" w:styleId="Numbering">
    <w:name w:val="Numbering"/>
    <w:basedOn w:val="Normal"/>
    <w:next w:val="Normal"/>
    <w:rsid w:val="003963DF"/>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3963D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3963DF"/>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3963DF"/>
    <w:pPr>
      <w:numPr>
        <w:numId w:val="17"/>
      </w:numPr>
    </w:pPr>
  </w:style>
  <w:style w:type="paragraph" w:customStyle="1" w:styleId="Lettering">
    <w:name w:val="Lettering"/>
    <w:basedOn w:val="Numbering"/>
    <w:next w:val="Normal"/>
    <w:rsid w:val="003963DF"/>
    <w:pPr>
      <w:numPr>
        <w:numId w:val="15"/>
      </w:numPr>
    </w:pPr>
    <w:rPr>
      <w:szCs w:val="22"/>
    </w:rPr>
  </w:style>
  <w:style w:type="paragraph" w:customStyle="1" w:styleId="FileName">
    <w:name w:val="File Name"/>
    <w:basedOn w:val="Normal"/>
    <w:next w:val="Normal"/>
    <w:rsid w:val="003963DF"/>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963D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963DF"/>
    <w:pPr>
      <w:numPr>
        <w:numId w:val="18"/>
      </w:numPr>
      <w:tabs>
        <w:tab w:val="num" w:pos="360"/>
      </w:tabs>
      <w:ind w:left="360"/>
    </w:pPr>
  </w:style>
  <w:style w:type="paragraph" w:customStyle="1" w:styleId="CardContinued1">
    <w:name w:val="Card Continued 1"/>
    <w:basedOn w:val="Normal"/>
    <w:next w:val="Normal"/>
    <w:rsid w:val="003963DF"/>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963DF"/>
    <w:pPr>
      <w:numPr>
        <w:numId w:val="0"/>
      </w:numPr>
      <w:spacing w:before="0" w:after="120"/>
      <w:jc w:val="left"/>
    </w:pPr>
  </w:style>
  <w:style w:type="paragraph" w:customStyle="1" w:styleId="Clearformatting0">
    <w:name w:val="Clear formatting"/>
    <w:basedOn w:val="Normal"/>
    <w:rsid w:val="003963D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3963DF"/>
  </w:style>
  <w:style w:type="paragraph" w:customStyle="1" w:styleId="SmallCardText">
    <w:name w:val="Small Card Text"/>
    <w:rsid w:val="003963D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963DF"/>
    <w:rPr>
      <w:sz w:val="16"/>
      <w:szCs w:val="16"/>
      <w:lang w:val="en-US" w:eastAsia="en-US" w:bidi="ar-SA"/>
    </w:rPr>
  </w:style>
  <w:style w:type="paragraph" w:customStyle="1" w:styleId="TAGFONT">
    <w:name w:val="TAG FONT"/>
    <w:basedOn w:val="Normal"/>
    <w:autoRedefine/>
    <w:rsid w:val="003963DF"/>
    <w:rPr>
      <w:rFonts w:eastAsia="Times New Roman"/>
      <w:sz w:val="24"/>
    </w:rPr>
  </w:style>
  <w:style w:type="character" w:customStyle="1" w:styleId="mainarttxt">
    <w:name w:val="mainarttxt"/>
    <w:basedOn w:val="DefaultParagraphFont"/>
    <w:rsid w:val="003963DF"/>
  </w:style>
  <w:style w:type="paragraph" w:customStyle="1" w:styleId="TagChar1CharCharCharChar">
    <w:name w:val="Tag Char1 Char Char Char Char"/>
    <w:basedOn w:val="Normal"/>
    <w:rsid w:val="003963D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963DF"/>
    <w:rPr>
      <w:sz w:val="20"/>
    </w:rPr>
  </w:style>
  <w:style w:type="character" w:customStyle="1" w:styleId="highlightChar">
    <w:name w:val="highlight Char"/>
    <w:rsid w:val="003963DF"/>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963DF"/>
    <w:rPr>
      <w:rFonts w:eastAsia="Batang" w:cs="Arial"/>
      <w:b/>
      <w:bCs/>
      <w:iCs/>
      <w:sz w:val="24"/>
      <w:szCs w:val="28"/>
      <w:lang w:val="en-US" w:eastAsia="en-US" w:bidi="ar-SA"/>
    </w:rPr>
  </w:style>
  <w:style w:type="paragraph" w:customStyle="1" w:styleId="formfldssel">
    <w:name w:val="formfldssel"/>
    <w:basedOn w:val="Normal"/>
    <w:rsid w:val="003963D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3963DF"/>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963DF"/>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3963DF"/>
  </w:style>
  <w:style w:type="character" w:customStyle="1" w:styleId="StyleCardTextUnderline3Char">
    <w:name w:val="Style Card Text + Underline3 Char"/>
    <w:rsid w:val="003963DF"/>
    <w:rPr>
      <w:rFonts w:eastAsia="SimSun"/>
      <w:szCs w:val="24"/>
      <w:u w:val="thick"/>
      <w:lang w:val="en-US" w:eastAsia="zh-CN" w:bidi="ar-SA"/>
    </w:rPr>
  </w:style>
  <w:style w:type="character" w:customStyle="1" w:styleId="BoldandUnderlineChar1Char2CharChar">
    <w:name w:val="Bold and Underline Char1 Char2 Char Char"/>
    <w:rsid w:val="003963DF"/>
    <w:rPr>
      <w:b/>
      <w:noProof w:val="0"/>
      <w:szCs w:val="24"/>
      <w:u w:val="single"/>
      <w:lang w:val="en-US" w:eastAsia="en-US" w:bidi="ar-SA"/>
    </w:rPr>
  </w:style>
  <w:style w:type="character" w:customStyle="1" w:styleId="UnderlineChar1Char1">
    <w:name w:val="Underline Char1 Char1"/>
    <w:rsid w:val="003963DF"/>
    <w:rPr>
      <w:noProof w:val="0"/>
      <w:szCs w:val="24"/>
      <w:u w:val="single"/>
      <w:lang w:val="en-US" w:eastAsia="en-US" w:bidi="ar-SA"/>
    </w:rPr>
  </w:style>
  <w:style w:type="paragraph" w:customStyle="1" w:styleId="Underlinestyle1">
    <w:name w:val="Underlinestyle"/>
    <w:basedOn w:val="Normal"/>
    <w:rsid w:val="003963DF"/>
    <w:pPr>
      <w:tabs>
        <w:tab w:val="left" w:pos="720"/>
      </w:tabs>
      <w:ind w:left="720"/>
    </w:pPr>
    <w:rPr>
      <w:rFonts w:eastAsia="Times New Roman"/>
      <w:szCs w:val="20"/>
      <w:u w:val="single"/>
    </w:rPr>
  </w:style>
  <w:style w:type="character" w:customStyle="1" w:styleId="featurecontentgray1">
    <w:name w:val="featurecontentgray1"/>
    <w:rsid w:val="003963DF"/>
    <w:rPr>
      <w:rFonts w:ascii="Arial" w:hAnsi="Arial" w:cs="Arial" w:hint="default"/>
      <w:color w:val="666666"/>
    </w:rPr>
  </w:style>
  <w:style w:type="character" w:customStyle="1" w:styleId="CardCharCharChar0">
    <w:name w:val="Card Char Char Char"/>
    <w:rsid w:val="003963DF"/>
    <w:rPr>
      <w:rFonts w:ascii="Book Antiqua" w:hAnsi="Book Antiqua"/>
      <w:szCs w:val="24"/>
      <w:lang w:val="en-US" w:eastAsia="en-US" w:bidi="ar-SA"/>
    </w:rPr>
  </w:style>
  <w:style w:type="character" w:customStyle="1" w:styleId="big1">
    <w:name w:val="big1"/>
    <w:rsid w:val="003963DF"/>
    <w:rPr>
      <w:sz w:val="28"/>
      <w:szCs w:val="28"/>
    </w:rPr>
  </w:style>
  <w:style w:type="character" w:customStyle="1" w:styleId="prodgeneral">
    <w:name w:val="prodgeneral"/>
    <w:basedOn w:val="DefaultParagraphFont"/>
    <w:rsid w:val="003963DF"/>
  </w:style>
  <w:style w:type="character" w:customStyle="1" w:styleId="StyleUnderlineChar0">
    <w:name w:val="Style Underline + Char"/>
    <w:rsid w:val="003963DF"/>
    <w:rPr>
      <w:rFonts w:eastAsia="SimSun" w:cs="Arial"/>
      <w:b/>
      <w:bCs/>
      <w:iCs/>
      <w:caps/>
      <w:sz w:val="24"/>
      <w:szCs w:val="24"/>
      <w:u w:val="single"/>
      <w:lang w:val="en-US" w:eastAsia="en-US" w:bidi="ar-SA"/>
    </w:rPr>
  </w:style>
  <w:style w:type="character" w:customStyle="1" w:styleId="StyleciteChar">
    <w:name w:val="Style cite + Char"/>
    <w:basedOn w:val="citeChar2"/>
    <w:rsid w:val="003963D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963DF"/>
    <w:rPr>
      <w:rFonts w:eastAsia="Times New Roman"/>
      <w:b/>
      <w:sz w:val="24"/>
    </w:rPr>
  </w:style>
  <w:style w:type="paragraph" w:customStyle="1" w:styleId="RepeatHeader">
    <w:name w:val="Repeat Header"/>
    <w:basedOn w:val="HeaderDebate"/>
    <w:rsid w:val="003963DF"/>
    <w:pPr>
      <w:outlineLvl w:val="1"/>
    </w:pPr>
    <w:rPr>
      <w:szCs w:val="48"/>
    </w:rPr>
  </w:style>
  <w:style w:type="character" w:customStyle="1" w:styleId="sectiontitle">
    <w:name w:val="sectiontitle"/>
    <w:basedOn w:val="DefaultParagraphFont"/>
    <w:rsid w:val="003963DF"/>
  </w:style>
  <w:style w:type="character" w:customStyle="1" w:styleId="sectionsubtitle">
    <w:name w:val="sectionsubtitle"/>
    <w:basedOn w:val="DefaultParagraphFont"/>
    <w:rsid w:val="003963DF"/>
  </w:style>
  <w:style w:type="character" w:customStyle="1" w:styleId="copyright">
    <w:name w:val="copyright"/>
    <w:basedOn w:val="DefaultParagraphFont"/>
    <w:rsid w:val="003963DF"/>
  </w:style>
  <w:style w:type="character" w:customStyle="1" w:styleId="EvidenceTag">
    <w:name w:val="Evidence Tag"/>
    <w:rsid w:val="003963D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963D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963D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963D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963D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963DF"/>
    <w:rPr>
      <w:rFonts w:eastAsia="Times New Roman"/>
      <w:sz w:val="16"/>
    </w:rPr>
  </w:style>
  <w:style w:type="paragraph" w:customStyle="1" w:styleId="citationunderline">
    <w:name w:val="citation/underline"/>
    <w:autoRedefine/>
    <w:rsid w:val="003963DF"/>
    <w:rPr>
      <w:rFonts w:ascii="Times New Roman" w:eastAsia="Times New Roman" w:hAnsi="Times New Roman" w:cs="Times New Roman"/>
      <w:b/>
      <w:u w:val="single"/>
    </w:rPr>
  </w:style>
  <w:style w:type="character" w:customStyle="1" w:styleId="smcaps">
    <w:name w:val="smcaps"/>
    <w:basedOn w:val="DefaultParagraphFont"/>
    <w:rsid w:val="003963DF"/>
  </w:style>
  <w:style w:type="character" w:customStyle="1" w:styleId="inside-head1">
    <w:name w:val="inside-head1"/>
    <w:rsid w:val="003963DF"/>
    <w:rPr>
      <w:rFonts w:ascii="Arial" w:hAnsi="Arial" w:cs="Arial" w:hint="default"/>
      <w:b/>
      <w:bCs/>
      <w:color w:val="000000"/>
      <w:spacing w:val="-15"/>
      <w:sz w:val="45"/>
      <w:szCs w:val="45"/>
    </w:rPr>
  </w:style>
  <w:style w:type="character" w:customStyle="1" w:styleId="datestamp1">
    <w:name w:val="datestamp1"/>
    <w:rsid w:val="003963D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963D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963DF"/>
  </w:style>
  <w:style w:type="paragraph" w:customStyle="1" w:styleId="links1">
    <w:name w:val="links1"/>
    <w:basedOn w:val="Normal"/>
    <w:rsid w:val="003963DF"/>
    <w:pPr>
      <w:spacing w:before="100" w:beforeAutospacing="1" w:after="100" w:afterAutospacing="1"/>
    </w:pPr>
    <w:rPr>
      <w:rFonts w:eastAsia="Times New Roman"/>
      <w:color w:val="FFFFFF"/>
      <w:sz w:val="16"/>
      <w:szCs w:val="16"/>
    </w:rPr>
  </w:style>
  <w:style w:type="paragraph" w:customStyle="1" w:styleId="endtext">
    <w:name w:val="endtext"/>
    <w:basedOn w:val="Normal"/>
    <w:rsid w:val="003963D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3963DF"/>
    <w:rPr>
      <w:rFonts w:ascii="Verdana" w:hAnsi="Verdana" w:hint="default"/>
      <w:b/>
      <w:bCs/>
      <w:sz w:val="32"/>
      <w:szCs w:val="32"/>
    </w:rPr>
  </w:style>
  <w:style w:type="character" w:customStyle="1" w:styleId="storydeck31">
    <w:name w:val="storydeck31"/>
    <w:rsid w:val="003963DF"/>
    <w:rPr>
      <w:rFonts w:ascii="Verdana" w:hAnsi="Verdana" w:hint="default"/>
      <w:i w:val="0"/>
      <w:iCs w:val="0"/>
      <w:sz w:val="21"/>
      <w:szCs w:val="21"/>
    </w:rPr>
  </w:style>
  <w:style w:type="character" w:customStyle="1" w:styleId="subtitle10">
    <w:name w:val="subtitle1"/>
    <w:rsid w:val="003963DF"/>
    <w:rPr>
      <w:rFonts w:ascii="Verdana" w:hAnsi="Verdana" w:hint="default"/>
      <w:b w:val="0"/>
      <w:bCs w:val="0"/>
      <w:vanish w:val="0"/>
      <w:webHidden w:val="0"/>
      <w:color w:val="484848"/>
      <w:sz w:val="14"/>
      <w:szCs w:val="14"/>
      <w:specVanish w:val="0"/>
    </w:rPr>
  </w:style>
  <w:style w:type="paragraph" w:customStyle="1" w:styleId="g">
    <w:name w:val="g"/>
    <w:basedOn w:val="Normal"/>
    <w:rsid w:val="003963DF"/>
    <w:pPr>
      <w:spacing w:before="240" w:after="240"/>
    </w:pPr>
    <w:rPr>
      <w:rFonts w:eastAsia="Times New Roman"/>
      <w:sz w:val="24"/>
    </w:rPr>
  </w:style>
  <w:style w:type="character" w:customStyle="1" w:styleId="clsbiolink">
    <w:name w:val="clsbiolink"/>
    <w:basedOn w:val="DefaultParagraphFont"/>
    <w:rsid w:val="003963DF"/>
  </w:style>
  <w:style w:type="character" w:customStyle="1" w:styleId="clssmaller">
    <w:name w:val="clssmaller"/>
    <w:basedOn w:val="DefaultParagraphFont"/>
    <w:rsid w:val="003963DF"/>
  </w:style>
  <w:style w:type="character" w:customStyle="1" w:styleId="sm1">
    <w:name w:val="sm1"/>
    <w:rsid w:val="003963DF"/>
    <w:rPr>
      <w:rFonts w:ascii="Verdana" w:hAnsi="Verdana" w:hint="default"/>
      <w:i w:val="0"/>
      <w:iCs w:val="0"/>
      <w:smallCaps w:val="0"/>
      <w:color w:val="000000"/>
      <w:sz w:val="17"/>
      <w:szCs w:val="17"/>
    </w:rPr>
  </w:style>
  <w:style w:type="character" w:customStyle="1" w:styleId="noindentChar">
    <w:name w:val="noindent Char"/>
    <w:rsid w:val="003963DF"/>
    <w:rPr>
      <w:rFonts w:ascii="Arial" w:hAnsi="Arial" w:cs="Arial"/>
      <w:sz w:val="24"/>
      <w:szCs w:val="24"/>
      <w:lang w:val="en-US" w:eastAsia="en-US" w:bidi="ar-SA"/>
    </w:rPr>
  </w:style>
  <w:style w:type="character" w:customStyle="1" w:styleId="SmallChar1">
    <w:name w:val="Small Char1"/>
    <w:rsid w:val="003963DF"/>
    <w:rPr>
      <w:sz w:val="16"/>
      <w:szCs w:val="24"/>
      <w:lang w:val="en-US" w:eastAsia="en-US" w:bidi="ar-SA"/>
    </w:rPr>
  </w:style>
  <w:style w:type="character" w:customStyle="1" w:styleId="fullcite0">
    <w:name w:val="fullcite"/>
    <w:basedOn w:val="DefaultParagraphFont"/>
    <w:rsid w:val="003963DF"/>
  </w:style>
  <w:style w:type="character" w:customStyle="1" w:styleId="Style9ptThickunderline">
    <w:name w:val="Style 9 pt Thick underline"/>
    <w:rsid w:val="003963DF"/>
    <w:rPr>
      <w:sz w:val="24"/>
      <w:u w:val="thick"/>
    </w:rPr>
  </w:style>
  <w:style w:type="paragraph" w:customStyle="1" w:styleId="Repeatheader0">
    <w:name w:val="Repeat header"/>
    <w:basedOn w:val="Normal"/>
    <w:autoRedefine/>
    <w:rsid w:val="003963D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963DF"/>
    <w:rPr>
      <w:rFonts w:ascii="Times New Roman" w:hAnsi="Times New Roman" w:cs="Calibri"/>
      <w:sz w:val="16"/>
    </w:rPr>
  </w:style>
  <w:style w:type="character" w:customStyle="1" w:styleId="CardNotUnderlinedChar">
    <w:name w:val="Card Not Underlined Char"/>
    <w:rsid w:val="003963DF"/>
    <w:rPr>
      <w:sz w:val="16"/>
      <w:lang w:val="en-US" w:eastAsia="en-US" w:bidi="ar-SA"/>
    </w:rPr>
  </w:style>
  <w:style w:type="paragraph" w:customStyle="1" w:styleId="CardNotUnderlined3">
    <w:name w:val="Card Not Underlined 3"/>
    <w:basedOn w:val="CardNotUnderlined"/>
    <w:rsid w:val="003963DF"/>
    <w:rPr>
      <w:rFonts w:ascii="Times New Roman" w:hAnsi="Times New Roman" w:cs="Calibri"/>
    </w:rPr>
  </w:style>
  <w:style w:type="paragraph" w:customStyle="1" w:styleId="CardNotUnderlinedFinal">
    <w:name w:val="Card Not Underlined Final"/>
    <w:basedOn w:val="CardNotUnderlined3"/>
    <w:rsid w:val="003963DF"/>
    <w:rPr>
      <w:sz w:val="20"/>
    </w:rPr>
  </w:style>
  <w:style w:type="character" w:customStyle="1" w:styleId="tagChar3">
    <w:name w:val="tag Char3"/>
    <w:rsid w:val="003963DF"/>
    <w:rPr>
      <w:b/>
      <w:sz w:val="24"/>
      <w:szCs w:val="24"/>
      <w:lang w:val="en-US" w:eastAsia="en-US" w:bidi="ar-SA"/>
    </w:rPr>
  </w:style>
  <w:style w:type="character" w:customStyle="1" w:styleId="link-mailto">
    <w:name w:val="link-mailto"/>
    <w:basedOn w:val="DefaultParagraphFont"/>
    <w:rsid w:val="003963DF"/>
  </w:style>
  <w:style w:type="character" w:customStyle="1" w:styleId="StyleUnderlineUnderlineChar">
    <w:name w:val="Style Underline + Underline Char"/>
    <w:rsid w:val="003963DF"/>
    <w:rPr>
      <w:rFonts w:ascii="Trebuchet MS" w:hAnsi="Trebuchet MS"/>
      <w:szCs w:val="18"/>
      <w:u w:val="single"/>
      <w:lang w:val="en-US" w:eastAsia="en-US" w:bidi="ar-SA"/>
    </w:rPr>
  </w:style>
  <w:style w:type="paragraph" w:customStyle="1" w:styleId="formfld">
    <w:name w:val="formfld"/>
    <w:basedOn w:val="Normal"/>
    <w:rsid w:val="003963DF"/>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3963DF"/>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3963DF"/>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3963DF"/>
    <w:rPr>
      <w:rFonts w:ascii="Times New Roman" w:eastAsia="Times New Roman" w:hAnsi="Times New Roman" w:cs="Times New Roman"/>
      <w:sz w:val="20"/>
      <w:u w:val="thick"/>
    </w:rPr>
  </w:style>
  <w:style w:type="paragraph" w:customStyle="1" w:styleId="SmallCards">
    <w:name w:val="Small Cards"/>
    <w:basedOn w:val="Cards"/>
    <w:link w:val="SmallCardsChar"/>
    <w:rsid w:val="003963DF"/>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3963DF"/>
    <w:rPr>
      <w:rFonts w:ascii="Times New Roman" w:eastAsia="Times New Roman" w:hAnsi="Times New Roman" w:cs="Times New Roman"/>
      <w:sz w:val="14"/>
    </w:rPr>
  </w:style>
  <w:style w:type="paragraph" w:customStyle="1" w:styleId="ReadingCites">
    <w:name w:val="Reading Cites"/>
    <w:basedOn w:val="Normal"/>
    <w:link w:val="ReadingCitesChar"/>
    <w:rsid w:val="003963DF"/>
    <w:rPr>
      <w:rFonts w:eastAsia="Times New Roman"/>
      <w:b/>
      <w:sz w:val="20"/>
      <w:szCs w:val="20"/>
    </w:rPr>
  </w:style>
  <w:style w:type="character" w:customStyle="1" w:styleId="ReadingCitesChar">
    <w:name w:val="Reading Cites Char"/>
    <w:link w:val="ReadingCites"/>
    <w:rsid w:val="003963DF"/>
    <w:rPr>
      <w:rFonts w:ascii="Calibri" w:eastAsia="Times New Roman" w:hAnsi="Calibri"/>
      <w:b/>
      <w:sz w:val="20"/>
      <w:szCs w:val="20"/>
    </w:rPr>
  </w:style>
  <w:style w:type="paragraph" w:customStyle="1" w:styleId="ContentsHeading">
    <w:name w:val="Contents Heading"/>
    <w:basedOn w:val="Heading1"/>
    <w:next w:val="Normal"/>
    <w:rsid w:val="003963D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3963DF"/>
    <w:pPr>
      <w:spacing w:before="100" w:beforeAutospacing="1" w:after="100" w:afterAutospacing="1"/>
    </w:pPr>
    <w:rPr>
      <w:rFonts w:eastAsia="Times New Roman"/>
      <w:sz w:val="20"/>
    </w:rPr>
  </w:style>
  <w:style w:type="character" w:customStyle="1" w:styleId="CharacterStyle8">
    <w:name w:val="Character Style 8"/>
    <w:rsid w:val="003963DF"/>
    <w:rPr>
      <w:sz w:val="22"/>
      <w:szCs w:val="22"/>
    </w:rPr>
  </w:style>
  <w:style w:type="paragraph" w:customStyle="1" w:styleId="Style110">
    <w:name w:val="Style 11"/>
    <w:rsid w:val="003963D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963D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3963DF"/>
    <w:rPr>
      <w:b/>
      <w:sz w:val="24"/>
    </w:rPr>
  </w:style>
  <w:style w:type="character" w:customStyle="1" w:styleId="CardText1CharChar">
    <w:name w:val="Card Text 1 Char Char"/>
    <w:rsid w:val="003963DF"/>
    <w:rPr>
      <w:rFonts w:ascii="Arial Narrow" w:hAnsi="Arial Narrow"/>
      <w:color w:val="000000"/>
      <w:sz w:val="22"/>
      <w:szCs w:val="22"/>
      <w:u w:val="single"/>
      <w:lang w:val="en-US" w:eastAsia="en-US" w:bidi="ar-SA"/>
    </w:rPr>
  </w:style>
  <w:style w:type="character" w:customStyle="1" w:styleId="CardText1Char1">
    <w:name w:val="Card Text 1 Char1"/>
    <w:rsid w:val="003963DF"/>
    <w:rPr>
      <w:rFonts w:ascii="Arial Narrow" w:hAnsi="Arial Narrow"/>
      <w:color w:val="000000"/>
      <w:sz w:val="22"/>
      <w:szCs w:val="22"/>
      <w:u w:val="single"/>
      <w:lang w:val="en-US" w:eastAsia="en-US" w:bidi="ar-SA"/>
    </w:rPr>
  </w:style>
  <w:style w:type="paragraph" w:customStyle="1" w:styleId="Style70">
    <w:name w:val="Style 7"/>
    <w:rsid w:val="003963DF"/>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3963DF"/>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963D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963DF"/>
  </w:style>
  <w:style w:type="paragraph" w:customStyle="1" w:styleId="Header1">
    <w:name w:val="Header1"/>
    <w:aliases w:val="Header Char Char,Header Char Char Char Char Char Char Char Cha,Char Char Char Cha"/>
    <w:basedOn w:val="Heading1"/>
    <w:next w:val="Heading1"/>
    <w:qFormat/>
    <w:rsid w:val="003963D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3963DF"/>
    <w:rPr>
      <w:b/>
      <w:bCs/>
      <w:color w:val="695B54"/>
    </w:rPr>
  </w:style>
  <w:style w:type="paragraph" w:customStyle="1" w:styleId="Heading11">
    <w:name w:val="Heading 11"/>
    <w:basedOn w:val="Normal"/>
    <w:next w:val="Normal"/>
    <w:rsid w:val="003963DF"/>
    <w:pPr>
      <w:keepNext/>
      <w:widowControl w:val="0"/>
      <w:suppressAutoHyphens/>
      <w:jc w:val="center"/>
    </w:pPr>
    <w:rPr>
      <w:rFonts w:eastAsia="Tahoma"/>
      <w:b/>
      <w:sz w:val="48"/>
      <w:szCs w:val="32"/>
      <w:u w:val="single"/>
    </w:rPr>
  </w:style>
  <w:style w:type="paragraph" w:customStyle="1" w:styleId="TextHeading">
    <w:name w:val="Text Heading"/>
    <w:basedOn w:val="Heading3"/>
    <w:rsid w:val="003963DF"/>
    <w:pPr>
      <w:keepLines w:val="0"/>
      <w:pageBreakBefore w:val="0"/>
      <w:spacing w:before="0"/>
      <w:jc w:val="left"/>
    </w:pPr>
    <w:rPr>
      <w:rFonts w:eastAsia="Times New Roman" w:cs="Arial"/>
      <w:bCs w:val="0"/>
      <w:sz w:val="22"/>
      <w:szCs w:val="26"/>
    </w:rPr>
  </w:style>
  <w:style w:type="character" w:customStyle="1" w:styleId="TextHeadingChar">
    <w:name w:val="Text Heading Char"/>
    <w:rsid w:val="003963DF"/>
    <w:rPr>
      <w:rFonts w:cs="Arial"/>
      <w:b/>
      <w:bCs/>
      <w:sz w:val="22"/>
      <w:szCs w:val="26"/>
      <w:u w:val="single"/>
      <w:lang w:val="en-US" w:eastAsia="en-US" w:bidi="ar-SA"/>
    </w:rPr>
  </w:style>
  <w:style w:type="character" w:customStyle="1" w:styleId="FootnoteCharacters">
    <w:name w:val="Footnote Characters"/>
    <w:rsid w:val="003963DF"/>
    <w:rPr>
      <w:vertAlign w:val="superscript"/>
    </w:rPr>
  </w:style>
  <w:style w:type="paragraph" w:customStyle="1" w:styleId="StyleHeading1BlockTitleHeading1Char1ALEXHeadingBrief-He2">
    <w:name w:val="Style Heading 1Block TitleHeading 1 Char1ALEXHeadingBrief - He...2"/>
    <w:basedOn w:val="Heading1"/>
    <w:autoRedefine/>
    <w:rsid w:val="003963D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963D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3963D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3963DF"/>
    <w:rPr>
      <w:rFonts w:ascii="Arial" w:eastAsia="Times New Roman" w:hAnsi="Arial"/>
      <w:smallCaps/>
    </w:rPr>
  </w:style>
  <w:style w:type="paragraph" w:customStyle="1" w:styleId="DebateBody">
    <w:name w:val="Debate Body"/>
    <w:basedOn w:val="Normal"/>
    <w:qFormat/>
    <w:rsid w:val="003963DF"/>
    <w:rPr>
      <w:rFonts w:ascii="Cambria" w:eastAsia="Cambria" w:hAnsi="Cambria"/>
      <w:b/>
      <w:caps/>
      <w:sz w:val="24"/>
    </w:rPr>
  </w:style>
  <w:style w:type="paragraph" w:customStyle="1" w:styleId="StyleDebateBodyBefore12pt">
    <w:name w:val="Style Debate Body + Before:  12 pt"/>
    <w:basedOn w:val="Normal"/>
    <w:next w:val="Normal"/>
    <w:rsid w:val="003963DF"/>
    <w:pPr>
      <w:spacing w:before="240"/>
    </w:pPr>
    <w:rPr>
      <w:rFonts w:eastAsia="Times New Roman"/>
      <w:bCs/>
      <w:sz w:val="20"/>
      <w:szCs w:val="20"/>
    </w:rPr>
  </w:style>
  <w:style w:type="paragraph" w:customStyle="1" w:styleId="StyleDebateBodyBefore12pt1">
    <w:name w:val="Style Debate Body + Before:  12 pt1"/>
    <w:basedOn w:val="Normal"/>
    <w:rsid w:val="003963DF"/>
    <w:pPr>
      <w:spacing w:before="240"/>
    </w:pPr>
    <w:rPr>
      <w:rFonts w:eastAsia="Times New Roman"/>
      <w:bCs/>
      <w:sz w:val="20"/>
      <w:szCs w:val="20"/>
    </w:rPr>
  </w:style>
  <w:style w:type="character" w:customStyle="1" w:styleId="10ptnotbold">
    <w:name w:val="10ptnotbold"/>
    <w:rsid w:val="003963DF"/>
    <w:rPr>
      <w:sz w:val="20"/>
    </w:rPr>
  </w:style>
  <w:style w:type="paragraph" w:customStyle="1" w:styleId="PageNumber11">
    <w:name w:val="Page Number11"/>
    <w:basedOn w:val="Normal"/>
    <w:next w:val="Normal"/>
    <w:rsid w:val="003963DF"/>
    <w:rPr>
      <w:rFonts w:eastAsia="Times New Roman"/>
      <w:sz w:val="20"/>
    </w:rPr>
  </w:style>
  <w:style w:type="character" w:customStyle="1" w:styleId="Heading2CharCharCharCharCharCharCharCharCharCharCharCharCharChar1">
    <w:name w:val="Heading 2 Char Char Char Char Char Char Char Char Char Char Char Char Char Char1"/>
    <w:rsid w:val="003963DF"/>
    <w:rPr>
      <w:rFonts w:eastAsia="SimSun" w:cs="Arial"/>
      <w:b/>
      <w:bCs/>
      <w:iCs/>
      <w:sz w:val="24"/>
      <w:szCs w:val="28"/>
      <w:lang w:val="en-US" w:eastAsia="zh-CN" w:bidi="ar-SA"/>
    </w:rPr>
  </w:style>
  <w:style w:type="character" w:customStyle="1" w:styleId="Char31">
    <w:name w:val="Char31"/>
    <w:rsid w:val="003963DF"/>
    <w:rPr>
      <w:rFonts w:cs="Arial"/>
      <w:bCs/>
      <w:u w:val="thick"/>
      <w:lang w:val="en-US" w:eastAsia="en-US" w:bidi="ar-SA"/>
    </w:rPr>
  </w:style>
  <w:style w:type="paragraph" w:customStyle="1" w:styleId="StyleHeading1Centered">
    <w:name w:val="Style Heading 1 + Centered"/>
    <w:basedOn w:val="Heading1"/>
    <w:rsid w:val="003963D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3963D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3963D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3963DF"/>
    <w:pPr>
      <w:spacing w:before="120"/>
    </w:pPr>
    <w:rPr>
      <w:rFonts w:eastAsia="Times New Roman"/>
      <w:sz w:val="20"/>
    </w:rPr>
  </w:style>
  <w:style w:type="character" w:customStyle="1" w:styleId="underliningChar0">
    <w:name w:val="underlining Char"/>
    <w:rsid w:val="003963DF"/>
    <w:rPr>
      <w:b/>
      <w:szCs w:val="24"/>
      <w:u w:val="single"/>
      <w:lang w:val="en-US" w:eastAsia="en-US" w:bidi="ar-SA"/>
    </w:rPr>
  </w:style>
  <w:style w:type="character" w:customStyle="1" w:styleId="notreadChar">
    <w:name w:val="not read Char"/>
    <w:rsid w:val="003963DF"/>
    <w:rPr>
      <w:sz w:val="18"/>
      <w:szCs w:val="24"/>
      <w:lang w:val="en-US" w:eastAsia="en-US" w:bidi="ar-SA"/>
    </w:rPr>
  </w:style>
  <w:style w:type="paragraph" w:customStyle="1" w:styleId="StyleStrong10ptNotBold">
    <w:name w:val="Style Strong + 10 pt Not Bold"/>
    <w:basedOn w:val="Normal"/>
    <w:autoRedefine/>
    <w:rsid w:val="003963DF"/>
    <w:pPr>
      <w:ind w:left="720" w:hanging="360"/>
    </w:pPr>
    <w:rPr>
      <w:rFonts w:eastAsia="Times New Roman"/>
      <w:sz w:val="26"/>
      <w:szCs w:val="26"/>
    </w:rPr>
  </w:style>
  <w:style w:type="character" w:customStyle="1" w:styleId="prbodytext1">
    <w:name w:val="pr_bodytext1"/>
    <w:rsid w:val="003963DF"/>
    <w:rPr>
      <w:rFonts w:ascii="Arial" w:hAnsi="Arial" w:cs="Arial" w:hint="default"/>
      <w:sz w:val="20"/>
      <w:szCs w:val="20"/>
    </w:rPr>
  </w:style>
  <w:style w:type="character" w:customStyle="1" w:styleId="smallCharChar">
    <w:name w:val="small Char Char"/>
    <w:rsid w:val="003963DF"/>
    <w:rPr>
      <w:rFonts w:ascii="Times New Roman" w:eastAsia="Times New Roman" w:hAnsi="Times New Roman" w:cs="Times New Roman"/>
      <w:sz w:val="12"/>
      <w:szCs w:val="16"/>
    </w:rPr>
  </w:style>
  <w:style w:type="character" w:customStyle="1" w:styleId="Undlerine">
    <w:name w:val="Undlerine"/>
    <w:qFormat/>
    <w:rsid w:val="003963DF"/>
    <w:rPr>
      <w:rFonts w:ascii="Times New Roman" w:hAnsi="Times New Roman"/>
      <w:w w:val="110"/>
      <w:sz w:val="20"/>
      <w:szCs w:val="20"/>
      <w:u w:val="single"/>
      <w:bdr w:val="none" w:sz="0" w:space="0" w:color="auto"/>
      <w:lang w:bidi="he-IL"/>
    </w:rPr>
  </w:style>
  <w:style w:type="character" w:customStyle="1" w:styleId="Aunderline1">
    <w:name w:val="Aunderline"/>
    <w:qFormat/>
    <w:rsid w:val="003963DF"/>
    <w:rPr>
      <w:rFonts w:ascii="Times New Roman" w:hAnsi="Times New Roman"/>
      <w:sz w:val="20"/>
      <w:u w:val="single"/>
    </w:rPr>
  </w:style>
  <w:style w:type="paragraph" w:customStyle="1" w:styleId="NormalUnderline0">
    <w:name w:val="Normal + Underline"/>
    <w:basedOn w:val="Normal"/>
    <w:link w:val="NormalUnderlineChar0"/>
    <w:rsid w:val="003963DF"/>
    <w:pPr>
      <w:ind w:left="720"/>
    </w:pPr>
    <w:rPr>
      <w:rFonts w:eastAsia="Times New Roman"/>
      <w:b/>
      <w:sz w:val="20"/>
      <w:u w:val="single"/>
      <w:lang w:val="x-none" w:eastAsia="x-none"/>
    </w:rPr>
  </w:style>
  <w:style w:type="character" w:customStyle="1" w:styleId="NormalUnderlineChar0">
    <w:name w:val="Normal + Underline Char"/>
    <w:link w:val="NormalUnderline0"/>
    <w:rsid w:val="003963DF"/>
    <w:rPr>
      <w:rFonts w:ascii="Calibri" w:eastAsia="Times New Roman" w:hAnsi="Calibri"/>
      <w:b/>
      <w:sz w:val="20"/>
      <w:u w:val="single"/>
      <w:lang w:val="x-none" w:eastAsia="x-none"/>
    </w:rPr>
  </w:style>
  <w:style w:type="character" w:customStyle="1" w:styleId="Boxes">
    <w:name w:val="Boxes"/>
    <w:qFormat/>
    <w:rsid w:val="003963DF"/>
    <w:rPr>
      <w:rFonts w:ascii="Times New Roman" w:hAnsi="Times New Roman"/>
      <w:sz w:val="20"/>
      <w:u w:val="single"/>
      <w:bdr w:val="single" w:sz="4" w:space="0" w:color="auto"/>
    </w:rPr>
  </w:style>
  <w:style w:type="character" w:customStyle="1" w:styleId="tim">
    <w:name w:val="tim"/>
    <w:qFormat/>
    <w:rsid w:val="003963DF"/>
    <w:rPr>
      <w:rFonts w:ascii="Times New Roman" w:hAnsi="Times New Roman"/>
      <w:sz w:val="20"/>
      <w:u w:val="single"/>
    </w:rPr>
  </w:style>
  <w:style w:type="character" w:customStyle="1" w:styleId="hl">
    <w:name w:val="hl"/>
    <w:basedOn w:val="DefaultParagraphFont"/>
    <w:rsid w:val="003963DF"/>
  </w:style>
  <w:style w:type="character" w:customStyle="1" w:styleId="clock1">
    <w:name w:val="clock1"/>
    <w:rsid w:val="003963DF"/>
    <w:rPr>
      <w:color w:val="B51B1B"/>
    </w:rPr>
  </w:style>
  <w:style w:type="character" w:customStyle="1" w:styleId="smallChar10">
    <w:name w:val="small Char1"/>
    <w:rsid w:val="003963DF"/>
    <w:rPr>
      <w:sz w:val="12"/>
      <w:szCs w:val="16"/>
      <w:lang w:val="en-US" w:eastAsia="en-US" w:bidi="ar-SA"/>
    </w:rPr>
  </w:style>
  <w:style w:type="character" w:customStyle="1" w:styleId="SmallCardsCharChar">
    <w:name w:val="Small Cards Char Char"/>
    <w:rsid w:val="003963DF"/>
    <w:rPr>
      <w:sz w:val="14"/>
      <w:szCs w:val="24"/>
      <w:lang w:val="en-US" w:eastAsia="en-US" w:bidi="ar-SA"/>
    </w:rPr>
  </w:style>
  <w:style w:type="paragraph" w:customStyle="1" w:styleId="NormalCards">
    <w:name w:val="Normal Cards"/>
    <w:basedOn w:val="Normal"/>
    <w:rsid w:val="003963DF"/>
    <w:pPr>
      <w:ind w:left="288"/>
    </w:pPr>
    <w:rPr>
      <w:rFonts w:eastAsia="Times New Roman"/>
      <w:sz w:val="20"/>
    </w:rPr>
  </w:style>
  <w:style w:type="character" w:customStyle="1" w:styleId="iniciales">
    <w:name w:val="iniciales"/>
    <w:basedOn w:val="DefaultParagraphFont"/>
    <w:rsid w:val="003963DF"/>
  </w:style>
  <w:style w:type="character" w:customStyle="1" w:styleId="Style10ptBoldUnderline">
    <w:name w:val="Style 10 pt Bold Underline"/>
    <w:rsid w:val="003963DF"/>
    <w:rPr>
      <w:b/>
      <w:bCs/>
      <w:sz w:val="20"/>
      <w:u w:val="single"/>
    </w:rPr>
  </w:style>
  <w:style w:type="paragraph" w:customStyle="1" w:styleId="outdent">
    <w:name w:val="outdent"/>
    <w:basedOn w:val="Normal"/>
    <w:rsid w:val="003963D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963DF"/>
    <w:pPr>
      <w:spacing w:before="100" w:beforeAutospacing="1" w:after="100" w:afterAutospacing="1"/>
    </w:pPr>
    <w:rPr>
      <w:rFonts w:eastAsia="Times New Roman"/>
      <w:sz w:val="24"/>
    </w:rPr>
  </w:style>
  <w:style w:type="paragraph" w:customStyle="1" w:styleId="separator">
    <w:name w:val="separator"/>
    <w:basedOn w:val="Normal"/>
    <w:rsid w:val="003963DF"/>
    <w:pPr>
      <w:spacing w:before="100" w:beforeAutospacing="1" w:after="100" w:afterAutospacing="1"/>
    </w:pPr>
    <w:rPr>
      <w:rFonts w:eastAsia="Times New Roman"/>
      <w:sz w:val="24"/>
    </w:rPr>
  </w:style>
  <w:style w:type="paragraph" w:customStyle="1" w:styleId="bulletfollow">
    <w:name w:val="bulletfollow"/>
    <w:basedOn w:val="Normal"/>
    <w:rsid w:val="003963DF"/>
    <w:pPr>
      <w:spacing w:before="100" w:beforeAutospacing="1" w:after="100" w:afterAutospacing="1"/>
    </w:pPr>
    <w:rPr>
      <w:rFonts w:eastAsia="Times New Roman"/>
      <w:sz w:val="24"/>
    </w:rPr>
  </w:style>
  <w:style w:type="paragraph" w:customStyle="1" w:styleId="bulleted">
    <w:name w:val="bulleted"/>
    <w:basedOn w:val="Normal"/>
    <w:rsid w:val="003963DF"/>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3963DF"/>
    <w:rPr>
      <w:rFonts w:ascii="Times New Roman" w:eastAsia="Times New Roman" w:hAnsi="Times New Roman" w:cs="Times New Roman"/>
      <w:strike/>
      <w:sz w:val="20"/>
      <w:szCs w:val="20"/>
    </w:rPr>
  </w:style>
  <w:style w:type="character" w:customStyle="1" w:styleId="StrikethroughChar">
    <w:name w:val="Strikethrough Char"/>
    <w:link w:val="Strikethrough0"/>
    <w:rsid w:val="003963DF"/>
    <w:rPr>
      <w:rFonts w:ascii="Times New Roman" w:eastAsia="Times New Roman" w:hAnsi="Times New Roman" w:cs="Times New Roman"/>
      <w:strike/>
      <w:sz w:val="20"/>
      <w:szCs w:val="20"/>
    </w:rPr>
  </w:style>
  <w:style w:type="character" w:customStyle="1" w:styleId="UnderlineCardsCharChar">
    <w:name w:val="Underline Cards Char Char"/>
    <w:rsid w:val="003963DF"/>
    <w:rPr>
      <w:rFonts w:eastAsia="SimSun"/>
      <w:szCs w:val="24"/>
      <w:u w:val="thick"/>
      <w:lang w:val="en-US" w:eastAsia="en-US" w:bidi="ar-SA"/>
    </w:rPr>
  </w:style>
  <w:style w:type="character" w:customStyle="1" w:styleId="head">
    <w:name w:val="head"/>
    <w:basedOn w:val="DefaultParagraphFont"/>
    <w:rsid w:val="003963DF"/>
  </w:style>
  <w:style w:type="paragraph" w:customStyle="1" w:styleId="authorgroup">
    <w:name w:val="authorgroup"/>
    <w:basedOn w:val="Normal"/>
    <w:rsid w:val="003963DF"/>
    <w:pPr>
      <w:spacing w:before="100" w:beforeAutospacing="1" w:after="100" w:afterAutospacing="1"/>
    </w:pPr>
    <w:rPr>
      <w:rFonts w:eastAsia="Calibri"/>
      <w:sz w:val="24"/>
    </w:rPr>
  </w:style>
  <w:style w:type="paragraph" w:customStyle="1" w:styleId="affiliation1">
    <w:name w:val="affiliation1"/>
    <w:basedOn w:val="Normal"/>
    <w:rsid w:val="003963DF"/>
    <w:pPr>
      <w:spacing w:before="100" w:beforeAutospacing="1" w:after="100" w:afterAutospacing="1"/>
    </w:pPr>
    <w:rPr>
      <w:rFonts w:eastAsia="Calibri"/>
      <w:sz w:val="24"/>
    </w:rPr>
  </w:style>
  <w:style w:type="paragraph" w:customStyle="1" w:styleId="norm">
    <w:name w:val="norm"/>
    <w:basedOn w:val="Normal"/>
    <w:rsid w:val="003963DF"/>
    <w:pPr>
      <w:spacing w:before="100" w:beforeAutospacing="1" w:after="100" w:afterAutospacing="1"/>
    </w:pPr>
    <w:rPr>
      <w:rFonts w:eastAsia="Calibri"/>
      <w:sz w:val="24"/>
    </w:rPr>
  </w:style>
  <w:style w:type="character" w:customStyle="1" w:styleId="smallcapitals">
    <w:name w:val="smallcapitals"/>
    <w:basedOn w:val="DefaultParagraphFont"/>
    <w:rsid w:val="003963DF"/>
  </w:style>
  <w:style w:type="character" w:customStyle="1" w:styleId="number0">
    <w:name w:val="number"/>
    <w:basedOn w:val="DefaultParagraphFont"/>
    <w:rsid w:val="003963DF"/>
  </w:style>
  <w:style w:type="character" w:customStyle="1" w:styleId="swauthor">
    <w:name w:val="sw_author"/>
    <w:rsid w:val="003963DF"/>
  </w:style>
  <w:style w:type="character" w:customStyle="1" w:styleId="articlebody1">
    <w:name w:val="articlebody1"/>
    <w:rsid w:val="003963DF"/>
  </w:style>
  <w:style w:type="character" w:customStyle="1" w:styleId="small1">
    <w:name w:val="small1"/>
    <w:rsid w:val="003963DF"/>
  </w:style>
  <w:style w:type="paragraph" w:customStyle="1" w:styleId="AuthorDate2">
    <w:name w:val="Author/Date"/>
    <w:basedOn w:val="Normal"/>
    <w:link w:val="AuthorDateChar1"/>
    <w:rsid w:val="003963DF"/>
    <w:rPr>
      <w:rFonts w:eastAsia="Times New Roman"/>
      <w:b/>
      <w:sz w:val="24"/>
      <w:u w:val="single"/>
    </w:rPr>
  </w:style>
  <w:style w:type="character" w:customStyle="1" w:styleId="AuthorDateChar1">
    <w:name w:val="Author/Date Char1"/>
    <w:link w:val="AuthorDate2"/>
    <w:rsid w:val="003963DF"/>
    <w:rPr>
      <w:rFonts w:ascii="Calibri" w:eastAsia="Times New Roman" w:hAnsi="Calibri"/>
      <w:b/>
      <w:u w:val="single"/>
    </w:rPr>
  </w:style>
  <w:style w:type="character" w:customStyle="1" w:styleId="Shortcite">
    <w:name w:val="Shortcite"/>
    <w:basedOn w:val="DefaultParagraphFont"/>
    <w:rsid w:val="003963DF"/>
    <w:rPr>
      <w:rFonts w:ascii="Times New Roman" w:hAnsi="Times New Roman"/>
      <w:b/>
      <w:bCs/>
      <w:sz w:val="20"/>
    </w:rPr>
  </w:style>
  <w:style w:type="character" w:customStyle="1" w:styleId="Longcite">
    <w:name w:val="Longcite"/>
    <w:basedOn w:val="DefaultParagraphFont"/>
    <w:rsid w:val="003963DF"/>
    <w:rPr>
      <w:sz w:val="16"/>
    </w:rPr>
  </w:style>
  <w:style w:type="paragraph" w:customStyle="1" w:styleId="analytic0">
    <w:name w:val="analytic"/>
    <w:basedOn w:val="Normal"/>
    <w:link w:val="analyticChar0"/>
    <w:uiPriority w:val="4"/>
    <w:qFormat/>
    <w:rsid w:val="003963DF"/>
    <w:pPr>
      <w:spacing w:before="120"/>
    </w:pPr>
    <w:rPr>
      <w:rFonts w:ascii="Arial" w:hAnsi="Arial"/>
      <w:b/>
      <w:sz w:val="20"/>
    </w:rPr>
  </w:style>
  <w:style w:type="character" w:customStyle="1" w:styleId="analyticChar0">
    <w:name w:val="analytic Char"/>
    <w:basedOn w:val="DefaultParagraphFont"/>
    <w:link w:val="analytic0"/>
    <w:uiPriority w:val="4"/>
    <w:rsid w:val="003963DF"/>
    <w:rPr>
      <w:rFonts w:ascii="Arial" w:hAnsi="Arial"/>
      <w:b/>
      <w:sz w:val="20"/>
    </w:rPr>
  </w:style>
  <w:style w:type="character" w:customStyle="1" w:styleId="Normal30">
    <w:name w:val="Normal3"/>
    <w:basedOn w:val="DefaultParagraphFont"/>
    <w:rsid w:val="003963DF"/>
  </w:style>
  <w:style w:type="paragraph" w:customStyle="1" w:styleId="PageNumber8">
    <w:name w:val="Page Number8"/>
    <w:basedOn w:val="Normal"/>
    <w:next w:val="Normal"/>
    <w:rsid w:val="003963DF"/>
    <w:pPr>
      <w:spacing w:after="0" w:line="240" w:lineRule="auto"/>
    </w:pPr>
    <w:rPr>
      <w:rFonts w:ascii="Times New Roman" w:eastAsia="Times New Roman" w:hAnsi="Times New Roman"/>
      <w:sz w:val="20"/>
    </w:rPr>
  </w:style>
  <w:style w:type="paragraph" w:customStyle="1" w:styleId="Header2">
    <w:name w:val="Header2"/>
    <w:basedOn w:val="Heading1"/>
    <w:next w:val="Heading1"/>
    <w:rsid w:val="003963DF"/>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3963DF"/>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3963DF"/>
    <w:rPr>
      <w:rFonts w:cs="New Baskerville"/>
      <w:color w:val="000000"/>
    </w:rPr>
  </w:style>
  <w:style w:type="character" w:customStyle="1" w:styleId="postauthor">
    <w:name w:val="postauthor"/>
    <w:basedOn w:val="DefaultParagraphFont"/>
    <w:rsid w:val="003963DF"/>
  </w:style>
  <w:style w:type="paragraph" w:customStyle="1" w:styleId="notes-source-hasnotes">
    <w:name w:val="notes-source-hasnotes"/>
    <w:basedOn w:val="Normal"/>
    <w:rsid w:val="003963DF"/>
    <w:pPr>
      <w:spacing w:before="100" w:beforeAutospacing="1" w:after="100" w:afterAutospacing="1"/>
    </w:pPr>
    <w:rPr>
      <w:rFonts w:ascii="Times" w:hAnsi="Times"/>
      <w:sz w:val="20"/>
      <w:szCs w:val="20"/>
    </w:rPr>
  </w:style>
  <w:style w:type="character" w:customStyle="1" w:styleId="span">
    <w:name w:val="span"/>
    <w:basedOn w:val="DefaultParagraphFont"/>
    <w:rsid w:val="003963DF"/>
  </w:style>
  <w:style w:type="character" w:customStyle="1" w:styleId="maintitle">
    <w:name w:val="maintitle"/>
    <w:basedOn w:val="DefaultParagraphFont"/>
    <w:rsid w:val="003963DF"/>
  </w:style>
  <w:style w:type="character" w:customStyle="1" w:styleId="thirdparty-logo">
    <w:name w:val="thirdparty-logo"/>
    <w:basedOn w:val="DefaultParagraphFont"/>
    <w:rsid w:val="003963DF"/>
  </w:style>
  <w:style w:type="paragraph" w:customStyle="1" w:styleId="articlemeta">
    <w:name w:val="articlemeta"/>
    <w:basedOn w:val="Normal"/>
    <w:rsid w:val="003963DF"/>
    <w:pPr>
      <w:spacing w:before="100" w:beforeAutospacing="1" w:after="100" w:afterAutospacing="1"/>
    </w:pPr>
    <w:rPr>
      <w:rFonts w:ascii="Times" w:hAnsi="Times"/>
      <w:sz w:val="20"/>
      <w:szCs w:val="20"/>
    </w:rPr>
  </w:style>
  <w:style w:type="character" w:customStyle="1" w:styleId="vcard">
    <w:name w:val="vcard"/>
    <w:basedOn w:val="DefaultParagraphFont"/>
    <w:rsid w:val="003963DF"/>
  </w:style>
  <w:style w:type="character" w:customStyle="1" w:styleId="print-footnote">
    <w:name w:val="print-footnote"/>
    <w:basedOn w:val="DefaultParagraphFont"/>
    <w:rsid w:val="003963DF"/>
  </w:style>
  <w:style w:type="character" w:customStyle="1" w:styleId="datestring">
    <w:name w:val="datestring"/>
    <w:basedOn w:val="DefaultParagraphFont"/>
    <w:rsid w:val="003963DF"/>
  </w:style>
  <w:style w:type="paragraph" w:customStyle="1" w:styleId="left">
    <w:name w:val="left"/>
    <w:basedOn w:val="Normal"/>
    <w:rsid w:val="003963DF"/>
    <w:pPr>
      <w:spacing w:before="100" w:beforeAutospacing="1" w:after="100" w:afterAutospacing="1"/>
    </w:pPr>
    <w:rPr>
      <w:rFonts w:ascii="Times" w:hAnsi="Times"/>
      <w:sz w:val="20"/>
      <w:szCs w:val="20"/>
    </w:rPr>
  </w:style>
  <w:style w:type="paragraph" w:customStyle="1" w:styleId="right">
    <w:name w:val="right"/>
    <w:basedOn w:val="Normal"/>
    <w:rsid w:val="003963DF"/>
    <w:pPr>
      <w:spacing w:before="100" w:beforeAutospacing="1" w:after="100" w:afterAutospacing="1"/>
    </w:pPr>
    <w:rPr>
      <w:rFonts w:ascii="Times" w:hAnsi="Times"/>
      <w:sz w:val="20"/>
      <w:szCs w:val="20"/>
    </w:rPr>
  </w:style>
  <w:style w:type="character" w:customStyle="1" w:styleId="gptad">
    <w:name w:val="gptad"/>
    <w:basedOn w:val="DefaultParagraphFont"/>
    <w:rsid w:val="003963DF"/>
  </w:style>
  <w:style w:type="paragraph" w:customStyle="1" w:styleId="creditpostedmodified">
    <w:name w:val="credit_posted_modified"/>
    <w:basedOn w:val="Normal"/>
    <w:rsid w:val="003963DF"/>
    <w:pPr>
      <w:spacing w:before="100" w:beforeAutospacing="1" w:after="100" w:afterAutospacing="1"/>
    </w:pPr>
    <w:rPr>
      <w:rFonts w:ascii="Times" w:hAnsi="Times"/>
      <w:sz w:val="20"/>
      <w:szCs w:val="20"/>
    </w:rPr>
  </w:style>
  <w:style w:type="character" w:customStyle="1" w:styleId="creditline">
    <w:name w:val="creditline"/>
    <w:basedOn w:val="DefaultParagraphFont"/>
    <w:rsid w:val="003963DF"/>
  </w:style>
  <w:style w:type="character" w:customStyle="1" w:styleId="grd">
    <w:name w:val="grd"/>
    <w:basedOn w:val="DefaultParagraphFont"/>
    <w:rsid w:val="003963DF"/>
  </w:style>
  <w:style w:type="paragraph" w:customStyle="1" w:styleId="hs-text-container">
    <w:name w:val="hs-text-container"/>
    <w:basedOn w:val="Normal"/>
    <w:rsid w:val="003963DF"/>
    <w:pPr>
      <w:spacing w:before="100" w:beforeAutospacing="1" w:after="100" w:afterAutospacing="1"/>
    </w:pPr>
    <w:rPr>
      <w:rFonts w:ascii="Times" w:hAnsi="Times"/>
      <w:sz w:val="20"/>
      <w:szCs w:val="20"/>
    </w:rPr>
  </w:style>
  <w:style w:type="character" w:customStyle="1" w:styleId="created">
    <w:name w:val="created"/>
    <w:basedOn w:val="DefaultParagraphFont"/>
    <w:rsid w:val="003963DF"/>
  </w:style>
  <w:style w:type="character" w:customStyle="1" w:styleId="changed">
    <w:name w:val="changed"/>
    <w:basedOn w:val="DefaultParagraphFont"/>
    <w:rsid w:val="003963DF"/>
  </w:style>
  <w:style w:type="character" w:customStyle="1" w:styleId="article-author-name">
    <w:name w:val="article-author-name"/>
    <w:basedOn w:val="DefaultParagraphFont"/>
    <w:rsid w:val="003963DF"/>
  </w:style>
  <w:style w:type="character" w:customStyle="1" w:styleId="bioexcerpt">
    <w:name w:val="bio_excerpt"/>
    <w:basedOn w:val="DefaultParagraphFont"/>
    <w:rsid w:val="003963DF"/>
  </w:style>
  <w:style w:type="character" w:customStyle="1" w:styleId="commentcount">
    <w:name w:val="comment_count"/>
    <w:basedOn w:val="DefaultParagraphFont"/>
    <w:rsid w:val="003963DF"/>
  </w:style>
  <w:style w:type="character" w:customStyle="1" w:styleId="searchtermshighlighted">
    <w:name w:val="searchtermshighlighted"/>
    <w:basedOn w:val="DefaultParagraphFont"/>
    <w:rsid w:val="003963DF"/>
  </w:style>
  <w:style w:type="character" w:customStyle="1" w:styleId="contributornametrigger">
    <w:name w:val="contributornametrigger"/>
    <w:basedOn w:val="DefaultParagraphFont"/>
    <w:rsid w:val="003963DF"/>
  </w:style>
  <w:style w:type="character" w:customStyle="1" w:styleId="bylinepipe">
    <w:name w:val="bylinepipe"/>
    <w:basedOn w:val="DefaultParagraphFont"/>
    <w:rsid w:val="003963DF"/>
  </w:style>
  <w:style w:type="character" w:customStyle="1" w:styleId="lucenesearchresulturlb">
    <w:name w:val="lucene_search_result_url_b"/>
    <w:basedOn w:val="DefaultParagraphFont"/>
    <w:rsid w:val="003963DF"/>
  </w:style>
  <w:style w:type="character" w:customStyle="1" w:styleId="faculty-title">
    <w:name w:val="faculty-title"/>
    <w:basedOn w:val="DefaultParagraphFont"/>
    <w:rsid w:val="003963DF"/>
  </w:style>
  <w:style w:type="character" w:customStyle="1" w:styleId="count">
    <w:name w:val="count"/>
    <w:basedOn w:val="DefaultParagraphFont"/>
    <w:rsid w:val="003963DF"/>
  </w:style>
  <w:style w:type="character" w:customStyle="1" w:styleId="volume">
    <w:name w:val="volume"/>
    <w:basedOn w:val="DefaultParagraphFont"/>
    <w:rsid w:val="003963DF"/>
  </w:style>
  <w:style w:type="character" w:customStyle="1" w:styleId="issue">
    <w:name w:val="issue"/>
    <w:basedOn w:val="DefaultParagraphFont"/>
    <w:rsid w:val="003963DF"/>
  </w:style>
  <w:style w:type="character" w:customStyle="1" w:styleId="pages">
    <w:name w:val="pages"/>
    <w:basedOn w:val="DefaultParagraphFont"/>
    <w:rsid w:val="003963DF"/>
  </w:style>
  <w:style w:type="character" w:customStyle="1" w:styleId="person">
    <w:name w:val="person"/>
    <w:basedOn w:val="DefaultParagraphFont"/>
    <w:rsid w:val="003963DF"/>
  </w:style>
  <w:style w:type="character" w:customStyle="1" w:styleId="corresponding">
    <w:name w:val="corresponding"/>
    <w:basedOn w:val="DefaultParagraphFont"/>
    <w:rsid w:val="003963DF"/>
  </w:style>
  <w:style w:type="paragraph" w:customStyle="1" w:styleId="entry-meta">
    <w:name w:val="entry-meta"/>
    <w:basedOn w:val="Normal"/>
    <w:rsid w:val="003963DF"/>
    <w:pPr>
      <w:spacing w:before="100" w:beforeAutospacing="1" w:after="100" w:afterAutospacing="1"/>
    </w:pPr>
    <w:rPr>
      <w:rFonts w:ascii="Times" w:hAnsi="Times"/>
      <w:sz w:val="20"/>
      <w:szCs w:val="20"/>
    </w:rPr>
  </w:style>
  <w:style w:type="character" w:customStyle="1" w:styleId="post-time">
    <w:name w:val="post-time"/>
    <w:basedOn w:val="DefaultParagraphFont"/>
    <w:rsid w:val="003963DF"/>
  </w:style>
  <w:style w:type="character" w:customStyle="1" w:styleId="post-category">
    <w:name w:val="post-category"/>
    <w:basedOn w:val="DefaultParagraphFont"/>
    <w:rsid w:val="003963DF"/>
  </w:style>
  <w:style w:type="character" w:customStyle="1" w:styleId="post-author">
    <w:name w:val="post-author"/>
    <w:basedOn w:val="DefaultParagraphFont"/>
    <w:rsid w:val="003963DF"/>
  </w:style>
  <w:style w:type="character" w:customStyle="1" w:styleId="A10">
    <w:name w:val="A10"/>
    <w:uiPriority w:val="99"/>
    <w:rsid w:val="003963DF"/>
    <w:rPr>
      <w:rFonts w:cs="Trebuchet MS"/>
      <w:color w:val="000000"/>
      <w:sz w:val="11"/>
      <w:szCs w:val="11"/>
    </w:rPr>
  </w:style>
  <w:style w:type="paragraph" w:customStyle="1" w:styleId="Pa10">
    <w:name w:val="Pa10"/>
    <w:basedOn w:val="Default"/>
    <w:next w:val="Default"/>
    <w:uiPriority w:val="99"/>
    <w:rsid w:val="003963DF"/>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3963D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963DF"/>
  </w:style>
  <w:style w:type="paragraph" w:customStyle="1" w:styleId="aff">
    <w:name w:val="aff"/>
    <w:basedOn w:val="Normal"/>
    <w:rsid w:val="003963DF"/>
    <w:pPr>
      <w:spacing w:before="100" w:beforeAutospacing="1" w:after="100" w:afterAutospacing="1"/>
    </w:pPr>
    <w:rPr>
      <w:rFonts w:ascii="Times" w:hAnsi="Times"/>
      <w:sz w:val="20"/>
      <w:szCs w:val="20"/>
    </w:rPr>
  </w:style>
  <w:style w:type="character" w:customStyle="1" w:styleId="entry-author">
    <w:name w:val="entry-author"/>
    <w:basedOn w:val="DefaultParagraphFont"/>
    <w:rsid w:val="003963DF"/>
  </w:style>
  <w:style w:type="character" w:customStyle="1" w:styleId="entry-author-name">
    <w:name w:val="entry-author-name"/>
    <w:basedOn w:val="DefaultParagraphFont"/>
    <w:rsid w:val="003963DF"/>
  </w:style>
  <w:style w:type="character" w:customStyle="1" w:styleId="contrib-degrees">
    <w:name w:val="contrib-degrees"/>
    <w:basedOn w:val="DefaultParagraphFont"/>
    <w:rsid w:val="003963DF"/>
  </w:style>
  <w:style w:type="character" w:customStyle="1" w:styleId="contrib-on-behalf-of">
    <w:name w:val="contrib-on-behalf-of"/>
    <w:basedOn w:val="DefaultParagraphFont"/>
    <w:rsid w:val="003963DF"/>
  </w:style>
  <w:style w:type="character" w:customStyle="1" w:styleId="pubtime">
    <w:name w:val="pubtime"/>
    <w:basedOn w:val="DefaultParagraphFont"/>
    <w:rsid w:val="003963DF"/>
  </w:style>
  <w:style w:type="character" w:customStyle="1" w:styleId="fbcommentscount">
    <w:name w:val="fb_comments_count"/>
    <w:basedOn w:val="DefaultParagraphFont"/>
    <w:rsid w:val="003963DF"/>
  </w:style>
  <w:style w:type="character" w:customStyle="1" w:styleId="stsharethiscustom">
    <w:name w:val="st_sharethis_custom"/>
    <w:basedOn w:val="DefaultParagraphFont"/>
    <w:rsid w:val="003963DF"/>
  </w:style>
  <w:style w:type="paragraph" w:customStyle="1" w:styleId="permalinkable">
    <w:name w:val="permalinkable"/>
    <w:basedOn w:val="Normal"/>
    <w:rsid w:val="003963DF"/>
    <w:pPr>
      <w:spacing w:before="100" w:beforeAutospacing="1" w:after="100" w:afterAutospacing="1"/>
    </w:pPr>
    <w:rPr>
      <w:rFonts w:ascii="Times" w:hAnsi="Times"/>
      <w:sz w:val="20"/>
      <w:szCs w:val="20"/>
    </w:rPr>
  </w:style>
  <w:style w:type="character" w:customStyle="1" w:styleId="post-date">
    <w:name w:val="post-date"/>
    <w:basedOn w:val="DefaultParagraphFont"/>
    <w:rsid w:val="003963DF"/>
  </w:style>
  <w:style w:type="character" w:customStyle="1" w:styleId="link-external">
    <w:name w:val="link-external"/>
    <w:basedOn w:val="DefaultParagraphFont"/>
    <w:rsid w:val="003963DF"/>
  </w:style>
  <w:style w:type="character" w:customStyle="1" w:styleId="articleauthor0">
    <w:name w:val="article_author"/>
    <w:basedOn w:val="DefaultParagraphFont"/>
    <w:rsid w:val="003963DF"/>
  </w:style>
  <w:style w:type="character" w:customStyle="1" w:styleId="articleissue">
    <w:name w:val="article_issue"/>
    <w:basedOn w:val="DefaultParagraphFont"/>
    <w:rsid w:val="003963DF"/>
  </w:style>
  <w:style w:type="character" w:customStyle="1" w:styleId="a-size-large">
    <w:name w:val="a-size-large"/>
    <w:basedOn w:val="DefaultParagraphFont"/>
    <w:rsid w:val="003963DF"/>
  </w:style>
  <w:style w:type="character" w:customStyle="1" w:styleId="a-size-medium">
    <w:name w:val="a-size-medium"/>
    <w:basedOn w:val="DefaultParagraphFont"/>
    <w:rsid w:val="003963DF"/>
  </w:style>
  <w:style w:type="character" w:customStyle="1" w:styleId="contribution">
    <w:name w:val="contribution"/>
    <w:basedOn w:val="DefaultParagraphFont"/>
    <w:rsid w:val="003963DF"/>
  </w:style>
  <w:style w:type="character" w:customStyle="1" w:styleId="a-color-secondary">
    <w:name w:val="a-color-secondary"/>
    <w:basedOn w:val="DefaultParagraphFont"/>
    <w:rsid w:val="003963DF"/>
  </w:style>
  <w:style w:type="paragraph" w:customStyle="1" w:styleId="sbyline">
    <w:name w:val="sbyline"/>
    <w:basedOn w:val="Normal"/>
    <w:rsid w:val="003963DF"/>
    <w:pPr>
      <w:spacing w:before="100" w:beforeAutospacing="1" w:after="100" w:afterAutospacing="1"/>
    </w:pPr>
    <w:rPr>
      <w:rFonts w:ascii="Times" w:hAnsi="Times"/>
      <w:sz w:val="20"/>
      <w:szCs w:val="20"/>
    </w:rPr>
  </w:style>
  <w:style w:type="character" w:customStyle="1" w:styleId="ui-author">
    <w:name w:val="ui-author"/>
    <w:basedOn w:val="DefaultParagraphFont"/>
    <w:rsid w:val="003963DF"/>
  </w:style>
  <w:style w:type="character" w:customStyle="1" w:styleId="ui-staffline">
    <w:name w:val="ui-staffline"/>
    <w:basedOn w:val="DefaultParagraphFont"/>
    <w:rsid w:val="003963DF"/>
  </w:style>
  <w:style w:type="paragraph" w:customStyle="1" w:styleId="promotion-tag-p">
    <w:name w:val="promotion-tag-p"/>
    <w:basedOn w:val="Normal"/>
    <w:rsid w:val="003963DF"/>
    <w:pPr>
      <w:spacing w:before="100" w:beforeAutospacing="1" w:after="100" w:afterAutospacing="1"/>
    </w:pPr>
    <w:rPr>
      <w:rFonts w:ascii="Times" w:hAnsi="Times"/>
      <w:sz w:val="20"/>
      <w:szCs w:val="20"/>
    </w:rPr>
  </w:style>
  <w:style w:type="paragraph" w:customStyle="1" w:styleId="heading">
    <w:name w:val="heading"/>
    <w:basedOn w:val="Normal"/>
    <w:rsid w:val="003963DF"/>
    <w:pPr>
      <w:spacing w:before="100" w:beforeAutospacing="1" w:after="100" w:afterAutospacing="1"/>
    </w:pPr>
    <w:rPr>
      <w:rFonts w:ascii="Times" w:hAnsi="Times"/>
      <w:sz w:val="20"/>
      <w:szCs w:val="20"/>
    </w:rPr>
  </w:style>
  <w:style w:type="character" w:customStyle="1" w:styleId="value">
    <w:name w:val="value"/>
    <w:basedOn w:val="DefaultParagraphFont"/>
    <w:rsid w:val="003963DF"/>
  </w:style>
  <w:style w:type="character" w:customStyle="1" w:styleId="specialissuelabel">
    <w:name w:val="specialissuelabel"/>
    <w:basedOn w:val="DefaultParagraphFont"/>
    <w:rsid w:val="003963DF"/>
  </w:style>
  <w:style w:type="character" w:customStyle="1" w:styleId="referencediv">
    <w:name w:val="referencediv"/>
    <w:basedOn w:val="DefaultParagraphFont"/>
    <w:rsid w:val="003963DF"/>
  </w:style>
  <w:style w:type="character" w:customStyle="1" w:styleId="wp-smiley">
    <w:name w:val="wp-smiley"/>
    <w:basedOn w:val="DefaultParagraphFont"/>
    <w:rsid w:val="003963DF"/>
  </w:style>
  <w:style w:type="character" w:customStyle="1" w:styleId="artjournal">
    <w:name w:val="art_journal"/>
    <w:basedOn w:val="DefaultParagraphFont"/>
    <w:rsid w:val="003963DF"/>
  </w:style>
  <w:style w:type="character" w:customStyle="1" w:styleId="artdatevolumeissuepart">
    <w:name w:val="art_datevolumeissuepart"/>
    <w:basedOn w:val="DefaultParagraphFont"/>
    <w:rsid w:val="003963DF"/>
  </w:style>
  <w:style w:type="character" w:customStyle="1" w:styleId="artpages">
    <w:name w:val="art_pages"/>
    <w:basedOn w:val="DefaultParagraphFont"/>
    <w:rsid w:val="003963DF"/>
  </w:style>
  <w:style w:type="character" w:customStyle="1" w:styleId="singlehighlightclass">
    <w:name w:val="single_highlight_class"/>
    <w:basedOn w:val="DefaultParagraphFont"/>
    <w:rsid w:val="003963DF"/>
  </w:style>
  <w:style w:type="character" w:customStyle="1" w:styleId="degree">
    <w:name w:val="degree"/>
    <w:basedOn w:val="DefaultParagraphFont"/>
    <w:rsid w:val="003963DF"/>
  </w:style>
  <w:style w:type="character" w:customStyle="1" w:styleId="major">
    <w:name w:val="major"/>
    <w:basedOn w:val="DefaultParagraphFont"/>
    <w:rsid w:val="003963DF"/>
  </w:style>
  <w:style w:type="character" w:customStyle="1" w:styleId="authors">
    <w:name w:val="authors"/>
    <w:basedOn w:val="DefaultParagraphFont"/>
    <w:rsid w:val="003963DF"/>
  </w:style>
  <w:style w:type="character" w:customStyle="1" w:styleId="views">
    <w:name w:val="views"/>
    <w:basedOn w:val="DefaultParagraphFont"/>
    <w:rsid w:val="003963DF"/>
  </w:style>
  <w:style w:type="character" w:customStyle="1" w:styleId="stmainservices">
    <w:name w:val="stmainservices"/>
    <w:basedOn w:val="DefaultParagraphFont"/>
    <w:rsid w:val="003963DF"/>
  </w:style>
  <w:style w:type="character" w:customStyle="1" w:styleId="stbubblehcount">
    <w:name w:val="stbubble_hcount"/>
    <w:basedOn w:val="DefaultParagraphFont"/>
    <w:rsid w:val="003963DF"/>
  </w:style>
  <w:style w:type="paragraph" w:customStyle="1" w:styleId="Document">
    <w:name w:val="_Document"/>
    <w:basedOn w:val="Default"/>
    <w:next w:val="Default"/>
    <w:uiPriority w:val="99"/>
    <w:rsid w:val="003963DF"/>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3963DF"/>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3963DF"/>
    <w:pPr>
      <w:widowControl w:val="0"/>
    </w:pPr>
    <w:rPr>
      <w:rFonts w:ascii="New Baskerville" w:eastAsiaTheme="minorEastAsia" w:hAnsi="New Baskerville"/>
      <w:color w:val="auto"/>
    </w:rPr>
  </w:style>
  <w:style w:type="paragraph" w:customStyle="1" w:styleId="collapsed-hide">
    <w:name w:val="collapsed-hide"/>
    <w:basedOn w:val="Normal"/>
    <w:rsid w:val="003963DF"/>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963DF"/>
    <w:pPr>
      <w:widowControl w:val="0"/>
      <w:spacing w:line="211" w:lineRule="atLeast"/>
    </w:pPr>
    <w:rPr>
      <w:rFonts w:ascii="Mokka" w:eastAsiaTheme="minorEastAsia" w:hAnsi="Mokka"/>
      <w:color w:val="auto"/>
    </w:rPr>
  </w:style>
  <w:style w:type="paragraph" w:customStyle="1" w:styleId="odd">
    <w:name w:val="odd"/>
    <w:basedOn w:val="Normal"/>
    <w:rsid w:val="003963DF"/>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3963DF"/>
  </w:style>
  <w:style w:type="character" w:customStyle="1" w:styleId="tolocaltime">
    <w:name w:val="tolocaltime"/>
    <w:basedOn w:val="DefaultParagraphFont"/>
    <w:rsid w:val="003963DF"/>
  </w:style>
  <w:style w:type="character" w:customStyle="1" w:styleId="pb-byline">
    <w:name w:val="pb-byline"/>
    <w:basedOn w:val="DefaultParagraphFont"/>
    <w:rsid w:val="003963DF"/>
  </w:style>
  <w:style w:type="character" w:customStyle="1" w:styleId="pb-timestamp">
    <w:name w:val="pb-timestamp"/>
    <w:basedOn w:val="DefaultParagraphFont"/>
    <w:rsid w:val="003963DF"/>
  </w:style>
  <w:style w:type="character" w:customStyle="1" w:styleId="posted-on">
    <w:name w:val="posted-on"/>
    <w:basedOn w:val="DefaultParagraphFont"/>
    <w:rsid w:val="003963DF"/>
  </w:style>
  <w:style w:type="character" w:customStyle="1" w:styleId="even">
    <w:name w:val="even"/>
    <w:basedOn w:val="DefaultParagraphFont"/>
    <w:rsid w:val="003963DF"/>
  </w:style>
  <w:style w:type="paragraph" w:customStyle="1" w:styleId="volissue">
    <w:name w:val="volissue"/>
    <w:basedOn w:val="Normal"/>
    <w:rsid w:val="003963D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963DF"/>
  </w:style>
  <w:style w:type="character" w:customStyle="1" w:styleId="articledate">
    <w:name w:val="articledate"/>
    <w:basedOn w:val="DefaultParagraphFont"/>
    <w:rsid w:val="003963DF"/>
  </w:style>
  <w:style w:type="character" w:customStyle="1" w:styleId="post-byline">
    <w:name w:val="post-byline"/>
    <w:basedOn w:val="DefaultParagraphFont"/>
    <w:rsid w:val="003963DF"/>
  </w:style>
  <w:style w:type="character" w:customStyle="1" w:styleId="metadate">
    <w:name w:val="meta_date"/>
    <w:basedOn w:val="DefaultParagraphFont"/>
    <w:rsid w:val="003963DF"/>
  </w:style>
  <w:style w:type="character" w:customStyle="1" w:styleId="fa">
    <w:name w:val="fa"/>
    <w:basedOn w:val="DefaultParagraphFont"/>
    <w:rsid w:val="003963DF"/>
  </w:style>
  <w:style w:type="character" w:customStyle="1" w:styleId="longname">
    <w:name w:val="longname"/>
    <w:basedOn w:val="DefaultParagraphFont"/>
    <w:rsid w:val="003963DF"/>
  </w:style>
  <w:style w:type="character" w:customStyle="1" w:styleId="echocontainer">
    <w:name w:val="echo_container"/>
    <w:basedOn w:val="DefaultParagraphFont"/>
    <w:rsid w:val="003963DF"/>
  </w:style>
  <w:style w:type="character" w:customStyle="1" w:styleId="comment-display">
    <w:name w:val="comment-display"/>
    <w:basedOn w:val="DefaultParagraphFont"/>
    <w:rsid w:val="003963DF"/>
  </w:style>
  <w:style w:type="paragraph" w:customStyle="1" w:styleId="comment-count-label">
    <w:name w:val="comment-count-label"/>
    <w:basedOn w:val="Normal"/>
    <w:rsid w:val="003963DF"/>
    <w:pPr>
      <w:spacing w:before="100" w:beforeAutospacing="1" w:after="100" w:afterAutospacing="1"/>
    </w:pPr>
    <w:rPr>
      <w:rFonts w:ascii="Times" w:hAnsi="Times"/>
      <w:sz w:val="20"/>
      <w:szCs w:val="20"/>
    </w:rPr>
  </w:style>
  <w:style w:type="character" w:customStyle="1" w:styleId="echo-counter">
    <w:name w:val="echo-counter"/>
    <w:basedOn w:val="DefaultParagraphFont"/>
    <w:rsid w:val="003963DF"/>
  </w:style>
  <w:style w:type="character" w:customStyle="1" w:styleId="discussion-policy">
    <w:name w:val="discussion-policy"/>
    <w:basedOn w:val="DefaultParagraphFont"/>
    <w:rsid w:val="003963DF"/>
  </w:style>
  <w:style w:type="character" w:customStyle="1" w:styleId="echo-apps-conversations-streamcaption">
    <w:name w:val="echo-apps-conversations-streamcaption"/>
    <w:basedOn w:val="DefaultParagraphFont"/>
    <w:rsid w:val="003963DF"/>
  </w:style>
  <w:style w:type="character" w:customStyle="1" w:styleId="echo-streamserver-controls-stream-item-text">
    <w:name w:val="echo-streamserver-controls-stream-item-text"/>
    <w:basedOn w:val="DefaultParagraphFont"/>
    <w:rsid w:val="003963DF"/>
  </w:style>
  <w:style w:type="character" w:customStyle="1" w:styleId="echo-streamserver-controls-facepile-more">
    <w:name w:val="echo-streamserver-controls-facepile-more"/>
    <w:basedOn w:val="DefaultParagraphFont"/>
    <w:rsid w:val="003963DF"/>
  </w:style>
  <w:style w:type="character" w:customStyle="1" w:styleId="echo-primaryfont">
    <w:name w:val="echo-primaryfont"/>
    <w:basedOn w:val="DefaultParagraphFont"/>
    <w:rsid w:val="003963DF"/>
  </w:style>
  <w:style w:type="character" w:customStyle="1" w:styleId="section">
    <w:name w:val="section"/>
    <w:basedOn w:val="DefaultParagraphFont"/>
    <w:rsid w:val="003963DF"/>
  </w:style>
  <w:style w:type="character" w:customStyle="1" w:styleId="wpsr-txt-headline">
    <w:name w:val="wpsr-txt-headline"/>
    <w:basedOn w:val="DefaultParagraphFont"/>
    <w:rsid w:val="003963DF"/>
  </w:style>
  <w:style w:type="character" w:customStyle="1" w:styleId="asset-metabar-author">
    <w:name w:val="asset-metabar-author"/>
    <w:basedOn w:val="DefaultParagraphFont"/>
    <w:rsid w:val="003963DF"/>
  </w:style>
  <w:style w:type="character" w:customStyle="1" w:styleId="eza-dateline">
    <w:name w:val="eza-dateline"/>
    <w:basedOn w:val="DefaultParagraphFont"/>
    <w:rsid w:val="003963DF"/>
  </w:style>
  <w:style w:type="character" w:customStyle="1" w:styleId="eza-authors">
    <w:name w:val="eza-authors"/>
    <w:basedOn w:val="DefaultParagraphFont"/>
    <w:rsid w:val="003963DF"/>
  </w:style>
  <w:style w:type="character" w:customStyle="1" w:styleId="csmstaff">
    <w:name w:val="csm_staff"/>
    <w:basedOn w:val="DefaultParagraphFont"/>
    <w:rsid w:val="003963DF"/>
  </w:style>
  <w:style w:type="paragraph" w:customStyle="1" w:styleId="mol-para-with-font">
    <w:name w:val="mol-para-with-font"/>
    <w:basedOn w:val="Normal"/>
    <w:rsid w:val="003963D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963DF"/>
  </w:style>
  <w:style w:type="character" w:customStyle="1" w:styleId="byline-text">
    <w:name w:val="byline-text"/>
    <w:basedOn w:val="DefaultParagraphFont"/>
    <w:rsid w:val="003963DF"/>
  </w:style>
  <w:style w:type="character" w:customStyle="1" w:styleId="itemauthor">
    <w:name w:val="itemauthor"/>
    <w:basedOn w:val="DefaultParagraphFont"/>
    <w:rsid w:val="003963DF"/>
  </w:style>
  <w:style w:type="character" w:customStyle="1" w:styleId="itemdatecreated">
    <w:name w:val="itemdatecreated"/>
    <w:basedOn w:val="DefaultParagraphFont"/>
    <w:rsid w:val="003963DF"/>
  </w:style>
  <w:style w:type="character" w:customStyle="1" w:styleId="slug-metadata-note">
    <w:name w:val="slug-metadata-note"/>
    <w:basedOn w:val="DefaultParagraphFont"/>
    <w:rsid w:val="003963DF"/>
  </w:style>
  <w:style w:type="character" w:customStyle="1" w:styleId="drop-capped">
    <w:name w:val="drop-capped"/>
    <w:basedOn w:val="DefaultParagraphFont"/>
    <w:rsid w:val="003963DF"/>
  </w:style>
  <w:style w:type="character" w:customStyle="1" w:styleId="published">
    <w:name w:val="published"/>
    <w:basedOn w:val="DefaultParagraphFont"/>
    <w:rsid w:val="003963DF"/>
  </w:style>
  <w:style w:type="paragraph" w:customStyle="1" w:styleId="articleopinion-standfirst">
    <w:name w:val="articleopinion-standfirst"/>
    <w:basedOn w:val="Normal"/>
    <w:rsid w:val="003963DF"/>
    <w:pPr>
      <w:spacing w:before="100" w:beforeAutospacing="1" w:after="100" w:afterAutospacing="1"/>
    </w:pPr>
    <w:rPr>
      <w:rFonts w:ascii="Times" w:hAnsi="Times"/>
      <w:sz w:val="20"/>
      <w:szCs w:val="20"/>
    </w:rPr>
  </w:style>
  <w:style w:type="paragraph" w:customStyle="1" w:styleId="snippet">
    <w:name w:val="snippet"/>
    <w:basedOn w:val="Normal"/>
    <w:rsid w:val="003963DF"/>
    <w:pPr>
      <w:spacing w:before="100" w:beforeAutospacing="1" w:after="100" w:afterAutospacing="1"/>
    </w:pPr>
    <w:rPr>
      <w:rFonts w:ascii="Times" w:hAnsi="Times"/>
      <w:sz w:val="20"/>
      <w:szCs w:val="20"/>
    </w:rPr>
  </w:style>
  <w:style w:type="character" w:customStyle="1" w:styleId="thetitle">
    <w:name w:val="the_title"/>
    <w:basedOn w:val="DefaultParagraphFont"/>
    <w:rsid w:val="003963DF"/>
  </w:style>
  <w:style w:type="character" w:customStyle="1" w:styleId="view-count">
    <w:name w:val="view-count"/>
    <w:basedOn w:val="DefaultParagraphFont"/>
    <w:rsid w:val="003963DF"/>
  </w:style>
  <w:style w:type="character" w:customStyle="1" w:styleId="rupee">
    <w:name w:val="rupee"/>
    <w:basedOn w:val="DefaultParagraphFont"/>
    <w:rsid w:val="003963DF"/>
  </w:style>
  <w:style w:type="character" w:customStyle="1" w:styleId="grey1">
    <w:name w:val="grey1"/>
    <w:basedOn w:val="DefaultParagraphFont"/>
    <w:rsid w:val="003963DF"/>
  </w:style>
  <w:style w:type="paragraph" w:customStyle="1" w:styleId="Pa13">
    <w:name w:val="Pa13"/>
    <w:basedOn w:val="Default"/>
    <w:next w:val="Default"/>
    <w:uiPriority w:val="99"/>
    <w:rsid w:val="003963DF"/>
    <w:pPr>
      <w:widowControl w:val="0"/>
      <w:spacing w:line="201" w:lineRule="atLeast"/>
    </w:pPr>
    <w:rPr>
      <w:rFonts w:eastAsiaTheme="minorEastAsia"/>
      <w:color w:val="auto"/>
    </w:rPr>
  </w:style>
  <w:style w:type="paragraph" w:customStyle="1" w:styleId="Pa14">
    <w:name w:val="Pa14"/>
    <w:basedOn w:val="Default"/>
    <w:next w:val="Default"/>
    <w:uiPriority w:val="99"/>
    <w:rsid w:val="003963DF"/>
    <w:pPr>
      <w:widowControl w:val="0"/>
      <w:spacing w:line="241" w:lineRule="atLeast"/>
    </w:pPr>
    <w:rPr>
      <w:rFonts w:eastAsiaTheme="minorEastAsia"/>
      <w:color w:val="auto"/>
    </w:rPr>
  </w:style>
  <w:style w:type="paragraph" w:customStyle="1" w:styleId="Pa9">
    <w:name w:val="Pa9"/>
    <w:basedOn w:val="Default"/>
    <w:next w:val="Default"/>
    <w:uiPriority w:val="99"/>
    <w:rsid w:val="003963D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963DF"/>
  </w:style>
  <w:style w:type="character" w:customStyle="1" w:styleId="reporttitle">
    <w:name w:val="report_title"/>
    <w:basedOn w:val="DefaultParagraphFont"/>
    <w:rsid w:val="003963DF"/>
  </w:style>
  <w:style w:type="character" w:customStyle="1" w:styleId="documenttype-longreleases">
    <w:name w:val="document_type_-_long_releases"/>
    <w:basedOn w:val="DefaultParagraphFont"/>
    <w:rsid w:val="003963DF"/>
  </w:style>
  <w:style w:type="character" w:customStyle="1" w:styleId="alt-date">
    <w:name w:val="alt-date"/>
    <w:basedOn w:val="DefaultParagraphFont"/>
    <w:rsid w:val="003963DF"/>
  </w:style>
  <w:style w:type="character" w:customStyle="1" w:styleId="entry-byline">
    <w:name w:val="entry-byline"/>
    <w:basedOn w:val="DefaultParagraphFont"/>
    <w:rsid w:val="003963DF"/>
  </w:style>
  <w:style w:type="character" w:customStyle="1" w:styleId="taglinecontrib">
    <w:name w:val="tagline_contrib"/>
    <w:basedOn w:val="DefaultParagraphFont"/>
    <w:rsid w:val="003963DF"/>
  </w:style>
  <w:style w:type="character" w:customStyle="1" w:styleId="articledate0">
    <w:name w:val="article_date"/>
    <w:basedOn w:val="DefaultParagraphFont"/>
    <w:rsid w:val="003963DF"/>
  </w:style>
  <w:style w:type="paragraph" w:customStyle="1" w:styleId="hg-daily">
    <w:name w:val="hg-daily"/>
    <w:basedOn w:val="Normal"/>
    <w:rsid w:val="003963DF"/>
    <w:pPr>
      <w:spacing w:before="100" w:beforeAutospacing="1" w:after="100" w:afterAutospacing="1"/>
    </w:pPr>
    <w:rPr>
      <w:rFonts w:ascii="Times" w:hAnsi="Times"/>
      <w:sz w:val="20"/>
      <w:szCs w:val="20"/>
    </w:rPr>
  </w:style>
  <w:style w:type="character" w:customStyle="1" w:styleId="cit">
    <w:name w:val="cit"/>
    <w:basedOn w:val="DefaultParagraphFont"/>
    <w:rsid w:val="003963DF"/>
  </w:style>
  <w:style w:type="paragraph" w:customStyle="1" w:styleId="buttonheading">
    <w:name w:val="buttonheading"/>
    <w:basedOn w:val="Normal"/>
    <w:rsid w:val="003963DF"/>
    <w:pPr>
      <w:spacing w:before="100" w:beforeAutospacing="1" w:after="100" w:afterAutospacing="1"/>
    </w:pPr>
    <w:rPr>
      <w:rFonts w:ascii="Times" w:hAnsi="Times"/>
      <w:sz w:val="20"/>
      <w:szCs w:val="20"/>
    </w:rPr>
  </w:style>
  <w:style w:type="character" w:customStyle="1" w:styleId="createdate">
    <w:name w:val="createdate"/>
    <w:basedOn w:val="DefaultParagraphFont"/>
    <w:rsid w:val="003963DF"/>
  </w:style>
  <w:style w:type="character" w:customStyle="1" w:styleId="text-label">
    <w:name w:val="text-label"/>
    <w:basedOn w:val="DefaultParagraphFont"/>
    <w:rsid w:val="003963DF"/>
  </w:style>
  <w:style w:type="paragraph" w:customStyle="1" w:styleId="TOC3Char">
    <w:name w:val="TOC 3 Char"/>
    <w:basedOn w:val="Normal"/>
    <w:next w:val="Normal"/>
    <w:rsid w:val="003963DF"/>
    <w:rPr>
      <w:rFonts w:eastAsia="Times New Roman"/>
      <w:sz w:val="24"/>
      <w:szCs w:val="20"/>
    </w:rPr>
  </w:style>
  <w:style w:type="paragraph" w:customStyle="1" w:styleId="TOC1Char">
    <w:name w:val="TOC 1 Char"/>
    <w:basedOn w:val="Normal"/>
    <w:next w:val="Normal"/>
    <w:rsid w:val="003963DF"/>
    <w:rPr>
      <w:rFonts w:eastAsia="Times New Roman"/>
      <w:b/>
      <w:sz w:val="24"/>
      <w:szCs w:val="20"/>
    </w:rPr>
  </w:style>
  <w:style w:type="character" w:customStyle="1" w:styleId="StyleCardtextChar10pt">
    <w:name w:val="Style Card text Char + 10 pt"/>
    <w:rsid w:val="003963DF"/>
    <w:rPr>
      <w:rFonts w:ascii="Georgia" w:eastAsia="Calibri" w:hAnsi="Georgia"/>
      <w:sz w:val="20"/>
      <w:u w:val="single"/>
      <w:lang w:bidi="ar-SA"/>
    </w:rPr>
  </w:style>
  <w:style w:type="paragraph" w:customStyle="1" w:styleId="ColorfulList-Accent11">
    <w:name w:val="Colorful List - Accent 11"/>
    <w:basedOn w:val="Normal"/>
    <w:uiPriority w:val="34"/>
    <w:qFormat/>
    <w:rsid w:val="003963DF"/>
    <w:pPr>
      <w:ind w:left="720"/>
      <w:contextualSpacing/>
      <w:jc w:val="both"/>
    </w:pPr>
    <w:rPr>
      <w:rFonts w:eastAsia="Times New Roman"/>
      <w:sz w:val="20"/>
      <w:szCs w:val="20"/>
    </w:rPr>
  </w:style>
  <w:style w:type="paragraph" w:customStyle="1" w:styleId="NoteLevel11">
    <w:name w:val="Note Level 11"/>
    <w:basedOn w:val="Normal"/>
    <w:uiPriority w:val="99"/>
    <w:rsid w:val="003963D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963DF"/>
    <w:pPr>
      <w:keepNext/>
      <w:tabs>
        <w:tab w:val="num" w:pos="1440"/>
      </w:tabs>
      <w:ind w:left="1800" w:hanging="360"/>
      <w:outlineLvl w:val="2"/>
    </w:pPr>
    <w:rPr>
      <w:rFonts w:eastAsia="MS Gothic"/>
    </w:rPr>
  </w:style>
  <w:style w:type="paragraph" w:customStyle="1" w:styleId="NoteLevel41">
    <w:name w:val="Note Level 41"/>
    <w:basedOn w:val="Normal"/>
    <w:rsid w:val="003963DF"/>
    <w:pPr>
      <w:keepNext/>
      <w:tabs>
        <w:tab w:val="num" w:pos="2160"/>
      </w:tabs>
      <w:ind w:left="2520" w:hanging="360"/>
      <w:outlineLvl w:val="3"/>
    </w:pPr>
    <w:rPr>
      <w:rFonts w:eastAsia="MS Gothic"/>
    </w:rPr>
  </w:style>
  <w:style w:type="paragraph" w:customStyle="1" w:styleId="NoteLevel51">
    <w:name w:val="Note Level 51"/>
    <w:basedOn w:val="Normal"/>
    <w:rsid w:val="003963DF"/>
    <w:pPr>
      <w:keepNext/>
      <w:tabs>
        <w:tab w:val="num" w:pos="2880"/>
      </w:tabs>
      <w:ind w:left="3240" w:hanging="360"/>
      <w:outlineLvl w:val="4"/>
    </w:pPr>
    <w:rPr>
      <w:rFonts w:eastAsia="MS Gothic"/>
    </w:rPr>
  </w:style>
  <w:style w:type="paragraph" w:customStyle="1" w:styleId="NoteLevel61">
    <w:name w:val="Note Level 61"/>
    <w:basedOn w:val="Normal"/>
    <w:rsid w:val="003963DF"/>
    <w:pPr>
      <w:keepNext/>
      <w:tabs>
        <w:tab w:val="num" w:pos="3600"/>
      </w:tabs>
      <w:ind w:left="3960" w:hanging="360"/>
      <w:outlineLvl w:val="5"/>
    </w:pPr>
    <w:rPr>
      <w:rFonts w:eastAsia="MS Gothic"/>
    </w:rPr>
  </w:style>
  <w:style w:type="paragraph" w:customStyle="1" w:styleId="NoteLevel71">
    <w:name w:val="Note Level 71"/>
    <w:basedOn w:val="Normal"/>
    <w:rsid w:val="003963DF"/>
    <w:pPr>
      <w:keepNext/>
      <w:tabs>
        <w:tab w:val="num" w:pos="4320"/>
      </w:tabs>
      <w:ind w:left="4680" w:hanging="360"/>
      <w:outlineLvl w:val="6"/>
    </w:pPr>
    <w:rPr>
      <w:rFonts w:eastAsia="MS Gothic"/>
    </w:rPr>
  </w:style>
  <w:style w:type="paragraph" w:customStyle="1" w:styleId="NoteLevel81">
    <w:name w:val="Note Level 81"/>
    <w:basedOn w:val="Normal"/>
    <w:rsid w:val="003963DF"/>
    <w:pPr>
      <w:keepNext/>
      <w:tabs>
        <w:tab w:val="num" w:pos="5040"/>
      </w:tabs>
      <w:ind w:left="5400" w:hanging="360"/>
      <w:outlineLvl w:val="7"/>
    </w:pPr>
    <w:rPr>
      <w:rFonts w:eastAsia="MS Gothic"/>
    </w:rPr>
  </w:style>
  <w:style w:type="paragraph" w:customStyle="1" w:styleId="NoteLevel91">
    <w:name w:val="Note Level 91"/>
    <w:basedOn w:val="Normal"/>
    <w:rsid w:val="003963DF"/>
    <w:pPr>
      <w:keepNext/>
      <w:tabs>
        <w:tab w:val="num" w:pos="5760"/>
      </w:tabs>
      <w:ind w:left="6120" w:hanging="360"/>
      <w:outlineLvl w:val="8"/>
    </w:pPr>
    <w:rPr>
      <w:rFonts w:eastAsia="MS Gothic"/>
    </w:rPr>
  </w:style>
  <w:style w:type="paragraph" w:styleId="Index2">
    <w:name w:val="index 2"/>
    <w:basedOn w:val="Normal"/>
    <w:next w:val="Normal"/>
    <w:autoRedefine/>
    <w:rsid w:val="003963DF"/>
    <w:pPr>
      <w:spacing w:after="200" w:line="276" w:lineRule="auto"/>
      <w:ind w:left="400" w:hanging="200"/>
    </w:pPr>
    <w:rPr>
      <w:rFonts w:eastAsia="Times New Roman"/>
      <w:bCs/>
    </w:rPr>
  </w:style>
  <w:style w:type="paragraph" w:styleId="Index3">
    <w:name w:val="index 3"/>
    <w:basedOn w:val="Normal"/>
    <w:next w:val="Normal"/>
    <w:autoRedefine/>
    <w:rsid w:val="003963DF"/>
    <w:pPr>
      <w:spacing w:after="200" w:line="276" w:lineRule="auto"/>
      <w:ind w:left="600" w:hanging="200"/>
    </w:pPr>
    <w:rPr>
      <w:rFonts w:eastAsia="Times New Roman"/>
      <w:bCs/>
    </w:rPr>
  </w:style>
  <w:style w:type="paragraph" w:styleId="Index4">
    <w:name w:val="index 4"/>
    <w:basedOn w:val="Normal"/>
    <w:next w:val="Normal"/>
    <w:autoRedefine/>
    <w:rsid w:val="003963DF"/>
    <w:pPr>
      <w:spacing w:after="200" w:line="276" w:lineRule="auto"/>
      <w:ind w:left="800" w:hanging="200"/>
    </w:pPr>
    <w:rPr>
      <w:rFonts w:eastAsia="Times New Roman"/>
      <w:bCs/>
    </w:rPr>
  </w:style>
  <w:style w:type="paragraph" w:styleId="Index5">
    <w:name w:val="index 5"/>
    <w:basedOn w:val="Normal"/>
    <w:next w:val="Normal"/>
    <w:autoRedefine/>
    <w:rsid w:val="003963DF"/>
    <w:pPr>
      <w:spacing w:after="200" w:line="276" w:lineRule="auto"/>
      <w:ind w:left="1000" w:hanging="200"/>
    </w:pPr>
    <w:rPr>
      <w:rFonts w:eastAsia="Times New Roman"/>
      <w:bCs/>
    </w:rPr>
  </w:style>
  <w:style w:type="paragraph" w:styleId="Index6">
    <w:name w:val="index 6"/>
    <w:basedOn w:val="Normal"/>
    <w:next w:val="Normal"/>
    <w:autoRedefine/>
    <w:rsid w:val="003963DF"/>
    <w:pPr>
      <w:spacing w:after="200" w:line="276" w:lineRule="auto"/>
      <w:ind w:left="1200" w:hanging="200"/>
    </w:pPr>
    <w:rPr>
      <w:rFonts w:eastAsia="Times New Roman"/>
      <w:bCs/>
    </w:rPr>
  </w:style>
  <w:style w:type="paragraph" w:styleId="Index7">
    <w:name w:val="index 7"/>
    <w:basedOn w:val="Normal"/>
    <w:next w:val="Normal"/>
    <w:autoRedefine/>
    <w:rsid w:val="003963DF"/>
    <w:pPr>
      <w:spacing w:after="200" w:line="276" w:lineRule="auto"/>
      <w:ind w:left="1400" w:hanging="200"/>
    </w:pPr>
    <w:rPr>
      <w:rFonts w:eastAsia="Times New Roman"/>
      <w:bCs/>
    </w:rPr>
  </w:style>
  <w:style w:type="paragraph" w:styleId="Index8">
    <w:name w:val="index 8"/>
    <w:basedOn w:val="Normal"/>
    <w:next w:val="Normal"/>
    <w:autoRedefine/>
    <w:rsid w:val="003963DF"/>
    <w:pPr>
      <w:spacing w:after="200" w:line="276" w:lineRule="auto"/>
      <w:ind w:left="1600" w:hanging="200"/>
    </w:pPr>
    <w:rPr>
      <w:rFonts w:eastAsia="Times New Roman"/>
      <w:bCs/>
    </w:rPr>
  </w:style>
  <w:style w:type="paragraph" w:styleId="Index9">
    <w:name w:val="index 9"/>
    <w:basedOn w:val="Normal"/>
    <w:next w:val="Normal"/>
    <w:autoRedefine/>
    <w:rsid w:val="003963DF"/>
    <w:pPr>
      <w:spacing w:after="200" w:line="276" w:lineRule="auto"/>
      <w:ind w:left="1800" w:hanging="200"/>
    </w:pPr>
    <w:rPr>
      <w:rFonts w:eastAsia="Times New Roman"/>
      <w:bCs/>
    </w:rPr>
  </w:style>
  <w:style w:type="paragraph" w:styleId="IndexHeading">
    <w:name w:val="index heading"/>
    <w:basedOn w:val="Normal"/>
    <w:next w:val="Index1"/>
    <w:rsid w:val="003963D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963DF"/>
    <w:pPr>
      <w:jc w:val="both"/>
    </w:pPr>
    <w:rPr>
      <w:rFonts w:eastAsia="Times New Roman"/>
      <w:i/>
      <w:iCs/>
      <w:color w:val="000000"/>
      <w:sz w:val="20"/>
    </w:rPr>
  </w:style>
  <w:style w:type="character" w:customStyle="1" w:styleId="MediumGrid11">
    <w:name w:val="Medium Grid 11"/>
    <w:uiPriority w:val="99"/>
    <w:rsid w:val="003963DF"/>
    <w:rPr>
      <w:color w:val="808080"/>
    </w:rPr>
  </w:style>
  <w:style w:type="numbering" w:customStyle="1" w:styleId="NoList8">
    <w:name w:val="No List8"/>
    <w:next w:val="NoList"/>
    <w:semiHidden/>
    <w:unhideWhenUsed/>
    <w:rsid w:val="003963DF"/>
  </w:style>
  <w:style w:type="numbering" w:customStyle="1" w:styleId="NoList9">
    <w:name w:val="No List9"/>
    <w:next w:val="NoList"/>
    <w:semiHidden/>
    <w:unhideWhenUsed/>
    <w:rsid w:val="003963DF"/>
  </w:style>
  <w:style w:type="numbering" w:customStyle="1" w:styleId="NoList10">
    <w:name w:val="No List10"/>
    <w:next w:val="NoList"/>
    <w:semiHidden/>
    <w:unhideWhenUsed/>
    <w:rsid w:val="003963DF"/>
  </w:style>
  <w:style w:type="numbering" w:customStyle="1" w:styleId="NoList12">
    <w:name w:val="No List12"/>
    <w:next w:val="NoList"/>
    <w:semiHidden/>
    <w:unhideWhenUsed/>
    <w:rsid w:val="003963DF"/>
  </w:style>
  <w:style w:type="numbering" w:customStyle="1" w:styleId="NoList13">
    <w:name w:val="No List13"/>
    <w:next w:val="NoList"/>
    <w:semiHidden/>
    <w:unhideWhenUsed/>
    <w:rsid w:val="003963DF"/>
  </w:style>
  <w:style w:type="numbering" w:customStyle="1" w:styleId="NoList14">
    <w:name w:val="No List14"/>
    <w:next w:val="NoList"/>
    <w:semiHidden/>
    <w:unhideWhenUsed/>
    <w:rsid w:val="003963DF"/>
  </w:style>
  <w:style w:type="numbering" w:customStyle="1" w:styleId="NoList15">
    <w:name w:val="No List15"/>
    <w:next w:val="NoList"/>
    <w:uiPriority w:val="99"/>
    <w:semiHidden/>
    <w:unhideWhenUsed/>
    <w:rsid w:val="003963DF"/>
  </w:style>
  <w:style w:type="numbering" w:customStyle="1" w:styleId="NoList16">
    <w:name w:val="No List16"/>
    <w:next w:val="NoList"/>
    <w:uiPriority w:val="99"/>
    <w:semiHidden/>
    <w:unhideWhenUsed/>
    <w:rsid w:val="003963DF"/>
  </w:style>
  <w:style w:type="numbering" w:customStyle="1" w:styleId="NoList17">
    <w:name w:val="No List17"/>
    <w:next w:val="NoList"/>
    <w:semiHidden/>
    <w:unhideWhenUsed/>
    <w:rsid w:val="003963DF"/>
  </w:style>
  <w:style w:type="numbering" w:customStyle="1" w:styleId="NoList18">
    <w:name w:val="No List18"/>
    <w:next w:val="NoList"/>
    <w:uiPriority w:val="99"/>
    <w:semiHidden/>
    <w:unhideWhenUsed/>
    <w:rsid w:val="003963DF"/>
  </w:style>
  <w:style w:type="numbering" w:customStyle="1" w:styleId="NoList19">
    <w:name w:val="No List19"/>
    <w:next w:val="NoList"/>
    <w:uiPriority w:val="99"/>
    <w:semiHidden/>
    <w:unhideWhenUsed/>
    <w:rsid w:val="003963DF"/>
  </w:style>
  <w:style w:type="numbering" w:customStyle="1" w:styleId="NoList20">
    <w:name w:val="No List20"/>
    <w:next w:val="NoList"/>
    <w:semiHidden/>
    <w:unhideWhenUsed/>
    <w:rsid w:val="003963DF"/>
  </w:style>
  <w:style w:type="numbering" w:customStyle="1" w:styleId="NoList21">
    <w:name w:val="No List21"/>
    <w:next w:val="NoList"/>
    <w:semiHidden/>
    <w:unhideWhenUsed/>
    <w:rsid w:val="003963DF"/>
  </w:style>
  <w:style w:type="paragraph" w:customStyle="1" w:styleId="PlaceholderText2">
    <w:name w:val="Placeholder Text2"/>
    <w:basedOn w:val="Normal"/>
    <w:uiPriority w:val="99"/>
    <w:rsid w:val="003963D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963DF"/>
    <w:pPr>
      <w:keepNext/>
      <w:tabs>
        <w:tab w:val="num" w:pos="1440"/>
      </w:tabs>
      <w:ind w:left="1800" w:hanging="360"/>
      <w:outlineLvl w:val="2"/>
    </w:pPr>
    <w:rPr>
      <w:rFonts w:eastAsia="MS Gothic"/>
      <w:sz w:val="24"/>
    </w:rPr>
  </w:style>
  <w:style w:type="paragraph" w:customStyle="1" w:styleId="LightList1">
    <w:name w:val="Light List1"/>
    <w:basedOn w:val="Normal"/>
    <w:rsid w:val="003963DF"/>
    <w:pPr>
      <w:keepNext/>
      <w:tabs>
        <w:tab w:val="num" w:pos="2160"/>
      </w:tabs>
      <w:ind w:left="2520" w:hanging="360"/>
      <w:outlineLvl w:val="3"/>
    </w:pPr>
    <w:rPr>
      <w:rFonts w:eastAsia="MS Gothic"/>
      <w:sz w:val="24"/>
    </w:rPr>
  </w:style>
  <w:style w:type="paragraph" w:customStyle="1" w:styleId="LightGrid1">
    <w:name w:val="Light Grid1"/>
    <w:basedOn w:val="Normal"/>
    <w:rsid w:val="003963DF"/>
    <w:pPr>
      <w:keepNext/>
      <w:tabs>
        <w:tab w:val="num" w:pos="2880"/>
      </w:tabs>
      <w:ind w:left="3240" w:hanging="360"/>
      <w:outlineLvl w:val="4"/>
    </w:pPr>
    <w:rPr>
      <w:rFonts w:eastAsia="MS Gothic"/>
      <w:sz w:val="24"/>
    </w:rPr>
  </w:style>
  <w:style w:type="paragraph" w:customStyle="1" w:styleId="MediumShading11">
    <w:name w:val="Medium Shading 11"/>
    <w:basedOn w:val="Normal"/>
    <w:rsid w:val="003963DF"/>
    <w:pPr>
      <w:keepNext/>
      <w:tabs>
        <w:tab w:val="num" w:pos="3600"/>
      </w:tabs>
      <w:ind w:left="3960" w:hanging="360"/>
      <w:outlineLvl w:val="5"/>
    </w:pPr>
    <w:rPr>
      <w:rFonts w:eastAsia="MS Gothic"/>
      <w:sz w:val="24"/>
    </w:rPr>
  </w:style>
  <w:style w:type="paragraph" w:customStyle="1" w:styleId="MediumShading21">
    <w:name w:val="Medium Shading 21"/>
    <w:basedOn w:val="Normal"/>
    <w:rsid w:val="003963DF"/>
    <w:pPr>
      <w:keepNext/>
      <w:tabs>
        <w:tab w:val="num" w:pos="4320"/>
      </w:tabs>
      <w:ind w:left="4680" w:hanging="360"/>
      <w:outlineLvl w:val="6"/>
    </w:pPr>
    <w:rPr>
      <w:rFonts w:eastAsia="MS Gothic"/>
      <w:sz w:val="24"/>
    </w:rPr>
  </w:style>
  <w:style w:type="paragraph" w:customStyle="1" w:styleId="MediumList11">
    <w:name w:val="Medium List 11"/>
    <w:basedOn w:val="Normal"/>
    <w:rsid w:val="003963DF"/>
    <w:pPr>
      <w:keepNext/>
      <w:tabs>
        <w:tab w:val="num" w:pos="5040"/>
      </w:tabs>
      <w:ind w:left="5400" w:hanging="360"/>
      <w:outlineLvl w:val="7"/>
    </w:pPr>
    <w:rPr>
      <w:rFonts w:eastAsia="MS Gothic"/>
      <w:sz w:val="24"/>
    </w:rPr>
  </w:style>
  <w:style w:type="paragraph" w:customStyle="1" w:styleId="MediumList21">
    <w:name w:val="Medium List 21"/>
    <w:basedOn w:val="Normal"/>
    <w:rsid w:val="003963D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3963DF"/>
    <w:rPr>
      <w:sz w:val="17"/>
      <w:szCs w:val="24"/>
      <w:lang w:val="en-US" w:eastAsia="en-US" w:bidi="ar-SA"/>
    </w:rPr>
  </w:style>
  <w:style w:type="paragraph" w:customStyle="1" w:styleId="TagsFutura">
    <w:name w:val="TagsFutura"/>
    <w:basedOn w:val="Normal"/>
    <w:next w:val="Cites"/>
    <w:rsid w:val="003963DF"/>
    <w:rPr>
      <w:rFonts w:ascii="Futura" w:eastAsia="Times" w:hAnsi="Futura"/>
      <w:b/>
      <w:caps/>
      <w:sz w:val="18"/>
      <w:szCs w:val="20"/>
    </w:rPr>
  </w:style>
  <w:style w:type="character" w:customStyle="1" w:styleId="italics">
    <w:name w:val="italics"/>
    <w:basedOn w:val="DefaultParagraphFont"/>
    <w:rsid w:val="003963DF"/>
  </w:style>
  <w:style w:type="character" w:customStyle="1" w:styleId="m-3583723223135346788gmail-style13ptbold">
    <w:name w:val="m_-3583723223135346788gmail-style13ptbold"/>
    <w:basedOn w:val="DefaultParagraphFont"/>
    <w:rsid w:val="003963DF"/>
  </w:style>
  <w:style w:type="character" w:customStyle="1" w:styleId="m-3583723223135346788gmail-styleunderline">
    <w:name w:val="m_-3583723223135346788gmail-styleunderline"/>
    <w:basedOn w:val="DefaultParagraphFont"/>
    <w:rsid w:val="003963DF"/>
  </w:style>
  <w:style w:type="paragraph" w:customStyle="1" w:styleId="speakable">
    <w:name w:val="speakable"/>
    <w:basedOn w:val="Normal"/>
    <w:uiPriority w:val="99"/>
    <w:qFormat/>
    <w:rsid w:val="003963DF"/>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3963DF"/>
    <w:rPr>
      <w:b/>
      <w:u w:val="single"/>
    </w:rPr>
  </w:style>
  <w:style w:type="character" w:customStyle="1" w:styleId="UnresolvedMention3">
    <w:name w:val="Unresolved Mention3"/>
    <w:basedOn w:val="DefaultParagraphFont"/>
    <w:uiPriority w:val="99"/>
    <w:semiHidden/>
    <w:unhideWhenUsed/>
    <w:rsid w:val="003963DF"/>
    <w:rPr>
      <w:color w:val="808080"/>
      <w:shd w:val="clear" w:color="auto" w:fill="E6E6E6"/>
    </w:rPr>
  </w:style>
  <w:style w:type="paragraph" w:customStyle="1" w:styleId="useless">
    <w:name w:val="useless"/>
    <w:basedOn w:val="Normal"/>
    <w:uiPriority w:val="99"/>
    <w:qFormat/>
    <w:rsid w:val="003963DF"/>
    <w:rPr>
      <w:rFonts w:eastAsia="Times New Roman"/>
      <w:sz w:val="12"/>
    </w:rPr>
  </w:style>
  <w:style w:type="character" w:customStyle="1" w:styleId="tagCharCharCharChar">
    <w:name w:val="tag Char Char Char Char"/>
    <w:rsid w:val="003963DF"/>
    <w:rPr>
      <w:b/>
      <w:sz w:val="24"/>
      <w:szCs w:val="24"/>
      <w:lang w:val="en-US" w:eastAsia="en-US" w:bidi="ar-SA"/>
    </w:rPr>
  </w:style>
  <w:style w:type="character" w:customStyle="1" w:styleId="DebateUnderlined">
    <w:name w:val="Debate Underlined"/>
    <w:rsid w:val="003963DF"/>
    <w:rPr>
      <w:rFonts w:ascii="Helvetica" w:hAnsi="Helvetica"/>
      <w:sz w:val="20"/>
      <w:u w:val="single"/>
    </w:rPr>
  </w:style>
  <w:style w:type="character" w:styleId="PlaceholderText">
    <w:name w:val="Placeholder Text"/>
    <w:basedOn w:val="DefaultParagraphFont"/>
    <w:uiPriority w:val="99"/>
    <w:rsid w:val="003963DF"/>
    <w:rPr>
      <w:color w:val="808080"/>
    </w:rPr>
  </w:style>
  <w:style w:type="character" w:customStyle="1" w:styleId="byl">
    <w:name w:val="byl"/>
    <w:rsid w:val="003963DF"/>
  </w:style>
  <w:style w:type="paragraph" w:customStyle="1" w:styleId="css-xhhu0i">
    <w:name w:val="css-xhhu0i"/>
    <w:basedOn w:val="Normal"/>
    <w:rsid w:val="003963DF"/>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3963DF"/>
  </w:style>
  <w:style w:type="character" w:customStyle="1" w:styleId="m-8878800405382358272gmail-styleunderline">
    <w:name w:val="m_-8878800405382358272gmail-styleunderline"/>
    <w:basedOn w:val="DefaultParagraphFont"/>
    <w:rsid w:val="003963DF"/>
  </w:style>
  <w:style w:type="character" w:customStyle="1" w:styleId="m-5498913268213319940gmail-styleunderline">
    <w:name w:val="m_-5498913268213319940gmail-styleunderline"/>
    <w:basedOn w:val="DefaultParagraphFont"/>
    <w:rsid w:val="003963DF"/>
  </w:style>
  <w:style w:type="character" w:customStyle="1" w:styleId="overlay">
    <w:name w:val="overlay"/>
    <w:basedOn w:val="DefaultParagraphFont"/>
    <w:rsid w:val="003963DF"/>
  </w:style>
  <w:style w:type="character" w:customStyle="1" w:styleId="TagCharCharCharChar0">
    <w:name w:val="Tag Char Char Char Char"/>
    <w:basedOn w:val="DefaultParagraphFont"/>
    <w:rsid w:val="003963DF"/>
    <w:rPr>
      <w:rFonts w:ascii="Calibri" w:hAnsi="Calibri" w:cs="Calibri"/>
      <w:b/>
      <w:sz w:val="24"/>
    </w:rPr>
  </w:style>
  <w:style w:type="paragraph" w:customStyle="1" w:styleId="g-body">
    <w:name w:val="g-body"/>
    <w:basedOn w:val="Normal"/>
    <w:uiPriority w:val="99"/>
    <w:qFormat/>
    <w:rsid w:val="003963DF"/>
    <w:pPr>
      <w:spacing w:before="100" w:beforeAutospacing="1" w:after="100" w:afterAutospacing="1"/>
    </w:pPr>
    <w:rPr>
      <w:rFonts w:eastAsia="Times New Roman"/>
      <w:sz w:val="24"/>
    </w:rPr>
  </w:style>
  <w:style w:type="paragraph" w:customStyle="1" w:styleId="g-pstyle0">
    <w:name w:val="g-pstyle0"/>
    <w:basedOn w:val="Normal"/>
    <w:uiPriority w:val="99"/>
    <w:qFormat/>
    <w:rsid w:val="003963DF"/>
    <w:pPr>
      <w:spacing w:before="100" w:beforeAutospacing="1" w:after="100" w:afterAutospacing="1"/>
    </w:pPr>
    <w:rPr>
      <w:rFonts w:eastAsia="Times New Roman"/>
      <w:sz w:val="24"/>
    </w:rPr>
  </w:style>
  <w:style w:type="paragraph" w:customStyle="1" w:styleId="g-pstyle1">
    <w:name w:val="g-pstyle1"/>
    <w:basedOn w:val="Normal"/>
    <w:uiPriority w:val="99"/>
    <w:qFormat/>
    <w:rsid w:val="003963DF"/>
    <w:pPr>
      <w:spacing w:before="100" w:beforeAutospacing="1" w:after="100" w:afterAutospacing="1"/>
    </w:pPr>
    <w:rPr>
      <w:rFonts w:eastAsia="Times New Roman"/>
      <w:sz w:val="24"/>
    </w:rPr>
  </w:style>
  <w:style w:type="paragraph" w:customStyle="1" w:styleId="g-asset-hed">
    <w:name w:val="g-asset-hed"/>
    <w:basedOn w:val="Normal"/>
    <w:uiPriority w:val="99"/>
    <w:qFormat/>
    <w:rsid w:val="003963DF"/>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963DF"/>
    <w:pPr>
      <w:spacing w:before="100" w:beforeAutospacing="1" w:after="100" w:afterAutospacing="1"/>
    </w:pPr>
    <w:rPr>
      <w:rFonts w:ascii="Arial" w:hAnsi="Arial"/>
      <w:sz w:val="24"/>
    </w:rPr>
  </w:style>
  <w:style w:type="paragraph" w:customStyle="1" w:styleId="speech">
    <w:name w:val="speech"/>
    <w:basedOn w:val="Normal"/>
    <w:uiPriority w:val="99"/>
    <w:qFormat/>
    <w:rsid w:val="003963DF"/>
    <w:pPr>
      <w:spacing w:before="100" w:beforeAutospacing="1" w:after="100" w:afterAutospacing="1"/>
    </w:pPr>
    <w:rPr>
      <w:sz w:val="24"/>
    </w:rPr>
  </w:style>
  <w:style w:type="character" w:customStyle="1" w:styleId="adtext">
    <w:name w:val="adtext"/>
    <w:basedOn w:val="DefaultParagraphFont"/>
    <w:rsid w:val="003963DF"/>
  </w:style>
  <w:style w:type="character" w:customStyle="1" w:styleId="UL-Bold">
    <w:name w:val="UL-Bold"/>
    <w:basedOn w:val="DefaultParagraphFont"/>
    <w:rsid w:val="003963DF"/>
    <w:rPr>
      <w:u w:val="thick"/>
    </w:rPr>
  </w:style>
  <w:style w:type="character" w:customStyle="1" w:styleId="UL-None">
    <w:name w:val="UL-None"/>
    <w:basedOn w:val="DefaultParagraphFont"/>
    <w:rsid w:val="003963DF"/>
    <w:rPr>
      <w:strike w:val="0"/>
      <w:dstrike w:val="0"/>
      <w:u w:val="none"/>
      <w:effect w:val="none"/>
    </w:rPr>
  </w:style>
  <w:style w:type="character" w:customStyle="1" w:styleId="qu730rj69h">
    <w:name w:val="qu730rj69h"/>
    <w:basedOn w:val="DefaultParagraphFont"/>
    <w:rsid w:val="003963DF"/>
  </w:style>
  <w:style w:type="paragraph" w:customStyle="1" w:styleId="optext">
    <w:name w:val="optext"/>
    <w:basedOn w:val="Normal"/>
    <w:uiPriority w:val="99"/>
    <w:qFormat/>
    <w:rsid w:val="003963DF"/>
    <w:pPr>
      <w:spacing w:before="100" w:beforeAutospacing="1" w:after="100" w:afterAutospacing="1"/>
    </w:pPr>
    <w:rPr>
      <w:sz w:val="24"/>
    </w:rPr>
  </w:style>
  <w:style w:type="character" w:customStyle="1" w:styleId="lmy74qr12z">
    <w:name w:val="lmy74qr12z"/>
    <w:basedOn w:val="DefaultParagraphFont"/>
    <w:rsid w:val="003963DF"/>
  </w:style>
  <w:style w:type="character" w:customStyle="1" w:styleId="icr880">
    <w:name w:val="icr880"/>
    <w:basedOn w:val="DefaultParagraphFont"/>
    <w:rsid w:val="003963DF"/>
  </w:style>
  <w:style w:type="character" w:customStyle="1" w:styleId="hx23q54">
    <w:name w:val="hx23q54"/>
    <w:basedOn w:val="DefaultParagraphFont"/>
    <w:rsid w:val="003963DF"/>
  </w:style>
  <w:style w:type="character" w:customStyle="1" w:styleId="m-5348258726587825636gmail-style13ptbold">
    <w:name w:val="m_-5348258726587825636gmail-style13ptbold"/>
    <w:basedOn w:val="DefaultParagraphFont"/>
    <w:rsid w:val="003963DF"/>
  </w:style>
  <w:style w:type="character" w:customStyle="1" w:styleId="m-5348258726587825636gmail-styleunderline">
    <w:name w:val="m_-5348258726587825636gmail-styleunderline"/>
    <w:basedOn w:val="DefaultParagraphFont"/>
    <w:rsid w:val="003963DF"/>
  </w:style>
  <w:style w:type="character" w:customStyle="1" w:styleId="m4385445901877740177gmail-styleunderline">
    <w:name w:val="m_4385445901877740177gmail-styleunderline"/>
    <w:basedOn w:val="DefaultParagraphFont"/>
    <w:rsid w:val="003963DF"/>
  </w:style>
  <w:style w:type="character" w:customStyle="1" w:styleId="DDIUnderline">
    <w:name w:val="DDI Underline"/>
    <w:qFormat/>
    <w:rsid w:val="003963DF"/>
    <w:rPr>
      <w:rFonts w:ascii="Times New Roman" w:hAnsi="Times New Roman"/>
      <w:sz w:val="24"/>
      <w:u w:val="single"/>
    </w:rPr>
  </w:style>
  <w:style w:type="paragraph" w:customStyle="1" w:styleId="ALLCAPS">
    <w:name w:val="ALL CAPS"/>
    <w:basedOn w:val="Normal"/>
    <w:link w:val="ALLCAPSChar"/>
    <w:qFormat/>
    <w:rsid w:val="003963DF"/>
    <w:rPr>
      <w:rFonts w:eastAsia="Times New Roman"/>
      <w:b/>
      <w:caps/>
    </w:rPr>
  </w:style>
  <w:style w:type="character" w:customStyle="1" w:styleId="ALLCAPSChar">
    <w:name w:val="ALL CAPS Char"/>
    <w:basedOn w:val="DefaultParagraphFont"/>
    <w:link w:val="ALLCAPS"/>
    <w:rsid w:val="003963DF"/>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3963DF"/>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3963DF"/>
    <w:rPr>
      <w:rFonts w:ascii="Calibri" w:eastAsia="Times New Roman" w:hAnsi="Calibri"/>
      <w:b/>
    </w:rPr>
  </w:style>
  <w:style w:type="character" w:customStyle="1" w:styleId="Cites-AuthorDate">
    <w:name w:val="Cites-Author/Date"/>
    <w:rsid w:val="003963DF"/>
    <w:rPr>
      <w:rFonts w:ascii="Helvetica" w:hAnsi="Helvetica"/>
      <w:b/>
      <w:sz w:val="22"/>
      <w:szCs w:val="24"/>
      <w:u w:val="thick"/>
    </w:rPr>
  </w:style>
  <w:style w:type="paragraph" w:customStyle="1" w:styleId="CiteTag">
    <w:name w:val="Cite/Tag"/>
    <w:basedOn w:val="Normal"/>
    <w:uiPriority w:val="99"/>
    <w:qFormat/>
    <w:rsid w:val="003963DF"/>
    <w:rPr>
      <w:rFonts w:eastAsia="Cambria"/>
      <w:b/>
    </w:rPr>
  </w:style>
  <w:style w:type="character" w:customStyle="1" w:styleId="m489902567989944824gmail-style13ptbold">
    <w:name w:val="m_489902567989944824gmail-style13ptbold"/>
    <w:basedOn w:val="DefaultParagraphFont"/>
    <w:rsid w:val="003963DF"/>
  </w:style>
  <w:style w:type="character" w:customStyle="1" w:styleId="m489902567989944824gmail-styleunderline">
    <w:name w:val="m_489902567989944824gmail-styleunderline"/>
    <w:basedOn w:val="DefaultParagraphFont"/>
    <w:rsid w:val="003963DF"/>
  </w:style>
  <w:style w:type="character" w:customStyle="1" w:styleId="UnderlineCharChar3">
    <w:name w:val="Underline Char Char3"/>
    <w:rsid w:val="003963DF"/>
    <w:rPr>
      <w:szCs w:val="24"/>
      <w:u w:val="single"/>
      <w:lang w:val="en-US" w:eastAsia="en-US" w:bidi="ar-SA"/>
    </w:rPr>
  </w:style>
  <w:style w:type="character" w:customStyle="1" w:styleId="tl8wme">
    <w:name w:val="tl8wme"/>
    <w:basedOn w:val="DefaultParagraphFont"/>
    <w:rsid w:val="003963DF"/>
  </w:style>
  <w:style w:type="character" w:customStyle="1" w:styleId="Mention3">
    <w:name w:val="Mention3"/>
    <w:basedOn w:val="DefaultParagraphFont"/>
    <w:uiPriority w:val="99"/>
    <w:semiHidden/>
    <w:unhideWhenUsed/>
    <w:rsid w:val="003963DF"/>
    <w:rPr>
      <w:color w:val="2B579A"/>
      <w:shd w:val="clear" w:color="auto" w:fill="E6E6E6"/>
    </w:rPr>
  </w:style>
  <w:style w:type="character" w:customStyle="1" w:styleId="m-5251091010484660064gmail-style13ptbold">
    <w:name w:val="m_-5251091010484660064gmail-style13ptbold"/>
    <w:basedOn w:val="DefaultParagraphFont"/>
    <w:rsid w:val="003963DF"/>
  </w:style>
  <w:style w:type="character" w:customStyle="1" w:styleId="m-5251091010484660064gmail-styleunderline">
    <w:name w:val="m_-5251091010484660064gmail-styleunderline"/>
    <w:basedOn w:val="DefaultParagraphFont"/>
    <w:rsid w:val="003963DF"/>
  </w:style>
  <w:style w:type="character" w:customStyle="1" w:styleId="tablecaption">
    <w:name w:val="tablecaption"/>
    <w:basedOn w:val="DefaultParagraphFont"/>
    <w:rsid w:val="003963DF"/>
  </w:style>
  <w:style w:type="character" w:customStyle="1" w:styleId="StyleLatinHelvetica105ptBlack">
    <w:name w:val="Style (Latin) Helvetica 10.5 pt Black"/>
    <w:basedOn w:val="DefaultParagraphFont"/>
    <w:rsid w:val="003963DF"/>
    <w:rPr>
      <w:rFonts w:ascii="Times New Roman" w:hAnsi="Times New Roman"/>
      <w:color w:val="000000"/>
      <w:sz w:val="21"/>
    </w:rPr>
  </w:style>
  <w:style w:type="character" w:customStyle="1" w:styleId="Quotation">
    <w:name w:val="Quotation"/>
    <w:qFormat/>
    <w:rsid w:val="003963DF"/>
    <w:rPr>
      <w:rFonts w:ascii="Arial" w:hAnsi="Arial"/>
      <w:b/>
      <w:i/>
      <w:iCs/>
      <w:sz w:val="24"/>
      <w:u w:val="single"/>
    </w:rPr>
  </w:style>
  <w:style w:type="paragraph" w:customStyle="1" w:styleId="DateTime">
    <w:name w:val="DateTime"/>
    <w:basedOn w:val="Normal"/>
    <w:link w:val="DateTimeChar"/>
    <w:autoRedefine/>
    <w:uiPriority w:val="4"/>
    <w:qFormat/>
    <w:rsid w:val="003963DF"/>
  </w:style>
  <w:style w:type="character" w:customStyle="1" w:styleId="DateTimeChar">
    <w:name w:val="DateTime Char"/>
    <w:basedOn w:val="DefaultParagraphFont"/>
    <w:link w:val="DateTime"/>
    <w:uiPriority w:val="4"/>
    <w:rsid w:val="003963DF"/>
    <w:rPr>
      <w:rFonts w:ascii="Calibri" w:hAnsi="Calibri"/>
      <w:sz w:val="22"/>
    </w:rPr>
  </w:style>
  <w:style w:type="paragraph" w:customStyle="1" w:styleId="Lecture">
    <w:name w:val="Lecture"/>
    <w:next w:val="BodyText"/>
    <w:link w:val="LectureChar"/>
    <w:autoRedefine/>
    <w:uiPriority w:val="4"/>
    <w:qFormat/>
    <w:rsid w:val="003963D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963DF"/>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3963DF"/>
  </w:style>
  <w:style w:type="character" w:customStyle="1" w:styleId="m-413333960618644972gmail-styleunderline">
    <w:name w:val="m_-413333960618644972gmail-styleunderline"/>
    <w:basedOn w:val="DefaultParagraphFont"/>
    <w:rsid w:val="003963DF"/>
  </w:style>
  <w:style w:type="character" w:customStyle="1" w:styleId="m8314098763611656848gmail-stylestylebold12pt">
    <w:name w:val="m_8314098763611656848gmail-stylestylebold12pt"/>
    <w:basedOn w:val="DefaultParagraphFont"/>
    <w:rsid w:val="003963DF"/>
  </w:style>
  <w:style w:type="character" w:customStyle="1" w:styleId="m8314098763611656848gmail-styleboldunderline">
    <w:name w:val="m_8314098763611656848gmail-styleboldunderline"/>
    <w:basedOn w:val="DefaultParagraphFont"/>
    <w:rsid w:val="003963DF"/>
  </w:style>
  <w:style w:type="paragraph" w:customStyle="1" w:styleId="Spacer">
    <w:name w:val="Spacer"/>
    <w:basedOn w:val="Heading1"/>
    <w:link w:val="SpacerChar"/>
    <w:autoRedefine/>
    <w:uiPriority w:val="4"/>
    <w:qFormat/>
    <w:rsid w:val="003963D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963DF"/>
    <w:rPr>
      <w:rFonts w:ascii="Georgia" w:eastAsiaTheme="majorEastAsia" w:hAnsi="Georgia" w:cstheme="majorBidi"/>
      <w:b/>
      <w:bCs/>
      <w:szCs w:val="32"/>
    </w:rPr>
  </w:style>
  <w:style w:type="paragraph" w:customStyle="1" w:styleId="msonormal0">
    <w:name w:val="msonormal"/>
    <w:basedOn w:val="Normal"/>
    <w:rsid w:val="003963DF"/>
    <w:pPr>
      <w:spacing w:before="100" w:beforeAutospacing="1" w:after="100" w:afterAutospacing="1"/>
    </w:pPr>
    <w:rPr>
      <w:rFonts w:eastAsia="Times New Roman"/>
      <w:sz w:val="24"/>
    </w:rPr>
  </w:style>
  <w:style w:type="paragraph" w:customStyle="1" w:styleId="TxBr41p1">
    <w:name w:val="TxBr_41p1"/>
    <w:basedOn w:val="Normal"/>
    <w:qFormat/>
    <w:rsid w:val="003963D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3963DF"/>
    <w:rPr>
      <w:rFonts w:ascii="Georgia" w:eastAsia="Times New Roman" w:hAnsi="Georgia" w:cs="Arial" w:hint="default"/>
      <w:b/>
      <w:bCs/>
      <w:kern w:val="32"/>
      <w:sz w:val="28"/>
      <w:szCs w:val="32"/>
    </w:rPr>
  </w:style>
  <w:style w:type="character" w:customStyle="1" w:styleId="CiteReal0">
    <w:name w:val="CiteReal"/>
    <w:uiPriority w:val="1"/>
    <w:qFormat/>
    <w:rsid w:val="003963DF"/>
    <w:rPr>
      <w:rFonts w:ascii="Arial" w:hAnsi="Arial"/>
      <w:b/>
      <w:sz w:val="24"/>
      <w:u w:val="single"/>
    </w:rPr>
  </w:style>
  <w:style w:type="character" w:customStyle="1" w:styleId="dropcap1">
    <w:name w:val="dropcap1"/>
    <w:rsid w:val="003963DF"/>
  </w:style>
  <w:style w:type="paragraph" w:customStyle="1" w:styleId="Style42">
    <w:name w:val="Style42"/>
    <w:basedOn w:val="Normal"/>
    <w:uiPriority w:val="99"/>
    <w:rsid w:val="003963DF"/>
    <w:pPr>
      <w:spacing w:line="202" w:lineRule="exact"/>
      <w:jc w:val="both"/>
    </w:pPr>
    <w:rPr>
      <w:rFonts w:ascii="Palatino Linotype" w:hAnsi="Palatino Linotype" w:cs="Palatino Linotype"/>
    </w:rPr>
  </w:style>
  <w:style w:type="character" w:customStyle="1" w:styleId="FontStyle72">
    <w:name w:val="Font Style72"/>
    <w:uiPriority w:val="99"/>
    <w:rsid w:val="003963DF"/>
    <w:rPr>
      <w:rFonts w:ascii="Cambria" w:hAnsi="Cambria" w:cs="Cambria" w:hint="default"/>
      <w:sz w:val="16"/>
      <w:szCs w:val="16"/>
    </w:rPr>
  </w:style>
  <w:style w:type="character" w:customStyle="1" w:styleId="FontStyle73">
    <w:name w:val="Font Style73"/>
    <w:uiPriority w:val="99"/>
    <w:rsid w:val="003963DF"/>
    <w:rPr>
      <w:rFonts w:ascii="Cambria" w:hAnsi="Cambria" w:cs="Cambria" w:hint="default"/>
      <w:i/>
      <w:iCs/>
      <w:sz w:val="16"/>
      <w:szCs w:val="16"/>
    </w:rPr>
  </w:style>
  <w:style w:type="character" w:customStyle="1" w:styleId="UnderlinestyleChar20">
    <w:name w:val="Underline style Char2"/>
    <w:rsid w:val="003963DF"/>
    <w:rPr>
      <w:sz w:val="22"/>
      <w:szCs w:val="24"/>
      <w:u w:val="single"/>
      <w:lang w:val="en-US" w:eastAsia="en-US" w:bidi="ar-SA"/>
    </w:rPr>
  </w:style>
  <w:style w:type="character" w:customStyle="1" w:styleId="FontStyle49">
    <w:name w:val="Font Style49"/>
    <w:uiPriority w:val="99"/>
    <w:rsid w:val="003963DF"/>
    <w:rPr>
      <w:rFonts w:ascii="Cambria" w:hAnsi="Cambria" w:cs="Cambria"/>
      <w:sz w:val="20"/>
      <w:szCs w:val="20"/>
    </w:rPr>
  </w:style>
  <w:style w:type="character" w:customStyle="1" w:styleId="FontStyle50">
    <w:name w:val="Font Style50"/>
    <w:uiPriority w:val="99"/>
    <w:rsid w:val="003963D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963D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963DF"/>
    <w:rPr>
      <w:rFonts w:ascii="Cambria" w:eastAsia="Cambria" w:hAnsi="Cambria" w:cs="Cambria"/>
      <w:spacing w:val="-3"/>
      <w:sz w:val="22"/>
      <w:szCs w:val="20"/>
    </w:rPr>
  </w:style>
  <w:style w:type="character" w:customStyle="1" w:styleId="kn">
    <w:name w:val="kn"/>
    <w:basedOn w:val="DefaultParagraphFont"/>
    <w:rsid w:val="003963DF"/>
  </w:style>
  <w:style w:type="character" w:customStyle="1" w:styleId="StyleStyleUnderlineUnderlineStyleBoldUnderlineIntenseEmphas">
    <w:name w:val="Style Style UnderlineUnderlineStyle Bold UnderlineIntense Emphas..."/>
    <w:basedOn w:val="DefaultParagraphFont"/>
    <w:rsid w:val="003963DF"/>
    <w:rPr>
      <w:b/>
      <w:bCs/>
      <w:sz w:val="26"/>
      <w:u w:val="single"/>
    </w:rPr>
  </w:style>
  <w:style w:type="character" w:customStyle="1" w:styleId="articoloinside">
    <w:name w:val="articolo_inside"/>
    <w:rsid w:val="003963DF"/>
  </w:style>
  <w:style w:type="paragraph" w:customStyle="1" w:styleId="pagetools">
    <w:name w:val="pagetools"/>
    <w:basedOn w:val="Normal"/>
    <w:rsid w:val="003963DF"/>
    <w:pPr>
      <w:spacing w:before="100" w:beforeAutospacing="1" w:after="100" w:afterAutospacing="1"/>
    </w:pPr>
    <w:rPr>
      <w:rFonts w:ascii="Cambria" w:eastAsia="Cambria" w:hAnsi="Cambria"/>
      <w:sz w:val="24"/>
    </w:rPr>
  </w:style>
  <w:style w:type="character" w:customStyle="1" w:styleId="job">
    <w:name w:val="job"/>
    <w:basedOn w:val="DefaultParagraphFont"/>
    <w:rsid w:val="003963DF"/>
  </w:style>
  <w:style w:type="character" w:customStyle="1" w:styleId="publisher">
    <w:name w:val="publisher"/>
    <w:basedOn w:val="DefaultParagraphFont"/>
    <w:rsid w:val="003963DF"/>
  </w:style>
  <w:style w:type="character" w:customStyle="1" w:styleId="pubyear">
    <w:name w:val="pubyear"/>
    <w:basedOn w:val="DefaultParagraphFont"/>
    <w:rsid w:val="003963DF"/>
  </w:style>
  <w:style w:type="character" w:customStyle="1" w:styleId="pubcity">
    <w:name w:val="pubcity"/>
    <w:basedOn w:val="DefaultParagraphFont"/>
    <w:rsid w:val="003963DF"/>
  </w:style>
  <w:style w:type="paragraph" w:customStyle="1" w:styleId="C-Text">
    <w:name w:val="C-Text"/>
    <w:basedOn w:val="Normal"/>
    <w:rsid w:val="003963DF"/>
    <w:pPr>
      <w:tabs>
        <w:tab w:val="num" w:pos="720"/>
      </w:tabs>
      <w:ind w:left="720" w:hanging="360"/>
    </w:pPr>
    <w:rPr>
      <w:rFonts w:ascii="Book Antiqua" w:hAnsi="Book Antiqua"/>
      <w:sz w:val="24"/>
    </w:rPr>
  </w:style>
  <w:style w:type="character" w:customStyle="1" w:styleId="ecdate">
    <w:name w:val="ec_date"/>
    <w:basedOn w:val="DefaultParagraphFont"/>
    <w:rsid w:val="003963DF"/>
    <w:rPr>
      <w:rFonts w:ascii="Symbol" w:hAnsi="Symbol" w:hint="default"/>
      <w:sz w:val="20"/>
      <w:szCs w:val="20"/>
      <w:shd w:val="clear" w:color="auto" w:fill="FFFFFF"/>
    </w:rPr>
  </w:style>
  <w:style w:type="paragraph" w:customStyle="1" w:styleId="ecmsonormal">
    <w:name w:val="ec_msonormal"/>
    <w:basedOn w:val="Normal"/>
    <w:rsid w:val="003963D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963DF"/>
  </w:style>
  <w:style w:type="character" w:customStyle="1" w:styleId="articleheadline">
    <w:name w:val="articleheadline"/>
    <w:basedOn w:val="DefaultParagraphFont"/>
    <w:rsid w:val="003963DF"/>
  </w:style>
  <w:style w:type="paragraph" w:customStyle="1" w:styleId="u-intro">
    <w:name w:val="u-intro"/>
    <w:basedOn w:val="Normal"/>
    <w:rsid w:val="003963DF"/>
    <w:pPr>
      <w:spacing w:before="100" w:beforeAutospacing="1" w:after="100" w:afterAutospacing="1"/>
    </w:pPr>
    <w:rPr>
      <w:rFonts w:ascii="Georgia" w:hAnsi="Georgia"/>
      <w:sz w:val="24"/>
    </w:rPr>
  </w:style>
  <w:style w:type="character" w:customStyle="1" w:styleId="u-byline">
    <w:name w:val="u-byline"/>
    <w:basedOn w:val="DefaultParagraphFont"/>
    <w:rsid w:val="003963DF"/>
  </w:style>
  <w:style w:type="character" w:customStyle="1" w:styleId="articlebya">
    <w:name w:val="articleby_a"/>
    <w:basedOn w:val="DefaultParagraphFont"/>
    <w:rsid w:val="003963DF"/>
  </w:style>
  <w:style w:type="character" w:customStyle="1" w:styleId="popupwinby">
    <w:name w:val="popupwinby"/>
    <w:basedOn w:val="DefaultParagraphFont"/>
    <w:rsid w:val="003963DF"/>
  </w:style>
  <w:style w:type="character" w:customStyle="1" w:styleId="storyheader">
    <w:name w:val="storyheader"/>
    <w:basedOn w:val="DefaultParagraphFont"/>
    <w:rsid w:val="003963DF"/>
  </w:style>
  <w:style w:type="character" w:customStyle="1" w:styleId="marron">
    <w:name w:val="marron"/>
    <w:basedOn w:val="DefaultParagraphFont"/>
    <w:rsid w:val="003963DF"/>
  </w:style>
  <w:style w:type="paragraph" w:customStyle="1" w:styleId="StyleNormalWeb10pt">
    <w:name w:val="Style Normal (Web) + 10 pt"/>
    <w:basedOn w:val="NormalWeb"/>
    <w:next w:val="Normal"/>
    <w:rsid w:val="003963DF"/>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3963DF"/>
    <w:rPr>
      <w:szCs w:val="24"/>
      <w:lang w:val="en-US" w:eastAsia="en-US" w:bidi="ar-SA"/>
    </w:rPr>
  </w:style>
  <w:style w:type="paragraph" w:customStyle="1" w:styleId="TagCiteShells">
    <w:name w:val="Tag/Cite/Shells"/>
    <w:basedOn w:val="Normal"/>
    <w:rsid w:val="003963DF"/>
    <w:rPr>
      <w:rFonts w:ascii="Georgia" w:hAnsi="Georgia"/>
      <w:b/>
    </w:rPr>
  </w:style>
  <w:style w:type="paragraph" w:customStyle="1" w:styleId="DefinitionTerm">
    <w:name w:val="Definition Term"/>
    <w:basedOn w:val="Normal"/>
    <w:next w:val="Normal"/>
    <w:rsid w:val="003963DF"/>
    <w:rPr>
      <w:rFonts w:ascii="Georgia" w:hAnsi="Georgia"/>
      <w:snapToGrid w:val="0"/>
      <w:sz w:val="24"/>
    </w:rPr>
  </w:style>
  <w:style w:type="character" w:customStyle="1" w:styleId="Style3CharChar">
    <w:name w:val="Style3 Char Char"/>
    <w:basedOn w:val="DefaultParagraphFont"/>
    <w:rsid w:val="003963D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963DF"/>
    <w:pPr>
      <w:spacing w:after="60"/>
    </w:pPr>
    <w:rPr>
      <w:rFonts w:ascii="Georgia" w:eastAsia="Segoe UI" w:hAnsi="Georgia" w:cs="Cambria"/>
      <w:caps/>
      <w:sz w:val="20"/>
      <w:lang w:eastAsia="zh-CN"/>
    </w:rPr>
  </w:style>
  <w:style w:type="character" w:customStyle="1" w:styleId="NormalChar0">
    <w:name w:val="Normal Char"/>
    <w:basedOn w:val="DefaultParagraphFont"/>
    <w:rsid w:val="003963DF"/>
    <w:rPr>
      <w:lang w:eastAsia="en-US"/>
    </w:rPr>
  </w:style>
  <w:style w:type="character" w:customStyle="1" w:styleId="BoldUnderlineChar2">
    <w:name w:val="Bold + Underline Char"/>
    <w:basedOn w:val="DefaultParagraphFont"/>
    <w:rsid w:val="003963D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963DF"/>
  </w:style>
  <w:style w:type="character" w:customStyle="1" w:styleId="CharacterStyle7">
    <w:name w:val="Character Style 7"/>
    <w:rsid w:val="003963DF"/>
    <w:rPr>
      <w:rFonts w:ascii="Trebuchet MS" w:hAnsi="Trebuchet MS" w:cs="Trebuchet MS"/>
      <w:sz w:val="20"/>
      <w:szCs w:val="20"/>
      <w:u w:val="single"/>
    </w:rPr>
  </w:style>
  <w:style w:type="character" w:customStyle="1" w:styleId="StyleStyle4Char">
    <w:name w:val="Style Style4 + Char"/>
    <w:basedOn w:val="DefaultParagraphFont"/>
    <w:rsid w:val="003963D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963D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963DF"/>
    <w:rPr>
      <w:rFonts w:ascii="Symbol" w:hAnsi="Symbol"/>
      <w:sz w:val="21"/>
      <w:szCs w:val="21"/>
      <w:u w:val="thick"/>
    </w:rPr>
  </w:style>
  <w:style w:type="paragraph" w:customStyle="1" w:styleId="Cite8">
    <w:name w:val="Cite8"/>
    <w:basedOn w:val="Normal"/>
    <w:autoRedefine/>
    <w:qFormat/>
    <w:rsid w:val="003963DF"/>
    <w:rPr>
      <w:rFonts w:ascii="Trebuchet MS" w:eastAsia="Verdana" w:hAnsi="Trebuchet MS" w:cs="Cambria"/>
      <w:sz w:val="16"/>
    </w:rPr>
  </w:style>
  <w:style w:type="paragraph" w:customStyle="1" w:styleId="8font">
    <w:name w:val="8font"/>
    <w:basedOn w:val="Normal"/>
    <w:next w:val="Normal"/>
    <w:autoRedefine/>
    <w:qFormat/>
    <w:rsid w:val="003963DF"/>
    <w:rPr>
      <w:rFonts w:ascii="Georgia" w:eastAsia="Cambria Math" w:hAnsi="Georgia" w:cs="Cambria"/>
      <w:sz w:val="16"/>
      <w:szCs w:val="16"/>
    </w:rPr>
  </w:style>
  <w:style w:type="paragraph" w:customStyle="1" w:styleId="BoldUnderlineChar20">
    <w:name w:val="BoldUnderline Char2"/>
    <w:link w:val="BoldUnderlineChar2Char"/>
    <w:rsid w:val="003963D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963DF"/>
    <w:rPr>
      <w:rFonts w:ascii="Times New Roman" w:eastAsia="Times New Roman" w:hAnsi="Times New Roman" w:cs="Times New Roman"/>
      <w:b/>
      <w:sz w:val="20"/>
      <w:u w:val="single"/>
    </w:rPr>
  </w:style>
  <w:style w:type="character" w:customStyle="1" w:styleId="UnderlineCharChar4">
    <w:name w:val="Underline Char Char4"/>
    <w:rsid w:val="003963DF"/>
    <w:rPr>
      <w:szCs w:val="24"/>
      <w:u w:val="single"/>
      <w:lang w:val="en-US" w:eastAsia="en-US" w:bidi="ar-SA"/>
    </w:rPr>
  </w:style>
  <w:style w:type="character" w:customStyle="1" w:styleId="BoldUnderlineCharChar3">
    <w:name w:val="BoldUnderline Char Char3"/>
    <w:rsid w:val="003963DF"/>
    <w:rPr>
      <w:b/>
      <w:szCs w:val="24"/>
      <w:u w:val="single"/>
      <w:lang w:val="en-US" w:eastAsia="en-US" w:bidi="ar-SA"/>
    </w:rPr>
  </w:style>
  <w:style w:type="character" w:customStyle="1" w:styleId="BoldUnderlineCharChar2">
    <w:name w:val="BoldUnderline Char Char2"/>
    <w:rsid w:val="003963DF"/>
    <w:rPr>
      <w:b/>
      <w:szCs w:val="24"/>
      <w:u w:val="single"/>
      <w:lang w:val="en-US" w:eastAsia="en-US" w:bidi="ar-SA"/>
    </w:rPr>
  </w:style>
  <w:style w:type="paragraph" w:customStyle="1" w:styleId="UnderlineCard0">
    <w:name w:val="UnderlineCard"/>
    <w:basedOn w:val="Heading3"/>
    <w:link w:val="UnderlineCardChar0"/>
    <w:qFormat/>
    <w:rsid w:val="003963DF"/>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3963DF"/>
    <w:rPr>
      <w:rFonts w:ascii="Georgia" w:eastAsia="Calibri" w:hAnsi="Georgia" w:cs="Times New Roman"/>
      <w:sz w:val="20"/>
      <w:szCs w:val="20"/>
      <w:u w:val="single"/>
      <w:lang w:val="x-none" w:eastAsia="x-none"/>
    </w:rPr>
  </w:style>
  <w:style w:type="character" w:customStyle="1" w:styleId="5Notunderlined">
    <w:name w:val="5 Not underlined"/>
    <w:rsid w:val="003963DF"/>
    <w:rPr>
      <w:rFonts w:ascii="Times New Roman" w:hAnsi="Times New Roman"/>
      <w:sz w:val="16"/>
    </w:rPr>
  </w:style>
  <w:style w:type="character" w:customStyle="1" w:styleId="volume-issue">
    <w:name w:val="volume-issue"/>
    <w:rsid w:val="003963DF"/>
    <w:rPr>
      <w:rFonts w:cs="Times New Roman"/>
    </w:rPr>
  </w:style>
  <w:style w:type="character" w:customStyle="1" w:styleId="storytext">
    <w:name w:val="storytext"/>
    <w:basedOn w:val="DefaultParagraphFont"/>
    <w:rsid w:val="003963DF"/>
  </w:style>
  <w:style w:type="character" w:customStyle="1" w:styleId="boldness1">
    <w:name w:val="boldness1"/>
    <w:rsid w:val="003963DF"/>
  </w:style>
  <w:style w:type="paragraph" w:customStyle="1" w:styleId="Cardd">
    <w:name w:val="Cardd"/>
    <w:basedOn w:val="Normal"/>
    <w:uiPriority w:val="4"/>
    <w:qFormat/>
    <w:rsid w:val="003963DF"/>
    <w:pPr>
      <w:ind w:left="288" w:right="288"/>
    </w:pPr>
    <w:rPr>
      <w:rFonts w:ascii="Georgia" w:hAnsi="Georgia"/>
    </w:rPr>
  </w:style>
  <w:style w:type="paragraph" w:customStyle="1" w:styleId="document0">
    <w:name w:val="document"/>
    <w:basedOn w:val="Normal"/>
    <w:rsid w:val="003963DF"/>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3963DF"/>
  </w:style>
  <w:style w:type="character" w:customStyle="1" w:styleId="aa">
    <w:name w:val="_"/>
    <w:basedOn w:val="DefaultParagraphFont"/>
    <w:rsid w:val="003963DF"/>
  </w:style>
  <w:style w:type="paragraph" w:customStyle="1" w:styleId="Shrink6">
    <w:name w:val="Shrink 6"/>
    <w:basedOn w:val="Normal"/>
    <w:qFormat/>
    <w:rsid w:val="003963DF"/>
    <w:rPr>
      <w:rFonts w:ascii="Georgia" w:eastAsia="Calibri" w:hAnsi="Georgia"/>
      <w:sz w:val="12"/>
    </w:rPr>
  </w:style>
  <w:style w:type="character" w:customStyle="1" w:styleId="messagecontent">
    <w:name w:val="message_content"/>
    <w:rsid w:val="003963DF"/>
  </w:style>
  <w:style w:type="paragraph" w:customStyle="1" w:styleId="BriefTitleWorks">
    <w:name w:val="Brief Title Works"/>
    <w:basedOn w:val="Heading1"/>
    <w:link w:val="BriefTitleWorksChar"/>
    <w:rsid w:val="003963D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963DF"/>
    <w:rPr>
      <w:rFonts w:ascii="Georgia" w:eastAsia="Times New Roman" w:hAnsi="Georgia" w:cs="Arial"/>
      <w:b/>
      <w:bCs/>
      <w:kern w:val="32"/>
      <w:szCs w:val="32"/>
      <w:u w:val="single"/>
    </w:rPr>
  </w:style>
  <w:style w:type="character" w:customStyle="1" w:styleId="twelptblackblack1">
    <w:name w:val="twelptblackblack1"/>
    <w:basedOn w:val="DefaultParagraphFont"/>
    <w:rsid w:val="003963DF"/>
    <w:rPr>
      <w:rFonts w:ascii="Verdana" w:hAnsi="Verdana" w:hint="default"/>
      <w:color w:val="000000"/>
      <w:sz w:val="16"/>
      <w:szCs w:val="16"/>
    </w:rPr>
  </w:style>
  <w:style w:type="character" w:customStyle="1" w:styleId="Heading3CharCharCharChar1">
    <w:name w:val="Heading 3 Char Char Char Char1"/>
    <w:rsid w:val="003963DF"/>
    <w:rPr>
      <w:rFonts w:cs="Arial"/>
      <w:bCs/>
      <w:szCs w:val="26"/>
      <w:u w:val="single"/>
      <w:lang w:val="en-US" w:eastAsia="en-US" w:bidi="ar-SA"/>
    </w:rPr>
  </w:style>
  <w:style w:type="paragraph" w:customStyle="1" w:styleId="conintrotext">
    <w:name w:val="conintrotext"/>
    <w:basedOn w:val="Normal"/>
    <w:uiPriority w:val="99"/>
    <w:rsid w:val="003963DF"/>
    <w:pPr>
      <w:spacing w:before="100" w:beforeAutospacing="1" w:after="100" w:afterAutospacing="1"/>
    </w:pPr>
    <w:rPr>
      <w:rFonts w:ascii="Georgia" w:eastAsia="Times New Roman" w:hAnsi="Georgia"/>
      <w:sz w:val="24"/>
    </w:rPr>
  </w:style>
  <w:style w:type="character" w:customStyle="1" w:styleId="comment-body">
    <w:name w:val="comment-body"/>
    <w:rsid w:val="003963DF"/>
  </w:style>
  <w:style w:type="character" w:customStyle="1" w:styleId="UnderlineCharCharChar1">
    <w:name w:val="Underline Char Char Char1"/>
    <w:rsid w:val="003963D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963D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963DF"/>
    <w:rPr>
      <w:rFonts w:asciiTheme="minorHAnsi" w:eastAsia="MS Mincho" w:hAnsiTheme="minorHAnsi"/>
      <w:b/>
      <w:sz w:val="24"/>
      <w:u w:val="single"/>
    </w:rPr>
  </w:style>
  <w:style w:type="character" w:customStyle="1" w:styleId="mw-headline">
    <w:name w:val="mw-headline"/>
    <w:rsid w:val="003963DF"/>
  </w:style>
  <w:style w:type="character" w:customStyle="1" w:styleId="flagicon">
    <w:name w:val="flagicon"/>
    <w:rsid w:val="003963DF"/>
  </w:style>
  <w:style w:type="paragraph" w:customStyle="1" w:styleId="assert">
    <w:name w:val="assert"/>
    <w:basedOn w:val="Normal"/>
    <w:uiPriority w:val="99"/>
    <w:rsid w:val="003963DF"/>
    <w:pPr>
      <w:spacing w:before="100" w:beforeAutospacing="1" w:after="100" w:afterAutospacing="1"/>
    </w:pPr>
    <w:rPr>
      <w:rFonts w:ascii="Georgia" w:eastAsia="Times New Roman" w:hAnsi="Georgia"/>
      <w:sz w:val="24"/>
    </w:rPr>
  </w:style>
  <w:style w:type="character" w:customStyle="1" w:styleId="apturelink">
    <w:name w:val="apturelink"/>
    <w:rsid w:val="003963DF"/>
  </w:style>
  <w:style w:type="character" w:customStyle="1" w:styleId="apturelinkicon">
    <w:name w:val="apturelinkicon"/>
    <w:rsid w:val="003963DF"/>
  </w:style>
  <w:style w:type="paragraph" w:customStyle="1" w:styleId="Default1">
    <w:name w:val="Default1"/>
    <w:basedOn w:val="Default"/>
    <w:next w:val="Default"/>
    <w:uiPriority w:val="99"/>
    <w:rsid w:val="003963DF"/>
    <w:rPr>
      <w:color w:val="auto"/>
    </w:rPr>
  </w:style>
  <w:style w:type="paragraph" w:customStyle="1" w:styleId="center">
    <w:name w:val="center"/>
    <w:basedOn w:val="Normal"/>
    <w:uiPriority w:val="99"/>
    <w:rsid w:val="003963DF"/>
    <w:pPr>
      <w:spacing w:before="100" w:beforeAutospacing="1" w:after="100" w:afterAutospacing="1"/>
    </w:pPr>
    <w:rPr>
      <w:rFonts w:ascii="Georgia" w:eastAsia="Times New Roman" w:hAnsi="Georgia"/>
      <w:sz w:val="24"/>
    </w:rPr>
  </w:style>
  <w:style w:type="character" w:customStyle="1" w:styleId="LittleChar">
    <w:name w:val="Little Char"/>
    <w:link w:val="Little"/>
    <w:rsid w:val="003963DF"/>
    <w:rPr>
      <w:rFonts w:ascii="Calibri" w:eastAsia="Times New Roman" w:hAnsi="Calibri"/>
      <w:sz w:val="16"/>
    </w:rPr>
  </w:style>
  <w:style w:type="character" w:customStyle="1" w:styleId="UnderlineChar1Char">
    <w:name w:val="Underline Char1 Char"/>
    <w:rsid w:val="003963D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963D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963D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963D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963D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963D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963DF"/>
    <w:rPr>
      <w:rFonts w:asciiTheme="minorHAnsi" w:eastAsia="MS Mincho" w:hAnsiTheme="minorHAnsi"/>
      <w:b/>
      <w:sz w:val="24"/>
      <w:u w:val="single"/>
    </w:rPr>
  </w:style>
  <w:style w:type="paragraph" w:customStyle="1" w:styleId="CardBody">
    <w:name w:val="Card Body"/>
    <w:basedOn w:val="Normal"/>
    <w:link w:val="CardBodyChar"/>
    <w:rsid w:val="003963DF"/>
    <w:rPr>
      <w:rFonts w:ascii="Georgia" w:eastAsia="Times New Roman" w:hAnsi="Georgia"/>
      <w:sz w:val="16"/>
    </w:rPr>
  </w:style>
  <w:style w:type="character" w:customStyle="1" w:styleId="CardBodyChar">
    <w:name w:val="Card Body Char"/>
    <w:link w:val="CardBody"/>
    <w:rsid w:val="003963DF"/>
    <w:rPr>
      <w:rFonts w:ascii="Georgia" w:eastAsia="Times New Roman" w:hAnsi="Georgia"/>
      <w:sz w:val="16"/>
    </w:rPr>
  </w:style>
  <w:style w:type="character" w:customStyle="1" w:styleId="ptitleinside">
    <w:name w:val="p_title_inside"/>
    <w:rsid w:val="003963DF"/>
  </w:style>
  <w:style w:type="paragraph" w:customStyle="1" w:styleId="StyleBoldandUnderlineChar11ptBorderSinglesolidline">
    <w:name w:val="Style Bold and Underline Char + 11 pt Border: : (Single solid line..."/>
    <w:link w:val="StyleBoldandUnderlineChar11ptBorderSinglesolidlineChar"/>
    <w:rsid w:val="003963D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963DF"/>
    <w:rPr>
      <w:rFonts w:eastAsia="Times New Roman"/>
      <w:b/>
      <w:bCs/>
      <w:sz w:val="22"/>
      <w:szCs w:val="20"/>
      <w:u w:val="single"/>
      <w:bdr w:val="single" w:sz="4" w:space="0" w:color="auto"/>
    </w:rPr>
  </w:style>
  <w:style w:type="paragraph" w:customStyle="1" w:styleId="Indentation">
    <w:name w:val="Indentation"/>
    <w:basedOn w:val="Normal"/>
    <w:uiPriority w:val="99"/>
    <w:rsid w:val="003963DF"/>
    <w:pPr>
      <w:ind w:left="288" w:right="288"/>
    </w:pPr>
    <w:rPr>
      <w:rFonts w:ascii="Georgia" w:hAnsi="Georgia"/>
    </w:rPr>
  </w:style>
  <w:style w:type="character" w:customStyle="1" w:styleId="StyleUnderlineCharChar9ptBold">
    <w:name w:val="Style Underline Char Char + 9 pt Bold"/>
    <w:rsid w:val="003963D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963DF"/>
    <w:rPr>
      <w:rFonts w:ascii="Georgia" w:eastAsia="Times New Roman" w:hAnsi="Georgia"/>
      <w:u w:val="single"/>
    </w:rPr>
  </w:style>
  <w:style w:type="character" w:customStyle="1" w:styleId="StyleStyle4ArialNarrow9ptChar">
    <w:name w:val="Style Style4 + Arial Narrow 9 pt Char"/>
    <w:link w:val="StyleStyle4ArialNarrow9pt"/>
    <w:rsid w:val="003963DF"/>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3963D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3963DF"/>
    <w:rPr>
      <w:rFonts w:ascii="Georgia" w:eastAsia="Times New Roman" w:hAnsi="Georgia"/>
      <w:b/>
      <w:bCs/>
      <w:sz w:val="22"/>
      <w:u w:val="single"/>
    </w:rPr>
  </w:style>
  <w:style w:type="character" w:customStyle="1" w:styleId="StyleBoldandUnderlineCharChar29pt">
    <w:name w:val="Style Bold and Underline Char Char2 + 9 pt"/>
    <w:rsid w:val="003963DF"/>
    <w:rPr>
      <w:rFonts w:ascii="Times New Roman" w:hAnsi="Times New Roman"/>
      <w:b/>
      <w:bCs/>
      <w:noProof w:val="0"/>
      <w:sz w:val="20"/>
      <w:u w:val="single"/>
    </w:rPr>
  </w:style>
  <w:style w:type="character" w:customStyle="1" w:styleId="StyleUnderlineCharChar19pt">
    <w:name w:val="Style Underline Char Char1 + 9 pt"/>
    <w:rsid w:val="003963D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963D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963DF"/>
    <w:rPr>
      <w:rFonts w:ascii="Georgia" w:eastAsia="Times New Roman" w:hAnsi="Georgia"/>
      <w:b/>
      <w:smallCaps/>
      <w:sz w:val="24"/>
      <w:szCs w:val="24"/>
      <w:u w:val="single"/>
    </w:rPr>
  </w:style>
  <w:style w:type="character" w:customStyle="1" w:styleId="CardTextCharChar">
    <w:name w:val="Card Text Char Char"/>
    <w:rsid w:val="003963D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963D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963DF"/>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3963DF"/>
    <w:rPr>
      <w:rFonts w:ascii="Times New Roman" w:hAnsi="Times New Roman"/>
      <w:sz w:val="24"/>
      <w:u w:val="single"/>
      <w:bdr w:val="none" w:sz="0" w:space="0" w:color="auto"/>
      <w:shd w:val="clear" w:color="auto" w:fill="auto"/>
    </w:rPr>
  </w:style>
  <w:style w:type="character" w:customStyle="1" w:styleId="FifthChar">
    <w:name w:val="Fifth Char"/>
    <w:link w:val="Fifth"/>
    <w:rsid w:val="003963DF"/>
    <w:rPr>
      <w:rFonts w:ascii="Arial" w:eastAsia="Calibri" w:hAnsi="Arial"/>
      <w:sz w:val="22"/>
    </w:rPr>
  </w:style>
  <w:style w:type="paragraph" w:customStyle="1" w:styleId="Third">
    <w:name w:val="Third"/>
    <w:basedOn w:val="Normal"/>
    <w:link w:val="ThirdChar"/>
    <w:rsid w:val="003963DF"/>
    <w:rPr>
      <w:rFonts w:ascii="Georgia" w:eastAsia="Times New Roman" w:hAnsi="Georgia"/>
      <w:b/>
      <w:u w:val="single"/>
      <w:lang w:val="x-none" w:eastAsia="x-none"/>
    </w:rPr>
  </w:style>
  <w:style w:type="character" w:customStyle="1" w:styleId="ThirdChar">
    <w:name w:val="Third Char"/>
    <w:link w:val="Third"/>
    <w:rsid w:val="003963DF"/>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3963DF"/>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963DF"/>
  </w:style>
  <w:style w:type="paragraph" w:customStyle="1" w:styleId="DebateUnderlineBoldChar">
    <w:name w:val="Debate Underline Bold Char"/>
    <w:basedOn w:val="Normal"/>
    <w:link w:val="DebateUnderlineBoldCharChar"/>
    <w:rsid w:val="003963DF"/>
    <w:pPr>
      <w:jc w:val="both"/>
    </w:pPr>
    <w:rPr>
      <w:rFonts w:ascii="Georgia" w:eastAsia="Times New Roman" w:hAnsi="Georgia"/>
      <w:b/>
      <w:u w:val="thick"/>
    </w:rPr>
  </w:style>
  <w:style w:type="character" w:customStyle="1" w:styleId="DebateUnderlineBoldCharChar">
    <w:name w:val="Debate Underline Bold Char Char"/>
    <w:link w:val="DebateUnderlineBoldChar"/>
    <w:rsid w:val="003963DF"/>
    <w:rPr>
      <w:rFonts w:ascii="Georgia" w:eastAsia="Times New Roman" w:hAnsi="Georgia"/>
      <w:b/>
      <w:sz w:val="22"/>
      <w:u w:val="thick"/>
    </w:rPr>
  </w:style>
  <w:style w:type="character" w:customStyle="1" w:styleId="bloctitlesChar">
    <w:name w:val="bloc titles Char"/>
    <w:link w:val="bloctitles"/>
    <w:rsid w:val="003963DF"/>
    <w:rPr>
      <w:rFonts w:ascii="Calibri" w:eastAsia="Malgun Gothic" w:hAnsi="Calibri" w:cs="Arial"/>
      <w:b/>
      <w:kern w:val="32"/>
      <w:sz w:val="32"/>
      <w:szCs w:val="32"/>
      <w:u w:val="single"/>
    </w:rPr>
  </w:style>
  <w:style w:type="paragraph" w:customStyle="1" w:styleId="CiteSmallText">
    <w:name w:val="Cite Small Text"/>
    <w:basedOn w:val="Normal"/>
    <w:uiPriority w:val="99"/>
    <w:rsid w:val="003963DF"/>
    <w:pPr>
      <w:widowControl w:val="0"/>
      <w:spacing w:after="200"/>
    </w:pPr>
    <w:rPr>
      <w:rFonts w:ascii="Helvetica Neue" w:hAnsi="Helvetica Neue"/>
      <w:b/>
      <w:sz w:val="18"/>
    </w:rPr>
  </w:style>
  <w:style w:type="character" w:customStyle="1" w:styleId="3TagCite">
    <w:name w:val="3 Tag/Cite"/>
    <w:rsid w:val="003963DF"/>
    <w:rPr>
      <w:rFonts w:ascii="Times New Roman" w:hAnsi="Times New Roman"/>
      <w:b/>
    </w:rPr>
  </w:style>
  <w:style w:type="character" w:customStyle="1" w:styleId="4Qualifications">
    <w:name w:val="4 Qualifications"/>
    <w:rsid w:val="003963DF"/>
    <w:rPr>
      <w:rFonts w:ascii="Times New Roman" w:hAnsi="Times New Roman"/>
      <w:sz w:val="19"/>
    </w:rPr>
  </w:style>
  <w:style w:type="character" w:customStyle="1" w:styleId="6Underlined">
    <w:name w:val="6 Underlined"/>
    <w:rsid w:val="003963DF"/>
    <w:rPr>
      <w:rFonts w:ascii="Times New Roman" w:hAnsi="Times New Roman"/>
      <w:b/>
      <w:sz w:val="21"/>
      <w:u w:val="single"/>
    </w:rPr>
  </w:style>
  <w:style w:type="paragraph" w:customStyle="1" w:styleId="Cards1CharChar">
    <w:name w:val="Cards1 Char Char"/>
    <w:basedOn w:val="Normal"/>
    <w:link w:val="Cards1CharCharChar"/>
    <w:rsid w:val="003963D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963DF"/>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3963DF"/>
    <w:rPr>
      <w:rFonts w:asciiTheme="minorHAnsi" w:hAnsiTheme="minorHAnsi"/>
      <w:sz w:val="24"/>
      <w:u w:val="single"/>
    </w:rPr>
  </w:style>
  <w:style w:type="character" w:customStyle="1" w:styleId="CitesCharCharChar">
    <w:name w:val="Cites Char Char Char"/>
    <w:rsid w:val="003963DF"/>
    <w:rPr>
      <w:rFonts w:ascii="Times New Roman" w:eastAsia="Times New Roman" w:hAnsi="Times New Roman" w:cs="Times New Roman"/>
      <w:sz w:val="20"/>
      <w:szCs w:val="24"/>
    </w:rPr>
  </w:style>
  <w:style w:type="character" w:customStyle="1" w:styleId="nohighlighting">
    <w:name w:val="no highlighting"/>
    <w:rsid w:val="003963D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963DF"/>
    <w:rPr>
      <w:rFonts w:ascii="Cambria" w:hAnsi="Cambria" w:hint="default"/>
      <w:sz w:val="21"/>
      <w:u w:val="single"/>
    </w:rPr>
  </w:style>
  <w:style w:type="paragraph" w:customStyle="1" w:styleId="Swag">
    <w:name w:val="Swag"/>
    <w:basedOn w:val="Normal"/>
    <w:link w:val="SwagChar"/>
    <w:qFormat/>
    <w:rsid w:val="003963DF"/>
    <w:rPr>
      <w:rFonts w:ascii="Georgia" w:hAnsi="Georgia"/>
      <w:color w:val="0000FF"/>
      <w:sz w:val="12"/>
      <w:u w:val="single"/>
    </w:rPr>
  </w:style>
  <w:style w:type="character" w:customStyle="1" w:styleId="SwagChar">
    <w:name w:val="Swag Char"/>
    <w:link w:val="Swag"/>
    <w:rsid w:val="003963DF"/>
    <w:rPr>
      <w:rFonts w:ascii="Georgia" w:hAnsi="Georgia"/>
      <w:color w:val="0000FF"/>
      <w:sz w:val="12"/>
      <w:u w:val="single"/>
    </w:rPr>
  </w:style>
  <w:style w:type="paragraph" w:customStyle="1" w:styleId="StyleUnderlineTimesNewRoman1">
    <w:name w:val="Style Underline + Times New Roman1"/>
    <w:link w:val="StyleUnderlineTimesNewRoman1Char"/>
    <w:rsid w:val="003963D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963D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963D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963D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963DF"/>
    <w:rPr>
      <w:rFonts w:eastAsia="MS Mincho"/>
    </w:rPr>
  </w:style>
  <w:style w:type="character" w:customStyle="1" w:styleId="StyleStyleCardTextLeft-075Right0Char">
    <w:name w:val="Style Style Card Text + Left:  -0.75&quot; + Right:  0&quot; Char"/>
    <w:link w:val="StyleStyleCardTextLeft-075Right0"/>
    <w:rsid w:val="003963DF"/>
    <w:rPr>
      <w:rFonts w:ascii="Calibri" w:eastAsia="MS Mincho" w:hAnsi="Calibri"/>
      <w:sz w:val="22"/>
    </w:rPr>
  </w:style>
  <w:style w:type="character" w:customStyle="1" w:styleId="CharChar61">
    <w:name w:val="Char Char61"/>
    <w:rsid w:val="003963DF"/>
    <w:rPr>
      <w:rFonts w:cs="Arial"/>
      <w:bCs/>
      <w:sz w:val="16"/>
      <w:szCs w:val="26"/>
      <w:lang w:val="en-US" w:eastAsia="en-US" w:bidi="ar-SA"/>
    </w:rPr>
  </w:style>
  <w:style w:type="character" w:customStyle="1" w:styleId="ListBulletChar">
    <w:name w:val="List Bullet Char"/>
    <w:link w:val="ListBullet"/>
    <w:uiPriority w:val="99"/>
    <w:rsid w:val="003963DF"/>
    <w:rPr>
      <w:rFonts w:ascii="Calibri" w:eastAsia="Calibri" w:hAnsi="Calibri"/>
      <w:sz w:val="22"/>
    </w:rPr>
  </w:style>
  <w:style w:type="paragraph" w:customStyle="1" w:styleId="subhead10">
    <w:name w:val="subhead1"/>
    <w:basedOn w:val="Normal"/>
    <w:uiPriority w:val="99"/>
    <w:rsid w:val="003963DF"/>
    <w:pPr>
      <w:spacing w:before="100" w:beforeAutospacing="1" w:after="100" w:afterAutospacing="1"/>
    </w:pPr>
    <w:rPr>
      <w:rFonts w:ascii="Georgia" w:eastAsia="Times New Roman" w:hAnsi="Georgia"/>
      <w:sz w:val="24"/>
    </w:rPr>
  </w:style>
  <w:style w:type="character" w:customStyle="1" w:styleId="styledate0">
    <w:name w:val="styledate"/>
    <w:rsid w:val="003963DF"/>
  </w:style>
  <w:style w:type="character" w:customStyle="1" w:styleId="BoldandUnderlineChar1">
    <w:name w:val="Bold and Underline Char1"/>
    <w:rsid w:val="003963DF"/>
    <w:rPr>
      <w:b/>
      <w:szCs w:val="24"/>
      <w:u w:val="single"/>
      <w:lang w:val="en-US" w:eastAsia="en-US" w:bidi="ar-SA"/>
    </w:rPr>
  </w:style>
  <w:style w:type="character" w:customStyle="1" w:styleId="BoldandUnderlineChar1Char2">
    <w:name w:val="Bold and Underline Char1 Char2"/>
    <w:rsid w:val="003963DF"/>
    <w:rPr>
      <w:b/>
      <w:szCs w:val="24"/>
      <w:u w:val="single"/>
      <w:lang w:val="en-US" w:eastAsia="en-US" w:bidi="ar-SA"/>
    </w:rPr>
  </w:style>
  <w:style w:type="character" w:customStyle="1" w:styleId="BoldandUnderlineCharChar1">
    <w:name w:val="Bold and Underline Char Char1"/>
    <w:rsid w:val="003963DF"/>
    <w:rPr>
      <w:b/>
      <w:szCs w:val="24"/>
      <w:u w:val="single"/>
      <w:lang w:val="en-US" w:eastAsia="en-US" w:bidi="ar-SA"/>
    </w:rPr>
  </w:style>
  <w:style w:type="character" w:customStyle="1" w:styleId="BoldandUnderlineChar6">
    <w:name w:val="Bold and Underline Char6"/>
    <w:rsid w:val="003963DF"/>
    <w:rPr>
      <w:b/>
      <w:szCs w:val="24"/>
      <w:u w:val="single"/>
      <w:lang w:val="en-US" w:eastAsia="en-US" w:bidi="ar-SA"/>
    </w:rPr>
  </w:style>
  <w:style w:type="paragraph" w:customStyle="1" w:styleId="abstract">
    <w:name w:val="abstract"/>
    <w:basedOn w:val="Normal"/>
    <w:uiPriority w:val="99"/>
    <w:rsid w:val="003963D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3963DF"/>
    <w:rPr>
      <w:rFonts w:ascii="Georgia" w:eastAsia="Times New Roman" w:hAnsi="Georgia"/>
      <w:b/>
      <w:bCs/>
      <w:u w:val="single"/>
    </w:rPr>
  </w:style>
  <w:style w:type="character" w:customStyle="1" w:styleId="StyleUnderlineChar11ptBold2Char">
    <w:name w:val="Style Underline Char + 11 pt Bold2 Char"/>
    <w:link w:val="StyleUnderlineChar11ptBold2"/>
    <w:rsid w:val="003963DF"/>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3963D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3963DF"/>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963D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963DF"/>
    <w:rPr>
      <w:rFonts w:ascii="Georgia" w:eastAsia="Times New Roman" w:hAnsi="Georgia"/>
      <w:sz w:val="22"/>
      <w:u w:val="single"/>
    </w:rPr>
  </w:style>
  <w:style w:type="character" w:customStyle="1" w:styleId="style13">
    <w:name w:val="style1"/>
    <w:rsid w:val="003963DF"/>
  </w:style>
  <w:style w:type="character" w:customStyle="1" w:styleId="pmtermsel">
    <w:name w:val="pmtermsel"/>
    <w:rsid w:val="003963DF"/>
  </w:style>
  <w:style w:type="character" w:customStyle="1" w:styleId="showipapr">
    <w:name w:val="show_ipapr"/>
    <w:rsid w:val="003963DF"/>
  </w:style>
  <w:style w:type="character" w:customStyle="1" w:styleId="dnindex">
    <w:name w:val="dnindex"/>
    <w:rsid w:val="003963DF"/>
  </w:style>
  <w:style w:type="character" w:customStyle="1" w:styleId="23">
    <w:name w:val="23"/>
    <w:rsid w:val="003963DF"/>
    <w:rPr>
      <w:rFonts w:ascii="Times New Roman" w:hAnsi="Times New Roman" w:cs="Arial"/>
      <w:bCs/>
      <w:sz w:val="20"/>
      <w:u w:val="single"/>
      <w:lang w:val="en-US" w:eastAsia="en-US" w:bidi="ar-SA"/>
    </w:rPr>
  </w:style>
  <w:style w:type="character" w:customStyle="1" w:styleId="33">
    <w:name w:val="33"/>
    <w:rsid w:val="003963DF"/>
    <w:rPr>
      <w:rFonts w:ascii="Times New Roman" w:hAnsi="Times New Roman" w:cs="Arial"/>
      <w:b/>
      <w:bCs/>
      <w:sz w:val="20"/>
      <w:u w:val="single"/>
      <w:lang w:val="en-US" w:eastAsia="en-US" w:bidi="ar-SA"/>
    </w:rPr>
  </w:style>
  <w:style w:type="character" w:customStyle="1" w:styleId="55">
    <w:name w:val="55"/>
    <w:rsid w:val="003963DF"/>
    <w:rPr>
      <w:rFonts w:cs="Arial"/>
      <w:bCs/>
      <w:sz w:val="20"/>
      <w:u w:val="single"/>
      <w:lang w:val="en-US" w:eastAsia="en-US" w:bidi="ar-SA"/>
    </w:rPr>
  </w:style>
  <w:style w:type="character" w:customStyle="1" w:styleId="authoraffil">
    <w:name w:val="authoraffil"/>
    <w:rsid w:val="003963DF"/>
  </w:style>
  <w:style w:type="character" w:customStyle="1" w:styleId="CharChar8">
    <w:name w:val="Char Char8"/>
    <w:rsid w:val="003963DF"/>
    <w:rPr>
      <w:rFonts w:ascii="Georgia" w:eastAsia="Times New Roman" w:hAnsi="Georgia"/>
      <w:b/>
      <w:bCs/>
      <w:sz w:val="30"/>
      <w:szCs w:val="28"/>
      <w:u w:val="single"/>
    </w:rPr>
  </w:style>
  <w:style w:type="character" w:customStyle="1" w:styleId="FontStyle13">
    <w:name w:val="Font Style13"/>
    <w:uiPriority w:val="99"/>
    <w:rsid w:val="003963DF"/>
    <w:rPr>
      <w:rFonts w:ascii="Constantia" w:hAnsi="Constantia" w:cs="Constantia"/>
      <w:sz w:val="18"/>
      <w:szCs w:val="18"/>
    </w:rPr>
  </w:style>
  <w:style w:type="character" w:customStyle="1" w:styleId="TagsCharCharCharChar">
    <w:name w:val="Tags Char Char Char Char"/>
    <w:rsid w:val="003963DF"/>
    <w:rPr>
      <w:rFonts w:ascii="Times New Roman" w:eastAsia="Times New Roman" w:hAnsi="Times New Roman" w:cs="Times New Roman"/>
      <w:b/>
      <w:sz w:val="24"/>
      <w:szCs w:val="24"/>
    </w:rPr>
  </w:style>
  <w:style w:type="character" w:customStyle="1" w:styleId="Citation1Char">
    <w:name w:val="Citation1 Char"/>
    <w:link w:val="Citation10"/>
    <w:locked/>
    <w:rsid w:val="003963DF"/>
    <w:rPr>
      <w:rFonts w:ascii="Georgia" w:hAnsi="Georgia"/>
      <w:b/>
      <w:u w:val="single"/>
    </w:rPr>
  </w:style>
  <w:style w:type="paragraph" w:customStyle="1" w:styleId="Citation10">
    <w:name w:val="Citation1"/>
    <w:basedOn w:val="Normal"/>
    <w:link w:val="Citation1Char"/>
    <w:qFormat/>
    <w:rsid w:val="003963DF"/>
    <w:rPr>
      <w:rFonts w:ascii="Georgia" w:hAnsi="Georgia"/>
      <w:b/>
      <w:sz w:val="24"/>
      <w:u w:val="single"/>
    </w:rPr>
  </w:style>
  <w:style w:type="character" w:customStyle="1" w:styleId="TaglineChar">
    <w:name w:val="Tagline Char"/>
    <w:link w:val="Tagline2"/>
    <w:locked/>
    <w:rsid w:val="003963DF"/>
    <w:rPr>
      <w:rFonts w:ascii="Georgia" w:hAnsi="Georgia"/>
      <w:b/>
    </w:rPr>
  </w:style>
  <w:style w:type="paragraph" w:customStyle="1" w:styleId="Tagline2">
    <w:name w:val="Tagline"/>
    <w:basedOn w:val="Normal"/>
    <w:link w:val="TaglineChar"/>
    <w:qFormat/>
    <w:rsid w:val="003963DF"/>
    <w:rPr>
      <w:rFonts w:ascii="Georgia" w:hAnsi="Georgia"/>
      <w:b/>
      <w:sz w:val="24"/>
    </w:rPr>
  </w:style>
  <w:style w:type="paragraph" w:customStyle="1" w:styleId="StyleLeft021">
    <w:name w:val="Style Left:  0.2&quot;1"/>
    <w:basedOn w:val="Normal"/>
    <w:uiPriority w:val="99"/>
    <w:rsid w:val="003963D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963D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963DF"/>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963D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963DF"/>
    <w:rPr>
      <w:rFonts w:ascii="Georgia" w:eastAsia="Times New Roman" w:hAnsi="Georgia"/>
      <w:sz w:val="22"/>
      <w:u w:val="single"/>
      <w:bdr w:val="single" w:sz="4" w:space="0" w:color="auto"/>
    </w:rPr>
  </w:style>
  <w:style w:type="character" w:customStyle="1" w:styleId="boldcitationChar">
    <w:name w:val="bold citation Char"/>
    <w:rsid w:val="003963DF"/>
    <w:rPr>
      <w:rFonts w:ascii="Arial" w:hAnsi="Arial"/>
      <w:b/>
      <w:sz w:val="28"/>
      <w:szCs w:val="24"/>
      <w:u w:val="thick"/>
      <w:lang w:val="en-US" w:eastAsia="en-US" w:bidi="ar-SA"/>
    </w:rPr>
  </w:style>
  <w:style w:type="paragraph" w:customStyle="1" w:styleId="BlockTitle20">
    <w:name w:val="Block Title #2"/>
    <w:basedOn w:val="Normal"/>
    <w:uiPriority w:val="99"/>
    <w:rsid w:val="003963D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3963DF"/>
    <w:rPr>
      <w:rFonts w:ascii="Georgia" w:hAnsi="Georgia"/>
      <w:b/>
    </w:rPr>
  </w:style>
  <w:style w:type="character" w:customStyle="1" w:styleId="BoldunderlineChar3">
    <w:name w:val="Bold/underline Char"/>
    <w:rsid w:val="003963DF"/>
    <w:rPr>
      <w:rFonts w:eastAsia="SimSun"/>
      <w:b/>
      <w:noProof w:val="0"/>
      <w:sz w:val="24"/>
      <w:szCs w:val="24"/>
      <w:u w:val="single"/>
      <w:lang w:val="en-US" w:eastAsia="zh-CN" w:bidi="ar-SA"/>
    </w:rPr>
  </w:style>
  <w:style w:type="character" w:customStyle="1" w:styleId="underlinetextchar0">
    <w:name w:val="underlinetextchar"/>
    <w:rsid w:val="003963DF"/>
  </w:style>
  <w:style w:type="character" w:customStyle="1" w:styleId="boldciteChar1">
    <w:name w:val="bold cite Char1"/>
    <w:rsid w:val="003963DF"/>
    <w:rPr>
      <w:b/>
      <w:sz w:val="28"/>
      <w:u w:val="thick" w:color="000000"/>
    </w:rPr>
  </w:style>
  <w:style w:type="character" w:customStyle="1" w:styleId="tagCharCharChar1">
    <w:name w:val="tag Char Char Char1"/>
    <w:rsid w:val="003963D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3963D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963DF"/>
    <w:rPr>
      <w:rFonts w:ascii="Times New Roman" w:hAnsi="Times New Roman" w:cs="Times New Roman"/>
      <w:sz w:val="18"/>
      <w:szCs w:val="18"/>
    </w:rPr>
  </w:style>
  <w:style w:type="character" w:customStyle="1" w:styleId="bylines">
    <w:name w:val="bylines"/>
    <w:basedOn w:val="DefaultParagraphFont"/>
    <w:rsid w:val="003963DF"/>
  </w:style>
  <w:style w:type="character" w:customStyle="1" w:styleId="StyleStyleBoldUnderlineUnderlineIntenseEmphasis1apple-style-2">
    <w:name w:val="Style Style Bold UnderlineUnderlineIntense Emphasis1apple-style-...2"/>
    <w:basedOn w:val="DefaultParagraphFont"/>
    <w:rsid w:val="003963DF"/>
    <w:rPr>
      <w:b w:val="0"/>
      <w:bCs/>
      <w:sz w:val="22"/>
      <w:u w:val="single"/>
    </w:rPr>
  </w:style>
  <w:style w:type="character" w:customStyle="1" w:styleId="FontStyle57">
    <w:name w:val="Font Style57"/>
    <w:rsid w:val="003963DF"/>
    <w:rPr>
      <w:rFonts w:ascii="Georgia" w:hAnsi="Georgia" w:cs="Georgia"/>
      <w:b/>
      <w:bCs/>
      <w:sz w:val="14"/>
      <w:szCs w:val="14"/>
    </w:rPr>
  </w:style>
  <w:style w:type="character" w:customStyle="1" w:styleId="FontStyle89">
    <w:name w:val="Font Style89"/>
    <w:rsid w:val="003963DF"/>
    <w:rPr>
      <w:rFonts w:ascii="Times New Roman" w:hAnsi="Times New Roman" w:cs="Times New Roman"/>
      <w:b/>
      <w:bCs/>
      <w:smallCaps/>
      <w:spacing w:val="40"/>
      <w:sz w:val="16"/>
      <w:szCs w:val="16"/>
    </w:rPr>
  </w:style>
  <w:style w:type="character" w:customStyle="1" w:styleId="style3Char0">
    <w:name w:val="style 3 Char"/>
    <w:rsid w:val="003963DF"/>
    <w:rPr>
      <w:sz w:val="18"/>
      <w:szCs w:val="24"/>
      <w:lang w:val="en-US" w:eastAsia="en-US" w:bidi="ar-SA"/>
    </w:rPr>
  </w:style>
  <w:style w:type="paragraph" w:customStyle="1" w:styleId="003Cite">
    <w:name w:val="003Cite"/>
    <w:basedOn w:val="Normal"/>
    <w:qFormat/>
    <w:rsid w:val="003963DF"/>
    <w:rPr>
      <w:rFonts w:eastAsia="Calibri"/>
      <w:sz w:val="16"/>
      <w:szCs w:val="16"/>
    </w:rPr>
  </w:style>
  <w:style w:type="paragraph" w:customStyle="1" w:styleId="NormalBold">
    <w:name w:val="Normal + Bold"/>
    <w:aliases w:val="Double Underline"/>
    <w:basedOn w:val="Normal"/>
    <w:link w:val="NormalBoldChar"/>
    <w:rsid w:val="003963D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963DF"/>
    <w:rPr>
      <w:rFonts w:ascii="Georgia" w:hAnsi="Georgia"/>
      <w:b/>
      <w:color w:val="000000"/>
      <w:sz w:val="22"/>
      <w:u w:val="single"/>
    </w:rPr>
  </w:style>
  <w:style w:type="character" w:customStyle="1" w:styleId="BlockHeadingsChar1">
    <w:name w:val="Block Headings Char1"/>
    <w:rsid w:val="003963DF"/>
    <w:rPr>
      <w:b/>
      <w:caps/>
    </w:rPr>
  </w:style>
  <w:style w:type="character" w:customStyle="1" w:styleId="FontStyle170">
    <w:name w:val="Font Style170"/>
    <w:uiPriority w:val="99"/>
    <w:rsid w:val="003963DF"/>
    <w:rPr>
      <w:rFonts w:ascii="Bookman Old Style" w:hAnsi="Bookman Old Style" w:cs="Bookman Old Style"/>
      <w:sz w:val="16"/>
      <w:szCs w:val="16"/>
    </w:rPr>
  </w:style>
  <w:style w:type="character" w:customStyle="1" w:styleId="FontStyle17">
    <w:name w:val="Font Style17"/>
    <w:uiPriority w:val="99"/>
    <w:rsid w:val="003963DF"/>
    <w:rPr>
      <w:rFonts w:ascii="Book Antiqua" w:hAnsi="Book Antiqua" w:cs="Book Antiqua"/>
      <w:i/>
      <w:iCs/>
      <w:spacing w:val="10"/>
      <w:sz w:val="22"/>
      <w:szCs w:val="22"/>
    </w:rPr>
  </w:style>
  <w:style w:type="paragraph" w:customStyle="1" w:styleId="cardbody0">
    <w:name w:val="cardbody"/>
    <w:basedOn w:val="Normal"/>
    <w:rsid w:val="003963DF"/>
    <w:pPr>
      <w:spacing w:before="100" w:beforeAutospacing="1" w:after="100" w:afterAutospacing="1"/>
    </w:pPr>
  </w:style>
  <w:style w:type="paragraph" w:customStyle="1" w:styleId="vd">
    <w:name w:val="vd"/>
    <w:basedOn w:val="Normal"/>
    <w:rsid w:val="003963D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customXml" Target="../customXml/item3.xml"/><Relationship Id="rId21" Type="http://schemas.openxmlformats.org/officeDocument/2006/relationships/hyperlink" Target="https://cneos.jpl.nasa.gov/ca/" TargetMode="External"/><Relationship Id="rId7" Type="http://schemas.openxmlformats.org/officeDocument/2006/relationships/settings" Target="settings.xm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hyperlink" Target="https://www.gwern.net/docs/philosophy/ethics/2007-green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 Id="rId30"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16795</Words>
  <Characters>95738</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2022-04-10T16:48:00Z</dcterms:created>
  <dcterms:modified xsi:type="dcterms:W3CDTF">2022-04-10T16:50:00Z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