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EDEE5" w14:textId="77777777" w:rsidR="00420222" w:rsidRDefault="00420222" w:rsidP="00420222">
      <w:pPr>
        <w:pStyle w:val="Heading2"/>
      </w:pPr>
      <w:r>
        <w:t>1AC – King RR</w:t>
      </w:r>
    </w:p>
    <w:p w14:paraId="4F09C005" w14:textId="77777777" w:rsidR="00420222" w:rsidRDefault="00420222" w:rsidP="00420222">
      <w:pPr>
        <w:pStyle w:val="Heading4"/>
      </w:pPr>
      <w:r>
        <w:t>Plan: Private entities ought to restrict asteroid mining involving artificial asteroid capture.</w:t>
      </w:r>
    </w:p>
    <w:p w14:paraId="44186EEF" w14:textId="77777777" w:rsidR="00420222" w:rsidRPr="00657732" w:rsidRDefault="00420222" w:rsidP="00420222">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7864AEF9" w14:textId="77777777" w:rsidR="00420222" w:rsidRPr="00657732" w:rsidRDefault="00420222" w:rsidP="00420222">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499972BA" w14:textId="77777777" w:rsidR="00420222" w:rsidRDefault="00420222" w:rsidP="00420222">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1ED3358B" w14:textId="77777777" w:rsidR="00420222" w:rsidRPr="00657732" w:rsidRDefault="00420222" w:rsidP="00420222">
      <w:pPr>
        <w:pStyle w:val="Heading4"/>
      </w:pPr>
      <w:r>
        <w:t xml:space="preserve">2] </w:t>
      </w:r>
      <w:r w:rsidRPr="00657732">
        <w:t xml:space="preserve">Dangerous mining greatly increases the risk of space debris. </w:t>
      </w:r>
    </w:p>
    <w:p w14:paraId="27B9E585" w14:textId="77777777" w:rsidR="00420222" w:rsidRPr="00657732" w:rsidRDefault="00420222" w:rsidP="00420222">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21A6F8DC" w14:textId="77777777" w:rsidR="00420222" w:rsidRPr="00657732" w:rsidRDefault="00420222" w:rsidP="00420222">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w:t>
      </w:r>
      <w:r w:rsidRPr="00657732">
        <w:rPr>
          <w:rStyle w:val="StyleUnderline"/>
        </w:rPr>
        <w:lastRenderedPageBreak/>
        <w:t>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1DA5C5B9" w14:textId="77777777" w:rsidR="00420222" w:rsidRPr="00657732" w:rsidRDefault="00420222" w:rsidP="00420222">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7B9F0DB7" w14:textId="77777777" w:rsidR="00420222" w:rsidRPr="00657732" w:rsidRDefault="00420222" w:rsidP="00420222">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1FDE1893" w14:textId="77777777" w:rsidR="00420222" w:rsidRPr="00657732" w:rsidRDefault="00420222" w:rsidP="00420222">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266172E1" w14:textId="77777777" w:rsidR="00420222" w:rsidRPr="00657732" w:rsidRDefault="00420222" w:rsidP="00420222">
      <w:pPr>
        <w:pStyle w:val="Heading4"/>
        <w:rPr>
          <w:rFonts w:cs="Arial"/>
        </w:rPr>
      </w:pPr>
      <w:r>
        <w:rPr>
          <w:rFonts w:cs="Arial"/>
        </w:rPr>
        <w:lastRenderedPageBreak/>
        <w:t xml:space="preserve">4] </w:t>
      </w:r>
      <w:r w:rsidRPr="00657732">
        <w:rPr>
          <w:rFonts w:cs="Arial"/>
        </w:rPr>
        <w:t xml:space="preserve">Debris cascades cause </w:t>
      </w:r>
      <w:r w:rsidRPr="00657732">
        <w:rPr>
          <w:rFonts w:cs="Arial"/>
          <w:u w:val="single"/>
        </w:rPr>
        <w:t>global</w:t>
      </w:r>
      <w:r w:rsidRPr="00657732">
        <w:rPr>
          <w:rFonts w:cs="Arial"/>
        </w:rPr>
        <w:t xml:space="preserve"> nuke war</w:t>
      </w:r>
    </w:p>
    <w:p w14:paraId="0380F36A" w14:textId="77777777" w:rsidR="00420222" w:rsidRPr="00657732" w:rsidRDefault="00420222" w:rsidP="00420222">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proofErr w:type="spellStart"/>
      <w:r w:rsidRPr="00657732">
        <w:t>ProSEDS</w:t>
      </w:r>
      <w:proofErr w:type="spellEnd"/>
      <w:r w:rsidRPr="00657732">
        <w:t xml:space="preserve"> Experiment, Master's Degree in Physics from Vanderbilt University, Popular Science Writer, and NASA Technologist, Frequent Contributor to the Journal of the British Interplanetary </w:t>
      </w:r>
      <w:proofErr w:type="spellStart"/>
      <w:r w:rsidRPr="00657732">
        <w:t>Sodety</w:t>
      </w:r>
      <w:proofErr w:type="spellEnd"/>
      <w:r w:rsidRPr="00657732">
        <w:t xml:space="preserve"> and Member of the American Institute of Aeronautics and Astronautics, National Space Society, the World Future Society, and MENSA, Sky Alert!: When Satellites Fail, p. 9-12 </w:t>
      </w:r>
    </w:p>
    <w:p w14:paraId="0506DC8A" w14:textId="77777777" w:rsidR="00420222" w:rsidRPr="00657732" w:rsidRDefault="00420222" w:rsidP="00420222">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proofErr w:type="spellStart"/>
      <w:r w:rsidRPr="00657732">
        <w:rPr>
          <w:sz w:val="12"/>
        </w:rPr>
        <w:t>Telestar</w:t>
      </w:r>
      <w:proofErr w:type="spellEnd"/>
      <w:r w:rsidRPr="00657732">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57732">
        <w:rPr>
          <w:sz w:val="12"/>
        </w:rPr>
        <w:t>ali</w:t>
      </w:r>
      <w:proofErr w:type="spellEnd"/>
      <w:r w:rsidRPr="00657732">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lastRenderedPageBreak/>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1395F018" w14:textId="77777777" w:rsidR="00420222" w:rsidRDefault="00420222" w:rsidP="00420222">
      <w:pPr>
        <w:pStyle w:val="Heading4"/>
      </w:pPr>
      <w:r>
        <w:t>6] AAC involves intentional relocation</w:t>
      </w:r>
    </w:p>
    <w:p w14:paraId="7A2872C0" w14:textId="77777777" w:rsidR="00420222" w:rsidRDefault="00420222" w:rsidP="00420222">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7CC72C21" w14:textId="77777777" w:rsidR="00420222" w:rsidRPr="00465DA2" w:rsidRDefault="00420222" w:rsidP="00420222">
      <w:pPr>
        <w:rPr>
          <w:u w:val="single"/>
        </w:rPr>
      </w:pPr>
      <w:r w:rsidRPr="00465DA2">
        <w:rPr>
          <w:u w:val="single"/>
        </w:rPr>
        <w:t>Can you push an asteroid?</w:t>
      </w:r>
    </w:p>
    <w:p w14:paraId="7FF4DBE8" w14:textId="77777777" w:rsidR="00420222" w:rsidRPr="008D64CC" w:rsidRDefault="00420222" w:rsidP="00420222">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6FA53F1A" w14:textId="77777777" w:rsidR="00420222" w:rsidRPr="00657732" w:rsidRDefault="00420222" w:rsidP="00420222">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3172B0F9" w14:textId="77777777" w:rsidR="00420222" w:rsidRPr="00657732" w:rsidRDefault="00420222" w:rsidP="00420222">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17FC02EC" w14:textId="77777777" w:rsidR="00420222" w:rsidRPr="00657732" w:rsidRDefault="00420222" w:rsidP="00420222">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A08CFA2" w14:textId="77777777" w:rsidR="00420222" w:rsidRPr="00657732" w:rsidRDefault="00420222" w:rsidP="00420222">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F1240A8" w14:textId="77777777" w:rsidR="00420222" w:rsidRPr="00657732" w:rsidRDefault="00420222" w:rsidP="00420222">
      <w:pPr>
        <w:rPr>
          <w:sz w:val="16"/>
        </w:rPr>
      </w:pPr>
      <w:r w:rsidRPr="00657732">
        <w:rPr>
          <w:sz w:val="16"/>
        </w:rPr>
        <w:lastRenderedPageBreak/>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7A475FD1" w14:textId="77777777" w:rsidR="00420222" w:rsidRPr="00657732" w:rsidRDefault="00420222" w:rsidP="00420222">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1F33DF9F" w14:textId="77777777" w:rsidR="00420222" w:rsidRPr="00657732" w:rsidRDefault="00420222" w:rsidP="00420222">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241692A2" w14:textId="77777777" w:rsidR="00420222" w:rsidRPr="00657732" w:rsidRDefault="00420222" w:rsidP="00420222">
      <w:pPr>
        <w:pStyle w:val="Heading4"/>
      </w:pPr>
      <w:r>
        <w:t xml:space="preserve">8] </w:t>
      </w: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1104095A" w14:textId="77777777" w:rsidR="00420222" w:rsidRPr="00657732" w:rsidRDefault="00420222" w:rsidP="00420222">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62E77385" w14:textId="77777777" w:rsidR="00420222" w:rsidRPr="00657732" w:rsidRDefault="00420222" w:rsidP="00420222">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6447AD80" w14:textId="77777777" w:rsidR="00420222" w:rsidRPr="00657732" w:rsidRDefault="00420222" w:rsidP="00420222">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2CD7EED4" w14:textId="77777777" w:rsidR="00420222" w:rsidRPr="00657732" w:rsidRDefault="00420222" w:rsidP="00420222">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lastRenderedPageBreak/>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72F200FF" w14:textId="77777777" w:rsidR="00420222" w:rsidRPr="00657732" w:rsidRDefault="00420222" w:rsidP="00420222">
      <w:pPr>
        <w:rPr>
          <w:sz w:val="16"/>
        </w:rPr>
      </w:pPr>
      <w:r w:rsidRPr="00657732">
        <w:rPr>
          <w:sz w:val="16"/>
        </w:rPr>
        <w:t>Privatization and industry</w:t>
      </w:r>
    </w:p>
    <w:p w14:paraId="491D2980" w14:textId="77777777" w:rsidR="00420222" w:rsidRPr="00657732" w:rsidRDefault="00420222" w:rsidP="00420222">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7ECDFEDE" w14:textId="77777777" w:rsidR="00420222" w:rsidRPr="00657732" w:rsidRDefault="00420222" w:rsidP="00420222">
      <w:pPr>
        <w:rPr>
          <w:sz w:val="16"/>
        </w:rPr>
      </w:pPr>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3FB79604" w14:textId="77777777" w:rsidR="00420222" w:rsidRPr="00657732" w:rsidRDefault="00420222" w:rsidP="00420222">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0102EB9A" w14:textId="77777777" w:rsidR="00420222" w:rsidRPr="00657732" w:rsidRDefault="00420222" w:rsidP="00420222">
      <w:pPr>
        <w:rPr>
          <w:sz w:val="16"/>
        </w:rPr>
      </w:pPr>
      <w:r w:rsidRPr="00657732">
        <w:rPr>
          <w:sz w:val="16"/>
        </w:rPr>
        <w:lastRenderedPageBreak/>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681525BF" w14:textId="77777777" w:rsidR="00420222" w:rsidRPr="00657732" w:rsidRDefault="00420222" w:rsidP="00420222">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 xml:space="preserve">planetary </w:t>
      </w:r>
      <w:proofErr w:type="spellStart"/>
      <w:r w:rsidRPr="00657732">
        <w:rPr>
          <w:rStyle w:val="Emphasis"/>
          <w:highlight w:val="yellow"/>
        </w:rPr>
        <w:t>defence</w:t>
      </w:r>
      <w:proofErr w:type="spellEnd"/>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0E55F013" w14:textId="77777777" w:rsidR="00420222" w:rsidRPr="00657732" w:rsidRDefault="00420222" w:rsidP="00420222">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11E7C61F" w14:textId="77777777" w:rsidR="00420222" w:rsidRPr="00657732" w:rsidRDefault="00420222" w:rsidP="00420222">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3A8561A" w14:textId="77777777" w:rsidR="00420222" w:rsidRPr="00657732" w:rsidRDefault="00420222" w:rsidP="00420222">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6BFBD7D1" w14:textId="77777777" w:rsidR="00420222" w:rsidRPr="00657732" w:rsidRDefault="00420222" w:rsidP="00420222">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37936BDB" w14:textId="77777777" w:rsidR="00420222" w:rsidRPr="00657732" w:rsidRDefault="00420222" w:rsidP="00420222">
      <w:pPr>
        <w:rPr>
          <w:rStyle w:val="StyleUnderline"/>
        </w:rPr>
      </w:pPr>
      <w:r w:rsidRPr="00657732">
        <w:rPr>
          <w:sz w:val="16"/>
        </w:rPr>
        <w:lastRenderedPageBreak/>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2D9D7F03" w14:textId="77777777" w:rsidR="00420222" w:rsidRPr="006177B2" w:rsidRDefault="00420222" w:rsidP="00420222">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0E1E5063" w14:textId="77777777" w:rsidR="00420222" w:rsidRPr="00657732" w:rsidRDefault="00420222" w:rsidP="00420222">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3BFEA594" w14:textId="77777777" w:rsidR="00420222" w:rsidRPr="00657732" w:rsidRDefault="00420222" w:rsidP="00420222">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mining and impact risk @ University of New South Wales. “Asteroids and comets as space weapons,” </w:t>
      </w:r>
      <w:hyperlink r:id="rId9" w:history="1">
        <w:r w:rsidRPr="00657732">
          <w:rPr>
            <w:rStyle w:val="Hyperlink"/>
          </w:rPr>
          <w:t>http://www.michaeldello.com/asteroids-comets-space-weapons/</w:t>
        </w:r>
      </w:hyperlink>
      <w:r w:rsidRPr="00657732">
        <w:t>]</w:t>
      </w:r>
    </w:p>
    <w:p w14:paraId="332300C6" w14:textId="77777777" w:rsidR="00420222" w:rsidRPr="00657732" w:rsidRDefault="00420222" w:rsidP="00420222">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60E175E2" w14:textId="77777777" w:rsidR="00420222" w:rsidRPr="00657732" w:rsidRDefault="00420222" w:rsidP="00420222">
      <w:pPr>
        <w:rPr>
          <w:sz w:val="16"/>
        </w:rPr>
      </w:pPr>
      <w:r w:rsidRPr="00657732">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657732">
        <w:rPr>
          <w:rStyle w:val="StyleUnderline"/>
          <w:highlight w:val="yellow"/>
        </w:rPr>
        <w:t xml:space="preserv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proofErr w:type="spellStart"/>
      <w:r w:rsidRPr="00657732">
        <w:rPr>
          <w:rStyle w:val="StyleUnderline"/>
          <w:highlight w:val="yellow"/>
        </w:rPr>
        <w:t>authorise</w:t>
      </w:r>
      <w:proofErr w:type="spellEnd"/>
      <w:r w:rsidRPr="00657732">
        <w:rPr>
          <w:rStyle w:val="StyleUnderline"/>
          <w:highlight w:val="yellow"/>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47443A8" w14:textId="77777777" w:rsidR="00420222" w:rsidRPr="00657732" w:rsidRDefault="00420222" w:rsidP="00420222">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28981038" w14:textId="77777777" w:rsidR="00420222" w:rsidRPr="00657732" w:rsidRDefault="00420222" w:rsidP="00420222">
      <w:pPr>
        <w:pStyle w:val="Heading4"/>
      </w:pPr>
      <w:r>
        <w:lastRenderedPageBreak/>
        <w:t xml:space="preserve">12] </w:t>
      </w:r>
      <w:r w:rsidRPr="00657732">
        <w:t xml:space="preserve">The </w:t>
      </w:r>
      <w:r w:rsidRPr="00657732">
        <w:rPr>
          <w:u w:val="single"/>
        </w:rPr>
        <w:t>mining itself</w:t>
      </w:r>
      <w:r w:rsidRPr="00657732">
        <w:t xml:space="preserve"> increases the risk of asteroid collisions </w:t>
      </w:r>
    </w:p>
    <w:p w14:paraId="6CB307BD" w14:textId="77777777" w:rsidR="00420222" w:rsidRPr="00657732" w:rsidRDefault="00420222" w:rsidP="00420222">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2B3CBDDF" w14:textId="77777777" w:rsidR="00420222" w:rsidRPr="00657732" w:rsidRDefault="00420222" w:rsidP="00420222">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544CD02E" w14:textId="77777777" w:rsidR="00420222" w:rsidRPr="00657732" w:rsidRDefault="00420222" w:rsidP="00420222">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21DB4915" w14:textId="77777777" w:rsidR="00420222" w:rsidRPr="00657732" w:rsidRDefault="00420222" w:rsidP="00420222">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748F7255" w14:textId="77777777" w:rsidR="00420222" w:rsidRPr="00657732" w:rsidRDefault="00420222" w:rsidP="00420222">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3E222090" w14:textId="77777777" w:rsidR="00420222" w:rsidRPr="00657732" w:rsidRDefault="00420222" w:rsidP="00420222">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E480D8D" w14:textId="77777777" w:rsidR="00420222" w:rsidRPr="00657732" w:rsidRDefault="00420222" w:rsidP="00420222">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w:t>
      </w:r>
      <w:r w:rsidRPr="00657732">
        <w:rPr>
          <w:rStyle w:val="StyleUnderline"/>
        </w:rPr>
        <w:lastRenderedPageBreak/>
        <w:t>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6D3CC0DF" w14:textId="77777777" w:rsidR="00420222" w:rsidRPr="00657732" w:rsidRDefault="00420222" w:rsidP="00420222">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4EC0255E" w14:textId="77777777" w:rsidR="00420222" w:rsidRPr="00657732" w:rsidRDefault="00420222" w:rsidP="00420222">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3C6678D1" w14:textId="77777777" w:rsidR="00420222" w:rsidRDefault="00420222" w:rsidP="00420222">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32DACF97" w14:textId="77777777" w:rsidR="00420222" w:rsidRDefault="00420222" w:rsidP="00420222">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0F5AA77B" w14:textId="77777777" w:rsidR="00420222" w:rsidRPr="00F71A71" w:rsidRDefault="00420222" w:rsidP="00420222">
      <w:pPr>
        <w:rPr>
          <w:sz w:val="24"/>
        </w:rPr>
      </w:pPr>
      <w:proofErr w:type="spellStart"/>
      <w:r w:rsidRPr="00995918">
        <w:rPr>
          <w:rStyle w:val="Style13ptBold"/>
        </w:rPr>
        <w:t>Skibba</w:t>
      </w:r>
      <w:proofErr w:type="spellEnd"/>
      <w:r w:rsidRPr="00995918">
        <w:rPr>
          <w:rStyle w:val="Style13ptBold"/>
        </w:rPr>
        <w:t xml:space="preserve"> 18</w:t>
      </w:r>
      <w:r w:rsidRPr="00F71A71">
        <w:t xml:space="preserve"> [</w:t>
      </w:r>
      <w:proofErr w:type="spellStart"/>
      <w:r w:rsidRPr="00F71A71">
        <w:t>Ramin</w:t>
      </w:r>
      <w:proofErr w:type="spellEnd"/>
      <w:r w:rsidRPr="00F71A71">
        <w:t xml:space="preserve"> </w:t>
      </w:r>
      <w:proofErr w:type="spellStart"/>
      <w:r w:rsidRPr="00F71A71">
        <w:t>Skibba</w:t>
      </w:r>
      <w:proofErr w:type="spellEnd"/>
      <w:r w:rsidRPr="00F71A71">
        <w:t xml:space="preserve"> is a science writer and astrophysicist based in Santa Cruz and San Diego. Mining in Space Could Lead to Conflicts on Earth. May 2, 2018. nautil.us/blog/-mining-in-space-could-lead-to-conflicts-on-earth</w:t>
      </w:r>
      <w:r>
        <w:rPr>
          <w:sz w:val="24"/>
        </w:rPr>
        <w:t>]</w:t>
      </w:r>
    </w:p>
    <w:p w14:paraId="23D7C212" w14:textId="77777777" w:rsidR="00420222" w:rsidRPr="00D15D08" w:rsidRDefault="00420222" w:rsidP="00420222">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273D02B5" w14:textId="77777777" w:rsidR="00420222" w:rsidRPr="00D15D08" w:rsidRDefault="00420222" w:rsidP="00420222">
      <w:pPr>
        <w:rPr>
          <w:sz w:val="16"/>
        </w:rPr>
      </w:pPr>
      <w:r w:rsidRPr="003507FD">
        <w:rPr>
          <w:rStyle w:val="Emphasis"/>
        </w:rPr>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w:t>
      </w:r>
      <w:proofErr w:type="spellStart"/>
      <w:r w:rsidRPr="00D15D08">
        <w:rPr>
          <w:sz w:val="16"/>
        </w:rPr>
        <w:t>platings</w:t>
      </w:r>
      <w:proofErr w:type="spellEnd"/>
      <w:r w:rsidRPr="00D15D08">
        <w:rPr>
          <w:sz w:val="16"/>
        </w:rPr>
        <w:t xml:space="preserve">,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lastRenderedPageBreak/>
        <w:t>astropolitical ones</w:t>
      </w:r>
      <w:r w:rsidRPr="00D15D08">
        <w:rPr>
          <w:sz w:val="16"/>
        </w:rPr>
        <w:t>, something Trump is keen on preparing for. Yesterday he said he’s seriously weighing the idea of a “Space Force” military branch.</w:t>
      </w:r>
    </w:p>
    <w:p w14:paraId="6A9DAF3F" w14:textId="77777777" w:rsidR="00420222" w:rsidRPr="00D15D08" w:rsidRDefault="00420222" w:rsidP="00420222">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3E58E764" w14:textId="77777777" w:rsidR="00420222" w:rsidRPr="00D15D08" w:rsidRDefault="00420222" w:rsidP="00420222">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w:t>
      </w:r>
      <w:proofErr w:type="gramStart"/>
      <w:r w:rsidRPr="00D15D08">
        <w:rPr>
          <w:sz w:val="16"/>
        </w:rPr>
        <w:t>lead</w:t>
      </w:r>
      <w:proofErr w:type="gramEnd"/>
      <w:r w:rsidRPr="00D15D08">
        <w:rPr>
          <w:sz w:val="16"/>
        </w:rPr>
        <w:t xml:space="preserve"> to the construction of a far-flung space station led by NASA and other space agencies, orbiting 200 million miles from Earth and serving as both a mining depot and a pit-stop for passing spacecraft.</w:t>
      </w:r>
    </w:p>
    <w:p w14:paraId="73B1C98E" w14:textId="77777777" w:rsidR="00420222" w:rsidRDefault="00420222" w:rsidP="00420222">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w:t>
      </w:r>
      <w:proofErr w:type="gramStart"/>
      <w:r w:rsidRPr="00D15D08">
        <w:rPr>
          <w:sz w:val="16"/>
        </w:rPr>
        <w:t xml:space="preserve">research, </w:t>
      </w:r>
      <w:r w:rsidRPr="00812B4C">
        <w:rPr>
          <w:highlight w:val="yellow"/>
          <w:u w:val="single"/>
        </w:rPr>
        <w:t>and</w:t>
      </w:r>
      <w:proofErr w:type="gramEnd"/>
      <w:r w:rsidRPr="00812B4C">
        <w:rPr>
          <w:highlight w:val="yellow"/>
          <w:u w:val="single"/>
        </w:rPr>
        <w:t xml:space="preserve"> </w:t>
      </w:r>
      <w:r w:rsidRPr="00812B4C">
        <w:rPr>
          <w:rStyle w:val="Emphasis"/>
          <w:highlight w:val="yellow"/>
        </w:rPr>
        <w:t>discourage public interest</w:t>
      </w:r>
      <w:r w:rsidRPr="00D15D08">
        <w:rPr>
          <w:sz w:val="16"/>
        </w:rPr>
        <w:t xml:space="preserve"> and engagement in astronomy.</w:t>
      </w:r>
    </w:p>
    <w:p w14:paraId="068E51D0" w14:textId="77777777" w:rsidR="00420222" w:rsidRDefault="00420222" w:rsidP="00420222">
      <w:pPr>
        <w:pStyle w:val="Heading4"/>
      </w:pPr>
      <w:r>
        <w:t xml:space="preserve">16] Motive exists </w:t>
      </w:r>
    </w:p>
    <w:p w14:paraId="1CE54A8B" w14:textId="77777777" w:rsidR="00420222" w:rsidRDefault="00420222" w:rsidP="00420222">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23696FE5" w14:textId="77777777" w:rsidR="00420222" w:rsidRDefault="00420222" w:rsidP="00420222">
      <w:pPr>
        <w:contextualSpacing/>
        <w:rPr>
          <w:sz w:val="16"/>
        </w:rPr>
      </w:pPr>
    </w:p>
    <w:p w14:paraId="1EF65CEA" w14:textId="77777777" w:rsidR="00420222" w:rsidRPr="009A5560" w:rsidRDefault="00420222" w:rsidP="00420222">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6C5743BD" w14:textId="77777777" w:rsidR="00420222" w:rsidRDefault="00420222" w:rsidP="00420222">
      <w:pPr>
        <w:contextualSpacing/>
        <w:rPr>
          <w:szCs w:val="22"/>
        </w:rPr>
      </w:pPr>
    </w:p>
    <w:p w14:paraId="6ACE957B" w14:textId="77777777" w:rsidR="00420222" w:rsidRPr="009A5560" w:rsidRDefault="00420222" w:rsidP="00420222">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w:t>
      </w:r>
      <w:r w:rsidRPr="009A5560">
        <w:rPr>
          <w:sz w:val="16"/>
          <w:szCs w:val="22"/>
        </w:rPr>
        <w:lastRenderedPageBreak/>
        <w:t>effects like degrading an orbit, disabling a capability (like a state’s communications satellites), or blinding a surveillance satellite to reduce a state’s military advantage when engaging with the guerrilla forces.</w:t>
      </w:r>
    </w:p>
    <w:p w14:paraId="12497836" w14:textId="77777777" w:rsidR="00420222" w:rsidRDefault="00420222" w:rsidP="00420222">
      <w:pPr>
        <w:contextualSpacing/>
        <w:rPr>
          <w:szCs w:val="22"/>
        </w:rPr>
      </w:pPr>
    </w:p>
    <w:p w14:paraId="27957215" w14:textId="77777777" w:rsidR="00420222" w:rsidRDefault="00420222" w:rsidP="00420222">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2B464787" w14:textId="77777777" w:rsidR="00420222" w:rsidRDefault="00420222" w:rsidP="00420222">
      <w:pPr>
        <w:contextualSpacing/>
        <w:rPr>
          <w:szCs w:val="22"/>
        </w:rPr>
      </w:pPr>
    </w:p>
    <w:p w14:paraId="4232CCDA" w14:textId="77777777" w:rsidR="00420222" w:rsidRPr="002A549E" w:rsidRDefault="00420222" w:rsidP="00420222">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proofErr w:type="spellStart"/>
      <w:r w:rsidRPr="002A549E">
        <w:rPr>
          <w:b/>
          <w:bCs/>
          <w:szCs w:val="22"/>
          <w:highlight w:val="cyan"/>
          <w:u w:val="single"/>
        </w:rPr>
        <w:t>antitechnological</w:t>
      </w:r>
      <w:proofErr w:type="spellEnd"/>
      <w:r w:rsidRPr="002A549E">
        <w:rPr>
          <w:b/>
          <w:bCs/>
          <w:szCs w:val="22"/>
          <w:highlight w:val="cyan"/>
          <w:u w:val="single"/>
        </w:rPr>
        <w:t xml:space="preserve"> purposes</w:t>
      </w:r>
      <w:r w:rsidRPr="002A549E">
        <w:rPr>
          <w:szCs w:val="22"/>
          <w:u w:val="single"/>
        </w:rPr>
        <w:t xml:space="preserve">, or simply as part of a </w:t>
      </w:r>
      <w:proofErr w:type="spellStart"/>
      <w:r w:rsidRPr="002A549E">
        <w:rPr>
          <w:szCs w:val="22"/>
          <w:highlight w:val="cyan"/>
          <w:u w:val="single"/>
        </w:rPr>
        <w:t>neoanarchist</w:t>
      </w:r>
      <w:proofErr w:type="spellEnd"/>
      <w:r w:rsidRPr="002A549E">
        <w:rPr>
          <w:szCs w:val="22"/>
          <w:highlight w:val="cyan"/>
          <w:u w:val="single"/>
        </w:rPr>
        <w:t xml:space="preserve">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31E993A0" w14:textId="77777777" w:rsidR="00420222" w:rsidRDefault="00420222" w:rsidP="00420222">
      <w:pPr>
        <w:contextualSpacing/>
        <w:rPr>
          <w:szCs w:val="22"/>
        </w:rPr>
      </w:pPr>
    </w:p>
    <w:p w14:paraId="68D11F17" w14:textId="77777777" w:rsidR="00420222" w:rsidRPr="002A549E" w:rsidRDefault="00420222" w:rsidP="00420222">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39A29783" w14:textId="77777777" w:rsidR="00420222" w:rsidRDefault="00420222" w:rsidP="00420222">
      <w:pPr>
        <w:contextualSpacing/>
        <w:rPr>
          <w:szCs w:val="22"/>
        </w:rPr>
      </w:pPr>
    </w:p>
    <w:p w14:paraId="2D9B547B" w14:textId="77777777" w:rsidR="00420222" w:rsidRDefault="00420222" w:rsidP="00420222">
      <w:pPr>
        <w:contextualSpacing/>
        <w:rPr>
          <w:sz w:val="16"/>
        </w:rPr>
      </w:pPr>
    </w:p>
    <w:p w14:paraId="3B04CEFF" w14:textId="77777777" w:rsidR="00420222" w:rsidRDefault="00420222" w:rsidP="00420222">
      <w:pPr>
        <w:pStyle w:val="Heading3"/>
        <w:rPr>
          <w:rFonts w:cs="Arial"/>
        </w:rPr>
      </w:pPr>
      <w:r>
        <w:rPr>
          <w:rFonts w:cs="Arial"/>
        </w:rPr>
        <w:lastRenderedPageBreak/>
        <w:t>Framing</w:t>
      </w:r>
    </w:p>
    <w:p w14:paraId="4285DE15" w14:textId="77777777" w:rsidR="00420222" w:rsidRPr="00C7794F" w:rsidRDefault="00420222" w:rsidP="00420222">
      <w:pPr>
        <w:pStyle w:val="Heading4"/>
        <w:rPr>
          <w:rFonts w:cs="Calibri"/>
        </w:rPr>
      </w:pPr>
      <w:r>
        <w:rPr>
          <w:rFonts w:cs="Calibri"/>
        </w:rPr>
        <w:t>T</w:t>
      </w:r>
      <w:r w:rsidRPr="00C7794F">
        <w:rPr>
          <w:rFonts w:cs="Calibri"/>
        </w:rPr>
        <w:t>he standard is maximizing expected wellbeing</w:t>
      </w:r>
    </w:p>
    <w:p w14:paraId="24A5B67B" w14:textId="77777777" w:rsidR="00420222" w:rsidRPr="00C7794F" w:rsidRDefault="00420222" w:rsidP="00420222">
      <w:pPr>
        <w:pStyle w:val="Heading4"/>
        <w:rPr>
          <w:rFonts w:cs="Calibri"/>
        </w:rPr>
      </w:pPr>
      <w:r w:rsidRPr="00C7794F">
        <w:rPr>
          <w:rFonts w:cs="Calibri"/>
        </w:rPr>
        <w:t>Independently:</w:t>
      </w:r>
    </w:p>
    <w:p w14:paraId="045640EA" w14:textId="77777777" w:rsidR="00420222" w:rsidRPr="00730CE9" w:rsidRDefault="00420222" w:rsidP="00420222">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7C04F545" w14:textId="77777777" w:rsidR="00420222" w:rsidRPr="00AE4834" w:rsidRDefault="00420222" w:rsidP="0042022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654254F8" w14:textId="77777777" w:rsidR="00420222" w:rsidRDefault="00420222" w:rsidP="0042022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lastRenderedPageBreak/>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CC2A681" w14:textId="77777777" w:rsidR="00420222" w:rsidRPr="00C7794F" w:rsidRDefault="00420222" w:rsidP="00420222">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127A78BC" w14:textId="77777777" w:rsidR="00420222" w:rsidRPr="00C7794F" w:rsidRDefault="00420222" w:rsidP="00420222">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1"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7F767DEA" w14:textId="77777777" w:rsidR="00420222" w:rsidRPr="00C7794F" w:rsidRDefault="00420222" w:rsidP="00420222">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 xml:space="preserve">give equal weight to </w:t>
      </w:r>
      <w:r w:rsidRPr="00C7794F">
        <w:rPr>
          <w:rFonts w:cs="Calibri"/>
          <w:b/>
          <w:iCs/>
          <w:u w:val="single"/>
          <w:bdr w:val="single" w:sz="8" w:space="0" w:color="auto"/>
        </w:rPr>
        <w:lastRenderedPageBreak/>
        <w:t>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7FC96DFE" w14:textId="77777777" w:rsidR="00420222" w:rsidRPr="00C7794F" w:rsidRDefault="00420222" w:rsidP="00420222">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D8DB05E" w14:textId="77777777" w:rsidR="00420222" w:rsidRPr="00C7794F" w:rsidRDefault="00420222" w:rsidP="00420222">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6FB3F32B" w14:textId="77777777" w:rsidR="00420222" w:rsidRDefault="00420222" w:rsidP="00420222">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w:t>
      </w:r>
      <w:r w:rsidRPr="00C7794F">
        <w:rPr>
          <w:rStyle w:val="StyleUnderline"/>
          <w:rFonts w:eastAsiaTheme="minorHAnsi" w:cs="Calibri"/>
        </w:rPr>
        <w:lastRenderedPageBreak/>
        <w:t xml:space="preserve">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65849D8C" w14:textId="77777777" w:rsidR="00420222" w:rsidRPr="00DF4A11" w:rsidRDefault="00420222" w:rsidP="00420222">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2B9CF77A" w14:textId="77777777" w:rsidR="00420222" w:rsidRDefault="00420222" w:rsidP="00420222">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3FCEC136" w14:textId="77777777" w:rsidR="00420222" w:rsidRPr="00A73F6D" w:rsidRDefault="00420222" w:rsidP="00420222">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79D70FCD" w14:textId="77777777" w:rsidR="00420222" w:rsidRPr="008A2B5C" w:rsidRDefault="00420222" w:rsidP="00420222">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A862DD9" w14:textId="77777777" w:rsidR="00420222" w:rsidRPr="00F601E6" w:rsidRDefault="00420222" w:rsidP="00420222"/>
    <w:p w14:paraId="1899B9C6" w14:textId="77777777" w:rsidR="00420222" w:rsidRPr="009E129F" w:rsidRDefault="00420222" w:rsidP="00420222"/>
    <w:p w14:paraId="5C788F89" w14:textId="77777777" w:rsidR="00420222" w:rsidRPr="00F601E6" w:rsidRDefault="00420222" w:rsidP="00420222"/>
    <w:p w14:paraId="182753DD" w14:textId="77777777" w:rsidR="00420222" w:rsidRPr="00F601E6" w:rsidRDefault="00420222" w:rsidP="00420222"/>
    <w:p w14:paraId="053E92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altName w:val="Malgun Gothic Semilight"/>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4"/>
  </w:num>
  <w:num w:numId="14">
    <w:abstractNumId w:val="31"/>
  </w:num>
  <w:num w:numId="15">
    <w:abstractNumId w:val="28"/>
  </w:num>
  <w:num w:numId="16">
    <w:abstractNumId w:val="24"/>
  </w:num>
  <w:num w:numId="17">
    <w:abstractNumId w:val="29"/>
  </w:num>
  <w:num w:numId="18">
    <w:abstractNumId w:val="19"/>
  </w:num>
  <w:num w:numId="19">
    <w:abstractNumId w:val="12"/>
  </w:num>
  <w:num w:numId="20">
    <w:abstractNumId w:val="13"/>
  </w:num>
  <w:num w:numId="21">
    <w:abstractNumId w:val="36"/>
  </w:num>
  <w:num w:numId="22">
    <w:abstractNumId w:val="11"/>
  </w:num>
  <w:num w:numId="23">
    <w:abstractNumId w:val="20"/>
  </w:num>
  <w:num w:numId="24">
    <w:abstractNumId w:val="21"/>
  </w:num>
  <w:num w:numId="25">
    <w:abstractNumId w:val="23"/>
  </w:num>
  <w:num w:numId="26">
    <w:abstractNumId w:val="32"/>
  </w:num>
  <w:num w:numId="27">
    <w:abstractNumId w:val="34"/>
  </w:num>
  <w:num w:numId="28">
    <w:abstractNumId w:val="16"/>
  </w:num>
  <w:num w:numId="29">
    <w:abstractNumId w:val="17"/>
  </w:num>
  <w:num w:numId="30">
    <w:abstractNumId w:val="22"/>
  </w:num>
  <w:num w:numId="31">
    <w:abstractNumId w:val="33"/>
  </w:num>
  <w:num w:numId="32">
    <w:abstractNumId w:val="18"/>
  </w:num>
  <w:num w:numId="33">
    <w:abstractNumId w:val="35"/>
  </w:num>
  <w:num w:numId="34">
    <w:abstractNumId w:val="30"/>
  </w:num>
  <w:num w:numId="35">
    <w:abstractNumId w:val="26"/>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02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22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C0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92C91"/>
  <w14:defaultImageDpi w14:val="300"/>
  <w15:docId w15:val="{FEAD4C4F-0BB8-6445-94DF-9A771FBF3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258C"/>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225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225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2225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2258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2022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2022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2022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2022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2022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22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58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2258C"/>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22258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2258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225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258C"/>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22258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2258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2258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22258C"/>
    <w:rPr>
      <w:color w:val="auto"/>
      <w:u w:val="none"/>
    </w:rPr>
  </w:style>
  <w:style w:type="paragraph" w:styleId="DocumentMap">
    <w:name w:val="Document Map"/>
    <w:basedOn w:val="Normal"/>
    <w:link w:val="DocumentMapChar"/>
    <w:uiPriority w:val="99"/>
    <w:unhideWhenUsed/>
    <w:rsid w:val="002225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2258C"/>
    <w:rPr>
      <w:rFonts w:ascii="Lucida Grande" w:hAnsi="Lucida Grande" w:cs="Lucida Grande"/>
    </w:rPr>
  </w:style>
  <w:style w:type="character" w:customStyle="1" w:styleId="Heading5Char">
    <w:name w:val="Heading 5 Char"/>
    <w:basedOn w:val="DefaultParagraphFont"/>
    <w:link w:val="Heading5"/>
    <w:rsid w:val="0042022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20222"/>
    <w:rPr>
      <w:rFonts w:ascii="Cambria" w:eastAsia="Times New Roman" w:hAnsi="Cambria"/>
      <w:b/>
      <w:bCs/>
      <w:i/>
      <w:iCs/>
      <w:sz w:val="20"/>
      <w:lang w:bidi="en-US"/>
    </w:rPr>
  </w:style>
  <w:style w:type="character" w:customStyle="1" w:styleId="Heading7Char">
    <w:name w:val="Heading 7 Char"/>
    <w:basedOn w:val="DefaultParagraphFont"/>
    <w:link w:val="Heading7"/>
    <w:rsid w:val="0042022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2022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20222"/>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42022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20222"/>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202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420222"/>
    <w:pPr>
      <w:ind w:left="720"/>
      <w:contextualSpacing/>
    </w:pPr>
  </w:style>
  <w:style w:type="paragraph" w:styleId="BalloonText">
    <w:name w:val="Balloon Text"/>
    <w:basedOn w:val="Normal"/>
    <w:link w:val="BalloonTextChar"/>
    <w:uiPriority w:val="99"/>
    <w:unhideWhenUsed/>
    <w:qFormat/>
    <w:rsid w:val="0042022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420222"/>
    <w:rPr>
      <w:rFonts w:ascii="Times New Roman" w:hAnsi="Times New Roman" w:cs="Times New Roman"/>
      <w:sz w:val="18"/>
      <w:szCs w:val="18"/>
    </w:rPr>
  </w:style>
  <w:style w:type="paragraph" w:customStyle="1" w:styleId="textbold">
    <w:name w:val="text bold"/>
    <w:basedOn w:val="Normal"/>
    <w:autoRedefine/>
    <w:uiPriority w:val="7"/>
    <w:qFormat/>
    <w:rsid w:val="00420222"/>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0222"/>
    <w:rPr>
      <w:sz w:val="22"/>
      <w:u w:val="single"/>
    </w:rPr>
  </w:style>
  <w:style w:type="paragraph" w:customStyle="1" w:styleId="Analytic">
    <w:name w:val="Analytic"/>
    <w:basedOn w:val="Heading4"/>
    <w:link w:val="AnalyticChar"/>
    <w:uiPriority w:val="4"/>
    <w:qFormat/>
    <w:rsid w:val="00420222"/>
    <w:pPr>
      <w:outlineLvl w:val="9"/>
    </w:pPr>
  </w:style>
  <w:style w:type="character" w:customStyle="1" w:styleId="AnalyticChar">
    <w:name w:val="Analytic Char"/>
    <w:basedOn w:val="DefaultParagraphFont"/>
    <w:link w:val="Analytic"/>
    <w:uiPriority w:val="4"/>
    <w:rsid w:val="00420222"/>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420222"/>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420222"/>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20222"/>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420222"/>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2022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20222"/>
    <w:rPr>
      <w:rFonts w:ascii="Calibri" w:hAnsi="Calibri"/>
      <w:b/>
      <w:sz w:val="26"/>
    </w:rPr>
  </w:style>
  <w:style w:type="character" w:customStyle="1" w:styleId="Heading4Char3">
    <w:name w:val="Heading 4 Char3"/>
    <w:aliases w:val="Tag Char3,heading 2 Char3,Heading 2 Char2 Char Char1,Heading 2 Char1 Char Char Char1,ta Char"/>
    <w:rsid w:val="00420222"/>
    <w:rPr>
      <w:rFonts w:ascii="Calibri" w:hAnsi="Calibri"/>
      <w:b/>
      <w:sz w:val="26"/>
    </w:rPr>
  </w:style>
  <w:style w:type="character" w:customStyle="1" w:styleId="UnderlineBold">
    <w:name w:val="Underline + Bold"/>
    <w:uiPriority w:val="1"/>
    <w:qFormat/>
    <w:rsid w:val="00420222"/>
    <w:rPr>
      <w:rFonts w:ascii="Georgia" w:hAnsi="Georgia"/>
      <w:b w:val="0"/>
      <w:bCs w:val="0"/>
      <w:sz w:val="22"/>
      <w:u w:val="single"/>
    </w:rPr>
  </w:style>
  <w:style w:type="paragraph" w:customStyle="1" w:styleId="underlined">
    <w:name w:val="underlined"/>
    <w:next w:val="Normal"/>
    <w:link w:val="underlinedChar"/>
    <w:autoRedefine/>
    <w:qFormat/>
    <w:rsid w:val="00420222"/>
    <w:pPr>
      <w:contextualSpacing/>
    </w:pPr>
    <w:rPr>
      <w:rFonts w:ascii="Times New Roman" w:eastAsia="Malgun Gothic" w:hAnsi="Times New Roman" w:cs="Times New Roman"/>
      <w:u w:val="single"/>
    </w:rPr>
  </w:style>
  <w:style w:type="character" w:customStyle="1" w:styleId="underlinedChar">
    <w:name w:val="underlined Char"/>
    <w:link w:val="underlined"/>
    <w:rsid w:val="00420222"/>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022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20222"/>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20222"/>
    <w:rPr>
      <w:rFonts w:ascii="Times New Roman" w:eastAsia="Calibri" w:hAnsi="Times New Roman"/>
      <w:u w:val="single"/>
      <w:lang w:val="x-none"/>
    </w:rPr>
  </w:style>
  <w:style w:type="paragraph" w:customStyle="1" w:styleId="Analytics">
    <w:name w:val="Analytics"/>
    <w:basedOn w:val="Heading4"/>
    <w:link w:val="AnalyticsChar"/>
    <w:qFormat/>
    <w:rsid w:val="00420222"/>
    <w:rPr>
      <w:bCs w:val="0"/>
      <w:szCs w:val="22"/>
    </w:rPr>
  </w:style>
  <w:style w:type="character" w:customStyle="1" w:styleId="AnalyticsChar">
    <w:name w:val="Analytics Char"/>
    <w:basedOn w:val="DefaultParagraphFont"/>
    <w:link w:val="Analytics"/>
    <w:rsid w:val="00420222"/>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20222"/>
    <w:rPr>
      <w:rFonts w:cs="Arial"/>
      <w:b/>
      <w:bCs/>
      <w:iCs/>
      <w:szCs w:val="28"/>
      <w:lang w:val="en-US" w:eastAsia="en-US" w:bidi="ar-SA"/>
    </w:rPr>
  </w:style>
  <w:style w:type="numbering" w:customStyle="1" w:styleId="NoList1">
    <w:name w:val="No List1"/>
    <w:next w:val="NoList"/>
    <w:semiHidden/>
    <w:unhideWhenUsed/>
    <w:rsid w:val="00420222"/>
  </w:style>
  <w:style w:type="character" w:customStyle="1" w:styleId="underline">
    <w:name w:val="underline"/>
    <w:basedOn w:val="DefaultParagraphFont"/>
    <w:qFormat/>
    <w:locked/>
    <w:rsid w:val="00420222"/>
    <w:rPr>
      <w:rFonts w:ascii="Times New Roman" w:hAnsi="Times New Roman" w:cs="Times New Roman" w:hint="default"/>
      <w:u w:val="single"/>
    </w:rPr>
  </w:style>
  <w:style w:type="character" w:customStyle="1" w:styleId="Style11ptUnderline">
    <w:name w:val="Style 11 pt Underline"/>
    <w:basedOn w:val="DefaultParagraphFont"/>
    <w:qFormat/>
    <w:rsid w:val="00420222"/>
    <w:rPr>
      <w:sz w:val="20"/>
      <w:u w:val="single"/>
    </w:rPr>
  </w:style>
  <w:style w:type="character" w:customStyle="1" w:styleId="Style11pt">
    <w:name w:val="Style 11 pt"/>
    <w:basedOn w:val="DefaultParagraphFont"/>
    <w:qFormat/>
    <w:rsid w:val="00420222"/>
    <w:rPr>
      <w:sz w:val="20"/>
    </w:rPr>
  </w:style>
  <w:style w:type="character" w:customStyle="1" w:styleId="Style1Char1">
    <w:name w:val="Style1 Char1"/>
    <w:basedOn w:val="DefaultParagraphFont"/>
    <w:qFormat/>
    <w:rsid w:val="0042022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20222"/>
    <w:rPr>
      <w:sz w:val="18"/>
      <w:szCs w:val="18"/>
    </w:rPr>
  </w:style>
  <w:style w:type="paragraph" w:styleId="CommentText">
    <w:name w:val="annotation text"/>
    <w:basedOn w:val="Normal"/>
    <w:link w:val="CommentTextChar"/>
    <w:uiPriority w:val="99"/>
    <w:unhideWhenUsed/>
    <w:rsid w:val="00420222"/>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20222"/>
    <w:rPr>
      <w:rFonts w:ascii="Times New Roman" w:hAnsi="Times New Roman"/>
    </w:rPr>
  </w:style>
  <w:style w:type="paragraph" w:styleId="CommentSubject">
    <w:name w:val="annotation subject"/>
    <w:basedOn w:val="CommentText"/>
    <w:next w:val="CommentText"/>
    <w:link w:val="CommentSubjectChar"/>
    <w:unhideWhenUsed/>
    <w:rsid w:val="00420222"/>
    <w:rPr>
      <w:b/>
      <w:bCs/>
      <w:sz w:val="20"/>
      <w:szCs w:val="20"/>
    </w:rPr>
  </w:style>
  <w:style w:type="character" w:customStyle="1" w:styleId="CommentSubjectChar">
    <w:name w:val="Comment Subject Char"/>
    <w:basedOn w:val="CommentTextChar"/>
    <w:link w:val="CommentSubject"/>
    <w:rsid w:val="00420222"/>
    <w:rPr>
      <w:rFonts w:ascii="Times New Roman" w:hAnsi="Times New Roman"/>
      <w:b/>
      <w:bCs/>
      <w:sz w:val="20"/>
      <w:szCs w:val="20"/>
    </w:rPr>
  </w:style>
  <w:style w:type="character" w:customStyle="1" w:styleId="cardChar">
    <w:name w:val="card Char"/>
    <w:aliases w:val="Bold Cite Char Char,Speed Cite Char"/>
    <w:link w:val="card"/>
    <w:qFormat/>
    <w:rsid w:val="00420222"/>
    <w:rPr>
      <w:rFonts w:ascii="Times New Roman" w:hAnsi="Times New Roman"/>
      <w:sz w:val="16"/>
    </w:rPr>
  </w:style>
  <w:style w:type="character" w:customStyle="1" w:styleId="StyleDate">
    <w:name w:val="Style Date"/>
    <w:aliases w:val="Author"/>
    <w:qFormat/>
    <w:rsid w:val="00420222"/>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20222"/>
    <w:rPr>
      <w:b/>
      <w:bCs/>
    </w:rPr>
  </w:style>
  <w:style w:type="character" w:customStyle="1" w:styleId="apple-converted-space">
    <w:name w:val="apple-converted-space"/>
    <w:basedOn w:val="DefaultParagraphFont"/>
    <w:qFormat/>
    <w:rsid w:val="00420222"/>
  </w:style>
  <w:style w:type="character" w:customStyle="1" w:styleId="st">
    <w:name w:val="st"/>
    <w:rsid w:val="00420222"/>
  </w:style>
  <w:style w:type="character" w:customStyle="1" w:styleId="CharChar11">
    <w:name w:val="Char Char11"/>
    <w:rsid w:val="00420222"/>
    <w:rPr>
      <w:rFonts w:cs="Arial"/>
      <w:bCs/>
      <w:szCs w:val="26"/>
      <w:u w:val="single"/>
      <w:lang w:val="en-US" w:eastAsia="en-US" w:bidi="ar-SA"/>
    </w:rPr>
  </w:style>
  <w:style w:type="character" w:customStyle="1" w:styleId="DebateHighlighted">
    <w:name w:val="Debate Highlighted"/>
    <w:basedOn w:val="DefaultParagraphFont"/>
    <w:qFormat/>
    <w:rsid w:val="00420222"/>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20222"/>
    <w:rPr>
      <w:rFonts w:ascii="Times New Roman" w:eastAsia="MS Mincho" w:hAnsi="Times New Roman" w:cs="Times New Roman"/>
      <w:sz w:val="16"/>
    </w:rPr>
  </w:style>
  <w:style w:type="character" w:customStyle="1" w:styleId="Highlightedunderline">
    <w:name w:val="Highlighted underline"/>
    <w:qFormat/>
    <w:rsid w:val="00420222"/>
    <w:rPr>
      <w:rFonts w:ascii="Times New Roman" w:hAnsi="Times New Roman"/>
      <w:sz w:val="20"/>
      <w:shd w:val="clear" w:color="auto" w:fill="C0C0C0"/>
    </w:rPr>
  </w:style>
  <w:style w:type="paragraph" w:customStyle="1" w:styleId="CITE">
    <w:name w:val="CITE"/>
    <w:basedOn w:val="Normal"/>
    <w:next w:val="Normal"/>
    <w:link w:val="CITEChar"/>
    <w:qFormat/>
    <w:rsid w:val="0042022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20222"/>
    <w:rPr>
      <w:rFonts w:ascii="Liberation Sans" w:hAnsi="Liberation Sans" w:cs="Georgia"/>
      <w:sz w:val="20"/>
      <w:szCs w:val="20"/>
      <w:u w:val="single"/>
    </w:rPr>
  </w:style>
  <w:style w:type="paragraph" w:customStyle="1" w:styleId="cardtext">
    <w:name w:val="card text"/>
    <w:basedOn w:val="Normal"/>
    <w:link w:val="cardtextChar"/>
    <w:qFormat/>
    <w:rsid w:val="0042022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20222"/>
    <w:rPr>
      <w:rFonts w:ascii="Georgia" w:eastAsia="Calibri" w:hAnsi="Georgia"/>
    </w:rPr>
  </w:style>
  <w:style w:type="character" w:customStyle="1" w:styleId="UnderlineBold0">
    <w:name w:val="Underline Bold"/>
    <w:basedOn w:val="DefaultParagraphFont"/>
    <w:uiPriority w:val="6"/>
    <w:qFormat/>
    <w:rsid w:val="00420222"/>
    <w:rPr>
      <w:b/>
      <w:sz w:val="20"/>
      <w:u w:val="single"/>
    </w:rPr>
  </w:style>
  <w:style w:type="paragraph" w:styleId="BodyText">
    <w:name w:val="Body Text"/>
    <w:basedOn w:val="Normal"/>
    <w:link w:val="BodyTextChar"/>
    <w:uiPriority w:val="99"/>
    <w:unhideWhenUsed/>
    <w:qFormat/>
    <w:rsid w:val="00420222"/>
    <w:pPr>
      <w:spacing w:after="120"/>
    </w:pPr>
  </w:style>
  <w:style w:type="character" w:customStyle="1" w:styleId="BodyTextChar">
    <w:name w:val="Body Text Char"/>
    <w:basedOn w:val="DefaultParagraphFont"/>
    <w:link w:val="BodyText"/>
    <w:uiPriority w:val="99"/>
    <w:qFormat/>
    <w:rsid w:val="00420222"/>
    <w:rPr>
      <w:rFonts w:ascii="Calibri" w:hAnsi="Calibri"/>
      <w:sz w:val="22"/>
    </w:rPr>
  </w:style>
  <w:style w:type="paragraph" w:customStyle="1" w:styleId="UnderlinePara">
    <w:name w:val="Underline Para"/>
    <w:basedOn w:val="Normal"/>
    <w:uiPriority w:val="6"/>
    <w:qFormat/>
    <w:rsid w:val="00420222"/>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20222"/>
  </w:style>
  <w:style w:type="paragraph" w:customStyle="1" w:styleId="tiny">
    <w:name w:val="tiny"/>
    <w:next w:val="Normal"/>
    <w:link w:val="tinyChar"/>
    <w:autoRedefine/>
    <w:qFormat/>
    <w:rsid w:val="00420222"/>
    <w:pPr>
      <w:contextualSpacing/>
    </w:pPr>
    <w:rPr>
      <w:rFonts w:ascii="Times New Roman" w:eastAsia="Malgun Gothic" w:hAnsi="Times New Roman" w:cs="Times New Roman"/>
      <w:sz w:val="12"/>
    </w:rPr>
  </w:style>
  <w:style w:type="character" w:customStyle="1" w:styleId="tinyChar">
    <w:name w:val="tiny Char"/>
    <w:link w:val="tiny"/>
    <w:rsid w:val="00420222"/>
    <w:rPr>
      <w:rFonts w:ascii="Times New Roman" w:eastAsia="Malgun Gothic" w:hAnsi="Times New Roman" w:cs="Times New Roman"/>
      <w:sz w:val="12"/>
    </w:rPr>
  </w:style>
  <w:style w:type="character" w:customStyle="1" w:styleId="DocumentMapChar1">
    <w:name w:val="Document Map Char1"/>
    <w:basedOn w:val="DefaultParagraphFont"/>
    <w:uiPriority w:val="99"/>
    <w:rsid w:val="00420222"/>
    <w:rPr>
      <w:rFonts w:ascii="Segoe UI" w:hAnsi="Segoe UI" w:cs="Segoe UI"/>
      <w:sz w:val="16"/>
      <w:szCs w:val="16"/>
    </w:rPr>
  </w:style>
  <w:style w:type="character" w:customStyle="1" w:styleId="CommentSubjectChar1">
    <w:name w:val="Comment Subject Char1"/>
    <w:basedOn w:val="CommentTextChar"/>
    <w:uiPriority w:val="99"/>
    <w:semiHidden/>
    <w:rsid w:val="00420222"/>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20222"/>
    <w:rPr>
      <w:rFonts w:ascii="Lucida Grande" w:eastAsiaTheme="minorHAnsi" w:hAnsi="Lucida Grande" w:cs="Lucida Grande"/>
      <w:sz w:val="18"/>
      <w:szCs w:val="18"/>
    </w:rPr>
  </w:style>
  <w:style w:type="character" w:customStyle="1" w:styleId="Style1Char">
    <w:name w:val="Style1 Char"/>
    <w:basedOn w:val="DefaultParagraphFont"/>
    <w:qFormat/>
    <w:rsid w:val="00420222"/>
    <w:rPr>
      <w:rFonts w:eastAsia="SimSun"/>
      <w:sz w:val="20"/>
      <w:szCs w:val="24"/>
      <w:u w:val="single"/>
      <w:lang w:val="en-US" w:eastAsia="zh-CN" w:bidi="ar-SA"/>
    </w:rPr>
  </w:style>
  <w:style w:type="paragraph" w:customStyle="1" w:styleId="Tag2">
    <w:name w:val="Tag2"/>
    <w:basedOn w:val="Normal"/>
    <w:autoRedefine/>
    <w:qFormat/>
    <w:rsid w:val="00420222"/>
    <w:rPr>
      <w:rFonts w:eastAsia="Calibri" w:cs="Arial"/>
      <w:b/>
    </w:rPr>
  </w:style>
  <w:style w:type="character" w:customStyle="1" w:styleId="CommentTextChar1">
    <w:name w:val="Comment Text Char1"/>
    <w:basedOn w:val="DefaultParagraphFont"/>
    <w:uiPriority w:val="99"/>
    <w:rsid w:val="00420222"/>
    <w:rPr>
      <w:rFonts w:ascii="Calibri" w:hAnsi="Calibri"/>
    </w:rPr>
  </w:style>
  <w:style w:type="character" w:customStyle="1" w:styleId="apple-style-span">
    <w:name w:val="apple-style-span"/>
    <w:basedOn w:val="DefaultParagraphFont"/>
    <w:qFormat/>
    <w:rsid w:val="00420222"/>
  </w:style>
  <w:style w:type="character" w:customStyle="1" w:styleId="FootnoteTextChar">
    <w:name w:val="Footnote Text Char"/>
    <w:basedOn w:val="DefaultParagraphFont"/>
    <w:link w:val="FootnoteText"/>
    <w:rsid w:val="00420222"/>
    <w:rPr>
      <w:rFonts w:ascii="Calibri" w:hAnsi="Calibri"/>
    </w:rPr>
  </w:style>
  <w:style w:type="paragraph" w:styleId="FootnoteText">
    <w:name w:val="footnote text"/>
    <w:basedOn w:val="Normal"/>
    <w:link w:val="FootnoteTextChar"/>
    <w:unhideWhenUsed/>
    <w:qFormat/>
    <w:rsid w:val="00420222"/>
    <w:pPr>
      <w:spacing w:after="0" w:line="240" w:lineRule="auto"/>
    </w:pPr>
    <w:rPr>
      <w:sz w:val="24"/>
    </w:rPr>
  </w:style>
  <w:style w:type="character" w:customStyle="1" w:styleId="FootnoteTextChar1">
    <w:name w:val="Footnote Text Char1"/>
    <w:basedOn w:val="DefaultParagraphFont"/>
    <w:rsid w:val="00420222"/>
    <w:rPr>
      <w:rFonts w:ascii="Calibri" w:hAnsi="Calibri"/>
      <w:sz w:val="20"/>
      <w:szCs w:val="20"/>
    </w:rPr>
  </w:style>
  <w:style w:type="paragraph" w:customStyle="1" w:styleId="p">
    <w:name w:val="p"/>
    <w:basedOn w:val="Normal"/>
    <w:rsid w:val="0042022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2022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2022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20222"/>
    <w:rPr>
      <w:vertAlign w:val="superscript"/>
    </w:rPr>
  </w:style>
  <w:style w:type="paragraph" w:customStyle="1" w:styleId="para">
    <w:name w:val="para"/>
    <w:basedOn w:val="Normal"/>
    <w:rsid w:val="00420222"/>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20222"/>
    <w:pPr>
      <w:spacing w:before="100" w:beforeAutospacing="1" w:after="100" w:afterAutospacing="1" w:line="240" w:lineRule="auto"/>
    </w:pPr>
    <w:rPr>
      <w:rFonts w:cs="Times New Roman"/>
    </w:rPr>
  </w:style>
  <w:style w:type="character" w:customStyle="1" w:styleId="vm-hook">
    <w:name w:val="vm-hook"/>
    <w:basedOn w:val="DefaultParagraphFont"/>
    <w:rsid w:val="00420222"/>
  </w:style>
  <w:style w:type="character" w:customStyle="1" w:styleId="dfm-title">
    <w:name w:val="dfm-title"/>
    <w:basedOn w:val="DefaultParagraphFont"/>
    <w:rsid w:val="00420222"/>
  </w:style>
  <w:style w:type="paragraph" w:customStyle="1" w:styleId="evidencetext">
    <w:name w:val="evidence text"/>
    <w:basedOn w:val="Normal"/>
    <w:link w:val="evidencetextChar1"/>
    <w:qFormat/>
    <w:rsid w:val="0042022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20222"/>
    <w:rPr>
      <w:rFonts w:ascii="Arial" w:hAnsi="Arial" w:cs="Arial"/>
      <w:color w:val="000000"/>
      <w:sz w:val="22"/>
      <w:lang w:val="x-none" w:eastAsia="x-none"/>
    </w:rPr>
  </w:style>
  <w:style w:type="paragraph" w:customStyle="1" w:styleId="CardIndented">
    <w:name w:val="Card (Indented)"/>
    <w:basedOn w:val="Normal"/>
    <w:link w:val="CardIndentedChar"/>
    <w:qFormat/>
    <w:rsid w:val="00420222"/>
    <w:pPr>
      <w:spacing w:after="0" w:line="240" w:lineRule="auto"/>
      <w:ind w:left="288"/>
    </w:pPr>
    <w:rPr>
      <w:rFonts w:ascii="Arial" w:hAnsi="Arial" w:cs="Arial"/>
    </w:rPr>
  </w:style>
  <w:style w:type="paragraph" w:customStyle="1" w:styleId="Emphasize">
    <w:name w:val="Emphasize"/>
    <w:basedOn w:val="Normal"/>
    <w:uiPriority w:val="7"/>
    <w:qFormat/>
    <w:rsid w:val="0042022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20222"/>
    <w:rPr>
      <w:rFonts w:asciiTheme="minorHAnsi" w:hAnsiTheme="minorHAnsi"/>
      <w:sz w:val="22"/>
    </w:rPr>
  </w:style>
  <w:style w:type="character" w:customStyle="1" w:styleId="UnresolvedMention1">
    <w:name w:val="Unresolved Mention1"/>
    <w:basedOn w:val="DefaultParagraphFont"/>
    <w:uiPriority w:val="99"/>
    <w:unhideWhenUsed/>
    <w:rsid w:val="00420222"/>
    <w:rPr>
      <w:color w:val="808080"/>
      <w:shd w:val="clear" w:color="auto" w:fill="E6E6E6"/>
    </w:rPr>
  </w:style>
  <w:style w:type="character" w:customStyle="1" w:styleId="BodyTextChar1">
    <w:name w:val="Body Text Char1"/>
    <w:aliases w:val="Very Small Text Char1"/>
    <w:basedOn w:val="DefaultParagraphFont"/>
    <w:uiPriority w:val="99"/>
    <w:rsid w:val="00420222"/>
    <w:rPr>
      <w:rFonts w:ascii="Times New Roman" w:hAnsi="Times New Roman"/>
      <w:sz w:val="24"/>
    </w:rPr>
  </w:style>
  <w:style w:type="character" w:customStyle="1" w:styleId="UnresolvedMention2">
    <w:name w:val="Unresolved Mention2"/>
    <w:basedOn w:val="DefaultParagraphFont"/>
    <w:uiPriority w:val="99"/>
    <w:unhideWhenUsed/>
    <w:rsid w:val="00420222"/>
    <w:rPr>
      <w:color w:val="808080"/>
      <w:shd w:val="clear" w:color="auto" w:fill="E6E6E6"/>
    </w:rPr>
  </w:style>
  <w:style w:type="character" w:customStyle="1" w:styleId="Author-Date">
    <w:name w:val="Author-Date"/>
    <w:qFormat/>
    <w:rsid w:val="00420222"/>
    <w:rPr>
      <w:b/>
      <w:sz w:val="24"/>
    </w:rPr>
  </w:style>
  <w:style w:type="character" w:customStyle="1" w:styleId="ListLabel12">
    <w:name w:val="ListLabel 12"/>
    <w:qFormat/>
    <w:rsid w:val="00420222"/>
    <w:rPr>
      <w:strike w:val="0"/>
      <w:dstrike w:val="0"/>
      <w:color w:val="000000"/>
      <w:spacing w:val="0"/>
      <w:w w:val="100"/>
      <w:sz w:val="16"/>
      <w:lang w:val="en-US"/>
    </w:rPr>
  </w:style>
  <w:style w:type="character" w:customStyle="1" w:styleId="ListLabel11">
    <w:name w:val="ListLabel 11"/>
    <w:qFormat/>
    <w:rsid w:val="00420222"/>
    <w:rPr>
      <w:strike w:val="0"/>
      <w:dstrike w:val="0"/>
      <w:color w:val="000000"/>
      <w:spacing w:val="70"/>
      <w:w w:val="100"/>
      <w:sz w:val="16"/>
      <w:lang w:val="en-US"/>
    </w:rPr>
  </w:style>
  <w:style w:type="character" w:customStyle="1" w:styleId="ListLabel10">
    <w:name w:val="ListLabel 10"/>
    <w:qFormat/>
    <w:rsid w:val="00420222"/>
    <w:rPr>
      <w:strike w:val="0"/>
      <w:dstrike w:val="0"/>
      <w:color w:val="000000"/>
      <w:spacing w:val="0"/>
      <w:w w:val="100"/>
      <w:sz w:val="18"/>
      <w:lang w:val="en-US"/>
    </w:rPr>
  </w:style>
  <w:style w:type="character" w:customStyle="1" w:styleId="ListLabel9">
    <w:name w:val="ListLabel 9"/>
    <w:qFormat/>
    <w:rsid w:val="00420222"/>
    <w:rPr>
      <w:strike w:val="0"/>
      <w:dstrike w:val="0"/>
      <w:color w:val="000000"/>
      <w:spacing w:val="0"/>
      <w:w w:val="100"/>
      <w:sz w:val="21"/>
      <w:lang w:val="en-US"/>
    </w:rPr>
  </w:style>
  <w:style w:type="character" w:customStyle="1" w:styleId="ListLabel8">
    <w:name w:val="ListLabel 8"/>
    <w:qFormat/>
    <w:rsid w:val="00420222"/>
    <w:rPr>
      <w:strike w:val="0"/>
      <w:dstrike w:val="0"/>
      <w:color w:val="000000"/>
      <w:spacing w:val="0"/>
      <w:w w:val="100"/>
      <w:sz w:val="20"/>
      <w:lang w:val="en-US"/>
    </w:rPr>
  </w:style>
  <w:style w:type="character" w:customStyle="1" w:styleId="ListLabel7">
    <w:name w:val="ListLabel 7"/>
    <w:qFormat/>
    <w:rsid w:val="00420222"/>
    <w:rPr>
      <w:strike w:val="0"/>
      <w:dstrike w:val="0"/>
      <w:color w:val="000000"/>
      <w:spacing w:val="0"/>
      <w:w w:val="100"/>
      <w:sz w:val="20"/>
      <w:lang w:val="en-US"/>
    </w:rPr>
  </w:style>
  <w:style w:type="character" w:customStyle="1" w:styleId="ListLabel6">
    <w:name w:val="ListLabel 6"/>
    <w:qFormat/>
    <w:rsid w:val="00420222"/>
    <w:rPr>
      <w:i/>
      <w:strike w:val="0"/>
      <w:dstrike w:val="0"/>
      <w:color w:val="000000"/>
      <w:spacing w:val="0"/>
      <w:w w:val="100"/>
      <w:sz w:val="20"/>
      <w:lang w:val="en-US"/>
    </w:rPr>
  </w:style>
  <w:style w:type="character" w:customStyle="1" w:styleId="ListLabel5">
    <w:name w:val="ListLabel 5"/>
    <w:qFormat/>
    <w:rsid w:val="00420222"/>
    <w:rPr>
      <w:strike w:val="0"/>
      <w:dstrike w:val="0"/>
      <w:color w:val="000000"/>
      <w:spacing w:val="0"/>
      <w:w w:val="100"/>
      <w:sz w:val="20"/>
      <w:lang w:val="en-US"/>
    </w:rPr>
  </w:style>
  <w:style w:type="character" w:customStyle="1" w:styleId="ListLabel4">
    <w:name w:val="ListLabel 4"/>
    <w:qFormat/>
    <w:rsid w:val="00420222"/>
    <w:rPr>
      <w:strike w:val="0"/>
      <w:dstrike w:val="0"/>
      <w:color w:val="000000"/>
      <w:spacing w:val="0"/>
      <w:w w:val="100"/>
      <w:sz w:val="19"/>
      <w:lang w:val="en-US"/>
    </w:rPr>
  </w:style>
  <w:style w:type="character" w:customStyle="1" w:styleId="ListLabel3">
    <w:name w:val="ListLabel 3"/>
    <w:qFormat/>
    <w:rsid w:val="00420222"/>
    <w:rPr>
      <w:i/>
      <w:strike w:val="0"/>
      <w:dstrike w:val="0"/>
      <w:color w:val="000000"/>
      <w:spacing w:val="0"/>
      <w:w w:val="100"/>
      <w:sz w:val="20"/>
      <w:lang w:val="en-US"/>
    </w:rPr>
  </w:style>
  <w:style w:type="character" w:customStyle="1" w:styleId="ListLabel2">
    <w:name w:val="ListLabel 2"/>
    <w:qFormat/>
    <w:rsid w:val="00420222"/>
    <w:rPr>
      <w:strike w:val="0"/>
      <w:dstrike w:val="0"/>
      <w:color w:val="000000"/>
      <w:spacing w:val="0"/>
      <w:w w:val="100"/>
      <w:sz w:val="20"/>
      <w:lang w:val="en-US"/>
    </w:rPr>
  </w:style>
  <w:style w:type="character" w:customStyle="1" w:styleId="ListLabel1">
    <w:name w:val="ListLabel 1"/>
    <w:qFormat/>
    <w:rsid w:val="00420222"/>
    <w:rPr>
      <w:i/>
      <w:strike w:val="0"/>
      <w:dstrike w:val="0"/>
      <w:color w:val="000000"/>
      <w:spacing w:val="0"/>
      <w:w w:val="100"/>
      <w:sz w:val="18"/>
      <w:lang w:val="en-US"/>
    </w:rPr>
  </w:style>
  <w:style w:type="character" w:customStyle="1" w:styleId="verdana">
    <w:name w:val="verdana"/>
    <w:basedOn w:val="DefaultParagraphFont"/>
    <w:qFormat/>
    <w:rsid w:val="00420222"/>
    <w:rPr>
      <w:rFonts w:cs="Times New Roman"/>
    </w:rPr>
  </w:style>
  <w:style w:type="character" w:customStyle="1" w:styleId="italic">
    <w:name w:val="italic"/>
    <w:basedOn w:val="DefaultParagraphFont"/>
    <w:qFormat/>
    <w:rsid w:val="00420222"/>
    <w:rPr>
      <w:rFonts w:cs="Times New Roman"/>
    </w:rPr>
  </w:style>
  <w:style w:type="character" w:customStyle="1" w:styleId="hit">
    <w:name w:val="hit"/>
    <w:basedOn w:val="DefaultParagraphFont"/>
    <w:qFormat/>
    <w:rsid w:val="00420222"/>
    <w:rPr>
      <w:rFonts w:cs="Times New Roman"/>
    </w:rPr>
  </w:style>
  <w:style w:type="character" w:customStyle="1" w:styleId="blue">
    <w:name w:val="blue"/>
    <w:basedOn w:val="DefaultParagraphFont"/>
    <w:qFormat/>
    <w:rsid w:val="00420222"/>
    <w:rPr>
      <w:rFonts w:cs="Times New Roman"/>
    </w:rPr>
  </w:style>
  <w:style w:type="character" w:customStyle="1" w:styleId="copyrightdescription">
    <w:name w:val="copyrightdescription"/>
    <w:basedOn w:val="DefaultParagraphFont"/>
    <w:qFormat/>
    <w:rsid w:val="00420222"/>
    <w:rPr>
      <w:rFonts w:cs="Times New Roman"/>
    </w:rPr>
  </w:style>
  <w:style w:type="character" w:customStyle="1" w:styleId="tabtitle">
    <w:name w:val="tabtitle"/>
    <w:basedOn w:val="DefaultParagraphFont"/>
    <w:qFormat/>
    <w:rsid w:val="00420222"/>
    <w:rPr>
      <w:rFonts w:cs="Times New Roman"/>
    </w:rPr>
  </w:style>
  <w:style w:type="character" w:customStyle="1" w:styleId="resultbodyblack">
    <w:name w:val="resultbodyblack"/>
    <w:basedOn w:val="DefaultParagraphFont"/>
    <w:qFormat/>
    <w:rsid w:val="00420222"/>
    <w:rPr>
      <w:rFonts w:cs="Times New Roman"/>
    </w:rPr>
  </w:style>
  <w:style w:type="character" w:customStyle="1" w:styleId="resultbody">
    <w:name w:val="resultbody"/>
    <w:basedOn w:val="DefaultParagraphFont"/>
    <w:qFormat/>
    <w:rsid w:val="00420222"/>
    <w:rPr>
      <w:rFonts w:cs="Times New Roman"/>
    </w:rPr>
  </w:style>
  <w:style w:type="character" w:customStyle="1" w:styleId="resultbodysmallitalic">
    <w:name w:val="resultbodysmallitalic"/>
    <w:basedOn w:val="DefaultParagraphFont"/>
    <w:qFormat/>
    <w:rsid w:val="00420222"/>
    <w:rPr>
      <w:rFonts w:cs="Times New Roman"/>
    </w:rPr>
  </w:style>
  <w:style w:type="character" w:customStyle="1" w:styleId="resultpron">
    <w:name w:val="resultpron"/>
    <w:basedOn w:val="DefaultParagraphFont"/>
    <w:qFormat/>
    <w:rsid w:val="00420222"/>
    <w:rPr>
      <w:rFonts w:cs="Times New Roman"/>
    </w:rPr>
  </w:style>
  <w:style w:type="character" w:customStyle="1" w:styleId="NumberingSymbols">
    <w:name w:val="Numbering Symbols"/>
    <w:qFormat/>
    <w:rsid w:val="00420222"/>
  </w:style>
  <w:style w:type="character" w:customStyle="1" w:styleId="StrongEmphasis">
    <w:name w:val="Strong Emphasis"/>
    <w:qFormat/>
    <w:rsid w:val="00420222"/>
    <w:rPr>
      <w:b/>
      <w:bCs/>
    </w:rPr>
  </w:style>
  <w:style w:type="character" w:customStyle="1" w:styleId="Emphasis2">
    <w:name w:val="Emphasis2"/>
    <w:basedOn w:val="DefaultParagraphFont"/>
    <w:qFormat/>
    <w:rsid w:val="0042022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20222"/>
    <w:rPr>
      <w:rFonts w:ascii="Times New Roman" w:hAnsi="Times New Roman"/>
      <w:sz w:val="20"/>
      <w:szCs w:val="24"/>
      <w:u w:val="single"/>
      <w:lang w:val="en-US" w:eastAsia="en-US" w:bidi="ar-SA"/>
    </w:rPr>
  </w:style>
  <w:style w:type="character" w:customStyle="1" w:styleId="pg">
    <w:name w:val="pg"/>
    <w:basedOn w:val="DefaultParagraphFont"/>
    <w:qFormat/>
    <w:rsid w:val="00420222"/>
  </w:style>
  <w:style w:type="character" w:customStyle="1" w:styleId="ital-inline">
    <w:name w:val="ital-inline"/>
    <w:basedOn w:val="DefaultParagraphFont"/>
    <w:qFormat/>
    <w:rsid w:val="00420222"/>
  </w:style>
  <w:style w:type="character" w:customStyle="1" w:styleId="senselabelstart">
    <w:name w:val="sense_label start"/>
    <w:basedOn w:val="DefaultParagraphFont"/>
    <w:qFormat/>
    <w:rsid w:val="00420222"/>
  </w:style>
  <w:style w:type="character" w:customStyle="1" w:styleId="sensecontent">
    <w:name w:val="sense_content"/>
    <w:basedOn w:val="DefaultParagraphFont"/>
    <w:qFormat/>
    <w:rsid w:val="00420222"/>
  </w:style>
  <w:style w:type="character" w:customStyle="1" w:styleId="vi">
    <w:name w:val="vi"/>
    <w:basedOn w:val="DefaultParagraphFont"/>
    <w:qFormat/>
    <w:rsid w:val="00420222"/>
  </w:style>
  <w:style w:type="character" w:customStyle="1" w:styleId="senselabel">
    <w:name w:val="sense_label"/>
    <w:basedOn w:val="DefaultParagraphFont"/>
    <w:qFormat/>
    <w:rsid w:val="00420222"/>
  </w:style>
  <w:style w:type="character" w:customStyle="1" w:styleId="Style11ptItalicUnderline">
    <w:name w:val="Style 11 pt Italic Underline"/>
    <w:basedOn w:val="DefaultParagraphFont"/>
    <w:qFormat/>
    <w:rsid w:val="00420222"/>
    <w:rPr>
      <w:i/>
      <w:iCs/>
      <w:sz w:val="20"/>
      <w:u w:val="single"/>
    </w:rPr>
  </w:style>
  <w:style w:type="character" w:customStyle="1" w:styleId="Style11ptBoldUnderline">
    <w:name w:val="Style 11 pt Bold Underline"/>
    <w:basedOn w:val="DefaultParagraphFont"/>
    <w:qFormat/>
    <w:rsid w:val="00420222"/>
    <w:rPr>
      <w:b/>
      <w:bCs/>
      <w:sz w:val="20"/>
      <w:u w:val="single"/>
    </w:rPr>
  </w:style>
  <w:style w:type="character" w:customStyle="1" w:styleId="StyleStyle4CharTimesNewRoman11ptItalic">
    <w:name w:val="Style Style4 Char + Times New Roman 11 pt Italic"/>
    <w:basedOn w:val="DefaultParagraphFont"/>
    <w:qFormat/>
    <w:rsid w:val="0042022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2022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20222"/>
    <w:rPr>
      <w:color w:val="000000"/>
      <w:sz w:val="20"/>
    </w:rPr>
  </w:style>
  <w:style w:type="character" w:customStyle="1" w:styleId="Style11ptBlackUnderline">
    <w:name w:val="Style 11 pt Black Underline"/>
    <w:basedOn w:val="DefaultParagraphFont"/>
    <w:qFormat/>
    <w:rsid w:val="00420222"/>
    <w:rPr>
      <w:color w:val="000000"/>
      <w:sz w:val="20"/>
      <w:u w:val="single"/>
    </w:rPr>
  </w:style>
  <w:style w:type="character" w:customStyle="1" w:styleId="pmterms1">
    <w:name w:val="pmterms1"/>
    <w:basedOn w:val="DefaultParagraphFont"/>
    <w:qFormat/>
    <w:rsid w:val="00420222"/>
  </w:style>
  <w:style w:type="character" w:customStyle="1" w:styleId="HTMLTypewriter3">
    <w:name w:val="HTML Typewriter3"/>
    <w:basedOn w:val="DefaultParagraphFont"/>
    <w:qFormat/>
    <w:rsid w:val="00420222"/>
    <w:rPr>
      <w:rFonts w:ascii="Courier New" w:eastAsia="SimSun" w:hAnsi="Courier New" w:cs="Courier New"/>
      <w:sz w:val="20"/>
      <w:szCs w:val="20"/>
    </w:rPr>
  </w:style>
  <w:style w:type="character" w:customStyle="1" w:styleId="CardsChar">
    <w:name w:val="Cards Char"/>
    <w:basedOn w:val="DefaultParagraphFont"/>
    <w:qFormat/>
    <w:rsid w:val="00420222"/>
    <w:rPr>
      <w:rFonts w:ascii="Times New Roman" w:hAnsi="Times New Roman" w:cs="Times New Roman"/>
      <w:lang w:val="en-US" w:bidi="ar-SA"/>
    </w:rPr>
  </w:style>
  <w:style w:type="character" w:customStyle="1" w:styleId="CardsFont12pt0">
    <w:name w:val="Cards + Font 12pt"/>
    <w:basedOn w:val="CardsChar"/>
    <w:qFormat/>
    <w:rsid w:val="0042022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20222"/>
    <w:rPr>
      <w:rFonts w:ascii="Times New Roman" w:hAnsi="Times New Roman" w:cs="Times New Roman"/>
      <w:b/>
      <w:sz w:val="24"/>
      <w:u w:val="single"/>
      <w:lang w:val="en-US" w:bidi="ar-SA"/>
    </w:rPr>
  </w:style>
  <w:style w:type="character" w:styleId="HTMLCite">
    <w:name w:val="HTML Cite"/>
    <w:basedOn w:val="DefaultParagraphFont"/>
    <w:uiPriority w:val="99"/>
    <w:qFormat/>
    <w:rsid w:val="00420222"/>
    <w:rPr>
      <w:rFonts w:cs="Times New Roman"/>
      <w:i/>
    </w:rPr>
  </w:style>
  <w:style w:type="character" w:customStyle="1" w:styleId="VisitedInternetLink">
    <w:name w:val="Visited Internet Link"/>
    <w:basedOn w:val="DefaultParagraphFont"/>
    <w:rsid w:val="00420222"/>
    <w:rPr>
      <w:color w:val="800080"/>
      <w:u w:val="single"/>
    </w:rPr>
  </w:style>
  <w:style w:type="character" w:customStyle="1" w:styleId="CitesChar">
    <w:name w:val="Cites Char"/>
    <w:basedOn w:val="DefaultParagraphFont"/>
    <w:qFormat/>
    <w:rsid w:val="00420222"/>
    <w:rPr>
      <w:szCs w:val="24"/>
      <w:lang w:val="en-US" w:bidi="ar-SA"/>
    </w:rPr>
  </w:style>
  <w:style w:type="character" w:customStyle="1" w:styleId="loose">
    <w:name w:val="loose"/>
    <w:qFormat/>
    <w:rsid w:val="00420222"/>
  </w:style>
  <w:style w:type="character" w:customStyle="1" w:styleId="domtooltips">
    <w:name w:val="domtooltips"/>
    <w:basedOn w:val="DefaultParagraphFont"/>
    <w:qFormat/>
    <w:rsid w:val="00420222"/>
  </w:style>
  <w:style w:type="character" w:customStyle="1" w:styleId="caps">
    <w:name w:val="caps"/>
    <w:basedOn w:val="DefaultParagraphFont"/>
    <w:qFormat/>
    <w:rsid w:val="00420222"/>
  </w:style>
  <w:style w:type="character" w:customStyle="1" w:styleId="Style11ptUnderlineBorderSinglesolidlineAuto05pt">
    <w:name w:val="Style 11 pt Underline Border: : (Single solid line Auto  0.5 pt..."/>
    <w:basedOn w:val="DefaultParagraphFont"/>
    <w:qFormat/>
    <w:rsid w:val="00420222"/>
    <w:rPr>
      <w:sz w:val="20"/>
      <w:u w:val="single"/>
      <w:bdr w:val="single" w:sz="4" w:space="0" w:color="00000A"/>
    </w:rPr>
  </w:style>
  <w:style w:type="character" w:customStyle="1" w:styleId="StyleUnderlineChar11pt">
    <w:name w:val="Style Underline Char + 11 pt"/>
    <w:basedOn w:val="DefaultParagraphFont"/>
    <w:qFormat/>
    <w:rsid w:val="00420222"/>
    <w:rPr>
      <w:rFonts w:ascii="Times New Roman" w:hAnsi="Times New Roman"/>
      <w:sz w:val="20"/>
      <w:szCs w:val="24"/>
      <w:u w:val="single"/>
      <w:lang w:val="en-US" w:eastAsia="en-US" w:bidi="ar-SA"/>
    </w:rPr>
  </w:style>
  <w:style w:type="paragraph" w:styleId="List">
    <w:name w:val="List"/>
    <w:basedOn w:val="BodyText"/>
    <w:uiPriority w:val="99"/>
    <w:rsid w:val="0042022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2022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2022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2022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2022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20222"/>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2022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20222"/>
    <w:rPr>
      <w:rFonts w:ascii="Liberation Sans" w:eastAsia="Droid Sans Fallback" w:hAnsi="Liberation Sans"/>
      <w:color w:val="00000A"/>
      <w:sz w:val="22"/>
    </w:rPr>
  </w:style>
  <w:style w:type="paragraph" w:customStyle="1" w:styleId="FrameContents">
    <w:name w:val="Frame Contents"/>
    <w:basedOn w:val="Normal"/>
    <w:qFormat/>
    <w:rsid w:val="0042022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20222"/>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2022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20222"/>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20222"/>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20222"/>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2022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2022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20222"/>
    <w:rPr>
      <w:rFonts w:ascii="Times New Roman" w:eastAsia="Times New Roman" w:hAnsi="Times New Roman" w:cs="Arial"/>
      <w:bCs/>
      <w:caps/>
      <w:color w:val="00000A"/>
      <w:sz w:val="20"/>
      <w:szCs w:val="20"/>
    </w:rPr>
  </w:style>
  <w:style w:type="character" w:customStyle="1" w:styleId="Heading3Char1">
    <w:name w:val="Heading 3 Char1"/>
    <w:qFormat/>
    <w:rsid w:val="00420222"/>
    <w:rPr>
      <w:rFonts w:cs="Arial"/>
      <w:bCs/>
      <w:szCs w:val="26"/>
      <w:u w:val="single"/>
      <w:lang w:val="en-US" w:eastAsia="en-US" w:bidi="ar-SA"/>
    </w:rPr>
  </w:style>
  <w:style w:type="paragraph" w:styleId="Revision">
    <w:name w:val="Revision"/>
    <w:hidden/>
    <w:uiPriority w:val="99"/>
    <w:semiHidden/>
    <w:rsid w:val="00420222"/>
    <w:rPr>
      <w:rFonts w:ascii="Calibri" w:hAnsi="Calibri"/>
      <w:sz w:val="22"/>
    </w:rPr>
  </w:style>
  <w:style w:type="paragraph" w:customStyle="1" w:styleId="Smalltext">
    <w:name w:val="Small text"/>
    <w:aliases w:val="Quote1,Quote11"/>
    <w:basedOn w:val="Normal"/>
    <w:link w:val="SmalltextChar"/>
    <w:qFormat/>
    <w:rsid w:val="00420222"/>
    <w:rPr>
      <w:rFonts w:ascii="Times New Roman" w:eastAsia="MS Mincho" w:hAnsi="Times New Roman" w:cs="Times New Roman"/>
      <w:sz w:val="16"/>
    </w:rPr>
  </w:style>
  <w:style w:type="character" w:customStyle="1" w:styleId="BoldUnderlineChar">
    <w:name w:val="Bold Underline Char"/>
    <w:basedOn w:val="DefaultParagraphFont"/>
    <w:locked/>
    <w:rsid w:val="00420222"/>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20222"/>
    <w:rPr>
      <w:b w:val="0"/>
      <w:bCs w:val="0"/>
      <w:sz w:val="22"/>
      <w:u w:val="single"/>
    </w:rPr>
  </w:style>
  <w:style w:type="character" w:customStyle="1" w:styleId="StyleGaramond">
    <w:name w:val="Style Garamond"/>
    <w:qFormat/>
    <w:rsid w:val="00420222"/>
    <w:rPr>
      <w:rFonts w:ascii="Garamond" w:hAnsi="Garamond" w:cs="Garamond"/>
    </w:rPr>
  </w:style>
  <w:style w:type="character" w:customStyle="1" w:styleId="StyletagGaramondChar">
    <w:name w:val="Style tag + Garamond Char"/>
    <w:qFormat/>
    <w:rsid w:val="00420222"/>
    <w:rPr>
      <w:rFonts w:ascii="Garamond" w:hAnsi="Garamond" w:cs="Garamond"/>
      <w:b/>
      <w:bCs/>
      <w:sz w:val="24"/>
      <w:szCs w:val="24"/>
      <w:lang w:val="en-US" w:bidi="ar-SA"/>
    </w:rPr>
  </w:style>
  <w:style w:type="character" w:customStyle="1" w:styleId="StylecardGaramond12ptUnderlineChar">
    <w:name w:val="Style card + Garamond 12 pt Underline Char"/>
    <w:qFormat/>
    <w:rsid w:val="0042022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20222"/>
    <w:rPr>
      <w:rFonts w:ascii="Arial" w:hAnsi="Arial"/>
      <w:b/>
      <w:sz w:val="20"/>
      <w:u w:val="single"/>
    </w:rPr>
  </w:style>
  <w:style w:type="character" w:customStyle="1" w:styleId="WW8Num2z0">
    <w:name w:val="WW8Num2z0"/>
    <w:qFormat/>
    <w:rsid w:val="00420222"/>
  </w:style>
  <w:style w:type="character" w:customStyle="1" w:styleId="WW8Num2z1">
    <w:name w:val="WW8Num2z1"/>
    <w:qFormat/>
    <w:rsid w:val="00420222"/>
  </w:style>
  <w:style w:type="character" w:customStyle="1" w:styleId="WW8Num2z2">
    <w:name w:val="WW8Num2z2"/>
    <w:qFormat/>
    <w:rsid w:val="00420222"/>
  </w:style>
  <w:style w:type="character" w:customStyle="1" w:styleId="WW8Num2z3">
    <w:name w:val="WW8Num2z3"/>
    <w:qFormat/>
    <w:rsid w:val="00420222"/>
  </w:style>
  <w:style w:type="character" w:customStyle="1" w:styleId="WW8Num2z4">
    <w:name w:val="WW8Num2z4"/>
    <w:qFormat/>
    <w:rsid w:val="00420222"/>
  </w:style>
  <w:style w:type="character" w:customStyle="1" w:styleId="WW8Num2z5">
    <w:name w:val="WW8Num2z5"/>
    <w:qFormat/>
    <w:rsid w:val="00420222"/>
  </w:style>
  <w:style w:type="character" w:customStyle="1" w:styleId="WW8Num2z6">
    <w:name w:val="WW8Num2z6"/>
    <w:qFormat/>
    <w:rsid w:val="00420222"/>
  </w:style>
  <w:style w:type="character" w:customStyle="1" w:styleId="WW8Num2z7">
    <w:name w:val="WW8Num2z7"/>
    <w:qFormat/>
    <w:rsid w:val="00420222"/>
  </w:style>
  <w:style w:type="character" w:customStyle="1" w:styleId="WW8Num2z8">
    <w:name w:val="WW8Num2z8"/>
    <w:qFormat/>
    <w:rsid w:val="00420222"/>
  </w:style>
  <w:style w:type="character" w:customStyle="1" w:styleId="WW8Num5z0">
    <w:name w:val="WW8Num5z0"/>
    <w:qFormat/>
    <w:rsid w:val="00420222"/>
  </w:style>
  <w:style w:type="character" w:customStyle="1" w:styleId="WW8Num5z1">
    <w:name w:val="WW8Num5z1"/>
    <w:qFormat/>
    <w:rsid w:val="00420222"/>
  </w:style>
  <w:style w:type="character" w:customStyle="1" w:styleId="WW8Num5z2">
    <w:name w:val="WW8Num5z2"/>
    <w:qFormat/>
    <w:rsid w:val="00420222"/>
  </w:style>
  <w:style w:type="character" w:customStyle="1" w:styleId="WW8Num5z3">
    <w:name w:val="WW8Num5z3"/>
    <w:qFormat/>
    <w:rsid w:val="00420222"/>
  </w:style>
  <w:style w:type="character" w:customStyle="1" w:styleId="WW8Num5z4">
    <w:name w:val="WW8Num5z4"/>
    <w:qFormat/>
    <w:rsid w:val="00420222"/>
  </w:style>
  <w:style w:type="character" w:customStyle="1" w:styleId="WW8Num5z5">
    <w:name w:val="WW8Num5z5"/>
    <w:qFormat/>
    <w:rsid w:val="00420222"/>
  </w:style>
  <w:style w:type="character" w:customStyle="1" w:styleId="WW8Num5z6">
    <w:name w:val="WW8Num5z6"/>
    <w:qFormat/>
    <w:rsid w:val="00420222"/>
  </w:style>
  <w:style w:type="character" w:customStyle="1" w:styleId="WW8Num5z7">
    <w:name w:val="WW8Num5z7"/>
    <w:qFormat/>
    <w:rsid w:val="00420222"/>
  </w:style>
  <w:style w:type="character" w:customStyle="1" w:styleId="WW8Num5z8">
    <w:name w:val="WW8Num5z8"/>
    <w:qFormat/>
    <w:rsid w:val="00420222"/>
  </w:style>
  <w:style w:type="character" w:customStyle="1" w:styleId="CiteChar0">
    <w:name w:val="Cite Char"/>
    <w:aliases w:val="cite_tag Char,Char Char Char Char1 Char Char1,Char Char Char Char1 Char,Taglines Char Char, Cha"/>
    <w:basedOn w:val="DefaultParagraphFont"/>
    <w:qFormat/>
    <w:rsid w:val="0042022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20222"/>
    <w:rPr>
      <w:rFonts w:ascii="Times New Roman" w:eastAsia="Times New Roman" w:hAnsi="Times New Roman" w:cs="Times New Roman"/>
      <w:u w:val="thick"/>
    </w:rPr>
  </w:style>
  <w:style w:type="character" w:customStyle="1" w:styleId="ListLabel19">
    <w:name w:val="ListLabel 19"/>
    <w:qFormat/>
    <w:rsid w:val="00420222"/>
    <w:rPr>
      <w:b/>
      <w:i/>
      <w:strike w:val="0"/>
      <w:dstrike w:val="0"/>
      <w:spacing w:val="0"/>
      <w:w w:val="100"/>
      <w:sz w:val="26"/>
    </w:rPr>
  </w:style>
  <w:style w:type="paragraph" w:styleId="Footer">
    <w:name w:val="footer"/>
    <w:basedOn w:val="Normal"/>
    <w:link w:val="FooterChar"/>
    <w:uiPriority w:val="99"/>
    <w:rsid w:val="00420222"/>
  </w:style>
  <w:style w:type="character" w:customStyle="1" w:styleId="FooterChar">
    <w:name w:val="Footer Char"/>
    <w:basedOn w:val="DefaultParagraphFont"/>
    <w:link w:val="Footer"/>
    <w:uiPriority w:val="99"/>
    <w:rsid w:val="00420222"/>
    <w:rPr>
      <w:rFonts w:ascii="Calibri" w:hAnsi="Calibri"/>
      <w:sz w:val="22"/>
    </w:rPr>
  </w:style>
  <w:style w:type="paragraph" w:customStyle="1" w:styleId="TagCite">
    <w:name w:val="Tag/Cite"/>
    <w:basedOn w:val="Normal"/>
    <w:qFormat/>
    <w:rsid w:val="00420222"/>
    <w:rPr>
      <w:rFonts w:eastAsia="Times New Roman" w:cs="Times New Roman"/>
      <w:b/>
    </w:rPr>
  </w:style>
  <w:style w:type="paragraph" w:customStyle="1" w:styleId="NormalText">
    <w:name w:val="Normal Text"/>
    <w:basedOn w:val="Normal"/>
    <w:link w:val="NormalTextChar"/>
    <w:qFormat/>
    <w:rsid w:val="00420222"/>
    <w:pPr>
      <w:jc w:val="both"/>
    </w:pPr>
    <w:rPr>
      <w:sz w:val="20"/>
      <w:szCs w:val="26"/>
    </w:rPr>
  </w:style>
  <w:style w:type="paragraph" w:customStyle="1" w:styleId="CardsFont6pt">
    <w:name w:val="Cards + Font: 6 pt"/>
    <w:basedOn w:val="Normal"/>
    <w:link w:val="CardsFont6ptChar1"/>
    <w:qFormat/>
    <w:rsid w:val="00420222"/>
    <w:pPr>
      <w:ind w:left="432" w:right="432"/>
      <w:jc w:val="both"/>
    </w:pPr>
    <w:rPr>
      <w:rFonts w:eastAsia="Times New Roman" w:cs="Times New Roman"/>
      <w:sz w:val="12"/>
      <w:szCs w:val="20"/>
    </w:rPr>
  </w:style>
  <w:style w:type="paragraph" w:customStyle="1" w:styleId="Small">
    <w:name w:val="Small"/>
    <w:basedOn w:val="Normal"/>
    <w:uiPriority w:val="99"/>
    <w:qFormat/>
    <w:rsid w:val="00420222"/>
    <w:rPr>
      <w:sz w:val="14"/>
    </w:rPr>
  </w:style>
  <w:style w:type="paragraph" w:customStyle="1" w:styleId="NotUnderlined">
    <w:name w:val="Not Underlined"/>
    <w:basedOn w:val="Normal"/>
    <w:uiPriority w:val="99"/>
    <w:qFormat/>
    <w:rsid w:val="00420222"/>
  </w:style>
  <w:style w:type="numbering" w:customStyle="1" w:styleId="WW8Num2">
    <w:name w:val="WW8Num2"/>
    <w:qFormat/>
    <w:rsid w:val="00420222"/>
  </w:style>
  <w:style w:type="numbering" w:customStyle="1" w:styleId="WW8Num5">
    <w:name w:val="WW8Num5"/>
    <w:qFormat/>
    <w:rsid w:val="00420222"/>
  </w:style>
  <w:style w:type="paragraph" w:customStyle="1" w:styleId="citenon-bold">
    <w:name w:val="cite non-bold"/>
    <w:basedOn w:val="Normal"/>
    <w:link w:val="citenon-boldChar"/>
    <w:qFormat/>
    <w:rsid w:val="00420222"/>
    <w:rPr>
      <w:rFonts w:ascii="Georgia" w:eastAsia="Calibri" w:hAnsi="Georgia"/>
    </w:rPr>
  </w:style>
  <w:style w:type="character" w:customStyle="1" w:styleId="citenon-boldChar">
    <w:name w:val="cite non-bold Char"/>
    <w:link w:val="citenon-bold"/>
    <w:rsid w:val="00420222"/>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0222"/>
    <w:rPr>
      <w:rFonts w:ascii="Times" w:eastAsia="MS Mincho" w:hAnsi="Times"/>
      <w:sz w:val="20"/>
      <w:szCs w:val="20"/>
    </w:rPr>
  </w:style>
  <w:style w:type="paragraph" w:customStyle="1" w:styleId="NewDebate">
    <w:name w:val="New Debate"/>
    <w:basedOn w:val="Heading4"/>
    <w:link w:val="NewDebateChar"/>
    <w:uiPriority w:val="4"/>
    <w:qFormat/>
    <w:rsid w:val="00420222"/>
    <w:rPr>
      <w:szCs w:val="22"/>
    </w:rPr>
  </w:style>
  <w:style w:type="character" w:customStyle="1" w:styleId="NewDebateChar">
    <w:name w:val="New Debate Char"/>
    <w:basedOn w:val="DefaultParagraphFont"/>
    <w:link w:val="NewDebate"/>
    <w:uiPriority w:val="4"/>
    <w:rsid w:val="00420222"/>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20222"/>
    <w:rPr>
      <w:rFonts w:eastAsia="Calibri"/>
      <w:sz w:val="10"/>
    </w:rPr>
  </w:style>
  <w:style w:type="character" w:customStyle="1" w:styleId="ReallyfuckingsmallChar">
    <w:name w:val="Really fucking small Char"/>
    <w:basedOn w:val="DefaultParagraphFont"/>
    <w:link w:val="Reallyfuckingsmall"/>
    <w:rsid w:val="00420222"/>
    <w:rPr>
      <w:rFonts w:ascii="Calibri" w:eastAsia="Calibri" w:hAnsi="Calibri"/>
      <w:sz w:val="10"/>
    </w:rPr>
  </w:style>
  <w:style w:type="character" w:customStyle="1" w:styleId="NothingChar">
    <w:name w:val="Nothing Char"/>
    <w:link w:val="Nothing"/>
    <w:rsid w:val="00420222"/>
    <w:rPr>
      <w:rFonts w:ascii="Times New Roman" w:eastAsia="Times New Roman" w:hAnsi="Times New Roman" w:cs="Times New Roman"/>
      <w:color w:val="00000A"/>
      <w:sz w:val="20"/>
    </w:rPr>
  </w:style>
  <w:style w:type="character" w:customStyle="1" w:styleId="Footnote2Char">
    <w:name w:val="Footnote2 Char"/>
    <w:link w:val="Footnote2"/>
    <w:locked/>
    <w:rsid w:val="00420222"/>
  </w:style>
  <w:style w:type="paragraph" w:customStyle="1" w:styleId="Footnote2">
    <w:name w:val="Footnote2"/>
    <w:basedOn w:val="Normal"/>
    <w:next w:val="Normal"/>
    <w:link w:val="Footnote2Char"/>
    <w:autoRedefine/>
    <w:qFormat/>
    <w:rsid w:val="00420222"/>
    <w:pPr>
      <w:spacing w:after="120" w:line="480" w:lineRule="auto"/>
    </w:pPr>
    <w:rPr>
      <w:rFonts w:asciiTheme="minorHAnsi" w:hAnsiTheme="minorHAnsi"/>
      <w:sz w:val="24"/>
    </w:rPr>
  </w:style>
  <w:style w:type="character" w:customStyle="1" w:styleId="UnderlineCharChar">
    <w:name w:val="Underline Char Char"/>
    <w:basedOn w:val="DefaultParagraphFont"/>
    <w:rsid w:val="00420222"/>
    <w:rPr>
      <w:noProof w:val="0"/>
      <w:u w:val="single"/>
      <w:lang w:val="en-US" w:eastAsia="en-US" w:bidi="ar-SA"/>
    </w:rPr>
  </w:style>
  <w:style w:type="character" w:customStyle="1" w:styleId="UnderlinesCharChar">
    <w:name w:val="Underlines Char Char"/>
    <w:basedOn w:val="DefaultParagraphFont"/>
    <w:rsid w:val="00420222"/>
    <w:rPr>
      <w:rFonts w:cs="Arial"/>
      <w:b/>
      <w:bCs/>
      <w:noProof w:val="0"/>
      <w:sz w:val="22"/>
      <w:szCs w:val="26"/>
      <w:u w:val="single"/>
      <w:lang w:val="en-US" w:eastAsia="en-US" w:bidi="ar-SA"/>
    </w:rPr>
  </w:style>
  <w:style w:type="paragraph" w:customStyle="1" w:styleId="Style3">
    <w:name w:val="Style3"/>
    <w:basedOn w:val="Normal"/>
    <w:link w:val="Style3Char"/>
    <w:qFormat/>
    <w:rsid w:val="00420222"/>
    <w:rPr>
      <w:rFonts w:ascii="Arial Narrow" w:eastAsia="Times New Roman" w:hAnsi="Arial Narrow" w:cs="Times New Roman"/>
      <w:b/>
      <w:sz w:val="20"/>
    </w:rPr>
  </w:style>
  <w:style w:type="character" w:customStyle="1" w:styleId="Style3Char">
    <w:name w:val="Style3 Char"/>
    <w:basedOn w:val="DefaultParagraphFont"/>
    <w:link w:val="Style3"/>
    <w:rsid w:val="0042022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20222"/>
    <w:rPr>
      <w:rFonts w:eastAsia="Times New Roman"/>
      <w:sz w:val="20"/>
      <w:u w:val="single"/>
    </w:rPr>
  </w:style>
  <w:style w:type="character" w:customStyle="1" w:styleId="StyleStyle411ptChar">
    <w:name w:val="Style Style4 + 11 pt Char"/>
    <w:link w:val="StyleStyle411pt"/>
    <w:rsid w:val="00420222"/>
    <w:rPr>
      <w:rFonts w:ascii="Calibri" w:eastAsia="Times New Roman" w:hAnsi="Calibri"/>
      <w:sz w:val="20"/>
      <w:u w:val="single"/>
    </w:rPr>
  </w:style>
  <w:style w:type="paragraph" w:customStyle="1" w:styleId="StyleStyle411ptBold">
    <w:name w:val="Style Style4 + 11 pt Bold"/>
    <w:basedOn w:val="Normal"/>
    <w:link w:val="StyleStyle411ptBoldChar"/>
    <w:qFormat/>
    <w:rsid w:val="00420222"/>
    <w:rPr>
      <w:b/>
      <w:bCs/>
      <w:sz w:val="20"/>
      <w:u w:val="single"/>
    </w:rPr>
  </w:style>
  <w:style w:type="character" w:customStyle="1" w:styleId="StyleStyle411ptBoldChar">
    <w:name w:val="Style Style4 + 11 pt Bold Char"/>
    <w:link w:val="StyleStyle411ptBold"/>
    <w:rsid w:val="00420222"/>
    <w:rPr>
      <w:rFonts w:ascii="Calibri" w:hAnsi="Calibri"/>
      <w:b/>
      <w:bCs/>
      <w:sz w:val="20"/>
      <w:u w:val="single"/>
    </w:rPr>
  </w:style>
  <w:style w:type="paragraph" w:customStyle="1" w:styleId="Underlining">
    <w:name w:val="Underlining"/>
    <w:basedOn w:val="Normal"/>
    <w:link w:val="UnderliningChar"/>
    <w:qFormat/>
    <w:rsid w:val="00420222"/>
    <w:rPr>
      <w:rFonts w:eastAsia="Times New Roman"/>
      <w:sz w:val="20"/>
      <w:u w:val="single"/>
    </w:rPr>
  </w:style>
  <w:style w:type="character" w:customStyle="1" w:styleId="UnderliningChar">
    <w:name w:val="Underlining Char"/>
    <w:basedOn w:val="DefaultParagraphFont"/>
    <w:link w:val="Underlining"/>
    <w:rsid w:val="00420222"/>
    <w:rPr>
      <w:rFonts w:ascii="Calibri" w:eastAsia="Times New Roman" w:hAnsi="Calibri"/>
      <w:sz w:val="20"/>
      <w:u w:val="single"/>
    </w:rPr>
  </w:style>
  <w:style w:type="character" w:customStyle="1" w:styleId="StyleTimesNewRoman12ptBold">
    <w:name w:val="Style Times New Roman 12 pt Bold"/>
    <w:rsid w:val="0042022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20222"/>
    <w:rPr>
      <w:rFonts w:ascii="Century Gothic" w:hAnsi="Century Gothic"/>
      <w:sz w:val="24"/>
      <w:u w:val="thick"/>
    </w:rPr>
  </w:style>
  <w:style w:type="paragraph" w:customStyle="1" w:styleId="Cardstyle">
    <w:name w:val="Cardstyle"/>
    <w:basedOn w:val="Normal"/>
    <w:next w:val="Normal"/>
    <w:qFormat/>
    <w:rsid w:val="00420222"/>
    <w:rPr>
      <w:rFonts w:eastAsia="Times New Roman" w:cs="Times New Roman"/>
      <w:sz w:val="20"/>
    </w:rPr>
  </w:style>
  <w:style w:type="character" w:customStyle="1" w:styleId="Style8pt1">
    <w:name w:val="Style 8 pt1"/>
    <w:basedOn w:val="DefaultParagraphFont"/>
    <w:rsid w:val="00420222"/>
    <w:rPr>
      <w:rFonts w:ascii="Georgia" w:hAnsi="Georgia"/>
      <w:sz w:val="16"/>
    </w:rPr>
  </w:style>
  <w:style w:type="character" w:customStyle="1" w:styleId="Style8pt">
    <w:name w:val="Style 8 pt"/>
    <w:basedOn w:val="DefaultParagraphFont"/>
    <w:rsid w:val="0042022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20222"/>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20222"/>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2022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20222"/>
    <w:rPr>
      <w:rFonts w:eastAsia="Times New Roman" w:cs="Times New Roman"/>
      <w:b/>
      <w:bCs/>
      <w:sz w:val="20"/>
      <w:u w:val="single"/>
    </w:rPr>
  </w:style>
  <w:style w:type="character" w:customStyle="1" w:styleId="StyleUnderlineChar11ptBoldChar">
    <w:name w:val="Style Underline Char + 11 pt Bold Char"/>
    <w:link w:val="StyleUnderlineChar11ptBold"/>
    <w:rsid w:val="00420222"/>
    <w:rPr>
      <w:rFonts w:ascii="Calibri" w:eastAsia="Times New Roman" w:hAnsi="Calibri" w:cs="Times New Roman"/>
      <w:b/>
      <w:bCs/>
      <w:sz w:val="20"/>
      <w:u w:val="single"/>
    </w:rPr>
  </w:style>
  <w:style w:type="character" w:customStyle="1" w:styleId="NormalTextChar">
    <w:name w:val="Normal Text Char"/>
    <w:link w:val="NormalText"/>
    <w:rsid w:val="00420222"/>
    <w:rPr>
      <w:rFonts w:ascii="Calibri" w:hAnsi="Calibri"/>
      <w:sz w:val="20"/>
      <w:szCs w:val="26"/>
    </w:rPr>
  </w:style>
  <w:style w:type="character" w:customStyle="1" w:styleId="ShrinkChar">
    <w:name w:val="Shrink Char"/>
    <w:link w:val="Shrink"/>
    <w:rsid w:val="00420222"/>
    <w:rPr>
      <w:rFonts w:ascii="Garamond" w:hAnsi="Garamond"/>
      <w:sz w:val="12"/>
    </w:rPr>
  </w:style>
  <w:style w:type="paragraph" w:customStyle="1" w:styleId="Shrink">
    <w:name w:val="Shrink"/>
    <w:link w:val="ShrinkChar"/>
    <w:qFormat/>
    <w:rsid w:val="00420222"/>
    <w:pPr>
      <w:ind w:left="288" w:right="288"/>
    </w:pPr>
    <w:rPr>
      <w:rFonts w:ascii="Garamond" w:hAnsi="Garamond"/>
      <w:sz w:val="12"/>
    </w:rPr>
  </w:style>
  <w:style w:type="paragraph" w:customStyle="1" w:styleId="cites0">
    <w:name w:val="cites"/>
    <w:link w:val="citesChar0"/>
    <w:autoRedefine/>
    <w:qFormat/>
    <w:rsid w:val="00420222"/>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20222"/>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2022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0222"/>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2022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20222"/>
  </w:style>
  <w:style w:type="character" w:customStyle="1" w:styleId="CardsChar1">
    <w:name w:val="Cards Char1"/>
    <w:rsid w:val="00420222"/>
    <w:rPr>
      <w:rFonts w:ascii="Times New Roman" w:hAnsi="Times New Roman" w:cs="Times New Roman"/>
      <w:sz w:val="20"/>
      <w:szCs w:val="20"/>
    </w:rPr>
  </w:style>
  <w:style w:type="character" w:customStyle="1" w:styleId="AuthorYear">
    <w:name w:val="AuthorYear"/>
    <w:uiPriority w:val="1"/>
    <w:qFormat/>
    <w:rsid w:val="00420222"/>
    <w:rPr>
      <w:rFonts w:ascii="Georgia" w:hAnsi="Georgia"/>
      <w:b/>
      <w:sz w:val="24"/>
    </w:rPr>
  </w:style>
  <w:style w:type="paragraph" w:customStyle="1" w:styleId="Shrink8">
    <w:name w:val="Shrink8"/>
    <w:basedOn w:val="Normal"/>
    <w:qFormat/>
    <w:rsid w:val="00420222"/>
    <w:rPr>
      <w:sz w:val="16"/>
    </w:rPr>
  </w:style>
  <w:style w:type="paragraph" w:customStyle="1" w:styleId="Normal1">
    <w:name w:val="Normal1"/>
    <w:qFormat/>
    <w:rsid w:val="00420222"/>
    <w:rPr>
      <w:rFonts w:ascii="Calibri" w:eastAsia="Calibri" w:hAnsi="Calibri" w:cs="Calibri"/>
      <w:color w:val="000000"/>
      <w:sz w:val="22"/>
      <w:szCs w:val="20"/>
      <w:lang w:val="es-US" w:eastAsia="es-US"/>
    </w:rPr>
  </w:style>
  <w:style w:type="character" w:customStyle="1" w:styleId="highlight2">
    <w:name w:val="highlight2"/>
    <w:rsid w:val="0042022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20222"/>
    <w:rPr>
      <w:rFonts w:eastAsia="SimSun" w:cs="Times New Roman"/>
      <w:color w:val="00000A"/>
      <w:sz w:val="20"/>
      <w:lang w:eastAsia="zh-CN"/>
    </w:rPr>
  </w:style>
  <w:style w:type="character" w:customStyle="1" w:styleId="Stylecard11ptChar">
    <w:name w:val="Style card + 11 pt Char"/>
    <w:basedOn w:val="cardChar"/>
    <w:link w:val="Stylecard11pt"/>
    <w:rsid w:val="00420222"/>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20222"/>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20222"/>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2022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20222"/>
    <w:rPr>
      <w:rFonts w:cs="Arial"/>
      <w:b/>
      <w:bCs/>
      <w:kern w:val="32"/>
      <w:sz w:val="32"/>
      <w:szCs w:val="32"/>
      <w:u w:val="single"/>
      <w:lang w:val="en-US" w:eastAsia="en-US" w:bidi="ar-SA"/>
    </w:rPr>
  </w:style>
  <w:style w:type="character" w:customStyle="1" w:styleId="UNDERLINECharChar0">
    <w:name w:val="UNDERLINE Char Char"/>
    <w:basedOn w:val="DefaultParagraphFont"/>
    <w:rsid w:val="00420222"/>
    <w:rPr>
      <w:bCs/>
      <w:kern w:val="28"/>
      <w:szCs w:val="32"/>
      <w:u w:val="single"/>
    </w:rPr>
  </w:style>
  <w:style w:type="character" w:customStyle="1" w:styleId="term">
    <w:name w:val="term"/>
    <w:basedOn w:val="DefaultParagraphFont"/>
    <w:rsid w:val="00420222"/>
  </w:style>
  <w:style w:type="character" w:customStyle="1" w:styleId="SmallFontCharCharCharChar">
    <w:name w:val="Small Font Char Char Char Char"/>
    <w:basedOn w:val="DefaultParagraphFont"/>
    <w:rsid w:val="00420222"/>
    <w:rPr>
      <w:rFonts w:ascii="Arial" w:hAnsi="Arial"/>
      <w:sz w:val="12"/>
      <w:szCs w:val="24"/>
    </w:rPr>
  </w:style>
  <w:style w:type="character" w:customStyle="1" w:styleId="vitstoryheadline">
    <w:name w:val="vitstoryheadline"/>
    <w:basedOn w:val="DefaultParagraphFont"/>
    <w:rsid w:val="00420222"/>
  </w:style>
  <w:style w:type="character" w:customStyle="1" w:styleId="regtext">
    <w:name w:val="regtext"/>
    <w:basedOn w:val="DefaultParagraphFont"/>
    <w:rsid w:val="00420222"/>
  </w:style>
  <w:style w:type="character" w:customStyle="1" w:styleId="bps-topic-ident">
    <w:name w:val="bps-topic-ident"/>
    <w:basedOn w:val="DefaultParagraphFont"/>
    <w:rsid w:val="00420222"/>
  </w:style>
  <w:style w:type="character" w:customStyle="1" w:styleId="CharChar4">
    <w:name w:val="Char Char4"/>
    <w:basedOn w:val="DefaultParagraphFont"/>
    <w:rsid w:val="00420222"/>
    <w:rPr>
      <w:b/>
      <w:bCs/>
      <w:sz w:val="28"/>
      <w:szCs w:val="28"/>
    </w:rPr>
  </w:style>
  <w:style w:type="character" w:customStyle="1" w:styleId="CharChar5">
    <w:name w:val="Char Char5"/>
    <w:basedOn w:val="DefaultParagraphFont"/>
    <w:rsid w:val="00420222"/>
    <w:rPr>
      <w:rFonts w:ascii="Arial" w:hAnsi="Arial" w:cs="Arial"/>
      <w:b/>
      <w:bCs/>
      <w:sz w:val="26"/>
      <w:szCs w:val="26"/>
    </w:rPr>
  </w:style>
  <w:style w:type="paragraph" w:customStyle="1" w:styleId="tagcite0">
    <w:name w:val="tagcite"/>
    <w:basedOn w:val="Normal"/>
    <w:qFormat/>
    <w:rsid w:val="00420222"/>
    <w:rPr>
      <w:rFonts w:eastAsia="Times New Roman" w:cs="Times New Roman"/>
      <w:b/>
    </w:rPr>
  </w:style>
  <w:style w:type="paragraph" w:customStyle="1" w:styleId="Regular">
    <w:name w:val="Regular"/>
    <w:link w:val="RegularChar"/>
    <w:rsid w:val="00420222"/>
    <w:rPr>
      <w:rFonts w:ascii="Garamond" w:eastAsia="Times New Roman" w:hAnsi="Garamond" w:cs="Arial"/>
      <w:bCs/>
      <w:kern w:val="20"/>
      <w:sz w:val="20"/>
      <w:szCs w:val="32"/>
    </w:rPr>
  </w:style>
  <w:style w:type="paragraph" w:customStyle="1" w:styleId="Boldunderline0">
    <w:name w:val="Bold underline"/>
    <w:basedOn w:val="Normal"/>
    <w:rsid w:val="00420222"/>
    <w:rPr>
      <w:rFonts w:eastAsia="Times New Roman" w:cs="Arial"/>
      <w:b/>
      <w:bCs/>
      <w:kern w:val="20"/>
      <w:sz w:val="20"/>
      <w:szCs w:val="32"/>
      <w:u w:val="single"/>
    </w:rPr>
  </w:style>
  <w:style w:type="character" w:customStyle="1" w:styleId="BoldunderlineChar0">
    <w:name w:val="Bold underline Char"/>
    <w:basedOn w:val="DefaultParagraphFont"/>
    <w:rsid w:val="00420222"/>
    <w:rPr>
      <w:rFonts w:ascii="Garamond" w:hAnsi="Garamond" w:cs="Arial"/>
      <w:b/>
      <w:bCs/>
      <w:kern w:val="20"/>
      <w:szCs w:val="32"/>
      <w:u w:val="single"/>
      <w:lang w:val="en-US" w:eastAsia="en-US" w:bidi="ar-SA"/>
    </w:rPr>
  </w:style>
  <w:style w:type="paragraph" w:customStyle="1" w:styleId="tag1">
    <w:name w:val="tag1"/>
    <w:basedOn w:val="Normal"/>
    <w:qFormat/>
    <w:rsid w:val="00420222"/>
    <w:rPr>
      <w:rFonts w:eastAsia="Times New Roman" w:cs="Times New Roman"/>
      <w:b/>
      <w:szCs w:val="20"/>
    </w:rPr>
  </w:style>
  <w:style w:type="character" w:customStyle="1" w:styleId="byline">
    <w:name w:val="byline"/>
    <w:basedOn w:val="DefaultParagraphFont"/>
    <w:rsid w:val="00420222"/>
  </w:style>
  <w:style w:type="character" w:customStyle="1" w:styleId="7TimesNewRoman">
    <w:name w:val="7 Times New Roman"/>
    <w:rsid w:val="0042022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20222"/>
    <w:rPr>
      <w:rFonts w:ascii="Cambria" w:eastAsia="Times New Roman" w:hAnsi="Cambria" w:cs="Times New Roman"/>
      <w:sz w:val="18"/>
      <w:szCs w:val="20"/>
    </w:rPr>
  </w:style>
  <w:style w:type="character" w:customStyle="1" w:styleId="Boxed">
    <w:name w:val="Boxed"/>
    <w:qFormat/>
    <w:rsid w:val="00420222"/>
    <w:rPr>
      <w:rFonts w:ascii="Garamond" w:hAnsi="Garamond"/>
      <w:sz w:val="20"/>
      <w:bdr w:val="single" w:sz="6" w:space="0" w:color="auto"/>
    </w:rPr>
  </w:style>
  <w:style w:type="character" w:customStyle="1" w:styleId="CardtextChar0">
    <w:name w:val="Card text Char"/>
    <w:basedOn w:val="DefaultParagraphFont"/>
    <w:link w:val="Cardtext0"/>
    <w:rsid w:val="00420222"/>
    <w:rPr>
      <w:rFonts w:ascii="Garamond" w:hAnsi="Garamond"/>
      <w:u w:val="single"/>
    </w:rPr>
  </w:style>
  <w:style w:type="paragraph" w:styleId="Date">
    <w:name w:val="Date"/>
    <w:aliases w:val="date"/>
    <w:basedOn w:val="Normal"/>
    <w:next w:val="Normal"/>
    <w:link w:val="DateChar"/>
    <w:uiPriority w:val="99"/>
    <w:rsid w:val="00420222"/>
    <w:rPr>
      <w:rFonts w:eastAsia="Times New Roman" w:cs="Times New Roman"/>
      <w:sz w:val="16"/>
    </w:rPr>
  </w:style>
  <w:style w:type="character" w:customStyle="1" w:styleId="DateChar">
    <w:name w:val="Date Char"/>
    <w:aliases w:val="date Char"/>
    <w:basedOn w:val="DefaultParagraphFont"/>
    <w:link w:val="Date"/>
    <w:uiPriority w:val="99"/>
    <w:rsid w:val="00420222"/>
    <w:rPr>
      <w:rFonts w:ascii="Calibri" w:eastAsia="Times New Roman" w:hAnsi="Calibri" w:cs="Times New Roman"/>
      <w:sz w:val="16"/>
    </w:rPr>
  </w:style>
  <w:style w:type="paragraph" w:customStyle="1" w:styleId="DebateCardSmall">
    <w:name w:val="Debate Card Small"/>
    <w:basedOn w:val="Normal"/>
    <w:link w:val="DebateCardSmallChar"/>
    <w:qFormat/>
    <w:rsid w:val="00420222"/>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20222"/>
    <w:rPr>
      <w:rFonts w:ascii="Calibri" w:eastAsia="Times New Roman" w:hAnsi="Calibri" w:cs="Times New Roman"/>
      <w:sz w:val="16"/>
      <w:szCs w:val="16"/>
      <w:lang w:val="x-none" w:eastAsia="x-none"/>
    </w:rPr>
  </w:style>
  <w:style w:type="character" w:customStyle="1" w:styleId="reduce2">
    <w:name w:val="reduce2"/>
    <w:rsid w:val="0042022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20222"/>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20222"/>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420222"/>
  </w:style>
  <w:style w:type="character" w:customStyle="1" w:styleId="Style1CharChar">
    <w:name w:val="Style1 Char Char"/>
    <w:basedOn w:val="DefaultParagraphFont"/>
    <w:rsid w:val="00420222"/>
    <w:rPr>
      <w:sz w:val="16"/>
      <w:szCs w:val="16"/>
      <w:lang w:val="en-US" w:eastAsia="en-US" w:bidi="ar-SA"/>
    </w:rPr>
  </w:style>
  <w:style w:type="character" w:customStyle="1" w:styleId="Style2CharChar">
    <w:name w:val="Style2 Char Char"/>
    <w:basedOn w:val="DefaultParagraphFont"/>
    <w:rsid w:val="00420222"/>
    <w:rPr>
      <w:u w:val="thick"/>
      <w:lang w:val="en-US" w:eastAsia="en-US" w:bidi="ar-SA"/>
    </w:rPr>
  </w:style>
  <w:style w:type="character" w:customStyle="1" w:styleId="dateline">
    <w:name w:val="dateline"/>
    <w:basedOn w:val="DefaultParagraphFont"/>
    <w:rsid w:val="00420222"/>
  </w:style>
  <w:style w:type="character" w:customStyle="1" w:styleId="date-display-single">
    <w:name w:val="date-display-single"/>
    <w:basedOn w:val="DefaultParagraphFont"/>
    <w:rsid w:val="00420222"/>
  </w:style>
  <w:style w:type="character" w:customStyle="1" w:styleId="wikigeneratedlinkcontent">
    <w:name w:val="wikigeneratedlinkcontent"/>
    <w:basedOn w:val="DefaultParagraphFont"/>
    <w:rsid w:val="00420222"/>
  </w:style>
  <w:style w:type="character" w:customStyle="1" w:styleId="Heading3CharCharChar3">
    <w:name w:val="Heading 3 Char Char Char3"/>
    <w:aliases w:val=" Char Char Char3,Char Char Char3,Heading 3 Char Char Char2, Char Char Char2,Char Char Char2"/>
    <w:basedOn w:val="DefaultParagraphFont"/>
    <w:rsid w:val="00420222"/>
    <w:rPr>
      <w:rFonts w:cs="Arial"/>
      <w:bCs/>
      <w:szCs w:val="26"/>
      <w:u w:val="single"/>
      <w:lang w:val="en-US" w:eastAsia="en-US" w:bidi="ar-SA"/>
    </w:rPr>
  </w:style>
  <w:style w:type="character" w:customStyle="1" w:styleId="aqj">
    <w:name w:val="aqj"/>
    <w:rsid w:val="00420222"/>
  </w:style>
  <w:style w:type="character" w:customStyle="1" w:styleId="CardTextChar1">
    <w:name w:val="CardText Char"/>
    <w:basedOn w:val="DefaultParagraphFont"/>
    <w:link w:val="CardText1"/>
    <w:locked/>
    <w:rsid w:val="0042022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20222"/>
    <w:pPr>
      <w:ind w:left="288" w:right="288"/>
    </w:pPr>
    <w:rPr>
      <w:rFonts w:ascii="Times New Roman" w:eastAsia="Times New Roman" w:hAnsi="Times New Roman" w:cs="Times New Roman"/>
      <w:sz w:val="16"/>
    </w:rPr>
  </w:style>
  <w:style w:type="character" w:customStyle="1" w:styleId="ilad">
    <w:name w:val="il_ad"/>
    <w:rsid w:val="00420222"/>
  </w:style>
  <w:style w:type="character" w:customStyle="1" w:styleId="CardsUnderlined">
    <w:name w:val="Cards Underlined"/>
    <w:qFormat/>
    <w:rsid w:val="00420222"/>
    <w:rPr>
      <w:rFonts w:ascii="Helvetica" w:hAnsi="Helvetica"/>
      <w:sz w:val="22"/>
      <w:szCs w:val="24"/>
      <w:u w:val="thick"/>
    </w:rPr>
  </w:style>
  <w:style w:type="paragraph" w:customStyle="1" w:styleId="BBCite">
    <w:name w:val="BB Cite"/>
    <w:basedOn w:val="Normal"/>
    <w:autoRedefine/>
    <w:rsid w:val="00420222"/>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20222"/>
  </w:style>
  <w:style w:type="character" w:customStyle="1" w:styleId="StyleStyleUnderline411pt">
    <w:name w:val="Style Style Underline4 + 11 pt"/>
    <w:basedOn w:val="DefaultParagraphFont"/>
    <w:rsid w:val="00420222"/>
    <w:rPr>
      <w:sz w:val="20"/>
      <w:u w:val="single"/>
    </w:rPr>
  </w:style>
  <w:style w:type="character" w:customStyle="1" w:styleId="StyleStyleUnderline411ptBold">
    <w:name w:val="Style Style Underline4 + 11 pt Bold"/>
    <w:basedOn w:val="DefaultParagraphFont"/>
    <w:rsid w:val="00420222"/>
    <w:rPr>
      <w:b/>
      <w:bCs/>
      <w:sz w:val="20"/>
      <w:u w:val="single"/>
    </w:rPr>
  </w:style>
  <w:style w:type="character" w:customStyle="1" w:styleId="StyleStyleUnderline311pt">
    <w:name w:val="Style Style Underline3 + 11 pt"/>
    <w:basedOn w:val="DefaultParagraphFont"/>
    <w:rsid w:val="00420222"/>
    <w:rPr>
      <w:sz w:val="20"/>
      <w:u w:val="single"/>
    </w:rPr>
  </w:style>
  <w:style w:type="character" w:customStyle="1" w:styleId="StyleStyleUnderline311ptBold">
    <w:name w:val="Style Style Underline3 + 11 pt Bold"/>
    <w:basedOn w:val="DefaultParagraphFont"/>
    <w:rsid w:val="00420222"/>
    <w:rPr>
      <w:b/>
      <w:bCs/>
      <w:sz w:val="20"/>
      <w:u w:val="single"/>
    </w:rPr>
  </w:style>
  <w:style w:type="character" w:customStyle="1" w:styleId="red-subtitle">
    <w:name w:val="red-subtitle"/>
    <w:basedOn w:val="DefaultParagraphFont"/>
    <w:rsid w:val="00420222"/>
  </w:style>
  <w:style w:type="character" w:styleId="PageNumber">
    <w:name w:val="page number"/>
    <w:aliases w:val="card ununderlined"/>
    <w:basedOn w:val="DefaultParagraphFont"/>
    <w:uiPriority w:val="99"/>
    <w:unhideWhenUsed/>
    <w:rsid w:val="00420222"/>
  </w:style>
  <w:style w:type="character" w:customStyle="1" w:styleId="ft1">
    <w:name w:val="ft1"/>
    <w:basedOn w:val="DefaultParagraphFont"/>
    <w:rsid w:val="00420222"/>
  </w:style>
  <w:style w:type="character" w:customStyle="1" w:styleId="dropcap">
    <w:name w:val="dropcap"/>
    <w:basedOn w:val="DefaultParagraphFont"/>
    <w:rsid w:val="00420222"/>
  </w:style>
  <w:style w:type="paragraph" w:customStyle="1" w:styleId="TagText">
    <w:name w:val="TagText"/>
    <w:basedOn w:val="Normal"/>
    <w:uiPriority w:val="99"/>
    <w:qFormat/>
    <w:rsid w:val="00420222"/>
    <w:pPr>
      <w:spacing w:before="200"/>
    </w:pPr>
    <w:rPr>
      <w:rFonts w:eastAsia="Calibri"/>
      <w:b/>
      <w:sz w:val="24"/>
    </w:rPr>
  </w:style>
  <w:style w:type="paragraph" w:customStyle="1" w:styleId="BreakTag">
    <w:name w:val="Break Tag"/>
    <w:basedOn w:val="Normal"/>
    <w:autoRedefine/>
    <w:uiPriority w:val="4"/>
    <w:qFormat/>
    <w:rsid w:val="00420222"/>
    <w:pPr>
      <w:spacing w:before="240"/>
    </w:pPr>
    <w:rPr>
      <w:rFonts w:ascii="Arial" w:hAnsi="Arial" w:cs="Arial"/>
      <w:b/>
      <w:sz w:val="26"/>
    </w:rPr>
  </w:style>
  <w:style w:type="paragraph" w:customStyle="1" w:styleId="BreakBlock">
    <w:name w:val="Break Block"/>
    <w:basedOn w:val="Normal"/>
    <w:link w:val="BreakBlockChar"/>
    <w:autoRedefine/>
    <w:qFormat/>
    <w:rsid w:val="0042022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2022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20222"/>
  </w:style>
  <w:style w:type="character" w:customStyle="1" w:styleId="Mention1">
    <w:name w:val="Mention1"/>
    <w:basedOn w:val="DefaultParagraphFont"/>
    <w:uiPriority w:val="99"/>
    <w:semiHidden/>
    <w:unhideWhenUsed/>
    <w:rsid w:val="00420222"/>
    <w:rPr>
      <w:color w:val="2B579A"/>
      <w:shd w:val="clear" w:color="auto" w:fill="E6E6E6"/>
    </w:rPr>
  </w:style>
  <w:style w:type="character" w:customStyle="1" w:styleId="Styleunderline11pt">
    <w:name w:val="Style underline + 11 pt"/>
    <w:rsid w:val="00420222"/>
    <w:rPr>
      <w:rFonts w:ascii="Times New Roman" w:hAnsi="Times New Roman"/>
      <w:sz w:val="20"/>
      <w:u w:val="single"/>
    </w:rPr>
  </w:style>
  <w:style w:type="paragraph" w:customStyle="1" w:styleId="Minimize">
    <w:name w:val="Minimize"/>
    <w:basedOn w:val="card"/>
    <w:next w:val="Normal"/>
    <w:link w:val="MinimizeChar"/>
    <w:qFormat/>
    <w:rsid w:val="0042022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20222"/>
    <w:rPr>
      <w:rFonts w:ascii="Georgia" w:hAnsi="Georgia"/>
      <w:bCs/>
      <w:color w:val="000000"/>
      <w:sz w:val="12"/>
      <w:szCs w:val="20"/>
    </w:rPr>
  </w:style>
  <w:style w:type="character" w:customStyle="1" w:styleId="hilite1">
    <w:name w:val="hilite1"/>
    <w:basedOn w:val="DefaultParagraphFont"/>
    <w:rsid w:val="0042022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20222"/>
    <w:rPr>
      <w:rFonts w:eastAsia="Times New Roman"/>
      <w:b/>
      <w:szCs w:val="20"/>
    </w:rPr>
  </w:style>
  <w:style w:type="character" w:customStyle="1" w:styleId="NormaltagChar">
    <w:name w:val="Normal tag Char"/>
    <w:basedOn w:val="DefaultParagraphFont"/>
    <w:link w:val="Normaltag"/>
    <w:uiPriority w:val="99"/>
    <w:locked/>
    <w:rsid w:val="00420222"/>
    <w:rPr>
      <w:rFonts w:ascii="Calibri" w:eastAsia="Times New Roman" w:hAnsi="Calibri"/>
      <w:b/>
      <w:sz w:val="22"/>
      <w:szCs w:val="20"/>
    </w:rPr>
  </w:style>
  <w:style w:type="character" w:customStyle="1" w:styleId="CitesChar2">
    <w:name w:val="Cites Char2"/>
    <w:link w:val="Cites"/>
    <w:rsid w:val="0042022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2022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20222"/>
    <w:pPr>
      <w:spacing w:before="120" w:after="120"/>
    </w:pPr>
    <w:rPr>
      <w:rFonts w:eastAsia="Times New Roman"/>
      <w:b/>
      <w:u w:val="single"/>
      <w:lang w:bidi="en-US"/>
    </w:rPr>
  </w:style>
  <w:style w:type="paragraph" w:styleId="TOC9">
    <w:name w:val="toc 9"/>
    <w:basedOn w:val="Normal"/>
    <w:next w:val="Normal"/>
    <w:autoRedefine/>
    <w:rsid w:val="00420222"/>
    <w:pPr>
      <w:ind w:left="1600"/>
    </w:pPr>
    <w:rPr>
      <w:rFonts w:eastAsia="Times New Roman"/>
      <w:sz w:val="20"/>
      <w:lang w:bidi="en-US"/>
    </w:rPr>
  </w:style>
  <w:style w:type="paragraph" w:customStyle="1" w:styleId="TxBrp1">
    <w:name w:val="TxBr_p1"/>
    <w:basedOn w:val="Normal"/>
    <w:qFormat/>
    <w:rsid w:val="0042022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20222"/>
    <w:pPr>
      <w:spacing w:before="100" w:beforeAutospacing="1" w:after="100" w:afterAutospacing="1"/>
    </w:pPr>
    <w:rPr>
      <w:rFonts w:eastAsia="Times New Roman"/>
      <w:lang w:bidi="en-US"/>
    </w:rPr>
  </w:style>
  <w:style w:type="character" w:customStyle="1" w:styleId="standardcontent">
    <w:name w:val="standardcontent"/>
    <w:basedOn w:val="DefaultParagraphFont"/>
    <w:rsid w:val="00420222"/>
  </w:style>
  <w:style w:type="paragraph" w:customStyle="1" w:styleId="hat">
    <w:name w:val="hat"/>
    <w:basedOn w:val="Normal"/>
    <w:next w:val="Normal"/>
    <w:link w:val="hatChar"/>
    <w:qFormat/>
    <w:rsid w:val="0042022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20222"/>
  </w:style>
  <w:style w:type="paragraph" w:customStyle="1" w:styleId="HotRouteChar">
    <w:name w:val="Hot Route! Char"/>
    <w:basedOn w:val="Normal"/>
    <w:qFormat/>
    <w:rsid w:val="00420222"/>
    <w:pPr>
      <w:ind w:left="144"/>
    </w:pPr>
    <w:rPr>
      <w:rFonts w:eastAsia="Times New Roman"/>
      <w:sz w:val="20"/>
      <w:lang w:bidi="en-US"/>
    </w:rPr>
  </w:style>
  <w:style w:type="paragraph" w:customStyle="1" w:styleId="Default">
    <w:name w:val="Default"/>
    <w:qFormat/>
    <w:rsid w:val="0042022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20222"/>
    <w:rPr>
      <w:rFonts w:ascii="Cambria" w:hAnsi="Cambria" w:cs="Times New Roman"/>
      <w:b/>
      <w:bCs/>
      <w:sz w:val="26"/>
      <w:szCs w:val="26"/>
    </w:rPr>
  </w:style>
  <w:style w:type="character" w:customStyle="1" w:styleId="CardCharChar1">
    <w:name w:val="Card Char Char1"/>
    <w:basedOn w:val="DefaultParagraphFont"/>
    <w:rsid w:val="00420222"/>
    <w:rPr>
      <w:rFonts w:cs="Times New Roman"/>
      <w:b/>
      <w:bCs/>
      <w:sz w:val="28"/>
      <w:szCs w:val="28"/>
    </w:rPr>
  </w:style>
  <w:style w:type="paragraph" w:customStyle="1" w:styleId="SmallFont">
    <w:name w:val="Small Font"/>
    <w:basedOn w:val="Normal"/>
    <w:link w:val="SmallFontChar"/>
    <w:qFormat/>
    <w:rsid w:val="00420222"/>
    <w:pPr>
      <w:spacing w:after="200"/>
      <w:jc w:val="both"/>
    </w:pPr>
    <w:rPr>
      <w:rFonts w:eastAsia="Calibri"/>
      <w:szCs w:val="18"/>
    </w:rPr>
  </w:style>
  <w:style w:type="character" w:customStyle="1" w:styleId="SmallFontChar">
    <w:name w:val="Small Font Char"/>
    <w:basedOn w:val="DefaultParagraphFont"/>
    <w:link w:val="SmallFont"/>
    <w:locked/>
    <w:rsid w:val="00420222"/>
    <w:rPr>
      <w:rFonts w:ascii="Calibri" w:eastAsia="Calibri" w:hAnsi="Calibri"/>
      <w:sz w:val="22"/>
      <w:szCs w:val="18"/>
    </w:rPr>
  </w:style>
  <w:style w:type="character" w:customStyle="1" w:styleId="CircleChar1">
    <w:name w:val="Circle Char1"/>
    <w:basedOn w:val="DefaultParagraphFont"/>
    <w:rsid w:val="0042022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2022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20222"/>
    <w:rPr>
      <w:rFonts w:ascii="Calibri" w:eastAsia="Times New Roman" w:hAnsi="Calibri" w:cs="Times New Roman"/>
      <w:b/>
      <w:sz w:val="20"/>
      <w:szCs w:val="20"/>
    </w:rPr>
  </w:style>
  <w:style w:type="character" w:customStyle="1" w:styleId="hit1">
    <w:name w:val="hit1"/>
    <w:basedOn w:val="DefaultParagraphFont"/>
    <w:rsid w:val="00420222"/>
    <w:rPr>
      <w:b/>
      <w:bCs/>
      <w:color w:val="CC0033"/>
    </w:rPr>
  </w:style>
  <w:style w:type="character" w:customStyle="1" w:styleId="upper">
    <w:name w:val="upper"/>
    <w:basedOn w:val="DefaultParagraphFont"/>
    <w:rsid w:val="00420222"/>
  </w:style>
  <w:style w:type="character" w:customStyle="1" w:styleId="SmallFont7pt">
    <w:name w:val="Small Font (7 pt)"/>
    <w:basedOn w:val="DefaultParagraphFont"/>
    <w:qFormat/>
    <w:rsid w:val="00420222"/>
    <w:rPr>
      <w:sz w:val="14"/>
    </w:rPr>
  </w:style>
  <w:style w:type="paragraph" w:customStyle="1" w:styleId="UnderlinedText">
    <w:name w:val="Underlined Text"/>
    <w:basedOn w:val="Normal"/>
    <w:qFormat/>
    <w:rsid w:val="00420222"/>
    <w:rPr>
      <w:rFonts w:eastAsia="Times New Roman"/>
      <w:b/>
      <w:szCs w:val="20"/>
    </w:rPr>
  </w:style>
  <w:style w:type="character" w:customStyle="1" w:styleId="SmallText-New">
    <w:name w:val="Small Text - New"/>
    <w:basedOn w:val="DefaultParagraphFont"/>
    <w:rsid w:val="00420222"/>
    <w:rPr>
      <w:rFonts w:ascii="Arial Narrow" w:hAnsi="Arial Narrow"/>
      <w:sz w:val="14"/>
    </w:rPr>
  </w:style>
  <w:style w:type="character" w:customStyle="1" w:styleId="Underlined-New">
    <w:name w:val="Underlined - New"/>
    <w:basedOn w:val="DefaultParagraphFont"/>
    <w:rsid w:val="00420222"/>
    <w:rPr>
      <w:rFonts w:ascii="Arial Narrow" w:hAnsi="Arial Narrow"/>
      <w:sz w:val="16"/>
      <w:u w:val="single"/>
    </w:rPr>
  </w:style>
  <w:style w:type="paragraph" w:styleId="TOC2">
    <w:name w:val="toc 2"/>
    <w:basedOn w:val="Normal"/>
    <w:next w:val="Normal"/>
    <w:autoRedefine/>
    <w:uiPriority w:val="39"/>
    <w:qFormat/>
    <w:rsid w:val="00420222"/>
    <w:pPr>
      <w:ind w:left="200"/>
    </w:pPr>
    <w:rPr>
      <w:rFonts w:eastAsia="Times New Roman"/>
      <w:sz w:val="20"/>
      <w:lang w:bidi="en-US"/>
    </w:rPr>
  </w:style>
  <w:style w:type="paragraph" w:styleId="TOCHeading">
    <w:name w:val="TOC Heading"/>
    <w:basedOn w:val="Heading1"/>
    <w:next w:val="Normal"/>
    <w:uiPriority w:val="39"/>
    <w:qFormat/>
    <w:rsid w:val="0042022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20222"/>
    <w:rPr>
      <w:rFonts w:ascii="Arial Narrow" w:hAnsi="Arial Narrow"/>
      <w:dstrike w:val="0"/>
      <w:sz w:val="20"/>
      <w:bdr w:val="single" w:sz="2" w:space="0" w:color="auto"/>
      <w:vertAlign w:val="baseline"/>
    </w:rPr>
  </w:style>
  <w:style w:type="character" w:customStyle="1" w:styleId="style65">
    <w:name w:val="style65"/>
    <w:basedOn w:val="DefaultParagraphFont"/>
    <w:rsid w:val="00420222"/>
    <w:rPr>
      <w:rFonts w:cs="Times New Roman"/>
    </w:rPr>
  </w:style>
  <w:style w:type="character" w:customStyle="1" w:styleId="qlabel">
    <w:name w:val="q_label"/>
    <w:basedOn w:val="DefaultParagraphFont"/>
    <w:rsid w:val="00420222"/>
  </w:style>
  <w:style w:type="character" w:customStyle="1" w:styleId="alabel">
    <w:name w:val="a_label"/>
    <w:basedOn w:val="DefaultParagraphFont"/>
    <w:rsid w:val="00420222"/>
  </w:style>
  <w:style w:type="character" w:customStyle="1" w:styleId="BoldandUnderlineCharChar">
    <w:name w:val="Bold and Underline Char Char"/>
    <w:basedOn w:val="DefaultParagraphFont"/>
    <w:rsid w:val="00420222"/>
    <w:rPr>
      <w:rFonts w:eastAsia="MS Mincho"/>
      <w:b/>
      <w:u w:val="single"/>
      <w:lang w:val="en-US" w:eastAsia="en-US" w:bidi="ar-SA"/>
    </w:rPr>
  </w:style>
  <w:style w:type="character" w:customStyle="1" w:styleId="CardTextChar2">
    <w:name w:val="Card Text Char"/>
    <w:basedOn w:val="DefaultParagraphFont"/>
    <w:rsid w:val="0042022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2022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20222"/>
    <w:rPr>
      <w:rFonts w:cs="Arial"/>
      <w:bCs/>
      <w:szCs w:val="26"/>
      <w:u w:val="single"/>
      <w:lang w:val="en-US" w:eastAsia="en-US" w:bidi="ar-SA"/>
    </w:rPr>
  </w:style>
  <w:style w:type="paragraph" w:customStyle="1" w:styleId="evidencetextChar">
    <w:name w:val="evidence text Char"/>
    <w:basedOn w:val="Normal"/>
    <w:qFormat/>
    <w:rsid w:val="00420222"/>
    <w:pPr>
      <w:ind w:left="1728" w:right="1008"/>
    </w:pPr>
    <w:rPr>
      <w:rFonts w:eastAsia="Times New Roman"/>
      <w:color w:val="000000"/>
      <w:sz w:val="18"/>
    </w:rPr>
  </w:style>
  <w:style w:type="character" w:customStyle="1" w:styleId="underline2">
    <w:name w:val="underline2"/>
    <w:basedOn w:val="DefaultParagraphFont"/>
    <w:rsid w:val="00420222"/>
    <w:rPr>
      <w:u w:val="single"/>
    </w:rPr>
  </w:style>
  <w:style w:type="character" w:customStyle="1" w:styleId="UnderlineChar4Char">
    <w:name w:val="Underline Char4 Char"/>
    <w:basedOn w:val="DefaultParagraphFont"/>
    <w:link w:val="UnderlineChar4"/>
    <w:rsid w:val="00420222"/>
    <w:rPr>
      <w:u w:val="single"/>
    </w:rPr>
  </w:style>
  <w:style w:type="paragraph" w:customStyle="1" w:styleId="UnderlineChar4">
    <w:name w:val="Underline Char4"/>
    <w:basedOn w:val="Normal"/>
    <w:link w:val="UnderlineChar4Char"/>
    <w:qFormat/>
    <w:rsid w:val="00420222"/>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20222"/>
    <w:rPr>
      <w:b/>
      <w:u w:val="single"/>
    </w:rPr>
  </w:style>
  <w:style w:type="paragraph" w:customStyle="1" w:styleId="BoldandUnderlineChar3">
    <w:name w:val="Bold and Underline Char3"/>
    <w:basedOn w:val="Normal"/>
    <w:link w:val="BoldandUnderlineChar3Char2"/>
    <w:qFormat/>
    <w:rsid w:val="00420222"/>
    <w:rPr>
      <w:rFonts w:asciiTheme="minorHAnsi" w:hAnsiTheme="minorHAnsi"/>
      <w:b/>
      <w:sz w:val="24"/>
      <w:u w:val="single"/>
    </w:rPr>
  </w:style>
  <w:style w:type="character" w:customStyle="1" w:styleId="inside-head">
    <w:name w:val="inside-head"/>
    <w:basedOn w:val="DefaultParagraphFont"/>
    <w:rsid w:val="00420222"/>
  </w:style>
  <w:style w:type="character" w:customStyle="1" w:styleId="officialstitle-">
    <w:name w:val="official_s_title-"/>
    <w:basedOn w:val="DefaultParagraphFont"/>
    <w:rsid w:val="00420222"/>
  </w:style>
  <w:style w:type="character" w:customStyle="1" w:styleId="officialsbureau">
    <w:name w:val="official_s_bureau"/>
    <w:basedOn w:val="DefaultParagraphFont"/>
    <w:rsid w:val="00420222"/>
  </w:style>
  <w:style w:type="paragraph" w:customStyle="1" w:styleId="Stylecard11ptBoldUnderline">
    <w:name w:val="Style card + 11 pt Bold Underline"/>
    <w:basedOn w:val="card"/>
    <w:link w:val="Stylecard11ptBoldUnderlineChar"/>
    <w:qFormat/>
    <w:rsid w:val="00420222"/>
    <w:rPr>
      <w:rFonts w:ascii="Georgia" w:eastAsia="SimSun" w:hAnsi="Georgia"/>
      <w:b/>
      <w:lang w:eastAsia="zh-CN"/>
    </w:rPr>
  </w:style>
  <w:style w:type="character" w:customStyle="1" w:styleId="Stylecard11ptBoldUnderlineChar">
    <w:name w:val="Style card + 11 pt Bold Underline Char"/>
    <w:link w:val="Stylecard11ptBoldUnderline"/>
    <w:rsid w:val="00420222"/>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2022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20222"/>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20222"/>
    <w:rPr>
      <w:rFonts w:ascii="Georgia" w:eastAsia="SimSun" w:hAnsi="Georgia"/>
      <w:bCs/>
      <w:sz w:val="16"/>
      <w:lang w:eastAsia="zh-CN"/>
    </w:rPr>
  </w:style>
  <w:style w:type="paragraph" w:styleId="HTMLPreformatted">
    <w:name w:val="HTML Preformatted"/>
    <w:basedOn w:val="Normal"/>
    <w:link w:val="HTMLPreformattedChar"/>
    <w:rsid w:val="00420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2022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20222"/>
    <w:rPr>
      <w:u w:val="single"/>
    </w:rPr>
  </w:style>
  <w:style w:type="character" w:customStyle="1" w:styleId="StyleUnderlining11ptChar">
    <w:name w:val="Style Underlining + 11 pt Char"/>
    <w:basedOn w:val="DefaultParagraphFont"/>
    <w:link w:val="StyleUnderlining11pt"/>
    <w:rsid w:val="00420222"/>
    <w:rPr>
      <w:rFonts w:ascii="Calibri" w:hAnsi="Calibri"/>
      <w:sz w:val="22"/>
      <w:u w:val="single"/>
    </w:rPr>
  </w:style>
  <w:style w:type="paragraph" w:customStyle="1" w:styleId="StyleCardText9pt">
    <w:name w:val="Style Card Text + 9 pt"/>
    <w:basedOn w:val="Normal"/>
    <w:link w:val="StyleCardText9ptChar"/>
    <w:qFormat/>
    <w:rsid w:val="00420222"/>
    <w:pPr>
      <w:spacing w:after="200"/>
      <w:contextualSpacing/>
    </w:pPr>
    <w:rPr>
      <w:rFonts w:eastAsia="Calibri"/>
    </w:rPr>
  </w:style>
  <w:style w:type="character" w:customStyle="1" w:styleId="StyleCardText9ptChar">
    <w:name w:val="Style Card Text + 9 pt Char"/>
    <w:basedOn w:val="DefaultParagraphFont"/>
    <w:link w:val="StyleCardText9pt"/>
    <w:rsid w:val="00420222"/>
    <w:rPr>
      <w:rFonts w:ascii="Calibri" w:eastAsia="Calibri" w:hAnsi="Calibri"/>
      <w:sz w:val="22"/>
    </w:rPr>
  </w:style>
  <w:style w:type="paragraph" w:styleId="Quote">
    <w:name w:val="Quote"/>
    <w:basedOn w:val="Normal"/>
    <w:next w:val="Normal"/>
    <w:link w:val="QuoteChar"/>
    <w:uiPriority w:val="29"/>
    <w:qFormat/>
    <w:rsid w:val="00420222"/>
    <w:pPr>
      <w:widowControl w:val="0"/>
    </w:pPr>
    <w:rPr>
      <w:rFonts w:eastAsia="Times New Roman"/>
      <w:iCs/>
      <w:color w:val="000000"/>
      <w:lang w:bidi="en-US"/>
    </w:rPr>
  </w:style>
  <w:style w:type="character" w:customStyle="1" w:styleId="QuoteChar">
    <w:name w:val="Quote Char"/>
    <w:basedOn w:val="DefaultParagraphFont"/>
    <w:link w:val="Quote"/>
    <w:uiPriority w:val="29"/>
    <w:rsid w:val="00420222"/>
    <w:rPr>
      <w:rFonts w:ascii="Calibri" w:eastAsia="Times New Roman" w:hAnsi="Calibri"/>
      <w:iCs/>
      <w:color w:val="000000"/>
      <w:sz w:val="22"/>
      <w:lang w:bidi="en-US"/>
    </w:rPr>
  </w:style>
  <w:style w:type="character" w:customStyle="1" w:styleId="underlineChar">
    <w:name w:val="underline Char"/>
    <w:basedOn w:val="DefaultParagraphFont"/>
    <w:rsid w:val="0042022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2022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20222"/>
    <w:rPr>
      <w:sz w:val="20"/>
      <w:u w:val="single"/>
    </w:rPr>
  </w:style>
  <w:style w:type="paragraph" w:styleId="BodyTextIndent2">
    <w:name w:val="Body Text Indent 2"/>
    <w:basedOn w:val="Normal"/>
    <w:link w:val="BodyTextIndent2Char"/>
    <w:unhideWhenUsed/>
    <w:rsid w:val="00420222"/>
    <w:pPr>
      <w:spacing w:after="120" w:line="480" w:lineRule="auto"/>
      <w:ind w:left="360"/>
    </w:pPr>
  </w:style>
  <w:style w:type="character" w:customStyle="1" w:styleId="BodyTextIndent2Char">
    <w:name w:val="Body Text Indent 2 Char"/>
    <w:basedOn w:val="DefaultParagraphFont"/>
    <w:link w:val="BodyTextIndent2"/>
    <w:rsid w:val="00420222"/>
    <w:rPr>
      <w:rFonts w:ascii="Calibri" w:hAnsi="Calibri"/>
      <w:sz w:val="22"/>
    </w:rPr>
  </w:style>
  <w:style w:type="paragraph" w:styleId="BodyTextIndent3">
    <w:name w:val="Body Text Indent 3"/>
    <w:basedOn w:val="Normal"/>
    <w:link w:val="BodyTextIndent3Char"/>
    <w:uiPriority w:val="99"/>
    <w:unhideWhenUsed/>
    <w:rsid w:val="00420222"/>
    <w:pPr>
      <w:spacing w:after="120"/>
      <w:ind w:left="360"/>
    </w:pPr>
    <w:rPr>
      <w:szCs w:val="16"/>
    </w:rPr>
  </w:style>
  <w:style w:type="character" w:customStyle="1" w:styleId="BodyTextIndent3Char">
    <w:name w:val="Body Text Indent 3 Char"/>
    <w:basedOn w:val="DefaultParagraphFont"/>
    <w:link w:val="BodyTextIndent3"/>
    <w:uiPriority w:val="99"/>
    <w:rsid w:val="00420222"/>
    <w:rPr>
      <w:rFonts w:ascii="Calibri" w:hAnsi="Calibri"/>
      <w:sz w:val="22"/>
      <w:szCs w:val="16"/>
    </w:rPr>
  </w:style>
  <w:style w:type="paragraph" w:styleId="BodyText2">
    <w:name w:val="Body Text 2"/>
    <w:basedOn w:val="Normal"/>
    <w:link w:val="BodyText2Char"/>
    <w:unhideWhenUsed/>
    <w:rsid w:val="00420222"/>
    <w:pPr>
      <w:spacing w:after="120" w:line="480" w:lineRule="auto"/>
    </w:pPr>
  </w:style>
  <w:style w:type="character" w:customStyle="1" w:styleId="BodyText2Char">
    <w:name w:val="Body Text 2 Char"/>
    <w:basedOn w:val="DefaultParagraphFont"/>
    <w:link w:val="BodyText2"/>
    <w:rsid w:val="00420222"/>
    <w:rPr>
      <w:rFonts w:ascii="Calibri" w:hAnsi="Calibri"/>
      <w:sz w:val="22"/>
    </w:rPr>
  </w:style>
  <w:style w:type="paragraph" w:styleId="BodyTextIndent">
    <w:name w:val="Body Text Indent"/>
    <w:basedOn w:val="Normal"/>
    <w:link w:val="BodyTextIndentChar"/>
    <w:uiPriority w:val="99"/>
    <w:unhideWhenUsed/>
    <w:rsid w:val="00420222"/>
    <w:pPr>
      <w:spacing w:after="120"/>
      <w:ind w:left="360"/>
    </w:pPr>
  </w:style>
  <w:style w:type="character" w:customStyle="1" w:styleId="BodyTextIndentChar">
    <w:name w:val="Body Text Indent Char"/>
    <w:basedOn w:val="DefaultParagraphFont"/>
    <w:link w:val="BodyTextIndent"/>
    <w:uiPriority w:val="99"/>
    <w:rsid w:val="00420222"/>
    <w:rPr>
      <w:rFonts w:ascii="Calibri" w:hAnsi="Calibri"/>
      <w:sz w:val="22"/>
    </w:rPr>
  </w:style>
  <w:style w:type="paragraph" w:styleId="BodyText3">
    <w:name w:val="Body Text 3"/>
    <w:basedOn w:val="Normal"/>
    <w:link w:val="BodyText3Char"/>
    <w:unhideWhenUsed/>
    <w:rsid w:val="00420222"/>
    <w:pPr>
      <w:spacing w:after="120"/>
    </w:pPr>
    <w:rPr>
      <w:szCs w:val="16"/>
    </w:rPr>
  </w:style>
  <w:style w:type="character" w:customStyle="1" w:styleId="BodyText3Char">
    <w:name w:val="Body Text 3 Char"/>
    <w:basedOn w:val="DefaultParagraphFont"/>
    <w:link w:val="BodyText3"/>
    <w:rsid w:val="00420222"/>
    <w:rPr>
      <w:rFonts w:ascii="Calibri" w:hAnsi="Calibri"/>
      <w:sz w:val="22"/>
      <w:szCs w:val="16"/>
    </w:rPr>
  </w:style>
  <w:style w:type="character" w:customStyle="1" w:styleId="StyleBold">
    <w:name w:val="Style Bold"/>
    <w:basedOn w:val="DefaultParagraphFont"/>
    <w:uiPriority w:val="9"/>
    <w:semiHidden/>
    <w:rsid w:val="00420222"/>
    <w:rPr>
      <w:b/>
      <w:bCs/>
    </w:rPr>
  </w:style>
  <w:style w:type="character" w:customStyle="1" w:styleId="body-text">
    <w:name w:val="body-text"/>
    <w:basedOn w:val="DefaultParagraphFont"/>
    <w:rsid w:val="00420222"/>
  </w:style>
  <w:style w:type="paragraph" w:customStyle="1" w:styleId="StyleStyle411ptBoldBorderSinglesolidlineAuto0">
    <w:name w:val="Style Style4 + 11 pt Bold Border: : (Single solid line Auto  0...."/>
    <w:basedOn w:val="Normal"/>
    <w:link w:val="StyleStyle411ptBoldBorderSinglesolidlineAuto0Char"/>
    <w:qFormat/>
    <w:rsid w:val="0042022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20222"/>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20222"/>
  </w:style>
  <w:style w:type="paragraph" w:customStyle="1" w:styleId="StyleStyle112pt">
    <w:name w:val="Style Style1 + 12 pt"/>
    <w:basedOn w:val="Normal"/>
    <w:link w:val="StyleStyle112ptChar"/>
    <w:qFormat/>
    <w:rsid w:val="00420222"/>
    <w:rPr>
      <w:rFonts w:eastAsia="SimSun"/>
      <w:u w:val="single"/>
      <w:lang w:eastAsia="zh-CN"/>
    </w:rPr>
  </w:style>
  <w:style w:type="character" w:customStyle="1" w:styleId="StyleStyle112ptChar">
    <w:name w:val="Style Style1 + 12 pt Char"/>
    <w:basedOn w:val="DefaultParagraphFont"/>
    <w:link w:val="StyleStyle112pt"/>
    <w:rsid w:val="00420222"/>
    <w:rPr>
      <w:rFonts w:ascii="Calibri" w:eastAsia="SimSun" w:hAnsi="Calibri"/>
      <w:sz w:val="22"/>
      <w:u w:val="single"/>
      <w:lang w:eastAsia="zh-CN"/>
    </w:rPr>
  </w:style>
  <w:style w:type="paragraph" w:customStyle="1" w:styleId="MinimizedText">
    <w:name w:val="Minimized Text"/>
    <w:basedOn w:val="Normal"/>
    <w:link w:val="MinimizedTextChar"/>
    <w:qFormat/>
    <w:rsid w:val="00420222"/>
    <w:rPr>
      <w:rFonts w:eastAsia="Times New Roman"/>
    </w:rPr>
  </w:style>
  <w:style w:type="character" w:customStyle="1" w:styleId="MinimizedTextChar">
    <w:name w:val="Minimized Text Char"/>
    <w:basedOn w:val="DefaultParagraphFont"/>
    <w:link w:val="MinimizedText"/>
    <w:rsid w:val="00420222"/>
    <w:rPr>
      <w:rFonts w:ascii="Calibri" w:eastAsia="Times New Roman" w:hAnsi="Calibri"/>
      <w:sz w:val="22"/>
    </w:rPr>
  </w:style>
  <w:style w:type="character" w:customStyle="1" w:styleId="term1">
    <w:name w:val="term1"/>
    <w:basedOn w:val="DefaultParagraphFont"/>
    <w:rsid w:val="00420222"/>
    <w:rPr>
      <w:b/>
      <w:bCs/>
    </w:rPr>
  </w:style>
  <w:style w:type="character" w:customStyle="1" w:styleId="Styleterm111ptUnderline">
    <w:name w:val="Style term1 + 11 pt Underline"/>
    <w:basedOn w:val="term1"/>
    <w:rsid w:val="00420222"/>
    <w:rPr>
      <w:b/>
      <w:bCs/>
      <w:sz w:val="20"/>
      <w:u w:val="single"/>
    </w:rPr>
  </w:style>
  <w:style w:type="paragraph" w:customStyle="1" w:styleId="StyleMinimizedTextArialNarrow10pt">
    <w:name w:val="Style Minimized Text + Arial Narrow 10 pt"/>
    <w:basedOn w:val="MinimizedText"/>
    <w:link w:val="StyleMinimizedTextArialNarrow10ptChar"/>
    <w:qFormat/>
    <w:rsid w:val="00420222"/>
    <w:rPr>
      <w:sz w:val="20"/>
    </w:rPr>
  </w:style>
  <w:style w:type="character" w:customStyle="1" w:styleId="StyleMinimizedTextArialNarrow10ptChar">
    <w:name w:val="Style Minimized Text + Arial Narrow 10 pt Char"/>
    <w:basedOn w:val="MinimizedTextChar"/>
    <w:link w:val="StyleMinimizedTextArialNarrow10pt"/>
    <w:rsid w:val="00420222"/>
    <w:rPr>
      <w:rFonts w:ascii="Calibri" w:eastAsia="Times New Roman" w:hAnsi="Calibri"/>
      <w:sz w:val="20"/>
    </w:rPr>
  </w:style>
  <w:style w:type="character" w:customStyle="1" w:styleId="Styleunderline11ptBold">
    <w:name w:val="Style underline + 11 pt Bold"/>
    <w:basedOn w:val="underline"/>
    <w:rsid w:val="0042022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022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20222"/>
    <w:rPr>
      <w:rFonts w:ascii="Calibri" w:eastAsia="Times New Roman" w:hAnsi="Calibri"/>
      <w:sz w:val="22"/>
      <w:u w:val="single"/>
      <w:bdr w:val="single" w:sz="4" w:space="0" w:color="auto"/>
    </w:rPr>
  </w:style>
  <w:style w:type="character" w:customStyle="1" w:styleId="Style9pt">
    <w:name w:val="Style 9 pt"/>
    <w:basedOn w:val="DefaultParagraphFont"/>
    <w:rsid w:val="00420222"/>
    <w:rPr>
      <w:rFonts w:ascii="Times New Roman" w:hAnsi="Times New Roman"/>
      <w:sz w:val="20"/>
    </w:rPr>
  </w:style>
  <w:style w:type="paragraph" w:customStyle="1" w:styleId="StyleStyle49pt3">
    <w:name w:val="Style Style4 + 9 pt3"/>
    <w:basedOn w:val="Style4"/>
    <w:link w:val="StyleStyle49pt3Char"/>
    <w:qFormat/>
    <w:rsid w:val="00420222"/>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20222"/>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20222"/>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20222"/>
    <w:rPr>
      <w:rFonts w:ascii="Calibri" w:eastAsia="Times New Roman" w:hAnsi="Calibri" w:cs="Times New Roman"/>
      <w:b/>
      <w:bCs/>
      <w:u w:val="single"/>
      <w:lang w:val="x-none"/>
    </w:rPr>
  </w:style>
  <w:style w:type="character" w:customStyle="1" w:styleId="authorbio">
    <w:name w:val="authorbio"/>
    <w:basedOn w:val="DefaultParagraphFont"/>
    <w:rsid w:val="00420222"/>
  </w:style>
  <w:style w:type="character" w:customStyle="1" w:styleId="a">
    <w:name w:val="a"/>
    <w:basedOn w:val="DefaultParagraphFont"/>
    <w:rsid w:val="00420222"/>
  </w:style>
  <w:style w:type="character" w:customStyle="1" w:styleId="StyleUnderline3">
    <w:name w:val="Style Underline3"/>
    <w:basedOn w:val="DefaultParagraphFont"/>
    <w:rsid w:val="00420222"/>
    <w:rPr>
      <w:u w:val="single"/>
    </w:rPr>
  </w:style>
  <w:style w:type="paragraph" w:customStyle="1" w:styleId="StyleStyle111ptBorderSinglesolidlineAuto05ptL">
    <w:name w:val="Style Style1 + 11 pt Border: : (Single solid line Auto  0.5 pt L..."/>
    <w:link w:val="StyleStyle111ptBorderSinglesolidlineAuto05ptLChar"/>
    <w:qFormat/>
    <w:rsid w:val="0042022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2022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20222"/>
    <w:rPr>
      <w:u w:val="single"/>
    </w:rPr>
  </w:style>
  <w:style w:type="paragraph" w:customStyle="1" w:styleId="Circled">
    <w:name w:val="Circled"/>
    <w:link w:val="CircledChar"/>
    <w:qFormat/>
    <w:rsid w:val="0042022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20222"/>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20222"/>
  </w:style>
  <w:style w:type="character" w:customStyle="1" w:styleId="part-of-speech">
    <w:name w:val="part-of-speech"/>
    <w:basedOn w:val="DefaultParagraphFont"/>
    <w:rsid w:val="00420222"/>
  </w:style>
  <w:style w:type="character" w:customStyle="1" w:styleId="sep">
    <w:name w:val="sep"/>
    <w:basedOn w:val="DefaultParagraphFont"/>
    <w:rsid w:val="00420222"/>
  </w:style>
  <w:style w:type="character" w:customStyle="1" w:styleId="pron">
    <w:name w:val="pron"/>
    <w:basedOn w:val="DefaultParagraphFont"/>
    <w:rsid w:val="00420222"/>
  </w:style>
  <w:style w:type="paragraph" w:customStyle="1" w:styleId="StyleStyle4LatinTimesNewRomanAsianSimSun">
    <w:name w:val="Style Style4 + (Latin) Times New Roman (Asian) SimSun"/>
    <w:basedOn w:val="Normal"/>
    <w:link w:val="StyleStyle4LatinTimesNewRomanAsianSimSunChar"/>
    <w:qFormat/>
    <w:rsid w:val="0042022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20222"/>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022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20222"/>
    <w:rPr>
      <w:rFonts w:ascii="Calibri" w:eastAsia="SimSun" w:hAnsi="Calibri"/>
      <w:b/>
      <w:bCs/>
      <w:sz w:val="22"/>
      <w:u w:val="single"/>
    </w:rPr>
  </w:style>
  <w:style w:type="character" w:customStyle="1" w:styleId="CharChar3">
    <w:name w:val="Char Char3"/>
    <w:basedOn w:val="DefaultParagraphFont"/>
    <w:rsid w:val="00420222"/>
    <w:rPr>
      <w:rFonts w:cs="Arial"/>
      <w:b/>
      <w:bCs/>
      <w:iCs/>
      <w:lang w:val="en-US" w:eastAsia="en-US" w:bidi="ar-SA"/>
    </w:rPr>
  </w:style>
  <w:style w:type="character" w:customStyle="1" w:styleId="SubtitleChar1">
    <w:name w:val="Subtitle Char1"/>
    <w:aliases w:val="Underlined card text Char1"/>
    <w:basedOn w:val="DefaultParagraphFont"/>
    <w:rsid w:val="00420222"/>
    <w:rPr>
      <w:color w:val="5A5A5A" w:themeColor="text1" w:themeTint="A5"/>
      <w:spacing w:val="15"/>
      <w:sz w:val="22"/>
      <w:szCs w:val="22"/>
    </w:rPr>
  </w:style>
  <w:style w:type="paragraph" w:customStyle="1" w:styleId="StyleStyle411pt1">
    <w:name w:val="Style Style4 + 11 pt1"/>
    <w:basedOn w:val="Style4"/>
    <w:link w:val="StyleStyle411pt1Char"/>
    <w:qFormat/>
    <w:rsid w:val="00420222"/>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20222"/>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20222"/>
    <w:rPr>
      <w:b/>
      <w:u w:val="single"/>
      <w:lang w:val="en-US" w:eastAsia="en-US" w:bidi="ar-SA"/>
    </w:rPr>
  </w:style>
  <w:style w:type="character" w:customStyle="1" w:styleId="StyleUnderlineCharChar111pt">
    <w:name w:val="Style Underline Char Char1 + 11 pt"/>
    <w:basedOn w:val="DefaultParagraphFont"/>
    <w:rsid w:val="0042022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2022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2022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20222"/>
    <w:rPr>
      <w:sz w:val="22"/>
      <w:u w:val="single"/>
    </w:rPr>
  </w:style>
  <w:style w:type="paragraph" w:customStyle="1" w:styleId="StyleMinimizedTextArialNarrow9pt">
    <w:name w:val="Style Minimized Text + Arial Narrow 9 pt"/>
    <w:basedOn w:val="Normal"/>
    <w:link w:val="StyleMinimizedTextArialNarrow9ptChar"/>
    <w:qFormat/>
    <w:rsid w:val="00420222"/>
    <w:rPr>
      <w:rFonts w:eastAsia="Times New Roman"/>
    </w:rPr>
  </w:style>
  <w:style w:type="character" w:customStyle="1" w:styleId="StyleMinimizedTextArialNarrow9ptChar">
    <w:name w:val="Style Minimized Text + Arial Narrow 9 pt Char"/>
    <w:basedOn w:val="DefaultParagraphFont"/>
    <w:link w:val="StyleMinimizedTextArialNarrow9pt"/>
    <w:rsid w:val="0042022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2022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2022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2022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2022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2022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20222"/>
    <w:rPr>
      <w:b w:val="0"/>
      <w:bCs/>
      <w:sz w:val="20"/>
      <w:u w:val="single"/>
      <w:lang w:val="en-US" w:eastAsia="en-US" w:bidi="ar-SA"/>
    </w:rPr>
  </w:style>
  <w:style w:type="character" w:customStyle="1" w:styleId="Styleunderline9pt">
    <w:name w:val="Style underline + 9 pt"/>
    <w:basedOn w:val="underline"/>
    <w:rsid w:val="0042022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20222"/>
    <w:rPr>
      <w:rFonts w:ascii="Times New Roman" w:hAnsi="Times New Roman"/>
      <w:sz w:val="20"/>
    </w:rPr>
  </w:style>
  <w:style w:type="character" w:customStyle="1" w:styleId="Styleunderline9pt1">
    <w:name w:val="Style underline + 9 pt1"/>
    <w:basedOn w:val="underline"/>
    <w:rsid w:val="0042022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2022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2022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20222"/>
    <w:rPr>
      <w:b/>
      <w:bCs/>
      <w:noProof w:val="0"/>
      <w:sz w:val="20"/>
      <w:u w:val="single"/>
      <w:lang w:val="en-US" w:eastAsia="en-US" w:bidi="ar-SA"/>
    </w:rPr>
  </w:style>
  <w:style w:type="character" w:customStyle="1" w:styleId="Hyperlink23">
    <w:name w:val="Hyperlink23"/>
    <w:basedOn w:val="DefaultParagraphFont"/>
    <w:rsid w:val="00420222"/>
    <w:rPr>
      <w:color w:val="3300CC"/>
      <w:u w:val="single"/>
    </w:rPr>
  </w:style>
  <w:style w:type="paragraph" w:customStyle="1" w:styleId="cardCharChar">
    <w:name w:val="card Char Char"/>
    <w:basedOn w:val="Normal"/>
    <w:link w:val="cardCharCharChar"/>
    <w:qFormat/>
    <w:rsid w:val="00420222"/>
    <w:pPr>
      <w:ind w:left="288" w:right="288"/>
    </w:pPr>
    <w:rPr>
      <w:rFonts w:eastAsia="Times New Roman"/>
      <w:szCs w:val="20"/>
    </w:rPr>
  </w:style>
  <w:style w:type="character" w:customStyle="1" w:styleId="cardCharCharChar">
    <w:name w:val="card Char Char Char"/>
    <w:basedOn w:val="DefaultParagraphFont"/>
    <w:link w:val="cardCharChar"/>
    <w:rsid w:val="00420222"/>
    <w:rPr>
      <w:rFonts w:ascii="Calibri" w:eastAsia="Times New Roman" w:hAnsi="Calibri"/>
      <w:sz w:val="22"/>
      <w:szCs w:val="20"/>
    </w:rPr>
  </w:style>
  <w:style w:type="character" w:customStyle="1" w:styleId="StyleunderlineArialNarrow9ptBold">
    <w:name w:val="Style underline + Arial Narrow 9 pt Bold"/>
    <w:basedOn w:val="underline"/>
    <w:rsid w:val="0042022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20222"/>
  </w:style>
  <w:style w:type="character" w:customStyle="1" w:styleId="StylecardCharCharArialNarrow9ptChar">
    <w:name w:val="Style card Char Char + Arial Narrow 9 pt Char"/>
    <w:basedOn w:val="cardCharCharChar"/>
    <w:link w:val="StylecardCharCharArialNarrow9pt"/>
    <w:rsid w:val="00420222"/>
    <w:rPr>
      <w:rFonts w:ascii="Calibri" w:eastAsia="Times New Roman" w:hAnsi="Calibri"/>
      <w:sz w:val="22"/>
      <w:szCs w:val="20"/>
    </w:rPr>
  </w:style>
  <w:style w:type="character" w:customStyle="1" w:styleId="CardTextChar10">
    <w:name w:val="Card Text Char1"/>
    <w:basedOn w:val="DefaultParagraphFont"/>
    <w:rsid w:val="0042022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2022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2022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2022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2022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2022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2022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2022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20222"/>
    <w:rPr>
      <w:rFonts w:eastAsia="Times New Roman"/>
    </w:rPr>
  </w:style>
  <w:style w:type="character" w:customStyle="1" w:styleId="TextsmallChar">
    <w:name w:val="Textsmall Char"/>
    <w:basedOn w:val="DefaultParagraphFont"/>
    <w:link w:val="Textsmall"/>
    <w:rsid w:val="00420222"/>
    <w:rPr>
      <w:rFonts w:ascii="Calibri" w:eastAsia="Times New Roman" w:hAnsi="Calibri"/>
      <w:sz w:val="22"/>
    </w:rPr>
  </w:style>
  <w:style w:type="character" w:customStyle="1" w:styleId="CharChar111">
    <w:name w:val="Char Char111"/>
    <w:basedOn w:val="DefaultParagraphFont"/>
    <w:rsid w:val="00420222"/>
    <w:rPr>
      <w:rFonts w:cs="Arial"/>
      <w:bCs/>
      <w:szCs w:val="26"/>
      <w:u w:val="single"/>
      <w:lang w:val="en-US" w:eastAsia="en-US" w:bidi="ar-SA"/>
    </w:rPr>
  </w:style>
  <w:style w:type="paragraph" w:customStyle="1" w:styleId="cardtextsmall">
    <w:name w:val="card text small"/>
    <w:basedOn w:val="Normal"/>
    <w:qFormat/>
    <w:rsid w:val="00420222"/>
    <w:rPr>
      <w:rFonts w:ascii="Arial Narrow" w:eastAsia="Times New Roman" w:hAnsi="Arial Narrow"/>
    </w:rPr>
  </w:style>
  <w:style w:type="character" w:customStyle="1" w:styleId="AUnterdline">
    <w:name w:val="AUnterdline"/>
    <w:qFormat/>
    <w:rsid w:val="0042022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20222"/>
    <w:rPr>
      <w:rFonts w:ascii="Times New Roman" w:hAnsi="Times New Roman"/>
      <w:b/>
      <w:bCs/>
      <w:sz w:val="20"/>
      <w:u w:val="single"/>
      <w:bdr w:val="single" w:sz="4" w:space="0" w:color="auto"/>
    </w:rPr>
  </w:style>
  <w:style w:type="character" w:customStyle="1" w:styleId="highlightedsearchterm">
    <w:name w:val="highlightedsearchterm"/>
    <w:rsid w:val="00420222"/>
  </w:style>
  <w:style w:type="character" w:customStyle="1" w:styleId="StyleUnderline1">
    <w:name w:val="Style Underline1"/>
    <w:basedOn w:val="DefaultParagraphFont"/>
    <w:rsid w:val="00420222"/>
    <w:rPr>
      <w:rFonts w:ascii="Times New Roman" w:hAnsi="Times New Roman"/>
      <w:sz w:val="20"/>
      <w:u w:val="single"/>
    </w:rPr>
  </w:style>
  <w:style w:type="paragraph" w:customStyle="1" w:styleId="StyleStyle49pt10">
    <w:name w:val="Style Style4 + 9 pt10"/>
    <w:basedOn w:val="Style4"/>
    <w:link w:val="StyleStyle49pt10Char"/>
    <w:qFormat/>
    <w:rsid w:val="00420222"/>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20222"/>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20222"/>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2022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20222"/>
    <w:pPr>
      <w:ind w:left="288"/>
    </w:pPr>
    <w:rPr>
      <w:rFonts w:eastAsia="Times New Roman"/>
      <w:u w:val="single"/>
    </w:rPr>
  </w:style>
  <w:style w:type="character" w:customStyle="1" w:styleId="NormalUnderlineChar">
    <w:name w:val="Normal Underline Char"/>
    <w:link w:val="NormalUnderline"/>
    <w:rsid w:val="00420222"/>
    <w:rPr>
      <w:rFonts w:ascii="Calibri" w:eastAsia="Times New Roman" w:hAnsi="Calibri"/>
      <w:sz w:val="22"/>
      <w:u w:val="single"/>
    </w:rPr>
  </w:style>
  <w:style w:type="character" w:customStyle="1" w:styleId="DontRead">
    <w:name w:val="Don't Read"/>
    <w:qFormat/>
    <w:rsid w:val="00420222"/>
    <w:rPr>
      <w:rFonts w:ascii="Times New Roman" w:hAnsi="Times New Roman"/>
      <w:sz w:val="16"/>
    </w:rPr>
  </w:style>
  <w:style w:type="paragraph" w:customStyle="1" w:styleId="Underlinestyle">
    <w:name w:val="Underline style"/>
    <w:basedOn w:val="Normal"/>
    <w:qFormat/>
    <w:rsid w:val="00420222"/>
    <w:rPr>
      <w:rFonts w:eastAsia="Times New Roman"/>
      <w:u w:val="single"/>
    </w:rPr>
  </w:style>
  <w:style w:type="character" w:customStyle="1" w:styleId="Style11ptUnderline3">
    <w:name w:val="Style 11 pt Underline3"/>
    <w:rsid w:val="00420222"/>
    <w:rPr>
      <w:sz w:val="20"/>
      <w:u w:val="single"/>
    </w:rPr>
  </w:style>
  <w:style w:type="character" w:customStyle="1" w:styleId="27">
    <w:name w:val="27"/>
    <w:rsid w:val="00420222"/>
    <w:rPr>
      <w:rFonts w:cs="Arial"/>
      <w:bCs/>
      <w:sz w:val="20"/>
      <w:u w:val="single"/>
      <w:lang w:val="en-US" w:eastAsia="en-US" w:bidi="ar-SA"/>
    </w:rPr>
  </w:style>
  <w:style w:type="character" w:customStyle="1" w:styleId="2">
    <w:name w:val="2"/>
    <w:rsid w:val="00420222"/>
    <w:rPr>
      <w:rFonts w:cs="Arial"/>
      <w:bCs/>
      <w:sz w:val="20"/>
      <w:u w:val="single"/>
      <w:lang w:val="en-US" w:eastAsia="en-US" w:bidi="ar-SA"/>
    </w:rPr>
  </w:style>
  <w:style w:type="character" w:customStyle="1" w:styleId="Style9ptUnderline11">
    <w:name w:val="Style 9 pt Underline11"/>
    <w:basedOn w:val="DefaultParagraphFont"/>
    <w:rsid w:val="00420222"/>
    <w:rPr>
      <w:sz w:val="20"/>
      <w:u w:val="single"/>
    </w:rPr>
  </w:style>
  <w:style w:type="character" w:customStyle="1" w:styleId="Style9ptBoldUnderline5">
    <w:name w:val="Style 9 pt Bold Underline5"/>
    <w:basedOn w:val="DefaultParagraphFont"/>
    <w:rsid w:val="00420222"/>
    <w:rPr>
      <w:b/>
      <w:bCs/>
      <w:sz w:val="20"/>
      <w:u w:val="single"/>
    </w:rPr>
  </w:style>
  <w:style w:type="character" w:customStyle="1" w:styleId="CharChar114">
    <w:name w:val="Char Char114"/>
    <w:basedOn w:val="DefaultParagraphFont"/>
    <w:rsid w:val="00420222"/>
    <w:rPr>
      <w:rFonts w:cs="Arial"/>
      <w:bCs/>
      <w:szCs w:val="26"/>
      <w:u w:val="single"/>
      <w:lang w:val="en-US" w:eastAsia="en-US" w:bidi="ar-SA"/>
    </w:rPr>
  </w:style>
  <w:style w:type="character" w:customStyle="1" w:styleId="CharChar113">
    <w:name w:val="Char Char113"/>
    <w:basedOn w:val="DefaultParagraphFont"/>
    <w:rsid w:val="00420222"/>
    <w:rPr>
      <w:rFonts w:cs="Arial"/>
      <w:bCs/>
      <w:szCs w:val="26"/>
      <w:u w:val="single"/>
      <w:lang w:val="en-US" w:eastAsia="en-US" w:bidi="ar-SA"/>
    </w:rPr>
  </w:style>
  <w:style w:type="character" w:customStyle="1" w:styleId="CharChar112">
    <w:name w:val="Char Char112"/>
    <w:basedOn w:val="DefaultParagraphFont"/>
    <w:rsid w:val="00420222"/>
    <w:rPr>
      <w:rFonts w:cs="Arial"/>
      <w:bCs/>
      <w:szCs w:val="26"/>
      <w:u w:val="single"/>
      <w:lang w:val="en-US" w:eastAsia="en-US" w:bidi="ar-SA"/>
    </w:rPr>
  </w:style>
  <w:style w:type="character" w:customStyle="1" w:styleId="ssl0">
    <w:name w:val="ss_l0"/>
    <w:basedOn w:val="DefaultParagraphFont"/>
    <w:rsid w:val="00420222"/>
  </w:style>
  <w:style w:type="paragraph" w:customStyle="1" w:styleId="WW-Default1">
    <w:name w:val="WW-Default1"/>
    <w:basedOn w:val="Normal"/>
    <w:qFormat/>
    <w:rsid w:val="00420222"/>
    <w:pPr>
      <w:suppressAutoHyphens/>
    </w:pPr>
    <w:rPr>
      <w:rFonts w:eastAsia="Times New Roman"/>
      <w:b/>
      <w:bCs/>
      <w:szCs w:val="20"/>
      <w:lang w:eastAsia="ar-SA"/>
    </w:rPr>
  </w:style>
  <w:style w:type="character" w:customStyle="1" w:styleId="zoomme">
    <w:name w:val="zoomme"/>
    <w:basedOn w:val="DefaultParagraphFont"/>
    <w:rsid w:val="00420222"/>
  </w:style>
  <w:style w:type="character" w:customStyle="1" w:styleId="Date1">
    <w:name w:val="Date1"/>
    <w:basedOn w:val="DefaultParagraphFont"/>
    <w:rsid w:val="00420222"/>
  </w:style>
  <w:style w:type="character" w:customStyle="1" w:styleId="classauthor">
    <w:name w:val="class=&quot;author&quot;"/>
    <w:basedOn w:val="DefaultParagraphFont"/>
    <w:rsid w:val="00420222"/>
  </w:style>
  <w:style w:type="paragraph" w:customStyle="1" w:styleId="CardStyle0">
    <w:name w:val="Card Style"/>
    <w:basedOn w:val="Normal"/>
    <w:link w:val="CardStyleChar"/>
    <w:qFormat/>
    <w:rsid w:val="00420222"/>
    <w:rPr>
      <w:rFonts w:eastAsia="Times New Roman"/>
    </w:rPr>
  </w:style>
  <w:style w:type="character" w:customStyle="1" w:styleId="CharCharChar">
    <w:name w:val="Char Char Char"/>
    <w:basedOn w:val="DefaultParagraphFont"/>
    <w:rsid w:val="00420222"/>
    <w:rPr>
      <w:rFonts w:cs="Arial"/>
      <w:bCs/>
      <w:szCs w:val="26"/>
      <w:u w:val="single"/>
      <w:lang w:val="en-US" w:eastAsia="en-US" w:bidi="ar-SA"/>
    </w:rPr>
  </w:style>
  <w:style w:type="character" w:customStyle="1" w:styleId="texto1">
    <w:name w:val="texto1"/>
    <w:rsid w:val="0042022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022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20222"/>
    <w:rPr>
      <w:rFonts w:ascii="Calibri" w:eastAsia="Times New Roman" w:hAnsi="Calibri" w:cs="Arial"/>
      <w:b/>
      <w:szCs w:val="28"/>
    </w:rPr>
  </w:style>
  <w:style w:type="paragraph" w:customStyle="1" w:styleId="Style23">
    <w:name w:val="Style23"/>
    <w:basedOn w:val="Normal"/>
    <w:uiPriority w:val="99"/>
    <w:qFormat/>
    <w:rsid w:val="00420222"/>
    <w:pPr>
      <w:widowControl w:val="0"/>
      <w:autoSpaceDE w:val="0"/>
      <w:autoSpaceDN w:val="0"/>
      <w:adjustRightInd w:val="0"/>
      <w:spacing w:line="209" w:lineRule="exact"/>
    </w:pPr>
    <w:rPr>
      <w:rFonts w:eastAsia="SimSun"/>
    </w:rPr>
  </w:style>
  <w:style w:type="character" w:customStyle="1" w:styleId="gray">
    <w:name w:val="gray"/>
    <w:basedOn w:val="DefaultParagraphFont"/>
    <w:rsid w:val="00420222"/>
  </w:style>
  <w:style w:type="paragraph" w:customStyle="1" w:styleId="Tagtemplate">
    <w:name w:val="Tagtemplate"/>
    <w:basedOn w:val="Normal"/>
    <w:link w:val="TagtemplateChar"/>
    <w:autoRedefine/>
    <w:qFormat/>
    <w:rsid w:val="00420222"/>
    <w:pPr>
      <w:keepNext/>
      <w:keepLines/>
    </w:pPr>
    <w:rPr>
      <w:rFonts w:eastAsia="Calibri"/>
      <w:b/>
    </w:rPr>
  </w:style>
  <w:style w:type="character" w:customStyle="1" w:styleId="TagtemplateChar">
    <w:name w:val="Tagtemplate Char"/>
    <w:basedOn w:val="DefaultParagraphFont"/>
    <w:link w:val="Tagtemplate"/>
    <w:rsid w:val="00420222"/>
    <w:rPr>
      <w:rFonts w:ascii="Calibri" w:eastAsia="Calibri" w:hAnsi="Calibri"/>
      <w:b/>
      <w:sz w:val="22"/>
    </w:rPr>
  </w:style>
  <w:style w:type="character" w:customStyle="1" w:styleId="Styleunderline11ptBorderSinglesolidlineAuto05p">
    <w:name w:val="Style underline + 11 pt Border: : (Single solid line Auto  0.5 p..."/>
    <w:rsid w:val="00420222"/>
    <w:rPr>
      <w:sz w:val="20"/>
      <w:u w:val="single"/>
      <w:bdr w:val="single" w:sz="4" w:space="0" w:color="auto"/>
    </w:rPr>
  </w:style>
  <w:style w:type="paragraph" w:customStyle="1" w:styleId="Citation-FirstLine">
    <w:name w:val="Citation - First Line"/>
    <w:basedOn w:val="Normal"/>
    <w:next w:val="Normal"/>
    <w:autoRedefine/>
    <w:qFormat/>
    <w:rsid w:val="00420222"/>
    <w:pPr>
      <w:spacing w:line="240" w:lineRule="atLeast"/>
      <w:jc w:val="both"/>
    </w:pPr>
    <w:rPr>
      <w:rFonts w:ascii="Book Antiqua" w:eastAsia="Times New Roman" w:hAnsi="Book Antiqua"/>
    </w:rPr>
  </w:style>
  <w:style w:type="character" w:customStyle="1" w:styleId="CardText-Underlined">
    <w:name w:val="Card Text - Underlined"/>
    <w:rsid w:val="00420222"/>
    <w:rPr>
      <w:b/>
      <w:sz w:val="20"/>
      <w:u w:val="single"/>
    </w:rPr>
  </w:style>
  <w:style w:type="paragraph" w:customStyle="1" w:styleId="Citation-Complete">
    <w:name w:val="Citation - Complete"/>
    <w:basedOn w:val="Normal"/>
    <w:next w:val="Normal"/>
    <w:link w:val="Citation-CompleteChar"/>
    <w:autoRedefine/>
    <w:qFormat/>
    <w:rsid w:val="0042022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20222"/>
    <w:rPr>
      <w:rFonts w:ascii="Book Antiqua" w:eastAsia="Times New Roman" w:hAnsi="Book Antiqua"/>
      <w:sz w:val="22"/>
    </w:rPr>
  </w:style>
  <w:style w:type="character" w:customStyle="1" w:styleId="MicroTextChar">
    <w:name w:val="MicroText Char"/>
    <w:link w:val="MicroText"/>
    <w:rsid w:val="00420222"/>
    <w:rPr>
      <w:rFonts w:ascii="Arial Narrow" w:hAnsi="Arial Narrow"/>
      <w:sz w:val="12"/>
    </w:rPr>
  </w:style>
  <w:style w:type="character" w:customStyle="1" w:styleId="Style11ptItalic">
    <w:name w:val="Style 11 pt Italic"/>
    <w:basedOn w:val="DefaultParagraphFont"/>
    <w:rsid w:val="00420222"/>
    <w:rPr>
      <w:rFonts w:ascii="Times New Roman" w:hAnsi="Times New Roman"/>
      <w:i/>
      <w:iCs/>
      <w:sz w:val="20"/>
    </w:rPr>
  </w:style>
  <w:style w:type="character" w:customStyle="1" w:styleId="BoldandUnderlineChar">
    <w:name w:val="Bold and Underline Char"/>
    <w:basedOn w:val="DefaultParagraphFont"/>
    <w:link w:val="BoldandUnderline"/>
    <w:locked/>
    <w:rsid w:val="00420222"/>
    <w:rPr>
      <w:b/>
      <w:u w:val="single"/>
    </w:rPr>
  </w:style>
  <w:style w:type="paragraph" w:customStyle="1" w:styleId="BoldandUnderline">
    <w:name w:val="Bold and Underline"/>
    <w:basedOn w:val="Normal"/>
    <w:link w:val="BoldandUnderlineChar"/>
    <w:qFormat/>
    <w:rsid w:val="00420222"/>
    <w:rPr>
      <w:rFonts w:asciiTheme="minorHAnsi" w:hAnsiTheme="minorHAnsi"/>
      <w:b/>
      <w:sz w:val="24"/>
      <w:u w:val="single"/>
    </w:rPr>
  </w:style>
  <w:style w:type="character" w:customStyle="1" w:styleId="hdr">
    <w:name w:val="hdr"/>
    <w:basedOn w:val="DefaultParagraphFont"/>
    <w:rsid w:val="00420222"/>
  </w:style>
  <w:style w:type="paragraph" w:customStyle="1" w:styleId="StyleStyle49ptBold3">
    <w:name w:val="Style Style4 + 9 pt Bold3"/>
    <w:basedOn w:val="Style4"/>
    <w:link w:val="StyleStyle49ptBold3Char"/>
    <w:qFormat/>
    <w:rsid w:val="00420222"/>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20222"/>
    <w:rPr>
      <w:rFonts w:ascii="Calibri" w:eastAsia="Times New Roman" w:hAnsi="Calibri" w:cs="Times New Roman"/>
      <w:b/>
      <w:bCs/>
      <w:u w:val="single"/>
      <w:lang w:val="x-none"/>
    </w:rPr>
  </w:style>
  <w:style w:type="character" w:customStyle="1" w:styleId="Style9ptUnderline6">
    <w:name w:val="Style 9 pt Underline6"/>
    <w:basedOn w:val="DefaultParagraphFont"/>
    <w:rsid w:val="00420222"/>
    <w:rPr>
      <w:sz w:val="20"/>
      <w:u w:val="single"/>
    </w:rPr>
  </w:style>
  <w:style w:type="character" w:customStyle="1" w:styleId="ct-with-fmlt">
    <w:name w:val="ct-with-fmlt"/>
    <w:basedOn w:val="DefaultParagraphFont"/>
    <w:rsid w:val="00420222"/>
  </w:style>
  <w:style w:type="paragraph" w:customStyle="1" w:styleId="StyleStyle49pt">
    <w:name w:val="Style Style4 + 9 pt"/>
    <w:basedOn w:val="Normal"/>
    <w:link w:val="StyleStyle49ptChar"/>
    <w:qFormat/>
    <w:rsid w:val="00420222"/>
    <w:rPr>
      <w:rFonts w:eastAsia="Times New Roman"/>
      <w:u w:val="single"/>
    </w:rPr>
  </w:style>
  <w:style w:type="character" w:customStyle="1" w:styleId="StyleStyle49ptChar">
    <w:name w:val="Style Style4 + 9 pt Char"/>
    <w:basedOn w:val="DefaultParagraphFont"/>
    <w:link w:val="StyleStyle49pt"/>
    <w:rsid w:val="00420222"/>
    <w:rPr>
      <w:rFonts w:ascii="Calibri" w:eastAsia="Times New Roman" w:hAnsi="Calibri"/>
      <w:sz w:val="22"/>
      <w:u w:val="single"/>
    </w:rPr>
  </w:style>
  <w:style w:type="paragraph" w:customStyle="1" w:styleId="StyleStyle49ptBold">
    <w:name w:val="Style Style4 + 9 pt Bold"/>
    <w:basedOn w:val="Normal"/>
    <w:link w:val="StyleStyle49ptBoldChar"/>
    <w:qFormat/>
    <w:rsid w:val="00420222"/>
    <w:rPr>
      <w:rFonts w:eastAsia="Times New Roman"/>
      <w:b/>
      <w:bCs/>
      <w:u w:val="single"/>
    </w:rPr>
  </w:style>
  <w:style w:type="character" w:customStyle="1" w:styleId="StyleStyle49ptBoldChar">
    <w:name w:val="Style Style4 + 9 pt Bold Char"/>
    <w:basedOn w:val="DefaultParagraphFont"/>
    <w:link w:val="StyleStyle49ptBold"/>
    <w:rsid w:val="00420222"/>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2022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20222"/>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2022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20222"/>
    <w:rPr>
      <w:rFonts w:ascii="Arial" w:eastAsia="Times New Roman" w:hAnsi="Arial" w:cs="Arial"/>
      <w:b/>
      <w:bCs/>
      <w:sz w:val="22"/>
      <w:u w:val="single"/>
    </w:rPr>
  </w:style>
  <w:style w:type="paragraph" w:customStyle="1" w:styleId="StyleUnderlined11pt">
    <w:name w:val="Style Underlined + 11 pt"/>
    <w:link w:val="StyleUnderlined11ptChar"/>
    <w:qFormat/>
    <w:rsid w:val="0042022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20222"/>
    <w:rPr>
      <w:rFonts w:ascii="Arial" w:eastAsia="Times New Roman" w:hAnsi="Arial" w:cs="Arial"/>
      <w:sz w:val="22"/>
      <w:u w:val="single"/>
    </w:rPr>
  </w:style>
  <w:style w:type="character" w:customStyle="1" w:styleId="newscontent">
    <w:name w:val="newscontent"/>
    <w:rsid w:val="00420222"/>
  </w:style>
  <w:style w:type="character" w:customStyle="1" w:styleId="StyleUnderlinePatternClearYellow">
    <w:name w:val="Style Underline Pattern: Clear (Yellow)"/>
    <w:basedOn w:val="DefaultParagraphFont"/>
    <w:rsid w:val="00420222"/>
    <w:rPr>
      <w:u w:val="single"/>
      <w:shd w:val="clear" w:color="auto" w:fill="00FF00"/>
    </w:rPr>
  </w:style>
  <w:style w:type="paragraph" w:customStyle="1" w:styleId="StyleUnderlineChar11pt3">
    <w:name w:val="Style Underline Char + 11 pt3"/>
    <w:link w:val="StyleUnderlineChar11pt3Char"/>
    <w:qFormat/>
    <w:rsid w:val="0042022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20222"/>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20222"/>
    <w:rPr>
      <w:b w:val="0"/>
      <w:bCs/>
      <w:u w:val="single"/>
    </w:rPr>
  </w:style>
  <w:style w:type="paragraph" w:customStyle="1" w:styleId="Cite2">
    <w:name w:val="Cite 2"/>
    <w:basedOn w:val="Normal"/>
    <w:qFormat/>
    <w:rsid w:val="00420222"/>
    <w:rPr>
      <w:rFonts w:eastAsia="MS Mincho"/>
      <w:b/>
      <w:u w:val="single"/>
    </w:rPr>
  </w:style>
  <w:style w:type="character" w:customStyle="1" w:styleId="StyleunderlineBold">
    <w:name w:val="Style underline + Bold"/>
    <w:basedOn w:val="underline"/>
    <w:rsid w:val="00420222"/>
    <w:rPr>
      <w:rFonts w:ascii="Times New Roman" w:hAnsi="Times New Roman" w:cs="Times New Roman" w:hint="default"/>
      <w:b w:val="0"/>
      <w:bCs/>
      <w:sz w:val="20"/>
      <w:u w:val="single"/>
    </w:rPr>
  </w:style>
  <w:style w:type="paragraph" w:customStyle="1" w:styleId="cards0">
    <w:name w:val="cards"/>
    <w:basedOn w:val="Cites"/>
    <w:qFormat/>
    <w:rsid w:val="0042022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20222"/>
    <w:rPr>
      <w:sz w:val="20"/>
      <w:u w:val="single"/>
    </w:rPr>
  </w:style>
  <w:style w:type="character" w:customStyle="1" w:styleId="slug-pub-date">
    <w:name w:val="slug-pub-date"/>
    <w:basedOn w:val="DefaultParagraphFont"/>
    <w:rsid w:val="00420222"/>
  </w:style>
  <w:style w:type="character" w:customStyle="1" w:styleId="slug-vol">
    <w:name w:val="slug-vol"/>
    <w:basedOn w:val="DefaultParagraphFont"/>
    <w:rsid w:val="00420222"/>
  </w:style>
  <w:style w:type="character" w:customStyle="1" w:styleId="slug-issue">
    <w:name w:val="slug-issue"/>
    <w:basedOn w:val="DefaultParagraphFont"/>
    <w:rsid w:val="00420222"/>
  </w:style>
  <w:style w:type="character" w:customStyle="1" w:styleId="slug-pages">
    <w:name w:val="slug-pages"/>
    <w:basedOn w:val="DefaultParagraphFont"/>
    <w:rsid w:val="0042022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20222"/>
    <w:rPr>
      <w:b/>
      <w:bCs/>
      <w:strike w:val="0"/>
      <w:dstrike w:val="0"/>
      <w:sz w:val="24"/>
      <w:u w:val="none"/>
      <w:effect w:val="none"/>
    </w:rPr>
  </w:style>
  <w:style w:type="character" w:customStyle="1" w:styleId="tagchar">
    <w:name w:val="tagchar"/>
    <w:basedOn w:val="DefaultParagraphFont"/>
    <w:rsid w:val="00420222"/>
  </w:style>
  <w:style w:type="character" w:customStyle="1" w:styleId="pmterms11">
    <w:name w:val="pmterms11"/>
    <w:basedOn w:val="DefaultParagraphFont"/>
    <w:rsid w:val="00420222"/>
    <w:rPr>
      <w:b/>
      <w:bCs/>
      <w:i w:val="0"/>
      <w:iCs w:val="0"/>
      <w:color w:val="000000"/>
    </w:rPr>
  </w:style>
  <w:style w:type="character" w:customStyle="1" w:styleId="StyleUnderlineChar9ptBold">
    <w:name w:val="Style Underline Char + 9 pt Bold"/>
    <w:basedOn w:val="DefaultParagraphFont"/>
    <w:rsid w:val="0042022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20222"/>
    <w:rPr>
      <w:szCs w:val="24"/>
      <w:u w:val="single"/>
      <w:lang w:val="en-US" w:eastAsia="en-US" w:bidi="ar-SA"/>
    </w:rPr>
  </w:style>
  <w:style w:type="character" w:customStyle="1" w:styleId="BoldandUnderlineChar2Char1">
    <w:name w:val="Bold and Underline Char2 Char1"/>
    <w:basedOn w:val="DefaultParagraphFont"/>
    <w:rsid w:val="0042022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022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0222"/>
    <w:rPr>
      <w:szCs w:val="24"/>
      <w:u w:val="single"/>
      <w:lang w:val="en-US" w:eastAsia="en-US" w:bidi="ar-SA"/>
    </w:rPr>
  </w:style>
  <w:style w:type="paragraph" w:customStyle="1" w:styleId="Language">
    <w:name w:val="Language"/>
    <w:basedOn w:val="Normal"/>
    <w:link w:val="LanguageChar"/>
    <w:qFormat/>
    <w:rsid w:val="00420222"/>
    <w:rPr>
      <w:rFonts w:eastAsia="Times New Roman"/>
      <w:strike/>
      <w:szCs w:val="20"/>
    </w:rPr>
  </w:style>
  <w:style w:type="character" w:customStyle="1" w:styleId="LanguageChar">
    <w:name w:val="Language Char"/>
    <w:basedOn w:val="DefaultParagraphFont"/>
    <w:link w:val="Language"/>
    <w:rsid w:val="00420222"/>
    <w:rPr>
      <w:rFonts w:ascii="Calibri" w:eastAsia="Times New Roman" w:hAnsi="Calibri"/>
      <w:strike/>
      <w:sz w:val="22"/>
      <w:szCs w:val="20"/>
    </w:rPr>
  </w:style>
  <w:style w:type="paragraph" w:customStyle="1" w:styleId="UnderlineChar3">
    <w:name w:val="Underline Char3"/>
    <w:basedOn w:val="Normal"/>
    <w:link w:val="UnderlineChar3Char"/>
    <w:qFormat/>
    <w:rsid w:val="00420222"/>
    <w:rPr>
      <w:rFonts w:eastAsia="Times New Roman"/>
      <w:u w:val="single"/>
    </w:rPr>
  </w:style>
  <w:style w:type="character" w:customStyle="1" w:styleId="UnderlineChar3Char">
    <w:name w:val="Underline Char3 Char"/>
    <w:basedOn w:val="DefaultParagraphFont"/>
    <w:link w:val="UnderlineChar3"/>
    <w:rsid w:val="0042022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20222"/>
    <w:rPr>
      <w:rFonts w:eastAsia="Times New Roman"/>
      <w:b/>
      <w:u w:val="single"/>
    </w:rPr>
  </w:style>
  <w:style w:type="character" w:customStyle="1" w:styleId="BoldandUnderlineChar3CharChar">
    <w:name w:val="Bold and Underline Char3 Char Char"/>
    <w:basedOn w:val="DefaultParagraphFont"/>
    <w:link w:val="BoldandUnderlineChar3Char"/>
    <w:rsid w:val="00420222"/>
    <w:rPr>
      <w:rFonts w:ascii="Calibri" w:eastAsia="Times New Roman" w:hAnsi="Calibri"/>
      <w:b/>
      <w:sz w:val="22"/>
      <w:u w:val="single"/>
    </w:rPr>
  </w:style>
  <w:style w:type="character" w:customStyle="1" w:styleId="UnderlineChar1">
    <w:name w:val="Underline Char1"/>
    <w:basedOn w:val="DefaultParagraphFont"/>
    <w:rsid w:val="00420222"/>
    <w:rPr>
      <w:szCs w:val="24"/>
      <w:u w:val="single"/>
      <w:lang w:val="en-US" w:eastAsia="en-US" w:bidi="ar-SA"/>
    </w:rPr>
  </w:style>
  <w:style w:type="character" w:customStyle="1" w:styleId="BoldandUnderlineChar1Char2Char">
    <w:name w:val="Bold and Underline Char1 Char2 Char"/>
    <w:basedOn w:val="DefaultParagraphFont"/>
    <w:rsid w:val="00420222"/>
    <w:rPr>
      <w:b/>
      <w:szCs w:val="24"/>
      <w:u w:val="single"/>
      <w:lang w:val="en-US" w:eastAsia="en-US" w:bidi="ar-SA"/>
    </w:rPr>
  </w:style>
  <w:style w:type="paragraph" w:customStyle="1" w:styleId="HotRoute">
    <w:name w:val="Hot Route"/>
    <w:basedOn w:val="Normal"/>
    <w:link w:val="HotRouteChar0"/>
    <w:qFormat/>
    <w:rsid w:val="00420222"/>
    <w:pPr>
      <w:ind w:left="144"/>
    </w:pPr>
    <w:rPr>
      <w:rFonts w:eastAsia="Times New Roman"/>
    </w:rPr>
  </w:style>
  <w:style w:type="character" w:customStyle="1" w:styleId="Style12ptBoldUnderline1">
    <w:name w:val="Style 12 pt Bold Underline1"/>
    <w:basedOn w:val="DefaultParagraphFont"/>
    <w:rsid w:val="00420222"/>
    <w:rPr>
      <w:b/>
      <w:bCs/>
      <w:sz w:val="24"/>
      <w:u w:val="single"/>
    </w:rPr>
  </w:style>
  <w:style w:type="character" w:customStyle="1" w:styleId="StyleEmphasisArial12ptBoldNotItalic">
    <w:name w:val="Style Emphasis + Arial 12 pt Bold Not Italic"/>
    <w:basedOn w:val="Emphasis"/>
    <w:rsid w:val="0042022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20222"/>
    <w:rPr>
      <w:rFonts w:ascii="SimSun" w:eastAsia="SimSun" w:hAnsi="SimSun"/>
      <w:sz w:val="15"/>
      <w:lang w:eastAsia="zh-CN"/>
    </w:rPr>
  </w:style>
  <w:style w:type="paragraph" w:customStyle="1" w:styleId="UnreadText">
    <w:name w:val="Unread Text"/>
    <w:basedOn w:val="Normal"/>
    <w:next w:val="Normal"/>
    <w:link w:val="UnreadTextChar"/>
    <w:autoRedefine/>
    <w:qFormat/>
    <w:rsid w:val="00420222"/>
    <w:pPr>
      <w:ind w:left="360"/>
    </w:pPr>
    <w:rPr>
      <w:rFonts w:ascii="SimSun" w:eastAsia="SimSun" w:hAnsi="SimSun"/>
      <w:sz w:val="15"/>
      <w:lang w:eastAsia="zh-CN"/>
    </w:rPr>
  </w:style>
  <w:style w:type="character" w:customStyle="1" w:styleId="smallChar">
    <w:name w:val="small Char"/>
    <w:rsid w:val="00420222"/>
    <w:rPr>
      <w:rFonts w:ascii="Calibri" w:eastAsia="Calibri" w:hAnsi="Calibri" w:cs="Calibri"/>
      <w:sz w:val="16"/>
      <w:szCs w:val="20"/>
      <w:lang w:val="x-none" w:eastAsia="x-none"/>
    </w:rPr>
  </w:style>
  <w:style w:type="paragraph" w:customStyle="1" w:styleId="HotRoute0">
    <w:name w:val="Hot Route!"/>
    <w:basedOn w:val="Normal"/>
    <w:qFormat/>
    <w:rsid w:val="0042022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20222"/>
    <w:rPr>
      <w:rFonts w:ascii="Times New Roman" w:hAnsi="Times New Roman" w:cs="Times New Roman"/>
      <w:sz w:val="16"/>
      <w:szCs w:val="16"/>
    </w:rPr>
  </w:style>
  <w:style w:type="character" w:customStyle="1" w:styleId="BodyText2Char1">
    <w:name w:val="Body Text 2 Char1"/>
    <w:basedOn w:val="DefaultParagraphFont"/>
    <w:semiHidden/>
    <w:rsid w:val="00420222"/>
    <w:rPr>
      <w:rFonts w:ascii="Times New Roman" w:hAnsi="Times New Roman" w:cs="Times New Roman"/>
      <w:sz w:val="20"/>
    </w:rPr>
  </w:style>
  <w:style w:type="character" w:customStyle="1" w:styleId="Heading2Char1CharCharCharCharCharC">
    <w:name w:val="Heading 2 Char1 Char Char Char Char Char C"/>
    <w:rsid w:val="00420222"/>
    <w:rPr>
      <w:rFonts w:cs="Arial"/>
      <w:b/>
      <w:bCs/>
      <w:iCs/>
      <w:sz w:val="24"/>
      <w:szCs w:val="28"/>
      <w:lang w:val="en-US" w:eastAsia="en-US" w:bidi="ar-SA"/>
    </w:rPr>
  </w:style>
  <w:style w:type="character" w:customStyle="1" w:styleId="underline1">
    <w:name w:val="underline1"/>
    <w:basedOn w:val="DefaultParagraphFont"/>
    <w:rsid w:val="00420222"/>
    <w:rPr>
      <w:u w:val="single"/>
    </w:rPr>
  </w:style>
  <w:style w:type="character" w:customStyle="1" w:styleId="author">
    <w:name w:val="author"/>
    <w:basedOn w:val="DefaultParagraphFont"/>
    <w:rsid w:val="00420222"/>
    <w:rPr>
      <w:rFonts w:ascii="Times New Roman" w:hAnsi="Times New Roman"/>
      <w:b/>
      <w:sz w:val="24"/>
    </w:rPr>
  </w:style>
  <w:style w:type="character" w:customStyle="1" w:styleId="FontStyle291">
    <w:name w:val="Font Style291"/>
    <w:basedOn w:val="DefaultParagraphFont"/>
    <w:uiPriority w:val="99"/>
    <w:rsid w:val="0042022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2022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2022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20222"/>
    <w:rPr>
      <w:rFonts w:ascii="Calibri" w:eastAsia="Times New Roman" w:hAnsi="Calibri"/>
      <w:sz w:val="22"/>
    </w:rPr>
  </w:style>
  <w:style w:type="paragraph" w:customStyle="1" w:styleId="Cards1">
    <w:name w:val="Cards1"/>
    <w:basedOn w:val="Normal"/>
    <w:link w:val="Cards1Char"/>
    <w:qFormat/>
    <w:rsid w:val="00420222"/>
    <w:pPr>
      <w:ind w:left="288"/>
    </w:pPr>
    <w:rPr>
      <w:rFonts w:eastAsia="Times New Roman"/>
      <w:u w:val="single"/>
    </w:rPr>
  </w:style>
  <w:style w:type="character" w:customStyle="1" w:styleId="Cards1Char">
    <w:name w:val="Cards1 Char"/>
    <w:basedOn w:val="DefaultParagraphFont"/>
    <w:link w:val="Cards1"/>
    <w:rsid w:val="00420222"/>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2022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20222"/>
    <w:rPr>
      <w:rFonts w:ascii="Arial" w:eastAsia="Calibri" w:hAnsi="Arial" w:cs="Arial"/>
      <w:sz w:val="22"/>
      <w:szCs w:val="22"/>
      <w:u w:val="single"/>
    </w:rPr>
  </w:style>
  <w:style w:type="character" w:customStyle="1" w:styleId="EmphasizeThis">
    <w:name w:val="EmphasizeThis"/>
    <w:rsid w:val="00420222"/>
    <w:rPr>
      <w:rFonts w:ascii="Georgia" w:hAnsi="Georgia"/>
      <w:b/>
      <w:iCs/>
      <w:sz w:val="24"/>
      <w:u w:val="thick"/>
    </w:rPr>
  </w:style>
  <w:style w:type="paragraph" w:customStyle="1" w:styleId="Stylecard8pt">
    <w:name w:val="Style card + 8 pt"/>
    <w:basedOn w:val="card"/>
    <w:link w:val="Stylecard8ptChar"/>
    <w:qFormat/>
    <w:rsid w:val="00420222"/>
    <w:rPr>
      <w:rFonts w:ascii="Georgia" w:hAnsi="Georgia"/>
      <w:bCs/>
      <w:color w:val="000000"/>
      <w:lang w:eastAsia="ar-SA"/>
    </w:rPr>
  </w:style>
  <w:style w:type="character" w:customStyle="1" w:styleId="Stylecard8ptChar">
    <w:name w:val="Style card + 8 pt Char"/>
    <w:basedOn w:val="cardChar"/>
    <w:link w:val="Stylecard8pt"/>
    <w:rsid w:val="00420222"/>
    <w:rPr>
      <w:rFonts w:ascii="Georgia" w:hAnsi="Georgia"/>
      <w:bCs/>
      <w:color w:val="000000"/>
      <w:sz w:val="16"/>
      <w:lang w:eastAsia="ar-SA"/>
    </w:rPr>
  </w:style>
  <w:style w:type="character" w:customStyle="1" w:styleId="bhl">
    <w:name w:val="bhl"/>
    <w:basedOn w:val="DefaultParagraphFont"/>
    <w:rsid w:val="00420222"/>
  </w:style>
  <w:style w:type="paragraph" w:customStyle="1" w:styleId="TagGA11">
    <w:name w:val="Tag GA 11"/>
    <w:basedOn w:val="TOC1"/>
    <w:qFormat/>
    <w:rsid w:val="00420222"/>
    <w:pPr>
      <w:spacing w:before="0" w:after="160"/>
    </w:pPr>
    <w:rPr>
      <w:rFonts w:ascii="Georgia" w:eastAsia="Calibri" w:hAnsi="Georgia"/>
      <w:u w:val="none"/>
      <w:lang w:bidi="ar-SA"/>
    </w:rPr>
  </w:style>
  <w:style w:type="paragraph" w:customStyle="1" w:styleId="CiteCard">
    <w:name w:val="Cite/Card"/>
    <w:basedOn w:val="TOC2"/>
    <w:qFormat/>
    <w:rsid w:val="0042022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20222"/>
    <w:rPr>
      <w:rFonts w:ascii="Georgia" w:eastAsia="Times New Roman" w:hAnsi="Georgia" w:hint="default"/>
      <w:sz w:val="22"/>
      <w:u w:val="single"/>
      <w:lang w:eastAsia="zh-CN"/>
    </w:rPr>
  </w:style>
  <w:style w:type="character" w:customStyle="1" w:styleId="addmd">
    <w:name w:val="addmd"/>
    <w:basedOn w:val="DefaultParagraphFont"/>
    <w:rsid w:val="00420222"/>
  </w:style>
  <w:style w:type="character" w:customStyle="1" w:styleId="UnderlinedTextCharChar">
    <w:name w:val="Underlined Text Char Char"/>
    <w:basedOn w:val="DefaultParagraphFont"/>
    <w:rsid w:val="00420222"/>
    <w:rPr>
      <w:rFonts w:cs="Arial"/>
      <w:bCs/>
      <w:noProof w:val="0"/>
      <w:szCs w:val="26"/>
      <w:u w:val="single"/>
      <w:lang w:val="en-US" w:eastAsia="en-US" w:bidi="ar-SA"/>
    </w:rPr>
  </w:style>
  <w:style w:type="character" w:customStyle="1" w:styleId="CardText1Char">
    <w:name w:val="Card Text 1 Char"/>
    <w:rsid w:val="00420222"/>
    <w:rPr>
      <w:rFonts w:ascii="Georgia" w:hAnsi="Georgia"/>
      <w:color w:val="000000"/>
      <w:sz w:val="22"/>
      <w:szCs w:val="22"/>
      <w:u w:val="single"/>
    </w:rPr>
  </w:style>
  <w:style w:type="character" w:customStyle="1" w:styleId="BoldUnderlining">
    <w:name w:val="Bold Underlining"/>
    <w:rsid w:val="00420222"/>
    <w:rPr>
      <w:u w:val="single"/>
    </w:rPr>
  </w:style>
  <w:style w:type="character" w:customStyle="1" w:styleId="Intemphasis">
    <w:name w:val="Intemphasis"/>
    <w:uiPriority w:val="1"/>
    <w:qFormat/>
    <w:rsid w:val="0042022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20222"/>
    <w:pPr>
      <w:ind w:left="288" w:right="288"/>
    </w:pPr>
    <w:rPr>
      <w:szCs w:val="16"/>
    </w:rPr>
  </w:style>
  <w:style w:type="character" w:customStyle="1" w:styleId="cardtextChar3">
    <w:name w:val="cardtext Char"/>
    <w:basedOn w:val="DefaultParagraphFont"/>
    <w:link w:val="cardtext2"/>
    <w:rsid w:val="00420222"/>
    <w:rPr>
      <w:rFonts w:ascii="Calibri" w:hAnsi="Calibri"/>
      <w:sz w:val="22"/>
      <w:szCs w:val="16"/>
    </w:rPr>
  </w:style>
  <w:style w:type="character" w:customStyle="1" w:styleId="BoldUnderlineChar10">
    <w:name w:val="BoldUnderline Char1"/>
    <w:rsid w:val="0042022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20222"/>
    <w:pPr>
      <w:spacing w:after="200"/>
      <w:contextualSpacing/>
    </w:pPr>
    <w:rPr>
      <w:rFonts w:eastAsia="Calibri"/>
      <w:u w:val="single"/>
    </w:rPr>
  </w:style>
  <w:style w:type="character" w:customStyle="1" w:styleId="UnderlinedCardTextChar">
    <w:name w:val="Underlined Card Text Char"/>
    <w:link w:val="UnderlinedCardText"/>
    <w:rsid w:val="00420222"/>
    <w:rPr>
      <w:rFonts w:ascii="Calibri" w:eastAsia="Calibri" w:hAnsi="Calibri"/>
      <w:sz w:val="22"/>
      <w:u w:val="single"/>
    </w:rPr>
  </w:style>
  <w:style w:type="character" w:customStyle="1" w:styleId="Hyperlink6">
    <w:name w:val="Hyperlink6"/>
    <w:basedOn w:val="DefaultParagraphFont"/>
    <w:rsid w:val="00420222"/>
    <w:rPr>
      <w:color w:val="3300CC"/>
      <w:u w:val="single"/>
    </w:rPr>
  </w:style>
  <w:style w:type="paragraph" w:customStyle="1" w:styleId="Tag12">
    <w:name w:val="Tag12"/>
    <w:basedOn w:val="Normal"/>
    <w:qFormat/>
    <w:rsid w:val="00420222"/>
    <w:pPr>
      <w:contextualSpacing/>
    </w:pPr>
    <w:rPr>
      <w:rFonts w:eastAsia="Cambria"/>
      <w:b/>
    </w:rPr>
  </w:style>
  <w:style w:type="character" w:customStyle="1" w:styleId="citation">
    <w:name w:val="citation"/>
    <w:basedOn w:val="DefaultParagraphFont"/>
    <w:rsid w:val="00420222"/>
  </w:style>
  <w:style w:type="paragraph" w:customStyle="1" w:styleId="UnderlineText">
    <w:name w:val="Underline Text"/>
    <w:basedOn w:val="Normal"/>
    <w:link w:val="UnderlineTextChar"/>
    <w:qFormat/>
    <w:rsid w:val="00420222"/>
    <w:pPr>
      <w:ind w:left="288"/>
    </w:pPr>
    <w:rPr>
      <w:rFonts w:eastAsia="Times New Roman"/>
      <w:u w:val="single"/>
    </w:rPr>
  </w:style>
  <w:style w:type="character" w:customStyle="1" w:styleId="UnderlineTextChar">
    <w:name w:val="Underline Text Char"/>
    <w:basedOn w:val="DefaultParagraphFont"/>
    <w:link w:val="UnderlineText"/>
    <w:rsid w:val="00420222"/>
    <w:rPr>
      <w:rFonts w:ascii="Calibri" w:eastAsia="Times New Roman" w:hAnsi="Calibri"/>
      <w:sz w:val="22"/>
      <w:u w:val="single"/>
    </w:rPr>
  </w:style>
  <w:style w:type="character" w:customStyle="1" w:styleId="il">
    <w:name w:val="il"/>
    <w:basedOn w:val="DefaultParagraphFont"/>
    <w:rsid w:val="00420222"/>
  </w:style>
  <w:style w:type="character" w:customStyle="1" w:styleId="commentstext">
    <w:name w:val="comments_text"/>
    <w:uiPriority w:val="99"/>
    <w:rsid w:val="00420222"/>
    <w:rPr>
      <w:rFonts w:cs="Times New Roman"/>
    </w:rPr>
  </w:style>
  <w:style w:type="paragraph" w:customStyle="1" w:styleId="Heading42">
    <w:name w:val="Heading 42"/>
    <w:basedOn w:val="Normal"/>
    <w:qFormat/>
    <w:rsid w:val="00420222"/>
    <w:rPr>
      <w:rFonts w:eastAsia="Times New Roman"/>
    </w:rPr>
  </w:style>
  <w:style w:type="paragraph" w:customStyle="1" w:styleId="DebateNormal">
    <w:name w:val="DebateNormal"/>
    <w:basedOn w:val="Normal"/>
    <w:link w:val="DebateNormalChar"/>
    <w:qFormat/>
    <w:rsid w:val="00420222"/>
    <w:pPr>
      <w:spacing w:line="276" w:lineRule="auto"/>
    </w:pPr>
    <w:rPr>
      <w:rFonts w:eastAsia="Calibri"/>
      <w:szCs w:val="20"/>
    </w:rPr>
  </w:style>
  <w:style w:type="character" w:customStyle="1" w:styleId="DebateNormalChar">
    <w:name w:val="DebateNormal Char"/>
    <w:basedOn w:val="DefaultParagraphFont"/>
    <w:link w:val="DebateNormal"/>
    <w:rsid w:val="00420222"/>
    <w:rPr>
      <w:rFonts w:ascii="Calibri" w:eastAsia="Calibri" w:hAnsi="Calibri"/>
      <w:sz w:val="22"/>
      <w:szCs w:val="20"/>
    </w:rPr>
  </w:style>
  <w:style w:type="paragraph" w:customStyle="1" w:styleId="DebateEmphasis">
    <w:name w:val="DebateEmphasis"/>
    <w:basedOn w:val="Normal"/>
    <w:link w:val="DebateEmphasisChar"/>
    <w:qFormat/>
    <w:rsid w:val="0042022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20222"/>
    <w:rPr>
      <w:rFonts w:ascii="Calibri" w:eastAsia="Calibri" w:hAnsi="Calibri"/>
      <w:b/>
      <w:sz w:val="22"/>
      <w:szCs w:val="20"/>
      <w:u w:val="single"/>
    </w:rPr>
  </w:style>
  <w:style w:type="paragraph" w:customStyle="1" w:styleId="NormalCite">
    <w:name w:val="NormalCite"/>
    <w:link w:val="NormalCiteChar"/>
    <w:qFormat/>
    <w:rsid w:val="0042022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20222"/>
    <w:rPr>
      <w:rFonts w:ascii="Times New Roman" w:eastAsiaTheme="minorHAnsi" w:hAnsi="Times New Roman" w:cs="Times New Roman"/>
      <w:sz w:val="18"/>
      <w:szCs w:val="22"/>
    </w:rPr>
  </w:style>
  <w:style w:type="character" w:customStyle="1" w:styleId="articletext">
    <w:name w:val="articletext"/>
    <w:basedOn w:val="DefaultParagraphFont"/>
    <w:rsid w:val="00420222"/>
  </w:style>
  <w:style w:type="character" w:customStyle="1" w:styleId="grey10">
    <w:name w:val="grey10"/>
    <w:basedOn w:val="DefaultParagraphFont"/>
    <w:rsid w:val="00420222"/>
  </w:style>
  <w:style w:type="character" w:customStyle="1" w:styleId="navy13bd">
    <w:name w:val="navy13bd"/>
    <w:basedOn w:val="DefaultParagraphFont"/>
    <w:rsid w:val="00420222"/>
  </w:style>
  <w:style w:type="character" w:customStyle="1" w:styleId="Style9ptUnderline2">
    <w:name w:val="Style 9 pt Underline2"/>
    <w:basedOn w:val="DefaultParagraphFont"/>
    <w:rsid w:val="00420222"/>
    <w:rPr>
      <w:sz w:val="20"/>
      <w:u w:val="single"/>
    </w:rPr>
  </w:style>
  <w:style w:type="character" w:customStyle="1" w:styleId="Style9ptBoldUnderline1">
    <w:name w:val="Style 9 pt Bold Underline1"/>
    <w:basedOn w:val="DefaultParagraphFont"/>
    <w:rsid w:val="00420222"/>
    <w:rPr>
      <w:b/>
      <w:bCs/>
      <w:sz w:val="20"/>
      <w:u w:val="single"/>
    </w:rPr>
  </w:style>
  <w:style w:type="character" w:customStyle="1" w:styleId="TagsCharChar">
    <w:name w:val="Tags Char Char"/>
    <w:basedOn w:val="DefaultParagraphFont"/>
    <w:rsid w:val="00420222"/>
    <w:rPr>
      <w:rFonts w:eastAsia="SimSun"/>
      <w:b/>
      <w:sz w:val="24"/>
      <w:lang w:val="en-US" w:eastAsia="zh-CN" w:bidi="ar-SA"/>
    </w:rPr>
  </w:style>
  <w:style w:type="paragraph" w:customStyle="1" w:styleId="cardCharCharCharChar">
    <w:name w:val="card Char Char Char Char"/>
    <w:basedOn w:val="Normal"/>
    <w:qFormat/>
    <w:rsid w:val="0042022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20222"/>
    <w:rPr>
      <w:rFonts w:eastAsia="Times New Roman"/>
      <w:u w:val="single"/>
    </w:rPr>
  </w:style>
  <w:style w:type="character" w:customStyle="1" w:styleId="CARDChar0">
    <w:name w:val="CARD Char"/>
    <w:basedOn w:val="DefaultParagraphFont"/>
    <w:link w:val="CARD0"/>
    <w:rsid w:val="00420222"/>
    <w:rPr>
      <w:rFonts w:ascii="Calibri" w:eastAsia="Times New Roman" w:hAnsi="Calibri"/>
      <w:sz w:val="22"/>
      <w:u w:val="single"/>
    </w:rPr>
  </w:style>
  <w:style w:type="paragraph" w:customStyle="1" w:styleId="Normal2">
    <w:name w:val="Normal2"/>
    <w:basedOn w:val="Normal"/>
    <w:qFormat/>
    <w:rsid w:val="00420222"/>
    <w:rPr>
      <w:rFonts w:eastAsia="Times New Roman"/>
    </w:rPr>
  </w:style>
  <w:style w:type="character" w:customStyle="1" w:styleId="Style11ptThickunderline">
    <w:name w:val="Style 11 pt Thick underline"/>
    <w:rsid w:val="00420222"/>
    <w:rPr>
      <w:rFonts w:ascii="Times New Roman" w:hAnsi="Times New Roman"/>
      <w:sz w:val="20"/>
      <w:u w:val="single"/>
    </w:rPr>
  </w:style>
  <w:style w:type="character" w:customStyle="1" w:styleId="Style11ptBoldThickunderline">
    <w:name w:val="Style 11 pt Bold Thick underline"/>
    <w:rsid w:val="0042022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2022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2022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20222"/>
    <w:rPr>
      <w:u w:val="single"/>
    </w:rPr>
  </w:style>
  <w:style w:type="character" w:customStyle="1" w:styleId="StyleUnderlineBoldIndent11ptChar">
    <w:name w:val="Style Underline + Bold Indent + 11 pt Char"/>
    <w:link w:val="StyleUnderlineBoldIndent11pt"/>
    <w:rsid w:val="0042022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20222"/>
    <w:rPr>
      <w:b/>
      <w:bCs/>
      <w:u w:val="single"/>
    </w:rPr>
  </w:style>
  <w:style w:type="character" w:customStyle="1" w:styleId="StyleUnderlineBoldIndent11ptBoldChar">
    <w:name w:val="Style Underline + Bold Indent + 11 pt Bold Char"/>
    <w:link w:val="StyleUnderlineBoldIndent11ptBold"/>
    <w:rsid w:val="00420222"/>
    <w:rPr>
      <w:rFonts w:ascii="Calibri" w:eastAsia="Times New Roman" w:hAnsi="Calibri"/>
      <w:b/>
      <w:bCs/>
      <w:sz w:val="22"/>
      <w:szCs w:val="20"/>
      <w:u w:val="single"/>
    </w:rPr>
  </w:style>
  <w:style w:type="paragraph" w:customStyle="1" w:styleId="Normal20pt">
    <w:name w:val="Normal  + 20 pt"/>
    <w:basedOn w:val="Normal"/>
    <w:uiPriority w:val="6"/>
    <w:qFormat/>
    <w:rsid w:val="00420222"/>
    <w:rPr>
      <w:bCs/>
      <w:u w:val="single"/>
    </w:rPr>
  </w:style>
  <w:style w:type="paragraph" w:customStyle="1" w:styleId="author-name">
    <w:name w:val="author-name"/>
    <w:basedOn w:val="Normal"/>
    <w:qFormat/>
    <w:rsid w:val="00420222"/>
    <w:pPr>
      <w:spacing w:before="100" w:beforeAutospacing="1" w:after="100" w:afterAutospacing="1"/>
    </w:pPr>
    <w:rPr>
      <w:rFonts w:eastAsia="Times New Roman"/>
    </w:rPr>
  </w:style>
  <w:style w:type="paragraph" w:customStyle="1" w:styleId="author-credentials">
    <w:name w:val="author-credentials"/>
    <w:basedOn w:val="Normal"/>
    <w:qFormat/>
    <w:rsid w:val="0042022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20222"/>
    <w:rPr>
      <w:rFonts w:ascii="Consolas" w:hAnsi="Consolas" w:cs="Consolas"/>
      <w:sz w:val="20"/>
      <w:szCs w:val="20"/>
    </w:rPr>
  </w:style>
  <w:style w:type="character" w:customStyle="1" w:styleId="headline">
    <w:name w:val="headline"/>
    <w:basedOn w:val="DefaultParagraphFont"/>
    <w:rsid w:val="00420222"/>
  </w:style>
  <w:style w:type="character" w:customStyle="1" w:styleId="yshortcuts">
    <w:name w:val="yshortcuts"/>
    <w:basedOn w:val="DefaultParagraphFont"/>
    <w:rsid w:val="00420222"/>
  </w:style>
  <w:style w:type="character" w:customStyle="1" w:styleId="HotRouteChar0">
    <w:name w:val="Hot Route Char"/>
    <w:link w:val="HotRoute"/>
    <w:rsid w:val="00420222"/>
    <w:rPr>
      <w:rFonts w:ascii="Calibri" w:eastAsia="Times New Roman" w:hAnsi="Calibri"/>
      <w:sz w:val="22"/>
    </w:rPr>
  </w:style>
  <w:style w:type="paragraph" w:styleId="PlainText">
    <w:name w:val="Plain Text"/>
    <w:basedOn w:val="Normal"/>
    <w:link w:val="PlainTextChar"/>
    <w:rsid w:val="00420222"/>
    <w:rPr>
      <w:rFonts w:ascii="Courier New" w:eastAsia="Times New Roman" w:hAnsi="Courier New" w:cs="Courier New"/>
      <w:szCs w:val="20"/>
    </w:rPr>
  </w:style>
  <w:style w:type="character" w:customStyle="1" w:styleId="PlainTextChar">
    <w:name w:val="Plain Text Char"/>
    <w:basedOn w:val="DefaultParagraphFont"/>
    <w:link w:val="PlainText"/>
    <w:rsid w:val="00420222"/>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20222"/>
    <w:rPr>
      <w:sz w:val="12"/>
    </w:rPr>
  </w:style>
  <w:style w:type="character" w:customStyle="1" w:styleId="MicrotextChar0">
    <w:name w:val="Microtext Char"/>
    <w:link w:val="Microtext0"/>
    <w:rsid w:val="00420222"/>
    <w:rPr>
      <w:rFonts w:ascii="Calibri" w:hAnsi="Calibri"/>
      <w:sz w:val="12"/>
    </w:rPr>
  </w:style>
  <w:style w:type="paragraph" w:customStyle="1" w:styleId="Style6">
    <w:name w:val="Style6"/>
    <w:basedOn w:val="Normal"/>
    <w:link w:val="Style6Char"/>
    <w:autoRedefine/>
    <w:qFormat/>
    <w:rsid w:val="00420222"/>
    <w:rPr>
      <w:b/>
    </w:rPr>
  </w:style>
  <w:style w:type="character" w:customStyle="1" w:styleId="Style6Char">
    <w:name w:val="Style6 Char"/>
    <w:basedOn w:val="DefaultParagraphFont"/>
    <w:link w:val="Style6"/>
    <w:rsid w:val="00420222"/>
    <w:rPr>
      <w:rFonts w:ascii="Calibri" w:hAnsi="Calibri"/>
      <w:b/>
      <w:sz w:val="22"/>
    </w:rPr>
  </w:style>
  <w:style w:type="paragraph" w:customStyle="1" w:styleId="Style11">
    <w:name w:val="Style11"/>
    <w:basedOn w:val="Normal"/>
    <w:link w:val="Style11Char"/>
    <w:qFormat/>
    <w:rsid w:val="00420222"/>
    <w:rPr>
      <w:rFonts w:eastAsia="Times New Roman"/>
      <w:b/>
      <w:szCs w:val="20"/>
      <w:u w:val="thick"/>
    </w:rPr>
  </w:style>
  <w:style w:type="paragraph" w:customStyle="1" w:styleId="Style12">
    <w:name w:val="Style12"/>
    <w:basedOn w:val="Normal"/>
    <w:link w:val="Style12Char"/>
    <w:qFormat/>
    <w:rsid w:val="00420222"/>
    <w:rPr>
      <w:rFonts w:eastAsia="Times New Roman"/>
      <w:b/>
      <w:u w:val="thick"/>
    </w:rPr>
  </w:style>
  <w:style w:type="character" w:customStyle="1" w:styleId="Style11Char">
    <w:name w:val="Style11 Char"/>
    <w:basedOn w:val="DefaultParagraphFont"/>
    <w:link w:val="Style11"/>
    <w:rsid w:val="00420222"/>
    <w:rPr>
      <w:rFonts w:ascii="Calibri" w:eastAsia="Times New Roman" w:hAnsi="Calibri"/>
      <w:b/>
      <w:sz w:val="22"/>
      <w:szCs w:val="20"/>
      <w:u w:val="thick"/>
    </w:rPr>
  </w:style>
  <w:style w:type="character" w:customStyle="1" w:styleId="Style12Char">
    <w:name w:val="Style12 Char"/>
    <w:basedOn w:val="DefaultParagraphFont"/>
    <w:link w:val="Style12"/>
    <w:rsid w:val="00420222"/>
    <w:rPr>
      <w:rFonts w:ascii="Calibri" w:eastAsia="Times New Roman" w:hAnsi="Calibri"/>
      <w:b/>
      <w:sz w:val="22"/>
      <w:u w:val="thick"/>
    </w:rPr>
  </w:style>
  <w:style w:type="character" w:customStyle="1" w:styleId="caps-label">
    <w:name w:val="caps-label"/>
    <w:basedOn w:val="DefaultParagraphFont"/>
    <w:rsid w:val="00420222"/>
  </w:style>
  <w:style w:type="character" w:customStyle="1" w:styleId="wikiexternallink">
    <w:name w:val="wikiexternallink"/>
    <w:basedOn w:val="DefaultParagraphFont"/>
    <w:rsid w:val="00420222"/>
  </w:style>
  <w:style w:type="character" w:customStyle="1" w:styleId="StyleStyleBoldUnderlineIntenseEmphasisUnderlineapple-style-s">
    <w:name w:val="Style Style Bold UnderlineIntense EmphasisUnderlineapple-style-s..."/>
    <w:basedOn w:val="DefaultParagraphFont"/>
    <w:rsid w:val="00420222"/>
    <w:rPr>
      <w:b w:val="0"/>
      <w:bCs w:val="0"/>
      <w:sz w:val="22"/>
      <w:u w:val="single"/>
      <w:bdr w:val="none" w:sz="0" w:space="0" w:color="auto"/>
    </w:rPr>
  </w:style>
  <w:style w:type="paragraph" w:customStyle="1" w:styleId="blocktitle0">
    <w:name w:val="block title"/>
    <w:basedOn w:val="Normal"/>
    <w:link w:val="blocktitleChar0"/>
    <w:autoRedefine/>
    <w:qFormat/>
    <w:rsid w:val="00420222"/>
    <w:pPr>
      <w:spacing w:after="240"/>
      <w:jc w:val="center"/>
      <w:outlineLvl w:val="0"/>
    </w:pPr>
    <w:rPr>
      <w:rFonts w:eastAsia="Calibri"/>
      <w:b/>
      <w:caps/>
      <w:sz w:val="28"/>
      <w:szCs w:val="28"/>
      <w:lang w:val="es-ES"/>
    </w:rPr>
  </w:style>
  <w:style w:type="character" w:customStyle="1" w:styleId="UnderlineCard">
    <w:name w:val="Underline Card"/>
    <w:uiPriority w:val="6"/>
    <w:qFormat/>
    <w:rsid w:val="00420222"/>
    <w:rPr>
      <w:rFonts w:ascii="Arial" w:hAnsi="Arial"/>
      <w:b w:val="0"/>
      <w:bCs/>
      <w:sz w:val="20"/>
      <w:u w:val="single"/>
    </w:rPr>
  </w:style>
  <w:style w:type="character" w:customStyle="1" w:styleId="story-author">
    <w:name w:val="story-author"/>
    <w:basedOn w:val="DefaultParagraphFont"/>
    <w:rsid w:val="00420222"/>
  </w:style>
  <w:style w:type="paragraph" w:customStyle="1" w:styleId="type">
    <w:name w:val="type"/>
    <w:basedOn w:val="Normal"/>
    <w:qFormat/>
    <w:rsid w:val="00420222"/>
    <w:pPr>
      <w:spacing w:before="100" w:beforeAutospacing="1" w:after="100" w:afterAutospacing="1"/>
    </w:pPr>
    <w:rPr>
      <w:rFonts w:eastAsia="Times New Roman"/>
    </w:rPr>
  </w:style>
  <w:style w:type="character" w:customStyle="1" w:styleId="institution">
    <w:name w:val="institution"/>
    <w:basedOn w:val="DefaultParagraphFont"/>
    <w:rsid w:val="00420222"/>
  </w:style>
  <w:style w:type="character" w:customStyle="1" w:styleId="abodyblack3">
    <w:name w:val="abodyblack3"/>
    <w:basedOn w:val="DefaultParagraphFont"/>
    <w:rsid w:val="00420222"/>
  </w:style>
  <w:style w:type="paragraph" w:customStyle="1" w:styleId="UnderlineChar2CharChar">
    <w:name w:val="Underline Char2 Char Char"/>
    <w:basedOn w:val="Normal"/>
    <w:link w:val="UnderlineChar2CharCharChar"/>
    <w:qFormat/>
    <w:rsid w:val="00420222"/>
    <w:rPr>
      <w:rFonts w:eastAsia="MS Mincho"/>
      <w:szCs w:val="20"/>
      <w:u w:val="single"/>
    </w:rPr>
  </w:style>
  <w:style w:type="character" w:customStyle="1" w:styleId="UnderlineChar2CharCharChar">
    <w:name w:val="Underline Char2 Char Char Char"/>
    <w:link w:val="UnderlineChar2CharChar"/>
    <w:rsid w:val="00420222"/>
    <w:rPr>
      <w:rFonts w:ascii="Calibri" w:eastAsia="MS Mincho" w:hAnsi="Calibri"/>
      <w:sz w:val="22"/>
      <w:szCs w:val="20"/>
      <w:u w:val="single"/>
    </w:rPr>
  </w:style>
  <w:style w:type="character" w:customStyle="1" w:styleId="CharacterStyle1">
    <w:name w:val="Character Style 1"/>
    <w:rsid w:val="00420222"/>
    <w:rPr>
      <w:sz w:val="20"/>
      <w:szCs w:val="20"/>
    </w:rPr>
  </w:style>
  <w:style w:type="character" w:customStyle="1" w:styleId="FontStyle177">
    <w:name w:val="Font Style177"/>
    <w:basedOn w:val="DefaultParagraphFont"/>
    <w:uiPriority w:val="99"/>
    <w:rsid w:val="00420222"/>
    <w:rPr>
      <w:rFonts w:ascii="Times New Roman" w:hAnsi="Times New Roman" w:cs="Times New Roman"/>
      <w:sz w:val="20"/>
      <w:szCs w:val="20"/>
    </w:rPr>
  </w:style>
  <w:style w:type="character" w:customStyle="1" w:styleId="FontStyle173">
    <w:name w:val="Font Style173"/>
    <w:basedOn w:val="DefaultParagraphFont"/>
    <w:uiPriority w:val="99"/>
    <w:rsid w:val="00420222"/>
    <w:rPr>
      <w:rFonts w:ascii="Times New Roman" w:hAnsi="Times New Roman" w:cs="Times New Roman"/>
      <w:sz w:val="14"/>
      <w:szCs w:val="14"/>
    </w:rPr>
  </w:style>
  <w:style w:type="character" w:customStyle="1" w:styleId="FontStyle151">
    <w:name w:val="Font Style151"/>
    <w:basedOn w:val="DefaultParagraphFont"/>
    <w:uiPriority w:val="99"/>
    <w:rsid w:val="00420222"/>
    <w:rPr>
      <w:rFonts w:ascii="Arial Narrow" w:hAnsi="Arial Narrow" w:cs="Arial Narrow"/>
      <w:b/>
      <w:bCs/>
      <w:sz w:val="12"/>
      <w:szCs w:val="12"/>
    </w:rPr>
  </w:style>
  <w:style w:type="character" w:customStyle="1" w:styleId="FontStyle156">
    <w:name w:val="Font Style156"/>
    <w:basedOn w:val="DefaultParagraphFont"/>
    <w:uiPriority w:val="99"/>
    <w:rsid w:val="00420222"/>
    <w:rPr>
      <w:rFonts w:ascii="Arial Narrow" w:hAnsi="Arial Narrow" w:cs="Arial Narrow"/>
      <w:sz w:val="8"/>
      <w:szCs w:val="8"/>
    </w:rPr>
  </w:style>
  <w:style w:type="character" w:customStyle="1" w:styleId="FontStyle160">
    <w:name w:val="Font Style160"/>
    <w:basedOn w:val="DefaultParagraphFont"/>
    <w:uiPriority w:val="99"/>
    <w:rsid w:val="00420222"/>
    <w:rPr>
      <w:rFonts w:ascii="Times New Roman" w:hAnsi="Times New Roman" w:cs="Times New Roman"/>
      <w:b/>
      <w:bCs/>
      <w:sz w:val="20"/>
      <w:szCs w:val="20"/>
    </w:rPr>
  </w:style>
  <w:style w:type="character" w:customStyle="1" w:styleId="FontStyle178">
    <w:name w:val="Font Style178"/>
    <w:basedOn w:val="DefaultParagraphFont"/>
    <w:uiPriority w:val="99"/>
    <w:rsid w:val="00420222"/>
    <w:rPr>
      <w:rFonts w:ascii="Times New Roman" w:hAnsi="Times New Roman" w:cs="Times New Roman"/>
      <w:sz w:val="18"/>
      <w:szCs w:val="18"/>
    </w:rPr>
  </w:style>
  <w:style w:type="paragraph" w:customStyle="1" w:styleId="Style14">
    <w:name w:val="Style14"/>
    <w:basedOn w:val="Normal"/>
    <w:uiPriority w:val="99"/>
    <w:qFormat/>
    <w:rsid w:val="0042022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2022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20222"/>
    <w:rPr>
      <w:rFonts w:ascii="Times New Roman" w:hAnsi="Times New Roman" w:cs="Times New Roman"/>
      <w:sz w:val="12"/>
      <w:szCs w:val="12"/>
    </w:rPr>
  </w:style>
  <w:style w:type="paragraph" w:customStyle="1" w:styleId="Style9">
    <w:name w:val="Style9"/>
    <w:basedOn w:val="Normal"/>
    <w:uiPriority w:val="99"/>
    <w:qFormat/>
    <w:rsid w:val="0042022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2022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2022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20222"/>
    <w:rPr>
      <w:rFonts w:ascii="Times New Roman" w:hAnsi="Times New Roman" w:cs="Times New Roman"/>
      <w:sz w:val="16"/>
      <w:szCs w:val="16"/>
    </w:rPr>
  </w:style>
  <w:style w:type="character" w:customStyle="1" w:styleId="f">
    <w:name w:val="f"/>
    <w:basedOn w:val="DefaultParagraphFont"/>
    <w:rsid w:val="00420222"/>
  </w:style>
  <w:style w:type="character" w:customStyle="1" w:styleId="TagsChar2">
    <w:name w:val="Tags Char2"/>
    <w:rsid w:val="00420222"/>
    <w:rPr>
      <w:b/>
      <w:sz w:val="24"/>
    </w:rPr>
  </w:style>
  <w:style w:type="paragraph" w:customStyle="1" w:styleId="CardsFont6ptChar">
    <w:name w:val="Cards + Font: 6 pt Char"/>
    <w:basedOn w:val="Normal"/>
    <w:link w:val="CardsFont6ptCharChar"/>
    <w:qFormat/>
    <w:rsid w:val="0042022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20222"/>
    <w:rPr>
      <w:rFonts w:ascii="Calibri" w:eastAsia="Times New Roman" w:hAnsi="Calibri"/>
      <w:sz w:val="12"/>
    </w:rPr>
  </w:style>
  <w:style w:type="character" w:customStyle="1" w:styleId="FontStyle172">
    <w:name w:val="Font Style172"/>
    <w:basedOn w:val="DefaultParagraphFont"/>
    <w:uiPriority w:val="99"/>
    <w:rsid w:val="00420222"/>
    <w:rPr>
      <w:rFonts w:ascii="Times New Roman" w:hAnsi="Times New Roman" w:cs="Times New Roman"/>
      <w:b/>
      <w:bCs/>
      <w:sz w:val="16"/>
      <w:szCs w:val="16"/>
    </w:rPr>
  </w:style>
  <w:style w:type="paragraph" w:customStyle="1" w:styleId="Style18">
    <w:name w:val="Style18"/>
    <w:basedOn w:val="Normal"/>
    <w:uiPriority w:val="99"/>
    <w:qFormat/>
    <w:rsid w:val="0042022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20222"/>
    <w:rPr>
      <w:rFonts w:ascii="Times New Roman" w:hAnsi="Times New Roman" w:cs="Times New Roman"/>
      <w:i/>
      <w:iCs/>
      <w:sz w:val="16"/>
      <w:szCs w:val="16"/>
    </w:rPr>
  </w:style>
  <w:style w:type="character" w:customStyle="1" w:styleId="FontStyle162">
    <w:name w:val="Font Style162"/>
    <w:basedOn w:val="DefaultParagraphFont"/>
    <w:uiPriority w:val="99"/>
    <w:rsid w:val="00420222"/>
    <w:rPr>
      <w:rFonts w:ascii="Times New Roman" w:hAnsi="Times New Roman" w:cs="Times New Roman"/>
      <w:b/>
      <w:bCs/>
      <w:sz w:val="18"/>
      <w:szCs w:val="18"/>
    </w:rPr>
  </w:style>
  <w:style w:type="character" w:customStyle="1" w:styleId="FontStyle167">
    <w:name w:val="Font Style167"/>
    <w:basedOn w:val="DefaultParagraphFont"/>
    <w:uiPriority w:val="99"/>
    <w:rsid w:val="00420222"/>
    <w:rPr>
      <w:rFonts w:ascii="Times New Roman" w:hAnsi="Times New Roman" w:cs="Times New Roman"/>
      <w:sz w:val="10"/>
      <w:szCs w:val="10"/>
    </w:rPr>
  </w:style>
  <w:style w:type="character" w:customStyle="1" w:styleId="FontStyle174">
    <w:name w:val="Font Style174"/>
    <w:basedOn w:val="DefaultParagraphFont"/>
    <w:uiPriority w:val="99"/>
    <w:rsid w:val="00420222"/>
    <w:rPr>
      <w:rFonts w:ascii="Arial Narrow" w:hAnsi="Arial Narrow" w:cs="Arial Narrow"/>
      <w:b/>
      <w:bCs/>
      <w:sz w:val="18"/>
      <w:szCs w:val="18"/>
    </w:rPr>
  </w:style>
  <w:style w:type="paragraph" w:customStyle="1" w:styleId="Style47">
    <w:name w:val="Style47"/>
    <w:basedOn w:val="Normal"/>
    <w:uiPriority w:val="99"/>
    <w:qFormat/>
    <w:rsid w:val="0042022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20222"/>
    <w:rPr>
      <w:rFonts w:ascii="Times New Roman" w:hAnsi="Times New Roman" w:cs="Times New Roman"/>
      <w:sz w:val="12"/>
      <w:szCs w:val="12"/>
    </w:rPr>
  </w:style>
  <w:style w:type="paragraph" w:customStyle="1" w:styleId="Style24">
    <w:name w:val="Style24"/>
    <w:basedOn w:val="Normal"/>
    <w:uiPriority w:val="99"/>
    <w:qFormat/>
    <w:rsid w:val="0042022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2022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2022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20222"/>
    <w:rPr>
      <w:rFonts w:ascii="Times New Roman" w:hAnsi="Times New Roman" w:cs="Times New Roman"/>
      <w:b/>
      <w:bCs/>
      <w:sz w:val="18"/>
      <w:szCs w:val="18"/>
    </w:rPr>
  </w:style>
  <w:style w:type="paragraph" w:customStyle="1" w:styleId="Style21">
    <w:name w:val="Style21"/>
    <w:basedOn w:val="Normal"/>
    <w:uiPriority w:val="99"/>
    <w:qFormat/>
    <w:rsid w:val="0042022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20222"/>
    <w:pPr>
      <w:widowControl w:val="0"/>
      <w:autoSpaceDE w:val="0"/>
      <w:autoSpaceDN w:val="0"/>
      <w:adjustRightInd w:val="0"/>
      <w:spacing w:line="198" w:lineRule="exact"/>
    </w:pPr>
    <w:rPr>
      <w:rFonts w:eastAsia="Times New Roman"/>
    </w:rPr>
  </w:style>
  <w:style w:type="paragraph" w:customStyle="1" w:styleId="Standard">
    <w:name w:val="Standard"/>
    <w:qFormat/>
    <w:rsid w:val="0042022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20222"/>
    <w:rPr>
      <w:color w:val="000000"/>
      <w:sz w:val="32"/>
      <w:szCs w:val="32"/>
    </w:rPr>
  </w:style>
  <w:style w:type="paragraph" w:customStyle="1" w:styleId="Cardnon-underlined">
    <w:name w:val="Card non-underlined"/>
    <w:basedOn w:val="Normal"/>
    <w:link w:val="Cardnon-underlinedChar"/>
    <w:autoRedefine/>
    <w:uiPriority w:val="99"/>
    <w:qFormat/>
    <w:rsid w:val="00420222"/>
    <w:rPr>
      <w:rFonts w:eastAsia="Times New Roman"/>
      <w:szCs w:val="20"/>
    </w:rPr>
  </w:style>
  <w:style w:type="character" w:customStyle="1" w:styleId="Cardnon-underlinedChar">
    <w:name w:val="Card non-underlined Char"/>
    <w:basedOn w:val="DefaultParagraphFont"/>
    <w:link w:val="Cardnon-underlined"/>
    <w:uiPriority w:val="99"/>
    <w:rsid w:val="00420222"/>
    <w:rPr>
      <w:rFonts w:ascii="Calibri" w:eastAsia="Times New Roman" w:hAnsi="Calibri"/>
      <w:sz w:val="22"/>
      <w:szCs w:val="20"/>
    </w:rPr>
  </w:style>
  <w:style w:type="character" w:customStyle="1" w:styleId="TitleChar2">
    <w:name w:val="Title Char2"/>
    <w:basedOn w:val="DefaultParagraphFont"/>
    <w:uiPriority w:val="10"/>
    <w:qFormat/>
    <w:locked/>
    <w:rsid w:val="00420222"/>
    <w:rPr>
      <w:b/>
      <w:bCs/>
      <w:u w:val="single"/>
    </w:rPr>
  </w:style>
  <w:style w:type="paragraph" w:styleId="TOC3">
    <w:name w:val="toc 3"/>
    <w:basedOn w:val="Normal"/>
    <w:next w:val="Normal"/>
    <w:autoRedefine/>
    <w:qFormat/>
    <w:rsid w:val="00420222"/>
    <w:pPr>
      <w:ind w:left="400"/>
    </w:pPr>
    <w:rPr>
      <w:rFonts w:eastAsia="Times New Roman"/>
      <w:szCs w:val="20"/>
    </w:rPr>
  </w:style>
  <w:style w:type="paragraph" w:styleId="TOC4">
    <w:name w:val="toc 4"/>
    <w:basedOn w:val="Normal"/>
    <w:next w:val="Normal"/>
    <w:autoRedefine/>
    <w:rsid w:val="00420222"/>
    <w:pPr>
      <w:ind w:left="600"/>
    </w:pPr>
    <w:rPr>
      <w:rFonts w:eastAsia="Times New Roman"/>
      <w:szCs w:val="20"/>
    </w:rPr>
  </w:style>
  <w:style w:type="paragraph" w:styleId="TOC5">
    <w:name w:val="toc 5"/>
    <w:basedOn w:val="Normal"/>
    <w:next w:val="Normal"/>
    <w:autoRedefine/>
    <w:rsid w:val="00420222"/>
    <w:pPr>
      <w:ind w:left="800"/>
    </w:pPr>
    <w:rPr>
      <w:rFonts w:eastAsia="Times New Roman"/>
      <w:szCs w:val="20"/>
    </w:rPr>
  </w:style>
  <w:style w:type="paragraph" w:styleId="TOC6">
    <w:name w:val="toc 6"/>
    <w:basedOn w:val="Normal"/>
    <w:next w:val="Normal"/>
    <w:autoRedefine/>
    <w:rsid w:val="00420222"/>
    <w:pPr>
      <w:ind w:left="1000"/>
    </w:pPr>
    <w:rPr>
      <w:rFonts w:eastAsia="Times New Roman"/>
      <w:szCs w:val="20"/>
    </w:rPr>
  </w:style>
  <w:style w:type="paragraph" w:styleId="TOC7">
    <w:name w:val="toc 7"/>
    <w:basedOn w:val="Normal"/>
    <w:next w:val="Normal"/>
    <w:autoRedefine/>
    <w:rsid w:val="00420222"/>
    <w:pPr>
      <w:ind w:left="1200"/>
    </w:pPr>
    <w:rPr>
      <w:rFonts w:eastAsia="Times New Roman"/>
      <w:szCs w:val="20"/>
    </w:rPr>
  </w:style>
  <w:style w:type="paragraph" w:styleId="TOC8">
    <w:name w:val="toc 8"/>
    <w:basedOn w:val="Normal"/>
    <w:next w:val="Normal"/>
    <w:autoRedefine/>
    <w:rsid w:val="00420222"/>
    <w:pPr>
      <w:ind w:left="1400"/>
    </w:pPr>
    <w:rPr>
      <w:rFonts w:eastAsia="Times New Roman"/>
      <w:szCs w:val="20"/>
    </w:rPr>
  </w:style>
  <w:style w:type="character" w:customStyle="1" w:styleId="allocatoragentsleft">
    <w:name w:val="al_locatoragentsleft"/>
    <w:basedOn w:val="DefaultParagraphFont"/>
    <w:rsid w:val="00420222"/>
  </w:style>
  <w:style w:type="character" w:styleId="HTMLTypewriter">
    <w:name w:val="HTML Typewriter"/>
    <w:basedOn w:val="DefaultParagraphFont"/>
    <w:unhideWhenUsed/>
    <w:rsid w:val="00420222"/>
    <w:rPr>
      <w:rFonts w:ascii="Courier New" w:eastAsia="Times New Roman" w:hAnsi="Courier New" w:cs="Courier New"/>
      <w:sz w:val="20"/>
      <w:szCs w:val="20"/>
    </w:rPr>
  </w:style>
  <w:style w:type="paragraph" w:customStyle="1" w:styleId="Carding">
    <w:name w:val="Carding"/>
    <w:basedOn w:val="Normal"/>
    <w:uiPriority w:val="99"/>
    <w:qFormat/>
    <w:rsid w:val="00420222"/>
    <w:rPr>
      <w:rFonts w:eastAsia="Times New Roman"/>
      <w:sz w:val="18"/>
    </w:rPr>
  </w:style>
  <w:style w:type="character" w:customStyle="1" w:styleId="TagsChar1">
    <w:name w:val="Tags Char1"/>
    <w:basedOn w:val="DefaultParagraphFont"/>
    <w:rsid w:val="00420222"/>
    <w:rPr>
      <w:rFonts w:ascii="Arial Narrow" w:hAnsi="Arial Narrow"/>
      <w:b/>
      <w:noProof w:val="0"/>
      <w:sz w:val="22"/>
      <w:szCs w:val="60"/>
      <w:lang w:val="en-US" w:eastAsia="en-US" w:bidi="ar-SA"/>
    </w:rPr>
  </w:style>
  <w:style w:type="character" w:customStyle="1" w:styleId="aunderline">
    <w:name w:val="aunderline"/>
    <w:basedOn w:val="DefaultParagraphFont"/>
    <w:qFormat/>
    <w:rsid w:val="00420222"/>
    <w:rPr>
      <w:rFonts w:ascii="Times New Roman" w:hAnsi="Times New Roman"/>
      <w:sz w:val="20"/>
      <w:szCs w:val="24"/>
      <w:u w:val="thick"/>
    </w:rPr>
  </w:style>
  <w:style w:type="character" w:customStyle="1" w:styleId="tagChar1">
    <w:name w:val="tag Char1"/>
    <w:aliases w:val="Heading 2 Char1 Char Char Char Char"/>
    <w:basedOn w:val="DefaultParagraphFont"/>
    <w:rsid w:val="00420222"/>
    <w:rPr>
      <w:b/>
      <w:noProof w:val="0"/>
      <w:sz w:val="24"/>
      <w:lang w:val="en-US" w:eastAsia="en-US" w:bidi="ar-SA"/>
    </w:rPr>
  </w:style>
  <w:style w:type="character" w:customStyle="1" w:styleId="tagChar2">
    <w:name w:val="tag Char2"/>
    <w:basedOn w:val="DefaultParagraphFont"/>
    <w:qFormat/>
    <w:rsid w:val="00420222"/>
    <w:rPr>
      <w:b/>
      <w:noProof w:val="0"/>
      <w:sz w:val="24"/>
      <w:lang w:val="en-US" w:eastAsia="en-US" w:bidi="ar-SA"/>
    </w:rPr>
  </w:style>
  <w:style w:type="character" w:customStyle="1" w:styleId="Taggin-New">
    <w:name w:val="Taggin - New"/>
    <w:basedOn w:val="DefaultParagraphFont"/>
    <w:rsid w:val="00420222"/>
    <w:rPr>
      <w:rFonts w:ascii="Arial Narrow" w:hAnsi="Arial Narrow"/>
      <w:b/>
      <w:sz w:val="22"/>
    </w:rPr>
  </w:style>
  <w:style w:type="character" w:customStyle="1" w:styleId="Boxing-New">
    <w:name w:val="Boxing - New"/>
    <w:basedOn w:val="DefaultParagraphFont"/>
    <w:rsid w:val="0042022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2022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2022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20222"/>
    <w:rPr>
      <w:rFonts w:ascii="Garamond" w:hAnsi="Garamond"/>
      <w:sz w:val="22"/>
      <w:szCs w:val="24"/>
      <w:u w:val="single"/>
      <w:lang w:val="en-US" w:eastAsia="en-US" w:bidi="ar-SA"/>
    </w:rPr>
  </w:style>
  <w:style w:type="paragraph" w:customStyle="1" w:styleId="Style2">
    <w:name w:val="Style2"/>
    <w:basedOn w:val="Heading4"/>
    <w:qFormat/>
    <w:rsid w:val="00420222"/>
    <w:rPr>
      <w:rFonts w:eastAsia="Times New Roman" w:cs="Times New Roman"/>
      <w:iCs/>
      <w:caps/>
      <w:szCs w:val="20"/>
    </w:rPr>
  </w:style>
  <w:style w:type="character" w:customStyle="1" w:styleId="pagetitle">
    <w:name w:val="pagetitle"/>
    <w:basedOn w:val="DefaultParagraphFont"/>
    <w:rsid w:val="00420222"/>
  </w:style>
  <w:style w:type="paragraph" w:customStyle="1" w:styleId="text">
    <w:name w:val="text"/>
    <w:basedOn w:val="Normal"/>
    <w:uiPriority w:val="99"/>
    <w:qFormat/>
    <w:rsid w:val="00420222"/>
    <w:pPr>
      <w:spacing w:before="100" w:beforeAutospacing="1" w:after="100" w:afterAutospacing="1"/>
    </w:pPr>
    <w:rPr>
      <w:rFonts w:eastAsia="Times New Roman"/>
    </w:rPr>
  </w:style>
  <w:style w:type="character" w:customStyle="1" w:styleId="StyleUnderlineCharChar9ptBold1">
    <w:name w:val="Style Underline Char Char + 9 pt Bold1"/>
    <w:rsid w:val="0042022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20222"/>
    <w:rPr>
      <w:rFonts w:ascii="Times New Roman" w:hAnsi="Times New Roman"/>
      <w:sz w:val="20"/>
      <w:szCs w:val="24"/>
      <w:u w:val="single"/>
      <w:lang w:val="en-US" w:eastAsia="en-US" w:bidi="ar-SA"/>
    </w:rPr>
  </w:style>
  <w:style w:type="character" w:customStyle="1" w:styleId="Style9ptBoldUnderline">
    <w:name w:val="Style 9 pt Bold Underline"/>
    <w:rsid w:val="00420222"/>
    <w:rPr>
      <w:b/>
      <w:bCs/>
      <w:sz w:val="20"/>
      <w:u w:val="single"/>
    </w:rPr>
  </w:style>
  <w:style w:type="paragraph" w:customStyle="1" w:styleId="StyleUnderline9pt0">
    <w:name w:val="Style Underline + 9 pt"/>
    <w:link w:val="StyleUnderline9ptChar"/>
    <w:qFormat/>
    <w:rsid w:val="0042022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20222"/>
    <w:rPr>
      <w:rFonts w:ascii="Arial" w:eastAsia="Times New Roman" w:hAnsi="Arial" w:cs="Times New Roman"/>
      <w:sz w:val="22"/>
      <w:szCs w:val="20"/>
      <w:u w:val="single"/>
    </w:rPr>
  </w:style>
  <w:style w:type="character" w:customStyle="1" w:styleId="StyleUnderlineChar1Bold">
    <w:name w:val="Style Underline Char1 + Bold"/>
    <w:rsid w:val="0042022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20222"/>
    <w:pPr>
      <w:widowControl w:val="0"/>
    </w:pPr>
    <w:rPr>
      <w:bCs/>
      <w:kern w:val="32"/>
      <w:szCs w:val="20"/>
      <w:lang w:eastAsia="ar-SA"/>
    </w:rPr>
  </w:style>
  <w:style w:type="character" w:customStyle="1" w:styleId="Stylecard9ptChar">
    <w:name w:val="Style card + 9 pt Char"/>
    <w:basedOn w:val="cardChar"/>
    <w:link w:val="Stylecard9pt"/>
    <w:rsid w:val="00420222"/>
    <w:rPr>
      <w:rFonts w:ascii="Times New Roman" w:hAnsi="Times New Roman"/>
      <w:bCs/>
      <w:kern w:val="32"/>
      <w:sz w:val="16"/>
      <w:szCs w:val="20"/>
      <w:lang w:eastAsia="ar-SA"/>
    </w:rPr>
  </w:style>
  <w:style w:type="character" w:customStyle="1" w:styleId="TagsCharCharChar">
    <w:name w:val="Tags Char Char Char"/>
    <w:basedOn w:val="DefaultParagraphFont"/>
    <w:rsid w:val="0042022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2022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20222"/>
    <w:rPr>
      <w:rFonts w:ascii="Times" w:hAnsi="Times"/>
      <w:b w:val="0"/>
      <w:bCs/>
      <w:sz w:val="20"/>
      <w:u w:val="single"/>
    </w:rPr>
  </w:style>
  <w:style w:type="character" w:customStyle="1" w:styleId="blubigktbiz">
    <w:name w:val="blubigktbiz"/>
    <w:rsid w:val="0042022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022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20222"/>
    <w:rPr>
      <w:rFonts w:ascii="Calibri" w:hAnsi="Calibri"/>
      <w:color w:val="000000"/>
      <w:sz w:val="22"/>
      <w:lang w:val="x-none" w:eastAsia="x-none"/>
    </w:rPr>
  </w:style>
  <w:style w:type="character" w:customStyle="1" w:styleId="Style4CharChar">
    <w:name w:val="Style4 Char Char"/>
    <w:basedOn w:val="DefaultParagraphFont"/>
    <w:rsid w:val="0042022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20222"/>
    <w:rPr>
      <w:rFonts w:ascii="Times New Roman" w:hAnsi="Times New Roman" w:cs="Times New Roman"/>
      <w:sz w:val="16"/>
      <w:szCs w:val="16"/>
    </w:rPr>
  </w:style>
  <w:style w:type="character" w:customStyle="1" w:styleId="StyleEmphasisArial12ptBold">
    <w:name w:val="Style Emphasis + Arial 12 pt Bold"/>
    <w:rsid w:val="00420222"/>
    <w:rPr>
      <w:rFonts w:ascii="Arial" w:hAnsi="Arial"/>
      <w:b/>
      <w:bCs/>
      <w:i/>
      <w:iCs/>
      <w:sz w:val="24"/>
    </w:rPr>
  </w:style>
  <w:style w:type="character" w:customStyle="1" w:styleId="super">
    <w:name w:val="super"/>
    <w:rsid w:val="00420222"/>
  </w:style>
  <w:style w:type="character" w:customStyle="1" w:styleId="text30">
    <w:name w:val="text30"/>
    <w:rsid w:val="00420222"/>
  </w:style>
  <w:style w:type="character" w:customStyle="1" w:styleId="uppercase">
    <w:name w:val="uppercase"/>
    <w:rsid w:val="00420222"/>
  </w:style>
  <w:style w:type="character" w:customStyle="1" w:styleId="bodytext0">
    <w:name w:val="bodytext"/>
    <w:rsid w:val="00420222"/>
  </w:style>
  <w:style w:type="character" w:customStyle="1" w:styleId="entry-title">
    <w:name w:val="entry-title"/>
    <w:rsid w:val="00420222"/>
  </w:style>
  <w:style w:type="character" w:customStyle="1" w:styleId="BodyTextIndentChar1">
    <w:name w:val="Body Text Indent Char1"/>
    <w:basedOn w:val="DefaultParagraphFont"/>
    <w:uiPriority w:val="99"/>
    <w:semiHidden/>
    <w:rsid w:val="00420222"/>
    <w:rPr>
      <w:rFonts w:ascii="Times New Roman" w:hAnsi="Times New Roman" w:cs="Times New Roman"/>
      <w:sz w:val="20"/>
    </w:rPr>
  </w:style>
  <w:style w:type="character" w:customStyle="1" w:styleId="Style6pt">
    <w:name w:val="Style 6 pt"/>
    <w:basedOn w:val="DefaultParagraphFont"/>
    <w:qFormat/>
    <w:rsid w:val="00420222"/>
    <w:rPr>
      <w:sz w:val="12"/>
    </w:rPr>
  </w:style>
  <w:style w:type="character" w:customStyle="1" w:styleId="CiteCharCharCharCharCharChar">
    <w:name w:val="Cite Char Char Char Char Char Char"/>
    <w:basedOn w:val="DefaultParagraphFont"/>
    <w:rsid w:val="00420222"/>
    <w:rPr>
      <w:b/>
      <w:noProof w:val="0"/>
      <w:sz w:val="22"/>
      <w:szCs w:val="24"/>
      <w:u w:val="single"/>
      <w:lang w:val="en-US" w:eastAsia="en-US" w:bidi="ar-SA"/>
    </w:rPr>
  </w:style>
  <w:style w:type="character" w:customStyle="1" w:styleId="mainbody1">
    <w:name w:val="mainbody1"/>
    <w:basedOn w:val="DefaultParagraphFont"/>
    <w:rsid w:val="00420222"/>
    <w:rPr>
      <w:rFonts w:ascii="Verdana" w:hAnsi="Verdana" w:hint="default"/>
      <w:color w:val="000000"/>
      <w:sz w:val="22"/>
      <w:szCs w:val="22"/>
    </w:rPr>
  </w:style>
  <w:style w:type="character" w:customStyle="1" w:styleId="ssl4">
    <w:name w:val="ss_l4"/>
    <w:basedOn w:val="DefaultParagraphFont"/>
    <w:rsid w:val="00420222"/>
  </w:style>
  <w:style w:type="paragraph" w:customStyle="1" w:styleId="StyleNormalWeb11ptUnderline">
    <w:name w:val="Style Normal (Web) + 11 pt Underline"/>
    <w:basedOn w:val="NormalWeb"/>
    <w:link w:val="StyleNormalWeb11ptUnderlineChar"/>
    <w:qFormat/>
    <w:rsid w:val="0042022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20222"/>
    <w:rPr>
      <w:rFonts w:ascii="Calibri" w:eastAsia="Calibri" w:hAnsi="Calibri" w:cs="Calibri"/>
      <w:sz w:val="22"/>
      <w:szCs w:val="22"/>
      <w:u w:val="single"/>
    </w:rPr>
  </w:style>
  <w:style w:type="character" w:customStyle="1" w:styleId="cit-first-element">
    <w:name w:val="cit-first-element"/>
    <w:basedOn w:val="DefaultParagraphFont"/>
    <w:rsid w:val="00420222"/>
  </w:style>
  <w:style w:type="character" w:customStyle="1" w:styleId="title1">
    <w:name w:val="title1"/>
    <w:basedOn w:val="DefaultParagraphFont"/>
    <w:rsid w:val="00420222"/>
  </w:style>
  <w:style w:type="character" w:customStyle="1" w:styleId="StyleThickunderline1">
    <w:name w:val="Style Thick underline1"/>
    <w:basedOn w:val="DefaultParagraphFont"/>
    <w:rsid w:val="0042022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20222"/>
    <w:rPr>
      <w:rFonts w:ascii="Georgia" w:hAnsi="Georgia"/>
    </w:rPr>
  </w:style>
  <w:style w:type="character" w:customStyle="1" w:styleId="FooterChar1">
    <w:name w:val="Footer Char1"/>
    <w:basedOn w:val="DefaultParagraphFont"/>
    <w:uiPriority w:val="99"/>
    <w:semiHidden/>
    <w:rsid w:val="00420222"/>
    <w:rPr>
      <w:rFonts w:ascii="Georgia" w:hAnsi="Georgia"/>
    </w:rPr>
  </w:style>
  <w:style w:type="paragraph" w:customStyle="1" w:styleId="Underline20">
    <w:name w:val="Underline2"/>
    <w:basedOn w:val="Normal"/>
    <w:link w:val="Underline2Char"/>
    <w:autoRedefine/>
    <w:uiPriority w:val="4"/>
    <w:qFormat/>
    <w:rsid w:val="00420222"/>
    <w:rPr>
      <w:b/>
      <w:u w:val="single"/>
    </w:rPr>
  </w:style>
  <w:style w:type="character" w:customStyle="1" w:styleId="Underline2Char">
    <w:name w:val="Underline2 Char"/>
    <w:basedOn w:val="DefaultParagraphFont"/>
    <w:link w:val="Underline20"/>
    <w:uiPriority w:val="4"/>
    <w:qFormat/>
    <w:rsid w:val="00420222"/>
    <w:rPr>
      <w:rFonts w:ascii="Calibri" w:hAnsi="Calibri"/>
      <w:b/>
      <w:sz w:val="22"/>
      <w:u w:val="single"/>
    </w:rPr>
  </w:style>
  <w:style w:type="paragraph" w:customStyle="1" w:styleId="TableParagraph">
    <w:name w:val="Table Paragraph"/>
    <w:basedOn w:val="Normal"/>
    <w:uiPriority w:val="1"/>
    <w:qFormat/>
    <w:rsid w:val="00420222"/>
    <w:pPr>
      <w:widowControl w:val="0"/>
    </w:pPr>
  </w:style>
  <w:style w:type="character" w:customStyle="1" w:styleId="UnderlineChar0">
    <w:name w:val="UnderlineChar"/>
    <w:rsid w:val="00420222"/>
    <w:rPr>
      <w:sz w:val="24"/>
      <w:u w:val="single"/>
      <w:shd w:val="clear" w:color="auto" w:fill="auto"/>
    </w:rPr>
  </w:style>
  <w:style w:type="character" w:customStyle="1" w:styleId="foreground">
    <w:name w:val="foreground"/>
    <w:basedOn w:val="DefaultParagraphFont"/>
    <w:rsid w:val="00420222"/>
  </w:style>
  <w:style w:type="paragraph" w:customStyle="1" w:styleId="StyleCircled11pt">
    <w:name w:val="Style Circled + 11 pt"/>
    <w:basedOn w:val="Normal"/>
    <w:link w:val="StyleCircled11ptChar"/>
    <w:qFormat/>
    <w:rsid w:val="00420222"/>
    <w:rPr>
      <w:rFonts w:eastAsia="Times New Roman"/>
      <w:b/>
      <w:bCs/>
      <w:sz w:val="20"/>
      <w:u w:val="single"/>
    </w:rPr>
  </w:style>
  <w:style w:type="character" w:customStyle="1" w:styleId="StyleCircled11ptChar">
    <w:name w:val="Style Circled + 11 pt Char"/>
    <w:link w:val="StyleCircled11pt"/>
    <w:rsid w:val="0042022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2022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20222"/>
    <w:rPr>
      <w:rFonts w:ascii="Times" w:eastAsia="Times New Roman" w:hAnsi="Times"/>
      <w:sz w:val="20"/>
      <w:szCs w:val="28"/>
      <w:u w:val="single"/>
    </w:rPr>
  </w:style>
  <w:style w:type="paragraph" w:customStyle="1" w:styleId="cite20">
    <w:name w:val="cite2"/>
    <w:basedOn w:val="Normal"/>
    <w:uiPriority w:val="99"/>
    <w:qFormat/>
    <w:rsid w:val="00420222"/>
    <w:rPr>
      <w:rFonts w:eastAsia="Times New Roman"/>
      <w:color w:val="000000"/>
      <w:sz w:val="20"/>
      <w:szCs w:val="20"/>
    </w:rPr>
  </w:style>
  <w:style w:type="character" w:customStyle="1" w:styleId="postby">
    <w:name w:val="post_by"/>
    <w:basedOn w:val="DefaultParagraphFont"/>
    <w:rsid w:val="00420222"/>
  </w:style>
  <w:style w:type="character" w:customStyle="1" w:styleId="Style11ptBorderSinglesolidlineAuto05ptLinewidth">
    <w:name w:val="Style 11 pt Border: : (Single solid line Auto  0.5 pt Line width)"/>
    <w:rsid w:val="00420222"/>
    <w:rPr>
      <w:sz w:val="20"/>
      <w:bdr w:val="single" w:sz="4" w:space="0" w:color="auto" w:frame="1"/>
    </w:rPr>
  </w:style>
  <w:style w:type="character" w:customStyle="1" w:styleId="StyleUnderlineChar9ptBorderSinglesolidlineAuto0">
    <w:name w:val="Style Underline Char + 9 pt Border: : (Single solid line Auto  0..."/>
    <w:rsid w:val="0042022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022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022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022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0222"/>
    <w:rPr>
      <w:sz w:val="20"/>
      <w:szCs w:val="24"/>
      <w:u w:val="single"/>
      <w:bdr w:val="single" w:sz="4" w:space="0" w:color="auto"/>
      <w:lang w:val="en-US" w:eastAsia="en-US" w:bidi="ar-SA"/>
    </w:rPr>
  </w:style>
  <w:style w:type="character" w:customStyle="1" w:styleId="StyleLatinGaramondUnderline">
    <w:name w:val="Style (Latin) Garamond Underline"/>
    <w:rsid w:val="00420222"/>
    <w:rPr>
      <w:rFonts w:ascii="Times New Roman" w:hAnsi="Times New Roman"/>
      <w:sz w:val="20"/>
      <w:u w:val="single"/>
    </w:rPr>
  </w:style>
  <w:style w:type="character" w:customStyle="1" w:styleId="StyleLatinGaramond">
    <w:name w:val="Style (Latin) Garamond"/>
    <w:rsid w:val="00420222"/>
    <w:rPr>
      <w:rFonts w:ascii="Times New Roman" w:hAnsi="Times New Roman"/>
      <w:sz w:val="20"/>
    </w:rPr>
  </w:style>
  <w:style w:type="character" w:customStyle="1" w:styleId="styletimesnewroman12ptbold0">
    <w:name w:val="styletimesnewroman12ptbold"/>
    <w:basedOn w:val="DefaultParagraphFont"/>
    <w:rsid w:val="00420222"/>
  </w:style>
  <w:style w:type="character" w:customStyle="1" w:styleId="mainheading">
    <w:name w:val="mainheading"/>
    <w:basedOn w:val="DefaultParagraphFont"/>
    <w:rsid w:val="00420222"/>
  </w:style>
  <w:style w:type="paragraph" w:customStyle="1" w:styleId="BoldandUnderlineChar2CharChar">
    <w:name w:val="Bold and Underline Char2 Char Char"/>
    <w:basedOn w:val="Normal"/>
    <w:link w:val="BoldandUnderlineChar2CharCharChar"/>
    <w:qFormat/>
    <w:rsid w:val="0042022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20222"/>
    <w:rPr>
      <w:rFonts w:ascii="Calibri" w:eastAsia="Times New Roman" w:hAnsi="Calibri"/>
      <w:b/>
      <w:sz w:val="22"/>
      <w:u w:val="single"/>
    </w:rPr>
  </w:style>
  <w:style w:type="character" w:customStyle="1" w:styleId="StyleUnderlineChar9ptChar">
    <w:name w:val="Style Underline Char + 9 pt Char"/>
    <w:basedOn w:val="UnderlineCharChar"/>
    <w:rsid w:val="0042022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2022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20222"/>
    <w:rPr>
      <w:sz w:val="16"/>
    </w:rPr>
  </w:style>
  <w:style w:type="paragraph" w:customStyle="1" w:styleId="Reduce8pt">
    <w:name w:val="Reduce 8pt"/>
    <w:basedOn w:val="Normal"/>
    <w:link w:val="Reduce8ptCharChar"/>
    <w:qFormat/>
    <w:rsid w:val="00420222"/>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20222"/>
    <w:rPr>
      <w:rFonts w:ascii="Arial" w:hAnsi="Arial" w:cs="Arial"/>
      <w:sz w:val="22"/>
    </w:rPr>
  </w:style>
  <w:style w:type="character" w:customStyle="1" w:styleId="boldciteChar4">
    <w:name w:val="bold cite Char4"/>
    <w:link w:val="boldcite"/>
    <w:locked/>
    <w:rsid w:val="00420222"/>
    <w:rPr>
      <w:rFonts w:eastAsia="Times New Roman" w:cs="Times New Roman"/>
      <w:b/>
      <w:color w:val="000000"/>
      <w:sz w:val="20"/>
      <w:u w:val="thick" w:color="000000"/>
    </w:rPr>
  </w:style>
  <w:style w:type="paragraph" w:customStyle="1" w:styleId="boldcite">
    <w:name w:val="bold cite"/>
    <w:basedOn w:val="Normal"/>
    <w:link w:val="boldciteChar4"/>
    <w:qFormat/>
    <w:rsid w:val="0042022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2022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20222"/>
    <w:rPr>
      <w:rFonts w:eastAsia="Calibri"/>
      <w:b/>
    </w:rPr>
  </w:style>
  <w:style w:type="character" w:customStyle="1" w:styleId="HeadingsBaseChar">
    <w:name w:val="Headings Base Char"/>
    <w:basedOn w:val="DefaultParagraphFont"/>
    <w:link w:val="HeadingsBase"/>
    <w:locked/>
    <w:rsid w:val="00420222"/>
    <w:rPr>
      <w:rFonts w:ascii="Times New Roman" w:hAnsi="Times New Roman" w:cs="Times New Roman"/>
      <w:b/>
      <w:sz w:val="32"/>
    </w:rPr>
  </w:style>
  <w:style w:type="paragraph" w:customStyle="1" w:styleId="HeadingsBase">
    <w:name w:val="Headings Base"/>
    <w:basedOn w:val="Normal"/>
    <w:link w:val="HeadingsBaseChar"/>
    <w:qFormat/>
    <w:rsid w:val="0042022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2022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20222"/>
    <w:pPr>
      <w:spacing w:line="480" w:lineRule="auto"/>
      <w:ind w:firstLine="720"/>
    </w:pPr>
    <w:rPr>
      <w:rFonts w:eastAsia="Calibri"/>
    </w:rPr>
  </w:style>
  <w:style w:type="paragraph" w:customStyle="1" w:styleId="SchoolBlockQuote">
    <w:name w:val="School Block Quote"/>
    <w:basedOn w:val="SchoolPaper"/>
    <w:qFormat/>
    <w:rsid w:val="00420222"/>
  </w:style>
  <w:style w:type="paragraph" w:customStyle="1" w:styleId="SchoolWorksCited">
    <w:name w:val="School Works Cited"/>
    <w:basedOn w:val="SchoolPaper"/>
    <w:qFormat/>
    <w:rsid w:val="00420222"/>
  </w:style>
  <w:style w:type="paragraph" w:customStyle="1" w:styleId="BlockQuote">
    <w:name w:val="Block Quote"/>
    <w:basedOn w:val="Normal"/>
    <w:qFormat/>
    <w:rsid w:val="00420222"/>
    <w:pPr>
      <w:ind w:left="720" w:right="720"/>
    </w:pPr>
    <w:rPr>
      <w:rFonts w:eastAsia="Calibri"/>
    </w:rPr>
  </w:style>
  <w:style w:type="paragraph" w:customStyle="1" w:styleId="PaperBody">
    <w:name w:val="Paper Body"/>
    <w:basedOn w:val="Normal"/>
    <w:qFormat/>
    <w:rsid w:val="00420222"/>
    <w:pPr>
      <w:spacing w:line="480" w:lineRule="auto"/>
      <w:ind w:firstLine="720"/>
    </w:pPr>
    <w:rPr>
      <w:rFonts w:eastAsia="Calibri"/>
    </w:rPr>
  </w:style>
  <w:style w:type="paragraph" w:customStyle="1" w:styleId="PaperCitation">
    <w:name w:val="Paper Citation"/>
    <w:basedOn w:val="Normal"/>
    <w:qFormat/>
    <w:rsid w:val="00420222"/>
    <w:pPr>
      <w:spacing w:line="480" w:lineRule="auto"/>
      <w:ind w:left="720" w:hanging="720"/>
    </w:pPr>
    <w:rPr>
      <w:rFonts w:eastAsia="Calibri"/>
    </w:rPr>
  </w:style>
  <w:style w:type="character" w:customStyle="1" w:styleId="hatChar">
    <w:name w:val="hat Char"/>
    <w:basedOn w:val="DefaultParagraphFont"/>
    <w:link w:val="hat"/>
    <w:locked/>
    <w:rsid w:val="00420222"/>
    <w:rPr>
      <w:rFonts w:ascii="Calibri" w:eastAsia="Times New Roman" w:hAnsi="Calibri"/>
      <w:b/>
      <w:bCs/>
      <w:sz w:val="32"/>
      <w:u w:val="single"/>
      <w:lang w:bidi="en-US"/>
    </w:rPr>
  </w:style>
  <w:style w:type="paragraph" w:customStyle="1" w:styleId="WW-Default">
    <w:name w:val="WW-Default"/>
    <w:qFormat/>
    <w:rsid w:val="00420222"/>
    <w:pPr>
      <w:suppressAutoHyphens/>
    </w:pPr>
    <w:rPr>
      <w:rFonts w:ascii="Georgia" w:eastAsia="Calibri" w:hAnsi="Georgia" w:cs="Calibri"/>
      <w:sz w:val="22"/>
      <w:szCs w:val="22"/>
      <w:lang w:eastAsia="ar-SA"/>
    </w:rPr>
  </w:style>
  <w:style w:type="paragraph" w:customStyle="1" w:styleId="B-TagCite">
    <w:name w:val="B-TagCite"/>
    <w:qFormat/>
    <w:rsid w:val="0042022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20222"/>
    <w:rPr>
      <w:rFonts w:ascii="Times New Roman" w:hAnsi="Times New Roman" w:cs="Times New Roman"/>
      <w:b/>
      <w:sz w:val="20"/>
    </w:rPr>
  </w:style>
  <w:style w:type="paragraph" w:customStyle="1" w:styleId="MicroText">
    <w:name w:val="MicroText"/>
    <w:basedOn w:val="Normal"/>
    <w:next w:val="Normal"/>
    <w:link w:val="MicroTextChar"/>
    <w:qFormat/>
    <w:rsid w:val="00420222"/>
    <w:rPr>
      <w:rFonts w:ascii="Arial Narrow" w:hAnsi="Arial Narrow"/>
      <w:sz w:val="12"/>
    </w:rPr>
  </w:style>
  <w:style w:type="paragraph" w:customStyle="1" w:styleId="indent">
    <w:name w:val="indent"/>
    <w:basedOn w:val="Normal"/>
    <w:qFormat/>
    <w:rsid w:val="00420222"/>
    <w:pPr>
      <w:spacing w:before="100" w:beforeAutospacing="1" w:after="100" w:afterAutospacing="1"/>
    </w:pPr>
    <w:rPr>
      <w:rFonts w:eastAsia="Times New Roman"/>
    </w:rPr>
  </w:style>
  <w:style w:type="paragraph" w:customStyle="1" w:styleId="PageHeaderLine1">
    <w:name w:val="PageHeaderLine1"/>
    <w:basedOn w:val="Normal"/>
    <w:qFormat/>
    <w:rsid w:val="00420222"/>
    <w:pPr>
      <w:tabs>
        <w:tab w:val="right" w:pos="10800"/>
      </w:tabs>
    </w:pPr>
    <w:rPr>
      <w:rFonts w:eastAsia="Calibri"/>
      <w:b/>
    </w:rPr>
  </w:style>
  <w:style w:type="paragraph" w:customStyle="1" w:styleId="PageHeaderLine2">
    <w:name w:val="PageHeaderLine2"/>
    <w:basedOn w:val="Normal"/>
    <w:next w:val="Normal"/>
    <w:link w:val="PageHeaderLine2Char"/>
    <w:qFormat/>
    <w:rsid w:val="00420222"/>
    <w:pPr>
      <w:tabs>
        <w:tab w:val="right" w:pos="10800"/>
      </w:tabs>
      <w:spacing w:line="480" w:lineRule="auto"/>
    </w:pPr>
    <w:rPr>
      <w:rFonts w:eastAsia="Calibri"/>
      <w:b/>
    </w:rPr>
  </w:style>
  <w:style w:type="character" w:customStyle="1" w:styleId="styleboldunderline">
    <w:name w:val="styleboldunderline"/>
    <w:basedOn w:val="DefaultParagraphFont"/>
    <w:rsid w:val="00420222"/>
  </w:style>
  <w:style w:type="character" w:customStyle="1" w:styleId="box">
    <w:name w:val="box"/>
    <w:basedOn w:val="DefaultParagraphFont"/>
    <w:rsid w:val="0042022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20222"/>
    <w:rPr>
      <w:rFonts w:ascii="Arial Narrow" w:hAnsi="Arial Narrow" w:cs="Arial Narrow" w:hint="default"/>
      <w:sz w:val="18"/>
      <w:szCs w:val="18"/>
    </w:rPr>
  </w:style>
  <w:style w:type="character" w:customStyle="1" w:styleId="FontStyle14">
    <w:name w:val="Font Style14"/>
    <w:basedOn w:val="DefaultParagraphFont"/>
    <w:uiPriority w:val="99"/>
    <w:rsid w:val="0042022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0222"/>
    <w:rPr>
      <w:rFonts w:ascii="Arial Narrow" w:hAnsi="Arial Narrow" w:cs="Arial Narrow" w:hint="default"/>
      <w:b/>
      <w:bCs/>
      <w:sz w:val="10"/>
      <w:szCs w:val="10"/>
    </w:rPr>
  </w:style>
  <w:style w:type="character" w:customStyle="1" w:styleId="CardTagandCiteChar">
    <w:name w:val="Card Tag and Cite Char"/>
    <w:basedOn w:val="DefaultParagraphFont"/>
    <w:rsid w:val="0042022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20222"/>
    <w:rPr>
      <w:rFonts w:ascii="Arial Narrow" w:hAnsi="Arial Narrow"/>
      <w:b/>
      <w:color w:val="000000"/>
      <w:sz w:val="22"/>
      <w:szCs w:val="22"/>
      <w:u w:val="single"/>
    </w:rPr>
  </w:style>
  <w:style w:type="character" w:customStyle="1" w:styleId="SmallText0">
    <w:name w:val="SmallText"/>
    <w:rsid w:val="00420222"/>
    <w:rPr>
      <w:color w:val="000000"/>
    </w:rPr>
  </w:style>
  <w:style w:type="character" w:customStyle="1" w:styleId="CitesChar1">
    <w:name w:val="Cites Char1"/>
    <w:basedOn w:val="DefaultParagraphFont"/>
    <w:rsid w:val="00420222"/>
    <w:rPr>
      <w:b/>
      <w:bCs w:val="0"/>
      <w:szCs w:val="24"/>
      <w:u w:val="single"/>
      <w:lang w:val="en-US" w:eastAsia="en-US" w:bidi="ar-SA"/>
    </w:rPr>
  </w:style>
  <w:style w:type="character" w:customStyle="1" w:styleId="CardUnderlinedChar">
    <w:name w:val="Card Underlined Char"/>
    <w:basedOn w:val="DefaultParagraphFont"/>
    <w:rsid w:val="00420222"/>
    <w:rPr>
      <w:rFonts w:ascii="Arial Narrow" w:hAnsi="Arial Narrow" w:hint="default"/>
      <w:sz w:val="22"/>
      <w:szCs w:val="24"/>
      <w:u w:val="single"/>
      <w:lang w:val="en-US" w:eastAsia="en-US" w:bidi="ar-SA"/>
    </w:rPr>
  </w:style>
  <w:style w:type="character" w:customStyle="1" w:styleId="underline3">
    <w:name w:val="underline3"/>
    <w:basedOn w:val="underline2"/>
    <w:rsid w:val="00420222"/>
    <w:rPr>
      <w:rFonts w:ascii="Arial" w:hAnsi="Arial"/>
      <w:sz w:val="18"/>
      <w:u w:val="single"/>
      <w:bdr w:val="none" w:sz="0" w:space="0" w:color="auto" w:frame="1"/>
      <w:shd w:val="clear" w:color="auto" w:fill="FFFF00"/>
    </w:rPr>
  </w:style>
  <w:style w:type="character" w:customStyle="1" w:styleId="menu">
    <w:name w:val="menu"/>
    <w:basedOn w:val="DefaultParagraphFont"/>
    <w:rsid w:val="00420222"/>
  </w:style>
  <w:style w:type="character" w:customStyle="1" w:styleId="itxtrst">
    <w:name w:val="itxtrst"/>
    <w:rsid w:val="00420222"/>
  </w:style>
  <w:style w:type="character" w:customStyle="1" w:styleId="A-Underlining">
    <w:name w:val="A-Underlining"/>
    <w:basedOn w:val="DefaultParagraphFont"/>
    <w:rsid w:val="00420222"/>
    <w:rPr>
      <w:rFonts w:ascii="Garamond" w:hAnsi="Garamond" w:hint="default"/>
      <w:color w:val="auto"/>
      <w:sz w:val="24"/>
      <w:u w:val="single"/>
    </w:rPr>
  </w:style>
  <w:style w:type="character" w:customStyle="1" w:styleId="StyleUnderlineBold0">
    <w:name w:val="Style Underline + Bold"/>
    <w:rsid w:val="00420222"/>
    <w:rPr>
      <w:b/>
      <w:bCs/>
      <w:u w:val="single"/>
    </w:rPr>
  </w:style>
  <w:style w:type="character" w:customStyle="1" w:styleId="Underline-Highlighted">
    <w:name w:val="Underline-Highlighted"/>
    <w:uiPriority w:val="1"/>
    <w:qFormat/>
    <w:rsid w:val="0042022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20222"/>
  </w:style>
  <w:style w:type="character" w:customStyle="1" w:styleId="newsmain">
    <w:name w:val="news_main"/>
    <w:basedOn w:val="DefaultParagraphFont"/>
    <w:rsid w:val="00420222"/>
  </w:style>
  <w:style w:type="character" w:customStyle="1" w:styleId="AuthorDate0">
    <w:name w:val="Author Date"/>
    <w:rsid w:val="00420222"/>
    <w:rPr>
      <w:b/>
      <w:bCs w:val="0"/>
      <w:sz w:val="24"/>
      <w:u w:val="thick"/>
    </w:rPr>
  </w:style>
  <w:style w:type="character" w:customStyle="1" w:styleId="red">
    <w:name w:val="red"/>
    <w:basedOn w:val="DefaultParagraphFont"/>
    <w:rsid w:val="00420222"/>
  </w:style>
  <w:style w:type="character" w:customStyle="1" w:styleId="at">
    <w:name w:val="at"/>
    <w:rsid w:val="00420222"/>
  </w:style>
  <w:style w:type="character" w:customStyle="1" w:styleId="org">
    <w:name w:val="org"/>
    <w:rsid w:val="00420222"/>
  </w:style>
  <w:style w:type="character" w:customStyle="1" w:styleId="pnumber">
    <w:name w:val="pnumber"/>
    <w:rsid w:val="00420222"/>
  </w:style>
  <w:style w:type="character" w:customStyle="1" w:styleId="ital">
    <w:name w:val="ital"/>
    <w:rsid w:val="00420222"/>
  </w:style>
  <w:style w:type="character" w:customStyle="1" w:styleId="orgdiv">
    <w:name w:val="orgdiv"/>
    <w:rsid w:val="00420222"/>
  </w:style>
  <w:style w:type="character" w:customStyle="1" w:styleId="orgname">
    <w:name w:val="orgname"/>
    <w:rsid w:val="00420222"/>
  </w:style>
  <w:style w:type="character" w:customStyle="1" w:styleId="city">
    <w:name w:val="city"/>
    <w:rsid w:val="00420222"/>
  </w:style>
  <w:style w:type="character" w:customStyle="1" w:styleId="state">
    <w:name w:val="state"/>
    <w:rsid w:val="00420222"/>
  </w:style>
  <w:style w:type="character" w:customStyle="1" w:styleId="country">
    <w:name w:val="country"/>
    <w:rsid w:val="00420222"/>
  </w:style>
  <w:style w:type="character" w:customStyle="1" w:styleId="articletitle">
    <w:name w:val="articletitle"/>
    <w:rsid w:val="00420222"/>
    <w:rPr>
      <w:rFonts w:ascii="Times New Roman" w:hAnsi="Times New Roman" w:cs="Times New Roman" w:hint="default"/>
    </w:rPr>
  </w:style>
  <w:style w:type="character" w:customStyle="1" w:styleId="6pointChar">
    <w:name w:val="6 point Char"/>
    <w:rsid w:val="00420222"/>
    <w:rPr>
      <w:rFonts w:ascii="Times New Roman" w:hAnsi="Times New Roman" w:cs="Times New Roman" w:hint="default"/>
      <w:sz w:val="12"/>
      <w:lang w:val="en-US" w:eastAsia="en-US"/>
    </w:rPr>
  </w:style>
  <w:style w:type="character" w:customStyle="1" w:styleId="StyleThickunderline">
    <w:name w:val="Style Thick underline"/>
    <w:qFormat/>
    <w:rsid w:val="00420222"/>
    <w:rPr>
      <w:u w:val="thick"/>
    </w:rPr>
  </w:style>
  <w:style w:type="character" w:customStyle="1" w:styleId="Box0">
    <w:name w:val="Box!"/>
    <w:rsid w:val="00420222"/>
    <w:rPr>
      <w:rFonts w:ascii="Garamond" w:hAnsi="Garamond" w:hint="default"/>
      <w:sz w:val="24"/>
      <w:u w:val="single"/>
      <w:bdr w:val="single" w:sz="4" w:space="0" w:color="auto" w:frame="1"/>
    </w:rPr>
  </w:style>
  <w:style w:type="character" w:customStyle="1" w:styleId="citechar1">
    <w:name w:val="citechar"/>
    <w:basedOn w:val="DefaultParagraphFont"/>
    <w:rsid w:val="00420222"/>
  </w:style>
  <w:style w:type="character" w:customStyle="1" w:styleId="underlinechar2">
    <w:name w:val="underlinechar"/>
    <w:basedOn w:val="DefaultParagraphFont"/>
    <w:rsid w:val="00420222"/>
  </w:style>
  <w:style w:type="character" w:customStyle="1" w:styleId="CardUnderlineChar">
    <w:name w:val="Card Underline Char"/>
    <w:rsid w:val="00420222"/>
    <w:rPr>
      <w:szCs w:val="24"/>
      <w:u w:val="single"/>
      <w:lang w:val="en-US" w:eastAsia="en-US" w:bidi="ar-SA"/>
    </w:rPr>
  </w:style>
  <w:style w:type="character" w:customStyle="1" w:styleId="tagciteChar">
    <w:name w:val="tag/cite Char"/>
    <w:basedOn w:val="DefaultParagraphFont"/>
    <w:rsid w:val="00420222"/>
    <w:rPr>
      <w:b/>
      <w:bCs w:val="0"/>
      <w:sz w:val="24"/>
      <w:lang w:val="en-US" w:eastAsia="en-US" w:bidi="ar-SA"/>
    </w:rPr>
  </w:style>
  <w:style w:type="character" w:customStyle="1" w:styleId="8pointChar">
    <w:name w:val="8 point Char"/>
    <w:basedOn w:val="DefaultParagraphFont"/>
    <w:rsid w:val="00420222"/>
    <w:rPr>
      <w:sz w:val="16"/>
      <w:lang w:val="en-US" w:eastAsia="en-US" w:bidi="ar-SA"/>
    </w:rPr>
  </w:style>
  <w:style w:type="character" w:customStyle="1" w:styleId="BoldText12pt">
    <w:name w:val="Bold Text 12 pt"/>
    <w:rsid w:val="0042022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20222"/>
  </w:style>
  <w:style w:type="table" w:styleId="TableGrid">
    <w:name w:val="Table Grid"/>
    <w:basedOn w:val="TableNormal"/>
    <w:rsid w:val="0042022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20222"/>
    <w:rPr>
      <w:b/>
      <w:bCs w:val="0"/>
      <w:sz w:val="24"/>
      <w:lang w:val="en-US" w:eastAsia="en-US" w:bidi="ar-SA"/>
    </w:rPr>
  </w:style>
  <w:style w:type="character" w:customStyle="1" w:styleId="Mention11">
    <w:name w:val="Mention11"/>
    <w:basedOn w:val="DefaultParagraphFont"/>
    <w:uiPriority w:val="99"/>
    <w:semiHidden/>
    <w:unhideWhenUsed/>
    <w:rsid w:val="00420222"/>
    <w:rPr>
      <w:color w:val="2B579A"/>
      <w:shd w:val="clear" w:color="auto" w:fill="E6E6E6"/>
    </w:rPr>
  </w:style>
  <w:style w:type="character" w:customStyle="1" w:styleId="Emph">
    <w:name w:val="Emph"/>
    <w:basedOn w:val="DefaultParagraphFont"/>
    <w:uiPriority w:val="1"/>
    <w:qFormat/>
    <w:rsid w:val="0042022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20222"/>
  </w:style>
  <w:style w:type="character" w:customStyle="1" w:styleId="Mention2">
    <w:name w:val="Mention2"/>
    <w:basedOn w:val="DefaultParagraphFont"/>
    <w:uiPriority w:val="99"/>
    <w:semiHidden/>
    <w:unhideWhenUsed/>
    <w:rsid w:val="00420222"/>
    <w:rPr>
      <w:color w:val="2B579A"/>
      <w:shd w:val="clear" w:color="auto" w:fill="E6E6E6"/>
    </w:rPr>
  </w:style>
  <w:style w:type="paragraph" w:customStyle="1" w:styleId="FlashTag">
    <w:name w:val="FlashTag"/>
    <w:basedOn w:val="Normal"/>
    <w:link w:val="FlashTagChar"/>
    <w:autoRedefine/>
    <w:uiPriority w:val="4"/>
    <w:qFormat/>
    <w:rsid w:val="00420222"/>
    <w:rPr>
      <w:rFonts w:asciiTheme="majorHAnsi" w:hAnsiTheme="majorHAnsi"/>
      <w:b/>
      <w:sz w:val="28"/>
    </w:rPr>
  </w:style>
  <w:style w:type="character" w:customStyle="1" w:styleId="FlashTagChar">
    <w:name w:val="FlashTag Char"/>
    <w:basedOn w:val="DefaultParagraphFont"/>
    <w:link w:val="FlashTag"/>
    <w:uiPriority w:val="4"/>
    <w:rsid w:val="00420222"/>
    <w:rPr>
      <w:rFonts w:asciiTheme="majorHAnsi" w:hAnsiTheme="majorHAnsi"/>
      <w:b/>
      <w:sz w:val="28"/>
    </w:rPr>
  </w:style>
  <w:style w:type="paragraph" w:customStyle="1" w:styleId="Warrant">
    <w:name w:val="Warrant"/>
    <w:autoRedefine/>
    <w:uiPriority w:val="4"/>
    <w:qFormat/>
    <w:rsid w:val="00420222"/>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20222"/>
  </w:style>
  <w:style w:type="character" w:customStyle="1" w:styleId="m-8793234324905335251gmail-style13ptbold">
    <w:name w:val="m_-8793234324905335251gmail-style13ptbold"/>
    <w:basedOn w:val="DefaultParagraphFont"/>
    <w:rsid w:val="00420222"/>
  </w:style>
  <w:style w:type="character" w:customStyle="1" w:styleId="EndnoteTextChar">
    <w:name w:val="Endnote Text Char"/>
    <w:basedOn w:val="DefaultParagraphFont"/>
    <w:link w:val="EndnoteText"/>
    <w:locked/>
    <w:rsid w:val="00420222"/>
    <w:rPr>
      <w:rFonts w:ascii="Georgia" w:eastAsia="Times New Roman" w:hAnsi="Georgia"/>
      <w:szCs w:val="20"/>
    </w:rPr>
  </w:style>
  <w:style w:type="paragraph" w:styleId="EndnoteText">
    <w:name w:val="endnote text"/>
    <w:basedOn w:val="Normal"/>
    <w:link w:val="EndnoteTextChar"/>
    <w:unhideWhenUsed/>
    <w:rsid w:val="00420222"/>
    <w:rPr>
      <w:rFonts w:ascii="Georgia" w:eastAsia="Times New Roman" w:hAnsi="Georgia"/>
      <w:sz w:val="24"/>
      <w:szCs w:val="20"/>
    </w:rPr>
  </w:style>
  <w:style w:type="character" w:customStyle="1" w:styleId="EndnoteTextChar1">
    <w:name w:val="Endnote Text Char1"/>
    <w:basedOn w:val="DefaultParagraphFont"/>
    <w:semiHidden/>
    <w:rsid w:val="00420222"/>
    <w:rPr>
      <w:rFonts w:ascii="Calibri" w:hAnsi="Calibri"/>
      <w:sz w:val="20"/>
      <w:szCs w:val="20"/>
    </w:rPr>
  </w:style>
  <w:style w:type="character" w:customStyle="1" w:styleId="DateChar1">
    <w:name w:val="Date Char1"/>
    <w:basedOn w:val="DefaultParagraphFont"/>
    <w:uiPriority w:val="99"/>
    <w:rsid w:val="00420222"/>
    <w:rPr>
      <w:rFonts w:ascii="Calibri" w:hAnsi="Calibri"/>
      <w:sz w:val="22"/>
    </w:rPr>
  </w:style>
  <w:style w:type="character" w:customStyle="1" w:styleId="BodyTextFirstIndentChar">
    <w:name w:val="Body Text First Indent Char"/>
    <w:basedOn w:val="BodyTextChar"/>
    <w:link w:val="BodyTextFirstIndent"/>
    <w:locked/>
    <w:rsid w:val="0042022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2022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20222"/>
    <w:rPr>
      <w:rFonts w:ascii="Calibri" w:hAnsi="Calibri"/>
      <w:sz w:val="22"/>
    </w:rPr>
  </w:style>
  <w:style w:type="character" w:customStyle="1" w:styleId="BodyTextIndent2Char1">
    <w:name w:val="Body Text Indent 2 Char1"/>
    <w:basedOn w:val="DefaultParagraphFont"/>
    <w:semiHidden/>
    <w:rsid w:val="00420222"/>
    <w:rPr>
      <w:rFonts w:ascii="Calibri" w:hAnsi="Calibri" w:cs="Calibri"/>
    </w:rPr>
  </w:style>
  <w:style w:type="character" w:customStyle="1" w:styleId="PlainTextChar1">
    <w:name w:val="Plain Text Char1"/>
    <w:basedOn w:val="DefaultParagraphFont"/>
    <w:semiHidden/>
    <w:rsid w:val="00420222"/>
    <w:rPr>
      <w:rFonts w:ascii="Consolas" w:hAnsi="Consolas" w:cs="Calibri"/>
      <w:sz w:val="21"/>
      <w:szCs w:val="21"/>
    </w:rPr>
  </w:style>
  <w:style w:type="paragraph" w:customStyle="1" w:styleId="msolistparagraphcxspfirst">
    <w:name w:val="msolistparagraphcxspfirst"/>
    <w:basedOn w:val="Normal"/>
    <w:uiPriority w:val="99"/>
    <w:qFormat/>
    <w:rsid w:val="0042022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2022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20222"/>
    <w:rPr>
      <w:rFonts w:ascii="Calibri" w:hAnsi="Calibri" w:cs="Calibri"/>
      <w:i/>
      <w:iCs/>
      <w:color w:val="000000" w:themeColor="text1"/>
    </w:rPr>
  </w:style>
  <w:style w:type="paragraph" w:customStyle="1" w:styleId="Heading2-NotBold">
    <w:name w:val="Heading 2 - Not Bold"/>
    <w:basedOn w:val="Heading2"/>
    <w:autoRedefine/>
    <w:uiPriority w:val="99"/>
    <w:qFormat/>
    <w:rsid w:val="00420222"/>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20222"/>
    <w:rPr>
      <w:rFonts w:ascii="Calibri" w:eastAsia="Calibri" w:hAnsi="Calibri"/>
      <w:b/>
      <w:sz w:val="22"/>
    </w:rPr>
  </w:style>
  <w:style w:type="paragraph" w:customStyle="1" w:styleId="Heading2-Bold">
    <w:name w:val="Heading 2 - Bold"/>
    <w:basedOn w:val="Normal"/>
    <w:autoRedefine/>
    <w:uiPriority w:val="99"/>
    <w:qFormat/>
    <w:rsid w:val="00420222"/>
    <w:rPr>
      <w:rFonts w:eastAsia="Calibri"/>
      <w:b/>
    </w:rPr>
  </w:style>
  <w:style w:type="paragraph" w:customStyle="1" w:styleId="tag">
    <w:name w:val="%tag"/>
    <w:basedOn w:val="Normal"/>
    <w:next w:val="Normal"/>
    <w:uiPriority w:val="99"/>
    <w:qFormat/>
    <w:rsid w:val="00420222"/>
    <w:rPr>
      <w:rFonts w:eastAsia="Calibri"/>
      <w:bCs/>
      <w:sz w:val="18"/>
    </w:rPr>
  </w:style>
  <w:style w:type="character" w:customStyle="1" w:styleId="Style2Char">
    <w:name w:val="Style 2 Char"/>
    <w:link w:val="Style20"/>
    <w:uiPriority w:val="99"/>
    <w:locked/>
    <w:rsid w:val="0042022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2022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2022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0222"/>
    <w:rPr>
      <w:rFonts w:ascii="Garamond" w:eastAsia="Times New Roman" w:hAnsi="Garamond"/>
      <w:sz w:val="24"/>
      <w:szCs w:val="20"/>
      <w:u w:val="single"/>
      <w:lang w:val="x-none" w:eastAsia="x-none"/>
    </w:rPr>
  </w:style>
  <w:style w:type="character" w:customStyle="1" w:styleId="textsmallChar0">
    <w:name w:val="textsmall Char"/>
    <w:link w:val="textsmall0"/>
    <w:locked/>
    <w:rsid w:val="00420222"/>
    <w:rPr>
      <w:rFonts w:ascii="Georgia" w:eastAsia="Times New Roman" w:hAnsi="Georgia"/>
      <w:sz w:val="18"/>
      <w:szCs w:val="20"/>
      <w:lang w:val="x-none" w:eastAsia="x-none"/>
    </w:rPr>
  </w:style>
  <w:style w:type="paragraph" w:customStyle="1" w:styleId="textsmall0">
    <w:name w:val="textsmall"/>
    <w:basedOn w:val="Normal"/>
    <w:link w:val="textsmallChar0"/>
    <w:qFormat/>
    <w:rsid w:val="0042022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2022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022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20222"/>
    <w:rPr>
      <w:rFonts w:ascii="Arial" w:eastAsia="Times New Roman" w:hAnsi="Arial" w:cs="Arial"/>
      <w:sz w:val="12"/>
    </w:rPr>
  </w:style>
  <w:style w:type="paragraph" w:customStyle="1" w:styleId="Micro">
    <w:name w:val="Micro"/>
    <w:basedOn w:val="Normal"/>
    <w:next w:val="Normal"/>
    <w:link w:val="MicroChar"/>
    <w:qFormat/>
    <w:rsid w:val="00420222"/>
    <w:rPr>
      <w:rFonts w:ascii="Arial" w:eastAsia="Times New Roman" w:hAnsi="Arial" w:cs="Arial"/>
      <w:sz w:val="12"/>
    </w:rPr>
  </w:style>
  <w:style w:type="character" w:customStyle="1" w:styleId="CardNotUnderlinedChar1">
    <w:name w:val="Card Not Underlined Char1"/>
    <w:link w:val="CardNotUnderlined"/>
    <w:locked/>
    <w:rsid w:val="00420222"/>
    <w:rPr>
      <w:rFonts w:ascii="Cambria" w:eastAsia="Times New Roman" w:hAnsi="Cambria" w:cs="Times New Roman"/>
      <w:sz w:val="18"/>
      <w:szCs w:val="20"/>
    </w:rPr>
  </w:style>
  <w:style w:type="paragraph" w:customStyle="1" w:styleId="h-lead">
    <w:name w:val="h-lead"/>
    <w:basedOn w:val="Normal"/>
    <w:uiPriority w:val="99"/>
    <w:qFormat/>
    <w:rsid w:val="00420222"/>
    <w:pPr>
      <w:spacing w:before="100" w:beforeAutospacing="1" w:after="100" w:afterAutospacing="1"/>
    </w:pPr>
    <w:rPr>
      <w:rFonts w:eastAsia="Times New Roman"/>
      <w:sz w:val="24"/>
    </w:rPr>
  </w:style>
  <w:style w:type="paragraph" w:customStyle="1" w:styleId="intro">
    <w:name w:val="intro"/>
    <w:basedOn w:val="Normal"/>
    <w:uiPriority w:val="99"/>
    <w:qFormat/>
    <w:rsid w:val="0042022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2022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2022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022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20222"/>
    <w:rPr>
      <w:rFonts w:eastAsia="Calibri"/>
    </w:rPr>
  </w:style>
  <w:style w:type="paragraph" w:customStyle="1" w:styleId="F3-TagAuthor">
    <w:name w:val="F3 - Tag/Author"/>
    <w:basedOn w:val="Normal"/>
    <w:uiPriority w:val="99"/>
    <w:qFormat/>
    <w:rsid w:val="00420222"/>
    <w:rPr>
      <w:rFonts w:eastAsia="Times New Roman"/>
      <w:b/>
    </w:rPr>
  </w:style>
  <w:style w:type="paragraph" w:customStyle="1" w:styleId="F5-UnderlineNormal">
    <w:name w:val="F5 - Underline Normal"/>
    <w:basedOn w:val="Normal"/>
    <w:uiPriority w:val="99"/>
    <w:qFormat/>
    <w:rsid w:val="00420222"/>
    <w:rPr>
      <w:rFonts w:eastAsia="Calibri"/>
      <w:u w:val="single"/>
    </w:rPr>
  </w:style>
  <w:style w:type="paragraph" w:customStyle="1" w:styleId="Brief-PrimarySource">
    <w:name w:val="Brief - Primary Source"/>
    <w:basedOn w:val="Normal"/>
    <w:uiPriority w:val="99"/>
    <w:qFormat/>
    <w:rsid w:val="00420222"/>
    <w:rPr>
      <w:rFonts w:eastAsia="Times New Roman"/>
      <w:b/>
      <w:sz w:val="24"/>
      <w:u w:val="single"/>
    </w:rPr>
  </w:style>
  <w:style w:type="paragraph" w:customStyle="1" w:styleId="Brief-Underline">
    <w:name w:val="Brief - Underline"/>
    <w:basedOn w:val="Normal"/>
    <w:uiPriority w:val="99"/>
    <w:qFormat/>
    <w:rsid w:val="00420222"/>
    <w:rPr>
      <w:rFonts w:eastAsia="Times New Roman"/>
      <w:u w:val="single"/>
    </w:rPr>
  </w:style>
  <w:style w:type="paragraph" w:customStyle="1" w:styleId="Brief">
    <w:name w:val="Brief"/>
    <w:basedOn w:val="Brief-PrimarySource"/>
    <w:uiPriority w:val="99"/>
    <w:qFormat/>
    <w:rsid w:val="00420222"/>
    <w:rPr>
      <w:b w:val="0"/>
    </w:rPr>
  </w:style>
  <w:style w:type="paragraph" w:customStyle="1" w:styleId="CM2">
    <w:name w:val="CM2"/>
    <w:basedOn w:val="Normal"/>
    <w:next w:val="Normal"/>
    <w:uiPriority w:val="99"/>
    <w:qFormat/>
    <w:rsid w:val="0042022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2022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2022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2022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2022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20222"/>
    <w:pPr>
      <w:widowControl w:val="0"/>
      <w:spacing w:line="276" w:lineRule="atLeast"/>
    </w:pPr>
    <w:rPr>
      <w:color w:val="auto"/>
    </w:rPr>
  </w:style>
  <w:style w:type="paragraph" w:customStyle="1" w:styleId="CM34">
    <w:name w:val="CM34"/>
    <w:basedOn w:val="Default"/>
    <w:next w:val="Default"/>
    <w:uiPriority w:val="99"/>
    <w:qFormat/>
    <w:rsid w:val="00420222"/>
    <w:pPr>
      <w:widowControl w:val="0"/>
    </w:pPr>
    <w:rPr>
      <w:color w:val="auto"/>
    </w:rPr>
  </w:style>
  <w:style w:type="paragraph" w:customStyle="1" w:styleId="CM56">
    <w:name w:val="CM56"/>
    <w:basedOn w:val="Default"/>
    <w:next w:val="Default"/>
    <w:uiPriority w:val="99"/>
    <w:qFormat/>
    <w:rsid w:val="00420222"/>
    <w:pPr>
      <w:widowControl w:val="0"/>
    </w:pPr>
    <w:rPr>
      <w:rFonts w:eastAsia="Calibri"/>
      <w:color w:val="auto"/>
    </w:rPr>
  </w:style>
  <w:style w:type="paragraph" w:customStyle="1" w:styleId="CM58">
    <w:name w:val="CM58"/>
    <w:basedOn w:val="Default"/>
    <w:next w:val="Default"/>
    <w:uiPriority w:val="99"/>
    <w:qFormat/>
    <w:rsid w:val="00420222"/>
    <w:pPr>
      <w:widowControl w:val="0"/>
    </w:pPr>
    <w:rPr>
      <w:rFonts w:eastAsia="Calibri"/>
      <w:color w:val="auto"/>
    </w:rPr>
  </w:style>
  <w:style w:type="paragraph" w:customStyle="1" w:styleId="CM57">
    <w:name w:val="CM57"/>
    <w:basedOn w:val="Default"/>
    <w:next w:val="Default"/>
    <w:uiPriority w:val="99"/>
    <w:qFormat/>
    <w:rsid w:val="00420222"/>
    <w:pPr>
      <w:widowControl w:val="0"/>
    </w:pPr>
    <w:rPr>
      <w:rFonts w:eastAsia="Calibri"/>
      <w:color w:val="auto"/>
    </w:rPr>
  </w:style>
  <w:style w:type="paragraph" w:customStyle="1" w:styleId="CM1">
    <w:name w:val="CM1"/>
    <w:basedOn w:val="Default"/>
    <w:next w:val="Default"/>
    <w:uiPriority w:val="99"/>
    <w:qFormat/>
    <w:rsid w:val="00420222"/>
    <w:pPr>
      <w:widowControl w:val="0"/>
    </w:pPr>
    <w:rPr>
      <w:rFonts w:eastAsia="Calibri"/>
      <w:color w:val="auto"/>
    </w:rPr>
  </w:style>
  <w:style w:type="paragraph" w:customStyle="1" w:styleId="CM49">
    <w:name w:val="CM49"/>
    <w:basedOn w:val="Default"/>
    <w:next w:val="Default"/>
    <w:uiPriority w:val="99"/>
    <w:qFormat/>
    <w:rsid w:val="00420222"/>
    <w:pPr>
      <w:widowControl w:val="0"/>
    </w:pPr>
    <w:rPr>
      <w:rFonts w:eastAsia="Calibri"/>
      <w:color w:val="auto"/>
    </w:rPr>
  </w:style>
  <w:style w:type="paragraph" w:customStyle="1" w:styleId="CM41">
    <w:name w:val="CM41"/>
    <w:basedOn w:val="Default"/>
    <w:next w:val="Default"/>
    <w:uiPriority w:val="99"/>
    <w:qFormat/>
    <w:rsid w:val="00420222"/>
    <w:pPr>
      <w:widowControl w:val="0"/>
    </w:pPr>
    <w:rPr>
      <w:rFonts w:eastAsia="Calibri"/>
      <w:color w:val="auto"/>
    </w:rPr>
  </w:style>
  <w:style w:type="paragraph" w:customStyle="1" w:styleId="3rdOrderPara">
    <w:name w:val="3rd Order Para"/>
    <w:basedOn w:val="Default"/>
    <w:next w:val="Default"/>
    <w:qFormat/>
    <w:rsid w:val="00420222"/>
    <w:pPr>
      <w:widowControl w:val="0"/>
    </w:pPr>
    <w:rPr>
      <w:rFonts w:eastAsia="Calibri"/>
      <w:color w:val="auto"/>
    </w:rPr>
  </w:style>
  <w:style w:type="paragraph" w:customStyle="1" w:styleId="2ndOrderPara">
    <w:name w:val="2nd Order Para"/>
    <w:basedOn w:val="Default"/>
    <w:next w:val="Default"/>
    <w:qFormat/>
    <w:rsid w:val="00420222"/>
    <w:pPr>
      <w:widowControl w:val="0"/>
    </w:pPr>
    <w:rPr>
      <w:rFonts w:eastAsia="Calibri"/>
      <w:color w:val="auto"/>
    </w:rPr>
  </w:style>
  <w:style w:type="paragraph" w:customStyle="1" w:styleId="Normal-SIGN2">
    <w:name w:val="Normal-SIGN2"/>
    <w:basedOn w:val="Default"/>
    <w:next w:val="Default"/>
    <w:qFormat/>
    <w:rsid w:val="00420222"/>
    <w:pPr>
      <w:widowControl w:val="0"/>
    </w:pPr>
    <w:rPr>
      <w:rFonts w:eastAsia="Calibri"/>
      <w:color w:val="auto"/>
    </w:rPr>
  </w:style>
  <w:style w:type="paragraph" w:customStyle="1" w:styleId="Normal-SIGN1">
    <w:name w:val="Normal-SIGN1"/>
    <w:basedOn w:val="Default"/>
    <w:next w:val="Default"/>
    <w:uiPriority w:val="99"/>
    <w:qFormat/>
    <w:rsid w:val="00420222"/>
    <w:pPr>
      <w:widowControl w:val="0"/>
    </w:pPr>
    <w:rPr>
      <w:rFonts w:eastAsia="Calibri"/>
      <w:color w:val="auto"/>
    </w:rPr>
  </w:style>
  <w:style w:type="paragraph" w:customStyle="1" w:styleId="CM3">
    <w:name w:val="CM3"/>
    <w:basedOn w:val="Default"/>
    <w:next w:val="Default"/>
    <w:uiPriority w:val="99"/>
    <w:qFormat/>
    <w:rsid w:val="00420222"/>
    <w:pPr>
      <w:widowControl w:val="0"/>
      <w:spacing w:line="553" w:lineRule="atLeast"/>
    </w:pPr>
    <w:rPr>
      <w:rFonts w:eastAsia="Calibri"/>
      <w:color w:val="auto"/>
    </w:rPr>
  </w:style>
  <w:style w:type="paragraph" w:customStyle="1" w:styleId="CM33">
    <w:name w:val="CM33"/>
    <w:basedOn w:val="Default"/>
    <w:next w:val="Default"/>
    <w:uiPriority w:val="99"/>
    <w:qFormat/>
    <w:rsid w:val="00420222"/>
    <w:pPr>
      <w:widowControl w:val="0"/>
    </w:pPr>
    <w:rPr>
      <w:rFonts w:eastAsia="Calibri"/>
      <w:color w:val="auto"/>
    </w:rPr>
  </w:style>
  <w:style w:type="paragraph" w:customStyle="1" w:styleId="CM37">
    <w:name w:val="CM37"/>
    <w:basedOn w:val="Default"/>
    <w:next w:val="Default"/>
    <w:uiPriority w:val="99"/>
    <w:qFormat/>
    <w:rsid w:val="00420222"/>
    <w:pPr>
      <w:widowControl w:val="0"/>
    </w:pPr>
    <w:rPr>
      <w:rFonts w:eastAsia="Calibri"/>
      <w:color w:val="auto"/>
    </w:rPr>
  </w:style>
  <w:style w:type="paragraph" w:customStyle="1" w:styleId="CM7">
    <w:name w:val="CM7"/>
    <w:basedOn w:val="Default"/>
    <w:next w:val="Default"/>
    <w:uiPriority w:val="99"/>
    <w:qFormat/>
    <w:rsid w:val="00420222"/>
    <w:pPr>
      <w:widowControl w:val="0"/>
      <w:spacing w:line="553" w:lineRule="atLeast"/>
    </w:pPr>
    <w:rPr>
      <w:rFonts w:eastAsia="Calibri"/>
      <w:color w:val="auto"/>
    </w:rPr>
  </w:style>
  <w:style w:type="paragraph" w:customStyle="1" w:styleId="Brief-SecondarySource">
    <w:name w:val="Brief - Secondary Source"/>
    <w:basedOn w:val="Normal"/>
    <w:qFormat/>
    <w:rsid w:val="00420222"/>
    <w:rPr>
      <w:rFonts w:eastAsia="Times New Roman"/>
      <w:sz w:val="14"/>
      <w:szCs w:val="20"/>
    </w:rPr>
  </w:style>
  <w:style w:type="paragraph" w:customStyle="1" w:styleId="Brief-Card">
    <w:name w:val="Brief - Card"/>
    <w:basedOn w:val="Normal"/>
    <w:uiPriority w:val="99"/>
    <w:qFormat/>
    <w:rsid w:val="00420222"/>
    <w:rPr>
      <w:rFonts w:eastAsia="Times New Roman"/>
    </w:rPr>
  </w:style>
  <w:style w:type="paragraph" w:customStyle="1" w:styleId="Pa2">
    <w:name w:val="Pa2"/>
    <w:basedOn w:val="Default"/>
    <w:next w:val="Default"/>
    <w:uiPriority w:val="99"/>
    <w:qFormat/>
    <w:rsid w:val="0042022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2022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2022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2022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20222"/>
    <w:pPr>
      <w:widowControl w:val="0"/>
    </w:pPr>
    <w:rPr>
      <w:rFonts w:ascii="Arial Black" w:hAnsi="Arial Black"/>
      <w:color w:val="auto"/>
    </w:rPr>
  </w:style>
  <w:style w:type="paragraph" w:customStyle="1" w:styleId="Cover1">
    <w:name w:val="Cover 1"/>
    <w:basedOn w:val="Normal"/>
    <w:next w:val="Normal"/>
    <w:uiPriority w:val="99"/>
    <w:qFormat/>
    <w:rsid w:val="0042022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2022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20222"/>
    <w:pPr>
      <w:widowControl w:val="0"/>
    </w:pPr>
    <w:rPr>
      <w:color w:val="auto"/>
    </w:rPr>
  </w:style>
  <w:style w:type="paragraph" w:customStyle="1" w:styleId="Pa11">
    <w:name w:val="Pa11"/>
    <w:basedOn w:val="Normal"/>
    <w:next w:val="Normal"/>
    <w:uiPriority w:val="99"/>
    <w:qFormat/>
    <w:rsid w:val="0042022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2022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2022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20222"/>
    <w:pPr>
      <w:widowControl w:val="0"/>
    </w:pPr>
    <w:rPr>
      <w:rFonts w:eastAsia="Calibri"/>
      <w:color w:val="auto"/>
    </w:rPr>
  </w:style>
  <w:style w:type="paragraph" w:customStyle="1" w:styleId="CM5">
    <w:name w:val="CM5"/>
    <w:basedOn w:val="Default"/>
    <w:next w:val="Default"/>
    <w:qFormat/>
    <w:rsid w:val="00420222"/>
    <w:pPr>
      <w:widowControl w:val="0"/>
      <w:spacing w:line="553" w:lineRule="atLeast"/>
    </w:pPr>
    <w:rPr>
      <w:rFonts w:eastAsia="Calibri"/>
      <w:color w:val="auto"/>
    </w:rPr>
  </w:style>
  <w:style w:type="paragraph" w:customStyle="1" w:styleId="CM28">
    <w:name w:val="CM28"/>
    <w:basedOn w:val="Default"/>
    <w:next w:val="Default"/>
    <w:uiPriority w:val="99"/>
    <w:qFormat/>
    <w:rsid w:val="00420222"/>
    <w:pPr>
      <w:widowControl w:val="0"/>
    </w:pPr>
    <w:rPr>
      <w:rFonts w:eastAsia="Calibri"/>
      <w:color w:val="auto"/>
    </w:rPr>
  </w:style>
  <w:style w:type="paragraph" w:customStyle="1" w:styleId="CM8">
    <w:name w:val="CM8"/>
    <w:basedOn w:val="Default"/>
    <w:next w:val="Default"/>
    <w:uiPriority w:val="99"/>
    <w:qFormat/>
    <w:rsid w:val="00420222"/>
    <w:pPr>
      <w:widowControl w:val="0"/>
    </w:pPr>
    <w:rPr>
      <w:rFonts w:eastAsia="Calibri"/>
      <w:color w:val="auto"/>
    </w:rPr>
  </w:style>
  <w:style w:type="paragraph" w:customStyle="1" w:styleId="CM6">
    <w:name w:val="CM6"/>
    <w:basedOn w:val="Default"/>
    <w:next w:val="Default"/>
    <w:uiPriority w:val="99"/>
    <w:qFormat/>
    <w:rsid w:val="00420222"/>
    <w:pPr>
      <w:widowControl w:val="0"/>
      <w:spacing w:line="553" w:lineRule="atLeast"/>
    </w:pPr>
    <w:rPr>
      <w:rFonts w:eastAsia="Calibri"/>
      <w:color w:val="auto"/>
    </w:rPr>
  </w:style>
  <w:style w:type="paragraph" w:customStyle="1" w:styleId="CM22">
    <w:name w:val="CM22"/>
    <w:basedOn w:val="Default"/>
    <w:next w:val="Default"/>
    <w:uiPriority w:val="99"/>
    <w:qFormat/>
    <w:rsid w:val="00420222"/>
    <w:pPr>
      <w:widowControl w:val="0"/>
    </w:pPr>
    <w:rPr>
      <w:rFonts w:eastAsia="Calibri"/>
      <w:color w:val="auto"/>
    </w:rPr>
  </w:style>
  <w:style w:type="paragraph" w:customStyle="1" w:styleId="DoubleUnderlined">
    <w:name w:val="Double Underlined"/>
    <w:basedOn w:val="Heading2"/>
    <w:autoRedefine/>
    <w:uiPriority w:val="99"/>
    <w:qFormat/>
    <w:rsid w:val="0042022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2022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2022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2022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2022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2022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0222"/>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2022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2022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20222"/>
  </w:style>
  <w:style w:type="paragraph" w:customStyle="1" w:styleId="StyleUnderliningTimesNewRomanBoldNounderlineKernat16">
    <w:name w:val="Style Underlining + Times New Roman Bold No underline Kern at 16..."/>
    <w:basedOn w:val="Normal"/>
    <w:uiPriority w:val="99"/>
    <w:qFormat/>
    <w:rsid w:val="0042022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0222"/>
    <w:rPr>
      <w:rFonts w:eastAsia="Times New Roman"/>
      <w:b/>
      <w:bCs/>
      <w:kern w:val="32"/>
      <w:sz w:val="32"/>
      <w:szCs w:val="32"/>
    </w:rPr>
  </w:style>
  <w:style w:type="paragraph" w:customStyle="1" w:styleId="StyleBoldUnderliningKernat16pt">
    <w:name w:val="Style Bold Underlining + Kern at 16 pt"/>
    <w:uiPriority w:val="99"/>
    <w:qFormat/>
    <w:rsid w:val="0042022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20222"/>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2022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0222"/>
    <w:pPr>
      <w:ind w:left="400"/>
    </w:pPr>
    <w:rPr>
      <w:rFonts w:eastAsia="Times New Roman"/>
      <w:szCs w:val="20"/>
    </w:rPr>
  </w:style>
  <w:style w:type="paragraph" w:customStyle="1" w:styleId="Paste">
    <w:name w:val="Paste"/>
    <w:basedOn w:val="card"/>
    <w:qFormat/>
    <w:rsid w:val="0042022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20222"/>
    <w:rPr>
      <w:rFonts w:ascii="Georgia" w:eastAsia="Times New Roman" w:hAnsi="Georgia"/>
      <w:b/>
      <w:u w:val="single"/>
    </w:rPr>
  </w:style>
  <w:style w:type="paragraph" w:customStyle="1" w:styleId="UnderlineStyle0">
    <w:name w:val="Underline Style"/>
    <w:basedOn w:val="Normal"/>
    <w:link w:val="UnderlineStyleChar"/>
    <w:qFormat/>
    <w:rsid w:val="00420222"/>
    <w:rPr>
      <w:rFonts w:ascii="Georgia" w:eastAsia="Times New Roman" w:hAnsi="Georgia"/>
      <w:b/>
      <w:sz w:val="24"/>
      <w:u w:val="single"/>
    </w:rPr>
  </w:style>
  <w:style w:type="paragraph" w:customStyle="1" w:styleId="Normalization">
    <w:name w:val="Normalization"/>
    <w:basedOn w:val="Normal"/>
    <w:uiPriority w:val="99"/>
    <w:qFormat/>
    <w:rsid w:val="00420222"/>
    <w:rPr>
      <w:rFonts w:eastAsia="Times New Roman"/>
      <w:sz w:val="18"/>
    </w:rPr>
  </w:style>
  <w:style w:type="paragraph" w:customStyle="1" w:styleId="BreifTitle">
    <w:name w:val="Breif Title"/>
    <w:basedOn w:val="Normal"/>
    <w:autoRedefine/>
    <w:uiPriority w:val="99"/>
    <w:qFormat/>
    <w:rsid w:val="0042022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2022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2022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20222"/>
    <w:rPr>
      <w:rFonts w:eastAsia="Times New Roman"/>
      <w:color w:val="333333"/>
    </w:rPr>
  </w:style>
  <w:style w:type="paragraph" w:customStyle="1" w:styleId="StyleTagandCiteFranklinGothicDemi">
    <w:name w:val="Style Tag and Cite + Franklin Gothic Demi"/>
    <w:basedOn w:val="Normal"/>
    <w:autoRedefine/>
    <w:uiPriority w:val="99"/>
    <w:qFormat/>
    <w:rsid w:val="0042022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0222"/>
    <w:rPr>
      <w:bCs/>
    </w:rPr>
  </w:style>
  <w:style w:type="paragraph" w:customStyle="1" w:styleId="tagCharCharCharCharCharCharChar">
    <w:name w:val="tag Char Char Char Char Char Char Char"/>
    <w:basedOn w:val="Normal"/>
    <w:uiPriority w:val="99"/>
    <w:qFormat/>
    <w:rsid w:val="00420222"/>
    <w:rPr>
      <w:rFonts w:eastAsia="Times New Roman"/>
      <w:b/>
      <w:sz w:val="24"/>
      <w:szCs w:val="20"/>
    </w:rPr>
  </w:style>
  <w:style w:type="paragraph" w:customStyle="1" w:styleId="title-bold-medium">
    <w:name w:val="title-bold-medium"/>
    <w:basedOn w:val="Normal"/>
    <w:uiPriority w:val="99"/>
    <w:qFormat/>
    <w:rsid w:val="0042022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2022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20222"/>
    <w:rPr>
      <w:rFonts w:ascii="Arial Narrow" w:eastAsia="Times New Roman" w:hAnsi="Arial Narrow"/>
      <w:b/>
      <w:sz w:val="24"/>
    </w:rPr>
  </w:style>
  <w:style w:type="paragraph" w:customStyle="1" w:styleId="BLOCKTITLE1">
    <w:name w:val="BLOCK TITLE"/>
    <w:basedOn w:val="Heading1"/>
    <w:uiPriority w:val="99"/>
    <w:qFormat/>
    <w:rsid w:val="0042022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2022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2022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2022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2022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2022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20222"/>
    <w:pPr>
      <w:spacing w:before="100" w:beforeAutospacing="1" w:after="100" w:afterAutospacing="1"/>
    </w:pPr>
    <w:rPr>
      <w:rFonts w:eastAsia="Times New Roman"/>
    </w:rPr>
  </w:style>
  <w:style w:type="paragraph" w:customStyle="1" w:styleId="ToRead">
    <w:name w:val="To Read"/>
    <w:basedOn w:val="Normal"/>
    <w:uiPriority w:val="99"/>
    <w:qFormat/>
    <w:rsid w:val="00420222"/>
    <w:pPr>
      <w:ind w:left="720"/>
    </w:pPr>
    <w:rPr>
      <w:rFonts w:ascii="Verdana" w:eastAsia="Times New Roman" w:hAnsi="Verdana"/>
      <w:b/>
      <w:u w:val="single"/>
    </w:rPr>
  </w:style>
  <w:style w:type="paragraph" w:customStyle="1" w:styleId="Style1">
    <w:name w:val="Style 1"/>
    <w:basedOn w:val="Normal"/>
    <w:uiPriority w:val="99"/>
    <w:qFormat/>
    <w:rsid w:val="00420222"/>
    <w:pPr>
      <w:widowControl w:val="0"/>
      <w:ind w:firstLine="216"/>
    </w:pPr>
    <w:rPr>
      <w:rFonts w:eastAsia="Times New Roman"/>
      <w:noProof/>
      <w:color w:val="000000"/>
      <w:szCs w:val="20"/>
    </w:rPr>
  </w:style>
  <w:style w:type="paragraph" w:customStyle="1" w:styleId="Style41">
    <w:name w:val="Style 4"/>
    <w:basedOn w:val="Normal"/>
    <w:uiPriority w:val="99"/>
    <w:qFormat/>
    <w:rsid w:val="0042022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2022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2022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20222"/>
    <w:pPr>
      <w:ind w:left="1660"/>
    </w:pPr>
  </w:style>
  <w:style w:type="paragraph" w:customStyle="1" w:styleId="PageNumber1">
    <w:name w:val="Page Number1"/>
    <w:basedOn w:val="Normal"/>
    <w:next w:val="Normal"/>
    <w:uiPriority w:val="99"/>
    <w:qFormat/>
    <w:rsid w:val="00420222"/>
    <w:rPr>
      <w:rFonts w:eastAsia="Times New Roman"/>
    </w:rPr>
  </w:style>
  <w:style w:type="paragraph" w:customStyle="1" w:styleId="Card1">
    <w:name w:val="Card1"/>
    <w:uiPriority w:val="99"/>
    <w:qFormat/>
    <w:rsid w:val="0042022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2022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20222"/>
    <w:pPr>
      <w:ind w:left="288" w:right="288"/>
    </w:pPr>
    <w:rPr>
      <w:rFonts w:eastAsia="Times New Roman"/>
    </w:rPr>
  </w:style>
  <w:style w:type="paragraph" w:customStyle="1" w:styleId="CaseListNormal">
    <w:name w:val="Case List Normal"/>
    <w:basedOn w:val="Normal"/>
    <w:uiPriority w:val="99"/>
    <w:qFormat/>
    <w:rsid w:val="00420222"/>
    <w:rPr>
      <w:rFonts w:ascii="Times" w:eastAsia="Times New Roman" w:hAnsi="Times"/>
      <w:szCs w:val="26"/>
    </w:rPr>
  </w:style>
  <w:style w:type="paragraph" w:customStyle="1" w:styleId="Body">
    <w:name w:val="Body"/>
    <w:basedOn w:val="Normal"/>
    <w:uiPriority w:val="99"/>
    <w:qFormat/>
    <w:rsid w:val="00420222"/>
    <w:pPr>
      <w:outlineLvl w:val="3"/>
    </w:pPr>
    <w:rPr>
      <w:rFonts w:eastAsia="Times New Roman"/>
      <w:szCs w:val="20"/>
    </w:rPr>
  </w:style>
  <w:style w:type="paragraph" w:customStyle="1" w:styleId="3text">
    <w:name w:val="3text"/>
    <w:basedOn w:val="Normal"/>
    <w:uiPriority w:val="99"/>
    <w:qFormat/>
    <w:rsid w:val="00420222"/>
    <w:pPr>
      <w:spacing w:before="100" w:beforeAutospacing="1" w:after="100" w:afterAutospacing="1"/>
    </w:pPr>
    <w:rPr>
      <w:rFonts w:eastAsia="Times New Roman"/>
      <w:sz w:val="24"/>
    </w:rPr>
  </w:style>
  <w:style w:type="paragraph" w:customStyle="1" w:styleId="TimesNewRoman12">
    <w:name w:val="TimesNewRoman12"/>
    <w:uiPriority w:val="99"/>
    <w:qFormat/>
    <w:rsid w:val="0042022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2022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2022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20222"/>
    <w:rPr>
      <w:rFonts w:eastAsia="Times New Roman"/>
      <w:color w:val="000000"/>
      <w:sz w:val="18"/>
    </w:rPr>
  </w:style>
  <w:style w:type="paragraph" w:customStyle="1" w:styleId="text1">
    <w:name w:val="text1"/>
    <w:basedOn w:val="Normal"/>
    <w:autoRedefine/>
    <w:uiPriority w:val="99"/>
    <w:qFormat/>
    <w:rsid w:val="00420222"/>
    <w:rPr>
      <w:rFonts w:eastAsia="Times New Roman"/>
      <w:szCs w:val="20"/>
    </w:rPr>
  </w:style>
  <w:style w:type="paragraph" w:customStyle="1" w:styleId="RepeatBlockHeading">
    <w:name w:val="Repeat Block Heading"/>
    <w:basedOn w:val="Normal"/>
    <w:autoRedefine/>
    <w:uiPriority w:val="99"/>
    <w:qFormat/>
    <w:rsid w:val="00420222"/>
    <w:pPr>
      <w:jc w:val="center"/>
    </w:pPr>
    <w:rPr>
      <w:rFonts w:eastAsia="Times New Roman"/>
      <w:b/>
      <w:smallCaps/>
      <w:color w:val="000000"/>
      <w:sz w:val="24"/>
      <w:u w:val="thick"/>
    </w:rPr>
  </w:style>
  <w:style w:type="paragraph" w:customStyle="1" w:styleId="story-headline">
    <w:name w:val="story-headline"/>
    <w:basedOn w:val="Normal"/>
    <w:uiPriority w:val="99"/>
    <w:qFormat/>
    <w:rsid w:val="0042022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2022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20222"/>
    <w:rPr>
      <w:rFonts w:ascii="Arial" w:eastAsia="Times New Roman" w:hAnsi="Arial"/>
      <w:b/>
      <w:bCs/>
    </w:rPr>
  </w:style>
  <w:style w:type="paragraph" w:customStyle="1" w:styleId="TextofCards">
    <w:name w:val="Text of Cards"/>
    <w:basedOn w:val="Normal"/>
    <w:uiPriority w:val="99"/>
    <w:qFormat/>
    <w:rsid w:val="00420222"/>
    <w:rPr>
      <w:rFonts w:eastAsia="Times New Roman"/>
      <w:color w:val="000000"/>
      <w:spacing w:val="6"/>
      <w:szCs w:val="23"/>
    </w:rPr>
  </w:style>
  <w:style w:type="paragraph" w:customStyle="1" w:styleId="Corpotesto">
    <w:name w:val="Corpo testo"/>
    <w:basedOn w:val="Normal"/>
    <w:uiPriority w:val="99"/>
    <w:qFormat/>
    <w:rsid w:val="00420222"/>
    <w:pPr>
      <w:widowControl w:val="0"/>
      <w:adjustRightInd w:val="0"/>
      <w:spacing w:after="283"/>
    </w:pPr>
    <w:rPr>
      <w:rFonts w:ascii="Times" w:eastAsia="Times New Roman" w:hAnsi="Times"/>
    </w:rPr>
  </w:style>
  <w:style w:type="paragraph" w:customStyle="1" w:styleId="tagCharChar1Char">
    <w:name w:val="tag Char Char1 Char"/>
    <w:uiPriority w:val="99"/>
    <w:qFormat/>
    <w:rsid w:val="00420222"/>
    <w:rPr>
      <w:rFonts w:eastAsia="Times New Roman" w:cs="Calibri"/>
      <w:b/>
      <w:bCs/>
    </w:rPr>
  </w:style>
  <w:style w:type="paragraph" w:customStyle="1" w:styleId="inside-copy">
    <w:name w:val="inside-copy"/>
    <w:basedOn w:val="Normal"/>
    <w:uiPriority w:val="99"/>
    <w:qFormat/>
    <w:rsid w:val="0042022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2022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2022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20222"/>
    <w:rPr>
      <w:rFonts w:ascii="Arial" w:hAnsi="Arial"/>
      <w:b w:val="0"/>
      <w:caps w:val="0"/>
      <w:sz w:val="20"/>
    </w:rPr>
  </w:style>
  <w:style w:type="paragraph" w:customStyle="1" w:styleId="ProjectTitleLine">
    <w:name w:val="Project Title Line"/>
    <w:basedOn w:val="Normal"/>
    <w:next w:val="Normal"/>
    <w:autoRedefine/>
    <w:uiPriority w:val="99"/>
    <w:qFormat/>
    <w:rsid w:val="0042022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20222"/>
    <w:rPr>
      <w:rFonts w:ascii="Arial Narrow" w:eastAsia="Times New Roman" w:hAnsi="Arial Narrow"/>
      <w:strike/>
    </w:rPr>
  </w:style>
  <w:style w:type="paragraph" w:customStyle="1" w:styleId="NormalVerdana">
    <w:name w:val="Normal + Verdana"/>
    <w:aliases w:val="10 pt,White,Normal + Arial"/>
    <w:basedOn w:val="Normal"/>
    <w:uiPriority w:val="99"/>
    <w:qFormat/>
    <w:rsid w:val="00420222"/>
    <w:rPr>
      <w:rFonts w:ascii="Arial" w:eastAsia="Times New Roman" w:hAnsi="Arial"/>
      <w:szCs w:val="20"/>
      <w:u w:val="single"/>
    </w:rPr>
  </w:style>
  <w:style w:type="paragraph" w:customStyle="1" w:styleId="Normal10pt">
    <w:name w:val="Normal + 10 pt"/>
    <w:basedOn w:val="Normal"/>
    <w:uiPriority w:val="99"/>
    <w:qFormat/>
    <w:rsid w:val="00420222"/>
    <w:rPr>
      <w:rFonts w:eastAsia="Times New Roman"/>
      <w:szCs w:val="20"/>
    </w:rPr>
  </w:style>
  <w:style w:type="paragraph" w:customStyle="1" w:styleId="cardChar1Char">
    <w:name w:val="card Char1 Char"/>
    <w:basedOn w:val="Normal"/>
    <w:uiPriority w:val="99"/>
    <w:qFormat/>
    <w:rsid w:val="00420222"/>
    <w:pPr>
      <w:ind w:left="288" w:right="288"/>
    </w:pPr>
    <w:rPr>
      <w:rFonts w:eastAsia="Times New Roman"/>
      <w:szCs w:val="20"/>
    </w:rPr>
  </w:style>
  <w:style w:type="paragraph" w:customStyle="1" w:styleId="CM12">
    <w:name w:val="CM12"/>
    <w:basedOn w:val="Default"/>
    <w:next w:val="Default"/>
    <w:uiPriority w:val="99"/>
    <w:qFormat/>
    <w:rsid w:val="0042022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20222"/>
    <w:pPr>
      <w:widowControl w:val="0"/>
      <w:spacing w:after="480"/>
    </w:pPr>
    <w:rPr>
      <w:rFonts w:ascii="Granjon LT Std" w:hAnsi="Granjon LT Std"/>
      <w:color w:val="auto"/>
    </w:rPr>
  </w:style>
  <w:style w:type="paragraph" w:customStyle="1" w:styleId="CM10">
    <w:name w:val="CM10"/>
    <w:basedOn w:val="Default"/>
    <w:next w:val="Default"/>
    <w:uiPriority w:val="99"/>
    <w:qFormat/>
    <w:rsid w:val="00420222"/>
    <w:pPr>
      <w:widowControl w:val="0"/>
      <w:spacing w:line="320" w:lineRule="atLeast"/>
    </w:pPr>
    <w:rPr>
      <w:rFonts w:ascii="Granjon LT Std" w:hAnsi="Granjon LT Std"/>
      <w:color w:val="auto"/>
    </w:rPr>
  </w:style>
  <w:style w:type="paragraph" w:customStyle="1" w:styleId="bold">
    <w:name w:val="bold"/>
    <w:basedOn w:val="Normal"/>
    <w:uiPriority w:val="99"/>
    <w:qFormat/>
    <w:rsid w:val="0042022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20222"/>
    <w:rPr>
      <w:rFonts w:ascii="Arial Narrow" w:eastAsia="Times New Roman" w:hAnsi="Arial Narrow"/>
      <w:strike/>
      <w:szCs w:val="20"/>
    </w:rPr>
  </w:style>
  <w:style w:type="paragraph" w:customStyle="1" w:styleId="textbodyblack">
    <w:name w:val="textbodyblack"/>
    <w:basedOn w:val="Normal"/>
    <w:uiPriority w:val="99"/>
    <w:qFormat/>
    <w:rsid w:val="0042022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2022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02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202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2022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20222"/>
    <w:rPr>
      <w:rFonts w:ascii="Georgia" w:eastAsia="Times New Roman" w:hAnsi="Georgia"/>
      <w:b/>
      <w:bCs/>
      <w:szCs w:val="16"/>
      <w:u w:val="single"/>
    </w:rPr>
  </w:style>
  <w:style w:type="paragraph" w:customStyle="1" w:styleId="CiteCorrected">
    <w:name w:val="Cite Corrected"/>
    <w:basedOn w:val="Normal"/>
    <w:link w:val="CiteCorrectedChar"/>
    <w:qFormat/>
    <w:rsid w:val="00420222"/>
    <w:rPr>
      <w:rFonts w:ascii="Georgia" w:eastAsia="Times New Roman" w:hAnsi="Georgia"/>
      <w:b/>
      <w:bCs/>
      <w:sz w:val="24"/>
      <w:szCs w:val="16"/>
      <w:u w:val="single"/>
    </w:rPr>
  </w:style>
  <w:style w:type="paragraph" w:customStyle="1" w:styleId="CardText20">
    <w:name w:val="Card Text 2"/>
    <w:basedOn w:val="CardText10"/>
    <w:link w:val="CardText2Char"/>
    <w:qFormat/>
    <w:rsid w:val="0042022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20222"/>
    <w:pPr>
      <w:ind w:left="288"/>
    </w:pPr>
    <w:rPr>
      <w:rFonts w:eastAsia="SimSun"/>
      <w:szCs w:val="20"/>
      <w:lang w:eastAsia="zh-CN"/>
    </w:rPr>
  </w:style>
  <w:style w:type="paragraph" w:customStyle="1" w:styleId="BriefTitle2">
    <w:name w:val="Brief Title 2"/>
    <w:basedOn w:val="BriefTitle"/>
    <w:uiPriority w:val="99"/>
    <w:qFormat/>
    <w:rsid w:val="0042022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20222"/>
    <w:rPr>
      <w:u w:val="single"/>
    </w:rPr>
  </w:style>
  <w:style w:type="paragraph" w:customStyle="1" w:styleId="StyleCardText11ptUnderline">
    <w:name w:val="Style Card Text + 11 pt Underline"/>
    <w:link w:val="StyleCardText11ptUnderlineChar"/>
    <w:qFormat/>
    <w:rsid w:val="0042022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20222"/>
    <w:rPr>
      <w:rFonts w:ascii="Georgia" w:hAnsi="Georgia"/>
      <w:sz w:val="16"/>
    </w:rPr>
  </w:style>
  <w:style w:type="paragraph" w:customStyle="1" w:styleId="StyleMinimizedText11pt">
    <w:name w:val="Style Minimized Text + 11 pt"/>
    <w:basedOn w:val="Normal"/>
    <w:link w:val="StyleMinimizedText11ptChar"/>
    <w:qFormat/>
    <w:rsid w:val="00420222"/>
    <w:rPr>
      <w:rFonts w:ascii="Georgia" w:hAnsi="Georgia"/>
      <w:sz w:val="16"/>
    </w:rPr>
  </w:style>
  <w:style w:type="character" w:customStyle="1" w:styleId="StyleMinimizedText11pt1Char">
    <w:name w:val="Style Minimized Text + 11 pt1 Char"/>
    <w:basedOn w:val="DefaultParagraphFont"/>
    <w:link w:val="StyleMinimizedText11pt1"/>
    <w:locked/>
    <w:rsid w:val="00420222"/>
    <w:rPr>
      <w:rFonts w:ascii="Georgia" w:hAnsi="Georgia"/>
      <w:sz w:val="16"/>
    </w:rPr>
  </w:style>
  <w:style w:type="paragraph" w:customStyle="1" w:styleId="StyleMinimizedText11pt1">
    <w:name w:val="Style Minimized Text + 11 pt1"/>
    <w:basedOn w:val="Normal"/>
    <w:link w:val="StyleMinimizedText11pt1Char"/>
    <w:qFormat/>
    <w:rsid w:val="00420222"/>
    <w:rPr>
      <w:rFonts w:ascii="Georgia" w:hAnsi="Georgia"/>
      <w:sz w:val="16"/>
    </w:rPr>
  </w:style>
  <w:style w:type="character" w:customStyle="1" w:styleId="Debate-CardSmalltextF2Char">
    <w:name w:val="Debate- Card Small text F2 Char"/>
    <w:link w:val="Debate-CardSmalltextF2"/>
    <w:locked/>
    <w:rsid w:val="00420222"/>
    <w:rPr>
      <w:rFonts w:ascii="Arial Narrow" w:hAnsi="Arial Narrow"/>
      <w:sz w:val="16"/>
    </w:rPr>
  </w:style>
  <w:style w:type="paragraph" w:customStyle="1" w:styleId="Debate-CardSmalltextF2">
    <w:name w:val="Debate- Card Small text F2"/>
    <w:basedOn w:val="Normal"/>
    <w:next w:val="Normal"/>
    <w:link w:val="Debate-CardSmalltextF2Char"/>
    <w:qFormat/>
    <w:rsid w:val="0042022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20222"/>
    <w:rPr>
      <w:rFonts w:ascii="Arial Narrow" w:hAnsi="Arial Narrow"/>
      <w:b/>
      <w:sz w:val="18"/>
      <w:u w:val="single"/>
    </w:rPr>
  </w:style>
  <w:style w:type="paragraph" w:customStyle="1" w:styleId="Debate-EmphasizedText-F5">
    <w:name w:val="Debate- Emphasized Text- F5"/>
    <w:basedOn w:val="Normal"/>
    <w:link w:val="Debate-EmphasizedText-F5Char"/>
    <w:qFormat/>
    <w:rsid w:val="0042022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2022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022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2022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0222"/>
    <w:rPr>
      <w:rFonts w:ascii="Times New Roman" w:eastAsia="Times New Roman" w:hAnsi="Times New Roman" w:cs="Calibri"/>
      <w:sz w:val="16"/>
    </w:rPr>
  </w:style>
  <w:style w:type="character" w:customStyle="1" w:styleId="CardStyleChar">
    <w:name w:val="Card Style Char"/>
    <w:link w:val="CardStyle0"/>
    <w:locked/>
    <w:rsid w:val="00420222"/>
    <w:rPr>
      <w:rFonts w:ascii="Calibri" w:eastAsia="Times New Roman" w:hAnsi="Calibri"/>
      <w:sz w:val="22"/>
    </w:rPr>
  </w:style>
  <w:style w:type="paragraph" w:customStyle="1" w:styleId="emactive">
    <w:name w:val="emactive"/>
    <w:basedOn w:val="Normal"/>
    <w:uiPriority w:val="99"/>
    <w:qFormat/>
    <w:rsid w:val="00420222"/>
    <w:pPr>
      <w:spacing w:before="100" w:beforeAutospacing="1" w:after="100" w:afterAutospacing="1"/>
    </w:pPr>
    <w:rPr>
      <w:rFonts w:eastAsia="Times New Roman"/>
      <w:sz w:val="24"/>
    </w:rPr>
  </w:style>
  <w:style w:type="paragraph" w:customStyle="1" w:styleId="emready">
    <w:name w:val="emready"/>
    <w:basedOn w:val="Normal"/>
    <w:uiPriority w:val="99"/>
    <w:qFormat/>
    <w:rsid w:val="0042022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2022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0222"/>
    <w:rPr>
      <w:rFonts w:ascii="Georgia" w:eastAsia="Times New Roman" w:hAnsi="Georgia" w:cs="Times New Roman"/>
      <w:b/>
      <w:sz w:val="24"/>
      <w:u w:val="single"/>
    </w:rPr>
  </w:style>
  <w:style w:type="character" w:customStyle="1" w:styleId="CardHighlightChar">
    <w:name w:val="Card Highlight Char"/>
    <w:link w:val="CardHighlight"/>
    <w:locked/>
    <w:rsid w:val="0042022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0222"/>
    <w:pPr>
      <w:shd w:val="clear" w:color="auto" w:fill="66FFFF"/>
    </w:pPr>
    <w:rPr>
      <w:rFonts w:eastAsia="Calibri" w:cs="Calibri"/>
      <w:sz w:val="24"/>
      <w:u w:val="single"/>
    </w:rPr>
  </w:style>
  <w:style w:type="character" w:customStyle="1" w:styleId="BlockHeaderHiddenChar">
    <w:name w:val="Block Header Hidden Char"/>
    <w:link w:val="BlockHeaderHidden"/>
    <w:locked/>
    <w:rsid w:val="0042022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022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0222"/>
    <w:pPr>
      <w:spacing w:before="100" w:beforeAutospacing="1" w:after="100" w:afterAutospacing="1"/>
    </w:pPr>
    <w:rPr>
      <w:rFonts w:eastAsia="Times New Roman"/>
      <w:sz w:val="24"/>
    </w:rPr>
  </w:style>
  <w:style w:type="paragraph" w:customStyle="1" w:styleId="norma">
    <w:name w:val="norma"/>
    <w:basedOn w:val="Heading3"/>
    <w:uiPriority w:val="99"/>
    <w:qFormat/>
    <w:rsid w:val="00420222"/>
    <w:rPr>
      <w:rFonts w:eastAsia="MS Gothic" w:cs="Arial"/>
      <w:bCs w:val="0"/>
      <w:sz w:val="24"/>
      <w:szCs w:val="24"/>
    </w:rPr>
  </w:style>
  <w:style w:type="paragraph" w:customStyle="1" w:styleId="nromal">
    <w:name w:val="nromal"/>
    <w:basedOn w:val="Normal"/>
    <w:uiPriority w:val="99"/>
    <w:qFormat/>
    <w:rsid w:val="00420222"/>
    <w:pPr>
      <w:keepNext/>
      <w:keepLines/>
      <w:spacing w:before="200"/>
      <w:outlineLvl w:val="3"/>
    </w:pPr>
    <w:rPr>
      <w:rFonts w:eastAsia="Times New Roman" w:cs="Cambria"/>
      <w:b/>
      <w:iCs/>
    </w:rPr>
  </w:style>
  <w:style w:type="paragraph" w:customStyle="1" w:styleId="natural">
    <w:name w:val="natural"/>
    <w:basedOn w:val="Normal"/>
    <w:uiPriority w:val="99"/>
    <w:qFormat/>
    <w:rsid w:val="00420222"/>
    <w:pPr>
      <w:keepNext/>
      <w:keepLines/>
      <w:spacing w:before="200"/>
      <w:outlineLvl w:val="3"/>
    </w:pPr>
    <w:rPr>
      <w:rFonts w:eastAsia="Times New Roman"/>
      <w:b/>
      <w:iCs/>
    </w:rPr>
  </w:style>
  <w:style w:type="paragraph" w:customStyle="1" w:styleId="nroaml">
    <w:name w:val="nroaml"/>
    <w:basedOn w:val="Normal"/>
    <w:uiPriority w:val="99"/>
    <w:qFormat/>
    <w:rsid w:val="00420222"/>
    <w:pPr>
      <w:keepNext/>
      <w:keepLines/>
      <w:spacing w:before="200"/>
      <w:outlineLvl w:val="3"/>
    </w:pPr>
    <w:rPr>
      <w:rFonts w:eastAsia="Times New Roman"/>
      <w:b/>
      <w:iCs/>
    </w:rPr>
  </w:style>
  <w:style w:type="paragraph" w:customStyle="1" w:styleId="noraml">
    <w:name w:val="noraml"/>
    <w:basedOn w:val="Normal"/>
    <w:uiPriority w:val="99"/>
    <w:qFormat/>
    <w:rsid w:val="0042022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20222"/>
    <w:rPr>
      <w:rFonts w:ascii="Georgia" w:eastAsia="Calibri" w:hAnsi="Georgia"/>
      <w:sz w:val="16"/>
      <w:szCs w:val="16"/>
    </w:rPr>
  </w:style>
  <w:style w:type="paragraph" w:customStyle="1" w:styleId="SmallSizeParagraph">
    <w:name w:val="Small Size Paragraph"/>
    <w:basedOn w:val="Normal"/>
    <w:link w:val="SmallSizeParagraphChar"/>
    <w:qFormat/>
    <w:rsid w:val="0042022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2022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20222"/>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20222"/>
    <w:rPr>
      <w:rFonts w:ascii="Arial" w:eastAsia="Calibri" w:hAnsi="Arial" w:cs="Arial"/>
      <w:kern w:val="2"/>
      <w:sz w:val="14"/>
      <w:szCs w:val="14"/>
      <w:lang w:eastAsia="zh-TW"/>
    </w:rPr>
  </w:style>
  <w:style w:type="paragraph" w:customStyle="1" w:styleId="CardT1">
    <w:name w:val="CardT1"/>
    <w:basedOn w:val="Normal"/>
    <w:link w:val="CardT1Char"/>
    <w:qFormat/>
    <w:rsid w:val="0042022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022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022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20222"/>
    <w:pPr>
      <w:spacing w:before="100" w:beforeAutospacing="1" w:after="100" w:afterAutospacing="1"/>
    </w:pPr>
    <w:rPr>
      <w:rFonts w:eastAsia="Times New Roman"/>
      <w:sz w:val="24"/>
    </w:rPr>
  </w:style>
  <w:style w:type="paragraph" w:customStyle="1" w:styleId="CiteReal">
    <w:name w:val="Cite Real"/>
    <w:basedOn w:val="Normal"/>
    <w:next w:val="Normal"/>
    <w:qFormat/>
    <w:rsid w:val="00420222"/>
    <w:rPr>
      <w:rFonts w:ascii="Arial" w:eastAsia="MS Mincho" w:hAnsi="Arial"/>
      <w:b/>
      <w:sz w:val="24"/>
      <w:u w:val="single"/>
    </w:rPr>
  </w:style>
  <w:style w:type="paragraph" w:customStyle="1" w:styleId="2909F619802848F09E01365C32F34654">
    <w:name w:val="2909F619802848F09E01365C32F34654"/>
    <w:uiPriority w:val="99"/>
    <w:qFormat/>
    <w:rsid w:val="0042022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20222"/>
    <w:rPr>
      <w:rFonts w:ascii="Georgia" w:eastAsia="Calibri" w:hAnsi="Georgia"/>
      <w:u w:val="single"/>
      <w:lang w:val="x-none" w:eastAsia="zh-CN"/>
    </w:rPr>
  </w:style>
  <w:style w:type="paragraph" w:customStyle="1" w:styleId="UnderlineS">
    <w:name w:val="Underline S"/>
    <w:basedOn w:val="Normal"/>
    <w:link w:val="UnderlineSChar"/>
    <w:qFormat/>
    <w:rsid w:val="0042022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20222"/>
    <w:rPr>
      <w:rFonts w:ascii="Georgia" w:eastAsia="SimSun" w:hAnsi="Georgia"/>
      <w:sz w:val="12"/>
    </w:rPr>
  </w:style>
  <w:style w:type="paragraph" w:customStyle="1" w:styleId="Ununderlined">
    <w:name w:val="Ununderlined"/>
    <w:basedOn w:val="Normal"/>
    <w:link w:val="UnunderlinedChar"/>
    <w:qFormat/>
    <w:rsid w:val="00420222"/>
    <w:rPr>
      <w:rFonts w:ascii="Georgia" w:eastAsia="SimSun" w:hAnsi="Georgia"/>
      <w:sz w:val="12"/>
    </w:rPr>
  </w:style>
  <w:style w:type="character" w:customStyle="1" w:styleId="HighlightingChar">
    <w:name w:val="Highlighting Char"/>
    <w:link w:val="Highlighting"/>
    <w:locked/>
    <w:rsid w:val="00420222"/>
    <w:rPr>
      <w:rFonts w:ascii="Georgia" w:eastAsia="SimSun" w:hAnsi="Georgia"/>
      <w:u w:val="thick"/>
    </w:rPr>
  </w:style>
  <w:style w:type="paragraph" w:customStyle="1" w:styleId="Highlighting">
    <w:name w:val="Highlighting"/>
    <w:basedOn w:val="Normal"/>
    <w:link w:val="HighlightingChar"/>
    <w:autoRedefine/>
    <w:qFormat/>
    <w:rsid w:val="00420222"/>
    <w:rPr>
      <w:rFonts w:ascii="Georgia" w:eastAsia="SimSun" w:hAnsi="Georgia"/>
      <w:sz w:val="24"/>
      <w:u w:val="thick"/>
    </w:rPr>
  </w:style>
  <w:style w:type="character" w:customStyle="1" w:styleId="CITEChar">
    <w:name w:val="CITE Char"/>
    <w:link w:val="CITE"/>
    <w:locked/>
    <w:rsid w:val="00420222"/>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2022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2022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2022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022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2022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0222"/>
    <w:rPr>
      <w:b/>
      <w:sz w:val="28"/>
    </w:rPr>
  </w:style>
  <w:style w:type="character" w:customStyle="1" w:styleId="SourcenameChar">
    <w:name w:val="Source name Char"/>
    <w:link w:val="Sourcename"/>
    <w:locked/>
    <w:rsid w:val="0042022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0222"/>
    <w:rPr>
      <w:b/>
      <w:bCs/>
      <w:sz w:val="20"/>
    </w:rPr>
  </w:style>
  <w:style w:type="character" w:customStyle="1" w:styleId="underlinedcardChar">
    <w:name w:val="underlined card Char"/>
    <w:link w:val="underlinedcard0"/>
    <w:locked/>
    <w:rsid w:val="0042022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0222"/>
    <w:rPr>
      <w:sz w:val="24"/>
      <w:u w:val="single"/>
    </w:rPr>
  </w:style>
  <w:style w:type="paragraph" w:customStyle="1" w:styleId="FullText">
    <w:name w:val="Full Text"/>
    <w:basedOn w:val="Normal"/>
    <w:uiPriority w:val="99"/>
    <w:qFormat/>
    <w:rsid w:val="00420222"/>
    <w:rPr>
      <w:rFonts w:eastAsia="Times New Roman"/>
      <w:sz w:val="16"/>
    </w:rPr>
  </w:style>
  <w:style w:type="character" w:customStyle="1" w:styleId="TextUnderlineChar">
    <w:name w:val="Text Underline Char"/>
    <w:link w:val="TextUnderline"/>
    <w:locked/>
    <w:rsid w:val="0042022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022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2022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022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2022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022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20222"/>
    <w:pPr>
      <w:spacing w:before="240"/>
      <w:outlineLvl w:val="2"/>
    </w:pPr>
    <w:rPr>
      <w:rFonts w:eastAsia="Times New Roman"/>
      <w:b/>
    </w:rPr>
  </w:style>
  <w:style w:type="character" w:customStyle="1" w:styleId="CiteCardChar">
    <w:name w:val="Cite_Card Char"/>
    <w:link w:val="CiteCard0"/>
    <w:locked/>
    <w:rsid w:val="00420222"/>
    <w:rPr>
      <w:rFonts w:ascii="Times New Roman" w:eastAsia="Times New Roman" w:hAnsi="Times New Roman" w:cs="Arial"/>
      <w:bCs/>
      <w:sz w:val="20"/>
      <w:szCs w:val="20"/>
    </w:rPr>
  </w:style>
  <w:style w:type="paragraph" w:customStyle="1" w:styleId="CiteCard0">
    <w:name w:val="Cite_Card"/>
    <w:link w:val="CiteCardChar"/>
    <w:qFormat/>
    <w:rsid w:val="0042022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0222"/>
    <w:pPr>
      <w:widowControl w:val="0"/>
    </w:pPr>
    <w:rPr>
      <w:rFonts w:eastAsia="MS Mincho"/>
      <w:color w:val="auto"/>
    </w:rPr>
  </w:style>
  <w:style w:type="character" w:customStyle="1" w:styleId="StyleStyle49pt6Char">
    <w:name w:val="Style Style4 + 9 pt6 Char"/>
    <w:basedOn w:val="Style4Char"/>
    <w:link w:val="StyleStyle49pt6"/>
    <w:locked/>
    <w:rsid w:val="00420222"/>
    <w:rPr>
      <w:rFonts w:ascii="Georgia" w:eastAsia="Times New Roman" w:hAnsi="Georgia"/>
      <w:u w:val="single"/>
      <w:lang w:val="x-none"/>
    </w:rPr>
  </w:style>
  <w:style w:type="paragraph" w:customStyle="1" w:styleId="StyleStyle49pt6">
    <w:name w:val="Style Style4 + 9 pt6"/>
    <w:basedOn w:val="Style4"/>
    <w:link w:val="StyleStyle49pt6Char"/>
    <w:qFormat/>
    <w:rsid w:val="0042022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2022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022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2022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0222"/>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022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0222"/>
    <w:rPr>
      <w:rFonts w:ascii="Georgia" w:hAnsi="Georgia" w:cs="Calibri"/>
      <w:b/>
      <w:bCs/>
      <w:sz w:val="24"/>
      <w:u w:val="single"/>
    </w:rPr>
  </w:style>
  <w:style w:type="character" w:customStyle="1" w:styleId="DebatenoramlChar">
    <w:name w:val="Debatenoraml Char"/>
    <w:link w:val="Debatenoraml"/>
    <w:locked/>
    <w:rsid w:val="00420222"/>
    <w:rPr>
      <w:rFonts w:ascii="Times New Roman" w:hAnsi="Times New Roman" w:cs="Times New Roman"/>
    </w:rPr>
  </w:style>
  <w:style w:type="paragraph" w:customStyle="1" w:styleId="Debatenoraml">
    <w:name w:val="Debatenoraml"/>
    <w:basedOn w:val="NoSpacing"/>
    <w:link w:val="DebatenoramlChar"/>
    <w:qFormat/>
    <w:rsid w:val="00420222"/>
    <w:pPr>
      <w:spacing w:before="0" w:line="240" w:lineRule="auto"/>
    </w:pPr>
    <w:rPr>
      <w:rFonts w:ascii="Times New Roman" w:hAnsi="Times New Roman" w:cs="Times New Roman"/>
    </w:rPr>
  </w:style>
  <w:style w:type="paragraph" w:customStyle="1" w:styleId="SynergyTag">
    <w:name w:val="SynergyTag"/>
    <w:basedOn w:val="Normal"/>
    <w:uiPriority w:val="99"/>
    <w:qFormat/>
    <w:rsid w:val="00420222"/>
    <w:rPr>
      <w:rFonts w:eastAsia="Calibri"/>
      <w:b/>
    </w:rPr>
  </w:style>
  <w:style w:type="character" w:customStyle="1" w:styleId="QualsChar">
    <w:name w:val="Quals Char"/>
    <w:link w:val="Quals"/>
    <w:locked/>
    <w:rsid w:val="00420222"/>
    <w:rPr>
      <w:rFonts w:ascii="Georgia" w:eastAsia="Calibri" w:hAnsi="Georgia"/>
      <w:sz w:val="18"/>
    </w:rPr>
  </w:style>
  <w:style w:type="paragraph" w:customStyle="1" w:styleId="Quals">
    <w:name w:val="Quals"/>
    <w:basedOn w:val="Normal"/>
    <w:link w:val="QualsChar"/>
    <w:qFormat/>
    <w:rsid w:val="00420222"/>
    <w:rPr>
      <w:rFonts w:ascii="Georgia" w:eastAsia="Calibri" w:hAnsi="Georgia"/>
      <w:sz w:val="18"/>
    </w:rPr>
  </w:style>
  <w:style w:type="paragraph" w:customStyle="1" w:styleId="times">
    <w:name w:val="times"/>
    <w:basedOn w:val="Normal"/>
    <w:qFormat/>
    <w:rsid w:val="00420222"/>
    <w:pPr>
      <w:spacing w:before="100" w:beforeAutospacing="1" w:after="100" w:afterAutospacing="1"/>
    </w:pPr>
    <w:rPr>
      <w:rFonts w:eastAsia="Times New Roman"/>
      <w:sz w:val="24"/>
    </w:rPr>
  </w:style>
  <w:style w:type="paragraph" w:customStyle="1" w:styleId="BodyA">
    <w:name w:val="Body A"/>
    <w:uiPriority w:val="99"/>
    <w:qFormat/>
    <w:rsid w:val="00420222"/>
    <w:rPr>
      <w:rFonts w:ascii="Helvetica" w:eastAsia="ヒラギノ角ゴ Pro W3" w:hAnsi="Helvetica" w:cs="Times New Roman"/>
      <w:color w:val="000000"/>
      <w:szCs w:val="20"/>
    </w:rPr>
  </w:style>
  <w:style w:type="character" w:customStyle="1" w:styleId="StarredChar">
    <w:name w:val="Starred Char"/>
    <w:link w:val="Starred"/>
    <w:locked/>
    <w:rsid w:val="00420222"/>
    <w:rPr>
      <w:rFonts w:ascii="Georgia" w:eastAsia="Times New Roman" w:hAnsi="Georgia"/>
      <w:b/>
      <w:caps/>
      <w:szCs w:val="28"/>
      <w:u w:val="single"/>
    </w:rPr>
  </w:style>
  <w:style w:type="paragraph" w:customStyle="1" w:styleId="Starred">
    <w:name w:val="Starred"/>
    <w:basedOn w:val="Normal"/>
    <w:link w:val="StarredChar"/>
    <w:qFormat/>
    <w:rsid w:val="0042022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20222"/>
    <w:rPr>
      <w:rFonts w:ascii="Georgia" w:eastAsia="Times New Roman" w:hAnsi="Georgia"/>
      <w:b/>
      <w:caps/>
      <w:szCs w:val="28"/>
      <w:u w:val="single"/>
    </w:rPr>
  </w:style>
  <w:style w:type="paragraph" w:customStyle="1" w:styleId="NotStarred">
    <w:name w:val="NotStarred"/>
    <w:basedOn w:val="Normal"/>
    <w:link w:val="NotStarredChar"/>
    <w:qFormat/>
    <w:rsid w:val="0042022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2022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022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20222"/>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20222"/>
    <w:rPr>
      <w:rFonts w:ascii="Georgia" w:eastAsia="Calibri" w:hAnsi="Georgia"/>
      <w:b/>
    </w:rPr>
  </w:style>
  <w:style w:type="paragraph" w:customStyle="1" w:styleId="H4Tag">
    <w:name w:val="H4 (Tag)"/>
    <w:basedOn w:val="Normal"/>
    <w:link w:val="H4TagChar1"/>
    <w:qFormat/>
    <w:rsid w:val="00420222"/>
    <w:rPr>
      <w:rFonts w:ascii="Georgia" w:eastAsia="Calibri" w:hAnsi="Georgia"/>
      <w:b/>
      <w:sz w:val="24"/>
    </w:rPr>
  </w:style>
  <w:style w:type="paragraph" w:customStyle="1" w:styleId="CM25">
    <w:name w:val="CM25"/>
    <w:basedOn w:val="Default"/>
    <w:next w:val="Default"/>
    <w:qFormat/>
    <w:rsid w:val="0042022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20222"/>
    <w:rPr>
      <w:rFonts w:ascii="Georgia" w:hAnsi="Georgia"/>
      <w:b/>
    </w:rPr>
  </w:style>
  <w:style w:type="paragraph" w:customStyle="1" w:styleId="Debate-CardTagandCite-F6">
    <w:name w:val="Debate- Card Tag and Cite- F6"/>
    <w:basedOn w:val="Normal"/>
    <w:link w:val="Debate-CardTagandCite-F6Char"/>
    <w:qFormat/>
    <w:rsid w:val="00420222"/>
    <w:pPr>
      <w:contextualSpacing/>
    </w:pPr>
    <w:rPr>
      <w:rFonts w:ascii="Georgia" w:hAnsi="Georgia"/>
      <w:b/>
      <w:sz w:val="24"/>
    </w:rPr>
  </w:style>
  <w:style w:type="paragraph" w:customStyle="1" w:styleId="Cardtext0">
    <w:name w:val="Card text"/>
    <w:link w:val="CardtextChar0"/>
    <w:qFormat/>
    <w:rsid w:val="00420222"/>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20222"/>
    <w:rPr>
      <w:rFonts w:ascii="Georgia" w:eastAsia="Times New Roman" w:hAnsi="Georgia"/>
      <w:b/>
      <w:szCs w:val="28"/>
      <w:u w:val="single"/>
    </w:rPr>
  </w:style>
  <w:style w:type="paragraph" w:customStyle="1" w:styleId="NewHeading2">
    <w:name w:val="NewHeading2"/>
    <w:basedOn w:val="Normal"/>
    <w:link w:val="NewHeading2Char"/>
    <w:qFormat/>
    <w:rsid w:val="0042022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2022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20222"/>
    <w:rPr>
      <w:rFonts w:eastAsia="Calibri"/>
    </w:rPr>
  </w:style>
  <w:style w:type="paragraph" w:customStyle="1" w:styleId="Card6pt">
    <w:name w:val="Card 6pt"/>
    <w:basedOn w:val="card"/>
    <w:uiPriority w:val="99"/>
    <w:qFormat/>
    <w:rsid w:val="00420222"/>
    <w:rPr>
      <w:rFonts w:ascii="Georgia" w:eastAsia="Calibri" w:hAnsi="Georgia"/>
      <w:bCs/>
      <w:color w:val="000000"/>
      <w:sz w:val="12"/>
      <w:szCs w:val="20"/>
    </w:rPr>
  </w:style>
  <w:style w:type="character" w:customStyle="1" w:styleId="FullCiteChar">
    <w:name w:val="Full Cite Char"/>
    <w:link w:val="FullCite"/>
    <w:locked/>
    <w:rsid w:val="00420222"/>
    <w:rPr>
      <w:rFonts w:ascii="Garamond" w:eastAsia="Calibri" w:hAnsi="Garamond"/>
    </w:rPr>
  </w:style>
  <w:style w:type="paragraph" w:customStyle="1" w:styleId="FullCite">
    <w:name w:val="Full Cite"/>
    <w:basedOn w:val="Normal"/>
    <w:next w:val="Normal"/>
    <w:link w:val="FullCiteChar"/>
    <w:qFormat/>
    <w:rsid w:val="00420222"/>
    <w:rPr>
      <w:rFonts w:ascii="Garamond" w:eastAsia="Calibri" w:hAnsi="Garamond"/>
      <w:sz w:val="24"/>
    </w:rPr>
  </w:style>
  <w:style w:type="character" w:customStyle="1" w:styleId="StyleCardStyleBlackUnderlineChar">
    <w:name w:val="Style Card Style + Black Underline Char"/>
    <w:link w:val="StyleCardStyleBlackUnderline"/>
    <w:locked/>
    <w:rsid w:val="0042022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022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2022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20222"/>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20222"/>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20222"/>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20222"/>
    <w:rPr>
      <w:rFonts w:ascii="Georgia" w:eastAsia="SimSun" w:hAnsi="Georgia"/>
      <w:b/>
      <w:bCs/>
      <w:sz w:val="24"/>
      <w:u w:val="single"/>
      <w:lang w:eastAsia="zh-CN"/>
    </w:rPr>
  </w:style>
  <w:style w:type="paragraph" w:customStyle="1" w:styleId="CM27">
    <w:name w:val="CM27"/>
    <w:basedOn w:val="Default"/>
    <w:next w:val="Default"/>
    <w:qFormat/>
    <w:rsid w:val="00420222"/>
    <w:pPr>
      <w:spacing w:after="200" w:line="276" w:lineRule="auto"/>
    </w:pPr>
    <w:rPr>
      <w:rFonts w:eastAsia="Calibri"/>
      <w:color w:val="auto"/>
      <w:sz w:val="22"/>
    </w:rPr>
  </w:style>
  <w:style w:type="paragraph" w:customStyle="1" w:styleId="font-null">
    <w:name w:val="font-null"/>
    <w:basedOn w:val="Normal"/>
    <w:uiPriority w:val="99"/>
    <w:qFormat/>
    <w:rsid w:val="00420222"/>
    <w:pPr>
      <w:spacing w:before="100" w:beforeAutospacing="1" w:after="100" w:afterAutospacing="1"/>
    </w:pPr>
    <w:rPr>
      <w:rFonts w:eastAsia="Times New Roman"/>
      <w:sz w:val="24"/>
    </w:rPr>
  </w:style>
  <w:style w:type="paragraph" w:customStyle="1" w:styleId="rteindent1">
    <w:name w:val="rteindent1"/>
    <w:basedOn w:val="Normal"/>
    <w:uiPriority w:val="99"/>
    <w:qFormat/>
    <w:rsid w:val="0042022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2022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2022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2022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2022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20222"/>
    <w:pPr>
      <w:spacing w:before="100" w:beforeAutospacing="1" w:after="100" w:afterAutospacing="1"/>
    </w:pPr>
    <w:rPr>
      <w:rFonts w:eastAsia="Times New Roman"/>
      <w:sz w:val="24"/>
    </w:rPr>
  </w:style>
  <w:style w:type="paragraph" w:customStyle="1" w:styleId="class">
    <w:name w:val="class"/>
    <w:basedOn w:val="Normal"/>
    <w:uiPriority w:val="99"/>
    <w:qFormat/>
    <w:rsid w:val="00420222"/>
    <w:pPr>
      <w:spacing w:before="100" w:beforeAutospacing="1" w:after="100" w:afterAutospacing="1"/>
    </w:pPr>
    <w:rPr>
      <w:rFonts w:eastAsia="Times New Roman"/>
      <w:sz w:val="24"/>
    </w:rPr>
  </w:style>
  <w:style w:type="character" w:customStyle="1" w:styleId="blocktitleChar0">
    <w:name w:val="block title Char"/>
    <w:link w:val="blocktitle0"/>
    <w:locked/>
    <w:rsid w:val="00420222"/>
    <w:rPr>
      <w:rFonts w:ascii="Calibri" w:eastAsia="Calibri" w:hAnsi="Calibri"/>
      <w:b/>
      <w:caps/>
      <w:sz w:val="28"/>
      <w:szCs w:val="28"/>
      <w:lang w:val="es-ES"/>
    </w:rPr>
  </w:style>
  <w:style w:type="paragraph" w:customStyle="1" w:styleId="Pa6">
    <w:name w:val="Pa6"/>
    <w:basedOn w:val="Normal"/>
    <w:next w:val="Normal"/>
    <w:uiPriority w:val="99"/>
    <w:qFormat/>
    <w:rsid w:val="0042022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2022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2022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2022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2022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2022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2022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20222"/>
    <w:pPr>
      <w:spacing w:after="160" w:line="259" w:lineRule="auto"/>
    </w:pPr>
    <w:rPr>
      <w:rFonts w:ascii="Georgia" w:eastAsia="SimSun" w:hAnsi="Georgia"/>
      <w:b/>
      <w:bCs/>
      <w:lang w:val="en-US"/>
    </w:rPr>
  </w:style>
  <w:style w:type="paragraph" w:customStyle="1" w:styleId="summary">
    <w:name w:val="summary"/>
    <w:basedOn w:val="Normal"/>
    <w:uiPriority w:val="99"/>
    <w:qFormat/>
    <w:rsid w:val="00420222"/>
    <w:pPr>
      <w:spacing w:before="100" w:beforeAutospacing="1" w:after="100" w:afterAutospacing="1"/>
    </w:pPr>
    <w:rPr>
      <w:rFonts w:eastAsia="Times New Roman"/>
      <w:sz w:val="24"/>
    </w:rPr>
  </w:style>
  <w:style w:type="paragraph" w:customStyle="1" w:styleId="Caption2">
    <w:name w:val="Caption2"/>
    <w:basedOn w:val="Normal"/>
    <w:uiPriority w:val="99"/>
    <w:qFormat/>
    <w:rsid w:val="0042022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2022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022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20222"/>
    <w:pPr>
      <w:jc w:val="center"/>
    </w:pPr>
    <w:rPr>
      <w:rFonts w:ascii="Book Antiqua" w:eastAsia="Times New Roman" w:hAnsi="Book Antiqua"/>
      <w:b/>
      <w:sz w:val="28"/>
    </w:rPr>
  </w:style>
  <w:style w:type="paragraph" w:customStyle="1" w:styleId="Little">
    <w:name w:val="Little"/>
    <w:basedOn w:val="Normal"/>
    <w:next w:val="Normal"/>
    <w:link w:val="LittleChar"/>
    <w:qFormat/>
    <w:rsid w:val="00420222"/>
    <w:pPr>
      <w:ind w:left="288"/>
    </w:pPr>
    <w:rPr>
      <w:rFonts w:eastAsia="Times New Roman"/>
      <w:sz w:val="16"/>
    </w:rPr>
  </w:style>
  <w:style w:type="paragraph" w:customStyle="1" w:styleId="AAAcard">
    <w:name w:val="AAAcard"/>
    <w:basedOn w:val="Normal"/>
    <w:uiPriority w:val="99"/>
    <w:qFormat/>
    <w:rsid w:val="00420222"/>
    <w:pPr>
      <w:ind w:left="288" w:right="288"/>
    </w:pPr>
    <w:rPr>
      <w:rFonts w:eastAsia="Times New Roman"/>
    </w:rPr>
  </w:style>
  <w:style w:type="paragraph" w:customStyle="1" w:styleId="Caption3">
    <w:name w:val="Caption3"/>
    <w:basedOn w:val="Normal"/>
    <w:uiPriority w:val="99"/>
    <w:qFormat/>
    <w:rsid w:val="00420222"/>
    <w:pPr>
      <w:spacing w:before="100" w:beforeAutospacing="1" w:after="100" w:afterAutospacing="1"/>
    </w:pPr>
    <w:rPr>
      <w:rFonts w:eastAsia="Times New Roman"/>
      <w:sz w:val="24"/>
    </w:rPr>
  </w:style>
  <w:style w:type="paragraph" w:customStyle="1" w:styleId="body-12-5">
    <w:name w:val="body-12-5"/>
    <w:basedOn w:val="Normal"/>
    <w:uiPriority w:val="99"/>
    <w:qFormat/>
    <w:rsid w:val="00420222"/>
    <w:pPr>
      <w:spacing w:before="100" w:beforeAutospacing="1" w:after="100" w:afterAutospacing="1"/>
    </w:pPr>
    <w:rPr>
      <w:rFonts w:eastAsia="Times New Roman"/>
      <w:sz w:val="24"/>
    </w:rPr>
  </w:style>
  <w:style w:type="paragraph" w:customStyle="1" w:styleId="infuse">
    <w:name w:val="infuse"/>
    <w:basedOn w:val="Normal"/>
    <w:uiPriority w:val="99"/>
    <w:qFormat/>
    <w:rsid w:val="00420222"/>
    <w:pPr>
      <w:spacing w:before="100" w:beforeAutospacing="1" w:after="100" w:afterAutospacing="1"/>
    </w:pPr>
    <w:rPr>
      <w:rFonts w:eastAsia="Times New Roman"/>
      <w:sz w:val="24"/>
    </w:rPr>
  </w:style>
  <w:style w:type="paragraph" w:customStyle="1" w:styleId="fontreg">
    <w:name w:val="font_reg"/>
    <w:basedOn w:val="Normal"/>
    <w:uiPriority w:val="99"/>
    <w:qFormat/>
    <w:rsid w:val="00420222"/>
    <w:pPr>
      <w:spacing w:before="100" w:beforeAutospacing="1" w:after="100" w:afterAutospacing="1"/>
    </w:pPr>
    <w:rPr>
      <w:rFonts w:eastAsia="Times New Roman"/>
      <w:sz w:val="24"/>
    </w:rPr>
  </w:style>
  <w:style w:type="paragraph" w:customStyle="1" w:styleId="CITEF3">
    <w:name w:val="CITE F3"/>
    <w:uiPriority w:val="99"/>
    <w:qFormat/>
    <w:rsid w:val="0042022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2022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022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022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0222"/>
    <w:pPr>
      <w:spacing w:after="200"/>
    </w:pPr>
    <w:rPr>
      <w:rFonts w:ascii="Calibri" w:eastAsia="Calibri" w:hAnsi="Calibri" w:cs="Times New Roman"/>
      <w:sz w:val="20"/>
      <w:szCs w:val="20"/>
      <w:u w:val="single"/>
    </w:rPr>
  </w:style>
  <w:style w:type="paragraph" w:customStyle="1" w:styleId="hotroute1">
    <w:name w:val="hot route!"/>
    <w:basedOn w:val="Normal"/>
    <w:qFormat/>
    <w:rsid w:val="00420222"/>
    <w:pPr>
      <w:ind w:left="144"/>
    </w:pPr>
    <w:rPr>
      <w:rFonts w:ascii="Cambria" w:eastAsia="Calibri" w:hAnsi="Cambria"/>
      <w:sz w:val="24"/>
    </w:rPr>
  </w:style>
  <w:style w:type="paragraph" w:customStyle="1" w:styleId="FreeFormA">
    <w:name w:val="Free Form A"/>
    <w:autoRedefine/>
    <w:uiPriority w:val="99"/>
    <w:qFormat/>
    <w:rsid w:val="0042022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20222"/>
    <w:pPr>
      <w:spacing w:before="100" w:beforeAutospacing="1" w:after="100" w:afterAutospacing="1"/>
    </w:pPr>
    <w:rPr>
      <w:rFonts w:eastAsia="Times New Roman"/>
      <w:sz w:val="24"/>
    </w:rPr>
  </w:style>
  <w:style w:type="paragraph" w:customStyle="1" w:styleId="subheader">
    <w:name w:val="subheader"/>
    <w:basedOn w:val="Normal"/>
    <w:uiPriority w:val="99"/>
    <w:qFormat/>
    <w:rsid w:val="0042022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20222"/>
    <w:pPr>
      <w:spacing w:before="100" w:beforeAutospacing="1" w:after="100" w:afterAutospacing="1"/>
    </w:pPr>
    <w:rPr>
      <w:rFonts w:eastAsia="Times New Roman"/>
      <w:sz w:val="24"/>
    </w:rPr>
  </w:style>
  <w:style w:type="paragraph" w:customStyle="1" w:styleId="more">
    <w:name w:val="more"/>
    <w:basedOn w:val="Normal"/>
    <w:uiPriority w:val="99"/>
    <w:qFormat/>
    <w:rsid w:val="00420222"/>
    <w:pPr>
      <w:spacing w:before="100" w:beforeAutospacing="1" w:after="100" w:afterAutospacing="1"/>
    </w:pPr>
    <w:rPr>
      <w:rFonts w:eastAsia="Times New Roman"/>
      <w:sz w:val="24"/>
    </w:rPr>
  </w:style>
  <w:style w:type="paragraph" w:customStyle="1" w:styleId="story">
    <w:name w:val="story"/>
    <w:basedOn w:val="Normal"/>
    <w:uiPriority w:val="99"/>
    <w:qFormat/>
    <w:rsid w:val="00420222"/>
    <w:pPr>
      <w:spacing w:before="100" w:beforeAutospacing="1" w:after="100" w:afterAutospacing="1"/>
    </w:pPr>
    <w:rPr>
      <w:rFonts w:eastAsia="Times New Roman"/>
      <w:sz w:val="24"/>
    </w:rPr>
  </w:style>
  <w:style w:type="paragraph" w:customStyle="1" w:styleId="H1numbered">
    <w:name w:val="H1 numbered"/>
    <w:basedOn w:val="Normal"/>
    <w:uiPriority w:val="99"/>
    <w:qFormat/>
    <w:rsid w:val="00420222"/>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20222"/>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2022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2022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2022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2022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2022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20222"/>
    <w:pPr>
      <w:widowControl w:val="0"/>
      <w:spacing w:after="63"/>
    </w:pPr>
    <w:rPr>
      <w:rFonts w:ascii="Arial" w:hAnsi="Arial"/>
      <w:color w:val="auto"/>
    </w:rPr>
  </w:style>
  <w:style w:type="paragraph" w:customStyle="1" w:styleId="CM35">
    <w:name w:val="CM35"/>
    <w:basedOn w:val="Default"/>
    <w:next w:val="Default"/>
    <w:uiPriority w:val="99"/>
    <w:qFormat/>
    <w:rsid w:val="0042022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2022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2022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022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022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0222"/>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2022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0222"/>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2022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0222"/>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022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022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2022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0222"/>
    <w:rPr>
      <w:rFonts w:ascii="Georgia" w:hAnsi="Georgia"/>
      <w:sz w:val="24"/>
      <w:lang w:val="x-none" w:eastAsia="x-none"/>
    </w:rPr>
  </w:style>
  <w:style w:type="character" w:customStyle="1" w:styleId="NormalFontChar">
    <w:name w:val="Normal Font Char"/>
    <w:link w:val="NormalFont"/>
    <w:locked/>
    <w:rsid w:val="00420222"/>
    <w:rPr>
      <w:rFonts w:ascii="Times New Roman" w:eastAsia="Times New Roman" w:hAnsi="Times New Roman" w:cs="Times New Roman"/>
      <w:sz w:val="20"/>
      <w:szCs w:val="20"/>
    </w:rPr>
  </w:style>
  <w:style w:type="paragraph" w:customStyle="1" w:styleId="NormalFont">
    <w:name w:val="Normal Font"/>
    <w:link w:val="NormalFontChar"/>
    <w:qFormat/>
    <w:rsid w:val="00420222"/>
    <w:rPr>
      <w:rFonts w:ascii="Times New Roman" w:eastAsia="Times New Roman" w:hAnsi="Times New Roman" w:cs="Times New Roman"/>
      <w:sz w:val="20"/>
      <w:szCs w:val="20"/>
    </w:rPr>
  </w:style>
  <w:style w:type="paragraph" w:customStyle="1" w:styleId="StyleSmall11pt">
    <w:name w:val="Style Small + 11 pt"/>
    <w:uiPriority w:val="99"/>
    <w:qFormat/>
    <w:rsid w:val="0042022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2022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0222"/>
    <w:rPr>
      <w:u w:val="single"/>
      <w:lang w:val="x-none" w:eastAsia="x-none"/>
    </w:rPr>
  </w:style>
  <w:style w:type="character" w:customStyle="1" w:styleId="StyleNormalFont11ptBoldUnderlineChar">
    <w:name w:val="Style Normal Font + 11 pt Bold Underline Char"/>
    <w:link w:val="StyleNormalFont11ptBoldUnderline"/>
    <w:locked/>
    <w:rsid w:val="0042022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0222"/>
    <w:rPr>
      <w:b/>
      <w:bCs/>
      <w:u w:val="single"/>
      <w:lang w:val="x-none" w:eastAsia="x-none"/>
    </w:rPr>
  </w:style>
  <w:style w:type="paragraph" w:customStyle="1" w:styleId="Smallfont0">
    <w:name w:val="Smallfont"/>
    <w:basedOn w:val="Normal"/>
    <w:uiPriority w:val="99"/>
    <w:qFormat/>
    <w:rsid w:val="00420222"/>
    <w:rPr>
      <w:rFonts w:eastAsia="Times New Roman"/>
      <w:sz w:val="15"/>
    </w:rPr>
  </w:style>
  <w:style w:type="paragraph" w:customStyle="1" w:styleId="formatvorlage2">
    <w:name w:val="formatvorlage2"/>
    <w:basedOn w:val="Normal"/>
    <w:uiPriority w:val="99"/>
    <w:qFormat/>
    <w:rsid w:val="0042022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2022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0222"/>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2022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0222"/>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2022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0222"/>
    <w:pPr>
      <w:ind w:left="144"/>
    </w:pPr>
    <w:rPr>
      <w:rFonts w:ascii="Georgia" w:eastAsia="Times New Roman" w:hAnsi="Georgia"/>
      <w:sz w:val="24"/>
      <w:lang w:val="x-none" w:eastAsia="x-none"/>
    </w:rPr>
  </w:style>
  <w:style w:type="paragraph" w:customStyle="1" w:styleId="deck">
    <w:name w:val="deck"/>
    <w:basedOn w:val="Normal"/>
    <w:uiPriority w:val="99"/>
    <w:qFormat/>
    <w:rsid w:val="00420222"/>
    <w:pPr>
      <w:spacing w:before="100" w:beforeAutospacing="1" w:after="100" w:afterAutospacing="1"/>
    </w:pPr>
    <w:rPr>
      <w:rFonts w:eastAsia="Times New Roman"/>
      <w:sz w:val="24"/>
    </w:rPr>
  </w:style>
  <w:style w:type="paragraph" w:customStyle="1" w:styleId="i1">
    <w:name w:val="i1"/>
    <w:basedOn w:val="Normal"/>
    <w:uiPriority w:val="99"/>
    <w:qFormat/>
    <w:rsid w:val="00420222"/>
    <w:pPr>
      <w:spacing w:before="100" w:beforeAutospacing="1" w:after="100" w:afterAutospacing="1"/>
    </w:pPr>
    <w:rPr>
      <w:rFonts w:eastAsia="Times New Roman"/>
      <w:sz w:val="24"/>
    </w:rPr>
  </w:style>
  <w:style w:type="paragraph" w:customStyle="1" w:styleId="question">
    <w:name w:val="question"/>
    <w:basedOn w:val="Normal"/>
    <w:uiPriority w:val="99"/>
    <w:qFormat/>
    <w:rsid w:val="00420222"/>
    <w:pPr>
      <w:spacing w:before="100" w:beforeAutospacing="1" w:after="100" w:afterAutospacing="1"/>
    </w:pPr>
    <w:rPr>
      <w:rFonts w:eastAsia="Times New Roman"/>
      <w:sz w:val="24"/>
    </w:rPr>
  </w:style>
  <w:style w:type="paragraph" w:customStyle="1" w:styleId="bodycopy">
    <w:name w:val="bodycopy"/>
    <w:basedOn w:val="Normal"/>
    <w:uiPriority w:val="99"/>
    <w:qFormat/>
    <w:rsid w:val="00420222"/>
    <w:pPr>
      <w:spacing w:before="100" w:beforeAutospacing="1" w:after="100" w:afterAutospacing="1"/>
    </w:pPr>
    <w:rPr>
      <w:rFonts w:eastAsia="Times New Roman"/>
      <w:sz w:val="24"/>
    </w:rPr>
  </w:style>
  <w:style w:type="paragraph" w:customStyle="1" w:styleId="Fifth">
    <w:name w:val="Fifth"/>
    <w:basedOn w:val="Normal"/>
    <w:link w:val="FifthChar"/>
    <w:qFormat/>
    <w:rsid w:val="00420222"/>
    <w:rPr>
      <w:rFonts w:ascii="Arial" w:eastAsia="Calibri" w:hAnsi="Arial"/>
    </w:rPr>
  </w:style>
  <w:style w:type="paragraph" w:customStyle="1" w:styleId="NoteLevel22">
    <w:name w:val="Note Level 22"/>
    <w:basedOn w:val="card"/>
    <w:next w:val="Normal"/>
    <w:uiPriority w:val="99"/>
    <w:qFormat/>
    <w:rsid w:val="00420222"/>
    <w:pPr>
      <w:keepNext/>
    </w:pPr>
    <w:rPr>
      <w:rFonts w:ascii="Georgia" w:eastAsia="MS Gothic" w:hAnsi="Georgia"/>
      <w:bCs/>
      <w:szCs w:val="20"/>
    </w:rPr>
  </w:style>
  <w:style w:type="paragraph" w:customStyle="1" w:styleId="wp-caption-text">
    <w:name w:val="wp-caption-text"/>
    <w:basedOn w:val="Normal"/>
    <w:qFormat/>
    <w:rsid w:val="00420222"/>
    <w:pPr>
      <w:spacing w:before="100" w:beforeAutospacing="1" w:after="100" w:afterAutospacing="1"/>
    </w:pPr>
    <w:rPr>
      <w:rFonts w:eastAsia="Times New Roman"/>
      <w:sz w:val="24"/>
    </w:rPr>
  </w:style>
  <w:style w:type="paragraph" w:customStyle="1" w:styleId="svarticle">
    <w:name w:val="svarticle"/>
    <w:basedOn w:val="Normal"/>
    <w:uiPriority w:val="99"/>
    <w:qFormat/>
    <w:rsid w:val="0042022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2022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20222"/>
    <w:pPr>
      <w:spacing w:before="100" w:beforeAutospacing="1" w:after="100" w:afterAutospacing="1"/>
    </w:pPr>
  </w:style>
  <w:style w:type="paragraph" w:customStyle="1" w:styleId="description">
    <w:name w:val="description"/>
    <w:basedOn w:val="Normal"/>
    <w:uiPriority w:val="99"/>
    <w:qFormat/>
    <w:rsid w:val="00420222"/>
    <w:pPr>
      <w:spacing w:before="100" w:beforeAutospacing="1" w:after="100" w:afterAutospacing="1"/>
    </w:pPr>
  </w:style>
  <w:style w:type="paragraph" w:customStyle="1" w:styleId="graf">
    <w:name w:val="graf"/>
    <w:basedOn w:val="Normal"/>
    <w:uiPriority w:val="99"/>
    <w:qFormat/>
    <w:rsid w:val="00420222"/>
    <w:pPr>
      <w:spacing w:before="100" w:beforeAutospacing="1" w:after="100" w:afterAutospacing="1"/>
    </w:pPr>
  </w:style>
  <w:style w:type="paragraph" w:customStyle="1" w:styleId="column">
    <w:name w:val="column"/>
    <w:basedOn w:val="Normal"/>
    <w:uiPriority w:val="99"/>
    <w:qFormat/>
    <w:rsid w:val="00420222"/>
    <w:pPr>
      <w:spacing w:before="100" w:beforeAutospacing="1" w:after="100" w:afterAutospacing="1"/>
    </w:pPr>
  </w:style>
  <w:style w:type="paragraph" w:customStyle="1" w:styleId="recirc-container">
    <w:name w:val="recirc-container"/>
    <w:basedOn w:val="Normal"/>
    <w:uiPriority w:val="99"/>
    <w:qFormat/>
    <w:rsid w:val="0042022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2022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2022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20222"/>
    <w:rPr>
      <w:rFonts w:ascii="Georgia" w:hAnsi="Georgia" w:hint="default"/>
      <w:i/>
      <w:iCs/>
      <w:color w:val="808080"/>
    </w:rPr>
  </w:style>
  <w:style w:type="character" w:customStyle="1" w:styleId="cardchar00">
    <w:name w:val="cardchar0"/>
    <w:basedOn w:val="DefaultParagraphFont"/>
    <w:rsid w:val="00420222"/>
  </w:style>
  <w:style w:type="character" w:customStyle="1" w:styleId="UnderlineNon-bold">
    <w:name w:val="Underline Non - bold"/>
    <w:rsid w:val="00420222"/>
    <w:rPr>
      <w:rFonts w:ascii="Times New Roman" w:hAnsi="Times New Roman" w:cs="Times New Roman" w:hint="default"/>
      <w:iCs/>
      <w:sz w:val="22"/>
      <w:u w:val="single"/>
    </w:rPr>
  </w:style>
  <w:style w:type="character" w:customStyle="1" w:styleId="Heading5Char2">
    <w:name w:val="Heading 5 Char2"/>
    <w:rsid w:val="0042022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20222"/>
    <w:rPr>
      <w:rFonts w:ascii="Arial" w:hAnsi="Arial" w:cs="Arial"/>
      <w:vanish/>
      <w:sz w:val="16"/>
      <w:szCs w:val="16"/>
    </w:rPr>
  </w:style>
  <w:style w:type="paragraph" w:styleId="z-TopofForm">
    <w:name w:val="HTML Top of Form"/>
    <w:basedOn w:val="Normal"/>
    <w:next w:val="Normal"/>
    <w:link w:val="z-TopofFormChar"/>
    <w:hidden/>
    <w:uiPriority w:val="99"/>
    <w:unhideWhenUsed/>
    <w:rsid w:val="0042022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0222"/>
    <w:rPr>
      <w:rFonts w:ascii="Arial" w:hAnsi="Arial" w:cs="Arial"/>
      <w:vanish/>
      <w:sz w:val="16"/>
      <w:szCs w:val="16"/>
    </w:rPr>
  </w:style>
  <w:style w:type="character" w:customStyle="1" w:styleId="z-BottomofFormChar">
    <w:name w:val="z-Bottom of Form Char"/>
    <w:basedOn w:val="DefaultParagraphFont"/>
    <w:link w:val="z-BottomofForm"/>
    <w:uiPriority w:val="99"/>
    <w:rsid w:val="0042022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022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0222"/>
    <w:rPr>
      <w:rFonts w:ascii="Arial" w:hAnsi="Arial" w:cs="Arial"/>
      <w:vanish/>
      <w:sz w:val="16"/>
      <w:szCs w:val="16"/>
    </w:rPr>
  </w:style>
  <w:style w:type="character" w:customStyle="1" w:styleId="authordate1">
    <w:name w:val="authordate"/>
    <w:rsid w:val="00420222"/>
  </w:style>
  <w:style w:type="character" w:customStyle="1" w:styleId="underline0">
    <w:name w:val="%underline"/>
    <w:qFormat/>
    <w:rsid w:val="00420222"/>
    <w:rPr>
      <w:rFonts w:ascii="Times New Roman" w:hAnsi="Times New Roman" w:cs="Times New Roman" w:hint="default"/>
      <w:strike w:val="0"/>
      <w:dstrike w:val="0"/>
      <w:sz w:val="16"/>
      <w:u w:val="none"/>
      <w:effect w:val="none"/>
    </w:rPr>
  </w:style>
  <w:style w:type="character" w:customStyle="1" w:styleId="AUNDERLINE0">
    <w:name w:val="AUNDERLINE"/>
    <w:qFormat/>
    <w:rsid w:val="00420222"/>
    <w:rPr>
      <w:rFonts w:ascii="Times New Roman" w:hAnsi="Times New Roman" w:cs="Times New Roman" w:hint="default"/>
      <w:sz w:val="20"/>
      <w:u w:val="single"/>
    </w:rPr>
  </w:style>
  <w:style w:type="character" w:customStyle="1" w:styleId="UnderlinedCharChar">
    <w:name w:val="Underlined Char Char"/>
    <w:rsid w:val="00420222"/>
    <w:rPr>
      <w:rFonts w:ascii="Garamond" w:hAnsi="Garamond" w:hint="default"/>
      <w:szCs w:val="28"/>
      <w:u w:val="single"/>
      <w:lang w:val="en-US" w:eastAsia="en-US" w:bidi="ar-SA"/>
    </w:rPr>
  </w:style>
  <w:style w:type="character" w:customStyle="1" w:styleId="slug-doi">
    <w:name w:val="slug-doi"/>
    <w:basedOn w:val="DefaultParagraphFont"/>
    <w:rsid w:val="00420222"/>
  </w:style>
  <w:style w:type="character" w:customStyle="1" w:styleId="af">
    <w:name w:val="af"/>
    <w:basedOn w:val="DefaultParagraphFont"/>
    <w:rsid w:val="00420222"/>
  </w:style>
  <w:style w:type="character" w:customStyle="1" w:styleId="ab">
    <w:name w:val="ab"/>
    <w:basedOn w:val="DefaultParagraphFont"/>
    <w:rsid w:val="00420222"/>
  </w:style>
  <w:style w:type="character" w:customStyle="1" w:styleId="em">
    <w:name w:val="em"/>
    <w:basedOn w:val="DefaultParagraphFont"/>
    <w:rsid w:val="00420222"/>
  </w:style>
  <w:style w:type="character" w:customStyle="1" w:styleId="au">
    <w:name w:val="au"/>
    <w:basedOn w:val="DefaultParagraphFont"/>
    <w:rsid w:val="00420222"/>
  </w:style>
  <w:style w:type="character" w:customStyle="1" w:styleId="ti">
    <w:name w:val="ti"/>
    <w:basedOn w:val="DefaultParagraphFont"/>
    <w:rsid w:val="00420222"/>
  </w:style>
  <w:style w:type="character" w:customStyle="1" w:styleId="subheadblue">
    <w:name w:val="subhead_blue"/>
    <w:basedOn w:val="DefaultParagraphFont"/>
    <w:rsid w:val="00420222"/>
  </w:style>
  <w:style w:type="character" w:customStyle="1" w:styleId="affiliation">
    <w:name w:val="affiliation"/>
    <w:basedOn w:val="DefaultParagraphFont"/>
    <w:rsid w:val="00420222"/>
  </w:style>
  <w:style w:type="character" w:customStyle="1" w:styleId="slug-doi-wrapper">
    <w:name w:val="slug-doi-wrapper"/>
    <w:basedOn w:val="DefaultParagraphFont"/>
    <w:rsid w:val="00420222"/>
  </w:style>
  <w:style w:type="character" w:customStyle="1" w:styleId="slug-metadata-noteahead-of-print">
    <w:name w:val="slug-metadata-note ahead-of-print"/>
    <w:basedOn w:val="DefaultParagraphFont"/>
    <w:rsid w:val="00420222"/>
  </w:style>
  <w:style w:type="character" w:customStyle="1" w:styleId="slug-ahead-of-print-date">
    <w:name w:val="slug-ahead-of-print-date"/>
    <w:basedOn w:val="DefaultParagraphFont"/>
    <w:rsid w:val="00420222"/>
  </w:style>
  <w:style w:type="character" w:customStyle="1" w:styleId="medium-bold">
    <w:name w:val="medium-bold"/>
    <w:basedOn w:val="DefaultParagraphFont"/>
    <w:rsid w:val="00420222"/>
  </w:style>
  <w:style w:type="character" w:customStyle="1" w:styleId="updated-short-citation">
    <w:name w:val="updated-short-citation"/>
    <w:basedOn w:val="DefaultParagraphFont"/>
    <w:rsid w:val="00420222"/>
  </w:style>
  <w:style w:type="character" w:customStyle="1" w:styleId="goohl0">
    <w:name w:val="goohl0"/>
    <w:basedOn w:val="DefaultParagraphFont"/>
    <w:rsid w:val="00420222"/>
  </w:style>
  <w:style w:type="character" w:customStyle="1" w:styleId="CharChar6">
    <w:name w:val="Char Char6"/>
    <w:rsid w:val="00420222"/>
    <w:rPr>
      <w:rFonts w:ascii="Arial" w:hAnsi="Arial" w:cs="Arial" w:hint="default"/>
      <w:bCs/>
      <w:sz w:val="16"/>
      <w:szCs w:val="26"/>
      <w:lang w:val="en-US" w:eastAsia="en-US" w:bidi="ar-SA"/>
    </w:rPr>
  </w:style>
  <w:style w:type="character" w:customStyle="1" w:styleId="TagCharChar1">
    <w:name w:val="Tag Char Char1"/>
    <w:rsid w:val="00420222"/>
    <w:rPr>
      <w:b/>
      <w:bCs w:val="0"/>
      <w:sz w:val="24"/>
      <w:szCs w:val="24"/>
      <w:lang w:val="en-US" w:eastAsia="en-US" w:bidi="ar-SA"/>
    </w:rPr>
  </w:style>
  <w:style w:type="character" w:customStyle="1" w:styleId="12TimesNewRoman">
    <w:name w:val="12 Times New Roman"/>
    <w:rsid w:val="0042022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022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0222"/>
    <w:rPr>
      <w:rFonts w:ascii="Times New Roman" w:hAnsi="Times New Roman" w:cs="Times New Roman" w:hint="default"/>
      <w:strike w:val="0"/>
      <w:dstrike w:val="0"/>
      <w:sz w:val="14"/>
      <w:u w:val="none"/>
      <w:effect w:val="none"/>
    </w:rPr>
  </w:style>
  <w:style w:type="character" w:customStyle="1" w:styleId="F8-UnderlineBold">
    <w:name w:val="F8 - Underline/Bold"/>
    <w:rsid w:val="00420222"/>
    <w:rPr>
      <w:rFonts w:ascii="Times New Roman" w:hAnsi="Times New Roman" w:cs="Times New Roman" w:hint="default"/>
      <w:b/>
      <w:bCs w:val="0"/>
      <w:sz w:val="20"/>
      <w:u w:val="single"/>
    </w:rPr>
  </w:style>
  <w:style w:type="character" w:customStyle="1" w:styleId="F7-SmallFont">
    <w:name w:val="F7 - Small Font"/>
    <w:rsid w:val="00420222"/>
    <w:rPr>
      <w:rFonts w:ascii="Times New Roman" w:hAnsi="Times New Roman" w:cs="Times New Roman" w:hint="default"/>
      <w:sz w:val="14"/>
    </w:rPr>
  </w:style>
  <w:style w:type="character" w:customStyle="1" w:styleId="Brief-Bold">
    <w:name w:val="Brief - Bold"/>
    <w:rsid w:val="00420222"/>
    <w:rPr>
      <w:rFonts w:ascii="Times New Roman" w:hAnsi="Times New Roman" w:cs="Times New Roman" w:hint="default"/>
      <w:b/>
      <w:bCs w:val="0"/>
    </w:rPr>
  </w:style>
  <w:style w:type="character" w:customStyle="1" w:styleId="Card-Underline">
    <w:name w:val="Card - Underline"/>
    <w:rsid w:val="00420222"/>
    <w:rPr>
      <w:rFonts w:ascii="Times New Roman" w:hAnsi="Times New Roman" w:cs="Times New Roman" w:hint="default"/>
      <w:u w:val="single"/>
    </w:rPr>
  </w:style>
  <w:style w:type="character" w:customStyle="1" w:styleId="beriefunderline">
    <w:name w:val="berief = underline"/>
    <w:rsid w:val="00420222"/>
    <w:rPr>
      <w:rFonts w:ascii="Times New Roman" w:eastAsia="Times New Roman" w:hAnsi="Times New Roman" w:cs="Times New Roman" w:hint="default"/>
      <w:sz w:val="20"/>
      <w:u w:val="single"/>
    </w:rPr>
  </w:style>
  <w:style w:type="character" w:customStyle="1" w:styleId="BoldText10pt">
    <w:name w:val="Bold Text 10 pt"/>
    <w:rsid w:val="0042022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20222"/>
  </w:style>
  <w:style w:type="character" w:customStyle="1" w:styleId="SC4208902">
    <w:name w:val="SC.4.208902"/>
    <w:rsid w:val="00420222"/>
    <w:rPr>
      <w:rFonts w:ascii="Century" w:hAnsi="Century" w:cs="Century" w:hint="default"/>
      <w:color w:val="000000"/>
      <w:sz w:val="22"/>
      <w:szCs w:val="22"/>
    </w:rPr>
  </w:style>
  <w:style w:type="character" w:customStyle="1" w:styleId="SC4208915">
    <w:name w:val="SC.4.208915"/>
    <w:rsid w:val="00420222"/>
    <w:rPr>
      <w:rFonts w:ascii="Century" w:hAnsi="Century" w:cs="Century" w:hint="default"/>
      <w:color w:val="000000"/>
      <w:sz w:val="13"/>
      <w:szCs w:val="13"/>
    </w:rPr>
  </w:style>
  <w:style w:type="character" w:customStyle="1" w:styleId="SC273764">
    <w:name w:val="SC.2.73764"/>
    <w:rsid w:val="00420222"/>
    <w:rPr>
      <w:rFonts w:ascii="Century" w:hAnsi="Century" w:cs="Century" w:hint="default"/>
      <w:color w:val="000000"/>
      <w:sz w:val="72"/>
      <w:szCs w:val="72"/>
    </w:rPr>
  </w:style>
  <w:style w:type="character" w:customStyle="1" w:styleId="SC273779">
    <w:name w:val="SC.2.73779"/>
    <w:rsid w:val="00420222"/>
    <w:rPr>
      <w:rFonts w:ascii="Century" w:hAnsi="Century" w:cs="Century" w:hint="default"/>
      <w:color w:val="000000"/>
      <w:sz w:val="40"/>
      <w:szCs w:val="40"/>
    </w:rPr>
  </w:style>
  <w:style w:type="character" w:customStyle="1" w:styleId="SC273763">
    <w:name w:val="SC.2.73763"/>
    <w:rsid w:val="00420222"/>
    <w:rPr>
      <w:rFonts w:ascii="Century" w:hAnsi="Century" w:cs="Century" w:hint="default"/>
      <w:b/>
      <w:bCs/>
      <w:color w:val="000000"/>
    </w:rPr>
  </w:style>
  <w:style w:type="character" w:customStyle="1" w:styleId="SC4208910">
    <w:name w:val="SC.4.208910"/>
    <w:rsid w:val="00420222"/>
    <w:rPr>
      <w:rFonts w:ascii="Century" w:hAnsi="Century" w:cs="Century" w:hint="default"/>
      <w:color w:val="000000"/>
      <w:sz w:val="28"/>
      <w:szCs w:val="28"/>
    </w:rPr>
  </w:style>
  <w:style w:type="character" w:customStyle="1" w:styleId="SC4208911">
    <w:name w:val="SC.4.208911"/>
    <w:rsid w:val="00420222"/>
    <w:rPr>
      <w:rFonts w:ascii="Century" w:hAnsi="Century" w:cs="Century" w:hint="default"/>
      <w:color w:val="000000"/>
    </w:rPr>
  </w:style>
  <w:style w:type="character" w:customStyle="1" w:styleId="articlesubtitle">
    <w:name w:val="article_sub_title"/>
    <w:basedOn w:val="DefaultParagraphFont"/>
    <w:rsid w:val="00420222"/>
  </w:style>
  <w:style w:type="character" w:customStyle="1" w:styleId="newsdate2">
    <w:name w:val="news_date2"/>
    <w:basedOn w:val="DefaultParagraphFont"/>
    <w:rsid w:val="00420222"/>
  </w:style>
  <w:style w:type="character" w:customStyle="1" w:styleId="readarticleheader">
    <w:name w:val="readarticleheader"/>
    <w:basedOn w:val="DefaultParagraphFont"/>
    <w:rsid w:val="00420222"/>
  </w:style>
  <w:style w:type="character" w:customStyle="1" w:styleId="UnderlineChar20">
    <w:name w:val="Underline Char2"/>
    <w:rsid w:val="00420222"/>
    <w:rPr>
      <w:rFonts w:ascii="Trebuchet MS" w:hAnsi="Trebuchet MS" w:hint="default"/>
      <w:u w:val="thick"/>
      <w:lang w:val="en-US" w:eastAsia="zh-CN" w:bidi="ar-SA"/>
    </w:rPr>
  </w:style>
  <w:style w:type="character" w:customStyle="1" w:styleId="BoldUnderliningChar">
    <w:name w:val="Bold Underlining Char"/>
    <w:rsid w:val="00420222"/>
    <w:rPr>
      <w:rFonts w:ascii="Arial Narrow" w:eastAsia="Times New Roman" w:hAnsi="Arial Narrow" w:hint="default"/>
      <w:b/>
      <w:bCs w:val="0"/>
      <w:szCs w:val="24"/>
      <w:u w:val="single"/>
      <w:lang w:val="en-GB" w:eastAsia="en-US" w:bidi="ar-SA"/>
    </w:rPr>
  </w:style>
  <w:style w:type="character" w:customStyle="1" w:styleId="medium-normal1">
    <w:name w:val="medium-normal1"/>
    <w:rsid w:val="00420222"/>
    <w:rPr>
      <w:rFonts w:ascii="Arial" w:hAnsi="Arial" w:cs="Arial" w:hint="default"/>
      <w:b w:val="0"/>
      <w:bCs w:val="0"/>
      <w:i w:val="0"/>
      <w:iCs w:val="0"/>
      <w:sz w:val="20"/>
      <w:szCs w:val="20"/>
    </w:rPr>
  </w:style>
  <w:style w:type="character" w:customStyle="1" w:styleId="UnderlinedCardChar0">
    <w:name w:val="Underlined Card Char"/>
    <w:rsid w:val="00420222"/>
    <w:rPr>
      <w:rFonts w:ascii="Palatino Linotype" w:hAnsi="Palatino Linotype" w:hint="default"/>
      <w:u w:val="single"/>
      <w:lang w:val="en-US" w:eastAsia="en-US" w:bidi="ar-SA"/>
    </w:rPr>
  </w:style>
  <w:style w:type="character" w:customStyle="1" w:styleId="char">
    <w:name w:val="char"/>
    <w:basedOn w:val="DefaultParagraphFont"/>
    <w:rsid w:val="00420222"/>
  </w:style>
  <w:style w:type="character" w:customStyle="1" w:styleId="UnderlineCharCharCharCharCharChar">
    <w:name w:val="Underline Char Char Char Char Char Char"/>
    <w:rsid w:val="00420222"/>
    <w:rPr>
      <w:rFonts w:ascii="Arial Narrow" w:hAnsi="Arial Narrow" w:hint="default"/>
      <w:szCs w:val="24"/>
      <w:u w:val="single"/>
      <w:lang w:val="en-US" w:eastAsia="en-US" w:bidi="ar-SA"/>
    </w:rPr>
  </w:style>
  <w:style w:type="character" w:customStyle="1" w:styleId="klink">
    <w:name w:val="klink"/>
    <w:basedOn w:val="DefaultParagraphFont"/>
    <w:rsid w:val="00420222"/>
  </w:style>
  <w:style w:type="character" w:customStyle="1" w:styleId="date10">
    <w:name w:val="date1"/>
    <w:basedOn w:val="DefaultParagraphFont"/>
    <w:rsid w:val="00420222"/>
  </w:style>
  <w:style w:type="character" w:customStyle="1" w:styleId="bolding1">
    <w:name w:val="bolding1"/>
    <w:rsid w:val="00420222"/>
    <w:rPr>
      <w:b/>
      <w:bCs/>
    </w:rPr>
  </w:style>
  <w:style w:type="character" w:customStyle="1" w:styleId="bookoptions1">
    <w:name w:val="book_options1"/>
    <w:rsid w:val="00420222"/>
    <w:rPr>
      <w:b/>
      <w:bCs/>
      <w:color w:val="333366"/>
    </w:rPr>
  </w:style>
  <w:style w:type="character" w:customStyle="1" w:styleId="descriptionblock">
    <w:name w:val="description block"/>
    <w:basedOn w:val="DefaultParagraphFont"/>
    <w:rsid w:val="00420222"/>
  </w:style>
  <w:style w:type="character" w:customStyle="1" w:styleId="detailsboxblock">
    <w:name w:val="detailsbox block"/>
    <w:basedOn w:val="DefaultParagraphFont"/>
    <w:rsid w:val="00420222"/>
  </w:style>
  <w:style w:type="character" w:customStyle="1" w:styleId="Char3">
    <w:name w:val="Char3"/>
    <w:rsid w:val="00420222"/>
    <w:rPr>
      <w:rFonts w:ascii="Arial" w:hAnsi="Arial" w:cs="Arial" w:hint="default"/>
      <w:bCs/>
      <w:u w:val="thick"/>
      <w:lang w:val="en-US" w:eastAsia="en-US" w:bidi="ar-SA"/>
    </w:rPr>
  </w:style>
  <w:style w:type="character" w:customStyle="1" w:styleId="texto11">
    <w:name w:val="texto11"/>
    <w:rsid w:val="00420222"/>
    <w:rPr>
      <w:rFonts w:ascii="Arial" w:hAnsi="Arial" w:cs="Arial" w:hint="default"/>
      <w:b w:val="0"/>
      <w:bCs w:val="0"/>
      <w:i w:val="0"/>
      <w:iCs w:val="0"/>
      <w:caps w:val="0"/>
      <w:color w:val="000000"/>
      <w:sz w:val="26"/>
      <w:szCs w:val="26"/>
    </w:rPr>
  </w:style>
  <w:style w:type="character" w:customStyle="1" w:styleId="CardTagChar">
    <w:name w:val="Card Tag Char"/>
    <w:rsid w:val="00420222"/>
    <w:rPr>
      <w:rFonts w:ascii="Arial Narrow" w:hAnsi="Arial Narrow" w:hint="default"/>
      <w:b/>
      <w:bCs w:val="0"/>
      <w:sz w:val="24"/>
      <w:szCs w:val="24"/>
      <w:lang w:val="en-US" w:eastAsia="en-US" w:bidi="ar-SA"/>
    </w:rPr>
  </w:style>
  <w:style w:type="character" w:customStyle="1" w:styleId="DebateCiteCharCharChar">
    <w:name w:val="Debate Cite Char Char Char"/>
    <w:rsid w:val="00420222"/>
    <w:rPr>
      <w:b/>
      <w:bCs w:val="0"/>
      <w:sz w:val="32"/>
      <w:szCs w:val="32"/>
      <w:lang w:val="en-US" w:eastAsia="en-US" w:bidi="ar-SA"/>
    </w:rPr>
  </w:style>
  <w:style w:type="character" w:customStyle="1" w:styleId="TagandCiteChar">
    <w:name w:val="Tag and Cite Char"/>
    <w:rsid w:val="00420222"/>
    <w:rPr>
      <w:color w:val="333333"/>
      <w:sz w:val="22"/>
      <w:szCs w:val="22"/>
      <w:lang w:val="en-US" w:eastAsia="en-US" w:bidi="ar-SA"/>
    </w:rPr>
  </w:style>
  <w:style w:type="character" w:customStyle="1" w:styleId="Style10ptBold">
    <w:name w:val="Style 10 pt Bold"/>
    <w:rsid w:val="00420222"/>
    <w:rPr>
      <w:b/>
      <w:bCs/>
      <w:sz w:val="20"/>
    </w:rPr>
  </w:style>
  <w:style w:type="character" w:customStyle="1" w:styleId="text9">
    <w:name w:val="text9"/>
    <w:basedOn w:val="DefaultParagraphFont"/>
    <w:rsid w:val="00420222"/>
  </w:style>
  <w:style w:type="character" w:customStyle="1" w:styleId="text21">
    <w:name w:val="text21"/>
    <w:basedOn w:val="DefaultParagraphFont"/>
    <w:rsid w:val="00420222"/>
  </w:style>
  <w:style w:type="character" w:customStyle="1" w:styleId="text19">
    <w:name w:val="text19"/>
    <w:basedOn w:val="DefaultParagraphFont"/>
    <w:rsid w:val="00420222"/>
  </w:style>
  <w:style w:type="character" w:customStyle="1" w:styleId="term2">
    <w:name w:val="term2"/>
    <w:rsid w:val="00420222"/>
    <w:rPr>
      <w:b/>
      <w:bCs/>
    </w:rPr>
  </w:style>
  <w:style w:type="character" w:customStyle="1" w:styleId="pmterms12">
    <w:name w:val="pmterms12"/>
    <w:rsid w:val="00420222"/>
    <w:rPr>
      <w:b/>
      <w:bCs/>
      <w:i w:val="0"/>
      <w:iCs w:val="0"/>
      <w:color w:val="000000"/>
    </w:rPr>
  </w:style>
  <w:style w:type="character" w:customStyle="1" w:styleId="ToReadChar">
    <w:name w:val="To Read Char"/>
    <w:rsid w:val="00420222"/>
    <w:rPr>
      <w:rFonts w:ascii="Verdana" w:hAnsi="Verdana" w:hint="default"/>
      <w:b/>
      <w:bCs w:val="0"/>
      <w:szCs w:val="24"/>
      <w:u w:val="single"/>
      <w:lang w:val="en-US" w:eastAsia="en-US" w:bidi="ar-SA"/>
    </w:rPr>
  </w:style>
  <w:style w:type="character" w:customStyle="1" w:styleId="ToReadCharChar">
    <w:name w:val="To Read Char Char"/>
    <w:rsid w:val="00420222"/>
    <w:rPr>
      <w:rFonts w:ascii="Verdana" w:hAnsi="Verdana" w:hint="default"/>
      <w:b/>
      <w:bCs w:val="0"/>
      <w:szCs w:val="24"/>
      <w:u w:val="single"/>
      <w:lang w:val="en-US" w:eastAsia="en-US" w:bidi="ar-SA"/>
    </w:rPr>
  </w:style>
  <w:style w:type="character" w:customStyle="1" w:styleId="bio">
    <w:name w:val="bio"/>
    <w:basedOn w:val="DefaultParagraphFont"/>
    <w:rsid w:val="00420222"/>
  </w:style>
  <w:style w:type="character" w:customStyle="1" w:styleId="storytextstyle">
    <w:name w:val="storytextstyle"/>
    <w:basedOn w:val="DefaultParagraphFont"/>
    <w:rsid w:val="00420222"/>
  </w:style>
  <w:style w:type="character" w:customStyle="1" w:styleId="cardunderlinedCharChar">
    <w:name w:val="card underlined Char Char"/>
    <w:rsid w:val="00420222"/>
    <w:rPr>
      <w:rFonts w:ascii="Arial" w:hAnsi="Arial" w:cs="Arial" w:hint="default"/>
      <w:sz w:val="22"/>
      <w:szCs w:val="24"/>
      <w:u w:val="single"/>
      <w:lang w:val="en-US" w:eastAsia="en-US" w:bidi="ar-SA"/>
    </w:rPr>
  </w:style>
  <w:style w:type="character" w:customStyle="1" w:styleId="Style2Char0">
    <w:name w:val="Style2 Char"/>
    <w:rsid w:val="00420222"/>
    <w:rPr>
      <w:rFonts w:ascii="Book Antiqua" w:hAnsi="Book Antiqua" w:hint="default"/>
      <w:u w:val="thick"/>
      <w:lang w:val="en-US" w:eastAsia="en-US" w:bidi="ar-SA"/>
    </w:rPr>
  </w:style>
  <w:style w:type="character" w:customStyle="1" w:styleId="Style2Char1">
    <w:name w:val="Style2 Char1"/>
    <w:rsid w:val="00420222"/>
    <w:rPr>
      <w:rFonts w:ascii="Book Antiqua" w:hAnsi="Book Antiqua" w:hint="default"/>
      <w:szCs w:val="24"/>
      <w:u w:val="thick"/>
      <w:lang w:val="en-US" w:eastAsia="en-US" w:bidi="ar-SA"/>
    </w:rPr>
  </w:style>
  <w:style w:type="character" w:customStyle="1" w:styleId="articlehead21">
    <w:name w:val="articlehead21"/>
    <w:rsid w:val="00420222"/>
    <w:rPr>
      <w:rFonts w:ascii="Arial" w:hAnsi="Arial" w:cs="Arial" w:hint="default"/>
      <w:b/>
      <w:bCs/>
      <w:color w:val="660000"/>
      <w:sz w:val="20"/>
      <w:szCs w:val="20"/>
    </w:rPr>
  </w:style>
  <w:style w:type="character" w:customStyle="1" w:styleId="TagCiteChar1">
    <w:name w:val="Tag/Cite Char1"/>
    <w:rsid w:val="00420222"/>
    <w:rPr>
      <w:b/>
      <w:bCs w:val="0"/>
      <w:lang w:val="en-US" w:eastAsia="en-US" w:bidi="ar-SA"/>
    </w:rPr>
  </w:style>
  <w:style w:type="character" w:customStyle="1" w:styleId="goohl2">
    <w:name w:val="goohl2"/>
    <w:basedOn w:val="DefaultParagraphFont"/>
    <w:rsid w:val="00420222"/>
  </w:style>
  <w:style w:type="character" w:customStyle="1" w:styleId="CardCharChar0">
    <w:name w:val="Card Char Char"/>
    <w:rsid w:val="00420222"/>
    <w:rPr>
      <w:lang w:val="en-US" w:eastAsia="en-US" w:bidi="ar-SA"/>
    </w:rPr>
  </w:style>
  <w:style w:type="character" w:customStyle="1" w:styleId="BriefTitle1Char">
    <w:name w:val="Brief Title 1 Char"/>
    <w:rsid w:val="00420222"/>
    <w:rPr>
      <w:b/>
      <w:bCs w:val="0"/>
      <w:u w:val="single"/>
      <w:lang w:val="en-US" w:eastAsia="en-US" w:bidi="ar-SA"/>
    </w:rPr>
  </w:style>
  <w:style w:type="character" w:customStyle="1" w:styleId="TagCiteCharChar">
    <w:name w:val="Tag/Cite Char Char"/>
    <w:rsid w:val="00420222"/>
    <w:rPr>
      <w:b/>
      <w:bCs w:val="0"/>
      <w:lang w:val="en-US" w:eastAsia="en-US" w:bidi="ar-SA"/>
    </w:rPr>
  </w:style>
  <w:style w:type="character" w:customStyle="1" w:styleId="btx">
    <w:name w:val="btx"/>
    <w:basedOn w:val="DefaultParagraphFont"/>
    <w:rsid w:val="00420222"/>
  </w:style>
  <w:style w:type="character" w:customStyle="1" w:styleId="CardChar1">
    <w:name w:val="Card Char1"/>
    <w:rsid w:val="00420222"/>
    <w:rPr>
      <w:lang w:val="en-US" w:eastAsia="en-US" w:bidi="ar-SA"/>
    </w:rPr>
  </w:style>
  <w:style w:type="character" w:customStyle="1" w:styleId="prodgeneral1">
    <w:name w:val="prodgeneral1"/>
    <w:rsid w:val="00420222"/>
    <w:rPr>
      <w:rFonts w:ascii="Verdana" w:hAnsi="Verdana" w:hint="default"/>
      <w:b w:val="0"/>
      <w:bCs w:val="0"/>
      <w:caps w:val="0"/>
      <w:color w:val="000000"/>
      <w:spacing w:val="0"/>
      <w:sz w:val="16"/>
      <w:szCs w:val="16"/>
    </w:rPr>
  </w:style>
  <w:style w:type="character" w:customStyle="1" w:styleId="summary1">
    <w:name w:val="summary1"/>
    <w:rsid w:val="00420222"/>
    <w:rPr>
      <w:rFonts w:ascii="Arial" w:hAnsi="Arial" w:cs="Arial" w:hint="default"/>
      <w:sz w:val="18"/>
      <w:szCs w:val="18"/>
    </w:rPr>
  </w:style>
  <w:style w:type="character" w:customStyle="1" w:styleId="text3">
    <w:name w:val="text3"/>
    <w:basedOn w:val="DefaultParagraphFont"/>
    <w:rsid w:val="00420222"/>
  </w:style>
  <w:style w:type="character" w:customStyle="1" w:styleId="cardtextsmallChar">
    <w:name w:val="card text small Char"/>
    <w:rsid w:val="00420222"/>
    <w:rPr>
      <w:rFonts w:ascii="Arial Narrow" w:hAnsi="Arial Narrow" w:hint="default"/>
      <w:sz w:val="16"/>
      <w:szCs w:val="24"/>
      <w:lang w:val="en-US" w:eastAsia="en-US" w:bidi="ar-SA"/>
    </w:rPr>
  </w:style>
  <w:style w:type="character" w:customStyle="1" w:styleId="countrytitle1">
    <w:name w:val="countrytitle1"/>
    <w:rsid w:val="00420222"/>
    <w:rPr>
      <w:rFonts w:ascii="Verdana" w:hAnsi="Verdana" w:hint="default"/>
      <w:b/>
      <w:bCs/>
      <w:color w:val="293643"/>
      <w:sz w:val="24"/>
      <w:szCs w:val="24"/>
    </w:rPr>
  </w:style>
  <w:style w:type="character" w:customStyle="1" w:styleId="storyheader1">
    <w:name w:val="storyheader1"/>
    <w:rsid w:val="00420222"/>
    <w:rPr>
      <w:rFonts w:ascii="Verdana" w:hAnsi="Verdana" w:hint="default"/>
      <w:b/>
      <w:bCs/>
      <w:color w:val="000000"/>
      <w:sz w:val="21"/>
      <w:szCs w:val="21"/>
    </w:rPr>
  </w:style>
  <w:style w:type="character" w:customStyle="1" w:styleId="cardunderlinedChar0">
    <w:name w:val="card underlined Char"/>
    <w:rsid w:val="00420222"/>
    <w:rPr>
      <w:rFonts w:ascii="Arial" w:hAnsi="Arial" w:cs="Arial" w:hint="default"/>
      <w:sz w:val="22"/>
      <w:szCs w:val="24"/>
      <w:u w:val="single"/>
      <w:lang w:val="en-US" w:eastAsia="en-US" w:bidi="ar-SA"/>
    </w:rPr>
  </w:style>
  <w:style w:type="character" w:customStyle="1" w:styleId="article1">
    <w:name w:val="article1"/>
    <w:rsid w:val="00420222"/>
    <w:rPr>
      <w:rFonts w:ascii="Verdana" w:hAnsi="Verdana" w:hint="default"/>
      <w:color w:val="333333"/>
      <w:sz w:val="16"/>
      <w:szCs w:val="16"/>
    </w:rPr>
  </w:style>
  <w:style w:type="character" w:customStyle="1" w:styleId="story-posted-date1">
    <w:name w:val="story-posted-date1"/>
    <w:rsid w:val="0042022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022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0222"/>
  </w:style>
  <w:style w:type="character" w:customStyle="1" w:styleId="textmedium">
    <w:name w:val="textmedium"/>
    <w:basedOn w:val="DefaultParagraphFont"/>
    <w:rsid w:val="00420222"/>
  </w:style>
  <w:style w:type="character" w:customStyle="1" w:styleId="citation1">
    <w:name w:val="citation1"/>
    <w:rsid w:val="00420222"/>
    <w:rPr>
      <w:rFonts w:ascii="Verdana" w:hAnsi="Verdana" w:hint="default"/>
      <w:sz w:val="17"/>
      <w:szCs w:val="17"/>
    </w:rPr>
  </w:style>
  <w:style w:type="character" w:customStyle="1" w:styleId="hithighlite">
    <w:name w:val="hithighlite"/>
    <w:basedOn w:val="DefaultParagraphFont"/>
    <w:rsid w:val="00420222"/>
  </w:style>
  <w:style w:type="character" w:customStyle="1" w:styleId="articlecontent">
    <w:name w:val="articlecontent"/>
    <w:basedOn w:val="DefaultParagraphFont"/>
    <w:rsid w:val="00420222"/>
  </w:style>
  <w:style w:type="character" w:customStyle="1" w:styleId="fource1">
    <w:name w:val="fource1"/>
    <w:rsid w:val="00420222"/>
    <w:rPr>
      <w:sz w:val="34"/>
      <w:szCs w:val="34"/>
    </w:rPr>
  </w:style>
  <w:style w:type="character" w:customStyle="1" w:styleId="LanguageStrikeChar">
    <w:name w:val="Language Strike Char"/>
    <w:rsid w:val="00420222"/>
    <w:rPr>
      <w:rFonts w:ascii="Arial Narrow" w:hAnsi="Arial Narrow" w:hint="default"/>
      <w:strike/>
      <w:szCs w:val="24"/>
      <w:lang w:val="en-US" w:eastAsia="en-US" w:bidi="ar-SA"/>
    </w:rPr>
  </w:style>
  <w:style w:type="character" w:customStyle="1" w:styleId="normal11">
    <w:name w:val="normal1"/>
    <w:basedOn w:val="DefaultParagraphFont"/>
    <w:rsid w:val="00420222"/>
  </w:style>
  <w:style w:type="character" w:customStyle="1" w:styleId="ds">
    <w:name w:val="ds"/>
    <w:basedOn w:val="DefaultParagraphFont"/>
    <w:rsid w:val="00420222"/>
  </w:style>
  <w:style w:type="character" w:customStyle="1" w:styleId="UnderliningChar1">
    <w:name w:val="Underlining Char1"/>
    <w:rsid w:val="00420222"/>
    <w:rPr>
      <w:rFonts w:ascii="Arial Narrow" w:hAnsi="Arial Narrow" w:hint="default"/>
      <w:szCs w:val="24"/>
      <w:u w:val="single"/>
      <w:lang w:val="en-US" w:eastAsia="en-US" w:bidi="ar-SA"/>
    </w:rPr>
  </w:style>
  <w:style w:type="character" w:customStyle="1" w:styleId="UnderliningChar2">
    <w:name w:val="Underlining Char2"/>
    <w:rsid w:val="00420222"/>
    <w:rPr>
      <w:rFonts w:ascii="Arial Narrow" w:hAnsi="Arial Narrow" w:hint="default"/>
      <w:szCs w:val="24"/>
      <w:u w:val="single"/>
      <w:lang w:val="en-US" w:eastAsia="en-US" w:bidi="ar-SA"/>
    </w:rPr>
  </w:style>
  <w:style w:type="character" w:customStyle="1" w:styleId="MicroTextChar1">
    <w:name w:val="MicroText Char1"/>
    <w:rsid w:val="00420222"/>
    <w:rPr>
      <w:rFonts w:ascii="Arial Narrow" w:hAnsi="Arial Narrow" w:hint="default"/>
      <w:sz w:val="12"/>
      <w:szCs w:val="24"/>
      <w:lang w:val="en-US" w:eastAsia="en-US" w:bidi="ar-SA"/>
    </w:rPr>
  </w:style>
  <w:style w:type="character" w:customStyle="1" w:styleId="DefaultPara">
    <w:name w:val="Default Para"/>
    <w:rsid w:val="00420222"/>
    <w:rPr>
      <w:sz w:val="20"/>
    </w:rPr>
  </w:style>
  <w:style w:type="character" w:customStyle="1" w:styleId="SYSHYPERTEXT">
    <w:name w:val="SYS_HYPERTEXT"/>
    <w:rsid w:val="00420222"/>
    <w:rPr>
      <w:color w:val="0000FF"/>
      <w:u w:val="single"/>
    </w:rPr>
  </w:style>
  <w:style w:type="character" w:customStyle="1" w:styleId="Hyperlink1">
    <w:name w:val="Hyperlink1"/>
    <w:rsid w:val="0042022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022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0222"/>
    <w:rPr>
      <w:rFonts w:ascii="Arial Narrow" w:hAnsi="Arial Narrow" w:hint="default"/>
      <w:noProof w:val="0"/>
      <w:szCs w:val="24"/>
      <w:u w:val="single"/>
      <w:lang w:val="en-US" w:eastAsia="en-US" w:bidi="ar-SA"/>
    </w:rPr>
  </w:style>
  <w:style w:type="character" w:customStyle="1" w:styleId="BlockHeading1Char">
    <w:name w:val="Block Heading 1 Char"/>
    <w:rsid w:val="0042022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20222"/>
    <w:rPr>
      <w:b/>
      <w:bCs w:val="0"/>
      <w:sz w:val="24"/>
      <w:szCs w:val="24"/>
      <w:u w:val="single"/>
      <w:lang w:val="en-US" w:eastAsia="en-US" w:bidi="ar-SA"/>
    </w:rPr>
  </w:style>
  <w:style w:type="character" w:customStyle="1" w:styleId="StyleTagTimesNewRomanChar">
    <w:name w:val="Style Tag + Times New Roman Char"/>
    <w:rsid w:val="0042022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0222"/>
    <w:rPr>
      <w:rFonts w:ascii="Arial Narrow" w:hAnsi="Arial Narrow" w:cs="Arial" w:hint="default"/>
      <w:b/>
      <w:bCs/>
      <w:iCs/>
      <w:sz w:val="24"/>
      <w:szCs w:val="28"/>
      <w:lang w:val="en-US" w:eastAsia="en-US" w:bidi="ar-SA"/>
    </w:rPr>
  </w:style>
  <w:style w:type="character" w:customStyle="1" w:styleId="UnderliningCharChar">
    <w:name w:val="Underlining Char Char"/>
    <w:rsid w:val="00420222"/>
    <w:rPr>
      <w:rFonts w:ascii="Arial Narrow" w:hAnsi="Arial Narrow" w:hint="default"/>
      <w:szCs w:val="24"/>
      <w:u w:val="single"/>
      <w:lang w:val="en-US" w:eastAsia="en-US" w:bidi="ar-SA"/>
    </w:rPr>
  </w:style>
  <w:style w:type="character" w:customStyle="1" w:styleId="StyleArialNarrow12ptBold">
    <w:name w:val="Style Arial Narrow 12 pt Bold"/>
    <w:rsid w:val="0042022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2022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0222"/>
    <w:rPr>
      <w:noProof w:val="0"/>
      <w:u w:val="single"/>
      <w:lang w:val="en-US" w:eastAsia="en-US" w:bidi="ar-SA"/>
    </w:rPr>
  </w:style>
  <w:style w:type="character" w:customStyle="1" w:styleId="UnderlinedCharChar1">
    <w:name w:val="Underlined Char Char1"/>
    <w:rsid w:val="00420222"/>
    <w:rPr>
      <w:rFonts w:ascii="Bell MT" w:eastAsia="Times New Roman" w:hAnsi="Bell MT" w:hint="default"/>
      <w:bCs/>
      <w:iCs/>
      <w:sz w:val="22"/>
      <w:u w:val="single"/>
    </w:rPr>
  </w:style>
  <w:style w:type="character" w:customStyle="1" w:styleId="Heading2CharChar2">
    <w:name w:val="Heading 2 Char Char2"/>
    <w:rsid w:val="00420222"/>
    <w:rPr>
      <w:rFonts w:ascii="Arial" w:hAnsi="Arial" w:cs="Arial" w:hint="default"/>
      <w:b/>
      <w:bCs/>
      <w:iCs/>
      <w:sz w:val="22"/>
      <w:szCs w:val="28"/>
      <w:lang w:val="en-US" w:eastAsia="en-US" w:bidi="ar-SA"/>
    </w:rPr>
  </w:style>
  <w:style w:type="character" w:customStyle="1" w:styleId="doctitle">
    <w:name w:val="doctitle"/>
    <w:rsid w:val="00420222"/>
  </w:style>
  <w:style w:type="character" w:customStyle="1" w:styleId="cardtext-underlined0">
    <w:name w:val="card text- underlined"/>
    <w:rsid w:val="00420222"/>
    <w:rPr>
      <w:rFonts w:ascii="Garamond" w:hAnsi="Garamond" w:hint="default"/>
      <w:u w:val="single"/>
    </w:rPr>
  </w:style>
  <w:style w:type="character" w:customStyle="1" w:styleId="BodyText1">
    <w:name w:val="Body Text1"/>
    <w:basedOn w:val="DefaultParagraphFont"/>
    <w:rsid w:val="0042022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20222"/>
  </w:style>
  <w:style w:type="character" w:customStyle="1" w:styleId="BriefTitleChar">
    <w:name w:val="Brief Title Char"/>
    <w:basedOn w:val="DefaultParagraphFont"/>
    <w:rsid w:val="00420222"/>
    <w:rPr>
      <w:b/>
      <w:bCs w:val="0"/>
      <w:sz w:val="24"/>
      <w:szCs w:val="24"/>
      <w:u w:val="single"/>
      <w:lang w:val="en-US" w:eastAsia="en-US" w:bidi="ar-SA"/>
    </w:rPr>
  </w:style>
  <w:style w:type="character" w:customStyle="1" w:styleId="BriefTitle2Char">
    <w:name w:val="Brief Title 2 Char"/>
    <w:basedOn w:val="BriefTitleChar"/>
    <w:rsid w:val="0042022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022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2022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20222"/>
    <w:rPr>
      <w:rFonts w:ascii="AGaramond" w:hAnsi="AGaramond" w:cs="AGaramond" w:hint="default"/>
      <w:color w:val="211D1E"/>
      <w:sz w:val="14"/>
      <w:szCs w:val="14"/>
    </w:rPr>
  </w:style>
  <w:style w:type="character" w:customStyle="1" w:styleId="CharacterStyle2">
    <w:name w:val="Character Style 2"/>
    <w:uiPriority w:val="99"/>
    <w:rsid w:val="00420222"/>
    <w:rPr>
      <w:sz w:val="20"/>
      <w:szCs w:val="20"/>
    </w:rPr>
  </w:style>
  <w:style w:type="character" w:customStyle="1" w:styleId="cross-head">
    <w:name w:val="cross-head"/>
    <w:rsid w:val="00420222"/>
  </w:style>
  <w:style w:type="character" w:customStyle="1" w:styleId="Subtitle1">
    <w:name w:val="Subtitle1"/>
    <w:rsid w:val="00420222"/>
  </w:style>
  <w:style w:type="character" w:customStyle="1" w:styleId="metaorigin">
    <w:name w:val="meta_origin"/>
    <w:rsid w:val="00420222"/>
  </w:style>
  <w:style w:type="character" w:customStyle="1" w:styleId="mandelbrotrefrag">
    <w:name w:val="mandelbrot_refrag"/>
    <w:rsid w:val="00420222"/>
  </w:style>
  <w:style w:type="character" w:customStyle="1" w:styleId="eminfo">
    <w:name w:val="eminfo"/>
    <w:rsid w:val="00420222"/>
  </w:style>
  <w:style w:type="character" w:customStyle="1" w:styleId="emhighlight">
    <w:name w:val="emhighlight"/>
    <w:rsid w:val="00420222"/>
  </w:style>
  <w:style w:type="character" w:customStyle="1" w:styleId="name">
    <w:name w:val="name"/>
    <w:rsid w:val="00420222"/>
  </w:style>
  <w:style w:type="character" w:customStyle="1" w:styleId="tkrname">
    <w:name w:val="tkrname"/>
    <w:rsid w:val="00420222"/>
  </w:style>
  <w:style w:type="character" w:customStyle="1" w:styleId="tkrchange">
    <w:name w:val="tkrchange"/>
    <w:rsid w:val="00420222"/>
  </w:style>
  <w:style w:type="character" w:customStyle="1" w:styleId="source-org">
    <w:name w:val="source-org"/>
    <w:rsid w:val="00420222"/>
  </w:style>
  <w:style w:type="character" w:customStyle="1" w:styleId="updated">
    <w:name w:val="updated"/>
    <w:rsid w:val="00420222"/>
  </w:style>
  <w:style w:type="character" w:customStyle="1" w:styleId="last">
    <w:name w:val="last"/>
    <w:rsid w:val="00420222"/>
  </w:style>
  <w:style w:type="character" w:customStyle="1" w:styleId="Style11ptBoldUnderline1">
    <w:name w:val="Style 11 pt Bold Underline1"/>
    <w:rsid w:val="00420222"/>
    <w:rPr>
      <w:b/>
      <w:bCs/>
      <w:sz w:val="20"/>
      <w:u w:val="single"/>
    </w:rPr>
  </w:style>
  <w:style w:type="character" w:customStyle="1" w:styleId="StyleStyleunderlineBold11pt">
    <w:name w:val="Style Style underline + Bold + 11 pt"/>
    <w:rsid w:val="00420222"/>
    <w:rPr>
      <w:bCs/>
      <w:sz w:val="20"/>
      <w:u w:val="single"/>
    </w:rPr>
  </w:style>
  <w:style w:type="character" w:customStyle="1" w:styleId="StyleunderlineAsianTimesNewRomanBold">
    <w:name w:val="Style underline + (Asian) Times New Roman Bold"/>
    <w:rsid w:val="0042022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20222"/>
    <w:rPr>
      <w:b/>
      <w:bCs/>
      <w:sz w:val="20"/>
      <w:u w:val="single"/>
      <w:bdr w:val="single" w:sz="4" w:space="0" w:color="auto" w:frame="1"/>
    </w:rPr>
  </w:style>
  <w:style w:type="character" w:customStyle="1" w:styleId="A5">
    <w:name w:val="A5"/>
    <w:uiPriority w:val="99"/>
    <w:rsid w:val="00420222"/>
    <w:rPr>
      <w:rFonts w:ascii="Times New Roman" w:hAnsi="Times New Roman" w:cs="Times New Roman" w:hint="default"/>
      <w:color w:val="000000"/>
      <w:sz w:val="13"/>
      <w:szCs w:val="13"/>
    </w:rPr>
  </w:style>
  <w:style w:type="character" w:customStyle="1" w:styleId="quotepeekbase">
    <w:name w:val="quotepeekbase"/>
    <w:rsid w:val="00420222"/>
  </w:style>
  <w:style w:type="character" w:customStyle="1" w:styleId="cardChar10">
    <w:name w:val="card Char1"/>
    <w:rsid w:val="00420222"/>
    <w:rPr>
      <w:rFonts w:ascii="Calibri" w:eastAsia="Calibri" w:hAnsi="Calibri" w:cs="Calibri" w:hint="default"/>
      <w:sz w:val="24"/>
      <w:szCs w:val="22"/>
      <w:lang w:val="x-none" w:eastAsia="x-none"/>
    </w:rPr>
  </w:style>
  <w:style w:type="character" w:customStyle="1" w:styleId="NormalCard">
    <w:name w:val="Normal Card"/>
    <w:uiPriority w:val="1"/>
    <w:qFormat/>
    <w:rsid w:val="00420222"/>
    <w:rPr>
      <w:rFonts w:ascii="Times New Roman" w:hAnsi="Times New Roman" w:cs="Times New Roman" w:hint="default"/>
      <w:sz w:val="24"/>
    </w:rPr>
  </w:style>
  <w:style w:type="character" w:customStyle="1" w:styleId="HighlightedUnderline0">
    <w:name w:val="Highlighted Underline"/>
    <w:uiPriority w:val="1"/>
    <w:qFormat/>
    <w:rsid w:val="0042022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20222"/>
    <w:rPr>
      <w:rFonts w:ascii="Times New Roman" w:hAnsi="Times New Roman" w:cs="Times New Roman" w:hint="default"/>
      <w:sz w:val="16"/>
      <w:szCs w:val="16"/>
    </w:rPr>
  </w:style>
  <w:style w:type="character" w:customStyle="1" w:styleId="timebox">
    <w:name w:val="timebox"/>
    <w:rsid w:val="00420222"/>
  </w:style>
  <w:style w:type="character" w:customStyle="1" w:styleId="Heading2Subtext">
    <w:name w:val="Heading 2 Subtext"/>
    <w:rsid w:val="00420222"/>
    <w:rPr>
      <w:rFonts w:ascii="Times New Roman" w:hAnsi="Times New Roman" w:cs="Times New Roman" w:hint="default"/>
      <w:sz w:val="16"/>
    </w:rPr>
  </w:style>
  <w:style w:type="character" w:customStyle="1" w:styleId="-SmallText-">
    <w:name w:val="-Small Text-"/>
    <w:rsid w:val="00420222"/>
    <w:rPr>
      <w:rFonts w:ascii="Garamond" w:hAnsi="Garamond" w:hint="default"/>
      <w:sz w:val="16"/>
    </w:rPr>
  </w:style>
  <w:style w:type="character" w:customStyle="1" w:styleId="label">
    <w:name w:val="label"/>
    <w:rsid w:val="00420222"/>
  </w:style>
  <w:style w:type="character" w:customStyle="1" w:styleId="BoldUnderlineCharChar">
    <w:name w:val="BoldUnderline Char Char"/>
    <w:rsid w:val="0042022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0222"/>
  </w:style>
  <w:style w:type="character" w:customStyle="1" w:styleId="FontStyle477">
    <w:name w:val="Font Style477"/>
    <w:basedOn w:val="DefaultParagraphFont"/>
    <w:uiPriority w:val="99"/>
    <w:rsid w:val="00420222"/>
    <w:rPr>
      <w:rFonts w:ascii="Times New Roman" w:hAnsi="Times New Roman" w:cs="Times New Roman" w:hint="default"/>
      <w:sz w:val="18"/>
      <w:szCs w:val="18"/>
    </w:rPr>
  </w:style>
  <w:style w:type="character" w:customStyle="1" w:styleId="FontStyle505">
    <w:name w:val="Font Style505"/>
    <w:basedOn w:val="DefaultParagraphFont"/>
    <w:uiPriority w:val="99"/>
    <w:rsid w:val="00420222"/>
    <w:rPr>
      <w:rFonts w:ascii="Times New Roman" w:hAnsi="Times New Roman" w:cs="Times New Roman" w:hint="default"/>
      <w:sz w:val="18"/>
      <w:szCs w:val="18"/>
    </w:rPr>
  </w:style>
  <w:style w:type="character" w:customStyle="1" w:styleId="FontStyle514">
    <w:name w:val="Font Style514"/>
    <w:basedOn w:val="DefaultParagraphFont"/>
    <w:uiPriority w:val="99"/>
    <w:rsid w:val="00420222"/>
    <w:rPr>
      <w:rFonts w:ascii="Times New Roman" w:hAnsi="Times New Roman" w:cs="Times New Roman" w:hint="default"/>
      <w:sz w:val="14"/>
      <w:szCs w:val="14"/>
    </w:rPr>
  </w:style>
  <w:style w:type="character" w:customStyle="1" w:styleId="FontStyle500">
    <w:name w:val="Font Style500"/>
    <w:basedOn w:val="DefaultParagraphFont"/>
    <w:uiPriority w:val="99"/>
    <w:rsid w:val="00420222"/>
    <w:rPr>
      <w:rFonts w:ascii="Times New Roman" w:hAnsi="Times New Roman" w:cs="Times New Roman" w:hint="default"/>
      <w:b/>
      <w:bCs/>
      <w:sz w:val="16"/>
      <w:szCs w:val="16"/>
    </w:rPr>
  </w:style>
  <w:style w:type="character" w:customStyle="1" w:styleId="CardCite1">
    <w:name w:val="CardCite1"/>
    <w:qFormat/>
    <w:rsid w:val="0042022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2022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0222"/>
    <w:rPr>
      <w:rFonts w:ascii="Times New Roman" w:hAnsi="Times New Roman" w:cs="Times New Roman" w:hint="default"/>
      <w:b/>
      <w:bCs/>
      <w:sz w:val="22"/>
      <w:szCs w:val="22"/>
    </w:rPr>
  </w:style>
  <w:style w:type="character" w:customStyle="1" w:styleId="CharacterStyle3">
    <w:name w:val="Character Style 3"/>
    <w:uiPriority w:val="99"/>
    <w:rsid w:val="00420222"/>
    <w:rPr>
      <w:rFonts w:ascii="Bookman Old Style" w:hAnsi="Bookman Old Style" w:cs="Bookman Old Style" w:hint="default"/>
      <w:spacing w:val="-5"/>
      <w:sz w:val="18"/>
      <w:szCs w:val="18"/>
    </w:rPr>
  </w:style>
  <w:style w:type="character" w:customStyle="1" w:styleId="UnderlineStyleChar7">
    <w:name w:val="Underline Style Char7"/>
    <w:rsid w:val="00420222"/>
    <w:rPr>
      <w:rFonts w:ascii="Garamond" w:hAnsi="Garamond" w:hint="default"/>
      <w:sz w:val="22"/>
      <w:szCs w:val="24"/>
      <w:u w:val="single"/>
      <w:lang w:val="en-US" w:eastAsia="en-US" w:bidi="ar-SA"/>
    </w:rPr>
  </w:style>
  <w:style w:type="character" w:customStyle="1" w:styleId="StyleArial6ptBold">
    <w:name w:val="Style Arial 6 pt Bold"/>
    <w:rsid w:val="00420222"/>
    <w:rPr>
      <w:rFonts w:ascii="Arial" w:hAnsi="Arial" w:cs="Arial" w:hint="default"/>
      <w:bCs/>
      <w:sz w:val="12"/>
    </w:rPr>
  </w:style>
  <w:style w:type="character" w:customStyle="1" w:styleId="Heading2Char5">
    <w:name w:val="Heading 2 Char5"/>
    <w:rsid w:val="00420222"/>
    <w:rPr>
      <w:rFonts w:ascii="Garamond" w:hAnsi="Garamond" w:cs="Arial" w:hint="default"/>
      <w:b/>
      <w:bCs/>
      <w:iCs/>
      <w:sz w:val="24"/>
      <w:szCs w:val="28"/>
      <w:lang w:val="en-US" w:eastAsia="en-US" w:bidi="ar-SA"/>
    </w:rPr>
  </w:style>
  <w:style w:type="character" w:customStyle="1" w:styleId="TagGreg">
    <w:name w:val="TagGreg"/>
    <w:uiPriority w:val="1"/>
    <w:qFormat/>
    <w:rsid w:val="00420222"/>
    <w:rPr>
      <w:b/>
      <w:bCs w:val="0"/>
      <w:sz w:val="24"/>
    </w:rPr>
  </w:style>
  <w:style w:type="character" w:customStyle="1" w:styleId="StyleDebateUnderline10pt">
    <w:name w:val="Style Debate Underline + 10 pt"/>
    <w:rsid w:val="00420222"/>
    <w:rPr>
      <w:rFonts w:ascii="Times New Roman" w:hAnsi="Times New Roman" w:cs="Times New Roman" w:hint="default"/>
      <w:sz w:val="20"/>
      <w:szCs w:val="20"/>
      <w:u w:val="single"/>
    </w:rPr>
  </w:style>
  <w:style w:type="character" w:customStyle="1" w:styleId="underlinedCharChar0">
    <w:name w:val="underlined Char Char"/>
    <w:locked/>
    <w:rsid w:val="00420222"/>
    <w:rPr>
      <w:u w:val="single"/>
    </w:rPr>
  </w:style>
  <w:style w:type="character" w:customStyle="1" w:styleId="SourceBold">
    <w:name w:val="Source Bold"/>
    <w:rsid w:val="00420222"/>
    <w:rPr>
      <w:rFonts w:ascii="Arial Narrow" w:hAnsi="Arial Narrow" w:hint="default"/>
      <w:b/>
      <w:bCs w:val="0"/>
      <w:strike w:val="0"/>
      <w:dstrike w:val="0"/>
      <w:sz w:val="24"/>
      <w:u w:val="none"/>
      <w:effect w:val="none"/>
    </w:rPr>
  </w:style>
  <w:style w:type="character" w:customStyle="1" w:styleId="2xBoldUnderline">
    <w:name w:val="2x_Bold_Underline"/>
    <w:rsid w:val="00420222"/>
    <w:rPr>
      <w:b/>
      <w:bCs/>
      <w:sz w:val="24"/>
      <w:u w:val="thick"/>
    </w:rPr>
  </w:style>
  <w:style w:type="character" w:customStyle="1" w:styleId="Dottedunderline">
    <w:name w:val="Dotted underline"/>
    <w:rsid w:val="00420222"/>
    <w:rPr>
      <w:u w:val="dotted"/>
    </w:rPr>
  </w:style>
  <w:style w:type="character" w:customStyle="1" w:styleId="readChar">
    <w:name w:val="read Char"/>
    <w:rsid w:val="00420222"/>
    <w:rPr>
      <w:szCs w:val="22"/>
      <w:u w:val="single"/>
      <w:lang w:val="en-US" w:eastAsia="en-US" w:bidi="ar-SA"/>
    </w:rPr>
  </w:style>
  <w:style w:type="character" w:customStyle="1" w:styleId="underlining0">
    <w:name w:val="underlining"/>
    <w:rsid w:val="00420222"/>
    <w:rPr>
      <w:u w:val="single"/>
    </w:rPr>
  </w:style>
  <w:style w:type="character" w:customStyle="1" w:styleId="btitle">
    <w:name w:val="btitle"/>
    <w:rsid w:val="00420222"/>
  </w:style>
  <w:style w:type="character" w:customStyle="1" w:styleId="green">
    <w:name w:val="green"/>
    <w:rsid w:val="00420222"/>
  </w:style>
  <w:style w:type="character" w:customStyle="1" w:styleId="BodyText20">
    <w:name w:val="Body Text2"/>
    <w:rsid w:val="004202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2022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02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022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022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022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02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0222"/>
    <w:rPr>
      <w:rFonts w:ascii="Sylfaen" w:hAnsi="Sylfaen" w:cs="Sylfaen" w:hint="default"/>
      <w:i/>
      <w:iCs/>
      <w:strike w:val="0"/>
      <w:dstrike w:val="0"/>
      <w:sz w:val="19"/>
      <w:szCs w:val="19"/>
      <w:u w:val="none"/>
      <w:effect w:val="none"/>
      <w:shd w:val="clear" w:color="auto" w:fill="FFFFFF"/>
    </w:rPr>
  </w:style>
  <w:style w:type="character" w:customStyle="1" w:styleId="1">
    <w:name w:val="1"/>
    <w:rsid w:val="00420222"/>
    <w:rPr>
      <w:rFonts w:ascii="Arial" w:hAnsi="Arial" w:cs="Arial" w:hint="default"/>
      <w:bCs/>
      <w:sz w:val="20"/>
      <w:u w:val="single"/>
      <w:lang w:val="en-US" w:eastAsia="en-US" w:bidi="ar-SA"/>
    </w:rPr>
  </w:style>
  <w:style w:type="character" w:customStyle="1" w:styleId="CharChar31">
    <w:name w:val="Char Char31"/>
    <w:rsid w:val="00420222"/>
    <w:rPr>
      <w:rFonts w:ascii="Arial" w:hAnsi="Arial" w:cs="Arial" w:hint="default"/>
      <w:b/>
      <w:bCs/>
      <w:iCs/>
      <w:lang w:val="en-US" w:eastAsia="en-US" w:bidi="ar-SA"/>
    </w:rPr>
  </w:style>
  <w:style w:type="character" w:customStyle="1" w:styleId="Subtitle2">
    <w:name w:val="Subtitle2"/>
    <w:rsid w:val="00420222"/>
  </w:style>
  <w:style w:type="character" w:customStyle="1" w:styleId="drop">
    <w:name w:val="drop"/>
    <w:rsid w:val="00420222"/>
  </w:style>
  <w:style w:type="character" w:customStyle="1" w:styleId="bioline">
    <w:name w:val="bioline"/>
    <w:rsid w:val="00420222"/>
  </w:style>
  <w:style w:type="character" w:customStyle="1" w:styleId="articletitle0">
    <w:name w:val="article_title"/>
    <w:rsid w:val="00420222"/>
  </w:style>
  <w:style w:type="character" w:customStyle="1" w:styleId="A4">
    <w:name w:val="A4"/>
    <w:uiPriority w:val="99"/>
    <w:rsid w:val="00420222"/>
    <w:rPr>
      <w:color w:val="000000"/>
    </w:rPr>
  </w:style>
  <w:style w:type="character" w:customStyle="1" w:styleId="s2">
    <w:name w:val="s2"/>
    <w:rsid w:val="00420222"/>
  </w:style>
  <w:style w:type="character" w:customStyle="1" w:styleId="s4">
    <w:name w:val="s4"/>
    <w:rsid w:val="00420222"/>
  </w:style>
  <w:style w:type="character" w:customStyle="1" w:styleId="s5">
    <w:name w:val="s5"/>
    <w:rsid w:val="00420222"/>
  </w:style>
  <w:style w:type="character" w:customStyle="1" w:styleId="cap">
    <w:name w:val="cap"/>
    <w:rsid w:val="00420222"/>
  </w:style>
  <w:style w:type="character" w:customStyle="1" w:styleId="rightsnotice">
    <w:name w:val="rightsnotice"/>
    <w:rsid w:val="00420222"/>
  </w:style>
  <w:style w:type="character" w:customStyle="1" w:styleId="Caption1">
    <w:name w:val="Caption1"/>
    <w:rsid w:val="00420222"/>
  </w:style>
  <w:style w:type="character" w:customStyle="1" w:styleId="credit">
    <w:name w:val="credit"/>
    <w:rsid w:val="00420222"/>
  </w:style>
  <w:style w:type="character" w:customStyle="1" w:styleId="scaps">
    <w:name w:val="scaps"/>
    <w:rsid w:val="00420222"/>
  </w:style>
  <w:style w:type="character" w:customStyle="1" w:styleId="current-article">
    <w:name w:val="current-article"/>
    <w:rsid w:val="00420222"/>
  </w:style>
  <w:style w:type="character" w:customStyle="1" w:styleId="related-current-indicator">
    <w:name w:val="related-current-indicator"/>
    <w:rsid w:val="00420222"/>
  </w:style>
  <w:style w:type="character" w:customStyle="1" w:styleId="bylclear">
    <w:name w:val="bylclear"/>
    <w:rsid w:val="00420222"/>
  </w:style>
  <w:style w:type="character" w:customStyle="1" w:styleId="timestamp">
    <w:name w:val="timestamp"/>
    <w:rsid w:val="00420222"/>
  </w:style>
  <w:style w:type="character" w:customStyle="1" w:styleId="comments">
    <w:name w:val="comments"/>
    <w:rsid w:val="00420222"/>
  </w:style>
  <w:style w:type="character" w:customStyle="1" w:styleId="essaytext">
    <w:name w:val="essaytext"/>
    <w:rsid w:val="00420222"/>
  </w:style>
  <w:style w:type="character" w:customStyle="1" w:styleId="username">
    <w:name w:val="username"/>
    <w:rsid w:val="00420222"/>
  </w:style>
  <w:style w:type="character" w:customStyle="1" w:styleId="toplinks">
    <w:name w:val="toplinks"/>
    <w:rsid w:val="00420222"/>
  </w:style>
  <w:style w:type="character" w:customStyle="1" w:styleId="A3">
    <w:name w:val="A3"/>
    <w:uiPriority w:val="99"/>
    <w:rsid w:val="00420222"/>
    <w:rPr>
      <w:rFonts w:ascii="Perpetua" w:hAnsi="Perpetua" w:cs="Perpetua" w:hint="default"/>
      <w:color w:val="000000"/>
      <w:sz w:val="15"/>
      <w:szCs w:val="15"/>
    </w:rPr>
  </w:style>
  <w:style w:type="character" w:customStyle="1" w:styleId="see">
    <w:name w:val="see"/>
    <w:rsid w:val="00420222"/>
  </w:style>
  <w:style w:type="character" w:customStyle="1" w:styleId="first-letter">
    <w:name w:val="first-letter"/>
    <w:rsid w:val="00420222"/>
  </w:style>
  <w:style w:type="character" w:customStyle="1" w:styleId="focusparagraph">
    <w:name w:val="focusparagraph"/>
    <w:rsid w:val="00420222"/>
  </w:style>
  <w:style w:type="character" w:customStyle="1" w:styleId="lightblue">
    <w:name w:val="lightblue"/>
    <w:rsid w:val="00420222"/>
  </w:style>
  <w:style w:type="character" w:customStyle="1" w:styleId="StyleUnderlineCharChar9pt">
    <w:name w:val="Style Underline Char Char + 9 pt"/>
    <w:rsid w:val="0042022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0222"/>
  </w:style>
  <w:style w:type="character" w:customStyle="1" w:styleId="Title10">
    <w:name w:val="Title1"/>
    <w:rsid w:val="00420222"/>
  </w:style>
  <w:style w:type="character" w:customStyle="1" w:styleId="BoldandUnderlineCharCharCharChar">
    <w:name w:val="Bold and Underline Char Char Char Char"/>
    <w:rsid w:val="00420222"/>
    <w:rPr>
      <w:b/>
      <w:bCs w:val="0"/>
      <w:noProof w:val="0"/>
      <w:u w:val="single"/>
      <w:lang w:val="en-US" w:eastAsia="en-US" w:bidi="ar-SA"/>
    </w:rPr>
  </w:style>
  <w:style w:type="character" w:customStyle="1" w:styleId="FontStyle29">
    <w:name w:val="Font Style29"/>
    <w:uiPriority w:val="99"/>
    <w:rsid w:val="00420222"/>
    <w:rPr>
      <w:rFonts w:ascii="Arial" w:hAnsi="Arial" w:cs="Arial" w:hint="default"/>
      <w:sz w:val="14"/>
      <w:szCs w:val="14"/>
    </w:rPr>
  </w:style>
  <w:style w:type="character" w:customStyle="1" w:styleId="titles">
    <w:name w:val="titles"/>
    <w:rsid w:val="00420222"/>
  </w:style>
  <w:style w:type="character" w:customStyle="1" w:styleId="articletext0">
    <w:name w:val="article_text"/>
    <w:rsid w:val="00420222"/>
  </w:style>
  <w:style w:type="character" w:customStyle="1" w:styleId="contentauthor">
    <w:name w:val="contentauthor"/>
    <w:rsid w:val="00420222"/>
  </w:style>
  <w:style w:type="character" w:customStyle="1" w:styleId="subarticleheader">
    <w:name w:val="subarticleheader"/>
    <w:rsid w:val="00420222"/>
  </w:style>
  <w:style w:type="character" w:customStyle="1" w:styleId="spelle">
    <w:name w:val="spelle"/>
    <w:rsid w:val="00420222"/>
  </w:style>
  <w:style w:type="character" w:customStyle="1" w:styleId="grame">
    <w:name w:val="grame"/>
    <w:rsid w:val="00420222"/>
  </w:style>
  <w:style w:type="character" w:customStyle="1" w:styleId="newstitle1">
    <w:name w:val="newstitle1"/>
    <w:rsid w:val="00420222"/>
  </w:style>
  <w:style w:type="character" w:customStyle="1" w:styleId="copy">
    <w:name w:val="copy"/>
    <w:rsid w:val="00420222"/>
  </w:style>
  <w:style w:type="character" w:customStyle="1" w:styleId="topheadline">
    <w:name w:val="topheadline"/>
    <w:rsid w:val="00420222"/>
  </w:style>
  <w:style w:type="character" w:customStyle="1" w:styleId="Stylereduce27pt">
    <w:name w:val="Style reduce2 + 7 pt"/>
    <w:rsid w:val="00420222"/>
    <w:rPr>
      <w:rFonts w:ascii="Times New Roman" w:hAnsi="Times New Roman" w:cs="Arial" w:hint="default"/>
      <w:color w:val="000000"/>
      <w:sz w:val="14"/>
      <w:szCs w:val="22"/>
    </w:rPr>
  </w:style>
  <w:style w:type="character" w:customStyle="1" w:styleId="srtitle">
    <w:name w:val="srtitle"/>
    <w:rsid w:val="00420222"/>
  </w:style>
  <w:style w:type="character" w:customStyle="1" w:styleId="st1">
    <w:name w:val="st1"/>
    <w:rsid w:val="00420222"/>
  </w:style>
  <w:style w:type="character" w:customStyle="1" w:styleId="StyleStyleGaramond">
    <w:name w:val="Style Style Garamond +"/>
    <w:rsid w:val="00420222"/>
    <w:rPr>
      <w:rFonts w:ascii="Garamond" w:hAnsi="Garamond" w:cs="Times New Roman" w:hint="default"/>
      <w:sz w:val="20"/>
    </w:rPr>
  </w:style>
  <w:style w:type="character" w:customStyle="1" w:styleId="quotechar0">
    <w:name w:val="quotechar"/>
    <w:rsid w:val="00420222"/>
  </w:style>
  <w:style w:type="character" w:customStyle="1" w:styleId="boldunderline1">
    <w:name w:val="boldunderline"/>
    <w:rsid w:val="00420222"/>
  </w:style>
  <w:style w:type="character" w:customStyle="1" w:styleId="A8">
    <w:name w:val="A8"/>
    <w:rsid w:val="00420222"/>
    <w:rPr>
      <w:rFonts w:ascii="Scala" w:hAnsi="Scala" w:cs="Scala" w:hint="default"/>
      <w:color w:val="000000"/>
      <w:sz w:val="15"/>
      <w:szCs w:val="15"/>
    </w:rPr>
  </w:style>
  <w:style w:type="character" w:customStyle="1" w:styleId="A0">
    <w:name w:val="A0"/>
    <w:uiPriority w:val="99"/>
    <w:rsid w:val="00420222"/>
    <w:rPr>
      <w:rFonts w:ascii="Scala" w:hAnsi="Scala" w:cs="Scala" w:hint="default"/>
      <w:color w:val="000000"/>
      <w:sz w:val="16"/>
      <w:szCs w:val="16"/>
    </w:rPr>
  </w:style>
  <w:style w:type="character" w:customStyle="1" w:styleId="Date11">
    <w:name w:val="Date11"/>
    <w:rsid w:val="00420222"/>
  </w:style>
  <w:style w:type="character" w:customStyle="1" w:styleId="Boxout">
    <w:name w:val="Box out"/>
    <w:uiPriority w:val="1"/>
    <w:qFormat/>
    <w:rsid w:val="00420222"/>
    <w:rPr>
      <w:rFonts w:ascii="Tahoma" w:hAnsi="Tahoma" w:cs="Tahoma" w:hint="default"/>
      <w:b/>
      <w:bCs w:val="0"/>
      <w:sz w:val="20"/>
      <w:u w:val="single"/>
      <w:bdr w:val="none" w:sz="0" w:space="0" w:color="auto" w:frame="1"/>
      <w:shd w:val="clear" w:color="auto" w:fill="A9E8F5"/>
    </w:rPr>
  </w:style>
  <w:style w:type="character" w:customStyle="1" w:styleId="metad">
    <w:name w:val="metad"/>
    <w:rsid w:val="00420222"/>
  </w:style>
  <w:style w:type="character" w:customStyle="1" w:styleId="sifr-alternate">
    <w:name w:val="sifr-alternate"/>
    <w:rsid w:val="00420222"/>
  </w:style>
  <w:style w:type="character" w:customStyle="1" w:styleId="justify1">
    <w:name w:val="justify1"/>
    <w:rsid w:val="00420222"/>
  </w:style>
  <w:style w:type="character" w:customStyle="1" w:styleId="artbody1">
    <w:name w:val="art_body1"/>
    <w:rsid w:val="00420222"/>
    <w:rPr>
      <w:rFonts w:ascii="Arial" w:hAnsi="Arial" w:cs="Arial" w:hint="default"/>
    </w:rPr>
  </w:style>
  <w:style w:type="character" w:customStyle="1" w:styleId="A1">
    <w:name w:val="A1"/>
    <w:uiPriority w:val="99"/>
    <w:rsid w:val="00420222"/>
    <w:rPr>
      <w:rFonts w:ascii="Book Antiqua" w:hAnsi="Book Antiqua" w:cs="Book Antiqua" w:hint="default"/>
      <w:color w:val="221E1F"/>
      <w:sz w:val="22"/>
      <w:szCs w:val="22"/>
    </w:rPr>
  </w:style>
  <w:style w:type="character" w:customStyle="1" w:styleId="reality">
    <w:name w:val="reality"/>
    <w:rsid w:val="00420222"/>
  </w:style>
  <w:style w:type="character" w:customStyle="1" w:styleId="text2">
    <w:name w:val="text2"/>
    <w:rsid w:val="00420222"/>
  </w:style>
  <w:style w:type="character" w:customStyle="1" w:styleId="StyleUnderlineChar2CharChar11pt">
    <w:name w:val="Style Underline Char2 Char Char + 11 pt"/>
    <w:rsid w:val="00420222"/>
    <w:rPr>
      <w:rFonts w:ascii="Times New Roman" w:hAnsi="Times New Roman" w:cs="Times New Roman" w:hint="default"/>
      <w:sz w:val="20"/>
      <w:u w:val="single"/>
    </w:rPr>
  </w:style>
  <w:style w:type="character" w:customStyle="1" w:styleId="StyleStyleBoldUnderline11pt">
    <w:name w:val="Style Style Bold Underline + 11 pt"/>
    <w:rsid w:val="00420222"/>
    <w:rPr>
      <w:b/>
      <w:bCs/>
      <w:sz w:val="20"/>
      <w:u w:val="single"/>
    </w:rPr>
  </w:style>
  <w:style w:type="character" w:customStyle="1" w:styleId="articlehead2">
    <w:name w:val="articlehead2"/>
    <w:rsid w:val="00420222"/>
  </w:style>
  <w:style w:type="character" w:customStyle="1" w:styleId="pronset">
    <w:name w:val="pronset"/>
    <w:rsid w:val="00420222"/>
  </w:style>
  <w:style w:type="character" w:customStyle="1" w:styleId="prondelim">
    <w:name w:val="prondelim"/>
    <w:rsid w:val="00420222"/>
  </w:style>
  <w:style w:type="character" w:customStyle="1" w:styleId="prontoggle">
    <w:name w:val="pron_toggle"/>
    <w:rsid w:val="00420222"/>
  </w:style>
  <w:style w:type="character" w:customStyle="1" w:styleId="boldface">
    <w:name w:val="boldface"/>
    <w:rsid w:val="00420222"/>
  </w:style>
  <w:style w:type="character" w:customStyle="1" w:styleId="secondary-bf">
    <w:name w:val="secondary-bf"/>
    <w:rsid w:val="00420222"/>
  </w:style>
  <w:style w:type="table" w:styleId="ColorfulGrid-Accent1">
    <w:name w:val="Colorful Grid Accent 1"/>
    <w:basedOn w:val="TableNormal"/>
    <w:link w:val="ColorfulGrid-Accent1Char"/>
    <w:uiPriority w:val="29"/>
    <w:unhideWhenUsed/>
    <w:rsid w:val="0042022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0222"/>
    <w:rPr>
      <w:rFonts w:ascii="Times New Roman" w:hAnsi="Times New Roman" w:cs="Times New Roman" w:hint="default"/>
      <w:iCs/>
      <w:color w:val="000000"/>
      <w:sz w:val="16"/>
    </w:rPr>
  </w:style>
  <w:style w:type="character" w:customStyle="1" w:styleId="Boxout0">
    <w:name w:val="Boxout"/>
    <w:uiPriority w:val="1"/>
    <w:qFormat/>
    <w:rsid w:val="0042022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0222"/>
  </w:style>
  <w:style w:type="character" w:customStyle="1" w:styleId="detailtitle">
    <w:name w:val="detailtitle"/>
    <w:rsid w:val="00420222"/>
  </w:style>
  <w:style w:type="character" w:customStyle="1" w:styleId="storydate">
    <w:name w:val="storydate"/>
    <w:rsid w:val="00420222"/>
  </w:style>
  <w:style w:type="character" w:customStyle="1" w:styleId="preloadwrap">
    <w:name w:val="preloadwrap"/>
    <w:rsid w:val="00420222"/>
  </w:style>
  <w:style w:type="character" w:customStyle="1" w:styleId="creditwrap">
    <w:name w:val="creditwrap"/>
    <w:rsid w:val="00420222"/>
  </w:style>
  <w:style w:type="character" w:customStyle="1" w:styleId="DefaultChar1">
    <w:name w:val="Default Char1"/>
    <w:rsid w:val="00420222"/>
    <w:rPr>
      <w:noProof w:val="0"/>
      <w:color w:val="000000"/>
      <w:lang w:val="en-US" w:eastAsia="en-US" w:bidi="ar-SA"/>
    </w:rPr>
  </w:style>
  <w:style w:type="character" w:customStyle="1" w:styleId="textunderlineChar0">
    <w:name w:val="text underline Char"/>
    <w:link w:val="textunderline0"/>
    <w:rsid w:val="00420222"/>
    <w:rPr>
      <w:u w:val="thick"/>
    </w:rPr>
  </w:style>
  <w:style w:type="character" w:customStyle="1" w:styleId="BoldChar">
    <w:name w:val="Bold Char"/>
    <w:rsid w:val="00420222"/>
    <w:rPr>
      <w:rFonts w:ascii="Times New Roman" w:eastAsia="Times New Roman" w:hAnsi="Times New Roman" w:cs="Times New Roman" w:hint="default"/>
      <w:b/>
      <w:bCs w:val="0"/>
      <w:szCs w:val="24"/>
    </w:rPr>
  </w:style>
  <w:style w:type="character" w:customStyle="1" w:styleId="pmterms31">
    <w:name w:val="pmterms31"/>
    <w:rsid w:val="00420222"/>
    <w:rPr>
      <w:b/>
      <w:bCs/>
      <w:i w:val="0"/>
      <w:iCs w:val="0"/>
      <w:color w:val="000000"/>
    </w:rPr>
  </w:style>
  <w:style w:type="character" w:customStyle="1" w:styleId="ft01">
    <w:name w:val="ft01"/>
    <w:rsid w:val="00420222"/>
    <w:rPr>
      <w:rFonts w:ascii="Times" w:hAnsi="Times" w:cs="Times" w:hint="default"/>
      <w:color w:val="000000"/>
      <w:sz w:val="14"/>
      <w:szCs w:val="14"/>
    </w:rPr>
  </w:style>
  <w:style w:type="character" w:customStyle="1" w:styleId="ft11">
    <w:name w:val="ft11"/>
    <w:rsid w:val="00420222"/>
    <w:rPr>
      <w:rFonts w:ascii="Times" w:hAnsi="Times" w:cs="Times" w:hint="default"/>
      <w:color w:val="000000"/>
      <w:sz w:val="17"/>
      <w:szCs w:val="17"/>
    </w:rPr>
  </w:style>
  <w:style w:type="character" w:customStyle="1" w:styleId="ft21">
    <w:name w:val="ft21"/>
    <w:rsid w:val="00420222"/>
    <w:rPr>
      <w:rFonts w:ascii="Times" w:hAnsi="Times" w:cs="Times" w:hint="default"/>
      <w:color w:val="000000"/>
      <w:sz w:val="15"/>
      <w:szCs w:val="15"/>
    </w:rPr>
  </w:style>
  <w:style w:type="character" w:customStyle="1" w:styleId="ft31">
    <w:name w:val="ft31"/>
    <w:rsid w:val="00420222"/>
    <w:rPr>
      <w:rFonts w:ascii="Times" w:hAnsi="Times" w:cs="Times" w:hint="default"/>
      <w:color w:val="000000"/>
      <w:sz w:val="15"/>
      <w:szCs w:val="15"/>
    </w:rPr>
  </w:style>
  <w:style w:type="character" w:customStyle="1" w:styleId="dquo">
    <w:name w:val="dquo"/>
    <w:rsid w:val="00420222"/>
  </w:style>
  <w:style w:type="character" w:customStyle="1" w:styleId="caps2">
    <w:name w:val="caps2"/>
    <w:rsid w:val="00420222"/>
  </w:style>
  <w:style w:type="character" w:customStyle="1" w:styleId="CardsFont12ptCharCharCharChar">
    <w:name w:val="Cards + Font: 12 pt Char Char Char Char"/>
    <w:rsid w:val="00420222"/>
    <w:rPr>
      <w:sz w:val="24"/>
      <w:szCs w:val="24"/>
      <w:u w:val="thick"/>
      <w:lang w:val="en-US" w:eastAsia="en-US" w:bidi="ar-SA"/>
    </w:rPr>
  </w:style>
  <w:style w:type="character" w:customStyle="1" w:styleId="ccs">
    <w:name w:val="c cs"/>
    <w:rsid w:val="00420222"/>
  </w:style>
  <w:style w:type="character" w:customStyle="1" w:styleId="UnderlinedEvChar">
    <w:name w:val="Underlined Ev Char"/>
    <w:rsid w:val="00420222"/>
    <w:rPr>
      <w:rFonts w:ascii="Times New Roman" w:eastAsia="Times New Roman" w:hAnsi="Times New Roman" w:cs="Times New Roman" w:hint="default"/>
      <w:szCs w:val="24"/>
      <w:u w:val="single"/>
    </w:rPr>
  </w:style>
  <w:style w:type="character" w:customStyle="1" w:styleId="dropshadow">
    <w:name w:val="dropshadow"/>
    <w:rsid w:val="00420222"/>
  </w:style>
  <w:style w:type="character" w:customStyle="1" w:styleId="d05ws">
    <w:name w:val="d05ws"/>
    <w:rsid w:val="00420222"/>
  </w:style>
  <w:style w:type="character" w:customStyle="1" w:styleId="rzibod">
    <w:name w:val="rzibod"/>
    <w:rsid w:val="00420222"/>
  </w:style>
  <w:style w:type="character" w:customStyle="1" w:styleId="StyleBold1">
    <w:name w:val="Style Bold1"/>
    <w:rsid w:val="00420222"/>
    <w:rPr>
      <w:rFonts w:ascii="Georgia" w:hAnsi="Georgia" w:hint="default"/>
      <w:b/>
      <w:bCs/>
      <w:sz w:val="22"/>
    </w:rPr>
  </w:style>
  <w:style w:type="character" w:customStyle="1" w:styleId="headertext">
    <w:name w:val="headertext"/>
    <w:rsid w:val="00420222"/>
  </w:style>
  <w:style w:type="character" w:customStyle="1" w:styleId="endnote-reference">
    <w:name w:val="endnote-reference"/>
    <w:rsid w:val="00420222"/>
  </w:style>
  <w:style w:type="character" w:customStyle="1" w:styleId="officialsname">
    <w:name w:val="official_s_name"/>
    <w:rsid w:val="00420222"/>
  </w:style>
  <w:style w:type="character" w:customStyle="1" w:styleId="audience">
    <w:name w:val="audience"/>
    <w:rsid w:val="00420222"/>
  </w:style>
  <w:style w:type="character" w:customStyle="1" w:styleId="A7">
    <w:name w:val="A7"/>
    <w:uiPriority w:val="99"/>
    <w:rsid w:val="00420222"/>
    <w:rPr>
      <w:rFonts w:ascii="Myriad Pro" w:hAnsi="Myriad Pro" w:cs="Myriad Pro" w:hint="default"/>
      <w:color w:val="0066B1"/>
      <w:sz w:val="22"/>
      <w:szCs w:val="22"/>
    </w:rPr>
  </w:style>
  <w:style w:type="character" w:customStyle="1" w:styleId="normalchar">
    <w:name w:val="normal__char"/>
    <w:rsid w:val="00420222"/>
  </w:style>
  <w:style w:type="character" w:customStyle="1" w:styleId="hyperlink002cheading0020100200028block0020title0029char">
    <w:name w:val="hyperlink_002cheading_00201_0020_0028block_0020title_0029__char"/>
    <w:rsid w:val="00420222"/>
  </w:style>
  <w:style w:type="character" w:customStyle="1" w:styleId="underline002cstyle0020bold0020underlinechar">
    <w:name w:val="underline_002cstyle_0020bold_0020underline__char"/>
    <w:rsid w:val="00420222"/>
  </w:style>
  <w:style w:type="character" w:customStyle="1" w:styleId="copyboldblack">
    <w:name w:val="copyboldblack"/>
    <w:rsid w:val="00420222"/>
  </w:style>
  <w:style w:type="character" w:customStyle="1" w:styleId="copybold">
    <w:name w:val="copybold"/>
    <w:rsid w:val="00420222"/>
  </w:style>
  <w:style w:type="character" w:customStyle="1" w:styleId="author-date0">
    <w:name w:val="author-date"/>
    <w:rsid w:val="00420222"/>
  </w:style>
  <w:style w:type="character" w:customStyle="1" w:styleId="hidden">
    <w:name w:val="hidden"/>
    <w:rsid w:val="00420222"/>
  </w:style>
  <w:style w:type="character" w:customStyle="1" w:styleId="articlebegin">
    <w:name w:val="articlebegin"/>
    <w:rsid w:val="00420222"/>
  </w:style>
  <w:style w:type="character" w:customStyle="1" w:styleId="mediaoverlay">
    <w:name w:val="mediaoverlay"/>
    <w:rsid w:val="00420222"/>
  </w:style>
  <w:style w:type="character" w:customStyle="1" w:styleId="blogcaption">
    <w:name w:val="blog_caption"/>
    <w:rsid w:val="00420222"/>
  </w:style>
  <w:style w:type="character" w:customStyle="1" w:styleId="commnet-abuzz">
    <w:name w:val="commnet-abuzz"/>
    <w:rsid w:val="00420222"/>
  </w:style>
  <w:style w:type="character" w:customStyle="1" w:styleId="fbconnectbuttontext">
    <w:name w:val="fbconnectbutton_text"/>
    <w:rsid w:val="00420222"/>
  </w:style>
  <w:style w:type="character" w:customStyle="1" w:styleId="fbsharecountinner">
    <w:name w:val="fb_share_count_inner"/>
    <w:rsid w:val="00420222"/>
  </w:style>
  <w:style w:type="character" w:customStyle="1" w:styleId="stbuttontext">
    <w:name w:val="stbuttontext"/>
    <w:rsid w:val="00420222"/>
  </w:style>
  <w:style w:type="character" w:customStyle="1" w:styleId="source">
    <w:name w:val="source"/>
    <w:rsid w:val="00420222"/>
  </w:style>
  <w:style w:type="character" w:customStyle="1" w:styleId="pubdate">
    <w:name w:val="pubdate"/>
    <w:rsid w:val="00420222"/>
  </w:style>
  <w:style w:type="character" w:customStyle="1" w:styleId="grey">
    <w:name w:val="grey"/>
    <w:rsid w:val="00420222"/>
  </w:style>
  <w:style w:type="character" w:customStyle="1" w:styleId="postdate">
    <w:name w:val="post_date"/>
    <w:rsid w:val="00420222"/>
  </w:style>
  <w:style w:type="character" w:customStyle="1" w:styleId="bdx">
    <w:name w:val="bdx"/>
    <w:rsid w:val="00420222"/>
  </w:style>
  <w:style w:type="character" w:customStyle="1" w:styleId="bdl">
    <w:name w:val="bdl"/>
    <w:rsid w:val="00420222"/>
  </w:style>
  <w:style w:type="character" w:customStyle="1" w:styleId="breadcrumbitemcurrent">
    <w:name w:val="breadcrumbitemcurrent"/>
    <w:rsid w:val="00420222"/>
  </w:style>
  <w:style w:type="character" w:customStyle="1" w:styleId="bbl">
    <w:name w:val="bbl"/>
    <w:rsid w:val="00420222"/>
  </w:style>
  <w:style w:type="character" w:customStyle="1" w:styleId="Date2">
    <w:name w:val="Date2"/>
    <w:rsid w:val="00420222"/>
  </w:style>
  <w:style w:type="character" w:customStyle="1" w:styleId="company">
    <w:name w:val="company"/>
    <w:rsid w:val="00420222"/>
  </w:style>
  <w:style w:type="character" w:customStyle="1" w:styleId="itxtnewhookspan">
    <w:name w:val="itxtnewhookspan"/>
    <w:rsid w:val="00420222"/>
  </w:style>
  <w:style w:type="character" w:customStyle="1" w:styleId="gstxthlt">
    <w:name w:val="gstxt_hlt"/>
    <w:rsid w:val="00420222"/>
  </w:style>
  <w:style w:type="character" w:customStyle="1" w:styleId="SubtleEmphasis1">
    <w:name w:val="Subtle Emphasis1"/>
    <w:uiPriority w:val="19"/>
    <w:qFormat/>
    <w:rsid w:val="00420222"/>
    <w:rPr>
      <w:rFonts w:ascii="Times New Roman" w:hAnsi="Times New Roman" w:cs="Times New Roman" w:hint="default"/>
      <w:b/>
      <w:bCs w:val="0"/>
      <w:iCs/>
      <w:color w:val="auto"/>
      <w:sz w:val="22"/>
    </w:rPr>
  </w:style>
  <w:style w:type="character" w:customStyle="1" w:styleId="StyleBoldRed">
    <w:name w:val="Style Bold Red"/>
    <w:rsid w:val="00420222"/>
    <w:rPr>
      <w:b/>
      <w:bCs/>
      <w:color w:val="auto"/>
    </w:rPr>
  </w:style>
  <w:style w:type="character" w:customStyle="1" w:styleId="StyleTimesNewRoman8pt">
    <w:name w:val="Style Times New Roman 8 pt"/>
    <w:rsid w:val="00420222"/>
    <w:rPr>
      <w:rFonts w:ascii="Georgia" w:hAnsi="Georgia" w:hint="default"/>
      <w:sz w:val="16"/>
    </w:rPr>
  </w:style>
  <w:style w:type="character" w:customStyle="1" w:styleId="StyleStyle7pt8pt">
    <w:name w:val="Style Style 7 pt + 8 pt"/>
    <w:rsid w:val="00420222"/>
    <w:rPr>
      <w:sz w:val="16"/>
    </w:rPr>
  </w:style>
  <w:style w:type="character" w:customStyle="1" w:styleId="StyleStyleThickunderlineBold1">
    <w:name w:val="Style Style Thick underline + Bold1"/>
    <w:rsid w:val="00420222"/>
    <w:rPr>
      <w:b/>
      <w:bCs/>
      <w:u w:val="thick"/>
    </w:rPr>
  </w:style>
  <w:style w:type="character" w:customStyle="1" w:styleId="StyleUnderline2">
    <w:name w:val="Style Underline2"/>
    <w:rsid w:val="00420222"/>
    <w:rPr>
      <w:u w:val="single"/>
    </w:rPr>
  </w:style>
  <w:style w:type="character" w:customStyle="1" w:styleId="ShrinkText">
    <w:name w:val="Shrink Text"/>
    <w:rsid w:val="00420222"/>
    <w:rPr>
      <w:sz w:val="16"/>
    </w:rPr>
  </w:style>
  <w:style w:type="character" w:customStyle="1" w:styleId="smallcaps">
    <w:name w:val="smallcaps"/>
    <w:rsid w:val="00420222"/>
  </w:style>
  <w:style w:type="character" w:customStyle="1" w:styleId="goldbldtext">
    <w:name w:val="goldbldtext"/>
    <w:rsid w:val="00420222"/>
  </w:style>
  <w:style w:type="character" w:customStyle="1" w:styleId="cardshighlight0">
    <w:name w:val="cardshighlight"/>
    <w:rsid w:val="00420222"/>
  </w:style>
  <w:style w:type="character" w:customStyle="1" w:styleId="cardsfont12pt1">
    <w:name w:val="cardsfont12pt"/>
    <w:rsid w:val="00420222"/>
  </w:style>
  <w:style w:type="character" w:customStyle="1" w:styleId="ft6">
    <w:name w:val="ft6"/>
    <w:rsid w:val="00420222"/>
  </w:style>
  <w:style w:type="character" w:customStyle="1" w:styleId="kicker">
    <w:name w:val="kicker"/>
    <w:rsid w:val="00420222"/>
  </w:style>
  <w:style w:type="character" w:customStyle="1" w:styleId="backcontent">
    <w:name w:val="backcontent"/>
    <w:rsid w:val="00420222"/>
  </w:style>
  <w:style w:type="character" w:customStyle="1" w:styleId="daystmp">
    <w:name w:val="daystmp"/>
    <w:rsid w:val="00420222"/>
  </w:style>
  <w:style w:type="character" w:customStyle="1" w:styleId="cardsfont12ptchar">
    <w:name w:val="cardsfont12ptchar"/>
    <w:rsid w:val="00420222"/>
  </w:style>
  <w:style w:type="character" w:customStyle="1" w:styleId="gal">
    <w:name w:val="gal"/>
    <w:rsid w:val="00420222"/>
  </w:style>
  <w:style w:type="character" w:customStyle="1" w:styleId="submitted">
    <w:name w:val="submitted"/>
    <w:rsid w:val="00420222"/>
  </w:style>
  <w:style w:type="character" w:customStyle="1" w:styleId="imagedateline">
    <w:name w:val="image_dateline"/>
    <w:rsid w:val="00420222"/>
  </w:style>
  <w:style w:type="character" w:customStyle="1" w:styleId="authordatecharchar">
    <w:name w:val="authordatecharchar"/>
    <w:rsid w:val="00420222"/>
  </w:style>
  <w:style w:type="character" w:customStyle="1" w:styleId="style1char0">
    <w:name w:val="style1char"/>
    <w:rsid w:val="00420222"/>
  </w:style>
  <w:style w:type="character" w:customStyle="1" w:styleId="tagcharchar0">
    <w:name w:val="tagcharchar"/>
    <w:rsid w:val="00420222"/>
  </w:style>
  <w:style w:type="character" w:customStyle="1" w:styleId="underlinedcharchar2">
    <w:name w:val="underlinedcharchar"/>
    <w:rsid w:val="00420222"/>
  </w:style>
  <w:style w:type="character" w:customStyle="1" w:styleId="BoxedChar">
    <w:name w:val="Boxed Char"/>
    <w:rsid w:val="00420222"/>
    <w:rPr>
      <w:rFonts w:ascii="Arial Narrow" w:hAnsi="Arial Narrow" w:hint="default"/>
      <w:b/>
      <w:bCs w:val="0"/>
      <w:sz w:val="18"/>
      <w:bdr w:val="single" w:sz="6" w:space="0" w:color="auto" w:frame="1"/>
    </w:rPr>
  </w:style>
  <w:style w:type="character" w:customStyle="1" w:styleId="Style11ptUnderline2">
    <w:name w:val="Style 11 pt Underline2"/>
    <w:rsid w:val="00420222"/>
    <w:rPr>
      <w:sz w:val="20"/>
      <w:u w:val="single"/>
    </w:rPr>
  </w:style>
  <w:style w:type="character" w:customStyle="1" w:styleId="Style11ptBoldUnderline2">
    <w:name w:val="Style 11 pt Bold Underline2"/>
    <w:rsid w:val="00420222"/>
    <w:rPr>
      <w:b/>
      <w:bCs/>
      <w:sz w:val="20"/>
      <w:u w:val="single"/>
    </w:rPr>
  </w:style>
  <w:style w:type="character" w:customStyle="1" w:styleId="nw">
    <w:name w:val="nw"/>
    <w:rsid w:val="00420222"/>
  </w:style>
  <w:style w:type="character" w:customStyle="1" w:styleId="Styleunderline11ptBoldBorderSinglesolidlineAuto">
    <w:name w:val="Style underline + 11 pt Bold Border: : (Single solid line Auto ..."/>
    <w:rsid w:val="00420222"/>
    <w:rPr>
      <w:b/>
      <w:bCs/>
      <w:sz w:val="20"/>
      <w:u w:val="single"/>
      <w:bdr w:val="single" w:sz="4" w:space="0" w:color="auto" w:frame="1"/>
    </w:rPr>
  </w:style>
  <w:style w:type="character" w:customStyle="1" w:styleId="cardCharCharChar1">
    <w:name w:val="card Char Char Char1"/>
    <w:rsid w:val="00420222"/>
    <w:rPr>
      <w:lang w:val="en-US" w:eastAsia="en-US" w:bidi="ar-SA"/>
    </w:rPr>
  </w:style>
  <w:style w:type="character" w:customStyle="1" w:styleId="authors1">
    <w:name w:val="authors1"/>
    <w:rsid w:val="00420222"/>
    <w:rPr>
      <w:rFonts w:ascii="Verdana" w:hAnsi="Verdana" w:hint="default"/>
      <w:b/>
      <w:bCs/>
      <w:color w:val="006699"/>
      <w:sz w:val="20"/>
      <w:szCs w:val="20"/>
    </w:rPr>
  </w:style>
  <w:style w:type="character" w:customStyle="1" w:styleId="headlinesectionlarge">
    <w:name w:val="headline_section_large"/>
    <w:rsid w:val="00420222"/>
  </w:style>
  <w:style w:type="character" w:customStyle="1" w:styleId="Styleunderline11ptBlack">
    <w:name w:val="Style underline + 11 pt Black"/>
    <w:rsid w:val="00420222"/>
    <w:rPr>
      <w:color w:val="000000"/>
      <w:sz w:val="20"/>
      <w:u w:val="single"/>
    </w:rPr>
  </w:style>
  <w:style w:type="character" w:customStyle="1" w:styleId="Styleunderline11ptBoldBlack">
    <w:name w:val="Style underline + 11 pt Bold Black"/>
    <w:rsid w:val="00420222"/>
    <w:rPr>
      <w:b/>
      <w:bCs/>
      <w:color w:val="000000"/>
      <w:sz w:val="20"/>
      <w:u w:val="single"/>
    </w:rPr>
  </w:style>
  <w:style w:type="character" w:customStyle="1" w:styleId="Style11ptBoldBlackUnderline">
    <w:name w:val="Style 11 pt Bold Black Underline"/>
    <w:rsid w:val="00420222"/>
    <w:rPr>
      <w:b/>
      <w:bCs/>
      <w:color w:val="000000"/>
      <w:sz w:val="20"/>
      <w:u w:val="single"/>
    </w:rPr>
  </w:style>
  <w:style w:type="character" w:customStyle="1" w:styleId="Style11ptBoldBlackUnderlineBorderSinglesolidline">
    <w:name w:val="Style 11 pt Bold Black Underline Border: : (Single solid line ..."/>
    <w:rsid w:val="00420222"/>
    <w:rPr>
      <w:b/>
      <w:bCs/>
      <w:color w:val="000000"/>
      <w:sz w:val="20"/>
      <w:u w:val="single"/>
      <w:bdr w:val="single" w:sz="4" w:space="0" w:color="auto" w:frame="1"/>
    </w:rPr>
  </w:style>
  <w:style w:type="character" w:customStyle="1" w:styleId="StyleLatinMeridien-Italic11ptItalicUnderline">
    <w:name w:val="Style (Latin) Meridien-Italic 11 pt Italic Underline"/>
    <w:rsid w:val="00420222"/>
    <w:rPr>
      <w:rFonts w:ascii="Meridien-Italic" w:hAnsi="Meridien-Italic" w:hint="default"/>
      <w:i/>
      <w:iCs/>
      <w:sz w:val="20"/>
      <w:u w:val="single"/>
    </w:rPr>
  </w:style>
  <w:style w:type="character" w:customStyle="1" w:styleId="Citation-AuthorDate">
    <w:name w:val="Citation - Author/Date"/>
    <w:rsid w:val="00420222"/>
    <w:rPr>
      <w:b/>
      <w:bCs w:val="0"/>
      <w:smallCaps/>
      <w:sz w:val="24"/>
      <w:u w:val="single"/>
    </w:rPr>
  </w:style>
  <w:style w:type="character" w:customStyle="1" w:styleId="underlinestylechar0">
    <w:name w:val="underlinestylechar"/>
    <w:rsid w:val="00420222"/>
  </w:style>
  <w:style w:type="character" w:customStyle="1" w:styleId="highlight">
    <w:name w:val="highlight"/>
    <w:rsid w:val="00420222"/>
  </w:style>
  <w:style w:type="character" w:customStyle="1" w:styleId="DottedUnderline0">
    <w:name w:val="Dotted Underline"/>
    <w:rsid w:val="00420222"/>
    <w:rPr>
      <w:rFonts w:ascii="Times New Roman" w:hAnsi="Times New Roman" w:cs="Times New Roman" w:hint="default"/>
      <w:sz w:val="20"/>
      <w:u w:val="dottedHeavy"/>
    </w:rPr>
  </w:style>
  <w:style w:type="character" w:customStyle="1" w:styleId="titleauthoretc">
    <w:name w:val="titleauthoretc"/>
    <w:rsid w:val="00420222"/>
  </w:style>
  <w:style w:type="character" w:customStyle="1" w:styleId="labeltext">
    <w:name w:val="labeltext"/>
    <w:rsid w:val="00420222"/>
  </w:style>
  <w:style w:type="character" w:customStyle="1" w:styleId="viewlink">
    <w:name w:val="viewlink"/>
    <w:rsid w:val="00420222"/>
  </w:style>
  <w:style w:type="character" w:customStyle="1" w:styleId="share">
    <w:name w:val="share"/>
    <w:rsid w:val="00420222"/>
  </w:style>
  <w:style w:type="character" w:customStyle="1" w:styleId="inlinkchart">
    <w:name w:val="inlink_chart"/>
    <w:rsid w:val="00420222"/>
  </w:style>
  <w:style w:type="character" w:customStyle="1" w:styleId="underLight">
    <w:name w:val="underLight"/>
    <w:uiPriority w:val="1"/>
    <w:qFormat/>
    <w:rsid w:val="0042022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0222"/>
  </w:style>
  <w:style w:type="character" w:customStyle="1" w:styleId="author-rss">
    <w:name w:val="author-rss"/>
    <w:rsid w:val="00420222"/>
  </w:style>
  <w:style w:type="character" w:customStyle="1" w:styleId="fbsharecountwrapper">
    <w:name w:val="fb_share_count_wrapper"/>
    <w:rsid w:val="00420222"/>
  </w:style>
  <w:style w:type="character" w:customStyle="1" w:styleId="fbbuttontext">
    <w:name w:val="fb_button_text"/>
    <w:rsid w:val="00420222"/>
  </w:style>
  <w:style w:type="character" w:customStyle="1" w:styleId="hw">
    <w:name w:val="hw"/>
    <w:rsid w:val="00420222"/>
  </w:style>
  <w:style w:type="character" w:customStyle="1" w:styleId="linktotop">
    <w:name w:val="linktotop"/>
    <w:rsid w:val="00420222"/>
  </w:style>
  <w:style w:type="character" w:customStyle="1" w:styleId="maintextbldleft">
    <w:name w:val="maintextbldleft"/>
    <w:rsid w:val="00420222"/>
  </w:style>
  <w:style w:type="character" w:customStyle="1" w:styleId="maintextleft">
    <w:name w:val="maintextleft"/>
    <w:rsid w:val="00420222"/>
  </w:style>
  <w:style w:type="character" w:customStyle="1" w:styleId="descriptionstyle1block">
    <w:name w:val="description style1 block"/>
    <w:rsid w:val="00420222"/>
  </w:style>
  <w:style w:type="character" w:customStyle="1" w:styleId="gutter-right-1">
    <w:name w:val="gutter-right-1"/>
    <w:basedOn w:val="DefaultParagraphFont"/>
    <w:rsid w:val="00420222"/>
  </w:style>
  <w:style w:type="character" w:customStyle="1" w:styleId="ssl3">
    <w:name w:val="ss_l3"/>
    <w:rsid w:val="00420222"/>
  </w:style>
  <w:style w:type="character" w:customStyle="1" w:styleId="FontStyle39">
    <w:name w:val="Font Style39"/>
    <w:uiPriority w:val="99"/>
    <w:rsid w:val="00420222"/>
    <w:rPr>
      <w:rFonts w:ascii="Constantia" w:hAnsi="Constantia" w:cs="Constantia" w:hint="default"/>
      <w:b/>
      <w:bCs/>
      <w:sz w:val="18"/>
      <w:szCs w:val="18"/>
    </w:rPr>
  </w:style>
  <w:style w:type="character" w:customStyle="1" w:styleId="6">
    <w:name w:val="6"/>
    <w:rsid w:val="00420222"/>
    <w:rPr>
      <w:rFonts w:ascii="Arial" w:hAnsi="Arial" w:cs="Arial" w:hint="default"/>
      <w:bCs/>
      <w:sz w:val="20"/>
      <w:u w:val="single"/>
      <w:lang w:val="en-US" w:eastAsia="en-US" w:bidi="ar-SA"/>
    </w:rPr>
  </w:style>
  <w:style w:type="character" w:customStyle="1" w:styleId="Header11">
    <w:name w:val="Header11"/>
    <w:rsid w:val="00420222"/>
  </w:style>
  <w:style w:type="character" w:customStyle="1" w:styleId="posa">
    <w:name w:val="pos(a)"/>
    <w:basedOn w:val="DefaultParagraphFont"/>
    <w:rsid w:val="00420222"/>
  </w:style>
  <w:style w:type="character" w:customStyle="1" w:styleId="u-hiddeninnarrowenv">
    <w:name w:val="u-hiddeninnarrowenv"/>
    <w:basedOn w:val="DefaultParagraphFont"/>
    <w:rsid w:val="00420222"/>
  </w:style>
  <w:style w:type="character" w:customStyle="1" w:styleId="followbutton-bird">
    <w:name w:val="followbutton-bird"/>
    <w:basedOn w:val="DefaultParagraphFont"/>
    <w:rsid w:val="00420222"/>
  </w:style>
  <w:style w:type="character" w:customStyle="1" w:styleId="tweetauthor-name">
    <w:name w:val="tweetauthor-name"/>
    <w:basedOn w:val="DefaultParagraphFont"/>
    <w:rsid w:val="00420222"/>
  </w:style>
  <w:style w:type="character" w:customStyle="1" w:styleId="tweetauthor-verifiedbadge">
    <w:name w:val="tweetauthor-verifiedbadge"/>
    <w:basedOn w:val="DefaultParagraphFont"/>
    <w:rsid w:val="00420222"/>
  </w:style>
  <w:style w:type="character" w:customStyle="1" w:styleId="tweetauthor-screenname">
    <w:name w:val="tweetauthor-screenname"/>
    <w:basedOn w:val="DefaultParagraphFont"/>
    <w:rsid w:val="00420222"/>
  </w:style>
  <w:style w:type="character" w:customStyle="1" w:styleId="u-hiddenvisually">
    <w:name w:val="u-hiddenvisually"/>
    <w:basedOn w:val="DefaultParagraphFont"/>
    <w:rsid w:val="00420222"/>
  </w:style>
  <w:style w:type="character" w:customStyle="1" w:styleId="tweetaction-stat">
    <w:name w:val="tweetaction-stat"/>
    <w:basedOn w:val="DefaultParagraphFont"/>
    <w:rsid w:val="00420222"/>
  </w:style>
  <w:style w:type="character" w:customStyle="1" w:styleId="related">
    <w:name w:val="related"/>
    <w:basedOn w:val="DefaultParagraphFont"/>
    <w:rsid w:val="00420222"/>
  </w:style>
  <w:style w:type="character" w:customStyle="1" w:styleId="related-content">
    <w:name w:val="related-content"/>
    <w:basedOn w:val="DefaultParagraphFont"/>
    <w:rsid w:val="00420222"/>
  </w:style>
  <w:style w:type="character" w:customStyle="1" w:styleId="name-of-author">
    <w:name w:val="name-of-author"/>
    <w:basedOn w:val="DefaultParagraphFont"/>
    <w:rsid w:val="00420222"/>
  </w:style>
  <w:style w:type="character" w:customStyle="1" w:styleId="first-name">
    <w:name w:val="first-name"/>
    <w:basedOn w:val="DefaultParagraphFont"/>
    <w:rsid w:val="00420222"/>
  </w:style>
  <w:style w:type="character" w:customStyle="1" w:styleId="last-name">
    <w:name w:val="last-name"/>
    <w:basedOn w:val="DefaultParagraphFont"/>
    <w:rsid w:val="00420222"/>
  </w:style>
  <w:style w:type="character" w:customStyle="1" w:styleId="caption10">
    <w:name w:val="caption1"/>
    <w:basedOn w:val="DefaultParagraphFont"/>
    <w:rsid w:val="00420222"/>
  </w:style>
  <w:style w:type="character" w:customStyle="1" w:styleId="recirc-text">
    <w:name w:val="&quot;recirc-text”"/>
    <w:basedOn w:val="DefaultParagraphFont"/>
    <w:rsid w:val="00420222"/>
  </w:style>
  <w:style w:type="character" w:customStyle="1" w:styleId="video-icon">
    <w:name w:val="video-icon"/>
    <w:basedOn w:val="DefaultParagraphFont"/>
    <w:rsid w:val="00420222"/>
  </w:style>
  <w:style w:type="character" w:customStyle="1" w:styleId="powa-shot-play-btn-text">
    <w:name w:val="powa-shot-play-btn-text"/>
    <w:basedOn w:val="DefaultParagraphFont"/>
    <w:rsid w:val="00420222"/>
  </w:style>
  <w:style w:type="character" w:customStyle="1" w:styleId="powa-shot-click">
    <w:name w:val="powa-shot-click"/>
    <w:basedOn w:val="DefaultParagraphFont"/>
    <w:rsid w:val="00420222"/>
  </w:style>
  <w:style w:type="character" w:customStyle="1" w:styleId="wpv-blurb">
    <w:name w:val="wpv-blurb"/>
    <w:basedOn w:val="DefaultParagraphFont"/>
    <w:rsid w:val="00420222"/>
  </w:style>
  <w:style w:type="character" w:customStyle="1" w:styleId="pb-caption">
    <w:name w:val="pb-caption"/>
    <w:basedOn w:val="DefaultParagraphFont"/>
    <w:rsid w:val="00420222"/>
  </w:style>
  <w:style w:type="character" w:customStyle="1" w:styleId="Heading5Char1">
    <w:name w:val="Heading 5 Char1"/>
    <w:aliases w:val="Text Char1"/>
    <w:basedOn w:val="DefaultParagraphFont"/>
    <w:semiHidden/>
    <w:rsid w:val="0042022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20222"/>
    <w:rPr>
      <w:vertAlign w:val="baseline"/>
    </w:rPr>
  </w:style>
  <w:style w:type="character" w:customStyle="1" w:styleId="Heading7Char1">
    <w:name w:val="Heading 7 Char1"/>
    <w:basedOn w:val="DefaultParagraphFont"/>
    <w:semiHidden/>
    <w:rsid w:val="0042022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2022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022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20222"/>
    <w:rPr>
      <w:rFonts w:ascii="Calibri" w:hAnsi="Calibri" w:cs="Calibri"/>
    </w:rPr>
  </w:style>
  <w:style w:type="numbering" w:customStyle="1" w:styleId="NoList2">
    <w:name w:val="No List2"/>
    <w:next w:val="NoList"/>
    <w:uiPriority w:val="99"/>
    <w:semiHidden/>
    <w:unhideWhenUsed/>
    <w:rsid w:val="00420222"/>
  </w:style>
  <w:style w:type="numbering" w:customStyle="1" w:styleId="NoList3">
    <w:name w:val="No List3"/>
    <w:next w:val="NoList"/>
    <w:uiPriority w:val="99"/>
    <w:semiHidden/>
    <w:unhideWhenUsed/>
    <w:rsid w:val="00420222"/>
  </w:style>
  <w:style w:type="numbering" w:customStyle="1" w:styleId="NoList4">
    <w:name w:val="No List4"/>
    <w:next w:val="NoList"/>
    <w:uiPriority w:val="99"/>
    <w:semiHidden/>
    <w:unhideWhenUsed/>
    <w:rsid w:val="00420222"/>
  </w:style>
  <w:style w:type="numbering" w:customStyle="1" w:styleId="NoList5">
    <w:name w:val="No List5"/>
    <w:next w:val="NoList"/>
    <w:semiHidden/>
    <w:unhideWhenUsed/>
    <w:rsid w:val="00420222"/>
  </w:style>
  <w:style w:type="paragraph" w:styleId="BlockText">
    <w:name w:val="Block Text"/>
    <w:basedOn w:val="Normal"/>
    <w:rsid w:val="00420222"/>
    <w:pPr>
      <w:ind w:left="229" w:right="229"/>
    </w:pPr>
    <w:rPr>
      <w:rFonts w:ascii="Verdana" w:eastAsia="Times New Roman" w:hAnsi="Verdana"/>
      <w:sz w:val="16"/>
      <w:szCs w:val="20"/>
    </w:rPr>
  </w:style>
  <w:style w:type="paragraph" w:styleId="NormalIndent">
    <w:name w:val="Normal Indent"/>
    <w:basedOn w:val="Normal"/>
    <w:rsid w:val="00420222"/>
    <w:pPr>
      <w:ind w:left="720"/>
    </w:pPr>
    <w:rPr>
      <w:rFonts w:eastAsia="Times New Roman"/>
      <w:szCs w:val="20"/>
    </w:rPr>
  </w:style>
  <w:style w:type="paragraph" w:styleId="EnvelopeReturn">
    <w:name w:val="envelope return"/>
    <w:basedOn w:val="Normal"/>
    <w:rsid w:val="00420222"/>
    <w:rPr>
      <w:rFonts w:ascii="Arial" w:eastAsia="Times New Roman" w:hAnsi="Arial"/>
      <w:sz w:val="24"/>
      <w:szCs w:val="20"/>
    </w:rPr>
  </w:style>
  <w:style w:type="paragraph" w:styleId="EnvelopeAddress">
    <w:name w:val="envelope address"/>
    <w:basedOn w:val="Normal"/>
    <w:rsid w:val="0042022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20222"/>
  </w:style>
  <w:style w:type="numbering" w:customStyle="1" w:styleId="NoList7">
    <w:name w:val="No List7"/>
    <w:next w:val="NoList"/>
    <w:semiHidden/>
    <w:unhideWhenUsed/>
    <w:rsid w:val="00420222"/>
  </w:style>
  <w:style w:type="paragraph" w:styleId="ListBullet">
    <w:name w:val="List Bullet"/>
    <w:basedOn w:val="Normal"/>
    <w:link w:val="ListBulletChar"/>
    <w:uiPriority w:val="99"/>
    <w:unhideWhenUsed/>
    <w:rsid w:val="00420222"/>
    <w:pPr>
      <w:tabs>
        <w:tab w:val="num" w:pos="360"/>
      </w:tabs>
      <w:ind w:left="360" w:hanging="360"/>
      <w:contextualSpacing/>
    </w:pPr>
    <w:rPr>
      <w:rFonts w:eastAsia="Calibri"/>
    </w:rPr>
  </w:style>
  <w:style w:type="table" w:styleId="MediumGrid1">
    <w:name w:val="Medium Grid 1"/>
    <w:basedOn w:val="TableNormal"/>
    <w:uiPriority w:val="67"/>
    <w:rsid w:val="0042022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20222"/>
  </w:style>
  <w:style w:type="numbering" w:customStyle="1" w:styleId="NoList111">
    <w:name w:val="No List111"/>
    <w:next w:val="NoList"/>
    <w:uiPriority w:val="99"/>
    <w:semiHidden/>
    <w:unhideWhenUsed/>
    <w:rsid w:val="00420222"/>
  </w:style>
  <w:style w:type="numbering" w:customStyle="1" w:styleId="NoList1111">
    <w:name w:val="No List1111"/>
    <w:next w:val="NoList"/>
    <w:uiPriority w:val="99"/>
    <w:semiHidden/>
    <w:unhideWhenUsed/>
    <w:rsid w:val="00420222"/>
  </w:style>
  <w:style w:type="numbering" w:customStyle="1" w:styleId="NoList11111">
    <w:name w:val="No List11111"/>
    <w:next w:val="NoList"/>
    <w:uiPriority w:val="99"/>
    <w:semiHidden/>
    <w:unhideWhenUsed/>
    <w:rsid w:val="00420222"/>
  </w:style>
  <w:style w:type="numbering" w:customStyle="1" w:styleId="NoList111111">
    <w:name w:val="No List111111"/>
    <w:next w:val="NoList"/>
    <w:uiPriority w:val="99"/>
    <w:semiHidden/>
    <w:unhideWhenUsed/>
    <w:rsid w:val="00420222"/>
  </w:style>
  <w:style w:type="numbering" w:customStyle="1" w:styleId="NoList1111111">
    <w:name w:val="No List1111111"/>
    <w:next w:val="NoList"/>
    <w:uiPriority w:val="99"/>
    <w:semiHidden/>
    <w:unhideWhenUsed/>
    <w:rsid w:val="00420222"/>
  </w:style>
  <w:style w:type="numbering" w:customStyle="1" w:styleId="NoList11111111">
    <w:name w:val="No List11111111"/>
    <w:next w:val="NoList"/>
    <w:uiPriority w:val="99"/>
    <w:semiHidden/>
    <w:unhideWhenUsed/>
    <w:rsid w:val="00420222"/>
  </w:style>
  <w:style w:type="numbering" w:customStyle="1" w:styleId="NoList111111111">
    <w:name w:val="No List111111111"/>
    <w:next w:val="NoList"/>
    <w:uiPriority w:val="99"/>
    <w:semiHidden/>
    <w:unhideWhenUsed/>
    <w:rsid w:val="00420222"/>
  </w:style>
  <w:style w:type="numbering" w:customStyle="1" w:styleId="NoList1111111111">
    <w:name w:val="No List1111111111"/>
    <w:next w:val="NoList"/>
    <w:uiPriority w:val="99"/>
    <w:semiHidden/>
    <w:unhideWhenUsed/>
    <w:rsid w:val="00420222"/>
  </w:style>
  <w:style w:type="numbering" w:customStyle="1" w:styleId="NoList11111111111">
    <w:name w:val="No List11111111111"/>
    <w:next w:val="NoList"/>
    <w:uiPriority w:val="99"/>
    <w:semiHidden/>
    <w:unhideWhenUsed/>
    <w:rsid w:val="00420222"/>
  </w:style>
  <w:style w:type="numbering" w:customStyle="1" w:styleId="NoList111111111111">
    <w:name w:val="No List111111111111"/>
    <w:next w:val="NoList"/>
    <w:uiPriority w:val="99"/>
    <w:semiHidden/>
    <w:unhideWhenUsed/>
    <w:rsid w:val="00420222"/>
  </w:style>
  <w:style w:type="numbering" w:customStyle="1" w:styleId="NoList1111111111111">
    <w:name w:val="No List1111111111111"/>
    <w:next w:val="NoList"/>
    <w:uiPriority w:val="99"/>
    <w:semiHidden/>
    <w:unhideWhenUsed/>
    <w:rsid w:val="00420222"/>
  </w:style>
  <w:style w:type="numbering" w:customStyle="1" w:styleId="NoList11111111111111">
    <w:name w:val="No List11111111111111"/>
    <w:next w:val="NoList"/>
    <w:uiPriority w:val="99"/>
    <w:semiHidden/>
    <w:unhideWhenUsed/>
    <w:rsid w:val="00420222"/>
  </w:style>
  <w:style w:type="numbering" w:customStyle="1" w:styleId="NoList111111111111111">
    <w:name w:val="No List111111111111111"/>
    <w:next w:val="NoList"/>
    <w:uiPriority w:val="99"/>
    <w:semiHidden/>
    <w:unhideWhenUsed/>
    <w:rsid w:val="00420222"/>
  </w:style>
  <w:style w:type="numbering" w:customStyle="1" w:styleId="NoList1111111111111111">
    <w:name w:val="No List1111111111111111"/>
    <w:next w:val="NoList"/>
    <w:uiPriority w:val="99"/>
    <w:semiHidden/>
    <w:unhideWhenUsed/>
    <w:rsid w:val="00420222"/>
  </w:style>
  <w:style w:type="numbering" w:customStyle="1" w:styleId="NoList11111111111111111">
    <w:name w:val="No List11111111111111111"/>
    <w:next w:val="NoList"/>
    <w:uiPriority w:val="99"/>
    <w:semiHidden/>
    <w:unhideWhenUsed/>
    <w:rsid w:val="00420222"/>
  </w:style>
  <w:style w:type="character" w:customStyle="1" w:styleId="FontStyle220">
    <w:name w:val="Font Style220"/>
    <w:basedOn w:val="DefaultParagraphFont"/>
    <w:uiPriority w:val="99"/>
    <w:rsid w:val="00420222"/>
    <w:rPr>
      <w:rFonts w:ascii="Candara" w:hAnsi="Candara" w:cs="Candara" w:hint="default"/>
      <w:i/>
      <w:iCs/>
      <w:sz w:val="18"/>
      <w:szCs w:val="18"/>
    </w:rPr>
  </w:style>
  <w:style w:type="character" w:customStyle="1" w:styleId="FontStyle290">
    <w:name w:val="Font Style290"/>
    <w:basedOn w:val="DefaultParagraphFont"/>
    <w:uiPriority w:val="99"/>
    <w:rsid w:val="0042022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0222"/>
    <w:rPr>
      <w:rFonts w:ascii="Arial" w:hAnsi="Arial" w:cs="Arial"/>
      <w:b/>
      <w:bCs/>
      <w:sz w:val="16"/>
      <w:szCs w:val="16"/>
    </w:rPr>
  </w:style>
  <w:style w:type="paragraph" w:customStyle="1" w:styleId="articlebodynormaltext">
    <w:name w:val="articlebody_normaltext"/>
    <w:basedOn w:val="Normal"/>
    <w:rsid w:val="00420222"/>
    <w:pPr>
      <w:spacing w:before="100" w:beforeAutospacing="1" w:after="100" w:afterAutospacing="1"/>
    </w:pPr>
    <w:rPr>
      <w:rFonts w:ascii="Georgia" w:hAnsi="Georgia"/>
    </w:rPr>
  </w:style>
  <w:style w:type="character" w:customStyle="1" w:styleId="Bodytext21">
    <w:name w:val="Body text (2)_"/>
    <w:basedOn w:val="DefaultParagraphFont"/>
    <w:link w:val="Bodytext22"/>
    <w:rsid w:val="0042022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2022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20222"/>
    <w:rPr>
      <w:color w:val="000000"/>
      <w:sz w:val="28"/>
      <w:szCs w:val="28"/>
    </w:rPr>
  </w:style>
  <w:style w:type="character" w:customStyle="1" w:styleId="Style9ptItalicUnderline">
    <w:name w:val="Style 9 pt Italic Underline"/>
    <w:rsid w:val="00420222"/>
    <w:rPr>
      <w:i/>
      <w:iCs/>
      <w:sz w:val="20"/>
      <w:u w:val="single"/>
    </w:rPr>
  </w:style>
  <w:style w:type="paragraph" w:customStyle="1" w:styleId="StyleHeading4TagsmalltextBigcardbodyNormalTagNotBold">
    <w:name w:val="Style Heading 4Tagsmall textBig cardbodyNormal Tag + Not Bold"/>
    <w:basedOn w:val="Heading4"/>
    <w:rsid w:val="00420222"/>
    <w:rPr>
      <w:bCs w:val="0"/>
      <w:sz w:val="22"/>
      <w:szCs w:val="22"/>
    </w:rPr>
  </w:style>
  <w:style w:type="character" w:customStyle="1" w:styleId="StyleBox12ptBold">
    <w:name w:val="Style Box + 12 pt Bold"/>
    <w:basedOn w:val="DefaultParagraphFont"/>
    <w:rsid w:val="00420222"/>
    <w:rPr>
      <w:rFonts w:ascii="Georgia" w:hAnsi="Georgia"/>
      <w:b/>
      <w:bCs/>
      <w:sz w:val="22"/>
      <w:u w:val="single"/>
      <w:bdr w:val="none" w:sz="0" w:space="0" w:color="auto"/>
    </w:rPr>
  </w:style>
  <w:style w:type="character" w:customStyle="1" w:styleId="StyleBox12pt">
    <w:name w:val="Style Box + 12 pt"/>
    <w:basedOn w:val="DefaultParagraphFont"/>
    <w:rsid w:val="0042022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2022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20222"/>
    <w:rPr>
      <w:bCs w:val="0"/>
      <w:szCs w:val="22"/>
    </w:rPr>
  </w:style>
  <w:style w:type="character" w:customStyle="1" w:styleId="StyleGaramondText1">
    <w:name w:val="Style Garamond Text 1"/>
    <w:basedOn w:val="DefaultParagraphFont"/>
    <w:rsid w:val="00420222"/>
    <w:rPr>
      <w:rFonts w:ascii="Georgia" w:hAnsi="Georgia"/>
      <w:color w:val="0D0D0D" w:themeColor="text1" w:themeTint="F2"/>
      <w:sz w:val="22"/>
    </w:rPr>
  </w:style>
  <w:style w:type="character" w:customStyle="1" w:styleId="StyleGaramondText1Underline">
    <w:name w:val="Style Garamond Text 1 Underline"/>
    <w:basedOn w:val="DefaultParagraphFont"/>
    <w:rsid w:val="0042022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2022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2022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20222"/>
    <w:rPr>
      <w:b w:val="0"/>
      <w:bCs w:val="0"/>
      <w:sz w:val="14"/>
      <w:u w:val="none"/>
    </w:rPr>
  </w:style>
  <w:style w:type="character" w:customStyle="1" w:styleId="Style7ptBold">
    <w:name w:val="Style 7 pt Bold"/>
    <w:basedOn w:val="DefaultParagraphFont"/>
    <w:rsid w:val="00420222"/>
    <w:rPr>
      <w:b w:val="0"/>
      <w:bCs/>
      <w:sz w:val="14"/>
    </w:rPr>
  </w:style>
  <w:style w:type="paragraph" w:customStyle="1" w:styleId="Stylecardtext8pt">
    <w:name w:val="Style card text + 8 pt"/>
    <w:basedOn w:val="Normal"/>
    <w:rsid w:val="00420222"/>
    <w:pPr>
      <w:ind w:right="288"/>
    </w:pPr>
    <w:rPr>
      <w:sz w:val="16"/>
    </w:rPr>
  </w:style>
  <w:style w:type="paragraph" w:customStyle="1" w:styleId="Stylecardtext5pt">
    <w:name w:val="Style card text + 5 pt"/>
    <w:basedOn w:val="Normal"/>
    <w:rsid w:val="00420222"/>
    <w:pPr>
      <w:ind w:right="288"/>
    </w:pPr>
    <w:rPr>
      <w:sz w:val="10"/>
    </w:rPr>
  </w:style>
  <w:style w:type="character" w:customStyle="1" w:styleId="StyleStyleBoldUnderlineUnderlineIntenseEmphasis1apple-style-">
    <w:name w:val="Style Style Bold UnderlineUnderlineIntense Emphasis1apple-style-..."/>
    <w:basedOn w:val="DefaultParagraphFont"/>
    <w:rsid w:val="0042022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2022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20222"/>
    <w:rPr>
      <w:rFonts w:ascii="Georgia" w:hAnsi="Georgia"/>
      <w:u w:val="single"/>
    </w:rPr>
  </w:style>
  <w:style w:type="paragraph" w:customStyle="1" w:styleId="StyleCardsGeorgia12ptBoldThickunderlineBorderSin">
    <w:name w:val="Style Cards + Georgia 12 pt Bold Thick underline Border: : (Sin..."/>
    <w:basedOn w:val="Normal"/>
    <w:rsid w:val="0042022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20222"/>
    <w:rPr>
      <w:rFonts w:ascii="Georgia" w:hAnsi="Georgia"/>
      <w:sz w:val="24"/>
      <w:u w:val="single"/>
    </w:rPr>
  </w:style>
  <w:style w:type="paragraph" w:customStyle="1" w:styleId="StyleCardsGeorgia">
    <w:name w:val="Style Cards + Georgia"/>
    <w:basedOn w:val="Normal"/>
    <w:rsid w:val="0042022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2022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20222"/>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20222"/>
    <w:rPr>
      <w:rFonts w:eastAsia="Times New Roman"/>
      <w:i/>
      <w:iCs/>
    </w:rPr>
  </w:style>
  <w:style w:type="character" w:customStyle="1" w:styleId="HTMLAddressChar">
    <w:name w:val="HTML Address Char"/>
    <w:basedOn w:val="DefaultParagraphFont"/>
    <w:link w:val="HTMLAddress"/>
    <w:uiPriority w:val="99"/>
    <w:rsid w:val="00420222"/>
    <w:rPr>
      <w:rFonts w:ascii="Calibri" w:eastAsia="Times New Roman" w:hAnsi="Calibri"/>
      <w:i/>
      <w:iCs/>
      <w:sz w:val="22"/>
    </w:rPr>
  </w:style>
  <w:style w:type="paragraph" w:styleId="Index1">
    <w:name w:val="index 1"/>
    <w:basedOn w:val="Normal"/>
    <w:next w:val="Normal"/>
    <w:autoRedefine/>
    <w:unhideWhenUsed/>
    <w:rsid w:val="00420222"/>
    <w:pPr>
      <w:ind w:left="220" w:hanging="220"/>
    </w:pPr>
  </w:style>
  <w:style w:type="character" w:customStyle="1" w:styleId="CardsFont6ptChar1">
    <w:name w:val="Cards + Font: 6 pt Char1"/>
    <w:link w:val="CardsFont6pt"/>
    <w:locked/>
    <w:rsid w:val="00420222"/>
    <w:rPr>
      <w:rFonts w:ascii="Calibri" w:eastAsia="Times New Roman" w:hAnsi="Calibri" w:cs="Times New Roman"/>
      <w:sz w:val="12"/>
      <w:szCs w:val="20"/>
    </w:rPr>
  </w:style>
  <w:style w:type="paragraph" w:customStyle="1" w:styleId="Quote2">
    <w:name w:val="Quote2"/>
    <w:basedOn w:val="Default"/>
    <w:next w:val="Default"/>
    <w:rsid w:val="0042022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2022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20222"/>
    <w:pPr>
      <w:keepNext/>
      <w:keepLines/>
      <w:spacing w:before="200"/>
      <w:outlineLvl w:val="3"/>
    </w:pPr>
    <w:rPr>
      <w:rFonts w:eastAsia="Times New Roman"/>
      <w:b/>
      <w:bCs/>
      <w:iCs/>
      <w:sz w:val="26"/>
    </w:rPr>
  </w:style>
  <w:style w:type="paragraph" w:customStyle="1" w:styleId="post-subtitle">
    <w:name w:val="post-subtitle"/>
    <w:basedOn w:val="Normal"/>
    <w:rsid w:val="00420222"/>
    <w:pPr>
      <w:spacing w:before="100" w:beforeAutospacing="1" w:after="100" w:afterAutospacing="1"/>
    </w:pPr>
    <w:rPr>
      <w:rFonts w:eastAsia="Times New Roman"/>
    </w:rPr>
  </w:style>
  <w:style w:type="paragraph" w:customStyle="1" w:styleId="Pa0">
    <w:name w:val="Pa0"/>
    <w:basedOn w:val="Default"/>
    <w:next w:val="Default"/>
    <w:uiPriority w:val="99"/>
    <w:rsid w:val="0042022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2022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20222"/>
    <w:pPr>
      <w:spacing w:before="100" w:beforeAutospacing="1" w:after="100" w:afterAutospacing="1"/>
    </w:pPr>
    <w:rPr>
      <w:rFonts w:eastAsia="Times New Roman"/>
    </w:rPr>
  </w:style>
  <w:style w:type="paragraph" w:customStyle="1" w:styleId="tagline1">
    <w:name w:val="tagline"/>
    <w:basedOn w:val="Normal"/>
    <w:rsid w:val="00420222"/>
    <w:pPr>
      <w:spacing w:before="100" w:beforeAutospacing="1" w:after="100" w:afterAutospacing="1"/>
    </w:pPr>
    <w:rPr>
      <w:rFonts w:eastAsia="Times New Roman"/>
    </w:rPr>
  </w:style>
  <w:style w:type="paragraph" w:customStyle="1" w:styleId="Block1">
    <w:name w:val="Block1"/>
    <w:basedOn w:val="Normal"/>
    <w:next w:val="Normal"/>
    <w:uiPriority w:val="3"/>
    <w:qFormat/>
    <w:rsid w:val="0042022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2022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20222"/>
    <w:rPr>
      <w:sz w:val="10"/>
    </w:rPr>
  </w:style>
  <w:style w:type="paragraph" w:customStyle="1" w:styleId="ReallySamllText">
    <w:name w:val="ReallySamllText"/>
    <w:basedOn w:val="Normal"/>
    <w:link w:val="ReallySamllTextChar"/>
    <w:autoRedefine/>
    <w:rsid w:val="00420222"/>
    <w:rPr>
      <w:rFonts w:asciiTheme="minorHAnsi" w:hAnsiTheme="minorHAnsi"/>
      <w:sz w:val="10"/>
    </w:rPr>
  </w:style>
  <w:style w:type="paragraph" w:customStyle="1" w:styleId="CardCites">
    <w:name w:val="Card Cites"/>
    <w:basedOn w:val="Normal"/>
    <w:next w:val="Normal"/>
    <w:qFormat/>
    <w:rsid w:val="00420222"/>
    <w:rPr>
      <w:rFonts w:eastAsia="Times New Roman"/>
      <w:b/>
      <w:sz w:val="20"/>
    </w:rPr>
  </w:style>
  <w:style w:type="paragraph" w:customStyle="1" w:styleId="NormalWeb3">
    <w:name w:val="Normal (Web)3"/>
    <w:basedOn w:val="Normal"/>
    <w:rsid w:val="0042022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20222"/>
    <w:pPr>
      <w:ind w:left="400"/>
    </w:pPr>
    <w:rPr>
      <w:rFonts w:eastAsia="Times New Roman"/>
    </w:rPr>
  </w:style>
  <w:style w:type="paragraph" w:customStyle="1" w:styleId="TagCiteChar2">
    <w:name w:val="Tag / Cite Char"/>
    <w:basedOn w:val="Normal"/>
    <w:rsid w:val="00420222"/>
    <w:rPr>
      <w:rFonts w:eastAsia="Times New Roman"/>
      <w:b/>
      <w:color w:val="000000"/>
    </w:rPr>
  </w:style>
  <w:style w:type="paragraph" w:customStyle="1" w:styleId="PageNumber2">
    <w:name w:val="Page Number2"/>
    <w:basedOn w:val="Normal"/>
    <w:next w:val="Normal"/>
    <w:rsid w:val="00420222"/>
    <w:rPr>
      <w:rFonts w:eastAsia="Times New Roman"/>
      <w:sz w:val="20"/>
    </w:rPr>
  </w:style>
  <w:style w:type="paragraph" w:customStyle="1" w:styleId="HeaderFooter">
    <w:name w:val="Header &amp; Footer"/>
    <w:rsid w:val="00420222"/>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20222"/>
    <w:rPr>
      <w:rFonts w:ascii="Arial Narrow" w:eastAsia="Times New Roman" w:hAnsi="Arial Narrow"/>
      <w:color w:val="000000"/>
      <w:sz w:val="16"/>
    </w:rPr>
  </w:style>
  <w:style w:type="paragraph" w:customStyle="1" w:styleId="CardTextUnderlined">
    <w:name w:val="Card Text Underlined"/>
    <w:basedOn w:val="Normal"/>
    <w:rsid w:val="00420222"/>
    <w:rPr>
      <w:rFonts w:ascii="Arial Narrow" w:eastAsia="Times New Roman" w:hAnsi="Arial Narrow"/>
      <w:u w:val="single"/>
    </w:rPr>
  </w:style>
  <w:style w:type="paragraph" w:customStyle="1" w:styleId="HeaderDebate">
    <w:name w:val="Header Debate"/>
    <w:basedOn w:val="Normal"/>
    <w:rsid w:val="00420222"/>
    <w:pPr>
      <w:jc w:val="center"/>
      <w:outlineLvl w:val="0"/>
    </w:pPr>
    <w:rPr>
      <w:rFonts w:eastAsia="Times New Roman"/>
      <w:b/>
      <w:sz w:val="48"/>
      <w:u w:val="words"/>
    </w:rPr>
  </w:style>
  <w:style w:type="paragraph" w:customStyle="1" w:styleId="NormalWeb1">
    <w:name w:val="Normal (Web)1"/>
    <w:basedOn w:val="Normal"/>
    <w:rsid w:val="00420222"/>
    <w:pPr>
      <w:spacing w:before="100" w:beforeAutospacing="1" w:after="100" w:afterAutospacing="1"/>
    </w:pPr>
    <w:rPr>
      <w:rFonts w:eastAsia="Times New Roman"/>
      <w:sz w:val="20"/>
      <w:szCs w:val="20"/>
    </w:rPr>
  </w:style>
  <w:style w:type="paragraph" w:customStyle="1" w:styleId="CardTagCharChar">
    <w:name w:val="Card Tag Char Char"/>
    <w:basedOn w:val="Normal"/>
    <w:rsid w:val="00420222"/>
    <w:rPr>
      <w:rFonts w:eastAsia="Times New Roman"/>
      <w:b/>
    </w:rPr>
  </w:style>
  <w:style w:type="paragraph" w:customStyle="1" w:styleId="fixed">
    <w:name w:val="fixed"/>
    <w:basedOn w:val="Normal"/>
    <w:rsid w:val="0042022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20222"/>
    <w:pPr>
      <w:spacing w:before="100" w:beforeAutospacing="1" w:after="100" w:afterAutospacing="1"/>
    </w:pPr>
    <w:rPr>
      <w:rFonts w:eastAsia="Times New Roman"/>
    </w:rPr>
  </w:style>
  <w:style w:type="paragraph" w:customStyle="1" w:styleId="ExecutiveSummarytext">
    <w:name w:val="Executive Summary text"/>
    <w:basedOn w:val="Normal"/>
    <w:next w:val="Normal"/>
    <w:rsid w:val="00420222"/>
    <w:pPr>
      <w:autoSpaceDE w:val="0"/>
      <w:autoSpaceDN w:val="0"/>
      <w:adjustRightInd w:val="0"/>
    </w:pPr>
    <w:rPr>
      <w:rFonts w:ascii="Arial" w:eastAsia="Times New Roman" w:hAnsi="Arial"/>
    </w:rPr>
  </w:style>
  <w:style w:type="character" w:customStyle="1" w:styleId="NormalUnderlineChar1">
    <w:name w:val="Normal Underline Char1"/>
    <w:locked/>
    <w:rsid w:val="00420222"/>
    <w:rPr>
      <w:u w:val="single"/>
    </w:rPr>
  </w:style>
  <w:style w:type="character" w:customStyle="1" w:styleId="CardUpSize-LightChar">
    <w:name w:val="CardUpSize - Light Char"/>
    <w:link w:val="CardUpSize-Light"/>
    <w:locked/>
    <w:rsid w:val="00420222"/>
    <w:rPr>
      <w:rFonts w:ascii="Times New Roman" w:eastAsia="Times New Roman" w:hAnsi="Times New Roman"/>
      <w:szCs w:val="32"/>
      <w:u w:val="single"/>
    </w:rPr>
  </w:style>
  <w:style w:type="paragraph" w:customStyle="1" w:styleId="CardUpSize-Light">
    <w:name w:val="CardUpSize - Light"/>
    <w:basedOn w:val="Normal"/>
    <w:link w:val="CardUpSize-LightChar"/>
    <w:rsid w:val="00420222"/>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2022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20222"/>
    <w:pPr>
      <w:jc w:val="both"/>
    </w:pPr>
    <w:rPr>
      <w:rFonts w:ascii="Times New Roman" w:eastAsia="Times New Roman" w:hAnsi="Times New Roman"/>
      <w:b/>
      <w:sz w:val="24"/>
      <w:szCs w:val="32"/>
      <w:u w:val="single"/>
    </w:rPr>
  </w:style>
  <w:style w:type="paragraph" w:customStyle="1" w:styleId="SmallCite">
    <w:name w:val="Small Cite"/>
    <w:basedOn w:val="Normal"/>
    <w:rsid w:val="00420222"/>
    <w:rPr>
      <w:rFonts w:ascii="Verdana" w:eastAsia="Times New Roman" w:hAnsi="Verdana"/>
      <w:sz w:val="16"/>
    </w:rPr>
  </w:style>
  <w:style w:type="paragraph" w:customStyle="1" w:styleId="clearformatting">
    <w:name w:val="clear formatting"/>
    <w:basedOn w:val="Heading2"/>
    <w:rsid w:val="0042022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2022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20222"/>
    <w:pPr>
      <w:spacing w:after="240" w:line="360" w:lineRule="atLeast"/>
    </w:pPr>
    <w:rPr>
      <w:rFonts w:eastAsia="Times New Roman"/>
      <w:b/>
      <w:bCs/>
      <w:sz w:val="16"/>
      <w:szCs w:val="16"/>
    </w:rPr>
  </w:style>
  <w:style w:type="paragraph" w:customStyle="1" w:styleId="PlaceholderText1">
    <w:name w:val="Placeholder Text1"/>
    <w:basedOn w:val="Normal"/>
    <w:rsid w:val="00420222"/>
    <w:pPr>
      <w:keepNext/>
      <w:numPr>
        <w:numId w:val="13"/>
      </w:numPr>
      <w:outlineLvl w:val="0"/>
    </w:pPr>
    <w:rPr>
      <w:rFonts w:eastAsia="MS Gothic"/>
    </w:rPr>
  </w:style>
  <w:style w:type="character" w:customStyle="1" w:styleId="ImportantTextChar">
    <w:name w:val="Important Text Char"/>
    <w:link w:val="ImportantText"/>
    <w:locked/>
    <w:rsid w:val="0042022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2022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20222"/>
    <w:rPr>
      <w:rFonts w:ascii="HNKAOE+Arial" w:hAnsi="HNKAOE+Arial"/>
    </w:rPr>
  </w:style>
  <w:style w:type="paragraph" w:customStyle="1" w:styleId="StyleBodyText11ptBlackUnderline">
    <w:name w:val="Style Body Text + 11 pt Black Underline"/>
    <w:basedOn w:val="BodyText"/>
    <w:link w:val="StyleBodyText11ptBlackUnderlineChar"/>
    <w:rsid w:val="00420222"/>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20222"/>
    <w:rPr>
      <w:rFonts w:ascii="HNKAOE+Arial" w:hAnsi="HNKAOE+Arial"/>
    </w:rPr>
  </w:style>
  <w:style w:type="paragraph" w:customStyle="1" w:styleId="StyleBodyText11ptBoldBlack">
    <w:name w:val="Style Body Text + 11 pt Bold Black"/>
    <w:basedOn w:val="BodyText"/>
    <w:link w:val="StyleBodyText11ptBoldBlackChar"/>
    <w:rsid w:val="00420222"/>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20222"/>
    <w:rPr>
      <w:rFonts w:ascii="Times New Roman" w:eastAsia="Malgun Gothic" w:hAnsi="Times New Roman"/>
      <w:bCs/>
    </w:rPr>
  </w:style>
  <w:style w:type="paragraph" w:customStyle="1" w:styleId="StyletinyBold">
    <w:name w:val="Style tiny + Bold"/>
    <w:basedOn w:val="tiny"/>
    <w:link w:val="StyletinyBoldChar"/>
    <w:rsid w:val="00420222"/>
    <w:rPr>
      <w:rFonts w:cstheme="minorBidi"/>
      <w:bCs/>
      <w:sz w:val="24"/>
    </w:rPr>
  </w:style>
  <w:style w:type="character" w:customStyle="1" w:styleId="Heading5SizeDownChar">
    <w:name w:val="Heading 5 Size Down Char"/>
    <w:link w:val="Heading5SizeDown"/>
    <w:locked/>
    <w:rsid w:val="00420222"/>
    <w:rPr>
      <w:rFonts w:ascii="Times New Roman" w:eastAsia="Times New Roman" w:hAnsi="Times New Roman"/>
      <w:szCs w:val="16"/>
    </w:rPr>
  </w:style>
  <w:style w:type="paragraph" w:customStyle="1" w:styleId="Heading5SizeDown">
    <w:name w:val="Heading 5 Size Down"/>
    <w:basedOn w:val="Normal"/>
    <w:link w:val="Heading5SizeDownChar"/>
    <w:autoRedefine/>
    <w:rsid w:val="00420222"/>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20222"/>
    <w:rPr>
      <w:rFonts w:ascii="Times New Roman" w:eastAsia="Times New Roman" w:hAnsi="Times New Roman" w:cs="Arial"/>
      <w:b/>
      <w:szCs w:val="44"/>
    </w:rPr>
  </w:style>
  <w:style w:type="paragraph" w:customStyle="1" w:styleId="Normal2Bold">
    <w:name w:val="Normal2 + Bold"/>
    <w:basedOn w:val="Normal"/>
    <w:link w:val="Normal2BoldChar"/>
    <w:rsid w:val="00420222"/>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20222"/>
    <w:rPr>
      <w:rFonts w:ascii="Times New Roman" w:eastAsia="Times New Roman" w:hAnsi="Times New Roman"/>
      <w:lang w:eastAsia="ar-SA"/>
    </w:rPr>
  </w:style>
  <w:style w:type="paragraph" w:customStyle="1" w:styleId="ListContents">
    <w:name w:val="List Contents"/>
    <w:basedOn w:val="Normal"/>
    <w:link w:val="ListContentsChar"/>
    <w:rsid w:val="00420222"/>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2022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2022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20222"/>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2022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20222"/>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20222"/>
    <w:rPr>
      <w:rFonts w:ascii="Arial" w:eastAsia="Times New Roman" w:hAnsi="Arial"/>
      <w:sz w:val="12"/>
    </w:rPr>
  </w:style>
  <w:style w:type="paragraph" w:customStyle="1" w:styleId="Unimportant">
    <w:name w:val="Unimportant"/>
    <w:basedOn w:val="Normal"/>
    <w:link w:val="UnimportantCharChar"/>
    <w:rsid w:val="00420222"/>
    <w:pPr>
      <w:jc w:val="both"/>
    </w:pPr>
    <w:rPr>
      <w:rFonts w:ascii="Arial" w:eastAsia="Times New Roman" w:hAnsi="Arial"/>
      <w:sz w:val="12"/>
    </w:rPr>
  </w:style>
  <w:style w:type="character" w:customStyle="1" w:styleId="TagCiteChar3">
    <w:name w:val="Tag &amp; Cite Char"/>
    <w:link w:val="TagCite2"/>
    <w:locked/>
    <w:rsid w:val="00420222"/>
    <w:rPr>
      <w:rFonts w:ascii="Arial" w:eastAsia="Times New Roman" w:hAnsi="Arial"/>
      <w:b/>
    </w:rPr>
  </w:style>
  <w:style w:type="paragraph" w:customStyle="1" w:styleId="TagCite2">
    <w:name w:val="Tag &amp; Cite"/>
    <w:basedOn w:val="Normal"/>
    <w:link w:val="TagCiteChar3"/>
    <w:rsid w:val="00420222"/>
    <w:pPr>
      <w:jc w:val="both"/>
    </w:pPr>
    <w:rPr>
      <w:rFonts w:ascii="Arial" w:eastAsia="Times New Roman" w:hAnsi="Arial"/>
      <w:b/>
      <w:sz w:val="24"/>
    </w:rPr>
  </w:style>
  <w:style w:type="character" w:customStyle="1" w:styleId="HighlightedTextChar">
    <w:name w:val="Highlighted Text Char"/>
    <w:link w:val="HighlightedText"/>
    <w:locked/>
    <w:rsid w:val="00420222"/>
    <w:rPr>
      <w:rFonts w:ascii="Arial" w:eastAsia="Times New Roman" w:hAnsi="Arial"/>
      <w:b/>
      <w:u w:val="thick"/>
    </w:rPr>
  </w:style>
  <w:style w:type="paragraph" w:customStyle="1" w:styleId="HighlightedText">
    <w:name w:val="Highlighted Text"/>
    <w:basedOn w:val="Normal"/>
    <w:link w:val="HighlightedTextChar"/>
    <w:rsid w:val="00420222"/>
    <w:pPr>
      <w:jc w:val="both"/>
    </w:pPr>
    <w:rPr>
      <w:rFonts w:ascii="Arial" w:eastAsia="Times New Roman" w:hAnsi="Arial"/>
      <w:b/>
      <w:sz w:val="24"/>
      <w:u w:val="thick"/>
    </w:rPr>
  </w:style>
  <w:style w:type="paragraph" w:customStyle="1" w:styleId="StyleHeading1Justified">
    <w:name w:val="Style Heading 1 + Justified"/>
    <w:basedOn w:val="Normal"/>
    <w:next w:val="Normal"/>
    <w:rsid w:val="00420222"/>
    <w:rPr>
      <w:rFonts w:ascii="Arial" w:eastAsia="Times New Roman" w:hAnsi="Arial"/>
      <w:sz w:val="20"/>
      <w:szCs w:val="20"/>
    </w:rPr>
  </w:style>
  <w:style w:type="paragraph" w:customStyle="1" w:styleId="textunderline0">
    <w:name w:val="text underline"/>
    <w:basedOn w:val="Normal"/>
    <w:link w:val="textunderlineChar0"/>
    <w:autoRedefine/>
    <w:rsid w:val="00420222"/>
    <w:rPr>
      <w:rFonts w:asciiTheme="minorHAnsi" w:hAnsiTheme="minorHAnsi"/>
      <w:sz w:val="24"/>
      <w:u w:val="thick"/>
    </w:rPr>
  </w:style>
  <w:style w:type="character" w:customStyle="1" w:styleId="DebateTagChar">
    <w:name w:val="Debate Tag Char"/>
    <w:link w:val="DebateTag"/>
    <w:locked/>
    <w:rsid w:val="00420222"/>
    <w:rPr>
      <w:rFonts w:ascii="Garamond" w:hAnsi="Garamond"/>
      <w:b/>
    </w:rPr>
  </w:style>
  <w:style w:type="paragraph" w:customStyle="1" w:styleId="DebateTag">
    <w:name w:val="Debate Tag"/>
    <w:basedOn w:val="Normal"/>
    <w:link w:val="DebateTagChar"/>
    <w:autoRedefine/>
    <w:rsid w:val="00420222"/>
    <w:pPr>
      <w:tabs>
        <w:tab w:val="left" w:pos="270"/>
      </w:tabs>
    </w:pPr>
    <w:rPr>
      <w:rFonts w:ascii="Garamond" w:hAnsi="Garamond"/>
      <w:b/>
      <w:sz w:val="24"/>
    </w:rPr>
  </w:style>
  <w:style w:type="paragraph" w:customStyle="1" w:styleId="DebateCite">
    <w:name w:val="Debate Cite"/>
    <w:basedOn w:val="Normal"/>
    <w:autoRedefine/>
    <w:rsid w:val="00420222"/>
    <w:pPr>
      <w:tabs>
        <w:tab w:val="left" w:pos="270"/>
      </w:tabs>
    </w:pPr>
    <w:rPr>
      <w:rFonts w:eastAsia="Times New Roman"/>
      <w:sz w:val="20"/>
    </w:rPr>
  </w:style>
  <w:style w:type="paragraph" w:customStyle="1" w:styleId="BlockTitle10">
    <w:name w:val="Block Title #1"/>
    <w:basedOn w:val="Heading1"/>
    <w:rsid w:val="0042022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20222"/>
    <w:pPr>
      <w:widowControl w:val="0"/>
      <w:suppressAutoHyphens/>
    </w:pPr>
    <w:rPr>
      <w:rFonts w:ascii="Courier New" w:eastAsia="Courier New" w:hAnsi="Courier New"/>
      <w:sz w:val="20"/>
      <w:szCs w:val="20"/>
    </w:rPr>
  </w:style>
  <w:style w:type="paragraph" w:customStyle="1" w:styleId="MaggieTag">
    <w:name w:val="MaggieTag"/>
    <w:basedOn w:val="Heading2"/>
    <w:rsid w:val="0042022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20222"/>
    <w:rPr>
      <w:rFonts w:ascii="Times New Roman" w:eastAsia="Times New Roman" w:hAnsi="Times New Roman"/>
    </w:rPr>
  </w:style>
  <w:style w:type="paragraph" w:customStyle="1" w:styleId="Heading4Cite">
    <w:name w:val="Heading 4 Cite"/>
    <w:basedOn w:val="Normal"/>
    <w:link w:val="Heading4CiteChar"/>
    <w:autoRedefine/>
    <w:rsid w:val="00420222"/>
    <w:rPr>
      <w:rFonts w:ascii="Times New Roman" w:eastAsia="Times New Roman" w:hAnsi="Times New Roman"/>
      <w:sz w:val="24"/>
    </w:rPr>
  </w:style>
  <w:style w:type="paragraph" w:customStyle="1" w:styleId="4">
    <w:name w:val="4"/>
    <w:basedOn w:val="Normal"/>
    <w:rsid w:val="00420222"/>
    <w:rPr>
      <w:rFonts w:eastAsia="Times New Roman"/>
      <w:sz w:val="20"/>
    </w:rPr>
  </w:style>
  <w:style w:type="character" w:customStyle="1" w:styleId="UnunderlinedTextChar">
    <w:name w:val="Ununderlined Text Char"/>
    <w:link w:val="UnunderlinedText"/>
    <w:locked/>
    <w:rsid w:val="00420222"/>
    <w:rPr>
      <w:rFonts w:eastAsia="Times New Roman"/>
      <w:bCs/>
      <w:sz w:val="12"/>
    </w:rPr>
  </w:style>
  <w:style w:type="paragraph" w:customStyle="1" w:styleId="UnunderlinedText">
    <w:name w:val="Ununderlined Text"/>
    <w:basedOn w:val="Normal"/>
    <w:link w:val="UnunderlinedTextChar"/>
    <w:autoRedefine/>
    <w:rsid w:val="00420222"/>
    <w:pPr>
      <w:spacing w:after="200" w:line="276" w:lineRule="auto"/>
    </w:pPr>
    <w:rPr>
      <w:rFonts w:asciiTheme="minorHAnsi" w:eastAsia="Times New Roman" w:hAnsiTheme="minorHAnsi"/>
      <w:bCs/>
      <w:sz w:val="12"/>
    </w:rPr>
  </w:style>
  <w:style w:type="paragraph" w:customStyle="1" w:styleId="card2">
    <w:name w:val="%card"/>
    <w:basedOn w:val="Normal"/>
    <w:autoRedefine/>
    <w:rsid w:val="00420222"/>
    <w:pPr>
      <w:spacing w:after="200" w:line="276" w:lineRule="auto"/>
      <w:ind w:left="288" w:right="288"/>
    </w:pPr>
    <w:rPr>
      <w:rFonts w:eastAsia="Times New Roman"/>
      <w:bCs/>
    </w:rPr>
  </w:style>
  <w:style w:type="paragraph" w:customStyle="1" w:styleId="BlockTitle4">
    <w:name w:val="%Block Title"/>
    <w:basedOn w:val="Heading1"/>
    <w:rsid w:val="0042022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20222"/>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202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2022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20222"/>
    <w:rPr>
      <w:rFonts w:ascii="Century Gothic" w:eastAsia="Cambria" w:hAnsi="Century Gothic"/>
      <w:u w:val="thick"/>
    </w:rPr>
  </w:style>
  <w:style w:type="paragraph" w:customStyle="1" w:styleId="Card-Underline0">
    <w:name w:val="Card-Underline"/>
    <w:basedOn w:val="Normal"/>
    <w:link w:val="Card-UnderlineChar"/>
    <w:qFormat/>
    <w:rsid w:val="00420222"/>
    <w:rPr>
      <w:rFonts w:ascii="Century Gothic" w:eastAsia="Cambria" w:hAnsi="Century Gothic"/>
      <w:sz w:val="24"/>
      <w:u w:val="thick"/>
    </w:rPr>
  </w:style>
  <w:style w:type="paragraph" w:customStyle="1" w:styleId="PageNumber3">
    <w:name w:val="Page Number3"/>
    <w:basedOn w:val="Normal"/>
    <w:next w:val="Normal"/>
    <w:rsid w:val="00420222"/>
    <w:rPr>
      <w:rFonts w:eastAsia="Times New Roman"/>
      <w:sz w:val="20"/>
    </w:rPr>
  </w:style>
  <w:style w:type="paragraph" w:customStyle="1" w:styleId="PageNumber4">
    <w:name w:val="Page Number4"/>
    <w:basedOn w:val="Normal"/>
    <w:next w:val="Normal"/>
    <w:rsid w:val="00420222"/>
    <w:rPr>
      <w:rFonts w:eastAsia="Times New Roman"/>
      <w:sz w:val="20"/>
    </w:rPr>
  </w:style>
  <w:style w:type="paragraph" w:customStyle="1" w:styleId="PageNumber5">
    <w:name w:val="Page Number5"/>
    <w:basedOn w:val="Normal"/>
    <w:next w:val="Normal"/>
    <w:rsid w:val="00420222"/>
    <w:rPr>
      <w:rFonts w:eastAsia="Times New Roman"/>
      <w:sz w:val="20"/>
    </w:rPr>
  </w:style>
  <w:style w:type="paragraph" w:customStyle="1" w:styleId="smalltext1">
    <w:name w:val="small text1"/>
    <w:basedOn w:val="Normal"/>
    <w:next w:val="Normal"/>
    <w:uiPriority w:val="4"/>
    <w:qFormat/>
    <w:rsid w:val="00420222"/>
    <w:pPr>
      <w:keepNext/>
      <w:keepLines/>
      <w:spacing w:before="200"/>
      <w:outlineLvl w:val="3"/>
    </w:pPr>
    <w:rPr>
      <w:rFonts w:eastAsia="Times New Roman"/>
      <w:b/>
      <w:bCs/>
      <w:iCs/>
      <w:sz w:val="26"/>
    </w:rPr>
  </w:style>
  <w:style w:type="character" w:customStyle="1" w:styleId="CircleChar">
    <w:name w:val="Circle Char"/>
    <w:link w:val="Circle"/>
    <w:locked/>
    <w:rsid w:val="00420222"/>
    <w:rPr>
      <w:rFonts w:ascii="Times New Roman" w:eastAsia="Times New Roman" w:hAnsi="Times New Roman"/>
      <w:b/>
      <w:u w:val="words"/>
    </w:rPr>
  </w:style>
  <w:style w:type="paragraph" w:customStyle="1" w:styleId="Circle">
    <w:name w:val="Circle"/>
    <w:basedOn w:val="Normal"/>
    <w:link w:val="CircleChar"/>
    <w:rsid w:val="00420222"/>
    <w:rPr>
      <w:rFonts w:ascii="Times New Roman" w:eastAsia="Times New Roman" w:hAnsi="Times New Roman"/>
      <w:b/>
      <w:sz w:val="24"/>
      <w:u w:val="words"/>
    </w:rPr>
  </w:style>
  <w:style w:type="paragraph" w:customStyle="1" w:styleId="PageNumber6">
    <w:name w:val="Page Number6"/>
    <w:basedOn w:val="Normal"/>
    <w:next w:val="Normal"/>
    <w:rsid w:val="00420222"/>
    <w:rPr>
      <w:rFonts w:eastAsia="Times New Roman"/>
      <w:sz w:val="20"/>
    </w:rPr>
  </w:style>
  <w:style w:type="paragraph" w:customStyle="1" w:styleId="user">
    <w:name w:val="user"/>
    <w:basedOn w:val="Normal"/>
    <w:rsid w:val="0042022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2022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2022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2022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2022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2022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20222"/>
    <w:rPr>
      <w:rFonts w:eastAsia="Times New Roman"/>
      <w:sz w:val="20"/>
    </w:rPr>
  </w:style>
  <w:style w:type="paragraph" w:customStyle="1" w:styleId="DebateTag0">
    <w:name w:val="DebateTag"/>
    <w:basedOn w:val="Normal"/>
    <w:qFormat/>
    <w:rsid w:val="00420222"/>
    <w:rPr>
      <w:b/>
    </w:rPr>
  </w:style>
  <w:style w:type="paragraph" w:customStyle="1" w:styleId="date-comments">
    <w:name w:val="date-comments"/>
    <w:basedOn w:val="Normal"/>
    <w:uiPriority w:val="99"/>
    <w:rsid w:val="0042022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2022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2022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20222"/>
    <w:rPr>
      <w:rFonts w:ascii="Garamond" w:eastAsia="Calibri" w:hAnsi="Garamond" w:hint="default"/>
      <w:sz w:val="16"/>
      <w:szCs w:val="22"/>
    </w:rPr>
  </w:style>
  <w:style w:type="character" w:customStyle="1" w:styleId="message-item">
    <w:name w:val="message-item"/>
    <w:rsid w:val="00420222"/>
  </w:style>
  <w:style w:type="character" w:customStyle="1" w:styleId="lightheader">
    <w:name w:val="lightheader"/>
    <w:rsid w:val="00420222"/>
  </w:style>
  <w:style w:type="character" w:customStyle="1" w:styleId="datestamp">
    <w:name w:val="datestamp"/>
    <w:rsid w:val="00420222"/>
  </w:style>
  <w:style w:type="character" w:customStyle="1" w:styleId="i">
    <w:name w:val="i"/>
    <w:uiPriority w:val="99"/>
    <w:rsid w:val="00420222"/>
  </w:style>
  <w:style w:type="character" w:customStyle="1" w:styleId="forenames">
    <w:name w:val="forenames"/>
    <w:rsid w:val="00420222"/>
  </w:style>
  <w:style w:type="character" w:customStyle="1" w:styleId="surname">
    <w:name w:val="surname"/>
    <w:rsid w:val="00420222"/>
  </w:style>
  <w:style w:type="character" w:customStyle="1" w:styleId="medium-font">
    <w:name w:val="medium-font"/>
    <w:rsid w:val="00420222"/>
  </w:style>
  <w:style w:type="character" w:customStyle="1" w:styleId="title-link-wrapper">
    <w:name w:val="title-link-wrapper"/>
    <w:rsid w:val="00420222"/>
  </w:style>
  <w:style w:type="character" w:customStyle="1" w:styleId="refpreview">
    <w:name w:val="refpreview"/>
    <w:rsid w:val="00420222"/>
  </w:style>
  <w:style w:type="character" w:customStyle="1" w:styleId="loose1">
    <w:name w:val="loose1"/>
    <w:rsid w:val="00420222"/>
  </w:style>
  <w:style w:type="character" w:customStyle="1" w:styleId="email">
    <w:name w:val="email"/>
    <w:rsid w:val="00420222"/>
  </w:style>
  <w:style w:type="character" w:customStyle="1" w:styleId="gsa">
    <w:name w:val="gs_a"/>
    <w:rsid w:val="00420222"/>
  </w:style>
  <w:style w:type="character" w:customStyle="1" w:styleId="goohl1">
    <w:name w:val="goohl1"/>
    <w:rsid w:val="00420222"/>
  </w:style>
  <w:style w:type="character" w:customStyle="1" w:styleId="mainarttitle">
    <w:name w:val="mainarttitle"/>
    <w:rsid w:val="00420222"/>
  </w:style>
  <w:style w:type="character" w:customStyle="1" w:styleId="mainartauthor">
    <w:name w:val="mainartauthor"/>
    <w:rsid w:val="00420222"/>
  </w:style>
  <w:style w:type="character" w:customStyle="1" w:styleId="mainartdate">
    <w:name w:val="mainartdate"/>
    <w:rsid w:val="00420222"/>
  </w:style>
  <w:style w:type="character" w:customStyle="1" w:styleId="gsggs">
    <w:name w:val="gs_ggs"/>
    <w:rsid w:val="00420222"/>
  </w:style>
  <w:style w:type="character" w:customStyle="1" w:styleId="ahead">
    <w:name w:val="a_head"/>
    <w:rsid w:val="00420222"/>
  </w:style>
  <w:style w:type="character" w:customStyle="1" w:styleId="articleauthor">
    <w:name w:val="articleauthor"/>
    <w:rsid w:val="00420222"/>
  </w:style>
  <w:style w:type="character" w:customStyle="1" w:styleId="footnote">
    <w:name w:val="footnote"/>
    <w:rsid w:val="00420222"/>
  </w:style>
  <w:style w:type="character" w:customStyle="1" w:styleId="docbody">
    <w:name w:val="docbody"/>
    <w:rsid w:val="00420222"/>
  </w:style>
  <w:style w:type="character" w:customStyle="1" w:styleId="superscript">
    <w:name w:val="superscript"/>
    <w:rsid w:val="00420222"/>
  </w:style>
  <w:style w:type="character" w:customStyle="1" w:styleId="citeChar2">
    <w:name w:val="cite Char"/>
    <w:locked/>
    <w:rsid w:val="00420222"/>
    <w:rPr>
      <w:b/>
      <w:bCs w:val="0"/>
      <w:u w:val="single"/>
    </w:rPr>
  </w:style>
  <w:style w:type="character" w:customStyle="1" w:styleId="StyleUnderlineChar">
    <w:name w:val="Style Underline Char"/>
    <w:locked/>
    <w:rsid w:val="00420222"/>
    <w:rPr>
      <w:u w:val="single"/>
    </w:rPr>
  </w:style>
  <w:style w:type="character" w:customStyle="1" w:styleId="CitesCharChar">
    <w:name w:val="Cites Char Char"/>
    <w:locked/>
    <w:rsid w:val="00420222"/>
    <w:rPr>
      <w:b/>
      <w:bCs/>
    </w:rPr>
  </w:style>
  <w:style w:type="character" w:customStyle="1" w:styleId="bwxsm">
    <w:name w:val="b w xsm"/>
    <w:rsid w:val="00420222"/>
  </w:style>
  <w:style w:type="character" w:customStyle="1" w:styleId="fstd">
    <w:name w:val="f std"/>
    <w:rsid w:val="00420222"/>
  </w:style>
  <w:style w:type="character" w:customStyle="1" w:styleId="gl">
    <w:name w:val="gl"/>
    <w:rsid w:val="00420222"/>
  </w:style>
  <w:style w:type="character" w:customStyle="1" w:styleId="heading2char2charchar1">
    <w:name w:val="heading2char2charchar1"/>
    <w:rsid w:val="00420222"/>
  </w:style>
  <w:style w:type="character" w:customStyle="1" w:styleId="charchar60">
    <w:name w:val="charchar6"/>
    <w:rsid w:val="00420222"/>
  </w:style>
  <w:style w:type="character" w:customStyle="1" w:styleId="bio1">
    <w:name w:val="bio1"/>
    <w:rsid w:val="00420222"/>
    <w:rPr>
      <w:rFonts w:ascii="Arial" w:hAnsi="Arial" w:cs="Arial" w:hint="default"/>
      <w:i/>
      <w:iCs/>
      <w:color w:val="000000"/>
      <w:sz w:val="20"/>
      <w:szCs w:val="20"/>
    </w:rPr>
  </w:style>
  <w:style w:type="character" w:customStyle="1" w:styleId="cardCharCharCharCharCharChar">
    <w:name w:val="card Char Char Char Char Char Char"/>
    <w:rsid w:val="00420222"/>
    <w:rPr>
      <w:sz w:val="24"/>
      <w:szCs w:val="24"/>
      <w:lang w:val="en-US" w:eastAsia="en-US" w:bidi="ar-SA"/>
    </w:rPr>
  </w:style>
  <w:style w:type="character" w:customStyle="1" w:styleId="Style24ptBoldUnderlineCenteredCharChar">
    <w:name w:val="Style 24 pt Bold Underline Centered Char Char"/>
    <w:rsid w:val="00420222"/>
    <w:rPr>
      <w:b/>
      <w:bCs/>
      <w:sz w:val="48"/>
      <w:szCs w:val="24"/>
      <w:u w:val="single"/>
      <w:lang w:val="en-US" w:eastAsia="en-US" w:bidi="ar-SA"/>
    </w:rPr>
  </w:style>
  <w:style w:type="character" w:customStyle="1" w:styleId="TagCiteCharChar0">
    <w:name w:val="Tag / Cite Char Char"/>
    <w:rsid w:val="00420222"/>
    <w:rPr>
      <w:b/>
      <w:bCs w:val="0"/>
      <w:color w:val="000000"/>
      <w:sz w:val="24"/>
      <w:szCs w:val="24"/>
      <w:lang w:val="en-US" w:eastAsia="en-US" w:bidi="ar-SA"/>
    </w:rPr>
  </w:style>
  <w:style w:type="character" w:customStyle="1" w:styleId="CardTextUnderlinedCharChar">
    <w:name w:val="Card Text Underlined Char Char"/>
    <w:rsid w:val="00420222"/>
    <w:rPr>
      <w:rFonts w:ascii="Arial Narrow" w:hAnsi="Arial Narrow" w:hint="default"/>
      <w:szCs w:val="24"/>
      <w:u w:val="single"/>
      <w:lang w:val="en-US" w:eastAsia="en-US" w:bidi="ar-SA"/>
    </w:rPr>
  </w:style>
  <w:style w:type="character" w:customStyle="1" w:styleId="CardTagCharCharChar">
    <w:name w:val="Card Tag Char Char Char"/>
    <w:rsid w:val="00420222"/>
    <w:rPr>
      <w:b/>
      <w:bCs w:val="0"/>
      <w:sz w:val="24"/>
      <w:szCs w:val="24"/>
      <w:lang w:val="en-US" w:eastAsia="en-US" w:bidi="ar-SA"/>
    </w:rPr>
  </w:style>
  <w:style w:type="character" w:customStyle="1" w:styleId="mainbody">
    <w:name w:val="mainbody"/>
    <w:rsid w:val="00420222"/>
  </w:style>
  <w:style w:type="character" w:customStyle="1" w:styleId="UnderlineStyleChar2">
    <w:name w:val="Underline Style Char2"/>
    <w:rsid w:val="00420222"/>
    <w:rPr>
      <w:rFonts w:ascii="Garamond" w:hAnsi="Garamond" w:hint="default"/>
      <w:sz w:val="22"/>
      <w:szCs w:val="24"/>
      <w:u w:val="single"/>
      <w:lang w:val="en-US" w:eastAsia="en-US" w:bidi="ar-SA"/>
    </w:rPr>
  </w:style>
  <w:style w:type="character" w:customStyle="1" w:styleId="Style1Char2">
    <w:name w:val="Style1 Char2"/>
    <w:rsid w:val="00420222"/>
    <w:rPr>
      <w:szCs w:val="24"/>
    </w:rPr>
  </w:style>
  <w:style w:type="character" w:customStyle="1" w:styleId="t13">
    <w:name w:val="t13"/>
    <w:rsid w:val="00420222"/>
  </w:style>
  <w:style w:type="character" w:customStyle="1" w:styleId="lead">
    <w:name w:val="lead"/>
    <w:rsid w:val="00420222"/>
  </w:style>
  <w:style w:type="paragraph" w:customStyle="1" w:styleId="CardDownx1">
    <w:name w:val="CardDown x1"/>
    <w:basedOn w:val="Normal"/>
    <w:link w:val="CardDownx1Char"/>
    <w:rsid w:val="00420222"/>
  </w:style>
  <w:style w:type="character" w:customStyle="1" w:styleId="CardDownx1Char">
    <w:name w:val="CardDown x1 Char"/>
    <w:link w:val="CardDownx1"/>
    <w:locked/>
    <w:rsid w:val="00420222"/>
    <w:rPr>
      <w:rFonts w:ascii="Calibri" w:hAnsi="Calibri"/>
      <w:sz w:val="22"/>
    </w:rPr>
  </w:style>
  <w:style w:type="character" w:customStyle="1" w:styleId="CharChar17">
    <w:name w:val="Char Char17"/>
    <w:locked/>
    <w:rsid w:val="00420222"/>
    <w:rPr>
      <w:rFonts w:ascii="Arial" w:hAnsi="Arial" w:cs="Arial" w:hint="default"/>
      <w:b/>
      <w:bCs/>
      <w:sz w:val="26"/>
      <w:szCs w:val="26"/>
    </w:rPr>
  </w:style>
  <w:style w:type="character" w:customStyle="1" w:styleId="address">
    <w:name w:val="address"/>
    <w:rsid w:val="00420222"/>
  </w:style>
  <w:style w:type="character" w:customStyle="1" w:styleId="ilspan">
    <w:name w:val="il_span"/>
    <w:rsid w:val="00420222"/>
  </w:style>
  <w:style w:type="character" w:customStyle="1" w:styleId="articletitle1">
    <w:name w:val="articletitle1"/>
    <w:rsid w:val="00420222"/>
    <w:rPr>
      <w:rFonts w:ascii="Times New Roman" w:hAnsi="Times New Roman" w:cs="Times New Roman" w:hint="default"/>
      <w:b/>
      <w:bCs/>
      <w:sz w:val="36"/>
      <w:szCs w:val="36"/>
    </w:rPr>
  </w:style>
  <w:style w:type="character" w:customStyle="1" w:styleId="leftidx1">
    <w:name w:val="leftidx1"/>
    <w:rsid w:val="00420222"/>
    <w:rPr>
      <w:rFonts w:ascii="Verdana" w:hAnsi="Verdana" w:hint="default"/>
      <w:sz w:val="22"/>
      <w:szCs w:val="22"/>
    </w:rPr>
  </w:style>
  <w:style w:type="character" w:customStyle="1" w:styleId="blue1">
    <w:name w:val="blue1"/>
    <w:rsid w:val="00420222"/>
    <w:rPr>
      <w:color w:val="0000FF"/>
    </w:rPr>
  </w:style>
  <w:style w:type="character" w:customStyle="1" w:styleId="author-link1">
    <w:name w:val="author-link1"/>
    <w:rsid w:val="00420222"/>
    <w:rPr>
      <w:b w:val="0"/>
      <w:bCs w:val="0"/>
    </w:rPr>
  </w:style>
  <w:style w:type="character" w:customStyle="1" w:styleId="black1">
    <w:name w:val="black1"/>
    <w:rsid w:val="00420222"/>
    <w:rPr>
      <w:color w:val="000000"/>
    </w:rPr>
  </w:style>
  <w:style w:type="character" w:customStyle="1" w:styleId="StyleunderlinedCharBold">
    <w:name w:val="Style underlined Char + Bold"/>
    <w:rsid w:val="00420222"/>
    <w:rPr>
      <w:rFonts w:ascii="Times New Roman" w:hAnsi="Times New Roman" w:cs="Times New Roman" w:hint="default"/>
      <w:b/>
      <w:bCs/>
      <w:sz w:val="21"/>
      <w:szCs w:val="24"/>
      <w:u w:val="single"/>
    </w:rPr>
  </w:style>
  <w:style w:type="character" w:customStyle="1" w:styleId="ThickUnderlineCharChar">
    <w:name w:val="Thick Underline Char Char"/>
    <w:rsid w:val="00420222"/>
    <w:rPr>
      <w:rFonts w:ascii="Calibri" w:eastAsia="Calibri" w:hAnsi="Calibri" w:hint="default"/>
    </w:rPr>
  </w:style>
  <w:style w:type="character" w:customStyle="1" w:styleId="CardUnderline">
    <w:name w:val="Card Underline"/>
    <w:rsid w:val="00420222"/>
    <w:rPr>
      <w:rFonts w:ascii="Times New Roman" w:hAnsi="Times New Roman" w:cs="Times New Roman" w:hint="default"/>
      <w:sz w:val="20"/>
      <w:u w:val="single"/>
    </w:rPr>
  </w:style>
  <w:style w:type="character" w:customStyle="1" w:styleId="lingoregion">
    <w:name w:val="lingo_region"/>
    <w:rsid w:val="00420222"/>
  </w:style>
  <w:style w:type="character" w:customStyle="1" w:styleId="cite0">
    <w:name w:val="%cite"/>
    <w:rsid w:val="00420222"/>
    <w:rPr>
      <w:rFonts w:ascii="Times New Roman" w:hAnsi="Times New Roman" w:cs="Times New Roman" w:hint="default"/>
      <w:b/>
      <w:bCs w:val="0"/>
      <w:sz w:val="24"/>
    </w:rPr>
  </w:style>
  <w:style w:type="character" w:customStyle="1" w:styleId="Emphasis21">
    <w:name w:val="%Emphasis2"/>
    <w:rsid w:val="00420222"/>
    <w:rPr>
      <w:rFonts w:ascii="Cooper Black" w:hAnsi="Cooper Black" w:hint="default"/>
      <w:iCs/>
      <w:u w:val="single"/>
    </w:rPr>
  </w:style>
  <w:style w:type="character" w:customStyle="1" w:styleId="bodycontentlink">
    <w:name w:val="bodycontentlink"/>
    <w:rsid w:val="00420222"/>
  </w:style>
  <w:style w:type="character" w:customStyle="1" w:styleId="AAAcite">
    <w:name w:val="AAAcite"/>
    <w:rsid w:val="00420222"/>
    <w:rPr>
      <w:rFonts w:ascii="Times New Roman" w:hAnsi="Times New Roman" w:cs="Times New Roman" w:hint="default"/>
      <w:b/>
      <w:bCs w:val="0"/>
      <w:sz w:val="24"/>
    </w:rPr>
  </w:style>
  <w:style w:type="character" w:customStyle="1" w:styleId="tmplheaderlink">
    <w:name w:val="tmplheaderlink"/>
    <w:rsid w:val="00420222"/>
    <w:rPr>
      <w:rFonts w:ascii="Times New Roman" w:hAnsi="Times New Roman" w:cs="Times New Roman" w:hint="default"/>
    </w:rPr>
  </w:style>
  <w:style w:type="character" w:customStyle="1" w:styleId="UnderlinedEvidenceCharChar">
    <w:name w:val="Underlined Evidence Char Char"/>
    <w:rsid w:val="00420222"/>
    <w:rPr>
      <w:rFonts w:ascii="Verdana" w:hAnsi="Verdana" w:hint="default"/>
      <w:sz w:val="21"/>
      <w:szCs w:val="21"/>
      <w:u w:val="thick"/>
      <w:lang w:val="en-US" w:eastAsia="en-US" w:bidi="ar-SA"/>
    </w:rPr>
  </w:style>
  <w:style w:type="character" w:customStyle="1" w:styleId="role">
    <w:name w:val="role"/>
    <w:rsid w:val="00420222"/>
  </w:style>
  <w:style w:type="character" w:customStyle="1" w:styleId="pagination">
    <w:name w:val="pagination"/>
    <w:rsid w:val="00420222"/>
  </w:style>
  <w:style w:type="character" w:customStyle="1" w:styleId="doi">
    <w:name w:val="doi"/>
    <w:rsid w:val="00420222"/>
  </w:style>
  <w:style w:type="character" w:customStyle="1" w:styleId="bodycontents">
    <w:name w:val="bodycontents"/>
    <w:rsid w:val="00420222"/>
  </w:style>
  <w:style w:type="character" w:customStyle="1" w:styleId="comma">
    <w:name w:val="comma"/>
    <w:rsid w:val="00420222"/>
  </w:style>
  <w:style w:type="character" w:customStyle="1" w:styleId="pad5right">
    <w:name w:val="pad5right"/>
    <w:rsid w:val="00420222"/>
  </w:style>
  <w:style w:type="character" w:customStyle="1" w:styleId="entry-date">
    <w:name w:val="entry-date"/>
    <w:rsid w:val="00420222"/>
  </w:style>
  <w:style w:type="character" w:customStyle="1" w:styleId="desc">
    <w:name w:val="desc"/>
    <w:rsid w:val="00420222"/>
  </w:style>
  <w:style w:type="character" w:customStyle="1" w:styleId="divider">
    <w:name w:val="divider"/>
    <w:rsid w:val="00420222"/>
  </w:style>
  <w:style w:type="character" w:customStyle="1" w:styleId="blogdate">
    <w:name w:val="blogdate"/>
    <w:rsid w:val="00420222"/>
  </w:style>
  <w:style w:type="character" w:customStyle="1" w:styleId="ticker">
    <w:name w:val="ticker"/>
    <w:rsid w:val="00420222"/>
  </w:style>
  <w:style w:type="character" w:customStyle="1" w:styleId="posted">
    <w:name w:val="posted"/>
    <w:rsid w:val="00420222"/>
  </w:style>
  <w:style w:type="character" w:customStyle="1" w:styleId="time">
    <w:name w:val="time"/>
    <w:rsid w:val="00420222"/>
  </w:style>
  <w:style w:type="character" w:customStyle="1" w:styleId="dot">
    <w:name w:val="dot"/>
    <w:rsid w:val="00420222"/>
  </w:style>
  <w:style w:type="character" w:customStyle="1" w:styleId="hn-date">
    <w:name w:val="hn-date"/>
    <w:rsid w:val="00420222"/>
  </w:style>
  <w:style w:type="character" w:customStyle="1" w:styleId="location">
    <w:name w:val="location"/>
    <w:rsid w:val="00420222"/>
  </w:style>
  <w:style w:type="character" w:customStyle="1" w:styleId="arial11">
    <w:name w:val="arial_11"/>
    <w:rsid w:val="00420222"/>
  </w:style>
  <w:style w:type="character" w:customStyle="1" w:styleId="dropcap-letter">
    <w:name w:val="dropcap-letter"/>
    <w:rsid w:val="00420222"/>
  </w:style>
  <w:style w:type="character" w:customStyle="1" w:styleId="offscreen">
    <w:name w:val="offscreen"/>
    <w:rsid w:val="00420222"/>
  </w:style>
  <w:style w:type="character" w:customStyle="1" w:styleId="linked-in">
    <w:name w:val="linked-in"/>
    <w:rsid w:val="00420222"/>
  </w:style>
  <w:style w:type="character" w:customStyle="1" w:styleId="in-widget">
    <w:name w:val="in-widget"/>
    <w:rsid w:val="00420222"/>
  </w:style>
  <w:style w:type="character" w:customStyle="1" w:styleId="in-right">
    <w:name w:val="in-right"/>
    <w:rsid w:val="00420222"/>
  </w:style>
  <w:style w:type="character" w:customStyle="1" w:styleId="tickerwrap">
    <w:name w:val="ticker_wrap"/>
    <w:rsid w:val="00420222"/>
  </w:style>
  <w:style w:type="character" w:customStyle="1" w:styleId="divs">
    <w:name w:val="divs"/>
    <w:rsid w:val="00420222"/>
  </w:style>
  <w:style w:type="character" w:customStyle="1" w:styleId="in-top">
    <w:name w:val="in-top"/>
    <w:rsid w:val="00420222"/>
  </w:style>
  <w:style w:type="character" w:customStyle="1" w:styleId="article-date">
    <w:name w:val="article-date"/>
    <w:rsid w:val="00420222"/>
  </w:style>
  <w:style w:type="character" w:customStyle="1" w:styleId="bodysubtoc">
    <w:name w:val="bodysubtoc"/>
    <w:rsid w:val="00420222"/>
  </w:style>
  <w:style w:type="character" w:customStyle="1" w:styleId="lefttitlesmaller">
    <w:name w:val="lefttitlesmaller"/>
    <w:rsid w:val="00420222"/>
  </w:style>
  <w:style w:type="character" w:customStyle="1" w:styleId="mb">
    <w:name w:val="mb"/>
    <w:rsid w:val="00420222"/>
  </w:style>
  <w:style w:type="character" w:customStyle="1" w:styleId="field-content">
    <w:name w:val="field-content"/>
    <w:rsid w:val="00420222"/>
  </w:style>
  <w:style w:type="character" w:customStyle="1" w:styleId="submitted-date">
    <w:name w:val="submitted-date"/>
    <w:rsid w:val="00420222"/>
  </w:style>
  <w:style w:type="character" w:customStyle="1" w:styleId="submitted-time">
    <w:name w:val="submitted-time"/>
    <w:rsid w:val="00420222"/>
  </w:style>
  <w:style w:type="character" w:customStyle="1" w:styleId="A2">
    <w:name w:val="A2"/>
    <w:uiPriority w:val="99"/>
    <w:rsid w:val="00420222"/>
    <w:rPr>
      <w:rFonts w:ascii="Sabon LT Std" w:hAnsi="Sabon LT Std" w:cs="Sabon LT Std" w:hint="default"/>
      <w:color w:val="000000"/>
      <w:sz w:val="15"/>
      <w:szCs w:val="15"/>
    </w:rPr>
  </w:style>
  <w:style w:type="character" w:customStyle="1" w:styleId="searchword">
    <w:name w:val="searchword"/>
    <w:rsid w:val="00420222"/>
  </w:style>
  <w:style w:type="character" w:customStyle="1" w:styleId="meta-prep">
    <w:name w:val="meta-prep"/>
    <w:rsid w:val="00420222"/>
  </w:style>
  <w:style w:type="numbering" w:customStyle="1" w:styleId="1ai1">
    <w:name w:val="1 / a / i1"/>
    <w:rsid w:val="00420222"/>
    <w:pPr>
      <w:numPr>
        <w:numId w:val="13"/>
      </w:numPr>
    </w:pPr>
  </w:style>
  <w:style w:type="numbering" w:styleId="1ai">
    <w:name w:val="Outline List 1"/>
    <w:basedOn w:val="NoList"/>
    <w:unhideWhenUsed/>
    <w:rsid w:val="00420222"/>
    <w:pPr>
      <w:numPr>
        <w:numId w:val="14"/>
      </w:numPr>
    </w:pPr>
  </w:style>
  <w:style w:type="character" w:customStyle="1" w:styleId="FontStyle310">
    <w:name w:val="Font Style310"/>
    <w:uiPriority w:val="99"/>
    <w:rsid w:val="00420222"/>
    <w:rPr>
      <w:rFonts w:ascii="Times New Roman" w:hAnsi="Times New Roman" w:cs="Times New Roman"/>
      <w:b/>
      <w:bCs/>
      <w:i/>
      <w:iCs/>
      <w:spacing w:val="-10"/>
      <w:sz w:val="18"/>
      <w:szCs w:val="18"/>
    </w:rPr>
  </w:style>
  <w:style w:type="character" w:customStyle="1" w:styleId="FontStyle329">
    <w:name w:val="Font Style329"/>
    <w:uiPriority w:val="99"/>
    <w:rsid w:val="00420222"/>
    <w:rPr>
      <w:rFonts w:ascii="Times New Roman" w:hAnsi="Times New Roman" w:cs="Times New Roman"/>
      <w:b/>
      <w:bCs/>
      <w:spacing w:val="-10"/>
      <w:sz w:val="18"/>
      <w:szCs w:val="18"/>
    </w:rPr>
  </w:style>
  <w:style w:type="character" w:customStyle="1" w:styleId="FontStyle370">
    <w:name w:val="Font Style370"/>
    <w:uiPriority w:val="99"/>
    <w:rsid w:val="00420222"/>
    <w:rPr>
      <w:rFonts w:ascii="Cambria" w:hAnsi="Cambria" w:cs="Cambria"/>
      <w:b/>
      <w:bCs/>
      <w:spacing w:val="-10"/>
      <w:sz w:val="18"/>
      <w:szCs w:val="18"/>
    </w:rPr>
  </w:style>
  <w:style w:type="character" w:customStyle="1" w:styleId="FontStyle302">
    <w:name w:val="Font Style302"/>
    <w:uiPriority w:val="99"/>
    <w:rsid w:val="00420222"/>
    <w:rPr>
      <w:rFonts w:ascii="Times New Roman" w:hAnsi="Times New Roman" w:cs="Times New Roman"/>
      <w:b/>
      <w:bCs/>
      <w:sz w:val="22"/>
      <w:szCs w:val="22"/>
    </w:rPr>
  </w:style>
  <w:style w:type="character" w:customStyle="1" w:styleId="FontStyle347">
    <w:name w:val="Font Style347"/>
    <w:uiPriority w:val="99"/>
    <w:rsid w:val="00420222"/>
    <w:rPr>
      <w:rFonts w:ascii="Times New Roman" w:hAnsi="Times New Roman" w:cs="Times New Roman"/>
      <w:b/>
      <w:bCs/>
      <w:spacing w:val="-10"/>
      <w:sz w:val="20"/>
      <w:szCs w:val="20"/>
    </w:rPr>
  </w:style>
  <w:style w:type="paragraph" w:customStyle="1" w:styleId="Style27">
    <w:name w:val="Style27"/>
    <w:basedOn w:val="Normal"/>
    <w:uiPriority w:val="99"/>
    <w:rsid w:val="0042022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2022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20222"/>
    <w:rPr>
      <w:rFonts w:ascii="Times New Roman" w:hAnsi="Times New Roman" w:cs="Times New Roman"/>
      <w:spacing w:val="-10"/>
      <w:sz w:val="18"/>
      <w:szCs w:val="18"/>
    </w:rPr>
  </w:style>
  <w:style w:type="character" w:customStyle="1" w:styleId="FontStyle312">
    <w:name w:val="Font Style312"/>
    <w:uiPriority w:val="99"/>
    <w:rsid w:val="00420222"/>
    <w:rPr>
      <w:rFonts w:ascii="Times New Roman" w:hAnsi="Times New Roman" w:cs="Times New Roman"/>
      <w:b/>
      <w:bCs/>
      <w:spacing w:val="-10"/>
      <w:sz w:val="16"/>
      <w:szCs w:val="16"/>
    </w:rPr>
  </w:style>
  <w:style w:type="character" w:customStyle="1" w:styleId="FontStyle346">
    <w:name w:val="Font Style346"/>
    <w:uiPriority w:val="99"/>
    <w:rsid w:val="00420222"/>
    <w:rPr>
      <w:rFonts w:ascii="Times New Roman" w:hAnsi="Times New Roman" w:cs="Times New Roman"/>
      <w:b/>
      <w:bCs/>
      <w:spacing w:val="-10"/>
      <w:sz w:val="18"/>
      <w:szCs w:val="18"/>
    </w:rPr>
  </w:style>
  <w:style w:type="character" w:customStyle="1" w:styleId="FontStyle330">
    <w:name w:val="Font Style330"/>
    <w:uiPriority w:val="99"/>
    <w:rsid w:val="00420222"/>
    <w:rPr>
      <w:rFonts w:ascii="Times New Roman" w:hAnsi="Times New Roman" w:cs="Times New Roman"/>
      <w:b/>
      <w:bCs/>
      <w:sz w:val="16"/>
      <w:szCs w:val="16"/>
    </w:rPr>
  </w:style>
  <w:style w:type="character" w:customStyle="1" w:styleId="FontStyle372">
    <w:name w:val="Font Style372"/>
    <w:uiPriority w:val="99"/>
    <w:rsid w:val="00420222"/>
    <w:rPr>
      <w:rFonts w:ascii="Times New Roman" w:hAnsi="Times New Roman" w:cs="Times New Roman"/>
      <w:b/>
      <w:bCs/>
      <w:sz w:val="16"/>
      <w:szCs w:val="16"/>
    </w:rPr>
  </w:style>
  <w:style w:type="paragraph" w:customStyle="1" w:styleId="Style59">
    <w:name w:val="Style59"/>
    <w:basedOn w:val="Normal"/>
    <w:uiPriority w:val="99"/>
    <w:rsid w:val="0042022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20222"/>
    <w:rPr>
      <w:rFonts w:ascii="Times New Roman" w:hAnsi="Times New Roman" w:cs="Times New Roman"/>
      <w:b/>
      <w:bCs/>
      <w:i/>
      <w:iCs/>
      <w:sz w:val="16"/>
      <w:szCs w:val="16"/>
    </w:rPr>
  </w:style>
  <w:style w:type="paragraph" w:customStyle="1" w:styleId="Style200">
    <w:name w:val="Style20"/>
    <w:basedOn w:val="Normal"/>
    <w:uiPriority w:val="99"/>
    <w:rsid w:val="0042022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20222"/>
    <w:rPr>
      <w:rFonts w:ascii="Times New Roman" w:hAnsi="Times New Roman" w:cs="Times New Roman"/>
      <w:smallCaps/>
      <w:sz w:val="14"/>
      <w:szCs w:val="14"/>
    </w:rPr>
  </w:style>
  <w:style w:type="paragraph" w:customStyle="1" w:styleId="Style89">
    <w:name w:val="Style89"/>
    <w:basedOn w:val="Normal"/>
    <w:uiPriority w:val="99"/>
    <w:rsid w:val="0042022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20222"/>
    <w:rPr>
      <w:rFonts w:ascii="Times New Roman" w:hAnsi="Times New Roman" w:cs="Times New Roman"/>
      <w:b/>
      <w:bCs/>
      <w:spacing w:val="-10"/>
      <w:sz w:val="22"/>
      <w:szCs w:val="22"/>
    </w:rPr>
  </w:style>
  <w:style w:type="character" w:customStyle="1" w:styleId="FontStyle320">
    <w:name w:val="Font Style320"/>
    <w:uiPriority w:val="99"/>
    <w:rsid w:val="00420222"/>
    <w:rPr>
      <w:rFonts w:ascii="Times New Roman" w:hAnsi="Times New Roman" w:cs="Times New Roman"/>
      <w:b/>
      <w:bCs/>
      <w:spacing w:val="-10"/>
      <w:sz w:val="22"/>
      <w:szCs w:val="22"/>
    </w:rPr>
  </w:style>
  <w:style w:type="character" w:customStyle="1" w:styleId="FontStyle352">
    <w:name w:val="Font Style352"/>
    <w:uiPriority w:val="99"/>
    <w:rsid w:val="00420222"/>
    <w:rPr>
      <w:rFonts w:ascii="Times New Roman" w:hAnsi="Times New Roman" w:cs="Times New Roman"/>
      <w:b/>
      <w:bCs/>
      <w:sz w:val="16"/>
      <w:szCs w:val="16"/>
    </w:rPr>
  </w:style>
  <w:style w:type="character" w:customStyle="1" w:styleId="FontStyle356">
    <w:name w:val="Font Style356"/>
    <w:uiPriority w:val="99"/>
    <w:rsid w:val="00420222"/>
    <w:rPr>
      <w:rFonts w:ascii="Times New Roman" w:hAnsi="Times New Roman" w:cs="Times New Roman"/>
      <w:b/>
      <w:bCs/>
      <w:spacing w:val="-10"/>
      <w:sz w:val="22"/>
      <w:szCs w:val="22"/>
    </w:rPr>
  </w:style>
  <w:style w:type="character" w:customStyle="1" w:styleId="FontStyle298">
    <w:name w:val="Font Style298"/>
    <w:uiPriority w:val="99"/>
    <w:rsid w:val="00420222"/>
    <w:rPr>
      <w:rFonts w:ascii="Times New Roman" w:hAnsi="Times New Roman" w:cs="Times New Roman"/>
      <w:sz w:val="18"/>
      <w:szCs w:val="18"/>
    </w:rPr>
  </w:style>
  <w:style w:type="character" w:customStyle="1" w:styleId="FontStyle311">
    <w:name w:val="Font Style311"/>
    <w:uiPriority w:val="99"/>
    <w:rsid w:val="00420222"/>
    <w:rPr>
      <w:rFonts w:ascii="Times New Roman" w:hAnsi="Times New Roman" w:cs="Times New Roman"/>
      <w:b/>
      <w:bCs/>
      <w:spacing w:val="-10"/>
      <w:sz w:val="18"/>
      <w:szCs w:val="18"/>
    </w:rPr>
  </w:style>
  <w:style w:type="character" w:customStyle="1" w:styleId="FontStyle332">
    <w:name w:val="Font Style332"/>
    <w:uiPriority w:val="99"/>
    <w:rsid w:val="00420222"/>
    <w:rPr>
      <w:rFonts w:ascii="Times New Roman" w:hAnsi="Times New Roman" w:cs="Times New Roman"/>
      <w:b/>
      <w:bCs/>
      <w:i/>
      <w:iCs/>
      <w:spacing w:val="-10"/>
      <w:sz w:val="20"/>
      <w:szCs w:val="20"/>
    </w:rPr>
  </w:style>
  <w:style w:type="character" w:customStyle="1" w:styleId="FontStyle371">
    <w:name w:val="Font Style371"/>
    <w:uiPriority w:val="99"/>
    <w:rsid w:val="00420222"/>
    <w:rPr>
      <w:rFonts w:ascii="Times New Roman" w:hAnsi="Times New Roman" w:cs="Times New Roman"/>
      <w:sz w:val="16"/>
      <w:szCs w:val="16"/>
    </w:rPr>
  </w:style>
  <w:style w:type="character" w:customStyle="1" w:styleId="FontStyle350">
    <w:name w:val="Font Style350"/>
    <w:uiPriority w:val="99"/>
    <w:rsid w:val="00420222"/>
    <w:rPr>
      <w:rFonts w:ascii="Times New Roman" w:hAnsi="Times New Roman" w:cs="Times New Roman"/>
      <w:b/>
      <w:bCs/>
      <w:i/>
      <w:iCs/>
      <w:sz w:val="20"/>
      <w:szCs w:val="20"/>
    </w:rPr>
  </w:style>
  <w:style w:type="paragraph" w:customStyle="1" w:styleId="Style8">
    <w:name w:val="Style8"/>
    <w:basedOn w:val="Normal"/>
    <w:uiPriority w:val="99"/>
    <w:rsid w:val="00420222"/>
    <w:pPr>
      <w:widowControl w:val="0"/>
      <w:autoSpaceDE w:val="0"/>
      <w:autoSpaceDN w:val="0"/>
      <w:adjustRightInd w:val="0"/>
    </w:pPr>
    <w:rPr>
      <w:rFonts w:eastAsia="Times New Roman"/>
      <w:sz w:val="24"/>
    </w:rPr>
  </w:style>
  <w:style w:type="paragraph" w:customStyle="1" w:styleId="Style5">
    <w:name w:val="Style5"/>
    <w:basedOn w:val="Normal"/>
    <w:uiPriority w:val="99"/>
    <w:rsid w:val="0042022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20222"/>
    <w:pPr>
      <w:widowControl w:val="0"/>
      <w:autoSpaceDE w:val="0"/>
      <w:autoSpaceDN w:val="0"/>
      <w:adjustRightInd w:val="0"/>
    </w:pPr>
    <w:rPr>
      <w:rFonts w:eastAsia="Times New Roman"/>
      <w:sz w:val="24"/>
    </w:rPr>
  </w:style>
  <w:style w:type="character" w:customStyle="1" w:styleId="FontStyle351">
    <w:name w:val="Font Style351"/>
    <w:uiPriority w:val="99"/>
    <w:rsid w:val="00420222"/>
    <w:rPr>
      <w:rFonts w:ascii="Times New Roman" w:hAnsi="Times New Roman" w:cs="Times New Roman"/>
      <w:b/>
      <w:bCs/>
      <w:sz w:val="22"/>
      <w:szCs w:val="22"/>
    </w:rPr>
  </w:style>
  <w:style w:type="paragraph" w:customStyle="1" w:styleId="Style10">
    <w:name w:val="Style10"/>
    <w:basedOn w:val="Normal"/>
    <w:uiPriority w:val="99"/>
    <w:rsid w:val="0042022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20222"/>
    <w:pPr>
      <w:widowControl w:val="0"/>
      <w:autoSpaceDE w:val="0"/>
      <w:autoSpaceDN w:val="0"/>
      <w:adjustRightInd w:val="0"/>
      <w:jc w:val="both"/>
    </w:pPr>
    <w:rPr>
      <w:rFonts w:eastAsia="Times New Roman"/>
      <w:sz w:val="24"/>
    </w:rPr>
  </w:style>
  <w:style w:type="character" w:customStyle="1" w:styleId="FontStyle369">
    <w:name w:val="Font Style369"/>
    <w:uiPriority w:val="99"/>
    <w:rsid w:val="00420222"/>
    <w:rPr>
      <w:rFonts w:ascii="Times New Roman" w:hAnsi="Times New Roman" w:cs="Times New Roman"/>
      <w:b/>
      <w:bCs/>
      <w:spacing w:val="-10"/>
      <w:sz w:val="20"/>
      <w:szCs w:val="20"/>
    </w:rPr>
  </w:style>
  <w:style w:type="character" w:customStyle="1" w:styleId="FontStyle357">
    <w:name w:val="Font Style357"/>
    <w:uiPriority w:val="99"/>
    <w:rsid w:val="00420222"/>
    <w:rPr>
      <w:rFonts w:ascii="Times New Roman" w:hAnsi="Times New Roman" w:cs="Times New Roman"/>
      <w:b/>
      <w:bCs/>
      <w:spacing w:val="-10"/>
      <w:sz w:val="22"/>
      <w:szCs w:val="22"/>
    </w:rPr>
  </w:style>
  <w:style w:type="paragraph" w:customStyle="1" w:styleId="Style67">
    <w:name w:val="Style67"/>
    <w:basedOn w:val="Normal"/>
    <w:uiPriority w:val="99"/>
    <w:rsid w:val="0042022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20222"/>
    <w:rPr>
      <w:rFonts w:ascii="Times New Roman" w:hAnsi="Times New Roman" w:cs="Times New Roman"/>
      <w:sz w:val="20"/>
      <w:szCs w:val="20"/>
    </w:rPr>
  </w:style>
  <w:style w:type="character" w:customStyle="1" w:styleId="FontStyle374">
    <w:name w:val="Font Style374"/>
    <w:uiPriority w:val="99"/>
    <w:rsid w:val="00420222"/>
    <w:rPr>
      <w:rFonts w:ascii="Times New Roman" w:hAnsi="Times New Roman" w:cs="Times New Roman"/>
      <w:b/>
      <w:bCs/>
      <w:spacing w:val="-10"/>
      <w:sz w:val="22"/>
      <w:szCs w:val="22"/>
    </w:rPr>
  </w:style>
  <w:style w:type="paragraph" w:customStyle="1" w:styleId="Style30">
    <w:name w:val="Style30"/>
    <w:basedOn w:val="Normal"/>
    <w:uiPriority w:val="99"/>
    <w:rsid w:val="0042022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20222"/>
    <w:rPr>
      <w:rFonts w:ascii="Times New Roman" w:hAnsi="Times New Roman" w:cs="Times New Roman"/>
      <w:smallCaps/>
      <w:sz w:val="16"/>
      <w:szCs w:val="16"/>
    </w:rPr>
  </w:style>
  <w:style w:type="paragraph" w:customStyle="1" w:styleId="Style93">
    <w:name w:val="Style93"/>
    <w:basedOn w:val="Normal"/>
    <w:uiPriority w:val="99"/>
    <w:rsid w:val="0042022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2022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2022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20222"/>
    <w:rPr>
      <w:u w:val="single"/>
    </w:rPr>
  </w:style>
  <w:style w:type="character" w:customStyle="1" w:styleId="SmalltextCharCharCharChar0">
    <w:name w:val="Small text Char Char Char Char"/>
    <w:rsid w:val="00420222"/>
    <w:rPr>
      <w:sz w:val="16"/>
      <w:szCs w:val="24"/>
      <w:lang w:val="en-US" w:eastAsia="en-US" w:bidi="ar-SA"/>
    </w:rPr>
  </w:style>
  <w:style w:type="paragraph" w:customStyle="1" w:styleId="boldcitation">
    <w:name w:val="bold citation"/>
    <w:basedOn w:val="Normal"/>
    <w:rsid w:val="00420222"/>
    <w:rPr>
      <w:rFonts w:ascii="Arial" w:eastAsia="Times New Roman" w:hAnsi="Arial"/>
      <w:b/>
      <w:sz w:val="28"/>
      <w:u w:val="thick"/>
    </w:rPr>
  </w:style>
  <w:style w:type="character" w:customStyle="1" w:styleId="underlinecardChar">
    <w:name w:val="underline card Char"/>
    <w:rsid w:val="00420222"/>
    <w:rPr>
      <w:rFonts w:ascii="Arial" w:hAnsi="Arial"/>
      <w:noProof w:val="0"/>
      <w:sz w:val="18"/>
      <w:szCs w:val="24"/>
      <w:u w:val="single"/>
      <w:lang w:val="en-US" w:eastAsia="en-US" w:bidi="ar-SA"/>
    </w:rPr>
  </w:style>
  <w:style w:type="character" w:customStyle="1" w:styleId="CardsCharCharChar">
    <w:name w:val="Cards Char Char Char"/>
    <w:rsid w:val="00420222"/>
    <w:rPr>
      <w:szCs w:val="24"/>
      <w:lang w:val="en-US" w:eastAsia="en-US" w:bidi="ar-SA"/>
    </w:rPr>
  </w:style>
  <w:style w:type="character" w:customStyle="1" w:styleId="HiddenBlockHeaderChar">
    <w:name w:val="Hidden Block Header Char"/>
    <w:link w:val="HiddenBlockHeader"/>
    <w:rsid w:val="00420222"/>
    <w:rPr>
      <w:rFonts w:ascii="Times New Roman" w:eastAsia="Times New Roman" w:hAnsi="Times New Roman" w:cs="Courier New"/>
      <w:b/>
      <w:bCs/>
      <w:sz w:val="28"/>
      <w:szCs w:val="22"/>
    </w:rPr>
  </w:style>
  <w:style w:type="paragraph" w:customStyle="1" w:styleId="NothingCharChar">
    <w:name w:val="Nothing Char Char"/>
    <w:link w:val="NothingCharCharChar"/>
    <w:rsid w:val="00420222"/>
    <w:pPr>
      <w:jc w:val="both"/>
    </w:pPr>
    <w:rPr>
      <w:rFonts w:ascii="Times New Roman" w:eastAsia="MS Mincho" w:hAnsi="Times New Roman" w:cs="Times New Roman"/>
    </w:rPr>
  </w:style>
  <w:style w:type="character" w:customStyle="1" w:styleId="NothingCharCharChar">
    <w:name w:val="Nothing Char Char Char"/>
    <w:link w:val="NothingCharChar"/>
    <w:rsid w:val="00420222"/>
    <w:rPr>
      <w:rFonts w:ascii="Times New Roman" w:eastAsia="MS Mincho" w:hAnsi="Times New Roman" w:cs="Times New Roman"/>
    </w:rPr>
  </w:style>
  <w:style w:type="character" w:customStyle="1" w:styleId="CardsCharChar">
    <w:name w:val="Cards Char Char"/>
    <w:rsid w:val="00420222"/>
    <w:rPr>
      <w:szCs w:val="24"/>
      <w:lang w:val="en-US" w:eastAsia="en-US" w:bidi="ar-SA"/>
    </w:rPr>
  </w:style>
  <w:style w:type="character" w:customStyle="1" w:styleId="CardsCharCharCharChar">
    <w:name w:val="Cards Char Char Char Char"/>
    <w:rsid w:val="00420222"/>
    <w:rPr>
      <w:szCs w:val="24"/>
      <w:lang w:val="en-US" w:eastAsia="en-US" w:bidi="ar-SA"/>
    </w:rPr>
  </w:style>
  <w:style w:type="character" w:customStyle="1" w:styleId="BlockHeadingsCharChar">
    <w:name w:val="Block Headings Char Char"/>
    <w:rsid w:val="00420222"/>
    <w:rPr>
      <w:b/>
      <w:sz w:val="36"/>
      <w:szCs w:val="24"/>
      <w:u w:val="single"/>
      <w:lang w:val="en-US" w:eastAsia="en-US" w:bidi="ar-SA"/>
    </w:rPr>
  </w:style>
  <w:style w:type="character" w:customStyle="1" w:styleId="NothingChar1">
    <w:name w:val="Nothing Char1"/>
    <w:rsid w:val="00420222"/>
    <w:rPr>
      <w:szCs w:val="24"/>
      <w:lang w:val="en-US" w:eastAsia="en-US" w:bidi="ar-SA"/>
    </w:rPr>
  </w:style>
  <w:style w:type="paragraph" w:customStyle="1" w:styleId="bloctitles">
    <w:name w:val="bloc titles"/>
    <w:basedOn w:val="Heading1"/>
    <w:next w:val="Normal"/>
    <w:link w:val="bloctitlesChar"/>
    <w:autoRedefine/>
    <w:rsid w:val="0042022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20222"/>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2022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20222"/>
  </w:style>
  <w:style w:type="character" w:customStyle="1" w:styleId="RegularChar">
    <w:name w:val="Regular Char"/>
    <w:link w:val="Regular"/>
    <w:rsid w:val="00420222"/>
    <w:rPr>
      <w:rFonts w:ascii="Garamond" w:eastAsia="Times New Roman" w:hAnsi="Garamond" w:cs="Arial"/>
      <w:bCs/>
      <w:kern w:val="20"/>
      <w:sz w:val="20"/>
      <w:szCs w:val="32"/>
    </w:rPr>
  </w:style>
  <w:style w:type="character" w:customStyle="1" w:styleId="StyleTimesNewRoman">
    <w:name w:val="Style Times New Roman"/>
    <w:rsid w:val="00420222"/>
    <w:rPr>
      <w:rFonts w:ascii="Garamond" w:hAnsi="Garamond"/>
    </w:rPr>
  </w:style>
  <w:style w:type="paragraph" w:customStyle="1" w:styleId="INDENTEDPARAGRAPH">
    <w:name w:val="INDENTED PARAGRAPH"/>
    <w:rsid w:val="00420222"/>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20222"/>
    <w:rPr>
      <w:rFonts w:cs="Arial"/>
      <w:bCs/>
      <w:caps/>
      <w:color w:val="FFFFFF"/>
      <w:sz w:val="2"/>
      <w:szCs w:val="2"/>
      <w:lang w:val="en-US" w:eastAsia="en-US" w:bidi="ar-SA"/>
    </w:rPr>
  </w:style>
  <w:style w:type="paragraph" w:customStyle="1" w:styleId="Numbering">
    <w:name w:val="Numbering"/>
    <w:basedOn w:val="Normal"/>
    <w:next w:val="Normal"/>
    <w:rsid w:val="00420222"/>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42022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20222"/>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20222"/>
    <w:pPr>
      <w:numPr>
        <w:numId w:val="17"/>
      </w:numPr>
    </w:pPr>
  </w:style>
  <w:style w:type="paragraph" w:customStyle="1" w:styleId="Lettering">
    <w:name w:val="Lettering"/>
    <w:basedOn w:val="Numbering"/>
    <w:next w:val="Normal"/>
    <w:rsid w:val="00420222"/>
    <w:pPr>
      <w:numPr>
        <w:numId w:val="15"/>
      </w:numPr>
    </w:pPr>
    <w:rPr>
      <w:szCs w:val="22"/>
    </w:rPr>
  </w:style>
  <w:style w:type="paragraph" w:customStyle="1" w:styleId="FileName">
    <w:name w:val="File Name"/>
    <w:basedOn w:val="Normal"/>
    <w:next w:val="Normal"/>
    <w:rsid w:val="00420222"/>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2022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20222"/>
    <w:pPr>
      <w:numPr>
        <w:numId w:val="18"/>
      </w:numPr>
      <w:tabs>
        <w:tab w:val="num" w:pos="360"/>
      </w:tabs>
      <w:ind w:left="360"/>
    </w:pPr>
  </w:style>
  <w:style w:type="paragraph" w:customStyle="1" w:styleId="CardContinued1">
    <w:name w:val="Card Continued 1"/>
    <w:basedOn w:val="Normal"/>
    <w:next w:val="Normal"/>
    <w:rsid w:val="00420222"/>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20222"/>
    <w:pPr>
      <w:numPr>
        <w:numId w:val="0"/>
      </w:numPr>
      <w:spacing w:before="0" w:after="120"/>
      <w:jc w:val="left"/>
    </w:pPr>
  </w:style>
  <w:style w:type="paragraph" w:customStyle="1" w:styleId="Clearformatting0">
    <w:name w:val="Clear formatting"/>
    <w:basedOn w:val="Normal"/>
    <w:rsid w:val="0042022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20222"/>
  </w:style>
  <w:style w:type="paragraph" w:customStyle="1" w:styleId="SmallCardText">
    <w:name w:val="Small Card Text"/>
    <w:rsid w:val="0042022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20222"/>
    <w:rPr>
      <w:sz w:val="16"/>
      <w:szCs w:val="16"/>
      <w:lang w:val="en-US" w:eastAsia="en-US" w:bidi="ar-SA"/>
    </w:rPr>
  </w:style>
  <w:style w:type="paragraph" w:customStyle="1" w:styleId="TAGFONT">
    <w:name w:val="TAG FONT"/>
    <w:basedOn w:val="Normal"/>
    <w:autoRedefine/>
    <w:rsid w:val="00420222"/>
    <w:rPr>
      <w:rFonts w:eastAsia="Times New Roman"/>
      <w:sz w:val="24"/>
    </w:rPr>
  </w:style>
  <w:style w:type="character" w:customStyle="1" w:styleId="mainarttxt">
    <w:name w:val="mainarttxt"/>
    <w:basedOn w:val="DefaultParagraphFont"/>
    <w:rsid w:val="00420222"/>
  </w:style>
  <w:style w:type="paragraph" w:customStyle="1" w:styleId="TagChar1CharCharCharChar">
    <w:name w:val="Tag Char1 Char Char Char Char"/>
    <w:basedOn w:val="Normal"/>
    <w:rsid w:val="0042022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20222"/>
    <w:rPr>
      <w:sz w:val="20"/>
    </w:rPr>
  </w:style>
  <w:style w:type="character" w:customStyle="1" w:styleId="highlightChar">
    <w:name w:val="highlight Char"/>
    <w:rsid w:val="0042022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20222"/>
    <w:rPr>
      <w:rFonts w:eastAsia="Batang" w:cs="Arial"/>
      <w:b/>
      <w:bCs/>
      <w:iCs/>
      <w:sz w:val="24"/>
      <w:szCs w:val="28"/>
      <w:lang w:val="en-US" w:eastAsia="en-US" w:bidi="ar-SA"/>
    </w:rPr>
  </w:style>
  <w:style w:type="paragraph" w:customStyle="1" w:styleId="formfldssel">
    <w:name w:val="formfldssel"/>
    <w:basedOn w:val="Normal"/>
    <w:rsid w:val="0042022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2022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2022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20222"/>
  </w:style>
  <w:style w:type="character" w:customStyle="1" w:styleId="StyleCardTextUnderline3Char">
    <w:name w:val="Style Card Text + Underline3 Char"/>
    <w:rsid w:val="00420222"/>
    <w:rPr>
      <w:rFonts w:eastAsia="SimSun"/>
      <w:szCs w:val="24"/>
      <w:u w:val="thick"/>
      <w:lang w:val="en-US" w:eastAsia="zh-CN" w:bidi="ar-SA"/>
    </w:rPr>
  </w:style>
  <w:style w:type="character" w:customStyle="1" w:styleId="BoldandUnderlineChar1Char2CharChar">
    <w:name w:val="Bold and Underline Char1 Char2 Char Char"/>
    <w:rsid w:val="00420222"/>
    <w:rPr>
      <w:b/>
      <w:noProof w:val="0"/>
      <w:szCs w:val="24"/>
      <w:u w:val="single"/>
      <w:lang w:val="en-US" w:eastAsia="en-US" w:bidi="ar-SA"/>
    </w:rPr>
  </w:style>
  <w:style w:type="character" w:customStyle="1" w:styleId="UnderlineChar1Char1">
    <w:name w:val="Underline Char1 Char1"/>
    <w:rsid w:val="00420222"/>
    <w:rPr>
      <w:noProof w:val="0"/>
      <w:szCs w:val="24"/>
      <w:u w:val="single"/>
      <w:lang w:val="en-US" w:eastAsia="en-US" w:bidi="ar-SA"/>
    </w:rPr>
  </w:style>
  <w:style w:type="paragraph" w:customStyle="1" w:styleId="Underlinestyle1">
    <w:name w:val="Underlinestyle"/>
    <w:basedOn w:val="Normal"/>
    <w:rsid w:val="00420222"/>
    <w:pPr>
      <w:tabs>
        <w:tab w:val="left" w:pos="720"/>
      </w:tabs>
      <w:ind w:left="720"/>
    </w:pPr>
    <w:rPr>
      <w:rFonts w:eastAsia="Times New Roman"/>
      <w:szCs w:val="20"/>
      <w:u w:val="single"/>
    </w:rPr>
  </w:style>
  <w:style w:type="character" w:customStyle="1" w:styleId="featurecontentgray1">
    <w:name w:val="featurecontentgray1"/>
    <w:rsid w:val="00420222"/>
    <w:rPr>
      <w:rFonts w:ascii="Arial" w:hAnsi="Arial" w:cs="Arial" w:hint="default"/>
      <w:color w:val="666666"/>
    </w:rPr>
  </w:style>
  <w:style w:type="character" w:customStyle="1" w:styleId="CardCharCharChar0">
    <w:name w:val="Card Char Char Char"/>
    <w:rsid w:val="00420222"/>
    <w:rPr>
      <w:rFonts w:ascii="Book Antiqua" w:hAnsi="Book Antiqua"/>
      <w:szCs w:val="24"/>
      <w:lang w:val="en-US" w:eastAsia="en-US" w:bidi="ar-SA"/>
    </w:rPr>
  </w:style>
  <w:style w:type="character" w:customStyle="1" w:styleId="big1">
    <w:name w:val="big1"/>
    <w:rsid w:val="00420222"/>
    <w:rPr>
      <w:sz w:val="28"/>
      <w:szCs w:val="28"/>
    </w:rPr>
  </w:style>
  <w:style w:type="character" w:customStyle="1" w:styleId="prodgeneral">
    <w:name w:val="prodgeneral"/>
    <w:basedOn w:val="DefaultParagraphFont"/>
    <w:rsid w:val="00420222"/>
  </w:style>
  <w:style w:type="character" w:customStyle="1" w:styleId="StyleUnderlineChar0">
    <w:name w:val="Style Underline + Char"/>
    <w:rsid w:val="00420222"/>
    <w:rPr>
      <w:rFonts w:eastAsia="SimSun" w:cs="Arial"/>
      <w:b/>
      <w:bCs/>
      <w:iCs/>
      <w:caps/>
      <w:sz w:val="24"/>
      <w:szCs w:val="24"/>
      <w:u w:val="single"/>
      <w:lang w:val="en-US" w:eastAsia="en-US" w:bidi="ar-SA"/>
    </w:rPr>
  </w:style>
  <w:style w:type="character" w:customStyle="1" w:styleId="StyleciteChar">
    <w:name w:val="Style cite + Char"/>
    <w:basedOn w:val="citeChar2"/>
    <w:rsid w:val="0042022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20222"/>
    <w:rPr>
      <w:rFonts w:eastAsia="Times New Roman"/>
      <w:b/>
      <w:sz w:val="24"/>
    </w:rPr>
  </w:style>
  <w:style w:type="paragraph" w:customStyle="1" w:styleId="RepeatHeader">
    <w:name w:val="Repeat Header"/>
    <w:basedOn w:val="HeaderDebate"/>
    <w:rsid w:val="00420222"/>
    <w:pPr>
      <w:outlineLvl w:val="1"/>
    </w:pPr>
    <w:rPr>
      <w:szCs w:val="48"/>
    </w:rPr>
  </w:style>
  <w:style w:type="character" w:customStyle="1" w:styleId="sectiontitle">
    <w:name w:val="sectiontitle"/>
    <w:basedOn w:val="DefaultParagraphFont"/>
    <w:rsid w:val="00420222"/>
  </w:style>
  <w:style w:type="character" w:customStyle="1" w:styleId="sectionsubtitle">
    <w:name w:val="sectionsubtitle"/>
    <w:basedOn w:val="DefaultParagraphFont"/>
    <w:rsid w:val="00420222"/>
  </w:style>
  <w:style w:type="character" w:customStyle="1" w:styleId="copyright">
    <w:name w:val="copyright"/>
    <w:basedOn w:val="DefaultParagraphFont"/>
    <w:rsid w:val="00420222"/>
  </w:style>
  <w:style w:type="character" w:customStyle="1" w:styleId="EvidenceTag">
    <w:name w:val="Evidence Tag"/>
    <w:rsid w:val="0042022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2022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2022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2022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2022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20222"/>
    <w:rPr>
      <w:rFonts w:eastAsia="Times New Roman"/>
      <w:sz w:val="16"/>
    </w:rPr>
  </w:style>
  <w:style w:type="paragraph" w:customStyle="1" w:styleId="citationunderline">
    <w:name w:val="citation/underline"/>
    <w:autoRedefine/>
    <w:rsid w:val="00420222"/>
    <w:rPr>
      <w:rFonts w:ascii="Times New Roman" w:eastAsia="Times New Roman" w:hAnsi="Times New Roman" w:cs="Times New Roman"/>
      <w:b/>
      <w:u w:val="single"/>
    </w:rPr>
  </w:style>
  <w:style w:type="character" w:customStyle="1" w:styleId="smcaps">
    <w:name w:val="smcaps"/>
    <w:basedOn w:val="DefaultParagraphFont"/>
    <w:rsid w:val="00420222"/>
  </w:style>
  <w:style w:type="character" w:customStyle="1" w:styleId="inside-head1">
    <w:name w:val="inside-head1"/>
    <w:rsid w:val="00420222"/>
    <w:rPr>
      <w:rFonts w:ascii="Arial" w:hAnsi="Arial" w:cs="Arial" w:hint="default"/>
      <w:b/>
      <w:bCs/>
      <w:color w:val="000000"/>
      <w:spacing w:val="-15"/>
      <w:sz w:val="45"/>
      <w:szCs w:val="45"/>
    </w:rPr>
  </w:style>
  <w:style w:type="character" w:customStyle="1" w:styleId="datestamp1">
    <w:name w:val="datestamp1"/>
    <w:rsid w:val="0042022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2022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20222"/>
  </w:style>
  <w:style w:type="paragraph" w:customStyle="1" w:styleId="links1">
    <w:name w:val="links1"/>
    <w:basedOn w:val="Normal"/>
    <w:rsid w:val="00420222"/>
    <w:pPr>
      <w:spacing w:before="100" w:beforeAutospacing="1" w:after="100" w:afterAutospacing="1"/>
    </w:pPr>
    <w:rPr>
      <w:rFonts w:eastAsia="Times New Roman"/>
      <w:color w:val="FFFFFF"/>
      <w:sz w:val="16"/>
      <w:szCs w:val="16"/>
    </w:rPr>
  </w:style>
  <w:style w:type="paragraph" w:customStyle="1" w:styleId="endtext">
    <w:name w:val="endtext"/>
    <w:basedOn w:val="Normal"/>
    <w:rsid w:val="0042022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20222"/>
    <w:rPr>
      <w:rFonts w:ascii="Verdana" w:hAnsi="Verdana" w:hint="default"/>
      <w:b/>
      <w:bCs/>
      <w:sz w:val="32"/>
      <w:szCs w:val="32"/>
    </w:rPr>
  </w:style>
  <w:style w:type="character" w:customStyle="1" w:styleId="storydeck31">
    <w:name w:val="storydeck31"/>
    <w:rsid w:val="00420222"/>
    <w:rPr>
      <w:rFonts w:ascii="Verdana" w:hAnsi="Verdana" w:hint="default"/>
      <w:i w:val="0"/>
      <w:iCs w:val="0"/>
      <w:sz w:val="21"/>
      <w:szCs w:val="21"/>
    </w:rPr>
  </w:style>
  <w:style w:type="character" w:customStyle="1" w:styleId="subtitle10">
    <w:name w:val="subtitle1"/>
    <w:rsid w:val="00420222"/>
    <w:rPr>
      <w:rFonts w:ascii="Verdana" w:hAnsi="Verdana" w:hint="default"/>
      <w:b w:val="0"/>
      <w:bCs w:val="0"/>
      <w:vanish w:val="0"/>
      <w:webHidden w:val="0"/>
      <w:color w:val="484848"/>
      <w:sz w:val="14"/>
      <w:szCs w:val="14"/>
      <w:specVanish w:val="0"/>
    </w:rPr>
  </w:style>
  <w:style w:type="paragraph" w:customStyle="1" w:styleId="g">
    <w:name w:val="g"/>
    <w:basedOn w:val="Normal"/>
    <w:rsid w:val="00420222"/>
    <w:pPr>
      <w:spacing w:before="240" w:after="240"/>
    </w:pPr>
    <w:rPr>
      <w:rFonts w:eastAsia="Times New Roman"/>
      <w:sz w:val="24"/>
    </w:rPr>
  </w:style>
  <w:style w:type="character" w:customStyle="1" w:styleId="clsbiolink">
    <w:name w:val="clsbiolink"/>
    <w:basedOn w:val="DefaultParagraphFont"/>
    <w:rsid w:val="00420222"/>
  </w:style>
  <w:style w:type="character" w:customStyle="1" w:styleId="clssmaller">
    <w:name w:val="clssmaller"/>
    <w:basedOn w:val="DefaultParagraphFont"/>
    <w:rsid w:val="00420222"/>
  </w:style>
  <w:style w:type="character" w:customStyle="1" w:styleId="sm1">
    <w:name w:val="sm1"/>
    <w:rsid w:val="00420222"/>
    <w:rPr>
      <w:rFonts w:ascii="Verdana" w:hAnsi="Verdana" w:hint="default"/>
      <w:i w:val="0"/>
      <w:iCs w:val="0"/>
      <w:smallCaps w:val="0"/>
      <w:color w:val="000000"/>
      <w:sz w:val="17"/>
      <w:szCs w:val="17"/>
    </w:rPr>
  </w:style>
  <w:style w:type="character" w:customStyle="1" w:styleId="noindentChar">
    <w:name w:val="noindent Char"/>
    <w:rsid w:val="00420222"/>
    <w:rPr>
      <w:rFonts w:ascii="Arial" w:hAnsi="Arial" w:cs="Arial"/>
      <w:sz w:val="24"/>
      <w:szCs w:val="24"/>
      <w:lang w:val="en-US" w:eastAsia="en-US" w:bidi="ar-SA"/>
    </w:rPr>
  </w:style>
  <w:style w:type="character" w:customStyle="1" w:styleId="SmallChar1">
    <w:name w:val="Small Char1"/>
    <w:rsid w:val="00420222"/>
    <w:rPr>
      <w:sz w:val="16"/>
      <w:szCs w:val="24"/>
      <w:lang w:val="en-US" w:eastAsia="en-US" w:bidi="ar-SA"/>
    </w:rPr>
  </w:style>
  <w:style w:type="character" w:customStyle="1" w:styleId="fullcite0">
    <w:name w:val="fullcite"/>
    <w:basedOn w:val="DefaultParagraphFont"/>
    <w:rsid w:val="00420222"/>
  </w:style>
  <w:style w:type="character" w:customStyle="1" w:styleId="Style9ptThickunderline">
    <w:name w:val="Style 9 pt Thick underline"/>
    <w:rsid w:val="00420222"/>
    <w:rPr>
      <w:sz w:val="24"/>
      <w:u w:val="thick"/>
    </w:rPr>
  </w:style>
  <w:style w:type="paragraph" w:customStyle="1" w:styleId="Repeatheader0">
    <w:name w:val="Repeat header"/>
    <w:basedOn w:val="Normal"/>
    <w:autoRedefine/>
    <w:rsid w:val="0042022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20222"/>
    <w:rPr>
      <w:rFonts w:ascii="Times New Roman" w:hAnsi="Times New Roman" w:cs="Calibri"/>
      <w:sz w:val="16"/>
    </w:rPr>
  </w:style>
  <w:style w:type="character" w:customStyle="1" w:styleId="CardNotUnderlinedChar">
    <w:name w:val="Card Not Underlined Char"/>
    <w:rsid w:val="00420222"/>
    <w:rPr>
      <w:sz w:val="16"/>
      <w:lang w:val="en-US" w:eastAsia="en-US" w:bidi="ar-SA"/>
    </w:rPr>
  </w:style>
  <w:style w:type="paragraph" w:customStyle="1" w:styleId="CardNotUnderlined3">
    <w:name w:val="Card Not Underlined 3"/>
    <w:basedOn w:val="CardNotUnderlined"/>
    <w:rsid w:val="00420222"/>
    <w:rPr>
      <w:rFonts w:ascii="Times New Roman" w:hAnsi="Times New Roman" w:cs="Calibri"/>
    </w:rPr>
  </w:style>
  <w:style w:type="paragraph" w:customStyle="1" w:styleId="CardNotUnderlinedFinal">
    <w:name w:val="Card Not Underlined Final"/>
    <w:basedOn w:val="CardNotUnderlined3"/>
    <w:rsid w:val="00420222"/>
    <w:rPr>
      <w:sz w:val="20"/>
    </w:rPr>
  </w:style>
  <w:style w:type="character" w:customStyle="1" w:styleId="tagChar3">
    <w:name w:val="tag Char3"/>
    <w:rsid w:val="00420222"/>
    <w:rPr>
      <w:b/>
      <w:sz w:val="24"/>
      <w:szCs w:val="24"/>
      <w:lang w:val="en-US" w:eastAsia="en-US" w:bidi="ar-SA"/>
    </w:rPr>
  </w:style>
  <w:style w:type="character" w:customStyle="1" w:styleId="link-mailto">
    <w:name w:val="link-mailto"/>
    <w:basedOn w:val="DefaultParagraphFont"/>
    <w:rsid w:val="00420222"/>
  </w:style>
  <w:style w:type="character" w:customStyle="1" w:styleId="StyleUnderlineUnderlineChar">
    <w:name w:val="Style Underline + Underline Char"/>
    <w:rsid w:val="00420222"/>
    <w:rPr>
      <w:rFonts w:ascii="Trebuchet MS" w:hAnsi="Trebuchet MS"/>
      <w:szCs w:val="18"/>
      <w:u w:val="single"/>
      <w:lang w:val="en-US" w:eastAsia="en-US" w:bidi="ar-SA"/>
    </w:rPr>
  </w:style>
  <w:style w:type="paragraph" w:customStyle="1" w:styleId="formfld">
    <w:name w:val="formfld"/>
    <w:basedOn w:val="Normal"/>
    <w:rsid w:val="0042022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20222"/>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2022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20222"/>
    <w:rPr>
      <w:rFonts w:ascii="Times New Roman" w:eastAsia="Times New Roman" w:hAnsi="Times New Roman" w:cs="Times New Roman"/>
      <w:sz w:val="20"/>
      <w:u w:val="thick"/>
    </w:rPr>
  </w:style>
  <w:style w:type="paragraph" w:customStyle="1" w:styleId="SmallCards">
    <w:name w:val="Small Cards"/>
    <w:basedOn w:val="Cards"/>
    <w:link w:val="SmallCardsChar"/>
    <w:rsid w:val="0042022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20222"/>
    <w:rPr>
      <w:rFonts w:ascii="Times New Roman" w:eastAsia="Times New Roman" w:hAnsi="Times New Roman" w:cs="Times New Roman"/>
      <w:sz w:val="14"/>
    </w:rPr>
  </w:style>
  <w:style w:type="paragraph" w:customStyle="1" w:styleId="ReadingCites">
    <w:name w:val="Reading Cites"/>
    <w:basedOn w:val="Normal"/>
    <w:link w:val="ReadingCitesChar"/>
    <w:rsid w:val="00420222"/>
    <w:rPr>
      <w:rFonts w:eastAsia="Times New Roman"/>
      <w:b/>
      <w:sz w:val="20"/>
      <w:szCs w:val="20"/>
    </w:rPr>
  </w:style>
  <w:style w:type="character" w:customStyle="1" w:styleId="ReadingCitesChar">
    <w:name w:val="Reading Cites Char"/>
    <w:link w:val="ReadingCites"/>
    <w:rsid w:val="00420222"/>
    <w:rPr>
      <w:rFonts w:ascii="Calibri" w:eastAsia="Times New Roman" w:hAnsi="Calibri"/>
      <w:b/>
      <w:sz w:val="20"/>
      <w:szCs w:val="20"/>
    </w:rPr>
  </w:style>
  <w:style w:type="paragraph" w:customStyle="1" w:styleId="ContentsHeading">
    <w:name w:val="Contents Heading"/>
    <w:basedOn w:val="Heading1"/>
    <w:next w:val="Normal"/>
    <w:rsid w:val="0042022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20222"/>
    <w:pPr>
      <w:spacing w:before="100" w:beforeAutospacing="1" w:after="100" w:afterAutospacing="1"/>
    </w:pPr>
    <w:rPr>
      <w:rFonts w:eastAsia="Times New Roman"/>
      <w:sz w:val="20"/>
    </w:rPr>
  </w:style>
  <w:style w:type="character" w:customStyle="1" w:styleId="CharacterStyle8">
    <w:name w:val="Character Style 8"/>
    <w:rsid w:val="00420222"/>
    <w:rPr>
      <w:sz w:val="22"/>
      <w:szCs w:val="22"/>
    </w:rPr>
  </w:style>
  <w:style w:type="paragraph" w:customStyle="1" w:styleId="Style110">
    <w:name w:val="Style 11"/>
    <w:rsid w:val="0042022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2022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20222"/>
    <w:rPr>
      <w:b/>
      <w:sz w:val="24"/>
    </w:rPr>
  </w:style>
  <w:style w:type="character" w:customStyle="1" w:styleId="CardText1CharChar">
    <w:name w:val="Card Text 1 Char Char"/>
    <w:rsid w:val="00420222"/>
    <w:rPr>
      <w:rFonts w:ascii="Arial Narrow" w:hAnsi="Arial Narrow"/>
      <w:color w:val="000000"/>
      <w:sz w:val="22"/>
      <w:szCs w:val="22"/>
      <w:u w:val="single"/>
      <w:lang w:val="en-US" w:eastAsia="en-US" w:bidi="ar-SA"/>
    </w:rPr>
  </w:style>
  <w:style w:type="character" w:customStyle="1" w:styleId="CardText1Char1">
    <w:name w:val="Card Text 1 Char1"/>
    <w:rsid w:val="00420222"/>
    <w:rPr>
      <w:rFonts w:ascii="Arial Narrow" w:hAnsi="Arial Narrow"/>
      <w:color w:val="000000"/>
      <w:sz w:val="22"/>
      <w:szCs w:val="22"/>
      <w:u w:val="single"/>
      <w:lang w:val="en-US" w:eastAsia="en-US" w:bidi="ar-SA"/>
    </w:rPr>
  </w:style>
  <w:style w:type="paragraph" w:customStyle="1" w:styleId="Style70">
    <w:name w:val="Style 7"/>
    <w:rsid w:val="00420222"/>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2022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2022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20222"/>
  </w:style>
  <w:style w:type="paragraph" w:customStyle="1" w:styleId="Header1">
    <w:name w:val="Header1"/>
    <w:aliases w:val="Header Char Char,Header Char Char Char Char Char Char Char Cha,Char Char Char Cha"/>
    <w:basedOn w:val="Heading1"/>
    <w:next w:val="Heading1"/>
    <w:qFormat/>
    <w:rsid w:val="0042022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20222"/>
    <w:rPr>
      <w:b/>
      <w:bCs/>
      <w:color w:val="695B54"/>
    </w:rPr>
  </w:style>
  <w:style w:type="paragraph" w:customStyle="1" w:styleId="Heading11">
    <w:name w:val="Heading 11"/>
    <w:basedOn w:val="Normal"/>
    <w:next w:val="Normal"/>
    <w:rsid w:val="00420222"/>
    <w:pPr>
      <w:keepNext/>
      <w:widowControl w:val="0"/>
      <w:suppressAutoHyphens/>
      <w:jc w:val="center"/>
    </w:pPr>
    <w:rPr>
      <w:rFonts w:eastAsia="Tahoma"/>
      <w:b/>
      <w:sz w:val="48"/>
      <w:szCs w:val="32"/>
      <w:u w:val="single"/>
    </w:rPr>
  </w:style>
  <w:style w:type="paragraph" w:customStyle="1" w:styleId="TextHeading">
    <w:name w:val="Text Heading"/>
    <w:basedOn w:val="Heading3"/>
    <w:rsid w:val="00420222"/>
    <w:pPr>
      <w:keepLines w:val="0"/>
      <w:pageBreakBefore w:val="0"/>
      <w:spacing w:before="0"/>
      <w:jc w:val="left"/>
    </w:pPr>
    <w:rPr>
      <w:rFonts w:eastAsia="Times New Roman" w:cs="Arial"/>
      <w:bCs w:val="0"/>
      <w:sz w:val="22"/>
      <w:szCs w:val="26"/>
    </w:rPr>
  </w:style>
  <w:style w:type="character" w:customStyle="1" w:styleId="TextHeadingChar">
    <w:name w:val="Text Heading Char"/>
    <w:rsid w:val="00420222"/>
    <w:rPr>
      <w:rFonts w:cs="Arial"/>
      <w:b/>
      <w:bCs/>
      <w:sz w:val="22"/>
      <w:szCs w:val="26"/>
      <w:u w:val="single"/>
      <w:lang w:val="en-US" w:eastAsia="en-US" w:bidi="ar-SA"/>
    </w:rPr>
  </w:style>
  <w:style w:type="character" w:customStyle="1" w:styleId="FootnoteCharacters">
    <w:name w:val="Footnote Characters"/>
    <w:rsid w:val="00420222"/>
    <w:rPr>
      <w:vertAlign w:val="superscript"/>
    </w:rPr>
  </w:style>
  <w:style w:type="paragraph" w:customStyle="1" w:styleId="StyleHeading1BlockTitleHeading1Char1ALEXHeadingBrief-He2">
    <w:name w:val="Style Heading 1Block TitleHeading 1 Char1ALEXHeadingBrief - He...2"/>
    <w:basedOn w:val="Heading1"/>
    <w:autoRedefine/>
    <w:rsid w:val="0042022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2022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2022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20222"/>
    <w:rPr>
      <w:rFonts w:ascii="Arial" w:eastAsia="Times New Roman" w:hAnsi="Arial"/>
      <w:smallCaps/>
    </w:rPr>
  </w:style>
  <w:style w:type="paragraph" w:customStyle="1" w:styleId="DebateBody">
    <w:name w:val="Debate Body"/>
    <w:basedOn w:val="Normal"/>
    <w:qFormat/>
    <w:rsid w:val="00420222"/>
    <w:rPr>
      <w:rFonts w:ascii="Cambria" w:eastAsia="Cambria" w:hAnsi="Cambria"/>
      <w:b/>
      <w:caps/>
      <w:sz w:val="24"/>
    </w:rPr>
  </w:style>
  <w:style w:type="paragraph" w:customStyle="1" w:styleId="StyleDebateBodyBefore12pt">
    <w:name w:val="Style Debate Body + Before:  12 pt"/>
    <w:basedOn w:val="Normal"/>
    <w:next w:val="Normal"/>
    <w:rsid w:val="00420222"/>
    <w:pPr>
      <w:spacing w:before="240"/>
    </w:pPr>
    <w:rPr>
      <w:rFonts w:eastAsia="Times New Roman"/>
      <w:bCs/>
      <w:sz w:val="20"/>
      <w:szCs w:val="20"/>
    </w:rPr>
  </w:style>
  <w:style w:type="paragraph" w:customStyle="1" w:styleId="StyleDebateBodyBefore12pt1">
    <w:name w:val="Style Debate Body + Before:  12 pt1"/>
    <w:basedOn w:val="Normal"/>
    <w:rsid w:val="00420222"/>
    <w:pPr>
      <w:spacing w:before="240"/>
    </w:pPr>
    <w:rPr>
      <w:rFonts w:eastAsia="Times New Roman"/>
      <w:bCs/>
      <w:sz w:val="20"/>
      <w:szCs w:val="20"/>
    </w:rPr>
  </w:style>
  <w:style w:type="character" w:customStyle="1" w:styleId="10ptnotbold">
    <w:name w:val="10ptnotbold"/>
    <w:rsid w:val="00420222"/>
    <w:rPr>
      <w:sz w:val="20"/>
    </w:rPr>
  </w:style>
  <w:style w:type="paragraph" w:customStyle="1" w:styleId="PageNumber11">
    <w:name w:val="Page Number11"/>
    <w:basedOn w:val="Normal"/>
    <w:next w:val="Normal"/>
    <w:rsid w:val="00420222"/>
    <w:rPr>
      <w:rFonts w:eastAsia="Times New Roman"/>
      <w:sz w:val="20"/>
    </w:rPr>
  </w:style>
  <w:style w:type="character" w:customStyle="1" w:styleId="Heading2CharCharCharCharCharCharCharCharCharCharCharCharCharChar1">
    <w:name w:val="Heading 2 Char Char Char Char Char Char Char Char Char Char Char Char Char Char1"/>
    <w:rsid w:val="00420222"/>
    <w:rPr>
      <w:rFonts w:eastAsia="SimSun" w:cs="Arial"/>
      <w:b/>
      <w:bCs/>
      <w:iCs/>
      <w:sz w:val="24"/>
      <w:szCs w:val="28"/>
      <w:lang w:val="en-US" w:eastAsia="zh-CN" w:bidi="ar-SA"/>
    </w:rPr>
  </w:style>
  <w:style w:type="character" w:customStyle="1" w:styleId="Char31">
    <w:name w:val="Char31"/>
    <w:rsid w:val="00420222"/>
    <w:rPr>
      <w:rFonts w:cs="Arial"/>
      <w:bCs/>
      <w:u w:val="thick"/>
      <w:lang w:val="en-US" w:eastAsia="en-US" w:bidi="ar-SA"/>
    </w:rPr>
  </w:style>
  <w:style w:type="paragraph" w:customStyle="1" w:styleId="StyleHeading1Centered">
    <w:name w:val="Style Heading 1 + Centered"/>
    <w:basedOn w:val="Heading1"/>
    <w:rsid w:val="004202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202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202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20222"/>
    <w:pPr>
      <w:spacing w:before="120"/>
    </w:pPr>
    <w:rPr>
      <w:rFonts w:eastAsia="Times New Roman"/>
      <w:sz w:val="20"/>
    </w:rPr>
  </w:style>
  <w:style w:type="character" w:customStyle="1" w:styleId="underliningChar0">
    <w:name w:val="underlining Char"/>
    <w:rsid w:val="00420222"/>
    <w:rPr>
      <w:b/>
      <w:szCs w:val="24"/>
      <w:u w:val="single"/>
      <w:lang w:val="en-US" w:eastAsia="en-US" w:bidi="ar-SA"/>
    </w:rPr>
  </w:style>
  <w:style w:type="character" w:customStyle="1" w:styleId="notreadChar">
    <w:name w:val="not read Char"/>
    <w:rsid w:val="00420222"/>
    <w:rPr>
      <w:sz w:val="18"/>
      <w:szCs w:val="24"/>
      <w:lang w:val="en-US" w:eastAsia="en-US" w:bidi="ar-SA"/>
    </w:rPr>
  </w:style>
  <w:style w:type="paragraph" w:customStyle="1" w:styleId="StyleStrong10ptNotBold">
    <w:name w:val="Style Strong + 10 pt Not Bold"/>
    <w:basedOn w:val="Normal"/>
    <w:autoRedefine/>
    <w:rsid w:val="00420222"/>
    <w:pPr>
      <w:ind w:left="720" w:hanging="360"/>
    </w:pPr>
    <w:rPr>
      <w:rFonts w:eastAsia="Times New Roman"/>
      <w:sz w:val="26"/>
      <w:szCs w:val="26"/>
    </w:rPr>
  </w:style>
  <w:style w:type="character" w:customStyle="1" w:styleId="prbodytext1">
    <w:name w:val="pr_bodytext1"/>
    <w:rsid w:val="00420222"/>
    <w:rPr>
      <w:rFonts w:ascii="Arial" w:hAnsi="Arial" w:cs="Arial" w:hint="default"/>
      <w:sz w:val="20"/>
      <w:szCs w:val="20"/>
    </w:rPr>
  </w:style>
  <w:style w:type="character" w:customStyle="1" w:styleId="smallCharChar">
    <w:name w:val="small Char Char"/>
    <w:rsid w:val="00420222"/>
    <w:rPr>
      <w:rFonts w:ascii="Times New Roman" w:eastAsia="Times New Roman" w:hAnsi="Times New Roman" w:cs="Times New Roman"/>
      <w:sz w:val="12"/>
      <w:szCs w:val="16"/>
    </w:rPr>
  </w:style>
  <w:style w:type="character" w:customStyle="1" w:styleId="Undlerine">
    <w:name w:val="Undlerine"/>
    <w:qFormat/>
    <w:rsid w:val="00420222"/>
    <w:rPr>
      <w:rFonts w:ascii="Times New Roman" w:hAnsi="Times New Roman"/>
      <w:w w:val="110"/>
      <w:sz w:val="20"/>
      <w:szCs w:val="20"/>
      <w:u w:val="single"/>
      <w:bdr w:val="none" w:sz="0" w:space="0" w:color="auto"/>
      <w:lang w:bidi="he-IL"/>
    </w:rPr>
  </w:style>
  <w:style w:type="character" w:customStyle="1" w:styleId="Aunderline1">
    <w:name w:val="Aunderline"/>
    <w:qFormat/>
    <w:rsid w:val="00420222"/>
    <w:rPr>
      <w:rFonts w:ascii="Times New Roman" w:hAnsi="Times New Roman"/>
      <w:sz w:val="20"/>
      <w:u w:val="single"/>
    </w:rPr>
  </w:style>
  <w:style w:type="paragraph" w:customStyle="1" w:styleId="NormalUnderline0">
    <w:name w:val="Normal + Underline"/>
    <w:basedOn w:val="Normal"/>
    <w:link w:val="NormalUnderlineChar0"/>
    <w:rsid w:val="00420222"/>
    <w:pPr>
      <w:ind w:left="720"/>
    </w:pPr>
    <w:rPr>
      <w:rFonts w:eastAsia="Times New Roman"/>
      <w:b/>
      <w:sz w:val="20"/>
      <w:u w:val="single"/>
      <w:lang w:val="x-none" w:eastAsia="x-none"/>
    </w:rPr>
  </w:style>
  <w:style w:type="character" w:customStyle="1" w:styleId="NormalUnderlineChar0">
    <w:name w:val="Normal + Underline Char"/>
    <w:link w:val="NormalUnderline0"/>
    <w:rsid w:val="00420222"/>
    <w:rPr>
      <w:rFonts w:ascii="Calibri" w:eastAsia="Times New Roman" w:hAnsi="Calibri"/>
      <w:b/>
      <w:sz w:val="20"/>
      <w:u w:val="single"/>
      <w:lang w:val="x-none" w:eastAsia="x-none"/>
    </w:rPr>
  </w:style>
  <w:style w:type="character" w:customStyle="1" w:styleId="Boxes">
    <w:name w:val="Boxes"/>
    <w:qFormat/>
    <w:rsid w:val="00420222"/>
    <w:rPr>
      <w:rFonts w:ascii="Times New Roman" w:hAnsi="Times New Roman"/>
      <w:sz w:val="20"/>
      <w:u w:val="single"/>
      <w:bdr w:val="single" w:sz="4" w:space="0" w:color="auto"/>
    </w:rPr>
  </w:style>
  <w:style w:type="character" w:customStyle="1" w:styleId="tim">
    <w:name w:val="tim"/>
    <w:qFormat/>
    <w:rsid w:val="00420222"/>
    <w:rPr>
      <w:rFonts w:ascii="Times New Roman" w:hAnsi="Times New Roman"/>
      <w:sz w:val="20"/>
      <w:u w:val="single"/>
    </w:rPr>
  </w:style>
  <w:style w:type="character" w:customStyle="1" w:styleId="hl">
    <w:name w:val="hl"/>
    <w:basedOn w:val="DefaultParagraphFont"/>
    <w:rsid w:val="00420222"/>
  </w:style>
  <w:style w:type="character" w:customStyle="1" w:styleId="clock1">
    <w:name w:val="clock1"/>
    <w:rsid w:val="00420222"/>
    <w:rPr>
      <w:color w:val="B51B1B"/>
    </w:rPr>
  </w:style>
  <w:style w:type="character" w:customStyle="1" w:styleId="smallChar10">
    <w:name w:val="small Char1"/>
    <w:rsid w:val="00420222"/>
    <w:rPr>
      <w:sz w:val="12"/>
      <w:szCs w:val="16"/>
      <w:lang w:val="en-US" w:eastAsia="en-US" w:bidi="ar-SA"/>
    </w:rPr>
  </w:style>
  <w:style w:type="character" w:customStyle="1" w:styleId="SmallCardsCharChar">
    <w:name w:val="Small Cards Char Char"/>
    <w:rsid w:val="00420222"/>
    <w:rPr>
      <w:sz w:val="14"/>
      <w:szCs w:val="24"/>
      <w:lang w:val="en-US" w:eastAsia="en-US" w:bidi="ar-SA"/>
    </w:rPr>
  </w:style>
  <w:style w:type="paragraph" w:customStyle="1" w:styleId="NormalCards">
    <w:name w:val="Normal Cards"/>
    <w:basedOn w:val="Normal"/>
    <w:rsid w:val="00420222"/>
    <w:pPr>
      <w:ind w:left="288"/>
    </w:pPr>
    <w:rPr>
      <w:rFonts w:eastAsia="Times New Roman"/>
      <w:sz w:val="20"/>
    </w:rPr>
  </w:style>
  <w:style w:type="character" w:customStyle="1" w:styleId="iniciales">
    <w:name w:val="iniciales"/>
    <w:basedOn w:val="DefaultParagraphFont"/>
    <w:rsid w:val="00420222"/>
  </w:style>
  <w:style w:type="character" w:customStyle="1" w:styleId="Style10ptBoldUnderline">
    <w:name w:val="Style 10 pt Bold Underline"/>
    <w:rsid w:val="00420222"/>
    <w:rPr>
      <w:b/>
      <w:bCs/>
      <w:sz w:val="20"/>
      <w:u w:val="single"/>
    </w:rPr>
  </w:style>
  <w:style w:type="paragraph" w:customStyle="1" w:styleId="outdent">
    <w:name w:val="outdent"/>
    <w:basedOn w:val="Normal"/>
    <w:rsid w:val="0042022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20222"/>
    <w:pPr>
      <w:spacing w:before="100" w:beforeAutospacing="1" w:after="100" w:afterAutospacing="1"/>
    </w:pPr>
    <w:rPr>
      <w:rFonts w:eastAsia="Times New Roman"/>
      <w:sz w:val="24"/>
    </w:rPr>
  </w:style>
  <w:style w:type="paragraph" w:customStyle="1" w:styleId="separator">
    <w:name w:val="separator"/>
    <w:basedOn w:val="Normal"/>
    <w:rsid w:val="00420222"/>
    <w:pPr>
      <w:spacing w:before="100" w:beforeAutospacing="1" w:after="100" w:afterAutospacing="1"/>
    </w:pPr>
    <w:rPr>
      <w:rFonts w:eastAsia="Times New Roman"/>
      <w:sz w:val="24"/>
    </w:rPr>
  </w:style>
  <w:style w:type="paragraph" w:customStyle="1" w:styleId="bulletfollow">
    <w:name w:val="bulletfollow"/>
    <w:basedOn w:val="Normal"/>
    <w:rsid w:val="00420222"/>
    <w:pPr>
      <w:spacing w:before="100" w:beforeAutospacing="1" w:after="100" w:afterAutospacing="1"/>
    </w:pPr>
    <w:rPr>
      <w:rFonts w:eastAsia="Times New Roman"/>
      <w:sz w:val="24"/>
    </w:rPr>
  </w:style>
  <w:style w:type="paragraph" w:customStyle="1" w:styleId="bulleted">
    <w:name w:val="bulleted"/>
    <w:basedOn w:val="Normal"/>
    <w:rsid w:val="0042022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20222"/>
    <w:rPr>
      <w:rFonts w:ascii="Times New Roman" w:eastAsia="Times New Roman" w:hAnsi="Times New Roman" w:cs="Times New Roman"/>
      <w:strike/>
      <w:sz w:val="20"/>
      <w:szCs w:val="20"/>
    </w:rPr>
  </w:style>
  <w:style w:type="character" w:customStyle="1" w:styleId="StrikethroughChar">
    <w:name w:val="Strikethrough Char"/>
    <w:link w:val="Strikethrough0"/>
    <w:rsid w:val="00420222"/>
    <w:rPr>
      <w:rFonts w:ascii="Times New Roman" w:eastAsia="Times New Roman" w:hAnsi="Times New Roman" w:cs="Times New Roman"/>
      <w:strike/>
      <w:sz w:val="20"/>
      <w:szCs w:val="20"/>
    </w:rPr>
  </w:style>
  <w:style w:type="character" w:customStyle="1" w:styleId="UnderlineCardsCharChar">
    <w:name w:val="Underline Cards Char Char"/>
    <w:rsid w:val="00420222"/>
    <w:rPr>
      <w:rFonts w:eastAsia="SimSun"/>
      <w:szCs w:val="24"/>
      <w:u w:val="thick"/>
      <w:lang w:val="en-US" w:eastAsia="en-US" w:bidi="ar-SA"/>
    </w:rPr>
  </w:style>
  <w:style w:type="character" w:customStyle="1" w:styleId="head">
    <w:name w:val="head"/>
    <w:basedOn w:val="DefaultParagraphFont"/>
    <w:rsid w:val="00420222"/>
  </w:style>
  <w:style w:type="paragraph" w:customStyle="1" w:styleId="authorgroup">
    <w:name w:val="authorgroup"/>
    <w:basedOn w:val="Normal"/>
    <w:rsid w:val="00420222"/>
    <w:pPr>
      <w:spacing w:before="100" w:beforeAutospacing="1" w:after="100" w:afterAutospacing="1"/>
    </w:pPr>
    <w:rPr>
      <w:rFonts w:eastAsia="Calibri"/>
      <w:sz w:val="24"/>
    </w:rPr>
  </w:style>
  <w:style w:type="paragraph" w:customStyle="1" w:styleId="affiliation1">
    <w:name w:val="affiliation1"/>
    <w:basedOn w:val="Normal"/>
    <w:rsid w:val="00420222"/>
    <w:pPr>
      <w:spacing w:before="100" w:beforeAutospacing="1" w:after="100" w:afterAutospacing="1"/>
    </w:pPr>
    <w:rPr>
      <w:rFonts w:eastAsia="Calibri"/>
      <w:sz w:val="24"/>
    </w:rPr>
  </w:style>
  <w:style w:type="paragraph" w:customStyle="1" w:styleId="norm">
    <w:name w:val="norm"/>
    <w:basedOn w:val="Normal"/>
    <w:rsid w:val="00420222"/>
    <w:pPr>
      <w:spacing w:before="100" w:beforeAutospacing="1" w:after="100" w:afterAutospacing="1"/>
    </w:pPr>
    <w:rPr>
      <w:rFonts w:eastAsia="Calibri"/>
      <w:sz w:val="24"/>
    </w:rPr>
  </w:style>
  <w:style w:type="character" w:customStyle="1" w:styleId="smallcapitals">
    <w:name w:val="smallcapitals"/>
    <w:basedOn w:val="DefaultParagraphFont"/>
    <w:rsid w:val="00420222"/>
  </w:style>
  <w:style w:type="character" w:customStyle="1" w:styleId="number0">
    <w:name w:val="number"/>
    <w:basedOn w:val="DefaultParagraphFont"/>
    <w:rsid w:val="00420222"/>
  </w:style>
  <w:style w:type="character" w:customStyle="1" w:styleId="swauthor">
    <w:name w:val="sw_author"/>
    <w:rsid w:val="00420222"/>
  </w:style>
  <w:style w:type="character" w:customStyle="1" w:styleId="articlebody1">
    <w:name w:val="articlebody1"/>
    <w:rsid w:val="00420222"/>
  </w:style>
  <w:style w:type="character" w:customStyle="1" w:styleId="small1">
    <w:name w:val="small1"/>
    <w:rsid w:val="00420222"/>
  </w:style>
  <w:style w:type="paragraph" w:customStyle="1" w:styleId="AuthorDate2">
    <w:name w:val="Author/Date"/>
    <w:basedOn w:val="Normal"/>
    <w:link w:val="AuthorDateChar1"/>
    <w:rsid w:val="00420222"/>
    <w:rPr>
      <w:rFonts w:eastAsia="Times New Roman"/>
      <w:b/>
      <w:sz w:val="24"/>
      <w:u w:val="single"/>
    </w:rPr>
  </w:style>
  <w:style w:type="character" w:customStyle="1" w:styleId="AuthorDateChar1">
    <w:name w:val="Author/Date Char1"/>
    <w:link w:val="AuthorDate2"/>
    <w:rsid w:val="00420222"/>
    <w:rPr>
      <w:rFonts w:ascii="Calibri" w:eastAsia="Times New Roman" w:hAnsi="Calibri"/>
      <w:b/>
      <w:u w:val="single"/>
    </w:rPr>
  </w:style>
  <w:style w:type="character" w:customStyle="1" w:styleId="Shortcite">
    <w:name w:val="Shortcite"/>
    <w:basedOn w:val="DefaultParagraphFont"/>
    <w:rsid w:val="00420222"/>
    <w:rPr>
      <w:rFonts w:ascii="Times New Roman" w:hAnsi="Times New Roman"/>
      <w:b/>
      <w:bCs/>
      <w:sz w:val="20"/>
    </w:rPr>
  </w:style>
  <w:style w:type="character" w:customStyle="1" w:styleId="Longcite">
    <w:name w:val="Longcite"/>
    <w:basedOn w:val="DefaultParagraphFont"/>
    <w:rsid w:val="00420222"/>
    <w:rPr>
      <w:sz w:val="16"/>
    </w:rPr>
  </w:style>
  <w:style w:type="paragraph" w:customStyle="1" w:styleId="analytic0">
    <w:name w:val="analytic"/>
    <w:basedOn w:val="Normal"/>
    <w:link w:val="analyticChar0"/>
    <w:uiPriority w:val="4"/>
    <w:qFormat/>
    <w:rsid w:val="00420222"/>
    <w:pPr>
      <w:spacing w:before="120"/>
    </w:pPr>
    <w:rPr>
      <w:rFonts w:ascii="Arial" w:hAnsi="Arial"/>
      <w:b/>
      <w:sz w:val="20"/>
    </w:rPr>
  </w:style>
  <w:style w:type="character" w:customStyle="1" w:styleId="analyticChar0">
    <w:name w:val="analytic Char"/>
    <w:basedOn w:val="DefaultParagraphFont"/>
    <w:link w:val="analytic0"/>
    <w:uiPriority w:val="4"/>
    <w:rsid w:val="00420222"/>
    <w:rPr>
      <w:rFonts w:ascii="Arial" w:hAnsi="Arial"/>
      <w:b/>
      <w:sz w:val="20"/>
    </w:rPr>
  </w:style>
  <w:style w:type="character" w:customStyle="1" w:styleId="Normal30">
    <w:name w:val="Normal3"/>
    <w:basedOn w:val="DefaultParagraphFont"/>
    <w:rsid w:val="00420222"/>
  </w:style>
  <w:style w:type="paragraph" w:customStyle="1" w:styleId="PageNumber8">
    <w:name w:val="Page Number8"/>
    <w:basedOn w:val="Normal"/>
    <w:next w:val="Normal"/>
    <w:rsid w:val="00420222"/>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20222"/>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20222"/>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20222"/>
    <w:rPr>
      <w:rFonts w:cs="New Baskerville"/>
      <w:color w:val="000000"/>
    </w:rPr>
  </w:style>
  <w:style w:type="character" w:customStyle="1" w:styleId="postauthor">
    <w:name w:val="postauthor"/>
    <w:basedOn w:val="DefaultParagraphFont"/>
    <w:rsid w:val="00420222"/>
  </w:style>
  <w:style w:type="paragraph" w:customStyle="1" w:styleId="notes-source-hasnotes">
    <w:name w:val="notes-source-hasnotes"/>
    <w:basedOn w:val="Normal"/>
    <w:rsid w:val="00420222"/>
    <w:pPr>
      <w:spacing w:before="100" w:beforeAutospacing="1" w:after="100" w:afterAutospacing="1"/>
    </w:pPr>
    <w:rPr>
      <w:rFonts w:ascii="Times" w:hAnsi="Times"/>
      <w:sz w:val="20"/>
      <w:szCs w:val="20"/>
    </w:rPr>
  </w:style>
  <w:style w:type="character" w:customStyle="1" w:styleId="span">
    <w:name w:val="span"/>
    <w:basedOn w:val="DefaultParagraphFont"/>
    <w:rsid w:val="00420222"/>
  </w:style>
  <w:style w:type="character" w:customStyle="1" w:styleId="maintitle">
    <w:name w:val="maintitle"/>
    <w:basedOn w:val="DefaultParagraphFont"/>
    <w:rsid w:val="00420222"/>
  </w:style>
  <w:style w:type="character" w:customStyle="1" w:styleId="thirdparty-logo">
    <w:name w:val="thirdparty-logo"/>
    <w:basedOn w:val="DefaultParagraphFont"/>
    <w:rsid w:val="00420222"/>
  </w:style>
  <w:style w:type="paragraph" w:customStyle="1" w:styleId="articlemeta">
    <w:name w:val="articlemeta"/>
    <w:basedOn w:val="Normal"/>
    <w:rsid w:val="00420222"/>
    <w:pPr>
      <w:spacing w:before="100" w:beforeAutospacing="1" w:after="100" w:afterAutospacing="1"/>
    </w:pPr>
    <w:rPr>
      <w:rFonts w:ascii="Times" w:hAnsi="Times"/>
      <w:sz w:val="20"/>
      <w:szCs w:val="20"/>
    </w:rPr>
  </w:style>
  <w:style w:type="character" w:customStyle="1" w:styleId="vcard">
    <w:name w:val="vcard"/>
    <w:basedOn w:val="DefaultParagraphFont"/>
    <w:rsid w:val="00420222"/>
  </w:style>
  <w:style w:type="character" w:customStyle="1" w:styleId="print-footnote">
    <w:name w:val="print-footnote"/>
    <w:basedOn w:val="DefaultParagraphFont"/>
    <w:rsid w:val="00420222"/>
  </w:style>
  <w:style w:type="character" w:customStyle="1" w:styleId="datestring">
    <w:name w:val="datestring"/>
    <w:basedOn w:val="DefaultParagraphFont"/>
    <w:rsid w:val="00420222"/>
  </w:style>
  <w:style w:type="paragraph" w:customStyle="1" w:styleId="left">
    <w:name w:val="left"/>
    <w:basedOn w:val="Normal"/>
    <w:rsid w:val="00420222"/>
    <w:pPr>
      <w:spacing w:before="100" w:beforeAutospacing="1" w:after="100" w:afterAutospacing="1"/>
    </w:pPr>
    <w:rPr>
      <w:rFonts w:ascii="Times" w:hAnsi="Times"/>
      <w:sz w:val="20"/>
      <w:szCs w:val="20"/>
    </w:rPr>
  </w:style>
  <w:style w:type="paragraph" w:customStyle="1" w:styleId="right">
    <w:name w:val="right"/>
    <w:basedOn w:val="Normal"/>
    <w:rsid w:val="00420222"/>
    <w:pPr>
      <w:spacing w:before="100" w:beforeAutospacing="1" w:after="100" w:afterAutospacing="1"/>
    </w:pPr>
    <w:rPr>
      <w:rFonts w:ascii="Times" w:hAnsi="Times"/>
      <w:sz w:val="20"/>
      <w:szCs w:val="20"/>
    </w:rPr>
  </w:style>
  <w:style w:type="character" w:customStyle="1" w:styleId="gptad">
    <w:name w:val="gptad"/>
    <w:basedOn w:val="DefaultParagraphFont"/>
    <w:rsid w:val="00420222"/>
  </w:style>
  <w:style w:type="paragraph" w:customStyle="1" w:styleId="creditpostedmodified">
    <w:name w:val="credit_posted_modified"/>
    <w:basedOn w:val="Normal"/>
    <w:rsid w:val="00420222"/>
    <w:pPr>
      <w:spacing w:before="100" w:beforeAutospacing="1" w:after="100" w:afterAutospacing="1"/>
    </w:pPr>
    <w:rPr>
      <w:rFonts w:ascii="Times" w:hAnsi="Times"/>
      <w:sz w:val="20"/>
      <w:szCs w:val="20"/>
    </w:rPr>
  </w:style>
  <w:style w:type="character" w:customStyle="1" w:styleId="creditline">
    <w:name w:val="creditline"/>
    <w:basedOn w:val="DefaultParagraphFont"/>
    <w:rsid w:val="00420222"/>
  </w:style>
  <w:style w:type="character" w:customStyle="1" w:styleId="grd">
    <w:name w:val="grd"/>
    <w:basedOn w:val="DefaultParagraphFont"/>
    <w:rsid w:val="00420222"/>
  </w:style>
  <w:style w:type="paragraph" w:customStyle="1" w:styleId="hs-text-container">
    <w:name w:val="hs-text-container"/>
    <w:basedOn w:val="Normal"/>
    <w:rsid w:val="00420222"/>
    <w:pPr>
      <w:spacing w:before="100" w:beforeAutospacing="1" w:after="100" w:afterAutospacing="1"/>
    </w:pPr>
    <w:rPr>
      <w:rFonts w:ascii="Times" w:hAnsi="Times"/>
      <w:sz w:val="20"/>
      <w:szCs w:val="20"/>
    </w:rPr>
  </w:style>
  <w:style w:type="character" w:customStyle="1" w:styleId="created">
    <w:name w:val="created"/>
    <w:basedOn w:val="DefaultParagraphFont"/>
    <w:rsid w:val="00420222"/>
  </w:style>
  <w:style w:type="character" w:customStyle="1" w:styleId="changed">
    <w:name w:val="changed"/>
    <w:basedOn w:val="DefaultParagraphFont"/>
    <w:rsid w:val="00420222"/>
  </w:style>
  <w:style w:type="character" w:customStyle="1" w:styleId="article-author-name">
    <w:name w:val="article-author-name"/>
    <w:basedOn w:val="DefaultParagraphFont"/>
    <w:rsid w:val="00420222"/>
  </w:style>
  <w:style w:type="character" w:customStyle="1" w:styleId="bioexcerpt">
    <w:name w:val="bio_excerpt"/>
    <w:basedOn w:val="DefaultParagraphFont"/>
    <w:rsid w:val="00420222"/>
  </w:style>
  <w:style w:type="character" w:customStyle="1" w:styleId="commentcount">
    <w:name w:val="comment_count"/>
    <w:basedOn w:val="DefaultParagraphFont"/>
    <w:rsid w:val="00420222"/>
  </w:style>
  <w:style w:type="character" w:customStyle="1" w:styleId="searchtermshighlighted">
    <w:name w:val="searchtermshighlighted"/>
    <w:basedOn w:val="DefaultParagraphFont"/>
    <w:rsid w:val="00420222"/>
  </w:style>
  <w:style w:type="character" w:customStyle="1" w:styleId="contributornametrigger">
    <w:name w:val="contributornametrigger"/>
    <w:basedOn w:val="DefaultParagraphFont"/>
    <w:rsid w:val="00420222"/>
  </w:style>
  <w:style w:type="character" w:customStyle="1" w:styleId="bylinepipe">
    <w:name w:val="bylinepipe"/>
    <w:basedOn w:val="DefaultParagraphFont"/>
    <w:rsid w:val="00420222"/>
  </w:style>
  <w:style w:type="character" w:customStyle="1" w:styleId="lucenesearchresulturlb">
    <w:name w:val="lucene_search_result_url_b"/>
    <w:basedOn w:val="DefaultParagraphFont"/>
    <w:rsid w:val="00420222"/>
  </w:style>
  <w:style w:type="character" w:customStyle="1" w:styleId="faculty-title">
    <w:name w:val="faculty-title"/>
    <w:basedOn w:val="DefaultParagraphFont"/>
    <w:rsid w:val="00420222"/>
  </w:style>
  <w:style w:type="character" w:customStyle="1" w:styleId="count">
    <w:name w:val="count"/>
    <w:basedOn w:val="DefaultParagraphFont"/>
    <w:rsid w:val="00420222"/>
  </w:style>
  <w:style w:type="character" w:customStyle="1" w:styleId="volume">
    <w:name w:val="volume"/>
    <w:basedOn w:val="DefaultParagraphFont"/>
    <w:rsid w:val="00420222"/>
  </w:style>
  <w:style w:type="character" w:customStyle="1" w:styleId="issue">
    <w:name w:val="issue"/>
    <w:basedOn w:val="DefaultParagraphFont"/>
    <w:rsid w:val="00420222"/>
  </w:style>
  <w:style w:type="character" w:customStyle="1" w:styleId="pages">
    <w:name w:val="pages"/>
    <w:basedOn w:val="DefaultParagraphFont"/>
    <w:rsid w:val="00420222"/>
  </w:style>
  <w:style w:type="character" w:customStyle="1" w:styleId="person">
    <w:name w:val="person"/>
    <w:basedOn w:val="DefaultParagraphFont"/>
    <w:rsid w:val="00420222"/>
  </w:style>
  <w:style w:type="character" w:customStyle="1" w:styleId="corresponding">
    <w:name w:val="corresponding"/>
    <w:basedOn w:val="DefaultParagraphFont"/>
    <w:rsid w:val="00420222"/>
  </w:style>
  <w:style w:type="paragraph" w:customStyle="1" w:styleId="entry-meta">
    <w:name w:val="entry-meta"/>
    <w:basedOn w:val="Normal"/>
    <w:rsid w:val="00420222"/>
    <w:pPr>
      <w:spacing w:before="100" w:beforeAutospacing="1" w:after="100" w:afterAutospacing="1"/>
    </w:pPr>
    <w:rPr>
      <w:rFonts w:ascii="Times" w:hAnsi="Times"/>
      <w:sz w:val="20"/>
      <w:szCs w:val="20"/>
    </w:rPr>
  </w:style>
  <w:style w:type="character" w:customStyle="1" w:styleId="post-time">
    <w:name w:val="post-time"/>
    <w:basedOn w:val="DefaultParagraphFont"/>
    <w:rsid w:val="00420222"/>
  </w:style>
  <w:style w:type="character" w:customStyle="1" w:styleId="post-category">
    <w:name w:val="post-category"/>
    <w:basedOn w:val="DefaultParagraphFont"/>
    <w:rsid w:val="00420222"/>
  </w:style>
  <w:style w:type="character" w:customStyle="1" w:styleId="post-author">
    <w:name w:val="post-author"/>
    <w:basedOn w:val="DefaultParagraphFont"/>
    <w:rsid w:val="00420222"/>
  </w:style>
  <w:style w:type="character" w:customStyle="1" w:styleId="A10">
    <w:name w:val="A10"/>
    <w:uiPriority w:val="99"/>
    <w:rsid w:val="00420222"/>
    <w:rPr>
      <w:rFonts w:cs="Trebuchet MS"/>
      <w:color w:val="000000"/>
      <w:sz w:val="11"/>
      <w:szCs w:val="11"/>
    </w:rPr>
  </w:style>
  <w:style w:type="paragraph" w:customStyle="1" w:styleId="Pa10">
    <w:name w:val="Pa10"/>
    <w:basedOn w:val="Default"/>
    <w:next w:val="Default"/>
    <w:uiPriority w:val="99"/>
    <w:rsid w:val="0042022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2022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20222"/>
  </w:style>
  <w:style w:type="paragraph" w:customStyle="1" w:styleId="aff">
    <w:name w:val="aff"/>
    <w:basedOn w:val="Normal"/>
    <w:rsid w:val="00420222"/>
    <w:pPr>
      <w:spacing w:before="100" w:beforeAutospacing="1" w:after="100" w:afterAutospacing="1"/>
    </w:pPr>
    <w:rPr>
      <w:rFonts w:ascii="Times" w:hAnsi="Times"/>
      <w:sz w:val="20"/>
      <w:szCs w:val="20"/>
    </w:rPr>
  </w:style>
  <w:style w:type="character" w:customStyle="1" w:styleId="entry-author">
    <w:name w:val="entry-author"/>
    <w:basedOn w:val="DefaultParagraphFont"/>
    <w:rsid w:val="00420222"/>
  </w:style>
  <w:style w:type="character" w:customStyle="1" w:styleId="entry-author-name">
    <w:name w:val="entry-author-name"/>
    <w:basedOn w:val="DefaultParagraphFont"/>
    <w:rsid w:val="00420222"/>
  </w:style>
  <w:style w:type="character" w:customStyle="1" w:styleId="contrib-degrees">
    <w:name w:val="contrib-degrees"/>
    <w:basedOn w:val="DefaultParagraphFont"/>
    <w:rsid w:val="00420222"/>
  </w:style>
  <w:style w:type="character" w:customStyle="1" w:styleId="contrib-on-behalf-of">
    <w:name w:val="contrib-on-behalf-of"/>
    <w:basedOn w:val="DefaultParagraphFont"/>
    <w:rsid w:val="00420222"/>
  </w:style>
  <w:style w:type="character" w:customStyle="1" w:styleId="pubtime">
    <w:name w:val="pubtime"/>
    <w:basedOn w:val="DefaultParagraphFont"/>
    <w:rsid w:val="00420222"/>
  </w:style>
  <w:style w:type="character" w:customStyle="1" w:styleId="fbcommentscount">
    <w:name w:val="fb_comments_count"/>
    <w:basedOn w:val="DefaultParagraphFont"/>
    <w:rsid w:val="00420222"/>
  </w:style>
  <w:style w:type="character" w:customStyle="1" w:styleId="stsharethiscustom">
    <w:name w:val="st_sharethis_custom"/>
    <w:basedOn w:val="DefaultParagraphFont"/>
    <w:rsid w:val="00420222"/>
  </w:style>
  <w:style w:type="paragraph" w:customStyle="1" w:styleId="permalinkable">
    <w:name w:val="permalinkable"/>
    <w:basedOn w:val="Normal"/>
    <w:rsid w:val="00420222"/>
    <w:pPr>
      <w:spacing w:before="100" w:beforeAutospacing="1" w:after="100" w:afterAutospacing="1"/>
    </w:pPr>
    <w:rPr>
      <w:rFonts w:ascii="Times" w:hAnsi="Times"/>
      <w:sz w:val="20"/>
      <w:szCs w:val="20"/>
    </w:rPr>
  </w:style>
  <w:style w:type="character" w:customStyle="1" w:styleId="post-date">
    <w:name w:val="post-date"/>
    <w:basedOn w:val="DefaultParagraphFont"/>
    <w:rsid w:val="00420222"/>
  </w:style>
  <w:style w:type="character" w:customStyle="1" w:styleId="link-external">
    <w:name w:val="link-external"/>
    <w:basedOn w:val="DefaultParagraphFont"/>
    <w:rsid w:val="00420222"/>
  </w:style>
  <w:style w:type="character" w:customStyle="1" w:styleId="articleauthor0">
    <w:name w:val="article_author"/>
    <w:basedOn w:val="DefaultParagraphFont"/>
    <w:rsid w:val="00420222"/>
  </w:style>
  <w:style w:type="character" w:customStyle="1" w:styleId="articleissue">
    <w:name w:val="article_issue"/>
    <w:basedOn w:val="DefaultParagraphFont"/>
    <w:rsid w:val="00420222"/>
  </w:style>
  <w:style w:type="character" w:customStyle="1" w:styleId="a-size-large">
    <w:name w:val="a-size-large"/>
    <w:basedOn w:val="DefaultParagraphFont"/>
    <w:rsid w:val="00420222"/>
  </w:style>
  <w:style w:type="character" w:customStyle="1" w:styleId="a-size-medium">
    <w:name w:val="a-size-medium"/>
    <w:basedOn w:val="DefaultParagraphFont"/>
    <w:rsid w:val="00420222"/>
  </w:style>
  <w:style w:type="character" w:customStyle="1" w:styleId="contribution">
    <w:name w:val="contribution"/>
    <w:basedOn w:val="DefaultParagraphFont"/>
    <w:rsid w:val="00420222"/>
  </w:style>
  <w:style w:type="character" w:customStyle="1" w:styleId="a-color-secondary">
    <w:name w:val="a-color-secondary"/>
    <w:basedOn w:val="DefaultParagraphFont"/>
    <w:rsid w:val="00420222"/>
  </w:style>
  <w:style w:type="paragraph" w:customStyle="1" w:styleId="sbyline">
    <w:name w:val="sbyline"/>
    <w:basedOn w:val="Normal"/>
    <w:rsid w:val="00420222"/>
    <w:pPr>
      <w:spacing w:before="100" w:beforeAutospacing="1" w:after="100" w:afterAutospacing="1"/>
    </w:pPr>
    <w:rPr>
      <w:rFonts w:ascii="Times" w:hAnsi="Times"/>
      <w:sz w:val="20"/>
      <w:szCs w:val="20"/>
    </w:rPr>
  </w:style>
  <w:style w:type="character" w:customStyle="1" w:styleId="ui-author">
    <w:name w:val="ui-author"/>
    <w:basedOn w:val="DefaultParagraphFont"/>
    <w:rsid w:val="00420222"/>
  </w:style>
  <w:style w:type="character" w:customStyle="1" w:styleId="ui-staffline">
    <w:name w:val="ui-staffline"/>
    <w:basedOn w:val="DefaultParagraphFont"/>
    <w:rsid w:val="00420222"/>
  </w:style>
  <w:style w:type="paragraph" w:customStyle="1" w:styleId="promotion-tag-p">
    <w:name w:val="promotion-tag-p"/>
    <w:basedOn w:val="Normal"/>
    <w:rsid w:val="00420222"/>
    <w:pPr>
      <w:spacing w:before="100" w:beforeAutospacing="1" w:after="100" w:afterAutospacing="1"/>
    </w:pPr>
    <w:rPr>
      <w:rFonts w:ascii="Times" w:hAnsi="Times"/>
      <w:sz w:val="20"/>
      <w:szCs w:val="20"/>
    </w:rPr>
  </w:style>
  <w:style w:type="paragraph" w:customStyle="1" w:styleId="heading">
    <w:name w:val="heading"/>
    <w:basedOn w:val="Normal"/>
    <w:rsid w:val="00420222"/>
    <w:pPr>
      <w:spacing w:before="100" w:beforeAutospacing="1" w:after="100" w:afterAutospacing="1"/>
    </w:pPr>
    <w:rPr>
      <w:rFonts w:ascii="Times" w:hAnsi="Times"/>
      <w:sz w:val="20"/>
      <w:szCs w:val="20"/>
    </w:rPr>
  </w:style>
  <w:style w:type="character" w:customStyle="1" w:styleId="value">
    <w:name w:val="value"/>
    <w:basedOn w:val="DefaultParagraphFont"/>
    <w:rsid w:val="00420222"/>
  </w:style>
  <w:style w:type="character" w:customStyle="1" w:styleId="specialissuelabel">
    <w:name w:val="specialissuelabel"/>
    <w:basedOn w:val="DefaultParagraphFont"/>
    <w:rsid w:val="00420222"/>
  </w:style>
  <w:style w:type="character" w:customStyle="1" w:styleId="referencediv">
    <w:name w:val="referencediv"/>
    <w:basedOn w:val="DefaultParagraphFont"/>
    <w:rsid w:val="00420222"/>
  </w:style>
  <w:style w:type="character" w:customStyle="1" w:styleId="wp-smiley">
    <w:name w:val="wp-smiley"/>
    <w:basedOn w:val="DefaultParagraphFont"/>
    <w:rsid w:val="00420222"/>
  </w:style>
  <w:style w:type="character" w:customStyle="1" w:styleId="artjournal">
    <w:name w:val="art_journal"/>
    <w:basedOn w:val="DefaultParagraphFont"/>
    <w:rsid w:val="00420222"/>
  </w:style>
  <w:style w:type="character" w:customStyle="1" w:styleId="artdatevolumeissuepart">
    <w:name w:val="art_datevolumeissuepart"/>
    <w:basedOn w:val="DefaultParagraphFont"/>
    <w:rsid w:val="00420222"/>
  </w:style>
  <w:style w:type="character" w:customStyle="1" w:styleId="artpages">
    <w:name w:val="art_pages"/>
    <w:basedOn w:val="DefaultParagraphFont"/>
    <w:rsid w:val="00420222"/>
  </w:style>
  <w:style w:type="character" w:customStyle="1" w:styleId="singlehighlightclass">
    <w:name w:val="single_highlight_class"/>
    <w:basedOn w:val="DefaultParagraphFont"/>
    <w:rsid w:val="00420222"/>
  </w:style>
  <w:style w:type="character" w:customStyle="1" w:styleId="degree">
    <w:name w:val="degree"/>
    <w:basedOn w:val="DefaultParagraphFont"/>
    <w:rsid w:val="00420222"/>
  </w:style>
  <w:style w:type="character" w:customStyle="1" w:styleId="major">
    <w:name w:val="major"/>
    <w:basedOn w:val="DefaultParagraphFont"/>
    <w:rsid w:val="00420222"/>
  </w:style>
  <w:style w:type="character" w:customStyle="1" w:styleId="authors">
    <w:name w:val="authors"/>
    <w:basedOn w:val="DefaultParagraphFont"/>
    <w:rsid w:val="00420222"/>
  </w:style>
  <w:style w:type="character" w:customStyle="1" w:styleId="views">
    <w:name w:val="views"/>
    <w:basedOn w:val="DefaultParagraphFont"/>
    <w:rsid w:val="00420222"/>
  </w:style>
  <w:style w:type="character" w:customStyle="1" w:styleId="stmainservices">
    <w:name w:val="stmainservices"/>
    <w:basedOn w:val="DefaultParagraphFont"/>
    <w:rsid w:val="00420222"/>
  </w:style>
  <w:style w:type="character" w:customStyle="1" w:styleId="stbubblehcount">
    <w:name w:val="stbubble_hcount"/>
    <w:basedOn w:val="DefaultParagraphFont"/>
    <w:rsid w:val="00420222"/>
  </w:style>
  <w:style w:type="paragraph" w:customStyle="1" w:styleId="Document">
    <w:name w:val="_Document"/>
    <w:basedOn w:val="Default"/>
    <w:next w:val="Default"/>
    <w:uiPriority w:val="99"/>
    <w:rsid w:val="0042022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2022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20222"/>
    <w:pPr>
      <w:widowControl w:val="0"/>
    </w:pPr>
    <w:rPr>
      <w:rFonts w:ascii="New Baskerville" w:eastAsiaTheme="minorEastAsia" w:hAnsi="New Baskerville"/>
      <w:color w:val="auto"/>
    </w:rPr>
  </w:style>
  <w:style w:type="paragraph" w:customStyle="1" w:styleId="collapsed-hide">
    <w:name w:val="collapsed-hide"/>
    <w:basedOn w:val="Normal"/>
    <w:rsid w:val="0042022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20222"/>
    <w:pPr>
      <w:widowControl w:val="0"/>
      <w:spacing w:line="211" w:lineRule="atLeast"/>
    </w:pPr>
    <w:rPr>
      <w:rFonts w:ascii="Mokka" w:eastAsiaTheme="minorEastAsia" w:hAnsi="Mokka"/>
      <w:color w:val="auto"/>
    </w:rPr>
  </w:style>
  <w:style w:type="paragraph" w:customStyle="1" w:styleId="odd">
    <w:name w:val="odd"/>
    <w:basedOn w:val="Normal"/>
    <w:rsid w:val="0042022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20222"/>
  </w:style>
  <w:style w:type="character" w:customStyle="1" w:styleId="tolocaltime">
    <w:name w:val="tolocaltime"/>
    <w:basedOn w:val="DefaultParagraphFont"/>
    <w:rsid w:val="00420222"/>
  </w:style>
  <w:style w:type="character" w:customStyle="1" w:styleId="pb-byline">
    <w:name w:val="pb-byline"/>
    <w:basedOn w:val="DefaultParagraphFont"/>
    <w:rsid w:val="00420222"/>
  </w:style>
  <w:style w:type="character" w:customStyle="1" w:styleId="pb-timestamp">
    <w:name w:val="pb-timestamp"/>
    <w:basedOn w:val="DefaultParagraphFont"/>
    <w:rsid w:val="00420222"/>
  </w:style>
  <w:style w:type="character" w:customStyle="1" w:styleId="posted-on">
    <w:name w:val="posted-on"/>
    <w:basedOn w:val="DefaultParagraphFont"/>
    <w:rsid w:val="00420222"/>
  </w:style>
  <w:style w:type="character" w:customStyle="1" w:styleId="even">
    <w:name w:val="even"/>
    <w:basedOn w:val="DefaultParagraphFont"/>
    <w:rsid w:val="00420222"/>
  </w:style>
  <w:style w:type="paragraph" w:customStyle="1" w:styleId="volissue">
    <w:name w:val="volissue"/>
    <w:basedOn w:val="Normal"/>
    <w:rsid w:val="0042022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20222"/>
  </w:style>
  <w:style w:type="character" w:customStyle="1" w:styleId="articledate">
    <w:name w:val="articledate"/>
    <w:basedOn w:val="DefaultParagraphFont"/>
    <w:rsid w:val="00420222"/>
  </w:style>
  <w:style w:type="character" w:customStyle="1" w:styleId="post-byline">
    <w:name w:val="post-byline"/>
    <w:basedOn w:val="DefaultParagraphFont"/>
    <w:rsid w:val="00420222"/>
  </w:style>
  <w:style w:type="character" w:customStyle="1" w:styleId="metadate">
    <w:name w:val="meta_date"/>
    <w:basedOn w:val="DefaultParagraphFont"/>
    <w:rsid w:val="00420222"/>
  </w:style>
  <w:style w:type="character" w:customStyle="1" w:styleId="fa">
    <w:name w:val="fa"/>
    <w:basedOn w:val="DefaultParagraphFont"/>
    <w:rsid w:val="00420222"/>
  </w:style>
  <w:style w:type="character" w:customStyle="1" w:styleId="longname">
    <w:name w:val="longname"/>
    <w:basedOn w:val="DefaultParagraphFont"/>
    <w:rsid w:val="00420222"/>
  </w:style>
  <w:style w:type="character" w:customStyle="1" w:styleId="echocontainer">
    <w:name w:val="echo_container"/>
    <w:basedOn w:val="DefaultParagraphFont"/>
    <w:rsid w:val="00420222"/>
  </w:style>
  <w:style w:type="character" w:customStyle="1" w:styleId="comment-display">
    <w:name w:val="comment-display"/>
    <w:basedOn w:val="DefaultParagraphFont"/>
    <w:rsid w:val="00420222"/>
  </w:style>
  <w:style w:type="paragraph" w:customStyle="1" w:styleId="comment-count-label">
    <w:name w:val="comment-count-label"/>
    <w:basedOn w:val="Normal"/>
    <w:rsid w:val="00420222"/>
    <w:pPr>
      <w:spacing w:before="100" w:beforeAutospacing="1" w:after="100" w:afterAutospacing="1"/>
    </w:pPr>
    <w:rPr>
      <w:rFonts w:ascii="Times" w:hAnsi="Times"/>
      <w:sz w:val="20"/>
      <w:szCs w:val="20"/>
    </w:rPr>
  </w:style>
  <w:style w:type="character" w:customStyle="1" w:styleId="echo-counter">
    <w:name w:val="echo-counter"/>
    <w:basedOn w:val="DefaultParagraphFont"/>
    <w:rsid w:val="00420222"/>
  </w:style>
  <w:style w:type="character" w:customStyle="1" w:styleId="discussion-policy">
    <w:name w:val="discussion-policy"/>
    <w:basedOn w:val="DefaultParagraphFont"/>
    <w:rsid w:val="00420222"/>
  </w:style>
  <w:style w:type="character" w:customStyle="1" w:styleId="echo-apps-conversations-streamcaption">
    <w:name w:val="echo-apps-conversations-streamcaption"/>
    <w:basedOn w:val="DefaultParagraphFont"/>
    <w:rsid w:val="00420222"/>
  </w:style>
  <w:style w:type="character" w:customStyle="1" w:styleId="echo-streamserver-controls-stream-item-text">
    <w:name w:val="echo-streamserver-controls-stream-item-text"/>
    <w:basedOn w:val="DefaultParagraphFont"/>
    <w:rsid w:val="00420222"/>
  </w:style>
  <w:style w:type="character" w:customStyle="1" w:styleId="echo-streamserver-controls-facepile-more">
    <w:name w:val="echo-streamserver-controls-facepile-more"/>
    <w:basedOn w:val="DefaultParagraphFont"/>
    <w:rsid w:val="00420222"/>
  </w:style>
  <w:style w:type="character" w:customStyle="1" w:styleId="echo-primaryfont">
    <w:name w:val="echo-primaryfont"/>
    <w:basedOn w:val="DefaultParagraphFont"/>
    <w:rsid w:val="00420222"/>
  </w:style>
  <w:style w:type="character" w:customStyle="1" w:styleId="section">
    <w:name w:val="section"/>
    <w:basedOn w:val="DefaultParagraphFont"/>
    <w:rsid w:val="00420222"/>
  </w:style>
  <w:style w:type="character" w:customStyle="1" w:styleId="wpsr-txt-headline">
    <w:name w:val="wpsr-txt-headline"/>
    <w:basedOn w:val="DefaultParagraphFont"/>
    <w:rsid w:val="00420222"/>
  </w:style>
  <w:style w:type="character" w:customStyle="1" w:styleId="asset-metabar-author">
    <w:name w:val="asset-metabar-author"/>
    <w:basedOn w:val="DefaultParagraphFont"/>
    <w:rsid w:val="00420222"/>
  </w:style>
  <w:style w:type="character" w:customStyle="1" w:styleId="eza-dateline">
    <w:name w:val="eza-dateline"/>
    <w:basedOn w:val="DefaultParagraphFont"/>
    <w:rsid w:val="00420222"/>
  </w:style>
  <w:style w:type="character" w:customStyle="1" w:styleId="eza-authors">
    <w:name w:val="eza-authors"/>
    <w:basedOn w:val="DefaultParagraphFont"/>
    <w:rsid w:val="00420222"/>
  </w:style>
  <w:style w:type="character" w:customStyle="1" w:styleId="csmstaff">
    <w:name w:val="csm_staff"/>
    <w:basedOn w:val="DefaultParagraphFont"/>
    <w:rsid w:val="00420222"/>
  </w:style>
  <w:style w:type="paragraph" w:customStyle="1" w:styleId="mol-para-with-font">
    <w:name w:val="mol-para-with-font"/>
    <w:basedOn w:val="Normal"/>
    <w:rsid w:val="0042022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20222"/>
  </w:style>
  <w:style w:type="character" w:customStyle="1" w:styleId="byline-text">
    <w:name w:val="byline-text"/>
    <w:basedOn w:val="DefaultParagraphFont"/>
    <w:rsid w:val="00420222"/>
  </w:style>
  <w:style w:type="character" w:customStyle="1" w:styleId="itemauthor">
    <w:name w:val="itemauthor"/>
    <w:basedOn w:val="DefaultParagraphFont"/>
    <w:rsid w:val="00420222"/>
  </w:style>
  <w:style w:type="character" w:customStyle="1" w:styleId="itemdatecreated">
    <w:name w:val="itemdatecreated"/>
    <w:basedOn w:val="DefaultParagraphFont"/>
    <w:rsid w:val="00420222"/>
  </w:style>
  <w:style w:type="character" w:customStyle="1" w:styleId="slug-metadata-note">
    <w:name w:val="slug-metadata-note"/>
    <w:basedOn w:val="DefaultParagraphFont"/>
    <w:rsid w:val="00420222"/>
  </w:style>
  <w:style w:type="character" w:customStyle="1" w:styleId="drop-capped">
    <w:name w:val="drop-capped"/>
    <w:basedOn w:val="DefaultParagraphFont"/>
    <w:rsid w:val="00420222"/>
  </w:style>
  <w:style w:type="character" w:customStyle="1" w:styleId="published">
    <w:name w:val="published"/>
    <w:basedOn w:val="DefaultParagraphFont"/>
    <w:rsid w:val="00420222"/>
  </w:style>
  <w:style w:type="paragraph" w:customStyle="1" w:styleId="articleopinion-standfirst">
    <w:name w:val="articleopinion-standfirst"/>
    <w:basedOn w:val="Normal"/>
    <w:rsid w:val="00420222"/>
    <w:pPr>
      <w:spacing w:before="100" w:beforeAutospacing="1" w:after="100" w:afterAutospacing="1"/>
    </w:pPr>
    <w:rPr>
      <w:rFonts w:ascii="Times" w:hAnsi="Times"/>
      <w:sz w:val="20"/>
      <w:szCs w:val="20"/>
    </w:rPr>
  </w:style>
  <w:style w:type="paragraph" w:customStyle="1" w:styleId="snippet">
    <w:name w:val="snippet"/>
    <w:basedOn w:val="Normal"/>
    <w:rsid w:val="00420222"/>
    <w:pPr>
      <w:spacing w:before="100" w:beforeAutospacing="1" w:after="100" w:afterAutospacing="1"/>
    </w:pPr>
    <w:rPr>
      <w:rFonts w:ascii="Times" w:hAnsi="Times"/>
      <w:sz w:val="20"/>
      <w:szCs w:val="20"/>
    </w:rPr>
  </w:style>
  <w:style w:type="character" w:customStyle="1" w:styleId="thetitle">
    <w:name w:val="the_title"/>
    <w:basedOn w:val="DefaultParagraphFont"/>
    <w:rsid w:val="00420222"/>
  </w:style>
  <w:style w:type="character" w:customStyle="1" w:styleId="view-count">
    <w:name w:val="view-count"/>
    <w:basedOn w:val="DefaultParagraphFont"/>
    <w:rsid w:val="00420222"/>
  </w:style>
  <w:style w:type="character" w:customStyle="1" w:styleId="rupee">
    <w:name w:val="rupee"/>
    <w:basedOn w:val="DefaultParagraphFont"/>
    <w:rsid w:val="00420222"/>
  </w:style>
  <w:style w:type="character" w:customStyle="1" w:styleId="grey1">
    <w:name w:val="grey1"/>
    <w:basedOn w:val="DefaultParagraphFont"/>
    <w:rsid w:val="00420222"/>
  </w:style>
  <w:style w:type="paragraph" w:customStyle="1" w:styleId="Pa13">
    <w:name w:val="Pa13"/>
    <w:basedOn w:val="Default"/>
    <w:next w:val="Default"/>
    <w:uiPriority w:val="99"/>
    <w:rsid w:val="00420222"/>
    <w:pPr>
      <w:widowControl w:val="0"/>
      <w:spacing w:line="201" w:lineRule="atLeast"/>
    </w:pPr>
    <w:rPr>
      <w:rFonts w:eastAsiaTheme="minorEastAsia"/>
      <w:color w:val="auto"/>
    </w:rPr>
  </w:style>
  <w:style w:type="paragraph" w:customStyle="1" w:styleId="Pa14">
    <w:name w:val="Pa14"/>
    <w:basedOn w:val="Default"/>
    <w:next w:val="Default"/>
    <w:uiPriority w:val="99"/>
    <w:rsid w:val="00420222"/>
    <w:pPr>
      <w:widowControl w:val="0"/>
      <w:spacing w:line="241" w:lineRule="atLeast"/>
    </w:pPr>
    <w:rPr>
      <w:rFonts w:eastAsiaTheme="minorEastAsia"/>
      <w:color w:val="auto"/>
    </w:rPr>
  </w:style>
  <w:style w:type="paragraph" w:customStyle="1" w:styleId="Pa9">
    <w:name w:val="Pa9"/>
    <w:basedOn w:val="Default"/>
    <w:next w:val="Default"/>
    <w:uiPriority w:val="99"/>
    <w:rsid w:val="0042022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20222"/>
  </w:style>
  <w:style w:type="character" w:customStyle="1" w:styleId="reporttitle">
    <w:name w:val="report_title"/>
    <w:basedOn w:val="DefaultParagraphFont"/>
    <w:rsid w:val="00420222"/>
  </w:style>
  <w:style w:type="character" w:customStyle="1" w:styleId="documenttype-longreleases">
    <w:name w:val="document_type_-_long_releases"/>
    <w:basedOn w:val="DefaultParagraphFont"/>
    <w:rsid w:val="00420222"/>
  </w:style>
  <w:style w:type="character" w:customStyle="1" w:styleId="alt-date">
    <w:name w:val="alt-date"/>
    <w:basedOn w:val="DefaultParagraphFont"/>
    <w:rsid w:val="00420222"/>
  </w:style>
  <w:style w:type="character" w:customStyle="1" w:styleId="entry-byline">
    <w:name w:val="entry-byline"/>
    <w:basedOn w:val="DefaultParagraphFont"/>
    <w:rsid w:val="00420222"/>
  </w:style>
  <w:style w:type="character" w:customStyle="1" w:styleId="taglinecontrib">
    <w:name w:val="tagline_contrib"/>
    <w:basedOn w:val="DefaultParagraphFont"/>
    <w:rsid w:val="00420222"/>
  </w:style>
  <w:style w:type="character" w:customStyle="1" w:styleId="articledate0">
    <w:name w:val="article_date"/>
    <w:basedOn w:val="DefaultParagraphFont"/>
    <w:rsid w:val="00420222"/>
  </w:style>
  <w:style w:type="paragraph" w:customStyle="1" w:styleId="hg-daily">
    <w:name w:val="hg-daily"/>
    <w:basedOn w:val="Normal"/>
    <w:rsid w:val="00420222"/>
    <w:pPr>
      <w:spacing w:before="100" w:beforeAutospacing="1" w:after="100" w:afterAutospacing="1"/>
    </w:pPr>
    <w:rPr>
      <w:rFonts w:ascii="Times" w:hAnsi="Times"/>
      <w:sz w:val="20"/>
      <w:szCs w:val="20"/>
    </w:rPr>
  </w:style>
  <w:style w:type="character" w:customStyle="1" w:styleId="cit">
    <w:name w:val="cit"/>
    <w:basedOn w:val="DefaultParagraphFont"/>
    <w:rsid w:val="00420222"/>
  </w:style>
  <w:style w:type="paragraph" w:customStyle="1" w:styleId="buttonheading">
    <w:name w:val="buttonheading"/>
    <w:basedOn w:val="Normal"/>
    <w:rsid w:val="00420222"/>
    <w:pPr>
      <w:spacing w:before="100" w:beforeAutospacing="1" w:after="100" w:afterAutospacing="1"/>
    </w:pPr>
    <w:rPr>
      <w:rFonts w:ascii="Times" w:hAnsi="Times"/>
      <w:sz w:val="20"/>
      <w:szCs w:val="20"/>
    </w:rPr>
  </w:style>
  <w:style w:type="character" w:customStyle="1" w:styleId="createdate">
    <w:name w:val="createdate"/>
    <w:basedOn w:val="DefaultParagraphFont"/>
    <w:rsid w:val="00420222"/>
  </w:style>
  <w:style w:type="character" w:customStyle="1" w:styleId="text-label">
    <w:name w:val="text-label"/>
    <w:basedOn w:val="DefaultParagraphFont"/>
    <w:rsid w:val="00420222"/>
  </w:style>
  <w:style w:type="paragraph" w:customStyle="1" w:styleId="TOC3Char">
    <w:name w:val="TOC 3 Char"/>
    <w:basedOn w:val="Normal"/>
    <w:next w:val="Normal"/>
    <w:rsid w:val="00420222"/>
    <w:rPr>
      <w:rFonts w:eastAsia="Times New Roman"/>
      <w:sz w:val="24"/>
      <w:szCs w:val="20"/>
    </w:rPr>
  </w:style>
  <w:style w:type="paragraph" w:customStyle="1" w:styleId="TOC1Char">
    <w:name w:val="TOC 1 Char"/>
    <w:basedOn w:val="Normal"/>
    <w:next w:val="Normal"/>
    <w:rsid w:val="00420222"/>
    <w:rPr>
      <w:rFonts w:eastAsia="Times New Roman"/>
      <w:b/>
      <w:sz w:val="24"/>
      <w:szCs w:val="20"/>
    </w:rPr>
  </w:style>
  <w:style w:type="character" w:customStyle="1" w:styleId="StyleCardtextChar10pt">
    <w:name w:val="Style Card text Char + 10 pt"/>
    <w:rsid w:val="00420222"/>
    <w:rPr>
      <w:rFonts w:ascii="Georgia" w:eastAsia="Calibri" w:hAnsi="Georgia"/>
      <w:sz w:val="20"/>
      <w:u w:val="single"/>
      <w:lang w:bidi="ar-SA"/>
    </w:rPr>
  </w:style>
  <w:style w:type="paragraph" w:customStyle="1" w:styleId="ColorfulList-Accent11">
    <w:name w:val="Colorful List - Accent 11"/>
    <w:basedOn w:val="Normal"/>
    <w:uiPriority w:val="34"/>
    <w:qFormat/>
    <w:rsid w:val="00420222"/>
    <w:pPr>
      <w:ind w:left="720"/>
      <w:contextualSpacing/>
      <w:jc w:val="both"/>
    </w:pPr>
    <w:rPr>
      <w:rFonts w:eastAsia="Times New Roman"/>
      <w:sz w:val="20"/>
      <w:szCs w:val="20"/>
    </w:rPr>
  </w:style>
  <w:style w:type="paragraph" w:customStyle="1" w:styleId="NoteLevel11">
    <w:name w:val="Note Level 11"/>
    <w:basedOn w:val="Normal"/>
    <w:uiPriority w:val="99"/>
    <w:rsid w:val="0042022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20222"/>
    <w:pPr>
      <w:keepNext/>
      <w:tabs>
        <w:tab w:val="num" w:pos="1440"/>
      </w:tabs>
      <w:ind w:left="1800" w:hanging="360"/>
      <w:outlineLvl w:val="2"/>
    </w:pPr>
    <w:rPr>
      <w:rFonts w:eastAsia="MS Gothic"/>
    </w:rPr>
  </w:style>
  <w:style w:type="paragraph" w:customStyle="1" w:styleId="NoteLevel41">
    <w:name w:val="Note Level 41"/>
    <w:basedOn w:val="Normal"/>
    <w:rsid w:val="00420222"/>
    <w:pPr>
      <w:keepNext/>
      <w:tabs>
        <w:tab w:val="num" w:pos="2160"/>
      </w:tabs>
      <w:ind w:left="2520" w:hanging="360"/>
      <w:outlineLvl w:val="3"/>
    </w:pPr>
    <w:rPr>
      <w:rFonts w:eastAsia="MS Gothic"/>
    </w:rPr>
  </w:style>
  <w:style w:type="paragraph" w:customStyle="1" w:styleId="NoteLevel51">
    <w:name w:val="Note Level 51"/>
    <w:basedOn w:val="Normal"/>
    <w:rsid w:val="00420222"/>
    <w:pPr>
      <w:keepNext/>
      <w:tabs>
        <w:tab w:val="num" w:pos="2880"/>
      </w:tabs>
      <w:ind w:left="3240" w:hanging="360"/>
      <w:outlineLvl w:val="4"/>
    </w:pPr>
    <w:rPr>
      <w:rFonts w:eastAsia="MS Gothic"/>
    </w:rPr>
  </w:style>
  <w:style w:type="paragraph" w:customStyle="1" w:styleId="NoteLevel61">
    <w:name w:val="Note Level 61"/>
    <w:basedOn w:val="Normal"/>
    <w:rsid w:val="00420222"/>
    <w:pPr>
      <w:keepNext/>
      <w:tabs>
        <w:tab w:val="num" w:pos="3600"/>
      </w:tabs>
      <w:ind w:left="3960" w:hanging="360"/>
      <w:outlineLvl w:val="5"/>
    </w:pPr>
    <w:rPr>
      <w:rFonts w:eastAsia="MS Gothic"/>
    </w:rPr>
  </w:style>
  <w:style w:type="paragraph" w:customStyle="1" w:styleId="NoteLevel71">
    <w:name w:val="Note Level 71"/>
    <w:basedOn w:val="Normal"/>
    <w:rsid w:val="00420222"/>
    <w:pPr>
      <w:keepNext/>
      <w:tabs>
        <w:tab w:val="num" w:pos="4320"/>
      </w:tabs>
      <w:ind w:left="4680" w:hanging="360"/>
      <w:outlineLvl w:val="6"/>
    </w:pPr>
    <w:rPr>
      <w:rFonts w:eastAsia="MS Gothic"/>
    </w:rPr>
  </w:style>
  <w:style w:type="paragraph" w:customStyle="1" w:styleId="NoteLevel81">
    <w:name w:val="Note Level 81"/>
    <w:basedOn w:val="Normal"/>
    <w:rsid w:val="00420222"/>
    <w:pPr>
      <w:keepNext/>
      <w:tabs>
        <w:tab w:val="num" w:pos="5040"/>
      </w:tabs>
      <w:ind w:left="5400" w:hanging="360"/>
      <w:outlineLvl w:val="7"/>
    </w:pPr>
    <w:rPr>
      <w:rFonts w:eastAsia="MS Gothic"/>
    </w:rPr>
  </w:style>
  <w:style w:type="paragraph" w:customStyle="1" w:styleId="NoteLevel91">
    <w:name w:val="Note Level 91"/>
    <w:basedOn w:val="Normal"/>
    <w:rsid w:val="00420222"/>
    <w:pPr>
      <w:keepNext/>
      <w:tabs>
        <w:tab w:val="num" w:pos="5760"/>
      </w:tabs>
      <w:ind w:left="6120" w:hanging="360"/>
      <w:outlineLvl w:val="8"/>
    </w:pPr>
    <w:rPr>
      <w:rFonts w:eastAsia="MS Gothic"/>
    </w:rPr>
  </w:style>
  <w:style w:type="paragraph" w:styleId="Index2">
    <w:name w:val="index 2"/>
    <w:basedOn w:val="Normal"/>
    <w:next w:val="Normal"/>
    <w:autoRedefine/>
    <w:rsid w:val="00420222"/>
    <w:pPr>
      <w:spacing w:after="200" w:line="276" w:lineRule="auto"/>
      <w:ind w:left="400" w:hanging="200"/>
    </w:pPr>
    <w:rPr>
      <w:rFonts w:eastAsia="Times New Roman"/>
      <w:bCs/>
    </w:rPr>
  </w:style>
  <w:style w:type="paragraph" w:styleId="Index3">
    <w:name w:val="index 3"/>
    <w:basedOn w:val="Normal"/>
    <w:next w:val="Normal"/>
    <w:autoRedefine/>
    <w:rsid w:val="00420222"/>
    <w:pPr>
      <w:spacing w:after="200" w:line="276" w:lineRule="auto"/>
      <w:ind w:left="600" w:hanging="200"/>
    </w:pPr>
    <w:rPr>
      <w:rFonts w:eastAsia="Times New Roman"/>
      <w:bCs/>
    </w:rPr>
  </w:style>
  <w:style w:type="paragraph" w:styleId="Index4">
    <w:name w:val="index 4"/>
    <w:basedOn w:val="Normal"/>
    <w:next w:val="Normal"/>
    <w:autoRedefine/>
    <w:rsid w:val="00420222"/>
    <w:pPr>
      <w:spacing w:after="200" w:line="276" w:lineRule="auto"/>
      <w:ind w:left="800" w:hanging="200"/>
    </w:pPr>
    <w:rPr>
      <w:rFonts w:eastAsia="Times New Roman"/>
      <w:bCs/>
    </w:rPr>
  </w:style>
  <w:style w:type="paragraph" w:styleId="Index5">
    <w:name w:val="index 5"/>
    <w:basedOn w:val="Normal"/>
    <w:next w:val="Normal"/>
    <w:autoRedefine/>
    <w:rsid w:val="00420222"/>
    <w:pPr>
      <w:spacing w:after="200" w:line="276" w:lineRule="auto"/>
      <w:ind w:left="1000" w:hanging="200"/>
    </w:pPr>
    <w:rPr>
      <w:rFonts w:eastAsia="Times New Roman"/>
      <w:bCs/>
    </w:rPr>
  </w:style>
  <w:style w:type="paragraph" w:styleId="Index6">
    <w:name w:val="index 6"/>
    <w:basedOn w:val="Normal"/>
    <w:next w:val="Normal"/>
    <w:autoRedefine/>
    <w:rsid w:val="00420222"/>
    <w:pPr>
      <w:spacing w:after="200" w:line="276" w:lineRule="auto"/>
      <w:ind w:left="1200" w:hanging="200"/>
    </w:pPr>
    <w:rPr>
      <w:rFonts w:eastAsia="Times New Roman"/>
      <w:bCs/>
    </w:rPr>
  </w:style>
  <w:style w:type="paragraph" w:styleId="Index7">
    <w:name w:val="index 7"/>
    <w:basedOn w:val="Normal"/>
    <w:next w:val="Normal"/>
    <w:autoRedefine/>
    <w:rsid w:val="00420222"/>
    <w:pPr>
      <w:spacing w:after="200" w:line="276" w:lineRule="auto"/>
      <w:ind w:left="1400" w:hanging="200"/>
    </w:pPr>
    <w:rPr>
      <w:rFonts w:eastAsia="Times New Roman"/>
      <w:bCs/>
    </w:rPr>
  </w:style>
  <w:style w:type="paragraph" w:styleId="Index8">
    <w:name w:val="index 8"/>
    <w:basedOn w:val="Normal"/>
    <w:next w:val="Normal"/>
    <w:autoRedefine/>
    <w:rsid w:val="00420222"/>
    <w:pPr>
      <w:spacing w:after="200" w:line="276" w:lineRule="auto"/>
      <w:ind w:left="1600" w:hanging="200"/>
    </w:pPr>
    <w:rPr>
      <w:rFonts w:eastAsia="Times New Roman"/>
      <w:bCs/>
    </w:rPr>
  </w:style>
  <w:style w:type="paragraph" w:styleId="Index9">
    <w:name w:val="index 9"/>
    <w:basedOn w:val="Normal"/>
    <w:next w:val="Normal"/>
    <w:autoRedefine/>
    <w:rsid w:val="00420222"/>
    <w:pPr>
      <w:spacing w:after="200" w:line="276" w:lineRule="auto"/>
      <w:ind w:left="1800" w:hanging="200"/>
    </w:pPr>
    <w:rPr>
      <w:rFonts w:eastAsia="Times New Roman"/>
      <w:bCs/>
    </w:rPr>
  </w:style>
  <w:style w:type="paragraph" w:styleId="IndexHeading">
    <w:name w:val="index heading"/>
    <w:basedOn w:val="Normal"/>
    <w:next w:val="Index1"/>
    <w:rsid w:val="0042022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20222"/>
    <w:pPr>
      <w:jc w:val="both"/>
    </w:pPr>
    <w:rPr>
      <w:rFonts w:eastAsia="Times New Roman"/>
      <w:i/>
      <w:iCs/>
      <w:color w:val="000000"/>
      <w:sz w:val="20"/>
    </w:rPr>
  </w:style>
  <w:style w:type="character" w:customStyle="1" w:styleId="MediumGrid11">
    <w:name w:val="Medium Grid 11"/>
    <w:uiPriority w:val="99"/>
    <w:rsid w:val="00420222"/>
    <w:rPr>
      <w:color w:val="808080"/>
    </w:rPr>
  </w:style>
  <w:style w:type="numbering" w:customStyle="1" w:styleId="NoList8">
    <w:name w:val="No List8"/>
    <w:next w:val="NoList"/>
    <w:semiHidden/>
    <w:unhideWhenUsed/>
    <w:rsid w:val="00420222"/>
  </w:style>
  <w:style w:type="numbering" w:customStyle="1" w:styleId="NoList9">
    <w:name w:val="No List9"/>
    <w:next w:val="NoList"/>
    <w:semiHidden/>
    <w:unhideWhenUsed/>
    <w:rsid w:val="00420222"/>
  </w:style>
  <w:style w:type="numbering" w:customStyle="1" w:styleId="NoList10">
    <w:name w:val="No List10"/>
    <w:next w:val="NoList"/>
    <w:semiHidden/>
    <w:unhideWhenUsed/>
    <w:rsid w:val="00420222"/>
  </w:style>
  <w:style w:type="numbering" w:customStyle="1" w:styleId="NoList12">
    <w:name w:val="No List12"/>
    <w:next w:val="NoList"/>
    <w:semiHidden/>
    <w:unhideWhenUsed/>
    <w:rsid w:val="00420222"/>
  </w:style>
  <w:style w:type="numbering" w:customStyle="1" w:styleId="NoList13">
    <w:name w:val="No List13"/>
    <w:next w:val="NoList"/>
    <w:semiHidden/>
    <w:unhideWhenUsed/>
    <w:rsid w:val="00420222"/>
  </w:style>
  <w:style w:type="numbering" w:customStyle="1" w:styleId="NoList14">
    <w:name w:val="No List14"/>
    <w:next w:val="NoList"/>
    <w:semiHidden/>
    <w:unhideWhenUsed/>
    <w:rsid w:val="00420222"/>
  </w:style>
  <w:style w:type="numbering" w:customStyle="1" w:styleId="NoList15">
    <w:name w:val="No List15"/>
    <w:next w:val="NoList"/>
    <w:uiPriority w:val="99"/>
    <w:semiHidden/>
    <w:unhideWhenUsed/>
    <w:rsid w:val="00420222"/>
  </w:style>
  <w:style w:type="numbering" w:customStyle="1" w:styleId="NoList16">
    <w:name w:val="No List16"/>
    <w:next w:val="NoList"/>
    <w:uiPriority w:val="99"/>
    <w:semiHidden/>
    <w:unhideWhenUsed/>
    <w:rsid w:val="00420222"/>
  </w:style>
  <w:style w:type="numbering" w:customStyle="1" w:styleId="NoList17">
    <w:name w:val="No List17"/>
    <w:next w:val="NoList"/>
    <w:semiHidden/>
    <w:unhideWhenUsed/>
    <w:rsid w:val="00420222"/>
  </w:style>
  <w:style w:type="numbering" w:customStyle="1" w:styleId="NoList18">
    <w:name w:val="No List18"/>
    <w:next w:val="NoList"/>
    <w:uiPriority w:val="99"/>
    <w:semiHidden/>
    <w:unhideWhenUsed/>
    <w:rsid w:val="00420222"/>
  </w:style>
  <w:style w:type="numbering" w:customStyle="1" w:styleId="NoList19">
    <w:name w:val="No List19"/>
    <w:next w:val="NoList"/>
    <w:uiPriority w:val="99"/>
    <w:semiHidden/>
    <w:unhideWhenUsed/>
    <w:rsid w:val="00420222"/>
  </w:style>
  <w:style w:type="numbering" w:customStyle="1" w:styleId="NoList20">
    <w:name w:val="No List20"/>
    <w:next w:val="NoList"/>
    <w:semiHidden/>
    <w:unhideWhenUsed/>
    <w:rsid w:val="00420222"/>
  </w:style>
  <w:style w:type="numbering" w:customStyle="1" w:styleId="NoList21">
    <w:name w:val="No List21"/>
    <w:next w:val="NoList"/>
    <w:semiHidden/>
    <w:unhideWhenUsed/>
    <w:rsid w:val="00420222"/>
  </w:style>
  <w:style w:type="paragraph" w:customStyle="1" w:styleId="PlaceholderText2">
    <w:name w:val="Placeholder Text2"/>
    <w:basedOn w:val="Normal"/>
    <w:uiPriority w:val="99"/>
    <w:rsid w:val="0042022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20222"/>
    <w:pPr>
      <w:keepNext/>
      <w:tabs>
        <w:tab w:val="num" w:pos="1440"/>
      </w:tabs>
      <w:ind w:left="1800" w:hanging="360"/>
      <w:outlineLvl w:val="2"/>
    </w:pPr>
    <w:rPr>
      <w:rFonts w:eastAsia="MS Gothic"/>
      <w:sz w:val="24"/>
    </w:rPr>
  </w:style>
  <w:style w:type="paragraph" w:customStyle="1" w:styleId="LightList1">
    <w:name w:val="Light List1"/>
    <w:basedOn w:val="Normal"/>
    <w:rsid w:val="00420222"/>
    <w:pPr>
      <w:keepNext/>
      <w:tabs>
        <w:tab w:val="num" w:pos="2160"/>
      </w:tabs>
      <w:ind w:left="2520" w:hanging="360"/>
      <w:outlineLvl w:val="3"/>
    </w:pPr>
    <w:rPr>
      <w:rFonts w:eastAsia="MS Gothic"/>
      <w:sz w:val="24"/>
    </w:rPr>
  </w:style>
  <w:style w:type="paragraph" w:customStyle="1" w:styleId="LightGrid1">
    <w:name w:val="Light Grid1"/>
    <w:basedOn w:val="Normal"/>
    <w:rsid w:val="00420222"/>
    <w:pPr>
      <w:keepNext/>
      <w:tabs>
        <w:tab w:val="num" w:pos="2880"/>
      </w:tabs>
      <w:ind w:left="3240" w:hanging="360"/>
      <w:outlineLvl w:val="4"/>
    </w:pPr>
    <w:rPr>
      <w:rFonts w:eastAsia="MS Gothic"/>
      <w:sz w:val="24"/>
    </w:rPr>
  </w:style>
  <w:style w:type="paragraph" w:customStyle="1" w:styleId="MediumShading11">
    <w:name w:val="Medium Shading 11"/>
    <w:basedOn w:val="Normal"/>
    <w:rsid w:val="00420222"/>
    <w:pPr>
      <w:keepNext/>
      <w:tabs>
        <w:tab w:val="num" w:pos="3600"/>
      </w:tabs>
      <w:ind w:left="3960" w:hanging="360"/>
      <w:outlineLvl w:val="5"/>
    </w:pPr>
    <w:rPr>
      <w:rFonts w:eastAsia="MS Gothic"/>
      <w:sz w:val="24"/>
    </w:rPr>
  </w:style>
  <w:style w:type="paragraph" w:customStyle="1" w:styleId="MediumShading21">
    <w:name w:val="Medium Shading 21"/>
    <w:basedOn w:val="Normal"/>
    <w:rsid w:val="00420222"/>
    <w:pPr>
      <w:keepNext/>
      <w:tabs>
        <w:tab w:val="num" w:pos="4320"/>
      </w:tabs>
      <w:ind w:left="4680" w:hanging="360"/>
      <w:outlineLvl w:val="6"/>
    </w:pPr>
    <w:rPr>
      <w:rFonts w:eastAsia="MS Gothic"/>
      <w:sz w:val="24"/>
    </w:rPr>
  </w:style>
  <w:style w:type="paragraph" w:customStyle="1" w:styleId="MediumList11">
    <w:name w:val="Medium List 11"/>
    <w:basedOn w:val="Normal"/>
    <w:rsid w:val="00420222"/>
    <w:pPr>
      <w:keepNext/>
      <w:tabs>
        <w:tab w:val="num" w:pos="5040"/>
      </w:tabs>
      <w:ind w:left="5400" w:hanging="360"/>
      <w:outlineLvl w:val="7"/>
    </w:pPr>
    <w:rPr>
      <w:rFonts w:eastAsia="MS Gothic"/>
      <w:sz w:val="24"/>
    </w:rPr>
  </w:style>
  <w:style w:type="paragraph" w:customStyle="1" w:styleId="MediumList21">
    <w:name w:val="Medium List 21"/>
    <w:basedOn w:val="Normal"/>
    <w:rsid w:val="0042022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20222"/>
    <w:rPr>
      <w:sz w:val="17"/>
      <w:szCs w:val="24"/>
      <w:lang w:val="en-US" w:eastAsia="en-US" w:bidi="ar-SA"/>
    </w:rPr>
  </w:style>
  <w:style w:type="paragraph" w:customStyle="1" w:styleId="TagsFutura">
    <w:name w:val="TagsFutura"/>
    <w:basedOn w:val="Normal"/>
    <w:next w:val="Cites"/>
    <w:rsid w:val="00420222"/>
    <w:rPr>
      <w:rFonts w:ascii="Futura" w:eastAsia="Times" w:hAnsi="Futura"/>
      <w:b/>
      <w:caps/>
      <w:sz w:val="18"/>
      <w:szCs w:val="20"/>
    </w:rPr>
  </w:style>
  <w:style w:type="character" w:customStyle="1" w:styleId="italics">
    <w:name w:val="italics"/>
    <w:basedOn w:val="DefaultParagraphFont"/>
    <w:rsid w:val="00420222"/>
  </w:style>
  <w:style w:type="character" w:customStyle="1" w:styleId="m-3583723223135346788gmail-style13ptbold">
    <w:name w:val="m_-3583723223135346788gmail-style13ptbold"/>
    <w:basedOn w:val="DefaultParagraphFont"/>
    <w:rsid w:val="00420222"/>
  </w:style>
  <w:style w:type="character" w:customStyle="1" w:styleId="m-3583723223135346788gmail-styleunderline">
    <w:name w:val="m_-3583723223135346788gmail-styleunderline"/>
    <w:basedOn w:val="DefaultParagraphFont"/>
    <w:rsid w:val="00420222"/>
  </w:style>
  <w:style w:type="paragraph" w:customStyle="1" w:styleId="speakable">
    <w:name w:val="speakable"/>
    <w:basedOn w:val="Normal"/>
    <w:uiPriority w:val="99"/>
    <w:qFormat/>
    <w:rsid w:val="00420222"/>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20222"/>
    <w:rPr>
      <w:b/>
      <w:u w:val="single"/>
    </w:rPr>
  </w:style>
  <w:style w:type="character" w:customStyle="1" w:styleId="UnresolvedMention3">
    <w:name w:val="Unresolved Mention3"/>
    <w:basedOn w:val="DefaultParagraphFont"/>
    <w:uiPriority w:val="99"/>
    <w:semiHidden/>
    <w:unhideWhenUsed/>
    <w:rsid w:val="00420222"/>
    <w:rPr>
      <w:color w:val="808080"/>
      <w:shd w:val="clear" w:color="auto" w:fill="E6E6E6"/>
    </w:rPr>
  </w:style>
  <w:style w:type="paragraph" w:customStyle="1" w:styleId="useless">
    <w:name w:val="useless"/>
    <w:basedOn w:val="Normal"/>
    <w:uiPriority w:val="99"/>
    <w:qFormat/>
    <w:rsid w:val="00420222"/>
    <w:rPr>
      <w:rFonts w:eastAsia="Times New Roman"/>
      <w:sz w:val="12"/>
    </w:rPr>
  </w:style>
  <w:style w:type="character" w:customStyle="1" w:styleId="tagCharCharCharChar">
    <w:name w:val="tag Char Char Char Char"/>
    <w:rsid w:val="00420222"/>
    <w:rPr>
      <w:b/>
      <w:sz w:val="24"/>
      <w:szCs w:val="24"/>
      <w:lang w:val="en-US" w:eastAsia="en-US" w:bidi="ar-SA"/>
    </w:rPr>
  </w:style>
  <w:style w:type="character" w:customStyle="1" w:styleId="DebateUnderlined">
    <w:name w:val="Debate Underlined"/>
    <w:rsid w:val="00420222"/>
    <w:rPr>
      <w:rFonts w:ascii="Helvetica" w:hAnsi="Helvetica"/>
      <w:sz w:val="20"/>
      <w:u w:val="single"/>
    </w:rPr>
  </w:style>
  <w:style w:type="character" w:styleId="PlaceholderText">
    <w:name w:val="Placeholder Text"/>
    <w:basedOn w:val="DefaultParagraphFont"/>
    <w:uiPriority w:val="99"/>
    <w:rsid w:val="00420222"/>
    <w:rPr>
      <w:color w:val="808080"/>
    </w:rPr>
  </w:style>
  <w:style w:type="character" w:customStyle="1" w:styleId="byl">
    <w:name w:val="byl"/>
    <w:rsid w:val="00420222"/>
  </w:style>
  <w:style w:type="paragraph" w:customStyle="1" w:styleId="css-xhhu0i">
    <w:name w:val="css-xhhu0i"/>
    <w:basedOn w:val="Normal"/>
    <w:rsid w:val="00420222"/>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20222"/>
  </w:style>
  <w:style w:type="character" w:customStyle="1" w:styleId="m-8878800405382358272gmail-styleunderline">
    <w:name w:val="m_-8878800405382358272gmail-styleunderline"/>
    <w:basedOn w:val="DefaultParagraphFont"/>
    <w:rsid w:val="00420222"/>
  </w:style>
  <w:style w:type="character" w:customStyle="1" w:styleId="m-5498913268213319940gmail-styleunderline">
    <w:name w:val="m_-5498913268213319940gmail-styleunderline"/>
    <w:basedOn w:val="DefaultParagraphFont"/>
    <w:rsid w:val="00420222"/>
  </w:style>
  <w:style w:type="character" w:customStyle="1" w:styleId="overlay">
    <w:name w:val="overlay"/>
    <w:basedOn w:val="DefaultParagraphFont"/>
    <w:rsid w:val="00420222"/>
  </w:style>
  <w:style w:type="character" w:customStyle="1" w:styleId="TagCharCharCharChar0">
    <w:name w:val="Tag Char Char Char Char"/>
    <w:basedOn w:val="DefaultParagraphFont"/>
    <w:rsid w:val="00420222"/>
    <w:rPr>
      <w:rFonts w:ascii="Calibri" w:hAnsi="Calibri" w:cs="Calibri"/>
      <w:b/>
      <w:sz w:val="24"/>
    </w:rPr>
  </w:style>
  <w:style w:type="paragraph" w:customStyle="1" w:styleId="g-body">
    <w:name w:val="g-body"/>
    <w:basedOn w:val="Normal"/>
    <w:uiPriority w:val="99"/>
    <w:qFormat/>
    <w:rsid w:val="00420222"/>
    <w:pPr>
      <w:spacing w:before="100" w:beforeAutospacing="1" w:after="100" w:afterAutospacing="1"/>
    </w:pPr>
    <w:rPr>
      <w:rFonts w:eastAsia="Times New Roman"/>
      <w:sz w:val="24"/>
    </w:rPr>
  </w:style>
  <w:style w:type="paragraph" w:customStyle="1" w:styleId="g-pstyle0">
    <w:name w:val="g-pstyle0"/>
    <w:basedOn w:val="Normal"/>
    <w:uiPriority w:val="99"/>
    <w:qFormat/>
    <w:rsid w:val="00420222"/>
    <w:pPr>
      <w:spacing w:before="100" w:beforeAutospacing="1" w:after="100" w:afterAutospacing="1"/>
    </w:pPr>
    <w:rPr>
      <w:rFonts w:eastAsia="Times New Roman"/>
      <w:sz w:val="24"/>
    </w:rPr>
  </w:style>
  <w:style w:type="paragraph" w:customStyle="1" w:styleId="g-pstyle1">
    <w:name w:val="g-pstyle1"/>
    <w:basedOn w:val="Normal"/>
    <w:uiPriority w:val="99"/>
    <w:qFormat/>
    <w:rsid w:val="00420222"/>
    <w:pPr>
      <w:spacing w:before="100" w:beforeAutospacing="1" w:after="100" w:afterAutospacing="1"/>
    </w:pPr>
    <w:rPr>
      <w:rFonts w:eastAsia="Times New Roman"/>
      <w:sz w:val="24"/>
    </w:rPr>
  </w:style>
  <w:style w:type="paragraph" w:customStyle="1" w:styleId="g-asset-hed">
    <w:name w:val="g-asset-hed"/>
    <w:basedOn w:val="Normal"/>
    <w:uiPriority w:val="99"/>
    <w:qFormat/>
    <w:rsid w:val="0042022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20222"/>
    <w:pPr>
      <w:spacing w:before="100" w:beforeAutospacing="1" w:after="100" w:afterAutospacing="1"/>
    </w:pPr>
    <w:rPr>
      <w:rFonts w:ascii="Arial" w:hAnsi="Arial"/>
      <w:sz w:val="24"/>
    </w:rPr>
  </w:style>
  <w:style w:type="paragraph" w:customStyle="1" w:styleId="speech">
    <w:name w:val="speech"/>
    <w:basedOn w:val="Normal"/>
    <w:uiPriority w:val="99"/>
    <w:qFormat/>
    <w:rsid w:val="00420222"/>
    <w:pPr>
      <w:spacing w:before="100" w:beforeAutospacing="1" w:after="100" w:afterAutospacing="1"/>
    </w:pPr>
    <w:rPr>
      <w:sz w:val="24"/>
    </w:rPr>
  </w:style>
  <w:style w:type="character" w:customStyle="1" w:styleId="adtext">
    <w:name w:val="adtext"/>
    <w:basedOn w:val="DefaultParagraphFont"/>
    <w:rsid w:val="00420222"/>
  </w:style>
  <w:style w:type="character" w:customStyle="1" w:styleId="UL-Bold">
    <w:name w:val="UL-Bold"/>
    <w:basedOn w:val="DefaultParagraphFont"/>
    <w:rsid w:val="00420222"/>
    <w:rPr>
      <w:u w:val="thick"/>
    </w:rPr>
  </w:style>
  <w:style w:type="character" w:customStyle="1" w:styleId="UL-None">
    <w:name w:val="UL-None"/>
    <w:basedOn w:val="DefaultParagraphFont"/>
    <w:rsid w:val="00420222"/>
    <w:rPr>
      <w:strike w:val="0"/>
      <w:dstrike w:val="0"/>
      <w:u w:val="none"/>
      <w:effect w:val="none"/>
    </w:rPr>
  </w:style>
  <w:style w:type="character" w:customStyle="1" w:styleId="qu730rj69h">
    <w:name w:val="qu730rj69h"/>
    <w:basedOn w:val="DefaultParagraphFont"/>
    <w:rsid w:val="00420222"/>
  </w:style>
  <w:style w:type="paragraph" w:customStyle="1" w:styleId="optext">
    <w:name w:val="optext"/>
    <w:basedOn w:val="Normal"/>
    <w:uiPriority w:val="99"/>
    <w:qFormat/>
    <w:rsid w:val="00420222"/>
    <w:pPr>
      <w:spacing w:before="100" w:beforeAutospacing="1" w:after="100" w:afterAutospacing="1"/>
    </w:pPr>
    <w:rPr>
      <w:sz w:val="24"/>
    </w:rPr>
  </w:style>
  <w:style w:type="character" w:customStyle="1" w:styleId="lmy74qr12z">
    <w:name w:val="lmy74qr12z"/>
    <w:basedOn w:val="DefaultParagraphFont"/>
    <w:rsid w:val="00420222"/>
  </w:style>
  <w:style w:type="character" w:customStyle="1" w:styleId="icr880">
    <w:name w:val="icr880"/>
    <w:basedOn w:val="DefaultParagraphFont"/>
    <w:rsid w:val="00420222"/>
  </w:style>
  <w:style w:type="character" w:customStyle="1" w:styleId="hx23q54">
    <w:name w:val="hx23q54"/>
    <w:basedOn w:val="DefaultParagraphFont"/>
    <w:rsid w:val="00420222"/>
  </w:style>
  <w:style w:type="character" w:customStyle="1" w:styleId="m-5348258726587825636gmail-style13ptbold">
    <w:name w:val="m_-5348258726587825636gmail-style13ptbold"/>
    <w:basedOn w:val="DefaultParagraphFont"/>
    <w:rsid w:val="00420222"/>
  </w:style>
  <w:style w:type="character" w:customStyle="1" w:styleId="m-5348258726587825636gmail-styleunderline">
    <w:name w:val="m_-5348258726587825636gmail-styleunderline"/>
    <w:basedOn w:val="DefaultParagraphFont"/>
    <w:rsid w:val="00420222"/>
  </w:style>
  <w:style w:type="character" w:customStyle="1" w:styleId="m4385445901877740177gmail-styleunderline">
    <w:name w:val="m_4385445901877740177gmail-styleunderline"/>
    <w:basedOn w:val="DefaultParagraphFont"/>
    <w:rsid w:val="00420222"/>
  </w:style>
  <w:style w:type="character" w:customStyle="1" w:styleId="DDIUnderline">
    <w:name w:val="DDI Underline"/>
    <w:qFormat/>
    <w:rsid w:val="00420222"/>
    <w:rPr>
      <w:rFonts w:ascii="Times New Roman" w:hAnsi="Times New Roman"/>
      <w:sz w:val="24"/>
      <w:u w:val="single"/>
    </w:rPr>
  </w:style>
  <w:style w:type="paragraph" w:customStyle="1" w:styleId="ALLCAPS">
    <w:name w:val="ALL CAPS"/>
    <w:basedOn w:val="Normal"/>
    <w:link w:val="ALLCAPSChar"/>
    <w:qFormat/>
    <w:rsid w:val="00420222"/>
    <w:rPr>
      <w:rFonts w:eastAsia="Times New Roman"/>
      <w:b/>
      <w:caps/>
    </w:rPr>
  </w:style>
  <w:style w:type="character" w:customStyle="1" w:styleId="ALLCAPSChar">
    <w:name w:val="ALL CAPS Char"/>
    <w:basedOn w:val="DefaultParagraphFont"/>
    <w:link w:val="ALLCAPS"/>
    <w:rsid w:val="00420222"/>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2022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20222"/>
    <w:rPr>
      <w:rFonts w:ascii="Calibri" w:eastAsia="Times New Roman" w:hAnsi="Calibri"/>
      <w:b/>
    </w:rPr>
  </w:style>
  <w:style w:type="character" w:customStyle="1" w:styleId="Cites-AuthorDate">
    <w:name w:val="Cites-Author/Date"/>
    <w:rsid w:val="00420222"/>
    <w:rPr>
      <w:rFonts w:ascii="Helvetica" w:hAnsi="Helvetica"/>
      <w:b/>
      <w:sz w:val="22"/>
      <w:szCs w:val="24"/>
      <w:u w:val="thick"/>
    </w:rPr>
  </w:style>
  <w:style w:type="paragraph" w:customStyle="1" w:styleId="CiteTag">
    <w:name w:val="Cite/Tag"/>
    <w:basedOn w:val="Normal"/>
    <w:uiPriority w:val="99"/>
    <w:qFormat/>
    <w:rsid w:val="00420222"/>
    <w:rPr>
      <w:rFonts w:eastAsia="Cambria"/>
      <w:b/>
    </w:rPr>
  </w:style>
  <w:style w:type="character" w:customStyle="1" w:styleId="m489902567989944824gmail-style13ptbold">
    <w:name w:val="m_489902567989944824gmail-style13ptbold"/>
    <w:basedOn w:val="DefaultParagraphFont"/>
    <w:rsid w:val="00420222"/>
  </w:style>
  <w:style w:type="character" w:customStyle="1" w:styleId="m489902567989944824gmail-styleunderline">
    <w:name w:val="m_489902567989944824gmail-styleunderline"/>
    <w:basedOn w:val="DefaultParagraphFont"/>
    <w:rsid w:val="00420222"/>
  </w:style>
  <w:style w:type="character" w:customStyle="1" w:styleId="UnderlineCharChar3">
    <w:name w:val="Underline Char Char3"/>
    <w:rsid w:val="00420222"/>
    <w:rPr>
      <w:szCs w:val="24"/>
      <w:u w:val="single"/>
      <w:lang w:val="en-US" w:eastAsia="en-US" w:bidi="ar-SA"/>
    </w:rPr>
  </w:style>
  <w:style w:type="character" w:customStyle="1" w:styleId="tl8wme">
    <w:name w:val="tl8wme"/>
    <w:basedOn w:val="DefaultParagraphFont"/>
    <w:rsid w:val="00420222"/>
  </w:style>
  <w:style w:type="character" w:customStyle="1" w:styleId="Mention3">
    <w:name w:val="Mention3"/>
    <w:basedOn w:val="DefaultParagraphFont"/>
    <w:uiPriority w:val="99"/>
    <w:semiHidden/>
    <w:unhideWhenUsed/>
    <w:rsid w:val="00420222"/>
    <w:rPr>
      <w:color w:val="2B579A"/>
      <w:shd w:val="clear" w:color="auto" w:fill="E6E6E6"/>
    </w:rPr>
  </w:style>
  <w:style w:type="character" w:customStyle="1" w:styleId="m-5251091010484660064gmail-style13ptbold">
    <w:name w:val="m_-5251091010484660064gmail-style13ptbold"/>
    <w:basedOn w:val="DefaultParagraphFont"/>
    <w:rsid w:val="00420222"/>
  </w:style>
  <w:style w:type="character" w:customStyle="1" w:styleId="m-5251091010484660064gmail-styleunderline">
    <w:name w:val="m_-5251091010484660064gmail-styleunderline"/>
    <w:basedOn w:val="DefaultParagraphFont"/>
    <w:rsid w:val="00420222"/>
  </w:style>
  <w:style w:type="character" w:customStyle="1" w:styleId="tablecaption">
    <w:name w:val="tablecaption"/>
    <w:basedOn w:val="DefaultParagraphFont"/>
    <w:rsid w:val="00420222"/>
  </w:style>
  <w:style w:type="character" w:customStyle="1" w:styleId="StyleLatinHelvetica105ptBlack">
    <w:name w:val="Style (Latin) Helvetica 10.5 pt Black"/>
    <w:basedOn w:val="DefaultParagraphFont"/>
    <w:rsid w:val="00420222"/>
    <w:rPr>
      <w:rFonts w:ascii="Times New Roman" w:hAnsi="Times New Roman"/>
      <w:color w:val="000000"/>
      <w:sz w:val="21"/>
    </w:rPr>
  </w:style>
  <w:style w:type="character" w:customStyle="1" w:styleId="Quotation">
    <w:name w:val="Quotation"/>
    <w:qFormat/>
    <w:rsid w:val="00420222"/>
    <w:rPr>
      <w:rFonts w:ascii="Arial" w:hAnsi="Arial"/>
      <w:b/>
      <w:i/>
      <w:iCs/>
      <w:sz w:val="24"/>
      <w:u w:val="single"/>
    </w:rPr>
  </w:style>
  <w:style w:type="paragraph" w:customStyle="1" w:styleId="DateTime">
    <w:name w:val="DateTime"/>
    <w:basedOn w:val="Normal"/>
    <w:link w:val="DateTimeChar"/>
    <w:autoRedefine/>
    <w:uiPriority w:val="4"/>
    <w:qFormat/>
    <w:rsid w:val="00420222"/>
  </w:style>
  <w:style w:type="character" w:customStyle="1" w:styleId="DateTimeChar">
    <w:name w:val="DateTime Char"/>
    <w:basedOn w:val="DefaultParagraphFont"/>
    <w:link w:val="DateTime"/>
    <w:uiPriority w:val="4"/>
    <w:rsid w:val="00420222"/>
    <w:rPr>
      <w:rFonts w:ascii="Calibri" w:hAnsi="Calibri"/>
      <w:sz w:val="22"/>
    </w:rPr>
  </w:style>
  <w:style w:type="paragraph" w:customStyle="1" w:styleId="Lecture">
    <w:name w:val="Lecture"/>
    <w:next w:val="BodyText"/>
    <w:link w:val="LectureChar"/>
    <w:autoRedefine/>
    <w:uiPriority w:val="4"/>
    <w:qFormat/>
    <w:rsid w:val="0042022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20222"/>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20222"/>
  </w:style>
  <w:style w:type="character" w:customStyle="1" w:styleId="m-413333960618644972gmail-styleunderline">
    <w:name w:val="m_-413333960618644972gmail-styleunderline"/>
    <w:basedOn w:val="DefaultParagraphFont"/>
    <w:rsid w:val="00420222"/>
  </w:style>
  <w:style w:type="character" w:customStyle="1" w:styleId="m8314098763611656848gmail-stylestylebold12pt">
    <w:name w:val="m_8314098763611656848gmail-stylestylebold12pt"/>
    <w:basedOn w:val="DefaultParagraphFont"/>
    <w:rsid w:val="00420222"/>
  </w:style>
  <w:style w:type="character" w:customStyle="1" w:styleId="m8314098763611656848gmail-styleboldunderline">
    <w:name w:val="m_8314098763611656848gmail-styleboldunderline"/>
    <w:basedOn w:val="DefaultParagraphFont"/>
    <w:rsid w:val="00420222"/>
  </w:style>
  <w:style w:type="paragraph" w:customStyle="1" w:styleId="Spacer">
    <w:name w:val="Spacer"/>
    <w:basedOn w:val="Heading1"/>
    <w:link w:val="SpacerChar"/>
    <w:autoRedefine/>
    <w:uiPriority w:val="4"/>
    <w:qFormat/>
    <w:rsid w:val="0042022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20222"/>
    <w:rPr>
      <w:rFonts w:ascii="Georgia" w:eastAsiaTheme="majorEastAsia" w:hAnsi="Georgia" w:cstheme="majorBidi"/>
      <w:b/>
      <w:bCs/>
      <w:szCs w:val="32"/>
    </w:rPr>
  </w:style>
  <w:style w:type="paragraph" w:customStyle="1" w:styleId="msonormal0">
    <w:name w:val="msonormal"/>
    <w:basedOn w:val="Normal"/>
    <w:rsid w:val="00420222"/>
    <w:pPr>
      <w:spacing w:before="100" w:beforeAutospacing="1" w:after="100" w:afterAutospacing="1"/>
    </w:pPr>
    <w:rPr>
      <w:rFonts w:eastAsia="Times New Roman"/>
      <w:sz w:val="24"/>
    </w:rPr>
  </w:style>
  <w:style w:type="paragraph" w:customStyle="1" w:styleId="TxBr41p1">
    <w:name w:val="TxBr_41p1"/>
    <w:basedOn w:val="Normal"/>
    <w:qFormat/>
    <w:rsid w:val="0042022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20222"/>
    <w:rPr>
      <w:rFonts w:ascii="Georgia" w:eastAsia="Times New Roman" w:hAnsi="Georgia" w:cs="Arial" w:hint="default"/>
      <w:b/>
      <w:bCs/>
      <w:kern w:val="32"/>
      <w:sz w:val="28"/>
      <w:szCs w:val="32"/>
    </w:rPr>
  </w:style>
  <w:style w:type="character" w:customStyle="1" w:styleId="CiteReal0">
    <w:name w:val="CiteReal"/>
    <w:uiPriority w:val="1"/>
    <w:qFormat/>
    <w:rsid w:val="00420222"/>
    <w:rPr>
      <w:rFonts w:ascii="Arial" w:hAnsi="Arial"/>
      <w:b/>
      <w:sz w:val="24"/>
      <w:u w:val="single"/>
    </w:rPr>
  </w:style>
  <w:style w:type="character" w:customStyle="1" w:styleId="dropcap1">
    <w:name w:val="dropcap1"/>
    <w:rsid w:val="00420222"/>
  </w:style>
  <w:style w:type="paragraph" w:customStyle="1" w:styleId="Style42">
    <w:name w:val="Style42"/>
    <w:basedOn w:val="Normal"/>
    <w:uiPriority w:val="99"/>
    <w:rsid w:val="00420222"/>
    <w:pPr>
      <w:spacing w:line="202" w:lineRule="exact"/>
      <w:jc w:val="both"/>
    </w:pPr>
    <w:rPr>
      <w:rFonts w:ascii="Palatino Linotype" w:hAnsi="Palatino Linotype" w:cs="Palatino Linotype"/>
    </w:rPr>
  </w:style>
  <w:style w:type="character" w:customStyle="1" w:styleId="FontStyle72">
    <w:name w:val="Font Style72"/>
    <w:uiPriority w:val="99"/>
    <w:rsid w:val="00420222"/>
    <w:rPr>
      <w:rFonts w:ascii="Cambria" w:hAnsi="Cambria" w:cs="Cambria" w:hint="default"/>
      <w:sz w:val="16"/>
      <w:szCs w:val="16"/>
    </w:rPr>
  </w:style>
  <w:style w:type="character" w:customStyle="1" w:styleId="FontStyle73">
    <w:name w:val="Font Style73"/>
    <w:uiPriority w:val="99"/>
    <w:rsid w:val="00420222"/>
    <w:rPr>
      <w:rFonts w:ascii="Cambria" w:hAnsi="Cambria" w:cs="Cambria" w:hint="default"/>
      <w:i/>
      <w:iCs/>
      <w:sz w:val="16"/>
      <w:szCs w:val="16"/>
    </w:rPr>
  </w:style>
  <w:style w:type="character" w:customStyle="1" w:styleId="UnderlinestyleChar20">
    <w:name w:val="Underline style Char2"/>
    <w:rsid w:val="00420222"/>
    <w:rPr>
      <w:sz w:val="22"/>
      <w:szCs w:val="24"/>
      <w:u w:val="single"/>
      <w:lang w:val="en-US" w:eastAsia="en-US" w:bidi="ar-SA"/>
    </w:rPr>
  </w:style>
  <w:style w:type="character" w:customStyle="1" w:styleId="FontStyle49">
    <w:name w:val="Font Style49"/>
    <w:uiPriority w:val="99"/>
    <w:rsid w:val="00420222"/>
    <w:rPr>
      <w:rFonts w:ascii="Cambria" w:hAnsi="Cambria" w:cs="Cambria"/>
      <w:sz w:val="20"/>
      <w:szCs w:val="20"/>
    </w:rPr>
  </w:style>
  <w:style w:type="character" w:customStyle="1" w:styleId="FontStyle50">
    <w:name w:val="Font Style50"/>
    <w:uiPriority w:val="99"/>
    <w:rsid w:val="0042022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022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20222"/>
    <w:rPr>
      <w:rFonts w:ascii="Cambria" w:eastAsia="Cambria" w:hAnsi="Cambria" w:cs="Cambria"/>
      <w:spacing w:val="-3"/>
      <w:sz w:val="22"/>
      <w:szCs w:val="20"/>
    </w:rPr>
  </w:style>
  <w:style w:type="character" w:customStyle="1" w:styleId="kn">
    <w:name w:val="kn"/>
    <w:basedOn w:val="DefaultParagraphFont"/>
    <w:rsid w:val="00420222"/>
  </w:style>
  <w:style w:type="character" w:customStyle="1" w:styleId="StyleStyleUnderlineUnderlineStyleBoldUnderlineIntenseEmphas">
    <w:name w:val="Style Style UnderlineUnderlineStyle Bold UnderlineIntense Emphas..."/>
    <w:basedOn w:val="DefaultParagraphFont"/>
    <w:rsid w:val="00420222"/>
    <w:rPr>
      <w:b/>
      <w:bCs/>
      <w:sz w:val="26"/>
      <w:u w:val="single"/>
    </w:rPr>
  </w:style>
  <w:style w:type="character" w:customStyle="1" w:styleId="articoloinside">
    <w:name w:val="articolo_inside"/>
    <w:rsid w:val="00420222"/>
  </w:style>
  <w:style w:type="paragraph" w:customStyle="1" w:styleId="pagetools">
    <w:name w:val="pagetools"/>
    <w:basedOn w:val="Normal"/>
    <w:rsid w:val="00420222"/>
    <w:pPr>
      <w:spacing w:before="100" w:beforeAutospacing="1" w:after="100" w:afterAutospacing="1"/>
    </w:pPr>
    <w:rPr>
      <w:rFonts w:ascii="Cambria" w:eastAsia="Cambria" w:hAnsi="Cambria"/>
      <w:sz w:val="24"/>
    </w:rPr>
  </w:style>
  <w:style w:type="character" w:customStyle="1" w:styleId="job">
    <w:name w:val="job"/>
    <w:basedOn w:val="DefaultParagraphFont"/>
    <w:rsid w:val="00420222"/>
  </w:style>
  <w:style w:type="character" w:customStyle="1" w:styleId="publisher">
    <w:name w:val="publisher"/>
    <w:basedOn w:val="DefaultParagraphFont"/>
    <w:rsid w:val="00420222"/>
  </w:style>
  <w:style w:type="character" w:customStyle="1" w:styleId="pubyear">
    <w:name w:val="pubyear"/>
    <w:basedOn w:val="DefaultParagraphFont"/>
    <w:rsid w:val="00420222"/>
  </w:style>
  <w:style w:type="character" w:customStyle="1" w:styleId="pubcity">
    <w:name w:val="pubcity"/>
    <w:basedOn w:val="DefaultParagraphFont"/>
    <w:rsid w:val="00420222"/>
  </w:style>
  <w:style w:type="paragraph" w:customStyle="1" w:styleId="C-Text">
    <w:name w:val="C-Text"/>
    <w:basedOn w:val="Normal"/>
    <w:rsid w:val="00420222"/>
    <w:pPr>
      <w:tabs>
        <w:tab w:val="num" w:pos="720"/>
      </w:tabs>
      <w:ind w:left="720" w:hanging="360"/>
    </w:pPr>
    <w:rPr>
      <w:rFonts w:ascii="Book Antiqua" w:hAnsi="Book Antiqua"/>
      <w:sz w:val="24"/>
    </w:rPr>
  </w:style>
  <w:style w:type="character" w:customStyle="1" w:styleId="ecdate">
    <w:name w:val="ec_date"/>
    <w:basedOn w:val="DefaultParagraphFont"/>
    <w:rsid w:val="00420222"/>
    <w:rPr>
      <w:rFonts w:ascii="Symbol" w:hAnsi="Symbol" w:hint="default"/>
      <w:sz w:val="20"/>
      <w:szCs w:val="20"/>
      <w:shd w:val="clear" w:color="auto" w:fill="FFFFFF"/>
    </w:rPr>
  </w:style>
  <w:style w:type="paragraph" w:customStyle="1" w:styleId="ecmsonormal">
    <w:name w:val="ec_msonormal"/>
    <w:basedOn w:val="Normal"/>
    <w:rsid w:val="0042022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20222"/>
  </w:style>
  <w:style w:type="character" w:customStyle="1" w:styleId="articleheadline">
    <w:name w:val="articleheadline"/>
    <w:basedOn w:val="DefaultParagraphFont"/>
    <w:rsid w:val="00420222"/>
  </w:style>
  <w:style w:type="paragraph" w:customStyle="1" w:styleId="u-intro">
    <w:name w:val="u-intro"/>
    <w:basedOn w:val="Normal"/>
    <w:rsid w:val="00420222"/>
    <w:pPr>
      <w:spacing w:before="100" w:beforeAutospacing="1" w:after="100" w:afterAutospacing="1"/>
    </w:pPr>
    <w:rPr>
      <w:rFonts w:ascii="Georgia" w:hAnsi="Georgia"/>
      <w:sz w:val="24"/>
    </w:rPr>
  </w:style>
  <w:style w:type="character" w:customStyle="1" w:styleId="u-byline">
    <w:name w:val="u-byline"/>
    <w:basedOn w:val="DefaultParagraphFont"/>
    <w:rsid w:val="00420222"/>
  </w:style>
  <w:style w:type="character" w:customStyle="1" w:styleId="articlebya">
    <w:name w:val="articleby_a"/>
    <w:basedOn w:val="DefaultParagraphFont"/>
    <w:rsid w:val="00420222"/>
  </w:style>
  <w:style w:type="character" w:customStyle="1" w:styleId="popupwinby">
    <w:name w:val="popupwinby"/>
    <w:basedOn w:val="DefaultParagraphFont"/>
    <w:rsid w:val="00420222"/>
  </w:style>
  <w:style w:type="character" w:customStyle="1" w:styleId="storyheader">
    <w:name w:val="storyheader"/>
    <w:basedOn w:val="DefaultParagraphFont"/>
    <w:rsid w:val="00420222"/>
  </w:style>
  <w:style w:type="character" w:customStyle="1" w:styleId="marron">
    <w:name w:val="marron"/>
    <w:basedOn w:val="DefaultParagraphFont"/>
    <w:rsid w:val="00420222"/>
  </w:style>
  <w:style w:type="paragraph" w:customStyle="1" w:styleId="StyleNormalWeb10pt">
    <w:name w:val="Style Normal (Web) + 10 pt"/>
    <w:basedOn w:val="NormalWeb"/>
    <w:next w:val="Normal"/>
    <w:rsid w:val="0042022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20222"/>
    <w:rPr>
      <w:szCs w:val="24"/>
      <w:lang w:val="en-US" w:eastAsia="en-US" w:bidi="ar-SA"/>
    </w:rPr>
  </w:style>
  <w:style w:type="paragraph" w:customStyle="1" w:styleId="TagCiteShells">
    <w:name w:val="Tag/Cite/Shells"/>
    <w:basedOn w:val="Normal"/>
    <w:rsid w:val="00420222"/>
    <w:rPr>
      <w:rFonts w:ascii="Georgia" w:hAnsi="Georgia"/>
      <w:b/>
    </w:rPr>
  </w:style>
  <w:style w:type="paragraph" w:customStyle="1" w:styleId="DefinitionTerm">
    <w:name w:val="Definition Term"/>
    <w:basedOn w:val="Normal"/>
    <w:next w:val="Normal"/>
    <w:rsid w:val="00420222"/>
    <w:rPr>
      <w:rFonts w:ascii="Georgia" w:hAnsi="Georgia"/>
      <w:snapToGrid w:val="0"/>
      <w:sz w:val="24"/>
    </w:rPr>
  </w:style>
  <w:style w:type="character" w:customStyle="1" w:styleId="Style3CharChar">
    <w:name w:val="Style3 Char Char"/>
    <w:basedOn w:val="DefaultParagraphFont"/>
    <w:rsid w:val="0042022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0222"/>
    <w:pPr>
      <w:spacing w:after="60"/>
    </w:pPr>
    <w:rPr>
      <w:rFonts w:ascii="Georgia" w:eastAsia="Segoe UI" w:hAnsi="Georgia" w:cs="Cambria"/>
      <w:caps/>
      <w:sz w:val="20"/>
      <w:lang w:eastAsia="zh-CN"/>
    </w:rPr>
  </w:style>
  <w:style w:type="character" w:customStyle="1" w:styleId="NormalChar0">
    <w:name w:val="Normal Char"/>
    <w:basedOn w:val="DefaultParagraphFont"/>
    <w:rsid w:val="00420222"/>
    <w:rPr>
      <w:lang w:eastAsia="en-US"/>
    </w:rPr>
  </w:style>
  <w:style w:type="character" w:customStyle="1" w:styleId="BoldUnderlineChar2">
    <w:name w:val="Bold + Underline Char"/>
    <w:basedOn w:val="DefaultParagraphFont"/>
    <w:rsid w:val="0042022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20222"/>
  </w:style>
  <w:style w:type="character" w:customStyle="1" w:styleId="CharacterStyle7">
    <w:name w:val="Character Style 7"/>
    <w:rsid w:val="00420222"/>
    <w:rPr>
      <w:rFonts w:ascii="Trebuchet MS" w:hAnsi="Trebuchet MS" w:cs="Trebuchet MS"/>
      <w:sz w:val="20"/>
      <w:szCs w:val="20"/>
      <w:u w:val="single"/>
    </w:rPr>
  </w:style>
  <w:style w:type="character" w:customStyle="1" w:styleId="StyleStyle4Char">
    <w:name w:val="Style Style4 + Char"/>
    <w:basedOn w:val="DefaultParagraphFont"/>
    <w:rsid w:val="0042022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022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0222"/>
    <w:rPr>
      <w:rFonts w:ascii="Symbol" w:hAnsi="Symbol"/>
      <w:sz w:val="21"/>
      <w:szCs w:val="21"/>
      <w:u w:val="thick"/>
    </w:rPr>
  </w:style>
  <w:style w:type="paragraph" w:customStyle="1" w:styleId="Cite8">
    <w:name w:val="Cite8"/>
    <w:basedOn w:val="Normal"/>
    <w:autoRedefine/>
    <w:qFormat/>
    <w:rsid w:val="00420222"/>
    <w:rPr>
      <w:rFonts w:ascii="Trebuchet MS" w:eastAsia="Verdana" w:hAnsi="Trebuchet MS" w:cs="Cambria"/>
      <w:sz w:val="16"/>
    </w:rPr>
  </w:style>
  <w:style w:type="paragraph" w:customStyle="1" w:styleId="8font">
    <w:name w:val="8font"/>
    <w:basedOn w:val="Normal"/>
    <w:next w:val="Normal"/>
    <w:autoRedefine/>
    <w:qFormat/>
    <w:rsid w:val="00420222"/>
    <w:rPr>
      <w:rFonts w:ascii="Georgia" w:eastAsia="Cambria Math" w:hAnsi="Georgia" w:cs="Cambria"/>
      <w:sz w:val="16"/>
      <w:szCs w:val="16"/>
    </w:rPr>
  </w:style>
  <w:style w:type="paragraph" w:customStyle="1" w:styleId="BoldUnderlineChar20">
    <w:name w:val="BoldUnderline Char2"/>
    <w:link w:val="BoldUnderlineChar2Char"/>
    <w:rsid w:val="0042022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20222"/>
    <w:rPr>
      <w:rFonts w:ascii="Times New Roman" w:eastAsia="Times New Roman" w:hAnsi="Times New Roman" w:cs="Times New Roman"/>
      <w:b/>
      <w:sz w:val="20"/>
      <w:u w:val="single"/>
    </w:rPr>
  </w:style>
  <w:style w:type="character" w:customStyle="1" w:styleId="UnderlineCharChar4">
    <w:name w:val="Underline Char Char4"/>
    <w:rsid w:val="00420222"/>
    <w:rPr>
      <w:szCs w:val="24"/>
      <w:u w:val="single"/>
      <w:lang w:val="en-US" w:eastAsia="en-US" w:bidi="ar-SA"/>
    </w:rPr>
  </w:style>
  <w:style w:type="character" w:customStyle="1" w:styleId="BoldUnderlineCharChar3">
    <w:name w:val="BoldUnderline Char Char3"/>
    <w:rsid w:val="00420222"/>
    <w:rPr>
      <w:b/>
      <w:szCs w:val="24"/>
      <w:u w:val="single"/>
      <w:lang w:val="en-US" w:eastAsia="en-US" w:bidi="ar-SA"/>
    </w:rPr>
  </w:style>
  <w:style w:type="character" w:customStyle="1" w:styleId="BoldUnderlineCharChar2">
    <w:name w:val="BoldUnderline Char Char2"/>
    <w:rsid w:val="00420222"/>
    <w:rPr>
      <w:b/>
      <w:szCs w:val="24"/>
      <w:u w:val="single"/>
      <w:lang w:val="en-US" w:eastAsia="en-US" w:bidi="ar-SA"/>
    </w:rPr>
  </w:style>
  <w:style w:type="paragraph" w:customStyle="1" w:styleId="UnderlineCard0">
    <w:name w:val="UnderlineCard"/>
    <w:basedOn w:val="Heading3"/>
    <w:link w:val="UnderlineCardChar0"/>
    <w:qFormat/>
    <w:rsid w:val="00420222"/>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20222"/>
    <w:rPr>
      <w:rFonts w:ascii="Georgia" w:eastAsia="Calibri" w:hAnsi="Georgia" w:cs="Times New Roman"/>
      <w:sz w:val="20"/>
      <w:szCs w:val="20"/>
      <w:u w:val="single"/>
      <w:lang w:val="x-none" w:eastAsia="x-none"/>
    </w:rPr>
  </w:style>
  <w:style w:type="character" w:customStyle="1" w:styleId="5Notunderlined">
    <w:name w:val="5 Not underlined"/>
    <w:rsid w:val="00420222"/>
    <w:rPr>
      <w:rFonts w:ascii="Times New Roman" w:hAnsi="Times New Roman"/>
      <w:sz w:val="16"/>
    </w:rPr>
  </w:style>
  <w:style w:type="character" w:customStyle="1" w:styleId="volume-issue">
    <w:name w:val="volume-issue"/>
    <w:rsid w:val="00420222"/>
    <w:rPr>
      <w:rFonts w:cs="Times New Roman"/>
    </w:rPr>
  </w:style>
  <w:style w:type="character" w:customStyle="1" w:styleId="storytext">
    <w:name w:val="storytext"/>
    <w:basedOn w:val="DefaultParagraphFont"/>
    <w:rsid w:val="00420222"/>
  </w:style>
  <w:style w:type="character" w:customStyle="1" w:styleId="boldness1">
    <w:name w:val="boldness1"/>
    <w:rsid w:val="00420222"/>
  </w:style>
  <w:style w:type="paragraph" w:customStyle="1" w:styleId="Cardd">
    <w:name w:val="Cardd"/>
    <w:basedOn w:val="Normal"/>
    <w:uiPriority w:val="4"/>
    <w:qFormat/>
    <w:rsid w:val="00420222"/>
    <w:pPr>
      <w:ind w:left="288" w:right="288"/>
    </w:pPr>
    <w:rPr>
      <w:rFonts w:ascii="Georgia" w:hAnsi="Georgia"/>
    </w:rPr>
  </w:style>
  <w:style w:type="paragraph" w:customStyle="1" w:styleId="document0">
    <w:name w:val="document"/>
    <w:basedOn w:val="Normal"/>
    <w:rsid w:val="0042022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20222"/>
  </w:style>
  <w:style w:type="character" w:customStyle="1" w:styleId="aa">
    <w:name w:val="_"/>
    <w:basedOn w:val="DefaultParagraphFont"/>
    <w:rsid w:val="00420222"/>
  </w:style>
  <w:style w:type="paragraph" w:customStyle="1" w:styleId="Shrink6">
    <w:name w:val="Shrink 6"/>
    <w:basedOn w:val="Normal"/>
    <w:qFormat/>
    <w:rsid w:val="00420222"/>
    <w:rPr>
      <w:rFonts w:ascii="Georgia" w:eastAsia="Calibri" w:hAnsi="Georgia"/>
      <w:sz w:val="12"/>
    </w:rPr>
  </w:style>
  <w:style w:type="character" w:customStyle="1" w:styleId="messagecontent">
    <w:name w:val="message_content"/>
    <w:rsid w:val="00420222"/>
  </w:style>
  <w:style w:type="paragraph" w:customStyle="1" w:styleId="BriefTitleWorks">
    <w:name w:val="Brief Title Works"/>
    <w:basedOn w:val="Heading1"/>
    <w:link w:val="BriefTitleWorksChar"/>
    <w:rsid w:val="0042022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20222"/>
    <w:rPr>
      <w:rFonts w:ascii="Georgia" w:eastAsia="Times New Roman" w:hAnsi="Georgia" w:cs="Arial"/>
      <w:b/>
      <w:bCs/>
      <w:kern w:val="32"/>
      <w:szCs w:val="32"/>
      <w:u w:val="single"/>
    </w:rPr>
  </w:style>
  <w:style w:type="character" w:customStyle="1" w:styleId="twelptblackblack1">
    <w:name w:val="twelptblackblack1"/>
    <w:basedOn w:val="DefaultParagraphFont"/>
    <w:rsid w:val="00420222"/>
    <w:rPr>
      <w:rFonts w:ascii="Verdana" w:hAnsi="Verdana" w:hint="default"/>
      <w:color w:val="000000"/>
      <w:sz w:val="16"/>
      <w:szCs w:val="16"/>
    </w:rPr>
  </w:style>
  <w:style w:type="character" w:customStyle="1" w:styleId="Heading3CharCharCharChar1">
    <w:name w:val="Heading 3 Char Char Char Char1"/>
    <w:rsid w:val="00420222"/>
    <w:rPr>
      <w:rFonts w:cs="Arial"/>
      <w:bCs/>
      <w:szCs w:val="26"/>
      <w:u w:val="single"/>
      <w:lang w:val="en-US" w:eastAsia="en-US" w:bidi="ar-SA"/>
    </w:rPr>
  </w:style>
  <w:style w:type="paragraph" w:customStyle="1" w:styleId="conintrotext">
    <w:name w:val="conintrotext"/>
    <w:basedOn w:val="Normal"/>
    <w:uiPriority w:val="99"/>
    <w:rsid w:val="00420222"/>
    <w:pPr>
      <w:spacing w:before="100" w:beforeAutospacing="1" w:after="100" w:afterAutospacing="1"/>
    </w:pPr>
    <w:rPr>
      <w:rFonts w:ascii="Georgia" w:eastAsia="Times New Roman" w:hAnsi="Georgia"/>
      <w:sz w:val="24"/>
    </w:rPr>
  </w:style>
  <w:style w:type="character" w:customStyle="1" w:styleId="comment-body">
    <w:name w:val="comment-body"/>
    <w:rsid w:val="00420222"/>
  </w:style>
  <w:style w:type="character" w:customStyle="1" w:styleId="UnderlineCharCharChar1">
    <w:name w:val="Underline Char Char Char1"/>
    <w:rsid w:val="0042022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022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0222"/>
    <w:rPr>
      <w:rFonts w:asciiTheme="minorHAnsi" w:eastAsia="MS Mincho" w:hAnsiTheme="minorHAnsi"/>
      <w:b/>
      <w:sz w:val="24"/>
      <w:u w:val="single"/>
    </w:rPr>
  </w:style>
  <w:style w:type="character" w:customStyle="1" w:styleId="mw-headline">
    <w:name w:val="mw-headline"/>
    <w:rsid w:val="00420222"/>
  </w:style>
  <w:style w:type="character" w:customStyle="1" w:styleId="flagicon">
    <w:name w:val="flagicon"/>
    <w:rsid w:val="00420222"/>
  </w:style>
  <w:style w:type="paragraph" w:customStyle="1" w:styleId="assert">
    <w:name w:val="assert"/>
    <w:basedOn w:val="Normal"/>
    <w:uiPriority w:val="99"/>
    <w:rsid w:val="00420222"/>
    <w:pPr>
      <w:spacing w:before="100" w:beforeAutospacing="1" w:after="100" w:afterAutospacing="1"/>
    </w:pPr>
    <w:rPr>
      <w:rFonts w:ascii="Georgia" w:eastAsia="Times New Roman" w:hAnsi="Georgia"/>
      <w:sz w:val="24"/>
    </w:rPr>
  </w:style>
  <w:style w:type="character" w:customStyle="1" w:styleId="apturelink">
    <w:name w:val="apturelink"/>
    <w:rsid w:val="00420222"/>
  </w:style>
  <w:style w:type="character" w:customStyle="1" w:styleId="apturelinkicon">
    <w:name w:val="apturelinkicon"/>
    <w:rsid w:val="00420222"/>
  </w:style>
  <w:style w:type="paragraph" w:customStyle="1" w:styleId="Default1">
    <w:name w:val="Default1"/>
    <w:basedOn w:val="Default"/>
    <w:next w:val="Default"/>
    <w:uiPriority w:val="99"/>
    <w:rsid w:val="00420222"/>
    <w:rPr>
      <w:color w:val="auto"/>
    </w:rPr>
  </w:style>
  <w:style w:type="paragraph" w:customStyle="1" w:styleId="center">
    <w:name w:val="center"/>
    <w:basedOn w:val="Normal"/>
    <w:uiPriority w:val="99"/>
    <w:rsid w:val="00420222"/>
    <w:pPr>
      <w:spacing w:before="100" w:beforeAutospacing="1" w:after="100" w:afterAutospacing="1"/>
    </w:pPr>
    <w:rPr>
      <w:rFonts w:ascii="Georgia" w:eastAsia="Times New Roman" w:hAnsi="Georgia"/>
      <w:sz w:val="24"/>
    </w:rPr>
  </w:style>
  <w:style w:type="character" w:customStyle="1" w:styleId="LittleChar">
    <w:name w:val="Little Char"/>
    <w:link w:val="Little"/>
    <w:rsid w:val="00420222"/>
    <w:rPr>
      <w:rFonts w:ascii="Calibri" w:eastAsia="Times New Roman" w:hAnsi="Calibri"/>
      <w:sz w:val="16"/>
    </w:rPr>
  </w:style>
  <w:style w:type="character" w:customStyle="1" w:styleId="UnderlineChar1Char">
    <w:name w:val="Underline Char1 Char"/>
    <w:rsid w:val="0042022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022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022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022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022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022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0222"/>
    <w:rPr>
      <w:rFonts w:asciiTheme="minorHAnsi" w:eastAsia="MS Mincho" w:hAnsiTheme="minorHAnsi"/>
      <w:b/>
      <w:sz w:val="24"/>
      <w:u w:val="single"/>
    </w:rPr>
  </w:style>
  <w:style w:type="paragraph" w:customStyle="1" w:styleId="CardBody">
    <w:name w:val="Card Body"/>
    <w:basedOn w:val="Normal"/>
    <w:link w:val="CardBodyChar"/>
    <w:rsid w:val="00420222"/>
    <w:rPr>
      <w:rFonts w:ascii="Georgia" w:eastAsia="Times New Roman" w:hAnsi="Georgia"/>
      <w:sz w:val="16"/>
    </w:rPr>
  </w:style>
  <w:style w:type="character" w:customStyle="1" w:styleId="CardBodyChar">
    <w:name w:val="Card Body Char"/>
    <w:link w:val="CardBody"/>
    <w:rsid w:val="00420222"/>
    <w:rPr>
      <w:rFonts w:ascii="Georgia" w:eastAsia="Times New Roman" w:hAnsi="Georgia"/>
      <w:sz w:val="16"/>
    </w:rPr>
  </w:style>
  <w:style w:type="character" w:customStyle="1" w:styleId="ptitleinside">
    <w:name w:val="p_title_inside"/>
    <w:rsid w:val="00420222"/>
  </w:style>
  <w:style w:type="paragraph" w:customStyle="1" w:styleId="StyleBoldandUnderlineChar11ptBorderSinglesolidline">
    <w:name w:val="Style Bold and Underline Char + 11 pt Border: : (Single solid line..."/>
    <w:link w:val="StyleBoldandUnderlineChar11ptBorderSinglesolidlineChar"/>
    <w:rsid w:val="0042022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0222"/>
    <w:rPr>
      <w:rFonts w:eastAsia="Times New Roman"/>
      <w:b/>
      <w:bCs/>
      <w:sz w:val="22"/>
      <w:szCs w:val="20"/>
      <w:u w:val="single"/>
      <w:bdr w:val="single" w:sz="4" w:space="0" w:color="auto"/>
    </w:rPr>
  </w:style>
  <w:style w:type="paragraph" w:customStyle="1" w:styleId="Indentation">
    <w:name w:val="Indentation"/>
    <w:basedOn w:val="Normal"/>
    <w:uiPriority w:val="99"/>
    <w:rsid w:val="00420222"/>
    <w:pPr>
      <w:ind w:left="288" w:right="288"/>
    </w:pPr>
    <w:rPr>
      <w:rFonts w:ascii="Georgia" w:hAnsi="Georgia"/>
    </w:rPr>
  </w:style>
  <w:style w:type="character" w:customStyle="1" w:styleId="StyleUnderlineCharChar9ptBold">
    <w:name w:val="Style Underline Char Char + 9 pt Bold"/>
    <w:rsid w:val="0042022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0222"/>
    <w:rPr>
      <w:rFonts w:ascii="Georgia" w:eastAsia="Times New Roman" w:hAnsi="Georgia"/>
      <w:u w:val="single"/>
    </w:rPr>
  </w:style>
  <w:style w:type="character" w:customStyle="1" w:styleId="StyleStyle4ArialNarrow9ptChar">
    <w:name w:val="Style Style4 + Arial Narrow 9 pt Char"/>
    <w:link w:val="StyleStyle4ArialNarrow9pt"/>
    <w:rsid w:val="00420222"/>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2022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20222"/>
    <w:rPr>
      <w:rFonts w:ascii="Georgia" w:eastAsia="Times New Roman" w:hAnsi="Georgia"/>
      <w:b/>
      <w:bCs/>
      <w:sz w:val="22"/>
      <w:u w:val="single"/>
    </w:rPr>
  </w:style>
  <w:style w:type="character" w:customStyle="1" w:styleId="StyleBoldandUnderlineCharChar29pt">
    <w:name w:val="Style Bold and Underline Char Char2 + 9 pt"/>
    <w:rsid w:val="00420222"/>
    <w:rPr>
      <w:rFonts w:ascii="Times New Roman" w:hAnsi="Times New Roman"/>
      <w:b/>
      <w:bCs/>
      <w:noProof w:val="0"/>
      <w:sz w:val="20"/>
      <w:u w:val="single"/>
    </w:rPr>
  </w:style>
  <w:style w:type="character" w:customStyle="1" w:styleId="StyleUnderlineCharChar19pt">
    <w:name w:val="Style Underline Char Char1 + 9 pt"/>
    <w:rsid w:val="0042022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022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0222"/>
    <w:rPr>
      <w:rFonts w:ascii="Georgia" w:eastAsia="Times New Roman" w:hAnsi="Georgia"/>
      <w:b/>
      <w:smallCaps/>
      <w:sz w:val="24"/>
      <w:szCs w:val="24"/>
      <w:u w:val="single"/>
    </w:rPr>
  </w:style>
  <w:style w:type="character" w:customStyle="1" w:styleId="CardTextCharChar">
    <w:name w:val="Card Text Char Char"/>
    <w:rsid w:val="0042022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2022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022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20222"/>
    <w:rPr>
      <w:rFonts w:ascii="Times New Roman" w:hAnsi="Times New Roman"/>
      <w:sz w:val="24"/>
      <w:u w:val="single"/>
      <w:bdr w:val="none" w:sz="0" w:space="0" w:color="auto"/>
      <w:shd w:val="clear" w:color="auto" w:fill="auto"/>
    </w:rPr>
  </w:style>
  <w:style w:type="character" w:customStyle="1" w:styleId="FifthChar">
    <w:name w:val="Fifth Char"/>
    <w:link w:val="Fifth"/>
    <w:rsid w:val="00420222"/>
    <w:rPr>
      <w:rFonts w:ascii="Arial" w:eastAsia="Calibri" w:hAnsi="Arial"/>
      <w:sz w:val="22"/>
    </w:rPr>
  </w:style>
  <w:style w:type="paragraph" w:customStyle="1" w:styleId="Third">
    <w:name w:val="Third"/>
    <w:basedOn w:val="Normal"/>
    <w:link w:val="ThirdChar"/>
    <w:rsid w:val="00420222"/>
    <w:rPr>
      <w:rFonts w:ascii="Georgia" w:eastAsia="Times New Roman" w:hAnsi="Georgia"/>
      <w:b/>
      <w:u w:val="single"/>
      <w:lang w:val="x-none" w:eastAsia="x-none"/>
    </w:rPr>
  </w:style>
  <w:style w:type="character" w:customStyle="1" w:styleId="ThirdChar">
    <w:name w:val="Third Char"/>
    <w:link w:val="Third"/>
    <w:rsid w:val="00420222"/>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20222"/>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20222"/>
  </w:style>
  <w:style w:type="paragraph" w:customStyle="1" w:styleId="DebateUnderlineBoldChar">
    <w:name w:val="Debate Underline Bold Char"/>
    <w:basedOn w:val="Normal"/>
    <w:link w:val="DebateUnderlineBoldCharChar"/>
    <w:rsid w:val="00420222"/>
    <w:pPr>
      <w:jc w:val="both"/>
    </w:pPr>
    <w:rPr>
      <w:rFonts w:ascii="Georgia" w:eastAsia="Times New Roman" w:hAnsi="Georgia"/>
      <w:b/>
      <w:u w:val="thick"/>
    </w:rPr>
  </w:style>
  <w:style w:type="character" w:customStyle="1" w:styleId="DebateUnderlineBoldCharChar">
    <w:name w:val="Debate Underline Bold Char Char"/>
    <w:link w:val="DebateUnderlineBoldChar"/>
    <w:rsid w:val="00420222"/>
    <w:rPr>
      <w:rFonts w:ascii="Georgia" w:eastAsia="Times New Roman" w:hAnsi="Georgia"/>
      <w:b/>
      <w:sz w:val="22"/>
      <w:u w:val="thick"/>
    </w:rPr>
  </w:style>
  <w:style w:type="character" w:customStyle="1" w:styleId="bloctitlesChar">
    <w:name w:val="bloc titles Char"/>
    <w:link w:val="bloctitles"/>
    <w:rsid w:val="00420222"/>
    <w:rPr>
      <w:rFonts w:ascii="Calibri" w:eastAsia="Malgun Gothic" w:hAnsi="Calibri" w:cs="Arial"/>
      <w:b/>
      <w:kern w:val="32"/>
      <w:sz w:val="32"/>
      <w:szCs w:val="32"/>
      <w:u w:val="single"/>
    </w:rPr>
  </w:style>
  <w:style w:type="paragraph" w:customStyle="1" w:styleId="CiteSmallText">
    <w:name w:val="Cite Small Text"/>
    <w:basedOn w:val="Normal"/>
    <w:uiPriority w:val="99"/>
    <w:rsid w:val="00420222"/>
    <w:pPr>
      <w:widowControl w:val="0"/>
      <w:spacing w:after="200"/>
    </w:pPr>
    <w:rPr>
      <w:rFonts w:ascii="Helvetica Neue" w:hAnsi="Helvetica Neue"/>
      <w:b/>
      <w:sz w:val="18"/>
    </w:rPr>
  </w:style>
  <w:style w:type="character" w:customStyle="1" w:styleId="3TagCite">
    <w:name w:val="3 Tag/Cite"/>
    <w:rsid w:val="00420222"/>
    <w:rPr>
      <w:rFonts w:ascii="Times New Roman" w:hAnsi="Times New Roman"/>
      <w:b/>
    </w:rPr>
  </w:style>
  <w:style w:type="character" w:customStyle="1" w:styleId="4Qualifications">
    <w:name w:val="4 Qualifications"/>
    <w:rsid w:val="00420222"/>
    <w:rPr>
      <w:rFonts w:ascii="Times New Roman" w:hAnsi="Times New Roman"/>
      <w:sz w:val="19"/>
    </w:rPr>
  </w:style>
  <w:style w:type="character" w:customStyle="1" w:styleId="6Underlined">
    <w:name w:val="6 Underlined"/>
    <w:rsid w:val="00420222"/>
    <w:rPr>
      <w:rFonts w:ascii="Times New Roman" w:hAnsi="Times New Roman"/>
      <w:b/>
      <w:sz w:val="21"/>
      <w:u w:val="single"/>
    </w:rPr>
  </w:style>
  <w:style w:type="paragraph" w:customStyle="1" w:styleId="Cards1CharChar">
    <w:name w:val="Cards1 Char Char"/>
    <w:basedOn w:val="Normal"/>
    <w:link w:val="Cards1CharCharChar"/>
    <w:rsid w:val="0042022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20222"/>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20222"/>
    <w:rPr>
      <w:rFonts w:asciiTheme="minorHAnsi" w:hAnsiTheme="minorHAnsi"/>
      <w:sz w:val="24"/>
      <w:u w:val="single"/>
    </w:rPr>
  </w:style>
  <w:style w:type="character" w:customStyle="1" w:styleId="CitesCharCharChar">
    <w:name w:val="Cites Char Char Char"/>
    <w:rsid w:val="00420222"/>
    <w:rPr>
      <w:rFonts w:ascii="Times New Roman" w:eastAsia="Times New Roman" w:hAnsi="Times New Roman" w:cs="Times New Roman"/>
      <w:sz w:val="20"/>
      <w:szCs w:val="24"/>
    </w:rPr>
  </w:style>
  <w:style w:type="character" w:customStyle="1" w:styleId="nohighlighting">
    <w:name w:val="no highlighting"/>
    <w:rsid w:val="0042022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0222"/>
    <w:rPr>
      <w:rFonts w:ascii="Cambria" w:hAnsi="Cambria" w:hint="default"/>
      <w:sz w:val="21"/>
      <w:u w:val="single"/>
    </w:rPr>
  </w:style>
  <w:style w:type="paragraph" w:customStyle="1" w:styleId="Swag">
    <w:name w:val="Swag"/>
    <w:basedOn w:val="Normal"/>
    <w:link w:val="SwagChar"/>
    <w:qFormat/>
    <w:rsid w:val="00420222"/>
    <w:rPr>
      <w:rFonts w:ascii="Georgia" w:hAnsi="Georgia"/>
      <w:color w:val="0000FF"/>
      <w:sz w:val="12"/>
      <w:u w:val="single"/>
    </w:rPr>
  </w:style>
  <w:style w:type="character" w:customStyle="1" w:styleId="SwagChar">
    <w:name w:val="Swag Char"/>
    <w:link w:val="Swag"/>
    <w:rsid w:val="00420222"/>
    <w:rPr>
      <w:rFonts w:ascii="Georgia" w:hAnsi="Georgia"/>
      <w:color w:val="0000FF"/>
      <w:sz w:val="12"/>
      <w:u w:val="single"/>
    </w:rPr>
  </w:style>
  <w:style w:type="paragraph" w:customStyle="1" w:styleId="StyleUnderlineTimesNewRoman1">
    <w:name w:val="Style Underline + Times New Roman1"/>
    <w:link w:val="StyleUnderlineTimesNewRoman1Char"/>
    <w:rsid w:val="0042022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2022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2022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2022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20222"/>
    <w:rPr>
      <w:rFonts w:eastAsia="MS Mincho"/>
    </w:rPr>
  </w:style>
  <w:style w:type="character" w:customStyle="1" w:styleId="StyleStyleCardTextLeft-075Right0Char">
    <w:name w:val="Style Style Card Text + Left:  -0.75&quot; + Right:  0&quot; Char"/>
    <w:link w:val="StyleStyleCardTextLeft-075Right0"/>
    <w:rsid w:val="00420222"/>
    <w:rPr>
      <w:rFonts w:ascii="Calibri" w:eastAsia="MS Mincho" w:hAnsi="Calibri"/>
      <w:sz w:val="22"/>
    </w:rPr>
  </w:style>
  <w:style w:type="character" w:customStyle="1" w:styleId="CharChar61">
    <w:name w:val="Char Char61"/>
    <w:rsid w:val="00420222"/>
    <w:rPr>
      <w:rFonts w:cs="Arial"/>
      <w:bCs/>
      <w:sz w:val="16"/>
      <w:szCs w:val="26"/>
      <w:lang w:val="en-US" w:eastAsia="en-US" w:bidi="ar-SA"/>
    </w:rPr>
  </w:style>
  <w:style w:type="character" w:customStyle="1" w:styleId="ListBulletChar">
    <w:name w:val="List Bullet Char"/>
    <w:link w:val="ListBullet"/>
    <w:uiPriority w:val="99"/>
    <w:rsid w:val="00420222"/>
    <w:rPr>
      <w:rFonts w:ascii="Calibri" w:eastAsia="Calibri" w:hAnsi="Calibri"/>
      <w:sz w:val="22"/>
    </w:rPr>
  </w:style>
  <w:style w:type="paragraph" w:customStyle="1" w:styleId="subhead10">
    <w:name w:val="subhead1"/>
    <w:basedOn w:val="Normal"/>
    <w:uiPriority w:val="99"/>
    <w:rsid w:val="00420222"/>
    <w:pPr>
      <w:spacing w:before="100" w:beforeAutospacing="1" w:after="100" w:afterAutospacing="1"/>
    </w:pPr>
    <w:rPr>
      <w:rFonts w:ascii="Georgia" w:eastAsia="Times New Roman" w:hAnsi="Georgia"/>
      <w:sz w:val="24"/>
    </w:rPr>
  </w:style>
  <w:style w:type="character" w:customStyle="1" w:styleId="styledate0">
    <w:name w:val="styledate"/>
    <w:rsid w:val="00420222"/>
  </w:style>
  <w:style w:type="character" w:customStyle="1" w:styleId="BoldandUnderlineChar1">
    <w:name w:val="Bold and Underline Char1"/>
    <w:rsid w:val="00420222"/>
    <w:rPr>
      <w:b/>
      <w:szCs w:val="24"/>
      <w:u w:val="single"/>
      <w:lang w:val="en-US" w:eastAsia="en-US" w:bidi="ar-SA"/>
    </w:rPr>
  </w:style>
  <w:style w:type="character" w:customStyle="1" w:styleId="BoldandUnderlineChar1Char2">
    <w:name w:val="Bold and Underline Char1 Char2"/>
    <w:rsid w:val="00420222"/>
    <w:rPr>
      <w:b/>
      <w:szCs w:val="24"/>
      <w:u w:val="single"/>
      <w:lang w:val="en-US" w:eastAsia="en-US" w:bidi="ar-SA"/>
    </w:rPr>
  </w:style>
  <w:style w:type="character" w:customStyle="1" w:styleId="BoldandUnderlineCharChar1">
    <w:name w:val="Bold and Underline Char Char1"/>
    <w:rsid w:val="00420222"/>
    <w:rPr>
      <w:b/>
      <w:szCs w:val="24"/>
      <w:u w:val="single"/>
      <w:lang w:val="en-US" w:eastAsia="en-US" w:bidi="ar-SA"/>
    </w:rPr>
  </w:style>
  <w:style w:type="character" w:customStyle="1" w:styleId="BoldandUnderlineChar6">
    <w:name w:val="Bold and Underline Char6"/>
    <w:rsid w:val="00420222"/>
    <w:rPr>
      <w:b/>
      <w:szCs w:val="24"/>
      <w:u w:val="single"/>
      <w:lang w:val="en-US" w:eastAsia="en-US" w:bidi="ar-SA"/>
    </w:rPr>
  </w:style>
  <w:style w:type="paragraph" w:customStyle="1" w:styleId="abstract">
    <w:name w:val="abstract"/>
    <w:basedOn w:val="Normal"/>
    <w:uiPriority w:val="99"/>
    <w:rsid w:val="0042022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20222"/>
    <w:rPr>
      <w:rFonts w:ascii="Georgia" w:eastAsia="Times New Roman" w:hAnsi="Georgia"/>
      <w:b/>
      <w:bCs/>
      <w:u w:val="single"/>
    </w:rPr>
  </w:style>
  <w:style w:type="character" w:customStyle="1" w:styleId="StyleUnderlineChar11ptBold2Char">
    <w:name w:val="Style Underline Char + 11 pt Bold2 Char"/>
    <w:link w:val="StyleUnderlineChar11ptBold2"/>
    <w:rsid w:val="00420222"/>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2022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20222"/>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022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20222"/>
    <w:rPr>
      <w:rFonts w:ascii="Georgia" w:eastAsia="Times New Roman" w:hAnsi="Georgia"/>
      <w:sz w:val="22"/>
      <w:u w:val="single"/>
    </w:rPr>
  </w:style>
  <w:style w:type="character" w:customStyle="1" w:styleId="style13">
    <w:name w:val="style1"/>
    <w:rsid w:val="00420222"/>
  </w:style>
  <w:style w:type="character" w:customStyle="1" w:styleId="pmtermsel">
    <w:name w:val="pmtermsel"/>
    <w:rsid w:val="00420222"/>
  </w:style>
  <w:style w:type="character" w:customStyle="1" w:styleId="showipapr">
    <w:name w:val="show_ipapr"/>
    <w:rsid w:val="00420222"/>
  </w:style>
  <w:style w:type="character" w:customStyle="1" w:styleId="dnindex">
    <w:name w:val="dnindex"/>
    <w:rsid w:val="00420222"/>
  </w:style>
  <w:style w:type="character" w:customStyle="1" w:styleId="23">
    <w:name w:val="23"/>
    <w:rsid w:val="00420222"/>
    <w:rPr>
      <w:rFonts w:ascii="Times New Roman" w:hAnsi="Times New Roman" w:cs="Arial"/>
      <w:bCs/>
      <w:sz w:val="20"/>
      <w:u w:val="single"/>
      <w:lang w:val="en-US" w:eastAsia="en-US" w:bidi="ar-SA"/>
    </w:rPr>
  </w:style>
  <w:style w:type="character" w:customStyle="1" w:styleId="33">
    <w:name w:val="33"/>
    <w:rsid w:val="00420222"/>
    <w:rPr>
      <w:rFonts w:ascii="Times New Roman" w:hAnsi="Times New Roman" w:cs="Arial"/>
      <w:b/>
      <w:bCs/>
      <w:sz w:val="20"/>
      <w:u w:val="single"/>
      <w:lang w:val="en-US" w:eastAsia="en-US" w:bidi="ar-SA"/>
    </w:rPr>
  </w:style>
  <w:style w:type="character" w:customStyle="1" w:styleId="55">
    <w:name w:val="55"/>
    <w:rsid w:val="00420222"/>
    <w:rPr>
      <w:rFonts w:cs="Arial"/>
      <w:bCs/>
      <w:sz w:val="20"/>
      <w:u w:val="single"/>
      <w:lang w:val="en-US" w:eastAsia="en-US" w:bidi="ar-SA"/>
    </w:rPr>
  </w:style>
  <w:style w:type="character" w:customStyle="1" w:styleId="authoraffil">
    <w:name w:val="authoraffil"/>
    <w:rsid w:val="00420222"/>
  </w:style>
  <w:style w:type="character" w:customStyle="1" w:styleId="CharChar8">
    <w:name w:val="Char Char8"/>
    <w:rsid w:val="00420222"/>
    <w:rPr>
      <w:rFonts w:ascii="Georgia" w:eastAsia="Times New Roman" w:hAnsi="Georgia"/>
      <w:b/>
      <w:bCs/>
      <w:sz w:val="30"/>
      <w:szCs w:val="28"/>
      <w:u w:val="single"/>
    </w:rPr>
  </w:style>
  <w:style w:type="character" w:customStyle="1" w:styleId="FontStyle13">
    <w:name w:val="Font Style13"/>
    <w:uiPriority w:val="99"/>
    <w:rsid w:val="00420222"/>
    <w:rPr>
      <w:rFonts w:ascii="Constantia" w:hAnsi="Constantia" w:cs="Constantia"/>
      <w:sz w:val="18"/>
      <w:szCs w:val="18"/>
    </w:rPr>
  </w:style>
  <w:style w:type="character" w:customStyle="1" w:styleId="TagsCharCharCharChar">
    <w:name w:val="Tags Char Char Char Char"/>
    <w:rsid w:val="00420222"/>
    <w:rPr>
      <w:rFonts w:ascii="Times New Roman" w:eastAsia="Times New Roman" w:hAnsi="Times New Roman" w:cs="Times New Roman"/>
      <w:b/>
      <w:sz w:val="24"/>
      <w:szCs w:val="24"/>
    </w:rPr>
  </w:style>
  <w:style w:type="character" w:customStyle="1" w:styleId="Citation1Char">
    <w:name w:val="Citation1 Char"/>
    <w:link w:val="Citation10"/>
    <w:locked/>
    <w:rsid w:val="00420222"/>
    <w:rPr>
      <w:rFonts w:ascii="Georgia" w:hAnsi="Georgia"/>
      <w:b/>
      <w:u w:val="single"/>
    </w:rPr>
  </w:style>
  <w:style w:type="paragraph" w:customStyle="1" w:styleId="Citation10">
    <w:name w:val="Citation1"/>
    <w:basedOn w:val="Normal"/>
    <w:link w:val="Citation1Char"/>
    <w:qFormat/>
    <w:rsid w:val="00420222"/>
    <w:rPr>
      <w:rFonts w:ascii="Georgia" w:hAnsi="Georgia"/>
      <w:b/>
      <w:sz w:val="24"/>
      <w:u w:val="single"/>
    </w:rPr>
  </w:style>
  <w:style w:type="character" w:customStyle="1" w:styleId="TaglineChar">
    <w:name w:val="Tagline Char"/>
    <w:link w:val="Tagline2"/>
    <w:locked/>
    <w:rsid w:val="00420222"/>
    <w:rPr>
      <w:rFonts w:ascii="Georgia" w:hAnsi="Georgia"/>
      <w:b/>
    </w:rPr>
  </w:style>
  <w:style w:type="paragraph" w:customStyle="1" w:styleId="Tagline2">
    <w:name w:val="Tagline"/>
    <w:basedOn w:val="Normal"/>
    <w:link w:val="TaglineChar"/>
    <w:qFormat/>
    <w:rsid w:val="00420222"/>
    <w:rPr>
      <w:rFonts w:ascii="Georgia" w:hAnsi="Georgia"/>
      <w:b/>
      <w:sz w:val="24"/>
    </w:rPr>
  </w:style>
  <w:style w:type="paragraph" w:customStyle="1" w:styleId="StyleLeft021">
    <w:name w:val="Style Left:  0.2&quot;1"/>
    <w:basedOn w:val="Normal"/>
    <w:uiPriority w:val="99"/>
    <w:rsid w:val="0042022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022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0222"/>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022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0222"/>
    <w:rPr>
      <w:rFonts w:ascii="Georgia" w:eastAsia="Times New Roman" w:hAnsi="Georgia"/>
      <w:sz w:val="22"/>
      <w:u w:val="single"/>
      <w:bdr w:val="single" w:sz="4" w:space="0" w:color="auto"/>
    </w:rPr>
  </w:style>
  <w:style w:type="character" w:customStyle="1" w:styleId="boldcitationChar">
    <w:name w:val="bold citation Char"/>
    <w:rsid w:val="00420222"/>
    <w:rPr>
      <w:rFonts w:ascii="Arial" w:hAnsi="Arial"/>
      <w:b/>
      <w:sz w:val="28"/>
      <w:szCs w:val="24"/>
      <w:u w:val="thick"/>
      <w:lang w:val="en-US" w:eastAsia="en-US" w:bidi="ar-SA"/>
    </w:rPr>
  </w:style>
  <w:style w:type="paragraph" w:customStyle="1" w:styleId="BlockTitle20">
    <w:name w:val="Block Title #2"/>
    <w:basedOn w:val="Normal"/>
    <w:uiPriority w:val="99"/>
    <w:rsid w:val="0042022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20222"/>
    <w:rPr>
      <w:rFonts w:ascii="Georgia" w:hAnsi="Georgia"/>
      <w:b/>
    </w:rPr>
  </w:style>
  <w:style w:type="character" w:customStyle="1" w:styleId="BoldunderlineChar3">
    <w:name w:val="Bold/underline Char"/>
    <w:rsid w:val="00420222"/>
    <w:rPr>
      <w:rFonts w:eastAsia="SimSun"/>
      <w:b/>
      <w:noProof w:val="0"/>
      <w:sz w:val="24"/>
      <w:szCs w:val="24"/>
      <w:u w:val="single"/>
      <w:lang w:val="en-US" w:eastAsia="zh-CN" w:bidi="ar-SA"/>
    </w:rPr>
  </w:style>
  <w:style w:type="character" w:customStyle="1" w:styleId="underlinetextchar0">
    <w:name w:val="underlinetextchar"/>
    <w:rsid w:val="00420222"/>
  </w:style>
  <w:style w:type="character" w:customStyle="1" w:styleId="boldciteChar1">
    <w:name w:val="bold cite Char1"/>
    <w:rsid w:val="00420222"/>
    <w:rPr>
      <w:b/>
      <w:sz w:val="28"/>
      <w:u w:val="thick" w:color="000000"/>
    </w:rPr>
  </w:style>
  <w:style w:type="character" w:customStyle="1" w:styleId="tagCharCharChar1">
    <w:name w:val="tag Char Char Char1"/>
    <w:rsid w:val="0042022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2022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20222"/>
    <w:rPr>
      <w:rFonts w:ascii="Times New Roman" w:hAnsi="Times New Roman" w:cs="Times New Roman"/>
      <w:sz w:val="18"/>
      <w:szCs w:val="18"/>
    </w:rPr>
  </w:style>
  <w:style w:type="character" w:customStyle="1" w:styleId="bylines">
    <w:name w:val="bylines"/>
    <w:basedOn w:val="DefaultParagraphFont"/>
    <w:rsid w:val="00420222"/>
  </w:style>
  <w:style w:type="character" w:customStyle="1" w:styleId="StyleStyleBoldUnderlineUnderlineIntenseEmphasis1apple-style-2">
    <w:name w:val="Style Style Bold UnderlineUnderlineIntense Emphasis1apple-style-...2"/>
    <w:basedOn w:val="DefaultParagraphFont"/>
    <w:rsid w:val="00420222"/>
    <w:rPr>
      <w:b w:val="0"/>
      <w:bCs/>
      <w:sz w:val="22"/>
      <w:u w:val="single"/>
    </w:rPr>
  </w:style>
  <w:style w:type="character" w:customStyle="1" w:styleId="FontStyle57">
    <w:name w:val="Font Style57"/>
    <w:rsid w:val="00420222"/>
    <w:rPr>
      <w:rFonts w:ascii="Georgia" w:hAnsi="Georgia" w:cs="Georgia"/>
      <w:b/>
      <w:bCs/>
      <w:sz w:val="14"/>
      <w:szCs w:val="14"/>
    </w:rPr>
  </w:style>
  <w:style w:type="character" w:customStyle="1" w:styleId="FontStyle89">
    <w:name w:val="Font Style89"/>
    <w:rsid w:val="00420222"/>
    <w:rPr>
      <w:rFonts w:ascii="Times New Roman" w:hAnsi="Times New Roman" w:cs="Times New Roman"/>
      <w:b/>
      <w:bCs/>
      <w:smallCaps/>
      <w:spacing w:val="40"/>
      <w:sz w:val="16"/>
      <w:szCs w:val="16"/>
    </w:rPr>
  </w:style>
  <w:style w:type="character" w:customStyle="1" w:styleId="style3Char0">
    <w:name w:val="style 3 Char"/>
    <w:rsid w:val="00420222"/>
    <w:rPr>
      <w:sz w:val="18"/>
      <w:szCs w:val="24"/>
      <w:lang w:val="en-US" w:eastAsia="en-US" w:bidi="ar-SA"/>
    </w:rPr>
  </w:style>
  <w:style w:type="paragraph" w:customStyle="1" w:styleId="003Cite">
    <w:name w:val="003Cite"/>
    <w:basedOn w:val="Normal"/>
    <w:qFormat/>
    <w:rsid w:val="00420222"/>
    <w:rPr>
      <w:rFonts w:eastAsia="Calibri"/>
      <w:sz w:val="16"/>
      <w:szCs w:val="16"/>
    </w:rPr>
  </w:style>
  <w:style w:type="paragraph" w:customStyle="1" w:styleId="NormalBold">
    <w:name w:val="Normal + Bold"/>
    <w:aliases w:val="Double Underline"/>
    <w:basedOn w:val="Normal"/>
    <w:link w:val="NormalBoldChar"/>
    <w:rsid w:val="0042022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20222"/>
    <w:rPr>
      <w:rFonts w:ascii="Georgia" w:hAnsi="Georgia"/>
      <w:b/>
      <w:color w:val="000000"/>
      <w:sz w:val="22"/>
      <w:u w:val="single"/>
    </w:rPr>
  </w:style>
  <w:style w:type="character" w:customStyle="1" w:styleId="BlockHeadingsChar1">
    <w:name w:val="Block Headings Char1"/>
    <w:rsid w:val="00420222"/>
    <w:rPr>
      <w:b/>
      <w:caps/>
    </w:rPr>
  </w:style>
  <w:style w:type="character" w:customStyle="1" w:styleId="FontStyle170">
    <w:name w:val="Font Style170"/>
    <w:uiPriority w:val="99"/>
    <w:rsid w:val="00420222"/>
    <w:rPr>
      <w:rFonts w:ascii="Bookman Old Style" w:hAnsi="Bookman Old Style" w:cs="Bookman Old Style"/>
      <w:sz w:val="16"/>
      <w:szCs w:val="16"/>
    </w:rPr>
  </w:style>
  <w:style w:type="character" w:customStyle="1" w:styleId="FontStyle17">
    <w:name w:val="Font Style17"/>
    <w:uiPriority w:val="99"/>
    <w:rsid w:val="00420222"/>
    <w:rPr>
      <w:rFonts w:ascii="Book Antiqua" w:hAnsi="Book Antiqua" w:cs="Book Antiqua"/>
      <w:i/>
      <w:iCs/>
      <w:spacing w:val="10"/>
      <w:sz w:val="22"/>
      <w:szCs w:val="22"/>
    </w:rPr>
  </w:style>
  <w:style w:type="paragraph" w:customStyle="1" w:styleId="cardbody0">
    <w:name w:val="cardbody"/>
    <w:basedOn w:val="Normal"/>
    <w:rsid w:val="0042022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wern.net/docs/philosophy/ethics/2007-greene.pdf"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18</Pages>
  <Words>14178</Words>
  <Characters>80817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cp:revision>
  <dcterms:created xsi:type="dcterms:W3CDTF">2022-04-09T21:52:00Z</dcterms:created>
  <dcterms:modified xsi:type="dcterms:W3CDTF">2022-04-09T23:33:00Z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