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F3301F3" w14:textId="77777777" w:rsidR="0029519D" w:rsidRDefault="0029519D" w:rsidP="0029519D">
      <w:pPr>
        <w:pStyle w:val="Heading2"/>
      </w:pPr>
      <w:r>
        <w:t>1AC – King RR</w:t>
      </w:r>
    </w:p>
    <w:p w14:paraId="32DE780F" w14:textId="77777777" w:rsidR="0029519D" w:rsidRDefault="0029519D" w:rsidP="0029519D">
      <w:pPr>
        <w:pStyle w:val="Heading4"/>
      </w:pPr>
      <w:r>
        <w:t>Plan: Private entities ought to restrict asteroid mining involving artificial asteroid capture.</w:t>
      </w:r>
    </w:p>
    <w:p w14:paraId="1BB09472" w14:textId="77777777" w:rsidR="0029519D" w:rsidRPr="00657732" w:rsidRDefault="0029519D" w:rsidP="0029519D">
      <w:pPr>
        <w:pStyle w:val="Heading4"/>
      </w:pPr>
      <w:r>
        <w:t xml:space="preserve">1] </w:t>
      </w:r>
      <w:r w:rsidRPr="00657732">
        <w:t xml:space="preserve">Mining is </w:t>
      </w:r>
      <w:r w:rsidRPr="00657732">
        <w:rPr>
          <w:u w:val="single"/>
        </w:rPr>
        <w:t>inevitable</w:t>
      </w:r>
      <w:r w:rsidRPr="00657732">
        <w:t xml:space="preserve"> down the line regardless of </w:t>
      </w:r>
      <w:r w:rsidRPr="00657732">
        <w:rPr>
          <w:u w:val="single"/>
        </w:rPr>
        <w:t>capital limits</w:t>
      </w:r>
      <w:r w:rsidRPr="00657732">
        <w:t xml:space="preserve"> because of </w:t>
      </w:r>
      <w:r w:rsidRPr="00657732">
        <w:rPr>
          <w:u w:val="single"/>
        </w:rPr>
        <w:t>oligopolistic consolidation</w:t>
      </w:r>
      <w:r w:rsidRPr="00657732">
        <w:t xml:space="preserve"> </w:t>
      </w:r>
    </w:p>
    <w:p w14:paraId="603B8758" w14:textId="77777777" w:rsidR="0029519D" w:rsidRPr="00657732" w:rsidRDefault="0029519D" w:rsidP="0029519D">
      <w:r w:rsidRPr="00657732">
        <w:rPr>
          <w:rStyle w:val="Style13ptBold"/>
        </w:rPr>
        <w:t xml:space="preserve">Ahadi </w:t>
      </w:r>
      <w:r w:rsidRPr="00657732">
        <w:t>2/10/</w:t>
      </w:r>
      <w:r w:rsidRPr="00657732">
        <w:rPr>
          <w:rStyle w:val="Style13ptBold"/>
        </w:rPr>
        <w:t>20</w:t>
      </w:r>
      <w:r w:rsidRPr="00657732">
        <w:t xml:space="preserve"> [Blake Ahadi works in project finance and operations at a private renewable energy developer. Before this, he worked in private banking, advising on investments, lending, and estate planning to clients in the Chicago private equity industry. He holds a B.A. in Economics from the University of Michigan and is pursuing an M.S. in Space Resources from the Colorado School of Mines. "Alternative financing for lunar mining exploration." https://www.thespacereview.com/article/3880/1]</w:t>
      </w:r>
    </w:p>
    <w:p w14:paraId="66C42211" w14:textId="77777777" w:rsidR="0029519D" w:rsidRDefault="0029519D" w:rsidP="0029519D">
      <w:pPr>
        <w:rPr>
          <w:sz w:val="16"/>
        </w:rPr>
      </w:pPr>
      <w:r w:rsidRPr="00657732">
        <w:rPr>
          <w:rStyle w:val="StyleUnderline"/>
          <w:highlight w:val="yellow"/>
        </w:rPr>
        <w:t>The</w:t>
      </w:r>
      <w:r w:rsidRPr="00657732">
        <w:rPr>
          <w:rStyle w:val="StyleUnderline"/>
        </w:rPr>
        <w:t xml:space="preserve"> proliferation of a </w:t>
      </w:r>
      <w:r w:rsidRPr="00657732">
        <w:rPr>
          <w:rStyle w:val="StyleUnderline"/>
          <w:highlight w:val="yellow"/>
        </w:rPr>
        <w:t>lunar economy rests upon</w:t>
      </w:r>
      <w:r w:rsidRPr="00657732">
        <w:rPr>
          <w:rStyle w:val="StyleUnderline"/>
        </w:rPr>
        <w:t xml:space="preserve"> patient </w:t>
      </w:r>
      <w:r w:rsidRPr="00657732">
        <w:rPr>
          <w:rStyle w:val="StyleUnderline"/>
          <w:highlight w:val="yellow"/>
        </w:rPr>
        <w:t xml:space="preserve">access to </w:t>
      </w:r>
      <w:r w:rsidRPr="00657732">
        <w:rPr>
          <w:rStyle w:val="Emphasis"/>
          <w:highlight w:val="yellow"/>
        </w:rPr>
        <w:t>capital</w:t>
      </w:r>
      <w:r w:rsidRPr="00657732">
        <w:rPr>
          <w:sz w:val="16"/>
          <w:highlight w:val="yellow"/>
        </w:rPr>
        <w:t xml:space="preserve"> </w:t>
      </w:r>
      <w:r w:rsidRPr="00657732">
        <w:rPr>
          <w:rStyle w:val="StyleUnderline"/>
          <w:highlight w:val="yellow"/>
        </w:rPr>
        <w:t>and</w:t>
      </w:r>
      <w:r w:rsidRPr="00657732">
        <w:rPr>
          <w:sz w:val="16"/>
          <w:highlight w:val="yellow"/>
        </w:rPr>
        <w:t xml:space="preserve"> </w:t>
      </w:r>
      <w:r w:rsidRPr="00657732">
        <w:rPr>
          <w:rStyle w:val="Emphasis"/>
          <w:highlight w:val="yellow"/>
        </w:rPr>
        <w:t>fostering</w:t>
      </w:r>
      <w:r w:rsidRPr="00657732">
        <w:rPr>
          <w:sz w:val="16"/>
        </w:rPr>
        <w:t xml:space="preserve"> </w:t>
      </w:r>
      <w:r w:rsidRPr="00657732">
        <w:rPr>
          <w:rStyle w:val="StyleUnderline"/>
        </w:rPr>
        <w:t xml:space="preserve">innovative ideas for large-scale </w:t>
      </w:r>
      <w:r w:rsidRPr="00657732">
        <w:rPr>
          <w:rStyle w:val="StyleUnderline"/>
          <w:highlight w:val="yellow"/>
        </w:rPr>
        <w:t>development</w:t>
      </w:r>
      <w:r w:rsidRPr="00657732">
        <w:rPr>
          <w:sz w:val="16"/>
        </w:rPr>
        <w:t xml:space="preserve">. </w:t>
      </w:r>
      <w:r w:rsidRPr="00657732">
        <w:rPr>
          <w:rStyle w:val="StyleUnderline"/>
        </w:rPr>
        <w:t>At the moment</w:t>
      </w:r>
      <w:r w:rsidRPr="00657732">
        <w:rPr>
          <w:sz w:val="16"/>
        </w:rPr>
        <w:t xml:space="preserve">, </w:t>
      </w:r>
      <w:r w:rsidRPr="00657732">
        <w:rPr>
          <w:rStyle w:val="Emphasis"/>
          <w:highlight w:val="yellow"/>
        </w:rPr>
        <w:t>capital requirements</w:t>
      </w:r>
      <w:r w:rsidRPr="00657732">
        <w:rPr>
          <w:sz w:val="16"/>
        </w:rPr>
        <w:t xml:space="preserve"> </w:t>
      </w:r>
      <w:r w:rsidRPr="00657732">
        <w:rPr>
          <w:rStyle w:val="StyleUnderline"/>
        </w:rPr>
        <w:t>for lunar miners</w:t>
      </w:r>
      <w:r w:rsidRPr="00657732">
        <w:rPr>
          <w:sz w:val="16"/>
        </w:rPr>
        <w:t xml:space="preserve"> </w:t>
      </w:r>
      <w:r w:rsidRPr="00657732">
        <w:rPr>
          <w:rStyle w:val="StyleUnderline"/>
          <w:highlight w:val="yellow"/>
        </w:rPr>
        <w:t>are too high</w:t>
      </w:r>
      <w:r w:rsidRPr="00657732">
        <w:rPr>
          <w:rStyle w:val="StyleUnderline"/>
        </w:rPr>
        <w:t xml:space="preserve"> for companies to succeed in a perfectly competitive market</w:t>
      </w:r>
      <w:r w:rsidRPr="00657732">
        <w:rPr>
          <w:sz w:val="16"/>
        </w:rPr>
        <w:t xml:space="preserve">. For the lunar economy, the emergence of </w:t>
      </w:r>
      <w:r w:rsidRPr="00657732">
        <w:rPr>
          <w:rStyle w:val="StyleUnderline"/>
        </w:rPr>
        <w:t xml:space="preserve">large, </w:t>
      </w:r>
      <w:r w:rsidRPr="00657732">
        <w:rPr>
          <w:rStyle w:val="StyleUnderline"/>
          <w:highlight w:val="yellow"/>
        </w:rPr>
        <w:t xml:space="preserve">vertically integrated companies will lead to the </w:t>
      </w:r>
      <w:r w:rsidRPr="00657732">
        <w:rPr>
          <w:rStyle w:val="Emphasis"/>
          <w:highlight w:val="yellow"/>
        </w:rPr>
        <w:t>economies of scale</w:t>
      </w:r>
      <w:r w:rsidRPr="00657732">
        <w:rPr>
          <w:rStyle w:val="StyleUnderline"/>
        </w:rPr>
        <w:t xml:space="preserve"> </w:t>
      </w:r>
      <w:r w:rsidRPr="00657732">
        <w:rPr>
          <w:rStyle w:val="StyleUnderline"/>
          <w:highlight w:val="yellow"/>
        </w:rPr>
        <w:t>necessary</w:t>
      </w:r>
      <w:r w:rsidRPr="00657732">
        <w:rPr>
          <w:sz w:val="16"/>
          <w:highlight w:val="yellow"/>
        </w:rPr>
        <w:t xml:space="preserve"> </w:t>
      </w:r>
      <w:r w:rsidRPr="00657732">
        <w:rPr>
          <w:rStyle w:val="StyleUnderline"/>
          <w:highlight w:val="yellow"/>
        </w:rPr>
        <w:t>for</w:t>
      </w:r>
      <w:r w:rsidRPr="00657732">
        <w:rPr>
          <w:sz w:val="16"/>
          <w:highlight w:val="yellow"/>
        </w:rPr>
        <w:t xml:space="preserve"> </w:t>
      </w:r>
      <w:r w:rsidRPr="00657732">
        <w:rPr>
          <w:rStyle w:val="Emphasis"/>
          <w:highlight w:val="yellow"/>
        </w:rPr>
        <w:t>proliferation</w:t>
      </w:r>
      <w:r w:rsidRPr="00657732">
        <w:rPr>
          <w:sz w:val="16"/>
        </w:rPr>
        <w:t xml:space="preserve">. </w:t>
      </w:r>
      <w:r w:rsidRPr="00657732">
        <w:rPr>
          <w:rStyle w:val="StyleUnderline"/>
        </w:rPr>
        <w:t xml:space="preserve">Terrestrially, when an industry becomes </w:t>
      </w:r>
      <w:r w:rsidRPr="00657732">
        <w:rPr>
          <w:rStyle w:val="Emphasis"/>
        </w:rPr>
        <w:t>mature</w:t>
      </w:r>
      <w:r w:rsidRPr="00657732">
        <w:rPr>
          <w:sz w:val="16"/>
        </w:rPr>
        <w:t xml:space="preserve"> and beholden to traditional economics, like scarcity, </w:t>
      </w:r>
      <w:r w:rsidRPr="00657732">
        <w:rPr>
          <w:rStyle w:val="StyleUnderline"/>
        </w:rPr>
        <w:t xml:space="preserve">a </w:t>
      </w:r>
      <w:r w:rsidRPr="00657732">
        <w:rPr>
          <w:rStyle w:val="StyleUnderline"/>
          <w:highlight w:val="yellow"/>
        </w:rPr>
        <w:t>focus on profit</w:t>
      </w:r>
      <w:r w:rsidRPr="00657732">
        <w:rPr>
          <w:rStyle w:val="StyleUnderline"/>
        </w:rPr>
        <w:t xml:space="preserve"> margins </w:t>
      </w:r>
      <w:r w:rsidRPr="00657732">
        <w:rPr>
          <w:rStyle w:val="StyleUnderline"/>
          <w:highlight w:val="yellow"/>
        </w:rPr>
        <w:t>takes over</w:t>
      </w:r>
      <w:r w:rsidRPr="00657732">
        <w:rPr>
          <w:rStyle w:val="StyleUnderline"/>
        </w:rPr>
        <w:t xml:space="preserve">, and limitations emerge in the form of price </w:t>
      </w:r>
      <w:r w:rsidRPr="00657732">
        <w:rPr>
          <w:rStyle w:val="Emphasis"/>
        </w:rPr>
        <w:t>manipulation</w:t>
      </w:r>
      <w:r w:rsidRPr="00657732">
        <w:rPr>
          <w:rStyle w:val="StyleUnderline"/>
        </w:rPr>
        <w:t xml:space="preserve"> and a </w:t>
      </w:r>
      <w:r w:rsidRPr="00657732">
        <w:rPr>
          <w:rStyle w:val="Emphasis"/>
        </w:rPr>
        <w:t>lack of competition</w:t>
      </w:r>
      <w:r w:rsidRPr="00657732">
        <w:rPr>
          <w:sz w:val="16"/>
        </w:rPr>
        <w:t xml:space="preserve">. As mentioned, </w:t>
      </w:r>
      <w:r w:rsidRPr="00657732">
        <w:rPr>
          <w:rStyle w:val="StyleUnderline"/>
          <w:highlight w:val="yellow"/>
        </w:rPr>
        <w:t>the lunar economy will operate privately</w:t>
      </w:r>
      <w:r w:rsidRPr="00657732">
        <w:rPr>
          <w:rStyle w:val="StyleUnderline"/>
        </w:rPr>
        <w:t xml:space="preserve">, and </w:t>
      </w:r>
      <w:r w:rsidRPr="00657732">
        <w:rPr>
          <w:rStyle w:val="Emphasis"/>
          <w:highlight w:val="yellow"/>
        </w:rPr>
        <w:t>independent of scarcity</w:t>
      </w:r>
      <w:r w:rsidRPr="00657732">
        <w:rPr>
          <w:rStyle w:val="StyleUnderline"/>
        </w:rPr>
        <w:t>, using profit margins to increase cash flow for innovation</w:t>
      </w:r>
      <w:r w:rsidRPr="00657732">
        <w:rPr>
          <w:sz w:val="16"/>
        </w:rPr>
        <w:t xml:space="preserve">. </w:t>
      </w:r>
      <w:r w:rsidRPr="00657732">
        <w:rPr>
          <w:rStyle w:val="StyleUnderline"/>
          <w:highlight w:val="yellow"/>
        </w:rPr>
        <w:t>An</w:t>
      </w:r>
      <w:r w:rsidRPr="00657732">
        <w:rPr>
          <w:sz w:val="16"/>
          <w:highlight w:val="yellow"/>
        </w:rPr>
        <w:t xml:space="preserve"> </w:t>
      </w:r>
      <w:r w:rsidRPr="00657732">
        <w:rPr>
          <w:rStyle w:val="Emphasis"/>
          <w:highlight w:val="yellow"/>
        </w:rPr>
        <w:t>oligopoly</w:t>
      </w:r>
      <w:r w:rsidRPr="00657732">
        <w:rPr>
          <w:sz w:val="16"/>
        </w:rPr>
        <w:t xml:space="preserve"> </w:t>
      </w:r>
      <w:r w:rsidRPr="00657732">
        <w:rPr>
          <w:rStyle w:val="StyleUnderline"/>
        </w:rPr>
        <w:t xml:space="preserve">of dedicated space holding companies, each </w:t>
      </w:r>
      <w:r w:rsidRPr="00657732">
        <w:rPr>
          <w:rStyle w:val="StyleUnderline"/>
          <w:highlight w:val="yellow"/>
        </w:rPr>
        <w:t>comprised of diverse companies</w:t>
      </w:r>
      <w:r w:rsidRPr="00657732">
        <w:rPr>
          <w:rStyle w:val="StyleUnderline"/>
        </w:rPr>
        <w:t xml:space="preserve"> along the value chain, funded by the parent company and incentivized by prizes, will maintain a culture of innova</w:t>
      </w:r>
      <w:r w:rsidRPr="00657732">
        <w:rPr>
          <w:sz w:val="16"/>
        </w:rPr>
        <w:t xml:space="preserve">tion and competition. </w:t>
      </w:r>
      <w:r w:rsidRPr="00657732">
        <w:rPr>
          <w:rStyle w:val="StyleUnderline"/>
        </w:rPr>
        <w:t xml:space="preserve">Rather than a few concentrated entities, </w:t>
      </w:r>
      <w:r w:rsidRPr="00657732">
        <w:rPr>
          <w:rStyle w:val="StyleUnderline"/>
          <w:highlight w:val="yellow"/>
        </w:rPr>
        <w:t>each sacrificing</w:t>
      </w:r>
      <w:r w:rsidRPr="00657732">
        <w:rPr>
          <w:rStyle w:val="StyleUnderline"/>
        </w:rPr>
        <w:t xml:space="preserve"> their identity to their acquirer, </w:t>
      </w:r>
      <w:r w:rsidRPr="00657732">
        <w:rPr>
          <w:rStyle w:val="StyleUnderline"/>
          <w:highlight w:val="yellow"/>
        </w:rPr>
        <w:t xml:space="preserve">the lunar economy will be an </w:t>
      </w:r>
      <w:r w:rsidRPr="00657732">
        <w:rPr>
          <w:rStyle w:val="Emphasis"/>
          <w:highlight w:val="yellow"/>
        </w:rPr>
        <w:t>oligopoly</w:t>
      </w:r>
      <w:r w:rsidRPr="00657732">
        <w:rPr>
          <w:rStyle w:val="StyleUnderline"/>
        </w:rPr>
        <w:t xml:space="preserve"> of </w:t>
      </w:r>
      <w:r w:rsidRPr="00657732">
        <w:rPr>
          <w:rStyle w:val="Emphasis"/>
        </w:rPr>
        <w:t>teams</w:t>
      </w:r>
      <w:r w:rsidRPr="00657732">
        <w:rPr>
          <w:sz w:val="16"/>
        </w:rPr>
        <w:t>.</w:t>
      </w:r>
    </w:p>
    <w:p w14:paraId="0D5BE3FC" w14:textId="77777777" w:rsidR="0029519D" w:rsidRPr="00657732" w:rsidRDefault="0029519D" w:rsidP="0029519D">
      <w:pPr>
        <w:pStyle w:val="Heading4"/>
      </w:pPr>
      <w:r>
        <w:t xml:space="preserve">2] </w:t>
      </w:r>
      <w:r w:rsidRPr="00657732">
        <w:t xml:space="preserve">Dangerous mining greatly increases the risk of space debris. </w:t>
      </w:r>
    </w:p>
    <w:p w14:paraId="1945ED0D" w14:textId="77777777" w:rsidR="0029519D" w:rsidRPr="00657732" w:rsidRDefault="0029519D" w:rsidP="0029519D">
      <w:r w:rsidRPr="00657732">
        <w:t xml:space="preserve">Sarah </w:t>
      </w:r>
      <w:r w:rsidRPr="00657732">
        <w:rPr>
          <w:rStyle w:val="Style13ptBold"/>
        </w:rPr>
        <w:t>Scoles 15</w:t>
      </w:r>
      <w:r w:rsidRPr="00657732">
        <w:t>, “Dust from asteroid mining spells danger for satellites,” New Scientist, 5-27-2015, https://www.newscientist.com/article/mg22630235-100-dust-from-asteroid-mining-spells-danger-for-satellites/</w:t>
      </w:r>
    </w:p>
    <w:p w14:paraId="2AA3CF89" w14:textId="77777777" w:rsidR="0029519D" w:rsidRPr="00657732" w:rsidRDefault="0029519D" w:rsidP="0029519D">
      <w:pPr>
        <w:rPr>
          <w:rStyle w:val="Emphasis"/>
        </w:rPr>
      </w:pPr>
      <w:r w:rsidRPr="00657732">
        <w:rPr>
          <w:rStyle w:val="StyleUnderline"/>
        </w:rPr>
        <w:t>NASA chose the second option for its Asteroid Redirect Mission, which aims to pluck a boulder from an asteroid’s surface and relocate it to a stable orbit around the moon. But an asteroid’s gravity is so weak that it’s not hard for surface particles to escape into space</w:t>
      </w:r>
      <w:r w:rsidRPr="00657732">
        <w:rPr>
          <w:sz w:val="12"/>
        </w:rPr>
        <w:t xml:space="preserve">. </w:t>
      </w:r>
      <w:r w:rsidRPr="00657732">
        <w:rPr>
          <w:rStyle w:val="Emphasis"/>
          <w:highlight w:val="cyan"/>
        </w:rPr>
        <w:t>Now a new model warns that debris shed by such transplanted rocks could intrude where many defence and communication satellites live</w:t>
      </w:r>
      <w:r w:rsidRPr="00657732">
        <w:rPr>
          <w:sz w:val="12"/>
        </w:rPr>
        <w:t xml:space="preserve"> – in geosynchronous orbit. According to Casey Handmer of the California Institute of Technology in Pasadena and Javier Roa of the Technical University of Madrid in Spain, </w:t>
      </w:r>
      <w:r w:rsidRPr="00657732">
        <w:rPr>
          <w:rStyle w:val="StyleUnderline"/>
        </w:rPr>
        <w:t>5 per cent of the escaped debris will end up in regions traversed by satellite</w:t>
      </w:r>
      <w:r w:rsidRPr="00657732">
        <w:rPr>
          <w:sz w:val="12"/>
        </w:rPr>
        <w:t>s</w:t>
      </w:r>
      <w:r w:rsidRPr="00657732">
        <w:rPr>
          <w:rStyle w:val="StyleUnderline"/>
        </w:rPr>
        <w:t xml:space="preserve">. </w:t>
      </w:r>
      <w:r w:rsidRPr="00657732">
        <w:rPr>
          <w:rStyle w:val="StyleUnderline"/>
          <w:highlight w:val="cyan"/>
        </w:rPr>
        <w:t>Over 10 years, it would cross geosynchronous orbit 63 times on average</w:t>
      </w:r>
      <w:r w:rsidRPr="00657732">
        <w:rPr>
          <w:sz w:val="12"/>
          <w:highlight w:val="cyan"/>
        </w:rPr>
        <w:t xml:space="preserve">. </w:t>
      </w:r>
      <w:r w:rsidRPr="00657732">
        <w:rPr>
          <w:rStyle w:val="Emphasis"/>
          <w:highlight w:val="cyan"/>
        </w:rPr>
        <w:t>A satellite in the wrong spot at the wrong time will suffer a damaging high-speed collision with that dust.</w:t>
      </w:r>
      <w:r w:rsidRPr="00657732">
        <w:rPr>
          <w:rStyle w:val="Emphasis"/>
        </w:rPr>
        <w:t xml:space="preserve"> </w:t>
      </w:r>
      <w:r w:rsidRPr="00657732">
        <w:rPr>
          <w:rStyle w:val="StyleUnderline"/>
        </w:rPr>
        <w:t>The study also looks at the “catastrophic disruption” of an asteroid 5 metres across or bigger. Its total break-up into a pile of rubble would increase the risk to satellites by more than 30 per cent</w:t>
      </w:r>
      <w:r w:rsidRPr="00657732">
        <w:rPr>
          <w:sz w:val="12"/>
        </w:rPr>
        <w:t xml:space="preserve"> (arxiv.org/abs/1505.03800). That may not have immediate consequences. But </w:t>
      </w:r>
      <w:r w:rsidRPr="00657732">
        <w:rPr>
          <w:rStyle w:val="StyleUnderline"/>
        </w:rPr>
        <w:t>as Earth orbits get more crowded with spent rocket stages and satellites, we will have to worry about cascades of collisions like the one depicted in the movie Gravity</w:t>
      </w:r>
      <w:r w:rsidRPr="00657732">
        <w:rPr>
          <w:sz w:val="12"/>
        </w:rPr>
        <w:t xml:space="preserve">. </w:t>
      </w:r>
      <w:r w:rsidRPr="00657732">
        <w:rPr>
          <w:rStyle w:val="StyleUnderline"/>
        </w:rPr>
        <w:t>Handmer and Roa want to point out the problem now so that we can find a solution before any satellites get dinged</w:t>
      </w:r>
      <w:r w:rsidRPr="00657732">
        <w:rPr>
          <w:sz w:val="12"/>
        </w:rPr>
        <w:t xml:space="preserve">. </w:t>
      </w:r>
      <w:r w:rsidRPr="00657732">
        <w:rPr>
          <w:rStyle w:val="Emphasis"/>
        </w:rPr>
        <w:t>“</w:t>
      </w:r>
      <w:r w:rsidRPr="00657732">
        <w:rPr>
          <w:rStyle w:val="Emphasis"/>
          <w:highlight w:val="cyan"/>
        </w:rPr>
        <w:t>It is possible to quantify and manage the risk</w:t>
      </w:r>
      <w:r w:rsidRPr="00657732">
        <w:rPr>
          <w:sz w:val="12"/>
          <w:highlight w:val="cyan"/>
        </w:rPr>
        <w:t xml:space="preserve">,” </w:t>
      </w:r>
      <w:r w:rsidRPr="00657732">
        <w:rPr>
          <w:sz w:val="12"/>
        </w:rPr>
        <w:t>says Handmer. “</w:t>
      </w:r>
      <w:r w:rsidRPr="00657732">
        <w:rPr>
          <w:rStyle w:val="Emphasis"/>
          <w:highlight w:val="cyan"/>
        </w:rPr>
        <w:t>A few basic precautions will prevent harm due to stray asteroid material.”</w:t>
      </w:r>
    </w:p>
    <w:p w14:paraId="695D7D01" w14:textId="77777777" w:rsidR="0029519D" w:rsidRPr="00657732" w:rsidRDefault="0029519D" w:rsidP="0029519D">
      <w:pPr>
        <w:pStyle w:val="Heading4"/>
        <w:rPr>
          <w:iCs/>
        </w:rPr>
      </w:pPr>
      <w:r>
        <w:t xml:space="preserve">3] </w:t>
      </w:r>
      <w:r w:rsidRPr="00657732">
        <w:t xml:space="preserve">Clustering makes the risk of collisions </w:t>
      </w:r>
      <w:r w:rsidRPr="00657732">
        <w:rPr>
          <w:i/>
          <w:u w:val="single"/>
        </w:rPr>
        <w:t>uniquely high</w:t>
      </w:r>
      <w:r w:rsidRPr="00657732">
        <w:rPr>
          <w:i/>
        </w:rPr>
        <w:t xml:space="preserve"> </w:t>
      </w:r>
      <w:r w:rsidRPr="00657732">
        <w:t>and the risk is understated</w:t>
      </w:r>
    </w:p>
    <w:p w14:paraId="42917F15" w14:textId="77777777" w:rsidR="0029519D" w:rsidRPr="00657732" w:rsidRDefault="0029519D" w:rsidP="0029519D">
      <w:r w:rsidRPr="00657732">
        <w:t xml:space="preserve">Dr. Darren </w:t>
      </w:r>
      <w:r w:rsidRPr="00657732">
        <w:rPr>
          <w:rStyle w:val="Style13ptBold"/>
        </w:rPr>
        <w:t>McKnight 17</w:t>
      </w:r>
      <w:r w:rsidRPr="00657732">
        <w:t>, Ph.D., Technical Director for Integrity Applications, Previously Senior Vice President and Director of Science and Technology Strategy at Science Applications International Corporation, “Proposed Series of Orbital Debris Remediation Activities,” 3rd International Conference and Exhibition on Satellite &amp; Space Missions, 5/13/2017, https://iaaweb.org/iaa/Scientific%20Activity/debrisminutes03166.pdf</w:t>
      </w:r>
      <w:r w:rsidRPr="00657732">
        <w:rPr>
          <w:rStyle w:val="Hyperlink"/>
        </w:rPr>
        <w:t xml:space="preserve"> [</w:t>
      </w:r>
      <w:r w:rsidRPr="00657732">
        <w:t>graphics omitted]</w:t>
      </w:r>
    </w:p>
    <w:p w14:paraId="62C51BCC" w14:textId="77777777" w:rsidR="0029519D" w:rsidRPr="00657732" w:rsidRDefault="0029519D" w:rsidP="0029519D">
      <w:pPr>
        <w:rPr>
          <w:sz w:val="16"/>
        </w:rPr>
      </w:pPr>
      <w:r w:rsidRPr="00657732">
        <w:rPr>
          <w:rStyle w:val="StyleUnderline"/>
        </w:rPr>
        <w:t xml:space="preserve">In the future, this </w:t>
      </w:r>
      <w:r w:rsidRPr="00657732">
        <w:rPr>
          <w:rStyle w:val="StyleUnderline"/>
          <w:highlight w:val="cyan"/>
        </w:rPr>
        <w:t xml:space="preserve">population will be added to </w:t>
      </w:r>
      <w:r w:rsidRPr="00657732">
        <w:rPr>
          <w:rStyle w:val="Emphasis"/>
          <w:highlight w:val="cyan"/>
        </w:rPr>
        <w:t>primarily</w:t>
      </w:r>
      <w:r w:rsidRPr="00657732">
        <w:rPr>
          <w:rStyle w:val="StyleUnderline"/>
          <w:highlight w:val="cyan"/>
        </w:rPr>
        <w:t xml:space="preserve"> from collisions between large objects</w:t>
      </w:r>
      <w:r w:rsidRPr="00657732">
        <w:rPr>
          <w:rStyle w:val="StyleUnderline"/>
        </w:rPr>
        <w:t xml:space="preserve"> in orbit </w:t>
      </w:r>
      <w:r w:rsidRPr="00657732">
        <w:rPr>
          <w:rStyle w:val="StyleUnderline"/>
          <w:highlight w:val="cyan"/>
        </w:rPr>
        <w:t>as the number</w:t>
      </w:r>
      <w:r w:rsidRPr="00657732">
        <w:rPr>
          <w:rStyle w:val="StyleUnderline"/>
        </w:rPr>
        <w:t xml:space="preserve"> of LNT </w:t>
      </w:r>
      <w:r w:rsidRPr="00657732">
        <w:rPr>
          <w:rStyle w:val="StyleUnderline"/>
          <w:highlight w:val="cyan"/>
        </w:rPr>
        <w:t xml:space="preserve">produced is </w:t>
      </w:r>
      <w:r w:rsidRPr="00657732">
        <w:rPr>
          <w:rStyle w:val="Emphasis"/>
          <w:highlight w:val="cyan"/>
        </w:rPr>
        <w:t>proportional to</w:t>
      </w:r>
      <w:r w:rsidRPr="00657732">
        <w:rPr>
          <w:rStyle w:val="StyleUnderline"/>
        </w:rPr>
        <w:t xml:space="preserve"> the </w:t>
      </w:r>
      <w:r w:rsidRPr="00657732">
        <w:rPr>
          <w:rStyle w:val="Emphasis"/>
          <w:highlight w:val="cyan"/>
        </w:rPr>
        <w:t>mass</w:t>
      </w:r>
      <w:r w:rsidRPr="00657732">
        <w:rPr>
          <w:rStyle w:val="StyleUnderline"/>
        </w:rPr>
        <w:t xml:space="preserve"> involved in a collision</w:t>
      </w:r>
      <w:r w:rsidRPr="00657732">
        <w:rPr>
          <w:sz w:val="16"/>
        </w:rPr>
        <w:t xml:space="preserve"> (or explosion).2 Cataloged debris produced from a catastrophic collision will be liberated at about 1-3 fragments per kilogram of mass involved while LNT production is around 10-40 fragments per kilogram of mass involved. The Iridium/Cosmos collision involved a total mass of 2,000kg and produced over 3,000 trackable fragments and likely 10,000-15,0003 LNT debris. The Feng-Yun purposeful collision yielded over 2,200 trackable fragments and likely over 30,000 LNT from only ~850kg of mass involved. While it is important to prevent these types of events from occurring in the future, the consequence of a collision (based on number of LNT produced) will be proportional to the mass involved in the collision. The term “mass involved” implies a good coupling of the impactor mass with the target mass. For a large fragment (e.g., several kilograms) striking a typical payload (that is densely built) in its main satellite body (vice striking a solar array or other appendage) at hypervelocity speeds (i.e., above 6km/s) will result in all the mass being “involved” in the debris. However, a large fragment striking a derelict rocket body, due to the way that the mass is concentrated at the ends of a rocket body, will likely not result in all of the mass being “involved” in the liberated debris. </w:t>
      </w:r>
      <w:r w:rsidRPr="00657732">
        <w:rPr>
          <w:rStyle w:val="StyleUnderline"/>
        </w:rPr>
        <w:t xml:space="preserve">However, it is likely that </w:t>
      </w:r>
      <w:r w:rsidRPr="00657732">
        <w:rPr>
          <w:rStyle w:val="StyleUnderline"/>
          <w:highlight w:val="cyan"/>
        </w:rPr>
        <w:t xml:space="preserve">when two </w:t>
      </w:r>
      <w:r w:rsidRPr="00657732">
        <w:rPr>
          <w:rStyle w:val="Emphasis"/>
          <w:highlight w:val="cyan"/>
        </w:rPr>
        <w:t>large derelicts</w:t>
      </w:r>
      <w:r w:rsidRPr="00657732">
        <w:rPr>
          <w:rStyle w:val="StyleUnderline"/>
        </w:rPr>
        <w:t xml:space="preserve">, either rocket bodies or payloads, </w:t>
      </w:r>
      <w:r w:rsidRPr="00657732">
        <w:rPr>
          <w:rStyle w:val="StyleUnderline"/>
          <w:highlight w:val="cyan"/>
        </w:rPr>
        <w:t>collide</w:t>
      </w:r>
      <w:r w:rsidRPr="00657732">
        <w:rPr>
          <w:rStyle w:val="StyleUnderline"/>
        </w:rPr>
        <w:t xml:space="preserve"> with each other, then </w:t>
      </w:r>
      <w:r w:rsidRPr="00657732">
        <w:rPr>
          <w:rStyle w:val="Emphasis"/>
          <w:highlight w:val="cyan"/>
        </w:rPr>
        <w:t>all of the mass</w:t>
      </w:r>
      <w:r w:rsidRPr="00657732">
        <w:rPr>
          <w:rStyle w:val="StyleUnderline"/>
          <w:highlight w:val="cyan"/>
        </w:rPr>
        <w:t xml:space="preserve"> will be involved</w:t>
      </w:r>
      <w:r w:rsidRPr="00657732">
        <w:rPr>
          <w:rStyle w:val="StyleUnderline"/>
        </w:rPr>
        <w:t xml:space="preserve"> due to the likely direct physical interaction between the mass</w:t>
      </w:r>
      <w:r w:rsidRPr="00657732">
        <w:rPr>
          <w:sz w:val="16"/>
        </w:rPr>
        <w:t xml:space="preserve">. The table below summarizes the mass involvement scenarios which highlight why the massive-on-massive collisions are the focus of our analyses. Therefore, it is best to prevent the collision of the most massive objects with each other (higher consequence) and the ones that are the most likely (higher probability) since risk is probability multiplied by consequence. </w:t>
      </w:r>
      <w:r w:rsidRPr="00657732">
        <w:rPr>
          <w:rStyle w:val="StyleUnderline"/>
        </w:rPr>
        <w:t xml:space="preserve">Our </w:t>
      </w:r>
      <w:r w:rsidRPr="00657732">
        <w:rPr>
          <w:rStyle w:val="StyleUnderline"/>
          <w:highlight w:val="cyan"/>
        </w:rPr>
        <w:t>ability to model</w:t>
      </w:r>
      <w:r w:rsidRPr="00657732">
        <w:rPr>
          <w:rStyle w:val="StyleUnderline"/>
        </w:rPr>
        <w:t xml:space="preserve"> and predict the </w:t>
      </w:r>
      <w:r w:rsidRPr="00657732">
        <w:rPr>
          <w:rStyle w:val="Emphasis"/>
          <w:highlight w:val="cyan"/>
        </w:rPr>
        <w:t>rate of collisions</w:t>
      </w:r>
      <w:r w:rsidRPr="00657732">
        <w:rPr>
          <w:rStyle w:val="StyleUnderline"/>
          <w:highlight w:val="cyan"/>
        </w:rPr>
        <w:t xml:space="preserve"> is based</w:t>
      </w:r>
      <w:r w:rsidRPr="00657732">
        <w:rPr>
          <w:rStyle w:val="StyleUnderline"/>
        </w:rPr>
        <w:t xml:space="preserve"> empirically up</w:t>
      </w:r>
      <w:r w:rsidRPr="00657732">
        <w:rPr>
          <w:rStyle w:val="Emphasis"/>
          <w:highlight w:val="cyan"/>
        </w:rPr>
        <w:t>on</w:t>
      </w:r>
      <w:r w:rsidRPr="00657732">
        <w:rPr>
          <w:rStyle w:val="StyleUnderline"/>
        </w:rPr>
        <w:t xml:space="preserve"> only </w:t>
      </w:r>
      <w:r w:rsidRPr="00657732">
        <w:rPr>
          <w:rStyle w:val="Emphasis"/>
          <w:highlight w:val="cyan"/>
        </w:rPr>
        <w:t>one</w:t>
      </w:r>
      <w:r w:rsidRPr="00657732">
        <w:rPr>
          <w:rStyle w:val="StyleUnderline"/>
        </w:rPr>
        <w:t xml:space="preserve"> catastrophic accidental collision </w:t>
      </w:r>
      <w:r w:rsidRPr="00657732">
        <w:rPr>
          <w:rStyle w:val="Emphasis"/>
          <w:highlight w:val="cyan"/>
        </w:rPr>
        <w:t>event</w:t>
      </w:r>
      <w:r w:rsidRPr="00657732">
        <w:rPr>
          <w:rStyle w:val="StyleUnderline"/>
          <w:highlight w:val="cyan"/>
        </w:rPr>
        <w:t xml:space="preserve"> and</w:t>
      </w:r>
      <w:r w:rsidRPr="00657732">
        <w:rPr>
          <w:rStyle w:val="StyleUnderline"/>
        </w:rPr>
        <w:t xml:space="preserve"> a model developed on </w:t>
      </w:r>
      <w:r w:rsidRPr="00657732">
        <w:rPr>
          <w:rStyle w:val="StyleUnderline"/>
          <w:highlight w:val="cyan"/>
        </w:rPr>
        <w:t>the</w:t>
      </w:r>
      <w:r w:rsidRPr="00657732">
        <w:rPr>
          <w:rStyle w:val="StyleUnderline"/>
        </w:rPr>
        <w:t xml:space="preserve"> kinetic theory of gases (</w:t>
      </w:r>
      <w:r w:rsidRPr="00657732">
        <w:rPr>
          <w:rStyle w:val="Emphasis"/>
          <w:highlight w:val="cyan"/>
        </w:rPr>
        <w:t>KTG</w:t>
      </w:r>
      <w:r w:rsidRPr="00657732">
        <w:rPr>
          <w:sz w:val="16"/>
        </w:rPr>
        <w:t xml:space="preserve">). </w:t>
      </w:r>
      <w:r w:rsidRPr="00657732">
        <w:rPr>
          <w:rStyle w:val="StyleUnderline"/>
        </w:rPr>
        <w:t xml:space="preserve">However, </w:t>
      </w:r>
      <w:r w:rsidRPr="00657732">
        <w:rPr>
          <w:rStyle w:val="StyleUnderline"/>
          <w:highlight w:val="cyan"/>
        </w:rPr>
        <w:t>clusters</w:t>
      </w:r>
      <w:r w:rsidRPr="00657732">
        <w:rPr>
          <w:rStyle w:val="StyleUnderline"/>
        </w:rPr>
        <w:t xml:space="preserve"> </w:t>
      </w:r>
      <w:r w:rsidRPr="00657732">
        <w:rPr>
          <w:rStyle w:val="Emphasis"/>
        </w:rPr>
        <w:t>of massive objects</w:t>
      </w:r>
      <w:r w:rsidRPr="00657732">
        <w:rPr>
          <w:rStyle w:val="StyleUnderline"/>
        </w:rPr>
        <w:t xml:space="preserve"> that have identical inclinations plus similar and overlapping apogees/perigees may indeed </w:t>
      </w:r>
      <w:r w:rsidRPr="00657732">
        <w:rPr>
          <w:rStyle w:val="StyleUnderline"/>
          <w:highlight w:val="cyan"/>
        </w:rPr>
        <w:t xml:space="preserve">have a greater probability of collision </w:t>
      </w:r>
      <w:r w:rsidRPr="00657732">
        <w:rPr>
          <w:rStyle w:val="Emphasis"/>
          <w:highlight w:val="cyan"/>
        </w:rPr>
        <w:t>than predicted</w:t>
      </w:r>
      <w:r w:rsidRPr="00657732">
        <w:rPr>
          <w:rStyle w:val="StyleUnderline"/>
        </w:rPr>
        <w:t xml:space="preserve"> by the KTG-based algorithms as </w:t>
      </w:r>
      <w:r w:rsidRPr="00657732">
        <w:rPr>
          <w:rStyle w:val="Emphasis"/>
          <w:highlight w:val="cyan"/>
        </w:rPr>
        <w:t>they are not randomly distributed</w:t>
      </w:r>
      <w:r w:rsidRPr="00657732">
        <w:rPr>
          <w:rStyle w:val="StyleUnderline"/>
          <w:highlight w:val="cyan"/>
        </w:rPr>
        <w:t xml:space="preserve"> and</w:t>
      </w:r>
      <w:r w:rsidRPr="00657732">
        <w:rPr>
          <w:rStyle w:val="StyleUnderline"/>
        </w:rPr>
        <w:t xml:space="preserve"> their </w:t>
      </w:r>
      <w:r w:rsidRPr="00657732">
        <w:rPr>
          <w:rStyle w:val="Emphasis"/>
          <w:highlight w:val="cyan"/>
        </w:rPr>
        <w:t>orbit</w:t>
      </w:r>
      <w:r w:rsidRPr="00657732">
        <w:rPr>
          <w:rStyle w:val="StyleUnderline"/>
        </w:rPr>
        <w:t xml:space="preserve">al element evolution (e.g., change in right ascension of ascending node and argument of perigee) </w:t>
      </w:r>
      <w:r w:rsidRPr="00657732">
        <w:rPr>
          <w:rStyle w:val="StyleUnderline"/>
          <w:highlight w:val="cyan"/>
        </w:rPr>
        <w:t>is</w:t>
      </w:r>
      <w:r w:rsidRPr="00657732">
        <w:rPr>
          <w:rStyle w:val="StyleUnderline"/>
        </w:rPr>
        <w:t xml:space="preserve"> also </w:t>
      </w:r>
      <w:r w:rsidRPr="00657732">
        <w:rPr>
          <w:rStyle w:val="Emphasis"/>
          <w:highlight w:val="cyan"/>
        </w:rPr>
        <w:t>similar</w:t>
      </w:r>
      <w:r w:rsidRPr="00657732">
        <w:rPr>
          <w:sz w:val="16"/>
        </w:rPr>
        <w:t xml:space="preserve">. </w:t>
      </w:r>
      <w:r w:rsidRPr="00657732">
        <w:rPr>
          <w:rStyle w:val="StyleUnderline"/>
        </w:rPr>
        <w:t xml:space="preserve">It is hypothesized that these similarities could result in resonances of collision dynamics that may lead to </w:t>
      </w:r>
      <w:r w:rsidRPr="00657732">
        <w:rPr>
          <w:rStyle w:val="Emphasis"/>
        </w:rPr>
        <w:t>larger probability of collision values than predicted with current algorithms</w:t>
      </w:r>
      <w:r w:rsidRPr="00657732">
        <w:rPr>
          <w:sz w:val="16"/>
        </w:rPr>
        <w:t xml:space="preserve">. </w:t>
      </w:r>
      <w:r w:rsidRPr="00657732">
        <w:rPr>
          <w:rStyle w:val="StyleUnderline"/>
        </w:rPr>
        <w:t xml:space="preserve">The not well-known fact is that many of </w:t>
      </w:r>
      <w:r w:rsidRPr="00657732">
        <w:rPr>
          <w:rStyle w:val="Emphasis"/>
        </w:rPr>
        <w:t>the most massive</w:t>
      </w:r>
      <w:r w:rsidRPr="00657732">
        <w:rPr>
          <w:rStyle w:val="StyleUnderline"/>
        </w:rPr>
        <w:t xml:space="preserve"> </w:t>
      </w:r>
      <w:r w:rsidRPr="00657732">
        <w:rPr>
          <w:rStyle w:val="StyleUnderline"/>
          <w:highlight w:val="cyan"/>
        </w:rPr>
        <w:t>objects are in</w:t>
      </w:r>
      <w:r w:rsidRPr="00657732">
        <w:rPr>
          <w:rStyle w:val="StyleUnderline"/>
        </w:rPr>
        <w:t xml:space="preserve"> </w:t>
      </w:r>
      <w:r w:rsidRPr="00657732">
        <w:rPr>
          <w:rStyle w:val="Emphasis"/>
        </w:rPr>
        <w:t>tightly clumped</w:t>
      </w:r>
      <w:r w:rsidRPr="00657732">
        <w:rPr>
          <w:rStyle w:val="StyleUnderline"/>
        </w:rPr>
        <w:t xml:space="preserve"> </w:t>
      </w:r>
      <w:r w:rsidRPr="00657732">
        <w:rPr>
          <w:rStyle w:val="StyleUnderline"/>
          <w:highlight w:val="cyan"/>
        </w:rPr>
        <w:t>clusters that</w:t>
      </w:r>
      <w:r w:rsidRPr="00657732">
        <w:rPr>
          <w:rStyle w:val="StyleUnderline"/>
        </w:rPr>
        <w:t xml:space="preserve"> will likely </w:t>
      </w:r>
      <w:r w:rsidRPr="00657732">
        <w:rPr>
          <w:rStyle w:val="StyleUnderline"/>
          <w:highlight w:val="cyan"/>
        </w:rPr>
        <w:t xml:space="preserve">produce </w:t>
      </w:r>
      <w:r w:rsidRPr="00657732">
        <w:rPr>
          <w:rStyle w:val="Emphasis"/>
          <w:highlight w:val="cyan"/>
        </w:rPr>
        <w:t>greater probability</w:t>
      </w:r>
      <w:r w:rsidRPr="00657732">
        <w:rPr>
          <w:rStyle w:val="StyleUnderline"/>
        </w:rPr>
        <w:t xml:space="preserve"> of collision than estimated by the KTG approach</w:t>
      </w:r>
      <w:r w:rsidRPr="00657732">
        <w:rPr>
          <w:sz w:val="16"/>
        </w:rPr>
        <w:t xml:space="preserve"> (see attached paper) and with the much larger consequence (i.e., creation of catalogued LNT fragments). The attached paper that studied this possibility shows some initial indications that this may indeed be true but much more analysis is needed to provide this conclusively. </w:t>
      </w:r>
      <w:r w:rsidRPr="00657732">
        <w:rPr>
          <w:rStyle w:val="StyleUnderline"/>
        </w:rPr>
        <w:t xml:space="preserve">This table of clusters </w:t>
      </w:r>
      <w:r w:rsidRPr="00657732">
        <w:rPr>
          <w:rStyle w:val="Emphasis"/>
        </w:rPr>
        <w:t>represent</w:t>
      </w:r>
      <w:r w:rsidRPr="00657732">
        <w:rPr>
          <w:rStyle w:val="StyleUnderline"/>
        </w:rPr>
        <w:t xml:space="preserve">s </w:t>
      </w:r>
      <w:r w:rsidRPr="00657732">
        <w:rPr>
          <w:rStyle w:val="Emphasis"/>
        </w:rPr>
        <w:t>well over</w:t>
      </w:r>
      <w:r w:rsidRPr="00657732">
        <w:rPr>
          <w:rStyle w:val="StyleUnderline"/>
        </w:rPr>
        <w:t xml:space="preserve"> </w:t>
      </w:r>
      <w:r w:rsidRPr="00657732">
        <w:rPr>
          <w:rStyle w:val="StyleUnderline"/>
          <w:highlight w:val="cyan"/>
        </w:rPr>
        <w:t>50% of the total</w:t>
      </w:r>
      <w:r w:rsidRPr="00657732">
        <w:rPr>
          <w:rStyle w:val="StyleUnderline"/>
        </w:rPr>
        <w:t xml:space="preserve"> derelict </w:t>
      </w:r>
      <w:r w:rsidRPr="00657732">
        <w:rPr>
          <w:rStyle w:val="StyleUnderline"/>
          <w:highlight w:val="cyan"/>
        </w:rPr>
        <w:t>mass</w:t>
      </w:r>
      <w:r w:rsidRPr="00657732">
        <w:rPr>
          <w:rStyle w:val="StyleUnderline"/>
        </w:rPr>
        <w:t xml:space="preserve"> in LEO</w:t>
      </w:r>
      <w:r w:rsidRPr="00657732">
        <w:rPr>
          <w:sz w:val="16"/>
        </w:rPr>
        <w:t xml:space="preserve">. </w:t>
      </w:r>
      <w:r w:rsidRPr="00657732">
        <w:rPr>
          <w:rStyle w:val="StyleUnderline"/>
        </w:rPr>
        <w:t xml:space="preserve">However, </w:t>
      </w:r>
      <w:r w:rsidRPr="00657732">
        <w:rPr>
          <w:rStyle w:val="StyleUnderline"/>
          <w:highlight w:val="cyan"/>
        </w:rPr>
        <w:t>no one is</w:t>
      </w:r>
      <w:r w:rsidRPr="00657732">
        <w:rPr>
          <w:rStyle w:val="StyleUnderline"/>
        </w:rPr>
        <w:t xml:space="preserve"> currently </w:t>
      </w:r>
      <w:r w:rsidRPr="00657732">
        <w:rPr>
          <w:rStyle w:val="Emphasis"/>
          <w:highlight w:val="cyan"/>
        </w:rPr>
        <w:t>monitoring</w:t>
      </w:r>
      <w:r w:rsidRPr="00657732">
        <w:rPr>
          <w:rStyle w:val="StyleUnderline"/>
        </w:rPr>
        <w:t xml:space="preserve"> these potential events</w:t>
      </w:r>
      <w:r w:rsidRPr="00657732">
        <w:rPr>
          <w:sz w:val="16"/>
        </w:rPr>
        <w:t xml:space="preserve">. It is proposed that it would be a prudent risk management approach for space flight safety to monitor and characterize this inter-cluster collision risk. The Massive Collision Monitoring Activity (MCMA) is proposed whereby the encounters between members of these clusters are constantly monitored and close encounter information collected, plotted, analyzed, and shared. This would provide a rich research base for scientists and a predictive service for spacefaring countries. I am currently executing a subset of this proposed activity in an ad hoc fashion in conjunction with JSpOC. I have been monitoring the interaction dynamics between the SL-16 population in the 820- 865km altitude region for the last nine months. </w:t>
      </w:r>
    </w:p>
    <w:p w14:paraId="3EC852C7" w14:textId="77777777" w:rsidR="0029519D" w:rsidRPr="00657732" w:rsidRDefault="0029519D" w:rsidP="0029519D">
      <w:pPr>
        <w:pStyle w:val="Heading4"/>
        <w:rPr>
          <w:rFonts w:cs="Arial"/>
        </w:rPr>
      </w:pPr>
      <w:r>
        <w:rPr>
          <w:rFonts w:cs="Arial"/>
        </w:rPr>
        <w:t xml:space="preserve">4] </w:t>
      </w:r>
      <w:r w:rsidRPr="00657732">
        <w:rPr>
          <w:rFonts w:cs="Arial"/>
        </w:rPr>
        <w:t xml:space="preserve">Debris cascades cause </w:t>
      </w:r>
      <w:r w:rsidRPr="00657732">
        <w:rPr>
          <w:rFonts w:cs="Arial"/>
          <w:u w:val="single"/>
        </w:rPr>
        <w:t>global</w:t>
      </w:r>
      <w:r w:rsidRPr="00657732">
        <w:rPr>
          <w:rFonts w:cs="Arial"/>
        </w:rPr>
        <w:t xml:space="preserve"> nuke war</w:t>
      </w:r>
    </w:p>
    <w:p w14:paraId="261C64D3" w14:textId="77777777" w:rsidR="0029519D" w:rsidRPr="00657732" w:rsidRDefault="0029519D" w:rsidP="0029519D">
      <w:r w:rsidRPr="00657732">
        <w:t xml:space="preserve">Les </w:t>
      </w:r>
      <w:r w:rsidRPr="00657732">
        <w:rPr>
          <w:rStyle w:val="Style13ptBold"/>
        </w:rPr>
        <w:t>Johnson 13</w:t>
      </w:r>
      <w:r w:rsidRPr="00657732">
        <w:t xml:space="preserve">, Deputy Manager for NASA's Advanced Concepts Office at the Marshall Space Flight Center, Co-Investigator for the JAXA T-Rex Space Tether Experiment and PI of NASA's ProSEDS Experiment, Master's Degree in Physics from Vanderbilt University, Popular Science Writer, and NASA Technologist, Frequent Contributor to the Journal of the British Interplanetary Sodety and Member of the American Institute of Aeronautics and Astronautics, National Space Society, the World Future Society, and MENSA, Sky Alert!: When Satellites Fail, p. 9-12 </w:t>
      </w:r>
    </w:p>
    <w:p w14:paraId="2A54C5E6" w14:textId="77777777" w:rsidR="0029519D" w:rsidRPr="00657732" w:rsidRDefault="0029519D" w:rsidP="0029519D">
      <w:pPr>
        <w:rPr>
          <w:sz w:val="12"/>
        </w:rPr>
      </w:pPr>
      <w:r w:rsidRPr="00657732">
        <w:rPr>
          <w:sz w:val="12"/>
        </w:rPr>
        <w:t xml:space="preserve">Whatever the initial cause, the result may be the same. </w:t>
      </w:r>
      <w:r w:rsidRPr="00657732">
        <w:rPr>
          <w:rStyle w:val="StyleUnderline"/>
          <w:highlight w:val="cyan"/>
        </w:rPr>
        <w:t xml:space="preserve">A </w:t>
      </w:r>
      <w:r w:rsidRPr="00657732">
        <w:rPr>
          <w:rStyle w:val="Emphasis"/>
          <w:highlight w:val="cyan"/>
        </w:rPr>
        <w:t>sat</w:t>
      </w:r>
      <w:r w:rsidRPr="00657732">
        <w:rPr>
          <w:rStyle w:val="StyleUnderline"/>
        </w:rPr>
        <w:t xml:space="preserve">ellite </w:t>
      </w:r>
      <w:r w:rsidRPr="00657732">
        <w:rPr>
          <w:rStyle w:val="StyleUnderline"/>
          <w:highlight w:val="cyan"/>
        </w:rPr>
        <w:t>destroyed</w:t>
      </w:r>
      <w:r w:rsidRPr="00657732">
        <w:rPr>
          <w:sz w:val="12"/>
        </w:rPr>
        <w:t xml:space="preserve"> in orbit </w:t>
      </w:r>
      <w:r w:rsidRPr="00657732">
        <w:rPr>
          <w:rStyle w:val="StyleUnderline"/>
        </w:rPr>
        <w:t>will break apart into thousands of pieces</w:t>
      </w:r>
      <w:r w:rsidRPr="00657732">
        <w:rPr>
          <w:sz w:val="12"/>
        </w:rPr>
        <w:t xml:space="preserve">, each traveling at over 8 km/sec. </w:t>
      </w:r>
      <w:r w:rsidRPr="00657732">
        <w:rPr>
          <w:rStyle w:val="StyleUnderline"/>
        </w:rPr>
        <w:t>This</w:t>
      </w:r>
      <w:r w:rsidRPr="00657732">
        <w:rPr>
          <w:sz w:val="12"/>
        </w:rPr>
        <w:t xml:space="preserve"> virtual </w:t>
      </w:r>
      <w:r w:rsidRPr="00657732">
        <w:rPr>
          <w:rStyle w:val="StyleUnderline"/>
        </w:rPr>
        <w:t>shotgun blast</w:t>
      </w:r>
      <w:r w:rsidRPr="00657732">
        <w:rPr>
          <w:sz w:val="12"/>
        </w:rPr>
        <w:t xml:space="preserve">, with pellets traveling 20 times faster than a bullet, </w:t>
      </w:r>
      <w:r w:rsidRPr="00657732">
        <w:rPr>
          <w:rStyle w:val="StyleUnderline"/>
        </w:rPr>
        <w:t>will quickly spread out</w:t>
      </w:r>
      <w:r w:rsidRPr="00657732">
        <w:rPr>
          <w:sz w:val="12"/>
        </w:rPr>
        <w:t xml:space="preserve">, with each pellet now following its own orbit around the Earth. With over 300,000 other pieces of junk already there, </w:t>
      </w:r>
      <w:r w:rsidRPr="00657732">
        <w:rPr>
          <w:rStyle w:val="StyleUnderline"/>
        </w:rPr>
        <w:t xml:space="preserve">the tipping point is crossed and a </w:t>
      </w:r>
      <w:r w:rsidRPr="00657732">
        <w:rPr>
          <w:rStyle w:val="StyleUnderline"/>
          <w:highlight w:val="cyan"/>
        </w:rPr>
        <w:t>runaway</w:t>
      </w:r>
      <w:r w:rsidRPr="00657732">
        <w:rPr>
          <w:rStyle w:val="StyleUnderline"/>
        </w:rPr>
        <w:t xml:space="preserve"> series of </w:t>
      </w:r>
      <w:r w:rsidRPr="00657732">
        <w:rPr>
          <w:rStyle w:val="StyleUnderline"/>
          <w:highlight w:val="cyan"/>
        </w:rPr>
        <w:t xml:space="preserve">collisions </w:t>
      </w:r>
      <w:r w:rsidRPr="00657732">
        <w:rPr>
          <w:rStyle w:val="Emphasis"/>
          <w:highlight w:val="cyan"/>
        </w:rPr>
        <w:t>begin</w:t>
      </w:r>
      <w:r w:rsidRPr="00657732">
        <w:rPr>
          <w:rStyle w:val="StyleUnderline"/>
        </w:rPr>
        <w:t>s</w:t>
      </w:r>
      <w:r w:rsidRPr="00657732">
        <w:rPr>
          <w:sz w:val="12"/>
        </w:rPr>
        <w:t xml:space="preserve">. A few orbits later, two of the new debris pieces strike other satellites, causing them to explode into thousands more pieces of debris. </w:t>
      </w:r>
      <w:r w:rsidRPr="00657732">
        <w:rPr>
          <w:rStyle w:val="StyleUnderline"/>
        </w:rPr>
        <w:t>The rate of collisions increases</w:t>
      </w:r>
      <w:r w:rsidRPr="00657732">
        <w:rPr>
          <w:sz w:val="12"/>
        </w:rPr>
        <w:t xml:space="preserve">, now with more spacecraft being destroyed. Called </w:t>
      </w:r>
      <w:r w:rsidRPr="00657732">
        <w:rPr>
          <w:rStyle w:val="StyleUnderline"/>
        </w:rPr>
        <w:t>the "</w:t>
      </w:r>
      <w:r w:rsidRPr="00657732">
        <w:rPr>
          <w:rStyle w:val="StyleUnderline"/>
          <w:highlight w:val="cyan"/>
        </w:rPr>
        <w:t>Kessler</w:t>
      </w:r>
      <w:r w:rsidRPr="00657732">
        <w:rPr>
          <w:rStyle w:val="StyleUnderline"/>
        </w:rPr>
        <w:t xml:space="preserve"> Effect"</w:t>
      </w:r>
      <w:r w:rsidRPr="00657732">
        <w:rPr>
          <w:sz w:val="12"/>
        </w:rPr>
        <w:t xml:space="preserve">, after the NASA scientist who first warned of its dangers, these debris objects, now numbering in the millions, </w:t>
      </w:r>
      <w:r w:rsidRPr="00657732">
        <w:rPr>
          <w:rStyle w:val="StyleUnderline"/>
          <w:highlight w:val="cyan"/>
        </w:rPr>
        <w:t>cascade</w:t>
      </w:r>
      <w:r w:rsidRPr="00657732">
        <w:rPr>
          <w:sz w:val="12"/>
        </w:rPr>
        <w:t xml:space="preserve"> around the Earth, </w:t>
      </w:r>
      <w:r w:rsidRPr="00657732">
        <w:rPr>
          <w:rStyle w:val="Emphasis"/>
          <w:highlight w:val="cyan"/>
        </w:rPr>
        <w:t>destroy</w:t>
      </w:r>
      <w:r w:rsidRPr="00657732">
        <w:rPr>
          <w:rStyle w:val="StyleUnderline"/>
        </w:rPr>
        <w:t xml:space="preserve">ing </w:t>
      </w:r>
      <w:r w:rsidRPr="00657732">
        <w:rPr>
          <w:rStyle w:val="StyleUnderline"/>
          <w:highlight w:val="cyan"/>
        </w:rPr>
        <w:t xml:space="preserve">every </w:t>
      </w:r>
      <w:r w:rsidRPr="00657732">
        <w:rPr>
          <w:rStyle w:val="Emphasis"/>
          <w:highlight w:val="cyan"/>
        </w:rPr>
        <w:t>sat</w:t>
      </w:r>
      <w:r w:rsidRPr="00657732">
        <w:rPr>
          <w:rStyle w:val="StyleUnderline"/>
        </w:rPr>
        <w:t xml:space="preserve">ellite </w:t>
      </w:r>
      <w:r w:rsidRPr="00657732">
        <w:rPr>
          <w:rStyle w:val="StyleUnderline"/>
          <w:highlight w:val="cyan"/>
        </w:rPr>
        <w:t xml:space="preserve">in </w:t>
      </w:r>
      <w:r w:rsidRPr="00657732">
        <w:rPr>
          <w:rStyle w:val="Emphasis"/>
          <w:highlight w:val="cyan"/>
        </w:rPr>
        <w:t>l</w:t>
      </w:r>
      <w:r w:rsidRPr="00657732">
        <w:rPr>
          <w:rStyle w:val="StyleUnderline"/>
        </w:rPr>
        <w:t xml:space="preserve">ow </w:t>
      </w:r>
      <w:r w:rsidRPr="00657732">
        <w:rPr>
          <w:rStyle w:val="Emphasis"/>
          <w:highlight w:val="cyan"/>
        </w:rPr>
        <w:t>E</w:t>
      </w:r>
      <w:r w:rsidRPr="00657732">
        <w:rPr>
          <w:rStyle w:val="StyleUnderline"/>
        </w:rPr>
        <w:t xml:space="preserve">arth </w:t>
      </w:r>
      <w:r w:rsidRPr="00657732">
        <w:rPr>
          <w:rStyle w:val="Emphasis"/>
          <w:highlight w:val="cyan"/>
        </w:rPr>
        <w:t>o</w:t>
      </w:r>
      <w:r w:rsidRPr="00657732">
        <w:rPr>
          <w:rStyle w:val="StyleUnderline"/>
        </w:rPr>
        <w:t>rbit</w:t>
      </w:r>
      <w:r w:rsidRPr="00657732">
        <w:rPr>
          <w:sz w:val="12"/>
        </w:rPr>
        <w:t xml:space="preserve">. </w:t>
      </w:r>
      <w:r w:rsidRPr="00657732">
        <w:rPr>
          <w:rStyle w:val="StyleUnderline"/>
        </w:rPr>
        <w:t>Without an atmosphere to slow them down</w:t>
      </w:r>
      <w:r w:rsidRPr="00657732">
        <w:rPr>
          <w:sz w:val="12"/>
        </w:rPr>
        <w:t xml:space="preserve">, thus </w:t>
      </w:r>
      <w:r w:rsidRPr="00657732">
        <w:rPr>
          <w:rStyle w:val="StyleUnderline"/>
        </w:rPr>
        <w:t>allowing debris pieces to bum up, most debris</w:t>
      </w:r>
      <w:r w:rsidRPr="00657732">
        <w:rPr>
          <w:sz w:val="12"/>
        </w:rPr>
        <w:t xml:space="preserve"> (perhaps </w:t>
      </w:r>
      <w:r w:rsidRPr="00657732">
        <w:rPr>
          <w:rStyle w:val="StyleUnderline"/>
        </w:rPr>
        <w:t xml:space="preserve">numbering in the millions) will remain in space for hundreds or thousands of years. Any new satellite will be threatened by destruction as soon as it enters space, effectively </w:t>
      </w:r>
      <w:r w:rsidRPr="00657732">
        <w:rPr>
          <w:rStyle w:val="StyleUnderline"/>
          <w:highlight w:val="cyan"/>
        </w:rPr>
        <w:t>rendering</w:t>
      </w:r>
      <w:r w:rsidRPr="00657732">
        <w:rPr>
          <w:rStyle w:val="StyleUnderline"/>
        </w:rPr>
        <w:t xml:space="preserve"> many Earth </w:t>
      </w:r>
      <w:r w:rsidRPr="00657732">
        <w:rPr>
          <w:rStyle w:val="StyleUnderline"/>
          <w:highlight w:val="cyan"/>
        </w:rPr>
        <w:t xml:space="preserve">orbits </w:t>
      </w:r>
      <w:r w:rsidRPr="00657732">
        <w:rPr>
          <w:rStyle w:val="Emphasis"/>
          <w:highlight w:val="cyan"/>
        </w:rPr>
        <w:t>unusable</w:t>
      </w:r>
      <w:r w:rsidRPr="00657732">
        <w:rPr>
          <w:sz w:val="12"/>
        </w:rPr>
        <w:t xml:space="preserve">. But what about us on the ground? How will this affect us? </w:t>
      </w:r>
      <w:r w:rsidRPr="00657732">
        <w:rPr>
          <w:rStyle w:val="StyleUnderline"/>
        </w:rPr>
        <w:t xml:space="preserve">Imagine a world that suddenly </w:t>
      </w:r>
      <w:r w:rsidRPr="00657732">
        <w:rPr>
          <w:rStyle w:val="Emphasis"/>
        </w:rPr>
        <w:t>loses all of its space technology</w:t>
      </w:r>
      <w:r w:rsidRPr="00657732">
        <w:rPr>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w:t>
      </w:r>
      <w:r w:rsidRPr="00657732">
        <w:rPr>
          <w:sz w:val="12"/>
          <w:szCs w:val="12"/>
        </w:rPr>
        <w:t>Add to this the crippling of</w:t>
      </w:r>
      <w:r w:rsidRPr="00657732">
        <w:rPr>
          <w:rStyle w:val="StyleUnderline"/>
          <w:sz w:val="12"/>
          <w:szCs w:val="12"/>
          <w:u w:val="none"/>
        </w:rPr>
        <w:t xml:space="preserve"> </w:t>
      </w:r>
      <w:r w:rsidRPr="00657732">
        <w:rPr>
          <w:rStyle w:val="StyleUnderline"/>
          <w:highlight w:val="cyan"/>
        </w:rPr>
        <w:t xml:space="preserve">the </w:t>
      </w:r>
      <w:r w:rsidRPr="00657732">
        <w:rPr>
          <w:rStyle w:val="StyleUnderline"/>
        </w:rPr>
        <w:t xml:space="preserve">US </w:t>
      </w:r>
      <w:r w:rsidRPr="00657732">
        <w:rPr>
          <w:rStyle w:val="StyleUnderline"/>
          <w:highlight w:val="cyan"/>
        </w:rPr>
        <w:t xml:space="preserve">military </w:t>
      </w:r>
      <w:r w:rsidRPr="00657732">
        <w:rPr>
          <w:rStyle w:val="StyleUnderline"/>
        </w:rPr>
        <w:t xml:space="preserve">who </w:t>
      </w:r>
      <w:r w:rsidRPr="00657732">
        <w:rPr>
          <w:rStyle w:val="StyleUnderline"/>
          <w:highlight w:val="cyan"/>
        </w:rPr>
        <w:t>now depend</w:t>
      </w:r>
      <w:r w:rsidRPr="00657732">
        <w:rPr>
          <w:rStyle w:val="StyleUnderline"/>
        </w:rPr>
        <w:t xml:space="preserve"> up</w:t>
      </w:r>
      <w:r w:rsidRPr="00657732">
        <w:rPr>
          <w:rStyle w:val="Emphasis"/>
          <w:highlight w:val="cyan"/>
        </w:rPr>
        <w:t>on</w:t>
      </w:r>
      <w:r w:rsidRPr="00657732">
        <w:rPr>
          <w:rStyle w:val="StyleUnderline"/>
        </w:rPr>
        <w:t xml:space="preserve"> spy satellites, </w:t>
      </w:r>
      <w:r w:rsidRPr="00657732">
        <w:rPr>
          <w:rStyle w:val="StyleUnderline"/>
          <w:highlight w:val="cyan"/>
        </w:rPr>
        <w:t>space</w:t>
      </w:r>
      <w:r w:rsidRPr="00657732">
        <w:rPr>
          <w:rStyle w:val="StyleUnderline"/>
        </w:rPr>
        <w:t xml:space="preserve">-based communications systems, and GPS to know where their troops and supplies are located at all times and anywhere in the world. </w:t>
      </w:r>
      <w:r w:rsidRPr="00657732">
        <w:rPr>
          <w:rStyle w:val="StyleUnderline"/>
          <w:highlight w:val="cyan"/>
        </w:rPr>
        <w:t xml:space="preserve">The result is a </w:t>
      </w:r>
      <w:r w:rsidRPr="00657732">
        <w:rPr>
          <w:rStyle w:val="Emphasis"/>
          <w:highlight w:val="cyan"/>
        </w:rPr>
        <w:t>nightmarish world</w:t>
      </w:r>
      <w:r w:rsidRPr="00657732">
        <w:rPr>
          <w:rStyle w:val="StyleUnderline"/>
        </w:rPr>
        <w:t xml:space="preserve">, one step away from </w:t>
      </w:r>
      <w:r w:rsidRPr="00657732">
        <w:rPr>
          <w:rStyle w:val="Emphasis"/>
          <w:highlight w:val="cyan"/>
        </w:rPr>
        <w:t>nuclear war</w:t>
      </w:r>
      <w:r w:rsidRPr="00657732">
        <w:rPr>
          <w:rStyle w:val="StyleUnderline"/>
          <w:highlight w:val="cyan"/>
        </w:rPr>
        <w:t xml:space="preserve">, </w:t>
      </w:r>
      <w:r w:rsidRPr="00657732">
        <w:rPr>
          <w:rStyle w:val="Emphasis"/>
          <w:highlight w:val="cyan"/>
        </w:rPr>
        <w:t>economic disaster</w:t>
      </w:r>
      <w:r w:rsidRPr="00657732">
        <w:rPr>
          <w:rStyle w:val="StyleUnderline"/>
          <w:highlight w:val="cyan"/>
        </w:rPr>
        <w:t>, and</w:t>
      </w:r>
      <w:r w:rsidRPr="00657732">
        <w:rPr>
          <w:rStyle w:val="StyleUnderline"/>
        </w:rPr>
        <w:t xml:space="preserve"> potential </w:t>
      </w:r>
      <w:r w:rsidRPr="00657732">
        <w:rPr>
          <w:rStyle w:val="Emphasis"/>
          <w:highlight w:val="cyan"/>
        </w:rPr>
        <w:t>mass starvation</w:t>
      </w:r>
      <w:r w:rsidRPr="00657732">
        <w:rPr>
          <w:rStyle w:val="StyleUnderline"/>
        </w:rPr>
        <w:t>.</w:t>
      </w:r>
      <w:r w:rsidRPr="00657732">
        <w:rPr>
          <w:sz w:val="12"/>
        </w:rPr>
        <w:t xml:space="preserve"> This is the world in which we are now perilously close to living. Space satellites now touch our lives in many ways. And, unfortunately, these </w:t>
      </w:r>
      <w:r w:rsidRPr="00657732">
        <w:rPr>
          <w:rStyle w:val="StyleUnderline"/>
        </w:rPr>
        <w:t xml:space="preserve">satellites are </w:t>
      </w:r>
      <w:r w:rsidRPr="00657732">
        <w:rPr>
          <w:rStyle w:val="Emphasis"/>
        </w:rPr>
        <w:t>extremely vulnerable</w:t>
      </w:r>
      <w:r w:rsidRPr="00657732">
        <w:rPr>
          <w:sz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657732">
        <w:rPr>
          <w:rStyle w:val="StyleUnderline"/>
        </w:rPr>
        <w:t xml:space="preserve">we are dependent upon them simply because they offer capabilities that are simply </w:t>
      </w:r>
      <w:r w:rsidRPr="00657732">
        <w:rPr>
          <w:rStyle w:val="Emphasis"/>
        </w:rPr>
        <w:t>unavailable any other way</w:t>
      </w:r>
      <w:r w:rsidRPr="00657732">
        <w:rPr>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these spacecraft provide and many are dependent upon them. </w:t>
      </w:r>
      <w:r w:rsidRPr="00657732">
        <w:rPr>
          <w:rStyle w:val="StyleUnderline"/>
        </w:rPr>
        <w:t xml:space="preserve">Commercial </w:t>
      </w:r>
      <w:r w:rsidRPr="00657732">
        <w:rPr>
          <w:rStyle w:val="Emphasis"/>
          <w:highlight w:val="cyan"/>
        </w:rPr>
        <w:t>aviation</w:t>
      </w:r>
      <w:r w:rsidRPr="00657732">
        <w:rPr>
          <w:rStyle w:val="StyleUnderline"/>
          <w:highlight w:val="cyan"/>
        </w:rPr>
        <w:t xml:space="preserve">, </w:t>
      </w:r>
      <w:r w:rsidRPr="00657732">
        <w:rPr>
          <w:rStyle w:val="Emphasis"/>
          <w:highlight w:val="cyan"/>
        </w:rPr>
        <w:t>shipping</w:t>
      </w:r>
      <w:r w:rsidRPr="00657732">
        <w:rPr>
          <w:rStyle w:val="StyleUnderline"/>
          <w:highlight w:val="cyan"/>
        </w:rPr>
        <w:t xml:space="preserve">, </w:t>
      </w:r>
      <w:r w:rsidRPr="00657732">
        <w:rPr>
          <w:rStyle w:val="Emphasis"/>
          <w:highlight w:val="cyan"/>
        </w:rPr>
        <w:t>emergency</w:t>
      </w:r>
      <w:r w:rsidRPr="00657732">
        <w:rPr>
          <w:rStyle w:val="StyleUnderline"/>
          <w:highlight w:val="cyan"/>
        </w:rPr>
        <w:t xml:space="preserve"> services</w:t>
      </w:r>
      <w:r w:rsidRPr="00657732">
        <w:rPr>
          <w:rStyle w:val="StyleUnderline"/>
        </w:rPr>
        <w:t xml:space="preserve">, vehicle fleet tracking, financial transactions, </w:t>
      </w:r>
      <w:r w:rsidRPr="00657732">
        <w:rPr>
          <w:rStyle w:val="StyleUnderline"/>
          <w:highlight w:val="cyan"/>
        </w:rPr>
        <w:t xml:space="preserve">and </w:t>
      </w:r>
      <w:r w:rsidRPr="00657732">
        <w:rPr>
          <w:rStyle w:val="Emphasis"/>
          <w:highlight w:val="cyan"/>
        </w:rPr>
        <w:t>ag</w:t>
      </w:r>
      <w:r w:rsidRPr="00657732">
        <w:rPr>
          <w:rStyle w:val="StyleUnderline"/>
        </w:rPr>
        <w:t xml:space="preserve">riculture </w:t>
      </w:r>
      <w:r w:rsidRPr="00657732">
        <w:rPr>
          <w:rStyle w:val="StyleUnderline"/>
          <w:highlight w:val="cyan"/>
        </w:rPr>
        <w:t>are</w:t>
      </w:r>
      <w:r w:rsidRPr="00657732">
        <w:rPr>
          <w:rStyle w:val="StyleUnderline"/>
        </w:rPr>
        <w:t xml:space="preserve"> areas of the economy that are increasingly </w:t>
      </w:r>
      <w:r w:rsidRPr="00657732">
        <w:rPr>
          <w:rStyle w:val="Emphasis"/>
          <w:highlight w:val="cyan"/>
        </w:rPr>
        <w:t>reliant</w:t>
      </w:r>
      <w:r w:rsidRPr="00657732">
        <w:rPr>
          <w:rStyle w:val="StyleUnderline"/>
        </w:rPr>
        <w:t xml:space="preserve"> on space. </w:t>
      </w:r>
      <w:r w:rsidRPr="00657732">
        <w:rPr>
          <w:sz w:val="12"/>
        </w:rPr>
        <w:t xml:space="preserve">Telestar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ali,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a large number of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days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Figure !.1 shows a satellite image of Hurricane Ivan approaching the Alabama Gulf coast in 2004. Without this type of information, evacuation warnings would have to be given more generally, resulting in needless evacuations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657732">
        <w:rPr>
          <w:rStyle w:val="StyleUnderline"/>
        </w:rPr>
        <w:t xml:space="preserve">Satellite information is critical to </w:t>
      </w:r>
      <w:r w:rsidRPr="00657732">
        <w:rPr>
          <w:rStyle w:val="Emphasis"/>
        </w:rPr>
        <w:t>all aspects</w:t>
      </w:r>
      <w:r w:rsidRPr="00657732">
        <w:rPr>
          <w:rStyle w:val="StyleUnderline"/>
        </w:rPr>
        <w:t xml:space="preserve"> of US intelligence and military planning. </w:t>
      </w:r>
      <w:r w:rsidRPr="00657732">
        <w:rPr>
          <w:rStyle w:val="StyleUnderline"/>
          <w:highlight w:val="cyan"/>
        </w:rPr>
        <w:t xml:space="preserve">Spy </w:t>
      </w:r>
      <w:r w:rsidRPr="00657732">
        <w:rPr>
          <w:rStyle w:val="Emphasis"/>
          <w:highlight w:val="cyan"/>
        </w:rPr>
        <w:t>sat</w:t>
      </w:r>
      <w:r w:rsidRPr="00657732">
        <w:rPr>
          <w:rStyle w:val="StyleUnderline"/>
        </w:rPr>
        <w:t>ellite</w:t>
      </w:r>
      <w:r w:rsidRPr="00657732">
        <w:rPr>
          <w:rStyle w:val="Emphasis"/>
          <w:highlight w:val="cyan"/>
        </w:rPr>
        <w:t>s</w:t>
      </w:r>
      <w:r w:rsidRPr="00657732">
        <w:rPr>
          <w:rStyle w:val="StyleUnderline"/>
        </w:rPr>
        <w:t xml:space="preserve"> are used to </w:t>
      </w:r>
      <w:r w:rsidRPr="00657732">
        <w:rPr>
          <w:rStyle w:val="StyleUnderline"/>
          <w:highlight w:val="cyan"/>
        </w:rPr>
        <w:t>monitor</w:t>
      </w:r>
      <w:r w:rsidRPr="00657732">
        <w:rPr>
          <w:rStyle w:val="StyleUnderline"/>
        </w:rPr>
        <w:t xml:space="preserve"> compliance with international </w:t>
      </w:r>
      <w:r w:rsidRPr="00657732">
        <w:rPr>
          <w:rStyle w:val="StyleUnderline"/>
          <w:highlight w:val="cyan"/>
        </w:rPr>
        <w:t>arms treaties and</w:t>
      </w:r>
      <w:r w:rsidRPr="00657732">
        <w:rPr>
          <w:rStyle w:val="StyleUnderline"/>
        </w:rPr>
        <w:t xml:space="preserve"> to assess the </w:t>
      </w:r>
      <w:r w:rsidRPr="00657732">
        <w:rPr>
          <w:rStyle w:val="StyleUnderline"/>
          <w:highlight w:val="cyan"/>
        </w:rPr>
        <w:t>military activities of</w:t>
      </w:r>
      <w:r w:rsidRPr="00657732">
        <w:rPr>
          <w:rStyle w:val="StyleUnderline"/>
        </w:rPr>
        <w:t xml:space="preserve"> countries such as </w:t>
      </w:r>
      <w:r w:rsidRPr="00657732">
        <w:rPr>
          <w:rStyle w:val="Emphasis"/>
          <w:highlight w:val="cyan"/>
        </w:rPr>
        <w:t>China</w:t>
      </w:r>
      <w:r w:rsidRPr="00657732">
        <w:rPr>
          <w:rStyle w:val="StyleUnderline"/>
          <w:highlight w:val="cyan"/>
        </w:rPr>
        <w:t xml:space="preserve">, </w:t>
      </w:r>
      <w:r w:rsidRPr="00657732">
        <w:rPr>
          <w:rStyle w:val="Emphasis"/>
          <w:highlight w:val="cyan"/>
        </w:rPr>
        <w:t>Russia</w:t>
      </w:r>
      <w:r w:rsidRPr="00657732">
        <w:rPr>
          <w:rStyle w:val="StyleUnderline"/>
          <w:highlight w:val="cyan"/>
        </w:rPr>
        <w:t xml:space="preserve">, </w:t>
      </w:r>
      <w:r w:rsidRPr="00657732">
        <w:rPr>
          <w:rStyle w:val="Emphasis"/>
          <w:highlight w:val="cyan"/>
        </w:rPr>
        <w:t>Iran</w:t>
      </w:r>
      <w:r w:rsidRPr="00657732">
        <w:rPr>
          <w:rStyle w:val="StyleUnderline"/>
          <w:highlight w:val="cyan"/>
        </w:rPr>
        <w:t xml:space="preserve">, and </w:t>
      </w:r>
      <w:r w:rsidRPr="00657732">
        <w:rPr>
          <w:rStyle w:val="Emphasis"/>
          <w:highlight w:val="cyan"/>
        </w:rPr>
        <w:t>No</w:t>
      </w:r>
      <w:r w:rsidRPr="00657732">
        <w:rPr>
          <w:rStyle w:val="Emphasis"/>
        </w:rPr>
        <w:t xml:space="preserve">rth </w:t>
      </w:r>
      <w:r w:rsidRPr="00657732">
        <w:rPr>
          <w:rStyle w:val="Emphasis"/>
          <w:highlight w:val="cyan"/>
        </w:rPr>
        <w:t>Ko</w:t>
      </w:r>
      <w:r w:rsidRPr="00657732">
        <w:rPr>
          <w:rStyle w:val="Emphasis"/>
        </w:rPr>
        <w:t>rea</w:t>
      </w:r>
      <w:r w:rsidRPr="00657732">
        <w:rPr>
          <w:sz w:val="12"/>
        </w:rPr>
        <w:t xml:space="preserve">. Figure 1.2 shows the capability of modem unclassified space-based imaging. The capability of the classified systems is presumed to be significantly better, providing much more detail. </w:t>
      </w:r>
      <w:r w:rsidRPr="00657732">
        <w:rPr>
          <w:rStyle w:val="StyleUnderline"/>
          <w:highlight w:val="cyan"/>
        </w:rPr>
        <w:t>Losing these</w:t>
      </w:r>
      <w:r w:rsidRPr="00657732">
        <w:rPr>
          <w:rStyle w:val="StyleUnderline"/>
        </w:rPr>
        <w:t xml:space="preserve"> satellites </w:t>
      </w:r>
      <w:r w:rsidRPr="00657732">
        <w:rPr>
          <w:rStyle w:val="StyleUnderline"/>
          <w:highlight w:val="cyan"/>
        </w:rPr>
        <w:t>would place</w:t>
      </w:r>
      <w:r w:rsidRPr="00657732">
        <w:rPr>
          <w:rStyle w:val="StyleUnderline"/>
        </w:rPr>
        <w:t xml:space="preserve"> global </w:t>
      </w:r>
      <w:r w:rsidRPr="00657732">
        <w:rPr>
          <w:rStyle w:val="StyleUnderline"/>
          <w:highlight w:val="cyan"/>
        </w:rPr>
        <w:t xml:space="preserve">militaries on </w:t>
      </w:r>
      <w:r w:rsidRPr="00657732">
        <w:rPr>
          <w:rStyle w:val="Emphasis"/>
          <w:highlight w:val="cyan"/>
        </w:rPr>
        <w:t>high alert</w:t>
      </w:r>
      <w:r w:rsidRPr="00657732">
        <w:rPr>
          <w:sz w:val="12"/>
        </w:rPr>
        <w:t xml:space="preserve"> and have them operating, literally, in the blind. </w:t>
      </w:r>
      <w:r w:rsidRPr="00657732">
        <w:rPr>
          <w:rStyle w:val="StyleUnderline"/>
        </w:rPr>
        <w:t xml:space="preserve">Our military would suddenly become vulnerable in other areas as well. </w:t>
      </w:r>
      <w:r w:rsidRPr="00657732">
        <w:rPr>
          <w:rStyle w:val="StyleUnderline"/>
          <w:highlight w:val="cyan"/>
        </w:rPr>
        <w:t>GPS</w:t>
      </w:r>
      <w:r w:rsidRPr="00657732">
        <w:rPr>
          <w:sz w:val="12"/>
        </w:rPr>
        <w:t xml:space="preserve">, a network of 24-32 satellites in medium-Earth orbit, </w:t>
      </w:r>
      <w:r w:rsidRPr="00657732">
        <w:rPr>
          <w:rStyle w:val="StyleUnderline"/>
        </w:rPr>
        <w:t xml:space="preserve">was developed to </w:t>
      </w:r>
      <w:r w:rsidRPr="00657732">
        <w:rPr>
          <w:rStyle w:val="StyleUnderline"/>
          <w:highlight w:val="cyan"/>
        </w:rPr>
        <w:t>provide</w:t>
      </w:r>
      <w:r w:rsidRPr="00657732">
        <w:rPr>
          <w:rStyle w:val="StyleUnderline"/>
        </w:rPr>
        <w:t xml:space="preserve"> precise position </w:t>
      </w:r>
      <w:r w:rsidRPr="00657732">
        <w:rPr>
          <w:rStyle w:val="Emphasis"/>
          <w:highlight w:val="cyan"/>
        </w:rPr>
        <w:t>info</w:t>
      </w:r>
      <w:r w:rsidRPr="00657732">
        <w:rPr>
          <w:rStyle w:val="StyleUnderline"/>
        </w:rPr>
        <w:t>rmation to the military, and it is now in common use by individuals and industry. The network</w:t>
      </w:r>
      <w:r w:rsidRPr="00657732">
        <w:rPr>
          <w:sz w:val="12"/>
        </w:rPr>
        <w:t xml:space="preserve">, which became fully operational in 1993, </w:t>
      </w:r>
      <w:r w:rsidRPr="00657732">
        <w:rPr>
          <w:rStyle w:val="StyleUnderline"/>
        </w:rPr>
        <w:t>allows</w:t>
      </w:r>
      <w:r w:rsidRPr="00657732">
        <w:rPr>
          <w:sz w:val="12"/>
        </w:rPr>
        <w:t xml:space="preserve"> our </w:t>
      </w:r>
      <w:r w:rsidRPr="00657732">
        <w:rPr>
          <w:rStyle w:val="StyleUnderline"/>
        </w:rPr>
        <w:t xml:space="preserve">armed forces to know their exact locations anywhere in the world. It is used to </w:t>
      </w:r>
      <w:r w:rsidRPr="00657732">
        <w:rPr>
          <w:rStyle w:val="StyleUnderline"/>
          <w:highlight w:val="cyan"/>
        </w:rPr>
        <w:t>guide bombs</w:t>
      </w:r>
      <w:r w:rsidRPr="00657732">
        <w:rPr>
          <w:rStyle w:val="StyleUnderline"/>
        </w:rPr>
        <w:t xml:space="preserve"> to</w:t>
      </w:r>
      <w:r w:rsidRPr="00657732">
        <w:rPr>
          <w:sz w:val="12"/>
        </w:rPr>
        <w:t xml:space="preserve"> their </w:t>
      </w:r>
      <w:r w:rsidRPr="00657732">
        <w:rPr>
          <w:rStyle w:val="StyleUnderline"/>
        </w:rPr>
        <w:t>targets with unprecedented accuracy</w:t>
      </w:r>
      <w:r w:rsidRPr="00657732">
        <w:rPr>
          <w:sz w:val="12"/>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657732">
        <w:rPr>
          <w:rStyle w:val="StyleUnderline"/>
        </w:rPr>
        <w:t xml:space="preserve">It allows soldiers to </w:t>
      </w:r>
      <w:r w:rsidRPr="00657732">
        <w:rPr>
          <w:rStyle w:val="StyleUnderline"/>
          <w:highlight w:val="cyan"/>
        </w:rPr>
        <w:t>navigate</w:t>
      </w:r>
      <w:r w:rsidRPr="00657732">
        <w:rPr>
          <w:rStyle w:val="StyleUnderline"/>
        </w:rPr>
        <w:t xml:space="preserve"> in the dark or in adverse </w:t>
      </w:r>
      <w:r w:rsidRPr="00657732">
        <w:rPr>
          <w:rStyle w:val="StyleUnderline"/>
          <w:highlight w:val="cyan"/>
        </w:rPr>
        <w:t>weather</w:t>
      </w:r>
      <w:r w:rsidRPr="00657732">
        <w:rPr>
          <w:rStyle w:val="StyleUnderline"/>
        </w:rPr>
        <w:t xml:space="preserve"> or sandstorms. </w:t>
      </w:r>
      <w:r w:rsidRPr="00657732">
        <w:rPr>
          <w:rStyle w:val="StyleUnderline"/>
          <w:highlight w:val="cyan"/>
        </w:rPr>
        <w:t>Without</w:t>
      </w:r>
      <w:r w:rsidRPr="00657732">
        <w:rPr>
          <w:rStyle w:val="StyleUnderline"/>
        </w:rPr>
        <w:t xml:space="preserve"> GPS, our </w:t>
      </w:r>
      <w:r w:rsidRPr="00657732">
        <w:rPr>
          <w:rStyle w:val="Emphasis"/>
          <w:highlight w:val="cyan"/>
        </w:rPr>
        <w:t>military advantage</w:t>
      </w:r>
      <w:r w:rsidRPr="00657732">
        <w:rPr>
          <w:rStyle w:val="StyleUnderline"/>
        </w:rPr>
        <w:t xml:space="preserve"> over</w:t>
      </w:r>
      <w:r w:rsidRPr="00657732">
        <w:rPr>
          <w:sz w:val="12"/>
        </w:rPr>
        <w:t xml:space="preserve"> potential </w:t>
      </w:r>
      <w:r w:rsidRPr="00657732">
        <w:rPr>
          <w:rStyle w:val="StyleUnderline"/>
        </w:rPr>
        <w:t xml:space="preserve">adversaries </w:t>
      </w:r>
      <w:r w:rsidRPr="00657732">
        <w:rPr>
          <w:rStyle w:val="StyleUnderline"/>
          <w:highlight w:val="cyan"/>
        </w:rPr>
        <w:t>would be</w:t>
      </w:r>
      <w:r w:rsidRPr="00657732">
        <w:rPr>
          <w:sz w:val="12"/>
        </w:rPr>
        <w:t xml:space="preserve"> dramatically reduced or </w:t>
      </w:r>
      <w:r w:rsidRPr="00657732">
        <w:rPr>
          <w:rStyle w:val="Emphasis"/>
          <w:highlight w:val="cyan"/>
        </w:rPr>
        <w:t>eliminated</w:t>
      </w:r>
      <w:r w:rsidRPr="00657732">
        <w:rPr>
          <w:sz w:val="12"/>
        </w:rPr>
        <w:t>.</w:t>
      </w:r>
    </w:p>
    <w:p w14:paraId="1138DAD4" w14:textId="77777777" w:rsidR="0029519D" w:rsidRPr="00657732" w:rsidRDefault="0029519D" w:rsidP="0029519D">
      <w:pPr>
        <w:pStyle w:val="Heading4"/>
      </w:pPr>
      <w:r>
        <w:t xml:space="preserve">5] </w:t>
      </w:r>
      <w:r w:rsidRPr="00657732">
        <w:t>U</w:t>
      </w:r>
      <w:r w:rsidRPr="00657732">
        <w:rPr>
          <w:u w:val="single"/>
        </w:rPr>
        <w:t>nregulated</w:t>
      </w:r>
      <w:r w:rsidRPr="00657732">
        <w:t xml:space="preserve"> mining turns D</w:t>
      </w:r>
      <w:r w:rsidRPr="00657732">
        <w:rPr>
          <w:rFonts w:hint="eastAsia"/>
          <w:lang w:eastAsia="zh-CN"/>
        </w:rPr>
        <w:t>A</w:t>
      </w:r>
      <w:r w:rsidRPr="00657732">
        <w:rPr>
          <w:lang w:eastAsia="zh-CN"/>
        </w:rPr>
        <w:t>’</w:t>
      </w:r>
      <w:r w:rsidRPr="00657732">
        <w:rPr>
          <w:rFonts w:hint="eastAsia"/>
          <w:lang w:eastAsia="zh-CN"/>
        </w:rPr>
        <w:t>s</w:t>
      </w:r>
      <w:r>
        <w:rPr>
          <w:lang w:eastAsia="zh-CN"/>
        </w:rPr>
        <w:t xml:space="preserve"> and benefits from appropriation</w:t>
      </w:r>
    </w:p>
    <w:p w14:paraId="4D2FBB6D" w14:textId="77777777" w:rsidR="0029519D" w:rsidRPr="00657732" w:rsidRDefault="0029519D" w:rsidP="0029519D">
      <w:r w:rsidRPr="00657732">
        <w:t xml:space="preserve">Fengna </w:t>
      </w:r>
      <w:r w:rsidRPr="00657732">
        <w:rPr>
          <w:rStyle w:val="Style13ptBold"/>
        </w:rPr>
        <w:t>Xu 20</w:t>
      </w:r>
      <w:r w:rsidRPr="00657732">
        <w:t>, Law School, Xi’an Jiaotong University, “The approach to sustainable space mining: issues, challenges, and solutions,” Fengna Xu 2020 IOP Conf. Ser.: Mater. Sci. Eng. 738 012014</w:t>
      </w:r>
    </w:p>
    <w:p w14:paraId="3B361838" w14:textId="77777777" w:rsidR="0029519D" w:rsidRDefault="0029519D" w:rsidP="0029519D">
      <w:pPr>
        <w:rPr>
          <w:rStyle w:val="Emphasis"/>
        </w:rPr>
      </w:pPr>
      <w:r w:rsidRPr="00657732">
        <w:rPr>
          <w:sz w:val="14"/>
        </w:rPr>
        <w:t xml:space="preserve">3.1. Conflicts between multiple States </w:t>
      </w:r>
      <w:r w:rsidRPr="00657732">
        <w:rPr>
          <w:rStyle w:val="StyleUnderline"/>
        </w:rPr>
        <w:t>Space resources, as res communis [3], can be appropriated to some extent on the basis of freedom of exploration and use of the outer space.</w:t>
      </w:r>
      <w:r w:rsidRPr="00657732">
        <w:rPr>
          <w:sz w:val="14"/>
        </w:rPr>
        <w:t xml:space="preserve"> However, it is likely to follow a ‘first come, first served’ approach to space resources activities. In fact, the ‘first come, first served’ approach drove early and rapid development of oil industry of the US in the 19th century, although a frenetic race among surface owners followed and led to an extraordinary waste of oil and gas. </w:t>
      </w:r>
      <w:r w:rsidRPr="00657732">
        <w:rPr>
          <w:rStyle w:val="StyleUnderline"/>
        </w:rPr>
        <w:t>Given that so far there are no agreement or property rights on space resources, they are essentially in a ‘state of nature</w:t>
      </w:r>
      <w:r w:rsidRPr="00657732">
        <w:rPr>
          <w:sz w:val="14"/>
        </w:rPr>
        <w:t xml:space="preserve">’. Allocation by the ‘first come, first served’ approach is simple and requires very little government involvement to deter another one (called a ‘junior’) from displacing the rightful first comer (called a ‘senior’). </w:t>
      </w:r>
      <w:r w:rsidRPr="00657732">
        <w:rPr>
          <w:rStyle w:val="StyleUnderline"/>
          <w:highlight w:val="cyan"/>
        </w:rPr>
        <w:t>However, overprotecting the senior by priority rights could run the risk of disorder, waste, inequality, and even monopoly</w:t>
      </w:r>
      <w:r w:rsidRPr="00657732">
        <w:rPr>
          <w:sz w:val="14"/>
        </w:rPr>
        <w:t xml:space="preserve">. The Outer Space Treaty, requires State parties to conduct all their activities in outer space ‘with due regard to the corresponding interests of all other States Parties’. </w:t>
      </w:r>
      <w:r w:rsidRPr="00657732">
        <w:rPr>
          <w:rStyle w:val="StyleUnderline"/>
          <w:highlight w:val="cyan"/>
        </w:rPr>
        <w:t xml:space="preserve">Without specific coordinating rules, conflicts between multiple States are likely to happen. Private entities may choose to arm themselves to safeguard their own interests. In extreme cases, </w:t>
      </w:r>
      <w:r w:rsidRPr="00657732">
        <w:rPr>
          <w:rStyle w:val="Emphasis"/>
          <w:highlight w:val="cyan"/>
        </w:rPr>
        <w:t>States may also protect them by placing weapons of mass destruction in outer space if necessary [4]. As a result, priority rights should not be absolute but subjected to some arrangements. 7</w:t>
      </w:r>
    </w:p>
    <w:p w14:paraId="254BEB18" w14:textId="77777777" w:rsidR="0029519D" w:rsidRDefault="0029519D" w:rsidP="0029519D">
      <w:pPr>
        <w:pStyle w:val="Heading4"/>
      </w:pPr>
      <w:r>
        <w:t>6] AAC involves intentional relocation</w:t>
      </w:r>
    </w:p>
    <w:p w14:paraId="6C86CDE2" w14:textId="77777777" w:rsidR="0029519D" w:rsidRDefault="0029519D" w:rsidP="0029519D">
      <w:r w:rsidRPr="00465DA2">
        <w:rPr>
          <w:rStyle w:val="Style13ptBold"/>
        </w:rPr>
        <w:t>Neeness ND</w:t>
      </w:r>
      <w:r w:rsidRPr="00465DA2">
        <w:t>— (</w:t>
      </w:r>
      <w:r>
        <w:t>Neeness</w:t>
      </w:r>
      <w:r w:rsidRPr="00465DA2">
        <w:t xml:space="preserve">, </w:t>
      </w:r>
      <w:r>
        <w:t>Neeness’ founder runs several websites: Cyber Insight, Apassant, Crow Survival, and Planted Shack. Neeness started as a blog where the founder could share their love for animals.</w:t>
      </w:r>
      <w:r w:rsidRPr="00465DA2">
        <w:t>, “Which mission is meant for asteroid?“, Neeness, Available Online at https://neeness.com/which-mission-is-meant-for-asteroid/, accessed 3-25-2022, HKR-AR)</w:t>
      </w:r>
    </w:p>
    <w:p w14:paraId="0A9552F6" w14:textId="77777777" w:rsidR="0029519D" w:rsidRPr="00465DA2" w:rsidRDefault="0029519D" w:rsidP="0029519D">
      <w:pPr>
        <w:rPr>
          <w:u w:val="single"/>
        </w:rPr>
      </w:pPr>
      <w:r w:rsidRPr="00465DA2">
        <w:rPr>
          <w:u w:val="single"/>
        </w:rPr>
        <w:t>Can you push an asteroid?</w:t>
      </w:r>
    </w:p>
    <w:p w14:paraId="1D9C6496" w14:textId="77777777" w:rsidR="0029519D" w:rsidRPr="008D64CC" w:rsidRDefault="0029519D" w:rsidP="0029519D">
      <w:pPr>
        <w:rPr>
          <w:rStyle w:val="Emphasis"/>
          <w:b w:val="0"/>
          <w:iCs w:val="0"/>
        </w:rPr>
      </w:pPr>
      <w:r w:rsidRPr="00465DA2">
        <w:rPr>
          <w:u w:val="single"/>
        </w:rPr>
        <w:t xml:space="preserve">Natural asteroid capture is ballistic capture of a free asteroid into orbit around a body such as a planet, due to gravitational forces. </w:t>
      </w:r>
      <w:r w:rsidRPr="00465DA2">
        <w:rPr>
          <w:highlight w:val="cyan"/>
          <w:u w:val="single"/>
        </w:rPr>
        <w:t>Artificial asteroid capture</w:t>
      </w:r>
      <w:r w:rsidRPr="00465DA2">
        <w:rPr>
          <w:u w:val="single"/>
        </w:rPr>
        <w:t xml:space="preserve"> </w:t>
      </w:r>
      <w:r w:rsidRPr="00465DA2">
        <w:rPr>
          <w:highlight w:val="cyan"/>
          <w:u w:val="single"/>
        </w:rPr>
        <w:t>involves</w:t>
      </w:r>
      <w:r w:rsidRPr="00465DA2">
        <w:rPr>
          <w:u w:val="single"/>
        </w:rPr>
        <w:t xml:space="preserve"> </w:t>
      </w:r>
      <w:r w:rsidRPr="00465DA2">
        <w:rPr>
          <w:b/>
          <w:bCs/>
          <w:highlight w:val="cyan"/>
          <w:u w:val="single"/>
        </w:rPr>
        <w:t>intentionally</w:t>
      </w:r>
      <w:r w:rsidRPr="00465DA2">
        <w:rPr>
          <w:u w:val="single"/>
        </w:rPr>
        <w:t xml:space="preserve"> </w:t>
      </w:r>
      <w:r w:rsidRPr="00465DA2">
        <w:rPr>
          <w:highlight w:val="cyan"/>
          <w:u w:val="single"/>
        </w:rPr>
        <w:t>exerting</w:t>
      </w:r>
      <w:r w:rsidRPr="00465DA2">
        <w:rPr>
          <w:u w:val="single"/>
        </w:rPr>
        <w:t xml:space="preserve"> a </w:t>
      </w:r>
      <w:r w:rsidRPr="00465DA2">
        <w:rPr>
          <w:highlight w:val="cyan"/>
          <w:u w:val="single"/>
        </w:rPr>
        <w:t>force to insert the asteroid into a specific orbit.</w:t>
      </w:r>
    </w:p>
    <w:p w14:paraId="13CB9155" w14:textId="77777777" w:rsidR="0029519D" w:rsidRPr="00657732" w:rsidRDefault="0029519D" w:rsidP="0029519D">
      <w:pPr>
        <w:pStyle w:val="Heading4"/>
      </w:pPr>
      <w:r>
        <w:t xml:space="preserve">7] </w:t>
      </w:r>
      <w:r w:rsidRPr="00657732">
        <w:t xml:space="preserve">Commercialized </w:t>
      </w:r>
      <w:r w:rsidRPr="00657732">
        <w:rPr>
          <w:u w:val="single"/>
        </w:rPr>
        <w:t>proximity mining operations</w:t>
      </w:r>
      <w:r w:rsidRPr="00657732">
        <w:t xml:space="preserve"> create </w:t>
      </w:r>
      <w:r w:rsidRPr="00657732">
        <w:rPr>
          <w:u w:val="single"/>
        </w:rPr>
        <w:t>dual-use</w:t>
      </w:r>
      <w:r w:rsidRPr="00657732">
        <w:t xml:space="preserve"> deflection risks – </w:t>
      </w:r>
      <w:r w:rsidRPr="00657732">
        <w:rPr>
          <w:u w:val="single"/>
        </w:rPr>
        <w:t>inherent interoperability</w:t>
      </w:r>
      <w:r w:rsidRPr="00657732">
        <w:t xml:space="preserve"> makes dangerous repurposing </w:t>
      </w:r>
      <w:r w:rsidRPr="00657732">
        <w:rPr>
          <w:u w:val="single"/>
        </w:rPr>
        <w:t>easy</w:t>
      </w:r>
      <w:r w:rsidRPr="00657732">
        <w:t xml:space="preserve"> and </w:t>
      </w:r>
      <w:r w:rsidRPr="00657732">
        <w:rPr>
          <w:u w:val="single"/>
        </w:rPr>
        <w:t>likely</w:t>
      </w:r>
    </w:p>
    <w:p w14:paraId="03931E42" w14:textId="77777777" w:rsidR="0029519D" w:rsidRPr="00657732" w:rsidRDefault="0029519D" w:rsidP="0029519D">
      <w:r w:rsidRPr="00657732">
        <w:rPr>
          <w:rStyle w:val="Style13ptBold"/>
        </w:rPr>
        <w:t>Howe 15</w:t>
      </w:r>
      <w:r w:rsidRPr="00657732">
        <w:t xml:space="preserve"> [Jim Howe is a writer and policy analyst who focuses on space and national security issues. He works in the nuclear power industry. COMMON GROUND: Asteroid Mining and Planetary Defense. Summer 2015. https://space.nss.org/media/Asteroid-Mining-And-Planetary-Defense.pdf]</w:t>
      </w:r>
    </w:p>
    <w:p w14:paraId="3DFC7C2E" w14:textId="77777777" w:rsidR="0029519D" w:rsidRPr="00657732" w:rsidRDefault="0029519D" w:rsidP="0029519D">
      <w:pPr>
        <w:rPr>
          <w:sz w:val="16"/>
        </w:rPr>
      </w:pPr>
      <w:r w:rsidRPr="00657732">
        <w:rPr>
          <w:sz w:val="16"/>
        </w:rPr>
        <w:t xml:space="preserve">Extensive and prolonged </w:t>
      </w:r>
      <w:r w:rsidRPr="00657732">
        <w:rPr>
          <w:rStyle w:val="Emphasis"/>
          <w:highlight w:val="yellow"/>
        </w:rPr>
        <w:t>proximity operations</w:t>
      </w:r>
      <w:r w:rsidRPr="00657732">
        <w:rPr>
          <w:highlight w:val="yellow"/>
          <w:u w:val="single"/>
        </w:rPr>
        <w:t xml:space="preserve"> will be an essential element of</w:t>
      </w:r>
      <w:r w:rsidRPr="00657732">
        <w:rPr>
          <w:sz w:val="16"/>
        </w:rPr>
        <w:t xml:space="preserve"> most types of </w:t>
      </w:r>
      <w:r w:rsidRPr="00657732">
        <w:rPr>
          <w:rStyle w:val="Emphasis"/>
          <w:highlight w:val="yellow"/>
        </w:rPr>
        <w:t>p</w:t>
      </w:r>
      <w:r w:rsidRPr="00657732">
        <w:rPr>
          <w:u w:val="single"/>
        </w:rPr>
        <w:t xml:space="preserve">lanetary </w:t>
      </w:r>
      <w:r w:rsidRPr="00657732">
        <w:rPr>
          <w:rStyle w:val="Emphasis"/>
          <w:highlight w:val="yellow"/>
        </w:rPr>
        <w:t>d</w:t>
      </w:r>
      <w:r w:rsidRPr="00657732">
        <w:rPr>
          <w:u w:val="single"/>
        </w:rPr>
        <w:t xml:space="preserve">efense </w:t>
      </w:r>
      <w:r w:rsidRPr="00657732">
        <w:rPr>
          <w:rStyle w:val="Emphasis"/>
        </w:rPr>
        <w:t>mitigation</w:t>
      </w:r>
      <w:r w:rsidRPr="00657732">
        <w:rPr>
          <w:u w:val="single"/>
        </w:rPr>
        <w:t xml:space="preserve"> missions</w:t>
      </w:r>
      <w:r w:rsidRPr="00657732">
        <w:rPr>
          <w:sz w:val="16"/>
        </w:rPr>
        <w:t xml:space="preserve">. The most technologically mature method for fragmentation or deflection of a hazardous object is through a surface, subsurface, or stand-off </w:t>
      </w:r>
      <w:r w:rsidRPr="00657732">
        <w:rPr>
          <w:rStyle w:val="Emphasis"/>
        </w:rPr>
        <w:t>nuclear explosion</w:t>
      </w:r>
      <w:r w:rsidRPr="00657732">
        <w:rPr>
          <w:sz w:val="16"/>
        </w:rPr>
        <w:t xml:space="preserve">: The tremendous impulsive force of the blast and resulting surface ablation </w:t>
      </w:r>
      <w:r w:rsidRPr="00657732">
        <w:rPr>
          <w:u w:val="single"/>
        </w:rPr>
        <w:t>could</w:t>
      </w:r>
      <w:r w:rsidRPr="00657732">
        <w:rPr>
          <w:sz w:val="16"/>
        </w:rPr>
        <w:t xml:space="preserve">, in one moment, </w:t>
      </w:r>
      <w:r w:rsidRPr="00657732">
        <w:rPr>
          <w:u w:val="single"/>
        </w:rPr>
        <w:t>deliver</w:t>
      </w:r>
      <w:r w:rsidRPr="00657732">
        <w:rPr>
          <w:sz w:val="16"/>
        </w:rPr>
        <w:t xml:space="preserve"> the </w:t>
      </w:r>
      <w:r w:rsidRPr="00657732">
        <w:rPr>
          <w:u w:val="single"/>
        </w:rPr>
        <w:t>necessary velocity change to the body to miss its</w:t>
      </w:r>
      <w:r w:rsidRPr="00657732">
        <w:rPr>
          <w:sz w:val="16"/>
        </w:rPr>
        <w:t xml:space="preserve"> future </w:t>
      </w:r>
      <w:r w:rsidRPr="00657732">
        <w:rPr>
          <w:u w:val="single"/>
        </w:rPr>
        <w:t>collision with Earth</w:t>
      </w:r>
      <w:r w:rsidRPr="00657732">
        <w:rPr>
          <w:sz w:val="16"/>
        </w:rPr>
        <w:t>. Time permitting, to assure exact positioning and maximum deflective or fragmentation effect, the nuclear device would be buried, anchored to the surface, or orbiting just above the asteroid, an effort that would involve precise proximity operations.</w:t>
      </w:r>
    </w:p>
    <w:p w14:paraId="1A34BF03" w14:textId="77777777" w:rsidR="0029519D" w:rsidRPr="00657732" w:rsidRDefault="0029519D" w:rsidP="0029519D">
      <w:pPr>
        <w:rPr>
          <w:sz w:val="16"/>
        </w:rPr>
      </w:pPr>
      <w:r w:rsidRPr="00657732">
        <w:rPr>
          <w:u w:val="single"/>
        </w:rPr>
        <w:t xml:space="preserve">On the opposite end of the spectrum for deflecting an inbound body are the </w:t>
      </w:r>
      <w:r w:rsidRPr="00657732">
        <w:rPr>
          <w:rStyle w:val="Emphasis"/>
        </w:rPr>
        <w:t>“slow push"</w:t>
      </w:r>
      <w:r w:rsidRPr="00657732">
        <w:rPr>
          <w:u w:val="single"/>
        </w:rPr>
        <w:t xml:space="preserve"> methods</w:t>
      </w:r>
      <w:r w:rsidRPr="00657732">
        <w:rPr>
          <w:sz w:val="16"/>
        </w:rPr>
        <w:t>, which would deliver a minute but steady deflective force to the asteroid or comet, over time providing a cumulative change in velocity. With few exceptions, every proposed slow push technique would be dependent on extended operations in close proximity to the body. Gravity tractors would hover a spacecraft near the asteroid for years or decades, slowly imparting a deflective gravitational force; an enhanced gravity tractor would first collect boulders or regolith from the threatening body, to increase the mass and gravitational pull of the spacecraft. Laser or solar ablation methods would require the stationing of a spacecraft near the asteroid to direct the ablative beam. Using thrusters or a space tug would require direct physical contact with the body for years on end, nudging it to alter its velocity. Mass driver systems would land and anchor a robotic mining apparatus on the asteroid’s surface, to cast a steady stream of regolith into space and produce a minute but steady deflective counterforce.</w:t>
      </w:r>
    </w:p>
    <w:p w14:paraId="7490A8CF" w14:textId="77777777" w:rsidR="0029519D" w:rsidRPr="00657732" w:rsidRDefault="0029519D" w:rsidP="0029519D">
      <w:pPr>
        <w:rPr>
          <w:sz w:val="16"/>
        </w:rPr>
      </w:pPr>
      <w:r w:rsidRPr="00657732">
        <w:rPr>
          <w:sz w:val="16"/>
        </w:rPr>
        <w:t xml:space="preserve">Similarly, </w:t>
      </w:r>
      <w:r w:rsidRPr="00657732">
        <w:rPr>
          <w:u w:val="single"/>
        </w:rPr>
        <w:t xml:space="preserve">asteroid or comet </w:t>
      </w:r>
      <w:r w:rsidRPr="00657732">
        <w:rPr>
          <w:highlight w:val="yellow"/>
          <w:u w:val="single"/>
        </w:rPr>
        <w:t xml:space="preserve">mining would </w:t>
      </w:r>
      <w:r w:rsidRPr="00657732">
        <w:rPr>
          <w:rStyle w:val="Emphasis"/>
          <w:highlight w:val="yellow"/>
        </w:rPr>
        <w:t>rely entirely</w:t>
      </w:r>
      <w:r w:rsidRPr="00657732">
        <w:rPr>
          <w:highlight w:val="yellow"/>
          <w:u w:val="single"/>
        </w:rPr>
        <w:t xml:space="preserve"> on</w:t>
      </w:r>
      <w:r w:rsidRPr="00657732">
        <w:rPr>
          <w:u w:val="single"/>
        </w:rPr>
        <w:t xml:space="preserve"> the ability to conduct </w:t>
      </w:r>
      <w:r w:rsidRPr="00657732">
        <w:rPr>
          <w:rStyle w:val="Emphasis"/>
          <w:highlight w:val="yellow"/>
        </w:rPr>
        <w:t>reliable</w:t>
      </w:r>
      <w:r w:rsidRPr="00657732">
        <w:rPr>
          <w:sz w:val="16"/>
        </w:rPr>
        <w:t xml:space="preserve">, </w:t>
      </w:r>
      <w:r w:rsidRPr="00657732">
        <w:rPr>
          <w:rStyle w:val="Emphasis"/>
          <w:highlight w:val="yellow"/>
        </w:rPr>
        <w:t>long</w:t>
      </w:r>
      <w:r w:rsidRPr="00657732">
        <w:rPr>
          <w:rStyle w:val="Emphasis"/>
        </w:rPr>
        <w:t>-</w:t>
      </w:r>
      <w:r w:rsidRPr="00657732">
        <w:rPr>
          <w:rStyle w:val="Emphasis"/>
          <w:highlight w:val="yellow"/>
        </w:rPr>
        <w:t>term</w:t>
      </w:r>
      <w:r w:rsidRPr="00657732">
        <w:rPr>
          <w:sz w:val="16"/>
        </w:rPr>
        <w:t xml:space="preserve">, </w:t>
      </w:r>
      <w:r w:rsidRPr="00657732">
        <w:rPr>
          <w:rStyle w:val="Emphasis"/>
          <w:highlight w:val="yellow"/>
        </w:rPr>
        <w:t>repetitive</w:t>
      </w:r>
      <w:r w:rsidRPr="00657732">
        <w:rPr>
          <w:sz w:val="16"/>
          <w:highlight w:val="yellow"/>
        </w:rPr>
        <w:t xml:space="preserve"> </w:t>
      </w:r>
      <w:r w:rsidRPr="00657732">
        <w:rPr>
          <w:highlight w:val="yellow"/>
          <w:u w:val="single"/>
        </w:rPr>
        <w:t>proximity operations</w:t>
      </w:r>
      <w:r w:rsidRPr="00657732">
        <w:rPr>
          <w:sz w:val="16"/>
        </w:rPr>
        <w:t>. Several mining concepts have been analyzed. The most common concept would land and anchor robotic mining and support systems on the asteroid or comet; these systems would methodically drill, scrape, crush, lift, or scoop the desired minerals or ice from the body. Support systems would discard unwanted tailings and transport the ore to a processing station or collection facility. The mining operation could occur on the surface, in pits, or in caverns cut into the interior of the asteroid or comet.</w:t>
      </w:r>
    </w:p>
    <w:p w14:paraId="6CA8FB6B" w14:textId="77777777" w:rsidR="0029519D" w:rsidRPr="00657732" w:rsidRDefault="0029519D" w:rsidP="0029519D">
      <w:pPr>
        <w:rPr>
          <w:sz w:val="16"/>
        </w:rPr>
      </w:pPr>
      <w:r w:rsidRPr="00657732">
        <w:rPr>
          <w:sz w:val="16"/>
        </w:rPr>
        <w:t xml:space="preserve">Alternative mining methods include leaching minerals through the injection of high pressure steam, fully encapsulating a small asteroid or comet and capturing the escaping water as the container is heated by the Sun, and collecting water vapor from a passing comet using a spacecraft stationed in a trailing position behind it. </w:t>
      </w:r>
      <w:r w:rsidRPr="00657732">
        <w:rPr>
          <w:highlight w:val="yellow"/>
          <w:u w:val="single"/>
        </w:rPr>
        <w:t>Each</w:t>
      </w:r>
      <w:r w:rsidRPr="00657732">
        <w:rPr>
          <w:u w:val="single"/>
        </w:rPr>
        <w:t xml:space="preserve"> of these activities </w:t>
      </w:r>
      <w:r w:rsidRPr="00657732">
        <w:rPr>
          <w:highlight w:val="yellow"/>
          <w:u w:val="single"/>
        </w:rPr>
        <w:t xml:space="preserve">would </w:t>
      </w:r>
      <w:r w:rsidRPr="00657732">
        <w:rPr>
          <w:rStyle w:val="Emphasis"/>
          <w:highlight w:val="yellow"/>
        </w:rPr>
        <w:t>require</w:t>
      </w:r>
      <w:r w:rsidRPr="00657732">
        <w:rPr>
          <w:u w:val="single"/>
        </w:rPr>
        <w:t xml:space="preserve"> the </w:t>
      </w:r>
      <w:r w:rsidRPr="00657732">
        <w:rPr>
          <w:highlight w:val="yellow"/>
          <w:u w:val="single"/>
        </w:rPr>
        <w:t xml:space="preserve">ability to </w:t>
      </w:r>
      <w:r w:rsidRPr="00657732">
        <w:rPr>
          <w:rStyle w:val="Emphasis"/>
          <w:highlight w:val="yellow"/>
        </w:rPr>
        <w:t>operate on</w:t>
      </w:r>
      <w:r w:rsidRPr="00657732">
        <w:rPr>
          <w:u w:val="single"/>
        </w:rPr>
        <w:t xml:space="preserve"> and near the surface of </w:t>
      </w:r>
      <w:r w:rsidRPr="00657732">
        <w:rPr>
          <w:highlight w:val="yellow"/>
          <w:u w:val="single"/>
        </w:rPr>
        <w:t xml:space="preserve">the body for </w:t>
      </w:r>
      <w:r w:rsidRPr="00657732">
        <w:rPr>
          <w:rStyle w:val="Emphasis"/>
          <w:highlight w:val="yellow"/>
        </w:rPr>
        <w:t>long periods</w:t>
      </w:r>
      <w:r w:rsidRPr="00657732">
        <w:rPr>
          <w:sz w:val="16"/>
        </w:rPr>
        <w:t>.</w:t>
      </w:r>
    </w:p>
    <w:p w14:paraId="29C21934" w14:textId="77777777" w:rsidR="0029519D" w:rsidRPr="00657732" w:rsidRDefault="0029519D" w:rsidP="0029519D">
      <w:pPr>
        <w:rPr>
          <w:sz w:val="16"/>
        </w:rPr>
      </w:pPr>
      <w:r w:rsidRPr="00657732">
        <w:rPr>
          <w:sz w:val="16"/>
        </w:rPr>
        <w:t xml:space="preserve">The </w:t>
      </w:r>
      <w:r w:rsidRPr="00657732">
        <w:rPr>
          <w:rStyle w:val="Emphasis"/>
          <w:highlight w:val="yellow"/>
        </w:rPr>
        <w:t>commonalities</w:t>
      </w:r>
      <w:r w:rsidRPr="00657732">
        <w:rPr>
          <w:highlight w:val="yellow"/>
          <w:u w:val="single"/>
        </w:rPr>
        <w:t xml:space="preserve"> between </w:t>
      </w:r>
      <w:r w:rsidRPr="00657732">
        <w:rPr>
          <w:rStyle w:val="Emphasis"/>
          <w:highlight w:val="yellow"/>
        </w:rPr>
        <w:t>p</w:t>
      </w:r>
      <w:r w:rsidRPr="00657732">
        <w:rPr>
          <w:u w:val="single"/>
        </w:rPr>
        <w:t xml:space="preserve">lanetary </w:t>
      </w:r>
      <w:r w:rsidRPr="00657732">
        <w:rPr>
          <w:rStyle w:val="Emphasis"/>
          <w:highlight w:val="yellow"/>
        </w:rPr>
        <w:t>d</w:t>
      </w:r>
      <w:r w:rsidRPr="00657732">
        <w:rPr>
          <w:u w:val="single"/>
        </w:rPr>
        <w:t xml:space="preserve">efense </w:t>
      </w:r>
      <w:r w:rsidRPr="00657732">
        <w:rPr>
          <w:highlight w:val="yellow"/>
          <w:u w:val="single"/>
        </w:rPr>
        <w:t>and</w:t>
      </w:r>
      <w:r w:rsidRPr="00657732">
        <w:rPr>
          <w:u w:val="single"/>
        </w:rPr>
        <w:t xml:space="preserve"> </w:t>
      </w:r>
      <w:r w:rsidRPr="00657732">
        <w:rPr>
          <w:rStyle w:val="Emphasis"/>
        </w:rPr>
        <w:t xml:space="preserve">asteroid </w:t>
      </w:r>
      <w:r w:rsidRPr="00657732">
        <w:rPr>
          <w:rStyle w:val="Emphasis"/>
          <w:highlight w:val="yellow"/>
        </w:rPr>
        <w:t>mining</w:t>
      </w:r>
      <w:r w:rsidRPr="00657732">
        <w:rPr>
          <w:highlight w:val="yellow"/>
          <w:u w:val="single"/>
        </w:rPr>
        <w:t xml:space="preserve"> are </w:t>
      </w:r>
      <w:r w:rsidRPr="00657732">
        <w:rPr>
          <w:rStyle w:val="Emphasis"/>
          <w:highlight w:val="yellow"/>
        </w:rPr>
        <w:t>extensive</w:t>
      </w:r>
      <w:r w:rsidRPr="00657732">
        <w:rPr>
          <w:u w:val="single"/>
        </w:rPr>
        <w:t xml:space="preserve"> for the wide range of </w:t>
      </w:r>
      <w:r w:rsidRPr="00657732">
        <w:rPr>
          <w:rStyle w:val="Emphasis"/>
        </w:rPr>
        <w:t>proximity operations</w:t>
      </w:r>
      <w:r w:rsidRPr="00781F12">
        <w:rPr>
          <w:sz w:val="16"/>
        </w:rPr>
        <w:t xml:space="preserve">. </w:t>
      </w:r>
      <w:r w:rsidRPr="00781F12">
        <w:rPr>
          <w:u w:val="single"/>
        </w:rPr>
        <w:t xml:space="preserve">For </w:t>
      </w:r>
      <w:r w:rsidRPr="00781F12">
        <w:rPr>
          <w:rStyle w:val="Emphasis"/>
        </w:rPr>
        <w:t>both</w:t>
      </w:r>
      <w:r w:rsidRPr="00781F12">
        <w:rPr>
          <w:u w:val="single"/>
        </w:rPr>
        <w:t xml:space="preserve"> endeavors, </w:t>
      </w:r>
      <w:r w:rsidRPr="00781F12">
        <w:rPr>
          <w:rStyle w:val="Emphasis"/>
        </w:rPr>
        <w:t>hovering</w:t>
      </w:r>
      <w:r w:rsidRPr="00781F12">
        <w:rPr>
          <w:u w:val="single"/>
        </w:rPr>
        <w:t xml:space="preserve">, </w:t>
      </w:r>
      <w:r w:rsidRPr="00781F12">
        <w:rPr>
          <w:rStyle w:val="Emphasis"/>
        </w:rPr>
        <w:t>orbiting</w:t>
      </w:r>
      <w:r w:rsidRPr="00781F12">
        <w:rPr>
          <w:u w:val="single"/>
        </w:rPr>
        <w:t xml:space="preserve">, </w:t>
      </w:r>
      <w:r w:rsidRPr="00781F12">
        <w:rPr>
          <w:rStyle w:val="Emphasis"/>
        </w:rPr>
        <w:t>landing</w:t>
      </w:r>
      <w:r w:rsidRPr="00781F12">
        <w:rPr>
          <w:u w:val="single"/>
        </w:rPr>
        <w:t xml:space="preserve">, and </w:t>
      </w:r>
      <w:r w:rsidRPr="00781F12">
        <w:rPr>
          <w:rStyle w:val="Emphasis"/>
        </w:rPr>
        <w:t>anchoring</w:t>
      </w:r>
      <w:r w:rsidRPr="00781F12">
        <w:rPr>
          <w:u w:val="single"/>
        </w:rPr>
        <w:t xml:space="preserve"> on the space body are </w:t>
      </w:r>
      <w:r w:rsidRPr="00781F12">
        <w:rPr>
          <w:rStyle w:val="Emphasis"/>
        </w:rPr>
        <w:t>essential competencies</w:t>
      </w:r>
      <w:r w:rsidRPr="00781F12">
        <w:rPr>
          <w:sz w:val="16"/>
        </w:rPr>
        <w:t xml:space="preserve">. </w:t>
      </w:r>
      <w:r w:rsidRPr="00781F12">
        <w:rPr>
          <w:u w:val="single"/>
        </w:rPr>
        <w:t>Th</w:t>
      </w:r>
      <w:r w:rsidRPr="00657732">
        <w:rPr>
          <w:highlight w:val="yellow"/>
          <w:u w:val="single"/>
        </w:rPr>
        <w:t xml:space="preserve">e </w:t>
      </w:r>
      <w:r w:rsidRPr="00657732">
        <w:rPr>
          <w:rStyle w:val="Emphasis"/>
          <w:highlight w:val="yellow"/>
        </w:rPr>
        <w:t>same</w:t>
      </w:r>
      <w:r w:rsidRPr="00657732">
        <w:rPr>
          <w:sz w:val="16"/>
        </w:rPr>
        <w:t xml:space="preserve"> base </w:t>
      </w:r>
      <w:r w:rsidRPr="00657732">
        <w:rPr>
          <w:rStyle w:val="Emphasis"/>
          <w:highlight w:val="yellow"/>
        </w:rPr>
        <w:t>tech</w:t>
      </w:r>
      <w:r w:rsidRPr="00657732">
        <w:rPr>
          <w:sz w:val="16"/>
        </w:rPr>
        <w:t xml:space="preserve">nologies </w:t>
      </w:r>
      <w:r w:rsidRPr="00657732">
        <w:rPr>
          <w:highlight w:val="yellow"/>
          <w:u w:val="single"/>
        </w:rPr>
        <w:t>that can</w:t>
      </w:r>
      <w:r w:rsidRPr="00657732">
        <w:rPr>
          <w:u w:val="single"/>
        </w:rPr>
        <w:t xml:space="preserve"> be used to </w:t>
      </w:r>
      <w:r w:rsidRPr="00657732">
        <w:rPr>
          <w:highlight w:val="yellow"/>
          <w:u w:val="single"/>
        </w:rPr>
        <w:t>mine metals could be employed in burying a nuclear device</w:t>
      </w:r>
      <w:r w:rsidRPr="00657732">
        <w:rPr>
          <w:u w:val="single"/>
        </w:rPr>
        <w:t xml:space="preserve"> to fragment an asteroid</w:t>
      </w:r>
      <w:r w:rsidRPr="00657732">
        <w:rPr>
          <w:sz w:val="16"/>
        </w:rPr>
        <w:t xml:space="preserve">, </w:t>
      </w:r>
      <w:r w:rsidRPr="00657732">
        <w:rPr>
          <w:rStyle w:val="StyleUnderline"/>
          <w:highlight w:val="yellow"/>
        </w:rPr>
        <w:t>or as a mass driver apparatus</w:t>
      </w:r>
      <w:r w:rsidRPr="00657732">
        <w:rPr>
          <w:sz w:val="16"/>
        </w:rPr>
        <w:t xml:space="preserve"> used in deflection. </w:t>
      </w:r>
      <w:r w:rsidRPr="00657732">
        <w:rPr>
          <w:highlight w:val="yellow"/>
          <w:u w:val="single"/>
        </w:rPr>
        <w:t>The tech</w:t>
      </w:r>
      <w:r w:rsidRPr="00657732">
        <w:rPr>
          <w:u w:val="single"/>
        </w:rPr>
        <w:t xml:space="preserve">nologies that could be employed </w:t>
      </w:r>
      <w:r w:rsidRPr="00657732">
        <w:rPr>
          <w:highlight w:val="yellow"/>
          <w:u w:val="single"/>
        </w:rPr>
        <w:t>to secure thrusters</w:t>
      </w:r>
      <w:r w:rsidRPr="00657732">
        <w:rPr>
          <w:sz w:val="16"/>
        </w:rPr>
        <w:t xml:space="preserve"> or a solar sail to a tumbling asteroid </w:t>
      </w:r>
      <w:r w:rsidRPr="00657732">
        <w:rPr>
          <w:u w:val="single"/>
        </w:rPr>
        <w:t>to change</w:t>
      </w:r>
      <w:r w:rsidRPr="00657732">
        <w:rPr>
          <w:sz w:val="16"/>
        </w:rPr>
        <w:t xml:space="preserve"> its </w:t>
      </w:r>
      <w:r w:rsidRPr="00657732">
        <w:rPr>
          <w:u w:val="single"/>
        </w:rPr>
        <w:t xml:space="preserve">orbit </w:t>
      </w:r>
      <w:r w:rsidRPr="00657732">
        <w:rPr>
          <w:highlight w:val="yellow"/>
          <w:u w:val="single"/>
        </w:rPr>
        <w:t xml:space="preserve">could be </w:t>
      </w:r>
      <w:r w:rsidRPr="00657732">
        <w:rPr>
          <w:rStyle w:val="Emphasis"/>
          <w:highlight w:val="yellow"/>
        </w:rPr>
        <w:t>adapted</w:t>
      </w:r>
      <w:r w:rsidRPr="00657732">
        <w:rPr>
          <w:highlight w:val="yellow"/>
          <w:u w:val="single"/>
        </w:rPr>
        <w:t xml:space="preserve"> to </w:t>
      </w:r>
      <w:r w:rsidRPr="00657732">
        <w:rPr>
          <w:rStyle w:val="Emphasis"/>
          <w:highlight w:val="yellow"/>
        </w:rPr>
        <w:t>anchor</w:t>
      </w:r>
      <w:r w:rsidRPr="00657732">
        <w:rPr>
          <w:sz w:val="16"/>
        </w:rPr>
        <w:t xml:space="preserve"> a full suite of </w:t>
      </w:r>
      <w:r w:rsidRPr="00657732">
        <w:rPr>
          <w:rStyle w:val="Emphasis"/>
          <w:highlight w:val="yellow"/>
        </w:rPr>
        <w:t>mining equipment</w:t>
      </w:r>
      <w:r w:rsidRPr="00657732">
        <w:rPr>
          <w:sz w:val="16"/>
        </w:rPr>
        <w:t xml:space="preserve"> to the surface of a resource-rich body.</w:t>
      </w:r>
    </w:p>
    <w:p w14:paraId="164DB7EF" w14:textId="77777777" w:rsidR="0029519D" w:rsidRPr="00657732" w:rsidRDefault="0029519D" w:rsidP="0029519D">
      <w:pPr>
        <w:pStyle w:val="Heading4"/>
      </w:pPr>
      <w:r>
        <w:t xml:space="preserve">8] </w:t>
      </w:r>
      <w:r w:rsidRPr="00657732">
        <w:t xml:space="preserve">That </w:t>
      </w:r>
      <w:r w:rsidRPr="00657732">
        <w:rPr>
          <w:u w:val="single"/>
        </w:rPr>
        <w:t>increases the risk</w:t>
      </w:r>
      <w:r w:rsidRPr="00657732">
        <w:t xml:space="preserve"> of accidental collisions, </w:t>
      </w:r>
      <w:r w:rsidRPr="00657732">
        <w:rPr>
          <w:u w:val="single"/>
        </w:rPr>
        <w:t>astro-terror</w:t>
      </w:r>
      <w:r w:rsidRPr="00657732">
        <w:t xml:space="preserve">, and </w:t>
      </w:r>
      <w:r w:rsidRPr="00657732">
        <w:rPr>
          <w:u w:val="single"/>
        </w:rPr>
        <w:t>space weaponization</w:t>
      </w:r>
      <w:r w:rsidRPr="00657732">
        <w:t xml:space="preserve"> </w:t>
      </w:r>
    </w:p>
    <w:p w14:paraId="3E960FB6" w14:textId="77777777" w:rsidR="0029519D" w:rsidRPr="00657732" w:rsidRDefault="0029519D" w:rsidP="0029519D">
      <w:r w:rsidRPr="00657732">
        <w:rPr>
          <w:rStyle w:val="Style13ptBold"/>
        </w:rPr>
        <w:t>Mares</w:t>
      </w:r>
      <w:r w:rsidRPr="00657732">
        <w:t xml:space="preserve"> </w:t>
      </w:r>
      <w:r w:rsidRPr="00657732">
        <w:rPr>
          <w:rStyle w:val="Style13ptBold"/>
        </w:rPr>
        <w:t>15</w:t>
      </w:r>
      <w:r w:rsidRPr="00657732">
        <w:t xml:space="preserve"> [Miroslav Mares, Professor, at the Division of Security and Strategic Studies, Masaryk University, Czech Republic. Jakub Drmola PhD student, at the Divison of Security and Strategic Studies, Masaryk University, Czech Republic. Revisiting the deflection dilemma. October 1, 2015. https://academic.oup.com/astrogeo/article/56/5/5.15/235650]</w:t>
      </w:r>
    </w:p>
    <w:p w14:paraId="1DE58253" w14:textId="77777777" w:rsidR="0029519D" w:rsidRPr="00657732" w:rsidRDefault="0029519D" w:rsidP="0029519D">
      <w:pPr>
        <w:rPr>
          <w:sz w:val="16"/>
        </w:rPr>
      </w:pPr>
      <w:r w:rsidRPr="00657732">
        <w:rPr>
          <w:sz w:val="16"/>
        </w:rPr>
        <w:t xml:space="preserve">Sooner or later, in order to avoid the fate of the dinosaurs, </w:t>
      </w:r>
      <w:r w:rsidRPr="00657732">
        <w:rPr>
          <w:u w:val="single"/>
        </w:rPr>
        <w:t>humanity needs to develop</w:t>
      </w:r>
      <w:r w:rsidRPr="00657732">
        <w:rPr>
          <w:sz w:val="16"/>
        </w:rPr>
        <w:t xml:space="preserve"> scientific and technological </w:t>
      </w:r>
      <w:r w:rsidRPr="00657732">
        <w:rPr>
          <w:highlight w:val="yellow"/>
          <w:u w:val="single"/>
        </w:rPr>
        <w:t xml:space="preserve">capabilities to prevent </w:t>
      </w:r>
      <w:r w:rsidRPr="00657732">
        <w:rPr>
          <w:rStyle w:val="Emphasis"/>
          <w:highlight w:val="yellow"/>
        </w:rPr>
        <w:t>extinction</w:t>
      </w:r>
      <w:r w:rsidRPr="00657732">
        <w:rPr>
          <w:rStyle w:val="Emphasis"/>
        </w:rPr>
        <w:t xml:space="preserve">-level impact </w:t>
      </w:r>
      <w:r w:rsidRPr="00657732">
        <w:rPr>
          <w:rStyle w:val="Emphasis"/>
          <w:highlight w:val="yellow"/>
        </w:rPr>
        <w:t>events</w:t>
      </w:r>
      <w:r w:rsidRPr="00657732">
        <w:rPr>
          <w:sz w:val="16"/>
        </w:rPr>
        <w:t xml:space="preserve">. </w:t>
      </w:r>
      <w:r w:rsidRPr="00657732">
        <w:rPr>
          <w:rStyle w:val="Emphasis"/>
        </w:rPr>
        <w:t>But</w:t>
      </w:r>
      <w:r w:rsidRPr="00657732">
        <w:rPr>
          <w:sz w:val="16"/>
        </w:rPr>
        <w:t xml:space="preserve"> most </w:t>
      </w:r>
      <w:r w:rsidRPr="00657732">
        <w:rPr>
          <w:u w:val="single"/>
        </w:rPr>
        <w:t xml:space="preserve">solutions </w:t>
      </w:r>
      <w:r w:rsidRPr="00657732">
        <w:rPr>
          <w:highlight w:val="yellow"/>
          <w:u w:val="single"/>
        </w:rPr>
        <w:t>bring</w:t>
      </w:r>
      <w:r w:rsidRPr="00657732">
        <w:rPr>
          <w:u w:val="single"/>
        </w:rPr>
        <w:t xml:space="preserve"> about </w:t>
      </w:r>
      <w:r w:rsidRPr="00657732">
        <w:rPr>
          <w:rStyle w:val="Emphasis"/>
          <w:highlight w:val="yellow"/>
        </w:rPr>
        <w:t>new challenges</w:t>
      </w:r>
      <w:r w:rsidRPr="00657732">
        <w:rPr>
          <w:sz w:val="16"/>
        </w:rPr>
        <w:t xml:space="preserve">, </w:t>
      </w:r>
      <w:r w:rsidRPr="00657732">
        <w:rPr>
          <w:u w:val="single"/>
        </w:rPr>
        <w:t xml:space="preserve">because new </w:t>
      </w:r>
      <w:r w:rsidRPr="00657732">
        <w:rPr>
          <w:highlight w:val="yellow"/>
          <w:u w:val="single"/>
        </w:rPr>
        <w:t>tech</w:t>
      </w:r>
      <w:r w:rsidRPr="00657732">
        <w:rPr>
          <w:sz w:val="16"/>
        </w:rPr>
        <w:t xml:space="preserve">nologies </w:t>
      </w:r>
      <w:r w:rsidRPr="00657732">
        <w:rPr>
          <w:u w:val="single"/>
        </w:rPr>
        <w:t>rarely have only one application</w:t>
      </w:r>
      <w:r w:rsidRPr="00657732">
        <w:rPr>
          <w:sz w:val="16"/>
        </w:rPr>
        <w:t xml:space="preserve">. Here lies the dilemma: </w:t>
      </w:r>
      <w:r w:rsidRPr="00657732">
        <w:rPr>
          <w:rStyle w:val="Emphasis"/>
        </w:rPr>
        <w:t>any tech</w:t>
      </w:r>
      <w:r w:rsidRPr="00657732">
        <w:rPr>
          <w:sz w:val="16"/>
        </w:rPr>
        <w:t xml:space="preserve">nology </w:t>
      </w:r>
      <w:r w:rsidRPr="00657732">
        <w:rPr>
          <w:u w:val="single"/>
        </w:rPr>
        <w:t xml:space="preserve">allowing us to </w:t>
      </w:r>
      <w:r w:rsidRPr="00657732">
        <w:rPr>
          <w:rStyle w:val="Emphasis"/>
        </w:rPr>
        <w:t>deflect asteroids</w:t>
      </w:r>
      <w:r w:rsidRPr="00657732">
        <w:rPr>
          <w:sz w:val="16"/>
        </w:rPr>
        <w:t xml:space="preserve"> from a collision trajectory with the Earth </w:t>
      </w:r>
      <w:r w:rsidRPr="00657732">
        <w:rPr>
          <w:highlight w:val="yellow"/>
          <w:u w:val="single"/>
        </w:rPr>
        <w:t>could</w:t>
      </w:r>
      <w:r w:rsidRPr="00657732">
        <w:rPr>
          <w:u w:val="single"/>
        </w:rPr>
        <w:t xml:space="preserve"> also </w:t>
      </w:r>
      <w:r w:rsidRPr="00657732">
        <w:rPr>
          <w:highlight w:val="yellow"/>
          <w:u w:val="single"/>
        </w:rPr>
        <w:t xml:space="preserve">be used to </w:t>
      </w:r>
      <w:r w:rsidRPr="00657732">
        <w:rPr>
          <w:rStyle w:val="Emphasis"/>
          <w:highlight w:val="yellow"/>
        </w:rPr>
        <w:t>direct them towards the Earth</w:t>
      </w:r>
      <w:r w:rsidRPr="00657732">
        <w:rPr>
          <w:sz w:val="16"/>
        </w:rPr>
        <w:t xml:space="preserve">. This means </w:t>
      </w:r>
      <w:r w:rsidRPr="00657732">
        <w:rPr>
          <w:highlight w:val="yellow"/>
          <w:u w:val="single"/>
        </w:rPr>
        <w:t>we could</w:t>
      </w:r>
      <w:r w:rsidRPr="00657732">
        <w:rPr>
          <w:u w:val="single"/>
        </w:rPr>
        <w:t xml:space="preserve"> potentially </w:t>
      </w:r>
      <w:r w:rsidRPr="00657732">
        <w:rPr>
          <w:highlight w:val="yellow"/>
          <w:u w:val="single"/>
        </w:rPr>
        <w:t xml:space="preserve">turn </w:t>
      </w:r>
      <w:r w:rsidRPr="00657732">
        <w:rPr>
          <w:rStyle w:val="Emphasis"/>
          <w:highlight w:val="yellow"/>
        </w:rPr>
        <w:t>any future near-miss</w:t>
      </w:r>
      <w:r w:rsidRPr="00657732">
        <w:rPr>
          <w:highlight w:val="yellow"/>
          <w:u w:val="single"/>
        </w:rPr>
        <w:t xml:space="preserve"> into an </w:t>
      </w:r>
      <w:r w:rsidRPr="00657732">
        <w:rPr>
          <w:rStyle w:val="Emphasis"/>
          <w:highlight w:val="yellow"/>
        </w:rPr>
        <w:t>impact</w:t>
      </w:r>
      <w:r w:rsidRPr="00657732">
        <w:rPr>
          <w:sz w:val="16"/>
        </w:rPr>
        <w:t>, with all its devastating consequences.</w:t>
      </w:r>
    </w:p>
    <w:p w14:paraId="08C56F64" w14:textId="77777777" w:rsidR="0029519D" w:rsidRPr="00657732" w:rsidRDefault="0029519D" w:rsidP="0029519D">
      <w:pPr>
        <w:rPr>
          <w:sz w:val="16"/>
        </w:rPr>
      </w:pPr>
      <w:r w:rsidRPr="00657732">
        <w:rPr>
          <w:rStyle w:val="Emphasis"/>
          <w:highlight w:val="yellow"/>
        </w:rPr>
        <w:t>Sagan</w:t>
      </w:r>
      <w:r w:rsidRPr="00657732">
        <w:rPr>
          <w:sz w:val="16"/>
        </w:rPr>
        <w:t xml:space="preserve"> &amp; Ostro (1994b) </w:t>
      </w:r>
      <w:r w:rsidRPr="00657732">
        <w:rPr>
          <w:highlight w:val="yellow"/>
          <w:u w:val="single"/>
        </w:rPr>
        <w:t>concluded</w:t>
      </w:r>
      <w:r w:rsidRPr="00657732">
        <w:rPr>
          <w:u w:val="single"/>
        </w:rPr>
        <w:t xml:space="preserve"> that </w:t>
      </w:r>
      <w:r w:rsidRPr="00657732">
        <w:rPr>
          <w:highlight w:val="yellow"/>
          <w:u w:val="single"/>
        </w:rPr>
        <w:t xml:space="preserve">this is a risk </w:t>
      </w:r>
      <w:r w:rsidRPr="00657732">
        <w:rPr>
          <w:rStyle w:val="Emphasis"/>
          <w:highlight w:val="yellow"/>
        </w:rPr>
        <w:t>not worth taking</w:t>
      </w:r>
      <w:r w:rsidRPr="00657732">
        <w:rPr>
          <w:sz w:val="16"/>
        </w:rPr>
        <w:t xml:space="preserve">. </w:t>
      </w:r>
      <w:r w:rsidRPr="00657732">
        <w:rPr>
          <w:highlight w:val="yellow"/>
          <w:u w:val="single"/>
        </w:rPr>
        <w:t>Considering</w:t>
      </w:r>
      <w:r w:rsidRPr="00657732">
        <w:rPr>
          <w:u w:val="single"/>
        </w:rPr>
        <w:t xml:space="preserve"> the </w:t>
      </w:r>
      <w:r w:rsidRPr="00657732">
        <w:rPr>
          <w:rStyle w:val="Emphasis"/>
          <w:highlight w:val="yellow"/>
        </w:rPr>
        <w:t>very low probabilities</w:t>
      </w:r>
      <w:r w:rsidRPr="00657732">
        <w:rPr>
          <w:highlight w:val="yellow"/>
          <w:u w:val="single"/>
        </w:rPr>
        <w:t xml:space="preserve"> of impacts</w:t>
      </w:r>
      <w:r w:rsidRPr="00657732">
        <w:rPr>
          <w:u w:val="single"/>
        </w:rPr>
        <w:t xml:space="preserve"> with objects </w:t>
      </w:r>
      <w:r w:rsidRPr="00657732">
        <w:rPr>
          <w:highlight w:val="yellow"/>
          <w:u w:val="single"/>
        </w:rPr>
        <w:t>larger than 1 km</w:t>
      </w:r>
      <w:r w:rsidRPr="00657732">
        <w:rPr>
          <w:sz w:val="16"/>
        </w:rPr>
        <w:t xml:space="preserve"> (generally </w:t>
      </w:r>
      <w:r w:rsidRPr="00657732">
        <w:rPr>
          <w:rStyle w:val="Emphasis"/>
          <w:highlight w:val="yellow"/>
        </w:rPr>
        <w:t>less than 1 in 5000</w:t>
      </w:r>
      <w:r w:rsidRPr="00657732">
        <w:rPr>
          <w:highlight w:val="yellow"/>
          <w:u w:val="single"/>
        </w:rPr>
        <w:t xml:space="preserve"> for a</w:t>
      </w:r>
      <w:r w:rsidRPr="00657732">
        <w:rPr>
          <w:u w:val="single"/>
        </w:rPr>
        <w:t xml:space="preserve"> given </w:t>
      </w:r>
      <w:r w:rsidRPr="00657732">
        <w:rPr>
          <w:highlight w:val="yellow"/>
          <w:u w:val="single"/>
        </w:rPr>
        <w:t>century</w:t>
      </w:r>
      <w:r w:rsidRPr="00657732">
        <w:rPr>
          <w:sz w:val="16"/>
        </w:rPr>
        <w:t xml:space="preserve">), </w:t>
      </w:r>
      <w:r w:rsidRPr="00657732">
        <w:rPr>
          <w:highlight w:val="yellow"/>
          <w:u w:val="single"/>
        </w:rPr>
        <w:t xml:space="preserve">they were </w:t>
      </w:r>
      <w:r w:rsidRPr="00657732">
        <w:rPr>
          <w:rStyle w:val="Emphasis"/>
          <w:highlight w:val="yellow"/>
        </w:rPr>
        <w:t>more worried</w:t>
      </w:r>
      <w:r w:rsidRPr="00657732">
        <w:rPr>
          <w:highlight w:val="yellow"/>
          <w:u w:val="single"/>
        </w:rPr>
        <w:t xml:space="preserve"> about</w:t>
      </w:r>
      <w:r w:rsidRPr="00657732">
        <w:rPr>
          <w:u w:val="single"/>
        </w:rPr>
        <w:t xml:space="preserve"> the </w:t>
      </w:r>
      <w:r w:rsidRPr="00657732">
        <w:rPr>
          <w:rStyle w:val="Emphasis"/>
          <w:highlight w:val="yellow"/>
        </w:rPr>
        <w:t>misuse</w:t>
      </w:r>
      <w:r w:rsidRPr="00657732">
        <w:rPr>
          <w:highlight w:val="yellow"/>
          <w:u w:val="single"/>
        </w:rPr>
        <w:t xml:space="preserve"> of</w:t>
      </w:r>
      <w:r w:rsidRPr="00657732">
        <w:rPr>
          <w:u w:val="single"/>
        </w:rPr>
        <w:t xml:space="preserve"> such </w:t>
      </w:r>
      <w:r w:rsidRPr="00657732">
        <w:rPr>
          <w:rStyle w:val="Emphasis"/>
          <w:highlight w:val="yellow"/>
        </w:rPr>
        <w:t>trajectory-altering tech</w:t>
      </w:r>
      <w:r w:rsidRPr="00657732">
        <w:rPr>
          <w:sz w:val="16"/>
        </w:rPr>
        <w:t xml:space="preserve">nology </w:t>
      </w:r>
      <w:r w:rsidRPr="00657732">
        <w:rPr>
          <w:highlight w:val="yellow"/>
          <w:u w:val="single"/>
        </w:rPr>
        <w:t>than</w:t>
      </w:r>
      <w:r w:rsidRPr="00657732">
        <w:rPr>
          <w:sz w:val="16"/>
        </w:rPr>
        <w:t xml:space="preserve"> the </w:t>
      </w:r>
      <w:r w:rsidRPr="00657732">
        <w:rPr>
          <w:rStyle w:val="Emphasis"/>
          <w:highlight w:val="yellow"/>
        </w:rPr>
        <w:t>undiverted asteroids</w:t>
      </w:r>
      <w:r w:rsidRPr="00657732">
        <w:rPr>
          <w:sz w:val="16"/>
        </w:rPr>
        <w:t xml:space="preserve"> themselves. Humans visited a great deal of violence upon each other during the 20th century; </w:t>
      </w:r>
      <w:r w:rsidRPr="00657732">
        <w:rPr>
          <w:u w:val="single"/>
        </w:rPr>
        <w:t>war has been prevalent and increasingly technological</w:t>
      </w:r>
      <w:r w:rsidRPr="00657732">
        <w:rPr>
          <w:sz w:val="16"/>
        </w:rPr>
        <w:t xml:space="preserve">. The beginning of the 21st century does not seem overly promising either. </w:t>
      </w:r>
      <w:r w:rsidRPr="00657732">
        <w:rPr>
          <w:highlight w:val="yellow"/>
          <w:u w:val="single"/>
        </w:rPr>
        <w:t>The risk</w:t>
      </w:r>
      <w:r w:rsidRPr="00657732">
        <w:rPr>
          <w:sz w:val="16"/>
        </w:rPr>
        <w:t xml:space="preserve"> that </w:t>
      </w:r>
      <w:r w:rsidRPr="00657732">
        <w:rPr>
          <w:highlight w:val="yellow"/>
          <w:u w:val="single"/>
        </w:rPr>
        <w:t>one of humanity's irrational totalitarian powers</w:t>
      </w:r>
      <w:r w:rsidRPr="00657732">
        <w:rPr>
          <w:u w:val="single"/>
        </w:rPr>
        <w:t xml:space="preserve"> decides to </w:t>
      </w:r>
      <w:r w:rsidRPr="00657732">
        <w:rPr>
          <w:highlight w:val="yellow"/>
          <w:u w:val="single"/>
        </w:rPr>
        <w:t>have some</w:t>
      </w:r>
      <w:r w:rsidRPr="00657732">
        <w:rPr>
          <w:u w:val="single"/>
        </w:rPr>
        <w:t xml:space="preserve"> nearby asteroid </w:t>
      </w:r>
      <w:r w:rsidRPr="00657732">
        <w:rPr>
          <w:highlight w:val="yellow"/>
          <w:u w:val="single"/>
        </w:rPr>
        <w:t>steered towards Earth might</w:t>
      </w:r>
      <w:r w:rsidRPr="00657732">
        <w:rPr>
          <w:u w:val="single"/>
        </w:rPr>
        <w:t xml:space="preserve"> simply </w:t>
      </w:r>
      <w:r w:rsidRPr="00657732">
        <w:rPr>
          <w:highlight w:val="yellow"/>
          <w:u w:val="single"/>
        </w:rPr>
        <w:t xml:space="preserve">be </w:t>
      </w:r>
      <w:r w:rsidRPr="00657732">
        <w:rPr>
          <w:rStyle w:val="Emphasis"/>
          <w:highlight w:val="yellow"/>
        </w:rPr>
        <w:t>too high</w:t>
      </w:r>
      <w:r w:rsidRPr="00657732">
        <w:rPr>
          <w:sz w:val="16"/>
        </w:rPr>
        <w:t xml:space="preserve">. </w:t>
      </w:r>
      <w:r w:rsidRPr="00657732">
        <w:rPr>
          <w:highlight w:val="yellow"/>
          <w:u w:val="single"/>
        </w:rPr>
        <w:t>Many</w:t>
      </w:r>
      <w:r w:rsidRPr="00657732">
        <w:rPr>
          <w:u w:val="single"/>
        </w:rPr>
        <w:t xml:space="preserve"> people</w:t>
      </w:r>
      <w:r w:rsidRPr="00657732">
        <w:rPr>
          <w:sz w:val="16"/>
        </w:rPr>
        <w:t xml:space="preserve"> still </w:t>
      </w:r>
      <w:r w:rsidRPr="00657732">
        <w:rPr>
          <w:highlight w:val="yellow"/>
          <w:u w:val="single"/>
        </w:rPr>
        <w:t>see</w:t>
      </w:r>
      <w:r w:rsidRPr="00657732">
        <w:rPr>
          <w:u w:val="single"/>
        </w:rPr>
        <w:t xml:space="preserve"> the </w:t>
      </w:r>
      <w:r w:rsidRPr="00657732">
        <w:rPr>
          <w:rStyle w:val="Emphasis"/>
          <w:highlight w:val="yellow"/>
        </w:rPr>
        <w:t>default cosmic odds</w:t>
      </w:r>
      <w:r w:rsidRPr="00657732">
        <w:rPr>
          <w:u w:val="single"/>
        </w:rPr>
        <w:t xml:space="preserve"> as </w:t>
      </w:r>
      <w:r w:rsidRPr="00657732">
        <w:rPr>
          <w:rStyle w:val="Emphasis"/>
          <w:highlight w:val="yellow"/>
        </w:rPr>
        <w:t>preferable</w:t>
      </w:r>
      <w:r w:rsidRPr="00657732">
        <w:rPr>
          <w:highlight w:val="yellow"/>
          <w:u w:val="single"/>
        </w:rPr>
        <w:t xml:space="preserve"> to</w:t>
      </w:r>
      <w:r w:rsidRPr="00657732">
        <w:rPr>
          <w:u w:val="single"/>
        </w:rPr>
        <w:t xml:space="preserve"> the </w:t>
      </w:r>
      <w:r w:rsidRPr="00657732">
        <w:rPr>
          <w:rStyle w:val="Emphasis"/>
          <w:highlight w:val="yellow"/>
        </w:rPr>
        <w:t>lessons of</w:t>
      </w:r>
      <w:r w:rsidRPr="00657732">
        <w:rPr>
          <w:rStyle w:val="Emphasis"/>
        </w:rPr>
        <w:t xml:space="preserve"> recent </w:t>
      </w:r>
      <w:r w:rsidRPr="00657732">
        <w:rPr>
          <w:rStyle w:val="Emphasis"/>
          <w:highlight w:val="yellow"/>
        </w:rPr>
        <w:t>history</w:t>
      </w:r>
      <w:r w:rsidRPr="00657732">
        <w:rPr>
          <w:sz w:val="16"/>
        </w:rPr>
        <w:t>.</w:t>
      </w:r>
    </w:p>
    <w:p w14:paraId="194EFC83" w14:textId="77777777" w:rsidR="0029519D" w:rsidRPr="00657732" w:rsidRDefault="0029519D" w:rsidP="0029519D">
      <w:pPr>
        <w:rPr>
          <w:sz w:val="16"/>
        </w:rPr>
      </w:pPr>
      <w:r w:rsidRPr="00657732">
        <w:rPr>
          <w:sz w:val="16"/>
        </w:rPr>
        <w:t xml:space="preserve">Later on, </w:t>
      </w:r>
      <w:r w:rsidRPr="00657732">
        <w:rPr>
          <w:u w:val="single"/>
        </w:rPr>
        <w:t>a modification</w:t>
      </w:r>
      <w:r w:rsidRPr="00657732">
        <w:rPr>
          <w:sz w:val="16"/>
        </w:rPr>
        <w:t xml:space="preserve"> of sorts to the deflection dilemma appeared, positing that the “real” dilemma (Schweickart 2004, Morrison 2010) </w:t>
      </w:r>
      <w:r w:rsidRPr="00657732">
        <w:rPr>
          <w:u w:val="single"/>
        </w:rPr>
        <w:t>lies in putting various parts of the Earth</w:t>
      </w:r>
      <w:r w:rsidRPr="00657732">
        <w:rPr>
          <w:sz w:val="16"/>
        </w:rPr>
        <w:t xml:space="preserve"> and its population </w:t>
      </w:r>
      <w:r w:rsidRPr="00657732">
        <w:rPr>
          <w:u w:val="single"/>
        </w:rPr>
        <w:t xml:space="preserve">in harm's way </w:t>
      </w:r>
      <w:r w:rsidRPr="00657732">
        <w:rPr>
          <w:rStyle w:val="Emphasis"/>
        </w:rPr>
        <w:t>during</w:t>
      </w:r>
      <w:r w:rsidRPr="00657732">
        <w:rPr>
          <w:u w:val="single"/>
        </w:rPr>
        <w:t xml:space="preserve"> a </w:t>
      </w:r>
      <w:r w:rsidRPr="00657732">
        <w:rPr>
          <w:rStyle w:val="Emphasis"/>
        </w:rPr>
        <w:t>deflection attempt</w:t>
      </w:r>
      <w:r w:rsidRPr="00657732">
        <w:rPr>
          <w:sz w:val="16"/>
        </w:rPr>
        <w:t xml:space="preserve">. </w:t>
      </w:r>
      <w:r w:rsidRPr="00657732">
        <w:rPr>
          <w:u w:val="single"/>
        </w:rPr>
        <w:t>Inevitably</w:t>
      </w:r>
      <w:r w:rsidRPr="00657732">
        <w:rPr>
          <w:sz w:val="16"/>
        </w:rPr>
        <w:t xml:space="preserve">, </w:t>
      </w:r>
      <w:r w:rsidRPr="00657732">
        <w:rPr>
          <w:u w:val="single"/>
        </w:rPr>
        <w:t>any mission to deflect</w:t>
      </w:r>
      <w:r w:rsidRPr="00657732">
        <w:rPr>
          <w:sz w:val="16"/>
        </w:rPr>
        <w:t xml:space="preserve"> an object that is on a collision course with the Earth </w:t>
      </w:r>
      <w:r w:rsidRPr="00657732">
        <w:rPr>
          <w:u w:val="single"/>
        </w:rPr>
        <w:t>will involve moving its supposed point of impact</w:t>
      </w:r>
      <w:r w:rsidRPr="00657732">
        <w:rPr>
          <w:sz w:val="16"/>
        </w:rPr>
        <w:t xml:space="preserve"> across the surface </w:t>
      </w:r>
      <w:r w:rsidRPr="00657732">
        <w:rPr>
          <w:u w:val="single"/>
        </w:rPr>
        <w:t>until it misses the planet</w:t>
      </w:r>
      <w:r w:rsidRPr="00657732">
        <w:rPr>
          <w:sz w:val="16"/>
        </w:rPr>
        <w:t xml:space="preserve"> entirely. </w:t>
      </w:r>
      <w:r w:rsidRPr="00657732">
        <w:rPr>
          <w:highlight w:val="yellow"/>
          <w:u w:val="single"/>
        </w:rPr>
        <w:t>Should</w:t>
      </w:r>
      <w:r w:rsidRPr="00657732">
        <w:rPr>
          <w:u w:val="single"/>
        </w:rPr>
        <w:t xml:space="preserve"> such a </w:t>
      </w:r>
      <w:r w:rsidRPr="00657732">
        <w:rPr>
          <w:highlight w:val="yellow"/>
          <w:u w:val="single"/>
        </w:rPr>
        <w:t>deflection</w:t>
      </w:r>
      <w:r w:rsidRPr="00657732">
        <w:rPr>
          <w:u w:val="single"/>
        </w:rPr>
        <w:t xml:space="preserve"> attempt </w:t>
      </w:r>
      <w:r w:rsidRPr="00657732">
        <w:rPr>
          <w:rStyle w:val="Emphasis"/>
          <w:highlight w:val="yellow"/>
        </w:rPr>
        <w:t>fail</w:t>
      </w:r>
      <w:r w:rsidRPr="00657732">
        <w:rPr>
          <w:sz w:val="16"/>
        </w:rPr>
        <w:t xml:space="preserve"> to modify the trajectory sufficiently, </w:t>
      </w:r>
      <w:r w:rsidRPr="00657732">
        <w:rPr>
          <w:u w:val="single"/>
        </w:rPr>
        <w:t xml:space="preserve">the </w:t>
      </w:r>
      <w:r w:rsidRPr="00657732">
        <w:rPr>
          <w:highlight w:val="yellow"/>
          <w:u w:val="single"/>
        </w:rPr>
        <w:t>impact would</w:t>
      </w:r>
      <w:r w:rsidRPr="00657732">
        <w:rPr>
          <w:u w:val="single"/>
        </w:rPr>
        <w:t xml:space="preserve"> still </w:t>
      </w:r>
      <w:r w:rsidRPr="00657732">
        <w:rPr>
          <w:highlight w:val="yellow"/>
          <w:u w:val="single"/>
        </w:rPr>
        <w:t>occur</w:t>
      </w:r>
      <w:r w:rsidRPr="00657732">
        <w:rPr>
          <w:sz w:val="16"/>
        </w:rPr>
        <w:t xml:space="preserve">, albeit </w:t>
      </w:r>
      <w:r w:rsidRPr="00657732">
        <w:rPr>
          <w:highlight w:val="yellow"/>
          <w:u w:val="single"/>
        </w:rPr>
        <w:t xml:space="preserve">in a </w:t>
      </w:r>
      <w:r w:rsidRPr="00657732">
        <w:rPr>
          <w:rStyle w:val="Emphasis"/>
          <w:highlight w:val="yellow"/>
        </w:rPr>
        <w:t>different area</w:t>
      </w:r>
      <w:r w:rsidRPr="00657732">
        <w:rPr>
          <w:sz w:val="16"/>
        </w:rPr>
        <w:t xml:space="preserve">. </w:t>
      </w:r>
      <w:r w:rsidRPr="00657732">
        <w:rPr>
          <w:highlight w:val="yellow"/>
          <w:u w:val="single"/>
        </w:rPr>
        <w:t>This could expose</w:t>
      </w:r>
      <w:r w:rsidRPr="00657732">
        <w:rPr>
          <w:u w:val="single"/>
        </w:rPr>
        <w:t xml:space="preserve"> to risk </w:t>
      </w:r>
      <w:r w:rsidRPr="00657732">
        <w:rPr>
          <w:highlight w:val="yellow"/>
          <w:u w:val="single"/>
        </w:rPr>
        <w:t>countries</w:t>
      </w:r>
      <w:r w:rsidRPr="00657732">
        <w:rPr>
          <w:u w:val="single"/>
        </w:rPr>
        <w:t xml:space="preserve"> that were </w:t>
      </w:r>
      <w:r w:rsidRPr="00657732">
        <w:rPr>
          <w:highlight w:val="yellow"/>
          <w:u w:val="single"/>
        </w:rPr>
        <w:t>not originally threatened</w:t>
      </w:r>
      <w:r w:rsidRPr="00657732">
        <w:rPr>
          <w:sz w:val="16"/>
        </w:rPr>
        <w:t xml:space="preserve"> by the asteroid (depending on its size and path), while </w:t>
      </w:r>
      <w:r w:rsidRPr="00657732">
        <w:rPr>
          <w:u w:val="single"/>
        </w:rPr>
        <w:t>diminishing the risk to those living near the original point of impact</w:t>
      </w:r>
      <w:r w:rsidRPr="00657732">
        <w:rPr>
          <w:sz w:val="16"/>
        </w:rPr>
        <w:t xml:space="preserve">. The damage and casualties around this new and modified point of impact would then, to some extent, be caused by those who tried but failed to deflect the asteroid. The </w:t>
      </w:r>
      <w:r w:rsidRPr="00657732">
        <w:rPr>
          <w:rStyle w:val="Emphasis"/>
          <w:highlight w:val="yellow"/>
        </w:rPr>
        <w:t>repercussions</w:t>
      </w:r>
      <w:r w:rsidRPr="00657732">
        <w:rPr>
          <w:u w:val="single"/>
        </w:rPr>
        <w:t xml:space="preserve"> of such an event </w:t>
      </w:r>
      <w:r w:rsidRPr="00657732">
        <w:rPr>
          <w:highlight w:val="yellow"/>
          <w:u w:val="single"/>
        </w:rPr>
        <w:t>would</w:t>
      </w:r>
      <w:r w:rsidRPr="00657732">
        <w:rPr>
          <w:sz w:val="16"/>
        </w:rPr>
        <w:t xml:space="preserve"> certainly</w:t>
      </w:r>
      <w:r w:rsidRPr="00657732">
        <w:t xml:space="preserve"> </w:t>
      </w:r>
      <w:r w:rsidRPr="00657732">
        <w:rPr>
          <w:highlight w:val="yellow"/>
          <w:u w:val="single"/>
        </w:rPr>
        <w:t xml:space="preserve">be </w:t>
      </w:r>
      <w:r w:rsidRPr="00657732">
        <w:rPr>
          <w:rStyle w:val="Emphasis"/>
          <w:highlight w:val="yellow"/>
        </w:rPr>
        <w:t>grave</w:t>
      </w:r>
      <w:r w:rsidRPr="00657732">
        <w:rPr>
          <w:sz w:val="16"/>
        </w:rPr>
        <w:t>.</w:t>
      </w:r>
    </w:p>
    <w:p w14:paraId="0639F560" w14:textId="77777777" w:rsidR="0029519D" w:rsidRPr="00657732" w:rsidRDefault="0029519D" w:rsidP="0029519D">
      <w:pPr>
        <w:rPr>
          <w:sz w:val="16"/>
        </w:rPr>
      </w:pPr>
      <w:r w:rsidRPr="00657732">
        <w:rPr>
          <w:sz w:val="16"/>
        </w:rPr>
        <w:t>Privatization and industry</w:t>
      </w:r>
    </w:p>
    <w:p w14:paraId="788717CC" w14:textId="77777777" w:rsidR="0029519D" w:rsidRPr="00657732" w:rsidRDefault="0029519D" w:rsidP="0029519D">
      <w:pPr>
        <w:rPr>
          <w:sz w:val="16"/>
        </w:rPr>
      </w:pPr>
      <w:r w:rsidRPr="00657732">
        <w:rPr>
          <w:sz w:val="16"/>
        </w:rPr>
        <w:t xml:space="preserve">Both of </w:t>
      </w:r>
      <w:r w:rsidRPr="00657732">
        <w:rPr>
          <w:u w:val="single"/>
        </w:rPr>
        <w:t xml:space="preserve">these versions of the </w:t>
      </w:r>
      <w:r w:rsidRPr="00657732">
        <w:rPr>
          <w:rStyle w:val="Emphasis"/>
        </w:rPr>
        <w:t>deflection dilemma</w:t>
      </w:r>
      <w:r w:rsidRPr="00657732">
        <w:rPr>
          <w:u w:val="single"/>
        </w:rPr>
        <w:t xml:space="preserve"> are</w:t>
      </w:r>
      <w:r w:rsidRPr="00657732">
        <w:rPr>
          <w:sz w:val="16"/>
        </w:rPr>
        <w:t xml:space="preserve"> essentially </w:t>
      </w:r>
      <w:r w:rsidRPr="00657732">
        <w:rPr>
          <w:u w:val="single"/>
        </w:rPr>
        <w:t>state-centric and neither presumes</w:t>
      </w:r>
      <w:r w:rsidRPr="00657732">
        <w:rPr>
          <w:sz w:val="16"/>
        </w:rPr>
        <w:t xml:space="preserve"> that this </w:t>
      </w:r>
      <w:r w:rsidRPr="00657732">
        <w:rPr>
          <w:u w:val="single"/>
        </w:rPr>
        <w:t>tech</w:t>
      </w:r>
      <w:r w:rsidRPr="00657732">
        <w:rPr>
          <w:sz w:val="16"/>
        </w:rPr>
        <w:t xml:space="preserve">nology </w:t>
      </w:r>
      <w:r w:rsidRPr="00657732">
        <w:rPr>
          <w:u w:val="single"/>
        </w:rPr>
        <w:t xml:space="preserve">might be wielded by </w:t>
      </w:r>
      <w:r w:rsidRPr="00657732">
        <w:rPr>
          <w:rStyle w:val="Emphasis"/>
        </w:rPr>
        <w:t>private companies</w:t>
      </w:r>
      <w:r w:rsidRPr="00657732">
        <w:rPr>
          <w:sz w:val="16"/>
        </w:rPr>
        <w:t xml:space="preserve"> and non-state actors. But </w:t>
      </w:r>
      <w:r w:rsidRPr="00657732">
        <w:rPr>
          <w:u w:val="single"/>
        </w:rPr>
        <w:t>the</w:t>
      </w:r>
      <w:r w:rsidRPr="00657732">
        <w:rPr>
          <w:sz w:val="16"/>
        </w:rPr>
        <w:t xml:space="preserve"> current </w:t>
      </w:r>
      <w:r w:rsidRPr="00657732">
        <w:rPr>
          <w:u w:val="single"/>
        </w:rPr>
        <w:t>trend of greater involvement of private companies in space suggests</w:t>
      </w:r>
      <w:r w:rsidRPr="00657732">
        <w:rPr>
          <w:sz w:val="16"/>
        </w:rPr>
        <w:t xml:space="preserve"> that </w:t>
      </w:r>
      <w:r w:rsidRPr="00657732">
        <w:rPr>
          <w:u w:val="single"/>
        </w:rPr>
        <w:t>states might be unable</w:t>
      </w:r>
      <w:r w:rsidRPr="00657732">
        <w:rPr>
          <w:sz w:val="16"/>
        </w:rPr>
        <w:t xml:space="preserve"> (or unwilling) </w:t>
      </w:r>
      <w:r w:rsidRPr="00657732">
        <w:rPr>
          <w:u w:val="single"/>
        </w:rPr>
        <w:t>to maintain</w:t>
      </w:r>
      <w:r w:rsidRPr="00657732">
        <w:rPr>
          <w:sz w:val="16"/>
        </w:rPr>
        <w:t xml:space="preserve"> their </w:t>
      </w:r>
      <w:r w:rsidRPr="00657732">
        <w:rPr>
          <w:u w:val="single"/>
        </w:rPr>
        <w:t>exclusive hold on</w:t>
      </w:r>
      <w:r w:rsidRPr="00657732">
        <w:rPr>
          <w:sz w:val="16"/>
        </w:rPr>
        <w:t xml:space="preserve"> the advanced </w:t>
      </w:r>
      <w:r w:rsidRPr="00657732">
        <w:rPr>
          <w:u w:val="single"/>
        </w:rPr>
        <w:t>space tech</w:t>
      </w:r>
      <w:r w:rsidRPr="00657732">
        <w:rPr>
          <w:sz w:val="16"/>
        </w:rPr>
        <w:t xml:space="preserve">nologies. The private sector is currently hot on the heels of national and international space agencies in exploring feasible and economically viable options. At the moment, private companies are already in the business (or at least in the process of making it a profitable business) of resupplying the International Space Station, taking tourists to the edge of space and operating communication satellites. And, recently, a new area of potential commercialization of space, </w:t>
      </w:r>
      <w:r w:rsidRPr="00657732">
        <w:rPr>
          <w:rStyle w:val="Emphasis"/>
          <w:highlight w:val="yellow"/>
        </w:rPr>
        <w:t>asteroid mining</w:t>
      </w:r>
      <w:r w:rsidRPr="00657732">
        <w:rPr>
          <w:sz w:val="16"/>
        </w:rPr>
        <w:t xml:space="preserve">, has received increased attention and investment. It has already spawned private companies (such as Deep Space Industries and Planetary Resources, Inc.); this industry </w:t>
      </w:r>
      <w:r w:rsidRPr="00657732">
        <w:rPr>
          <w:highlight w:val="yellow"/>
          <w:u w:val="single"/>
        </w:rPr>
        <w:t xml:space="preserve">is </w:t>
      </w:r>
      <w:r w:rsidRPr="00657732">
        <w:rPr>
          <w:rStyle w:val="Emphasis"/>
          <w:highlight w:val="yellow"/>
        </w:rPr>
        <w:t>highly relevant</w:t>
      </w:r>
      <w:r w:rsidRPr="00657732">
        <w:rPr>
          <w:highlight w:val="yellow"/>
          <w:u w:val="single"/>
        </w:rPr>
        <w:t xml:space="preserve"> to the </w:t>
      </w:r>
      <w:r w:rsidRPr="00657732">
        <w:rPr>
          <w:rStyle w:val="Emphasis"/>
          <w:highlight w:val="yellow"/>
        </w:rPr>
        <w:t>deflection dilemma</w:t>
      </w:r>
      <w:r w:rsidRPr="00657732">
        <w:rPr>
          <w:sz w:val="16"/>
        </w:rPr>
        <w:t xml:space="preserve"> (Ostro 1999).</w:t>
      </w:r>
    </w:p>
    <w:p w14:paraId="71A8E897" w14:textId="77777777" w:rsidR="0029519D" w:rsidRPr="00657732" w:rsidRDefault="0029519D" w:rsidP="0029519D">
      <w:pPr>
        <w:rPr>
          <w:sz w:val="16"/>
        </w:rPr>
      </w:pPr>
      <w:r w:rsidRPr="00657732">
        <w:rPr>
          <w:sz w:val="16"/>
        </w:rPr>
        <w:t>While the idea of mining asteroids carries with it an air of science fiction (as all space-based endeavours do, at some stage), it is based on science fact. One of the most significant facts on which to base a space mining industry is the apparent abundance of highly valued raw materials in asteroids. Platinum, rhodium and other precious metals are extremely useful because of their catalytic and electrical properties, but are also exceedingly rare in the Earth's crust. While such metals sank deep into the planet during core formation, asteroids retained their original composition and even delivered much of the accessible reserves to our planet in the form of meteorite bombardment (Willbold et al. 2011). Some of the largest known deposits of these metals on Earth are found within ancient impact craters. Platinum-group metals are deemed critical to our modern technology-based civilization, without substitutes in many applications, and their supply is at risk of “geopolitical machinations” (Graedel 2013). The combination of natural scarcity and industrial demand leads to their high price, which easily rivals that of gold. Because space missions are inherently expensive, these precious metals are prime high-value candidates for economically viable asteroid mining. Since the projected market value of these metals within an asteroid is in the order of billions or even hundreds of billions of US dollars (depending on the size of the asteroid), the success of the industry comes down to developing technically feasible and cost-effective methods of mining them and retrieving them (Blair 2000, Gerlach 2005). The other interesting and potentially worthwhile resource we could harvest from asteroids is water. Not only is liquid water required by astronauts to survive, but it can also be broken down into oxygen and hydrogen to be used as fuel. And, while water is abundant and cheap here on Earth, it is very expensive to transport it to orbit. It costs $3000–$10 000 per kilogramme to launch water (or anything else) to low Earth orbit and about two or three times more for geostationary transfer orbit (Jain &amp; Trost 2013). It is not the prospect of procuring something we covet here on the surface of the Earth that makes this venture attractive, but rather the idea of not having to wage an expensive battle with Earth's gravity each time we want to make use of something as mundane as water in space. If the costs associated with mining water from asteroids can be brought below the cost of launching water from Earth, this seemingly counter-intuitive industry might take off and become profitable. Additionally, through the use of some form of refuelling depots, it would probably in turn make space endeavours more affordable and sustainable. The same would apply if some of the more common metals found in asteroids (such as iron or nickel) were used to build structures directly in orbit instead of launching them from the Earth. The risks of mining asteroids There are two basic ways to go about moving the resources contained within a given asteroid to the Earth. They can be extracted from the asteroid during its natural orbit and then transported to the Earth, or the entire asteroid might be moved closer to a more convenient location before starting mining. Thus repositioned, it might even be used as a shielded habitat, once hollowed out (Ostro 1999). There are different speculative costs and benefits associated with either option, which would vary with the size, orbit and composition of the asteroid. But, crucially, the second option would entail putting asteroids into orbit around the Earth, the Moon or possibly at one of the Earth's Lagrangian points. Indeed, NASA has already planned a mission to capture a small asteroid and place it in a high cislunar orbit, where it would serve as a destination for future manned missions and experiments. This “Asteroid Redirect Mission” is to take place in the next decade and is being pitched mainly as a stepping stone towards a future mission to Mars (see box “NASA's Asteroid Redirect Mission”; Brophy et al. 2012, Burchell 2014, Gates et al. 2015).</w:t>
      </w:r>
    </w:p>
    <w:p w14:paraId="77EFCFE1" w14:textId="77777777" w:rsidR="0029519D" w:rsidRPr="00657732" w:rsidRDefault="0029519D" w:rsidP="0029519D">
      <w:pPr>
        <w:rPr>
          <w:sz w:val="16"/>
        </w:rPr>
      </w:pPr>
      <w:r w:rsidRPr="00657732">
        <w:rPr>
          <w:u w:val="single"/>
        </w:rPr>
        <w:t>Programmes to redirect</w:t>
      </w:r>
      <w:r w:rsidRPr="00657732">
        <w:rPr>
          <w:sz w:val="16"/>
        </w:rPr>
        <w:t xml:space="preserve"> asteroids </w:t>
      </w:r>
      <w:r w:rsidRPr="00657732">
        <w:rPr>
          <w:u w:val="single"/>
        </w:rPr>
        <w:t>and</w:t>
      </w:r>
      <w:r w:rsidRPr="00657732">
        <w:rPr>
          <w:sz w:val="16"/>
        </w:rPr>
        <w:t xml:space="preserve">, especially, plans to </w:t>
      </w:r>
      <w:r w:rsidRPr="00657732">
        <w:rPr>
          <w:u w:val="single"/>
        </w:rPr>
        <w:t>mine asteroids</w:t>
      </w:r>
      <w:r w:rsidRPr="00657732">
        <w:rPr>
          <w:sz w:val="16"/>
        </w:rPr>
        <w:t xml:space="preserve"> on an industrial scale essentially </w:t>
      </w:r>
      <w:r w:rsidRPr="00657732">
        <w:rPr>
          <w:u w:val="single"/>
        </w:rPr>
        <w:t xml:space="preserve">resurrect the </w:t>
      </w:r>
      <w:r w:rsidRPr="00657732">
        <w:rPr>
          <w:rStyle w:val="Emphasis"/>
        </w:rPr>
        <w:t>deflection dilemma</w:t>
      </w:r>
      <w:r w:rsidRPr="00657732">
        <w:rPr>
          <w:sz w:val="16"/>
        </w:rPr>
        <w:t xml:space="preserve">. But it is no longer a matter of superpowers intentionally misusing technology designed to prevent dangerous impacts. </w:t>
      </w:r>
      <w:r w:rsidRPr="00657732">
        <w:rPr>
          <w:u w:val="single"/>
        </w:rPr>
        <w:t xml:space="preserve">It becomes an issue of </w:t>
      </w:r>
      <w:r w:rsidRPr="00657732">
        <w:rPr>
          <w:rStyle w:val="Emphasis"/>
        </w:rPr>
        <w:t>prolif</w:t>
      </w:r>
      <w:r w:rsidRPr="00657732">
        <w:rPr>
          <w:u w:val="single"/>
        </w:rPr>
        <w:t xml:space="preserve">eration among </w:t>
      </w:r>
      <w:r w:rsidRPr="00657732">
        <w:rPr>
          <w:rStyle w:val="Emphasis"/>
        </w:rPr>
        <w:t>private entities</w:t>
      </w:r>
      <w:r w:rsidRPr="00657732">
        <w:rPr>
          <w:sz w:val="16"/>
        </w:rPr>
        <w:t xml:space="preserve">. </w:t>
      </w:r>
      <w:r w:rsidRPr="00657732">
        <w:rPr>
          <w:highlight w:val="yellow"/>
          <w:u w:val="single"/>
        </w:rPr>
        <w:t>Once</w:t>
      </w:r>
      <w:r w:rsidRPr="00657732">
        <w:rPr>
          <w:u w:val="single"/>
        </w:rPr>
        <w:t xml:space="preserve"> private mining </w:t>
      </w:r>
      <w:r w:rsidRPr="00657732">
        <w:rPr>
          <w:highlight w:val="yellow"/>
          <w:u w:val="single"/>
        </w:rPr>
        <w:t>companies acquire</w:t>
      </w:r>
      <w:r w:rsidRPr="00657732">
        <w:rPr>
          <w:u w:val="single"/>
        </w:rPr>
        <w:t xml:space="preserve"> the technical </w:t>
      </w:r>
      <w:r w:rsidRPr="00657732">
        <w:rPr>
          <w:highlight w:val="yellow"/>
          <w:u w:val="single"/>
        </w:rPr>
        <w:t xml:space="preserve">ability to </w:t>
      </w:r>
      <w:r w:rsidRPr="00657732">
        <w:rPr>
          <w:rStyle w:val="Emphasis"/>
          <w:highlight w:val="yellow"/>
        </w:rPr>
        <w:t>redirect</w:t>
      </w:r>
      <w:r w:rsidRPr="00657732">
        <w:rPr>
          <w:u w:val="single"/>
        </w:rPr>
        <w:t xml:space="preserve"> suitable </w:t>
      </w:r>
      <w:r w:rsidRPr="00657732">
        <w:rPr>
          <w:rStyle w:val="Emphasis"/>
          <w:highlight w:val="yellow"/>
        </w:rPr>
        <w:t>NEOs</w:t>
      </w:r>
      <w:r w:rsidRPr="00657732">
        <w:rPr>
          <w:sz w:val="16"/>
        </w:rPr>
        <w:t xml:space="preserve"> (Baoyin et al. 2011) in order </w:t>
      </w:r>
      <w:r w:rsidRPr="00657732">
        <w:rPr>
          <w:rStyle w:val="StyleUnderline"/>
          <w:highlight w:val="yellow"/>
        </w:rPr>
        <w:t>to extract platinum or water</w:t>
      </w:r>
      <w:r w:rsidRPr="00657732">
        <w:rPr>
          <w:sz w:val="16"/>
        </w:rPr>
        <w:t xml:space="preserve"> from them, </w:t>
      </w:r>
      <w:r w:rsidRPr="00657732">
        <w:rPr>
          <w:rStyle w:val="Emphasis"/>
          <w:highlight w:val="yellow"/>
        </w:rPr>
        <w:t>perilous inflections</w:t>
      </w:r>
      <w:r w:rsidRPr="00657732">
        <w:rPr>
          <w:highlight w:val="yellow"/>
          <w:u w:val="single"/>
        </w:rPr>
        <w:t xml:space="preserve"> become </w:t>
      </w:r>
      <w:r w:rsidRPr="00657732">
        <w:rPr>
          <w:rStyle w:val="Emphasis"/>
          <w:highlight w:val="yellow"/>
        </w:rPr>
        <w:t>more likely</w:t>
      </w:r>
      <w:r w:rsidRPr="00657732">
        <w:rPr>
          <w:sz w:val="16"/>
        </w:rPr>
        <w:t>.</w:t>
      </w:r>
    </w:p>
    <w:p w14:paraId="4606E1A6" w14:textId="77777777" w:rsidR="0029519D" w:rsidRPr="00657732" w:rsidRDefault="0029519D" w:rsidP="0029519D">
      <w:pPr>
        <w:rPr>
          <w:sz w:val="16"/>
        </w:rPr>
      </w:pPr>
      <w:r w:rsidRPr="00657732">
        <w:rPr>
          <w:sz w:val="16"/>
        </w:rPr>
        <w:t xml:space="preserve">The </w:t>
      </w:r>
      <w:r w:rsidRPr="00657732">
        <w:rPr>
          <w:rStyle w:val="Emphasis"/>
          <w:highlight w:val="yellow"/>
        </w:rPr>
        <w:t>probability of accidents</w:t>
      </w:r>
      <w:r w:rsidRPr="00657732">
        <w:rPr>
          <w:sz w:val="16"/>
          <w:highlight w:val="yellow"/>
        </w:rPr>
        <w:t xml:space="preserve"> </w:t>
      </w:r>
      <w:r w:rsidRPr="00657732">
        <w:rPr>
          <w:highlight w:val="yellow"/>
          <w:u w:val="single"/>
        </w:rPr>
        <w:t xml:space="preserve">will </w:t>
      </w:r>
      <w:r w:rsidRPr="00657732">
        <w:rPr>
          <w:rStyle w:val="Emphasis"/>
          <w:highlight w:val="yellow"/>
        </w:rPr>
        <w:t>rise</w:t>
      </w:r>
      <w:r w:rsidRPr="00657732">
        <w:rPr>
          <w:u w:val="single"/>
        </w:rPr>
        <w:t xml:space="preserve"> with the </w:t>
      </w:r>
      <w:r w:rsidRPr="00657732">
        <w:rPr>
          <w:rStyle w:val="Emphasis"/>
        </w:rPr>
        <w:t>number of asteroids</w:t>
      </w:r>
      <w:r w:rsidRPr="00657732">
        <w:rPr>
          <w:u w:val="single"/>
        </w:rPr>
        <w:t xml:space="preserve"> whose </w:t>
      </w:r>
      <w:r w:rsidRPr="00657732">
        <w:rPr>
          <w:rStyle w:val="Emphasis"/>
        </w:rPr>
        <w:t>trajectories</w:t>
      </w:r>
      <w:r w:rsidRPr="00657732">
        <w:rPr>
          <w:u w:val="single"/>
        </w:rPr>
        <w:t xml:space="preserve"> we decide to </w:t>
      </w:r>
      <w:r w:rsidRPr="00657732">
        <w:rPr>
          <w:rStyle w:val="Emphasis"/>
        </w:rPr>
        <w:t>manipulate</w:t>
      </w:r>
      <w:r w:rsidRPr="00657732">
        <w:rPr>
          <w:sz w:val="16"/>
        </w:rPr>
        <w:t xml:space="preserve">. Such accidents might be very unlikely, but </w:t>
      </w:r>
      <w:r w:rsidRPr="00657732">
        <w:rPr>
          <w:rStyle w:val="Emphasis"/>
          <w:highlight w:val="yellow"/>
        </w:rPr>
        <w:t>even</w:t>
      </w:r>
      <w:r w:rsidRPr="00657732">
        <w:rPr>
          <w:highlight w:val="yellow"/>
          <w:u w:val="single"/>
        </w:rPr>
        <w:t xml:space="preserve"> a </w:t>
      </w:r>
      <w:r w:rsidRPr="00657732">
        <w:rPr>
          <w:rStyle w:val="Emphasis"/>
          <w:highlight w:val="yellow"/>
        </w:rPr>
        <w:t>tiny technical</w:t>
      </w:r>
      <w:r w:rsidRPr="00657732">
        <w:rPr>
          <w:highlight w:val="yellow"/>
          <w:u w:val="single"/>
        </w:rPr>
        <w:t xml:space="preserve"> or </w:t>
      </w:r>
      <w:r w:rsidRPr="00657732">
        <w:rPr>
          <w:rStyle w:val="Emphasis"/>
          <w:highlight w:val="yellow"/>
        </w:rPr>
        <w:t>human error</w:t>
      </w:r>
      <w:r w:rsidRPr="00657732">
        <w:rPr>
          <w:u w:val="single"/>
        </w:rPr>
        <w:t xml:space="preserve"> in the execution of an inflection meant to place an asteroid into the lunar or geocentric orbit </w:t>
      </w:r>
      <w:r w:rsidRPr="00657732">
        <w:rPr>
          <w:highlight w:val="yellow"/>
          <w:u w:val="single"/>
        </w:rPr>
        <w:t>might send it</w:t>
      </w:r>
      <w:r w:rsidRPr="00657732">
        <w:rPr>
          <w:u w:val="single"/>
        </w:rPr>
        <w:t xml:space="preserve"> </w:t>
      </w:r>
      <w:r w:rsidRPr="00657732">
        <w:rPr>
          <w:rStyle w:val="Emphasis"/>
        </w:rPr>
        <w:t xml:space="preserve">crashing </w:t>
      </w:r>
      <w:r w:rsidRPr="00657732">
        <w:rPr>
          <w:rStyle w:val="Emphasis"/>
          <w:highlight w:val="yellow"/>
        </w:rPr>
        <w:t>into</w:t>
      </w:r>
      <w:r w:rsidRPr="00657732">
        <w:rPr>
          <w:rStyle w:val="Emphasis"/>
        </w:rPr>
        <w:t xml:space="preserve"> the </w:t>
      </w:r>
      <w:r w:rsidRPr="00657732">
        <w:rPr>
          <w:rStyle w:val="Emphasis"/>
          <w:highlight w:val="yellow"/>
        </w:rPr>
        <w:t>Earth</w:t>
      </w:r>
      <w:r w:rsidRPr="00657732">
        <w:rPr>
          <w:sz w:val="16"/>
        </w:rPr>
        <w:t xml:space="preserve"> with potentially devastating consequences. And while we might find solace in the low probabilities associated with such an accident, even contemporary industries which are considered very safe suffer from unlikely tragedies. </w:t>
      </w:r>
      <w:r w:rsidRPr="00657732">
        <w:rPr>
          <w:u w:val="single"/>
        </w:rPr>
        <w:t>Despite being dependable</w:t>
      </w:r>
      <w:r w:rsidRPr="00657732">
        <w:rPr>
          <w:sz w:val="16"/>
        </w:rPr>
        <w:t xml:space="preserve"> and reliable, </w:t>
      </w:r>
      <w:r w:rsidRPr="00657732">
        <w:rPr>
          <w:u w:val="single"/>
        </w:rPr>
        <w:t>airliners do crash</w:t>
      </w:r>
      <w:r w:rsidRPr="00657732">
        <w:rPr>
          <w:sz w:val="16"/>
        </w:rPr>
        <w:t xml:space="preserve">; </w:t>
      </w:r>
      <w:r w:rsidRPr="00657732">
        <w:rPr>
          <w:u w:val="single"/>
        </w:rPr>
        <w:t>there are a lot of them flying and very improbable accidents do happen</w:t>
      </w:r>
      <w:r w:rsidRPr="00657732">
        <w:rPr>
          <w:sz w:val="16"/>
        </w:rPr>
        <w:t xml:space="preserve"> if the dice are rolled often enough. Undoubtedly, we will not be steering as many asteroids as we steer planes any time soon, but </w:t>
      </w:r>
      <w:r w:rsidRPr="00657732">
        <w:rPr>
          <w:rStyle w:val="Emphasis"/>
          <w:highlight w:val="yellow"/>
        </w:rPr>
        <w:t>industries</w:t>
      </w:r>
      <w:r w:rsidRPr="00657732">
        <w:rPr>
          <w:highlight w:val="yellow"/>
          <w:u w:val="single"/>
        </w:rPr>
        <w:t xml:space="preserve"> tend to be </w:t>
      </w:r>
      <w:r w:rsidRPr="00657732">
        <w:rPr>
          <w:rStyle w:val="Emphasis"/>
          <w:highlight w:val="yellow"/>
        </w:rPr>
        <w:t>more accident-prone</w:t>
      </w:r>
      <w:r w:rsidRPr="00657732">
        <w:rPr>
          <w:highlight w:val="yellow"/>
          <w:u w:val="single"/>
        </w:rPr>
        <w:t xml:space="preserve"> during</w:t>
      </w:r>
      <w:r w:rsidRPr="00657732">
        <w:rPr>
          <w:u w:val="single"/>
        </w:rPr>
        <w:t xml:space="preserve"> their </w:t>
      </w:r>
      <w:r w:rsidRPr="00657732">
        <w:rPr>
          <w:rStyle w:val="Emphasis"/>
          <w:highlight w:val="yellow"/>
        </w:rPr>
        <w:t>infancy</w:t>
      </w:r>
      <w:r w:rsidRPr="00657732">
        <w:rPr>
          <w:sz w:val="16"/>
          <w:highlight w:val="yellow"/>
        </w:rPr>
        <w:t>.</w:t>
      </w:r>
      <w:r w:rsidRPr="00657732">
        <w:rPr>
          <w:sz w:val="16"/>
        </w:rPr>
        <w:t xml:space="preserve"> Furthermore, </w:t>
      </w:r>
      <w:r w:rsidRPr="00657732">
        <w:rPr>
          <w:u w:val="single"/>
        </w:rPr>
        <w:t>a single asteroid can do a lot more damage than a single plane</w:t>
      </w:r>
      <w:r w:rsidRPr="00657732">
        <w:rPr>
          <w:sz w:val="16"/>
        </w:rPr>
        <w:t>. And who is to say how much metal or water we are going to need in space over the course of the 21st century, or the next?</w:t>
      </w:r>
    </w:p>
    <w:p w14:paraId="110B8156" w14:textId="77777777" w:rsidR="0029519D" w:rsidRPr="00657732" w:rsidRDefault="0029519D" w:rsidP="0029519D">
      <w:pPr>
        <w:rPr>
          <w:sz w:val="16"/>
        </w:rPr>
      </w:pPr>
      <w:r w:rsidRPr="00657732">
        <w:rPr>
          <w:u w:val="single"/>
        </w:rPr>
        <w:t xml:space="preserve">The second source of risk is the </w:t>
      </w:r>
      <w:r w:rsidRPr="00657732">
        <w:rPr>
          <w:rStyle w:val="Emphasis"/>
        </w:rPr>
        <w:t>intentional misuse</w:t>
      </w:r>
      <w:r w:rsidRPr="00657732">
        <w:rPr>
          <w:sz w:val="16"/>
        </w:rPr>
        <w:t xml:space="preserve">, similar to the original deflection dilemma. But </w:t>
      </w:r>
      <w:r w:rsidRPr="00657732">
        <w:rPr>
          <w:u w:val="single"/>
        </w:rPr>
        <w:t xml:space="preserve">the </w:t>
      </w:r>
      <w:r w:rsidRPr="00657732">
        <w:rPr>
          <w:rStyle w:val="Emphasis"/>
          <w:highlight w:val="yellow"/>
        </w:rPr>
        <w:t>entry barrier</w:t>
      </w:r>
      <w:r w:rsidRPr="00657732">
        <w:rPr>
          <w:highlight w:val="yellow"/>
          <w:u w:val="single"/>
        </w:rPr>
        <w:t xml:space="preserve"> for </w:t>
      </w:r>
      <w:r w:rsidRPr="00657732">
        <w:rPr>
          <w:rStyle w:val="Emphasis"/>
          <w:highlight w:val="yellow"/>
        </w:rPr>
        <w:t>asteroid weaponization</w:t>
      </w:r>
      <w:r w:rsidRPr="00657732">
        <w:rPr>
          <w:highlight w:val="yellow"/>
          <w:u w:val="single"/>
        </w:rPr>
        <w:t xml:space="preserve"> gets </w:t>
      </w:r>
      <w:r w:rsidRPr="00657732">
        <w:rPr>
          <w:rStyle w:val="Emphasis"/>
          <w:highlight w:val="yellow"/>
        </w:rPr>
        <w:t>much lower</w:t>
      </w:r>
      <w:r w:rsidRPr="00657732">
        <w:rPr>
          <w:highlight w:val="yellow"/>
          <w:u w:val="single"/>
        </w:rPr>
        <w:t xml:space="preserve"> if </w:t>
      </w:r>
      <w:r w:rsidRPr="00657732">
        <w:rPr>
          <w:rStyle w:val="Emphasis"/>
          <w:highlight w:val="yellow"/>
        </w:rPr>
        <w:t>mining</w:t>
      </w:r>
      <w:r w:rsidRPr="00657732">
        <w:rPr>
          <w:u w:val="single"/>
        </w:rPr>
        <w:t xml:space="preserve"> them </w:t>
      </w:r>
      <w:r w:rsidRPr="00657732">
        <w:rPr>
          <w:highlight w:val="yellow"/>
          <w:u w:val="single"/>
        </w:rPr>
        <w:t xml:space="preserve">and </w:t>
      </w:r>
      <w:r w:rsidRPr="00657732">
        <w:rPr>
          <w:rStyle w:val="Emphasis"/>
          <w:highlight w:val="yellow"/>
        </w:rPr>
        <w:t>moving</w:t>
      </w:r>
      <w:r w:rsidRPr="00657732">
        <w:rPr>
          <w:highlight w:val="yellow"/>
          <w:u w:val="single"/>
        </w:rPr>
        <w:t xml:space="preserve"> them</w:t>
      </w:r>
      <w:r w:rsidRPr="00657732">
        <w:rPr>
          <w:u w:val="single"/>
        </w:rPr>
        <w:t xml:space="preserve"> around </w:t>
      </w:r>
      <w:r w:rsidRPr="00657732">
        <w:rPr>
          <w:highlight w:val="yellow"/>
          <w:u w:val="single"/>
        </w:rPr>
        <w:t>becomes</w:t>
      </w:r>
      <w:r w:rsidRPr="00657732">
        <w:rPr>
          <w:u w:val="single"/>
        </w:rPr>
        <w:t xml:space="preserve"> a </w:t>
      </w:r>
      <w:r w:rsidRPr="00657732">
        <w:rPr>
          <w:rStyle w:val="Emphasis"/>
          <w:highlight w:val="yellow"/>
        </w:rPr>
        <w:t>common</w:t>
      </w:r>
      <w:r w:rsidRPr="00657732">
        <w:rPr>
          <w:rStyle w:val="Emphasis"/>
        </w:rPr>
        <w:t xml:space="preserve"> industrial activity</w:t>
      </w:r>
      <w:r w:rsidRPr="00657732">
        <w:rPr>
          <w:sz w:val="16"/>
        </w:rPr>
        <w:t xml:space="preserve">. </w:t>
      </w:r>
      <w:r w:rsidRPr="00657732">
        <w:rPr>
          <w:highlight w:val="yellow"/>
          <w:u w:val="single"/>
        </w:rPr>
        <w:t xml:space="preserve">This is in </w:t>
      </w:r>
      <w:r w:rsidRPr="00657732">
        <w:rPr>
          <w:rStyle w:val="Emphasis"/>
          <w:highlight w:val="yellow"/>
        </w:rPr>
        <w:t>stark contrast</w:t>
      </w:r>
      <w:r w:rsidRPr="00657732">
        <w:rPr>
          <w:highlight w:val="yellow"/>
          <w:u w:val="single"/>
        </w:rPr>
        <w:t xml:space="preserve"> to the original </w:t>
      </w:r>
      <w:r w:rsidRPr="00657732">
        <w:rPr>
          <w:rStyle w:val="Emphasis"/>
          <w:highlight w:val="yellow"/>
        </w:rPr>
        <w:t>scenario</w:t>
      </w:r>
      <w:r w:rsidRPr="00657732">
        <w:rPr>
          <w:highlight w:val="yellow"/>
          <w:u w:val="single"/>
        </w:rPr>
        <w:t xml:space="preserve"> which</w:t>
      </w:r>
      <w:r w:rsidRPr="00657732">
        <w:rPr>
          <w:u w:val="single"/>
        </w:rPr>
        <w:t xml:space="preserve"> </w:t>
      </w:r>
      <w:r w:rsidRPr="00657732">
        <w:rPr>
          <w:highlight w:val="yellow"/>
          <w:u w:val="single"/>
        </w:rPr>
        <w:t>envisioned</w:t>
      </w:r>
      <w:r w:rsidRPr="00657732">
        <w:rPr>
          <w:u w:val="single"/>
        </w:rPr>
        <w:t xml:space="preserve"> this </w:t>
      </w:r>
      <w:r w:rsidRPr="00657732">
        <w:rPr>
          <w:highlight w:val="yellow"/>
          <w:u w:val="single"/>
        </w:rPr>
        <w:t>tech</w:t>
      </w:r>
      <w:r w:rsidRPr="00657732">
        <w:rPr>
          <w:sz w:val="16"/>
        </w:rPr>
        <w:t xml:space="preserve">nology to be used </w:t>
      </w:r>
      <w:r w:rsidRPr="00657732">
        <w:rPr>
          <w:highlight w:val="yellow"/>
          <w:u w:val="single"/>
        </w:rPr>
        <w:t xml:space="preserve">solely for </w:t>
      </w:r>
      <w:r w:rsidRPr="00657732">
        <w:rPr>
          <w:rStyle w:val="Emphasis"/>
          <w:highlight w:val="yellow"/>
        </w:rPr>
        <w:t>planetary defence</w:t>
      </w:r>
      <w:r w:rsidRPr="00657732">
        <w:rPr>
          <w:sz w:val="16"/>
        </w:rPr>
        <w:t xml:space="preserve"> and under control of a very small number of the most powerful countries (Morrison 2010). </w:t>
      </w:r>
      <w:r w:rsidRPr="00657732">
        <w:rPr>
          <w:highlight w:val="yellow"/>
          <w:u w:val="single"/>
        </w:rPr>
        <w:t>If</w:t>
      </w:r>
      <w:r w:rsidRPr="00657732">
        <w:rPr>
          <w:u w:val="single"/>
        </w:rPr>
        <w:t xml:space="preserve"> such a powerful </w:t>
      </w:r>
      <w:r w:rsidRPr="00657732">
        <w:rPr>
          <w:highlight w:val="yellow"/>
          <w:u w:val="single"/>
        </w:rPr>
        <w:t>tech</w:t>
      </w:r>
      <w:r w:rsidRPr="00657732">
        <w:rPr>
          <w:sz w:val="16"/>
        </w:rPr>
        <w:t xml:space="preserve">nology </w:t>
      </w:r>
      <w:r w:rsidRPr="00657732">
        <w:rPr>
          <w:highlight w:val="yellow"/>
          <w:u w:val="single"/>
        </w:rPr>
        <w:t xml:space="preserve">becomes </w:t>
      </w:r>
      <w:r w:rsidRPr="00657732">
        <w:rPr>
          <w:rStyle w:val="Emphasis"/>
          <w:highlight w:val="yellow"/>
        </w:rPr>
        <w:t>widely</w:t>
      </w:r>
      <w:r w:rsidRPr="00657732">
        <w:rPr>
          <w:sz w:val="16"/>
        </w:rPr>
        <w:t xml:space="preserve"> and commercially </w:t>
      </w:r>
      <w:r w:rsidRPr="00657732">
        <w:rPr>
          <w:rStyle w:val="Emphasis"/>
          <w:highlight w:val="yellow"/>
        </w:rPr>
        <w:t>available</w:t>
      </w:r>
      <w:r w:rsidRPr="00657732">
        <w:rPr>
          <w:sz w:val="16"/>
        </w:rPr>
        <w:t xml:space="preserve">, even </w:t>
      </w:r>
      <w:r w:rsidRPr="00657732">
        <w:rPr>
          <w:rStyle w:val="Emphasis"/>
          <w:highlight w:val="yellow"/>
        </w:rPr>
        <w:t>rogue states</w:t>
      </w:r>
      <w:r w:rsidRPr="00657732">
        <w:rPr>
          <w:sz w:val="16"/>
          <w:highlight w:val="yellow"/>
        </w:rPr>
        <w:t xml:space="preserve"> </w:t>
      </w:r>
      <w:r w:rsidRPr="00657732">
        <w:rPr>
          <w:highlight w:val="yellow"/>
          <w:u w:val="single"/>
        </w:rPr>
        <w:t>and</w:t>
      </w:r>
      <w:r w:rsidRPr="00657732">
        <w:rPr>
          <w:sz w:val="16"/>
        </w:rPr>
        <w:t xml:space="preserve"> well-funded </w:t>
      </w:r>
      <w:r w:rsidRPr="00657732">
        <w:rPr>
          <w:rStyle w:val="Emphasis"/>
          <w:highlight w:val="yellow"/>
        </w:rPr>
        <w:t>terrorist groups</w:t>
      </w:r>
      <w:r w:rsidRPr="00657732">
        <w:rPr>
          <w:sz w:val="16"/>
          <w:highlight w:val="yellow"/>
        </w:rPr>
        <w:t xml:space="preserve"> </w:t>
      </w:r>
      <w:r w:rsidRPr="00657732">
        <w:rPr>
          <w:highlight w:val="yellow"/>
          <w:u w:val="single"/>
        </w:rPr>
        <w:t>might</w:t>
      </w:r>
      <w:r w:rsidRPr="00657732">
        <w:rPr>
          <w:u w:val="single"/>
        </w:rPr>
        <w:t xml:space="preserve"> be tempted to </w:t>
      </w:r>
      <w:r w:rsidRPr="00657732">
        <w:rPr>
          <w:highlight w:val="yellow"/>
          <w:u w:val="single"/>
        </w:rPr>
        <w:t>use it</w:t>
      </w:r>
      <w:r w:rsidRPr="00657732">
        <w:rPr>
          <w:u w:val="single"/>
        </w:rPr>
        <w:t xml:space="preserve"> for an unexpected and devastating attack</w:t>
      </w:r>
      <w:r w:rsidRPr="00657732">
        <w:rPr>
          <w:sz w:val="16"/>
        </w:rPr>
        <w:t xml:space="preserve">. In addition, </w:t>
      </w:r>
      <w:r w:rsidRPr="00657732">
        <w:rPr>
          <w:highlight w:val="yellow"/>
          <w:u w:val="single"/>
        </w:rPr>
        <w:t xml:space="preserve">an </w:t>
      </w:r>
      <w:r w:rsidRPr="00657732">
        <w:rPr>
          <w:rStyle w:val="Emphasis"/>
          <w:highlight w:val="yellow"/>
        </w:rPr>
        <w:t>active</w:t>
      </w:r>
      <w:r w:rsidRPr="00657732">
        <w:rPr>
          <w:u w:val="single"/>
        </w:rPr>
        <w:t xml:space="preserve"> asteroid </w:t>
      </w:r>
      <w:r w:rsidRPr="00657732">
        <w:rPr>
          <w:highlight w:val="yellow"/>
          <w:u w:val="single"/>
        </w:rPr>
        <w:t xml:space="preserve">mining </w:t>
      </w:r>
      <w:r w:rsidRPr="00657732">
        <w:rPr>
          <w:rStyle w:val="Emphasis"/>
          <w:highlight w:val="yellow"/>
        </w:rPr>
        <w:t>industry</w:t>
      </w:r>
      <w:r w:rsidRPr="00657732">
        <w:rPr>
          <w:highlight w:val="yellow"/>
          <w:u w:val="single"/>
        </w:rPr>
        <w:t xml:space="preserve"> would make it</w:t>
      </w:r>
      <w:r w:rsidRPr="00657732">
        <w:rPr>
          <w:u w:val="single"/>
        </w:rPr>
        <w:t xml:space="preserve"> </w:t>
      </w:r>
      <w:r w:rsidRPr="00657732">
        <w:rPr>
          <w:rStyle w:val="Emphasis"/>
        </w:rPr>
        <w:t xml:space="preserve">more </w:t>
      </w:r>
      <w:r w:rsidRPr="00657732">
        <w:rPr>
          <w:rStyle w:val="Emphasis"/>
          <w:highlight w:val="yellow"/>
        </w:rPr>
        <w:t>difficult</w:t>
      </w:r>
      <w:r w:rsidRPr="00657732">
        <w:rPr>
          <w:highlight w:val="yellow"/>
          <w:u w:val="single"/>
        </w:rPr>
        <w:t xml:space="preserve"> to </w:t>
      </w:r>
      <w:r w:rsidRPr="00657732">
        <w:rPr>
          <w:rStyle w:val="Emphasis"/>
          <w:highlight w:val="yellow"/>
        </w:rPr>
        <w:t>detect</w:t>
      </w:r>
      <w:r w:rsidRPr="00657732">
        <w:rPr>
          <w:u w:val="single"/>
        </w:rPr>
        <w:t xml:space="preserve"> any </w:t>
      </w:r>
      <w:r w:rsidRPr="00657732">
        <w:rPr>
          <w:rStyle w:val="Emphasis"/>
          <w:highlight w:val="yellow"/>
        </w:rPr>
        <w:t>hostile inflection</w:t>
      </w:r>
      <w:r w:rsidRPr="00657732">
        <w:rPr>
          <w:sz w:val="16"/>
        </w:rPr>
        <w:t xml:space="preserve"> attempts </w:t>
      </w:r>
      <w:r w:rsidRPr="00657732">
        <w:rPr>
          <w:rStyle w:val="Emphasis"/>
          <w:highlight w:val="yellow"/>
        </w:rPr>
        <w:t>among</w:t>
      </w:r>
      <w:r w:rsidRPr="00657732">
        <w:rPr>
          <w:u w:val="single"/>
        </w:rPr>
        <w:t xml:space="preserve"> the </w:t>
      </w:r>
      <w:r w:rsidRPr="00657732">
        <w:rPr>
          <w:rStyle w:val="Emphasis"/>
        </w:rPr>
        <w:t xml:space="preserve">number of </w:t>
      </w:r>
      <w:r w:rsidRPr="00657732">
        <w:rPr>
          <w:rStyle w:val="Emphasis"/>
          <w:highlight w:val="yellow"/>
        </w:rPr>
        <w:t>legitimate</w:t>
      </w:r>
      <w:r w:rsidRPr="00657732">
        <w:rPr>
          <w:u w:val="single"/>
        </w:rPr>
        <w:t xml:space="preserve"> and benign </w:t>
      </w:r>
      <w:r w:rsidRPr="00657732">
        <w:rPr>
          <w:rStyle w:val="Emphasis"/>
          <w:highlight w:val="yellow"/>
        </w:rPr>
        <w:t>ones</w:t>
      </w:r>
      <w:r w:rsidRPr="00657732">
        <w:rPr>
          <w:sz w:val="16"/>
        </w:rPr>
        <w:t>.</w:t>
      </w:r>
    </w:p>
    <w:p w14:paraId="016D8687" w14:textId="77777777" w:rsidR="0029519D" w:rsidRPr="00657732" w:rsidRDefault="0029519D" w:rsidP="0029519D">
      <w:pPr>
        <w:pStyle w:val="Heading4"/>
      </w:pPr>
      <w:r>
        <w:t xml:space="preserve">9] </w:t>
      </w:r>
      <w:r w:rsidRPr="00657732">
        <w:t xml:space="preserve">The </w:t>
      </w:r>
      <w:r w:rsidRPr="00657732">
        <w:rPr>
          <w:u w:val="single"/>
        </w:rPr>
        <w:t>dilemma</w:t>
      </w:r>
      <w:r w:rsidRPr="00657732">
        <w:t xml:space="preserve"> causes the </w:t>
      </w:r>
      <w:r w:rsidRPr="00657732">
        <w:rPr>
          <w:u w:val="single"/>
        </w:rPr>
        <w:t>most power WMD ever</w:t>
      </w:r>
      <w:r w:rsidRPr="00657732">
        <w:t xml:space="preserve"> – it’s </w:t>
      </w:r>
      <w:r w:rsidRPr="00657732">
        <w:rPr>
          <w:u w:val="single"/>
        </w:rPr>
        <w:t>more likely</w:t>
      </w:r>
      <w:r w:rsidRPr="00657732">
        <w:t xml:space="preserve"> than natural hits and </w:t>
      </w:r>
      <w:r w:rsidRPr="00657732">
        <w:rPr>
          <w:u w:val="single"/>
        </w:rPr>
        <w:t>structurally outweighs</w:t>
      </w:r>
      <w:r w:rsidRPr="00657732">
        <w:t xml:space="preserve"> </w:t>
      </w:r>
    </w:p>
    <w:p w14:paraId="61CEAB0E" w14:textId="77777777" w:rsidR="0029519D" w:rsidRPr="00657732" w:rsidRDefault="0029519D" w:rsidP="0029519D">
      <w:r w:rsidRPr="00657732">
        <w:rPr>
          <w:rStyle w:val="Style13ptBold"/>
        </w:rPr>
        <w:t>Deudney 20</w:t>
      </w:r>
      <w:r w:rsidRPr="00657732">
        <w:t xml:space="preserve"> [Daniel H. Deudney is professor of political science, international relations and political theory at Johns Hopkins University. He holds a BA in political science and philosophy from Yale University, a MPA in science, technology, and public policy from the George Washington University, and a PhD in political science from Princeton University. "Dark Skies: Space Expansionism, Planetary Geopolitics, and the Ends of Humanity." Google Books]</w:t>
      </w:r>
    </w:p>
    <w:p w14:paraId="508512E6" w14:textId="77777777" w:rsidR="0029519D" w:rsidRPr="00657732" w:rsidRDefault="0029519D" w:rsidP="0029519D">
      <w:pPr>
        <w:rPr>
          <w:sz w:val="16"/>
        </w:rPr>
      </w:pPr>
      <w:r w:rsidRPr="00657732">
        <w:rPr>
          <w:sz w:val="16"/>
        </w:rPr>
        <w:t xml:space="preserve">While asteroids loom large in the horizons of habitat and some military expansionists, they receive little attention from arms controllers and most global security thinkers. As a planetary defense project, diverting asteroids seems a logical part of a Whole Earth Security program and international space infrastructure security cooperation, but </w:t>
      </w:r>
      <w:r w:rsidRPr="00657732">
        <w:rPr>
          <w:rStyle w:val="StyleUnderline"/>
        </w:rPr>
        <w:t>opponents</w:t>
      </w:r>
      <w:r w:rsidRPr="00657732">
        <w:rPr>
          <w:sz w:val="16"/>
        </w:rPr>
        <w:t xml:space="preserve"> </w:t>
      </w:r>
      <w:r w:rsidRPr="00657732">
        <w:rPr>
          <w:rStyle w:val="StyleUnderline"/>
        </w:rPr>
        <w:t xml:space="preserve">of military space expansion are sharply divided about </w:t>
      </w:r>
      <w:r w:rsidRPr="00657732">
        <w:rPr>
          <w:rStyle w:val="Emphasis"/>
        </w:rPr>
        <w:t>asteroidal diversion</w:t>
      </w:r>
      <w:r w:rsidRPr="00657732">
        <w:rPr>
          <w:sz w:val="16"/>
        </w:rPr>
        <w:t>. In part these disputes carry over from Cold War nuclear debates, with Edward Teller, Darth Vader for arms controllers, pushing nuclear solutions to the asteroid threat, and arms controllers raising alarms.</w:t>
      </w:r>
    </w:p>
    <w:p w14:paraId="1C32EC8E" w14:textId="77777777" w:rsidR="0029519D" w:rsidRPr="00657732" w:rsidRDefault="0029519D" w:rsidP="0029519D">
      <w:pPr>
        <w:rPr>
          <w:sz w:val="16"/>
        </w:rPr>
      </w:pPr>
      <w:r w:rsidRPr="00657732">
        <w:rPr>
          <w:rStyle w:val="StyleUnderline"/>
        </w:rPr>
        <w:t xml:space="preserve">An important analysis </w:t>
      </w:r>
      <w:r w:rsidRPr="00657732">
        <w:rPr>
          <w:sz w:val="16"/>
        </w:rPr>
        <w:t xml:space="preserve">of the dangers inherent in the deflection of asteroidal bodies </w:t>
      </w:r>
      <w:r w:rsidRPr="00657732">
        <w:rPr>
          <w:rStyle w:val="StyleUnderline"/>
        </w:rPr>
        <w:t>is provided by</w:t>
      </w:r>
      <w:r w:rsidRPr="00657732">
        <w:rPr>
          <w:sz w:val="16"/>
        </w:rPr>
        <w:t xml:space="preserve"> Carl </w:t>
      </w:r>
      <w:r w:rsidRPr="00657732">
        <w:rPr>
          <w:rStyle w:val="Emphasis"/>
          <w:highlight w:val="yellow"/>
        </w:rPr>
        <w:t>Sagan</w:t>
      </w:r>
      <w:r w:rsidRPr="00657732">
        <w:rPr>
          <w:sz w:val="16"/>
          <w:highlight w:val="yellow"/>
        </w:rPr>
        <w:t xml:space="preserve"> </w:t>
      </w:r>
      <w:r w:rsidRPr="00657732">
        <w:rPr>
          <w:rStyle w:val="StyleUnderline"/>
          <w:highlight w:val="yellow"/>
        </w:rPr>
        <w:t>and</w:t>
      </w:r>
      <w:r w:rsidRPr="00657732">
        <w:rPr>
          <w:sz w:val="16"/>
        </w:rPr>
        <w:t xml:space="preserve"> Stephen </w:t>
      </w:r>
      <w:r w:rsidRPr="00657732">
        <w:rPr>
          <w:rStyle w:val="Emphasis"/>
          <w:highlight w:val="yellow"/>
        </w:rPr>
        <w:t>Ostro</w:t>
      </w:r>
      <w:r w:rsidRPr="00657732">
        <w:rPr>
          <w:sz w:val="16"/>
        </w:rPr>
        <w:t xml:space="preserve">.67 Few figures of the Space Age have been as productive and prominent as Sagan, a planetary astronomer, science educator, and SF author.68 Over the later decades of the twentieth century Sagan’s work on planetary science, particularly Mars, his television series Cosmos, and his science fiction, most notably Contact (coauthored with Ann Druyan), made him an international celebrity and influential voice for science and space exploration. </w:t>
      </w:r>
      <w:r w:rsidRPr="00657732">
        <w:rPr>
          <w:rStyle w:val="StyleUnderline"/>
        </w:rPr>
        <w:t xml:space="preserve">Unlike virtually all other space scientists and engineers of his era, Sagan also </w:t>
      </w:r>
      <w:r w:rsidRPr="00657732">
        <w:rPr>
          <w:rStyle w:val="StyleUnderline"/>
          <w:highlight w:val="yellow"/>
        </w:rPr>
        <w:t>was active</w:t>
      </w:r>
      <w:r w:rsidRPr="00657732">
        <w:rPr>
          <w:rStyle w:val="StyleUnderline"/>
        </w:rPr>
        <w:t xml:space="preserve"> in advancing nuclear arms control, studying</w:t>
      </w:r>
      <w:r w:rsidRPr="00657732">
        <w:rPr>
          <w:sz w:val="16"/>
        </w:rPr>
        <w:t>— and publicizing—the “</w:t>
      </w:r>
      <w:r w:rsidRPr="00657732">
        <w:rPr>
          <w:rStyle w:val="StyleUnderline"/>
        </w:rPr>
        <w:t>nuclear winter</w:t>
      </w:r>
      <w:r w:rsidRPr="00657732">
        <w:rPr>
          <w:sz w:val="16"/>
        </w:rPr>
        <w:t xml:space="preserve">” hypothesis and promoting cooperation in space to improve Soviet-American relations.69 Although a strong supporter of the larger habitat expansionist vision, </w:t>
      </w:r>
      <w:r w:rsidRPr="00657732">
        <w:rPr>
          <w:rStyle w:val="StyleUnderline"/>
        </w:rPr>
        <w:t xml:space="preserve">Sagan </w:t>
      </w:r>
      <w:r w:rsidRPr="00657732">
        <w:rPr>
          <w:rStyle w:val="StyleUnderline"/>
          <w:highlight w:val="yellow"/>
        </w:rPr>
        <w:t>insists</w:t>
      </w:r>
      <w:r w:rsidRPr="00657732">
        <w:rPr>
          <w:rStyle w:val="StyleUnderline"/>
        </w:rPr>
        <w:t xml:space="preserve"> large-scale space activities should occur only after nuclear disarmament and planetary habitat stability have been achieved because of </w:t>
      </w:r>
      <w:r w:rsidRPr="00657732">
        <w:rPr>
          <w:rStyle w:val="StyleUnderline"/>
          <w:highlight w:val="yellow"/>
        </w:rPr>
        <w:t>an ominous asteroid “</w:t>
      </w:r>
      <w:r w:rsidRPr="00657732">
        <w:rPr>
          <w:rStyle w:val="Emphasis"/>
          <w:highlight w:val="yellow"/>
        </w:rPr>
        <w:t>deflection dilemma</w:t>
      </w:r>
      <w:r w:rsidRPr="00657732">
        <w:rPr>
          <w:sz w:val="16"/>
        </w:rPr>
        <w:t>.”70</w:t>
      </w:r>
    </w:p>
    <w:p w14:paraId="68A9C5BF" w14:textId="77777777" w:rsidR="0029519D" w:rsidRPr="00657732" w:rsidRDefault="0029519D" w:rsidP="0029519D">
      <w:pPr>
        <w:rPr>
          <w:rStyle w:val="StyleUnderline"/>
        </w:rPr>
      </w:pPr>
      <w:r w:rsidRPr="00657732">
        <w:rPr>
          <w:sz w:val="16"/>
        </w:rPr>
        <w:t xml:space="preserve">The essence of the deflection dilemma is simple: species and civilizational survival inevitably will eventually require the development </w:t>
      </w:r>
      <w:r w:rsidRPr="00657732">
        <w:rPr>
          <w:rStyle w:val="StyleUnderline"/>
        </w:rPr>
        <w:t xml:space="preserve">of </w:t>
      </w:r>
      <w:r w:rsidRPr="00657732">
        <w:rPr>
          <w:rStyle w:val="StyleUnderline"/>
          <w:highlight w:val="yellow"/>
        </w:rPr>
        <w:t>the ability to deflect asteroids</w:t>
      </w:r>
      <w:r w:rsidRPr="00657732">
        <w:rPr>
          <w:rStyle w:val="StyleUnderline"/>
        </w:rPr>
        <w:t xml:space="preserve"> and comets away from Earth</w:t>
      </w:r>
      <w:r w:rsidRPr="00657732">
        <w:rPr>
          <w:sz w:val="16"/>
        </w:rPr>
        <w:t xml:space="preserve">, but this technology also inherently </w:t>
      </w:r>
      <w:r w:rsidRPr="00657732">
        <w:rPr>
          <w:rStyle w:val="Emphasis"/>
          <w:highlight w:val="yellow"/>
        </w:rPr>
        <w:t>creates</w:t>
      </w:r>
      <w:r w:rsidRPr="00657732">
        <w:rPr>
          <w:sz w:val="16"/>
          <w:highlight w:val="yellow"/>
        </w:rPr>
        <w:t xml:space="preserve"> </w:t>
      </w:r>
      <w:r w:rsidRPr="00657732">
        <w:rPr>
          <w:rStyle w:val="StyleUnderline"/>
          <w:highlight w:val="yellow"/>
        </w:rPr>
        <w:t>the possibility</w:t>
      </w:r>
      <w:r w:rsidRPr="00657732">
        <w:rPr>
          <w:rStyle w:val="StyleUnderline"/>
        </w:rPr>
        <w:t xml:space="preserve"> that such </w:t>
      </w:r>
      <w:r w:rsidRPr="00657732">
        <w:rPr>
          <w:rStyle w:val="StyleUnderline"/>
          <w:highlight w:val="yellow"/>
        </w:rPr>
        <w:t>objects could be directed</w:t>
      </w:r>
      <w:r w:rsidRPr="00657732">
        <w:rPr>
          <w:rStyle w:val="StyleUnderline"/>
        </w:rPr>
        <w:t xml:space="preserve"> toward the Earth</w:t>
      </w:r>
      <w:r w:rsidRPr="00657732">
        <w:rPr>
          <w:sz w:val="16"/>
        </w:rPr>
        <w:t xml:space="preserve">. </w:t>
      </w:r>
      <w:r w:rsidRPr="00657732">
        <w:rPr>
          <w:rStyle w:val="StyleUnderline"/>
          <w:highlight w:val="yellow"/>
        </w:rPr>
        <w:t>The</w:t>
      </w:r>
      <w:r w:rsidRPr="00657732">
        <w:rPr>
          <w:sz w:val="16"/>
          <w:highlight w:val="yellow"/>
        </w:rPr>
        <w:t xml:space="preserve"> </w:t>
      </w:r>
      <w:r w:rsidRPr="00657732">
        <w:rPr>
          <w:rStyle w:val="Emphasis"/>
          <w:highlight w:val="yellow"/>
        </w:rPr>
        <w:t>existential stakes are clear</w:t>
      </w:r>
      <w:r w:rsidRPr="00657732">
        <w:rPr>
          <w:sz w:val="16"/>
        </w:rPr>
        <w:t>: “</w:t>
      </w:r>
      <w:r w:rsidRPr="00657732">
        <w:rPr>
          <w:rStyle w:val="StyleUnderline"/>
          <w:highlight w:val="yellow"/>
        </w:rPr>
        <w:t>the destructive energy</w:t>
      </w:r>
      <w:r w:rsidRPr="00657732">
        <w:rPr>
          <w:rStyle w:val="StyleUnderline"/>
        </w:rPr>
        <w:t xml:space="preserve"> latent in a large near-Earth asteroid </w:t>
      </w:r>
      <w:r w:rsidRPr="00657732">
        <w:rPr>
          <w:rStyle w:val="Emphasis"/>
          <w:highlight w:val="yellow"/>
        </w:rPr>
        <w:t>dwarfs anything else</w:t>
      </w:r>
      <w:r w:rsidRPr="00657732">
        <w:rPr>
          <w:rStyle w:val="StyleUnderline"/>
          <w:highlight w:val="yellow"/>
        </w:rPr>
        <w:t xml:space="preserve"> the</w:t>
      </w:r>
      <w:r w:rsidRPr="00657732">
        <w:rPr>
          <w:rStyle w:val="StyleUnderline"/>
        </w:rPr>
        <w:t xml:space="preserve"> human </w:t>
      </w:r>
      <w:r w:rsidRPr="00657732">
        <w:rPr>
          <w:rStyle w:val="StyleUnderline"/>
          <w:highlight w:val="yellow"/>
        </w:rPr>
        <w:t>species can get its hands on,” making them</w:t>
      </w:r>
      <w:r w:rsidRPr="00657732">
        <w:rPr>
          <w:rStyle w:val="StyleUnderline"/>
        </w:rPr>
        <w:t xml:space="preserve"> potentially “</w:t>
      </w:r>
      <w:r w:rsidRPr="00657732">
        <w:rPr>
          <w:rStyle w:val="StyleUnderline"/>
          <w:highlight w:val="yellow"/>
        </w:rPr>
        <w:t xml:space="preserve">the </w:t>
      </w:r>
      <w:r w:rsidRPr="00657732">
        <w:rPr>
          <w:rStyle w:val="Emphasis"/>
          <w:highlight w:val="yellow"/>
        </w:rPr>
        <w:t>most powerful</w:t>
      </w:r>
      <w:r w:rsidRPr="00657732">
        <w:rPr>
          <w:sz w:val="16"/>
          <w:highlight w:val="yellow"/>
        </w:rPr>
        <w:t xml:space="preserve"> </w:t>
      </w:r>
      <w:r w:rsidRPr="00657732">
        <w:rPr>
          <w:rStyle w:val="Emphasis"/>
          <w:highlight w:val="yellow"/>
        </w:rPr>
        <w:t>w</w:t>
      </w:r>
      <w:r w:rsidRPr="00657732">
        <w:rPr>
          <w:sz w:val="16"/>
        </w:rPr>
        <w:t xml:space="preserve">eapon of </w:t>
      </w:r>
      <w:r w:rsidRPr="00657732">
        <w:rPr>
          <w:rStyle w:val="Emphasis"/>
          <w:highlight w:val="yellow"/>
        </w:rPr>
        <w:t>m</w:t>
      </w:r>
      <w:r w:rsidRPr="00657732">
        <w:rPr>
          <w:sz w:val="16"/>
        </w:rPr>
        <w:t xml:space="preserve">ass </w:t>
      </w:r>
      <w:r w:rsidRPr="00657732">
        <w:rPr>
          <w:rStyle w:val="Emphasis"/>
          <w:highlight w:val="yellow"/>
        </w:rPr>
        <w:t>d</w:t>
      </w:r>
      <w:r w:rsidRPr="00657732">
        <w:rPr>
          <w:sz w:val="16"/>
        </w:rPr>
        <w:t xml:space="preserve">estruction </w:t>
      </w:r>
      <w:r w:rsidRPr="00657732">
        <w:rPr>
          <w:rStyle w:val="StyleUnderline"/>
          <w:highlight w:val="yellow"/>
        </w:rPr>
        <w:t>ever</w:t>
      </w:r>
      <w:r w:rsidRPr="00657732">
        <w:rPr>
          <w:rStyle w:val="StyleUnderline"/>
        </w:rPr>
        <w:t xml:space="preserve"> devised</w:t>
      </w:r>
      <w:r w:rsidRPr="00657732">
        <w:rPr>
          <w:sz w:val="16"/>
        </w:rPr>
        <w:t xml:space="preserve">”71 (see Table 7.4. A and B).72 </w:t>
      </w:r>
      <w:r w:rsidRPr="00657732">
        <w:rPr>
          <w:rStyle w:val="StyleUnderline"/>
        </w:rPr>
        <w:t>Once the population of these bodies is fully mapped, and technologies to deflect them are developed</w:t>
      </w:r>
      <w:r w:rsidRPr="00657732">
        <w:rPr>
          <w:sz w:val="16"/>
        </w:rPr>
        <w:t xml:space="preserve">, Sagan argues, </w:t>
      </w:r>
      <w:r w:rsidRPr="00657732">
        <w:rPr>
          <w:rStyle w:val="StyleUnderline"/>
          <w:highlight w:val="yellow"/>
        </w:rPr>
        <w:t>the prospects for</w:t>
      </w:r>
      <w:r w:rsidRPr="00657732">
        <w:rPr>
          <w:rStyle w:val="StyleUnderline"/>
        </w:rPr>
        <w:t xml:space="preserve"> </w:t>
      </w:r>
      <w:r w:rsidRPr="00657732">
        <w:rPr>
          <w:rStyle w:val="StyleUnderline"/>
          <w:highlight w:val="yellow"/>
        </w:rPr>
        <w:t xml:space="preserve">collision </w:t>
      </w:r>
      <w:r w:rsidRPr="00657732">
        <w:rPr>
          <w:rStyle w:val="Emphasis"/>
          <w:highlight w:val="yellow"/>
        </w:rPr>
        <w:t>increase</w:t>
      </w:r>
      <w:r w:rsidRPr="00657732">
        <w:rPr>
          <w:rStyle w:val="StyleUnderline"/>
        </w:rPr>
        <w:t xml:space="preserve"> over the </w:t>
      </w:r>
      <w:r w:rsidRPr="00657732">
        <w:rPr>
          <w:rStyle w:val="Emphasis"/>
        </w:rPr>
        <w:t>natural rate</w:t>
      </w:r>
      <w:r w:rsidRPr="00657732">
        <w:rPr>
          <w:rStyle w:val="StyleUnderline"/>
        </w:rPr>
        <w:t xml:space="preserve"> due to the possibility of </w:t>
      </w:r>
      <w:r w:rsidRPr="00657732">
        <w:rPr>
          <w:rStyle w:val="Emphasis"/>
        </w:rPr>
        <w:t>intentional bombardment</w:t>
      </w:r>
      <w:r w:rsidRPr="00657732">
        <w:rPr>
          <w:sz w:val="16"/>
        </w:rPr>
        <w:t xml:space="preserve">. Given these possibilities, perhaps </w:t>
      </w:r>
      <w:r w:rsidRPr="00657732">
        <w:rPr>
          <w:rStyle w:val="StyleUnderline"/>
        </w:rPr>
        <w:t xml:space="preserve">the reason </w:t>
      </w:r>
      <w:r w:rsidRPr="00657732">
        <w:rPr>
          <w:rStyle w:val="StyleUnderline"/>
          <w:highlight w:val="yellow"/>
        </w:rPr>
        <w:t>the dinosaurs lasted</w:t>
      </w:r>
      <w:r w:rsidRPr="00657732">
        <w:rPr>
          <w:rStyle w:val="StyleUnderline"/>
        </w:rPr>
        <w:t xml:space="preserve"> for nearly </w:t>
      </w:r>
      <w:r w:rsidRPr="00657732">
        <w:rPr>
          <w:rStyle w:val="StyleUnderline"/>
          <w:highlight w:val="yellow"/>
        </w:rPr>
        <w:t>two hundred million years</w:t>
      </w:r>
      <w:r w:rsidRPr="00657732">
        <w:rPr>
          <w:rStyle w:val="StyleUnderline"/>
        </w:rPr>
        <w:t xml:space="preserve"> is because they </w:t>
      </w:r>
      <w:r w:rsidRPr="00657732">
        <w:rPr>
          <w:rStyle w:val="Emphasis"/>
        </w:rPr>
        <w:t>did not have a space program</w:t>
      </w:r>
      <w:r w:rsidRPr="00657732">
        <w:rPr>
          <w:rStyle w:val="StyleUnderline"/>
        </w:rPr>
        <w:t>.</w:t>
      </w:r>
    </w:p>
    <w:p w14:paraId="54141923" w14:textId="77777777" w:rsidR="0029519D" w:rsidRPr="006177B2" w:rsidRDefault="0029519D" w:rsidP="0029519D">
      <w:r w:rsidRPr="00657732">
        <w:rPr>
          <w:sz w:val="16"/>
        </w:rPr>
        <w:t xml:space="preserve">In his major book on the human space </w:t>
      </w:r>
      <w:r w:rsidRPr="00781F12">
        <w:rPr>
          <w:sz w:val="16"/>
        </w:rPr>
        <w:t xml:space="preserve">future, Pale Blue Dot, Sagan lays out several scenarios for intentional collisions. His arguments are essentially the arguments of nuclear arms controllers. </w:t>
      </w:r>
      <w:r w:rsidRPr="00781F12">
        <w:rPr>
          <w:rStyle w:val="StyleUnderline"/>
        </w:rPr>
        <w:t>Madmen exist, and some “</w:t>
      </w:r>
      <w:r w:rsidRPr="00657732">
        <w:rPr>
          <w:rStyle w:val="StyleUnderline"/>
        </w:rPr>
        <w:t>achieve the highest levels of political power in modern industrial nations</w:t>
      </w:r>
      <w:r w:rsidRPr="00657732">
        <w:rPr>
          <w:sz w:val="16"/>
        </w:rPr>
        <w:t xml:space="preserve">.”'3 </w:t>
      </w:r>
      <w:r w:rsidRPr="00657732">
        <w:rPr>
          <w:rStyle w:val="StyleUnderline"/>
        </w:rPr>
        <w:t>Recalling</w:t>
      </w:r>
      <w:r w:rsidRPr="00657732">
        <w:rPr>
          <w:sz w:val="16"/>
        </w:rPr>
        <w:t xml:space="preserve"> the extreme destruction caused by </w:t>
      </w:r>
      <w:r w:rsidRPr="00657732">
        <w:rPr>
          <w:rStyle w:val="Emphasis"/>
          <w:highlight w:val="yellow"/>
        </w:rPr>
        <w:t>Hitler</w:t>
      </w:r>
      <w:r w:rsidRPr="00657732">
        <w:rPr>
          <w:sz w:val="16"/>
          <w:highlight w:val="yellow"/>
        </w:rPr>
        <w:t xml:space="preserve"> </w:t>
      </w:r>
      <w:r w:rsidRPr="00657732">
        <w:rPr>
          <w:rStyle w:val="StyleUnderline"/>
          <w:highlight w:val="yellow"/>
        </w:rPr>
        <w:t>and</w:t>
      </w:r>
      <w:r w:rsidRPr="00657732">
        <w:rPr>
          <w:sz w:val="16"/>
          <w:highlight w:val="yellow"/>
        </w:rPr>
        <w:t xml:space="preserve"> </w:t>
      </w:r>
      <w:r w:rsidRPr="00657732">
        <w:rPr>
          <w:rStyle w:val="Emphasis"/>
          <w:highlight w:val="yellow"/>
        </w:rPr>
        <w:t>Stalin</w:t>
      </w:r>
      <w:r w:rsidRPr="00657732">
        <w:rPr>
          <w:sz w:val="16"/>
          <w:highlight w:val="yellow"/>
        </w:rPr>
        <w:t>,</w:t>
      </w:r>
      <w:r w:rsidRPr="00657732">
        <w:rPr>
          <w:sz w:val="16"/>
        </w:rPr>
        <w:t xml:space="preserve"> </w:t>
      </w:r>
      <w:r w:rsidRPr="00657732">
        <w:rPr>
          <w:rStyle w:val="StyleUnderline"/>
        </w:rPr>
        <w:t xml:space="preserve">Sagan posits the possibility that </w:t>
      </w:r>
      <w:r w:rsidRPr="00657732">
        <w:rPr>
          <w:rStyle w:val="StyleUnderline"/>
          <w:highlight w:val="yellow"/>
        </w:rPr>
        <w:t>a</w:t>
      </w:r>
      <w:r w:rsidRPr="00657732">
        <w:rPr>
          <w:rStyle w:val="StyleUnderline"/>
        </w:rPr>
        <w:t xml:space="preserve"> </w:t>
      </w:r>
      <w:r w:rsidRPr="00657732">
        <w:rPr>
          <w:sz w:val="16"/>
        </w:rPr>
        <w:t>“</w:t>
      </w:r>
      <w:r w:rsidRPr="00781F12">
        <w:rPr>
          <w:sz w:val="16"/>
        </w:rPr>
        <w:t xml:space="preserve">misanthropic </w:t>
      </w:r>
      <w:r w:rsidRPr="00781F12">
        <w:rPr>
          <w:rStyle w:val="Emphasis"/>
        </w:rPr>
        <w:t>psychopath</w:t>
      </w:r>
      <w:r w:rsidRPr="00781F12">
        <w:rPr>
          <w:sz w:val="16"/>
        </w:rPr>
        <w:t xml:space="preserve">” </w:t>
      </w:r>
      <w:r w:rsidRPr="00781F12">
        <w:rPr>
          <w:rStyle w:val="StyleUnderline"/>
        </w:rPr>
        <w:t xml:space="preserve">or a </w:t>
      </w:r>
      <w:r w:rsidRPr="00657732">
        <w:rPr>
          <w:rStyle w:val="StyleUnderline"/>
          <w:highlight w:val="yellow"/>
        </w:rPr>
        <w:t>“</w:t>
      </w:r>
      <w:r w:rsidRPr="00657732">
        <w:rPr>
          <w:rStyle w:val="Emphasis"/>
          <w:highlight w:val="yellow"/>
        </w:rPr>
        <w:t>megalomaniac</w:t>
      </w:r>
      <w:r w:rsidRPr="00657732">
        <w:rPr>
          <w:rStyle w:val="StyleUnderline"/>
        </w:rPr>
        <w:t xml:space="preserve"> lusting after ‘greatness’ or glory, </w:t>
      </w:r>
      <w:r w:rsidRPr="00781F12">
        <w:rPr>
          <w:rStyle w:val="StyleUnderline"/>
        </w:rPr>
        <w:t xml:space="preserve">a </w:t>
      </w:r>
      <w:r w:rsidRPr="00657732">
        <w:rPr>
          <w:rStyle w:val="StyleUnderline"/>
          <w:highlight w:val="yellow"/>
        </w:rPr>
        <w:t xml:space="preserve">victim of </w:t>
      </w:r>
      <w:r w:rsidRPr="00657732">
        <w:rPr>
          <w:rStyle w:val="Emphasis"/>
          <w:highlight w:val="yellow"/>
        </w:rPr>
        <w:t>ethnic violence bent on revenge</w:t>
      </w:r>
      <w:r w:rsidRPr="00657732">
        <w:rPr>
          <w:sz w:val="16"/>
        </w:rPr>
        <w:t xml:space="preserve">, </w:t>
      </w:r>
      <w:r w:rsidRPr="00657732">
        <w:rPr>
          <w:rStyle w:val="StyleUnderline"/>
        </w:rPr>
        <w:t xml:space="preserve">someone in the grip of severe testosterone poisoning, </w:t>
      </w:r>
      <w:r w:rsidRPr="00781F12">
        <w:rPr>
          <w:rStyle w:val="StyleUnderline"/>
        </w:rPr>
        <w:t xml:space="preserve">some </w:t>
      </w:r>
      <w:r w:rsidRPr="00781F12">
        <w:rPr>
          <w:rStyle w:val="Emphasis"/>
        </w:rPr>
        <w:t>religious fanatic</w:t>
      </w:r>
      <w:r w:rsidRPr="00781F12">
        <w:rPr>
          <w:rStyle w:val="StyleUnderline"/>
        </w:rPr>
        <w:t xml:space="preserve"> hastening</w:t>
      </w:r>
      <w:r w:rsidRPr="00781F12">
        <w:rPr>
          <w:sz w:val="16"/>
        </w:rPr>
        <w:t xml:space="preserve"> the Day of</w:t>
      </w:r>
      <w:r w:rsidRPr="00657732">
        <w:rPr>
          <w:sz w:val="16"/>
        </w:rPr>
        <w:t xml:space="preserve"> Judgment, </w:t>
      </w:r>
      <w:r w:rsidRPr="00657732">
        <w:rPr>
          <w:rStyle w:val="StyleUnderline"/>
        </w:rPr>
        <w:t xml:space="preserve">or just some </w:t>
      </w:r>
      <w:r w:rsidRPr="00657732">
        <w:rPr>
          <w:rStyle w:val="Emphasis"/>
          <w:highlight w:val="yellow"/>
        </w:rPr>
        <w:t>technicians</w:t>
      </w:r>
      <w:r w:rsidRPr="00657732">
        <w:rPr>
          <w:rStyle w:val="StyleUnderline"/>
          <w:highlight w:val="yellow"/>
        </w:rPr>
        <w:t xml:space="preserve"> incompetent</w:t>
      </w:r>
      <w:r w:rsidRPr="00657732">
        <w:rPr>
          <w:rStyle w:val="StyleUnderline"/>
        </w:rPr>
        <w:t xml:space="preserve"> or </w:t>
      </w:r>
      <w:r w:rsidRPr="00657732">
        <w:rPr>
          <w:rStyle w:val="Emphasis"/>
        </w:rPr>
        <w:t>insufficiently</w:t>
      </w:r>
      <w:r w:rsidRPr="00657732">
        <w:rPr>
          <w:rStyle w:val="StyleUnderline"/>
        </w:rPr>
        <w:t xml:space="preserve"> vigilant</w:t>
      </w:r>
      <w:r w:rsidRPr="00657732">
        <w:rPr>
          <w:sz w:val="16"/>
        </w:rPr>
        <w:t xml:space="preserve">” </w:t>
      </w:r>
      <w:r w:rsidRPr="00781F12">
        <w:rPr>
          <w:rStyle w:val="StyleUnderline"/>
        </w:rPr>
        <w:t xml:space="preserve">will </w:t>
      </w:r>
      <w:r w:rsidRPr="00657732">
        <w:rPr>
          <w:rStyle w:val="StyleUnderline"/>
          <w:highlight w:val="yellow"/>
        </w:rPr>
        <w:t xml:space="preserve">bring </w:t>
      </w:r>
      <w:r w:rsidRPr="00781F12">
        <w:rPr>
          <w:rStyle w:val="StyleUnderline"/>
        </w:rPr>
        <w:t>about a</w:t>
      </w:r>
      <w:r w:rsidRPr="00657732">
        <w:rPr>
          <w:rStyle w:val="StyleUnderline"/>
          <w:highlight w:val="yellow"/>
        </w:rPr>
        <w:t xml:space="preserve"> catastrophic </w:t>
      </w:r>
      <w:r w:rsidRPr="00657732">
        <w:rPr>
          <w:rStyle w:val="Emphasis"/>
          <w:highlight w:val="yellow"/>
        </w:rPr>
        <w:t>collision</w:t>
      </w:r>
      <w:r w:rsidRPr="00657732">
        <w:rPr>
          <w:sz w:val="16"/>
        </w:rPr>
        <w:t xml:space="preserve">.74 Earth-approaching asteroids amount </w:t>
      </w:r>
      <w:r w:rsidRPr="00781F12">
        <w:rPr>
          <w:sz w:val="16"/>
        </w:rPr>
        <w:t>to “</w:t>
      </w:r>
      <w:r w:rsidRPr="00781F12">
        <w:rPr>
          <w:rStyle w:val="StyleUnderline"/>
        </w:rPr>
        <w:t>30,000 swords of Damocles hanging over our heads</w:t>
      </w:r>
      <w:r w:rsidRPr="00781F12">
        <w:rPr>
          <w:sz w:val="16"/>
        </w:rPr>
        <w:t>,” for</w:t>
      </w:r>
      <w:r w:rsidRPr="00657732">
        <w:rPr>
          <w:sz w:val="16"/>
        </w:rPr>
        <w:t xml:space="preserve"> which “there is no acceptable national solution.”75 And, like Cole and Salkeld (not mentioned), Sagan points to the possibilities of clandestine use of this technology.</w:t>
      </w:r>
    </w:p>
    <w:p w14:paraId="22152B02" w14:textId="77777777" w:rsidR="0029519D" w:rsidRPr="00657732" w:rsidRDefault="0029519D" w:rsidP="0029519D">
      <w:pPr>
        <w:pStyle w:val="Heading4"/>
      </w:pPr>
      <w:r>
        <w:t xml:space="preserve">10] </w:t>
      </w:r>
      <w:r w:rsidRPr="00657732">
        <w:t xml:space="preserve">Accidental and intentional </w:t>
      </w:r>
      <w:r w:rsidRPr="00657732">
        <w:rPr>
          <w:u w:val="single"/>
        </w:rPr>
        <w:t>deflection attacks</w:t>
      </w:r>
      <w:r w:rsidRPr="00657732">
        <w:t xml:space="preserve"> outweigh the threat of </w:t>
      </w:r>
      <w:r w:rsidRPr="00657732">
        <w:rPr>
          <w:u w:val="single"/>
        </w:rPr>
        <w:t>conventional hits</w:t>
      </w:r>
      <w:r w:rsidRPr="00657732">
        <w:t xml:space="preserve"> – only building in </w:t>
      </w:r>
      <w:r w:rsidRPr="00657732">
        <w:rPr>
          <w:u w:val="single"/>
        </w:rPr>
        <w:t>response time</w:t>
      </w:r>
      <w:r w:rsidRPr="00657732">
        <w:t xml:space="preserve"> with </w:t>
      </w:r>
      <w:r w:rsidRPr="00657732">
        <w:rPr>
          <w:u w:val="single"/>
        </w:rPr>
        <w:t>enhanced tracking</w:t>
      </w:r>
      <w:r w:rsidRPr="00657732">
        <w:t xml:space="preserve"> and </w:t>
      </w:r>
      <w:r w:rsidRPr="00657732">
        <w:rPr>
          <w:u w:val="single"/>
        </w:rPr>
        <w:t>attribution</w:t>
      </w:r>
      <w:r w:rsidRPr="00657732">
        <w:t xml:space="preserve"> solves </w:t>
      </w:r>
      <w:r w:rsidRPr="00657732">
        <w:rPr>
          <w:u w:val="single"/>
        </w:rPr>
        <w:t>rogue strikes</w:t>
      </w:r>
      <w:r w:rsidRPr="00657732">
        <w:t xml:space="preserve"> that </w:t>
      </w:r>
      <w:r w:rsidRPr="00657732">
        <w:rPr>
          <w:u w:val="single"/>
        </w:rPr>
        <w:t>bypass</w:t>
      </w:r>
      <w:r w:rsidRPr="00657732">
        <w:t xml:space="preserve"> conventional deterrence </w:t>
      </w:r>
    </w:p>
    <w:p w14:paraId="211FB6A8" w14:textId="77777777" w:rsidR="0029519D" w:rsidRPr="00657732" w:rsidRDefault="0029519D" w:rsidP="0029519D">
      <w:r w:rsidRPr="00657732">
        <w:rPr>
          <w:rStyle w:val="Style13ptBold"/>
        </w:rPr>
        <w:t>Dello-Iacovo 18</w:t>
      </w:r>
      <w:r w:rsidRPr="00657732">
        <w:t xml:space="preserve"> [Michael, PhD candidate (Mining Engineering), emphasis on space science, looking at asteroid exploration, mining and impact risk @ University of New South Wales. “Asteroids and comets as space weapons,” </w:t>
      </w:r>
      <w:hyperlink r:id="rId9" w:history="1">
        <w:r w:rsidRPr="00657732">
          <w:rPr>
            <w:rStyle w:val="Hyperlink"/>
          </w:rPr>
          <w:t>http://www.michaeldello.com/asteroids-comets-space-weapons/</w:t>
        </w:r>
      </w:hyperlink>
      <w:r w:rsidRPr="00657732">
        <w:t>]</w:t>
      </w:r>
    </w:p>
    <w:p w14:paraId="58AF1715" w14:textId="77777777" w:rsidR="0029519D" w:rsidRPr="00657732" w:rsidRDefault="0029519D" w:rsidP="0029519D">
      <w:pPr>
        <w:rPr>
          <w:sz w:val="16"/>
        </w:rPr>
      </w:pPr>
      <w:r w:rsidRPr="00657732">
        <w:rPr>
          <w:rStyle w:val="StyleUnderline"/>
        </w:rPr>
        <w:t>Ignoring</w:t>
      </w:r>
      <w:r w:rsidRPr="00657732">
        <w:rPr>
          <w:sz w:val="16"/>
        </w:rPr>
        <w:t xml:space="preserve"> </w:t>
      </w:r>
      <w:r w:rsidRPr="00657732">
        <w:rPr>
          <w:rStyle w:val="Emphasis"/>
          <w:highlight w:val="yellow"/>
        </w:rPr>
        <w:t>accidental</w:t>
      </w:r>
      <w:r w:rsidRPr="00657732">
        <w:rPr>
          <w:sz w:val="16"/>
          <w:highlight w:val="yellow"/>
        </w:rPr>
        <w:t xml:space="preserve"> </w:t>
      </w:r>
      <w:r w:rsidRPr="00657732">
        <w:rPr>
          <w:rStyle w:val="StyleUnderline"/>
          <w:highlight w:val="yellow"/>
        </w:rPr>
        <w:t>deflection</w:t>
      </w:r>
      <w:r w:rsidRPr="00657732">
        <w:rPr>
          <w:rStyle w:val="StyleUnderline"/>
        </w:rPr>
        <w:t xml:space="preserve">, which </w:t>
      </w:r>
      <w:r w:rsidRPr="00657732">
        <w:rPr>
          <w:rStyle w:val="StyleUnderline"/>
          <w:highlight w:val="yellow"/>
        </w:rPr>
        <w:t>might occur when an asteroid is moved</w:t>
      </w:r>
      <w:r w:rsidRPr="00657732">
        <w:rPr>
          <w:rStyle w:val="StyleUnderline"/>
        </w:rPr>
        <w:t xml:space="preserve"> to an Earth or Lunar orbit </w:t>
      </w:r>
      <w:r w:rsidRPr="00657732">
        <w:rPr>
          <w:rStyle w:val="StyleUnderline"/>
          <w:highlight w:val="yellow"/>
        </w:rPr>
        <w:t>for</w:t>
      </w:r>
      <w:r w:rsidRPr="00657732">
        <w:rPr>
          <w:rStyle w:val="StyleUnderline"/>
        </w:rPr>
        <w:t xml:space="preserve"> </w:t>
      </w:r>
      <w:r w:rsidRPr="00657732">
        <w:rPr>
          <w:rStyle w:val="Emphasis"/>
        </w:rPr>
        <w:t>research</w:t>
      </w:r>
      <w:r w:rsidRPr="00657732">
        <w:rPr>
          <w:rStyle w:val="StyleUnderline"/>
        </w:rPr>
        <w:t xml:space="preserve"> or </w:t>
      </w:r>
      <w:r w:rsidRPr="00657732">
        <w:rPr>
          <w:rStyle w:val="Emphasis"/>
          <w:highlight w:val="yellow"/>
        </w:rPr>
        <w:t>mining</w:t>
      </w:r>
      <w:r w:rsidRPr="00657732">
        <w:rPr>
          <w:rStyle w:val="StyleUnderline"/>
          <w:highlight w:val="yellow"/>
        </w:rPr>
        <w:t xml:space="preserve"> purposes</w:t>
      </w:r>
      <w:r w:rsidRPr="00657732">
        <w:rPr>
          <w:sz w:val="16"/>
        </w:rPr>
        <w:t xml:space="preserve"> (see this now scrapped proposal to bring a small asteroid in to Lunar orbit), </w:t>
      </w:r>
      <w:r w:rsidRPr="00657732">
        <w:rPr>
          <w:rStyle w:val="StyleUnderline"/>
        </w:rPr>
        <w:t>there are two categories of actors that might maliciously deflect such a body</w:t>
      </w:r>
      <w:r w:rsidRPr="00657732">
        <w:rPr>
          <w:sz w:val="16"/>
        </w:rPr>
        <w:t xml:space="preserve">; </w:t>
      </w:r>
      <w:r w:rsidRPr="00657732">
        <w:rPr>
          <w:rStyle w:val="Emphasis"/>
        </w:rPr>
        <w:t>state actors</w:t>
      </w:r>
      <w:r w:rsidRPr="00657732">
        <w:rPr>
          <w:sz w:val="16"/>
        </w:rPr>
        <w:t xml:space="preserve"> </w:t>
      </w:r>
      <w:r w:rsidRPr="00657732">
        <w:rPr>
          <w:rStyle w:val="StyleUnderline"/>
        </w:rPr>
        <w:t>and</w:t>
      </w:r>
      <w:r w:rsidRPr="00657732">
        <w:rPr>
          <w:sz w:val="16"/>
        </w:rPr>
        <w:t xml:space="preserve"> </w:t>
      </w:r>
      <w:r w:rsidRPr="00657732">
        <w:rPr>
          <w:rStyle w:val="Emphasis"/>
        </w:rPr>
        <w:t>terrorist groups</w:t>
      </w:r>
      <w:r w:rsidRPr="00657732">
        <w:rPr>
          <w:sz w:val="16"/>
        </w:rPr>
        <w:t xml:space="preserve">. </w:t>
      </w:r>
    </w:p>
    <w:p w14:paraId="5015687B" w14:textId="77777777" w:rsidR="0029519D" w:rsidRPr="00657732" w:rsidRDefault="0029519D" w:rsidP="0029519D">
      <w:pPr>
        <w:rPr>
          <w:sz w:val="16"/>
        </w:rPr>
      </w:pPr>
      <w:r w:rsidRPr="00657732">
        <w:rPr>
          <w:rStyle w:val="StyleUnderline"/>
          <w:highlight w:val="yellow"/>
        </w:rPr>
        <w:t>A state actor might</w:t>
      </w:r>
      <w:r w:rsidRPr="00657732">
        <w:rPr>
          <w:rStyle w:val="StyleUnderline"/>
        </w:rPr>
        <w:t xml:space="preserve"> be incentivised to </w:t>
      </w:r>
      <w:r w:rsidRPr="00657732">
        <w:rPr>
          <w:rStyle w:val="StyleUnderline"/>
          <w:highlight w:val="yellow"/>
        </w:rPr>
        <w:t>authorise an asteroid strike</w:t>
      </w:r>
      <w:r w:rsidRPr="00657732">
        <w:rPr>
          <w:sz w:val="16"/>
        </w:rPr>
        <w:t xml:space="preserve"> on an enemy or potential enemy </w:t>
      </w:r>
      <w:r w:rsidRPr="00657732">
        <w:rPr>
          <w:rStyle w:val="StyleUnderline"/>
          <w:highlight w:val="yellow"/>
        </w:rPr>
        <w:t>in situations where</w:t>
      </w:r>
      <w:r w:rsidRPr="00657732">
        <w:rPr>
          <w:rStyle w:val="StyleUnderline"/>
        </w:rPr>
        <w:t xml:space="preserve"> </w:t>
      </w:r>
      <w:r w:rsidRPr="00657732">
        <w:rPr>
          <w:rStyle w:val="StyleUnderline"/>
          <w:highlight w:val="yellow"/>
        </w:rPr>
        <w:t>they wouldn’t</w:t>
      </w:r>
      <w:r w:rsidRPr="00657732">
        <w:rPr>
          <w:rStyle w:val="StyleUnderline"/>
        </w:rPr>
        <w:t xml:space="preserve"> necessarily </w:t>
      </w:r>
      <w:r w:rsidRPr="00657732">
        <w:rPr>
          <w:rStyle w:val="StyleUnderline"/>
          <w:highlight w:val="yellow"/>
        </w:rPr>
        <w:t xml:space="preserve">authorise a </w:t>
      </w:r>
      <w:r w:rsidRPr="00657732">
        <w:rPr>
          <w:rStyle w:val="Emphasis"/>
          <w:highlight w:val="yellow"/>
        </w:rPr>
        <w:t>nuclear</w:t>
      </w:r>
      <w:r w:rsidRPr="00657732">
        <w:rPr>
          <w:rStyle w:val="StyleUnderline"/>
        </w:rPr>
        <w:t xml:space="preserve"> strike </w:t>
      </w:r>
      <w:r w:rsidRPr="00657732">
        <w:rPr>
          <w:rStyle w:val="StyleUnderline"/>
          <w:highlight w:val="yellow"/>
        </w:rPr>
        <w:t xml:space="preserve">or </w:t>
      </w:r>
      <w:r w:rsidRPr="00657732">
        <w:rPr>
          <w:rStyle w:val="Emphasis"/>
          <w:highlight w:val="yellow"/>
        </w:rPr>
        <w:t>conventional</w:t>
      </w:r>
      <w:r w:rsidRPr="00657732">
        <w:rPr>
          <w:rStyle w:val="StyleUnderline"/>
          <w:highlight w:val="yellow"/>
        </w:rPr>
        <w:t xml:space="preserve"> invasion</w:t>
      </w:r>
      <w:r w:rsidRPr="00657732">
        <w:rPr>
          <w:sz w:val="16"/>
        </w:rPr>
        <w:t xml:space="preserve">. For example, let us consider </w:t>
      </w:r>
      <w:r w:rsidRPr="00657732">
        <w:rPr>
          <w:rStyle w:val="StyleUnderline"/>
        </w:rPr>
        <w:t>an asteroid of around 20 m</w:t>
      </w:r>
      <w:r w:rsidRPr="00657732">
        <w:rPr>
          <w:sz w:val="16"/>
        </w:rPr>
        <w:t xml:space="preserve"> in diameter. Near Earth orbit asteroids of around this </w:t>
      </w:r>
      <w:r w:rsidRPr="00657732">
        <w:rPr>
          <w:rStyle w:val="StyleUnderline"/>
        </w:rPr>
        <w:t xml:space="preserve">size are often only detected several hours or days before passing between Earth and the Moon. If a state actor is able to identify an asteroid that will pass near Earth in </w:t>
      </w:r>
      <w:r w:rsidRPr="00657732">
        <w:rPr>
          <w:rStyle w:val="Emphasis"/>
        </w:rPr>
        <w:t>secret</w:t>
      </w:r>
      <w:r w:rsidRPr="00657732">
        <w:rPr>
          <w:sz w:val="16"/>
        </w:rPr>
        <w:t xml:space="preserve"> before the global community has</w:t>
      </w:r>
      <w:r w:rsidRPr="00657732">
        <w:rPr>
          <w:rStyle w:val="StyleUnderline"/>
        </w:rPr>
        <w:t xml:space="preserve">, </w:t>
      </w:r>
      <w:r w:rsidRPr="00657732">
        <w:rPr>
          <w:rStyle w:val="StyleUnderline"/>
          <w:highlight w:val="yellow"/>
        </w:rPr>
        <w:t>they can</w:t>
      </w:r>
      <w:r w:rsidRPr="00657732">
        <w:rPr>
          <w:rStyle w:val="StyleUnderline"/>
        </w:rPr>
        <w:t xml:space="preserve"> feasibly send a mission to </w:t>
      </w:r>
      <w:r w:rsidRPr="00657732">
        <w:rPr>
          <w:rStyle w:val="StyleUnderline"/>
          <w:highlight w:val="yellow"/>
        </w:rPr>
        <w:t>alter its orbit</w:t>
      </w:r>
      <w:r w:rsidRPr="00657732">
        <w:rPr>
          <w:rStyle w:val="StyleUnderline"/>
        </w:rPr>
        <w:t xml:space="preserve"> to intersect with Earth in a way such that </w:t>
      </w:r>
      <w:r w:rsidRPr="00657732">
        <w:rPr>
          <w:rStyle w:val="StyleUnderline"/>
          <w:highlight w:val="yellow"/>
        </w:rPr>
        <w:t>it would not be</w:t>
      </w:r>
      <w:r w:rsidRPr="00657732">
        <w:rPr>
          <w:rStyle w:val="StyleUnderline"/>
        </w:rPr>
        <w:t xml:space="preserve"> </w:t>
      </w:r>
      <w:r w:rsidRPr="00657732">
        <w:rPr>
          <w:rStyle w:val="StyleUnderline"/>
          <w:highlight w:val="yellow"/>
        </w:rPr>
        <w:t xml:space="preserve">detected until it is </w:t>
      </w:r>
      <w:r w:rsidRPr="00657732">
        <w:rPr>
          <w:rStyle w:val="Emphasis"/>
          <w:highlight w:val="yellow"/>
        </w:rPr>
        <w:t>much too late</w:t>
      </w:r>
      <w:r w:rsidRPr="00657732">
        <w:rPr>
          <w:sz w:val="16"/>
        </w:rPr>
        <w:t xml:space="preserve">. Assuming the state actor did its job well enough, </w:t>
      </w:r>
      <w:r w:rsidRPr="00657732">
        <w:rPr>
          <w:rStyle w:val="StyleUnderline"/>
          <w:highlight w:val="yellow"/>
        </w:rPr>
        <w:t>it would be impossible</w:t>
      </w:r>
      <w:r w:rsidRPr="00657732">
        <w:rPr>
          <w:rStyle w:val="StyleUnderline"/>
        </w:rPr>
        <w:t xml:space="preserve"> for anyone </w:t>
      </w:r>
      <w:r w:rsidRPr="00657732">
        <w:rPr>
          <w:rStyle w:val="StyleUnderline"/>
          <w:highlight w:val="yellow"/>
        </w:rPr>
        <w:t xml:space="preserve">to lay </w:t>
      </w:r>
      <w:r w:rsidRPr="00657732">
        <w:rPr>
          <w:rStyle w:val="Emphasis"/>
          <w:highlight w:val="yellow"/>
        </w:rPr>
        <w:t>blame on them</w:t>
      </w:r>
      <w:r w:rsidRPr="00657732">
        <w:rPr>
          <w:sz w:val="16"/>
        </w:rPr>
        <w:t xml:space="preserve">, let alone even guess that it might have been caused by malicious intent. </w:t>
      </w:r>
    </w:p>
    <w:p w14:paraId="60560714" w14:textId="77777777" w:rsidR="0029519D" w:rsidRPr="00657732" w:rsidRDefault="0029519D" w:rsidP="0029519D">
      <w:pPr>
        <w:rPr>
          <w:sz w:val="16"/>
        </w:rPr>
      </w:pPr>
      <w:r w:rsidRPr="00657732">
        <w:rPr>
          <w:rStyle w:val="StyleUnderline"/>
          <w:highlight w:val="yellow"/>
        </w:rPr>
        <w:t>An asteroid</w:t>
      </w:r>
      <w:r w:rsidRPr="00657732">
        <w:rPr>
          <w:rStyle w:val="StyleUnderline"/>
        </w:rPr>
        <w:t xml:space="preserve"> of this size would be expected to have enough energy to </w:t>
      </w:r>
      <w:r w:rsidRPr="00657732">
        <w:rPr>
          <w:rStyle w:val="StyleUnderline"/>
          <w:highlight w:val="yellow"/>
        </w:rPr>
        <w:t>cause an explosion</w:t>
      </w:r>
      <w:r w:rsidRPr="00657732">
        <w:rPr>
          <w:sz w:val="16"/>
        </w:rPr>
        <w:t xml:space="preserve"> </w:t>
      </w:r>
      <w:r w:rsidRPr="00657732">
        <w:rPr>
          <w:rStyle w:val="Emphasis"/>
          <w:highlight w:val="yellow"/>
        </w:rPr>
        <w:t>30 times the strength of the nuclear bomb</w:t>
      </w:r>
      <w:r w:rsidRPr="00657732">
        <w:rPr>
          <w:sz w:val="16"/>
        </w:rPr>
        <w:t xml:space="preserve"> dropped over Hiroshima in WWII.</w:t>
      </w:r>
    </w:p>
    <w:p w14:paraId="5F5A86A5" w14:textId="77777777" w:rsidR="0029519D" w:rsidRPr="00657732" w:rsidRDefault="0029519D" w:rsidP="0029519D">
      <w:pPr>
        <w:pStyle w:val="Heading4"/>
        <w:contextualSpacing/>
        <w:rPr>
          <w:rFonts w:cs="Arial"/>
          <w:b w:val="0"/>
          <w:bCs w:val="0"/>
        </w:rPr>
      </w:pPr>
      <w:r>
        <w:rPr>
          <w:rFonts w:cs="Arial"/>
        </w:rPr>
        <w:t xml:space="preserve">11] </w:t>
      </w:r>
      <w:r w:rsidRPr="00657732">
        <w:rPr>
          <w:rFonts w:cs="Arial"/>
        </w:rPr>
        <w:t xml:space="preserve">Even </w:t>
      </w:r>
      <w:r w:rsidRPr="00657732">
        <w:rPr>
          <w:rFonts w:cs="Arial"/>
          <w:u w:val="single"/>
        </w:rPr>
        <w:t>limited deflection failures</w:t>
      </w:r>
      <w:r w:rsidRPr="00657732">
        <w:rPr>
          <w:rFonts w:cs="Arial"/>
        </w:rPr>
        <w:t xml:space="preserve"> cause </w:t>
      </w:r>
      <w:r w:rsidRPr="00657732">
        <w:rPr>
          <w:rFonts w:cs="Arial"/>
          <w:u w:val="single"/>
        </w:rPr>
        <w:t>nuke war</w:t>
      </w:r>
      <w:r w:rsidRPr="00657732">
        <w:rPr>
          <w:rFonts w:cs="Arial"/>
        </w:rPr>
        <w:t xml:space="preserve"> because they look like </w:t>
      </w:r>
      <w:r w:rsidRPr="00657732">
        <w:rPr>
          <w:rFonts w:cs="Arial"/>
          <w:u w:val="single"/>
        </w:rPr>
        <w:t>preemptive strikes</w:t>
      </w:r>
      <w:r w:rsidRPr="00657732">
        <w:rPr>
          <w:rFonts w:cs="Arial"/>
        </w:rPr>
        <w:t xml:space="preserve"> and the risk is </w:t>
      </w:r>
      <w:r w:rsidRPr="00657732">
        <w:rPr>
          <w:rFonts w:cs="Arial"/>
          <w:u w:val="single"/>
        </w:rPr>
        <w:t>inversely proportion</w:t>
      </w:r>
      <w:r w:rsidRPr="00657732">
        <w:rPr>
          <w:rFonts w:cs="Arial"/>
        </w:rPr>
        <w:t xml:space="preserve"> to </w:t>
      </w:r>
      <w:r w:rsidRPr="00657732">
        <w:rPr>
          <w:rFonts w:cs="Arial"/>
          <w:u w:val="single"/>
        </w:rPr>
        <w:t>size</w:t>
      </w:r>
      <w:r w:rsidRPr="00657732">
        <w:rPr>
          <w:rFonts w:cs="Arial"/>
        </w:rPr>
        <w:t xml:space="preserve"> </w:t>
      </w:r>
    </w:p>
    <w:p w14:paraId="2EEC55DD" w14:textId="77777777" w:rsidR="0029519D" w:rsidRPr="00657732" w:rsidRDefault="0029519D" w:rsidP="0029519D">
      <w:pPr>
        <w:contextualSpacing/>
      </w:pPr>
      <w:r w:rsidRPr="00657732">
        <w:rPr>
          <w:rStyle w:val="Style13ptBold"/>
        </w:rPr>
        <w:t>Lovett 19</w:t>
      </w:r>
      <w:r w:rsidRPr="00657732">
        <w:t xml:space="preserve">, [Richard Lovett is a Cosmos contributor, The biggest danger about an asteroid strike? Lawyers, </w:t>
      </w:r>
      <w:r w:rsidRPr="00657732">
        <w:rPr>
          <w:rStyle w:val="StyleUnderline"/>
          <w:highlight w:val="cyan"/>
        </w:rPr>
        <w:t xml:space="preserve">Blasting </w:t>
      </w:r>
      <w:r w:rsidRPr="00657732">
        <w:rPr>
          <w:rStyle w:val="StyleUnderline"/>
        </w:rPr>
        <w:t xml:space="preserve">away </w:t>
      </w:r>
      <w:r w:rsidRPr="00657732">
        <w:rPr>
          <w:rStyle w:val="StyleUnderline"/>
          <w:highlight w:val="cyan"/>
        </w:rPr>
        <w:t>at</w:t>
      </w:r>
      <w:r w:rsidRPr="00657732">
        <w:rPr>
          <w:rStyle w:val="StyleUnderline"/>
        </w:rPr>
        <w:t xml:space="preserve"> incoming </w:t>
      </w:r>
      <w:r w:rsidRPr="00657732">
        <w:rPr>
          <w:rStyle w:val="StyleUnderline"/>
          <w:highlight w:val="cyan"/>
        </w:rPr>
        <w:t xml:space="preserve">space rock raises </w:t>
      </w:r>
      <w:r w:rsidRPr="00657732">
        <w:rPr>
          <w:rStyle w:val="StyleUnderline"/>
        </w:rPr>
        <w:t xml:space="preserve">real </w:t>
      </w:r>
      <w:r w:rsidRPr="00657732">
        <w:rPr>
          <w:rStyle w:val="StyleUnderline"/>
          <w:highlight w:val="cyan"/>
        </w:rPr>
        <w:t xml:space="preserve">risks of </w:t>
      </w:r>
      <w:r w:rsidRPr="00657732">
        <w:rPr>
          <w:rStyle w:val="Emphasis"/>
          <w:highlight w:val="cyan"/>
        </w:rPr>
        <w:t>nuclear war</w:t>
      </w:r>
      <w:r w:rsidRPr="00657732">
        <w:t xml:space="preserve">, experts say. Richard A Lovett reports, </w:t>
      </w:r>
      <w:r w:rsidRPr="00657732">
        <w:rPr>
          <w:u w:val="single"/>
        </w:rPr>
        <w:t>May 7</w:t>
      </w:r>
      <w:r w:rsidRPr="00657732">
        <w:t>, https://cosmosmagazine.com/space/the-biggest-danger-about-an-asteroid-strike-lawyers]</w:t>
      </w:r>
    </w:p>
    <w:p w14:paraId="3BA6C4AB" w14:textId="77777777" w:rsidR="0029519D" w:rsidRPr="00657732" w:rsidRDefault="0029519D" w:rsidP="0029519D">
      <w:pPr>
        <w:contextualSpacing/>
        <w:rPr>
          <w:sz w:val="16"/>
          <w:szCs w:val="16"/>
        </w:rPr>
      </w:pPr>
      <w:r w:rsidRPr="00657732">
        <w:rPr>
          <w:sz w:val="16"/>
          <w:szCs w:val="16"/>
        </w:rPr>
        <w:t xml:space="preserve">Governments and space agencies seeking to protect the Earth by changing the courses of potentially hazardous asteroids might face major legal hurdles, even if our planet is in the crosshairs of a bolide big enough to kill millions, experts say. </w:t>
      </w:r>
      <w:r w:rsidRPr="00657732">
        <w:rPr>
          <w:sz w:val="16"/>
        </w:rPr>
        <w:t xml:space="preserve">One problem is what would happen </w:t>
      </w:r>
      <w:r w:rsidRPr="00657732">
        <w:rPr>
          <w:rStyle w:val="StyleUnderline"/>
          <w:highlight w:val="cyan"/>
        </w:rPr>
        <w:t>if one country</w:t>
      </w:r>
      <w:r w:rsidRPr="00657732">
        <w:rPr>
          <w:sz w:val="16"/>
        </w:rPr>
        <w:t xml:space="preserve">, worried about protecting its own citizens, </w:t>
      </w:r>
      <w:r w:rsidRPr="00657732">
        <w:rPr>
          <w:rStyle w:val="StyleUnderline"/>
          <w:highlight w:val="cyan"/>
        </w:rPr>
        <w:t>attempted to deflect</w:t>
      </w:r>
      <w:r w:rsidRPr="00657732">
        <w:rPr>
          <w:sz w:val="16"/>
        </w:rPr>
        <w:t xml:space="preserve"> the asteroid, </w:t>
      </w:r>
      <w:r w:rsidRPr="00657732">
        <w:rPr>
          <w:rStyle w:val="StyleUnderline"/>
          <w:highlight w:val="cyan"/>
        </w:rPr>
        <w:t>screwed up, and</w:t>
      </w:r>
      <w:r w:rsidRPr="00657732">
        <w:rPr>
          <w:rStyle w:val="StyleUnderline"/>
        </w:rPr>
        <w:t xml:space="preserve"> accidentally </w:t>
      </w:r>
      <w:r w:rsidRPr="00657732">
        <w:rPr>
          <w:rStyle w:val="Emphasis"/>
          <w:highlight w:val="cyan"/>
        </w:rPr>
        <w:t xml:space="preserve">dumped it </w:t>
      </w:r>
      <w:r w:rsidRPr="00657732">
        <w:rPr>
          <w:rStyle w:val="StyleUnderline"/>
          <w:highlight w:val="cyan"/>
        </w:rPr>
        <w:t>on a neighbour.</w:t>
      </w:r>
      <w:r w:rsidRPr="00657732">
        <w:rPr>
          <w:u w:val="single"/>
        </w:rPr>
        <w:t xml:space="preserve"> </w:t>
      </w:r>
      <w:r w:rsidRPr="00657732">
        <w:rPr>
          <w:sz w:val="16"/>
          <w:szCs w:val="16"/>
        </w:rPr>
        <w:t xml:space="preserve">Space law, says David Koplow of Georgetown University Law Centre, Washington DC, is based on the principle of strict liability. “The concept is that space activities are hazardous and therefore the harm should not fall on an innocent bystander,” Koplow says. Another problem stems from the fact that only a few countries have the technological ability to deflect an incoming asteroid, and there is, at present, no international authority tasked with making sure everyone else is represented in the decision-making process. In fact, says Cordula Steinkogler, a space law expert at the University of Vienna, Austria, current treaties don’t even require nations to share information about such hazards, let alone act to protect each other. She notes, however, that the United Nations charter does establish a “very general” duty for them to act toward solving international problems that affect economic, social, cultural, educational, and health wellbeing. </w:t>
      </w:r>
      <w:r w:rsidRPr="00657732">
        <w:rPr>
          <w:rStyle w:val="Emphasis"/>
          <w:highlight w:val="cyan"/>
        </w:rPr>
        <w:t>Failure to share info</w:t>
      </w:r>
      <w:r w:rsidRPr="00657732">
        <w:rPr>
          <w:sz w:val="16"/>
          <w:szCs w:val="16"/>
        </w:rPr>
        <w:t xml:space="preserve">rmation </w:t>
      </w:r>
      <w:r w:rsidRPr="00657732">
        <w:rPr>
          <w:rStyle w:val="StyleUnderline"/>
          <w:highlight w:val="cyan"/>
        </w:rPr>
        <w:t>can be more than just an inconvenience</w:t>
      </w:r>
      <w:r w:rsidRPr="00657732">
        <w:rPr>
          <w:sz w:val="16"/>
          <w:szCs w:val="16"/>
        </w:rPr>
        <w:t xml:space="preserve">. To start with, says Petr Boháček, of Charles University in Prague in the Czech Republic, </w:t>
      </w:r>
      <w:r w:rsidRPr="00657732">
        <w:rPr>
          <w:rStyle w:val="StyleUnderline"/>
        </w:rPr>
        <w:t xml:space="preserve">it could make countries wonder if, instead of international cooperation, the rule is actually </w:t>
      </w:r>
      <w:r w:rsidRPr="00657732">
        <w:rPr>
          <w:rStyle w:val="Emphasis"/>
        </w:rPr>
        <w:t>everyone for themselves</w:t>
      </w:r>
      <w:r w:rsidRPr="00657732">
        <w:rPr>
          <w:rStyle w:val="StyleUnderline"/>
        </w:rPr>
        <w:t xml:space="preserve">. </w:t>
      </w:r>
      <w:r w:rsidRPr="00657732">
        <w:rPr>
          <w:sz w:val="16"/>
          <w:szCs w:val="16"/>
        </w:rPr>
        <w:t xml:space="preserve">It’s a particularly important problem, he says, because the </w:t>
      </w:r>
      <w:r w:rsidRPr="00657732">
        <w:rPr>
          <w:rStyle w:val="StyleUnderline"/>
        </w:rPr>
        <w:t xml:space="preserve">nations at risk of being hit by an asteroid may not be the ones with the </w:t>
      </w:r>
      <w:r w:rsidRPr="00657732">
        <w:rPr>
          <w:rStyle w:val="Emphasis"/>
        </w:rPr>
        <w:t>greatest</w:t>
      </w:r>
      <w:r w:rsidRPr="00657732">
        <w:rPr>
          <w:rStyle w:val="StyleUnderline"/>
        </w:rPr>
        <w:t xml:space="preserve"> geopolitical </w:t>
      </w:r>
      <w:r w:rsidRPr="00657732">
        <w:rPr>
          <w:rStyle w:val="Emphasis"/>
        </w:rPr>
        <w:t>power</w:t>
      </w:r>
      <w:r w:rsidRPr="00657732">
        <w:rPr>
          <w:sz w:val="16"/>
          <w:szCs w:val="16"/>
        </w:rPr>
        <w:t xml:space="preserve">. “Asteroids do not discriminate,” he notes. The nation-state concept of sovereignty, he adds, dates back several hundred years. “I’m not sure how many concepts from the seventeenth century you use in your decision-making,” he says, “but making decisions for planetary defence based on this dinosaur method of decision-making may not be the best choice.” </w:t>
      </w:r>
      <w:r w:rsidRPr="00657732">
        <w:rPr>
          <w:rStyle w:val="Emphasis"/>
        </w:rPr>
        <w:t>Another problem</w:t>
      </w:r>
      <w:r w:rsidRPr="00657732">
        <w:rPr>
          <w:sz w:val="16"/>
        </w:rPr>
        <w:t xml:space="preserve"> is that </w:t>
      </w:r>
      <w:r w:rsidRPr="00657732">
        <w:rPr>
          <w:rStyle w:val="StyleUnderline"/>
          <w:highlight w:val="cyan"/>
        </w:rPr>
        <w:t>the nation hit</w:t>
      </w:r>
      <w:r w:rsidRPr="00657732">
        <w:rPr>
          <w:sz w:val="16"/>
        </w:rPr>
        <w:t xml:space="preserve"> by an asteroid </w:t>
      </w:r>
      <w:r w:rsidRPr="00657732">
        <w:rPr>
          <w:rStyle w:val="StyleUnderline"/>
        </w:rPr>
        <w:t xml:space="preserve">might </w:t>
      </w:r>
      <w:r w:rsidRPr="00657732">
        <w:rPr>
          <w:rStyle w:val="StyleUnderline"/>
          <w:highlight w:val="cyan"/>
        </w:rPr>
        <w:t>see it as an attack</w:t>
      </w:r>
      <w:r w:rsidRPr="00657732">
        <w:rPr>
          <w:rStyle w:val="StyleUnderline"/>
        </w:rPr>
        <w:t xml:space="preserve"> by a foe, </w:t>
      </w:r>
      <w:r w:rsidRPr="00657732">
        <w:rPr>
          <w:rStyle w:val="StyleUnderline"/>
          <w:highlight w:val="cyan"/>
        </w:rPr>
        <w:t xml:space="preserve">and </w:t>
      </w:r>
      <w:r w:rsidRPr="00657732">
        <w:rPr>
          <w:rStyle w:val="Emphasis"/>
          <w:highlight w:val="cyan"/>
        </w:rPr>
        <w:t>retaliate</w:t>
      </w:r>
      <w:r w:rsidRPr="00657732">
        <w:rPr>
          <w:rStyle w:val="StyleUnderline"/>
        </w:rPr>
        <w:t xml:space="preserve">. </w:t>
      </w:r>
      <w:r w:rsidRPr="00657732">
        <w:rPr>
          <w:rStyle w:val="StyleUnderline"/>
          <w:highlight w:val="cyan"/>
        </w:rPr>
        <w:t xml:space="preserve">“[It] </w:t>
      </w:r>
      <w:r w:rsidRPr="00657732">
        <w:rPr>
          <w:rStyle w:val="StyleUnderline"/>
        </w:rPr>
        <w:t xml:space="preserve">could </w:t>
      </w:r>
      <w:r w:rsidRPr="00657732">
        <w:rPr>
          <w:rStyle w:val="StyleUnderline"/>
          <w:highlight w:val="cyan"/>
        </w:rPr>
        <w:t>look like</w:t>
      </w:r>
      <w:r w:rsidRPr="00657732">
        <w:rPr>
          <w:sz w:val="16"/>
        </w:rPr>
        <w:t xml:space="preserve"> the damage of </w:t>
      </w:r>
      <w:r w:rsidRPr="00657732">
        <w:rPr>
          <w:rStyle w:val="StyleUnderline"/>
        </w:rPr>
        <w:t xml:space="preserve">a </w:t>
      </w:r>
      <w:r w:rsidRPr="00657732">
        <w:rPr>
          <w:rStyle w:val="Emphasis"/>
          <w:highlight w:val="cyan"/>
        </w:rPr>
        <w:t>nuclear attack</w:t>
      </w:r>
      <w:r w:rsidRPr="00657732">
        <w:rPr>
          <w:rStyle w:val="StyleUnderline"/>
        </w:rPr>
        <w:t>,” says</w:t>
      </w:r>
      <w:r w:rsidRPr="00657732">
        <w:rPr>
          <w:sz w:val="16"/>
        </w:rPr>
        <w:t xml:space="preserve"> Seth </w:t>
      </w:r>
      <w:r w:rsidRPr="00657732">
        <w:rPr>
          <w:rStyle w:val="Emphasis"/>
        </w:rPr>
        <w:t>Baum</w:t>
      </w:r>
      <w:r w:rsidRPr="00657732">
        <w:rPr>
          <w:rStyle w:val="StyleUnderline"/>
        </w:rPr>
        <w:t xml:space="preserve">, </w:t>
      </w:r>
      <w:r w:rsidRPr="00657732">
        <w:rPr>
          <w:rStyle w:val="Emphasis"/>
        </w:rPr>
        <w:t>executive director of the Global Catastrophic Risk Institute</w:t>
      </w:r>
      <w:r w:rsidRPr="00657732">
        <w:rPr>
          <w:sz w:val="16"/>
        </w:rPr>
        <w:t xml:space="preserve">, a US-based think tank, “so the </w:t>
      </w:r>
      <w:r w:rsidRPr="00657732">
        <w:rPr>
          <w:rStyle w:val="StyleUnderline"/>
          <w:highlight w:val="cyan"/>
        </w:rPr>
        <w:t>prospect [of]</w:t>
      </w:r>
      <w:r w:rsidRPr="00657732">
        <w:rPr>
          <w:rStyle w:val="StyleUnderline"/>
        </w:rPr>
        <w:t xml:space="preserve"> a </w:t>
      </w:r>
      <w:r w:rsidRPr="00657732">
        <w:rPr>
          <w:rStyle w:val="StyleUnderline"/>
          <w:highlight w:val="cyan"/>
        </w:rPr>
        <w:t>counterattack seems</w:t>
      </w:r>
      <w:r w:rsidRPr="00657732">
        <w:rPr>
          <w:rStyle w:val="StyleUnderline"/>
        </w:rPr>
        <w:t xml:space="preserve"> like something </w:t>
      </w:r>
      <w:r w:rsidRPr="00657732">
        <w:rPr>
          <w:rStyle w:val="StyleUnderline"/>
          <w:highlight w:val="cyan"/>
        </w:rPr>
        <w:t xml:space="preserve">worth taking </w:t>
      </w:r>
      <w:r w:rsidRPr="00657732">
        <w:rPr>
          <w:rStyle w:val="Emphasis"/>
          <w:highlight w:val="cyan"/>
        </w:rPr>
        <w:t>very seriously</w:t>
      </w:r>
      <w:r w:rsidRPr="00657732">
        <w:rPr>
          <w:rStyle w:val="StyleUnderline"/>
          <w:highlight w:val="cyan"/>
        </w:rPr>
        <w:t>.”</w:t>
      </w:r>
      <w:r w:rsidRPr="00657732">
        <w:rPr>
          <w:rStyle w:val="StyleUnderline"/>
        </w:rPr>
        <w:t xml:space="preserve"> </w:t>
      </w:r>
      <w:r w:rsidRPr="00657732">
        <w:rPr>
          <w:rStyle w:val="Emphasis"/>
        </w:rPr>
        <w:t>Ironically</w:t>
      </w:r>
      <w:r w:rsidRPr="00657732">
        <w:rPr>
          <w:sz w:val="16"/>
          <w:szCs w:val="16"/>
        </w:rPr>
        <w:t xml:space="preserve">, </w:t>
      </w:r>
      <w:r w:rsidRPr="00657732">
        <w:rPr>
          <w:rStyle w:val="StyleUnderline"/>
        </w:rPr>
        <w:t xml:space="preserve">the risk of this is probably </w:t>
      </w:r>
      <w:r w:rsidRPr="00657732">
        <w:rPr>
          <w:rStyle w:val="Emphasis"/>
        </w:rPr>
        <w:t>inversely proportional to the size of asteroid</w:t>
      </w:r>
      <w:r w:rsidRPr="00657732">
        <w:rPr>
          <w:sz w:val="16"/>
          <w:szCs w:val="16"/>
        </w:rPr>
        <w:t xml:space="preserve">. </w:t>
      </w:r>
      <w:r w:rsidRPr="00657732">
        <w:rPr>
          <w:rStyle w:val="StyleUnderline"/>
        </w:rPr>
        <w:t xml:space="preserve">A big asteroid, capable of wiping out an enormous swath of territory, would be seen coming well in </w:t>
      </w:r>
      <w:r w:rsidRPr="00657732">
        <w:rPr>
          <w:rStyle w:val="Emphasis"/>
        </w:rPr>
        <w:t>advance</w:t>
      </w:r>
      <w:r w:rsidRPr="00657732">
        <w:rPr>
          <w:sz w:val="16"/>
          <w:szCs w:val="16"/>
        </w:rPr>
        <w:t xml:space="preserve">, and have generated a media frenzy (assuming people didn’t brand it as “fake news”). </w:t>
      </w:r>
    </w:p>
    <w:p w14:paraId="07D3B59B" w14:textId="77777777" w:rsidR="0029519D" w:rsidRPr="00657732" w:rsidRDefault="0029519D" w:rsidP="0029519D">
      <w:pPr>
        <w:pStyle w:val="Heading4"/>
      </w:pPr>
      <w:r>
        <w:t xml:space="preserve">12] </w:t>
      </w:r>
      <w:r w:rsidRPr="00657732">
        <w:t xml:space="preserve">The </w:t>
      </w:r>
      <w:r w:rsidRPr="00657732">
        <w:rPr>
          <w:u w:val="single"/>
        </w:rPr>
        <w:t>mining itself</w:t>
      </w:r>
      <w:r w:rsidRPr="00657732">
        <w:t xml:space="preserve"> increases the risk of asteroid collisions </w:t>
      </w:r>
    </w:p>
    <w:p w14:paraId="5FEABAD9" w14:textId="77777777" w:rsidR="0029519D" w:rsidRPr="00657732" w:rsidRDefault="0029519D" w:rsidP="0029519D">
      <w:r w:rsidRPr="00657732">
        <w:rPr>
          <w:rStyle w:val="Style13ptBold"/>
        </w:rPr>
        <w:t>Byers</w:t>
      </w:r>
      <w:r w:rsidRPr="00657732">
        <w:t xml:space="preserve"> and Boley </w:t>
      </w:r>
      <w:r w:rsidRPr="00657732">
        <w:rPr>
          <w:rStyle w:val="Style13ptBold"/>
        </w:rPr>
        <w:t>19</w:t>
      </w:r>
      <w:r w:rsidRPr="00657732">
        <w:t xml:space="preserve"> [Michael Byers, Professor of Political Science at the University of British Columbia, BA in Political Studies and Phd in International Law from Cambridge, Byers has written a number of op-ed articles on space issues. Relax: An asteroid will just miss hitting Earth. But our actions could still have a deep impact. March 19, 2019. https://www.theglobeandmail.com/opinion/article-relax-an-asteroid-will-just-miss-hitting-earth-but-our-actions-could/]</w:t>
      </w:r>
    </w:p>
    <w:p w14:paraId="4B0EF1DF" w14:textId="77777777" w:rsidR="0029519D" w:rsidRPr="00657732" w:rsidRDefault="0029519D" w:rsidP="0029519D">
      <w:pPr>
        <w:rPr>
          <w:sz w:val="16"/>
        </w:rPr>
      </w:pPr>
      <w:r w:rsidRPr="00657732">
        <w:rPr>
          <w:highlight w:val="yellow"/>
          <w:u w:val="single"/>
        </w:rPr>
        <w:t>Beyond</w:t>
      </w:r>
      <w:r w:rsidRPr="00657732">
        <w:rPr>
          <w:u w:val="single"/>
        </w:rPr>
        <w:t xml:space="preserve"> the </w:t>
      </w:r>
      <w:r w:rsidRPr="00657732">
        <w:rPr>
          <w:highlight w:val="yellow"/>
          <w:u w:val="single"/>
        </w:rPr>
        <w:t>battle over resource extraction lies a</w:t>
      </w:r>
      <w:r w:rsidRPr="00657732">
        <w:rPr>
          <w:u w:val="single"/>
        </w:rPr>
        <w:t xml:space="preserve"> more </w:t>
      </w:r>
      <w:r w:rsidRPr="00657732">
        <w:rPr>
          <w:rStyle w:val="Emphasis"/>
          <w:highlight w:val="yellow"/>
        </w:rPr>
        <w:t>existential threat</w:t>
      </w:r>
      <w:r w:rsidRPr="00657732">
        <w:rPr>
          <w:sz w:val="16"/>
        </w:rPr>
        <w:t xml:space="preserve">: the act of </w:t>
      </w:r>
      <w:r w:rsidRPr="00657732">
        <w:rPr>
          <w:rStyle w:val="Emphasis"/>
          <w:highlight w:val="yellow"/>
        </w:rPr>
        <w:t>removing</w:t>
      </w:r>
      <w:r w:rsidRPr="00657732">
        <w:rPr>
          <w:u w:val="single"/>
        </w:rPr>
        <w:t xml:space="preserve"> large quantities of </w:t>
      </w:r>
      <w:r w:rsidRPr="00657732">
        <w:rPr>
          <w:rStyle w:val="Emphasis"/>
          <w:highlight w:val="yellow"/>
        </w:rPr>
        <w:t>mass from an asteroid</w:t>
      </w:r>
      <w:r w:rsidRPr="00657732">
        <w:rPr>
          <w:highlight w:val="yellow"/>
          <w:u w:val="single"/>
        </w:rPr>
        <w:t xml:space="preserve"> could </w:t>
      </w:r>
      <w:r w:rsidRPr="00657732">
        <w:rPr>
          <w:rStyle w:val="Emphasis"/>
          <w:highlight w:val="yellow"/>
        </w:rPr>
        <w:t>change</w:t>
      </w:r>
      <w:r w:rsidRPr="00657732">
        <w:rPr>
          <w:highlight w:val="yellow"/>
          <w:u w:val="single"/>
        </w:rPr>
        <w:t xml:space="preserve"> its </w:t>
      </w:r>
      <w:r w:rsidRPr="00657732">
        <w:rPr>
          <w:rStyle w:val="Emphasis"/>
          <w:highlight w:val="yellow"/>
        </w:rPr>
        <w:t>trajectory</w:t>
      </w:r>
      <w:r w:rsidRPr="00657732">
        <w:rPr>
          <w:sz w:val="16"/>
        </w:rPr>
        <w:t xml:space="preserve">, potentially </w:t>
      </w:r>
      <w:r w:rsidRPr="00657732">
        <w:rPr>
          <w:highlight w:val="yellow"/>
          <w:u w:val="single"/>
        </w:rPr>
        <w:t xml:space="preserve">leading to a </w:t>
      </w:r>
      <w:r w:rsidRPr="00657732">
        <w:rPr>
          <w:rStyle w:val="Emphasis"/>
          <w:highlight w:val="yellow"/>
        </w:rPr>
        <w:t>human-caused Earth impact</w:t>
      </w:r>
      <w:r w:rsidRPr="00657732">
        <w:rPr>
          <w:sz w:val="16"/>
        </w:rPr>
        <w:t xml:space="preserve">. For this reason, </w:t>
      </w:r>
      <w:r w:rsidRPr="00657732">
        <w:rPr>
          <w:u w:val="single"/>
        </w:rPr>
        <w:t xml:space="preserve">any </w:t>
      </w:r>
      <w:r w:rsidRPr="00657732">
        <w:rPr>
          <w:highlight w:val="yellow"/>
          <w:u w:val="single"/>
        </w:rPr>
        <w:t>asteroid mining will have to be</w:t>
      </w:r>
      <w:r w:rsidRPr="00657732">
        <w:rPr>
          <w:u w:val="single"/>
        </w:rPr>
        <w:t xml:space="preserve"> fully informed by astrodynamics, and </w:t>
      </w:r>
      <w:r w:rsidRPr="00657732">
        <w:rPr>
          <w:rStyle w:val="Emphasis"/>
          <w:highlight w:val="yellow"/>
        </w:rPr>
        <w:t>closely regulated</w:t>
      </w:r>
      <w:r w:rsidRPr="00657732">
        <w:rPr>
          <w:highlight w:val="yellow"/>
          <w:u w:val="single"/>
        </w:rPr>
        <w:t xml:space="preserve"> under </w:t>
      </w:r>
      <w:r w:rsidRPr="00657732">
        <w:rPr>
          <w:rStyle w:val="Emphasis"/>
          <w:highlight w:val="yellow"/>
        </w:rPr>
        <w:t>international rules</w:t>
      </w:r>
      <w:r w:rsidRPr="00657732">
        <w:rPr>
          <w:sz w:val="16"/>
        </w:rPr>
        <w:t xml:space="preserve">. And while the U.S., Luxembourg and Russia might regulate asteroid-mining companies closely with the involvement of planetary scientists, </w:t>
      </w:r>
      <w:r w:rsidRPr="00657732">
        <w:rPr>
          <w:highlight w:val="yellow"/>
          <w:u w:val="single"/>
        </w:rPr>
        <w:t>what would happen if a</w:t>
      </w:r>
      <w:r w:rsidRPr="00657732">
        <w:rPr>
          <w:u w:val="single"/>
        </w:rPr>
        <w:t xml:space="preserve"> mining company </w:t>
      </w:r>
      <w:r w:rsidRPr="00657732">
        <w:rPr>
          <w:highlight w:val="yellow"/>
          <w:u w:val="single"/>
        </w:rPr>
        <w:t>were to incorporate a “</w:t>
      </w:r>
      <w:r w:rsidRPr="00657732">
        <w:rPr>
          <w:rStyle w:val="Emphasis"/>
          <w:highlight w:val="yellow"/>
        </w:rPr>
        <w:t>flag of convenience state</w:t>
      </w:r>
      <w:r w:rsidRPr="00657732">
        <w:rPr>
          <w:highlight w:val="yellow"/>
          <w:u w:val="single"/>
        </w:rPr>
        <w:t xml:space="preserve">” such as </w:t>
      </w:r>
      <w:r w:rsidRPr="00657732">
        <w:rPr>
          <w:rStyle w:val="Emphasis"/>
          <w:highlight w:val="yellow"/>
        </w:rPr>
        <w:t>Panama</w:t>
      </w:r>
      <w:r w:rsidRPr="00657732">
        <w:rPr>
          <w:highlight w:val="yellow"/>
          <w:u w:val="single"/>
        </w:rPr>
        <w:t xml:space="preserve"> or </w:t>
      </w:r>
      <w:r w:rsidRPr="00657732">
        <w:rPr>
          <w:rStyle w:val="Emphasis"/>
          <w:highlight w:val="yellow"/>
        </w:rPr>
        <w:t>Liberia</w:t>
      </w:r>
      <w:r w:rsidRPr="00657732">
        <w:rPr>
          <w:sz w:val="16"/>
        </w:rPr>
        <w:t>? Would the same respect be paid to science and safety?</w:t>
      </w:r>
    </w:p>
    <w:p w14:paraId="1761C617" w14:textId="77777777" w:rsidR="0029519D" w:rsidRPr="00657732" w:rsidRDefault="0029519D" w:rsidP="0029519D">
      <w:pPr>
        <w:pStyle w:val="Heading4"/>
        <w:contextualSpacing/>
        <w:rPr>
          <w:rFonts w:cs="Arial"/>
        </w:rPr>
      </w:pPr>
      <w:r>
        <w:rPr>
          <w:rFonts w:cs="Arial"/>
        </w:rPr>
        <w:t xml:space="preserve">13] </w:t>
      </w:r>
      <w:r w:rsidRPr="00657732">
        <w:rPr>
          <w:rFonts w:cs="Arial"/>
        </w:rPr>
        <w:t xml:space="preserve">They cause </w:t>
      </w:r>
      <w:r w:rsidRPr="00657732">
        <w:rPr>
          <w:rFonts w:cs="Arial"/>
          <w:u w:val="single"/>
        </w:rPr>
        <w:t>nuke war</w:t>
      </w:r>
      <w:r w:rsidRPr="00657732">
        <w:rPr>
          <w:rFonts w:cs="Arial"/>
        </w:rPr>
        <w:t xml:space="preserve">, </w:t>
      </w:r>
      <w:r w:rsidRPr="00657732">
        <w:rPr>
          <w:rFonts w:cs="Arial"/>
          <w:u w:val="single"/>
        </w:rPr>
        <w:t>miscalc</w:t>
      </w:r>
      <w:r w:rsidRPr="00657732">
        <w:rPr>
          <w:rFonts w:cs="Arial"/>
        </w:rPr>
        <w:t xml:space="preserve">, and </w:t>
      </w:r>
      <w:r w:rsidRPr="00657732">
        <w:rPr>
          <w:rFonts w:cs="Arial"/>
          <w:u w:val="single"/>
        </w:rPr>
        <w:t>extinction</w:t>
      </w:r>
      <w:r w:rsidRPr="00657732">
        <w:rPr>
          <w:rFonts w:cs="Arial"/>
        </w:rPr>
        <w:t xml:space="preserve"> </w:t>
      </w:r>
    </w:p>
    <w:p w14:paraId="1CF91E2C" w14:textId="77777777" w:rsidR="0029519D" w:rsidRPr="00657732" w:rsidRDefault="0029519D" w:rsidP="0029519D">
      <w:pPr>
        <w:contextualSpacing/>
      </w:pPr>
      <w:r w:rsidRPr="00657732">
        <w:rPr>
          <w:rStyle w:val="Style13ptBold"/>
        </w:rPr>
        <w:t xml:space="preserve">Baum 19 </w:t>
      </w:r>
      <w:r w:rsidRPr="00657732">
        <w:t>(Executive director of the Global Catastrophic Risk Institute,“Risk-Risk Tradeoff Analysis of Nuclear Explosives for Asteroid Deflection,” May 31, 2019, https://onlinelibrary.wiley.com/doi/epdf/10.1111/risa.13339.)</w:t>
      </w:r>
    </w:p>
    <w:p w14:paraId="1C075235" w14:textId="77777777" w:rsidR="0029519D" w:rsidRPr="00657732" w:rsidRDefault="0029519D" w:rsidP="0029519D">
      <w:pPr>
        <w:contextualSpacing/>
        <w:rPr>
          <w:sz w:val="16"/>
        </w:rPr>
      </w:pPr>
      <w:r w:rsidRPr="00657732">
        <w:rPr>
          <w:sz w:val="16"/>
        </w:rPr>
        <w:t>The most severe asteroid</w:t>
      </w:r>
      <w:r w:rsidRPr="00657732">
        <w:rPr>
          <w:rStyle w:val="StyleUnderline"/>
        </w:rPr>
        <w:t xml:space="preserve"> </w:t>
      </w:r>
      <w:r w:rsidRPr="00657732">
        <w:rPr>
          <w:rStyle w:val="StyleUnderline"/>
          <w:highlight w:val="cyan"/>
        </w:rPr>
        <w:t xml:space="preserve">collisions </w:t>
      </w:r>
      <w:r w:rsidRPr="00657732">
        <w:rPr>
          <w:sz w:val="16"/>
        </w:rPr>
        <w:t>and nuclear wars can</w:t>
      </w:r>
      <w:r w:rsidRPr="00657732">
        <w:rPr>
          <w:rStyle w:val="StyleUnderline"/>
        </w:rPr>
        <w:t xml:space="preserve"> </w:t>
      </w:r>
      <w:r w:rsidRPr="00657732">
        <w:rPr>
          <w:rStyle w:val="StyleUnderline"/>
          <w:highlight w:val="cyan"/>
        </w:rPr>
        <w:t xml:space="preserve">cause </w:t>
      </w:r>
      <w:r w:rsidRPr="00657732">
        <w:rPr>
          <w:rStyle w:val="Emphasis"/>
          <w:highlight w:val="cyan"/>
        </w:rPr>
        <w:t>global environmental effects</w:t>
      </w:r>
      <w:r w:rsidRPr="00657732">
        <w:rPr>
          <w:sz w:val="16"/>
        </w:rPr>
        <w:t xml:space="preserve">. </w:t>
      </w:r>
      <w:r w:rsidRPr="00657732">
        <w:rPr>
          <w:rStyle w:val="StyleUnderline"/>
        </w:rPr>
        <w:t>The core mechanism is the transport of particulate matter into the stratosphere</w:t>
      </w:r>
      <w:r w:rsidRPr="00657732">
        <w:rPr>
          <w:sz w:val="16"/>
        </w:rPr>
        <w:t xml:space="preserve">, </w:t>
      </w:r>
      <w:r w:rsidRPr="00657732">
        <w:rPr>
          <w:rStyle w:val="StyleUnderline"/>
        </w:rPr>
        <w:t>where it can spread worldwide and</w:t>
      </w:r>
      <w:r w:rsidRPr="00657732">
        <w:rPr>
          <w:sz w:val="16"/>
        </w:rPr>
        <w:t xml:space="preserve"> </w:t>
      </w:r>
      <w:r w:rsidRPr="00657732">
        <w:rPr>
          <w:rStyle w:val="StyleUnderline"/>
        </w:rPr>
        <w:t>remain aloft for</w:t>
      </w:r>
      <w:r w:rsidRPr="00657732">
        <w:rPr>
          <w:sz w:val="16"/>
        </w:rPr>
        <w:t xml:space="preserve"> years or </w:t>
      </w:r>
      <w:r w:rsidRPr="00657732">
        <w:rPr>
          <w:rStyle w:val="StyleUnderline"/>
        </w:rPr>
        <w:t>decades</w:t>
      </w:r>
      <w:r w:rsidRPr="00657732">
        <w:rPr>
          <w:sz w:val="16"/>
        </w:rPr>
        <w:t xml:space="preserve">. </w:t>
      </w:r>
      <w:r w:rsidRPr="00657732">
        <w:rPr>
          <w:rStyle w:val="StyleUnderline"/>
        </w:rPr>
        <w:t>Large asteroid collisions create</w:t>
      </w:r>
      <w:r w:rsidRPr="00657732">
        <w:rPr>
          <w:sz w:val="16"/>
        </w:rPr>
        <w:t xml:space="preserve"> large quantities of </w:t>
      </w:r>
      <w:r w:rsidRPr="00657732">
        <w:rPr>
          <w:rStyle w:val="StyleUnderline"/>
        </w:rPr>
        <w:t xml:space="preserve">dust and </w:t>
      </w:r>
      <w:r w:rsidRPr="00657732">
        <w:rPr>
          <w:rStyle w:val="Emphasis"/>
        </w:rPr>
        <w:t>large fireballs</w:t>
      </w:r>
      <w:r w:rsidRPr="00657732">
        <w:rPr>
          <w:sz w:val="16"/>
        </w:rPr>
        <w:t xml:space="preserve">; </w:t>
      </w:r>
      <w:r w:rsidRPr="00657732">
        <w:rPr>
          <w:rStyle w:val="StyleUnderline"/>
        </w:rPr>
        <w:t>the fire heats the dust so that some portion of it rises into the stratosphere</w:t>
      </w:r>
      <w:r w:rsidRPr="00657732">
        <w:rPr>
          <w:sz w:val="16"/>
        </w:rPr>
        <w:t xml:space="preserve">. </w:t>
      </w:r>
      <w:r w:rsidRPr="00657732">
        <w:rPr>
          <w:rStyle w:val="StyleUnderline"/>
        </w:rPr>
        <w:t>The largest collisions</w:t>
      </w:r>
      <w:r w:rsidRPr="00657732">
        <w:rPr>
          <w:sz w:val="16"/>
        </w:rPr>
        <w:t xml:space="preserve">, such as the 10km Chicxulub impactor, can also </w:t>
      </w:r>
      <w:r w:rsidRPr="00657732">
        <w:rPr>
          <w:rStyle w:val="StyleUnderline"/>
          <w:highlight w:val="cyan"/>
        </w:rPr>
        <w:t>eject debris</w:t>
      </w:r>
      <w:r w:rsidRPr="00657732">
        <w:rPr>
          <w:sz w:val="16"/>
        </w:rPr>
        <w:t xml:space="preserve"> from the collision site </w:t>
      </w:r>
      <w:r w:rsidRPr="00657732">
        <w:rPr>
          <w:rStyle w:val="StyleUnderline"/>
          <w:highlight w:val="cyan"/>
        </w:rPr>
        <w:t>into space</w:t>
      </w:r>
      <w:r w:rsidRPr="00657732">
        <w:rPr>
          <w:sz w:val="16"/>
        </w:rPr>
        <w:t xml:space="preserve">; upon </w:t>
      </w:r>
      <w:r w:rsidRPr="00657732">
        <w:rPr>
          <w:rStyle w:val="StyleUnderline"/>
          <w:highlight w:val="cyan"/>
        </w:rPr>
        <w:t>reentry</w:t>
      </w:r>
      <w:r w:rsidRPr="00657732">
        <w:rPr>
          <w:sz w:val="16"/>
        </w:rPr>
        <w:t xml:space="preserve"> into the atmosphere, the debris </w:t>
      </w:r>
      <w:r w:rsidRPr="00657732">
        <w:rPr>
          <w:rStyle w:val="StyleUnderline"/>
        </w:rPr>
        <w:t xml:space="preserve">heats up enough to </w:t>
      </w:r>
      <w:r w:rsidRPr="00657732">
        <w:rPr>
          <w:rStyle w:val="StyleUnderline"/>
          <w:highlight w:val="cyan"/>
        </w:rPr>
        <w:t xml:space="preserve">spark </w:t>
      </w:r>
      <w:r w:rsidRPr="00657732">
        <w:rPr>
          <w:rStyle w:val="Emphasis"/>
          <w:highlight w:val="cyan"/>
        </w:rPr>
        <w:t>global fires</w:t>
      </w:r>
      <w:r w:rsidRPr="00657732">
        <w:rPr>
          <w:sz w:val="16"/>
        </w:rPr>
        <w:t xml:space="preserve"> (Toon, Zahnle, Morrison, Turco, &amp; Covey, 1997). The fires </w:t>
      </w:r>
      <w:r w:rsidRPr="00657732">
        <w:rPr>
          <w:rStyle w:val="StyleUnderline"/>
        </w:rPr>
        <w:t xml:space="preserve">are </w:t>
      </w:r>
      <w:r w:rsidRPr="00657732">
        <w:rPr>
          <w:rStyle w:val="StyleUnderline"/>
          <w:highlight w:val="cyan"/>
        </w:rPr>
        <w:t xml:space="preserve">a </w:t>
      </w:r>
      <w:r w:rsidRPr="00657732">
        <w:rPr>
          <w:rStyle w:val="Emphasis"/>
          <w:highlight w:val="cyan"/>
        </w:rPr>
        <w:t xml:space="preserve">major impact </w:t>
      </w:r>
      <w:r w:rsidRPr="00657732">
        <w:rPr>
          <w:rStyle w:val="Emphasis"/>
        </w:rPr>
        <w:t>in their own right</w:t>
      </w:r>
      <w:r w:rsidRPr="00657732">
        <w:rPr>
          <w:rStyle w:val="StyleUnderline"/>
        </w:rPr>
        <w:t xml:space="preserve"> and can send additional smoke into the stratosphere</w:t>
      </w:r>
      <w:r w:rsidRPr="00657732">
        <w:rPr>
          <w:sz w:val="16"/>
        </w:rPr>
        <w:t>. For nuclear explosions, there is also a fireball and smoke, in this case from the burning of cities or other military targets.</w:t>
      </w:r>
    </w:p>
    <w:p w14:paraId="5FE97506" w14:textId="77777777" w:rsidR="0029519D" w:rsidRPr="00657732" w:rsidRDefault="0029519D" w:rsidP="0029519D">
      <w:pPr>
        <w:contextualSpacing/>
        <w:rPr>
          <w:sz w:val="16"/>
        </w:rPr>
      </w:pPr>
      <w:r w:rsidRPr="00657732">
        <w:rPr>
          <w:sz w:val="16"/>
        </w:rPr>
        <w:t xml:space="preserve">While in the stratosphere, </w:t>
      </w:r>
      <w:r w:rsidRPr="00657732">
        <w:rPr>
          <w:rStyle w:val="StyleUnderline"/>
        </w:rPr>
        <w:t>the particulate matter blocks sunlight and destroys ozone</w:t>
      </w:r>
      <w:r w:rsidRPr="00657732">
        <w:rPr>
          <w:sz w:val="16"/>
        </w:rPr>
        <w:t xml:space="preserve"> (Toon et al., 2007). </w:t>
      </w:r>
      <w:r w:rsidRPr="00657732">
        <w:rPr>
          <w:rStyle w:val="StyleUnderline"/>
        </w:rPr>
        <w:t>The ozone loss increases the amount of ultraviolet radiation</w:t>
      </w:r>
      <w:r w:rsidRPr="00657732">
        <w:rPr>
          <w:sz w:val="16"/>
        </w:rPr>
        <w:t xml:space="preserve"> reaching the surface, </w:t>
      </w:r>
      <w:r w:rsidRPr="00657732">
        <w:rPr>
          <w:rStyle w:val="StyleUnderline"/>
        </w:rPr>
        <w:t>causing skin cancer and other harms</w:t>
      </w:r>
      <w:r w:rsidRPr="00657732">
        <w:rPr>
          <w:sz w:val="16"/>
        </w:rPr>
        <w:t xml:space="preserve"> (Mills, Toon, Turco, Kinnison, &amp; Garcia, 2008). T</w:t>
      </w:r>
      <w:r w:rsidRPr="00657732">
        <w:rPr>
          <w:rStyle w:val="StyleUnderline"/>
        </w:rPr>
        <w:t>he blocked sunlight causes abrupt cooling of Earth’s surface and in turn reduced precipitation</w:t>
      </w:r>
      <w:r w:rsidRPr="00657732">
        <w:rPr>
          <w:sz w:val="16"/>
        </w:rPr>
        <w:t xml:space="preserve"> due to a weakened hydrological cycle. The </w:t>
      </w:r>
      <w:r w:rsidRPr="00657732">
        <w:rPr>
          <w:rStyle w:val="StyleUnderline"/>
        </w:rPr>
        <w:t xml:space="preserve">cool, dry, and dark </w:t>
      </w:r>
      <w:r w:rsidRPr="00657732">
        <w:rPr>
          <w:rStyle w:val="StyleUnderline"/>
          <w:highlight w:val="cyan"/>
        </w:rPr>
        <w:t>conditions</w:t>
      </w:r>
      <w:r w:rsidRPr="00657732">
        <w:rPr>
          <w:rStyle w:val="StyleUnderline"/>
        </w:rPr>
        <w:t xml:space="preserve"> </w:t>
      </w:r>
      <w:r w:rsidRPr="00657732">
        <w:rPr>
          <w:rStyle w:val="StyleUnderline"/>
          <w:highlight w:val="cyan"/>
        </w:rPr>
        <w:t>reduce plant growth</w:t>
      </w:r>
      <w:r w:rsidRPr="00657732">
        <w:rPr>
          <w:sz w:val="16"/>
        </w:rPr>
        <w:t xml:space="preserve">. Recent studies use modern climate and crop models to examine the effects for </w:t>
      </w:r>
      <w:r w:rsidRPr="00657732">
        <w:rPr>
          <w:rStyle w:val="StyleUnderline"/>
          <w:sz w:val="16"/>
        </w:rPr>
        <w:t>a hypothetical IndiaPakistan nuclear war scenario with 100 weapons</w:t>
      </w:r>
      <w:r w:rsidRPr="00657732">
        <w:rPr>
          <w:sz w:val="16"/>
        </w:rPr>
        <w:t xml:space="preserve"> (50 per side) each of 15KT yield. The studies </w:t>
      </w:r>
      <w:r w:rsidRPr="00657732">
        <w:rPr>
          <w:rStyle w:val="StyleUnderline"/>
          <w:sz w:val="16"/>
        </w:rPr>
        <w:t>find agriculture declines</w:t>
      </w:r>
      <w:r w:rsidRPr="00657732">
        <w:rPr>
          <w:sz w:val="16"/>
        </w:rPr>
        <w:t xml:space="preserve"> in the range of </w:t>
      </w:r>
      <w:r w:rsidRPr="00657732">
        <w:rPr>
          <w:rStyle w:val="StyleUnderline"/>
          <w:sz w:val="16"/>
        </w:rPr>
        <w:t>approximately</w:t>
      </w:r>
      <w:r w:rsidRPr="00657732">
        <w:rPr>
          <w:sz w:val="16"/>
        </w:rPr>
        <w:t xml:space="preserve"> 2% to </w:t>
      </w:r>
      <w:r w:rsidRPr="00657732">
        <w:rPr>
          <w:rStyle w:val="StyleUnderline"/>
          <w:sz w:val="16"/>
        </w:rPr>
        <w:t>50%</w:t>
      </w:r>
      <w:r w:rsidRPr="00657732">
        <w:rPr>
          <w:sz w:val="16"/>
        </w:rPr>
        <w:t xml:space="preserve"> depending on the crop and location.11 Another study compares the crop data to existing poverty and malnourishment and estimates that the </w:t>
      </w:r>
      <w:r w:rsidRPr="00657732">
        <w:rPr>
          <w:rStyle w:val="StyleUnderline"/>
        </w:rPr>
        <w:t xml:space="preserve">crop declines could threaten </w:t>
      </w:r>
      <w:r w:rsidRPr="00657732">
        <w:rPr>
          <w:rStyle w:val="Emphasis"/>
        </w:rPr>
        <w:t>starvation for two billion people</w:t>
      </w:r>
      <w:r w:rsidRPr="00657732">
        <w:rPr>
          <w:sz w:val="16"/>
        </w:rPr>
        <w:t xml:space="preserve"> (Helfand, 2013). However, the aforementioned studies do not account for new nuclear explosion fire simulations that find approximately five times less particulate matter reaching the stratosphere, and correspondingly weaker global environmental effects (Reisner et al., 2018). Note also that </w:t>
      </w:r>
      <w:r w:rsidRPr="00657732">
        <w:rPr>
          <w:rStyle w:val="StyleUnderline"/>
        </w:rPr>
        <w:t>the 100 weapon scenario</w:t>
      </w:r>
      <w:r w:rsidRPr="00657732">
        <w:rPr>
          <w:sz w:val="16"/>
        </w:rPr>
        <w:t xml:space="preserve"> used in these studies </w:t>
      </w:r>
      <w:r w:rsidRPr="00657732">
        <w:rPr>
          <w:rStyle w:val="Emphasis"/>
        </w:rPr>
        <w:t>is not the largest potential scenario</w:t>
      </w:r>
      <w:r w:rsidRPr="00657732">
        <w:rPr>
          <w:sz w:val="16"/>
        </w:rPr>
        <w:t xml:space="preserve">. Larger nuclear wars and large asteroid collisions could cause greater harm. </w:t>
      </w:r>
      <w:r w:rsidRPr="00657732">
        <w:rPr>
          <w:rStyle w:val="StyleUnderline"/>
        </w:rPr>
        <w:t xml:space="preserve">The largest asteroid collisions could even reduce </w:t>
      </w:r>
      <w:r w:rsidRPr="00657732">
        <w:rPr>
          <w:rStyle w:val="Emphasis"/>
        </w:rPr>
        <w:t>sunlight below the minimum needed for vision</w:t>
      </w:r>
      <w:r w:rsidRPr="00657732">
        <w:rPr>
          <w:sz w:val="16"/>
        </w:rPr>
        <w:t xml:space="preserve"> (Toon et al., 1997). Asteroid risk analyses have proposed that the global environmental disruption from large collisions could cause one billion deaths (NRC, 2010) or the death of 25% of all humans (Chapman, 2004; Chapman &amp; Morrison, 1994; Morrison, 1992), though these figures have not been rigorously justified (Baum, 2018a).</w:t>
      </w:r>
    </w:p>
    <w:p w14:paraId="1A3B42BF" w14:textId="77777777" w:rsidR="0029519D" w:rsidRPr="00657732" w:rsidRDefault="0029519D" w:rsidP="0029519D">
      <w:pPr>
        <w:contextualSpacing/>
        <w:rPr>
          <w:sz w:val="16"/>
        </w:rPr>
      </w:pPr>
      <w:r w:rsidRPr="00657732">
        <w:rPr>
          <w:sz w:val="16"/>
        </w:rPr>
        <w:t xml:space="preserve">The harms from asteroid collisions and nuclear wars can also include important secondary effects. The </w:t>
      </w:r>
      <w:r w:rsidRPr="00657732">
        <w:rPr>
          <w:rStyle w:val="Emphasis"/>
          <w:highlight w:val="cyan"/>
        </w:rPr>
        <w:t>food shortages</w:t>
      </w:r>
      <w:r w:rsidRPr="00657732">
        <w:rPr>
          <w:rStyle w:val="StyleUnderline"/>
        </w:rPr>
        <w:t xml:space="preserve"> from severe global environmental disruption could </w:t>
      </w:r>
      <w:r w:rsidRPr="00657732">
        <w:rPr>
          <w:rStyle w:val="Emphasis"/>
          <w:highlight w:val="cyan"/>
        </w:rPr>
        <w:t xml:space="preserve">lead to </w:t>
      </w:r>
      <w:r w:rsidRPr="00657732">
        <w:rPr>
          <w:rStyle w:val="Emphasis"/>
        </w:rPr>
        <w:t xml:space="preserve">infectious </w:t>
      </w:r>
      <w:r w:rsidRPr="00657732">
        <w:rPr>
          <w:rStyle w:val="Emphasis"/>
          <w:highlight w:val="cyan"/>
        </w:rPr>
        <w:t>disease outbreaks</w:t>
      </w:r>
      <w:r w:rsidRPr="00657732">
        <w:rPr>
          <w:rStyle w:val="StyleUnderline"/>
        </w:rPr>
        <w:t xml:space="preserve"> as public health conditions deteriorate</w:t>
      </w:r>
      <w:r w:rsidRPr="00657732">
        <w:rPr>
          <w:sz w:val="16"/>
        </w:rPr>
        <w:t xml:space="preserve"> (Helfand, 2013). Law and order could be lost in at least some locations as people struggle for survival (Maher &amp; Baum, 2013). </w:t>
      </w:r>
      <w:r w:rsidRPr="00657732">
        <w:rPr>
          <w:rStyle w:val="StyleUnderline"/>
        </w:rPr>
        <w:t>Today’s complex global political-economic system already shows fragility to shocks</w:t>
      </w:r>
      <w:r w:rsidRPr="00657732">
        <w:rPr>
          <w:sz w:val="16"/>
        </w:rPr>
        <w:t xml:space="preserve"> such as the 2007- 2008 financial crisis (Centeno, Nag, Patterson, Shaver, &amp; Windawi, 2015); an asteroid collision or nuclear war could be an extremely large shock. The systemic consequences of a nuclear war would be further worsened by the likely loss of major world cities that serve as important hubs in the global economy. Even a single detonation in nuclear terrorism would have ripple effects across the global political-economic system (similar to, but likely larger than, the response prompted by the terrorist attacks of 11 September 2001).</w:t>
      </w:r>
    </w:p>
    <w:p w14:paraId="6E7C4B83" w14:textId="77777777" w:rsidR="0029519D" w:rsidRPr="00657732" w:rsidRDefault="0029519D" w:rsidP="0029519D">
      <w:pPr>
        <w:contextualSpacing/>
        <w:rPr>
          <w:sz w:val="16"/>
          <w:szCs w:val="16"/>
        </w:rPr>
      </w:pPr>
      <w:r w:rsidRPr="00657732">
        <w:rPr>
          <w:rStyle w:val="Emphasis"/>
        </w:rPr>
        <w:t xml:space="preserve">It is possible for </w:t>
      </w:r>
      <w:r w:rsidRPr="00657732">
        <w:rPr>
          <w:rStyle w:val="Emphasis"/>
          <w:highlight w:val="cyan"/>
        </w:rPr>
        <w:t xml:space="preserve">asteroid collisions </w:t>
      </w:r>
      <w:r w:rsidRPr="00657732">
        <w:rPr>
          <w:rStyle w:val="Emphasis"/>
        </w:rPr>
        <w:t xml:space="preserve">to </w:t>
      </w:r>
      <w:r w:rsidRPr="00657732">
        <w:rPr>
          <w:rStyle w:val="Emphasis"/>
          <w:highlight w:val="cyan"/>
        </w:rPr>
        <w:t>cause nuclear war</w:t>
      </w:r>
      <w:r w:rsidRPr="00657732">
        <w:t xml:space="preserve">. </w:t>
      </w:r>
      <w:r w:rsidRPr="00657732">
        <w:rPr>
          <w:rStyle w:val="StyleUnderline"/>
        </w:rPr>
        <w:t xml:space="preserve">An </w:t>
      </w:r>
      <w:r w:rsidRPr="00657732">
        <w:rPr>
          <w:rStyle w:val="StyleUnderline"/>
          <w:highlight w:val="cyan"/>
        </w:rPr>
        <w:t>asteroid</w:t>
      </w:r>
      <w:r w:rsidRPr="00657732">
        <w:rPr>
          <w:rStyle w:val="StyleUnderline"/>
        </w:rPr>
        <w:t xml:space="preserve"> explosion could be </w:t>
      </w:r>
      <w:r w:rsidRPr="00657732">
        <w:rPr>
          <w:rStyle w:val="Emphasis"/>
          <w:highlight w:val="cyan"/>
        </w:rPr>
        <w:t xml:space="preserve">misinterpreted as </w:t>
      </w:r>
      <w:r w:rsidRPr="00657732">
        <w:rPr>
          <w:rStyle w:val="Emphasis"/>
        </w:rPr>
        <w:t xml:space="preserve">a </w:t>
      </w:r>
      <w:r w:rsidRPr="00657732">
        <w:rPr>
          <w:rStyle w:val="Emphasis"/>
          <w:highlight w:val="cyan"/>
        </w:rPr>
        <w:t>nuclear attack</w:t>
      </w:r>
      <w:r w:rsidRPr="00657732">
        <w:rPr>
          <w:rStyle w:val="Emphasis"/>
        </w:rPr>
        <w:t xml:space="preserve">, </w:t>
      </w:r>
      <w:r w:rsidRPr="00657732">
        <w:rPr>
          <w:rStyle w:val="Emphasis"/>
          <w:highlight w:val="cyan"/>
        </w:rPr>
        <w:t>prompting</w:t>
      </w:r>
      <w:r w:rsidRPr="00657732">
        <w:rPr>
          <w:rStyle w:val="Emphasis"/>
        </w:rPr>
        <w:t xml:space="preserve"> nuclear attack that is believed to be </w:t>
      </w:r>
      <w:r w:rsidRPr="00657732">
        <w:rPr>
          <w:rStyle w:val="Emphasis"/>
          <w:highlight w:val="cyan"/>
        </w:rPr>
        <w:t>retal</w:t>
      </w:r>
      <w:r w:rsidRPr="00657732">
        <w:rPr>
          <w:rStyle w:val="Emphasis"/>
        </w:rPr>
        <w:t>iation.</w:t>
      </w:r>
      <w:r w:rsidRPr="00657732">
        <w:t xml:space="preserve"> </w:t>
      </w:r>
      <w:r w:rsidRPr="00657732">
        <w:rPr>
          <w:sz w:val="16"/>
          <w:szCs w:val="16"/>
        </w:rPr>
        <w:t>For example, the 2013 Chelyabinsk event occurred near an important Russian military installation, prompting concerns about the event’s interpretation (Harris et al., 2015).</w:t>
      </w:r>
    </w:p>
    <w:p w14:paraId="3169CE49" w14:textId="77777777" w:rsidR="0029519D" w:rsidRPr="00657732" w:rsidRDefault="0029519D" w:rsidP="0029519D">
      <w:pPr>
        <w:contextualSpacing/>
        <w:rPr>
          <w:sz w:val="16"/>
        </w:rPr>
      </w:pPr>
      <w:r w:rsidRPr="00657732">
        <w:rPr>
          <w:sz w:val="16"/>
        </w:rPr>
        <w:t xml:space="preserve">The ultimate severity of an asteroid collision or violent nuclear conflict use would depend on how human society reacts. </w:t>
      </w:r>
      <w:r w:rsidRPr="00657732">
        <w:rPr>
          <w:rStyle w:val="StyleUnderline"/>
        </w:rPr>
        <w:t>Would the reaction be disciplined</w:t>
      </w:r>
      <w:r w:rsidRPr="00657732">
        <w:rPr>
          <w:sz w:val="16"/>
        </w:rPr>
        <w:t xml:space="preserve"> and constructive: bury the dead, heal the sick, feed the hungry, and rebuild all that has fallen</w:t>
      </w:r>
      <w:r w:rsidRPr="00657732">
        <w:rPr>
          <w:rStyle w:val="StyleUnderline"/>
        </w:rPr>
        <w:t>?</w:t>
      </w:r>
      <w:r w:rsidRPr="00657732">
        <w:rPr>
          <w:sz w:val="16"/>
        </w:rPr>
        <w:t xml:space="preserve"> </w:t>
      </w:r>
      <w:r w:rsidRPr="00657732">
        <w:rPr>
          <w:rStyle w:val="StyleUnderline"/>
        </w:rPr>
        <w:t>Or would the reaction be disorderly and destructive</w:t>
      </w:r>
      <w:r w:rsidRPr="00657732">
        <w:rPr>
          <w:sz w:val="16"/>
        </w:rPr>
        <w:t>: leave the rubble in place, fight for scarce resources, and descend into minimalist tribalism or worse</w:t>
      </w:r>
      <w:r w:rsidRPr="00657732">
        <w:rPr>
          <w:rStyle w:val="StyleUnderline"/>
        </w:rPr>
        <w:t>?</w:t>
      </w:r>
      <w:r w:rsidRPr="00657732">
        <w:rPr>
          <w:sz w:val="16"/>
        </w:rPr>
        <w:t xml:space="preserve"> Prior studies have identified some key issues, including the viability of trade (Cantor, Henry, &amp; Rayner, 1989) and the self-sufficiency of local communities (Maher &amp; Baum, 2013). However, the issue has received little research attention and remains poorly understood. </w:t>
      </w:r>
      <w:r w:rsidRPr="00657732">
        <w:rPr>
          <w:rStyle w:val="StyleUnderline"/>
        </w:rPr>
        <w:t>This leaves considerable uncertainty in the total human harm from an asteroid collision</w:t>
      </w:r>
      <w:r w:rsidRPr="00657732">
        <w:rPr>
          <w:sz w:val="16"/>
        </w:rPr>
        <w:t xml:space="preserve"> or nuclear weapons use. Previously </w:t>
      </w:r>
      <w:r w:rsidRPr="00657732">
        <w:rPr>
          <w:rStyle w:val="Emphasis"/>
          <w:highlight w:val="cyan"/>
        </w:rPr>
        <w:t>published</w:t>
      </w:r>
      <w:r w:rsidRPr="00657732">
        <w:rPr>
          <w:sz w:val="16"/>
        </w:rPr>
        <w:t xml:space="preserve"> point </w:t>
      </w:r>
      <w:r w:rsidRPr="00657732">
        <w:rPr>
          <w:rStyle w:val="Emphasis"/>
          <w:highlight w:val="cyan"/>
        </w:rPr>
        <w:t>estimates</w:t>
      </w:r>
      <w:r w:rsidRPr="00657732">
        <w:rPr>
          <w:rStyle w:val="StyleUnderline"/>
        </w:rPr>
        <w:t xml:space="preserve"> of the human consequences</w:t>
      </w:r>
      <w:r w:rsidRPr="00657732">
        <w:rPr>
          <w:sz w:val="16"/>
        </w:rPr>
        <w:t xml:space="preserve"> of asteroid collisions12 and nuclear wars (Helfand, 2013) </w:t>
      </w:r>
      <w:r w:rsidRPr="00657732">
        <w:rPr>
          <w:rStyle w:val="StyleUnderline"/>
        </w:rPr>
        <w:t xml:space="preserve">do not account for this uncertainty and </w:t>
      </w:r>
      <w:r w:rsidRPr="00657732">
        <w:rPr>
          <w:rStyle w:val="Emphasis"/>
        </w:rPr>
        <w:t xml:space="preserve">are likely to be </w:t>
      </w:r>
      <w:r w:rsidRPr="00657732">
        <w:rPr>
          <w:rStyle w:val="Emphasis"/>
          <w:highlight w:val="cyan"/>
        </w:rPr>
        <w:t>inaccurate</w:t>
      </w:r>
      <w:r w:rsidRPr="00657732">
        <w:rPr>
          <w:rStyle w:val="StyleUnderline"/>
        </w:rPr>
        <w:t>.</w:t>
      </w:r>
    </w:p>
    <w:p w14:paraId="431B9D5D" w14:textId="77777777" w:rsidR="0029519D" w:rsidRDefault="0029519D" w:rsidP="0029519D">
      <w:pPr>
        <w:contextualSpacing/>
        <w:rPr>
          <w:sz w:val="16"/>
        </w:rPr>
      </w:pPr>
      <w:r w:rsidRPr="00657732">
        <w:rPr>
          <w:rStyle w:val="StyleUnderline"/>
        </w:rPr>
        <w:t>Of particular importance</w:t>
      </w:r>
      <w:r w:rsidRPr="00657732">
        <w:rPr>
          <w:sz w:val="16"/>
        </w:rPr>
        <w:t xml:space="preserve"> are the consequences for future generations, </w:t>
      </w:r>
      <w:r w:rsidRPr="00657732">
        <w:rPr>
          <w:rStyle w:val="StyleUnderline"/>
        </w:rPr>
        <w:t>which could vastly outnumber the present generation</w:t>
      </w:r>
      <w:r w:rsidRPr="00657732">
        <w:rPr>
          <w:sz w:val="16"/>
        </w:rPr>
        <w:t xml:space="preserve">. </w:t>
      </w:r>
      <w:r w:rsidRPr="00657732">
        <w:rPr>
          <w:rStyle w:val="Emphasis"/>
        </w:rPr>
        <w:t xml:space="preserve">If an asteroid collision or nuclear war would cause human extinction, then there would be </w:t>
      </w:r>
      <w:r w:rsidRPr="00657732">
        <w:rPr>
          <w:rStyle w:val="Emphasis"/>
          <w:highlight w:val="cyan"/>
        </w:rPr>
        <w:t>no future generations</w:t>
      </w:r>
      <w:r w:rsidRPr="00657732">
        <w:rPr>
          <w:sz w:val="16"/>
        </w:rPr>
        <w:t xml:space="preserve">. Alternatively, if survivors fail to recover a large population and advanced technological civilization, then </w:t>
      </w:r>
      <w:r w:rsidRPr="00657732">
        <w:rPr>
          <w:rStyle w:val="StyleUnderline"/>
        </w:rPr>
        <w:t>future generations would be permanently diminished.</w:t>
      </w:r>
      <w:r w:rsidRPr="00657732">
        <w:rPr>
          <w:sz w:val="16"/>
        </w:rPr>
        <w:t xml:space="preserve"> The largest long-term factor is whether future generations would colonize space and benefit from its astronomically large amount of resources (Tonn, 1999). However, it is not presently known which asteroid collisions or nuclear wars (if any) would cause the permanent collapse of human civilization and thus the loss of the large future benefits (Baum et al., 2019). Given the enormous stakes, </w:t>
      </w:r>
      <w:r w:rsidRPr="00657732">
        <w:rPr>
          <w:rStyle w:val="Emphasis"/>
          <w:highlight w:val="cyan"/>
        </w:rPr>
        <w:t xml:space="preserve">prudent risk management </w:t>
      </w:r>
      <w:r w:rsidRPr="00657732">
        <w:rPr>
          <w:rStyle w:val="Emphasis"/>
        </w:rPr>
        <w:t xml:space="preserve">would </w:t>
      </w:r>
      <w:r w:rsidRPr="00657732">
        <w:rPr>
          <w:rStyle w:val="Emphasis"/>
          <w:highlight w:val="cyan"/>
        </w:rPr>
        <w:t xml:space="preserve">aim for </w:t>
      </w:r>
      <w:r w:rsidRPr="00657732">
        <w:rPr>
          <w:rStyle w:val="Emphasis"/>
        </w:rPr>
        <w:t xml:space="preserve">very </w:t>
      </w:r>
      <w:r w:rsidRPr="00657732">
        <w:rPr>
          <w:rStyle w:val="Emphasis"/>
          <w:highlight w:val="cyan"/>
        </w:rPr>
        <w:t>low probabilities of permanent collapse</w:t>
      </w:r>
      <w:r w:rsidRPr="00657732">
        <w:rPr>
          <w:rStyle w:val="Emphasis"/>
        </w:rPr>
        <w:t xml:space="preserve"> </w:t>
      </w:r>
      <w:r w:rsidRPr="00657732">
        <w:rPr>
          <w:sz w:val="16"/>
        </w:rPr>
        <w:t>(Tonn, 2009).</w:t>
      </w:r>
    </w:p>
    <w:p w14:paraId="1570C045" w14:textId="77777777" w:rsidR="0029519D" w:rsidRPr="00BD594A" w:rsidRDefault="0029519D" w:rsidP="0029519D">
      <w:pPr>
        <w:pStyle w:val="Heading4"/>
      </w:pPr>
      <w:r>
        <w:t xml:space="preserve">14] detection fails </w:t>
      </w:r>
    </w:p>
    <w:p w14:paraId="218CD57C" w14:textId="77777777" w:rsidR="0029519D" w:rsidRPr="00BD594A" w:rsidRDefault="0029519D" w:rsidP="0029519D">
      <w:r w:rsidRPr="00BD594A">
        <w:t xml:space="preserve">Jonti </w:t>
      </w:r>
      <w:r w:rsidRPr="00BD594A">
        <w:rPr>
          <w:rStyle w:val="Style13ptBold"/>
        </w:rPr>
        <w:t>Horner</w:t>
      </w:r>
      <w:r w:rsidRPr="00BD594A">
        <w:t xml:space="preserve">, </w:t>
      </w:r>
      <w:r w:rsidRPr="00A11EBE">
        <w:rPr>
          <w:rStyle w:val="Style13ptBold"/>
        </w:rPr>
        <w:t>3-22</w:t>
      </w:r>
      <w:r w:rsidRPr="00BD594A">
        <w:t>-</w:t>
      </w:r>
      <w:r w:rsidRPr="00A11EBE">
        <w:t>2019</w:t>
      </w:r>
      <w:r w:rsidRPr="00BD594A">
        <w:t>, Professor (Astrophysics), University of Southern Queensland</w:t>
      </w:r>
      <w:r>
        <w:t xml:space="preserve"> </w:t>
      </w:r>
      <w:r w:rsidRPr="00BD594A">
        <w:t>"Why dangerous asteroids heading to Earth are so hard to detect," Conversation, https://theconversation.com/why-dangerous-asteroids-heading-to-earth-are-so-hard-to-detect-113845</w:t>
      </w:r>
    </w:p>
    <w:p w14:paraId="32E6B54A" w14:textId="77777777" w:rsidR="0029519D" w:rsidRPr="00A11EBE" w:rsidRDefault="0029519D" w:rsidP="0029519D">
      <w:r w:rsidRPr="00FB274B">
        <w:rPr>
          <w:highlight w:val="cyan"/>
          <w:u w:val="single"/>
        </w:rPr>
        <w:t>Earth</w:t>
      </w:r>
      <w:r w:rsidRPr="00BD594A">
        <w:rPr>
          <w:u w:val="single"/>
        </w:rPr>
        <w:t xml:space="preserve"> is often </w:t>
      </w:r>
      <w:r w:rsidRPr="00FB274B">
        <w:rPr>
          <w:highlight w:val="cyan"/>
          <w:u w:val="single"/>
        </w:rPr>
        <w:t>in</w:t>
      </w:r>
      <w:r w:rsidRPr="00BD594A">
        <w:rPr>
          <w:u w:val="single"/>
        </w:rPr>
        <w:t xml:space="preserve"> the </w:t>
      </w:r>
      <w:r w:rsidRPr="00FB274B">
        <w:rPr>
          <w:rStyle w:val="Emphasis"/>
          <w:highlight w:val="cyan"/>
        </w:rPr>
        <w:t>firing line of fragments</w:t>
      </w:r>
      <w:r w:rsidRPr="00BD594A">
        <w:rPr>
          <w:u w:val="single"/>
        </w:rPr>
        <w:t xml:space="preserve"> </w:t>
      </w:r>
      <w:r w:rsidRPr="00FB274B">
        <w:rPr>
          <w:highlight w:val="cyan"/>
          <w:u w:val="single"/>
        </w:rPr>
        <w:t>of asteroids and comets</w:t>
      </w:r>
      <w:r w:rsidRPr="00A11EBE">
        <w:t xml:space="preserve">, most of which </w:t>
      </w:r>
      <w:hyperlink r:id="rId10" w:history="1">
        <w:r w:rsidRPr="00A11EBE">
          <w:rPr>
            <w:rStyle w:val="Hyperlink"/>
          </w:rPr>
          <w:t>burn up</w:t>
        </w:r>
      </w:hyperlink>
      <w:r w:rsidRPr="00A11EBE">
        <w:t xml:space="preserve"> tens of kilometers above our heads. But occasionally, </w:t>
      </w:r>
      <w:r w:rsidRPr="00FB274B">
        <w:rPr>
          <w:rStyle w:val="StyleUnderline"/>
          <w:highlight w:val="cyan"/>
        </w:rPr>
        <w:t>something larger</w:t>
      </w:r>
      <w:r w:rsidRPr="00BD594A">
        <w:rPr>
          <w:rStyle w:val="StyleUnderline"/>
        </w:rPr>
        <w:t xml:space="preserve"> gets through.</w:t>
      </w:r>
      <w:r>
        <w:rPr>
          <w:rStyle w:val="StyleUnderline"/>
        </w:rPr>
        <w:t xml:space="preserve"> </w:t>
      </w:r>
      <w:r w:rsidRPr="00A11EBE">
        <w:t xml:space="preserve">That’s what happened off Russia’s east coast on December 18 last year. A </w:t>
      </w:r>
      <w:hyperlink r:id="rId11" w:history="1">
        <w:r w:rsidRPr="00A11EBE">
          <w:rPr>
            <w:rStyle w:val="Hyperlink"/>
          </w:rPr>
          <w:t>giant explosion occurred above the Bering Sea</w:t>
        </w:r>
      </w:hyperlink>
      <w:r w:rsidRPr="00A11EBE">
        <w:t xml:space="preserve"> when an asteroid some ten metres across detonated with an explosive energy ten times greater than the bomb dropped on Hiroshima. So why didn’t we see this asteroid coming? And why are we only hearing about its explosive arrival now? </w:t>
      </w:r>
      <w:r w:rsidRPr="00FB274B">
        <w:rPr>
          <w:rStyle w:val="Emphasis"/>
          <w:highlight w:val="cyan"/>
        </w:rPr>
        <w:t>Nobody saw it</w:t>
      </w:r>
      <w:r>
        <w:rPr>
          <w:rStyle w:val="Emphasis"/>
        </w:rPr>
        <w:t xml:space="preserve"> </w:t>
      </w:r>
      <w:r w:rsidRPr="00A11EBE">
        <w:t xml:space="preserve">Had the December explosion occurred near a city – as </w:t>
      </w:r>
      <w:hyperlink r:id="rId12" w:history="1">
        <w:r w:rsidRPr="00A11EBE">
          <w:rPr>
            <w:rStyle w:val="Hyperlink"/>
          </w:rPr>
          <w:t>happened at Chelyabinsk in February 2013</w:t>
        </w:r>
      </w:hyperlink>
      <w:r w:rsidRPr="00A11EBE">
        <w:t xml:space="preserve"> – we would have heard all about it at the time. But because it happened in a remote part of the world</w:t>
      </w:r>
      <w:r w:rsidRPr="00BD594A">
        <w:rPr>
          <w:rStyle w:val="Emphasis"/>
        </w:rPr>
        <w:t xml:space="preserve">, it </w:t>
      </w:r>
      <w:r w:rsidRPr="00FB274B">
        <w:rPr>
          <w:rStyle w:val="Emphasis"/>
          <w:highlight w:val="cyan"/>
        </w:rPr>
        <w:t>went unremarked</w:t>
      </w:r>
      <w:r w:rsidRPr="00A11EBE">
        <w:t xml:space="preserve"> for more than three months, until details were unveiled at the </w:t>
      </w:r>
      <w:hyperlink r:id="rId13" w:history="1">
        <w:r w:rsidRPr="00A11EBE">
          <w:rPr>
            <w:rStyle w:val="Hyperlink"/>
          </w:rPr>
          <w:t>50th Lunar and Planetary Science Conference</w:t>
        </w:r>
      </w:hyperlink>
      <w:r w:rsidRPr="00A11EBE">
        <w:t xml:space="preserve"> this week, based on </w:t>
      </w:r>
      <w:hyperlink r:id="rId14" w:history="1">
        <w:r w:rsidRPr="00A11EBE">
          <w:rPr>
            <w:rStyle w:val="Hyperlink"/>
          </w:rPr>
          <w:t>NASA’s collection of fireball data</w:t>
        </w:r>
      </w:hyperlink>
      <w:r w:rsidRPr="00A11EBE">
        <w:t xml:space="preserve">. So where did this asteroid come from? At risk from space debris The </w:t>
      </w:r>
      <w:r w:rsidRPr="00FB274B">
        <w:rPr>
          <w:rStyle w:val="StyleUnderline"/>
          <w:highlight w:val="cyan"/>
        </w:rPr>
        <w:t>Solar system is littered</w:t>
      </w:r>
      <w:r w:rsidRPr="00BD594A">
        <w:rPr>
          <w:rStyle w:val="StyleUnderline"/>
        </w:rPr>
        <w:t xml:space="preserve"> with material left over</w:t>
      </w:r>
      <w:r w:rsidRPr="00A11EBE">
        <w:t xml:space="preserve"> from the formation of the planets. </w:t>
      </w:r>
      <w:r w:rsidRPr="00BD594A">
        <w:rPr>
          <w:rStyle w:val="StyleUnderline"/>
        </w:rPr>
        <w:t>Most of it is locked up in stable reservoirs</w:t>
      </w:r>
      <w:r w:rsidRPr="00A11EBE">
        <w:t xml:space="preserve"> – the Asteroid belt, the Edgeworth-Kuiper belt and the Oort cloud – far from Earth. Those reservoirs </w:t>
      </w:r>
      <w:r w:rsidRPr="00BD594A">
        <w:rPr>
          <w:rStyle w:val="StyleUnderline"/>
        </w:rPr>
        <w:t>continually leak objects into interplanetary space, injecting fresh debris into orbits that cross those of the planets.</w:t>
      </w:r>
      <w:r w:rsidRPr="00A11EBE">
        <w:t xml:space="preserve"> The inner Solar system is awash with debris, ranging from tiny flecks of dust to comets and asteroids many kilometres in diameter. The vast majority of the debris that collides with Earth is utterly harmless, but </w:t>
      </w:r>
      <w:r w:rsidRPr="00BD594A">
        <w:rPr>
          <w:rStyle w:val="StyleUnderline"/>
        </w:rPr>
        <w:t xml:space="preserve">our </w:t>
      </w:r>
      <w:r w:rsidRPr="00FB274B">
        <w:rPr>
          <w:rStyle w:val="StyleUnderline"/>
          <w:highlight w:val="cyan"/>
        </w:rPr>
        <w:t>planet</w:t>
      </w:r>
      <w:r w:rsidRPr="00BD594A">
        <w:rPr>
          <w:rStyle w:val="StyleUnderline"/>
        </w:rPr>
        <w:t xml:space="preserve"> still</w:t>
      </w:r>
      <w:r>
        <w:rPr>
          <w:rStyle w:val="StyleUnderline"/>
        </w:rPr>
        <w:t xml:space="preserve"> </w:t>
      </w:r>
      <w:hyperlink r:id="rId15" w:history="1">
        <w:r w:rsidRPr="00FB274B">
          <w:rPr>
            <w:rStyle w:val="Emphasis"/>
            <w:highlight w:val="cyan"/>
          </w:rPr>
          <w:t>bears the scars</w:t>
        </w:r>
        <w:r w:rsidRPr="00FB274B">
          <w:rPr>
            <w:rStyle w:val="StyleUnderline"/>
            <w:highlight w:val="cyan"/>
          </w:rPr>
          <w:t xml:space="preserve"> of collisions</w:t>
        </w:r>
      </w:hyperlink>
      <w:r>
        <w:rPr>
          <w:rStyle w:val="StyleUnderline"/>
        </w:rPr>
        <w:t xml:space="preserve"> </w:t>
      </w:r>
      <w:r w:rsidRPr="00BD594A">
        <w:rPr>
          <w:rStyle w:val="StyleUnderline"/>
        </w:rPr>
        <w:t xml:space="preserve">with much </w:t>
      </w:r>
      <w:r w:rsidRPr="00FB274B">
        <w:rPr>
          <w:rStyle w:val="StyleUnderline"/>
          <w:highlight w:val="cyan"/>
        </w:rPr>
        <w:t>larger bodies</w:t>
      </w:r>
      <w:r w:rsidRPr="00BD594A">
        <w:rPr>
          <w:rStyle w:val="StyleUnderline"/>
        </w:rPr>
        <w:t>.</w:t>
      </w:r>
      <w:r>
        <w:rPr>
          <w:rStyle w:val="StyleUnderline"/>
        </w:rPr>
        <w:t xml:space="preserve"> </w:t>
      </w:r>
      <w:r w:rsidRPr="00A11EBE">
        <w:t xml:space="preserve">The </w:t>
      </w:r>
      <w:r w:rsidRPr="00BD594A">
        <w:rPr>
          <w:rStyle w:val="Emphasis"/>
        </w:rPr>
        <w:t xml:space="preserve">largest, </w:t>
      </w:r>
      <w:r w:rsidRPr="00A11EBE">
        <w:rPr>
          <w:rStyle w:val="Emphasis"/>
        </w:rPr>
        <w:t xml:space="preserve">most </w:t>
      </w:r>
      <w:r w:rsidRPr="00FB274B">
        <w:rPr>
          <w:rStyle w:val="Emphasis"/>
          <w:highlight w:val="cyan"/>
        </w:rPr>
        <w:t>devastating impacts</w:t>
      </w:r>
      <w:r w:rsidRPr="00A11EBE">
        <w:t xml:space="preserve"> (like that which </w:t>
      </w:r>
      <w:hyperlink r:id="rId16" w:history="1">
        <w:r w:rsidRPr="00A11EBE">
          <w:rPr>
            <w:rStyle w:val="Hyperlink"/>
          </w:rPr>
          <w:t>helped to kill the dinosaurs</w:t>
        </w:r>
      </w:hyperlink>
      <w:r w:rsidRPr="00A11EBE">
        <w:t xml:space="preserve"> 65 million years ago) are the rarest. But </w:t>
      </w:r>
      <w:r w:rsidRPr="00FB274B">
        <w:rPr>
          <w:rStyle w:val="Emphasis"/>
          <w:highlight w:val="cyan"/>
        </w:rPr>
        <w:t>smaller</w:t>
      </w:r>
      <w:r w:rsidRPr="00BD594A">
        <w:rPr>
          <w:rStyle w:val="Emphasis"/>
        </w:rPr>
        <w:t xml:space="preserve">, more </w:t>
      </w:r>
      <w:r w:rsidRPr="00FB274B">
        <w:rPr>
          <w:rStyle w:val="Emphasis"/>
          <w:highlight w:val="cyan"/>
        </w:rPr>
        <w:t>frequent collisions</w:t>
      </w:r>
      <w:r w:rsidRPr="00BD594A">
        <w:rPr>
          <w:rStyle w:val="Emphasis"/>
        </w:rPr>
        <w:t xml:space="preserve"> also </w:t>
      </w:r>
      <w:r w:rsidRPr="00FB274B">
        <w:rPr>
          <w:rStyle w:val="Emphasis"/>
          <w:highlight w:val="cyan"/>
        </w:rPr>
        <w:t>pose</w:t>
      </w:r>
      <w:r w:rsidRPr="00BD594A">
        <w:rPr>
          <w:rStyle w:val="Emphasis"/>
        </w:rPr>
        <w:t xml:space="preserve"> a </w:t>
      </w:r>
      <w:r w:rsidRPr="00FB274B">
        <w:rPr>
          <w:rStyle w:val="Emphasis"/>
          <w:highlight w:val="cyan"/>
        </w:rPr>
        <w:t>marked</w:t>
      </w:r>
      <w:r w:rsidRPr="00BD594A">
        <w:rPr>
          <w:rStyle w:val="Emphasis"/>
        </w:rPr>
        <w:t xml:space="preserve"> </w:t>
      </w:r>
      <w:r w:rsidRPr="00FB274B">
        <w:rPr>
          <w:rStyle w:val="Emphasis"/>
          <w:highlight w:val="cyan"/>
        </w:rPr>
        <w:t>risk</w:t>
      </w:r>
      <w:r w:rsidRPr="00A11EBE">
        <w:t xml:space="preserve">. In 1908, in Tunguska, Siberia, a </w:t>
      </w:r>
      <w:hyperlink r:id="rId17" w:history="1">
        <w:r w:rsidRPr="00A11EBE">
          <w:rPr>
            <w:rStyle w:val="Hyperlink"/>
          </w:rPr>
          <w:t>vast explosion</w:t>
        </w:r>
      </w:hyperlink>
      <w:r w:rsidRPr="00A11EBE">
        <w:t xml:space="preserve"> levelled more than 2,000 square kilometres of forest. Due to the remote location, no deaths were recorded. Had the impact happened just two hours later, the city of St Petersburg could have been destroyed. In 2013, it was a 10,000-tonne asteroid that </w:t>
      </w:r>
      <w:hyperlink r:id="rId18" w:history="1">
        <w:r w:rsidRPr="00A11EBE">
          <w:rPr>
            <w:rStyle w:val="Hyperlink"/>
          </w:rPr>
          <w:t>detonated above the Russian city of Chelyabinsk</w:t>
        </w:r>
      </w:hyperlink>
      <w:r w:rsidRPr="00A11EBE">
        <w:t xml:space="preserve">. More than 1,500 people were injured and around 7,000 buildings were damaged, but amazingly nobody was killed. We’re </w:t>
      </w:r>
      <w:r w:rsidRPr="00BD594A">
        <w:rPr>
          <w:rStyle w:val="StyleUnderline"/>
        </w:rPr>
        <w:t>still trying to work out how often events like this happen</w:t>
      </w:r>
      <w:r w:rsidRPr="00A11EBE">
        <w:t xml:space="preserve">. Our </w:t>
      </w:r>
      <w:r w:rsidRPr="00BD594A">
        <w:rPr>
          <w:rStyle w:val="StyleUnderline"/>
        </w:rPr>
        <w:t xml:space="preserve">information on the </w:t>
      </w:r>
      <w:r w:rsidRPr="00FB274B">
        <w:rPr>
          <w:rStyle w:val="StyleUnderline"/>
          <w:highlight w:val="cyan"/>
        </w:rPr>
        <w:t>frequency</w:t>
      </w:r>
      <w:r w:rsidRPr="00BD594A">
        <w:rPr>
          <w:rStyle w:val="StyleUnderline"/>
        </w:rPr>
        <w:t xml:space="preserve"> of the larger impacts is pretty limited, so </w:t>
      </w:r>
      <w:r w:rsidRPr="00FB274B">
        <w:rPr>
          <w:rStyle w:val="Emphasis"/>
          <w:highlight w:val="cyan"/>
        </w:rPr>
        <w:t>estimates</w:t>
      </w:r>
      <w:r w:rsidRPr="00BD594A">
        <w:rPr>
          <w:rStyle w:val="Emphasis"/>
        </w:rPr>
        <w:t xml:space="preserve"> </w:t>
      </w:r>
      <w:r w:rsidRPr="00FB274B">
        <w:rPr>
          <w:rStyle w:val="Emphasis"/>
          <w:highlight w:val="cyan"/>
        </w:rPr>
        <w:t>can vary dramatically</w:t>
      </w:r>
      <w:r w:rsidRPr="00A11EBE">
        <w:t xml:space="preserve">. Typically, people argue that Tunguska-sized impacts happen </w:t>
      </w:r>
      <w:hyperlink r:id="rId19" w:history="1">
        <w:r w:rsidRPr="00A11EBE">
          <w:rPr>
            <w:rStyle w:val="Hyperlink"/>
          </w:rPr>
          <w:t>every few hundred years</w:t>
        </w:r>
      </w:hyperlink>
      <w:r w:rsidRPr="00A11EBE">
        <w:t xml:space="preserve">, but that’s just based on a sample of one event. The truth is, we don’t really know. </w:t>
      </w:r>
      <w:r w:rsidRPr="00A11EBE">
        <w:rPr>
          <w:b/>
          <w:bCs/>
        </w:rPr>
        <w:t xml:space="preserve">What can we do about it? </w:t>
      </w:r>
      <w:r w:rsidRPr="00A11EBE">
        <w:t xml:space="preserve">Over the past couple of decades, a concerted effort has been made to search for potentially hazardous objects that pose a threat before they hit Earth. The result is the </w:t>
      </w:r>
      <w:hyperlink r:id="rId20" w:history="1">
        <w:r w:rsidRPr="00A11EBE">
          <w:rPr>
            <w:rStyle w:val="Hyperlink"/>
          </w:rPr>
          <w:t>identification of thousands of near-Earth asteroids</w:t>
        </w:r>
      </w:hyperlink>
      <w:r w:rsidRPr="00A11EBE">
        <w:t xml:space="preserve"> upwards of a few metres across. Once found, the orbits of those objects can be determined, and their paths </w:t>
      </w:r>
      <w:hyperlink r:id="rId21" w:history="1">
        <w:r w:rsidRPr="00A11EBE">
          <w:rPr>
            <w:rStyle w:val="Hyperlink"/>
          </w:rPr>
          <w:t>predicted into the future</w:t>
        </w:r>
      </w:hyperlink>
      <w:r w:rsidRPr="00A11EBE">
        <w:t xml:space="preserve">, to see whether an impact is possible or even likely. The </w:t>
      </w:r>
      <w:r w:rsidRPr="00FB274B">
        <w:rPr>
          <w:rStyle w:val="StyleUnderline"/>
          <w:highlight w:val="cyan"/>
        </w:rPr>
        <w:t>longer we can observe</w:t>
      </w:r>
      <w:r w:rsidRPr="00BD594A">
        <w:rPr>
          <w:rStyle w:val="StyleUnderline"/>
        </w:rPr>
        <w:t xml:space="preserve"> a given object, the </w:t>
      </w:r>
      <w:r w:rsidRPr="00FB274B">
        <w:rPr>
          <w:rStyle w:val="Emphasis"/>
          <w:highlight w:val="cyan"/>
        </w:rPr>
        <w:t>better</w:t>
      </w:r>
      <w:r w:rsidRPr="00BD594A">
        <w:rPr>
          <w:rStyle w:val="Emphasis"/>
        </w:rPr>
        <w:t xml:space="preserve"> that </w:t>
      </w:r>
      <w:r w:rsidRPr="00FB274B">
        <w:rPr>
          <w:rStyle w:val="Emphasis"/>
          <w:highlight w:val="cyan"/>
        </w:rPr>
        <w:t>prediction becomes</w:t>
      </w:r>
      <w:r w:rsidRPr="00BD594A">
        <w:rPr>
          <w:rStyle w:val="Emphasis"/>
        </w:rPr>
        <w:t>.</w:t>
      </w:r>
      <w:r>
        <w:rPr>
          <w:rStyle w:val="StyleUnderline"/>
        </w:rPr>
        <w:t xml:space="preserve"> </w:t>
      </w:r>
      <w:r w:rsidRPr="00A11EBE">
        <w:t xml:space="preserve">But as we saw with Chelyabinsk in 2013, and again in December, we’re not there yet. While the </w:t>
      </w:r>
      <w:r w:rsidRPr="00FB274B">
        <w:rPr>
          <w:rStyle w:val="StyleUnderline"/>
          <w:highlight w:val="cyan"/>
        </w:rPr>
        <w:t>catalogue</w:t>
      </w:r>
      <w:r w:rsidRPr="00BD594A">
        <w:rPr>
          <w:rStyle w:val="StyleUnderline"/>
        </w:rPr>
        <w:t xml:space="preserve"> of potentially hazardous objects continues to grow, many </w:t>
      </w:r>
      <w:r w:rsidRPr="00FB274B">
        <w:rPr>
          <w:rStyle w:val="StyleUnderline"/>
          <w:highlight w:val="cyan"/>
        </w:rPr>
        <w:t xml:space="preserve">still </w:t>
      </w:r>
      <w:r w:rsidRPr="00FB274B">
        <w:rPr>
          <w:rStyle w:val="Emphasis"/>
          <w:highlight w:val="cyan"/>
        </w:rPr>
        <w:t>remain undetected</w:t>
      </w:r>
      <w:r w:rsidRPr="00BD594A">
        <w:rPr>
          <w:rStyle w:val="StyleUnderline"/>
        </w:rPr>
        <w:t xml:space="preserve">, </w:t>
      </w:r>
      <w:r w:rsidRPr="00FB274B">
        <w:rPr>
          <w:rStyle w:val="Emphasis"/>
          <w:highlight w:val="cyan"/>
        </w:rPr>
        <w:t>waiting</w:t>
      </w:r>
      <w:r w:rsidRPr="00BD594A">
        <w:rPr>
          <w:rStyle w:val="Emphasis"/>
        </w:rPr>
        <w:t xml:space="preserve"> </w:t>
      </w:r>
      <w:r w:rsidRPr="00FB274B">
        <w:rPr>
          <w:rStyle w:val="Emphasis"/>
          <w:highlight w:val="cyan"/>
        </w:rPr>
        <w:t>to catch</w:t>
      </w:r>
      <w:r w:rsidRPr="00BD594A">
        <w:rPr>
          <w:rStyle w:val="Emphasis"/>
        </w:rPr>
        <w:t xml:space="preserve"> us </w:t>
      </w:r>
      <w:r w:rsidRPr="00FB274B">
        <w:rPr>
          <w:rStyle w:val="Emphasis"/>
          <w:highlight w:val="cyan"/>
        </w:rPr>
        <w:t>by surprise</w:t>
      </w:r>
      <w:r w:rsidRPr="00BD594A">
        <w:rPr>
          <w:rStyle w:val="StyleUnderline"/>
        </w:rPr>
        <w:t>.</w:t>
      </w:r>
      <w:r>
        <w:rPr>
          <w:rStyle w:val="StyleUnderline"/>
        </w:rPr>
        <w:t xml:space="preserve"> </w:t>
      </w:r>
      <w:r w:rsidRPr="00A11EBE">
        <w:t xml:space="preserve">If we discover a collision is pending in the coming days, we can work out where and when the collision will happen. That happened for the first time in 2008 when astronomers discovered the tiny </w:t>
      </w:r>
      <w:hyperlink r:id="rId22" w:history="1">
        <w:r w:rsidRPr="00A11EBE">
          <w:rPr>
            <w:rStyle w:val="Hyperlink"/>
          </w:rPr>
          <w:t>asteroid 2008 TC3</w:t>
        </w:r>
      </w:hyperlink>
      <w:r w:rsidRPr="00A11EBE">
        <w:t xml:space="preserve">, 19 hours before it hit Earth’s atmosphere over northern Sudan. For impacts predicted with a longer lead time, it will be </w:t>
      </w:r>
      <w:r w:rsidRPr="00A11EBE">
        <w:rPr>
          <w:rStyle w:val="StyleUnderline"/>
        </w:rPr>
        <w:t>possible to work out whether the object is truly dangerous or would merely produce a spectacular but harmless fireball</w:t>
      </w:r>
      <w:r w:rsidRPr="00A11EBE">
        <w:t xml:space="preserve"> (like 2008 TC3). For any objects that truly pose a threat, </w:t>
      </w:r>
      <w:r w:rsidRPr="00A11EBE">
        <w:rPr>
          <w:rStyle w:val="StyleUnderline"/>
        </w:rPr>
        <w:t xml:space="preserve">the </w:t>
      </w:r>
      <w:r w:rsidRPr="00FB274B">
        <w:rPr>
          <w:rStyle w:val="Emphasis"/>
          <w:highlight w:val="cyan"/>
        </w:rPr>
        <w:t>race will be on to deflect</w:t>
      </w:r>
      <w:r w:rsidRPr="00A11EBE">
        <w:rPr>
          <w:rStyle w:val="Emphasis"/>
        </w:rPr>
        <w:t xml:space="preserve"> them</w:t>
      </w:r>
      <w:r w:rsidRPr="00A11EBE">
        <w:rPr>
          <w:rStyle w:val="StyleUnderline"/>
        </w:rPr>
        <w:t xml:space="preserve"> – to turn a hit into a miss</w:t>
      </w:r>
      <w:r w:rsidRPr="00A11EBE">
        <w:t xml:space="preserve">. </w:t>
      </w:r>
      <w:r w:rsidRPr="00A11EBE">
        <w:rPr>
          <w:b/>
          <w:bCs/>
        </w:rPr>
        <w:t xml:space="preserve">Searching the skies </w:t>
      </w:r>
      <w:r w:rsidRPr="00A11EBE">
        <w:t xml:space="preserve">Before we can quantify the threat an object poses, we first need to know that the object is there. But </w:t>
      </w:r>
      <w:r w:rsidRPr="00A11EBE">
        <w:rPr>
          <w:rStyle w:val="StyleUnderline"/>
        </w:rPr>
        <w:t>finding asteroids is hard</w:t>
      </w:r>
      <w:r w:rsidRPr="00A11EBE">
        <w:t xml:space="preserve">. Surveys scour the skies, </w:t>
      </w:r>
      <w:hyperlink r:id="rId23" w:history="1">
        <w:r w:rsidRPr="00A11EBE">
          <w:rPr>
            <w:rStyle w:val="Hyperlink"/>
          </w:rPr>
          <w:t>looking for faint star-like points moving against the background stars</w:t>
        </w:r>
      </w:hyperlink>
      <w:r w:rsidRPr="00A11EBE">
        <w:t xml:space="preserve">. A </w:t>
      </w:r>
      <w:r w:rsidRPr="00A11EBE">
        <w:rPr>
          <w:rStyle w:val="StyleUnderline"/>
        </w:rPr>
        <w:t>bigger asteroid will reflect more sunlight, and therefore appear brighter in the sky - at a given distance from Earth.</w:t>
      </w:r>
      <w:r>
        <w:rPr>
          <w:rStyle w:val="StyleUnderline"/>
        </w:rPr>
        <w:t xml:space="preserve"> </w:t>
      </w:r>
      <w:r w:rsidRPr="00A11EBE">
        <w:rPr>
          <w:rStyle w:val="StyleUnderline"/>
        </w:rPr>
        <w:t xml:space="preserve">As a result, the </w:t>
      </w:r>
      <w:r w:rsidRPr="00FB274B">
        <w:rPr>
          <w:rStyle w:val="StyleUnderline"/>
          <w:highlight w:val="cyan"/>
        </w:rPr>
        <w:t>smaller the object</w:t>
      </w:r>
      <w:r w:rsidRPr="00A11EBE">
        <w:rPr>
          <w:rStyle w:val="StyleUnderline"/>
        </w:rPr>
        <w:t xml:space="preserve">, the </w:t>
      </w:r>
      <w:r w:rsidRPr="00FB274B">
        <w:rPr>
          <w:rStyle w:val="Emphasis"/>
          <w:highlight w:val="cyan"/>
        </w:rPr>
        <w:t>closer it must be to Earth</w:t>
      </w:r>
      <w:r w:rsidRPr="00A11EBE">
        <w:rPr>
          <w:rStyle w:val="Emphasis"/>
        </w:rPr>
        <w:t xml:space="preserve"> before we can spot</w:t>
      </w:r>
      <w:r w:rsidRPr="00A11EBE">
        <w:rPr>
          <w:rStyle w:val="StyleUnderline"/>
        </w:rPr>
        <w:t xml:space="preserve"> it.</w:t>
      </w:r>
      <w:r>
        <w:rPr>
          <w:rStyle w:val="StyleUnderline"/>
        </w:rPr>
        <w:t xml:space="preserve"> </w:t>
      </w:r>
      <w:r w:rsidRPr="00A11EBE">
        <w:t xml:space="preserve">Objects the size of the Chelyabinsk and Bering Sea events (about 20 and 10 metres diameter, respectively) are tiny. They can only be spotted when passing very close to our planet. The </w:t>
      </w:r>
      <w:r w:rsidRPr="00A11EBE">
        <w:rPr>
          <w:rStyle w:val="StyleUnderline"/>
        </w:rPr>
        <w:t xml:space="preserve">vast </w:t>
      </w:r>
      <w:r w:rsidRPr="00FB274B">
        <w:rPr>
          <w:rStyle w:val="StyleUnderline"/>
          <w:highlight w:val="cyan"/>
        </w:rPr>
        <w:t xml:space="preserve">majority of the time they are </w:t>
      </w:r>
      <w:r w:rsidRPr="00FB274B">
        <w:rPr>
          <w:rStyle w:val="Emphasis"/>
          <w:highlight w:val="cyan"/>
        </w:rPr>
        <w:t>simply undetectable</w:t>
      </w:r>
      <w:r w:rsidRPr="00A11EBE">
        <w:rPr>
          <w:rStyle w:val="StyleUnderline"/>
        </w:rPr>
        <w:t>.</w:t>
      </w:r>
      <w:r>
        <w:rPr>
          <w:rStyle w:val="StyleUnderline"/>
        </w:rPr>
        <w:t xml:space="preserve"> </w:t>
      </w:r>
      <w:r w:rsidRPr="00A11EBE">
        <w:t xml:space="preserve">As a result, having impacts like these come out of the blue is really the norm, rather than the exception! The Chelyabinsk impact is a great example. Moving on its orbit around the Sun, it approached us in the daylight sky - totally hidden in the Sun’s glare. For larger objects, which impact much less frequently but would do far more damage, it is fair to expect we would receive some warning. </w:t>
      </w:r>
      <w:r w:rsidRPr="00A11EBE">
        <w:rPr>
          <w:b/>
          <w:bCs/>
        </w:rPr>
        <w:t xml:space="preserve">Why not move the asteroid? </w:t>
      </w:r>
      <w:r w:rsidRPr="00A11EBE">
        <w:t xml:space="preserve">While </w:t>
      </w:r>
      <w:r w:rsidRPr="00A11EBE">
        <w:rPr>
          <w:rStyle w:val="StyleUnderline"/>
        </w:rPr>
        <w:t xml:space="preserve">we </w:t>
      </w:r>
      <w:r w:rsidRPr="00FB274B">
        <w:rPr>
          <w:rStyle w:val="StyleUnderline"/>
          <w:highlight w:val="cyan"/>
        </w:rPr>
        <w:t>need to keep searching</w:t>
      </w:r>
      <w:r w:rsidRPr="00A11EBE">
        <w:rPr>
          <w:rStyle w:val="StyleUnderline"/>
        </w:rPr>
        <w:t xml:space="preserve"> for threatening objects</w:t>
      </w:r>
      <w:r w:rsidRPr="00A11EBE">
        <w:t xml:space="preserve">, there is another way we could protect ourselves. Missions such as </w:t>
      </w:r>
      <w:hyperlink r:id="rId24" w:history="1">
        <w:r w:rsidRPr="00A11EBE">
          <w:rPr>
            <w:rStyle w:val="Hyperlink"/>
          </w:rPr>
          <w:t>Hayabusa</w:t>
        </w:r>
      </w:hyperlink>
      <w:r w:rsidRPr="00A11EBE">
        <w:t xml:space="preserve">, </w:t>
      </w:r>
      <w:hyperlink r:id="rId25" w:history="1">
        <w:r w:rsidRPr="00A11EBE">
          <w:rPr>
            <w:rStyle w:val="Hyperlink"/>
          </w:rPr>
          <w:t>Hayabusa 2</w:t>
        </w:r>
      </w:hyperlink>
      <w:r w:rsidRPr="00A11EBE">
        <w:t xml:space="preserve"> and </w:t>
      </w:r>
      <w:hyperlink r:id="rId26" w:history="1">
        <w:r w:rsidRPr="00A11EBE">
          <w:rPr>
            <w:rStyle w:val="Hyperlink"/>
          </w:rPr>
          <w:t>OSIRIS-REx</w:t>
        </w:r>
      </w:hyperlink>
      <w:r w:rsidRPr="00A11EBE">
        <w:t xml:space="preserve"> have demonstrated the ability to travel to near-Earth asteroids, land on their surfaces, and move things around. From there, it is </w:t>
      </w:r>
      <w:r w:rsidRPr="00FB274B">
        <w:rPr>
          <w:rStyle w:val="StyleUnderline"/>
          <w:highlight w:val="cyan"/>
        </w:rPr>
        <w:t xml:space="preserve">just a </w:t>
      </w:r>
      <w:r w:rsidRPr="00FB274B">
        <w:rPr>
          <w:rStyle w:val="Emphasis"/>
          <w:highlight w:val="cyan"/>
        </w:rPr>
        <w:t>short hop to being able to deflect them</w:t>
      </w:r>
      <w:r w:rsidRPr="00A11EBE">
        <w:t xml:space="preserve"> – to </w:t>
      </w:r>
      <w:r w:rsidRPr="00A11EBE">
        <w:rPr>
          <w:rStyle w:val="StyleUnderline"/>
        </w:rPr>
        <w:t>change a potential collision into a near-miss</w:t>
      </w:r>
      <w:r w:rsidRPr="00A11EBE">
        <w:t xml:space="preserve">. Interestingly, ideas of asteroid deflection dovetail nicely with the </w:t>
      </w:r>
      <w:hyperlink r:id="rId27" w:history="1">
        <w:r w:rsidRPr="00A11EBE">
          <w:rPr>
            <w:rStyle w:val="Hyperlink"/>
          </w:rPr>
          <w:t>possibility of asteroid mining</w:t>
        </w:r>
      </w:hyperlink>
      <w:r w:rsidRPr="00A11EBE">
        <w:t>. The technology needed to extract material from an asteroid and send it back to Earth could equally be used to alter the orbit of that asteroid, moving it away from a potential collision with our planet. We’re not quite there yet, but for the first time in our history, we have the potential to truly control our own destiny.</w:t>
      </w:r>
    </w:p>
    <w:p w14:paraId="57C5970C" w14:textId="77777777" w:rsidR="0029519D" w:rsidRDefault="0029519D" w:rsidP="0029519D">
      <w:pPr>
        <w:pStyle w:val="Heading4"/>
      </w:pPr>
      <w:r>
        <w:t xml:space="preserve">15] Causes </w:t>
      </w:r>
      <w:r>
        <w:rPr>
          <w:u w:val="single"/>
        </w:rPr>
        <w:t>war</w:t>
      </w:r>
      <w:r>
        <w:t xml:space="preserve">, </w:t>
      </w:r>
      <w:r>
        <w:rPr>
          <w:u w:val="single"/>
        </w:rPr>
        <w:t>ASAT</w:t>
      </w:r>
      <w:r>
        <w:t xml:space="preserve"> deployment, and </w:t>
      </w:r>
      <w:r>
        <w:rPr>
          <w:u w:val="single"/>
        </w:rPr>
        <w:t>debris</w:t>
      </w:r>
      <w:r>
        <w:t xml:space="preserve"> – don’t assume mining operations will be benevolent</w:t>
      </w:r>
    </w:p>
    <w:p w14:paraId="524085EB" w14:textId="77777777" w:rsidR="0029519D" w:rsidRPr="00F71A71" w:rsidRDefault="0029519D" w:rsidP="0029519D">
      <w:pPr>
        <w:rPr>
          <w:sz w:val="24"/>
        </w:rPr>
      </w:pPr>
      <w:r w:rsidRPr="00995918">
        <w:rPr>
          <w:rStyle w:val="Style13ptBold"/>
        </w:rPr>
        <w:t>Skibba 18</w:t>
      </w:r>
      <w:r w:rsidRPr="00F71A71">
        <w:t xml:space="preserve"> [Ramin Skibba is a science writer and astrophysicist based in Santa Cruz and San Diego. Mining in Space Could Lead to Conflicts on Earth. May 2, 2018. nautil.us/blog/-mining-in-space-could-lead-to-conflicts-on-earth</w:t>
      </w:r>
      <w:r>
        <w:rPr>
          <w:sz w:val="24"/>
        </w:rPr>
        <w:t>]</w:t>
      </w:r>
    </w:p>
    <w:p w14:paraId="105E6B0E" w14:textId="77777777" w:rsidR="0029519D" w:rsidRPr="00D15D08" w:rsidRDefault="0029519D" w:rsidP="0029519D">
      <w:pPr>
        <w:rPr>
          <w:sz w:val="16"/>
        </w:rPr>
      </w:pPr>
      <w:r w:rsidRPr="00D15D08">
        <w:rPr>
          <w:sz w:val="16"/>
        </w:rPr>
        <w:t xml:space="preserve">Major space-faring nations are not among the 16 countries party to the treaty, but they should arguably come to some equitable agreement, since </w:t>
      </w:r>
      <w:r w:rsidRPr="00D15D08">
        <w:rPr>
          <w:rStyle w:val="Emphasis"/>
        </w:rPr>
        <w:t xml:space="preserve">international </w:t>
      </w:r>
      <w:r w:rsidRPr="00812B4C">
        <w:rPr>
          <w:rStyle w:val="Emphasis"/>
          <w:highlight w:val="yellow"/>
        </w:rPr>
        <w:t>competition</w:t>
      </w:r>
      <w:r w:rsidRPr="00812B4C">
        <w:rPr>
          <w:highlight w:val="yellow"/>
          <w:u w:val="single"/>
        </w:rPr>
        <w:t xml:space="preserve"> over</w:t>
      </w:r>
      <w:r w:rsidRPr="00D15D08">
        <w:rPr>
          <w:u w:val="single"/>
        </w:rPr>
        <w:t xml:space="preserve"> natural </w:t>
      </w:r>
      <w:r w:rsidRPr="00812B4C">
        <w:rPr>
          <w:rStyle w:val="Emphasis"/>
          <w:highlight w:val="yellow"/>
        </w:rPr>
        <w:t>resources in space</w:t>
      </w:r>
      <w:r w:rsidRPr="00812B4C">
        <w:rPr>
          <w:highlight w:val="yellow"/>
          <w:u w:val="single"/>
        </w:rPr>
        <w:t xml:space="preserve"> may</w:t>
      </w:r>
      <w:r w:rsidRPr="00D15D08">
        <w:rPr>
          <w:u w:val="single"/>
        </w:rPr>
        <w:t xml:space="preserve"> very well </w:t>
      </w:r>
      <w:r w:rsidRPr="00812B4C">
        <w:rPr>
          <w:rStyle w:val="Emphasis"/>
          <w:highlight w:val="yellow"/>
        </w:rPr>
        <w:t>transform into conflict</w:t>
      </w:r>
      <w:r w:rsidRPr="00D15D08">
        <w:rPr>
          <w:sz w:val="16"/>
        </w:rPr>
        <w:t xml:space="preserve">. Take platinum-group metals. Mining companies have found about 100,000 metric tons of the stuff in deposits worldwide, mostly in South Africa and Russia, amounting to $10 billion worth of production per year, according to the U.S. Geological Survey. These supplies should last several decades if demand for them doesn’t rise dramatically. (According to Bloomberg, supply for platinum-group metals is constrained while demand is increasing.) </w:t>
      </w:r>
    </w:p>
    <w:p w14:paraId="113DB408" w14:textId="77777777" w:rsidR="0029519D" w:rsidRPr="00D15D08" w:rsidRDefault="0029519D" w:rsidP="0029519D">
      <w:pPr>
        <w:rPr>
          <w:sz w:val="16"/>
        </w:rPr>
      </w:pPr>
      <w:r w:rsidRPr="003507FD">
        <w:rPr>
          <w:rStyle w:val="Emphasis"/>
        </w:rPr>
        <w:t>Palladium</w:t>
      </w:r>
      <w:r w:rsidRPr="00D15D08">
        <w:rPr>
          <w:sz w:val="16"/>
        </w:rPr>
        <w:t xml:space="preserve">, for example, </w:t>
      </w:r>
      <w:r w:rsidRPr="00D15D08">
        <w:rPr>
          <w:u w:val="single"/>
        </w:rPr>
        <w:t>valued for its conductive properties and chemical stability, is used in</w:t>
      </w:r>
      <w:r w:rsidRPr="00D15D08">
        <w:rPr>
          <w:sz w:val="16"/>
        </w:rPr>
        <w:t xml:space="preserve"> </w:t>
      </w:r>
      <w:r w:rsidRPr="00D15D08">
        <w:rPr>
          <w:u w:val="single"/>
        </w:rPr>
        <w:t>hundreds of millions of electronic devices</w:t>
      </w:r>
      <w:r w:rsidRPr="00D15D08">
        <w:rPr>
          <w:sz w:val="16"/>
        </w:rPr>
        <w:t xml:space="preserve"> sold annually for electrodes and connector platings, but it’s relatively scarce on Earth. </w:t>
      </w:r>
      <w:r w:rsidRPr="00812B4C">
        <w:rPr>
          <w:highlight w:val="yellow"/>
          <w:u w:val="single"/>
        </w:rPr>
        <w:t xml:space="preserve">A single giant, </w:t>
      </w:r>
      <w:r w:rsidRPr="00812B4C">
        <w:rPr>
          <w:rStyle w:val="Emphasis"/>
          <w:highlight w:val="yellow"/>
        </w:rPr>
        <w:t>platinum-rich asteroid</w:t>
      </w:r>
      <w:r w:rsidRPr="00812B4C">
        <w:rPr>
          <w:highlight w:val="yellow"/>
          <w:u w:val="single"/>
        </w:rPr>
        <w:t xml:space="preserve"> could contain as much</w:t>
      </w:r>
      <w:r w:rsidRPr="00D15D08">
        <w:rPr>
          <w:u w:val="single"/>
        </w:rPr>
        <w:t xml:space="preserve"> </w:t>
      </w:r>
      <w:r w:rsidRPr="00D15D08">
        <w:rPr>
          <w:rStyle w:val="Emphasis"/>
        </w:rPr>
        <w:t>platinum-group metals</w:t>
      </w:r>
      <w:r w:rsidRPr="00D15D08">
        <w:rPr>
          <w:u w:val="single"/>
        </w:rPr>
        <w:t xml:space="preserve"> </w:t>
      </w:r>
      <w:r w:rsidRPr="00812B4C">
        <w:rPr>
          <w:highlight w:val="yellow"/>
          <w:u w:val="single"/>
        </w:rPr>
        <w:t xml:space="preserve">as </w:t>
      </w:r>
      <w:r w:rsidRPr="00812B4C">
        <w:rPr>
          <w:rStyle w:val="Emphasis"/>
          <w:highlight w:val="yellow"/>
        </w:rPr>
        <w:t>all reserves on Earth</w:t>
      </w:r>
      <w:r w:rsidRPr="00D15D08">
        <w:rPr>
          <w:sz w:val="16"/>
        </w:rPr>
        <w:t xml:space="preserve">, the Google-backed Planetary Resources claims. </w:t>
      </w:r>
      <w:r w:rsidRPr="00D15D08">
        <w:rPr>
          <w:u w:val="single"/>
        </w:rPr>
        <w:t>That’s a massive bounty</w:t>
      </w:r>
      <w:r w:rsidRPr="00D15D08">
        <w:rPr>
          <w:sz w:val="16"/>
        </w:rPr>
        <w:t xml:space="preserve">. </w:t>
      </w:r>
      <w:r w:rsidRPr="00812B4C">
        <w:rPr>
          <w:highlight w:val="yellow"/>
          <w:u w:val="single"/>
        </w:rPr>
        <w:t>As</w:t>
      </w:r>
      <w:r w:rsidRPr="00D15D08">
        <w:rPr>
          <w:sz w:val="16"/>
        </w:rPr>
        <w:t xml:space="preserve"> Planetary Resources and other U.S. and foreign </w:t>
      </w:r>
      <w:r w:rsidRPr="00812B4C">
        <w:rPr>
          <w:highlight w:val="yellow"/>
          <w:u w:val="single"/>
        </w:rPr>
        <w:t xml:space="preserve">companies </w:t>
      </w:r>
      <w:r w:rsidRPr="00812B4C">
        <w:rPr>
          <w:rStyle w:val="Emphasis"/>
          <w:highlight w:val="yellow"/>
        </w:rPr>
        <w:t>scramble for control</w:t>
      </w:r>
      <w:r w:rsidRPr="00D15D08">
        <w:rPr>
          <w:sz w:val="16"/>
        </w:rPr>
        <w:t xml:space="preserve"> </w:t>
      </w:r>
      <w:r w:rsidRPr="00D15D08">
        <w:rPr>
          <w:u w:val="single"/>
        </w:rPr>
        <w:t>over</w:t>
      </w:r>
      <w:r w:rsidRPr="00D15D08">
        <w:rPr>
          <w:sz w:val="16"/>
        </w:rPr>
        <w:t xml:space="preserve"> these valuable </w:t>
      </w:r>
      <w:r w:rsidRPr="00D15D08">
        <w:rPr>
          <w:u w:val="single"/>
        </w:rPr>
        <w:t xml:space="preserve">space minerals, </w:t>
      </w:r>
      <w:r w:rsidRPr="00812B4C">
        <w:rPr>
          <w:highlight w:val="yellow"/>
          <w:u w:val="single"/>
        </w:rPr>
        <w:t xml:space="preserve">competing </w:t>
      </w:r>
      <w:r w:rsidRPr="00812B4C">
        <w:rPr>
          <w:rStyle w:val="Emphasis"/>
          <w:highlight w:val="yellow"/>
        </w:rPr>
        <w:t>“land grabs”</w:t>
      </w:r>
      <w:r w:rsidRPr="00812B4C">
        <w:rPr>
          <w:highlight w:val="yellow"/>
          <w:u w:val="single"/>
        </w:rPr>
        <w:t xml:space="preserve"> by </w:t>
      </w:r>
      <w:r w:rsidRPr="00812B4C">
        <w:rPr>
          <w:rStyle w:val="Emphasis"/>
          <w:highlight w:val="yellow"/>
        </w:rPr>
        <w:t>armed sat</w:t>
      </w:r>
      <w:r w:rsidRPr="00D15D08">
        <w:rPr>
          <w:sz w:val="16"/>
        </w:rPr>
        <w:t>ellite</w:t>
      </w:r>
      <w:r w:rsidRPr="00812B4C">
        <w:rPr>
          <w:rStyle w:val="Emphasis"/>
          <w:highlight w:val="yellow"/>
        </w:rPr>
        <w:t>s</w:t>
      </w:r>
      <w:r w:rsidRPr="00D15D08">
        <w:rPr>
          <w:u w:val="single"/>
        </w:rPr>
        <w:t xml:space="preserve"> may </w:t>
      </w:r>
      <w:r w:rsidRPr="00812B4C">
        <w:rPr>
          <w:highlight w:val="yellow"/>
          <w:u w:val="single"/>
        </w:rPr>
        <w:t>come next</w:t>
      </w:r>
      <w:r w:rsidRPr="00D15D08">
        <w:rPr>
          <w:sz w:val="16"/>
        </w:rPr>
        <w:t xml:space="preserve">. </w:t>
      </w:r>
      <w:r w:rsidRPr="003507FD">
        <w:rPr>
          <w:u w:val="single"/>
        </w:rPr>
        <w:t>Platinum</w:t>
      </w:r>
      <w:r w:rsidRPr="00D15D08">
        <w:rPr>
          <w:u w:val="single"/>
        </w:rPr>
        <w:t xml:space="preserve">-group </w:t>
      </w:r>
      <w:r w:rsidRPr="00812B4C">
        <w:rPr>
          <w:highlight w:val="yellow"/>
          <w:u w:val="single"/>
        </w:rPr>
        <w:t>metals in space may serve the same role as oil</w:t>
      </w:r>
      <w:r w:rsidRPr="00D15D08">
        <w:rPr>
          <w:sz w:val="16"/>
        </w:rPr>
        <w:t xml:space="preserve"> has on Earth, </w:t>
      </w:r>
      <w:r w:rsidRPr="00812B4C">
        <w:rPr>
          <w:highlight w:val="yellow"/>
          <w:u w:val="single"/>
        </w:rPr>
        <w:t xml:space="preserve">threatening to </w:t>
      </w:r>
      <w:r w:rsidRPr="00812B4C">
        <w:rPr>
          <w:rStyle w:val="Emphasis"/>
          <w:highlight w:val="yellow"/>
        </w:rPr>
        <w:t>extend geopolitical struggles</w:t>
      </w:r>
      <w:r w:rsidRPr="00812B4C">
        <w:rPr>
          <w:highlight w:val="yellow"/>
          <w:u w:val="single"/>
        </w:rPr>
        <w:t xml:space="preserve"> into </w:t>
      </w:r>
      <w:r w:rsidRPr="00812B4C">
        <w:rPr>
          <w:rStyle w:val="Emphasis"/>
          <w:highlight w:val="yellow"/>
        </w:rPr>
        <w:t>astropolitical ones</w:t>
      </w:r>
      <w:r w:rsidRPr="00D15D08">
        <w:rPr>
          <w:sz w:val="16"/>
        </w:rPr>
        <w:t>, something Trump is keen on preparing for. Yesterday he said he’s seriously weighing the idea of a “Space Force” military branch.</w:t>
      </w:r>
    </w:p>
    <w:p w14:paraId="07305660" w14:textId="77777777" w:rsidR="0029519D" w:rsidRPr="00D15D08" w:rsidRDefault="0029519D" w:rsidP="0029519D">
      <w:pPr>
        <w:rPr>
          <w:sz w:val="16"/>
        </w:rPr>
      </w:pPr>
      <w:r w:rsidRPr="00D15D08">
        <w:rPr>
          <w:sz w:val="16"/>
        </w:rPr>
        <w:t>Moreover, the technology that might enable this free-for-all—versatile “nanosatellites,” no larger than a loaf of bread—is relatively inexpensive. While reporting for a story about these tiny satellites, also known as CubeSats, I came across some missions applicable to mining asteroids. In November, NASA will launch a satellite for a mission called Near-Earth Asteroid Scout, for example. It will deploy a solar sail, propel itself with sunlight, and journey to the asteroid belt, where it will scope out a particular asteroid and analyze its properties. NASA has also awarded grants to Planetary Resources to advance the designs of spectral imagers and propulsion systems for CubeSats, and other missions will develop the satellites’ abilities to communicate and network with each other. NASA also awarded Deep Space Industries contracts to assess commercial approaches for NASA’s asteroid goals, which may involve hosting DSI’s asteroid-prospecting equipment on its missions.</w:t>
      </w:r>
    </w:p>
    <w:p w14:paraId="646E4E94" w14:textId="77777777" w:rsidR="0029519D" w:rsidRPr="00D15D08" w:rsidRDefault="0029519D" w:rsidP="0029519D">
      <w:pPr>
        <w:rPr>
          <w:sz w:val="16"/>
        </w:rPr>
      </w:pPr>
      <w:r w:rsidRPr="00D15D08">
        <w:rPr>
          <w:sz w:val="16"/>
        </w:rPr>
        <w:t xml:space="preserve">Like all forms of mining, it will be dangerous. </w:t>
      </w:r>
      <w:r w:rsidRPr="00812B4C">
        <w:rPr>
          <w:highlight w:val="yellow"/>
          <w:u w:val="single"/>
        </w:rPr>
        <w:t>If</w:t>
      </w:r>
      <w:r w:rsidRPr="00D15D08">
        <w:rPr>
          <w:u w:val="single"/>
        </w:rPr>
        <w:t xml:space="preserve"> space-</w:t>
      </w:r>
      <w:r w:rsidRPr="00812B4C">
        <w:rPr>
          <w:highlight w:val="yellow"/>
          <w:u w:val="single"/>
        </w:rPr>
        <w:t>mining</w:t>
      </w:r>
      <w:r w:rsidRPr="00D15D08">
        <w:rPr>
          <w:u w:val="single"/>
        </w:rPr>
        <w:t xml:space="preserve"> activities </w:t>
      </w:r>
      <w:r w:rsidRPr="00812B4C">
        <w:rPr>
          <w:highlight w:val="yellow"/>
          <w:u w:val="single"/>
        </w:rPr>
        <w:t>break up asteroids</w:t>
      </w:r>
      <w:r w:rsidRPr="00D15D08">
        <w:rPr>
          <w:sz w:val="16"/>
        </w:rPr>
        <w:t xml:space="preserve">, the </w:t>
      </w:r>
      <w:r w:rsidRPr="00D15D08">
        <w:rPr>
          <w:u w:val="single"/>
        </w:rPr>
        <w:t xml:space="preserve">resulting </w:t>
      </w:r>
      <w:r w:rsidRPr="00812B4C">
        <w:rPr>
          <w:rStyle w:val="Emphasis"/>
          <w:highlight w:val="yellow"/>
        </w:rPr>
        <w:t>debris</w:t>
      </w:r>
      <w:r w:rsidRPr="00812B4C">
        <w:rPr>
          <w:sz w:val="16"/>
          <w:highlight w:val="yellow"/>
        </w:rPr>
        <w:t xml:space="preserve"> </w:t>
      </w:r>
      <w:r w:rsidRPr="00812B4C">
        <w:rPr>
          <w:highlight w:val="yellow"/>
          <w:u w:val="single"/>
        </w:rPr>
        <w:t>could be hazardous</w:t>
      </w:r>
      <w:r w:rsidRPr="00D15D08">
        <w:rPr>
          <w:sz w:val="16"/>
        </w:rPr>
        <w:t xml:space="preserve"> for satellites, other spacecraft, and astronauts nearby. On the other hand, in a best-case scenario, space mining could be environmentally safe, capture only necessary minerals and water, and, in the more distant future even lead to the construction of a far-flung space station led by NASA and other space agencies, orbiting 200 million miles from Earth and serving as both a mining depot and a pit-stop for passing spacecraft.</w:t>
      </w:r>
    </w:p>
    <w:p w14:paraId="76C97C52" w14:textId="77777777" w:rsidR="0029519D" w:rsidRDefault="0029519D" w:rsidP="0029519D">
      <w:pPr>
        <w:rPr>
          <w:sz w:val="16"/>
        </w:rPr>
      </w:pPr>
      <w:r w:rsidRPr="00D15D08">
        <w:rPr>
          <w:sz w:val="16"/>
        </w:rPr>
        <w:t xml:space="preserve">But </w:t>
      </w:r>
      <w:r w:rsidRPr="00812B4C">
        <w:rPr>
          <w:highlight w:val="yellow"/>
          <w:u w:val="single"/>
        </w:rPr>
        <w:t xml:space="preserve">it’s </w:t>
      </w:r>
      <w:r w:rsidRPr="00812B4C">
        <w:rPr>
          <w:rStyle w:val="Emphasis"/>
          <w:highlight w:val="yellow"/>
        </w:rPr>
        <w:t>not clear</w:t>
      </w:r>
      <w:r w:rsidRPr="00D15D08">
        <w:rPr>
          <w:sz w:val="16"/>
        </w:rPr>
        <w:t xml:space="preserve"> that </w:t>
      </w:r>
      <w:r w:rsidRPr="00812B4C">
        <w:rPr>
          <w:highlight w:val="yellow"/>
          <w:u w:val="single"/>
        </w:rPr>
        <w:t xml:space="preserve">a </w:t>
      </w:r>
      <w:r w:rsidRPr="00812B4C">
        <w:rPr>
          <w:rStyle w:val="Emphasis"/>
          <w:highlight w:val="yellow"/>
        </w:rPr>
        <w:t>pact</w:t>
      </w:r>
      <w:r w:rsidRPr="00812B4C">
        <w:rPr>
          <w:highlight w:val="yellow"/>
          <w:u w:val="single"/>
        </w:rPr>
        <w:t xml:space="preserve"> between</w:t>
      </w:r>
      <w:r w:rsidRPr="00D15D08">
        <w:rPr>
          <w:u w:val="single"/>
        </w:rPr>
        <w:t xml:space="preserve"> the commercial space mining </w:t>
      </w:r>
      <w:r w:rsidRPr="00812B4C">
        <w:rPr>
          <w:rStyle w:val="Emphasis"/>
          <w:highlight w:val="yellow"/>
        </w:rPr>
        <w:t>industry</w:t>
      </w:r>
      <w:r w:rsidRPr="00812B4C">
        <w:rPr>
          <w:highlight w:val="yellow"/>
          <w:u w:val="single"/>
        </w:rPr>
        <w:t xml:space="preserve"> and </w:t>
      </w:r>
      <w:r w:rsidRPr="00812B4C">
        <w:rPr>
          <w:rStyle w:val="Emphasis"/>
          <w:highlight w:val="yellow"/>
        </w:rPr>
        <w:t>NASA</w:t>
      </w:r>
      <w:r w:rsidRPr="00812B4C">
        <w:rPr>
          <w:highlight w:val="yellow"/>
          <w:u w:val="single"/>
        </w:rPr>
        <w:t xml:space="preserve"> would align with the </w:t>
      </w:r>
      <w:r w:rsidRPr="00812B4C">
        <w:rPr>
          <w:rStyle w:val="Emphasis"/>
          <w:highlight w:val="yellow"/>
        </w:rPr>
        <w:t>public’s interest</w:t>
      </w:r>
      <w:r w:rsidRPr="00D15D08">
        <w:rPr>
          <w:sz w:val="16"/>
        </w:rPr>
        <w:t xml:space="preserve">. </w:t>
      </w:r>
      <w:r w:rsidRPr="00D15D08">
        <w:rPr>
          <w:u w:val="single"/>
        </w:rPr>
        <w:t xml:space="preserve">NASA’s increasing </w:t>
      </w:r>
      <w:r w:rsidRPr="00812B4C">
        <w:rPr>
          <w:highlight w:val="yellow"/>
          <w:u w:val="single"/>
        </w:rPr>
        <w:t>collaboration with space mining</w:t>
      </w:r>
      <w:r w:rsidRPr="00D15D08">
        <w:rPr>
          <w:u w:val="single"/>
        </w:rPr>
        <w:t xml:space="preserve"> companies </w:t>
      </w:r>
      <w:r w:rsidRPr="00812B4C">
        <w:rPr>
          <w:highlight w:val="yellow"/>
          <w:u w:val="single"/>
        </w:rPr>
        <w:t xml:space="preserve">could </w:t>
      </w:r>
      <w:r w:rsidRPr="00812B4C">
        <w:rPr>
          <w:rStyle w:val="Emphasis"/>
          <w:highlight w:val="yellow"/>
        </w:rPr>
        <w:t>distort</w:t>
      </w:r>
      <w:r w:rsidRPr="00D15D08">
        <w:rPr>
          <w:sz w:val="16"/>
        </w:rPr>
        <w:t xml:space="preserve"> and divert </w:t>
      </w:r>
      <w:r w:rsidRPr="00812B4C">
        <w:rPr>
          <w:rStyle w:val="Emphasis"/>
          <w:highlight w:val="yellow"/>
        </w:rPr>
        <w:t>efforts</w:t>
      </w:r>
      <w:r w:rsidRPr="00D15D08">
        <w:rPr>
          <w:sz w:val="16"/>
        </w:rPr>
        <w:t xml:space="preserve"> previously focused on space exploration and basic research, </w:t>
      </w:r>
      <w:r w:rsidRPr="00812B4C">
        <w:rPr>
          <w:highlight w:val="yellow"/>
          <w:u w:val="single"/>
        </w:rPr>
        <w:t xml:space="preserve">and </w:t>
      </w:r>
      <w:r w:rsidRPr="00812B4C">
        <w:rPr>
          <w:rStyle w:val="Emphasis"/>
          <w:highlight w:val="yellow"/>
        </w:rPr>
        <w:t>discourage public interest</w:t>
      </w:r>
      <w:r w:rsidRPr="00D15D08">
        <w:rPr>
          <w:sz w:val="16"/>
        </w:rPr>
        <w:t xml:space="preserve"> and engagement in astronomy.</w:t>
      </w:r>
    </w:p>
    <w:p w14:paraId="2AB35FF5" w14:textId="77777777" w:rsidR="0029519D" w:rsidRDefault="0029519D" w:rsidP="0029519D">
      <w:pPr>
        <w:pStyle w:val="Heading4"/>
      </w:pPr>
      <w:r>
        <w:t xml:space="preserve">16] Motive exists </w:t>
      </w:r>
    </w:p>
    <w:p w14:paraId="3E7511BF" w14:textId="77777777" w:rsidR="0029519D" w:rsidRDefault="0029519D" w:rsidP="0029519D">
      <w:pPr>
        <w:contextualSpacing/>
        <w:rPr>
          <w:sz w:val="16"/>
        </w:rPr>
      </w:pPr>
      <w:r w:rsidRPr="00907DA3">
        <w:rPr>
          <w:rStyle w:val="Style13ptBold"/>
        </w:rPr>
        <w:t>Miller 19</w:t>
      </w:r>
      <w:r w:rsidRPr="00781F12">
        <w:rPr>
          <w:sz w:val="16"/>
        </w:rPr>
        <w:t xml:space="preserve"> — (</w:t>
      </w:r>
      <w:r>
        <w:rPr>
          <w:sz w:val="16"/>
        </w:rPr>
        <w:t>Gregory D. Miller</w:t>
      </w:r>
      <w:r w:rsidRPr="00781F12">
        <w:rPr>
          <w:sz w:val="16"/>
        </w:rPr>
        <w:t xml:space="preserve">, </w:t>
      </w:r>
      <w:r w:rsidRPr="00B26D01">
        <w:rPr>
          <w:sz w:val="16"/>
        </w:rPr>
        <w:t>Gregory Miller is Chair of the Department of Spacepower and Director of the Schriever Scholars program at the Air Command and Staff College, Maxwell AFB, AL. His research interests include International Relations (especially alliances, reputation, and deterrence); terrorism; strategy; and space.</w:t>
      </w:r>
      <w:r w:rsidRPr="00781F12">
        <w:rPr>
          <w:sz w:val="16"/>
        </w:rPr>
        <w:t xml:space="preserve">, </w:t>
      </w:r>
      <w:r w:rsidRPr="00B26D01">
        <w:rPr>
          <w:sz w:val="16"/>
        </w:rPr>
        <w:t>Space Pirates, Geosynchronous Guerrillas, and Nonterrestrial Terrorists: Nonstate Threats in Space</w:t>
      </w:r>
      <w:r>
        <w:rPr>
          <w:sz w:val="16"/>
        </w:rPr>
        <w:t xml:space="preserve">, 8-27-19, </w:t>
      </w:r>
      <w:r w:rsidRPr="00781F12">
        <w:rPr>
          <w:sz w:val="16"/>
        </w:rPr>
        <w:t xml:space="preserve"> Available Online at https://www.airuniversity.af.edu/Portals/10/ASPJ/journals/Volume-33_Issue-3/F-Miller.pdf, accessed 3-25-2022, HKR-AR)</w:t>
      </w:r>
    </w:p>
    <w:p w14:paraId="2C369AC3" w14:textId="77777777" w:rsidR="0029519D" w:rsidRDefault="0029519D" w:rsidP="0029519D">
      <w:pPr>
        <w:contextualSpacing/>
        <w:rPr>
          <w:sz w:val="16"/>
        </w:rPr>
      </w:pPr>
    </w:p>
    <w:p w14:paraId="45DC0487" w14:textId="77777777" w:rsidR="0029519D" w:rsidRPr="009A5560" w:rsidRDefault="0029519D" w:rsidP="0029519D">
      <w:pPr>
        <w:contextualSpacing/>
        <w:rPr>
          <w:sz w:val="16"/>
          <w:szCs w:val="22"/>
        </w:rPr>
      </w:pPr>
      <w:r w:rsidRPr="002A549E">
        <w:rPr>
          <w:szCs w:val="22"/>
          <w:highlight w:val="cyan"/>
          <w:u w:val="single"/>
        </w:rPr>
        <w:t>Guerrillas</w:t>
      </w:r>
      <w:r w:rsidRPr="002A549E">
        <w:rPr>
          <w:szCs w:val="22"/>
          <w:u w:val="single"/>
        </w:rPr>
        <w:t xml:space="preserve"> are often domestic groups targeting their own government with the goal of establishing an independent state, or they are engaged in a struggle against a foreign power that they view as an occupying force</w:t>
      </w:r>
      <w:r w:rsidRPr="009A5560">
        <w:rPr>
          <w:sz w:val="16"/>
          <w:szCs w:val="22"/>
        </w:rPr>
        <w:t xml:space="preserve">.17 Historically, many of these types of groups were </w:t>
      </w:r>
      <w:r w:rsidRPr="002A549E">
        <w:rPr>
          <w:szCs w:val="22"/>
          <w:highlight w:val="cyan"/>
          <w:u w:val="single"/>
        </w:rPr>
        <w:t>motivated by</w:t>
      </w:r>
      <w:r w:rsidRPr="002A549E">
        <w:rPr>
          <w:szCs w:val="22"/>
          <w:u w:val="single"/>
        </w:rPr>
        <w:t xml:space="preserve"> a </w:t>
      </w:r>
      <w:r w:rsidRPr="002A549E">
        <w:rPr>
          <w:szCs w:val="22"/>
          <w:highlight w:val="cyan"/>
          <w:u w:val="single"/>
        </w:rPr>
        <w:t>revolutionary cause</w:t>
      </w:r>
      <w:r w:rsidRPr="009A5560">
        <w:rPr>
          <w:sz w:val="16"/>
          <w:szCs w:val="22"/>
        </w:rPr>
        <w:t xml:space="preserve"> (the Marxist-Leninist ideology of the Revolutionary Armed Forces of Colombia, as an example, or the Maoist ideology of Peru’s Shining Path), where they sought a dramatic change in society and the government. Others are motivated by a desire for independence (like the Liberation Tigers of Tamil Eelam (LTTE) in Sri Lanka).18 They may receive aid or support from outside parties, which can include financial, ideological, and military support and even personnel, but they typically have local rather than global goals. As a result, </w:t>
      </w:r>
      <w:r w:rsidRPr="002A549E">
        <w:rPr>
          <w:szCs w:val="22"/>
          <w:highlight w:val="cyan"/>
          <w:u w:val="single"/>
        </w:rPr>
        <w:t>attacks in space</w:t>
      </w:r>
      <w:r w:rsidRPr="002A549E">
        <w:rPr>
          <w:szCs w:val="22"/>
          <w:u w:val="single"/>
        </w:rPr>
        <w:t xml:space="preserve"> by guerrillas would likely </w:t>
      </w:r>
      <w:r w:rsidRPr="002A549E">
        <w:rPr>
          <w:szCs w:val="22"/>
          <w:highlight w:val="cyan"/>
          <w:u w:val="single"/>
        </w:rPr>
        <w:t>target</w:t>
      </w:r>
      <w:r w:rsidRPr="002A549E">
        <w:rPr>
          <w:szCs w:val="22"/>
          <w:u w:val="single"/>
        </w:rPr>
        <w:t xml:space="preserve"> their </w:t>
      </w:r>
      <w:r w:rsidRPr="002A549E">
        <w:rPr>
          <w:szCs w:val="22"/>
          <w:highlight w:val="cyan"/>
          <w:u w:val="single"/>
        </w:rPr>
        <w:t>own government’s capabilities</w:t>
      </w:r>
      <w:r w:rsidRPr="002A549E">
        <w:rPr>
          <w:szCs w:val="22"/>
          <w:u w:val="single"/>
        </w:rPr>
        <w:t xml:space="preserve"> or states that appear to be meddling in their national affairs</w:t>
      </w:r>
      <w:r w:rsidRPr="009A5560">
        <w:rPr>
          <w:sz w:val="16"/>
          <w:szCs w:val="22"/>
        </w:rPr>
        <w:t xml:space="preserve">. One example was the insurgency’s use of </w:t>
      </w:r>
      <w:r w:rsidRPr="002A549E">
        <w:rPr>
          <w:szCs w:val="22"/>
          <w:highlight w:val="cyan"/>
          <w:u w:val="single"/>
        </w:rPr>
        <w:t>jamming during</w:t>
      </w:r>
      <w:r w:rsidRPr="002A549E">
        <w:rPr>
          <w:szCs w:val="22"/>
          <w:u w:val="single"/>
        </w:rPr>
        <w:t xml:space="preserve"> </w:t>
      </w:r>
      <w:r w:rsidRPr="002A549E">
        <w:rPr>
          <w:szCs w:val="22"/>
          <w:highlight w:val="cyan"/>
          <w:u w:val="single"/>
        </w:rPr>
        <w:t>Operation</w:t>
      </w:r>
      <w:r w:rsidRPr="002A549E">
        <w:rPr>
          <w:szCs w:val="22"/>
          <w:u w:val="single"/>
        </w:rPr>
        <w:t xml:space="preserve"> Iraqi </w:t>
      </w:r>
      <w:r w:rsidRPr="002A549E">
        <w:rPr>
          <w:szCs w:val="22"/>
          <w:highlight w:val="cyan"/>
          <w:u w:val="single"/>
        </w:rPr>
        <w:t>Freedom</w:t>
      </w:r>
      <w:r w:rsidRPr="009A5560">
        <w:rPr>
          <w:sz w:val="16"/>
          <w:szCs w:val="22"/>
        </w:rPr>
        <w:t>. According to the “Space Threat Assessment 2018,” insurgents deliberately jammed commercial satellite communications links used by the US military.19 As long as those actors stuck to purely military targets, they would remain—at least in an academic sense—guerrillas.</w:t>
      </w:r>
    </w:p>
    <w:p w14:paraId="24A69925" w14:textId="77777777" w:rsidR="0029519D" w:rsidRDefault="0029519D" w:rsidP="0029519D">
      <w:pPr>
        <w:contextualSpacing/>
        <w:rPr>
          <w:szCs w:val="22"/>
        </w:rPr>
      </w:pPr>
    </w:p>
    <w:p w14:paraId="264DDBB6" w14:textId="77777777" w:rsidR="0029519D" w:rsidRPr="009A5560" w:rsidRDefault="0029519D" w:rsidP="0029519D">
      <w:pPr>
        <w:contextualSpacing/>
        <w:rPr>
          <w:sz w:val="16"/>
          <w:szCs w:val="22"/>
        </w:rPr>
      </w:pPr>
      <w:r w:rsidRPr="009A5560">
        <w:rPr>
          <w:sz w:val="16"/>
          <w:szCs w:val="22"/>
        </w:rPr>
        <w:t xml:space="preserve">Because most guerrillas would like the international community to view them as having legitimacy, and they would like to govern themselves at some point, either as a separate state or in a newly reconstituted state, they often refrain from attacks that are potentially costly to the civilian population, though there are exceptions where guerrilla groups engaged in terrorist activities. Also, guerrillas often value the sympathy or support of other states and of the international community. As a result, it is unlikely that groups that fall closer to the guerrilla side of the spectrum will engage in attacks against space interests that have long-term and broader consequences. For instance, these groups are unlikely to use kinetic weapons to attack space assets. Such attacks would create a debris field that could subsequently damage other states’ assets and potentially hurt or inconvenience civilian populations. Such consequences would weaken international support and so guerrilla groups will likely refrain from such activities. That does not mean </w:t>
      </w:r>
      <w:r w:rsidRPr="002A549E">
        <w:rPr>
          <w:szCs w:val="22"/>
          <w:highlight w:val="cyan"/>
          <w:u w:val="single"/>
        </w:rPr>
        <w:t>kinetic attacks</w:t>
      </w:r>
      <w:r w:rsidRPr="002A549E">
        <w:rPr>
          <w:szCs w:val="22"/>
          <w:u w:val="single"/>
        </w:rPr>
        <w:t xml:space="preserve"> will not happen, just that they are more likely to be the </w:t>
      </w:r>
      <w:r w:rsidRPr="002A549E">
        <w:rPr>
          <w:szCs w:val="22"/>
          <w:highlight w:val="cyan"/>
          <w:u w:val="single"/>
        </w:rPr>
        <w:t>work of terrorists</w:t>
      </w:r>
      <w:r w:rsidRPr="002A549E">
        <w:rPr>
          <w:szCs w:val="22"/>
          <w:u w:val="single"/>
        </w:rPr>
        <w:t xml:space="preserve"> who are </w:t>
      </w:r>
      <w:r w:rsidRPr="002A549E">
        <w:rPr>
          <w:szCs w:val="22"/>
          <w:highlight w:val="cyan"/>
          <w:u w:val="single"/>
        </w:rPr>
        <w:t>less concerned with international perceptions</w:t>
      </w:r>
      <w:r w:rsidRPr="002A549E">
        <w:rPr>
          <w:szCs w:val="22"/>
          <w:u w:val="single"/>
        </w:rPr>
        <w:t>.</w:t>
      </w:r>
      <w:r w:rsidRPr="009A5560">
        <w:rPr>
          <w:sz w:val="16"/>
          <w:szCs w:val="22"/>
        </w:rPr>
        <w:t xml:space="preserve"> Instead, attacks by guerrillas are more likely to focus on effects like degrading an orbit, disabling a capability (like a state’s communications satellites), or blinding a surveillance satellite to reduce a state’s military advantage when engaging with the guerrilla forces.</w:t>
      </w:r>
    </w:p>
    <w:p w14:paraId="13F2A299" w14:textId="77777777" w:rsidR="0029519D" w:rsidRDefault="0029519D" w:rsidP="0029519D">
      <w:pPr>
        <w:contextualSpacing/>
        <w:rPr>
          <w:szCs w:val="22"/>
        </w:rPr>
      </w:pPr>
    </w:p>
    <w:p w14:paraId="5E547403" w14:textId="77777777" w:rsidR="0029519D" w:rsidRDefault="0029519D" w:rsidP="0029519D">
      <w:pPr>
        <w:contextualSpacing/>
        <w:rPr>
          <w:szCs w:val="22"/>
        </w:rPr>
      </w:pPr>
      <w:r w:rsidRPr="002A549E">
        <w:rPr>
          <w:szCs w:val="22"/>
        </w:rPr>
        <w:t xml:space="preserve">Because of the </w:t>
      </w:r>
      <w:r w:rsidRPr="002A549E">
        <w:rPr>
          <w:szCs w:val="22"/>
          <w:highlight w:val="cyan"/>
          <w:u w:val="single"/>
        </w:rPr>
        <w:t>similarities between space</w:t>
      </w:r>
      <w:r w:rsidRPr="002A549E">
        <w:rPr>
          <w:szCs w:val="22"/>
          <w:u w:val="single"/>
        </w:rPr>
        <w:t xml:space="preserve"> and </w:t>
      </w:r>
      <w:r w:rsidRPr="002A549E">
        <w:rPr>
          <w:szCs w:val="22"/>
          <w:highlight w:val="cyan"/>
          <w:u w:val="single"/>
        </w:rPr>
        <w:t>cyberspace</w:t>
      </w:r>
      <w:r w:rsidRPr="002A549E">
        <w:rPr>
          <w:szCs w:val="22"/>
          <w:u w:val="single"/>
        </w:rPr>
        <w:t xml:space="preserve">, we should also </w:t>
      </w:r>
      <w:r w:rsidRPr="002A549E">
        <w:rPr>
          <w:szCs w:val="22"/>
          <w:highlight w:val="cyan"/>
          <w:u w:val="single"/>
        </w:rPr>
        <w:t>expect groups to engage in multidomain attacks using</w:t>
      </w:r>
      <w:r w:rsidRPr="002A549E">
        <w:rPr>
          <w:szCs w:val="22"/>
          <w:u w:val="single"/>
        </w:rPr>
        <w:t xml:space="preserve"> any </w:t>
      </w:r>
      <w:r w:rsidRPr="002A549E">
        <w:rPr>
          <w:szCs w:val="22"/>
          <w:highlight w:val="cyan"/>
          <w:u w:val="single"/>
        </w:rPr>
        <w:t>available</w:t>
      </w:r>
      <w:r w:rsidRPr="002A549E">
        <w:rPr>
          <w:szCs w:val="22"/>
          <w:u w:val="single"/>
        </w:rPr>
        <w:t xml:space="preserve"> new </w:t>
      </w:r>
      <w:r w:rsidRPr="002A549E">
        <w:rPr>
          <w:szCs w:val="22"/>
          <w:highlight w:val="cyan"/>
          <w:u w:val="single"/>
        </w:rPr>
        <w:t>tech</w:t>
      </w:r>
      <w:r w:rsidRPr="002A549E">
        <w:rPr>
          <w:szCs w:val="22"/>
          <w:u w:val="single"/>
        </w:rPr>
        <w:t>nologies</w:t>
      </w:r>
      <w:r w:rsidRPr="002A549E">
        <w:rPr>
          <w:szCs w:val="22"/>
        </w:rPr>
        <w:t xml:space="preserve">. </w:t>
      </w:r>
      <w:r w:rsidRPr="009A5560">
        <w:rPr>
          <w:sz w:val="12"/>
          <w:szCs w:val="12"/>
        </w:rPr>
        <w:t>As early as 1999, hackers seized control of a British military communications satellite with a home computer.20 Guerrilla groups historically engage in a variety of cyber attacks, mostly to harass governments or to deny service to government agencies. For example, the LTTE, the now-inactive Tamil insurgent group in Sri Lanka referenced earlier, often engaged the Sri Lankan military in guerrilla warfare but also carried out terrorist attacks. It had a cyber unit as early as 1997 that frequently targeted the government. Beyond using its own website for propaganda and financing, the LTTE hacked government networks, engaged in denial of service attacks, and engaged in propaganda and counterpropaganda by hacking websites. In 2007, they even pirated a US satellite to send broadcasts to other countries.21 Similar types of attacks are likely to occur against space assets as more groups gain the capability to do so.</w:t>
      </w:r>
    </w:p>
    <w:p w14:paraId="68F38C47" w14:textId="77777777" w:rsidR="0029519D" w:rsidRDefault="0029519D" w:rsidP="0029519D">
      <w:pPr>
        <w:contextualSpacing/>
        <w:rPr>
          <w:szCs w:val="22"/>
        </w:rPr>
      </w:pPr>
    </w:p>
    <w:p w14:paraId="62595CED" w14:textId="77777777" w:rsidR="0029519D" w:rsidRPr="002A549E" w:rsidRDefault="0029519D" w:rsidP="0029519D">
      <w:pPr>
        <w:contextualSpacing/>
        <w:rPr>
          <w:szCs w:val="22"/>
          <w:u w:val="single"/>
        </w:rPr>
      </w:pPr>
      <w:r w:rsidRPr="002A549E">
        <w:rPr>
          <w:szCs w:val="22"/>
          <w:u w:val="single"/>
        </w:rPr>
        <w:t xml:space="preserve">Terrorist attacks against space capabilities could come in a variety of forms based on numerous motivations. Terrorist </w:t>
      </w:r>
      <w:r w:rsidRPr="002A549E">
        <w:rPr>
          <w:szCs w:val="22"/>
          <w:highlight w:val="cyan"/>
          <w:u w:val="single"/>
        </w:rPr>
        <w:t>motivations</w:t>
      </w:r>
      <w:r w:rsidRPr="002A549E">
        <w:rPr>
          <w:szCs w:val="22"/>
          <w:u w:val="single"/>
        </w:rPr>
        <w:t xml:space="preserve"> could be </w:t>
      </w:r>
      <w:r w:rsidRPr="002A549E">
        <w:rPr>
          <w:szCs w:val="22"/>
          <w:highlight w:val="cyan"/>
          <w:u w:val="single"/>
        </w:rPr>
        <w:t>driven by nationalism</w:t>
      </w:r>
      <w:r w:rsidRPr="002A549E">
        <w:rPr>
          <w:szCs w:val="22"/>
          <w:u w:val="single"/>
        </w:rPr>
        <w:t xml:space="preserve"> or a revolutionary ideology, similar to what motivates guerrillas but targeting civilians to achieve the group’s goals. Groups also use terrorism for a variety of other reasons that may be local, regional, or global. Examples include </w:t>
      </w:r>
      <w:r w:rsidRPr="002A549E">
        <w:rPr>
          <w:szCs w:val="22"/>
          <w:highlight w:val="cyan"/>
          <w:u w:val="single"/>
        </w:rPr>
        <w:t>religious differences</w:t>
      </w:r>
      <w:r w:rsidRPr="002A549E">
        <w:rPr>
          <w:szCs w:val="22"/>
          <w:u w:val="single"/>
        </w:rPr>
        <w:t xml:space="preserve">, for </w:t>
      </w:r>
      <w:r w:rsidRPr="002A549E">
        <w:rPr>
          <w:b/>
          <w:bCs/>
          <w:szCs w:val="22"/>
          <w:highlight w:val="cyan"/>
          <w:u w:val="single"/>
        </w:rPr>
        <w:t>antitechnological purposes</w:t>
      </w:r>
      <w:r w:rsidRPr="002A549E">
        <w:rPr>
          <w:szCs w:val="22"/>
          <w:u w:val="single"/>
        </w:rPr>
        <w:t xml:space="preserve">, or simply as part of a </w:t>
      </w:r>
      <w:r w:rsidRPr="002A549E">
        <w:rPr>
          <w:szCs w:val="22"/>
          <w:highlight w:val="cyan"/>
          <w:u w:val="single"/>
        </w:rPr>
        <w:t>neoanarchist movement</w:t>
      </w:r>
      <w:r w:rsidRPr="002A549E">
        <w:rPr>
          <w:szCs w:val="22"/>
          <w:u w:val="single"/>
        </w:rPr>
        <w:t xml:space="preserve"> hoping to </w:t>
      </w:r>
      <w:r w:rsidRPr="002A549E">
        <w:rPr>
          <w:szCs w:val="22"/>
          <w:highlight w:val="cyan"/>
          <w:u w:val="single"/>
        </w:rPr>
        <w:t>prevent governments from becoming</w:t>
      </w:r>
      <w:r w:rsidRPr="002A549E">
        <w:rPr>
          <w:szCs w:val="22"/>
          <w:u w:val="single"/>
        </w:rPr>
        <w:t xml:space="preserve"> even more </w:t>
      </w:r>
      <w:r w:rsidRPr="002A549E">
        <w:rPr>
          <w:szCs w:val="22"/>
          <w:highlight w:val="cyan"/>
          <w:u w:val="single"/>
        </w:rPr>
        <w:t>powerful through</w:t>
      </w:r>
      <w:r w:rsidRPr="002A549E">
        <w:rPr>
          <w:szCs w:val="22"/>
          <w:u w:val="single"/>
        </w:rPr>
        <w:t xml:space="preserve"> the </w:t>
      </w:r>
      <w:r w:rsidRPr="002A549E">
        <w:rPr>
          <w:szCs w:val="22"/>
          <w:highlight w:val="cyan"/>
          <w:u w:val="single"/>
        </w:rPr>
        <w:t>exploitation of space</w:t>
      </w:r>
      <w:r w:rsidRPr="002A549E">
        <w:rPr>
          <w:szCs w:val="22"/>
          <w:u w:val="single"/>
        </w:rPr>
        <w:t>.</w:t>
      </w:r>
    </w:p>
    <w:p w14:paraId="194EE7D6" w14:textId="77777777" w:rsidR="0029519D" w:rsidRDefault="0029519D" w:rsidP="0029519D">
      <w:pPr>
        <w:contextualSpacing/>
        <w:rPr>
          <w:szCs w:val="22"/>
        </w:rPr>
      </w:pPr>
    </w:p>
    <w:p w14:paraId="0320BA43" w14:textId="77777777" w:rsidR="0029519D" w:rsidRPr="002A549E" w:rsidRDefault="0029519D" w:rsidP="0029519D">
      <w:pPr>
        <w:contextualSpacing/>
        <w:rPr>
          <w:szCs w:val="22"/>
          <w:u w:val="single"/>
        </w:rPr>
      </w:pPr>
      <w:r w:rsidRPr="002A549E">
        <w:rPr>
          <w:szCs w:val="22"/>
          <w:highlight w:val="cyan"/>
          <w:u w:val="single"/>
        </w:rPr>
        <w:t>Terrorists</w:t>
      </w:r>
      <w:r w:rsidRPr="009A5560">
        <w:rPr>
          <w:sz w:val="16"/>
          <w:szCs w:val="22"/>
        </w:rPr>
        <w:t xml:space="preserve"> engage in several different types of tactics, against a variety of targets, though the target is often linked to the broader goals of the group. For instance, Marxist groups are more likely than others to target private businesses, religious groups are more likely than other types of groups to target other religions, and white supremacist groups often attack minorities or minority businesses. Given that terrorists—and guerrillas, for that matter—generally attack targets that are consistent with their strategic goals, what would motivate groups to target a country’s space assets? </w:t>
      </w:r>
      <w:r w:rsidRPr="002A549E">
        <w:rPr>
          <w:szCs w:val="22"/>
          <w:u w:val="single"/>
        </w:rPr>
        <w:t xml:space="preserve">It could simply be a group that wants to reduce the power of the state or a group that opposes the state’s ideology. Also possible are attacks by groups that </w:t>
      </w:r>
      <w:r w:rsidRPr="002A549E">
        <w:rPr>
          <w:szCs w:val="22"/>
          <w:highlight w:val="cyan"/>
          <w:u w:val="single"/>
        </w:rPr>
        <w:t>oppose</w:t>
      </w:r>
      <w:r w:rsidRPr="002A549E">
        <w:rPr>
          <w:szCs w:val="22"/>
          <w:u w:val="single"/>
        </w:rPr>
        <w:t xml:space="preserve"> the </w:t>
      </w:r>
      <w:r w:rsidRPr="002A549E">
        <w:rPr>
          <w:szCs w:val="22"/>
          <w:highlight w:val="cyan"/>
          <w:u w:val="single"/>
        </w:rPr>
        <w:t>weaponization of space</w:t>
      </w:r>
      <w:r w:rsidRPr="002A549E">
        <w:rPr>
          <w:szCs w:val="22"/>
          <w:u w:val="single"/>
        </w:rPr>
        <w:t xml:space="preserve"> or that oppose technology more broadly, </w:t>
      </w:r>
      <w:r w:rsidRPr="002A549E">
        <w:rPr>
          <w:szCs w:val="22"/>
          <w:highlight w:val="cyan"/>
          <w:u w:val="single"/>
        </w:rPr>
        <w:t>focusing on a state’s policies in space rather than</w:t>
      </w:r>
      <w:r w:rsidRPr="002A549E">
        <w:rPr>
          <w:szCs w:val="22"/>
          <w:u w:val="single"/>
        </w:rPr>
        <w:t xml:space="preserve"> the nature of the </w:t>
      </w:r>
      <w:r w:rsidRPr="002A549E">
        <w:rPr>
          <w:szCs w:val="22"/>
          <w:highlight w:val="cyan"/>
          <w:u w:val="single"/>
        </w:rPr>
        <w:t>state itself</w:t>
      </w:r>
      <w:r w:rsidRPr="002A549E">
        <w:rPr>
          <w:szCs w:val="22"/>
          <w:u w:val="single"/>
        </w:rPr>
        <w:t xml:space="preserve">, much as single-issue terrorists focus on a state’s treatment of animals or its abortion laws. Many Americans </w:t>
      </w:r>
      <w:r w:rsidRPr="002A549E">
        <w:rPr>
          <w:szCs w:val="22"/>
          <w:highlight w:val="cyan"/>
          <w:u w:val="single"/>
        </w:rPr>
        <w:t>oppose spending money on space when</w:t>
      </w:r>
      <w:r w:rsidRPr="002A549E">
        <w:rPr>
          <w:szCs w:val="22"/>
          <w:u w:val="single"/>
        </w:rPr>
        <w:t xml:space="preserve"> there are economic or </w:t>
      </w:r>
      <w:r w:rsidRPr="002A549E">
        <w:rPr>
          <w:szCs w:val="22"/>
          <w:highlight w:val="cyan"/>
          <w:u w:val="single"/>
        </w:rPr>
        <w:t>social problems at home</w:t>
      </w:r>
      <w:r w:rsidRPr="002A549E">
        <w:rPr>
          <w:szCs w:val="22"/>
          <w:u w:val="single"/>
        </w:rPr>
        <w:t xml:space="preserve">, so it is </w:t>
      </w:r>
      <w:r w:rsidRPr="002A549E">
        <w:rPr>
          <w:szCs w:val="22"/>
          <w:highlight w:val="cyan"/>
          <w:u w:val="single"/>
        </w:rPr>
        <w:t>not</w:t>
      </w:r>
      <w:r w:rsidRPr="002A549E">
        <w:rPr>
          <w:szCs w:val="22"/>
          <w:u w:val="single"/>
        </w:rPr>
        <w:t xml:space="preserve"> too much of </w:t>
      </w:r>
      <w:r w:rsidRPr="002A549E">
        <w:rPr>
          <w:szCs w:val="22"/>
          <w:highlight w:val="cyan"/>
          <w:u w:val="single"/>
        </w:rPr>
        <w:t>a stretch to expect violence in</w:t>
      </w:r>
      <w:r w:rsidRPr="002A549E">
        <w:rPr>
          <w:szCs w:val="22"/>
          <w:u w:val="single"/>
        </w:rPr>
        <w:t xml:space="preserve"> opposition to using resources on </w:t>
      </w:r>
      <w:r w:rsidRPr="002A549E">
        <w:rPr>
          <w:szCs w:val="22"/>
          <w:highlight w:val="cyan"/>
          <w:u w:val="single"/>
        </w:rPr>
        <w:t>space</w:t>
      </w:r>
      <w:r w:rsidRPr="002A549E">
        <w:rPr>
          <w:szCs w:val="22"/>
          <w:u w:val="single"/>
        </w:rPr>
        <w:t>.22</w:t>
      </w:r>
    </w:p>
    <w:p w14:paraId="199654B0" w14:textId="77777777" w:rsidR="0029519D" w:rsidRDefault="0029519D" w:rsidP="0029519D">
      <w:pPr>
        <w:contextualSpacing/>
        <w:rPr>
          <w:szCs w:val="22"/>
        </w:rPr>
      </w:pPr>
    </w:p>
    <w:p w14:paraId="373BAE32" w14:textId="77777777" w:rsidR="0029519D" w:rsidRDefault="0029519D" w:rsidP="0029519D">
      <w:pPr>
        <w:contextualSpacing/>
        <w:rPr>
          <w:sz w:val="16"/>
        </w:rPr>
      </w:pPr>
    </w:p>
    <w:p w14:paraId="07967EDF" w14:textId="77777777" w:rsidR="0029519D" w:rsidRDefault="0029519D" w:rsidP="0029519D">
      <w:pPr>
        <w:pStyle w:val="Heading3"/>
        <w:rPr>
          <w:rFonts w:cs="Arial"/>
        </w:rPr>
      </w:pPr>
      <w:r>
        <w:rPr>
          <w:rFonts w:cs="Arial"/>
        </w:rPr>
        <w:t>Framing</w:t>
      </w:r>
    </w:p>
    <w:p w14:paraId="338DE829" w14:textId="77777777" w:rsidR="0029519D" w:rsidRPr="00C7794F" w:rsidRDefault="0029519D" w:rsidP="0029519D">
      <w:pPr>
        <w:pStyle w:val="Heading4"/>
        <w:rPr>
          <w:rFonts w:cs="Calibri"/>
        </w:rPr>
      </w:pPr>
      <w:r>
        <w:rPr>
          <w:rFonts w:cs="Calibri"/>
        </w:rPr>
        <w:t>T</w:t>
      </w:r>
      <w:r w:rsidRPr="00C7794F">
        <w:rPr>
          <w:rFonts w:cs="Calibri"/>
        </w:rPr>
        <w:t>he standard is maximizing expected wellbeing</w:t>
      </w:r>
    </w:p>
    <w:p w14:paraId="66103ABE" w14:textId="77777777" w:rsidR="0029519D" w:rsidRPr="00C7794F" w:rsidRDefault="0029519D" w:rsidP="0029519D">
      <w:pPr>
        <w:pStyle w:val="Heading4"/>
        <w:rPr>
          <w:rFonts w:cs="Calibri"/>
        </w:rPr>
      </w:pPr>
      <w:r w:rsidRPr="00C7794F">
        <w:rPr>
          <w:rFonts w:cs="Calibri"/>
        </w:rPr>
        <w:t>Independently:</w:t>
      </w:r>
    </w:p>
    <w:p w14:paraId="17AA80AA" w14:textId="77777777" w:rsidR="0029519D" w:rsidRPr="00730CE9" w:rsidRDefault="0029519D" w:rsidP="0029519D">
      <w:pPr>
        <w:pStyle w:val="Heading4"/>
        <w:rPr>
          <w:rFonts w:cs="Arial"/>
        </w:rPr>
      </w:pPr>
      <w:r w:rsidRPr="00C7794F">
        <w:rPr>
          <w:rFonts w:cs="Calibri"/>
        </w:rPr>
        <w:t>1</w:t>
      </w:r>
      <w:r>
        <w:rPr>
          <w:rFonts w:cs="Calibri"/>
        </w:rPr>
        <w:t>]</w:t>
      </w:r>
      <w:r w:rsidRPr="00C7794F">
        <w:rPr>
          <w:rFonts w:cs="Calibri"/>
        </w:rPr>
        <w:t xml:space="preserve"> </w:t>
      </w:r>
      <w:r>
        <w:rPr>
          <w:rFonts w:cs="Arial"/>
        </w:rPr>
        <w:t>Extinction</w:t>
      </w:r>
      <w:r w:rsidRPr="00730CE9">
        <w:rPr>
          <w:rFonts w:cs="Arial"/>
        </w:rPr>
        <w:t xml:space="preserve"> outweighs---it’s the upmost moral evil and disavowal of the risk makes it more likely.</w:t>
      </w:r>
    </w:p>
    <w:p w14:paraId="0316B3FB" w14:textId="77777777" w:rsidR="0029519D" w:rsidRPr="00AE4834" w:rsidRDefault="0029519D" w:rsidP="0029519D">
      <w:pPr>
        <w:rPr>
          <w:rStyle w:val="Style13ptBold"/>
          <w:b w:val="0"/>
        </w:rPr>
      </w:pPr>
      <w:r w:rsidRPr="00AE4834">
        <w:rPr>
          <w:rStyle w:val="Style13ptBold"/>
          <w:rFonts w:eastAsia="Calibri"/>
        </w:rPr>
        <w:t>Burns</w:t>
      </w:r>
      <w:r w:rsidRPr="00AE4834">
        <w:rPr>
          <w:rStyle w:val="Style13ptBold"/>
        </w:rPr>
        <w:t xml:space="preserve"> 2017 (</w:t>
      </w:r>
      <w:r w:rsidRPr="00AE4834">
        <w:rPr>
          <w:rStyle w:val="Style13ptBold"/>
          <w:rFonts w:eastAsia="Calibri"/>
        </w:rPr>
        <w:t>Elizabeth</w:t>
      </w:r>
      <w:r w:rsidRPr="00AE4834">
        <w:rPr>
          <w:rStyle w:val="Style13ptBold"/>
        </w:rPr>
        <w:t xml:space="preserve"> </w:t>
      </w:r>
      <w:r w:rsidRPr="00AE4834">
        <w:rPr>
          <w:rStyle w:val="Style13ptBold"/>
          <w:rFonts w:eastAsia="Calibri"/>
        </w:rPr>
        <w:t>Finneron</w:t>
      </w:r>
      <w:r w:rsidRPr="00AE4834">
        <w:rPr>
          <w:rStyle w:val="Style13ptBold"/>
        </w:rPr>
        <w:t>-</w:t>
      </w:r>
      <w:r w:rsidRPr="00AE4834">
        <w:rPr>
          <w:rStyle w:val="Style13ptBold"/>
          <w:rFonts w:eastAsia="Calibri"/>
        </w:rPr>
        <w:t>Burns</w:t>
      </w:r>
      <w:r w:rsidRPr="00AE4834">
        <w:rPr>
          <w:rStyle w:val="Style13ptBold"/>
        </w:rPr>
        <w:t xml:space="preserve"> </w:t>
      </w:r>
      <w:r w:rsidRPr="00AE4834">
        <w:rPr>
          <w:rStyle w:val="Style13ptBold"/>
          <w:rFonts w:eastAsia="Calibri"/>
        </w:rPr>
        <w:t>is</w:t>
      </w:r>
      <w:r w:rsidRPr="00AE4834">
        <w:rPr>
          <w:rStyle w:val="Style13ptBold"/>
        </w:rPr>
        <w:t xml:space="preserve"> </w:t>
      </w:r>
      <w:r w:rsidRPr="00AE4834">
        <w:rPr>
          <w:rStyle w:val="Style13ptBold"/>
          <w:rFonts w:eastAsia="Calibri"/>
        </w:rPr>
        <w:t>a</w:t>
      </w:r>
      <w:r w:rsidRPr="00AE4834">
        <w:rPr>
          <w:rStyle w:val="Style13ptBold"/>
        </w:rPr>
        <w:t xml:space="preserve"> </w:t>
      </w:r>
      <w:r w:rsidRPr="00AE4834">
        <w:rPr>
          <w:rStyle w:val="Style13ptBold"/>
          <w:rFonts w:eastAsia="Calibri"/>
        </w:rPr>
        <w:t>Teaching</w:t>
      </w:r>
      <w:r w:rsidRPr="00AE4834">
        <w:rPr>
          <w:rStyle w:val="Style13ptBold"/>
        </w:rPr>
        <w:t xml:space="preserve"> </w:t>
      </w:r>
      <w:r w:rsidRPr="00AE4834">
        <w:rPr>
          <w:rStyle w:val="Style13ptBold"/>
          <w:rFonts w:eastAsia="Calibri"/>
        </w:rPr>
        <w:t>Fellow</w:t>
      </w:r>
      <w:r w:rsidRPr="00AE4834">
        <w:rPr>
          <w:rStyle w:val="Style13ptBold"/>
        </w:rPr>
        <w:t xml:space="preserve"> </w:t>
      </w:r>
      <w:r w:rsidRPr="00AE4834">
        <w:rPr>
          <w:rStyle w:val="Style13ptBold"/>
          <w:rFonts w:eastAsia="Calibri"/>
        </w:rPr>
        <w:t>at</w:t>
      </w:r>
      <w:r w:rsidRPr="00AE4834">
        <w:rPr>
          <w:rStyle w:val="Style13ptBold"/>
        </w:rPr>
        <w:t xml:space="preserve"> </w:t>
      </w:r>
      <w:r w:rsidRPr="00AE4834">
        <w:rPr>
          <w:rStyle w:val="Style13ptBold"/>
          <w:rFonts w:eastAsia="Calibri"/>
        </w:rPr>
        <w:t>the</w:t>
      </w:r>
      <w:r w:rsidRPr="00AE4834">
        <w:rPr>
          <w:rStyle w:val="Style13ptBold"/>
        </w:rPr>
        <w:t xml:space="preserve"> </w:t>
      </w:r>
      <w:r w:rsidRPr="00AE4834">
        <w:rPr>
          <w:rStyle w:val="Style13ptBold"/>
          <w:rFonts w:eastAsia="Calibri"/>
        </w:rPr>
        <w:t>University</w:t>
      </w:r>
      <w:r w:rsidRPr="00AE4834">
        <w:rPr>
          <w:rStyle w:val="Style13ptBold"/>
        </w:rPr>
        <w:t xml:space="preserve"> </w:t>
      </w:r>
      <w:r w:rsidRPr="00AE4834">
        <w:rPr>
          <w:rStyle w:val="Style13ptBold"/>
          <w:rFonts w:eastAsia="Calibri"/>
        </w:rPr>
        <w:t>of</w:t>
      </w:r>
      <w:r w:rsidRPr="00AE4834">
        <w:rPr>
          <w:rStyle w:val="Style13ptBold"/>
        </w:rPr>
        <w:t xml:space="preserve"> </w:t>
      </w:r>
      <w:r w:rsidRPr="00AE4834">
        <w:rPr>
          <w:rStyle w:val="Style13ptBold"/>
          <w:rFonts w:eastAsia="Calibri"/>
        </w:rPr>
        <w:t>Warwick</w:t>
      </w:r>
      <w:r w:rsidRPr="00AE4834">
        <w:rPr>
          <w:rStyle w:val="Style13ptBold"/>
        </w:rPr>
        <w:t xml:space="preserve"> </w:t>
      </w:r>
      <w:r w:rsidRPr="00AE4834">
        <w:rPr>
          <w:rStyle w:val="Style13ptBold"/>
          <w:rFonts w:eastAsia="Calibri"/>
        </w:rPr>
        <w:t>and</w:t>
      </w:r>
      <w:r w:rsidRPr="00AE4834">
        <w:rPr>
          <w:rStyle w:val="Style13ptBold"/>
        </w:rPr>
        <w:t xml:space="preserve"> </w:t>
      </w:r>
      <w:r w:rsidRPr="00AE4834">
        <w:rPr>
          <w:rStyle w:val="Style13ptBold"/>
          <w:rFonts w:eastAsia="Calibri"/>
        </w:rPr>
        <w:t>an</w:t>
      </w:r>
      <w:r w:rsidRPr="00AE4834">
        <w:rPr>
          <w:rStyle w:val="Style13ptBold"/>
        </w:rPr>
        <w:t xml:space="preserve"> </w:t>
      </w:r>
      <w:r w:rsidRPr="00AE4834">
        <w:rPr>
          <w:rStyle w:val="Style13ptBold"/>
          <w:rFonts w:eastAsia="Calibri"/>
        </w:rPr>
        <w:t>Affiliated</w:t>
      </w:r>
      <w:r w:rsidRPr="00AE4834">
        <w:rPr>
          <w:rStyle w:val="Style13ptBold"/>
        </w:rPr>
        <w:t xml:space="preserve"> </w:t>
      </w:r>
      <w:r w:rsidRPr="00AE4834">
        <w:rPr>
          <w:rStyle w:val="Style13ptBold"/>
          <w:rFonts w:eastAsia="Calibri"/>
        </w:rPr>
        <w:t>Researcher</w:t>
      </w:r>
      <w:r w:rsidRPr="00AE4834">
        <w:rPr>
          <w:rStyle w:val="Style13ptBold"/>
        </w:rPr>
        <w:t xml:space="preserve"> </w:t>
      </w:r>
      <w:r w:rsidRPr="00AE4834">
        <w:rPr>
          <w:rStyle w:val="Style13ptBold"/>
          <w:rFonts w:eastAsia="Calibri"/>
        </w:rPr>
        <w:t>at</w:t>
      </w:r>
      <w:r w:rsidRPr="00AE4834">
        <w:rPr>
          <w:rStyle w:val="Style13ptBold"/>
        </w:rPr>
        <w:t xml:space="preserve"> </w:t>
      </w:r>
      <w:r w:rsidRPr="00AE4834">
        <w:rPr>
          <w:rStyle w:val="Style13ptBold"/>
          <w:rFonts w:eastAsia="Calibri"/>
        </w:rPr>
        <w:t>the</w:t>
      </w:r>
      <w:r w:rsidRPr="00AE4834">
        <w:rPr>
          <w:rStyle w:val="Style13ptBold"/>
        </w:rPr>
        <w:t xml:space="preserve"> </w:t>
      </w:r>
      <w:r w:rsidRPr="00AE4834">
        <w:rPr>
          <w:rStyle w:val="Style13ptBold"/>
          <w:rFonts w:eastAsia="Calibri"/>
        </w:rPr>
        <w:t>Institute</w:t>
      </w:r>
      <w:r w:rsidRPr="00AE4834">
        <w:rPr>
          <w:rStyle w:val="Style13ptBold"/>
        </w:rPr>
        <w:t xml:space="preserve"> </w:t>
      </w:r>
      <w:r w:rsidRPr="00AE4834">
        <w:rPr>
          <w:rStyle w:val="Style13ptBold"/>
          <w:rFonts w:eastAsia="Calibri"/>
        </w:rPr>
        <w:t>for</w:t>
      </w:r>
      <w:r w:rsidRPr="00AE4834">
        <w:rPr>
          <w:rStyle w:val="Style13ptBold"/>
        </w:rPr>
        <w:t xml:space="preserve"> </w:t>
      </w:r>
      <w:r w:rsidRPr="00AE4834">
        <w:rPr>
          <w:rStyle w:val="Style13ptBold"/>
          <w:rFonts w:eastAsia="Calibri"/>
        </w:rPr>
        <w:t>Futures</w:t>
      </w:r>
      <w:r w:rsidRPr="00AE4834">
        <w:rPr>
          <w:rStyle w:val="Style13ptBold"/>
        </w:rPr>
        <w:t xml:space="preserve"> </w:t>
      </w:r>
      <w:r w:rsidRPr="00AE4834">
        <w:rPr>
          <w:rStyle w:val="Style13ptBold"/>
          <w:rFonts w:eastAsia="Calibri"/>
        </w:rPr>
        <w:t>Studies</w:t>
      </w:r>
      <w:r w:rsidRPr="00AE4834">
        <w:rPr>
          <w:rStyle w:val="Style13ptBold"/>
        </w:rPr>
        <w:t xml:space="preserve"> </w:t>
      </w:r>
      <w:r w:rsidRPr="00AE4834">
        <w:rPr>
          <w:rStyle w:val="Style13ptBold"/>
          <w:rFonts w:eastAsia="Calibri"/>
        </w:rPr>
        <w:t>in</w:t>
      </w:r>
      <w:r w:rsidRPr="00AE4834">
        <w:rPr>
          <w:rStyle w:val="Style13ptBold"/>
        </w:rPr>
        <w:t xml:space="preserve"> </w:t>
      </w:r>
      <w:r w:rsidRPr="00AE4834">
        <w:rPr>
          <w:rStyle w:val="Style13ptBold"/>
          <w:rFonts w:eastAsia="Calibri"/>
        </w:rPr>
        <w:t>Stockholm</w:t>
      </w:r>
      <w:r w:rsidRPr="00AE4834">
        <w:rPr>
          <w:rStyle w:val="Style13ptBold"/>
        </w:rPr>
        <w:t xml:space="preserve">, </w:t>
      </w:r>
      <w:r w:rsidRPr="00AE4834">
        <w:rPr>
          <w:rStyle w:val="Style13ptBold"/>
          <w:rFonts w:eastAsia="Calibri"/>
        </w:rPr>
        <w:t>What</w:t>
      </w:r>
      <w:r w:rsidRPr="00AE4834">
        <w:rPr>
          <w:rStyle w:val="Style13ptBold"/>
        </w:rPr>
        <w:t>’</w:t>
      </w:r>
      <w:r w:rsidRPr="00AE4834">
        <w:rPr>
          <w:rStyle w:val="Style13ptBold"/>
          <w:rFonts w:eastAsia="Calibri"/>
        </w:rPr>
        <w:t>s</w:t>
      </w:r>
      <w:r w:rsidRPr="00AE4834">
        <w:rPr>
          <w:rStyle w:val="Style13ptBold"/>
        </w:rPr>
        <w:t xml:space="preserve"> </w:t>
      </w:r>
      <w:r w:rsidRPr="00AE4834">
        <w:rPr>
          <w:rStyle w:val="Style13ptBold"/>
          <w:rFonts w:eastAsia="Calibri"/>
        </w:rPr>
        <w:t>wrong</w:t>
      </w:r>
      <w:r w:rsidRPr="00AE4834">
        <w:rPr>
          <w:rStyle w:val="Style13ptBold"/>
        </w:rPr>
        <w:t xml:space="preserve"> </w:t>
      </w:r>
      <w:r w:rsidRPr="00AE4834">
        <w:rPr>
          <w:rStyle w:val="Style13ptBold"/>
          <w:rFonts w:eastAsia="Calibri"/>
        </w:rPr>
        <w:t>with</w:t>
      </w:r>
      <w:r w:rsidRPr="00AE4834">
        <w:rPr>
          <w:rStyle w:val="Style13ptBold"/>
        </w:rPr>
        <w:t xml:space="preserve"> </w:t>
      </w:r>
      <w:r w:rsidRPr="00AE4834">
        <w:rPr>
          <w:rStyle w:val="Style13ptBold"/>
          <w:rFonts w:eastAsia="Calibri"/>
        </w:rPr>
        <w:t>human</w:t>
      </w:r>
      <w:r w:rsidRPr="00AE4834">
        <w:rPr>
          <w:rStyle w:val="Style13ptBold"/>
        </w:rPr>
        <w:t xml:space="preserve"> </w:t>
      </w:r>
      <w:r w:rsidRPr="00AE4834">
        <w:rPr>
          <w:rStyle w:val="Style13ptBold"/>
          <w:rFonts w:eastAsia="Calibri"/>
        </w:rPr>
        <w:t>extinction</w:t>
      </w:r>
      <w:r w:rsidRPr="00AE4834">
        <w:rPr>
          <w:rStyle w:val="Style13ptBold"/>
        </w:rPr>
        <w:t xml:space="preserve">?, </w:t>
      </w:r>
      <w:hyperlink r:id="rId28" w:history="1">
        <w:r w:rsidRPr="00AE4834">
          <w:rPr>
            <w:rStyle w:val="Hyperlink"/>
            <w:rFonts w:eastAsia="Calibri"/>
          </w:rPr>
          <w:t>http</w:t>
        </w:r>
        <w:r w:rsidRPr="00AE4834">
          <w:rPr>
            <w:rStyle w:val="Hyperlink"/>
          </w:rPr>
          <w:t>://</w:t>
        </w:r>
        <w:r w:rsidRPr="00AE4834">
          <w:rPr>
            <w:rStyle w:val="Hyperlink"/>
            <w:rFonts w:eastAsia="Calibri"/>
          </w:rPr>
          <w:t>www</w:t>
        </w:r>
        <w:r w:rsidRPr="00AE4834">
          <w:rPr>
            <w:rStyle w:val="Hyperlink"/>
          </w:rPr>
          <w:t>.</w:t>
        </w:r>
        <w:r w:rsidRPr="00AE4834">
          <w:rPr>
            <w:rStyle w:val="Hyperlink"/>
            <w:rFonts w:eastAsia="Calibri"/>
          </w:rPr>
          <w:t>tandfonline</w:t>
        </w:r>
        <w:r w:rsidRPr="00AE4834">
          <w:rPr>
            <w:rStyle w:val="Hyperlink"/>
          </w:rPr>
          <w:t>.</w:t>
        </w:r>
        <w:r w:rsidRPr="00AE4834">
          <w:rPr>
            <w:rStyle w:val="Hyperlink"/>
            <w:rFonts w:eastAsia="Calibri"/>
          </w:rPr>
          <w:t>com</w:t>
        </w:r>
        <w:r w:rsidRPr="00AE4834">
          <w:rPr>
            <w:rStyle w:val="Hyperlink"/>
          </w:rPr>
          <w:t>/</w:t>
        </w:r>
        <w:r w:rsidRPr="00AE4834">
          <w:rPr>
            <w:rStyle w:val="Hyperlink"/>
            <w:rFonts w:eastAsia="Calibri"/>
          </w:rPr>
          <w:t>doi</w:t>
        </w:r>
        <w:r w:rsidRPr="00AE4834">
          <w:rPr>
            <w:rStyle w:val="Hyperlink"/>
          </w:rPr>
          <w:t>/</w:t>
        </w:r>
        <w:r w:rsidRPr="00AE4834">
          <w:rPr>
            <w:rStyle w:val="Hyperlink"/>
            <w:rFonts w:eastAsia="Calibri"/>
          </w:rPr>
          <w:t>pdf</w:t>
        </w:r>
        <w:r w:rsidRPr="00AE4834">
          <w:rPr>
            <w:rStyle w:val="Hyperlink"/>
          </w:rPr>
          <w:t>/10.1080/00455091.2016.1278150?</w:t>
        </w:r>
        <w:r w:rsidRPr="00AE4834">
          <w:rPr>
            <w:rStyle w:val="Hyperlink"/>
            <w:rFonts w:eastAsia="Calibri"/>
          </w:rPr>
          <w:t>needAccess</w:t>
        </w:r>
        <w:r w:rsidRPr="00AE4834">
          <w:rPr>
            <w:rStyle w:val="Hyperlink"/>
          </w:rPr>
          <w:t>=</w:t>
        </w:r>
        <w:r w:rsidRPr="00AE4834">
          <w:rPr>
            <w:rStyle w:val="Hyperlink"/>
            <w:rFonts w:eastAsia="Calibri"/>
          </w:rPr>
          <w:t>true</w:t>
        </w:r>
      </w:hyperlink>
      <w:r w:rsidRPr="00AE4834">
        <w:rPr>
          <w:rStyle w:val="Style13ptBold"/>
        </w:rPr>
        <w:t xml:space="preserve">, </w:t>
      </w:r>
      <w:r w:rsidRPr="00AE4834">
        <w:rPr>
          <w:rStyle w:val="Style13ptBold"/>
          <w:rFonts w:eastAsia="Calibri"/>
        </w:rPr>
        <w:t>Canadian</w:t>
      </w:r>
      <w:r w:rsidRPr="00AE4834">
        <w:rPr>
          <w:rStyle w:val="Style13ptBold"/>
        </w:rPr>
        <w:t xml:space="preserve"> </w:t>
      </w:r>
      <w:r w:rsidRPr="00AE4834">
        <w:rPr>
          <w:rStyle w:val="Style13ptBold"/>
          <w:rFonts w:eastAsia="Calibri"/>
        </w:rPr>
        <w:t>Journal</w:t>
      </w:r>
      <w:r w:rsidRPr="00AE4834">
        <w:rPr>
          <w:rStyle w:val="Style13ptBold"/>
        </w:rPr>
        <w:t xml:space="preserve"> </w:t>
      </w:r>
      <w:r w:rsidRPr="00AE4834">
        <w:rPr>
          <w:rStyle w:val="Style13ptBold"/>
          <w:rFonts w:eastAsia="Calibri"/>
        </w:rPr>
        <w:t>of</w:t>
      </w:r>
      <w:r w:rsidRPr="00AE4834">
        <w:rPr>
          <w:rStyle w:val="Style13ptBold"/>
        </w:rPr>
        <w:t xml:space="preserve"> </w:t>
      </w:r>
      <w:r w:rsidRPr="00AE4834">
        <w:rPr>
          <w:rStyle w:val="Style13ptBold"/>
          <w:rFonts w:eastAsia="Calibri"/>
        </w:rPr>
        <w:t>Philosophy</w:t>
      </w:r>
      <w:r w:rsidRPr="00AE4834">
        <w:rPr>
          <w:rStyle w:val="Style13ptBold"/>
        </w:rPr>
        <w:t>, 2017)</w:t>
      </w:r>
    </w:p>
    <w:p w14:paraId="19035CD5" w14:textId="77777777" w:rsidR="0029519D" w:rsidRDefault="0029519D" w:rsidP="0029519D">
      <w:pPr>
        <w:rPr>
          <w:sz w:val="8"/>
        </w:rPr>
      </w:pPr>
      <w:r w:rsidRPr="00AE4834">
        <w:rPr>
          <w:rFonts w:eastAsia="Calibri"/>
          <w:sz w:val="8"/>
        </w:rPr>
        <w:t>Many</w:t>
      </w:r>
      <w:r w:rsidRPr="00AE4834">
        <w:rPr>
          <w:sz w:val="8"/>
        </w:rPr>
        <w:t xml:space="preserve">, </w:t>
      </w:r>
      <w:r w:rsidRPr="00AE4834">
        <w:rPr>
          <w:rFonts w:eastAsia="Calibri"/>
          <w:sz w:val="8"/>
        </w:rPr>
        <w:t>though</w:t>
      </w:r>
      <w:r w:rsidRPr="00AE4834">
        <w:rPr>
          <w:sz w:val="8"/>
        </w:rPr>
        <w:t xml:space="preserve"> </w:t>
      </w:r>
      <w:r w:rsidRPr="00AE4834">
        <w:rPr>
          <w:rFonts w:eastAsia="Calibri"/>
          <w:sz w:val="8"/>
        </w:rPr>
        <w:t>certainly</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believe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bring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given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belief</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various</w:t>
      </w:r>
      <w:r w:rsidRPr="00AE4834">
        <w:rPr>
          <w:sz w:val="8"/>
        </w:rPr>
        <w:t xml:space="preserve">. </w:t>
      </w:r>
      <w:r w:rsidRPr="00AE4834">
        <w:rPr>
          <w:rFonts w:eastAsia="Calibri"/>
          <w:sz w:val="8"/>
        </w:rPr>
        <w:t>I</w:t>
      </w:r>
      <w:r w:rsidRPr="00AE4834">
        <w:rPr>
          <w:sz w:val="8"/>
        </w:rPr>
        <w:t xml:space="preserve"> </w:t>
      </w:r>
      <w:r w:rsidRPr="00AE4834">
        <w:rPr>
          <w:rFonts w:eastAsia="Calibri"/>
          <w:sz w:val="8"/>
        </w:rPr>
        <w:t>begin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considering</w:t>
      </w:r>
      <w:r w:rsidRPr="00AE4834">
        <w:rPr>
          <w:sz w:val="8"/>
        </w:rPr>
        <w:t xml:space="preserve"> </w:t>
      </w:r>
      <w:r w:rsidRPr="00AE4834">
        <w:rPr>
          <w:rFonts w:eastAsia="Calibri"/>
          <w:sz w:val="8"/>
        </w:rPr>
        <w:t>four</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given</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moral</w:t>
      </w:r>
      <w:r w:rsidRPr="00AE4834">
        <w:rPr>
          <w:sz w:val="8"/>
        </w:rPr>
        <w:t xml:space="preserve"> </w:t>
      </w:r>
      <w:r w:rsidRPr="00AE4834">
        <w:rPr>
          <w:rFonts w:eastAsia="Calibri"/>
          <w:sz w:val="8"/>
        </w:rPr>
        <w:t>permissibility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those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upcoming</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occurs</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explain</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I</w:t>
      </w:r>
      <w:r w:rsidRPr="00AE4834">
        <w:rPr>
          <w:sz w:val="8"/>
        </w:rPr>
        <w:t xml:space="preserve"> </w:t>
      </w:r>
      <w:r w:rsidRPr="00AE4834">
        <w:rPr>
          <w:rFonts w:eastAsia="Calibri"/>
          <w:sz w:val="8"/>
        </w:rPr>
        <w:t>use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conclusion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then</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morally</w:t>
      </w:r>
      <w:r w:rsidRPr="00AE4834">
        <w:rPr>
          <w:sz w:val="8"/>
        </w:rPr>
        <w:t xml:space="preserve"> </w:t>
      </w:r>
      <w:r w:rsidRPr="00AE4834">
        <w:rPr>
          <w:rFonts w:eastAsia="Calibri"/>
          <w:sz w:val="8"/>
        </w:rPr>
        <w:t>permissible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impermissible</w:t>
      </w:r>
      <w:r w:rsidRPr="00AE4834">
        <w:rPr>
          <w:sz w:val="8"/>
        </w:rPr>
        <w:t xml:space="preserve">, </w:t>
      </w:r>
      <w:r w:rsidRPr="00AE4834">
        <w:rPr>
          <w:rFonts w:eastAsia="Calibri"/>
          <w:sz w:val="8"/>
        </w:rPr>
        <w:t>arguing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small</w:t>
      </w:r>
      <w:r w:rsidRPr="00AE4834">
        <w:rPr>
          <w:sz w:val="8"/>
        </w:rPr>
        <w:t xml:space="preserve"> </w:t>
      </w:r>
      <w:r w:rsidRPr="00AE4834">
        <w:rPr>
          <w:rFonts w:eastAsia="Calibri"/>
          <w:sz w:val="8"/>
        </w:rPr>
        <w:t>class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the</w:t>
      </w:r>
      <w:r w:rsidRPr="00AE4834">
        <w:rPr>
          <w:sz w:val="8"/>
        </w:rPr>
        <w:t xml:space="preserve"> </w:t>
      </w:r>
      <w:r w:rsidRPr="00AE4834">
        <w:rPr>
          <w:rStyle w:val="StyleUnderline"/>
          <w:rFonts w:eastAsia="Calibri"/>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race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allow</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happen</w:t>
      </w:r>
      <w:r w:rsidRPr="00AE4834">
        <w:rPr>
          <w:sz w:val="8"/>
        </w:rPr>
        <w:t xml:space="preserve">. 2.1. </w:t>
      </w:r>
      <w:r w:rsidRPr="00AE4834">
        <w:rPr>
          <w:rFonts w:eastAsia="Calibri"/>
          <w:sz w:val="8"/>
        </w:rPr>
        <w:t>It</w:t>
      </w:r>
      <w:r w:rsidRPr="00AE4834">
        <w:rPr>
          <w:sz w:val="8"/>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prevent</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existence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very</w:t>
      </w:r>
      <w:r w:rsidRPr="00AE4834">
        <w:rPr>
          <w:rStyle w:val="StyleUnderline"/>
        </w:rPr>
        <w:t xml:space="preserve"> </w:t>
      </w:r>
      <w:r w:rsidRPr="00AE4834">
        <w:rPr>
          <w:rStyle w:val="StyleUnderline"/>
          <w:rFonts w:eastAsia="Calibri"/>
        </w:rPr>
        <w:t>many</w:t>
      </w:r>
      <w:r w:rsidRPr="00AE4834">
        <w:rPr>
          <w:sz w:val="8"/>
        </w:rPr>
        <w:t xml:space="preserve"> </w:t>
      </w:r>
      <w:r w:rsidRPr="00AE4834">
        <w:rPr>
          <w:rFonts w:eastAsia="Calibri"/>
          <w:sz w:val="8"/>
        </w:rPr>
        <w:t>happy</w:t>
      </w:r>
      <w:r w:rsidRPr="00AE4834">
        <w:rPr>
          <w:sz w:val="8"/>
        </w:rPr>
        <w:t xml:space="preserve"> </w:t>
      </w:r>
      <w:r w:rsidRPr="00AE4834">
        <w:rPr>
          <w:rStyle w:val="StyleUnderline"/>
          <w:rFonts w:eastAsia="Calibri"/>
        </w:rPr>
        <w:t>people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considered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lies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0A2C32">
        <w:rPr>
          <w:rStyle w:val="StyleUnderline"/>
          <w:rFonts w:eastAsia="Calibri"/>
          <w:highlight w:val="cyan"/>
        </w:rPr>
        <w:t>it</w:t>
      </w:r>
      <w:r w:rsidRPr="000A2C32">
        <w:rPr>
          <w:rStyle w:val="StyleUnderline"/>
          <w:highlight w:val="cyan"/>
        </w:rPr>
        <w:t xml:space="preserve"> </w:t>
      </w:r>
      <w:r w:rsidRPr="000A2C32">
        <w:rPr>
          <w:rStyle w:val="StyleUnderline"/>
          <w:rFonts w:eastAsia="Calibri"/>
          <w:highlight w:val="cyan"/>
        </w:rPr>
        <w:t>is</w:t>
      </w:r>
      <w:r w:rsidRPr="000A2C32">
        <w:rPr>
          <w:rStyle w:val="StyleUnderline"/>
          <w:highlight w:val="cyan"/>
        </w:rPr>
        <w:t xml:space="preserve"> </w:t>
      </w:r>
      <w:r w:rsidRPr="00AE4834">
        <w:rPr>
          <w:rStyle w:val="StyleUnderline"/>
          <w:rFonts w:eastAsia="Calibri"/>
        </w:rPr>
        <w:t>a</w:t>
      </w:r>
      <w:r w:rsidRPr="00AE4834">
        <w:rPr>
          <w:rStyle w:val="StyleUnderline"/>
        </w:rPr>
        <w:t xml:space="preserve"> </w:t>
      </w:r>
      <w:r w:rsidRPr="000A2C32">
        <w:rPr>
          <w:rStyle w:val="StyleUnderline"/>
          <w:rFonts w:eastAsia="Calibri"/>
          <w:highlight w:val="cyan"/>
        </w:rPr>
        <w:t>good</w:t>
      </w:r>
      <w:r w:rsidRPr="000A2C32">
        <w:rPr>
          <w:rStyle w:val="StyleUnderline"/>
          <w:highlight w:val="cyan"/>
        </w:rPr>
        <w:t xml:space="preserve"> </w:t>
      </w:r>
      <w:r w:rsidRPr="00AE4834">
        <w:rPr>
          <w:rStyle w:val="StyleUnderline"/>
          <w:rFonts w:eastAsia="Calibri"/>
        </w:rPr>
        <w:t>thing</w:t>
      </w:r>
      <w:r w:rsidRPr="00AE4834">
        <w:rPr>
          <w:rStyle w:val="StyleUnderline"/>
        </w:rPr>
        <w:t xml:space="preserve"> </w:t>
      </w:r>
      <w:r w:rsidRPr="000A2C32">
        <w:rPr>
          <w:rStyle w:val="StyleUnderline"/>
          <w:rFonts w:eastAsia="Calibri"/>
          <w:highlight w:val="cyan"/>
        </w:rPr>
        <w:t>for</w:t>
      </w:r>
      <w:r w:rsidRPr="000A2C32">
        <w:rPr>
          <w:rStyle w:val="StyleUnderline"/>
          <w:highlight w:val="cyan"/>
        </w:rPr>
        <w:t xml:space="preserve"> </w:t>
      </w:r>
      <w:r w:rsidRPr="000A2C32">
        <w:rPr>
          <w:rStyle w:val="StyleUnderline"/>
          <w:rFonts w:eastAsia="Calibri"/>
          <w:highlight w:val="cyan"/>
        </w:rPr>
        <w:t>people</w:t>
      </w:r>
      <w:r w:rsidRPr="000A2C32">
        <w:rPr>
          <w:rStyle w:val="StyleUnderline"/>
          <w:highlight w:val="cyan"/>
        </w:rPr>
        <w:t xml:space="preserve"> </w:t>
      </w:r>
      <w:r w:rsidRPr="000A2C32">
        <w:rPr>
          <w:rStyle w:val="StyleUnderline"/>
          <w:rFonts w:eastAsia="Calibri"/>
          <w:highlight w:val="cyan"/>
        </w:rPr>
        <w:t>to</w:t>
      </w:r>
      <w:r w:rsidRPr="000A2C32">
        <w:rPr>
          <w:rStyle w:val="StyleUnderline"/>
          <w:highlight w:val="cyan"/>
        </w:rPr>
        <w:t xml:space="preserve"> </w:t>
      </w:r>
      <w:r w:rsidRPr="000A2C32">
        <w:rPr>
          <w:rStyle w:val="StyleUnderline"/>
          <w:rFonts w:eastAsia="Calibri"/>
          <w:highlight w:val="cyan"/>
        </w:rPr>
        <w:t>exist</w:t>
      </w:r>
      <w:r w:rsidRPr="000A2C32">
        <w:rPr>
          <w:sz w:val="8"/>
          <w:highlight w:val="cyan"/>
        </w:rPr>
        <w:t xml:space="preserve"> </w:t>
      </w:r>
      <w:r w:rsidRPr="00AE4834">
        <w:rPr>
          <w:rFonts w:eastAsia="Calibri"/>
          <w:sz w:val="8"/>
        </w:rPr>
        <w:t>and</w:t>
      </w:r>
      <w:r w:rsidRPr="00AE4834">
        <w:rPr>
          <w:sz w:val="8"/>
        </w:rPr>
        <w:t xml:space="preserve"> </w:t>
      </w:r>
      <w:r w:rsidRPr="00AE4834">
        <w:rPr>
          <w:rFonts w:eastAsia="Calibri"/>
          <w:sz w:val="8"/>
        </w:rPr>
        <w:t>enjoy</w:t>
      </w:r>
      <w:r w:rsidRPr="00AE4834">
        <w:rPr>
          <w:sz w:val="8"/>
        </w:rPr>
        <w:t xml:space="preserve"> </w:t>
      </w:r>
      <w:r w:rsidRPr="00AE4834">
        <w:rPr>
          <w:rFonts w:eastAsia="Calibri"/>
          <w:sz w:val="8"/>
        </w:rPr>
        <w:t>happy</w:t>
      </w:r>
      <w:r w:rsidRPr="00AE4834">
        <w:rPr>
          <w:sz w:val="8"/>
        </w:rPr>
        <w:t xml:space="preserve"> </w:t>
      </w:r>
      <w:r w:rsidRPr="00AE4834">
        <w:rPr>
          <w:rFonts w:eastAsia="Calibri"/>
          <w:sz w:val="8"/>
        </w:rPr>
        <w:t>lives</w:t>
      </w:r>
      <w:r w:rsidRPr="00AE4834">
        <w:rPr>
          <w:sz w:val="8"/>
        </w:rPr>
        <w:t xml:space="preserve"> </w:t>
      </w:r>
      <w:r w:rsidRPr="000A2C32">
        <w:rPr>
          <w:rStyle w:val="StyleUnderline"/>
          <w:rFonts w:eastAsia="Calibri"/>
          <w:highlight w:val="cyan"/>
        </w:rPr>
        <w:t>and</w:t>
      </w:r>
      <w:r w:rsidRPr="000A2C32">
        <w:rPr>
          <w:rStyle w:val="StyleUnderline"/>
          <w:highlight w:val="cyan"/>
        </w:rPr>
        <w:t xml:space="preserve"> </w:t>
      </w:r>
      <w:r w:rsidRPr="000A2C32">
        <w:rPr>
          <w:rStyle w:val="StyleUnderline"/>
          <w:rFonts w:eastAsia="Calibri"/>
          <w:highlight w:val="cyan"/>
        </w:rPr>
        <w:t>extinction</w:t>
      </w:r>
      <w:r w:rsidRPr="000A2C32">
        <w:rPr>
          <w:rStyle w:val="StyleUnderline"/>
          <w:highlight w:val="cyan"/>
        </w:rPr>
        <w:t xml:space="preserve"> </w:t>
      </w:r>
      <w:r w:rsidRPr="000A2C32">
        <w:rPr>
          <w:rStyle w:val="StyleUnderline"/>
          <w:rFonts w:eastAsia="Calibri"/>
          <w:highlight w:val="cyan"/>
        </w:rPr>
        <w:t>would</w:t>
      </w:r>
      <w:r w:rsidRPr="000A2C32">
        <w:rPr>
          <w:rStyle w:val="StyleUnderline"/>
          <w:highlight w:val="cyan"/>
        </w:rPr>
        <w:t xml:space="preserve"> </w:t>
      </w:r>
      <w:r w:rsidRPr="000A2C32">
        <w:rPr>
          <w:rStyle w:val="StyleUnderline"/>
          <w:rFonts w:eastAsia="Calibri"/>
          <w:highlight w:val="cyan"/>
        </w:rPr>
        <w:t>deprive</w:t>
      </w:r>
      <w:r w:rsidRPr="000A2C32">
        <w:rPr>
          <w:rStyle w:val="StyleUnderline"/>
          <w:highlight w:val="cyan"/>
        </w:rPr>
        <w:t xml:space="preserve"> </w:t>
      </w:r>
      <w:r w:rsidRPr="00AE4834">
        <w:rPr>
          <w:rStyle w:val="StyleUnderline"/>
          <w:rFonts w:eastAsia="Calibri"/>
        </w:rPr>
        <w:t>more</w:t>
      </w:r>
      <w:r w:rsidRPr="00AE4834">
        <w:rPr>
          <w:rStyle w:val="StyleUnderline"/>
        </w:rPr>
        <w:t xml:space="preserve"> </w:t>
      </w:r>
      <w:r w:rsidRPr="000A2C32">
        <w:rPr>
          <w:rStyle w:val="StyleUnderline"/>
          <w:rFonts w:eastAsia="Calibri"/>
          <w:highlight w:val="cyan"/>
        </w:rPr>
        <w:t>people</w:t>
      </w:r>
      <w:r w:rsidRPr="000A2C32">
        <w:rPr>
          <w:rStyle w:val="StyleUnderline"/>
          <w:highlight w:val="cyan"/>
        </w:rPr>
        <w:t xml:space="preserve"> </w:t>
      </w:r>
      <w:r w:rsidRPr="000A2C32">
        <w:rPr>
          <w:rStyle w:val="StyleUnderline"/>
          <w:rFonts w:eastAsia="Calibri"/>
          <w:highlight w:val="cyan"/>
        </w:rPr>
        <w:t>of</w:t>
      </w:r>
      <w:r w:rsidRPr="000A2C32">
        <w:rPr>
          <w:rStyle w:val="StyleUnderline"/>
          <w:highlight w:val="cyan"/>
        </w:rPr>
        <w:t xml:space="preserve"> </w:t>
      </w:r>
      <w:r w:rsidRPr="00AE4834">
        <w:rPr>
          <w:rStyle w:val="StyleUnderline"/>
          <w:rFonts w:eastAsia="Calibri"/>
        </w:rPr>
        <w:t>enjoying</w:t>
      </w:r>
      <w:r w:rsidRPr="00AE4834">
        <w:rPr>
          <w:rStyle w:val="StyleUnderline"/>
        </w:rPr>
        <w:t xml:space="preserve"> </w:t>
      </w:r>
      <w:r w:rsidRPr="000A2C32">
        <w:rPr>
          <w:rStyle w:val="StyleUnderline"/>
          <w:rFonts w:eastAsia="Calibri"/>
          <w:highlight w:val="cyan"/>
        </w:rPr>
        <w:t>this</w:t>
      </w:r>
      <w:r w:rsidRPr="000A2C32">
        <w:rPr>
          <w:sz w:val="8"/>
          <w:highlight w:val="cyan"/>
        </w:rPr>
        <w:t xml:space="preserve"> </w:t>
      </w:r>
      <w:r w:rsidRPr="00AE4834">
        <w:rPr>
          <w:rFonts w:eastAsia="Calibri"/>
          <w:sz w:val="8"/>
        </w:rPr>
        <w:t>good</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good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case</w:t>
      </w:r>
      <w:r w:rsidRPr="00AE4834">
        <w:rPr>
          <w:sz w:val="8"/>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understood</w:t>
      </w:r>
      <w:r w:rsidRPr="00AE4834">
        <w:rPr>
          <w:rStyle w:val="StyleUnderline"/>
        </w:rPr>
        <w:t xml:space="preserve"> </w:t>
      </w:r>
      <w:r w:rsidRPr="00AE4834">
        <w:rPr>
          <w:rStyle w:val="StyleUnderline"/>
          <w:rFonts w:eastAsia="Calibri"/>
        </w:rPr>
        <w:t>in</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Style w:val="StyleUnderline"/>
          <w:rFonts w:eastAsia="Calibri"/>
        </w:rPr>
        <w:t>two</w:t>
      </w:r>
      <w:r w:rsidRPr="00AE4834">
        <w:rPr>
          <w:rStyle w:val="StyleUnderline"/>
        </w:rPr>
        <w:t xml:space="preserve"> </w:t>
      </w:r>
      <w:r w:rsidRPr="00AE4834">
        <w:rPr>
          <w:rStyle w:val="StyleUnderline"/>
          <w:rFonts w:eastAsia="Calibri"/>
        </w:rPr>
        <w:t>ways</w:t>
      </w:r>
      <w:r w:rsidRPr="00AE4834">
        <w:rPr>
          <w:rStyle w:val="StyleUnderline"/>
        </w:rPr>
        <w:t>.</w:t>
      </w:r>
      <w:r w:rsidRPr="00AE4834">
        <w:rPr>
          <w:sz w:val="8"/>
        </w:rPr>
        <w:t xml:space="preserve"> </w:t>
      </w:r>
      <w:r w:rsidRPr="00AE4834">
        <w:rPr>
          <w:rFonts w:eastAsia="Calibri"/>
          <w:sz w:val="8"/>
        </w:rPr>
        <w:t>According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Style w:val="StyleUnderline"/>
          <w:rFonts w:eastAsia="Calibri"/>
        </w:rPr>
        <w:t>first</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believe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you</w:t>
      </w:r>
      <w:r w:rsidRPr="00AE4834">
        <w:rPr>
          <w:sz w:val="8"/>
        </w:rPr>
        <w:t xml:space="preserve"> </w:t>
      </w:r>
      <w:r w:rsidRPr="00AE4834">
        <w:rPr>
          <w:rFonts w:eastAsia="Calibri"/>
          <w:sz w:val="8"/>
        </w:rPr>
        <w:t>benefit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bringing</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it</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good</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person</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they</w:t>
      </w:r>
      <w:r w:rsidRPr="00AE4834">
        <w:rPr>
          <w:rStyle w:val="StyleUnderline"/>
        </w:rPr>
        <w:t xml:space="preserve"> </w:t>
      </w:r>
      <w:r w:rsidRPr="00AE4834">
        <w:rPr>
          <w:rStyle w:val="StyleUnderline"/>
          <w:rFonts w:eastAsia="Calibri"/>
        </w:rPr>
        <w:t>come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exist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hold</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if</w:t>
      </w:r>
      <w:r w:rsidRPr="00AE4834">
        <w:rPr>
          <w:rStyle w:val="StyleUnderline"/>
        </w:rPr>
        <w:t xml:space="preserve"> </w:t>
      </w:r>
      <w:r w:rsidRPr="00AE4834">
        <w:rPr>
          <w:rStyle w:val="StyleUnderline"/>
          <w:rFonts w:eastAsia="Calibri"/>
        </w:rPr>
        <w:t>humans</w:t>
      </w:r>
      <w:r w:rsidRPr="00AE4834">
        <w:rPr>
          <w:rStyle w:val="StyleUnderline"/>
        </w:rPr>
        <w:t xml:space="preserve"> </w:t>
      </w:r>
      <w:r w:rsidRPr="00AE4834">
        <w:rPr>
          <w:rStyle w:val="StyleUnderline"/>
          <w:rFonts w:eastAsia="Calibri"/>
        </w:rPr>
        <w:t>were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go</w:t>
      </w:r>
      <w:r w:rsidRPr="00AE4834">
        <w:rPr>
          <w:rStyle w:val="StyleUnderline"/>
        </w:rPr>
        <w:t xml:space="preserve"> </w:t>
      </w:r>
      <w:r w:rsidRPr="00AE4834">
        <w:rPr>
          <w:rStyle w:val="StyleUnderline"/>
          <w:rFonts w:eastAsia="Calibri"/>
        </w:rPr>
        <w:t>extinct</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utility</w:t>
      </w:r>
      <w:r w:rsidRPr="00AE4834">
        <w:rPr>
          <w:rStyle w:val="StyleUnderline"/>
        </w:rPr>
        <w:t xml:space="preserve"> </w:t>
      </w:r>
      <w:r w:rsidRPr="00AE4834">
        <w:rPr>
          <w:rStyle w:val="StyleUnderline"/>
          <w:rFonts w:eastAsia="Calibri"/>
        </w:rPr>
        <w:t>foregone</w:t>
      </w:r>
      <w:r w:rsidRPr="00AE4834">
        <w:rPr>
          <w:rStyle w:val="StyleUnderline"/>
        </w:rPr>
        <w:t xml:space="preserve"> </w:t>
      </w:r>
      <w:r w:rsidRPr="00AE4834">
        <w:rPr>
          <w:rStyle w:val="StyleUnderline"/>
          <w:rFonts w:eastAsia="Calibri"/>
        </w:rPr>
        <w:t>by</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billions</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more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people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lived</w:t>
      </w:r>
      <w:r w:rsidRPr="00AE4834">
        <w:rPr>
          <w:rStyle w:val="StyleUnderline"/>
        </w:rPr>
        <w:t xml:space="preserve"> </w:t>
      </w:r>
      <w:r w:rsidRPr="00AE4834">
        <w:rPr>
          <w:rStyle w:val="StyleUnderline"/>
          <w:rFonts w:eastAsia="Calibri"/>
        </w:rPr>
        <w:t>but</w:t>
      </w:r>
      <w:r w:rsidRPr="00AE4834">
        <w:rPr>
          <w:rStyle w:val="StyleUnderline"/>
        </w:rPr>
        <w:t xml:space="preserve"> </w:t>
      </w:r>
      <w:r w:rsidRPr="00AE4834">
        <w:rPr>
          <w:rStyle w:val="StyleUnderline"/>
          <w:rFonts w:eastAsia="Calibri"/>
        </w:rPr>
        <w:t>will</w:t>
      </w:r>
      <w:r w:rsidRPr="00AE4834">
        <w:rPr>
          <w:rStyle w:val="StyleUnderline"/>
        </w:rPr>
        <w:t xml:space="preserve"> </w:t>
      </w:r>
      <w:r w:rsidRPr="00AE4834">
        <w:rPr>
          <w:rStyle w:val="StyleUnderline"/>
          <w:rFonts w:eastAsia="Calibri"/>
        </w:rPr>
        <w:t>now</w:t>
      </w:r>
      <w:r w:rsidRPr="00AE4834">
        <w:rPr>
          <w:rStyle w:val="StyleUnderline"/>
        </w:rPr>
        <w:t xml:space="preserve"> </w:t>
      </w:r>
      <w:r w:rsidRPr="00AE4834">
        <w:rPr>
          <w:rStyle w:val="StyleUnderline"/>
          <w:rFonts w:eastAsia="Calibri"/>
        </w:rPr>
        <w:t>never</w:t>
      </w:r>
      <w:r w:rsidRPr="00AE4834">
        <w:rPr>
          <w:rStyle w:val="StyleUnderline"/>
        </w:rPr>
        <w:t xml:space="preserve"> </w:t>
      </w:r>
      <w:r w:rsidRPr="00AE4834">
        <w:rPr>
          <w:rStyle w:val="StyleUnderline"/>
          <w:rFonts w:eastAsia="Calibri"/>
        </w:rPr>
        <w:t>get</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opportunity</w:t>
      </w:r>
      <w:r w:rsidRPr="00AE4834">
        <w:rPr>
          <w:sz w:val="8"/>
        </w:rPr>
        <w:t xml:space="preserve">, </w:t>
      </w:r>
      <w:r w:rsidRPr="00AE4834">
        <w:rPr>
          <w:rFonts w:eastAsia="Calibri"/>
          <w:sz w:val="8"/>
        </w:rPr>
        <w:t>renders</w:t>
      </w:r>
      <w:r w:rsidRPr="00AE4834">
        <w:rPr>
          <w:sz w:val="8"/>
        </w:rPr>
        <w:t xml:space="preserve"> </w:t>
      </w:r>
      <w:r w:rsidRPr="00AE4834">
        <w:rPr>
          <w:rFonts w:eastAsia="Calibri"/>
          <w:sz w:val="8"/>
        </w:rPr>
        <w:t>allowing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take</w:t>
      </w:r>
      <w:r w:rsidRPr="00AE4834">
        <w:rPr>
          <w:sz w:val="8"/>
        </w:rPr>
        <w:t xml:space="preserve"> </w:t>
      </w:r>
      <w:r w:rsidRPr="00AE4834">
        <w:rPr>
          <w:rFonts w:eastAsia="Calibri"/>
          <w:sz w:val="8"/>
        </w:rPr>
        <w:t>place</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incidence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wrongdoing</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found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quotes</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Effective</w:t>
      </w:r>
      <w:r w:rsidRPr="00AE4834">
        <w:rPr>
          <w:sz w:val="8"/>
        </w:rPr>
        <w:t xml:space="preserve"> </w:t>
      </w:r>
      <w:r w:rsidRPr="00AE4834">
        <w:rPr>
          <w:rFonts w:eastAsia="Calibri"/>
          <w:sz w:val="8"/>
        </w:rPr>
        <w:t>Altruism</w:t>
      </w:r>
      <w:r w:rsidRPr="00AE4834">
        <w:rPr>
          <w:sz w:val="8"/>
        </w:rPr>
        <w:t xml:space="preserve"> </w:t>
      </w:r>
      <w:r w:rsidRPr="00AE4834">
        <w:rPr>
          <w:rFonts w:eastAsia="Calibri"/>
          <w:sz w:val="8"/>
        </w:rPr>
        <w:t>blog</w:t>
      </w:r>
      <w:r w:rsidRPr="00AE4834">
        <w:rPr>
          <w:sz w:val="8"/>
        </w:rPr>
        <w:t xml:space="preserve"> </w:t>
      </w:r>
      <w:r w:rsidRPr="00AE4834">
        <w:rPr>
          <w:rFonts w:eastAsia="Calibri"/>
          <w:sz w:val="8"/>
        </w:rPr>
        <w:t>post</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Peter</w:t>
      </w:r>
      <w:r w:rsidRPr="00AE4834">
        <w:rPr>
          <w:sz w:val="8"/>
        </w:rPr>
        <w:t xml:space="preserve"> </w:t>
      </w:r>
      <w:r w:rsidRPr="00AE4834">
        <w:rPr>
          <w:rFonts w:eastAsia="Calibri"/>
          <w:sz w:val="8"/>
        </w:rPr>
        <w:t>Singer</w:t>
      </w:r>
      <w:r w:rsidRPr="00AE4834">
        <w:rPr>
          <w:sz w:val="8"/>
        </w:rPr>
        <w:t xml:space="preserve">, </w:t>
      </w:r>
      <w:r w:rsidRPr="00AE4834">
        <w:rPr>
          <w:rFonts w:eastAsia="Calibri"/>
          <w:sz w:val="8"/>
        </w:rPr>
        <w:t>Nick</w:t>
      </w:r>
      <w:r w:rsidRPr="00AE4834">
        <w:rPr>
          <w:sz w:val="8"/>
        </w:rPr>
        <w:t xml:space="preserve"> </w:t>
      </w:r>
      <w:r w:rsidRPr="00AE4834">
        <w:rPr>
          <w:rFonts w:eastAsia="Calibri"/>
          <w:sz w:val="8"/>
        </w:rPr>
        <w:t>Beckstead</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Matt</w:t>
      </w:r>
      <w:r w:rsidRPr="00AE4834">
        <w:rPr>
          <w:sz w:val="8"/>
        </w:rPr>
        <w:t xml:space="preserve"> </w:t>
      </w:r>
      <w:r w:rsidRPr="00AE4834">
        <w:rPr>
          <w:rFonts w:eastAsia="Calibri"/>
          <w:sz w:val="8"/>
        </w:rPr>
        <w:t>Wage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very</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0A2C32">
        <w:rPr>
          <w:rStyle w:val="Emphasis"/>
          <w:rFonts w:eastAsia="Calibri"/>
          <w:highlight w:val="cyan"/>
        </w:rPr>
        <w:t>billions</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people</w:t>
      </w:r>
      <w:r w:rsidRPr="000A2C32">
        <w:rPr>
          <w:rStyle w:val="Emphasis"/>
          <w:highlight w:val="cyan"/>
        </w:rPr>
        <w:t xml:space="preserve"> </w:t>
      </w:r>
      <w:r w:rsidRPr="000A2C32">
        <w:rPr>
          <w:rStyle w:val="Emphasis"/>
          <w:rFonts w:eastAsia="Calibri"/>
          <w:highlight w:val="cyan"/>
        </w:rPr>
        <w:t>would</w:t>
      </w:r>
      <w:r w:rsidRPr="000A2C32">
        <w:rPr>
          <w:rStyle w:val="Emphasis"/>
          <w:highlight w:val="cyan"/>
        </w:rPr>
        <w:t xml:space="preserve"> </w:t>
      </w:r>
      <w:r w:rsidRPr="00AE4834">
        <w:rPr>
          <w:rStyle w:val="Emphasis"/>
          <w:rFonts w:eastAsia="Calibri"/>
        </w:rPr>
        <w:t>likely</w:t>
      </w:r>
      <w:r w:rsidRPr="00AE4834">
        <w:rPr>
          <w:rStyle w:val="Emphasis"/>
        </w:rPr>
        <w:t xml:space="preserve"> </w:t>
      </w:r>
      <w:r w:rsidRPr="000A2C32">
        <w:rPr>
          <w:rStyle w:val="Emphasis"/>
          <w:rFonts w:eastAsia="Calibri"/>
          <w:highlight w:val="cyan"/>
        </w:rPr>
        <w:t>die</w:t>
      </w:r>
      <w:r w:rsidRPr="000A2C32">
        <w:rPr>
          <w:rStyle w:val="Emphasis"/>
          <w:highlight w:val="cyan"/>
        </w:rPr>
        <w:t xml:space="preserve"> </w:t>
      </w:r>
      <w:r w:rsidRPr="000A2C32">
        <w:rPr>
          <w:rStyle w:val="Emphasis"/>
          <w:rFonts w:eastAsia="Calibri"/>
          <w:highlight w:val="cyan"/>
        </w:rPr>
        <w:t>painful</w:t>
      </w:r>
      <w:r w:rsidRPr="000A2C32">
        <w:rPr>
          <w:rStyle w:val="Emphasis"/>
          <w:highlight w:val="cyan"/>
        </w:rPr>
        <w:t xml:space="preserve"> </w:t>
      </w:r>
      <w:r w:rsidRPr="000A2C32">
        <w:rPr>
          <w:rStyle w:val="Emphasis"/>
          <w:rFonts w:eastAsia="Calibri"/>
          <w:highlight w:val="cyan"/>
        </w:rPr>
        <w:t>deaths</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far</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worst</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worst</w:t>
      </w:r>
      <w:r w:rsidRPr="00AE4834">
        <w:rPr>
          <w:rStyle w:val="StyleUnderline"/>
        </w:rPr>
        <w:t xml:space="preserve"> </w:t>
      </w:r>
      <w:r w:rsidRPr="00AE4834">
        <w:rPr>
          <w:rStyle w:val="StyleUnderline"/>
          <w:rFonts w:eastAsia="Calibri"/>
        </w:rPr>
        <w:t>thing</w:t>
      </w:r>
      <w:r w:rsidRPr="00AE4834">
        <w:rPr>
          <w:rStyle w:val="StyleUnderline"/>
        </w:rPr>
        <w:t xml:space="preserve"> </w:t>
      </w:r>
      <w:r w:rsidRPr="00AE4834">
        <w:rPr>
          <w:rStyle w:val="StyleUnderline"/>
          <w:rFonts w:eastAsia="Calibri"/>
        </w:rPr>
        <w:t>about</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extinction</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that</w:t>
      </w:r>
      <w:r w:rsidRPr="00AE4834">
        <w:rPr>
          <w:rStyle w:val="StyleUnderline"/>
        </w:rPr>
        <w:t xml:space="preserve"> </w:t>
      </w:r>
      <w:r w:rsidRPr="000A2C32">
        <w:rPr>
          <w:rStyle w:val="StyleUnderline"/>
          <w:rFonts w:eastAsia="Calibri"/>
          <w:highlight w:val="cyan"/>
        </w:rPr>
        <w:t>there</w:t>
      </w:r>
      <w:r w:rsidRPr="000A2C32">
        <w:rPr>
          <w:rStyle w:val="StyleUnderline"/>
          <w:highlight w:val="cyan"/>
        </w:rPr>
        <w:t xml:space="preserve"> </w:t>
      </w:r>
      <w:r w:rsidRPr="000A2C32">
        <w:rPr>
          <w:rStyle w:val="StyleUnderline"/>
          <w:rFonts w:eastAsia="Calibri"/>
          <w:highlight w:val="cyan"/>
        </w:rPr>
        <w:t>would</w:t>
      </w:r>
      <w:r w:rsidRPr="000A2C32">
        <w:rPr>
          <w:rStyle w:val="StyleUnderline"/>
          <w:highlight w:val="cyan"/>
        </w:rPr>
        <w:t xml:space="preserve"> </w:t>
      </w:r>
      <w:r w:rsidRPr="000A2C32">
        <w:rPr>
          <w:rStyle w:val="StyleUnderline"/>
          <w:rFonts w:eastAsia="Calibri"/>
          <w:highlight w:val="cyan"/>
        </w:rPr>
        <w:t>be</w:t>
      </w:r>
      <w:r w:rsidRPr="000A2C32">
        <w:rPr>
          <w:rStyle w:val="StyleUnderline"/>
          <w:highlight w:val="cyan"/>
        </w:rPr>
        <w:t xml:space="preserve"> </w:t>
      </w:r>
      <w:r w:rsidRPr="000A2C32">
        <w:rPr>
          <w:rStyle w:val="StyleUnderline"/>
          <w:rFonts w:eastAsia="Calibri"/>
          <w:highlight w:val="cyan"/>
        </w:rPr>
        <w:t>no</w:t>
      </w:r>
      <w:r w:rsidRPr="000A2C32">
        <w:rPr>
          <w:rStyle w:val="StyleUnderline"/>
          <w:highlight w:val="cyan"/>
        </w:rPr>
        <w:t xml:space="preserve"> </w:t>
      </w:r>
      <w:r w:rsidRPr="000A2C32">
        <w:rPr>
          <w:rStyle w:val="StyleUnderline"/>
          <w:rFonts w:eastAsia="Calibri"/>
          <w:highlight w:val="cyan"/>
        </w:rPr>
        <w:t>future</w:t>
      </w:r>
      <w:r w:rsidRPr="000A2C32">
        <w:rPr>
          <w:rStyle w:val="StyleUnderline"/>
          <w:highlight w:val="cyan"/>
        </w:rPr>
        <w:t xml:space="preserve"> </w:t>
      </w:r>
      <w:r w:rsidRPr="000A2C32">
        <w:rPr>
          <w:rStyle w:val="StyleUnderline"/>
          <w:rFonts w:eastAsia="Calibri"/>
          <w:highlight w:val="cyan"/>
        </w:rPr>
        <w:t>generations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generations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future</w:t>
      </w:r>
      <w:r w:rsidRPr="00AE4834">
        <w:rPr>
          <w:sz w:val="8"/>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value</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all</w:t>
      </w:r>
      <w:r w:rsidRPr="000A2C32">
        <w:rPr>
          <w:rStyle w:val="Emphasis"/>
          <w:highlight w:val="cyan"/>
        </w:rPr>
        <w:t xml:space="preserve"> </w:t>
      </w:r>
      <w:r w:rsidRPr="000A2C32">
        <w:rPr>
          <w:rStyle w:val="Emphasis"/>
          <w:rFonts w:eastAsia="Calibri"/>
          <w:highlight w:val="cyan"/>
        </w:rPr>
        <w:t>those</w:t>
      </w:r>
      <w:r w:rsidRPr="000A2C32">
        <w:rPr>
          <w:rStyle w:val="Emphasis"/>
          <w:highlight w:val="cyan"/>
        </w:rPr>
        <w:t xml:space="preserve"> </w:t>
      </w:r>
      <w:r w:rsidRPr="000A2C32">
        <w:rPr>
          <w:rStyle w:val="Emphasis"/>
          <w:rFonts w:eastAsia="Calibri"/>
          <w:highlight w:val="cyan"/>
        </w:rPr>
        <w:t>generations</w:t>
      </w:r>
      <w:r w:rsidRPr="000A2C32">
        <w:rPr>
          <w:rStyle w:val="Emphasis"/>
          <w:highlight w:val="cyan"/>
        </w:rPr>
        <w:t xml:space="preserve"> </w:t>
      </w:r>
      <w:r w:rsidRPr="000A2C32">
        <w:rPr>
          <w:rStyle w:val="Emphasis"/>
          <w:rFonts w:eastAsia="Calibri"/>
          <w:highlight w:val="cyan"/>
        </w:rPr>
        <w:t>together</w:t>
      </w:r>
      <w:r w:rsidRPr="000A2C32">
        <w:rPr>
          <w:rStyle w:val="Emphasis"/>
          <w:highlight w:val="cyan"/>
        </w:rPr>
        <w:t xml:space="preserve"> </w:t>
      </w:r>
      <w:r w:rsidRPr="000A2C32">
        <w:rPr>
          <w:rStyle w:val="Emphasis"/>
          <w:rFonts w:eastAsia="Calibri"/>
          <w:highlight w:val="cyan"/>
        </w:rPr>
        <w:t>greatly</w:t>
      </w:r>
      <w:r w:rsidRPr="000A2C32">
        <w:rPr>
          <w:rStyle w:val="Emphasis"/>
          <w:highlight w:val="cyan"/>
        </w:rPr>
        <w:t xml:space="preserve"> </w:t>
      </w:r>
      <w:r w:rsidRPr="000A2C32">
        <w:rPr>
          <w:rStyle w:val="Emphasis"/>
          <w:rFonts w:eastAsia="Calibri"/>
          <w:highlight w:val="cyan"/>
        </w:rPr>
        <w:t>exceeds</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value</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current</w:t>
      </w:r>
      <w:r w:rsidRPr="000A2C32">
        <w:rPr>
          <w:rStyle w:val="Emphasis"/>
          <w:highlight w:val="cyan"/>
        </w:rPr>
        <w:t xml:space="preserve"> </w:t>
      </w:r>
      <w:r w:rsidRPr="000A2C32">
        <w:rPr>
          <w:rStyle w:val="Emphasis"/>
          <w:rFonts w:eastAsia="Calibri"/>
          <w:highlight w:val="cyan"/>
        </w:rPr>
        <w:t>generation</w:t>
      </w:r>
      <w:r w:rsidRPr="00AE4834">
        <w:rPr>
          <w:sz w:val="8"/>
        </w:rPr>
        <w:t>. (</w:t>
      </w:r>
      <w:r w:rsidRPr="00AE4834">
        <w:rPr>
          <w:rFonts w:eastAsia="Calibri"/>
          <w:sz w:val="8"/>
        </w:rPr>
        <w:t>Beckstead</w:t>
      </w:r>
      <w:r w:rsidRPr="00AE4834">
        <w:rPr>
          <w:sz w:val="8"/>
        </w:rPr>
        <w:t xml:space="preserve">, </w:t>
      </w:r>
      <w:r w:rsidRPr="00AE4834">
        <w:rPr>
          <w:rFonts w:eastAsia="Calibri"/>
          <w:sz w:val="8"/>
        </w:rPr>
        <w:t>Singer</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Wage</w:t>
      </w:r>
      <w:r w:rsidRPr="00AE4834">
        <w:rPr>
          <w:sz w:val="8"/>
        </w:rPr>
        <w:t xml:space="preserve"> 2013) </w:t>
      </w:r>
      <w:r w:rsidRPr="00AE4834">
        <w:rPr>
          <w:rFonts w:eastAsia="Calibri"/>
          <w:sz w:val="8"/>
        </w:rPr>
        <w:t>The</w:t>
      </w:r>
      <w:r w:rsidRPr="00AE4834">
        <w:rPr>
          <w:sz w:val="8"/>
        </w:rPr>
        <w:t xml:space="preserve"> </w:t>
      </w:r>
      <w:r w:rsidRPr="00AE4834">
        <w:rPr>
          <w:rFonts w:eastAsia="Calibri"/>
          <w:sz w:val="8"/>
        </w:rPr>
        <w:t>authors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making</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claims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there</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value</w:t>
      </w:r>
      <w:r w:rsidRPr="00AE4834">
        <w:rPr>
          <w:rStyle w:val="StyleUnderline"/>
        </w:rPr>
        <w:t xml:space="preserve"> </w:t>
      </w:r>
      <w:r w:rsidRPr="00AE4834">
        <w:rPr>
          <w:rStyle w:val="StyleUnderline"/>
          <w:rFonts w:eastAsia="Calibri"/>
        </w:rPr>
        <w:t>in</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life</w:t>
      </w:r>
      <w:r w:rsidRPr="00AE4834">
        <w:rPr>
          <w:rStyle w:val="StyleUnderline"/>
        </w:rPr>
        <w:t xml:space="preserve"> </w:t>
      </w:r>
      <w:r w:rsidRPr="00AE4834">
        <w:rPr>
          <w:rStyle w:val="StyleUnderline"/>
          <w:rFonts w:eastAsia="Calibri"/>
        </w:rPr>
        <w:t>and</w:t>
      </w:r>
      <w:r w:rsidRPr="00AE4834">
        <w:rPr>
          <w:sz w:val="8"/>
        </w:rPr>
        <w:t xml:space="preserve"> </w:t>
      </w:r>
      <w:r w:rsidRPr="00AE4834">
        <w:rPr>
          <w:rFonts w:eastAsia="Calibri"/>
          <w:sz w:val="8"/>
        </w:rPr>
        <w:t>also</w:t>
      </w:r>
      <w:r w:rsidRPr="00AE4834">
        <w:rPr>
          <w:sz w:val="8"/>
        </w:rPr>
        <w:t xml:space="preserve"> </w:t>
      </w:r>
      <w:r w:rsidRPr="00AE4834">
        <w:rPr>
          <w:rStyle w:val="StyleUnderline"/>
          <w:rFonts w:eastAsia="Calibri"/>
        </w:rPr>
        <w:t>something</w:t>
      </w:r>
      <w:r w:rsidRPr="00AE4834">
        <w:rPr>
          <w:rStyle w:val="StyleUnderline"/>
        </w:rPr>
        <w:t xml:space="preserve"> </w:t>
      </w:r>
      <w:r w:rsidRPr="00AE4834">
        <w:rPr>
          <w:rStyle w:val="StyleUnderline"/>
          <w:rFonts w:eastAsia="Calibri"/>
        </w:rPr>
        <w:t>valuable</w:t>
      </w:r>
      <w:r w:rsidRPr="00AE4834">
        <w:rPr>
          <w:rStyle w:val="StyleUnderline"/>
        </w:rPr>
        <w:t xml:space="preserve"> </w:t>
      </w:r>
      <w:r w:rsidRPr="00AE4834">
        <w:rPr>
          <w:rStyle w:val="StyleUnderline"/>
          <w:rFonts w:eastAsia="Calibri"/>
        </w:rPr>
        <w:t>about</w:t>
      </w:r>
      <w:r w:rsidRPr="00AE4834">
        <w:rPr>
          <w:rStyle w:val="StyleUnderline"/>
        </w:rPr>
        <w:t xml:space="preserve"> </w:t>
      </w:r>
      <w:r w:rsidRPr="00AE4834">
        <w:rPr>
          <w:rStyle w:val="StyleUnderline"/>
          <w:rFonts w:eastAsia="Calibri"/>
        </w:rPr>
        <w:t>creating</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people</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furthermore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very</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did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worst</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happy</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number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ever</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far</w:t>
      </w:r>
      <w:r w:rsidRPr="00AE4834">
        <w:rPr>
          <w:sz w:val="8"/>
        </w:rPr>
        <w:t xml:space="preserve"> </w:t>
      </w:r>
      <w:r w:rsidRPr="00AE4834">
        <w:rPr>
          <w:rFonts w:eastAsia="Calibri"/>
          <w:sz w:val="8"/>
        </w:rPr>
        <w:t>greater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number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brought</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currently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former</w:t>
      </w:r>
      <w:r w:rsidRPr="00AE4834">
        <w:rPr>
          <w:sz w:val="8"/>
        </w:rPr>
        <w:t>’</w:t>
      </w:r>
      <w:r w:rsidRPr="00AE4834">
        <w:rPr>
          <w:rFonts w:eastAsia="Calibri"/>
          <w:sz w:val="8"/>
        </w:rPr>
        <w:t>s</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greater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latter</w:t>
      </w:r>
      <w:r w:rsidRPr="00AE4834">
        <w:rPr>
          <w:sz w:val="8"/>
        </w:rPr>
        <w:t>’</w:t>
      </w:r>
      <w:r w:rsidRPr="00AE4834">
        <w:rPr>
          <w:rFonts w:eastAsia="Calibri"/>
          <w:sz w:val="8"/>
        </w:rPr>
        <w:t>s</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claims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assuming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intrinsic</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makes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further</w:t>
      </w:r>
      <w:r w:rsidRPr="00AE4834">
        <w:rPr>
          <w:sz w:val="8"/>
        </w:rPr>
        <w:t xml:space="preserve"> </w:t>
      </w:r>
      <w:r w:rsidRPr="00AE4834">
        <w:rPr>
          <w:rFonts w:eastAsia="Calibri"/>
          <w:sz w:val="8"/>
        </w:rPr>
        <w:t>assumption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forgone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lived</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greater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disvalue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accrued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suffering</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and</w:t>
      </w:r>
      <w:r w:rsidRPr="00AE4834">
        <w:rPr>
          <w:sz w:val="8"/>
        </w:rPr>
        <w:t>/</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best</w:t>
      </w:r>
      <w:r w:rsidRPr="00AE4834">
        <w:rPr>
          <w:sz w:val="8"/>
        </w:rPr>
        <w:t>-</w:t>
      </w:r>
      <w:r w:rsidRPr="00AE4834">
        <w:rPr>
          <w:rFonts w:eastAsia="Calibri"/>
          <w:sz w:val="8"/>
        </w:rPr>
        <w:t>known</w:t>
      </w:r>
      <w:r w:rsidRPr="00AE4834">
        <w:rPr>
          <w:sz w:val="8"/>
        </w:rPr>
        <w:t xml:space="preserve"> </w:t>
      </w:r>
      <w:r w:rsidRPr="00AE4834">
        <w:rPr>
          <w:rFonts w:eastAsia="Calibri"/>
          <w:sz w:val="8"/>
        </w:rPr>
        <w:t>author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post</w:t>
      </w:r>
      <w:r w:rsidRPr="00AE4834">
        <w:rPr>
          <w:sz w:val="8"/>
        </w:rPr>
        <w:t xml:space="preserve">, </w:t>
      </w:r>
      <w:r w:rsidRPr="00AE4834">
        <w:rPr>
          <w:rFonts w:eastAsia="Calibri"/>
          <w:sz w:val="8"/>
        </w:rPr>
        <w:t>Peter</w:t>
      </w:r>
      <w:r w:rsidRPr="00AE4834">
        <w:rPr>
          <w:sz w:val="8"/>
        </w:rPr>
        <w:t xml:space="preserve"> </w:t>
      </w:r>
      <w:r w:rsidRPr="00AE4834">
        <w:rPr>
          <w:rFonts w:eastAsia="Calibri"/>
          <w:sz w:val="8"/>
        </w:rPr>
        <w:t>Singer</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prominent</w:t>
      </w:r>
      <w:r w:rsidRPr="00AE4834">
        <w:rPr>
          <w:sz w:val="8"/>
        </w:rPr>
        <w:t xml:space="preserve"> </w:t>
      </w:r>
      <w:r w:rsidRPr="00AE4834">
        <w:rPr>
          <w:rFonts w:eastAsia="Calibri"/>
          <w:sz w:val="8"/>
        </w:rPr>
        <w:t>utilitarian</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surprising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lament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lack</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per</w:t>
      </w:r>
      <w:r w:rsidRPr="00AE4834">
        <w:rPr>
          <w:sz w:val="8"/>
        </w:rPr>
        <w:t xml:space="preserve"> </w:t>
      </w:r>
      <w:r w:rsidRPr="00AE4834">
        <w:rPr>
          <w:rFonts w:eastAsia="Calibri"/>
          <w:sz w:val="8"/>
        </w:rPr>
        <w:t>se</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utilitarians</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share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implicitly</w:t>
      </w:r>
      <w:r w:rsidRPr="00AE4834">
        <w:rPr>
          <w:sz w:val="8"/>
        </w:rPr>
        <w:t xml:space="preserve">. </w:t>
      </w:r>
      <w:r w:rsidRPr="00AE4834">
        <w:rPr>
          <w:rFonts w:eastAsia="Calibri"/>
          <w:sz w:val="8"/>
        </w:rPr>
        <w:t>Indeed</w:t>
      </w:r>
      <w:r w:rsidRPr="00AE4834">
        <w:rPr>
          <w:sz w:val="8"/>
        </w:rPr>
        <w:t xml:space="preserve">, </w:t>
      </w:r>
      <w:r w:rsidRPr="00AE4834">
        <w:rPr>
          <w:rFonts w:eastAsia="Calibri"/>
          <w:sz w:val="8"/>
        </w:rPr>
        <w:t>other</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seem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imply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share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intuition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Stephen</w:t>
      </w:r>
      <w:r w:rsidRPr="00AE4834">
        <w:rPr>
          <w:sz w:val="8"/>
        </w:rPr>
        <w:t xml:space="preserve"> </w:t>
      </w:r>
      <w:r w:rsidRPr="00AE4834">
        <w:rPr>
          <w:rFonts w:eastAsia="Calibri"/>
          <w:sz w:val="8"/>
        </w:rPr>
        <w:t>Gardiner</w:t>
      </w:r>
      <w:r w:rsidRPr="00AE4834">
        <w:rPr>
          <w:sz w:val="8"/>
        </w:rPr>
        <w:t xml:space="preserve"> (2009) </w:t>
      </w:r>
      <w:r w:rsidRPr="00AE4834">
        <w:rPr>
          <w:rFonts w:eastAsia="Calibri"/>
          <w:sz w:val="8"/>
        </w:rPr>
        <w:t>and</w:t>
      </w:r>
      <w:r w:rsidRPr="00AE4834">
        <w:rPr>
          <w:sz w:val="8"/>
        </w:rPr>
        <w:t xml:space="preserve"> </w:t>
      </w:r>
      <w:r w:rsidRPr="00AE4834">
        <w:rPr>
          <w:rFonts w:eastAsia="Calibri"/>
          <w:sz w:val="8"/>
        </w:rPr>
        <w:t>Martin</w:t>
      </w:r>
      <w:r w:rsidRPr="00AE4834">
        <w:rPr>
          <w:sz w:val="8"/>
        </w:rPr>
        <w:t xml:space="preserve"> </w:t>
      </w:r>
      <w:r w:rsidRPr="00AE4834">
        <w:rPr>
          <w:rFonts w:eastAsia="Calibri"/>
          <w:sz w:val="8"/>
        </w:rPr>
        <w:t>O</w:t>
      </w:r>
      <w:r w:rsidRPr="00AE4834">
        <w:rPr>
          <w:sz w:val="8"/>
        </w:rPr>
        <w:t>’</w:t>
      </w:r>
      <w:r w:rsidRPr="00AE4834">
        <w:rPr>
          <w:rFonts w:eastAsia="Calibri"/>
          <w:sz w:val="8"/>
        </w:rPr>
        <w:t>Neill</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correspondence</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sympathetic</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contract</w:t>
      </w:r>
      <w:r w:rsidRPr="00AE4834">
        <w:rPr>
          <w:sz w:val="8"/>
        </w:rPr>
        <w:t xml:space="preserve"> </w:t>
      </w:r>
      <w:r w:rsidRPr="00AE4834">
        <w:rPr>
          <w:rFonts w:eastAsia="Calibri"/>
          <w:sz w:val="8"/>
        </w:rPr>
        <w:t>theory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find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intuitive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should</w:t>
      </w:r>
      <w:r w:rsidRPr="00AE4834">
        <w:rPr>
          <w:sz w:val="8"/>
        </w:rPr>
        <w:t xml:space="preserve"> </w:t>
      </w:r>
      <w:r w:rsidRPr="00AE4834">
        <w:rPr>
          <w:rFonts w:eastAsia="Calibri"/>
          <w:sz w:val="8"/>
        </w:rPr>
        <w:t>want</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generations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assuming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I</w:t>
      </w:r>
      <w:r w:rsidRPr="00AE4834">
        <w:rPr>
          <w:sz w:val="8"/>
        </w:rPr>
        <w:t xml:space="preserve"> </w:t>
      </w:r>
      <w:r w:rsidRPr="00AE4834">
        <w:rPr>
          <w:rFonts w:eastAsia="Calibri"/>
          <w:sz w:val="8"/>
        </w:rPr>
        <w:t>find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plausible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other</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non</w:t>
      </w:r>
      <w:r w:rsidRPr="00AE4834">
        <w:rPr>
          <w:sz w:val="8"/>
        </w:rPr>
        <w:t>-</w:t>
      </w:r>
      <w:r w:rsidRPr="00AE4834">
        <w:rPr>
          <w:rFonts w:eastAsia="Calibri"/>
          <w:sz w:val="8"/>
        </w:rPr>
        <w:t>philosophers</w:t>
      </w:r>
      <w:r w:rsidRPr="00AE4834">
        <w:rPr>
          <w:sz w:val="8"/>
        </w:rPr>
        <w:t xml:space="preserve"> </w:t>
      </w:r>
      <w:r w:rsidRPr="00AE4834">
        <w:rPr>
          <w:rFonts w:eastAsia="Calibri"/>
          <w:sz w:val="8"/>
        </w:rPr>
        <w:t>alike</w:t>
      </w:r>
      <w:r w:rsidRPr="00AE4834">
        <w:rPr>
          <w:sz w:val="8"/>
        </w:rPr>
        <w:t xml:space="preserve">) </w:t>
      </w:r>
      <w:r w:rsidRPr="00AE4834">
        <w:rPr>
          <w:rFonts w:eastAsia="Calibri"/>
          <w:sz w:val="8"/>
        </w:rPr>
        <w:t>probably</w:t>
      </w:r>
      <w:r w:rsidRPr="00AE4834">
        <w:rPr>
          <w:sz w:val="8"/>
        </w:rPr>
        <w:t xml:space="preserve"> </w:t>
      </w:r>
      <w:r w:rsidRPr="00AE4834">
        <w:rPr>
          <w:rFonts w:eastAsia="Calibri"/>
          <w:sz w:val="8"/>
        </w:rPr>
        <w:t>share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intuition</w:t>
      </w:r>
      <w:r w:rsidRPr="00AE4834">
        <w:rPr>
          <w:sz w:val="8"/>
        </w:rPr>
        <w:t xml:space="preserve">. </w:t>
      </w:r>
      <w:r w:rsidRPr="00AE4834">
        <w:rPr>
          <w:rStyle w:val="StyleUnderline"/>
          <w:rFonts w:eastAsia="Calibri"/>
        </w:rPr>
        <w:t>When</w:t>
      </w:r>
      <w:r w:rsidRPr="00AE4834">
        <w:rPr>
          <w:rStyle w:val="StyleUnderline"/>
        </w:rPr>
        <w:t xml:space="preserve"> </w:t>
      </w:r>
      <w:r w:rsidRPr="00AE4834">
        <w:rPr>
          <w:rStyle w:val="StyleUnderline"/>
          <w:rFonts w:eastAsia="Calibri"/>
        </w:rPr>
        <w:t>we</w:t>
      </w:r>
      <w:r w:rsidRPr="00AE4834">
        <w:rPr>
          <w:rStyle w:val="StyleUnderline"/>
        </w:rPr>
        <w:t xml:space="preserve"> </w:t>
      </w:r>
      <w:r w:rsidRPr="00AE4834">
        <w:rPr>
          <w:rStyle w:val="StyleUnderline"/>
          <w:rFonts w:eastAsia="Calibri"/>
        </w:rPr>
        <w:t>talk</w:t>
      </w:r>
      <w:r w:rsidRPr="00AE4834">
        <w:rPr>
          <w:rStyle w:val="StyleUnderline"/>
        </w:rPr>
        <w:t xml:space="preserve"> </w:t>
      </w:r>
      <w:r w:rsidRPr="00AE4834">
        <w:rPr>
          <w:rStyle w:val="StyleUnderline"/>
          <w:rFonts w:eastAsia="Calibri"/>
        </w:rPr>
        <w:t>about</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lives</w:t>
      </w:r>
      <w:r w:rsidRPr="00AE4834">
        <w:rPr>
          <w:rStyle w:val="StyleUnderline"/>
        </w:rPr>
        <w:t xml:space="preserve"> </w:t>
      </w:r>
      <w:r w:rsidRPr="00AE4834">
        <w:rPr>
          <w:rStyle w:val="StyleUnderline"/>
          <w:rFonts w:eastAsia="Calibri"/>
        </w:rPr>
        <w:t>being</w:t>
      </w:r>
      <w:r w:rsidRPr="00AE4834">
        <w:rPr>
          <w:rStyle w:val="StyleUnderline"/>
        </w:rPr>
        <w:t xml:space="preserve"> ‘</w:t>
      </w:r>
      <w:r w:rsidRPr="00AE4834">
        <w:rPr>
          <w:rStyle w:val="StyleUnderline"/>
          <w:rFonts w:eastAsia="Calibri"/>
        </w:rPr>
        <w:t>prevented</w:t>
      </w:r>
      <w:r w:rsidRPr="00AE4834">
        <w:rPr>
          <w:rStyle w:val="StyleUnderline"/>
        </w:rPr>
        <w:t xml:space="preserve">’, </w:t>
      </w:r>
      <w:r w:rsidRPr="00AE4834">
        <w:rPr>
          <w:rStyle w:val="StyleUnderline"/>
          <w:rFonts w:eastAsia="Calibri"/>
        </w:rPr>
        <w:t>we</w:t>
      </w:r>
      <w:r w:rsidRPr="00AE4834">
        <w:rPr>
          <w:rStyle w:val="StyleUnderline"/>
        </w:rPr>
        <w:t xml:space="preserve"> </w:t>
      </w:r>
      <w:r w:rsidRPr="00AE4834">
        <w:rPr>
          <w:rStyle w:val="StyleUnderline"/>
          <w:rFonts w:eastAsia="Calibri"/>
        </w:rPr>
        <w:t>are</w:t>
      </w:r>
      <w:r w:rsidRPr="00AE4834">
        <w:rPr>
          <w:rStyle w:val="StyleUnderline"/>
        </w:rPr>
        <w:t xml:space="preserve"> </w:t>
      </w:r>
      <w:r w:rsidRPr="00AE4834">
        <w:rPr>
          <w:rStyle w:val="StyleUnderline"/>
          <w:rFonts w:eastAsia="Calibri"/>
        </w:rPr>
        <w:t>saying</w:t>
      </w:r>
      <w:r w:rsidRPr="00AE4834">
        <w:rPr>
          <w:rStyle w:val="StyleUnderline"/>
        </w:rPr>
        <w:t xml:space="preserve"> </w:t>
      </w:r>
      <w:r w:rsidRPr="00AE4834">
        <w:rPr>
          <w:rStyle w:val="StyleUnderline"/>
          <w:rFonts w:eastAsia="Calibri"/>
        </w:rPr>
        <w:t>that</w:t>
      </w:r>
      <w:r w:rsidRPr="00AE4834">
        <w:rPr>
          <w:sz w:val="8"/>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w:t>
      </w:r>
      <w:r w:rsidRPr="00AE4834">
        <w:rPr>
          <w:sz w:val="8"/>
        </w:rPr>
        <w:t xml:space="preserve"> </w:t>
      </w:r>
      <w:r w:rsidRPr="00AE4834">
        <w:rPr>
          <w:rStyle w:val="StyleUnderline"/>
          <w:rFonts w:eastAsia="Calibri"/>
        </w:rPr>
        <w:t>set</w:t>
      </w:r>
      <w:r w:rsidRPr="00AE4834">
        <w:rPr>
          <w:sz w:val="8"/>
        </w:rPr>
        <w:t xml:space="preserve"> </w:t>
      </w:r>
      <w:r w:rsidRPr="00AE4834">
        <w:rPr>
          <w:rStyle w:val="StyleUnderline"/>
          <w:rFonts w:eastAsia="Calibri"/>
        </w:rPr>
        <w:t>of</w:t>
      </w:r>
      <w:r w:rsidRPr="00AE4834">
        <w:rPr>
          <w:sz w:val="8"/>
        </w:rPr>
        <w:t xml:space="preserve"> </w:t>
      </w:r>
      <w:r w:rsidRPr="00AE4834">
        <w:rPr>
          <w:rFonts w:eastAsia="Calibri"/>
          <w:sz w:val="8"/>
        </w:rPr>
        <w:t>possible</w:t>
      </w:r>
      <w:r w:rsidRPr="00AE4834">
        <w:rPr>
          <w:sz w:val="8"/>
        </w:rPr>
        <w:t xml:space="preserve"> </w:t>
      </w:r>
      <w:r w:rsidRPr="00AE4834">
        <w:rPr>
          <w:rStyle w:val="StyleUnderline"/>
          <w:rFonts w:eastAsia="Calibri"/>
        </w:rPr>
        <w:t>people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potentially</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existed</w:t>
      </w:r>
      <w:r w:rsidRPr="00AE4834">
        <w:rPr>
          <w:rStyle w:val="StyleUnderline"/>
        </w:rPr>
        <w:t xml:space="preserve"> </w:t>
      </w:r>
      <w:r w:rsidRPr="00AE4834">
        <w:rPr>
          <w:rStyle w:val="StyleUnderline"/>
          <w:rFonts w:eastAsia="Calibri"/>
        </w:rPr>
        <w:t>will</w:t>
      </w:r>
      <w:r w:rsidRPr="00AE4834">
        <w:rPr>
          <w:rStyle w:val="StyleUnderline"/>
        </w:rPr>
        <w:t xml:space="preserve"> </w:t>
      </w:r>
      <w:r w:rsidRPr="00AE4834">
        <w:rPr>
          <w:rStyle w:val="StyleUnderline"/>
          <w:rFonts w:eastAsia="Calibri"/>
        </w:rPr>
        <w:t>now</w:t>
      </w:r>
      <w:r w:rsidRPr="00AE4834">
        <w:rPr>
          <w:rStyle w:val="StyleUnderline"/>
        </w:rPr>
        <w:t xml:space="preserve"> </w:t>
      </w:r>
      <w:r w:rsidRPr="00AE4834">
        <w:rPr>
          <w:rStyle w:val="StyleUnderline"/>
          <w:rFonts w:eastAsia="Calibri"/>
        </w:rPr>
        <w:t>never</w:t>
      </w:r>
      <w:r w:rsidRPr="00AE4834">
        <w:rPr>
          <w:rStyle w:val="StyleUnderline"/>
        </w:rPr>
        <w:t xml:space="preserve"> </w:t>
      </w:r>
      <w:r w:rsidRPr="00AE4834">
        <w:rPr>
          <w:rStyle w:val="StyleUnderline"/>
          <w:rFonts w:eastAsia="Calibri"/>
        </w:rPr>
        <w:t>actually</w:t>
      </w:r>
      <w:r w:rsidRPr="00AE4834">
        <w:rPr>
          <w:rStyle w:val="StyleUnderline"/>
        </w:rPr>
        <w:t xml:space="preserve"> </w:t>
      </w:r>
      <w:r w:rsidRPr="00AE4834">
        <w:rPr>
          <w:rStyle w:val="StyleUnderline"/>
          <w:rFonts w:eastAsia="Calibri"/>
        </w:rPr>
        <w:t>come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exist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say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mean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foregone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provides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permits</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make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prevented</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prevented</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implausible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someone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did</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wronging</w:t>
      </w:r>
      <w:r w:rsidRPr="00AE4834">
        <w:rPr>
          <w:sz w:val="8"/>
        </w:rPr>
        <w:t xml:space="preserve"> </w:t>
      </w:r>
      <w:r w:rsidRPr="00AE4834">
        <w:rPr>
          <w:rFonts w:eastAsia="Calibri"/>
          <w:sz w:val="8"/>
        </w:rPr>
        <w:t>involves</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take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w:t>
      </w:r>
      <w:r w:rsidRPr="00AE4834">
        <w:rPr>
          <w:rFonts w:eastAsia="Calibri"/>
          <w:sz w:val="8"/>
        </w:rPr>
        <w:t>s</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account</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considering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permissibility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allowing</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X</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take</w:t>
      </w:r>
      <w:r w:rsidRPr="00AE4834">
        <w:rPr>
          <w:sz w:val="8"/>
        </w:rPr>
        <w:t xml:space="preserve"> </w:t>
      </w:r>
      <w:r w:rsidRPr="00AE4834">
        <w:rPr>
          <w:rFonts w:eastAsia="Calibri"/>
          <w:sz w:val="8"/>
        </w:rPr>
        <w:t>X</w:t>
      </w:r>
      <w:r w:rsidRPr="00AE4834">
        <w:rPr>
          <w:sz w:val="8"/>
        </w:rPr>
        <w:t>’</w:t>
      </w:r>
      <w:r w:rsidRPr="00AE4834">
        <w:rPr>
          <w:rFonts w:eastAsia="Calibri"/>
          <w:sz w:val="8"/>
        </w:rPr>
        <w:t>s</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created</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account</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X</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follow</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considering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standpoint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deliberations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burdens</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result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burdens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followed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X</w:t>
      </w:r>
      <w:r w:rsidRPr="00AE4834">
        <w:rPr>
          <w:sz w:val="8"/>
        </w:rPr>
        <w:t xml:space="preserve">), </w:t>
      </w:r>
      <w:r w:rsidRPr="00AE4834">
        <w:rPr>
          <w:rFonts w:eastAsia="Calibri"/>
          <w:sz w:val="8"/>
        </w:rPr>
        <w:t>X</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burdens</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do</w:t>
      </w:r>
      <w:r w:rsidRPr="00AE4834">
        <w:rPr>
          <w:sz w:val="8"/>
        </w:rPr>
        <w:t>/</w:t>
      </w:r>
      <w:r w:rsidRPr="00AE4834">
        <w:rPr>
          <w:rFonts w:eastAsia="Calibri"/>
          <w:sz w:val="8"/>
        </w:rPr>
        <w:t>will</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brunt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occupy</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standpoint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owed</w:t>
      </w:r>
      <w:r w:rsidRPr="00AE4834">
        <w:rPr>
          <w:sz w:val="8"/>
        </w:rPr>
        <w:t xml:space="preserve"> </w:t>
      </w:r>
      <w:r w:rsidRPr="00AE4834">
        <w:rPr>
          <w:rFonts w:eastAsia="Calibri"/>
          <w:sz w:val="8"/>
        </w:rPr>
        <w:t>justification</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caused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necessary</w:t>
      </w:r>
      <w:r w:rsidRPr="00AE4834">
        <w:rPr>
          <w:sz w:val="8"/>
        </w:rPr>
        <w:t xml:space="preserve"> </w:t>
      </w:r>
      <w:r w:rsidRPr="00AE4834">
        <w:rPr>
          <w:rFonts w:eastAsia="Calibri"/>
          <w:sz w:val="8"/>
        </w:rPr>
        <w:t>requirement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Rivka</w:t>
      </w:r>
      <w:r w:rsidRPr="00AE4834">
        <w:rPr>
          <w:sz w:val="8"/>
        </w:rPr>
        <w:t xml:space="preserve"> </w:t>
      </w:r>
      <w:r w:rsidRPr="00AE4834">
        <w:rPr>
          <w:rFonts w:eastAsia="Calibri"/>
          <w:sz w:val="8"/>
        </w:rPr>
        <w:t>Weinberg</w:t>
      </w:r>
      <w:r w:rsidRPr="00AE4834">
        <w:rPr>
          <w:sz w:val="8"/>
        </w:rPr>
        <w:t xml:space="preserve"> </w:t>
      </w:r>
      <w:r w:rsidRPr="00AE4834">
        <w:rPr>
          <w:rFonts w:eastAsia="Calibri"/>
          <w:sz w:val="8"/>
        </w:rPr>
        <w:t>describes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neutral</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subject</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itself</w:t>
      </w:r>
      <w:r w:rsidRPr="00AE4834">
        <w:rPr>
          <w:sz w:val="8"/>
        </w:rPr>
        <w:t xml:space="preserve">.3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detrimental</w:t>
      </w:r>
      <w:r w:rsidRPr="00AE4834">
        <w:rPr>
          <w:sz w:val="8"/>
        </w:rPr>
        <w:t xml:space="preserve"> </w:t>
      </w:r>
      <w:r w:rsidRPr="00AE4834">
        <w:rPr>
          <w:rFonts w:eastAsia="Calibri"/>
          <w:sz w:val="8"/>
        </w:rPr>
        <w:t>effect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kept</w:t>
      </w:r>
      <w:r w:rsidRPr="00AE4834">
        <w:rPr>
          <w:sz w:val="8"/>
        </w:rPr>
        <w:t xml:space="preserve"> </w:t>
      </w:r>
      <w:r w:rsidRPr="00AE4834">
        <w:rPr>
          <w:rFonts w:eastAsia="Calibri"/>
          <w:sz w:val="8"/>
        </w:rPr>
        <w:t>out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Weinberg</w:t>
      </w:r>
      <w:r w:rsidRPr="00AE4834">
        <w:rPr>
          <w:sz w:val="8"/>
        </w:rPr>
        <w:t xml:space="preserve"> </w:t>
      </w:r>
      <w:r w:rsidRPr="00AE4834">
        <w:rPr>
          <w:rFonts w:eastAsia="Calibri"/>
          <w:sz w:val="8"/>
        </w:rPr>
        <w:t>points</w:t>
      </w:r>
      <w:r w:rsidRPr="00AE4834">
        <w:rPr>
          <w:sz w:val="8"/>
        </w:rPr>
        <w:t xml:space="preserve"> </w:t>
      </w:r>
      <w:r w:rsidRPr="00AE4834">
        <w:rPr>
          <w:rFonts w:eastAsia="Calibri"/>
          <w:sz w:val="8"/>
        </w:rPr>
        <w:t>out</w:t>
      </w:r>
      <w:r w:rsidRPr="00AE4834">
        <w:rPr>
          <w:sz w:val="8"/>
        </w:rPr>
        <w:t>, ‘</w:t>
      </w:r>
      <w:r w:rsidRPr="00AE4834">
        <w:rPr>
          <w:rFonts w:eastAsia="Calibri"/>
          <w:sz w:val="8"/>
        </w:rPr>
        <w:t>never</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contrary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bearers</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for</w:t>
      </w:r>
      <w:r w:rsidRPr="00AE4834">
        <w:rPr>
          <w:sz w:val="8"/>
        </w:rPr>
        <w:t>’ (</w:t>
      </w:r>
      <w:r w:rsidRPr="00AE4834">
        <w:rPr>
          <w:rFonts w:eastAsia="Calibri"/>
          <w:sz w:val="8"/>
        </w:rPr>
        <w:t>Weinberg</w:t>
      </w:r>
      <w:r w:rsidRPr="00AE4834">
        <w:rPr>
          <w:sz w:val="8"/>
        </w:rPr>
        <w:t xml:space="preserve"> 2008, 13). </w:t>
      </w:r>
      <w:r w:rsidRPr="00AE4834">
        <w:rPr>
          <w:rFonts w:eastAsia="Calibri"/>
          <w:sz w:val="8"/>
        </w:rPr>
        <w:t>So</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results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never</w:t>
      </w:r>
      <w:r w:rsidRPr="00AE4834">
        <w:rPr>
          <w:sz w:val="8"/>
        </w:rPr>
        <w:t xml:space="preserve"> </w:t>
      </w:r>
      <w:r w:rsidRPr="00AE4834">
        <w:rPr>
          <w:rFonts w:eastAsia="Calibri"/>
          <w:sz w:val="8"/>
        </w:rPr>
        <w:t>becoming</w:t>
      </w:r>
      <w:r w:rsidRPr="00AE4834">
        <w:rPr>
          <w:sz w:val="8"/>
        </w:rPr>
        <w:t xml:space="preserve"> </w:t>
      </w:r>
      <w:r w:rsidRPr="00AE4834">
        <w:rPr>
          <w:rFonts w:eastAsia="Calibri"/>
          <w:sz w:val="8"/>
        </w:rPr>
        <w:t>actual</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impose</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costs</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those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nobody</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coming</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.4 </w:t>
      </w:r>
      <w:r w:rsidRPr="00AE4834">
        <w:rPr>
          <w:rFonts w:eastAsia="Calibri"/>
          <w:sz w:val="8"/>
        </w:rPr>
        <w:t>It</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bring</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mean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acts</w:t>
      </w:r>
      <w:r w:rsidRPr="00AE4834">
        <w:rPr>
          <w:sz w:val="8"/>
        </w:rPr>
        <w:t xml:space="preserve"> </w:t>
      </w:r>
      <w:r w:rsidRPr="00AE4834">
        <w:rPr>
          <w:rFonts w:eastAsia="Calibri"/>
          <w:sz w:val="8"/>
        </w:rPr>
        <w:t>wrongly</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another</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Writ</w:t>
      </w:r>
      <w:r w:rsidRPr="00AE4834">
        <w:rPr>
          <w:sz w:val="8"/>
        </w:rPr>
        <w:t xml:space="preserve"> </w:t>
      </w:r>
      <w:r w:rsidRPr="00AE4834">
        <w:rPr>
          <w:rFonts w:eastAsia="Calibri"/>
          <w:sz w:val="8"/>
        </w:rPr>
        <w:t>large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everybody</w:t>
      </w:r>
      <w:r w:rsidRPr="00AE4834">
        <w:rPr>
          <w:sz w:val="8"/>
        </w:rPr>
        <w:t xml:space="preserve"> </w:t>
      </w:r>
      <w:r w:rsidRPr="00AE4834">
        <w:rPr>
          <w:rFonts w:eastAsia="Calibri"/>
          <w:sz w:val="8"/>
        </w:rPr>
        <w:t>decided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exercise</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prerogative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new</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potentially</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consequence</w:t>
      </w:r>
      <w:r w:rsidRPr="00AE4834">
        <w:rPr>
          <w:sz w:val="8"/>
        </w:rPr>
        <w:t xml:space="preserve">, </w:t>
      </w:r>
      <w:r w:rsidRPr="00AE4834">
        <w:rPr>
          <w:rFonts w:eastAsia="Calibri"/>
          <w:sz w:val="8"/>
        </w:rPr>
        <w:t>allow</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respond</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saying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permissible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new</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permissible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everyone</w:t>
      </w:r>
      <w:r w:rsidRPr="00AE4834">
        <w:rPr>
          <w:sz w:val="8"/>
        </w:rPr>
        <w:t xml:space="preserve"> </w:t>
      </w:r>
      <w:r w:rsidRPr="00AE4834">
        <w:rPr>
          <w:rFonts w:eastAsia="Calibri"/>
          <w:sz w:val="8"/>
        </w:rPr>
        <w:t>chooses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allowing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forgo</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huge</w:t>
      </w:r>
      <w:r w:rsidRPr="00AE4834">
        <w:rPr>
          <w:sz w:val="8"/>
        </w:rPr>
        <w:t xml:space="preserve"> </w:t>
      </w:r>
      <w:r w:rsidRPr="00AE4834">
        <w:rPr>
          <w:rFonts w:eastAsia="Calibri"/>
          <w:sz w:val="8"/>
        </w:rPr>
        <w:t>amount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takes</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understanding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preventing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existing</w:t>
      </w:r>
      <w:r w:rsidRPr="00AE4834">
        <w:rPr>
          <w:sz w:val="8"/>
        </w:rPr>
        <w:t xml:space="preserve"> — </w:t>
      </w:r>
      <w:r w:rsidRPr="00AE4834">
        <w:rPr>
          <w:rFonts w:eastAsia="Calibri"/>
          <w:sz w:val="8"/>
        </w:rPr>
        <w:t>the</w:t>
      </w:r>
      <w:r w:rsidRPr="00AE4834">
        <w:rPr>
          <w:sz w:val="8"/>
        </w:rPr>
        <w:t xml:space="preserve"> </w:t>
      </w:r>
      <w:r w:rsidRPr="00AE4834">
        <w:rPr>
          <w:rFonts w:eastAsia="Calibri"/>
          <w:sz w:val="8"/>
        </w:rPr>
        <w:t>foregone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provides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prevents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reply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turns</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acknowledge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best</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individual</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groups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terms</w:t>
      </w:r>
      <w:r w:rsidRPr="00AE4834">
        <w:rPr>
          <w:sz w:val="8"/>
        </w:rPr>
        <w:t xml:space="preserve"> (</w:t>
      </w:r>
      <w:r w:rsidRPr="00AE4834">
        <w:rPr>
          <w:rFonts w:eastAsia="Calibri"/>
          <w:sz w:val="8"/>
        </w:rPr>
        <w:t>Parfit</w:t>
      </w:r>
      <w:r w:rsidRPr="00AE4834">
        <w:rPr>
          <w:sz w:val="8"/>
        </w:rPr>
        <w:t xml:space="preserve"> 1984; </w:t>
      </w:r>
      <w:r w:rsidRPr="00AE4834">
        <w:rPr>
          <w:rFonts w:eastAsia="Calibri"/>
          <w:sz w:val="8"/>
        </w:rPr>
        <w:t>Reiman</w:t>
      </w:r>
      <w:r w:rsidRPr="00AE4834">
        <w:rPr>
          <w:sz w:val="8"/>
        </w:rPr>
        <w:t xml:space="preserve"> 2007; </w:t>
      </w:r>
      <w:r w:rsidRPr="00AE4834">
        <w:rPr>
          <w:rFonts w:eastAsia="Calibri"/>
          <w:sz w:val="8"/>
        </w:rPr>
        <w:t>McMahan</w:t>
      </w:r>
      <w:r w:rsidRPr="00AE4834">
        <w:rPr>
          <w:sz w:val="8"/>
        </w:rPr>
        <w:t xml:space="preserve"> 2009). </w:t>
      </w:r>
      <w:r w:rsidRPr="00AE4834">
        <w:rPr>
          <w:rFonts w:eastAsia="Calibri"/>
          <w:sz w:val="8"/>
        </w:rPr>
        <w:t>Jeff</w:t>
      </w:r>
      <w:r w:rsidRPr="00AE4834">
        <w:rPr>
          <w:sz w:val="8"/>
        </w:rPr>
        <w:t xml:space="preserve"> </w:t>
      </w:r>
      <w:r w:rsidRPr="00AE4834">
        <w:rPr>
          <w:rFonts w:eastAsia="Calibri"/>
          <w:sz w:val="8"/>
        </w:rPr>
        <w:t>McMahan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writes</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one</w:t>
      </w:r>
      <w:r w:rsidRPr="00AE4834">
        <w:rPr>
          <w:sz w:val="8"/>
        </w:rPr>
        <w:t>’</w:t>
      </w:r>
      <w:r w:rsidRPr="00AE4834">
        <w:rPr>
          <w:rFonts w:eastAsia="Calibri"/>
          <w:sz w:val="8"/>
        </w:rPr>
        <w:t>s</w:t>
      </w:r>
      <w:r w:rsidRPr="00AE4834">
        <w:rPr>
          <w:sz w:val="8"/>
        </w:rPr>
        <w:t xml:space="preserve"> </w:t>
      </w:r>
      <w:r w:rsidRPr="00AE4834">
        <w:rPr>
          <w:rFonts w:eastAsia="Calibri"/>
          <w:sz w:val="8"/>
        </w:rPr>
        <w:t>choice</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exists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independently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choice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whose</w:t>
      </w:r>
      <w:r w:rsidRPr="00AE4834">
        <w:rPr>
          <w:sz w:val="8"/>
        </w:rPr>
        <w:t xml:space="preserve"> </w:t>
      </w:r>
      <w:r w:rsidRPr="00AE4834">
        <w:rPr>
          <w:rFonts w:eastAsia="Calibri"/>
          <w:sz w:val="8"/>
        </w:rPr>
        <w:t>sake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acting</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him</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her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individual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 </w:t>
      </w:r>
      <w:r w:rsidRPr="00AE4834">
        <w:rPr>
          <w:rFonts w:eastAsia="Calibri"/>
          <w:sz w:val="8"/>
        </w:rPr>
        <w:t>is</w:t>
      </w:r>
      <w:r w:rsidRPr="00AE4834">
        <w:rPr>
          <w:sz w:val="8"/>
        </w:rPr>
        <w:t xml:space="preserve"> </w:t>
      </w:r>
      <w:r w:rsidRPr="00AE4834">
        <w:rPr>
          <w:rFonts w:eastAsia="Calibri"/>
          <w:sz w:val="8"/>
        </w:rPr>
        <w:t>best</w:t>
      </w:r>
      <w:r w:rsidRPr="00AE4834">
        <w:rPr>
          <w:sz w:val="8"/>
        </w:rPr>
        <w:t xml:space="preserve"> </w:t>
      </w:r>
      <w:r w:rsidRPr="00AE4834">
        <w:rPr>
          <w:rFonts w:eastAsia="Calibri"/>
          <w:sz w:val="8"/>
        </w:rPr>
        <w:t>considered</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individual</w:t>
      </w:r>
      <w:r w:rsidRPr="00AE4834">
        <w:rPr>
          <w:sz w:val="8"/>
        </w:rPr>
        <w:t>-</w:t>
      </w:r>
      <w:r w:rsidRPr="00AE4834">
        <w:rPr>
          <w:rFonts w:eastAsia="Calibri"/>
          <w:sz w:val="8"/>
        </w:rPr>
        <w:t>affecting</w:t>
      </w:r>
      <w:r w:rsidRPr="00AE4834">
        <w:rPr>
          <w:sz w:val="8"/>
        </w:rPr>
        <w:t xml:space="preserve"> </w:t>
      </w:r>
      <w:r w:rsidRPr="00AE4834">
        <w:rPr>
          <w:rFonts w:eastAsia="Calibri"/>
          <w:sz w:val="8"/>
        </w:rPr>
        <w:t>reason</w:t>
      </w:r>
      <w:r w:rsidRPr="00AE4834">
        <w:rPr>
          <w:sz w:val="8"/>
        </w:rPr>
        <w:t>’ (</w:t>
      </w:r>
      <w:r w:rsidRPr="00AE4834">
        <w:rPr>
          <w:rFonts w:eastAsia="Calibri"/>
          <w:sz w:val="8"/>
        </w:rPr>
        <w:t>McMahan</w:t>
      </w:r>
      <w:r w:rsidRPr="00AE4834">
        <w:rPr>
          <w:sz w:val="8"/>
        </w:rPr>
        <w:t xml:space="preserve"> 2009, 52). </w:t>
      </w:r>
      <w:r w:rsidRPr="00AE4834">
        <w:rPr>
          <w:rFonts w:eastAsia="Calibri"/>
          <w:sz w:val="8"/>
        </w:rPr>
        <w:t>Another</w:t>
      </w:r>
      <w:r w:rsidRPr="00AE4834">
        <w:rPr>
          <w:sz w:val="8"/>
        </w:rPr>
        <w:t xml:space="preserve"> </w:t>
      </w:r>
      <w:r w:rsidRPr="00AE4834">
        <w:rPr>
          <w:rFonts w:eastAsia="Calibri"/>
          <w:sz w:val="8"/>
        </w:rPr>
        <w:t>reply</w:t>
      </w:r>
      <w:r w:rsidRPr="00AE4834">
        <w:rPr>
          <w:sz w:val="8"/>
        </w:rPr>
        <w:t xml:space="preserve"> </w:t>
      </w:r>
      <w:r w:rsidRPr="00AE4834">
        <w:rPr>
          <w:rFonts w:eastAsia="Calibri"/>
          <w:sz w:val="8"/>
        </w:rPr>
        <w:t>along</w:t>
      </w:r>
      <w:r w:rsidRPr="00AE4834">
        <w:rPr>
          <w:sz w:val="8"/>
        </w:rPr>
        <w:t xml:space="preserve"> </w:t>
      </w:r>
      <w:r w:rsidRPr="00AE4834">
        <w:rPr>
          <w:rFonts w:eastAsia="Calibri"/>
          <w:sz w:val="8"/>
        </w:rPr>
        <w:t>similar</w:t>
      </w:r>
      <w:r w:rsidRPr="00AE4834">
        <w:rPr>
          <w:sz w:val="8"/>
        </w:rPr>
        <w:t xml:space="preserve"> </w:t>
      </w:r>
      <w:r w:rsidRPr="00AE4834">
        <w:rPr>
          <w:rFonts w:eastAsia="Calibri"/>
          <w:sz w:val="8"/>
        </w:rPr>
        <w:t>lines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appeal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foregone</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bring</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next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several</w:t>
      </w:r>
      <w:r w:rsidRPr="00AE4834">
        <w:rPr>
          <w:sz w:val="8"/>
        </w:rPr>
        <w:t xml:space="preserve"> </w:t>
      </w:r>
      <w:r w:rsidRPr="00AE4834">
        <w:rPr>
          <w:rFonts w:eastAsia="Calibri"/>
          <w:sz w:val="8"/>
        </w:rPr>
        <w:t>next</w:t>
      </w:r>
      <w:r w:rsidRPr="00AE4834">
        <w:rPr>
          <w:sz w:val="8"/>
        </w:rPr>
        <w:t xml:space="preserve">) </w:t>
      </w:r>
      <w:r w:rsidRPr="00AE4834">
        <w:rPr>
          <w:rFonts w:eastAsia="Calibri"/>
          <w:sz w:val="8"/>
        </w:rPr>
        <w:t>generations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ex</w:t>
      </w:r>
      <w:r w:rsidRPr="00AE4834">
        <w:rPr>
          <w:sz w:val="8"/>
        </w:rPr>
        <w:t xml:space="preserve"> </w:t>
      </w:r>
      <w:r w:rsidRPr="00AE4834">
        <w:rPr>
          <w:rFonts w:eastAsia="Calibri"/>
          <w:sz w:val="8"/>
        </w:rPr>
        <w:t>hypothesi</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positive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better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worse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fewer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definition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creation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deprive</w:t>
      </w:r>
      <w:r w:rsidRPr="00AE4834">
        <w:rPr>
          <w:sz w:val="8"/>
        </w:rPr>
        <w:t xml:space="preserve">’ </w:t>
      </w:r>
      <w:r w:rsidRPr="00AE4834">
        <w:rPr>
          <w:rFonts w:eastAsia="Calibri"/>
          <w:sz w:val="8"/>
        </w:rPr>
        <w:t>billions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live</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reduce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amount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killing</w:t>
      </w:r>
      <w:r w:rsidRPr="00AE4834">
        <w:rPr>
          <w:sz w:val="8"/>
        </w:rPr>
        <w:t xml:space="preserve"> </w:t>
      </w:r>
      <w:r w:rsidRPr="00AE4834">
        <w:rPr>
          <w:rFonts w:eastAsia="Calibri"/>
          <w:sz w:val="8"/>
        </w:rPr>
        <w:t>already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much</w:t>
      </w:r>
      <w:r w:rsidRPr="00AE4834">
        <w:rPr>
          <w:sz w:val="8"/>
        </w:rPr>
        <w:t xml:space="preserve"> </w:t>
      </w:r>
      <w:r w:rsidRPr="00AE4834">
        <w:rPr>
          <w:rFonts w:eastAsia="Calibri"/>
          <w:sz w:val="8"/>
        </w:rPr>
        <w:t>vaster</w:t>
      </w:r>
      <w:r w:rsidRPr="00AE4834">
        <w:rPr>
          <w:sz w:val="8"/>
        </w:rPr>
        <w:t xml:space="preserve"> </w:t>
      </w:r>
      <w:r w:rsidRPr="00AE4834">
        <w:rPr>
          <w:rFonts w:eastAsia="Calibri"/>
          <w:sz w:val="8"/>
        </w:rPr>
        <w:t>amount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replies</w:t>
      </w:r>
      <w:r w:rsidRPr="00AE4834">
        <w:rPr>
          <w:sz w:val="8"/>
        </w:rPr>
        <w:t xml:space="preserve"> </w:t>
      </w:r>
      <w:r w:rsidRPr="00AE4834">
        <w:rPr>
          <w:rFonts w:eastAsia="Calibri"/>
          <w:sz w:val="8"/>
        </w:rPr>
        <w:t>depend</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recall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contractualism</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himself</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strong</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destroy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flow</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good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less</w:t>
      </w:r>
      <w:r w:rsidRPr="00AE4834">
        <w:rPr>
          <w:sz w:val="8"/>
        </w:rPr>
        <w:t xml:space="preserve">’ (104). </w:t>
      </w:r>
      <w:r w:rsidRPr="00AE4834">
        <w:rPr>
          <w:rFonts w:eastAsia="Calibri"/>
          <w:sz w:val="8"/>
        </w:rPr>
        <w:t>In</w:t>
      </w:r>
      <w:r w:rsidRPr="00AE4834">
        <w:rPr>
          <w:sz w:val="8"/>
        </w:rPr>
        <w:t xml:space="preserve"> </w:t>
      </w:r>
      <w:r w:rsidRPr="00AE4834">
        <w:rPr>
          <w:rFonts w:eastAsia="Calibri"/>
          <w:sz w:val="8"/>
        </w:rPr>
        <w:t>contractualism</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unless</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Thus</w:t>
      </w:r>
      <w:r w:rsidRPr="00AE4834">
        <w:rPr>
          <w:sz w:val="8"/>
        </w:rPr>
        <w:t xml:space="preserve">, </w:t>
      </w:r>
      <w:r w:rsidRPr="00AE4834">
        <w:rPr>
          <w:rFonts w:eastAsia="Calibri"/>
          <w:sz w:val="8"/>
        </w:rPr>
        <w:t>neither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creating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nor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writ</w:t>
      </w:r>
      <w:r w:rsidRPr="00AE4834">
        <w:rPr>
          <w:sz w:val="8"/>
        </w:rPr>
        <w:t xml:space="preserve"> </w:t>
      </w:r>
      <w:r w:rsidRPr="00AE4834">
        <w:rPr>
          <w:rFonts w:eastAsia="Calibri"/>
          <w:sz w:val="8"/>
        </w:rPr>
        <w:t>large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provide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permitting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deprive</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live</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general</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provide</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explaining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I</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possibility</w:t>
      </w:r>
      <w:r w:rsidRPr="00AE4834">
        <w:rPr>
          <w:sz w:val="8"/>
        </w:rPr>
        <w:t xml:space="preserve"> </w:t>
      </w:r>
      <w:r w:rsidRPr="00AE4834">
        <w:rPr>
          <w:rFonts w:eastAsia="Calibri"/>
          <w:sz w:val="8"/>
        </w:rPr>
        <w:t>later</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section</w:t>
      </w:r>
      <w:r w:rsidRPr="00AE4834">
        <w:rPr>
          <w:sz w:val="8"/>
        </w:rPr>
        <w:t xml:space="preserve"> (</w:t>
      </w:r>
      <w:r w:rsidRPr="00AE4834">
        <w:rPr>
          <w:rFonts w:eastAsia="Calibri"/>
          <w:sz w:val="8"/>
        </w:rPr>
        <w:t>d</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I</w:t>
      </w:r>
      <w:r w:rsidRPr="00AE4834">
        <w:rPr>
          <w:sz w:val="8"/>
        </w:rPr>
        <w:t xml:space="preserve"> </w:t>
      </w:r>
      <w:r w:rsidRPr="00AE4834">
        <w:rPr>
          <w:rFonts w:eastAsia="Calibri"/>
          <w:sz w:val="8"/>
        </w:rPr>
        <w:t>move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per</w:t>
      </w:r>
      <w:r w:rsidRPr="00AE4834">
        <w:rPr>
          <w:sz w:val="8"/>
        </w:rPr>
        <w:t xml:space="preserve"> </w:t>
      </w:r>
      <w:r w:rsidRPr="00AE4834">
        <w:rPr>
          <w:rFonts w:eastAsia="Calibri"/>
          <w:sz w:val="8"/>
        </w:rPr>
        <w:t>se</w:t>
      </w:r>
      <w:r w:rsidRPr="00AE4834">
        <w:rPr>
          <w:sz w:val="8"/>
        </w:rPr>
        <w:t xml:space="preserve">. 2.2. </w:t>
      </w:r>
      <w:r w:rsidRPr="000A2C32">
        <w:rPr>
          <w:rStyle w:val="Emphasis"/>
          <w:rFonts w:eastAsia="Calibri"/>
          <w:highlight w:val="cyan"/>
        </w:rPr>
        <w:t>It</w:t>
      </w:r>
      <w:r w:rsidRPr="000A2C32">
        <w:rPr>
          <w:rStyle w:val="Emphasis"/>
          <w:highlight w:val="cyan"/>
        </w:rPr>
        <w:t xml:space="preserve"> </w:t>
      </w:r>
      <w:r w:rsidRPr="000A2C32">
        <w:rPr>
          <w:rStyle w:val="Emphasis"/>
          <w:rFonts w:eastAsia="Calibri"/>
          <w:highlight w:val="cyan"/>
        </w:rPr>
        <w:t>would</w:t>
      </w:r>
      <w:r w:rsidRPr="000A2C32">
        <w:rPr>
          <w:rStyle w:val="Emphasis"/>
          <w:highlight w:val="cyan"/>
        </w:rPr>
        <w:t xml:space="preserve"> </w:t>
      </w:r>
      <w:r w:rsidRPr="000A2C32">
        <w:rPr>
          <w:rStyle w:val="Emphasis"/>
          <w:rFonts w:eastAsia="Calibri"/>
          <w:highlight w:val="cyan"/>
        </w:rPr>
        <w:t>mean</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loss</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only</w:t>
      </w:r>
      <w:r w:rsidRPr="000A2C32">
        <w:rPr>
          <w:rStyle w:val="Emphasis"/>
          <w:highlight w:val="cyan"/>
        </w:rPr>
        <w:t xml:space="preserve"> </w:t>
      </w:r>
      <w:r w:rsidRPr="000A2C32">
        <w:rPr>
          <w:rStyle w:val="Emphasis"/>
          <w:rFonts w:eastAsia="Calibri"/>
          <w:highlight w:val="cyan"/>
        </w:rPr>
        <w:t>known</w:t>
      </w:r>
      <w:r w:rsidRPr="000A2C32">
        <w:rPr>
          <w:rStyle w:val="Emphasis"/>
          <w:highlight w:val="cyan"/>
        </w:rPr>
        <w:t xml:space="preserve"> </w:t>
      </w:r>
      <w:r w:rsidRPr="000A2C32">
        <w:rPr>
          <w:rStyle w:val="Emphasis"/>
          <w:rFonts w:eastAsia="Calibri"/>
          <w:highlight w:val="cyan"/>
        </w:rPr>
        <w:t>form</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intelligent</w:t>
      </w:r>
      <w:r w:rsidRPr="000A2C32">
        <w:rPr>
          <w:rStyle w:val="Emphasis"/>
          <w:highlight w:val="cyan"/>
        </w:rPr>
        <w:t xml:space="preserve"> </w:t>
      </w:r>
      <w:r w:rsidRPr="000A2C32">
        <w:rPr>
          <w:rStyle w:val="Emphasis"/>
          <w:rFonts w:eastAsia="Calibri"/>
          <w:highlight w:val="cyan"/>
        </w:rPr>
        <w:t>life</w:t>
      </w:r>
      <w:r w:rsidRPr="000A2C32">
        <w:rPr>
          <w:rStyle w:val="Emphasis"/>
          <w:highlight w:val="cyan"/>
        </w:rPr>
        <w:t xml:space="preserve"> </w:t>
      </w:r>
      <w:r w:rsidRPr="00AE4834">
        <w:rPr>
          <w:rStyle w:val="Emphasis"/>
          <w:rFonts w:eastAsia="Calibri"/>
        </w:rPr>
        <w:t>and</w:t>
      </w:r>
      <w:r w:rsidRPr="00AE4834">
        <w:rPr>
          <w:rStyle w:val="Emphasis"/>
        </w:rPr>
        <w:t xml:space="preserve"> </w:t>
      </w:r>
      <w:r w:rsidRPr="00AE4834">
        <w:rPr>
          <w:rStyle w:val="Emphasis"/>
          <w:rFonts w:eastAsia="Calibri"/>
        </w:rPr>
        <w:t>all</w:t>
      </w:r>
      <w:r w:rsidRPr="00AE4834">
        <w:rPr>
          <w:rStyle w:val="Emphasis"/>
        </w:rPr>
        <w:t xml:space="preserve"> </w:t>
      </w:r>
      <w:r w:rsidRPr="00AE4834">
        <w:rPr>
          <w:rStyle w:val="Emphasis"/>
          <w:rFonts w:eastAsia="Calibri"/>
        </w:rPr>
        <w:t>civilization</w:t>
      </w:r>
      <w:r w:rsidRPr="00AE4834">
        <w:rPr>
          <w:rStyle w:val="Emphasis"/>
        </w:rPr>
        <w:t xml:space="preserve"> </w:t>
      </w:r>
      <w:r w:rsidRPr="00AE4834">
        <w:rPr>
          <w:rStyle w:val="Emphasis"/>
          <w:rFonts w:eastAsia="Calibri"/>
        </w:rPr>
        <w:t>and</w:t>
      </w:r>
      <w:r w:rsidRPr="00AE4834">
        <w:rPr>
          <w:rStyle w:val="Emphasis"/>
        </w:rPr>
        <w:t xml:space="preserve"> </w:t>
      </w:r>
      <w:r w:rsidRPr="00AE4834">
        <w:rPr>
          <w:rStyle w:val="Emphasis"/>
          <w:rFonts w:eastAsia="Calibri"/>
        </w:rPr>
        <w:t>intellectual</w:t>
      </w:r>
      <w:r w:rsidRPr="00AE4834">
        <w:rPr>
          <w:rStyle w:val="Emphasis"/>
        </w:rPr>
        <w:t xml:space="preserve"> </w:t>
      </w:r>
      <w:r w:rsidRPr="00AE4834">
        <w:rPr>
          <w:rStyle w:val="Emphasis"/>
          <w:rFonts w:eastAsia="Calibri"/>
        </w:rPr>
        <w:t>progress</w:t>
      </w:r>
      <w:r w:rsidRPr="00AE4834">
        <w:rPr>
          <w:rStyle w:val="Emphasis"/>
        </w:rPr>
        <w:t xml:space="preserve"> </w:t>
      </w:r>
      <w:r w:rsidRPr="00AE4834">
        <w:rPr>
          <w:rStyle w:val="Emphasis"/>
          <w:rFonts w:eastAsia="Calibri"/>
        </w:rPr>
        <w:t>would</w:t>
      </w:r>
      <w:r w:rsidRPr="00AE4834">
        <w:rPr>
          <w:rStyle w:val="Emphasis"/>
        </w:rPr>
        <w:t xml:space="preserve"> </w:t>
      </w:r>
      <w:r w:rsidRPr="00AE4834">
        <w:rPr>
          <w:rStyle w:val="Emphasis"/>
          <w:rFonts w:eastAsia="Calibri"/>
        </w:rPr>
        <w:t>be</w:t>
      </w:r>
      <w:r w:rsidRPr="00AE4834">
        <w:rPr>
          <w:rStyle w:val="Emphasis"/>
        </w:rPr>
        <w:t xml:space="preserve"> </w:t>
      </w:r>
      <w:r w:rsidRPr="00AE4834">
        <w:rPr>
          <w:rStyle w:val="Emphasis"/>
          <w:rFonts w:eastAsia="Calibri"/>
        </w:rPr>
        <w:t>lost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occur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known</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has</w:t>
      </w:r>
      <w:r w:rsidRPr="00AE4834">
        <w:rPr>
          <w:sz w:val="8"/>
        </w:rPr>
        <w:t xml:space="preserve"> </w:t>
      </w:r>
      <w:r w:rsidRPr="00AE4834">
        <w:rPr>
          <w:rFonts w:eastAsia="Calibri"/>
          <w:sz w:val="8"/>
        </w:rPr>
        <w:t>created</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destroy</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individual</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heritage</w:t>
      </w:r>
      <w:r w:rsidRPr="00AE4834">
        <w:rPr>
          <w:sz w:val="8"/>
        </w:rPr>
        <w:t xml:space="preserve"> </w:t>
      </w:r>
      <w:r w:rsidRPr="00AE4834">
        <w:rPr>
          <w:rFonts w:eastAsia="Calibri"/>
          <w:sz w:val="8"/>
        </w:rPr>
        <w:t>monument</w:t>
      </w:r>
      <w:r w:rsidRPr="00AE4834">
        <w:rPr>
          <w:sz w:val="8"/>
        </w:rPr>
        <w:t xml:space="preserve"> </w:t>
      </w:r>
      <w:r w:rsidRPr="00AE4834">
        <w:rPr>
          <w:rFonts w:eastAsia="Calibri"/>
          <w:sz w:val="8"/>
        </w:rPr>
        <w:t>like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Sphinx</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advances</w:t>
      </w:r>
      <w:r w:rsidRPr="00AE4834">
        <w:rPr>
          <w:sz w:val="8"/>
        </w:rPr>
        <w:t xml:space="preserve"> </w:t>
      </w:r>
      <w:r w:rsidRPr="00AE4834">
        <w:rPr>
          <w:rFonts w:eastAsia="Calibri"/>
          <w:sz w:val="8"/>
        </w:rPr>
        <w:t>made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over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past</w:t>
      </w:r>
      <w:r w:rsidRPr="00AE4834">
        <w:rPr>
          <w:sz w:val="8"/>
        </w:rPr>
        <w:t xml:space="preserve"> </w:t>
      </w:r>
      <w:r w:rsidRPr="00AE4834">
        <w:rPr>
          <w:rFonts w:eastAsia="Calibri"/>
          <w:sz w:val="8"/>
        </w:rPr>
        <w:t>few</w:t>
      </w:r>
      <w:r w:rsidRPr="00AE4834">
        <w:rPr>
          <w:sz w:val="8"/>
        </w:rPr>
        <w:t xml:space="preserve"> </w:t>
      </w:r>
      <w:r w:rsidRPr="00AE4834">
        <w:rPr>
          <w:rFonts w:eastAsia="Calibri"/>
          <w:sz w:val="8"/>
        </w:rPr>
        <w:t>millennia</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prevented</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progressing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related</w:t>
      </w:r>
      <w:r w:rsidRPr="00AE4834">
        <w:rPr>
          <w:sz w:val="8"/>
        </w:rPr>
        <w:t xml:space="preserve"> </w:t>
      </w:r>
      <w:r w:rsidRPr="00AE4834">
        <w:rPr>
          <w:rFonts w:eastAsia="Calibri"/>
          <w:sz w:val="8"/>
        </w:rPr>
        <w:t>argument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made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those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feel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special</w:t>
      </w:r>
      <w:r w:rsidRPr="00AE4834">
        <w:rPr>
          <w:sz w:val="8"/>
        </w:rPr>
        <w:t xml:space="preserve"> </w:t>
      </w:r>
      <w:r w:rsidRPr="00AE4834">
        <w:rPr>
          <w:rFonts w:eastAsia="Calibri"/>
          <w:sz w:val="8"/>
        </w:rPr>
        <w:t>about</w:t>
      </w:r>
      <w:r w:rsidRPr="00AE4834">
        <w:rPr>
          <w:sz w:val="8"/>
        </w:rPr>
        <w:t xml:space="preserve"> </w:t>
      </w:r>
      <w:r w:rsidRPr="000A2C32">
        <w:rPr>
          <w:rStyle w:val="StyleUnderline"/>
          <w:rFonts w:eastAsia="Calibri"/>
          <w:highlight w:val="cyan"/>
        </w:rPr>
        <w:t>humans</w:t>
      </w:r>
      <w:r w:rsidRPr="000A2C32">
        <w:rPr>
          <w:rStyle w:val="StyleUnderline"/>
          <w:highlight w:val="cyan"/>
        </w:rPr>
        <w:t xml:space="preserve">’ </w:t>
      </w:r>
      <w:r w:rsidRPr="000A2C32">
        <w:rPr>
          <w:rStyle w:val="StyleUnderline"/>
          <w:rFonts w:eastAsia="Calibri"/>
          <w:highlight w:val="cyan"/>
        </w:rPr>
        <w:t>capacity</w:t>
      </w:r>
      <w:r w:rsidRPr="000A2C32">
        <w:rPr>
          <w:rStyle w:val="StyleUnderline"/>
          <w:highlight w:val="cyan"/>
        </w:rPr>
        <w:t xml:space="preserve"> </w:t>
      </w:r>
      <w:r w:rsidRPr="000A2C32">
        <w:rPr>
          <w:rStyle w:val="StyleUnderline"/>
          <w:rFonts w:eastAsia="Calibri"/>
          <w:highlight w:val="cyan"/>
        </w:rPr>
        <w:t>for</w:t>
      </w:r>
      <w:r w:rsidRPr="000A2C32">
        <w:rPr>
          <w:rStyle w:val="StyleUnderline"/>
          <w:highlight w:val="cyan"/>
        </w:rPr>
        <w:t xml:space="preserve"> </w:t>
      </w:r>
      <w:r w:rsidRPr="000A2C32">
        <w:rPr>
          <w:rStyle w:val="StyleUnderline"/>
          <w:rFonts w:eastAsia="Calibri"/>
          <w:highlight w:val="cyan"/>
        </w:rPr>
        <w:t>rationality</w:t>
      </w:r>
      <w:r w:rsidRPr="000A2C32">
        <w:rPr>
          <w:sz w:val="8"/>
          <w:highlight w:val="cyan"/>
        </w:rPr>
        <w:t xml:space="preserve"> </w:t>
      </w:r>
      <w:r w:rsidRPr="00AE4834">
        <w:rPr>
          <w:rFonts w:eastAsia="Calibri"/>
          <w:sz w:val="8"/>
        </w:rPr>
        <w:t>which</w:t>
      </w:r>
      <w:r w:rsidRPr="00AE4834">
        <w:rPr>
          <w:sz w:val="8"/>
        </w:rPr>
        <w:t xml:space="preserve"> </w:t>
      </w:r>
      <w:r w:rsidRPr="000A2C32">
        <w:rPr>
          <w:rStyle w:val="StyleUnderline"/>
          <w:rFonts w:eastAsia="Calibri"/>
          <w:highlight w:val="cyan"/>
        </w:rPr>
        <w:t>is</w:t>
      </w:r>
      <w:r w:rsidRPr="000A2C32">
        <w:rPr>
          <w:rStyle w:val="StyleUnderline"/>
          <w:highlight w:val="cyan"/>
        </w:rPr>
        <w:t xml:space="preserve"> </w:t>
      </w:r>
      <w:r w:rsidRPr="000A2C32">
        <w:rPr>
          <w:rStyle w:val="StyleUnderline"/>
          <w:rFonts w:eastAsia="Calibri"/>
          <w:highlight w:val="cyan"/>
        </w:rPr>
        <w:t>valuable</w:t>
      </w:r>
      <w:r w:rsidRPr="000A2C32">
        <w:rPr>
          <w:rStyle w:val="StyleUnderline"/>
          <w:highlight w:val="cyan"/>
        </w:rPr>
        <w:t xml:space="preserve"> </w:t>
      </w:r>
      <w:r w:rsidRPr="000A2C32">
        <w:rPr>
          <w:rStyle w:val="StyleUnderline"/>
          <w:rFonts w:eastAsia="Calibri"/>
          <w:highlight w:val="cyan"/>
        </w:rPr>
        <w:t>in</w:t>
      </w:r>
      <w:r w:rsidRPr="000A2C32">
        <w:rPr>
          <w:rStyle w:val="StyleUnderline"/>
          <w:highlight w:val="cyan"/>
        </w:rPr>
        <w:t xml:space="preserve"> </w:t>
      </w:r>
      <w:r w:rsidRPr="000A2C32">
        <w:rPr>
          <w:rStyle w:val="StyleUnderline"/>
          <w:rFonts w:eastAsia="Calibri"/>
          <w:highlight w:val="cyan"/>
        </w:rPr>
        <w:t>itself</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know</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I</w:t>
      </w:r>
      <w:r w:rsidRPr="00AE4834">
        <w:rPr>
          <w:sz w:val="8"/>
        </w:rPr>
        <w:t xml:space="preserve"> </w:t>
      </w:r>
      <w:r w:rsidRPr="00AE4834">
        <w:rPr>
          <w:rFonts w:eastAsia="Calibri"/>
          <w:sz w:val="8"/>
        </w:rPr>
        <w:t>admit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w:t>
      </w:r>
      <w:r w:rsidRPr="00AE4834">
        <w:rPr>
          <w:sz w:val="8"/>
        </w:rPr>
        <w:t xml:space="preserve"> </w:t>
      </w:r>
      <w:r w:rsidRPr="00AE4834">
        <w:rPr>
          <w:rFonts w:eastAsia="Calibri"/>
          <w:sz w:val="8"/>
        </w:rPr>
        <w:t>struggle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fully</w:t>
      </w:r>
      <w:r w:rsidRPr="00AE4834">
        <w:rPr>
          <w:sz w:val="8"/>
        </w:rPr>
        <w:t xml:space="preserve"> </w:t>
      </w:r>
      <w:r w:rsidRPr="00AE4834">
        <w:rPr>
          <w:rFonts w:eastAsia="Calibri"/>
          <w:sz w:val="8"/>
        </w:rPr>
        <w:t>appreciate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Henry</w:t>
      </w:r>
      <w:r w:rsidRPr="00AE4834">
        <w:rPr>
          <w:sz w:val="8"/>
        </w:rPr>
        <w:t xml:space="preserve"> </w:t>
      </w:r>
      <w:r w:rsidRPr="00AE4834">
        <w:rPr>
          <w:rFonts w:eastAsia="Calibri"/>
          <w:sz w:val="8"/>
        </w:rPr>
        <w:t>Sidgwick</w:t>
      </w:r>
      <w:r w:rsidRPr="00AE4834">
        <w:rPr>
          <w:sz w:val="8"/>
        </w:rPr>
        <w:t xml:space="preserve"> </w:t>
      </w:r>
      <w:r w:rsidRPr="00AE4834">
        <w:rPr>
          <w:rFonts w:eastAsia="Calibri"/>
          <w:sz w:val="8"/>
        </w:rPr>
        <w:t>was</w:t>
      </w:r>
      <w:r w:rsidRPr="00AE4834">
        <w:rPr>
          <w:sz w:val="8"/>
        </w:rPr>
        <w:t xml:space="preserve"> </w:t>
      </w:r>
      <w:r w:rsidRPr="00AE4834">
        <w:rPr>
          <w:rFonts w:eastAsia="Calibri"/>
          <w:sz w:val="8"/>
        </w:rPr>
        <w:t>correct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thinking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things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insofar</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Sidgwick</w:t>
      </w:r>
      <w:r w:rsidRPr="00AE4834">
        <w:rPr>
          <w:sz w:val="8"/>
        </w:rPr>
        <w:t xml:space="preserve"> 1874, </w:t>
      </w:r>
      <w:r w:rsidRPr="00AE4834">
        <w:rPr>
          <w:rFonts w:eastAsia="Calibri"/>
          <w:sz w:val="8"/>
        </w:rPr>
        <w:t>I</w:t>
      </w:r>
      <w:r w:rsidRPr="00AE4834">
        <w:rPr>
          <w:sz w:val="8"/>
        </w:rPr>
        <w:t>.</w:t>
      </w:r>
      <w:r w:rsidRPr="00AE4834">
        <w:rPr>
          <w:rFonts w:eastAsia="Calibri"/>
          <w:sz w:val="8"/>
        </w:rPr>
        <w:t>IX</w:t>
      </w:r>
      <w:r w:rsidRPr="00AE4834">
        <w:rPr>
          <w:sz w:val="8"/>
        </w:rPr>
        <w:t xml:space="preserve">.4).5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lament</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capable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appreciating</w:t>
      </w:r>
      <w:r w:rsidRPr="00AE4834">
        <w:rPr>
          <w:sz w:val="8"/>
        </w:rPr>
        <w:t xml:space="preserve"> </w:t>
      </w:r>
      <w:r w:rsidRPr="00AE4834">
        <w:rPr>
          <w:rFonts w:eastAsia="Calibri"/>
          <w:sz w:val="8"/>
        </w:rPr>
        <w:t>intelligence</w:t>
      </w:r>
      <w:r w:rsidRPr="00AE4834">
        <w:rPr>
          <w:sz w:val="8"/>
        </w:rPr>
        <w:t xml:space="preserve">? </w:t>
      </w:r>
      <w:r w:rsidRPr="00AE4834">
        <w:rPr>
          <w:rFonts w:eastAsia="Calibri"/>
          <w:sz w:val="8"/>
        </w:rPr>
        <w:t>Similarly</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capacity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appreciate</w:t>
      </w:r>
      <w:r w:rsidRPr="00AE4834">
        <w:rPr>
          <w:sz w:val="8"/>
        </w:rPr>
        <w:t xml:space="preserve"> </w:t>
      </w:r>
      <w:r w:rsidRPr="00AE4834">
        <w:rPr>
          <w:rFonts w:eastAsia="Calibri"/>
          <w:sz w:val="8"/>
        </w:rPr>
        <w:t>historic</w:t>
      </w:r>
      <w:r w:rsidRPr="00AE4834">
        <w:rPr>
          <w:sz w:val="8"/>
        </w:rPr>
        <w:t xml:space="preserve"> </w:t>
      </w:r>
      <w:r w:rsidRPr="00AE4834">
        <w:rPr>
          <w:rFonts w:eastAsia="Calibri"/>
          <w:sz w:val="8"/>
        </w:rPr>
        <w:t>monuments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civil</w:t>
      </w:r>
      <w:r w:rsidRPr="00AE4834">
        <w:rPr>
          <w:sz w:val="8"/>
        </w:rPr>
        <w:t xml:space="preserve"> </w:t>
      </w:r>
      <w:r w:rsidRPr="00AE4834">
        <w:rPr>
          <w:rFonts w:eastAsia="Calibri"/>
          <w:sz w:val="8"/>
        </w:rPr>
        <w:t>progress</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negatively</w:t>
      </w:r>
      <w:r w:rsidRPr="00AE4834">
        <w:rPr>
          <w:sz w:val="8"/>
        </w:rPr>
        <w:t xml:space="preserve"> </w:t>
      </w:r>
      <w:r w:rsidRPr="00AE4834">
        <w:rPr>
          <w:rFonts w:eastAsia="Calibri"/>
          <w:sz w:val="8"/>
        </w:rPr>
        <w:t>affected</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notice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?6 </w:t>
      </w:r>
      <w:r w:rsidRPr="00AE4834">
        <w:rPr>
          <w:rFonts w:eastAsia="Calibri"/>
          <w:sz w:val="8"/>
        </w:rPr>
        <w:t>However</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nothing</w:t>
      </w:r>
      <w:r w:rsidRPr="00AE4834">
        <w:rPr>
          <w:sz w:val="8"/>
        </w:rPr>
        <w:t xml:space="preserve"> </w:t>
      </w:r>
      <w:r w:rsidRPr="00AE4834">
        <w:rPr>
          <w:rFonts w:eastAsia="Calibri"/>
          <w:sz w:val="8"/>
        </w:rPr>
        <w:t>special</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rationality</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try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nonhuman</w:t>
      </w:r>
      <w:r w:rsidRPr="00AE4834">
        <w:rPr>
          <w:sz w:val="8"/>
        </w:rPr>
        <w:t xml:space="preserve"> </w:t>
      </w:r>
      <w:r w:rsidRPr="00AE4834">
        <w:rPr>
          <w:rFonts w:eastAsia="Calibri"/>
          <w:sz w:val="8"/>
        </w:rPr>
        <w:t>animal</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we</w:t>
      </w:r>
      <w:r w:rsidRPr="00AE4834">
        <w:rPr>
          <w:rStyle w:val="StyleUnderline"/>
        </w:rPr>
        <w:t xml:space="preserve"> </w:t>
      </w:r>
      <w:r w:rsidRPr="00AE4834">
        <w:rPr>
          <w:rStyle w:val="StyleUnderline"/>
          <w:rFonts w:eastAsia="Calibri"/>
        </w:rPr>
        <w:t>ought</w:t>
      </w:r>
      <w:r w:rsidRPr="00AE4834">
        <w:rPr>
          <w:rStyle w:val="StyleUnderline"/>
        </w:rPr>
        <w:t xml:space="preserve"> </w:t>
      </w:r>
      <w:r w:rsidRPr="00AE4834">
        <w:rPr>
          <w:rStyle w:val="StyleUnderline"/>
          <w:rFonts w:eastAsia="Calibri"/>
        </w:rPr>
        <w:t>also</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prevent</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extinction</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sake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biodiversity</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well</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examples</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somehow</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though</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whom</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understand</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impersonally</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concerned</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badness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ask</w:t>
      </w:r>
      <w:r w:rsidRPr="00AE4834">
        <w:rPr>
          <w:sz w:val="8"/>
        </w:rPr>
        <w:t xml:space="preserve"> </w:t>
      </w:r>
      <w:r w:rsidRPr="00AE4834">
        <w:rPr>
          <w:rFonts w:eastAsia="Calibri"/>
          <w:sz w:val="8"/>
        </w:rPr>
        <w:t>whether</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impacts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w:t>
      </w:r>
      <w:r w:rsidRPr="00AE4834">
        <w:rPr>
          <w:rFonts w:eastAsia="Calibri"/>
          <w:sz w:val="8"/>
        </w:rPr>
        <w:t>s</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status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claims</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saw</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contractualist</w:t>
      </w:r>
      <w:r w:rsidRPr="00AE4834">
        <w:rPr>
          <w:sz w:val="8"/>
        </w:rPr>
        <w:t xml:space="preserve"> </w:t>
      </w:r>
      <w:r w:rsidRPr="00AE4834">
        <w:rPr>
          <w:rFonts w:eastAsia="Calibri"/>
          <w:sz w:val="8"/>
        </w:rPr>
        <w:t>framework</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provide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xml:space="preserve"> (</w:t>
      </w:r>
      <w:r w:rsidRPr="00AE4834">
        <w:rPr>
          <w:rFonts w:eastAsia="Calibri"/>
          <w:sz w:val="8"/>
        </w:rPr>
        <w:t>Scanlon</w:t>
      </w:r>
      <w:r w:rsidRPr="00AE4834">
        <w:rPr>
          <w:sz w:val="8"/>
        </w:rPr>
        <w:t xml:space="preserve"> 1998, 218–223). </w:t>
      </w:r>
      <w:r w:rsidRPr="00AE4834">
        <w:rPr>
          <w:rFonts w:eastAsia="Calibri"/>
          <w:sz w:val="8"/>
        </w:rPr>
        <w:t>Since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biodiversity</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per</w:t>
      </w:r>
      <w:r w:rsidRPr="00AE4834">
        <w:rPr>
          <w:sz w:val="8"/>
        </w:rPr>
        <w:t xml:space="preserve"> </w:t>
      </w:r>
      <w:r w:rsidRPr="00AE4834">
        <w:rPr>
          <w:rFonts w:eastAsia="Calibri"/>
          <w:sz w:val="8"/>
        </w:rPr>
        <w:t>se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standpoint</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used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biodiversity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2.3. </w:t>
      </w:r>
      <w:r w:rsidRPr="000A2C32">
        <w:rPr>
          <w:rStyle w:val="Emphasis"/>
          <w:rFonts w:eastAsia="Calibri"/>
          <w:highlight w:val="cyan"/>
        </w:rPr>
        <w:t>Existing</w:t>
      </w:r>
      <w:r w:rsidRPr="000A2C32">
        <w:rPr>
          <w:rStyle w:val="Emphasis"/>
          <w:highlight w:val="cyan"/>
        </w:rPr>
        <w:t xml:space="preserve"> </w:t>
      </w:r>
      <w:r w:rsidRPr="000A2C32">
        <w:rPr>
          <w:rStyle w:val="Emphasis"/>
          <w:rFonts w:eastAsia="Calibri"/>
          <w:highlight w:val="cyan"/>
        </w:rPr>
        <w:t>people</w:t>
      </w:r>
      <w:r w:rsidRPr="000A2C32">
        <w:rPr>
          <w:rStyle w:val="Emphasis"/>
          <w:highlight w:val="cyan"/>
        </w:rPr>
        <w:t xml:space="preserve"> </w:t>
      </w:r>
      <w:r w:rsidRPr="000A2C32">
        <w:rPr>
          <w:rStyle w:val="Emphasis"/>
          <w:rFonts w:eastAsia="Calibri"/>
          <w:highlight w:val="cyan"/>
        </w:rPr>
        <w:t>would</w:t>
      </w:r>
      <w:r w:rsidRPr="000A2C32">
        <w:rPr>
          <w:rStyle w:val="Emphasis"/>
          <w:highlight w:val="cyan"/>
        </w:rPr>
        <w:t xml:space="preserve"> </w:t>
      </w:r>
      <w:r w:rsidRPr="000A2C32">
        <w:rPr>
          <w:rStyle w:val="Emphasis"/>
          <w:rFonts w:eastAsia="Calibri"/>
          <w:highlight w:val="cyan"/>
        </w:rPr>
        <w:t>endure</w:t>
      </w:r>
      <w:r w:rsidRPr="000A2C32">
        <w:rPr>
          <w:rStyle w:val="Emphasis"/>
          <w:highlight w:val="cyan"/>
        </w:rPr>
        <w:t xml:space="preserve"> </w:t>
      </w:r>
      <w:r w:rsidRPr="000A2C32">
        <w:rPr>
          <w:rStyle w:val="Emphasis"/>
          <w:rFonts w:eastAsia="Calibri"/>
          <w:highlight w:val="cyan"/>
        </w:rPr>
        <w:t>physical</w:t>
      </w:r>
      <w:r w:rsidRPr="000A2C32">
        <w:rPr>
          <w:rStyle w:val="Emphasis"/>
          <w:highlight w:val="cyan"/>
        </w:rPr>
        <w:t xml:space="preserve"> </w:t>
      </w:r>
      <w:r w:rsidRPr="000A2C32">
        <w:rPr>
          <w:rStyle w:val="Emphasis"/>
          <w:rFonts w:eastAsia="Calibri"/>
          <w:highlight w:val="cyan"/>
        </w:rPr>
        <w:t>pain</w:t>
      </w:r>
      <w:r w:rsidRPr="000A2C32">
        <w:rPr>
          <w:rStyle w:val="Emphasis"/>
          <w:highlight w:val="cyan"/>
        </w:rPr>
        <w:t xml:space="preserve"> </w:t>
      </w:r>
      <w:r w:rsidRPr="000A2C32">
        <w:rPr>
          <w:rStyle w:val="Emphasis"/>
          <w:rFonts w:eastAsia="Calibri"/>
          <w:highlight w:val="cyan"/>
        </w:rPr>
        <w:t>and</w:t>
      </w:r>
      <w:r w:rsidRPr="00AE4834">
        <w:rPr>
          <w:rStyle w:val="Emphasis"/>
        </w:rPr>
        <w:t>/</w:t>
      </w:r>
      <w:r w:rsidRPr="00AE4834">
        <w:rPr>
          <w:rStyle w:val="Emphasis"/>
          <w:rFonts w:eastAsia="Calibri"/>
        </w:rPr>
        <w:t>or</w:t>
      </w:r>
      <w:r w:rsidRPr="00AE4834">
        <w:rPr>
          <w:rStyle w:val="Emphasis"/>
        </w:rPr>
        <w:t xml:space="preserve"> </w:t>
      </w:r>
      <w:r w:rsidRPr="000A2C32">
        <w:rPr>
          <w:rStyle w:val="Emphasis"/>
          <w:rFonts w:eastAsia="Calibri"/>
          <w:highlight w:val="cyan"/>
        </w:rPr>
        <w:t>painful</w:t>
      </w:r>
      <w:r w:rsidRPr="000A2C32">
        <w:rPr>
          <w:rStyle w:val="Emphasis"/>
          <w:highlight w:val="cyan"/>
        </w:rPr>
        <w:t xml:space="preserve"> </w:t>
      </w:r>
      <w:r w:rsidRPr="00AE4834">
        <w:rPr>
          <w:rStyle w:val="Emphasis"/>
          <w:rFonts w:eastAsia="Calibri"/>
        </w:rPr>
        <w:t>and</w:t>
      </w:r>
      <w:r w:rsidRPr="00AE4834">
        <w:rPr>
          <w:rStyle w:val="Emphasis"/>
        </w:rPr>
        <w:t>/</w:t>
      </w:r>
      <w:r w:rsidRPr="00AE4834">
        <w:rPr>
          <w:rStyle w:val="Emphasis"/>
          <w:rFonts w:eastAsia="Calibri"/>
        </w:rPr>
        <w:t>or</w:t>
      </w:r>
      <w:r w:rsidRPr="00AE4834">
        <w:rPr>
          <w:rStyle w:val="Emphasis"/>
        </w:rPr>
        <w:t xml:space="preserve"> </w:t>
      </w:r>
      <w:r w:rsidRPr="000A2C32">
        <w:rPr>
          <w:rStyle w:val="Emphasis"/>
          <w:rFonts w:eastAsia="Calibri"/>
          <w:highlight w:val="cyan"/>
        </w:rPr>
        <w:t>premature</w:t>
      </w:r>
      <w:r w:rsidRPr="000A2C32">
        <w:rPr>
          <w:rStyle w:val="Emphasis"/>
          <w:highlight w:val="cyan"/>
        </w:rPr>
        <w:t xml:space="preserve"> </w:t>
      </w:r>
      <w:r w:rsidRPr="000A2C32">
        <w:rPr>
          <w:rStyle w:val="Emphasis"/>
          <w:rFonts w:eastAsia="Calibri"/>
          <w:highlight w:val="cyan"/>
        </w:rPr>
        <w:t>deaths</w:t>
      </w:r>
      <w:r w:rsidRPr="000A2C32">
        <w:rPr>
          <w:sz w:val="8"/>
          <w:highlight w:val="cyan"/>
        </w:rPr>
        <w:t xml:space="preserve"> </w:t>
      </w:r>
      <w:r w:rsidRPr="00AE4834">
        <w:rPr>
          <w:rFonts w:eastAsia="Calibri"/>
          <w:sz w:val="8"/>
        </w:rPr>
        <w:t>Thinking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ways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come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brings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fore</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occur</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critical</w:t>
      </w:r>
      <w:r w:rsidRPr="00AE4834">
        <w:rPr>
          <w:sz w:val="8"/>
        </w:rPr>
        <w:t xml:space="preserve"> </w:t>
      </w:r>
      <w:r w:rsidRPr="00AE4834">
        <w:rPr>
          <w:rFonts w:eastAsia="Calibri"/>
          <w:sz w:val="8"/>
        </w:rPr>
        <w:t>number</w:t>
      </w:r>
      <w:r w:rsidRPr="00AE4834">
        <w:rPr>
          <w:sz w:val="8"/>
        </w:rPr>
        <w:t xml:space="preserve"> </w:t>
      </w:r>
      <w:r w:rsidRPr="00AE4834">
        <w:rPr>
          <w:rFonts w:eastAsia="Calibri"/>
          <w:sz w:val="8"/>
        </w:rPr>
        <w:t>needed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unable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replenish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population</w:t>
      </w:r>
      <w:r w:rsidRPr="00AE4834">
        <w:rPr>
          <w:sz w:val="8"/>
        </w:rPr>
        <w:t xml:space="preserve">, </w:t>
      </w:r>
      <w:r w:rsidRPr="00AE4834">
        <w:rPr>
          <w:rFonts w:eastAsia="Calibri"/>
          <w:sz w:val="8"/>
        </w:rPr>
        <w:t>leading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eventual</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underwent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sterilization</w:t>
      </w:r>
      <w:r w:rsidRPr="00AE4834">
        <w:rPr>
          <w:sz w:val="8"/>
        </w:rPr>
        <w:t xml:space="preserve"> </w:t>
      </w:r>
      <w:r w:rsidRPr="00AE4834">
        <w:rPr>
          <w:rFonts w:eastAsia="Calibri"/>
          <w:sz w:val="8"/>
        </w:rPr>
        <w:t>procedure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perhaps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come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anthropogenic</w:t>
      </w:r>
      <w:r w:rsidRPr="00AE4834">
        <w:rPr>
          <w:sz w:val="8"/>
        </w:rPr>
        <w:t xml:space="preserve"> </w:t>
      </w:r>
      <w:r w:rsidRPr="00AE4834">
        <w:rPr>
          <w:rFonts w:eastAsia="Calibri"/>
          <w:sz w:val="8"/>
        </w:rPr>
        <w:t>climate</w:t>
      </w:r>
      <w:r w:rsidRPr="00AE4834">
        <w:rPr>
          <w:sz w:val="8"/>
        </w:rPr>
        <w:t xml:space="preserve"> </w:t>
      </w:r>
      <w:r w:rsidRPr="00AE4834">
        <w:rPr>
          <w:rFonts w:eastAsia="Calibri"/>
          <w:sz w:val="8"/>
        </w:rPr>
        <w:t>change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w:t>
      </w:r>
      <w:r w:rsidRPr="00AE4834">
        <w:rPr>
          <w:sz w:val="8"/>
        </w:rPr>
        <w:t xml:space="preserve"> </w:t>
      </w:r>
      <w:r w:rsidRPr="00AE4834">
        <w:rPr>
          <w:rFonts w:eastAsia="Calibri"/>
          <w:sz w:val="8"/>
        </w:rPr>
        <w:t>massive</w:t>
      </w:r>
      <w:r w:rsidRPr="00AE4834">
        <w:rPr>
          <w:sz w:val="8"/>
        </w:rPr>
        <w:t xml:space="preserve"> </w:t>
      </w:r>
      <w:r w:rsidRPr="00AE4834">
        <w:rPr>
          <w:rFonts w:eastAsia="Calibri"/>
          <w:sz w:val="8"/>
        </w:rPr>
        <w:t>asteroid</w:t>
      </w:r>
      <w:r w:rsidRPr="00AE4834">
        <w:rPr>
          <w:sz w:val="8"/>
        </w:rPr>
        <w:t xml:space="preserve"> </w:t>
      </w:r>
      <w:r w:rsidRPr="00AE4834">
        <w:rPr>
          <w:rFonts w:eastAsia="Calibri"/>
          <w:sz w:val="8"/>
        </w:rPr>
        <w:t>hitting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Earth</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wiping</w:t>
      </w:r>
      <w:r w:rsidRPr="00AE4834">
        <w:rPr>
          <w:sz w:val="8"/>
        </w:rPr>
        <w:t xml:space="preserve"> </w:t>
      </w:r>
      <w:r w:rsidRPr="00AE4834">
        <w:rPr>
          <w:rFonts w:eastAsia="Calibri"/>
          <w:sz w:val="8"/>
        </w:rPr>
        <w:t>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same</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did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dinosaurs</w:t>
      </w:r>
      <w:r w:rsidRPr="00AE4834">
        <w:rPr>
          <w:sz w:val="8"/>
        </w:rPr>
        <w:t xml:space="preserve"> </w:t>
      </w:r>
      <w:r w:rsidRPr="00AE4834">
        <w:rPr>
          <w:rFonts w:eastAsia="Calibri"/>
          <w:sz w:val="8"/>
        </w:rPr>
        <w:t>millions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years</w:t>
      </w:r>
      <w:r w:rsidRPr="00AE4834">
        <w:rPr>
          <w:sz w:val="8"/>
        </w:rPr>
        <w:t xml:space="preserve"> </w:t>
      </w:r>
      <w:r w:rsidRPr="00AE4834">
        <w:rPr>
          <w:rFonts w:eastAsia="Calibri"/>
          <w:sz w:val="8"/>
        </w:rPr>
        <w:t>ago</w:t>
      </w:r>
      <w:r w:rsidRPr="00AE4834">
        <w:rPr>
          <w:sz w:val="8"/>
        </w:rPr>
        <w:t xml:space="preserve">. </w:t>
      </w:r>
      <w:r w:rsidRPr="00AE4834">
        <w:rPr>
          <w:rStyle w:val="StyleUnderline"/>
          <w:rFonts w:eastAsia="Calibri"/>
        </w:rPr>
        <w:t>Each</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these</w:t>
      </w:r>
      <w:r w:rsidRPr="00AE4834">
        <w:rPr>
          <w:sz w:val="8"/>
        </w:rPr>
        <w:t xml:space="preserve"> </w:t>
      </w:r>
      <w:r w:rsidRPr="00AE4834">
        <w:rPr>
          <w:rStyle w:val="StyleUnderline"/>
          <w:rFonts w:eastAsia="Calibri"/>
        </w:rPr>
        <w:t>scenario</w:t>
      </w:r>
      <w:r w:rsidRPr="00AE4834">
        <w:rPr>
          <w:rFonts w:eastAsia="Calibri"/>
          <w:sz w:val="8"/>
        </w:rPr>
        <w:t>s</w:t>
      </w:r>
      <w:r w:rsidRPr="00AE4834">
        <w:rPr>
          <w:sz w:val="8"/>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involve</w:t>
      </w:r>
      <w:r w:rsidRPr="00AE4834">
        <w:rPr>
          <w:rStyle w:val="StyleUnderline"/>
        </w:rPr>
        <w:t xml:space="preserve"> </w:t>
      </w:r>
      <w:r w:rsidRPr="00AE4834">
        <w:rPr>
          <w:rStyle w:val="StyleUnderline"/>
          <w:rFonts w:eastAsia="Calibri"/>
        </w:rPr>
        <w:t>significant</w:t>
      </w:r>
      <w:r w:rsidRPr="00AE4834">
        <w:rPr>
          <w:rStyle w:val="StyleUnderline"/>
        </w:rPr>
        <w:t xml:space="preserve"> </w:t>
      </w:r>
      <w:r w:rsidRPr="00AE4834">
        <w:rPr>
          <w:rStyle w:val="StyleUnderline"/>
          <w:rFonts w:eastAsia="Calibri"/>
        </w:rPr>
        <w:t>physical</w:t>
      </w:r>
      <w:r w:rsidRPr="00AE4834">
        <w:rPr>
          <w:sz w:val="8"/>
        </w:rPr>
        <w:t xml:space="preserve"> </w:t>
      </w:r>
      <w:r w:rsidRPr="00AE4834">
        <w:rPr>
          <w:rStyle w:val="StyleUnderline"/>
          <w:rFonts w:eastAsia="Calibri"/>
        </w:rPr>
        <w:t>and</w:t>
      </w:r>
      <w:r w:rsidRPr="00AE4834">
        <w:rPr>
          <w:rStyle w:val="StyleUnderline"/>
        </w:rPr>
        <w:t>/</w:t>
      </w:r>
      <w:r w:rsidRPr="00AE4834">
        <w:rPr>
          <w:rFonts w:eastAsia="Calibri"/>
          <w:sz w:val="8"/>
        </w:rPr>
        <w:t>or</w:t>
      </w:r>
      <w:r w:rsidRPr="00AE4834">
        <w:rPr>
          <w:sz w:val="8"/>
        </w:rPr>
        <w:t xml:space="preserve"> </w:t>
      </w:r>
      <w:r w:rsidRPr="00AE4834">
        <w:rPr>
          <w:rStyle w:val="StyleUnderline"/>
          <w:rFonts w:eastAsia="Calibri"/>
        </w:rPr>
        <w:t>non</w:t>
      </w:r>
      <w:r w:rsidRPr="00AE4834">
        <w:rPr>
          <w:rStyle w:val="StyleUnderline"/>
        </w:rPr>
        <w:t>-</w:t>
      </w:r>
      <w:r w:rsidRPr="00AE4834">
        <w:rPr>
          <w:rStyle w:val="StyleUnderline"/>
          <w:rFonts w:eastAsia="Calibri"/>
        </w:rPr>
        <w:t>physical</w:t>
      </w:r>
      <w:r w:rsidRPr="00AE4834">
        <w:rPr>
          <w:rStyle w:val="StyleUnderline"/>
        </w:rPr>
        <w:t xml:space="preserve"> </w:t>
      </w:r>
      <w:r w:rsidRPr="00AE4834">
        <w:rPr>
          <w:rStyle w:val="StyleUnderline"/>
          <w:rFonts w:eastAsia="Calibri"/>
        </w:rPr>
        <w:t>harms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Physically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suffer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possibly</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hard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examples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process</w:t>
      </w:r>
      <w:r w:rsidRPr="00AE4834">
        <w:rPr>
          <w:sz w:val="8"/>
        </w:rPr>
        <w:t xml:space="preserve"> </w:t>
      </w:r>
      <w:r w:rsidRPr="00AE4834">
        <w:rPr>
          <w:rFonts w:eastAsia="Calibri"/>
          <w:sz w:val="8"/>
        </w:rPr>
        <w:t>of</w:t>
      </w:r>
      <w:r w:rsidRPr="00AE4834">
        <w:rPr>
          <w:sz w:val="8"/>
        </w:rPr>
        <w:t xml:space="preserve"> </w:t>
      </w:r>
      <w:r w:rsidRPr="00AE4834">
        <w:rPr>
          <w:rStyle w:val="StyleUnderline"/>
          <w:rFonts w:eastAsia="Calibri"/>
        </w:rPr>
        <w:t>extinction</w:t>
      </w:r>
      <w:r w:rsidRPr="00AE4834">
        <w:rPr>
          <w:rStyle w:val="StyleUnderline"/>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cause</w:t>
      </w:r>
      <w:r w:rsidRPr="00AE4834">
        <w:rPr>
          <w:sz w:val="8"/>
        </w:rPr>
        <w:t xml:space="preserve"> </w:t>
      </w:r>
      <w:r w:rsidRPr="00AE4834">
        <w:rPr>
          <w:rStyle w:val="StyleUnderline"/>
          <w:rFonts w:eastAsia="Calibri"/>
        </w:rPr>
        <w:t>premature</w:t>
      </w:r>
      <w:r w:rsidRPr="00AE4834">
        <w:rPr>
          <w:rStyle w:val="StyleUnderline"/>
        </w:rPr>
        <w:t xml:space="preserve"> </w:t>
      </w:r>
      <w:r w:rsidRPr="00AE4834">
        <w:rPr>
          <w:rStyle w:val="StyleUnderline"/>
          <w:rFonts w:eastAsia="Calibri"/>
        </w:rPr>
        <w:t>death</w:t>
      </w:r>
      <w:r w:rsidRPr="00AE4834">
        <w:rPr>
          <w:sz w:val="8"/>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nuclear</w:t>
      </w:r>
      <w:r w:rsidRPr="00AE4834">
        <w:rPr>
          <w:rStyle w:val="StyleUnderline"/>
        </w:rPr>
        <w:t xml:space="preserve"> </w:t>
      </w:r>
      <w:r w:rsidRPr="00AE4834">
        <w:rPr>
          <w:rStyle w:val="StyleUnderline"/>
          <w:rFonts w:eastAsia="Calibri"/>
        </w:rPr>
        <w:t>winter</w:t>
      </w:r>
      <w:r w:rsidRPr="00AE4834">
        <w:rPr>
          <w:sz w:val="8"/>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killed</w:t>
      </w:r>
      <w:r w:rsidRPr="00AE4834">
        <w:rPr>
          <w:rStyle w:val="StyleUnderline"/>
        </w:rPr>
        <w:t xml:space="preserve"> </w:t>
      </w:r>
      <w:r w:rsidRPr="00AE4834">
        <w:rPr>
          <w:rStyle w:val="StyleUnderline"/>
          <w:rFonts w:eastAsia="Calibri"/>
        </w:rPr>
        <w:t>everyone</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even</w:t>
      </w:r>
      <w:r w:rsidRPr="00AE4834">
        <w:rPr>
          <w:rStyle w:val="StyleUnderline"/>
        </w:rPr>
        <w:t xml:space="preserve"> </w:t>
      </w:r>
      <w:r w:rsidRPr="00AE4834">
        <w:rPr>
          <w:rStyle w:val="StyleUnderline"/>
          <w:rFonts w:eastAsia="Calibri"/>
        </w:rPr>
        <w:t>just</w:t>
      </w:r>
      <w:r w:rsidRPr="00AE4834">
        <w:rPr>
          <w:rStyle w:val="StyleUnderline"/>
        </w:rPr>
        <w:t xml:space="preserve"> </w:t>
      </w:r>
      <w:r w:rsidRPr="00AE4834">
        <w:rPr>
          <w:rStyle w:val="StyleUnderline"/>
          <w:rFonts w:eastAsia="Calibri"/>
        </w:rPr>
        <w:t>every</w:t>
      </w:r>
      <w:r w:rsidRPr="00AE4834">
        <w:rPr>
          <w:rStyle w:val="StyleUnderline"/>
        </w:rPr>
        <w:t xml:space="preserve"> </w:t>
      </w:r>
      <w:r w:rsidRPr="00AE4834">
        <w:rPr>
          <w:rStyle w:val="StyleUnderline"/>
          <w:rFonts w:eastAsia="Calibri"/>
        </w:rPr>
        <w:t>woman</w:t>
      </w:r>
      <w:r w:rsidRPr="00AE4834">
        <w:rPr>
          <w:rStyle w:val="StyleUnderline"/>
        </w:rPr>
        <w:t xml:space="preserve"> </w:t>
      </w:r>
      <w:r w:rsidRPr="00AE4834">
        <w:rPr>
          <w:rStyle w:val="StyleUnderline"/>
          <w:rFonts w:eastAsia="Calibri"/>
        </w:rPr>
        <w:t>under</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age</w:t>
      </w:r>
      <w:r w:rsidRPr="00AE4834">
        <w:rPr>
          <w:rStyle w:val="StyleUnderline"/>
        </w:rPr>
        <w:t xml:space="preserve"> </w:t>
      </w:r>
      <w:r w:rsidRPr="00AE4834">
        <w:rPr>
          <w:rStyle w:val="StyleUnderline"/>
          <w:rFonts w:eastAsia="Calibri"/>
        </w:rPr>
        <w:t>of</w:t>
      </w:r>
      <w:r w:rsidRPr="00AE4834">
        <w:rPr>
          <w:rStyle w:val="StyleUnderline"/>
        </w:rPr>
        <w:t xml:space="preserve"> 50 </w:t>
      </w:r>
      <w:r w:rsidRPr="00AE4834">
        <w:rPr>
          <w:rStyle w:val="StyleUnderline"/>
          <w:rFonts w:eastAsia="Calibri"/>
        </w:rPr>
        <w:t>is</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clear</w:t>
      </w:r>
      <w:r w:rsidRPr="00AE4834">
        <w:rPr>
          <w:rStyle w:val="StyleUnderline"/>
        </w:rPr>
        <w:t xml:space="preserve"> </w:t>
      </w:r>
      <w:r w:rsidRPr="00AE4834">
        <w:rPr>
          <w:rStyle w:val="StyleUnderline"/>
          <w:rFonts w:eastAsia="Calibri"/>
        </w:rPr>
        <w:t>example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such</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case</w:t>
      </w:r>
      <w:r w:rsidRPr="00AE4834">
        <w:rPr>
          <w:sz w:val="8"/>
        </w:rPr>
        <w:t xml:space="preserve">. </w:t>
      </w:r>
      <w:r w:rsidRPr="00AE4834">
        <w:rPr>
          <w:rFonts w:eastAsia="Calibri"/>
          <w:sz w:val="8"/>
        </w:rPr>
        <w:t>Obviously</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types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themselves</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Every</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dies</w:t>
      </w:r>
      <w:r w:rsidRPr="00AE4834">
        <w:rPr>
          <w:sz w:val="8"/>
        </w:rPr>
        <w:t xml:space="preserve"> </w:t>
      </w:r>
      <w:r w:rsidRPr="00AE4834">
        <w:rPr>
          <w:rFonts w:eastAsia="Calibri"/>
          <w:sz w:val="8"/>
        </w:rPr>
        <w:t>eventually</w:t>
      </w:r>
      <w:r w:rsidRPr="00AE4834">
        <w:rPr>
          <w:sz w:val="8"/>
        </w:rPr>
        <w:t xml:space="preserve">, </w:t>
      </w:r>
      <w:r w:rsidRPr="00AE4834">
        <w:rPr>
          <w:rFonts w:eastAsia="Calibri"/>
          <w:sz w:val="8"/>
        </w:rPr>
        <w:t>sometimes</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standard</w:t>
      </w:r>
      <w:r w:rsidRPr="00AE4834">
        <w:rPr>
          <w:sz w:val="8"/>
        </w:rPr>
        <w:t xml:space="preserve"> </w:t>
      </w:r>
      <w:r w:rsidRPr="00AE4834">
        <w:rPr>
          <w:rFonts w:eastAsia="Calibri"/>
          <w:sz w:val="8"/>
        </w:rPr>
        <w:t>expected</w:t>
      </w:r>
      <w:r w:rsidRPr="00AE4834">
        <w:rPr>
          <w:sz w:val="8"/>
        </w:rPr>
        <w:t xml:space="preserve"> </w:t>
      </w:r>
      <w:r w:rsidRPr="00AE4834">
        <w:rPr>
          <w:rFonts w:eastAsia="Calibri"/>
          <w:sz w:val="8"/>
        </w:rPr>
        <w:t>lifespan</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accidents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causes</w:t>
      </w:r>
      <w:r w:rsidRPr="00AE4834">
        <w:rPr>
          <w:sz w:val="8"/>
        </w:rPr>
        <w:t xml:space="preserve"> </w:t>
      </w:r>
      <w:r w:rsidRPr="00AE4834">
        <w:rPr>
          <w:rFonts w:eastAsia="Calibri"/>
          <w:sz w:val="8"/>
        </w:rPr>
        <w:t>like</w:t>
      </w:r>
      <w:r w:rsidRPr="00AE4834">
        <w:rPr>
          <w:sz w:val="8"/>
        </w:rPr>
        <w:t xml:space="preserve"> </w:t>
      </w:r>
      <w:r w:rsidRPr="00AE4834">
        <w:rPr>
          <w:rFonts w:eastAsia="Calibri"/>
          <w:sz w:val="8"/>
        </w:rPr>
        <w:t>spontaneously</w:t>
      </w:r>
      <w:r w:rsidRPr="00AE4834">
        <w:rPr>
          <w:sz w:val="8"/>
        </w:rPr>
        <w:t xml:space="preserve"> </w:t>
      </w:r>
      <w:r w:rsidRPr="00AE4834">
        <w:rPr>
          <w:rFonts w:eastAsia="Calibri"/>
          <w:sz w:val="8"/>
        </w:rPr>
        <w:t>occurring</w:t>
      </w:r>
      <w:r w:rsidRPr="00AE4834">
        <w:rPr>
          <w:sz w:val="8"/>
        </w:rPr>
        <w:t xml:space="preserve"> </w:t>
      </w:r>
      <w:r w:rsidRPr="00AE4834">
        <w:rPr>
          <w:rFonts w:eastAsia="Calibri"/>
          <w:sz w:val="8"/>
        </w:rPr>
        <w:t>incurable</w:t>
      </w:r>
      <w:r w:rsidRPr="00AE4834">
        <w:rPr>
          <w:sz w:val="8"/>
        </w:rPr>
        <w:t xml:space="preserve"> </w:t>
      </w:r>
      <w:r w:rsidRPr="00AE4834">
        <w:rPr>
          <w:rFonts w:eastAsia="Calibri"/>
          <w:sz w:val="8"/>
        </w:rPr>
        <w:t>cancers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disease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moral</w:t>
      </w:r>
      <w:r w:rsidRPr="00AE4834">
        <w:rPr>
          <w:sz w:val="8"/>
        </w:rPr>
        <w:t xml:space="preserve"> </w:t>
      </w:r>
      <w:r w:rsidRPr="00AE4834">
        <w:rPr>
          <w:rFonts w:eastAsia="Calibri"/>
          <w:sz w:val="8"/>
        </w:rPr>
        <w:t>agent</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unavoidably</w:t>
      </w:r>
      <w:r w:rsidRPr="00AE4834">
        <w:rPr>
          <w:sz w:val="8"/>
        </w:rPr>
        <w:t xml:space="preserve"> </w:t>
      </w:r>
      <w:r w:rsidRPr="00AE4834">
        <w:rPr>
          <w:rFonts w:eastAsia="Calibri"/>
          <w:sz w:val="8"/>
        </w:rPr>
        <w:t>kills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prematurely</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reduce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w:t>
      </w:r>
      <w:r w:rsidRPr="00AE4834">
        <w:rPr>
          <w:rFonts w:eastAsia="Calibri"/>
          <w:sz w:val="8"/>
        </w:rPr>
        <w:t>s</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w:t>
      </w:r>
      <w:r w:rsidRPr="00AE4834">
        <w:rPr>
          <w:rFonts w:eastAsia="Calibri"/>
          <w:sz w:val="8"/>
        </w:rPr>
        <w:t>components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figure</w:t>
      </w:r>
      <w:r w:rsidRPr="00AE4834">
        <w:rPr>
          <w:sz w:val="8"/>
        </w:rPr>
        <w:t xml:space="preserve"> </w:t>
      </w:r>
      <w:r w:rsidRPr="00AE4834">
        <w:rPr>
          <w:rFonts w:eastAsia="Calibri"/>
          <w:sz w:val="8"/>
        </w:rPr>
        <w:t>prominently</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w:t>
      </w:r>
      <w:r w:rsidRPr="00AE4834">
        <w:rPr>
          <w:rFonts w:eastAsia="Calibri"/>
          <w:sz w:val="8"/>
        </w:rPr>
        <w:t>Scanlon</w:t>
      </w:r>
      <w:r w:rsidRPr="00AE4834">
        <w:rPr>
          <w:sz w:val="8"/>
        </w:rPr>
        <w:t xml:space="preserve"> 1998, 214). </w:t>
      </w:r>
      <w:r w:rsidRPr="00AE4834">
        <w:rPr>
          <w:rFonts w:eastAsia="Calibri"/>
          <w:sz w:val="8"/>
        </w:rPr>
        <w:t>However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settled</w:t>
      </w:r>
      <w:r w:rsidRPr="00AE4834">
        <w:rPr>
          <w:sz w:val="8"/>
        </w:rPr>
        <w:t xml:space="preserve"> </w:t>
      </w:r>
      <w:r w:rsidRPr="00AE4834">
        <w:rPr>
          <w:rFonts w:eastAsia="Calibri"/>
          <w:sz w:val="8"/>
        </w:rPr>
        <w:t>yet</w:t>
      </w:r>
      <w:r w:rsidRPr="00AE4834">
        <w:rPr>
          <w:sz w:val="8"/>
        </w:rPr>
        <w:t xml:space="preserve"> </w:t>
      </w:r>
      <w:r w:rsidRPr="00AE4834">
        <w:rPr>
          <w:rFonts w:eastAsia="Calibri"/>
          <w:sz w:val="8"/>
        </w:rPr>
        <w:t>whether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setback</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hold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dies</w:t>
      </w:r>
      <w:r w:rsidRPr="00AE4834">
        <w:rPr>
          <w:sz w:val="8"/>
        </w:rPr>
        <w:t xml:space="preserve">, </w:t>
      </w:r>
      <w:r w:rsidRPr="00AE4834">
        <w:rPr>
          <w:rFonts w:eastAsia="Calibri"/>
          <w:sz w:val="8"/>
        </w:rPr>
        <w:t>whilst</w:t>
      </w:r>
      <w:r w:rsidRPr="00AE4834">
        <w:rPr>
          <w:sz w:val="8"/>
        </w:rPr>
        <w:t xml:space="preserve"> </w:t>
      </w:r>
      <w:r w:rsidRPr="00AE4834">
        <w:rPr>
          <w:rFonts w:eastAsia="Calibri"/>
          <w:sz w:val="8"/>
        </w:rPr>
        <w:t>others</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.7 </w:t>
      </w:r>
      <w:r w:rsidRPr="00AE4834">
        <w:rPr>
          <w:rFonts w:eastAsia="Calibri"/>
          <w:sz w:val="8"/>
        </w:rPr>
        <w:t>I</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regardless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correct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debate</w:t>
      </w:r>
      <w:r w:rsidRPr="00AE4834">
        <w:rPr>
          <w:sz w:val="8"/>
        </w:rPr>
        <w:t xml:space="preserve">, </w:t>
      </w:r>
      <w:r w:rsidRPr="00AE4834">
        <w:rPr>
          <w:rStyle w:val="StyleUnderline"/>
          <w:rFonts w:eastAsia="Calibri"/>
        </w:rPr>
        <w:t>being</w:t>
      </w:r>
      <w:r w:rsidRPr="00AE4834">
        <w:rPr>
          <w:rStyle w:val="StyleUnderline"/>
        </w:rPr>
        <w:t xml:space="preserve"> </w:t>
      </w:r>
      <w:r w:rsidRPr="00AE4834">
        <w:rPr>
          <w:rStyle w:val="StyleUnderline"/>
          <w:rFonts w:eastAsia="Calibri"/>
        </w:rPr>
        <w:t>caused</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die</w:t>
      </w:r>
      <w:r w:rsidRPr="00AE4834">
        <w:rPr>
          <w:rStyle w:val="StyleUnderline"/>
        </w:rPr>
        <w:t xml:space="preserve"> </w:t>
      </w:r>
      <w:r w:rsidRPr="00AE4834">
        <w:rPr>
          <w:rStyle w:val="StyleUnderline"/>
          <w:rFonts w:eastAsia="Calibri"/>
        </w:rPr>
        <w:t>prematurely</w:t>
      </w:r>
      <w:r w:rsidRPr="00AE4834">
        <w:rPr>
          <w:rStyle w:val="StyleUnderline"/>
        </w:rPr>
        <w:t xml:space="preserve"> </w:t>
      </w:r>
      <w:r w:rsidRPr="00AE4834">
        <w:rPr>
          <w:rStyle w:val="StyleUnderline"/>
          <w:rFonts w:eastAsia="Calibri"/>
        </w:rPr>
        <w:t>can</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reason</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reject</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principle</w:t>
      </w:r>
      <w:r w:rsidRPr="00AE4834">
        <w:rPr>
          <w:rStyle w:val="StyleUnderline"/>
        </w:rPr>
        <w:t xml:space="preserve"> </w:t>
      </w:r>
      <w:r w:rsidRPr="00AE4834">
        <w:rPr>
          <w:rStyle w:val="StyleUnderline"/>
          <w:rFonts w:eastAsia="Calibri"/>
        </w:rPr>
        <w:t>when</w:t>
      </w:r>
      <w:r w:rsidRPr="00AE4834">
        <w:rPr>
          <w:rStyle w:val="StyleUnderline"/>
        </w:rPr>
        <w:t xml:space="preserve"> </w:t>
      </w:r>
      <w:r w:rsidRPr="00AE4834">
        <w:rPr>
          <w:rStyle w:val="StyleUnderline"/>
          <w:rFonts w:eastAsia="Calibri"/>
        </w:rPr>
        <w:t>it</w:t>
      </w:r>
      <w:r w:rsidRPr="00AE4834">
        <w:rPr>
          <w:rStyle w:val="StyleUnderline"/>
        </w:rPr>
        <w:t xml:space="preserve"> </w:t>
      </w:r>
      <w:r w:rsidRPr="00AE4834">
        <w:rPr>
          <w:rStyle w:val="StyleUnderline"/>
          <w:rFonts w:eastAsia="Calibri"/>
        </w:rPr>
        <w:t>fails</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show</w:t>
      </w:r>
      <w:r w:rsidRPr="00AE4834">
        <w:rPr>
          <w:rStyle w:val="StyleUnderline"/>
        </w:rPr>
        <w:t xml:space="preserve"> </w:t>
      </w:r>
      <w:r w:rsidRPr="00AE4834">
        <w:rPr>
          <w:rStyle w:val="StyleUnderline"/>
          <w:rFonts w:eastAsia="Calibri"/>
        </w:rPr>
        <w:t>respect</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person</w:t>
      </w:r>
      <w:r w:rsidRPr="00AE4834">
        <w:rPr>
          <w:rStyle w:val="StyleUnderline"/>
        </w:rPr>
        <w:t xml:space="preserve"> </w:t>
      </w:r>
      <w:r w:rsidRPr="00AE4834">
        <w:rPr>
          <w:rStyle w:val="StyleUnderline"/>
          <w:rFonts w:eastAsia="Calibri"/>
        </w:rPr>
        <w:t>as</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rational</w:t>
      </w:r>
      <w:r w:rsidRPr="00AE4834">
        <w:rPr>
          <w:rStyle w:val="StyleUnderline"/>
        </w:rPr>
        <w:t xml:space="preserve"> </w:t>
      </w:r>
      <w:r w:rsidRPr="00AE4834">
        <w:rPr>
          <w:rStyle w:val="StyleUnderline"/>
          <w:rFonts w:eastAsia="Calibri"/>
        </w:rPr>
        <w:t>agent</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recognizing</w:t>
      </w:r>
      <w:r w:rsidRPr="00AE4834">
        <w:rPr>
          <w:sz w:val="8"/>
        </w:rPr>
        <w:t xml:space="preserve"> </w:t>
      </w:r>
      <w:r w:rsidRPr="00AE4834">
        <w:rPr>
          <w:rFonts w:eastAsia="Calibri"/>
          <w:sz w:val="8"/>
        </w:rPr>
        <w:t>others</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beings</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involves</w:t>
      </w:r>
      <w:r w:rsidRPr="00AE4834">
        <w:rPr>
          <w:sz w:val="8"/>
        </w:rPr>
        <w:t xml:space="preserve"> </w:t>
      </w:r>
      <w:r w:rsidRPr="00AE4834">
        <w:rPr>
          <w:rFonts w:eastAsia="Calibri"/>
          <w:sz w:val="8"/>
        </w:rPr>
        <w:t>seeing</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preserve</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death</w:t>
      </w:r>
      <w:r w:rsidRPr="00AE4834">
        <w:rPr>
          <w:sz w:val="8"/>
        </w:rPr>
        <w:t>: ‘</w:t>
      </w:r>
      <w:r w:rsidRPr="00AE4834">
        <w:rPr>
          <w:rStyle w:val="StyleUnderline"/>
          <w:rFonts w:eastAsia="Calibri"/>
        </w:rPr>
        <w:t>appreciating</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value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life</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primarily</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matter</w:t>
      </w:r>
      <w:r w:rsidRPr="00AE4834">
        <w:rPr>
          <w:rStyle w:val="StyleUnderline"/>
        </w:rPr>
        <w:t xml:space="preserve"> </w:t>
      </w:r>
      <w:r w:rsidRPr="00AE4834">
        <w:rPr>
          <w:rStyle w:val="StyleUnderline"/>
          <w:rFonts w:eastAsia="Calibri"/>
        </w:rPr>
        <w:t>of</w:t>
      </w:r>
      <w:r w:rsidRPr="00AE4834">
        <w:rPr>
          <w:sz w:val="8"/>
        </w:rPr>
        <w:t xml:space="preserve"> </w:t>
      </w:r>
      <w:r w:rsidRPr="00AE4834">
        <w:rPr>
          <w:rStyle w:val="StyleUnderline"/>
          <w:rFonts w:eastAsia="Calibri"/>
        </w:rPr>
        <w:t>seeing</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lives</w:t>
      </w:r>
      <w:r w:rsidRPr="00AE4834">
        <w:rPr>
          <w:rStyle w:val="StyleUnderline"/>
        </w:rPr>
        <w:t xml:space="preserve"> </w:t>
      </w:r>
      <w:r w:rsidRPr="00AE4834">
        <w:rPr>
          <w:rStyle w:val="StyleUnderline"/>
          <w:rFonts w:eastAsia="Calibri"/>
        </w:rPr>
        <w:t>as</w:t>
      </w:r>
      <w:r w:rsidRPr="00AE4834">
        <w:rPr>
          <w:sz w:val="8"/>
        </w:rPr>
        <w:t xml:space="preserve"> </w:t>
      </w:r>
      <w:r w:rsidRPr="00AE4834">
        <w:rPr>
          <w:rFonts w:eastAsia="Calibri"/>
          <w:sz w:val="8"/>
        </w:rPr>
        <w:t>something</w:t>
      </w:r>
      <w:r w:rsidRPr="00AE4834">
        <w:rPr>
          <w:sz w:val="8"/>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respected</w:t>
      </w:r>
      <w:r w:rsidRPr="00AE4834">
        <w:rPr>
          <w:sz w:val="8"/>
        </w:rPr>
        <w:t xml:space="preserve">, </w:t>
      </w:r>
      <w:r w:rsidRPr="00AE4834">
        <w:rPr>
          <w:rFonts w:eastAsia="Calibri"/>
          <w:sz w:val="8"/>
        </w:rPr>
        <w:t>where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involves</w:t>
      </w:r>
      <w:r w:rsidRPr="00AE4834">
        <w:rPr>
          <w:sz w:val="8"/>
        </w:rPr>
        <w:t xml:space="preserve"> </w:t>
      </w:r>
      <w:r w:rsidRPr="00AE4834">
        <w:rPr>
          <w:rFonts w:eastAsia="Calibri"/>
          <w:sz w:val="8"/>
        </w:rPr>
        <w:t>seeing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destroy</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protect</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want</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go</w:t>
      </w:r>
      <w:r w:rsidRPr="00AE4834">
        <w:rPr>
          <w:sz w:val="8"/>
        </w:rPr>
        <w:t xml:space="preserve"> </w:t>
      </w:r>
      <w:r w:rsidRPr="00AE4834">
        <w:rPr>
          <w:rFonts w:eastAsia="Calibri"/>
          <w:sz w:val="8"/>
        </w:rPr>
        <w:t>well</w:t>
      </w:r>
      <w:r w:rsidRPr="00AE4834">
        <w:rPr>
          <w:sz w:val="8"/>
        </w:rPr>
        <w:t>’ (</w:t>
      </w:r>
      <w:r w:rsidRPr="00AE4834">
        <w:rPr>
          <w:rFonts w:eastAsia="Calibri"/>
          <w:sz w:val="8"/>
        </w:rPr>
        <w:t>Scanlon</w:t>
      </w:r>
      <w:r w:rsidRPr="00AE4834">
        <w:rPr>
          <w:sz w:val="8"/>
        </w:rPr>
        <w:t xml:space="preserve"> 1998, 104). </w:t>
      </w:r>
      <w:r w:rsidRPr="00AE4834">
        <w:rPr>
          <w:rFonts w:eastAsia="Calibri"/>
          <w:sz w:val="8"/>
        </w:rPr>
        <w:t>The</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living</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abstract</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means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sometimes</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protect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acting</w:t>
      </w:r>
      <w:r w:rsidRPr="00AE4834">
        <w:rPr>
          <w:sz w:val="8"/>
        </w:rPr>
        <w:t xml:space="preserve"> </w:t>
      </w:r>
      <w:r w:rsidRPr="00AE4834">
        <w:rPr>
          <w:rFonts w:eastAsia="Calibri"/>
          <w:sz w:val="8"/>
        </w:rPr>
        <w:t>wrongfully</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still</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living</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faces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unending</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extreme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she</w:t>
      </w:r>
      <w:r w:rsidRPr="00AE4834">
        <w:rPr>
          <w:sz w:val="8"/>
        </w:rPr>
        <w:t xml:space="preserve"> </w:t>
      </w:r>
      <w:r w:rsidRPr="00AE4834">
        <w:rPr>
          <w:rFonts w:eastAsia="Calibri"/>
          <w:sz w:val="8"/>
        </w:rPr>
        <w:t>wishes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committing</w:t>
      </w:r>
      <w:r w:rsidRPr="00AE4834">
        <w:rPr>
          <w:sz w:val="8"/>
        </w:rPr>
        <w:t xml:space="preserve"> </w:t>
      </w:r>
      <w:r w:rsidRPr="00AE4834">
        <w:rPr>
          <w:rFonts w:eastAsia="Calibri"/>
          <w:sz w:val="8"/>
        </w:rPr>
        <w:t>suicide</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suicidal</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shows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lack</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her</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seeking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whose</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has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want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go</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note</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emphasizes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person</w:t>
      </w:r>
      <w:r w:rsidRPr="00AE4834">
        <w:rPr>
          <w:sz w:val="8"/>
        </w:rPr>
        <w:t>-</w:t>
      </w:r>
      <w:r w:rsidRPr="00AE4834">
        <w:rPr>
          <w:rFonts w:eastAsia="Calibri"/>
          <w:sz w:val="8"/>
        </w:rPr>
        <w:t>affecting</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murder</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disvalue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general</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because</w:t>
      </w:r>
      <w:r w:rsidRPr="00AE4834">
        <w:rPr>
          <w:sz w:val="8"/>
        </w:rPr>
        <w:t xml:space="preserve"> </w:t>
      </w:r>
      <w:r w:rsidRPr="00AE4834">
        <w:rPr>
          <w:rStyle w:val="StyleUnderline"/>
          <w:rFonts w:eastAsia="Calibri"/>
        </w:rPr>
        <w:t>taking</w:t>
      </w:r>
      <w:r w:rsidRPr="00AE4834">
        <w:rPr>
          <w:rStyle w:val="StyleUnderline"/>
        </w:rPr>
        <w:t xml:space="preserve"> </w:t>
      </w:r>
      <w:r w:rsidRPr="00AE4834">
        <w:rPr>
          <w:rStyle w:val="StyleUnderline"/>
          <w:rFonts w:eastAsia="Calibri"/>
        </w:rPr>
        <w:t>someone</w:t>
      </w:r>
      <w:r w:rsidRPr="00AE4834">
        <w:rPr>
          <w:rStyle w:val="StyleUnderline"/>
        </w:rPr>
        <w:t>’</w:t>
      </w:r>
      <w:r w:rsidRPr="00AE4834">
        <w:rPr>
          <w:rStyle w:val="StyleUnderline"/>
          <w:rFonts w:eastAsia="Calibri"/>
        </w:rPr>
        <w:t>s</w:t>
      </w:r>
      <w:r w:rsidRPr="00AE4834">
        <w:rPr>
          <w:rStyle w:val="StyleUnderline"/>
        </w:rPr>
        <w:t xml:space="preserve"> </w:t>
      </w:r>
      <w:r w:rsidRPr="00AE4834">
        <w:rPr>
          <w:rStyle w:val="StyleUnderline"/>
          <w:rFonts w:eastAsia="Calibri"/>
        </w:rPr>
        <w:t>life</w:t>
      </w:r>
      <w:r w:rsidRPr="00AE4834">
        <w:rPr>
          <w:rStyle w:val="StyleUnderline"/>
        </w:rPr>
        <w:t xml:space="preserve"> </w:t>
      </w:r>
      <w:r w:rsidRPr="00AE4834">
        <w:rPr>
          <w:rStyle w:val="StyleUnderline"/>
          <w:rFonts w:eastAsia="Calibri"/>
        </w:rPr>
        <w:t>without</w:t>
      </w:r>
      <w:r w:rsidRPr="00AE4834">
        <w:rPr>
          <w:rStyle w:val="StyleUnderline"/>
        </w:rPr>
        <w:t xml:space="preserve"> </w:t>
      </w:r>
      <w:r w:rsidRPr="00AE4834">
        <w:rPr>
          <w:rStyle w:val="StyleUnderline"/>
          <w:rFonts w:eastAsia="Calibri"/>
        </w:rPr>
        <w:t>their</w:t>
      </w:r>
      <w:r w:rsidRPr="00AE4834">
        <w:rPr>
          <w:rStyle w:val="StyleUnderline"/>
        </w:rPr>
        <w:t xml:space="preserve"> </w:t>
      </w:r>
      <w:r w:rsidRPr="00AE4834">
        <w:rPr>
          <w:rStyle w:val="StyleUnderline"/>
          <w:rFonts w:eastAsia="Calibri"/>
        </w:rPr>
        <w:t>permission</w:t>
      </w:r>
      <w:r w:rsidRPr="00AE4834">
        <w:rPr>
          <w:rStyle w:val="StyleUnderline"/>
        </w:rPr>
        <w:t xml:space="preserve"> </w:t>
      </w:r>
      <w:r w:rsidRPr="00AE4834">
        <w:rPr>
          <w:rStyle w:val="StyleUnderline"/>
          <w:rFonts w:eastAsia="Calibri"/>
        </w:rPr>
        <w:t>shows</w:t>
      </w:r>
      <w:r w:rsidRPr="00AE4834">
        <w:rPr>
          <w:rStyle w:val="StyleUnderline"/>
        </w:rPr>
        <w:t xml:space="preserve"> </w:t>
      </w:r>
      <w:r w:rsidRPr="00AE4834">
        <w:rPr>
          <w:rStyle w:val="StyleUnderline"/>
          <w:rFonts w:eastAsia="Calibri"/>
        </w:rPr>
        <w:t>disrespect</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person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supports</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inclusion</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contractualist</w:t>
      </w:r>
      <w:r w:rsidRPr="00AE4834">
        <w:rPr>
          <w:sz w:val="8"/>
        </w:rPr>
        <w:t xml:space="preserve"> </w:t>
      </w:r>
      <w:r w:rsidRPr="00AE4834">
        <w:rPr>
          <w:rFonts w:eastAsia="Calibri"/>
          <w:sz w:val="8"/>
        </w:rPr>
        <w:t>formula</w:t>
      </w:r>
      <w:r w:rsidRPr="00AE4834">
        <w:rPr>
          <w:sz w:val="8"/>
        </w:rPr>
        <w:t xml:space="preserve">, </w:t>
      </w:r>
      <w:r w:rsidRPr="00AE4834">
        <w:rPr>
          <w:rFonts w:eastAsia="Calibri"/>
          <w:sz w:val="8"/>
        </w:rPr>
        <w:t>regardless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side</w:t>
      </w:r>
      <w:r w:rsidRPr="00AE4834">
        <w:rPr>
          <w:sz w:val="8"/>
        </w:rPr>
        <w:t xml:space="preserve"> </w:t>
      </w:r>
      <w:r w:rsidRPr="00AE4834">
        <w:rPr>
          <w:rFonts w:eastAsia="Calibri"/>
          <w:sz w:val="8"/>
        </w:rPr>
        <w:t>ends</w:t>
      </w:r>
      <w:r w:rsidRPr="00AE4834">
        <w:rPr>
          <w:sz w:val="8"/>
        </w:rPr>
        <w:t xml:space="preserve"> </w:t>
      </w:r>
      <w:r w:rsidRPr="00AE4834">
        <w:rPr>
          <w:rFonts w:eastAsia="Calibri"/>
          <w:sz w:val="8"/>
        </w:rPr>
        <w:t>up</w:t>
      </w:r>
      <w:r w:rsidRPr="00AE4834">
        <w:rPr>
          <w:sz w:val="8"/>
        </w:rPr>
        <w:t xml:space="preserve"> </w:t>
      </w:r>
      <w:r w:rsidRPr="00AE4834">
        <w:rPr>
          <w:rFonts w:eastAsia="Calibri"/>
          <w:sz w:val="8"/>
        </w:rPr>
        <w:t>winning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debate</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turns</w:t>
      </w:r>
      <w:r w:rsidRPr="00AE4834">
        <w:rPr>
          <w:sz w:val="8"/>
        </w:rPr>
        <w:t xml:space="preserve"> </w:t>
      </w:r>
      <w:r w:rsidRPr="00AE4834">
        <w:rPr>
          <w:rFonts w:eastAsia="Calibri"/>
          <w:sz w:val="8"/>
        </w:rPr>
        <w:t>out</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died</w:t>
      </w:r>
      <w:r w:rsidRPr="00AE4834">
        <w:rPr>
          <w:sz w:val="8"/>
        </w:rPr>
        <w:t xml:space="preserve">, </w:t>
      </w:r>
      <w:r w:rsidRPr="00AE4834">
        <w:rPr>
          <w:rFonts w:eastAsia="Calibri"/>
          <w:sz w:val="8"/>
        </w:rPr>
        <w:t>ending</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consent</w:t>
      </w:r>
      <w:r w:rsidRPr="00AE4834">
        <w:rPr>
          <w:sz w:val="8"/>
        </w:rPr>
        <w:t xml:space="preserve"> </w:t>
      </w:r>
      <w:r w:rsidRPr="00AE4834">
        <w:rPr>
          <w:rFonts w:eastAsia="Calibri"/>
          <w:sz w:val="8"/>
        </w:rPr>
        <w:t>shows</w:t>
      </w:r>
      <w:r w:rsidRPr="00AE4834">
        <w:rPr>
          <w:sz w:val="8"/>
        </w:rPr>
        <w:t xml:space="preserve"> </w:t>
      </w:r>
      <w:r w:rsidRPr="00AE4834">
        <w:rPr>
          <w:rFonts w:eastAsia="Calibri"/>
          <w:sz w:val="8"/>
        </w:rPr>
        <w:t>disrespect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permitting</w:t>
      </w:r>
      <w:r w:rsidRPr="00AE4834">
        <w:rPr>
          <w:sz w:val="8"/>
        </w:rPr>
        <w:t xml:space="preserve"> </w:t>
      </w:r>
      <w:r w:rsidRPr="00AE4834">
        <w:rPr>
          <w:rFonts w:eastAsia="Calibri"/>
          <w:sz w:val="8"/>
        </w:rPr>
        <w:t>another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his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her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presumably</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wish</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die</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manner</w:t>
      </w:r>
      <w:r w:rsidRPr="00AE4834">
        <w:rPr>
          <w:sz w:val="8"/>
        </w:rPr>
        <w:t xml:space="preserve">. </w:t>
      </w:r>
      <w:r w:rsidRPr="00AE4834">
        <w:rPr>
          <w:rFonts w:eastAsia="Calibri"/>
          <w:sz w:val="8"/>
        </w:rPr>
        <w:t>Thus</w:t>
      </w:r>
      <w:r w:rsidRPr="00AE4834">
        <w:rPr>
          <w:sz w:val="8"/>
        </w:rPr>
        <w:t xml:space="preserve">, </w:t>
      </w:r>
      <w:r w:rsidRPr="00AE4834">
        <w:rPr>
          <w:rStyle w:val="Emphasis"/>
          <w:rFonts w:eastAsia="Calibri"/>
        </w:rPr>
        <w:t>if</w:t>
      </w:r>
      <w:r w:rsidRPr="00AE4834">
        <w:rPr>
          <w:rStyle w:val="Emphasis"/>
        </w:rPr>
        <w:t xml:space="preserve"> </w:t>
      </w:r>
      <w:r w:rsidRPr="00AE4834">
        <w:rPr>
          <w:rStyle w:val="Emphasis"/>
          <w:rFonts w:eastAsia="Calibri"/>
        </w:rPr>
        <w:t>they</w:t>
      </w:r>
      <w:r w:rsidRPr="00AE4834">
        <w:rPr>
          <w:rStyle w:val="Emphasis"/>
        </w:rPr>
        <w:t xml:space="preserve"> </w:t>
      </w:r>
      <w:r w:rsidRPr="00AE4834">
        <w:rPr>
          <w:rStyle w:val="Emphasis"/>
          <w:rFonts w:eastAsia="Calibri"/>
        </w:rPr>
        <w:t>are</w:t>
      </w:r>
      <w:r w:rsidRPr="00AE4834">
        <w:rPr>
          <w:rStyle w:val="Emphasis"/>
        </w:rPr>
        <w:t xml:space="preserve"> </w:t>
      </w:r>
      <w:r w:rsidRPr="00AE4834">
        <w:rPr>
          <w:rStyle w:val="Emphasis"/>
          <w:rFonts w:eastAsia="Calibri"/>
        </w:rPr>
        <w:t>killed</w:t>
      </w:r>
      <w:r w:rsidRPr="00AE4834">
        <w:rPr>
          <w:rStyle w:val="Emphasis"/>
        </w:rPr>
        <w:t xml:space="preserve"> </w:t>
      </w:r>
      <w:r w:rsidRPr="00AE4834">
        <w:rPr>
          <w:rStyle w:val="Emphasis"/>
          <w:rFonts w:eastAsia="Calibri"/>
        </w:rPr>
        <w:t>without</w:t>
      </w:r>
      <w:r w:rsidRPr="00AE4834">
        <w:rPr>
          <w:rStyle w:val="Emphasis"/>
        </w:rPr>
        <w:t xml:space="preserve"> </w:t>
      </w:r>
      <w:r w:rsidRPr="00AE4834">
        <w:rPr>
          <w:rStyle w:val="Emphasis"/>
          <w:rFonts w:eastAsia="Calibri"/>
        </w:rPr>
        <w:t>their</w:t>
      </w:r>
      <w:r w:rsidRPr="00AE4834">
        <w:rPr>
          <w:rStyle w:val="Emphasis"/>
        </w:rPr>
        <w:t xml:space="preserve"> </w:t>
      </w:r>
      <w:r w:rsidRPr="00AE4834">
        <w:rPr>
          <w:rStyle w:val="Emphasis"/>
          <w:rFonts w:eastAsia="Calibri"/>
        </w:rPr>
        <w:t>consent</w:t>
      </w:r>
      <w:r w:rsidRPr="00AE4834">
        <w:rPr>
          <w:rStyle w:val="Emphasis"/>
        </w:rPr>
        <w:t xml:space="preserve">, </w:t>
      </w:r>
      <w:r w:rsidRPr="00AE4834">
        <w:rPr>
          <w:rStyle w:val="Emphasis"/>
          <w:rFonts w:eastAsia="Calibri"/>
        </w:rPr>
        <w:t>their</w:t>
      </w:r>
      <w:r w:rsidRPr="00AE4834">
        <w:rPr>
          <w:rStyle w:val="Emphasis"/>
        </w:rPr>
        <w:t xml:space="preserve"> </w:t>
      </w:r>
      <w:r w:rsidRPr="00AE4834">
        <w:rPr>
          <w:rStyle w:val="Emphasis"/>
          <w:rFonts w:eastAsia="Calibri"/>
        </w:rPr>
        <w:t>interests</w:t>
      </w:r>
      <w:r w:rsidRPr="00AE4834">
        <w:rPr>
          <w:rStyle w:val="Emphasis"/>
        </w:rPr>
        <w:t xml:space="preserve"> </w:t>
      </w:r>
      <w:r w:rsidRPr="00AE4834">
        <w:rPr>
          <w:rStyle w:val="Emphasis"/>
          <w:rFonts w:eastAsia="Calibri"/>
        </w:rPr>
        <w:t>have</w:t>
      </w:r>
      <w:r w:rsidRPr="00AE4834">
        <w:rPr>
          <w:rStyle w:val="Emphasis"/>
        </w:rPr>
        <w:t xml:space="preserve"> </w:t>
      </w:r>
      <w:r w:rsidRPr="00AE4834">
        <w:rPr>
          <w:rStyle w:val="Emphasis"/>
          <w:rFonts w:eastAsia="Calibri"/>
        </w:rPr>
        <w:t>not</w:t>
      </w:r>
      <w:r w:rsidRPr="00AE4834">
        <w:rPr>
          <w:rStyle w:val="Emphasis"/>
        </w:rPr>
        <w:t xml:space="preserve"> </w:t>
      </w:r>
      <w:r w:rsidRPr="00AE4834">
        <w:rPr>
          <w:rStyle w:val="Emphasis"/>
          <w:rFonts w:eastAsia="Calibri"/>
        </w:rPr>
        <w:t>been</w:t>
      </w:r>
      <w:r w:rsidRPr="00AE4834">
        <w:rPr>
          <w:rStyle w:val="Emphasis"/>
        </w:rPr>
        <w:t xml:space="preserve"> </w:t>
      </w:r>
      <w:r w:rsidRPr="00AE4834">
        <w:rPr>
          <w:rStyle w:val="Emphasis"/>
          <w:rFonts w:eastAsia="Calibri"/>
        </w:rPr>
        <w:t>taken</w:t>
      </w:r>
      <w:r w:rsidRPr="00AE4834">
        <w:rPr>
          <w:rStyle w:val="Emphasis"/>
        </w:rPr>
        <w:t xml:space="preserve"> </w:t>
      </w:r>
      <w:r w:rsidRPr="00AE4834">
        <w:rPr>
          <w:rStyle w:val="Emphasis"/>
          <w:rFonts w:eastAsia="Calibri"/>
        </w:rPr>
        <w:t>into</w:t>
      </w:r>
      <w:r w:rsidRPr="00AE4834">
        <w:rPr>
          <w:rStyle w:val="Emphasis"/>
        </w:rPr>
        <w:t xml:space="preserve"> </w:t>
      </w:r>
      <w:r w:rsidRPr="00AE4834">
        <w:rPr>
          <w:rStyle w:val="Emphasis"/>
          <w:rFonts w:eastAsia="Calibri"/>
        </w:rPr>
        <w:t>account</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allowed</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.8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true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murder</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caused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killing</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still</w:t>
      </w:r>
      <w:r w:rsidRPr="00AE4834">
        <w:rPr>
          <w:sz w:val="8"/>
        </w:rPr>
        <w:t xml:space="preserve"> </w:t>
      </w:r>
      <w:r w:rsidRPr="00AE4834">
        <w:rPr>
          <w:rFonts w:eastAsia="Calibri"/>
          <w:sz w:val="8"/>
        </w:rPr>
        <w:t>resulting</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surgically</w:t>
      </w:r>
      <w:r w:rsidRPr="00AE4834">
        <w:rPr>
          <w:sz w:val="8"/>
        </w:rPr>
        <w:t xml:space="preserve"> </w:t>
      </w:r>
      <w:r w:rsidRPr="00AE4834">
        <w:rPr>
          <w:rFonts w:eastAsia="Calibri"/>
          <w:sz w:val="8"/>
        </w:rPr>
        <w:t>removing</w:t>
      </w:r>
      <w:r w:rsidRPr="00AE4834">
        <w:rPr>
          <w:sz w:val="8"/>
        </w:rPr>
        <w:t xml:space="preserve"> </w:t>
      </w:r>
      <w:r w:rsidRPr="00AE4834">
        <w:rPr>
          <w:rFonts w:eastAsia="Calibri"/>
          <w:sz w:val="8"/>
        </w:rPr>
        <w:t>everyone</w:t>
      </w:r>
      <w:r w:rsidRPr="00AE4834">
        <w:rPr>
          <w:sz w:val="8"/>
        </w:rPr>
        <w:t>’</w:t>
      </w:r>
      <w:r w:rsidRPr="00AE4834">
        <w:rPr>
          <w:rFonts w:eastAsia="Calibri"/>
          <w:sz w:val="8"/>
        </w:rPr>
        <w:t>s</w:t>
      </w:r>
      <w:r w:rsidRPr="00AE4834">
        <w:rPr>
          <w:sz w:val="8"/>
        </w:rPr>
        <w:t xml:space="preserve"> </w:t>
      </w:r>
      <w:r w:rsidRPr="00AE4834">
        <w:rPr>
          <w:rFonts w:eastAsia="Calibri"/>
          <w:sz w:val="8"/>
        </w:rPr>
        <w:t>reproductive</w:t>
      </w:r>
      <w:r w:rsidRPr="00AE4834">
        <w:rPr>
          <w:sz w:val="8"/>
        </w:rPr>
        <w:t xml:space="preserve"> </w:t>
      </w:r>
      <w:r w:rsidRPr="00AE4834">
        <w:rPr>
          <w:rFonts w:eastAsia="Calibri"/>
          <w:sz w:val="8"/>
        </w:rPr>
        <w:t>organs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creation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Another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nuclear</w:t>
      </w:r>
      <w:r w:rsidRPr="00AE4834">
        <w:rPr>
          <w:rStyle w:val="StyleUnderline"/>
        </w:rPr>
        <w:t xml:space="preserve"> </w:t>
      </w:r>
      <w:r w:rsidRPr="00AE4834">
        <w:rPr>
          <w:rStyle w:val="StyleUnderline"/>
          <w:rFonts w:eastAsia="Calibri"/>
        </w:rPr>
        <w:t>bomb</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did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kill</w:t>
      </w:r>
      <w:r w:rsidRPr="00AE4834">
        <w:rPr>
          <w:rStyle w:val="StyleUnderline"/>
        </w:rPr>
        <w:t xml:space="preserve"> </w:t>
      </w:r>
      <w:r w:rsidRPr="00AE4834">
        <w:rPr>
          <w:rStyle w:val="StyleUnderline"/>
          <w:rFonts w:eastAsia="Calibri"/>
        </w:rPr>
        <w:t>anyone</w:t>
      </w:r>
      <w:r w:rsidRPr="00AE4834">
        <w:rPr>
          <w:rStyle w:val="StyleUnderline"/>
        </w:rPr>
        <w:t xml:space="preserve">, </w:t>
      </w:r>
      <w:r w:rsidRPr="00AE4834">
        <w:rPr>
          <w:rStyle w:val="StyleUnderline"/>
          <w:rFonts w:eastAsia="Calibri"/>
        </w:rPr>
        <w:t>but</w:t>
      </w:r>
      <w:r w:rsidRPr="00AE4834">
        <w:rPr>
          <w:rStyle w:val="StyleUnderline"/>
        </w:rPr>
        <w:t xml:space="preserve"> </w:t>
      </w:r>
      <w:r w:rsidRPr="00AE4834">
        <w:rPr>
          <w:rStyle w:val="StyleUnderline"/>
          <w:rFonts w:eastAsia="Calibri"/>
        </w:rPr>
        <w:t>did</w:t>
      </w:r>
      <w:r w:rsidRPr="00AE4834">
        <w:rPr>
          <w:rStyle w:val="StyleUnderline"/>
        </w:rPr>
        <w:t xml:space="preserve"> </w:t>
      </w:r>
      <w:r w:rsidRPr="00AE4834">
        <w:rPr>
          <w:rStyle w:val="StyleUnderline"/>
          <w:rFonts w:eastAsia="Calibri"/>
        </w:rPr>
        <w:t>painfully</w:t>
      </w:r>
      <w:r w:rsidRPr="00AE4834">
        <w:rPr>
          <w:rStyle w:val="StyleUnderline"/>
        </w:rPr>
        <w:t xml:space="preserve"> </w:t>
      </w:r>
      <w:r w:rsidRPr="00AE4834">
        <w:rPr>
          <w:rStyle w:val="StyleUnderline"/>
          <w:rFonts w:eastAsia="Calibri"/>
        </w:rPr>
        <w:t>render</w:t>
      </w:r>
      <w:r w:rsidRPr="00AE4834">
        <w:rPr>
          <w:rStyle w:val="StyleUnderline"/>
        </w:rPr>
        <w:t xml:space="preserve"> </w:t>
      </w:r>
      <w:r w:rsidRPr="00AE4834">
        <w:rPr>
          <w:rStyle w:val="StyleUnderline"/>
          <w:rFonts w:eastAsia="Calibri"/>
        </w:rPr>
        <w:t>them</w:t>
      </w:r>
      <w:r w:rsidRPr="00AE4834">
        <w:rPr>
          <w:rStyle w:val="StyleUnderline"/>
        </w:rPr>
        <w:t xml:space="preserve"> </w:t>
      </w:r>
      <w:r w:rsidRPr="00AE4834">
        <w:rPr>
          <w:rStyle w:val="StyleUnderline"/>
          <w:rFonts w:eastAsia="Calibri"/>
        </w:rPr>
        <w:t>infertile</w:t>
      </w:r>
      <w:r w:rsidRPr="00AE4834">
        <w:rPr>
          <w:rStyle w:val="StyleUnderline"/>
        </w:rPr>
        <w:t xml:space="preserve"> </w:t>
      </w:r>
      <w:r w:rsidRPr="00AE4834">
        <w:rPr>
          <w:rStyle w:val="StyleUnderline"/>
          <w:rFonts w:eastAsia="Calibri"/>
        </w:rPr>
        <w:t>through</w:t>
      </w:r>
      <w:r w:rsidRPr="00AE4834">
        <w:rPr>
          <w:rStyle w:val="StyleUnderline"/>
        </w:rPr>
        <w:t xml:space="preserve"> </w:t>
      </w:r>
      <w:r w:rsidRPr="00AE4834">
        <w:rPr>
          <w:rStyle w:val="StyleUnderline"/>
          <w:rFonts w:eastAsia="Calibri"/>
        </w:rPr>
        <w:t>illness</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injury</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surgery</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bombs</w:t>
      </w:r>
      <w:r w:rsidRPr="00AE4834">
        <w:rPr>
          <w:sz w:val="8"/>
        </w:rPr>
        <w:t xml:space="preserve">) </w:t>
      </w:r>
      <w:r w:rsidRPr="00AE4834">
        <w:rPr>
          <w:rFonts w:eastAsia="Calibri"/>
          <w:sz w:val="8"/>
        </w:rPr>
        <w:t>was</w:t>
      </w:r>
      <w:r w:rsidRPr="00AE4834">
        <w:rPr>
          <w:sz w:val="8"/>
        </w:rPr>
        <w:t xml:space="preserve"> </w:t>
      </w:r>
      <w:r w:rsidRPr="00AE4834">
        <w:rPr>
          <w:rFonts w:eastAsia="Calibri"/>
          <w:sz w:val="8"/>
        </w:rPr>
        <w:t>inflicted</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came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result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incident</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Furthermore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situation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bomb</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killed</w:t>
      </w:r>
      <w:r w:rsidRPr="00AE4834">
        <w:rPr>
          <w:sz w:val="8"/>
        </w:rPr>
        <w:t xml:space="preserve"> </w:t>
      </w:r>
      <w:r w:rsidRPr="00AE4834">
        <w:rPr>
          <w:rFonts w:eastAsia="Calibri"/>
          <w:sz w:val="8"/>
        </w:rPr>
        <w:t>enough</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remained</w:t>
      </w:r>
      <w:r w:rsidRPr="00AE4834">
        <w:rPr>
          <w:sz w:val="8"/>
        </w:rPr>
        <w:t xml:space="preserve"> </w:t>
      </w:r>
      <w:r w:rsidRPr="00AE4834">
        <w:rPr>
          <w:rFonts w:eastAsia="Calibri"/>
          <w:sz w:val="8"/>
        </w:rPr>
        <w:t>alive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terrible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injuries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uncontroversial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infliction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plays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significant</w:t>
      </w:r>
      <w:r w:rsidRPr="00AE4834">
        <w:rPr>
          <w:sz w:val="8"/>
        </w:rPr>
        <w:t xml:space="preserve"> </w:t>
      </w:r>
      <w:r w:rsidRPr="00AE4834">
        <w:rPr>
          <w:rFonts w:eastAsia="Calibri"/>
          <w:sz w:val="8"/>
        </w:rPr>
        <w:t>role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indeed</w:t>
      </w:r>
      <w:r w:rsidRPr="00AE4834">
        <w:rPr>
          <w:sz w:val="8"/>
        </w:rPr>
        <w:t xml:space="preserve">, </w:t>
      </w:r>
      <w:r w:rsidRPr="00AE4834">
        <w:rPr>
          <w:rFonts w:eastAsia="Calibri"/>
          <w:sz w:val="8"/>
        </w:rPr>
        <w:t>most</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likely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rejected</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negative</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w:t>
      </w:r>
      <w:r w:rsidRPr="00AE4834">
        <w:rPr>
          <w:rFonts w:eastAsia="Calibri"/>
          <w:sz w:val="8"/>
        </w:rPr>
        <w:t>s</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otherwise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queried</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whether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involuntariness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suffers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acts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rejectable</w:t>
      </w:r>
      <w:r w:rsidRPr="00AE4834">
        <w:rPr>
          <w:sz w:val="8"/>
        </w:rPr>
        <w:t xml:space="preserve"> — </w:t>
      </w:r>
      <w:r w:rsidRPr="00AE4834">
        <w:rPr>
          <w:rFonts w:eastAsia="Calibri"/>
          <w:sz w:val="8"/>
        </w:rPr>
        <w:t>base</w:t>
      </w:r>
      <w:r w:rsidRPr="00AE4834">
        <w:rPr>
          <w:sz w:val="8"/>
        </w:rPr>
        <w:t xml:space="preserve"> </w:t>
      </w:r>
      <w:r w:rsidRPr="00AE4834">
        <w:rPr>
          <w:rFonts w:eastAsia="Calibri"/>
          <w:sz w:val="8"/>
        </w:rPr>
        <w:t>jumping</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life</w:t>
      </w:r>
      <w:r w:rsidRPr="00AE4834">
        <w:rPr>
          <w:sz w:val="8"/>
        </w:rPr>
        <w:t>-</w:t>
      </w:r>
      <w:r w:rsidRPr="00AE4834">
        <w:rPr>
          <w:rFonts w:eastAsia="Calibri"/>
          <w:sz w:val="8"/>
        </w:rPr>
        <w:t>saving</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improving</w:t>
      </w:r>
      <w:r w:rsidRPr="00AE4834">
        <w:rPr>
          <w:sz w:val="8"/>
        </w:rPr>
        <w:t xml:space="preserve"> </w:t>
      </w:r>
      <w:r w:rsidRPr="00AE4834">
        <w:rPr>
          <w:rFonts w:eastAsia="Calibri"/>
          <w:sz w:val="8"/>
        </w:rPr>
        <w:t>surgery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other</w:t>
      </w:r>
      <w:r w:rsidRPr="00AE4834">
        <w:rPr>
          <w:sz w:val="8"/>
        </w:rPr>
        <w:t xml:space="preserve"> </w:t>
      </w:r>
      <w:r w:rsidRPr="00AE4834">
        <w:rPr>
          <w:rFonts w:eastAsia="Calibri"/>
          <w:sz w:val="8"/>
        </w:rPr>
        <w:t>hand</w:t>
      </w:r>
      <w:r w:rsidRPr="00AE4834">
        <w:rPr>
          <w:sz w:val="8"/>
        </w:rPr>
        <w:t xml:space="preserve">, </w:t>
      </w:r>
      <w:r w:rsidRPr="00AE4834">
        <w:rPr>
          <w:rFonts w:eastAsia="Calibri"/>
          <w:sz w:val="8"/>
        </w:rPr>
        <w:t>pushing</w:t>
      </w:r>
      <w:r w:rsidRPr="00AE4834">
        <w:rPr>
          <w:sz w:val="8"/>
        </w:rPr>
        <w:t xml:space="preserve"> </w:t>
      </w:r>
      <w:r w:rsidRPr="00AE4834">
        <w:rPr>
          <w:rFonts w:eastAsia="Calibri"/>
          <w:sz w:val="8"/>
        </w:rPr>
        <w:t>someone</w:t>
      </w:r>
      <w:r w:rsidRPr="00AE4834">
        <w:rPr>
          <w:sz w:val="8"/>
        </w:rPr>
        <w:t xml:space="preserve"> </w:t>
      </w:r>
      <w:r w:rsidRPr="00AE4834">
        <w:rPr>
          <w:rFonts w:eastAsia="Calibri"/>
          <w:sz w:val="8"/>
        </w:rPr>
        <w:t>off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cliff</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cutting</w:t>
      </w:r>
      <w:r w:rsidRPr="00AE4834">
        <w:rPr>
          <w:sz w:val="8"/>
        </w:rPr>
        <w:t xml:space="preserve"> </w:t>
      </w:r>
      <w:r w:rsidRPr="00AE4834">
        <w:rPr>
          <w:rFonts w:eastAsia="Calibri"/>
          <w:sz w:val="8"/>
        </w:rPr>
        <w:t>him</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scalpel</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his</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clearly</w:t>
      </w:r>
      <w:r w:rsidRPr="00AE4834">
        <w:rPr>
          <w:sz w:val="8"/>
        </w:rPr>
        <w:t xml:space="preserve"> </w:t>
      </w:r>
      <w:r w:rsidRPr="00AE4834">
        <w:rPr>
          <w:rFonts w:eastAsia="Calibri"/>
          <w:sz w:val="8"/>
        </w:rPr>
        <w:t>rejectable</w:t>
      </w:r>
      <w:r w:rsidRPr="00AE4834">
        <w:rPr>
          <w:sz w:val="8"/>
        </w:rPr>
        <w:t xml:space="preserve"> </w:t>
      </w:r>
      <w:r w:rsidRPr="00AE4834">
        <w:rPr>
          <w:rFonts w:eastAsia="Calibri"/>
          <w:sz w:val="8"/>
        </w:rPr>
        <w:t>acts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difference</w:t>
      </w:r>
      <w:r w:rsidRPr="00AE4834">
        <w:rPr>
          <w:sz w:val="8"/>
        </w:rPr>
        <w:t xml:space="preserve"> </w:t>
      </w:r>
      <w:r w:rsidRPr="00AE4834">
        <w:rPr>
          <w:rFonts w:eastAsia="Calibri"/>
          <w:sz w:val="8"/>
        </w:rPr>
        <w:t>between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former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inflicted</w:t>
      </w:r>
      <w:r w:rsidRPr="00AE4834">
        <w:rPr>
          <w:sz w:val="8"/>
        </w:rPr>
        <w:t xml:space="preserve"> </w:t>
      </w:r>
      <w:r w:rsidRPr="00AE4834">
        <w:rPr>
          <w:rFonts w:eastAsia="Calibri"/>
          <w:sz w:val="8"/>
        </w:rPr>
        <w:t>has</w:t>
      </w:r>
      <w:r w:rsidRPr="00AE4834">
        <w:rPr>
          <w:sz w:val="8"/>
        </w:rPr>
        <w:t xml:space="preserve"> </w:t>
      </w:r>
      <w:r w:rsidRPr="00AE4834">
        <w:rPr>
          <w:rFonts w:eastAsia="Calibri"/>
          <w:sz w:val="8"/>
        </w:rPr>
        <w:t>consented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risk</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My</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separated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xml:space="preserve">. </w:t>
      </w:r>
      <w:r w:rsidRPr="00AE4834">
        <w:rPr>
          <w:rFonts w:eastAsia="Calibri"/>
          <w:sz w:val="8"/>
        </w:rPr>
        <w:t>Thus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allow</w:t>
      </w:r>
      <w:r w:rsidRPr="00AE4834">
        <w:rPr>
          <w:sz w:val="8"/>
        </w:rPr>
        <w:t xml:space="preserve"> </w:t>
      </w:r>
      <w:r w:rsidRPr="00AE4834">
        <w:rPr>
          <w:rFonts w:eastAsia="Calibri"/>
          <w:sz w:val="8"/>
        </w:rPr>
        <w:t>unwanted</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subjected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course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mere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causes</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sufficient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declare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rejectable</w:t>
      </w:r>
      <w:r w:rsidRPr="00AE4834">
        <w:rPr>
          <w:sz w:val="8"/>
        </w:rPr>
        <w:t xml:space="preserve"> — </w:t>
      </w:r>
      <w:r w:rsidRPr="00AE4834">
        <w:rPr>
          <w:rFonts w:eastAsia="Calibri"/>
          <w:sz w:val="8"/>
        </w:rPr>
        <w:t>there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offered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favour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death</w:t>
      </w:r>
      <w:r w:rsidRPr="00AE4834">
        <w:rPr>
          <w:sz w:val="8"/>
        </w:rPr>
        <w:t>-</w:t>
      </w:r>
      <w:r w:rsidRPr="00AE4834">
        <w:rPr>
          <w:rFonts w:eastAsia="Calibri"/>
          <w:sz w:val="8"/>
        </w:rPr>
        <w:t>inducing</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offered</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natural</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better</w:t>
      </w:r>
      <w:r w:rsidRPr="00AE4834">
        <w:rPr>
          <w:sz w:val="8"/>
        </w:rPr>
        <w:t xml:space="preserve"> </w:t>
      </w:r>
      <w:r w:rsidRPr="00AE4834">
        <w:rPr>
          <w:rFonts w:eastAsia="Calibri"/>
          <w:sz w:val="8"/>
        </w:rPr>
        <w:t>place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rightfully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considered</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all</w:t>
      </w:r>
      <w:r w:rsidRPr="00AE4834">
        <w:rPr>
          <w:sz w:val="8"/>
        </w:rPr>
        <w:t>-</w:t>
      </w:r>
      <w:r w:rsidRPr="00AE4834">
        <w:rPr>
          <w:rFonts w:eastAsia="Calibri"/>
          <w:sz w:val="8"/>
        </w:rPr>
        <w:t>things</w:t>
      </w:r>
      <w:r w:rsidRPr="00AE4834">
        <w:rPr>
          <w:sz w:val="8"/>
        </w:rPr>
        <w:t>-</w:t>
      </w:r>
      <w:r w:rsidRPr="00AE4834">
        <w:rPr>
          <w:rFonts w:eastAsia="Calibri"/>
          <w:sz w:val="8"/>
        </w:rPr>
        <w:t>considered</w:t>
      </w:r>
      <w:r w:rsidRPr="00AE4834">
        <w:rPr>
          <w:sz w:val="8"/>
        </w:rPr>
        <w:t xml:space="preserve"> </w:t>
      </w:r>
      <w:r w:rsidRPr="00AE4834">
        <w:rPr>
          <w:rFonts w:eastAsia="Calibri"/>
          <w:sz w:val="8"/>
        </w:rPr>
        <w:t>hindrance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benefit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given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been</w:t>
      </w:r>
      <w:r w:rsidRPr="00AE4834">
        <w:rPr>
          <w:sz w:val="8"/>
        </w:rPr>
        <w:t xml:space="preserve"> </w:t>
      </w:r>
      <w:r w:rsidRPr="00AE4834">
        <w:rPr>
          <w:rFonts w:eastAsia="Calibri"/>
          <w:sz w:val="8"/>
        </w:rPr>
        <w:t>largely</w:t>
      </w:r>
      <w:r w:rsidRPr="00AE4834">
        <w:rPr>
          <w:sz w:val="8"/>
        </w:rPr>
        <w:t xml:space="preserve"> </w:t>
      </w:r>
      <w:r w:rsidRPr="00AE4834">
        <w:rPr>
          <w:rFonts w:eastAsia="Calibri"/>
          <w:sz w:val="8"/>
        </w:rPr>
        <w:t>responsible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pollution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most</w:t>
      </w:r>
      <w:r w:rsidRPr="00AE4834">
        <w:rPr>
          <w:sz w:val="8"/>
        </w:rPr>
        <w:t xml:space="preserve"> </w:t>
      </w:r>
      <w:r w:rsidRPr="00AE4834">
        <w:rPr>
          <w:rFonts w:eastAsia="Calibri"/>
          <w:sz w:val="8"/>
        </w:rPr>
        <w:t>recently</w:t>
      </w:r>
      <w:r w:rsidRPr="00AE4834">
        <w:rPr>
          <w:sz w:val="8"/>
        </w:rPr>
        <w:t xml:space="preserve">, </w:t>
      </w:r>
      <w:r w:rsidRPr="00AE4834">
        <w:rPr>
          <w:rFonts w:eastAsia="Calibri"/>
          <w:sz w:val="8"/>
        </w:rPr>
        <w:t>climate</w:t>
      </w:r>
      <w:r w:rsidRPr="00AE4834">
        <w:rPr>
          <w:sz w:val="8"/>
        </w:rPr>
        <w:t xml:space="preserve"> </w:t>
      </w:r>
      <w:r w:rsidRPr="00AE4834">
        <w:rPr>
          <w:rFonts w:eastAsia="Calibri"/>
          <w:sz w:val="8"/>
        </w:rPr>
        <w:t>change</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negatively</w:t>
      </w:r>
      <w:r w:rsidRPr="00AE4834">
        <w:rPr>
          <w:sz w:val="8"/>
        </w:rPr>
        <w:t xml:space="preserve"> </w:t>
      </w:r>
      <w:r w:rsidRPr="00AE4834">
        <w:rPr>
          <w:rFonts w:eastAsia="Calibri"/>
          <w:sz w:val="8"/>
        </w:rPr>
        <w:t>affected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natural</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ways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beginning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understand</w:t>
      </w:r>
      <w:r w:rsidRPr="00AE4834">
        <w:rPr>
          <w:sz w:val="8"/>
        </w:rPr>
        <w:t xml:space="preserve">. </w:t>
      </w:r>
      <w:r w:rsidRPr="00AE4834">
        <w:rPr>
          <w:rFonts w:eastAsia="Calibri"/>
          <w:sz w:val="8"/>
        </w:rPr>
        <w:t>Thus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improve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natural</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degrading</w:t>
      </w:r>
      <w:r w:rsidRPr="00AE4834">
        <w:rPr>
          <w:sz w:val="8"/>
        </w:rPr>
        <w:t xml:space="preserve"> </w:t>
      </w:r>
      <w:r w:rsidRPr="00AE4834">
        <w:rPr>
          <w:rFonts w:eastAsia="Calibri"/>
          <w:sz w:val="8"/>
        </w:rPr>
        <w:t>further</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favour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weighed</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held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experience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good</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described</w:t>
      </w:r>
      <w:r w:rsidRPr="00AE4834">
        <w:rPr>
          <w:sz w:val="8"/>
        </w:rPr>
        <w:t xml:space="preserve"> </w:t>
      </w:r>
      <w:r w:rsidRPr="00AE4834">
        <w:rPr>
          <w:rFonts w:eastAsia="Calibri"/>
          <w:sz w:val="8"/>
        </w:rPr>
        <w:t>above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definition</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like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determining</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countervail</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strong</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avoid</w:t>
      </w:r>
      <w:r w:rsidRPr="00AE4834">
        <w:rPr>
          <w:sz w:val="8"/>
        </w:rPr>
        <w:t xml:space="preserve"> </w:t>
      </w:r>
      <w:r w:rsidRPr="00AE4834">
        <w:rPr>
          <w:rFonts w:eastAsia="Calibri"/>
          <w:sz w:val="8"/>
        </w:rPr>
        <w:t>pain</w:t>
      </w:r>
      <w:r w:rsidRPr="00AE4834">
        <w:rPr>
          <w:sz w:val="8"/>
        </w:rPr>
        <w:t>/</w:t>
      </w:r>
      <w:r w:rsidRPr="00AE4834">
        <w:rPr>
          <w:rFonts w:eastAsia="Calibri"/>
          <w:sz w:val="8"/>
        </w:rPr>
        <w:t>death</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held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suffer</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it</w:t>
      </w:r>
      <w:r w:rsidRPr="00AE4834">
        <w:rPr>
          <w:sz w:val="8"/>
        </w:rPr>
        <w:t xml:space="preserve">.9 </w:t>
      </w:r>
      <w:r w:rsidRPr="00AE4834">
        <w:rPr>
          <w:rFonts w:eastAsia="Calibri"/>
          <w:sz w:val="8"/>
        </w:rPr>
        <w:t>Every</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forced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endure</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countervailed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considerations</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negative</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earth</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accomplished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caused</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quite</w:t>
      </w:r>
      <w:r w:rsidRPr="00AE4834">
        <w:rPr>
          <w:sz w:val="8"/>
        </w:rPr>
        <w:t xml:space="preserve"> </w:t>
      </w:r>
      <w:r w:rsidRPr="00AE4834">
        <w:rPr>
          <w:rFonts w:eastAsia="Calibri"/>
          <w:sz w:val="8"/>
        </w:rPr>
        <w:t>clearly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rejectable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relevant</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means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came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course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additional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similar</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I</w:t>
      </w:r>
      <w:r w:rsidRPr="00AE4834">
        <w:rPr>
          <w:sz w:val="8"/>
        </w:rPr>
        <w:t xml:space="preserve"> </w:t>
      </w:r>
      <w:r w:rsidRPr="00AE4834">
        <w:rPr>
          <w:rFonts w:eastAsia="Calibri"/>
          <w:sz w:val="8"/>
        </w:rPr>
        <w:t>now</w:t>
      </w:r>
      <w:r w:rsidRPr="00AE4834">
        <w:rPr>
          <w:sz w:val="8"/>
        </w:rPr>
        <w:t xml:space="preserve"> </w:t>
      </w:r>
      <w:r w:rsidRPr="00AE4834">
        <w:rPr>
          <w:rFonts w:eastAsia="Calibri"/>
          <w:sz w:val="8"/>
        </w:rPr>
        <w:t>turn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address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next</w:t>
      </w:r>
      <w:r w:rsidRPr="00AE4834">
        <w:rPr>
          <w:sz w:val="8"/>
        </w:rPr>
        <w:t xml:space="preserve"> </w:t>
      </w:r>
      <w:r w:rsidRPr="00AE4834">
        <w:rPr>
          <w:rFonts w:eastAsia="Calibri"/>
          <w:sz w:val="8"/>
        </w:rPr>
        <w:t>section</w:t>
      </w:r>
      <w:r w:rsidRPr="00AE4834">
        <w:rPr>
          <w:sz w:val="8"/>
        </w:rPr>
        <w:t xml:space="preserve">. 2.4. </w:t>
      </w:r>
      <w:r w:rsidRPr="00AE4834">
        <w:rPr>
          <w:rStyle w:val="Emphasis"/>
          <w:rFonts w:eastAsia="Calibri"/>
        </w:rPr>
        <w:t>Existing</w:t>
      </w:r>
      <w:r w:rsidRPr="00AE4834">
        <w:rPr>
          <w:rStyle w:val="Emphasis"/>
        </w:rPr>
        <w:t xml:space="preserve"> </w:t>
      </w:r>
      <w:r w:rsidRPr="00AE4834">
        <w:rPr>
          <w:rStyle w:val="Emphasis"/>
          <w:rFonts w:eastAsia="Calibri"/>
        </w:rPr>
        <w:t>people</w:t>
      </w:r>
      <w:r w:rsidRPr="00AE4834">
        <w:rPr>
          <w:rStyle w:val="Emphasis"/>
        </w:rPr>
        <w:t xml:space="preserve"> </w:t>
      </w:r>
      <w:r w:rsidRPr="00AE4834">
        <w:rPr>
          <w:rStyle w:val="Emphasis"/>
          <w:rFonts w:eastAsia="Calibri"/>
        </w:rPr>
        <w:t>could</w:t>
      </w:r>
      <w:r w:rsidRPr="00AE4834">
        <w:rPr>
          <w:rStyle w:val="Emphasis"/>
        </w:rPr>
        <w:t xml:space="preserve"> </w:t>
      </w:r>
      <w:r w:rsidRPr="00AE4834">
        <w:rPr>
          <w:rStyle w:val="Emphasis"/>
          <w:rFonts w:eastAsia="Calibri"/>
        </w:rPr>
        <w:t>endure</w:t>
      </w:r>
      <w:r w:rsidRPr="00AE4834">
        <w:rPr>
          <w:rStyle w:val="Emphasis"/>
        </w:rPr>
        <w:t xml:space="preserve"> </w:t>
      </w:r>
      <w:r w:rsidRPr="00AE4834">
        <w:rPr>
          <w:rStyle w:val="Emphasis"/>
          <w:rFonts w:eastAsia="Calibri"/>
        </w:rPr>
        <w:t>non</w:t>
      </w:r>
      <w:r w:rsidRPr="00AE4834">
        <w:rPr>
          <w:rStyle w:val="Emphasis"/>
        </w:rPr>
        <w:t>-</w:t>
      </w:r>
      <w:r w:rsidRPr="00AE4834">
        <w:rPr>
          <w:rStyle w:val="Emphasis"/>
          <w:rFonts w:eastAsia="Calibri"/>
        </w:rPr>
        <w:t>physical</w:t>
      </w:r>
      <w:r w:rsidRPr="00AE4834">
        <w:rPr>
          <w:rStyle w:val="Emphasis"/>
        </w:rPr>
        <w:t xml:space="preserve"> </w:t>
      </w:r>
      <w:r w:rsidRPr="00AE4834">
        <w:rPr>
          <w:rStyle w:val="Emphasis"/>
          <w:rFonts w:eastAsia="Calibri"/>
        </w:rPr>
        <w:t>harms</w:t>
      </w:r>
      <w:r w:rsidRPr="00AE4834">
        <w:rPr>
          <w:sz w:val="8"/>
        </w:rPr>
        <w:t xml:space="preserve"> </w:t>
      </w:r>
      <w:r w:rsidRPr="00AE4834">
        <w:rPr>
          <w:rFonts w:eastAsia="Calibri"/>
          <w:sz w:val="8"/>
        </w:rPr>
        <w:t>I</w:t>
      </w:r>
      <w:r w:rsidRPr="00AE4834">
        <w:rPr>
          <w:sz w:val="8"/>
        </w:rPr>
        <w:t xml:space="preserve"> </w:t>
      </w:r>
      <w:r w:rsidRPr="00AE4834">
        <w:rPr>
          <w:rFonts w:eastAsia="Calibri"/>
          <w:sz w:val="8"/>
        </w:rPr>
        <w:t>said</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than</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fact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there</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any</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people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permitting</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reason</w:t>
      </w:r>
      <w:r w:rsidRPr="00AE4834">
        <w:rPr>
          <w:sz w:val="8"/>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give</w:t>
      </w:r>
      <w:r w:rsidRPr="00AE4834">
        <w:rPr>
          <w:rStyle w:val="StyleUnderline"/>
        </w:rPr>
        <w:t xml:space="preserve"> </w:t>
      </w:r>
      <w:r w:rsidRPr="00AE4834">
        <w:rPr>
          <w:rStyle w:val="StyleUnderline"/>
          <w:rFonts w:eastAsia="Calibri"/>
        </w:rPr>
        <w:t>rise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personal</w:t>
      </w:r>
      <w:r w:rsidRPr="00AE4834">
        <w:rPr>
          <w:rStyle w:val="StyleUnderline"/>
        </w:rPr>
        <w:t xml:space="preserve"> </w:t>
      </w:r>
      <w:r w:rsidRPr="00AE4834">
        <w:rPr>
          <w:rStyle w:val="StyleUnderline"/>
          <w:rFonts w:eastAsia="Calibri"/>
        </w:rPr>
        <w:t>reason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admissible</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final</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0A2C32">
        <w:rPr>
          <w:rStyle w:val="StyleUnderline"/>
          <w:rFonts w:eastAsia="Calibri"/>
          <w:highlight w:val="cyan"/>
        </w:rPr>
        <w:t>there</w:t>
      </w:r>
      <w:r w:rsidRPr="000A2C32">
        <w:rPr>
          <w:rStyle w:val="StyleUnderline"/>
          <w:highlight w:val="cyan"/>
        </w:rPr>
        <w:t xml:space="preserve"> </w:t>
      </w:r>
      <w:r w:rsidRPr="000A2C32">
        <w:rPr>
          <w:rStyle w:val="StyleUnderline"/>
          <w:rFonts w:eastAsia="Calibri"/>
          <w:highlight w:val="cyan"/>
        </w:rPr>
        <w:t>could</w:t>
      </w:r>
      <w:r w:rsidRPr="000A2C32">
        <w:rPr>
          <w:rStyle w:val="StyleUnderline"/>
          <w:highlight w:val="cyan"/>
        </w:rPr>
        <w:t xml:space="preserve"> </w:t>
      </w:r>
      <w:r w:rsidRPr="000A2C32">
        <w:rPr>
          <w:rStyle w:val="StyleUnderline"/>
          <w:rFonts w:eastAsia="Calibri"/>
          <w:highlight w:val="cyan"/>
        </w:rPr>
        <w:t>be</w:t>
      </w:r>
      <w:r w:rsidRPr="000A2C32">
        <w:rPr>
          <w:rStyle w:val="StyleUnderline"/>
          <w:highlight w:val="cyan"/>
        </w:rPr>
        <w:t xml:space="preserve"> </w:t>
      </w:r>
      <w:r w:rsidRPr="000A2C32">
        <w:rPr>
          <w:rStyle w:val="StyleUnderline"/>
          <w:rFonts w:eastAsia="Calibri"/>
          <w:highlight w:val="cyan"/>
        </w:rPr>
        <w:t>various</w:t>
      </w:r>
      <w:r w:rsidRPr="000A2C32">
        <w:rPr>
          <w:rStyle w:val="StyleUnderline"/>
          <w:highlight w:val="cyan"/>
        </w:rPr>
        <w:t xml:space="preserve"> </w:t>
      </w:r>
      <w:r w:rsidRPr="00AE4834">
        <w:rPr>
          <w:rStyle w:val="StyleUnderline"/>
          <w:rFonts w:eastAsia="Calibri"/>
        </w:rPr>
        <w:t>deleterious</w:t>
      </w:r>
      <w:r w:rsidRPr="00AE4834">
        <w:rPr>
          <w:rStyle w:val="StyleUnderline"/>
        </w:rPr>
        <w:t xml:space="preserve"> </w:t>
      </w:r>
      <w:r w:rsidRPr="000A2C32">
        <w:rPr>
          <w:rStyle w:val="StyleUnderline"/>
          <w:rFonts w:eastAsia="Calibri"/>
          <w:highlight w:val="cyan"/>
        </w:rPr>
        <w:t>psychological</w:t>
      </w:r>
      <w:r w:rsidRPr="000A2C32">
        <w:rPr>
          <w:rStyle w:val="StyleUnderline"/>
          <w:highlight w:val="cyan"/>
        </w:rPr>
        <w:t xml:space="preserve"> </w:t>
      </w:r>
      <w:r w:rsidRPr="000A2C32">
        <w:rPr>
          <w:rStyle w:val="StyleUnderline"/>
          <w:rFonts w:eastAsia="Calibri"/>
          <w:highlight w:val="cyan"/>
        </w:rPr>
        <w:t>effects</w:t>
      </w:r>
      <w:r w:rsidRPr="000A2C32">
        <w:rPr>
          <w:sz w:val="8"/>
          <w:highlight w:val="cyan"/>
        </w:rPr>
        <w:t xml:space="preserve"> </w:t>
      </w:r>
      <w:r w:rsidRPr="00AE4834">
        <w:rPr>
          <w:rFonts w:eastAsia="Calibri"/>
          <w:sz w:val="8"/>
        </w:rPr>
        <w:t>that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endured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generations</w:t>
      </w:r>
      <w:r w:rsidRPr="00AE4834">
        <w:rPr>
          <w:sz w:val="8"/>
        </w:rPr>
        <w:t xml:space="preserve">. </w:t>
      </w:r>
      <w:r w:rsidRPr="00AE4834">
        <w:rPr>
          <w:rStyle w:val="StyleUnderline"/>
          <w:rFonts w:eastAsia="Calibri"/>
        </w:rPr>
        <w:t>There</w:t>
      </w:r>
      <w:r w:rsidRPr="00AE4834">
        <w:rPr>
          <w:rStyle w:val="StyleUnderline"/>
        </w:rPr>
        <w:t xml:space="preserve"> </w:t>
      </w:r>
      <w:r w:rsidRPr="00AE4834">
        <w:rPr>
          <w:rStyle w:val="StyleUnderline"/>
          <w:rFonts w:eastAsia="Calibri"/>
        </w:rPr>
        <w:t>are</w:t>
      </w:r>
      <w:r w:rsidRPr="00AE4834">
        <w:rPr>
          <w:rStyle w:val="StyleUnderline"/>
        </w:rPr>
        <w:t xml:space="preserve"> </w:t>
      </w:r>
      <w:r w:rsidRPr="00AE4834">
        <w:rPr>
          <w:rStyle w:val="StyleUnderline"/>
          <w:rFonts w:eastAsia="Calibri"/>
        </w:rPr>
        <w:t>two</w:t>
      </w:r>
      <w:r w:rsidRPr="00AE4834">
        <w:rPr>
          <w:rStyle w:val="StyleUnderline"/>
        </w:rPr>
        <w:t xml:space="preserve"> </w:t>
      </w:r>
      <w:r w:rsidRPr="00AE4834">
        <w:rPr>
          <w:rStyle w:val="StyleUnderline"/>
          <w:rFonts w:eastAsia="Calibri"/>
        </w:rPr>
        <w:t>main</w:t>
      </w:r>
      <w:r w:rsidRPr="00AE4834">
        <w:rPr>
          <w:rStyle w:val="StyleUnderline"/>
        </w:rPr>
        <w:t xml:space="preserve"> </w:t>
      </w:r>
      <w:r w:rsidRPr="00AE4834">
        <w:rPr>
          <w:rStyle w:val="StyleUnderline"/>
          <w:rFonts w:eastAsia="Calibri"/>
        </w:rPr>
        <w:t>sources</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this</w:t>
      </w:r>
      <w:r w:rsidRPr="00AE4834">
        <w:rPr>
          <w:rStyle w:val="StyleUnderline"/>
        </w:rPr>
        <w:t xml:space="preserve"> </w:t>
      </w:r>
      <w:r w:rsidRPr="00AE4834">
        <w:rPr>
          <w:rStyle w:val="StyleUnderline"/>
          <w:rFonts w:eastAsia="Calibri"/>
        </w:rPr>
        <w:t>trauma</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arising</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first</w:t>
      </w:r>
      <w:r w:rsidRPr="00AE4834">
        <w:rPr>
          <w:rStyle w:val="StyleUnderline"/>
        </w:rPr>
        <w:t xml:space="preserve"> </w:t>
      </w:r>
      <w:r w:rsidRPr="00AE4834">
        <w:rPr>
          <w:rStyle w:val="StyleUnderline"/>
          <w:rFonts w:eastAsia="Calibri"/>
        </w:rPr>
        <w:t>relates</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individual</w:t>
      </w:r>
      <w:r w:rsidRPr="00AE4834">
        <w:rPr>
          <w:rStyle w:val="StyleUnderline"/>
        </w:rPr>
        <w:t xml:space="preserve"> </w:t>
      </w:r>
      <w:r w:rsidRPr="00AE4834">
        <w:rPr>
          <w:rStyle w:val="StyleUnderline"/>
          <w:rFonts w:eastAsia="Calibri"/>
        </w:rPr>
        <w:t>people</w:t>
      </w:r>
      <w:r w:rsidRPr="00AE4834">
        <w:rPr>
          <w:rStyle w:val="StyleUnderline"/>
        </w:rPr>
        <w:t xml:space="preserve"> </w:t>
      </w:r>
      <w:r w:rsidRPr="00AE4834">
        <w:rPr>
          <w:rStyle w:val="StyleUnderline"/>
          <w:rFonts w:eastAsia="Calibri"/>
        </w:rPr>
        <w:t>and</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undesired</w:t>
      </w:r>
      <w:r w:rsidRPr="00AE4834">
        <w:rPr>
          <w:rStyle w:val="StyleUnderline"/>
        </w:rPr>
        <w:t xml:space="preserve"> </w:t>
      </w:r>
      <w:r w:rsidRPr="00AE4834">
        <w:rPr>
          <w:rStyle w:val="StyleUnderline"/>
          <w:rFonts w:eastAsia="Calibri"/>
        </w:rPr>
        <w:t>negative</w:t>
      </w:r>
      <w:r w:rsidRPr="00AE4834">
        <w:rPr>
          <w:rStyle w:val="StyleUnderline"/>
        </w:rPr>
        <w:t xml:space="preserve"> </w:t>
      </w:r>
      <w:r w:rsidRPr="00AE4834">
        <w:rPr>
          <w:rStyle w:val="StyleUnderline"/>
          <w:rFonts w:eastAsia="Calibri"/>
        </w:rPr>
        <w:t>effect</w:t>
      </w:r>
      <w:r w:rsidRPr="00AE4834">
        <w:rPr>
          <w:rStyle w:val="StyleUnderline"/>
        </w:rPr>
        <w:t xml:space="preserve"> </w:t>
      </w:r>
      <w:r w:rsidRPr="00AE4834">
        <w:rPr>
          <w:rStyle w:val="StyleUnderline"/>
          <w:rFonts w:eastAsia="Calibri"/>
        </w:rPr>
        <w:t>on</w:t>
      </w:r>
      <w:r w:rsidRPr="00AE4834">
        <w:rPr>
          <w:rStyle w:val="StyleUnderline"/>
        </w:rPr>
        <w:t xml:space="preserve"> </w:t>
      </w:r>
      <w:r w:rsidRPr="00AE4834">
        <w:rPr>
          <w:rStyle w:val="StyleUnderline"/>
          <w:rFonts w:eastAsia="Calibri"/>
        </w:rPr>
        <w:t>well</w:t>
      </w:r>
      <w:r w:rsidRPr="00AE4834">
        <w:rPr>
          <w:rStyle w:val="StyleUnderline"/>
        </w:rPr>
        <w:t>-</w:t>
      </w:r>
      <w:r w:rsidRPr="00AE4834">
        <w:rPr>
          <w:rStyle w:val="StyleUnderline"/>
          <w:rFonts w:eastAsia="Calibri"/>
        </w:rPr>
        <w:t>being</w:t>
      </w:r>
      <w:r w:rsidRPr="00AE4834">
        <w:rPr>
          <w:sz w:val="8"/>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experienced</w:t>
      </w:r>
      <w:r w:rsidRPr="00AE4834">
        <w:rPr>
          <w:rStyle w:val="StyleUnderline"/>
        </w:rPr>
        <w:t xml:space="preserve"> </w:t>
      </w:r>
      <w:r w:rsidRPr="00AE4834">
        <w:rPr>
          <w:rStyle w:val="StyleUnderline"/>
          <w:rFonts w:eastAsia="Calibri"/>
        </w:rPr>
        <w:t>by</w:t>
      </w:r>
      <w:r w:rsidRPr="00AE4834">
        <w:rPr>
          <w:rStyle w:val="StyleUnderline"/>
        </w:rPr>
        <w:t xml:space="preserve"> </w:t>
      </w:r>
      <w:r w:rsidRPr="00AE4834">
        <w:rPr>
          <w:rStyle w:val="StyleUnderline"/>
          <w:rFonts w:eastAsia="Calibri"/>
        </w:rPr>
        <w:t>those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wanted</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children</w:t>
      </w:r>
      <w:r w:rsidRPr="00AE4834">
        <w:rPr>
          <w:sz w:val="8"/>
        </w:rPr>
        <w:t xml:space="preserve">. </w:t>
      </w:r>
      <w:r w:rsidRPr="00AE4834">
        <w:rPr>
          <w:rFonts w:eastAsia="Calibri"/>
          <w:sz w:val="8"/>
        </w:rPr>
        <w:t>Whilst</w:t>
      </w:r>
      <w:r w:rsidRPr="00AE4834">
        <w:rPr>
          <w:sz w:val="8"/>
        </w:rPr>
        <w:t xml:space="preserve"> </w:t>
      </w:r>
      <w:r w:rsidRPr="00AE4834">
        <w:rPr>
          <w:rStyle w:val="Emphasis"/>
          <w:rFonts w:eastAsia="Calibri"/>
        </w:rPr>
        <w:t>this</w:t>
      </w:r>
      <w:r w:rsidRPr="00AE4834">
        <w:rPr>
          <w:rStyle w:val="Emphasis"/>
        </w:rPr>
        <w:t xml:space="preserve"> </w:t>
      </w:r>
      <w:r w:rsidRPr="00AE4834">
        <w:rPr>
          <w:rStyle w:val="Emphasis"/>
          <w:rFonts w:eastAsia="Calibri"/>
        </w:rPr>
        <w:t>is</w:t>
      </w:r>
      <w:r w:rsidRPr="00AE4834">
        <w:rPr>
          <w:rStyle w:val="Emphasis"/>
        </w:rPr>
        <w:t xml:space="preserve"> </w:t>
      </w:r>
      <w:r w:rsidRPr="00AE4834">
        <w:rPr>
          <w:rStyle w:val="Emphasis"/>
          <w:rFonts w:eastAsia="Calibri"/>
        </w:rPr>
        <w:t>by</w:t>
      </w:r>
      <w:r w:rsidRPr="00AE4834">
        <w:rPr>
          <w:rStyle w:val="Emphasis"/>
        </w:rPr>
        <w:t xml:space="preserve"> </w:t>
      </w:r>
      <w:r w:rsidRPr="00AE4834">
        <w:rPr>
          <w:rStyle w:val="Emphasis"/>
          <w:rFonts w:eastAsia="Calibri"/>
        </w:rPr>
        <w:t>no</w:t>
      </w:r>
      <w:r w:rsidRPr="00AE4834">
        <w:rPr>
          <w:rStyle w:val="Emphasis"/>
        </w:rPr>
        <w:t xml:space="preserve"> </w:t>
      </w:r>
      <w:r w:rsidRPr="00AE4834">
        <w:rPr>
          <w:rStyle w:val="Emphasis"/>
          <w:rFonts w:eastAsia="Calibri"/>
        </w:rPr>
        <w:t>means</w:t>
      </w:r>
      <w:r w:rsidRPr="00AE4834">
        <w:rPr>
          <w:rStyle w:val="Emphasis"/>
        </w:rPr>
        <w:t xml:space="preserve"> </w:t>
      </w:r>
      <w:r w:rsidRPr="00AE4834">
        <w:rPr>
          <w:rStyle w:val="Emphasis"/>
          <w:rFonts w:eastAsia="Calibri"/>
        </w:rPr>
        <w:t>universa</w:t>
      </w:r>
      <w:r w:rsidRPr="00AE4834">
        <w:rPr>
          <w:rFonts w:eastAsia="Calibri"/>
          <w:sz w:val="8"/>
        </w:rPr>
        <w:t>l</w:t>
      </w:r>
      <w:r w:rsidRPr="00AE4834">
        <w:rPr>
          <w:sz w:val="8"/>
        </w:rPr>
        <w:t xml:space="preserve">, </w:t>
      </w:r>
      <w:r w:rsidRPr="00AE4834">
        <w:rPr>
          <w:rStyle w:val="Emphasis"/>
          <w:rFonts w:eastAsia="Calibri"/>
        </w:rPr>
        <w:t>it</w:t>
      </w:r>
      <w:r w:rsidRPr="00AE4834">
        <w:rPr>
          <w:rStyle w:val="Emphasis"/>
        </w:rPr>
        <w:t xml:space="preserve"> </w:t>
      </w:r>
      <w:r w:rsidRPr="00AE4834">
        <w:rPr>
          <w:rStyle w:val="Emphasis"/>
          <w:rFonts w:eastAsia="Calibri"/>
        </w:rPr>
        <w:t>is</w:t>
      </w:r>
      <w:r w:rsidRPr="00AE4834">
        <w:rPr>
          <w:rStyle w:val="Emphasis"/>
        </w:rPr>
        <w:t xml:space="preserve"> </w:t>
      </w:r>
      <w:r w:rsidRPr="00AE4834">
        <w:rPr>
          <w:rStyle w:val="Emphasis"/>
          <w:rFonts w:eastAsia="Calibri"/>
        </w:rPr>
        <w:t>fair</w:t>
      </w:r>
      <w:r w:rsidRPr="00AE4834">
        <w:rPr>
          <w:rStyle w:val="Emphasis"/>
        </w:rPr>
        <w:t xml:space="preserve"> </w:t>
      </w:r>
      <w:r w:rsidRPr="00AE4834">
        <w:rPr>
          <w:rStyle w:val="Emphasis"/>
          <w:rFonts w:eastAsia="Calibri"/>
        </w:rPr>
        <w:t>to</w:t>
      </w:r>
      <w:r w:rsidRPr="00AE4834">
        <w:rPr>
          <w:rStyle w:val="Emphasis"/>
        </w:rPr>
        <w:t xml:space="preserve"> </w:t>
      </w:r>
      <w:r w:rsidRPr="00AE4834">
        <w:rPr>
          <w:rStyle w:val="Emphasis"/>
          <w:rFonts w:eastAsia="Calibri"/>
        </w:rPr>
        <w:t>say</w:t>
      </w:r>
      <w:r w:rsidRPr="00AE4834">
        <w:rPr>
          <w:rStyle w:val="Emphasis"/>
        </w:rPr>
        <w:t xml:space="preserve"> </w:t>
      </w:r>
      <w:r w:rsidRPr="00AE4834">
        <w:rPr>
          <w:rStyle w:val="Emphasis"/>
          <w:rFonts w:eastAsia="Calibri"/>
        </w:rPr>
        <w:t>that</w:t>
      </w:r>
      <w:r w:rsidRPr="00AE4834">
        <w:rPr>
          <w:rStyle w:val="Emphasis"/>
        </w:rPr>
        <w:t xml:space="preserve"> </w:t>
      </w:r>
      <w:r w:rsidRPr="00AE4834">
        <w:rPr>
          <w:rStyle w:val="Emphasis"/>
          <w:rFonts w:eastAsia="Calibri"/>
        </w:rPr>
        <w:t>a</w:t>
      </w:r>
      <w:r w:rsidRPr="00AE4834">
        <w:rPr>
          <w:rStyle w:val="Emphasis"/>
        </w:rPr>
        <w:t xml:space="preserve"> </w:t>
      </w:r>
      <w:r w:rsidRPr="00AE4834">
        <w:rPr>
          <w:rStyle w:val="Emphasis"/>
          <w:rFonts w:eastAsia="Calibri"/>
        </w:rPr>
        <w:t>good</w:t>
      </w:r>
      <w:r w:rsidRPr="00AE4834">
        <w:rPr>
          <w:rStyle w:val="Emphasis"/>
        </w:rPr>
        <w:t xml:space="preserve"> </w:t>
      </w:r>
      <w:r w:rsidRPr="00AE4834">
        <w:rPr>
          <w:rStyle w:val="Emphasis"/>
          <w:rFonts w:eastAsia="Calibri"/>
        </w:rPr>
        <w:t>proportion</w:t>
      </w:r>
      <w:r w:rsidRPr="00AE4834">
        <w:rPr>
          <w:rStyle w:val="Emphasis"/>
        </w:rPr>
        <w:t xml:space="preserve"> </w:t>
      </w:r>
      <w:r w:rsidRPr="00AE4834">
        <w:rPr>
          <w:rStyle w:val="Emphasis"/>
          <w:rFonts w:eastAsia="Calibri"/>
        </w:rPr>
        <w:t>of</w:t>
      </w:r>
      <w:r w:rsidRPr="00AE4834">
        <w:rPr>
          <w:rStyle w:val="Emphasis"/>
        </w:rPr>
        <w:t xml:space="preserve"> </w:t>
      </w:r>
      <w:r w:rsidRPr="00AE4834">
        <w:rPr>
          <w:rStyle w:val="Emphasis"/>
          <w:rFonts w:eastAsia="Calibri"/>
        </w:rPr>
        <w:t>people</w:t>
      </w:r>
      <w:r w:rsidRPr="00AE4834">
        <w:rPr>
          <w:rStyle w:val="Emphasis"/>
        </w:rPr>
        <w:t xml:space="preserve"> </w:t>
      </w:r>
      <w:r w:rsidRPr="00AE4834">
        <w:rPr>
          <w:rStyle w:val="Emphasis"/>
          <w:rFonts w:eastAsia="Calibri"/>
        </w:rPr>
        <w:t>feel</w:t>
      </w:r>
      <w:r w:rsidRPr="00AE4834">
        <w:rPr>
          <w:rStyle w:val="Emphasis"/>
        </w:rPr>
        <w:t xml:space="preserve"> </w:t>
      </w:r>
      <w:r w:rsidRPr="00AE4834">
        <w:rPr>
          <w:rStyle w:val="Emphasis"/>
          <w:rFonts w:eastAsia="Calibri"/>
        </w:rPr>
        <w:t>a</w:t>
      </w:r>
      <w:r w:rsidRPr="00AE4834">
        <w:rPr>
          <w:rStyle w:val="Emphasis"/>
        </w:rPr>
        <w:t xml:space="preserve"> </w:t>
      </w:r>
      <w:r w:rsidRPr="00AE4834">
        <w:rPr>
          <w:rStyle w:val="Emphasis"/>
          <w:rFonts w:eastAsia="Calibri"/>
        </w:rPr>
        <w:t>strong</w:t>
      </w:r>
      <w:r w:rsidRPr="00AE4834">
        <w:rPr>
          <w:rStyle w:val="Emphasis"/>
        </w:rPr>
        <w:t xml:space="preserve"> </w:t>
      </w:r>
      <w:r w:rsidRPr="00AE4834">
        <w:rPr>
          <w:rStyle w:val="Emphasis"/>
          <w:rFonts w:eastAsia="Calibri"/>
        </w:rPr>
        <w:t>pull</w:t>
      </w:r>
      <w:r w:rsidRPr="00AE4834">
        <w:rPr>
          <w:rStyle w:val="Emphasis"/>
        </w:rPr>
        <w:t xml:space="preserve"> </w:t>
      </w:r>
      <w:r w:rsidRPr="00AE4834">
        <w:rPr>
          <w:rStyle w:val="Emphasis"/>
          <w:rFonts w:eastAsia="Calibri"/>
        </w:rPr>
        <w:t>towards</w:t>
      </w:r>
      <w:r w:rsidRPr="00AE4834">
        <w:rPr>
          <w:rStyle w:val="Emphasis"/>
        </w:rPr>
        <w:t xml:space="preserve"> </w:t>
      </w:r>
      <w:r w:rsidRPr="00AE4834">
        <w:rPr>
          <w:rStyle w:val="Emphasis"/>
          <w:rFonts w:eastAsia="Calibri"/>
        </w:rPr>
        <w:t>reproduction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lineage</w:t>
      </w:r>
      <w:r w:rsidRPr="00AE4834">
        <w:rPr>
          <w:sz w:val="8"/>
        </w:rPr>
        <w:t xml:space="preserve"> </w:t>
      </w:r>
      <w:r w:rsidRPr="00AE4834">
        <w:rPr>
          <w:rFonts w:eastAsia="Calibri"/>
          <w:sz w:val="8"/>
        </w:rPr>
        <w:t>continue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Samuel</w:t>
      </w:r>
      <w:r w:rsidRPr="00AE4834">
        <w:rPr>
          <w:sz w:val="8"/>
        </w:rPr>
        <w:t xml:space="preserve"> </w:t>
      </w:r>
      <w:r w:rsidRPr="00AE4834">
        <w:rPr>
          <w:rFonts w:eastAsia="Calibri"/>
          <w:sz w:val="8"/>
        </w:rPr>
        <w:t>Scheffler</w:t>
      </w:r>
      <w:r w:rsidRPr="00AE4834">
        <w:rPr>
          <w:sz w:val="8"/>
        </w:rPr>
        <w:t xml:space="preserve"> </w:t>
      </w:r>
      <w:r w:rsidRPr="00AE4834">
        <w:rPr>
          <w:rFonts w:eastAsia="Calibri"/>
          <w:sz w:val="8"/>
        </w:rPr>
        <w:t>describes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pull</w:t>
      </w:r>
      <w:r w:rsidRPr="00AE4834">
        <w:rPr>
          <w:sz w:val="8"/>
        </w:rPr>
        <w:t xml:space="preserve"> </w:t>
      </w:r>
      <w:r w:rsidRPr="00AE4834">
        <w:rPr>
          <w:rFonts w:eastAsia="Calibri"/>
          <w:sz w:val="8"/>
        </w:rPr>
        <w:t>towards</w:t>
      </w:r>
      <w:r w:rsidRPr="00AE4834">
        <w:rPr>
          <w:sz w:val="8"/>
        </w:rPr>
        <w:t xml:space="preserve"> </w:t>
      </w:r>
      <w:r w:rsidRPr="00AE4834">
        <w:rPr>
          <w:rFonts w:eastAsia="Calibri"/>
          <w:sz w:val="8"/>
        </w:rPr>
        <w:t>reproduction</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desire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personalized</w:t>
      </w:r>
      <w:r w:rsidRPr="00AE4834">
        <w:rPr>
          <w:sz w:val="8"/>
        </w:rPr>
        <w:t xml:space="preserve"> </w:t>
      </w:r>
      <w:r w:rsidRPr="00AE4834">
        <w:rPr>
          <w:rFonts w:eastAsia="Calibri"/>
          <w:sz w:val="8"/>
        </w:rPr>
        <w:t>relationship</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future</w:t>
      </w:r>
      <w:r w:rsidRPr="00AE4834">
        <w:rPr>
          <w:sz w:val="8"/>
        </w:rPr>
        <w:t>’ (</w:t>
      </w:r>
      <w:r w:rsidRPr="00AE4834">
        <w:rPr>
          <w:rFonts w:eastAsia="Calibri"/>
          <w:sz w:val="8"/>
        </w:rPr>
        <w:t>Scheffler</w:t>
      </w:r>
      <w:r w:rsidRPr="00AE4834">
        <w:rPr>
          <w:sz w:val="8"/>
        </w:rPr>
        <w:t xml:space="preserve"> 2012, 31). </w:t>
      </w:r>
      <w:r w:rsidRPr="00AE4834">
        <w:rPr>
          <w:rFonts w:eastAsia="Calibri"/>
          <w:sz w:val="8"/>
        </w:rPr>
        <w:t>Reproducing</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widely</w:t>
      </w:r>
      <w:r w:rsidRPr="00AE4834">
        <w:rPr>
          <w:sz w:val="8"/>
        </w:rPr>
        <w:t xml:space="preserve"> </w:t>
      </w:r>
      <w:r w:rsidRPr="00AE4834">
        <w:rPr>
          <w:rFonts w:eastAsia="Calibri"/>
          <w:sz w:val="8"/>
        </w:rPr>
        <w:t>held</w:t>
      </w:r>
      <w:r w:rsidRPr="00AE4834">
        <w:rPr>
          <w:sz w:val="8"/>
        </w:rPr>
        <w:t xml:space="preserve"> </w:t>
      </w:r>
      <w:r w:rsidRPr="00AE4834">
        <w:rPr>
          <w:rFonts w:eastAsia="Calibri"/>
          <w:sz w:val="8"/>
        </w:rPr>
        <w:t>desire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joys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parenthood</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ones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wish</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experience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knowing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descendants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descendants</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endure</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and</w:t>
      </w:r>
      <w:r w:rsidRPr="00AE4834">
        <w:rPr>
          <w:sz w:val="8"/>
        </w:rPr>
        <w:t>/</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sense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despair</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pointlessness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Furthermore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inability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reproduce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children</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w:t>
      </w:r>
      <w:r w:rsidRPr="00AE4834">
        <w:rPr>
          <w:rFonts w:eastAsia="Calibri"/>
          <w:sz w:val="8"/>
        </w:rPr>
        <w:t>policy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prevents</w:t>
      </w:r>
      <w:r w:rsidRPr="00AE4834">
        <w:rPr>
          <w:sz w:val="8"/>
        </w:rPr>
        <w:t xml:space="preserve"> </w:t>
      </w:r>
      <w:r w:rsidRPr="00AE4834">
        <w:rPr>
          <w:rFonts w:eastAsia="Calibri"/>
          <w:sz w:val="8"/>
        </w:rPr>
        <w:t>you</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bans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interventions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significant</w:t>
      </w:r>
      <w:r w:rsidRPr="00AE4834">
        <w:rPr>
          <w:sz w:val="8"/>
        </w:rPr>
        <w:t xml:space="preserve"> </w:t>
      </w:r>
      <w:r w:rsidRPr="00AE4834">
        <w:rPr>
          <w:rFonts w:eastAsia="Calibri"/>
          <w:sz w:val="8"/>
        </w:rPr>
        <w:t>infringement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basic</w:t>
      </w:r>
      <w:r w:rsidRPr="00AE4834">
        <w:rPr>
          <w:sz w:val="8"/>
        </w:rPr>
        <w:t xml:space="preserve"> </w:t>
      </w:r>
      <w:r w:rsidRPr="00AE4834">
        <w:rPr>
          <w:rFonts w:eastAsia="Calibri"/>
          <w:sz w:val="8"/>
        </w:rPr>
        <w:t>right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control</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happens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body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knowing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you</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descendants</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significant</w:t>
      </w:r>
      <w:r w:rsidRPr="00AE4834">
        <w:rPr>
          <w:sz w:val="8"/>
        </w:rPr>
        <w:t xml:space="preserve"> </w:t>
      </w:r>
      <w:r w:rsidRPr="00AE4834">
        <w:rPr>
          <w:rFonts w:eastAsia="Calibri"/>
          <w:sz w:val="8"/>
        </w:rPr>
        <w:t>psychological</w:t>
      </w:r>
      <w:r w:rsidRPr="00AE4834">
        <w:rPr>
          <w:sz w:val="8"/>
        </w:rPr>
        <w:t xml:space="preserve"> </w:t>
      </w:r>
      <w:r w:rsidRPr="00AE4834">
        <w:rPr>
          <w:rFonts w:eastAsia="Calibri"/>
          <w:sz w:val="8"/>
        </w:rPr>
        <w:t>traumas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harms</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associated</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harm</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second</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a</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general</w:t>
      </w:r>
      <w:r w:rsidRPr="00AE4834">
        <w:rPr>
          <w:sz w:val="8"/>
        </w:rPr>
        <w:t xml:space="preserve">, </w:t>
      </w:r>
      <w:r w:rsidRPr="00AE4834">
        <w:rPr>
          <w:rStyle w:val="StyleUnderline"/>
          <w:rFonts w:eastAsia="Calibri"/>
        </w:rPr>
        <w:t>higher</w:t>
      </w:r>
      <w:r w:rsidRPr="00AE4834">
        <w:rPr>
          <w:rStyle w:val="StyleUnderline"/>
        </w:rPr>
        <w:t xml:space="preserve"> </w:t>
      </w:r>
      <w:r w:rsidRPr="00AE4834">
        <w:rPr>
          <w:rStyle w:val="StyleUnderline"/>
          <w:rFonts w:eastAsia="Calibri"/>
        </w:rPr>
        <w:t>level</w:t>
      </w:r>
      <w:r w:rsidRPr="00AE4834">
        <w:rPr>
          <w:rStyle w:val="StyleUnderline"/>
        </w:rPr>
        <w:t xml:space="preserve"> </w:t>
      </w:r>
      <w:r w:rsidRPr="000A2C32">
        <w:rPr>
          <w:rStyle w:val="StyleUnderline"/>
          <w:rFonts w:eastAsia="Calibri"/>
          <w:highlight w:val="cyan"/>
        </w:rPr>
        <w:t>sense</w:t>
      </w:r>
      <w:r w:rsidRPr="000A2C32">
        <w:rPr>
          <w:rStyle w:val="StyleUnderline"/>
          <w:highlight w:val="cyan"/>
        </w:rPr>
        <w:t xml:space="preserve"> </w:t>
      </w:r>
      <w:r w:rsidRPr="000A2C32">
        <w:rPr>
          <w:rStyle w:val="StyleUnderline"/>
          <w:rFonts w:eastAsia="Calibri"/>
          <w:highlight w:val="cyan"/>
        </w:rPr>
        <w:t>of</w:t>
      </w:r>
      <w:r w:rsidRPr="000A2C32">
        <w:rPr>
          <w:rStyle w:val="StyleUnderline"/>
          <w:highlight w:val="cyan"/>
        </w:rPr>
        <w:t xml:space="preserve"> </w:t>
      </w:r>
      <w:r w:rsidRPr="000A2C32">
        <w:rPr>
          <w:rStyle w:val="StyleUnderline"/>
          <w:rFonts w:eastAsia="Calibri"/>
          <w:highlight w:val="cyan"/>
        </w:rPr>
        <w:t>hopelessness</w:t>
      </w:r>
      <w:r w:rsidRPr="000A2C32">
        <w:rPr>
          <w:rStyle w:val="StyleUnderline"/>
          <w:highlight w:val="cyan"/>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despair</w:t>
      </w:r>
      <w:r w:rsidRPr="00AE4834">
        <w:rPr>
          <w:rStyle w:val="StyleUnderline"/>
        </w:rPr>
        <w:t xml:space="preserve"> </w:t>
      </w:r>
      <w:r w:rsidRPr="00AE4834">
        <w:rPr>
          <w:rStyle w:val="StyleUnderline"/>
          <w:rFonts w:eastAsia="Calibri"/>
        </w:rPr>
        <w:t>that</w:t>
      </w:r>
      <w:r w:rsidRPr="00AE4834">
        <w:rPr>
          <w:rStyle w:val="StyleUnderline"/>
        </w:rPr>
        <w:t xml:space="preserve"> </w:t>
      </w:r>
      <w:r w:rsidRPr="000A2C32">
        <w:rPr>
          <w:rStyle w:val="StyleUnderline"/>
          <w:rFonts w:eastAsia="Calibri"/>
          <w:highlight w:val="cyan"/>
        </w:rPr>
        <w:t>there</w:t>
      </w:r>
      <w:r w:rsidRPr="000A2C32">
        <w:rPr>
          <w:rStyle w:val="StyleUnderline"/>
          <w:highlight w:val="cyan"/>
        </w:rPr>
        <w:t xml:space="preserve"> </w:t>
      </w:r>
      <w:r w:rsidRPr="000A2C32">
        <w:rPr>
          <w:rStyle w:val="StyleUnderline"/>
          <w:rFonts w:eastAsia="Calibri"/>
          <w:highlight w:val="cyan"/>
        </w:rPr>
        <w:t>will</w:t>
      </w:r>
      <w:r w:rsidRPr="000A2C32">
        <w:rPr>
          <w:rStyle w:val="StyleUnderline"/>
          <w:highlight w:val="cyan"/>
        </w:rPr>
        <w:t xml:space="preserve"> </w:t>
      </w:r>
      <w:r w:rsidRPr="000A2C32">
        <w:rPr>
          <w:rStyle w:val="StyleUnderline"/>
          <w:rFonts w:eastAsia="Calibri"/>
          <w:highlight w:val="cyan"/>
        </w:rPr>
        <w:t>be</w:t>
      </w:r>
      <w:r w:rsidRPr="000A2C32">
        <w:rPr>
          <w:rStyle w:val="StyleUnderline"/>
          <w:highlight w:val="cyan"/>
        </w:rPr>
        <w:t xml:space="preserve"> </w:t>
      </w:r>
      <w:r w:rsidRPr="000A2C32">
        <w:rPr>
          <w:rStyle w:val="StyleUnderline"/>
          <w:rFonts w:eastAsia="Calibri"/>
          <w:highlight w:val="cyan"/>
        </w:rPr>
        <w:t>no</w:t>
      </w:r>
      <w:r w:rsidRPr="000A2C32">
        <w:rPr>
          <w:rStyle w:val="StyleUnderline"/>
          <w:highlight w:val="cyan"/>
        </w:rPr>
        <w:t xml:space="preserve"> </w:t>
      </w:r>
      <w:r w:rsidRPr="000A2C32">
        <w:rPr>
          <w:rStyle w:val="StyleUnderline"/>
          <w:rFonts w:eastAsia="Calibri"/>
          <w:highlight w:val="cyan"/>
        </w:rPr>
        <w:t>more</w:t>
      </w:r>
      <w:r w:rsidRPr="000A2C32">
        <w:rPr>
          <w:rStyle w:val="StyleUnderline"/>
          <w:highlight w:val="cyan"/>
        </w:rPr>
        <w:t xml:space="preserve"> </w:t>
      </w:r>
      <w:r w:rsidRPr="000A2C32">
        <w:rPr>
          <w:rStyle w:val="StyleUnderline"/>
          <w:rFonts w:eastAsia="Calibri"/>
          <w:highlight w:val="cyan"/>
        </w:rPr>
        <w:t>humans</w:t>
      </w:r>
      <w:r w:rsidRPr="000A2C32">
        <w:rPr>
          <w:rStyle w:val="StyleUnderline"/>
          <w:highlight w:val="cyan"/>
        </w:rPr>
        <w:t xml:space="preserve"> </w:t>
      </w:r>
      <w:r w:rsidRPr="000A2C32">
        <w:rPr>
          <w:rStyle w:val="StyleUnderline"/>
          <w:rFonts w:eastAsia="Calibri"/>
          <w:highlight w:val="cyan"/>
        </w:rPr>
        <w:t>and</w:t>
      </w:r>
      <w:r w:rsidRPr="000A2C32">
        <w:rPr>
          <w:rStyle w:val="StyleUnderline"/>
          <w:highlight w:val="cyan"/>
        </w:rPr>
        <w:t xml:space="preserve"> </w:t>
      </w:r>
      <w:r w:rsidRPr="000A2C32">
        <w:rPr>
          <w:rStyle w:val="StyleUnderline"/>
          <w:rFonts w:eastAsia="Calibri"/>
          <w:highlight w:val="cyan"/>
        </w:rPr>
        <w:t>that</w:t>
      </w:r>
      <w:r w:rsidRPr="000A2C32">
        <w:rPr>
          <w:rStyle w:val="StyleUnderline"/>
          <w:highlight w:val="cyan"/>
        </w:rPr>
        <w:t xml:space="preserve"> </w:t>
      </w:r>
      <w:r w:rsidRPr="000A2C32">
        <w:rPr>
          <w:rStyle w:val="StyleUnderline"/>
          <w:rFonts w:eastAsia="Calibri"/>
          <w:highlight w:val="cyan"/>
        </w:rPr>
        <w:t>your</w:t>
      </w:r>
      <w:r w:rsidRPr="000A2C32">
        <w:rPr>
          <w:rStyle w:val="StyleUnderline"/>
          <w:highlight w:val="cyan"/>
        </w:rPr>
        <w:t xml:space="preserve"> </w:t>
      </w:r>
      <w:r w:rsidRPr="000A2C32">
        <w:rPr>
          <w:rStyle w:val="StyleUnderline"/>
          <w:rFonts w:eastAsia="Calibri"/>
          <w:highlight w:val="cyan"/>
        </w:rPr>
        <w:t>projects</w:t>
      </w:r>
      <w:r w:rsidRPr="000A2C32">
        <w:rPr>
          <w:rStyle w:val="StyleUnderline"/>
          <w:highlight w:val="cyan"/>
        </w:rPr>
        <w:t xml:space="preserve"> </w:t>
      </w:r>
      <w:r w:rsidRPr="000A2C32">
        <w:rPr>
          <w:rStyle w:val="StyleUnderline"/>
          <w:rFonts w:eastAsia="Calibri"/>
          <w:highlight w:val="cyan"/>
        </w:rPr>
        <w:t>will</w:t>
      </w:r>
      <w:r w:rsidRPr="000A2C32">
        <w:rPr>
          <w:rStyle w:val="StyleUnderline"/>
          <w:highlight w:val="cyan"/>
        </w:rPr>
        <w:t xml:space="preserve"> </w:t>
      </w:r>
      <w:r w:rsidRPr="000A2C32">
        <w:rPr>
          <w:rStyle w:val="StyleUnderline"/>
          <w:rFonts w:eastAsia="Calibri"/>
          <w:highlight w:val="cyan"/>
        </w:rPr>
        <w:t>end</w:t>
      </w:r>
      <w:r w:rsidRPr="000A2C32">
        <w:rPr>
          <w:rStyle w:val="StyleUnderline"/>
          <w:highlight w:val="cyan"/>
        </w:rPr>
        <w:t xml:space="preserve"> </w:t>
      </w:r>
      <w:r w:rsidRPr="000A2C32">
        <w:rPr>
          <w:rStyle w:val="StyleUnderline"/>
          <w:rFonts w:eastAsia="Calibri"/>
          <w:highlight w:val="cyan"/>
        </w:rPr>
        <w:t>with</w:t>
      </w:r>
      <w:r w:rsidRPr="000A2C32">
        <w:rPr>
          <w:rStyle w:val="StyleUnderline"/>
          <w:highlight w:val="cyan"/>
        </w:rPr>
        <w:t xml:space="preserve"> </w:t>
      </w:r>
      <w:r w:rsidRPr="000A2C32">
        <w:rPr>
          <w:rStyle w:val="StyleUnderline"/>
          <w:rFonts w:eastAsia="Calibri"/>
          <w:highlight w:val="cyan"/>
        </w:rPr>
        <w:t>you</w:t>
      </w:r>
      <w:r w:rsidRPr="000A2C32">
        <w:rPr>
          <w:sz w:val="8"/>
          <w:highlight w:val="cyan"/>
        </w:rPr>
        <w:t>.</w:t>
      </w:r>
      <w:r w:rsidRPr="00AE4834">
        <w:rPr>
          <w:sz w:val="8"/>
        </w:rPr>
        <w:t xml:space="preserve"> </w:t>
      </w:r>
      <w:r w:rsidRPr="00AE4834">
        <w:rPr>
          <w:rStyle w:val="StyleUnderline"/>
          <w:rFonts w:eastAsia="Calibri"/>
        </w:rPr>
        <w:t>Even</w:t>
      </w:r>
      <w:r w:rsidRPr="00AE4834">
        <w:rPr>
          <w:rStyle w:val="StyleUnderline"/>
        </w:rPr>
        <w:t xml:space="preserve"> </w:t>
      </w:r>
      <w:r w:rsidRPr="00AE4834">
        <w:rPr>
          <w:rStyle w:val="StyleUnderline"/>
          <w:rFonts w:eastAsia="Calibri"/>
        </w:rPr>
        <w:t>those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did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feel</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strong</w:t>
      </w:r>
      <w:r w:rsidRPr="00AE4834">
        <w:rPr>
          <w:rStyle w:val="StyleUnderline"/>
        </w:rPr>
        <w:t xml:space="preserve"> </w:t>
      </w:r>
      <w:r w:rsidRPr="00AE4834">
        <w:rPr>
          <w:rStyle w:val="StyleUnderline"/>
          <w:rFonts w:eastAsia="Calibri"/>
        </w:rPr>
        <w:t>desire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procreate</w:t>
      </w:r>
      <w:r w:rsidRPr="00AE4834">
        <w:rPr>
          <w:rStyle w:val="StyleUnderline"/>
        </w:rPr>
        <w:t xml:space="preserve"> </w:t>
      </w:r>
      <w:r w:rsidRPr="00AE4834">
        <w:rPr>
          <w:rStyle w:val="StyleUnderline"/>
          <w:rFonts w:eastAsia="Calibri"/>
        </w:rPr>
        <w:t>themselves</w:t>
      </w:r>
      <w:r w:rsidRPr="00AE4834">
        <w:rPr>
          <w:rStyle w:val="StyleUnderline"/>
        </w:rPr>
        <w:t xml:space="preserve"> </w:t>
      </w:r>
      <w:r w:rsidRPr="00AE4834">
        <w:rPr>
          <w:rStyle w:val="StyleUnderline"/>
          <w:rFonts w:eastAsia="Calibri"/>
        </w:rPr>
        <w:t>might</w:t>
      </w:r>
      <w:r w:rsidRPr="00AE4834">
        <w:rPr>
          <w:rStyle w:val="StyleUnderline"/>
        </w:rPr>
        <w:t xml:space="preserve"> </w:t>
      </w:r>
      <w:r w:rsidRPr="00AE4834">
        <w:rPr>
          <w:rStyle w:val="StyleUnderline"/>
          <w:rFonts w:eastAsia="Calibri"/>
        </w:rPr>
        <w:t>feel</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sense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hopelessness</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any</w:t>
      </w:r>
      <w:r w:rsidRPr="00AE4834">
        <w:rPr>
          <w:rStyle w:val="StyleUnderline"/>
        </w:rPr>
        <w:t xml:space="preserve"> </w:t>
      </w:r>
      <w:r w:rsidRPr="00AE4834">
        <w:rPr>
          <w:rStyle w:val="StyleUnderline"/>
          <w:rFonts w:eastAsia="Calibri"/>
        </w:rPr>
        <w:t>projects</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goals</w:t>
      </w:r>
      <w:r w:rsidRPr="00AE4834">
        <w:rPr>
          <w:rStyle w:val="StyleUnderline"/>
        </w:rPr>
        <w:t xml:space="preserve"> </w:t>
      </w:r>
      <w:r w:rsidRPr="00AE4834">
        <w:rPr>
          <w:rStyle w:val="StyleUnderline"/>
          <w:rFonts w:eastAsia="Calibri"/>
        </w:rPr>
        <w:t>they</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fulfilled</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projects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goals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work</w:t>
      </w:r>
      <w:r w:rsidRPr="00AE4834">
        <w:rPr>
          <w:sz w:val="8"/>
        </w:rPr>
        <w:t xml:space="preserve"> </w:t>
      </w:r>
      <w:r w:rsidRPr="00AE4834">
        <w:rPr>
          <w:rFonts w:eastAsia="Calibri"/>
          <w:sz w:val="8"/>
        </w:rPr>
        <w:t>towards</w:t>
      </w:r>
      <w:r w:rsidRPr="00AE4834">
        <w:rPr>
          <w:sz w:val="8"/>
        </w:rPr>
        <w:t xml:space="preserve"> </w:t>
      </w:r>
      <w:r w:rsidRPr="00AE4834">
        <w:rPr>
          <w:rFonts w:eastAsia="Calibri"/>
          <w:sz w:val="8"/>
        </w:rPr>
        <w:t>during</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lifetime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partly</w:t>
      </w:r>
      <w:r w:rsidRPr="00AE4834">
        <w:rPr>
          <w:sz w:val="8"/>
        </w:rPr>
        <w:t xml:space="preserve"> </w:t>
      </w:r>
      <w:r w:rsidRPr="00AE4834">
        <w:rPr>
          <w:rFonts w:eastAsia="Calibri"/>
          <w:sz w:val="8"/>
        </w:rPr>
        <w:t>future</w:t>
      </w:r>
      <w:r w:rsidRPr="00AE4834">
        <w:rPr>
          <w:sz w:val="8"/>
        </w:rPr>
        <w:t>-</w:t>
      </w:r>
      <w:r w:rsidRPr="00AE4834">
        <w:rPr>
          <w:rFonts w:eastAsia="Calibri"/>
          <w:sz w:val="8"/>
        </w:rPr>
        <w:t>oriented</w:t>
      </w:r>
      <w:r w:rsidRPr="00AE4834">
        <w:rPr>
          <w:sz w:val="8"/>
        </w:rPr>
        <w:t xml:space="preserve">. </w:t>
      </w:r>
      <w:r w:rsidRPr="00AE4834">
        <w:rPr>
          <w:rFonts w:eastAsia="Calibri"/>
          <w:sz w:val="8"/>
        </w:rPr>
        <w:t>Why</w:t>
      </w:r>
      <w:r w:rsidRPr="00AE4834">
        <w:rPr>
          <w:sz w:val="8"/>
        </w:rPr>
        <w:t xml:space="preserve"> </w:t>
      </w:r>
      <w:r w:rsidRPr="00AE4834">
        <w:rPr>
          <w:rFonts w:eastAsia="Calibri"/>
          <w:sz w:val="8"/>
        </w:rPr>
        <w:t>bother</w:t>
      </w:r>
      <w:r w:rsidRPr="00AE4834">
        <w:rPr>
          <w:sz w:val="8"/>
        </w:rPr>
        <w:t xml:space="preserve"> </w:t>
      </w:r>
      <w:r w:rsidRPr="00AE4834">
        <w:rPr>
          <w:rFonts w:eastAsia="Calibri"/>
          <w:sz w:val="8"/>
        </w:rPr>
        <w:t>continuing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search</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cure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cancer</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found</w:t>
      </w:r>
      <w:r w:rsidRPr="00AE4834">
        <w:rPr>
          <w:sz w:val="8"/>
        </w:rPr>
        <w:t xml:space="preserve"> </w:t>
      </w:r>
      <w:r w:rsidRPr="00AE4834">
        <w:rPr>
          <w:rFonts w:eastAsia="Calibri"/>
          <w:sz w:val="8"/>
        </w:rPr>
        <w:t>within</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lifetime</w:t>
      </w:r>
      <w:r w:rsidRPr="00AE4834">
        <w:rPr>
          <w:sz w:val="8"/>
        </w:rPr>
        <w:t xml:space="preserve">, </w:t>
      </w:r>
      <w:r w:rsidRPr="00AE4834">
        <w:rPr>
          <w:rFonts w:eastAsia="Calibri"/>
          <w:sz w:val="8"/>
        </w:rPr>
        <w:t>and</w:t>
      </w:r>
      <w:r w:rsidRPr="00AE4834">
        <w:rPr>
          <w:sz w:val="8"/>
        </w:rPr>
        <w:t>/</w:t>
      </w:r>
      <w:r w:rsidRPr="00AE4834">
        <w:rPr>
          <w:rFonts w:eastAsia="Calibri"/>
          <w:sz w:val="8"/>
        </w:rPr>
        <w:t>or</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benefit</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once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found</w:t>
      </w:r>
      <w:r w:rsidRPr="00AE4834">
        <w:rPr>
          <w:sz w:val="8"/>
        </w:rPr>
        <w:t xml:space="preserve">? </w:t>
      </w:r>
      <w:r w:rsidRPr="00AE4834">
        <w:rPr>
          <w:rFonts w:eastAsia="Calibri"/>
          <w:sz w:val="8"/>
        </w:rPr>
        <w:t>Similar</w:t>
      </w:r>
      <w:r w:rsidRPr="00AE4834">
        <w:rPr>
          <w:sz w:val="8"/>
        </w:rPr>
        <w:t xml:space="preserve"> </w:t>
      </w:r>
      <w:r w:rsidRPr="00AE4834">
        <w:rPr>
          <w:rFonts w:eastAsia="Calibri"/>
          <w:sz w:val="8"/>
        </w:rPr>
        <w:t>projects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goals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lose</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meaning</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confronted</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include</w:t>
      </w:r>
      <w:r w:rsidRPr="00AE4834">
        <w:rPr>
          <w:sz w:val="8"/>
        </w:rPr>
        <w:t xml:space="preserve"> </w:t>
      </w:r>
      <w:r w:rsidRPr="00AE4834">
        <w:rPr>
          <w:rFonts w:eastAsia="Calibri"/>
          <w:sz w:val="8"/>
        </w:rPr>
        <w:t>politics</w:t>
      </w:r>
      <w:r w:rsidRPr="00AE4834">
        <w:rPr>
          <w:sz w:val="8"/>
        </w:rPr>
        <w:t xml:space="preserve">, </w:t>
      </w:r>
      <w:r w:rsidRPr="00AE4834">
        <w:rPr>
          <w:rFonts w:eastAsia="Calibri"/>
          <w:sz w:val="8"/>
        </w:rPr>
        <w:t>artistic</w:t>
      </w:r>
      <w:r w:rsidRPr="00AE4834">
        <w:rPr>
          <w:sz w:val="8"/>
        </w:rPr>
        <w:t xml:space="preserve"> </w:t>
      </w:r>
      <w:r w:rsidRPr="00AE4834">
        <w:rPr>
          <w:rFonts w:eastAsia="Calibri"/>
          <w:sz w:val="8"/>
        </w:rPr>
        <w:t>pursuits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type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philosophical</w:t>
      </w:r>
      <w:r w:rsidRPr="00AE4834">
        <w:rPr>
          <w:sz w:val="8"/>
        </w:rPr>
        <w:t xml:space="preserve"> </w:t>
      </w:r>
      <w:r w:rsidRPr="00AE4834">
        <w:rPr>
          <w:rFonts w:eastAsia="Calibri"/>
          <w:sz w:val="8"/>
        </w:rPr>
        <w:t>work</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paper</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concerned</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extreme</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words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character</w:t>
      </w:r>
      <w:r w:rsidRPr="00AE4834">
        <w:rPr>
          <w:sz w:val="8"/>
        </w:rPr>
        <w:t xml:space="preserve"> </w:t>
      </w:r>
      <w:r w:rsidRPr="00AE4834">
        <w:rPr>
          <w:rFonts w:eastAsia="Calibri"/>
          <w:sz w:val="8"/>
        </w:rPr>
        <w:t>Theo</w:t>
      </w:r>
      <w:r w:rsidRPr="00AE4834">
        <w:rPr>
          <w:sz w:val="8"/>
        </w:rPr>
        <w:t xml:space="preserve"> </w:t>
      </w:r>
      <w:r w:rsidRPr="00AE4834">
        <w:rPr>
          <w:rFonts w:eastAsia="Calibri"/>
          <w:sz w:val="8"/>
        </w:rPr>
        <w:t>Faron</w:t>
      </w:r>
      <w:r w:rsidRPr="00AE4834">
        <w:rPr>
          <w:sz w:val="8"/>
        </w:rPr>
        <w:t xml:space="preserve">, </w:t>
      </w:r>
      <w:r w:rsidRPr="00AE4834">
        <w:rPr>
          <w:rFonts w:eastAsia="Calibri"/>
          <w:sz w:val="8"/>
        </w:rPr>
        <w:t>P</w:t>
      </w:r>
      <w:r w:rsidRPr="00AE4834">
        <w:rPr>
          <w:sz w:val="8"/>
        </w:rPr>
        <w:t>.</w:t>
      </w:r>
      <w:r w:rsidRPr="00AE4834">
        <w:rPr>
          <w:rFonts w:eastAsia="Calibri"/>
          <w:sz w:val="8"/>
        </w:rPr>
        <w:t>D</w:t>
      </w:r>
      <w:r w:rsidRPr="00AE4834">
        <w:rPr>
          <w:sz w:val="8"/>
        </w:rPr>
        <w:t xml:space="preserve">. </w:t>
      </w:r>
      <w:r w:rsidRPr="00AE4834">
        <w:rPr>
          <w:rFonts w:eastAsia="Calibri"/>
          <w:sz w:val="8"/>
        </w:rPr>
        <w:t>James</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his</w:t>
      </w:r>
      <w:r w:rsidRPr="00AE4834">
        <w:rPr>
          <w:sz w:val="8"/>
        </w:rPr>
        <w:t xml:space="preserve"> </w:t>
      </w:r>
      <w:r w:rsidRPr="00AE4834">
        <w:rPr>
          <w:rFonts w:eastAsia="Calibri"/>
          <w:sz w:val="8"/>
        </w:rPr>
        <w:t>novel</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Children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Men</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without</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hope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posterity</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our</w:t>
      </w:r>
      <w:r w:rsidRPr="00AE4834">
        <w:rPr>
          <w:rStyle w:val="StyleUnderline"/>
        </w:rPr>
        <w:t xml:space="preserve"> </w:t>
      </w:r>
      <w:r w:rsidRPr="00AE4834">
        <w:rPr>
          <w:rStyle w:val="StyleUnderline"/>
          <w:rFonts w:eastAsia="Calibri"/>
        </w:rPr>
        <w:t>race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ourselves</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assurance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dead</w:t>
      </w:r>
      <w:r w:rsidRPr="00AE4834">
        <w:rPr>
          <w:sz w:val="8"/>
        </w:rPr>
        <w:t xml:space="preserve"> </w:t>
      </w:r>
      <w:r w:rsidRPr="00AE4834">
        <w:rPr>
          <w:rFonts w:eastAsia="Calibri"/>
          <w:sz w:val="8"/>
        </w:rPr>
        <w:t>yet</w:t>
      </w:r>
      <w:r w:rsidRPr="00AE4834">
        <w:rPr>
          <w:sz w:val="8"/>
        </w:rPr>
        <w:t xml:space="preserve"> </w:t>
      </w:r>
      <w:r w:rsidRPr="00AE4834">
        <w:rPr>
          <w:rFonts w:eastAsia="Calibri"/>
          <w:sz w:val="8"/>
        </w:rPr>
        <w:t>live</w:t>
      </w:r>
      <w:r w:rsidRPr="00AE4834">
        <w:rPr>
          <w:sz w:val="8"/>
        </w:rPr>
        <w:t xml:space="preserve">, </w:t>
      </w:r>
      <w:r w:rsidRPr="00AE4834">
        <w:rPr>
          <w:rStyle w:val="StyleUnderline"/>
          <w:rFonts w:eastAsia="Calibri"/>
        </w:rPr>
        <w:t>all</w:t>
      </w:r>
      <w:r w:rsidRPr="00AE4834">
        <w:rPr>
          <w:rStyle w:val="StyleUnderline"/>
        </w:rPr>
        <w:t xml:space="preserve"> </w:t>
      </w:r>
      <w:r w:rsidRPr="00AE4834">
        <w:rPr>
          <w:rStyle w:val="StyleUnderline"/>
          <w:rFonts w:eastAsia="Calibri"/>
        </w:rPr>
        <w:t>pleasures</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mind</w:t>
      </w:r>
      <w:r w:rsidRPr="00AE4834">
        <w:rPr>
          <w:rStyle w:val="StyleUnderline"/>
        </w:rPr>
        <w:t xml:space="preserve"> </w:t>
      </w:r>
      <w:r w:rsidRPr="00AE4834">
        <w:rPr>
          <w:rStyle w:val="StyleUnderline"/>
          <w:rFonts w:eastAsia="Calibri"/>
        </w:rPr>
        <w:t>and</w:t>
      </w:r>
      <w:r w:rsidRPr="00AE4834">
        <w:rPr>
          <w:rStyle w:val="StyleUnderline"/>
        </w:rPr>
        <w:t xml:space="preserve"> </w:t>
      </w:r>
      <w:r w:rsidRPr="00AE4834">
        <w:rPr>
          <w:rStyle w:val="StyleUnderline"/>
          <w:rFonts w:eastAsia="Calibri"/>
        </w:rPr>
        <w:t>senses</w:t>
      </w:r>
      <w:r w:rsidRPr="00AE4834">
        <w:rPr>
          <w:rStyle w:val="StyleUnderline"/>
        </w:rPr>
        <w:t xml:space="preserve"> </w:t>
      </w:r>
      <w:r w:rsidRPr="00AE4834">
        <w:rPr>
          <w:rStyle w:val="StyleUnderline"/>
          <w:rFonts w:eastAsia="Calibri"/>
        </w:rPr>
        <w:t>sometimes</w:t>
      </w:r>
      <w:r w:rsidRPr="00AE4834">
        <w:rPr>
          <w:rStyle w:val="StyleUnderline"/>
        </w:rPr>
        <w:t xml:space="preserve"> </w:t>
      </w:r>
      <w:r w:rsidRPr="00AE4834">
        <w:rPr>
          <w:rStyle w:val="StyleUnderline"/>
          <w:rFonts w:eastAsia="Calibri"/>
        </w:rPr>
        <w:t>seem</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me</w:t>
      </w:r>
      <w:r w:rsidRPr="00AE4834">
        <w:rPr>
          <w:rStyle w:val="StyleUnderline"/>
        </w:rPr>
        <w:t xml:space="preserve"> </w:t>
      </w:r>
      <w:r w:rsidRPr="00AE4834">
        <w:rPr>
          <w:rStyle w:val="StyleUnderline"/>
          <w:rFonts w:eastAsia="Calibri"/>
        </w:rPr>
        <w:t>no</w:t>
      </w:r>
      <w:r w:rsidRPr="00AE4834">
        <w:rPr>
          <w:rStyle w:val="StyleUnderline"/>
        </w:rPr>
        <w:t xml:space="preserve"> </w:t>
      </w:r>
      <w:r w:rsidRPr="00AE4834">
        <w:rPr>
          <w:rStyle w:val="StyleUnderline"/>
          <w:rFonts w:eastAsia="Calibri"/>
        </w:rPr>
        <w:t>more</w:t>
      </w:r>
      <w:r w:rsidRPr="00AE4834">
        <w:rPr>
          <w:rStyle w:val="StyleUnderline"/>
        </w:rPr>
        <w:t xml:space="preserve"> </w:t>
      </w:r>
      <w:r w:rsidRPr="00AE4834">
        <w:rPr>
          <w:rStyle w:val="StyleUnderline"/>
          <w:rFonts w:eastAsia="Calibri"/>
        </w:rPr>
        <w:t>than</w:t>
      </w:r>
      <w:r w:rsidRPr="00AE4834">
        <w:rPr>
          <w:rStyle w:val="StyleUnderline"/>
        </w:rPr>
        <w:t xml:space="preserve"> </w:t>
      </w:r>
      <w:r w:rsidRPr="00AE4834">
        <w:rPr>
          <w:rStyle w:val="StyleUnderline"/>
          <w:rFonts w:eastAsia="Calibri"/>
        </w:rPr>
        <w:t>pathetic</w:t>
      </w:r>
      <w:r w:rsidRPr="00AE4834">
        <w:rPr>
          <w:rStyle w:val="StyleUnderline"/>
        </w:rPr>
        <w:t xml:space="preserve"> </w:t>
      </w:r>
      <w:r w:rsidRPr="00AE4834">
        <w:rPr>
          <w:rStyle w:val="StyleUnderline"/>
          <w:rFonts w:eastAsia="Calibri"/>
        </w:rPr>
        <w:t>and</w:t>
      </w:r>
      <w:r w:rsidRPr="00AE4834">
        <w:rPr>
          <w:rStyle w:val="StyleUnderline"/>
        </w:rPr>
        <w:t xml:space="preserve"> </w:t>
      </w:r>
      <w:r w:rsidRPr="00AE4834">
        <w:rPr>
          <w:rStyle w:val="StyleUnderline"/>
          <w:rFonts w:eastAsia="Calibri"/>
        </w:rPr>
        <w:t>crumbling</w:t>
      </w:r>
      <w:r w:rsidRPr="00AE4834">
        <w:rPr>
          <w:rStyle w:val="StyleUnderline"/>
        </w:rPr>
        <w:t xml:space="preserve"> </w:t>
      </w:r>
      <w:r w:rsidRPr="00AE4834">
        <w:rPr>
          <w:rStyle w:val="StyleUnderline"/>
          <w:rFonts w:eastAsia="Calibri"/>
        </w:rPr>
        <w:t>defences</w:t>
      </w:r>
      <w:r w:rsidRPr="00AE4834">
        <w:rPr>
          <w:rStyle w:val="StyleUnderline"/>
        </w:rPr>
        <w:t xml:space="preserve"> </w:t>
      </w:r>
      <w:r w:rsidRPr="00AE4834">
        <w:rPr>
          <w:rStyle w:val="StyleUnderline"/>
          <w:rFonts w:eastAsia="Calibri"/>
        </w:rPr>
        <w:t>shored</w:t>
      </w:r>
      <w:r w:rsidRPr="00AE4834">
        <w:rPr>
          <w:rStyle w:val="StyleUnderline"/>
        </w:rPr>
        <w:t xml:space="preserve"> </w:t>
      </w:r>
      <w:r w:rsidRPr="00AE4834">
        <w:rPr>
          <w:rStyle w:val="StyleUnderline"/>
          <w:rFonts w:eastAsia="Calibri"/>
        </w:rPr>
        <w:t>up</w:t>
      </w:r>
      <w:r w:rsidRPr="00AE4834">
        <w:rPr>
          <w:rStyle w:val="StyleUnderline"/>
        </w:rPr>
        <w:t xml:space="preserve"> </w:t>
      </w:r>
      <w:r w:rsidRPr="00AE4834">
        <w:rPr>
          <w:rStyle w:val="StyleUnderline"/>
          <w:rFonts w:eastAsia="Calibri"/>
        </w:rPr>
        <w:t>against</w:t>
      </w:r>
      <w:r w:rsidRPr="00AE4834">
        <w:rPr>
          <w:rStyle w:val="StyleUnderline"/>
        </w:rPr>
        <w:t xml:space="preserve"> </w:t>
      </w:r>
      <w:r w:rsidRPr="00AE4834">
        <w:rPr>
          <w:rStyle w:val="StyleUnderline"/>
          <w:rFonts w:eastAsia="Calibri"/>
        </w:rPr>
        <w:t>our</w:t>
      </w:r>
      <w:r w:rsidRPr="00AE4834">
        <w:rPr>
          <w:rStyle w:val="StyleUnderline"/>
        </w:rPr>
        <w:t xml:space="preserve"> </w:t>
      </w:r>
      <w:r w:rsidRPr="00AE4834">
        <w:rPr>
          <w:rStyle w:val="StyleUnderline"/>
          <w:rFonts w:eastAsia="Calibri"/>
        </w:rPr>
        <w:t>ruins</w:t>
      </w:r>
      <w:r w:rsidRPr="00AE4834">
        <w:rPr>
          <w:rStyle w:val="StyleUnderline"/>
        </w:rPr>
        <w:t>’</w:t>
      </w:r>
      <w:r w:rsidRPr="00AE4834">
        <w:rPr>
          <w:sz w:val="8"/>
        </w:rPr>
        <w:t xml:space="preserve"> (</w:t>
      </w:r>
      <w:r w:rsidRPr="00AE4834">
        <w:rPr>
          <w:rFonts w:eastAsia="Calibri"/>
          <w:sz w:val="8"/>
        </w:rPr>
        <w:t>James</w:t>
      </w:r>
      <w:r w:rsidRPr="00AE4834">
        <w:rPr>
          <w:sz w:val="8"/>
        </w:rPr>
        <w:t xml:space="preserve"> 2006, 9).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James</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bit</w:t>
      </w:r>
      <w:r w:rsidRPr="00AE4834">
        <w:rPr>
          <w:sz w:val="8"/>
        </w:rPr>
        <w:t xml:space="preserve"> </w:t>
      </w:r>
      <w:r w:rsidRPr="00AE4834">
        <w:rPr>
          <w:rFonts w:eastAsia="Calibri"/>
          <w:sz w:val="8"/>
        </w:rPr>
        <w:t>hyperbolic</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pleasures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I</w:t>
      </w:r>
      <w:r w:rsidRPr="00AE4834">
        <w:rPr>
          <w:sz w:val="8"/>
        </w:rPr>
        <w:t xml:space="preserve"> </w:t>
      </w:r>
      <w:r w:rsidRPr="00AE4834">
        <w:rPr>
          <w:rFonts w:eastAsia="Calibri"/>
          <w:sz w:val="8"/>
        </w:rPr>
        <w:t>agree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Scheffler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finding</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implausible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was</w:t>
      </w:r>
      <w:r w:rsidRPr="00AE4834">
        <w:rPr>
          <w:sz w:val="8"/>
        </w:rPr>
        <w:t xml:space="preserve"> </w:t>
      </w:r>
      <w:r w:rsidRPr="00AE4834">
        <w:rPr>
          <w:rFonts w:eastAsia="Calibri"/>
          <w:sz w:val="8"/>
        </w:rPr>
        <w:t>coming</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general</w:t>
      </w:r>
      <w:r w:rsidRPr="00AE4834">
        <w:rPr>
          <w:sz w:val="8"/>
        </w:rPr>
        <w:t xml:space="preserve"> </w:t>
      </w:r>
      <w:r w:rsidRPr="00AE4834">
        <w:rPr>
          <w:rFonts w:eastAsia="Calibri"/>
          <w:sz w:val="8"/>
        </w:rPr>
        <w:t>depressive</w:t>
      </w:r>
      <w:r w:rsidRPr="00AE4834">
        <w:rPr>
          <w:sz w:val="8"/>
        </w:rPr>
        <w:t xml:space="preserve"> </w:t>
      </w:r>
      <w:r w:rsidRPr="00AE4834">
        <w:rPr>
          <w:rFonts w:eastAsia="Calibri"/>
          <w:sz w:val="8"/>
        </w:rPr>
        <w:t>effect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motivation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confidence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joy</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activities</w:t>
      </w:r>
      <w:r w:rsidRPr="00AE4834">
        <w:rPr>
          <w:sz w:val="8"/>
        </w:rPr>
        <w:t xml:space="preserve"> (</w:t>
      </w:r>
      <w:r w:rsidRPr="00AE4834">
        <w:rPr>
          <w:rFonts w:eastAsia="Calibri"/>
          <w:sz w:val="8"/>
        </w:rPr>
        <w:t>Scheffler</w:t>
      </w:r>
      <w:r w:rsidRPr="00AE4834">
        <w:rPr>
          <w:sz w:val="8"/>
        </w:rPr>
        <w:t xml:space="preserve"> 2012, 43). </w:t>
      </w:r>
      <w:r w:rsidRPr="00AE4834">
        <w:rPr>
          <w:rStyle w:val="StyleUnderline"/>
          <w:rFonts w:eastAsia="Calibri"/>
        </w:rPr>
        <w:t>Both</w:t>
      </w:r>
      <w:r w:rsidRPr="00AE4834">
        <w:rPr>
          <w:rStyle w:val="StyleUnderline"/>
        </w:rPr>
        <w:t xml:space="preserve"> </w:t>
      </w:r>
      <w:r w:rsidRPr="00AE4834">
        <w:rPr>
          <w:rStyle w:val="StyleUnderline"/>
          <w:rFonts w:eastAsia="Calibri"/>
        </w:rPr>
        <w:t>sources</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psychological</w:t>
      </w:r>
      <w:r w:rsidRPr="00AE4834">
        <w:rPr>
          <w:rStyle w:val="StyleUnderline"/>
        </w:rPr>
        <w:t xml:space="preserve"> </w:t>
      </w:r>
      <w:r w:rsidRPr="00AE4834">
        <w:rPr>
          <w:rStyle w:val="StyleUnderline"/>
          <w:rFonts w:eastAsia="Calibri"/>
        </w:rPr>
        <w:t>harm</w:t>
      </w:r>
      <w:r w:rsidRPr="00AE4834">
        <w:rPr>
          <w:rStyle w:val="StyleUnderline"/>
        </w:rPr>
        <w:t xml:space="preserve"> </w:t>
      </w:r>
      <w:r w:rsidRPr="00AE4834">
        <w:rPr>
          <w:rStyle w:val="StyleUnderline"/>
          <w:rFonts w:eastAsia="Calibri"/>
        </w:rPr>
        <w:t>are</w:t>
      </w:r>
      <w:r w:rsidRPr="00AE4834">
        <w:rPr>
          <w:rStyle w:val="StyleUnderline"/>
        </w:rPr>
        <w:t xml:space="preserve"> </w:t>
      </w:r>
      <w:r w:rsidRPr="00AE4834">
        <w:rPr>
          <w:rStyle w:val="StyleUnderline"/>
          <w:rFonts w:eastAsia="Calibri"/>
        </w:rPr>
        <w:t>personal</w:t>
      </w:r>
      <w:r w:rsidRPr="00AE4834">
        <w:rPr>
          <w:rStyle w:val="StyleUnderline"/>
        </w:rPr>
        <w:t xml:space="preserve"> </w:t>
      </w:r>
      <w:r w:rsidRPr="00AE4834">
        <w:rPr>
          <w:rStyle w:val="StyleUnderline"/>
          <w:rFonts w:eastAsia="Calibri"/>
        </w:rPr>
        <w:t>reasons</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reject</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principle</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permitted</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extinction</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Psychological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inability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pursue</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projects</w:t>
      </w:r>
      <w:r w:rsidRPr="00AE4834">
        <w:rPr>
          <w:sz w:val="8"/>
        </w:rPr>
        <w:t xml:space="preserve">, </w:t>
      </w:r>
      <w:r w:rsidRPr="00AE4834">
        <w:rPr>
          <w:rFonts w:eastAsia="Calibri"/>
          <w:sz w:val="8"/>
        </w:rPr>
        <w:t>goals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aims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acceptable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contractualist</w:t>
      </w:r>
      <w:r w:rsidRPr="00AE4834">
        <w:rPr>
          <w:sz w:val="8"/>
        </w:rPr>
        <w:t xml:space="preserve"> </w:t>
      </w:r>
      <w:r w:rsidRPr="00AE4834">
        <w:rPr>
          <w:rFonts w:eastAsia="Calibri"/>
          <w:sz w:val="8"/>
        </w:rPr>
        <w:t>framework</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too</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infringements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rights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entitlements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accept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psychological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then</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valid</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required</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p>
    <w:p w14:paraId="310D1725" w14:textId="77777777" w:rsidR="0029519D" w:rsidRPr="00C7794F" w:rsidRDefault="0029519D" w:rsidP="0029519D">
      <w:pPr>
        <w:pStyle w:val="Heading4"/>
        <w:rPr>
          <w:rFonts w:cs="Calibri"/>
        </w:rPr>
      </w:pPr>
      <w:r w:rsidRPr="00C7794F">
        <w:rPr>
          <w:rFonts w:cs="Calibri"/>
        </w:rPr>
        <w:t>3</w:t>
      </w:r>
      <w:r>
        <w:rPr>
          <w:rFonts w:cs="Calibri"/>
        </w:rPr>
        <w:t>]</w:t>
      </w:r>
      <w:r w:rsidRPr="00C7794F">
        <w:rPr>
          <w:rFonts w:cs="Calibri"/>
        </w:rPr>
        <w:t xml:space="preserve">  Non util ethics are impossible </w:t>
      </w:r>
    </w:p>
    <w:p w14:paraId="5E3DC706" w14:textId="77777777" w:rsidR="0029519D" w:rsidRPr="00C7794F" w:rsidRDefault="0029519D" w:rsidP="0029519D">
      <w:pPr>
        <w:rPr>
          <w:rFonts w:cs="Calibri"/>
        </w:rPr>
      </w:pPr>
      <w:r w:rsidRPr="00C7794F">
        <w:rPr>
          <w:rStyle w:val="Style13ptBold"/>
          <w:rFonts w:cs="Calibri"/>
        </w:rPr>
        <w:t xml:space="preserve">Greene </w:t>
      </w:r>
      <w:r>
        <w:rPr>
          <w:rStyle w:val="Style13ptBold"/>
          <w:rFonts w:cs="Calibri"/>
        </w:rPr>
        <w:t>07</w:t>
      </w:r>
      <w:r w:rsidRPr="00C7794F">
        <w:rPr>
          <w:rFonts w:cs="Calibri"/>
        </w:rPr>
        <w:t xml:space="preserve"> – </w:t>
      </w:r>
      <w:r w:rsidRPr="00C7794F">
        <w:rPr>
          <w:rFonts w:cs="Calibri"/>
          <w:sz w:val="12"/>
          <w:szCs w:val="12"/>
        </w:rPr>
        <w:t>Joshua, Associate Professor of Social science in the Department of Psychology at Harvard University (The Secret Joke of Kant’s Soul published in Moral Psychology: Historical and Contemporary Readings, accessed:</w:t>
      </w:r>
      <w:r>
        <w:rPr>
          <w:rFonts w:cs="Calibri"/>
          <w:sz w:val="12"/>
          <w:szCs w:val="12"/>
        </w:rPr>
        <w:t xml:space="preserve"> </w:t>
      </w:r>
      <w:hyperlink r:id="rId29" w:history="1">
        <w:r w:rsidRPr="007C468C">
          <w:rPr>
            <w:rStyle w:val="Hyperlink"/>
            <w:rFonts w:cs="Calibri"/>
            <w:sz w:val="12"/>
            <w:szCs w:val="12"/>
          </w:rPr>
          <w:t>https://www.gwern.net/docs/philosophy/ethics/2007-greene.pdf</w:t>
        </w:r>
      </w:hyperlink>
      <w:r>
        <w:rPr>
          <w:rFonts w:cs="Calibri"/>
          <w:sz w:val="12"/>
          <w:szCs w:val="12"/>
        </w:rPr>
        <w:t>, pages 47-50</w:t>
      </w:r>
      <w:r w:rsidRPr="00C7794F">
        <w:rPr>
          <w:rFonts w:cs="Calibri"/>
          <w:sz w:val="12"/>
          <w:szCs w:val="12"/>
        </w:rPr>
        <w:t>)</w:t>
      </w:r>
    </w:p>
    <w:p w14:paraId="03091031" w14:textId="77777777" w:rsidR="0029519D" w:rsidRPr="00C7794F" w:rsidRDefault="0029519D" w:rsidP="0029519D">
      <w:pPr>
        <w:rPr>
          <w:rFonts w:cs="Calibri"/>
          <w:sz w:val="16"/>
        </w:rPr>
      </w:pPr>
      <w:r w:rsidRPr="00C7794F">
        <w:rPr>
          <w:rFonts w:cs="Calibri"/>
          <w:b/>
          <w:u w:val="single"/>
        </w:rPr>
        <w:t xml:space="preserve">What </w:t>
      </w:r>
      <w:r w:rsidRPr="00C7794F">
        <w:rPr>
          <w:rFonts w:cs="Calibri"/>
          <w:b/>
          <w:iCs/>
          <w:u w:val="single"/>
          <w:bdr w:val="single" w:sz="8" w:space="0" w:color="auto"/>
        </w:rPr>
        <w:t xml:space="preserve">turn-of-the-millennium </w:t>
      </w:r>
      <w:r w:rsidRPr="00C7794F">
        <w:rPr>
          <w:rFonts w:cs="Calibri"/>
          <w:b/>
          <w:iCs/>
          <w:highlight w:val="yellow"/>
          <w:u w:val="single"/>
          <w:bdr w:val="single" w:sz="8" w:space="0" w:color="auto"/>
        </w:rPr>
        <w:t>science</w:t>
      </w:r>
      <w:r w:rsidRPr="00C7794F">
        <w:rPr>
          <w:rFonts w:cs="Calibri"/>
          <w:sz w:val="16"/>
          <w:highlight w:val="yellow"/>
        </w:rPr>
        <w:t xml:space="preserve"> </w:t>
      </w:r>
      <w:r w:rsidRPr="00C7794F">
        <w:rPr>
          <w:rFonts w:cs="Calibri"/>
          <w:b/>
          <w:highlight w:val="yellow"/>
          <w:u w:val="single"/>
        </w:rPr>
        <w:t>is telling us</w:t>
      </w:r>
      <w:r w:rsidRPr="00C7794F">
        <w:rPr>
          <w:rFonts w:cs="Calibri"/>
          <w:b/>
          <w:u w:val="single"/>
        </w:rPr>
        <w:t xml:space="preserve"> is that </w:t>
      </w:r>
      <w:r w:rsidRPr="00C7794F">
        <w:rPr>
          <w:rFonts w:cs="Calibri"/>
          <w:b/>
          <w:highlight w:val="yellow"/>
          <w:u w:val="single"/>
        </w:rPr>
        <w:t xml:space="preserve">human </w:t>
      </w:r>
      <w:r w:rsidRPr="00C7794F">
        <w:rPr>
          <w:rFonts w:eastAsia="Malgun Gothic" w:cs="Calibri"/>
          <w:b/>
          <w:iCs/>
          <w:highlight w:val="yellow"/>
          <w:u w:val="single"/>
          <w:bdr w:val="single" w:sz="8" w:space="0" w:color="auto"/>
        </w:rPr>
        <w:t>mo</w:t>
      </w:r>
      <w:r w:rsidRPr="00C7794F">
        <w:rPr>
          <w:rFonts w:cs="Calibri"/>
          <w:b/>
          <w:iCs/>
          <w:highlight w:val="yellow"/>
          <w:u w:val="single"/>
          <w:bdr w:val="single" w:sz="8" w:space="0" w:color="auto"/>
        </w:rPr>
        <w:t>ral judgment is not a pristine rational enterprise</w:t>
      </w:r>
      <w:r w:rsidRPr="00C7794F">
        <w:rPr>
          <w:rFonts w:cs="Calibri"/>
          <w:sz w:val="16"/>
        </w:rPr>
        <w:t xml:space="preserve">, that our </w:t>
      </w:r>
      <w:r w:rsidRPr="00C7794F">
        <w:rPr>
          <w:rFonts w:cs="Calibri"/>
          <w:b/>
          <w:u w:val="single"/>
        </w:rPr>
        <w:t xml:space="preserve">moral </w:t>
      </w:r>
      <w:r w:rsidRPr="00C7794F">
        <w:rPr>
          <w:rFonts w:cs="Calibri"/>
          <w:b/>
          <w:highlight w:val="yellow"/>
          <w:u w:val="single"/>
        </w:rPr>
        <w:t>judgments are driven by a hodgepodge of emotional dispositions</w:t>
      </w:r>
      <w:r w:rsidRPr="00C7794F">
        <w:rPr>
          <w:rFonts w:cs="Calibri"/>
          <w:b/>
          <w:u w:val="single"/>
        </w:rPr>
        <w:t xml:space="preserve">, which themselves were </w:t>
      </w:r>
      <w:r w:rsidRPr="00C7794F">
        <w:rPr>
          <w:rFonts w:cs="Calibri"/>
          <w:b/>
          <w:highlight w:val="yellow"/>
          <w:u w:val="single"/>
        </w:rPr>
        <w:t>shaped by a hodgepodge of evolutionary forces,</w:t>
      </w:r>
      <w:r w:rsidRPr="00C7794F">
        <w:rPr>
          <w:rFonts w:cs="Calibri"/>
          <w:b/>
          <w:u w:val="single"/>
        </w:rPr>
        <w:t xml:space="preserve"> both </w:t>
      </w:r>
      <w:r w:rsidRPr="00C7794F">
        <w:rPr>
          <w:rFonts w:cs="Calibri"/>
          <w:b/>
          <w:highlight w:val="yellow"/>
          <w:u w:val="single"/>
        </w:rPr>
        <w:t>biological and cultural</w:t>
      </w:r>
      <w:r w:rsidRPr="00C7794F">
        <w:rPr>
          <w:rFonts w:cs="Calibri"/>
          <w:sz w:val="16"/>
        </w:rPr>
        <w:t xml:space="preserve">. </w:t>
      </w:r>
      <w:r w:rsidRPr="00C7794F">
        <w:rPr>
          <w:rFonts w:cs="Calibri"/>
          <w:b/>
          <w:u w:val="single"/>
        </w:rPr>
        <w:t xml:space="preserve">Because of this, </w:t>
      </w:r>
      <w:r w:rsidRPr="00C7794F">
        <w:rPr>
          <w:rFonts w:cs="Calibri"/>
          <w:b/>
          <w:highlight w:val="yellow"/>
          <w:u w:val="single"/>
        </w:rPr>
        <w:t xml:space="preserve">it is </w:t>
      </w:r>
      <w:r w:rsidRPr="00C7794F">
        <w:rPr>
          <w:rFonts w:cs="Calibri"/>
          <w:b/>
          <w:iCs/>
          <w:highlight w:val="yellow"/>
          <w:u w:val="single"/>
          <w:bdr w:val="single" w:sz="8" w:space="0" w:color="auto"/>
        </w:rPr>
        <w:t>exceedingly unlikely</w:t>
      </w:r>
      <w:r w:rsidRPr="00C7794F">
        <w:rPr>
          <w:rFonts w:cs="Calibri"/>
          <w:b/>
          <w:iCs/>
          <w:u w:val="single"/>
          <w:bdr w:val="single" w:sz="8" w:space="0" w:color="auto"/>
        </w:rPr>
        <w:t xml:space="preserve"> that </w:t>
      </w:r>
      <w:r w:rsidRPr="00C7794F">
        <w:rPr>
          <w:rFonts w:cs="Calibri"/>
          <w:b/>
          <w:iCs/>
          <w:highlight w:val="yellow"/>
          <w:u w:val="single"/>
          <w:bdr w:val="single" w:sz="8" w:space="0" w:color="auto"/>
        </w:rPr>
        <w:t>there is any</w:t>
      </w:r>
      <w:r w:rsidRPr="00C7794F">
        <w:rPr>
          <w:rFonts w:cs="Calibri"/>
          <w:b/>
          <w:iCs/>
          <w:u w:val="single"/>
          <w:bdr w:val="single" w:sz="8" w:space="0" w:color="auto"/>
        </w:rPr>
        <w:t xml:space="preserve"> rationally </w:t>
      </w:r>
      <w:r w:rsidRPr="00C7794F">
        <w:rPr>
          <w:rFonts w:cs="Calibri"/>
          <w:b/>
          <w:iCs/>
          <w:highlight w:val="yellow"/>
          <w:u w:val="single"/>
          <w:bdr w:val="single" w:sz="8" w:space="0" w:color="auto"/>
        </w:rPr>
        <w:t>coherent normative moral theory that can accommodate our moral intuitions</w:t>
      </w:r>
      <w:r w:rsidRPr="00C7794F">
        <w:rPr>
          <w:rFonts w:cs="Calibri"/>
          <w:sz w:val="16"/>
        </w:rPr>
        <w:t xml:space="preserve">. Moreover, </w:t>
      </w:r>
      <w:r w:rsidRPr="00C7794F">
        <w:rPr>
          <w:rFonts w:cs="Calibri"/>
          <w:b/>
          <w:u w:val="single"/>
        </w:rPr>
        <w:t>anyone who claims to have such a theory</w:t>
      </w:r>
      <w:r w:rsidRPr="00C7794F">
        <w:rPr>
          <w:rFonts w:cs="Calibri"/>
          <w:sz w:val="16"/>
        </w:rPr>
        <w:t xml:space="preserve">, or even part of one, </w:t>
      </w:r>
      <w:r w:rsidRPr="00C7794F">
        <w:rPr>
          <w:rFonts w:cs="Calibri"/>
          <w:b/>
          <w:iCs/>
          <w:u w:val="single"/>
          <w:bdr w:val="single" w:sz="8" w:space="0" w:color="auto"/>
        </w:rPr>
        <w:t>almost certainly doesn't</w:t>
      </w:r>
      <w:r w:rsidRPr="00C7794F">
        <w:rPr>
          <w:rFonts w:cs="Calibri"/>
          <w:sz w:val="16"/>
        </w:rPr>
        <w:t xml:space="preserve">. Instead, what that person probably has is a moral rationalization. </w:t>
      </w:r>
      <w:r w:rsidRPr="00C7794F">
        <w:rPr>
          <w:rFonts w:cs="Calibri"/>
          <w:sz w:val="16"/>
          <w:szCs w:val="14"/>
        </w:rPr>
        <w:t xml:space="preserve">It seems then, that we have somehow crossed the infamous "is"-"ought" divide. How did this happen? Didn't Hume (Hume, 1978) and Moore (Moore, 1966) warn us against trying to derive an "ought" from and "is?" How did we go from descriptive scientific theories concerning moral psychology to skepticism about a whole class of normative moral theories? The answer is that we did not, as Hume and Moore anticipated, attempt to derive an "ought" from and "is." That is, our method has been inductive rather than deductive. We have inferred on the basis of the available evidence that the phenomenon of rationalist deontological philosophy is best explained as a rationalization of evolved emotional intuition (Harman, 1977). </w:t>
      </w:r>
      <w:r w:rsidRPr="00C7794F">
        <w:rPr>
          <w:rFonts w:cs="Calibri"/>
          <w:sz w:val="16"/>
        </w:rPr>
        <w:t xml:space="preserve">Missing the Deontological Point I suspect that </w:t>
      </w:r>
      <w:r w:rsidRPr="00C7794F">
        <w:rPr>
          <w:rFonts w:cs="Calibri"/>
          <w:b/>
          <w:u w:val="single"/>
        </w:rPr>
        <w:t>rationalist deontologists will remain unmoved by the arguments presented here</w:t>
      </w:r>
      <w:r w:rsidRPr="00C7794F">
        <w:rPr>
          <w:rFonts w:cs="Calibri"/>
          <w:sz w:val="16"/>
        </w:rPr>
        <w:t xml:space="preserve">. Instead, I suspect, </w:t>
      </w:r>
      <w:r w:rsidRPr="00C7794F">
        <w:rPr>
          <w:rFonts w:cs="Calibri"/>
          <w:b/>
          <w:u w:val="single"/>
        </w:rPr>
        <w:t>they</w:t>
      </w:r>
      <w:r w:rsidRPr="00C7794F">
        <w:rPr>
          <w:rFonts w:cs="Calibri"/>
          <w:sz w:val="16"/>
        </w:rPr>
        <w:t xml:space="preserve"> </w:t>
      </w:r>
      <w:r w:rsidRPr="00C7794F">
        <w:rPr>
          <w:rFonts w:cs="Calibri"/>
          <w:b/>
          <w:u w:val="single"/>
        </w:rPr>
        <w:t xml:space="preserve">will insist that I have </w:t>
      </w:r>
      <w:r w:rsidRPr="00C7794F">
        <w:rPr>
          <w:rFonts w:cs="Calibri"/>
          <w:b/>
          <w:iCs/>
          <w:u w:val="single"/>
          <w:bdr w:val="single" w:sz="8" w:space="0" w:color="auto"/>
        </w:rPr>
        <w:t>simply misunderstood what</w:t>
      </w:r>
      <w:r w:rsidRPr="00C7794F">
        <w:rPr>
          <w:rFonts w:cs="Calibri"/>
          <w:sz w:val="16"/>
        </w:rPr>
        <w:t xml:space="preserve"> Kant and like-minded </w:t>
      </w:r>
      <w:r w:rsidRPr="00C7794F">
        <w:rPr>
          <w:rFonts w:cs="Calibri"/>
          <w:b/>
          <w:iCs/>
          <w:u w:val="single"/>
          <w:bdr w:val="single" w:sz="8" w:space="0" w:color="auto"/>
        </w:rPr>
        <w:t>deontologists are all about</w:t>
      </w:r>
      <w:r w:rsidRPr="00C7794F">
        <w:rPr>
          <w:rFonts w:cs="Calibri"/>
          <w:sz w:val="16"/>
        </w:rPr>
        <w:t xml:space="preserve">. </w:t>
      </w:r>
      <w:r w:rsidRPr="00C7794F">
        <w:rPr>
          <w:rFonts w:cs="Calibri"/>
          <w:b/>
          <w:u w:val="single"/>
        </w:rPr>
        <w:t>Deontology, they will say, isn't about this intuition or that intuition</w:t>
      </w:r>
      <w:r w:rsidRPr="00C7794F">
        <w:rPr>
          <w:rFonts w:cs="Calibri"/>
          <w:sz w:val="16"/>
        </w:rPr>
        <w:t xml:space="preserve">. It's not defined by its normative differences with consequentialism. </w:t>
      </w:r>
      <w:r w:rsidRPr="00C7794F">
        <w:rPr>
          <w:rFonts w:cs="Calibri"/>
          <w:b/>
          <w:u w:val="single"/>
        </w:rPr>
        <w:t>Rather, deontology is about taking humanity seriously</w:t>
      </w:r>
      <w:r w:rsidRPr="00C7794F">
        <w:rPr>
          <w:rFonts w:cs="Calibri"/>
          <w:sz w:val="16"/>
        </w:rPr>
        <w:t xml:space="preserve">. Above all else, it's about respect for persons. It's about treating others as fellow rational creatures rather than as mere objects, about acting for reasons rational beings can share. And so on (Korsgaard, 1996a; Korsgaard, 1996b). </w:t>
      </w:r>
      <w:r w:rsidRPr="00C7794F">
        <w:rPr>
          <w:rFonts w:cs="Calibri"/>
          <w:b/>
          <w:u w:val="single"/>
        </w:rPr>
        <w:t xml:space="preserve">This is, no doubt, how many </w:t>
      </w:r>
      <w:r w:rsidRPr="00C7794F">
        <w:rPr>
          <w:rFonts w:cs="Calibri"/>
          <w:b/>
          <w:highlight w:val="yellow"/>
          <w:u w:val="single"/>
        </w:rPr>
        <w:t>deontologists</w:t>
      </w:r>
      <w:r w:rsidRPr="00C7794F">
        <w:rPr>
          <w:rFonts w:cs="Calibri"/>
          <w:b/>
          <w:u w:val="single"/>
        </w:rPr>
        <w:t xml:space="preserve"> see deontology. But this </w:t>
      </w:r>
      <w:r w:rsidRPr="00C7794F">
        <w:rPr>
          <w:rFonts w:cs="Calibri"/>
          <w:b/>
          <w:highlight w:val="yellow"/>
          <w:u w:val="single"/>
        </w:rPr>
        <w:t>insider's view</w:t>
      </w:r>
      <w:r w:rsidRPr="00C7794F">
        <w:rPr>
          <w:rFonts w:cs="Calibri"/>
          <w:sz w:val="16"/>
        </w:rPr>
        <w:t xml:space="preserve">, as I've suggested, </w:t>
      </w:r>
      <w:r w:rsidRPr="00C7794F">
        <w:rPr>
          <w:rFonts w:cs="Calibri"/>
          <w:b/>
          <w:iCs/>
          <w:highlight w:val="yellow"/>
          <w:u w:val="single"/>
          <w:bdr w:val="single" w:sz="8" w:space="0" w:color="auto"/>
        </w:rPr>
        <w:t>may be misleading</w:t>
      </w:r>
      <w:r w:rsidRPr="00C7794F">
        <w:rPr>
          <w:rFonts w:cs="Calibri"/>
          <w:sz w:val="16"/>
        </w:rPr>
        <w:t xml:space="preserve">. </w:t>
      </w:r>
      <w:r w:rsidRPr="00C7794F">
        <w:rPr>
          <w:rFonts w:cs="Calibri"/>
          <w:b/>
          <w:u w:val="single"/>
        </w:rPr>
        <w:t>The problem</w:t>
      </w:r>
      <w:r w:rsidRPr="00C7794F">
        <w:rPr>
          <w:rFonts w:cs="Calibri"/>
          <w:sz w:val="16"/>
        </w:rPr>
        <w:t xml:space="preserve">, more specifically, </w:t>
      </w:r>
      <w:r w:rsidRPr="00C7794F">
        <w:rPr>
          <w:rFonts w:cs="Calibri"/>
          <w:b/>
          <w:iCs/>
          <w:u w:val="single"/>
          <w:bdr w:val="single" w:sz="8" w:space="0" w:color="auto"/>
        </w:rPr>
        <w:t xml:space="preserve">is that </w:t>
      </w:r>
      <w:r w:rsidRPr="00C7794F">
        <w:rPr>
          <w:rFonts w:cs="Calibri"/>
          <w:b/>
          <w:iCs/>
          <w:highlight w:val="yellow"/>
          <w:u w:val="single"/>
          <w:bdr w:val="single" w:sz="8" w:space="0" w:color="auto"/>
        </w:rPr>
        <w:t>it defines deontology in terms of values that are not distinctively deontological</w:t>
      </w:r>
      <w:r w:rsidRPr="00C7794F">
        <w:rPr>
          <w:rFonts w:cs="Calibri"/>
          <w:sz w:val="16"/>
        </w:rPr>
        <w:t xml:space="preserve">, though they may appear to be from the inside. </w:t>
      </w:r>
      <w:r w:rsidRPr="00C7794F">
        <w:rPr>
          <w:rFonts w:cs="Calibri"/>
          <w:b/>
          <w:u w:val="single"/>
        </w:rPr>
        <w:t>Consider the following analogy with religion. When one asks a religious person to explain the essence of his religion, one often gets an answer like this: "It's about love</w:t>
      </w:r>
      <w:r w:rsidRPr="00C7794F">
        <w:rPr>
          <w:rFonts w:cs="Calibri"/>
          <w:sz w:val="16"/>
        </w:rPr>
        <w:t xml:space="preserve">, really. It's about looking out for other people, looking beyond oneself. It's about community, being part of something larger than oneself." </w:t>
      </w:r>
      <w:r w:rsidRPr="00C7794F">
        <w:rPr>
          <w:rFonts w:cs="Calibri"/>
          <w:b/>
          <w:u w:val="single"/>
        </w:rPr>
        <w:t>This sort of answer accurately captures the phenomenology of many people's religion, but it's nevertheless inadequate for distinguishing religion from other things</w:t>
      </w:r>
      <w:r w:rsidRPr="00C7794F">
        <w:rPr>
          <w:rFonts w:cs="Calibri"/>
          <w:sz w:val="16"/>
        </w:rPr>
        <w:t xml:space="preserve">. This is because many, if not most, non-religious people aspire to love deeply, look out for other people, avoid self-absorption, have a sense of a community, and be connected to things larger than themselves. In other words, secular humanists and atheists can assent to most of what many religious people think religion is all about. From a secular humanist's point of view, in contrast, what's distinctive about religion is its commitment to the existence of supernatural entities as well as formal religious institutions and doctrines. And they're right. These things really do distinguish religious from non-religious practices, though they may appear to be secondary to many people operating from within a religious point of view. In the same way, I believe that most of </w:t>
      </w:r>
      <w:r w:rsidRPr="00C7794F">
        <w:rPr>
          <w:rFonts w:cs="Calibri"/>
          <w:b/>
          <w:u w:val="single"/>
        </w:rPr>
        <w:t xml:space="preserve">the standard </w:t>
      </w:r>
      <w:r w:rsidRPr="00C7794F">
        <w:rPr>
          <w:rFonts w:cs="Calibri"/>
          <w:b/>
          <w:highlight w:val="yellow"/>
          <w:u w:val="single"/>
        </w:rPr>
        <w:t>deontological/</w:t>
      </w:r>
      <w:r w:rsidRPr="00C7794F">
        <w:rPr>
          <w:rFonts w:cs="Calibri"/>
          <w:b/>
          <w:u w:val="single"/>
        </w:rPr>
        <w:t xml:space="preserve">Kantian </w:t>
      </w:r>
      <w:r w:rsidRPr="00C7794F">
        <w:rPr>
          <w:rFonts w:cs="Calibri"/>
          <w:b/>
          <w:highlight w:val="yellow"/>
          <w:u w:val="single"/>
        </w:rPr>
        <w:t xml:space="preserve">self-characterizatons </w:t>
      </w:r>
      <w:r w:rsidRPr="00C7794F">
        <w:rPr>
          <w:rFonts w:cs="Calibri"/>
          <w:b/>
          <w:iCs/>
          <w:highlight w:val="yellow"/>
          <w:u w:val="single"/>
          <w:bdr w:val="single" w:sz="8" w:space="0" w:color="auto"/>
        </w:rPr>
        <w:t>fail to distinguish deontology from other approaches to ethics</w:t>
      </w:r>
      <w:r w:rsidRPr="00C7794F">
        <w:rPr>
          <w:rFonts w:cs="Calibri"/>
          <w:sz w:val="16"/>
        </w:rPr>
        <w:t xml:space="preserve">. (See also Kagan (Kagan, 1997, pp. 70-78.) on the difficulty of defining deontology.) It seems to me that </w:t>
      </w:r>
      <w:r w:rsidRPr="00C7794F">
        <w:rPr>
          <w:rFonts w:cs="Calibri"/>
          <w:b/>
          <w:highlight w:val="yellow"/>
          <w:u w:val="single"/>
        </w:rPr>
        <w:t>consequentialists</w:t>
      </w:r>
      <w:r w:rsidRPr="00C7794F">
        <w:rPr>
          <w:rFonts w:cs="Calibri"/>
          <w:sz w:val="16"/>
          <w:highlight w:val="yellow"/>
        </w:rPr>
        <w:t>,</w:t>
      </w:r>
      <w:r w:rsidRPr="00C7794F">
        <w:rPr>
          <w:rFonts w:cs="Calibri"/>
          <w:sz w:val="16"/>
        </w:rPr>
        <w:t xml:space="preserve"> as much as anyone else, </w:t>
      </w:r>
      <w:r w:rsidRPr="00C7794F">
        <w:rPr>
          <w:rFonts w:cs="Calibri"/>
          <w:b/>
          <w:iCs/>
          <w:u w:val="single"/>
          <w:bdr w:val="single" w:sz="8" w:space="0" w:color="auto"/>
        </w:rPr>
        <w:t>have respect for persons</w:t>
      </w:r>
      <w:r w:rsidRPr="00C7794F">
        <w:rPr>
          <w:rFonts w:cs="Calibri"/>
          <w:sz w:val="16"/>
        </w:rPr>
        <w:t xml:space="preserve">, </w:t>
      </w:r>
      <w:r w:rsidRPr="00C7794F">
        <w:rPr>
          <w:rFonts w:cs="Calibri"/>
          <w:b/>
          <w:highlight w:val="yellow"/>
          <w:u w:val="single"/>
        </w:rPr>
        <w:t xml:space="preserve">are </w:t>
      </w:r>
      <w:r w:rsidRPr="00C7794F">
        <w:rPr>
          <w:rFonts w:cs="Calibri"/>
          <w:b/>
          <w:iCs/>
          <w:highlight w:val="yellow"/>
          <w:u w:val="single"/>
          <w:bdr w:val="single" w:sz="8" w:space="0" w:color="auto"/>
        </w:rPr>
        <w:t>against treating people as mere objects</w:t>
      </w:r>
      <w:r w:rsidRPr="00C7794F">
        <w:rPr>
          <w:rFonts w:cs="Calibri"/>
          <w:b/>
          <w:iCs/>
          <w:u w:val="single"/>
          <w:bdr w:val="single" w:sz="8" w:space="0" w:color="auto"/>
        </w:rPr>
        <w:t>,</w:t>
      </w:r>
      <w:r w:rsidRPr="00C7794F">
        <w:rPr>
          <w:rFonts w:cs="Calibri"/>
          <w:sz w:val="16"/>
        </w:rPr>
        <w:t xml:space="preserve"> </w:t>
      </w:r>
      <w:r w:rsidRPr="00C7794F">
        <w:rPr>
          <w:rFonts w:cs="Calibri"/>
          <w:b/>
          <w:u w:val="single"/>
        </w:rPr>
        <w:t xml:space="preserve">wish </w:t>
      </w:r>
      <w:r w:rsidRPr="00C7794F">
        <w:rPr>
          <w:rFonts w:cs="Calibri"/>
          <w:b/>
          <w:iCs/>
          <w:u w:val="single"/>
          <w:bdr w:val="single" w:sz="8" w:space="0" w:color="auto"/>
        </w:rPr>
        <w:t>to act for reasons that rational creatures can share</w:t>
      </w:r>
      <w:r w:rsidRPr="00C7794F">
        <w:rPr>
          <w:rFonts w:cs="Calibri"/>
          <w:b/>
          <w:u w:val="single"/>
        </w:rPr>
        <w:t>, etc</w:t>
      </w:r>
      <w:r w:rsidRPr="00C7794F">
        <w:rPr>
          <w:rFonts w:cs="Calibri"/>
          <w:sz w:val="16"/>
        </w:rPr>
        <w:t xml:space="preserve">. </w:t>
      </w:r>
      <w:r w:rsidRPr="00C7794F">
        <w:rPr>
          <w:rFonts w:cs="Calibri"/>
          <w:b/>
          <w:highlight w:val="yellow"/>
          <w:u w:val="single"/>
        </w:rPr>
        <w:t>A consequentialist</w:t>
      </w:r>
      <w:r w:rsidRPr="00C7794F">
        <w:rPr>
          <w:rFonts w:cs="Calibri"/>
          <w:b/>
          <w:u w:val="single"/>
        </w:rPr>
        <w:t xml:space="preserve"> respects other persons, and </w:t>
      </w:r>
      <w:r w:rsidRPr="00C7794F">
        <w:rPr>
          <w:rFonts w:cs="Calibri"/>
          <w:b/>
          <w:highlight w:val="yellow"/>
          <w:u w:val="single"/>
        </w:rPr>
        <w:t xml:space="preserve">refrains from treating them as mere objects, by </w:t>
      </w:r>
      <w:r w:rsidRPr="00C7794F">
        <w:rPr>
          <w:rFonts w:cs="Calibri"/>
          <w:b/>
          <w:iCs/>
          <w:highlight w:val="yellow"/>
          <w:u w:val="single"/>
          <w:bdr w:val="single" w:sz="8" w:space="0" w:color="auto"/>
        </w:rPr>
        <w:t>counting every person's well-being in the decision-making process</w:t>
      </w:r>
      <w:r w:rsidRPr="00C7794F">
        <w:rPr>
          <w:rFonts w:cs="Calibri"/>
          <w:sz w:val="16"/>
        </w:rPr>
        <w:t xml:space="preserve">. </w:t>
      </w:r>
      <w:r w:rsidRPr="00C7794F">
        <w:rPr>
          <w:rFonts w:cs="Calibri"/>
          <w:b/>
          <w:u w:val="single"/>
        </w:rPr>
        <w:t xml:space="preserve">Likewise, a consequentialist attempts to act according to reasons that rational creatures can share by acting according to principles that </w:t>
      </w:r>
      <w:r w:rsidRPr="00C7794F">
        <w:rPr>
          <w:rFonts w:cs="Calibri"/>
          <w:b/>
          <w:iCs/>
          <w:u w:val="single"/>
          <w:bdr w:val="single" w:sz="8" w:space="0" w:color="auto"/>
        </w:rPr>
        <w:t>give equal weight to everyone's interests</w:t>
      </w:r>
      <w:r w:rsidRPr="00C7794F">
        <w:rPr>
          <w:rFonts w:cs="Calibri"/>
          <w:b/>
          <w:u w:val="single"/>
        </w:rPr>
        <w:t>, i.e. that are impartial</w:t>
      </w:r>
      <w:r w:rsidRPr="00C7794F">
        <w:rPr>
          <w:rFonts w:cs="Calibri"/>
          <w:sz w:val="16"/>
        </w:rPr>
        <w:t xml:space="preserve">. This is not to say that consequentialists and deontologists don't differ. They do. It's just that the real differences may not be what deontologists often take them to be. What, then, distinguishes deontology from other kinds of moral thought? A good strategy for answering this question is to start with concrete disagreements between deontologists and others (such as consequentialists) and then work backward in search of deeper principles. This is what I've attempted to do with the trolley and footbridge cases, and other instances in which deontologists and consequentialists disagree. </w:t>
      </w:r>
      <w:r w:rsidRPr="00C7794F">
        <w:rPr>
          <w:rFonts w:cs="Calibri"/>
          <w:b/>
          <w:u w:val="single"/>
        </w:rPr>
        <w:t xml:space="preserve">If you ask a </w:t>
      </w:r>
      <w:r w:rsidRPr="00C7794F">
        <w:rPr>
          <w:rFonts w:cs="Calibri"/>
          <w:b/>
          <w:highlight w:val="yellow"/>
          <w:u w:val="single"/>
        </w:rPr>
        <w:t>deontologicall</w:t>
      </w:r>
      <w:r w:rsidRPr="00C7794F">
        <w:rPr>
          <w:rFonts w:cs="Calibri"/>
          <w:b/>
          <w:u w:val="single"/>
        </w:rPr>
        <w:t>y-minded person why it's wrong to push someone in front of speeding trolley in order to save five others, you will get</w:t>
      </w:r>
      <w:r w:rsidRPr="00C7794F">
        <w:rPr>
          <w:rFonts w:cs="Calibri"/>
          <w:sz w:val="16"/>
        </w:rPr>
        <w:t xml:space="preserve"> characteristically deontological </w:t>
      </w:r>
      <w:r w:rsidRPr="00C7794F">
        <w:rPr>
          <w:rFonts w:cs="Calibri"/>
          <w:b/>
          <w:highlight w:val="yellow"/>
          <w:u w:val="single"/>
        </w:rPr>
        <w:t>answers</w:t>
      </w:r>
      <w:r w:rsidRPr="00C7794F">
        <w:rPr>
          <w:rFonts w:cs="Calibri"/>
          <w:sz w:val="16"/>
        </w:rPr>
        <w:t xml:space="preserve">. Some </w:t>
      </w:r>
      <w:r w:rsidRPr="00C7794F">
        <w:rPr>
          <w:rFonts w:cs="Calibri"/>
          <w:b/>
          <w:iCs/>
          <w:highlight w:val="yellow"/>
          <w:u w:val="single"/>
          <w:bdr w:val="single" w:sz="8" w:space="0" w:color="auto"/>
        </w:rPr>
        <w:t xml:space="preserve">will be </w:t>
      </w:r>
      <w:r w:rsidRPr="00C7794F">
        <w:rPr>
          <w:rFonts w:eastAsia="Malgun Gothic" w:cs="Calibri"/>
          <w:b/>
          <w:iCs/>
          <w:highlight w:val="yellow"/>
          <w:u w:val="single"/>
          <w:bdr w:val="single" w:sz="8" w:space="0" w:color="auto"/>
        </w:rPr>
        <w:t>tautological</w:t>
      </w:r>
      <w:r w:rsidRPr="00C7794F">
        <w:rPr>
          <w:rFonts w:cs="Calibri"/>
          <w:sz w:val="16"/>
        </w:rPr>
        <w:t xml:space="preserve">: </w:t>
      </w:r>
      <w:r w:rsidRPr="00C7794F">
        <w:rPr>
          <w:rFonts w:cs="Calibri"/>
          <w:b/>
          <w:iCs/>
          <w:u w:val="single"/>
          <w:bdr w:val="single" w:sz="8" w:space="0" w:color="auto"/>
        </w:rPr>
        <w:t>"Because it's murder!"</w:t>
      </w:r>
      <w:r w:rsidRPr="00C7794F">
        <w:rPr>
          <w:rFonts w:cs="Calibri"/>
          <w:sz w:val="16"/>
        </w:rPr>
        <w:t xml:space="preserve"> </w:t>
      </w:r>
      <w:r w:rsidRPr="00C7794F">
        <w:rPr>
          <w:rFonts w:cs="Calibri"/>
          <w:b/>
          <w:u w:val="single"/>
        </w:rPr>
        <w:t>Others will be more sophisticated: "The ends don't justify the means</w:t>
      </w:r>
      <w:r w:rsidRPr="00C7794F">
        <w:rPr>
          <w:rFonts w:cs="Calibri"/>
          <w:sz w:val="16"/>
        </w:rPr>
        <w:t xml:space="preserve">." "You have to respect people's rights." </w:t>
      </w:r>
      <w:r w:rsidRPr="00C7794F">
        <w:rPr>
          <w:rFonts w:cs="Calibri"/>
          <w:b/>
          <w:iCs/>
          <w:u w:val="single"/>
          <w:bdr w:val="single" w:sz="8" w:space="0" w:color="auto"/>
        </w:rPr>
        <w:t>But</w:t>
      </w:r>
      <w:r w:rsidRPr="00C7794F">
        <w:rPr>
          <w:rFonts w:cs="Calibri"/>
          <w:sz w:val="16"/>
        </w:rPr>
        <w:t xml:space="preserve">, as we know, </w:t>
      </w:r>
      <w:r w:rsidRPr="00C7794F">
        <w:rPr>
          <w:rFonts w:cs="Calibri"/>
          <w:b/>
          <w:iCs/>
          <w:highlight w:val="yellow"/>
          <w:u w:val="single"/>
          <w:bdr w:val="single" w:sz="8" w:space="0" w:color="auto"/>
        </w:rPr>
        <w:t>these answers don't really explain anything</w:t>
      </w:r>
      <w:r w:rsidRPr="00C7794F">
        <w:rPr>
          <w:rFonts w:cs="Calibri"/>
          <w:sz w:val="16"/>
        </w:rPr>
        <w:t xml:space="preserve">, because </w:t>
      </w:r>
      <w:r w:rsidRPr="00C7794F">
        <w:rPr>
          <w:rFonts w:cs="Calibri"/>
          <w:b/>
          <w:u w:val="single"/>
        </w:rPr>
        <w:t>if you give the same people</w:t>
      </w:r>
      <w:r w:rsidRPr="00C7794F">
        <w:rPr>
          <w:rFonts w:cs="Calibri"/>
          <w:sz w:val="16"/>
        </w:rPr>
        <w:t xml:space="preserve"> (on different occasions) </w:t>
      </w:r>
      <w:r w:rsidRPr="00C7794F">
        <w:rPr>
          <w:rFonts w:cs="Calibri"/>
          <w:b/>
          <w:u w:val="single"/>
        </w:rPr>
        <w:t>the trolley case</w:t>
      </w:r>
      <w:r w:rsidRPr="00C7794F">
        <w:rPr>
          <w:rFonts w:cs="Calibri"/>
          <w:sz w:val="16"/>
        </w:rPr>
        <w:t xml:space="preserve"> or the loop case (See above), </w:t>
      </w:r>
      <w:r w:rsidRPr="00C7794F">
        <w:rPr>
          <w:rFonts w:cs="Calibri"/>
          <w:b/>
          <w:iCs/>
          <w:u w:val="single"/>
          <w:bdr w:val="single" w:sz="8" w:space="0" w:color="auto"/>
        </w:rPr>
        <w:t>they'll make the opposite judgment</w:t>
      </w:r>
      <w:r w:rsidRPr="00C7794F">
        <w:rPr>
          <w:rFonts w:cs="Calibri"/>
          <w:sz w:val="16"/>
        </w:rPr>
        <w:t xml:space="preserve">, even though their initial explanation concerning the footbridge case applies equally well to one or both of these cases. </w:t>
      </w:r>
      <w:r w:rsidRPr="00C7794F">
        <w:rPr>
          <w:rFonts w:cs="Calibri"/>
          <w:b/>
          <w:u w:val="single"/>
        </w:rPr>
        <w:t>Talk about rights, respect for persons, and reasons we can share are natural attempts to explain, in "cognitive" terms, what we feel when we find ourselves having emotionally driven intuitions that are odds with the cold calculus of consequentialism</w:t>
      </w:r>
      <w:r w:rsidRPr="00C7794F">
        <w:rPr>
          <w:rFonts w:cs="Calibri"/>
          <w:sz w:val="16"/>
        </w:rPr>
        <w:t xml:space="preserve">. Although these explanations are inevitably incomplete, </w:t>
      </w:r>
      <w:r w:rsidRPr="00C7794F">
        <w:rPr>
          <w:rFonts w:cs="Calibri"/>
          <w:b/>
          <w:iCs/>
          <w:u w:val="single"/>
          <w:bdr w:val="single" w:sz="8" w:space="0" w:color="auto"/>
        </w:rPr>
        <w:t>there seems to be "something deeply right" about them because they give voice to powerful moral emotions</w:t>
      </w:r>
      <w:r w:rsidRPr="00C7794F">
        <w:rPr>
          <w:rFonts w:cs="Calibri"/>
          <w:sz w:val="16"/>
        </w:rPr>
        <w:t xml:space="preserve">. </w:t>
      </w:r>
      <w:r w:rsidRPr="00C7794F">
        <w:rPr>
          <w:rFonts w:cs="Calibri"/>
          <w:b/>
          <w:u w:val="single"/>
        </w:rPr>
        <w:t>But, as with many religious people's accounts of what's essential to religion, they don't really explain what's distinctive about the philosophy in question</w:t>
      </w:r>
      <w:r w:rsidRPr="00C7794F">
        <w:rPr>
          <w:rFonts w:cs="Calibri"/>
          <w:sz w:val="16"/>
        </w:rPr>
        <w:t xml:space="preserve">. </w:t>
      </w:r>
    </w:p>
    <w:p w14:paraId="0DBEE791" w14:textId="77777777" w:rsidR="0029519D" w:rsidRPr="00C7794F" w:rsidRDefault="0029519D" w:rsidP="0029519D">
      <w:pPr>
        <w:pStyle w:val="Heading4"/>
        <w:rPr>
          <w:rFonts w:cs="Calibri"/>
        </w:rPr>
      </w:pPr>
      <w:r w:rsidRPr="00C7794F">
        <w:rPr>
          <w:rFonts w:cs="Calibri"/>
        </w:rPr>
        <w:t>4</w:t>
      </w:r>
      <w:r>
        <w:rPr>
          <w:rFonts w:cs="Calibri"/>
        </w:rPr>
        <w:t>]</w:t>
      </w:r>
      <w:r w:rsidRPr="00C7794F">
        <w:rPr>
          <w:rFonts w:cs="Calibri"/>
        </w:rPr>
        <w:t xml:space="preserve"> That justifies </w:t>
      </w:r>
      <w:r w:rsidRPr="00C7794F">
        <w:rPr>
          <w:rFonts w:cs="Calibri"/>
          <w:u w:val="single"/>
        </w:rPr>
        <w:t>util</w:t>
      </w:r>
      <w:r w:rsidRPr="00C7794F">
        <w:rPr>
          <w:rFonts w:cs="Calibri"/>
        </w:rPr>
        <w:t xml:space="preserve"> – it’s </w:t>
      </w:r>
      <w:r w:rsidRPr="00C7794F">
        <w:rPr>
          <w:rFonts w:cs="Calibri"/>
          <w:u w:val="single"/>
        </w:rPr>
        <w:t>impartial</w:t>
      </w:r>
      <w:r w:rsidRPr="00C7794F">
        <w:rPr>
          <w:rFonts w:cs="Calibri"/>
        </w:rPr>
        <w:t xml:space="preserve">, </w:t>
      </w:r>
      <w:r w:rsidRPr="00C7794F">
        <w:rPr>
          <w:rFonts w:cs="Calibri"/>
          <w:u w:val="single"/>
        </w:rPr>
        <w:t>specific</w:t>
      </w:r>
      <w:r w:rsidRPr="00C7794F">
        <w:rPr>
          <w:rFonts w:cs="Calibri"/>
        </w:rPr>
        <w:t xml:space="preserve"> to </w:t>
      </w:r>
      <w:r w:rsidRPr="00C7794F">
        <w:rPr>
          <w:rFonts w:cs="Calibri"/>
          <w:u w:val="single"/>
        </w:rPr>
        <w:t>public actors</w:t>
      </w:r>
      <w:r w:rsidRPr="00C7794F">
        <w:rPr>
          <w:rFonts w:cs="Calibri"/>
        </w:rPr>
        <w:t xml:space="preserve">, and </w:t>
      </w:r>
      <w:r w:rsidRPr="00C7794F">
        <w:rPr>
          <w:rFonts w:cs="Calibri"/>
          <w:u w:val="single"/>
        </w:rPr>
        <w:t>resolves infinite regress</w:t>
      </w:r>
      <w:r w:rsidRPr="00C7794F">
        <w:rPr>
          <w:rFonts w:cs="Calibri"/>
        </w:rPr>
        <w:t xml:space="preserve"> which explains </w:t>
      </w:r>
      <w:r w:rsidRPr="00C7794F">
        <w:rPr>
          <w:rFonts w:cs="Calibri"/>
          <w:u w:val="single"/>
        </w:rPr>
        <w:t>all value</w:t>
      </w:r>
      <w:r w:rsidRPr="00C7794F">
        <w:rPr>
          <w:rFonts w:cs="Calibri"/>
        </w:rPr>
        <w:t xml:space="preserve">. </w:t>
      </w:r>
    </w:p>
    <w:p w14:paraId="6FC66F41" w14:textId="77777777" w:rsidR="0029519D" w:rsidRPr="00C7794F" w:rsidRDefault="0029519D" w:rsidP="0029519D">
      <w:pPr>
        <w:rPr>
          <w:rFonts w:cs="Calibri"/>
        </w:rPr>
      </w:pPr>
      <w:r w:rsidRPr="00C7794F">
        <w:rPr>
          <w:rStyle w:val="Style13ptBold"/>
          <w:rFonts w:cs="Calibri"/>
        </w:rPr>
        <w:t xml:space="preserve">Greene 15 </w:t>
      </w:r>
      <w:r w:rsidRPr="00C7794F">
        <w:rPr>
          <w:rFonts w:cs="Calibri"/>
        </w:rPr>
        <w:t>—</w:t>
      </w:r>
      <w:r w:rsidRPr="00C7794F">
        <w:rPr>
          <w:rFonts w:cs="Calibri"/>
          <w:sz w:val="12"/>
          <w:szCs w:val="12"/>
        </w:rPr>
        <w:t xml:space="preserve"> (Joshua Greene, Professor of Psychology @ Harvard, being interviewed by Russ Roberts, “Joshua Greene on Moral Tribes, Moral Dilemmas, and Utilitarianism”, The Library of Economics and Liberty, 1-5-15, Available Online at </w:t>
      </w:r>
      <w:hyperlink r:id="rId30" w:anchor="audio-highlights" w:history="1">
        <w:r w:rsidRPr="00C7794F">
          <w:rPr>
            <w:rStyle w:val="Hyperlink"/>
            <w:rFonts w:cs="Calibri"/>
            <w:sz w:val="12"/>
            <w:szCs w:val="12"/>
          </w:rPr>
          <w:t>https://www.econtalk.org/joshua-greene-on-moral-tribes-moral-dilemmas-and-utilitarianism/#audio-highlights</w:t>
        </w:r>
      </w:hyperlink>
      <w:r w:rsidRPr="00C7794F">
        <w:rPr>
          <w:rFonts w:cs="Calibri"/>
          <w:sz w:val="12"/>
          <w:szCs w:val="12"/>
        </w:rPr>
        <w:t>, accessed 5-17-20, HKR-AM) **NB: Guest = Greene, and only his lines are highlighted/underlined</w:t>
      </w:r>
    </w:p>
    <w:p w14:paraId="2AA70FB1" w14:textId="77777777" w:rsidR="0029519D" w:rsidRDefault="0029519D" w:rsidP="0029519D">
      <w:pPr>
        <w:rPr>
          <w:rStyle w:val="StyleUnderline"/>
          <w:rFonts w:eastAsiaTheme="minorHAnsi" w:cs="Calibri"/>
        </w:rPr>
      </w:pPr>
      <w:r w:rsidRPr="00C7794F">
        <w:rPr>
          <w:rFonts w:cs="Calibri"/>
          <w:sz w:val="14"/>
        </w:rPr>
        <w:t xml:space="preserve">Guest: Okay. So, I think </w:t>
      </w:r>
      <w:r w:rsidRPr="00C7794F">
        <w:rPr>
          <w:rStyle w:val="StyleUnderline"/>
          <w:rFonts w:eastAsiaTheme="minorHAnsi" w:cs="Calibri"/>
          <w:highlight w:val="yellow"/>
        </w:rPr>
        <w:t>util</w:t>
      </w:r>
      <w:r w:rsidRPr="00C7794F">
        <w:rPr>
          <w:rStyle w:val="StyleUnderline"/>
          <w:rFonts w:eastAsiaTheme="minorHAnsi" w:cs="Calibri"/>
        </w:rPr>
        <w:t xml:space="preserve">itarianism </w:t>
      </w:r>
      <w:r w:rsidRPr="00C7794F">
        <w:rPr>
          <w:rStyle w:val="StyleUnderline"/>
          <w:rFonts w:eastAsiaTheme="minorHAnsi" w:cs="Calibri"/>
          <w:highlight w:val="yellow"/>
        </w:rPr>
        <w:t>is</w:t>
      </w:r>
      <w:r w:rsidRPr="00C7794F">
        <w:rPr>
          <w:rStyle w:val="StyleUnderline"/>
          <w:rFonts w:eastAsiaTheme="minorHAnsi" w:cs="Calibri"/>
        </w:rPr>
        <w:t xml:space="preserve"> very much </w:t>
      </w:r>
      <w:r w:rsidRPr="00C7794F">
        <w:rPr>
          <w:rStyle w:val="StyleUnderline"/>
          <w:rFonts w:eastAsiaTheme="minorHAnsi" w:cs="Calibri"/>
          <w:highlight w:val="yellow"/>
        </w:rPr>
        <w:t>misunderstood</w:t>
      </w:r>
      <w:r w:rsidRPr="00C7794F">
        <w:rPr>
          <w:rFonts w:cs="Calibri"/>
          <w:sz w:val="14"/>
        </w:rPr>
        <w:t xml:space="preserve">. And this is part of the reason why we shouldn't even call it utilitarianism at all. </w:t>
      </w:r>
      <w:r w:rsidRPr="00C7794F">
        <w:rPr>
          <w:rStyle w:val="StyleUnderline"/>
          <w:rFonts w:eastAsiaTheme="minorHAnsi" w:cs="Calibri"/>
        </w:rPr>
        <w:t>We should call it what I call 'deep pragmatism'</w:t>
      </w:r>
      <w:r w:rsidRPr="00C7794F">
        <w:rPr>
          <w:rFonts w:cs="Calibri"/>
          <w:sz w:val="14"/>
        </w:rPr>
        <w:t xml:space="preserve">, which I think better captures what I think utilitarianism is really like, if you really apply it in real life, in light of an understanding of human nature. But, we can come back to that. The idea, </w:t>
      </w:r>
      <w:r w:rsidRPr="00C7794F">
        <w:rPr>
          <w:rStyle w:val="StyleUnderline"/>
          <w:rFonts w:eastAsiaTheme="minorHAnsi" w:cs="Calibri"/>
          <w:highlight w:val="yellow"/>
        </w:rPr>
        <w:t>going back to</w:t>
      </w:r>
      <w:r w:rsidRPr="00C7794F">
        <w:rPr>
          <w:rStyle w:val="StyleUnderline"/>
          <w:rFonts w:eastAsiaTheme="minorHAnsi" w:cs="Calibri"/>
        </w:rPr>
        <w:t xml:space="preserve"> </w:t>
      </w:r>
      <w:r w:rsidRPr="00C7794F">
        <w:rPr>
          <w:rStyle w:val="StyleUnderline"/>
          <w:rFonts w:eastAsiaTheme="minorHAnsi" w:cs="Calibri"/>
          <w:highlight w:val="yellow"/>
        </w:rPr>
        <w:t>the tragedy of</w:t>
      </w:r>
      <w:r w:rsidRPr="00C7794F">
        <w:rPr>
          <w:rStyle w:val="StyleUnderline"/>
          <w:rFonts w:eastAsiaTheme="minorHAnsi" w:cs="Calibri"/>
        </w:rPr>
        <w:t xml:space="preserve"> common-sense </w:t>
      </w:r>
      <w:r w:rsidRPr="00C7794F">
        <w:rPr>
          <w:rStyle w:val="StyleUnderline"/>
          <w:rFonts w:eastAsiaTheme="minorHAnsi" w:cs="Calibri"/>
          <w:highlight w:val="yellow"/>
        </w:rPr>
        <w:t>morality</w:t>
      </w:r>
      <w:r w:rsidRPr="00C7794F">
        <w:rPr>
          <w:rStyle w:val="StyleUnderline"/>
          <w:rFonts w:eastAsiaTheme="minorHAnsi" w:cs="Calibri"/>
        </w:rPr>
        <w:t xml:space="preserve"> is </w:t>
      </w:r>
      <w:r w:rsidRPr="00C7794F">
        <w:rPr>
          <w:rStyle w:val="StyleUnderline"/>
          <w:rFonts w:eastAsiaTheme="minorHAnsi" w:cs="Calibri"/>
          <w:highlight w:val="yellow"/>
        </w:rPr>
        <w:t>you've</w:t>
      </w:r>
      <w:r w:rsidRPr="00C7794F">
        <w:rPr>
          <w:rStyle w:val="StyleUnderline"/>
          <w:rFonts w:eastAsiaTheme="minorHAnsi" w:cs="Calibri"/>
        </w:rPr>
        <w:t xml:space="preserve"> </w:t>
      </w:r>
      <w:r w:rsidRPr="00C7794F">
        <w:rPr>
          <w:rStyle w:val="StyleUnderline"/>
          <w:rFonts w:eastAsiaTheme="minorHAnsi" w:cs="Calibri"/>
          <w:highlight w:val="yellow"/>
        </w:rPr>
        <w:t>got</w:t>
      </w:r>
      <w:r w:rsidRPr="00C7794F">
        <w:rPr>
          <w:rStyle w:val="StyleUnderline"/>
          <w:rFonts w:eastAsiaTheme="minorHAnsi" w:cs="Calibri"/>
        </w:rPr>
        <w:t xml:space="preserve"> all these different </w:t>
      </w:r>
      <w:r w:rsidRPr="00C7794F">
        <w:rPr>
          <w:rStyle w:val="StyleUnderline"/>
          <w:rFonts w:eastAsiaTheme="minorHAnsi" w:cs="Calibri"/>
          <w:highlight w:val="yellow"/>
        </w:rPr>
        <w:t>tribes</w:t>
      </w:r>
      <w:r w:rsidRPr="00C7794F">
        <w:rPr>
          <w:rStyle w:val="StyleUnderline"/>
          <w:rFonts w:eastAsiaTheme="minorHAnsi" w:cs="Calibri"/>
        </w:rPr>
        <w:t xml:space="preserve"> </w:t>
      </w:r>
      <w:r w:rsidRPr="00C7794F">
        <w:rPr>
          <w:rStyle w:val="StyleUnderline"/>
          <w:rFonts w:eastAsiaTheme="minorHAnsi" w:cs="Calibri"/>
          <w:highlight w:val="yellow"/>
        </w:rPr>
        <w:t>with</w:t>
      </w:r>
      <w:r w:rsidRPr="00C7794F">
        <w:rPr>
          <w:rStyle w:val="StyleUnderline"/>
          <w:rFonts w:eastAsiaTheme="minorHAnsi" w:cs="Calibri"/>
        </w:rPr>
        <w:t xml:space="preserve"> all of these </w:t>
      </w:r>
      <w:r w:rsidRPr="00C7794F">
        <w:rPr>
          <w:rStyle w:val="StyleUnderline"/>
          <w:rFonts w:eastAsiaTheme="minorHAnsi" w:cs="Calibri"/>
          <w:highlight w:val="yellow"/>
        </w:rPr>
        <w:t>different values based</w:t>
      </w:r>
      <w:r w:rsidRPr="00C7794F">
        <w:rPr>
          <w:rStyle w:val="StyleUnderline"/>
          <w:rFonts w:eastAsiaTheme="minorHAnsi" w:cs="Calibri"/>
        </w:rPr>
        <w:t xml:space="preserve"> </w:t>
      </w:r>
      <w:r w:rsidRPr="00C7794F">
        <w:rPr>
          <w:rStyle w:val="StyleUnderline"/>
          <w:rFonts w:eastAsiaTheme="minorHAnsi" w:cs="Calibri"/>
          <w:highlight w:val="yellow"/>
        </w:rPr>
        <w:t>on</w:t>
      </w:r>
      <w:r w:rsidRPr="00C7794F">
        <w:rPr>
          <w:rStyle w:val="StyleUnderline"/>
          <w:rFonts w:eastAsiaTheme="minorHAnsi" w:cs="Calibri"/>
        </w:rPr>
        <w:t xml:space="preserve"> their </w:t>
      </w:r>
      <w:r w:rsidRPr="00C7794F">
        <w:rPr>
          <w:rStyle w:val="StyleUnderline"/>
          <w:rFonts w:eastAsiaTheme="minorHAnsi" w:cs="Calibri"/>
          <w:highlight w:val="yellow"/>
        </w:rPr>
        <w:t>different ways of life.</w:t>
      </w:r>
      <w:r w:rsidRPr="00C7794F">
        <w:rPr>
          <w:rStyle w:val="StyleUnderline"/>
          <w:rFonts w:eastAsiaTheme="minorHAnsi" w:cs="Calibri"/>
        </w:rPr>
        <w:t xml:space="preserve"> What can they do to get along</w:t>
      </w:r>
      <w:r w:rsidRPr="00C7794F">
        <w:rPr>
          <w:rFonts w:cs="Calibri"/>
          <w:sz w:val="14"/>
        </w:rPr>
        <w:t xml:space="preserve">? And I think that the best answer that we have is--well, let's back up. </w:t>
      </w:r>
      <w:r w:rsidRPr="00C7794F">
        <w:rPr>
          <w:rStyle w:val="StyleUnderline"/>
          <w:rFonts w:eastAsiaTheme="minorHAnsi" w:cs="Calibri"/>
        </w:rPr>
        <w:t xml:space="preserve">In order </w:t>
      </w:r>
      <w:r w:rsidRPr="00C7794F">
        <w:rPr>
          <w:rStyle w:val="StyleUnderline"/>
          <w:rFonts w:eastAsiaTheme="minorHAnsi" w:cs="Calibri"/>
          <w:highlight w:val="yellow"/>
        </w:rPr>
        <w:t>to resolve</w:t>
      </w:r>
      <w:r w:rsidRPr="00C7794F">
        <w:rPr>
          <w:rStyle w:val="StyleUnderline"/>
          <w:rFonts w:eastAsiaTheme="minorHAnsi" w:cs="Calibri"/>
        </w:rPr>
        <w:t xml:space="preserve"> </w:t>
      </w:r>
      <w:r w:rsidRPr="00C7794F">
        <w:rPr>
          <w:rStyle w:val="StyleUnderline"/>
          <w:rFonts w:eastAsiaTheme="minorHAnsi" w:cs="Calibri"/>
          <w:highlight w:val="yellow"/>
        </w:rPr>
        <w:t>any</w:t>
      </w:r>
      <w:r w:rsidRPr="00C7794F">
        <w:rPr>
          <w:rStyle w:val="StyleUnderline"/>
          <w:rFonts w:eastAsiaTheme="minorHAnsi" w:cs="Calibri"/>
        </w:rPr>
        <w:t xml:space="preserve"> kind of </w:t>
      </w:r>
      <w:r w:rsidRPr="00C7794F">
        <w:rPr>
          <w:rStyle w:val="StyleUnderline"/>
          <w:rFonts w:eastAsiaTheme="minorHAnsi" w:cs="Calibri"/>
          <w:highlight w:val="yellow"/>
        </w:rPr>
        <w:t>tradeoff</w:t>
      </w:r>
      <w:r w:rsidRPr="00C7794F">
        <w:rPr>
          <w:rStyle w:val="StyleUnderline"/>
          <w:rFonts w:eastAsiaTheme="minorHAnsi" w:cs="Calibri"/>
        </w:rPr>
        <w:t xml:space="preserve">, you have to </w:t>
      </w:r>
      <w:r w:rsidRPr="00C7794F">
        <w:rPr>
          <w:rStyle w:val="StyleUnderline"/>
          <w:rFonts w:eastAsiaTheme="minorHAnsi" w:cs="Calibri"/>
          <w:highlight w:val="yellow"/>
        </w:rPr>
        <w:t>have</w:t>
      </w:r>
      <w:r w:rsidRPr="00C7794F">
        <w:rPr>
          <w:rStyle w:val="StyleUnderline"/>
          <w:rFonts w:eastAsiaTheme="minorHAnsi" w:cs="Calibri"/>
        </w:rPr>
        <w:t xml:space="preserve"> </w:t>
      </w:r>
      <w:r w:rsidRPr="00C7794F">
        <w:rPr>
          <w:rStyle w:val="StyleUnderline"/>
          <w:rFonts w:eastAsiaTheme="minorHAnsi" w:cs="Calibri"/>
          <w:highlight w:val="yellow"/>
        </w:rPr>
        <w:t>some</w:t>
      </w:r>
      <w:r w:rsidRPr="00C7794F">
        <w:rPr>
          <w:rStyle w:val="StyleUnderline"/>
          <w:rFonts w:eastAsiaTheme="minorHAnsi" w:cs="Calibri"/>
        </w:rPr>
        <w:t xml:space="preserve"> kind of </w:t>
      </w:r>
      <w:r w:rsidRPr="00C7794F">
        <w:rPr>
          <w:rStyle w:val="StyleUnderline"/>
          <w:rFonts w:eastAsiaTheme="minorHAnsi" w:cs="Calibri"/>
          <w:highlight w:val="yellow"/>
        </w:rPr>
        <w:t>common metric.</w:t>
      </w:r>
      <w:r w:rsidRPr="00C7794F">
        <w:rPr>
          <w:rStyle w:val="StyleUnderline"/>
          <w:rFonts w:eastAsiaTheme="minorHAnsi" w:cs="Calibri"/>
        </w:rPr>
        <w:t xml:space="preserve"> You have to have some kind of common currency. And I think that what utilitarianism, whether it's the moral truth or not, is </w:t>
      </w:r>
      <w:r w:rsidRPr="00C7794F">
        <w:rPr>
          <w:rStyle w:val="StyleUnderline"/>
          <w:rFonts w:eastAsiaTheme="minorHAnsi" w:cs="Calibri"/>
          <w:bCs/>
        </w:rPr>
        <w:t>provide</w:t>
      </w:r>
      <w:r w:rsidRPr="00C7794F">
        <w:rPr>
          <w:rStyle w:val="StyleUnderline"/>
          <w:rFonts w:eastAsiaTheme="minorHAnsi" w:cs="Calibri"/>
        </w:rPr>
        <w:t xml:space="preserve"> a kind of </w:t>
      </w:r>
      <w:r w:rsidRPr="00C7794F">
        <w:rPr>
          <w:rStyle w:val="StyleUnderline"/>
          <w:rFonts w:eastAsiaTheme="minorHAnsi" w:cs="Calibri"/>
          <w:bCs/>
        </w:rPr>
        <w:t>common currency</w:t>
      </w:r>
      <w:r w:rsidRPr="00C7794F">
        <w:rPr>
          <w:rFonts w:cs="Calibri"/>
          <w:sz w:val="14"/>
        </w:rPr>
        <w:t xml:space="preserve">. So, </w:t>
      </w:r>
      <w:r w:rsidRPr="00C7794F">
        <w:rPr>
          <w:rStyle w:val="StyleUnderline"/>
          <w:rFonts w:eastAsiaTheme="minorHAnsi" w:cs="Calibri"/>
        </w:rPr>
        <w:t xml:space="preserve">what is </w:t>
      </w:r>
      <w:r w:rsidRPr="00C7794F">
        <w:rPr>
          <w:rStyle w:val="StyleUnderline"/>
          <w:rFonts w:eastAsiaTheme="minorHAnsi" w:cs="Calibri"/>
          <w:highlight w:val="yellow"/>
        </w:rPr>
        <w:t>util</w:t>
      </w:r>
      <w:r w:rsidRPr="00C7794F">
        <w:rPr>
          <w:rStyle w:val="StyleUnderline"/>
          <w:rFonts w:eastAsiaTheme="minorHAnsi" w:cs="Calibri"/>
        </w:rPr>
        <w:t>itarianism?</w:t>
      </w:r>
      <w:r w:rsidRPr="00C7794F">
        <w:rPr>
          <w:rFonts w:cs="Calibri"/>
          <w:sz w:val="14"/>
        </w:rPr>
        <w:t xml:space="preserve"> It's basically the idea that--</w:t>
      </w:r>
      <w:r w:rsidRPr="00C7794F">
        <w:rPr>
          <w:rStyle w:val="StyleUnderline"/>
          <w:rFonts w:eastAsiaTheme="minorHAnsi" w:cs="Calibri"/>
        </w:rPr>
        <w:t>it</w:t>
      </w:r>
      <w:r w:rsidRPr="00C7794F">
        <w:rPr>
          <w:rStyle w:val="StyleUnderline"/>
          <w:rFonts w:eastAsiaTheme="minorHAnsi" w:cs="Calibri"/>
          <w:highlight w:val="yellow"/>
        </w:rPr>
        <w:t>'s</w:t>
      </w:r>
      <w:r w:rsidRPr="00C7794F">
        <w:rPr>
          <w:rStyle w:val="StyleUnderline"/>
          <w:rFonts w:eastAsiaTheme="minorHAnsi" w:cs="Calibri"/>
        </w:rPr>
        <w:t xml:space="preserve"> really </w:t>
      </w:r>
      <w:r w:rsidRPr="00C7794F">
        <w:rPr>
          <w:rStyle w:val="StyleUnderline"/>
          <w:rFonts w:eastAsiaTheme="minorHAnsi" w:cs="Calibri"/>
          <w:highlight w:val="yellow"/>
        </w:rPr>
        <w:t>two</w:t>
      </w:r>
      <w:r w:rsidRPr="00C7794F">
        <w:rPr>
          <w:rStyle w:val="StyleUnderline"/>
          <w:rFonts w:eastAsiaTheme="minorHAnsi" w:cs="Calibri"/>
        </w:rPr>
        <w:t xml:space="preserve"> </w:t>
      </w:r>
      <w:r w:rsidRPr="00C7794F">
        <w:rPr>
          <w:rStyle w:val="StyleUnderline"/>
          <w:rFonts w:eastAsiaTheme="minorHAnsi" w:cs="Calibri"/>
          <w:highlight w:val="yellow"/>
        </w:rPr>
        <w:t>ideas</w:t>
      </w:r>
      <w:r w:rsidRPr="00C7794F">
        <w:rPr>
          <w:rStyle w:val="StyleUnderline"/>
          <w:rFonts w:eastAsiaTheme="minorHAnsi" w:cs="Calibri"/>
        </w:rPr>
        <w:t xml:space="preserve"> put together. </w:t>
      </w:r>
      <w:r w:rsidRPr="00C7794F">
        <w:rPr>
          <w:rStyle w:val="StyleUnderline"/>
          <w:rFonts w:eastAsiaTheme="minorHAnsi" w:cs="Calibri"/>
          <w:highlight w:val="yellow"/>
        </w:rPr>
        <w:t>One is</w:t>
      </w:r>
      <w:r w:rsidRPr="00C7794F">
        <w:rPr>
          <w:rStyle w:val="StyleUnderline"/>
          <w:rFonts w:eastAsiaTheme="minorHAnsi" w:cs="Calibri"/>
        </w:rPr>
        <w:t xml:space="preserve"> the idea of </w:t>
      </w:r>
      <w:r w:rsidRPr="00C7794F">
        <w:rPr>
          <w:rStyle w:val="StyleUnderline"/>
          <w:rFonts w:eastAsiaTheme="minorHAnsi" w:cs="Calibri"/>
          <w:highlight w:val="yellow"/>
        </w:rPr>
        <w:t>impartiality</w:t>
      </w:r>
      <w:r w:rsidRPr="00C7794F">
        <w:rPr>
          <w:rFonts w:cs="Calibri"/>
          <w:sz w:val="14"/>
        </w:rPr>
        <w:t>. That is</w:t>
      </w:r>
      <w:r w:rsidRPr="00C7794F">
        <w:rPr>
          <w:rStyle w:val="StyleUnderline"/>
          <w:rFonts w:eastAsiaTheme="minorHAnsi" w:cs="Calibri"/>
        </w:rPr>
        <w:t xml:space="preserve">, at least </w:t>
      </w:r>
      <w:r w:rsidRPr="00C7794F">
        <w:rPr>
          <w:rStyle w:val="StyleUnderline"/>
          <w:rFonts w:eastAsiaTheme="minorHAnsi" w:cs="Calibri"/>
          <w:bCs/>
          <w:highlight w:val="yellow"/>
        </w:rPr>
        <w:t>as social decision makers</w:t>
      </w:r>
      <w:r w:rsidRPr="00C7794F">
        <w:rPr>
          <w:rStyle w:val="StyleUnderline"/>
          <w:rFonts w:eastAsiaTheme="minorHAnsi" w:cs="Calibri"/>
        </w:rPr>
        <w:t xml:space="preserve">, </w:t>
      </w:r>
      <w:r w:rsidRPr="00C7794F">
        <w:rPr>
          <w:rStyle w:val="StyleUnderline"/>
          <w:rFonts w:eastAsiaTheme="minorHAnsi" w:cs="Calibri"/>
          <w:highlight w:val="yellow"/>
        </w:rPr>
        <w:t>we should regard</w:t>
      </w:r>
      <w:r w:rsidRPr="00C7794F">
        <w:rPr>
          <w:rStyle w:val="StyleUnderline"/>
          <w:rFonts w:eastAsiaTheme="minorHAnsi" w:cs="Calibri"/>
        </w:rPr>
        <w:t xml:space="preserve"> </w:t>
      </w:r>
      <w:r w:rsidRPr="00C7794F">
        <w:rPr>
          <w:rStyle w:val="StyleUnderline"/>
          <w:rFonts w:eastAsiaTheme="minorHAnsi" w:cs="Calibri"/>
          <w:highlight w:val="yellow"/>
        </w:rPr>
        <w:t>everybody's interests as</w:t>
      </w:r>
      <w:r w:rsidRPr="00C7794F">
        <w:rPr>
          <w:rStyle w:val="StyleUnderline"/>
          <w:rFonts w:eastAsiaTheme="minorHAnsi" w:cs="Calibri"/>
        </w:rPr>
        <w:t xml:space="preserve"> of </w:t>
      </w:r>
      <w:r w:rsidRPr="00C7794F">
        <w:rPr>
          <w:rStyle w:val="StyleUnderline"/>
          <w:rFonts w:eastAsiaTheme="minorHAnsi" w:cs="Calibri"/>
          <w:highlight w:val="yellow"/>
        </w:rPr>
        <w:t>equal</w:t>
      </w:r>
      <w:r w:rsidRPr="00C7794F">
        <w:rPr>
          <w:rStyle w:val="StyleUnderline"/>
          <w:rFonts w:eastAsiaTheme="minorHAnsi" w:cs="Calibri"/>
        </w:rPr>
        <w:t xml:space="preserve"> worth. Everybody counts the same.</w:t>
      </w:r>
      <w:r w:rsidRPr="00C7794F">
        <w:rPr>
          <w:rFonts w:cs="Calibri"/>
          <w:sz w:val="14"/>
        </w:rPr>
        <w:t xml:space="preserve"> And then you might say, 'Well, but okay, </w:t>
      </w:r>
      <w:r w:rsidRPr="00C7794F">
        <w:rPr>
          <w:rStyle w:val="StyleUnderline"/>
          <w:rFonts w:eastAsiaTheme="minorHAnsi" w:cs="Calibri"/>
        </w:rPr>
        <w:t xml:space="preserve">what does it mean to count everybody the same? </w:t>
      </w:r>
      <w:r w:rsidRPr="00C7794F">
        <w:rPr>
          <w:rStyle w:val="StyleUnderline"/>
          <w:rFonts w:eastAsiaTheme="minorHAnsi" w:cs="Calibri"/>
          <w:highlight w:val="yellow"/>
        </w:rPr>
        <w:t>What</w:t>
      </w:r>
      <w:r w:rsidRPr="00C7794F">
        <w:rPr>
          <w:rStyle w:val="StyleUnderline"/>
          <w:rFonts w:eastAsiaTheme="minorHAnsi" w:cs="Calibri"/>
        </w:rPr>
        <w:t xml:space="preserve"> is it that really </w:t>
      </w:r>
      <w:r w:rsidRPr="00C7794F">
        <w:rPr>
          <w:rStyle w:val="StyleUnderline"/>
          <w:rFonts w:eastAsiaTheme="minorHAnsi" w:cs="Calibri"/>
          <w:highlight w:val="yellow"/>
        </w:rPr>
        <w:t>matters</w:t>
      </w:r>
      <w:r w:rsidRPr="00C7794F">
        <w:rPr>
          <w:rStyle w:val="StyleUnderline"/>
          <w:rFonts w:eastAsiaTheme="minorHAnsi" w:cs="Calibri"/>
        </w:rPr>
        <w:t xml:space="preserve"> for you and for me and </w:t>
      </w:r>
      <w:r w:rsidRPr="00C7794F">
        <w:rPr>
          <w:rStyle w:val="StyleUnderline"/>
          <w:rFonts w:eastAsiaTheme="minorHAnsi" w:cs="Calibri"/>
          <w:highlight w:val="yellow"/>
        </w:rPr>
        <w:t>for everybody</w:t>
      </w:r>
      <w:r w:rsidRPr="00C7794F">
        <w:rPr>
          <w:rStyle w:val="StyleUnderline"/>
          <w:rFonts w:eastAsiaTheme="minorHAnsi" w:cs="Calibri"/>
        </w:rPr>
        <w:t xml:space="preserve"> else?' And</w:t>
      </w:r>
      <w:r w:rsidRPr="00C7794F">
        <w:rPr>
          <w:rFonts w:cs="Calibri"/>
          <w:sz w:val="14"/>
        </w:rPr>
        <w:t xml:space="preserve"> </w:t>
      </w:r>
      <w:r w:rsidRPr="00C7794F">
        <w:rPr>
          <w:rStyle w:val="StyleUnderline"/>
          <w:rFonts w:eastAsiaTheme="minorHAnsi" w:cs="Calibri"/>
        </w:rPr>
        <w:t xml:space="preserve">there </w:t>
      </w:r>
      <w:r w:rsidRPr="00C7794F">
        <w:rPr>
          <w:rStyle w:val="StyleUnderline"/>
          <w:rFonts w:eastAsiaTheme="minorHAnsi" w:cs="Calibri"/>
          <w:highlight w:val="yellow"/>
        </w:rPr>
        <w:t>the</w:t>
      </w:r>
      <w:r w:rsidRPr="00C7794F">
        <w:rPr>
          <w:rStyle w:val="StyleUnderline"/>
          <w:rFonts w:eastAsiaTheme="minorHAnsi" w:cs="Calibri"/>
        </w:rPr>
        <w:t xml:space="preserve"> utilitarian's </w:t>
      </w:r>
      <w:r w:rsidRPr="00C7794F">
        <w:rPr>
          <w:rStyle w:val="StyleUnderline"/>
          <w:rFonts w:eastAsiaTheme="minorHAnsi" w:cs="Calibri"/>
          <w:highlight w:val="yellow"/>
        </w:rPr>
        <w:t>answer is</w:t>
      </w:r>
      <w:r w:rsidRPr="00C7794F">
        <w:rPr>
          <w:rStyle w:val="StyleUnderline"/>
          <w:rFonts w:eastAsiaTheme="minorHAnsi" w:cs="Calibri"/>
        </w:rPr>
        <w:t xml:space="preserve"> what</w:t>
      </w:r>
      <w:r w:rsidRPr="00C7794F">
        <w:rPr>
          <w:rFonts w:cs="Calibri"/>
          <w:sz w:val="14"/>
        </w:rPr>
        <w:t xml:space="preserve"> </w:t>
      </w:r>
      <w:r w:rsidRPr="00C7794F">
        <w:rPr>
          <w:rStyle w:val="StyleUnderline"/>
          <w:rFonts w:eastAsiaTheme="minorHAnsi" w:cs="Calibri"/>
        </w:rPr>
        <w:t>is sometimes called</w:t>
      </w:r>
      <w:r w:rsidRPr="00C7794F">
        <w:rPr>
          <w:rFonts w:cs="Calibri"/>
          <w:sz w:val="14"/>
        </w:rPr>
        <w:t xml:space="preserve">, somewhat accurately and somewhat misleadingly, </w:t>
      </w:r>
      <w:r w:rsidRPr="00C7794F">
        <w:rPr>
          <w:rStyle w:val="StyleUnderline"/>
          <w:rFonts w:eastAsiaTheme="minorHAnsi" w:cs="Calibri"/>
          <w:highlight w:val="yellow"/>
        </w:rPr>
        <w:t>happiness</w:t>
      </w:r>
      <w:r w:rsidRPr="00C7794F">
        <w:rPr>
          <w:rFonts w:cs="Calibri"/>
          <w:sz w:val="14"/>
        </w:rPr>
        <w:t xml:space="preserve">. But </w:t>
      </w:r>
      <w:r w:rsidRPr="00C7794F">
        <w:rPr>
          <w:rStyle w:val="StyleUnderline"/>
          <w:rFonts w:eastAsiaTheme="minorHAnsi" w:cs="Calibri"/>
        </w:rPr>
        <w:t xml:space="preserve">it's </w:t>
      </w:r>
      <w:r w:rsidRPr="00C7794F">
        <w:rPr>
          <w:rStyle w:val="StyleUnderline"/>
          <w:rFonts w:eastAsiaTheme="minorHAnsi" w:cs="Calibri"/>
          <w:highlight w:val="yellow"/>
        </w:rPr>
        <w:t>not</w:t>
      </w:r>
      <w:r w:rsidRPr="00C7794F">
        <w:rPr>
          <w:rStyle w:val="StyleUnderline"/>
          <w:rFonts w:eastAsiaTheme="minorHAnsi" w:cs="Calibri"/>
        </w:rPr>
        <w:t xml:space="preserve"> really happiness </w:t>
      </w:r>
      <w:r w:rsidRPr="00C7794F">
        <w:rPr>
          <w:rStyle w:val="StyleUnderline"/>
          <w:rFonts w:eastAsiaTheme="minorHAnsi" w:cs="Calibri"/>
          <w:highlight w:val="yellow"/>
        </w:rPr>
        <w:t>in the sense of</w:t>
      </w:r>
      <w:r w:rsidRPr="00C7794F">
        <w:rPr>
          <w:rStyle w:val="StyleUnderline"/>
          <w:rFonts w:eastAsiaTheme="minorHAnsi" w:cs="Calibri"/>
        </w:rPr>
        <w:t xml:space="preserve"> cherries on sundaes</w:t>
      </w:r>
      <w:r w:rsidRPr="00C7794F">
        <w:rPr>
          <w:rStyle w:val="StyleUnderline"/>
          <w:rFonts w:eastAsiaTheme="minorHAnsi" w:cs="Calibri"/>
          <w:highlight w:val="yellow"/>
        </w:rPr>
        <w:t>, things that make you smile. It's</w:t>
      </w:r>
      <w:r w:rsidRPr="00C7794F">
        <w:rPr>
          <w:rStyle w:val="StyleUnderline"/>
          <w:rFonts w:eastAsiaTheme="minorHAnsi" w:cs="Calibri"/>
        </w:rPr>
        <w:t xml:space="preserve"> really </w:t>
      </w:r>
      <w:r w:rsidRPr="00C7794F">
        <w:rPr>
          <w:rStyle w:val="StyleUnderline"/>
          <w:rFonts w:eastAsiaTheme="minorHAnsi" w:cs="Calibri"/>
          <w:highlight w:val="yellow"/>
        </w:rPr>
        <w:t>the quality of conscious experience</w:t>
      </w:r>
      <w:r w:rsidRPr="00C7794F">
        <w:rPr>
          <w:rStyle w:val="StyleUnderline"/>
          <w:rFonts w:eastAsiaTheme="minorHAnsi" w:cs="Calibri"/>
        </w:rPr>
        <w:t>.</w:t>
      </w:r>
      <w:r w:rsidRPr="00C7794F">
        <w:rPr>
          <w:rFonts w:cs="Calibri"/>
          <w:sz w:val="14"/>
        </w:rPr>
        <w:t xml:space="preserve"> So, the idea is that </w:t>
      </w:r>
      <w:r w:rsidRPr="00C7794F">
        <w:rPr>
          <w:rStyle w:val="StyleUnderline"/>
          <w:rFonts w:eastAsiaTheme="minorHAnsi" w:cs="Calibri"/>
          <w:highlight w:val="yellow"/>
        </w:rPr>
        <w:t>if you start with</w:t>
      </w:r>
      <w:r w:rsidRPr="00C7794F">
        <w:rPr>
          <w:rStyle w:val="StyleUnderline"/>
          <w:rFonts w:eastAsiaTheme="minorHAnsi" w:cs="Calibri"/>
        </w:rPr>
        <w:t xml:space="preserve"> </w:t>
      </w:r>
      <w:r w:rsidRPr="00C7794F">
        <w:rPr>
          <w:rStyle w:val="StyleUnderline"/>
          <w:rFonts w:eastAsiaTheme="minorHAnsi" w:cs="Calibri"/>
          <w:highlight w:val="yellow"/>
        </w:rPr>
        <w:t>anything</w:t>
      </w:r>
      <w:r w:rsidRPr="00C7794F">
        <w:rPr>
          <w:rStyle w:val="StyleUnderline"/>
          <w:rFonts w:eastAsiaTheme="minorHAnsi" w:cs="Calibri"/>
        </w:rPr>
        <w:t xml:space="preserve"> that </w:t>
      </w:r>
      <w:r w:rsidRPr="00C7794F">
        <w:rPr>
          <w:rStyle w:val="StyleUnderline"/>
          <w:rFonts w:eastAsiaTheme="minorHAnsi" w:cs="Calibri"/>
          <w:highlight w:val="yellow"/>
        </w:rPr>
        <w:t>you value</w:t>
      </w:r>
      <w:r w:rsidRPr="00C7794F">
        <w:rPr>
          <w:rStyle w:val="StyleUnderline"/>
          <w:rFonts w:eastAsiaTheme="minorHAnsi" w:cs="Calibri"/>
        </w:rPr>
        <w:t xml:space="preserve">, </w:t>
      </w:r>
      <w:r w:rsidRPr="00C7794F">
        <w:rPr>
          <w:rStyle w:val="StyleUnderline"/>
          <w:rFonts w:eastAsiaTheme="minorHAnsi" w:cs="Calibri"/>
          <w:highlight w:val="yellow"/>
        </w:rPr>
        <w:t>and say, 'Why do you care about that?</w:t>
      </w:r>
      <w:r w:rsidRPr="00C7794F">
        <w:rPr>
          <w:rStyle w:val="StyleUnderline"/>
          <w:rFonts w:eastAsiaTheme="minorHAnsi" w:cs="Calibri"/>
        </w:rPr>
        <w:t>' and keep asking</w:t>
      </w:r>
      <w:r w:rsidRPr="00C7794F">
        <w:rPr>
          <w:rFonts w:cs="Calibri"/>
          <w:sz w:val="14"/>
        </w:rPr>
        <w:t xml:space="preserve">, 'Why do you care about that?' or 'Why do you care about that?' </w:t>
      </w:r>
      <w:r w:rsidRPr="00C7794F">
        <w:rPr>
          <w:rStyle w:val="StyleUnderline"/>
          <w:rFonts w:eastAsiaTheme="minorHAnsi" w:cs="Calibri"/>
          <w:highlight w:val="yellow"/>
        </w:rPr>
        <w:t>you</w:t>
      </w:r>
      <w:r w:rsidRPr="00C7794F">
        <w:rPr>
          <w:rStyle w:val="StyleUnderline"/>
          <w:rFonts w:eastAsiaTheme="minorHAnsi" w:cs="Calibri"/>
        </w:rPr>
        <w:t xml:space="preserve"> ultimately </w:t>
      </w:r>
      <w:r w:rsidRPr="00C7794F">
        <w:rPr>
          <w:rStyle w:val="StyleUnderline"/>
          <w:rFonts w:eastAsiaTheme="minorHAnsi" w:cs="Calibri"/>
          <w:highlight w:val="yellow"/>
        </w:rPr>
        <w:t xml:space="preserve">come down </w:t>
      </w:r>
      <w:r w:rsidRPr="00C7794F">
        <w:rPr>
          <w:rStyle w:val="StyleUnderline"/>
          <w:rFonts w:eastAsiaTheme="minorHAnsi" w:cs="Calibri"/>
        </w:rPr>
        <w:t xml:space="preserve">to </w:t>
      </w:r>
      <w:r w:rsidRPr="00C7794F">
        <w:rPr>
          <w:rStyle w:val="StyleUnderline"/>
          <w:rFonts w:eastAsiaTheme="minorHAnsi" w:cs="Calibri"/>
          <w:highlight w:val="yellow"/>
        </w:rPr>
        <w:t>the quality</w:t>
      </w:r>
      <w:r w:rsidRPr="00C7794F">
        <w:rPr>
          <w:rStyle w:val="StyleUnderline"/>
          <w:rFonts w:eastAsiaTheme="minorHAnsi" w:cs="Calibri"/>
        </w:rPr>
        <w:t xml:space="preserve"> </w:t>
      </w:r>
      <w:r w:rsidRPr="00C7794F">
        <w:rPr>
          <w:rStyle w:val="StyleUnderline"/>
          <w:rFonts w:eastAsiaTheme="minorHAnsi" w:cs="Calibri"/>
          <w:highlight w:val="yellow"/>
        </w:rPr>
        <w:t>of</w:t>
      </w:r>
      <w:r w:rsidRPr="00C7794F">
        <w:rPr>
          <w:rStyle w:val="StyleUnderline"/>
          <w:rFonts w:eastAsiaTheme="minorHAnsi" w:cs="Calibri"/>
        </w:rPr>
        <w:t xml:space="preserve"> someone's conscious </w:t>
      </w:r>
      <w:r w:rsidRPr="00C7794F">
        <w:rPr>
          <w:rStyle w:val="StyleUnderline"/>
          <w:rFonts w:eastAsiaTheme="minorHAnsi" w:cs="Calibri"/>
          <w:highlight w:val="yellow"/>
        </w:rPr>
        <w:t>experience</w:t>
      </w:r>
      <w:r w:rsidRPr="00C7794F">
        <w:rPr>
          <w:rFonts w:cs="Calibri"/>
          <w:sz w:val="14"/>
        </w:rPr>
        <w:t xml:space="preserve">. So </w:t>
      </w:r>
      <w:r w:rsidRPr="00C7794F">
        <w:rPr>
          <w:rStyle w:val="StyleUnderline"/>
          <w:rFonts w:eastAsiaTheme="minorHAnsi" w:cs="Calibri"/>
          <w:highlight w:val="yellow"/>
        </w:rPr>
        <w:t>if I</w:t>
      </w:r>
      <w:r w:rsidRPr="00C7794F">
        <w:rPr>
          <w:rStyle w:val="StyleUnderline"/>
          <w:rFonts w:eastAsiaTheme="minorHAnsi" w:cs="Calibri"/>
        </w:rPr>
        <w:t xml:space="preserve"> were to </w:t>
      </w:r>
      <w:r w:rsidRPr="00C7794F">
        <w:rPr>
          <w:rStyle w:val="StyleUnderline"/>
          <w:rFonts w:eastAsiaTheme="minorHAnsi" w:cs="Calibri"/>
          <w:highlight w:val="yellow"/>
        </w:rPr>
        <w:t>say</w:t>
      </w:r>
      <w:r w:rsidRPr="00C7794F">
        <w:rPr>
          <w:rStyle w:val="StyleUnderline"/>
          <w:rFonts w:eastAsiaTheme="minorHAnsi" w:cs="Calibri"/>
        </w:rPr>
        <w:t xml:space="preserve">, </w:t>
      </w:r>
      <w:r w:rsidRPr="00C7794F">
        <w:rPr>
          <w:rStyle w:val="StyleUnderline"/>
          <w:rFonts w:eastAsiaTheme="minorHAnsi" w:cs="Calibri"/>
          <w:highlight w:val="yellow"/>
        </w:rPr>
        <w:t>'Why did you go to work</w:t>
      </w:r>
      <w:r w:rsidRPr="00C7794F">
        <w:rPr>
          <w:rStyle w:val="StyleUnderline"/>
          <w:rFonts w:eastAsiaTheme="minorHAnsi" w:cs="Calibri"/>
        </w:rPr>
        <w:t xml:space="preserve"> today?' </w:t>
      </w:r>
      <w:r w:rsidRPr="00C7794F">
        <w:rPr>
          <w:rStyle w:val="StyleUnderline"/>
          <w:rFonts w:eastAsiaTheme="minorHAnsi" w:cs="Calibri"/>
          <w:highlight w:val="yellow"/>
        </w:rPr>
        <w:t>you'd say</w:t>
      </w:r>
      <w:r w:rsidRPr="00C7794F">
        <w:rPr>
          <w:rStyle w:val="StyleUnderline"/>
          <w:rFonts w:eastAsiaTheme="minorHAnsi" w:cs="Calibri"/>
        </w:rPr>
        <w:t xml:space="preserve">, 'Well, </w:t>
      </w:r>
      <w:r w:rsidRPr="00C7794F">
        <w:rPr>
          <w:rStyle w:val="StyleUnderline"/>
          <w:rFonts w:eastAsiaTheme="minorHAnsi" w:cs="Calibri"/>
          <w:highlight w:val="yellow"/>
        </w:rPr>
        <w:t>I need to make money</w:t>
      </w:r>
      <w:r w:rsidRPr="00C7794F">
        <w:rPr>
          <w:rStyle w:val="StyleUnderline"/>
          <w:rFonts w:eastAsiaTheme="minorHAnsi" w:cs="Calibri"/>
        </w:rPr>
        <w:t xml:space="preserve">; and I also enjoy my work.' 'Well, what do you need your money for?' 'Well, I need </w:t>
      </w:r>
      <w:r w:rsidRPr="00C7794F">
        <w:rPr>
          <w:rStyle w:val="StyleUnderline"/>
          <w:rFonts w:eastAsiaTheme="minorHAnsi" w:cs="Calibri"/>
          <w:highlight w:val="yellow"/>
        </w:rPr>
        <w:t>to have a place to live</w:t>
      </w:r>
      <w:r w:rsidRPr="00C7794F">
        <w:rPr>
          <w:rStyle w:val="StyleUnderline"/>
          <w:rFonts w:eastAsiaTheme="minorHAnsi" w:cs="Calibri"/>
        </w:rPr>
        <w:t xml:space="preserve">; it costs money.' 'Well, why can't you just live outside?' 'Well, I need a place </w:t>
      </w:r>
      <w:r w:rsidRPr="00C7794F">
        <w:rPr>
          <w:rStyle w:val="StyleUnderline"/>
          <w:rFonts w:eastAsiaTheme="minorHAnsi" w:cs="Calibri"/>
          <w:highlight w:val="yellow"/>
        </w:rPr>
        <w:t>to sleep</w:t>
      </w:r>
      <w:r w:rsidRPr="00C7794F">
        <w:rPr>
          <w:rStyle w:val="StyleUnderline"/>
          <w:rFonts w:eastAsiaTheme="minorHAnsi" w:cs="Calibri"/>
        </w:rPr>
        <w:t xml:space="preserve">; </w:t>
      </w:r>
      <w:r w:rsidRPr="00C7794F">
        <w:rPr>
          <w:rStyle w:val="StyleUnderline"/>
          <w:rFonts w:eastAsiaTheme="minorHAnsi" w:cs="Calibri"/>
          <w:highlight w:val="yellow"/>
        </w:rPr>
        <w:t>it's cold</w:t>
      </w:r>
      <w:r w:rsidRPr="00C7794F">
        <w:rPr>
          <w:rStyle w:val="StyleUnderline"/>
          <w:rFonts w:eastAsiaTheme="minorHAnsi" w:cs="Calibri"/>
        </w:rPr>
        <w:t xml:space="preserve"> at night.' 'Well, </w:t>
      </w:r>
      <w:r w:rsidRPr="00C7794F">
        <w:rPr>
          <w:rStyle w:val="StyleUnderline"/>
          <w:rFonts w:eastAsiaTheme="minorHAnsi" w:cs="Calibri"/>
          <w:highlight w:val="yellow"/>
        </w:rPr>
        <w:t>what's wrong with</w:t>
      </w:r>
      <w:r w:rsidRPr="00C7794F">
        <w:rPr>
          <w:rStyle w:val="StyleUnderline"/>
          <w:rFonts w:eastAsiaTheme="minorHAnsi" w:cs="Calibri"/>
        </w:rPr>
        <w:t xml:space="preserve"> being </w:t>
      </w:r>
      <w:r w:rsidRPr="00C7794F">
        <w:rPr>
          <w:rStyle w:val="StyleUnderline"/>
          <w:rFonts w:eastAsiaTheme="minorHAnsi" w:cs="Calibri"/>
          <w:highlight w:val="yellow"/>
        </w:rPr>
        <w:t>cold</w:t>
      </w:r>
      <w:r w:rsidRPr="00C7794F">
        <w:rPr>
          <w:rStyle w:val="StyleUnderline"/>
          <w:rFonts w:eastAsiaTheme="minorHAnsi" w:cs="Calibri"/>
        </w:rPr>
        <w:t xml:space="preserve">?' 'Well, it's uncomfortable.' 'What's wrong with being uncomfortable?' </w:t>
      </w:r>
      <w:r w:rsidRPr="00C7794F">
        <w:rPr>
          <w:rStyle w:val="StyleUnderline"/>
          <w:rFonts w:eastAsiaTheme="minorHAnsi" w:cs="Calibri"/>
          <w:highlight w:val="yellow"/>
        </w:rPr>
        <w:t>'It's just bad</w:t>
      </w:r>
      <w:r w:rsidRPr="00C7794F">
        <w:rPr>
          <w:rStyle w:val="StyleUnderline"/>
          <w:rFonts w:eastAsiaTheme="minorHAnsi" w:cs="Calibri"/>
        </w:rPr>
        <w:t>.' Right?</w:t>
      </w:r>
      <w:r w:rsidRPr="00C7794F">
        <w:rPr>
          <w:rFonts w:cs="Calibri"/>
          <w:sz w:val="14"/>
        </w:rPr>
        <w:t xml:space="preserve"> </w:t>
      </w:r>
      <w:r w:rsidRPr="00C7794F">
        <w:rPr>
          <w:rStyle w:val="StyleUnderline"/>
          <w:rFonts w:eastAsiaTheme="minorHAnsi" w:cs="Calibri"/>
        </w:rPr>
        <w:t>At some point if you keep asking why, why, why, it's going to come down to the conscious experience--</w:t>
      </w:r>
      <w:r w:rsidRPr="00C7794F">
        <w:rPr>
          <w:rStyle w:val="StyleUnderline"/>
          <w:rFonts w:eastAsiaTheme="minorHAnsi" w:cs="Calibri"/>
          <w:highlight w:val="yellow"/>
        </w:rPr>
        <w:t>in Bentham's terms</w:t>
      </w:r>
      <w:r w:rsidRPr="00C7794F">
        <w:rPr>
          <w:rFonts w:cs="Calibri"/>
          <w:sz w:val="14"/>
        </w:rPr>
        <w:t xml:space="preserve">, again somewhat misleading, </w:t>
      </w:r>
      <w:r w:rsidRPr="00C7794F">
        <w:rPr>
          <w:rStyle w:val="StyleUnderline"/>
          <w:rFonts w:eastAsiaTheme="minorHAnsi" w:cs="Calibri"/>
          <w:highlight w:val="yellow"/>
        </w:rPr>
        <w:t>the pleasure and pain</w:t>
      </w:r>
      <w:r w:rsidRPr="00C7794F">
        <w:rPr>
          <w:rStyle w:val="StyleUnderline"/>
          <w:rFonts w:eastAsiaTheme="minorHAnsi" w:cs="Calibri"/>
        </w:rPr>
        <w:t xml:space="preserve"> of either you or somebody else that you care about.</w:t>
      </w:r>
      <w:r w:rsidRPr="00C7794F">
        <w:rPr>
          <w:rFonts w:cs="Calibri"/>
          <w:sz w:val="14"/>
        </w:rPr>
        <w:t xml:space="preserve"> So </w:t>
      </w:r>
      <w:r w:rsidRPr="00C7794F">
        <w:rPr>
          <w:rStyle w:val="StyleUnderline"/>
          <w:rFonts w:eastAsiaTheme="minorHAnsi" w:cs="Calibri"/>
        </w:rPr>
        <w:t>the utilitarian idea is to say, Okay, we all have our pleasures and pains, and as a moral philosophy we should all count equally.</w:t>
      </w:r>
      <w:r w:rsidRPr="00C7794F">
        <w:rPr>
          <w:rFonts w:cs="Calibri"/>
          <w:sz w:val="14"/>
        </w:rPr>
        <w:t xml:space="preserve"> And </w:t>
      </w:r>
      <w:r w:rsidRPr="00C7794F">
        <w:rPr>
          <w:rStyle w:val="StyleUnderline"/>
          <w:rFonts w:eastAsiaTheme="minorHAnsi" w:cs="Calibri"/>
        </w:rPr>
        <w:t xml:space="preserve">so </w:t>
      </w:r>
      <w:r w:rsidRPr="00C7794F">
        <w:rPr>
          <w:rStyle w:val="StyleUnderline"/>
          <w:rFonts w:eastAsiaTheme="minorHAnsi" w:cs="Calibri"/>
          <w:highlight w:val="yellow"/>
        </w:rPr>
        <w:t xml:space="preserve">a good standard for </w:t>
      </w:r>
      <w:r w:rsidRPr="00C7794F">
        <w:rPr>
          <w:rStyle w:val="StyleUnderline"/>
          <w:rFonts w:eastAsiaTheme="minorHAnsi" w:cs="Calibri"/>
          <w:bCs/>
          <w:highlight w:val="yellow"/>
        </w:rPr>
        <w:t>resolving</w:t>
      </w:r>
      <w:r w:rsidRPr="00C7794F">
        <w:rPr>
          <w:rStyle w:val="StyleUnderline"/>
          <w:rFonts w:eastAsiaTheme="minorHAnsi" w:cs="Calibri"/>
          <w:highlight w:val="yellow"/>
        </w:rPr>
        <w:t xml:space="preserve"> </w:t>
      </w:r>
      <w:r w:rsidRPr="00C7794F">
        <w:rPr>
          <w:rStyle w:val="StyleUnderline"/>
          <w:rFonts w:eastAsiaTheme="minorHAnsi" w:cs="Calibri"/>
          <w:bCs/>
          <w:highlight w:val="yellow"/>
        </w:rPr>
        <w:t>public</w:t>
      </w:r>
      <w:r w:rsidRPr="00C7794F">
        <w:rPr>
          <w:rStyle w:val="StyleUnderline"/>
          <w:rFonts w:eastAsiaTheme="minorHAnsi" w:cs="Calibri"/>
          <w:highlight w:val="yellow"/>
        </w:rPr>
        <w:t xml:space="preserve"> </w:t>
      </w:r>
      <w:r w:rsidRPr="00C7794F">
        <w:rPr>
          <w:rStyle w:val="StyleUnderline"/>
          <w:rFonts w:eastAsiaTheme="minorHAnsi" w:cs="Calibri"/>
          <w:bCs/>
          <w:highlight w:val="yellow"/>
        </w:rPr>
        <w:t>disagreements</w:t>
      </w:r>
      <w:r>
        <w:rPr>
          <w:rStyle w:val="StyleUnderline"/>
          <w:rFonts w:eastAsiaTheme="minorHAnsi" w:cs="Calibri"/>
          <w:bCs/>
        </w:rPr>
        <w:t xml:space="preserve"> </w:t>
      </w:r>
      <w:r w:rsidRPr="00C7794F">
        <w:rPr>
          <w:rStyle w:val="StyleUnderline"/>
          <w:rFonts w:eastAsiaTheme="minorHAnsi" w:cs="Calibri"/>
          <w:highlight w:val="yellow"/>
        </w:rPr>
        <w:t>is</w:t>
      </w:r>
      <w:r w:rsidRPr="00C7794F">
        <w:rPr>
          <w:rStyle w:val="StyleUnderline"/>
          <w:rFonts w:eastAsiaTheme="minorHAnsi" w:cs="Calibri"/>
        </w:rPr>
        <w:t xml:space="preserve"> to say we should go with whatever option is going </w:t>
      </w:r>
      <w:r w:rsidRPr="00C7794F">
        <w:rPr>
          <w:rStyle w:val="StyleUnderline"/>
          <w:rFonts w:eastAsiaTheme="minorHAnsi" w:cs="Calibri"/>
          <w:highlight w:val="yellow"/>
        </w:rPr>
        <w:t>to produce the best overall experience</w:t>
      </w:r>
      <w:r w:rsidRPr="00C7794F">
        <w:rPr>
          <w:rStyle w:val="StyleUnderline"/>
          <w:rFonts w:eastAsiaTheme="minorHAnsi" w:cs="Calibri"/>
        </w:rPr>
        <w:t xml:space="preserve"> for the people who are affected</w:t>
      </w:r>
      <w:r w:rsidRPr="00C7794F">
        <w:rPr>
          <w:rFonts w:cs="Calibri"/>
          <w:sz w:val="14"/>
        </w:rPr>
        <w:t xml:space="preserve">. </w:t>
      </w:r>
      <w:r w:rsidRPr="00C7794F">
        <w:rPr>
          <w:rStyle w:val="StyleUnderline"/>
          <w:rFonts w:eastAsiaTheme="minorHAnsi" w:cs="Calibri"/>
        </w:rPr>
        <w:t xml:space="preserve">Which you can </w:t>
      </w:r>
      <w:r w:rsidRPr="00C7794F">
        <w:rPr>
          <w:rStyle w:val="StyleUnderline"/>
          <w:rFonts w:eastAsiaTheme="minorHAnsi" w:cs="Calibri"/>
          <w:highlight w:val="yellow"/>
        </w:rPr>
        <w:t>think</w:t>
      </w:r>
      <w:r w:rsidRPr="00C7794F">
        <w:rPr>
          <w:rStyle w:val="StyleUnderline"/>
          <w:rFonts w:eastAsiaTheme="minorHAnsi" w:cs="Calibri"/>
        </w:rPr>
        <w:t xml:space="preserve"> of as shorthand as </w:t>
      </w:r>
      <w:r w:rsidRPr="00C7794F">
        <w:rPr>
          <w:rStyle w:val="StyleUnderline"/>
          <w:rFonts w:eastAsiaTheme="minorHAnsi" w:cs="Calibri"/>
          <w:highlight w:val="yellow"/>
        </w:rPr>
        <w:t>maximizing happiness</w:t>
      </w:r>
      <w:r w:rsidRPr="00C7794F">
        <w:rPr>
          <w:rFonts w:cs="Calibri"/>
          <w:sz w:val="14"/>
        </w:rPr>
        <w:t xml:space="preserve">--although I think that that's somewhat misleading. And the solution has a lot of merit to it. But it also has endured a couple of centuries of legitimate criticism. And </w:t>
      </w:r>
      <w:r w:rsidRPr="00C7794F">
        <w:rPr>
          <w:rStyle w:val="StyleUnderline"/>
          <w:rFonts w:eastAsiaTheme="minorHAnsi" w:cs="Calibri"/>
          <w:highlight w:val="yellow"/>
        </w:rPr>
        <w:t>one of the</w:t>
      </w:r>
      <w:r w:rsidRPr="00C7794F">
        <w:rPr>
          <w:rStyle w:val="StyleUnderline"/>
          <w:rFonts w:eastAsiaTheme="minorHAnsi" w:cs="Calibri"/>
        </w:rPr>
        <w:t xml:space="preserve"> biggest </w:t>
      </w:r>
      <w:r w:rsidRPr="00C7794F">
        <w:rPr>
          <w:rStyle w:val="StyleUnderline"/>
          <w:rFonts w:eastAsiaTheme="minorHAnsi" w:cs="Calibri"/>
          <w:highlight w:val="yellow"/>
        </w:rPr>
        <w:t>criticisms</w:t>
      </w:r>
      <w:r w:rsidRPr="00C7794F">
        <w:rPr>
          <w:rFonts w:cs="Calibri"/>
          <w:sz w:val="14"/>
        </w:rPr>
        <w:t xml:space="preserve">--and now we're getting back to the Trolley cases, </w:t>
      </w:r>
      <w:r w:rsidRPr="00C7794F">
        <w:rPr>
          <w:rStyle w:val="StyleUnderline"/>
          <w:rFonts w:eastAsiaTheme="minorHAnsi" w:cs="Calibri"/>
          <w:highlight w:val="yellow"/>
        </w:rPr>
        <w:t>is</w:t>
      </w:r>
      <w:r w:rsidRPr="00C7794F">
        <w:rPr>
          <w:rStyle w:val="StyleUnderline"/>
          <w:rFonts w:eastAsiaTheme="minorHAnsi" w:cs="Calibri"/>
        </w:rPr>
        <w:t xml:space="preserve"> that utilitarianism doesn't adequately account for people's </w:t>
      </w:r>
      <w:r w:rsidRPr="00C7794F">
        <w:rPr>
          <w:rStyle w:val="StyleUnderline"/>
          <w:rFonts w:eastAsiaTheme="minorHAnsi" w:cs="Calibri"/>
          <w:highlight w:val="yellow"/>
        </w:rPr>
        <w:t>rights</w:t>
      </w:r>
      <w:r w:rsidRPr="00C7794F">
        <w:rPr>
          <w:rStyle w:val="StyleUnderline"/>
          <w:rFonts w:eastAsiaTheme="minorHAnsi" w:cs="Calibri"/>
        </w:rPr>
        <w:t>.</w:t>
      </w:r>
      <w:r w:rsidRPr="00C7794F">
        <w:rPr>
          <w:rFonts w:cs="Calibri"/>
          <w:sz w:val="14"/>
        </w:rPr>
        <w:t xml:space="preserve"> So, take the footbridge case. It seems that it's wrong to push that guy off the footbridge. Even if you stipulate that you can save more people's lives. And so anyone who is going to defend utilitarianism as a meta-morality--that is, a solution to the tragedy of common sense morality, as a moral system to adjudicate among competing tribal moral systems--if you are going to defend it in that way, as I do, you have to face up to these philosophical challenges: is it okay to kill on person to save five people in this kind of situation? </w:t>
      </w:r>
      <w:r w:rsidRPr="00C7794F">
        <w:rPr>
          <w:rStyle w:val="StyleUnderline"/>
          <w:rFonts w:eastAsiaTheme="minorHAnsi" w:cs="Calibri"/>
        </w:rPr>
        <w:t xml:space="preserve">So I spend a lot of the book trying to understand the psychology of cases like the </w:t>
      </w:r>
      <w:r w:rsidRPr="00C7794F">
        <w:rPr>
          <w:rStyle w:val="StyleUnderline"/>
          <w:rFonts w:eastAsiaTheme="minorHAnsi" w:cs="Calibri"/>
          <w:highlight w:val="yellow"/>
        </w:rPr>
        <w:t>footbridge case</w:t>
      </w:r>
      <w:r w:rsidRPr="00C7794F">
        <w:rPr>
          <w:rStyle w:val="StyleUnderline"/>
          <w:rFonts w:eastAsiaTheme="minorHAnsi" w:cs="Calibri"/>
        </w:rPr>
        <w:t xml:space="preserve">. And you mention these being </w:t>
      </w:r>
      <w:r w:rsidRPr="00C7794F">
        <w:rPr>
          <w:rStyle w:val="StyleUnderline"/>
          <w:rFonts w:eastAsiaTheme="minorHAnsi" w:cs="Calibri"/>
          <w:highlight w:val="yellow"/>
        </w:rPr>
        <w:t xml:space="preserve">kind of unrealistic </w:t>
      </w:r>
      <w:r w:rsidRPr="00C7794F">
        <w:rPr>
          <w:rStyle w:val="StyleUnderline"/>
          <w:rFonts w:eastAsiaTheme="minorHAnsi" w:cs="Calibri"/>
        </w:rPr>
        <w:t xml:space="preserve">and weird cases. That's actually part of my defense. </w:t>
      </w:r>
    </w:p>
    <w:p w14:paraId="1AEEBE68" w14:textId="77777777" w:rsidR="0035252B" w:rsidRPr="00DF4A11" w:rsidRDefault="0035252B" w:rsidP="0035252B">
      <w:pPr>
        <w:pStyle w:val="Heading4"/>
        <w:spacing w:before="200" w:line="240" w:lineRule="auto"/>
        <w:rPr>
          <w:u w:val="single"/>
        </w:rPr>
      </w:pPr>
      <w:r>
        <w:rPr>
          <w:u w:val="single"/>
        </w:rPr>
        <w:t>Co</w:t>
      </w:r>
      <w:r w:rsidRPr="00781E6B">
        <w:rPr>
          <w:u w:val="single"/>
        </w:rPr>
        <w:t>mplacency goes</w:t>
      </w:r>
      <w:r w:rsidRPr="00DF4A11">
        <w:rPr>
          <w:u w:val="single"/>
        </w:rPr>
        <w:t xml:space="preserve"> neg</w:t>
      </w:r>
      <w:r w:rsidRPr="00DF4A11">
        <w:t xml:space="preserve"> – academics and the </w:t>
      </w:r>
      <w:r w:rsidRPr="00DF4A11">
        <w:rPr>
          <w:u w:val="single"/>
        </w:rPr>
        <w:t>wider public</w:t>
      </w:r>
      <w:r w:rsidRPr="00DF4A11">
        <w:t xml:space="preserve"> actively </w:t>
      </w:r>
      <w:r w:rsidRPr="00DF4A11">
        <w:rPr>
          <w:u w:val="single"/>
        </w:rPr>
        <w:t>discount</w:t>
      </w:r>
      <w:r w:rsidRPr="00DF4A11">
        <w:t xml:space="preserve"> the </w:t>
      </w:r>
      <w:r w:rsidRPr="00DF4A11">
        <w:rPr>
          <w:u w:val="single"/>
        </w:rPr>
        <w:t>probability AND magnitude</w:t>
      </w:r>
      <w:r w:rsidRPr="00DF4A11">
        <w:t xml:space="preserve"> of existential risks – only giving them </w:t>
      </w:r>
      <w:r w:rsidRPr="00DF4A11">
        <w:rPr>
          <w:u w:val="single"/>
        </w:rPr>
        <w:t>extra attention</w:t>
      </w:r>
      <w:r w:rsidRPr="00DF4A11">
        <w:t xml:space="preserve"> in debate solves – that means our impact outweighs</w:t>
      </w:r>
      <w:r>
        <w:t xml:space="preserve"> </w:t>
      </w:r>
      <w:r w:rsidRPr="00DF4A11">
        <w:rPr>
          <w:u w:val="single"/>
        </w:rPr>
        <w:t>even in</w:t>
      </w:r>
      <w:r>
        <w:t xml:space="preserve"> we lose the rest of framing</w:t>
      </w:r>
    </w:p>
    <w:p w14:paraId="540B5BC5" w14:textId="77777777" w:rsidR="0035252B" w:rsidRDefault="0035252B" w:rsidP="0035252B">
      <w:r w:rsidRPr="00E50E1F">
        <w:rPr>
          <w:rStyle w:val="Style13ptBold"/>
        </w:rPr>
        <w:t>Javorsky 18</w:t>
      </w:r>
      <w:r>
        <w:t xml:space="preserve"> [</w:t>
      </w:r>
      <w:r w:rsidRPr="00E50E1F">
        <w:t xml:space="preserve">Emilia Javorsky is a Boston-based physician-scientist focused on the invention, development and commercialization of new medical therapies. She also leads an Artificial Intelligence in Medicine initiative with The Future Society at the Harvard Kennedy School of Government. Why </w:t>
      </w:r>
      <w:r w:rsidRPr="00E50E1F">
        <w:rPr>
          <w:rStyle w:val="Emphasis"/>
        </w:rPr>
        <w:t xml:space="preserve">Human </w:t>
      </w:r>
      <w:r w:rsidRPr="00B52698">
        <w:rPr>
          <w:rStyle w:val="Emphasis"/>
          <w:highlight w:val="green"/>
        </w:rPr>
        <w:t>Extinction</w:t>
      </w:r>
      <w:r w:rsidRPr="00E50E1F">
        <w:rPr>
          <w:u w:val="single"/>
        </w:rPr>
        <w:t xml:space="preserve"> </w:t>
      </w:r>
      <w:r w:rsidRPr="00B52698">
        <w:rPr>
          <w:highlight w:val="green"/>
          <w:u w:val="single"/>
        </w:rPr>
        <w:t xml:space="preserve">Needs a </w:t>
      </w:r>
      <w:r w:rsidRPr="00B52698">
        <w:rPr>
          <w:rStyle w:val="Emphasis"/>
          <w:highlight w:val="green"/>
        </w:rPr>
        <w:t>Marketing Department</w:t>
      </w:r>
      <w:r w:rsidRPr="00E50E1F">
        <w:t>. January 15, 2018. https://www.xconomy.com/boston/2018/01/15/why-human-extinction-needs-a-marketing-department/</w:t>
      </w:r>
      <w:r>
        <w:t>]</w:t>
      </w:r>
    </w:p>
    <w:p w14:paraId="52CC730D" w14:textId="77777777" w:rsidR="0035252B" w:rsidRPr="00A73F6D" w:rsidRDefault="0035252B" w:rsidP="0035252B">
      <w:pPr>
        <w:rPr>
          <w:sz w:val="16"/>
        </w:rPr>
      </w:pPr>
      <w:r w:rsidRPr="00B52698">
        <w:rPr>
          <w:highlight w:val="green"/>
          <w:u w:val="single"/>
        </w:rPr>
        <w:t>Experts at Oxford</w:t>
      </w:r>
      <w:r w:rsidRPr="00A73F6D">
        <w:rPr>
          <w:sz w:val="16"/>
        </w:rPr>
        <w:t xml:space="preserve"> University </w:t>
      </w:r>
      <w:r w:rsidRPr="00A73F6D">
        <w:rPr>
          <w:u w:val="single"/>
        </w:rPr>
        <w:t xml:space="preserve">and elsewhere have </w:t>
      </w:r>
      <w:r w:rsidRPr="00B52698">
        <w:rPr>
          <w:highlight w:val="green"/>
          <w:u w:val="single"/>
        </w:rPr>
        <w:t>estimated</w:t>
      </w:r>
      <w:r w:rsidRPr="00A73F6D">
        <w:rPr>
          <w:u w:val="single"/>
        </w:rPr>
        <w:t xml:space="preserve"> that </w:t>
      </w:r>
      <w:r w:rsidRPr="00B52698">
        <w:rPr>
          <w:highlight w:val="green"/>
          <w:u w:val="single"/>
        </w:rPr>
        <w:t>the risk of</w:t>
      </w:r>
      <w:r w:rsidRPr="00A73F6D">
        <w:rPr>
          <w:u w:val="single"/>
        </w:rPr>
        <w:t xml:space="preserve"> a global </w:t>
      </w:r>
      <w:r w:rsidRPr="00B52698">
        <w:rPr>
          <w:highlight w:val="green"/>
          <w:u w:val="single"/>
        </w:rPr>
        <w:t>human extinction</w:t>
      </w:r>
      <w:r w:rsidRPr="00A73F6D">
        <w:rPr>
          <w:u w:val="single"/>
        </w:rPr>
        <w:t xml:space="preserve"> event</w:t>
      </w:r>
      <w:r w:rsidRPr="00A73F6D">
        <w:rPr>
          <w:sz w:val="16"/>
        </w:rPr>
        <w:t xml:space="preserve"> this century—or at least of an event that wipes out 10 percent or more of the world’s population— </w:t>
      </w:r>
      <w:r w:rsidRPr="00B52698">
        <w:rPr>
          <w:highlight w:val="green"/>
          <w:u w:val="single"/>
        </w:rPr>
        <w:t>is</w:t>
      </w:r>
      <w:r w:rsidRPr="00A73F6D">
        <w:rPr>
          <w:u w:val="single"/>
        </w:rPr>
        <w:t xml:space="preserve"> around </w:t>
      </w:r>
      <w:r w:rsidRPr="00B52698">
        <w:rPr>
          <w:rStyle w:val="Emphasis"/>
          <w:highlight w:val="green"/>
        </w:rPr>
        <w:t>1 in 10</w:t>
      </w:r>
      <w:r w:rsidRPr="00B52698">
        <w:rPr>
          <w:sz w:val="16"/>
          <w:highlight w:val="green"/>
        </w:rPr>
        <w:t xml:space="preserve">. </w:t>
      </w:r>
      <w:r w:rsidRPr="00B52698">
        <w:rPr>
          <w:highlight w:val="green"/>
          <w:u w:val="single"/>
        </w:rPr>
        <w:t>The most probable culprits</w:t>
      </w:r>
      <w:r w:rsidRPr="00A73F6D">
        <w:rPr>
          <w:sz w:val="16"/>
        </w:rPr>
        <w:t xml:space="preserve"> sending us the way of the dinosaur </w:t>
      </w:r>
      <w:r w:rsidRPr="00B52698">
        <w:rPr>
          <w:highlight w:val="green"/>
          <w:u w:val="single"/>
        </w:rPr>
        <w:t>are</w:t>
      </w:r>
      <w:r w:rsidRPr="00A73F6D">
        <w:rPr>
          <w:sz w:val="16"/>
        </w:rPr>
        <w:t xml:space="preserve"> mostly </w:t>
      </w:r>
      <w:r w:rsidRPr="00B52698">
        <w:rPr>
          <w:rStyle w:val="Emphasis"/>
          <w:highlight w:val="green"/>
        </w:rPr>
        <w:t>anthropogenic risks</w:t>
      </w:r>
      <w:r w:rsidRPr="00A73F6D">
        <w:rPr>
          <w:sz w:val="16"/>
        </w:rPr>
        <w:t xml:space="preserve">, meaning those created by humans. </w:t>
      </w:r>
      <w:r w:rsidRPr="00B52698">
        <w:rPr>
          <w:highlight w:val="green"/>
          <w:u w:val="single"/>
        </w:rPr>
        <w:t>These include</w:t>
      </w:r>
      <w:r w:rsidRPr="00A73F6D">
        <w:rPr>
          <w:sz w:val="16"/>
        </w:rPr>
        <w:t xml:space="preserve"> climate change, </w:t>
      </w:r>
      <w:r w:rsidRPr="00B52698">
        <w:rPr>
          <w:rStyle w:val="Emphasis"/>
          <w:highlight w:val="green"/>
        </w:rPr>
        <w:t>nuclear disaster</w:t>
      </w:r>
      <w:r w:rsidRPr="00A73F6D">
        <w:rPr>
          <w:sz w:val="16"/>
        </w:rPr>
        <w:t>, and more emerging risks such as artificial intelligence gone wrong (by accident or nefarious intent) and bioterrorism. A recent search of the scientific literature through ScienceDirect for “human extinction” returned a demoralizing 157 results, compared to the 1,627 for “dung beetle.” I don’t know about you, but this concerns me. Why is there so little research and action on existential risks (risks capable of rendering humanity extinct)?</w:t>
      </w:r>
    </w:p>
    <w:p w14:paraId="08669570" w14:textId="77777777" w:rsidR="0035252B" w:rsidRPr="008A2B5C" w:rsidRDefault="0035252B" w:rsidP="0035252B">
      <w:pPr>
        <w:rPr>
          <w:sz w:val="16"/>
        </w:rPr>
      </w:pPr>
      <w:r w:rsidRPr="00B52698">
        <w:rPr>
          <w:highlight w:val="green"/>
          <w:u w:val="single"/>
        </w:rPr>
        <w:t>A big</w:t>
      </w:r>
      <w:r w:rsidRPr="00A73F6D">
        <w:rPr>
          <w:u w:val="single"/>
        </w:rPr>
        <w:t xml:space="preserve"> part of the </w:t>
      </w:r>
      <w:r w:rsidRPr="00B52698">
        <w:rPr>
          <w:highlight w:val="green"/>
          <w:u w:val="single"/>
        </w:rPr>
        <w:t>problem is</w:t>
      </w:r>
      <w:r w:rsidRPr="00A73F6D">
        <w:rPr>
          <w:u w:val="single"/>
        </w:rPr>
        <w:t xml:space="preserve"> a </w:t>
      </w:r>
      <w:r w:rsidRPr="00B52698">
        <w:rPr>
          <w:rStyle w:val="Emphasis"/>
          <w:highlight w:val="green"/>
        </w:rPr>
        <w:t>lack of awareness</w:t>
      </w:r>
      <w:r w:rsidRPr="00B52698">
        <w:rPr>
          <w:highlight w:val="green"/>
          <w:u w:val="single"/>
        </w:rPr>
        <w:t xml:space="preserve"> about the </w:t>
      </w:r>
      <w:r w:rsidRPr="00B52698">
        <w:rPr>
          <w:rStyle w:val="Emphasis"/>
          <w:highlight w:val="green"/>
        </w:rPr>
        <w:t>real threats</w:t>
      </w:r>
      <w:r w:rsidRPr="00B52698">
        <w:rPr>
          <w:highlight w:val="green"/>
          <w:u w:val="single"/>
        </w:rPr>
        <w:t xml:space="preserve"> we face</w:t>
      </w:r>
      <w:r w:rsidRPr="00A73F6D">
        <w:rPr>
          <w:sz w:val="16"/>
        </w:rPr>
        <w:t xml:space="preserve"> and what can be done about them. </w:t>
      </w:r>
      <w:r w:rsidRPr="00B52698">
        <w:rPr>
          <w:highlight w:val="green"/>
          <w:u w:val="single"/>
        </w:rPr>
        <w:t>When asked to estimate the chance of</w:t>
      </w:r>
      <w:r w:rsidRPr="00A73F6D">
        <w:rPr>
          <w:u w:val="single"/>
        </w:rPr>
        <w:t xml:space="preserve"> an </w:t>
      </w:r>
      <w:r w:rsidRPr="00B52698">
        <w:rPr>
          <w:highlight w:val="green"/>
          <w:u w:val="single"/>
        </w:rPr>
        <w:t>extinction</w:t>
      </w:r>
      <w:r w:rsidRPr="00A73F6D">
        <w:rPr>
          <w:u w:val="single"/>
        </w:rPr>
        <w:t xml:space="preserve"> event in the next 50 years, U.S. </w:t>
      </w:r>
      <w:r w:rsidRPr="00B52698">
        <w:rPr>
          <w:highlight w:val="green"/>
          <w:u w:val="single"/>
        </w:rPr>
        <w:t>adults</w:t>
      </w:r>
      <w:r w:rsidRPr="00A73F6D">
        <w:rPr>
          <w:u w:val="single"/>
        </w:rPr>
        <w:t xml:space="preserve"> in surveys </w:t>
      </w:r>
      <w:r w:rsidRPr="00B52698">
        <w:rPr>
          <w:highlight w:val="green"/>
          <w:u w:val="single"/>
        </w:rPr>
        <w:t>reported</w:t>
      </w:r>
      <w:r w:rsidRPr="00A73F6D">
        <w:rPr>
          <w:sz w:val="16"/>
        </w:rPr>
        <w:t xml:space="preserve"> chances ranging from </w:t>
      </w:r>
      <w:r w:rsidRPr="00B52698">
        <w:rPr>
          <w:rStyle w:val="Emphasis"/>
          <w:highlight w:val="green"/>
        </w:rPr>
        <w:t>1 in 10 million</w:t>
      </w:r>
      <w:r w:rsidRPr="00A73F6D">
        <w:rPr>
          <w:sz w:val="16"/>
        </w:rPr>
        <w:t xml:space="preserve"> to 1 in 100, certainly not 10 percent. </w:t>
      </w:r>
      <w:r w:rsidRPr="00A73F6D">
        <w:rPr>
          <w:u w:val="single"/>
        </w:rPr>
        <w:t xml:space="preserve">The </w:t>
      </w:r>
      <w:r w:rsidRPr="00B52698">
        <w:rPr>
          <w:rStyle w:val="Emphasis"/>
          <w:highlight w:val="green"/>
        </w:rPr>
        <w:t>awareness</w:t>
      </w:r>
      <w:r w:rsidRPr="00B52698">
        <w:rPr>
          <w:highlight w:val="green"/>
          <w:u w:val="single"/>
        </w:rPr>
        <w:t xml:space="preserve"> and </w:t>
      </w:r>
      <w:r w:rsidRPr="00B52698">
        <w:rPr>
          <w:rStyle w:val="Emphasis"/>
          <w:highlight w:val="green"/>
        </w:rPr>
        <w:t>engagement issues</w:t>
      </w:r>
      <w:r w:rsidRPr="00A73F6D">
        <w:rPr>
          <w:u w:val="single"/>
        </w:rPr>
        <w:t xml:space="preserve"> </w:t>
      </w:r>
      <w:r w:rsidRPr="00B52698">
        <w:rPr>
          <w:highlight w:val="green"/>
          <w:u w:val="single"/>
        </w:rPr>
        <w:t xml:space="preserve">extend to the </w:t>
      </w:r>
      <w:r w:rsidRPr="00B52698">
        <w:rPr>
          <w:rStyle w:val="Emphasis"/>
          <w:highlight w:val="green"/>
        </w:rPr>
        <w:t>academic community</w:t>
      </w:r>
      <w:r w:rsidRPr="00A73F6D">
        <w:rPr>
          <w:u w:val="single"/>
        </w:rPr>
        <w:t xml:space="preserve"> as well, </w:t>
      </w:r>
      <w:r w:rsidRPr="00B52698">
        <w:rPr>
          <w:highlight w:val="green"/>
          <w:u w:val="single"/>
        </w:rPr>
        <w:t xml:space="preserve">where </w:t>
      </w:r>
      <w:r w:rsidRPr="00B52698">
        <w:rPr>
          <w:rStyle w:val="Emphasis"/>
          <w:highlight w:val="green"/>
        </w:rPr>
        <w:t>a key bottleneck</w:t>
      </w:r>
      <w:r w:rsidRPr="00B52698">
        <w:rPr>
          <w:highlight w:val="green"/>
          <w:u w:val="single"/>
        </w:rPr>
        <w:t xml:space="preserve"> is a lack of talented people </w:t>
      </w:r>
      <w:r w:rsidRPr="00B52698">
        <w:rPr>
          <w:rStyle w:val="Emphasis"/>
          <w:highlight w:val="green"/>
        </w:rPr>
        <w:t>studying existential risks</w:t>
      </w:r>
      <w:r w:rsidRPr="00B52698">
        <w:rPr>
          <w:sz w:val="16"/>
          <w:highlight w:val="green"/>
        </w:rPr>
        <w:t xml:space="preserve">. </w:t>
      </w:r>
      <w:r w:rsidRPr="00B52698">
        <w:rPr>
          <w:highlight w:val="green"/>
          <w:u w:val="single"/>
        </w:rPr>
        <w:t>Developing</w:t>
      </w:r>
      <w:r w:rsidRPr="00A73F6D">
        <w:rPr>
          <w:u w:val="single"/>
        </w:rPr>
        <w:t xml:space="preserve"> viable </w:t>
      </w:r>
      <w:r w:rsidRPr="00B52698">
        <w:rPr>
          <w:rStyle w:val="Emphasis"/>
          <w:highlight w:val="green"/>
        </w:rPr>
        <w:t>risk</w:t>
      </w:r>
      <w:r w:rsidRPr="00A73F6D">
        <w:rPr>
          <w:rStyle w:val="Emphasis"/>
        </w:rPr>
        <w:t xml:space="preserve"> </w:t>
      </w:r>
      <w:r w:rsidRPr="00B52698">
        <w:rPr>
          <w:rStyle w:val="Emphasis"/>
          <w:highlight w:val="green"/>
        </w:rPr>
        <w:t>mitigation strategies</w:t>
      </w:r>
      <w:r w:rsidRPr="00B52698">
        <w:rPr>
          <w:highlight w:val="green"/>
          <w:u w:val="single"/>
        </w:rPr>
        <w:t xml:space="preserve"> will require</w:t>
      </w:r>
      <w:r w:rsidRPr="00A73F6D">
        <w:rPr>
          <w:u w:val="single"/>
        </w:rPr>
        <w:t xml:space="preserve"> widespread </w:t>
      </w:r>
      <w:r w:rsidRPr="00B52698">
        <w:rPr>
          <w:rStyle w:val="Emphasis"/>
          <w:highlight w:val="green"/>
        </w:rPr>
        <w:t>civic engagement</w:t>
      </w:r>
      <w:r w:rsidRPr="00B52698">
        <w:rPr>
          <w:highlight w:val="green"/>
          <w:u w:val="single"/>
        </w:rPr>
        <w:t xml:space="preserve"> and </w:t>
      </w:r>
      <w:r w:rsidRPr="00B52698">
        <w:rPr>
          <w:rStyle w:val="Emphasis"/>
          <w:highlight w:val="green"/>
        </w:rPr>
        <w:t>concerted research</w:t>
      </w:r>
      <w:r w:rsidRPr="00A73F6D">
        <w:rPr>
          <w:u w:val="single"/>
        </w:rPr>
        <w:t xml:space="preserve"> efforts</w:t>
      </w:r>
      <w:r w:rsidRPr="00A73F6D">
        <w:rPr>
          <w:sz w:val="16"/>
        </w:rPr>
        <w:t xml:space="preserve">. Consequently, </w:t>
      </w:r>
      <w:r w:rsidRPr="00B52698">
        <w:rPr>
          <w:highlight w:val="green"/>
          <w:u w:val="single"/>
        </w:rPr>
        <w:t xml:space="preserve">there is an </w:t>
      </w:r>
      <w:r w:rsidRPr="00B52698">
        <w:rPr>
          <w:rStyle w:val="Emphasis"/>
          <w:highlight w:val="green"/>
        </w:rPr>
        <w:t>urgent need</w:t>
      </w:r>
      <w:r w:rsidRPr="00B52698">
        <w:rPr>
          <w:highlight w:val="green"/>
          <w:u w:val="single"/>
        </w:rPr>
        <w:t xml:space="preserve"> to improve</w:t>
      </w:r>
      <w:r w:rsidRPr="00A73F6D">
        <w:rPr>
          <w:u w:val="single"/>
        </w:rPr>
        <w:t xml:space="preserve"> the </w:t>
      </w:r>
      <w:r w:rsidRPr="00B52698">
        <w:rPr>
          <w:rStyle w:val="Emphasis"/>
          <w:highlight w:val="green"/>
        </w:rPr>
        <w:t>communication</w:t>
      </w:r>
      <w:r w:rsidRPr="00B52698">
        <w:rPr>
          <w:highlight w:val="green"/>
          <w:u w:val="single"/>
        </w:rPr>
        <w:t xml:space="preserve"> of the </w:t>
      </w:r>
      <w:r w:rsidRPr="00B52698">
        <w:rPr>
          <w:rStyle w:val="Emphasis"/>
          <w:highlight w:val="green"/>
        </w:rPr>
        <w:t>magnitude</w:t>
      </w:r>
      <w:r w:rsidRPr="00A73F6D">
        <w:rPr>
          <w:u w:val="single"/>
        </w:rPr>
        <w:t xml:space="preserve"> and importance </w:t>
      </w:r>
      <w:r w:rsidRPr="00B52698">
        <w:rPr>
          <w:highlight w:val="green"/>
          <w:u w:val="single"/>
        </w:rPr>
        <w:t xml:space="preserve">of </w:t>
      </w:r>
      <w:r w:rsidRPr="00B52698">
        <w:rPr>
          <w:rStyle w:val="Emphasis"/>
          <w:highlight w:val="green"/>
        </w:rPr>
        <w:t>existential risks</w:t>
      </w:r>
      <w:r w:rsidRPr="00A73F6D">
        <w:rPr>
          <w:sz w:val="16"/>
        </w:rPr>
        <w:t>. The first step is getting an audience to pay attention to this issue.</w:t>
      </w:r>
    </w:p>
    <w:p w14:paraId="0E4B320E" w14:textId="77777777" w:rsidR="00992126" w:rsidRDefault="00992126" w:rsidP="00992126">
      <w:pPr>
        <w:pStyle w:val="Heading4"/>
      </w:pPr>
      <w:r>
        <w:t>Ideal theory bad- ignores concrete conditions of the material world that shape action- allows academics to elide responsibility to challenging oppression- acting in imperfect conditions must always be assumed by ethical theories- it’s the conclusion of their Farr card</w:t>
      </w:r>
    </w:p>
    <w:p w14:paraId="75CC0818" w14:textId="77777777" w:rsidR="00992126" w:rsidRPr="00B86CD0" w:rsidRDefault="00992126" w:rsidP="00992126">
      <w:pPr>
        <w:rPr>
          <w:rStyle w:val="Style13ptBold"/>
        </w:rPr>
      </w:pPr>
      <w:r w:rsidRPr="00B86CD0">
        <w:rPr>
          <w:rStyle w:val="Style13ptBold"/>
        </w:rPr>
        <w:t>Farr 2</w:t>
      </w:r>
    </w:p>
    <w:p w14:paraId="2F5F65B9" w14:textId="77777777" w:rsidR="00992126" w:rsidRPr="00B86CD0" w:rsidRDefault="00992126" w:rsidP="00992126">
      <w:pPr>
        <w:rPr>
          <w:sz w:val="16"/>
        </w:rPr>
      </w:pPr>
      <w:r w:rsidRPr="00B86CD0">
        <w:rPr>
          <w:sz w:val="16"/>
        </w:rPr>
        <w:t>Arnold Farr (prof of phil @ UKentucky, focusing on German idealism, philosophy of race, postmodernism, psychoanalysis, and liberation philosophy). “Can a Philosophy of Race Afford to Abandon the Kantian Categorical Imperative?” JOURNAL of SOCIAL PHILOSOPHY, Vol. 33 No. 1, Spring 2002, 17–32.</w:t>
      </w:r>
      <w:r>
        <w:rPr>
          <w:sz w:val="16"/>
        </w:rPr>
        <w:t xml:space="preserve"> JDN.</w:t>
      </w:r>
    </w:p>
    <w:p w14:paraId="79CE3E59" w14:textId="77777777" w:rsidR="00992126" w:rsidRPr="00B86CD0" w:rsidRDefault="00992126" w:rsidP="00992126">
      <w:pPr>
        <w:rPr>
          <w:b/>
          <w:u w:val="single"/>
        </w:rPr>
      </w:pPr>
    </w:p>
    <w:p w14:paraId="783ADBDB" w14:textId="77777777" w:rsidR="00992126" w:rsidRPr="009C3AB7" w:rsidRDefault="00992126" w:rsidP="00992126">
      <w:r w:rsidRPr="00E92F3F">
        <w:rPr>
          <w:rStyle w:val="StyleUnderline"/>
        </w:rPr>
        <w:t>One of the most popular criticisms of Kant’s moral philosophy is that it is too formalistic.</w:t>
      </w:r>
      <w:r w:rsidRPr="00811D23">
        <w:rPr>
          <w:sz w:val="16"/>
        </w:rPr>
        <w:t xml:space="preserve">13 </w:t>
      </w:r>
      <w:r w:rsidRPr="00E92F3F">
        <w:rPr>
          <w:rStyle w:val="StyleUnderline"/>
        </w:rPr>
        <w:t>That is, the universal nature of the categorical imperative leaves it devoid of content.</w:t>
      </w:r>
      <w:r w:rsidRPr="00811D23">
        <w:rPr>
          <w:sz w:val="16"/>
        </w:rPr>
        <w:t xml:space="preserve"> Such a principle is useless since moral decisions are made by concrete individuals in a concrete, historical, and social situation. This type of criticism lies behind Lewis Gordon’s </w:t>
      </w:r>
      <w:r w:rsidRPr="00370380">
        <w:rPr>
          <w:sz w:val="16"/>
        </w:rPr>
        <w:t xml:space="preserve">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 </w:t>
      </w:r>
      <w:r w:rsidRPr="00E92F3F">
        <w:rPr>
          <w:rStyle w:val="StyleUnderline"/>
          <w:highlight w:val="yellow"/>
        </w:rPr>
        <w:t>although a distinction between the universal and the concrete is</w:t>
      </w:r>
      <w:r w:rsidRPr="00E92F3F">
        <w:rPr>
          <w:rStyle w:val="StyleUnderline"/>
        </w:rPr>
        <w:t xml:space="preserve"> a </w:t>
      </w:r>
      <w:r w:rsidRPr="00E92F3F">
        <w:rPr>
          <w:rStyle w:val="StyleUnderline"/>
          <w:highlight w:val="yellow"/>
        </w:rPr>
        <w:t>valid</w:t>
      </w:r>
      <w:r w:rsidRPr="00E92F3F">
        <w:rPr>
          <w:rStyle w:val="StyleUnderline"/>
        </w:rPr>
        <w:t xml:space="preserve"> distinction, </w:t>
      </w:r>
      <w:r w:rsidRPr="00E92F3F">
        <w:rPr>
          <w:rStyle w:val="StyleUnderline"/>
          <w:highlight w:val="yellow"/>
        </w:rPr>
        <w:t xml:space="preserve">the </w:t>
      </w:r>
      <w:r w:rsidRPr="003E0E35">
        <w:rPr>
          <w:rStyle w:val="Emphasis"/>
          <w:highlight w:val="yellow"/>
        </w:rPr>
        <w:t>unity of the two</w:t>
      </w:r>
      <w:r w:rsidRPr="00E92F3F">
        <w:rPr>
          <w:rStyle w:val="StyleUnderline"/>
          <w:highlight w:val="yellow"/>
        </w:rPr>
        <w:t xml:space="preserve"> is required for</w:t>
      </w:r>
      <w:r w:rsidRPr="00E92F3F">
        <w:rPr>
          <w:rStyle w:val="StyleUnderline"/>
        </w:rPr>
        <w:t xml:space="preserve"> an understanding of human </w:t>
      </w:r>
      <w:r w:rsidRPr="00E92F3F">
        <w:rPr>
          <w:rStyle w:val="StyleUnderline"/>
          <w:highlight w:val="yellow"/>
        </w:rPr>
        <w:t>agency.</w:t>
      </w:r>
      <w:r w:rsidRPr="00370380">
        <w:rPr>
          <w:sz w:val="16"/>
        </w:rPr>
        <w:t xml:space="preserve"> 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w:t>
      </w:r>
      <w:r w:rsidRPr="00E92F3F">
        <w:rPr>
          <w:rStyle w:val="StyleUnderline"/>
          <w:highlight w:val="yellow"/>
        </w:rPr>
        <w:t>Kant is</w:t>
      </w:r>
      <w:r w:rsidRPr="00E92F3F">
        <w:rPr>
          <w:rStyle w:val="StyleUnderline"/>
        </w:rPr>
        <w:t xml:space="preserve"> often </w:t>
      </w:r>
      <w:r w:rsidRPr="00E92F3F">
        <w:rPr>
          <w:rStyle w:val="StyleUnderline"/>
          <w:highlight w:val="yellow"/>
        </w:rPr>
        <w:t>accused of making the moral agent an abstract, empty</w:t>
      </w:r>
      <w:r w:rsidRPr="00E92F3F">
        <w:rPr>
          <w:rStyle w:val="StyleUnderline"/>
        </w:rPr>
        <w:t xml:space="preserve">, noumenal </w:t>
      </w:r>
      <w:r w:rsidRPr="00E92F3F">
        <w:rPr>
          <w:rStyle w:val="StyleUnderline"/>
          <w:highlight w:val="yellow"/>
        </w:rPr>
        <w:t xml:space="preserve">subject. Nothing could be further from the truth. </w:t>
      </w:r>
      <w:r w:rsidRPr="003E0E35">
        <w:rPr>
          <w:rStyle w:val="Emphasis"/>
          <w:highlight w:val="yellow"/>
        </w:rPr>
        <w:t>The Kantian subject is</w:t>
      </w:r>
      <w:r w:rsidRPr="00433D62">
        <w:t xml:space="preserve"> an </w:t>
      </w:r>
      <w:r w:rsidRPr="003E0E35">
        <w:rPr>
          <w:rStyle w:val="Emphasis"/>
          <w:highlight w:val="yellow"/>
        </w:rPr>
        <w:t>embodied</w:t>
      </w:r>
      <w:r w:rsidRPr="00E92F3F">
        <w:rPr>
          <w:rStyle w:val="StyleUnderline"/>
        </w:rPr>
        <w:t>, empirical, concrete subject. However, this concrete subject has a dual nature. Kant claims</w:t>
      </w:r>
      <w:r w:rsidRPr="00184006">
        <w:rPr>
          <w:sz w:val="16"/>
        </w:rPr>
        <w:t xml:space="preserve"> in the Critique of Pure Reason as well as in the Grounding </w:t>
      </w:r>
      <w:r w:rsidRPr="00E92F3F">
        <w:rPr>
          <w:rStyle w:val="StyleUnderline"/>
        </w:rPr>
        <w:t>that human beings have an intelligible and empirical character.</w:t>
      </w:r>
      <w:r w:rsidRPr="00184006">
        <w:rPr>
          <w:sz w:val="16"/>
        </w:rPr>
        <w:t xml:space="preserve">15 </w:t>
      </w:r>
      <w:r w:rsidRPr="00E92F3F">
        <w:rPr>
          <w:rStyle w:val="StyleUnderline"/>
        </w:rPr>
        <w:t>It is impossible to understand and do justice to Kant’s moral theory without taking seriously the relation between these two characters. The very concept of morality is impossible without the tension between the two.</w:t>
      </w:r>
      <w:r w:rsidRPr="00184006">
        <w:rPr>
          <w:sz w:val="16"/>
        </w:rPr>
        <w:t xml:space="preserve"> By “empirical character” Kant simply means that we have a sensual nature. We are physical creatures with physical drives or desires. </w:t>
      </w:r>
      <w:r w:rsidRPr="00E92F3F">
        <w:rPr>
          <w:rStyle w:val="StyleUnderline"/>
        </w:rPr>
        <w:t>The very fact that I cannot simply satisfy my desires without considering the rightness or wrongness of my actions suggests that my empirical character must be held in check by something, or else I behave like a Freudian id. My empirical character must be held in check by my intelligible character, which is</w:t>
      </w:r>
      <w:r w:rsidRPr="00184006">
        <w:rPr>
          <w:sz w:val="16"/>
        </w:rPr>
        <w:t xml:space="preserve"> the legislative activity of </w:t>
      </w:r>
      <w:r w:rsidRPr="00E92F3F">
        <w:rPr>
          <w:rStyle w:val="StyleUnderline"/>
        </w:rPr>
        <w:t>practical reason. It is through our intelligible character that we formulate principles that keep our empirical impulses in check. The categorical imperative is the supreme principle of morality</w:t>
      </w:r>
      <w:r w:rsidRPr="00184006">
        <w:rPr>
          <w:sz w:val="16"/>
        </w:rPr>
        <w:t xml:space="preserve"> that is </w:t>
      </w:r>
      <w:r w:rsidRPr="00E92F3F">
        <w:rPr>
          <w:rStyle w:val="StyleUnderline"/>
        </w:rPr>
        <w:t>constructed by the moral agent in his/her moment of self-transcendence.</w:t>
      </w:r>
      <w:r w:rsidRPr="00184006">
        <w:rPr>
          <w:sz w:val="16"/>
        </w:rPr>
        <w:t xml:space="preserve"> What I have called self-transcendence may be best explained in the following passage by Onora O’Neill: In restricting our maxims to those that meet the test of the categorical imperative we refuse to base our lives on maxims that necessarily make our own case an exception. The reason why a universilizability criterion is morally signiﬁcant is that it makes our own case no special exception (G, IV, 404). In accepting the Categorical Imperative we accept the moral reality of other selves, and hence the possibility (not, note, the reality) of a moral community. </w:t>
      </w:r>
      <w:r w:rsidRPr="00E92F3F">
        <w:rPr>
          <w:rStyle w:val="StyleUnderline"/>
        </w:rPr>
        <w:t>The Formula of Universal Law enjoins no more than that we act only on maxims that are open to others also.</w:t>
      </w:r>
      <w:r w:rsidRPr="00184006">
        <w:rPr>
          <w:sz w:val="16"/>
        </w:rPr>
        <w:t xml:space="preserve">16 O’Neill’s description of the universalizability criterion includes the notion of self-transcendence that I am working to explicate here to the extent that like self-transcendence, universalizable moral principles require that the individual think beyond his or her own particular desires. </w:t>
      </w:r>
      <w:r w:rsidRPr="00E92F3F">
        <w:rPr>
          <w:rStyle w:val="StyleUnderline"/>
        </w:rPr>
        <w:t>The individual is not allowed to exclude others as rational moral agents</w:t>
      </w:r>
      <w:r w:rsidRPr="00184006">
        <w:rPr>
          <w:sz w:val="16"/>
        </w:rPr>
        <w:t xml:space="preserve"> who have the right to act as he acts in a given situation. For example, if I decide to use another person merely as a means for my own end I must recognize the other person’s right to do the same to me. I cannot consistently will that I use another as a means only and will that I not be used in the same manner by another. </w:t>
      </w:r>
      <w:r w:rsidRPr="00E92F3F">
        <w:rPr>
          <w:rStyle w:val="StyleUnderline"/>
        </w:rPr>
        <w:t>Hence, the universalizability criterion is a principle of consistency and a principle of inclusion.</w:t>
      </w:r>
      <w:r w:rsidRPr="00184006">
        <w:rPr>
          <w:sz w:val="16"/>
        </w:rPr>
        <w:t xml:space="preserve"> That is, </w:t>
      </w:r>
      <w:r w:rsidRPr="00E92F3F">
        <w:rPr>
          <w:rStyle w:val="StyleUnderline"/>
        </w:rPr>
        <w:t>in choosing my maxims I attempt to include the perspective of other moral agents.</w:t>
      </w:r>
      <w:r w:rsidRPr="00184006">
        <w:rPr>
          <w:sz w:val="16"/>
        </w:rPr>
        <w:t xml:space="preserve"> </w:t>
      </w:r>
    </w:p>
    <w:p w14:paraId="6611D589" w14:textId="77777777" w:rsidR="0029519D" w:rsidRPr="00F601E6" w:rsidRDefault="0029519D" w:rsidP="0029519D"/>
    <w:p w14:paraId="5539D99C" w14:textId="77777777" w:rsidR="0029519D" w:rsidRPr="009E129F" w:rsidRDefault="0029519D" w:rsidP="0029519D"/>
    <w:p w14:paraId="275E24A4" w14:textId="77777777" w:rsidR="0029519D" w:rsidRPr="00F601E6" w:rsidRDefault="0029519D" w:rsidP="0029519D"/>
    <w:p w14:paraId="3F39FE5B"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Georgia">
    <w:altName w:val="Georgia"/>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imes">
    <w:altName w:val="Times"/>
    <w:panose1 w:val="000005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iberation Sans">
    <w:altName w:val="Arial"/>
    <w:panose1 w:val="020B0604020202020204"/>
    <w:charset w:val="01"/>
    <w:family w:val="roman"/>
    <w:pitch w:val="variable"/>
  </w:font>
  <w:font w:name="Droid Sans Fallback">
    <w:altName w:val="Malgun Gothic Semilight"/>
    <w:panose1 w:val="020B0604020202020204"/>
    <w:charset w:val="00"/>
    <w:family w:val="auto"/>
    <w:pitch w:val="variable"/>
  </w:font>
  <w:font w:name="Segoe UI">
    <w:panose1 w:val="020B0604020202020204"/>
    <w:charset w:val="00"/>
    <w:family w:val="swiss"/>
    <w:pitch w:val="variable"/>
    <w:sig w:usb0="E4002EFF" w:usb1="C000E47F" w:usb2="00000009" w:usb3="00000000" w:csb0="000001FF" w:csb1="00000000"/>
  </w:font>
  <w:font w:name="Franklin Gothic Heavy">
    <w:panose1 w:val="020B0903020102020204"/>
    <w:charset w:val="00"/>
    <w:family w:val="swiss"/>
    <w:pitch w:val="variable"/>
    <w:sig w:usb0="00000287" w:usb1="00000000" w:usb2="00000000" w:usb3="00000000" w:csb0="0000009F" w:csb1="00000000"/>
  </w:font>
  <w:font w:name="FreeSans">
    <w:altName w:val="Cambria"/>
    <w:panose1 w:val="020B0604020202020204"/>
    <w:charset w:val="00"/>
    <w:family w:val="roman"/>
    <w:notTrueType/>
    <w:pitch w:val="default"/>
  </w:font>
  <w:font w:name="Garamond">
    <w:panose1 w:val="02020404030301010803"/>
    <w:charset w:val="00"/>
    <w:family w:val="roman"/>
    <w:pitch w:val="variable"/>
    <w:sig w:usb0="00000287" w:usb1="00000002" w:usb2="00000000" w:usb3="00000000" w:csb0="0000009F" w:csb1="00000000"/>
  </w:font>
  <w:font w:name="Arial Narrow">
    <w:altName w:val="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Helvetica">
    <w:panose1 w:val="00000000000000000000"/>
    <w:charset w:val="00"/>
    <w:family w:val="auto"/>
    <w:pitch w:val="variable"/>
    <w:sig w:usb0="E00002FF" w:usb1="5000785B" w:usb2="00000000" w:usb3="00000000" w:csb0="0000019F" w:csb1="00000000"/>
  </w:font>
  <w:font w:name="Arial Bold">
    <w:altName w:val="Arial"/>
    <w:panose1 w:val="020B0604020202020204"/>
    <w:charset w:val="00"/>
    <w:family w:val="roman"/>
    <w:notTrueType/>
    <w:pitch w:val="default"/>
  </w:font>
  <w:font w:name="Book Antiqua">
    <w:panose1 w:val="02040602050305030304"/>
    <w:charset w:val="00"/>
    <w:family w:val="roman"/>
    <w:pitch w:val="variable"/>
    <w:sig w:usb0="00000287" w:usb1="00000000" w:usb2="00000000" w:usb3="00000000" w:csb0="0000009F" w:csb1="00000000"/>
  </w:font>
  <w:font w:name="Consolas">
    <w:panose1 w:val="020B0609020204030204"/>
    <w:charset w:val="00"/>
    <w:family w:val="modern"/>
    <w:pitch w:val="fixed"/>
    <w:sig w:usb0="E10002FF" w:usb1="4000FCFF" w:usb2="00000009"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1"/>
    <w:family w:val="roman"/>
    <w:pitch w:val="variable"/>
    <w:sig w:usb0="0000A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ell MT">
    <w:panose1 w:val="02020503060305020303"/>
    <w:charset w:val="4D"/>
    <w:family w:val="roman"/>
    <w:pitch w:val="variable"/>
    <w:sig w:usb0="00000003" w:usb1="00000000" w:usb2="00000000" w:usb3="00000000" w:csb0="00000001" w:csb1="00000000"/>
  </w:font>
  <w:font w:name="Futura Book">
    <w:altName w:val="Cambria"/>
    <w:panose1 w:val="020B0602020204020303"/>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20B0604020202020204"/>
    <w:charset w:val="4D"/>
    <w:family w:val="roman"/>
    <w:notTrueType/>
    <w:pitch w:val="default"/>
    <w:sig w:usb0="03000000" w:usb1="00000000" w:usb2="00000000" w:usb3="00000000" w:csb0="00000001" w:csb1="00000000"/>
  </w:font>
  <w:font w:name="Frutiger LT Std 55 Roman">
    <w:altName w:val="Times New Roman"/>
    <w:panose1 w:val="020B0604020202020204"/>
    <w:charset w:val="4D"/>
    <w:family w:val="roman"/>
    <w:notTrueType/>
    <w:pitch w:val="default"/>
    <w:sig w:usb0="03000000" w:usb1="00000000" w:usb2="00000000" w:usb3="00000000" w:csb0="00000001" w:csb1="00000000"/>
  </w:font>
  <w:font w:name="Trebuchet MS">
    <w:altName w:val="Trebuchet MS"/>
    <w:panose1 w:val="020B0603020202020204"/>
    <w:charset w:val="00"/>
    <w:family w:val="swiss"/>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20B0604020202020204"/>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panose1 w:val="020B0300000000000000"/>
    <w:charset w:val="80"/>
    <w:family w:val="auto"/>
    <w:pitch w:val="variable"/>
    <w:sig w:usb0="E00002FF" w:usb1="7AC7FFFF" w:usb2="00000012" w:usb3="00000000" w:csb0="0002000D" w:csb1="00000000"/>
  </w:font>
  <w:font w:name="Scala">
    <w:altName w:val="Cambria"/>
    <w:panose1 w:val="020B0604020202020204"/>
    <w:charset w:val="00"/>
    <w:family w:val="roman"/>
    <w:notTrueType/>
    <w:pitch w:val="default"/>
    <w:sig w:usb0="00000003" w:usb1="00000000" w:usb2="00000000" w:usb3="00000000" w:csb0="00000001" w:csb1="00000000"/>
  </w:font>
  <w:font w:name="Times New Roman Bold">
    <w:panose1 w:val="020B0604020202020204"/>
    <w:charset w:val="00"/>
    <w:family w:val="auto"/>
    <w:pitch w:val="variable"/>
    <w:sig w:usb0="00000003" w:usb1="00000000" w:usb2="00000000" w:usb3="00000000" w:csb0="00000001" w:csb1="00000000"/>
  </w:font>
  <w:font w:name="Trajan-Bold">
    <w:altName w:val="Calibri"/>
    <w:panose1 w:val="020B0604020202020204"/>
    <w:charset w:val="4D"/>
    <w:family w:val="auto"/>
    <w:notTrueType/>
    <w:pitch w:val="default"/>
    <w:sig w:usb0="00000003" w:usb1="00000000" w:usb2="00000000" w:usb3="00000000" w:csb0="00000001" w:csb1="00000000"/>
  </w:font>
  <w:font w:name="BookAntiqua">
    <w:altName w:val="Cambria"/>
    <w:panose1 w:val="020B0604020202020204"/>
    <w:charset w:val="00"/>
    <w:family w:val="roman"/>
    <w:notTrueType/>
    <w:pitch w:val="default"/>
    <w:sig w:usb0="00000003" w:usb1="00000000" w:usb2="00000000" w:usb3="00000000" w:csb0="00000001" w:csb1="00000000"/>
  </w:font>
  <w:font w:name="Showcard Gothic">
    <w:panose1 w:val="020B0604020202020204"/>
    <w:charset w:val="4D"/>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altName w:val="AGaramond"/>
    <w:panose1 w:val="020B0604020202020204"/>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4D"/>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yriad Pro">
    <w:altName w:val="Myriad Pro"/>
    <w:panose1 w:val="020B0604020202020204"/>
    <w:charset w:val="00"/>
    <w:family w:val="swiss"/>
    <w:notTrueType/>
    <w:pitch w:val="variable"/>
    <w:sig w:usb0="20000287" w:usb1="00000001" w:usb2="00000000" w:usb3="00000000" w:csb0="0000019F" w:csb1="00000000"/>
  </w:font>
  <w:font w:name="Meridien-Italic">
    <w:panose1 w:val="020B0604020202020204"/>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HNKAOE+Arial">
    <w:panose1 w:val="020B0604020202020204"/>
    <w:charset w:val="00"/>
    <w:family w:val="swiss"/>
    <w:notTrueType/>
    <w:pitch w:val="default"/>
    <w:sig w:usb0="00000003" w:usb1="00000000" w:usb2="00000000" w:usb3="00000000" w:csb0="00000001" w:csb1="00000000"/>
  </w:font>
  <w:font w:name="Times-Roman">
    <w:altName w:val="Times New Roman"/>
    <w:panose1 w:val="00000500000000020000"/>
    <w:charset w:val="00"/>
    <w:family w:val="roman"/>
    <w:notTrueType/>
    <w:pitch w:val="default"/>
    <w:sig w:usb0="00000003" w:usb1="00000000" w:usb2="00000000" w:usb3="00000000" w:csb0="00000001" w:csb1="00000000"/>
  </w:font>
  <w:font w:name="Cooper Black">
    <w:panose1 w:val="0208090404030B020404"/>
    <w:charset w:val="4D"/>
    <w:family w:val="roman"/>
    <w:pitch w:val="variable"/>
    <w:sig w:usb0="00000003" w:usb1="00000000" w:usb2="00000000" w:usb3="00000000" w:csb0="00000001" w:csb1="00000000"/>
  </w:font>
  <w:font w:name="Sabon LT Std">
    <w:altName w:val="Cambria"/>
    <w:panose1 w:val="020B0604020202020204"/>
    <w:charset w:val="4D"/>
    <w:family w:val="roman"/>
    <w:notTrueType/>
    <w:pitch w:val="default"/>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New Baskerville">
    <w:altName w:val="Cambria"/>
    <w:panose1 w:val="020B0604020202020204"/>
    <w:charset w:val="4D"/>
    <w:family w:val="roman"/>
    <w:notTrueType/>
    <w:pitch w:val="default"/>
    <w:sig w:usb0="00000003" w:usb1="00000000" w:usb2="00000000" w:usb3="00000000" w:csb0="00000001" w:csb1="00000000"/>
  </w:font>
  <w:font w:name="Mokka">
    <w:panose1 w:val="020B0604020202020204"/>
    <w:charset w:val="4D"/>
    <w:family w:val="roman"/>
    <w:notTrueType/>
    <w:pitch w:val="default"/>
    <w:sig w:usb0="00000003" w:usb1="00000000" w:usb2="00000000" w:usb3="00000000" w:csb0="00000001" w:csb1="00000000"/>
  </w:font>
  <w:font w:name="Gill Sans">
    <w:altName w:val="Gill Sans"/>
    <w:panose1 w:val="020B0502020104020203"/>
    <w:charset w:val="B1"/>
    <w:family w:val="swiss"/>
    <w:pitch w:val="variable"/>
    <w:sig w:usb0="80000A67" w:usb1="00000000" w:usb2="00000000" w:usb3="00000000" w:csb0="000001F7" w:csb1="00000000"/>
  </w:font>
  <w:font w:name="Futura">
    <w:altName w:val="Futura"/>
    <w:panose1 w:val="020B0602020204020303"/>
    <w:charset w:val="00"/>
    <w:family w:val="swiss"/>
    <w:pitch w:val="variable"/>
    <w:sig w:usb0="A00002AF" w:usb1="5000214A"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Helvetica Neue">
    <w:altName w:val="Helvetica Neue"/>
    <w:panose1 w:val="02000503000000020004"/>
    <w:charset w:val="00"/>
    <w:family w:val="auto"/>
    <w:pitch w:val="variable"/>
    <w:sig w:usb0="E50002FF" w:usb1="500079DB" w:usb2="0000001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433E87"/>
    <w:multiLevelType w:val="hybridMultilevel"/>
    <w:tmpl w:val="B854E6AE"/>
    <w:lvl w:ilvl="0" w:tplc="00190409">
      <w:start w:val="1"/>
      <w:numFmt w:val="decimal"/>
      <w:pStyle w:val="PageHeader"/>
      <w:lvlText w:val="%1)"/>
      <w:lvlJc w:val="left"/>
      <w:pPr>
        <w:tabs>
          <w:tab w:val="num" w:pos="360"/>
        </w:tabs>
        <w:ind w:left="36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2" w15:restartNumberingAfterBreak="0">
    <w:nsid w:val="08D51580"/>
    <w:multiLevelType w:val="hybridMultilevel"/>
    <w:tmpl w:val="0470A862"/>
    <w:lvl w:ilvl="0" w:tplc="18C467C2">
      <w:start w:val="1"/>
      <w:numFmt w:val="bullet"/>
      <w:pStyle w:val="Numbering"/>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E1159AA"/>
    <w:multiLevelType w:val="hybridMultilevel"/>
    <w:tmpl w:val="2B6E761E"/>
    <w:lvl w:ilvl="0" w:tplc="2780DBBA">
      <w:start w:val="2"/>
      <w:numFmt w:val="bullet"/>
      <w:pStyle w:val="Number"/>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4B47873"/>
    <w:multiLevelType w:val="hybridMultilevel"/>
    <w:tmpl w:val="496E7AC8"/>
    <w:styleLink w:val="1ai1"/>
    <w:lvl w:ilvl="0" w:tplc="04090001">
      <w:start w:val="1"/>
      <w:numFmt w:val="bullet"/>
      <w:pStyle w:val="PlaceholderText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1E793B2F"/>
    <w:multiLevelType w:val="hybridMultilevel"/>
    <w:tmpl w:val="E3D284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1B315E8"/>
    <w:multiLevelType w:val="hybridMultilevel"/>
    <w:tmpl w:val="4B08F3A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257C3571"/>
    <w:multiLevelType w:val="hybridMultilevel"/>
    <w:tmpl w:val="4B08F3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699706D"/>
    <w:multiLevelType w:val="hybridMultilevel"/>
    <w:tmpl w:val="95AED84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86C73BF"/>
    <w:multiLevelType w:val="hybridMultilevel"/>
    <w:tmpl w:val="BF467F1C"/>
    <w:lvl w:ilvl="0" w:tplc="9AE827B6">
      <w:start w:val="1"/>
      <w:numFmt w:val="bullet"/>
      <w:pStyle w:val="IndentedNumbering"/>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915579D"/>
    <w:multiLevelType w:val="hybridMultilevel"/>
    <w:tmpl w:val="C3E4B922"/>
    <w:lvl w:ilvl="0" w:tplc="7DE4358C">
      <w:start w:val="2"/>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7D81302"/>
    <w:multiLevelType w:val="hybridMultilevel"/>
    <w:tmpl w:val="B1D4888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A82580C"/>
    <w:multiLevelType w:val="hybridMultilevel"/>
    <w:tmpl w:val="08ECA3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C1B1F6B"/>
    <w:multiLevelType w:val="hybridMultilevel"/>
    <w:tmpl w:val="4B08F3A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40111135"/>
    <w:multiLevelType w:val="hybridMultilevel"/>
    <w:tmpl w:val="C3645AFA"/>
    <w:lvl w:ilvl="0" w:tplc="FF08588E">
      <w:start w:val="1"/>
      <w:numFmt w:val="bullet"/>
      <w:pStyle w:val="FileName"/>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4BE13680"/>
    <w:multiLevelType w:val="hybridMultilevel"/>
    <w:tmpl w:val="E26850A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55D352A0"/>
    <w:multiLevelType w:val="hybridMultilevel"/>
    <w:tmpl w:val="309082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8" w15:restartNumberingAfterBreak="0">
    <w:nsid w:val="57DE3666"/>
    <w:multiLevelType w:val="hybridMultilevel"/>
    <w:tmpl w:val="F9B086E4"/>
    <w:lvl w:ilvl="0" w:tplc="6B10E752">
      <w:start w:val="1"/>
      <w:numFmt w:val="bullet"/>
      <w:pStyle w:val="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E047D16"/>
    <w:multiLevelType w:val="hybridMultilevel"/>
    <w:tmpl w:val="15F25A38"/>
    <w:lvl w:ilvl="0" w:tplc="321A932A">
      <w:start w:val="1"/>
      <w:numFmt w:val="bullet"/>
      <w:pStyle w:val="Indented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6D67DC9"/>
    <w:multiLevelType w:val="hybridMultilevel"/>
    <w:tmpl w:val="11880C8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EA2E7C76">
      <w:start w:val="1"/>
      <w:numFmt w:val="upperLetter"/>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0">
    <w:nsid w:val="6AF633B5"/>
    <w:multiLevelType w:val="hybridMultilevel"/>
    <w:tmpl w:val="16D8D3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BD64D22"/>
    <w:multiLevelType w:val="hybridMultilevel"/>
    <w:tmpl w:val="A6D6FB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25E57ED"/>
    <w:multiLevelType w:val="hybridMultilevel"/>
    <w:tmpl w:val="FBC65E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3BD7563"/>
    <w:multiLevelType w:val="hybridMultilevel"/>
    <w:tmpl w:val="E26850A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B5B2E15"/>
    <w:multiLevelType w:val="hybridMultilevel"/>
    <w:tmpl w:val="46BC09C4"/>
    <w:lvl w:ilvl="0" w:tplc="4D9E0CC4">
      <w:start w:val="1"/>
      <w:numFmt w:val="upperLetter"/>
      <w:pStyle w:val="CardContinued1"/>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5"/>
  </w:num>
  <w:num w:numId="13">
    <w:abstractNumId w:val="14"/>
  </w:num>
  <w:num w:numId="14">
    <w:abstractNumId w:val="31"/>
  </w:num>
  <w:num w:numId="15">
    <w:abstractNumId w:val="28"/>
  </w:num>
  <w:num w:numId="16">
    <w:abstractNumId w:val="24"/>
  </w:num>
  <w:num w:numId="17">
    <w:abstractNumId w:val="29"/>
  </w:num>
  <w:num w:numId="18">
    <w:abstractNumId w:val="19"/>
  </w:num>
  <w:num w:numId="19">
    <w:abstractNumId w:val="12"/>
  </w:num>
  <w:num w:numId="20">
    <w:abstractNumId w:val="13"/>
  </w:num>
  <w:num w:numId="21">
    <w:abstractNumId w:val="36"/>
  </w:num>
  <w:num w:numId="22">
    <w:abstractNumId w:val="11"/>
  </w:num>
  <w:num w:numId="23">
    <w:abstractNumId w:val="20"/>
  </w:num>
  <w:num w:numId="24">
    <w:abstractNumId w:val="21"/>
  </w:num>
  <w:num w:numId="25">
    <w:abstractNumId w:val="23"/>
  </w:num>
  <w:num w:numId="26">
    <w:abstractNumId w:val="32"/>
  </w:num>
  <w:num w:numId="27">
    <w:abstractNumId w:val="34"/>
  </w:num>
  <w:num w:numId="28">
    <w:abstractNumId w:val="16"/>
  </w:num>
  <w:num w:numId="29">
    <w:abstractNumId w:val="17"/>
  </w:num>
  <w:num w:numId="30">
    <w:abstractNumId w:val="22"/>
  </w:num>
  <w:num w:numId="31">
    <w:abstractNumId w:val="33"/>
  </w:num>
  <w:num w:numId="32">
    <w:abstractNumId w:val="18"/>
  </w:num>
  <w:num w:numId="33">
    <w:abstractNumId w:val="35"/>
  </w:num>
  <w:num w:numId="34">
    <w:abstractNumId w:val="30"/>
  </w:num>
  <w:num w:numId="35">
    <w:abstractNumId w:val="26"/>
  </w:num>
  <w:num w:numId="36">
    <w:abstractNumId w:val="15"/>
  </w:num>
  <w:num w:numId="37">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9519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519D"/>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5252B"/>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126"/>
    <w:rsid w:val="00992BE3"/>
    <w:rsid w:val="009A1467"/>
    <w:rsid w:val="009A6464"/>
    <w:rsid w:val="009B3208"/>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736BAE4"/>
  <w14:defaultImageDpi w14:val="300"/>
  <w15:docId w15:val="{768FAD03-88EE-614A-A839-D76EF3D78C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qFormat="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9519D"/>
    <w:pPr>
      <w:spacing w:after="160" w:line="259" w:lineRule="auto"/>
    </w:pPr>
    <w:rPr>
      <w:rFonts w:ascii="Calibri" w:hAnsi="Calibri"/>
      <w:sz w:val="22"/>
    </w:rPr>
  </w:style>
  <w:style w:type="paragraph" w:styleId="Heading1">
    <w:name w:val="heading 1"/>
    <w:aliases w:val="Pocket,Argument,Subscript,Heading 1 Char Char,Block Name,Page Heading,ALEX,Heading 1 Char Char Char Char,Header Char Char Char Char Char,Heading 1 Char Char Char Char Char Char,Header 1 Char,Header Char Char Char Char Char Char Char,AHeading 1"/>
    <w:basedOn w:val="Normal"/>
    <w:next w:val="Normal"/>
    <w:link w:val="Heading1Char"/>
    <w:uiPriority w:val="9"/>
    <w:qFormat/>
    <w:rsid w:val="0029519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1,Heading 2 Char Char Char Char Char,Heading 2 Char Char Char Char Char Char Char Char Char Char Char,Heading 2 Char1 Char1,Super Script,BlockText,Char2,Cha, 1,Char Char Char Char1, Char Char Char Char1"/>
    <w:basedOn w:val="Normal"/>
    <w:next w:val="Normal"/>
    <w:link w:val="Heading2Char"/>
    <w:uiPriority w:val="9"/>
    <w:unhideWhenUsed/>
    <w:qFormat/>
    <w:rsid w:val="0029519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Citation,Tag Char Char,Bold Cite,Cite 1,Read Char,Heading 3 Char1 Char Char,Heading 3 Char Char1 Char Char,Read Char Ch,Text 7,3: Cite, Char,CardStyle,Heading 3 Foldover,n,no"/>
    <w:basedOn w:val="Normal"/>
    <w:next w:val="Normal"/>
    <w:link w:val="Heading3Char"/>
    <w:uiPriority w:val="9"/>
    <w:unhideWhenUsed/>
    <w:qFormat/>
    <w:rsid w:val="0029519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29519D"/>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nhideWhenUsed/>
    <w:qFormat/>
    <w:rsid w:val="0029519D"/>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qFormat/>
    <w:rsid w:val="0029519D"/>
    <w:pPr>
      <w:spacing w:before="280" w:after="80" w:line="360" w:lineRule="auto"/>
      <w:outlineLvl w:val="5"/>
    </w:pPr>
    <w:rPr>
      <w:rFonts w:ascii="Cambria" w:eastAsia="Times New Roman" w:hAnsi="Cambria"/>
      <w:b/>
      <w:bCs/>
      <w:i/>
      <w:iCs/>
      <w:sz w:val="20"/>
      <w:lang w:bidi="en-US"/>
    </w:rPr>
  </w:style>
  <w:style w:type="paragraph" w:styleId="Heading7">
    <w:name w:val="heading 7"/>
    <w:basedOn w:val="Normal"/>
    <w:next w:val="Normal"/>
    <w:link w:val="Heading7Char"/>
    <w:qFormat/>
    <w:rsid w:val="0029519D"/>
    <w:pPr>
      <w:spacing w:before="280" w:line="360" w:lineRule="auto"/>
      <w:outlineLvl w:val="6"/>
    </w:pPr>
    <w:rPr>
      <w:rFonts w:ascii="Cambria" w:eastAsia="Times New Roman" w:hAnsi="Cambria"/>
      <w:b/>
      <w:bCs/>
      <w:i/>
      <w:iCs/>
      <w:sz w:val="20"/>
      <w:szCs w:val="20"/>
      <w:lang w:bidi="en-US"/>
    </w:rPr>
  </w:style>
  <w:style w:type="paragraph" w:styleId="Heading8">
    <w:name w:val="heading 8"/>
    <w:basedOn w:val="Normal"/>
    <w:next w:val="Normal"/>
    <w:link w:val="Heading8Char"/>
    <w:qFormat/>
    <w:rsid w:val="0029519D"/>
    <w:pPr>
      <w:spacing w:before="280" w:line="360" w:lineRule="auto"/>
      <w:outlineLvl w:val="7"/>
    </w:pPr>
    <w:rPr>
      <w:rFonts w:ascii="Cambria" w:eastAsia="Times New Roman" w:hAnsi="Cambria"/>
      <w:b/>
      <w:bCs/>
      <w:i/>
      <w:iCs/>
      <w:sz w:val="18"/>
      <w:szCs w:val="18"/>
      <w:lang w:bidi="en-US"/>
    </w:rPr>
  </w:style>
  <w:style w:type="paragraph" w:styleId="Heading9">
    <w:name w:val="heading 9"/>
    <w:basedOn w:val="Normal"/>
    <w:next w:val="Normal"/>
    <w:link w:val="Heading9Char"/>
    <w:qFormat/>
    <w:rsid w:val="0029519D"/>
    <w:pPr>
      <w:spacing w:before="280" w:line="360" w:lineRule="auto"/>
      <w:outlineLvl w:val="8"/>
    </w:pPr>
    <w:rPr>
      <w:rFonts w:ascii="Cambria" w:eastAsia="Times New Roman" w:hAnsi="Cambria"/>
      <w:i/>
      <w:iCs/>
      <w:sz w:val="18"/>
      <w:szCs w:val="18"/>
      <w:lang w:bidi="en-US"/>
    </w:rPr>
  </w:style>
  <w:style w:type="character" w:default="1" w:styleId="DefaultParagraphFont">
    <w:name w:val="Default Paragraph Font"/>
    <w:uiPriority w:val="1"/>
    <w:semiHidden/>
    <w:unhideWhenUsed/>
    <w:rsid w:val="0029519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9519D"/>
  </w:style>
  <w:style w:type="character" w:customStyle="1" w:styleId="Heading1Char">
    <w:name w:val="Heading 1 Char"/>
    <w:aliases w:val="Pocket Char,Argument Char,Subscript Char,Heading 1 Char Char Char,Block Name Char,Page Heading Char,ALEX Char1,Heading 1 Char Char Char Char Char,Header Char Char Char Char Char Char,Heading 1 Char Char Char Char Char Char Char"/>
    <w:basedOn w:val="DefaultParagraphFont"/>
    <w:link w:val="Heading1"/>
    <w:uiPriority w:val="9"/>
    <w:rsid w:val="0029519D"/>
    <w:rPr>
      <w:rFonts w:ascii="Calibri" w:eastAsiaTheme="majorEastAsia" w:hAnsi="Calibri" w:cstheme="majorBidi"/>
      <w:b/>
      <w:bCs/>
      <w:sz w:val="52"/>
      <w:szCs w:val="32"/>
    </w:rPr>
  </w:style>
  <w:style w:type="character" w:customStyle="1" w:styleId="Heading2Char">
    <w:name w:val="Heading 2 Char"/>
    <w:aliases w:val="Hat Char,Heading 2 Char Char Char,Heading 21 Char1,Heading 2 Char Char Char Char Char Char,Heading 2 Char Char Char Char Char Char Char Char Char Char Char Char,Heading 2 Char1 Char1 Char,Super Script Char,BlockText Char,Char2 Char1"/>
    <w:basedOn w:val="DefaultParagraphFont"/>
    <w:link w:val="Heading2"/>
    <w:uiPriority w:val="9"/>
    <w:rsid w:val="0029519D"/>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Char Char,Citation Char,Tag Char Char Char,Bold Cite Char,Cite 1 Char,Read Char Char,Heading 3 Char1 Char Char Char,Heading 3 Char Char1 Char Char Char, Char Char"/>
    <w:basedOn w:val="DefaultParagraphFont"/>
    <w:link w:val="Heading3"/>
    <w:uiPriority w:val="9"/>
    <w:rsid w:val="0029519D"/>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29519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29519D"/>
    <w:rPr>
      <w:b/>
      <w:sz w:val="26"/>
      <w:u w:val="none"/>
    </w:rPr>
  </w:style>
  <w:style w:type="character" w:customStyle="1" w:styleId="StyleUnderline">
    <w:name w:val="Style Underline"/>
    <w:aliases w:val="Intense Emphasis,Underline,Style Bold Underline,Intense Emphasis1,Intense Emphasis11,apple-style-span + 6 pt,Kern at 16 pt,Style,Bold,Intense Emphasis111,Intense Emphasis2,HHeading 3 + 12 pt,Cards + Font: 12 pt Char,ci,c,B,Underline Char"/>
    <w:basedOn w:val="DefaultParagraphFont"/>
    <w:uiPriority w:val="6"/>
    <w:qFormat/>
    <w:rsid w:val="0029519D"/>
    <w:rPr>
      <w:b w:val="0"/>
      <w:sz w:val="22"/>
      <w:u w:val="single"/>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Debate"/>
    <w:basedOn w:val="DefaultParagraphFont"/>
    <w:link w:val="Emphasis1"/>
    <w:uiPriority w:val="7"/>
    <w:qFormat/>
    <w:rsid w:val="0029519D"/>
    <w:rPr>
      <w:rFonts w:ascii="Calibri" w:hAnsi="Calibri"/>
      <w:b/>
      <w:i w:val="0"/>
      <w:iCs/>
      <w:sz w:val="22"/>
      <w:u w:val="single"/>
      <w:bdr w:val="none" w:sz="0" w:space="0" w:color="auto"/>
    </w:rPr>
  </w:style>
  <w:style w:type="character" w:styleId="FollowedHyperlink">
    <w:name w:val="FollowedHyperlink"/>
    <w:basedOn w:val="DefaultParagraphFont"/>
    <w:uiPriority w:val="99"/>
    <w:unhideWhenUsed/>
    <w:rsid w:val="0029519D"/>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Tag and Cite Char1,No Spacing8 Char,No Spacing31 Char"/>
    <w:basedOn w:val="DefaultParagraphFont"/>
    <w:link w:val="NoSpacing"/>
    <w:uiPriority w:val="99"/>
    <w:unhideWhenUsed/>
    <w:rsid w:val="0029519D"/>
    <w:rPr>
      <w:color w:val="auto"/>
      <w:u w:val="none"/>
    </w:rPr>
  </w:style>
  <w:style w:type="paragraph" w:styleId="DocumentMap">
    <w:name w:val="Document Map"/>
    <w:basedOn w:val="Normal"/>
    <w:link w:val="DocumentMapChar"/>
    <w:uiPriority w:val="99"/>
    <w:unhideWhenUsed/>
    <w:rsid w:val="0029519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29519D"/>
    <w:rPr>
      <w:rFonts w:ascii="Lucida Grande" w:hAnsi="Lucida Grande" w:cs="Lucida Grande"/>
    </w:rPr>
  </w:style>
  <w:style w:type="character" w:customStyle="1" w:styleId="Heading5Char">
    <w:name w:val="Heading 5 Char"/>
    <w:basedOn w:val="DefaultParagraphFont"/>
    <w:link w:val="Heading5"/>
    <w:rsid w:val="0029519D"/>
    <w:rPr>
      <w:rFonts w:asciiTheme="majorHAnsi" w:eastAsiaTheme="majorEastAsia" w:hAnsiTheme="majorHAnsi" w:cstheme="majorBidi"/>
      <w:color w:val="243F60" w:themeColor="accent1" w:themeShade="7F"/>
      <w:sz w:val="22"/>
    </w:rPr>
  </w:style>
  <w:style w:type="character" w:customStyle="1" w:styleId="Heading6Char">
    <w:name w:val="Heading 6 Char"/>
    <w:basedOn w:val="DefaultParagraphFont"/>
    <w:link w:val="Heading6"/>
    <w:rsid w:val="0029519D"/>
    <w:rPr>
      <w:rFonts w:ascii="Cambria" w:eastAsia="Times New Roman" w:hAnsi="Cambria"/>
      <w:b/>
      <w:bCs/>
      <w:i/>
      <w:iCs/>
      <w:sz w:val="20"/>
      <w:lang w:bidi="en-US"/>
    </w:rPr>
  </w:style>
  <w:style w:type="character" w:customStyle="1" w:styleId="Heading7Char">
    <w:name w:val="Heading 7 Char"/>
    <w:basedOn w:val="DefaultParagraphFont"/>
    <w:link w:val="Heading7"/>
    <w:rsid w:val="0029519D"/>
    <w:rPr>
      <w:rFonts w:ascii="Cambria" w:eastAsia="Times New Roman" w:hAnsi="Cambria"/>
      <w:b/>
      <w:bCs/>
      <w:i/>
      <w:iCs/>
      <w:sz w:val="20"/>
      <w:szCs w:val="20"/>
      <w:lang w:bidi="en-US"/>
    </w:rPr>
  </w:style>
  <w:style w:type="character" w:customStyle="1" w:styleId="Heading8Char">
    <w:name w:val="Heading 8 Char"/>
    <w:basedOn w:val="DefaultParagraphFont"/>
    <w:link w:val="Heading8"/>
    <w:rsid w:val="0029519D"/>
    <w:rPr>
      <w:rFonts w:ascii="Cambria" w:eastAsia="Times New Roman" w:hAnsi="Cambria"/>
      <w:b/>
      <w:bCs/>
      <w:i/>
      <w:iCs/>
      <w:sz w:val="18"/>
      <w:szCs w:val="18"/>
      <w:lang w:bidi="en-US"/>
    </w:rPr>
  </w:style>
  <w:style w:type="character" w:customStyle="1" w:styleId="Heading9Char">
    <w:name w:val="Heading 9 Char"/>
    <w:basedOn w:val="DefaultParagraphFont"/>
    <w:link w:val="Heading9"/>
    <w:rsid w:val="0029519D"/>
    <w:rPr>
      <w:rFonts w:ascii="Cambria" w:eastAsia="Times New Roman" w:hAnsi="Cambria"/>
      <w:i/>
      <w:iCs/>
      <w:sz w:val="18"/>
      <w:szCs w:val="18"/>
      <w:lang w:bidi="en-US"/>
    </w:rPr>
  </w:style>
  <w:style w:type="paragraph" w:customStyle="1" w:styleId="Emphasis1">
    <w:name w:val="Emphasis1"/>
    <w:basedOn w:val="Normal"/>
    <w:link w:val="Emphasis"/>
    <w:uiPriority w:val="20"/>
    <w:qFormat/>
    <w:rsid w:val="0029519D"/>
    <w:pPr>
      <w:pBdr>
        <w:top w:val="single" w:sz="4" w:space="1" w:color="auto"/>
        <w:left w:val="single" w:sz="4" w:space="4" w:color="auto"/>
        <w:bottom w:val="single" w:sz="4" w:space="1" w:color="auto"/>
        <w:right w:val="single" w:sz="4" w:space="4" w:color="auto"/>
      </w:pBdr>
      <w:ind w:left="720"/>
      <w:jc w:val="both"/>
    </w:pPr>
    <w:rPr>
      <w:b/>
      <w:iCs/>
      <w:u w:val="single"/>
    </w:rPr>
  </w:style>
  <w:style w:type="character" w:styleId="UnresolvedMention">
    <w:name w:val="Unresolved Mention"/>
    <w:basedOn w:val="DefaultParagraphFont"/>
    <w:uiPriority w:val="99"/>
    <w:semiHidden/>
    <w:unhideWhenUsed/>
    <w:rsid w:val="0029519D"/>
    <w:rPr>
      <w:color w:val="605E5C"/>
      <w:shd w:val="clear" w:color="auto" w:fill="E1DFDD"/>
    </w:rPr>
  </w:style>
  <w:style w:type="paragraph" w:styleId="NoSpacing">
    <w:name w:val="No Spacing"/>
    <w:aliases w:val="Note Level 2,Small Text,Card Format,Note Level 21,ClearFormatting,Clear,DDI Tag,Tag Title,No Spacing51,No Spacing11211,Tag and Cite,No Spacing8,No Spacing31,No Spacing311,Very Small Text,No Spacing1111111,No Spacing7,CD - Ci,No Spacing111112"/>
    <w:basedOn w:val="Heading1"/>
    <w:link w:val="Hyperlink"/>
    <w:autoRedefine/>
    <w:uiPriority w:val="99"/>
    <w:qFormat/>
    <w:rsid w:val="0029519D"/>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99"/>
    <w:qFormat/>
    <w:rsid w:val="0029519D"/>
    <w:pPr>
      <w:ind w:left="720"/>
      <w:contextualSpacing/>
    </w:pPr>
  </w:style>
  <w:style w:type="paragraph" w:styleId="BalloonText">
    <w:name w:val="Balloon Text"/>
    <w:basedOn w:val="Normal"/>
    <w:link w:val="BalloonTextChar"/>
    <w:uiPriority w:val="99"/>
    <w:unhideWhenUsed/>
    <w:qFormat/>
    <w:rsid w:val="0029519D"/>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qFormat/>
    <w:rsid w:val="0029519D"/>
    <w:rPr>
      <w:rFonts w:ascii="Times New Roman" w:hAnsi="Times New Roman" w:cs="Times New Roman"/>
      <w:sz w:val="18"/>
      <w:szCs w:val="18"/>
    </w:rPr>
  </w:style>
  <w:style w:type="paragraph" w:customStyle="1" w:styleId="textbold">
    <w:name w:val="text bold"/>
    <w:basedOn w:val="Normal"/>
    <w:autoRedefine/>
    <w:uiPriority w:val="7"/>
    <w:qFormat/>
    <w:rsid w:val="0029519D"/>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29519D"/>
    <w:rPr>
      <w:sz w:val="22"/>
      <w:u w:val="single"/>
    </w:rPr>
  </w:style>
  <w:style w:type="paragraph" w:customStyle="1" w:styleId="Analytic">
    <w:name w:val="Analytic"/>
    <w:basedOn w:val="Heading4"/>
    <w:link w:val="AnalyticChar"/>
    <w:uiPriority w:val="4"/>
    <w:qFormat/>
    <w:rsid w:val="0029519D"/>
    <w:pPr>
      <w:outlineLvl w:val="9"/>
    </w:pPr>
  </w:style>
  <w:style w:type="character" w:customStyle="1" w:styleId="AnalyticChar">
    <w:name w:val="Analytic Char"/>
    <w:basedOn w:val="DefaultParagraphFont"/>
    <w:link w:val="Analytic"/>
    <w:uiPriority w:val="4"/>
    <w:rsid w:val="0029519D"/>
    <w:rPr>
      <w:rFonts w:ascii="Calibri" w:eastAsiaTheme="majorEastAsia" w:hAnsi="Calibri" w:cstheme="majorBidi"/>
      <w:b/>
      <w:bCs/>
      <w:sz w:val="26"/>
      <w:szCs w:val="26"/>
    </w:rPr>
  </w:style>
  <w:style w:type="character" w:customStyle="1" w:styleId="TitleChar">
    <w:name w:val="Title Char"/>
    <w:aliases w:val="UNDERLINE Char,Bold Underlined Char,Cites and Cards Char,title Char,Block Heading Char,Read This Char,analytics Char"/>
    <w:basedOn w:val="DefaultParagraphFont"/>
    <w:link w:val="Title"/>
    <w:uiPriority w:val="6"/>
    <w:qFormat/>
    <w:rsid w:val="0029519D"/>
    <w:rPr>
      <w:sz w:val="20"/>
      <w:u w:val="single"/>
    </w:rPr>
  </w:style>
  <w:style w:type="paragraph" w:styleId="Title">
    <w:name w:val="Title"/>
    <w:aliases w:val="UNDERLINE,Bold Underlined,Cites and Cards,title,Block Heading,Read This,analytics"/>
    <w:basedOn w:val="Normal"/>
    <w:next w:val="Normal"/>
    <w:link w:val="TitleChar"/>
    <w:uiPriority w:val="6"/>
    <w:qFormat/>
    <w:rsid w:val="0029519D"/>
    <w:pPr>
      <w:spacing w:after="0"/>
      <w:outlineLvl w:val="0"/>
    </w:pPr>
    <w:rPr>
      <w:rFonts w:asciiTheme="minorHAnsi" w:hAnsiTheme="minorHAnsi"/>
      <w:sz w:val="20"/>
      <w:u w:val="single"/>
    </w:rPr>
  </w:style>
  <w:style w:type="character" w:customStyle="1" w:styleId="TitleChar1">
    <w:name w:val="Title Char1"/>
    <w:aliases w:val="title Char1,UNDERLINE Char1,Cites and Cards Char2,Bold Underlined Char1,Block Heading Char1,Read This Char1"/>
    <w:basedOn w:val="DefaultParagraphFont"/>
    <w:uiPriority w:val="10"/>
    <w:qFormat/>
    <w:rsid w:val="0029519D"/>
    <w:rPr>
      <w:rFonts w:asciiTheme="majorHAnsi" w:eastAsiaTheme="majorEastAsia" w:hAnsiTheme="majorHAnsi" w:cstheme="majorBidi"/>
      <w:spacing w:val="-10"/>
      <w:kern w:val="28"/>
      <w:sz w:val="56"/>
      <w:szCs w:val="56"/>
    </w:rPr>
  </w:style>
  <w:style w:type="paragraph" w:customStyle="1" w:styleId="card">
    <w:name w:val="card"/>
    <w:aliases w:val="Medium Grid 21,nonunderlined,No Spacing112,No Spacing111,No Spacing11,Debate Text,Read stuff"/>
    <w:basedOn w:val="Normal"/>
    <w:next w:val="Normal"/>
    <w:link w:val="cardChar"/>
    <w:autoRedefine/>
    <w:qFormat/>
    <w:rsid w:val="0029519D"/>
    <w:pPr>
      <w:spacing w:after="0" w:line="240" w:lineRule="auto"/>
      <w:ind w:left="288" w:right="288"/>
    </w:pPr>
    <w:rPr>
      <w:rFonts w:ascii="Times New Roman" w:hAnsi="Times New Roman"/>
      <w:sz w:val="16"/>
    </w:rPr>
  </w:style>
  <w:style w:type="character" w:customStyle="1" w:styleId="Heading4Char1">
    <w:name w:val="Heading 4 Char1"/>
    <w:aliases w:val="Tag Char1,Normal Tag Char1,small text Char1,Big card Char1,body Char1,heading 2 Char1,no read Char1,No Spacing11111 Char1,Underlined Char2"/>
    <w:rsid w:val="0029519D"/>
    <w:rPr>
      <w:rFonts w:ascii="Calibri" w:hAnsi="Calibri"/>
      <w:b/>
      <w:sz w:val="26"/>
    </w:rPr>
  </w:style>
  <w:style w:type="character" w:customStyle="1" w:styleId="Heading4Char2">
    <w:name w:val="Heading 4 Char2"/>
    <w:aliases w:val="Tag Char2,no read Char2,Big card Char2,body Char2,small text Char2,Normal Tag Char2,heading 2 Char2,Ch Char2,Heading 2 Char2 Char Char2,Heading 2 Char1 Char Char Char2,Card Char2,No Spacing1 Char2,tags Char2,No Spacing11111 Char2"/>
    <w:rsid w:val="0029519D"/>
    <w:rPr>
      <w:rFonts w:ascii="Calibri" w:hAnsi="Calibri"/>
      <w:b/>
      <w:sz w:val="26"/>
    </w:rPr>
  </w:style>
  <w:style w:type="character" w:customStyle="1" w:styleId="Heading4Char3">
    <w:name w:val="Heading 4 Char3"/>
    <w:aliases w:val="Tag Char3,heading 2 Char3,Heading 2 Char2 Char Char1,Heading 2 Char1 Char Char Char1,ta Char"/>
    <w:rsid w:val="0029519D"/>
    <w:rPr>
      <w:rFonts w:ascii="Calibri" w:hAnsi="Calibri"/>
      <w:b/>
      <w:sz w:val="26"/>
    </w:rPr>
  </w:style>
  <w:style w:type="character" w:customStyle="1" w:styleId="UnderlineBold">
    <w:name w:val="Underline + Bold"/>
    <w:uiPriority w:val="1"/>
    <w:qFormat/>
    <w:rsid w:val="0029519D"/>
    <w:rPr>
      <w:rFonts w:ascii="Georgia" w:hAnsi="Georgia"/>
      <w:b w:val="0"/>
      <w:bCs w:val="0"/>
      <w:sz w:val="22"/>
      <w:u w:val="single"/>
    </w:rPr>
  </w:style>
  <w:style w:type="paragraph" w:customStyle="1" w:styleId="underlined">
    <w:name w:val="underlined"/>
    <w:next w:val="Normal"/>
    <w:link w:val="underlinedChar"/>
    <w:autoRedefine/>
    <w:qFormat/>
    <w:rsid w:val="0029519D"/>
    <w:pPr>
      <w:contextualSpacing/>
    </w:pPr>
    <w:rPr>
      <w:rFonts w:ascii="Times New Roman" w:eastAsia="Malgun Gothic" w:hAnsi="Times New Roman" w:cs="Times New Roman"/>
      <w:u w:val="single"/>
    </w:rPr>
  </w:style>
  <w:style w:type="character" w:customStyle="1" w:styleId="underlinedChar">
    <w:name w:val="underlined Char"/>
    <w:link w:val="underlined"/>
    <w:rsid w:val="0029519D"/>
    <w:rPr>
      <w:rFonts w:ascii="Times New Roman" w:eastAsia="Malgun Gothic" w:hAnsi="Times New Roman" w:cs="Times New Roman"/>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29519D"/>
    <w:pPr>
      <w:spacing w:before="100" w:beforeAutospacing="1" w:after="100" w:afterAutospacing="1" w:line="240" w:lineRule="auto"/>
    </w:pPr>
    <w:rPr>
      <w:rFonts w:ascii="Times" w:eastAsia="MS Mincho" w:hAnsi="Times"/>
      <w:sz w:val="20"/>
      <w:szCs w:val="20"/>
    </w:rPr>
  </w:style>
  <w:style w:type="paragraph" w:customStyle="1" w:styleId="Style4">
    <w:name w:val="Style4"/>
    <w:basedOn w:val="Normal"/>
    <w:link w:val="Style4Char"/>
    <w:qFormat/>
    <w:rsid w:val="0029519D"/>
    <w:pPr>
      <w:spacing w:after="0" w:line="240" w:lineRule="auto"/>
    </w:pPr>
    <w:rPr>
      <w:rFonts w:ascii="Times New Roman" w:eastAsia="Calibri" w:hAnsi="Times New Roman"/>
      <w:sz w:val="24"/>
      <w:u w:val="single"/>
      <w:lang w:val="x-none"/>
    </w:rPr>
  </w:style>
  <w:style w:type="character" w:customStyle="1" w:styleId="Style4Char">
    <w:name w:val="Style4 Char"/>
    <w:link w:val="Style4"/>
    <w:qFormat/>
    <w:rsid w:val="0029519D"/>
    <w:rPr>
      <w:rFonts w:ascii="Times New Roman" w:eastAsia="Calibri" w:hAnsi="Times New Roman"/>
      <w:u w:val="single"/>
      <w:lang w:val="x-none"/>
    </w:rPr>
  </w:style>
  <w:style w:type="paragraph" w:customStyle="1" w:styleId="Analytics">
    <w:name w:val="Analytics"/>
    <w:basedOn w:val="Heading4"/>
    <w:link w:val="AnalyticsChar"/>
    <w:qFormat/>
    <w:rsid w:val="0029519D"/>
    <w:rPr>
      <w:bCs w:val="0"/>
      <w:szCs w:val="22"/>
    </w:rPr>
  </w:style>
  <w:style w:type="character" w:customStyle="1" w:styleId="AnalyticsChar">
    <w:name w:val="Analytics Char"/>
    <w:basedOn w:val="DefaultParagraphFont"/>
    <w:link w:val="Analytics"/>
    <w:rsid w:val="0029519D"/>
    <w:rPr>
      <w:rFonts w:ascii="Calibri" w:eastAsiaTheme="majorEastAsia" w:hAnsi="Calibri" w:cstheme="majorBidi"/>
      <w:b/>
      <w:sz w:val="26"/>
      <w:szCs w:val="22"/>
    </w:rPr>
  </w:style>
  <w:style w:type="character" w:customStyle="1" w:styleId="Heading2Char2">
    <w:name w:val="Heading 2 Char2"/>
    <w:aliases w:val="Heading 21 Char,Char Char Char Char1 Char1,Char Char Char Char1 Char Char, Char Char Char Char1 Char,Heading 2 Char1 Char,Char2 Char,Heading 2 Char Char1 Char,Heading 2 Char Char Char Char,Heading 2 Char Char Char1,Heading 2 Cha Char"/>
    <w:qFormat/>
    <w:rsid w:val="0029519D"/>
    <w:rPr>
      <w:rFonts w:cs="Arial"/>
      <w:b/>
      <w:bCs/>
      <w:iCs/>
      <w:szCs w:val="28"/>
      <w:lang w:val="en-US" w:eastAsia="en-US" w:bidi="ar-SA"/>
    </w:rPr>
  </w:style>
  <w:style w:type="numbering" w:customStyle="1" w:styleId="NoList1">
    <w:name w:val="No List1"/>
    <w:next w:val="NoList"/>
    <w:semiHidden/>
    <w:unhideWhenUsed/>
    <w:rsid w:val="0029519D"/>
  </w:style>
  <w:style w:type="character" w:customStyle="1" w:styleId="underline">
    <w:name w:val="underline"/>
    <w:basedOn w:val="DefaultParagraphFont"/>
    <w:qFormat/>
    <w:locked/>
    <w:rsid w:val="0029519D"/>
    <w:rPr>
      <w:rFonts w:ascii="Times New Roman" w:hAnsi="Times New Roman" w:cs="Times New Roman" w:hint="default"/>
      <w:u w:val="single"/>
    </w:rPr>
  </w:style>
  <w:style w:type="character" w:customStyle="1" w:styleId="Style11ptUnderline">
    <w:name w:val="Style 11 pt Underline"/>
    <w:basedOn w:val="DefaultParagraphFont"/>
    <w:qFormat/>
    <w:rsid w:val="0029519D"/>
    <w:rPr>
      <w:sz w:val="20"/>
      <w:u w:val="single"/>
    </w:rPr>
  </w:style>
  <w:style w:type="character" w:customStyle="1" w:styleId="Style11pt">
    <w:name w:val="Style 11 pt"/>
    <w:basedOn w:val="DefaultParagraphFont"/>
    <w:qFormat/>
    <w:rsid w:val="0029519D"/>
    <w:rPr>
      <w:sz w:val="20"/>
    </w:rPr>
  </w:style>
  <w:style w:type="character" w:customStyle="1" w:styleId="Style1Char1">
    <w:name w:val="Style1 Char1"/>
    <w:basedOn w:val="DefaultParagraphFont"/>
    <w:qFormat/>
    <w:rsid w:val="0029519D"/>
    <w:rPr>
      <w:rFonts w:ascii="Times New Roman" w:eastAsia="SimSun" w:hAnsi="Times New Roman" w:cs="Times New Roman"/>
      <w:sz w:val="22"/>
      <w:u w:val="single"/>
      <w:lang w:eastAsia="zh-CN"/>
    </w:rPr>
  </w:style>
  <w:style w:type="character" w:styleId="CommentReference">
    <w:name w:val="annotation reference"/>
    <w:basedOn w:val="DefaultParagraphFont"/>
    <w:uiPriority w:val="99"/>
    <w:unhideWhenUsed/>
    <w:rsid w:val="0029519D"/>
    <w:rPr>
      <w:sz w:val="18"/>
      <w:szCs w:val="18"/>
    </w:rPr>
  </w:style>
  <w:style w:type="paragraph" w:styleId="CommentText">
    <w:name w:val="annotation text"/>
    <w:basedOn w:val="Normal"/>
    <w:link w:val="CommentTextChar"/>
    <w:uiPriority w:val="99"/>
    <w:unhideWhenUsed/>
    <w:rsid w:val="0029519D"/>
    <w:pPr>
      <w:spacing w:line="240" w:lineRule="auto"/>
    </w:pPr>
    <w:rPr>
      <w:rFonts w:ascii="Times New Roman" w:hAnsi="Times New Roman"/>
      <w:sz w:val="24"/>
    </w:rPr>
  </w:style>
  <w:style w:type="character" w:customStyle="1" w:styleId="CommentTextChar">
    <w:name w:val="Comment Text Char"/>
    <w:basedOn w:val="DefaultParagraphFont"/>
    <w:link w:val="CommentText"/>
    <w:uiPriority w:val="99"/>
    <w:rsid w:val="0029519D"/>
    <w:rPr>
      <w:rFonts w:ascii="Times New Roman" w:hAnsi="Times New Roman"/>
    </w:rPr>
  </w:style>
  <w:style w:type="paragraph" w:styleId="CommentSubject">
    <w:name w:val="annotation subject"/>
    <w:basedOn w:val="CommentText"/>
    <w:next w:val="CommentText"/>
    <w:link w:val="CommentSubjectChar"/>
    <w:unhideWhenUsed/>
    <w:rsid w:val="0029519D"/>
    <w:rPr>
      <w:b/>
      <w:bCs/>
      <w:sz w:val="20"/>
      <w:szCs w:val="20"/>
    </w:rPr>
  </w:style>
  <w:style w:type="character" w:customStyle="1" w:styleId="CommentSubjectChar">
    <w:name w:val="Comment Subject Char"/>
    <w:basedOn w:val="CommentTextChar"/>
    <w:link w:val="CommentSubject"/>
    <w:rsid w:val="0029519D"/>
    <w:rPr>
      <w:rFonts w:ascii="Times New Roman" w:hAnsi="Times New Roman"/>
      <w:b/>
      <w:bCs/>
      <w:sz w:val="20"/>
      <w:szCs w:val="20"/>
    </w:rPr>
  </w:style>
  <w:style w:type="character" w:customStyle="1" w:styleId="cardChar">
    <w:name w:val="card Char"/>
    <w:aliases w:val="Bold Cite Char Char,Speed Cite Char"/>
    <w:link w:val="card"/>
    <w:qFormat/>
    <w:rsid w:val="0029519D"/>
    <w:rPr>
      <w:rFonts w:ascii="Times New Roman" w:hAnsi="Times New Roman"/>
      <w:sz w:val="16"/>
    </w:rPr>
  </w:style>
  <w:style w:type="character" w:customStyle="1" w:styleId="StyleDate">
    <w:name w:val="Style Date"/>
    <w:aliases w:val="Author"/>
    <w:qFormat/>
    <w:rsid w:val="0029519D"/>
    <w:rPr>
      <w:rFonts w:ascii="Georgia" w:hAnsi="Georgia"/>
      <w:b/>
      <w:sz w:val="24"/>
      <w:u w:val="single"/>
    </w:rPr>
  </w:style>
  <w:style w:type="character" w:styleId="Strong">
    <w:name w:val="Strong"/>
    <w:aliases w:val="8 pt font,Cut,Small 1,Citation Char Char1 Char Char Char Char Char"/>
    <w:basedOn w:val="DefaultParagraphFont"/>
    <w:uiPriority w:val="22"/>
    <w:qFormat/>
    <w:rsid w:val="0029519D"/>
    <w:rPr>
      <w:b/>
      <w:bCs/>
    </w:rPr>
  </w:style>
  <w:style w:type="character" w:customStyle="1" w:styleId="apple-converted-space">
    <w:name w:val="apple-converted-space"/>
    <w:basedOn w:val="DefaultParagraphFont"/>
    <w:qFormat/>
    <w:rsid w:val="0029519D"/>
  </w:style>
  <w:style w:type="character" w:customStyle="1" w:styleId="st">
    <w:name w:val="st"/>
    <w:rsid w:val="0029519D"/>
  </w:style>
  <w:style w:type="character" w:customStyle="1" w:styleId="CharChar11">
    <w:name w:val="Char Char11"/>
    <w:rsid w:val="0029519D"/>
    <w:rPr>
      <w:rFonts w:cs="Arial"/>
      <w:bCs/>
      <w:szCs w:val="26"/>
      <w:u w:val="single"/>
      <w:lang w:val="en-US" w:eastAsia="en-US" w:bidi="ar-SA"/>
    </w:rPr>
  </w:style>
  <w:style w:type="character" w:customStyle="1" w:styleId="DebateHighlighted">
    <w:name w:val="Debate Highlighted"/>
    <w:basedOn w:val="DefaultParagraphFont"/>
    <w:qFormat/>
    <w:rsid w:val="0029519D"/>
    <w:rPr>
      <w:rFonts w:ascii="Liberation Sans" w:hAnsi="Liberation Sans" w:cs="Georgia"/>
      <w:sz w:val="20"/>
      <w:szCs w:val="20"/>
      <w:u w:val="single"/>
      <w:shd w:val="clear" w:color="auto" w:fill="00FFFF"/>
    </w:rPr>
  </w:style>
  <w:style w:type="character" w:customStyle="1" w:styleId="SmalltextChar">
    <w:name w:val="Small text Char"/>
    <w:aliases w:val="Quote1 Char1"/>
    <w:basedOn w:val="DefaultParagraphFont"/>
    <w:link w:val="Smalltext"/>
    <w:qFormat/>
    <w:rsid w:val="0029519D"/>
    <w:rPr>
      <w:rFonts w:ascii="Times New Roman" w:eastAsia="MS Mincho" w:hAnsi="Times New Roman" w:cs="Times New Roman"/>
      <w:sz w:val="16"/>
    </w:rPr>
  </w:style>
  <w:style w:type="character" w:customStyle="1" w:styleId="Highlightedunderline">
    <w:name w:val="Highlighted underline"/>
    <w:qFormat/>
    <w:rsid w:val="0029519D"/>
    <w:rPr>
      <w:rFonts w:ascii="Times New Roman" w:hAnsi="Times New Roman"/>
      <w:sz w:val="20"/>
      <w:shd w:val="clear" w:color="auto" w:fill="C0C0C0"/>
    </w:rPr>
  </w:style>
  <w:style w:type="paragraph" w:customStyle="1" w:styleId="CITE">
    <w:name w:val="CITE"/>
    <w:basedOn w:val="Normal"/>
    <w:next w:val="Normal"/>
    <w:link w:val="CITEChar"/>
    <w:qFormat/>
    <w:rsid w:val="0029519D"/>
    <w:pPr>
      <w:suppressAutoHyphens/>
      <w:spacing w:after="0" w:line="240" w:lineRule="auto"/>
    </w:pPr>
    <w:rPr>
      <w:rFonts w:ascii="Liberation Sans" w:eastAsia="Droid Sans Fallback" w:hAnsi="Liberation Sans"/>
      <w:b/>
      <w:i/>
      <w:color w:val="00000A"/>
      <w:sz w:val="21"/>
    </w:rPr>
  </w:style>
  <w:style w:type="character" w:customStyle="1" w:styleId="DebateUnderline">
    <w:name w:val="Debate Underline"/>
    <w:qFormat/>
    <w:rsid w:val="0029519D"/>
    <w:rPr>
      <w:rFonts w:ascii="Liberation Sans" w:hAnsi="Liberation Sans" w:cs="Georgia"/>
      <w:sz w:val="20"/>
      <w:szCs w:val="20"/>
      <w:u w:val="single"/>
    </w:rPr>
  </w:style>
  <w:style w:type="paragraph" w:customStyle="1" w:styleId="cardtext">
    <w:name w:val="card text"/>
    <w:basedOn w:val="Normal"/>
    <w:link w:val="cardtextChar"/>
    <w:qFormat/>
    <w:rsid w:val="0029519D"/>
    <w:pPr>
      <w:widowControl w:val="0"/>
      <w:ind w:left="288" w:right="288"/>
    </w:pPr>
    <w:rPr>
      <w:rFonts w:ascii="Georgia" w:eastAsia="Calibri" w:hAnsi="Georgia"/>
      <w:sz w:val="24"/>
    </w:rPr>
  </w:style>
  <w:style w:type="character" w:customStyle="1" w:styleId="cardtextChar">
    <w:name w:val="card text Char"/>
    <w:basedOn w:val="DefaultParagraphFont"/>
    <w:link w:val="cardtext"/>
    <w:rsid w:val="0029519D"/>
    <w:rPr>
      <w:rFonts w:ascii="Georgia" w:eastAsia="Calibri" w:hAnsi="Georgia"/>
    </w:rPr>
  </w:style>
  <w:style w:type="character" w:customStyle="1" w:styleId="UnderlineBold0">
    <w:name w:val="Underline Bold"/>
    <w:basedOn w:val="DefaultParagraphFont"/>
    <w:uiPriority w:val="6"/>
    <w:qFormat/>
    <w:rsid w:val="0029519D"/>
    <w:rPr>
      <w:b/>
      <w:sz w:val="20"/>
      <w:u w:val="single"/>
    </w:rPr>
  </w:style>
  <w:style w:type="paragraph" w:styleId="BodyText">
    <w:name w:val="Body Text"/>
    <w:basedOn w:val="Normal"/>
    <w:link w:val="BodyTextChar"/>
    <w:uiPriority w:val="99"/>
    <w:unhideWhenUsed/>
    <w:qFormat/>
    <w:rsid w:val="0029519D"/>
    <w:pPr>
      <w:spacing w:after="120"/>
    </w:pPr>
  </w:style>
  <w:style w:type="character" w:customStyle="1" w:styleId="BodyTextChar">
    <w:name w:val="Body Text Char"/>
    <w:basedOn w:val="DefaultParagraphFont"/>
    <w:link w:val="BodyText"/>
    <w:uiPriority w:val="99"/>
    <w:qFormat/>
    <w:rsid w:val="0029519D"/>
    <w:rPr>
      <w:rFonts w:ascii="Calibri" w:hAnsi="Calibri"/>
      <w:sz w:val="22"/>
    </w:rPr>
  </w:style>
  <w:style w:type="paragraph" w:customStyle="1" w:styleId="UnderlinePara">
    <w:name w:val="Underline Para"/>
    <w:basedOn w:val="Normal"/>
    <w:uiPriority w:val="6"/>
    <w:qFormat/>
    <w:rsid w:val="0029519D"/>
    <w:pPr>
      <w:widowControl w:val="0"/>
      <w:suppressAutoHyphens/>
      <w:spacing w:after="200" w:line="240" w:lineRule="auto"/>
      <w:contextualSpacing/>
    </w:pPr>
    <w:rPr>
      <w:rFonts w:asciiTheme="minorHAnsi" w:hAnsiTheme="minorHAnsi"/>
      <w:u w:val="single"/>
    </w:rPr>
  </w:style>
  <w:style w:type="character" w:customStyle="1" w:styleId="titlechar0">
    <w:name w:val="titlechar"/>
    <w:basedOn w:val="DefaultParagraphFont"/>
    <w:rsid w:val="0029519D"/>
  </w:style>
  <w:style w:type="paragraph" w:customStyle="1" w:styleId="tiny">
    <w:name w:val="tiny"/>
    <w:next w:val="Normal"/>
    <w:link w:val="tinyChar"/>
    <w:autoRedefine/>
    <w:qFormat/>
    <w:rsid w:val="0029519D"/>
    <w:pPr>
      <w:contextualSpacing/>
    </w:pPr>
    <w:rPr>
      <w:rFonts w:ascii="Times New Roman" w:eastAsia="Malgun Gothic" w:hAnsi="Times New Roman" w:cs="Times New Roman"/>
      <w:sz w:val="12"/>
    </w:rPr>
  </w:style>
  <w:style w:type="character" w:customStyle="1" w:styleId="tinyChar">
    <w:name w:val="tiny Char"/>
    <w:link w:val="tiny"/>
    <w:rsid w:val="0029519D"/>
    <w:rPr>
      <w:rFonts w:ascii="Times New Roman" w:eastAsia="Malgun Gothic" w:hAnsi="Times New Roman" w:cs="Times New Roman"/>
      <w:sz w:val="12"/>
    </w:rPr>
  </w:style>
  <w:style w:type="character" w:customStyle="1" w:styleId="DocumentMapChar1">
    <w:name w:val="Document Map Char1"/>
    <w:basedOn w:val="DefaultParagraphFont"/>
    <w:uiPriority w:val="99"/>
    <w:rsid w:val="0029519D"/>
    <w:rPr>
      <w:rFonts w:ascii="Segoe UI" w:hAnsi="Segoe UI" w:cs="Segoe UI"/>
      <w:sz w:val="16"/>
      <w:szCs w:val="16"/>
    </w:rPr>
  </w:style>
  <w:style w:type="character" w:customStyle="1" w:styleId="CommentSubjectChar1">
    <w:name w:val="Comment Subject Char1"/>
    <w:basedOn w:val="CommentTextChar"/>
    <w:uiPriority w:val="99"/>
    <w:semiHidden/>
    <w:rsid w:val="0029519D"/>
    <w:rPr>
      <w:rFonts w:ascii="Times New Roman" w:eastAsiaTheme="minorHAnsi" w:hAnsi="Times New Roman"/>
      <w:b/>
      <w:bCs/>
      <w:sz w:val="24"/>
      <w:szCs w:val="22"/>
    </w:rPr>
  </w:style>
  <w:style w:type="character" w:customStyle="1" w:styleId="BalloonTextChar1">
    <w:name w:val="Balloon Text Char1"/>
    <w:basedOn w:val="DefaultParagraphFont"/>
    <w:uiPriority w:val="99"/>
    <w:rsid w:val="0029519D"/>
    <w:rPr>
      <w:rFonts w:ascii="Lucida Grande" w:eastAsiaTheme="minorHAnsi" w:hAnsi="Lucida Grande" w:cs="Lucida Grande"/>
      <w:sz w:val="18"/>
      <w:szCs w:val="18"/>
    </w:rPr>
  </w:style>
  <w:style w:type="character" w:customStyle="1" w:styleId="Style1Char">
    <w:name w:val="Style1 Char"/>
    <w:basedOn w:val="DefaultParagraphFont"/>
    <w:qFormat/>
    <w:rsid w:val="0029519D"/>
    <w:rPr>
      <w:rFonts w:eastAsia="SimSun"/>
      <w:sz w:val="20"/>
      <w:szCs w:val="24"/>
      <w:u w:val="single"/>
      <w:lang w:val="en-US" w:eastAsia="zh-CN" w:bidi="ar-SA"/>
    </w:rPr>
  </w:style>
  <w:style w:type="paragraph" w:customStyle="1" w:styleId="Tag2">
    <w:name w:val="Tag2"/>
    <w:basedOn w:val="Normal"/>
    <w:autoRedefine/>
    <w:qFormat/>
    <w:rsid w:val="0029519D"/>
    <w:rPr>
      <w:rFonts w:eastAsia="Calibri" w:cs="Arial"/>
      <w:b/>
    </w:rPr>
  </w:style>
  <w:style w:type="character" w:customStyle="1" w:styleId="CommentTextChar1">
    <w:name w:val="Comment Text Char1"/>
    <w:basedOn w:val="DefaultParagraphFont"/>
    <w:uiPriority w:val="99"/>
    <w:rsid w:val="0029519D"/>
    <w:rPr>
      <w:rFonts w:ascii="Calibri" w:hAnsi="Calibri"/>
    </w:rPr>
  </w:style>
  <w:style w:type="character" w:customStyle="1" w:styleId="apple-style-span">
    <w:name w:val="apple-style-span"/>
    <w:basedOn w:val="DefaultParagraphFont"/>
    <w:qFormat/>
    <w:rsid w:val="0029519D"/>
  </w:style>
  <w:style w:type="character" w:customStyle="1" w:styleId="FootnoteTextChar">
    <w:name w:val="Footnote Text Char"/>
    <w:basedOn w:val="DefaultParagraphFont"/>
    <w:link w:val="FootnoteText"/>
    <w:rsid w:val="0029519D"/>
    <w:rPr>
      <w:rFonts w:ascii="Calibri" w:hAnsi="Calibri"/>
    </w:rPr>
  </w:style>
  <w:style w:type="paragraph" w:styleId="FootnoteText">
    <w:name w:val="footnote text"/>
    <w:basedOn w:val="Normal"/>
    <w:link w:val="FootnoteTextChar"/>
    <w:unhideWhenUsed/>
    <w:qFormat/>
    <w:rsid w:val="0029519D"/>
    <w:pPr>
      <w:spacing w:after="0" w:line="240" w:lineRule="auto"/>
    </w:pPr>
    <w:rPr>
      <w:sz w:val="24"/>
    </w:rPr>
  </w:style>
  <w:style w:type="character" w:customStyle="1" w:styleId="FootnoteTextChar1">
    <w:name w:val="Footnote Text Char1"/>
    <w:basedOn w:val="DefaultParagraphFont"/>
    <w:rsid w:val="0029519D"/>
    <w:rPr>
      <w:rFonts w:ascii="Calibri" w:hAnsi="Calibri"/>
      <w:sz w:val="20"/>
      <w:szCs w:val="20"/>
    </w:rPr>
  </w:style>
  <w:style w:type="paragraph" w:customStyle="1" w:styleId="p">
    <w:name w:val="p"/>
    <w:basedOn w:val="Normal"/>
    <w:rsid w:val="0029519D"/>
    <w:pPr>
      <w:spacing w:before="100" w:beforeAutospacing="1" w:after="100" w:afterAutospacing="1" w:line="240" w:lineRule="auto"/>
    </w:pPr>
    <w:rPr>
      <w:rFonts w:ascii="Times" w:hAnsi="Times"/>
      <w:sz w:val="20"/>
      <w:szCs w:val="20"/>
    </w:rPr>
  </w:style>
  <w:style w:type="paragraph" w:customStyle="1" w:styleId="style40">
    <w:name w:val="style4"/>
    <w:basedOn w:val="Normal"/>
    <w:uiPriority w:val="99"/>
    <w:qFormat/>
    <w:rsid w:val="0029519D"/>
    <w:pPr>
      <w:spacing w:before="100" w:beforeAutospacing="1" w:after="100" w:afterAutospacing="1" w:line="240" w:lineRule="auto"/>
    </w:pPr>
    <w:rPr>
      <w:rFonts w:ascii="Times" w:hAnsi="Times"/>
      <w:sz w:val="20"/>
      <w:szCs w:val="20"/>
    </w:rPr>
  </w:style>
  <w:style w:type="paragraph" w:customStyle="1" w:styleId="story-body-text">
    <w:name w:val="story-body-text"/>
    <w:basedOn w:val="Normal"/>
    <w:uiPriority w:val="99"/>
    <w:qFormat/>
    <w:rsid w:val="0029519D"/>
    <w:pPr>
      <w:spacing w:before="100" w:beforeAutospacing="1" w:after="100" w:afterAutospacing="1"/>
    </w:pPr>
  </w:style>
  <w:style w:type="character" w:styleId="FootnoteReference">
    <w:name w:val="footnote reference"/>
    <w:aliases w:val="FN Ref,footnote reference,fr,o,FR,(NECG) Footnote Reference"/>
    <w:basedOn w:val="DefaultParagraphFont"/>
    <w:unhideWhenUsed/>
    <w:qFormat/>
    <w:rsid w:val="0029519D"/>
    <w:rPr>
      <w:vertAlign w:val="superscript"/>
    </w:rPr>
  </w:style>
  <w:style w:type="paragraph" w:customStyle="1" w:styleId="para">
    <w:name w:val="para"/>
    <w:basedOn w:val="Normal"/>
    <w:rsid w:val="0029519D"/>
    <w:pPr>
      <w:spacing w:before="100" w:beforeAutospacing="1" w:after="100" w:afterAutospacing="1" w:line="240" w:lineRule="auto"/>
    </w:pPr>
    <w:rPr>
      <w:rFonts w:cs="Times New Roman"/>
    </w:rPr>
  </w:style>
  <w:style w:type="paragraph" w:customStyle="1" w:styleId="selectionshareable">
    <w:name w:val="selectionshareable"/>
    <w:basedOn w:val="Normal"/>
    <w:uiPriority w:val="99"/>
    <w:qFormat/>
    <w:rsid w:val="0029519D"/>
    <w:pPr>
      <w:spacing w:before="100" w:beforeAutospacing="1" w:after="100" w:afterAutospacing="1" w:line="240" w:lineRule="auto"/>
    </w:pPr>
    <w:rPr>
      <w:rFonts w:cs="Times New Roman"/>
    </w:rPr>
  </w:style>
  <w:style w:type="character" w:customStyle="1" w:styleId="vm-hook">
    <w:name w:val="vm-hook"/>
    <w:basedOn w:val="DefaultParagraphFont"/>
    <w:rsid w:val="0029519D"/>
  </w:style>
  <w:style w:type="character" w:customStyle="1" w:styleId="dfm-title">
    <w:name w:val="dfm-title"/>
    <w:basedOn w:val="DefaultParagraphFont"/>
    <w:rsid w:val="0029519D"/>
  </w:style>
  <w:style w:type="paragraph" w:customStyle="1" w:styleId="evidencetext">
    <w:name w:val="evidence text"/>
    <w:basedOn w:val="Normal"/>
    <w:link w:val="evidencetextChar1"/>
    <w:qFormat/>
    <w:rsid w:val="0029519D"/>
    <w:pPr>
      <w:spacing w:after="0" w:line="240" w:lineRule="auto"/>
      <w:ind w:left="432" w:right="432"/>
    </w:pPr>
    <w:rPr>
      <w:rFonts w:ascii="Arial" w:hAnsi="Arial" w:cs="Arial"/>
      <w:color w:val="000000"/>
      <w:lang w:val="x-none" w:eastAsia="x-none"/>
    </w:rPr>
  </w:style>
  <w:style w:type="character" w:customStyle="1" w:styleId="evidencetextChar1">
    <w:name w:val="evidence text Char1"/>
    <w:link w:val="evidencetext"/>
    <w:rsid w:val="0029519D"/>
    <w:rPr>
      <w:rFonts w:ascii="Arial" w:hAnsi="Arial" w:cs="Arial"/>
      <w:color w:val="000000"/>
      <w:sz w:val="22"/>
      <w:lang w:val="x-none" w:eastAsia="x-none"/>
    </w:rPr>
  </w:style>
  <w:style w:type="paragraph" w:customStyle="1" w:styleId="CardIndented">
    <w:name w:val="Card (Indented)"/>
    <w:basedOn w:val="Normal"/>
    <w:link w:val="CardIndentedChar"/>
    <w:qFormat/>
    <w:rsid w:val="0029519D"/>
    <w:pPr>
      <w:spacing w:after="0" w:line="240" w:lineRule="auto"/>
      <w:ind w:left="288"/>
    </w:pPr>
    <w:rPr>
      <w:rFonts w:ascii="Arial" w:hAnsi="Arial" w:cs="Arial"/>
    </w:rPr>
  </w:style>
  <w:style w:type="paragraph" w:customStyle="1" w:styleId="Emphasize">
    <w:name w:val="Emphasize"/>
    <w:basedOn w:val="Normal"/>
    <w:uiPriority w:val="7"/>
    <w:qFormat/>
    <w:rsid w:val="0029519D"/>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StyleLatinBodyCalibri8pt">
    <w:name w:val="Style (Latin) +Body (Calibri) 8 pt"/>
    <w:basedOn w:val="DefaultParagraphFont"/>
    <w:rsid w:val="0029519D"/>
    <w:rPr>
      <w:rFonts w:asciiTheme="minorHAnsi" w:hAnsiTheme="minorHAnsi"/>
      <w:sz w:val="22"/>
    </w:rPr>
  </w:style>
  <w:style w:type="character" w:customStyle="1" w:styleId="UnresolvedMention1">
    <w:name w:val="Unresolved Mention1"/>
    <w:basedOn w:val="DefaultParagraphFont"/>
    <w:uiPriority w:val="99"/>
    <w:unhideWhenUsed/>
    <w:rsid w:val="0029519D"/>
    <w:rPr>
      <w:color w:val="808080"/>
      <w:shd w:val="clear" w:color="auto" w:fill="E6E6E6"/>
    </w:rPr>
  </w:style>
  <w:style w:type="character" w:customStyle="1" w:styleId="BodyTextChar1">
    <w:name w:val="Body Text Char1"/>
    <w:aliases w:val="Very Small Text Char1"/>
    <w:basedOn w:val="DefaultParagraphFont"/>
    <w:uiPriority w:val="99"/>
    <w:rsid w:val="0029519D"/>
    <w:rPr>
      <w:rFonts w:ascii="Times New Roman" w:hAnsi="Times New Roman"/>
      <w:sz w:val="24"/>
    </w:rPr>
  </w:style>
  <w:style w:type="character" w:customStyle="1" w:styleId="UnresolvedMention2">
    <w:name w:val="Unresolved Mention2"/>
    <w:basedOn w:val="DefaultParagraphFont"/>
    <w:uiPriority w:val="99"/>
    <w:unhideWhenUsed/>
    <w:rsid w:val="0029519D"/>
    <w:rPr>
      <w:color w:val="808080"/>
      <w:shd w:val="clear" w:color="auto" w:fill="E6E6E6"/>
    </w:rPr>
  </w:style>
  <w:style w:type="character" w:customStyle="1" w:styleId="Author-Date">
    <w:name w:val="Author-Date"/>
    <w:qFormat/>
    <w:rsid w:val="0029519D"/>
    <w:rPr>
      <w:b/>
      <w:sz w:val="24"/>
    </w:rPr>
  </w:style>
  <w:style w:type="character" w:customStyle="1" w:styleId="ListLabel12">
    <w:name w:val="ListLabel 12"/>
    <w:qFormat/>
    <w:rsid w:val="0029519D"/>
    <w:rPr>
      <w:strike w:val="0"/>
      <w:dstrike w:val="0"/>
      <w:color w:val="000000"/>
      <w:spacing w:val="0"/>
      <w:w w:val="100"/>
      <w:sz w:val="16"/>
      <w:lang w:val="en-US"/>
    </w:rPr>
  </w:style>
  <w:style w:type="character" w:customStyle="1" w:styleId="ListLabel11">
    <w:name w:val="ListLabel 11"/>
    <w:qFormat/>
    <w:rsid w:val="0029519D"/>
    <w:rPr>
      <w:strike w:val="0"/>
      <w:dstrike w:val="0"/>
      <w:color w:val="000000"/>
      <w:spacing w:val="70"/>
      <w:w w:val="100"/>
      <w:sz w:val="16"/>
      <w:lang w:val="en-US"/>
    </w:rPr>
  </w:style>
  <w:style w:type="character" w:customStyle="1" w:styleId="ListLabel10">
    <w:name w:val="ListLabel 10"/>
    <w:qFormat/>
    <w:rsid w:val="0029519D"/>
    <w:rPr>
      <w:strike w:val="0"/>
      <w:dstrike w:val="0"/>
      <w:color w:val="000000"/>
      <w:spacing w:val="0"/>
      <w:w w:val="100"/>
      <w:sz w:val="18"/>
      <w:lang w:val="en-US"/>
    </w:rPr>
  </w:style>
  <w:style w:type="character" w:customStyle="1" w:styleId="ListLabel9">
    <w:name w:val="ListLabel 9"/>
    <w:qFormat/>
    <w:rsid w:val="0029519D"/>
    <w:rPr>
      <w:strike w:val="0"/>
      <w:dstrike w:val="0"/>
      <w:color w:val="000000"/>
      <w:spacing w:val="0"/>
      <w:w w:val="100"/>
      <w:sz w:val="21"/>
      <w:lang w:val="en-US"/>
    </w:rPr>
  </w:style>
  <w:style w:type="character" w:customStyle="1" w:styleId="ListLabel8">
    <w:name w:val="ListLabel 8"/>
    <w:qFormat/>
    <w:rsid w:val="0029519D"/>
    <w:rPr>
      <w:strike w:val="0"/>
      <w:dstrike w:val="0"/>
      <w:color w:val="000000"/>
      <w:spacing w:val="0"/>
      <w:w w:val="100"/>
      <w:sz w:val="20"/>
      <w:lang w:val="en-US"/>
    </w:rPr>
  </w:style>
  <w:style w:type="character" w:customStyle="1" w:styleId="ListLabel7">
    <w:name w:val="ListLabel 7"/>
    <w:qFormat/>
    <w:rsid w:val="0029519D"/>
    <w:rPr>
      <w:strike w:val="0"/>
      <w:dstrike w:val="0"/>
      <w:color w:val="000000"/>
      <w:spacing w:val="0"/>
      <w:w w:val="100"/>
      <w:sz w:val="20"/>
      <w:lang w:val="en-US"/>
    </w:rPr>
  </w:style>
  <w:style w:type="character" w:customStyle="1" w:styleId="ListLabel6">
    <w:name w:val="ListLabel 6"/>
    <w:qFormat/>
    <w:rsid w:val="0029519D"/>
    <w:rPr>
      <w:i/>
      <w:strike w:val="0"/>
      <w:dstrike w:val="0"/>
      <w:color w:val="000000"/>
      <w:spacing w:val="0"/>
      <w:w w:val="100"/>
      <w:sz w:val="20"/>
      <w:lang w:val="en-US"/>
    </w:rPr>
  </w:style>
  <w:style w:type="character" w:customStyle="1" w:styleId="ListLabel5">
    <w:name w:val="ListLabel 5"/>
    <w:qFormat/>
    <w:rsid w:val="0029519D"/>
    <w:rPr>
      <w:strike w:val="0"/>
      <w:dstrike w:val="0"/>
      <w:color w:val="000000"/>
      <w:spacing w:val="0"/>
      <w:w w:val="100"/>
      <w:sz w:val="20"/>
      <w:lang w:val="en-US"/>
    </w:rPr>
  </w:style>
  <w:style w:type="character" w:customStyle="1" w:styleId="ListLabel4">
    <w:name w:val="ListLabel 4"/>
    <w:qFormat/>
    <w:rsid w:val="0029519D"/>
    <w:rPr>
      <w:strike w:val="0"/>
      <w:dstrike w:val="0"/>
      <w:color w:val="000000"/>
      <w:spacing w:val="0"/>
      <w:w w:val="100"/>
      <w:sz w:val="19"/>
      <w:lang w:val="en-US"/>
    </w:rPr>
  </w:style>
  <w:style w:type="character" w:customStyle="1" w:styleId="ListLabel3">
    <w:name w:val="ListLabel 3"/>
    <w:qFormat/>
    <w:rsid w:val="0029519D"/>
    <w:rPr>
      <w:i/>
      <w:strike w:val="0"/>
      <w:dstrike w:val="0"/>
      <w:color w:val="000000"/>
      <w:spacing w:val="0"/>
      <w:w w:val="100"/>
      <w:sz w:val="20"/>
      <w:lang w:val="en-US"/>
    </w:rPr>
  </w:style>
  <w:style w:type="character" w:customStyle="1" w:styleId="ListLabel2">
    <w:name w:val="ListLabel 2"/>
    <w:qFormat/>
    <w:rsid w:val="0029519D"/>
    <w:rPr>
      <w:strike w:val="0"/>
      <w:dstrike w:val="0"/>
      <w:color w:val="000000"/>
      <w:spacing w:val="0"/>
      <w:w w:val="100"/>
      <w:sz w:val="20"/>
      <w:lang w:val="en-US"/>
    </w:rPr>
  </w:style>
  <w:style w:type="character" w:customStyle="1" w:styleId="ListLabel1">
    <w:name w:val="ListLabel 1"/>
    <w:qFormat/>
    <w:rsid w:val="0029519D"/>
    <w:rPr>
      <w:i/>
      <w:strike w:val="0"/>
      <w:dstrike w:val="0"/>
      <w:color w:val="000000"/>
      <w:spacing w:val="0"/>
      <w:w w:val="100"/>
      <w:sz w:val="18"/>
      <w:lang w:val="en-US"/>
    </w:rPr>
  </w:style>
  <w:style w:type="character" w:customStyle="1" w:styleId="verdana">
    <w:name w:val="verdana"/>
    <w:basedOn w:val="DefaultParagraphFont"/>
    <w:qFormat/>
    <w:rsid w:val="0029519D"/>
    <w:rPr>
      <w:rFonts w:cs="Times New Roman"/>
    </w:rPr>
  </w:style>
  <w:style w:type="character" w:customStyle="1" w:styleId="italic">
    <w:name w:val="italic"/>
    <w:basedOn w:val="DefaultParagraphFont"/>
    <w:qFormat/>
    <w:rsid w:val="0029519D"/>
    <w:rPr>
      <w:rFonts w:cs="Times New Roman"/>
    </w:rPr>
  </w:style>
  <w:style w:type="character" w:customStyle="1" w:styleId="hit">
    <w:name w:val="hit"/>
    <w:basedOn w:val="DefaultParagraphFont"/>
    <w:qFormat/>
    <w:rsid w:val="0029519D"/>
    <w:rPr>
      <w:rFonts w:cs="Times New Roman"/>
    </w:rPr>
  </w:style>
  <w:style w:type="character" w:customStyle="1" w:styleId="blue">
    <w:name w:val="blue"/>
    <w:basedOn w:val="DefaultParagraphFont"/>
    <w:qFormat/>
    <w:rsid w:val="0029519D"/>
    <w:rPr>
      <w:rFonts w:cs="Times New Roman"/>
    </w:rPr>
  </w:style>
  <w:style w:type="character" w:customStyle="1" w:styleId="copyrightdescription">
    <w:name w:val="copyrightdescription"/>
    <w:basedOn w:val="DefaultParagraphFont"/>
    <w:qFormat/>
    <w:rsid w:val="0029519D"/>
    <w:rPr>
      <w:rFonts w:cs="Times New Roman"/>
    </w:rPr>
  </w:style>
  <w:style w:type="character" w:customStyle="1" w:styleId="tabtitle">
    <w:name w:val="tabtitle"/>
    <w:basedOn w:val="DefaultParagraphFont"/>
    <w:qFormat/>
    <w:rsid w:val="0029519D"/>
    <w:rPr>
      <w:rFonts w:cs="Times New Roman"/>
    </w:rPr>
  </w:style>
  <w:style w:type="character" w:customStyle="1" w:styleId="resultbodyblack">
    <w:name w:val="resultbodyblack"/>
    <w:basedOn w:val="DefaultParagraphFont"/>
    <w:qFormat/>
    <w:rsid w:val="0029519D"/>
    <w:rPr>
      <w:rFonts w:cs="Times New Roman"/>
    </w:rPr>
  </w:style>
  <w:style w:type="character" w:customStyle="1" w:styleId="resultbody">
    <w:name w:val="resultbody"/>
    <w:basedOn w:val="DefaultParagraphFont"/>
    <w:qFormat/>
    <w:rsid w:val="0029519D"/>
    <w:rPr>
      <w:rFonts w:cs="Times New Roman"/>
    </w:rPr>
  </w:style>
  <w:style w:type="character" w:customStyle="1" w:styleId="resultbodysmallitalic">
    <w:name w:val="resultbodysmallitalic"/>
    <w:basedOn w:val="DefaultParagraphFont"/>
    <w:qFormat/>
    <w:rsid w:val="0029519D"/>
    <w:rPr>
      <w:rFonts w:cs="Times New Roman"/>
    </w:rPr>
  </w:style>
  <w:style w:type="character" w:customStyle="1" w:styleId="resultpron">
    <w:name w:val="resultpron"/>
    <w:basedOn w:val="DefaultParagraphFont"/>
    <w:qFormat/>
    <w:rsid w:val="0029519D"/>
    <w:rPr>
      <w:rFonts w:cs="Times New Roman"/>
    </w:rPr>
  </w:style>
  <w:style w:type="character" w:customStyle="1" w:styleId="NumberingSymbols">
    <w:name w:val="Numbering Symbols"/>
    <w:qFormat/>
    <w:rsid w:val="0029519D"/>
  </w:style>
  <w:style w:type="character" w:customStyle="1" w:styleId="StrongEmphasis">
    <w:name w:val="Strong Emphasis"/>
    <w:qFormat/>
    <w:rsid w:val="0029519D"/>
    <w:rPr>
      <w:b/>
      <w:bCs/>
    </w:rPr>
  </w:style>
  <w:style w:type="character" w:customStyle="1" w:styleId="Emphasis2">
    <w:name w:val="Emphasis2"/>
    <w:basedOn w:val="DefaultParagraphFont"/>
    <w:qFormat/>
    <w:rsid w:val="0029519D"/>
    <w:rPr>
      <w:rFonts w:ascii="Franklin Gothic Heavy" w:hAnsi="Franklin Gothic Heavy" w:cs="Franklin Gothic Heavy"/>
      <w:iCs/>
      <w:u w:val="single"/>
    </w:rPr>
  </w:style>
  <w:style w:type="character" w:customStyle="1" w:styleId="StyleStyle4CharTimesNewRoman11pt">
    <w:name w:val="Style Style4 Char + Times New Roman 11 pt"/>
    <w:basedOn w:val="DefaultParagraphFont"/>
    <w:qFormat/>
    <w:rsid w:val="0029519D"/>
    <w:rPr>
      <w:rFonts w:ascii="Times New Roman" w:hAnsi="Times New Roman"/>
      <w:sz w:val="20"/>
      <w:szCs w:val="24"/>
      <w:u w:val="single"/>
      <w:lang w:val="en-US" w:eastAsia="en-US" w:bidi="ar-SA"/>
    </w:rPr>
  </w:style>
  <w:style w:type="character" w:customStyle="1" w:styleId="pg">
    <w:name w:val="pg"/>
    <w:basedOn w:val="DefaultParagraphFont"/>
    <w:qFormat/>
    <w:rsid w:val="0029519D"/>
  </w:style>
  <w:style w:type="character" w:customStyle="1" w:styleId="ital-inline">
    <w:name w:val="ital-inline"/>
    <w:basedOn w:val="DefaultParagraphFont"/>
    <w:qFormat/>
    <w:rsid w:val="0029519D"/>
  </w:style>
  <w:style w:type="character" w:customStyle="1" w:styleId="senselabelstart">
    <w:name w:val="sense_label start"/>
    <w:basedOn w:val="DefaultParagraphFont"/>
    <w:qFormat/>
    <w:rsid w:val="0029519D"/>
  </w:style>
  <w:style w:type="character" w:customStyle="1" w:styleId="sensecontent">
    <w:name w:val="sense_content"/>
    <w:basedOn w:val="DefaultParagraphFont"/>
    <w:qFormat/>
    <w:rsid w:val="0029519D"/>
  </w:style>
  <w:style w:type="character" w:customStyle="1" w:styleId="vi">
    <w:name w:val="vi"/>
    <w:basedOn w:val="DefaultParagraphFont"/>
    <w:qFormat/>
    <w:rsid w:val="0029519D"/>
  </w:style>
  <w:style w:type="character" w:customStyle="1" w:styleId="senselabel">
    <w:name w:val="sense_label"/>
    <w:basedOn w:val="DefaultParagraphFont"/>
    <w:qFormat/>
    <w:rsid w:val="0029519D"/>
  </w:style>
  <w:style w:type="character" w:customStyle="1" w:styleId="Style11ptItalicUnderline">
    <w:name w:val="Style 11 pt Italic Underline"/>
    <w:basedOn w:val="DefaultParagraphFont"/>
    <w:qFormat/>
    <w:rsid w:val="0029519D"/>
    <w:rPr>
      <w:i/>
      <w:iCs/>
      <w:sz w:val="20"/>
      <w:u w:val="single"/>
    </w:rPr>
  </w:style>
  <w:style w:type="character" w:customStyle="1" w:styleId="Style11ptBoldUnderline">
    <w:name w:val="Style 11 pt Bold Underline"/>
    <w:basedOn w:val="DefaultParagraphFont"/>
    <w:qFormat/>
    <w:rsid w:val="0029519D"/>
    <w:rPr>
      <w:b/>
      <w:bCs/>
      <w:sz w:val="20"/>
      <w:u w:val="single"/>
    </w:rPr>
  </w:style>
  <w:style w:type="character" w:customStyle="1" w:styleId="StyleStyle4CharTimesNewRoman11ptItalic">
    <w:name w:val="Style Style4 Char + Times New Roman 11 pt Italic"/>
    <w:basedOn w:val="DefaultParagraphFont"/>
    <w:qFormat/>
    <w:rsid w:val="0029519D"/>
    <w:rPr>
      <w:rFonts w:ascii="Times New Roman" w:eastAsia="Times New Roman" w:hAnsi="Times New Roman" w:cs="Times New Roman"/>
      <w:i/>
      <w:iCs/>
      <w:sz w:val="20"/>
      <w:szCs w:val="24"/>
      <w:u w:val="single"/>
      <w:lang w:val="en-US" w:eastAsia="en-US" w:bidi="ar-SA"/>
    </w:rPr>
  </w:style>
  <w:style w:type="character" w:customStyle="1" w:styleId="StyleStyle4CharTimesNewRoman11ptBold">
    <w:name w:val="Style Style4 Char + Times New Roman 11 pt Bold"/>
    <w:basedOn w:val="DefaultParagraphFont"/>
    <w:qFormat/>
    <w:rsid w:val="0029519D"/>
    <w:rPr>
      <w:rFonts w:ascii="Times New Roman" w:eastAsia="Times New Roman" w:hAnsi="Times New Roman" w:cs="Times New Roman"/>
      <w:b/>
      <w:bCs/>
      <w:sz w:val="20"/>
      <w:szCs w:val="24"/>
      <w:u w:val="single"/>
      <w:lang w:val="en-US" w:eastAsia="en-US" w:bidi="ar-SA"/>
    </w:rPr>
  </w:style>
  <w:style w:type="character" w:customStyle="1" w:styleId="Style11ptBlack">
    <w:name w:val="Style 11 pt Black"/>
    <w:basedOn w:val="DefaultParagraphFont"/>
    <w:qFormat/>
    <w:rsid w:val="0029519D"/>
    <w:rPr>
      <w:color w:val="000000"/>
      <w:sz w:val="20"/>
    </w:rPr>
  </w:style>
  <w:style w:type="character" w:customStyle="1" w:styleId="Style11ptBlackUnderline">
    <w:name w:val="Style 11 pt Black Underline"/>
    <w:basedOn w:val="DefaultParagraphFont"/>
    <w:qFormat/>
    <w:rsid w:val="0029519D"/>
    <w:rPr>
      <w:color w:val="000000"/>
      <w:sz w:val="20"/>
      <w:u w:val="single"/>
    </w:rPr>
  </w:style>
  <w:style w:type="character" w:customStyle="1" w:styleId="pmterms1">
    <w:name w:val="pmterms1"/>
    <w:basedOn w:val="DefaultParagraphFont"/>
    <w:qFormat/>
    <w:rsid w:val="0029519D"/>
  </w:style>
  <w:style w:type="character" w:customStyle="1" w:styleId="HTMLTypewriter3">
    <w:name w:val="HTML Typewriter3"/>
    <w:basedOn w:val="DefaultParagraphFont"/>
    <w:qFormat/>
    <w:rsid w:val="0029519D"/>
    <w:rPr>
      <w:rFonts w:ascii="Courier New" w:eastAsia="SimSun" w:hAnsi="Courier New" w:cs="Courier New"/>
      <w:sz w:val="20"/>
      <w:szCs w:val="20"/>
    </w:rPr>
  </w:style>
  <w:style w:type="character" w:customStyle="1" w:styleId="CardsChar">
    <w:name w:val="Cards Char"/>
    <w:basedOn w:val="DefaultParagraphFont"/>
    <w:qFormat/>
    <w:rsid w:val="0029519D"/>
    <w:rPr>
      <w:rFonts w:ascii="Times New Roman" w:hAnsi="Times New Roman" w:cs="Times New Roman"/>
      <w:lang w:val="en-US" w:bidi="ar-SA"/>
    </w:rPr>
  </w:style>
  <w:style w:type="character" w:customStyle="1" w:styleId="CardsFont12pt0">
    <w:name w:val="Cards + Font 12pt"/>
    <w:basedOn w:val="CardsChar"/>
    <w:qFormat/>
    <w:rsid w:val="0029519D"/>
    <w:rPr>
      <w:rFonts w:ascii="Times New Roman" w:hAnsi="Times New Roman" w:cs="Times New Roman"/>
      <w:sz w:val="24"/>
      <w:u w:val="single"/>
      <w:lang w:val="en-US" w:bidi="ar-SA"/>
    </w:rPr>
  </w:style>
  <w:style w:type="character" w:customStyle="1" w:styleId="AuthorDateChar">
    <w:name w:val="AuthorDate Char"/>
    <w:basedOn w:val="DefaultParagraphFont"/>
    <w:qFormat/>
    <w:rsid w:val="0029519D"/>
    <w:rPr>
      <w:rFonts w:ascii="Times New Roman" w:hAnsi="Times New Roman" w:cs="Times New Roman"/>
      <w:b/>
      <w:sz w:val="24"/>
      <w:u w:val="single"/>
      <w:lang w:val="en-US" w:bidi="ar-SA"/>
    </w:rPr>
  </w:style>
  <w:style w:type="character" w:styleId="HTMLCite">
    <w:name w:val="HTML Cite"/>
    <w:basedOn w:val="DefaultParagraphFont"/>
    <w:uiPriority w:val="99"/>
    <w:qFormat/>
    <w:rsid w:val="0029519D"/>
    <w:rPr>
      <w:rFonts w:cs="Times New Roman"/>
      <w:i/>
    </w:rPr>
  </w:style>
  <w:style w:type="character" w:customStyle="1" w:styleId="VisitedInternetLink">
    <w:name w:val="Visited Internet Link"/>
    <w:basedOn w:val="DefaultParagraphFont"/>
    <w:rsid w:val="0029519D"/>
    <w:rPr>
      <w:color w:val="800080"/>
      <w:u w:val="single"/>
    </w:rPr>
  </w:style>
  <w:style w:type="character" w:customStyle="1" w:styleId="CitesChar">
    <w:name w:val="Cites Char"/>
    <w:basedOn w:val="DefaultParagraphFont"/>
    <w:qFormat/>
    <w:rsid w:val="0029519D"/>
    <w:rPr>
      <w:szCs w:val="24"/>
      <w:lang w:val="en-US" w:bidi="ar-SA"/>
    </w:rPr>
  </w:style>
  <w:style w:type="character" w:customStyle="1" w:styleId="loose">
    <w:name w:val="loose"/>
    <w:qFormat/>
    <w:rsid w:val="0029519D"/>
  </w:style>
  <w:style w:type="character" w:customStyle="1" w:styleId="domtooltips">
    <w:name w:val="domtooltips"/>
    <w:basedOn w:val="DefaultParagraphFont"/>
    <w:qFormat/>
    <w:rsid w:val="0029519D"/>
  </w:style>
  <w:style w:type="character" w:customStyle="1" w:styleId="caps">
    <w:name w:val="caps"/>
    <w:basedOn w:val="DefaultParagraphFont"/>
    <w:qFormat/>
    <w:rsid w:val="0029519D"/>
  </w:style>
  <w:style w:type="character" w:customStyle="1" w:styleId="Style11ptUnderlineBorderSinglesolidlineAuto05pt">
    <w:name w:val="Style 11 pt Underline Border: : (Single solid line Auto  0.5 pt..."/>
    <w:basedOn w:val="DefaultParagraphFont"/>
    <w:qFormat/>
    <w:rsid w:val="0029519D"/>
    <w:rPr>
      <w:sz w:val="20"/>
      <w:u w:val="single"/>
      <w:bdr w:val="single" w:sz="4" w:space="0" w:color="00000A"/>
    </w:rPr>
  </w:style>
  <w:style w:type="character" w:customStyle="1" w:styleId="StyleUnderlineChar11pt">
    <w:name w:val="Style Underline Char + 11 pt"/>
    <w:basedOn w:val="DefaultParagraphFont"/>
    <w:qFormat/>
    <w:rsid w:val="0029519D"/>
    <w:rPr>
      <w:rFonts w:ascii="Times New Roman" w:hAnsi="Times New Roman"/>
      <w:sz w:val="20"/>
      <w:szCs w:val="24"/>
      <w:u w:val="single"/>
      <w:lang w:val="en-US" w:eastAsia="en-US" w:bidi="ar-SA"/>
    </w:rPr>
  </w:style>
  <w:style w:type="paragraph" w:styleId="List">
    <w:name w:val="List"/>
    <w:basedOn w:val="BodyText"/>
    <w:uiPriority w:val="99"/>
    <w:rsid w:val="0029519D"/>
    <w:pPr>
      <w:suppressAutoHyphens/>
      <w:overflowPunct w:val="0"/>
      <w:spacing w:after="140" w:line="288" w:lineRule="auto"/>
    </w:pPr>
    <w:rPr>
      <w:rFonts w:ascii="Liberation Sans" w:eastAsia="Droid Sans Fallback" w:hAnsi="Liberation Sans" w:cs="FreeSans"/>
      <w:color w:val="00000A"/>
    </w:rPr>
  </w:style>
  <w:style w:type="paragraph" w:styleId="Caption">
    <w:name w:val="caption"/>
    <w:aliases w:val="caption"/>
    <w:basedOn w:val="Normal"/>
    <w:qFormat/>
    <w:rsid w:val="0029519D"/>
    <w:pPr>
      <w:suppressLineNumbers/>
      <w:suppressAutoHyphens/>
      <w:overflowPunct w:val="0"/>
      <w:spacing w:before="120" w:after="120" w:line="240" w:lineRule="auto"/>
    </w:pPr>
    <w:rPr>
      <w:rFonts w:ascii="Liberation Sans" w:eastAsia="Droid Sans Fallback" w:hAnsi="Liberation Sans" w:cs="FreeSans"/>
      <w:i/>
      <w:iCs/>
      <w:color w:val="00000A"/>
    </w:rPr>
  </w:style>
  <w:style w:type="paragraph" w:customStyle="1" w:styleId="Index">
    <w:name w:val="Index"/>
    <w:basedOn w:val="Normal"/>
    <w:qFormat/>
    <w:rsid w:val="0029519D"/>
    <w:pPr>
      <w:suppressLineNumbers/>
      <w:suppressAutoHyphens/>
      <w:overflowPunct w:val="0"/>
      <w:spacing w:after="0" w:line="240" w:lineRule="auto"/>
    </w:pPr>
    <w:rPr>
      <w:rFonts w:ascii="Liberation Sans" w:eastAsia="Droid Sans Fallback" w:hAnsi="Liberation Sans" w:cs="FreeSans"/>
      <w:color w:val="00000A"/>
    </w:rPr>
  </w:style>
  <w:style w:type="paragraph" w:customStyle="1" w:styleId="Quotations">
    <w:name w:val="Quotations"/>
    <w:basedOn w:val="Normal"/>
    <w:qFormat/>
    <w:rsid w:val="0029519D"/>
    <w:pPr>
      <w:suppressAutoHyphens/>
      <w:overflowPunct w:val="0"/>
      <w:spacing w:after="0" w:line="240" w:lineRule="auto"/>
    </w:pPr>
    <w:rPr>
      <w:rFonts w:ascii="Liberation Sans" w:eastAsia="Droid Sans Fallback" w:hAnsi="Liberation Sans"/>
      <w:color w:val="00000A"/>
    </w:rPr>
  </w:style>
  <w:style w:type="paragraph" w:styleId="Subtitle">
    <w:name w:val="Subtitle"/>
    <w:aliases w:val="Underlined card text"/>
    <w:basedOn w:val="Normal"/>
    <w:next w:val="Normal"/>
    <w:link w:val="SubtitleChar"/>
    <w:uiPriority w:val="99"/>
    <w:unhideWhenUsed/>
    <w:qFormat/>
    <w:rsid w:val="0029519D"/>
    <w:pPr>
      <w:numPr>
        <w:ilvl w:val="1"/>
      </w:numPr>
    </w:pPr>
    <w:rPr>
      <w:rFonts w:asciiTheme="minorHAnsi" w:hAnsiTheme="minorHAnsi"/>
      <w:color w:val="5A5A5A" w:themeColor="text1" w:themeTint="A5"/>
      <w:spacing w:val="15"/>
    </w:rPr>
  </w:style>
  <w:style w:type="character" w:customStyle="1" w:styleId="SubtitleChar">
    <w:name w:val="Subtitle Char"/>
    <w:aliases w:val="Underlined card text Char"/>
    <w:basedOn w:val="DefaultParagraphFont"/>
    <w:link w:val="Subtitle"/>
    <w:uiPriority w:val="99"/>
    <w:rsid w:val="0029519D"/>
    <w:rPr>
      <w:color w:val="5A5A5A" w:themeColor="text1" w:themeTint="A5"/>
      <w:spacing w:val="15"/>
      <w:sz w:val="22"/>
    </w:rPr>
  </w:style>
  <w:style w:type="paragraph" w:styleId="Header">
    <w:name w:val="header"/>
    <w:aliases w:val="Header Char2,Header Char1 Char,Header Char Char Char,Char Char Char Char,Header Char Char1,Char Char Char1,Header Char2 Char Char Char,Header Char1 Char1 Char Char Char,Header Char Char Char1 Char Char Char,Header Char Char2 Char Char Char,Text"/>
    <w:basedOn w:val="Normal"/>
    <w:link w:val="HeaderChar"/>
    <w:uiPriority w:val="99"/>
    <w:qFormat/>
    <w:rsid w:val="0029519D"/>
    <w:pPr>
      <w:suppressAutoHyphens/>
      <w:overflowPunct w:val="0"/>
      <w:spacing w:after="0" w:line="240" w:lineRule="auto"/>
    </w:pPr>
    <w:rPr>
      <w:rFonts w:ascii="Liberation Sans" w:eastAsia="Droid Sans Fallback" w:hAnsi="Liberation Sans"/>
      <w:color w:val="00000A"/>
    </w:rPr>
  </w:style>
  <w:style w:type="character" w:customStyle="1" w:styleId="HeaderChar">
    <w:name w:val="Header Char"/>
    <w:aliases w:val="Header Char2 Char,Header Char1 Char Char,Header Char Char Char Char,Char Char Char Char Char,Header Char Char1 Char,Char Char Char1 Char,Header Char2 Char Char Char Char,Header Char1 Char1 Char Char Char Char,Text Char"/>
    <w:basedOn w:val="DefaultParagraphFont"/>
    <w:link w:val="Header"/>
    <w:uiPriority w:val="99"/>
    <w:rsid w:val="0029519D"/>
    <w:rPr>
      <w:rFonts w:ascii="Liberation Sans" w:eastAsia="Droid Sans Fallback" w:hAnsi="Liberation Sans"/>
      <w:color w:val="00000A"/>
      <w:sz w:val="22"/>
    </w:rPr>
  </w:style>
  <w:style w:type="paragraph" w:customStyle="1" w:styleId="FrameContents">
    <w:name w:val="Frame Contents"/>
    <w:basedOn w:val="Normal"/>
    <w:qFormat/>
    <w:rsid w:val="0029519D"/>
    <w:pPr>
      <w:suppressAutoHyphens/>
      <w:overflowPunct w:val="0"/>
      <w:spacing w:after="0" w:line="240" w:lineRule="auto"/>
    </w:pPr>
    <w:rPr>
      <w:rFonts w:ascii="Liberation Sans" w:eastAsia="Droid Sans Fallback" w:hAnsi="Liberation Sans"/>
      <w:color w:val="00000A"/>
    </w:rPr>
  </w:style>
  <w:style w:type="paragraph" w:customStyle="1" w:styleId="Nothing">
    <w:name w:val="Nothing"/>
    <w:link w:val="NothingChar"/>
    <w:qFormat/>
    <w:rsid w:val="0029519D"/>
    <w:pPr>
      <w:suppressAutoHyphens/>
      <w:jc w:val="both"/>
    </w:pPr>
    <w:rPr>
      <w:rFonts w:ascii="Times New Roman" w:eastAsia="Times New Roman" w:hAnsi="Times New Roman" w:cs="Times New Roman"/>
      <w:color w:val="00000A"/>
      <w:sz w:val="20"/>
    </w:rPr>
  </w:style>
  <w:style w:type="paragraph" w:customStyle="1" w:styleId="BlockTitle">
    <w:name w:val="Block Title"/>
    <w:basedOn w:val="Heading1"/>
    <w:next w:val="Normal"/>
    <w:qFormat/>
    <w:rsid w:val="0029519D"/>
    <w:pPr>
      <w:widowControl w:val="0"/>
      <w:pBdr>
        <w:top w:val="single" w:sz="24" w:space="1" w:color="00000A"/>
        <w:left w:val="single" w:sz="24" w:space="4" w:color="00000A"/>
        <w:bottom w:val="single" w:sz="24" w:space="1" w:color="00000A"/>
        <w:right w:val="single" w:sz="24" w:space="4" w:color="00000A"/>
      </w:pBdr>
      <w:suppressAutoHyphens/>
      <w:overflowPunct w:val="0"/>
      <w:spacing w:before="0" w:after="240" w:line="252" w:lineRule="auto"/>
    </w:pPr>
    <w:rPr>
      <w:rFonts w:ascii="Times New Roman" w:eastAsia="Droid Sans Fallback" w:hAnsi="Times New Roman" w:cs="Times New Roman"/>
      <w:bCs w:val="0"/>
      <w:color w:val="00000A"/>
      <w:sz w:val="32"/>
      <w:u w:val="single"/>
    </w:rPr>
  </w:style>
  <w:style w:type="paragraph" w:customStyle="1" w:styleId="Cites">
    <w:name w:val="Cites"/>
    <w:link w:val="CitesChar2"/>
    <w:qFormat/>
    <w:rsid w:val="0029519D"/>
    <w:pPr>
      <w:widowControl w:val="0"/>
      <w:suppressAutoHyphens/>
      <w:spacing w:line="252" w:lineRule="auto"/>
      <w:jc w:val="both"/>
      <w:outlineLvl w:val="2"/>
    </w:pPr>
    <w:rPr>
      <w:rFonts w:ascii="Times New Roman" w:eastAsia="Calibri" w:hAnsi="Times New Roman" w:cs="Times New Roman"/>
      <w:b/>
      <w:color w:val="00000A"/>
      <w:sz w:val="20"/>
      <w:szCs w:val="20"/>
    </w:rPr>
  </w:style>
  <w:style w:type="paragraph" w:customStyle="1" w:styleId="Cards">
    <w:name w:val="Cards"/>
    <w:next w:val="Nothing"/>
    <w:qFormat/>
    <w:rsid w:val="0029519D"/>
    <w:pPr>
      <w:suppressAutoHyphens/>
      <w:spacing w:line="252" w:lineRule="auto"/>
      <w:jc w:val="both"/>
    </w:pPr>
    <w:rPr>
      <w:rFonts w:ascii="Times New Roman" w:eastAsia="Calibri" w:hAnsi="Times New Roman" w:cs="Times New Roman"/>
      <w:color w:val="00000A"/>
      <w:sz w:val="20"/>
      <w:szCs w:val="20"/>
    </w:rPr>
  </w:style>
  <w:style w:type="paragraph" w:customStyle="1" w:styleId="AuthorDate">
    <w:name w:val="AuthorDate"/>
    <w:next w:val="Nothing"/>
    <w:qFormat/>
    <w:rsid w:val="0029519D"/>
    <w:pPr>
      <w:widowControl w:val="0"/>
      <w:suppressAutoHyphens/>
      <w:spacing w:line="252" w:lineRule="auto"/>
      <w:outlineLvl w:val="2"/>
    </w:pPr>
    <w:rPr>
      <w:rFonts w:ascii="Times New Roman" w:eastAsia="Calibri" w:hAnsi="Times New Roman" w:cs="Times New Roman"/>
      <w:b/>
      <w:color w:val="00000A"/>
      <w:szCs w:val="20"/>
      <w:u w:val="single"/>
    </w:rPr>
  </w:style>
  <w:style w:type="paragraph" w:customStyle="1" w:styleId="CiteSpacing">
    <w:name w:val="Cite Spacing"/>
    <w:basedOn w:val="Normal"/>
    <w:uiPriority w:val="4"/>
    <w:qFormat/>
    <w:rsid w:val="0029519D"/>
    <w:pPr>
      <w:suppressAutoHyphens/>
      <w:overflowPunct w:val="0"/>
      <w:spacing w:before="60" w:after="60" w:line="240" w:lineRule="auto"/>
      <w:contextualSpacing/>
    </w:pPr>
    <w:rPr>
      <w:rFonts w:ascii="Liberation Sans" w:eastAsia="Droid Sans Fallback" w:hAnsi="Liberation Sans"/>
      <w:color w:val="00000A"/>
    </w:rPr>
  </w:style>
  <w:style w:type="paragraph" w:customStyle="1" w:styleId="TagLine">
    <w:name w:val="Tag Line"/>
    <w:basedOn w:val="Normal"/>
    <w:next w:val="Normal"/>
    <w:uiPriority w:val="99"/>
    <w:qFormat/>
    <w:rsid w:val="0029519D"/>
    <w:pPr>
      <w:suppressAutoHyphens/>
      <w:overflowPunct w:val="0"/>
      <w:spacing w:after="0" w:line="240" w:lineRule="auto"/>
    </w:pPr>
    <w:rPr>
      <w:rFonts w:ascii="Liberation Sans" w:eastAsia="Droid Sans Fallback" w:hAnsi="Liberation Sans"/>
      <w:caps/>
      <w:color w:val="00000A"/>
    </w:rPr>
  </w:style>
  <w:style w:type="paragraph" w:customStyle="1" w:styleId="TAGLINE0">
    <w:name w:val="TAG LINE"/>
    <w:next w:val="Normal"/>
    <w:qFormat/>
    <w:rsid w:val="0029519D"/>
    <w:rPr>
      <w:rFonts w:ascii="Times New Roman" w:eastAsia="Times New Roman" w:hAnsi="Times New Roman" w:cs="Arial"/>
      <w:bCs/>
      <w:caps/>
      <w:color w:val="00000A"/>
      <w:sz w:val="20"/>
      <w:szCs w:val="20"/>
    </w:rPr>
  </w:style>
  <w:style w:type="character" w:customStyle="1" w:styleId="Heading3Char1">
    <w:name w:val="Heading 3 Char1"/>
    <w:qFormat/>
    <w:rsid w:val="0029519D"/>
    <w:rPr>
      <w:rFonts w:cs="Arial"/>
      <w:bCs/>
      <w:szCs w:val="26"/>
      <w:u w:val="single"/>
      <w:lang w:val="en-US" w:eastAsia="en-US" w:bidi="ar-SA"/>
    </w:rPr>
  </w:style>
  <w:style w:type="paragraph" w:styleId="Revision">
    <w:name w:val="Revision"/>
    <w:hidden/>
    <w:uiPriority w:val="99"/>
    <w:semiHidden/>
    <w:rsid w:val="0029519D"/>
    <w:rPr>
      <w:rFonts w:ascii="Calibri" w:hAnsi="Calibri"/>
      <w:sz w:val="22"/>
    </w:rPr>
  </w:style>
  <w:style w:type="paragraph" w:customStyle="1" w:styleId="Smalltext">
    <w:name w:val="Small text"/>
    <w:aliases w:val="Quote1,Quote11"/>
    <w:basedOn w:val="Normal"/>
    <w:link w:val="SmalltextChar"/>
    <w:qFormat/>
    <w:rsid w:val="0029519D"/>
    <w:rPr>
      <w:rFonts w:ascii="Times New Roman" w:eastAsia="MS Mincho" w:hAnsi="Times New Roman" w:cs="Times New Roman"/>
      <w:sz w:val="16"/>
    </w:rPr>
  </w:style>
  <w:style w:type="character" w:customStyle="1" w:styleId="BoldUnderlineChar">
    <w:name w:val="Bold Underline Char"/>
    <w:basedOn w:val="DefaultParagraphFont"/>
    <w:locked/>
    <w:rsid w:val="0029519D"/>
    <w:rPr>
      <w:rFonts w:ascii="Times New Roman" w:eastAsia="Times New Roman" w:hAnsi="Times New Roman" w:cs="Times New Roman"/>
      <w:b/>
      <w:bCs/>
      <w:sz w:val="20"/>
      <w:szCs w:val="24"/>
      <w:u w:val="single"/>
    </w:rPr>
  </w:style>
  <w:style w:type="character" w:customStyle="1" w:styleId="Heading3Char2">
    <w:name w:val="Heading 3 Char2"/>
    <w:aliases w:val="Heading 3 Char Char Char4, Char Char1, Char Char Char4"/>
    <w:basedOn w:val="DefaultParagraphFont"/>
    <w:qFormat/>
    <w:rsid w:val="0029519D"/>
    <w:rPr>
      <w:b w:val="0"/>
      <w:bCs w:val="0"/>
      <w:sz w:val="22"/>
      <w:u w:val="single"/>
    </w:rPr>
  </w:style>
  <w:style w:type="character" w:customStyle="1" w:styleId="StyleGaramond">
    <w:name w:val="Style Garamond"/>
    <w:qFormat/>
    <w:rsid w:val="0029519D"/>
    <w:rPr>
      <w:rFonts w:ascii="Garamond" w:hAnsi="Garamond" w:cs="Garamond"/>
    </w:rPr>
  </w:style>
  <w:style w:type="character" w:customStyle="1" w:styleId="StyletagGaramondChar">
    <w:name w:val="Style tag + Garamond Char"/>
    <w:qFormat/>
    <w:rsid w:val="0029519D"/>
    <w:rPr>
      <w:rFonts w:ascii="Garamond" w:hAnsi="Garamond" w:cs="Garamond"/>
      <w:b/>
      <w:bCs/>
      <w:sz w:val="24"/>
      <w:szCs w:val="24"/>
      <w:lang w:val="en-US" w:bidi="ar-SA"/>
    </w:rPr>
  </w:style>
  <w:style w:type="character" w:customStyle="1" w:styleId="StylecardGaramond12ptUnderlineChar">
    <w:name w:val="Style card + Garamond 12 pt Underline Char"/>
    <w:qFormat/>
    <w:rsid w:val="0029519D"/>
    <w:rPr>
      <w:rFonts w:ascii="Garamond" w:hAnsi="Garamond" w:cs="Garamond"/>
      <w:sz w:val="24"/>
      <w:szCs w:val="24"/>
      <w:u w:val="single"/>
      <w:lang w:val="en-US" w:bidi="ar-SA"/>
    </w:rPr>
  </w:style>
  <w:style w:type="character" w:customStyle="1" w:styleId="BoldUnderline">
    <w:name w:val="BoldUnderline"/>
    <w:basedOn w:val="DefaultParagraphFont"/>
    <w:uiPriority w:val="1"/>
    <w:qFormat/>
    <w:rsid w:val="0029519D"/>
    <w:rPr>
      <w:rFonts w:ascii="Arial" w:hAnsi="Arial"/>
      <w:b/>
      <w:sz w:val="20"/>
      <w:u w:val="single"/>
    </w:rPr>
  </w:style>
  <w:style w:type="character" w:customStyle="1" w:styleId="WW8Num2z0">
    <w:name w:val="WW8Num2z0"/>
    <w:qFormat/>
    <w:rsid w:val="0029519D"/>
  </w:style>
  <w:style w:type="character" w:customStyle="1" w:styleId="WW8Num2z1">
    <w:name w:val="WW8Num2z1"/>
    <w:qFormat/>
    <w:rsid w:val="0029519D"/>
  </w:style>
  <w:style w:type="character" w:customStyle="1" w:styleId="WW8Num2z2">
    <w:name w:val="WW8Num2z2"/>
    <w:qFormat/>
    <w:rsid w:val="0029519D"/>
  </w:style>
  <w:style w:type="character" w:customStyle="1" w:styleId="WW8Num2z3">
    <w:name w:val="WW8Num2z3"/>
    <w:qFormat/>
    <w:rsid w:val="0029519D"/>
  </w:style>
  <w:style w:type="character" w:customStyle="1" w:styleId="WW8Num2z4">
    <w:name w:val="WW8Num2z4"/>
    <w:qFormat/>
    <w:rsid w:val="0029519D"/>
  </w:style>
  <w:style w:type="character" w:customStyle="1" w:styleId="WW8Num2z5">
    <w:name w:val="WW8Num2z5"/>
    <w:qFormat/>
    <w:rsid w:val="0029519D"/>
  </w:style>
  <w:style w:type="character" w:customStyle="1" w:styleId="WW8Num2z6">
    <w:name w:val="WW8Num2z6"/>
    <w:qFormat/>
    <w:rsid w:val="0029519D"/>
  </w:style>
  <w:style w:type="character" w:customStyle="1" w:styleId="WW8Num2z7">
    <w:name w:val="WW8Num2z7"/>
    <w:qFormat/>
    <w:rsid w:val="0029519D"/>
  </w:style>
  <w:style w:type="character" w:customStyle="1" w:styleId="WW8Num2z8">
    <w:name w:val="WW8Num2z8"/>
    <w:qFormat/>
    <w:rsid w:val="0029519D"/>
  </w:style>
  <w:style w:type="character" w:customStyle="1" w:styleId="WW8Num5z0">
    <w:name w:val="WW8Num5z0"/>
    <w:qFormat/>
    <w:rsid w:val="0029519D"/>
  </w:style>
  <w:style w:type="character" w:customStyle="1" w:styleId="WW8Num5z1">
    <w:name w:val="WW8Num5z1"/>
    <w:qFormat/>
    <w:rsid w:val="0029519D"/>
  </w:style>
  <w:style w:type="character" w:customStyle="1" w:styleId="WW8Num5z2">
    <w:name w:val="WW8Num5z2"/>
    <w:qFormat/>
    <w:rsid w:val="0029519D"/>
  </w:style>
  <w:style w:type="character" w:customStyle="1" w:styleId="WW8Num5z3">
    <w:name w:val="WW8Num5z3"/>
    <w:qFormat/>
    <w:rsid w:val="0029519D"/>
  </w:style>
  <w:style w:type="character" w:customStyle="1" w:styleId="WW8Num5z4">
    <w:name w:val="WW8Num5z4"/>
    <w:qFormat/>
    <w:rsid w:val="0029519D"/>
  </w:style>
  <w:style w:type="character" w:customStyle="1" w:styleId="WW8Num5z5">
    <w:name w:val="WW8Num5z5"/>
    <w:qFormat/>
    <w:rsid w:val="0029519D"/>
  </w:style>
  <w:style w:type="character" w:customStyle="1" w:styleId="WW8Num5z6">
    <w:name w:val="WW8Num5z6"/>
    <w:qFormat/>
    <w:rsid w:val="0029519D"/>
  </w:style>
  <w:style w:type="character" w:customStyle="1" w:styleId="WW8Num5z7">
    <w:name w:val="WW8Num5z7"/>
    <w:qFormat/>
    <w:rsid w:val="0029519D"/>
  </w:style>
  <w:style w:type="character" w:customStyle="1" w:styleId="WW8Num5z8">
    <w:name w:val="WW8Num5z8"/>
    <w:qFormat/>
    <w:rsid w:val="0029519D"/>
  </w:style>
  <w:style w:type="character" w:customStyle="1" w:styleId="CiteChar0">
    <w:name w:val="Cite Char"/>
    <w:aliases w:val="cite_tag Char,Char Char Char Char1 Char Char1,Char Char Char Char1 Char,Taglines Char Char, Cha"/>
    <w:basedOn w:val="DefaultParagraphFont"/>
    <w:qFormat/>
    <w:rsid w:val="0029519D"/>
    <w:rPr>
      <w:rFonts w:ascii="Arial" w:hAnsi="Arial"/>
      <w:b/>
      <w:sz w:val="24"/>
      <w:szCs w:val="22"/>
      <w:u w:val="single"/>
    </w:rPr>
  </w:style>
  <w:style w:type="character" w:customStyle="1" w:styleId="CardsFont12ptCharCharCharCharCharCharCharCharCharChar">
    <w:name w:val="Cards + Font: 12 pt Char Char Char Char Char Char Char Char Char Char"/>
    <w:link w:val="CardsFont12ptCharCharCharCharCharCharCharCharChar"/>
    <w:qFormat/>
    <w:rsid w:val="0029519D"/>
    <w:rPr>
      <w:rFonts w:ascii="Times New Roman" w:eastAsia="Times New Roman" w:hAnsi="Times New Roman" w:cs="Times New Roman"/>
      <w:u w:val="thick"/>
    </w:rPr>
  </w:style>
  <w:style w:type="character" w:customStyle="1" w:styleId="ListLabel19">
    <w:name w:val="ListLabel 19"/>
    <w:qFormat/>
    <w:rsid w:val="0029519D"/>
    <w:rPr>
      <w:b/>
      <w:i/>
      <w:strike w:val="0"/>
      <w:dstrike w:val="0"/>
      <w:spacing w:val="0"/>
      <w:w w:val="100"/>
      <w:sz w:val="26"/>
    </w:rPr>
  </w:style>
  <w:style w:type="paragraph" w:styleId="Footer">
    <w:name w:val="footer"/>
    <w:basedOn w:val="Normal"/>
    <w:link w:val="FooterChar"/>
    <w:uiPriority w:val="99"/>
    <w:rsid w:val="0029519D"/>
  </w:style>
  <w:style w:type="character" w:customStyle="1" w:styleId="FooterChar">
    <w:name w:val="Footer Char"/>
    <w:basedOn w:val="DefaultParagraphFont"/>
    <w:link w:val="Footer"/>
    <w:uiPriority w:val="99"/>
    <w:rsid w:val="0029519D"/>
    <w:rPr>
      <w:rFonts w:ascii="Calibri" w:hAnsi="Calibri"/>
      <w:sz w:val="22"/>
    </w:rPr>
  </w:style>
  <w:style w:type="paragraph" w:customStyle="1" w:styleId="TagCite">
    <w:name w:val="Tag/Cite"/>
    <w:basedOn w:val="Normal"/>
    <w:qFormat/>
    <w:rsid w:val="0029519D"/>
    <w:rPr>
      <w:rFonts w:eastAsia="Times New Roman" w:cs="Times New Roman"/>
      <w:b/>
    </w:rPr>
  </w:style>
  <w:style w:type="paragraph" w:customStyle="1" w:styleId="NormalText">
    <w:name w:val="Normal Text"/>
    <w:basedOn w:val="Normal"/>
    <w:link w:val="NormalTextChar"/>
    <w:qFormat/>
    <w:rsid w:val="0029519D"/>
    <w:pPr>
      <w:jc w:val="both"/>
    </w:pPr>
    <w:rPr>
      <w:sz w:val="20"/>
      <w:szCs w:val="26"/>
    </w:rPr>
  </w:style>
  <w:style w:type="paragraph" w:customStyle="1" w:styleId="CardsFont6pt">
    <w:name w:val="Cards + Font: 6 pt"/>
    <w:basedOn w:val="Normal"/>
    <w:link w:val="CardsFont6ptChar1"/>
    <w:qFormat/>
    <w:rsid w:val="0029519D"/>
    <w:pPr>
      <w:ind w:left="432" w:right="432"/>
      <w:jc w:val="both"/>
    </w:pPr>
    <w:rPr>
      <w:rFonts w:eastAsia="Times New Roman" w:cs="Times New Roman"/>
      <w:sz w:val="12"/>
      <w:szCs w:val="20"/>
    </w:rPr>
  </w:style>
  <w:style w:type="paragraph" w:customStyle="1" w:styleId="Small">
    <w:name w:val="Small"/>
    <w:basedOn w:val="Normal"/>
    <w:uiPriority w:val="99"/>
    <w:qFormat/>
    <w:rsid w:val="0029519D"/>
    <w:rPr>
      <w:sz w:val="14"/>
    </w:rPr>
  </w:style>
  <w:style w:type="paragraph" w:customStyle="1" w:styleId="NotUnderlined">
    <w:name w:val="Not Underlined"/>
    <w:basedOn w:val="Normal"/>
    <w:uiPriority w:val="99"/>
    <w:qFormat/>
    <w:rsid w:val="0029519D"/>
  </w:style>
  <w:style w:type="numbering" w:customStyle="1" w:styleId="WW8Num2">
    <w:name w:val="WW8Num2"/>
    <w:qFormat/>
    <w:rsid w:val="0029519D"/>
  </w:style>
  <w:style w:type="numbering" w:customStyle="1" w:styleId="WW8Num5">
    <w:name w:val="WW8Num5"/>
    <w:qFormat/>
    <w:rsid w:val="0029519D"/>
  </w:style>
  <w:style w:type="paragraph" w:customStyle="1" w:styleId="citenon-bold">
    <w:name w:val="cite non-bold"/>
    <w:basedOn w:val="Normal"/>
    <w:link w:val="citenon-boldChar"/>
    <w:qFormat/>
    <w:rsid w:val="0029519D"/>
    <w:rPr>
      <w:rFonts w:ascii="Georgia" w:eastAsia="Calibri" w:hAnsi="Georgia"/>
    </w:rPr>
  </w:style>
  <w:style w:type="character" w:customStyle="1" w:styleId="citenon-boldChar">
    <w:name w:val="cite non-bold Char"/>
    <w:link w:val="citenon-bold"/>
    <w:rsid w:val="0029519D"/>
    <w:rPr>
      <w:rFonts w:ascii="Georgia" w:eastAsia="Calibri" w:hAnsi="Georgia"/>
      <w:sz w:val="22"/>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29519D"/>
    <w:rPr>
      <w:rFonts w:ascii="Times" w:eastAsia="MS Mincho" w:hAnsi="Times"/>
      <w:sz w:val="20"/>
      <w:szCs w:val="20"/>
    </w:rPr>
  </w:style>
  <w:style w:type="paragraph" w:customStyle="1" w:styleId="NewDebate">
    <w:name w:val="New Debate"/>
    <w:basedOn w:val="Heading4"/>
    <w:link w:val="NewDebateChar"/>
    <w:uiPriority w:val="4"/>
    <w:qFormat/>
    <w:rsid w:val="0029519D"/>
    <w:rPr>
      <w:szCs w:val="22"/>
    </w:rPr>
  </w:style>
  <w:style w:type="character" w:customStyle="1" w:styleId="NewDebateChar">
    <w:name w:val="New Debate Char"/>
    <w:basedOn w:val="DefaultParagraphFont"/>
    <w:link w:val="NewDebate"/>
    <w:uiPriority w:val="4"/>
    <w:rsid w:val="0029519D"/>
    <w:rPr>
      <w:rFonts w:ascii="Calibri" w:eastAsiaTheme="majorEastAsia" w:hAnsi="Calibri" w:cstheme="majorBidi"/>
      <w:b/>
      <w:bCs/>
      <w:sz w:val="26"/>
      <w:szCs w:val="22"/>
    </w:rPr>
  </w:style>
  <w:style w:type="paragraph" w:customStyle="1" w:styleId="Reallyfuckingsmall">
    <w:name w:val="Really fucking small"/>
    <w:basedOn w:val="Normal"/>
    <w:link w:val="ReallyfuckingsmallChar"/>
    <w:qFormat/>
    <w:rsid w:val="0029519D"/>
    <w:rPr>
      <w:rFonts w:eastAsia="Calibri"/>
      <w:sz w:val="10"/>
    </w:rPr>
  </w:style>
  <w:style w:type="character" w:customStyle="1" w:styleId="ReallyfuckingsmallChar">
    <w:name w:val="Really fucking small Char"/>
    <w:basedOn w:val="DefaultParagraphFont"/>
    <w:link w:val="Reallyfuckingsmall"/>
    <w:rsid w:val="0029519D"/>
    <w:rPr>
      <w:rFonts w:ascii="Calibri" w:eastAsia="Calibri" w:hAnsi="Calibri"/>
      <w:sz w:val="10"/>
    </w:rPr>
  </w:style>
  <w:style w:type="character" w:customStyle="1" w:styleId="NothingChar">
    <w:name w:val="Nothing Char"/>
    <w:link w:val="Nothing"/>
    <w:rsid w:val="0029519D"/>
    <w:rPr>
      <w:rFonts w:ascii="Times New Roman" w:eastAsia="Times New Roman" w:hAnsi="Times New Roman" w:cs="Times New Roman"/>
      <w:color w:val="00000A"/>
      <w:sz w:val="20"/>
    </w:rPr>
  </w:style>
  <w:style w:type="character" w:customStyle="1" w:styleId="Footnote2Char">
    <w:name w:val="Footnote2 Char"/>
    <w:link w:val="Footnote2"/>
    <w:locked/>
    <w:rsid w:val="0029519D"/>
  </w:style>
  <w:style w:type="paragraph" w:customStyle="1" w:styleId="Footnote2">
    <w:name w:val="Footnote2"/>
    <w:basedOn w:val="Normal"/>
    <w:next w:val="Normal"/>
    <w:link w:val="Footnote2Char"/>
    <w:autoRedefine/>
    <w:qFormat/>
    <w:rsid w:val="0029519D"/>
    <w:pPr>
      <w:spacing w:after="120" w:line="480" w:lineRule="auto"/>
    </w:pPr>
    <w:rPr>
      <w:rFonts w:asciiTheme="minorHAnsi" w:hAnsiTheme="minorHAnsi"/>
      <w:sz w:val="24"/>
    </w:rPr>
  </w:style>
  <w:style w:type="character" w:customStyle="1" w:styleId="UnderlineCharChar">
    <w:name w:val="Underline Char Char"/>
    <w:basedOn w:val="DefaultParagraphFont"/>
    <w:rsid w:val="0029519D"/>
    <w:rPr>
      <w:noProof w:val="0"/>
      <w:u w:val="single"/>
      <w:lang w:val="en-US" w:eastAsia="en-US" w:bidi="ar-SA"/>
    </w:rPr>
  </w:style>
  <w:style w:type="character" w:customStyle="1" w:styleId="UnderlinesCharChar">
    <w:name w:val="Underlines Char Char"/>
    <w:basedOn w:val="DefaultParagraphFont"/>
    <w:rsid w:val="0029519D"/>
    <w:rPr>
      <w:rFonts w:cs="Arial"/>
      <w:b/>
      <w:bCs/>
      <w:noProof w:val="0"/>
      <w:sz w:val="22"/>
      <w:szCs w:val="26"/>
      <w:u w:val="single"/>
      <w:lang w:val="en-US" w:eastAsia="en-US" w:bidi="ar-SA"/>
    </w:rPr>
  </w:style>
  <w:style w:type="paragraph" w:customStyle="1" w:styleId="Style3">
    <w:name w:val="Style3"/>
    <w:basedOn w:val="Normal"/>
    <w:link w:val="Style3Char"/>
    <w:qFormat/>
    <w:rsid w:val="0029519D"/>
    <w:rPr>
      <w:rFonts w:ascii="Arial Narrow" w:eastAsia="Times New Roman" w:hAnsi="Arial Narrow" w:cs="Times New Roman"/>
      <w:b/>
      <w:sz w:val="20"/>
    </w:rPr>
  </w:style>
  <w:style w:type="character" w:customStyle="1" w:styleId="Style3Char">
    <w:name w:val="Style3 Char"/>
    <w:basedOn w:val="DefaultParagraphFont"/>
    <w:link w:val="Style3"/>
    <w:rsid w:val="0029519D"/>
    <w:rPr>
      <w:rFonts w:ascii="Arial Narrow" w:eastAsia="Times New Roman" w:hAnsi="Arial Narrow" w:cs="Times New Roman"/>
      <w:b/>
      <w:sz w:val="20"/>
    </w:rPr>
  </w:style>
  <w:style w:type="paragraph" w:customStyle="1" w:styleId="StyleStyle411pt">
    <w:name w:val="Style Style4 + 11 pt"/>
    <w:basedOn w:val="Normal"/>
    <w:link w:val="StyleStyle411ptChar"/>
    <w:qFormat/>
    <w:rsid w:val="0029519D"/>
    <w:rPr>
      <w:rFonts w:eastAsia="Times New Roman"/>
      <w:sz w:val="20"/>
      <w:u w:val="single"/>
    </w:rPr>
  </w:style>
  <w:style w:type="character" w:customStyle="1" w:styleId="StyleStyle411ptChar">
    <w:name w:val="Style Style4 + 11 pt Char"/>
    <w:link w:val="StyleStyle411pt"/>
    <w:rsid w:val="0029519D"/>
    <w:rPr>
      <w:rFonts w:ascii="Calibri" w:eastAsia="Times New Roman" w:hAnsi="Calibri"/>
      <w:sz w:val="20"/>
      <w:u w:val="single"/>
    </w:rPr>
  </w:style>
  <w:style w:type="paragraph" w:customStyle="1" w:styleId="StyleStyle411ptBold">
    <w:name w:val="Style Style4 + 11 pt Bold"/>
    <w:basedOn w:val="Normal"/>
    <w:link w:val="StyleStyle411ptBoldChar"/>
    <w:qFormat/>
    <w:rsid w:val="0029519D"/>
    <w:rPr>
      <w:b/>
      <w:bCs/>
      <w:sz w:val="20"/>
      <w:u w:val="single"/>
    </w:rPr>
  </w:style>
  <w:style w:type="character" w:customStyle="1" w:styleId="StyleStyle411ptBoldChar">
    <w:name w:val="Style Style4 + 11 pt Bold Char"/>
    <w:link w:val="StyleStyle411ptBold"/>
    <w:rsid w:val="0029519D"/>
    <w:rPr>
      <w:rFonts w:ascii="Calibri" w:hAnsi="Calibri"/>
      <w:b/>
      <w:bCs/>
      <w:sz w:val="20"/>
      <w:u w:val="single"/>
    </w:rPr>
  </w:style>
  <w:style w:type="paragraph" w:customStyle="1" w:styleId="Underlining">
    <w:name w:val="Underlining"/>
    <w:basedOn w:val="Normal"/>
    <w:link w:val="UnderliningChar"/>
    <w:qFormat/>
    <w:rsid w:val="0029519D"/>
    <w:rPr>
      <w:rFonts w:eastAsia="Times New Roman"/>
      <w:sz w:val="20"/>
      <w:u w:val="single"/>
    </w:rPr>
  </w:style>
  <w:style w:type="character" w:customStyle="1" w:styleId="UnderliningChar">
    <w:name w:val="Underlining Char"/>
    <w:basedOn w:val="DefaultParagraphFont"/>
    <w:link w:val="Underlining"/>
    <w:rsid w:val="0029519D"/>
    <w:rPr>
      <w:rFonts w:ascii="Calibri" w:eastAsia="Times New Roman" w:hAnsi="Calibri"/>
      <w:sz w:val="20"/>
      <w:u w:val="single"/>
    </w:rPr>
  </w:style>
  <w:style w:type="character" w:customStyle="1" w:styleId="StyleTimesNewRoman12ptBold">
    <w:name w:val="Style Times New Roman 12 pt Bold"/>
    <w:rsid w:val="0029519D"/>
    <w:rPr>
      <w:rFonts w:ascii="Times New Roman" w:hAnsi="Times New Roman"/>
      <w:b/>
      <w:bCs/>
      <w:sz w:val="24"/>
    </w:rPr>
  </w:style>
  <w:style w:type="character" w:customStyle="1" w:styleId="UnderlinedChar1">
    <w:name w:val="Underlined Char1"/>
    <w:aliases w:val="Ch Char1,No Spacing211 Char1,No Spacing12 Char1,No Spacing2111 Char1,No Spacing1 Char1"/>
    <w:basedOn w:val="DefaultParagraphFont"/>
    <w:qFormat/>
    <w:rsid w:val="0029519D"/>
    <w:rPr>
      <w:rFonts w:ascii="Century Gothic" w:hAnsi="Century Gothic"/>
      <w:sz w:val="24"/>
      <w:u w:val="thick"/>
    </w:rPr>
  </w:style>
  <w:style w:type="paragraph" w:customStyle="1" w:styleId="Cardstyle">
    <w:name w:val="Cardstyle"/>
    <w:basedOn w:val="Normal"/>
    <w:next w:val="Normal"/>
    <w:qFormat/>
    <w:rsid w:val="0029519D"/>
    <w:rPr>
      <w:rFonts w:eastAsia="Times New Roman" w:cs="Times New Roman"/>
      <w:sz w:val="20"/>
    </w:rPr>
  </w:style>
  <w:style w:type="character" w:customStyle="1" w:styleId="Style8pt1">
    <w:name w:val="Style 8 pt1"/>
    <w:basedOn w:val="DefaultParagraphFont"/>
    <w:rsid w:val="0029519D"/>
    <w:rPr>
      <w:rFonts w:ascii="Georgia" w:hAnsi="Georgia"/>
      <w:sz w:val="16"/>
    </w:rPr>
  </w:style>
  <w:style w:type="character" w:customStyle="1" w:styleId="Style8pt">
    <w:name w:val="Style 8 pt"/>
    <w:basedOn w:val="DefaultParagraphFont"/>
    <w:rsid w:val="0029519D"/>
    <w:rPr>
      <w:rFonts w:ascii="Georgia" w:hAnsi="Georgia"/>
      <w:sz w:val="16"/>
    </w:rPr>
  </w:style>
  <w:style w:type="paragraph" w:customStyle="1" w:styleId="StyleStyle411ptBorderSinglesolidlineAuto05ptL">
    <w:name w:val="Style Style4 + 11 pt Border: : (Single solid line Auto  0.5 pt L..."/>
    <w:basedOn w:val="Normal"/>
    <w:link w:val="StyleStyle411ptBorderSinglesolidlineAuto05ptLChar"/>
    <w:qFormat/>
    <w:rsid w:val="0029519D"/>
    <w:rPr>
      <w:rFonts w:eastAsia="Times New Roman" w:cs="Times New Roman"/>
      <w:u w:val="single"/>
      <w:bdr w:val="single" w:sz="4" w:space="0" w:color="auto"/>
    </w:rPr>
  </w:style>
  <w:style w:type="character" w:customStyle="1" w:styleId="StyleStyle411ptBorderSinglesolidlineAuto05ptLChar">
    <w:name w:val="Style Style4 + 11 pt Border: : (Single solid line Auto  0.5 pt L... Char"/>
    <w:basedOn w:val="DefaultParagraphFont"/>
    <w:link w:val="StyleStyle411ptBorderSinglesolidlineAuto05ptL"/>
    <w:rsid w:val="0029519D"/>
    <w:rPr>
      <w:rFonts w:ascii="Calibri" w:eastAsia="Times New Roman" w:hAnsi="Calibri" w:cs="Times New Roman"/>
      <w:sz w:val="22"/>
      <w:u w:val="single"/>
      <w:bdr w:val="single" w:sz="4" w:space="0" w:color="auto"/>
    </w:rPr>
  </w:style>
  <w:style w:type="character" w:customStyle="1" w:styleId="StyleUnderlineChar11ptChar">
    <w:name w:val="Style Underline Char + 11 pt Char"/>
    <w:rsid w:val="0029519D"/>
    <w:rPr>
      <w:rFonts w:ascii="Times New Roman" w:eastAsia="Times New Roman" w:hAnsi="Times New Roman" w:cs="Times New Roman"/>
      <w:sz w:val="20"/>
      <w:u w:val="single"/>
    </w:rPr>
  </w:style>
  <w:style w:type="paragraph" w:customStyle="1" w:styleId="StyleUnderlineChar11ptBold">
    <w:name w:val="Style Underline Char + 11 pt Bold"/>
    <w:basedOn w:val="Normal"/>
    <w:link w:val="StyleUnderlineChar11ptBoldChar"/>
    <w:qFormat/>
    <w:rsid w:val="0029519D"/>
    <w:rPr>
      <w:rFonts w:eastAsia="Times New Roman" w:cs="Times New Roman"/>
      <w:b/>
      <w:bCs/>
      <w:sz w:val="20"/>
      <w:u w:val="single"/>
    </w:rPr>
  </w:style>
  <w:style w:type="character" w:customStyle="1" w:styleId="StyleUnderlineChar11ptBoldChar">
    <w:name w:val="Style Underline Char + 11 pt Bold Char"/>
    <w:link w:val="StyleUnderlineChar11ptBold"/>
    <w:rsid w:val="0029519D"/>
    <w:rPr>
      <w:rFonts w:ascii="Calibri" w:eastAsia="Times New Roman" w:hAnsi="Calibri" w:cs="Times New Roman"/>
      <w:b/>
      <w:bCs/>
      <w:sz w:val="20"/>
      <w:u w:val="single"/>
    </w:rPr>
  </w:style>
  <w:style w:type="character" w:customStyle="1" w:styleId="NormalTextChar">
    <w:name w:val="Normal Text Char"/>
    <w:link w:val="NormalText"/>
    <w:rsid w:val="0029519D"/>
    <w:rPr>
      <w:rFonts w:ascii="Calibri" w:hAnsi="Calibri"/>
      <w:sz w:val="20"/>
      <w:szCs w:val="26"/>
    </w:rPr>
  </w:style>
  <w:style w:type="character" w:customStyle="1" w:styleId="ShrinkChar">
    <w:name w:val="Shrink Char"/>
    <w:link w:val="Shrink"/>
    <w:rsid w:val="0029519D"/>
    <w:rPr>
      <w:rFonts w:ascii="Garamond" w:hAnsi="Garamond"/>
      <w:sz w:val="12"/>
    </w:rPr>
  </w:style>
  <w:style w:type="paragraph" w:customStyle="1" w:styleId="Shrink">
    <w:name w:val="Shrink"/>
    <w:link w:val="ShrinkChar"/>
    <w:qFormat/>
    <w:rsid w:val="0029519D"/>
    <w:pPr>
      <w:ind w:left="288" w:right="288"/>
    </w:pPr>
    <w:rPr>
      <w:rFonts w:ascii="Garamond" w:hAnsi="Garamond"/>
      <w:sz w:val="12"/>
    </w:rPr>
  </w:style>
  <w:style w:type="paragraph" w:customStyle="1" w:styleId="cites0">
    <w:name w:val="cites"/>
    <w:link w:val="citesChar0"/>
    <w:autoRedefine/>
    <w:qFormat/>
    <w:rsid w:val="0029519D"/>
    <w:pPr>
      <w:contextualSpacing/>
    </w:pPr>
    <w:rPr>
      <w:rFonts w:ascii="Times New Roman" w:eastAsia="Malgun Gothic" w:hAnsi="Times New Roman" w:cs="Times New Roman"/>
      <w:b/>
      <w:sz w:val="22"/>
      <w:u w:val="single"/>
    </w:rPr>
  </w:style>
  <w:style w:type="character" w:customStyle="1" w:styleId="citesChar0">
    <w:name w:val="cites Char"/>
    <w:aliases w:val="Heading 1 Char3"/>
    <w:link w:val="cites0"/>
    <w:rsid w:val="0029519D"/>
    <w:rPr>
      <w:rFonts w:ascii="Times New Roman" w:eastAsia="Malgun Gothic" w:hAnsi="Times New Roman" w:cs="Times New Roman"/>
      <w:b/>
      <w:sz w:val="22"/>
      <w:u w:val="single"/>
    </w:rPr>
  </w:style>
  <w:style w:type="character" w:customStyle="1" w:styleId="LanguageEditingChar">
    <w:name w:val="Language Editing Char"/>
    <w:link w:val="LanguageEditing"/>
    <w:locked/>
    <w:rsid w:val="0029519D"/>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29519D"/>
    <w:rPr>
      <w:rFonts w:ascii="Times New Roman" w:eastAsia="Times New Roman" w:hAnsi="Times New Roman" w:cs="Times New Roman"/>
      <w:strike/>
      <w:sz w:val="20"/>
    </w:rPr>
  </w:style>
  <w:style w:type="character" w:customStyle="1" w:styleId="CardsHighlight">
    <w:name w:val="Cards Highlight"/>
    <w:basedOn w:val="DefaultParagraphFont"/>
    <w:uiPriority w:val="1"/>
    <w:rsid w:val="0029519D"/>
    <w:rPr>
      <w:rFonts w:ascii="Times New Roman" w:hAnsi="Times New Roman"/>
      <w:sz w:val="24"/>
      <w:u w:val="single"/>
      <w:bdr w:val="none" w:sz="0" w:space="0" w:color="auto"/>
      <w:shd w:val="clear" w:color="auto" w:fill="00FFFF"/>
    </w:rPr>
  </w:style>
  <w:style w:type="character" w:customStyle="1" w:styleId="stylestylebold12pt">
    <w:name w:val="stylestylebold12pt"/>
    <w:basedOn w:val="DefaultParagraphFont"/>
    <w:rsid w:val="0029519D"/>
  </w:style>
  <w:style w:type="character" w:customStyle="1" w:styleId="CardsChar1">
    <w:name w:val="Cards Char1"/>
    <w:rsid w:val="0029519D"/>
    <w:rPr>
      <w:rFonts w:ascii="Times New Roman" w:hAnsi="Times New Roman" w:cs="Times New Roman"/>
      <w:sz w:val="20"/>
      <w:szCs w:val="20"/>
    </w:rPr>
  </w:style>
  <w:style w:type="character" w:customStyle="1" w:styleId="AuthorYear">
    <w:name w:val="AuthorYear"/>
    <w:uiPriority w:val="1"/>
    <w:qFormat/>
    <w:rsid w:val="0029519D"/>
    <w:rPr>
      <w:rFonts w:ascii="Georgia" w:hAnsi="Georgia"/>
      <w:b/>
      <w:sz w:val="24"/>
    </w:rPr>
  </w:style>
  <w:style w:type="paragraph" w:customStyle="1" w:styleId="Shrink8">
    <w:name w:val="Shrink8"/>
    <w:basedOn w:val="Normal"/>
    <w:qFormat/>
    <w:rsid w:val="0029519D"/>
    <w:rPr>
      <w:sz w:val="16"/>
    </w:rPr>
  </w:style>
  <w:style w:type="paragraph" w:customStyle="1" w:styleId="Normal1">
    <w:name w:val="Normal1"/>
    <w:qFormat/>
    <w:rsid w:val="0029519D"/>
    <w:rPr>
      <w:rFonts w:ascii="Calibri" w:eastAsia="Calibri" w:hAnsi="Calibri" w:cs="Calibri"/>
      <w:color w:val="000000"/>
      <w:sz w:val="22"/>
      <w:szCs w:val="20"/>
      <w:lang w:val="es-US" w:eastAsia="es-US"/>
    </w:rPr>
  </w:style>
  <w:style w:type="character" w:customStyle="1" w:styleId="highlight2">
    <w:name w:val="highlight2"/>
    <w:rsid w:val="0029519D"/>
    <w:rPr>
      <w:rFonts w:ascii="Arial" w:hAnsi="Arial"/>
      <w:b/>
      <w:sz w:val="19"/>
      <w:u w:val="thick"/>
      <w:bdr w:val="none" w:sz="0" w:space="0" w:color="auto"/>
      <w:shd w:val="clear" w:color="auto" w:fill="auto"/>
    </w:rPr>
  </w:style>
  <w:style w:type="paragraph" w:customStyle="1" w:styleId="Stylecard11pt">
    <w:name w:val="Style card + 11 pt"/>
    <w:basedOn w:val="card"/>
    <w:link w:val="Stylecard11ptChar"/>
    <w:qFormat/>
    <w:rsid w:val="0029519D"/>
    <w:rPr>
      <w:rFonts w:eastAsia="SimSun" w:cs="Times New Roman"/>
      <w:color w:val="00000A"/>
      <w:sz w:val="20"/>
      <w:lang w:eastAsia="zh-CN"/>
    </w:rPr>
  </w:style>
  <w:style w:type="character" w:customStyle="1" w:styleId="Stylecard11ptChar">
    <w:name w:val="Style card + 11 pt Char"/>
    <w:basedOn w:val="cardChar"/>
    <w:link w:val="Stylecard11pt"/>
    <w:rsid w:val="0029519D"/>
    <w:rPr>
      <w:rFonts w:ascii="Times New Roman" w:eastAsia="SimSun" w:hAnsi="Times New Roman" w:cs="Times New Roman"/>
      <w:color w:val="00000A"/>
      <w:sz w:val="20"/>
      <w:lang w:eastAsia="zh-CN"/>
    </w:rPr>
  </w:style>
  <w:style w:type="paragraph" w:customStyle="1" w:styleId="Stylecard11ptUnderline">
    <w:name w:val="Style card + 11 pt Underline"/>
    <w:basedOn w:val="card"/>
    <w:link w:val="Stylecard11ptUnderlineChar"/>
    <w:qFormat/>
    <w:rsid w:val="0029519D"/>
    <w:rPr>
      <w:rFonts w:eastAsia="SimSun" w:cs="Times New Roman"/>
      <w:color w:val="00000A"/>
      <w:sz w:val="20"/>
      <w:lang w:eastAsia="zh-CN"/>
    </w:rPr>
  </w:style>
  <w:style w:type="character" w:customStyle="1" w:styleId="Stylecard11ptUnderlineChar">
    <w:name w:val="Style card + 11 pt Underline Char"/>
    <w:basedOn w:val="cardChar"/>
    <w:link w:val="Stylecard11ptUnderline"/>
    <w:rsid w:val="0029519D"/>
    <w:rPr>
      <w:rFonts w:ascii="Times New Roman" w:eastAsia="SimSun" w:hAnsi="Times New Roman" w:cs="Times New Roman"/>
      <w:color w:val="00000A"/>
      <w:sz w:val="20"/>
      <w:lang w:eastAsia="zh-CN"/>
    </w:rPr>
  </w:style>
  <w:style w:type="character" w:customStyle="1" w:styleId="UnderlinedChar0">
    <w:name w:val="Underlined Char"/>
    <w:aliases w:val="small text Char Char"/>
    <w:rsid w:val="0029519D"/>
    <w:rPr>
      <w:rFonts w:ascii="Times New Roman" w:eastAsia="MS Mincho" w:hAnsi="Times New Roman" w:cs="Times New Roman"/>
      <w:sz w:val="20"/>
      <w:u w:val="single"/>
    </w:rPr>
  </w:style>
  <w:style w:type="character" w:customStyle="1" w:styleId="BlockTitleChar">
    <w:name w:val="Block Title Char"/>
    <w:aliases w:val="ALEX Char,Heading Char Char,Heading 1 Char1 Char,Heading 1 Char2,Pocket Char2,Heading Char1,Heading 1 Char Char Char Char Char1,Heading 1 Char Char Char Char Char Char1,Brief - Heading 1 Char1,Brief - Heading 1 Char,Heading 1 Char Char1"/>
    <w:basedOn w:val="DefaultParagraphFont"/>
    <w:rsid w:val="0029519D"/>
    <w:rPr>
      <w:rFonts w:cs="Arial"/>
      <w:b/>
      <w:bCs/>
      <w:kern w:val="32"/>
      <w:sz w:val="32"/>
      <w:szCs w:val="32"/>
      <w:u w:val="single"/>
      <w:lang w:val="en-US" w:eastAsia="en-US" w:bidi="ar-SA"/>
    </w:rPr>
  </w:style>
  <w:style w:type="character" w:customStyle="1" w:styleId="UNDERLINECharChar0">
    <w:name w:val="UNDERLINE Char Char"/>
    <w:basedOn w:val="DefaultParagraphFont"/>
    <w:rsid w:val="0029519D"/>
    <w:rPr>
      <w:bCs/>
      <w:kern w:val="28"/>
      <w:szCs w:val="32"/>
      <w:u w:val="single"/>
    </w:rPr>
  </w:style>
  <w:style w:type="character" w:customStyle="1" w:styleId="term">
    <w:name w:val="term"/>
    <w:basedOn w:val="DefaultParagraphFont"/>
    <w:rsid w:val="0029519D"/>
  </w:style>
  <w:style w:type="character" w:customStyle="1" w:styleId="SmallFontCharCharCharChar">
    <w:name w:val="Small Font Char Char Char Char"/>
    <w:basedOn w:val="DefaultParagraphFont"/>
    <w:rsid w:val="0029519D"/>
    <w:rPr>
      <w:rFonts w:ascii="Arial" w:hAnsi="Arial"/>
      <w:sz w:val="12"/>
      <w:szCs w:val="24"/>
    </w:rPr>
  </w:style>
  <w:style w:type="character" w:customStyle="1" w:styleId="vitstoryheadline">
    <w:name w:val="vitstoryheadline"/>
    <w:basedOn w:val="DefaultParagraphFont"/>
    <w:rsid w:val="0029519D"/>
  </w:style>
  <w:style w:type="character" w:customStyle="1" w:styleId="regtext">
    <w:name w:val="regtext"/>
    <w:basedOn w:val="DefaultParagraphFont"/>
    <w:rsid w:val="0029519D"/>
  </w:style>
  <w:style w:type="character" w:customStyle="1" w:styleId="bps-topic-ident">
    <w:name w:val="bps-topic-ident"/>
    <w:basedOn w:val="DefaultParagraphFont"/>
    <w:rsid w:val="0029519D"/>
  </w:style>
  <w:style w:type="character" w:customStyle="1" w:styleId="CharChar4">
    <w:name w:val="Char Char4"/>
    <w:basedOn w:val="DefaultParagraphFont"/>
    <w:rsid w:val="0029519D"/>
    <w:rPr>
      <w:b/>
      <w:bCs/>
      <w:sz w:val="28"/>
      <w:szCs w:val="28"/>
    </w:rPr>
  </w:style>
  <w:style w:type="character" w:customStyle="1" w:styleId="CharChar5">
    <w:name w:val="Char Char5"/>
    <w:basedOn w:val="DefaultParagraphFont"/>
    <w:rsid w:val="0029519D"/>
    <w:rPr>
      <w:rFonts w:ascii="Arial" w:hAnsi="Arial" w:cs="Arial"/>
      <w:b/>
      <w:bCs/>
      <w:sz w:val="26"/>
      <w:szCs w:val="26"/>
    </w:rPr>
  </w:style>
  <w:style w:type="paragraph" w:customStyle="1" w:styleId="tagcite0">
    <w:name w:val="tagcite"/>
    <w:basedOn w:val="Normal"/>
    <w:qFormat/>
    <w:rsid w:val="0029519D"/>
    <w:rPr>
      <w:rFonts w:eastAsia="Times New Roman" w:cs="Times New Roman"/>
      <w:b/>
    </w:rPr>
  </w:style>
  <w:style w:type="paragraph" w:customStyle="1" w:styleId="Regular">
    <w:name w:val="Regular"/>
    <w:link w:val="RegularChar"/>
    <w:rsid w:val="0029519D"/>
    <w:rPr>
      <w:rFonts w:ascii="Garamond" w:eastAsia="Times New Roman" w:hAnsi="Garamond" w:cs="Arial"/>
      <w:bCs/>
      <w:kern w:val="20"/>
      <w:sz w:val="20"/>
      <w:szCs w:val="32"/>
    </w:rPr>
  </w:style>
  <w:style w:type="paragraph" w:customStyle="1" w:styleId="Boldunderline0">
    <w:name w:val="Bold underline"/>
    <w:basedOn w:val="Normal"/>
    <w:rsid w:val="0029519D"/>
    <w:rPr>
      <w:rFonts w:eastAsia="Times New Roman" w:cs="Arial"/>
      <w:b/>
      <w:bCs/>
      <w:kern w:val="20"/>
      <w:sz w:val="20"/>
      <w:szCs w:val="32"/>
      <w:u w:val="single"/>
    </w:rPr>
  </w:style>
  <w:style w:type="character" w:customStyle="1" w:styleId="BoldunderlineChar0">
    <w:name w:val="Bold underline Char"/>
    <w:basedOn w:val="DefaultParagraphFont"/>
    <w:rsid w:val="0029519D"/>
    <w:rPr>
      <w:rFonts w:ascii="Garamond" w:hAnsi="Garamond" w:cs="Arial"/>
      <w:b/>
      <w:bCs/>
      <w:kern w:val="20"/>
      <w:szCs w:val="32"/>
      <w:u w:val="single"/>
      <w:lang w:val="en-US" w:eastAsia="en-US" w:bidi="ar-SA"/>
    </w:rPr>
  </w:style>
  <w:style w:type="paragraph" w:customStyle="1" w:styleId="tag1">
    <w:name w:val="tag1"/>
    <w:basedOn w:val="Normal"/>
    <w:qFormat/>
    <w:rsid w:val="0029519D"/>
    <w:rPr>
      <w:rFonts w:eastAsia="Times New Roman" w:cs="Times New Roman"/>
      <w:b/>
      <w:szCs w:val="20"/>
    </w:rPr>
  </w:style>
  <w:style w:type="character" w:customStyle="1" w:styleId="byline">
    <w:name w:val="byline"/>
    <w:basedOn w:val="DefaultParagraphFont"/>
    <w:rsid w:val="0029519D"/>
  </w:style>
  <w:style w:type="character" w:customStyle="1" w:styleId="7TimesNewRoman">
    <w:name w:val="7 Times New Roman"/>
    <w:rsid w:val="0029519D"/>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paragraph" w:customStyle="1" w:styleId="CardNotUnderlined">
    <w:name w:val="Card Not Underlined"/>
    <w:basedOn w:val="Normal"/>
    <w:link w:val="CardNotUnderlinedChar1"/>
    <w:autoRedefine/>
    <w:qFormat/>
    <w:rsid w:val="0029519D"/>
    <w:rPr>
      <w:rFonts w:ascii="Cambria" w:eastAsia="Times New Roman" w:hAnsi="Cambria" w:cs="Times New Roman"/>
      <w:sz w:val="18"/>
      <w:szCs w:val="20"/>
    </w:rPr>
  </w:style>
  <w:style w:type="character" w:customStyle="1" w:styleId="Boxed">
    <w:name w:val="Boxed"/>
    <w:qFormat/>
    <w:rsid w:val="0029519D"/>
    <w:rPr>
      <w:rFonts w:ascii="Garamond" w:hAnsi="Garamond"/>
      <w:sz w:val="20"/>
      <w:bdr w:val="single" w:sz="6" w:space="0" w:color="auto"/>
    </w:rPr>
  </w:style>
  <w:style w:type="character" w:customStyle="1" w:styleId="CardtextChar0">
    <w:name w:val="Card text Char"/>
    <w:basedOn w:val="DefaultParagraphFont"/>
    <w:link w:val="Cardtext0"/>
    <w:rsid w:val="0029519D"/>
    <w:rPr>
      <w:rFonts w:ascii="Garamond" w:hAnsi="Garamond"/>
      <w:u w:val="single"/>
    </w:rPr>
  </w:style>
  <w:style w:type="paragraph" w:styleId="Date">
    <w:name w:val="Date"/>
    <w:aliases w:val="date"/>
    <w:basedOn w:val="Normal"/>
    <w:next w:val="Normal"/>
    <w:link w:val="DateChar"/>
    <w:uiPriority w:val="99"/>
    <w:rsid w:val="0029519D"/>
    <w:rPr>
      <w:rFonts w:eastAsia="Times New Roman" w:cs="Times New Roman"/>
      <w:sz w:val="16"/>
    </w:rPr>
  </w:style>
  <w:style w:type="character" w:customStyle="1" w:styleId="DateChar">
    <w:name w:val="Date Char"/>
    <w:aliases w:val="date Char"/>
    <w:basedOn w:val="DefaultParagraphFont"/>
    <w:link w:val="Date"/>
    <w:uiPriority w:val="99"/>
    <w:rsid w:val="0029519D"/>
    <w:rPr>
      <w:rFonts w:ascii="Calibri" w:eastAsia="Times New Roman" w:hAnsi="Calibri" w:cs="Times New Roman"/>
      <w:sz w:val="16"/>
    </w:rPr>
  </w:style>
  <w:style w:type="paragraph" w:customStyle="1" w:styleId="DebateCardSmall">
    <w:name w:val="Debate Card Small"/>
    <w:basedOn w:val="Normal"/>
    <w:link w:val="DebateCardSmallChar"/>
    <w:qFormat/>
    <w:rsid w:val="0029519D"/>
    <w:pPr>
      <w:autoSpaceDE w:val="0"/>
      <w:autoSpaceDN w:val="0"/>
      <w:adjustRightInd w:val="0"/>
    </w:pPr>
    <w:rPr>
      <w:rFonts w:eastAsia="Times New Roman" w:cs="Times New Roman"/>
      <w:sz w:val="16"/>
      <w:szCs w:val="16"/>
      <w:lang w:val="x-none" w:eastAsia="x-none"/>
    </w:rPr>
  </w:style>
  <w:style w:type="character" w:customStyle="1" w:styleId="DebateCardSmallChar">
    <w:name w:val="Debate Card Small Char"/>
    <w:link w:val="DebateCardSmall"/>
    <w:rsid w:val="0029519D"/>
    <w:rPr>
      <w:rFonts w:ascii="Calibri" w:eastAsia="Times New Roman" w:hAnsi="Calibri" w:cs="Times New Roman"/>
      <w:sz w:val="16"/>
      <w:szCs w:val="16"/>
      <w:lang w:val="x-none" w:eastAsia="x-none"/>
    </w:rPr>
  </w:style>
  <w:style w:type="character" w:customStyle="1" w:styleId="reduce2">
    <w:name w:val="reduce2"/>
    <w:rsid w:val="0029519D"/>
    <w:rPr>
      <w:rFonts w:ascii="Arial" w:hAnsi="Arial" w:cs="Arial"/>
      <w:color w:val="000000"/>
      <w:sz w:val="10"/>
      <w:szCs w:val="22"/>
    </w:rPr>
  </w:style>
  <w:style w:type="paragraph" w:customStyle="1" w:styleId="StyleHeading4UnderlinedsmalltextGaramond">
    <w:name w:val="Style Heading 4Underlinedsmall text + Garamond"/>
    <w:basedOn w:val="Heading4"/>
    <w:link w:val="StyleHeading4UnderlinedsmalltextGaramondChar"/>
    <w:qFormat/>
    <w:rsid w:val="0029519D"/>
    <w:rPr>
      <w:rFonts w:eastAsia="Times New Roman" w:cs="Times New Roman"/>
      <w:b w:val="0"/>
      <w:bCs w:val="0"/>
      <w:sz w:val="20"/>
      <w:szCs w:val="20"/>
      <w:u w:val="single"/>
      <w:lang w:val="x-none" w:eastAsia="x-none"/>
    </w:rPr>
  </w:style>
  <w:style w:type="character" w:customStyle="1" w:styleId="StyleHeading4UnderlinedsmalltextGaramondChar">
    <w:name w:val="Style Heading 4Underlinedsmall text + Garamond Char"/>
    <w:link w:val="StyleHeading4UnderlinedsmalltextGaramond"/>
    <w:rsid w:val="0029519D"/>
    <w:rPr>
      <w:rFonts w:ascii="Calibri" w:eastAsia="Times New Roman" w:hAnsi="Calibri" w:cs="Times New Roman"/>
      <w:sz w:val="20"/>
      <w:szCs w:val="20"/>
      <w:u w:val="single"/>
      <w:lang w:val="x-none" w:eastAsia="x-none"/>
    </w:rPr>
  </w:style>
  <w:style w:type="character" w:customStyle="1" w:styleId="asset-metabar-time">
    <w:name w:val="asset-metabar-time"/>
    <w:basedOn w:val="DefaultParagraphFont"/>
    <w:rsid w:val="0029519D"/>
  </w:style>
  <w:style w:type="character" w:customStyle="1" w:styleId="Style1CharChar">
    <w:name w:val="Style1 Char Char"/>
    <w:basedOn w:val="DefaultParagraphFont"/>
    <w:rsid w:val="0029519D"/>
    <w:rPr>
      <w:sz w:val="16"/>
      <w:szCs w:val="16"/>
      <w:lang w:val="en-US" w:eastAsia="en-US" w:bidi="ar-SA"/>
    </w:rPr>
  </w:style>
  <w:style w:type="character" w:customStyle="1" w:styleId="Style2CharChar">
    <w:name w:val="Style2 Char Char"/>
    <w:basedOn w:val="DefaultParagraphFont"/>
    <w:rsid w:val="0029519D"/>
    <w:rPr>
      <w:u w:val="thick"/>
      <w:lang w:val="en-US" w:eastAsia="en-US" w:bidi="ar-SA"/>
    </w:rPr>
  </w:style>
  <w:style w:type="character" w:customStyle="1" w:styleId="dateline">
    <w:name w:val="dateline"/>
    <w:basedOn w:val="DefaultParagraphFont"/>
    <w:rsid w:val="0029519D"/>
  </w:style>
  <w:style w:type="character" w:customStyle="1" w:styleId="date-display-single">
    <w:name w:val="date-display-single"/>
    <w:basedOn w:val="DefaultParagraphFont"/>
    <w:rsid w:val="0029519D"/>
  </w:style>
  <w:style w:type="character" w:customStyle="1" w:styleId="wikigeneratedlinkcontent">
    <w:name w:val="wikigeneratedlinkcontent"/>
    <w:basedOn w:val="DefaultParagraphFont"/>
    <w:rsid w:val="0029519D"/>
  </w:style>
  <w:style w:type="character" w:customStyle="1" w:styleId="Heading3CharCharChar3">
    <w:name w:val="Heading 3 Char Char Char3"/>
    <w:aliases w:val=" Char Char Char3,Char Char Char3,Heading 3 Char Char Char2, Char Char Char2,Char Char Char2"/>
    <w:basedOn w:val="DefaultParagraphFont"/>
    <w:rsid w:val="0029519D"/>
    <w:rPr>
      <w:rFonts w:cs="Arial"/>
      <w:bCs/>
      <w:szCs w:val="26"/>
      <w:u w:val="single"/>
      <w:lang w:val="en-US" w:eastAsia="en-US" w:bidi="ar-SA"/>
    </w:rPr>
  </w:style>
  <w:style w:type="character" w:customStyle="1" w:styleId="aqj">
    <w:name w:val="aqj"/>
    <w:rsid w:val="0029519D"/>
  </w:style>
  <w:style w:type="character" w:customStyle="1" w:styleId="CardTextChar1">
    <w:name w:val="CardText Char"/>
    <w:basedOn w:val="DefaultParagraphFont"/>
    <w:link w:val="CardText1"/>
    <w:locked/>
    <w:rsid w:val="0029519D"/>
    <w:rPr>
      <w:rFonts w:ascii="Times New Roman" w:eastAsia="Times New Roman" w:hAnsi="Times New Roman" w:cs="Times New Roman"/>
      <w:sz w:val="16"/>
    </w:rPr>
  </w:style>
  <w:style w:type="paragraph" w:customStyle="1" w:styleId="CardText1">
    <w:name w:val="CardText"/>
    <w:basedOn w:val="Normal"/>
    <w:next w:val="Normal"/>
    <w:link w:val="CardTextChar1"/>
    <w:qFormat/>
    <w:rsid w:val="0029519D"/>
    <w:pPr>
      <w:ind w:left="288" w:right="288"/>
    </w:pPr>
    <w:rPr>
      <w:rFonts w:ascii="Times New Roman" w:eastAsia="Times New Roman" w:hAnsi="Times New Roman" w:cs="Times New Roman"/>
      <w:sz w:val="16"/>
    </w:rPr>
  </w:style>
  <w:style w:type="character" w:customStyle="1" w:styleId="ilad">
    <w:name w:val="il_ad"/>
    <w:rsid w:val="0029519D"/>
  </w:style>
  <w:style w:type="character" w:customStyle="1" w:styleId="CardsUnderlined">
    <w:name w:val="Cards Underlined"/>
    <w:qFormat/>
    <w:rsid w:val="0029519D"/>
    <w:rPr>
      <w:rFonts w:ascii="Helvetica" w:hAnsi="Helvetica"/>
      <w:sz w:val="22"/>
      <w:szCs w:val="24"/>
      <w:u w:val="thick"/>
    </w:rPr>
  </w:style>
  <w:style w:type="paragraph" w:customStyle="1" w:styleId="BBCite">
    <w:name w:val="BB Cite"/>
    <w:basedOn w:val="Normal"/>
    <w:autoRedefine/>
    <w:rsid w:val="0029519D"/>
    <w:pPr>
      <w:keepNext/>
      <w:keepLines/>
      <w:widowControl w:val="0"/>
      <w:tabs>
        <w:tab w:val="left" w:pos="8280"/>
      </w:tabs>
      <w:autoSpaceDE w:val="0"/>
      <w:autoSpaceDN w:val="0"/>
      <w:adjustRightInd w:val="0"/>
      <w:spacing w:before="120" w:line="200" w:lineRule="exact"/>
    </w:pPr>
    <w:rPr>
      <w:rFonts w:eastAsia="Times New Roman" w:cs="Times New Roman"/>
      <w:snapToGrid w:val="0"/>
      <w:color w:val="000000"/>
      <w:sz w:val="20"/>
      <w:szCs w:val="18"/>
    </w:rPr>
  </w:style>
  <w:style w:type="character" w:customStyle="1" w:styleId="pullquote">
    <w:name w:val="pullquote"/>
    <w:basedOn w:val="DefaultParagraphFont"/>
    <w:rsid w:val="0029519D"/>
  </w:style>
  <w:style w:type="character" w:customStyle="1" w:styleId="StyleStyleUnderline411pt">
    <w:name w:val="Style Style Underline4 + 11 pt"/>
    <w:basedOn w:val="DefaultParagraphFont"/>
    <w:rsid w:val="0029519D"/>
    <w:rPr>
      <w:sz w:val="20"/>
      <w:u w:val="single"/>
    </w:rPr>
  </w:style>
  <w:style w:type="character" w:customStyle="1" w:styleId="StyleStyleUnderline411ptBold">
    <w:name w:val="Style Style Underline4 + 11 pt Bold"/>
    <w:basedOn w:val="DefaultParagraphFont"/>
    <w:rsid w:val="0029519D"/>
    <w:rPr>
      <w:b/>
      <w:bCs/>
      <w:sz w:val="20"/>
      <w:u w:val="single"/>
    </w:rPr>
  </w:style>
  <w:style w:type="character" w:customStyle="1" w:styleId="StyleStyleUnderline311pt">
    <w:name w:val="Style Style Underline3 + 11 pt"/>
    <w:basedOn w:val="DefaultParagraphFont"/>
    <w:rsid w:val="0029519D"/>
    <w:rPr>
      <w:sz w:val="20"/>
      <w:u w:val="single"/>
    </w:rPr>
  </w:style>
  <w:style w:type="character" w:customStyle="1" w:styleId="StyleStyleUnderline311ptBold">
    <w:name w:val="Style Style Underline3 + 11 pt Bold"/>
    <w:basedOn w:val="DefaultParagraphFont"/>
    <w:rsid w:val="0029519D"/>
    <w:rPr>
      <w:b/>
      <w:bCs/>
      <w:sz w:val="20"/>
      <w:u w:val="single"/>
    </w:rPr>
  </w:style>
  <w:style w:type="character" w:customStyle="1" w:styleId="red-subtitle">
    <w:name w:val="red-subtitle"/>
    <w:basedOn w:val="DefaultParagraphFont"/>
    <w:rsid w:val="0029519D"/>
  </w:style>
  <w:style w:type="character" w:styleId="PageNumber">
    <w:name w:val="page number"/>
    <w:aliases w:val="card ununderlined"/>
    <w:basedOn w:val="DefaultParagraphFont"/>
    <w:uiPriority w:val="99"/>
    <w:unhideWhenUsed/>
    <w:rsid w:val="0029519D"/>
  </w:style>
  <w:style w:type="character" w:customStyle="1" w:styleId="ft1">
    <w:name w:val="ft1"/>
    <w:basedOn w:val="DefaultParagraphFont"/>
    <w:rsid w:val="0029519D"/>
  </w:style>
  <w:style w:type="character" w:customStyle="1" w:styleId="dropcap">
    <w:name w:val="dropcap"/>
    <w:basedOn w:val="DefaultParagraphFont"/>
    <w:rsid w:val="0029519D"/>
  </w:style>
  <w:style w:type="paragraph" w:customStyle="1" w:styleId="TagText">
    <w:name w:val="TagText"/>
    <w:basedOn w:val="Normal"/>
    <w:uiPriority w:val="99"/>
    <w:qFormat/>
    <w:rsid w:val="0029519D"/>
    <w:pPr>
      <w:spacing w:before="200"/>
    </w:pPr>
    <w:rPr>
      <w:rFonts w:eastAsia="Calibri"/>
      <w:b/>
      <w:sz w:val="24"/>
    </w:rPr>
  </w:style>
  <w:style w:type="paragraph" w:customStyle="1" w:styleId="BreakTag">
    <w:name w:val="Break Tag"/>
    <w:basedOn w:val="Normal"/>
    <w:autoRedefine/>
    <w:uiPriority w:val="4"/>
    <w:qFormat/>
    <w:rsid w:val="0029519D"/>
    <w:pPr>
      <w:spacing w:before="240"/>
    </w:pPr>
    <w:rPr>
      <w:rFonts w:ascii="Arial" w:hAnsi="Arial" w:cs="Arial"/>
      <w:b/>
      <w:sz w:val="26"/>
    </w:rPr>
  </w:style>
  <w:style w:type="paragraph" w:customStyle="1" w:styleId="BreakBlock">
    <w:name w:val="Break Block"/>
    <w:basedOn w:val="Normal"/>
    <w:link w:val="BreakBlockChar"/>
    <w:autoRedefine/>
    <w:qFormat/>
    <w:rsid w:val="0029519D"/>
    <w:pPr>
      <w:spacing w:before="240"/>
      <w:jc w:val="center"/>
    </w:pPr>
    <w:rPr>
      <w:rFonts w:ascii="Arial Bold" w:hAnsi="Arial Bold" w:cs="Arial"/>
      <w:b/>
      <w:caps/>
      <w:sz w:val="32"/>
      <w:u w:val="single"/>
    </w:rPr>
  </w:style>
  <w:style w:type="character" w:customStyle="1" w:styleId="BreakBlockChar">
    <w:name w:val="Break Block Char"/>
    <w:basedOn w:val="DefaultParagraphFont"/>
    <w:link w:val="BreakBlock"/>
    <w:rsid w:val="0029519D"/>
    <w:rPr>
      <w:rFonts w:ascii="Arial Bold" w:hAnsi="Arial Bold" w:cs="Arial"/>
      <w:b/>
      <w:caps/>
      <w:sz w:val="32"/>
      <w:u w:val="single"/>
    </w:rPr>
  </w:style>
  <w:style w:type="character" w:customStyle="1" w:styleId="m4841727538114946087gmail-styleunderline">
    <w:name w:val="m_4841727538114946087gmail-styleunderline"/>
    <w:basedOn w:val="DefaultParagraphFont"/>
    <w:rsid w:val="0029519D"/>
  </w:style>
  <w:style w:type="character" w:customStyle="1" w:styleId="Mention1">
    <w:name w:val="Mention1"/>
    <w:basedOn w:val="DefaultParagraphFont"/>
    <w:uiPriority w:val="99"/>
    <w:semiHidden/>
    <w:unhideWhenUsed/>
    <w:rsid w:val="0029519D"/>
    <w:rPr>
      <w:color w:val="2B579A"/>
      <w:shd w:val="clear" w:color="auto" w:fill="E6E6E6"/>
    </w:rPr>
  </w:style>
  <w:style w:type="character" w:customStyle="1" w:styleId="Styleunderline11pt">
    <w:name w:val="Style underline + 11 pt"/>
    <w:rsid w:val="0029519D"/>
    <w:rPr>
      <w:rFonts w:ascii="Times New Roman" w:hAnsi="Times New Roman"/>
      <w:sz w:val="20"/>
      <w:u w:val="single"/>
    </w:rPr>
  </w:style>
  <w:style w:type="paragraph" w:customStyle="1" w:styleId="Minimize">
    <w:name w:val="Minimize"/>
    <w:basedOn w:val="card"/>
    <w:next w:val="Normal"/>
    <w:link w:val="MinimizeChar"/>
    <w:qFormat/>
    <w:rsid w:val="0029519D"/>
    <w:pPr>
      <w:widowControl w:val="0"/>
      <w:autoSpaceDE w:val="0"/>
      <w:autoSpaceDN w:val="0"/>
      <w:adjustRightInd w:val="0"/>
      <w:spacing w:after="200" w:line="276" w:lineRule="auto"/>
    </w:pPr>
    <w:rPr>
      <w:rFonts w:ascii="Georgia" w:hAnsi="Georgia"/>
      <w:bCs/>
      <w:color w:val="000000"/>
      <w:sz w:val="12"/>
      <w:szCs w:val="20"/>
    </w:rPr>
  </w:style>
  <w:style w:type="character" w:customStyle="1" w:styleId="MinimizeChar">
    <w:name w:val="Minimize Char"/>
    <w:link w:val="Minimize"/>
    <w:rsid w:val="0029519D"/>
    <w:rPr>
      <w:rFonts w:ascii="Georgia" w:hAnsi="Georgia"/>
      <w:bCs/>
      <w:color w:val="000000"/>
      <w:sz w:val="12"/>
      <w:szCs w:val="20"/>
    </w:rPr>
  </w:style>
  <w:style w:type="character" w:customStyle="1" w:styleId="hilite1">
    <w:name w:val="hilite1"/>
    <w:basedOn w:val="DefaultParagraphFont"/>
    <w:rsid w:val="0029519D"/>
    <w:rPr>
      <w:rFonts w:ascii="Arial Narrow" w:hAnsi="Arial Narrow"/>
      <w:sz w:val="20"/>
      <w:u w:val="single"/>
      <w:bdr w:val="none" w:sz="0" w:space="0" w:color="auto"/>
      <w:shd w:val="clear" w:color="auto" w:fill="00FF00"/>
    </w:rPr>
  </w:style>
  <w:style w:type="paragraph" w:customStyle="1" w:styleId="Normaltag">
    <w:name w:val="Normal tag"/>
    <w:basedOn w:val="Normal"/>
    <w:link w:val="NormaltagChar"/>
    <w:uiPriority w:val="99"/>
    <w:qFormat/>
    <w:rsid w:val="0029519D"/>
    <w:rPr>
      <w:rFonts w:eastAsia="Times New Roman"/>
      <w:b/>
      <w:szCs w:val="20"/>
    </w:rPr>
  </w:style>
  <w:style w:type="character" w:customStyle="1" w:styleId="NormaltagChar">
    <w:name w:val="Normal tag Char"/>
    <w:basedOn w:val="DefaultParagraphFont"/>
    <w:link w:val="Normaltag"/>
    <w:uiPriority w:val="99"/>
    <w:locked/>
    <w:rsid w:val="0029519D"/>
    <w:rPr>
      <w:rFonts w:ascii="Calibri" w:eastAsia="Times New Roman" w:hAnsi="Calibri"/>
      <w:b/>
      <w:sz w:val="22"/>
      <w:szCs w:val="20"/>
    </w:rPr>
  </w:style>
  <w:style w:type="character" w:customStyle="1" w:styleId="CitesChar2">
    <w:name w:val="Cites Char2"/>
    <w:link w:val="Cites"/>
    <w:rsid w:val="0029519D"/>
    <w:rPr>
      <w:rFonts w:ascii="Times New Roman" w:eastAsia="Calibri" w:hAnsi="Times New Roman" w:cs="Times New Roman"/>
      <w:b/>
      <w:color w:val="00000A"/>
      <w:sz w:val="20"/>
      <w:szCs w:val="20"/>
    </w:rPr>
  </w:style>
  <w:style w:type="paragraph" w:customStyle="1" w:styleId="BlockTitle2">
    <w:name w:val="Block Title2"/>
    <w:basedOn w:val="Normal"/>
    <w:next w:val="Normal"/>
    <w:qFormat/>
    <w:rsid w:val="0029519D"/>
    <w:pPr>
      <w:spacing w:after="240"/>
      <w:jc w:val="center"/>
    </w:pPr>
    <w:rPr>
      <w:rFonts w:eastAsia="Times New Roman"/>
      <w:b/>
      <w:sz w:val="32"/>
      <w:u w:val="single"/>
      <w:lang w:bidi="en-US"/>
    </w:rPr>
  </w:style>
  <w:style w:type="paragraph" w:styleId="TOC1">
    <w:name w:val="toc 1"/>
    <w:aliases w:val="good index,Index Basic"/>
    <w:basedOn w:val="Normal"/>
    <w:next w:val="Normal"/>
    <w:autoRedefine/>
    <w:uiPriority w:val="39"/>
    <w:qFormat/>
    <w:rsid w:val="0029519D"/>
    <w:pPr>
      <w:spacing w:before="120" w:after="120"/>
    </w:pPr>
    <w:rPr>
      <w:rFonts w:eastAsia="Times New Roman"/>
      <w:b/>
      <w:u w:val="single"/>
      <w:lang w:bidi="en-US"/>
    </w:rPr>
  </w:style>
  <w:style w:type="paragraph" w:styleId="TOC9">
    <w:name w:val="toc 9"/>
    <w:basedOn w:val="Normal"/>
    <w:next w:val="Normal"/>
    <w:autoRedefine/>
    <w:rsid w:val="0029519D"/>
    <w:pPr>
      <w:ind w:left="1600"/>
    </w:pPr>
    <w:rPr>
      <w:rFonts w:eastAsia="Times New Roman"/>
      <w:sz w:val="20"/>
      <w:lang w:bidi="en-US"/>
    </w:rPr>
  </w:style>
  <w:style w:type="paragraph" w:customStyle="1" w:styleId="TxBrp1">
    <w:name w:val="TxBr_p1"/>
    <w:basedOn w:val="Normal"/>
    <w:qFormat/>
    <w:rsid w:val="0029519D"/>
    <w:pPr>
      <w:tabs>
        <w:tab w:val="left" w:pos="204"/>
      </w:tabs>
      <w:autoSpaceDE w:val="0"/>
      <w:autoSpaceDN w:val="0"/>
      <w:adjustRightInd w:val="0"/>
      <w:spacing w:line="272" w:lineRule="atLeast"/>
      <w:jc w:val="both"/>
    </w:pPr>
    <w:rPr>
      <w:rFonts w:eastAsia="Times New Roman"/>
      <w:lang w:bidi="en-US"/>
    </w:rPr>
  </w:style>
  <w:style w:type="paragraph" w:customStyle="1" w:styleId="fullstory">
    <w:name w:val="fullstory"/>
    <w:basedOn w:val="Normal"/>
    <w:qFormat/>
    <w:rsid w:val="0029519D"/>
    <w:pPr>
      <w:spacing w:before="100" w:beforeAutospacing="1" w:after="100" w:afterAutospacing="1"/>
    </w:pPr>
    <w:rPr>
      <w:rFonts w:eastAsia="Times New Roman"/>
      <w:lang w:bidi="en-US"/>
    </w:rPr>
  </w:style>
  <w:style w:type="character" w:customStyle="1" w:styleId="standardcontent">
    <w:name w:val="standardcontent"/>
    <w:basedOn w:val="DefaultParagraphFont"/>
    <w:rsid w:val="0029519D"/>
  </w:style>
  <w:style w:type="paragraph" w:customStyle="1" w:styleId="hat">
    <w:name w:val="hat"/>
    <w:basedOn w:val="Normal"/>
    <w:next w:val="Normal"/>
    <w:link w:val="hatChar"/>
    <w:qFormat/>
    <w:rsid w:val="0029519D"/>
    <w:pPr>
      <w:spacing w:before="240" w:after="240"/>
      <w:jc w:val="center"/>
      <w:outlineLvl w:val="0"/>
    </w:pPr>
    <w:rPr>
      <w:rFonts w:eastAsia="Times New Roman"/>
      <w:b/>
      <w:bCs/>
      <w:sz w:val="32"/>
      <w:u w:val="single"/>
      <w:lang w:bidi="en-US"/>
    </w:rPr>
  </w:style>
  <w:style w:type="character" w:customStyle="1" w:styleId="storyby">
    <w:name w:val="storyby"/>
    <w:basedOn w:val="DefaultParagraphFont"/>
    <w:rsid w:val="0029519D"/>
  </w:style>
  <w:style w:type="paragraph" w:customStyle="1" w:styleId="HotRouteChar">
    <w:name w:val="Hot Route! Char"/>
    <w:basedOn w:val="Normal"/>
    <w:qFormat/>
    <w:rsid w:val="0029519D"/>
    <w:pPr>
      <w:ind w:left="144"/>
    </w:pPr>
    <w:rPr>
      <w:rFonts w:eastAsia="Times New Roman"/>
      <w:sz w:val="20"/>
      <w:lang w:bidi="en-US"/>
    </w:rPr>
  </w:style>
  <w:style w:type="paragraph" w:customStyle="1" w:styleId="Default">
    <w:name w:val="Default"/>
    <w:qFormat/>
    <w:rsid w:val="0029519D"/>
    <w:pPr>
      <w:autoSpaceDE w:val="0"/>
      <w:autoSpaceDN w:val="0"/>
      <w:adjustRightInd w:val="0"/>
    </w:pPr>
    <w:rPr>
      <w:rFonts w:ascii="Times New Roman" w:eastAsia="Times New Roman" w:hAnsi="Times New Roman" w:cs="Times New Roman"/>
      <w:color w:val="000000"/>
    </w:rPr>
  </w:style>
  <w:style w:type="character" w:customStyle="1" w:styleId="CiteCharChar">
    <w:name w:val="Cite Char Char"/>
    <w:basedOn w:val="DefaultParagraphFont"/>
    <w:rsid w:val="0029519D"/>
    <w:rPr>
      <w:rFonts w:ascii="Cambria" w:hAnsi="Cambria" w:cs="Times New Roman"/>
      <w:b/>
      <w:bCs/>
      <w:sz w:val="26"/>
      <w:szCs w:val="26"/>
    </w:rPr>
  </w:style>
  <w:style w:type="character" w:customStyle="1" w:styleId="CardCharChar1">
    <w:name w:val="Card Char Char1"/>
    <w:basedOn w:val="DefaultParagraphFont"/>
    <w:rsid w:val="0029519D"/>
    <w:rPr>
      <w:rFonts w:cs="Times New Roman"/>
      <w:b/>
      <w:bCs/>
      <w:sz w:val="28"/>
      <w:szCs w:val="28"/>
    </w:rPr>
  </w:style>
  <w:style w:type="paragraph" w:customStyle="1" w:styleId="SmallFont">
    <w:name w:val="Small Font"/>
    <w:basedOn w:val="Normal"/>
    <w:link w:val="SmallFontChar"/>
    <w:qFormat/>
    <w:rsid w:val="0029519D"/>
    <w:pPr>
      <w:spacing w:after="200"/>
      <w:jc w:val="both"/>
    </w:pPr>
    <w:rPr>
      <w:rFonts w:eastAsia="Calibri"/>
      <w:szCs w:val="18"/>
    </w:rPr>
  </w:style>
  <w:style w:type="character" w:customStyle="1" w:styleId="SmallFontChar">
    <w:name w:val="Small Font Char"/>
    <w:basedOn w:val="DefaultParagraphFont"/>
    <w:link w:val="SmallFont"/>
    <w:locked/>
    <w:rsid w:val="0029519D"/>
    <w:rPr>
      <w:rFonts w:ascii="Calibri" w:eastAsia="Calibri" w:hAnsi="Calibri"/>
      <w:sz w:val="22"/>
      <w:szCs w:val="18"/>
    </w:rPr>
  </w:style>
  <w:style w:type="character" w:customStyle="1" w:styleId="CircleChar1">
    <w:name w:val="Circle Char1"/>
    <w:basedOn w:val="DefaultParagraphFont"/>
    <w:rsid w:val="0029519D"/>
    <w:rPr>
      <w:rFonts w:cs="Times New Roman"/>
      <w:b/>
      <w:i/>
      <w:sz w:val="18"/>
      <w:szCs w:val="18"/>
      <w:u w:val="single"/>
      <w:lang w:val="en-US" w:eastAsia="en-US" w:bidi="ar-SA"/>
    </w:rPr>
  </w:style>
  <w:style w:type="paragraph" w:customStyle="1" w:styleId="BlockHeadings">
    <w:name w:val="Block Headings"/>
    <w:basedOn w:val="Normal"/>
    <w:link w:val="BlockHeadingsChar"/>
    <w:qFormat/>
    <w:rsid w:val="0029519D"/>
    <w:pPr>
      <w:autoSpaceDE w:val="0"/>
      <w:autoSpaceDN w:val="0"/>
      <w:adjustRightInd w:val="0"/>
      <w:jc w:val="center"/>
      <w:outlineLvl w:val="0"/>
    </w:pPr>
    <w:rPr>
      <w:rFonts w:eastAsia="Times New Roman" w:cs="Times New Roman"/>
      <w:b/>
      <w:sz w:val="20"/>
      <w:szCs w:val="20"/>
    </w:rPr>
  </w:style>
  <w:style w:type="character" w:customStyle="1" w:styleId="BlockHeadingsChar">
    <w:name w:val="Block Headings Char"/>
    <w:link w:val="BlockHeadings"/>
    <w:rsid w:val="0029519D"/>
    <w:rPr>
      <w:rFonts w:ascii="Calibri" w:eastAsia="Times New Roman" w:hAnsi="Calibri" w:cs="Times New Roman"/>
      <w:b/>
      <w:sz w:val="20"/>
      <w:szCs w:val="20"/>
    </w:rPr>
  </w:style>
  <w:style w:type="character" w:customStyle="1" w:styleId="hit1">
    <w:name w:val="hit1"/>
    <w:basedOn w:val="DefaultParagraphFont"/>
    <w:rsid w:val="0029519D"/>
    <w:rPr>
      <w:b/>
      <w:bCs/>
      <w:color w:val="CC0033"/>
    </w:rPr>
  </w:style>
  <w:style w:type="character" w:customStyle="1" w:styleId="upper">
    <w:name w:val="upper"/>
    <w:basedOn w:val="DefaultParagraphFont"/>
    <w:rsid w:val="0029519D"/>
  </w:style>
  <w:style w:type="character" w:customStyle="1" w:styleId="SmallFont7pt">
    <w:name w:val="Small Font (7 pt)"/>
    <w:basedOn w:val="DefaultParagraphFont"/>
    <w:qFormat/>
    <w:rsid w:val="0029519D"/>
    <w:rPr>
      <w:sz w:val="14"/>
    </w:rPr>
  </w:style>
  <w:style w:type="paragraph" w:customStyle="1" w:styleId="UnderlinedText">
    <w:name w:val="Underlined Text"/>
    <w:basedOn w:val="Normal"/>
    <w:qFormat/>
    <w:rsid w:val="0029519D"/>
    <w:rPr>
      <w:rFonts w:eastAsia="Times New Roman"/>
      <w:b/>
      <w:szCs w:val="20"/>
    </w:rPr>
  </w:style>
  <w:style w:type="character" w:customStyle="1" w:styleId="SmallText-New">
    <w:name w:val="Small Text - New"/>
    <w:basedOn w:val="DefaultParagraphFont"/>
    <w:rsid w:val="0029519D"/>
    <w:rPr>
      <w:rFonts w:ascii="Arial Narrow" w:hAnsi="Arial Narrow"/>
      <w:sz w:val="14"/>
    </w:rPr>
  </w:style>
  <w:style w:type="character" w:customStyle="1" w:styleId="Underlined-New">
    <w:name w:val="Underlined - New"/>
    <w:basedOn w:val="DefaultParagraphFont"/>
    <w:rsid w:val="0029519D"/>
    <w:rPr>
      <w:rFonts w:ascii="Arial Narrow" w:hAnsi="Arial Narrow"/>
      <w:sz w:val="16"/>
      <w:u w:val="single"/>
    </w:rPr>
  </w:style>
  <w:style w:type="paragraph" w:styleId="TOC2">
    <w:name w:val="toc 2"/>
    <w:basedOn w:val="Normal"/>
    <w:next w:val="Normal"/>
    <w:autoRedefine/>
    <w:uiPriority w:val="39"/>
    <w:qFormat/>
    <w:rsid w:val="0029519D"/>
    <w:pPr>
      <w:ind w:left="200"/>
    </w:pPr>
    <w:rPr>
      <w:rFonts w:eastAsia="Times New Roman"/>
      <w:sz w:val="20"/>
      <w:lang w:bidi="en-US"/>
    </w:rPr>
  </w:style>
  <w:style w:type="paragraph" w:styleId="TOCHeading">
    <w:name w:val="TOC Heading"/>
    <w:basedOn w:val="Heading1"/>
    <w:next w:val="Normal"/>
    <w:uiPriority w:val="39"/>
    <w:qFormat/>
    <w:rsid w:val="0029519D"/>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i/>
      <w:iCs/>
      <w:sz w:val="32"/>
      <w:lang w:bidi="en-US"/>
    </w:rPr>
  </w:style>
  <w:style w:type="character" w:customStyle="1" w:styleId="Boxing">
    <w:name w:val="Boxing"/>
    <w:basedOn w:val="DefaultParagraphFont"/>
    <w:rsid w:val="0029519D"/>
    <w:rPr>
      <w:rFonts w:ascii="Arial Narrow" w:hAnsi="Arial Narrow"/>
      <w:dstrike w:val="0"/>
      <w:sz w:val="20"/>
      <w:bdr w:val="single" w:sz="2" w:space="0" w:color="auto"/>
      <w:vertAlign w:val="baseline"/>
    </w:rPr>
  </w:style>
  <w:style w:type="character" w:customStyle="1" w:styleId="style65">
    <w:name w:val="style65"/>
    <w:basedOn w:val="DefaultParagraphFont"/>
    <w:rsid w:val="0029519D"/>
    <w:rPr>
      <w:rFonts w:cs="Times New Roman"/>
    </w:rPr>
  </w:style>
  <w:style w:type="character" w:customStyle="1" w:styleId="qlabel">
    <w:name w:val="q_label"/>
    <w:basedOn w:val="DefaultParagraphFont"/>
    <w:rsid w:val="0029519D"/>
  </w:style>
  <w:style w:type="character" w:customStyle="1" w:styleId="alabel">
    <w:name w:val="a_label"/>
    <w:basedOn w:val="DefaultParagraphFont"/>
    <w:rsid w:val="0029519D"/>
  </w:style>
  <w:style w:type="character" w:customStyle="1" w:styleId="BoldandUnderlineCharChar">
    <w:name w:val="Bold and Underline Char Char"/>
    <w:basedOn w:val="DefaultParagraphFont"/>
    <w:rsid w:val="0029519D"/>
    <w:rPr>
      <w:rFonts w:eastAsia="MS Mincho"/>
      <w:b/>
      <w:u w:val="single"/>
      <w:lang w:val="en-US" w:eastAsia="en-US" w:bidi="ar-SA"/>
    </w:rPr>
  </w:style>
  <w:style w:type="character" w:customStyle="1" w:styleId="CardTextChar2">
    <w:name w:val="Card Text Char"/>
    <w:basedOn w:val="DefaultParagraphFont"/>
    <w:rsid w:val="0029519D"/>
    <w:rPr>
      <w:rFonts w:ascii="Times New Roman" w:eastAsia="Times New Roman" w:hAnsi="Times New Roman" w:cs="Times New Roman"/>
      <w:szCs w:val="24"/>
    </w:rPr>
  </w:style>
  <w:style w:type="character" w:customStyle="1" w:styleId="BoldUnderlineChar1">
    <w:name w:val="BoldUnderline Char"/>
    <w:basedOn w:val="DefaultParagraphFont"/>
    <w:uiPriority w:val="99"/>
    <w:rsid w:val="0029519D"/>
    <w:rPr>
      <w:rFonts w:ascii="Times New Roman" w:eastAsia="Times New Roman" w:hAnsi="Times New Roman" w:cs="Times New Roman"/>
      <w:b/>
      <w:sz w:val="20"/>
      <w:u w:val="single"/>
    </w:rPr>
  </w:style>
  <w:style w:type="character" w:customStyle="1" w:styleId="Heading3CharCharCharChar2">
    <w:name w:val="Heading 3 Char Char Char Char2"/>
    <w:basedOn w:val="DefaultParagraphFont"/>
    <w:rsid w:val="0029519D"/>
    <w:rPr>
      <w:rFonts w:cs="Arial"/>
      <w:bCs/>
      <w:szCs w:val="26"/>
      <w:u w:val="single"/>
      <w:lang w:val="en-US" w:eastAsia="en-US" w:bidi="ar-SA"/>
    </w:rPr>
  </w:style>
  <w:style w:type="paragraph" w:customStyle="1" w:styleId="evidencetextChar">
    <w:name w:val="evidence text Char"/>
    <w:basedOn w:val="Normal"/>
    <w:qFormat/>
    <w:rsid w:val="0029519D"/>
    <w:pPr>
      <w:ind w:left="1728" w:right="1008"/>
    </w:pPr>
    <w:rPr>
      <w:rFonts w:eastAsia="Times New Roman"/>
      <w:color w:val="000000"/>
      <w:sz w:val="18"/>
    </w:rPr>
  </w:style>
  <w:style w:type="character" w:customStyle="1" w:styleId="underline2">
    <w:name w:val="underline2"/>
    <w:basedOn w:val="DefaultParagraphFont"/>
    <w:rsid w:val="0029519D"/>
    <w:rPr>
      <w:u w:val="single"/>
    </w:rPr>
  </w:style>
  <w:style w:type="character" w:customStyle="1" w:styleId="UnderlineChar4Char">
    <w:name w:val="Underline Char4 Char"/>
    <w:basedOn w:val="DefaultParagraphFont"/>
    <w:link w:val="UnderlineChar4"/>
    <w:rsid w:val="0029519D"/>
    <w:rPr>
      <w:u w:val="single"/>
    </w:rPr>
  </w:style>
  <w:style w:type="paragraph" w:customStyle="1" w:styleId="UnderlineChar4">
    <w:name w:val="Underline Char4"/>
    <w:basedOn w:val="Normal"/>
    <w:link w:val="UnderlineChar4Char"/>
    <w:qFormat/>
    <w:rsid w:val="0029519D"/>
    <w:rPr>
      <w:rFonts w:asciiTheme="minorHAnsi" w:hAnsiTheme="minorHAnsi"/>
      <w:sz w:val="24"/>
      <w:u w:val="single"/>
    </w:rPr>
  </w:style>
  <w:style w:type="character" w:customStyle="1" w:styleId="BoldandUnderlineChar3Char2">
    <w:name w:val="Bold and Underline Char3 Char2"/>
    <w:basedOn w:val="DefaultParagraphFont"/>
    <w:link w:val="BoldandUnderlineChar3"/>
    <w:rsid w:val="0029519D"/>
    <w:rPr>
      <w:b/>
      <w:u w:val="single"/>
    </w:rPr>
  </w:style>
  <w:style w:type="paragraph" w:customStyle="1" w:styleId="BoldandUnderlineChar3">
    <w:name w:val="Bold and Underline Char3"/>
    <w:basedOn w:val="Normal"/>
    <w:link w:val="BoldandUnderlineChar3Char2"/>
    <w:qFormat/>
    <w:rsid w:val="0029519D"/>
    <w:rPr>
      <w:rFonts w:asciiTheme="minorHAnsi" w:hAnsiTheme="minorHAnsi"/>
      <w:b/>
      <w:sz w:val="24"/>
      <w:u w:val="single"/>
    </w:rPr>
  </w:style>
  <w:style w:type="character" w:customStyle="1" w:styleId="inside-head">
    <w:name w:val="inside-head"/>
    <w:basedOn w:val="DefaultParagraphFont"/>
    <w:rsid w:val="0029519D"/>
  </w:style>
  <w:style w:type="character" w:customStyle="1" w:styleId="officialstitle-">
    <w:name w:val="official_s_title-"/>
    <w:basedOn w:val="DefaultParagraphFont"/>
    <w:rsid w:val="0029519D"/>
  </w:style>
  <w:style w:type="character" w:customStyle="1" w:styleId="officialsbureau">
    <w:name w:val="official_s_bureau"/>
    <w:basedOn w:val="DefaultParagraphFont"/>
    <w:rsid w:val="0029519D"/>
  </w:style>
  <w:style w:type="paragraph" w:customStyle="1" w:styleId="Stylecard11ptBoldUnderline">
    <w:name w:val="Style card + 11 pt Bold Underline"/>
    <w:basedOn w:val="card"/>
    <w:link w:val="Stylecard11ptBoldUnderlineChar"/>
    <w:qFormat/>
    <w:rsid w:val="0029519D"/>
    <w:rPr>
      <w:rFonts w:ascii="Georgia" w:eastAsia="SimSun" w:hAnsi="Georgia"/>
      <w:b/>
      <w:lang w:eastAsia="zh-CN"/>
    </w:rPr>
  </w:style>
  <w:style w:type="character" w:customStyle="1" w:styleId="Stylecard11ptBoldUnderlineChar">
    <w:name w:val="Style card + 11 pt Bold Underline Char"/>
    <w:link w:val="Stylecard11ptBoldUnderline"/>
    <w:rsid w:val="0029519D"/>
    <w:rPr>
      <w:rFonts w:ascii="Georgia" w:eastAsia="SimSun" w:hAnsi="Georgia"/>
      <w:b/>
      <w:sz w:val="16"/>
      <w:lang w:eastAsia="zh-CN"/>
    </w:rPr>
  </w:style>
  <w:style w:type="character" w:customStyle="1" w:styleId="StyleStyle11ptBoldUnderlineBorderSinglesolidlineAuto">
    <w:name w:val="Style Style 11 pt Bold Underline Border: : (Single solid line Auto ..."/>
    <w:basedOn w:val="DefaultParagraphFont"/>
    <w:rsid w:val="0029519D"/>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card"/>
    <w:link w:val="StylecardLatinVerdana-BoldUnderlineChar"/>
    <w:qFormat/>
    <w:rsid w:val="0029519D"/>
    <w:rPr>
      <w:rFonts w:ascii="Georgia" w:eastAsia="SimSun" w:hAnsi="Georgia"/>
      <w:bCs/>
      <w:lang w:eastAsia="zh-CN"/>
    </w:rPr>
  </w:style>
  <w:style w:type="character" w:customStyle="1" w:styleId="StylecardLatinVerdana-BoldUnderlineChar">
    <w:name w:val="Style card + (Latin) Verdana-Bold Underline Char"/>
    <w:basedOn w:val="cardChar"/>
    <w:link w:val="StylecardLatinVerdana-BoldUnderline"/>
    <w:rsid w:val="0029519D"/>
    <w:rPr>
      <w:rFonts w:ascii="Georgia" w:eastAsia="SimSun" w:hAnsi="Georgia"/>
      <w:bCs/>
      <w:sz w:val="16"/>
      <w:lang w:eastAsia="zh-CN"/>
    </w:rPr>
  </w:style>
  <w:style w:type="paragraph" w:styleId="HTMLPreformatted">
    <w:name w:val="HTML Preformatted"/>
    <w:basedOn w:val="Normal"/>
    <w:link w:val="HTMLPreformattedChar"/>
    <w:rsid w:val="002951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rsid w:val="0029519D"/>
    <w:rPr>
      <w:rFonts w:ascii="Courier New" w:eastAsia="Times New Roman" w:hAnsi="Courier New" w:cs="Courier New"/>
      <w:sz w:val="22"/>
      <w:szCs w:val="20"/>
    </w:rPr>
  </w:style>
  <w:style w:type="paragraph" w:customStyle="1" w:styleId="StyleUnderlining11pt">
    <w:name w:val="Style Underlining + 11 pt"/>
    <w:basedOn w:val="Normal"/>
    <w:link w:val="StyleUnderlining11ptChar"/>
    <w:qFormat/>
    <w:rsid w:val="0029519D"/>
    <w:rPr>
      <w:u w:val="single"/>
    </w:rPr>
  </w:style>
  <w:style w:type="character" w:customStyle="1" w:styleId="StyleUnderlining11ptChar">
    <w:name w:val="Style Underlining + 11 pt Char"/>
    <w:basedOn w:val="DefaultParagraphFont"/>
    <w:link w:val="StyleUnderlining11pt"/>
    <w:rsid w:val="0029519D"/>
    <w:rPr>
      <w:rFonts w:ascii="Calibri" w:hAnsi="Calibri"/>
      <w:sz w:val="22"/>
      <w:u w:val="single"/>
    </w:rPr>
  </w:style>
  <w:style w:type="paragraph" w:customStyle="1" w:styleId="StyleCardText9pt">
    <w:name w:val="Style Card Text + 9 pt"/>
    <w:basedOn w:val="Normal"/>
    <w:link w:val="StyleCardText9ptChar"/>
    <w:qFormat/>
    <w:rsid w:val="0029519D"/>
    <w:pPr>
      <w:spacing w:after="200"/>
      <w:contextualSpacing/>
    </w:pPr>
    <w:rPr>
      <w:rFonts w:eastAsia="Calibri"/>
    </w:rPr>
  </w:style>
  <w:style w:type="character" w:customStyle="1" w:styleId="StyleCardText9ptChar">
    <w:name w:val="Style Card Text + 9 pt Char"/>
    <w:basedOn w:val="DefaultParagraphFont"/>
    <w:link w:val="StyleCardText9pt"/>
    <w:rsid w:val="0029519D"/>
    <w:rPr>
      <w:rFonts w:ascii="Calibri" w:eastAsia="Calibri" w:hAnsi="Calibri"/>
      <w:sz w:val="22"/>
    </w:rPr>
  </w:style>
  <w:style w:type="paragraph" w:styleId="Quote">
    <w:name w:val="Quote"/>
    <w:basedOn w:val="Normal"/>
    <w:next w:val="Normal"/>
    <w:link w:val="QuoteChar"/>
    <w:uiPriority w:val="29"/>
    <w:qFormat/>
    <w:rsid w:val="0029519D"/>
    <w:pPr>
      <w:widowControl w:val="0"/>
    </w:pPr>
    <w:rPr>
      <w:rFonts w:eastAsia="Times New Roman"/>
      <w:iCs/>
      <w:color w:val="000000"/>
      <w:lang w:bidi="en-US"/>
    </w:rPr>
  </w:style>
  <w:style w:type="character" w:customStyle="1" w:styleId="QuoteChar">
    <w:name w:val="Quote Char"/>
    <w:basedOn w:val="DefaultParagraphFont"/>
    <w:link w:val="Quote"/>
    <w:uiPriority w:val="29"/>
    <w:rsid w:val="0029519D"/>
    <w:rPr>
      <w:rFonts w:ascii="Calibri" w:eastAsia="Times New Roman" w:hAnsi="Calibri"/>
      <w:iCs/>
      <w:color w:val="000000"/>
      <w:sz w:val="22"/>
      <w:lang w:bidi="en-US"/>
    </w:rPr>
  </w:style>
  <w:style w:type="character" w:customStyle="1" w:styleId="underlineChar">
    <w:name w:val="underline Char"/>
    <w:basedOn w:val="DefaultParagraphFont"/>
    <w:rsid w:val="0029519D"/>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
    <w:rsid w:val="0029519D"/>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29519D"/>
    <w:rPr>
      <w:sz w:val="20"/>
      <w:u w:val="single"/>
    </w:rPr>
  </w:style>
  <w:style w:type="paragraph" w:styleId="BodyTextIndent2">
    <w:name w:val="Body Text Indent 2"/>
    <w:basedOn w:val="Normal"/>
    <w:link w:val="BodyTextIndent2Char"/>
    <w:unhideWhenUsed/>
    <w:rsid w:val="0029519D"/>
    <w:pPr>
      <w:spacing w:after="120" w:line="480" w:lineRule="auto"/>
      <w:ind w:left="360"/>
    </w:pPr>
  </w:style>
  <w:style w:type="character" w:customStyle="1" w:styleId="BodyTextIndent2Char">
    <w:name w:val="Body Text Indent 2 Char"/>
    <w:basedOn w:val="DefaultParagraphFont"/>
    <w:link w:val="BodyTextIndent2"/>
    <w:rsid w:val="0029519D"/>
    <w:rPr>
      <w:rFonts w:ascii="Calibri" w:hAnsi="Calibri"/>
      <w:sz w:val="22"/>
    </w:rPr>
  </w:style>
  <w:style w:type="paragraph" w:styleId="BodyTextIndent3">
    <w:name w:val="Body Text Indent 3"/>
    <w:basedOn w:val="Normal"/>
    <w:link w:val="BodyTextIndent3Char"/>
    <w:uiPriority w:val="99"/>
    <w:unhideWhenUsed/>
    <w:rsid w:val="0029519D"/>
    <w:pPr>
      <w:spacing w:after="120"/>
      <w:ind w:left="360"/>
    </w:pPr>
    <w:rPr>
      <w:szCs w:val="16"/>
    </w:rPr>
  </w:style>
  <w:style w:type="character" w:customStyle="1" w:styleId="BodyTextIndent3Char">
    <w:name w:val="Body Text Indent 3 Char"/>
    <w:basedOn w:val="DefaultParagraphFont"/>
    <w:link w:val="BodyTextIndent3"/>
    <w:uiPriority w:val="99"/>
    <w:rsid w:val="0029519D"/>
    <w:rPr>
      <w:rFonts w:ascii="Calibri" w:hAnsi="Calibri"/>
      <w:sz w:val="22"/>
      <w:szCs w:val="16"/>
    </w:rPr>
  </w:style>
  <w:style w:type="paragraph" w:styleId="BodyText2">
    <w:name w:val="Body Text 2"/>
    <w:basedOn w:val="Normal"/>
    <w:link w:val="BodyText2Char"/>
    <w:unhideWhenUsed/>
    <w:rsid w:val="0029519D"/>
    <w:pPr>
      <w:spacing w:after="120" w:line="480" w:lineRule="auto"/>
    </w:pPr>
  </w:style>
  <w:style w:type="character" w:customStyle="1" w:styleId="BodyText2Char">
    <w:name w:val="Body Text 2 Char"/>
    <w:basedOn w:val="DefaultParagraphFont"/>
    <w:link w:val="BodyText2"/>
    <w:rsid w:val="0029519D"/>
    <w:rPr>
      <w:rFonts w:ascii="Calibri" w:hAnsi="Calibri"/>
      <w:sz w:val="22"/>
    </w:rPr>
  </w:style>
  <w:style w:type="paragraph" w:styleId="BodyTextIndent">
    <w:name w:val="Body Text Indent"/>
    <w:basedOn w:val="Normal"/>
    <w:link w:val="BodyTextIndentChar"/>
    <w:uiPriority w:val="99"/>
    <w:unhideWhenUsed/>
    <w:rsid w:val="0029519D"/>
    <w:pPr>
      <w:spacing w:after="120"/>
      <w:ind w:left="360"/>
    </w:pPr>
  </w:style>
  <w:style w:type="character" w:customStyle="1" w:styleId="BodyTextIndentChar">
    <w:name w:val="Body Text Indent Char"/>
    <w:basedOn w:val="DefaultParagraphFont"/>
    <w:link w:val="BodyTextIndent"/>
    <w:uiPriority w:val="99"/>
    <w:rsid w:val="0029519D"/>
    <w:rPr>
      <w:rFonts w:ascii="Calibri" w:hAnsi="Calibri"/>
      <w:sz w:val="22"/>
    </w:rPr>
  </w:style>
  <w:style w:type="paragraph" w:styleId="BodyText3">
    <w:name w:val="Body Text 3"/>
    <w:basedOn w:val="Normal"/>
    <w:link w:val="BodyText3Char"/>
    <w:unhideWhenUsed/>
    <w:rsid w:val="0029519D"/>
    <w:pPr>
      <w:spacing w:after="120"/>
    </w:pPr>
    <w:rPr>
      <w:szCs w:val="16"/>
    </w:rPr>
  </w:style>
  <w:style w:type="character" w:customStyle="1" w:styleId="BodyText3Char">
    <w:name w:val="Body Text 3 Char"/>
    <w:basedOn w:val="DefaultParagraphFont"/>
    <w:link w:val="BodyText3"/>
    <w:rsid w:val="0029519D"/>
    <w:rPr>
      <w:rFonts w:ascii="Calibri" w:hAnsi="Calibri"/>
      <w:sz w:val="22"/>
      <w:szCs w:val="16"/>
    </w:rPr>
  </w:style>
  <w:style w:type="character" w:customStyle="1" w:styleId="StyleBold">
    <w:name w:val="Style Bold"/>
    <w:basedOn w:val="DefaultParagraphFont"/>
    <w:uiPriority w:val="9"/>
    <w:semiHidden/>
    <w:rsid w:val="0029519D"/>
    <w:rPr>
      <w:b/>
      <w:bCs/>
    </w:rPr>
  </w:style>
  <w:style w:type="character" w:customStyle="1" w:styleId="body-text">
    <w:name w:val="body-text"/>
    <w:basedOn w:val="DefaultParagraphFont"/>
    <w:rsid w:val="0029519D"/>
  </w:style>
  <w:style w:type="paragraph" w:customStyle="1" w:styleId="StyleStyle411ptBoldBorderSinglesolidlineAuto0">
    <w:name w:val="Style Style4 + 11 pt Bold Border: : (Single solid line Auto  0...."/>
    <w:basedOn w:val="Normal"/>
    <w:link w:val="StyleStyle411ptBoldBorderSinglesolidlineAuto0Char"/>
    <w:qFormat/>
    <w:rsid w:val="0029519D"/>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29519D"/>
    <w:rPr>
      <w:rFonts w:ascii="Calibri" w:eastAsia="Times New Roman" w:hAnsi="Calibri"/>
      <w:b/>
      <w:bCs/>
      <w:sz w:val="22"/>
      <w:u w:val="single"/>
      <w:bdr w:val="single" w:sz="4" w:space="0" w:color="auto"/>
    </w:rPr>
  </w:style>
  <w:style w:type="character" w:customStyle="1" w:styleId="globalcontentbody">
    <w:name w:val="globalcontentbody"/>
    <w:basedOn w:val="DefaultParagraphFont"/>
    <w:rsid w:val="0029519D"/>
  </w:style>
  <w:style w:type="paragraph" w:customStyle="1" w:styleId="StyleStyle112pt">
    <w:name w:val="Style Style1 + 12 pt"/>
    <w:basedOn w:val="Normal"/>
    <w:link w:val="StyleStyle112ptChar"/>
    <w:qFormat/>
    <w:rsid w:val="0029519D"/>
    <w:rPr>
      <w:rFonts w:eastAsia="SimSun"/>
      <w:u w:val="single"/>
      <w:lang w:eastAsia="zh-CN"/>
    </w:rPr>
  </w:style>
  <w:style w:type="character" w:customStyle="1" w:styleId="StyleStyle112ptChar">
    <w:name w:val="Style Style1 + 12 pt Char"/>
    <w:basedOn w:val="DefaultParagraphFont"/>
    <w:link w:val="StyleStyle112pt"/>
    <w:rsid w:val="0029519D"/>
    <w:rPr>
      <w:rFonts w:ascii="Calibri" w:eastAsia="SimSun" w:hAnsi="Calibri"/>
      <w:sz w:val="22"/>
      <w:u w:val="single"/>
      <w:lang w:eastAsia="zh-CN"/>
    </w:rPr>
  </w:style>
  <w:style w:type="paragraph" w:customStyle="1" w:styleId="MinimizedText">
    <w:name w:val="Minimized Text"/>
    <w:basedOn w:val="Normal"/>
    <w:link w:val="MinimizedTextChar"/>
    <w:qFormat/>
    <w:rsid w:val="0029519D"/>
    <w:rPr>
      <w:rFonts w:eastAsia="Times New Roman"/>
    </w:rPr>
  </w:style>
  <w:style w:type="character" w:customStyle="1" w:styleId="MinimizedTextChar">
    <w:name w:val="Minimized Text Char"/>
    <w:basedOn w:val="DefaultParagraphFont"/>
    <w:link w:val="MinimizedText"/>
    <w:rsid w:val="0029519D"/>
    <w:rPr>
      <w:rFonts w:ascii="Calibri" w:eastAsia="Times New Roman" w:hAnsi="Calibri"/>
      <w:sz w:val="22"/>
    </w:rPr>
  </w:style>
  <w:style w:type="character" w:customStyle="1" w:styleId="term1">
    <w:name w:val="term1"/>
    <w:basedOn w:val="DefaultParagraphFont"/>
    <w:rsid w:val="0029519D"/>
    <w:rPr>
      <w:b/>
      <w:bCs/>
    </w:rPr>
  </w:style>
  <w:style w:type="character" w:customStyle="1" w:styleId="Styleterm111ptUnderline">
    <w:name w:val="Style term1 + 11 pt Underline"/>
    <w:basedOn w:val="term1"/>
    <w:rsid w:val="0029519D"/>
    <w:rPr>
      <w:b/>
      <w:bCs/>
      <w:sz w:val="20"/>
      <w:u w:val="single"/>
    </w:rPr>
  </w:style>
  <w:style w:type="paragraph" w:customStyle="1" w:styleId="StyleMinimizedTextArialNarrow10pt">
    <w:name w:val="Style Minimized Text + Arial Narrow 10 pt"/>
    <w:basedOn w:val="MinimizedText"/>
    <w:link w:val="StyleMinimizedTextArialNarrow10ptChar"/>
    <w:qFormat/>
    <w:rsid w:val="0029519D"/>
    <w:rPr>
      <w:sz w:val="20"/>
    </w:rPr>
  </w:style>
  <w:style w:type="character" w:customStyle="1" w:styleId="StyleMinimizedTextArialNarrow10ptChar">
    <w:name w:val="Style Minimized Text + Arial Narrow 10 pt Char"/>
    <w:basedOn w:val="MinimizedTextChar"/>
    <w:link w:val="StyleMinimizedTextArialNarrow10pt"/>
    <w:rsid w:val="0029519D"/>
    <w:rPr>
      <w:rFonts w:ascii="Calibri" w:eastAsia="Times New Roman" w:hAnsi="Calibri"/>
      <w:sz w:val="20"/>
    </w:rPr>
  </w:style>
  <w:style w:type="character" w:customStyle="1" w:styleId="Styleunderline11ptBold">
    <w:name w:val="Style underline + 11 pt Bold"/>
    <w:basedOn w:val="underline"/>
    <w:rsid w:val="0029519D"/>
    <w:rPr>
      <w:rFonts w:ascii="Times New Roman" w:hAnsi="Times New Roman" w:cs="Times New Roman" w:hint="default"/>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29519D"/>
    <w:rPr>
      <w:rFonts w:eastAsia="Times New Roman"/>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29519D"/>
    <w:rPr>
      <w:rFonts w:ascii="Calibri" w:eastAsia="Times New Roman" w:hAnsi="Calibri"/>
      <w:sz w:val="22"/>
      <w:u w:val="single"/>
      <w:bdr w:val="single" w:sz="4" w:space="0" w:color="auto"/>
    </w:rPr>
  </w:style>
  <w:style w:type="character" w:customStyle="1" w:styleId="Style9pt">
    <w:name w:val="Style 9 pt"/>
    <w:basedOn w:val="DefaultParagraphFont"/>
    <w:rsid w:val="0029519D"/>
    <w:rPr>
      <w:rFonts w:ascii="Times New Roman" w:hAnsi="Times New Roman"/>
      <w:sz w:val="20"/>
    </w:rPr>
  </w:style>
  <w:style w:type="paragraph" w:customStyle="1" w:styleId="StyleStyle49pt3">
    <w:name w:val="Style Style4 + 9 pt3"/>
    <w:basedOn w:val="Style4"/>
    <w:link w:val="StyleStyle49pt3Char"/>
    <w:qFormat/>
    <w:rsid w:val="0029519D"/>
    <w:pPr>
      <w:spacing w:after="160" w:line="259" w:lineRule="auto"/>
    </w:pPr>
    <w:rPr>
      <w:rFonts w:ascii="Calibri" w:eastAsia="Times New Roman" w:hAnsi="Calibri" w:cs="Times New Roman"/>
    </w:rPr>
  </w:style>
  <w:style w:type="character" w:customStyle="1" w:styleId="StyleStyle49pt3Char">
    <w:name w:val="Style Style4 + 9 pt3 Char"/>
    <w:basedOn w:val="Style4Char"/>
    <w:link w:val="StyleStyle49pt3"/>
    <w:rsid w:val="0029519D"/>
    <w:rPr>
      <w:rFonts w:ascii="Calibri" w:eastAsia="Times New Roman" w:hAnsi="Calibri" w:cs="Times New Roman"/>
      <w:u w:val="single"/>
      <w:lang w:val="x-none"/>
    </w:rPr>
  </w:style>
  <w:style w:type="paragraph" w:customStyle="1" w:styleId="StyleStyle4Bold">
    <w:name w:val="Style Style4 + Bold"/>
    <w:basedOn w:val="Style4"/>
    <w:link w:val="StyleStyle4BoldChar"/>
    <w:qFormat/>
    <w:rsid w:val="0029519D"/>
    <w:pPr>
      <w:spacing w:after="160" w:line="259" w:lineRule="auto"/>
    </w:pPr>
    <w:rPr>
      <w:rFonts w:ascii="Calibri" w:eastAsia="Times New Roman" w:hAnsi="Calibri" w:cs="Times New Roman"/>
      <w:b/>
      <w:bCs/>
    </w:rPr>
  </w:style>
  <w:style w:type="character" w:customStyle="1" w:styleId="StyleStyle4BoldChar">
    <w:name w:val="Style Style4 + Bold Char"/>
    <w:basedOn w:val="Style4Char"/>
    <w:link w:val="StyleStyle4Bold"/>
    <w:rsid w:val="0029519D"/>
    <w:rPr>
      <w:rFonts w:ascii="Calibri" w:eastAsia="Times New Roman" w:hAnsi="Calibri" w:cs="Times New Roman"/>
      <w:b/>
      <w:bCs/>
      <w:u w:val="single"/>
      <w:lang w:val="x-none"/>
    </w:rPr>
  </w:style>
  <w:style w:type="character" w:customStyle="1" w:styleId="authorbio">
    <w:name w:val="authorbio"/>
    <w:basedOn w:val="DefaultParagraphFont"/>
    <w:rsid w:val="0029519D"/>
  </w:style>
  <w:style w:type="character" w:customStyle="1" w:styleId="a">
    <w:name w:val="a"/>
    <w:basedOn w:val="DefaultParagraphFont"/>
    <w:rsid w:val="0029519D"/>
  </w:style>
  <w:style w:type="character" w:customStyle="1" w:styleId="StyleUnderline3">
    <w:name w:val="Style Underline3"/>
    <w:basedOn w:val="DefaultParagraphFont"/>
    <w:rsid w:val="0029519D"/>
    <w:rPr>
      <w:u w:val="single"/>
    </w:rPr>
  </w:style>
  <w:style w:type="paragraph" w:customStyle="1" w:styleId="StyleStyle111ptBorderSinglesolidlineAuto05ptL">
    <w:name w:val="Style Style1 + 11 pt Border: : (Single solid line Auto  0.5 pt L..."/>
    <w:link w:val="StyleStyle111ptBorderSinglesolidlineAuto05ptLChar"/>
    <w:qFormat/>
    <w:rsid w:val="0029519D"/>
    <w:pPr>
      <w:spacing w:after="160" w:line="259" w:lineRule="auto"/>
    </w:pPr>
    <w:rPr>
      <w:rFonts w:ascii="Times New Roman" w:eastAsia="SimSun" w:hAnsi="Times New Roman" w:cs="Times New Roman"/>
      <w:sz w:val="20"/>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29519D"/>
    <w:rPr>
      <w:rFonts w:ascii="Times New Roman" w:eastAsia="SimSun" w:hAnsi="Times New Roman" w:cs="Times New Roman"/>
      <w:sz w:val="20"/>
      <w:szCs w:val="24"/>
      <w:u w:val="single"/>
      <w:bdr w:val="single" w:sz="4" w:space="0" w:color="auto"/>
      <w:lang w:val="en-US" w:eastAsia="zh-CN" w:bidi="ar-SA"/>
    </w:rPr>
  </w:style>
  <w:style w:type="character" w:customStyle="1" w:styleId="StyleUnderline4">
    <w:name w:val="Style Underline4"/>
    <w:basedOn w:val="DefaultParagraphFont"/>
    <w:rsid w:val="0029519D"/>
    <w:rPr>
      <w:u w:val="single"/>
    </w:rPr>
  </w:style>
  <w:style w:type="paragraph" w:customStyle="1" w:styleId="Circled">
    <w:name w:val="Circled"/>
    <w:link w:val="CircledChar"/>
    <w:qFormat/>
    <w:rsid w:val="0029519D"/>
    <w:pPr>
      <w:spacing w:after="200" w:line="276" w:lineRule="auto"/>
    </w:pPr>
    <w:rPr>
      <w:rFonts w:ascii="Times New Roman" w:eastAsia="MS Mincho" w:hAnsi="Times New Roman" w:cs="Times New Roman"/>
      <w:b/>
      <w:sz w:val="22"/>
      <w:szCs w:val="20"/>
      <w:u w:val="single"/>
      <w:lang w:eastAsia="ja-JP"/>
    </w:rPr>
  </w:style>
  <w:style w:type="character" w:customStyle="1" w:styleId="CircledChar">
    <w:name w:val="Circled Char"/>
    <w:basedOn w:val="CardTextChar2"/>
    <w:link w:val="Circled"/>
    <w:rsid w:val="0029519D"/>
    <w:rPr>
      <w:rFonts w:ascii="Times New Roman" w:eastAsia="MS Mincho" w:hAnsi="Times New Roman" w:cs="Times New Roman"/>
      <w:b/>
      <w:sz w:val="22"/>
      <w:szCs w:val="20"/>
      <w:u w:val="single"/>
      <w:lang w:eastAsia="ja-JP"/>
    </w:rPr>
  </w:style>
  <w:style w:type="character" w:customStyle="1" w:styleId="base">
    <w:name w:val="base"/>
    <w:basedOn w:val="DefaultParagraphFont"/>
    <w:rsid w:val="0029519D"/>
  </w:style>
  <w:style w:type="character" w:customStyle="1" w:styleId="part-of-speech">
    <w:name w:val="part-of-speech"/>
    <w:basedOn w:val="DefaultParagraphFont"/>
    <w:rsid w:val="0029519D"/>
  </w:style>
  <w:style w:type="character" w:customStyle="1" w:styleId="sep">
    <w:name w:val="sep"/>
    <w:basedOn w:val="DefaultParagraphFont"/>
    <w:rsid w:val="0029519D"/>
  </w:style>
  <w:style w:type="character" w:customStyle="1" w:styleId="pron">
    <w:name w:val="pron"/>
    <w:basedOn w:val="DefaultParagraphFont"/>
    <w:rsid w:val="0029519D"/>
  </w:style>
  <w:style w:type="paragraph" w:customStyle="1" w:styleId="StyleStyle4LatinTimesNewRomanAsianSimSun">
    <w:name w:val="Style Style4 + (Latin) Times New Roman (Asian) SimSun"/>
    <w:basedOn w:val="Normal"/>
    <w:link w:val="StyleStyle4LatinTimesNewRomanAsianSimSunChar"/>
    <w:qFormat/>
    <w:rsid w:val="0029519D"/>
    <w:rPr>
      <w:rFonts w:eastAsia="SimSun"/>
      <w:u w:val="single"/>
    </w:rPr>
  </w:style>
  <w:style w:type="character" w:customStyle="1" w:styleId="StyleStyle4LatinTimesNewRomanAsianSimSunChar">
    <w:name w:val="Style Style4 + (Latin) Times New Roman (Asian) SimSun Char"/>
    <w:basedOn w:val="DefaultParagraphFont"/>
    <w:link w:val="StyleStyle4LatinTimesNewRomanAsianSimSun"/>
    <w:rsid w:val="0029519D"/>
    <w:rPr>
      <w:rFonts w:ascii="Calibri" w:eastAsia="SimSun" w:hAnsi="Calibri"/>
      <w:sz w:val="22"/>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29519D"/>
    <w:rPr>
      <w:rFonts w:eastAsia="SimSun"/>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29519D"/>
    <w:rPr>
      <w:rFonts w:ascii="Calibri" w:eastAsia="SimSun" w:hAnsi="Calibri"/>
      <w:b/>
      <w:bCs/>
      <w:sz w:val="22"/>
      <w:u w:val="single"/>
    </w:rPr>
  </w:style>
  <w:style w:type="character" w:customStyle="1" w:styleId="CharChar3">
    <w:name w:val="Char Char3"/>
    <w:basedOn w:val="DefaultParagraphFont"/>
    <w:rsid w:val="0029519D"/>
    <w:rPr>
      <w:rFonts w:cs="Arial"/>
      <w:b/>
      <w:bCs/>
      <w:iCs/>
      <w:lang w:val="en-US" w:eastAsia="en-US" w:bidi="ar-SA"/>
    </w:rPr>
  </w:style>
  <w:style w:type="character" w:customStyle="1" w:styleId="SubtitleChar1">
    <w:name w:val="Subtitle Char1"/>
    <w:aliases w:val="Underlined card text Char1"/>
    <w:basedOn w:val="DefaultParagraphFont"/>
    <w:rsid w:val="0029519D"/>
    <w:rPr>
      <w:color w:val="5A5A5A" w:themeColor="text1" w:themeTint="A5"/>
      <w:spacing w:val="15"/>
      <w:sz w:val="22"/>
      <w:szCs w:val="22"/>
    </w:rPr>
  </w:style>
  <w:style w:type="paragraph" w:customStyle="1" w:styleId="StyleStyle411pt1">
    <w:name w:val="Style Style4 + 11 pt1"/>
    <w:basedOn w:val="Style4"/>
    <w:link w:val="StyleStyle411pt1Char"/>
    <w:qFormat/>
    <w:rsid w:val="0029519D"/>
    <w:pPr>
      <w:spacing w:after="160" w:line="259" w:lineRule="auto"/>
    </w:pPr>
    <w:rPr>
      <w:rFonts w:ascii="Calibri" w:eastAsia="Times New Roman" w:hAnsi="Calibri" w:cs="Times New Roman"/>
    </w:rPr>
  </w:style>
  <w:style w:type="character" w:customStyle="1" w:styleId="StyleStyle411pt1Char">
    <w:name w:val="Style Style4 + 11 pt1 Char"/>
    <w:basedOn w:val="Style4Char"/>
    <w:link w:val="StyleStyle411pt1"/>
    <w:rsid w:val="0029519D"/>
    <w:rPr>
      <w:rFonts w:ascii="Calibri" w:eastAsia="Times New Roman" w:hAnsi="Calibri" w:cs="Times New Roman"/>
      <w:u w:val="single"/>
      <w:lang w:val="x-none"/>
    </w:rPr>
  </w:style>
  <w:style w:type="character" w:customStyle="1" w:styleId="BoldandUnderlineCharChar2">
    <w:name w:val="Bold and Underline Char Char2"/>
    <w:basedOn w:val="DefaultParagraphFont"/>
    <w:rsid w:val="0029519D"/>
    <w:rPr>
      <w:b/>
      <w:u w:val="single"/>
      <w:lang w:val="en-US" w:eastAsia="en-US" w:bidi="ar-SA"/>
    </w:rPr>
  </w:style>
  <w:style w:type="character" w:customStyle="1" w:styleId="StyleUnderlineCharChar111pt">
    <w:name w:val="Style Underline Char Char1 + 11 pt"/>
    <w:basedOn w:val="DefaultParagraphFont"/>
    <w:rsid w:val="0029519D"/>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29519D"/>
    <w:pPr>
      <w:spacing w:after="200" w:line="276" w:lineRule="auto"/>
    </w:pPr>
    <w:rPr>
      <w:rFonts w:ascii="Arial" w:eastAsia="Times New Roman" w:hAnsi="Arial" w:cs="Times New Roman"/>
      <w:b/>
      <w:bCs/>
      <w:sz w:val="22"/>
      <w:szCs w:val="20"/>
      <w:u w:val="single"/>
    </w:rPr>
  </w:style>
  <w:style w:type="character" w:customStyle="1" w:styleId="StyleBoldandUnderlineChar11ptChar">
    <w:name w:val="Style Bold and Underline Char + 11 pt Char"/>
    <w:basedOn w:val="BoldandUnderlineCharChar2"/>
    <w:link w:val="StyleBoldandUnderlineChar11pt"/>
    <w:rsid w:val="0029519D"/>
    <w:rPr>
      <w:rFonts w:ascii="Arial" w:eastAsia="Times New Roman" w:hAnsi="Arial" w:cs="Times New Roman"/>
      <w:b/>
      <w:bCs/>
      <w:sz w:val="22"/>
      <w:szCs w:val="20"/>
      <w:u w:val="single"/>
      <w:lang w:val="en-US" w:eastAsia="en-US" w:bidi="ar-SA"/>
    </w:rPr>
  </w:style>
  <w:style w:type="character" w:customStyle="1" w:styleId="Style9ptUnderline">
    <w:name w:val="Style 9 pt Underline"/>
    <w:basedOn w:val="DefaultParagraphFont"/>
    <w:rsid w:val="0029519D"/>
    <w:rPr>
      <w:sz w:val="22"/>
      <w:u w:val="single"/>
    </w:rPr>
  </w:style>
  <w:style w:type="paragraph" w:customStyle="1" w:styleId="StyleMinimizedTextArialNarrow9pt">
    <w:name w:val="Style Minimized Text + Arial Narrow 9 pt"/>
    <w:basedOn w:val="Normal"/>
    <w:link w:val="StyleMinimizedTextArialNarrow9ptChar"/>
    <w:qFormat/>
    <w:rsid w:val="0029519D"/>
    <w:rPr>
      <w:rFonts w:eastAsia="Times New Roman"/>
    </w:rPr>
  </w:style>
  <w:style w:type="character" w:customStyle="1" w:styleId="StyleMinimizedTextArialNarrow9ptChar">
    <w:name w:val="Style Minimized Text + Arial Narrow 9 pt Char"/>
    <w:basedOn w:val="DefaultParagraphFont"/>
    <w:link w:val="StyleMinimizedTextArialNarrow9pt"/>
    <w:rsid w:val="0029519D"/>
    <w:rPr>
      <w:rFonts w:ascii="Calibri" w:eastAsia="Times New Roman" w:hAnsi="Calibri"/>
      <w:sz w:val="22"/>
    </w:rPr>
  </w:style>
  <w:style w:type="paragraph" w:customStyle="1" w:styleId="StyleBoldandUnderlineChar11ptNotBold">
    <w:name w:val="Style Bold and Underline Char + 11 pt Not Bold"/>
    <w:link w:val="StyleBoldandUnderlineChar11ptNotBoldChar"/>
    <w:qFormat/>
    <w:rsid w:val="0029519D"/>
    <w:pPr>
      <w:spacing w:after="200" w:line="276" w:lineRule="auto"/>
    </w:pPr>
    <w:rPr>
      <w:rFonts w:ascii="Arial" w:eastAsia="Times New Roman" w:hAnsi="Arial" w:cs="Times New Roman"/>
      <w:sz w:val="22"/>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29519D"/>
    <w:rPr>
      <w:rFonts w:ascii="Arial" w:eastAsia="Times New Roman" w:hAnsi="Arial" w:cs="Times New Roman"/>
      <w:b w:val="0"/>
      <w:sz w:val="22"/>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29519D"/>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29519D"/>
    <w:pPr>
      <w:spacing w:after="160" w:line="259" w:lineRule="auto"/>
    </w:pPr>
    <w:rPr>
      <w:rFonts w:ascii="Times New Roman" w:eastAsia="SimSun" w:hAnsi="Times New Roman" w:cs="Times New Roman"/>
      <w:b/>
      <w:bCs/>
      <w:sz w:val="20"/>
      <w:u w:val="single"/>
      <w:lang w:eastAsia="zh-CN"/>
    </w:rPr>
  </w:style>
  <w:style w:type="character" w:customStyle="1" w:styleId="StyleStyle1BoldChar">
    <w:name w:val="Style Style1 + Bold Char"/>
    <w:basedOn w:val="Style1Char"/>
    <w:link w:val="StyleStyle1Bold"/>
    <w:rsid w:val="0029519D"/>
    <w:rPr>
      <w:rFonts w:ascii="Times New Roman" w:eastAsia="SimSun" w:hAnsi="Times New Roman" w:cs="Times New Roman"/>
      <w:b/>
      <w:bCs/>
      <w:sz w:val="20"/>
      <w:szCs w:val="24"/>
      <w:u w:val="single"/>
      <w:lang w:val="en-US" w:eastAsia="zh-CN" w:bidi="ar-SA"/>
    </w:rPr>
  </w:style>
  <w:style w:type="character" w:customStyle="1" w:styleId="StyleUnderlineChar9pt">
    <w:name w:val="Style Underline Char + 9 pt"/>
    <w:basedOn w:val="DefaultParagraphFont"/>
    <w:rsid w:val="0029519D"/>
    <w:rPr>
      <w:b w:val="0"/>
      <w:bCs/>
      <w:sz w:val="20"/>
      <w:u w:val="single"/>
      <w:lang w:val="en-US" w:eastAsia="en-US" w:bidi="ar-SA"/>
    </w:rPr>
  </w:style>
  <w:style w:type="character" w:customStyle="1" w:styleId="Styleunderline9pt">
    <w:name w:val="Style underline + 9 pt"/>
    <w:basedOn w:val="underline"/>
    <w:rsid w:val="0029519D"/>
    <w:rPr>
      <w:rFonts w:ascii="Times New Roman" w:hAnsi="Times New Roman" w:cs="Times New Roman" w:hint="default"/>
      <w:b/>
      <w:bCs w:val="0"/>
      <w:sz w:val="20"/>
      <w:u w:val="single"/>
    </w:rPr>
  </w:style>
  <w:style w:type="character" w:customStyle="1" w:styleId="StyleTimesNewRoman9pt">
    <w:name w:val="Style Times New Roman 9 pt"/>
    <w:basedOn w:val="DefaultParagraphFont"/>
    <w:rsid w:val="0029519D"/>
    <w:rPr>
      <w:rFonts w:ascii="Times New Roman" w:hAnsi="Times New Roman"/>
      <w:sz w:val="20"/>
    </w:rPr>
  </w:style>
  <w:style w:type="character" w:customStyle="1" w:styleId="Styleunderline9pt1">
    <w:name w:val="Style underline + 9 pt1"/>
    <w:basedOn w:val="underline"/>
    <w:rsid w:val="0029519D"/>
    <w:rPr>
      <w:rFonts w:ascii="Times New Roman" w:hAnsi="Times New Roman" w:cs="Times New Roman" w:hint="default"/>
      <w:b/>
      <w:bCs w:val="0"/>
      <w:sz w:val="20"/>
      <w:u w:val="single"/>
    </w:rPr>
  </w:style>
  <w:style w:type="paragraph" w:customStyle="1" w:styleId="StyleUnderlineChar11pt2">
    <w:name w:val="Style Underline Char + 11 pt2"/>
    <w:link w:val="StyleUnderlineChar11pt2Char"/>
    <w:qFormat/>
    <w:rsid w:val="0029519D"/>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29519D"/>
    <w:rPr>
      <w:rFonts w:ascii="Times New Roman" w:eastAsia="Times New Roman" w:hAnsi="Times New Roman" w:cs="Times New Roman"/>
      <w:noProof w:val="0"/>
      <w:sz w:val="20"/>
      <w:szCs w:val="20"/>
      <w:u w:val="single"/>
      <w:lang w:val="en-US" w:eastAsia="ja-JP" w:bidi="ar-SA"/>
    </w:rPr>
  </w:style>
  <w:style w:type="character" w:customStyle="1" w:styleId="StyleBoldandUnderlineCharChar11pt">
    <w:name w:val="Style Bold and Underline Char Char + 11 pt"/>
    <w:basedOn w:val="DefaultParagraphFont"/>
    <w:rsid w:val="0029519D"/>
    <w:rPr>
      <w:b/>
      <w:bCs/>
      <w:noProof w:val="0"/>
      <w:sz w:val="20"/>
      <w:u w:val="single"/>
      <w:lang w:val="en-US" w:eastAsia="en-US" w:bidi="ar-SA"/>
    </w:rPr>
  </w:style>
  <w:style w:type="character" w:customStyle="1" w:styleId="Hyperlink23">
    <w:name w:val="Hyperlink23"/>
    <w:basedOn w:val="DefaultParagraphFont"/>
    <w:rsid w:val="0029519D"/>
    <w:rPr>
      <w:color w:val="3300CC"/>
      <w:u w:val="single"/>
    </w:rPr>
  </w:style>
  <w:style w:type="paragraph" w:customStyle="1" w:styleId="cardCharChar">
    <w:name w:val="card Char Char"/>
    <w:basedOn w:val="Normal"/>
    <w:link w:val="cardCharCharChar"/>
    <w:qFormat/>
    <w:rsid w:val="0029519D"/>
    <w:pPr>
      <w:ind w:left="288" w:right="288"/>
    </w:pPr>
    <w:rPr>
      <w:rFonts w:eastAsia="Times New Roman"/>
      <w:szCs w:val="20"/>
    </w:rPr>
  </w:style>
  <w:style w:type="character" w:customStyle="1" w:styleId="cardCharCharChar">
    <w:name w:val="card Char Char Char"/>
    <w:basedOn w:val="DefaultParagraphFont"/>
    <w:link w:val="cardCharChar"/>
    <w:rsid w:val="0029519D"/>
    <w:rPr>
      <w:rFonts w:ascii="Calibri" w:eastAsia="Times New Roman" w:hAnsi="Calibri"/>
      <w:sz w:val="22"/>
      <w:szCs w:val="20"/>
    </w:rPr>
  </w:style>
  <w:style w:type="character" w:customStyle="1" w:styleId="StyleunderlineArialNarrow9ptBold">
    <w:name w:val="Style underline + Arial Narrow 9 pt Bold"/>
    <w:basedOn w:val="underline"/>
    <w:rsid w:val="0029519D"/>
    <w:rPr>
      <w:rFonts w:ascii="Times New Roman" w:hAnsi="Times New Roman" w:cs="Times New Roman" w:hint="default"/>
      <w:b/>
      <w:bCs/>
      <w:sz w:val="20"/>
      <w:u w:val="single"/>
    </w:rPr>
  </w:style>
  <w:style w:type="paragraph" w:customStyle="1" w:styleId="StylecardCharCharArialNarrow9pt">
    <w:name w:val="Style card Char Char + Arial Narrow 9 pt"/>
    <w:basedOn w:val="cardCharChar"/>
    <w:link w:val="StylecardCharCharArialNarrow9ptChar"/>
    <w:qFormat/>
    <w:rsid w:val="0029519D"/>
  </w:style>
  <w:style w:type="character" w:customStyle="1" w:styleId="StylecardCharCharArialNarrow9ptChar">
    <w:name w:val="Style card Char Char + Arial Narrow 9 pt Char"/>
    <w:basedOn w:val="cardCharCharChar"/>
    <w:link w:val="StylecardCharCharArialNarrow9pt"/>
    <w:rsid w:val="0029519D"/>
    <w:rPr>
      <w:rFonts w:ascii="Calibri" w:eastAsia="Times New Roman" w:hAnsi="Calibri"/>
      <w:sz w:val="22"/>
      <w:szCs w:val="20"/>
    </w:rPr>
  </w:style>
  <w:style w:type="character" w:customStyle="1" w:styleId="CardTextChar10">
    <w:name w:val="Card Text Char1"/>
    <w:basedOn w:val="DefaultParagraphFont"/>
    <w:rsid w:val="0029519D"/>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29519D"/>
    <w:pPr>
      <w:spacing w:after="200" w:line="276" w:lineRule="auto"/>
    </w:pPr>
    <w:rPr>
      <w:rFonts w:ascii="Times New Roman" w:eastAsia="Times New Roman" w:hAnsi="Times New Roman" w:cs="Times New Roman"/>
      <w:sz w:val="20"/>
    </w:rPr>
  </w:style>
  <w:style w:type="character" w:customStyle="1" w:styleId="StyleCardTextArialNarrow9ptChar">
    <w:name w:val="Style Card Text + Arial Narrow 9 pt Char"/>
    <w:basedOn w:val="CardTextChar10"/>
    <w:link w:val="StyleCardTextArialNarrow9pt"/>
    <w:rsid w:val="0029519D"/>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29519D"/>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DefaultParagraphFont"/>
    <w:rsid w:val="0029519D"/>
    <w:rPr>
      <w:rFonts w:ascii="Times New Roman" w:hAnsi="Times New Roman"/>
      <w:noProof w:val="0"/>
      <w:sz w:val="20"/>
      <w:szCs w:val="24"/>
      <w:u w:val="single"/>
      <w:lang w:val="en-US" w:eastAsia="en-US" w:bidi="ar-SA"/>
    </w:rPr>
  </w:style>
  <w:style w:type="character" w:customStyle="1" w:styleId="StyleUnderlineCharCharCharArialNarrow9pt">
    <w:name w:val="Style Underline Char Char Char + Arial Narrow 9 pt"/>
    <w:basedOn w:val="DefaultParagraphFont"/>
    <w:rsid w:val="0029519D"/>
    <w:rPr>
      <w:rFonts w:ascii="Times New Roman" w:hAnsi="Times New Roman"/>
      <w:noProof w:val="0"/>
      <w:sz w:val="20"/>
      <w:szCs w:val="24"/>
      <w:u w:val="single"/>
      <w:lang w:val="en-US" w:eastAsia="en-US" w:bidi="ar-SA"/>
    </w:rPr>
  </w:style>
  <w:style w:type="paragraph" w:customStyle="1" w:styleId="StyleCardTextArialNarrow8pt">
    <w:name w:val="Style Card Text + Arial Narrow 8 pt"/>
    <w:link w:val="StyleCardTextArialNarrow8ptChar"/>
    <w:qFormat/>
    <w:rsid w:val="0029519D"/>
    <w:pPr>
      <w:spacing w:after="200" w:line="276" w:lineRule="auto"/>
    </w:pPr>
    <w:rPr>
      <w:rFonts w:ascii="Times New Roman" w:eastAsia="Times New Roman" w:hAnsi="Times New Roman" w:cs="Times New Roman"/>
      <w:sz w:val="20"/>
    </w:rPr>
  </w:style>
  <w:style w:type="character" w:customStyle="1" w:styleId="StyleCardTextArialNarrow8ptChar">
    <w:name w:val="Style Card Text + Arial Narrow 8 pt Char"/>
    <w:basedOn w:val="CardTextChar10"/>
    <w:link w:val="StyleCardTextArialNarrow8pt"/>
    <w:rsid w:val="0029519D"/>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29519D"/>
    <w:rPr>
      <w:rFonts w:eastAsia="Times New Roman"/>
    </w:rPr>
  </w:style>
  <w:style w:type="character" w:customStyle="1" w:styleId="TextsmallChar">
    <w:name w:val="Textsmall Char"/>
    <w:basedOn w:val="DefaultParagraphFont"/>
    <w:link w:val="Textsmall"/>
    <w:rsid w:val="0029519D"/>
    <w:rPr>
      <w:rFonts w:ascii="Calibri" w:eastAsia="Times New Roman" w:hAnsi="Calibri"/>
      <w:sz w:val="22"/>
    </w:rPr>
  </w:style>
  <w:style w:type="character" w:customStyle="1" w:styleId="CharChar111">
    <w:name w:val="Char Char111"/>
    <w:basedOn w:val="DefaultParagraphFont"/>
    <w:rsid w:val="0029519D"/>
    <w:rPr>
      <w:rFonts w:cs="Arial"/>
      <w:bCs/>
      <w:szCs w:val="26"/>
      <w:u w:val="single"/>
      <w:lang w:val="en-US" w:eastAsia="en-US" w:bidi="ar-SA"/>
    </w:rPr>
  </w:style>
  <w:style w:type="paragraph" w:customStyle="1" w:styleId="cardtextsmall">
    <w:name w:val="card text small"/>
    <w:basedOn w:val="Normal"/>
    <w:qFormat/>
    <w:rsid w:val="0029519D"/>
    <w:rPr>
      <w:rFonts w:ascii="Arial Narrow" w:eastAsia="Times New Roman" w:hAnsi="Arial Narrow"/>
    </w:rPr>
  </w:style>
  <w:style w:type="character" w:customStyle="1" w:styleId="AUnterdline">
    <w:name w:val="AUnterdline"/>
    <w:qFormat/>
    <w:rsid w:val="0029519D"/>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29519D"/>
    <w:rPr>
      <w:rFonts w:ascii="Times New Roman" w:hAnsi="Times New Roman"/>
      <w:b/>
      <w:bCs/>
      <w:sz w:val="20"/>
      <w:u w:val="single"/>
      <w:bdr w:val="single" w:sz="4" w:space="0" w:color="auto"/>
    </w:rPr>
  </w:style>
  <w:style w:type="character" w:customStyle="1" w:styleId="highlightedsearchterm">
    <w:name w:val="highlightedsearchterm"/>
    <w:rsid w:val="0029519D"/>
  </w:style>
  <w:style w:type="character" w:customStyle="1" w:styleId="StyleUnderline1">
    <w:name w:val="Style Underline1"/>
    <w:basedOn w:val="DefaultParagraphFont"/>
    <w:rsid w:val="0029519D"/>
    <w:rPr>
      <w:rFonts w:ascii="Times New Roman" w:hAnsi="Times New Roman"/>
      <w:sz w:val="20"/>
      <w:u w:val="single"/>
    </w:rPr>
  </w:style>
  <w:style w:type="paragraph" w:customStyle="1" w:styleId="StyleStyle49pt10">
    <w:name w:val="Style Style4 + 9 pt10"/>
    <w:basedOn w:val="Style4"/>
    <w:link w:val="StyleStyle49pt10Char"/>
    <w:qFormat/>
    <w:rsid w:val="0029519D"/>
    <w:pPr>
      <w:spacing w:after="160" w:line="259" w:lineRule="auto"/>
    </w:pPr>
    <w:rPr>
      <w:rFonts w:ascii="Calibri" w:eastAsia="Times New Roman" w:hAnsi="Calibri" w:cs="Times New Roman"/>
    </w:rPr>
  </w:style>
  <w:style w:type="character" w:customStyle="1" w:styleId="StyleStyle49pt10Char">
    <w:name w:val="Style Style4 + 9 pt10 Char"/>
    <w:basedOn w:val="Style4Char"/>
    <w:link w:val="StyleStyle49pt10"/>
    <w:rsid w:val="0029519D"/>
    <w:rPr>
      <w:rFonts w:ascii="Calibri" w:eastAsia="Times New Roman" w:hAnsi="Calibri" w:cs="Times New Roman"/>
      <w:u w:val="single"/>
      <w:lang w:val="x-none"/>
    </w:rPr>
  </w:style>
  <w:style w:type="paragraph" w:customStyle="1" w:styleId="StyleStyle49ptBold7">
    <w:name w:val="Style Style4 + 9 pt Bold7"/>
    <w:basedOn w:val="Style4"/>
    <w:link w:val="StyleStyle49ptBold7Char"/>
    <w:qFormat/>
    <w:rsid w:val="0029519D"/>
    <w:pPr>
      <w:spacing w:after="160" w:line="259" w:lineRule="auto"/>
    </w:pPr>
    <w:rPr>
      <w:rFonts w:ascii="Calibri" w:eastAsia="Times New Roman" w:hAnsi="Calibri" w:cs="Times New Roman"/>
      <w:b/>
      <w:bCs/>
      <w:sz w:val="22"/>
      <w:lang w:val="en-US"/>
    </w:rPr>
  </w:style>
  <w:style w:type="character" w:customStyle="1" w:styleId="StyleStyle49ptBold7Char">
    <w:name w:val="Style Style4 + 9 pt Bold7 Char"/>
    <w:link w:val="StyleStyle49ptBold7"/>
    <w:rsid w:val="0029519D"/>
    <w:rPr>
      <w:rFonts w:ascii="Calibri" w:eastAsia="Times New Roman" w:hAnsi="Calibri" w:cs="Times New Roman"/>
      <w:b/>
      <w:bCs/>
      <w:sz w:val="22"/>
      <w:u w:val="single"/>
    </w:rPr>
  </w:style>
  <w:style w:type="paragraph" w:customStyle="1" w:styleId="NormalUnderline">
    <w:name w:val="Normal Underline"/>
    <w:basedOn w:val="Normal"/>
    <w:link w:val="NormalUnderlineChar"/>
    <w:qFormat/>
    <w:rsid w:val="0029519D"/>
    <w:pPr>
      <w:ind w:left="288"/>
    </w:pPr>
    <w:rPr>
      <w:rFonts w:eastAsia="Times New Roman"/>
      <w:u w:val="single"/>
    </w:rPr>
  </w:style>
  <w:style w:type="character" w:customStyle="1" w:styleId="NormalUnderlineChar">
    <w:name w:val="Normal Underline Char"/>
    <w:link w:val="NormalUnderline"/>
    <w:rsid w:val="0029519D"/>
    <w:rPr>
      <w:rFonts w:ascii="Calibri" w:eastAsia="Times New Roman" w:hAnsi="Calibri"/>
      <w:sz w:val="22"/>
      <w:u w:val="single"/>
    </w:rPr>
  </w:style>
  <w:style w:type="character" w:customStyle="1" w:styleId="DontRead">
    <w:name w:val="Don't Read"/>
    <w:qFormat/>
    <w:rsid w:val="0029519D"/>
    <w:rPr>
      <w:rFonts w:ascii="Times New Roman" w:hAnsi="Times New Roman"/>
      <w:sz w:val="16"/>
    </w:rPr>
  </w:style>
  <w:style w:type="paragraph" w:customStyle="1" w:styleId="Underlinestyle">
    <w:name w:val="Underline style"/>
    <w:basedOn w:val="Normal"/>
    <w:qFormat/>
    <w:rsid w:val="0029519D"/>
    <w:rPr>
      <w:rFonts w:eastAsia="Times New Roman"/>
      <w:u w:val="single"/>
    </w:rPr>
  </w:style>
  <w:style w:type="character" w:customStyle="1" w:styleId="Style11ptUnderline3">
    <w:name w:val="Style 11 pt Underline3"/>
    <w:rsid w:val="0029519D"/>
    <w:rPr>
      <w:sz w:val="20"/>
      <w:u w:val="single"/>
    </w:rPr>
  </w:style>
  <w:style w:type="character" w:customStyle="1" w:styleId="27">
    <w:name w:val="27"/>
    <w:rsid w:val="0029519D"/>
    <w:rPr>
      <w:rFonts w:cs="Arial"/>
      <w:bCs/>
      <w:sz w:val="20"/>
      <w:u w:val="single"/>
      <w:lang w:val="en-US" w:eastAsia="en-US" w:bidi="ar-SA"/>
    </w:rPr>
  </w:style>
  <w:style w:type="character" w:customStyle="1" w:styleId="2">
    <w:name w:val="2"/>
    <w:rsid w:val="0029519D"/>
    <w:rPr>
      <w:rFonts w:cs="Arial"/>
      <w:bCs/>
      <w:sz w:val="20"/>
      <w:u w:val="single"/>
      <w:lang w:val="en-US" w:eastAsia="en-US" w:bidi="ar-SA"/>
    </w:rPr>
  </w:style>
  <w:style w:type="character" w:customStyle="1" w:styleId="Style9ptUnderline11">
    <w:name w:val="Style 9 pt Underline11"/>
    <w:basedOn w:val="DefaultParagraphFont"/>
    <w:rsid w:val="0029519D"/>
    <w:rPr>
      <w:sz w:val="20"/>
      <w:u w:val="single"/>
    </w:rPr>
  </w:style>
  <w:style w:type="character" w:customStyle="1" w:styleId="Style9ptBoldUnderline5">
    <w:name w:val="Style 9 pt Bold Underline5"/>
    <w:basedOn w:val="DefaultParagraphFont"/>
    <w:rsid w:val="0029519D"/>
    <w:rPr>
      <w:b/>
      <w:bCs/>
      <w:sz w:val="20"/>
      <w:u w:val="single"/>
    </w:rPr>
  </w:style>
  <w:style w:type="character" w:customStyle="1" w:styleId="CharChar114">
    <w:name w:val="Char Char114"/>
    <w:basedOn w:val="DefaultParagraphFont"/>
    <w:rsid w:val="0029519D"/>
    <w:rPr>
      <w:rFonts w:cs="Arial"/>
      <w:bCs/>
      <w:szCs w:val="26"/>
      <w:u w:val="single"/>
      <w:lang w:val="en-US" w:eastAsia="en-US" w:bidi="ar-SA"/>
    </w:rPr>
  </w:style>
  <w:style w:type="character" w:customStyle="1" w:styleId="CharChar113">
    <w:name w:val="Char Char113"/>
    <w:basedOn w:val="DefaultParagraphFont"/>
    <w:rsid w:val="0029519D"/>
    <w:rPr>
      <w:rFonts w:cs="Arial"/>
      <w:bCs/>
      <w:szCs w:val="26"/>
      <w:u w:val="single"/>
      <w:lang w:val="en-US" w:eastAsia="en-US" w:bidi="ar-SA"/>
    </w:rPr>
  </w:style>
  <w:style w:type="character" w:customStyle="1" w:styleId="CharChar112">
    <w:name w:val="Char Char112"/>
    <w:basedOn w:val="DefaultParagraphFont"/>
    <w:rsid w:val="0029519D"/>
    <w:rPr>
      <w:rFonts w:cs="Arial"/>
      <w:bCs/>
      <w:szCs w:val="26"/>
      <w:u w:val="single"/>
      <w:lang w:val="en-US" w:eastAsia="en-US" w:bidi="ar-SA"/>
    </w:rPr>
  </w:style>
  <w:style w:type="character" w:customStyle="1" w:styleId="ssl0">
    <w:name w:val="ss_l0"/>
    <w:basedOn w:val="DefaultParagraphFont"/>
    <w:rsid w:val="0029519D"/>
  </w:style>
  <w:style w:type="paragraph" w:customStyle="1" w:styleId="WW-Default1">
    <w:name w:val="WW-Default1"/>
    <w:basedOn w:val="Normal"/>
    <w:qFormat/>
    <w:rsid w:val="0029519D"/>
    <w:pPr>
      <w:suppressAutoHyphens/>
    </w:pPr>
    <w:rPr>
      <w:rFonts w:eastAsia="Times New Roman"/>
      <w:b/>
      <w:bCs/>
      <w:szCs w:val="20"/>
      <w:lang w:eastAsia="ar-SA"/>
    </w:rPr>
  </w:style>
  <w:style w:type="character" w:customStyle="1" w:styleId="zoomme">
    <w:name w:val="zoomme"/>
    <w:basedOn w:val="DefaultParagraphFont"/>
    <w:rsid w:val="0029519D"/>
  </w:style>
  <w:style w:type="character" w:customStyle="1" w:styleId="Date1">
    <w:name w:val="Date1"/>
    <w:basedOn w:val="DefaultParagraphFont"/>
    <w:rsid w:val="0029519D"/>
  </w:style>
  <w:style w:type="character" w:customStyle="1" w:styleId="classauthor">
    <w:name w:val="class=&quot;author&quot;"/>
    <w:basedOn w:val="DefaultParagraphFont"/>
    <w:rsid w:val="0029519D"/>
  </w:style>
  <w:style w:type="paragraph" w:customStyle="1" w:styleId="CardStyle0">
    <w:name w:val="Card Style"/>
    <w:basedOn w:val="Normal"/>
    <w:link w:val="CardStyleChar"/>
    <w:qFormat/>
    <w:rsid w:val="0029519D"/>
    <w:rPr>
      <w:rFonts w:eastAsia="Times New Roman"/>
    </w:rPr>
  </w:style>
  <w:style w:type="character" w:customStyle="1" w:styleId="CharCharChar">
    <w:name w:val="Char Char Char"/>
    <w:basedOn w:val="DefaultParagraphFont"/>
    <w:rsid w:val="0029519D"/>
    <w:rPr>
      <w:rFonts w:cs="Arial"/>
      <w:bCs/>
      <w:szCs w:val="26"/>
      <w:u w:val="single"/>
      <w:lang w:val="en-US" w:eastAsia="en-US" w:bidi="ar-SA"/>
    </w:rPr>
  </w:style>
  <w:style w:type="character" w:customStyle="1" w:styleId="texto1">
    <w:name w:val="texto1"/>
    <w:rsid w:val="0029519D"/>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29519D"/>
    <w:pPr>
      <w:keepLines w:val="0"/>
      <w:pageBreakBefore w:val="0"/>
      <w:spacing w:before="240" w:after="60"/>
      <w:jc w:val="left"/>
    </w:pPr>
    <w:rPr>
      <w:rFonts w:eastAsia="Times New Roman" w:cs="Arial"/>
      <w:bCs w:val="0"/>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29519D"/>
    <w:rPr>
      <w:rFonts w:ascii="Calibri" w:eastAsia="Times New Roman" w:hAnsi="Calibri" w:cs="Arial"/>
      <w:b/>
      <w:szCs w:val="28"/>
    </w:rPr>
  </w:style>
  <w:style w:type="paragraph" w:customStyle="1" w:styleId="Style23">
    <w:name w:val="Style23"/>
    <w:basedOn w:val="Normal"/>
    <w:uiPriority w:val="99"/>
    <w:qFormat/>
    <w:rsid w:val="0029519D"/>
    <w:pPr>
      <w:widowControl w:val="0"/>
      <w:autoSpaceDE w:val="0"/>
      <w:autoSpaceDN w:val="0"/>
      <w:adjustRightInd w:val="0"/>
      <w:spacing w:line="209" w:lineRule="exact"/>
    </w:pPr>
    <w:rPr>
      <w:rFonts w:eastAsia="SimSun"/>
    </w:rPr>
  </w:style>
  <w:style w:type="character" w:customStyle="1" w:styleId="gray">
    <w:name w:val="gray"/>
    <w:basedOn w:val="DefaultParagraphFont"/>
    <w:rsid w:val="0029519D"/>
  </w:style>
  <w:style w:type="paragraph" w:customStyle="1" w:styleId="Tagtemplate">
    <w:name w:val="Tagtemplate"/>
    <w:basedOn w:val="Normal"/>
    <w:link w:val="TagtemplateChar"/>
    <w:autoRedefine/>
    <w:qFormat/>
    <w:rsid w:val="0029519D"/>
    <w:pPr>
      <w:keepNext/>
      <w:keepLines/>
    </w:pPr>
    <w:rPr>
      <w:rFonts w:eastAsia="Calibri"/>
      <w:b/>
    </w:rPr>
  </w:style>
  <w:style w:type="character" w:customStyle="1" w:styleId="TagtemplateChar">
    <w:name w:val="Tagtemplate Char"/>
    <w:basedOn w:val="DefaultParagraphFont"/>
    <w:link w:val="Tagtemplate"/>
    <w:rsid w:val="0029519D"/>
    <w:rPr>
      <w:rFonts w:ascii="Calibri" w:eastAsia="Calibri" w:hAnsi="Calibri"/>
      <w:b/>
      <w:sz w:val="22"/>
    </w:rPr>
  </w:style>
  <w:style w:type="character" w:customStyle="1" w:styleId="Styleunderline11ptBorderSinglesolidlineAuto05p">
    <w:name w:val="Style underline + 11 pt Border: : (Single solid line Auto  0.5 p..."/>
    <w:rsid w:val="0029519D"/>
    <w:rPr>
      <w:sz w:val="20"/>
      <w:u w:val="single"/>
      <w:bdr w:val="single" w:sz="4" w:space="0" w:color="auto"/>
    </w:rPr>
  </w:style>
  <w:style w:type="paragraph" w:customStyle="1" w:styleId="Citation-FirstLine">
    <w:name w:val="Citation - First Line"/>
    <w:basedOn w:val="Normal"/>
    <w:next w:val="Normal"/>
    <w:autoRedefine/>
    <w:qFormat/>
    <w:rsid w:val="0029519D"/>
    <w:pPr>
      <w:spacing w:line="240" w:lineRule="atLeast"/>
      <w:jc w:val="both"/>
    </w:pPr>
    <w:rPr>
      <w:rFonts w:ascii="Book Antiqua" w:eastAsia="Times New Roman" w:hAnsi="Book Antiqua"/>
    </w:rPr>
  </w:style>
  <w:style w:type="character" w:customStyle="1" w:styleId="CardText-Underlined">
    <w:name w:val="Card Text - Underlined"/>
    <w:rsid w:val="0029519D"/>
    <w:rPr>
      <w:b/>
      <w:sz w:val="20"/>
      <w:u w:val="single"/>
    </w:rPr>
  </w:style>
  <w:style w:type="paragraph" w:customStyle="1" w:styleId="Citation-Complete">
    <w:name w:val="Citation - Complete"/>
    <w:basedOn w:val="Normal"/>
    <w:next w:val="Normal"/>
    <w:link w:val="Citation-CompleteChar"/>
    <w:autoRedefine/>
    <w:qFormat/>
    <w:rsid w:val="0029519D"/>
    <w:pPr>
      <w:spacing w:after="120"/>
      <w:jc w:val="both"/>
    </w:pPr>
    <w:rPr>
      <w:rFonts w:ascii="Book Antiqua" w:eastAsia="Times New Roman" w:hAnsi="Book Antiqua"/>
    </w:rPr>
  </w:style>
  <w:style w:type="character" w:customStyle="1" w:styleId="Citation-CompleteChar">
    <w:name w:val="Citation - Complete Char"/>
    <w:basedOn w:val="DefaultParagraphFont"/>
    <w:link w:val="Citation-Complete"/>
    <w:locked/>
    <w:rsid w:val="0029519D"/>
    <w:rPr>
      <w:rFonts w:ascii="Book Antiqua" w:eastAsia="Times New Roman" w:hAnsi="Book Antiqua"/>
      <w:sz w:val="22"/>
    </w:rPr>
  </w:style>
  <w:style w:type="character" w:customStyle="1" w:styleId="MicroTextChar">
    <w:name w:val="MicroText Char"/>
    <w:link w:val="MicroText"/>
    <w:rsid w:val="0029519D"/>
    <w:rPr>
      <w:rFonts w:ascii="Arial Narrow" w:hAnsi="Arial Narrow"/>
      <w:sz w:val="12"/>
    </w:rPr>
  </w:style>
  <w:style w:type="character" w:customStyle="1" w:styleId="Style11ptItalic">
    <w:name w:val="Style 11 pt Italic"/>
    <w:basedOn w:val="DefaultParagraphFont"/>
    <w:rsid w:val="0029519D"/>
    <w:rPr>
      <w:rFonts w:ascii="Times New Roman" w:hAnsi="Times New Roman"/>
      <w:i/>
      <w:iCs/>
      <w:sz w:val="20"/>
    </w:rPr>
  </w:style>
  <w:style w:type="character" w:customStyle="1" w:styleId="BoldandUnderlineChar">
    <w:name w:val="Bold and Underline Char"/>
    <w:basedOn w:val="DefaultParagraphFont"/>
    <w:link w:val="BoldandUnderline"/>
    <w:locked/>
    <w:rsid w:val="0029519D"/>
    <w:rPr>
      <w:b/>
      <w:u w:val="single"/>
    </w:rPr>
  </w:style>
  <w:style w:type="paragraph" w:customStyle="1" w:styleId="BoldandUnderline">
    <w:name w:val="Bold and Underline"/>
    <w:basedOn w:val="Normal"/>
    <w:link w:val="BoldandUnderlineChar"/>
    <w:qFormat/>
    <w:rsid w:val="0029519D"/>
    <w:rPr>
      <w:rFonts w:asciiTheme="minorHAnsi" w:hAnsiTheme="minorHAnsi"/>
      <w:b/>
      <w:sz w:val="24"/>
      <w:u w:val="single"/>
    </w:rPr>
  </w:style>
  <w:style w:type="character" w:customStyle="1" w:styleId="hdr">
    <w:name w:val="hdr"/>
    <w:basedOn w:val="DefaultParagraphFont"/>
    <w:rsid w:val="0029519D"/>
  </w:style>
  <w:style w:type="paragraph" w:customStyle="1" w:styleId="StyleStyle49ptBold3">
    <w:name w:val="Style Style4 + 9 pt Bold3"/>
    <w:basedOn w:val="Style4"/>
    <w:link w:val="StyleStyle49ptBold3Char"/>
    <w:qFormat/>
    <w:rsid w:val="0029519D"/>
    <w:pPr>
      <w:spacing w:after="160" w:line="259" w:lineRule="auto"/>
    </w:pPr>
    <w:rPr>
      <w:rFonts w:ascii="Calibri" w:eastAsia="Times New Roman" w:hAnsi="Calibri" w:cs="Times New Roman"/>
      <w:b/>
      <w:bCs/>
    </w:rPr>
  </w:style>
  <w:style w:type="character" w:customStyle="1" w:styleId="StyleStyle49ptBold3Char">
    <w:name w:val="Style Style4 + 9 pt Bold3 Char"/>
    <w:basedOn w:val="Style4Char"/>
    <w:link w:val="StyleStyle49ptBold3"/>
    <w:rsid w:val="0029519D"/>
    <w:rPr>
      <w:rFonts w:ascii="Calibri" w:eastAsia="Times New Roman" w:hAnsi="Calibri" w:cs="Times New Roman"/>
      <w:b/>
      <w:bCs/>
      <w:u w:val="single"/>
      <w:lang w:val="x-none"/>
    </w:rPr>
  </w:style>
  <w:style w:type="character" w:customStyle="1" w:styleId="Style9ptUnderline6">
    <w:name w:val="Style 9 pt Underline6"/>
    <w:basedOn w:val="DefaultParagraphFont"/>
    <w:rsid w:val="0029519D"/>
    <w:rPr>
      <w:sz w:val="20"/>
      <w:u w:val="single"/>
    </w:rPr>
  </w:style>
  <w:style w:type="character" w:customStyle="1" w:styleId="ct-with-fmlt">
    <w:name w:val="ct-with-fmlt"/>
    <w:basedOn w:val="DefaultParagraphFont"/>
    <w:rsid w:val="0029519D"/>
  </w:style>
  <w:style w:type="paragraph" w:customStyle="1" w:styleId="StyleStyle49pt">
    <w:name w:val="Style Style4 + 9 pt"/>
    <w:basedOn w:val="Normal"/>
    <w:link w:val="StyleStyle49ptChar"/>
    <w:qFormat/>
    <w:rsid w:val="0029519D"/>
    <w:rPr>
      <w:rFonts w:eastAsia="Times New Roman"/>
      <w:u w:val="single"/>
    </w:rPr>
  </w:style>
  <w:style w:type="character" w:customStyle="1" w:styleId="StyleStyle49ptChar">
    <w:name w:val="Style Style4 + 9 pt Char"/>
    <w:basedOn w:val="DefaultParagraphFont"/>
    <w:link w:val="StyleStyle49pt"/>
    <w:rsid w:val="0029519D"/>
    <w:rPr>
      <w:rFonts w:ascii="Calibri" w:eastAsia="Times New Roman" w:hAnsi="Calibri"/>
      <w:sz w:val="22"/>
      <w:u w:val="single"/>
    </w:rPr>
  </w:style>
  <w:style w:type="paragraph" w:customStyle="1" w:styleId="StyleStyle49ptBold">
    <w:name w:val="Style Style4 + 9 pt Bold"/>
    <w:basedOn w:val="Normal"/>
    <w:link w:val="StyleStyle49ptBoldChar"/>
    <w:qFormat/>
    <w:rsid w:val="0029519D"/>
    <w:rPr>
      <w:rFonts w:eastAsia="Times New Roman"/>
      <w:b/>
      <w:bCs/>
      <w:u w:val="single"/>
    </w:rPr>
  </w:style>
  <w:style w:type="character" w:customStyle="1" w:styleId="StyleStyle49ptBoldChar">
    <w:name w:val="Style Style4 + 9 pt Bold Char"/>
    <w:basedOn w:val="DefaultParagraphFont"/>
    <w:link w:val="StyleStyle49ptBold"/>
    <w:rsid w:val="0029519D"/>
    <w:rPr>
      <w:rFonts w:ascii="Calibri" w:eastAsia="Times New Roman" w:hAnsi="Calibri"/>
      <w:b/>
      <w:bCs/>
      <w:sz w:val="22"/>
      <w:u w:val="single"/>
    </w:rPr>
  </w:style>
  <w:style w:type="paragraph" w:customStyle="1" w:styleId="StyleStyle49ptBoldItalic">
    <w:name w:val="Style Style4 + 9 pt Bold Italic"/>
    <w:basedOn w:val="Normal"/>
    <w:link w:val="StyleStyle49ptBoldItalicChar"/>
    <w:qFormat/>
    <w:rsid w:val="0029519D"/>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29519D"/>
    <w:rPr>
      <w:rFonts w:ascii="Calibri" w:eastAsia="Times New Roman" w:hAnsi="Calibri"/>
      <w:b/>
      <w:bCs/>
      <w:i/>
      <w:iCs/>
      <w:sz w:val="22"/>
      <w:u w:val="single"/>
    </w:rPr>
  </w:style>
  <w:style w:type="paragraph" w:customStyle="1" w:styleId="StyleUnderlined11ptBold">
    <w:name w:val="Style Underlined + 11 pt Bold"/>
    <w:link w:val="StyleUnderlined11ptBoldChar"/>
    <w:qFormat/>
    <w:rsid w:val="0029519D"/>
    <w:pPr>
      <w:spacing w:after="200" w:line="276" w:lineRule="auto"/>
    </w:pPr>
    <w:rPr>
      <w:rFonts w:ascii="Arial" w:eastAsia="Times New Roman" w:hAnsi="Arial" w:cs="Arial"/>
      <w:b/>
      <w:bCs/>
      <w:sz w:val="22"/>
      <w:u w:val="single"/>
    </w:rPr>
  </w:style>
  <w:style w:type="character" w:customStyle="1" w:styleId="StyleUnderlined11ptBoldChar">
    <w:name w:val="Style Underlined + 11 pt Bold Char"/>
    <w:basedOn w:val="DefaultParagraphFont"/>
    <w:link w:val="StyleUnderlined11ptBold"/>
    <w:rsid w:val="0029519D"/>
    <w:rPr>
      <w:rFonts w:ascii="Arial" w:eastAsia="Times New Roman" w:hAnsi="Arial" w:cs="Arial"/>
      <w:b/>
      <w:bCs/>
      <w:sz w:val="22"/>
      <w:u w:val="single"/>
    </w:rPr>
  </w:style>
  <w:style w:type="paragraph" w:customStyle="1" w:styleId="StyleUnderlined11pt">
    <w:name w:val="Style Underlined + 11 pt"/>
    <w:link w:val="StyleUnderlined11ptChar"/>
    <w:qFormat/>
    <w:rsid w:val="0029519D"/>
    <w:pPr>
      <w:spacing w:after="200" w:line="276" w:lineRule="auto"/>
    </w:pPr>
    <w:rPr>
      <w:rFonts w:ascii="Arial" w:eastAsia="Times New Roman" w:hAnsi="Arial" w:cs="Arial"/>
      <w:sz w:val="22"/>
      <w:u w:val="single"/>
    </w:rPr>
  </w:style>
  <w:style w:type="character" w:customStyle="1" w:styleId="StyleUnderlined11ptChar">
    <w:name w:val="Style Underlined + 11 pt Char"/>
    <w:basedOn w:val="DefaultParagraphFont"/>
    <w:link w:val="StyleUnderlined11pt"/>
    <w:rsid w:val="0029519D"/>
    <w:rPr>
      <w:rFonts w:ascii="Arial" w:eastAsia="Times New Roman" w:hAnsi="Arial" w:cs="Arial"/>
      <w:sz w:val="22"/>
      <w:u w:val="single"/>
    </w:rPr>
  </w:style>
  <w:style w:type="character" w:customStyle="1" w:styleId="newscontent">
    <w:name w:val="newscontent"/>
    <w:rsid w:val="0029519D"/>
  </w:style>
  <w:style w:type="character" w:customStyle="1" w:styleId="StyleUnderlinePatternClearYellow">
    <w:name w:val="Style Underline Pattern: Clear (Yellow)"/>
    <w:basedOn w:val="DefaultParagraphFont"/>
    <w:rsid w:val="0029519D"/>
    <w:rPr>
      <w:u w:val="single"/>
      <w:shd w:val="clear" w:color="auto" w:fill="00FF00"/>
    </w:rPr>
  </w:style>
  <w:style w:type="paragraph" w:customStyle="1" w:styleId="StyleUnderlineChar11pt3">
    <w:name w:val="Style Underline Char + 11 pt3"/>
    <w:link w:val="StyleUnderlineChar11pt3Char"/>
    <w:qFormat/>
    <w:rsid w:val="0029519D"/>
    <w:pPr>
      <w:spacing w:after="160" w:line="259" w:lineRule="auto"/>
    </w:pPr>
    <w:rPr>
      <w:rFonts w:ascii="Arial Narrow" w:eastAsia="Times New Roman" w:hAnsi="Arial Narrow" w:cs="Arial"/>
      <w:sz w:val="22"/>
      <w:u w:val="single"/>
    </w:rPr>
  </w:style>
  <w:style w:type="character" w:customStyle="1" w:styleId="StyleUnderlineChar11pt3Char">
    <w:name w:val="Style Underline Char + 11 pt3 Char"/>
    <w:basedOn w:val="UnderlineCharChar"/>
    <w:link w:val="StyleUnderlineChar11pt3"/>
    <w:rsid w:val="0029519D"/>
    <w:rPr>
      <w:rFonts w:ascii="Arial Narrow" w:eastAsia="Times New Roman" w:hAnsi="Arial Narrow" w:cs="Arial"/>
      <w:noProof w:val="0"/>
      <w:sz w:val="22"/>
      <w:u w:val="single"/>
      <w:lang w:val="en-US" w:eastAsia="en-US" w:bidi="ar-SA"/>
    </w:rPr>
  </w:style>
  <w:style w:type="character" w:customStyle="1" w:styleId="StyleBoldUnderline1">
    <w:name w:val="Style Bold Underline1"/>
    <w:basedOn w:val="DefaultParagraphFont"/>
    <w:rsid w:val="0029519D"/>
    <w:rPr>
      <w:b w:val="0"/>
      <w:bCs/>
      <w:u w:val="single"/>
    </w:rPr>
  </w:style>
  <w:style w:type="paragraph" w:customStyle="1" w:styleId="Cite2">
    <w:name w:val="Cite 2"/>
    <w:basedOn w:val="Normal"/>
    <w:qFormat/>
    <w:rsid w:val="0029519D"/>
    <w:rPr>
      <w:rFonts w:eastAsia="MS Mincho"/>
      <w:b/>
      <w:u w:val="single"/>
    </w:rPr>
  </w:style>
  <w:style w:type="character" w:customStyle="1" w:styleId="StyleunderlineBold">
    <w:name w:val="Style underline + Bold"/>
    <w:basedOn w:val="underline"/>
    <w:rsid w:val="0029519D"/>
    <w:rPr>
      <w:rFonts w:ascii="Times New Roman" w:hAnsi="Times New Roman" w:cs="Times New Roman" w:hint="default"/>
      <w:b w:val="0"/>
      <w:bCs/>
      <w:sz w:val="20"/>
      <w:u w:val="single"/>
    </w:rPr>
  </w:style>
  <w:style w:type="paragraph" w:customStyle="1" w:styleId="cards0">
    <w:name w:val="cards"/>
    <w:basedOn w:val="Cites"/>
    <w:qFormat/>
    <w:rsid w:val="0029519D"/>
    <w:pPr>
      <w:widowControl/>
      <w:suppressAutoHyphens w:val="0"/>
      <w:autoSpaceDE w:val="0"/>
      <w:autoSpaceDN w:val="0"/>
      <w:adjustRightInd w:val="0"/>
      <w:spacing w:after="160" w:line="259" w:lineRule="auto"/>
      <w:jc w:val="left"/>
    </w:pPr>
    <w:rPr>
      <w:rFonts w:asciiTheme="minorHAnsi" w:eastAsia="Times New Roman" w:hAnsiTheme="minorHAnsi"/>
      <w:bCs/>
      <w:color w:val="auto"/>
      <w:szCs w:val="22"/>
    </w:rPr>
  </w:style>
  <w:style w:type="character" w:customStyle="1" w:styleId="Style10ptUnderline">
    <w:name w:val="Style 10 pt Underline"/>
    <w:basedOn w:val="DefaultParagraphFont"/>
    <w:rsid w:val="0029519D"/>
    <w:rPr>
      <w:sz w:val="20"/>
      <w:u w:val="single"/>
    </w:rPr>
  </w:style>
  <w:style w:type="character" w:customStyle="1" w:styleId="slug-pub-date">
    <w:name w:val="slug-pub-date"/>
    <w:basedOn w:val="DefaultParagraphFont"/>
    <w:rsid w:val="0029519D"/>
  </w:style>
  <w:style w:type="character" w:customStyle="1" w:styleId="slug-vol">
    <w:name w:val="slug-vol"/>
    <w:basedOn w:val="DefaultParagraphFont"/>
    <w:rsid w:val="0029519D"/>
  </w:style>
  <w:style w:type="character" w:customStyle="1" w:styleId="slug-issue">
    <w:name w:val="slug-issue"/>
    <w:basedOn w:val="DefaultParagraphFont"/>
    <w:rsid w:val="0029519D"/>
  </w:style>
  <w:style w:type="character" w:customStyle="1" w:styleId="slug-pages">
    <w:name w:val="slug-pages"/>
    <w:basedOn w:val="DefaultParagraphFont"/>
    <w:rsid w:val="0029519D"/>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29519D"/>
    <w:rPr>
      <w:b/>
      <w:bCs/>
      <w:strike w:val="0"/>
      <w:dstrike w:val="0"/>
      <w:sz w:val="24"/>
      <w:u w:val="none"/>
      <w:effect w:val="none"/>
    </w:rPr>
  </w:style>
  <w:style w:type="character" w:customStyle="1" w:styleId="tagchar">
    <w:name w:val="tagchar"/>
    <w:basedOn w:val="DefaultParagraphFont"/>
    <w:rsid w:val="0029519D"/>
  </w:style>
  <w:style w:type="character" w:customStyle="1" w:styleId="pmterms11">
    <w:name w:val="pmterms11"/>
    <w:basedOn w:val="DefaultParagraphFont"/>
    <w:rsid w:val="0029519D"/>
    <w:rPr>
      <w:b/>
      <w:bCs/>
      <w:i w:val="0"/>
      <w:iCs w:val="0"/>
      <w:color w:val="000000"/>
    </w:rPr>
  </w:style>
  <w:style w:type="character" w:customStyle="1" w:styleId="StyleUnderlineChar9ptBold">
    <w:name w:val="Style Underline Char + 9 pt Bold"/>
    <w:basedOn w:val="DefaultParagraphFont"/>
    <w:rsid w:val="0029519D"/>
    <w:rPr>
      <w:rFonts w:ascii="Times New Roman" w:hAnsi="Times New Roman"/>
      <w:b/>
      <w:bCs/>
      <w:sz w:val="20"/>
      <w:u w:val="single"/>
      <w:lang w:val="en-US" w:eastAsia="en-US" w:bidi="ar-SA"/>
    </w:rPr>
  </w:style>
  <w:style w:type="character" w:customStyle="1" w:styleId="UnderlineChar5Char">
    <w:name w:val="Underline Char5 Char"/>
    <w:basedOn w:val="DefaultParagraphFont"/>
    <w:rsid w:val="0029519D"/>
    <w:rPr>
      <w:szCs w:val="24"/>
      <w:u w:val="single"/>
      <w:lang w:val="en-US" w:eastAsia="en-US" w:bidi="ar-SA"/>
    </w:rPr>
  </w:style>
  <w:style w:type="character" w:customStyle="1" w:styleId="BoldandUnderlineChar2Char1">
    <w:name w:val="Bold and Underline Char2 Char1"/>
    <w:basedOn w:val="DefaultParagraphFont"/>
    <w:rsid w:val="0029519D"/>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29519D"/>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29519D"/>
    <w:rPr>
      <w:szCs w:val="24"/>
      <w:u w:val="single"/>
      <w:lang w:val="en-US" w:eastAsia="en-US" w:bidi="ar-SA"/>
    </w:rPr>
  </w:style>
  <w:style w:type="paragraph" w:customStyle="1" w:styleId="Language">
    <w:name w:val="Language"/>
    <w:basedOn w:val="Normal"/>
    <w:link w:val="LanguageChar"/>
    <w:qFormat/>
    <w:rsid w:val="0029519D"/>
    <w:rPr>
      <w:rFonts w:eastAsia="Times New Roman"/>
      <w:strike/>
      <w:szCs w:val="20"/>
    </w:rPr>
  </w:style>
  <w:style w:type="character" w:customStyle="1" w:styleId="LanguageChar">
    <w:name w:val="Language Char"/>
    <w:basedOn w:val="DefaultParagraphFont"/>
    <w:link w:val="Language"/>
    <w:rsid w:val="0029519D"/>
    <w:rPr>
      <w:rFonts w:ascii="Calibri" w:eastAsia="Times New Roman" w:hAnsi="Calibri"/>
      <w:strike/>
      <w:sz w:val="22"/>
      <w:szCs w:val="20"/>
    </w:rPr>
  </w:style>
  <w:style w:type="paragraph" w:customStyle="1" w:styleId="UnderlineChar3">
    <w:name w:val="Underline Char3"/>
    <w:basedOn w:val="Normal"/>
    <w:link w:val="UnderlineChar3Char"/>
    <w:qFormat/>
    <w:rsid w:val="0029519D"/>
    <w:rPr>
      <w:rFonts w:eastAsia="Times New Roman"/>
      <w:u w:val="single"/>
    </w:rPr>
  </w:style>
  <w:style w:type="character" w:customStyle="1" w:styleId="UnderlineChar3Char">
    <w:name w:val="Underline Char3 Char"/>
    <w:basedOn w:val="DefaultParagraphFont"/>
    <w:link w:val="UnderlineChar3"/>
    <w:rsid w:val="0029519D"/>
    <w:rPr>
      <w:rFonts w:ascii="Calibri" w:eastAsia="Times New Roman" w:hAnsi="Calibri"/>
      <w:sz w:val="22"/>
      <w:u w:val="single"/>
    </w:rPr>
  </w:style>
  <w:style w:type="paragraph" w:customStyle="1" w:styleId="BoldandUnderlineChar3Char">
    <w:name w:val="Bold and Underline Char3 Char"/>
    <w:basedOn w:val="Normal"/>
    <w:link w:val="BoldandUnderlineChar3CharChar"/>
    <w:qFormat/>
    <w:rsid w:val="0029519D"/>
    <w:rPr>
      <w:rFonts w:eastAsia="Times New Roman"/>
      <w:b/>
      <w:u w:val="single"/>
    </w:rPr>
  </w:style>
  <w:style w:type="character" w:customStyle="1" w:styleId="BoldandUnderlineChar3CharChar">
    <w:name w:val="Bold and Underline Char3 Char Char"/>
    <w:basedOn w:val="DefaultParagraphFont"/>
    <w:link w:val="BoldandUnderlineChar3Char"/>
    <w:rsid w:val="0029519D"/>
    <w:rPr>
      <w:rFonts w:ascii="Calibri" w:eastAsia="Times New Roman" w:hAnsi="Calibri"/>
      <w:b/>
      <w:sz w:val="22"/>
      <w:u w:val="single"/>
    </w:rPr>
  </w:style>
  <w:style w:type="character" w:customStyle="1" w:styleId="UnderlineChar1">
    <w:name w:val="Underline Char1"/>
    <w:basedOn w:val="DefaultParagraphFont"/>
    <w:rsid w:val="0029519D"/>
    <w:rPr>
      <w:szCs w:val="24"/>
      <w:u w:val="single"/>
      <w:lang w:val="en-US" w:eastAsia="en-US" w:bidi="ar-SA"/>
    </w:rPr>
  </w:style>
  <w:style w:type="character" w:customStyle="1" w:styleId="BoldandUnderlineChar1Char2Char">
    <w:name w:val="Bold and Underline Char1 Char2 Char"/>
    <w:basedOn w:val="DefaultParagraphFont"/>
    <w:rsid w:val="0029519D"/>
    <w:rPr>
      <w:b/>
      <w:szCs w:val="24"/>
      <w:u w:val="single"/>
      <w:lang w:val="en-US" w:eastAsia="en-US" w:bidi="ar-SA"/>
    </w:rPr>
  </w:style>
  <w:style w:type="paragraph" w:customStyle="1" w:styleId="HotRoute">
    <w:name w:val="Hot Route"/>
    <w:basedOn w:val="Normal"/>
    <w:link w:val="HotRouteChar0"/>
    <w:qFormat/>
    <w:rsid w:val="0029519D"/>
    <w:pPr>
      <w:ind w:left="144"/>
    </w:pPr>
    <w:rPr>
      <w:rFonts w:eastAsia="Times New Roman"/>
    </w:rPr>
  </w:style>
  <w:style w:type="character" w:customStyle="1" w:styleId="Style12ptBoldUnderline1">
    <w:name w:val="Style 12 pt Bold Underline1"/>
    <w:basedOn w:val="DefaultParagraphFont"/>
    <w:rsid w:val="0029519D"/>
    <w:rPr>
      <w:b/>
      <w:bCs/>
      <w:sz w:val="24"/>
      <w:u w:val="single"/>
    </w:rPr>
  </w:style>
  <w:style w:type="character" w:customStyle="1" w:styleId="StyleEmphasisArial12ptBoldNotItalic">
    <w:name w:val="Style Emphasis + Arial 12 pt Bold Not Italic"/>
    <w:basedOn w:val="Emphasis"/>
    <w:rsid w:val="0029519D"/>
    <w:rPr>
      <w:rFonts w:ascii="Arial" w:hAnsi="Arial" w:cs="Times New Roman"/>
      <w:b w:val="0"/>
      <w:bCs/>
      <w:i/>
      <w:iCs/>
      <w:sz w:val="24"/>
      <w:u w:val="single"/>
      <w:bdr w:val="single" w:sz="8" w:space="0" w:color="auto"/>
    </w:rPr>
  </w:style>
  <w:style w:type="character" w:customStyle="1" w:styleId="UnreadTextChar">
    <w:name w:val="Unread Text Char"/>
    <w:link w:val="UnreadText"/>
    <w:locked/>
    <w:rsid w:val="0029519D"/>
    <w:rPr>
      <w:rFonts w:ascii="SimSun" w:eastAsia="SimSun" w:hAnsi="SimSun"/>
      <w:sz w:val="15"/>
      <w:lang w:eastAsia="zh-CN"/>
    </w:rPr>
  </w:style>
  <w:style w:type="paragraph" w:customStyle="1" w:styleId="UnreadText">
    <w:name w:val="Unread Text"/>
    <w:basedOn w:val="Normal"/>
    <w:next w:val="Normal"/>
    <w:link w:val="UnreadTextChar"/>
    <w:autoRedefine/>
    <w:qFormat/>
    <w:rsid w:val="0029519D"/>
    <w:pPr>
      <w:ind w:left="360"/>
    </w:pPr>
    <w:rPr>
      <w:rFonts w:ascii="SimSun" w:eastAsia="SimSun" w:hAnsi="SimSun"/>
      <w:sz w:val="15"/>
      <w:lang w:eastAsia="zh-CN"/>
    </w:rPr>
  </w:style>
  <w:style w:type="character" w:customStyle="1" w:styleId="smallChar">
    <w:name w:val="small Char"/>
    <w:rsid w:val="0029519D"/>
    <w:rPr>
      <w:rFonts w:ascii="Calibri" w:eastAsia="Calibri" w:hAnsi="Calibri" w:cs="Calibri"/>
      <w:sz w:val="16"/>
      <w:szCs w:val="20"/>
      <w:lang w:val="x-none" w:eastAsia="x-none"/>
    </w:rPr>
  </w:style>
  <w:style w:type="paragraph" w:customStyle="1" w:styleId="HotRoute0">
    <w:name w:val="Hot Route!"/>
    <w:basedOn w:val="Normal"/>
    <w:qFormat/>
    <w:rsid w:val="0029519D"/>
    <w:pPr>
      <w:ind w:left="144"/>
    </w:pPr>
    <w:rPr>
      <w:rFonts w:eastAsia="Times New Roman"/>
      <w:lang w:val="x-none" w:eastAsia="x-none"/>
    </w:rPr>
  </w:style>
  <w:style w:type="character" w:customStyle="1" w:styleId="BodyTextIndent3Char1">
    <w:name w:val="Body Text Indent 3 Char1"/>
    <w:basedOn w:val="DefaultParagraphFont"/>
    <w:uiPriority w:val="99"/>
    <w:semiHidden/>
    <w:rsid w:val="0029519D"/>
    <w:rPr>
      <w:rFonts w:ascii="Times New Roman" w:hAnsi="Times New Roman" w:cs="Times New Roman"/>
      <w:sz w:val="16"/>
      <w:szCs w:val="16"/>
    </w:rPr>
  </w:style>
  <w:style w:type="character" w:customStyle="1" w:styleId="BodyText2Char1">
    <w:name w:val="Body Text 2 Char1"/>
    <w:basedOn w:val="DefaultParagraphFont"/>
    <w:semiHidden/>
    <w:rsid w:val="0029519D"/>
    <w:rPr>
      <w:rFonts w:ascii="Times New Roman" w:hAnsi="Times New Roman" w:cs="Times New Roman"/>
      <w:sz w:val="20"/>
    </w:rPr>
  </w:style>
  <w:style w:type="character" w:customStyle="1" w:styleId="Heading2Char1CharCharCharCharCharC">
    <w:name w:val="Heading 2 Char1 Char Char Char Char Char C"/>
    <w:rsid w:val="0029519D"/>
    <w:rPr>
      <w:rFonts w:cs="Arial"/>
      <w:b/>
      <w:bCs/>
      <w:iCs/>
      <w:sz w:val="24"/>
      <w:szCs w:val="28"/>
      <w:lang w:val="en-US" w:eastAsia="en-US" w:bidi="ar-SA"/>
    </w:rPr>
  </w:style>
  <w:style w:type="character" w:customStyle="1" w:styleId="underline1">
    <w:name w:val="underline1"/>
    <w:basedOn w:val="DefaultParagraphFont"/>
    <w:rsid w:val="0029519D"/>
    <w:rPr>
      <w:u w:val="single"/>
    </w:rPr>
  </w:style>
  <w:style w:type="character" w:customStyle="1" w:styleId="author">
    <w:name w:val="author"/>
    <w:basedOn w:val="DefaultParagraphFont"/>
    <w:rsid w:val="0029519D"/>
    <w:rPr>
      <w:rFonts w:ascii="Times New Roman" w:hAnsi="Times New Roman"/>
      <w:b/>
      <w:sz w:val="24"/>
    </w:rPr>
  </w:style>
  <w:style w:type="character" w:customStyle="1" w:styleId="FontStyle291">
    <w:name w:val="Font Style291"/>
    <w:basedOn w:val="DefaultParagraphFont"/>
    <w:uiPriority w:val="99"/>
    <w:rsid w:val="0029519D"/>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29519D"/>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29519D"/>
    <w:rPr>
      <w:rFonts w:eastAsia="Times New Roman"/>
    </w:rPr>
  </w:style>
  <w:style w:type="character" w:customStyle="1" w:styleId="StyleStyleMicroText7ptArialNarrow10ptChar">
    <w:name w:val="Style Style MicroText + 7 pt + Arial Narrow 10 pt Char"/>
    <w:basedOn w:val="DefaultParagraphFont"/>
    <w:link w:val="StyleStyleMicroText7ptArialNarrow10pt"/>
    <w:rsid w:val="0029519D"/>
    <w:rPr>
      <w:rFonts w:ascii="Calibri" w:eastAsia="Times New Roman" w:hAnsi="Calibri"/>
      <w:sz w:val="22"/>
    </w:rPr>
  </w:style>
  <w:style w:type="paragraph" w:customStyle="1" w:styleId="Cards1">
    <w:name w:val="Cards1"/>
    <w:basedOn w:val="Normal"/>
    <w:link w:val="Cards1Char"/>
    <w:qFormat/>
    <w:rsid w:val="0029519D"/>
    <w:pPr>
      <w:ind w:left="288"/>
    </w:pPr>
    <w:rPr>
      <w:rFonts w:eastAsia="Times New Roman"/>
      <w:u w:val="single"/>
    </w:rPr>
  </w:style>
  <w:style w:type="character" w:customStyle="1" w:styleId="Cards1Char">
    <w:name w:val="Cards1 Char"/>
    <w:basedOn w:val="DefaultParagraphFont"/>
    <w:link w:val="Cards1"/>
    <w:rsid w:val="0029519D"/>
    <w:rPr>
      <w:rFonts w:ascii="Calibri" w:eastAsia="Times New Roman" w:hAnsi="Calibri"/>
      <w:sz w:val="22"/>
      <w:u w:val="single"/>
    </w:rPr>
  </w:style>
  <w:style w:type="paragraph" w:customStyle="1" w:styleId="StyleCardTextTimesNewRoman11ptUnderline">
    <w:name w:val="Style Card Text + Times New Roman 11 pt Underline"/>
    <w:link w:val="StyleCardTextTimesNewRoman11ptUnderlineChar"/>
    <w:qFormat/>
    <w:rsid w:val="0029519D"/>
    <w:pPr>
      <w:spacing w:after="200" w:line="276" w:lineRule="auto"/>
      <w:contextualSpacing/>
    </w:pPr>
    <w:rPr>
      <w:rFonts w:ascii="Arial" w:eastAsia="Calibri" w:hAnsi="Arial" w:cs="Arial"/>
      <w:sz w:val="22"/>
      <w:szCs w:val="22"/>
      <w:u w:val="single"/>
    </w:rPr>
  </w:style>
  <w:style w:type="character" w:customStyle="1" w:styleId="StyleCardTextTimesNewRoman11ptUnderlineChar">
    <w:name w:val="Style Card Text + Times New Roman 11 pt Underline Char"/>
    <w:link w:val="StyleCardTextTimesNewRoman11ptUnderline"/>
    <w:rsid w:val="0029519D"/>
    <w:rPr>
      <w:rFonts w:ascii="Arial" w:eastAsia="Calibri" w:hAnsi="Arial" w:cs="Arial"/>
      <w:sz w:val="22"/>
      <w:szCs w:val="22"/>
      <w:u w:val="single"/>
    </w:rPr>
  </w:style>
  <w:style w:type="character" w:customStyle="1" w:styleId="EmphasizeThis">
    <w:name w:val="EmphasizeThis"/>
    <w:rsid w:val="0029519D"/>
    <w:rPr>
      <w:rFonts w:ascii="Georgia" w:hAnsi="Georgia"/>
      <w:b/>
      <w:iCs/>
      <w:sz w:val="24"/>
      <w:u w:val="thick"/>
    </w:rPr>
  </w:style>
  <w:style w:type="paragraph" w:customStyle="1" w:styleId="Stylecard8pt">
    <w:name w:val="Style card + 8 pt"/>
    <w:basedOn w:val="card"/>
    <w:link w:val="Stylecard8ptChar"/>
    <w:qFormat/>
    <w:rsid w:val="0029519D"/>
    <w:rPr>
      <w:rFonts w:ascii="Georgia" w:hAnsi="Georgia"/>
      <w:bCs/>
      <w:color w:val="000000"/>
      <w:lang w:eastAsia="ar-SA"/>
    </w:rPr>
  </w:style>
  <w:style w:type="character" w:customStyle="1" w:styleId="Stylecard8ptChar">
    <w:name w:val="Style card + 8 pt Char"/>
    <w:basedOn w:val="cardChar"/>
    <w:link w:val="Stylecard8pt"/>
    <w:rsid w:val="0029519D"/>
    <w:rPr>
      <w:rFonts w:ascii="Georgia" w:hAnsi="Georgia"/>
      <w:bCs/>
      <w:color w:val="000000"/>
      <w:sz w:val="16"/>
      <w:lang w:eastAsia="ar-SA"/>
    </w:rPr>
  </w:style>
  <w:style w:type="character" w:customStyle="1" w:styleId="bhl">
    <w:name w:val="bhl"/>
    <w:basedOn w:val="DefaultParagraphFont"/>
    <w:rsid w:val="0029519D"/>
  </w:style>
  <w:style w:type="paragraph" w:customStyle="1" w:styleId="TagGA11">
    <w:name w:val="Tag GA 11"/>
    <w:basedOn w:val="TOC1"/>
    <w:qFormat/>
    <w:rsid w:val="0029519D"/>
    <w:pPr>
      <w:spacing w:before="0" w:after="160"/>
    </w:pPr>
    <w:rPr>
      <w:rFonts w:ascii="Georgia" w:eastAsia="Calibri" w:hAnsi="Georgia"/>
      <w:u w:val="none"/>
      <w:lang w:bidi="ar-SA"/>
    </w:rPr>
  </w:style>
  <w:style w:type="paragraph" w:customStyle="1" w:styleId="CiteCard">
    <w:name w:val="Cite/Card"/>
    <w:basedOn w:val="TOC2"/>
    <w:qFormat/>
    <w:rsid w:val="0029519D"/>
    <w:pPr>
      <w:tabs>
        <w:tab w:val="left" w:pos="4360"/>
      </w:tabs>
      <w:ind w:left="220"/>
    </w:pPr>
    <w:rPr>
      <w:rFonts w:ascii="Georgia" w:eastAsia="Calibri" w:hAnsi="Georgia"/>
      <w:sz w:val="22"/>
      <w:lang w:bidi="ar-SA"/>
    </w:rPr>
  </w:style>
  <w:style w:type="character" w:customStyle="1" w:styleId="CardTextUnderlinedChar">
    <w:name w:val="Card Text Underlined Char"/>
    <w:basedOn w:val="DefaultParagraphFont"/>
    <w:rsid w:val="0029519D"/>
    <w:rPr>
      <w:rFonts w:ascii="Georgia" w:eastAsia="Times New Roman" w:hAnsi="Georgia" w:hint="default"/>
      <w:sz w:val="22"/>
      <w:u w:val="single"/>
      <w:lang w:eastAsia="zh-CN"/>
    </w:rPr>
  </w:style>
  <w:style w:type="character" w:customStyle="1" w:styleId="addmd">
    <w:name w:val="addmd"/>
    <w:basedOn w:val="DefaultParagraphFont"/>
    <w:rsid w:val="0029519D"/>
  </w:style>
  <w:style w:type="character" w:customStyle="1" w:styleId="UnderlinedTextCharChar">
    <w:name w:val="Underlined Text Char Char"/>
    <w:basedOn w:val="DefaultParagraphFont"/>
    <w:rsid w:val="0029519D"/>
    <w:rPr>
      <w:rFonts w:cs="Arial"/>
      <w:bCs/>
      <w:noProof w:val="0"/>
      <w:szCs w:val="26"/>
      <w:u w:val="single"/>
      <w:lang w:val="en-US" w:eastAsia="en-US" w:bidi="ar-SA"/>
    </w:rPr>
  </w:style>
  <w:style w:type="character" w:customStyle="1" w:styleId="CardText1Char">
    <w:name w:val="Card Text 1 Char"/>
    <w:rsid w:val="0029519D"/>
    <w:rPr>
      <w:rFonts w:ascii="Georgia" w:hAnsi="Georgia"/>
      <w:color w:val="000000"/>
      <w:sz w:val="22"/>
      <w:szCs w:val="22"/>
      <w:u w:val="single"/>
    </w:rPr>
  </w:style>
  <w:style w:type="character" w:customStyle="1" w:styleId="BoldUnderlining">
    <w:name w:val="Bold Underlining"/>
    <w:rsid w:val="0029519D"/>
    <w:rPr>
      <w:u w:val="single"/>
    </w:rPr>
  </w:style>
  <w:style w:type="character" w:customStyle="1" w:styleId="Intemphasis">
    <w:name w:val="Intemphasis"/>
    <w:uiPriority w:val="1"/>
    <w:qFormat/>
    <w:rsid w:val="0029519D"/>
    <w:rPr>
      <w:rFonts w:ascii="Cambria" w:hAnsi="Cambria"/>
      <w:b/>
      <w:sz w:val="20"/>
      <w:u w:val="single"/>
      <w:bdr w:val="single" w:sz="4" w:space="0" w:color="auto"/>
      <w:shd w:val="pct25" w:color="auto" w:fill="auto"/>
    </w:rPr>
  </w:style>
  <w:style w:type="paragraph" w:customStyle="1" w:styleId="cardtext2">
    <w:name w:val="cardtext"/>
    <w:basedOn w:val="Normal"/>
    <w:link w:val="cardtextChar3"/>
    <w:qFormat/>
    <w:rsid w:val="0029519D"/>
    <w:pPr>
      <w:ind w:left="288" w:right="288"/>
    </w:pPr>
    <w:rPr>
      <w:szCs w:val="16"/>
    </w:rPr>
  </w:style>
  <w:style w:type="character" w:customStyle="1" w:styleId="cardtextChar3">
    <w:name w:val="cardtext Char"/>
    <w:basedOn w:val="DefaultParagraphFont"/>
    <w:link w:val="cardtext2"/>
    <w:rsid w:val="0029519D"/>
    <w:rPr>
      <w:rFonts w:ascii="Calibri" w:hAnsi="Calibri"/>
      <w:sz w:val="22"/>
      <w:szCs w:val="16"/>
    </w:rPr>
  </w:style>
  <w:style w:type="character" w:customStyle="1" w:styleId="BoldUnderlineChar10">
    <w:name w:val="BoldUnderline Char1"/>
    <w:rsid w:val="0029519D"/>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29519D"/>
    <w:pPr>
      <w:spacing w:after="200"/>
      <w:contextualSpacing/>
    </w:pPr>
    <w:rPr>
      <w:rFonts w:eastAsia="Calibri"/>
      <w:u w:val="single"/>
    </w:rPr>
  </w:style>
  <w:style w:type="character" w:customStyle="1" w:styleId="UnderlinedCardTextChar">
    <w:name w:val="Underlined Card Text Char"/>
    <w:link w:val="UnderlinedCardText"/>
    <w:rsid w:val="0029519D"/>
    <w:rPr>
      <w:rFonts w:ascii="Calibri" w:eastAsia="Calibri" w:hAnsi="Calibri"/>
      <w:sz w:val="22"/>
      <w:u w:val="single"/>
    </w:rPr>
  </w:style>
  <w:style w:type="character" w:customStyle="1" w:styleId="Hyperlink6">
    <w:name w:val="Hyperlink6"/>
    <w:basedOn w:val="DefaultParagraphFont"/>
    <w:rsid w:val="0029519D"/>
    <w:rPr>
      <w:color w:val="3300CC"/>
      <w:u w:val="single"/>
    </w:rPr>
  </w:style>
  <w:style w:type="paragraph" w:customStyle="1" w:styleId="Tag12">
    <w:name w:val="Tag12"/>
    <w:basedOn w:val="Normal"/>
    <w:qFormat/>
    <w:rsid w:val="0029519D"/>
    <w:pPr>
      <w:contextualSpacing/>
    </w:pPr>
    <w:rPr>
      <w:rFonts w:eastAsia="Cambria"/>
      <w:b/>
    </w:rPr>
  </w:style>
  <w:style w:type="character" w:customStyle="1" w:styleId="citation">
    <w:name w:val="citation"/>
    <w:basedOn w:val="DefaultParagraphFont"/>
    <w:rsid w:val="0029519D"/>
  </w:style>
  <w:style w:type="paragraph" w:customStyle="1" w:styleId="UnderlineText">
    <w:name w:val="Underline Text"/>
    <w:basedOn w:val="Normal"/>
    <w:link w:val="UnderlineTextChar"/>
    <w:qFormat/>
    <w:rsid w:val="0029519D"/>
    <w:pPr>
      <w:ind w:left="288"/>
    </w:pPr>
    <w:rPr>
      <w:rFonts w:eastAsia="Times New Roman"/>
      <w:u w:val="single"/>
    </w:rPr>
  </w:style>
  <w:style w:type="character" w:customStyle="1" w:styleId="UnderlineTextChar">
    <w:name w:val="Underline Text Char"/>
    <w:basedOn w:val="DefaultParagraphFont"/>
    <w:link w:val="UnderlineText"/>
    <w:rsid w:val="0029519D"/>
    <w:rPr>
      <w:rFonts w:ascii="Calibri" w:eastAsia="Times New Roman" w:hAnsi="Calibri"/>
      <w:sz w:val="22"/>
      <w:u w:val="single"/>
    </w:rPr>
  </w:style>
  <w:style w:type="character" w:customStyle="1" w:styleId="il">
    <w:name w:val="il"/>
    <w:basedOn w:val="DefaultParagraphFont"/>
    <w:rsid w:val="0029519D"/>
  </w:style>
  <w:style w:type="character" w:customStyle="1" w:styleId="commentstext">
    <w:name w:val="comments_text"/>
    <w:uiPriority w:val="99"/>
    <w:rsid w:val="0029519D"/>
    <w:rPr>
      <w:rFonts w:cs="Times New Roman"/>
    </w:rPr>
  </w:style>
  <w:style w:type="paragraph" w:customStyle="1" w:styleId="Heading42">
    <w:name w:val="Heading 42"/>
    <w:basedOn w:val="Normal"/>
    <w:qFormat/>
    <w:rsid w:val="0029519D"/>
    <w:rPr>
      <w:rFonts w:eastAsia="Times New Roman"/>
    </w:rPr>
  </w:style>
  <w:style w:type="paragraph" w:customStyle="1" w:styleId="DebateNormal">
    <w:name w:val="DebateNormal"/>
    <w:basedOn w:val="Normal"/>
    <w:link w:val="DebateNormalChar"/>
    <w:qFormat/>
    <w:rsid w:val="0029519D"/>
    <w:pPr>
      <w:spacing w:line="276" w:lineRule="auto"/>
    </w:pPr>
    <w:rPr>
      <w:rFonts w:eastAsia="Calibri"/>
      <w:szCs w:val="20"/>
    </w:rPr>
  </w:style>
  <w:style w:type="character" w:customStyle="1" w:styleId="DebateNormalChar">
    <w:name w:val="DebateNormal Char"/>
    <w:basedOn w:val="DefaultParagraphFont"/>
    <w:link w:val="DebateNormal"/>
    <w:rsid w:val="0029519D"/>
    <w:rPr>
      <w:rFonts w:ascii="Calibri" w:eastAsia="Calibri" w:hAnsi="Calibri"/>
      <w:sz w:val="22"/>
      <w:szCs w:val="20"/>
    </w:rPr>
  </w:style>
  <w:style w:type="paragraph" w:customStyle="1" w:styleId="DebateEmphasis">
    <w:name w:val="DebateEmphasis"/>
    <w:basedOn w:val="Normal"/>
    <w:link w:val="DebateEmphasisChar"/>
    <w:qFormat/>
    <w:rsid w:val="0029519D"/>
    <w:pPr>
      <w:spacing w:line="276" w:lineRule="auto"/>
    </w:pPr>
    <w:rPr>
      <w:rFonts w:eastAsia="Calibri"/>
      <w:b/>
      <w:szCs w:val="20"/>
      <w:u w:val="single"/>
    </w:rPr>
  </w:style>
  <w:style w:type="character" w:customStyle="1" w:styleId="DebateEmphasisChar">
    <w:name w:val="DebateEmphasis Char"/>
    <w:basedOn w:val="DefaultParagraphFont"/>
    <w:link w:val="DebateEmphasis"/>
    <w:rsid w:val="0029519D"/>
    <w:rPr>
      <w:rFonts w:ascii="Calibri" w:eastAsia="Calibri" w:hAnsi="Calibri"/>
      <w:b/>
      <w:sz w:val="22"/>
      <w:szCs w:val="20"/>
      <w:u w:val="single"/>
    </w:rPr>
  </w:style>
  <w:style w:type="paragraph" w:customStyle="1" w:styleId="NormalCite">
    <w:name w:val="NormalCite"/>
    <w:link w:val="NormalCiteChar"/>
    <w:qFormat/>
    <w:rsid w:val="0029519D"/>
    <w:rPr>
      <w:rFonts w:ascii="Times New Roman" w:eastAsiaTheme="minorHAnsi" w:hAnsi="Times New Roman" w:cs="Times New Roman"/>
      <w:sz w:val="18"/>
      <w:szCs w:val="22"/>
    </w:rPr>
  </w:style>
  <w:style w:type="character" w:customStyle="1" w:styleId="NormalCiteChar">
    <w:name w:val="NormalCite Char"/>
    <w:basedOn w:val="DefaultParagraphFont"/>
    <w:link w:val="NormalCite"/>
    <w:rsid w:val="0029519D"/>
    <w:rPr>
      <w:rFonts w:ascii="Times New Roman" w:eastAsiaTheme="minorHAnsi" w:hAnsi="Times New Roman" w:cs="Times New Roman"/>
      <w:sz w:val="18"/>
      <w:szCs w:val="22"/>
    </w:rPr>
  </w:style>
  <w:style w:type="character" w:customStyle="1" w:styleId="articletext">
    <w:name w:val="articletext"/>
    <w:basedOn w:val="DefaultParagraphFont"/>
    <w:rsid w:val="0029519D"/>
  </w:style>
  <w:style w:type="character" w:customStyle="1" w:styleId="grey10">
    <w:name w:val="grey10"/>
    <w:basedOn w:val="DefaultParagraphFont"/>
    <w:rsid w:val="0029519D"/>
  </w:style>
  <w:style w:type="character" w:customStyle="1" w:styleId="navy13bd">
    <w:name w:val="navy13bd"/>
    <w:basedOn w:val="DefaultParagraphFont"/>
    <w:rsid w:val="0029519D"/>
  </w:style>
  <w:style w:type="character" w:customStyle="1" w:styleId="Style9ptUnderline2">
    <w:name w:val="Style 9 pt Underline2"/>
    <w:basedOn w:val="DefaultParagraphFont"/>
    <w:rsid w:val="0029519D"/>
    <w:rPr>
      <w:sz w:val="20"/>
      <w:u w:val="single"/>
    </w:rPr>
  </w:style>
  <w:style w:type="character" w:customStyle="1" w:styleId="Style9ptBoldUnderline1">
    <w:name w:val="Style 9 pt Bold Underline1"/>
    <w:basedOn w:val="DefaultParagraphFont"/>
    <w:rsid w:val="0029519D"/>
    <w:rPr>
      <w:b/>
      <w:bCs/>
      <w:sz w:val="20"/>
      <w:u w:val="single"/>
    </w:rPr>
  </w:style>
  <w:style w:type="character" w:customStyle="1" w:styleId="TagsCharChar">
    <w:name w:val="Tags Char Char"/>
    <w:basedOn w:val="DefaultParagraphFont"/>
    <w:rsid w:val="0029519D"/>
    <w:rPr>
      <w:rFonts w:eastAsia="SimSun"/>
      <w:b/>
      <w:sz w:val="24"/>
      <w:lang w:val="en-US" w:eastAsia="zh-CN" w:bidi="ar-SA"/>
    </w:rPr>
  </w:style>
  <w:style w:type="paragraph" w:customStyle="1" w:styleId="cardCharCharCharChar">
    <w:name w:val="card Char Char Char Char"/>
    <w:basedOn w:val="Normal"/>
    <w:qFormat/>
    <w:rsid w:val="0029519D"/>
    <w:pPr>
      <w:widowControl w:val="0"/>
      <w:overflowPunct w:val="0"/>
      <w:autoSpaceDE w:val="0"/>
      <w:autoSpaceDN w:val="0"/>
      <w:adjustRightInd w:val="0"/>
      <w:ind w:left="288" w:right="288"/>
      <w:textAlignment w:val="baseline"/>
    </w:pPr>
    <w:rPr>
      <w:rFonts w:eastAsia="Times New Roman"/>
      <w:szCs w:val="20"/>
    </w:rPr>
  </w:style>
  <w:style w:type="paragraph" w:customStyle="1" w:styleId="CARD0">
    <w:name w:val="CARD"/>
    <w:basedOn w:val="Normal"/>
    <w:link w:val="CARDChar0"/>
    <w:qFormat/>
    <w:rsid w:val="0029519D"/>
    <w:rPr>
      <w:rFonts w:eastAsia="Times New Roman"/>
      <w:u w:val="single"/>
    </w:rPr>
  </w:style>
  <w:style w:type="character" w:customStyle="1" w:styleId="CARDChar0">
    <w:name w:val="CARD Char"/>
    <w:basedOn w:val="DefaultParagraphFont"/>
    <w:link w:val="CARD0"/>
    <w:rsid w:val="0029519D"/>
    <w:rPr>
      <w:rFonts w:ascii="Calibri" w:eastAsia="Times New Roman" w:hAnsi="Calibri"/>
      <w:sz w:val="22"/>
      <w:u w:val="single"/>
    </w:rPr>
  </w:style>
  <w:style w:type="paragraph" w:customStyle="1" w:styleId="Normal2">
    <w:name w:val="Normal2"/>
    <w:basedOn w:val="Normal"/>
    <w:qFormat/>
    <w:rsid w:val="0029519D"/>
    <w:rPr>
      <w:rFonts w:eastAsia="Times New Roman"/>
    </w:rPr>
  </w:style>
  <w:style w:type="character" w:customStyle="1" w:styleId="Style11ptThickunderline">
    <w:name w:val="Style 11 pt Thick underline"/>
    <w:rsid w:val="0029519D"/>
    <w:rPr>
      <w:rFonts w:ascii="Times New Roman" w:hAnsi="Times New Roman"/>
      <w:sz w:val="20"/>
      <w:u w:val="single"/>
    </w:rPr>
  </w:style>
  <w:style w:type="character" w:customStyle="1" w:styleId="Style11ptBoldThickunderline">
    <w:name w:val="Style 11 pt Bold Thick underline"/>
    <w:rsid w:val="0029519D"/>
    <w:rPr>
      <w:rFonts w:ascii="Times New Roman" w:hAnsi="Times New Roman"/>
      <w:b/>
      <w:bCs/>
      <w:sz w:val="20"/>
      <w:u w:val="single"/>
    </w:rPr>
  </w:style>
  <w:style w:type="paragraph" w:customStyle="1" w:styleId="UnderlineBoldIndent">
    <w:name w:val="Underline + Bold Indent"/>
    <w:basedOn w:val="Normal"/>
    <w:link w:val="UnderlineBoldIndentCharChar"/>
    <w:qFormat/>
    <w:rsid w:val="0029519D"/>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29519D"/>
    <w:rPr>
      <w:rFonts w:ascii="Calibri" w:eastAsia="Times New Roman" w:hAnsi="Calibri"/>
      <w:sz w:val="22"/>
      <w:szCs w:val="20"/>
      <w:u w:val="thick"/>
    </w:rPr>
  </w:style>
  <w:style w:type="paragraph" w:customStyle="1" w:styleId="StyleUnderlineBoldIndent11pt">
    <w:name w:val="Style Underline + Bold Indent + 11 pt"/>
    <w:basedOn w:val="UnderlineBoldIndent"/>
    <w:link w:val="StyleUnderlineBoldIndent11ptChar"/>
    <w:qFormat/>
    <w:rsid w:val="0029519D"/>
    <w:rPr>
      <w:u w:val="single"/>
    </w:rPr>
  </w:style>
  <w:style w:type="character" w:customStyle="1" w:styleId="StyleUnderlineBoldIndent11ptChar">
    <w:name w:val="Style Underline + Bold Indent + 11 pt Char"/>
    <w:link w:val="StyleUnderlineBoldIndent11pt"/>
    <w:rsid w:val="0029519D"/>
    <w:rPr>
      <w:rFonts w:ascii="Calibri" w:eastAsia="Times New Roman" w:hAnsi="Calibri"/>
      <w:sz w:val="22"/>
      <w:szCs w:val="20"/>
      <w:u w:val="single"/>
    </w:rPr>
  </w:style>
  <w:style w:type="paragraph" w:customStyle="1" w:styleId="StyleUnderlineBoldIndent11ptBold">
    <w:name w:val="Style Underline + Bold Indent + 11 pt Bold"/>
    <w:basedOn w:val="UnderlineBoldIndent"/>
    <w:link w:val="StyleUnderlineBoldIndent11ptBoldChar"/>
    <w:qFormat/>
    <w:rsid w:val="0029519D"/>
    <w:rPr>
      <w:b/>
      <w:bCs/>
      <w:u w:val="single"/>
    </w:rPr>
  </w:style>
  <w:style w:type="character" w:customStyle="1" w:styleId="StyleUnderlineBoldIndent11ptBoldChar">
    <w:name w:val="Style Underline + Bold Indent + 11 pt Bold Char"/>
    <w:link w:val="StyleUnderlineBoldIndent11ptBold"/>
    <w:rsid w:val="0029519D"/>
    <w:rPr>
      <w:rFonts w:ascii="Calibri" w:eastAsia="Times New Roman" w:hAnsi="Calibri"/>
      <w:b/>
      <w:bCs/>
      <w:sz w:val="22"/>
      <w:szCs w:val="20"/>
      <w:u w:val="single"/>
    </w:rPr>
  </w:style>
  <w:style w:type="paragraph" w:customStyle="1" w:styleId="Normal20pt">
    <w:name w:val="Normal  + 20 pt"/>
    <w:basedOn w:val="Normal"/>
    <w:uiPriority w:val="6"/>
    <w:qFormat/>
    <w:rsid w:val="0029519D"/>
    <w:rPr>
      <w:bCs/>
      <w:u w:val="single"/>
    </w:rPr>
  </w:style>
  <w:style w:type="paragraph" w:customStyle="1" w:styleId="author-name">
    <w:name w:val="author-name"/>
    <w:basedOn w:val="Normal"/>
    <w:qFormat/>
    <w:rsid w:val="0029519D"/>
    <w:pPr>
      <w:spacing w:before="100" w:beforeAutospacing="1" w:after="100" w:afterAutospacing="1"/>
    </w:pPr>
    <w:rPr>
      <w:rFonts w:eastAsia="Times New Roman"/>
    </w:rPr>
  </w:style>
  <w:style w:type="paragraph" w:customStyle="1" w:styleId="author-credentials">
    <w:name w:val="author-credentials"/>
    <w:basedOn w:val="Normal"/>
    <w:qFormat/>
    <w:rsid w:val="0029519D"/>
    <w:pPr>
      <w:spacing w:before="100" w:beforeAutospacing="1" w:after="100" w:afterAutospacing="1"/>
    </w:pPr>
    <w:rPr>
      <w:rFonts w:eastAsia="Times New Roman"/>
    </w:rPr>
  </w:style>
  <w:style w:type="character" w:customStyle="1" w:styleId="HTMLPreformattedChar1">
    <w:name w:val="HTML Preformatted Char1"/>
    <w:basedOn w:val="DefaultParagraphFont"/>
    <w:uiPriority w:val="99"/>
    <w:semiHidden/>
    <w:rsid w:val="0029519D"/>
    <w:rPr>
      <w:rFonts w:ascii="Consolas" w:hAnsi="Consolas" w:cs="Consolas"/>
      <w:sz w:val="20"/>
      <w:szCs w:val="20"/>
    </w:rPr>
  </w:style>
  <w:style w:type="character" w:customStyle="1" w:styleId="headline">
    <w:name w:val="headline"/>
    <w:basedOn w:val="DefaultParagraphFont"/>
    <w:rsid w:val="0029519D"/>
  </w:style>
  <w:style w:type="character" w:customStyle="1" w:styleId="yshortcuts">
    <w:name w:val="yshortcuts"/>
    <w:basedOn w:val="DefaultParagraphFont"/>
    <w:rsid w:val="0029519D"/>
  </w:style>
  <w:style w:type="character" w:customStyle="1" w:styleId="HotRouteChar0">
    <w:name w:val="Hot Route Char"/>
    <w:link w:val="HotRoute"/>
    <w:rsid w:val="0029519D"/>
    <w:rPr>
      <w:rFonts w:ascii="Calibri" w:eastAsia="Times New Roman" w:hAnsi="Calibri"/>
      <w:sz w:val="22"/>
    </w:rPr>
  </w:style>
  <w:style w:type="paragraph" w:styleId="PlainText">
    <w:name w:val="Plain Text"/>
    <w:basedOn w:val="Normal"/>
    <w:link w:val="PlainTextChar"/>
    <w:rsid w:val="0029519D"/>
    <w:rPr>
      <w:rFonts w:ascii="Courier New" w:eastAsia="Times New Roman" w:hAnsi="Courier New" w:cs="Courier New"/>
      <w:szCs w:val="20"/>
    </w:rPr>
  </w:style>
  <w:style w:type="character" w:customStyle="1" w:styleId="PlainTextChar">
    <w:name w:val="Plain Text Char"/>
    <w:basedOn w:val="DefaultParagraphFont"/>
    <w:link w:val="PlainText"/>
    <w:rsid w:val="0029519D"/>
    <w:rPr>
      <w:rFonts w:ascii="Courier New" w:eastAsia="Times New Roman" w:hAnsi="Courier New" w:cs="Courier New"/>
      <w:sz w:val="22"/>
      <w:szCs w:val="20"/>
    </w:rPr>
  </w:style>
  <w:style w:type="paragraph" w:customStyle="1" w:styleId="Microtext0">
    <w:name w:val="Microtext"/>
    <w:basedOn w:val="Normal"/>
    <w:next w:val="Normal"/>
    <w:link w:val="MicrotextChar0"/>
    <w:qFormat/>
    <w:rsid w:val="0029519D"/>
    <w:rPr>
      <w:sz w:val="12"/>
    </w:rPr>
  </w:style>
  <w:style w:type="character" w:customStyle="1" w:styleId="MicrotextChar0">
    <w:name w:val="Microtext Char"/>
    <w:link w:val="Microtext0"/>
    <w:rsid w:val="0029519D"/>
    <w:rPr>
      <w:rFonts w:ascii="Calibri" w:hAnsi="Calibri"/>
      <w:sz w:val="12"/>
    </w:rPr>
  </w:style>
  <w:style w:type="paragraph" w:customStyle="1" w:styleId="Style6">
    <w:name w:val="Style6"/>
    <w:basedOn w:val="Normal"/>
    <w:link w:val="Style6Char"/>
    <w:autoRedefine/>
    <w:qFormat/>
    <w:rsid w:val="0029519D"/>
    <w:rPr>
      <w:b/>
    </w:rPr>
  </w:style>
  <w:style w:type="character" w:customStyle="1" w:styleId="Style6Char">
    <w:name w:val="Style6 Char"/>
    <w:basedOn w:val="DefaultParagraphFont"/>
    <w:link w:val="Style6"/>
    <w:rsid w:val="0029519D"/>
    <w:rPr>
      <w:rFonts w:ascii="Calibri" w:hAnsi="Calibri"/>
      <w:b/>
      <w:sz w:val="22"/>
    </w:rPr>
  </w:style>
  <w:style w:type="paragraph" w:customStyle="1" w:styleId="Style11">
    <w:name w:val="Style11"/>
    <w:basedOn w:val="Normal"/>
    <w:link w:val="Style11Char"/>
    <w:qFormat/>
    <w:rsid w:val="0029519D"/>
    <w:rPr>
      <w:rFonts w:eastAsia="Times New Roman"/>
      <w:b/>
      <w:szCs w:val="20"/>
      <w:u w:val="thick"/>
    </w:rPr>
  </w:style>
  <w:style w:type="paragraph" w:customStyle="1" w:styleId="Style12">
    <w:name w:val="Style12"/>
    <w:basedOn w:val="Normal"/>
    <w:link w:val="Style12Char"/>
    <w:qFormat/>
    <w:rsid w:val="0029519D"/>
    <w:rPr>
      <w:rFonts w:eastAsia="Times New Roman"/>
      <w:b/>
      <w:u w:val="thick"/>
    </w:rPr>
  </w:style>
  <w:style w:type="character" w:customStyle="1" w:styleId="Style11Char">
    <w:name w:val="Style11 Char"/>
    <w:basedOn w:val="DefaultParagraphFont"/>
    <w:link w:val="Style11"/>
    <w:rsid w:val="0029519D"/>
    <w:rPr>
      <w:rFonts w:ascii="Calibri" w:eastAsia="Times New Roman" w:hAnsi="Calibri"/>
      <w:b/>
      <w:sz w:val="22"/>
      <w:szCs w:val="20"/>
      <w:u w:val="thick"/>
    </w:rPr>
  </w:style>
  <w:style w:type="character" w:customStyle="1" w:styleId="Style12Char">
    <w:name w:val="Style12 Char"/>
    <w:basedOn w:val="DefaultParagraphFont"/>
    <w:link w:val="Style12"/>
    <w:rsid w:val="0029519D"/>
    <w:rPr>
      <w:rFonts w:ascii="Calibri" w:eastAsia="Times New Roman" w:hAnsi="Calibri"/>
      <w:b/>
      <w:sz w:val="22"/>
      <w:u w:val="thick"/>
    </w:rPr>
  </w:style>
  <w:style w:type="character" w:customStyle="1" w:styleId="caps-label">
    <w:name w:val="caps-label"/>
    <w:basedOn w:val="DefaultParagraphFont"/>
    <w:rsid w:val="0029519D"/>
  </w:style>
  <w:style w:type="character" w:customStyle="1" w:styleId="wikiexternallink">
    <w:name w:val="wikiexternallink"/>
    <w:basedOn w:val="DefaultParagraphFont"/>
    <w:rsid w:val="0029519D"/>
  </w:style>
  <w:style w:type="character" w:customStyle="1" w:styleId="StyleStyleBoldUnderlineIntenseEmphasisUnderlineapple-style-s">
    <w:name w:val="Style Style Bold UnderlineIntense EmphasisUnderlineapple-style-s..."/>
    <w:basedOn w:val="DefaultParagraphFont"/>
    <w:rsid w:val="0029519D"/>
    <w:rPr>
      <w:b w:val="0"/>
      <w:bCs w:val="0"/>
      <w:sz w:val="22"/>
      <w:u w:val="single"/>
      <w:bdr w:val="none" w:sz="0" w:space="0" w:color="auto"/>
    </w:rPr>
  </w:style>
  <w:style w:type="paragraph" w:customStyle="1" w:styleId="blocktitle0">
    <w:name w:val="block title"/>
    <w:basedOn w:val="Normal"/>
    <w:link w:val="blocktitleChar0"/>
    <w:autoRedefine/>
    <w:qFormat/>
    <w:rsid w:val="0029519D"/>
    <w:pPr>
      <w:spacing w:after="240"/>
      <w:jc w:val="center"/>
      <w:outlineLvl w:val="0"/>
    </w:pPr>
    <w:rPr>
      <w:rFonts w:eastAsia="Calibri"/>
      <w:b/>
      <w:caps/>
      <w:sz w:val="28"/>
      <w:szCs w:val="28"/>
      <w:lang w:val="es-ES"/>
    </w:rPr>
  </w:style>
  <w:style w:type="character" w:customStyle="1" w:styleId="UnderlineCard">
    <w:name w:val="Underline Card"/>
    <w:uiPriority w:val="6"/>
    <w:qFormat/>
    <w:rsid w:val="0029519D"/>
    <w:rPr>
      <w:rFonts w:ascii="Arial" w:hAnsi="Arial"/>
      <w:b w:val="0"/>
      <w:bCs/>
      <w:sz w:val="20"/>
      <w:u w:val="single"/>
    </w:rPr>
  </w:style>
  <w:style w:type="character" w:customStyle="1" w:styleId="story-author">
    <w:name w:val="story-author"/>
    <w:basedOn w:val="DefaultParagraphFont"/>
    <w:rsid w:val="0029519D"/>
  </w:style>
  <w:style w:type="paragraph" w:customStyle="1" w:styleId="type">
    <w:name w:val="type"/>
    <w:basedOn w:val="Normal"/>
    <w:qFormat/>
    <w:rsid w:val="0029519D"/>
    <w:pPr>
      <w:spacing w:before="100" w:beforeAutospacing="1" w:after="100" w:afterAutospacing="1"/>
    </w:pPr>
    <w:rPr>
      <w:rFonts w:eastAsia="Times New Roman"/>
    </w:rPr>
  </w:style>
  <w:style w:type="character" w:customStyle="1" w:styleId="institution">
    <w:name w:val="institution"/>
    <w:basedOn w:val="DefaultParagraphFont"/>
    <w:rsid w:val="0029519D"/>
  </w:style>
  <w:style w:type="character" w:customStyle="1" w:styleId="abodyblack3">
    <w:name w:val="abodyblack3"/>
    <w:basedOn w:val="DefaultParagraphFont"/>
    <w:rsid w:val="0029519D"/>
  </w:style>
  <w:style w:type="paragraph" w:customStyle="1" w:styleId="UnderlineChar2CharChar">
    <w:name w:val="Underline Char2 Char Char"/>
    <w:basedOn w:val="Normal"/>
    <w:link w:val="UnderlineChar2CharCharChar"/>
    <w:qFormat/>
    <w:rsid w:val="0029519D"/>
    <w:rPr>
      <w:rFonts w:eastAsia="MS Mincho"/>
      <w:szCs w:val="20"/>
      <w:u w:val="single"/>
    </w:rPr>
  </w:style>
  <w:style w:type="character" w:customStyle="1" w:styleId="UnderlineChar2CharCharChar">
    <w:name w:val="Underline Char2 Char Char Char"/>
    <w:link w:val="UnderlineChar2CharChar"/>
    <w:rsid w:val="0029519D"/>
    <w:rPr>
      <w:rFonts w:ascii="Calibri" w:eastAsia="MS Mincho" w:hAnsi="Calibri"/>
      <w:sz w:val="22"/>
      <w:szCs w:val="20"/>
      <w:u w:val="single"/>
    </w:rPr>
  </w:style>
  <w:style w:type="character" w:customStyle="1" w:styleId="CharacterStyle1">
    <w:name w:val="Character Style 1"/>
    <w:rsid w:val="0029519D"/>
    <w:rPr>
      <w:sz w:val="20"/>
      <w:szCs w:val="20"/>
    </w:rPr>
  </w:style>
  <w:style w:type="character" w:customStyle="1" w:styleId="FontStyle177">
    <w:name w:val="Font Style177"/>
    <w:basedOn w:val="DefaultParagraphFont"/>
    <w:uiPriority w:val="99"/>
    <w:rsid w:val="0029519D"/>
    <w:rPr>
      <w:rFonts w:ascii="Times New Roman" w:hAnsi="Times New Roman" w:cs="Times New Roman"/>
      <w:sz w:val="20"/>
      <w:szCs w:val="20"/>
    </w:rPr>
  </w:style>
  <w:style w:type="character" w:customStyle="1" w:styleId="FontStyle173">
    <w:name w:val="Font Style173"/>
    <w:basedOn w:val="DefaultParagraphFont"/>
    <w:uiPriority w:val="99"/>
    <w:rsid w:val="0029519D"/>
    <w:rPr>
      <w:rFonts w:ascii="Times New Roman" w:hAnsi="Times New Roman" w:cs="Times New Roman"/>
      <w:sz w:val="14"/>
      <w:szCs w:val="14"/>
    </w:rPr>
  </w:style>
  <w:style w:type="character" w:customStyle="1" w:styleId="FontStyle151">
    <w:name w:val="Font Style151"/>
    <w:basedOn w:val="DefaultParagraphFont"/>
    <w:uiPriority w:val="99"/>
    <w:rsid w:val="0029519D"/>
    <w:rPr>
      <w:rFonts w:ascii="Arial Narrow" w:hAnsi="Arial Narrow" w:cs="Arial Narrow"/>
      <w:b/>
      <w:bCs/>
      <w:sz w:val="12"/>
      <w:szCs w:val="12"/>
    </w:rPr>
  </w:style>
  <w:style w:type="character" w:customStyle="1" w:styleId="FontStyle156">
    <w:name w:val="Font Style156"/>
    <w:basedOn w:val="DefaultParagraphFont"/>
    <w:uiPriority w:val="99"/>
    <w:rsid w:val="0029519D"/>
    <w:rPr>
      <w:rFonts w:ascii="Arial Narrow" w:hAnsi="Arial Narrow" w:cs="Arial Narrow"/>
      <w:sz w:val="8"/>
      <w:szCs w:val="8"/>
    </w:rPr>
  </w:style>
  <w:style w:type="character" w:customStyle="1" w:styleId="FontStyle160">
    <w:name w:val="Font Style160"/>
    <w:basedOn w:val="DefaultParagraphFont"/>
    <w:uiPriority w:val="99"/>
    <w:rsid w:val="0029519D"/>
    <w:rPr>
      <w:rFonts w:ascii="Times New Roman" w:hAnsi="Times New Roman" w:cs="Times New Roman"/>
      <w:b/>
      <w:bCs/>
      <w:sz w:val="20"/>
      <w:szCs w:val="20"/>
    </w:rPr>
  </w:style>
  <w:style w:type="character" w:customStyle="1" w:styleId="FontStyle178">
    <w:name w:val="Font Style178"/>
    <w:basedOn w:val="DefaultParagraphFont"/>
    <w:uiPriority w:val="99"/>
    <w:rsid w:val="0029519D"/>
    <w:rPr>
      <w:rFonts w:ascii="Times New Roman" w:hAnsi="Times New Roman" w:cs="Times New Roman"/>
      <w:sz w:val="18"/>
      <w:szCs w:val="18"/>
    </w:rPr>
  </w:style>
  <w:style w:type="paragraph" w:customStyle="1" w:styleId="Style14">
    <w:name w:val="Style14"/>
    <w:basedOn w:val="Normal"/>
    <w:uiPriority w:val="99"/>
    <w:qFormat/>
    <w:rsid w:val="0029519D"/>
    <w:pPr>
      <w:widowControl w:val="0"/>
      <w:autoSpaceDE w:val="0"/>
      <w:autoSpaceDN w:val="0"/>
      <w:adjustRightInd w:val="0"/>
      <w:spacing w:line="278" w:lineRule="exact"/>
      <w:jc w:val="both"/>
    </w:pPr>
    <w:rPr>
      <w:rFonts w:eastAsia="Times New Roman"/>
    </w:rPr>
  </w:style>
  <w:style w:type="paragraph" w:customStyle="1" w:styleId="Style16">
    <w:name w:val="Style16"/>
    <w:basedOn w:val="Normal"/>
    <w:uiPriority w:val="99"/>
    <w:qFormat/>
    <w:rsid w:val="0029519D"/>
    <w:pPr>
      <w:widowControl w:val="0"/>
      <w:autoSpaceDE w:val="0"/>
      <w:autoSpaceDN w:val="0"/>
      <w:adjustRightInd w:val="0"/>
      <w:spacing w:line="163" w:lineRule="exact"/>
    </w:pPr>
    <w:rPr>
      <w:rFonts w:eastAsia="Times New Roman"/>
    </w:rPr>
  </w:style>
  <w:style w:type="character" w:customStyle="1" w:styleId="FontStyle168">
    <w:name w:val="Font Style168"/>
    <w:basedOn w:val="DefaultParagraphFont"/>
    <w:uiPriority w:val="99"/>
    <w:rsid w:val="0029519D"/>
    <w:rPr>
      <w:rFonts w:ascii="Times New Roman" w:hAnsi="Times New Roman" w:cs="Times New Roman"/>
      <w:sz w:val="12"/>
      <w:szCs w:val="12"/>
    </w:rPr>
  </w:style>
  <w:style w:type="paragraph" w:customStyle="1" w:styleId="Style9">
    <w:name w:val="Style9"/>
    <w:basedOn w:val="Normal"/>
    <w:uiPriority w:val="99"/>
    <w:qFormat/>
    <w:rsid w:val="0029519D"/>
    <w:pPr>
      <w:widowControl w:val="0"/>
      <w:autoSpaceDE w:val="0"/>
      <w:autoSpaceDN w:val="0"/>
      <w:adjustRightInd w:val="0"/>
      <w:spacing w:line="134" w:lineRule="exact"/>
      <w:jc w:val="both"/>
    </w:pPr>
    <w:rPr>
      <w:rFonts w:eastAsia="Times New Roman"/>
    </w:rPr>
  </w:style>
  <w:style w:type="paragraph" w:customStyle="1" w:styleId="Style44">
    <w:name w:val="Style44"/>
    <w:basedOn w:val="Normal"/>
    <w:uiPriority w:val="99"/>
    <w:qFormat/>
    <w:rsid w:val="0029519D"/>
    <w:pPr>
      <w:widowControl w:val="0"/>
      <w:autoSpaceDE w:val="0"/>
      <w:autoSpaceDN w:val="0"/>
      <w:adjustRightInd w:val="0"/>
      <w:spacing w:line="216" w:lineRule="exact"/>
      <w:jc w:val="both"/>
    </w:pPr>
    <w:rPr>
      <w:rFonts w:eastAsia="Times New Roman"/>
    </w:rPr>
  </w:style>
  <w:style w:type="paragraph" w:customStyle="1" w:styleId="Style19">
    <w:name w:val="Style19"/>
    <w:basedOn w:val="Normal"/>
    <w:uiPriority w:val="99"/>
    <w:qFormat/>
    <w:rsid w:val="0029519D"/>
    <w:pPr>
      <w:widowControl w:val="0"/>
      <w:autoSpaceDE w:val="0"/>
      <w:autoSpaceDN w:val="0"/>
      <w:adjustRightInd w:val="0"/>
      <w:spacing w:line="206" w:lineRule="exact"/>
    </w:pPr>
    <w:rPr>
      <w:rFonts w:eastAsia="Times New Roman"/>
    </w:rPr>
  </w:style>
  <w:style w:type="character" w:customStyle="1" w:styleId="FontStyle176">
    <w:name w:val="Font Style176"/>
    <w:basedOn w:val="DefaultParagraphFont"/>
    <w:uiPriority w:val="99"/>
    <w:rsid w:val="0029519D"/>
    <w:rPr>
      <w:rFonts w:ascii="Times New Roman" w:hAnsi="Times New Roman" w:cs="Times New Roman"/>
      <w:sz w:val="16"/>
      <w:szCs w:val="16"/>
    </w:rPr>
  </w:style>
  <w:style w:type="character" w:customStyle="1" w:styleId="f">
    <w:name w:val="f"/>
    <w:basedOn w:val="DefaultParagraphFont"/>
    <w:rsid w:val="0029519D"/>
  </w:style>
  <w:style w:type="character" w:customStyle="1" w:styleId="TagsChar2">
    <w:name w:val="Tags Char2"/>
    <w:rsid w:val="0029519D"/>
    <w:rPr>
      <w:b/>
      <w:sz w:val="24"/>
    </w:rPr>
  </w:style>
  <w:style w:type="paragraph" w:customStyle="1" w:styleId="CardsFont6ptChar">
    <w:name w:val="Cards + Font: 6 pt Char"/>
    <w:basedOn w:val="Normal"/>
    <w:link w:val="CardsFont6ptCharChar"/>
    <w:qFormat/>
    <w:rsid w:val="0029519D"/>
    <w:pPr>
      <w:autoSpaceDE w:val="0"/>
      <w:autoSpaceDN w:val="0"/>
      <w:adjustRightInd w:val="0"/>
      <w:ind w:left="432" w:right="432"/>
      <w:jc w:val="both"/>
    </w:pPr>
    <w:rPr>
      <w:rFonts w:eastAsia="Times New Roman"/>
      <w:sz w:val="12"/>
    </w:rPr>
  </w:style>
  <w:style w:type="character" w:customStyle="1" w:styleId="CardsFont6ptCharChar">
    <w:name w:val="Cards + Font: 6 pt Char Char"/>
    <w:link w:val="CardsFont6ptChar"/>
    <w:rsid w:val="0029519D"/>
    <w:rPr>
      <w:rFonts w:ascii="Calibri" w:eastAsia="Times New Roman" w:hAnsi="Calibri"/>
      <w:sz w:val="12"/>
    </w:rPr>
  </w:style>
  <w:style w:type="character" w:customStyle="1" w:styleId="FontStyle172">
    <w:name w:val="Font Style172"/>
    <w:basedOn w:val="DefaultParagraphFont"/>
    <w:uiPriority w:val="99"/>
    <w:rsid w:val="0029519D"/>
    <w:rPr>
      <w:rFonts w:ascii="Times New Roman" w:hAnsi="Times New Roman" w:cs="Times New Roman"/>
      <w:b/>
      <w:bCs/>
      <w:sz w:val="16"/>
      <w:szCs w:val="16"/>
    </w:rPr>
  </w:style>
  <w:style w:type="paragraph" w:customStyle="1" w:styleId="Style18">
    <w:name w:val="Style18"/>
    <w:basedOn w:val="Normal"/>
    <w:uiPriority w:val="99"/>
    <w:qFormat/>
    <w:rsid w:val="0029519D"/>
    <w:pPr>
      <w:widowControl w:val="0"/>
      <w:autoSpaceDE w:val="0"/>
      <w:autoSpaceDN w:val="0"/>
      <w:adjustRightInd w:val="0"/>
      <w:spacing w:line="269" w:lineRule="exact"/>
    </w:pPr>
    <w:rPr>
      <w:rFonts w:eastAsia="Times New Roman"/>
    </w:rPr>
  </w:style>
  <w:style w:type="character" w:customStyle="1" w:styleId="FontStyle171">
    <w:name w:val="Font Style171"/>
    <w:basedOn w:val="DefaultParagraphFont"/>
    <w:uiPriority w:val="99"/>
    <w:rsid w:val="0029519D"/>
    <w:rPr>
      <w:rFonts w:ascii="Times New Roman" w:hAnsi="Times New Roman" w:cs="Times New Roman"/>
      <w:i/>
      <w:iCs/>
      <w:sz w:val="16"/>
      <w:szCs w:val="16"/>
    </w:rPr>
  </w:style>
  <w:style w:type="character" w:customStyle="1" w:styleId="FontStyle162">
    <w:name w:val="Font Style162"/>
    <w:basedOn w:val="DefaultParagraphFont"/>
    <w:uiPriority w:val="99"/>
    <w:rsid w:val="0029519D"/>
    <w:rPr>
      <w:rFonts w:ascii="Times New Roman" w:hAnsi="Times New Roman" w:cs="Times New Roman"/>
      <w:b/>
      <w:bCs/>
      <w:sz w:val="18"/>
      <w:szCs w:val="18"/>
    </w:rPr>
  </w:style>
  <w:style w:type="character" w:customStyle="1" w:styleId="FontStyle167">
    <w:name w:val="Font Style167"/>
    <w:basedOn w:val="DefaultParagraphFont"/>
    <w:uiPriority w:val="99"/>
    <w:rsid w:val="0029519D"/>
    <w:rPr>
      <w:rFonts w:ascii="Times New Roman" w:hAnsi="Times New Roman" w:cs="Times New Roman"/>
      <w:sz w:val="10"/>
      <w:szCs w:val="10"/>
    </w:rPr>
  </w:style>
  <w:style w:type="character" w:customStyle="1" w:styleId="FontStyle174">
    <w:name w:val="Font Style174"/>
    <w:basedOn w:val="DefaultParagraphFont"/>
    <w:uiPriority w:val="99"/>
    <w:rsid w:val="0029519D"/>
    <w:rPr>
      <w:rFonts w:ascii="Arial Narrow" w:hAnsi="Arial Narrow" w:cs="Arial Narrow"/>
      <w:b/>
      <w:bCs/>
      <w:sz w:val="18"/>
      <w:szCs w:val="18"/>
    </w:rPr>
  </w:style>
  <w:style w:type="paragraph" w:customStyle="1" w:styleId="Style47">
    <w:name w:val="Style47"/>
    <w:basedOn w:val="Normal"/>
    <w:uiPriority w:val="99"/>
    <w:qFormat/>
    <w:rsid w:val="0029519D"/>
    <w:pPr>
      <w:widowControl w:val="0"/>
      <w:autoSpaceDE w:val="0"/>
      <w:autoSpaceDN w:val="0"/>
      <w:adjustRightInd w:val="0"/>
      <w:spacing w:line="490" w:lineRule="exact"/>
    </w:pPr>
    <w:rPr>
      <w:rFonts w:eastAsia="Times New Roman"/>
    </w:rPr>
  </w:style>
  <w:style w:type="character" w:customStyle="1" w:styleId="FontStyle169">
    <w:name w:val="Font Style169"/>
    <w:basedOn w:val="DefaultParagraphFont"/>
    <w:uiPriority w:val="99"/>
    <w:rsid w:val="0029519D"/>
    <w:rPr>
      <w:rFonts w:ascii="Times New Roman" w:hAnsi="Times New Roman" w:cs="Times New Roman"/>
      <w:sz w:val="12"/>
      <w:szCs w:val="12"/>
    </w:rPr>
  </w:style>
  <w:style w:type="paragraph" w:customStyle="1" w:styleId="Style24">
    <w:name w:val="Style24"/>
    <w:basedOn w:val="Normal"/>
    <w:uiPriority w:val="99"/>
    <w:qFormat/>
    <w:rsid w:val="0029519D"/>
    <w:pPr>
      <w:widowControl w:val="0"/>
      <w:autoSpaceDE w:val="0"/>
      <w:autoSpaceDN w:val="0"/>
      <w:adjustRightInd w:val="0"/>
      <w:spacing w:line="276" w:lineRule="exact"/>
    </w:pPr>
    <w:rPr>
      <w:rFonts w:eastAsia="Times New Roman"/>
    </w:rPr>
  </w:style>
  <w:style w:type="paragraph" w:customStyle="1" w:styleId="Style99">
    <w:name w:val="Style99"/>
    <w:basedOn w:val="Normal"/>
    <w:uiPriority w:val="99"/>
    <w:qFormat/>
    <w:rsid w:val="0029519D"/>
    <w:pPr>
      <w:widowControl w:val="0"/>
      <w:autoSpaceDE w:val="0"/>
      <w:autoSpaceDN w:val="0"/>
      <w:adjustRightInd w:val="0"/>
      <w:spacing w:line="182" w:lineRule="exact"/>
      <w:jc w:val="both"/>
    </w:pPr>
    <w:rPr>
      <w:rFonts w:eastAsia="Times New Roman"/>
    </w:rPr>
  </w:style>
  <w:style w:type="paragraph" w:customStyle="1" w:styleId="Style26">
    <w:name w:val="Style26"/>
    <w:basedOn w:val="Normal"/>
    <w:uiPriority w:val="99"/>
    <w:qFormat/>
    <w:rsid w:val="0029519D"/>
    <w:pPr>
      <w:widowControl w:val="0"/>
      <w:autoSpaceDE w:val="0"/>
      <w:autoSpaceDN w:val="0"/>
      <w:adjustRightInd w:val="0"/>
      <w:spacing w:line="278" w:lineRule="exact"/>
      <w:jc w:val="both"/>
    </w:pPr>
    <w:rPr>
      <w:rFonts w:eastAsia="Times New Roman"/>
    </w:rPr>
  </w:style>
  <w:style w:type="character" w:customStyle="1" w:styleId="FontStyle139">
    <w:name w:val="Font Style139"/>
    <w:basedOn w:val="DefaultParagraphFont"/>
    <w:uiPriority w:val="99"/>
    <w:rsid w:val="0029519D"/>
    <w:rPr>
      <w:rFonts w:ascii="Times New Roman" w:hAnsi="Times New Roman" w:cs="Times New Roman"/>
      <w:b/>
      <w:bCs/>
      <w:sz w:val="18"/>
      <w:szCs w:val="18"/>
    </w:rPr>
  </w:style>
  <w:style w:type="paragraph" w:customStyle="1" w:styleId="Style21">
    <w:name w:val="Style21"/>
    <w:basedOn w:val="Normal"/>
    <w:uiPriority w:val="99"/>
    <w:qFormat/>
    <w:rsid w:val="0029519D"/>
    <w:pPr>
      <w:widowControl w:val="0"/>
      <w:autoSpaceDE w:val="0"/>
      <w:autoSpaceDN w:val="0"/>
      <w:adjustRightInd w:val="0"/>
      <w:spacing w:line="216" w:lineRule="exact"/>
      <w:jc w:val="both"/>
    </w:pPr>
    <w:rPr>
      <w:rFonts w:eastAsia="Times New Roman"/>
    </w:rPr>
  </w:style>
  <w:style w:type="paragraph" w:customStyle="1" w:styleId="Style50">
    <w:name w:val="Style50"/>
    <w:basedOn w:val="Normal"/>
    <w:uiPriority w:val="99"/>
    <w:qFormat/>
    <w:rsid w:val="0029519D"/>
    <w:pPr>
      <w:widowControl w:val="0"/>
      <w:autoSpaceDE w:val="0"/>
      <w:autoSpaceDN w:val="0"/>
      <w:adjustRightInd w:val="0"/>
      <w:spacing w:line="198" w:lineRule="exact"/>
    </w:pPr>
    <w:rPr>
      <w:rFonts w:eastAsia="Times New Roman"/>
    </w:rPr>
  </w:style>
  <w:style w:type="paragraph" w:customStyle="1" w:styleId="Standard">
    <w:name w:val="Standard"/>
    <w:qFormat/>
    <w:rsid w:val="0029519D"/>
    <w:pPr>
      <w:widowControl w:val="0"/>
      <w:suppressAutoHyphens/>
      <w:autoSpaceDN w:val="0"/>
      <w:textAlignment w:val="baseline"/>
    </w:pPr>
    <w:rPr>
      <w:rFonts w:ascii="Times New Roman" w:eastAsia="Lucida Sans Unicode" w:hAnsi="Times New Roman" w:cs="Mangal"/>
      <w:kern w:val="3"/>
      <w:lang w:eastAsia="zh-CN" w:bidi="hi-IN"/>
    </w:rPr>
  </w:style>
  <w:style w:type="character" w:customStyle="1" w:styleId="ssl01">
    <w:name w:val="ss_l01"/>
    <w:rsid w:val="0029519D"/>
    <w:rPr>
      <w:color w:val="000000"/>
      <w:sz w:val="32"/>
      <w:szCs w:val="32"/>
    </w:rPr>
  </w:style>
  <w:style w:type="paragraph" w:customStyle="1" w:styleId="Cardnon-underlined">
    <w:name w:val="Card non-underlined"/>
    <w:basedOn w:val="Normal"/>
    <w:link w:val="Cardnon-underlinedChar"/>
    <w:autoRedefine/>
    <w:uiPriority w:val="99"/>
    <w:qFormat/>
    <w:rsid w:val="0029519D"/>
    <w:rPr>
      <w:rFonts w:eastAsia="Times New Roman"/>
      <w:szCs w:val="20"/>
    </w:rPr>
  </w:style>
  <w:style w:type="character" w:customStyle="1" w:styleId="Cardnon-underlinedChar">
    <w:name w:val="Card non-underlined Char"/>
    <w:basedOn w:val="DefaultParagraphFont"/>
    <w:link w:val="Cardnon-underlined"/>
    <w:uiPriority w:val="99"/>
    <w:rsid w:val="0029519D"/>
    <w:rPr>
      <w:rFonts w:ascii="Calibri" w:eastAsia="Times New Roman" w:hAnsi="Calibri"/>
      <w:sz w:val="22"/>
      <w:szCs w:val="20"/>
    </w:rPr>
  </w:style>
  <w:style w:type="character" w:customStyle="1" w:styleId="TitleChar2">
    <w:name w:val="Title Char2"/>
    <w:basedOn w:val="DefaultParagraphFont"/>
    <w:uiPriority w:val="10"/>
    <w:qFormat/>
    <w:locked/>
    <w:rsid w:val="0029519D"/>
    <w:rPr>
      <w:b/>
      <w:bCs/>
      <w:u w:val="single"/>
    </w:rPr>
  </w:style>
  <w:style w:type="paragraph" w:styleId="TOC3">
    <w:name w:val="toc 3"/>
    <w:basedOn w:val="Normal"/>
    <w:next w:val="Normal"/>
    <w:autoRedefine/>
    <w:qFormat/>
    <w:rsid w:val="0029519D"/>
    <w:pPr>
      <w:ind w:left="400"/>
    </w:pPr>
    <w:rPr>
      <w:rFonts w:eastAsia="Times New Roman"/>
      <w:szCs w:val="20"/>
    </w:rPr>
  </w:style>
  <w:style w:type="paragraph" w:styleId="TOC4">
    <w:name w:val="toc 4"/>
    <w:basedOn w:val="Normal"/>
    <w:next w:val="Normal"/>
    <w:autoRedefine/>
    <w:rsid w:val="0029519D"/>
    <w:pPr>
      <w:ind w:left="600"/>
    </w:pPr>
    <w:rPr>
      <w:rFonts w:eastAsia="Times New Roman"/>
      <w:szCs w:val="20"/>
    </w:rPr>
  </w:style>
  <w:style w:type="paragraph" w:styleId="TOC5">
    <w:name w:val="toc 5"/>
    <w:basedOn w:val="Normal"/>
    <w:next w:val="Normal"/>
    <w:autoRedefine/>
    <w:rsid w:val="0029519D"/>
    <w:pPr>
      <w:ind w:left="800"/>
    </w:pPr>
    <w:rPr>
      <w:rFonts w:eastAsia="Times New Roman"/>
      <w:szCs w:val="20"/>
    </w:rPr>
  </w:style>
  <w:style w:type="paragraph" w:styleId="TOC6">
    <w:name w:val="toc 6"/>
    <w:basedOn w:val="Normal"/>
    <w:next w:val="Normal"/>
    <w:autoRedefine/>
    <w:rsid w:val="0029519D"/>
    <w:pPr>
      <w:ind w:left="1000"/>
    </w:pPr>
    <w:rPr>
      <w:rFonts w:eastAsia="Times New Roman"/>
      <w:szCs w:val="20"/>
    </w:rPr>
  </w:style>
  <w:style w:type="paragraph" w:styleId="TOC7">
    <w:name w:val="toc 7"/>
    <w:basedOn w:val="Normal"/>
    <w:next w:val="Normal"/>
    <w:autoRedefine/>
    <w:rsid w:val="0029519D"/>
    <w:pPr>
      <w:ind w:left="1200"/>
    </w:pPr>
    <w:rPr>
      <w:rFonts w:eastAsia="Times New Roman"/>
      <w:szCs w:val="20"/>
    </w:rPr>
  </w:style>
  <w:style w:type="paragraph" w:styleId="TOC8">
    <w:name w:val="toc 8"/>
    <w:basedOn w:val="Normal"/>
    <w:next w:val="Normal"/>
    <w:autoRedefine/>
    <w:rsid w:val="0029519D"/>
    <w:pPr>
      <w:ind w:left="1400"/>
    </w:pPr>
    <w:rPr>
      <w:rFonts w:eastAsia="Times New Roman"/>
      <w:szCs w:val="20"/>
    </w:rPr>
  </w:style>
  <w:style w:type="character" w:customStyle="1" w:styleId="allocatoragentsleft">
    <w:name w:val="al_locatoragentsleft"/>
    <w:basedOn w:val="DefaultParagraphFont"/>
    <w:rsid w:val="0029519D"/>
  </w:style>
  <w:style w:type="character" w:styleId="HTMLTypewriter">
    <w:name w:val="HTML Typewriter"/>
    <w:basedOn w:val="DefaultParagraphFont"/>
    <w:unhideWhenUsed/>
    <w:rsid w:val="0029519D"/>
    <w:rPr>
      <w:rFonts w:ascii="Courier New" w:eastAsia="Times New Roman" w:hAnsi="Courier New" w:cs="Courier New"/>
      <w:sz w:val="20"/>
      <w:szCs w:val="20"/>
    </w:rPr>
  </w:style>
  <w:style w:type="paragraph" w:customStyle="1" w:styleId="Carding">
    <w:name w:val="Carding"/>
    <w:basedOn w:val="Normal"/>
    <w:uiPriority w:val="99"/>
    <w:qFormat/>
    <w:rsid w:val="0029519D"/>
    <w:rPr>
      <w:rFonts w:eastAsia="Times New Roman"/>
      <w:sz w:val="18"/>
    </w:rPr>
  </w:style>
  <w:style w:type="character" w:customStyle="1" w:styleId="TagsChar1">
    <w:name w:val="Tags Char1"/>
    <w:basedOn w:val="DefaultParagraphFont"/>
    <w:rsid w:val="0029519D"/>
    <w:rPr>
      <w:rFonts w:ascii="Arial Narrow" w:hAnsi="Arial Narrow"/>
      <w:b/>
      <w:noProof w:val="0"/>
      <w:sz w:val="22"/>
      <w:szCs w:val="60"/>
      <w:lang w:val="en-US" w:eastAsia="en-US" w:bidi="ar-SA"/>
    </w:rPr>
  </w:style>
  <w:style w:type="character" w:customStyle="1" w:styleId="aunderline">
    <w:name w:val="aunderline"/>
    <w:basedOn w:val="DefaultParagraphFont"/>
    <w:qFormat/>
    <w:rsid w:val="0029519D"/>
    <w:rPr>
      <w:rFonts w:ascii="Times New Roman" w:hAnsi="Times New Roman"/>
      <w:sz w:val="20"/>
      <w:szCs w:val="24"/>
      <w:u w:val="thick"/>
    </w:rPr>
  </w:style>
  <w:style w:type="character" w:customStyle="1" w:styleId="tagChar1">
    <w:name w:val="tag Char1"/>
    <w:aliases w:val="Heading 2 Char1 Char Char Char Char"/>
    <w:basedOn w:val="DefaultParagraphFont"/>
    <w:rsid w:val="0029519D"/>
    <w:rPr>
      <w:b/>
      <w:noProof w:val="0"/>
      <w:sz w:val="24"/>
      <w:lang w:val="en-US" w:eastAsia="en-US" w:bidi="ar-SA"/>
    </w:rPr>
  </w:style>
  <w:style w:type="character" w:customStyle="1" w:styleId="tagChar2">
    <w:name w:val="tag Char2"/>
    <w:basedOn w:val="DefaultParagraphFont"/>
    <w:qFormat/>
    <w:rsid w:val="0029519D"/>
    <w:rPr>
      <w:b/>
      <w:noProof w:val="0"/>
      <w:sz w:val="24"/>
      <w:lang w:val="en-US" w:eastAsia="en-US" w:bidi="ar-SA"/>
    </w:rPr>
  </w:style>
  <w:style w:type="character" w:customStyle="1" w:styleId="Taggin-New">
    <w:name w:val="Taggin - New"/>
    <w:basedOn w:val="DefaultParagraphFont"/>
    <w:rsid w:val="0029519D"/>
    <w:rPr>
      <w:rFonts w:ascii="Arial Narrow" w:hAnsi="Arial Narrow"/>
      <w:b/>
      <w:sz w:val="22"/>
    </w:rPr>
  </w:style>
  <w:style w:type="character" w:customStyle="1" w:styleId="Boxing-New">
    <w:name w:val="Boxing - New"/>
    <w:basedOn w:val="DefaultParagraphFont"/>
    <w:rsid w:val="0029519D"/>
    <w:rPr>
      <w:rFonts w:ascii="Arial Narrow" w:hAnsi="Arial Narrow"/>
      <w:sz w:val="16"/>
      <w:u w:val="none"/>
      <w:bdr w:val="single" w:sz="4" w:space="0" w:color="auto"/>
    </w:rPr>
  </w:style>
  <w:style w:type="paragraph" w:customStyle="1" w:styleId="CardsHighlighted">
    <w:name w:val="Cards Highlighted"/>
    <w:next w:val="Normal"/>
    <w:link w:val="CardsHighlightedChar"/>
    <w:qFormat/>
    <w:rsid w:val="0029519D"/>
    <w:pPr>
      <w:shd w:val="clear" w:color="auto" w:fill="00FFFF"/>
    </w:pPr>
    <w:rPr>
      <w:rFonts w:ascii="Times New Roman" w:eastAsia="Calibri" w:hAnsi="Times New Roman" w:cs="Times New Roman"/>
      <w:szCs w:val="20"/>
      <w:u w:val="single"/>
    </w:rPr>
  </w:style>
  <w:style w:type="character" w:customStyle="1" w:styleId="CardsHighlightedChar">
    <w:name w:val="Cards Highlighted Char"/>
    <w:basedOn w:val="DefaultParagraphFont"/>
    <w:link w:val="CardsHighlighted"/>
    <w:rsid w:val="0029519D"/>
    <w:rPr>
      <w:rFonts w:ascii="Times New Roman" w:eastAsia="Calibri" w:hAnsi="Times New Roman" w:cs="Times New Roman"/>
      <w:szCs w:val="20"/>
      <w:u w:val="single"/>
      <w:shd w:val="clear" w:color="auto" w:fill="00FFFF"/>
    </w:rPr>
  </w:style>
  <w:style w:type="character" w:customStyle="1" w:styleId="CardUnderlined">
    <w:name w:val="Card Underlined"/>
    <w:basedOn w:val="DefaultParagraphFont"/>
    <w:rsid w:val="0029519D"/>
    <w:rPr>
      <w:rFonts w:ascii="Garamond" w:hAnsi="Garamond"/>
      <w:sz w:val="22"/>
      <w:szCs w:val="24"/>
      <w:u w:val="single"/>
      <w:lang w:val="en-US" w:eastAsia="en-US" w:bidi="ar-SA"/>
    </w:rPr>
  </w:style>
  <w:style w:type="paragraph" w:customStyle="1" w:styleId="Style2">
    <w:name w:val="Style2"/>
    <w:basedOn w:val="Heading4"/>
    <w:qFormat/>
    <w:rsid w:val="0029519D"/>
    <w:rPr>
      <w:rFonts w:eastAsia="Times New Roman" w:cs="Times New Roman"/>
      <w:iCs/>
      <w:caps/>
      <w:szCs w:val="20"/>
    </w:rPr>
  </w:style>
  <w:style w:type="character" w:customStyle="1" w:styleId="pagetitle">
    <w:name w:val="pagetitle"/>
    <w:basedOn w:val="DefaultParagraphFont"/>
    <w:rsid w:val="0029519D"/>
  </w:style>
  <w:style w:type="paragraph" w:customStyle="1" w:styleId="text">
    <w:name w:val="text"/>
    <w:basedOn w:val="Normal"/>
    <w:uiPriority w:val="99"/>
    <w:qFormat/>
    <w:rsid w:val="0029519D"/>
    <w:pPr>
      <w:spacing w:before="100" w:beforeAutospacing="1" w:after="100" w:afterAutospacing="1"/>
    </w:pPr>
    <w:rPr>
      <w:rFonts w:eastAsia="Times New Roman"/>
    </w:rPr>
  </w:style>
  <w:style w:type="character" w:customStyle="1" w:styleId="StyleUnderlineCharChar9ptBold1">
    <w:name w:val="Style Underline Char Char + 9 pt Bold1"/>
    <w:rsid w:val="0029519D"/>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29519D"/>
    <w:rPr>
      <w:rFonts w:ascii="Times New Roman" w:hAnsi="Times New Roman"/>
      <w:sz w:val="20"/>
      <w:szCs w:val="24"/>
      <w:u w:val="single"/>
      <w:lang w:val="en-US" w:eastAsia="en-US" w:bidi="ar-SA"/>
    </w:rPr>
  </w:style>
  <w:style w:type="character" w:customStyle="1" w:styleId="Style9ptBoldUnderline">
    <w:name w:val="Style 9 pt Bold Underline"/>
    <w:rsid w:val="0029519D"/>
    <w:rPr>
      <w:b/>
      <w:bCs/>
      <w:sz w:val="20"/>
      <w:u w:val="single"/>
    </w:rPr>
  </w:style>
  <w:style w:type="paragraph" w:customStyle="1" w:styleId="StyleUnderline9pt0">
    <w:name w:val="Style Underline + 9 pt"/>
    <w:link w:val="StyleUnderline9ptChar"/>
    <w:qFormat/>
    <w:rsid w:val="0029519D"/>
    <w:pPr>
      <w:spacing w:after="200" w:line="276" w:lineRule="auto"/>
    </w:pPr>
    <w:rPr>
      <w:rFonts w:ascii="Arial" w:eastAsia="Times New Roman" w:hAnsi="Arial" w:cs="Times New Roman"/>
      <w:sz w:val="22"/>
      <w:szCs w:val="20"/>
      <w:u w:val="single"/>
    </w:rPr>
  </w:style>
  <w:style w:type="character" w:customStyle="1" w:styleId="StyleUnderline9ptChar">
    <w:name w:val="Style Underline + 9 pt Char"/>
    <w:basedOn w:val="DefaultParagraphFont"/>
    <w:link w:val="StyleUnderline9pt0"/>
    <w:rsid w:val="0029519D"/>
    <w:rPr>
      <w:rFonts w:ascii="Arial" w:eastAsia="Times New Roman" w:hAnsi="Arial" w:cs="Times New Roman"/>
      <w:sz w:val="22"/>
      <w:szCs w:val="20"/>
      <w:u w:val="single"/>
    </w:rPr>
  </w:style>
  <w:style w:type="character" w:customStyle="1" w:styleId="StyleUnderlineChar1Bold">
    <w:name w:val="Style Underline Char1 + Bold"/>
    <w:rsid w:val="0029519D"/>
    <w:rPr>
      <w:rFonts w:ascii="Times New Roman" w:hAnsi="Times New Roman"/>
      <w:b/>
      <w:bCs/>
      <w:sz w:val="20"/>
      <w:szCs w:val="24"/>
      <w:u w:val="single"/>
      <w:lang w:val="en-US" w:eastAsia="en-US" w:bidi="ar-SA"/>
    </w:rPr>
  </w:style>
  <w:style w:type="paragraph" w:customStyle="1" w:styleId="Stylecard9pt">
    <w:name w:val="Style card + 9 pt"/>
    <w:basedOn w:val="card"/>
    <w:link w:val="Stylecard9ptChar"/>
    <w:qFormat/>
    <w:rsid w:val="0029519D"/>
    <w:pPr>
      <w:widowControl w:val="0"/>
    </w:pPr>
    <w:rPr>
      <w:bCs/>
      <w:kern w:val="32"/>
      <w:szCs w:val="20"/>
      <w:lang w:eastAsia="ar-SA"/>
    </w:rPr>
  </w:style>
  <w:style w:type="character" w:customStyle="1" w:styleId="Stylecard9ptChar">
    <w:name w:val="Style card + 9 pt Char"/>
    <w:basedOn w:val="cardChar"/>
    <w:link w:val="Stylecard9pt"/>
    <w:rsid w:val="0029519D"/>
    <w:rPr>
      <w:rFonts w:ascii="Times New Roman" w:hAnsi="Times New Roman"/>
      <w:bCs/>
      <w:kern w:val="32"/>
      <w:sz w:val="16"/>
      <w:szCs w:val="20"/>
      <w:lang w:eastAsia="ar-SA"/>
    </w:rPr>
  </w:style>
  <w:style w:type="character" w:customStyle="1" w:styleId="TagsCharCharChar">
    <w:name w:val="Tags Char Char Char"/>
    <w:basedOn w:val="DefaultParagraphFont"/>
    <w:rsid w:val="0029519D"/>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29519D"/>
    <w:pPr>
      <w:spacing w:before="100" w:beforeAutospacing="1" w:after="100" w:afterAutospacing="1"/>
    </w:pPr>
    <w:rPr>
      <w:rFonts w:eastAsia="Times New Roman"/>
      <w:sz w:val="18"/>
      <w:szCs w:val="18"/>
    </w:rPr>
  </w:style>
  <w:style w:type="character" w:customStyle="1" w:styleId="StyleUnderlineCharTimesBold">
    <w:name w:val="Style Underline Char + Times Bold"/>
    <w:basedOn w:val="DefaultParagraphFont"/>
    <w:rsid w:val="0029519D"/>
    <w:rPr>
      <w:rFonts w:ascii="Times" w:hAnsi="Times"/>
      <w:b w:val="0"/>
      <w:bCs/>
      <w:sz w:val="20"/>
      <w:u w:val="single"/>
    </w:rPr>
  </w:style>
  <w:style w:type="character" w:customStyle="1" w:styleId="blubigktbiz">
    <w:name w:val="blubigktbiz"/>
    <w:rsid w:val="0029519D"/>
  </w:style>
  <w:style w:type="paragraph" w:customStyle="1" w:styleId="StyleevidencetextBorderSinglesolidlineAuto05ptL">
    <w:name w:val="Style evidence text + Border: : (Single solid line Auto  0.5 pt L..."/>
    <w:basedOn w:val="evidencetext"/>
    <w:link w:val="StyleevidencetextBorderSinglesolidlineAuto05ptLChar"/>
    <w:qFormat/>
    <w:rsid w:val="0029519D"/>
    <w:pPr>
      <w:spacing w:after="160" w:line="259" w:lineRule="auto"/>
    </w:pPr>
    <w:rPr>
      <w:rFonts w:ascii="Calibri" w:hAnsi="Calibri" w:cstheme="minorBidi"/>
    </w:rPr>
  </w:style>
  <w:style w:type="character" w:customStyle="1" w:styleId="StyleevidencetextBorderSinglesolidlineAuto05ptLChar">
    <w:name w:val="Style evidence text + Border: : (Single solid line Auto  0.5 pt L... Char"/>
    <w:link w:val="StyleevidencetextBorderSinglesolidlineAuto05ptL"/>
    <w:rsid w:val="0029519D"/>
    <w:rPr>
      <w:rFonts w:ascii="Calibri" w:hAnsi="Calibri"/>
      <w:color w:val="000000"/>
      <w:sz w:val="22"/>
      <w:lang w:val="x-none" w:eastAsia="x-none"/>
    </w:rPr>
  </w:style>
  <w:style w:type="character" w:customStyle="1" w:styleId="Style4CharChar">
    <w:name w:val="Style4 Char Char"/>
    <w:basedOn w:val="DefaultParagraphFont"/>
    <w:rsid w:val="0029519D"/>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29519D"/>
    <w:rPr>
      <w:rFonts w:ascii="Times New Roman" w:hAnsi="Times New Roman" w:cs="Times New Roman"/>
      <w:sz w:val="16"/>
      <w:szCs w:val="16"/>
    </w:rPr>
  </w:style>
  <w:style w:type="character" w:customStyle="1" w:styleId="StyleEmphasisArial12ptBold">
    <w:name w:val="Style Emphasis + Arial 12 pt Bold"/>
    <w:rsid w:val="0029519D"/>
    <w:rPr>
      <w:rFonts w:ascii="Arial" w:hAnsi="Arial"/>
      <w:b/>
      <w:bCs/>
      <w:i/>
      <w:iCs/>
      <w:sz w:val="24"/>
    </w:rPr>
  </w:style>
  <w:style w:type="character" w:customStyle="1" w:styleId="super">
    <w:name w:val="super"/>
    <w:rsid w:val="0029519D"/>
  </w:style>
  <w:style w:type="character" w:customStyle="1" w:styleId="text30">
    <w:name w:val="text30"/>
    <w:rsid w:val="0029519D"/>
  </w:style>
  <w:style w:type="character" w:customStyle="1" w:styleId="uppercase">
    <w:name w:val="uppercase"/>
    <w:rsid w:val="0029519D"/>
  </w:style>
  <w:style w:type="character" w:customStyle="1" w:styleId="bodytext0">
    <w:name w:val="bodytext"/>
    <w:rsid w:val="0029519D"/>
  </w:style>
  <w:style w:type="character" w:customStyle="1" w:styleId="entry-title">
    <w:name w:val="entry-title"/>
    <w:rsid w:val="0029519D"/>
  </w:style>
  <w:style w:type="character" w:customStyle="1" w:styleId="BodyTextIndentChar1">
    <w:name w:val="Body Text Indent Char1"/>
    <w:basedOn w:val="DefaultParagraphFont"/>
    <w:uiPriority w:val="99"/>
    <w:semiHidden/>
    <w:rsid w:val="0029519D"/>
    <w:rPr>
      <w:rFonts w:ascii="Times New Roman" w:hAnsi="Times New Roman" w:cs="Times New Roman"/>
      <w:sz w:val="20"/>
    </w:rPr>
  </w:style>
  <w:style w:type="character" w:customStyle="1" w:styleId="Style6pt">
    <w:name w:val="Style 6 pt"/>
    <w:basedOn w:val="DefaultParagraphFont"/>
    <w:qFormat/>
    <w:rsid w:val="0029519D"/>
    <w:rPr>
      <w:sz w:val="12"/>
    </w:rPr>
  </w:style>
  <w:style w:type="character" w:customStyle="1" w:styleId="CiteCharCharCharCharCharChar">
    <w:name w:val="Cite Char Char Char Char Char Char"/>
    <w:basedOn w:val="DefaultParagraphFont"/>
    <w:rsid w:val="0029519D"/>
    <w:rPr>
      <w:b/>
      <w:noProof w:val="0"/>
      <w:sz w:val="22"/>
      <w:szCs w:val="24"/>
      <w:u w:val="single"/>
      <w:lang w:val="en-US" w:eastAsia="en-US" w:bidi="ar-SA"/>
    </w:rPr>
  </w:style>
  <w:style w:type="character" w:customStyle="1" w:styleId="mainbody1">
    <w:name w:val="mainbody1"/>
    <w:basedOn w:val="DefaultParagraphFont"/>
    <w:rsid w:val="0029519D"/>
    <w:rPr>
      <w:rFonts w:ascii="Verdana" w:hAnsi="Verdana" w:hint="default"/>
      <w:color w:val="000000"/>
      <w:sz w:val="22"/>
      <w:szCs w:val="22"/>
    </w:rPr>
  </w:style>
  <w:style w:type="character" w:customStyle="1" w:styleId="ssl4">
    <w:name w:val="ss_l4"/>
    <w:basedOn w:val="DefaultParagraphFont"/>
    <w:rsid w:val="0029519D"/>
  </w:style>
  <w:style w:type="paragraph" w:customStyle="1" w:styleId="StyleNormalWeb11ptUnderline">
    <w:name w:val="Style Normal (Web) + 11 pt Underline"/>
    <w:basedOn w:val="NormalWeb"/>
    <w:link w:val="StyleNormalWeb11ptUnderlineChar"/>
    <w:qFormat/>
    <w:rsid w:val="0029519D"/>
    <w:pPr>
      <w:spacing w:line="259" w:lineRule="auto"/>
    </w:pPr>
    <w:rPr>
      <w:rFonts w:ascii="Calibri" w:eastAsia="Calibri" w:hAnsi="Calibri" w:cs="Calibri"/>
      <w:sz w:val="22"/>
      <w:szCs w:val="22"/>
      <w:u w:val="single"/>
    </w:rPr>
  </w:style>
  <w:style w:type="character" w:customStyle="1" w:styleId="StyleNormalWeb11ptUnderlineChar">
    <w:name w:val="Style Normal (Web) + 11 pt Underline Char"/>
    <w:basedOn w:val="DefaultParagraphFont"/>
    <w:link w:val="StyleNormalWeb11ptUnderline"/>
    <w:rsid w:val="0029519D"/>
    <w:rPr>
      <w:rFonts w:ascii="Calibri" w:eastAsia="Calibri" w:hAnsi="Calibri" w:cs="Calibri"/>
      <w:sz w:val="22"/>
      <w:szCs w:val="22"/>
      <w:u w:val="single"/>
    </w:rPr>
  </w:style>
  <w:style w:type="character" w:customStyle="1" w:styleId="cit-first-element">
    <w:name w:val="cit-first-element"/>
    <w:basedOn w:val="DefaultParagraphFont"/>
    <w:rsid w:val="0029519D"/>
  </w:style>
  <w:style w:type="character" w:customStyle="1" w:styleId="title1">
    <w:name w:val="title1"/>
    <w:basedOn w:val="DefaultParagraphFont"/>
    <w:rsid w:val="0029519D"/>
  </w:style>
  <w:style w:type="character" w:customStyle="1" w:styleId="StyleThickunderline1">
    <w:name w:val="Style Thick underline1"/>
    <w:basedOn w:val="DefaultParagraphFont"/>
    <w:rsid w:val="0029519D"/>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29519D"/>
    <w:rPr>
      <w:rFonts w:ascii="Georgia" w:hAnsi="Georgia"/>
    </w:rPr>
  </w:style>
  <w:style w:type="character" w:customStyle="1" w:styleId="FooterChar1">
    <w:name w:val="Footer Char1"/>
    <w:basedOn w:val="DefaultParagraphFont"/>
    <w:uiPriority w:val="99"/>
    <w:semiHidden/>
    <w:rsid w:val="0029519D"/>
    <w:rPr>
      <w:rFonts w:ascii="Georgia" w:hAnsi="Georgia"/>
    </w:rPr>
  </w:style>
  <w:style w:type="paragraph" w:customStyle="1" w:styleId="Underline20">
    <w:name w:val="Underline2"/>
    <w:basedOn w:val="Normal"/>
    <w:link w:val="Underline2Char"/>
    <w:autoRedefine/>
    <w:uiPriority w:val="4"/>
    <w:qFormat/>
    <w:rsid w:val="0029519D"/>
    <w:rPr>
      <w:b/>
      <w:u w:val="single"/>
    </w:rPr>
  </w:style>
  <w:style w:type="character" w:customStyle="1" w:styleId="Underline2Char">
    <w:name w:val="Underline2 Char"/>
    <w:basedOn w:val="DefaultParagraphFont"/>
    <w:link w:val="Underline20"/>
    <w:uiPriority w:val="4"/>
    <w:qFormat/>
    <w:rsid w:val="0029519D"/>
    <w:rPr>
      <w:rFonts w:ascii="Calibri" w:hAnsi="Calibri"/>
      <w:b/>
      <w:sz w:val="22"/>
      <w:u w:val="single"/>
    </w:rPr>
  </w:style>
  <w:style w:type="paragraph" w:customStyle="1" w:styleId="TableParagraph">
    <w:name w:val="Table Paragraph"/>
    <w:basedOn w:val="Normal"/>
    <w:uiPriority w:val="1"/>
    <w:qFormat/>
    <w:rsid w:val="0029519D"/>
    <w:pPr>
      <w:widowControl w:val="0"/>
    </w:pPr>
  </w:style>
  <w:style w:type="character" w:customStyle="1" w:styleId="UnderlineChar0">
    <w:name w:val="UnderlineChar"/>
    <w:rsid w:val="0029519D"/>
    <w:rPr>
      <w:sz w:val="24"/>
      <w:u w:val="single"/>
      <w:shd w:val="clear" w:color="auto" w:fill="auto"/>
    </w:rPr>
  </w:style>
  <w:style w:type="character" w:customStyle="1" w:styleId="foreground">
    <w:name w:val="foreground"/>
    <w:basedOn w:val="DefaultParagraphFont"/>
    <w:rsid w:val="0029519D"/>
  </w:style>
  <w:style w:type="paragraph" w:customStyle="1" w:styleId="StyleCircled11pt">
    <w:name w:val="Style Circled + 11 pt"/>
    <w:basedOn w:val="Normal"/>
    <w:link w:val="StyleCircled11ptChar"/>
    <w:qFormat/>
    <w:rsid w:val="0029519D"/>
    <w:rPr>
      <w:rFonts w:eastAsia="Times New Roman"/>
      <w:b/>
      <w:bCs/>
      <w:sz w:val="20"/>
      <w:u w:val="single"/>
    </w:rPr>
  </w:style>
  <w:style w:type="character" w:customStyle="1" w:styleId="StyleCircled11ptChar">
    <w:name w:val="Style Circled + 11 pt Char"/>
    <w:link w:val="StyleCircled11pt"/>
    <w:rsid w:val="0029519D"/>
    <w:rPr>
      <w:rFonts w:ascii="Calibri" w:eastAsia="Times New Roman" w:hAnsi="Calibri"/>
      <w:b/>
      <w:bCs/>
      <w:sz w:val="20"/>
      <w:u w:val="single"/>
    </w:rPr>
  </w:style>
  <w:style w:type="paragraph" w:customStyle="1" w:styleId="StyleUnunderlined10ptThickunderline">
    <w:name w:val="Style Ununderlined + 10 pt Thick underline"/>
    <w:basedOn w:val="Normal"/>
    <w:link w:val="StyleUnunderlined10ptThickunderlineChar"/>
    <w:qFormat/>
    <w:rsid w:val="0029519D"/>
    <w:rPr>
      <w:rFonts w:ascii="Times" w:eastAsia="Times New Roman" w:hAnsi="Times"/>
      <w:sz w:val="20"/>
      <w:szCs w:val="28"/>
      <w:u w:val="single"/>
    </w:rPr>
  </w:style>
  <w:style w:type="character" w:customStyle="1" w:styleId="StyleUnunderlined10ptThickunderlineChar">
    <w:name w:val="Style Ununderlined + 10 pt Thick underline Char"/>
    <w:link w:val="StyleUnunderlined10ptThickunderline"/>
    <w:rsid w:val="0029519D"/>
    <w:rPr>
      <w:rFonts w:ascii="Times" w:eastAsia="Times New Roman" w:hAnsi="Times"/>
      <w:sz w:val="20"/>
      <w:szCs w:val="28"/>
      <w:u w:val="single"/>
    </w:rPr>
  </w:style>
  <w:style w:type="paragraph" w:customStyle="1" w:styleId="cite20">
    <w:name w:val="cite2"/>
    <w:basedOn w:val="Normal"/>
    <w:uiPriority w:val="99"/>
    <w:qFormat/>
    <w:rsid w:val="0029519D"/>
    <w:rPr>
      <w:rFonts w:eastAsia="Times New Roman"/>
      <w:color w:val="000000"/>
      <w:sz w:val="20"/>
      <w:szCs w:val="20"/>
    </w:rPr>
  </w:style>
  <w:style w:type="character" w:customStyle="1" w:styleId="postby">
    <w:name w:val="post_by"/>
    <w:basedOn w:val="DefaultParagraphFont"/>
    <w:rsid w:val="0029519D"/>
  </w:style>
  <w:style w:type="character" w:customStyle="1" w:styleId="Style11ptBorderSinglesolidlineAuto05ptLinewidth">
    <w:name w:val="Style 11 pt Border: : (Single solid line Auto  0.5 pt Line width)"/>
    <w:rsid w:val="0029519D"/>
    <w:rPr>
      <w:sz w:val="20"/>
      <w:bdr w:val="single" w:sz="4" w:space="0" w:color="auto" w:frame="1"/>
    </w:rPr>
  </w:style>
  <w:style w:type="character" w:customStyle="1" w:styleId="StyleUnderlineChar9ptBorderSinglesolidlineAuto0">
    <w:name w:val="Style Underline Char + 9 pt Border: : (Single solid line Auto  0..."/>
    <w:rsid w:val="0029519D"/>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29519D"/>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29519D"/>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29519D"/>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29519D"/>
    <w:rPr>
      <w:sz w:val="20"/>
      <w:szCs w:val="24"/>
      <w:u w:val="single"/>
      <w:bdr w:val="single" w:sz="4" w:space="0" w:color="auto"/>
      <w:lang w:val="en-US" w:eastAsia="en-US" w:bidi="ar-SA"/>
    </w:rPr>
  </w:style>
  <w:style w:type="character" w:customStyle="1" w:styleId="StyleLatinGaramondUnderline">
    <w:name w:val="Style (Latin) Garamond Underline"/>
    <w:rsid w:val="0029519D"/>
    <w:rPr>
      <w:rFonts w:ascii="Times New Roman" w:hAnsi="Times New Roman"/>
      <w:sz w:val="20"/>
      <w:u w:val="single"/>
    </w:rPr>
  </w:style>
  <w:style w:type="character" w:customStyle="1" w:styleId="StyleLatinGaramond">
    <w:name w:val="Style (Latin) Garamond"/>
    <w:rsid w:val="0029519D"/>
    <w:rPr>
      <w:rFonts w:ascii="Times New Roman" w:hAnsi="Times New Roman"/>
      <w:sz w:val="20"/>
    </w:rPr>
  </w:style>
  <w:style w:type="character" w:customStyle="1" w:styleId="styletimesnewroman12ptbold0">
    <w:name w:val="styletimesnewroman12ptbold"/>
    <w:basedOn w:val="DefaultParagraphFont"/>
    <w:rsid w:val="0029519D"/>
  </w:style>
  <w:style w:type="character" w:customStyle="1" w:styleId="mainheading">
    <w:name w:val="mainheading"/>
    <w:basedOn w:val="DefaultParagraphFont"/>
    <w:rsid w:val="0029519D"/>
  </w:style>
  <w:style w:type="paragraph" w:customStyle="1" w:styleId="BoldandUnderlineChar2CharChar">
    <w:name w:val="Bold and Underline Char2 Char Char"/>
    <w:basedOn w:val="Normal"/>
    <w:link w:val="BoldandUnderlineChar2CharCharChar"/>
    <w:qFormat/>
    <w:rsid w:val="0029519D"/>
    <w:rPr>
      <w:rFonts w:eastAsia="Times New Roman"/>
      <w:b/>
      <w:u w:val="single"/>
    </w:rPr>
  </w:style>
  <w:style w:type="character" w:customStyle="1" w:styleId="BoldandUnderlineChar2CharCharChar">
    <w:name w:val="Bold and Underline Char2 Char Char Char"/>
    <w:basedOn w:val="DefaultParagraphFont"/>
    <w:link w:val="BoldandUnderlineChar2CharChar"/>
    <w:rsid w:val="0029519D"/>
    <w:rPr>
      <w:rFonts w:ascii="Calibri" w:eastAsia="Times New Roman" w:hAnsi="Calibri"/>
      <w:b/>
      <w:sz w:val="22"/>
      <w:u w:val="single"/>
    </w:rPr>
  </w:style>
  <w:style w:type="character" w:customStyle="1" w:styleId="StyleUnderlineChar9ptChar">
    <w:name w:val="Style Underline Char + 9 pt Char"/>
    <w:basedOn w:val="UnderlineCharChar"/>
    <w:rsid w:val="0029519D"/>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29519D"/>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29519D"/>
    <w:rPr>
      <w:sz w:val="16"/>
    </w:rPr>
  </w:style>
  <w:style w:type="paragraph" w:customStyle="1" w:styleId="Reduce8pt">
    <w:name w:val="Reduce 8pt"/>
    <w:basedOn w:val="Normal"/>
    <w:link w:val="Reduce8ptCharChar"/>
    <w:qFormat/>
    <w:rsid w:val="0029519D"/>
    <w:pPr>
      <w:autoSpaceDE w:val="0"/>
      <w:autoSpaceDN w:val="0"/>
      <w:adjustRightInd w:val="0"/>
      <w:jc w:val="both"/>
    </w:pPr>
    <w:rPr>
      <w:rFonts w:asciiTheme="minorHAnsi" w:hAnsiTheme="minorHAnsi"/>
      <w:sz w:val="16"/>
    </w:rPr>
  </w:style>
  <w:style w:type="character" w:customStyle="1" w:styleId="CardIndentedChar">
    <w:name w:val="Card (Indented) Char"/>
    <w:link w:val="CardIndented"/>
    <w:locked/>
    <w:rsid w:val="0029519D"/>
    <w:rPr>
      <w:rFonts w:ascii="Arial" w:hAnsi="Arial" w:cs="Arial"/>
      <w:sz w:val="22"/>
    </w:rPr>
  </w:style>
  <w:style w:type="character" w:customStyle="1" w:styleId="boldciteChar4">
    <w:name w:val="bold cite Char4"/>
    <w:link w:val="boldcite"/>
    <w:locked/>
    <w:rsid w:val="0029519D"/>
    <w:rPr>
      <w:rFonts w:eastAsia="Times New Roman" w:cs="Times New Roman"/>
      <w:b/>
      <w:color w:val="000000"/>
      <w:sz w:val="20"/>
      <w:u w:val="thick" w:color="000000"/>
    </w:rPr>
  </w:style>
  <w:style w:type="paragraph" w:customStyle="1" w:styleId="boldcite">
    <w:name w:val="bold cite"/>
    <w:basedOn w:val="Normal"/>
    <w:link w:val="boldciteChar4"/>
    <w:qFormat/>
    <w:rsid w:val="0029519D"/>
    <w:rPr>
      <w:rFonts w:asciiTheme="minorHAnsi" w:eastAsia="Times New Roman" w:hAnsiTheme="minorHAnsi" w:cs="Times New Roman"/>
      <w:b/>
      <w:color w:val="000000"/>
      <w:sz w:val="20"/>
      <w:u w:val="thick" w:color="000000"/>
    </w:rPr>
  </w:style>
  <w:style w:type="paragraph" w:customStyle="1" w:styleId="Style7">
    <w:name w:val="Style7"/>
    <w:basedOn w:val="Normal"/>
    <w:uiPriority w:val="99"/>
    <w:qFormat/>
    <w:rsid w:val="0029519D"/>
    <w:pPr>
      <w:widowControl w:val="0"/>
      <w:autoSpaceDE w:val="0"/>
      <w:autoSpaceDN w:val="0"/>
      <w:adjustRightInd w:val="0"/>
      <w:spacing w:line="229" w:lineRule="exact"/>
    </w:pPr>
    <w:rPr>
      <w:rFonts w:ascii="Arial Narrow" w:eastAsia="Times New Roman" w:hAnsi="Arial Narrow"/>
    </w:rPr>
  </w:style>
  <w:style w:type="paragraph" w:customStyle="1" w:styleId="TagCite1">
    <w:name w:val="TagCite"/>
    <w:basedOn w:val="Normal"/>
    <w:qFormat/>
    <w:rsid w:val="0029519D"/>
    <w:rPr>
      <w:rFonts w:eastAsia="Calibri"/>
      <w:b/>
    </w:rPr>
  </w:style>
  <w:style w:type="character" w:customStyle="1" w:styleId="HeadingsBaseChar">
    <w:name w:val="Headings Base Char"/>
    <w:basedOn w:val="DefaultParagraphFont"/>
    <w:link w:val="HeadingsBase"/>
    <w:locked/>
    <w:rsid w:val="0029519D"/>
    <w:rPr>
      <w:rFonts w:ascii="Times New Roman" w:hAnsi="Times New Roman" w:cs="Times New Roman"/>
      <w:b/>
      <w:sz w:val="32"/>
    </w:rPr>
  </w:style>
  <w:style w:type="paragraph" w:customStyle="1" w:styleId="HeadingsBase">
    <w:name w:val="Headings Base"/>
    <w:basedOn w:val="Normal"/>
    <w:link w:val="HeadingsBaseChar"/>
    <w:qFormat/>
    <w:rsid w:val="0029519D"/>
    <w:pPr>
      <w:keepNext/>
      <w:keepLines/>
      <w:suppressAutoHyphens/>
      <w:spacing w:before="20" w:after="120"/>
      <w:jc w:val="center"/>
    </w:pPr>
    <w:rPr>
      <w:rFonts w:ascii="Times New Roman" w:hAnsi="Times New Roman" w:cs="Times New Roman"/>
      <w:b/>
      <w:sz w:val="32"/>
    </w:rPr>
  </w:style>
  <w:style w:type="paragraph" w:customStyle="1" w:styleId="HeadingFake">
    <w:name w:val="Heading Fake"/>
    <w:basedOn w:val="Heading3"/>
    <w:qFormat/>
    <w:rsid w:val="0029519D"/>
    <w:pPr>
      <w:suppressAutoHyphens/>
      <w:spacing w:before="20" w:after="120"/>
      <w:outlineLvl w:val="9"/>
    </w:pPr>
    <w:rPr>
      <w:rFonts w:eastAsia="Times New Roman" w:cs="Arial"/>
      <w:bCs w:val="0"/>
      <w:kern w:val="32"/>
      <w:szCs w:val="26"/>
    </w:rPr>
  </w:style>
  <w:style w:type="paragraph" w:customStyle="1" w:styleId="SchoolPaper">
    <w:name w:val="School Paper"/>
    <w:basedOn w:val="Normal"/>
    <w:qFormat/>
    <w:rsid w:val="0029519D"/>
    <w:pPr>
      <w:spacing w:line="480" w:lineRule="auto"/>
      <w:ind w:firstLine="720"/>
    </w:pPr>
    <w:rPr>
      <w:rFonts w:eastAsia="Calibri"/>
    </w:rPr>
  </w:style>
  <w:style w:type="paragraph" w:customStyle="1" w:styleId="SchoolBlockQuote">
    <w:name w:val="School Block Quote"/>
    <w:basedOn w:val="SchoolPaper"/>
    <w:qFormat/>
    <w:rsid w:val="0029519D"/>
  </w:style>
  <w:style w:type="paragraph" w:customStyle="1" w:styleId="SchoolWorksCited">
    <w:name w:val="School Works Cited"/>
    <w:basedOn w:val="SchoolPaper"/>
    <w:qFormat/>
    <w:rsid w:val="0029519D"/>
  </w:style>
  <w:style w:type="paragraph" w:customStyle="1" w:styleId="BlockQuote">
    <w:name w:val="Block Quote"/>
    <w:basedOn w:val="Normal"/>
    <w:qFormat/>
    <w:rsid w:val="0029519D"/>
    <w:pPr>
      <w:ind w:left="720" w:right="720"/>
    </w:pPr>
    <w:rPr>
      <w:rFonts w:eastAsia="Calibri"/>
    </w:rPr>
  </w:style>
  <w:style w:type="paragraph" w:customStyle="1" w:styleId="PaperBody">
    <w:name w:val="Paper Body"/>
    <w:basedOn w:val="Normal"/>
    <w:qFormat/>
    <w:rsid w:val="0029519D"/>
    <w:pPr>
      <w:spacing w:line="480" w:lineRule="auto"/>
      <w:ind w:firstLine="720"/>
    </w:pPr>
    <w:rPr>
      <w:rFonts w:eastAsia="Calibri"/>
    </w:rPr>
  </w:style>
  <w:style w:type="paragraph" w:customStyle="1" w:styleId="PaperCitation">
    <w:name w:val="Paper Citation"/>
    <w:basedOn w:val="Normal"/>
    <w:qFormat/>
    <w:rsid w:val="0029519D"/>
    <w:pPr>
      <w:spacing w:line="480" w:lineRule="auto"/>
      <w:ind w:left="720" w:hanging="720"/>
    </w:pPr>
    <w:rPr>
      <w:rFonts w:eastAsia="Calibri"/>
    </w:rPr>
  </w:style>
  <w:style w:type="character" w:customStyle="1" w:styleId="hatChar">
    <w:name w:val="hat Char"/>
    <w:basedOn w:val="DefaultParagraphFont"/>
    <w:link w:val="hat"/>
    <w:locked/>
    <w:rsid w:val="0029519D"/>
    <w:rPr>
      <w:rFonts w:ascii="Calibri" w:eastAsia="Times New Roman" w:hAnsi="Calibri"/>
      <w:b/>
      <w:bCs/>
      <w:sz w:val="32"/>
      <w:u w:val="single"/>
      <w:lang w:bidi="en-US"/>
    </w:rPr>
  </w:style>
  <w:style w:type="paragraph" w:customStyle="1" w:styleId="WW-Default">
    <w:name w:val="WW-Default"/>
    <w:qFormat/>
    <w:rsid w:val="0029519D"/>
    <w:pPr>
      <w:suppressAutoHyphens/>
    </w:pPr>
    <w:rPr>
      <w:rFonts w:ascii="Georgia" w:eastAsia="Calibri" w:hAnsi="Georgia" w:cs="Calibri"/>
      <w:sz w:val="22"/>
      <w:szCs w:val="22"/>
      <w:lang w:eastAsia="ar-SA"/>
    </w:rPr>
  </w:style>
  <w:style w:type="paragraph" w:customStyle="1" w:styleId="B-TagCite">
    <w:name w:val="B-TagCite"/>
    <w:qFormat/>
    <w:rsid w:val="0029519D"/>
    <w:pPr>
      <w:keepNext/>
      <w:widowControl w:val="0"/>
      <w:tabs>
        <w:tab w:val="num" w:pos="0"/>
      </w:tabs>
      <w:suppressAutoHyphens/>
    </w:pPr>
    <w:rPr>
      <w:rFonts w:ascii="Garamond" w:eastAsia="MS Gothic" w:hAnsi="Garamond" w:cs="Times New Roman"/>
      <w:b/>
      <w:lang w:eastAsia="ar-SA"/>
    </w:rPr>
  </w:style>
  <w:style w:type="character" w:customStyle="1" w:styleId="AuthorChar">
    <w:name w:val="Author Char"/>
    <w:basedOn w:val="DefaultParagraphFont"/>
    <w:locked/>
    <w:rsid w:val="0029519D"/>
    <w:rPr>
      <w:rFonts w:ascii="Times New Roman" w:hAnsi="Times New Roman" w:cs="Times New Roman"/>
      <w:b/>
      <w:sz w:val="20"/>
    </w:rPr>
  </w:style>
  <w:style w:type="paragraph" w:customStyle="1" w:styleId="MicroText">
    <w:name w:val="MicroText"/>
    <w:basedOn w:val="Normal"/>
    <w:next w:val="Normal"/>
    <w:link w:val="MicroTextChar"/>
    <w:qFormat/>
    <w:rsid w:val="0029519D"/>
    <w:rPr>
      <w:rFonts w:ascii="Arial Narrow" w:hAnsi="Arial Narrow"/>
      <w:sz w:val="12"/>
    </w:rPr>
  </w:style>
  <w:style w:type="paragraph" w:customStyle="1" w:styleId="indent">
    <w:name w:val="indent"/>
    <w:basedOn w:val="Normal"/>
    <w:qFormat/>
    <w:rsid w:val="0029519D"/>
    <w:pPr>
      <w:spacing w:before="100" w:beforeAutospacing="1" w:after="100" w:afterAutospacing="1"/>
    </w:pPr>
    <w:rPr>
      <w:rFonts w:eastAsia="Times New Roman"/>
    </w:rPr>
  </w:style>
  <w:style w:type="paragraph" w:customStyle="1" w:styleId="PageHeaderLine1">
    <w:name w:val="PageHeaderLine1"/>
    <w:basedOn w:val="Normal"/>
    <w:qFormat/>
    <w:rsid w:val="0029519D"/>
    <w:pPr>
      <w:tabs>
        <w:tab w:val="right" w:pos="10800"/>
      </w:tabs>
    </w:pPr>
    <w:rPr>
      <w:rFonts w:eastAsia="Calibri"/>
      <w:b/>
    </w:rPr>
  </w:style>
  <w:style w:type="paragraph" w:customStyle="1" w:styleId="PageHeaderLine2">
    <w:name w:val="PageHeaderLine2"/>
    <w:basedOn w:val="Normal"/>
    <w:next w:val="Normal"/>
    <w:link w:val="PageHeaderLine2Char"/>
    <w:qFormat/>
    <w:rsid w:val="0029519D"/>
    <w:pPr>
      <w:tabs>
        <w:tab w:val="right" w:pos="10800"/>
      </w:tabs>
      <w:spacing w:line="480" w:lineRule="auto"/>
    </w:pPr>
    <w:rPr>
      <w:rFonts w:eastAsia="Calibri"/>
      <w:b/>
    </w:rPr>
  </w:style>
  <w:style w:type="character" w:customStyle="1" w:styleId="styleboldunderline">
    <w:name w:val="styleboldunderline"/>
    <w:basedOn w:val="DefaultParagraphFont"/>
    <w:rsid w:val="0029519D"/>
  </w:style>
  <w:style w:type="character" w:customStyle="1" w:styleId="box">
    <w:name w:val="box"/>
    <w:basedOn w:val="DefaultParagraphFont"/>
    <w:rsid w:val="0029519D"/>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29519D"/>
    <w:rPr>
      <w:rFonts w:ascii="Arial Narrow" w:hAnsi="Arial Narrow" w:cs="Arial Narrow" w:hint="default"/>
      <w:sz w:val="18"/>
      <w:szCs w:val="18"/>
    </w:rPr>
  </w:style>
  <w:style w:type="character" w:customStyle="1" w:styleId="FontStyle14">
    <w:name w:val="Font Style14"/>
    <w:basedOn w:val="DefaultParagraphFont"/>
    <w:uiPriority w:val="99"/>
    <w:rsid w:val="0029519D"/>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29519D"/>
    <w:rPr>
      <w:rFonts w:ascii="Arial Narrow" w:hAnsi="Arial Narrow" w:cs="Arial Narrow" w:hint="default"/>
      <w:b/>
      <w:bCs/>
      <w:sz w:val="10"/>
      <w:szCs w:val="10"/>
    </w:rPr>
  </w:style>
  <w:style w:type="character" w:customStyle="1" w:styleId="CardTagandCiteChar">
    <w:name w:val="Card Tag and Cite Char"/>
    <w:basedOn w:val="DefaultParagraphFont"/>
    <w:rsid w:val="0029519D"/>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0"/>
    <w:rsid w:val="0029519D"/>
    <w:rPr>
      <w:rFonts w:ascii="Arial Narrow" w:hAnsi="Arial Narrow"/>
      <w:b/>
      <w:color w:val="000000"/>
      <w:sz w:val="22"/>
      <w:szCs w:val="22"/>
      <w:u w:val="single"/>
    </w:rPr>
  </w:style>
  <w:style w:type="character" w:customStyle="1" w:styleId="SmallText0">
    <w:name w:val="SmallText"/>
    <w:rsid w:val="0029519D"/>
    <w:rPr>
      <w:color w:val="000000"/>
    </w:rPr>
  </w:style>
  <w:style w:type="character" w:customStyle="1" w:styleId="CitesChar1">
    <w:name w:val="Cites Char1"/>
    <w:basedOn w:val="DefaultParagraphFont"/>
    <w:rsid w:val="0029519D"/>
    <w:rPr>
      <w:b/>
      <w:bCs w:val="0"/>
      <w:szCs w:val="24"/>
      <w:u w:val="single"/>
      <w:lang w:val="en-US" w:eastAsia="en-US" w:bidi="ar-SA"/>
    </w:rPr>
  </w:style>
  <w:style w:type="character" w:customStyle="1" w:styleId="CardUnderlinedChar">
    <w:name w:val="Card Underlined Char"/>
    <w:basedOn w:val="DefaultParagraphFont"/>
    <w:rsid w:val="0029519D"/>
    <w:rPr>
      <w:rFonts w:ascii="Arial Narrow" w:hAnsi="Arial Narrow" w:hint="default"/>
      <w:sz w:val="22"/>
      <w:szCs w:val="24"/>
      <w:u w:val="single"/>
      <w:lang w:val="en-US" w:eastAsia="en-US" w:bidi="ar-SA"/>
    </w:rPr>
  </w:style>
  <w:style w:type="character" w:customStyle="1" w:styleId="underline3">
    <w:name w:val="underline3"/>
    <w:basedOn w:val="underline2"/>
    <w:rsid w:val="0029519D"/>
    <w:rPr>
      <w:rFonts w:ascii="Arial" w:hAnsi="Arial"/>
      <w:sz w:val="18"/>
      <w:u w:val="single"/>
      <w:bdr w:val="none" w:sz="0" w:space="0" w:color="auto" w:frame="1"/>
      <w:shd w:val="clear" w:color="auto" w:fill="FFFF00"/>
    </w:rPr>
  </w:style>
  <w:style w:type="character" w:customStyle="1" w:styleId="menu">
    <w:name w:val="menu"/>
    <w:basedOn w:val="DefaultParagraphFont"/>
    <w:rsid w:val="0029519D"/>
  </w:style>
  <w:style w:type="character" w:customStyle="1" w:styleId="itxtrst">
    <w:name w:val="itxtrst"/>
    <w:rsid w:val="0029519D"/>
  </w:style>
  <w:style w:type="character" w:customStyle="1" w:styleId="A-Underlining">
    <w:name w:val="A-Underlining"/>
    <w:basedOn w:val="DefaultParagraphFont"/>
    <w:rsid w:val="0029519D"/>
    <w:rPr>
      <w:rFonts w:ascii="Garamond" w:hAnsi="Garamond" w:hint="default"/>
      <w:color w:val="auto"/>
      <w:sz w:val="24"/>
      <w:u w:val="single"/>
    </w:rPr>
  </w:style>
  <w:style w:type="character" w:customStyle="1" w:styleId="StyleUnderlineBold0">
    <w:name w:val="Style Underline + Bold"/>
    <w:rsid w:val="0029519D"/>
    <w:rPr>
      <w:b/>
      <w:bCs/>
      <w:u w:val="single"/>
    </w:rPr>
  </w:style>
  <w:style w:type="character" w:customStyle="1" w:styleId="Underline-Highlighted">
    <w:name w:val="Underline-Highlighted"/>
    <w:uiPriority w:val="1"/>
    <w:qFormat/>
    <w:rsid w:val="0029519D"/>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29519D"/>
  </w:style>
  <w:style w:type="character" w:customStyle="1" w:styleId="newsmain">
    <w:name w:val="news_main"/>
    <w:basedOn w:val="DefaultParagraphFont"/>
    <w:rsid w:val="0029519D"/>
  </w:style>
  <w:style w:type="character" w:customStyle="1" w:styleId="AuthorDate0">
    <w:name w:val="Author Date"/>
    <w:rsid w:val="0029519D"/>
    <w:rPr>
      <w:b/>
      <w:bCs w:val="0"/>
      <w:sz w:val="24"/>
      <w:u w:val="thick"/>
    </w:rPr>
  </w:style>
  <w:style w:type="character" w:customStyle="1" w:styleId="red">
    <w:name w:val="red"/>
    <w:basedOn w:val="DefaultParagraphFont"/>
    <w:rsid w:val="0029519D"/>
  </w:style>
  <w:style w:type="character" w:customStyle="1" w:styleId="at">
    <w:name w:val="at"/>
    <w:rsid w:val="0029519D"/>
  </w:style>
  <w:style w:type="character" w:customStyle="1" w:styleId="org">
    <w:name w:val="org"/>
    <w:rsid w:val="0029519D"/>
  </w:style>
  <w:style w:type="character" w:customStyle="1" w:styleId="pnumber">
    <w:name w:val="pnumber"/>
    <w:rsid w:val="0029519D"/>
  </w:style>
  <w:style w:type="character" w:customStyle="1" w:styleId="ital">
    <w:name w:val="ital"/>
    <w:rsid w:val="0029519D"/>
  </w:style>
  <w:style w:type="character" w:customStyle="1" w:styleId="orgdiv">
    <w:name w:val="orgdiv"/>
    <w:rsid w:val="0029519D"/>
  </w:style>
  <w:style w:type="character" w:customStyle="1" w:styleId="orgname">
    <w:name w:val="orgname"/>
    <w:rsid w:val="0029519D"/>
  </w:style>
  <w:style w:type="character" w:customStyle="1" w:styleId="city">
    <w:name w:val="city"/>
    <w:rsid w:val="0029519D"/>
  </w:style>
  <w:style w:type="character" w:customStyle="1" w:styleId="state">
    <w:name w:val="state"/>
    <w:rsid w:val="0029519D"/>
  </w:style>
  <w:style w:type="character" w:customStyle="1" w:styleId="country">
    <w:name w:val="country"/>
    <w:rsid w:val="0029519D"/>
  </w:style>
  <w:style w:type="character" w:customStyle="1" w:styleId="articletitle">
    <w:name w:val="articletitle"/>
    <w:rsid w:val="0029519D"/>
    <w:rPr>
      <w:rFonts w:ascii="Times New Roman" w:hAnsi="Times New Roman" w:cs="Times New Roman" w:hint="default"/>
    </w:rPr>
  </w:style>
  <w:style w:type="character" w:customStyle="1" w:styleId="6pointChar">
    <w:name w:val="6 point Char"/>
    <w:rsid w:val="0029519D"/>
    <w:rPr>
      <w:rFonts w:ascii="Times New Roman" w:hAnsi="Times New Roman" w:cs="Times New Roman" w:hint="default"/>
      <w:sz w:val="12"/>
      <w:lang w:val="en-US" w:eastAsia="en-US"/>
    </w:rPr>
  </w:style>
  <w:style w:type="character" w:customStyle="1" w:styleId="StyleThickunderline">
    <w:name w:val="Style Thick underline"/>
    <w:qFormat/>
    <w:rsid w:val="0029519D"/>
    <w:rPr>
      <w:u w:val="thick"/>
    </w:rPr>
  </w:style>
  <w:style w:type="character" w:customStyle="1" w:styleId="Box0">
    <w:name w:val="Box!"/>
    <w:rsid w:val="0029519D"/>
    <w:rPr>
      <w:rFonts w:ascii="Garamond" w:hAnsi="Garamond" w:hint="default"/>
      <w:sz w:val="24"/>
      <w:u w:val="single"/>
      <w:bdr w:val="single" w:sz="4" w:space="0" w:color="auto" w:frame="1"/>
    </w:rPr>
  </w:style>
  <w:style w:type="character" w:customStyle="1" w:styleId="citechar1">
    <w:name w:val="citechar"/>
    <w:basedOn w:val="DefaultParagraphFont"/>
    <w:rsid w:val="0029519D"/>
  </w:style>
  <w:style w:type="character" w:customStyle="1" w:styleId="underlinechar2">
    <w:name w:val="underlinechar"/>
    <w:basedOn w:val="DefaultParagraphFont"/>
    <w:rsid w:val="0029519D"/>
  </w:style>
  <w:style w:type="character" w:customStyle="1" w:styleId="CardUnderlineChar">
    <w:name w:val="Card Underline Char"/>
    <w:rsid w:val="0029519D"/>
    <w:rPr>
      <w:szCs w:val="24"/>
      <w:u w:val="single"/>
      <w:lang w:val="en-US" w:eastAsia="en-US" w:bidi="ar-SA"/>
    </w:rPr>
  </w:style>
  <w:style w:type="character" w:customStyle="1" w:styleId="tagciteChar">
    <w:name w:val="tag/cite Char"/>
    <w:basedOn w:val="DefaultParagraphFont"/>
    <w:rsid w:val="0029519D"/>
    <w:rPr>
      <w:b/>
      <w:bCs w:val="0"/>
      <w:sz w:val="24"/>
      <w:lang w:val="en-US" w:eastAsia="en-US" w:bidi="ar-SA"/>
    </w:rPr>
  </w:style>
  <w:style w:type="character" w:customStyle="1" w:styleId="8pointChar">
    <w:name w:val="8 point Char"/>
    <w:basedOn w:val="DefaultParagraphFont"/>
    <w:rsid w:val="0029519D"/>
    <w:rPr>
      <w:sz w:val="16"/>
      <w:lang w:val="en-US" w:eastAsia="en-US" w:bidi="ar-SA"/>
    </w:rPr>
  </w:style>
  <w:style w:type="character" w:customStyle="1" w:styleId="BoldText12pt">
    <w:name w:val="Bold Text 12 pt"/>
    <w:rsid w:val="0029519D"/>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29519D"/>
  </w:style>
  <w:style w:type="table" w:styleId="TableGrid">
    <w:name w:val="Table Grid"/>
    <w:basedOn w:val="TableNormal"/>
    <w:rsid w:val="0029519D"/>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29519D"/>
    <w:rPr>
      <w:b/>
      <w:bCs w:val="0"/>
      <w:sz w:val="24"/>
      <w:lang w:val="en-US" w:eastAsia="en-US" w:bidi="ar-SA"/>
    </w:rPr>
  </w:style>
  <w:style w:type="character" w:customStyle="1" w:styleId="Mention11">
    <w:name w:val="Mention11"/>
    <w:basedOn w:val="DefaultParagraphFont"/>
    <w:uiPriority w:val="99"/>
    <w:semiHidden/>
    <w:unhideWhenUsed/>
    <w:rsid w:val="0029519D"/>
    <w:rPr>
      <w:color w:val="2B579A"/>
      <w:shd w:val="clear" w:color="auto" w:fill="E6E6E6"/>
    </w:rPr>
  </w:style>
  <w:style w:type="character" w:customStyle="1" w:styleId="Emph">
    <w:name w:val="Emph"/>
    <w:basedOn w:val="DefaultParagraphFont"/>
    <w:uiPriority w:val="1"/>
    <w:qFormat/>
    <w:rsid w:val="0029519D"/>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29519D"/>
  </w:style>
  <w:style w:type="character" w:customStyle="1" w:styleId="Mention2">
    <w:name w:val="Mention2"/>
    <w:basedOn w:val="DefaultParagraphFont"/>
    <w:uiPriority w:val="99"/>
    <w:semiHidden/>
    <w:unhideWhenUsed/>
    <w:rsid w:val="0029519D"/>
    <w:rPr>
      <w:color w:val="2B579A"/>
      <w:shd w:val="clear" w:color="auto" w:fill="E6E6E6"/>
    </w:rPr>
  </w:style>
  <w:style w:type="paragraph" w:customStyle="1" w:styleId="FlashTag">
    <w:name w:val="FlashTag"/>
    <w:basedOn w:val="Normal"/>
    <w:link w:val="FlashTagChar"/>
    <w:autoRedefine/>
    <w:uiPriority w:val="4"/>
    <w:qFormat/>
    <w:rsid w:val="0029519D"/>
    <w:rPr>
      <w:rFonts w:asciiTheme="majorHAnsi" w:hAnsiTheme="majorHAnsi"/>
      <w:b/>
      <w:sz w:val="28"/>
    </w:rPr>
  </w:style>
  <w:style w:type="character" w:customStyle="1" w:styleId="FlashTagChar">
    <w:name w:val="FlashTag Char"/>
    <w:basedOn w:val="DefaultParagraphFont"/>
    <w:link w:val="FlashTag"/>
    <w:uiPriority w:val="4"/>
    <w:rsid w:val="0029519D"/>
    <w:rPr>
      <w:rFonts w:asciiTheme="majorHAnsi" w:hAnsiTheme="majorHAnsi"/>
      <w:b/>
      <w:sz w:val="28"/>
    </w:rPr>
  </w:style>
  <w:style w:type="paragraph" w:customStyle="1" w:styleId="Warrant">
    <w:name w:val="Warrant"/>
    <w:autoRedefine/>
    <w:uiPriority w:val="4"/>
    <w:qFormat/>
    <w:rsid w:val="0029519D"/>
    <w:pPr>
      <w:spacing w:after="160" w:line="259" w:lineRule="auto"/>
      <w:ind w:left="720"/>
    </w:pPr>
    <w:rPr>
      <w:rFonts w:ascii="Calibri" w:eastAsiaTheme="minorHAnsi" w:hAnsi="Calibri" w:cs="Arial"/>
      <w:sz w:val="22"/>
      <w:szCs w:val="22"/>
    </w:rPr>
  </w:style>
  <w:style w:type="character" w:customStyle="1" w:styleId="m3965771245576658108gmail-styleunderline">
    <w:name w:val="m_3965771245576658108gmail-styleunderline"/>
    <w:basedOn w:val="DefaultParagraphFont"/>
    <w:rsid w:val="0029519D"/>
  </w:style>
  <w:style w:type="character" w:customStyle="1" w:styleId="m-8793234324905335251gmail-style13ptbold">
    <w:name w:val="m_-8793234324905335251gmail-style13ptbold"/>
    <w:basedOn w:val="DefaultParagraphFont"/>
    <w:rsid w:val="0029519D"/>
  </w:style>
  <w:style w:type="character" w:customStyle="1" w:styleId="EndnoteTextChar">
    <w:name w:val="Endnote Text Char"/>
    <w:basedOn w:val="DefaultParagraphFont"/>
    <w:link w:val="EndnoteText"/>
    <w:locked/>
    <w:rsid w:val="0029519D"/>
    <w:rPr>
      <w:rFonts w:ascii="Georgia" w:eastAsia="Times New Roman" w:hAnsi="Georgia"/>
      <w:szCs w:val="20"/>
    </w:rPr>
  </w:style>
  <w:style w:type="paragraph" w:styleId="EndnoteText">
    <w:name w:val="endnote text"/>
    <w:basedOn w:val="Normal"/>
    <w:link w:val="EndnoteTextChar"/>
    <w:unhideWhenUsed/>
    <w:rsid w:val="0029519D"/>
    <w:rPr>
      <w:rFonts w:ascii="Georgia" w:eastAsia="Times New Roman" w:hAnsi="Georgia"/>
      <w:sz w:val="24"/>
      <w:szCs w:val="20"/>
    </w:rPr>
  </w:style>
  <w:style w:type="character" w:customStyle="1" w:styleId="EndnoteTextChar1">
    <w:name w:val="Endnote Text Char1"/>
    <w:basedOn w:val="DefaultParagraphFont"/>
    <w:semiHidden/>
    <w:rsid w:val="0029519D"/>
    <w:rPr>
      <w:rFonts w:ascii="Calibri" w:hAnsi="Calibri"/>
      <w:sz w:val="20"/>
      <w:szCs w:val="20"/>
    </w:rPr>
  </w:style>
  <w:style w:type="character" w:customStyle="1" w:styleId="DateChar1">
    <w:name w:val="Date Char1"/>
    <w:basedOn w:val="DefaultParagraphFont"/>
    <w:uiPriority w:val="99"/>
    <w:rsid w:val="0029519D"/>
    <w:rPr>
      <w:rFonts w:ascii="Calibri" w:hAnsi="Calibri"/>
      <w:sz w:val="22"/>
    </w:rPr>
  </w:style>
  <w:style w:type="character" w:customStyle="1" w:styleId="BodyTextFirstIndentChar">
    <w:name w:val="Body Text First Indent Char"/>
    <w:basedOn w:val="BodyTextChar"/>
    <w:link w:val="BodyTextFirstIndent"/>
    <w:locked/>
    <w:rsid w:val="0029519D"/>
    <w:rPr>
      <w:rFonts w:ascii="Times New Roman" w:eastAsia="Times New Roman" w:hAnsi="Times New Roman" w:cs="Times New Roman"/>
      <w:sz w:val="20"/>
      <w:szCs w:val="20"/>
      <w:lang w:eastAsia="ar-SA"/>
    </w:rPr>
  </w:style>
  <w:style w:type="paragraph" w:styleId="BodyTextFirstIndent">
    <w:name w:val="Body Text First Indent"/>
    <w:basedOn w:val="BodyText"/>
    <w:link w:val="BodyTextFirstIndentChar"/>
    <w:unhideWhenUsed/>
    <w:rsid w:val="0029519D"/>
    <w:pPr>
      <w:spacing w:after="0"/>
      <w:ind w:firstLine="360"/>
    </w:pPr>
    <w:rPr>
      <w:rFonts w:ascii="Times New Roman" w:eastAsia="Times New Roman" w:hAnsi="Times New Roman" w:cs="Times New Roman"/>
      <w:sz w:val="20"/>
      <w:szCs w:val="20"/>
      <w:lang w:eastAsia="ar-SA"/>
    </w:rPr>
  </w:style>
  <w:style w:type="character" w:customStyle="1" w:styleId="BodyTextFirstIndentChar1">
    <w:name w:val="Body Text First Indent Char1"/>
    <w:basedOn w:val="BodyTextChar"/>
    <w:semiHidden/>
    <w:rsid w:val="0029519D"/>
    <w:rPr>
      <w:rFonts w:ascii="Calibri" w:hAnsi="Calibri"/>
      <w:sz w:val="22"/>
    </w:rPr>
  </w:style>
  <w:style w:type="character" w:customStyle="1" w:styleId="BodyTextIndent2Char1">
    <w:name w:val="Body Text Indent 2 Char1"/>
    <w:basedOn w:val="DefaultParagraphFont"/>
    <w:semiHidden/>
    <w:rsid w:val="0029519D"/>
    <w:rPr>
      <w:rFonts w:ascii="Calibri" w:hAnsi="Calibri" w:cs="Calibri"/>
    </w:rPr>
  </w:style>
  <w:style w:type="character" w:customStyle="1" w:styleId="PlainTextChar1">
    <w:name w:val="Plain Text Char1"/>
    <w:basedOn w:val="DefaultParagraphFont"/>
    <w:semiHidden/>
    <w:rsid w:val="0029519D"/>
    <w:rPr>
      <w:rFonts w:ascii="Consolas" w:hAnsi="Consolas" w:cs="Calibri"/>
      <w:sz w:val="21"/>
      <w:szCs w:val="21"/>
    </w:rPr>
  </w:style>
  <w:style w:type="paragraph" w:customStyle="1" w:styleId="msolistparagraphcxspfirst">
    <w:name w:val="msolistparagraphcxspfirst"/>
    <w:basedOn w:val="Normal"/>
    <w:uiPriority w:val="99"/>
    <w:qFormat/>
    <w:rsid w:val="0029519D"/>
    <w:pPr>
      <w:spacing w:before="100" w:beforeAutospacing="1" w:after="100" w:afterAutospacing="1"/>
    </w:pPr>
    <w:rPr>
      <w:rFonts w:eastAsia="Times New Roman"/>
      <w:sz w:val="24"/>
    </w:rPr>
  </w:style>
  <w:style w:type="paragraph" w:customStyle="1" w:styleId="msolistparagraphcxsplast">
    <w:name w:val="msolistparagraphcxsplast"/>
    <w:basedOn w:val="Normal"/>
    <w:uiPriority w:val="99"/>
    <w:qFormat/>
    <w:rsid w:val="0029519D"/>
    <w:pPr>
      <w:spacing w:before="100" w:beforeAutospacing="1" w:after="100" w:afterAutospacing="1"/>
    </w:pPr>
    <w:rPr>
      <w:rFonts w:eastAsia="Times New Roman"/>
      <w:sz w:val="24"/>
    </w:rPr>
  </w:style>
  <w:style w:type="character" w:customStyle="1" w:styleId="QuoteChar1">
    <w:name w:val="Quote Char1"/>
    <w:basedOn w:val="DefaultParagraphFont"/>
    <w:uiPriority w:val="29"/>
    <w:rsid w:val="0029519D"/>
    <w:rPr>
      <w:rFonts w:ascii="Calibri" w:hAnsi="Calibri" w:cs="Calibri"/>
      <w:i/>
      <w:iCs/>
      <w:color w:val="000000" w:themeColor="text1"/>
    </w:rPr>
  </w:style>
  <w:style w:type="paragraph" w:customStyle="1" w:styleId="Heading2-NotBold">
    <w:name w:val="Heading 2 - Not Bold"/>
    <w:basedOn w:val="Heading2"/>
    <w:autoRedefine/>
    <w:uiPriority w:val="99"/>
    <w:qFormat/>
    <w:rsid w:val="0029519D"/>
    <w:pPr>
      <w:keepNext w:val="0"/>
      <w:keepLines w:val="0"/>
      <w:pageBreakBefore w:val="0"/>
      <w:jc w:val="left"/>
    </w:pPr>
    <w:rPr>
      <w:rFonts w:eastAsia="Calibri" w:cs="Times New Roman"/>
      <w:b w:val="0"/>
      <w:sz w:val="22"/>
      <w:szCs w:val="26"/>
      <w:u w:val="none"/>
    </w:rPr>
  </w:style>
  <w:style w:type="character" w:customStyle="1" w:styleId="PageHeaderLine2Char">
    <w:name w:val="PageHeaderLine2 Char"/>
    <w:link w:val="PageHeaderLine2"/>
    <w:locked/>
    <w:rsid w:val="0029519D"/>
    <w:rPr>
      <w:rFonts w:ascii="Calibri" w:eastAsia="Calibri" w:hAnsi="Calibri"/>
      <w:b/>
      <w:sz w:val="22"/>
    </w:rPr>
  </w:style>
  <w:style w:type="paragraph" w:customStyle="1" w:styleId="Heading2-Bold">
    <w:name w:val="Heading 2 - Bold"/>
    <w:basedOn w:val="Normal"/>
    <w:autoRedefine/>
    <w:uiPriority w:val="99"/>
    <w:qFormat/>
    <w:rsid w:val="0029519D"/>
    <w:rPr>
      <w:rFonts w:eastAsia="Calibri"/>
      <w:b/>
    </w:rPr>
  </w:style>
  <w:style w:type="paragraph" w:customStyle="1" w:styleId="tag">
    <w:name w:val="%tag"/>
    <w:basedOn w:val="Normal"/>
    <w:next w:val="Normal"/>
    <w:uiPriority w:val="99"/>
    <w:qFormat/>
    <w:rsid w:val="0029519D"/>
    <w:rPr>
      <w:rFonts w:eastAsia="Calibri"/>
      <w:bCs/>
      <w:sz w:val="18"/>
    </w:rPr>
  </w:style>
  <w:style w:type="character" w:customStyle="1" w:styleId="Style2Char">
    <w:name w:val="Style 2 Char"/>
    <w:link w:val="Style20"/>
    <w:uiPriority w:val="99"/>
    <w:locked/>
    <w:rsid w:val="0029519D"/>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29519D"/>
    <w:pPr>
      <w:ind w:left="432"/>
    </w:pPr>
    <w:rPr>
      <w:rFonts w:ascii="Georgia" w:eastAsia="Times New Roman" w:hAnsi="Georgia"/>
      <w:sz w:val="24"/>
      <w:szCs w:val="20"/>
      <w:u w:val="single"/>
      <w:lang w:val="x-none" w:eastAsia="x-none"/>
    </w:rPr>
  </w:style>
  <w:style w:type="character" w:customStyle="1" w:styleId="GAUnderlineChar">
    <w:name w:val="GA Underline Char"/>
    <w:link w:val="GAUnderline"/>
    <w:locked/>
    <w:rsid w:val="0029519D"/>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29519D"/>
    <w:rPr>
      <w:rFonts w:ascii="Garamond" w:eastAsia="Times New Roman" w:hAnsi="Garamond"/>
      <w:sz w:val="24"/>
      <w:szCs w:val="20"/>
      <w:u w:val="single"/>
      <w:lang w:val="x-none" w:eastAsia="x-none"/>
    </w:rPr>
  </w:style>
  <w:style w:type="character" w:customStyle="1" w:styleId="textsmallChar0">
    <w:name w:val="textsmall Char"/>
    <w:link w:val="textsmall0"/>
    <w:locked/>
    <w:rsid w:val="0029519D"/>
    <w:rPr>
      <w:rFonts w:ascii="Georgia" w:eastAsia="Times New Roman" w:hAnsi="Georgia"/>
      <w:sz w:val="18"/>
      <w:szCs w:val="20"/>
      <w:lang w:val="x-none" w:eastAsia="x-none"/>
    </w:rPr>
  </w:style>
  <w:style w:type="paragraph" w:customStyle="1" w:styleId="textsmall0">
    <w:name w:val="textsmall"/>
    <w:basedOn w:val="Normal"/>
    <w:link w:val="textsmallChar0"/>
    <w:qFormat/>
    <w:rsid w:val="0029519D"/>
    <w:rPr>
      <w:rFonts w:ascii="Georgia" w:eastAsia="Times New Roman" w:hAnsi="Georgia"/>
      <w:sz w:val="18"/>
      <w:szCs w:val="20"/>
      <w:lang w:val="x-none" w:eastAsia="x-none"/>
    </w:rPr>
  </w:style>
  <w:style w:type="character" w:customStyle="1" w:styleId="cardtextemphasisChar">
    <w:name w:val="card text emphasis Char"/>
    <w:link w:val="cardtextemphasis"/>
    <w:locked/>
    <w:rsid w:val="0029519D"/>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29519D"/>
    <w:pPr>
      <w:spacing w:after="200"/>
      <w:contextualSpacing/>
    </w:pPr>
    <w:rPr>
      <w:rFonts w:ascii="Arial Narrow" w:eastAsia="Calibri" w:hAnsi="Arial Narrow"/>
      <w:b/>
      <w:sz w:val="18"/>
      <w:u w:val="single"/>
      <w:lang w:val="x-none" w:eastAsia="x-none"/>
    </w:rPr>
  </w:style>
  <w:style w:type="character" w:customStyle="1" w:styleId="MicroChar">
    <w:name w:val="Micro Char"/>
    <w:link w:val="Micro"/>
    <w:locked/>
    <w:rsid w:val="0029519D"/>
    <w:rPr>
      <w:rFonts w:ascii="Arial" w:eastAsia="Times New Roman" w:hAnsi="Arial" w:cs="Arial"/>
      <w:sz w:val="12"/>
    </w:rPr>
  </w:style>
  <w:style w:type="paragraph" w:customStyle="1" w:styleId="Micro">
    <w:name w:val="Micro"/>
    <w:basedOn w:val="Normal"/>
    <w:next w:val="Normal"/>
    <w:link w:val="MicroChar"/>
    <w:qFormat/>
    <w:rsid w:val="0029519D"/>
    <w:rPr>
      <w:rFonts w:ascii="Arial" w:eastAsia="Times New Roman" w:hAnsi="Arial" w:cs="Arial"/>
      <w:sz w:val="12"/>
    </w:rPr>
  </w:style>
  <w:style w:type="character" w:customStyle="1" w:styleId="CardNotUnderlinedChar1">
    <w:name w:val="Card Not Underlined Char1"/>
    <w:link w:val="CardNotUnderlined"/>
    <w:locked/>
    <w:rsid w:val="0029519D"/>
    <w:rPr>
      <w:rFonts w:ascii="Cambria" w:eastAsia="Times New Roman" w:hAnsi="Cambria" w:cs="Times New Roman"/>
      <w:sz w:val="18"/>
      <w:szCs w:val="20"/>
    </w:rPr>
  </w:style>
  <w:style w:type="paragraph" w:customStyle="1" w:styleId="h-lead">
    <w:name w:val="h-lead"/>
    <w:basedOn w:val="Normal"/>
    <w:uiPriority w:val="99"/>
    <w:qFormat/>
    <w:rsid w:val="0029519D"/>
    <w:pPr>
      <w:spacing w:before="100" w:beforeAutospacing="1" w:after="100" w:afterAutospacing="1"/>
    </w:pPr>
    <w:rPr>
      <w:rFonts w:eastAsia="Times New Roman"/>
      <w:sz w:val="24"/>
    </w:rPr>
  </w:style>
  <w:style w:type="paragraph" w:customStyle="1" w:styleId="intro">
    <w:name w:val="intro"/>
    <w:basedOn w:val="Normal"/>
    <w:uiPriority w:val="99"/>
    <w:qFormat/>
    <w:rsid w:val="0029519D"/>
    <w:pPr>
      <w:spacing w:before="100" w:beforeAutospacing="1" w:after="100" w:afterAutospacing="1"/>
    </w:pPr>
    <w:rPr>
      <w:rFonts w:eastAsia="Times New Roman"/>
      <w:sz w:val="24"/>
    </w:rPr>
  </w:style>
  <w:style w:type="paragraph" w:customStyle="1" w:styleId="body-paragraph">
    <w:name w:val="body-paragraph"/>
    <w:basedOn w:val="Normal"/>
    <w:uiPriority w:val="99"/>
    <w:qFormat/>
    <w:rsid w:val="0029519D"/>
    <w:pPr>
      <w:spacing w:before="100" w:beforeAutospacing="1" w:after="100" w:afterAutospacing="1"/>
    </w:pPr>
    <w:rPr>
      <w:rFonts w:eastAsia="Times New Roman"/>
      <w:sz w:val="24"/>
    </w:rPr>
  </w:style>
  <w:style w:type="character" w:customStyle="1" w:styleId="StyleHeading2TagHEADING2TagCite11ptChar">
    <w:name w:val="Style Heading 2TagHEADING 2Tag&amp;Cite + 11 pt Char"/>
    <w:link w:val="StyleHeading2TagHEADING2TagCite11pt"/>
    <w:locked/>
    <w:rsid w:val="0029519D"/>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29519D"/>
    <w:pPr>
      <w:keepNext w:val="0"/>
      <w:keepLines w:val="0"/>
      <w:pageBreakBefore w:val="0"/>
      <w:widowControl w:val="0"/>
      <w:spacing w:before="60" w:after="60"/>
      <w:jc w:val="left"/>
    </w:pPr>
    <w:rPr>
      <w:rFonts w:ascii="Bell MT" w:eastAsia="Times New Roman" w:hAnsi="Bell MT" w:cs="Times New Roman"/>
      <w:bCs w:val="0"/>
      <w:sz w:val="24"/>
      <w:szCs w:val="28"/>
      <w:u w:val="none"/>
    </w:rPr>
  </w:style>
  <w:style w:type="paragraph" w:customStyle="1" w:styleId="F4-NormalText">
    <w:name w:val="F4 - Normal Text"/>
    <w:basedOn w:val="Normal"/>
    <w:uiPriority w:val="99"/>
    <w:qFormat/>
    <w:rsid w:val="0029519D"/>
    <w:rPr>
      <w:rFonts w:eastAsia="Calibri"/>
    </w:rPr>
  </w:style>
  <w:style w:type="paragraph" w:customStyle="1" w:styleId="F3-TagAuthor">
    <w:name w:val="F3 - Tag/Author"/>
    <w:basedOn w:val="Normal"/>
    <w:uiPriority w:val="99"/>
    <w:qFormat/>
    <w:rsid w:val="0029519D"/>
    <w:rPr>
      <w:rFonts w:eastAsia="Times New Roman"/>
      <w:b/>
    </w:rPr>
  </w:style>
  <w:style w:type="paragraph" w:customStyle="1" w:styleId="F5-UnderlineNormal">
    <w:name w:val="F5 - Underline Normal"/>
    <w:basedOn w:val="Normal"/>
    <w:uiPriority w:val="99"/>
    <w:qFormat/>
    <w:rsid w:val="0029519D"/>
    <w:rPr>
      <w:rFonts w:eastAsia="Calibri"/>
      <w:u w:val="single"/>
    </w:rPr>
  </w:style>
  <w:style w:type="paragraph" w:customStyle="1" w:styleId="Brief-PrimarySource">
    <w:name w:val="Brief - Primary Source"/>
    <w:basedOn w:val="Normal"/>
    <w:uiPriority w:val="99"/>
    <w:qFormat/>
    <w:rsid w:val="0029519D"/>
    <w:rPr>
      <w:rFonts w:eastAsia="Times New Roman"/>
      <w:b/>
      <w:sz w:val="24"/>
      <w:u w:val="single"/>
    </w:rPr>
  </w:style>
  <w:style w:type="paragraph" w:customStyle="1" w:styleId="Brief-Underline">
    <w:name w:val="Brief - Underline"/>
    <w:basedOn w:val="Normal"/>
    <w:uiPriority w:val="99"/>
    <w:qFormat/>
    <w:rsid w:val="0029519D"/>
    <w:rPr>
      <w:rFonts w:eastAsia="Times New Roman"/>
      <w:u w:val="single"/>
    </w:rPr>
  </w:style>
  <w:style w:type="paragraph" w:customStyle="1" w:styleId="Brief">
    <w:name w:val="Brief"/>
    <w:basedOn w:val="Brief-PrimarySource"/>
    <w:uiPriority w:val="99"/>
    <w:qFormat/>
    <w:rsid w:val="0029519D"/>
    <w:rPr>
      <w:b w:val="0"/>
    </w:rPr>
  </w:style>
  <w:style w:type="paragraph" w:customStyle="1" w:styleId="CM2">
    <w:name w:val="CM2"/>
    <w:basedOn w:val="Normal"/>
    <w:next w:val="Normal"/>
    <w:uiPriority w:val="99"/>
    <w:qFormat/>
    <w:rsid w:val="0029519D"/>
    <w:pPr>
      <w:widowControl w:val="0"/>
      <w:autoSpaceDE w:val="0"/>
      <w:autoSpaceDN w:val="0"/>
      <w:adjustRightInd w:val="0"/>
      <w:spacing w:line="553" w:lineRule="atLeast"/>
    </w:pPr>
    <w:rPr>
      <w:rFonts w:eastAsia="Times New Roman"/>
      <w:sz w:val="24"/>
    </w:rPr>
  </w:style>
  <w:style w:type="paragraph" w:customStyle="1" w:styleId="CM9">
    <w:name w:val="CM9"/>
    <w:basedOn w:val="Normal"/>
    <w:next w:val="Normal"/>
    <w:uiPriority w:val="99"/>
    <w:qFormat/>
    <w:rsid w:val="0029519D"/>
    <w:pPr>
      <w:widowControl w:val="0"/>
      <w:autoSpaceDE w:val="0"/>
      <w:autoSpaceDN w:val="0"/>
      <w:adjustRightInd w:val="0"/>
      <w:spacing w:line="553" w:lineRule="atLeast"/>
    </w:pPr>
    <w:rPr>
      <w:rFonts w:eastAsia="Times New Roman"/>
      <w:sz w:val="24"/>
    </w:rPr>
  </w:style>
  <w:style w:type="paragraph" w:customStyle="1" w:styleId="CM4">
    <w:name w:val="CM4"/>
    <w:basedOn w:val="Normal"/>
    <w:next w:val="Normal"/>
    <w:uiPriority w:val="99"/>
    <w:qFormat/>
    <w:rsid w:val="0029519D"/>
    <w:pPr>
      <w:widowControl w:val="0"/>
      <w:autoSpaceDE w:val="0"/>
      <w:autoSpaceDN w:val="0"/>
      <w:adjustRightInd w:val="0"/>
      <w:spacing w:line="553" w:lineRule="atLeast"/>
    </w:pPr>
    <w:rPr>
      <w:rFonts w:eastAsia="Times New Roman"/>
      <w:sz w:val="24"/>
    </w:rPr>
  </w:style>
  <w:style w:type="paragraph" w:customStyle="1" w:styleId="CM11">
    <w:name w:val="CM11"/>
    <w:basedOn w:val="Normal"/>
    <w:next w:val="Normal"/>
    <w:uiPriority w:val="99"/>
    <w:qFormat/>
    <w:rsid w:val="0029519D"/>
    <w:pPr>
      <w:widowControl w:val="0"/>
      <w:autoSpaceDE w:val="0"/>
      <w:autoSpaceDN w:val="0"/>
      <w:adjustRightInd w:val="0"/>
      <w:spacing w:line="553" w:lineRule="atLeast"/>
    </w:pPr>
    <w:rPr>
      <w:rFonts w:eastAsia="Times New Roman"/>
      <w:sz w:val="24"/>
    </w:rPr>
  </w:style>
  <w:style w:type="paragraph" w:customStyle="1" w:styleId="CM16">
    <w:name w:val="CM16"/>
    <w:basedOn w:val="Normal"/>
    <w:next w:val="Normal"/>
    <w:uiPriority w:val="99"/>
    <w:qFormat/>
    <w:rsid w:val="0029519D"/>
    <w:pPr>
      <w:widowControl w:val="0"/>
      <w:autoSpaceDE w:val="0"/>
      <w:autoSpaceDN w:val="0"/>
      <w:adjustRightInd w:val="0"/>
      <w:spacing w:line="553" w:lineRule="atLeast"/>
    </w:pPr>
    <w:rPr>
      <w:rFonts w:eastAsia="Times New Roman"/>
      <w:sz w:val="24"/>
    </w:rPr>
  </w:style>
  <w:style w:type="paragraph" w:customStyle="1" w:styleId="CM19">
    <w:name w:val="CM19"/>
    <w:basedOn w:val="Default"/>
    <w:next w:val="Default"/>
    <w:uiPriority w:val="99"/>
    <w:qFormat/>
    <w:rsid w:val="0029519D"/>
    <w:pPr>
      <w:widowControl w:val="0"/>
      <w:spacing w:line="276" w:lineRule="atLeast"/>
    </w:pPr>
    <w:rPr>
      <w:color w:val="auto"/>
    </w:rPr>
  </w:style>
  <w:style w:type="paragraph" w:customStyle="1" w:styleId="CM34">
    <w:name w:val="CM34"/>
    <w:basedOn w:val="Default"/>
    <w:next w:val="Default"/>
    <w:uiPriority w:val="99"/>
    <w:qFormat/>
    <w:rsid w:val="0029519D"/>
    <w:pPr>
      <w:widowControl w:val="0"/>
    </w:pPr>
    <w:rPr>
      <w:color w:val="auto"/>
    </w:rPr>
  </w:style>
  <w:style w:type="paragraph" w:customStyle="1" w:styleId="CM56">
    <w:name w:val="CM56"/>
    <w:basedOn w:val="Default"/>
    <w:next w:val="Default"/>
    <w:uiPriority w:val="99"/>
    <w:qFormat/>
    <w:rsid w:val="0029519D"/>
    <w:pPr>
      <w:widowControl w:val="0"/>
    </w:pPr>
    <w:rPr>
      <w:rFonts w:eastAsia="Calibri"/>
      <w:color w:val="auto"/>
    </w:rPr>
  </w:style>
  <w:style w:type="paragraph" w:customStyle="1" w:styleId="CM58">
    <w:name w:val="CM58"/>
    <w:basedOn w:val="Default"/>
    <w:next w:val="Default"/>
    <w:uiPriority w:val="99"/>
    <w:qFormat/>
    <w:rsid w:val="0029519D"/>
    <w:pPr>
      <w:widowControl w:val="0"/>
    </w:pPr>
    <w:rPr>
      <w:rFonts w:eastAsia="Calibri"/>
      <w:color w:val="auto"/>
    </w:rPr>
  </w:style>
  <w:style w:type="paragraph" w:customStyle="1" w:styleId="CM57">
    <w:name w:val="CM57"/>
    <w:basedOn w:val="Default"/>
    <w:next w:val="Default"/>
    <w:uiPriority w:val="99"/>
    <w:qFormat/>
    <w:rsid w:val="0029519D"/>
    <w:pPr>
      <w:widowControl w:val="0"/>
    </w:pPr>
    <w:rPr>
      <w:rFonts w:eastAsia="Calibri"/>
      <w:color w:val="auto"/>
    </w:rPr>
  </w:style>
  <w:style w:type="paragraph" w:customStyle="1" w:styleId="CM1">
    <w:name w:val="CM1"/>
    <w:basedOn w:val="Default"/>
    <w:next w:val="Default"/>
    <w:uiPriority w:val="99"/>
    <w:qFormat/>
    <w:rsid w:val="0029519D"/>
    <w:pPr>
      <w:widowControl w:val="0"/>
    </w:pPr>
    <w:rPr>
      <w:rFonts w:eastAsia="Calibri"/>
      <w:color w:val="auto"/>
    </w:rPr>
  </w:style>
  <w:style w:type="paragraph" w:customStyle="1" w:styleId="CM49">
    <w:name w:val="CM49"/>
    <w:basedOn w:val="Default"/>
    <w:next w:val="Default"/>
    <w:uiPriority w:val="99"/>
    <w:qFormat/>
    <w:rsid w:val="0029519D"/>
    <w:pPr>
      <w:widowControl w:val="0"/>
    </w:pPr>
    <w:rPr>
      <w:rFonts w:eastAsia="Calibri"/>
      <w:color w:val="auto"/>
    </w:rPr>
  </w:style>
  <w:style w:type="paragraph" w:customStyle="1" w:styleId="CM41">
    <w:name w:val="CM41"/>
    <w:basedOn w:val="Default"/>
    <w:next w:val="Default"/>
    <w:uiPriority w:val="99"/>
    <w:qFormat/>
    <w:rsid w:val="0029519D"/>
    <w:pPr>
      <w:widowControl w:val="0"/>
    </w:pPr>
    <w:rPr>
      <w:rFonts w:eastAsia="Calibri"/>
      <w:color w:val="auto"/>
    </w:rPr>
  </w:style>
  <w:style w:type="paragraph" w:customStyle="1" w:styleId="3rdOrderPara">
    <w:name w:val="3rd Order Para"/>
    <w:basedOn w:val="Default"/>
    <w:next w:val="Default"/>
    <w:qFormat/>
    <w:rsid w:val="0029519D"/>
    <w:pPr>
      <w:widowControl w:val="0"/>
    </w:pPr>
    <w:rPr>
      <w:rFonts w:eastAsia="Calibri"/>
      <w:color w:val="auto"/>
    </w:rPr>
  </w:style>
  <w:style w:type="paragraph" w:customStyle="1" w:styleId="2ndOrderPara">
    <w:name w:val="2nd Order Para"/>
    <w:basedOn w:val="Default"/>
    <w:next w:val="Default"/>
    <w:qFormat/>
    <w:rsid w:val="0029519D"/>
    <w:pPr>
      <w:widowControl w:val="0"/>
    </w:pPr>
    <w:rPr>
      <w:rFonts w:eastAsia="Calibri"/>
      <w:color w:val="auto"/>
    </w:rPr>
  </w:style>
  <w:style w:type="paragraph" w:customStyle="1" w:styleId="Normal-SIGN2">
    <w:name w:val="Normal-SIGN2"/>
    <w:basedOn w:val="Default"/>
    <w:next w:val="Default"/>
    <w:qFormat/>
    <w:rsid w:val="0029519D"/>
    <w:pPr>
      <w:widowControl w:val="0"/>
    </w:pPr>
    <w:rPr>
      <w:rFonts w:eastAsia="Calibri"/>
      <w:color w:val="auto"/>
    </w:rPr>
  </w:style>
  <w:style w:type="paragraph" w:customStyle="1" w:styleId="Normal-SIGN1">
    <w:name w:val="Normal-SIGN1"/>
    <w:basedOn w:val="Default"/>
    <w:next w:val="Default"/>
    <w:uiPriority w:val="99"/>
    <w:qFormat/>
    <w:rsid w:val="0029519D"/>
    <w:pPr>
      <w:widowControl w:val="0"/>
    </w:pPr>
    <w:rPr>
      <w:rFonts w:eastAsia="Calibri"/>
      <w:color w:val="auto"/>
    </w:rPr>
  </w:style>
  <w:style w:type="paragraph" w:customStyle="1" w:styleId="CM3">
    <w:name w:val="CM3"/>
    <w:basedOn w:val="Default"/>
    <w:next w:val="Default"/>
    <w:uiPriority w:val="99"/>
    <w:qFormat/>
    <w:rsid w:val="0029519D"/>
    <w:pPr>
      <w:widowControl w:val="0"/>
      <w:spacing w:line="553" w:lineRule="atLeast"/>
    </w:pPr>
    <w:rPr>
      <w:rFonts w:eastAsia="Calibri"/>
      <w:color w:val="auto"/>
    </w:rPr>
  </w:style>
  <w:style w:type="paragraph" w:customStyle="1" w:styleId="CM33">
    <w:name w:val="CM33"/>
    <w:basedOn w:val="Default"/>
    <w:next w:val="Default"/>
    <w:uiPriority w:val="99"/>
    <w:qFormat/>
    <w:rsid w:val="0029519D"/>
    <w:pPr>
      <w:widowControl w:val="0"/>
    </w:pPr>
    <w:rPr>
      <w:rFonts w:eastAsia="Calibri"/>
      <w:color w:val="auto"/>
    </w:rPr>
  </w:style>
  <w:style w:type="paragraph" w:customStyle="1" w:styleId="CM37">
    <w:name w:val="CM37"/>
    <w:basedOn w:val="Default"/>
    <w:next w:val="Default"/>
    <w:uiPriority w:val="99"/>
    <w:qFormat/>
    <w:rsid w:val="0029519D"/>
    <w:pPr>
      <w:widowControl w:val="0"/>
    </w:pPr>
    <w:rPr>
      <w:rFonts w:eastAsia="Calibri"/>
      <w:color w:val="auto"/>
    </w:rPr>
  </w:style>
  <w:style w:type="paragraph" w:customStyle="1" w:styleId="CM7">
    <w:name w:val="CM7"/>
    <w:basedOn w:val="Default"/>
    <w:next w:val="Default"/>
    <w:uiPriority w:val="99"/>
    <w:qFormat/>
    <w:rsid w:val="0029519D"/>
    <w:pPr>
      <w:widowControl w:val="0"/>
      <w:spacing w:line="553" w:lineRule="atLeast"/>
    </w:pPr>
    <w:rPr>
      <w:rFonts w:eastAsia="Calibri"/>
      <w:color w:val="auto"/>
    </w:rPr>
  </w:style>
  <w:style w:type="paragraph" w:customStyle="1" w:styleId="Brief-SecondarySource">
    <w:name w:val="Brief - Secondary Source"/>
    <w:basedOn w:val="Normal"/>
    <w:qFormat/>
    <w:rsid w:val="0029519D"/>
    <w:rPr>
      <w:rFonts w:eastAsia="Times New Roman"/>
      <w:sz w:val="14"/>
      <w:szCs w:val="20"/>
    </w:rPr>
  </w:style>
  <w:style w:type="paragraph" w:customStyle="1" w:styleId="Brief-Card">
    <w:name w:val="Brief - Card"/>
    <w:basedOn w:val="Normal"/>
    <w:uiPriority w:val="99"/>
    <w:qFormat/>
    <w:rsid w:val="0029519D"/>
    <w:rPr>
      <w:rFonts w:eastAsia="Times New Roman"/>
    </w:rPr>
  </w:style>
  <w:style w:type="paragraph" w:customStyle="1" w:styleId="Pa2">
    <w:name w:val="Pa2"/>
    <w:basedOn w:val="Default"/>
    <w:next w:val="Default"/>
    <w:uiPriority w:val="99"/>
    <w:qFormat/>
    <w:rsid w:val="0029519D"/>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29519D"/>
    <w:pPr>
      <w:widowControl w:val="0"/>
      <w:autoSpaceDE w:val="0"/>
      <w:autoSpaceDN w:val="0"/>
      <w:adjustRightInd w:val="0"/>
    </w:pPr>
    <w:rPr>
      <w:rFonts w:eastAsia="Times New Roman"/>
      <w:sz w:val="24"/>
    </w:rPr>
  </w:style>
  <w:style w:type="paragraph" w:customStyle="1" w:styleId="Normal10">
    <w:name w:val="Normal+1"/>
    <w:basedOn w:val="Normal"/>
    <w:next w:val="Normal"/>
    <w:uiPriority w:val="99"/>
    <w:qFormat/>
    <w:rsid w:val="0029519D"/>
    <w:pPr>
      <w:widowControl w:val="0"/>
      <w:autoSpaceDE w:val="0"/>
      <w:autoSpaceDN w:val="0"/>
      <w:adjustRightInd w:val="0"/>
    </w:pPr>
    <w:rPr>
      <w:rFonts w:eastAsia="Times New Roman"/>
      <w:sz w:val="24"/>
    </w:rPr>
  </w:style>
  <w:style w:type="paragraph" w:customStyle="1" w:styleId="Heading23">
    <w:name w:val="Heading 2+3"/>
    <w:basedOn w:val="Normal"/>
    <w:next w:val="Normal"/>
    <w:uiPriority w:val="99"/>
    <w:qFormat/>
    <w:rsid w:val="0029519D"/>
    <w:pPr>
      <w:widowControl w:val="0"/>
      <w:autoSpaceDE w:val="0"/>
      <w:autoSpaceDN w:val="0"/>
      <w:adjustRightInd w:val="0"/>
    </w:pPr>
    <w:rPr>
      <w:rFonts w:eastAsia="Times New Roman"/>
      <w:sz w:val="24"/>
    </w:rPr>
  </w:style>
  <w:style w:type="paragraph" w:customStyle="1" w:styleId="Normal5">
    <w:name w:val="Normal+5"/>
    <w:basedOn w:val="Default"/>
    <w:next w:val="Default"/>
    <w:uiPriority w:val="99"/>
    <w:qFormat/>
    <w:rsid w:val="0029519D"/>
    <w:pPr>
      <w:widowControl w:val="0"/>
    </w:pPr>
    <w:rPr>
      <w:rFonts w:ascii="Arial Black" w:hAnsi="Arial Black"/>
      <w:color w:val="auto"/>
    </w:rPr>
  </w:style>
  <w:style w:type="paragraph" w:customStyle="1" w:styleId="Cover1">
    <w:name w:val="Cover 1"/>
    <w:basedOn w:val="Normal"/>
    <w:next w:val="Normal"/>
    <w:uiPriority w:val="99"/>
    <w:qFormat/>
    <w:rsid w:val="0029519D"/>
    <w:pPr>
      <w:widowControl w:val="0"/>
      <w:autoSpaceDE w:val="0"/>
      <w:autoSpaceDN w:val="0"/>
      <w:adjustRightInd w:val="0"/>
    </w:pPr>
    <w:rPr>
      <w:rFonts w:ascii="Arial" w:eastAsia="Times New Roman" w:hAnsi="Arial"/>
      <w:sz w:val="24"/>
    </w:rPr>
  </w:style>
  <w:style w:type="paragraph" w:customStyle="1" w:styleId="Cover2">
    <w:name w:val="Cover 2"/>
    <w:basedOn w:val="Normal"/>
    <w:next w:val="Normal"/>
    <w:uiPriority w:val="99"/>
    <w:qFormat/>
    <w:rsid w:val="0029519D"/>
    <w:pPr>
      <w:widowControl w:val="0"/>
      <w:autoSpaceDE w:val="0"/>
      <w:autoSpaceDN w:val="0"/>
      <w:adjustRightInd w:val="0"/>
    </w:pPr>
    <w:rPr>
      <w:rFonts w:ascii="Arial" w:eastAsia="Times New Roman" w:hAnsi="Arial"/>
      <w:sz w:val="24"/>
    </w:rPr>
  </w:style>
  <w:style w:type="paragraph" w:customStyle="1" w:styleId="ReportDate">
    <w:name w:val="ReportDate"/>
    <w:basedOn w:val="Default"/>
    <w:next w:val="Default"/>
    <w:uiPriority w:val="99"/>
    <w:qFormat/>
    <w:rsid w:val="0029519D"/>
    <w:pPr>
      <w:widowControl w:val="0"/>
    </w:pPr>
    <w:rPr>
      <w:color w:val="auto"/>
    </w:rPr>
  </w:style>
  <w:style w:type="paragraph" w:customStyle="1" w:styleId="Pa11">
    <w:name w:val="Pa11"/>
    <w:basedOn w:val="Normal"/>
    <w:next w:val="Normal"/>
    <w:uiPriority w:val="99"/>
    <w:qFormat/>
    <w:rsid w:val="0029519D"/>
    <w:pPr>
      <w:widowControl w:val="0"/>
      <w:autoSpaceDE w:val="0"/>
      <w:autoSpaceDN w:val="0"/>
      <w:adjustRightInd w:val="0"/>
      <w:spacing w:line="211" w:lineRule="atLeast"/>
    </w:pPr>
    <w:rPr>
      <w:rFonts w:ascii="Janson Text LT Std" w:eastAsia="Times New Roman" w:hAnsi="Janson Text LT Std"/>
      <w:sz w:val="24"/>
    </w:rPr>
  </w:style>
  <w:style w:type="paragraph" w:customStyle="1" w:styleId="Pa3">
    <w:name w:val="Pa3"/>
    <w:basedOn w:val="Normal"/>
    <w:next w:val="Normal"/>
    <w:uiPriority w:val="99"/>
    <w:qFormat/>
    <w:rsid w:val="0029519D"/>
    <w:pPr>
      <w:widowControl w:val="0"/>
      <w:autoSpaceDE w:val="0"/>
      <w:autoSpaceDN w:val="0"/>
      <w:adjustRightInd w:val="0"/>
      <w:spacing w:line="241" w:lineRule="atLeast"/>
    </w:pPr>
    <w:rPr>
      <w:rFonts w:ascii="Frutiger LT Std 55 Roman" w:eastAsia="Times New Roman" w:hAnsi="Frutiger LT Std 55 Roman"/>
      <w:sz w:val="24"/>
    </w:rPr>
  </w:style>
  <w:style w:type="paragraph" w:customStyle="1" w:styleId="BriefTitle">
    <w:name w:val="Brief Title"/>
    <w:basedOn w:val="Heading1"/>
    <w:qFormat/>
    <w:rsid w:val="0029519D"/>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kern w:val="32"/>
      <w:sz w:val="32"/>
      <w:u w:val="single"/>
    </w:rPr>
  </w:style>
  <w:style w:type="paragraph" w:customStyle="1" w:styleId="CM30">
    <w:name w:val="CM30"/>
    <w:basedOn w:val="Default"/>
    <w:next w:val="Default"/>
    <w:uiPriority w:val="99"/>
    <w:qFormat/>
    <w:rsid w:val="0029519D"/>
    <w:pPr>
      <w:widowControl w:val="0"/>
    </w:pPr>
    <w:rPr>
      <w:rFonts w:eastAsia="Calibri"/>
      <w:color w:val="auto"/>
    </w:rPr>
  </w:style>
  <w:style w:type="paragraph" w:customStyle="1" w:styleId="CM5">
    <w:name w:val="CM5"/>
    <w:basedOn w:val="Default"/>
    <w:next w:val="Default"/>
    <w:qFormat/>
    <w:rsid w:val="0029519D"/>
    <w:pPr>
      <w:widowControl w:val="0"/>
      <w:spacing w:line="553" w:lineRule="atLeast"/>
    </w:pPr>
    <w:rPr>
      <w:rFonts w:eastAsia="Calibri"/>
      <w:color w:val="auto"/>
    </w:rPr>
  </w:style>
  <w:style w:type="paragraph" w:customStyle="1" w:styleId="CM28">
    <w:name w:val="CM28"/>
    <w:basedOn w:val="Default"/>
    <w:next w:val="Default"/>
    <w:uiPriority w:val="99"/>
    <w:qFormat/>
    <w:rsid w:val="0029519D"/>
    <w:pPr>
      <w:widowControl w:val="0"/>
    </w:pPr>
    <w:rPr>
      <w:rFonts w:eastAsia="Calibri"/>
      <w:color w:val="auto"/>
    </w:rPr>
  </w:style>
  <w:style w:type="paragraph" w:customStyle="1" w:styleId="CM8">
    <w:name w:val="CM8"/>
    <w:basedOn w:val="Default"/>
    <w:next w:val="Default"/>
    <w:uiPriority w:val="99"/>
    <w:qFormat/>
    <w:rsid w:val="0029519D"/>
    <w:pPr>
      <w:widowControl w:val="0"/>
    </w:pPr>
    <w:rPr>
      <w:rFonts w:eastAsia="Calibri"/>
      <w:color w:val="auto"/>
    </w:rPr>
  </w:style>
  <w:style w:type="paragraph" w:customStyle="1" w:styleId="CM6">
    <w:name w:val="CM6"/>
    <w:basedOn w:val="Default"/>
    <w:next w:val="Default"/>
    <w:uiPriority w:val="99"/>
    <w:qFormat/>
    <w:rsid w:val="0029519D"/>
    <w:pPr>
      <w:widowControl w:val="0"/>
      <w:spacing w:line="553" w:lineRule="atLeast"/>
    </w:pPr>
    <w:rPr>
      <w:rFonts w:eastAsia="Calibri"/>
      <w:color w:val="auto"/>
    </w:rPr>
  </w:style>
  <w:style w:type="paragraph" w:customStyle="1" w:styleId="CM22">
    <w:name w:val="CM22"/>
    <w:basedOn w:val="Default"/>
    <w:next w:val="Default"/>
    <w:uiPriority w:val="99"/>
    <w:qFormat/>
    <w:rsid w:val="0029519D"/>
    <w:pPr>
      <w:widowControl w:val="0"/>
    </w:pPr>
    <w:rPr>
      <w:rFonts w:eastAsia="Calibri"/>
      <w:color w:val="auto"/>
    </w:rPr>
  </w:style>
  <w:style w:type="paragraph" w:customStyle="1" w:styleId="DoubleUnderlined">
    <w:name w:val="Double Underlined"/>
    <w:basedOn w:val="Heading2"/>
    <w:autoRedefine/>
    <w:uiPriority w:val="99"/>
    <w:qFormat/>
    <w:rsid w:val="0029519D"/>
    <w:pPr>
      <w:keepLines w:val="0"/>
      <w:pageBreakBefore w:val="0"/>
      <w:widowControl w:val="0"/>
      <w:suppressAutoHyphens/>
      <w:contextualSpacing/>
      <w:jc w:val="left"/>
    </w:pPr>
    <w:rPr>
      <w:rFonts w:ascii="Trebuchet MS" w:eastAsia="Times New Roman" w:hAnsi="Trebuchet MS" w:cs="Times New Roman"/>
      <w:b w:val="0"/>
      <w:sz w:val="22"/>
      <w:szCs w:val="20"/>
      <w:u w:val="thick"/>
    </w:rPr>
  </w:style>
  <w:style w:type="paragraph" w:customStyle="1" w:styleId="IndexFixer">
    <w:name w:val="Index Fixer"/>
    <w:basedOn w:val="Heading1"/>
    <w:uiPriority w:val="99"/>
    <w:qFormat/>
    <w:rsid w:val="0029519D"/>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ascii="Arial" w:eastAsia="Times" w:hAnsi="Arial" w:cs="Times New Roman"/>
      <w:caps/>
      <w:sz w:val="32"/>
      <w:szCs w:val="20"/>
    </w:rPr>
  </w:style>
  <w:style w:type="paragraph" w:customStyle="1" w:styleId="SmallNormal">
    <w:name w:val="Small Normal"/>
    <w:basedOn w:val="Normal"/>
    <w:uiPriority w:val="99"/>
    <w:qFormat/>
    <w:rsid w:val="0029519D"/>
    <w:pPr>
      <w:widowControl w:val="0"/>
      <w:suppressAutoHyphens/>
      <w:contextualSpacing/>
    </w:pPr>
    <w:rPr>
      <w:rFonts w:eastAsia="Times New Roman"/>
      <w:sz w:val="18"/>
      <w:szCs w:val="18"/>
    </w:rPr>
  </w:style>
  <w:style w:type="paragraph" w:customStyle="1" w:styleId="StyleLeft025Right025TopSinglesolidlineAuto">
    <w:name w:val="Style Left:  0.25&quot; Right:  0.25&quot; Top: (Single solid line Auto  ..."/>
    <w:basedOn w:val="Normal"/>
    <w:uiPriority w:val="99"/>
    <w:qFormat/>
    <w:rsid w:val="0029519D"/>
    <w:pPr>
      <w:pBdr>
        <w:top w:val="single" w:sz="4" w:space="1" w:color="auto"/>
        <w:left w:val="single" w:sz="4" w:space="0" w:color="auto"/>
        <w:bottom w:val="single" w:sz="4" w:space="1" w:color="auto"/>
        <w:right w:val="single" w:sz="4" w:space="4" w:color="auto"/>
      </w:pBdr>
      <w:ind w:left="360" w:right="360"/>
    </w:pPr>
    <w:rPr>
      <w:rFonts w:eastAsia="Times New Roman"/>
      <w:sz w:val="24"/>
      <w:szCs w:val="20"/>
    </w:rPr>
  </w:style>
  <w:style w:type="paragraph" w:customStyle="1" w:styleId="UnderlinedCard">
    <w:name w:val="Underlined Card"/>
    <w:basedOn w:val="Normal"/>
    <w:uiPriority w:val="99"/>
    <w:qFormat/>
    <w:rsid w:val="0029519D"/>
    <w:pPr>
      <w:ind w:left="720" w:right="720"/>
    </w:pPr>
    <w:rPr>
      <w:rFonts w:ascii="Palatino Linotype" w:eastAsia="Times New Roman" w:hAnsi="Palatino Linotype"/>
      <w:szCs w:val="20"/>
      <w:u w:val="single"/>
    </w:rPr>
  </w:style>
  <w:style w:type="paragraph" w:customStyle="1" w:styleId="PageHeader-Underline18pt">
    <w:name w:val="Page Header - Underline 18 pt"/>
    <w:uiPriority w:val="99"/>
    <w:qFormat/>
    <w:rsid w:val="0029519D"/>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29519D"/>
    <w:pPr>
      <w:keepLines w:val="0"/>
      <w:pageBreakBefore w:val="0"/>
      <w:suppressAutoHyphens/>
      <w:contextualSpacing/>
      <w:jc w:val="left"/>
    </w:pPr>
    <w:rPr>
      <w:rFonts w:ascii="Arial" w:eastAsia="Times New Roman" w:hAnsi="Arial" w:cs="Arial"/>
      <w:bCs w:val="0"/>
      <w:iCs/>
      <w:sz w:val="24"/>
      <w:szCs w:val="28"/>
      <w:u w:val="none"/>
    </w:rPr>
  </w:style>
  <w:style w:type="paragraph" w:customStyle="1" w:styleId="subhead">
    <w:name w:val="subhead"/>
    <w:basedOn w:val="Normal"/>
    <w:qFormat/>
    <w:rsid w:val="0029519D"/>
    <w:pPr>
      <w:spacing w:after="120" w:line="225" w:lineRule="atLeast"/>
      <w:ind w:right="180"/>
    </w:pPr>
    <w:rPr>
      <w:rFonts w:eastAsia="Times New Roman"/>
      <w:color w:val="5177C5"/>
      <w:szCs w:val="20"/>
    </w:rPr>
  </w:style>
  <w:style w:type="paragraph" w:customStyle="1" w:styleId="StyleHeading110pt">
    <w:name w:val="Style Heading 1 + 10 pt"/>
    <w:basedOn w:val="Heading1"/>
    <w:uiPriority w:val="99"/>
    <w:qFormat/>
    <w:rsid w:val="0029519D"/>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bCs w:val="0"/>
      <w:caps/>
      <w:kern w:val="32"/>
      <w:sz w:val="32"/>
    </w:rPr>
  </w:style>
  <w:style w:type="paragraph" w:customStyle="1" w:styleId="StyleStyleHeading110pt10pt">
    <w:name w:val="Style Style Heading 1 + 10 pt + 10 pt"/>
    <w:basedOn w:val="StyleHeading110pt"/>
    <w:uiPriority w:val="99"/>
    <w:qFormat/>
    <w:rsid w:val="0029519D"/>
  </w:style>
  <w:style w:type="paragraph" w:customStyle="1" w:styleId="StyleUnderliningTimesNewRomanBoldNounderlineKernat16">
    <w:name w:val="Style Underlining + Times New Roman Bold No underline Kern at 16..."/>
    <w:basedOn w:val="Normal"/>
    <w:uiPriority w:val="99"/>
    <w:qFormat/>
    <w:rsid w:val="0029519D"/>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29519D"/>
    <w:rPr>
      <w:rFonts w:eastAsia="Times New Roman"/>
      <w:b/>
      <w:bCs/>
      <w:kern w:val="32"/>
      <w:sz w:val="32"/>
      <w:szCs w:val="32"/>
    </w:rPr>
  </w:style>
  <w:style w:type="paragraph" w:customStyle="1" w:styleId="StyleBoldUnderliningKernat16pt">
    <w:name w:val="Style Bold Underlining + Kern at 16 pt"/>
    <w:uiPriority w:val="99"/>
    <w:qFormat/>
    <w:rsid w:val="0029519D"/>
    <w:pPr>
      <w:widowControl w:val="0"/>
      <w:tabs>
        <w:tab w:val="left" w:pos="8820"/>
      </w:tabs>
      <w:autoSpaceDE w:val="0"/>
      <w:autoSpaceDN w:val="0"/>
      <w:spacing w:before="100" w:after="100"/>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29519D"/>
    <w:pPr>
      <w:keepLines w:val="0"/>
      <w:pageBreakBefore w:val="0"/>
      <w:suppressAutoHyphens/>
      <w:contextualSpacing/>
      <w:jc w:val="left"/>
    </w:pPr>
    <w:rPr>
      <w:rFonts w:eastAsia="Times New Roman" w:cs="Arial"/>
      <w:bCs w:val="0"/>
      <w:iCs/>
      <w:sz w:val="22"/>
      <w:szCs w:val="20"/>
      <w:u w:val="none"/>
    </w:rPr>
  </w:style>
  <w:style w:type="paragraph" w:customStyle="1" w:styleId="TxBr6p1">
    <w:name w:val="TxBr_6p1"/>
    <w:basedOn w:val="Normal"/>
    <w:uiPriority w:val="99"/>
    <w:qFormat/>
    <w:rsid w:val="0029519D"/>
    <w:pPr>
      <w:tabs>
        <w:tab w:val="left" w:pos="204"/>
      </w:tabs>
      <w:autoSpaceDE w:val="0"/>
      <w:autoSpaceDN w:val="0"/>
      <w:adjustRightInd w:val="0"/>
      <w:spacing w:line="238" w:lineRule="atLeast"/>
      <w:ind w:firstLine="204"/>
    </w:pPr>
    <w:rPr>
      <w:rFonts w:eastAsia="Times New Roman"/>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29519D"/>
    <w:pPr>
      <w:ind w:left="400"/>
    </w:pPr>
    <w:rPr>
      <w:rFonts w:eastAsia="Times New Roman"/>
      <w:szCs w:val="20"/>
    </w:rPr>
  </w:style>
  <w:style w:type="paragraph" w:customStyle="1" w:styleId="Paste">
    <w:name w:val="Paste"/>
    <w:basedOn w:val="card"/>
    <w:qFormat/>
    <w:rsid w:val="0029519D"/>
    <w:pPr>
      <w:ind w:left="0" w:right="0"/>
    </w:pPr>
    <w:rPr>
      <w:rFonts w:ascii="Arial Narrow" w:eastAsia="Times New Roman" w:hAnsi="Arial Narrow"/>
      <w:bCs/>
      <w:szCs w:val="20"/>
      <w:lang w:val="x-none" w:eastAsia="x-none"/>
    </w:rPr>
  </w:style>
  <w:style w:type="character" w:customStyle="1" w:styleId="UnderlineStyleChar">
    <w:name w:val="Underline Style Char"/>
    <w:link w:val="UnderlineStyle0"/>
    <w:locked/>
    <w:rsid w:val="0029519D"/>
    <w:rPr>
      <w:rFonts w:ascii="Georgia" w:eastAsia="Times New Roman" w:hAnsi="Georgia"/>
      <w:b/>
      <w:u w:val="single"/>
    </w:rPr>
  </w:style>
  <w:style w:type="paragraph" w:customStyle="1" w:styleId="UnderlineStyle0">
    <w:name w:val="Underline Style"/>
    <w:basedOn w:val="Normal"/>
    <w:link w:val="UnderlineStyleChar"/>
    <w:qFormat/>
    <w:rsid w:val="0029519D"/>
    <w:rPr>
      <w:rFonts w:ascii="Georgia" w:eastAsia="Times New Roman" w:hAnsi="Georgia"/>
      <w:b/>
      <w:sz w:val="24"/>
      <w:u w:val="single"/>
    </w:rPr>
  </w:style>
  <w:style w:type="paragraph" w:customStyle="1" w:styleId="Normalization">
    <w:name w:val="Normalization"/>
    <w:basedOn w:val="Normal"/>
    <w:uiPriority w:val="99"/>
    <w:qFormat/>
    <w:rsid w:val="0029519D"/>
    <w:rPr>
      <w:rFonts w:eastAsia="Times New Roman"/>
      <w:sz w:val="18"/>
    </w:rPr>
  </w:style>
  <w:style w:type="paragraph" w:customStyle="1" w:styleId="BreifTitle">
    <w:name w:val="Breif Title"/>
    <w:basedOn w:val="Normal"/>
    <w:autoRedefine/>
    <w:uiPriority w:val="99"/>
    <w:qFormat/>
    <w:rsid w:val="0029519D"/>
    <w:pPr>
      <w:widowControl w:val="0"/>
      <w:autoSpaceDE w:val="0"/>
      <w:autoSpaceDN w:val="0"/>
      <w:adjustRightInd w:val="0"/>
      <w:jc w:val="center"/>
      <w:outlineLvl w:val="0"/>
    </w:pPr>
    <w:rPr>
      <w:rFonts w:eastAsia="Times New Roman"/>
      <w:b/>
      <w:caps/>
      <w:sz w:val="24"/>
    </w:rPr>
  </w:style>
  <w:style w:type="paragraph" w:customStyle="1" w:styleId="DebateCiteCharChar">
    <w:name w:val="Debate Cite Char Char"/>
    <w:basedOn w:val="Normal"/>
    <w:autoRedefine/>
    <w:qFormat/>
    <w:rsid w:val="0029519D"/>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paragraph" w:customStyle="1" w:styleId="DebateHeader">
    <w:name w:val="Debate Header"/>
    <w:basedOn w:val="TOC1"/>
    <w:autoRedefine/>
    <w:uiPriority w:val="99"/>
    <w:qFormat/>
    <w:rsid w:val="0029519D"/>
    <w:pPr>
      <w:spacing w:before="0" w:after="0"/>
      <w:jc w:val="center"/>
      <w:outlineLvl w:val="0"/>
    </w:pPr>
    <w:rPr>
      <w:sz w:val="32"/>
      <w:szCs w:val="32"/>
      <w:lang w:bidi="ar-SA"/>
    </w:rPr>
  </w:style>
  <w:style w:type="paragraph" w:customStyle="1" w:styleId="Tagandcite">
    <w:name w:val="Tag and cite"/>
    <w:basedOn w:val="Normal"/>
    <w:autoRedefine/>
    <w:uiPriority w:val="99"/>
    <w:qFormat/>
    <w:rsid w:val="0029519D"/>
    <w:rPr>
      <w:rFonts w:eastAsia="Times New Roman"/>
      <w:color w:val="333333"/>
    </w:rPr>
  </w:style>
  <w:style w:type="paragraph" w:customStyle="1" w:styleId="StyleTagandCiteFranklinGothicDemi">
    <w:name w:val="Style Tag and Cite + Franklin Gothic Demi"/>
    <w:basedOn w:val="Normal"/>
    <w:autoRedefine/>
    <w:uiPriority w:val="99"/>
    <w:qFormat/>
    <w:rsid w:val="0029519D"/>
    <w:rPr>
      <w:rFonts w:ascii="Franklin Gothic Demi" w:eastAsia="Times New Roman" w:hAnsi="Franklin Gothic Dem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29519D"/>
    <w:rPr>
      <w:bCs/>
    </w:rPr>
  </w:style>
  <w:style w:type="paragraph" w:customStyle="1" w:styleId="tagCharCharCharCharCharCharChar">
    <w:name w:val="tag Char Char Char Char Char Char Char"/>
    <w:basedOn w:val="Normal"/>
    <w:uiPriority w:val="99"/>
    <w:qFormat/>
    <w:rsid w:val="0029519D"/>
    <w:rPr>
      <w:rFonts w:eastAsia="Times New Roman"/>
      <w:b/>
      <w:sz w:val="24"/>
      <w:szCs w:val="20"/>
    </w:rPr>
  </w:style>
  <w:style w:type="paragraph" w:customStyle="1" w:styleId="title-bold-medium">
    <w:name w:val="title-bold-medium"/>
    <w:basedOn w:val="Normal"/>
    <w:uiPriority w:val="99"/>
    <w:qFormat/>
    <w:rsid w:val="0029519D"/>
    <w:pPr>
      <w:spacing w:before="100" w:beforeAutospacing="1" w:after="100" w:afterAutospacing="1"/>
    </w:pPr>
    <w:rPr>
      <w:rFonts w:ascii="Arial" w:eastAsia="Arial Unicode MS" w:hAnsi="Arial"/>
      <w:b/>
      <w:bCs/>
      <w:color w:val="000000"/>
      <w:szCs w:val="20"/>
    </w:rPr>
  </w:style>
  <w:style w:type="paragraph" w:customStyle="1" w:styleId="lact">
    <w:name w:val="lact"/>
    <w:basedOn w:val="Normal"/>
    <w:uiPriority w:val="99"/>
    <w:qFormat/>
    <w:rsid w:val="0029519D"/>
    <w:pPr>
      <w:spacing w:before="100" w:beforeAutospacing="1" w:after="100" w:afterAutospacing="1"/>
    </w:pPr>
    <w:rPr>
      <w:rFonts w:ascii="Arial" w:eastAsia="Arial Unicode MS" w:hAnsi="Arial"/>
      <w:b/>
      <w:bCs/>
      <w:color w:val="000000"/>
      <w:szCs w:val="20"/>
    </w:rPr>
  </w:style>
  <w:style w:type="paragraph" w:customStyle="1" w:styleId="CardTag">
    <w:name w:val="Card Tag"/>
    <w:basedOn w:val="Normal"/>
    <w:autoRedefine/>
    <w:qFormat/>
    <w:rsid w:val="0029519D"/>
    <w:rPr>
      <w:rFonts w:ascii="Arial Narrow" w:eastAsia="Times New Roman" w:hAnsi="Arial Narrow"/>
      <w:b/>
      <w:sz w:val="24"/>
    </w:rPr>
  </w:style>
  <w:style w:type="paragraph" w:customStyle="1" w:styleId="BLOCKTITLE1">
    <w:name w:val="BLOCK TITLE"/>
    <w:basedOn w:val="Heading1"/>
    <w:uiPriority w:val="99"/>
    <w:qFormat/>
    <w:rsid w:val="0029519D"/>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bCs w:val="0"/>
      <w:caps/>
      <w:kern w:val="32"/>
      <w:sz w:val="32"/>
    </w:rPr>
  </w:style>
  <w:style w:type="paragraph" w:customStyle="1" w:styleId="shellscontentions">
    <w:name w:val="shells/contentions"/>
    <w:basedOn w:val="TagCite"/>
    <w:uiPriority w:val="99"/>
    <w:qFormat/>
    <w:rsid w:val="0029519D"/>
    <w:pPr>
      <w:widowControl w:val="0"/>
      <w:autoSpaceDE w:val="0"/>
      <w:autoSpaceDN w:val="0"/>
      <w:adjustRightInd w:val="0"/>
    </w:pPr>
    <w:rPr>
      <w:rFonts w:cs="Calibri"/>
      <w:sz w:val="24"/>
      <w:szCs w:val="20"/>
    </w:rPr>
  </w:style>
  <w:style w:type="paragraph" w:customStyle="1" w:styleId="BriefTitle1">
    <w:name w:val="Brief Title 1"/>
    <w:basedOn w:val="Normal"/>
    <w:uiPriority w:val="99"/>
    <w:qFormat/>
    <w:rsid w:val="0029519D"/>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29519D"/>
    <w:pPr>
      <w:widowControl w:val="0"/>
      <w:autoSpaceDE w:val="0"/>
      <w:autoSpaceDN w:val="0"/>
      <w:adjustRightInd w:val="0"/>
    </w:pPr>
    <w:rPr>
      <w:rFonts w:eastAsia="Times New Roman"/>
      <w:b/>
      <w:szCs w:val="20"/>
    </w:rPr>
  </w:style>
  <w:style w:type="paragraph" w:customStyle="1" w:styleId="ShellTitles">
    <w:name w:val="ShellTitles"/>
    <w:basedOn w:val="Normal"/>
    <w:uiPriority w:val="99"/>
    <w:qFormat/>
    <w:rsid w:val="0029519D"/>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29519D"/>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29519D"/>
    <w:pPr>
      <w:spacing w:before="100" w:beforeAutospacing="1" w:after="100" w:afterAutospacing="1"/>
    </w:pPr>
    <w:rPr>
      <w:rFonts w:eastAsia="Times New Roman"/>
    </w:rPr>
  </w:style>
  <w:style w:type="paragraph" w:customStyle="1" w:styleId="ToRead">
    <w:name w:val="To Read"/>
    <w:basedOn w:val="Normal"/>
    <w:uiPriority w:val="99"/>
    <w:qFormat/>
    <w:rsid w:val="0029519D"/>
    <w:pPr>
      <w:ind w:left="720"/>
    </w:pPr>
    <w:rPr>
      <w:rFonts w:ascii="Verdana" w:eastAsia="Times New Roman" w:hAnsi="Verdana"/>
      <w:b/>
      <w:u w:val="single"/>
    </w:rPr>
  </w:style>
  <w:style w:type="paragraph" w:customStyle="1" w:styleId="Style1">
    <w:name w:val="Style 1"/>
    <w:basedOn w:val="Normal"/>
    <w:uiPriority w:val="99"/>
    <w:qFormat/>
    <w:rsid w:val="0029519D"/>
    <w:pPr>
      <w:widowControl w:val="0"/>
      <w:ind w:firstLine="216"/>
    </w:pPr>
    <w:rPr>
      <w:rFonts w:eastAsia="Times New Roman"/>
      <w:noProof/>
      <w:color w:val="000000"/>
      <w:szCs w:val="20"/>
    </w:rPr>
  </w:style>
  <w:style w:type="paragraph" w:customStyle="1" w:styleId="Style41">
    <w:name w:val="Style 4"/>
    <w:basedOn w:val="Normal"/>
    <w:uiPriority w:val="99"/>
    <w:qFormat/>
    <w:rsid w:val="0029519D"/>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29519D"/>
    <w:pPr>
      <w:overflowPunct w:val="0"/>
      <w:autoSpaceDE w:val="0"/>
      <w:autoSpaceDN w:val="0"/>
      <w:adjustRightInd w:val="0"/>
      <w:ind w:left="560" w:hanging="567"/>
    </w:pPr>
    <w:rPr>
      <w:rFonts w:eastAsia="Times New Roman"/>
      <w:color w:val="000000"/>
      <w:sz w:val="24"/>
      <w:szCs w:val="20"/>
    </w:rPr>
  </w:style>
  <w:style w:type="paragraph" w:customStyle="1" w:styleId="listlevel2">
    <w:name w:val="list level 2"/>
    <w:basedOn w:val="Normal"/>
    <w:uiPriority w:val="99"/>
    <w:qFormat/>
    <w:rsid w:val="0029519D"/>
    <w:pPr>
      <w:overflowPunct w:val="0"/>
      <w:autoSpaceDE w:val="0"/>
      <w:autoSpaceDN w:val="0"/>
      <w:adjustRightInd w:val="0"/>
      <w:ind w:left="1120" w:hanging="560"/>
    </w:pPr>
    <w:rPr>
      <w:rFonts w:eastAsia="Times New Roman"/>
      <w:color w:val="000000"/>
      <w:sz w:val="24"/>
      <w:szCs w:val="20"/>
    </w:rPr>
  </w:style>
  <w:style w:type="paragraph" w:customStyle="1" w:styleId="listlevel3">
    <w:name w:val="list level 3"/>
    <w:basedOn w:val="listlevel2"/>
    <w:uiPriority w:val="99"/>
    <w:qFormat/>
    <w:rsid w:val="0029519D"/>
    <w:pPr>
      <w:ind w:left="1660"/>
    </w:pPr>
  </w:style>
  <w:style w:type="paragraph" w:customStyle="1" w:styleId="PageNumber1">
    <w:name w:val="Page Number1"/>
    <w:basedOn w:val="Normal"/>
    <w:next w:val="Normal"/>
    <w:uiPriority w:val="99"/>
    <w:qFormat/>
    <w:rsid w:val="0029519D"/>
    <w:rPr>
      <w:rFonts w:eastAsia="Times New Roman"/>
    </w:rPr>
  </w:style>
  <w:style w:type="paragraph" w:customStyle="1" w:styleId="Card1">
    <w:name w:val="Card1"/>
    <w:uiPriority w:val="99"/>
    <w:qFormat/>
    <w:rsid w:val="0029519D"/>
    <w:pPr>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29519D"/>
    <w:rPr>
      <w:rFonts w:ascii="Palatino Linotype" w:eastAsia="Times New Roman" w:hAnsi="Palatino Linotype" w:cs="Times New Roman"/>
      <w:b/>
      <w:szCs w:val="20"/>
      <w:u w:val="single"/>
      <w:lang w:val="en-AU"/>
    </w:rPr>
  </w:style>
  <w:style w:type="paragraph" w:customStyle="1" w:styleId="cardCharCharCharCharCharCharCharCharCharCharCharChar">
    <w:name w:val="card Char Char Char Char Char Char Char Char Char Char Char Char"/>
    <w:basedOn w:val="Normal"/>
    <w:qFormat/>
    <w:rsid w:val="0029519D"/>
    <w:pPr>
      <w:ind w:left="288" w:right="288"/>
    </w:pPr>
    <w:rPr>
      <w:rFonts w:eastAsia="Times New Roman"/>
    </w:rPr>
  </w:style>
  <w:style w:type="paragraph" w:customStyle="1" w:styleId="CaseListNormal">
    <w:name w:val="Case List Normal"/>
    <w:basedOn w:val="Normal"/>
    <w:uiPriority w:val="99"/>
    <w:qFormat/>
    <w:rsid w:val="0029519D"/>
    <w:rPr>
      <w:rFonts w:ascii="Times" w:eastAsia="Times New Roman" w:hAnsi="Times"/>
      <w:szCs w:val="26"/>
    </w:rPr>
  </w:style>
  <w:style w:type="paragraph" w:customStyle="1" w:styleId="Body">
    <w:name w:val="Body"/>
    <w:basedOn w:val="Normal"/>
    <w:uiPriority w:val="99"/>
    <w:qFormat/>
    <w:rsid w:val="0029519D"/>
    <w:pPr>
      <w:outlineLvl w:val="3"/>
    </w:pPr>
    <w:rPr>
      <w:rFonts w:eastAsia="Times New Roman"/>
      <w:szCs w:val="20"/>
    </w:rPr>
  </w:style>
  <w:style w:type="paragraph" w:customStyle="1" w:styleId="3text">
    <w:name w:val="3text"/>
    <w:basedOn w:val="Normal"/>
    <w:uiPriority w:val="99"/>
    <w:qFormat/>
    <w:rsid w:val="0029519D"/>
    <w:pPr>
      <w:spacing w:before="100" w:beforeAutospacing="1" w:after="100" w:afterAutospacing="1"/>
    </w:pPr>
    <w:rPr>
      <w:rFonts w:eastAsia="Times New Roman"/>
      <w:sz w:val="24"/>
    </w:rPr>
  </w:style>
  <w:style w:type="paragraph" w:customStyle="1" w:styleId="TimesNewRoman12">
    <w:name w:val="TimesNewRoman12"/>
    <w:uiPriority w:val="99"/>
    <w:qFormat/>
    <w:rsid w:val="0029519D"/>
    <w:pPr>
      <w:jc w:val="both"/>
    </w:pPr>
    <w:rPr>
      <w:rFonts w:ascii="Times New Roman" w:eastAsia="Times New Roman" w:hAnsi="Times New Roman" w:cs="Times New Roman"/>
      <w:lang w:val="de-DE" w:eastAsia="de-DE"/>
    </w:rPr>
  </w:style>
  <w:style w:type="paragraph" w:customStyle="1" w:styleId="htmlbody">
    <w:name w:val="htmlbody"/>
    <w:basedOn w:val="Normal"/>
    <w:uiPriority w:val="99"/>
    <w:qFormat/>
    <w:rsid w:val="0029519D"/>
    <w:pPr>
      <w:spacing w:before="100" w:beforeAutospacing="1" w:after="100" w:afterAutospacing="1"/>
    </w:pPr>
    <w:rPr>
      <w:rFonts w:eastAsia="Times New Roman"/>
      <w:sz w:val="24"/>
    </w:rPr>
  </w:style>
  <w:style w:type="paragraph" w:customStyle="1" w:styleId="medium-normal">
    <w:name w:val="medium-normal"/>
    <w:basedOn w:val="Normal"/>
    <w:uiPriority w:val="99"/>
    <w:qFormat/>
    <w:rsid w:val="0029519D"/>
    <w:pPr>
      <w:spacing w:before="100" w:beforeAutospacing="1" w:after="100" w:afterAutospacing="1"/>
    </w:pPr>
    <w:rPr>
      <w:rFonts w:eastAsia="Times New Roman"/>
      <w:sz w:val="24"/>
    </w:rPr>
  </w:style>
  <w:style w:type="paragraph" w:customStyle="1" w:styleId="textChar">
    <w:name w:val="text Char"/>
    <w:basedOn w:val="Normal"/>
    <w:autoRedefine/>
    <w:uiPriority w:val="99"/>
    <w:qFormat/>
    <w:rsid w:val="0029519D"/>
    <w:rPr>
      <w:rFonts w:eastAsia="Times New Roman"/>
      <w:color w:val="000000"/>
      <w:sz w:val="18"/>
    </w:rPr>
  </w:style>
  <w:style w:type="paragraph" w:customStyle="1" w:styleId="text1">
    <w:name w:val="text1"/>
    <w:basedOn w:val="Normal"/>
    <w:autoRedefine/>
    <w:uiPriority w:val="99"/>
    <w:qFormat/>
    <w:rsid w:val="0029519D"/>
    <w:rPr>
      <w:rFonts w:eastAsia="Times New Roman"/>
      <w:szCs w:val="20"/>
    </w:rPr>
  </w:style>
  <w:style w:type="paragraph" w:customStyle="1" w:styleId="RepeatBlockHeading">
    <w:name w:val="Repeat Block Heading"/>
    <w:basedOn w:val="Normal"/>
    <w:autoRedefine/>
    <w:uiPriority w:val="99"/>
    <w:qFormat/>
    <w:rsid w:val="0029519D"/>
    <w:pPr>
      <w:jc w:val="center"/>
    </w:pPr>
    <w:rPr>
      <w:rFonts w:eastAsia="Times New Roman"/>
      <w:b/>
      <w:smallCaps/>
      <w:color w:val="000000"/>
      <w:sz w:val="24"/>
      <w:u w:val="thick"/>
    </w:rPr>
  </w:style>
  <w:style w:type="paragraph" w:customStyle="1" w:styleId="story-headline">
    <w:name w:val="story-headline"/>
    <w:basedOn w:val="Normal"/>
    <w:uiPriority w:val="99"/>
    <w:qFormat/>
    <w:rsid w:val="0029519D"/>
    <w:pPr>
      <w:spacing w:before="72" w:after="72"/>
    </w:pPr>
    <w:rPr>
      <w:rFonts w:ascii="Arial" w:eastAsia="Times New Roman" w:hAnsi="Arial"/>
      <w:b/>
      <w:bCs/>
      <w:sz w:val="26"/>
      <w:szCs w:val="26"/>
    </w:rPr>
  </w:style>
  <w:style w:type="paragraph" w:customStyle="1" w:styleId="story-body">
    <w:name w:val="story-body"/>
    <w:basedOn w:val="Normal"/>
    <w:uiPriority w:val="99"/>
    <w:qFormat/>
    <w:rsid w:val="0029519D"/>
    <w:pPr>
      <w:spacing w:before="100" w:beforeAutospacing="1" w:after="100" w:afterAutospacing="1"/>
    </w:pPr>
    <w:rPr>
      <w:rFonts w:ascii="Arial" w:eastAsia="Times New Roman" w:hAnsi="Arial"/>
    </w:rPr>
  </w:style>
  <w:style w:type="paragraph" w:customStyle="1" w:styleId="story-dateline">
    <w:name w:val="story-dateline"/>
    <w:basedOn w:val="Normal"/>
    <w:uiPriority w:val="99"/>
    <w:qFormat/>
    <w:rsid w:val="0029519D"/>
    <w:rPr>
      <w:rFonts w:ascii="Arial" w:eastAsia="Times New Roman" w:hAnsi="Arial"/>
      <w:b/>
      <w:bCs/>
    </w:rPr>
  </w:style>
  <w:style w:type="paragraph" w:customStyle="1" w:styleId="TextofCards">
    <w:name w:val="Text of Cards"/>
    <w:basedOn w:val="Normal"/>
    <w:uiPriority w:val="99"/>
    <w:qFormat/>
    <w:rsid w:val="0029519D"/>
    <w:rPr>
      <w:rFonts w:eastAsia="Times New Roman"/>
      <w:color w:val="000000"/>
      <w:spacing w:val="6"/>
      <w:szCs w:val="23"/>
    </w:rPr>
  </w:style>
  <w:style w:type="paragraph" w:customStyle="1" w:styleId="Corpotesto">
    <w:name w:val="Corpo testo"/>
    <w:basedOn w:val="Normal"/>
    <w:uiPriority w:val="99"/>
    <w:qFormat/>
    <w:rsid w:val="0029519D"/>
    <w:pPr>
      <w:widowControl w:val="0"/>
      <w:adjustRightInd w:val="0"/>
      <w:spacing w:after="283"/>
    </w:pPr>
    <w:rPr>
      <w:rFonts w:ascii="Times" w:eastAsia="Times New Roman" w:hAnsi="Times"/>
    </w:rPr>
  </w:style>
  <w:style w:type="paragraph" w:customStyle="1" w:styleId="tagCharChar1Char">
    <w:name w:val="tag Char Char1 Char"/>
    <w:uiPriority w:val="99"/>
    <w:qFormat/>
    <w:rsid w:val="0029519D"/>
    <w:rPr>
      <w:rFonts w:eastAsia="Times New Roman" w:cs="Calibri"/>
      <w:b/>
      <w:bCs/>
    </w:rPr>
  </w:style>
  <w:style w:type="paragraph" w:customStyle="1" w:styleId="inside-copy">
    <w:name w:val="inside-copy"/>
    <w:basedOn w:val="Normal"/>
    <w:uiPriority w:val="99"/>
    <w:qFormat/>
    <w:rsid w:val="0029519D"/>
    <w:pPr>
      <w:spacing w:before="100" w:beforeAutospacing="1" w:after="100" w:afterAutospacing="1" w:line="225" w:lineRule="atLeast"/>
    </w:pPr>
    <w:rPr>
      <w:rFonts w:ascii="Arial" w:eastAsia="Times New Roman" w:hAnsi="Arial"/>
      <w:color w:val="000000"/>
      <w:sz w:val="18"/>
      <w:szCs w:val="18"/>
    </w:rPr>
  </w:style>
  <w:style w:type="paragraph" w:customStyle="1" w:styleId="OmniPage1">
    <w:name w:val="OmniPage #1"/>
    <w:basedOn w:val="Normal"/>
    <w:uiPriority w:val="99"/>
    <w:qFormat/>
    <w:rsid w:val="0029519D"/>
    <w:pPr>
      <w:widowControl w:val="0"/>
      <w:autoSpaceDE w:val="0"/>
      <w:autoSpaceDN w:val="0"/>
      <w:adjustRightInd w:val="0"/>
      <w:spacing w:line="240" w:lineRule="atLeast"/>
    </w:pPr>
    <w:rPr>
      <w:rFonts w:ascii="Times" w:eastAsia="Times New Roman" w:hAnsi="Times"/>
      <w:sz w:val="24"/>
    </w:rPr>
  </w:style>
  <w:style w:type="paragraph" w:customStyle="1" w:styleId="TitlePageCenter">
    <w:name w:val="Title Page Center"/>
    <w:basedOn w:val="Normal"/>
    <w:autoRedefine/>
    <w:uiPriority w:val="99"/>
    <w:qFormat/>
    <w:rsid w:val="0029519D"/>
    <w:pPr>
      <w:jc w:val="center"/>
    </w:pPr>
    <w:rPr>
      <w:rFonts w:ascii="Arial Narrow" w:eastAsia="Times New Roman" w:hAnsi="Arial Narrow"/>
      <w:b/>
      <w:caps/>
      <w:sz w:val="24"/>
      <w:szCs w:val="20"/>
    </w:rPr>
  </w:style>
  <w:style w:type="paragraph" w:customStyle="1" w:styleId="TitlePageBy">
    <w:name w:val="Title Page By"/>
    <w:basedOn w:val="TitlePageCenter"/>
    <w:next w:val="Normal"/>
    <w:autoRedefine/>
    <w:uiPriority w:val="99"/>
    <w:qFormat/>
    <w:rsid w:val="0029519D"/>
    <w:rPr>
      <w:rFonts w:ascii="Arial" w:hAnsi="Arial"/>
      <w:b w:val="0"/>
      <w:caps w:val="0"/>
      <w:sz w:val="20"/>
    </w:rPr>
  </w:style>
  <w:style w:type="paragraph" w:customStyle="1" w:styleId="ProjectTitleLine">
    <w:name w:val="Project Title Line"/>
    <w:basedOn w:val="Normal"/>
    <w:next w:val="Normal"/>
    <w:autoRedefine/>
    <w:uiPriority w:val="99"/>
    <w:qFormat/>
    <w:rsid w:val="0029519D"/>
    <w:pPr>
      <w:jc w:val="center"/>
    </w:pPr>
    <w:rPr>
      <w:rFonts w:ascii="Arial" w:eastAsia="Times New Roman" w:hAnsi="Arial"/>
      <w:caps/>
      <w:szCs w:val="20"/>
    </w:rPr>
  </w:style>
  <w:style w:type="paragraph" w:customStyle="1" w:styleId="LanguageStrike">
    <w:name w:val="Language Strike"/>
    <w:basedOn w:val="Normal"/>
    <w:next w:val="Normal"/>
    <w:uiPriority w:val="99"/>
    <w:qFormat/>
    <w:rsid w:val="0029519D"/>
    <w:rPr>
      <w:rFonts w:ascii="Arial Narrow" w:eastAsia="Times New Roman" w:hAnsi="Arial Narrow"/>
      <w:strike/>
    </w:rPr>
  </w:style>
  <w:style w:type="paragraph" w:customStyle="1" w:styleId="NormalVerdana">
    <w:name w:val="Normal + Verdana"/>
    <w:aliases w:val="10 pt,White,Normal + Arial"/>
    <w:basedOn w:val="Normal"/>
    <w:uiPriority w:val="99"/>
    <w:qFormat/>
    <w:rsid w:val="0029519D"/>
    <w:rPr>
      <w:rFonts w:ascii="Arial" w:eastAsia="Times New Roman" w:hAnsi="Arial"/>
      <w:szCs w:val="20"/>
      <w:u w:val="single"/>
    </w:rPr>
  </w:style>
  <w:style w:type="paragraph" w:customStyle="1" w:styleId="Normal10pt">
    <w:name w:val="Normal + 10 pt"/>
    <w:basedOn w:val="Normal"/>
    <w:uiPriority w:val="99"/>
    <w:qFormat/>
    <w:rsid w:val="0029519D"/>
    <w:rPr>
      <w:rFonts w:eastAsia="Times New Roman"/>
      <w:szCs w:val="20"/>
    </w:rPr>
  </w:style>
  <w:style w:type="paragraph" w:customStyle="1" w:styleId="cardChar1Char">
    <w:name w:val="card Char1 Char"/>
    <w:basedOn w:val="Normal"/>
    <w:uiPriority w:val="99"/>
    <w:qFormat/>
    <w:rsid w:val="0029519D"/>
    <w:pPr>
      <w:ind w:left="288" w:right="288"/>
    </w:pPr>
    <w:rPr>
      <w:rFonts w:eastAsia="Times New Roman"/>
      <w:szCs w:val="20"/>
    </w:rPr>
  </w:style>
  <w:style w:type="paragraph" w:customStyle="1" w:styleId="CM12">
    <w:name w:val="CM12"/>
    <w:basedOn w:val="Default"/>
    <w:next w:val="Default"/>
    <w:uiPriority w:val="99"/>
    <w:qFormat/>
    <w:rsid w:val="0029519D"/>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29519D"/>
    <w:pPr>
      <w:widowControl w:val="0"/>
      <w:spacing w:after="480"/>
    </w:pPr>
    <w:rPr>
      <w:rFonts w:ascii="Granjon LT Std" w:hAnsi="Granjon LT Std"/>
      <w:color w:val="auto"/>
    </w:rPr>
  </w:style>
  <w:style w:type="paragraph" w:customStyle="1" w:styleId="CM10">
    <w:name w:val="CM10"/>
    <w:basedOn w:val="Default"/>
    <w:next w:val="Default"/>
    <w:uiPriority w:val="99"/>
    <w:qFormat/>
    <w:rsid w:val="0029519D"/>
    <w:pPr>
      <w:widowControl w:val="0"/>
      <w:spacing w:line="320" w:lineRule="atLeast"/>
    </w:pPr>
    <w:rPr>
      <w:rFonts w:ascii="Granjon LT Std" w:hAnsi="Granjon LT Std"/>
      <w:color w:val="auto"/>
    </w:rPr>
  </w:style>
  <w:style w:type="paragraph" w:customStyle="1" w:styleId="bold">
    <w:name w:val="bold"/>
    <w:basedOn w:val="Normal"/>
    <w:uiPriority w:val="99"/>
    <w:qFormat/>
    <w:rsid w:val="0029519D"/>
    <w:pPr>
      <w:spacing w:before="100" w:beforeAutospacing="1" w:after="100" w:afterAutospacing="1"/>
    </w:pPr>
    <w:rPr>
      <w:rFonts w:eastAsia="Times New Roman"/>
      <w:b/>
      <w:bCs/>
      <w:sz w:val="24"/>
    </w:rPr>
  </w:style>
  <w:style w:type="paragraph" w:customStyle="1" w:styleId="StrikeThrough">
    <w:name w:val="Strike Through"/>
    <w:basedOn w:val="Normal"/>
    <w:next w:val="Normal"/>
    <w:uiPriority w:val="99"/>
    <w:qFormat/>
    <w:rsid w:val="0029519D"/>
    <w:rPr>
      <w:rFonts w:ascii="Arial Narrow" w:eastAsia="Times New Roman" w:hAnsi="Arial Narrow"/>
      <w:strike/>
      <w:szCs w:val="20"/>
    </w:rPr>
  </w:style>
  <w:style w:type="paragraph" w:customStyle="1" w:styleId="textbodyblack">
    <w:name w:val="textbodyblack"/>
    <w:basedOn w:val="Normal"/>
    <w:uiPriority w:val="99"/>
    <w:qFormat/>
    <w:rsid w:val="0029519D"/>
    <w:pPr>
      <w:spacing w:before="100" w:beforeAutospacing="1" w:after="100" w:afterAutospacing="1"/>
    </w:pPr>
    <w:rPr>
      <w:rFonts w:eastAsia="Times New Roman"/>
      <w:sz w:val="24"/>
    </w:rPr>
  </w:style>
  <w:style w:type="paragraph" w:customStyle="1" w:styleId="BlockHeading1">
    <w:name w:val="Block Heading 1"/>
    <w:basedOn w:val="Normal"/>
    <w:uiPriority w:val="99"/>
    <w:qFormat/>
    <w:rsid w:val="0029519D"/>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qFormat/>
    <w:rsid w:val="0029519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sz w:val="26"/>
    </w:rPr>
  </w:style>
  <w:style w:type="paragraph" w:customStyle="1" w:styleId="CardText10">
    <w:name w:val="Card Text 1"/>
    <w:basedOn w:val="Normal"/>
    <w:qFormat/>
    <w:rsid w:val="0029519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olor w:val="000000"/>
      <w:sz w:val="24"/>
      <w:u w:val="single"/>
    </w:rPr>
  </w:style>
  <w:style w:type="paragraph" w:customStyle="1" w:styleId="SmallCard">
    <w:name w:val="Small Card"/>
    <w:basedOn w:val="Normal"/>
    <w:uiPriority w:val="99"/>
    <w:qFormat/>
    <w:rsid w:val="0029519D"/>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29519D"/>
    <w:rPr>
      <w:rFonts w:ascii="Georgia" w:eastAsia="Times New Roman" w:hAnsi="Georgia"/>
      <w:b/>
      <w:bCs/>
      <w:szCs w:val="16"/>
      <w:u w:val="single"/>
    </w:rPr>
  </w:style>
  <w:style w:type="paragraph" w:customStyle="1" w:styleId="CiteCorrected">
    <w:name w:val="Cite Corrected"/>
    <w:basedOn w:val="Normal"/>
    <w:link w:val="CiteCorrectedChar"/>
    <w:qFormat/>
    <w:rsid w:val="0029519D"/>
    <w:rPr>
      <w:rFonts w:ascii="Georgia" w:eastAsia="Times New Roman" w:hAnsi="Georgia"/>
      <w:b/>
      <w:bCs/>
      <w:sz w:val="24"/>
      <w:szCs w:val="16"/>
      <w:u w:val="single"/>
    </w:rPr>
  </w:style>
  <w:style w:type="paragraph" w:customStyle="1" w:styleId="CardText20">
    <w:name w:val="Card Text 2"/>
    <w:basedOn w:val="CardText10"/>
    <w:link w:val="CardText2Char"/>
    <w:qFormat/>
    <w:rsid w:val="0029519D"/>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EastAsia"/>
      <w:b/>
      <w:sz w:val="22"/>
      <w:szCs w:val="22"/>
    </w:rPr>
  </w:style>
  <w:style w:type="paragraph" w:customStyle="1" w:styleId="StyleLeft02">
    <w:name w:val="Style Left:  0.2&quot;"/>
    <w:basedOn w:val="Normal"/>
    <w:uiPriority w:val="99"/>
    <w:qFormat/>
    <w:rsid w:val="0029519D"/>
    <w:pPr>
      <w:ind w:left="288"/>
    </w:pPr>
    <w:rPr>
      <w:rFonts w:eastAsia="SimSun"/>
      <w:szCs w:val="20"/>
      <w:lang w:eastAsia="zh-CN"/>
    </w:rPr>
  </w:style>
  <w:style w:type="paragraph" w:customStyle="1" w:styleId="BriefTitle2">
    <w:name w:val="Brief Title 2"/>
    <w:basedOn w:val="BriefTitle"/>
    <w:uiPriority w:val="99"/>
    <w:qFormat/>
    <w:rsid w:val="0029519D"/>
    <w:pPr>
      <w:widowControl/>
      <w:spacing w:before="0" w:after="160"/>
      <w:jc w:val="center"/>
      <w:outlineLvl w:val="9"/>
    </w:pPr>
    <w:rPr>
      <w:rFonts w:eastAsia="Times New Roman"/>
      <w:bCs w:val="0"/>
      <w:kern w:val="0"/>
      <w:sz w:val="24"/>
      <w:szCs w:val="24"/>
    </w:rPr>
  </w:style>
  <w:style w:type="character" w:customStyle="1" w:styleId="StyleCardText11ptUnderlineChar">
    <w:name w:val="Style Card Text + 11 pt Underline Char"/>
    <w:link w:val="StyleCardText11ptUnderline"/>
    <w:locked/>
    <w:rsid w:val="0029519D"/>
    <w:rPr>
      <w:u w:val="single"/>
    </w:rPr>
  </w:style>
  <w:style w:type="paragraph" w:customStyle="1" w:styleId="StyleCardText11ptUnderline">
    <w:name w:val="Style Card Text + 11 pt Underline"/>
    <w:link w:val="StyleCardText11ptUnderlineChar"/>
    <w:qFormat/>
    <w:rsid w:val="0029519D"/>
    <w:pPr>
      <w:spacing w:after="160" w:line="254" w:lineRule="auto"/>
    </w:pPr>
    <w:rPr>
      <w:u w:val="single"/>
    </w:rPr>
  </w:style>
  <w:style w:type="character" w:customStyle="1" w:styleId="StyleMinimizedText11ptChar">
    <w:name w:val="Style Minimized Text + 11 pt Char"/>
    <w:basedOn w:val="DefaultParagraphFont"/>
    <w:link w:val="StyleMinimizedText11pt"/>
    <w:locked/>
    <w:rsid w:val="0029519D"/>
    <w:rPr>
      <w:rFonts w:ascii="Georgia" w:hAnsi="Georgia"/>
      <w:sz w:val="16"/>
    </w:rPr>
  </w:style>
  <w:style w:type="paragraph" w:customStyle="1" w:styleId="StyleMinimizedText11pt">
    <w:name w:val="Style Minimized Text + 11 pt"/>
    <w:basedOn w:val="Normal"/>
    <w:link w:val="StyleMinimizedText11ptChar"/>
    <w:qFormat/>
    <w:rsid w:val="0029519D"/>
    <w:rPr>
      <w:rFonts w:ascii="Georgia" w:hAnsi="Georgia"/>
      <w:sz w:val="16"/>
    </w:rPr>
  </w:style>
  <w:style w:type="character" w:customStyle="1" w:styleId="StyleMinimizedText11pt1Char">
    <w:name w:val="Style Minimized Text + 11 pt1 Char"/>
    <w:basedOn w:val="DefaultParagraphFont"/>
    <w:link w:val="StyleMinimizedText11pt1"/>
    <w:locked/>
    <w:rsid w:val="0029519D"/>
    <w:rPr>
      <w:rFonts w:ascii="Georgia" w:hAnsi="Georgia"/>
      <w:sz w:val="16"/>
    </w:rPr>
  </w:style>
  <w:style w:type="paragraph" w:customStyle="1" w:styleId="StyleMinimizedText11pt1">
    <w:name w:val="Style Minimized Text + 11 pt1"/>
    <w:basedOn w:val="Normal"/>
    <w:link w:val="StyleMinimizedText11pt1Char"/>
    <w:qFormat/>
    <w:rsid w:val="0029519D"/>
    <w:rPr>
      <w:rFonts w:ascii="Georgia" w:hAnsi="Georgia"/>
      <w:sz w:val="16"/>
    </w:rPr>
  </w:style>
  <w:style w:type="character" w:customStyle="1" w:styleId="Debate-CardSmalltextF2Char">
    <w:name w:val="Debate- Card Small text F2 Char"/>
    <w:link w:val="Debate-CardSmalltextF2"/>
    <w:locked/>
    <w:rsid w:val="0029519D"/>
    <w:rPr>
      <w:rFonts w:ascii="Arial Narrow" w:hAnsi="Arial Narrow"/>
      <w:sz w:val="16"/>
    </w:rPr>
  </w:style>
  <w:style w:type="paragraph" w:customStyle="1" w:styleId="Debate-CardSmalltextF2">
    <w:name w:val="Debate- Card Small text F2"/>
    <w:basedOn w:val="Normal"/>
    <w:next w:val="Normal"/>
    <w:link w:val="Debate-CardSmalltextF2Char"/>
    <w:qFormat/>
    <w:rsid w:val="0029519D"/>
    <w:pPr>
      <w:spacing w:line="252" w:lineRule="auto"/>
    </w:pPr>
    <w:rPr>
      <w:rFonts w:ascii="Arial Narrow" w:hAnsi="Arial Narrow"/>
      <w:sz w:val="16"/>
    </w:rPr>
  </w:style>
  <w:style w:type="character" w:customStyle="1" w:styleId="Debate-EmphasizedText-F5Char">
    <w:name w:val="Debate- Emphasized Text- F5 Char"/>
    <w:link w:val="Debate-EmphasizedText-F5"/>
    <w:locked/>
    <w:rsid w:val="0029519D"/>
    <w:rPr>
      <w:rFonts w:ascii="Arial Narrow" w:hAnsi="Arial Narrow"/>
      <w:b/>
      <w:sz w:val="18"/>
      <w:u w:val="single"/>
    </w:rPr>
  </w:style>
  <w:style w:type="paragraph" w:customStyle="1" w:styleId="Debate-EmphasizedText-F5">
    <w:name w:val="Debate- Emphasized Text- F5"/>
    <w:basedOn w:val="Normal"/>
    <w:link w:val="Debate-EmphasizedText-F5Char"/>
    <w:qFormat/>
    <w:rsid w:val="0029519D"/>
    <w:pPr>
      <w:spacing w:line="252" w:lineRule="auto"/>
      <w:contextualSpacing/>
    </w:pPr>
    <w:rPr>
      <w:rFonts w:ascii="Arial Narrow" w:hAnsi="Arial Narrow"/>
      <w:b/>
      <w:sz w:val="18"/>
      <w:u w:val="single"/>
    </w:rPr>
  </w:style>
  <w:style w:type="character" w:customStyle="1" w:styleId="Debate-CardTextUnderlined-F3Char">
    <w:name w:val="Debate- Card Text Underlined- F3 Char"/>
    <w:link w:val="Debate-CardTextUnderlined-F3"/>
    <w:locked/>
    <w:rsid w:val="0029519D"/>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29519D"/>
    <w:pPr>
      <w:spacing w:line="252" w:lineRule="auto"/>
      <w:contextualSpacing/>
    </w:pPr>
    <w:rPr>
      <w:rFonts w:ascii="Arial Narrow" w:hAnsi="Arial Narrow"/>
      <w:sz w:val="18"/>
      <w:u w:val="single"/>
    </w:rPr>
  </w:style>
  <w:style w:type="character" w:customStyle="1" w:styleId="SmallTextCharCharCharChar">
    <w:name w:val="Small Text Char Char Char Char"/>
    <w:link w:val="SmallTextCharCharChar"/>
    <w:locked/>
    <w:rsid w:val="0029519D"/>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29519D"/>
    <w:rPr>
      <w:rFonts w:ascii="Times New Roman" w:eastAsia="Times New Roman" w:hAnsi="Times New Roman" w:cs="Calibri"/>
      <w:sz w:val="16"/>
    </w:rPr>
  </w:style>
  <w:style w:type="character" w:customStyle="1" w:styleId="CardStyleChar">
    <w:name w:val="Card Style Char"/>
    <w:link w:val="CardStyle0"/>
    <w:locked/>
    <w:rsid w:val="0029519D"/>
    <w:rPr>
      <w:rFonts w:ascii="Calibri" w:eastAsia="Times New Roman" w:hAnsi="Calibri"/>
      <w:sz w:val="22"/>
    </w:rPr>
  </w:style>
  <w:style w:type="paragraph" w:customStyle="1" w:styleId="emactive">
    <w:name w:val="emactive"/>
    <w:basedOn w:val="Normal"/>
    <w:uiPriority w:val="99"/>
    <w:qFormat/>
    <w:rsid w:val="0029519D"/>
    <w:pPr>
      <w:spacing w:before="100" w:beforeAutospacing="1" w:after="100" w:afterAutospacing="1"/>
    </w:pPr>
    <w:rPr>
      <w:rFonts w:eastAsia="Times New Roman"/>
      <w:sz w:val="24"/>
    </w:rPr>
  </w:style>
  <w:style w:type="paragraph" w:customStyle="1" w:styleId="emready">
    <w:name w:val="emready"/>
    <w:basedOn w:val="Normal"/>
    <w:uiPriority w:val="99"/>
    <w:qFormat/>
    <w:rsid w:val="0029519D"/>
    <w:pPr>
      <w:spacing w:before="100" w:beforeAutospacing="1" w:after="100" w:afterAutospacing="1"/>
    </w:pPr>
    <w:rPr>
      <w:rFonts w:eastAsia="Times New Roman"/>
      <w:sz w:val="24"/>
    </w:rPr>
  </w:style>
  <w:style w:type="character" w:customStyle="1" w:styleId="BoldandUnderlineCharCharCharCharCharChar">
    <w:name w:val="Bold and Underline Char Char Char Char Char Char"/>
    <w:link w:val="BoldandUnderlineCharCharCharCharChar"/>
    <w:locked/>
    <w:rsid w:val="0029519D"/>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29519D"/>
    <w:rPr>
      <w:rFonts w:ascii="Georgia" w:eastAsia="Times New Roman" w:hAnsi="Georgia" w:cs="Times New Roman"/>
      <w:b/>
      <w:sz w:val="24"/>
      <w:u w:val="single"/>
    </w:rPr>
  </w:style>
  <w:style w:type="character" w:customStyle="1" w:styleId="CardHighlightChar">
    <w:name w:val="Card Highlight Char"/>
    <w:link w:val="CardHighlight"/>
    <w:locked/>
    <w:rsid w:val="0029519D"/>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29519D"/>
    <w:pPr>
      <w:shd w:val="clear" w:color="auto" w:fill="66FFFF"/>
    </w:pPr>
    <w:rPr>
      <w:rFonts w:eastAsia="Calibri" w:cs="Calibri"/>
      <w:sz w:val="24"/>
      <w:u w:val="single"/>
    </w:rPr>
  </w:style>
  <w:style w:type="character" w:customStyle="1" w:styleId="BlockHeaderHiddenChar">
    <w:name w:val="Block Header Hidden Char"/>
    <w:link w:val="BlockHeaderHidden"/>
    <w:locked/>
    <w:rsid w:val="0029519D"/>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29519D"/>
    <w:pPr>
      <w:pageBreakBefore/>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29519D"/>
    <w:pPr>
      <w:spacing w:before="100" w:beforeAutospacing="1" w:after="100" w:afterAutospacing="1"/>
    </w:pPr>
    <w:rPr>
      <w:rFonts w:eastAsia="Times New Roman"/>
      <w:sz w:val="24"/>
    </w:rPr>
  </w:style>
  <w:style w:type="paragraph" w:customStyle="1" w:styleId="norma">
    <w:name w:val="norma"/>
    <w:basedOn w:val="Heading3"/>
    <w:uiPriority w:val="99"/>
    <w:qFormat/>
    <w:rsid w:val="0029519D"/>
    <w:rPr>
      <w:rFonts w:eastAsia="MS Gothic" w:cs="Arial"/>
      <w:bCs w:val="0"/>
      <w:sz w:val="24"/>
      <w:szCs w:val="24"/>
    </w:rPr>
  </w:style>
  <w:style w:type="paragraph" w:customStyle="1" w:styleId="nromal">
    <w:name w:val="nromal"/>
    <w:basedOn w:val="Normal"/>
    <w:uiPriority w:val="99"/>
    <w:qFormat/>
    <w:rsid w:val="0029519D"/>
    <w:pPr>
      <w:keepNext/>
      <w:keepLines/>
      <w:spacing w:before="200"/>
      <w:outlineLvl w:val="3"/>
    </w:pPr>
    <w:rPr>
      <w:rFonts w:eastAsia="Times New Roman" w:cs="Cambria"/>
      <w:b/>
      <w:iCs/>
    </w:rPr>
  </w:style>
  <w:style w:type="paragraph" w:customStyle="1" w:styleId="natural">
    <w:name w:val="natural"/>
    <w:basedOn w:val="Normal"/>
    <w:uiPriority w:val="99"/>
    <w:qFormat/>
    <w:rsid w:val="0029519D"/>
    <w:pPr>
      <w:keepNext/>
      <w:keepLines/>
      <w:spacing w:before="200"/>
      <w:outlineLvl w:val="3"/>
    </w:pPr>
    <w:rPr>
      <w:rFonts w:eastAsia="Times New Roman"/>
      <w:b/>
      <w:iCs/>
    </w:rPr>
  </w:style>
  <w:style w:type="paragraph" w:customStyle="1" w:styleId="nroaml">
    <w:name w:val="nroaml"/>
    <w:basedOn w:val="Normal"/>
    <w:uiPriority w:val="99"/>
    <w:qFormat/>
    <w:rsid w:val="0029519D"/>
    <w:pPr>
      <w:keepNext/>
      <w:keepLines/>
      <w:spacing w:before="200"/>
      <w:outlineLvl w:val="3"/>
    </w:pPr>
    <w:rPr>
      <w:rFonts w:eastAsia="Times New Roman"/>
      <w:b/>
      <w:iCs/>
    </w:rPr>
  </w:style>
  <w:style w:type="paragraph" w:customStyle="1" w:styleId="noraml">
    <w:name w:val="noraml"/>
    <w:basedOn w:val="Normal"/>
    <w:uiPriority w:val="99"/>
    <w:qFormat/>
    <w:rsid w:val="0029519D"/>
    <w:pPr>
      <w:keepNext/>
      <w:keepLines/>
      <w:spacing w:before="200"/>
      <w:outlineLvl w:val="3"/>
    </w:pPr>
    <w:rPr>
      <w:rFonts w:eastAsia="Times New Roman"/>
      <w:b/>
      <w:iCs/>
      <w:sz w:val="24"/>
    </w:rPr>
  </w:style>
  <w:style w:type="character" w:customStyle="1" w:styleId="SmallSizeParagraphChar">
    <w:name w:val="Small Size Paragraph Char"/>
    <w:link w:val="SmallSizeParagraph"/>
    <w:locked/>
    <w:rsid w:val="0029519D"/>
    <w:rPr>
      <w:rFonts w:ascii="Georgia" w:eastAsia="Calibri" w:hAnsi="Georgia"/>
      <w:sz w:val="16"/>
      <w:szCs w:val="16"/>
    </w:rPr>
  </w:style>
  <w:style w:type="paragraph" w:customStyle="1" w:styleId="SmallSizeParagraph">
    <w:name w:val="Small Size Paragraph"/>
    <w:basedOn w:val="Normal"/>
    <w:link w:val="SmallSizeParagraphChar"/>
    <w:qFormat/>
    <w:rsid w:val="0029519D"/>
    <w:rPr>
      <w:rFonts w:ascii="Georgia" w:eastAsia="Calibri" w:hAnsi="Georgia"/>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29519D"/>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29519D"/>
    <w:pPr>
      <w:pBdr>
        <w:top w:val="single" w:sz="4" w:space="0" w:color="auto"/>
        <w:left w:val="single" w:sz="4" w:space="0" w:color="auto"/>
        <w:bottom w:val="single" w:sz="4" w:space="0" w:color="auto"/>
        <w:right w:val="single" w:sz="4" w:space="0" w:color="auto"/>
      </w:pBdr>
      <w:spacing w:after="160" w:line="259" w:lineRule="auto"/>
    </w:pPr>
    <w:rPr>
      <w:rFonts w:ascii="Georgia" w:eastAsiaTheme="minorEastAsia" w:hAnsi="Georgia"/>
      <w:b/>
      <w:bCs/>
      <w:bdr w:val="single" w:sz="4" w:space="0" w:color="auto" w:frame="1"/>
      <w:lang w:val="en-US"/>
    </w:rPr>
  </w:style>
  <w:style w:type="character" w:customStyle="1" w:styleId="CardT1Char">
    <w:name w:val="CardT1 Char"/>
    <w:link w:val="CardT1"/>
    <w:locked/>
    <w:rsid w:val="0029519D"/>
    <w:rPr>
      <w:rFonts w:ascii="Arial" w:eastAsia="Calibri" w:hAnsi="Arial" w:cs="Arial"/>
      <w:kern w:val="2"/>
      <w:sz w:val="14"/>
      <w:szCs w:val="14"/>
      <w:lang w:eastAsia="zh-TW"/>
    </w:rPr>
  </w:style>
  <w:style w:type="paragraph" w:customStyle="1" w:styleId="CardT1">
    <w:name w:val="CardT1"/>
    <w:basedOn w:val="Normal"/>
    <w:link w:val="CardT1Char"/>
    <w:qFormat/>
    <w:rsid w:val="0029519D"/>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29519D"/>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29519D"/>
    <w:pPr>
      <w:spacing w:after="160"/>
    </w:pPr>
    <w:rPr>
      <w:rFonts w:ascii="Times New Roman" w:eastAsia="Times New Roman" w:hAnsi="Times New Roman" w:cs="Times New Roman"/>
      <w:b/>
      <w:bCs/>
      <w:u w:val="single"/>
    </w:rPr>
  </w:style>
  <w:style w:type="paragraph" w:customStyle="1" w:styleId="p0">
    <w:name w:val="p0"/>
    <w:basedOn w:val="Normal"/>
    <w:uiPriority w:val="99"/>
    <w:qFormat/>
    <w:rsid w:val="0029519D"/>
    <w:pPr>
      <w:spacing w:before="100" w:beforeAutospacing="1" w:after="100" w:afterAutospacing="1"/>
    </w:pPr>
    <w:rPr>
      <w:rFonts w:eastAsia="Times New Roman"/>
      <w:sz w:val="24"/>
    </w:rPr>
  </w:style>
  <w:style w:type="paragraph" w:customStyle="1" w:styleId="CiteReal">
    <w:name w:val="Cite Real"/>
    <w:basedOn w:val="Normal"/>
    <w:next w:val="Normal"/>
    <w:qFormat/>
    <w:rsid w:val="0029519D"/>
    <w:rPr>
      <w:rFonts w:ascii="Arial" w:eastAsia="MS Mincho" w:hAnsi="Arial"/>
      <w:b/>
      <w:sz w:val="24"/>
      <w:u w:val="single"/>
    </w:rPr>
  </w:style>
  <w:style w:type="paragraph" w:customStyle="1" w:styleId="2909F619802848F09E01365C32F34654">
    <w:name w:val="2909F619802848F09E01365C32F34654"/>
    <w:uiPriority w:val="99"/>
    <w:qFormat/>
    <w:rsid w:val="0029519D"/>
    <w:pPr>
      <w:spacing w:after="200" w:line="276" w:lineRule="auto"/>
    </w:pPr>
    <w:rPr>
      <w:rFonts w:ascii="Calibri" w:eastAsia="Times New Roman" w:hAnsi="Calibri" w:cs="Times New Roman"/>
      <w:sz w:val="22"/>
      <w:szCs w:val="22"/>
      <w:lang w:eastAsia="ja-JP"/>
    </w:rPr>
  </w:style>
  <w:style w:type="character" w:customStyle="1" w:styleId="UnderlineSChar">
    <w:name w:val="Underline S Char"/>
    <w:link w:val="UnderlineS"/>
    <w:locked/>
    <w:rsid w:val="0029519D"/>
    <w:rPr>
      <w:rFonts w:ascii="Georgia" w:eastAsia="Calibri" w:hAnsi="Georgia"/>
      <w:u w:val="single"/>
      <w:lang w:val="x-none" w:eastAsia="zh-CN"/>
    </w:rPr>
  </w:style>
  <w:style w:type="paragraph" w:customStyle="1" w:styleId="UnderlineS">
    <w:name w:val="Underline S"/>
    <w:basedOn w:val="Normal"/>
    <w:link w:val="UnderlineSChar"/>
    <w:qFormat/>
    <w:rsid w:val="0029519D"/>
    <w:pPr>
      <w:spacing w:after="200"/>
    </w:pPr>
    <w:rPr>
      <w:rFonts w:ascii="Georgia" w:eastAsia="Calibri" w:hAnsi="Georgia"/>
      <w:sz w:val="24"/>
      <w:u w:val="single"/>
      <w:lang w:val="x-none" w:eastAsia="zh-CN"/>
    </w:rPr>
  </w:style>
  <w:style w:type="character" w:customStyle="1" w:styleId="UnunderlinedChar">
    <w:name w:val="Ununderlined Char"/>
    <w:link w:val="Ununderlined"/>
    <w:locked/>
    <w:rsid w:val="0029519D"/>
    <w:rPr>
      <w:rFonts w:ascii="Georgia" w:eastAsia="SimSun" w:hAnsi="Georgia"/>
      <w:sz w:val="12"/>
    </w:rPr>
  </w:style>
  <w:style w:type="paragraph" w:customStyle="1" w:styleId="Ununderlined">
    <w:name w:val="Ununderlined"/>
    <w:basedOn w:val="Normal"/>
    <w:link w:val="UnunderlinedChar"/>
    <w:qFormat/>
    <w:rsid w:val="0029519D"/>
    <w:rPr>
      <w:rFonts w:ascii="Georgia" w:eastAsia="SimSun" w:hAnsi="Georgia"/>
      <w:sz w:val="12"/>
    </w:rPr>
  </w:style>
  <w:style w:type="character" w:customStyle="1" w:styleId="HighlightingChar">
    <w:name w:val="Highlighting Char"/>
    <w:link w:val="Highlighting"/>
    <w:locked/>
    <w:rsid w:val="0029519D"/>
    <w:rPr>
      <w:rFonts w:ascii="Georgia" w:eastAsia="SimSun" w:hAnsi="Georgia"/>
      <w:u w:val="thick"/>
    </w:rPr>
  </w:style>
  <w:style w:type="paragraph" w:customStyle="1" w:styleId="Highlighting">
    <w:name w:val="Highlighting"/>
    <w:basedOn w:val="Normal"/>
    <w:link w:val="HighlightingChar"/>
    <w:autoRedefine/>
    <w:qFormat/>
    <w:rsid w:val="0029519D"/>
    <w:rPr>
      <w:rFonts w:ascii="Georgia" w:eastAsia="SimSun" w:hAnsi="Georgia"/>
      <w:sz w:val="24"/>
      <w:u w:val="thick"/>
    </w:rPr>
  </w:style>
  <w:style w:type="character" w:customStyle="1" w:styleId="CITEChar">
    <w:name w:val="CITE Char"/>
    <w:link w:val="CITE"/>
    <w:locked/>
    <w:rsid w:val="0029519D"/>
    <w:rPr>
      <w:rFonts w:ascii="Liberation Sans" w:eastAsia="Droid Sans Fallback" w:hAnsi="Liberation Sans"/>
      <w:b/>
      <w:i/>
      <w:color w:val="00000A"/>
      <w:sz w:val="21"/>
    </w:rPr>
  </w:style>
  <w:style w:type="paragraph" w:customStyle="1" w:styleId="teaserpermalink">
    <w:name w:val="teaser_permalink"/>
    <w:basedOn w:val="Normal"/>
    <w:uiPriority w:val="99"/>
    <w:qFormat/>
    <w:rsid w:val="0029519D"/>
    <w:pPr>
      <w:spacing w:before="100" w:beforeAutospacing="1" w:after="100" w:afterAutospacing="1"/>
    </w:pPr>
    <w:rPr>
      <w:rFonts w:eastAsia="Times New Roman"/>
      <w:sz w:val="24"/>
      <w:lang w:eastAsia="zh-CN"/>
    </w:rPr>
  </w:style>
  <w:style w:type="paragraph" w:customStyle="1" w:styleId="D345FF3D873148C5AE3FBF3267827368">
    <w:name w:val="D345FF3D873148C5AE3FBF3267827368"/>
    <w:uiPriority w:val="99"/>
    <w:qFormat/>
    <w:rsid w:val="0029519D"/>
    <w:pPr>
      <w:spacing w:after="200" w:line="276" w:lineRule="auto"/>
    </w:pPr>
    <w:rPr>
      <w:rFonts w:ascii="Calibri" w:eastAsia="Times New Roman" w:hAnsi="Calibri" w:cs="Times New Roman"/>
      <w:sz w:val="22"/>
      <w:szCs w:val="22"/>
      <w:lang w:eastAsia="ja-JP"/>
    </w:rPr>
  </w:style>
  <w:style w:type="character" w:customStyle="1" w:styleId="NormaltextCharChar">
    <w:name w:val="Normal text Char Char"/>
    <w:link w:val="Normaltext0"/>
    <w:locked/>
    <w:rsid w:val="0029519D"/>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29519D"/>
    <w:pPr>
      <w:ind w:left="432"/>
    </w:pPr>
    <w:rPr>
      <w:rFonts w:ascii="Georgia" w:eastAsia="SimSun" w:hAnsi="Georgia"/>
      <w:color w:val="000000"/>
      <w:sz w:val="16"/>
      <w:szCs w:val="20"/>
      <w:lang w:val="x-none" w:eastAsia="x-none"/>
    </w:rPr>
  </w:style>
  <w:style w:type="character" w:customStyle="1" w:styleId="TagofCardChar">
    <w:name w:val="Tag of Card Char"/>
    <w:link w:val="TagofCard"/>
    <w:locked/>
    <w:rsid w:val="0029519D"/>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29519D"/>
    <w:rPr>
      <w:b/>
      <w:sz w:val="28"/>
    </w:rPr>
  </w:style>
  <w:style w:type="character" w:customStyle="1" w:styleId="SourcenameChar">
    <w:name w:val="Source name Char"/>
    <w:link w:val="Sourcename"/>
    <w:locked/>
    <w:rsid w:val="0029519D"/>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29519D"/>
    <w:rPr>
      <w:b/>
      <w:bCs/>
      <w:sz w:val="20"/>
    </w:rPr>
  </w:style>
  <w:style w:type="character" w:customStyle="1" w:styleId="underlinedcardChar">
    <w:name w:val="underlined card Char"/>
    <w:link w:val="underlinedcard0"/>
    <w:locked/>
    <w:rsid w:val="0029519D"/>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29519D"/>
    <w:rPr>
      <w:sz w:val="24"/>
      <w:u w:val="single"/>
    </w:rPr>
  </w:style>
  <w:style w:type="paragraph" w:customStyle="1" w:styleId="FullText">
    <w:name w:val="Full Text"/>
    <w:basedOn w:val="Normal"/>
    <w:uiPriority w:val="99"/>
    <w:qFormat/>
    <w:rsid w:val="0029519D"/>
    <w:rPr>
      <w:rFonts w:eastAsia="Times New Roman"/>
      <w:sz w:val="16"/>
    </w:rPr>
  </w:style>
  <w:style w:type="character" w:customStyle="1" w:styleId="TextUnderlineChar">
    <w:name w:val="Text Underline Char"/>
    <w:link w:val="TextUnderline"/>
    <w:locked/>
    <w:rsid w:val="0029519D"/>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29519D"/>
    <w:rPr>
      <w:rFonts w:ascii="Garamond" w:eastAsia="Times New Roman" w:hAnsi="Garamond"/>
      <w:bCs/>
      <w:kern w:val="20"/>
      <w:sz w:val="24"/>
      <w:szCs w:val="32"/>
      <w:u w:val="single"/>
      <w:lang w:val="x-none" w:eastAsia="x-none"/>
    </w:rPr>
  </w:style>
  <w:style w:type="character" w:customStyle="1" w:styleId="citeunreadChar">
    <w:name w:val="cite unread Char"/>
    <w:link w:val="citeunread"/>
    <w:locked/>
    <w:rsid w:val="0029519D"/>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29519D"/>
    <w:pPr>
      <w:widowControl w:val="0"/>
      <w:overflowPunct w:val="0"/>
      <w:autoSpaceDE w:val="0"/>
      <w:autoSpaceDN w:val="0"/>
      <w:adjustRightInd w:val="0"/>
      <w:spacing w:after="120"/>
    </w:pPr>
    <w:rPr>
      <w:rFonts w:ascii="Georgia" w:eastAsia="MS Mincho" w:hAnsi="Georgia"/>
      <w:kern w:val="28"/>
      <w:sz w:val="18"/>
      <w:szCs w:val="20"/>
      <w:lang w:val="en" w:eastAsia="x-none"/>
    </w:rPr>
  </w:style>
  <w:style w:type="character" w:customStyle="1" w:styleId="readCharChar">
    <w:name w:val="read Char Char"/>
    <w:link w:val="read"/>
    <w:locked/>
    <w:rsid w:val="0029519D"/>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29519D"/>
    <w:rPr>
      <w:rFonts w:ascii="Georgia" w:eastAsia="Times New Roman" w:hAnsi="Georgia"/>
      <w:b/>
      <w:sz w:val="24"/>
      <w:szCs w:val="20"/>
      <w:u w:val="single"/>
      <w:lang w:val="x-none" w:eastAsia="x-none"/>
    </w:rPr>
  </w:style>
  <w:style w:type="paragraph" w:customStyle="1" w:styleId="2ndLevel-TAG">
    <w:name w:val="2nd Level - TAG"/>
    <w:basedOn w:val="Normal"/>
    <w:next w:val="Normal"/>
    <w:uiPriority w:val="99"/>
    <w:qFormat/>
    <w:rsid w:val="0029519D"/>
    <w:pPr>
      <w:spacing w:before="240"/>
      <w:outlineLvl w:val="2"/>
    </w:pPr>
    <w:rPr>
      <w:rFonts w:eastAsia="Times New Roman"/>
      <w:b/>
    </w:rPr>
  </w:style>
  <w:style w:type="character" w:customStyle="1" w:styleId="CiteCardChar">
    <w:name w:val="Cite_Card Char"/>
    <w:link w:val="CiteCard0"/>
    <w:locked/>
    <w:rsid w:val="0029519D"/>
    <w:rPr>
      <w:rFonts w:ascii="Times New Roman" w:eastAsia="Times New Roman" w:hAnsi="Times New Roman" w:cs="Arial"/>
      <w:bCs/>
      <w:sz w:val="20"/>
      <w:szCs w:val="20"/>
    </w:rPr>
  </w:style>
  <w:style w:type="paragraph" w:customStyle="1" w:styleId="CiteCard0">
    <w:name w:val="Cite_Card"/>
    <w:link w:val="CiteCardChar"/>
    <w:qFormat/>
    <w:rsid w:val="0029519D"/>
    <w:pPr>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29519D"/>
    <w:pPr>
      <w:widowControl w:val="0"/>
    </w:pPr>
    <w:rPr>
      <w:rFonts w:eastAsia="MS Mincho"/>
      <w:color w:val="auto"/>
    </w:rPr>
  </w:style>
  <w:style w:type="character" w:customStyle="1" w:styleId="StyleStyle49pt6Char">
    <w:name w:val="Style Style4 + 9 pt6 Char"/>
    <w:basedOn w:val="Style4Char"/>
    <w:link w:val="StyleStyle49pt6"/>
    <w:locked/>
    <w:rsid w:val="0029519D"/>
    <w:rPr>
      <w:rFonts w:ascii="Georgia" w:eastAsia="Times New Roman" w:hAnsi="Georgia"/>
      <w:u w:val="single"/>
      <w:lang w:val="x-none"/>
    </w:rPr>
  </w:style>
  <w:style w:type="paragraph" w:customStyle="1" w:styleId="StyleStyle49pt6">
    <w:name w:val="Style Style4 + 9 pt6"/>
    <w:basedOn w:val="Style4"/>
    <w:link w:val="StyleStyle49pt6Char"/>
    <w:qFormat/>
    <w:rsid w:val="0029519D"/>
    <w:pPr>
      <w:spacing w:after="160" w:line="259" w:lineRule="auto"/>
    </w:pPr>
    <w:rPr>
      <w:rFonts w:ascii="Georgia" w:eastAsia="Times New Roman" w:hAnsi="Georgia"/>
    </w:rPr>
  </w:style>
  <w:style w:type="character" w:customStyle="1" w:styleId="UnderlineCharCharCharCharChar">
    <w:name w:val="Underline Char Char Char Char Char"/>
    <w:link w:val="UnderlineCharCharCharChar"/>
    <w:locked/>
    <w:rsid w:val="0029519D"/>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29519D"/>
    <w:rPr>
      <w:rFonts w:ascii="Georgia" w:eastAsia="Times New Roman" w:hAnsi="Georgia" w:cs="Times New Roman"/>
      <w:sz w:val="24"/>
      <w:u w:val="single"/>
    </w:rPr>
  </w:style>
  <w:style w:type="character" w:customStyle="1" w:styleId="StyleUnderlineCharLatinTimesNewRomanAsianSimSunChar">
    <w:name w:val="Style Underline Char + (Latin) Times New Roman (Asian) SimSun Char"/>
    <w:link w:val="StyleUnderlineCharLatinTimesNewRomanAsianSimSun"/>
    <w:locked/>
    <w:rsid w:val="0029519D"/>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29519D"/>
    <w:rPr>
      <w:rFonts w:ascii="Georgia" w:hAnsi="Georgia" w:cs="Calibri"/>
      <w:sz w:val="24"/>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29519D"/>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29519D"/>
    <w:rPr>
      <w:rFonts w:ascii="Georgia" w:hAnsi="Georgia" w:cs="Calibri"/>
      <w:b/>
      <w:bCs/>
      <w:sz w:val="24"/>
      <w:u w:val="single"/>
    </w:rPr>
  </w:style>
  <w:style w:type="character" w:customStyle="1" w:styleId="DebatenoramlChar">
    <w:name w:val="Debatenoraml Char"/>
    <w:link w:val="Debatenoraml"/>
    <w:locked/>
    <w:rsid w:val="0029519D"/>
    <w:rPr>
      <w:rFonts w:ascii="Times New Roman" w:hAnsi="Times New Roman" w:cs="Times New Roman"/>
    </w:rPr>
  </w:style>
  <w:style w:type="paragraph" w:customStyle="1" w:styleId="Debatenoraml">
    <w:name w:val="Debatenoraml"/>
    <w:basedOn w:val="NoSpacing"/>
    <w:link w:val="DebatenoramlChar"/>
    <w:qFormat/>
    <w:rsid w:val="0029519D"/>
    <w:pPr>
      <w:spacing w:before="0" w:line="240" w:lineRule="auto"/>
    </w:pPr>
    <w:rPr>
      <w:rFonts w:ascii="Times New Roman" w:hAnsi="Times New Roman" w:cs="Times New Roman"/>
    </w:rPr>
  </w:style>
  <w:style w:type="paragraph" w:customStyle="1" w:styleId="SynergyTag">
    <w:name w:val="SynergyTag"/>
    <w:basedOn w:val="Normal"/>
    <w:uiPriority w:val="99"/>
    <w:qFormat/>
    <w:rsid w:val="0029519D"/>
    <w:rPr>
      <w:rFonts w:eastAsia="Calibri"/>
      <w:b/>
    </w:rPr>
  </w:style>
  <w:style w:type="character" w:customStyle="1" w:styleId="QualsChar">
    <w:name w:val="Quals Char"/>
    <w:link w:val="Quals"/>
    <w:locked/>
    <w:rsid w:val="0029519D"/>
    <w:rPr>
      <w:rFonts w:ascii="Georgia" w:eastAsia="Calibri" w:hAnsi="Georgia"/>
      <w:sz w:val="18"/>
    </w:rPr>
  </w:style>
  <w:style w:type="paragraph" w:customStyle="1" w:styleId="Quals">
    <w:name w:val="Quals"/>
    <w:basedOn w:val="Normal"/>
    <w:link w:val="QualsChar"/>
    <w:qFormat/>
    <w:rsid w:val="0029519D"/>
    <w:rPr>
      <w:rFonts w:ascii="Georgia" w:eastAsia="Calibri" w:hAnsi="Georgia"/>
      <w:sz w:val="18"/>
    </w:rPr>
  </w:style>
  <w:style w:type="paragraph" w:customStyle="1" w:styleId="times">
    <w:name w:val="times"/>
    <w:basedOn w:val="Normal"/>
    <w:qFormat/>
    <w:rsid w:val="0029519D"/>
    <w:pPr>
      <w:spacing w:before="100" w:beforeAutospacing="1" w:after="100" w:afterAutospacing="1"/>
    </w:pPr>
    <w:rPr>
      <w:rFonts w:eastAsia="Times New Roman"/>
      <w:sz w:val="24"/>
    </w:rPr>
  </w:style>
  <w:style w:type="paragraph" w:customStyle="1" w:styleId="BodyA">
    <w:name w:val="Body A"/>
    <w:uiPriority w:val="99"/>
    <w:qFormat/>
    <w:rsid w:val="0029519D"/>
    <w:rPr>
      <w:rFonts w:ascii="Helvetica" w:eastAsia="ヒラギノ角ゴ Pro W3" w:hAnsi="Helvetica" w:cs="Times New Roman"/>
      <w:color w:val="000000"/>
      <w:szCs w:val="20"/>
    </w:rPr>
  </w:style>
  <w:style w:type="character" w:customStyle="1" w:styleId="StarredChar">
    <w:name w:val="Starred Char"/>
    <w:link w:val="Starred"/>
    <w:locked/>
    <w:rsid w:val="0029519D"/>
    <w:rPr>
      <w:rFonts w:ascii="Georgia" w:eastAsia="Times New Roman" w:hAnsi="Georgia"/>
      <w:b/>
      <w:caps/>
      <w:szCs w:val="28"/>
      <w:u w:val="single"/>
    </w:rPr>
  </w:style>
  <w:style w:type="paragraph" w:customStyle="1" w:styleId="Starred">
    <w:name w:val="Starred"/>
    <w:basedOn w:val="Normal"/>
    <w:link w:val="StarredChar"/>
    <w:qFormat/>
    <w:rsid w:val="0029519D"/>
    <w:pPr>
      <w:keepNext/>
      <w:keepLines/>
      <w:pageBreakBefore/>
      <w:spacing w:before="240" w:after="60"/>
      <w:jc w:val="center"/>
      <w:outlineLvl w:val="0"/>
    </w:pPr>
    <w:rPr>
      <w:rFonts w:ascii="Georgia" w:eastAsia="Times New Roman" w:hAnsi="Georgia"/>
      <w:b/>
      <w:caps/>
      <w:sz w:val="24"/>
      <w:szCs w:val="28"/>
      <w:u w:val="single"/>
    </w:rPr>
  </w:style>
  <w:style w:type="character" w:customStyle="1" w:styleId="NotStarredChar">
    <w:name w:val="NotStarred Char"/>
    <w:link w:val="NotStarred"/>
    <w:locked/>
    <w:rsid w:val="0029519D"/>
    <w:rPr>
      <w:rFonts w:ascii="Georgia" w:eastAsia="Times New Roman" w:hAnsi="Georgia"/>
      <w:b/>
      <w:caps/>
      <w:szCs w:val="28"/>
      <w:u w:val="single"/>
    </w:rPr>
  </w:style>
  <w:style w:type="paragraph" w:customStyle="1" w:styleId="NotStarred">
    <w:name w:val="NotStarred"/>
    <w:basedOn w:val="Normal"/>
    <w:link w:val="NotStarredChar"/>
    <w:qFormat/>
    <w:rsid w:val="0029519D"/>
    <w:pPr>
      <w:keepNext/>
      <w:keepLines/>
      <w:pageBreakBefore/>
      <w:spacing w:before="240" w:after="60"/>
      <w:jc w:val="center"/>
      <w:outlineLvl w:val="1"/>
    </w:pPr>
    <w:rPr>
      <w:rFonts w:ascii="Georgia" w:eastAsia="Times New Roman" w:hAnsi="Georgia"/>
      <w:b/>
      <w:caps/>
      <w:sz w:val="24"/>
      <w:szCs w:val="28"/>
      <w:u w:val="single"/>
    </w:rPr>
  </w:style>
  <w:style w:type="character" w:customStyle="1" w:styleId="tagCharCharChar">
    <w:name w:val="tag Char Char Char"/>
    <w:locked/>
    <w:rsid w:val="0029519D"/>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29519D"/>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29519D"/>
    <w:pPr>
      <w:pBdr>
        <w:top w:val="single" w:sz="4" w:space="0" w:color="auto"/>
        <w:left w:val="single" w:sz="4" w:space="0" w:color="auto"/>
        <w:bottom w:val="single" w:sz="4" w:space="0" w:color="auto"/>
        <w:right w:val="single" w:sz="4" w:space="0" w:color="auto"/>
      </w:pBdr>
      <w:spacing w:after="160" w:line="259" w:lineRule="auto"/>
    </w:pPr>
    <w:rPr>
      <w:rFonts w:eastAsiaTheme="minorEastAsia" w:cs="Times New Roman"/>
      <w:bdr w:val="single" w:sz="4" w:space="0" w:color="auto" w:frame="1"/>
      <w:lang w:val="en-US"/>
    </w:rPr>
  </w:style>
  <w:style w:type="character" w:customStyle="1" w:styleId="H4TagChar1">
    <w:name w:val="H4 (Tag) Char1"/>
    <w:link w:val="H4Tag"/>
    <w:locked/>
    <w:rsid w:val="0029519D"/>
    <w:rPr>
      <w:rFonts w:ascii="Georgia" w:eastAsia="Calibri" w:hAnsi="Georgia"/>
      <w:b/>
    </w:rPr>
  </w:style>
  <w:style w:type="paragraph" w:customStyle="1" w:styleId="H4Tag">
    <w:name w:val="H4 (Tag)"/>
    <w:basedOn w:val="Normal"/>
    <w:link w:val="H4TagChar1"/>
    <w:qFormat/>
    <w:rsid w:val="0029519D"/>
    <w:rPr>
      <w:rFonts w:ascii="Georgia" w:eastAsia="Calibri" w:hAnsi="Georgia"/>
      <w:b/>
      <w:sz w:val="24"/>
    </w:rPr>
  </w:style>
  <w:style w:type="paragraph" w:customStyle="1" w:styleId="CM25">
    <w:name w:val="CM25"/>
    <w:basedOn w:val="Default"/>
    <w:next w:val="Default"/>
    <w:qFormat/>
    <w:rsid w:val="0029519D"/>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29519D"/>
    <w:rPr>
      <w:rFonts w:ascii="Georgia" w:hAnsi="Georgia"/>
      <w:b/>
    </w:rPr>
  </w:style>
  <w:style w:type="paragraph" w:customStyle="1" w:styleId="Debate-CardTagandCite-F6">
    <w:name w:val="Debate- Card Tag and Cite- F6"/>
    <w:basedOn w:val="Normal"/>
    <w:link w:val="Debate-CardTagandCite-F6Char"/>
    <w:qFormat/>
    <w:rsid w:val="0029519D"/>
    <w:pPr>
      <w:contextualSpacing/>
    </w:pPr>
    <w:rPr>
      <w:rFonts w:ascii="Georgia" w:hAnsi="Georgia"/>
      <w:b/>
      <w:sz w:val="24"/>
    </w:rPr>
  </w:style>
  <w:style w:type="paragraph" w:customStyle="1" w:styleId="Cardtext0">
    <w:name w:val="Card text"/>
    <w:link w:val="CardtextChar0"/>
    <w:qFormat/>
    <w:rsid w:val="0029519D"/>
    <w:pPr>
      <w:widowControl w:val="0"/>
      <w:autoSpaceDE w:val="0"/>
      <w:autoSpaceDN w:val="0"/>
      <w:adjustRightInd w:val="0"/>
    </w:pPr>
    <w:rPr>
      <w:rFonts w:ascii="Garamond" w:hAnsi="Garamond"/>
      <w:u w:val="single"/>
    </w:rPr>
  </w:style>
  <w:style w:type="character" w:customStyle="1" w:styleId="NewHeading2Char">
    <w:name w:val="NewHeading2 Char"/>
    <w:link w:val="NewHeading2"/>
    <w:locked/>
    <w:rsid w:val="0029519D"/>
    <w:rPr>
      <w:rFonts w:ascii="Georgia" w:eastAsia="Times New Roman" w:hAnsi="Georgia"/>
      <w:b/>
      <w:szCs w:val="28"/>
      <w:u w:val="single"/>
    </w:rPr>
  </w:style>
  <w:style w:type="paragraph" w:customStyle="1" w:styleId="NewHeading2">
    <w:name w:val="NewHeading2"/>
    <w:basedOn w:val="Normal"/>
    <w:link w:val="NewHeading2Char"/>
    <w:qFormat/>
    <w:rsid w:val="0029519D"/>
    <w:pPr>
      <w:spacing w:before="240" w:after="60"/>
    </w:pPr>
    <w:rPr>
      <w:rFonts w:ascii="Georgia" w:eastAsia="Times New Roman" w:hAnsi="Georgia"/>
      <w:b/>
      <w:sz w:val="24"/>
      <w:szCs w:val="28"/>
      <w:u w:val="single"/>
    </w:rPr>
  </w:style>
  <w:style w:type="paragraph" w:customStyle="1" w:styleId="CM32">
    <w:name w:val="CM3+2"/>
    <w:basedOn w:val="Normal"/>
    <w:next w:val="Normal"/>
    <w:uiPriority w:val="99"/>
    <w:qFormat/>
    <w:rsid w:val="0029519D"/>
    <w:pPr>
      <w:autoSpaceDE w:val="0"/>
      <w:autoSpaceDN w:val="0"/>
      <w:adjustRightInd w:val="0"/>
      <w:spacing w:line="240" w:lineRule="atLeast"/>
    </w:pPr>
    <w:rPr>
      <w:rFonts w:eastAsia="Calibri"/>
      <w:sz w:val="24"/>
    </w:rPr>
  </w:style>
  <w:style w:type="paragraph" w:customStyle="1" w:styleId="msolistparagraph0">
    <w:name w:val="msolistparagraph"/>
    <w:basedOn w:val="Normal"/>
    <w:uiPriority w:val="99"/>
    <w:qFormat/>
    <w:rsid w:val="0029519D"/>
    <w:rPr>
      <w:rFonts w:eastAsia="Calibri"/>
    </w:rPr>
  </w:style>
  <w:style w:type="paragraph" w:customStyle="1" w:styleId="Card6pt">
    <w:name w:val="Card 6pt"/>
    <w:basedOn w:val="card"/>
    <w:uiPriority w:val="99"/>
    <w:qFormat/>
    <w:rsid w:val="0029519D"/>
    <w:rPr>
      <w:rFonts w:ascii="Georgia" w:eastAsia="Calibri" w:hAnsi="Georgia"/>
      <w:bCs/>
      <w:color w:val="000000"/>
      <w:sz w:val="12"/>
      <w:szCs w:val="20"/>
    </w:rPr>
  </w:style>
  <w:style w:type="character" w:customStyle="1" w:styleId="FullCiteChar">
    <w:name w:val="Full Cite Char"/>
    <w:link w:val="FullCite"/>
    <w:locked/>
    <w:rsid w:val="0029519D"/>
    <w:rPr>
      <w:rFonts w:ascii="Garamond" w:eastAsia="Calibri" w:hAnsi="Garamond"/>
    </w:rPr>
  </w:style>
  <w:style w:type="paragraph" w:customStyle="1" w:styleId="FullCite">
    <w:name w:val="Full Cite"/>
    <w:basedOn w:val="Normal"/>
    <w:next w:val="Normal"/>
    <w:link w:val="FullCiteChar"/>
    <w:qFormat/>
    <w:rsid w:val="0029519D"/>
    <w:rPr>
      <w:rFonts w:ascii="Garamond" w:eastAsia="Calibri" w:hAnsi="Garamond"/>
      <w:sz w:val="24"/>
    </w:rPr>
  </w:style>
  <w:style w:type="character" w:customStyle="1" w:styleId="StyleCardStyleBlackUnderlineChar">
    <w:name w:val="Style Card Style + Black Underline Char"/>
    <w:link w:val="StyleCardStyleBlackUnderline"/>
    <w:locked/>
    <w:rsid w:val="0029519D"/>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29519D"/>
    <w:rPr>
      <w:rFonts w:ascii="Georgia" w:eastAsia="Times New Roman" w:hAnsi="Georgia"/>
      <w:color w:val="000000"/>
      <w:sz w:val="24"/>
      <w:u w:val="single"/>
    </w:rPr>
  </w:style>
  <w:style w:type="paragraph" w:customStyle="1" w:styleId="StyleHeading2LatinArialMT13pt">
    <w:name w:val="Style Heading 2 + (Latin) ArialMT 13 pt"/>
    <w:basedOn w:val="Heading2"/>
    <w:next w:val="Heading2"/>
    <w:uiPriority w:val="99"/>
    <w:qFormat/>
    <w:rsid w:val="0029519D"/>
    <w:pPr>
      <w:keepLines w:val="0"/>
      <w:pageBreakBefore w:val="0"/>
      <w:jc w:val="left"/>
    </w:pPr>
    <w:rPr>
      <w:rFonts w:eastAsia="SimSun" w:cs="Arial"/>
      <w:b w:val="0"/>
      <w:iCs/>
      <w:caps/>
      <w:sz w:val="24"/>
      <w:szCs w:val="28"/>
      <w:lang w:eastAsia="zh-CN"/>
    </w:rPr>
  </w:style>
  <w:style w:type="character" w:customStyle="1" w:styleId="StylecardThickunderlineChar">
    <w:name w:val="Style card + Thick underline Char"/>
    <w:link w:val="StylecardThickunderline"/>
    <w:locked/>
    <w:rsid w:val="0029519D"/>
    <w:rPr>
      <w:rFonts w:ascii="Georgia" w:eastAsia="SimSun" w:hAnsi="Georgia"/>
      <w:u w:val="single"/>
      <w:lang w:eastAsia="zh-CN"/>
    </w:rPr>
  </w:style>
  <w:style w:type="paragraph" w:customStyle="1" w:styleId="StylecardThickunderline">
    <w:name w:val="Style card + Thick underline"/>
    <w:basedOn w:val="card"/>
    <w:link w:val="StylecardThickunderlineChar"/>
    <w:qFormat/>
    <w:rsid w:val="0029519D"/>
    <w:rPr>
      <w:rFonts w:ascii="Georgia" w:eastAsia="SimSun" w:hAnsi="Georgia"/>
      <w:sz w:val="24"/>
      <w:u w:val="single"/>
      <w:lang w:eastAsia="zh-CN"/>
    </w:rPr>
  </w:style>
  <w:style w:type="character" w:customStyle="1" w:styleId="StylecardBoldThickunderlineChar">
    <w:name w:val="Style card + Bold Thick underline Char"/>
    <w:link w:val="StylecardBoldThickunderline"/>
    <w:locked/>
    <w:rsid w:val="0029519D"/>
    <w:rPr>
      <w:rFonts w:ascii="Georgia" w:eastAsia="SimSun" w:hAnsi="Georgia"/>
      <w:b/>
      <w:bCs/>
      <w:u w:val="single"/>
      <w:lang w:eastAsia="zh-CN"/>
    </w:rPr>
  </w:style>
  <w:style w:type="paragraph" w:customStyle="1" w:styleId="StylecardBoldThickunderline">
    <w:name w:val="Style card + Bold Thick underline"/>
    <w:basedOn w:val="card"/>
    <w:link w:val="StylecardBoldThickunderlineChar"/>
    <w:qFormat/>
    <w:rsid w:val="0029519D"/>
    <w:rPr>
      <w:rFonts w:ascii="Georgia" w:eastAsia="SimSun" w:hAnsi="Georgia"/>
      <w:b/>
      <w:bCs/>
      <w:sz w:val="24"/>
      <w:u w:val="single"/>
      <w:lang w:eastAsia="zh-CN"/>
    </w:rPr>
  </w:style>
  <w:style w:type="paragraph" w:customStyle="1" w:styleId="CM27">
    <w:name w:val="CM27"/>
    <w:basedOn w:val="Default"/>
    <w:next w:val="Default"/>
    <w:qFormat/>
    <w:rsid w:val="0029519D"/>
    <w:pPr>
      <w:spacing w:after="200" w:line="276" w:lineRule="auto"/>
    </w:pPr>
    <w:rPr>
      <w:rFonts w:eastAsia="Calibri"/>
      <w:color w:val="auto"/>
      <w:sz w:val="22"/>
    </w:rPr>
  </w:style>
  <w:style w:type="paragraph" w:customStyle="1" w:styleId="font-null">
    <w:name w:val="font-null"/>
    <w:basedOn w:val="Normal"/>
    <w:uiPriority w:val="99"/>
    <w:qFormat/>
    <w:rsid w:val="0029519D"/>
    <w:pPr>
      <w:spacing w:before="100" w:beforeAutospacing="1" w:after="100" w:afterAutospacing="1"/>
    </w:pPr>
    <w:rPr>
      <w:rFonts w:eastAsia="Times New Roman"/>
      <w:sz w:val="24"/>
    </w:rPr>
  </w:style>
  <w:style w:type="paragraph" w:customStyle="1" w:styleId="rteindent1">
    <w:name w:val="rteindent1"/>
    <w:basedOn w:val="Normal"/>
    <w:uiPriority w:val="99"/>
    <w:qFormat/>
    <w:rsid w:val="0029519D"/>
    <w:pPr>
      <w:spacing w:before="100" w:beforeAutospacing="1" w:after="100" w:afterAutospacing="1"/>
    </w:pPr>
    <w:rPr>
      <w:rFonts w:eastAsia="Times New Roman"/>
      <w:sz w:val="24"/>
    </w:rPr>
  </w:style>
  <w:style w:type="paragraph" w:customStyle="1" w:styleId="Pa12">
    <w:name w:val="Pa12"/>
    <w:basedOn w:val="Default"/>
    <w:next w:val="Default"/>
    <w:uiPriority w:val="99"/>
    <w:qFormat/>
    <w:rsid w:val="0029519D"/>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29519D"/>
    <w:pPr>
      <w:spacing w:before="100" w:beforeAutospacing="1" w:after="100" w:afterAutospacing="1"/>
    </w:pPr>
    <w:rPr>
      <w:rFonts w:eastAsia="Times New Roman"/>
      <w:sz w:val="24"/>
    </w:rPr>
  </w:style>
  <w:style w:type="paragraph" w:customStyle="1" w:styleId="featuretitle">
    <w:name w:val="feature_title"/>
    <w:basedOn w:val="Normal"/>
    <w:uiPriority w:val="99"/>
    <w:qFormat/>
    <w:rsid w:val="0029519D"/>
    <w:pPr>
      <w:spacing w:before="100" w:beforeAutospacing="1" w:after="100" w:afterAutospacing="1"/>
    </w:pPr>
    <w:rPr>
      <w:rFonts w:eastAsia="Times New Roman"/>
      <w:sz w:val="24"/>
    </w:rPr>
  </w:style>
  <w:style w:type="paragraph" w:customStyle="1" w:styleId="translatedivgrey-image">
    <w:name w:val="translatedivgrey-image"/>
    <w:basedOn w:val="Normal"/>
    <w:uiPriority w:val="99"/>
    <w:qFormat/>
    <w:rsid w:val="0029519D"/>
    <w:pPr>
      <w:spacing w:before="100" w:beforeAutospacing="1" w:after="100" w:afterAutospacing="1"/>
    </w:pPr>
    <w:rPr>
      <w:rFonts w:eastAsia="Times New Roman"/>
      <w:sz w:val="24"/>
    </w:rPr>
  </w:style>
  <w:style w:type="paragraph" w:customStyle="1" w:styleId="translatedivblue-image">
    <w:name w:val="translatedivblue-image"/>
    <w:basedOn w:val="Normal"/>
    <w:uiPriority w:val="99"/>
    <w:qFormat/>
    <w:rsid w:val="0029519D"/>
    <w:pPr>
      <w:spacing w:before="100" w:beforeAutospacing="1" w:after="100" w:afterAutospacing="1"/>
    </w:pPr>
    <w:rPr>
      <w:rFonts w:eastAsia="Times New Roman"/>
      <w:sz w:val="24"/>
    </w:rPr>
  </w:style>
  <w:style w:type="paragraph" w:customStyle="1" w:styleId="class">
    <w:name w:val="class"/>
    <w:basedOn w:val="Normal"/>
    <w:uiPriority w:val="99"/>
    <w:qFormat/>
    <w:rsid w:val="0029519D"/>
    <w:pPr>
      <w:spacing w:before="100" w:beforeAutospacing="1" w:after="100" w:afterAutospacing="1"/>
    </w:pPr>
    <w:rPr>
      <w:rFonts w:eastAsia="Times New Roman"/>
      <w:sz w:val="24"/>
    </w:rPr>
  </w:style>
  <w:style w:type="character" w:customStyle="1" w:styleId="blocktitleChar0">
    <w:name w:val="block title Char"/>
    <w:link w:val="blocktitle0"/>
    <w:locked/>
    <w:rsid w:val="0029519D"/>
    <w:rPr>
      <w:rFonts w:ascii="Calibri" w:eastAsia="Calibri" w:hAnsi="Calibri"/>
      <w:b/>
      <w:caps/>
      <w:sz w:val="28"/>
      <w:szCs w:val="28"/>
      <w:lang w:val="es-ES"/>
    </w:rPr>
  </w:style>
  <w:style w:type="paragraph" w:customStyle="1" w:styleId="Pa6">
    <w:name w:val="Pa6"/>
    <w:basedOn w:val="Normal"/>
    <w:next w:val="Normal"/>
    <w:uiPriority w:val="99"/>
    <w:qFormat/>
    <w:rsid w:val="0029519D"/>
    <w:pPr>
      <w:autoSpaceDE w:val="0"/>
      <w:autoSpaceDN w:val="0"/>
      <w:adjustRightInd w:val="0"/>
      <w:spacing w:line="221" w:lineRule="atLeast"/>
    </w:pPr>
    <w:rPr>
      <w:rFonts w:eastAsia="Times New Roman"/>
      <w:sz w:val="24"/>
    </w:rPr>
  </w:style>
  <w:style w:type="paragraph" w:customStyle="1" w:styleId="Pa4">
    <w:name w:val="Pa4"/>
    <w:basedOn w:val="Normal"/>
    <w:next w:val="Normal"/>
    <w:uiPriority w:val="99"/>
    <w:qFormat/>
    <w:rsid w:val="0029519D"/>
    <w:pPr>
      <w:autoSpaceDE w:val="0"/>
      <w:autoSpaceDN w:val="0"/>
      <w:adjustRightInd w:val="0"/>
      <w:spacing w:line="181" w:lineRule="atLeast"/>
    </w:pPr>
    <w:rPr>
      <w:rFonts w:eastAsia="Times New Roman"/>
      <w:sz w:val="24"/>
    </w:rPr>
  </w:style>
  <w:style w:type="paragraph" w:customStyle="1" w:styleId="Pa5">
    <w:name w:val="Pa5"/>
    <w:basedOn w:val="Normal"/>
    <w:next w:val="Normal"/>
    <w:uiPriority w:val="99"/>
    <w:qFormat/>
    <w:rsid w:val="0029519D"/>
    <w:pPr>
      <w:autoSpaceDE w:val="0"/>
      <w:autoSpaceDN w:val="0"/>
      <w:adjustRightInd w:val="0"/>
      <w:spacing w:line="321" w:lineRule="atLeast"/>
    </w:pPr>
    <w:rPr>
      <w:rFonts w:eastAsia="Times New Roman"/>
      <w:sz w:val="24"/>
    </w:rPr>
  </w:style>
  <w:style w:type="paragraph" w:customStyle="1" w:styleId="attribution">
    <w:name w:val="attribution"/>
    <w:basedOn w:val="Normal"/>
    <w:uiPriority w:val="99"/>
    <w:qFormat/>
    <w:rsid w:val="0029519D"/>
    <w:pPr>
      <w:spacing w:before="100" w:beforeAutospacing="1" w:after="100" w:afterAutospacing="1"/>
    </w:pPr>
    <w:rPr>
      <w:rFonts w:eastAsia="Times New Roman"/>
      <w:sz w:val="24"/>
    </w:rPr>
  </w:style>
  <w:style w:type="paragraph" w:customStyle="1" w:styleId="text-textbodyhoustontexttext-dateline">
    <w:name w:val="text-textbody houstontext text-dateline"/>
    <w:basedOn w:val="Normal"/>
    <w:uiPriority w:val="99"/>
    <w:qFormat/>
    <w:rsid w:val="0029519D"/>
    <w:pPr>
      <w:spacing w:before="100" w:beforeAutospacing="1" w:after="100" w:afterAutospacing="1"/>
    </w:pPr>
    <w:rPr>
      <w:rFonts w:eastAsia="Times New Roman"/>
      <w:sz w:val="24"/>
    </w:rPr>
  </w:style>
  <w:style w:type="paragraph" w:customStyle="1" w:styleId="text-textbodyhoustontext">
    <w:name w:val="text-textbody houstontext"/>
    <w:basedOn w:val="Normal"/>
    <w:uiPriority w:val="99"/>
    <w:qFormat/>
    <w:rsid w:val="0029519D"/>
    <w:pPr>
      <w:spacing w:before="100" w:beforeAutospacing="1" w:after="100" w:afterAutospacing="1"/>
    </w:pPr>
    <w:rPr>
      <w:rFonts w:eastAsia="Times New Roman"/>
      <w:sz w:val="24"/>
    </w:rPr>
  </w:style>
  <w:style w:type="character" w:customStyle="1" w:styleId="StyleStyle4LatinTimesNewRomanAsianSimSunBoldChar">
    <w:name w:val="Style Style4 + (Latin) Times New Roman (Asian) SimSun Bold Char"/>
    <w:link w:val="StyleStyle4LatinTimesNewRomanAsianSimSunBold"/>
    <w:locked/>
    <w:rsid w:val="0029519D"/>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29519D"/>
    <w:pPr>
      <w:spacing w:after="160" w:line="259" w:lineRule="auto"/>
    </w:pPr>
    <w:rPr>
      <w:rFonts w:ascii="Georgia" w:eastAsia="SimSun" w:hAnsi="Georgia"/>
      <w:b/>
      <w:bCs/>
      <w:lang w:val="en-US"/>
    </w:rPr>
  </w:style>
  <w:style w:type="paragraph" w:customStyle="1" w:styleId="summary">
    <w:name w:val="summary"/>
    <w:basedOn w:val="Normal"/>
    <w:uiPriority w:val="99"/>
    <w:qFormat/>
    <w:rsid w:val="0029519D"/>
    <w:pPr>
      <w:spacing w:before="100" w:beforeAutospacing="1" w:after="100" w:afterAutospacing="1"/>
    </w:pPr>
    <w:rPr>
      <w:rFonts w:eastAsia="Times New Roman"/>
      <w:sz w:val="24"/>
    </w:rPr>
  </w:style>
  <w:style w:type="paragraph" w:customStyle="1" w:styleId="Caption2">
    <w:name w:val="Caption2"/>
    <w:basedOn w:val="Normal"/>
    <w:uiPriority w:val="99"/>
    <w:qFormat/>
    <w:rsid w:val="0029519D"/>
    <w:pPr>
      <w:spacing w:before="100" w:beforeAutospacing="1" w:after="100" w:afterAutospacing="1"/>
    </w:pPr>
    <w:rPr>
      <w:rFonts w:eastAsia="Times New Roman"/>
      <w:sz w:val="24"/>
    </w:rPr>
  </w:style>
  <w:style w:type="character" w:customStyle="1" w:styleId="MTDisplayEquationChar">
    <w:name w:val="MTDisplayEquation Char"/>
    <w:link w:val="MTDisplayEquation"/>
    <w:locked/>
    <w:rsid w:val="0029519D"/>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29519D"/>
    <w:pPr>
      <w:tabs>
        <w:tab w:val="center" w:pos="5120"/>
        <w:tab w:val="right" w:pos="10220"/>
      </w:tabs>
    </w:pPr>
    <w:rPr>
      <w:rFonts w:ascii="Georgia" w:eastAsia="Times New Roman" w:hAnsi="Georgia"/>
      <w:bCs/>
      <w:sz w:val="24"/>
      <w:lang w:bidi="he-IL"/>
    </w:rPr>
  </w:style>
  <w:style w:type="paragraph" w:customStyle="1" w:styleId="DebateFile">
    <w:name w:val="Debate File"/>
    <w:basedOn w:val="Normal"/>
    <w:uiPriority w:val="99"/>
    <w:qFormat/>
    <w:rsid w:val="0029519D"/>
    <w:pPr>
      <w:jc w:val="center"/>
    </w:pPr>
    <w:rPr>
      <w:rFonts w:ascii="Book Antiqua" w:eastAsia="Times New Roman" w:hAnsi="Book Antiqua"/>
      <w:b/>
      <w:sz w:val="28"/>
    </w:rPr>
  </w:style>
  <w:style w:type="paragraph" w:customStyle="1" w:styleId="Little">
    <w:name w:val="Little"/>
    <w:basedOn w:val="Normal"/>
    <w:next w:val="Normal"/>
    <w:link w:val="LittleChar"/>
    <w:qFormat/>
    <w:rsid w:val="0029519D"/>
    <w:pPr>
      <w:ind w:left="288"/>
    </w:pPr>
    <w:rPr>
      <w:rFonts w:eastAsia="Times New Roman"/>
      <w:sz w:val="16"/>
    </w:rPr>
  </w:style>
  <w:style w:type="paragraph" w:customStyle="1" w:styleId="AAAcard">
    <w:name w:val="AAAcard"/>
    <w:basedOn w:val="Normal"/>
    <w:uiPriority w:val="99"/>
    <w:qFormat/>
    <w:rsid w:val="0029519D"/>
    <w:pPr>
      <w:ind w:left="288" w:right="288"/>
    </w:pPr>
    <w:rPr>
      <w:rFonts w:eastAsia="Times New Roman"/>
    </w:rPr>
  </w:style>
  <w:style w:type="paragraph" w:customStyle="1" w:styleId="Caption3">
    <w:name w:val="Caption3"/>
    <w:basedOn w:val="Normal"/>
    <w:uiPriority w:val="99"/>
    <w:qFormat/>
    <w:rsid w:val="0029519D"/>
    <w:pPr>
      <w:spacing w:before="100" w:beforeAutospacing="1" w:after="100" w:afterAutospacing="1"/>
    </w:pPr>
    <w:rPr>
      <w:rFonts w:eastAsia="Times New Roman"/>
      <w:sz w:val="24"/>
    </w:rPr>
  </w:style>
  <w:style w:type="paragraph" w:customStyle="1" w:styleId="body-12-5">
    <w:name w:val="body-12-5"/>
    <w:basedOn w:val="Normal"/>
    <w:uiPriority w:val="99"/>
    <w:qFormat/>
    <w:rsid w:val="0029519D"/>
    <w:pPr>
      <w:spacing w:before="100" w:beforeAutospacing="1" w:after="100" w:afterAutospacing="1"/>
    </w:pPr>
    <w:rPr>
      <w:rFonts w:eastAsia="Times New Roman"/>
      <w:sz w:val="24"/>
    </w:rPr>
  </w:style>
  <w:style w:type="paragraph" w:customStyle="1" w:styleId="infuse">
    <w:name w:val="infuse"/>
    <w:basedOn w:val="Normal"/>
    <w:uiPriority w:val="99"/>
    <w:qFormat/>
    <w:rsid w:val="0029519D"/>
    <w:pPr>
      <w:spacing w:before="100" w:beforeAutospacing="1" w:after="100" w:afterAutospacing="1"/>
    </w:pPr>
    <w:rPr>
      <w:rFonts w:eastAsia="Times New Roman"/>
      <w:sz w:val="24"/>
    </w:rPr>
  </w:style>
  <w:style w:type="paragraph" w:customStyle="1" w:styleId="fontreg">
    <w:name w:val="font_reg"/>
    <w:basedOn w:val="Normal"/>
    <w:uiPriority w:val="99"/>
    <w:qFormat/>
    <w:rsid w:val="0029519D"/>
    <w:pPr>
      <w:spacing w:before="100" w:beforeAutospacing="1" w:after="100" w:afterAutospacing="1"/>
    </w:pPr>
    <w:rPr>
      <w:rFonts w:eastAsia="Times New Roman"/>
      <w:sz w:val="24"/>
    </w:rPr>
  </w:style>
  <w:style w:type="paragraph" w:customStyle="1" w:styleId="CITEF3">
    <w:name w:val="CITE F3"/>
    <w:uiPriority w:val="99"/>
    <w:qFormat/>
    <w:rsid w:val="0029519D"/>
    <w:rPr>
      <w:rFonts w:ascii="Georgia" w:eastAsia="SimSun" w:hAnsi="Georgia" w:cs="Times New Roman"/>
      <w:b/>
      <w:lang w:eastAsia="zh-CN"/>
    </w:rPr>
  </w:style>
  <w:style w:type="character" w:customStyle="1" w:styleId="StyleBoldUnderlineTimesNewRomanChar">
    <w:name w:val="Style Bold Underline + Times New Roman Char"/>
    <w:link w:val="StyleBoldUnderlineTimesNewRoman"/>
    <w:locked/>
    <w:rsid w:val="0029519D"/>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29519D"/>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29519D"/>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29519D"/>
    <w:pPr>
      <w:spacing w:after="200"/>
    </w:pPr>
    <w:rPr>
      <w:rFonts w:ascii="Calibri" w:eastAsia="Calibri" w:hAnsi="Calibri" w:cs="Times New Roman"/>
      <w:sz w:val="20"/>
      <w:szCs w:val="20"/>
      <w:u w:val="single"/>
    </w:rPr>
  </w:style>
  <w:style w:type="paragraph" w:customStyle="1" w:styleId="hotroute1">
    <w:name w:val="hot route!"/>
    <w:basedOn w:val="Normal"/>
    <w:qFormat/>
    <w:rsid w:val="0029519D"/>
    <w:pPr>
      <w:ind w:left="144"/>
    </w:pPr>
    <w:rPr>
      <w:rFonts w:ascii="Cambria" w:eastAsia="Calibri" w:hAnsi="Cambria"/>
      <w:sz w:val="24"/>
    </w:rPr>
  </w:style>
  <w:style w:type="paragraph" w:customStyle="1" w:styleId="FreeFormA">
    <w:name w:val="Free Form A"/>
    <w:autoRedefine/>
    <w:uiPriority w:val="99"/>
    <w:qFormat/>
    <w:rsid w:val="0029519D"/>
    <w:pPr>
      <w:spacing w:line="276" w:lineRule="auto"/>
    </w:pPr>
    <w:rPr>
      <w:rFonts w:ascii="Helvetica" w:eastAsia="ヒラギノ角ゴ Pro W3" w:hAnsi="Helvetica" w:cs="Times New Roman"/>
      <w:color w:val="000000"/>
      <w:szCs w:val="22"/>
      <w:lang w:eastAsia="zh-CN" w:bidi="he-IL"/>
    </w:rPr>
  </w:style>
  <w:style w:type="paragraph" w:customStyle="1" w:styleId="bodytextfp">
    <w:name w:val="bodytextfp"/>
    <w:basedOn w:val="Normal"/>
    <w:uiPriority w:val="99"/>
    <w:qFormat/>
    <w:rsid w:val="0029519D"/>
    <w:pPr>
      <w:spacing w:before="100" w:beforeAutospacing="1" w:after="100" w:afterAutospacing="1"/>
    </w:pPr>
    <w:rPr>
      <w:rFonts w:eastAsia="Times New Roman"/>
      <w:sz w:val="24"/>
    </w:rPr>
  </w:style>
  <w:style w:type="paragraph" w:customStyle="1" w:styleId="subheader">
    <w:name w:val="subheader"/>
    <w:basedOn w:val="Normal"/>
    <w:uiPriority w:val="99"/>
    <w:qFormat/>
    <w:rsid w:val="0029519D"/>
    <w:pPr>
      <w:spacing w:before="100" w:beforeAutospacing="1" w:after="100" w:afterAutospacing="1"/>
    </w:pPr>
    <w:rPr>
      <w:rFonts w:eastAsia="Times New Roman"/>
      <w:sz w:val="24"/>
    </w:rPr>
  </w:style>
  <w:style w:type="paragraph" w:customStyle="1" w:styleId="firstletter">
    <w:name w:val="firstletter"/>
    <w:basedOn w:val="Normal"/>
    <w:uiPriority w:val="99"/>
    <w:qFormat/>
    <w:rsid w:val="0029519D"/>
    <w:pPr>
      <w:spacing w:before="100" w:beforeAutospacing="1" w:after="100" w:afterAutospacing="1"/>
    </w:pPr>
    <w:rPr>
      <w:rFonts w:eastAsia="Times New Roman"/>
      <w:sz w:val="24"/>
    </w:rPr>
  </w:style>
  <w:style w:type="paragraph" w:customStyle="1" w:styleId="more">
    <w:name w:val="more"/>
    <w:basedOn w:val="Normal"/>
    <w:uiPriority w:val="99"/>
    <w:qFormat/>
    <w:rsid w:val="0029519D"/>
    <w:pPr>
      <w:spacing w:before="100" w:beforeAutospacing="1" w:after="100" w:afterAutospacing="1"/>
    </w:pPr>
    <w:rPr>
      <w:rFonts w:eastAsia="Times New Roman"/>
      <w:sz w:val="24"/>
    </w:rPr>
  </w:style>
  <w:style w:type="paragraph" w:customStyle="1" w:styleId="story">
    <w:name w:val="story"/>
    <w:basedOn w:val="Normal"/>
    <w:uiPriority w:val="99"/>
    <w:qFormat/>
    <w:rsid w:val="0029519D"/>
    <w:pPr>
      <w:spacing w:before="100" w:beforeAutospacing="1" w:after="100" w:afterAutospacing="1"/>
    </w:pPr>
    <w:rPr>
      <w:rFonts w:eastAsia="Times New Roman"/>
      <w:sz w:val="24"/>
    </w:rPr>
  </w:style>
  <w:style w:type="paragraph" w:customStyle="1" w:styleId="H1numbered">
    <w:name w:val="H1 numbered"/>
    <w:basedOn w:val="Normal"/>
    <w:uiPriority w:val="99"/>
    <w:qFormat/>
    <w:rsid w:val="0029519D"/>
    <w:pPr>
      <w:pageBreakBefore/>
      <w:widowControl w:val="0"/>
      <w:numPr>
        <w:numId w:val="12"/>
      </w:numPr>
      <w:pBdr>
        <w:top w:val="single" w:sz="6" w:space="28" w:color="auto"/>
        <w:bottom w:val="single" w:sz="6" w:space="14" w:color="auto"/>
      </w:pBdr>
      <w:suppressAutoHyphens/>
      <w:autoSpaceDE w:val="0"/>
      <w:autoSpaceDN w:val="0"/>
      <w:adjustRightInd w:val="0"/>
      <w:spacing w:before="283" w:after="170" w:line="288" w:lineRule="auto"/>
    </w:pPr>
    <w:rPr>
      <w:rFonts w:ascii="Arial" w:eastAsia="Times New Roman" w:hAnsi="Arial" w:cs="Trajan-Bold"/>
      <w:b/>
      <w:bCs/>
      <w:caps/>
      <w:color w:val="000084"/>
      <w:spacing w:val="-8"/>
      <w:sz w:val="40"/>
      <w:szCs w:val="40"/>
      <w:lang w:bidi="en-US"/>
    </w:rPr>
  </w:style>
  <w:style w:type="paragraph" w:customStyle="1" w:styleId="Numberedparas">
    <w:name w:val="Numbered paras"/>
    <w:basedOn w:val="Normal"/>
    <w:uiPriority w:val="99"/>
    <w:qFormat/>
    <w:rsid w:val="0029519D"/>
    <w:pPr>
      <w:widowControl w:val="0"/>
      <w:numPr>
        <w:ilvl w:val="1"/>
        <w:numId w:val="12"/>
      </w:numPr>
      <w:tabs>
        <w:tab w:val="left" w:pos="567"/>
      </w:tabs>
      <w:suppressAutoHyphens/>
      <w:autoSpaceDE w:val="0"/>
      <w:autoSpaceDN w:val="0"/>
      <w:adjustRightInd w:val="0"/>
      <w:spacing w:before="170" w:line="288" w:lineRule="auto"/>
      <w:ind w:left="0" w:firstLine="0"/>
      <w:jc w:val="both"/>
    </w:pPr>
    <w:rPr>
      <w:rFonts w:ascii="Arial" w:eastAsia="Times New Roman" w:hAnsi="Arial" w:cs="BookAntiqua"/>
      <w:color w:val="000000"/>
      <w:spacing w:val="2"/>
      <w:lang w:val="en-GB" w:bidi="en-US"/>
    </w:rPr>
  </w:style>
  <w:style w:type="paragraph" w:customStyle="1" w:styleId="in">
    <w:name w:val="in"/>
    <w:basedOn w:val="Normal"/>
    <w:uiPriority w:val="99"/>
    <w:qFormat/>
    <w:rsid w:val="0029519D"/>
    <w:pPr>
      <w:spacing w:before="100" w:beforeAutospacing="1" w:after="100" w:afterAutospacing="1"/>
    </w:pPr>
    <w:rPr>
      <w:rFonts w:eastAsia="Times New Roman"/>
      <w:sz w:val="24"/>
    </w:rPr>
  </w:style>
  <w:style w:type="paragraph" w:customStyle="1" w:styleId="image-caption">
    <w:name w:val="image-caption"/>
    <w:basedOn w:val="Normal"/>
    <w:uiPriority w:val="99"/>
    <w:qFormat/>
    <w:rsid w:val="0029519D"/>
    <w:pPr>
      <w:spacing w:before="100" w:beforeAutospacing="1" w:after="100" w:afterAutospacing="1"/>
    </w:pPr>
    <w:rPr>
      <w:rFonts w:eastAsia="Times New Roman"/>
      <w:sz w:val="24"/>
    </w:rPr>
  </w:style>
  <w:style w:type="paragraph" w:customStyle="1" w:styleId="imagecontain">
    <w:name w:val="imagecontain"/>
    <w:basedOn w:val="Normal"/>
    <w:uiPriority w:val="99"/>
    <w:qFormat/>
    <w:rsid w:val="0029519D"/>
    <w:pPr>
      <w:spacing w:before="100" w:beforeAutospacing="1" w:after="100" w:afterAutospacing="1"/>
    </w:pPr>
    <w:rPr>
      <w:rFonts w:eastAsia="Times New Roman"/>
      <w:sz w:val="24"/>
    </w:rPr>
  </w:style>
  <w:style w:type="paragraph" w:customStyle="1" w:styleId="CM62">
    <w:name w:val="CM62"/>
    <w:basedOn w:val="Normal"/>
    <w:next w:val="Normal"/>
    <w:uiPriority w:val="99"/>
    <w:qFormat/>
    <w:rsid w:val="0029519D"/>
    <w:pPr>
      <w:widowControl w:val="0"/>
      <w:autoSpaceDE w:val="0"/>
      <w:autoSpaceDN w:val="0"/>
      <w:adjustRightInd w:val="0"/>
      <w:spacing w:after="248"/>
    </w:pPr>
    <w:rPr>
      <w:rFonts w:ascii="Showcard Gothic" w:eastAsia="Times New Roman" w:hAnsi="Showcard Gothic"/>
      <w:sz w:val="24"/>
    </w:rPr>
  </w:style>
  <w:style w:type="paragraph" w:customStyle="1" w:styleId="CM63">
    <w:name w:val="CM63"/>
    <w:basedOn w:val="Normal"/>
    <w:next w:val="Normal"/>
    <w:uiPriority w:val="99"/>
    <w:qFormat/>
    <w:rsid w:val="0029519D"/>
    <w:pPr>
      <w:widowControl w:val="0"/>
      <w:autoSpaceDE w:val="0"/>
      <w:autoSpaceDN w:val="0"/>
      <w:adjustRightInd w:val="0"/>
      <w:spacing w:after="323"/>
    </w:pPr>
    <w:rPr>
      <w:rFonts w:ascii="Showcard Gothic" w:eastAsia="Times New Roman" w:hAnsi="Showcard Gothic"/>
      <w:sz w:val="24"/>
    </w:rPr>
  </w:style>
  <w:style w:type="paragraph" w:customStyle="1" w:styleId="CM23">
    <w:name w:val="CM23"/>
    <w:basedOn w:val="Default"/>
    <w:next w:val="Default"/>
    <w:uiPriority w:val="99"/>
    <w:qFormat/>
    <w:rsid w:val="0029519D"/>
    <w:pPr>
      <w:widowControl w:val="0"/>
      <w:spacing w:after="63"/>
    </w:pPr>
    <w:rPr>
      <w:rFonts w:ascii="Arial" w:hAnsi="Arial"/>
      <w:color w:val="auto"/>
    </w:rPr>
  </w:style>
  <w:style w:type="paragraph" w:customStyle="1" w:styleId="CM35">
    <w:name w:val="CM35"/>
    <w:basedOn w:val="Default"/>
    <w:next w:val="Default"/>
    <w:uiPriority w:val="99"/>
    <w:qFormat/>
    <w:rsid w:val="0029519D"/>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29519D"/>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29519D"/>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29519D"/>
    <w:pPr>
      <w:spacing w:after="200"/>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29519D"/>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29519D"/>
    <w:pPr>
      <w:suppressAutoHyphens w:val="0"/>
      <w:autoSpaceDE w:val="0"/>
      <w:autoSpaceDN w:val="0"/>
      <w:adjustRightInd w:val="0"/>
      <w:spacing w:line="240" w:lineRule="auto"/>
      <w:ind w:left="432" w:right="432"/>
    </w:pPr>
    <w:rPr>
      <w:rFonts w:ascii="Georgia" w:eastAsia="Times New Roman" w:hAnsi="Georgia"/>
      <w:color w:val="auto"/>
      <w:sz w:val="24"/>
      <w:szCs w:val="24"/>
      <w:lang w:val="x-none" w:eastAsia="x-none"/>
    </w:rPr>
  </w:style>
  <w:style w:type="character" w:customStyle="1" w:styleId="StyleCards11ptUnderlineChar">
    <w:name w:val="Style Cards + 11 pt Underline Char"/>
    <w:link w:val="StyleCards11ptUnderline"/>
    <w:locked/>
    <w:rsid w:val="0029519D"/>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29519D"/>
    <w:pPr>
      <w:suppressAutoHyphens w:val="0"/>
      <w:autoSpaceDE w:val="0"/>
      <w:autoSpaceDN w:val="0"/>
      <w:adjustRightInd w:val="0"/>
      <w:spacing w:line="240" w:lineRule="auto"/>
      <w:ind w:left="432" w:right="432"/>
    </w:pPr>
    <w:rPr>
      <w:rFonts w:ascii="Georgia" w:eastAsia="Times New Roman" w:hAnsi="Georgia"/>
      <w:color w:val="auto"/>
      <w:sz w:val="24"/>
      <w:u w:val="single"/>
      <w:lang w:val="x-none" w:eastAsia="x-none"/>
    </w:rPr>
  </w:style>
  <w:style w:type="character" w:customStyle="1" w:styleId="StyleCards11ptBoldUnderlineChar">
    <w:name w:val="Style Cards + 11 pt Bold Underline Char"/>
    <w:link w:val="StyleCards11ptBoldUnderline"/>
    <w:locked/>
    <w:rsid w:val="0029519D"/>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29519D"/>
    <w:pPr>
      <w:suppressAutoHyphens w:val="0"/>
      <w:autoSpaceDE w:val="0"/>
      <w:autoSpaceDN w:val="0"/>
      <w:adjustRightInd w:val="0"/>
      <w:spacing w:line="240" w:lineRule="auto"/>
      <w:ind w:left="432" w:right="432"/>
    </w:pPr>
    <w:rPr>
      <w:rFonts w:ascii="Georgia" w:eastAsia="Times New Roman" w:hAnsi="Georgia"/>
      <w:b/>
      <w:bCs/>
      <w:color w:val="auto"/>
      <w:sz w:val="24"/>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29519D"/>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29519D"/>
    <w:pPr>
      <w:pBdr>
        <w:top w:val="single" w:sz="4" w:space="0" w:color="auto"/>
        <w:left w:val="single" w:sz="4" w:space="0" w:color="auto"/>
        <w:bottom w:val="single" w:sz="4" w:space="0" w:color="auto"/>
        <w:right w:val="single" w:sz="4" w:space="0" w:color="auto"/>
      </w:pBdr>
      <w:suppressAutoHyphens w:val="0"/>
      <w:autoSpaceDE w:val="0"/>
      <w:autoSpaceDN w:val="0"/>
      <w:adjustRightInd w:val="0"/>
      <w:spacing w:line="240" w:lineRule="auto"/>
      <w:ind w:left="432" w:right="432"/>
    </w:pPr>
    <w:rPr>
      <w:rFonts w:ascii="Georgia" w:eastAsia="Times New Roman" w:hAnsi="Georgia"/>
      <w:b/>
      <w:bCs/>
      <w:color w:val="auto"/>
      <w:sz w:val="24"/>
      <w:u w:val="single"/>
      <w:bdr w:val="single" w:sz="4" w:space="0" w:color="auto" w:frame="1"/>
      <w:lang w:val="x-none" w:eastAsia="x-none"/>
    </w:rPr>
  </w:style>
  <w:style w:type="character" w:customStyle="1" w:styleId="StylecardCharChar11ptChar">
    <w:name w:val="Style card Char Char + 11 pt Char"/>
    <w:link w:val="StylecardCharChar11pt"/>
    <w:locked/>
    <w:rsid w:val="0029519D"/>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29519D"/>
    <w:rPr>
      <w:rFonts w:ascii="Georgia" w:hAnsi="Georgia"/>
      <w:sz w:val="24"/>
      <w:lang w:val="x-none" w:eastAsia="x-none"/>
    </w:rPr>
  </w:style>
  <w:style w:type="character" w:customStyle="1" w:styleId="NormalFontChar">
    <w:name w:val="Normal Font Char"/>
    <w:link w:val="NormalFont"/>
    <w:locked/>
    <w:rsid w:val="0029519D"/>
    <w:rPr>
      <w:rFonts w:ascii="Times New Roman" w:eastAsia="Times New Roman" w:hAnsi="Times New Roman" w:cs="Times New Roman"/>
      <w:sz w:val="20"/>
      <w:szCs w:val="20"/>
    </w:rPr>
  </w:style>
  <w:style w:type="paragraph" w:customStyle="1" w:styleId="NormalFont">
    <w:name w:val="Normal Font"/>
    <w:link w:val="NormalFontChar"/>
    <w:qFormat/>
    <w:rsid w:val="0029519D"/>
    <w:rPr>
      <w:rFonts w:ascii="Times New Roman" w:eastAsia="Times New Roman" w:hAnsi="Times New Roman" w:cs="Times New Roman"/>
      <w:sz w:val="20"/>
      <w:szCs w:val="20"/>
    </w:rPr>
  </w:style>
  <w:style w:type="paragraph" w:customStyle="1" w:styleId="StyleSmall11pt">
    <w:name w:val="Style Small + 11 pt"/>
    <w:uiPriority w:val="99"/>
    <w:qFormat/>
    <w:rsid w:val="0029519D"/>
    <w:pPr>
      <w:spacing w:after="200"/>
    </w:pPr>
    <w:rPr>
      <w:rFonts w:ascii="Times" w:eastAsia="Times New Roman" w:hAnsi="Times" w:cs="Times New Roman"/>
      <w:sz w:val="20"/>
      <w:szCs w:val="22"/>
    </w:rPr>
  </w:style>
  <w:style w:type="character" w:customStyle="1" w:styleId="StyleNormalFont11ptUnderlineChar">
    <w:name w:val="Style Normal Font + 11 pt Underline Char"/>
    <w:link w:val="StyleNormalFont11ptUnderline"/>
    <w:locked/>
    <w:rsid w:val="0029519D"/>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29519D"/>
    <w:rPr>
      <w:u w:val="single"/>
      <w:lang w:val="x-none" w:eastAsia="x-none"/>
    </w:rPr>
  </w:style>
  <w:style w:type="character" w:customStyle="1" w:styleId="StyleNormalFont11ptBoldUnderlineChar">
    <w:name w:val="Style Normal Font + 11 pt Bold Underline Char"/>
    <w:link w:val="StyleNormalFont11ptBoldUnderline"/>
    <w:locked/>
    <w:rsid w:val="0029519D"/>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29519D"/>
    <w:rPr>
      <w:b/>
      <w:bCs/>
      <w:u w:val="single"/>
      <w:lang w:val="x-none" w:eastAsia="x-none"/>
    </w:rPr>
  </w:style>
  <w:style w:type="paragraph" w:customStyle="1" w:styleId="Smallfont0">
    <w:name w:val="Smallfont"/>
    <w:basedOn w:val="Normal"/>
    <w:uiPriority w:val="99"/>
    <w:qFormat/>
    <w:rsid w:val="0029519D"/>
    <w:rPr>
      <w:rFonts w:eastAsia="Times New Roman"/>
      <w:sz w:val="15"/>
    </w:rPr>
  </w:style>
  <w:style w:type="paragraph" w:customStyle="1" w:styleId="formatvorlage2">
    <w:name w:val="formatvorlage2"/>
    <w:basedOn w:val="Normal"/>
    <w:uiPriority w:val="99"/>
    <w:qFormat/>
    <w:rsid w:val="0029519D"/>
    <w:pPr>
      <w:spacing w:before="100" w:beforeAutospacing="1" w:after="100" w:afterAutospacing="1"/>
    </w:pPr>
    <w:rPr>
      <w:rFonts w:eastAsia="Calibri"/>
      <w:sz w:val="24"/>
    </w:rPr>
  </w:style>
  <w:style w:type="character" w:customStyle="1" w:styleId="StyleTitle11ptNotBoldChar">
    <w:name w:val="Style Title + 11 pt Not Bold Char"/>
    <w:link w:val="StyleTitle11ptNotBold"/>
    <w:locked/>
    <w:rsid w:val="0029519D"/>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29519D"/>
    <w:pPr>
      <w:suppressAutoHyphens/>
      <w:jc w:val="center"/>
      <w:outlineLvl w:val="9"/>
    </w:pPr>
    <w:rPr>
      <w:rFonts w:ascii="Georgia" w:eastAsia="Times New Roman" w:hAnsi="Georgia"/>
      <w:b/>
      <w:lang w:val="x-none" w:eastAsia="x-none"/>
    </w:rPr>
  </w:style>
  <w:style w:type="character" w:customStyle="1" w:styleId="StyleTitle11ptNotBoldNounderlineChar">
    <w:name w:val="Style Title + 11 pt Not Bold No underline Char"/>
    <w:link w:val="StyleTitle11ptNotBoldNounderline"/>
    <w:locked/>
    <w:rsid w:val="0029519D"/>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29519D"/>
    <w:pPr>
      <w:suppressAutoHyphens/>
      <w:jc w:val="center"/>
      <w:outlineLvl w:val="9"/>
    </w:pPr>
    <w:rPr>
      <w:rFonts w:ascii="Georgia" w:eastAsia="Times New Roman" w:hAnsi="Georgia"/>
      <w:lang w:val="x-none" w:eastAsia="x-none"/>
    </w:rPr>
  </w:style>
  <w:style w:type="character" w:customStyle="1" w:styleId="HotRouteCharCharCharCharCharChar">
    <w:name w:val="Hot Route! Char Char Char Char Char Char"/>
    <w:link w:val="HotRouteCharCharCharCharChar"/>
    <w:locked/>
    <w:rsid w:val="0029519D"/>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29519D"/>
    <w:pPr>
      <w:ind w:left="144"/>
    </w:pPr>
    <w:rPr>
      <w:rFonts w:ascii="Georgia" w:eastAsia="Times New Roman" w:hAnsi="Georgia"/>
      <w:sz w:val="24"/>
      <w:lang w:val="x-none" w:eastAsia="x-none"/>
    </w:rPr>
  </w:style>
  <w:style w:type="paragraph" w:customStyle="1" w:styleId="deck">
    <w:name w:val="deck"/>
    <w:basedOn w:val="Normal"/>
    <w:uiPriority w:val="99"/>
    <w:qFormat/>
    <w:rsid w:val="0029519D"/>
    <w:pPr>
      <w:spacing w:before="100" w:beforeAutospacing="1" w:after="100" w:afterAutospacing="1"/>
    </w:pPr>
    <w:rPr>
      <w:rFonts w:eastAsia="Times New Roman"/>
      <w:sz w:val="24"/>
    </w:rPr>
  </w:style>
  <w:style w:type="paragraph" w:customStyle="1" w:styleId="i1">
    <w:name w:val="i1"/>
    <w:basedOn w:val="Normal"/>
    <w:uiPriority w:val="99"/>
    <w:qFormat/>
    <w:rsid w:val="0029519D"/>
    <w:pPr>
      <w:spacing w:before="100" w:beforeAutospacing="1" w:after="100" w:afterAutospacing="1"/>
    </w:pPr>
    <w:rPr>
      <w:rFonts w:eastAsia="Times New Roman"/>
      <w:sz w:val="24"/>
    </w:rPr>
  </w:style>
  <w:style w:type="paragraph" w:customStyle="1" w:styleId="question">
    <w:name w:val="question"/>
    <w:basedOn w:val="Normal"/>
    <w:uiPriority w:val="99"/>
    <w:qFormat/>
    <w:rsid w:val="0029519D"/>
    <w:pPr>
      <w:spacing w:before="100" w:beforeAutospacing="1" w:after="100" w:afterAutospacing="1"/>
    </w:pPr>
    <w:rPr>
      <w:rFonts w:eastAsia="Times New Roman"/>
      <w:sz w:val="24"/>
    </w:rPr>
  </w:style>
  <w:style w:type="paragraph" w:customStyle="1" w:styleId="bodycopy">
    <w:name w:val="bodycopy"/>
    <w:basedOn w:val="Normal"/>
    <w:uiPriority w:val="99"/>
    <w:qFormat/>
    <w:rsid w:val="0029519D"/>
    <w:pPr>
      <w:spacing w:before="100" w:beforeAutospacing="1" w:after="100" w:afterAutospacing="1"/>
    </w:pPr>
    <w:rPr>
      <w:rFonts w:eastAsia="Times New Roman"/>
      <w:sz w:val="24"/>
    </w:rPr>
  </w:style>
  <w:style w:type="paragraph" w:customStyle="1" w:styleId="Fifth">
    <w:name w:val="Fifth"/>
    <w:basedOn w:val="Normal"/>
    <w:link w:val="FifthChar"/>
    <w:qFormat/>
    <w:rsid w:val="0029519D"/>
    <w:rPr>
      <w:rFonts w:ascii="Arial" w:eastAsia="Calibri" w:hAnsi="Arial"/>
    </w:rPr>
  </w:style>
  <w:style w:type="paragraph" w:customStyle="1" w:styleId="NoteLevel22">
    <w:name w:val="Note Level 22"/>
    <w:basedOn w:val="card"/>
    <w:next w:val="Normal"/>
    <w:uiPriority w:val="99"/>
    <w:qFormat/>
    <w:rsid w:val="0029519D"/>
    <w:pPr>
      <w:keepNext/>
    </w:pPr>
    <w:rPr>
      <w:rFonts w:ascii="Georgia" w:eastAsia="MS Gothic" w:hAnsi="Georgia"/>
      <w:bCs/>
      <w:szCs w:val="20"/>
    </w:rPr>
  </w:style>
  <w:style w:type="paragraph" w:customStyle="1" w:styleId="wp-caption-text">
    <w:name w:val="wp-caption-text"/>
    <w:basedOn w:val="Normal"/>
    <w:qFormat/>
    <w:rsid w:val="0029519D"/>
    <w:pPr>
      <w:spacing w:before="100" w:beforeAutospacing="1" w:after="100" w:afterAutospacing="1"/>
    </w:pPr>
    <w:rPr>
      <w:rFonts w:eastAsia="Times New Roman"/>
      <w:sz w:val="24"/>
    </w:rPr>
  </w:style>
  <w:style w:type="paragraph" w:customStyle="1" w:styleId="svarticle">
    <w:name w:val="svarticle"/>
    <w:basedOn w:val="Normal"/>
    <w:uiPriority w:val="99"/>
    <w:qFormat/>
    <w:rsid w:val="0029519D"/>
    <w:pPr>
      <w:spacing w:before="100" w:beforeAutospacing="1" w:after="100" w:afterAutospacing="1"/>
    </w:pPr>
    <w:rPr>
      <w:rFonts w:ascii="Times New Roman" w:eastAsia="Times New Roman" w:hAnsi="Times New Roman" w:cs="Times New Roman"/>
      <w:sz w:val="24"/>
    </w:rPr>
  </w:style>
  <w:style w:type="paragraph" w:customStyle="1" w:styleId="canvas-atom">
    <w:name w:val="canvas-atom"/>
    <w:basedOn w:val="Normal"/>
    <w:uiPriority w:val="99"/>
    <w:qFormat/>
    <w:rsid w:val="0029519D"/>
    <w:pPr>
      <w:spacing w:before="100" w:beforeAutospacing="1" w:after="100" w:afterAutospacing="1"/>
    </w:pPr>
    <w:rPr>
      <w:rFonts w:ascii="Times New Roman" w:hAnsi="Times New Roman" w:cs="Times New Roman"/>
      <w:sz w:val="24"/>
    </w:rPr>
  </w:style>
  <w:style w:type="paragraph" w:customStyle="1" w:styleId="tweet-text">
    <w:name w:val="tweet-text"/>
    <w:basedOn w:val="Normal"/>
    <w:uiPriority w:val="99"/>
    <w:qFormat/>
    <w:rsid w:val="0029519D"/>
    <w:pPr>
      <w:spacing w:before="100" w:beforeAutospacing="1" w:after="100" w:afterAutospacing="1"/>
    </w:pPr>
  </w:style>
  <w:style w:type="paragraph" w:customStyle="1" w:styleId="description">
    <w:name w:val="description"/>
    <w:basedOn w:val="Normal"/>
    <w:uiPriority w:val="99"/>
    <w:qFormat/>
    <w:rsid w:val="0029519D"/>
    <w:pPr>
      <w:spacing w:before="100" w:beforeAutospacing="1" w:after="100" w:afterAutospacing="1"/>
    </w:pPr>
  </w:style>
  <w:style w:type="paragraph" w:customStyle="1" w:styleId="graf">
    <w:name w:val="graf"/>
    <w:basedOn w:val="Normal"/>
    <w:uiPriority w:val="99"/>
    <w:qFormat/>
    <w:rsid w:val="0029519D"/>
    <w:pPr>
      <w:spacing w:before="100" w:beforeAutospacing="1" w:after="100" w:afterAutospacing="1"/>
    </w:pPr>
  </w:style>
  <w:style w:type="paragraph" w:customStyle="1" w:styleId="column">
    <w:name w:val="column"/>
    <w:basedOn w:val="Normal"/>
    <w:uiPriority w:val="99"/>
    <w:qFormat/>
    <w:rsid w:val="0029519D"/>
    <w:pPr>
      <w:spacing w:before="100" w:beforeAutospacing="1" w:after="100" w:afterAutospacing="1"/>
    </w:pPr>
  </w:style>
  <w:style w:type="paragraph" w:customStyle="1" w:styleId="recirc-container">
    <w:name w:val="recirc-container"/>
    <w:basedOn w:val="Normal"/>
    <w:uiPriority w:val="99"/>
    <w:qFormat/>
    <w:rsid w:val="0029519D"/>
    <w:pPr>
      <w:spacing w:before="100" w:beforeAutospacing="1" w:after="100" w:afterAutospacing="1"/>
    </w:pPr>
    <w:rPr>
      <w:rFonts w:ascii="Times New Roman" w:hAnsi="Times New Roman" w:cs="Times New Roman"/>
      <w:sz w:val="24"/>
    </w:rPr>
  </w:style>
  <w:style w:type="paragraph" w:customStyle="1" w:styleId="interstitial-link">
    <w:name w:val="interstitial-link"/>
    <w:basedOn w:val="Normal"/>
    <w:uiPriority w:val="99"/>
    <w:qFormat/>
    <w:rsid w:val="0029519D"/>
    <w:pPr>
      <w:spacing w:before="100" w:beforeAutospacing="1" w:after="100" w:afterAutospacing="1"/>
    </w:pPr>
    <w:rPr>
      <w:rFonts w:ascii="Times New Roman" w:hAnsi="Times New Roman" w:cs="Times New Roman"/>
      <w:sz w:val="24"/>
    </w:rPr>
  </w:style>
  <w:style w:type="paragraph" w:customStyle="1" w:styleId="see-also">
    <w:name w:val="see-also"/>
    <w:basedOn w:val="Normal"/>
    <w:uiPriority w:val="99"/>
    <w:qFormat/>
    <w:rsid w:val="0029519D"/>
    <w:pPr>
      <w:spacing w:before="100" w:beforeAutospacing="1" w:after="100" w:afterAutospacing="1"/>
    </w:pPr>
    <w:rPr>
      <w:rFonts w:ascii="Times New Roman" w:hAnsi="Times New Roman" w:cs="Times New Roman"/>
      <w:sz w:val="24"/>
    </w:rPr>
  </w:style>
  <w:style w:type="character" w:styleId="SubtleEmphasis">
    <w:name w:val="Subtle Emphasis"/>
    <w:uiPriority w:val="19"/>
    <w:qFormat/>
    <w:rsid w:val="0029519D"/>
    <w:rPr>
      <w:rFonts w:ascii="Georgia" w:hAnsi="Georgia" w:hint="default"/>
      <w:i/>
      <w:iCs/>
      <w:color w:val="808080"/>
    </w:rPr>
  </w:style>
  <w:style w:type="character" w:customStyle="1" w:styleId="cardchar00">
    <w:name w:val="cardchar0"/>
    <w:basedOn w:val="DefaultParagraphFont"/>
    <w:rsid w:val="0029519D"/>
  </w:style>
  <w:style w:type="character" w:customStyle="1" w:styleId="UnderlineNon-bold">
    <w:name w:val="Underline Non - bold"/>
    <w:rsid w:val="0029519D"/>
    <w:rPr>
      <w:rFonts w:ascii="Times New Roman" w:hAnsi="Times New Roman" w:cs="Times New Roman" w:hint="default"/>
      <w:iCs/>
      <w:sz w:val="22"/>
      <w:u w:val="single"/>
    </w:rPr>
  </w:style>
  <w:style w:type="character" w:customStyle="1" w:styleId="Heading5Char2">
    <w:name w:val="Heading 5 Char2"/>
    <w:rsid w:val="0029519D"/>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29519D"/>
    <w:rPr>
      <w:rFonts w:ascii="Arial" w:hAnsi="Arial" w:cs="Arial"/>
      <w:vanish/>
      <w:sz w:val="16"/>
      <w:szCs w:val="16"/>
    </w:rPr>
  </w:style>
  <w:style w:type="paragraph" w:styleId="z-TopofForm">
    <w:name w:val="HTML Top of Form"/>
    <w:basedOn w:val="Normal"/>
    <w:next w:val="Normal"/>
    <w:link w:val="z-TopofFormChar"/>
    <w:hidden/>
    <w:uiPriority w:val="99"/>
    <w:unhideWhenUsed/>
    <w:rsid w:val="0029519D"/>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rsid w:val="0029519D"/>
    <w:rPr>
      <w:rFonts w:ascii="Arial" w:hAnsi="Arial" w:cs="Arial"/>
      <w:vanish/>
      <w:sz w:val="16"/>
      <w:szCs w:val="16"/>
    </w:rPr>
  </w:style>
  <w:style w:type="character" w:customStyle="1" w:styleId="z-BottomofFormChar">
    <w:name w:val="z-Bottom of Form Char"/>
    <w:basedOn w:val="DefaultParagraphFont"/>
    <w:link w:val="z-BottomofForm"/>
    <w:uiPriority w:val="99"/>
    <w:rsid w:val="0029519D"/>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29519D"/>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rsid w:val="0029519D"/>
    <w:rPr>
      <w:rFonts w:ascii="Arial" w:hAnsi="Arial" w:cs="Arial"/>
      <w:vanish/>
      <w:sz w:val="16"/>
      <w:szCs w:val="16"/>
    </w:rPr>
  </w:style>
  <w:style w:type="character" w:customStyle="1" w:styleId="authordate1">
    <w:name w:val="authordate"/>
    <w:rsid w:val="0029519D"/>
  </w:style>
  <w:style w:type="character" w:customStyle="1" w:styleId="underline0">
    <w:name w:val="%underline"/>
    <w:qFormat/>
    <w:rsid w:val="0029519D"/>
    <w:rPr>
      <w:rFonts w:ascii="Times New Roman" w:hAnsi="Times New Roman" w:cs="Times New Roman" w:hint="default"/>
      <w:strike w:val="0"/>
      <w:dstrike w:val="0"/>
      <w:sz w:val="16"/>
      <w:u w:val="none"/>
      <w:effect w:val="none"/>
    </w:rPr>
  </w:style>
  <w:style w:type="character" w:customStyle="1" w:styleId="AUNDERLINE0">
    <w:name w:val="AUNDERLINE"/>
    <w:qFormat/>
    <w:rsid w:val="0029519D"/>
    <w:rPr>
      <w:rFonts w:ascii="Times New Roman" w:hAnsi="Times New Roman" w:cs="Times New Roman" w:hint="default"/>
      <w:sz w:val="20"/>
      <w:u w:val="single"/>
    </w:rPr>
  </w:style>
  <w:style w:type="character" w:customStyle="1" w:styleId="UnderlinedCharChar">
    <w:name w:val="Underlined Char Char"/>
    <w:rsid w:val="0029519D"/>
    <w:rPr>
      <w:rFonts w:ascii="Garamond" w:hAnsi="Garamond" w:hint="default"/>
      <w:szCs w:val="28"/>
      <w:u w:val="single"/>
      <w:lang w:val="en-US" w:eastAsia="en-US" w:bidi="ar-SA"/>
    </w:rPr>
  </w:style>
  <w:style w:type="character" w:customStyle="1" w:styleId="slug-doi">
    <w:name w:val="slug-doi"/>
    <w:basedOn w:val="DefaultParagraphFont"/>
    <w:rsid w:val="0029519D"/>
  </w:style>
  <w:style w:type="character" w:customStyle="1" w:styleId="af">
    <w:name w:val="af"/>
    <w:basedOn w:val="DefaultParagraphFont"/>
    <w:rsid w:val="0029519D"/>
  </w:style>
  <w:style w:type="character" w:customStyle="1" w:styleId="ab">
    <w:name w:val="ab"/>
    <w:basedOn w:val="DefaultParagraphFont"/>
    <w:rsid w:val="0029519D"/>
  </w:style>
  <w:style w:type="character" w:customStyle="1" w:styleId="em">
    <w:name w:val="em"/>
    <w:basedOn w:val="DefaultParagraphFont"/>
    <w:rsid w:val="0029519D"/>
  </w:style>
  <w:style w:type="character" w:customStyle="1" w:styleId="au">
    <w:name w:val="au"/>
    <w:basedOn w:val="DefaultParagraphFont"/>
    <w:rsid w:val="0029519D"/>
  </w:style>
  <w:style w:type="character" w:customStyle="1" w:styleId="ti">
    <w:name w:val="ti"/>
    <w:basedOn w:val="DefaultParagraphFont"/>
    <w:rsid w:val="0029519D"/>
  </w:style>
  <w:style w:type="character" w:customStyle="1" w:styleId="subheadblue">
    <w:name w:val="subhead_blue"/>
    <w:basedOn w:val="DefaultParagraphFont"/>
    <w:rsid w:val="0029519D"/>
  </w:style>
  <w:style w:type="character" w:customStyle="1" w:styleId="affiliation">
    <w:name w:val="affiliation"/>
    <w:basedOn w:val="DefaultParagraphFont"/>
    <w:rsid w:val="0029519D"/>
  </w:style>
  <w:style w:type="character" w:customStyle="1" w:styleId="slug-doi-wrapper">
    <w:name w:val="slug-doi-wrapper"/>
    <w:basedOn w:val="DefaultParagraphFont"/>
    <w:rsid w:val="0029519D"/>
  </w:style>
  <w:style w:type="character" w:customStyle="1" w:styleId="slug-metadata-noteahead-of-print">
    <w:name w:val="slug-metadata-note ahead-of-print"/>
    <w:basedOn w:val="DefaultParagraphFont"/>
    <w:rsid w:val="0029519D"/>
  </w:style>
  <w:style w:type="character" w:customStyle="1" w:styleId="slug-ahead-of-print-date">
    <w:name w:val="slug-ahead-of-print-date"/>
    <w:basedOn w:val="DefaultParagraphFont"/>
    <w:rsid w:val="0029519D"/>
  </w:style>
  <w:style w:type="character" w:customStyle="1" w:styleId="medium-bold">
    <w:name w:val="medium-bold"/>
    <w:basedOn w:val="DefaultParagraphFont"/>
    <w:rsid w:val="0029519D"/>
  </w:style>
  <w:style w:type="character" w:customStyle="1" w:styleId="updated-short-citation">
    <w:name w:val="updated-short-citation"/>
    <w:basedOn w:val="DefaultParagraphFont"/>
    <w:rsid w:val="0029519D"/>
  </w:style>
  <w:style w:type="character" w:customStyle="1" w:styleId="goohl0">
    <w:name w:val="goohl0"/>
    <w:basedOn w:val="DefaultParagraphFont"/>
    <w:rsid w:val="0029519D"/>
  </w:style>
  <w:style w:type="character" w:customStyle="1" w:styleId="CharChar6">
    <w:name w:val="Char Char6"/>
    <w:rsid w:val="0029519D"/>
    <w:rPr>
      <w:rFonts w:ascii="Arial" w:hAnsi="Arial" w:cs="Arial" w:hint="default"/>
      <w:bCs/>
      <w:sz w:val="16"/>
      <w:szCs w:val="26"/>
      <w:lang w:val="en-US" w:eastAsia="en-US" w:bidi="ar-SA"/>
    </w:rPr>
  </w:style>
  <w:style w:type="character" w:customStyle="1" w:styleId="TagCharChar1">
    <w:name w:val="Tag Char Char1"/>
    <w:rsid w:val="0029519D"/>
    <w:rPr>
      <w:b/>
      <w:bCs w:val="0"/>
      <w:sz w:val="24"/>
      <w:szCs w:val="24"/>
      <w:lang w:val="en-US" w:eastAsia="en-US" w:bidi="ar-SA"/>
    </w:rPr>
  </w:style>
  <w:style w:type="character" w:customStyle="1" w:styleId="12TimesNewRoman">
    <w:name w:val="12 Times New Roman"/>
    <w:rsid w:val="0029519D"/>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29519D"/>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29519D"/>
    <w:rPr>
      <w:rFonts w:ascii="Times New Roman" w:hAnsi="Times New Roman" w:cs="Times New Roman" w:hint="default"/>
      <w:strike w:val="0"/>
      <w:dstrike w:val="0"/>
      <w:sz w:val="14"/>
      <w:u w:val="none"/>
      <w:effect w:val="none"/>
    </w:rPr>
  </w:style>
  <w:style w:type="character" w:customStyle="1" w:styleId="F8-UnderlineBold">
    <w:name w:val="F8 - Underline/Bold"/>
    <w:rsid w:val="0029519D"/>
    <w:rPr>
      <w:rFonts w:ascii="Times New Roman" w:hAnsi="Times New Roman" w:cs="Times New Roman" w:hint="default"/>
      <w:b/>
      <w:bCs w:val="0"/>
      <w:sz w:val="20"/>
      <w:u w:val="single"/>
    </w:rPr>
  </w:style>
  <w:style w:type="character" w:customStyle="1" w:styleId="F7-SmallFont">
    <w:name w:val="F7 - Small Font"/>
    <w:rsid w:val="0029519D"/>
    <w:rPr>
      <w:rFonts w:ascii="Times New Roman" w:hAnsi="Times New Roman" w:cs="Times New Roman" w:hint="default"/>
      <w:sz w:val="14"/>
    </w:rPr>
  </w:style>
  <w:style w:type="character" w:customStyle="1" w:styleId="Brief-Bold">
    <w:name w:val="Brief - Bold"/>
    <w:rsid w:val="0029519D"/>
    <w:rPr>
      <w:rFonts w:ascii="Times New Roman" w:hAnsi="Times New Roman" w:cs="Times New Roman" w:hint="default"/>
      <w:b/>
      <w:bCs w:val="0"/>
    </w:rPr>
  </w:style>
  <w:style w:type="character" w:customStyle="1" w:styleId="Card-Underline">
    <w:name w:val="Card - Underline"/>
    <w:rsid w:val="0029519D"/>
    <w:rPr>
      <w:rFonts w:ascii="Times New Roman" w:hAnsi="Times New Roman" w:cs="Times New Roman" w:hint="default"/>
      <w:u w:val="single"/>
    </w:rPr>
  </w:style>
  <w:style w:type="character" w:customStyle="1" w:styleId="beriefunderline">
    <w:name w:val="berief = underline"/>
    <w:rsid w:val="0029519D"/>
    <w:rPr>
      <w:rFonts w:ascii="Times New Roman" w:eastAsia="Times New Roman" w:hAnsi="Times New Roman" w:cs="Times New Roman" w:hint="default"/>
      <w:sz w:val="20"/>
      <w:u w:val="single"/>
    </w:rPr>
  </w:style>
  <w:style w:type="character" w:customStyle="1" w:styleId="BoldText10pt">
    <w:name w:val="Bold Text 10 pt"/>
    <w:rsid w:val="0029519D"/>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eoeaheader">
    <w:name w:val="eoea_header"/>
    <w:basedOn w:val="DefaultParagraphFont"/>
    <w:rsid w:val="0029519D"/>
  </w:style>
  <w:style w:type="character" w:customStyle="1" w:styleId="SC4208902">
    <w:name w:val="SC.4.208902"/>
    <w:rsid w:val="0029519D"/>
    <w:rPr>
      <w:rFonts w:ascii="Century" w:hAnsi="Century" w:cs="Century" w:hint="default"/>
      <w:color w:val="000000"/>
      <w:sz w:val="22"/>
      <w:szCs w:val="22"/>
    </w:rPr>
  </w:style>
  <w:style w:type="character" w:customStyle="1" w:styleId="SC4208915">
    <w:name w:val="SC.4.208915"/>
    <w:rsid w:val="0029519D"/>
    <w:rPr>
      <w:rFonts w:ascii="Century" w:hAnsi="Century" w:cs="Century" w:hint="default"/>
      <w:color w:val="000000"/>
      <w:sz w:val="13"/>
      <w:szCs w:val="13"/>
    </w:rPr>
  </w:style>
  <w:style w:type="character" w:customStyle="1" w:styleId="SC273764">
    <w:name w:val="SC.2.73764"/>
    <w:rsid w:val="0029519D"/>
    <w:rPr>
      <w:rFonts w:ascii="Century" w:hAnsi="Century" w:cs="Century" w:hint="default"/>
      <w:color w:val="000000"/>
      <w:sz w:val="72"/>
      <w:szCs w:val="72"/>
    </w:rPr>
  </w:style>
  <w:style w:type="character" w:customStyle="1" w:styleId="SC273779">
    <w:name w:val="SC.2.73779"/>
    <w:rsid w:val="0029519D"/>
    <w:rPr>
      <w:rFonts w:ascii="Century" w:hAnsi="Century" w:cs="Century" w:hint="default"/>
      <w:color w:val="000000"/>
      <w:sz w:val="40"/>
      <w:szCs w:val="40"/>
    </w:rPr>
  </w:style>
  <w:style w:type="character" w:customStyle="1" w:styleId="SC273763">
    <w:name w:val="SC.2.73763"/>
    <w:rsid w:val="0029519D"/>
    <w:rPr>
      <w:rFonts w:ascii="Century" w:hAnsi="Century" w:cs="Century" w:hint="default"/>
      <w:b/>
      <w:bCs/>
      <w:color w:val="000000"/>
    </w:rPr>
  </w:style>
  <w:style w:type="character" w:customStyle="1" w:styleId="SC4208910">
    <w:name w:val="SC.4.208910"/>
    <w:rsid w:val="0029519D"/>
    <w:rPr>
      <w:rFonts w:ascii="Century" w:hAnsi="Century" w:cs="Century" w:hint="default"/>
      <w:color w:val="000000"/>
      <w:sz w:val="28"/>
      <w:szCs w:val="28"/>
    </w:rPr>
  </w:style>
  <w:style w:type="character" w:customStyle="1" w:styleId="SC4208911">
    <w:name w:val="SC.4.208911"/>
    <w:rsid w:val="0029519D"/>
    <w:rPr>
      <w:rFonts w:ascii="Century" w:hAnsi="Century" w:cs="Century" w:hint="default"/>
      <w:color w:val="000000"/>
    </w:rPr>
  </w:style>
  <w:style w:type="character" w:customStyle="1" w:styleId="articlesubtitle">
    <w:name w:val="article_sub_title"/>
    <w:basedOn w:val="DefaultParagraphFont"/>
    <w:rsid w:val="0029519D"/>
  </w:style>
  <w:style w:type="character" w:customStyle="1" w:styleId="newsdate2">
    <w:name w:val="news_date2"/>
    <w:basedOn w:val="DefaultParagraphFont"/>
    <w:rsid w:val="0029519D"/>
  </w:style>
  <w:style w:type="character" w:customStyle="1" w:styleId="readarticleheader">
    <w:name w:val="readarticleheader"/>
    <w:basedOn w:val="DefaultParagraphFont"/>
    <w:rsid w:val="0029519D"/>
  </w:style>
  <w:style w:type="character" w:customStyle="1" w:styleId="UnderlineChar20">
    <w:name w:val="Underline Char2"/>
    <w:rsid w:val="0029519D"/>
    <w:rPr>
      <w:rFonts w:ascii="Trebuchet MS" w:hAnsi="Trebuchet MS" w:hint="default"/>
      <w:u w:val="thick"/>
      <w:lang w:val="en-US" w:eastAsia="zh-CN" w:bidi="ar-SA"/>
    </w:rPr>
  </w:style>
  <w:style w:type="character" w:customStyle="1" w:styleId="BoldUnderliningChar">
    <w:name w:val="Bold Underlining Char"/>
    <w:rsid w:val="0029519D"/>
    <w:rPr>
      <w:rFonts w:ascii="Arial Narrow" w:eastAsia="Times New Roman" w:hAnsi="Arial Narrow" w:hint="default"/>
      <w:b/>
      <w:bCs w:val="0"/>
      <w:szCs w:val="24"/>
      <w:u w:val="single"/>
      <w:lang w:val="en-GB" w:eastAsia="en-US" w:bidi="ar-SA"/>
    </w:rPr>
  </w:style>
  <w:style w:type="character" w:customStyle="1" w:styleId="medium-normal1">
    <w:name w:val="medium-normal1"/>
    <w:rsid w:val="0029519D"/>
    <w:rPr>
      <w:rFonts w:ascii="Arial" w:hAnsi="Arial" w:cs="Arial" w:hint="default"/>
      <w:b w:val="0"/>
      <w:bCs w:val="0"/>
      <w:i w:val="0"/>
      <w:iCs w:val="0"/>
      <w:sz w:val="20"/>
      <w:szCs w:val="20"/>
    </w:rPr>
  </w:style>
  <w:style w:type="character" w:customStyle="1" w:styleId="UnderlinedCardChar0">
    <w:name w:val="Underlined Card Char"/>
    <w:rsid w:val="0029519D"/>
    <w:rPr>
      <w:rFonts w:ascii="Palatino Linotype" w:hAnsi="Palatino Linotype" w:hint="default"/>
      <w:u w:val="single"/>
      <w:lang w:val="en-US" w:eastAsia="en-US" w:bidi="ar-SA"/>
    </w:rPr>
  </w:style>
  <w:style w:type="character" w:customStyle="1" w:styleId="char">
    <w:name w:val="char"/>
    <w:basedOn w:val="DefaultParagraphFont"/>
    <w:rsid w:val="0029519D"/>
  </w:style>
  <w:style w:type="character" w:customStyle="1" w:styleId="UnderlineCharCharCharCharCharChar">
    <w:name w:val="Underline Char Char Char Char Char Char"/>
    <w:rsid w:val="0029519D"/>
    <w:rPr>
      <w:rFonts w:ascii="Arial Narrow" w:hAnsi="Arial Narrow" w:hint="default"/>
      <w:szCs w:val="24"/>
      <w:u w:val="single"/>
      <w:lang w:val="en-US" w:eastAsia="en-US" w:bidi="ar-SA"/>
    </w:rPr>
  </w:style>
  <w:style w:type="character" w:customStyle="1" w:styleId="klink">
    <w:name w:val="klink"/>
    <w:basedOn w:val="DefaultParagraphFont"/>
    <w:rsid w:val="0029519D"/>
  </w:style>
  <w:style w:type="character" w:customStyle="1" w:styleId="date10">
    <w:name w:val="date1"/>
    <w:basedOn w:val="DefaultParagraphFont"/>
    <w:rsid w:val="0029519D"/>
  </w:style>
  <w:style w:type="character" w:customStyle="1" w:styleId="bolding1">
    <w:name w:val="bolding1"/>
    <w:rsid w:val="0029519D"/>
    <w:rPr>
      <w:b/>
      <w:bCs/>
    </w:rPr>
  </w:style>
  <w:style w:type="character" w:customStyle="1" w:styleId="bookoptions1">
    <w:name w:val="book_options1"/>
    <w:rsid w:val="0029519D"/>
    <w:rPr>
      <w:b/>
      <w:bCs/>
      <w:color w:val="333366"/>
    </w:rPr>
  </w:style>
  <w:style w:type="character" w:customStyle="1" w:styleId="descriptionblock">
    <w:name w:val="description block"/>
    <w:basedOn w:val="DefaultParagraphFont"/>
    <w:rsid w:val="0029519D"/>
  </w:style>
  <w:style w:type="character" w:customStyle="1" w:styleId="detailsboxblock">
    <w:name w:val="detailsbox block"/>
    <w:basedOn w:val="DefaultParagraphFont"/>
    <w:rsid w:val="0029519D"/>
  </w:style>
  <w:style w:type="character" w:customStyle="1" w:styleId="Char3">
    <w:name w:val="Char3"/>
    <w:rsid w:val="0029519D"/>
    <w:rPr>
      <w:rFonts w:ascii="Arial" w:hAnsi="Arial" w:cs="Arial" w:hint="default"/>
      <w:bCs/>
      <w:u w:val="thick"/>
      <w:lang w:val="en-US" w:eastAsia="en-US" w:bidi="ar-SA"/>
    </w:rPr>
  </w:style>
  <w:style w:type="character" w:customStyle="1" w:styleId="texto11">
    <w:name w:val="texto11"/>
    <w:rsid w:val="0029519D"/>
    <w:rPr>
      <w:rFonts w:ascii="Arial" w:hAnsi="Arial" w:cs="Arial" w:hint="default"/>
      <w:b w:val="0"/>
      <w:bCs w:val="0"/>
      <w:i w:val="0"/>
      <w:iCs w:val="0"/>
      <w:caps w:val="0"/>
      <w:color w:val="000000"/>
      <w:sz w:val="26"/>
      <w:szCs w:val="26"/>
    </w:rPr>
  </w:style>
  <w:style w:type="character" w:customStyle="1" w:styleId="CardTagChar">
    <w:name w:val="Card Tag Char"/>
    <w:rsid w:val="0029519D"/>
    <w:rPr>
      <w:rFonts w:ascii="Arial Narrow" w:hAnsi="Arial Narrow" w:hint="default"/>
      <w:b/>
      <w:bCs w:val="0"/>
      <w:sz w:val="24"/>
      <w:szCs w:val="24"/>
      <w:lang w:val="en-US" w:eastAsia="en-US" w:bidi="ar-SA"/>
    </w:rPr>
  </w:style>
  <w:style w:type="character" w:customStyle="1" w:styleId="DebateCiteCharCharChar">
    <w:name w:val="Debate Cite Char Char Char"/>
    <w:rsid w:val="0029519D"/>
    <w:rPr>
      <w:b/>
      <w:bCs w:val="0"/>
      <w:sz w:val="32"/>
      <w:szCs w:val="32"/>
      <w:lang w:val="en-US" w:eastAsia="en-US" w:bidi="ar-SA"/>
    </w:rPr>
  </w:style>
  <w:style w:type="character" w:customStyle="1" w:styleId="TagandCiteChar">
    <w:name w:val="Tag and Cite Char"/>
    <w:rsid w:val="0029519D"/>
    <w:rPr>
      <w:color w:val="333333"/>
      <w:sz w:val="22"/>
      <w:szCs w:val="22"/>
      <w:lang w:val="en-US" w:eastAsia="en-US" w:bidi="ar-SA"/>
    </w:rPr>
  </w:style>
  <w:style w:type="character" w:customStyle="1" w:styleId="Style10ptBold">
    <w:name w:val="Style 10 pt Bold"/>
    <w:rsid w:val="0029519D"/>
    <w:rPr>
      <w:b/>
      <w:bCs/>
      <w:sz w:val="20"/>
    </w:rPr>
  </w:style>
  <w:style w:type="character" w:customStyle="1" w:styleId="text9">
    <w:name w:val="text9"/>
    <w:basedOn w:val="DefaultParagraphFont"/>
    <w:rsid w:val="0029519D"/>
  </w:style>
  <w:style w:type="character" w:customStyle="1" w:styleId="text21">
    <w:name w:val="text21"/>
    <w:basedOn w:val="DefaultParagraphFont"/>
    <w:rsid w:val="0029519D"/>
  </w:style>
  <w:style w:type="character" w:customStyle="1" w:styleId="text19">
    <w:name w:val="text19"/>
    <w:basedOn w:val="DefaultParagraphFont"/>
    <w:rsid w:val="0029519D"/>
  </w:style>
  <w:style w:type="character" w:customStyle="1" w:styleId="term2">
    <w:name w:val="term2"/>
    <w:rsid w:val="0029519D"/>
    <w:rPr>
      <w:b/>
      <w:bCs/>
    </w:rPr>
  </w:style>
  <w:style w:type="character" w:customStyle="1" w:styleId="pmterms12">
    <w:name w:val="pmterms12"/>
    <w:rsid w:val="0029519D"/>
    <w:rPr>
      <w:b/>
      <w:bCs/>
      <w:i w:val="0"/>
      <w:iCs w:val="0"/>
      <w:color w:val="000000"/>
    </w:rPr>
  </w:style>
  <w:style w:type="character" w:customStyle="1" w:styleId="ToReadChar">
    <w:name w:val="To Read Char"/>
    <w:rsid w:val="0029519D"/>
    <w:rPr>
      <w:rFonts w:ascii="Verdana" w:hAnsi="Verdana" w:hint="default"/>
      <w:b/>
      <w:bCs w:val="0"/>
      <w:szCs w:val="24"/>
      <w:u w:val="single"/>
      <w:lang w:val="en-US" w:eastAsia="en-US" w:bidi="ar-SA"/>
    </w:rPr>
  </w:style>
  <w:style w:type="character" w:customStyle="1" w:styleId="ToReadCharChar">
    <w:name w:val="To Read Char Char"/>
    <w:rsid w:val="0029519D"/>
    <w:rPr>
      <w:rFonts w:ascii="Verdana" w:hAnsi="Verdana" w:hint="default"/>
      <w:b/>
      <w:bCs w:val="0"/>
      <w:szCs w:val="24"/>
      <w:u w:val="single"/>
      <w:lang w:val="en-US" w:eastAsia="en-US" w:bidi="ar-SA"/>
    </w:rPr>
  </w:style>
  <w:style w:type="character" w:customStyle="1" w:styleId="bio">
    <w:name w:val="bio"/>
    <w:basedOn w:val="DefaultParagraphFont"/>
    <w:rsid w:val="0029519D"/>
  </w:style>
  <w:style w:type="character" w:customStyle="1" w:styleId="storytextstyle">
    <w:name w:val="storytextstyle"/>
    <w:basedOn w:val="DefaultParagraphFont"/>
    <w:rsid w:val="0029519D"/>
  </w:style>
  <w:style w:type="character" w:customStyle="1" w:styleId="cardunderlinedCharChar">
    <w:name w:val="card underlined Char Char"/>
    <w:rsid w:val="0029519D"/>
    <w:rPr>
      <w:rFonts w:ascii="Arial" w:hAnsi="Arial" w:cs="Arial" w:hint="default"/>
      <w:sz w:val="22"/>
      <w:szCs w:val="24"/>
      <w:u w:val="single"/>
      <w:lang w:val="en-US" w:eastAsia="en-US" w:bidi="ar-SA"/>
    </w:rPr>
  </w:style>
  <w:style w:type="character" w:customStyle="1" w:styleId="Style2Char0">
    <w:name w:val="Style2 Char"/>
    <w:rsid w:val="0029519D"/>
    <w:rPr>
      <w:rFonts w:ascii="Book Antiqua" w:hAnsi="Book Antiqua" w:hint="default"/>
      <w:u w:val="thick"/>
      <w:lang w:val="en-US" w:eastAsia="en-US" w:bidi="ar-SA"/>
    </w:rPr>
  </w:style>
  <w:style w:type="character" w:customStyle="1" w:styleId="Style2Char1">
    <w:name w:val="Style2 Char1"/>
    <w:rsid w:val="0029519D"/>
    <w:rPr>
      <w:rFonts w:ascii="Book Antiqua" w:hAnsi="Book Antiqua" w:hint="default"/>
      <w:szCs w:val="24"/>
      <w:u w:val="thick"/>
      <w:lang w:val="en-US" w:eastAsia="en-US" w:bidi="ar-SA"/>
    </w:rPr>
  </w:style>
  <w:style w:type="character" w:customStyle="1" w:styleId="articlehead21">
    <w:name w:val="articlehead21"/>
    <w:rsid w:val="0029519D"/>
    <w:rPr>
      <w:rFonts w:ascii="Arial" w:hAnsi="Arial" w:cs="Arial" w:hint="default"/>
      <w:b/>
      <w:bCs/>
      <w:color w:val="660000"/>
      <w:sz w:val="20"/>
      <w:szCs w:val="20"/>
    </w:rPr>
  </w:style>
  <w:style w:type="character" w:customStyle="1" w:styleId="TagCiteChar1">
    <w:name w:val="Tag/Cite Char1"/>
    <w:rsid w:val="0029519D"/>
    <w:rPr>
      <w:b/>
      <w:bCs w:val="0"/>
      <w:lang w:val="en-US" w:eastAsia="en-US" w:bidi="ar-SA"/>
    </w:rPr>
  </w:style>
  <w:style w:type="character" w:customStyle="1" w:styleId="goohl2">
    <w:name w:val="goohl2"/>
    <w:basedOn w:val="DefaultParagraphFont"/>
    <w:rsid w:val="0029519D"/>
  </w:style>
  <w:style w:type="character" w:customStyle="1" w:styleId="CardCharChar0">
    <w:name w:val="Card Char Char"/>
    <w:rsid w:val="0029519D"/>
    <w:rPr>
      <w:lang w:val="en-US" w:eastAsia="en-US" w:bidi="ar-SA"/>
    </w:rPr>
  </w:style>
  <w:style w:type="character" w:customStyle="1" w:styleId="BriefTitle1Char">
    <w:name w:val="Brief Title 1 Char"/>
    <w:rsid w:val="0029519D"/>
    <w:rPr>
      <w:b/>
      <w:bCs w:val="0"/>
      <w:u w:val="single"/>
      <w:lang w:val="en-US" w:eastAsia="en-US" w:bidi="ar-SA"/>
    </w:rPr>
  </w:style>
  <w:style w:type="character" w:customStyle="1" w:styleId="TagCiteCharChar">
    <w:name w:val="Tag/Cite Char Char"/>
    <w:rsid w:val="0029519D"/>
    <w:rPr>
      <w:b/>
      <w:bCs w:val="0"/>
      <w:lang w:val="en-US" w:eastAsia="en-US" w:bidi="ar-SA"/>
    </w:rPr>
  </w:style>
  <w:style w:type="character" w:customStyle="1" w:styleId="btx">
    <w:name w:val="btx"/>
    <w:basedOn w:val="DefaultParagraphFont"/>
    <w:rsid w:val="0029519D"/>
  </w:style>
  <w:style w:type="character" w:customStyle="1" w:styleId="CardChar1">
    <w:name w:val="Card Char1"/>
    <w:rsid w:val="0029519D"/>
    <w:rPr>
      <w:lang w:val="en-US" w:eastAsia="en-US" w:bidi="ar-SA"/>
    </w:rPr>
  </w:style>
  <w:style w:type="character" w:customStyle="1" w:styleId="prodgeneral1">
    <w:name w:val="prodgeneral1"/>
    <w:rsid w:val="0029519D"/>
    <w:rPr>
      <w:rFonts w:ascii="Verdana" w:hAnsi="Verdana" w:hint="default"/>
      <w:b w:val="0"/>
      <w:bCs w:val="0"/>
      <w:caps w:val="0"/>
      <w:color w:val="000000"/>
      <w:spacing w:val="0"/>
      <w:sz w:val="16"/>
      <w:szCs w:val="16"/>
    </w:rPr>
  </w:style>
  <w:style w:type="character" w:customStyle="1" w:styleId="summary1">
    <w:name w:val="summary1"/>
    <w:rsid w:val="0029519D"/>
    <w:rPr>
      <w:rFonts w:ascii="Arial" w:hAnsi="Arial" w:cs="Arial" w:hint="default"/>
      <w:sz w:val="18"/>
      <w:szCs w:val="18"/>
    </w:rPr>
  </w:style>
  <w:style w:type="character" w:customStyle="1" w:styleId="text3">
    <w:name w:val="text3"/>
    <w:basedOn w:val="DefaultParagraphFont"/>
    <w:rsid w:val="0029519D"/>
  </w:style>
  <w:style w:type="character" w:customStyle="1" w:styleId="cardtextsmallChar">
    <w:name w:val="card text small Char"/>
    <w:rsid w:val="0029519D"/>
    <w:rPr>
      <w:rFonts w:ascii="Arial Narrow" w:hAnsi="Arial Narrow" w:hint="default"/>
      <w:sz w:val="16"/>
      <w:szCs w:val="24"/>
      <w:lang w:val="en-US" w:eastAsia="en-US" w:bidi="ar-SA"/>
    </w:rPr>
  </w:style>
  <w:style w:type="character" w:customStyle="1" w:styleId="countrytitle1">
    <w:name w:val="countrytitle1"/>
    <w:rsid w:val="0029519D"/>
    <w:rPr>
      <w:rFonts w:ascii="Verdana" w:hAnsi="Verdana" w:hint="default"/>
      <w:b/>
      <w:bCs/>
      <w:color w:val="293643"/>
      <w:sz w:val="24"/>
      <w:szCs w:val="24"/>
    </w:rPr>
  </w:style>
  <w:style w:type="character" w:customStyle="1" w:styleId="storyheader1">
    <w:name w:val="storyheader1"/>
    <w:rsid w:val="0029519D"/>
    <w:rPr>
      <w:rFonts w:ascii="Verdana" w:hAnsi="Verdana" w:hint="default"/>
      <w:b/>
      <w:bCs/>
      <w:color w:val="000000"/>
      <w:sz w:val="21"/>
      <w:szCs w:val="21"/>
    </w:rPr>
  </w:style>
  <w:style w:type="character" w:customStyle="1" w:styleId="cardunderlinedChar0">
    <w:name w:val="card underlined Char"/>
    <w:rsid w:val="0029519D"/>
    <w:rPr>
      <w:rFonts w:ascii="Arial" w:hAnsi="Arial" w:cs="Arial" w:hint="default"/>
      <w:sz w:val="22"/>
      <w:szCs w:val="24"/>
      <w:u w:val="single"/>
      <w:lang w:val="en-US" w:eastAsia="en-US" w:bidi="ar-SA"/>
    </w:rPr>
  </w:style>
  <w:style w:type="character" w:customStyle="1" w:styleId="article1">
    <w:name w:val="article1"/>
    <w:rsid w:val="0029519D"/>
    <w:rPr>
      <w:rFonts w:ascii="Verdana" w:hAnsi="Verdana" w:hint="default"/>
      <w:color w:val="333333"/>
      <w:sz w:val="16"/>
      <w:szCs w:val="16"/>
    </w:rPr>
  </w:style>
  <w:style w:type="character" w:customStyle="1" w:styleId="story-posted-date1">
    <w:name w:val="story-posted-date1"/>
    <w:rsid w:val="0029519D"/>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29519D"/>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29519D"/>
  </w:style>
  <w:style w:type="character" w:customStyle="1" w:styleId="textmedium">
    <w:name w:val="textmedium"/>
    <w:basedOn w:val="DefaultParagraphFont"/>
    <w:rsid w:val="0029519D"/>
  </w:style>
  <w:style w:type="character" w:customStyle="1" w:styleId="citation1">
    <w:name w:val="citation1"/>
    <w:rsid w:val="0029519D"/>
    <w:rPr>
      <w:rFonts w:ascii="Verdana" w:hAnsi="Verdana" w:hint="default"/>
      <w:sz w:val="17"/>
      <w:szCs w:val="17"/>
    </w:rPr>
  </w:style>
  <w:style w:type="character" w:customStyle="1" w:styleId="hithighlite">
    <w:name w:val="hithighlite"/>
    <w:basedOn w:val="DefaultParagraphFont"/>
    <w:rsid w:val="0029519D"/>
  </w:style>
  <w:style w:type="character" w:customStyle="1" w:styleId="articlecontent">
    <w:name w:val="articlecontent"/>
    <w:basedOn w:val="DefaultParagraphFont"/>
    <w:rsid w:val="0029519D"/>
  </w:style>
  <w:style w:type="character" w:customStyle="1" w:styleId="fource1">
    <w:name w:val="fource1"/>
    <w:rsid w:val="0029519D"/>
    <w:rPr>
      <w:sz w:val="34"/>
      <w:szCs w:val="34"/>
    </w:rPr>
  </w:style>
  <w:style w:type="character" w:customStyle="1" w:styleId="LanguageStrikeChar">
    <w:name w:val="Language Strike Char"/>
    <w:rsid w:val="0029519D"/>
    <w:rPr>
      <w:rFonts w:ascii="Arial Narrow" w:hAnsi="Arial Narrow" w:hint="default"/>
      <w:strike/>
      <w:szCs w:val="24"/>
      <w:lang w:val="en-US" w:eastAsia="en-US" w:bidi="ar-SA"/>
    </w:rPr>
  </w:style>
  <w:style w:type="character" w:customStyle="1" w:styleId="normal11">
    <w:name w:val="normal1"/>
    <w:basedOn w:val="DefaultParagraphFont"/>
    <w:rsid w:val="0029519D"/>
  </w:style>
  <w:style w:type="character" w:customStyle="1" w:styleId="ds">
    <w:name w:val="ds"/>
    <w:basedOn w:val="DefaultParagraphFont"/>
    <w:rsid w:val="0029519D"/>
  </w:style>
  <w:style w:type="character" w:customStyle="1" w:styleId="UnderliningChar1">
    <w:name w:val="Underlining Char1"/>
    <w:rsid w:val="0029519D"/>
    <w:rPr>
      <w:rFonts w:ascii="Arial Narrow" w:hAnsi="Arial Narrow" w:hint="default"/>
      <w:szCs w:val="24"/>
      <w:u w:val="single"/>
      <w:lang w:val="en-US" w:eastAsia="en-US" w:bidi="ar-SA"/>
    </w:rPr>
  </w:style>
  <w:style w:type="character" w:customStyle="1" w:styleId="UnderliningChar2">
    <w:name w:val="Underlining Char2"/>
    <w:rsid w:val="0029519D"/>
    <w:rPr>
      <w:rFonts w:ascii="Arial Narrow" w:hAnsi="Arial Narrow" w:hint="default"/>
      <w:szCs w:val="24"/>
      <w:u w:val="single"/>
      <w:lang w:val="en-US" w:eastAsia="en-US" w:bidi="ar-SA"/>
    </w:rPr>
  </w:style>
  <w:style w:type="character" w:customStyle="1" w:styleId="MicroTextChar1">
    <w:name w:val="MicroText Char1"/>
    <w:rsid w:val="0029519D"/>
    <w:rPr>
      <w:rFonts w:ascii="Arial Narrow" w:hAnsi="Arial Narrow" w:hint="default"/>
      <w:sz w:val="12"/>
      <w:szCs w:val="24"/>
      <w:lang w:val="en-US" w:eastAsia="en-US" w:bidi="ar-SA"/>
    </w:rPr>
  </w:style>
  <w:style w:type="character" w:customStyle="1" w:styleId="DefaultPara">
    <w:name w:val="Default Para"/>
    <w:rsid w:val="0029519D"/>
    <w:rPr>
      <w:sz w:val="20"/>
    </w:rPr>
  </w:style>
  <w:style w:type="character" w:customStyle="1" w:styleId="SYSHYPERTEXT">
    <w:name w:val="SYS_HYPERTEXT"/>
    <w:rsid w:val="0029519D"/>
    <w:rPr>
      <w:color w:val="0000FF"/>
      <w:u w:val="single"/>
    </w:rPr>
  </w:style>
  <w:style w:type="character" w:customStyle="1" w:styleId="Hyperlink1">
    <w:name w:val="Hyperlink1"/>
    <w:rsid w:val="0029519D"/>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29519D"/>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29519D"/>
    <w:rPr>
      <w:rFonts w:ascii="Arial Narrow" w:hAnsi="Arial Narrow" w:hint="default"/>
      <w:noProof w:val="0"/>
      <w:szCs w:val="24"/>
      <w:u w:val="single"/>
      <w:lang w:val="en-US" w:eastAsia="en-US" w:bidi="ar-SA"/>
    </w:rPr>
  </w:style>
  <w:style w:type="character" w:customStyle="1" w:styleId="BlockHeading1Char">
    <w:name w:val="Block Heading 1 Char"/>
    <w:rsid w:val="0029519D"/>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29519D"/>
    <w:rPr>
      <w:b/>
      <w:bCs w:val="0"/>
      <w:sz w:val="24"/>
      <w:szCs w:val="24"/>
      <w:u w:val="single"/>
      <w:lang w:val="en-US" w:eastAsia="en-US" w:bidi="ar-SA"/>
    </w:rPr>
  </w:style>
  <w:style w:type="character" w:customStyle="1" w:styleId="StyleTagTimesNewRomanChar">
    <w:name w:val="Style Tag + Times New Roman Char"/>
    <w:rsid w:val="0029519D"/>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29519D"/>
    <w:rPr>
      <w:rFonts w:ascii="Arial Narrow" w:hAnsi="Arial Narrow" w:cs="Arial" w:hint="default"/>
      <w:b/>
      <w:bCs/>
      <w:iCs/>
      <w:sz w:val="24"/>
      <w:szCs w:val="28"/>
      <w:lang w:val="en-US" w:eastAsia="en-US" w:bidi="ar-SA"/>
    </w:rPr>
  </w:style>
  <w:style w:type="character" w:customStyle="1" w:styleId="UnderliningCharChar">
    <w:name w:val="Underlining Char Char"/>
    <w:rsid w:val="0029519D"/>
    <w:rPr>
      <w:rFonts w:ascii="Arial Narrow" w:hAnsi="Arial Narrow" w:hint="default"/>
      <w:szCs w:val="24"/>
      <w:u w:val="single"/>
      <w:lang w:val="en-US" w:eastAsia="en-US" w:bidi="ar-SA"/>
    </w:rPr>
  </w:style>
  <w:style w:type="character" w:customStyle="1" w:styleId="StyleArialNarrow12ptBold">
    <w:name w:val="Style Arial Narrow 12 pt Bold"/>
    <w:rsid w:val="0029519D"/>
    <w:rPr>
      <w:rFonts w:ascii="Arial Narrow" w:hAnsi="Arial Narrow" w:hint="default"/>
      <w:b/>
      <w:bCs/>
      <w:sz w:val="24"/>
    </w:rPr>
  </w:style>
  <w:style w:type="character" w:customStyle="1" w:styleId="BoldandUnderlineCharCharCharCharCharCharCharCharCharCharCharCharCharCharCharChar">
    <w:name w:val="Bold and Underline Char Char Char Char Char Char Char Char Char Char Char Char Char Char Char Char"/>
    <w:rsid w:val="0029519D"/>
    <w:rPr>
      <w:b/>
      <w:bCs w:val="0"/>
      <w:noProof w:val="0"/>
      <w:u w:val="single"/>
      <w:lang w:val="en-US" w:eastAsia="en-US" w:bidi="ar-SA"/>
    </w:rPr>
  </w:style>
  <w:style w:type="character" w:customStyle="1" w:styleId="UnderlineCharCharCharCharCharCharCharCharCharCharCharCharCharChar">
    <w:name w:val="Underline Char Char Char Char Char Char Char Char Char Char Char Char Char Char"/>
    <w:rsid w:val="0029519D"/>
    <w:rPr>
      <w:noProof w:val="0"/>
      <w:u w:val="single"/>
      <w:lang w:val="en-US" w:eastAsia="en-US" w:bidi="ar-SA"/>
    </w:rPr>
  </w:style>
  <w:style w:type="character" w:customStyle="1" w:styleId="UnderlinedCharChar1">
    <w:name w:val="Underlined Char Char1"/>
    <w:rsid w:val="0029519D"/>
    <w:rPr>
      <w:rFonts w:ascii="Bell MT" w:eastAsia="Times New Roman" w:hAnsi="Bell MT" w:hint="default"/>
      <w:bCs/>
      <w:iCs/>
      <w:sz w:val="22"/>
      <w:u w:val="single"/>
    </w:rPr>
  </w:style>
  <w:style w:type="character" w:customStyle="1" w:styleId="Heading2CharChar2">
    <w:name w:val="Heading 2 Char Char2"/>
    <w:rsid w:val="0029519D"/>
    <w:rPr>
      <w:rFonts w:ascii="Arial" w:hAnsi="Arial" w:cs="Arial" w:hint="default"/>
      <w:b/>
      <w:bCs/>
      <w:iCs/>
      <w:sz w:val="22"/>
      <w:szCs w:val="28"/>
      <w:lang w:val="en-US" w:eastAsia="en-US" w:bidi="ar-SA"/>
    </w:rPr>
  </w:style>
  <w:style w:type="character" w:customStyle="1" w:styleId="doctitle">
    <w:name w:val="doctitle"/>
    <w:rsid w:val="0029519D"/>
  </w:style>
  <w:style w:type="character" w:customStyle="1" w:styleId="cardtext-underlined0">
    <w:name w:val="card text- underlined"/>
    <w:rsid w:val="0029519D"/>
    <w:rPr>
      <w:rFonts w:ascii="Garamond" w:hAnsi="Garamond" w:hint="default"/>
      <w:u w:val="single"/>
    </w:rPr>
  </w:style>
  <w:style w:type="character" w:customStyle="1" w:styleId="BodyText1">
    <w:name w:val="Body Text1"/>
    <w:basedOn w:val="DefaultParagraphFont"/>
    <w:rsid w:val="0029519D"/>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29519D"/>
  </w:style>
  <w:style w:type="character" w:customStyle="1" w:styleId="BriefTitleChar">
    <w:name w:val="Brief Title Char"/>
    <w:basedOn w:val="DefaultParagraphFont"/>
    <w:rsid w:val="0029519D"/>
    <w:rPr>
      <w:b/>
      <w:bCs w:val="0"/>
      <w:sz w:val="24"/>
      <w:szCs w:val="24"/>
      <w:u w:val="single"/>
      <w:lang w:val="en-US" w:eastAsia="en-US" w:bidi="ar-SA"/>
    </w:rPr>
  </w:style>
  <w:style w:type="character" w:customStyle="1" w:styleId="BriefTitle2Char">
    <w:name w:val="Brief Title 2 Char"/>
    <w:basedOn w:val="BriefTitleChar"/>
    <w:rsid w:val="0029519D"/>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29519D"/>
    <w:rPr>
      <w:rFonts w:ascii="Times New Roman" w:eastAsia="Times New Roman" w:hAnsi="Times New Roman" w:cs="Times New Roman" w:hint="default"/>
      <w:sz w:val="20"/>
      <w:szCs w:val="24"/>
      <w:u w:val="single"/>
      <w:lang w:val="en-US" w:eastAsia="en-US" w:bidi="ar-SA"/>
    </w:rPr>
  </w:style>
  <w:style w:type="character" w:customStyle="1" w:styleId="Emphasis20">
    <w:name w:val="Emphasis 2"/>
    <w:uiPriority w:val="1"/>
    <w:qFormat/>
    <w:rsid w:val="0029519D"/>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29519D"/>
    <w:rPr>
      <w:rFonts w:ascii="AGaramond" w:hAnsi="AGaramond" w:cs="AGaramond" w:hint="default"/>
      <w:color w:val="211D1E"/>
      <w:sz w:val="14"/>
      <w:szCs w:val="14"/>
    </w:rPr>
  </w:style>
  <w:style w:type="character" w:customStyle="1" w:styleId="CharacterStyle2">
    <w:name w:val="Character Style 2"/>
    <w:uiPriority w:val="99"/>
    <w:rsid w:val="0029519D"/>
    <w:rPr>
      <w:sz w:val="20"/>
      <w:szCs w:val="20"/>
    </w:rPr>
  </w:style>
  <w:style w:type="character" w:customStyle="1" w:styleId="cross-head">
    <w:name w:val="cross-head"/>
    <w:rsid w:val="0029519D"/>
  </w:style>
  <w:style w:type="character" w:customStyle="1" w:styleId="Subtitle1">
    <w:name w:val="Subtitle1"/>
    <w:rsid w:val="0029519D"/>
  </w:style>
  <w:style w:type="character" w:customStyle="1" w:styleId="metaorigin">
    <w:name w:val="meta_origin"/>
    <w:rsid w:val="0029519D"/>
  </w:style>
  <w:style w:type="character" w:customStyle="1" w:styleId="mandelbrotrefrag">
    <w:name w:val="mandelbrot_refrag"/>
    <w:rsid w:val="0029519D"/>
  </w:style>
  <w:style w:type="character" w:customStyle="1" w:styleId="eminfo">
    <w:name w:val="eminfo"/>
    <w:rsid w:val="0029519D"/>
  </w:style>
  <w:style w:type="character" w:customStyle="1" w:styleId="emhighlight">
    <w:name w:val="emhighlight"/>
    <w:rsid w:val="0029519D"/>
  </w:style>
  <w:style w:type="character" w:customStyle="1" w:styleId="name">
    <w:name w:val="name"/>
    <w:rsid w:val="0029519D"/>
  </w:style>
  <w:style w:type="character" w:customStyle="1" w:styleId="tkrname">
    <w:name w:val="tkrname"/>
    <w:rsid w:val="0029519D"/>
  </w:style>
  <w:style w:type="character" w:customStyle="1" w:styleId="tkrchange">
    <w:name w:val="tkrchange"/>
    <w:rsid w:val="0029519D"/>
  </w:style>
  <w:style w:type="character" w:customStyle="1" w:styleId="source-org">
    <w:name w:val="source-org"/>
    <w:rsid w:val="0029519D"/>
  </w:style>
  <w:style w:type="character" w:customStyle="1" w:styleId="updated">
    <w:name w:val="updated"/>
    <w:rsid w:val="0029519D"/>
  </w:style>
  <w:style w:type="character" w:customStyle="1" w:styleId="last">
    <w:name w:val="last"/>
    <w:rsid w:val="0029519D"/>
  </w:style>
  <w:style w:type="character" w:customStyle="1" w:styleId="Style11ptBoldUnderline1">
    <w:name w:val="Style 11 pt Bold Underline1"/>
    <w:rsid w:val="0029519D"/>
    <w:rPr>
      <w:b/>
      <w:bCs/>
      <w:sz w:val="20"/>
      <w:u w:val="single"/>
    </w:rPr>
  </w:style>
  <w:style w:type="character" w:customStyle="1" w:styleId="StyleStyleunderlineBold11pt">
    <w:name w:val="Style Style underline + Bold + 11 pt"/>
    <w:rsid w:val="0029519D"/>
    <w:rPr>
      <w:bCs/>
      <w:sz w:val="20"/>
      <w:u w:val="single"/>
    </w:rPr>
  </w:style>
  <w:style w:type="character" w:customStyle="1" w:styleId="StyleunderlineAsianTimesNewRomanBold">
    <w:name w:val="Style underline + (Asian) Times New Roman Bold"/>
    <w:rsid w:val="0029519D"/>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29519D"/>
    <w:rPr>
      <w:b/>
      <w:bCs/>
      <w:sz w:val="20"/>
      <w:u w:val="single"/>
      <w:bdr w:val="single" w:sz="4" w:space="0" w:color="auto" w:frame="1"/>
    </w:rPr>
  </w:style>
  <w:style w:type="character" w:customStyle="1" w:styleId="A5">
    <w:name w:val="A5"/>
    <w:uiPriority w:val="99"/>
    <w:rsid w:val="0029519D"/>
    <w:rPr>
      <w:rFonts w:ascii="Times New Roman" w:hAnsi="Times New Roman" w:cs="Times New Roman" w:hint="default"/>
      <w:color w:val="000000"/>
      <w:sz w:val="13"/>
      <w:szCs w:val="13"/>
    </w:rPr>
  </w:style>
  <w:style w:type="character" w:customStyle="1" w:styleId="quotepeekbase">
    <w:name w:val="quotepeekbase"/>
    <w:rsid w:val="0029519D"/>
  </w:style>
  <w:style w:type="character" w:customStyle="1" w:styleId="cardChar10">
    <w:name w:val="card Char1"/>
    <w:rsid w:val="0029519D"/>
    <w:rPr>
      <w:rFonts w:ascii="Calibri" w:eastAsia="Calibri" w:hAnsi="Calibri" w:cs="Calibri" w:hint="default"/>
      <w:sz w:val="24"/>
      <w:szCs w:val="22"/>
      <w:lang w:val="x-none" w:eastAsia="x-none"/>
    </w:rPr>
  </w:style>
  <w:style w:type="character" w:customStyle="1" w:styleId="NormalCard">
    <w:name w:val="Normal Card"/>
    <w:uiPriority w:val="1"/>
    <w:qFormat/>
    <w:rsid w:val="0029519D"/>
    <w:rPr>
      <w:rFonts w:ascii="Times New Roman" w:hAnsi="Times New Roman" w:cs="Times New Roman" w:hint="default"/>
      <w:sz w:val="24"/>
    </w:rPr>
  </w:style>
  <w:style w:type="character" w:customStyle="1" w:styleId="HighlightedUnderline0">
    <w:name w:val="Highlighted Underline"/>
    <w:uiPriority w:val="1"/>
    <w:qFormat/>
    <w:rsid w:val="0029519D"/>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29519D"/>
    <w:rPr>
      <w:rFonts w:ascii="Times New Roman" w:hAnsi="Times New Roman" w:cs="Times New Roman" w:hint="default"/>
      <w:sz w:val="16"/>
      <w:szCs w:val="16"/>
    </w:rPr>
  </w:style>
  <w:style w:type="character" w:customStyle="1" w:styleId="timebox">
    <w:name w:val="timebox"/>
    <w:rsid w:val="0029519D"/>
  </w:style>
  <w:style w:type="character" w:customStyle="1" w:styleId="Heading2Subtext">
    <w:name w:val="Heading 2 Subtext"/>
    <w:rsid w:val="0029519D"/>
    <w:rPr>
      <w:rFonts w:ascii="Times New Roman" w:hAnsi="Times New Roman" w:cs="Times New Roman" w:hint="default"/>
      <w:sz w:val="16"/>
    </w:rPr>
  </w:style>
  <w:style w:type="character" w:customStyle="1" w:styleId="-SmallText-">
    <w:name w:val="-Small Text-"/>
    <w:rsid w:val="0029519D"/>
    <w:rPr>
      <w:rFonts w:ascii="Garamond" w:hAnsi="Garamond" w:hint="default"/>
      <w:sz w:val="16"/>
    </w:rPr>
  </w:style>
  <w:style w:type="character" w:customStyle="1" w:styleId="label">
    <w:name w:val="label"/>
    <w:rsid w:val="0029519D"/>
  </w:style>
  <w:style w:type="character" w:customStyle="1" w:styleId="BoldUnderlineCharChar">
    <w:name w:val="BoldUnderline Char Char"/>
    <w:rsid w:val="0029519D"/>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29519D"/>
  </w:style>
  <w:style w:type="character" w:customStyle="1" w:styleId="FontStyle477">
    <w:name w:val="Font Style477"/>
    <w:basedOn w:val="DefaultParagraphFont"/>
    <w:uiPriority w:val="99"/>
    <w:rsid w:val="0029519D"/>
    <w:rPr>
      <w:rFonts w:ascii="Times New Roman" w:hAnsi="Times New Roman" w:cs="Times New Roman" w:hint="default"/>
      <w:sz w:val="18"/>
      <w:szCs w:val="18"/>
    </w:rPr>
  </w:style>
  <w:style w:type="character" w:customStyle="1" w:styleId="FontStyle505">
    <w:name w:val="Font Style505"/>
    <w:basedOn w:val="DefaultParagraphFont"/>
    <w:uiPriority w:val="99"/>
    <w:rsid w:val="0029519D"/>
    <w:rPr>
      <w:rFonts w:ascii="Times New Roman" w:hAnsi="Times New Roman" w:cs="Times New Roman" w:hint="default"/>
      <w:sz w:val="18"/>
      <w:szCs w:val="18"/>
    </w:rPr>
  </w:style>
  <w:style w:type="character" w:customStyle="1" w:styleId="FontStyle514">
    <w:name w:val="Font Style514"/>
    <w:basedOn w:val="DefaultParagraphFont"/>
    <w:uiPriority w:val="99"/>
    <w:rsid w:val="0029519D"/>
    <w:rPr>
      <w:rFonts w:ascii="Times New Roman" w:hAnsi="Times New Roman" w:cs="Times New Roman" w:hint="default"/>
      <w:sz w:val="14"/>
      <w:szCs w:val="14"/>
    </w:rPr>
  </w:style>
  <w:style w:type="character" w:customStyle="1" w:styleId="FontStyle500">
    <w:name w:val="Font Style500"/>
    <w:basedOn w:val="DefaultParagraphFont"/>
    <w:uiPriority w:val="99"/>
    <w:rsid w:val="0029519D"/>
    <w:rPr>
      <w:rFonts w:ascii="Times New Roman" w:hAnsi="Times New Roman" w:cs="Times New Roman" w:hint="default"/>
      <w:b/>
      <w:bCs/>
      <w:sz w:val="16"/>
      <w:szCs w:val="16"/>
    </w:rPr>
  </w:style>
  <w:style w:type="character" w:customStyle="1" w:styleId="CardCite1">
    <w:name w:val="CardCite1"/>
    <w:qFormat/>
    <w:rsid w:val="0029519D"/>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29519D"/>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29519D"/>
    <w:rPr>
      <w:rFonts w:ascii="Times New Roman" w:hAnsi="Times New Roman" w:cs="Times New Roman" w:hint="default"/>
      <w:b/>
      <w:bCs/>
      <w:sz w:val="22"/>
      <w:szCs w:val="22"/>
    </w:rPr>
  </w:style>
  <w:style w:type="character" w:customStyle="1" w:styleId="CharacterStyle3">
    <w:name w:val="Character Style 3"/>
    <w:uiPriority w:val="99"/>
    <w:rsid w:val="0029519D"/>
    <w:rPr>
      <w:rFonts w:ascii="Bookman Old Style" w:hAnsi="Bookman Old Style" w:cs="Bookman Old Style" w:hint="default"/>
      <w:spacing w:val="-5"/>
      <w:sz w:val="18"/>
      <w:szCs w:val="18"/>
    </w:rPr>
  </w:style>
  <w:style w:type="character" w:customStyle="1" w:styleId="UnderlineStyleChar7">
    <w:name w:val="Underline Style Char7"/>
    <w:rsid w:val="0029519D"/>
    <w:rPr>
      <w:rFonts w:ascii="Garamond" w:hAnsi="Garamond" w:hint="default"/>
      <w:sz w:val="22"/>
      <w:szCs w:val="24"/>
      <w:u w:val="single"/>
      <w:lang w:val="en-US" w:eastAsia="en-US" w:bidi="ar-SA"/>
    </w:rPr>
  </w:style>
  <w:style w:type="character" w:customStyle="1" w:styleId="StyleArial6ptBold">
    <w:name w:val="Style Arial 6 pt Bold"/>
    <w:rsid w:val="0029519D"/>
    <w:rPr>
      <w:rFonts w:ascii="Arial" w:hAnsi="Arial" w:cs="Arial" w:hint="default"/>
      <w:bCs/>
      <w:sz w:val="12"/>
    </w:rPr>
  </w:style>
  <w:style w:type="character" w:customStyle="1" w:styleId="Heading2Char5">
    <w:name w:val="Heading 2 Char5"/>
    <w:rsid w:val="0029519D"/>
    <w:rPr>
      <w:rFonts w:ascii="Garamond" w:hAnsi="Garamond" w:cs="Arial" w:hint="default"/>
      <w:b/>
      <w:bCs/>
      <w:iCs/>
      <w:sz w:val="24"/>
      <w:szCs w:val="28"/>
      <w:lang w:val="en-US" w:eastAsia="en-US" w:bidi="ar-SA"/>
    </w:rPr>
  </w:style>
  <w:style w:type="character" w:customStyle="1" w:styleId="TagGreg">
    <w:name w:val="TagGreg"/>
    <w:uiPriority w:val="1"/>
    <w:qFormat/>
    <w:rsid w:val="0029519D"/>
    <w:rPr>
      <w:b/>
      <w:bCs w:val="0"/>
      <w:sz w:val="24"/>
    </w:rPr>
  </w:style>
  <w:style w:type="character" w:customStyle="1" w:styleId="StyleDebateUnderline10pt">
    <w:name w:val="Style Debate Underline + 10 pt"/>
    <w:rsid w:val="0029519D"/>
    <w:rPr>
      <w:rFonts w:ascii="Times New Roman" w:hAnsi="Times New Roman" w:cs="Times New Roman" w:hint="default"/>
      <w:sz w:val="20"/>
      <w:szCs w:val="20"/>
      <w:u w:val="single"/>
    </w:rPr>
  </w:style>
  <w:style w:type="character" w:customStyle="1" w:styleId="underlinedCharChar0">
    <w:name w:val="underlined Char Char"/>
    <w:locked/>
    <w:rsid w:val="0029519D"/>
    <w:rPr>
      <w:u w:val="single"/>
    </w:rPr>
  </w:style>
  <w:style w:type="character" w:customStyle="1" w:styleId="SourceBold">
    <w:name w:val="Source Bold"/>
    <w:rsid w:val="0029519D"/>
    <w:rPr>
      <w:rFonts w:ascii="Arial Narrow" w:hAnsi="Arial Narrow" w:hint="default"/>
      <w:b/>
      <w:bCs w:val="0"/>
      <w:strike w:val="0"/>
      <w:dstrike w:val="0"/>
      <w:sz w:val="24"/>
      <w:u w:val="none"/>
      <w:effect w:val="none"/>
    </w:rPr>
  </w:style>
  <w:style w:type="character" w:customStyle="1" w:styleId="2xBoldUnderline">
    <w:name w:val="2x_Bold_Underline"/>
    <w:rsid w:val="0029519D"/>
    <w:rPr>
      <w:b/>
      <w:bCs/>
      <w:sz w:val="24"/>
      <w:u w:val="thick"/>
    </w:rPr>
  </w:style>
  <w:style w:type="character" w:customStyle="1" w:styleId="Dottedunderline">
    <w:name w:val="Dotted underline"/>
    <w:rsid w:val="0029519D"/>
    <w:rPr>
      <w:u w:val="dotted"/>
    </w:rPr>
  </w:style>
  <w:style w:type="character" w:customStyle="1" w:styleId="readChar">
    <w:name w:val="read Char"/>
    <w:rsid w:val="0029519D"/>
    <w:rPr>
      <w:szCs w:val="22"/>
      <w:u w:val="single"/>
      <w:lang w:val="en-US" w:eastAsia="en-US" w:bidi="ar-SA"/>
    </w:rPr>
  </w:style>
  <w:style w:type="character" w:customStyle="1" w:styleId="underlining0">
    <w:name w:val="underlining"/>
    <w:rsid w:val="0029519D"/>
    <w:rPr>
      <w:u w:val="single"/>
    </w:rPr>
  </w:style>
  <w:style w:type="character" w:customStyle="1" w:styleId="btitle">
    <w:name w:val="btitle"/>
    <w:rsid w:val="0029519D"/>
  </w:style>
  <w:style w:type="character" w:customStyle="1" w:styleId="green">
    <w:name w:val="green"/>
    <w:rsid w:val="0029519D"/>
  </w:style>
  <w:style w:type="character" w:customStyle="1" w:styleId="BodyText20">
    <w:name w:val="Body Text2"/>
    <w:rsid w:val="0029519D"/>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Spacing 0 pt,Body text + 9.5 pt,Spacing -1 pt,Body text + Georgia,8 pt,7 pt,Scale 66%,Body text + 7.5 pt,Not Bold,Small Caps,Body text (4) + 9 pt,Body text (4) + 10 pt"/>
    <w:uiPriority w:val="99"/>
    <w:rsid w:val="0029519D"/>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29519D"/>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29519D"/>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29519D"/>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29519D"/>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29519D"/>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29519D"/>
    <w:rPr>
      <w:rFonts w:ascii="Sylfaen" w:hAnsi="Sylfaen" w:cs="Sylfaen" w:hint="default"/>
      <w:i/>
      <w:iCs/>
      <w:strike w:val="0"/>
      <w:dstrike w:val="0"/>
      <w:sz w:val="19"/>
      <w:szCs w:val="19"/>
      <w:u w:val="none"/>
      <w:effect w:val="none"/>
      <w:shd w:val="clear" w:color="auto" w:fill="FFFFFF"/>
    </w:rPr>
  </w:style>
  <w:style w:type="character" w:customStyle="1" w:styleId="1">
    <w:name w:val="1"/>
    <w:rsid w:val="0029519D"/>
    <w:rPr>
      <w:rFonts w:ascii="Arial" w:hAnsi="Arial" w:cs="Arial" w:hint="default"/>
      <w:bCs/>
      <w:sz w:val="20"/>
      <w:u w:val="single"/>
      <w:lang w:val="en-US" w:eastAsia="en-US" w:bidi="ar-SA"/>
    </w:rPr>
  </w:style>
  <w:style w:type="character" w:customStyle="1" w:styleId="CharChar31">
    <w:name w:val="Char Char31"/>
    <w:rsid w:val="0029519D"/>
    <w:rPr>
      <w:rFonts w:ascii="Arial" w:hAnsi="Arial" w:cs="Arial" w:hint="default"/>
      <w:b/>
      <w:bCs/>
      <w:iCs/>
      <w:lang w:val="en-US" w:eastAsia="en-US" w:bidi="ar-SA"/>
    </w:rPr>
  </w:style>
  <w:style w:type="character" w:customStyle="1" w:styleId="Subtitle2">
    <w:name w:val="Subtitle2"/>
    <w:rsid w:val="0029519D"/>
  </w:style>
  <w:style w:type="character" w:customStyle="1" w:styleId="drop">
    <w:name w:val="drop"/>
    <w:rsid w:val="0029519D"/>
  </w:style>
  <w:style w:type="character" w:customStyle="1" w:styleId="bioline">
    <w:name w:val="bioline"/>
    <w:rsid w:val="0029519D"/>
  </w:style>
  <w:style w:type="character" w:customStyle="1" w:styleId="articletitle0">
    <w:name w:val="article_title"/>
    <w:rsid w:val="0029519D"/>
  </w:style>
  <w:style w:type="character" w:customStyle="1" w:styleId="A4">
    <w:name w:val="A4"/>
    <w:uiPriority w:val="99"/>
    <w:rsid w:val="0029519D"/>
    <w:rPr>
      <w:color w:val="000000"/>
    </w:rPr>
  </w:style>
  <w:style w:type="character" w:customStyle="1" w:styleId="s2">
    <w:name w:val="s2"/>
    <w:rsid w:val="0029519D"/>
  </w:style>
  <w:style w:type="character" w:customStyle="1" w:styleId="s4">
    <w:name w:val="s4"/>
    <w:rsid w:val="0029519D"/>
  </w:style>
  <w:style w:type="character" w:customStyle="1" w:styleId="s5">
    <w:name w:val="s5"/>
    <w:rsid w:val="0029519D"/>
  </w:style>
  <w:style w:type="character" w:customStyle="1" w:styleId="cap">
    <w:name w:val="cap"/>
    <w:rsid w:val="0029519D"/>
  </w:style>
  <w:style w:type="character" w:customStyle="1" w:styleId="rightsnotice">
    <w:name w:val="rightsnotice"/>
    <w:rsid w:val="0029519D"/>
  </w:style>
  <w:style w:type="character" w:customStyle="1" w:styleId="Caption1">
    <w:name w:val="Caption1"/>
    <w:rsid w:val="0029519D"/>
  </w:style>
  <w:style w:type="character" w:customStyle="1" w:styleId="credit">
    <w:name w:val="credit"/>
    <w:rsid w:val="0029519D"/>
  </w:style>
  <w:style w:type="character" w:customStyle="1" w:styleId="scaps">
    <w:name w:val="scaps"/>
    <w:rsid w:val="0029519D"/>
  </w:style>
  <w:style w:type="character" w:customStyle="1" w:styleId="current-article">
    <w:name w:val="current-article"/>
    <w:rsid w:val="0029519D"/>
  </w:style>
  <w:style w:type="character" w:customStyle="1" w:styleId="related-current-indicator">
    <w:name w:val="related-current-indicator"/>
    <w:rsid w:val="0029519D"/>
  </w:style>
  <w:style w:type="character" w:customStyle="1" w:styleId="bylclear">
    <w:name w:val="bylclear"/>
    <w:rsid w:val="0029519D"/>
  </w:style>
  <w:style w:type="character" w:customStyle="1" w:styleId="timestamp">
    <w:name w:val="timestamp"/>
    <w:rsid w:val="0029519D"/>
  </w:style>
  <w:style w:type="character" w:customStyle="1" w:styleId="comments">
    <w:name w:val="comments"/>
    <w:rsid w:val="0029519D"/>
  </w:style>
  <w:style w:type="character" w:customStyle="1" w:styleId="essaytext">
    <w:name w:val="essaytext"/>
    <w:rsid w:val="0029519D"/>
  </w:style>
  <w:style w:type="character" w:customStyle="1" w:styleId="username">
    <w:name w:val="username"/>
    <w:rsid w:val="0029519D"/>
  </w:style>
  <w:style w:type="character" w:customStyle="1" w:styleId="toplinks">
    <w:name w:val="toplinks"/>
    <w:rsid w:val="0029519D"/>
  </w:style>
  <w:style w:type="character" w:customStyle="1" w:styleId="A3">
    <w:name w:val="A3"/>
    <w:uiPriority w:val="99"/>
    <w:rsid w:val="0029519D"/>
    <w:rPr>
      <w:rFonts w:ascii="Perpetua" w:hAnsi="Perpetua" w:cs="Perpetua" w:hint="default"/>
      <w:color w:val="000000"/>
      <w:sz w:val="15"/>
      <w:szCs w:val="15"/>
    </w:rPr>
  </w:style>
  <w:style w:type="character" w:customStyle="1" w:styleId="see">
    <w:name w:val="see"/>
    <w:rsid w:val="0029519D"/>
  </w:style>
  <w:style w:type="character" w:customStyle="1" w:styleId="first-letter">
    <w:name w:val="first-letter"/>
    <w:rsid w:val="0029519D"/>
  </w:style>
  <w:style w:type="character" w:customStyle="1" w:styleId="focusparagraph">
    <w:name w:val="focusparagraph"/>
    <w:rsid w:val="0029519D"/>
  </w:style>
  <w:style w:type="character" w:customStyle="1" w:styleId="lightblue">
    <w:name w:val="lightblue"/>
    <w:rsid w:val="0029519D"/>
  </w:style>
  <w:style w:type="character" w:customStyle="1" w:styleId="StyleUnderlineCharChar9pt">
    <w:name w:val="Style Underline Char Char + 9 pt"/>
    <w:rsid w:val="0029519D"/>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29519D"/>
  </w:style>
  <w:style w:type="character" w:customStyle="1" w:styleId="Title10">
    <w:name w:val="Title1"/>
    <w:rsid w:val="0029519D"/>
  </w:style>
  <w:style w:type="character" w:customStyle="1" w:styleId="BoldandUnderlineCharCharCharChar">
    <w:name w:val="Bold and Underline Char Char Char Char"/>
    <w:rsid w:val="0029519D"/>
    <w:rPr>
      <w:b/>
      <w:bCs w:val="0"/>
      <w:noProof w:val="0"/>
      <w:u w:val="single"/>
      <w:lang w:val="en-US" w:eastAsia="en-US" w:bidi="ar-SA"/>
    </w:rPr>
  </w:style>
  <w:style w:type="character" w:customStyle="1" w:styleId="FontStyle29">
    <w:name w:val="Font Style29"/>
    <w:uiPriority w:val="99"/>
    <w:rsid w:val="0029519D"/>
    <w:rPr>
      <w:rFonts w:ascii="Arial" w:hAnsi="Arial" w:cs="Arial" w:hint="default"/>
      <w:sz w:val="14"/>
      <w:szCs w:val="14"/>
    </w:rPr>
  </w:style>
  <w:style w:type="character" w:customStyle="1" w:styleId="titles">
    <w:name w:val="titles"/>
    <w:rsid w:val="0029519D"/>
  </w:style>
  <w:style w:type="character" w:customStyle="1" w:styleId="articletext0">
    <w:name w:val="article_text"/>
    <w:rsid w:val="0029519D"/>
  </w:style>
  <w:style w:type="character" w:customStyle="1" w:styleId="contentauthor">
    <w:name w:val="contentauthor"/>
    <w:rsid w:val="0029519D"/>
  </w:style>
  <w:style w:type="character" w:customStyle="1" w:styleId="subarticleheader">
    <w:name w:val="subarticleheader"/>
    <w:rsid w:val="0029519D"/>
  </w:style>
  <w:style w:type="character" w:customStyle="1" w:styleId="spelle">
    <w:name w:val="spelle"/>
    <w:rsid w:val="0029519D"/>
  </w:style>
  <w:style w:type="character" w:customStyle="1" w:styleId="grame">
    <w:name w:val="grame"/>
    <w:rsid w:val="0029519D"/>
  </w:style>
  <w:style w:type="character" w:customStyle="1" w:styleId="newstitle1">
    <w:name w:val="newstitle1"/>
    <w:rsid w:val="0029519D"/>
  </w:style>
  <w:style w:type="character" w:customStyle="1" w:styleId="copy">
    <w:name w:val="copy"/>
    <w:rsid w:val="0029519D"/>
  </w:style>
  <w:style w:type="character" w:customStyle="1" w:styleId="topheadline">
    <w:name w:val="topheadline"/>
    <w:rsid w:val="0029519D"/>
  </w:style>
  <w:style w:type="character" w:customStyle="1" w:styleId="Stylereduce27pt">
    <w:name w:val="Style reduce2 + 7 pt"/>
    <w:rsid w:val="0029519D"/>
    <w:rPr>
      <w:rFonts w:ascii="Times New Roman" w:hAnsi="Times New Roman" w:cs="Arial" w:hint="default"/>
      <w:color w:val="000000"/>
      <w:sz w:val="14"/>
      <w:szCs w:val="22"/>
    </w:rPr>
  </w:style>
  <w:style w:type="character" w:customStyle="1" w:styleId="srtitle">
    <w:name w:val="srtitle"/>
    <w:rsid w:val="0029519D"/>
  </w:style>
  <w:style w:type="character" w:customStyle="1" w:styleId="st1">
    <w:name w:val="st1"/>
    <w:rsid w:val="0029519D"/>
  </w:style>
  <w:style w:type="character" w:customStyle="1" w:styleId="StyleStyleGaramond">
    <w:name w:val="Style Style Garamond +"/>
    <w:rsid w:val="0029519D"/>
    <w:rPr>
      <w:rFonts w:ascii="Garamond" w:hAnsi="Garamond" w:cs="Times New Roman" w:hint="default"/>
      <w:sz w:val="20"/>
    </w:rPr>
  </w:style>
  <w:style w:type="character" w:customStyle="1" w:styleId="quotechar0">
    <w:name w:val="quotechar"/>
    <w:rsid w:val="0029519D"/>
  </w:style>
  <w:style w:type="character" w:customStyle="1" w:styleId="boldunderline1">
    <w:name w:val="boldunderline"/>
    <w:rsid w:val="0029519D"/>
  </w:style>
  <w:style w:type="character" w:customStyle="1" w:styleId="A8">
    <w:name w:val="A8"/>
    <w:rsid w:val="0029519D"/>
    <w:rPr>
      <w:rFonts w:ascii="Scala" w:hAnsi="Scala" w:cs="Scala" w:hint="default"/>
      <w:color w:val="000000"/>
      <w:sz w:val="15"/>
      <w:szCs w:val="15"/>
    </w:rPr>
  </w:style>
  <w:style w:type="character" w:customStyle="1" w:styleId="A0">
    <w:name w:val="A0"/>
    <w:uiPriority w:val="99"/>
    <w:rsid w:val="0029519D"/>
    <w:rPr>
      <w:rFonts w:ascii="Scala" w:hAnsi="Scala" w:cs="Scala" w:hint="default"/>
      <w:color w:val="000000"/>
      <w:sz w:val="16"/>
      <w:szCs w:val="16"/>
    </w:rPr>
  </w:style>
  <w:style w:type="character" w:customStyle="1" w:styleId="Date11">
    <w:name w:val="Date11"/>
    <w:rsid w:val="0029519D"/>
  </w:style>
  <w:style w:type="character" w:customStyle="1" w:styleId="Boxout">
    <w:name w:val="Box out"/>
    <w:uiPriority w:val="1"/>
    <w:qFormat/>
    <w:rsid w:val="0029519D"/>
    <w:rPr>
      <w:rFonts w:ascii="Tahoma" w:hAnsi="Tahoma" w:cs="Tahoma" w:hint="default"/>
      <w:b/>
      <w:bCs w:val="0"/>
      <w:sz w:val="20"/>
      <w:u w:val="single"/>
      <w:bdr w:val="none" w:sz="0" w:space="0" w:color="auto" w:frame="1"/>
      <w:shd w:val="clear" w:color="auto" w:fill="A9E8F5"/>
    </w:rPr>
  </w:style>
  <w:style w:type="character" w:customStyle="1" w:styleId="metad">
    <w:name w:val="metad"/>
    <w:rsid w:val="0029519D"/>
  </w:style>
  <w:style w:type="character" w:customStyle="1" w:styleId="sifr-alternate">
    <w:name w:val="sifr-alternate"/>
    <w:rsid w:val="0029519D"/>
  </w:style>
  <w:style w:type="character" w:customStyle="1" w:styleId="justify1">
    <w:name w:val="justify1"/>
    <w:rsid w:val="0029519D"/>
  </w:style>
  <w:style w:type="character" w:customStyle="1" w:styleId="artbody1">
    <w:name w:val="art_body1"/>
    <w:rsid w:val="0029519D"/>
    <w:rPr>
      <w:rFonts w:ascii="Arial" w:hAnsi="Arial" w:cs="Arial" w:hint="default"/>
    </w:rPr>
  </w:style>
  <w:style w:type="character" w:customStyle="1" w:styleId="A1">
    <w:name w:val="A1"/>
    <w:uiPriority w:val="99"/>
    <w:rsid w:val="0029519D"/>
    <w:rPr>
      <w:rFonts w:ascii="Book Antiqua" w:hAnsi="Book Antiqua" w:cs="Book Antiqua" w:hint="default"/>
      <w:color w:val="221E1F"/>
      <w:sz w:val="22"/>
      <w:szCs w:val="22"/>
    </w:rPr>
  </w:style>
  <w:style w:type="character" w:customStyle="1" w:styleId="reality">
    <w:name w:val="reality"/>
    <w:rsid w:val="0029519D"/>
  </w:style>
  <w:style w:type="character" w:customStyle="1" w:styleId="text2">
    <w:name w:val="text2"/>
    <w:rsid w:val="0029519D"/>
  </w:style>
  <w:style w:type="character" w:customStyle="1" w:styleId="StyleUnderlineChar2CharChar11pt">
    <w:name w:val="Style Underline Char2 Char Char + 11 pt"/>
    <w:rsid w:val="0029519D"/>
    <w:rPr>
      <w:rFonts w:ascii="Times New Roman" w:hAnsi="Times New Roman" w:cs="Times New Roman" w:hint="default"/>
      <w:sz w:val="20"/>
      <w:u w:val="single"/>
    </w:rPr>
  </w:style>
  <w:style w:type="character" w:customStyle="1" w:styleId="StyleStyleBoldUnderline11pt">
    <w:name w:val="Style Style Bold Underline + 11 pt"/>
    <w:rsid w:val="0029519D"/>
    <w:rPr>
      <w:b/>
      <w:bCs/>
      <w:sz w:val="20"/>
      <w:u w:val="single"/>
    </w:rPr>
  </w:style>
  <w:style w:type="character" w:customStyle="1" w:styleId="articlehead2">
    <w:name w:val="articlehead2"/>
    <w:rsid w:val="0029519D"/>
  </w:style>
  <w:style w:type="character" w:customStyle="1" w:styleId="pronset">
    <w:name w:val="pronset"/>
    <w:rsid w:val="0029519D"/>
  </w:style>
  <w:style w:type="character" w:customStyle="1" w:styleId="prondelim">
    <w:name w:val="prondelim"/>
    <w:rsid w:val="0029519D"/>
  </w:style>
  <w:style w:type="character" w:customStyle="1" w:styleId="prontoggle">
    <w:name w:val="pron_toggle"/>
    <w:rsid w:val="0029519D"/>
  </w:style>
  <w:style w:type="character" w:customStyle="1" w:styleId="boldface">
    <w:name w:val="boldface"/>
    <w:rsid w:val="0029519D"/>
  </w:style>
  <w:style w:type="character" w:customStyle="1" w:styleId="secondary-bf">
    <w:name w:val="secondary-bf"/>
    <w:rsid w:val="0029519D"/>
  </w:style>
  <w:style w:type="table" w:styleId="ColorfulGrid-Accent1">
    <w:name w:val="Colorful Grid Accent 1"/>
    <w:basedOn w:val="TableNormal"/>
    <w:link w:val="ColorfulGrid-Accent1Char"/>
    <w:uiPriority w:val="29"/>
    <w:unhideWhenUsed/>
    <w:rsid w:val="0029519D"/>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29519D"/>
    <w:rPr>
      <w:rFonts w:ascii="Times New Roman" w:hAnsi="Times New Roman" w:cs="Times New Roman" w:hint="default"/>
      <w:iCs/>
      <w:color w:val="000000"/>
      <w:sz w:val="16"/>
    </w:rPr>
  </w:style>
  <w:style w:type="character" w:customStyle="1" w:styleId="Boxout0">
    <w:name w:val="Boxout"/>
    <w:uiPriority w:val="1"/>
    <w:qFormat/>
    <w:rsid w:val="0029519D"/>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29519D"/>
  </w:style>
  <w:style w:type="character" w:customStyle="1" w:styleId="detailtitle">
    <w:name w:val="detailtitle"/>
    <w:rsid w:val="0029519D"/>
  </w:style>
  <w:style w:type="character" w:customStyle="1" w:styleId="storydate">
    <w:name w:val="storydate"/>
    <w:rsid w:val="0029519D"/>
  </w:style>
  <w:style w:type="character" w:customStyle="1" w:styleId="preloadwrap">
    <w:name w:val="preloadwrap"/>
    <w:rsid w:val="0029519D"/>
  </w:style>
  <w:style w:type="character" w:customStyle="1" w:styleId="creditwrap">
    <w:name w:val="creditwrap"/>
    <w:rsid w:val="0029519D"/>
  </w:style>
  <w:style w:type="character" w:customStyle="1" w:styleId="DefaultChar1">
    <w:name w:val="Default Char1"/>
    <w:rsid w:val="0029519D"/>
    <w:rPr>
      <w:noProof w:val="0"/>
      <w:color w:val="000000"/>
      <w:lang w:val="en-US" w:eastAsia="en-US" w:bidi="ar-SA"/>
    </w:rPr>
  </w:style>
  <w:style w:type="character" w:customStyle="1" w:styleId="textunderlineChar0">
    <w:name w:val="text underline Char"/>
    <w:link w:val="textunderline0"/>
    <w:rsid w:val="0029519D"/>
    <w:rPr>
      <w:u w:val="thick"/>
    </w:rPr>
  </w:style>
  <w:style w:type="character" w:customStyle="1" w:styleId="BoldChar">
    <w:name w:val="Bold Char"/>
    <w:rsid w:val="0029519D"/>
    <w:rPr>
      <w:rFonts w:ascii="Times New Roman" w:eastAsia="Times New Roman" w:hAnsi="Times New Roman" w:cs="Times New Roman" w:hint="default"/>
      <w:b/>
      <w:bCs w:val="0"/>
      <w:szCs w:val="24"/>
    </w:rPr>
  </w:style>
  <w:style w:type="character" w:customStyle="1" w:styleId="pmterms31">
    <w:name w:val="pmterms31"/>
    <w:rsid w:val="0029519D"/>
    <w:rPr>
      <w:b/>
      <w:bCs/>
      <w:i w:val="0"/>
      <w:iCs w:val="0"/>
      <w:color w:val="000000"/>
    </w:rPr>
  </w:style>
  <w:style w:type="character" w:customStyle="1" w:styleId="ft01">
    <w:name w:val="ft01"/>
    <w:rsid w:val="0029519D"/>
    <w:rPr>
      <w:rFonts w:ascii="Times" w:hAnsi="Times" w:cs="Times" w:hint="default"/>
      <w:color w:val="000000"/>
      <w:sz w:val="14"/>
      <w:szCs w:val="14"/>
    </w:rPr>
  </w:style>
  <w:style w:type="character" w:customStyle="1" w:styleId="ft11">
    <w:name w:val="ft11"/>
    <w:rsid w:val="0029519D"/>
    <w:rPr>
      <w:rFonts w:ascii="Times" w:hAnsi="Times" w:cs="Times" w:hint="default"/>
      <w:color w:val="000000"/>
      <w:sz w:val="17"/>
      <w:szCs w:val="17"/>
    </w:rPr>
  </w:style>
  <w:style w:type="character" w:customStyle="1" w:styleId="ft21">
    <w:name w:val="ft21"/>
    <w:rsid w:val="0029519D"/>
    <w:rPr>
      <w:rFonts w:ascii="Times" w:hAnsi="Times" w:cs="Times" w:hint="default"/>
      <w:color w:val="000000"/>
      <w:sz w:val="15"/>
      <w:szCs w:val="15"/>
    </w:rPr>
  </w:style>
  <w:style w:type="character" w:customStyle="1" w:styleId="ft31">
    <w:name w:val="ft31"/>
    <w:rsid w:val="0029519D"/>
    <w:rPr>
      <w:rFonts w:ascii="Times" w:hAnsi="Times" w:cs="Times" w:hint="default"/>
      <w:color w:val="000000"/>
      <w:sz w:val="15"/>
      <w:szCs w:val="15"/>
    </w:rPr>
  </w:style>
  <w:style w:type="character" w:customStyle="1" w:styleId="dquo">
    <w:name w:val="dquo"/>
    <w:rsid w:val="0029519D"/>
  </w:style>
  <w:style w:type="character" w:customStyle="1" w:styleId="caps2">
    <w:name w:val="caps2"/>
    <w:rsid w:val="0029519D"/>
  </w:style>
  <w:style w:type="character" w:customStyle="1" w:styleId="CardsFont12ptCharCharCharChar">
    <w:name w:val="Cards + Font: 12 pt Char Char Char Char"/>
    <w:rsid w:val="0029519D"/>
    <w:rPr>
      <w:sz w:val="24"/>
      <w:szCs w:val="24"/>
      <w:u w:val="thick"/>
      <w:lang w:val="en-US" w:eastAsia="en-US" w:bidi="ar-SA"/>
    </w:rPr>
  </w:style>
  <w:style w:type="character" w:customStyle="1" w:styleId="ccs">
    <w:name w:val="c cs"/>
    <w:rsid w:val="0029519D"/>
  </w:style>
  <w:style w:type="character" w:customStyle="1" w:styleId="UnderlinedEvChar">
    <w:name w:val="Underlined Ev Char"/>
    <w:rsid w:val="0029519D"/>
    <w:rPr>
      <w:rFonts w:ascii="Times New Roman" w:eastAsia="Times New Roman" w:hAnsi="Times New Roman" w:cs="Times New Roman" w:hint="default"/>
      <w:szCs w:val="24"/>
      <w:u w:val="single"/>
    </w:rPr>
  </w:style>
  <w:style w:type="character" w:customStyle="1" w:styleId="dropshadow">
    <w:name w:val="dropshadow"/>
    <w:rsid w:val="0029519D"/>
  </w:style>
  <w:style w:type="character" w:customStyle="1" w:styleId="d05ws">
    <w:name w:val="d05ws"/>
    <w:rsid w:val="0029519D"/>
  </w:style>
  <w:style w:type="character" w:customStyle="1" w:styleId="rzibod">
    <w:name w:val="rzibod"/>
    <w:rsid w:val="0029519D"/>
  </w:style>
  <w:style w:type="character" w:customStyle="1" w:styleId="StyleBold1">
    <w:name w:val="Style Bold1"/>
    <w:rsid w:val="0029519D"/>
    <w:rPr>
      <w:rFonts w:ascii="Georgia" w:hAnsi="Georgia" w:hint="default"/>
      <w:b/>
      <w:bCs/>
      <w:sz w:val="22"/>
    </w:rPr>
  </w:style>
  <w:style w:type="character" w:customStyle="1" w:styleId="headertext">
    <w:name w:val="headertext"/>
    <w:rsid w:val="0029519D"/>
  </w:style>
  <w:style w:type="character" w:customStyle="1" w:styleId="endnote-reference">
    <w:name w:val="endnote-reference"/>
    <w:rsid w:val="0029519D"/>
  </w:style>
  <w:style w:type="character" w:customStyle="1" w:styleId="officialsname">
    <w:name w:val="official_s_name"/>
    <w:rsid w:val="0029519D"/>
  </w:style>
  <w:style w:type="character" w:customStyle="1" w:styleId="audience">
    <w:name w:val="audience"/>
    <w:rsid w:val="0029519D"/>
  </w:style>
  <w:style w:type="character" w:customStyle="1" w:styleId="A7">
    <w:name w:val="A7"/>
    <w:uiPriority w:val="99"/>
    <w:rsid w:val="0029519D"/>
    <w:rPr>
      <w:rFonts w:ascii="Myriad Pro" w:hAnsi="Myriad Pro" w:cs="Myriad Pro" w:hint="default"/>
      <w:color w:val="0066B1"/>
      <w:sz w:val="22"/>
      <w:szCs w:val="22"/>
    </w:rPr>
  </w:style>
  <w:style w:type="character" w:customStyle="1" w:styleId="normalchar">
    <w:name w:val="normal__char"/>
    <w:rsid w:val="0029519D"/>
  </w:style>
  <w:style w:type="character" w:customStyle="1" w:styleId="hyperlink002cheading0020100200028block0020title0029char">
    <w:name w:val="hyperlink_002cheading_00201_0020_0028block_0020title_0029__char"/>
    <w:rsid w:val="0029519D"/>
  </w:style>
  <w:style w:type="character" w:customStyle="1" w:styleId="underline002cstyle0020bold0020underlinechar">
    <w:name w:val="underline_002cstyle_0020bold_0020underline__char"/>
    <w:rsid w:val="0029519D"/>
  </w:style>
  <w:style w:type="character" w:customStyle="1" w:styleId="copyboldblack">
    <w:name w:val="copyboldblack"/>
    <w:rsid w:val="0029519D"/>
  </w:style>
  <w:style w:type="character" w:customStyle="1" w:styleId="copybold">
    <w:name w:val="copybold"/>
    <w:rsid w:val="0029519D"/>
  </w:style>
  <w:style w:type="character" w:customStyle="1" w:styleId="author-date0">
    <w:name w:val="author-date"/>
    <w:rsid w:val="0029519D"/>
  </w:style>
  <w:style w:type="character" w:customStyle="1" w:styleId="hidden">
    <w:name w:val="hidden"/>
    <w:rsid w:val="0029519D"/>
  </w:style>
  <w:style w:type="character" w:customStyle="1" w:styleId="articlebegin">
    <w:name w:val="articlebegin"/>
    <w:rsid w:val="0029519D"/>
  </w:style>
  <w:style w:type="character" w:customStyle="1" w:styleId="mediaoverlay">
    <w:name w:val="mediaoverlay"/>
    <w:rsid w:val="0029519D"/>
  </w:style>
  <w:style w:type="character" w:customStyle="1" w:styleId="blogcaption">
    <w:name w:val="blog_caption"/>
    <w:rsid w:val="0029519D"/>
  </w:style>
  <w:style w:type="character" w:customStyle="1" w:styleId="commnet-abuzz">
    <w:name w:val="commnet-abuzz"/>
    <w:rsid w:val="0029519D"/>
  </w:style>
  <w:style w:type="character" w:customStyle="1" w:styleId="fbconnectbuttontext">
    <w:name w:val="fbconnectbutton_text"/>
    <w:rsid w:val="0029519D"/>
  </w:style>
  <w:style w:type="character" w:customStyle="1" w:styleId="fbsharecountinner">
    <w:name w:val="fb_share_count_inner"/>
    <w:rsid w:val="0029519D"/>
  </w:style>
  <w:style w:type="character" w:customStyle="1" w:styleId="stbuttontext">
    <w:name w:val="stbuttontext"/>
    <w:rsid w:val="0029519D"/>
  </w:style>
  <w:style w:type="character" w:customStyle="1" w:styleId="source">
    <w:name w:val="source"/>
    <w:rsid w:val="0029519D"/>
  </w:style>
  <w:style w:type="character" w:customStyle="1" w:styleId="pubdate">
    <w:name w:val="pubdate"/>
    <w:rsid w:val="0029519D"/>
  </w:style>
  <w:style w:type="character" w:customStyle="1" w:styleId="grey">
    <w:name w:val="grey"/>
    <w:rsid w:val="0029519D"/>
  </w:style>
  <w:style w:type="character" w:customStyle="1" w:styleId="postdate">
    <w:name w:val="post_date"/>
    <w:rsid w:val="0029519D"/>
  </w:style>
  <w:style w:type="character" w:customStyle="1" w:styleId="bdx">
    <w:name w:val="bdx"/>
    <w:rsid w:val="0029519D"/>
  </w:style>
  <w:style w:type="character" w:customStyle="1" w:styleId="bdl">
    <w:name w:val="bdl"/>
    <w:rsid w:val="0029519D"/>
  </w:style>
  <w:style w:type="character" w:customStyle="1" w:styleId="breadcrumbitemcurrent">
    <w:name w:val="breadcrumbitemcurrent"/>
    <w:rsid w:val="0029519D"/>
  </w:style>
  <w:style w:type="character" w:customStyle="1" w:styleId="bbl">
    <w:name w:val="bbl"/>
    <w:rsid w:val="0029519D"/>
  </w:style>
  <w:style w:type="character" w:customStyle="1" w:styleId="Date2">
    <w:name w:val="Date2"/>
    <w:rsid w:val="0029519D"/>
  </w:style>
  <w:style w:type="character" w:customStyle="1" w:styleId="company">
    <w:name w:val="company"/>
    <w:rsid w:val="0029519D"/>
  </w:style>
  <w:style w:type="character" w:customStyle="1" w:styleId="itxtnewhookspan">
    <w:name w:val="itxtnewhookspan"/>
    <w:rsid w:val="0029519D"/>
  </w:style>
  <w:style w:type="character" w:customStyle="1" w:styleId="gstxthlt">
    <w:name w:val="gstxt_hlt"/>
    <w:rsid w:val="0029519D"/>
  </w:style>
  <w:style w:type="character" w:customStyle="1" w:styleId="SubtleEmphasis1">
    <w:name w:val="Subtle Emphasis1"/>
    <w:uiPriority w:val="19"/>
    <w:qFormat/>
    <w:rsid w:val="0029519D"/>
    <w:rPr>
      <w:rFonts w:ascii="Times New Roman" w:hAnsi="Times New Roman" w:cs="Times New Roman" w:hint="default"/>
      <w:b/>
      <w:bCs w:val="0"/>
      <w:iCs/>
      <w:color w:val="auto"/>
      <w:sz w:val="22"/>
    </w:rPr>
  </w:style>
  <w:style w:type="character" w:customStyle="1" w:styleId="StyleBoldRed">
    <w:name w:val="Style Bold Red"/>
    <w:rsid w:val="0029519D"/>
    <w:rPr>
      <w:b/>
      <w:bCs/>
      <w:color w:val="auto"/>
    </w:rPr>
  </w:style>
  <w:style w:type="character" w:customStyle="1" w:styleId="StyleTimesNewRoman8pt">
    <w:name w:val="Style Times New Roman 8 pt"/>
    <w:rsid w:val="0029519D"/>
    <w:rPr>
      <w:rFonts w:ascii="Georgia" w:hAnsi="Georgia" w:hint="default"/>
      <w:sz w:val="16"/>
    </w:rPr>
  </w:style>
  <w:style w:type="character" w:customStyle="1" w:styleId="StyleStyle7pt8pt">
    <w:name w:val="Style Style 7 pt + 8 pt"/>
    <w:rsid w:val="0029519D"/>
    <w:rPr>
      <w:sz w:val="16"/>
    </w:rPr>
  </w:style>
  <w:style w:type="character" w:customStyle="1" w:styleId="StyleStyleThickunderlineBold1">
    <w:name w:val="Style Style Thick underline + Bold1"/>
    <w:rsid w:val="0029519D"/>
    <w:rPr>
      <w:b/>
      <w:bCs/>
      <w:u w:val="thick"/>
    </w:rPr>
  </w:style>
  <w:style w:type="character" w:customStyle="1" w:styleId="StyleUnderline2">
    <w:name w:val="Style Underline2"/>
    <w:rsid w:val="0029519D"/>
    <w:rPr>
      <w:u w:val="single"/>
    </w:rPr>
  </w:style>
  <w:style w:type="character" w:customStyle="1" w:styleId="ShrinkText">
    <w:name w:val="Shrink Text"/>
    <w:rsid w:val="0029519D"/>
    <w:rPr>
      <w:sz w:val="16"/>
    </w:rPr>
  </w:style>
  <w:style w:type="character" w:customStyle="1" w:styleId="smallcaps">
    <w:name w:val="smallcaps"/>
    <w:rsid w:val="0029519D"/>
  </w:style>
  <w:style w:type="character" w:customStyle="1" w:styleId="goldbldtext">
    <w:name w:val="goldbldtext"/>
    <w:rsid w:val="0029519D"/>
  </w:style>
  <w:style w:type="character" w:customStyle="1" w:styleId="cardshighlight0">
    <w:name w:val="cardshighlight"/>
    <w:rsid w:val="0029519D"/>
  </w:style>
  <w:style w:type="character" w:customStyle="1" w:styleId="cardsfont12pt1">
    <w:name w:val="cardsfont12pt"/>
    <w:rsid w:val="0029519D"/>
  </w:style>
  <w:style w:type="character" w:customStyle="1" w:styleId="ft6">
    <w:name w:val="ft6"/>
    <w:rsid w:val="0029519D"/>
  </w:style>
  <w:style w:type="character" w:customStyle="1" w:styleId="kicker">
    <w:name w:val="kicker"/>
    <w:rsid w:val="0029519D"/>
  </w:style>
  <w:style w:type="character" w:customStyle="1" w:styleId="backcontent">
    <w:name w:val="backcontent"/>
    <w:rsid w:val="0029519D"/>
  </w:style>
  <w:style w:type="character" w:customStyle="1" w:styleId="daystmp">
    <w:name w:val="daystmp"/>
    <w:rsid w:val="0029519D"/>
  </w:style>
  <w:style w:type="character" w:customStyle="1" w:styleId="cardsfont12ptchar">
    <w:name w:val="cardsfont12ptchar"/>
    <w:rsid w:val="0029519D"/>
  </w:style>
  <w:style w:type="character" w:customStyle="1" w:styleId="gal">
    <w:name w:val="gal"/>
    <w:rsid w:val="0029519D"/>
  </w:style>
  <w:style w:type="character" w:customStyle="1" w:styleId="submitted">
    <w:name w:val="submitted"/>
    <w:rsid w:val="0029519D"/>
  </w:style>
  <w:style w:type="character" w:customStyle="1" w:styleId="imagedateline">
    <w:name w:val="image_dateline"/>
    <w:rsid w:val="0029519D"/>
  </w:style>
  <w:style w:type="character" w:customStyle="1" w:styleId="authordatecharchar">
    <w:name w:val="authordatecharchar"/>
    <w:rsid w:val="0029519D"/>
  </w:style>
  <w:style w:type="character" w:customStyle="1" w:styleId="style1char0">
    <w:name w:val="style1char"/>
    <w:rsid w:val="0029519D"/>
  </w:style>
  <w:style w:type="character" w:customStyle="1" w:styleId="tagcharchar0">
    <w:name w:val="tagcharchar"/>
    <w:rsid w:val="0029519D"/>
  </w:style>
  <w:style w:type="character" w:customStyle="1" w:styleId="underlinedcharchar2">
    <w:name w:val="underlinedcharchar"/>
    <w:rsid w:val="0029519D"/>
  </w:style>
  <w:style w:type="character" w:customStyle="1" w:styleId="BoxedChar">
    <w:name w:val="Boxed Char"/>
    <w:rsid w:val="0029519D"/>
    <w:rPr>
      <w:rFonts w:ascii="Arial Narrow" w:hAnsi="Arial Narrow" w:hint="default"/>
      <w:b/>
      <w:bCs w:val="0"/>
      <w:sz w:val="18"/>
      <w:bdr w:val="single" w:sz="6" w:space="0" w:color="auto" w:frame="1"/>
    </w:rPr>
  </w:style>
  <w:style w:type="character" w:customStyle="1" w:styleId="Style11ptUnderline2">
    <w:name w:val="Style 11 pt Underline2"/>
    <w:rsid w:val="0029519D"/>
    <w:rPr>
      <w:sz w:val="20"/>
      <w:u w:val="single"/>
    </w:rPr>
  </w:style>
  <w:style w:type="character" w:customStyle="1" w:styleId="Style11ptBoldUnderline2">
    <w:name w:val="Style 11 pt Bold Underline2"/>
    <w:rsid w:val="0029519D"/>
    <w:rPr>
      <w:b/>
      <w:bCs/>
      <w:sz w:val="20"/>
      <w:u w:val="single"/>
    </w:rPr>
  </w:style>
  <w:style w:type="character" w:customStyle="1" w:styleId="nw">
    <w:name w:val="nw"/>
    <w:rsid w:val="0029519D"/>
  </w:style>
  <w:style w:type="character" w:customStyle="1" w:styleId="Styleunderline11ptBoldBorderSinglesolidlineAuto">
    <w:name w:val="Style underline + 11 pt Bold Border: : (Single solid line Auto ..."/>
    <w:rsid w:val="0029519D"/>
    <w:rPr>
      <w:b/>
      <w:bCs/>
      <w:sz w:val="20"/>
      <w:u w:val="single"/>
      <w:bdr w:val="single" w:sz="4" w:space="0" w:color="auto" w:frame="1"/>
    </w:rPr>
  </w:style>
  <w:style w:type="character" w:customStyle="1" w:styleId="cardCharCharChar1">
    <w:name w:val="card Char Char Char1"/>
    <w:rsid w:val="0029519D"/>
    <w:rPr>
      <w:lang w:val="en-US" w:eastAsia="en-US" w:bidi="ar-SA"/>
    </w:rPr>
  </w:style>
  <w:style w:type="character" w:customStyle="1" w:styleId="authors1">
    <w:name w:val="authors1"/>
    <w:rsid w:val="0029519D"/>
    <w:rPr>
      <w:rFonts w:ascii="Verdana" w:hAnsi="Verdana" w:hint="default"/>
      <w:b/>
      <w:bCs/>
      <w:color w:val="006699"/>
      <w:sz w:val="20"/>
      <w:szCs w:val="20"/>
    </w:rPr>
  </w:style>
  <w:style w:type="character" w:customStyle="1" w:styleId="headlinesectionlarge">
    <w:name w:val="headline_section_large"/>
    <w:rsid w:val="0029519D"/>
  </w:style>
  <w:style w:type="character" w:customStyle="1" w:styleId="Styleunderline11ptBlack">
    <w:name w:val="Style underline + 11 pt Black"/>
    <w:rsid w:val="0029519D"/>
    <w:rPr>
      <w:color w:val="000000"/>
      <w:sz w:val="20"/>
      <w:u w:val="single"/>
    </w:rPr>
  </w:style>
  <w:style w:type="character" w:customStyle="1" w:styleId="Styleunderline11ptBoldBlack">
    <w:name w:val="Style underline + 11 pt Bold Black"/>
    <w:rsid w:val="0029519D"/>
    <w:rPr>
      <w:b/>
      <w:bCs/>
      <w:color w:val="000000"/>
      <w:sz w:val="20"/>
      <w:u w:val="single"/>
    </w:rPr>
  </w:style>
  <w:style w:type="character" w:customStyle="1" w:styleId="Style11ptBoldBlackUnderline">
    <w:name w:val="Style 11 pt Bold Black Underline"/>
    <w:rsid w:val="0029519D"/>
    <w:rPr>
      <w:b/>
      <w:bCs/>
      <w:color w:val="000000"/>
      <w:sz w:val="20"/>
      <w:u w:val="single"/>
    </w:rPr>
  </w:style>
  <w:style w:type="character" w:customStyle="1" w:styleId="Style11ptBoldBlackUnderlineBorderSinglesolidline">
    <w:name w:val="Style 11 pt Bold Black Underline Border: : (Single solid line ..."/>
    <w:rsid w:val="0029519D"/>
    <w:rPr>
      <w:b/>
      <w:bCs/>
      <w:color w:val="000000"/>
      <w:sz w:val="20"/>
      <w:u w:val="single"/>
      <w:bdr w:val="single" w:sz="4" w:space="0" w:color="auto" w:frame="1"/>
    </w:rPr>
  </w:style>
  <w:style w:type="character" w:customStyle="1" w:styleId="StyleLatinMeridien-Italic11ptItalicUnderline">
    <w:name w:val="Style (Latin) Meridien-Italic 11 pt Italic Underline"/>
    <w:rsid w:val="0029519D"/>
    <w:rPr>
      <w:rFonts w:ascii="Meridien-Italic" w:hAnsi="Meridien-Italic" w:hint="default"/>
      <w:i/>
      <w:iCs/>
      <w:sz w:val="20"/>
      <w:u w:val="single"/>
    </w:rPr>
  </w:style>
  <w:style w:type="character" w:customStyle="1" w:styleId="Citation-AuthorDate">
    <w:name w:val="Citation - Author/Date"/>
    <w:rsid w:val="0029519D"/>
    <w:rPr>
      <w:b/>
      <w:bCs w:val="0"/>
      <w:smallCaps/>
      <w:sz w:val="24"/>
      <w:u w:val="single"/>
    </w:rPr>
  </w:style>
  <w:style w:type="character" w:customStyle="1" w:styleId="underlinestylechar0">
    <w:name w:val="underlinestylechar"/>
    <w:rsid w:val="0029519D"/>
  </w:style>
  <w:style w:type="character" w:customStyle="1" w:styleId="highlight">
    <w:name w:val="highlight"/>
    <w:rsid w:val="0029519D"/>
  </w:style>
  <w:style w:type="character" w:customStyle="1" w:styleId="DottedUnderline0">
    <w:name w:val="Dotted Underline"/>
    <w:rsid w:val="0029519D"/>
    <w:rPr>
      <w:rFonts w:ascii="Times New Roman" w:hAnsi="Times New Roman" w:cs="Times New Roman" w:hint="default"/>
      <w:sz w:val="20"/>
      <w:u w:val="dottedHeavy"/>
    </w:rPr>
  </w:style>
  <w:style w:type="character" w:customStyle="1" w:styleId="titleauthoretc">
    <w:name w:val="titleauthoretc"/>
    <w:rsid w:val="0029519D"/>
  </w:style>
  <w:style w:type="character" w:customStyle="1" w:styleId="labeltext">
    <w:name w:val="labeltext"/>
    <w:rsid w:val="0029519D"/>
  </w:style>
  <w:style w:type="character" w:customStyle="1" w:styleId="viewlink">
    <w:name w:val="viewlink"/>
    <w:rsid w:val="0029519D"/>
  </w:style>
  <w:style w:type="character" w:customStyle="1" w:styleId="share">
    <w:name w:val="share"/>
    <w:rsid w:val="0029519D"/>
  </w:style>
  <w:style w:type="character" w:customStyle="1" w:styleId="inlinkchart">
    <w:name w:val="inlink_chart"/>
    <w:rsid w:val="0029519D"/>
  </w:style>
  <w:style w:type="character" w:customStyle="1" w:styleId="underLight">
    <w:name w:val="underLight"/>
    <w:uiPriority w:val="1"/>
    <w:qFormat/>
    <w:rsid w:val="0029519D"/>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29519D"/>
  </w:style>
  <w:style w:type="character" w:customStyle="1" w:styleId="author-rss">
    <w:name w:val="author-rss"/>
    <w:rsid w:val="0029519D"/>
  </w:style>
  <w:style w:type="character" w:customStyle="1" w:styleId="fbsharecountwrapper">
    <w:name w:val="fb_share_count_wrapper"/>
    <w:rsid w:val="0029519D"/>
  </w:style>
  <w:style w:type="character" w:customStyle="1" w:styleId="fbbuttontext">
    <w:name w:val="fb_button_text"/>
    <w:rsid w:val="0029519D"/>
  </w:style>
  <w:style w:type="character" w:customStyle="1" w:styleId="hw">
    <w:name w:val="hw"/>
    <w:rsid w:val="0029519D"/>
  </w:style>
  <w:style w:type="character" w:customStyle="1" w:styleId="linktotop">
    <w:name w:val="linktotop"/>
    <w:rsid w:val="0029519D"/>
  </w:style>
  <w:style w:type="character" w:customStyle="1" w:styleId="maintextbldleft">
    <w:name w:val="maintextbldleft"/>
    <w:rsid w:val="0029519D"/>
  </w:style>
  <w:style w:type="character" w:customStyle="1" w:styleId="maintextleft">
    <w:name w:val="maintextleft"/>
    <w:rsid w:val="0029519D"/>
  </w:style>
  <w:style w:type="character" w:customStyle="1" w:styleId="descriptionstyle1block">
    <w:name w:val="description style1 block"/>
    <w:rsid w:val="0029519D"/>
  </w:style>
  <w:style w:type="character" w:customStyle="1" w:styleId="gutter-right-1">
    <w:name w:val="gutter-right-1"/>
    <w:basedOn w:val="DefaultParagraphFont"/>
    <w:rsid w:val="0029519D"/>
  </w:style>
  <w:style w:type="character" w:customStyle="1" w:styleId="ssl3">
    <w:name w:val="ss_l3"/>
    <w:rsid w:val="0029519D"/>
  </w:style>
  <w:style w:type="character" w:customStyle="1" w:styleId="FontStyle39">
    <w:name w:val="Font Style39"/>
    <w:uiPriority w:val="99"/>
    <w:rsid w:val="0029519D"/>
    <w:rPr>
      <w:rFonts w:ascii="Constantia" w:hAnsi="Constantia" w:cs="Constantia" w:hint="default"/>
      <w:b/>
      <w:bCs/>
      <w:sz w:val="18"/>
      <w:szCs w:val="18"/>
    </w:rPr>
  </w:style>
  <w:style w:type="character" w:customStyle="1" w:styleId="6">
    <w:name w:val="6"/>
    <w:rsid w:val="0029519D"/>
    <w:rPr>
      <w:rFonts w:ascii="Arial" w:hAnsi="Arial" w:cs="Arial" w:hint="default"/>
      <w:bCs/>
      <w:sz w:val="20"/>
      <w:u w:val="single"/>
      <w:lang w:val="en-US" w:eastAsia="en-US" w:bidi="ar-SA"/>
    </w:rPr>
  </w:style>
  <w:style w:type="character" w:customStyle="1" w:styleId="Header11">
    <w:name w:val="Header11"/>
    <w:rsid w:val="0029519D"/>
  </w:style>
  <w:style w:type="character" w:customStyle="1" w:styleId="posa">
    <w:name w:val="pos(a)"/>
    <w:basedOn w:val="DefaultParagraphFont"/>
    <w:rsid w:val="0029519D"/>
  </w:style>
  <w:style w:type="character" w:customStyle="1" w:styleId="u-hiddeninnarrowenv">
    <w:name w:val="u-hiddeninnarrowenv"/>
    <w:basedOn w:val="DefaultParagraphFont"/>
    <w:rsid w:val="0029519D"/>
  </w:style>
  <w:style w:type="character" w:customStyle="1" w:styleId="followbutton-bird">
    <w:name w:val="followbutton-bird"/>
    <w:basedOn w:val="DefaultParagraphFont"/>
    <w:rsid w:val="0029519D"/>
  </w:style>
  <w:style w:type="character" w:customStyle="1" w:styleId="tweetauthor-name">
    <w:name w:val="tweetauthor-name"/>
    <w:basedOn w:val="DefaultParagraphFont"/>
    <w:rsid w:val="0029519D"/>
  </w:style>
  <w:style w:type="character" w:customStyle="1" w:styleId="tweetauthor-verifiedbadge">
    <w:name w:val="tweetauthor-verifiedbadge"/>
    <w:basedOn w:val="DefaultParagraphFont"/>
    <w:rsid w:val="0029519D"/>
  </w:style>
  <w:style w:type="character" w:customStyle="1" w:styleId="tweetauthor-screenname">
    <w:name w:val="tweetauthor-screenname"/>
    <w:basedOn w:val="DefaultParagraphFont"/>
    <w:rsid w:val="0029519D"/>
  </w:style>
  <w:style w:type="character" w:customStyle="1" w:styleId="u-hiddenvisually">
    <w:name w:val="u-hiddenvisually"/>
    <w:basedOn w:val="DefaultParagraphFont"/>
    <w:rsid w:val="0029519D"/>
  </w:style>
  <w:style w:type="character" w:customStyle="1" w:styleId="tweetaction-stat">
    <w:name w:val="tweetaction-stat"/>
    <w:basedOn w:val="DefaultParagraphFont"/>
    <w:rsid w:val="0029519D"/>
  </w:style>
  <w:style w:type="character" w:customStyle="1" w:styleId="related">
    <w:name w:val="related"/>
    <w:basedOn w:val="DefaultParagraphFont"/>
    <w:rsid w:val="0029519D"/>
  </w:style>
  <w:style w:type="character" w:customStyle="1" w:styleId="related-content">
    <w:name w:val="related-content"/>
    <w:basedOn w:val="DefaultParagraphFont"/>
    <w:rsid w:val="0029519D"/>
  </w:style>
  <w:style w:type="character" w:customStyle="1" w:styleId="name-of-author">
    <w:name w:val="name-of-author"/>
    <w:basedOn w:val="DefaultParagraphFont"/>
    <w:rsid w:val="0029519D"/>
  </w:style>
  <w:style w:type="character" w:customStyle="1" w:styleId="first-name">
    <w:name w:val="first-name"/>
    <w:basedOn w:val="DefaultParagraphFont"/>
    <w:rsid w:val="0029519D"/>
  </w:style>
  <w:style w:type="character" w:customStyle="1" w:styleId="last-name">
    <w:name w:val="last-name"/>
    <w:basedOn w:val="DefaultParagraphFont"/>
    <w:rsid w:val="0029519D"/>
  </w:style>
  <w:style w:type="character" w:customStyle="1" w:styleId="caption10">
    <w:name w:val="caption1"/>
    <w:basedOn w:val="DefaultParagraphFont"/>
    <w:rsid w:val="0029519D"/>
  </w:style>
  <w:style w:type="character" w:customStyle="1" w:styleId="recirc-text">
    <w:name w:val="&quot;recirc-text”"/>
    <w:basedOn w:val="DefaultParagraphFont"/>
    <w:rsid w:val="0029519D"/>
  </w:style>
  <w:style w:type="character" w:customStyle="1" w:styleId="video-icon">
    <w:name w:val="video-icon"/>
    <w:basedOn w:val="DefaultParagraphFont"/>
    <w:rsid w:val="0029519D"/>
  </w:style>
  <w:style w:type="character" w:customStyle="1" w:styleId="powa-shot-play-btn-text">
    <w:name w:val="powa-shot-play-btn-text"/>
    <w:basedOn w:val="DefaultParagraphFont"/>
    <w:rsid w:val="0029519D"/>
  </w:style>
  <w:style w:type="character" w:customStyle="1" w:styleId="powa-shot-click">
    <w:name w:val="powa-shot-click"/>
    <w:basedOn w:val="DefaultParagraphFont"/>
    <w:rsid w:val="0029519D"/>
  </w:style>
  <w:style w:type="character" w:customStyle="1" w:styleId="wpv-blurb">
    <w:name w:val="wpv-blurb"/>
    <w:basedOn w:val="DefaultParagraphFont"/>
    <w:rsid w:val="0029519D"/>
  </w:style>
  <w:style w:type="character" w:customStyle="1" w:styleId="pb-caption">
    <w:name w:val="pb-caption"/>
    <w:basedOn w:val="DefaultParagraphFont"/>
    <w:rsid w:val="0029519D"/>
  </w:style>
  <w:style w:type="character" w:customStyle="1" w:styleId="Heading5Char1">
    <w:name w:val="Heading 5 Char1"/>
    <w:aliases w:val="Text Char1"/>
    <w:basedOn w:val="DefaultParagraphFont"/>
    <w:semiHidden/>
    <w:rsid w:val="0029519D"/>
    <w:rPr>
      <w:rFonts w:asciiTheme="majorHAnsi" w:eastAsiaTheme="majorEastAsia" w:hAnsiTheme="majorHAnsi" w:cstheme="majorBidi" w:hint="default"/>
      <w:color w:val="365F91" w:themeColor="accent1" w:themeShade="BF"/>
      <w:sz w:val="22"/>
      <w:szCs w:val="22"/>
    </w:rPr>
  </w:style>
  <w:style w:type="character" w:styleId="EndnoteReference">
    <w:name w:val="endnote reference"/>
    <w:unhideWhenUsed/>
    <w:rsid w:val="0029519D"/>
    <w:rPr>
      <w:vertAlign w:val="baseline"/>
    </w:rPr>
  </w:style>
  <w:style w:type="character" w:customStyle="1" w:styleId="Heading7Char1">
    <w:name w:val="Heading 7 Char1"/>
    <w:basedOn w:val="DefaultParagraphFont"/>
    <w:semiHidden/>
    <w:rsid w:val="0029519D"/>
    <w:rPr>
      <w:rFonts w:asciiTheme="majorHAnsi" w:eastAsiaTheme="majorEastAsia" w:hAnsiTheme="majorHAnsi" w:cstheme="majorBidi" w:hint="default"/>
      <w:i/>
      <w:iCs/>
      <w:color w:val="243F60" w:themeColor="accent1" w:themeShade="7F"/>
      <w:sz w:val="22"/>
      <w:szCs w:val="22"/>
    </w:rPr>
  </w:style>
  <w:style w:type="character" w:customStyle="1" w:styleId="Heading8Char1">
    <w:name w:val="Heading 8 Char1"/>
    <w:basedOn w:val="DefaultParagraphFont"/>
    <w:semiHidden/>
    <w:rsid w:val="0029519D"/>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29519D"/>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29519D"/>
    <w:rPr>
      <w:rFonts w:ascii="Calibri" w:hAnsi="Calibri" w:cs="Calibri"/>
    </w:rPr>
  </w:style>
  <w:style w:type="numbering" w:customStyle="1" w:styleId="NoList2">
    <w:name w:val="No List2"/>
    <w:next w:val="NoList"/>
    <w:uiPriority w:val="99"/>
    <w:semiHidden/>
    <w:unhideWhenUsed/>
    <w:rsid w:val="0029519D"/>
  </w:style>
  <w:style w:type="numbering" w:customStyle="1" w:styleId="NoList3">
    <w:name w:val="No List3"/>
    <w:next w:val="NoList"/>
    <w:uiPriority w:val="99"/>
    <w:semiHidden/>
    <w:unhideWhenUsed/>
    <w:rsid w:val="0029519D"/>
  </w:style>
  <w:style w:type="numbering" w:customStyle="1" w:styleId="NoList4">
    <w:name w:val="No List4"/>
    <w:next w:val="NoList"/>
    <w:uiPriority w:val="99"/>
    <w:semiHidden/>
    <w:unhideWhenUsed/>
    <w:rsid w:val="0029519D"/>
  </w:style>
  <w:style w:type="numbering" w:customStyle="1" w:styleId="NoList5">
    <w:name w:val="No List5"/>
    <w:next w:val="NoList"/>
    <w:semiHidden/>
    <w:unhideWhenUsed/>
    <w:rsid w:val="0029519D"/>
  </w:style>
  <w:style w:type="paragraph" w:styleId="BlockText">
    <w:name w:val="Block Text"/>
    <w:basedOn w:val="Normal"/>
    <w:rsid w:val="0029519D"/>
    <w:pPr>
      <w:ind w:left="229" w:right="229"/>
    </w:pPr>
    <w:rPr>
      <w:rFonts w:ascii="Verdana" w:eastAsia="Times New Roman" w:hAnsi="Verdana"/>
      <w:sz w:val="16"/>
      <w:szCs w:val="20"/>
    </w:rPr>
  </w:style>
  <w:style w:type="paragraph" w:styleId="NormalIndent">
    <w:name w:val="Normal Indent"/>
    <w:basedOn w:val="Normal"/>
    <w:rsid w:val="0029519D"/>
    <w:pPr>
      <w:ind w:left="720"/>
    </w:pPr>
    <w:rPr>
      <w:rFonts w:eastAsia="Times New Roman"/>
      <w:szCs w:val="20"/>
    </w:rPr>
  </w:style>
  <w:style w:type="paragraph" w:styleId="EnvelopeReturn">
    <w:name w:val="envelope return"/>
    <w:basedOn w:val="Normal"/>
    <w:rsid w:val="0029519D"/>
    <w:rPr>
      <w:rFonts w:ascii="Arial" w:eastAsia="Times New Roman" w:hAnsi="Arial"/>
      <w:sz w:val="24"/>
      <w:szCs w:val="20"/>
    </w:rPr>
  </w:style>
  <w:style w:type="paragraph" w:styleId="EnvelopeAddress">
    <w:name w:val="envelope address"/>
    <w:basedOn w:val="Normal"/>
    <w:rsid w:val="0029519D"/>
    <w:pPr>
      <w:framePr w:w="7920" w:h="1980" w:hRule="exact" w:hSpace="180" w:wrap="auto" w:hAnchor="page" w:xAlign="center" w:yAlign="bottom"/>
      <w:ind w:left="2880"/>
    </w:pPr>
    <w:rPr>
      <w:rFonts w:ascii="Arial" w:eastAsia="Times New Roman" w:hAnsi="Arial"/>
      <w:sz w:val="28"/>
    </w:rPr>
  </w:style>
  <w:style w:type="numbering" w:customStyle="1" w:styleId="NoList6">
    <w:name w:val="No List6"/>
    <w:next w:val="NoList"/>
    <w:uiPriority w:val="99"/>
    <w:semiHidden/>
    <w:unhideWhenUsed/>
    <w:rsid w:val="0029519D"/>
  </w:style>
  <w:style w:type="numbering" w:customStyle="1" w:styleId="NoList7">
    <w:name w:val="No List7"/>
    <w:next w:val="NoList"/>
    <w:semiHidden/>
    <w:unhideWhenUsed/>
    <w:rsid w:val="0029519D"/>
  </w:style>
  <w:style w:type="paragraph" w:styleId="ListBullet">
    <w:name w:val="List Bullet"/>
    <w:basedOn w:val="Normal"/>
    <w:link w:val="ListBulletChar"/>
    <w:uiPriority w:val="99"/>
    <w:unhideWhenUsed/>
    <w:rsid w:val="0029519D"/>
    <w:pPr>
      <w:tabs>
        <w:tab w:val="num" w:pos="360"/>
      </w:tabs>
      <w:ind w:left="360" w:hanging="360"/>
      <w:contextualSpacing/>
    </w:pPr>
    <w:rPr>
      <w:rFonts w:eastAsia="Calibri"/>
    </w:rPr>
  </w:style>
  <w:style w:type="table" w:styleId="MediumGrid1">
    <w:name w:val="Medium Grid 1"/>
    <w:basedOn w:val="TableNormal"/>
    <w:uiPriority w:val="67"/>
    <w:rsid w:val="0029519D"/>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numbering" w:customStyle="1" w:styleId="NoList11">
    <w:name w:val="No List11"/>
    <w:next w:val="NoList"/>
    <w:uiPriority w:val="99"/>
    <w:semiHidden/>
    <w:unhideWhenUsed/>
    <w:rsid w:val="0029519D"/>
  </w:style>
  <w:style w:type="numbering" w:customStyle="1" w:styleId="NoList111">
    <w:name w:val="No List111"/>
    <w:next w:val="NoList"/>
    <w:uiPriority w:val="99"/>
    <w:semiHidden/>
    <w:unhideWhenUsed/>
    <w:rsid w:val="0029519D"/>
  </w:style>
  <w:style w:type="numbering" w:customStyle="1" w:styleId="NoList1111">
    <w:name w:val="No List1111"/>
    <w:next w:val="NoList"/>
    <w:uiPriority w:val="99"/>
    <w:semiHidden/>
    <w:unhideWhenUsed/>
    <w:rsid w:val="0029519D"/>
  </w:style>
  <w:style w:type="numbering" w:customStyle="1" w:styleId="NoList11111">
    <w:name w:val="No List11111"/>
    <w:next w:val="NoList"/>
    <w:uiPriority w:val="99"/>
    <w:semiHidden/>
    <w:unhideWhenUsed/>
    <w:rsid w:val="0029519D"/>
  </w:style>
  <w:style w:type="numbering" w:customStyle="1" w:styleId="NoList111111">
    <w:name w:val="No List111111"/>
    <w:next w:val="NoList"/>
    <w:uiPriority w:val="99"/>
    <w:semiHidden/>
    <w:unhideWhenUsed/>
    <w:rsid w:val="0029519D"/>
  </w:style>
  <w:style w:type="numbering" w:customStyle="1" w:styleId="NoList1111111">
    <w:name w:val="No List1111111"/>
    <w:next w:val="NoList"/>
    <w:uiPriority w:val="99"/>
    <w:semiHidden/>
    <w:unhideWhenUsed/>
    <w:rsid w:val="0029519D"/>
  </w:style>
  <w:style w:type="numbering" w:customStyle="1" w:styleId="NoList11111111">
    <w:name w:val="No List11111111"/>
    <w:next w:val="NoList"/>
    <w:uiPriority w:val="99"/>
    <w:semiHidden/>
    <w:unhideWhenUsed/>
    <w:rsid w:val="0029519D"/>
  </w:style>
  <w:style w:type="numbering" w:customStyle="1" w:styleId="NoList111111111">
    <w:name w:val="No List111111111"/>
    <w:next w:val="NoList"/>
    <w:uiPriority w:val="99"/>
    <w:semiHidden/>
    <w:unhideWhenUsed/>
    <w:rsid w:val="0029519D"/>
  </w:style>
  <w:style w:type="numbering" w:customStyle="1" w:styleId="NoList1111111111">
    <w:name w:val="No List1111111111"/>
    <w:next w:val="NoList"/>
    <w:uiPriority w:val="99"/>
    <w:semiHidden/>
    <w:unhideWhenUsed/>
    <w:rsid w:val="0029519D"/>
  </w:style>
  <w:style w:type="numbering" w:customStyle="1" w:styleId="NoList11111111111">
    <w:name w:val="No List11111111111"/>
    <w:next w:val="NoList"/>
    <w:uiPriority w:val="99"/>
    <w:semiHidden/>
    <w:unhideWhenUsed/>
    <w:rsid w:val="0029519D"/>
  </w:style>
  <w:style w:type="numbering" w:customStyle="1" w:styleId="NoList111111111111">
    <w:name w:val="No List111111111111"/>
    <w:next w:val="NoList"/>
    <w:uiPriority w:val="99"/>
    <w:semiHidden/>
    <w:unhideWhenUsed/>
    <w:rsid w:val="0029519D"/>
  </w:style>
  <w:style w:type="numbering" w:customStyle="1" w:styleId="NoList1111111111111">
    <w:name w:val="No List1111111111111"/>
    <w:next w:val="NoList"/>
    <w:uiPriority w:val="99"/>
    <w:semiHidden/>
    <w:unhideWhenUsed/>
    <w:rsid w:val="0029519D"/>
  </w:style>
  <w:style w:type="numbering" w:customStyle="1" w:styleId="NoList11111111111111">
    <w:name w:val="No List11111111111111"/>
    <w:next w:val="NoList"/>
    <w:uiPriority w:val="99"/>
    <w:semiHidden/>
    <w:unhideWhenUsed/>
    <w:rsid w:val="0029519D"/>
  </w:style>
  <w:style w:type="numbering" w:customStyle="1" w:styleId="NoList111111111111111">
    <w:name w:val="No List111111111111111"/>
    <w:next w:val="NoList"/>
    <w:uiPriority w:val="99"/>
    <w:semiHidden/>
    <w:unhideWhenUsed/>
    <w:rsid w:val="0029519D"/>
  </w:style>
  <w:style w:type="numbering" w:customStyle="1" w:styleId="NoList1111111111111111">
    <w:name w:val="No List1111111111111111"/>
    <w:next w:val="NoList"/>
    <w:uiPriority w:val="99"/>
    <w:semiHidden/>
    <w:unhideWhenUsed/>
    <w:rsid w:val="0029519D"/>
  </w:style>
  <w:style w:type="numbering" w:customStyle="1" w:styleId="NoList11111111111111111">
    <w:name w:val="No List11111111111111111"/>
    <w:next w:val="NoList"/>
    <w:uiPriority w:val="99"/>
    <w:semiHidden/>
    <w:unhideWhenUsed/>
    <w:rsid w:val="0029519D"/>
  </w:style>
  <w:style w:type="character" w:customStyle="1" w:styleId="FontStyle220">
    <w:name w:val="Font Style220"/>
    <w:basedOn w:val="DefaultParagraphFont"/>
    <w:uiPriority w:val="99"/>
    <w:rsid w:val="0029519D"/>
    <w:rPr>
      <w:rFonts w:ascii="Candara" w:hAnsi="Candara" w:cs="Candara" w:hint="default"/>
      <w:i/>
      <w:iCs/>
      <w:sz w:val="18"/>
      <w:szCs w:val="18"/>
    </w:rPr>
  </w:style>
  <w:style w:type="character" w:customStyle="1" w:styleId="FontStyle290">
    <w:name w:val="Font Style290"/>
    <w:basedOn w:val="DefaultParagraphFont"/>
    <w:uiPriority w:val="99"/>
    <w:rsid w:val="0029519D"/>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29519D"/>
    <w:rPr>
      <w:rFonts w:ascii="Arial" w:hAnsi="Arial" w:cs="Arial"/>
      <w:b/>
      <w:bCs/>
      <w:sz w:val="16"/>
      <w:szCs w:val="16"/>
    </w:rPr>
  </w:style>
  <w:style w:type="paragraph" w:customStyle="1" w:styleId="articlebodynormaltext">
    <w:name w:val="articlebody_normaltext"/>
    <w:basedOn w:val="Normal"/>
    <w:rsid w:val="0029519D"/>
    <w:pPr>
      <w:spacing w:before="100" w:beforeAutospacing="1" w:after="100" w:afterAutospacing="1"/>
    </w:pPr>
    <w:rPr>
      <w:rFonts w:ascii="Georgia" w:hAnsi="Georgia"/>
    </w:rPr>
  </w:style>
  <w:style w:type="character" w:customStyle="1" w:styleId="Bodytext21">
    <w:name w:val="Body text (2)_"/>
    <w:basedOn w:val="DefaultParagraphFont"/>
    <w:link w:val="Bodytext22"/>
    <w:rsid w:val="0029519D"/>
    <w:rPr>
      <w:rFonts w:ascii="Book Antiqua" w:eastAsia="Book Antiqua" w:hAnsi="Book Antiqua" w:cs="Book Antiqua"/>
      <w:b/>
      <w:bCs/>
      <w:sz w:val="18"/>
      <w:szCs w:val="18"/>
      <w:shd w:val="clear" w:color="auto" w:fill="FFFFFF"/>
    </w:rPr>
  </w:style>
  <w:style w:type="paragraph" w:customStyle="1" w:styleId="Bodytext22">
    <w:name w:val="Body text (2)"/>
    <w:basedOn w:val="Normal"/>
    <w:link w:val="Bodytext21"/>
    <w:rsid w:val="0029519D"/>
    <w:pPr>
      <w:widowControl w:val="0"/>
      <w:shd w:val="clear" w:color="auto" w:fill="FFFFFF"/>
      <w:spacing w:after="0" w:line="374" w:lineRule="exact"/>
      <w:ind w:hanging="400"/>
    </w:pPr>
    <w:rPr>
      <w:rFonts w:ascii="Book Antiqua" w:eastAsia="Book Antiqua" w:hAnsi="Book Antiqua" w:cs="Book Antiqua"/>
      <w:b/>
      <w:bCs/>
      <w:sz w:val="18"/>
      <w:szCs w:val="18"/>
    </w:rPr>
  </w:style>
  <w:style w:type="character" w:customStyle="1" w:styleId="A9">
    <w:name w:val="A9"/>
    <w:uiPriority w:val="99"/>
    <w:rsid w:val="0029519D"/>
    <w:rPr>
      <w:color w:val="000000"/>
      <w:sz w:val="28"/>
      <w:szCs w:val="28"/>
    </w:rPr>
  </w:style>
  <w:style w:type="character" w:customStyle="1" w:styleId="Style9ptItalicUnderline">
    <w:name w:val="Style 9 pt Italic Underline"/>
    <w:rsid w:val="0029519D"/>
    <w:rPr>
      <w:i/>
      <w:iCs/>
      <w:sz w:val="20"/>
      <w:u w:val="single"/>
    </w:rPr>
  </w:style>
  <w:style w:type="paragraph" w:customStyle="1" w:styleId="StyleHeading4TagsmalltextBigcardbodyNormalTagNotBold">
    <w:name w:val="Style Heading 4Tagsmall textBig cardbodyNormal Tag + Not Bold"/>
    <w:basedOn w:val="Heading4"/>
    <w:rsid w:val="0029519D"/>
    <w:rPr>
      <w:bCs w:val="0"/>
      <w:sz w:val="22"/>
      <w:szCs w:val="22"/>
    </w:rPr>
  </w:style>
  <w:style w:type="character" w:customStyle="1" w:styleId="StyleBox12ptBold">
    <w:name w:val="Style Box + 12 pt Bold"/>
    <w:basedOn w:val="DefaultParagraphFont"/>
    <w:rsid w:val="0029519D"/>
    <w:rPr>
      <w:rFonts w:ascii="Georgia" w:hAnsi="Georgia"/>
      <w:b/>
      <w:bCs/>
      <w:sz w:val="22"/>
      <w:u w:val="single"/>
      <w:bdr w:val="none" w:sz="0" w:space="0" w:color="auto"/>
    </w:rPr>
  </w:style>
  <w:style w:type="character" w:customStyle="1" w:styleId="StyleBox12pt">
    <w:name w:val="Style Box + 12 pt"/>
    <w:basedOn w:val="DefaultParagraphFont"/>
    <w:rsid w:val="0029519D"/>
    <w:rPr>
      <w:rFonts w:ascii="Georgia" w:hAnsi="Georgia"/>
      <w:b w:val="0"/>
      <w:sz w:val="22"/>
      <w:u w:val="single"/>
      <w:bdr w:val="none" w:sz="0" w:space="0" w:color="auto"/>
    </w:rPr>
  </w:style>
  <w:style w:type="character" w:customStyle="1" w:styleId="StyleEmphasisEvidenceMinimizedminimizedHighlightedtag2Size1">
    <w:name w:val="Style EmphasisEvidenceMinimizedminimizedHighlightedtag2Size 1..."/>
    <w:basedOn w:val="Emphasis"/>
    <w:rsid w:val="0029519D"/>
    <w:rPr>
      <w:rFonts w:ascii="Georgia" w:hAnsi="Georgia" w:cs="Calibri"/>
      <w:b/>
      <w:bCs/>
      <w:i w:val="0"/>
      <w:iCs w:val="0"/>
      <w:sz w:val="22"/>
      <w:u w:val="single"/>
      <w:bdr w:val="none" w:sz="0" w:space="0" w:color="auto"/>
    </w:rPr>
  </w:style>
  <w:style w:type="paragraph" w:customStyle="1" w:styleId="StyleHeading4TagBigcardNotBold">
    <w:name w:val="Style Heading 4TagBig card + Not Bold"/>
    <w:basedOn w:val="Heading4"/>
    <w:rsid w:val="0029519D"/>
    <w:rPr>
      <w:bCs w:val="0"/>
      <w:szCs w:val="22"/>
    </w:rPr>
  </w:style>
  <w:style w:type="character" w:customStyle="1" w:styleId="StyleGaramondText1">
    <w:name w:val="Style Garamond Text 1"/>
    <w:basedOn w:val="DefaultParagraphFont"/>
    <w:rsid w:val="0029519D"/>
    <w:rPr>
      <w:rFonts w:ascii="Georgia" w:hAnsi="Georgia"/>
      <w:color w:val="0D0D0D" w:themeColor="text1" w:themeTint="F2"/>
      <w:sz w:val="22"/>
    </w:rPr>
  </w:style>
  <w:style w:type="character" w:customStyle="1" w:styleId="StyleGaramondText1Underline">
    <w:name w:val="Style Garamond Text 1 Underline"/>
    <w:basedOn w:val="DefaultParagraphFont"/>
    <w:rsid w:val="0029519D"/>
    <w:rPr>
      <w:rFonts w:ascii="Georgia" w:hAnsi="Georgia"/>
      <w:color w:val="0D0D0D" w:themeColor="text1" w:themeTint="F2"/>
      <w:sz w:val="22"/>
      <w:u w:val="single"/>
    </w:rPr>
  </w:style>
  <w:style w:type="character" w:customStyle="1" w:styleId="StyleUnderlineBorderSinglesolidlineAuto05ptLinew">
    <w:name w:val="Style Underline Border: : (Single solid line Auto  0.5 pt Line w..."/>
    <w:basedOn w:val="DefaultParagraphFont"/>
    <w:rsid w:val="0029519D"/>
    <w:rPr>
      <w:b/>
      <w:u w:val="single"/>
      <w:bdr w:val="none" w:sz="0" w:space="0" w:color="auto"/>
    </w:rPr>
  </w:style>
  <w:style w:type="character" w:customStyle="1" w:styleId="StyleBoldUnderlineBorderSinglesolidlineAuto05pt">
    <w:name w:val="Style Bold Underline Border: : (Single solid line Auto  0.5 pt ..."/>
    <w:basedOn w:val="DefaultParagraphFont"/>
    <w:rsid w:val="0029519D"/>
    <w:rPr>
      <w:b/>
      <w:bCs/>
      <w:u w:val="single"/>
      <w:bdr w:val="none" w:sz="0" w:space="0" w:color="auto"/>
    </w:rPr>
  </w:style>
  <w:style w:type="character" w:customStyle="1" w:styleId="StyleStyleBoldUnderlineUnderlineIntenseEmphasisIntenseEmpha">
    <w:name w:val="Style Style Bold UnderlineUnderlineIntense EmphasisIntense Empha..."/>
    <w:basedOn w:val="DefaultParagraphFont"/>
    <w:rsid w:val="0029519D"/>
    <w:rPr>
      <w:b w:val="0"/>
      <w:bCs w:val="0"/>
      <w:sz w:val="14"/>
      <w:u w:val="none"/>
    </w:rPr>
  </w:style>
  <w:style w:type="character" w:customStyle="1" w:styleId="Style7ptBold">
    <w:name w:val="Style 7 pt Bold"/>
    <w:basedOn w:val="DefaultParagraphFont"/>
    <w:rsid w:val="0029519D"/>
    <w:rPr>
      <w:b w:val="0"/>
      <w:bCs/>
      <w:sz w:val="14"/>
    </w:rPr>
  </w:style>
  <w:style w:type="paragraph" w:customStyle="1" w:styleId="Stylecardtext8pt">
    <w:name w:val="Style card text + 8 pt"/>
    <w:basedOn w:val="Normal"/>
    <w:rsid w:val="0029519D"/>
    <w:pPr>
      <w:ind w:right="288"/>
    </w:pPr>
    <w:rPr>
      <w:sz w:val="16"/>
    </w:rPr>
  </w:style>
  <w:style w:type="paragraph" w:customStyle="1" w:styleId="Stylecardtext5pt">
    <w:name w:val="Style card text + 5 pt"/>
    <w:basedOn w:val="Normal"/>
    <w:rsid w:val="0029519D"/>
    <w:pPr>
      <w:ind w:right="288"/>
    </w:pPr>
    <w:rPr>
      <w:sz w:val="10"/>
    </w:rPr>
  </w:style>
  <w:style w:type="character" w:customStyle="1" w:styleId="StyleStyleBoldUnderlineUnderlineIntenseEmphasis1apple-style-">
    <w:name w:val="Style Style Bold UnderlineUnderlineIntense Emphasis1apple-style-..."/>
    <w:basedOn w:val="DefaultParagraphFont"/>
    <w:rsid w:val="0029519D"/>
    <w:rPr>
      <w:b w:val="0"/>
      <w:bCs w:val="0"/>
      <w:sz w:val="22"/>
      <w:u w:val="single"/>
      <w:bdr w:val="none" w:sz="0" w:space="0" w:color="auto"/>
    </w:rPr>
  </w:style>
  <w:style w:type="character" w:customStyle="1" w:styleId="StyleGeorgia12ptBoldUnderlineBorderSinglesolidline">
    <w:name w:val="Style Georgia 12 pt Bold Underline Border: : (Single solid line..."/>
    <w:basedOn w:val="DefaultParagraphFont"/>
    <w:rsid w:val="0029519D"/>
    <w:rPr>
      <w:rFonts w:ascii="Georgia" w:hAnsi="Georgia"/>
      <w:b/>
      <w:bCs/>
      <w:sz w:val="24"/>
      <w:u w:val="single"/>
      <w:bdr w:val="none" w:sz="0" w:space="0" w:color="auto"/>
    </w:rPr>
  </w:style>
  <w:style w:type="character" w:customStyle="1" w:styleId="StyleGeorgiaThickunderline">
    <w:name w:val="Style Georgia Thick underline"/>
    <w:basedOn w:val="DefaultParagraphFont"/>
    <w:rsid w:val="0029519D"/>
    <w:rPr>
      <w:rFonts w:ascii="Georgia" w:hAnsi="Georgia"/>
      <w:u w:val="single"/>
    </w:rPr>
  </w:style>
  <w:style w:type="paragraph" w:customStyle="1" w:styleId="StyleCardsGeorgia12ptBoldThickunderlineBorderSin">
    <w:name w:val="Style Cards + Georgia 12 pt Bold Thick underline Border: : (Sin..."/>
    <w:basedOn w:val="Normal"/>
    <w:rsid w:val="0029519D"/>
    <w:pPr>
      <w:autoSpaceDE w:val="0"/>
      <w:autoSpaceDN w:val="0"/>
      <w:adjustRightInd w:val="0"/>
      <w:ind w:left="432" w:right="432"/>
      <w:jc w:val="both"/>
    </w:pPr>
    <w:rPr>
      <w:b/>
      <w:bCs/>
      <w:sz w:val="24"/>
      <w:szCs w:val="20"/>
      <w:u w:val="single"/>
      <w:bdr w:val="single" w:sz="4" w:space="0" w:color="auto"/>
    </w:rPr>
  </w:style>
  <w:style w:type="character" w:customStyle="1" w:styleId="StyleGeorgia12ptThickunderline">
    <w:name w:val="Style Georgia 12 pt Thick underline"/>
    <w:basedOn w:val="DefaultParagraphFont"/>
    <w:rsid w:val="0029519D"/>
    <w:rPr>
      <w:rFonts w:ascii="Georgia" w:hAnsi="Georgia"/>
      <w:sz w:val="24"/>
      <w:u w:val="single"/>
    </w:rPr>
  </w:style>
  <w:style w:type="paragraph" w:customStyle="1" w:styleId="StyleCardsGeorgia">
    <w:name w:val="Style Cards + Georgia"/>
    <w:basedOn w:val="Normal"/>
    <w:rsid w:val="0029519D"/>
    <w:pPr>
      <w:autoSpaceDE w:val="0"/>
      <w:autoSpaceDN w:val="0"/>
      <w:adjustRightInd w:val="0"/>
      <w:ind w:left="432" w:right="432"/>
    </w:pPr>
    <w:rPr>
      <w:szCs w:val="20"/>
    </w:rPr>
  </w:style>
  <w:style w:type="paragraph" w:customStyle="1" w:styleId="StyleunderlinedLatinGeorgiaBoldThickunderlineBorder">
    <w:name w:val="Style underlined + (Latin) Georgia Bold Thick underline Border: ..."/>
    <w:rsid w:val="0029519D"/>
    <w:pPr>
      <w:spacing w:after="200" w:line="276" w:lineRule="auto"/>
      <w:contextualSpacing/>
    </w:pPr>
    <w:rPr>
      <w:rFonts w:eastAsia="Malgun Gothic"/>
      <w:b/>
      <w:bCs/>
      <w:szCs w:val="22"/>
      <w:u w:val="single"/>
      <w:bdr w:val="single" w:sz="4" w:space="0" w:color="auto" w:frame="1"/>
    </w:rPr>
  </w:style>
  <w:style w:type="paragraph" w:customStyle="1" w:styleId="StyleunderlinedLatinGeorgiaThickunderline">
    <w:name w:val="Style underlined + (Latin) Georgia Thick underline"/>
    <w:rsid w:val="0029519D"/>
    <w:pPr>
      <w:spacing w:after="200" w:line="276" w:lineRule="auto"/>
      <w:contextualSpacing/>
    </w:pPr>
    <w:rPr>
      <w:rFonts w:eastAsia="Malgun Gothic"/>
      <w:szCs w:val="22"/>
      <w:u w:val="single"/>
    </w:rPr>
  </w:style>
  <w:style w:type="paragraph" w:styleId="HTMLAddress">
    <w:name w:val="HTML Address"/>
    <w:basedOn w:val="Normal"/>
    <w:link w:val="HTMLAddressChar"/>
    <w:uiPriority w:val="99"/>
    <w:unhideWhenUsed/>
    <w:rsid w:val="0029519D"/>
    <w:rPr>
      <w:rFonts w:eastAsia="Times New Roman"/>
      <w:i/>
      <w:iCs/>
    </w:rPr>
  </w:style>
  <w:style w:type="character" w:customStyle="1" w:styleId="HTMLAddressChar">
    <w:name w:val="HTML Address Char"/>
    <w:basedOn w:val="DefaultParagraphFont"/>
    <w:link w:val="HTMLAddress"/>
    <w:uiPriority w:val="99"/>
    <w:rsid w:val="0029519D"/>
    <w:rPr>
      <w:rFonts w:ascii="Calibri" w:eastAsia="Times New Roman" w:hAnsi="Calibri"/>
      <w:i/>
      <w:iCs/>
      <w:sz w:val="22"/>
    </w:rPr>
  </w:style>
  <w:style w:type="paragraph" w:styleId="Index1">
    <w:name w:val="index 1"/>
    <w:basedOn w:val="Normal"/>
    <w:next w:val="Normal"/>
    <w:autoRedefine/>
    <w:unhideWhenUsed/>
    <w:rsid w:val="0029519D"/>
    <w:pPr>
      <w:ind w:left="220" w:hanging="220"/>
    </w:pPr>
  </w:style>
  <w:style w:type="character" w:customStyle="1" w:styleId="CardsFont6ptChar1">
    <w:name w:val="Cards + Font: 6 pt Char1"/>
    <w:link w:val="CardsFont6pt"/>
    <w:locked/>
    <w:rsid w:val="0029519D"/>
    <w:rPr>
      <w:rFonts w:ascii="Calibri" w:eastAsia="Times New Roman" w:hAnsi="Calibri" w:cs="Times New Roman"/>
      <w:sz w:val="12"/>
      <w:szCs w:val="20"/>
    </w:rPr>
  </w:style>
  <w:style w:type="paragraph" w:customStyle="1" w:styleId="Quote2">
    <w:name w:val="Quote2"/>
    <w:basedOn w:val="Default"/>
    <w:next w:val="Default"/>
    <w:rsid w:val="0029519D"/>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Hat1">
    <w:name w:val="Hat1"/>
    <w:basedOn w:val="Normal"/>
    <w:next w:val="Normal"/>
    <w:uiPriority w:val="2"/>
    <w:qFormat/>
    <w:rsid w:val="0029519D"/>
    <w:pPr>
      <w:keepNext/>
      <w:keepLines/>
      <w:pageBreakBefore/>
      <w:spacing w:before="480"/>
      <w:jc w:val="center"/>
      <w:outlineLvl w:val="1"/>
    </w:pPr>
    <w:rPr>
      <w:rFonts w:eastAsia="Times New Roman"/>
      <w:b/>
      <w:bCs/>
      <w:sz w:val="44"/>
      <w:szCs w:val="26"/>
      <w:u w:val="double"/>
    </w:rPr>
  </w:style>
  <w:style w:type="paragraph" w:customStyle="1" w:styleId="Tag10">
    <w:name w:val="Tag1"/>
    <w:basedOn w:val="Normal"/>
    <w:next w:val="Normal"/>
    <w:uiPriority w:val="4"/>
    <w:qFormat/>
    <w:rsid w:val="0029519D"/>
    <w:pPr>
      <w:keepNext/>
      <w:keepLines/>
      <w:spacing w:before="200"/>
      <w:outlineLvl w:val="3"/>
    </w:pPr>
    <w:rPr>
      <w:rFonts w:eastAsia="Times New Roman"/>
      <w:b/>
      <w:bCs/>
      <w:iCs/>
      <w:sz w:val="26"/>
    </w:rPr>
  </w:style>
  <w:style w:type="paragraph" w:customStyle="1" w:styleId="post-subtitle">
    <w:name w:val="post-subtitle"/>
    <w:basedOn w:val="Normal"/>
    <w:rsid w:val="0029519D"/>
    <w:pPr>
      <w:spacing w:before="100" w:beforeAutospacing="1" w:after="100" w:afterAutospacing="1"/>
    </w:pPr>
    <w:rPr>
      <w:rFonts w:eastAsia="Times New Roman"/>
    </w:rPr>
  </w:style>
  <w:style w:type="paragraph" w:customStyle="1" w:styleId="Pa0">
    <w:name w:val="Pa0"/>
    <w:basedOn w:val="Default"/>
    <w:next w:val="Default"/>
    <w:uiPriority w:val="99"/>
    <w:rsid w:val="0029519D"/>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1">
    <w:name w:val="Pa1"/>
    <w:basedOn w:val="Default"/>
    <w:next w:val="Default"/>
    <w:uiPriority w:val="99"/>
    <w:rsid w:val="0029519D"/>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noindent0">
    <w:name w:val="no_indent"/>
    <w:basedOn w:val="Normal"/>
    <w:rsid w:val="0029519D"/>
    <w:pPr>
      <w:spacing w:before="100" w:beforeAutospacing="1" w:after="100" w:afterAutospacing="1"/>
    </w:pPr>
    <w:rPr>
      <w:rFonts w:eastAsia="Times New Roman"/>
    </w:rPr>
  </w:style>
  <w:style w:type="paragraph" w:customStyle="1" w:styleId="tagline1">
    <w:name w:val="tagline"/>
    <w:basedOn w:val="Normal"/>
    <w:rsid w:val="0029519D"/>
    <w:pPr>
      <w:spacing w:before="100" w:beforeAutospacing="1" w:after="100" w:afterAutospacing="1"/>
    </w:pPr>
    <w:rPr>
      <w:rFonts w:eastAsia="Times New Roman"/>
    </w:rPr>
  </w:style>
  <w:style w:type="paragraph" w:customStyle="1" w:styleId="Block1">
    <w:name w:val="Block1"/>
    <w:basedOn w:val="Normal"/>
    <w:next w:val="Normal"/>
    <w:uiPriority w:val="3"/>
    <w:qFormat/>
    <w:rsid w:val="0029519D"/>
    <w:pPr>
      <w:keepNext/>
      <w:keepLines/>
      <w:pageBreakBefore/>
      <w:spacing w:before="200"/>
      <w:jc w:val="center"/>
      <w:outlineLvl w:val="2"/>
    </w:pPr>
    <w:rPr>
      <w:rFonts w:eastAsia="Times New Roman"/>
      <w:b/>
      <w:bCs/>
      <w:sz w:val="32"/>
      <w:u w:val="single"/>
    </w:rPr>
  </w:style>
  <w:style w:type="paragraph" w:customStyle="1" w:styleId="TOCHeading1">
    <w:name w:val="TOC Heading1"/>
    <w:basedOn w:val="Heading1"/>
    <w:next w:val="Normal"/>
    <w:uiPriority w:val="39"/>
    <w:qFormat/>
    <w:rsid w:val="0029519D"/>
    <w:pPr>
      <w:pageBreakBefore w:val="0"/>
      <w:pBdr>
        <w:top w:val="none" w:sz="0" w:space="0" w:color="auto"/>
        <w:left w:val="none" w:sz="0" w:space="0" w:color="auto"/>
        <w:bottom w:val="none" w:sz="0" w:space="0" w:color="auto"/>
        <w:right w:val="none" w:sz="0" w:space="0" w:color="auto"/>
      </w:pBdr>
      <w:spacing w:line="276" w:lineRule="auto"/>
      <w:jc w:val="left"/>
      <w:outlineLvl w:val="9"/>
    </w:pPr>
    <w:rPr>
      <w:rFonts w:ascii="Cambria" w:eastAsia="MS Gothic" w:hAnsi="Cambria"/>
      <w:bCs w:val="0"/>
      <w:color w:val="365F91"/>
      <w:sz w:val="28"/>
      <w:lang w:eastAsia="ja-JP"/>
    </w:rPr>
  </w:style>
  <w:style w:type="character" w:customStyle="1" w:styleId="ReallySamllTextChar">
    <w:name w:val="ReallySamllText Char"/>
    <w:link w:val="ReallySamllText"/>
    <w:locked/>
    <w:rsid w:val="0029519D"/>
    <w:rPr>
      <w:sz w:val="10"/>
    </w:rPr>
  </w:style>
  <w:style w:type="paragraph" w:customStyle="1" w:styleId="ReallySamllText">
    <w:name w:val="ReallySamllText"/>
    <w:basedOn w:val="Normal"/>
    <w:link w:val="ReallySamllTextChar"/>
    <w:autoRedefine/>
    <w:rsid w:val="0029519D"/>
    <w:rPr>
      <w:rFonts w:asciiTheme="minorHAnsi" w:hAnsiTheme="minorHAnsi"/>
      <w:sz w:val="10"/>
    </w:rPr>
  </w:style>
  <w:style w:type="paragraph" w:customStyle="1" w:styleId="CardCites">
    <w:name w:val="Card Cites"/>
    <w:basedOn w:val="Normal"/>
    <w:next w:val="Normal"/>
    <w:qFormat/>
    <w:rsid w:val="0029519D"/>
    <w:rPr>
      <w:rFonts w:eastAsia="Times New Roman"/>
      <w:b/>
      <w:sz w:val="20"/>
    </w:rPr>
  </w:style>
  <w:style w:type="paragraph" w:customStyle="1" w:styleId="NormalWeb3">
    <w:name w:val="Normal (Web)3"/>
    <w:basedOn w:val="Normal"/>
    <w:rsid w:val="0029519D"/>
    <w:pPr>
      <w:spacing w:before="100" w:beforeAutospacing="1" w:after="100" w:afterAutospacing="1" w:line="255" w:lineRule="atLeast"/>
    </w:pPr>
    <w:rPr>
      <w:rFonts w:eastAsia="Times New Roman"/>
      <w:color w:val="000000"/>
      <w:sz w:val="20"/>
      <w:szCs w:val="20"/>
    </w:rPr>
  </w:style>
  <w:style w:type="paragraph" w:customStyle="1" w:styleId="cardCharCharCharCharChar">
    <w:name w:val="card Char Char Char Char Char"/>
    <w:basedOn w:val="Normal"/>
    <w:rsid w:val="0029519D"/>
    <w:pPr>
      <w:ind w:left="400"/>
    </w:pPr>
    <w:rPr>
      <w:rFonts w:eastAsia="Times New Roman"/>
    </w:rPr>
  </w:style>
  <w:style w:type="paragraph" w:customStyle="1" w:styleId="TagCiteChar2">
    <w:name w:val="Tag / Cite Char"/>
    <w:basedOn w:val="Normal"/>
    <w:rsid w:val="0029519D"/>
    <w:rPr>
      <w:rFonts w:eastAsia="Times New Roman"/>
      <w:b/>
      <w:color w:val="000000"/>
    </w:rPr>
  </w:style>
  <w:style w:type="paragraph" w:customStyle="1" w:styleId="PageNumber2">
    <w:name w:val="Page Number2"/>
    <w:basedOn w:val="Normal"/>
    <w:next w:val="Normal"/>
    <w:rsid w:val="0029519D"/>
    <w:rPr>
      <w:rFonts w:eastAsia="Times New Roman"/>
      <w:sz w:val="20"/>
    </w:rPr>
  </w:style>
  <w:style w:type="paragraph" w:customStyle="1" w:styleId="HeaderFooter">
    <w:name w:val="Header &amp; Footer"/>
    <w:rsid w:val="0029519D"/>
    <w:pPr>
      <w:tabs>
        <w:tab w:val="right" w:pos="9360"/>
      </w:tabs>
    </w:pPr>
    <w:rPr>
      <w:rFonts w:ascii="Helvetica" w:eastAsia="Helvetica" w:hAnsi="Helvetica" w:cs="Times New Roman"/>
      <w:color w:val="000000"/>
      <w:sz w:val="20"/>
      <w:szCs w:val="20"/>
      <w:u w:color="000000"/>
    </w:rPr>
  </w:style>
  <w:style w:type="paragraph" w:customStyle="1" w:styleId="CardTextSmall0">
    <w:name w:val="Card Text Small"/>
    <w:basedOn w:val="Normal"/>
    <w:rsid w:val="0029519D"/>
    <w:rPr>
      <w:rFonts w:ascii="Arial Narrow" w:eastAsia="Times New Roman" w:hAnsi="Arial Narrow"/>
      <w:color w:val="000000"/>
      <w:sz w:val="16"/>
    </w:rPr>
  </w:style>
  <w:style w:type="paragraph" w:customStyle="1" w:styleId="CardTextUnderlined">
    <w:name w:val="Card Text Underlined"/>
    <w:basedOn w:val="Normal"/>
    <w:rsid w:val="0029519D"/>
    <w:rPr>
      <w:rFonts w:ascii="Arial Narrow" w:eastAsia="Times New Roman" w:hAnsi="Arial Narrow"/>
      <w:u w:val="single"/>
    </w:rPr>
  </w:style>
  <w:style w:type="paragraph" w:customStyle="1" w:styleId="HeaderDebate">
    <w:name w:val="Header Debate"/>
    <w:basedOn w:val="Normal"/>
    <w:rsid w:val="0029519D"/>
    <w:pPr>
      <w:jc w:val="center"/>
      <w:outlineLvl w:val="0"/>
    </w:pPr>
    <w:rPr>
      <w:rFonts w:eastAsia="Times New Roman"/>
      <w:b/>
      <w:sz w:val="48"/>
      <w:u w:val="words"/>
    </w:rPr>
  </w:style>
  <w:style w:type="paragraph" w:customStyle="1" w:styleId="NormalWeb1">
    <w:name w:val="Normal (Web)1"/>
    <w:basedOn w:val="Normal"/>
    <w:rsid w:val="0029519D"/>
    <w:pPr>
      <w:spacing w:before="100" w:beforeAutospacing="1" w:after="100" w:afterAutospacing="1"/>
    </w:pPr>
    <w:rPr>
      <w:rFonts w:eastAsia="Times New Roman"/>
      <w:sz w:val="20"/>
      <w:szCs w:val="20"/>
    </w:rPr>
  </w:style>
  <w:style w:type="paragraph" w:customStyle="1" w:styleId="CardTagCharChar">
    <w:name w:val="Card Tag Char Char"/>
    <w:basedOn w:val="Normal"/>
    <w:rsid w:val="0029519D"/>
    <w:rPr>
      <w:rFonts w:eastAsia="Times New Roman"/>
      <w:b/>
    </w:rPr>
  </w:style>
  <w:style w:type="paragraph" w:customStyle="1" w:styleId="fixed">
    <w:name w:val="fixed"/>
    <w:basedOn w:val="Normal"/>
    <w:rsid w:val="0029519D"/>
    <w:pPr>
      <w:spacing w:before="100" w:beforeAutospacing="1" w:after="100" w:afterAutospacing="1"/>
    </w:pPr>
    <w:rPr>
      <w:rFonts w:ascii="Courier New" w:eastAsia="Times New Roman" w:hAnsi="Courier New" w:cs="Courier New"/>
    </w:rPr>
  </w:style>
  <w:style w:type="paragraph" w:customStyle="1" w:styleId="textonormal">
    <w:name w:val="textonormal"/>
    <w:basedOn w:val="Normal"/>
    <w:rsid w:val="0029519D"/>
    <w:pPr>
      <w:spacing w:before="100" w:beforeAutospacing="1" w:after="100" w:afterAutospacing="1"/>
    </w:pPr>
    <w:rPr>
      <w:rFonts w:eastAsia="Times New Roman"/>
    </w:rPr>
  </w:style>
  <w:style w:type="paragraph" w:customStyle="1" w:styleId="ExecutiveSummarytext">
    <w:name w:val="Executive Summary text"/>
    <w:basedOn w:val="Normal"/>
    <w:next w:val="Normal"/>
    <w:rsid w:val="0029519D"/>
    <w:pPr>
      <w:autoSpaceDE w:val="0"/>
      <w:autoSpaceDN w:val="0"/>
      <w:adjustRightInd w:val="0"/>
    </w:pPr>
    <w:rPr>
      <w:rFonts w:ascii="Arial" w:eastAsia="Times New Roman" w:hAnsi="Arial"/>
    </w:rPr>
  </w:style>
  <w:style w:type="character" w:customStyle="1" w:styleId="NormalUnderlineChar1">
    <w:name w:val="Normal Underline Char1"/>
    <w:locked/>
    <w:rsid w:val="0029519D"/>
    <w:rPr>
      <w:u w:val="single"/>
    </w:rPr>
  </w:style>
  <w:style w:type="character" w:customStyle="1" w:styleId="CardUpSize-LightChar">
    <w:name w:val="CardUpSize - Light Char"/>
    <w:link w:val="CardUpSize-Light"/>
    <w:locked/>
    <w:rsid w:val="0029519D"/>
    <w:rPr>
      <w:rFonts w:ascii="Times New Roman" w:eastAsia="Times New Roman" w:hAnsi="Times New Roman"/>
      <w:szCs w:val="32"/>
      <w:u w:val="single"/>
    </w:rPr>
  </w:style>
  <w:style w:type="paragraph" w:customStyle="1" w:styleId="CardUpSize-Light">
    <w:name w:val="CardUpSize - Light"/>
    <w:basedOn w:val="Normal"/>
    <w:link w:val="CardUpSize-LightChar"/>
    <w:rsid w:val="0029519D"/>
    <w:pPr>
      <w:jc w:val="both"/>
    </w:pPr>
    <w:rPr>
      <w:rFonts w:ascii="Times New Roman" w:eastAsia="Times New Roman" w:hAnsi="Times New Roman"/>
      <w:sz w:val="24"/>
      <w:szCs w:val="32"/>
      <w:u w:val="single"/>
    </w:rPr>
  </w:style>
  <w:style w:type="character" w:customStyle="1" w:styleId="CiteCardUpSize-HeavyChar">
    <w:name w:val="Cite // CardUpSize - Heavy Char"/>
    <w:link w:val="CiteCardUpSize-Heavy"/>
    <w:locked/>
    <w:rsid w:val="0029519D"/>
    <w:rPr>
      <w:rFonts w:ascii="Times New Roman" w:eastAsia="Times New Roman" w:hAnsi="Times New Roman"/>
      <w:b/>
      <w:szCs w:val="32"/>
      <w:u w:val="single"/>
    </w:rPr>
  </w:style>
  <w:style w:type="paragraph" w:customStyle="1" w:styleId="CiteCardUpSize-Heavy">
    <w:name w:val="Cite // CardUpSize - Heavy"/>
    <w:basedOn w:val="Normal"/>
    <w:link w:val="CiteCardUpSize-HeavyChar"/>
    <w:autoRedefine/>
    <w:rsid w:val="0029519D"/>
    <w:pPr>
      <w:jc w:val="both"/>
    </w:pPr>
    <w:rPr>
      <w:rFonts w:ascii="Times New Roman" w:eastAsia="Times New Roman" w:hAnsi="Times New Roman"/>
      <w:b/>
      <w:sz w:val="24"/>
      <w:szCs w:val="32"/>
      <w:u w:val="single"/>
    </w:rPr>
  </w:style>
  <w:style w:type="paragraph" w:customStyle="1" w:styleId="SmallCite">
    <w:name w:val="Small Cite"/>
    <w:basedOn w:val="Normal"/>
    <w:rsid w:val="0029519D"/>
    <w:rPr>
      <w:rFonts w:ascii="Verdana" w:eastAsia="Times New Roman" w:hAnsi="Verdana"/>
      <w:sz w:val="16"/>
    </w:rPr>
  </w:style>
  <w:style w:type="paragraph" w:customStyle="1" w:styleId="clearformatting">
    <w:name w:val="clear formatting"/>
    <w:basedOn w:val="Heading2"/>
    <w:rsid w:val="0029519D"/>
    <w:pPr>
      <w:keepNext w:val="0"/>
      <w:keepLines w:val="0"/>
      <w:autoSpaceDE w:val="0"/>
      <w:autoSpaceDN w:val="0"/>
      <w:adjustRightInd w:val="0"/>
      <w:spacing w:before="0"/>
      <w:jc w:val="left"/>
      <w:outlineLvl w:val="9"/>
    </w:pPr>
    <w:rPr>
      <w:b w:val="0"/>
      <w:sz w:val="24"/>
      <w:szCs w:val="18"/>
      <w:u w:val="none"/>
    </w:rPr>
  </w:style>
  <w:style w:type="paragraph" w:customStyle="1" w:styleId="Blocktitle3">
    <w:name w:val="Block title"/>
    <w:basedOn w:val="Heading1"/>
    <w:autoRedefine/>
    <w:rsid w:val="0029519D"/>
    <w:pPr>
      <w:keepNext w:val="0"/>
      <w:keepLines w:val="0"/>
      <w:pBdr>
        <w:top w:val="single" w:sz="4" w:space="1" w:color="auto"/>
        <w:left w:val="single" w:sz="4" w:space="4" w:color="auto"/>
        <w:bottom w:val="single" w:sz="4" w:space="1" w:color="auto"/>
        <w:right w:val="single" w:sz="4" w:space="4" w:color="auto"/>
      </w:pBdr>
      <w:spacing w:after="60"/>
    </w:pPr>
    <w:rPr>
      <w:rFonts w:eastAsia="Cambria"/>
      <w:kern w:val="24"/>
      <w:sz w:val="26"/>
    </w:rPr>
  </w:style>
  <w:style w:type="paragraph" w:customStyle="1" w:styleId="byline1">
    <w:name w:val="byline1"/>
    <w:basedOn w:val="Normal"/>
    <w:rsid w:val="0029519D"/>
    <w:pPr>
      <w:spacing w:after="240" w:line="360" w:lineRule="atLeast"/>
    </w:pPr>
    <w:rPr>
      <w:rFonts w:eastAsia="Times New Roman"/>
      <w:b/>
      <w:bCs/>
      <w:sz w:val="16"/>
      <w:szCs w:val="16"/>
    </w:rPr>
  </w:style>
  <w:style w:type="paragraph" w:customStyle="1" w:styleId="PlaceholderText1">
    <w:name w:val="Placeholder Text1"/>
    <w:basedOn w:val="Normal"/>
    <w:rsid w:val="0029519D"/>
    <w:pPr>
      <w:keepNext/>
      <w:numPr>
        <w:numId w:val="13"/>
      </w:numPr>
      <w:outlineLvl w:val="0"/>
    </w:pPr>
    <w:rPr>
      <w:rFonts w:eastAsia="MS Gothic"/>
    </w:rPr>
  </w:style>
  <w:style w:type="character" w:customStyle="1" w:styleId="ImportantTextChar">
    <w:name w:val="Important Text Char"/>
    <w:link w:val="ImportantText"/>
    <w:locked/>
    <w:rsid w:val="0029519D"/>
    <w:rPr>
      <w:rFonts w:ascii="Times New Roman" w:eastAsia="Times New Roman" w:hAnsi="Times New Roman" w:cs="Arial"/>
      <w:b/>
      <w:szCs w:val="44"/>
      <w:u w:val="single"/>
      <w:bdr w:val="single" w:sz="8" w:space="0" w:color="auto" w:frame="1"/>
    </w:rPr>
  </w:style>
  <w:style w:type="paragraph" w:customStyle="1" w:styleId="ImportantText">
    <w:name w:val="Important Text"/>
    <w:basedOn w:val="Normal"/>
    <w:next w:val="Normal"/>
    <w:link w:val="ImportantTextChar"/>
    <w:rsid w:val="0029519D"/>
    <w:pPr>
      <w:pBdr>
        <w:top w:val="single" w:sz="8" w:space="0" w:color="auto"/>
        <w:left w:val="single" w:sz="8" w:space="0" w:color="auto"/>
        <w:bottom w:val="single" w:sz="8" w:space="0" w:color="auto"/>
        <w:right w:val="single" w:sz="8" w:space="0" w:color="auto"/>
      </w:pBdr>
      <w:tabs>
        <w:tab w:val="left" w:pos="1440"/>
      </w:tabs>
    </w:pPr>
    <w:rPr>
      <w:rFonts w:ascii="Times New Roman" w:eastAsia="Times New Roman" w:hAnsi="Times New Roman" w:cs="Arial"/>
      <w:b/>
      <w:sz w:val="24"/>
      <w:szCs w:val="44"/>
      <w:u w:val="single"/>
      <w:bdr w:val="single" w:sz="8" w:space="0" w:color="auto" w:frame="1"/>
    </w:rPr>
  </w:style>
  <w:style w:type="character" w:customStyle="1" w:styleId="StyleBodyText11ptBlackUnderlineChar">
    <w:name w:val="Style Body Text + 11 pt Black Underline Char"/>
    <w:link w:val="StyleBodyText11ptBlackUnderline"/>
    <w:locked/>
    <w:rsid w:val="0029519D"/>
    <w:rPr>
      <w:rFonts w:ascii="HNKAOE+Arial" w:hAnsi="HNKAOE+Arial"/>
    </w:rPr>
  </w:style>
  <w:style w:type="paragraph" w:customStyle="1" w:styleId="StyleBodyText11ptBlackUnderline">
    <w:name w:val="Style Body Text + 11 pt Black Underline"/>
    <w:basedOn w:val="BodyText"/>
    <w:link w:val="StyleBodyText11ptBlackUnderlineChar"/>
    <w:rsid w:val="0029519D"/>
    <w:pPr>
      <w:autoSpaceDE w:val="0"/>
      <w:autoSpaceDN w:val="0"/>
      <w:adjustRightInd w:val="0"/>
      <w:spacing w:after="0"/>
    </w:pPr>
    <w:rPr>
      <w:rFonts w:ascii="HNKAOE+Arial" w:hAnsi="HNKAOE+Arial"/>
      <w:sz w:val="24"/>
    </w:rPr>
  </w:style>
  <w:style w:type="character" w:customStyle="1" w:styleId="StyleBodyText11ptBoldBlackChar">
    <w:name w:val="Style Body Text + 11 pt Bold Black Char"/>
    <w:link w:val="StyleBodyText11ptBoldBlack"/>
    <w:locked/>
    <w:rsid w:val="0029519D"/>
    <w:rPr>
      <w:rFonts w:ascii="HNKAOE+Arial" w:hAnsi="HNKAOE+Arial"/>
    </w:rPr>
  </w:style>
  <w:style w:type="paragraph" w:customStyle="1" w:styleId="StyleBodyText11ptBoldBlack">
    <w:name w:val="Style Body Text + 11 pt Bold Black"/>
    <w:basedOn w:val="BodyText"/>
    <w:link w:val="StyleBodyText11ptBoldBlackChar"/>
    <w:rsid w:val="0029519D"/>
    <w:pPr>
      <w:autoSpaceDE w:val="0"/>
      <w:autoSpaceDN w:val="0"/>
      <w:adjustRightInd w:val="0"/>
      <w:spacing w:after="0"/>
    </w:pPr>
    <w:rPr>
      <w:rFonts w:ascii="HNKAOE+Arial" w:hAnsi="HNKAOE+Arial"/>
      <w:sz w:val="24"/>
    </w:rPr>
  </w:style>
  <w:style w:type="character" w:customStyle="1" w:styleId="StyletinyBoldChar">
    <w:name w:val="Style tiny + Bold Char"/>
    <w:link w:val="StyletinyBold"/>
    <w:locked/>
    <w:rsid w:val="0029519D"/>
    <w:rPr>
      <w:rFonts w:ascii="Times New Roman" w:eastAsia="Malgun Gothic" w:hAnsi="Times New Roman"/>
      <w:bCs/>
    </w:rPr>
  </w:style>
  <w:style w:type="paragraph" w:customStyle="1" w:styleId="StyletinyBold">
    <w:name w:val="Style tiny + Bold"/>
    <w:basedOn w:val="tiny"/>
    <w:link w:val="StyletinyBoldChar"/>
    <w:rsid w:val="0029519D"/>
    <w:rPr>
      <w:rFonts w:cstheme="minorBidi"/>
      <w:bCs/>
      <w:sz w:val="24"/>
    </w:rPr>
  </w:style>
  <w:style w:type="character" w:customStyle="1" w:styleId="Heading5SizeDownChar">
    <w:name w:val="Heading 5 Size Down Char"/>
    <w:link w:val="Heading5SizeDown"/>
    <w:locked/>
    <w:rsid w:val="0029519D"/>
    <w:rPr>
      <w:rFonts w:ascii="Times New Roman" w:eastAsia="Times New Roman" w:hAnsi="Times New Roman"/>
      <w:szCs w:val="16"/>
    </w:rPr>
  </w:style>
  <w:style w:type="paragraph" w:customStyle="1" w:styleId="Heading5SizeDown">
    <w:name w:val="Heading 5 Size Down"/>
    <w:basedOn w:val="Normal"/>
    <w:link w:val="Heading5SizeDownChar"/>
    <w:autoRedefine/>
    <w:rsid w:val="0029519D"/>
    <w:pPr>
      <w:tabs>
        <w:tab w:val="left" w:pos="1440"/>
      </w:tabs>
      <w:jc w:val="both"/>
    </w:pPr>
    <w:rPr>
      <w:rFonts w:ascii="Times New Roman" w:eastAsia="Times New Roman" w:hAnsi="Times New Roman"/>
      <w:sz w:val="24"/>
      <w:szCs w:val="16"/>
    </w:rPr>
  </w:style>
  <w:style w:type="character" w:customStyle="1" w:styleId="Normal2BoldChar">
    <w:name w:val="Normal2 + Bold Char"/>
    <w:link w:val="Normal2Bold"/>
    <w:locked/>
    <w:rsid w:val="0029519D"/>
    <w:rPr>
      <w:rFonts w:ascii="Times New Roman" w:eastAsia="Times New Roman" w:hAnsi="Times New Roman" w:cs="Arial"/>
      <w:b/>
      <w:szCs w:val="44"/>
    </w:rPr>
  </w:style>
  <w:style w:type="paragraph" w:customStyle="1" w:styleId="Normal2Bold">
    <w:name w:val="Normal2 + Bold"/>
    <w:basedOn w:val="Normal"/>
    <w:link w:val="Normal2BoldChar"/>
    <w:rsid w:val="0029519D"/>
    <w:pPr>
      <w:tabs>
        <w:tab w:val="left" w:pos="1440"/>
      </w:tabs>
    </w:pPr>
    <w:rPr>
      <w:rFonts w:ascii="Times New Roman" w:eastAsia="Times New Roman" w:hAnsi="Times New Roman" w:cs="Arial"/>
      <w:b/>
      <w:sz w:val="24"/>
      <w:szCs w:val="44"/>
    </w:rPr>
  </w:style>
  <w:style w:type="character" w:customStyle="1" w:styleId="ListContentsChar">
    <w:name w:val="List Contents Char"/>
    <w:link w:val="ListContents"/>
    <w:locked/>
    <w:rsid w:val="0029519D"/>
    <w:rPr>
      <w:rFonts w:ascii="Times New Roman" w:eastAsia="Times New Roman" w:hAnsi="Times New Roman"/>
      <w:lang w:eastAsia="ar-SA"/>
    </w:rPr>
  </w:style>
  <w:style w:type="paragraph" w:customStyle="1" w:styleId="ListContents">
    <w:name w:val="List Contents"/>
    <w:basedOn w:val="Normal"/>
    <w:link w:val="ListContentsChar"/>
    <w:rsid w:val="0029519D"/>
    <w:pPr>
      <w:widowControl w:val="0"/>
      <w:suppressAutoHyphens/>
      <w:ind w:left="567"/>
    </w:pPr>
    <w:rPr>
      <w:rFonts w:ascii="Times New Roman" w:eastAsia="Times New Roman" w:hAnsi="Times New Roman"/>
      <w:sz w:val="24"/>
      <w:lang w:eastAsia="ar-SA"/>
    </w:rPr>
  </w:style>
  <w:style w:type="character" w:customStyle="1" w:styleId="StyleListContents11ptCustomColorRGB353132UnderlineChar">
    <w:name w:val="Style List Contents + 11 pt Custom Color(RGB(353132)) Underline Char"/>
    <w:link w:val="StyleListContents11ptCustomColorRGB353132Underline"/>
    <w:locked/>
    <w:rsid w:val="0029519D"/>
    <w:rPr>
      <w:rFonts w:ascii="Times New Roman" w:eastAsia="Times New Roman" w:hAnsi="Times New Roman"/>
      <w:color w:val="231F20"/>
      <w:u w:val="single"/>
      <w:lang w:eastAsia="ar-SA"/>
    </w:rPr>
  </w:style>
  <w:style w:type="paragraph" w:customStyle="1" w:styleId="StyleListContents11ptCustomColorRGB353132Underline">
    <w:name w:val="Style List Contents + 11 pt Custom Color(RGB(353132)) Underline"/>
    <w:basedOn w:val="ListContents"/>
    <w:link w:val="StyleListContents11ptCustomColorRGB353132UnderlineChar"/>
    <w:rsid w:val="0029519D"/>
    <w:rPr>
      <w:color w:val="231F20"/>
      <w:u w:val="single"/>
    </w:rPr>
  </w:style>
  <w:style w:type="paragraph" w:customStyle="1" w:styleId="CardsFont12ptCharCharCharCharCharCharCharCharChar">
    <w:name w:val="Cards + Font: 12 pt Char Char Char Char Char Char Char Char Char"/>
    <w:basedOn w:val="Cards"/>
    <w:link w:val="CardsFont12ptCharCharCharCharCharCharCharCharCharChar"/>
    <w:rsid w:val="0029519D"/>
    <w:pPr>
      <w:widowControl w:val="0"/>
      <w:suppressAutoHyphens w:val="0"/>
      <w:spacing w:after="160" w:line="259" w:lineRule="auto"/>
      <w:ind w:left="432" w:right="432"/>
    </w:pPr>
    <w:rPr>
      <w:rFonts w:eastAsia="Times New Roman"/>
      <w:color w:val="auto"/>
      <w:sz w:val="24"/>
      <w:szCs w:val="24"/>
      <w:u w:val="thick"/>
    </w:rPr>
  </w:style>
  <w:style w:type="character" w:customStyle="1" w:styleId="StyleCards12ptThickunderlineChar2">
    <w:name w:val="Style Cards + 12 pt Thick underline Char2"/>
    <w:link w:val="StyleCards12ptThickunderline"/>
    <w:locked/>
    <w:rsid w:val="0029519D"/>
    <w:rPr>
      <w:rFonts w:ascii="Times New Roman" w:eastAsia="Times New Roman" w:hAnsi="Times New Roman"/>
      <w:u w:val="thick"/>
    </w:rPr>
  </w:style>
  <w:style w:type="paragraph" w:customStyle="1" w:styleId="StyleCards12ptThickunderline">
    <w:name w:val="Style Cards + 12 pt Thick underline"/>
    <w:basedOn w:val="Normal"/>
    <w:link w:val="StyleCards12ptThickunderlineChar2"/>
    <w:rsid w:val="0029519D"/>
    <w:pPr>
      <w:autoSpaceDE w:val="0"/>
      <w:autoSpaceDN w:val="0"/>
      <w:adjustRightInd w:val="0"/>
      <w:ind w:left="432" w:right="432"/>
      <w:jc w:val="both"/>
    </w:pPr>
    <w:rPr>
      <w:rFonts w:ascii="Times New Roman" w:eastAsia="Times New Roman" w:hAnsi="Times New Roman"/>
      <w:sz w:val="24"/>
      <w:u w:val="thick"/>
    </w:rPr>
  </w:style>
  <w:style w:type="character" w:customStyle="1" w:styleId="UnimportantCharChar">
    <w:name w:val="Unimportant Char Char"/>
    <w:link w:val="Unimportant"/>
    <w:locked/>
    <w:rsid w:val="0029519D"/>
    <w:rPr>
      <w:rFonts w:ascii="Arial" w:eastAsia="Times New Roman" w:hAnsi="Arial"/>
      <w:sz w:val="12"/>
    </w:rPr>
  </w:style>
  <w:style w:type="paragraph" w:customStyle="1" w:styleId="Unimportant">
    <w:name w:val="Unimportant"/>
    <w:basedOn w:val="Normal"/>
    <w:link w:val="UnimportantCharChar"/>
    <w:rsid w:val="0029519D"/>
    <w:pPr>
      <w:jc w:val="both"/>
    </w:pPr>
    <w:rPr>
      <w:rFonts w:ascii="Arial" w:eastAsia="Times New Roman" w:hAnsi="Arial"/>
      <w:sz w:val="12"/>
    </w:rPr>
  </w:style>
  <w:style w:type="character" w:customStyle="1" w:styleId="TagCiteChar3">
    <w:name w:val="Tag &amp; Cite Char"/>
    <w:link w:val="TagCite2"/>
    <w:locked/>
    <w:rsid w:val="0029519D"/>
    <w:rPr>
      <w:rFonts w:ascii="Arial" w:eastAsia="Times New Roman" w:hAnsi="Arial"/>
      <w:b/>
    </w:rPr>
  </w:style>
  <w:style w:type="paragraph" w:customStyle="1" w:styleId="TagCite2">
    <w:name w:val="Tag &amp; Cite"/>
    <w:basedOn w:val="Normal"/>
    <w:link w:val="TagCiteChar3"/>
    <w:rsid w:val="0029519D"/>
    <w:pPr>
      <w:jc w:val="both"/>
    </w:pPr>
    <w:rPr>
      <w:rFonts w:ascii="Arial" w:eastAsia="Times New Roman" w:hAnsi="Arial"/>
      <w:b/>
      <w:sz w:val="24"/>
    </w:rPr>
  </w:style>
  <w:style w:type="character" w:customStyle="1" w:styleId="HighlightedTextChar">
    <w:name w:val="Highlighted Text Char"/>
    <w:link w:val="HighlightedText"/>
    <w:locked/>
    <w:rsid w:val="0029519D"/>
    <w:rPr>
      <w:rFonts w:ascii="Arial" w:eastAsia="Times New Roman" w:hAnsi="Arial"/>
      <w:b/>
      <w:u w:val="thick"/>
    </w:rPr>
  </w:style>
  <w:style w:type="paragraph" w:customStyle="1" w:styleId="HighlightedText">
    <w:name w:val="Highlighted Text"/>
    <w:basedOn w:val="Normal"/>
    <w:link w:val="HighlightedTextChar"/>
    <w:rsid w:val="0029519D"/>
    <w:pPr>
      <w:jc w:val="both"/>
    </w:pPr>
    <w:rPr>
      <w:rFonts w:ascii="Arial" w:eastAsia="Times New Roman" w:hAnsi="Arial"/>
      <w:b/>
      <w:sz w:val="24"/>
      <w:u w:val="thick"/>
    </w:rPr>
  </w:style>
  <w:style w:type="paragraph" w:customStyle="1" w:styleId="StyleHeading1Justified">
    <w:name w:val="Style Heading 1 + Justified"/>
    <w:basedOn w:val="Normal"/>
    <w:next w:val="Normal"/>
    <w:rsid w:val="0029519D"/>
    <w:rPr>
      <w:rFonts w:ascii="Arial" w:eastAsia="Times New Roman" w:hAnsi="Arial"/>
      <w:sz w:val="20"/>
      <w:szCs w:val="20"/>
    </w:rPr>
  </w:style>
  <w:style w:type="paragraph" w:customStyle="1" w:styleId="textunderline0">
    <w:name w:val="text underline"/>
    <w:basedOn w:val="Normal"/>
    <w:link w:val="textunderlineChar0"/>
    <w:autoRedefine/>
    <w:rsid w:val="0029519D"/>
    <w:rPr>
      <w:rFonts w:asciiTheme="minorHAnsi" w:hAnsiTheme="minorHAnsi"/>
      <w:sz w:val="24"/>
      <w:u w:val="thick"/>
    </w:rPr>
  </w:style>
  <w:style w:type="character" w:customStyle="1" w:styleId="DebateTagChar">
    <w:name w:val="Debate Tag Char"/>
    <w:link w:val="DebateTag"/>
    <w:locked/>
    <w:rsid w:val="0029519D"/>
    <w:rPr>
      <w:rFonts w:ascii="Garamond" w:hAnsi="Garamond"/>
      <w:b/>
    </w:rPr>
  </w:style>
  <w:style w:type="paragraph" w:customStyle="1" w:styleId="DebateTag">
    <w:name w:val="Debate Tag"/>
    <w:basedOn w:val="Normal"/>
    <w:link w:val="DebateTagChar"/>
    <w:autoRedefine/>
    <w:rsid w:val="0029519D"/>
    <w:pPr>
      <w:tabs>
        <w:tab w:val="left" w:pos="270"/>
      </w:tabs>
    </w:pPr>
    <w:rPr>
      <w:rFonts w:ascii="Garamond" w:hAnsi="Garamond"/>
      <w:b/>
      <w:sz w:val="24"/>
    </w:rPr>
  </w:style>
  <w:style w:type="paragraph" w:customStyle="1" w:styleId="DebateCite">
    <w:name w:val="Debate Cite"/>
    <w:basedOn w:val="Normal"/>
    <w:autoRedefine/>
    <w:rsid w:val="0029519D"/>
    <w:pPr>
      <w:tabs>
        <w:tab w:val="left" w:pos="270"/>
      </w:tabs>
    </w:pPr>
    <w:rPr>
      <w:rFonts w:eastAsia="Times New Roman"/>
      <w:sz w:val="20"/>
    </w:rPr>
  </w:style>
  <w:style w:type="paragraph" w:customStyle="1" w:styleId="BlockTitle10">
    <w:name w:val="Block Title #1"/>
    <w:basedOn w:val="Heading1"/>
    <w:rsid w:val="0029519D"/>
    <w:pPr>
      <w:keepLines w:val="0"/>
      <w:pageBreakBefore w:val="0"/>
      <w:pBdr>
        <w:top w:val="single" w:sz="18" w:space="1" w:color="000000"/>
        <w:left w:val="single" w:sz="18" w:space="4" w:color="000000"/>
        <w:bottom w:val="single" w:sz="18" w:space="1" w:color="000000"/>
        <w:right w:val="single" w:sz="18" w:space="4" w:color="000000"/>
      </w:pBdr>
      <w:spacing w:before="0"/>
      <w:ind w:left="1728" w:right="1728"/>
    </w:pPr>
    <w:rPr>
      <w:rFonts w:ascii="Arial" w:hAnsi="Arial" w:cs="Arial"/>
      <w:bCs w:val="0"/>
      <w:caps/>
      <w:color w:val="000000"/>
      <w:kern w:val="32"/>
      <w:sz w:val="32"/>
    </w:rPr>
  </w:style>
  <w:style w:type="paragraph" w:customStyle="1" w:styleId="PreformattedText">
    <w:name w:val="Preformatted Text"/>
    <w:basedOn w:val="Normal"/>
    <w:rsid w:val="0029519D"/>
    <w:pPr>
      <w:widowControl w:val="0"/>
      <w:suppressAutoHyphens/>
    </w:pPr>
    <w:rPr>
      <w:rFonts w:ascii="Courier New" w:eastAsia="Courier New" w:hAnsi="Courier New"/>
      <w:sz w:val="20"/>
      <w:szCs w:val="20"/>
    </w:rPr>
  </w:style>
  <w:style w:type="paragraph" w:customStyle="1" w:styleId="MaggieTag">
    <w:name w:val="MaggieTag"/>
    <w:basedOn w:val="Heading2"/>
    <w:rsid w:val="0029519D"/>
    <w:pPr>
      <w:keepNext w:val="0"/>
      <w:keepLines w:val="0"/>
      <w:spacing w:before="0"/>
      <w:jc w:val="left"/>
      <w:outlineLvl w:val="9"/>
    </w:pPr>
    <w:rPr>
      <w:sz w:val="24"/>
      <w:szCs w:val="20"/>
      <w:u w:val="none"/>
    </w:rPr>
  </w:style>
  <w:style w:type="character" w:customStyle="1" w:styleId="Heading4CiteChar">
    <w:name w:val="Heading 4 Cite Char"/>
    <w:link w:val="Heading4Cite"/>
    <w:locked/>
    <w:rsid w:val="0029519D"/>
    <w:rPr>
      <w:rFonts w:ascii="Times New Roman" w:eastAsia="Times New Roman" w:hAnsi="Times New Roman"/>
    </w:rPr>
  </w:style>
  <w:style w:type="paragraph" w:customStyle="1" w:styleId="Heading4Cite">
    <w:name w:val="Heading 4 Cite"/>
    <w:basedOn w:val="Normal"/>
    <w:link w:val="Heading4CiteChar"/>
    <w:autoRedefine/>
    <w:rsid w:val="0029519D"/>
    <w:rPr>
      <w:rFonts w:ascii="Times New Roman" w:eastAsia="Times New Roman" w:hAnsi="Times New Roman"/>
      <w:sz w:val="24"/>
    </w:rPr>
  </w:style>
  <w:style w:type="paragraph" w:customStyle="1" w:styleId="4">
    <w:name w:val="4"/>
    <w:basedOn w:val="Normal"/>
    <w:rsid w:val="0029519D"/>
    <w:rPr>
      <w:rFonts w:eastAsia="Times New Roman"/>
      <w:sz w:val="20"/>
    </w:rPr>
  </w:style>
  <w:style w:type="character" w:customStyle="1" w:styleId="UnunderlinedTextChar">
    <w:name w:val="Ununderlined Text Char"/>
    <w:link w:val="UnunderlinedText"/>
    <w:locked/>
    <w:rsid w:val="0029519D"/>
    <w:rPr>
      <w:rFonts w:eastAsia="Times New Roman"/>
      <w:bCs/>
      <w:sz w:val="12"/>
    </w:rPr>
  </w:style>
  <w:style w:type="paragraph" w:customStyle="1" w:styleId="UnunderlinedText">
    <w:name w:val="Ununderlined Text"/>
    <w:basedOn w:val="Normal"/>
    <w:link w:val="UnunderlinedTextChar"/>
    <w:autoRedefine/>
    <w:rsid w:val="0029519D"/>
    <w:pPr>
      <w:spacing w:after="200" w:line="276" w:lineRule="auto"/>
    </w:pPr>
    <w:rPr>
      <w:rFonts w:asciiTheme="minorHAnsi" w:eastAsia="Times New Roman" w:hAnsiTheme="minorHAnsi"/>
      <w:bCs/>
      <w:sz w:val="12"/>
    </w:rPr>
  </w:style>
  <w:style w:type="paragraph" w:customStyle="1" w:styleId="card2">
    <w:name w:val="%card"/>
    <w:basedOn w:val="Normal"/>
    <w:autoRedefine/>
    <w:rsid w:val="0029519D"/>
    <w:pPr>
      <w:spacing w:after="200" w:line="276" w:lineRule="auto"/>
      <w:ind w:left="288" w:right="288"/>
    </w:pPr>
    <w:rPr>
      <w:rFonts w:eastAsia="Times New Roman"/>
      <w:bCs/>
    </w:rPr>
  </w:style>
  <w:style w:type="paragraph" w:customStyle="1" w:styleId="BlockTitle4">
    <w:name w:val="%Block Title"/>
    <w:basedOn w:val="Heading1"/>
    <w:rsid w:val="0029519D"/>
    <w:pPr>
      <w:keepLines w:val="0"/>
      <w:pageBreakBefore w:val="0"/>
      <w:pBdr>
        <w:top w:val="none" w:sz="0" w:space="0" w:color="auto"/>
        <w:left w:val="none" w:sz="0" w:space="0" w:color="auto"/>
        <w:bottom w:val="none" w:sz="0" w:space="0" w:color="auto"/>
        <w:right w:val="none" w:sz="0" w:space="0" w:color="auto"/>
      </w:pBdr>
      <w:spacing w:before="0" w:after="240" w:line="276" w:lineRule="auto"/>
    </w:pPr>
    <w:rPr>
      <w:rFonts w:ascii="Arial" w:hAnsi="Arial" w:cs="Arial"/>
      <w:kern w:val="32"/>
      <w:sz w:val="28"/>
    </w:rPr>
  </w:style>
  <w:style w:type="paragraph" w:customStyle="1" w:styleId="HiddenBlockHeader">
    <w:name w:val="Hidden Block Header"/>
    <w:basedOn w:val="BlockHeadings"/>
    <w:next w:val="Nothing"/>
    <w:link w:val="HiddenBlockHeaderChar"/>
    <w:rsid w:val="0029519D"/>
    <w:pPr>
      <w:widowControl w:val="0"/>
      <w:autoSpaceDE/>
      <w:autoSpaceDN/>
      <w:adjustRightInd/>
      <w:outlineLvl w:val="9"/>
    </w:pPr>
    <w:rPr>
      <w:rFonts w:ascii="Times New Roman" w:hAnsi="Times New Roman" w:cs="Courier New"/>
      <w:bCs/>
      <w:sz w:val="28"/>
      <w:szCs w:val="22"/>
    </w:rPr>
  </w:style>
  <w:style w:type="paragraph" w:customStyle="1" w:styleId="ThickUnderline">
    <w:name w:val="ThickUnderline"/>
    <w:rsid w:val="002951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Pr>
      <w:rFonts w:ascii="Times New Roman" w:eastAsia="Times New Roman" w:hAnsi="Times New Roman" w:cs="Courier New"/>
      <w:bCs/>
      <w:noProof/>
      <w:sz w:val="20"/>
      <w:szCs w:val="22"/>
      <w:u w:val="thick"/>
    </w:rPr>
  </w:style>
  <w:style w:type="paragraph" w:customStyle="1" w:styleId="DottedUnderline1">
    <w:name w:val="DottedUnderline"/>
    <w:basedOn w:val="Cites"/>
    <w:rsid w:val="0029519D"/>
    <w:pPr>
      <w:suppressAutoHyphens w:val="0"/>
      <w:autoSpaceDE w:val="0"/>
      <w:autoSpaceDN w:val="0"/>
      <w:adjustRightInd w:val="0"/>
      <w:spacing w:line="240" w:lineRule="auto"/>
    </w:pPr>
    <w:rPr>
      <w:rFonts w:eastAsia="Times New Roman" w:cs="Times-Roman"/>
      <w:b w:val="0"/>
      <w:bCs/>
      <w:color w:val="auto"/>
      <w:szCs w:val="22"/>
      <w:u w:val="dash"/>
      <w:lang w:bidi="en-US"/>
    </w:rPr>
  </w:style>
  <w:style w:type="character" w:customStyle="1" w:styleId="Card-UnderlineChar">
    <w:name w:val="Card-Underline Char"/>
    <w:link w:val="Card-Underline0"/>
    <w:locked/>
    <w:rsid w:val="0029519D"/>
    <w:rPr>
      <w:rFonts w:ascii="Century Gothic" w:eastAsia="Cambria" w:hAnsi="Century Gothic"/>
      <w:u w:val="thick"/>
    </w:rPr>
  </w:style>
  <w:style w:type="paragraph" w:customStyle="1" w:styleId="Card-Underline0">
    <w:name w:val="Card-Underline"/>
    <w:basedOn w:val="Normal"/>
    <w:link w:val="Card-UnderlineChar"/>
    <w:qFormat/>
    <w:rsid w:val="0029519D"/>
    <w:rPr>
      <w:rFonts w:ascii="Century Gothic" w:eastAsia="Cambria" w:hAnsi="Century Gothic"/>
      <w:sz w:val="24"/>
      <w:u w:val="thick"/>
    </w:rPr>
  </w:style>
  <w:style w:type="paragraph" w:customStyle="1" w:styleId="PageNumber3">
    <w:name w:val="Page Number3"/>
    <w:basedOn w:val="Normal"/>
    <w:next w:val="Normal"/>
    <w:rsid w:val="0029519D"/>
    <w:rPr>
      <w:rFonts w:eastAsia="Times New Roman"/>
      <w:sz w:val="20"/>
    </w:rPr>
  </w:style>
  <w:style w:type="paragraph" w:customStyle="1" w:styleId="PageNumber4">
    <w:name w:val="Page Number4"/>
    <w:basedOn w:val="Normal"/>
    <w:next w:val="Normal"/>
    <w:rsid w:val="0029519D"/>
    <w:rPr>
      <w:rFonts w:eastAsia="Times New Roman"/>
      <w:sz w:val="20"/>
    </w:rPr>
  </w:style>
  <w:style w:type="paragraph" w:customStyle="1" w:styleId="PageNumber5">
    <w:name w:val="Page Number5"/>
    <w:basedOn w:val="Normal"/>
    <w:next w:val="Normal"/>
    <w:rsid w:val="0029519D"/>
    <w:rPr>
      <w:rFonts w:eastAsia="Times New Roman"/>
      <w:sz w:val="20"/>
    </w:rPr>
  </w:style>
  <w:style w:type="paragraph" w:customStyle="1" w:styleId="smalltext1">
    <w:name w:val="small text1"/>
    <w:basedOn w:val="Normal"/>
    <w:next w:val="Normal"/>
    <w:uiPriority w:val="4"/>
    <w:qFormat/>
    <w:rsid w:val="0029519D"/>
    <w:pPr>
      <w:keepNext/>
      <w:keepLines/>
      <w:spacing w:before="200"/>
      <w:outlineLvl w:val="3"/>
    </w:pPr>
    <w:rPr>
      <w:rFonts w:eastAsia="Times New Roman"/>
      <w:b/>
      <w:bCs/>
      <w:iCs/>
      <w:sz w:val="26"/>
    </w:rPr>
  </w:style>
  <w:style w:type="character" w:customStyle="1" w:styleId="CircleChar">
    <w:name w:val="Circle Char"/>
    <w:link w:val="Circle"/>
    <w:locked/>
    <w:rsid w:val="0029519D"/>
    <w:rPr>
      <w:rFonts w:ascii="Times New Roman" w:eastAsia="Times New Roman" w:hAnsi="Times New Roman"/>
      <w:b/>
      <w:u w:val="words"/>
    </w:rPr>
  </w:style>
  <w:style w:type="paragraph" w:customStyle="1" w:styleId="Circle">
    <w:name w:val="Circle"/>
    <w:basedOn w:val="Normal"/>
    <w:link w:val="CircleChar"/>
    <w:rsid w:val="0029519D"/>
    <w:rPr>
      <w:rFonts w:ascii="Times New Roman" w:eastAsia="Times New Roman" w:hAnsi="Times New Roman"/>
      <w:b/>
      <w:sz w:val="24"/>
      <w:u w:val="words"/>
    </w:rPr>
  </w:style>
  <w:style w:type="paragraph" w:customStyle="1" w:styleId="PageNumber6">
    <w:name w:val="Page Number6"/>
    <w:basedOn w:val="Normal"/>
    <w:next w:val="Normal"/>
    <w:rsid w:val="0029519D"/>
    <w:rPr>
      <w:rFonts w:eastAsia="Times New Roman"/>
      <w:sz w:val="20"/>
    </w:rPr>
  </w:style>
  <w:style w:type="paragraph" w:customStyle="1" w:styleId="user">
    <w:name w:val="user"/>
    <w:basedOn w:val="Normal"/>
    <w:rsid w:val="0029519D"/>
    <w:pPr>
      <w:spacing w:before="100" w:beforeAutospacing="1" w:after="100" w:afterAutospacing="1"/>
    </w:pPr>
    <w:rPr>
      <w:rFonts w:ascii="Times" w:eastAsia="Times New Roman" w:hAnsi="Times"/>
      <w:sz w:val="20"/>
      <w:szCs w:val="20"/>
    </w:rPr>
  </w:style>
  <w:style w:type="paragraph" w:customStyle="1" w:styleId="lastupdated">
    <w:name w:val="lastupdated"/>
    <w:basedOn w:val="Normal"/>
    <w:rsid w:val="0029519D"/>
    <w:pPr>
      <w:spacing w:before="100" w:beforeAutospacing="1" w:after="100" w:afterAutospacing="1"/>
    </w:pPr>
    <w:rPr>
      <w:rFonts w:ascii="Times" w:eastAsia="Times New Roman" w:hAnsi="Times"/>
      <w:sz w:val="20"/>
      <w:szCs w:val="20"/>
    </w:rPr>
  </w:style>
  <w:style w:type="paragraph" w:customStyle="1" w:styleId="hn-byline">
    <w:name w:val="hn-byline"/>
    <w:basedOn w:val="Normal"/>
    <w:rsid w:val="0029519D"/>
    <w:pPr>
      <w:spacing w:before="100" w:beforeAutospacing="1" w:after="100" w:afterAutospacing="1"/>
    </w:pPr>
    <w:rPr>
      <w:rFonts w:ascii="Times" w:eastAsia="Times New Roman" w:hAnsi="Times"/>
      <w:sz w:val="20"/>
      <w:szCs w:val="20"/>
    </w:rPr>
  </w:style>
  <w:style w:type="paragraph" w:customStyle="1" w:styleId="articleinfo">
    <w:name w:val="articleinfo"/>
    <w:basedOn w:val="Normal"/>
    <w:rsid w:val="0029519D"/>
    <w:pPr>
      <w:spacing w:before="100" w:beforeAutospacing="1" w:after="100" w:afterAutospacing="1"/>
    </w:pPr>
    <w:rPr>
      <w:rFonts w:ascii="Times" w:eastAsia="Times New Roman" w:hAnsi="Times"/>
      <w:sz w:val="20"/>
      <w:szCs w:val="20"/>
    </w:rPr>
  </w:style>
  <w:style w:type="character" w:customStyle="1" w:styleId="StyleStyle16ptChar">
    <w:name w:val="Style Style1 + 6 pt Char"/>
    <w:link w:val="StyleStyle16pt"/>
    <w:locked/>
    <w:rsid w:val="0029519D"/>
    <w:rPr>
      <w:rFonts w:ascii="Garamond" w:eastAsia="Times New Roman" w:hAnsi="Garamond" w:cs="Calibri"/>
      <w:sz w:val="12"/>
      <w:szCs w:val="14"/>
      <w:u w:val="single"/>
      <w:lang w:eastAsia="zh-CN"/>
    </w:rPr>
  </w:style>
  <w:style w:type="paragraph" w:customStyle="1" w:styleId="StyleStyle16pt">
    <w:name w:val="Style Style1 + 6 pt"/>
    <w:basedOn w:val="Normal"/>
    <w:link w:val="StyleStyle16ptChar"/>
    <w:rsid w:val="0029519D"/>
    <w:pPr>
      <w:tabs>
        <w:tab w:val="center" w:pos="4320"/>
        <w:tab w:val="right" w:pos="8640"/>
      </w:tabs>
    </w:pPr>
    <w:rPr>
      <w:rFonts w:ascii="Garamond" w:eastAsia="Times New Roman" w:hAnsi="Garamond" w:cs="Calibri"/>
      <w:sz w:val="12"/>
      <w:szCs w:val="14"/>
      <w:u w:val="single"/>
      <w:lang w:eastAsia="zh-CN"/>
    </w:rPr>
  </w:style>
  <w:style w:type="paragraph" w:customStyle="1" w:styleId="PageNumber7">
    <w:name w:val="Page Number7"/>
    <w:basedOn w:val="Normal"/>
    <w:next w:val="Normal"/>
    <w:rsid w:val="0029519D"/>
    <w:rPr>
      <w:rFonts w:eastAsia="Times New Roman"/>
      <w:sz w:val="20"/>
    </w:rPr>
  </w:style>
  <w:style w:type="paragraph" w:customStyle="1" w:styleId="DebateTag0">
    <w:name w:val="DebateTag"/>
    <w:basedOn w:val="Normal"/>
    <w:qFormat/>
    <w:rsid w:val="0029519D"/>
    <w:rPr>
      <w:b/>
    </w:rPr>
  </w:style>
  <w:style w:type="paragraph" w:customStyle="1" w:styleId="date-comments">
    <w:name w:val="date-comments"/>
    <w:basedOn w:val="Normal"/>
    <w:uiPriority w:val="99"/>
    <w:rsid w:val="0029519D"/>
    <w:pPr>
      <w:spacing w:before="100" w:beforeAutospacing="1" w:after="100" w:afterAutospacing="1"/>
    </w:pPr>
    <w:rPr>
      <w:rFonts w:ascii="Times" w:eastAsia="MS Mincho" w:hAnsi="Times"/>
      <w:szCs w:val="20"/>
    </w:rPr>
  </w:style>
  <w:style w:type="paragraph" w:customStyle="1" w:styleId="Pa8">
    <w:name w:val="Pa8"/>
    <w:basedOn w:val="Default"/>
    <w:next w:val="Default"/>
    <w:uiPriority w:val="99"/>
    <w:rsid w:val="0029519D"/>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15">
    <w:name w:val="Pa15"/>
    <w:basedOn w:val="Default"/>
    <w:next w:val="Default"/>
    <w:uiPriority w:val="99"/>
    <w:rsid w:val="0029519D"/>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character" w:customStyle="1" w:styleId="Style8ptChar">
    <w:name w:val="Style 8 pt Char"/>
    <w:rsid w:val="0029519D"/>
    <w:rPr>
      <w:rFonts w:ascii="Garamond" w:eastAsia="Calibri" w:hAnsi="Garamond" w:hint="default"/>
      <w:sz w:val="16"/>
      <w:szCs w:val="22"/>
    </w:rPr>
  </w:style>
  <w:style w:type="character" w:customStyle="1" w:styleId="message-item">
    <w:name w:val="message-item"/>
    <w:rsid w:val="0029519D"/>
  </w:style>
  <w:style w:type="character" w:customStyle="1" w:styleId="lightheader">
    <w:name w:val="lightheader"/>
    <w:rsid w:val="0029519D"/>
  </w:style>
  <w:style w:type="character" w:customStyle="1" w:styleId="datestamp">
    <w:name w:val="datestamp"/>
    <w:rsid w:val="0029519D"/>
  </w:style>
  <w:style w:type="character" w:customStyle="1" w:styleId="i">
    <w:name w:val="i"/>
    <w:uiPriority w:val="99"/>
    <w:rsid w:val="0029519D"/>
  </w:style>
  <w:style w:type="character" w:customStyle="1" w:styleId="forenames">
    <w:name w:val="forenames"/>
    <w:rsid w:val="0029519D"/>
  </w:style>
  <w:style w:type="character" w:customStyle="1" w:styleId="surname">
    <w:name w:val="surname"/>
    <w:rsid w:val="0029519D"/>
  </w:style>
  <w:style w:type="character" w:customStyle="1" w:styleId="medium-font">
    <w:name w:val="medium-font"/>
    <w:rsid w:val="0029519D"/>
  </w:style>
  <w:style w:type="character" w:customStyle="1" w:styleId="title-link-wrapper">
    <w:name w:val="title-link-wrapper"/>
    <w:rsid w:val="0029519D"/>
  </w:style>
  <w:style w:type="character" w:customStyle="1" w:styleId="refpreview">
    <w:name w:val="refpreview"/>
    <w:rsid w:val="0029519D"/>
  </w:style>
  <w:style w:type="character" w:customStyle="1" w:styleId="loose1">
    <w:name w:val="loose1"/>
    <w:rsid w:val="0029519D"/>
  </w:style>
  <w:style w:type="character" w:customStyle="1" w:styleId="email">
    <w:name w:val="email"/>
    <w:rsid w:val="0029519D"/>
  </w:style>
  <w:style w:type="character" w:customStyle="1" w:styleId="gsa">
    <w:name w:val="gs_a"/>
    <w:rsid w:val="0029519D"/>
  </w:style>
  <w:style w:type="character" w:customStyle="1" w:styleId="goohl1">
    <w:name w:val="goohl1"/>
    <w:rsid w:val="0029519D"/>
  </w:style>
  <w:style w:type="character" w:customStyle="1" w:styleId="mainarttitle">
    <w:name w:val="mainarttitle"/>
    <w:rsid w:val="0029519D"/>
  </w:style>
  <w:style w:type="character" w:customStyle="1" w:styleId="mainartauthor">
    <w:name w:val="mainartauthor"/>
    <w:rsid w:val="0029519D"/>
  </w:style>
  <w:style w:type="character" w:customStyle="1" w:styleId="mainartdate">
    <w:name w:val="mainartdate"/>
    <w:rsid w:val="0029519D"/>
  </w:style>
  <w:style w:type="character" w:customStyle="1" w:styleId="gsggs">
    <w:name w:val="gs_ggs"/>
    <w:rsid w:val="0029519D"/>
  </w:style>
  <w:style w:type="character" w:customStyle="1" w:styleId="ahead">
    <w:name w:val="a_head"/>
    <w:rsid w:val="0029519D"/>
  </w:style>
  <w:style w:type="character" w:customStyle="1" w:styleId="articleauthor">
    <w:name w:val="articleauthor"/>
    <w:rsid w:val="0029519D"/>
  </w:style>
  <w:style w:type="character" w:customStyle="1" w:styleId="footnote">
    <w:name w:val="footnote"/>
    <w:rsid w:val="0029519D"/>
  </w:style>
  <w:style w:type="character" w:customStyle="1" w:styleId="docbody">
    <w:name w:val="docbody"/>
    <w:rsid w:val="0029519D"/>
  </w:style>
  <w:style w:type="character" w:customStyle="1" w:styleId="superscript">
    <w:name w:val="superscript"/>
    <w:rsid w:val="0029519D"/>
  </w:style>
  <w:style w:type="character" w:customStyle="1" w:styleId="citeChar2">
    <w:name w:val="cite Char"/>
    <w:locked/>
    <w:rsid w:val="0029519D"/>
    <w:rPr>
      <w:b/>
      <w:bCs w:val="0"/>
      <w:u w:val="single"/>
    </w:rPr>
  </w:style>
  <w:style w:type="character" w:customStyle="1" w:styleId="StyleUnderlineChar">
    <w:name w:val="Style Underline Char"/>
    <w:locked/>
    <w:rsid w:val="0029519D"/>
    <w:rPr>
      <w:u w:val="single"/>
    </w:rPr>
  </w:style>
  <w:style w:type="character" w:customStyle="1" w:styleId="CitesCharChar">
    <w:name w:val="Cites Char Char"/>
    <w:locked/>
    <w:rsid w:val="0029519D"/>
    <w:rPr>
      <w:b/>
      <w:bCs/>
    </w:rPr>
  </w:style>
  <w:style w:type="character" w:customStyle="1" w:styleId="bwxsm">
    <w:name w:val="b w xsm"/>
    <w:rsid w:val="0029519D"/>
  </w:style>
  <w:style w:type="character" w:customStyle="1" w:styleId="fstd">
    <w:name w:val="f std"/>
    <w:rsid w:val="0029519D"/>
  </w:style>
  <w:style w:type="character" w:customStyle="1" w:styleId="gl">
    <w:name w:val="gl"/>
    <w:rsid w:val="0029519D"/>
  </w:style>
  <w:style w:type="character" w:customStyle="1" w:styleId="heading2char2charchar1">
    <w:name w:val="heading2char2charchar1"/>
    <w:rsid w:val="0029519D"/>
  </w:style>
  <w:style w:type="character" w:customStyle="1" w:styleId="charchar60">
    <w:name w:val="charchar6"/>
    <w:rsid w:val="0029519D"/>
  </w:style>
  <w:style w:type="character" w:customStyle="1" w:styleId="bio1">
    <w:name w:val="bio1"/>
    <w:rsid w:val="0029519D"/>
    <w:rPr>
      <w:rFonts w:ascii="Arial" w:hAnsi="Arial" w:cs="Arial" w:hint="default"/>
      <w:i/>
      <w:iCs/>
      <w:color w:val="000000"/>
      <w:sz w:val="20"/>
      <w:szCs w:val="20"/>
    </w:rPr>
  </w:style>
  <w:style w:type="character" w:customStyle="1" w:styleId="cardCharCharCharCharCharChar">
    <w:name w:val="card Char Char Char Char Char Char"/>
    <w:rsid w:val="0029519D"/>
    <w:rPr>
      <w:sz w:val="24"/>
      <w:szCs w:val="24"/>
      <w:lang w:val="en-US" w:eastAsia="en-US" w:bidi="ar-SA"/>
    </w:rPr>
  </w:style>
  <w:style w:type="character" w:customStyle="1" w:styleId="Style24ptBoldUnderlineCenteredCharChar">
    <w:name w:val="Style 24 pt Bold Underline Centered Char Char"/>
    <w:rsid w:val="0029519D"/>
    <w:rPr>
      <w:b/>
      <w:bCs/>
      <w:sz w:val="48"/>
      <w:szCs w:val="24"/>
      <w:u w:val="single"/>
      <w:lang w:val="en-US" w:eastAsia="en-US" w:bidi="ar-SA"/>
    </w:rPr>
  </w:style>
  <w:style w:type="character" w:customStyle="1" w:styleId="TagCiteCharChar0">
    <w:name w:val="Tag / Cite Char Char"/>
    <w:rsid w:val="0029519D"/>
    <w:rPr>
      <w:b/>
      <w:bCs w:val="0"/>
      <w:color w:val="000000"/>
      <w:sz w:val="24"/>
      <w:szCs w:val="24"/>
      <w:lang w:val="en-US" w:eastAsia="en-US" w:bidi="ar-SA"/>
    </w:rPr>
  </w:style>
  <w:style w:type="character" w:customStyle="1" w:styleId="CardTextUnderlinedCharChar">
    <w:name w:val="Card Text Underlined Char Char"/>
    <w:rsid w:val="0029519D"/>
    <w:rPr>
      <w:rFonts w:ascii="Arial Narrow" w:hAnsi="Arial Narrow" w:hint="default"/>
      <w:szCs w:val="24"/>
      <w:u w:val="single"/>
      <w:lang w:val="en-US" w:eastAsia="en-US" w:bidi="ar-SA"/>
    </w:rPr>
  </w:style>
  <w:style w:type="character" w:customStyle="1" w:styleId="CardTagCharCharChar">
    <w:name w:val="Card Tag Char Char Char"/>
    <w:rsid w:val="0029519D"/>
    <w:rPr>
      <w:b/>
      <w:bCs w:val="0"/>
      <w:sz w:val="24"/>
      <w:szCs w:val="24"/>
      <w:lang w:val="en-US" w:eastAsia="en-US" w:bidi="ar-SA"/>
    </w:rPr>
  </w:style>
  <w:style w:type="character" w:customStyle="1" w:styleId="mainbody">
    <w:name w:val="mainbody"/>
    <w:rsid w:val="0029519D"/>
  </w:style>
  <w:style w:type="character" w:customStyle="1" w:styleId="UnderlineStyleChar2">
    <w:name w:val="Underline Style Char2"/>
    <w:rsid w:val="0029519D"/>
    <w:rPr>
      <w:rFonts w:ascii="Garamond" w:hAnsi="Garamond" w:hint="default"/>
      <w:sz w:val="22"/>
      <w:szCs w:val="24"/>
      <w:u w:val="single"/>
      <w:lang w:val="en-US" w:eastAsia="en-US" w:bidi="ar-SA"/>
    </w:rPr>
  </w:style>
  <w:style w:type="character" w:customStyle="1" w:styleId="Style1Char2">
    <w:name w:val="Style1 Char2"/>
    <w:rsid w:val="0029519D"/>
    <w:rPr>
      <w:szCs w:val="24"/>
    </w:rPr>
  </w:style>
  <w:style w:type="character" w:customStyle="1" w:styleId="t13">
    <w:name w:val="t13"/>
    <w:rsid w:val="0029519D"/>
  </w:style>
  <w:style w:type="character" w:customStyle="1" w:styleId="lead">
    <w:name w:val="lead"/>
    <w:rsid w:val="0029519D"/>
  </w:style>
  <w:style w:type="paragraph" w:customStyle="1" w:styleId="CardDownx1">
    <w:name w:val="CardDown x1"/>
    <w:basedOn w:val="Normal"/>
    <w:link w:val="CardDownx1Char"/>
    <w:rsid w:val="0029519D"/>
  </w:style>
  <w:style w:type="character" w:customStyle="1" w:styleId="CardDownx1Char">
    <w:name w:val="CardDown x1 Char"/>
    <w:link w:val="CardDownx1"/>
    <w:locked/>
    <w:rsid w:val="0029519D"/>
    <w:rPr>
      <w:rFonts w:ascii="Calibri" w:hAnsi="Calibri"/>
      <w:sz w:val="22"/>
    </w:rPr>
  </w:style>
  <w:style w:type="character" w:customStyle="1" w:styleId="CharChar17">
    <w:name w:val="Char Char17"/>
    <w:locked/>
    <w:rsid w:val="0029519D"/>
    <w:rPr>
      <w:rFonts w:ascii="Arial" w:hAnsi="Arial" w:cs="Arial" w:hint="default"/>
      <w:b/>
      <w:bCs/>
      <w:sz w:val="26"/>
      <w:szCs w:val="26"/>
    </w:rPr>
  </w:style>
  <w:style w:type="character" w:customStyle="1" w:styleId="address">
    <w:name w:val="address"/>
    <w:rsid w:val="0029519D"/>
  </w:style>
  <w:style w:type="character" w:customStyle="1" w:styleId="ilspan">
    <w:name w:val="il_span"/>
    <w:rsid w:val="0029519D"/>
  </w:style>
  <w:style w:type="character" w:customStyle="1" w:styleId="articletitle1">
    <w:name w:val="articletitle1"/>
    <w:rsid w:val="0029519D"/>
    <w:rPr>
      <w:rFonts w:ascii="Times New Roman" w:hAnsi="Times New Roman" w:cs="Times New Roman" w:hint="default"/>
      <w:b/>
      <w:bCs/>
      <w:sz w:val="36"/>
      <w:szCs w:val="36"/>
    </w:rPr>
  </w:style>
  <w:style w:type="character" w:customStyle="1" w:styleId="leftidx1">
    <w:name w:val="leftidx1"/>
    <w:rsid w:val="0029519D"/>
    <w:rPr>
      <w:rFonts w:ascii="Verdana" w:hAnsi="Verdana" w:hint="default"/>
      <w:sz w:val="22"/>
      <w:szCs w:val="22"/>
    </w:rPr>
  </w:style>
  <w:style w:type="character" w:customStyle="1" w:styleId="blue1">
    <w:name w:val="blue1"/>
    <w:rsid w:val="0029519D"/>
    <w:rPr>
      <w:color w:val="0000FF"/>
    </w:rPr>
  </w:style>
  <w:style w:type="character" w:customStyle="1" w:styleId="author-link1">
    <w:name w:val="author-link1"/>
    <w:rsid w:val="0029519D"/>
    <w:rPr>
      <w:b w:val="0"/>
      <w:bCs w:val="0"/>
    </w:rPr>
  </w:style>
  <w:style w:type="character" w:customStyle="1" w:styleId="black1">
    <w:name w:val="black1"/>
    <w:rsid w:val="0029519D"/>
    <w:rPr>
      <w:color w:val="000000"/>
    </w:rPr>
  </w:style>
  <w:style w:type="character" w:customStyle="1" w:styleId="StyleunderlinedCharBold">
    <w:name w:val="Style underlined Char + Bold"/>
    <w:rsid w:val="0029519D"/>
    <w:rPr>
      <w:rFonts w:ascii="Times New Roman" w:hAnsi="Times New Roman" w:cs="Times New Roman" w:hint="default"/>
      <w:b/>
      <w:bCs/>
      <w:sz w:val="21"/>
      <w:szCs w:val="24"/>
      <w:u w:val="single"/>
    </w:rPr>
  </w:style>
  <w:style w:type="character" w:customStyle="1" w:styleId="ThickUnderlineCharChar">
    <w:name w:val="Thick Underline Char Char"/>
    <w:rsid w:val="0029519D"/>
    <w:rPr>
      <w:rFonts w:ascii="Calibri" w:eastAsia="Calibri" w:hAnsi="Calibri" w:hint="default"/>
    </w:rPr>
  </w:style>
  <w:style w:type="character" w:customStyle="1" w:styleId="CardUnderline">
    <w:name w:val="Card Underline"/>
    <w:rsid w:val="0029519D"/>
    <w:rPr>
      <w:rFonts w:ascii="Times New Roman" w:hAnsi="Times New Roman" w:cs="Times New Roman" w:hint="default"/>
      <w:sz w:val="20"/>
      <w:u w:val="single"/>
    </w:rPr>
  </w:style>
  <w:style w:type="character" w:customStyle="1" w:styleId="lingoregion">
    <w:name w:val="lingo_region"/>
    <w:rsid w:val="0029519D"/>
  </w:style>
  <w:style w:type="character" w:customStyle="1" w:styleId="cite0">
    <w:name w:val="%cite"/>
    <w:rsid w:val="0029519D"/>
    <w:rPr>
      <w:rFonts w:ascii="Times New Roman" w:hAnsi="Times New Roman" w:cs="Times New Roman" w:hint="default"/>
      <w:b/>
      <w:bCs w:val="0"/>
      <w:sz w:val="24"/>
    </w:rPr>
  </w:style>
  <w:style w:type="character" w:customStyle="1" w:styleId="Emphasis21">
    <w:name w:val="%Emphasis2"/>
    <w:rsid w:val="0029519D"/>
    <w:rPr>
      <w:rFonts w:ascii="Cooper Black" w:hAnsi="Cooper Black" w:hint="default"/>
      <w:iCs/>
      <w:u w:val="single"/>
    </w:rPr>
  </w:style>
  <w:style w:type="character" w:customStyle="1" w:styleId="bodycontentlink">
    <w:name w:val="bodycontentlink"/>
    <w:rsid w:val="0029519D"/>
  </w:style>
  <w:style w:type="character" w:customStyle="1" w:styleId="AAAcite">
    <w:name w:val="AAAcite"/>
    <w:rsid w:val="0029519D"/>
    <w:rPr>
      <w:rFonts w:ascii="Times New Roman" w:hAnsi="Times New Roman" w:cs="Times New Roman" w:hint="default"/>
      <w:b/>
      <w:bCs w:val="0"/>
      <w:sz w:val="24"/>
    </w:rPr>
  </w:style>
  <w:style w:type="character" w:customStyle="1" w:styleId="tmplheaderlink">
    <w:name w:val="tmplheaderlink"/>
    <w:rsid w:val="0029519D"/>
    <w:rPr>
      <w:rFonts w:ascii="Times New Roman" w:hAnsi="Times New Roman" w:cs="Times New Roman" w:hint="default"/>
    </w:rPr>
  </w:style>
  <w:style w:type="character" w:customStyle="1" w:styleId="UnderlinedEvidenceCharChar">
    <w:name w:val="Underlined Evidence Char Char"/>
    <w:rsid w:val="0029519D"/>
    <w:rPr>
      <w:rFonts w:ascii="Verdana" w:hAnsi="Verdana" w:hint="default"/>
      <w:sz w:val="21"/>
      <w:szCs w:val="21"/>
      <w:u w:val="thick"/>
      <w:lang w:val="en-US" w:eastAsia="en-US" w:bidi="ar-SA"/>
    </w:rPr>
  </w:style>
  <w:style w:type="character" w:customStyle="1" w:styleId="role">
    <w:name w:val="role"/>
    <w:rsid w:val="0029519D"/>
  </w:style>
  <w:style w:type="character" w:customStyle="1" w:styleId="pagination">
    <w:name w:val="pagination"/>
    <w:rsid w:val="0029519D"/>
  </w:style>
  <w:style w:type="character" w:customStyle="1" w:styleId="doi">
    <w:name w:val="doi"/>
    <w:rsid w:val="0029519D"/>
  </w:style>
  <w:style w:type="character" w:customStyle="1" w:styleId="bodycontents">
    <w:name w:val="bodycontents"/>
    <w:rsid w:val="0029519D"/>
  </w:style>
  <w:style w:type="character" w:customStyle="1" w:styleId="comma">
    <w:name w:val="comma"/>
    <w:rsid w:val="0029519D"/>
  </w:style>
  <w:style w:type="character" w:customStyle="1" w:styleId="pad5right">
    <w:name w:val="pad5right"/>
    <w:rsid w:val="0029519D"/>
  </w:style>
  <w:style w:type="character" w:customStyle="1" w:styleId="entry-date">
    <w:name w:val="entry-date"/>
    <w:rsid w:val="0029519D"/>
  </w:style>
  <w:style w:type="character" w:customStyle="1" w:styleId="desc">
    <w:name w:val="desc"/>
    <w:rsid w:val="0029519D"/>
  </w:style>
  <w:style w:type="character" w:customStyle="1" w:styleId="divider">
    <w:name w:val="divider"/>
    <w:rsid w:val="0029519D"/>
  </w:style>
  <w:style w:type="character" w:customStyle="1" w:styleId="blogdate">
    <w:name w:val="blogdate"/>
    <w:rsid w:val="0029519D"/>
  </w:style>
  <w:style w:type="character" w:customStyle="1" w:styleId="ticker">
    <w:name w:val="ticker"/>
    <w:rsid w:val="0029519D"/>
  </w:style>
  <w:style w:type="character" w:customStyle="1" w:styleId="posted">
    <w:name w:val="posted"/>
    <w:rsid w:val="0029519D"/>
  </w:style>
  <w:style w:type="character" w:customStyle="1" w:styleId="time">
    <w:name w:val="time"/>
    <w:rsid w:val="0029519D"/>
  </w:style>
  <w:style w:type="character" w:customStyle="1" w:styleId="dot">
    <w:name w:val="dot"/>
    <w:rsid w:val="0029519D"/>
  </w:style>
  <w:style w:type="character" w:customStyle="1" w:styleId="hn-date">
    <w:name w:val="hn-date"/>
    <w:rsid w:val="0029519D"/>
  </w:style>
  <w:style w:type="character" w:customStyle="1" w:styleId="location">
    <w:name w:val="location"/>
    <w:rsid w:val="0029519D"/>
  </w:style>
  <w:style w:type="character" w:customStyle="1" w:styleId="arial11">
    <w:name w:val="arial_11"/>
    <w:rsid w:val="0029519D"/>
  </w:style>
  <w:style w:type="character" w:customStyle="1" w:styleId="dropcap-letter">
    <w:name w:val="dropcap-letter"/>
    <w:rsid w:val="0029519D"/>
  </w:style>
  <w:style w:type="character" w:customStyle="1" w:styleId="offscreen">
    <w:name w:val="offscreen"/>
    <w:rsid w:val="0029519D"/>
  </w:style>
  <w:style w:type="character" w:customStyle="1" w:styleId="linked-in">
    <w:name w:val="linked-in"/>
    <w:rsid w:val="0029519D"/>
  </w:style>
  <w:style w:type="character" w:customStyle="1" w:styleId="in-widget">
    <w:name w:val="in-widget"/>
    <w:rsid w:val="0029519D"/>
  </w:style>
  <w:style w:type="character" w:customStyle="1" w:styleId="in-right">
    <w:name w:val="in-right"/>
    <w:rsid w:val="0029519D"/>
  </w:style>
  <w:style w:type="character" w:customStyle="1" w:styleId="tickerwrap">
    <w:name w:val="ticker_wrap"/>
    <w:rsid w:val="0029519D"/>
  </w:style>
  <w:style w:type="character" w:customStyle="1" w:styleId="divs">
    <w:name w:val="divs"/>
    <w:rsid w:val="0029519D"/>
  </w:style>
  <w:style w:type="character" w:customStyle="1" w:styleId="in-top">
    <w:name w:val="in-top"/>
    <w:rsid w:val="0029519D"/>
  </w:style>
  <w:style w:type="character" w:customStyle="1" w:styleId="article-date">
    <w:name w:val="article-date"/>
    <w:rsid w:val="0029519D"/>
  </w:style>
  <w:style w:type="character" w:customStyle="1" w:styleId="bodysubtoc">
    <w:name w:val="bodysubtoc"/>
    <w:rsid w:val="0029519D"/>
  </w:style>
  <w:style w:type="character" w:customStyle="1" w:styleId="lefttitlesmaller">
    <w:name w:val="lefttitlesmaller"/>
    <w:rsid w:val="0029519D"/>
  </w:style>
  <w:style w:type="character" w:customStyle="1" w:styleId="mb">
    <w:name w:val="mb"/>
    <w:rsid w:val="0029519D"/>
  </w:style>
  <w:style w:type="character" w:customStyle="1" w:styleId="field-content">
    <w:name w:val="field-content"/>
    <w:rsid w:val="0029519D"/>
  </w:style>
  <w:style w:type="character" w:customStyle="1" w:styleId="submitted-date">
    <w:name w:val="submitted-date"/>
    <w:rsid w:val="0029519D"/>
  </w:style>
  <w:style w:type="character" w:customStyle="1" w:styleId="submitted-time">
    <w:name w:val="submitted-time"/>
    <w:rsid w:val="0029519D"/>
  </w:style>
  <w:style w:type="character" w:customStyle="1" w:styleId="A2">
    <w:name w:val="A2"/>
    <w:uiPriority w:val="99"/>
    <w:rsid w:val="0029519D"/>
    <w:rPr>
      <w:rFonts w:ascii="Sabon LT Std" w:hAnsi="Sabon LT Std" w:cs="Sabon LT Std" w:hint="default"/>
      <w:color w:val="000000"/>
      <w:sz w:val="15"/>
      <w:szCs w:val="15"/>
    </w:rPr>
  </w:style>
  <w:style w:type="character" w:customStyle="1" w:styleId="searchword">
    <w:name w:val="searchword"/>
    <w:rsid w:val="0029519D"/>
  </w:style>
  <w:style w:type="character" w:customStyle="1" w:styleId="meta-prep">
    <w:name w:val="meta-prep"/>
    <w:rsid w:val="0029519D"/>
  </w:style>
  <w:style w:type="numbering" w:customStyle="1" w:styleId="1ai1">
    <w:name w:val="1 / a / i1"/>
    <w:rsid w:val="0029519D"/>
    <w:pPr>
      <w:numPr>
        <w:numId w:val="13"/>
      </w:numPr>
    </w:pPr>
  </w:style>
  <w:style w:type="numbering" w:styleId="1ai">
    <w:name w:val="Outline List 1"/>
    <w:basedOn w:val="NoList"/>
    <w:unhideWhenUsed/>
    <w:rsid w:val="0029519D"/>
    <w:pPr>
      <w:numPr>
        <w:numId w:val="14"/>
      </w:numPr>
    </w:pPr>
  </w:style>
  <w:style w:type="character" w:customStyle="1" w:styleId="FontStyle310">
    <w:name w:val="Font Style310"/>
    <w:uiPriority w:val="99"/>
    <w:rsid w:val="0029519D"/>
    <w:rPr>
      <w:rFonts w:ascii="Times New Roman" w:hAnsi="Times New Roman" w:cs="Times New Roman"/>
      <w:b/>
      <w:bCs/>
      <w:i/>
      <w:iCs/>
      <w:spacing w:val="-10"/>
      <w:sz w:val="18"/>
      <w:szCs w:val="18"/>
    </w:rPr>
  </w:style>
  <w:style w:type="character" w:customStyle="1" w:styleId="FontStyle329">
    <w:name w:val="Font Style329"/>
    <w:uiPriority w:val="99"/>
    <w:rsid w:val="0029519D"/>
    <w:rPr>
      <w:rFonts w:ascii="Times New Roman" w:hAnsi="Times New Roman" w:cs="Times New Roman"/>
      <w:b/>
      <w:bCs/>
      <w:spacing w:val="-10"/>
      <w:sz w:val="18"/>
      <w:szCs w:val="18"/>
    </w:rPr>
  </w:style>
  <w:style w:type="character" w:customStyle="1" w:styleId="FontStyle370">
    <w:name w:val="Font Style370"/>
    <w:uiPriority w:val="99"/>
    <w:rsid w:val="0029519D"/>
    <w:rPr>
      <w:rFonts w:ascii="Cambria" w:hAnsi="Cambria" w:cs="Cambria"/>
      <w:b/>
      <w:bCs/>
      <w:spacing w:val="-10"/>
      <w:sz w:val="18"/>
      <w:szCs w:val="18"/>
    </w:rPr>
  </w:style>
  <w:style w:type="character" w:customStyle="1" w:styleId="FontStyle302">
    <w:name w:val="Font Style302"/>
    <w:uiPriority w:val="99"/>
    <w:rsid w:val="0029519D"/>
    <w:rPr>
      <w:rFonts w:ascii="Times New Roman" w:hAnsi="Times New Roman" w:cs="Times New Roman"/>
      <w:b/>
      <w:bCs/>
      <w:sz w:val="22"/>
      <w:szCs w:val="22"/>
    </w:rPr>
  </w:style>
  <w:style w:type="character" w:customStyle="1" w:styleId="FontStyle347">
    <w:name w:val="Font Style347"/>
    <w:uiPriority w:val="99"/>
    <w:rsid w:val="0029519D"/>
    <w:rPr>
      <w:rFonts w:ascii="Times New Roman" w:hAnsi="Times New Roman" w:cs="Times New Roman"/>
      <w:b/>
      <w:bCs/>
      <w:spacing w:val="-10"/>
      <w:sz w:val="20"/>
      <w:szCs w:val="20"/>
    </w:rPr>
  </w:style>
  <w:style w:type="paragraph" w:customStyle="1" w:styleId="Style27">
    <w:name w:val="Style27"/>
    <w:basedOn w:val="Normal"/>
    <w:uiPriority w:val="99"/>
    <w:rsid w:val="0029519D"/>
    <w:pPr>
      <w:widowControl w:val="0"/>
      <w:autoSpaceDE w:val="0"/>
      <w:autoSpaceDN w:val="0"/>
      <w:adjustRightInd w:val="0"/>
      <w:spacing w:line="223" w:lineRule="exact"/>
    </w:pPr>
    <w:rPr>
      <w:rFonts w:eastAsia="Times New Roman"/>
      <w:sz w:val="24"/>
    </w:rPr>
  </w:style>
  <w:style w:type="paragraph" w:customStyle="1" w:styleId="Style31">
    <w:name w:val="Style31"/>
    <w:basedOn w:val="Normal"/>
    <w:uiPriority w:val="99"/>
    <w:rsid w:val="0029519D"/>
    <w:pPr>
      <w:widowControl w:val="0"/>
      <w:autoSpaceDE w:val="0"/>
      <w:autoSpaceDN w:val="0"/>
      <w:adjustRightInd w:val="0"/>
      <w:spacing w:line="227" w:lineRule="exact"/>
      <w:jc w:val="both"/>
    </w:pPr>
    <w:rPr>
      <w:rFonts w:eastAsia="Times New Roman"/>
      <w:sz w:val="24"/>
    </w:rPr>
  </w:style>
  <w:style w:type="character" w:customStyle="1" w:styleId="FontStyle303">
    <w:name w:val="Font Style303"/>
    <w:uiPriority w:val="99"/>
    <w:rsid w:val="0029519D"/>
    <w:rPr>
      <w:rFonts w:ascii="Times New Roman" w:hAnsi="Times New Roman" w:cs="Times New Roman"/>
      <w:spacing w:val="-10"/>
      <w:sz w:val="18"/>
      <w:szCs w:val="18"/>
    </w:rPr>
  </w:style>
  <w:style w:type="character" w:customStyle="1" w:styleId="FontStyle312">
    <w:name w:val="Font Style312"/>
    <w:uiPriority w:val="99"/>
    <w:rsid w:val="0029519D"/>
    <w:rPr>
      <w:rFonts w:ascii="Times New Roman" w:hAnsi="Times New Roman" w:cs="Times New Roman"/>
      <w:b/>
      <w:bCs/>
      <w:spacing w:val="-10"/>
      <w:sz w:val="16"/>
      <w:szCs w:val="16"/>
    </w:rPr>
  </w:style>
  <w:style w:type="character" w:customStyle="1" w:styleId="FontStyle346">
    <w:name w:val="Font Style346"/>
    <w:uiPriority w:val="99"/>
    <w:rsid w:val="0029519D"/>
    <w:rPr>
      <w:rFonts w:ascii="Times New Roman" w:hAnsi="Times New Roman" w:cs="Times New Roman"/>
      <w:b/>
      <w:bCs/>
      <w:spacing w:val="-10"/>
      <w:sz w:val="18"/>
      <w:szCs w:val="18"/>
    </w:rPr>
  </w:style>
  <w:style w:type="character" w:customStyle="1" w:styleId="FontStyle330">
    <w:name w:val="Font Style330"/>
    <w:uiPriority w:val="99"/>
    <w:rsid w:val="0029519D"/>
    <w:rPr>
      <w:rFonts w:ascii="Times New Roman" w:hAnsi="Times New Roman" w:cs="Times New Roman"/>
      <w:b/>
      <w:bCs/>
      <w:sz w:val="16"/>
      <w:szCs w:val="16"/>
    </w:rPr>
  </w:style>
  <w:style w:type="character" w:customStyle="1" w:styleId="FontStyle372">
    <w:name w:val="Font Style372"/>
    <w:uiPriority w:val="99"/>
    <w:rsid w:val="0029519D"/>
    <w:rPr>
      <w:rFonts w:ascii="Times New Roman" w:hAnsi="Times New Roman" w:cs="Times New Roman"/>
      <w:b/>
      <w:bCs/>
      <w:sz w:val="16"/>
      <w:szCs w:val="16"/>
    </w:rPr>
  </w:style>
  <w:style w:type="paragraph" w:customStyle="1" w:styleId="Style59">
    <w:name w:val="Style59"/>
    <w:basedOn w:val="Normal"/>
    <w:uiPriority w:val="99"/>
    <w:rsid w:val="0029519D"/>
    <w:pPr>
      <w:widowControl w:val="0"/>
      <w:autoSpaceDE w:val="0"/>
      <w:autoSpaceDN w:val="0"/>
      <w:adjustRightInd w:val="0"/>
      <w:spacing w:line="236" w:lineRule="exact"/>
    </w:pPr>
    <w:rPr>
      <w:rFonts w:eastAsia="Times New Roman"/>
      <w:sz w:val="24"/>
    </w:rPr>
  </w:style>
  <w:style w:type="character" w:customStyle="1" w:styleId="FontStyle315">
    <w:name w:val="Font Style315"/>
    <w:uiPriority w:val="99"/>
    <w:rsid w:val="0029519D"/>
    <w:rPr>
      <w:rFonts w:ascii="Times New Roman" w:hAnsi="Times New Roman" w:cs="Times New Roman"/>
      <w:b/>
      <w:bCs/>
      <w:i/>
      <w:iCs/>
      <w:sz w:val="16"/>
      <w:szCs w:val="16"/>
    </w:rPr>
  </w:style>
  <w:style w:type="paragraph" w:customStyle="1" w:styleId="Style200">
    <w:name w:val="Style20"/>
    <w:basedOn w:val="Normal"/>
    <w:uiPriority w:val="99"/>
    <w:rsid w:val="0029519D"/>
    <w:pPr>
      <w:widowControl w:val="0"/>
      <w:autoSpaceDE w:val="0"/>
      <w:autoSpaceDN w:val="0"/>
      <w:adjustRightInd w:val="0"/>
      <w:spacing w:line="232" w:lineRule="exact"/>
    </w:pPr>
    <w:rPr>
      <w:rFonts w:eastAsia="Times New Roman"/>
      <w:sz w:val="24"/>
    </w:rPr>
  </w:style>
  <w:style w:type="character" w:customStyle="1" w:styleId="FontStyle313">
    <w:name w:val="Font Style313"/>
    <w:uiPriority w:val="99"/>
    <w:rsid w:val="0029519D"/>
    <w:rPr>
      <w:rFonts w:ascii="Times New Roman" w:hAnsi="Times New Roman" w:cs="Times New Roman"/>
      <w:smallCaps/>
      <w:sz w:val="14"/>
      <w:szCs w:val="14"/>
    </w:rPr>
  </w:style>
  <w:style w:type="paragraph" w:customStyle="1" w:styleId="Style89">
    <w:name w:val="Style89"/>
    <w:basedOn w:val="Normal"/>
    <w:uiPriority w:val="99"/>
    <w:rsid w:val="0029519D"/>
    <w:pPr>
      <w:widowControl w:val="0"/>
      <w:autoSpaceDE w:val="0"/>
      <w:autoSpaceDN w:val="0"/>
      <w:adjustRightInd w:val="0"/>
      <w:spacing w:line="270" w:lineRule="exact"/>
      <w:jc w:val="both"/>
    </w:pPr>
    <w:rPr>
      <w:rFonts w:eastAsia="Times New Roman"/>
      <w:sz w:val="24"/>
    </w:rPr>
  </w:style>
  <w:style w:type="character" w:customStyle="1" w:styleId="FontStyle319">
    <w:name w:val="Font Style319"/>
    <w:uiPriority w:val="99"/>
    <w:rsid w:val="0029519D"/>
    <w:rPr>
      <w:rFonts w:ascii="Times New Roman" w:hAnsi="Times New Roman" w:cs="Times New Roman"/>
      <w:b/>
      <w:bCs/>
      <w:spacing w:val="-10"/>
      <w:sz w:val="22"/>
      <w:szCs w:val="22"/>
    </w:rPr>
  </w:style>
  <w:style w:type="character" w:customStyle="1" w:styleId="FontStyle320">
    <w:name w:val="Font Style320"/>
    <w:uiPriority w:val="99"/>
    <w:rsid w:val="0029519D"/>
    <w:rPr>
      <w:rFonts w:ascii="Times New Roman" w:hAnsi="Times New Roman" w:cs="Times New Roman"/>
      <w:b/>
      <w:bCs/>
      <w:spacing w:val="-10"/>
      <w:sz w:val="22"/>
      <w:szCs w:val="22"/>
    </w:rPr>
  </w:style>
  <w:style w:type="character" w:customStyle="1" w:styleId="FontStyle352">
    <w:name w:val="Font Style352"/>
    <w:uiPriority w:val="99"/>
    <w:rsid w:val="0029519D"/>
    <w:rPr>
      <w:rFonts w:ascii="Times New Roman" w:hAnsi="Times New Roman" w:cs="Times New Roman"/>
      <w:b/>
      <w:bCs/>
      <w:sz w:val="16"/>
      <w:szCs w:val="16"/>
    </w:rPr>
  </w:style>
  <w:style w:type="character" w:customStyle="1" w:styleId="FontStyle356">
    <w:name w:val="Font Style356"/>
    <w:uiPriority w:val="99"/>
    <w:rsid w:val="0029519D"/>
    <w:rPr>
      <w:rFonts w:ascii="Times New Roman" w:hAnsi="Times New Roman" w:cs="Times New Roman"/>
      <w:b/>
      <w:bCs/>
      <w:spacing w:val="-10"/>
      <w:sz w:val="22"/>
      <w:szCs w:val="22"/>
    </w:rPr>
  </w:style>
  <w:style w:type="character" w:customStyle="1" w:styleId="FontStyle298">
    <w:name w:val="Font Style298"/>
    <w:uiPriority w:val="99"/>
    <w:rsid w:val="0029519D"/>
    <w:rPr>
      <w:rFonts w:ascii="Times New Roman" w:hAnsi="Times New Roman" w:cs="Times New Roman"/>
      <w:sz w:val="18"/>
      <w:szCs w:val="18"/>
    </w:rPr>
  </w:style>
  <w:style w:type="character" w:customStyle="1" w:styleId="FontStyle311">
    <w:name w:val="Font Style311"/>
    <w:uiPriority w:val="99"/>
    <w:rsid w:val="0029519D"/>
    <w:rPr>
      <w:rFonts w:ascii="Times New Roman" w:hAnsi="Times New Roman" w:cs="Times New Roman"/>
      <w:b/>
      <w:bCs/>
      <w:spacing w:val="-10"/>
      <w:sz w:val="18"/>
      <w:szCs w:val="18"/>
    </w:rPr>
  </w:style>
  <w:style w:type="character" w:customStyle="1" w:styleId="FontStyle332">
    <w:name w:val="Font Style332"/>
    <w:uiPriority w:val="99"/>
    <w:rsid w:val="0029519D"/>
    <w:rPr>
      <w:rFonts w:ascii="Times New Roman" w:hAnsi="Times New Roman" w:cs="Times New Roman"/>
      <w:b/>
      <w:bCs/>
      <w:i/>
      <w:iCs/>
      <w:spacing w:val="-10"/>
      <w:sz w:val="20"/>
      <w:szCs w:val="20"/>
    </w:rPr>
  </w:style>
  <w:style w:type="character" w:customStyle="1" w:styleId="FontStyle371">
    <w:name w:val="Font Style371"/>
    <w:uiPriority w:val="99"/>
    <w:rsid w:val="0029519D"/>
    <w:rPr>
      <w:rFonts w:ascii="Times New Roman" w:hAnsi="Times New Roman" w:cs="Times New Roman"/>
      <w:sz w:val="16"/>
      <w:szCs w:val="16"/>
    </w:rPr>
  </w:style>
  <w:style w:type="character" w:customStyle="1" w:styleId="FontStyle350">
    <w:name w:val="Font Style350"/>
    <w:uiPriority w:val="99"/>
    <w:rsid w:val="0029519D"/>
    <w:rPr>
      <w:rFonts w:ascii="Times New Roman" w:hAnsi="Times New Roman" w:cs="Times New Roman"/>
      <w:b/>
      <w:bCs/>
      <w:i/>
      <w:iCs/>
      <w:sz w:val="20"/>
      <w:szCs w:val="20"/>
    </w:rPr>
  </w:style>
  <w:style w:type="paragraph" w:customStyle="1" w:styleId="Style8">
    <w:name w:val="Style8"/>
    <w:basedOn w:val="Normal"/>
    <w:uiPriority w:val="99"/>
    <w:rsid w:val="0029519D"/>
    <w:pPr>
      <w:widowControl w:val="0"/>
      <w:autoSpaceDE w:val="0"/>
      <w:autoSpaceDN w:val="0"/>
      <w:adjustRightInd w:val="0"/>
    </w:pPr>
    <w:rPr>
      <w:rFonts w:eastAsia="Times New Roman"/>
      <w:sz w:val="24"/>
    </w:rPr>
  </w:style>
  <w:style w:type="paragraph" w:customStyle="1" w:styleId="Style5">
    <w:name w:val="Style5"/>
    <w:basedOn w:val="Normal"/>
    <w:uiPriority w:val="99"/>
    <w:rsid w:val="0029519D"/>
    <w:pPr>
      <w:widowControl w:val="0"/>
      <w:autoSpaceDE w:val="0"/>
      <w:autoSpaceDN w:val="0"/>
      <w:adjustRightInd w:val="0"/>
      <w:spacing w:line="230" w:lineRule="exact"/>
      <w:jc w:val="both"/>
    </w:pPr>
    <w:rPr>
      <w:rFonts w:eastAsia="Times New Roman"/>
      <w:sz w:val="24"/>
    </w:rPr>
  </w:style>
  <w:style w:type="paragraph" w:customStyle="1" w:styleId="Style51">
    <w:name w:val="Style51"/>
    <w:basedOn w:val="Normal"/>
    <w:uiPriority w:val="99"/>
    <w:rsid w:val="0029519D"/>
    <w:pPr>
      <w:widowControl w:val="0"/>
      <w:autoSpaceDE w:val="0"/>
      <w:autoSpaceDN w:val="0"/>
      <w:adjustRightInd w:val="0"/>
    </w:pPr>
    <w:rPr>
      <w:rFonts w:eastAsia="Times New Roman"/>
      <w:sz w:val="24"/>
    </w:rPr>
  </w:style>
  <w:style w:type="character" w:customStyle="1" w:styleId="FontStyle351">
    <w:name w:val="Font Style351"/>
    <w:uiPriority w:val="99"/>
    <w:rsid w:val="0029519D"/>
    <w:rPr>
      <w:rFonts w:ascii="Times New Roman" w:hAnsi="Times New Roman" w:cs="Times New Roman"/>
      <w:b/>
      <w:bCs/>
      <w:sz w:val="22"/>
      <w:szCs w:val="22"/>
    </w:rPr>
  </w:style>
  <w:style w:type="paragraph" w:customStyle="1" w:styleId="Style10">
    <w:name w:val="Style10"/>
    <w:basedOn w:val="Normal"/>
    <w:uiPriority w:val="99"/>
    <w:rsid w:val="0029519D"/>
    <w:pPr>
      <w:widowControl w:val="0"/>
      <w:autoSpaceDE w:val="0"/>
      <w:autoSpaceDN w:val="0"/>
      <w:adjustRightInd w:val="0"/>
      <w:spacing w:line="230" w:lineRule="exact"/>
    </w:pPr>
    <w:rPr>
      <w:rFonts w:eastAsia="Times New Roman"/>
      <w:sz w:val="24"/>
    </w:rPr>
  </w:style>
  <w:style w:type="paragraph" w:customStyle="1" w:styleId="Style130">
    <w:name w:val="Style130"/>
    <w:basedOn w:val="Normal"/>
    <w:uiPriority w:val="99"/>
    <w:rsid w:val="0029519D"/>
    <w:pPr>
      <w:widowControl w:val="0"/>
      <w:autoSpaceDE w:val="0"/>
      <w:autoSpaceDN w:val="0"/>
      <w:adjustRightInd w:val="0"/>
      <w:jc w:val="both"/>
    </w:pPr>
    <w:rPr>
      <w:rFonts w:eastAsia="Times New Roman"/>
      <w:sz w:val="24"/>
    </w:rPr>
  </w:style>
  <w:style w:type="character" w:customStyle="1" w:styleId="FontStyle369">
    <w:name w:val="Font Style369"/>
    <w:uiPriority w:val="99"/>
    <w:rsid w:val="0029519D"/>
    <w:rPr>
      <w:rFonts w:ascii="Times New Roman" w:hAnsi="Times New Roman" w:cs="Times New Roman"/>
      <w:b/>
      <w:bCs/>
      <w:spacing w:val="-10"/>
      <w:sz w:val="20"/>
      <w:szCs w:val="20"/>
    </w:rPr>
  </w:style>
  <w:style w:type="character" w:customStyle="1" w:styleId="FontStyle357">
    <w:name w:val="Font Style357"/>
    <w:uiPriority w:val="99"/>
    <w:rsid w:val="0029519D"/>
    <w:rPr>
      <w:rFonts w:ascii="Times New Roman" w:hAnsi="Times New Roman" w:cs="Times New Roman"/>
      <w:b/>
      <w:bCs/>
      <w:spacing w:val="-10"/>
      <w:sz w:val="22"/>
      <w:szCs w:val="22"/>
    </w:rPr>
  </w:style>
  <w:style w:type="paragraph" w:customStyle="1" w:styleId="Style67">
    <w:name w:val="Style67"/>
    <w:basedOn w:val="Normal"/>
    <w:uiPriority w:val="99"/>
    <w:rsid w:val="0029519D"/>
    <w:pPr>
      <w:widowControl w:val="0"/>
      <w:autoSpaceDE w:val="0"/>
      <w:autoSpaceDN w:val="0"/>
      <w:adjustRightInd w:val="0"/>
      <w:spacing w:line="274" w:lineRule="exact"/>
      <w:jc w:val="both"/>
    </w:pPr>
    <w:rPr>
      <w:rFonts w:eastAsia="Times New Roman"/>
      <w:sz w:val="24"/>
    </w:rPr>
  </w:style>
  <w:style w:type="character" w:customStyle="1" w:styleId="FontStyle360">
    <w:name w:val="Font Style360"/>
    <w:uiPriority w:val="99"/>
    <w:rsid w:val="0029519D"/>
    <w:rPr>
      <w:rFonts w:ascii="Times New Roman" w:hAnsi="Times New Roman" w:cs="Times New Roman"/>
      <w:sz w:val="20"/>
      <w:szCs w:val="20"/>
    </w:rPr>
  </w:style>
  <w:style w:type="character" w:customStyle="1" w:styleId="FontStyle374">
    <w:name w:val="Font Style374"/>
    <w:uiPriority w:val="99"/>
    <w:rsid w:val="0029519D"/>
    <w:rPr>
      <w:rFonts w:ascii="Times New Roman" w:hAnsi="Times New Roman" w:cs="Times New Roman"/>
      <w:b/>
      <w:bCs/>
      <w:spacing w:val="-10"/>
      <w:sz w:val="22"/>
      <w:szCs w:val="22"/>
    </w:rPr>
  </w:style>
  <w:style w:type="paragraph" w:customStyle="1" w:styleId="Style30">
    <w:name w:val="Style30"/>
    <w:basedOn w:val="Normal"/>
    <w:uiPriority w:val="99"/>
    <w:rsid w:val="0029519D"/>
    <w:pPr>
      <w:widowControl w:val="0"/>
      <w:autoSpaceDE w:val="0"/>
      <w:autoSpaceDN w:val="0"/>
      <w:adjustRightInd w:val="0"/>
      <w:spacing w:line="191" w:lineRule="exact"/>
      <w:jc w:val="both"/>
    </w:pPr>
    <w:rPr>
      <w:rFonts w:eastAsia="Times New Roman"/>
      <w:sz w:val="24"/>
    </w:rPr>
  </w:style>
  <w:style w:type="character" w:customStyle="1" w:styleId="FontStyle314">
    <w:name w:val="Font Style314"/>
    <w:uiPriority w:val="99"/>
    <w:rsid w:val="0029519D"/>
    <w:rPr>
      <w:rFonts w:ascii="Times New Roman" w:hAnsi="Times New Roman" w:cs="Times New Roman"/>
      <w:smallCaps/>
      <w:sz w:val="16"/>
      <w:szCs w:val="16"/>
    </w:rPr>
  </w:style>
  <w:style w:type="paragraph" w:customStyle="1" w:styleId="Style93">
    <w:name w:val="Style93"/>
    <w:basedOn w:val="Normal"/>
    <w:uiPriority w:val="99"/>
    <w:rsid w:val="0029519D"/>
    <w:pPr>
      <w:widowControl w:val="0"/>
      <w:autoSpaceDE w:val="0"/>
      <w:autoSpaceDN w:val="0"/>
      <w:adjustRightInd w:val="0"/>
      <w:spacing w:line="229" w:lineRule="exact"/>
    </w:pPr>
    <w:rPr>
      <w:rFonts w:eastAsia="Times New Roman"/>
      <w:sz w:val="24"/>
    </w:rPr>
  </w:style>
  <w:style w:type="paragraph" w:customStyle="1" w:styleId="Style176">
    <w:name w:val="Style176"/>
    <w:basedOn w:val="Normal"/>
    <w:uiPriority w:val="99"/>
    <w:rsid w:val="0029519D"/>
    <w:pPr>
      <w:widowControl w:val="0"/>
      <w:autoSpaceDE w:val="0"/>
      <w:autoSpaceDN w:val="0"/>
      <w:adjustRightInd w:val="0"/>
      <w:spacing w:line="207" w:lineRule="exact"/>
    </w:pPr>
    <w:rPr>
      <w:rFonts w:eastAsia="Times New Roman"/>
      <w:sz w:val="24"/>
    </w:rPr>
  </w:style>
  <w:style w:type="character" w:customStyle="1" w:styleId="ReallyfuckingsmallCharCharCharChar">
    <w:name w:val="Really fucking small Char Char Char Char"/>
    <w:rsid w:val="0029519D"/>
    <w:rPr>
      <w:sz w:val="10"/>
      <w:szCs w:val="24"/>
      <w:lang w:val="en-US" w:eastAsia="en-US" w:bidi="ar-SA"/>
    </w:rPr>
  </w:style>
  <w:style w:type="character" w:customStyle="1" w:styleId="UnderlineCharCharCharCharCharCharCharChar">
    <w:name w:val="Underline Char Char Char Char Char Char Char Char"/>
    <w:link w:val="UnderlineCharCharCharCharCharCharChar"/>
    <w:rsid w:val="0029519D"/>
    <w:rPr>
      <w:u w:val="single"/>
    </w:rPr>
  </w:style>
  <w:style w:type="character" w:customStyle="1" w:styleId="SmalltextCharCharCharChar0">
    <w:name w:val="Small text Char Char Char Char"/>
    <w:rsid w:val="0029519D"/>
    <w:rPr>
      <w:sz w:val="16"/>
      <w:szCs w:val="24"/>
      <w:lang w:val="en-US" w:eastAsia="en-US" w:bidi="ar-SA"/>
    </w:rPr>
  </w:style>
  <w:style w:type="paragraph" w:customStyle="1" w:styleId="boldcitation">
    <w:name w:val="bold citation"/>
    <w:basedOn w:val="Normal"/>
    <w:rsid w:val="0029519D"/>
    <w:rPr>
      <w:rFonts w:ascii="Arial" w:eastAsia="Times New Roman" w:hAnsi="Arial"/>
      <w:b/>
      <w:sz w:val="28"/>
      <w:u w:val="thick"/>
    </w:rPr>
  </w:style>
  <w:style w:type="character" w:customStyle="1" w:styleId="underlinecardChar">
    <w:name w:val="underline card Char"/>
    <w:rsid w:val="0029519D"/>
    <w:rPr>
      <w:rFonts w:ascii="Arial" w:hAnsi="Arial"/>
      <w:noProof w:val="0"/>
      <w:sz w:val="18"/>
      <w:szCs w:val="24"/>
      <w:u w:val="single"/>
      <w:lang w:val="en-US" w:eastAsia="en-US" w:bidi="ar-SA"/>
    </w:rPr>
  </w:style>
  <w:style w:type="character" w:customStyle="1" w:styleId="CardsCharCharChar">
    <w:name w:val="Cards Char Char Char"/>
    <w:rsid w:val="0029519D"/>
    <w:rPr>
      <w:szCs w:val="24"/>
      <w:lang w:val="en-US" w:eastAsia="en-US" w:bidi="ar-SA"/>
    </w:rPr>
  </w:style>
  <w:style w:type="character" w:customStyle="1" w:styleId="HiddenBlockHeaderChar">
    <w:name w:val="Hidden Block Header Char"/>
    <w:link w:val="HiddenBlockHeader"/>
    <w:rsid w:val="0029519D"/>
    <w:rPr>
      <w:rFonts w:ascii="Times New Roman" w:eastAsia="Times New Roman" w:hAnsi="Times New Roman" w:cs="Courier New"/>
      <w:b/>
      <w:bCs/>
      <w:sz w:val="28"/>
      <w:szCs w:val="22"/>
    </w:rPr>
  </w:style>
  <w:style w:type="paragraph" w:customStyle="1" w:styleId="NothingCharChar">
    <w:name w:val="Nothing Char Char"/>
    <w:link w:val="NothingCharCharChar"/>
    <w:rsid w:val="0029519D"/>
    <w:pPr>
      <w:jc w:val="both"/>
    </w:pPr>
    <w:rPr>
      <w:rFonts w:ascii="Times New Roman" w:eastAsia="MS Mincho" w:hAnsi="Times New Roman" w:cs="Times New Roman"/>
    </w:rPr>
  </w:style>
  <w:style w:type="character" w:customStyle="1" w:styleId="NothingCharCharChar">
    <w:name w:val="Nothing Char Char Char"/>
    <w:link w:val="NothingCharChar"/>
    <w:rsid w:val="0029519D"/>
    <w:rPr>
      <w:rFonts w:ascii="Times New Roman" w:eastAsia="MS Mincho" w:hAnsi="Times New Roman" w:cs="Times New Roman"/>
    </w:rPr>
  </w:style>
  <w:style w:type="character" w:customStyle="1" w:styleId="CardsCharChar">
    <w:name w:val="Cards Char Char"/>
    <w:rsid w:val="0029519D"/>
    <w:rPr>
      <w:szCs w:val="24"/>
      <w:lang w:val="en-US" w:eastAsia="en-US" w:bidi="ar-SA"/>
    </w:rPr>
  </w:style>
  <w:style w:type="character" w:customStyle="1" w:styleId="CardsCharCharCharChar">
    <w:name w:val="Cards Char Char Char Char"/>
    <w:rsid w:val="0029519D"/>
    <w:rPr>
      <w:szCs w:val="24"/>
      <w:lang w:val="en-US" w:eastAsia="en-US" w:bidi="ar-SA"/>
    </w:rPr>
  </w:style>
  <w:style w:type="character" w:customStyle="1" w:styleId="BlockHeadingsCharChar">
    <w:name w:val="Block Headings Char Char"/>
    <w:rsid w:val="0029519D"/>
    <w:rPr>
      <w:b/>
      <w:sz w:val="36"/>
      <w:szCs w:val="24"/>
      <w:u w:val="single"/>
      <w:lang w:val="en-US" w:eastAsia="en-US" w:bidi="ar-SA"/>
    </w:rPr>
  </w:style>
  <w:style w:type="character" w:customStyle="1" w:styleId="NothingChar1">
    <w:name w:val="Nothing Char1"/>
    <w:rsid w:val="0029519D"/>
    <w:rPr>
      <w:szCs w:val="24"/>
      <w:lang w:val="en-US" w:eastAsia="en-US" w:bidi="ar-SA"/>
    </w:rPr>
  </w:style>
  <w:style w:type="paragraph" w:customStyle="1" w:styleId="bloctitles">
    <w:name w:val="bloc titles"/>
    <w:basedOn w:val="Heading1"/>
    <w:next w:val="Normal"/>
    <w:link w:val="bloctitlesChar"/>
    <w:autoRedefine/>
    <w:rsid w:val="0029519D"/>
    <w:pPr>
      <w:keepLines w:val="0"/>
      <w:pageBreakBefore w:val="0"/>
      <w:pBdr>
        <w:top w:val="none" w:sz="0" w:space="0" w:color="auto"/>
        <w:left w:val="none" w:sz="0" w:space="0" w:color="auto"/>
        <w:bottom w:val="none" w:sz="0" w:space="0" w:color="auto"/>
        <w:right w:val="none" w:sz="0" w:space="0" w:color="auto"/>
      </w:pBdr>
      <w:spacing w:before="0"/>
      <w:contextualSpacing/>
    </w:pPr>
    <w:rPr>
      <w:rFonts w:eastAsia="Malgun Gothic" w:cs="Arial"/>
      <w:bCs w:val="0"/>
      <w:kern w:val="32"/>
      <w:sz w:val="32"/>
      <w:u w:val="single"/>
    </w:rPr>
  </w:style>
  <w:style w:type="paragraph" w:customStyle="1" w:styleId="NoSpacingCharCharChar">
    <w:name w:val="No Spacing Char Char Char"/>
    <w:next w:val="Normal"/>
    <w:rsid w:val="0029519D"/>
    <w:pPr>
      <w:widowControl w:val="0"/>
      <w:jc w:val="both"/>
      <w:outlineLvl w:val="1"/>
    </w:pPr>
    <w:rPr>
      <w:rFonts w:ascii="Times New Roman" w:eastAsia="Times New Roman" w:hAnsi="Times New Roman" w:cs="Times New Roman"/>
      <w:b/>
    </w:rPr>
  </w:style>
  <w:style w:type="paragraph" w:customStyle="1" w:styleId="BlockTitleGhost">
    <w:name w:val="Block Title Ghost"/>
    <w:basedOn w:val="Heading1"/>
    <w:rsid w:val="0029519D"/>
    <w:pPr>
      <w:keepLines w:val="0"/>
      <w:pageBreakBefore w:val="0"/>
      <w:pBdr>
        <w:top w:val="none" w:sz="0" w:space="0" w:color="auto"/>
        <w:left w:val="none" w:sz="0" w:space="0" w:color="auto"/>
        <w:bottom w:val="none" w:sz="0" w:space="0" w:color="auto"/>
        <w:right w:val="none" w:sz="0" w:space="0" w:color="auto"/>
      </w:pBdr>
      <w:spacing w:before="0"/>
    </w:pPr>
    <w:rPr>
      <w:rFonts w:ascii="Arial Narrow" w:hAnsi="Arial Narrow" w:cs="Arial"/>
      <w:bCs w:val="0"/>
      <w:kern w:val="32"/>
      <w:sz w:val="28"/>
    </w:rPr>
  </w:style>
  <w:style w:type="character" w:customStyle="1" w:styleId="heading3char0">
    <w:name w:val="heading3char"/>
    <w:rsid w:val="0029519D"/>
  </w:style>
  <w:style w:type="character" w:customStyle="1" w:styleId="RegularChar">
    <w:name w:val="Regular Char"/>
    <w:link w:val="Regular"/>
    <w:rsid w:val="0029519D"/>
    <w:rPr>
      <w:rFonts w:ascii="Garamond" w:eastAsia="Times New Roman" w:hAnsi="Garamond" w:cs="Arial"/>
      <w:bCs/>
      <w:kern w:val="20"/>
      <w:sz w:val="20"/>
      <w:szCs w:val="32"/>
    </w:rPr>
  </w:style>
  <w:style w:type="character" w:customStyle="1" w:styleId="StyleTimesNewRoman">
    <w:name w:val="Style Times New Roman"/>
    <w:rsid w:val="0029519D"/>
    <w:rPr>
      <w:rFonts w:ascii="Garamond" w:hAnsi="Garamond"/>
    </w:rPr>
  </w:style>
  <w:style w:type="paragraph" w:customStyle="1" w:styleId="INDENTEDPARAGRAPH">
    <w:name w:val="INDENTED PARAGRAPH"/>
    <w:rsid w:val="0029519D"/>
    <w:pPr>
      <w:spacing w:line="360" w:lineRule="atLeast"/>
      <w:ind w:firstLine="864"/>
      <w:jc w:val="both"/>
    </w:pPr>
    <w:rPr>
      <w:rFonts w:ascii="Times New Roman" w:eastAsia="Times New Roman" w:hAnsi="Times New Roman" w:cs="Times New Roman"/>
      <w:szCs w:val="20"/>
    </w:rPr>
  </w:style>
  <w:style w:type="character" w:customStyle="1" w:styleId="IndexHeadersCharChar">
    <w:name w:val="Index Headers Char Char"/>
    <w:rsid w:val="0029519D"/>
    <w:rPr>
      <w:rFonts w:cs="Arial"/>
      <w:bCs/>
      <w:caps/>
      <w:color w:val="FFFFFF"/>
      <w:sz w:val="2"/>
      <w:szCs w:val="2"/>
      <w:lang w:val="en-US" w:eastAsia="en-US" w:bidi="ar-SA"/>
    </w:rPr>
  </w:style>
  <w:style w:type="paragraph" w:customStyle="1" w:styleId="Numbering">
    <w:name w:val="Numbering"/>
    <w:basedOn w:val="Normal"/>
    <w:next w:val="Normal"/>
    <w:rsid w:val="0029519D"/>
    <w:pPr>
      <w:widowControl w:val="0"/>
      <w:numPr>
        <w:numId w:val="19"/>
      </w:numPr>
      <w:suppressAutoHyphens/>
      <w:spacing w:after="200"/>
    </w:pPr>
    <w:rPr>
      <w:rFonts w:eastAsia="Times New Roman"/>
      <w:b/>
      <w:sz w:val="24"/>
      <w:szCs w:val="18"/>
    </w:rPr>
  </w:style>
  <w:style w:type="paragraph" w:customStyle="1" w:styleId="Un-IndexedHeading">
    <w:name w:val="Un-Indexed Heading"/>
    <w:basedOn w:val="Heading1"/>
    <w:next w:val="Normal"/>
    <w:rsid w:val="0029519D"/>
    <w:pPr>
      <w:keepNext w:val="0"/>
      <w:keepLines w:val="0"/>
      <w:widowControl w:val="0"/>
      <w:pBdr>
        <w:top w:val="none" w:sz="0" w:space="0" w:color="auto"/>
        <w:left w:val="none" w:sz="0" w:space="0" w:color="auto"/>
        <w:bottom w:val="none" w:sz="0" w:space="0" w:color="auto"/>
        <w:right w:val="none" w:sz="0" w:space="0" w:color="auto"/>
      </w:pBdr>
      <w:suppressAutoHyphens/>
      <w:spacing w:before="0" w:after="160"/>
      <w:contextualSpacing/>
    </w:pPr>
    <w:rPr>
      <w:rFonts w:eastAsia="Times New Roman" w:cs="Arial"/>
      <w:bCs w:val="0"/>
      <w:kern w:val="32"/>
      <w:sz w:val="32"/>
      <w:u w:val="thick"/>
    </w:rPr>
  </w:style>
  <w:style w:type="paragraph" w:customStyle="1" w:styleId="PageHeader">
    <w:name w:val="Page Header"/>
    <w:basedOn w:val="Normal"/>
    <w:rsid w:val="0029519D"/>
    <w:pPr>
      <w:widowControl w:val="0"/>
      <w:numPr>
        <w:numId w:val="22"/>
      </w:numPr>
      <w:tabs>
        <w:tab w:val="clear" w:pos="360"/>
        <w:tab w:val="left" w:pos="10080"/>
      </w:tabs>
      <w:suppressAutoHyphens/>
      <w:ind w:left="0" w:firstLine="0"/>
      <w:jc w:val="both"/>
    </w:pPr>
    <w:rPr>
      <w:rFonts w:eastAsia="Times New Roman"/>
      <w:b/>
      <w:sz w:val="24"/>
      <w:szCs w:val="18"/>
    </w:rPr>
  </w:style>
  <w:style w:type="paragraph" w:customStyle="1" w:styleId="IndentedLettering">
    <w:name w:val="Indented Lettering"/>
    <w:basedOn w:val="Numbering"/>
    <w:next w:val="Normal"/>
    <w:rsid w:val="0029519D"/>
    <w:pPr>
      <w:numPr>
        <w:numId w:val="17"/>
      </w:numPr>
    </w:pPr>
  </w:style>
  <w:style w:type="paragraph" w:customStyle="1" w:styleId="Lettering">
    <w:name w:val="Lettering"/>
    <w:basedOn w:val="Numbering"/>
    <w:next w:val="Normal"/>
    <w:rsid w:val="0029519D"/>
    <w:pPr>
      <w:numPr>
        <w:numId w:val="15"/>
      </w:numPr>
    </w:pPr>
    <w:rPr>
      <w:szCs w:val="22"/>
    </w:rPr>
  </w:style>
  <w:style w:type="paragraph" w:customStyle="1" w:styleId="FileName">
    <w:name w:val="File Name"/>
    <w:basedOn w:val="Normal"/>
    <w:next w:val="Normal"/>
    <w:rsid w:val="0029519D"/>
    <w:pPr>
      <w:widowControl w:val="0"/>
      <w:numPr>
        <w:numId w:val="16"/>
      </w:numPr>
      <w:suppressAutoHyphens/>
      <w:spacing w:after="120"/>
      <w:ind w:left="0" w:firstLine="0"/>
      <w:contextualSpacing/>
      <w:jc w:val="center"/>
    </w:pPr>
    <w:rPr>
      <w:rFonts w:eastAsia="Times New Roman"/>
      <w:b/>
      <w:caps/>
      <w:sz w:val="28"/>
      <w:szCs w:val="20"/>
    </w:rPr>
  </w:style>
  <w:style w:type="paragraph" w:customStyle="1" w:styleId="Pagination0">
    <w:name w:val="Pagination"/>
    <w:basedOn w:val="Normal"/>
    <w:next w:val="Normal"/>
    <w:rsid w:val="0029519D"/>
    <w:pPr>
      <w:widowControl w:val="0"/>
      <w:tabs>
        <w:tab w:val="num" w:pos="0"/>
      </w:tabs>
      <w:suppressAutoHyphens/>
      <w:jc w:val="right"/>
    </w:pPr>
    <w:rPr>
      <w:rFonts w:eastAsia="Times New Roman"/>
      <w:b/>
      <w:sz w:val="28"/>
      <w:szCs w:val="18"/>
    </w:rPr>
  </w:style>
  <w:style w:type="paragraph" w:customStyle="1" w:styleId="IndentedNumbering">
    <w:name w:val="Indented Numbering"/>
    <w:basedOn w:val="IndentedLettering"/>
    <w:next w:val="Normal"/>
    <w:rsid w:val="0029519D"/>
    <w:pPr>
      <w:numPr>
        <w:numId w:val="18"/>
      </w:numPr>
      <w:tabs>
        <w:tab w:val="num" w:pos="360"/>
      </w:tabs>
      <w:ind w:left="360"/>
    </w:pPr>
  </w:style>
  <w:style w:type="paragraph" w:customStyle="1" w:styleId="CardContinued1">
    <w:name w:val="Card Continued 1"/>
    <w:basedOn w:val="Normal"/>
    <w:next w:val="Normal"/>
    <w:rsid w:val="0029519D"/>
    <w:pPr>
      <w:widowControl w:val="0"/>
      <w:numPr>
        <w:numId w:val="21"/>
      </w:numPr>
      <w:tabs>
        <w:tab w:val="clear" w:pos="1080"/>
      </w:tabs>
      <w:suppressAutoHyphens/>
      <w:spacing w:before="120"/>
      <w:ind w:left="0" w:firstLine="0"/>
      <w:contextualSpacing/>
      <w:jc w:val="right"/>
    </w:pPr>
    <w:rPr>
      <w:rFonts w:eastAsia="Times New Roman"/>
      <w:b/>
      <w:caps/>
      <w:sz w:val="20"/>
      <w:szCs w:val="18"/>
    </w:rPr>
  </w:style>
  <w:style w:type="paragraph" w:customStyle="1" w:styleId="CardContinued2">
    <w:name w:val="Card Continued 2"/>
    <w:basedOn w:val="CardContinued1"/>
    <w:next w:val="Normal"/>
    <w:rsid w:val="0029519D"/>
    <w:pPr>
      <w:numPr>
        <w:numId w:val="0"/>
      </w:numPr>
      <w:spacing w:before="0" w:after="120"/>
      <w:jc w:val="left"/>
    </w:pPr>
  </w:style>
  <w:style w:type="paragraph" w:customStyle="1" w:styleId="Clearformatting0">
    <w:name w:val="Clear formatting"/>
    <w:basedOn w:val="Normal"/>
    <w:rsid w:val="0029519D"/>
    <w:pPr>
      <w:keepNext/>
      <w:tabs>
        <w:tab w:val="num" w:pos="0"/>
      </w:tabs>
      <w:outlineLvl w:val="2"/>
    </w:pPr>
    <w:rPr>
      <w:rFonts w:ascii="Arial Narrow" w:eastAsia="Times New Roman" w:hAnsi="Arial Narrow" w:cs="Arial"/>
      <w:b/>
      <w:bCs/>
      <w:sz w:val="24"/>
      <w:szCs w:val="26"/>
    </w:rPr>
  </w:style>
  <w:style w:type="character" w:customStyle="1" w:styleId="justify">
    <w:name w:val="justify"/>
    <w:basedOn w:val="DefaultParagraphFont"/>
    <w:rsid w:val="0029519D"/>
  </w:style>
  <w:style w:type="paragraph" w:customStyle="1" w:styleId="SmallCardText">
    <w:name w:val="Small Card Text"/>
    <w:rsid w:val="0029519D"/>
    <w:pPr>
      <w:spacing w:after="200" w:line="276" w:lineRule="auto"/>
    </w:pPr>
    <w:rPr>
      <w:rFonts w:ascii="Times New Roman" w:eastAsia="Times New Roman" w:hAnsi="Times New Roman" w:cs="Times New Roman"/>
      <w:sz w:val="16"/>
      <w:szCs w:val="16"/>
    </w:rPr>
  </w:style>
  <w:style w:type="character" w:customStyle="1" w:styleId="SmallCardTextChar">
    <w:name w:val="Small Card Text Char"/>
    <w:rsid w:val="0029519D"/>
    <w:rPr>
      <w:sz w:val="16"/>
      <w:szCs w:val="16"/>
      <w:lang w:val="en-US" w:eastAsia="en-US" w:bidi="ar-SA"/>
    </w:rPr>
  </w:style>
  <w:style w:type="paragraph" w:customStyle="1" w:styleId="TAGFONT">
    <w:name w:val="TAG FONT"/>
    <w:basedOn w:val="Normal"/>
    <w:autoRedefine/>
    <w:rsid w:val="0029519D"/>
    <w:rPr>
      <w:rFonts w:eastAsia="Times New Roman"/>
      <w:sz w:val="24"/>
    </w:rPr>
  </w:style>
  <w:style w:type="character" w:customStyle="1" w:styleId="mainarttxt">
    <w:name w:val="mainarttxt"/>
    <w:basedOn w:val="DefaultParagraphFont"/>
    <w:rsid w:val="0029519D"/>
  </w:style>
  <w:style w:type="paragraph" w:customStyle="1" w:styleId="TagChar1CharCharCharChar">
    <w:name w:val="Tag Char1 Char Char Char Char"/>
    <w:basedOn w:val="Normal"/>
    <w:rsid w:val="0029519D"/>
    <w:pPr>
      <w:overflowPunct w:val="0"/>
      <w:autoSpaceDE w:val="0"/>
      <w:autoSpaceDN w:val="0"/>
      <w:adjustRightInd w:val="0"/>
      <w:textAlignment w:val="baseline"/>
    </w:pPr>
    <w:rPr>
      <w:rFonts w:ascii="Palatino Linotype" w:eastAsia="Times New Roman" w:hAnsi="Palatino Linotype"/>
      <w:b/>
      <w:sz w:val="24"/>
      <w:szCs w:val="20"/>
    </w:rPr>
  </w:style>
  <w:style w:type="character" w:customStyle="1" w:styleId="Style10pt">
    <w:name w:val="Style 10 pt"/>
    <w:rsid w:val="0029519D"/>
    <w:rPr>
      <w:sz w:val="20"/>
    </w:rPr>
  </w:style>
  <w:style w:type="character" w:customStyle="1" w:styleId="highlightChar">
    <w:name w:val="highlight Char"/>
    <w:rsid w:val="0029519D"/>
    <w:rPr>
      <w:sz w:val="24"/>
      <w:szCs w:val="24"/>
      <w:u w:val="single"/>
      <w:lang w:val="en-US" w:eastAsia="en-US" w:bidi="ar-SA"/>
    </w:rPr>
  </w:style>
  <w:style w:type="character" w:customStyle="1" w:styleId="Heading2CharCharChar1CharChar">
    <w:name w:val="Heading 2 Char Char Char1 Char Char"/>
    <w:aliases w:val="Heading 2 Char Char2 Char Char,Heading 2 Char1 Char1 Char Char Char,Heading 2 Char1 Char Char Char Char Char Char"/>
    <w:rsid w:val="0029519D"/>
    <w:rPr>
      <w:rFonts w:eastAsia="Batang" w:cs="Arial"/>
      <w:b/>
      <w:bCs/>
      <w:iCs/>
      <w:sz w:val="24"/>
      <w:szCs w:val="28"/>
      <w:lang w:val="en-US" w:eastAsia="en-US" w:bidi="ar-SA"/>
    </w:rPr>
  </w:style>
  <w:style w:type="paragraph" w:customStyle="1" w:styleId="formfldssel">
    <w:name w:val="formfldssel"/>
    <w:basedOn w:val="Normal"/>
    <w:rsid w:val="0029519D"/>
    <w:pPr>
      <w:spacing w:before="100" w:beforeAutospacing="1" w:after="100" w:afterAutospacing="1"/>
    </w:pPr>
    <w:rPr>
      <w:rFonts w:ascii="Arial" w:eastAsia="Arial Unicode MS" w:hAnsi="Arial" w:cs="Arial"/>
      <w:color w:val="000000"/>
      <w:sz w:val="20"/>
      <w:szCs w:val="20"/>
    </w:rPr>
  </w:style>
  <w:style w:type="paragraph" w:customStyle="1" w:styleId="hpleftlk">
    <w:name w:val="hpleftlk"/>
    <w:basedOn w:val="Normal"/>
    <w:rsid w:val="0029519D"/>
    <w:pPr>
      <w:spacing w:before="100" w:beforeAutospacing="1" w:after="100" w:afterAutospacing="1"/>
    </w:pPr>
    <w:rPr>
      <w:rFonts w:ascii="Verdana" w:eastAsia="Arial Unicode MS" w:hAnsi="Verdana" w:cs="Arial Unicode MS"/>
      <w:color w:val="000000"/>
      <w:sz w:val="16"/>
      <w:szCs w:val="16"/>
    </w:rPr>
  </w:style>
  <w:style w:type="paragraph" w:customStyle="1" w:styleId="lblu">
    <w:name w:val="lblu"/>
    <w:basedOn w:val="Normal"/>
    <w:rsid w:val="0029519D"/>
    <w:pPr>
      <w:spacing w:before="100" w:beforeAutospacing="1" w:after="100" w:afterAutospacing="1"/>
    </w:pPr>
    <w:rPr>
      <w:rFonts w:ascii="Arial" w:eastAsia="Arial Unicode MS" w:hAnsi="Arial" w:cs="Arial"/>
      <w:b/>
      <w:bCs/>
      <w:sz w:val="20"/>
      <w:szCs w:val="20"/>
    </w:rPr>
  </w:style>
  <w:style w:type="character" w:customStyle="1" w:styleId="pmterms2">
    <w:name w:val="pmterms2"/>
    <w:basedOn w:val="DefaultParagraphFont"/>
    <w:rsid w:val="0029519D"/>
  </w:style>
  <w:style w:type="character" w:customStyle="1" w:styleId="StyleCardTextUnderline3Char">
    <w:name w:val="Style Card Text + Underline3 Char"/>
    <w:rsid w:val="0029519D"/>
    <w:rPr>
      <w:rFonts w:eastAsia="SimSun"/>
      <w:szCs w:val="24"/>
      <w:u w:val="thick"/>
      <w:lang w:val="en-US" w:eastAsia="zh-CN" w:bidi="ar-SA"/>
    </w:rPr>
  </w:style>
  <w:style w:type="character" w:customStyle="1" w:styleId="BoldandUnderlineChar1Char2CharChar">
    <w:name w:val="Bold and Underline Char1 Char2 Char Char"/>
    <w:rsid w:val="0029519D"/>
    <w:rPr>
      <w:b/>
      <w:noProof w:val="0"/>
      <w:szCs w:val="24"/>
      <w:u w:val="single"/>
      <w:lang w:val="en-US" w:eastAsia="en-US" w:bidi="ar-SA"/>
    </w:rPr>
  </w:style>
  <w:style w:type="character" w:customStyle="1" w:styleId="UnderlineChar1Char1">
    <w:name w:val="Underline Char1 Char1"/>
    <w:rsid w:val="0029519D"/>
    <w:rPr>
      <w:noProof w:val="0"/>
      <w:szCs w:val="24"/>
      <w:u w:val="single"/>
      <w:lang w:val="en-US" w:eastAsia="en-US" w:bidi="ar-SA"/>
    </w:rPr>
  </w:style>
  <w:style w:type="paragraph" w:customStyle="1" w:styleId="Underlinestyle1">
    <w:name w:val="Underlinestyle"/>
    <w:basedOn w:val="Normal"/>
    <w:rsid w:val="0029519D"/>
    <w:pPr>
      <w:tabs>
        <w:tab w:val="left" w:pos="720"/>
      </w:tabs>
      <w:ind w:left="720"/>
    </w:pPr>
    <w:rPr>
      <w:rFonts w:eastAsia="Times New Roman"/>
      <w:szCs w:val="20"/>
      <w:u w:val="single"/>
    </w:rPr>
  </w:style>
  <w:style w:type="character" w:customStyle="1" w:styleId="featurecontentgray1">
    <w:name w:val="featurecontentgray1"/>
    <w:rsid w:val="0029519D"/>
    <w:rPr>
      <w:rFonts w:ascii="Arial" w:hAnsi="Arial" w:cs="Arial" w:hint="default"/>
      <w:color w:val="666666"/>
    </w:rPr>
  </w:style>
  <w:style w:type="character" w:customStyle="1" w:styleId="CardCharCharChar0">
    <w:name w:val="Card Char Char Char"/>
    <w:rsid w:val="0029519D"/>
    <w:rPr>
      <w:rFonts w:ascii="Book Antiqua" w:hAnsi="Book Antiqua"/>
      <w:szCs w:val="24"/>
      <w:lang w:val="en-US" w:eastAsia="en-US" w:bidi="ar-SA"/>
    </w:rPr>
  </w:style>
  <w:style w:type="character" w:customStyle="1" w:styleId="big1">
    <w:name w:val="big1"/>
    <w:rsid w:val="0029519D"/>
    <w:rPr>
      <w:sz w:val="28"/>
      <w:szCs w:val="28"/>
    </w:rPr>
  </w:style>
  <w:style w:type="character" w:customStyle="1" w:styleId="prodgeneral">
    <w:name w:val="prodgeneral"/>
    <w:basedOn w:val="DefaultParagraphFont"/>
    <w:rsid w:val="0029519D"/>
  </w:style>
  <w:style w:type="character" w:customStyle="1" w:styleId="StyleUnderlineChar0">
    <w:name w:val="Style Underline + Char"/>
    <w:rsid w:val="0029519D"/>
    <w:rPr>
      <w:rFonts w:eastAsia="SimSun" w:cs="Arial"/>
      <w:b/>
      <w:bCs/>
      <w:iCs/>
      <w:caps/>
      <w:sz w:val="24"/>
      <w:szCs w:val="24"/>
      <w:u w:val="single"/>
      <w:lang w:val="en-US" w:eastAsia="en-US" w:bidi="ar-SA"/>
    </w:rPr>
  </w:style>
  <w:style w:type="character" w:customStyle="1" w:styleId="StyleciteChar">
    <w:name w:val="Style cite + Char"/>
    <w:basedOn w:val="citeChar2"/>
    <w:rsid w:val="0029519D"/>
    <w:rPr>
      <w:b w:val="0"/>
      <w:bCs w:val="0"/>
      <w:sz w:val="24"/>
      <w:szCs w:val="24"/>
      <w:u w:val="single"/>
      <w:lang w:val="en-US" w:eastAsia="en-US" w:bidi="ar-SA"/>
    </w:rPr>
  </w:style>
  <w:style w:type="paragraph" w:customStyle="1" w:styleId="CardTagCharCharCharCharCharCharCharCharCharCharCharCharCharCharCharCharCharCharCharCharChar">
    <w:name w:val="Card Tag Char Char Char Char Char Char Char Char Char Char Char Char Char Char Char Char Char Char Char Char Char"/>
    <w:basedOn w:val="Normal"/>
    <w:rsid w:val="0029519D"/>
    <w:rPr>
      <w:rFonts w:eastAsia="Times New Roman"/>
      <w:b/>
      <w:sz w:val="24"/>
    </w:rPr>
  </w:style>
  <w:style w:type="paragraph" w:customStyle="1" w:styleId="RepeatHeader">
    <w:name w:val="Repeat Header"/>
    <w:basedOn w:val="HeaderDebate"/>
    <w:rsid w:val="0029519D"/>
    <w:pPr>
      <w:outlineLvl w:val="1"/>
    </w:pPr>
    <w:rPr>
      <w:szCs w:val="48"/>
    </w:rPr>
  </w:style>
  <w:style w:type="character" w:customStyle="1" w:styleId="sectiontitle">
    <w:name w:val="sectiontitle"/>
    <w:basedOn w:val="DefaultParagraphFont"/>
    <w:rsid w:val="0029519D"/>
  </w:style>
  <w:style w:type="character" w:customStyle="1" w:styleId="sectionsubtitle">
    <w:name w:val="sectionsubtitle"/>
    <w:basedOn w:val="DefaultParagraphFont"/>
    <w:rsid w:val="0029519D"/>
  </w:style>
  <w:style w:type="character" w:customStyle="1" w:styleId="copyright">
    <w:name w:val="copyright"/>
    <w:basedOn w:val="DefaultParagraphFont"/>
    <w:rsid w:val="0029519D"/>
  </w:style>
  <w:style w:type="character" w:customStyle="1" w:styleId="EvidenceTag">
    <w:name w:val="Evidence Tag"/>
    <w:rsid w:val="0029519D"/>
    <w:rPr>
      <w:rFonts w:ascii="Lucida Grande" w:eastAsia="Lucida Grande" w:hAnsi="Lucida Grande"/>
      <w:b w:val="0"/>
      <w:i w:val="0"/>
      <w:caps w:val="0"/>
      <w:smallCaps w:val="0"/>
      <w:strike w:val="0"/>
      <w:dstrike w:val="0"/>
      <w:noProof w:val="0"/>
      <w:color w:val="000000"/>
      <w:spacing w:val="0"/>
      <w:position w:val="0"/>
      <w:sz w:val="24"/>
      <w:u w:val="none" w:color="000000"/>
      <w:vertAlign w:val="baseline"/>
      <w:lang w:val="en-US"/>
    </w:rPr>
  </w:style>
  <w:style w:type="character" w:customStyle="1" w:styleId="CiteFirstNameMiddleI">
    <w:name w:val="Cite First Name Middle I."/>
    <w:rsid w:val="0029519D"/>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LastName">
    <w:name w:val="Cite Last Name"/>
    <w:rsid w:val="0029519D"/>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character" w:customStyle="1" w:styleId="CiteDetails">
    <w:name w:val="Cite Details"/>
    <w:rsid w:val="0029519D"/>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Year">
    <w:name w:val="Cite Year"/>
    <w:rsid w:val="0029519D"/>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paragraph" w:customStyle="1" w:styleId="8point">
    <w:name w:val="8 point"/>
    <w:basedOn w:val="Normal"/>
    <w:rsid w:val="0029519D"/>
    <w:rPr>
      <w:rFonts w:eastAsia="Times New Roman"/>
      <w:sz w:val="16"/>
    </w:rPr>
  </w:style>
  <w:style w:type="paragraph" w:customStyle="1" w:styleId="citationunderline">
    <w:name w:val="citation/underline"/>
    <w:autoRedefine/>
    <w:rsid w:val="0029519D"/>
    <w:rPr>
      <w:rFonts w:ascii="Times New Roman" w:eastAsia="Times New Roman" w:hAnsi="Times New Roman" w:cs="Times New Roman"/>
      <w:b/>
      <w:u w:val="single"/>
    </w:rPr>
  </w:style>
  <w:style w:type="character" w:customStyle="1" w:styleId="smcaps">
    <w:name w:val="smcaps"/>
    <w:basedOn w:val="DefaultParagraphFont"/>
    <w:rsid w:val="0029519D"/>
  </w:style>
  <w:style w:type="character" w:customStyle="1" w:styleId="inside-head1">
    <w:name w:val="inside-head1"/>
    <w:rsid w:val="0029519D"/>
    <w:rPr>
      <w:rFonts w:ascii="Arial" w:hAnsi="Arial" w:cs="Arial" w:hint="default"/>
      <w:b/>
      <w:bCs/>
      <w:color w:val="000000"/>
      <w:spacing w:val="-15"/>
      <w:sz w:val="45"/>
      <w:szCs w:val="45"/>
    </w:rPr>
  </w:style>
  <w:style w:type="character" w:customStyle="1" w:styleId="datestamp1">
    <w:name w:val="datestamp1"/>
    <w:rsid w:val="0029519D"/>
    <w:rPr>
      <w:rFonts w:ascii="Arial" w:hAnsi="Arial" w:cs="Arial" w:hint="default"/>
      <w:b w:val="0"/>
      <w:bCs w:val="0"/>
      <w:strike w:val="0"/>
      <w:dstrike w:val="0"/>
      <w:color w:val="000000"/>
      <w:sz w:val="15"/>
      <w:szCs w:val="15"/>
      <w:u w:val="none"/>
      <w:effect w:val="none"/>
    </w:rPr>
  </w:style>
  <w:style w:type="character" w:customStyle="1" w:styleId="pagetools1">
    <w:name w:val="pagetools1"/>
    <w:rsid w:val="0029519D"/>
    <w:rPr>
      <w:rFonts w:ascii="Arial" w:hAnsi="Arial" w:cs="Arial" w:hint="default"/>
      <w:b w:val="0"/>
      <w:bCs w:val="0"/>
      <w:strike w:val="0"/>
      <w:dstrike w:val="0"/>
      <w:color w:val="000000"/>
      <w:sz w:val="15"/>
      <w:szCs w:val="15"/>
      <w:u w:val="none"/>
      <w:effect w:val="none"/>
    </w:rPr>
  </w:style>
  <w:style w:type="character" w:customStyle="1" w:styleId="smallredtext">
    <w:name w:val="smallredtext"/>
    <w:basedOn w:val="DefaultParagraphFont"/>
    <w:rsid w:val="0029519D"/>
  </w:style>
  <w:style w:type="paragraph" w:customStyle="1" w:styleId="links1">
    <w:name w:val="links1"/>
    <w:basedOn w:val="Normal"/>
    <w:rsid w:val="0029519D"/>
    <w:pPr>
      <w:spacing w:before="100" w:beforeAutospacing="1" w:after="100" w:afterAutospacing="1"/>
    </w:pPr>
    <w:rPr>
      <w:rFonts w:eastAsia="Times New Roman"/>
      <w:color w:val="FFFFFF"/>
      <w:sz w:val="16"/>
      <w:szCs w:val="16"/>
    </w:rPr>
  </w:style>
  <w:style w:type="paragraph" w:customStyle="1" w:styleId="endtext">
    <w:name w:val="endtext"/>
    <w:basedOn w:val="Normal"/>
    <w:rsid w:val="0029519D"/>
    <w:pPr>
      <w:spacing w:before="100" w:beforeAutospacing="1" w:after="100" w:afterAutospacing="1"/>
      <w:ind w:left="300"/>
    </w:pPr>
    <w:rPr>
      <w:rFonts w:ascii="Arial" w:eastAsia="Times New Roman" w:hAnsi="Arial" w:cs="Arial"/>
      <w:sz w:val="20"/>
      <w:szCs w:val="20"/>
    </w:rPr>
  </w:style>
  <w:style w:type="character" w:customStyle="1" w:styleId="storyheading31">
    <w:name w:val="storyheading31"/>
    <w:rsid w:val="0029519D"/>
    <w:rPr>
      <w:rFonts w:ascii="Verdana" w:hAnsi="Verdana" w:hint="default"/>
      <w:b/>
      <w:bCs/>
      <w:sz w:val="32"/>
      <w:szCs w:val="32"/>
    </w:rPr>
  </w:style>
  <w:style w:type="character" w:customStyle="1" w:styleId="storydeck31">
    <w:name w:val="storydeck31"/>
    <w:rsid w:val="0029519D"/>
    <w:rPr>
      <w:rFonts w:ascii="Verdana" w:hAnsi="Verdana" w:hint="default"/>
      <w:i w:val="0"/>
      <w:iCs w:val="0"/>
      <w:sz w:val="21"/>
      <w:szCs w:val="21"/>
    </w:rPr>
  </w:style>
  <w:style w:type="character" w:customStyle="1" w:styleId="subtitle10">
    <w:name w:val="subtitle1"/>
    <w:rsid w:val="0029519D"/>
    <w:rPr>
      <w:rFonts w:ascii="Verdana" w:hAnsi="Verdana" w:hint="default"/>
      <w:b w:val="0"/>
      <w:bCs w:val="0"/>
      <w:vanish w:val="0"/>
      <w:webHidden w:val="0"/>
      <w:color w:val="484848"/>
      <w:sz w:val="14"/>
      <w:szCs w:val="14"/>
      <w:specVanish w:val="0"/>
    </w:rPr>
  </w:style>
  <w:style w:type="paragraph" w:customStyle="1" w:styleId="g">
    <w:name w:val="g"/>
    <w:basedOn w:val="Normal"/>
    <w:rsid w:val="0029519D"/>
    <w:pPr>
      <w:spacing w:before="240" w:after="240"/>
    </w:pPr>
    <w:rPr>
      <w:rFonts w:eastAsia="Times New Roman"/>
      <w:sz w:val="24"/>
    </w:rPr>
  </w:style>
  <w:style w:type="character" w:customStyle="1" w:styleId="clsbiolink">
    <w:name w:val="clsbiolink"/>
    <w:basedOn w:val="DefaultParagraphFont"/>
    <w:rsid w:val="0029519D"/>
  </w:style>
  <w:style w:type="character" w:customStyle="1" w:styleId="clssmaller">
    <w:name w:val="clssmaller"/>
    <w:basedOn w:val="DefaultParagraphFont"/>
    <w:rsid w:val="0029519D"/>
  </w:style>
  <w:style w:type="character" w:customStyle="1" w:styleId="sm1">
    <w:name w:val="sm1"/>
    <w:rsid w:val="0029519D"/>
    <w:rPr>
      <w:rFonts w:ascii="Verdana" w:hAnsi="Verdana" w:hint="default"/>
      <w:i w:val="0"/>
      <w:iCs w:val="0"/>
      <w:smallCaps w:val="0"/>
      <w:color w:val="000000"/>
      <w:sz w:val="17"/>
      <w:szCs w:val="17"/>
    </w:rPr>
  </w:style>
  <w:style w:type="character" w:customStyle="1" w:styleId="noindentChar">
    <w:name w:val="noindent Char"/>
    <w:rsid w:val="0029519D"/>
    <w:rPr>
      <w:rFonts w:ascii="Arial" w:hAnsi="Arial" w:cs="Arial"/>
      <w:sz w:val="24"/>
      <w:szCs w:val="24"/>
      <w:lang w:val="en-US" w:eastAsia="en-US" w:bidi="ar-SA"/>
    </w:rPr>
  </w:style>
  <w:style w:type="character" w:customStyle="1" w:styleId="SmallChar1">
    <w:name w:val="Small Char1"/>
    <w:rsid w:val="0029519D"/>
    <w:rPr>
      <w:sz w:val="16"/>
      <w:szCs w:val="24"/>
      <w:lang w:val="en-US" w:eastAsia="en-US" w:bidi="ar-SA"/>
    </w:rPr>
  </w:style>
  <w:style w:type="character" w:customStyle="1" w:styleId="fullcite0">
    <w:name w:val="fullcite"/>
    <w:basedOn w:val="DefaultParagraphFont"/>
    <w:rsid w:val="0029519D"/>
  </w:style>
  <w:style w:type="character" w:customStyle="1" w:styleId="Style9ptThickunderline">
    <w:name w:val="Style 9 pt Thick underline"/>
    <w:rsid w:val="0029519D"/>
    <w:rPr>
      <w:sz w:val="24"/>
      <w:u w:val="thick"/>
    </w:rPr>
  </w:style>
  <w:style w:type="paragraph" w:customStyle="1" w:styleId="Repeatheader0">
    <w:name w:val="Repeat header"/>
    <w:basedOn w:val="Normal"/>
    <w:autoRedefine/>
    <w:rsid w:val="0029519D"/>
    <w:pPr>
      <w:jc w:val="center"/>
    </w:pPr>
    <w:rPr>
      <w:rFonts w:ascii="Century Gothic" w:eastAsia="Times New Roman" w:hAnsi="Century Gothic"/>
      <w:b/>
      <w:i/>
      <w:sz w:val="40"/>
      <w:u w:val="words"/>
    </w:rPr>
  </w:style>
  <w:style w:type="paragraph" w:customStyle="1" w:styleId="StyleCardNotUnderlined8pt">
    <w:name w:val="Style Card Not Underlined + 8 pt"/>
    <w:basedOn w:val="CardNotUnderlined"/>
    <w:rsid w:val="0029519D"/>
    <w:rPr>
      <w:rFonts w:ascii="Times New Roman" w:hAnsi="Times New Roman" w:cs="Calibri"/>
      <w:sz w:val="16"/>
    </w:rPr>
  </w:style>
  <w:style w:type="character" w:customStyle="1" w:styleId="CardNotUnderlinedChar">
    <w:name w:val="Card Not Underlined Char"/>
    <w:rsid w:val="0029519D"/>
    <w:rPr>
      <w:sz w:val="16"/>
      <w:lang w:val="en-US" w:eastAsia="en-US" w:bidi="ar-SA"/>
    </w:rPr>
  </w:style>
  <w:style w:type="paragraph" w:customStyle="1" w:styleId="CardNotUnderlined3">
    <w:name w:val="Card Not Underlined 3"/>
    <w:basedOn w:val="CardNotUnderlined"/>
    <w:rsid w:val="0029519D"/>
    <w:rPr>
      <w:rFonts w:ascii="Times New Roman" w:hAnsi="Times New Roman" w:cs="Calibri"/>
    </w:rPr>
  </w:style>
  <w:style w:type="paragraph" w:customStyle="1" w:styleId="CardNotUnderlinedFinal">
    <w:name w:val="Card Not Underlined Final"/>
    <w:basedOn w:val="CardNotUnderlined3"/>
    <w:rsid w:val="0029519D"/>
    <w:rPr>
      <w:sz w:val="20"/>
    </w:rPr>
  </w:style>
  <w:style w:type="character" w:customStyle="1" w:styleId="tagChar3">
    <w:name w:val="tag Char3"/>
    <w:rsid w:val="0029519D"/>
    <w:rPr>
      <w:b/>
      <w:sz w:val="24"/>
      <w:szCs w:val="24"/>
      <w:lang w:val="en-US" w:eastAsia="en-US" w:bidi="ar-SA"/>
    </w:rPr>
  </w:style>
  <w:style w:type="character" w:customStyle="1" w:styleId="link-mailto">
    <w:name w:val="link-mailto"/>
    <w:basedOn w:val="DefaultParagraphFont"/>
    <w:rsid w:val="0029519D"/>
  </w:style>
  <w:style w:type="character" w:customStyle="1" w:styleId="StyleUnderlineUnderlineChar">
    <w:name w:val="Style Underline + Underline Char"/>
    <w:rsid w:val="0029519D"/>
    <w:rPr>
      <w:rFonts w:ascii="Trebuchet MS" w:hAnsi="Trebuchet MS"/>
      <w:szCs w:val="18"/>
      <w:u w:val="single"/>
      <w:lang w:val="en-US" w:eastAsia="en-US" w:bidi="ar-SA"/>
    </w:rPr>
  </w:style>
  <w:style w:type="paragraph" w:customStyle="1" w:styleId="formfld">
    <w:name w:val="formfld"/>
    <w:basedOn w:val="Normal"/>
    <w:rsid w:val="0029519D"/>
    <w:pPr>
      <w:spacing w:before="100" w:beforeAutospacing="1" w:after="100" w:afterAutospacing="1"/>
    </w:pPr>
    <w:rPr>
      <w:rFonts w:ascii="Arial" w:eastAsia="Arial Unicode MS" w:hAnsi="Arial" w:cs="Arial"/>
      <w:sz w:val="20"/>
      <w:szCs w:val="20"/>
    </w:rPr>
  </w:style>
  <w:style w:type="paragraph" w:customStyle="1" w:styleId="Number">
    <w:name w:val="Number"/>
    <w:basedOn w:val="Heading2"/>
    <w:rsid w:val="0029519D"/>
    <w:pPr>
      <w:keepLines w:val="0"/>
      <w:pageBreakBefore w:val="0"/>
      <w:numPr>
        <w:numId w:val="20"/>
      </w:numPr>
      <w:tabs>
        <w:tab w:val="left" w:pos="144"/>
      </w:tabs>
      <w:spacing w:before="240" w:after="240"/>
      <w:jc w:val="left"/>
    </w:pPr>
    <w:rPr>
      <w:rFonts w:eastAsia="SimSun" w:cs="Arial"/>
      <w:bCs w:val="0"/>
      <w:iCs/>
      <w:sz w:val="24"/>
      <w:szCs w:val="28"/>
      <w:u w:val="none"/>
      <w:lang w:eastAsia="zh-CN"/>
    </w:rPr>
  </w:style>
  <w:style w:type="paragraph" w:customStyle="1" w:styleId="UnderlineCards">
    <w:name w:val="Underline Cards"/>
    <w:basedOn w:val="Cards"/>
    <w:link w:val="UnderlineCardsChar"/>
    <w:rsid w:val="0029519D"/>
    <w:pPr>
      <w:suppressAutoHyphens w:val="0"/>
      <w:spacing w:line="240" w:lineRule="auto"/>
      <w:ind w:left="288"/>
      <w:jc w:val="left"/>
    </w:pPr>
    <w:rPr>
      <w:rFonts w:eastAsia="Times New Roman"/>
      <w:color w:val="auto"/>
      <w:szCs w:val="24"/>
      <w:u w:val="thick"/>
    </w:rPr>
  </w:style>
  <w:style w:type="character" w:customStyle="1" w:styleId="UnderlineCardsChar">
    <w:name w:val="Underline Cards Char"/>
    <w:link w:val="UnderlineCards"/>
    <w:rsid w:val="0029519D"/>
    <w:rPr>
      <w:rFonts w:ascii="Times New Roman" w:eastAsia="Times New Roman" w:hAnsi="Times New Roman" w:cs="Times New Roman"/>
      <w:sz w:val="20"/>
      <w:u w:val="thick"/>
    </w:rPr>
  </w:style>
  <w:style w:type="paragraph" w:customStyle="1" w:styleId="SmallCards">
    <w:name w:val="Small Cards"/>
    <w:basedOn w:val="Cards"/>
    <w:link w:val="SmallCardsChar"/>
    <w:rsid w:val="0029519D"/>
    <w:pPr>
      <w:suppressAutoHyphens w:val="0"/>
      <w:spacing w:line="240" w:lineRule="auto"/>
      <w:ind w:left="288"/>
      <w:jc w:val="left"/>
    </w:pPr>
    <w:rPr>
      <w:rFonts w:eastAsia="Times New Roman"/>
      <w:color w:val="auto"/>
      <w:sz w:val="14"/>
      <w:szCs w:val="24"/>
    </w:rPr>
  </w:style>
  <w:style w:type="character" w:customStyle="1" w:styleId="SmallCardsChar">
    <w:name w:val="Small Cards Char"/>
    <w:link w:val="SmallCards"/>
    <w:rsid w:val="0029519D"/>
    <w:rPr>
      <w:rFonts w:ascii="Times New Roman" w:eastAsia="Times New Roman" w:hAnsi="Times New Roman" w:cs="Times New Roman"/>
      <w:sz w:val="14"/>
    </w:rPr>
  </w:style>
  <w:style w:type="paragraph" w:customStyle="1" w:styleId="ReadingCites">
    <w:name w:val="Reading Cites"/>
    <w:basedOn w:val="Normal"/>
    <w:link w:val="ReadingCitesChar"/>
    <w:rsid w:val="0029519D"/>
    <w:rPr>
      <w:rFonts w:eastAsia="Times New Roman"/>
      <w:b/>
      <w:sz w:val="20"/>
      <w:szCs w:val="20"/>
    </w:rPr>
  </w:style>
  <w:style w:type="character" w:customStyle="1" w:styleId="ReadingCitesChar">
    <w:name w:val="Reading Cites Char"/>
    <w:link w:val="ReadingCites"/>
    <w:rsid w:val="0029519D"/>
    <w:rPr>
      <w:rFonts w:ascii="Calibri" w:eastAsia="Times New Roman" w:hAnsi="Calibri"/>
      <w:b/>
      <w:sz w:val="20"/>
      <w:szCs w:val="20"/>
    </w:rPr>
  </w:style>
  <w:style w:type="paragraph" w:customStyle="1" w:styleId="ContentsHeading">
    <w:name w:val="Contents Heading"/>
    <w:basedOn w:val="Heading1"/>
    <w:next w:val="Normal"/>
    <w:rsid w:val="0029519D"/>
    <w:pPr>
      <w:keepLines w:val="0"/>
      <w:pageBreakBefore w:val="0"/>
      <w:suppressLineNumbers/>
      <w:pBdr>
        <w:top w:val="none" w:sz="0" w:space="0" w:color="auto"/>
        <w:left w:val="none" w:sz="0" w:space="0" w:color="auto"/>
        <w:bottom w:val="none" w:sz="0" w:space="0" w:color="auto"/>
        <w:right w:val="none" w:sz="0" w:space="0" w:color="auto"/>
      </w:pBdr>
      <w:suppressAutoHyphens/>
      <w:spacing w:after="120"/>
      <w:jc w:val="left"/>
      <w:outlineLvl w:val="9"/>
    </w:pPr>
    <w:rPr>
      <w:rFonts w:ascii="Arial" w:eastAsia="Lucida Sans Unicode" w:hAnsi="Arial" w:cs="Tahoma"/>
      <w:bCs w:val="0"/>
      <w:sz w:val="24"/>
      <w:lang w:eastAsia="ar-SA"/>
    </w:rPr>
  </w:style>
  <w:style w:type="paragraph" w:customStyle="1" w:styleId="links">
    <w:name w:val="links"/>
    <w:basedOn w:val="Normal"/>
    <w:rsid w:val="0029519D"/>
    <w:pPr>
      <w:spacing w:before="100" w:beforeAutospacing="1" w:after="100" w:afterAutospacing="1"/>
    </w:pPr>
    <w:rPr>
      <w:rFonts w:eastAsia="Times New Roman"/>
      <w:sz w:val="20"/>
    </w:rPr>
  </w:style>
  <w:style w:type="character" w:customStyle="1" w:styleId="CharacterStyle8">
    <w:name w:val="Character Style 8"/>
    <w:rsid w:val="0029519D"/>
    <w:rPr>
      <w:sz w:val="22"/>
      <w:szCs w:val="22"/>
    </w:rPr>
  </w:style>
  <w:style w:type="paragraph" w:customStyle="1" w:styleId="Style110">
    <w:name w:val="Style 11"/>
    <w:rsid w:val="0029519D"/>
    <w:pPr>
      <w:widowControl w:val="0"/>
      <w:autoSpaceDE w:val="0"/>
      <w:autoSpaceDN w:val="0"/>
      <w:spacing w:before="36"/>
      <w:ind w:right="72"/>
      <w:jc w:val="both"/>
    </w:pPr>
    <w:rPr>
      <w:rFonts w:ascii="Garamond" w:eastAsia="Times New Roman" w:hAnsi="Garamond" w:cs="Garamond"/>
      <w:sz w:val="20"/>
      <w:szCs w:val="20"/>
    </w:rPr>
  </w:style>
  <w:style w:type="paragraph" w:customStyle="1" w:styleId="Style80">
    <w:name w:val="Style 8"/>
    <w:rsid w:val="0029519D"/>
    <w:pPr>
      <w:widowControl w:val="0"/>
      <w:autoSpaceDE w:val="0"/>
      <w:autoSpaceDN w:val="0"/>
      <w:spacing w:line="276" w:lineRule="auto"/>
      <w:ind w:left="720" w:right="792" w:firstLine="216"/>
      <w:jc w:val="both"/>
    </w:pPr>
    <w:rPr>
      <w:rFonts w:ascii="Times New Roman" w:eastAsia="Times New Roman" w:hAnsi="Times New Roman" w:cs="Times New Roman"/>
      <w:sz w:val="18"/>
      <w:szCs w:val="18"/>
    </w:rPr>
  </w:style>
  <w:style w:type="paragraph" w:customStyle="1" w:styleId="TagStyle">
    <w:name w:val="Tag Style"/>
    <w:basedOn w:val="CardStyle0"/>
    <w:rsid w:val="0029519D"/>
    <w:rPr>
      <w:b/>
      <w:sz w:val="24"/>
    </w:rPr>
  </w:style>
  <w:style w:type="character" w:customStyle="1" w:styleId="CardText1CharChar">
    <w:name w:val="Card Text 1 Char Char"/>
    <w:rsid w:val="0029519D"/>
    <w:rPr>
      <w:rFonts w:ascii="Arial Narrow" w:hAnsi="Arial Narrow"/>
      <w:color w:val="000000"/>
      <w:sz w:val="22"/>
      <w:szCs w:val="22"/>
      <w:u w:val="single"/>
      <w:lang w:val="en-US" w:eastAsia="en-US" w:bidi="ar-SA"/>
    </w:rPr>
  </w:style>
  <w:style w:type="character" w:customStyle="1" w:styleId="CardText1Char1">
    <w:name w:val="Card Text 1 Char1"/>
    <w:rsid w:val="0029519D"/>
    <w:rPr>
      <w:rFonts w:ascii="Arial Narrow" w:hAnsi="Arial Narrow"/>
      <w:color w:val="000000"/>
      <w:sz w:val="22"/>
      <w:szCs w:val="22"/>
      <w:u w:val="single"/>
      <w:lang w:val="en-US" w:eastAsia="en-US" w:bidi="ar-SA"/>
    </w:rPr>
  </w:style>
  <w:style w:type="paragraph" w:customStyle="1" w:styleId="Style70">
    <w:name w:val="Style 7"/>
    <w:rsid w:val="0029519D"/>
    <w:pPr>
      <w:widowControl w:val="0"/>
      <w:autoSpaceDE w:val="0"/>
      <w:autoSpaceDN w:val="0"/>
    </w:pPr>
    <w:rPr>
      <w:rFonts w:ascii="Times New Roman" w:eastAsia="Times New Roman" w:hAnsi="Times New Roman" w:cs="Times New Roman"/>
      <w:sz w:val="20"/>
      <w:szCs w:val="20"/>
    </w:rPr>
  </w:style>
  <w:style w:type="paragraph" w:customStyle="1" w:styleId="Style52">
    <w:name w:val="Style 5"/>
    <w:rsid w:val="0029519D"/>
    <w:pPr>
      <w:widowControl w:val="0"/>
      <w:autoSpaceDE w:val="0"/>
      <w:autoSpaceDN w:val="0"/>
      <w:adjustRightInd w:val="0"/>
    </w:pPr>
    <w:rPr>
      <w:rFonts w:ascii="Times New Roman" w:eastAsia="Times New Roman" w:hAnsi="Times New Roman" w:cs="Times New Roman"/>
      <w:sz w:val="20"/>
      <w:szCs w:val="20"/>
    </w:rPr>
  </w:style>
  <w:style w:type="character" w:customStyle="1" w:styleId="BigCiteChar">
    <w:name w:val="Big Cite Char"/>
    <w:basedOn w:val="CitesChar"/>
    <w:rsid w:val="0029519D"/>
    <w:rPr>
      <w:rFonts w:ascii="Times New Roman" w:eastAsia="Times" w:hAnsi="Times New Roman" w:cs="Arial"/>
      <w:b/>
      <w:bCs/>
      <w:iCs/>
      <w:noProof/>
      <w:sz w:val="24"/>
      <w:szCs w:val="24"/>
      <w:lang w:val="en-US" w:eastAsia="en-US" w:bidi="ar-SA"/>
    </w:rPr>
  </w:style>
  <w:style w:type="character" w:customStyle="1" w:styleId="byd">
    <w:name w:val="byd"/>
    <w:basedOn w:val="DefaultParagraphFont"/>
    <w:rsid w:val="0029519D"/>
  </w:style>
  <w:style w:type="paragraph" w:customStyle="1" w:styleId="Header1">
    <w:name w:val="Header1"/>
    <w:aliases w:val="Header Char Char,Header Char Char Char Char Char Char Char Cha,Char Char Char Cha"/>
    <w:basedOn w:val="Heading1"/>
    <w:next w:val="Heading1"/>
    <w:qFormat/>
    <w:rsid w:val="0029519D"/>
    <w:pPr>
      <w:keepLines w:val="0"/>
      <w:pageBreakBefore w:val="0"/>
      <w:pBdr>
        <w:top w:val="none" w:sz="0" w:space="0" w:color="auto"/>
        <w:left w:val="none" w:sz="0" w:space="0" w:color="auto"/>
        <w:bottom w:val="none" w:sz="0" w:space="0" w:color="auto"/>
        <w:right w:val="none" w:sz="0" w:space="0" w:color="auto"/>
      </w:pBdr>
      <w:spacing w:before="0"/>
    </w:pPr>
    <w:rPr>
      <w:rFonts w:eastAsia="Times New Roman" w:cs="Times New Roman"/>
      <w:kern w:val="32"/>
      <w:sz w:val="48"/>
      <w:szCs w:val="24"/>
      <w:u w:val="single"/>
    </w:rPr>
  </w:style>
  <w:style w:type="character" w:customStyle="1" w:styleId="arttitle1">
    <w:name w:val="arttitle1"/>
    <w:rsid w:val="0029519D"/>
    <w:rPr>
      <w:b/>
      <w:bCs/>
      <w:color w:val="695B54"/>
    </w:rPr>
  </w:style>
  <w:style w:type="paragraph" w:customStyle="1" w:styleId="Heading11">
    <w:name w:val="Heading 11"/>
    <w:basedOn w:val="Normal"/>
    <w:next w:val="Normal"/>
    <w:rsid w:val="0029519D"/>
    <w:pPr>
      <w:keepNext/>
      <w:widowControl w:val="0"/>
      <w:suppressAutoHyphens/>
      <w:jc w:val="center"/>
    </w:pPr>
    <w:rPr>
      <w:rFonts w:eastAsia="Tahoma"/>
      <w:b/>
      <w:sz w:val="48"/>
      <w:szCs w:val="32"/>
      <w:u w:val="single"/>
    </w:rPr>
  </w:style>
  <w:style w:type="paragraph" w:customStyle="1" w:styleId="TextHeading">
    <w:name w:val="Text Heading"/>
    <w:basedOn w:val="Heading3"/>
    <w:rsid w:val="0029519D"/>
    <w:pPr>
      <w:keepLines w:val="0"/>
      <w:pageBreakBefore w:val="0"/>
      <w:spacing w:before="0"/>
      <w:jc w:val="left"/>
    </w:pPr>
    <w:rPr>
      <w:rFonts w:eastAsia="Times New Roman" w:cs="Arial"/>
      <w:bCs w:val="0"/>
      <w:sz w:val="22"/>
      <w:szCs w:val="26"/>
    </w:rPr>
  </w:style>
  <w:style w:type="character" w:customStyle="1" w:styleId="TextHeadingChar">
    <w:name w:val="Text Heading Char"/>
    <w:rsid w:val="0029519D"/>
    <w:rPr>
      <w:rFonts w:cs="Arial"/>
      <w:b/>
      <w:bCs/>
      <w:sz w:val="22"/>
      <w:szCs w:val="26"/>
      <w:u w:val="single"/>
      <w:lang w:val="en-US" w:eastAsia="en-US" w:bidi="ar-SA"/>
    </w:rPr>
  </w:style>
  <w:style w:type="character" w:customStyle="1" w:styleId="FootnoteCharacters">
    <w:name w:val="Footnote Characters"/>
    <w:rsid w:val="0029519D"/>
    <w:rPr>
      <w:vertAlign w:val="superscript"/>
    </w:rPr>
  </w:style>
  <w:style w:type="paragraph" w:customStyle="1" w:styleId="StyleHeading1BlockTitleHeading1Char1ALEXHeadingBrief-He2">
    <w:name w:val="Style Heading 1Block TitleHeading 1 Char1ALEXHeadingBrief - He...2"/>
    <w:basedOn w:val="Heading1"/>
    <w:autoRedefine/>
    <w:rsid w:val="0029519D"/>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bCs w:val="0"/>
      <w:color w:val="000000"/>
      <w:kern w:val="32"/>
      <w:sz w:val="36"/>
      <w:u w:val="single"/>
    </w:rPr>
  </w:style>
  <w:style w:type="paragraph" w:customStyle="1" w:styleId="StyleHeading1BlockTitleHeading1Char1ALEXHeadingBrief-He3">
    <w:name w:val="Style Heading 1Block TitleHeading 1 Char1ALEXHeadingBrief - He...3"/>
    <w:basedOn w:val="Heading1"/>
    <w:autoRedefine/>
    <w:rsid w:val="0029519D"/>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bCs w:val="0"/>
      <w:color w:val="000000"/>
      <w:kern w:val="32"/>
      <w:sz w:val="36"/>
      <w:u w:val="single"/>
    </w:rPr>
  </w:style>
  <w:style w:type="paragraph" w:customStyle="1" w:styleId="TOC">
    <w:name w:val="TOC"/>
    <w:basedOn w:val="Heading1"/>
    <w:autoRedefine/>
    <w:qFormat/>
    <w:rsid w:val="0029519D"/>
    <w:pPr>
      <w:pageBreakBefore w:val="0"/>
      <w:pBdr>
        <w:top w:val="single" w:sz="12" w:space="1" w:color="auto"/>
        <w:left w:val="single" w:sz="12" w:space="4" w:color="auto"/>
        <w:bottom w:val="single" w:sz="12" w:space="1" w:color="auto"/>
        <w:right w:val="single" w:sz="12" w:space="4" w:color="auto"/>
      </w:pBdr>
      <w:spacing w:before="0"/>
    </w:pPr>
    <w:rPr>
      <w:rFonts w:ascii="Cambria" w:eastAsia="Times New Roman" w:hAnsi="Cambria" w:cs="Times New Roman"/>
      <w:bCs w:val="0"/>
      <w:caps/>
      <w:color w:val="345A8A"/>
      <w:sz w:val="20"/>
      <w:szCs w:val="40"/>
    </w:rPr>
  </w:style>
  <w:style w:type="paragraph" w:customStyle="1" w:styleId="Analyticals">
    <w:name w:val="Analyticals"/>
    <w:basedOn w:val="Normal"/>
    <w:rsid w:val="0029519D"/>
    <w:rPr>
      <w:rFonts w:ascii="Arial" w:eastAsia="Times New Roman" w:hAnsi="Arial"/>
      <w:smallCaps/>
    </w:rPr>
  </w:style>
  <w:style w:type="paragraph" w:customStyle="1" w:styleId="DebateBody">
    <w:name w:val="Debate Body"/>
    <w:basedOn w:val="Normal"/>
    <w:qFormat/>
    <w:rsid w:val="0029519D"/>
    <w:rPr>
      <w:rFonts w:ascii="Cambria" w:eastAsia="Cambria" w:hAnsi="Cambria"/>
      <w:b/>
      <w:caps/>
      <w:sz w:val="24"/>
    </w:rPr>
  </w:style>
  <w:style w:type="paragraph" w:customStyle="1" w:styleId="StyleDebateBodyBefore12pt">
    <w:name w:val="Style Debate Body + Before:  12 pt"/>
    <w:basedOn w:val="Normal"/>
    <w:next w:val="Normal"/>
    <w:rsid w:val="0029519D"/>
    <w:pPr>
      <w:spacing w:before="240"/>
    </w:pPr>
    <w:rPr>
      <w:rFonts w:eastAsia="Times New Roman"/>
      <w:bCs/>
      <w:sz w:val="20"/>
      <w:szCs w:val="20"/>
    </w:rPr>
  </w:style>
  <w:style w:type="paragraph" w:customStyle="1" w:styleId="StyleDebateBodyBefore12pt1">
    <w:name w:val="Style Debate Body + Before:  12 pt1"/>
    <w:basedOn w:val="Normal"/>
    <w:rsid w:val="0029519D"/>
    <w:pPr>
      <w:spacing w:before="240"/>
    </w:pPr>
    <w:rPr>
      <w:rFonts w:eastAsia="Times New Roman"/>
      <w:bCs/>
      <w:sz w:val="20"/>
      <w:szCs w:val="20"/>
    </w:rPr>
  </w:style>
  <w:style w:type="character" w:customStyle="1" w:styleId="10ptnotbold">
    <w:name w:val="10ptnotbold"/>
    <w:rsid w:val="0029519D"/>
    <w:rPr>
      <w:sz w:val="20"/>
    </w:rPr>
  </w:style>
  <w:style w:type="paragraph" w:customStyle="1" w:styleId="PageNumber11">
    <w:name w:val="Page Number11"/>
    <w:basedOn w:val="Normal"/>
    <w:next w:val="Normal"/>
    <w:rsid w:val="0029519D"/>
    <w:rPr>
      <w:rFonts w:eastAsia="Times New Roman"/>
      <w:sz w:val="20"/>
    </w:rPr>
  </w:style>
  <w:style w:type="character" w:customStyle="1" w:styleId="Heading2CharCharCharCharCharCharCharCharCharCharCharCharCharChar1">
    <w:name w:val="Heading 2 Char Char Char Char Char Char Char Char Char Char Char Char Char Char1"/>
    <w:rsid w:val="0029519D"/>
    <w:rPr>
      <w:rFonts w:eastAsia="SimSun" w:cs="Arial"/>
      <w:b/>
      <w:bCs/>
      <w:iCs/>
      <w:sz w:val="24"/>
      <w:szCs w:val="28"/>
      <w:lang w:val="en-US" w:eastAsia="zh-CN" w:bidi="ar-SA"/>
    </w:rPr>
  </w:style>
  <w:style w:type="character" w:customStyle="1" w:styleId="Char31">
    <w:name w:val="Char31"/>
    <w:rsid w:val="0029519D"/>
    <w:rPr>
      <w:rFonts w:cs="Arial"/>
      <w:bCs/>
      <w:u w:val="thick"/>
      <w:lang w:val="en-US" w:eastAsia="en-US" w:bidi="ar-SA"/>
    </w:rPr>
  </w:style>
  <w:style w:type="paragraph" w:customStyle="1" w:styleId="StyleHeading1Centered">
    <w:name w:val="Style Heading 1 + Centered"/>
    <w:basedOn w:val="Heading1"/>
    <w:rsid w:val="0029519D"/>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val="0"/>
      <w:kern w:val="32"/>
      <w:sz w:val="24"/>
      <w:szCs w:val="20"/>
      <w:u w:val="single"/>
    </w:rPr>
  </w:style>
  <w:style w:type="paragraph" w:customStyle="1" w:styleId="StyleHeading1Centered1">
    <w:name w:val="Style Heading 1 + Centered1"/>
    <w:basedOn w:val="Heading1"/>
    <w:rsid w:val="0029519D"/>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val="0"/>
      <w:kern w:val="32"/>
      <w:sz w:val="24"/>
      <w:szCs w:val="20"/>
      <w:u w:val="single"/>
    </w:rPr>
  </w:style>
  <w:style w:type="paragraph" w:customStyle="1" w:styleId="StyleHeading1Centered2">
    <w:name w:val="Style Heading 1 + Centered2"/>
    <w:basedOn w:val="Heading1"/>
    <w:next w:val="StyleHeading1Centered"/>
    <w:rsid w:val="0029519D"/>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val="0"/>
      <w:kern w:val="32"/>
      <w:sz w:val="24"/>
      <w:szCs w:val="20"/>
      <w:u w:val="single"/>
    </w:rPr>
  </w:style>
  <w:style w:type="paragraph" w:styleId="TOAHeading">
    <w:name w:val="toa heading"/>
    <w:basedOn w:val="Normal"/>
    <w:next w:val="Normal"/>
    <w:rsid w:val="0029519D"/>
    <w:pPr>
      <w:spacing w:before="120"/>
    </w:pPr>
    <w:rPr>
      <w:rFonts w:eastAsia="Times New Roman"/>
      <w:sz w:val="20"/>
    </w:rPr>
  </w:style>
  <w:style w:type="character" w:customStyle="1" w:styleId="underliningChar0">
    <w:name w:val="underlining Char"/>
    <w:rsid w:val="0029519D"/>
    <w:rPr>
      <w:b/>
      <w:szCs w:val="24"/>
      <w:u w:val="single"/>
      <w:lang w:val="en-US" w:eastAsia="en-US" w:bidi="ar-SA"/>
    </w:rPr>
  </w:style>
  <w:style w:type="character" w:customStyle="1" w:styleId="notreadChar">
    <w:name w:val="not read Char"/>
    <w:rsid w:val="0029519D"/>
    <w:rPr>
      <w:sz w:val="18"/>
      <w:szCs w:val="24"/>
      <w:lang w:val="en-US" w:eastAsia="en-US" w:bidi="ar-SA"/>
    </w:rPr>
  </w:style>
  <w:style w:type="paragraph" w:customStyle="1" w:styleId="StyleStrong10ptNotBold">
    <w:name w:val="Style Strong + 10 pt Not Bold"/>
    <w:basedOn w:val="Normal"/>
    <w:autoRedefine/>
    <w:rsid w:val="0029519D"/>
    <w:pPr>
      <w:ind w:left="720" w:hanging="360"/>
    </w:pPr>
    <w:rPr>
      <w:rFonts w:eastAsia="Times New Roman"/>
      <w:sz w:val="26"/>
      <w:szCs w:val="26"/>
    </w:rPr>
  </w:style>
  <w:style w:type="character" w:customStyle="1" w:styleId="prbodytext1">
    <w:name w:val="pr_bodytext1"/>
    <w:rsid w:val="0029519D"/>
    <w:rPr>
      <w:rFonts w:ascii="Arial" w:hAnsi="Arial" w:cs="Arial" w:hint="default"/>
      <w:sz w:val="20"/>
      <w:szCs w:val="20"/>
    </w:rPr>
  </w:style>
  <w:style w:type="character" w:customStyle="1" w:styleId="smallCharChar">
    <w:name w:val="small Char Char"/>
    <w:rsid w:val="0029519D"/>
    <w:rPr>
      <w:rFonts w:ascii="Times New Roman" w:eastAsia="Times New Roman" w:hAnsi="Times New Roman" w:cs="Times New Roman"/>
      <w:sz w:val="12"/>
      <w:szCs w:val="16"/>
    </w:rPr>
  </w:style>
  <w:style w:type="character" w:customStyle="1" w:styleId="Undlerine">
    <w:name w:val="Undlerine"/>
    <w:qFormat/>
    <w:rsid w:val="0029519D"/>
    <w:rPr>
      <w:rFonts w:ascii="Times New Roman" w:hAnsi="Times New Roman"/>
      <w:w w:val="110"/>
      <w:sz w:val="20"/>
      <w:szCs w:val="20"/>
      <w:u w:val="single"/>
      <w:bdr w:val="none" w:sz="0" w:space="0" w:color="auto"/>
      <w:lang w:bidi="he-IL"/>
    </w:rPr>
  </w:style>
  <w:style w:type="character" w:customStyle="1" w:styleId="Aunderline1">
    <w:name w:val="Aunderline"/>
    <w:qFormat/>
    <w:rsid w:val="0029519D"/>
    <w:rPr>
      <w:rFonts w:ascii="Times New Roman" w:hAnsi="Times New Roman"/>
      <w:sz w:val="20"/>
      <w:u w:val="single"/>
    </w:rPr>
  </w:style>
  <w:style w:type="paragraph" w:customStyle="1" w:styleId="NormalUnderline0">
    <w:name w:val="Normal + Underline"/>
    <w:basedOn w:val="Normal"/>
    <w:link w:val="NormalUnderlineChar0"/>
    <w:rsid w:val="0029519D"/>
    <w:pPr>
      <w:ind w:left="720"/>
    </w:pPr>
    <w:rPr>
      <w:rFonts w:eastAsia="Times New Roman"/>
      <w:b/>
      <w:sz w:val="20"/>
      <w:u w:val="single"/>
      <w:lang w:val="x-none" w:eastAsia="x-none"/>
    </w:rPr>
  </w:style>
  <w:style w:type="character" w:customStyle="1" w:styleId="NormalUnderlineChar0">
    <w:name w:val="Normal + Underline Char"/>
    <w:link w:val="NormalUnderline0"/>
    <w:rsid w:val="0029519D"/>
    <w:rPr>
      <w:rFonts w:ascii="Calibri" w:eastAsia="Times New Roman" w:hAnsi="Calibri"/>
      <w:b/>
      <w:sz w:val="20"/>
      <w:u w:val="single"/>
      <w:lang w:val="x-none" w:eastAsia="x-none"/>
    </w:rPr>
  </w:style>
  <w:style w:type="character" w:customStyle="1" w:styleId="Boxes">
    <w:name w:val="Boxes"/>
    <w:qFormat/>
    <w:rsid w:val="0029519D"/>
    <w:rPr>
      <w:rFonts w:ascii="Times New Roman" w:hAnsi="Times New Roman"/>
      <w:sz w:val="20"/>
      <w:u w:val="single"/>
      <w:bdr w:val="single" w:sz="4" w:space="0" w:color="auto"/>
    </w:rPr>
  </w:style>
  <w:style w:type="character" w:customStyle="1" w:styleId="tim">
    <w:name w:val="tim"/>
    <w:qFormat/>
    <w:rsid w:val="0029519D"/>
    <w:rPr>
      <w:rFonts w:ascii="Times New Roman" w:hAnsi="Times New Roman"/>
      <w:sz w:val="20"/>
      <w:u w:val="single"/>
    </w:rPr>
  </w:style>
  <w:style w:type="character" w:customStyle="1" w:styleId="hl">
    <w:name w:val="hl"/>
    <w:basedOn w:val="DefaultParagraphFont"/>
    <w:rsid w:val="0029519D"/>
  </w:style>
  <w:style w:type="character" w:customStyle="1" w:styleId="clock1">
    <w:name w:val="clock1"/>
    <w:rsid w:val="0029519D"/>
    <w:rPr>
      <w:color w:val="B51B1B"/>
    </w:rPr>
  </w:style>
  <w:style w:type="character" w:customStyle="1" w:styleId="smallChar10">
    <w:name w:val="small Char1"/>
    <w:rsid w:val="0029519D"/>
    <w:rPr>
      <w:sz w:val="12"/>
      <w:szCs w:val="16"/>
      <w:lang w:val="en-US" w:eastAsia="en-US" w:bidi="ar-SA"/>
    </w:rPr>
  </w:style>
  <w:style w:type="character" w:customStyle="1" w:styleId="SmallCardsCharChar">
    <w:name w:val="Small Cards Char Char"/>
    <w:rsid w:val="0029519D"/>
    <w:rPr>
      <w:sz w:val="14"/>
      <w:szCs w:val="24"/>
      <w:lang w:val="en-US" w:eastAsia="en-US" w:bidi="ar-SA"/>
    </w:rPr>
  </w:style>
  <w:style w:type="paragraph" w:customStyle="1" w:styleId="NormalCards">
    <w:name w:val="Normal Cards"/>
    <w:basedOn w:val="Normal"/>
    <w:rsid w:val="0029519D"/>
    <w:pPr>
      <w:ind w:left="288"/>
    </w:pPr>
    <w:rPr>
      <w:rFonts w:eastAsia="Times New Roman"/>
      <w:sz w:val="20"/>
    </w:rPr>
  </w:style>
  <w:style w:type="character" w:customStyle="1" w:styleId="iniciales">
    <w:name w:val="iniciales"/>
    <w:basedOn w:val="DefaultParagraphFont"/>
    <w:rsid w:val="0029519D"/>
  </w:style>
  <w:style w:type="character" w:customStyle="1" w:styleId="Style10ptBoldUnderline">
    <w:name w:val="Style 10 pt Bold Underline"/>
    <w:rsid w:val="0029519D"/>
    <w:rPr>
      <w:b/>
      <w:bCs/>
      <w:sz w:val="20"/>
      <w:u w:val="single"/>
    </w:rPr>
  </w:style>
  <w:style w:type="paragraph" w:customStyle="1" w:styleId="outdent">
    <w:name w:val="outdent"/>
    <w:basedOn w:val="Normal"/>
    <w:rsid w:val="0029519D"/>
    <w:pPr>
      <w:spacing w:before="100" w:beforeAutospacing="1" w:after="100" w:afterAutospacing="1"/>
    </w:pPr>
    <w:rPr>
      <w:rFonts w:ascii="Arial Unicode MS" w:eastAsia="Arial Unicode MS" w:hAnsi="Arial Unicode MS" w:cs="Arial Unicode MS"/>
      <w:sz w:val="24"/>
    </w:rPr>
  </w:style>
  <w:style w:type="paragraph" w:customStyle="1" w:styleId="lexique">
    <w:name w:val="lexique"/>
    <w:basedOn w:val="Normal"/>
    <w:rsid w:val="0029519D"/>
    <w:pPr>
      <w:spacing w:before="100" w:beforeAutospacing="1" w:after="100" w:afterAutospacing="1"/>
    </w:pPr>
    <w:rPr>
      <w:rFonts w:eastAsia="Times New Roman"/>
      <w:sz w:val="24"/>
    </w:rPr>
  </w:style>
  <w:style w:type="paragraph" w:customStyle="1" w:styleId="separator">
    <w:name w:val="separator"/>
    <w:basedOn w:val="Normal"/>
    <w:rsid w:val="0029519D"/>
    <w:pPr>
      <w:spacing w:before="100" w:beforeAutospacing="1" w:after="100" w:afterAutospacing="1"/>
    </w:pPr>
    <w:rPr>
      <w:rFonts w:eastAsia="Times New Roman"/>
      <w:sz w:val="24"/>
    </w:rPr>
  </w:style>
  <w:style w:type="paragraph" w:customStyle="1" w:styleId="bulletfollow">
    <w:name w:val="bulletfollow"/>
    <w:basedOn w:val="Normal"/>
    <w:rsid w:val="0029519D"/>
    <w:pPr>
      <w:spacing w:before="100" w:beforeAutospacing="1" w:after="100" w:afterAutospacing="1"/>
    </w:pPr>
    <w:rPr>
      <w:rFonts w:eastAsia="Times New Roman"/>
      <w:sz w:val="24"/>
    </w:rPr>
  </w:style>
  <w:style w:type="paragraph" w:customStyle="1" w:styleId="bulleted">
    <w:name w:val="bulleted"/>
    <w:basedOn w:val="Normal"/>
    <w:rsid w:val="0029519D"/>
    <w:pPr>
      <w:spacing w:before="100" w:beforeAutospacing="1" w:after="100" w:afterAutospacing="1"/>
    </w:pPr>
    <w:rPr>
      <w:rFonts w:eastAsia="Times New Roman"/>
      <w:sz w:val="24"/>
    </w:rPr>
  </w:style>
  <w:style w:type="paragraph" w:customStyle="1" w:styleId="Strikethrough0">
    <w:name w:val="Strikethrough"/>
    <w:next w:val="Normal"/>
    <w:link w:val="StrikethroughChar"/>
    <w:rsid w:val="0029519D"/>
    <w:rPr>
      <w:rFonts w:ascii="Times New Roman" w:eastAsia="Times New Roman" w:hAnsi="Times New Roman" w:cs="Times New Roman"/>
      <w:strike/>
      <w:sz w:val="20"/>
      <w:szCs w:val="20"/>
    </w:rPr>
  </w:style>
  <w:style w:type="character" w:customStyle="1" w:styleId="StrikethroughChar">
    <w:name w:val="Strikethrough Char"/>
    <w:link w:val="Strikethrough0"/>
    <w:rsid w:val="0029519D"/>
    <w:rPr>
      <w:rFonts w:ascii="Times New Roman" w:eastAsia="Times New Roman" w:hAnsi="Times New Roman" w:cs="Times New Roman"/>
      <w:strike/>
      <w:sz w:val="20"/>
      <w:szCs w:val="20"/>
    </w:rPr>
  </w:style>
  <w:style w:type="character" w:customStyle="1" w:styleId="UnderlineCardsCharChar">
    <w:name w:val="Underline Cards Char Char"/>
    <w:rsid w:val="0029519D"/>
    <w:rPr>
      <w:rFonts w:eastAsia="SimSun"/>
      <w:szCs w:val="24"/>
      <w:u w:val="thick"/>
      <w:lang w:val="en-US" w:eastAsia="en-US" w:bidi="ar-SA"/>
    </w:rPr>
  </w:style>
  <w:style w:type="character" w:customStyle="1" w:styleId="head">
    <w:name w:val="head"/>
    <w:basedOn w:val="DefaultParagraphFont"/>
    <w:rsid w:val="0029519D"/>
  </w:style>
  <w:style w:type="paragraph" w:customStyle="1" w:styleId="authorgroup">
    <w:name w:val="authorgroup"/>
    <w:basedOn w:val="Normal"/>
    <w:rsid w:val="0029519D"/>
    <w:pPr>
      <w:spacing w:before="100" w:beforeAutospacing="1" w:after="100" w:afterAutospacing="1"/>
    </w:pPr>
    <w:rPr>
      <w:rFonts w:eastAsia="Calibri"/>
      <w:sz w:val="24"/>
    </w:rPr>
  </w:style>
  <w:style w:type="paragraph" w:customStyle="1" w:styleId="affiliation1">
    <w:name w:val="affiliation1"/>
    <w:basedOn w:val="Normal"/>
    <w:rsid w:val="0029519D"/>
    <w:pPr>
      <w:spacing w:before="100" w:beforeAutospacing="1" w:after="100" w:afterAutospacing="1"/>
    </w:pPr>
    <w:rPr>
      <w:rFonts w:eastAsia="Calibri"/>
      <w:sz w:val="24"/>
    </w:rPr>
  </w:style>
  <w:style w:type="paragraph" w:customStyle="1" w:styleId="norm">
    <w:name w:val="norm"/>
    <w:basedOn w:val="Normal"/>
    <w:rsid w:val="0029519D"/>
    <w:pPr>
      <w:spacing w:before="100" w:beforeAutospacing="1" w:after="100" w:afterAutospacing="1"/>
    </w:pPr>
    <w:rPr>
      <w:rFonts w:eastAsia="Calibri"/>
      <w:sz w:val="24"/>
    </w:rPr>
  </w:style>
  <w:style w:type="character" w:customStyle="1" w:styleId="smallcapitals">
    <w:name w:val="smallcapitals"/>
    <w:basedOn w:val="DefaultParagraphFont"/>
    <w:rsid w:val="0029519D"/>
  </w:style>
  <w:style w:type="character" w:customStyle="1" w:styleId="number0">
    <w:name w:val="number"/>
    <w:basedOn w:val="DefaultParagraphFont"/>
    <w:rsid w:val="0029519D"/>
  </w:style>
  <w:style w:type="character" w:customStyle="1" w:styleId="swauthor">
    <w:name w:val="sw_author"/>
    <w:rsid w:val="0029519D"/>
  </w:style>
  <w:style w:type="character" w:customStyle="1" w:styleId="articlebody1">
    <w:name w:val="articlebody1"/>
    <w:rsid w:val="0029519D"/>
  </w:style>
  <w:style w:type="character" w:customStyle="1" w:styleId="small1">
    <w:name w:val="small1"/>
    <w:rsid w:val="0029519D"/>
  </w:style>
  <w:style w:type="paragraph" w:customStyle="1" w:styleId="AuthorDate2">
    <w:name w:val="Author/Date"/>
    <w:basedOn w:val="Normal"/>
    <w:link w:val="AuthorDateChar1"/>
    <w:rsid w:val="0029519D"/>
    <w:rPr>
      <w:rFonts w:eastAsia="Times New Roman"/>
      <w:b/>
      <w:sz w:val="24"/>
      <w:u w:val="single"/>
    </w:rPr>
  </w:style>
  <w:style w:type="character" w:customStyle="1" w:styleId="AuthorDateChar1">
    <w:name w:val="Author/Date Char1"/>
    <w:link w:val="AuthorDate2"/>
    <w:rsid w:val="0029519D"/>
    <w:rPr>
      <w:rFonts w:ascii="Calibri" w:eastAsia="Times New Roman" w:hAnsi="Calibri"/>
      <w:b/>
      <w:u w:val="single"/>
    </w:rPr>
  </w:style>
  <w:style w:type="character" w:customStyle="1" w:styleId="Shortcite">
    <w:name w:val="Shortcite"/>
    <w:basedOn w:val="DefaultParagraphFont"/>
    <w:rsid w:val="0029519D"/>
    <w:rPr>
      <w:rFonts w:ascii="Times New Roman" w:hAnsi="Times New Roman"/>
      <w:b/>
      <w:bCs/>
      <w:sz w:val="20"/>
    </w:rPr>
  </w:style>
  <w:style w:type="character" w:customStyle="1" w:styleId="Longcite">
    <w:name w:val="Longcite"/>
    <w:basedOn w:val="DefaultParagraphFont"/>
    <w:rsid w:val="0029519D"/>
    <w:rPr>
      <w:sz w:val="16"/>
    </w:rPr>
  </w:style>
  <w:style w:type="paragraph" w:customStyle="1" w:styleId="analytic0">
    <w:name w:val="analytic"/>
    <w:basedOn w:val="Normal"/>
    <w:link w:val="analyticChar0"/>
    <w:uiPriority w:val="4"/>
    <w:qFormat/>
    <w:rsid w:val="0029519D"/>
    <w:pPr>
      <w:spacing w:before="120"/>
    </w:pPr>
    <w:rPr>
      <w:rFonts w:ascii="Arial" w:hAnsi="Arial"/>
      <w:b/>
      <w:sz w:val="20"/>
    </w:rPr>
  </w:style>
  <w:style w:type="character" w:customStyle="1" w:styleId="analyticChar0">
    <w:name w:val="analytic Char"/>
    <w:basedOn w:val="DefaultParagraphFont"/>
    <w:link w:val="analytic0"/>
    <w:uiPriority w:val="4"/>
    <w:rsid w:val="0029519D"/>
    <w:rPr>
      <w:rFonts w:ascii="Arial" w:hAnsi="Arial"/>
      <w:b/>
      <w:sz w:val="20"/>
    </w:rPr>
  </w:style>
  <w:style w:type="character" w:customStyle="1" w:styleId="Normal30">
    <w:name w:val="Normal3"/>
    <w:basedOn w:val="DefaultParagraphFont"/>
    <w:rsid w:val="0029519D"/>
  </w:style>
  <w:style w:type="paragraph" w:customStyle="1" w:styleId="PageNumber8">
    <w:name w:val="Page Number8"/>
    <w:basedOn w:val="Normal"/>
    <w:next w:val="Normal"/>
    <w:rsid w:val="0029519D"/>
    <w:pPr>
      <w:spacing w:after="0" w:line="240" w:lineRule="auto"/>
    </w:pPr>
    <w:rPr>
      <w:rFonts w:ascii="Times New Roman" w:eastAsia="Times New Roman" w:hAnsi="Times New Roman"/>
      <w:sz w:val="20"/>
    </w:rPr>
  </w:style>
  <w:style w:type="paragraph" w:customStyle="1" w:styleId="Header2">
    <w:name w:val="Header2"/>
    <w:basedOn w:val="Heading1"/>
    <w:next w:val="Heading1"/>
    <w:rsid w:val="0029519D"/>
    <w:pPr>
      <w:keepLines w:val="0"/>
      <w:pageBreakBefore w:val="0"/>
      <w:pBdr>
        <w:top w:val="none" w:sz="0" w:space="0" w:color="auto"/>
        <w:left w:val="none" w:sz="0" w:space="0" w:color="auto"/>
        <w:bottom w:val="none" w:sz="0" w:space="0" w:color="auto"/>
        <w:right w:val="none" w:sz="0" w:space="0" w:color="auto"/>
      </w:pBdr>
      <w:spacing w:before="0" w:line="240" w:lineRule="auto"/>
    </w:pPr>
    <w:rPr>
      <w:rFonts w:ascii="Times New Roman" w:eastAsia="Times New Roman" w:hAnsi="Times New Roman" w:cs="Times New Roman"/>
      <w:bCs w:val="0"/>
      <w:kern w:val="32"/>
      <w:sz w:val="48"/>
      <w:szCs w:val="24"/>
      <w:u w:val="single"/>
    </w:rPr>
  </w:style>
  <w:style w:type="paragraph" w:customStyle="1" w:styleId="Heading12">
    <w:name w:val="Heading 12"/>
    <w:basedOn w:val="Normal"/>
    <w:next w:val="Normal"/>
    <w:rsid w:val="0029519D"/>
    <w:pPr>
      <w:keepNext/>
      <w:widowControl w:val="0"/>
      <w:suppressAutoHyphens/>
      <w:spacing w:after="0" w:line="240" w:lineRule="auto"/>
      <w:jc w:val="center"/>
    </w:pPr>
    <w:rPr>
      <w:rFonts w:ascii="Times New Roman" w:eastAsia="Tahoma" w:hAnsi="Times New Roman"/>
      <w:b/>
      <w:sz w:val="48"/>
      <w:szCs w:val="32"/>
      <w:u w:val="single"/>
    </w:rPr>
  </w:style>
  <w:style w:type="character" w:customStyle="1" w:styleId="NoterefInText">
    <w:name w:val="_NoterefInText"/>
    <w:uiPriority w:val="99"/>
    <w:rsid w:val="0029519D"/>
    <w:rPr>
      <w:rFonts w:cs="New Baskerville"/>
      <w:color w:val="000000"/>
    </w:rPr>
  </w:style>
  <w:style w:type="character" w:customStyle="1" w:styleId="postauthor">
    <w:name w:val="postauthor"/>
    <w:basedOn w:val="DefaultParagraphFont"/>
    <w:rsid w:val="0029519D"/>
  </w:style>
  <w:style w:type="paragraph" w:customStyle="1" w:styleId="notes-source-hasnotes">
    <w:name w:val="notes-source-hasnotes"/>
    <w:basedOn w:val="Normal"/>
    <w:rsid w:val="0029519D"/>
    <w:pPr>
      <w:spacing w:before="100" w:beforeAutospacing="1" w:after="100" w:afterAutospacing="1"/>
    </w:pPr>
    <w:rPr>
      <w:rFonts w:ascii="Times" w:hAnsi="Times"/>
      <w:sz w:val="20"/>
      <w:szCs w:val="20"/>
    </w:rPr>
  </w:style>
  <w:style w:type="character" w:customStyle="1" w:styleId="span">
    <w:name w:val="span"/>
    <w:basedOn w:val="DefaultParagraphFont"/>
    <w:rsid w:val="0029519D"/>
  </w:style>
  <w:style w:type="character" w:customStyle="1" w:styleId="maintitle">
    <w:name w:val="maintitle"/>
    <w:basedOn w:val="DefaultParagraphFont"/>
    <w:rsid w:val="0029519D"/>
  </w:style>
  <w:style w:type="character" w:customStyle="1" w:styleId="thirdparty-logo">
    <w:name w:val="thirdparty-logo"/>
    <w:basedOn w:val="DefaultParagraphFont"/>
    <w:rsid w:val="0029519D"/>
  </w:style>
  <w:style w:type="paragraph" w:customStyle="1" w:styleId="articlemeta">
    <w:name w:val="articlemeta"/>
    <w:basedOn w:val="Normal"/>
    <w:rsid w:val="0029519D"/>
    <w:pPr>
      <w:spacing w:before="100" w:beforeAutospacing="1" w:after="100" w:afterAutospacing="1"/>
    </w:pPr>
    <w:rPr>
      <w:rFonts w:ascii="Times" w:hAnsi="Times"/>
      <w:sz w:val="20"/>
      <w:szCs w:val="20"/>
    </w:rPr>
  </w:style>
  <w:style w:type="character" w:customStyle="1" w:styleId="vcard">
    <w:name w:val="vcard"/>
    <w:basedOn w:val="DefaultParagraphFont"/>
    <w:rsid w:val="0029519D"/>
  </w:style>
  <w:style w:type="character" w:customStyle="1" w:styleId="print-footnote">
    <w:name w:val="print-footnote"/>
    <w:basedOn w:val="DefaultParagraphFont"/>
    <w:rsid w:val="0029519D"/>
  </w:style>
  <w:style w:type="character" w:customStyle="1" w:styleId="datestring">
    <w:name w:val="datestring"/>
    <w:basedOn w:val="DefaultParagraphFont"/>
    <w:rsid w:val="0029519D"/>
  </w:style>
  <w:style w:type="paragraph" w:customStyle="1" w:styleId="left">
    <w:name w:val="left"/>
    <w:basedOn w:val="Normal"/>
    <w:rsid w:val="0029519D"/>
    <w:pPr>
      <w:spacing w:before="100" w:beforeAutospacing="1" w:after="100" w:afterAutospacing="1"/>
    </w:pPr>
    <w:rPr>
      <w:rFonts w:ascii="Times" w:hAnsi="Times"/>
      <w:sz w:val="20"/>
      <w:szCs w:val="20"/>
    </w:rPr>
  </w:style>
  <w:style w:type="paragraph" w:customStyle="1" w:styleId="right">
    <w:name w:val="right"/>
    <w:basedOn w:val="Normal"/>
    <w:rsid w:val="0029519D"/>
    <w:pPr>
      <w:spacing w:before="100" w:beforeAutospacing="1" w:after="100" w:afterAutospacing="1"/>
    </w:pPr>
    <w:rPr>
      <w:rFonts w:ascii="Times" w:hAnsi="Times"/>
      <w:sz w:val="20"/>
      <w:szCs w:val="20"/>
    </w:rPr>
  </w:style>
  <w:style w:type="character" w:customStyle="1" w:styleId="gptad">
    <w:name w:val="gptad"/>
    <w:basedOn w:val="DefaultParagraphFont"/>
    <w:rsid w:val="0029519D"/>
  </w:style>
  <w:style w:type="paragraph" w:customStyle="1" w:styleId="creditpostedmodified">
    <w:name w:val="credit_posted_modified"/>
    <w:basedOn w:val="Normal"/>
    <w:rsid w:val="0029519D"/>
    <w:pPr>
      <w:spacing w:before="100" w:beforeAutospacing="1" w:after="100" w:afterAutospacing="1"/>
    </w:pPr>
    <w:rPr>
      <w:rFonts w:ascii="Times" w:hAnsi="Times"/>
      <w:sz w:val="20"/>
      <w:szCs w:val="20"/>
    </w:rPr>
  </w:style>
  <w:style w:type="character" w:customStyle="1" w:styleId="creditline">
    <w:name w:val="creditline"/>
    <w:basedOn w:val="DefaultParagraphFont"/>
    <w:rsid w:val="0029519D"/>
  </w:style>
  <w:style w:type="character" w:customStyle="1" w:styleId="grd">
    <w:name w:val="grd"/>
    <w:basedOn w:val="DefaultParagraphFont"/>
    <w:rsid w:val="0029519D"/>
  </w:style>
  <w:style w:type="paragraph" w:customStyle="1" w:styleId="hs-text-container">
    <w:name w:val="hs-text-container"/>
    <w:basedOn w:val="Normal"/>
    <w:rsid w:val="0029519D"/>
    <w:pPr>
      <w:spacing w:before="100" w:beforeAutospacing="1" w:after="100" w:afterAutospacing="1"/>
    </w:pPr>
    <w:rPr>
      <w:rFonts w:ascii="Times" w:hAnsi="Times"/>
      <w:sz w:val="20"/>
      <w:szCs w:val="20"/>
    </w:rPr>
  </w:style>
  <w:style w:type="character" w:customStyle="1" w:styleId="created">
    <w:name w:val="created"/>
    <w:basedOn w:val="DefaultParagraphFont"/>
    <w:rsid w:val="0029519D"/>
  </w:style>
  <w:style w:type="character" w:customStyle="1" w:styleId="changed">
    <w:name w:val="changed"/>
    <w:basedOn w:val="DefaultParagraphFont"/>
    <w:rsid w:val="0029519D"/>
  </w:style>
  <w:style w:type="character" w:customStyle="1" w:styleId="article-author-name">
    <w:name w:val="article-author-name"/>
    <w:basedOn w:val="DefaultParagraphFont"/>
    <w:rsid w:val="0029519D"/>
  </w:style>
  <w:style w:type="character" w:customStyle="1" w:styleId="bioexcerpt">
    <w:name w:val="bio_excerpt"/>
    <w:basedOn w:val="DefaultParagraphFont"/>
    <w:rsid w:val="0029519D"/>
  </w:style>
  <w:style w:type="character" w:customStyle="1" w:styleId="commentcount">
    <w:name w:val="comment_count"/>
    <w:basedOn w:val="DefaultParagraphFont"/>
    <w:rsid w:val="0029519D"/>
  </w:style>
  <w:style w:type="character" w:customStyle="1" w:styleId="searchtermshighlighted">
    <w:name w:val="searchtermshighlighted"/>
    <w:basedOn w:val="DefaultParagraphFont"/>
    <w:rsid w:val="0029519D"/>
  </w:style>
  <w:style w:type="character" w:customStyle="1" w:styleId="contributornametrigger">
    <w:name w:val="contributornametrigger"/>
    <w:basedOn w:val="DefaultParagraphFont"/>
    <w:rsid w:val="0029519D"/>
  </w:style>
  <w:style w:type="character" w:customStyle="1" w:styleId="bylinepipe">
    <w:name w:val="bylinepipe"/>
    <w:basedOn w:val="DefaultParagraphFont"/>
    <w:rsid w:val="0029519D"/>
  </w:style>
  <w:style w:type="character" w:customStyle="1" w:styleId="lucenesearchresulturlb">
    <w:name w:val="lucene_search_result_url_b"/>
    <w:basedOn w:val="DefaultParagraphFont"/>
    <w:rsid w:val="0029519D"/>
  </w:style>
  <w:style w:type="character" w:customStyle="1" w:styleId="faculty-title">
    <w:name w:val="faculty-title"/>
    <w:basedOn w:val="DefaultParagraphFont"/>
    <w:rsid w:val="0029519D"/>
  </w:style>
  <w:style w:type="character" w:customStyle="1" w:styleId="count">
    <w:name w:val="count"/>
    <w:basedOn w:val="DefaultParagraphFont"/>
    <w:rsid w:val="0029519D"/>
  </w:style>
  <w:style w:type="character" w:customStyle="1" w:styleId="volume">
    <w:name w:val="volume"/>
    <w:basedOn w:val="DefaultParagraphFont"/>
    <w:rsid w:val="0029519D"/>
  </w:style>
  <w:style w:type="character" w:customStyle="1" w:styleId="issue">
    <w:name w:val="issue"/>
    <w:basedOn w:val="DefaultParagraphFont"/>
    <w:rsid w:val="0029519D"/>
  </w:style>
  <w:style w:type="character" w:customStyle="1" w:styleId="pages">
    <w:name w:val="pages"/>
    <w:basedOn w:val="DefaultParagraphFont"/>
    <w:rsid w:val="0029519D"/>
  </w:style>
  <w:style w:type="character" w:customStyle="1" w:styleId="person">
    <w:name w:val="person"/>
    <w:basedOn w:val="DefaultParagraphFont"/>
    <w:rsid w:val="0029519D"/>
  </w:style>
  <w:style w:type="character" w:customStyle="1" w:styleId="corresponding">
    <w:name w:val="corresponding"/>
    <w:basedOn w:val="DefaultParagraphFont"/>
    <w:rsid w:val="0029519D"/>
  </w:style>
  <w:style w:type="paragraph" w:customStyle="1" w:styleId="entry-meta">
    <w:name w:val="entry-meta"/>
    <w:basedOn w:val="Normal"/>
    <w:rsid w:val="0029519D"/>
    <w:pPr>
      <w:spacing w:before="100" w:beforeAutospacing="1" w:after="100" w:afterAutospacing="1"/>
    </w:pPr>
    <w:rPr>
      <w:rFonts w:ascii="Times" w:hAnsi="Times"/>
      <w:sz w:val="20"/>
      <w:szCs w:val="20"/>
    </w:rPr>
  </w:style>
  <w:style w:type="character" w:customStyle="1" w:styleId="post-time">
    <w:name w:val="post-time"/>
    <w:basedOn w:val="DefaultParagraphFont"/>
    <w:rsid w:val="0029519D"/>
  </w:style>
  <w:style w:type="character" w:customStyle="1" w:styleId="post-category">
    <w:name w:val="post-category"/>
    <w:basedOn w:val="DefaultParagraphFont"/>
    <w:rsid w:val="0029519D"/>
  </w:style>
  <w:style w:type="character" w:customStyle="1" w:styleId="post-author">
    <w:name w:val="post-author"/>
    <w:basedOn w:val="DefaultParagraphFont"/>
    <w:rsid w:val="0029519D"/>
  </w:style>
  <w:style w:type="character" w:customStyle="1" w:styleId="A10">
    <w:name w:val="A10"/>
    <w:uiPriority w:val="99"/>
    <w:rsid w:val="0029519D"/>
    <w:rPr>
      <w:rFonts w:cs="Trebuchet MS"/>
      <w:color w:val="000000"/>
      <w:sz w:val="11"/>
      <w:szCs w:val="11"/>
    </w:rPr>
  </w:style>
  <w:style w:type="paragraph" w:customStyle="1" w:styleId="Pa10">
    <w:name w:val="Pa10"/>
    <w:basedOn w:val="Default"/>
    <w:next w:val="Default"/>
    <w:uiPriority w:val="99"/>
    <w:rsid w:val="0029519D"/>
    <w:pPr>
      <w:widowControl w:val="0"/>
      <w:spacing w:line="201" w:lineRule="atLeast"/>
    </w:pPr>
    <w:rPr>
      <w:rFonts w:ascii="Trebuchet MS" w:eastAsiaTheme="minorEastAsia" w:hAnsi="Trebuchet MS"/>
      <w:color w:val="auto"/>
    </w:rPr>
  </w:style>
  <w:style w:type="paragraph" w:customStyle="1" w:styleId="articledetails">
    <w:name w:val="articledetails"/>
    <w:basedOn w:val="Normal"/>
    <w:rsid w:val="0029519D"/>
    <w:pPr>
      <w:spacing w:before="100" w:beforeAutospacing="1" w:after="100" w:afterAutospacing="1"/>
    </w:pPr>
    <w:rPr>
      <w:rFonts w:ascii="Times" w:hAnsi="Times"/>
      <w:sz w:val="20"/>
      <w:szCs w:val="20"/>
    </w:rPr>
  </w:style>
  <w:style w:type="character" w:customStyle="1" w:styleId="posted-and-updated">
    <w:name w:val="posted-and-updated"/>
    <w:basedOn w:val="DefaultParagraphFont"/>
    <w:rsid w:val="0029519D"/>
  </w:style>
  <w:style w:type="paragraph" w:customStyle="1" w:styleId="aff">
    <w:name w:val="aff"/>
    <w:basedOn w:val="Normal"/>
    <w:rsid w:val="0029519D"/>
    <w:pPr>
      <w:spacing w:before="100" w:beforeAutospacing="1" w:after="100" w:afterAutospacing="1"/>
    </w:pPr>
    <w:rPr>
      <w:rFonts w:ascii="Times" w:hAnsi="Times"/>
      <w:sz w:val="20"/>
      <w:szCs w:val="20"/>
    </w:rPr>
  </w:style>
  <w:style w:type="character" w:customStyle="1" w:styleId="entry-author">
    <w:name w:val="entry-author"/>
    <w:basedOn w:val="DefaultParagraphFont"/>
    <w:rsid w:val="0029519D"/>
  </w:style>
  <w:style w:type="character" w:customStyle="1" w:styleId="entry-author-name">
    <w:name w:val="entry-author-name"/>
    <w:basedOn w:val="DefaultParagraphFont"/>
    <w:rsid w:val="0029519D"/>
  </w:style>
  <w:style w:type="character" w:customStyle="1" w:styleId="contrib-degrees">
    <w:name w:val="contrib-degrees"/>
    <w:basedOn w:val="DefaultParagraphFont"/>
    <w:rsid w:val="0029519D"/>
  </w:style>
  <w:style w:type="character" w:customStyle="1" w:styleId="contrib-on-behalf-of">
    <w:name w:val="contrib-on-behalf-of"/>
    <w:basedOn w:val="DefaultParagraphFont"/>
    <w:rsid w:val="0029519D"/>
  </w:style>
  <w:style w:type="character" w:customStyle="1" w:styleId="pubtime">
    <w:name w:val="pubtime"/>
    <w:basedOn w:val="DefaultParagraphFont"/>
    <w:rsid w:val="0029519D"/>
  </w:style>
  <w:style w:type="character" w:customStyle="1" w:styleId="fbcommentscount">
    <w:name w:val="fb_comments_count"/>
    <w:basedOn w:val="DefaultParagraphFont"/>
    <w:rsid w:val="0029519D"/>
  </w:style>
  <w:style w:type="character" w:customStyle="1" w:styleId="stsharethiscustom">
    <w:name w:val="st_sharethis_custom"/>
    <w:basedOn w:val="DefaultParagraphFont"/>
    <w:rsid w:val="0029519D"/>
  </w:style>
  <w:style w:type="paragraph" w:customStyle="1" w:styleId="permalinkable">
    <w:name w:val="permalinkable"/>
    <w:basedOn w:val="Normal"/>
    <w:rsid w:val="0029519D"/>
    <w:pPr>
      <w:spacing w:before="100" w:beforeAutospacing="1" w:after="100" w:afterAutospacing="1"/>
    </w:pPr>
    <w:rPr>
      <w:rFonts w:ascii="Times" w:hAnsi="Times"/>
      <w:sz w:val="20"/>
      <w:szCs w:val="20"/>
    </w:rPr>
  </w:style>
  <w:style w:type="character" w:customStyle="1" w:styleId="post-date">
    <w:name w:val="post-date"/>
    <w:basedOn w:val="DefaultParagraphFont"/>
    <w:rsid w:val="0029519D"/>
  </w:style>
  <w:style w:type="character" w:customStyle="1" w:styleId="link-external">
    <w:name w:val="link-external"/>
    <w:basedOn w:val="DefaultParagraphFont"/>
    <w:rsid w:val="0029519D"/>
  </w:style>
  <w:style w:type="character" w:customStyle="1" w:styleId="articleauthor0">
    <w:name w:val="article_author"/>
    <w:basedOn w:val="DefaultParagraphFont"/>
    <w:rsid w:val="0029519D"/>
  </w:style>
  <w:style w:type="character" w:customStyle="1" w:styleId="articleissue">
    <w:name w:val="article_issue"/>
    <w:basedOn w:val="DefaultParagraphFont"/>
    <w:rsid w:val="0029519D"/>
  </w:style>
  <w:style w:type="character" w:customStyle="1" w:styleId="a-size-large">
    <w:name w:val="a-size-large"/>
    <w:basedOn w:val="DefaultParagraphFont"/>
    <w:rsid w:val="0029519D"/>
  </w:style>
  <w:style w:type="character" w:customStyle="1" w:styleId="a-size-medium">
    <w:name w:val="a-size-medium"/>
    <w:basedOn w:val="DefaultParagraphFont"/>
    <w:rsid w:val="0029519D"/>
  </w:style>
  <w:style w:type="character" w:customStyle="1" w:styleId="contribution">
    <w:name w:val="contribution"/>
    <w:basedOn w:val="DefaultParagraphFont"/>
    <w:rsid w:val="0029519D"/>
  </w:style>
  <w:style w:type="character" w:customStyle="1" w:styleId="a-color-secondary">
    <w:name w:val="a-color-secondary"/>
    <w:basedOn w:val="DefaultParagraphFont"/>
    <w:rsid w:val="0029519D"/>
  </w:style>
  <w:style w:type="paragraph" w:customStyle="1" w:styleId="sbyline">
    <w:name w:val="sbyline"/>
    <w:basedOn w:val="Normal"/>
    <w:rsid w:val="0029519D"/>
    <w:pPr>
      <w:spacing w:before="100" w:beforeAutospacing="1" w:after="100" w:afterAutospacing="1"/>
    </w:pPr>
    <w:rPr>
      <w:rFonts w:ascii="Times" w:hAnsi="Times"/>
      <w:sz w:val="20"/>
      <w:szCs w:val="20"/>
    </w:rPr>
  </w:style>
  <w:style w:type="character" w:customStyle="1" w:styleId="ui-author">
    <w:name w:val="ui-author"/>
    <w:basedOn w:val="DefaultParagraphFont"/>
    <w:rsid w:val="0029519D"/>
  </w:style>
  <w:style w:type="character" w:customStyle="1" w:styleId="ui-staffline">
    <w:name w:val="ui-staffline"/>
    <w:basedOn w:val="DefaultParagraphFont"/>
    <w:rsid w:val="0029519D"/>
  </w:style>
  <w:style w:type="paragraph" w:customStyle="1" w:styleId="promotion-tag-p">
    <w:name w:val="promotion-tag-p"/>
    <w:basedOn w:val="Normal"/>
    <w:rsid w:val="0029519D"/>
    <w:pPr>
      <w:spacing w:before="100" w:beforeAutospacing="1" w:after="100" w:afterAutospacing="1"/>
    </w:pPr>
    <w:rPr>
      <w:rFonts w:ascii="Times" w:hAnsi="Times"/>
      <w:sz w:val="20"/>
      <w:szCs w:val="20"/>
    </w:rPr>
  </w:style>
  <w:style w:type="paragraph" w:customStyle="1" w:styleId="heading">
    <w:name w:val="heading"/>
    <w:basedOn w:val="Normal"/>
    <w:rsid w:val="0029519D"/>
    <w:pPr>
      <w:spacing w:before="100" w:beforeAutospacing="1" w:after="100" w:afterAutospacing="1"/>
    </w:pPr>
    <w:rPr>
      <w:rFonts w:ascii="Times" w:hAnsi="Times"/>
      <w:sz w:val="20"/>
      <w:szCs w:val="20"/>
    </w:rPr>
  </w:style>
  <w:style w:type="character" w:customStyle="1" w:styleId="value">
    <w:name w:val="value"/>
    <w:basedOn w:val="DefaultParagraphFont"/>
    <w:rsid w:val="0029519D"/>
  </w:style>
  <w:style w:type="character" w:customStyle="1" w:styleId="specialissuelabel">
    <w:name w:val="specialissuelabel"/>
    <w:basedOn w:val="DefaultParagraphFont"/>
    <w:rsid w:val="0029519D"/>
  </w:style>
  <w:style w:type="character" w:customStyle="1" w:styleId="referencediv">
    <w:name w:val="referencediv"/>
    <w:basedOn w:val="DefaultParagraphFont"/>
    <w:rsid w:val="0029519D"/>
  </w:style>
  <w:style w:type="character" w:customStyle="1" w:styleId="wp-smiley">
    <w:name w:val="wp-smiley"/>
    <w:basedOn w:val="DefaultParagraphFont"/>
    <w:rsid w:val="0029519D"/>
  </w:style>
  <w:style w:type="character" w:customStyle="1" w:styleId="artjournal">
    <w:name w:val="art_journal"/>
    <w:basedOn w:val="DefaultParagraphFont"/>
    <w:rsid w:val="0029519D"/>
  </w:style>
  <w:style w:type="character" w:customStyle="1" w:styleId="artdatevolumeissuepart">
    <w:name w:val="art_datevolumeissuepart"/>
    <w:basedOn w:val="DefaultParagraphFont"/>
    <w:rsid w:val="0029519D"/>
  </w:style>
  <w:style w:type="character" w:customStyle="1" w:styleId="artpages">
    <w:name w:val="art_pages"/>
    <w:basedOn w:val="DefaultParagraphFont"/>
    <w:rsid w:val="0029519D"/>
  </w:style>
  <w:style w:type="character" w:customStyle="1" w:styleId="singlehighlightclass">
    <w:name w:val="single_highlight_class"/>
    <w:basedOn w:val="DefaultParagraphFont"/>
    <w:rsid w:val="0029519D"/>
  </w:style>
  <w:style w:type="character" w:customStyle="1" w:styleId="degree">
    <w:name w:val="degree"/>
    <w:basedOn w:val="DefaultParagraphFont"/>
    <w:rsid w:val="0029519D"/>
  </w:style>
  <w:style w:type="character" w:customStyle="1" w:styleId="major">
    <w:name w:val="major"/>
    <w:basedOn w:val="DefaultParagraphFont"/>
    <w:rsid w:val="0029519D"/>
  </w:style>
  <w:style w:type="character" w:customStyle="1" w:styleId="authors">
    <w:name w:val="authors"/>
    <w:basedOn w:val="DefaultParagraphFont"/>
    <w:rsid w:val="0029519D"/>
  </w:style>
  <w:style w:type="character" w:customStyle="1" w:styleId="views">
    <w:name w:val="views"/>
    <w:basedOn w:val="DefaultParagraphFont"/>
    <w:rsid w:val="0029519D"/>
  </w:style>
  <w:style w:type="character" w:customStyle="1" w:styleId="stmainservices">
    <w:name w:val="stmainservices"/>
    <w:basedOn w:val="DefaultParagraphFont"/>
    <w:rsid w:val="0029519D"/>
  </w:style>
  <w:style w:type="character" w:customStyle="1" w:styleId="stbubblehcount">
    <w:name w:val="stbubble_hcount"/>
    <w:basedOn w:val="DefaultParagraphFont"/>
    <w:rsid w:val="0029519D"/>
  </w:style>
  <w:style w:type="paragraph" w:customStyle="1" w:styleId="Document">
    <w:name w:val="_Document"/>
    <w:basedOn w:val="Default"/>
    <w:next w:val="Default"/>
    <w:uiPriority w:val="99"/>
    <w:rsid w:val="0029519D"/>
    <w:pPr>
      <w:widowControl w:val="0"/>
    </w:pPr>
    <w:rPr>
      <w:rFonts w:ascii="New Baskerville" w:eastAsiaTheme="minorEastAsia" w:hAnsi="New Baskerville"/>
      <w:color w:val="auto"/>
    </w:rPr>
  </w:style>
  <w:style w:type="paragraph" w:customStyle="1" w:styleId="SubHead1">
    <w:name w:val="_SubHead1"/>
    <w:basedOn w:val="Default"/>
    <w:next w:val="Default"/>
    <w:uiPriority w:val="99"/>
    <w:rsid w:val="0029519D"/>
    <w:pPr>
      <w:widowControl w:val="0"/>
    </w:pPr>
    <w:rPr>
      <w:rFonts w:ascii="New Baskerville" w:eastAsiaTheme="minorEastAsia" w:hAnsi="New Baskerville"/>
      <w:color w:val="auto"/>
    </w:rPr>
  </w:style>
  <w:style w:type="paragraph" w:customStyle="1" w:styleId="SubHead2">
    <w:name w:val="_SubHead2"/>
    <w:basedOn w:val="Default"/>
    <w:next w:val="Default"/>
    <w:uiPriority w:val="99"/>
    <w:rsid w:val="0029519D"/>
    <w:pPr>
      <w:widowControl w:val="0"/>
    </w:pPr>
    <w:rPr>
      <w:rFonts w:ascii="New Baskerville" w:eastAsiaTheme="minorEastAsia" w:hAnsi="New Baskerville"/>
      <w:color w:val="auto"/>
    </w:rPr>
  </w:style>
  <w:style w:type="paragraph" w:customStyle="1" w:styleId="collapsed-hide">
    <w:name w:val="collapsed-hide"/>
    <w:basedOn w:val="Normal"/>
    <w:rsid w:val="0029519D"/>
    <w:pPr>
      <w:spacing w:before="100" w:beforeAutospacing="1" w:after="100" w:afterAutospacing="1"/>
    </w:pPr>
    <w:rPr>
      <w:rFonts w:ascii="Times" w:hAnsi="Times"/>
      <w:sz w:val="20"/>
      <w:szCs w:val="20"/>
    </w:rPr>
  </w:style>
  <w:style w:type="paragraph" w:customStyle="1" w:styleId="Pa7">
    <w:name w:val="Pa7"/>
    <w:basedOn w:val="Default"/>
    <w:next w:val="Default"/>
    <w:uiPriority w:val="99"/>
    <w:rsid w:val="0029519D"/>
    <w:pPr>
      <w:widowControl w:val="0"/>
      <w:spacing w:line="211" w:lineRule="atLeast"/>
    </w:pPr>
    <w:rPr>
      <w:rFonts w:ascii="Mokka" w:eastAsiaTheme="minorEastAsia" w:hAnsi="Mokka"/>
      <w:color w:val="auto"/>
    </w:rPr>
  </w:style>
  <w:style w:type="paragraph" w:customStyle="1" w:styleId="odd">
    <w:name w:val="odd"/>
    <w:basedOn w:val="Normal"/>
    <w:rsid w:val="0029519D"/>
    <w:pPr>
      <w:spacing w:before="100" w:beforeAutospacing="1" w:after="100" w:afterAutospacing="1"/>
    </w:pPr>
    <w:rPr>
      <w:rFonts w:ascii="Times" w:hAnsi="Times"/>
      <w:sz w:val="20"/>
      <w:szCs w:val="20"/>
    </w:rPr>
  </w:style>
  <w:style w:type="character" w:customStyle="1" w:styleId="article-author">
    <w:name w:val="article-author"/>
    <w:basedOn w:val="DefaultParagraphFont"/>
    <w:rsid w:val="0029519D"/>
  </w:style>
  <w:style w:type="character" w:customStyle="1" w:styleId="tolocaltime">
    <w:name w:val="tolocaltime"/>
    <w:basedOn w:val="DefaultParagraphFont"/>
    <w:rsid w:val="0029519D"/>
  </w:style>
  <w:style w:type="character" w:customStyle="1" w:styleId="pb-byline">
    <w:name w:val="pb-byline"/>
    <w:basedOn w:val="DefaultParagraphFont"/>
    <w:rsid w:val="0029519D"/>
  </w:style>
  <w:style w:type="character" w:customStyle="1" w:styleId="pb-timestamp">
    <w:name w:val="pb-timestamp"/>
    <w:basedOn w:val="DefaultParagraphFont"/>
    <w:rsid w:val="0029519D"/>
  </w:style>
  <w:style w:type="character" w:customStyle="1" w:styleId="posted-on">
    <w:name w:val="posted-on"/>
    <w:basedOn w:val="DefaultParagraphFont"/>
    <w:rsid w:val="0029519D"/>
  </w:style>
  <w:style w:type="character" w:customStyle="1" w:styleId="even">
    <w:name w:val="even"/>
    <w:basedOn w:val="DefaultParagraphFont"/>
    <w:rsid w:val="0029519D"/>
  </w:style>
  <w:style w:type="paragraph" w:customStyle="1" w:styleId="volissue">
    <w:name w:val="volissue"/>
    <w:basedOn w:val="Normal"/>
    <w:rsid w:val="0029519D"/>
    <w:pPr>
      <w:spacing w:before="100" w:beforeAutospacing="1" w:after="100" w:afterAutospacing="1"/>
    </w:pPr>
    <w:rPr>
      <w:rFonts w:ascii="Times" w:hAnsi="Times"/>
      <w:sz w:val="20"/>
      <w:szCs w:val="20"/>
    </w:rPr>
  </w:style>
  <w:style w:type="character" w:customStyle="1" w:styleId="cat-date-line4">
    <w:name w:val="cat-date-line4"/>
    <w:basedOn w:val="DefaultParagraphFont"/>
    <w:rsid w:val="0029519D"/>
  </w:style>
  <w:style w:type="character" w:customStyle="1" w:styleId="articledate">
    <w:name w:val="articledate"/>
    <w:basedOn w:val="DefaultParagraphFont"/>
    <w:rsid w:val="0029519D"/>
  </w:style>
  <w:style w:type="character" w:customStyle="1" w:styleId="post-byline">
    <w:name w:val="post-byline"/>
    <w:basedOn w:val="DefaultParagraphFont"/>
    <w:rsid w:val="0029519D"/>
  </w:style>
  <w:style w:type="character" w:customStyle="1" w:styleId="metadate">
    <w:name w:val="meta_date"/>
    <w:basedOn w:val="DefaultParagraphFont"/>
    <w:rsid w:val="0029519D"/>
  </w:style>
  <w:style w:type="character" w:customStyle="1" w:styleId="fa">
    <w:name w:val="fa"/>
    <w:basedOn w:val="DefaultParagraphFont"/>
    <w:rsid w:val="0029519D"/>
  </w:style>
  <w:style w:type="character" w:customStyle="1" w:styleId="longname">
    <w:name w:val="longname"/>
    <w:basedOn w:val="DefaultParagraphFont"/>
    <w:rsid w:val="0029519D"/>
  </w:style>
  <w:style w:type="character" w:customStyle="1" w:styleId="echocontainer">
    <w:name w:val="echo_container"/>
    <w:basedOn w:val="DefaultParagraphFont"/>
    <w:rsid w:val="0029519D"/>
  </w:style>
  <w:style w:type="character" w:customStyle="1" w:styleId="comment-display">
    <w:name w:val="comment-display"/>
    <w:basedOn w:val="DefaultParagraphFont"/>
    <w:rsid w:val="0029519D"/>
  </w:style>
  <w:style w:type="paragraph" w:customStyle="1" w:styleId="comment-count-label">
    <w:name w:val="comment-count-label"/>
    <w:basedOn w:val="Normal"/>
    <w:rsid w:val="0029519D"/>
    <w:pPr>
      <w:spacing w:before="100" w:beforeAutospacing="1" w:after="100" w:afterAutospacing="1"/>
    </w:pPr>
    <w:rPr>
      <w:rFonts w:ascii="Times" w:hAnsi="Times"/>
      <w:sz w:val="20"/>
      <w:szCs w:val="20"/>
    </w:rPr>
  </w:style>
  <w:style w:type="character" w:customStyle="1" w:styleId="echo-counter">
    <w:name w:val="echo-counter"/>
    <w:basedOn w:val="DefaultParagraphFont"/>
    <w:rsid w:val="0029519D"/>
  </w:style>
  <w:style w:type="character" w:customStyle="1" w:styleId="discussion-policy">
    <w:name w:val="discussion-policy"/>
    <w:basedOn w:val="DefaultParagraphFont"/>
    <w:rsid w:val="0029519D"/>
  </w:style>
  <w:style w:type="character" w:customStyle="1" w:styleId="echo-apps-conversations-streamcaption">
    <w:name w:val="echo-apps-conversations-streamcaption"/>
    <w:basedOn w:val="DefaultParagraphFont"/>
    <w:rsid w:val="0029519D"/>
  </w:style>
  <w:style w:type="character" w:customStyle="1" w:styleId="echo-streamserver-controls-stream-item-text">
    <w:name w:val="echo-streamserver-controls-stream-item-text"/>
    <w:basedOn w:val="DefaultParagraphFont"/>
    <w:rsid w:val="0029519D"/>
  </w:style>
  <w:style w:type="character" w:customStyle="1" w:styleId="echo-streamserver-controls-facepile-more">
    <w:name w:val="echo-streamserver-controls-facepile-more"/>
    <w:basedOn w:val="DefaultParagraphFont"/>
    <w:rsid w:val="0029519D"/>
  </w:style>
  <w:style w:type="character" w:customStyle="1" w:styleId="echo-primaryfont">
    <w:name w:val="echo-primaryfont"/>
    <w:basedOn w:val="DefaultParagraphFont"/>
    <w:rsid w:val="0029519D"/>
  </w:style>
  <w:style w:type="character" w:customStyle="1" w:styleId="section">
    <w:name w:val="section"/>
    <w:basedOn w:val="DefaultParagraphFont"/>
    <w:rsid w:val="0029519D"/>
  </w:style>
  <w:style w:type="character" w:customStyle="1" w:styleId="wpsr-txt-headline">
    <w:name w:val="wpsr-txt-headline"/>
    <w:basedOn w:val="DefaultParagraphFont"/>
    <w:rsid w:val="0029519D"/>
  </w:style>
  <w:style w:type="character" w:customStyle="1" w:styleId="asset-metabar-author">
    <w:name w:val="asset-metabar-author"/>
    <w:basedOn w:val="DefaultParagraphFont"/>
    <w:rsid w:val="0029519D"/>
  </w:style>
  <w:style w:type="character" w:customStyle="1" w:styleId="eza-dateline">
    <w:name w:val="eza-dateline"/>
    <w:basedOn w:val="DefaultParagraphFont"/>
    <w:rsid w:val="0029519D"/>
  </w:style>
  <w:style w:type="character" w:customStyle="1" w:styleId="eza-authors">
    <w:name w:val="eza-authors"/>
    <w:basedOn w:val="DefaultParagraphFont"/>
    <w:rsid w:val="0029519D"/>
  </w:style>
  <w:style w:type="character" w:customStyle="1" w:styleId="csmstaff">
    <w:name w:val="csm_staff"/>
    <w:basedOn w:val="DefaultParagraphFont"/>
    <w:rsid w:val="0029519D"/>
  </w:style>
  <w:style w:type="paragraph" w:customStyle="1" w:styleId="mol-para-with-font">
    <w:name w:val="mol-para-with-font"/>
    <w:basedOn w:val="Normal"/>
    <w:rsid w:val="0029519D"/>
    <w:pPr>
      <w:spacing w:before="100" w:beforeAutospacing="1" w:after="100" w:afterAutospacing="1"/>
    </w:pPr>
    <w:rPr>
      <w:rFonts w:ascii="Times" w:hAnsi="Times"/>
      <w:sz w:val="20"/>
      <w:szCs w:val="20"/>
    </w:rPr>
  </w:style>
  <w:style w:type="character" w:customStyle="1" w:styleId="article-timestamp">
    <w:name w:val="article-timestamp"/>
    <w:basedOn w:val="DefaultParagraphFont"/>
    <w:rsid w:val="0029519D"/>
  </w:style>
  <w:style w:type="character" w:customStyle="1" w:styleId="byline-text">
    <w:name w:val="byline-text"/>
    <w:basedOn w:val="DefaultParagraphFont"/>
    <w:rsid w:val="0029519D"/>
  </w:style>
  <w:style w:type="character" w:customStyle="1" w:styleId="itemauthor">
    <w:name w:val="itemauthor"/>
    <w:basedOn w:val="DefaultParagraphFont"/>
    <w:rsid w:val="0029519D"/>
  </w:style>
  <w:style w:type="character" w:customStyle="1" w:styleId="itemdatecreated">
    <w:name w:val="itemdatecreated"/>
    <w:basedOn w:val="DefaultParagraphFont"/>
    <w:rsid w:val="0029519D"/>
  </w:style>
  <w:style w:type="character" w:customStyle="1" w:styleId="slug-metadata-note">
    <w:name w:val="slug-metadata-note"/>
    <w:basedOn w:val="DefaultParagraphFont"/>
    <w:rsid w:val="0029519D"/>
  </w:style>
  <w:style w:type="character" w:customStyle="1" w:styleId="drop-capped">
    <w:name w:val="drop-capped"/>
    <w:basedOn w:val="DefaultParagraphFont"/>
    <w:rsid w:val="0029519D"/>
  </w:style>
  <w:style w:type="character" w:customStyle="1" w:styleId="published">
    <w:name w:val="published"/>
    <w:basedOn w:val="DefaultParagraphFont"/>
    <w:rsid w:val="0029519D"/>
  </w:style>
  <w:style w:type="paragraph" w:customStyle="1" w:styleId="articleopinion-standfirst">
    <w:name w:val="articleopinion-standfirst"/>
    <w:basedOn w:val="Normal"/>
    <w:rsid w:val="0029519D"/>
    <w:pPr>
      <w:spacing w:before="100" w:beforeAutospacing="1" w:after="100" w:afterAutospacing="1"/>
    </w:pPr>
    <w:rPr>
      <w:rFonts w:ascii="Times" w:hAnsi="Times"/>
      <w:sz w:val="20"/>
      <w:szCs w:val="20"/>
    </w:rPr>
  </w:style>
  <w:style w:type="paragraph" w:customStyle="1" w:styleId="snippet">
    <w:name w:val="snippet"/>
    <w:basedOn w:val="Normal"/>
    <w:rsid w:val="0029519D"/>
    <w:pPr>
      <w:spacing w:before="100" w:beforeAutospacing="1" w:after="100" w:afterAutospacing="1"/>
    </w:pPr>
    <w:rPr>
      <w:rFonts w:ascii="Times" w:hAnsi="Times"/>
      <w:sz w:val="20"/>
      <w:szCs w:val="20"/>
    </w:rPr>
  </w:style>
  <w:style w:type="character" w:customStyle="1" w:styleId="thetitle">
    <w:name w:val="the_title"/>
    <w:basedOn w:val="DefaultParagraphFont"/>
    <w:rsid w:val="0029519D"/>
  </w:style>
  <w:style w:type="character" w:customStyle="1" w:styleId="view-count">
    <w:name w:val="view-count"/>
    <w:basedOn w:val="DefaultParagraphFont"/>
    <w:rsid w:val="0029519D"/>
  </w:style>
  <w:style w:type="character" w:customStyle="1" w:styleId="rupee">
    <w:name w:val="rupee"/>
    <w:basedOn w:val="DefaultParagraphFont"/>
    <w:rsid w:val="0029519D"/>
  </w:style>
  <w:style w:type="character" w:customStyle="1" w:styleId="grey1">
    <w:name w:val="grey1"/>
    <w:basedOn w:val="DefaultParagraphFont"/>
    <w:rsid w:val="0029519D"/>
  </w:style>
  <w:style w:type="paragraph" w:customStyle="1" w:styleId="Pa13">
    <w:name w:val="Pa13"/>
    <w:basedOn w:val="Default"/>
    <w:next w:val="Default"/>
    <w:uiPriority w:val="99"/>
    <w:rsid w:val="0029519D"/>
    <w:pPr>
      <w:widowControl w:val="0"/>
      <w:spacing w:line="201" w:lineRule="atLeast"/>
    </w:pPr>
    <w:rPr>
      <w:rFonts w:eastAsiaTheme="minorEastAsia"/>
      <w:color w:val="auto"/>
    </w:rPr>
  </w:style>
  <w:style w:type="paragraph" w:customStyle="1" w:styleId="Pa14">
    <w:name w:val="Pa14"/>
    <w:basedOn w:val="Default"/>
    <w:next w:val="Default"/>
    <w:uiPriority w:val="99"/>
    <w:rsid w:val="0029519D"/>
    <w:pPr>
      <w:widowControl w:val="0"/>
      <w:spacing w:line="241" w:lineRule="atLeast"/>
    </w:pPr>
    <w:rPr>
      <w:rFonts w:eastAsiaTheme="minorEastAsia"/>
      <w:color w:val="auto"/>
    </w:rPr>
  </w:style>
  <w:style w:type="paragraph" w:customStyle="1" w:styleId="Pa9">
    <w:name w:val="Pa9"/>
    <w:basedOn w:val="Default"/>
    <w:next w:val="Default"/>
    <w:uiPriority w:val="99"/>
    <w:rsid w:val="0029519D"/>
    <w:pPr>
      <w:widowControl w:val="0"/>
      <w:spacing w:line="241" w:lineRule="atLeast"/>
    </w:pPr>
    <w:rPr>
      <w:rFonts w:ascii="Gill Sans" w:eastAsiaTheme="minorEastAsia" w:hAnsi="Gill Sans"/>
      <w:color w:val="auto"/>
    </w:rPr>
  </w:style>
  <w:style w:type="character" w:customStyle="1" w:styleId="bureau">
    <w:name w:val="bureau"/>
    <w:basedOn w:val="DefaultParagraphFont"/>
    <w:rsid w:val="0029519D"/>
  </w:style>
  <w:style w:type="character" w:customStyle="1" w:styleId="reporttitle">
    <w:name w:val="report_title"/>
    <w:basedOn w:val="DefaultParagraphFont"/>
    <w:rsid w:val="0029519D"/>
  </w:style>
  <w:style w:type="character" w:customStyle="1" w:styleId="documenttype-longreleases">
    <w:name w:val="document_type_-_long_releases"/>
    <w:basedOn w:val="DefaultParagraphFont"/>
    <w:rsid w:val="0029519D"/>
  </w:style>
  <w:style w:type="character" w:customStyle="1" w:styleId="alt-date">
    <w:name w:val="alt-date"/>
    <w:basedOn w:val="DefaultParagraphFont"/>
    <w:rsid w:val="0029519D"/>
  </w:style>
  <w:style w:type="character" w:customStyle="1" w:styleId="entry-byline">
    <w:name w:val="entry-byline"/>
    <w:basedOn w:val="DefaultParagraphFont"/>
    <w:rsid w:val="0029519D"/>
  </w:style>
  <w:style w:type="character" w:customStyle="1" w:styleId="taglinecontrib">
    <w:name w:val="tagline_contrib"/>
    <w:basedOn w:val="DefaultParagraphFont"/>
    <w:rsid w:val="0029519D"/>
  </w:style>
  <w:style w:type="character" w:customStyle="1" w:styleId="articledate0">
    <w:name w:val="article_date"/>
    <w:basedOn w:val="DefaultParagraphFont"/>
    <w:rsid w:val="0029519D"/>
  </w:style>
  <w:style w:type="paragraph" w:customStyle="1" w:styleId="hg-daily">
    <w:name w:val="hg-daily"/>
    <w:basedOn w:val="Normal"/>
    <w:rsid w:val="0029519D"/>
    <w:pPr>
      <w:spacing w:before="100" w:beforeAutospacing="1" w:after="100" w:afterAutospacing="1"/>
    </w:pPr>
    <w:rPr>
      <w:rFonts w:ascii="Times" w:hAnsi="Times"/>
      <w:sz w:val="20"/>
      <w:szCs w:val="20"/>
    </w:rPr>
  </w:style>
  <w:style w:type="character" w:customStyle="1" w:styleId="cit">
    <w:name w:val="cit"/>
    <w:basedOn w:val="DefaultParagraphFont"/>
    <w:rsid w:val="0029519D"/>
  </w:style>
  <w:style w:type="paragraph" w:customStyle="1" w:styleId="buttonheading">
    <w:name w:val="buttonheading"/>
    <w:basedOn w:val="Normal"/>
    <w:rsid w:val="0029519D"/>
    <w:pPr>
      <w:spacing w:before="100" w:beforeAutospacing="1" w:after="100" w:afterAutospacing="1"/>
    </w:pPr>
    <w:rPr>
      <w:rFonts w:ascii="Times" w:hAnsi="Times"/>
      <w:sz w:val="20"/>
      <w:szCs w:val="20"/>
    </w:rPr>
  </w:style>
  <w:style w:type="character" w:customStyle="1" w:styleId="createdate">
    <w:name w:val="createdate"/>
    <w:basedOn w:val="DefaultParagraphFont"/>
    <w:rsid w:val="0029519D"/>
  </w:style>
  <w:style w:type="character" w:customStyle="1" w:styleId="text-label">
    <w:name w:val="text-label"/>
    <w:basedOn w:val="DefaultParagraphFont"/>
    <w:rsid w:val="0029519D"/>
  </w:style>
  <w:style w:type="paragraph" w:customStyle="1" w:styleId="TOC3Char">
    <w:name w:val="TOC 3 Char"/>
    <w:basedOn w:val="Normal"/>
    <w:next w:val="Normal"/>
    <w:rsid w:val="0029519D"/>
    <w:rPr>
      <w:rFonts w:eastAsia="Times New Roman"/>
      <w:sz w:val="24"/>
      <w:szCs w:val="20"/>
    </w:rPr>
  </w:style>
  <w:style w:type="paragraph" w:customStyle="1" w:styleId="TOC1Char">
    <w:name w:val="TOC 1 Char"/>
    <w:basedOn w:val="Normal"/>
    <w:next w:val="Normal"/>
    <w:rsid w:val="0029519D"/>
    <w:rPr>
      <w:rFonts w:eastAsia="Times New Roman"/>
      <w:b/>
      <w:sz w:val="24"/>
      <w:szCs w:val="20"/>
    </w:rPr>
  </w:style>
  <w:style w:type="character" w:customStyle="1" w:styleId="StyleCardtextChar10pt">
    <w:name w:val="Style Card text Char + 10 pt"/>
    <w:rsid w:val="0029519D"/>
    <w:rPr>
      <w:rFonts w:ascii="Georgia" w:eastAsia="Calibri" w:hAnsi="Georgia"/>
      <w:sz w:val="20"/>
      <w:u w:val="single"/>
      <w:lang w:bidi="ar-SA"/>
    </w:rPr>
  </w:style>
  <w:style w:type="paragraph" w:customStyle="1" w:styleId="ColorfulList-Accent11">
    <w:name w:val="Colorful List - Accent 11"/>
    <w:basedOn w:val="Normal"/>
    <w:uiPriority w:val="34"/>
    <w:qFormat/>
    <w:rsid w:val="0029519D"/>
    <w:pPr>
      <w:ind w:left="720"/>
      <w:contextualSpacing/>
      <w:jc w:val="both"/>
    </w:pPr>
    <w:rPr>
      <w:rFonts w:eastAsia="Times New Roman"/>
      <w:sz w:val="20"/>
      <w:szCs w:val="20"/>
    </w:rPr>
  </w:style>
  <w:style w:type="paragraph" w:customStyle="1" w:styleId="NoteLevel11">
    <w:name w:val="Note Level 11"/>
    <w:basedOn w:val="Normal"/>
    <w:uiPriority w:val="99"/>
    <w:rsid w:val="0029519D"/>
    <w:pPr>
      <w:keepNext/>
      <w:tabs>
        <w:tab w:val="num" w:pos="360"/>
      </w:tabs>
      <w:ind w:left="360" w:hanging="360"/>
      <w:contextualSpacing/>
      <w:outlineLvl w:val="0"/>
    </w:pPr>
    <w:rPr>
      <w:rFonts w:ascii="Verdana" w:eastAsia="MS Gothic" w:hAnsi="Verdana"/>
      <w:sz w:val="20"/>
    </w:rPr>
  </w:style>
  <w:style w:type="paragraph" w:customStyle="1" w:styleId="NoteLevel31">
    <w:name w:val="Note Level 31"/>
    <w:basedOn w:val="Normal"/>
    <w:rsid w:val="0029519D"/>
    <w:pPr>
      <w:keepNext/>
      <w:tabs>
        <w:tab w:val="num" w:pos="1440"/>
      </w:tabs>
      <w:ind w:left="1800" w:hanging="360"/>
      <w:outlineLvl w:val="2"/>
    </w:pPr>
    <w:rPr>
      <w:rFonts w:eastAsia="MS Gothic"/>
    </w:rPr>
  </w:style>
  <w:style w:type="paragraph" w:customStyle="1" w:styleId="NoteLevel41">
    <w:name w:val="Note Level 41"/>
    <w:basedOn w:val="Normal"/>
    <w:rsid w:val="0029519D"/>
    <w:pPr>
      <w:keepNext/>
      <w:tabs>
        <w:tab w:val="num" w:pos="2160"/>
      </w:tabs>
      <w:ind w:left="2520" w:hanging="360"/>
      <w:outlineLvl w:val="3"/>
    </w:pPr>
    <w:rPr>
      <w:rFonts w:eastAsia="MS Gothic"/>
    </w:rPr>
  </w:style>
  <w:style w:type="paragraph" w:customStyle="1" w:styleId="NoteLevel51">
    <w:name w:val="Note Level 51"/>
    <w:basedOn w:val="Normal"/>
    <w:rsid w:val="0029519D"/>
    <w:pPr>
      <w:keepNext/>
      <w:tabs>
        <w:tab w:val="num" w:pos="2880"/>
      </w:tabs>
      <w:ind w:left="3240" w:hanging="360"/>
      <w:outlineLvl w:val="4"/>
    </w:pPr>
    <w:rPr>
      <w:rFonts w:eastAsia="MS Gothic"/>
    </w:rPr>
  </w:style>
  <w:style w:type="paragraph" w:customStyle="1" w:styleId="NoteLevel61">
    <w:name w:val="Note Level 61"/>
    <w:basedOn w:val="Normal"/>
    <w:rsid w:val="0029519D"/>
    <w:pPr>
      <w:keepNext/>
      <w:tabs>
        <w:tab w:val="num" w:pos="3600"/>
      </w:tabs>
      <w:ind w:left="3960" w:hanging="360"/>
      <w:outlineLvl w:val="5"/>
    </w:pPr>
    <w:rPr>
      <w:rFonts w:eastAsia="MS Gothic"/>
    </w:rPr>
  </w:style>
  <w:style w:type="paragraph" w:customStyle="1" w:styleId="NoteLevel71">
    <w:name w:val="Note Level 71"/>
    <w:basedOn w:val="Normal"/>
    <w:rsid w:val="0029519D"/>
    <w:pPr>
      <w:keepNext/>
      <w:tabs>
        <w:tab w:val="num" w:pos="4320"/>
      </w:tabs>
      <w:ind w:left="4680" w:hanging="360"/>
      <w:outlineLvl w:val="6"/>
    </w:pPr>
    <w:rPr>
      <w:rFonts w:eastAsia="MS Gothic"/>
    </w:rPr>
  </w:style>
  <w:style w:type="paragraph" w:customStyle="1" w:styleId="NoteLevel81">
    <w:name w:val="Note Level 81"/>
    <w:basedOn w:val="Normal"/>
    <w:rsid w:val="0029519D"/>
    <w:pPr>
      <w:keepNext/>
      <w:tabs>
        <w:tab w:val="num" w:pos="5040"/>
      </w:tabs>
      <w:ind w:left="5400" w:hanging="360"/>
      <w:outlineLvl w:val="7"/>
    </w:pPr>
    <w:rPr>
      <w:rFonts w:eastAsia="MS Gothic"/>
    </w:rPr>
  </w:style>
  <w:style w:type="paragraph" w:customStyle="1" w:styleId="NoteLevel91">
    <w:name w:val="Note Level 91"/>
    <w:basedOn w:val="Normal"/>
    <w:rsid w:val="0029519D"/>
    <w:pPr>
      <w:keepNext/>
      <w:tabs>
        <w:tab w:val="num" w:pos="5760"/>
      </w:tabs>
      <w:ind w:left="6120" w:hanging="360"/>
      <w:outlineLvl w:val="8"/>
    </w:pPr>
    <w:rPr>
      <w:rFonts w:eastAsia="MS Gothic"/>
    </w:rPr>
  </w:style>
  <w:style w:type="paragraph" w:styleId="Index2">
    <w:name w:val="index 2"/>
    <w:basedOn w:val="Normal"/>
    <w:next w:val="Normal"/>
    <w:autoRedefine/>
    <w:rsid w:val="0029519D"/>
    <w:pPr>
      <w:spacing w:after="200" w:line="276" w:lineRule="auto"/>
      <w:ind w:left="400" w:hanging="200"/>
    </w:pPr>
    <w:rPr>
      <w:rFonts w:eastAsia="Times New Roman"/>
      <w:bCs/>
    </w:rPr>
  </w:style>
  <w:style w:type="paragraph" w:styleId="Index3">
    <w:name w:val="index 3"/>
    <w:basedOn w:val="Normal"/>
    <w:next w:val="Normal"/>
    <w:autoRedefine/>
    <w:rsid w:val="0029519D"/>
    <w:pPr>
      <w:spacing w:after="200" w:line="276" w:lineRule="auto"/>
      <w:ind w:left="600" w:hanging="200"/>
    </w:pPr>
    <w:rPr>
      <w:rFonts w:eastAsia="Times New Roman"/>
      <w:bCs/>
    </w:rPr>
  </w:style>
  <w:style w:type="paragraph" w:styleId="Index4">
    <w:name w:val="index 4"/>
    <w:basedOn w:val="Normal"/>
    <w:next w:val="Normal"/>
    <w:autoRedefine/>
    <w:rsid w:val="0029519D"/>
    <w:pPr>
      <w:spacing w:after="200" w:line="276" w:lineRule="auto"/>
      <w:ind w:left="800" w:hanging="200"/>
    </w:pPr>
    <w:rPr>
      <w:rFonts w:eastAsia="Times New Roman"/>
      <w:bCs/>
    </w:rPr>
  </w:style>
  <w:style w:type="paragraph" w:styleId="Index5">
    <w:name w:val="index 5"/>
    <w:basedOn w:val="Normal"/>
    <w:next w:val="Normal"/>
    <w:autoRedefine/>
    <w:rsid w:val="0029519D"/>
    <w:pPr>
      <w:spacing w:after="200" w:line="276" w:lineRule="auto"/>
      <w:ind w:left="1000" w:hanging="200"/>
    </w:pPr>
    <w:rPr>
      <w:rFonts w:eastAsia="Times New Roman"/>
      <w:bCs/>
    </w:rPr>
  </w:style>
  <w:style w:type="paragraph" w:styleId="Index6">
    <w:name w:val="index 6"/>
    <w:basedOn w:val="Normal"/>
    <w:next w:val="Normal"/>
    <w:autoRedefine/>
    <w:rsid w:val="0029519D"/>
    <w:pPr>
      <w:spacing w:after="200" w:line="276" w:lineRule="auto"/>
      <w:ind w:left="1200" w:hanging="200"/>
    </w:pPr>
    <w:rPr>
      <w:rFonts w:eastAsia="Times New Roman"/>
      <w:bCs/>
    </w:rPr>
  </w:style>
  <w:style w:type="paragraph" w:styleId="Index7">
    <w:name w:val="index 7"/>
    <w:basedOn w:val="Normal"/>
    <w:next w:val="Normal"/>
    <w:autoRedefine/>
    <w:rsid w:val="0029519D"/>
    <w:pPr>
      <w:spacing w:after="200" w:line="276" w:lineRule="auto"/>
      <w:ind w:left="1400" w:hanging="200"/>
    </w:pPr>
    <w:rPr>
      <w:rFonts w:eastAsia="Times New Roman"/>
      <w:bCs/>
    </w:rPr>
  </w:style>
  <w:style w:type="paragraph" w:styleId="Index8">
    <w:name w:val="index 8"/>
    <w:basedOn w:val="Normal"/>
    <w:next w:val="Normal"/>
    <w:autoRedefine/>
    <w:rsid w:val="0029519D"/>
    <w:pPr>
      <w:spacing w:after="200" w:line="276" w:lineRule="auto"/>
      <w:ind w:left="1600" w:hanging="200"/>
    </w:pPr>
    <w:rPr>
      <w:rFonts w:eastAsia="Times New Roman"/>
      <w:bCs/>
    </w:rPr>
  </w:style>
  <w:style w:type="paragraph" w:styleId="Index9">
    <w:name w:val="index 9"/>
    <w:basedOn w:val="Normal"/>
    <w:next w:val="Normal"/>
    <w:autoRedefine/>
    <w:rsid w:val="0029519D"/>
    <w:pPr>
      <w:spacing w:after="200" w:line="276" w:lineRule="auto"/>
      <w:ind w:left="1800" w:hanging="200"/>
    </w:pPr>
    <w:rPr>
      <w:rFonts w:eastAsia="Times New Roman"/>
      <w:bCs/>
    </w:rPr>
  </w:style>
  <w:style w:type="paragraph" w:styleId="IndexHeading">
    <w:name w:val="index heading"/>
    <w:basedOn w:val="Normal"/>
    <w:next w:val="Index1"/>
    <w:rsid w:val="0029519D"/>
    <w:pPr>
      <w:spacing w:after="200" w:line="276" w:lineRule="auto"/>
    </w:pPr>
    <w:rPr>
      <w:rFonts w:eastAsia="Times New Roman"/>
      <w:bCs/>
    </w:rPr>
  </w:style>
  <w:style w:type="paragraph" w:customStyle="1" w:styleId="ColorfulGrid-Accent11">
    <w:name w:val="Colorful Grid - Accent 11"/>
    <w:basedOn w:val="Normal"/>
    <w:next w:val="Normal"/>
    <w:uiPriority w:val="29"/>
    <w:qFormat/>
    <w:rsid w:val="0029519D"/>
    <w:pPr>
      <w:jc w:val="both"/>
    </w:pPr>
    <w:rPr>
      <w:rFonts w:eastAsia="Times New Roman"/>
      <w:i/>
      <w:iCs/>
      <w:color w:val="000000"/>
      <w:sz w:val="20"/>
    </w:rPr>
  </w:style>
  <w:style w:type="character" w:customStyle="1" w:styleId="MediumGrid11">
    <w:name w:val="Medium Grid 11"/>
    <w:uiPriority w:val="99"/>
    <w:rsid w:val="0029519D"/>
    <w:rPr>
      <w:color w:val="808080"/>
    </w:rPr>
  </w:style>
  <w:style w:type="numbering" w:customStyle="1" w:styleId="NoList8">
    <w:name w:val="No List8"/>
    <w:next w:val="NoList"/>
    <w:semiHidden/>
    <w:unhideWhenUsed/>
    <w:rsid w:val="0029519D"/>
  </w:style>
  <w:style w:type="numbering" w:customStyle="1" w:styleId="NoList9">
    <w:name w:val="No List9"/>
    <w:next w:val="NoList"/>
    <w:semiHidden/>
    <w:unhideWhenUsed/>
    <w:rsid w:val="0029519D"/>
  </w:style>
  <w:style w:type="numbering" w:customStyle="1" w:styleId="NoList10">
    <w:name w:val="No List10"/>
    <w:next w:val="NoList"/>
    <w:semiHidden/>
    <w:unhideWhenUsed/>
    <w:rsid w:val="0029519D"/>
  </w:style>
  <w:style w:type="numbering" w:customStyle="1" w:styleId="NoList12">
    <w:name w:val="No List12"/>
    <w:next w:val="NoList"/>
    <w:semiHidden/>
    <w:unhideWhenUsed/>
    <w:rsid w:val="0029519D"/>
  </w:style>
  <w:style w:type="numbering" w:customStyle="1" w:styleId="NoList13">
    <w:name w:val="No List13"/>
    <w:next w:val="NoList"/>
    <w:semiHidden/>
    <w:unhideWhenUsed/>
    <w:rsid w:val="0029519D"/>
  </w:style>
  <w:style w:type="numbering" w:customStyle="1" w:styleId="NoList14">
    <w:name w:val="No List14"/>
    <w:next w:val="NoList"/>
    <w:semiHidden/>
    <w:unhideWhenUsed/>
    <w:rsid w:val="0029519D"/>
  </w:style>
  <w:style w:type="numbering" w:customStyle="1" w:styleId="NoList15">
    <w:name w:val="No List15"/>
    <w:next w:val="NoList"/>
    <w:uiPriority w:val="99"/>
    <w:semiHidden/>
    <w:unhideWhenUsed/>
    <w:rsid w:val="0029519D"/>
  </w:style>
  <w:style w:type="numbering" w:customStyle="1" w:styleId="NoList16">
    <w:name w:val="No List16"/>
    <w:next w:val="NoList"/>
    <w:uiPriority w:val="99"/>
    <w:semiHidden/>
    <w:unhideWhenUsed/>
    <w:rsid w:val="0029519D"/>
  </w:style>
  <w:style w:type="numbering" w:customStyle="1" w:styleId="NoList17">
    <w:name w:val="No List17"/>
    <w:next w:val="NoList"/>
    <w:semiHidden/>
    <w:unhideWhenUsed/>
    <w:rsid w:val="0029519D"/>
  </w:style>
  <w:style w:type="numbering" w:customStyle="1" w:styleId="NoList18">
    <w:name w:val="No List18"/>
    <w:next w:val="NoList"/>
    <w:uiPriority w:val="99"/>
    <w:semiHidden/>
    <w:unhideWhenUsed/>
    <w:rsid w:val="0029519D"/>
  </w:style>
  <w:style w:type="numbering" w:customStyle="1" w:styleId="NoList19">
    <w:name w:val="No List19"/>
    <w:next w:val="NoList"/>
    <w:uiPriority w:val="99"/>
    <w:semiHidden/>
    <w:unhideWhenUsed/>
    <w:rsid w:val="0029519D"/>
  </w:style>
  <w:style w:type="numbering" w:customStyle="1" w:styleId="NoList20">
    <w:name w:val="No List20"/>
    <w:next w:val="NoList"/>
    <w:semiHidden/>
    <w:unhideWhenUsed/>
    <w:rsid w:val="0029519D"/>
  </w:style>
  <w:style w:type="numbering" w:customStyle="1" w:styleId="NoList21">
    <w:name w:val="No List21"/>
    <w:next w:val="NoList"/>
    <w:semiHidden/>
    <w:unhideWhenUsed/>
    <w:rsid w:val="0029519D"/>
  </w:style>
  <w:style w:type="paragraph" w:customStyle="1" w:styleId="PlaceholderText2">
    <w:name w:val="Placeholder Text2"/>
    <w:basedOn w:val="Normal"/>
    <w:uiPriority w:val="99"/>
    <w:rsid w:val="0029519D"/>
    <w:pPr>
      <w:keepNext/>
      <w:tabs>
        <w:tab w:val="num" w:pos="360"/>
      </w:tabs>
      <w:ind w:left="360" w:hanging="360"/>
      <w:contextualSpacing/>
      <w:outlineLvl w:val="0"/>
    </w:pPr>
    <w:rPr>
      <w:rFonts w:ascii="Verdana" w:eastAsia="MS Gothic" w:hAnsi="Verdana"/>
      <w:sz w:val="20"/>
    </w:rPr>
  </w:style>
  <w:style w:type="paragraph" w:customStyle="1" w:styleId="LightShading1">
    <w:name w:val="Light Shading1"/>
    <w:basedOn w:val="Normal"/>
    <w:rsid w:val="0029519D"/>
    <w:pPr>
      <w:keepNext/>
      <w:tabs>
        <w:tab w:val="num" w:pos="1440"/>
      </w:tabs>
      <w:ind w:left="1800" w:hanging="360"/>
      <w:outlineLvl w:val="2"/>
    </w:pPr>
    <w:rPr>
      <w:rFonts w:eastAsia="MS Gothic"/>
      <w:sz w:val="24"/>
    </w:rPr>
  </w:style>
  <w:style w:type="paragraph" w:customStyle="1" w:styleId="LightList1">
    <w:name w:val="Light List1"/>
    <w:basedOn w:val="Normal"/>
    <w:rsid w:val="0029519D"/>
    <w:pPr>
      <w:keepNext/>
      <w:tabs>
        <w:tab w:val="num" w:pos="2160"/>
      </w:tabs>
      <w:ind w:left="2520" w:hanging="360"/>
      <w:outlineLvl w:val="3"/>
    </w:pPr>
    <w:rPr>
      <w:rFonts w:eastAsia="MS Gothic"/>
      <w:sz w:val="24"/>
    </w:rPr>
  </w:style>
  <w:style w:type="paragraph" w:customStyle="1" w:styleId="LightGrid1">
    <w:name w:val="Light Grid1"/>
    <w:basedOn w:val="Normal"/>
    <w:rsid w:val="0029519D"/>
    <w:pPr>
      <w:keepNext/>
      <w:tabs>
        <w:tab w:val="num" w:pos="2880"/>
      </w:tabs>
      <w:ind w:left="3240" w:hanging="360"/>
      <w:outlineLvl w:val="4"/>
    </w:pPr>
    <w:rPr>
      <w:rFonts w:eastAsia="MS Gothic"/>
      <w:sz w:val="24"/>
    </w:rPr>
  </w:style>
  <w:style w:type="paragraph" w:customStyle="1" w:styleId="MediumShading11">
    <w:name w:val="Medium Shading 11"/>
    <w:basedOn w:val="Normal"/>
    <w:rsid w:val="0029519D"/>
    <w:pPr>
      <w:keepNext/>
      <w:tabs>
        <w:tab w:val="num" w:pos="3600"/>
      </w:tabs>
      <w:ind w:left="3960" w:hanging="360"/>
      <w:outlineLvl w:val="5"/>
    </w:pPr>
    <w:rPr>
      <w:rFonts w:eastAsia="MS Gothic"/>
      <w:sz w:val="24"/>
    </w:rPr>
  </w:style>
  <w:style w:type="paragraph" w:customStyle="1" w:styleId="MediumShading21">
    <w:name w:val="Medium Shading 21"/>
    <w:basedOn w:val="Normal"/>
    <w:rsid w:val="0029519D"/>
    <w:pPr>
      <w:keepNext/>
      <w:tabs>
        <w:tab w:val="num" w:pos="4320"/>
      </w:tabs>
      <w:ind w:left="4680" w:hanging="360"/>
      <w:outlineLvl w:val="6"/>
    </w:pPr>
    <w:rPr>
      <w:rFonts w:eastAsia="MS Gothic"/>
      <w:sz w:val="24"/>
    </w:rPr>
  </w:style>
  <w:style w:type="paragraph" w:customStyle="1" w:styleId="MediumList11">
    <w:name w:val="Medium List 11"/>
    <w:basedOn w:val="Normal"/>
    <w:rsid w:val="0029519D"/>
    <w:pPr>
      <w:keepNext/>
      <w:tabs>
        <w:tab w:val="num" w:pos="5040"/>
      </w:tabs>
      <w:ind w:left="5400" w:hanging="360"/>
      <w:outlineLvl w:val="7"/>
    </w:pPr>
    <w:rPr>
      <w:rFonts w:eastAsia="MS Gothic"/>
      <w:sz w:val="24"/>
    </w:rPr>
  </w:style>
  <w:style w:type="paragraph" w:customStyle="1" w:styleId="MediumList21">
    <w:name w:val="Medium List 21"/>
    <w:basedOn w:val="Normal"/>
    <w:rsid w:val="0029519D"/>
    <w:pPr>
      <w:keepNext/>
      <w:tabs>
        <w:tab w:val="num" w:pos="5760"/>
      </w:tabs>
      <w:ind w:left="6120" w:hanging="360"/>
      <w:outlineLvl w:val="8"/>
    </w:pPr>
    <w:rPr>
      <w:rFonts w:eastAsia="MS Gothic"/>
      <w:sz w:val="24"/>
    </w:rPr>
  </w:style>
  <w:style w:type="character" w:customStyle="1" w:styleId="SmallCharChar0">
    <w:name w:val="Small Char Char"/>
    <w:basedOn w:val="DefaultParagraphFont"/>
    <w:rsid w:val="0029519D"/>
    <w:rPr>
      <w:sz w:val="17"/>
      <w:szCs w:val="24"/>
      <w:lang w:val="en-US" w:eastAsia="en-US" w:bidi="ar-SA"/>
    </w:rPr>
  </w:style>
  <w:style w:type="paragraph" w:customStyle="1" w:styleId="TagsFutura">
    <w:name w:val="TagsFutura"/>
    <w:basedOn w:val="Normal"/>
    <w:next w:val="Cites"/>
    <w:rsid w:val="0029519D"/>
    <w:rPr>
      <w:rFonts w:ascii="Futura" w:eastAsia="Times" w:hAnsi="Futura"/>
      <w:b/>
      <w:caps/>
      <w:sz w:val="18"/>
      <w:szCs w:val="20"/>
    </w:rPr>
  </w:style>
  <w:style w:type="character" w:customStyle="1" w:styleId="italics">
    <w:name w:val="italics"/>
    <w:basedOn w:val="DefaultParagraphFont"/>
    <w:rsid w:val="0029519D"/>
  </w:style>
  <w:style w:type="character" w:customStyle="1" w:styleId="m-3583723223135346788gmail-style13ptbold">
    <w:name w:val="m_-3583723223135346788gmail-style13ptbold"/>
    <w:basedOn w:val="DefaultParagraphFont"/>
    <w:rsid w:val="0029519D"/>
  </w:style>
  <w:style w:type="character" w:customStyle="1" w:styleId="m-3583723223135346788gmail-styleunderline">
    <w:name w:val="m_-3583723223135346788gmail-styleunderline"/>
    <w:basedOn w:val="DefaultParagraphFont"/>
    <w:rsid w:val="0029519D"/>
  </w:style>
  <w:style w:type="paragraph" w:customStyle="1" w:styleId="speakable">
    <w:name w:val="speakable"/>
    <w:basedOn w:val="Normal"/>
    <w:uiPriority w:val="99"/>
    <w:qFormat/>
    <w:rsid w:val="0029519D"/>
    <w:pPr>
      <w:spacing w:before="100" w:beforeAutospacing="1" w:after="100" w:afterAutospacing="1"/>
    </w:pPr>
    <w:rPr>
      <w:rFonts w:ascii="Times New Roman" w:hAnsi="Times New Roman" w:cs="Times New Roman"/>
    </w:rPr>
  </w:style>
  <w:style w:type="character" w:customStyle="1" w:styleId="BoldUnderline2">
    <w:name w:val="Bold.Underline"/>
    <w:uiPriority w:val="1"/>
    <w:qFormat/>
    <w:rsid w:val="0029519D"/>
    <w:rPr>
      <w:b/>
      <w:u w:val="single"/>
    </w:rPr>
  </w:style>
  <w:style w:type="character" w:customStyle="1" w:styleId="UnresolvedMention3">
    <w:name w:val="Unresolved Mention3"/>
    <w:basedOn w:val="DefaultParagraphFont"/>
    <w:uiPriority w:val="99"/>
    <w:semiHidden/>
    <w:unhideWhenUsed/>
    <w:rsid w:val="0029519D"/>
    <w:rPr>
      <w:color w:val="808080"/>
      <w:shd w:val="clear" w:color="auto" w:fill="E6E6E6"/>
    </w:rPr>
  </w:style>
  <w:style w:type="paragraph" w:customStyle="1" w:styleId="useless">
    <w:name w:val="useless"/>
    <w:basedOn w:val="Normal"/>
    <w:uiPriority w:val="99"/>
    <w:qFormat/>
    <w:rsid w:val="0029519D"/>
    <w:rPr>
      <w:rFonts w:eastAsia="Times New Roman"/>
      <w:sz w:val="12"/>
    </w:rPr>
  </w:style>
  <w:style w:type="character" w:customStyle="1" w:styleId="tagCharCharCharChar">
    <w:name w:val="tag Char Char Char Char"/>
    <w:rsid w:val="0029519D"/>
    <w:rPr>
      <w:b/>
      <w:sz w:val="24"/>
      <w:szCs w:val="24"/>
      <w:lang w:val="en-US" w:eastAsia="en-US" w:bidi="ar-SA"/>
    </w:rPr>
  </w:style>
  <w:style w:type="character" w:customStyle="1" w:styleId="DebateUnderlined">
    <w:name w:val="Debate Underlined"/>
    <w:rsid w:val="0029519D"/>
    <w:rPr>
      <w:rFonts w:ascii="Helvetica" w:hAnsi="Helvetica"/>
      <w:sz w:val="20"/>
      <w:u w:val="single"/>
    </w:rPr>
  </w:style>
  <w:style w:type="character" w:styleId="PlaceholderText">
    <w:name w:val="Placeholder Text"/>
    <w:basedOn w:val="DefaultParagraphFont"/>
    <w:uiPriority w:val="99"/>
    <w:rsid w:val="0029519D"/>
    <w:rPr>
      <w:color w:val="808080"/>
    </w:rPr>
  </w:style>
  <w:style w:type="character" w:customStyle="1" w:styleId="byl">
    <w:name w:val="byl"/>
    <w:rsid w:val="0029519D"/>
  </w:style>
  <w:style w:type="paragraph" w:customStyle="1" w:styleId="css-xhhu0i">
    <w:name w:val="css-xhhu0i"/>
    <w:basedOn w:val="Normal"/>
    <w:rsid w:val="0029519D"/>
    <w:pPr>
      <w:spacing w:before="100" w:beforeAutospacing="1" w:after="100" w:afterAutospacing="1"/>
    </w:pPr>
    <w:rPr>
      <w:rFonts w:eastAsia="Times New Roman"/>
      <w:sz w:val="24"/>
      <w:lang w:eastAsia="zh-CN"/>
    </w:rPr>
  </w:style>
  <w:style w:type="character" w:customStyle="1" w:styleId="m-8878800405382358272gmail-style13ptbold">
    <w:name w:val="m_-8878800405382358272gmail-style13ptbold"/>
    <w:basedOn w:val="DefaultParagraphFont"/>
    <w:rsid w:val="0029519D"/>
  </w:style>
  <w:style w:type="character" w:customStyle="1" w:styleId="m-8878800405382358272gmail-styleunderline">
    <w:name w:val="m_-8878800405382358272gmail-styleunderline"/>
    <w:basedOn w:val="DefaultParagraphFont"/>
    <w:rsid w:val="0029519D"/>
  </w:style>
  <w:style w:type="character" w:customStyle="1" w:styleId="m-5498913268213319940gmail-styleunderline">
    <w:name w:val="m_-5498913268213319940gmail-styleunderline"/>
    <w:basedOn w:val="DefaultParagraphFont"/>
    <w:rsid w:val="0029519D"/>
  </w:style>
  <w:style w:type="character" w:customStyle="1" w:styleId="overlay">
    <w:name w:val="overlay"/>
    <w:basedOn w:val="DefaultParagraphFont"/>
    <w:rsid w:val="0029519D"/>
  </w:style>
  <w:style w:type="character" w:customStyle="1" w:styleId="TagCharCharCharChar0">
    <w:name w:val="Tag Char Char Char Char"/>
    <w:basedOn w:val="DefaultParagraphFont"/>
    <w:rsid w:val="0029519D"/>
    <w:rPr>
      <w:rFonts w:ascii="Calibri" w:hAnsi="Calibri" w:cs="Calibri"/>
      <w:b/>
      <w:sz w:val="24"/>
    </w:rPr>
  </w:style>
  <w:style w:type="paragraph" w:customStyle="1" w:styleId="g-body">
    <w:name w:val="g-body"/>
    <w:basedOn w:val="Normal"/>
    <w:uiPriority w:val="99"/>
    <w:qFormat/>
    <w:rsid w:val="0029519D"/>
    <w:pPr>
      <w:spacing w:before="100" w:beforeAutospacing="1" w:after="100" w:afterAutospacing="1"/>
    </w:pPr>
    <w:rPr>
      <w:rFonts w:eastAsia="Times New Roman"/>
      <w:sz w:val="24"/>
    </w:rPr>
  </w:style>
  <w:style w:type="paragraph" w:customStyle="1" w:styleId="g-pstyle0">
    <w:name w:val="g-pstyle0"/>
    <w:basedOn w:val="Normal"/>
    <w:uiPriority w:val="99"/>
    <w:qFormat/>
    <w:rsid w:val="0029519D"/>
    <w:pPr>
      <w:spacing w:before="100" w:beforeAutospacing="1" w:after="100" w:afterAutospacing="1"/>
    </w:pPr>
    <w:rPr>
      <w:rFonts w:eastAsia="Times New Roman"/>
      <w:sz w:val="24"/>
    </w:rPr>
  </w:style>
  <w:style w:type="paragraph" w:customStyle="1" w:styleId="g-pstyle1">
    <w:name w:val="g-pstyle1"/>
    <w:basedOn w:val="Normal"/>
    <w:uiPriority w:val="99"/>
    <w:qFormat/>
    <w:rsid w:val="0029519D"/>
    <w:pPr>
      <w:spacing w:before="100" w:beforeAutospacing="1" w:after="100" w:afterAutospacing="1"/>
    </w:pPr>
    <w:rPr>
      <w:rFonts w:eastAsia="Times New Roman"/>
      <w:sz w:val="24"/>
    </w:rPr>
  </w:style>
  <w:style w:type="paragraph" w:customStyle="1" w:styleId="g-asset-hed">
    <w:name w:val="g-asset-hed"/>
    <w:basedOn w:val="Normal"/>
    <w:uiPriority w:val="99"/>
    <w:qFormat/>
    <w:rsid w:val="0029519D"/>
    <w:pPr>
      <w:spacing w:before="100" w:beforeAutospacing="1" w:after="100" w:afterAutospacing="1"/>
    </w:pPr>
    <w:rPr>
      <w:rFonts w:eastAsia="Times New Roman"/>
      <w:sz w:val="24"/>
    </w:rPr>
  </w:style>
  <w:style w:type="paragraph" w:customStyle="1" w:styleId="js-tweet-text">
    <w:name w:val="js-tweet-text"/>
    <w:basedOn w:val="Normal"/>
    <w:uiPriority w:val="99"/>
    <w:qFormat/>
    <w:rsid w:val="0029519D"/>
    <w:pPr>
      <w:spacing w:before="100" w:beforeAutospacing="1" w:after="100" w:afterAutospacing="1"/>
    </w:pPr>
    <w:rPr>
      <w:rFonts w:ascii="Arial" w:hAnsi="Arial"/>
      <w:sz w:val="24"/>
    </w:rPr>
  </w:style>
  <w:style w:type="paragraph" w:customStyle="1" w:styleId="speech">
    <w:name w:val="speech"/>
    <w:basedOn w:val="Normal"/>
    <w:uiPriority w:val="99"/>
    <w:qFormat/>
    <w:rsid w:val="0029519D"/>
    <w:pPr>
      <w:spacing w:before="100" w:beforeAutospacing="1" w:after="100" w:afterAutospacing="1"/>
    </w:pPr>
    <w:rPr>
      <w:sz w:val="24"/>
    </w:rPr>
  </w:style>
  <w:style w:type="character" w:customStyle="1" w:styleId="adtext">
    <w:name w:val="adtext"/>
    <w:basedOn w:val="DefaultParagraphFont"/>
    <w:rsid w:val="0029519D"/>
  </w:style>
  <w:style w:type="character" w:customStyle="1" w:styleId="UL-Bold">
    <w:name w:val="UL-Bold"/>
    <w:basedOn w:val="DefaultParagraphFont"/>
    <w:rsid w:val="0029519D"/>
    <w:rPr>
      <w:u w:val="thick"/>
    </w:rPr>
  </w:style>
  <w:style w:type="character" w:customStyle="1" w:styleId="UL-None">
    <w:name w:val="UL-None"/>
    <w:basedOn w:val="DefaultParagraphFont"/>
    <w:rsid w:val="0029519D"/>
    <w:rPr>
      <w:strike w:val="0"/>
      <w:dstrike w:val="0"/>
      <w:u w:val="none"/>
      <w:effect w:val="none"/>
    </w:rPr>
  </w:style>
  <w:style w:type="character" w:customStyle="1" w:styleId="qu730rj69h">
    <w:name w:val="qu730rj69h"/>
    <w:basedOn w:val="DefaultParagraphFont"/>
    <w:rsid w:val="0029519D"/>
  </w:style>
  <w:style w:type="paragraph" w:customStyle="1" w:styleId="optext">
    <w:name w:val="optext"/>
    <w:basedOn w:val="Normal"/>
    <w:uiPriority w:val="99"/>
    <w:qFormat/>
    <w:rsid w:val="0029519D"/>
    <w:pPr>
      <w:spacing w:before="100" w:beforeAutospacing="1" w:after="100" w:afterAutospacing="1"/>
    </w:pPr>
    <w:rPr>
      <w:sz w:val="24"/>
    </w:rPr>
  </w:style>
  <w:style w:type="character" w:customStyle="1" w:styleId="lmy74qr12z">
    <w:name w:val="lmy74qr12z"/>
    <w:basedOn w:val="DefaultParagraphFont"/>
    <w:rsid w:val="0029519D"/>
  </w:style>
  <w:style w:type="character" w:customStyle="1" w:styleId="icr880">
    <w:name w:val="icr880"/>
    <w:basedOn w:val="DefaultParagraphFont"/>
    <w:rsid w:val="0029519D"/>
  </w:style>
  <w:style w:type="character" w:customStyle="1" w:styleId="hx23q54">
    <w:name w:val="hx23q54"/>
    <w:basedOn w:val="DefaultParagraphFont"/>
    <w:rsid w:val="0029519D"/>
  </w:style>
  <w:style w:type="character" w:customStyle="1" w:styleId="m-5348258726587825636gmail-style13ptbold">
    <w:name w:val="m_-5348258726587825636gmail-style13ptbold"/>
    <w:basedOn w:val="DefaultParagraphFont"/>
    <w:rsid w:val="0029519D"/>
  </w:style>
  <w:style w:type="character" w:customStyle="1" w:styleId="m-5348258726587825636gmail-styleunderline">
    <w:name w:val="m_-5348258726587825636gmail-styleunderline"/>
    <w:basedOn w:val="DefaultParagraphFont"/>
    <w:rsid w:val="0029519D"/>
  </w:style>
  <w:style w:type="character" w:customStyle="1" w:styleId="m4385445901877740177gmail-styleunderline">
    <w:name w:val="m_4385445901877740177gmail-styleunderline"/>
    <w:basedOn w:val="DefaultParagraphFont"/>
    <w:rsid w:val="0029519D"/>
  </w:style>
  <w:style w:type="character" w:customStyle="1" w:styleId="DDIUnderline">
    <w:name w:val="DDI Underline"/>
    <w:qFormat/>
    <w:rsid w:val="0029519D"/>
    <w:rPr>
      <w:rFonts w:ascii="Times New Roman" w:hAnsi="Times New Roman"/>
      <w:sz w:val="24"/>
      <w:u w:val="single"/>
    </w:rPr>
  </w:style>
  <w:style w:type="paragraph" w:customStyle="1" w:styleId="ALLCAPS">
    <w:name w:val="ALL CAPS"/>
    <w:basedOn w:val="Normal"/>
    <w:link w:val="ALLCAPSChar"/>
    <w:qFormat/>
    <w:rsid w:val="0029519D"/>
    <w:rPr>
      <w:rFonts w:eastAsia="Times New Roman"/>
      <w:b/>
      <w:caps/>
    </w:rPr>
  </w:style>
  <w:style w:type="character" w:customStyle="1" w:styleId="ALLCAPSChar">
    <w:name w:val="ALL CAPS Char"/>
    <w:basedOn w:val="DefaultParagraphFont"/>
    <w:link w:val="ALLCAPS"/>
    <w:rsid w:val="0029519D"/>
    <w:rPr>
      <w:rFonts w:ascii="Calibri" w:eastAsia="Times New Roman" w:hAnsi="Calibri"/>
      <w:b/>
      <w:caps/>
      <w:sz w:val="22"/>
    </w:rPr>
  </w:style>
  <w:style w:type="paragraph" w:customStyle="1" w:styleId="TagCharCharCharCharCharCharChar0">
    <w:name w:val="Tag Char Char Char Char Char Char Char"/>
    <w:basedOn w:val="Normal"/>
    <w:link w:val="TagCharCharCharCharCharCharCharChar"/>
    <w:qFormat/>
    <w:rsid w:val="0029519D"/>
    <w:rPr>
      <w:rFonts w:eastAsia="Times New Roman"/>
      <w:b/>
      <w:sz w:val="24"/>
    </w:rPr>
  </w:style>
  <w:style w:type="character" w:customStyle="1" w:styleId="TagCharCharCharCharCharCharCharChar">
    <w:name w:val="Tag Char Char Char Char Char Char Char Char"/>
    <w:basedOn w:val="DefaultParagraphFont"/>
    <w:link w:val="TagCharCharCharCharCharCharChar0"/>
    <w:rsid w:val="0029519D"/>
    <w:rPr>
      <w:rFonts w:ascii="Calibri" w:eastAsia="Times New Roman" w:hAnsi="Calibri"/>
      <w:b/>
    </w:rPr>
  </w:style>
  <w:style w:type="character" w:customStyle="1" w:styleId="Cites-AuthorDate">
    <w:name w:val="Cites-Author/Date"/>
    <w:rsid w:val="0029519D"/>
    <w:rPr>
      <w:rFonts w:ascii="Helvetica" w:hAnsi="Helvetica"/>
      <w:b/>
      <w:sz w:val="22"/>
      <w:szCs w:val="24"/>
      <w:u w:val="thick"/>
    </w:rPr>
  </w:style>
  <w:style w:type="paragraph" w:customStyle="1" w:styleId="CiteTag">
    <w:name w:val="Cite/Tag"/>
    <w:basedOn w:val="Normal"/>
    <w:uiPriority w:val="99"/>
    <w:qFormat/>
    <w:rsid w:val="0029519D"/>
    <w:rPr>
      <w:rFonts w:eastAsia="Cambria"/>
      <w:b/>
    </w:rPr>
  </w:style>
  <w:style w:type="character" w:customStyle="1" w:styleId="m489902567989944824gmail-style13ptbold">
    <w:name w:val="m_489902567989944824gmail-style13ptbold"/>
    <w:basedOn w:val="DefaultParagraphFont"/>
    <w:rsid w:val="0029519D"/>
  </w:style>
  <w:style w:type="character" w:customStyle="1" w:styleId="m489902567989944824gmail-styleunderline">
    <w:name w:val="m_489902567989944824gmail-styleunderline"/>
    <w:basedOn w:val="DefaultParagraphFont"/>
    <w:rsid w:val="0029519D"/>
  </w:style>
  <w:style w:type="character" w:customStyle="1" w:styleId="UnderlineCharChar3">
    <w:name w:val="Underline Char Char3"/>
    <w:rsid w:val="0029519D"/>
    <w:rPr>
      <w:szCs w:val="24"/>
      <w:u w:val="single"/>
      <w:lang w:val="en-US" w:eastAsia="en-US" w:bidi="ar-SA"/>
    </w:rPr>
  </w:style>
  <w:style w:type="character" w:customStyle="1" w:styleId="tl8wme">
    <w:name w:val="tl8wme"/>
    <w:basedOn w:val="DefaultParagraphFont"/>
    <w:rsid w:val="0029519D"/>
  </w:style>
  <w:style w:type="character" w:customStyle="1" w:styleId="Mention3">
    <w:name w:val="Mention3"/>
    <w:basedOn w:val="DefaultParagraphFont"/>
    <w:uiPriority w:val="99"/>
    <w:semiHidden/>
    <w:unhideWhenUsed/>
    <w:rsid w:val="0029519D"/>
    <w:rPr>
      <w:color w:val="2B579A"/>
      <w:shd w:val="clear" w:color="auto" w:fill="E6E6E6"/>
    </w:rPr>
  </w:style>
  <w:style w:type="character" w:customStyle="1" w:styleId="m-5251091010484660064gmail-style13ptbold">
    <w:name w:val="m_-5251091010484660064gmail-style13ptbold"/>
    <w:basedOn w:val="DefaultParagraphFont"/>
    <w:rsid w:val="0029519D"/>
  </w:style>
  <w:style w:type="character" w:customStyle="1" w:styleId="m-5251091010484660064gmail-styleunderline">
    <w:name w:val="m_-5251091010484660064gmail-styleunderline"/>
    <w:basedOn w:val="DefaultParagraphFont"/>
    <w:rsid w:val="0029519D"/>
  </w:style>
  <w:style w:type="character" w:customStyle="1" w:styleId="tablecaption">
    <w:name w:val="tablecaption"/>
    <w:basedOn w:val="DefaultParagraphFont"/>
    <w:rsid w:val="0029519D"/>
  </w:style>
  <w:style w:type="character" w:customStyle="1" w:styleId="StyleLatinHelvetica105ptBlack">
    <w:name w:val="Style (Latin) Helvetica 10.5 pt Black"/>
    <w:basedOn w:val="DefaultParagraphFont"/>
    <w:rsid w:val="0029519D"/>
    <w:rPr>
      <w:rFonts w:ascii="Times New Roman" w:hAnsi="Times New Roman"/>
      <w:color w:val="000000"/>
      <w:sz w:val="21"/>
    </w:rPr>
  </w:style>
  <w:style w:type="character" w:customStyle="1" w:styleId="Quotation">
    <w:name w:val="Quotation"/>
    <w:qFormat/>
    <w:rsid w:val="0029519D"/>
    <w:rPr>
      <w:rFonts w:ascii="Arial" w:hAnsi="Arial"/>
      <w:b/>
      <w:i/>
      <w:iCs/>
      <w:sz w:val="24"/>
      <w:u w:val="single"/>
    </w:rPr>
  </w:style>
  <w:style w:type="paragraph" w:customStyle="1" w:styleId="DateTime">
    <w:name w:val="DateTime"/>
    <w:basedOn w:val="Normal"/>
    <w:link w:val="DateTimeChar"/>
    <w:autoRedefine/>
    <w:uiPriority w:val="4"/>
    <w:qFormat/>
    <w:rsid w:val="0029519D"/>
  </w:style>
  <w:style w:type="character" w:customStyle="1" w:styleId="DateTimeChar">
    <w:name w:val="DateTime Char"/>
    <w:basedOn w:val="DefaultParagraphFont"/>
    <w:link w:val="DateTime"/>
    <w:uiPriority w:val="4"/>
    <w:rsid w:val="0029519D"/>
    <w:rPr>
      <w:rFonts w:ascii="Calibri" w:hAnsi="Calibri"/>
      <w:sz w:val="22"/>
    </w:rPr>
  </w:style>
  <w:style w:type="paragraph" w:customStyle="1" w:styleId="Lecture">
    <w:name w:val="Lecture"/>
    <w:next w:val="BodyText"/>
    <w:link w:val="LectureChar"/>
    <w:autoRedefine/>
    <w:uiPriority w:val="4"/>
    <w:qFormat/>
    <w:rsid w:val="0029519D"/>
    <w:pPr>
      <w:spacing w:line="259" w:lineRule="auto"/>
      <w:outlineLvl w:val="5"/>
    </w:pPr>
    <w:rPr>
      <w:rFonts w:ascii="Arial" w:eastAsiaTheme="minorHAnsi" w:hAnsi="Arial" w:cs="Arial"/>
      <w:spacing w:val="-10"/>
      <w:sz w:val="22"/>
      <w:szCs w:val="22"/>
    </w:rPr>
  </w:style>
  <w:style w:type="character" w:customStyle="1" w:styleId="LectureChar">
    <w:name w:val="Lecture Char"/>
    <w:basedOn w:val="DateTimeChar"/>
    <w:link w:val="Lecture"/>
    <w:uiPriority w:val="4"/>
    <w:rsid w:val="0029519D"/>
    <w:rPr>
      <w:rFonts w:ascii="Arial" w:eastAsiaTheme="minorHAnsi" w:hAnsi="Arial" w:cs="Arial"/>
      <w:spacing w:val="-10"/>
      <w:sz w:val="22"/>
      <w:szCs w:val="22"/>
    </w:rPr>
  </w:style>
  <w:style w:type="character" w:customStyle="1" w:styleId="m-413333960618644972gmail-style13ptbold">
    <w:name w:val="m_-413333960618644972gmail-style13ptbold"/>
    <w:basedOn w:val="DefaultParagraphFont"/>
    <w:rsid w:val="0029519D"/>
  </w:style>
  <w:style w:type="character" w:customStyle="1" w:styleId="m-413333960618644972gmail-styleunderline">
    <w:name w:val="m_-413333960618644972gmail-styleunderline"/>
    <w:basedOn w:val="DefaultParagraphFont"/>
    <w:rsid w:val="0029519D"/>
  </w:style>
  <w:style w:type="character" w:customStyle="1" w:styleId="m8314098763611656848gmail-stylestylebold12pt">
    <w:name w:val="m_8314098763611656848gmail-stylestylebold12pt"/>
    <w:basedOn w:val="DefaultParagraphFont"/>
    <w:rsid w:val="0029519D"/>
  </w:style>
  <w:style w:type="character" w:customStyle="1" w:styleId="m8314098763611656848gmail-styleboldunderline">
    <w:name w:val="m_8314098763611656848gmail-styleboldunderline"/>
    <w:basedOn w:val="DefaultParagraphFont"/>
    <w:rsid w:val="0029519D"/>
  </w:style>
  <w:style w:type="paragraph" w:customStyle="1" w:styleId="Spacer">
    <w:name w:val="Spacer"/>
    <w:basedOn w:val="Heading1"/>
    <w:link w:val="SpacerChar"/>
    <w:autoRedefine/>
    <w:uiPriority w:val="4"/>
    <w:qFormat/>
    <w:rsid w:val="0029519D"/>
    <w:pPr>
      <w:pBdr>
        <w:top w:val="none" w:sz="0" w:space="0" w:color="auto"/>
        <w:left w:val="none" w:sz="0" w:space="0" w:color="auto"/>
        <w:bottom w:val="none" w:sz="0" w:space="0" w:color="auto"/>
        <w:right w:val="none" w:sz="0" w:space="0" w:color="auto"/>
      </w:pBdr>
    </w:pPr>
    <w:rPr>
      <w:rFonts w:ascii="Georgia" w:hAnsi="Georgia"/>
      <w:sz w:val="24"/>
    </w:rPr>
  </w:style>
  <w:style w:type="character" w:customStyle="1" w:styleId="SpacerChar">
    <w:name w:val="Spacer Char"/>
    <w:basedOn w:val="DefaultParagraphFont"/>
    <w:link w:val="Spacer"/>
    <w:uiPriority w:val="4"/>
    <w:rsid w:val="0029519D"/>
    <w:rPr>
      <w:rFonts w:ascii="Georgia" w:eastAsiaTheme="majorEastAsia" w:hAnsi="Georgia" w:cstheme="majorBidi"/>
      <w:b/>
      <w:bCs/>
      <w:szCs w:val="32"/>
    </w:rPr>
  </w:style>
  <w:style w:type="paragraph" w:customStyle="1" w:styleId="msonormal0">
    <w:name w:val="msonormal"/>
    <w:basedOn w:val="Normal"/>
    <w:rsid w:val="0029519D"/>
    <w:pPr>
      <w:spacing w:before="100" w:beforeAutospacing="1" w:after="100" w:afterAutospacing="1"/>
    </w:pPr>
    <w:rPr>
      <w:rFonts w:eastAsia="Times New Roman"/>
      <w:sz w:val="24"/>
    </w:rPr>
  </w:style>
  <w:style w:type="paragraph" w:customStyle="1" w:styleId="TxBr41p1">
    <w:name w:val="TxBr_41p1"/>
    <w:basedOn w:val="Normal"/>
    <w:qFormat/>
    <w:rsid w:val="0029519D"/>
    <w:pPr>
      <w:tabs>
        <w:tab w:val="left" w:pos="204"/>
      </w:tabs>
      <w:autoSpaceDE w:val="0"/>
      <w:autoSpaceDN w:val="0"/>
      <w:adjustRightInd w:val="0"/>
      <w:spacing w:line="238" w:lineRule="atLeast"/>
      <w:jc w:val="both"/>
    </w:pPr>
    <w:rPr>
      <w:rFonts w:eastAsia="Times New Roman"/>
      <w:sz w:val="24"/>
    </w:rPr>
  </w:style>
  <w:style w:type="character" w:customStyle="1" w:styleId="BlockTitleCharChar">
    <w:name w:val="Block Title Char Char"/>
    <w:rsid w:val="0029519D"/>
    <w:rPr>
      <w:rFonts w:ascii="Georgia" w:eastAsia="Times New Roman" w:hAnsi="Georgia" w:cs="Arial" w:hint="default"/>
      <w:b/>
      <w:bCs/>
      <w:kern w:val="32"/>
      <w:sz w:val="28"/>
      <w:szCs w:val="32"/>
    </w:rPr>
  </w:style>
  <w:style w:type="character" w:customStyle="1" w:styleId="CiteReal0">
    <w:name w:val="CiteReal"/>
    <w:uiPriority w:val="1"/>
    <w:qFormat/>
    <w:rsid w:val="0029519D"/>
    <w:rPr>
      <w:rFonts w:ascii="Arial" w:hAnsi="Arial"/>
      <w:b/>
      <w:sz w:val="24"/>
      <w:u w:val="single"/>
    </w:rPr>
  </w:style>
  <w:style w:type="character" w:customStyle="1" w:styleId="dropcap1">
    <w:name w:val="dropcap1"/>
    <w:rsid w:val="0029519D"/>
  </w:style>
  <w:style w:type="paragraph" w:customStyle="1" w:styleId="Style42">
    <w:name w:val="Style42"/>
    <w:basedOn w:val="Normal"/>
    <w:uiPriority w:val="99"/>
    <w:rsid w:val="0029519D"/>
    <w:pPr>
      <w:spacing w:line="202" w:lineRule="exact"/>
      <w:jc w:val="both"/>
    </w:pPr>
    <w:rPr>
      <w:rFonts w:ascii="Palatino Linotype" w:hAnsi="Palatino Linotype" w:cs="Palatino Linotype"/>
    </w:rPr>
  </w:style>
  <w:style w:type="character" w:customStyle="1" w:styleId="FontStyle72">
    <w:name w:val="Font Style72"/>
    <w:uiPriority w:val="99"/>
    <w:rsid w:val="0029519D"/>
    <w:rPr>
      <w:rFonts w:ascii="Cambria" w:hAnsi="Cambria" w:cs="Cambria" w:hint="default"/>
      <w:sz w:val="16"/>
      <w:szCs w:val="16"/>
    </w:rPr>
  </w:style>
  <w:style w:type="character" w:customStyle="1" w:styleId="FontStyle73">
    <w:name w:val="Font Style73"/>
    <w:uiPriority w:val="99"/>
    <w:rsid w:val="0029519D"/>
    <w:rPr>
      <w:rFonts w:ascii="Cambria" w:hAnsi="Cambria" w:cs="Cambria" w:hint="default"/>
      <w:i/>
      <w:iCs/>
      <w:sz w:val="16"/>
      <w:szCs w:val="16"/>
    </w:rPr>
  </w:style>
  <w:style w:type="character" w:customStyle="1" w:styleId="UnderlinestyleChar20">
    <w:name w:val="Underline style Char2"/>
    <w:rsid w:val="0029519D"/>
    <w:rPr>
      <w:sz w:val="22"/>
      <w:szCs w:val="24"/>
      <w:u w:val="single"/>
      <w:lang w:val="en-US" w:eastAsia="en-US" w:bidi="ar-SA"/>
    </w:rPr>
  </w:style>
  <w:style w:type="character" w:customStyle="1" w:styleId="FontStyle49">
    <w:name w:val="Font Style49"/>
    <w:uiPriority w:val="99"/>
    <w:rsid w:val="0029519D"/>
    <w:rPr>
      <w:rFonts w:ascii="Cambria" w:hAnsi="Cambria" w:cs="Cambria"/>
      <w:sz w:val="20"/>
      <w:szCs w:val="20"/>
    </w:rPr>
  </w:style>
  <w:style w:type="character" w:customStyle="1" w:styleId="FontStyle50">
    <w:name w:val="Font Style50"/>
    <w:uiPriority w:val="99"/>
    <w:rsid w:val="0029519D"/>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29519D"/>
    <w:pPr>
      <w:suppressAutoHyphens/>
    </w:pPr>
    <w:rPr>
      <w:rFonts w:ascii="Cambria" w:eastAsia="Cambria" w:hAnsi="Cambria" w:cs="Cambria"/>
      <w:spacing w:val="-3"/>
      <w:szCs w:val="20"/>
    </w:rPr>
  </w:style>
  <w:style w:type="character" w:customStyle="1" w:styleId="StyleCardworksLinespacingsingleChar">
    <w:name w:val="Style Card works + Line spacing:  single Char"/>
    <w:basedOn w:val="DefaultParagraphFont"/>
    <w:link w:val="StyleCardworksLinespacingsingle"/>
    <w:rsid w:val="0029519D"/>
    <w:rPr>
      <w:rFonts w:ascii="Cambria" w:eastAsia="Cambria" w:hAnsi="Cambria" w:cs="Cambria"/>
      <w:spacing w:val="-3"/>
      <w:sz w:val="22"/>
      <w:szCs w:val="20"/>
    </w:rPr>
  </w:style>
  <w:style w:type="character" w:customStyle="1" w:styleId="kn">
    <w:name w:val="kn"/>
    <w:basedOn w:val="DefaultParagraphFont"/>
    <w:rsid w:val="0029519D"/>
  </w:style>
  <w:style w:type="character" w:customStyle="1" w:styleId="StyleStyleUnderlineUnderlineStyleBoldUnderlineIntenseEmphas">
    <w:name w:val="Style Style UnderlineUnderlineStyle Bold UnderlineIntense Emphas..."/>
    <w:basedOn w:val="DefaultParagraphFont"/>
    <w:rsid w:val="0029519D"/>
    <w:rPr>
      <w:b/>
      <w:bCs/>
      <w:sz w:val="26"/>
      <w:u w:val="single"/>
    </w:rPr>
  </w:style>
  <w:style w:type="character" w:customStyle="1" w:styleId="articoloinside">
    <w:name w:val="articolo_inside"/>
    <w:rsid w:val="0029519D"/>
  </w:style>
  <w:style w:type="paragraph" w:customStyle="1" w:styleId="pagetools">
    <w:name w:val="pagetools"/>
    <w:basedOn w:val="Normal"/>
    <w:rsid w:val="0029519D"/>
    <w:pPr>
      <w:spacing w:before="100" w:beforeAutospacing="1" w:after="100" w:afterAutospacing="1"/>
    </w:pPr>
    <w:rPr>
      <w:rFonts w:ascii="Cambria" w:eastAsia="Cambria" w:hAnsi="Cambria"/>
      <w:sz w:val="24"/>
    </w:rPr>
  </w:style>
  <w:style w:type="character" w:customStyle="1" w:styleId="job">
    <w:name w:val="job"/>
    <w:basedOn w:val="DefaultParagraphFont"/>
    <w:rsid w:val="0029519D"/>
  </w:style>
  <w:style w:type="character" w:customStyle="1" w:styleId="publisher">
    <w:name w:val="publisher"/>
    <w:basedOn w:val="DefaultParagraphFont"/>
    <w:rsid w:val="0029519D"/>
  </w:style>
  <w:style w:type="character" w:customStyle="1" w:styleId="pubyear">
    <w:name w:val="pubyear"/>
    <w:basedOn w:val="DefaultParagraphFont"/>
    <w:rsid w:val="0029519D"/>
  </w:style>
  <w:style w:type="character" w:customStyle="1" w:styleId="pubcity">
    <w:name w:val="pubcity"/>
    <w:basedOn w:val="DefaultParagraphFont"/>
    <w:rsid w:val="0029519D"/>
  </w:style>
  <w:style w:type="paragraph" w:customStyle="1" w:styleId="C-Text">
    <w:name w:val="C-Text"/>
    <w:basedOn w:val="Normal"/>
    <w:rsid w:val="0029519D"/>
    <w:pPr>
      <w:tabs>
        <w:tab w:val="num" w:pos="720"/>
      </w:tabs>
      <w:ind w:left="720" w:hanging="360"/>
    </w:pPr>
    <w:rPr>
      <w:rFonts w:ascii="Book Antiqua" w:hAnsi="Book Antiqua"/>
      <w:sz w:val="24"/>
    </w:rPr>
  </w:style>
  <w:style w:type="character" w:customStyle="1" w:styleId="ecdate">
    <w:name w:val="ec_date"/>
    <w:basedOn w:val="DefaultParagraphFont"/>
    <w:rsid w:val="0029519D"/>
    <w:rPr>
      <w:rFonts w:ascii="Symbol" w:hAnsi="Symbol" w:hint="default"/>
      <w:sz w:val="20"/>
      <w:szCs w:val="20"/>
      <w:shd w:val="clear" w:color="auto" w:fill="FFFFFF"/>
    </w:rPr>
  </w:style>
  <w:style w:type="paragraph" w:customStyle="1" w:styleId="ecmsonormal">
    <w:name w:val="ec_msonormal"/>
    <w:basedOn w:val="Normal"/>
    <w:rsid w:val="0029519D"/>
    <w:pPr>
      <w:shd w:val="clear" w:color="auto" w:fill="FFFFFF"/>
      <w:spacing w:before="100" w:beforeAutospacing="1" w:after="100" w:afterAutospacing="1"/>
      <w:textAlignment w:val="top"/>
    </w:pPr>
    <w:rPr>
      <w:rFonts w:ascii="Symbol" w:hAnsi="Symbol"/>
    </w:rPr>
  </w:style>
  <w:style w:type="character" w:customStyle="1" w:styleId="hittermhilite">
    <w:name w:val="hittermhilite"/>
    <w:basedOn w:val="DefaultParagraphFont"/>
    <w:rsid w:val="0029519D"/>
  </w:style>
  <w:style w:type="character" w:customStyle="1" w:styleId="articleheadline">
    <w:name w:val="articleheadline"/>
    <w:basedOn w:val="DefaultParagraphFont"/>
    <w:rsid w:val="0029519D"/>
  </w:style>
  <w:style w:type="paragraph" w:customStyle="1" w:styleId="u-intro">
    <w:name w:val="u-intro"/>
    <w:basedOn w:val="Normal"/>
    <w:rsid w:val="0029519D"/>
    <w:pPr>
      <w:spacing w:before="100" w:beforeAutospacing="1" w:after="100" w:afterAutospacing="1"/>
    </w:pPr>
    <w:rPr>
      <w:rFonts w:ascii="Georgia" w:hAnsi="Georgia"/>
      <w:sz w:val="24"/>
    </w:rPr>
  </w:style>
  <w:style w:type="character" w:customStyle="1" w:styleId="u-byline">
    <w:name w:val="u-byline"/>
    <w:basedOn w:val="DefaultParagraphFont"/>
    <w:rsid w:val="0029519D"/>
  </w:style>
  <w:style w:type="character" w:customStyle="1" w:styleId="articlebya">
    <w:name w:val="articleby_a"/>
    <w:basedOn w:val="DefaultParagraphFont"/>
    <w:rsid w:val="0029519D"/>
  </w:style>
  <w:style w:type="character" w:customStyle="1" w:styleId="popupwinby">
    <w:name w:val="popupwinby"/>
    <w:basedOn w:val="DefaultParagraphFont"/>
    <w:rsid w:val="0029519D"/>
  </w:style>
  <w:style w:type="character" w:customStyle="1" w:styleId="storyheader">
    <w:name w:val="storyheader"/>
    <w:basedOn w:val="DefaultParagraphFont"/>
    <w:rsid w:val="0029519D"/>
  </w:style>
  <w:style w:type="character" w:customStyle="1" w:styleId="marron">
    <w:name w:val="marron"/>
    <w:basedOn w:val="DefaultParagraphFont"/>
    <w:rsid w:val="0029519D"/>
  </w:style>
  <w:style w:type="paragraph" w:customStyle="1" w:styleId="StyleNormalWeb10pt">
    <w:name w:val="Style Normal (Web) + 10 pt"/>
    <w:basedOn w:val="NormalWeb"/>
    <w:next w:val="Normal"/>
    <w:rsid w:val="0029519D"/>
    <w:pPr>
      <w:spacing w:line="259" w:lineRule="auto"/>
    </w:pPr>
    <w:rPr>
      <w:rFonts w:ascii="Bookman Old Style" w:eastAsiaTheme="minorHAnsi" w:hAnsi="Bookman Old Style"/>
      <w:szCs w:val="22"/>
    </w:rPr>
  </w:style>
  <w:style w:type="character" w:customStyle="1" w:styleId="StyleNormalWeb10ptChar">
    <w:name w:val="Style Normal (Web) + 10 pt Char"/>
    <w:basedOn w:val="DefaultParagraphFont"/>
    <w:rsid w:val="0029519D"/>
    <w:rPr>
      <w:szCs w:val="24"/>
      <w:lang w:val="en-US" w:eastAsia="en-US" w:bidi="ar-SA"/>
    </w:rPr>
  </w:style>
  <w:style w:type="paragraph" w:customStyle="1" w:styleId="TagCiteShells">
    <w:name w:val="Tag/Cite/Shells"/>
    <w:basedOn w:val="Normal"/>
    <w:rsid w:val="0029519D"/>
    <w:rPr>
      <w:rFonts w:ascii="Georgia" w:hAnsi="Georgia"/>
      <w:b/>
    </w:rPr>
  </w:style>
  <w:style w:type="paragraph" w:customStyle="1" w:styleId="DefinitionTerm">
    <w:name w:val="Definition Term"/>
    <w:basedOn w:val="Normal"/>
    <w:next w:val="Normal"/>
    <w:rsid w:val="0029519D"/>
    <w:rPr>
      <w:rFonts w:ascii="Georgia" w:hAnsi="Georgia"/>
      <w:snapToGrid w:val="0"/>
      <w:sz w:val="24"/>
    </w:rPr>
  </w:style>
  <w:style w:type="character" w:customStyle="1" w:styleId="Style3CharChar">
    <w:name w:val="Style3 Char Char"/>
    <w:basedOn w:val="DefaultParagraphFont"/>
    <w:rsid w:val="0029519D"/>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29519D"/>
    <w:pPr>
      <w:spacing w:after="60"/>
    </w:pPr>
    <w:rPr>
      <w:rFonts w:ascii="Georgia" w:eastAsia="Segoe UI" w:hAnsi="Georgia" w:cs="Cambria"/>
      <w:caps/>
      <w:sz w:val="20"/>
      <w:lang w:eastAsia="zh-CN"/>
    </w:rPr>
  </w:style>
  <w:style w:type="character" w:customStyle="1" w:styleId="NormalChar0">
    <w:name w:val="Normal Char"/>
    <w:basedOn w:val="DefaultParagraphFont"/>
    <w:rsid w:val="0029519D"/>
    <w:rPr>
      <w:lang w:eastAsia="en-US"/>
    </w:rPr>
  </w:style>
  <w:style w:type="character" w:customStyle="1" w:styleId="BoldUnderlineChar2">
    <w:name w:val="Bold + Underline Char"/>
    <w:basedOn w:val="DefaultParagraphFont"/>
    <w:rsid w:val="0029519D"/>
    <w:rPr>
      <w:rFonts w:ascii="Bookman Old Style" w:eastAsiaTheme="majorEastAsia" w:hAnsi="Bookman Old Style" w:cs="Palatino Linotype"/>
      <w:b/>
      <w:bCs w:val="0"/>
      <w:sz w:val="28"/>
      <w:szCs w:val="36"/>
      <w:u w:val="single"/>
      <w:lang w:val="en-US" w:eastAsia="en-US" w:bidi="ar-SA"/>
    </w:rPr>
  </w:style>
  <w:style w:type="character" w:customStyle="1" w:styleId="citationiacgale">
    <w:name w:val="citation iac gale"/>
    <w:basedOn w:val="DefaultParagraphFont"/>
    <w:rsid w:val="0029519D"/>
  </w:style>
  <w:style w:type="character" w:customStyle="1" w:styleId="CharacterStyle7">
    <w:name w:val="Character Style 7"/>
    <w:rsid w:val="0029519D"/>
    <w:rPr>
      <w:rFonts w:ascii="Trebuchet MS" w:hAnsi="Trebuchet MS" w:cs="Trebuchet MS"/>
      <w:sz w:val="20"/>
      <w:szCs w:val="20"/>
      <w:u w:val="single"/>
    </w:rPr>
  </w:style>
  <w:style w:type="character" w:customStyle="1" w:styleId="StyleStyle4Char">
    <w:name w:val="Style Style4 + Char"/>
    <w:basedOn w:val="DefaultParagraphFont"/>
    <w:rsid w:val="0029519D"/>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29519D"/>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29519D"/>
    <w:rPr>
      <w:rFonts w:ascii="Symbol" w:hAnsi="Symbol"/>
      <w:sz w:val="21"/>
      <w:szCs w:val="21"/>
      <w:u w:val="thick"/>
    </w:rPr>
  </w:style>
  <w:style w:type="paragraph" w:customStyle="1" w:styleId="Cite8">
    <w:name w:val="Cite8"/>
    <w:basedOn w:val="Normal"/>
    <w:autoRedefine/>
    <w:qFormat/>
    <w:rsid w:val="0029519D"/>
    <w:rPr>
      <w:rFonts w:ascii="Trebuchet MS" w:eastAsia="Verdana" w:hAnsi="Trebuchet MS" w:cs="Cambria"/>
      <w:sz w:val="16"/>
    </w:rPr>
  </w:style>
  <w:style w:type="paragraph" w:customStyle="1" w:styleId="8font">
    <w:name w:val="8font"/>
    <w:basedOn w:val="Normal"/>
    <w:next w:val="Normal"/>
    <w:autoRedefine/>
    <w:qFormat/>
    <w:rsid w:val="0029519D"/>
    <w:rPr>
      <w:rFonts w:ascii="Georgia" w:eastAsia="Cambria Math" w:hAnsi="Georgia" w:cs="Cambria"/>
      <w:sz w:val="16"/>
      <w:szCs w:val="16"/>
    </w:rPr>
  </w:style>
  <w:style w:type="paragraph" w:customStyle="1" w:styleId="BoldUnderlineChar20">
    <w:name w:val="BoldUnderline Char2"/>
    <w:link w:val="BoldUnderlineChar2Char"/>
    <w:rsid w:val="0029519D"/>
    <w:rPr>
      <w:rFonts w:ascii="Times New Roman" w:eastAsia="Times New Roman" w:hAnsi="Times New Roman" w:cs="Times New Roman"/>
      <w:b/>
      <w:sz w:val="20"/>
      <w:u w:val="single"/>
    </w:rPr>
  </w:style>
  <w:style w:type="character" w:customStyle="1" w:styleId="BoldUnderlineChar2Char">
    <w:name w:val="BoldUnderline Char2 Char"/>
    <w:link w:val="BoldUnderlineChar20"/>
    <w:rsid w:val="0029519D"/>
    <w:rPr>
      <w:rFonts w:ascii="Times New Roman" w:eastAsia="Times New Roman" w:hAnsi="Times New Roman" w:cs="Times New Roman"/>
      <w:b/>
      <w:sz w:val="20"/>
      <w:u w:val="single"/>
    </w:rPr>
  </w:style>
  <w:style w:type="character" w:customStyle="1" w:styleId="UnderlineCharChar4">
    <w:name w:val="Underline Char Char4"/>
    <w:rsid w:val="0029519D"/>
    <w:rPr>
      <w:szCs w:val="24"/>
      <w:u w:val="single"/>
      <w:lang w:val="en-US" w:eastAsia="en-US" w:bidi="ar-SA"/>
    </w:rPr>
  </w:style>
  <w:style w:type="character" w:customStyle="1" w:styleId="BoldUnderlineCharChar3">
    <w:name w:val="BoldUnderline Char Char3"/>
    <w:rsid w:val="0029519D"/>
    <w:rPr>
      <w:b/>
      <w:szCs w:val="24"/>
      <w:u w:val="single"/>
      <w:lang w:val="en-US" w:eastAsia="en-US" w:bidi="ar-SA"/>
    </w:rPr>
  </w:style>
  <w:style w:type="character" w:customStyle="1" w:styleId="BoldUnderlineCharChar2">
    <w:name w:val="BoldUnderline Char Char2"/>
    <w:rsid w:val="0029519D"/>
    <w:rPr>
      <w:b/>
      <w:szCs w:val="24"/>
      <w:u w:val="single"/>
      <w:lang w:val="en-US" w:eastAsia="en-US" w:bidi="ar-SA"/>
    </w:rPr>
  </w:style>
  <w:style w:type="paragraph" w:customStyle="1" w:styleId="UnderlineCard0">
    <w:name w:val="UnderlineCard"/>
    <w:basedOn w:val="Heading3"/>
    <w:link w:val="UnderlineCardChar0"/>
    <w:qFormat/>
    <w:rsid w:val="0029519D"/>
    <w:pPr>
      <w:keepNext w:val="0"/>
      <w:keepLines w:val="0"/>
      <w:spacing w:before="0"/>
      <w:jc w:val="left"/>
      <w:outlineLvl w:val="9"/>
    </w:pPr>
    <w:rPr>
      <w:rFonts w:ascii="Georgia" w:eastAsia="Calibri" w:hAnsi="Georgia" w:cs="Times New Roman"/>
      <w:b w:val="0"/>
      <w:bCs w:val="0"/>
      <w:sz w:val="20"/>
      <w:szCs w:val="20"/>
      <w:lang w:val="x-none" w:eastAsia="x-none"/>
    </w:rPr>
  </w:style>
  <w:style w:type="character" w:customStyle="1" w:styleId="UnderlineCardChar0">
    <w:name w:val="UnderlineCard Char"/>
    <w:link w:val="UnderlineCard0"/>
    <w:rsid w:val="0029519D"/>
    <w:rPr>
      <w:rFonts w:ascii="Georgia" w:eastAsia="Calibri" w:hAnsi="Georgia" w:cs="Times New Roman"/>
      <w:sz w:val="20"/>
      <w:szCs w:val="20"/>
      <w:u w:val="single"/>
      <w:lang w:val="x-none" w:eastAsia="x-none"/>
    </w:rPr>
  </w:style>
  <w:style w:type="character" w:customStyle="1" w:styleId="5Notunderlined">
    <w:name w:val="5 Not underlined"/>
    <w:rsid w:val="0029519D"/>
    <w:rPr>
      <w:rFonts w:ascii="Times New Roman" w:hAnsi="Times New Roman"/>
      <w:sz w:val="16"/>
    </w:rPr>
  </w:style>
  <w:style w:type="character" w:customStyle="1" w:styleId="volume-issue">
    <w:name w:val="volume-issue"/>
    <w:rsid w:val="0029519D"/>
    <w:rPr>
      <w:rFonts w:cs="Times New Roman"/>
    </w:rPr>
  </w:style>
  <w:style w:type="character" w:customStyle="1" w:styleId="storytext">
    <w:name w:val="storytext"/>
    <w:basedOn w:val="DefaultParagraphFont"/>
    <w:rsid w:val="0029519D"/>
  </w:style>
  <w:style w:type="character" w:customStyle="1" w:styleId="boldness1">
    <w:name w:val="boldness1"/>
    <w:rsid w:val="0029519D"/>
  </w:style>
  <w:style w:type="paragraph" w:customStyle="1" w:styleId="Cardd">
    <w:name w:val="Cardd"/>
    <w:basedOn w:val="Normal"/>
    <w:uiPriority w:val="4"/>
    <w:qFormat/>
    <w:rsid w:val="0029519D"/>
    <w:pPr>
      <w:ind w:left="288" w:right="288"/>
    </w:pPr>
    <w:rPr>
      <w:rFonts w:ascii="Georgia" w:hAnsi="Georgia"/>
    </w:rPr>
  </w:style>
  <w:style w:type="paragraph" w:customStyle="1" w:styleId="document0">
    <w:name w:val="document"/>
    <w:basedOn w:val="Normal"/>
    <w:rsid w:val="0029519D"/>
    <w:pPr>
      <w:spacing w:before="100" w:beforeAutospacing="1" w:after="100" w:afterAutospacing="1"/>
    </w:pPr>
    <w:rPr>
      <w:rFonts w:ascii="Georgia" w:eastAsia="Times New Roman" w:hAnsi="Georgia"/>
    </w:rPr>
  </w:style>
  <w:style w:type="character" w:customStyle="1" w:styleId="current-selection">
    <w:name w:val="current-selection"/>
    <w:basedOn w:val="DefaultParagraphFont"/>
    <w:rsid w:val="0029519D"/>
  </w:style>
  <w:style w:type="character" w:customStyle="1" w:styleId="aa">
    <w:name w:val="_"/>
    <w:basedOn w:val="DefaultParagraphFont"/>
    <w:rsid w:val="0029519D"/>
  </w:style>
  <w:style w:type="paragraph" w:customStyle="1" w:styleId="Shrink6">
    <w:name w:val="Shrink 6"/>
    <w:basedOn w:val="Normal"/>
    <w:qFormat/>
    <w:rsid w:val="0029519D"/>
    <w:rPr>
      <w:rFonts w:ascii="Georgia" w:eastAsia="Calibri" w:hAnsi="Georgia"/>
      <w:sz w:val="12"/>
    </w:rPr>
  </w:style>
  <w:style w:type="character" w:customStyle="1" w:styleId="messagecontent">
    <w:name w:val="message_content"/>
    <w:rsid w:val="0029519D"/>
  </w:style>
  <w:style w:type="paragraph" w:customStyle="1" w:styleId="BriefTitleWorks">
    <w:name w:val="Brief Title Works"/>
    <w:basedOn w:val="Heading1"/>
    <w:link w:val="BriefTitleWorksChar"/>
    <w:rsid w:val="0029519D"/>
    <w:pPr>
      <w:keepLines w:val="0"/>
      <w:pageBreakBefore w:val="0"/>
      <w:pBdr>
        <w:top w:val="none" w:sz="0" w:space="0" w:color="auto"/>
        <w:left w:val="none" w:sz="0" w:space="0" w:color="auto"/>
        <w:bottom w:val="none" w:sz="0" w:space="0" w:color="auto"/>
        <w:right w:val="none" w:sz="0" w:space="0" w:color="auto"/>
      </w:pBdr>
      <w:spacing w:after="60"/>
    </w:pPr>
    <w:rPr>
      <w:rFonts w:ascii="Georgia" w:eastAsia="Times New Roman" w:hAnsi="Georgia" w:cs="Arial"/>
      <w:kern w:val="32"/>
      <w:sz w:val="24"/>
      <w:u w:val="single"/>
    </w:rPr>
  </w:style>
  <w:style w:type="character" w:customStyle="1" w:styleId="BriefTitleWorksChar">
    <w:name w:val="Brief Title Works Char"/>
    <w:basedOn w:val="DefaultParagraphFont"/>
    <w:link w:val="BriefTitleWorks"/>
    <w:rsid w:val="0029519D"/>
    <w:rPr>
      <w:rFonts w:ascii="Georgia" w:eastAsia="Times New Roman" w:hAnsi="Georgia" w:cs="Arial"/>
      <w:b/>
      <w:bCs/>
      <w:kern w:val="32"/>
      <w:szCs w:val="32"/>
      <w:u w:val="single"/>
    </w:rPr>
  </w:style>
  <w:style w:type="character" w:customStyle="1" w:styleId="twelptblackblack1">
    <w:name w:val="twelptblackblack1"/>
    <w:basedOn w:val="DefaultParagraphFont"/>
    <w:rsid w:val="0029519D"/>
    <w:rPr>
      <w:rFonts w:ascii="Verdana" w:hAnsi="Verdana" w:hint="default"/>
      <w:color w:val="000000"/>
      <w:sz w:val="16"/>
      <w:szCs w:val="16"/>
    </w:rPr>
  </w:style>
  <w:style w:type="character" w:customStyle="1" w:styleId="Heading3CharCharCharChar1">
    <w:name w:val="Heading 3 Char Char Char Char1"/>
    <w:rsid w:val="0029519D"/>
    <w:rPr>
      <w:rFonts w:cs="Arial"/>
      <w:bCs/>
      <w:szCs w:val="26"/>
      <w:u w:val="single"/>
      <w:lang w:val="en-US" w:eastAsia="en-US" w:bidi="ar-SA"/>
    </w:rPr>
  </w:style>
  <w:style w:type="paragraph" w:customStyle="1" w:styleId="conintrotext">
    <w:name w:val="conintrotext"/>
    <w:basedOn w:val="Normal"/>
    <w:uiPriority w:val="99"/>
    <w:rsid w:val="0029519D"/>
    <w:pPr>
      <w:spacing w:before="100" w:beforeAutospacing="1" w:after="100" w:afterAutospacing="1"/>
    </w:pPr>
    <w:rPr>
      <w:rFonts w:ascii="Georgia" w:eastAsia="Times New Roman" w:hAnsi="Georgia"/>
      <w:sz w:val="24"/>
    </w:rPr>
  </w:style>
  <w:style w:type="character" w:customStyle="1" w:styleId="comment-body">
    <w:name w:val="comment-body"/>
    <w:rsid w:val="0029519D"/>
  </w:style>
  <w:style w:type="character" w:customStyle="1" w:styleId="UnderlineCharCharChar1">
    <w:name w:val="Underline Char Char Char1"/>
    <w:rsid w:val="0029519D"/>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29519D"/>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rsid w:val="0029519D"/>
    <w:rPr>
      <w:rFonts w:asciiTheme="minorHAnsi" w:eastAsia="MS Mincho" w:hAnsiTheme="minorHAnsi"/>
      <w:b/>
      <w:sz w:val="24"/>
      <w:u w:val="single"/>
    </w:rPr>
  </w:style>
  <w:style w:type="character" w:customStyle="1" w:styleId="mw-headline">
    <w:name w:val="mw-headline"/>
    <w:rsid w:val="0029519D"/>
  </w:style>
  <w:style w:type="character" w:customStyle="1" w:styleId="flagicon">
    <w:name w:val="flagicon"/>
    <w:rsid w:val="0029519D"/>
  </w:style>
  <w:style w:type="paragraph" w:customStyle="1" w:styleId="assert">
    <w:name w:val="assert"/>
    <w:basedOn w:val="Normal"/>
    <w:uiPriority w:val="99"/>
    <w:rsid w:val="0029519D"/>
    <w:pPr>
      <w:spacing w:before="100" w:beforeAutospacing="1" w:after="100" w:afterAutospacing="1"/>
    </w:pPr>
    <w:rPr>
      <w:rFonts w:ascii="Georgia" w:eastAsia="Times New Roman" w:hAnsi="Georgia"/>
      <w:sz w:val="24"/>
    </w:rPr>
  </w:style>
  <w:style w:type="character" w:customStyle="1" w:styleId="apturelink">
    <w:name w:val="apturelink"/>
    <w:rsid w:val="0029519D"/>
  </w:style>
  <w:style w:type="character" w:customStyle="1" w:styleId="apturelinkicon">
    <w:name w:val="apturelinkicon"/>
    <w:rsid w:val="0029519D"/>
  </w:style>
  <w:style w:type="paragraph" w:customStyle="1" w:styleId="Default1">
    <w:name w:val="Default1"/>
    <w:basedOn w:val="Default"/>
    <w:next w:val="Default"/>
    <w:uiPriority w:val="99"/>
    <w:rsid w:val="0029519D"/>
    <w:rPr>
      <w:color w:val="auto"/>
    </w:rPr>
  </w:style>
  <w:style w:type="paragraph" w:customStyle="1" w:styleId="center">
    <w:name w:val="center"/>
    <w:basedOn w:val="Normal"/>
    <w:uiPriority w:val="99"/>
    <w:rsid w:val="0029519D"/>
    <w:pPr>
      <w:spacing w:before="100" w:beforeAutospacing="1" w:after="100" w:afterAutospacing="1"/>
    </w:pPr>
    <w:rPr>
      <w:rFonts w:ascii="Georgia" w:eastAsia="Times New Roman" w:hAnsi="Georgia"/>
      <w:sz w:val="24"/>
    </w:rPr>
  </w:style>
  <w:style w:type="character" w:customStyle="1" w:styleId="LittleChar">
    <w:name w:val="Little Char"/>
    <w:link w:val="Little"/>
    <w:rsid w:val="0029519D"/>
    <w:rPr>
      <w:rFonts w:ascii="Calibri" w:eastAsia="Times New Roman" w:hAnsi="Calibri"/>
      <w:sz w:val="16"/>
    </w:rPr>
  </w:style>
  <w:style w:type="character" w:customStyle="1" w:styleId="UnderlineChar1Char">
    <w:name w:val="Underline Char1 Char"/>
    <w:rsid w:val="0029519D"/>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29519D"/>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rsid w:val="0029519D"/>
    <w:rPr>
      <w:rFonts w:asciiTheme="minorHAnsi" w:eastAsia="MS Mincho" w:hAnsiTheme="minorHAnsi"/>
      <w:b/>
      <w:sz w:val="24"/>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29519D"/>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rsid w:val="0029519D"/>
    <w:rPr>
      <w:rFonts w:asciiTheme="minorHAnsi" w:eastAsia="MS Mincho" w:hAnsiTheme="minorHAnsi"/>
      <w:b/>
      <w:sz w:val="24"/>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29519D"/>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rsid w:val="0029519D"/>
    <w:rPr>
      <w:rFonts w:asciiTheme="minorHAnsi" w:eastAsia="MS Mincho" w:hAnsiTheme="minorHAnsi"/>
      <w:b/>
      <w:sz w:val="24"/>
      <w:u w:val="single"/>
    </w:rPr>
  </w:style>
  <w:style w:type="paragraph" w:customStyle="1" w:styleId="CardBody">
    <w:name w:val="Card Body"/>
    <w:basedOn w:val="Normal"/>
    <w:link w:val="CardBodyChar"/>
    <w:rsid w:val="0029519D"/>
    <w:rPr>
      <w:rFonts w:ascii="Georgia" w:eastAsia="Times New Roman" w:hAnsi="Georgia"/>
      <w:sz w:val="16"/>
    </w:rPr>
  </w:style>
  <w:style w:type="character" w:customStyle="1" w:styleId="CardBodyChar">
    <w:name w:val="Card Body Char"/>
    <w:link w:val="CardBody"/>
    <w:rsid w:val="0029519D"/>
    <w:rPr>
      <w:rFonts w:ascii="Georgia" w:eastAsia="Times New Roman" w:hAnsi="Georgia"/>
      <w:sz w:val="16"/>
    </w:rPr>
  </w:style>
  <w:style w:type="character" w:customStyle="1" w:styleId="ptitleinside">
    <w:name w:val="p_title_inside"/>
    <w:rsid w:val="0029519D"/>
  </w:style>
  <w:style w:type="paragraph" w:customStyle="1" w:styleId="StyleBoldandUnderlineChar11ptBorderSinglesolidline">
    <w:name w:val="Style Bold and Underline Char + 11 pt Border: : (Single solid line..."/>
    <w:link w:val="StyleBoldandUnderlineChar11ptBorderSinglesolidlineChar"/>
    <w:rsid w:val="0029519D"/>
    <w:pPr>
      <w:spacing w:after="160" w:line="259" w:lineRule="auto"/>
    </w:pPr>
    <w:rPr>
      <w:rFonts w:eastAsia="Times New Roman"/>
      <w:b/>
      <w:bCs/>
      <w:sz w:val="22"/>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29519D"/>
    <w:rPr>
      <w:rFonts w:eastAsia="Times New Roman"/>
      <w:b/>
      <w:bCs/>
      <w:sz w:val="22"/>
      <w:szCs w:val="20"/>
      <w:u w:val="single"/>
      <w:bdr w:val="single" w:sz="4" w:space="0" w:color="auto"/>
    </w:rPr>
  </w:style>
  <w:style w:type="paragraph" w:customStyle="1" w:styleId="Indentation">
    <w:name w:val="Indentation"/>
    <w:basedOn w:val="Normal"/>
    <w:uiPriority w:val="99"/>
    <w:rsid w:val="0029519D"/>
    <w:pPr>
      <w:ind w:left="288" w:right="288"/>
    </w:pPr>
    <w:rPr>
      <w:rFonts w:ascii="Georgia" w:hAnsi="Georgia"/>
    </w:rPr>
  </w:style>
  <w:style w:type="character" w:customStyle="1" w:styleId="StyleUnderlineCharChar9ptBold">
    <w:name w:val="Style Underline Char Char + 9 pt Bold"/>
    <w:rsid w:val="0029519D"/>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29519D"/>
    <w:rPr>
      <w:rFonts w:ascii="Georgia" w:eastAsia="Times New Roman" w:hAnsi="Georgia"/>
      <w:u w:val="single"/>
    </w:rPr>
  </w:style>
  <w:style w:type="character" w:customStyle="1" w:styleId="StyleStyle4ArialNarrow9ptChar">
    <w:name w:val="Style Style4 + Arial Narrow 9 pt Char"/>
    <w:link w:val="StyleStyle4ArialNarrow9pt"/>
    <w:rsid w:val="0029519D"/>
    <w:rPr>
      <w:rFonts w:ascii="Georgia" w:eastAsia="Times New Roman" w:hAnsi="Georgia"/>
      <w:sz w:val="22"/>
      <w:u w:val="single"/>
    </w:rPr>
  </w:style>
  <w:style w:type="paragraph" w:customStyle="1" w:styleId="StyleStyle4ArialNarrow9ptBold">
    <w:name w:val="Style Style4 + Arial Narrow 9 pt Bold"/>
    <w:basedOn w:val="Normal"/>
    <w:link w:val="StyleStyle4ArialNarrow9ptBoldChar"/>
    <w:rsid w:val="0029519D"/>
    <w:rPr>
      <w:rFonts w:ascii="Georgia" w:eastAsia="Times New Roman" w:hAnsi="Georgia"/>
      <w:b/>
      <w:bCs/>
      <w:u w:val="single"/>
    </w:rPr>
  </w:style>
  <w:style w:type="character" w:customStyle="1" w:styleId="StyleStyle4ArialNarrow9ptBoldChar">
    <w:name w:val="Style Style4 + Arial Narrow 9 pt Bold Char"/>
    <w:link w:val="StyleStyle4ArialNarrow9ptBold"/>
    <w:rsid w:val="0029519D"/>
    <w:rPr>
      <w:rFonts w:ascii="Georgia" w:eastAsia="Times New Roman" w:hAnsi="Georgia"/>
      <w:b/>
      <w:bCs/>
      <w:sz w:val="22"/>
      <w:u w:val="single"/>
    </w:rPr>
  </w:style>
  <w:style w:type="character" w:customStyle="1" w:styleId="StyleBoldandUnderlineCharChar29pt">
    <w:name w:val="Style Bold and Underline Char Char2 + 9 pt"/>
    <w:rsid w:val="0029519D"/>
    <w:rPr>
      <w:rFonts w:ascii="Times New Roman" w:hAnsi="Times New Roman"/>
      <w:b/>
      <w:bCs/>
      <w:noProof w:val="0"/>
      <w:sz w:val="20"/>
      <w:u w:val="single"/>
    </w:rPr>
  </w:style>
  <w:style w:type="character" w:customStyle="1" w:styleId="StyleUnderlineCharChar19pt">
    <w:name w:val="Style Underline Char Char1 + 9 pt"/>
    <w:rsid w:val="0029519D"/>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29519D"/>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29519D"/>
    <w:rPr>
      <w:rFonts w:ascii="Georgia" w:eastAsia="Times New Roman" w:hAnsi="Georgia"/>
      <w:b/>
      <w:smallCaps/>
      <w:sz w:val="24"/>
      <w:szCs w:val="24"/>
      <w:u w:val="single"/>
    </w:rPr>
  </w:style>
  <w:style w:type="character" w:customStyle="1" w:styleId="CardTextCharChar">
    <w:name w:val="Card Text Char Char"/>
    <w:rsid w:val="0029519D"/>
    <w:rPr>
      <w:rFonts w:ascii="Times New Roman" w:eastAsia="Times New Roman" w:hAnsi="Times New Roman" w:cs="Times New Roman"/>
      <w:sz w:val="20"/>
      <w:szCs w:val="20"/>
    </w:rPr>
  </w:style>
  <w:style w:type="character" w:customStyle="1" w:styleId="Underline-Highlighted-WFU">
    <w:name w:val="Underline-Highlighted-WFU"/>
    <w:uiPriority w:val="1"/>
    <w:qFormat/>
    <w:rsid w:val="0029519D"/>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29519D"/>
    <w:rPr>
      <w:rFonts w:ascii="Times New Roman Bold" w:hAnsi="Times New Roman Bold"/>
      <w:b/>
      <w:caps w:val="0"/>
      <w:smallCaps w:val="0"/>
      <w:sz w:val="21"/>
      <w:u w:val="none"/>
      <w:bdr w:val="none" w:sz="0" w:space="0" w:color="auto"/>
      <w:shd w:val="clear" w:color="auto" w:fill="00F2C4"/>
    </w:rPr>
  </w:style>
  <w:style w:type="character" w:customStyle="1" w:styleId="HIGHLIGHT0">
    <w:name w:val="HIGHLIGHT"/>
    <w:uiPriority w:val="1"/>
    <w:rsid w:val="0029519D"/>
    <w:rPr>
      <w:rFonts w:ascii="Times New Roman" w:hAnsi="Times New Roman"/>
      <w:sz w:val="24"/>
      <w:u w:val="single"/>
      <w:bdr w:val="none" w:sz="0" w:space="0" w:color="auto"/>
      <w:shd w:val="clear" w:color="auto" w:fill="auto"/>
    </w:rPr>
  </w:style>
  <w:style w:type="character" w:customStyle="1" w:styleId="FifthChar">
    <w:name w:val="Fifth Char"/>
    <w:link w:val="Fifth"/>
    <w:rsid w:val="0029519D"/>
    <w:rPr>
      <w:rFonts w:ascii="Arial" w:eastAsia="Calibri" w:hAnsi="Arial"/>
      <w:sz w:val="22"/>
    </w:rPr>
  </w:style>
  <w:style w:type="paragraph" w:customStyle="1" w:styleId="Third">
    <w:name w:val="Third"/>
    <w:basedOn w:val="Normal"/>
    <w:link w:val="ThirdChar"/>
    <w:rsid w:val="0029519D"/>
    <w:rPr>
      <w:rFonts w:ascii="Georgia" w:eastAsia="Times New Roman" w:hAnsi="Georgia"/>
      <w:b/>
      <w:u w:val="single"/>
      <w:lang w:val="x-none" w:eastAsia="x-none"/>
    </w:rPr>
  </w:style>
  <w:style w:type="character" w:customStyle="1" w:styleId="ThirdChar">
    <w:name w:val="Third Char"/>
    <w:link w:val="Third"/>
    <w:rsid w:val="0029519D"/>
    <w:rPr>
      <w:rFonts w:ascii="Georgia" w:eastAsia="Times New Roman" w:hAnsi="Georgia"/>
      <w:b/>
      <w:sz w:val="22"/>
      <w:u w:val="single"/>
      <w:lang w:val="x-none" w:eastAsia="x-none"/>
    </w:rPr>
  </w:style>
  <w:style w:type="paragraph" w:customStyle="1" w:styleId="CharCharCharCharCharChar1CharCharCharCharChar">
    <w:name w:val="Char Char Char Char Char Char1 Char Char Char Char Char"/>
    <w:next w:val="Normal"/>
    <w:rsid w:val="0029519D"/>
    <w:pPr>
      <w:widowControl w:val="0"/>
      <w:jc w:val="both"/>
      <w:outlineLvl w:val="1"/>
    </w:pPr>
    <w:rPr>
      <w:rFonts w:ascii="Times New Roman" w:eastAsia="Times New Roman" w:hAnsi="Times New Roman" w:cs="Times New Roman"/>
      <w:b/>
    </w:rPr>
  </w:style>
  <w:style w:type="character" w:customStyle="1" w:styleId="article-record-publication-volume-issue">
    <w:name w:val="article-record-publication-volume-issue"/>
    <w:rsid w:val="0029519D"/>
  </w:style>
  <w:style w:type="paragraph" w:customStyle="1" w:styleId="DebateUnderlineBoldChar">
    <w:name w:val="Debate Underline Bold Char"/>
    <w:basedOn w:val="Normal"/>
    <w:link w:val="DebateUnderlineBoldCharChar"/>
    <w:rsid w:val="0029519D"/>
    <w:pPr>
      <w:jc w:val="both"/>
    </w:pPr>
    <w:rPr>
      <w:rFonts w:ascii="Georgia" w:eastAsia="Times New Roman" w:hAnsi="Georgia"/>
      <w:b/>
      <w:u w:val="thick"/>
    </w:rPr>
  </w:style>
  <w:style w:type="character" w:customStyle="1" w:styleId="DebateUnderlineBoldCharChar">
    <w:name w:val="Debate Underline Bold Char Char"/>
    <w:link w:val="DebateUnderlineBoldChar"/>
    <w:rsid w:val="0029519D"/>
    <w:rPr>
      <w:rFonts w:ascii="Georgia" w:eastAsia="Times New Roman" w:hAnsi="Georgia"/>
      <w:b/>
      <w:sz w:val="22"/>
      <w:u w:val="thick"/>
    </w:rPr>
  </w:style>
  <w:style w:type="character" w:customStyle="1" w:styleId="bloctitlesChar">
    <w:name w:val="bloc titles Char"/>
    <w:link w:val="bloctitles"/>
    <w:rsid w:val="0029519D"/>
    <w:rPr>
      <w:rFonts w:ascii="Calibri" w:eastAsia="Malgun Gothic" w:hAnsi="Calibri" w:cs="Arial"/>
      <w:b/>
      <w:kern w:val="32"/>
      <w:sz w:val="32"/>
      <w:szCs w:val="32"/>
      <w:u w:val="single"/>
    </w:rPr>
  </w:style>
  <w:style w:type="paragraph" w:customStyle="1" w:styleId="CiteSmallText">
    <w:name w:val="Cite Small Text"/>
    <w:basedOn w:val="Normal"/>
    <w:uiPriority w:val="99"/>
    <w:rsid w:val="0029519D"/>
    <w:pPr>
      <w:widowControl w:val="0"/>
      <w:spacing w:after="200"/>
    </w:pPr>
    <w:rPr>
      <w:rFonts w:ascii="Helvetica Neue" w:hAnsi="Helvetica Neue"/>
      <w:b/>
      <w:sz w:val="18"/>
    </w:rPr>
  </w:style>
  <w:style w:type="character" w:customStyle="1" w:styleId="3TagCite">
    <w:name w:val="3 Tag/Cite"/>
    <w:rsid w:val="0029519D"/>
    <w:rPr>
      <w:rFonts w:ascii="Times New Roman" w:hAnsi="Times New Roman"/>
      <w:b/>
    </w:rPr>
  </w:style>
  <w:style w:type="character" w:customStyle="1" w:styleId="4Qualifications">
    <w:name w:val="4 Qualifications"/>
    <w:rsid w:val="0029519D"/>
    <w:rPr>
      <w:rFonts w:ascii="Times New Roman" w:hAnsi="Times New Roman"/>
      <w:sz w:val="19"/>
    </w:rPr>
  </w:style>
  <w:style w:type="character" w:customStyle="1" w:styleId="6Underlined">
    <w:name w:val="6 Underlined"/>
    <w:rsid w:val="0029519D"/>
    <w:rPr>
      <w:rFonts w:ascii="Times New Roman" w:hAnsi="Times New Roman"/>
      <w:b/>
      <w:sz w:val="21"/>
      <w:u w:val="single"/>
    </w:rPr>
  </w:style>
  <w:style w:type="paragraph" w:customStyle="1" w:styleId="Cards1CharChar">
    <w:name w:val="Cards1 Char Char"/>
    <w:basedOn w:val="Normal"/>
    <w:link w:val="Cards1CharCharChar"/>
    <w:rsid w:val="0029519D"/>
    <w:pPr>
      <w:autoSpaceDE w:val="0"/>
      <w:autoSpaceDN w:val="0"/>
      <w:adjustRightInd w:val="0"/>
      <w:ind w:left="432" w:right="432"/>
      <w:jc w:val="both"/>
    </w:pPr>
    <w:rPr>
      <w:rFonts w:ascii="Georgia" w:hAnsi="Georgia"/>
      <w:lang w:val="x-none"/>
    </w:rPr>
  </w:style>
  <w:style w:type="character" w:customStyle="1" w:styleId="Cards1CharCharChar">
    <w:name w:val="Cards1 Char Char Char"/>
    <w:link w:val="Cards1CharChar"/>
    <w:rsid w:val="0029519D"/>
    <w:rPr>
      <w:rFonts w:ascii="Georgia" w:hAnsi="Georgia"/>
      <w:sz w:val="22"/>
      <w:lang w:val="x-none"/>
    </w:rPr>
  </w:style>
  <w:style w:type="paragraph" w:customStyle="1" w:styleId="UnderlineCharCharCharCharCharCharChar">
    <w:name w:val="Underline Char Char Char Char Char Char Char"/>
    <w:basedOn w:val="Normal"/>
    <w:link w:val="UnderlineCharCharCharCharCharCharCharChar"/>
    <w:rsid w:val="0029519D"/>
    <w:rPr>
      <w:rFonts w:asciiTheme="minorHAnsi" w:hAnsiTheme="minorHAnsi"/>
      <w:sz w:val="24"/>
      <w:u w:val="single"/>
    </w:rPr>
  </w:style>
  <w:style w:type="character" w:customStyle="1" w:styleId="CitesCharCharChar">
    <w:name w:val="Cites Char Char Char"/>
    <w:rsid w:val="0029519D"/>
    <w:rPr>
      <w:rFonts w:ascii="Times New Roman" w:eastAsia="Times New Roman" w:hAnsi="Times New Roman" w:cs="Times New Roman"/>
      <w:sz w:val="20"/>
      <w:szCs w:val="24"/>
    </w:rPr>
  </w:style>
  <w:style w:type="character" w:customStyle="1" w:styleId="nohighlighting">
    <w:name w:val="no highlighting"/>
    <w:rsid w:val="0029519D"/>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29519D"/>
    <w:rPr>
      <w:rFonts w:ascii="Cambria" w:hAnsi="Cambria" w:hint="default"/>
      <w:sz w:val="21"/>
      <w:u w:val="single"/>
    </w:rPr>
  </w:style>
  <w:style w:type="paragraph" w:customStyle="1" w:styleId="Swag">
    <w:name w:val="Swag"/>
    <w:basedOn w:val="Normal"/>
    <w:link w:val="SwagChar"/>
    <w:qFormat/>
    <w:rsid w:val="0029519D"/>
    <w:rPr>
      <w:rFonts w:ascii="Georgia" w:hAnsi="Georgia"/>
      <w:color w:val="0000FF"/>
      <w:sz w:val="12"/>
      <w:u w:val="single"/>
    </w:rPr>
  </w:style>
  <w:style w:type="character" w:customStyle="1" w:styleId="SwagChar">
    <w:name w:val="Swag Char"/>
    <w:link w:val="Swag"/>
    <w:rsid w:val="0029519D"/>
    <w:rPr>
      <w:rFonts w:ascii="Georgia" w:hAnsi="Georgia"/>
      <w:color w:val="0000FF"/>
      <w:sz w:val="12"/>
      <w:u w:val="single"/>
    </w:rPr>
  </w:style>
  <w:style w:type="paragraph" w:customStyle="1" w:styleId="StyleUnderlineTimesNewRoman1">
    <w:name w:val="Style Underline + Times New Roman1"/>
    <w:link w:val="StyleUnderlineTimesNewRoman1Char"/>
    <w:rsid w:val="0029519D"/>
    <w:pPr>
      <w:spacing w:after="200" w:line="276" w:lineRule="auto"/>
    </w:pPr>
    <w:rPr>
      <w:rFonts w:ascii="Calibri" w:eastAsia="Times New Roman" w:hAnsi="Calibri" w:cs="Times New Roman"/>
      <w:sz w:val="22"/>
      <w:u w:val="single"/>
    </w:rPr>
  </w:style>
  <w:style w:type="character" w:customStyle="1" w:styleId="StyleUnderlineTimesNewRoman1Char">
    <w:name w:val="Style Underline + Times New Roman1 Char"/>
    <w:link w:val="StyleUnderlineTimesNewRoman1"/>
    <w:rsid w:val="0029519D"/>
    <w:rPr>
      <w:rFonts w:ascii="Calibri" w:eastAsia="Times New Roman" w:hAnsi="Calibri" w:cs="Times New Roman"/>
      <w:sz w:val="22"/>
      <w:u w:val="single"/>
    </w:rPr>
  </w:style>
  <w:style w:type="paragraph" w:customStyle="1" w:styleId="StyleUnderlineTimesNewRomanBold1">
    <w:name w:val="Style Underline + Times New Roman Bold1"/>
    <w:link w:val="StyleUnderlineTimesNewRomanBold1Char"/>
    <w:rsid w:val="0029519D"/>
    <w:pPr>
      <w:spacing w:after="200" w:line="276" w:lineRule="auto"/>
    </w:pPr>
    <w:rPr>
      <w:rFonts w:ascii="Calibri" w:eastAsia="Times New Roman" w:hAnsi="Calibri" w:cs="Times New Roman"/>
      <w:b/>
      <w:bCs/>
      <w:sz w:val="22"/>
      <w:u w:val="single"/>
    </w:rPr>
  </w:style>
  <w:style w:type="character" w:customStyle="1" w:styleId="StyleUnderlineTimesNewRomanBold1Char">
    <w:name w:val="Style Underline + Times New Roman Bold1 Char"/>
    <w:link w:val="StyleUnderlineTimesNewRomanBold1"/>
    <w:rsid w:val="0029519D"/>
    <w:rPr>
      <w:rFonts w:ascii="Calibri" w:eastAsia="Times New Roman" w:hAnsi="Calibri" w:cs="Times New Roman"/>
      <w:b/>
      <w:bCs/>
      <w:sz w:val="22"/>
      <w:u w:val="single"/>
    </w:rPr>
  </w:style>
  <w:style w:type="paragraph" w:customStyle="1" w:styleId="StyleStyleCardTextLeft-075Right0">
    <w:name w:val="Style Style Card Text + Left:  -0.75&quot; + Right:  0&quot;"/>
    <w:basedOn w:val="Normal"/>
    <w:link w:val="StyleStyleCardTextLeft-075Right0Char"/>
    <w:autoRedefine/>
    <w:rsid w:val="0029519D"/>
    <w:rPr>
      <w:rFonts w:eastAsia="MS Mincho"/>
    </w:rPr>
  </w:style>
  <w:style w:type="character" w:customStyle="1" w:styleId="StyleStyleCardTextLeft-075Right0Char">
    <w:name w:val="Style Style Card Text + Left:  -0.75&quot; + Right:  0&quot; Char"/>
    <w:link w:val="StyleStyleCardTextLeft-075Right0"/>
    <w:rsid w:val="0029519D"/>
    <w:rPr>
      <w:rFonts w:ascii="Calibri" w:eastAsia="MS Mincho" w:hAnsi="Calibri"/>
      <w:sz w:val="22"/>
    </w:rPr>
  </w:style>
  <w:style w:type="character" w:customStyle="1" w:styleId="CharChar61">
    <w:name w:val="Char Char61"/>
    <w:rsid w:val="0029519D"/>
    <w:rPr>
      <w:rFonts w:cs="Arial"/>
      <w:bCs/>
      <w:sz w:val="16"/>
      <w:szCs w:val="26"/>
      <w:lang w:val="en-US" w:eastAsia="en-US" w:bidi="ar-SA"/>
    </w:rPr>
  </w:style>
  <w:style w:type="character" w:customStyle="1" w:styleId="ListBulletChar">
    <w:name w:val="List Bullet Char"/>
    <w:link w:val="ListBullet"/>
    <w:uiPriority w:val="99"/>
    <w:rsid w:val="0029519D"/>
    <w:rPr>
      <w:rFonts w:ascii="Calibri" w:eastAsia="Calibri" w:hAnsi="Calibri"/>
      <w:sz w:val="22"/>
    </w:rPr>
  </w:style>
  <w:style w:type="paragraph" w:customStyle="1" w:styleId="subhead10">
    <w:name w:val="subhead1"/>
    <w:basedOn w:val="Normal"/>
    <w:uiPriority w:val="99"/>
    <w:rsid w:val="0029519D"/>
    <w:pPr>
      <w:spacing w:before="100" w:beforeAutospacing="1" w:after="100" w:afterAutospacing="1"/>
    </w:pPr>
    <w:rPr>
      <w:rFonts w:ascii="Georgia" w:eastAsia="Times New Roman" w:hAnsi="Georgia"/>
      <w:sz w:val="24"/>
    </w:rPr>
  </w:style>
  <w:style w:type="character" w:customStyle="1" w:styleId="styledate0">
    <w:name w:val="styledate"/>
    <w:rsid w:val="0029519D"/>
  </w:style>
  <w:style w:type="character" w:customStyle="1" w:styleId="BoldandUnderlineChar1">
    <w:name w:val="Bold and Underline Char1"/>
    <w:rsid w:val="0029519D"/>
    <w:rPr>
      <w:b/>
      <w:szCs w:val="24"/>
      <w:u w:val="single"/>
      <w:lang w:val="en-US" w:eastAsia="en-US" w:bidi="ar-SA"/>
    </w:rPr>
  </w:style>
  <w:style w:type="character" w:customStyle="1" w:styleId="BoldandUnderlineChar1Char2">
    <w:name w:val="Bold and Underline Char1 Char2"/>
    <w:rsid w:val="0029519D"/>
    <w:rPr>
      <w:b/>
      <w:szCs w:val="24"/>
      <w:u w:val="single"/>
      <w:lang w:val="en-US" w:eastAsia="en-US" w:bidi="ar-SA"/>
    </w:rPr>
  </w:style>
  <w:style w:type="character" w:customStyle="1" w:styleId="BoldandUnderlineCharChar1">
    <w:name w:val="Bold and Underline Char Char1"/>
    <w:rsid w:val="0029519D"/>
    <w:rPr>
      <w:b/>
      <w:szCs w:val="24"/>
      <w:u w:val="single"/>
      <w:lang w:val="en-US" w:eastAsia="en-US" w:bidi="ar-SA"/>
    </w:rPr>
  </w:style>
  <w:style w:type="character" w:customStyle="1" w:styleId="BoldandUnderlineChar6">
    <w:name w:val="Bold and Underline Char6"/>
    <w:rsid w:val="0029519D"/>
    <w:rPr>
      <w:b/>
      <w:szCs w:val="24"/>
      <w:u w:val="single"/>
      <w:lang w:val="en-US" w:eastAsia="en-US" w:bidi="ar-SA"/>
    </w:rPr>
  </w:style>
  <w:style w:type="paragraph" w:customStyle="1" w:styleId="abstract">
    <w:name w:val="abstract"/>
    <w:basedOn w:val="Normal"/>
    <w:uiPriority w:val="99"/>
    <w:rsid w:val="0029519D"/>
    <w:pPr>
      <w:spacing w:before="100" w:beforeAutospacing="1" w:after="100" w:afterAutospacing="1"/>
    </w:pPr>
    <w:rPr>
      <w:rFonts w:ascii="Georgia" w:eastAsia="Times New Roman" w:hAnsi="Georgia"/>
      <w:sz w:val="24"/>
    </w:rPr>
  </w:style>
  <w:style w:type="paragraph" w:customStyle="1" w:styleId="StyleUnderlineChar11ptBold2">
    <w:name w:val="Style Underline Char + 11 pt Bold2"/>
    <w:basedOn w:val="Normal"/>
    <w:link w:val="StyleUnderlineChar11ptBold2Char"/>
    <w:rsid w:val="0029519D"/>
    <w:rPr>
      <w:rFonts w:ascii="Georgia" w:eastAsia="Times New Roman" w:hAnsi="Georgia"/>
      <w:b/>
      <w:bCs/>
      <w:u w:val="single"/>
    </w:rPr>
  </w:style>
  <w:style w:type="character" w:customStyle="1" w:styleId="StyleUnderlineChar11ptBold2Char">
    <w:name w:val="Style Underline Char + 11 pt Bold2 Char"/>
    <w:link w:val="StyleUnderlineChar11ptBold2"/>
    <w:rsid w:val="0029519D"/>
    <w:rPr>
      <w:rFonts w:ascii="Georgia" w:eastAsia="Times New Roman" w:hAnsi="Georgia"/>
      <w:b/>
      <w:bCs/>
      <w:sz w:val="22"/>
      <w:u w:val="single"/>
    </w:rPr>
  </w:style>
  <w:style w:type="paragraph" w:customStyle="1" w:styleId="StyleStyleUnderlineTimesNewRoman11pt">
    <w:name w:val="Style Style Underline + Times New Roman + 11 pt"/>
    <w:basedOn w:val="Normal"/>
    <w:link w:val="StyleStyleUnderlineTimesNewRoman11ptChar"/>
    <w:rsid w:val="0029519D"/>
    <w:rPr>
      <w:rFonts w:ascii="Georgia" w:eastAsia="Times New Roman" w:hAnsi="Georgia"/>
      <w:u w:val="single"/>
    </w:rPr>
  </w:style>
  <w:style w:type="character" w:customStyle="1" w:styleId="StyleStyleUnderlineTimesNewRoman11ptChar">
    <w:name w:val="Style Style Underline + Times New Roman + 11 pt Char"/>
    <w:link w:val="StyleStyleUnderlineTimesNewRoman11pt"/>
    <w:rsid w:val="0029519D"/>
    <w:rPr>
      <w:rFonts w:ascii="Georgia" w:eastAsia="Times New Roman" w:hAnsi="Georgia"/>
      <w:sz w:val="22"/>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29519D"/>
    <w:rPr>
      <w:rFonts w:ascii="Georgia" w:eastAsia="Times New Roman" w:hAnsi="Georgia"/>
      <w:u w:val="single"/>
    </w:rPr>
  </w:style>
  <w:style w:type="character" w:customStyle="1" w:styleId="StyleStyleUnderlineTimesNewRomanBold11ptNotBoldChar">
    <w:name w:val="Style Style Underline + Times New Roman Bold + 11 pt Not Bold Char"/>
    <w:link w:val="StyleStyleUnderlineTimesNewRomanBold11ptNotBold"/>
    <w:rsid w:val="0029519D"/>
    <w:rPr>
      <w:rFonts w:ascii="Georgia" w:eastAsia="Times New Roman" w:hAnsi="Georgia"/>
      <w:sz w:val="22"/>
      <w:u w:val="single"/>
    </w:rPr>
  </w:style>
  <w:style w:type="character" w:customStyle="1" w:styleId="style13">
    <w:name w:val="style1"/>
    <w:rsid w:val="0029519D"/>
  </w:style>
  <w:style w:type="character" w:customStyle="1" w:styleId="pmtermsel">
    <w:name w:val="pmtermsel"/>
    <w:rsid w:val="0029519D"/>
  </w:style>
  <w:style w:type="character" w:customStyle="1" w:styleId="showipapr">
    <w:name w:val="show_ipapr"/>
    <w:rsid w:val="0029519D"/>
  </w:style>
  <w:style w:type="character" w:customStyle="1" w:styleId="dnindex">
    <w:name w:val="dnindex"/>
    <w:rsid w:val="0029519D"/>
  </w:style>
  <w:style w:type="character" w:customStyle="1" w:styleId="23">
    <w:name w:val="23"/>
    <w:rsid w:val="0029519D"/>
    <w:rPr>
      <w:rFonts w:ascii="Times New Roman" w:hAnsi="Times New Roman" w:cs="Arial"/>
      <w:bCs/>
      <w:sz w:val="20"/>
      <w:u w:val="single"/>
      <w:lang w:val="en-US" w:eastAsia="en-US" w:bidi="ar-SA"/>
    </w:rPr>
  </w:style>
  <w:style w:type="character" w:customStyle="1" w:styleId="33">
    <w:name w:val="33"/>
    <w:rsid w:val="0029519D"/>
    <w:rPr>
      <w:rFonts w:ascii="Times New Roman" w:hAnsi="Times New Roman" w:cs="Arial"/>
      <w:b/>
      <w:bCs/>
      <w:sz w:val="20"/>
      <w:u w:val="single"/>
      <w:lang w:val="en-US" w:eastAsia="en-US" w:bidi="ar-SA"/>
    </w:rPr>
  </w:style>
  <w:style w:type="character" w:customStyle="1" w:styleId="55">
    <w:name w:val="55"/>
    <w:rsid w:val="0029519D"/>
    <w:rPr>
      <w:rFonts w:cs="Arial"/>
      <w:bCs/>
      <w:sz w:val="20"/>
      <w:u w:val="single"/>
      <w:lang w:val="en-US" w:eastAsia="en-US" w:bidi="ar-SA"/>
    </w:rPr>
  </w:style>
  <w:style w:type="character" w:customStyle="1" w:styleId="authoraffil">
    <w:name w:val="authoraffil"/>
    <w:rsid w:val="0029519D"/>
  </w:style>
  <w:style w:type="character" w:customStyle="1" w:styleId="CharChar8">
    <w:name w:val="Char Char8"/>
    <w:rsid w:val="0029519D"/>
    <w:rPr>
      <w:rFonts w:ascii="Georgia" w:eastAsia="Times New Roman" w:hAnsi="Georgia"/>
      <w:b/>
      <w:bCs/>
      <w:sz w:val="30"/>
      <w:szCs w:val="28"/>
      <w:u w:val="single"/>
    </w:rPr>
  </w:style>
  <w:style w:type="character" w:customStyle="1" w:styleId="FontStyle13">
    <w:name w:val="Font Style13"/>
    <w:uiPriority w:val="99"/>
    <w:rsid w:val="0029519D"/>
    <w:rPr>
      <w:rFonts w:ascii="Constantia" w:hAnsi="Constantia" w:cs="Constantia"/>
      <w:sz w:val="18"/>
      <w:szCs w:val="18"/>
    </w:rPr>
  </w:style>
  <w:style w:type="character" w:customStyle="1" w:styleId="TagsCharCharCharChar">
    <w:name w:val="Tags Char Char Char Char"/>
    <w:rsid w:val="0029519D"/>
    <w:rPr>
      <w:rFonts w:ascii="Times New Roman" w:eastAsia="Times New Roman" w:hAnsi="Times New Roman" w:cs="Times New Roman"/>
      <w:b/>
      <w:sz w:val="24"/>
      <w:szCs w:val="24"/>
    </w:rPr>
  </w:style>
  <w:style w:type="character" w:customStyle="1" w:styleId="Citation1Char">
    <w:name w:val="Citation1 Char"/>
    <w:link w:val="Citation10"/>
    <w:locked/>
    <w:rsid w:val="0029519D"/>
    <w:rPr>
      <w:rFonts w:ascii="Georgia" w:hAnsi="Georgia"/>
      <w:b/>
      <w:u w:val="single"/>
    </w:rPr>
  </w:style>
  <w:style w:type="paragraph" w:customStyle="1" w:styleId="Citation10">
    <w:name w:val="Citation1"/>
    <w:basedOn w:val="Normal"/>
    <w:link w:val="Citation1Char"/>
    <w:qFormat/>
    <w:rsid w:val="0029519D"/>
    <w:rPr>
      <w:rFonts w:ascii="Georgia" w:hAnsi="Georgia"/>
      <w:b/>
      <w:sz w:val="24"/>
      <w:u w:val="single"/>
    </w:rPr>
  </w:style>
  <w:style w:type="character" w:customStyle="1" w:styleId="TaglineChar">
    <w:name w:val="Tagline Char"/>
    <w:link w:val="Tagline2"/>
    <w:locked/>
    <w:rsid w:val="0029519D"/>
    <w:rPr>
      <w:rFonts w:ascii="Georgia" w:hAnsi="Georgia"/>
      <w:b/>
    </w:rPr>
  </w:style>
  <w:style w:type="paragraph" w:customStyle="1" w:styleId="Tagline2">
    <w:name w:val="Tagline"/>
    <w:basedOn w:val="Normal"/>
    <w:link w:val="TaglineChar"/>
    <w:qFormat/>
    <w:rsid w:val="0029519D"/>
    <w:rPr>
      <w:rFonts w:ascii="Georgia" w:hAnsi="Georgia"/>
      <w:b/>
      <w:sz w:val="24"/>
    </w:rPr>
  </w:style>
  <w:style w:type="paragraph" w:customStyle="1" w:styleId="StyleLeft021">
    <w:name w:val="Style Left:  0.2&quot;1"/>
    <w:basedOn w:val="Normal"/>
    <w:uiPriority w:val="99"/>
    <w:rsid w:val="0029519D"/>
    <w:pPr>
      <w:ind w:left="288"/>
    </w:pPr>
    <w:rPr>
      <w:rFonts w:ascii="Georgia" w:eastAsia="SimSun" w:hAnsi="Georgia"/>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29519D"/>
    <w:rPr>
      <w:rFonts w:ascii="Georgia" w:eastAsia="Times New Roman" w:hAnsi="Georgia"/>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29519D"/>
    <w:rPr>
      <w:rFonts w:ascii="Georgia" w:eastAsia="Times New Roman" w:hAnsi="Georgia"/>
      <w:sz w:val="22"/>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29519D"/>
    <w:rPr>
      <w:rFonts w:ascii="Georgia" w:eastAsia="Times New Roman" w:hAnsi="Georgia"/>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29519D"/>
    <w:rPr>
      <w:rFonts w:ascii="Georgia" w:eastAsia="Times New Roman" w:hAnsi="Georgia"/>
      <w:sz w:val="22"/>
      <w:u w:val="single"/>
      <w:bdr w:val="single" w:sz="4" w:space="0" w:color="auto"/>
    </w:rPr>
  </w:style>
  <w:style w:type="character" w:customStyle="1" w:styleId="boldcitationChar">
    <w:name w:val="bold citation Char"/>
    <w:rsid w:val="0029519D"/>
    <w:rPr>
      <w:rFonts w:ascii="Arial" w:hAnsi="Arial"/>
      <w:b/>
      <w:sz w:val="28"/>
      <w:szCs w:val="24"/>
      <w:u w:val="thick"/>
      <w:lang w:val="en-US" w:eastAsia="en-US" w:bidi="ar-SA"/>
    </w:rPr>
  </w:style>
  <w:style w:type="paragraph" w:customStyle="1" w:styleId="BlockTitle20">
    <w:name w:val="Block Title #2"/>
    <w:basedOn w:val="Normal"/>
    <w:uiPriority w:val="99"/>
    <w:rsid w:val="0029519D"/>
    <w:pPr>
      <w:keepNext/>
      <w:pBdr>
        <w:top w:val="single" w:sz="18" w:space="1" w:color="000000"/>
        <w:left w:val="single" w:sz="18" w:space="4" w:color="000000"/>
        <w:bottom w:val="single" w:sz="18" w:space="1" w:color="000000"/>
        <w:right w:val="single" w:sz="18" w:space="4" w:color="000000"/>
      </w:pBdr>
      <w:ind w:left="1728" w:right="1728"/>
      <w:jc w:val="center"/>
    </w:pPr>
    <w:rPr>
      <w:rFonts w:ascii="Georgia" w:eastAsia="Times New Roman" w:hAnsi="Georgia"/>
      <w:b/>
      <w:bCs/>
      <w:color w:val="000000"/>
      <w:kern w:val="32"/>
      <w:sz w:val="32"/>
      <w:szCs w:val="32"/>
    </w:rPr>
  </w:style>
  <w:style w:type="paragraph" w:customStyle="1" w:styleId="Tagstyle0">
    <w:name w:val="Tagstyle"/>
    <w:basedOn w:val="Normal"/>
    <w:next w:val="Normal"/>
    <w:rsid w:val="0029519D"/>
    <w:rPr>
      <w:rFonts w:ascii="Georgia" w:hAnsi="Georgia"/>
      <w:b/>
    </w:rPr>
  </w:style>
  <w:style w:type="character" w:customStyle="1" w:styleId="BoldunderlineChar3">
    <w:name w:val="Bold/underline Char"/>
    <w:rsid w:val="0029519D"/>
    <w:rPr>
      <w:rFonts w:eastAsia="SimSun"/>
      <w:b/>
      <w:noProof w:val="0"/>
      <w:sz w:val="24"/>
      <w:szCs w:val="24"/>
      <w:u w:val="single"/>
      <w:lang w:val="en-US" w:eastAsia="zh-CN" w:bidi="ar-SA"/>
    </w:rPr>
  </w:style>
  <w:style w:type="character" w:customStyle="1" w:styleId="underlinetextchar0">
    <w:name w:val="underlinetextchar"/>
    <w:rsid w:val="0029519D"/>
  </w:style>
  <w:style w:type="character" w:customStyle="1" w:styleId="boldciteChar1">
    <w:name w:val="bold cite Char1"/>
    <w:rsid w:val="0029519D"/>
    <w:rPr>
      <w:b/>
      <w:sz w:val="28"/>
      <w:u w:val="thick" w:color="000000"/>
    </w:rPr>
  </w:style>
  <w:style w:type="character" w:customStyle="1" w:styleId="tagCharCharChar1">
    <w:name w:val="tag Char Char Char1"/>
    <w:rsid w:val="0029519D"/>
    <w:rPr>
      <w:b/>
      <w:sz w:val="24"/>
      <w:lang w:val="en-US" w:eastAsia="en-US" w:bidi="ar-SA"/>
    </w:rPr>
  </w:style>
  <w:style w:type="paragraph" w:customStyle="1" w:styleId="Heading2Char2CharChar12">
    <w:name w:val="Heading 2 Char2 Char Char12"/>
    <w:aliases w:val="Char Char Char Char Char Char1 Char Char Char Char Char1,Char Char22"/>
    <w:next w:val="Normal"/>
    <w:uiPriority w:val="99"/>
    <w:rsid w:val="0029519D"/>
    <w:pPr>
      <w:widowControl w:val="0"/>
      <w:jc w:val="both"/>
      <w:outlineLvl w:val="1"/>
    </w:pPr>
    <w:rPr>
      <w:rFonts w:ascii="Times New Roman" w:eastAsia="Times New Roman" w:hAnsi="Times New Roman" w:cs="Times New Roman"/>
      <w:b/>
    </w:rPr>
  </w:style>
  <w:style w:type="character" w:customStyle="1" w:styleId="FontStyle19">
    <w:name w:val="Font Style19"/>
    <w:basedOn w:val="DefaultParagraphFont"/>
    <w:uiPriority w:val="99"/>
    <w:rsid w:val="0029519D"/>
    <w:rPr>
      <w:rFonts w:ascii="Times New Roman" w:hAnsi="Times New Roman" w:cs="Times New Roman"/>
      <w:sz w:val="18"/>
      <w:szCs w:val="18"/>
    </w:rPr>
  </w:style>
  <w:style w:type="character" w:customStyle="1" w:styleId="bylines">
    <w:name w:val="bylines"/>
    <w:basedOn w:val="DefaultParagraphFont"/>
    <w:rsid w:val="0029519D"/>
  </w:style>
  <w:style w:type="character" w:customStyle="1" w:styleId="StyleStyleBoldUnderlineUnderlineIntenseEmphasis1apple-style-2">
    <w:name w:val="Style Style Bold UnderlineUnderlineIntense Emphasis1apple-style-...2"/>
    <w:basedOn w:val="DefaultParagraphFont"/>
    <w:rsid w:val="0029519D"/>
    <w:rPr>
      <w:b w:val="0"/>
      <w:bCs/>
      <w:sz w:val="22"/>
      <w:u w:val="single"/>
    </w:rPr>
  </w:style>
  <w:style w:type="character" w:customStyle="1" w:styleId="FontStyle57">
    <w:name w:val="Font Style57"/>
    <w:rsid w:val="0029519D"/>
    <w:rPr>
      <w:rFonts w:ascii="Georgia" w:hAnsi="Georgia" w:cs="Georgia"/>
      <w:b/>
      <w:bCs/>
      <w:sz w:val="14"/>
      <w:szCs w:val="14"/>
    </w:rPr>
  </w:style>
  <w:style w:type="character" w:customStyle="1" w:styleId="FontStyle89">
    <w:name w:val="Font Style89"/>
    <w:rsid w:val="0029519D"/>
    <w:rPr>
      <w:rFonts w:ascii="Times New Roman" w:hAnsi="Times New Roman" w:cs="Times New Roman"/>
      <w:b/>
      <w:bCs/>
      <w:smallCaps/>
      <w:spacing w:val="40"/>
      <w:sz w:val="16"/>
      <w:szCs w:val="16"/>
    </w:rPr>
  </w:style>
  <w:style w:type="character" w:customStyle="1" w:styleId="style3Char0">
    <w:name w:val="style 3 Char"/>
    <w:rsid w:val="0029519D"/>
    <w:rPr>
      <w:sz w:val="18"/>
      <w:szCs w:val="24"/>
      <w:lang w:val="en-US" w:eastAsia="en-US" w:bidi="ar-SA"/>
    </w:rPr>
  </w:style>
  <w:style w:type="paragraph" w:customStyle="1" w:styleId="003Cite">
    <w:name w:val="003Cite"/>
    <w:basedOn w:val="Normal"/>
    <w:qFormat/>
    <w:rsid w:val="0029519D"/>
    <w:rPr>
      <w:rFonts w:eastAsia="Calibri"/>
      <w:sz w:val="16"/>
      <w:szCs w:val="16"/>
    </w:rPr>
  </w:style>
  <w:style w:type="paragraph" w:customStyle="1" w:styleId="NormalBold">
    <w:name w:val="Normal + Bold"/>
    <w:aliases w:val="Double Underline"/>
    <w:basedOn w:val="Normal"/>
    <w:link w:val="NormalBoldChar"/>
    <w:rsid w:val="0029519D"/>
    <w:pPr>
      <w:jc w:val="both"/>
    </w:pPr>
    <w:rPr>
      <w:rFonts w:ascii="Georgia" w:hAnsi="Georgia"/>
      <w:b/>
      <w:color w:val="000000"/>
      <w:u w:val="single"/>
    </w:rPr>
  </w:style>
  <w:style w:type="character" w:customStyle="1" w:styleId="NormalBoldChar">
    <w:name w:val="Normal + Bold Char"/>
    <w:aliases w:val="Double Underline Char"/>
    <w:basedOn w:val="DefaultParagraphFont"/>
    <w:link w:val="NormalBold"/>
    <w:rsid w:val="0029519D"/>
    <w:rPr>
      <w:rFonts w:ascii="Georgia" w:hAnsi="Georgia"/>
      <w:b/>
      <w:color w:val="000000"/>
      <w:sz w:val="22"/>
      <w:u w:val="single"/>
    </w:rPr>
  </w:style>
  <w:style w:type="character" w:customStyle="1" w:styleId="BlockHeadingsChar1">
    <w:name w:val="Block Headings Char1"/>
    <w:rsid w:val="0029519D"/>
    <w:rPr>
      <w:b/>
      <w:caps/>
    </w:rPr>
  </w:style>
  <w:style w:type="character" w:customStyle="1" w:styleId="FontStyle170">
    <w:name w:val="Font Style170"/>
    <w:uiPriority w:val="99"/>
    <w:rsid w:val="0029519D"/>
    <w:rPr>
      <w:rFonts w:ascii="Bookman Old Style" w:hAnsi="Bookman Old Style" w:cs="Bookman Old Style"/>
      <w:sz w:val="16"/>
      <w:szCs w:val="16"/>
    </w:rPr>
  </w:style>
  <w:style w:type="character" w:customStyle="1" w:styleId="FontStyle17">
    <w:name w:val="Font Style17"/>
    <w:uiPriority w:val="99"/>
    <w:rsid w:val="0029519D"/>
    <w:rPr>
      <w:rFonts w:ascii="Book Antiqua" w:hAnsi="Book Antiqua" w:cs="Book Antiqua"/>
      <w:i/>
      <w:iCs/>
      <w:spacing w:val="10"/>
      <w:sz w:val="22"/>
      <w:szCs w:val="22"/>
    </w:rPr>
  </w:style>
  <w:style w:type="paragraph" w:customStyle="1" w:styleId="cardbody0">
    <w:name w:val="cardbody"/>
    <w:basedOn w:val="Normal"/>
    <w:rsid w:val="0029519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hou.usra.edu/meetings/lpsc2019/" TargetMode="External"/><Relationship Id="rId18" Type="http://schemas.openxmlformats.org/officeDocument/2006/relationships/hyperlink" Target="https://earthsky.org/space/meteor-asteroid-chelyabinsk-russia-feb-15-2013" TargetMode="External"/><Relationship Id="rId26" Type="http://schemas.openxmlformats.org/officeDocument/2006/relationships/hyperlink" Target="https://www.asteroidmission.org/" TargetMode="External"/><Relationship Id="rId3" Type="http://schemas.openxmlformats.org/officeDocument/2006/relationships/customXml" Target="../customXml/item3.xml"/><Relationship Id="rId21" Type="http://schemas.openxmlformats.org/officeDocument/2006/relationships/hyperlink" Target="https://cneos.jpl.nasa.gov/ca/" TargetMode="External"/><Relationship Id="rId7" Type="http://schemas.openxmlformats.org/officeDocument/2006/relationships/settings" Target="settings.xml"/><Relationship Id="rId12" Type="http://schemas.openxmlformats.org/officeDocument/2006/relationships/hyperlink" Target="https://www.theguardian.com/world/2013/feb/15/hundreds-injured-meteorite-russian-city-chelyabinsk" TargetMode="External"/><Relationship Id="rId17" Type="http://schemas.openxmlformats.org/officeDocument/2006/relationships/hyperlink" Target="http://www.bbc.com/earth/story/20160706-in-siberia-in-1908-a-huge-explosion-came-out-of-nowhere" TargetMode="External"/><Relationship Id="rId25" Type="http://schemas.openxmlformats.org/officeDocument/2006/relationships/hyperlink" Target="http://www.hayabusa2.jaxa.jp/en/" TargetMode="External"/><Relationship Id="rId2" Type="http://schemas.openxmlformats.org/officeDocument/2006/relationships/customXml" Target="../customXml/item2.xml"/><Relationship Id="rId16" Type="http://schemas.openxmlformats.org/officeDocument/2006/relationships/hyperlink" Target="https://theconversation.com/how-the-dinosaurs-went-extinct-asteroid-collision-triggered-potentially-deadly-volcanic-eruptions-112134" TargetMode="External"/><Relationship Id="rId20" Type="http://schemas.openxmlformats.org/officeDocument/2006/relationships/hyperlink" Target="https://cneos.jpl.nasa.gov/stats/totals.html" TargetMode="External"/><Relationship Id="rId29" Type="http://schemas.openxmlformats.org/officeDocument/2006/relationships/hyperlink" Target="https://www.gwern.net/docs/philosophy/ethics/2007-greene.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bc.com/news/science-environment-47607696" TargetMode="External"/><Relationship Id="rId24" Type="http://schemas.openxmlformats.org/officeDocument/2006/relationships/hyperlink" Target="https://solarsystem.nasa.gov/missions/hayabusa/in-depth/"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theconversation.com/target-earth-how-asteroids-made-an-impact-on-australia-92836" TargetMode="External"/><Relationship Id="rId23" Type="http://schemas.openxmlformats.org/officeDocument/2006/relationships/hyperlink" Target="https://spaceguardcentre.com/what-are-neos/finding-and-observing-asteroids/" TargetMode="External"/><Relationship Id="rId28" Type="http://schemas.openxmlformats.org/officeDocument/2006/relationships/hyperlink" Target="http://www.tandfonline.com/doi/pdf/10.1080/00455091.2016.1278150?needAccess=true" TargetMode="External"/><Relationship Id="rId10" Type="http://schemas.openxmlformats.org/officeDocument/2006/relationships/hyperlink" Target="https://theconversation.com/explainer-why-meteors-light-up-the-night-sky-35754" TargetMode="External"/><Relationship Id="rId19" Type="http://schemas.openxmlformats.org/officeDocument/2006/relationships/hyperlink" Target="https://academic.oup.com/astrogeo/article/50/1/1.18/201316"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www.michaeldello.com/asteroids-comets-space-weapons/" TargetMode="External"/><Relationship Id="rId14" Type="http://schemas.openxmlformats.org/officeDocument/2006/relationships/hyperlink" Target="https://cneos.jpl.nasa.gov/fireballs/" TargetMode="External"/><Relationship Id="rId22" Type="http://schemas.openxmlformats.org/officeDocument/2006/relationships/hyperlink" Target="https://cneos.jpl.nasa.gov/news/2008tc3.html" TargetMode="External"/><Relationship Id="rId27" Type="http://schemas.openxmlformats.org/officeDocument/2006/relationships/hyperlink" Target="https://theconversation.com/mining-asteroids-could-unlock-untold-wealth-heres-how-to-get-started-95675" TargetMode="External"/><Relationship Id="rId30" Type="http://schemas.openxmlformats.org/officeDocument/2006/relationships/hyperlink" Target="https://www.econtalk.org/joshua-greene-on-moral-tribes-moral-dilemmas-and-utilitarianis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shulredd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5</TotalTime>
  <Pages>1</Pages>
  <Words>16776</Words>
  <Characters>95628</Characters>
  <Application>Microsoft Office Word</Application>
  <DocSecurity>0</DocSecurity>
  <Lines>796</Lines>
  <Paragraphs>224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112180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22AnshulReddy</cp:lastModifiedBy>
  <cp:revision>3</cp:revision>
  <dcterms:created xsi:type="dcterms:W3CDTF">2022-04-09T16:58:00Z</dcterms:created>
  <dcterms:modified xsi:type="dcterms:W3CDTF">2022-04-09T17:05:00Z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