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93122" w14:textId="3773BA92" w:rsidR="00F0625F" w:rsidRDefault="00F0625F" w:rsidP="00F0625F">
      <w:pPr>
        <w:pStyle w:val="Heading2"/>
      </w:pPr>
      <w:r>
        <w:t xml:space="preserve">1AC – </w:t>
      </w:r>
      <w:r>
        <w:t>NDCA</w:t>
      </w:r>
    </w:p>
    <w:p w14:paraId="6A5ECAA7" w14:textId="77777777" w:rsidR="00F0625F" w:rsidRDefault="00F0625F" w:rsidP="00F0625F">
      <w:pPr>
        <w:pStyle w:val="Heading4"/>
      </w:pPr>
      <w:r>
        <w:t>Plan: Private entities ought to restrict asteroid mining involving artificial asteroid capture.</w:t>
      </w:r>
    </w:p>
    <w:p w14:paraId="519158AF" w14:textId="77777777" w:rsidR="00F0625F" w:rsidRPr="00657732" w:rsidRDefault="00F0625F" w:rsidP="00F0625F">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5004209E" w14:textId="77777777" w:rsidR="00F0625F" w:rsidRPr="00657732" w:rsidRDefault="00F0625F" w:rsidP="00F0625F">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49642E95" w14:textId="77777777" w:rsidR="00F0625F" w:rsidRDefault="00F0625F" w:rsidP="00F0625F">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235BD429" w14:textId="77777777" w:rsidR="00F0625F" w:rsidRPr="00657732" w:rsidRDefault="00F0625F" w:rsidP="00F0625F">
      <w:pPr>
        <w:pStyle w:val="Heading4"/>
      </w:pPr>
      <w:r>
        <w:t xml:space="preserve">2] </w:t>
      </w:r>
      <w:r w:rsidRPr="00657732">
        <w:t xml:space="preserve">Dangerous mining greatly increases the risk of space debris. </w:t>
      </w:r>
    </w:p>
    <w:p w14:paraId="14E6EE0E" w14:textId="77777777" w:rsidR="00F0625F" w:rsidRPr="00657732" w:rsidRDefault="00F0625F" w:rsidP="00F0625F">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7A475BA9" w14:textId="77777777" w:rsidR="00F0625F" w:rsidRPr="00657732" w:rsidRDefault="00F0625F" w:rsidP="00F0625F">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1E9454AA" w14:textId="77777777" w:rsidR="00F0625F" w:rsidRPr="00657732" w:rsidRDefault="00F0625F" w:rsidP="00F0625F">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3B80B162" w14:textId="77777777" w:rsidR="00F0625F" w:rsidRPr="00657732" w:rsidRDefault="00F0625F" w:rsidP="00F0625F">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5321DC36" w14:textId="77777777" w:rsidR="00F0625F" w:rsidRPr="00657732" w:rsidRDefault="00F0625F" w:rsidP="00F0625F">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5509D4C3" w14:textId="77777777" w:rsidR="00F0625F" w:rsidRPr="00657732" w:rsidRDefault="00F0625F" w:rsidP="00F0625F">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7534322D" w14:textId="77777777" w:rsidR="00F0625F" w:rsidRPr="00657732" w:rsidRDefault="00F0625F" w:rsidP="00F0625F">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6E75D36B" w14:textId="77777777" w:rsidR="00F0625F" w:rsidRPr="00657732" w:rsidRDefault="00F0625F" w:rsidP="00F0625F">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393C9F71" w14:textId="77777777" w:rsidR="00F0625F" w:rsidRPr="00657732" w:rsidRDefault="00F0625F" w:rsidP="00F0625F">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65BD775C" w14:textId="77777777" w:rsidR="00F0625F" w:rsidRPr="00657732" w:rsidRDefault="00F0625F" w:rsidP="00F0625F">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3098DEF0" w14:textId="77777777" w:rsidR="00F0625F" w:rsidRDefault="00F0625F" w:rsidP="00F0625F">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73AD60D8" w14:textId="77777777" w:rsidR="00F0625F" w:rsidRDefault="00F0625F" w:rsidP="00F0625F">
      <w:pPr>
        <w:pStyle w:val="Heading4"/>
      </w:pPr>
      <w:r>
        <w:t>6] AAC involves intentional relocation</w:t>
      </w:r>
    </w:p>
    <w:p w14:paraId="5D693F7E" w14:textId="77777777" w:rsidR="00F0625F" w:rsidRDefault="00F0625F" w:rsidP="00F0625F">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29B5BCE3" w14:textId="77777777" w:rsidR="00F0625F" w:rsidRPr="00465DA2" w:rsidRDefault="00F0625F" w:rsidP="00F0625F">
      <w:pPr>
        <w:rPr>
          <w:u w:val="single"/>
        </w:rPr>
      </w:pPr>
      <w:r w:rsidRPr="00465DA2">
        <w:rPr>
          <w:u w:val="single"/>
        </w:rPr>
        <w:t>Can you push an asteroid?</w:t>
      </w:r>
    </w:p>
    <w:p w14:paraId="3C1C0A76" w14:textId="77777777" w:rsidR="00F0625F" w:rsidRPr="008D64CC" w:rsidRDefault="00F0625F" w:rsidP="00F0625F">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1ACA1AF9" w14:textId="77777777" w:rsidR="00F0625F" w:rsidRPr="00657732" w:rsidRDefault="00F0625F" w:rsidP="00F0625F">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56798E95" w14:textId="77777777" w:rsidR="00F0625F" w:rsidRPr="00657732" w:rsidRDefault="00F0625F" w:rsidP="00F0625F">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5FD8F3" w14:textId="77777777" w:rsidR="00F0625F" w:rsidRPr="00657732" w:rsidRDefault="00F0625F" w:rsidP="00F0625F">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812AE8E" w14:textId="77777777" w:rsidR="00F0625F" w:rsidRPr="00657732" w:rsidRDefault="00F0625F" w:rsidP="00F0625F">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FBF53FB" w14:textId="77777777" w:rsidR="00F0625F" w:rsidRPr="00657732" w:rsidRDefault="00F0625F" w:rsidP="00F0625F">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A058838" w14:textId="77777777" w:rsidR="00F0625F" w:rsidRPr="00657732" w:rsidRDefault="00F0625F" w:rsidP="00F0625F">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0147A37D" w14:textId="77777777" w:rsidR="00F0625F" w:rsidRPr="00657732" w:rsidRDefault="00F0625F" w:rsidP="00F0625F">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3457AF67" w14:textId="77777777" w:rsidR="00F0625F" w:rsidRPr="00657732" w:rsidRDefault="00F0625F" w:rsidP="00F0625F">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22F0D6B7" w14:textId="77777777" w:rsidR="00F0625F" w:rsidRPr="00657732" w:rsidRDefault="00F0625F" w:rsidP="00F0625F">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0C69F6B9" w14:textId="77777777" w:rsidR="00F0625F" w:rsidRPr="00657732" w:rsidRDefault="00F0625F" w:rsidP="00F0625F">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582AD6EF" w14:textId="77777777" w:rsidR="00F0625F" w:rsidRPr="00657732" w:rsidRDefault="00F0625F" w:rsidP="00F0625F">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7E846819" w14:textId="77777777" w:rsidR="00F0625F" w:rsidRPr="00657732" w:rsidRDefault="00F0625F" w:rsidP="00F0625F">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389A845D" w14:textId="77777777" w:rsidR="00F0625F" w:rsidRPr="00657732" w:rsidRDefault="00F0625F" w:rsidP="00F0625F">
      <w:pPr>
        <w:rPr>
          <w:sz w:val="16"/>
        </w:rPr>
      </w:pPr>
      <w:r w:rsidRPr="00657732">
        <w:rPr>
          <w:sz w:val="16"/>
        </w:rPr>
        <w:t>Privatization and industry</w:t>
      </w:r>
    </w:p>
    <w:p w14:paraId="1AD4B23D" w14:textId="77777777" w:rsidR="00F0625F" w:rsidRPr="00657732" w:rsidRDefault="00F0625F" w:rsidP="00F0625F">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6CC68874" w14:textId="77777777" w:rsidR="00F0625F" w:rsidRPr="00657732" w:rsidRDefault="00F0625F" w:rsidP="00F0625F">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176DB01F" w14:textId="77777777" w:rsidR="00F0625F" w:rsidRPr="00657732" w:rsidRDefault="00F0625F" w:rsidP="00F0625F">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660A50FA" w14:textId="77777777" w:rsidR="00F0625F" w:rsidRPr="00657732" w:rsidRDefault="00F0625F" w:rsidP="00F0625F">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34D17E1B" w14:textId="77777777" w:rsidR="00F0625F" w:rsidRPr="00657732" w:rsidRDefault="00F0625F" w:rsidP="00F0625F">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63DFB23D" w14:textId="77777777" w:rsidR="00F0625F" w:rsidRPr="00657732" w:rsidRDefault="00F0625F" w:rsidP="00F0625F">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17C5C599" w14:textId="77777777" w:rsidR="00F0625F" w:rsidRPr="00657732" w:rsidRDefault="00F0625F" w:rsidP="00F0625F">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193A4697" w14:textId="77777777" w:rsidR="00F0625F" w:rsidRPr="00657732" w:rsidRDefault="00F0625F" w:rsidP="00F0625F">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6BB2D7AF" w14:textId="77777777" w:rsidR="00F0625F" w:rsidRPr="00657732" w:rsidRDefault="00F0625F" w:rsidP="00F0625F">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470943B1" w14:textId="77777777" w:rsidR="00F0625F" w:rsidRPr="00657732" w:rsidRDefault="00F0625F" w:rsidP="00F0625F">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4976C587" w14:textId="77777777" w:rsidR="00F0625F" w:rsidRPr="006177B2" w:rsidRDefault="00F0625F" w:rsidP="00F0625F">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6C8498EB" w14:textId="77777777" w:rsidR="00F0625F" w:rsidRPr="00657732" w:rsidRDefault="00F0625F" w:rsidP="00F0625F">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35EB5726" w14:textId="77777777" w:rsidR="00F0625F" w:rsidRPr="00657732" w:rsidRDefault="00F0625F" w:rsidP="00F0625F">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207B1650" w14:textId="77777777" w:rsidR="00F0625F" w:rsidRPr="00657732" w:rsidRDefault="00F0625F" w:rsidP="00F0625F">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2D13B5CF" w14:textId="77777777" w:rsidR="00F0625F" w:rsidRPr="00657732" w:rsidRDefault="00F0625F" w:rsidP="00F0625F">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68328942" w14:textId="77777777" w:rsidR="00F0625F" w:rsidRPr="00657732" w:rsidRDefault="00F0625F" w:rsidP="00F0625F">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75C8989E" w14:textId="77777777" w:rsidR="00F0625F" w:rsidRPr="00657732" w:rsidRDefault="00F0625F" w:rsidP="00F0625F">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2B93D7F7" w14:textId="77777777" w:rsidR="00F0625F" w:rsidRPr="00657732" w:rsidRDefault="00F0625F" w:rsidP="00F0625F">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61D0EE3A" w14:textId="77777777" w:rsidR="00F0625F" w:rsidRPr="00657732" w:rsidRDefault="00F0625F" w:rsidP="00F0625F">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27501C8F" w14:textId="77777777" w:rsidR="00F0625F" w:rsidRPr="00657732" w:rsidRDefault="00F0625F" w:rsidP="00F0625F">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47646C98" w14:textId="77777777" w:rsidR="00F0625F" w:rsidRPr="00657732" w:rsidRDefault="00F0625F" w:rsidP="00F0625F">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72A6EA78" w14:textId="77777777" w:rsidR="00F0625F" w:rsidRPr="00657732" w:rsidRDefault="00F0625F" w:rsidP="00F0625F">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087DE2FA" w14:textId="77777777" w:rsidR="00F0625F" w:rsidRPr="00657732" w:rsidRDefault="00F0625F" w:rsidP="00F0625F">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60793B27" w14:textId="77777777" w:rsidR="00F0625F" w:rsidRPr="00657732" w:rsidRDefault="00F0625F" w:rsidP="00F0625F">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25DF3910" w14:textId="77777777" w:rsidR="00F0625F" w:rsidRPr="00657732" w:rsidRDefault="00F0625F" w:rsidP="00F0625F">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7F9CD1E2" w14:textId="77777777" w:rsidR="00F0625F" w:rsidRPr="00657732" w:rsidRDefault="00F0625F" w:rsidP="00F0625F">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E2CB859" w14:textId="77777777" w:rsidR="00F0625F" w:rsidRPr="00657732" w:rsidRDefault="00F0625F" w:rsidP="00F0625F">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54A901E0" w14:textId="77777777" w:rsidR="00F0625F" w:rsidRPr="00657732" w:rsidRDefault="00F0625F" w:rsidP="00F0625F">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72B9DC84" w14:textId="77777777" w:rsidR="00F0625F" w:rsidRPr="00657732" w:rsidRDefault="00F0625F" w:rsidP="00F0625F">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5F4DB49A" w14:textId="77777777" w:rsidR="00F0625F" w:rsidRDefault="00F0625F" w:rsidP="00F0625F">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43167381" w14:textId="77777777" w:rsidR="00F0625F" w:rsidRPr="00BD594A" w:rsidRDefault="00F0625F" w:rsidP="00F0625F">
      <w:pPr>
        <w:pStyle w:val="Heading4"/>
      </w:pPr>
      <w:r>
        <w:t xml:space="preserve">14] detection fails </w:t>
      </w:r>
    </w:p>
    <w:p w14:paraId="4F59E37E" w14:textId="77777777" w:rsidR="00F0625F" w:rsidRPr="00BD594A" w:rsidRDefault="00F0625F" w:rsidP="00F0625F">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46794B7D" w14:textId="77777777" w:rsidR="00F0625F" w:rsidRPr="00A11EBE" w:rsidRDefault="00F0625F" w:rsidP="00F0625F">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3651D7C6" w14:textId="77777777" w:rsidR="00F0625F" w:rsidRDefault="00F0625F" w:rsidP="00F0625F">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7CCF86D7" w14:textId="77777777" w:rsidR="00F0625F" w:rsidRPr="00F71A71" w:rsidRDefault="00F0625F" w:rsidP="00F0625F">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4074E3FC" w14:textId="77777777" w:rsidR="00F0625F" w:rsidRPr="00D15D08" w:rsidRDefault="00F0625F" w:rsidP="00F0625F">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5F5B1A61" w14:textId="77777777" w:rsidR="00F0625F" w:rsidRPr="00D15D08" w:rsidRDefault="00F0625F" w:rsidP="00F0625F">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450FE14A" w14:textId="77777777" w:rsidR="00F0625F" w:rsidRPr="00D15D08" w:rsidRDefault="00F0625F" w:rsidP="00F0625F">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D42BCDC" w14:textId="77777777" w:rsidR="00F0625F" w:rsidRPr="00D15D08" w:rsidRDefault="00F0625F" w:rsidP="00F0625F">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545409C1" w14:textId="77777777" w:rsidR="00F0625F" w:rsidRDefault="00F0625F" w:rsidP="00F0625F">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3707160B" w14:textId="77777777" w:rsidR="00F0625F" w:rsidRPr="00657732" w:rsidRDefault="00F0625F" w:rsidP="00F0625F">
      <w:pPr>
        <w:pStyle w:val="Heading4"/>
      </w:pPr>
      <w:r>
        <w:t xml:space="preserve">16] </w:t>
      </w:r>
      <w:r w:rsidRPr="00657732">
        <w:t>Debris increase causes premium spikes</w:t>
      </w:r>
    </w:p>
    <w:p w14:paraId="25E5712D" w14:textId="77777777" w:rsidR="00F0625F" w:rsidRPr="00657732" w:rsidRDefault="00F0625F" w:rsidP="00F0625F">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6E338245" w14:textId="77777777" w:rsidR="00F0625F" w:rsidRPr="000C6FDA" w:rsidRDefault="00F0625F" w:rsidP="00F0625F">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49197060" w14:textId="77777777" w:rsidR="00F0625F" w:rsidRPr="00657732" w:rsidRDefault="00F0625F" w:rsidP="00F0625F">
      <w:pPr>
        <w:pStyle w:val="Heading4"/>
      </w:pPr>
      <w:r>
        <w:t xml:space="preserve">17] </w:t>
      </w:r>
      <w:r w:rsidRPr="00657732">
        <w:t>Turns the commercial sector</w:t>
      </w:r>
    </w:p>
    <w:p w14:paraId="6FF8EE82" w14:textId="77777777" w:rsidR="00F0625F" w:rsidRPr="00657732" w:rsidRDefault="00F0625F" w:rsidP="00F0625F">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3BE2F70D" w14:textId="77777777" w:rsidR="00F0625F" w:rsidRPr="00907DA3" w:rsidRDefault="00F0625F" w:rsidP="00F0625F">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0D2C7116" w14:textId="77777777" w:rsidR="00F0625F" w:rsidRDefault="00F0625F" w:rsidP="00F0625F">
      <w:pPr>
        <w:pStyle w:val="Heading4"/>
      </w:pPr>
      <w:r>
        <w:t xml:space="preserve">18] Motive exists </w:t>
      </w:r>
    </w:p>
    <w:p w14:paraId="7CFB17C7" w14:textId="77777777" w:rsidR="00F0625F" w:rsidRDefault="00F0625F" w:rsidP="00F0625F">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47CC35BD" w14:textId="77777777" w:rsidR="00F0625F" w:rsidRDefault="00F0625F" w:rsidP="00F0625F">
      <w:pPr>
        <w:contextualSpacing/>
        <w:rPr>
          <w:sz w:val="16"/>
        </w:rPr>
      </w:pPr>
    </w:p>
    <w:p w14:paraId="003664A9" w14:textId="77777777" w:rsidR="00F0625F" w:rsidRPr="009A5560" w:rsidRDefault="00F0625F" w:rsidP="00F0625F">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41C0686F" w14:textId="77777777" w:rsidR="00F0625F" w:rsidRDefault="00F0625F" w:rsidP="00F0625F">
      <w:pPr>
        <w:contextualSpacing/>
        <w:rPr>
          <w:szCs w:val="22"/>
        </w:rPr>
      </w:pPr>
    </w:p>
    <w:p w14:paraId="0D733748" w14:textId="77777777" w:rsidR="00F0625F" w:rsidRPr="009A5560" w:rsidRDefault="00F0625F" w:rsidP="00F0625F">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181C7590" w14:textId="77777777" w:rsidR="00F0625F" w:rsidRDefault="00F0625F" w:rsidP="00F0625F">
      <w:pPr>
        <w:contextualSpacing/>
        <w:rPr>
          <w:szCs w:val="22"/>
        </w:rPr>
      </w:pPr>
    </w:p>
    <w:p w14:paraId="16D6D5D4" w14:textId="77777777" w:rsidR="00F0625F" w:rsidRDefault="00F0625F" w:rsidP="00F0625F">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AD5E88D" w14:textId="77777777" w:rsidR="00F0625F" w:rsidRDefault="00F0625F" w:rsidP="00F0625F">
      <w:pPr>
        <w:contextualSpacing/>
        <w:rPr>
          <w:szCs w:val="22"/>
        </w:rPr>
      </w:pPr>
    </w:p>
    <w:p w14:paraId="0B474E74" w14:textId="77777777" w:rsidR="00F0625F" w:rsidRPr="002A549E" w:rsidRDefault="00F0625F" w:rsidP="00F0625F">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49997AD4" w14:textId="77777777" w:rsidR="00F0625F" w:rsidRDefault="00F0625F" w:rsidP="00F0625F">
      <w:pPr>
        <w:contextualSpacing/>
        <w:rPr>
          <w:szCs w:val="22"/>
        </w:rPr>
      </w:pPr>
    </w:p>
    <w:p w14:paraId="2009E3D2" w14:textId="77777777" w:rsidR="00F0625F" w:rsidRPr="002A549E" w:rsidRDefault="00F0625F" w:rsidP="00F0625F">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3675A9BC" w14:textId="77777777" w:rsidR="00F0625F" w:rsidRDefault="00F0625F" w:rsidP="00F0625F">
      <w:pPr>
        <w:contextualSpacing/>
        <w:rPr>
          <w:szCs w:val="22"/>
        </w:rPr>
      </w:pPr>
    </w:p>
    <w:p w14:paraId="5315A8AB" w14:textId="60D14BE9" w:rsidR="00DE1FFA" w:rsidRDefault="00640584" w:rsidP="00DE1FFA">
      <w:pPr>
        <w:pStyle w:val="Heading4"/>
      </w:pPr>
      <w:r>
        <w:t>debris</w:t>
      </w:r>
      <w:r w:rsidR="00DE1FFA">
        <w:t xml:space="preserve"> it shreds the ozone.</w:t>
      </w:r>
    </w:p>
    <w:p w14:paraId="00F477B3" w14:textId="77777777" w:rsidR="00DE1FFA" w:rsidRDefault="00DE1FFA" w:rsidP="00DE1FFA">
      <w:r>
        <w:t xml:space="preserve">Josy </w:t>
      </w:r>
      <w:r>
        <w:rPr>
          <w:b/>
          <w:sz w:val="26"/>
          <w:szCs w:val="26"/>
        </w:rPr>
        <w:t>O’Donnell 18</w:t>
      </w:r>
      <w:r>
        <w:t>, creator of Conservation Institute, “WHAT HAPPENS TO THE “SPACE JUNK” THAT FALLS BACK TO EARTH?,” https://ourplnt.com/space-junk-earth/#axzz5xRXia1uD</w:t>
      </w:r>
    </w:p>
    <w:p w14:paraId="5A9C8A00" w14:textId="474CCB5A" w:rsidR="00DE1FFA" w:rsidRDefault="00DE1FFA" w:rsidP="00DE1FFA">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eastAsia="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eastAsia="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2671517" w14:textId="77777777" w:rsidR="00DE1FFA" w:rsidRDefault="00DE1FFA" w:rsidP="00DE1FFA">
      <w:pPr>
        <w:pStyle w:val="Heading4"/>
      </w:pPr>
      <w:r>
        <w:t>Extinction</w:t>
      </w:r>
    </w:p>
    <w:p w14:paraId="07A0ED33" w14:textId="77777777" w:rsidR="00DE1FFA" w:rsidRDefault="00DE1FFA" w:rsidP="00DE1FFA">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43B868D6" w14:textId="77777777" w:rsidR="00DE1FFA" w:rsidRPr="00B4777C" w:rsidRDefault="00DE1FFA" w:rsidP="00DE1FFA">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eastAsia="Calibri" w:cs="Calibri"/>
          <w:b/>
          <w:highlight w:val="cyan"/>
          <w:u w:val="single"/>
        </w:rPr>
        <w:t>is continuing to deplete</w:t>
      </w:r>
      <w:r>
        <w:rPr>
          <w:u w:val="single"/>
        </w:rPr>
        <w:t xml:space="preserve"> over major cities, and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eastAsia="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eastAsia="Calibri" w:cs="Calibri"/>
          <w:b/>
          <w:highlight w:val="cyan"/>
          <w:u w:val="single"/>
        </w:rPr>
        <w:t>catastrophic</w:t>
      </w:r>
      <w:r>
        <w:rPr>
          <w:u w:val="single"/>
        </w:rPr>
        <w:t xml:space="preserve"> than previously thought.</w:t>
      </w:r>
    </w:p>
    <w:p w14:paraId="5AFD5ED9" w14:textId="77777777" w:rsidR="00F0625F" w:rsidRDefault="00F0625F" w:rsidP="00F0625F">
      <w:pPr>
        <w:contextualSpacing/>
        <w:rPr>
          <w:sz w:val="16"/>
        </w:rPr>
      </w:pPr>
    </w:p>
    <w:p w14:paraId="452C8499" w14:textId="77777777" w:rsidR="00F0625F" w:rsidRDefault="00F0625F" w:rsidP="00F0625F">
      <w:pPr>
        <w:pStyle w:val="Heading3"/>
        <w:rPr>
          <w:rFonts w:cs="Arial"/>
        </w:rPr>
      </w:pPr>
      <w:r>
        <w:rPr>
          <w:rFonts w:cs="Arial"/>
        </w:rPr>
        <w:t>Framing</w:t>
      </w:r>
    </w:p>
    <w:p w14:paraId="57E7AC49" w14:textId="77777777" w:rsidR="00F0625F" w:rsidRPr="00C7794F" w:rsidRDefault="00F0625F" w:rsidP="00F0625F">
      <w:pPr>
        <w:pStyle w:val="Heading4"/>
        <w:rPr>
          <w:rFonts w:cs="Calibri"/>
        </w:rPr>
      </w:pPr>
      <w:r>
        <w:rPr>
          <w:rFonts w:cs="Calibri"/>
        </w:rPr>
        <w:t>T</w:t>
      </w:r>
      <w:r w:rsidRPr="00C7794F">
        <w:rPr>
          <w:rFonts w:cs="Calibri"/>
        </w:rPr>
        <w:t>he standard is maximizing expected wellbeing</w:t>
      </w:r>
    </w:p>
    <w:p w14:paraId="6DC94A07" w14:textId="77777777" w:rsidR="00F0625F" w:rsidRPr="00C7794F" w:rsidRDefault="00F0625F" w:rsidP="00F0625F">
      <w:pPr>
        <w:pStyle w:val="Heading4"/>
        <w:rPr>
          <w:rFonts w:cs="Calibri"/>
        </w:rPr>
      </w:pPr>
      <w:r w:rsidRPr="00C7794F">
        <w:rPr>
          <w:rFonts w:cs="Calibri"/>
        </w:rPr>
        <w:t>Independently:</w:t>
      </w:r>
    </w:p>
    <w:p w14:paraId="5E29E2C1" w14:textId="77777777" w:rsidR="00F0625F" w:rsidRPr="00730CE9" w:rsidRDefault="00F0625F" w:rsidP="00F0625F">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07ECFBD4" w14:textId="77777777" w:rsidR="00F0625F" w:rsidRPr="00AE4834" w:rsidRDefault="00F0625F" w:rsidP="00F0625F">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985B534" w14:textId="77777777" w:rsidR="00F0625F" w:rsidRDefault="00F0625F" w:rsidP="00F0625F">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98566C8" w14:textId="77777777" w:rsidR="00F0625F" w:rsidRPr="00DF4A11" w:rsidRDefault="00F0625F" w:rsidP="00F0625F">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DC4C6CB" w14:textId="77777777" w:rsidR="00F0625F" w:rsidRDefault="00F0625F" w:rsidP="00F0625F">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610B462A" w14:textId="77777777" w:rsidR="00F0625F" w:rsidRPr="00A73F6D" w:rsidRDefault="00F0625F" w:rsidP="00F0625F">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88FB318" w14:textId="77777777" w:rsidR="00F0625F" w:rsidRPr="008A2B5C" w:rsidRDefault="00F0625F" w:rsidP="00F0625F">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BD66089" w14:textId="77777777" w:rsidR="00F0625F" w:rsidRPr="00C7794F" w:rsidRDefault="00F0625F" w:rsidP="00F0625F">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A421FD1" w14:textId="77777777" w:rsidR="00F0625F" w:rsidRPr="00C7794F" w:rsidRDefault="00F0625F" w:rsidP="00F0625F">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2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5CB69AC" w14:textId="77777777" w:rsidR="00F0625F" w:rsidRPr="00C7794F" w:rsidRDefault="00F0625F" w:rsidP="00F0625F">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7A1AFAC" w14:textId="77777777" w:rsidR="00F0625F" w:rsidRPr="00C7794F" w:rsidRDefault="00F0625F" w:rsidP="00F0625F">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50DD1833" w14:textId="77777777" w:rsidR="00F0625F" w:rsidRPr="00C7794F" w:rsidRDefault="00F0625F" w:rsidP="00F0625F">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CF637A4" w14:textId="77777777" w:rsidR="00F0625F" w:rsidRDefault="00F0625F" w:rsidP="00F0625F">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CC163A0" w14:textId="77777777" w:rsidR="00F0625F" w:rsidRPr="00F601E6" w:rsidRDefault="00F0625F" w:rsidP="00F0625F"/>
    <w:p w14:paraId="31F3951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慀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6"/>
  </w:num>
  <w:num w:numId="15">
    <w:abstractNumId w:val="33"/>
  </w:num>
  <w:num w:numId="16">
    <w:abstractNumId w:val="27"/>
  </w:num>
  <w:num w:numId="17">
    <w:abstractNumId w:val="34"/>
  </w:num>
  <w:num w:numId="18">
    <w:abstractNumId w:val="19"/>
  </w:num>
  <w:num w:numId="19">
    <w:abstractNumId w:val="12"/>
  </w:num>
  <w:num w:numId="20">
    <w:abstractNumId w:val="13"/>
  </w:num>
  <w:num w:numId="21">
    <w:abstractNumId w:val="42"/>
  </w:num>
  <w:num w:numId="22">
    <w:abstractNumId w:val="11"/>
  </w:num>
  <w:num w:numId="23">
    <w:abstractNumId w:val="20"/>
  </w:num>
  <w:num w:numId="24">
    <w:abstractNumId w:val="24"/>
  </w:num>
  <w:num w:numId="25">
    <w:abstractNumId w:val="26"/>
  </w:num>
  <w:num w:numId="26">
    <w:abstractNumId w:val="37"/>
  </w:num>
  <w:num w:numId="27">
    <w:abstractNumId w:val="40"/>
  </w:num>
  <w:num w:numId="28">
    <w:abstractNumId w:val="16"/>
  </w:num>
  <w:num w:numId="29">
    <w:abstractNumId w:val="17"/>
  </w:num>
  <w:num w:numId="30">
    <w:abstractNumId w:val="25"/>
  </w:num>
  <w:num w:numId="31">
    <w:abstractNumId w:val="38"/>
  </w:num>
  <w:num w:numId="32">
    <w:abstractNumId w:val="18"/>
  </w:num>
  <w:num w:numId="33">
    <w:abstractNumId w:val="41"/>
  </w:num>
  <w:num w:numId="34">
    <w:abstractNumId w:val="35"/>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3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62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58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C42"/>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FF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25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98B7A"/>
  <w14:defaultImageDpi w14:val="300"/>
  <w15:docId w15:val="{4257B3E9-A682-CE4D-A321-A39AFBFFB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25F"/>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F062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F062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062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0625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F0625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0625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0625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0625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0625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062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25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F0625F"/>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F0625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0625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062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625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0625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0625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0625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F0625F"/>
    <w:rPr>
      <w:color w:val="auto"/>
      <w:u w:val="none"/>
    </w:rPr>
  </w:style>
  <w:style w:type="paragraph" w:styleId="DocumentMap">
    <w:name w:val="Document Map"/>
    <w:basedOn w:val="Normal"/>
    <w:link w:val="DocumentMapChar"/>
    <w:uiPriority w:val="99"/>
    <w:unhideWhenUsed/>
    <w:rsid w:val="00F062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625F"/>
    <w:rPr>
      <w:rFonts w:ascii="Lucida Grande" w:hAnsi="Lucida Grande" w:cs="Lucida Grande"/>
    </w:rPr>
  </w:style>
  <w:style w:type="character" w:customStyle="1" w:styleId="Heading5Char">
    <w:name w:val="Heading 5 Char"/>
    <w:basedOn w:val="DefaultParagraphFont"/>
    <w:link w:val="Heading5"/>
    <w:rsid w:val="00F0625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F0625F"/>
    <w:rPr>
      <w:rFonts w:ascii="Cambria" w:eastAsia="Times New Roman" w:hAnsi="Cambria"/>
      <w:b/>
      <w:bCs/>
      <w:i/>
      <w:iCs/>
      <w:sz w:val="20"/>
      <w:lang w:bidi="en-US"/>
    </w:rPr>
  </w:style>
  <w:style w:type="character" w:customStyle="1" w:styleId="Heading7Char">
    <w:name w:val="Heading 7 Char"/>
    <w:basedOn w:val="DefaultParagraphFont"/>
    <w:link w:val="Heading7"/>
    <w:rsid w:val="00F0625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0625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0625F"/>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F0625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0625F"/>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F0625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0625F"/>
    <w:pPr>
      <w:ind w:left="720"/>
      <w:contextualSpacing/>
    </w:pPr>
  </w:style>
  <w:style w:type="paragraph" w:styleId="BalloonText">
    <w:name w:val="Balloon Text"/>
    <w:basedOn w:val="Normal"/>
    <w:link w:val="BalloonTextChar"/>
    <w:uiPriority w:val="99"/>
    <w:unhideWhenUsed/>
    <w:qFormat/>
    <w:rsid w:val="00F0625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F0625F"/>
    <w:rPr>
      <w:rFonts w:ascii="Times New Roman" w:hAnsi="Times New Roman" w:cs="Times New Roman"/>
      <w:sz w:val="18"/>
      <w:szCs w:val="18"/>
    </w:rPr>
  </w:style>
  <w:style w:type="paragraph" w:customStyle="1" w:styleId="textbold">
    <w:name w:val="text bold"/>
    <w:basedOn w:val="Normal"/>
    <w:autoRedefine/>
    <w:uiPriority w:val="20"/>
    <w:qFormat/>
    <w:rsid w:val="00F0625F"/>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0625F"/>
    <w:rPr>
      <w:sz w:val="22"/>
      <w:u w:val="single"/>
    </w:rPr>
  </w:style>
  <w:style w:type="paragraph" w:customStyle="1" w:styleId="Analytic">
    <w:name w:val="Analytic"/>
    <w:basedOn w:val="Heading4"/>
    <w:link w:val="AnalyticChar"/>
    <w:uiPriority w:val="4"/>
    <w:qFormat/>
    <w:rsid w:val="00F0625F"/>
    <w:pPr>
      <w:outlineLvl w:val="9"/>
    </w:pPr>
  </w:style>
  <w:style w:type="character" w:customStyle="1" w:styleId="AnalyticChar">
    <w:name w:val="Analytic Char"/>
    <w:basedOn w:val="DefaultParagraphFont"/>
    <w:link w:val="Analytic"/>
    <w:uiPriority w:val="4"/>
    <w:rsid w:val="00F0625F"/>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F0625F"/>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F0625F"/>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0625F"/>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F0625F"/>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F0625F"/>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0625F"/>
    <w:rPr>
      <w:rFonts w:ascii="Calibri" w:hAnsi="Calibri"/>
      <w:b/>
      <w:sz w:val="26"/>
    </w:rPr>
  </w:style>
  <w:style w:type="character" w:customStyle="1" w:styleId="Heading4Char3">
    <w:name w:val="Heading 4 Char3"/>
    <w:aliases w:val="Tag Char3,heading 2 Char3,Heading 2 Char2 Char Char1,Heading 2 Char1 Char Char Char1,ta Char"/>
    <w:rsid w:val="00F0625F"/>
    <w:rPr>
      <w:rFonts w:ascii="Calibri" w:hAnsi="Calibri"/>
      <w:b/>
      <w:sz w:val="26"/>
    </w:rPr>
  </w:style>
  <w:style w:type="character" w:customStyle="1" w:styleId="UnderlineBold">
    <w:name w:val="Underline + Bold"/>
    <w:uiPriority w:val="1"/>
    <w:qFormat/>
    <w:rsid w:val="00F0625F"/>
    <w:rPr>
      <w:rFonts w:ascii="Georgia" w:hAnsi="Georgia"/>
      <w:b w:val="0"/>
      <w:bCs w:val="0"/>
      <w:sz w:val="22"/>
      <w:u w:val="single"/>
    </w:rPr>
  </w:style>
  <w:style w:type="paragraph" w:customStyle="1" w:styleId="underlined">
    <w:name w:val="underlined"/>
    <w:next w:val="Normal"/>
    <w:link w:val="underlinedChar"/>
    <w:autoRedefine/>
    <w:qFormat/>
    <w:rsid w:val="00F0625F"/>
    <w:pPr>
      <w:contextualSpacing/>
    </w:pPr>
    <w:rPr>
      <w:rFonts w:ascii="Times New Roman" w:eastAsia="Malgun Gothic" w:hAnsi="Times New Roman" w:cs="Times New Roman"/>
      <w:u w:val="single"/>
    </w:rPr>
  </w:style>
  <w:style w:type="character" w:customStyle="1" w:styleId="underlinedChar">
    <w:name w:val="underlined Char"/>
    <w:link w:val="underlined"/>
    <w:rsid w:val="00F0625F"/>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625F"/>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F0625F"/>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F0625F"/>
    <w:rPr>
      <w:rFonts w:ascii="Times New Roman" w:eastAsia="Calibri" w:hAnsi="Times New Roman"/>
      <w:u w:val="single"/>
      <w:lang w:val="x-none"/>
    </w:rPr>
  </w:style>
  <w:style w:type="paragraph" w:customStyle="1" w:styleId="Analytics">
    <w:name w:val="Analytics"/>
    <w:basedOn w:val="Heading4"/>
    <w:link w:val="AnalyticsChar"/>
    <w:qFormat/>
    <w:rsid w:val="00F0625F"/>
    <w:rPr>
      <w:bCs w:val="0"/>
      <w:szCs w:val="22"/>
    </w:rPr>
  </w:style>
  <w:style w:type="character" w:customStyle="1" w:styleId="AnalyticsChar">
    <w:name w:val="Analytics Char"/>
    <w:basedOn w:val="DefaultParagraphFont"/>
    <w:link w:val="Analytics"/>
    <w:rsid w:val="00F0625F"/>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0625F"/>
    <w:rPr>
      <w:rFonts w:cs="Arial"/>
      <w:b/>
      <w:bCs/>
      <w:iCs/>
      <w:szCs w:val="28"/>
      <w:lang w:val="en-US" w:eastAsia="en-US" w:bidi="ar-SA"/>
    </w:rPr>
  </w:style>
  <w:style w:type="numbering" w:customStyle="1" w:styleId="NoList1">
    <w:name w:val="No List1"/>
    <w:next w:val="NoList"/>
    <w:semiHidden/>
    <w:unhideWhenUsed/>
    <w:rsid w:val="00F0625F"/>
  </w:style>
  <w:style w:type="character" w:customStyle="1" w:styleId="underline">
    <w:name w:val="underline"/>
    <w:basedOn w:val="DefaultParagraphFont"/>
    <w:qFormat/>
    <w:locked/>
    <w:rsid w:val="00F0625F"/>
    <w:rPr>
      <w:rFonts w:ascii="Times New Roman" w:hAnsi="Times New Roman" w:cs="Times New Roman" w:hint="default"/>
      <w:u w:val="single"/>
    </w:rPr>
  </w:style>
  <w:style w:type="character" w:customStyle="1" w:styleId="Style11ptUnderline">
    <w:name w:val="Style 11 pt Underline"/>
    <w:basedOn w:val="DefaultParagraphFont"/>
    <w:qFormat/>
    <w:rsid w:val="00F0625F"/>
    <w:rPr>
      <w:sz w:val="20"/>
      <w:u w:val="single"/>
    </w:rPr>
  </w:style>
  <w:style w:type="character" w:customStyle="1" w:styleId="Style11pt">
    <w:name w:val="Style 11 pt"/>
    <w:basedOn w:val="DefaultParagraphFont"/>
    <w:qFormat/>
    <w:rsid w:val="00F0625F"/>
    <w:rPr>
      <w:sz w:val="20"/>
    </w:rPr>
  </w:style>
  <w:style w:type="character" w:customStyle="1" w:styleId="Style1Char1">
    <w:name w:val="Style1 Char1"/>
    <w:basedOn w:val="DefaultParagraphFont"/>
    <w:qFormat/>
    <w:rsid w:val="00F0625F"/>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0625F"/>
    <w:rPr>
      <w:sz w:val="18"/>
      <w:szCs w:val="18"/>
    </w:rPr>
  </w:style>
  <w:style w:type="paragraph" w:styleId="CommentText">
    <w:name w:val="annotation text"/>
    <w:basedOn w:val="Normal"/>
    <w:link w:val="CommentTextChar"/>
    <w:uiPriority w:val="99"/>
    <w:unhideWhenUsed/>
    <w:rsid w:val="00F0625F"/>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F0625F"/>
    <w:rPr>
      <w:rFonts w:ascii="Times New Roman" w:hAnsi="Times New Roman"/>
    </w:rPr>
  </w:style>
  <w:style w:type="paragraph" w:styleId="CommentSubject">
    <w:name w:val="annotation subject"/>
    <w:basedOn w:val="CommentText"/>
    <w:next w:val="CommentText"/>
    <w:link w:val="CommentSubjectChar"/>
    <w:unhideWhenUsed/>
    <w:rsid w:val="00F0625F"/>
    <w:rPr>
      <w:b/>
      <w:bCs/>
      <w:sz w:val="20"/>
      <w:szCs w:val="20"/>
    </w:rPr>
  </w:style>
  <w:style w:type="character" w:customStyle="1" w:styleId="CommentSubjectChar">
    <w:name w:val="Comment Subject Char"/>
    <w:basedOn w:val="CommentTextChar"/>
    <w:link w:val="CommentSubject"/>
    <w:rsid w:val="00F0625F"/>
    <w:rPr>
      <w:rFonts w:ascii="Times New Roman" w:hAnsi="Times New Roman"/>
      <w:b/>
      <w:bCs/>
      <w:sz w:val="20"/>
      <w:szCs w:val="20"/>
    </w:rPr>
  </w:style>
  <w:style w:type="character" w:customStyle="1" w:styleId="cardChar">
    <w:name w:val="card Char"/>
    <w:aliases w:val="Bold Cite Char Char,Speed Cite Char"/>
    <w:link w:val="card"/>
    <w:qFormat/>
    <w:rsid w:val="00F0625F"/>
    <w:rPr>
      <w:rFonts w:ascii="Times New Roman" w:hAnsi="Times New Roman"/>
      <w:sz w:val="16"/>
    </w:rPr>
  </w:style>
  <w:style w:type="character" w:customStyle="1" w:styleId="StyleDate">
    <w:name w:val="Style Date"/>
    <w:aliases w:val="Author"/>
    <w:qFormat/>
    <w:rsid w:val="00F0625F"/>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F0625F"/>
    <w:rPr>
      <w:b/>
      <w:bCs/>
    </w:rPr>
  </w:style>
  <w:style w:type="character" w:customStyle="1" w:styleId="apple-converted-space">
    <w:name w:val="apple-converted-space"/>
    <w:basedOn w:val="DefaultParagraphFont"/>
    <w:qFormat/>
    <w:rsid w:val="00F0625F"/>
  </w:style>
  <w:style w:type="character" w:customStyle="1" w:styleId="st">
    <w:name w:val="st"/>
    <w:rsid w:val="00F0625F"/>
  </w:style>
  <w:style w:type="character" w:customStyle="1" w:styleId="CharChar11">
    <w:name w:val="Char Char11"/>
    <w:rsid w:val="00F0625F"/>
    <w:rPr>
      <w:rFonts w:cs="Arial"/>
      <w:bCs/>
      <w:szCs w:val="26"/>
      <w:u w:val="single"/>
      <w:lang w:val="en-US" w:eastAsia="en-US" w:bidi="ar-SA"/>
    </w:rPr>
  </w:style>
  <w:style w:type="character" w:customStyle="1" w:styleId="DebateHighlighted">
    <w:name w:val="Debate Highlighted"/>
    <w:basedOn w:val="DefaultParagraphFont"/>
    <w:qFormat/>
    <w:rsid w:val="00F0625F"/>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0625F"/>
    <w:rPr>
      <w:rFonts w:ascii="Times New Roman" w:eastAsia="MS Mincho" w:hAnsi="Times New Roman" w:cs="Times New Roman"/>
      <w:sz w:val="16"/>
    </w:rPr>
  </w:style>
  <w:style w:type="character" w:customStyle="1" w:styleId="Highlightedunderline">
    <w:name w:val="Highlighted underline"/>
    <w:qFormat/>
    <w:rsid w:val="00F0625F"/>
    <w:rPr>
      <w:rFonts w:ascii="Times New Roman" w:hAnsi="Times New Roman"/>
      <w:sz w:val="20"/>
      <w:shd w:val="clear" w:color="auto" w:fill="C0C0C0"/>
    </w:rPr>
  </w:style>
  <w:style w:type="paragraph" w:customStyle="1" w:styleId="CITE">
    <w:name w:val="CITE"/>
    <w:basedOn w:val="Normal"/>
    <w:next w:val="Normal"/>
    <w:link w:val="CITEChar"/>
    <w:qFormat/>
    <w:rsid w:val="00F0625F"/>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0625F"/>
    <w:rPr>
      <w:rFonts w:ascii="Liberation Sans" w:hAnsi="Liberation Sans" w:cs="Georgia"/>
      <w:sz w:val="20"/>
      <w:szCs w:val="20"/>
      <w:u w:val="single"/>
    </w:rPr>
  </w:style>
  <w:style w:type="paragraph" w:customStyle="1" w:styleId="cardtext">
    <w:name w:val="card text"/>
    <w:basedOn w:val="Normal"/>
    <w:link w:val="cardtextChar"/>
    <w:qFormat/>
    <w:rsid w:val="00F0625F"/>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0625F"/>
    <w:rPr>
      <w:rFonts w:ascii="Georgia" w:eastAsia="Calibri" w:hAnsi="Georgia"/>
    </w:rPr>
  </w:style>
  <w:style w:type="character" w:customStyle="1" w:styleId="UnderlineBold0">
    <w:name w:val="Underline Bold"/>
    <w:basedOn w:val="DefaultParagraphFont"/>
    <w:uiPriority w:val="6"/>
    <w:qFormat/>
    <w:rsid w:val="00F0625F"/>
    <w:rPr>
      <w:b/>
      <w:sz w:val="20"/>
      <w:u w:val="single"/>
    </w:rPr>
  </w:style>
  <w:style w:type="paragraph" w:styleId="BodyText">
    <w:name w:val="Body Text"/>
    <w:basedOn w:val="Normal"/>
    <w:link w:val="BodyTextChar"/>
    <w:uiPriority w:val="99"/>
    <w:unhideWhenUsed/>
    <w:qFormat/>
    <w:rsid w:val="00F0625F"/>
    <w:pPr>
      <w:spacing w:after="120"/>
    </w:pPr>
  </w:style>
  <w:style w:type="character" w:customStyle="1" w:styleId="BodyTextChar">
    <w:name w:val="Body Text Char"/>
    <w:basedOn w:val="DefaultParagraphFont"/>
    <w:link w:val="BodyText"/>
    <w:uiPriority w:val="99"/>
    <w:qFormat/>
    <w:rsid w:val="00F0625F"/>
    <w:rPr>
      <w:rFonts w:ascii="Calibri" w:hAnsi="Calibri"/>
      <w:sz w:val="22"/>
    </w:rPr>
  </w:style>
  <w:style w:type="paragraph" w:customStyle="1" w:styleId="UnderlinePara">
    <w:name w:val="Underline Para"/>
    <w:basedOn w:val="Normal"/>
    <w:uiPriority w:val="6"/>
    <w:qFormat/>
    <w:rsid w:val="00F0625F"/>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F0625F"/>
  </w:style>
  <w:style w:type="paragraph" w:customStyle="1" w:styleId="tiny">
    <w:name w:val="tiny"/>
    <w:next w:val="Normal"/>
    <w:link w:val="tinyChar"/>
    <w:autoRedefine/>
    <w:qFormat/>
    <w:rsid w:val="00F0625F"/>
    <w:pPr>
      <w:contextualSpacing/>
    </w:pPr>
    <w:rPr>
      <w:rFonts w:ascii="Times New Roman" w:eastAsia="Malgun Gothic" w:hAnsi="Times New Roman" w:cs="Times New Roman"/>
      <w:sz w:val="12"/>
    </w:rPr>
  </w:style>
  <w:style w:type="character" w:customStyle="1" w:styleId="tinyChar">
    <w:name w:val="tiny Char"/>
    <w:link w:val="tiny"/>
    <w:rsid w:val="00F0625F"/>
    <w:rPr>
      <w:rFonts w:ascii="Times New Roman" w:eastAsia="Malgun Gothic" w:hAnsi="Times New Roman" w:cs="Times New Roman"/>
      <w:sz w:val="12"/>
    </w:rPr>
  </w:style>
  <w:style w:type="character" w:customStyle="1" w:styleId="DocumentMapChar1">
    <w:name w:val="Document Map Char1"/>
    <w:basedOn w:val="DefaultParagraphFont"/>
    <w:uiPriority w:val="99"/>
    <w:rsid w:val="00F0625F"/>
    <w:rPr>
      <w:rFonts w:ascii="Segoe UI" w:hAnsi="Segoe UI" w:cs="Segoe UI"/>
      <w:sz w:val="16"/>
      <w:szCs w:val="16"/>
    </w:rPr>
  </w:style>
  <w:style w:type="character" w:customStyle="1" w:styleId="CommentSubjectChar1">
    <w:name w:val="Comment Subject Char1"/>
    <w:basedOn w:val="CommentTextChar"/>
    <w:uiPriority w:val="99"/>
    <w:semiHidden/>
    <w:rsid w:val="00F0625F"/>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F0625F"/>
    <w:rPr>
      <w:rFonts w:ascii="Lucida Grande" w:eastAsiaTheme="minorHAnsi" w:hAnsi="Lucida Grande" w:cs="Lucida Grande"/>
      <w:sz w:val="18"/>
      <w:szCs w:val="18"/>
    </w:rPr>
  </w:style>
  <w:style w:type="character" w:customStyle="1" w:styleId="Style1Char">
    <w:name w:val="Style1 Char"/>
    <w:basedOn w:val="DefaultParagraphFont"/>
    <w:qFormat/>
    <w:rsid w:val="00F0625F"/>
    <w:rPr>
      <w:rFonts w:eastAsia="SimSun"/>
      <w:sz w:val="20"/>
      <w:szCs w:val="24"/>
      <w:u w:val="single"/>
      <w:lang w:val="en-US" w:eastAsia="zh-CN" w:bidi="ar-SA"/>
    </w:rPr>
  </w:style>
  <w:style w:type="paragraph" w:customStyle="1" w:styleId="Tag2">
    <w:name w:val="Tag2"/>
    <w:basedOn w:val="Normal"/>
    <w:autoRedefine/>
    <w:qFormat/>
    <w:rsid w:val="00F0625F"/>
    <w:rPr>
      <w:rFonts w:eastAsia="Calibri" w:cs="Arial"/>
      <w:b/>
    </w:rPr>
  </w:style>
  <w:style w:type="character" w:customStyle="1" w:styleId="CommentTextChar1">
    <w:name w:val="Comment Text Char1"/>
    <w:basedOn w:val="DefaultParagraphFont"/>
    <w:uiPriority w:val="99"/>
    <w:rsid w:val="00F0625F"/>
    <w:rPr>
      <w:rFonts w:ascii="Calibri" w:hAnsi="Calibri"/>
    </w:rPr>
  </w:style>
  <w:style w:type="character" w:customStyle="1" w:styleId="apple-style-span">
    <w:name w:val="apple-style-span"/>
    <w:basedOn w:val="DefaultParagraphFont"/>
    <w:qFormat/>
    <w:rsid w:val="00F0625F"/>
  </w:style>
  <w:style w:type="character" w:customStyle="1" w:styleId="FootnoteTextChar">
    <w:name w:val="Footnote Text Char"/>
    <w:basedOn w:val="DefaultParagraphFont"/>
    <w:link w:val="FootnoteText"/>
    <w:rsid w:val="00F0625F"/>
    <w:rPr>
      <w:rFonts w:ascii="Calibri" w:hAnsi="Calibri"/>
    </w:rPr>
  </w:style>
  <w:style w:type="paragraph" w:styleId="FootnoteText">
    <w:name w:val="footnote text"/>
    <w:basedOn w:val="Normal"/>
    <w:link w:val="FootnoteTextChar"/>
    <w:unhideWhenUsed/>
    <w:qFormat/>
    <w:rsid w:val="00F0625F"/>
    <w:pPr>
      <w:spacing w:after="0" w:line="240" w:lineRule="auto"/>
    </w:pPr>
    <w:rPr>
      <w:sz w:val="24"/>
    </w:rPr>
  </w:style>
  <w:style w:type="character" w:customStyle="1" w:styleId="FootnoteTextChar1">
    <w:name w:val="Footnote Text Char1"/>
    <w:basedOn w:val="DefaultParagraphFont"/>
    <w:rsid w:val="00F0625F"/>
    <w:rPr>
      <w:rFonts w:ascii="Calibri" w:hAnsi="Calibri"/>
      <w:sz w:val="20"/>
      <w:szCs w:val="20"/>
    </w:rPr>
  </w:style>
  <w:style w:type="paragraph" w:customStyle="1" w:styleId="p">
    <w:name w:val="p"/>
    <w:basedOn w:val="Normal"/>
    <w:rsid w:val="00F0625F"/>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0625F"/>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0625F"/>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0625F"/>
    <w:rPr>
      <w:vertAlign w:val="superscript"/>
    </w:rPr>
  </w:style>
  <w:style w:type="paragraph" w:customStyle="1" w:styleId="para">
    <w:name w:val="para"/>
    <w:basedOn w:val="Normal"/>
    <w:rsid w:val="00F0625F"/>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F0625F"/>
    <w:pPr>
      <w:spacing w:before="100" w:beforeAutospacing="1" w:after="100" w:afterAutospacing="1" w:line="240" w:lineRule="auto"/>
    </w:pPr>
    <w:rPr>
      <w:rFonts w:cs="Times New Roman"/>
    </w:rPr>
  </w:style>
  <w:style w:type="character" w:customStyle="1" w:styleId="vm-hook">
    <w:name w:val="vm-hook"/>
    <w:basedOn w:val="DefaultParagraphFont"/>
    <w:rsid w:val="00F0625F"/>
  </w:style>
  <w:style w:type="character" w:customStyle="1" w:styleId="dfm-title">
    <w:name w:val="dfm-title"/>
    <w:basedOn w:val="DefaultParagraphFont"/>
    <w:rsid w:val="00F0625F"/>
  </w:style>
  <w:style w:type="paragraph" w:customStyle="1" w:styleId="evidencetext">
    <w:name w:val="evidence text"/>
    <w:basedOn w:val="Normal"/>
    <w:link w:val="evidencetextChar1"/>
    <w:qFormat/>
    <w:rsid w:val="00F0625F"/>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0625F"/>
    <w:rPr>
      <w:rFonts w:ascii="Arial" w:hAnsi="Arial" w:cs="Arial"/>
      <w:color w:val="000000"/>
      <w:sz w:val="22"/>
      <w:lang w:val="x-none" w:eastAsia="x-none"/>
    </w:rPr>
  </w:style>
  <w:style w:type="paragraph" w:customStyle="1" w:styleId="CardIndented">
    <w:name w:val="Card (Indented)"/>
    <w:basedOn w:val="Normal"/>
    <w:link w:val="CardIndentedChar"/>
    <w:qFormat/>
    <w:rsid w:val="00F0625F"/>
    <w:pPr>
      <w:spacing w:after="0" w:line="240" w:lineRule="auto"/>
      <w:ind w:left="288"/>
    </w:pPr>
    <w:rPr>
      <w:rFonts w:ascii="Arial" w:hAnsi="Arial" w:cs="Arial"/>
    </w:rPr>
  </w:style>
  <w:style w:type="paragraph" w:customStyle="1" w:styleId="Emphasize">
    <w:name w:val="Emphasize"/>
    <w:basedOn w:val="Normal"/>
    <w:uiPriority w:val="7"/>
    <w:qFormat/>
    <w:rsid w:val="00F0625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0625F"/>
    <w:rPr>
      <w:rFonts w:asciiTheme="minorHAnsi" w:hAnsiTheme="minorHAnsi"/>
      <w:sz w:val="22"/>
    </w:rPr>
  </w:style>
  <w:style w:type="character" w:customStyle="1" w:styleId="UnresolvedMention1">
    <w:name w:val="Unresolved Mention1"/>
    <w:basedOn w:val="DefaultParagraphFont"/>
    <w:uiPriority w:val="99"/>
    <w:unhideWhenUsed/>
    <w:rsid w:val="00F0625F"/>
    <w:rPr>
      <w:color w:val="808080"/>
      <w:shd w:val="clear" w:color="auto" w:fill="E6E6E6"/>
    </w:rPr>
  </w:style>
  <w:style w:type="character" w:customStyle="1" w:styleId="BodyTextChar1">
    <w:name w:val="Body Text Char1"/>
    <w:aliases w:val="Very Small Text Char1"/>
    <w:basedOn w:val="DefaultParagraphFont"/>
    <w:uiPriority w:val="99"/>
    <w:rsid w:val="00F0625F"/>
    <w:rPr>
      <w:rFonts w:ascii="Times New Roman" w:hAnsi="Times New Roman"/>
      <w:sz w:val="24"/>
    </w:rPr>
  </w:style>
  <w:style w:type="character" w:customStyle="1" w:styleId="UnresolvedMention2">
    <w:name w:val="Unresolved Mention2"/>
    <w:basedOn w:val="DefaultParagraphFont"/>
    <w:uiPriority w:val="99"/>
    <w:unhideWhenUsed/>
    <w:rsid w:val="00F0625F"/>
    <w:rPr>
      <w:color w:val="808080"/>
      <w:shd w:val="clear" w:color="auto" w:fill="E6E6E6"/>
    </w:rPr>
  </w:style>
  <w:style w:type="character" w:customStyle="1" w:styleId="Author-Date">
    <w:name w:val="Author-Date"/>
    <w:qFormat/>
    <w:rsid w:val="00F0625F"/>
    <w:rPr>
      <w:b/>
      <w:sz w:val="24"/>
    </w:rPr>
  </w:style>
  <w:style w:type="character" w:customStyle="1" w:styleId="ListLabel12">
    <w:name w:val="ListLabel 12"/>
    <w:qFormat/>
    <w:rsid w:val="00F0625F"/>
    <w:rPr>
      <w:strike w:val="0"/>
      <w:dstrike w:val="0"/>
      <w:color w:val="000000"/>
      <w:spacing w:val="0"/>
      <w:w w:val="100"/>
      <w:sz w:val="16"/>
      <w:lang w:val="en-US"/>
    </w:rPr>
  </w:style>
  <w:style w:type="character" w:customStyle="1" w:styleId="ListLabel11">
    <w:name w:val="ListLabel 11"/>
    <w:qFormat/>
    <w:rsid w:val="00F0625F"/>
    <w:rPr>
      <w:strike w:val="0"/>
      <w:dstrike w:val="0"/>
      <w:color w:val="000000"/>
      <w:spacing w:val="70"/>
      <w:w w:val="100"/>
      <w:sz w:val="16"/>
      <w:lang w:val="en-US"/>
    </w:rPr>
  </w:style>
  <w:style w:type="character" w:customStyle="1" w:styleId="ListLabel10">
    <w:name w:val="ListLabel 10"/>
    <w:qFormat/>
    <w:rsid w:val="00F0625F"/>
    <w:rPr>
      <w:strike w:val="0"/>
      <w:dstrike w:val="0"/>
      <w:color w:val="000000"/>
      <w:spacing w:val="0"/>
      <w:w w:val="100"/>
      <w:sz w:val="18"/>
      <w:lang w:val="en-US"/>
    </w:rPr>
  </w:style>
  <w:style w:type="character" w:customStyle="1" w:styleId="ListLabel9">
    <w:name w:val="ListLabel 9"/>
    <w:qFormat/>
    <w:rsid w:val="00F0625F"/>
    <w:rPr>
      <w:strike w:val="0"/>
      <w:dstrike w:val="0"/>
      <w:color w:val="000000"/>
      <w:spacing w:val="0"/>
      <w:w w:val="100"/>
      <w:sz w:val="21"/>
      <w:lang w:val="en-US"/>
    </w:rPr>
  </w:style>
  <w:style w:type="character" w:customStyle="1" w:styleId="ListLabel8">
    <w:name w:val="ListLabel 8"/>
    <w:qFormat/>
    <w:rsid w:val="00F0625F"/>
    <w:rPr>
      <w:strike w:val="0"/>
      <w:dstrike w:val="0"/>
      <w:color w:val="000000"/>
      <w:spacing w:val="0"/>
      <w:w w:val="100"/>
      <w:sz w:val="20"/>
      <w:lang w:val="en-US"/>
    </w:rPr>
  </w:style>
  <w:style w:type="character" w:customStyle="1" w:styleId="ListLabel7">
    <w:name w:val="ListLabel 7"/>
    <w:qFormat/>
    <w:rsid w:val="00F0625F"/>
    <w:rPr>
      <w:strike w:val="0"/>
      <w:dstrike w:val="0"/>
      <w:color w:val="000000"/>
      <w:spacing w:val="0"/>
      <w:w w:val="100"/>
      <w:sz w:val="20"/>
      <w:lang w:val="en-US"/>
    </w:rPr>
  </w:style>
  <w:style w:type="character" w:customStyle="1" w:styleId="ListLabel6">
    <w:name w:val="ListLabel 6"/>
    <w:qFormat/>
    <w:rsid w:val="00F0625F"/>
    <w:rPr>
      <w:i/>
      <w:strike w:val="0"/>
      <w:dstrike w:val="0"/>
      <w:color w:val="000000"/>
      <w:spacing w:val="0"/>
      <w:w w:val="100"/>
      <w:sz w:val="20"/>
      <w:lang w:val="en-US"/>
    </w:rPr>
  </w:style>
  <w:style w:type="character" w:customStyle="1" w:styleId="ListLabel5">
    <w:name w:val="ListLabel 5"/>
    <w:qFormat/>
    <w:rsid w:val="00F0625F"/>
    <w:rPr>
      <w:strike w:val="0"/>
      <w:dstrike w:val="0"/>
      <w:color w:val="000000"/>
      <w:spacing w:val="0"/>
      <w:w w:val="100"/>
      <w:sz w:val="20"/>
      <w:lang w:val="en-US"/>
    </w:rPr>
  </w:style>
  <w:style w:type="character" w:customStyle="1" w:styleId="ListLabel4">
    <w:name w:val="ListLabel 4"/>
    <w:qFormat/>
    <w:rsid w:val="00F0625F"/>
    <w:rPr>
      <w:strike w:val="0"/>
      <w:dstrike w:val="0"/>
      <w:color w:val="000000"/>
      <w:spacing w:val="0"/>
      <w:w w:val="100"/>
      <w:sz w:val="19"/>
      <w:lang w:val="en-US"/>
    </w:rPr>
  </w:style>
  <w:style w:type="character" w:customStyle="1" w:styleId="ListLabel3">
    <w:name w:val="ListLabel 3"/>
    <w:qFormat/>
    <w:rsid w:val="00F0625F"/>
    <w:rPr>
      <w:i/>
      <w:strike w:val="0"/>
      <w:dstrike w:val="0"/>
      <w:color w:val="000000"/>
      <w:spacing w:val="0"/>
      <w:w w:val="100"/>
      <w:sz w:val="20"/>
      <w:lang w:val="en-US"/>
    </w:rPr>
  </w:style>
  <w:style w:type="character" w:customStyle="1" w:styleId="ListLabel2">
    <w:name w:val="ListLabel 2"/>
    <w:qFormat/>
    <w:rsid w:val="00F0625F"/>
    <w:rPr>
      <w:strike w:val="0"/>
      <w:dstrike w:val="0"/>
      <w:color w:val="000000"/>
      <w:spacing w:val="0"/>
      <w:w w:val="100"/>
      <w:sz w:val="20"/>
      <w:lang w:val="en-US"/>
    </w:rPr>
  </w:style>
  <w:style w:type="character" w:customStyle="1" w:styleId="ListLabel1">
    <w:name w:val="ListLabel 1"/>
    <w:qFormat/>
    <w:rsid w:val="00F0625F"/>
    <w:rPr>
      <w:i/>
      <w:strike w:val="0"/>
      <w:dstrike w:val="0"/>
      <w:color w:val="000000"/>
      <w:spacing w:val="0"/>
      <w:w w:val="100"/>
      <w:sz w:val="18"/>
      <w:lang w:val="en-US"/>
    </w:rPr>
  </w:style>
  <w:style w:type="character" w:customStyle="1" w:styleId="verdana">
    <w:name w:val="verdana"/>
    <w:basedOn w:val="DefaultParagraphFont"/>
    <w:qFormat/>
    <w:rsid w:val="00F0625F"/>
    <w:rPr>
      <w:rFonts w:cs="Times New Roman"/>
    </w:rPr>
  </w:style>
  <w:style w:type="character" w:customStyle="1" w:styleId="italic">
    <w:name w:val="italic"/>
    <w:basedOn w:val="DefaultParagraphFont"/>
    <w:qFormat/>
    <w:rsid w:val="00F0625F"/>
    <w:rPr>
      <w:rFonts w:cs="Times New Roman"/>
    </w:rPr>
  </w:style>
  <w:style w:type="character" w:customStyle="1" w:styleId="hit">
    <w:name w:val="hit"/>
    <w:basedOn w:val="DefaultParagraphFont"/>
    <w:qFormat/>
    <w:rsid w:val="00F0625F"/>
    <w:rPr>
      <w:rFonts w:cs="Times New Roman"/>
    </w:rPr>
  </w:style>
  <w:style w:type="character" w:customStyle="1" w:styleId="blue">
    <w:name w:val="blue"/>
    <w:basedOn w:val="DefaultParagraphFont"/>
    <w:qFormat/>
    <w:rsid w:val="00F0625F"/>
    <w:rPr>
      <w:rFonts w:cs="Times New Roman"/>
    </w:rPr>
  </w:style>
  <w:style w:type="character" w:customStyle="1" w:styleId="copyrightdescription">
    <w:name w:val="copyrightdescription"/>
    <w:basedOn w:val="DefaultParagraphFont"/>
    <w:qFormat/>
    <w:rsid w:val="00F0625F"/>
    <w:rPr>
      <w:rFonts w:cs="Times New Roman"/>
    </w:rPr>
  </w:style>
  <w:style w:type="character" w:customStyle="1" w:styleId="tabtitle">
    <w:name w:val="tabtitle"/>
    <w:basedOn w:val="DefaultParagraphFont"/>
    <w:qFormat/>
    <w:rsid w:val="00F0625F"/>
    <w:rPr>
      <w:rFonts w:cs="Times New Roman"/>
    </w:rPr>
  </w:style>
  <w:style w:type="character" w:customStyle="1" w:styleId="resultbodyblack">
    <w:name w:val="resultbodyblack"/>
    <w:basedOn w:val="DefaultParagraphFont"/>
    <w:qFormat/>
    <w:rsid w:val="00F0625F"/>
    <w:rPr>
      <w:rFonts w:cs="Times New Roman"/>
    </w:rPr>
  </w:style>
  <w:style w:type="character" w:customStyle="1" w:styleId="resultbody">
    <w:name w:val="resultbody"/>
    <w:basedOn w:val="DefaultParagraphFont"/>
    <w:qFormat/>
    <w:rsid w:val="00F0625F"/>
    <w:rPr>
      <w:rFonts w:cs="Times New Roman"/>
    </w:rPr>
  </w:style>
  <w:style w:type="character" w:customStyle="1" w:styleId="resultbodysmallitalic">
    <w:name w:val="resultbodysmallitalic"/>
    <w:basedOn w:val="DefaultParagraphFont"/>
    <w:qFormat/>
    <w:rsid w:val="00F0625F"/>
    <w:rPr>
      <w:rFonts w:cs="Times New Roman"/>
    </w:rPr>
  </w:style>
  <w:style w:type="character" w:customStyle="1" w:styleId="resultpron">
    <w:name w:val="resultpron"/>
    <w:basedOn w:val="DefaultParagraphFont"/>
    <w:qFormat/>
    <w:rsid w:val="00F0625F"/>
    <w:rPr>
      <w:rFonts w:cs="Times New Roman"/>
    </w:rPr>
  </w:style>
  <w:style w:type="character" w:customStyle="1" w:styleId="NumberingSymbols">
    <w:name w:val="Numbering Symbols"/>
    <w:qFormat/>
    <w:rsid w:val="00F0625F"/>
  </w:style>
  <w:style w:type="character" w:customStyle="1" w:styleId="StrongEmphasis">
    <w:name w:val="Strong Emphasis"/>
    <w:qFormat/>
    <w:rsid w:val="00F0625F"/>
    <w:rPr>
      <w:b/>
      <w:bCs/>
    </w:rPr>
  </w:style>
  <w:style w:type="character" w:customStyle="1" w:styleId="Emphasis2">
    <w:name w:val="Emphasis2"/>
    <w:basedOn w:val="DefaultParagraphFont"/>
    <w:qFormat/>
    <w:rsid w:val="00F0625F"/>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0625F"/>
    <w:rPr>
      <w:rFonts w:ascii="Times New Roman" w:hAnsi="Times New Roman"/>
      <w:sz w:val="20"/>
      <w:szCs w:val="24"/>
      <w:u w:val="single"/>
      <w:lang w:val="en-US" w:eastAsia="en-US" w:bidi="ar-SA"/>
    </w:rPr>
  </w:style>
  <w:style w:type="character" w:customStyle="1" w:styleId="pg">
    <w:name w:val="pg"/>
    <w:basedOn w:val="DefaultParagraphFont"/>
    <w:qFormat/>
    <w:rsid w:val="00F0625F"/>
  </w:style>
  <w:style w:type="character" w:customStyle="1" w:styleId="ital-inline">
    <w:name w:val="ital-inline"/>
    <w:basedOn w:val="DefaultParagraphFont"/>
    <w:qFormat/>
    <w:rsid w:val="00F0625F"/>
  </w:style>
  <w:style w:type="character" w:customStyle="1" w:styleId="senselabelstart">
    <w:name w:val="sense_label start"/>
    <w:basedOn w:val="DefaultParagraphFont"/>
    <w:qFormat/>
    <w:rsid w:val="00F0625F"/>
  </w:style>
  <w:style w:type="character" w:customStyle="1" w:styleId="sensecontent">
    <w:name w:val="sense_content"/>
    <w:basedOn w:val="DefaultParagraphFont"/>
    <w:qFormat/>
    <w:rsid w:val="00F0625F"/>
  </w:style>
  <w:style w:type="character" w:customStyle="1" w:styleId="vi">
    <w:name w:val="vi"/>
    <w:basedOn w:val="DefaultParagraphFont"/>
    <w:qFormat/>
    <w:rsid w:val="00F0625F"/>
  </w:style>
  <w:style w:type="character" w:customStyle="1" w:styleId="senselabel">
    <w:name w:val="sense_label"/>
    <w:basedOn w:val="DefaultParagraphFont"/>
    <w:qFormat/>
    <w:rsid w:val="00F0625F"/>
  </w:style>
  <w:style w:type="character" w:customStyle="1" w:styleId="Style11ptItalicUnderline">
    <w:name w:val="Style 11 pt Italic Underline"/>
    <w:basedOn w:val="DefaultParagraphFont"/>
    <w:qFormat/>
    <w:rsid w:val="00F0625F"/>
    <w:rPr>
      <w:i/>
      <w:iCs/>
      <w:sz w:val="20"/>
      <w:u w:val="single"/>
    </w:rPr>
  </w:style>
  <w:style w:type="character" w:customStyle="1" w:styleId="Style11ptBoldUnderline">
    <w:name w:val="Style 11 pt Bold Underline"/>
    <w:basedOn w:val="DefaultParagraphFont"/>
    <w:qFormat/>
    <w:rsid w:val="00F0625F"/>
    <w:rPr>
      <w:b/>
      <w:bCs/>
      <w:sz w:val="20"/>
      <w:u w:val="single"/>
    </w:rPr>
  </w:style>
  <w:style w:type="character" w:customStyle="1" w:styleId="StyleStyle4CharTimesNewRoman11ptItalic">
    <w:name w:val="Style Style4 Char + Times New Roman 11 pt Italic"/>
    <w:basedOn w:val="DefaultParagraphFont"/>
    <w:qFormat/>
    <w:rsid w:val="00F0625F"/>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0625F"/>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0625F"/>
    <w:rPr>
      <w:color w:val="000000"/>
      <w:sz w:val="20"/>
    </w:rPr>
  </w:style>
  <w:style w:type="character" w:customStyle="1" w:styleId="Style11ptBlackUnderline">
    <w:name w:val="Style 11 pt Black Underline"/>
    <w:basedOn w:val="DefaultParagraphFont"/>
    <w:qFormat/>
    <w:rsid w:val="00F0625F"/>
    <w:rPr>
      <w:color w:val="000000"/>
      <w:sz w:val="20"/>
      <w:u w:val="single"/>
    </w:rPr>
  </w:style>
  <w:style w:type="character" w:customStyle="1" w:styleId="pmterms1">
    <w:name w:val="pmterms1"/>
    <w:basedOn w:val="DefaultParagraphFont"/>
    <w:qFormat/>
    <w:rsid w:val="00F0625F"/>
  </w:style>
  <w:style w:type="character" w:customStyle="1" w:styleId="HTMLTypewriter3">
    <w:name w:val="HTML Typewriter3"/>
    <w:basedOn w:val="DefaultParagraphFont"/>
    <w:qFormat/>
    <w:rsid w:val="00F0625F"/>
    <w:rPr>
      <w:rFonts w:ascii="Courier New" w:eastAsia="SimSun" w:hAnsi="Courier New" w:cs="Courier New"/>
      <w:sz w:val="20"/>
      <w:szCs w:val="20"/>
    </w:rPr>
  </w:style>
  <w:style w:type="character" w:customStyle="1" w:styleId="CardsChar">
    <w:name w:val="Cards Char"/>
    <w:basedOn w:val="DefaultParagraphFont"/>
    <w:qFormat/>
    <w:rsid w:val="00F0625F"/>
    <w:rPr>
      <w:rFonts w:ascii="Times New Roman" w:hAnsi="Times New Roman" w:cs="Times New Roman"/>
      <w:lang w:val="en-US" w:bidi="ar-SA"/>
    </w:rPr>
  </w:style>
  <w:style w:type="character" w:customStyle="1" w:styleId="CardsFont12pt0">
    <w:name w:val="Cards + Font 12pt"/>
    <w:basedOn w:val="CardsChar"/>
    <w:qFormat/>
    <w:rsid w:val="00F0625F"/>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0625F"/>
    <w:rPr>
      <w:rFonts w:ascii="Times New Roman" w:hAnsi="Times New Roman" w:cs="Times New Roman"/>
      <w:b/>
      <w:sz w:val="24"/>
      <w:u w:val="single"/>
      <w:lang w:val="en-US" w:bidi="ar-SA"/>
    </w:rPr>
  </w:style>
  <w:style w:type="character" w:styleId="HTMLCite">
    <w:name w:val="HTML Cite"/>
    <w:basedOn w:val="DefaultParagraphFont"/>
    <w:uiPriority w:val="99"/>
    <w:qFormat/>
    <w:rsid w:val="00F0625F"/>
    <w:rPr>
      <w:rFonts w:cs="Times New Roman"/>
      <w:i/>
    </w:rPr>
  </w:style>
  <w:style w:type="character" w:customStyle="1" w:styleId="VisitedInternetLink">
    <w:name w:val="Visited Internet Link"/>
    <w:basedOn w:val="DefaultParagraphFont"/>
    <w:rsid w:val="00F0625F"/>
    <w:rPr>
      <w:color w:val="800080"/>
      <w:u w:val="single"/>
    </w:rPr>
  </w:style>
  <w:style w:type="character" w:customStyle="1" w:styleId="CitesChar">
    <w:name w:val="Cites Char"/>
    <w:basedOn w:val="DefaultParagraphFont"/>
    <w:qFormat/>
    <w:rsid w:val="00F0625F"/>
    <w:rPr>
      <w:szCs w:val="24"/>
      <w:lang w:val="en-US" w:bidi="ar-SA"/>
    </w:rPr>
  </w:style>
  <w:style w:type="character" w:customStyle="1" w:styleId="loose">
    <w:name w:val="loose"/>
    <w:qFormat/>
    <w:rsid w:val="00F0625F"/>
  </w:style>
  <w:style w:type="character" w:customStyle="1" w:styleId="domtooltips">
    <w:name w:val="domtooltips"/>
    <w:basedOn w:val="DefaultParagraphFont"/>
    <w:qFormat/>
    <w:rsid w:val="00F0625F"/>
  </w:style>
  <w:style w:type="character" w:customStyle="1" w:styleId="caps">
    <w:name w:val="caps"/>
    <w:basedOn w:val="DefaultParagraphFont"/>
    <w:qFormat/>
    <w:rsid w:val="00F0625F"/>
  </w:style>
  <w:style w:type="character" w:customStyle="1" w:styleId="Style11ptUnderlineBorderSinglesolidlineAuto05pt">
    <w:name w:val="Style 11 pt Underline Border: : (Single solid line Auto  0.5 pt..."/>
    <w:basedOn w:val="DefaultParagraphFont"/>
    <w:qFormat/>
    <w:rsid w:val="00F0625F"/>
    <w:rPr>
      <w:sz w:val="20"/>
      <w:u w:val="single"/>
      <w:bdr w:val="single" w:sz="4" w:space="0" w:color="00000A"/>
    </w:rPr>
  </w:style>
  <w:style w:type="character" w:customStyle="1" w:styleId="StyleUnderlineChar11pt">
    <w:name w:val="Style Underline Char + 11 pt"/>
    <w:basedOn w:val="DefaultParagraphFont"/>
    <w:qFormat/>
    <w:rsid w:val="00F0625F"/>
    <w:rPr>
      <w:rFonts w:ascii="Times New Roman" w:hAnsi="Times New Roman"/>
      <w:sz w:val="20"/>
      <w:szCs w:val="24"/>
      <w:u w:val="single"/>
      <w:lang w:val="en-US" w:eastAsia="en-US" w:bidi="ar-SA"/>
    </w:rPr>
  </w:style>
  <w:style w:type="paragraph" w:styleId="List">
    <w:name w:val="List"/>
    <w:basedOn w:val="BodyText"/>
    <w:uiPriority w:val="99"/>
    <w:rsid w:val="00F0625F"/>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0625F"/>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0625F"/>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0625F"/>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0625F"/>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0625F"/>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0625F"/>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F0625F"/>
    <w:rPr>
      <w:rFonts w:ascii="Liberation Sans" w:eastAsia="Droid Sans Fallback" w:hAnsi="Liberation Sans"/>
      <w:color w:val="00000A"/>
      <w:sz w:val="22"/>
    </w:rPr>
  </w:style>
  <w:style w:type="paragraph" w:customStyle="1" w:styleId="FrameContents">
    <w:name w:val="Frame Contents"/>
    <w:basedOn w:val="Normal"/>
    <w:qFormat/>
    <w:rsid w:val="00F0625F"/>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0625F"/>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F0625F"/>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F0625F"/>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0625F"/>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0625F"/>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F0625F"/>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0625F"/>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0625F"/>
    <w:rPr>
      <w:rFonts w:ascii="Times New Roman" w:eastAsia="Times New Roman" w:hAnsi="Times New Roman" w:cs="Arial"/>
      <w:bCs/>
      <w:caps/>
      <w:color w:val="00000A"/>
      <w:sz w:val="20"/>
      <w:szCs w:val="20"/>
    </w:rPr>
  </w:style>
  <w:style w:type="character" w:customStyle="1" w:styleId="Heading3Char1">
    <w:name w:val="Heading 3 Char1"/>
    <w:qFormat/>
    <w:rsid w:val="00F0625F"/>
    <w:rPr>
      <w:rFonts w:cs="Arial"/>
      <w:bCs/>
      <w:szCs w:val="26"/>
      <w:u w:val="single"/>
      <w:lang w:val="en-US" w:eastAsia="en-US" w:bidi="ar-SA"/>
    </w:rPr>
  </w:style>
  <w:style w:type="paragraph" w:styleId="Revision">
    <w:name w:val="Revision"/>
    <w:hidden/>
    <w:uiPriority w:val="99"/>
    <w:semiHidden/>
    <w:rsid w:val="00F0625F"/>
    <w:rPr>
      <w:rFonts w:ascii="Calibri" w:hAnsi="Calibri"/>
      <w:sz w:val="22"/>
    </w:rPr>
  </w:style>
  <w:style w:type="paragraph" w:customStyle="1" w:styleId="Smalltext">
    <w:name w:val="Small text"/>
    <w:aliases w:val="Quote1,Quote11"/>
    <w:basedOn w:val="Normal"/>
    <w:link w:val="SmalltextChar"/>
    <w:qFormat/>
    <w:rsid w:val="00F0625F"/>
    <w:rPr>
      <w:rFonts w:ascii="Times New Roman" w:eastAsia="MS Mincho" w:hAnsi="Times New Roman" w:cs="Times New Roman"/>
      <w:sz w:val="16"/>
    </w:rPr>
  </w:style>
  <w:style w:type="character" w:customStyle="1" w:styleId="BoldUnderlineChar">
    <w:name w:val="Bold Underline Char"/>
    <w:basedOn w:val="DefaultParagraphFont"/>
    <w:locked/>
    <w:rsid w:val="00F0625F"/>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F0625F"/>
    <w:rPr>
      <w:b w:val="0"/>
      <w:bCs w:val="0"/>
      <w:sz w:val="22"/>
      <w:u w:val="single"/>
    </w:rPr>
  </w:style>
  <w:style w:type="character" w:customStyle="1" w:styleId="StyleGaramond">
    <w:name w:val="Style Garamond"/>
    <w:qFormat/>
    <w:rsid w:val="00F0625F"/>
    <w:rPr>
      <w:rFonts w:ascii="Garamond" w:hAnsi="Garamond" w:cs="Garamond"/>
    </w:rPr>
  </w:style>
  <w:style w:type="character" w:customStyle="1" w:styleId="StyletagGaramondChar">
    <w:name w:val="Style tag + Garamond Char"/>
    <w:qFormat/>
    <w:rsid w:val="00F0625F"/>
    <w:rPr>
      <w:rFonts w:ascii="Garamond" w:hAnsi="Garamond" w:cs="Garamond"/>
      <w:b/>
      <w:bCs/>
      <w:sz w:val="24"/>
      <w:szCs w:val="24"/>
      <w:lang w:val="en-US" w:bidi="ar-SA"/>
    </w:rPr>
  </w:style>
  <w:style w:type="character" w:customStyle="1" w:styleId="StylecardGaramond12ptUnderlineChar">
    <w:name w:val="Style card + Garamond 12 pt Underline Char"/>
    <w:qFormat/>
    <w:rsid w:val="00F0625F"/>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0625F"/>
    <w:rPr>
      <w:rFonts w:ascii="Arial" w:hAnsi="Arial"/>
      <w:b/>
      <w:sz w:val="20"/>
      <w:u w:val="single"/>
    </w:rPr>
  </w:style>
  <w:style w:type="character" w:customStyle="1" w:styleId="WW8Num2z0">
    <w:name w:val="WW8Num2z0"/>
    <w:qFormat/>
    <w:rsid w:val="00F0625F"/>
  </w:style>
  <w:style w:type="character" w:customStyle="1" w:styleId="WW8Num2z1">
    <w:name w:val="WW8Num2z1"/>
    <w:qFormat/>
    <w:rsid w:val="00F0625F"/>
  </w:style>
  <w:style w:type="character" w:customStyle="1" w:styleId="WW8Num2z2">
    <w:name w:val="WW8Num2z2"/>
    <w:qFormat/>
    <w:rsid w:val="00F0625F"/>
  </w:style>
  <w:style w:type="character" w:customStyle="1" w:styleId="WW8Num2z3">
    <w:name w:val="WW8Num2z3"/>
    <w:qFormat/>
    <w:rsid w:val="00F0625F"/>
  </w:style>
  <w:style w:type="character" w:customStyle="1" w:styleId="WW8Num2z4">
    <w:name w:val="WW8Num2z4"/>
    <w:qFormat/>
    <w:rsid w:val="00F0625F"/>
  </w:style>
  <w:style w:type="character" w:customStyle="1" w:styleId="WW8Num2z5">
    <w:name w:val="WW8Num2z5"/>
    <w:qFormat/>
    <w:rsid w:val="00F0625F"/>
  </w:style>
  <w:style w:type="character" w:customStyle="1" w:styleId="WW8Num2z6">
    <w:name w:val="WW8Num2z6"/>
    <w:qFormat/>
    <w:rsid w:val="00F0625F"/>
  </w:style>
  <w:style w:type="character" w:customStyle="1" w:styleId="WW8Num2z7">
    <w:name w:val="WW8Num2z7"/>
    <w:qFormat/>
    <w:rsid w:val="00F0625F"/>
  </w:style>
  <w:style w:type="character" w:customStyle="1" w:styleId="WW8Num2z8">
    <w:name w:val="WW8Num2z8"/>
    <w:qFormat/>
    <w:rsid w:val="00F0625F"/>
  </w:style>
  <w:style w:type="character" w:customStyle="1" w:styleId="WW8Num5z0">
    <w:name w:val="WW8Num5z0"/>
    <w:qFormat/>
    <w:rsid w:val="00F0625F"/>
  </w:style>
  <w:style w:type="character" w:customStyle="1" w:styleId="WW8Num5z1">
    <w:name w:val="WW8Num5z1"/>
    <w:qFormat/>
    <w:rsid w:val="00F0625F"/>
  </w:style>
  <w:style w:type="character" w:customStyle="1" w:styleId="WW8Num5z2">
    <w:name w:val="WW8Num5z2"/>
    <w:qFormat/>
    <w:rsid w:val="00F0625F"/>
  </w:style>
  <w:style w:type="character" w:customStyle="1" w:styleId="WW8Num5z3">
    <w:name w:val="WW8Num5z3"/>
    <w:qFormat/>
    <w:rsid w:val="00F0625F"/>
  </w:style>
  <w:style w:type="character" w:customStyle="1" w:styleId="WW8Num5z4">
    <w:name w:val="WW8Num5z4"/>
    <w:qFormat/>
    <w:rsid w:val="00F0625F"/>
  </w:style>
  <w:style w:type="character" w:customStyle="1" w:styleId="WW8Num5z5">
    <w:name w:val="WW8Num5z5"/>
    <w:qFormat/>
    <w:rsid w:val="00F0625F"/>
  </w:style>
  <w:style w:type="character" w:customStyle="1" w:styleId="WW8Num5z6">
    <w:name w:val="WW8Num5z6"/>
    <w:qFormat/>
    <w:rsid w:val="00F0625F"/>
  </w:style>
  <w:style w:type="character" w:customStyle="1" w:styleId="WW8Num5z7">
    <w:name w:val="WW8Num5z7"/>
    <w:qFormat/>
    <w:rsid w:val="00F0625F"/>
  </w:style>
  <w:style w:type="character" w:customStyle="1" w:styleId="WW8Num5z8">
    <w:name w:val="WW8Num5z8"/>
    <w:qFormat/>
    <w:rsid w:val="00F0625F"/>
  </w:style>
  <w:style w:type="character" w:customStyle="1" w:styleId="CiteChar0">
    <w:name w:val="Cite Char"/>
    <w:aliases w:val="cite_tag Char,Char Char Char Char1 Char Char1,Char Char Char Char1 Char,Taglines Char Char, Cha"/>
    <w:basedOn w:val="DefaultParagraphFont"/>
    <w:qFormat/>
    <w:rsid w:val="00F0625F"/>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0625F"/>
    <w:rPr>
      <w:rFonts w:ascii="Times New Roman" w:eastAsia="Times New Roman" w:hAnsi="Times New Roman" w:cs="Times New Roman"/>
      <w:u w:val="thick"/>
    </w:rPr>
  </w:style>
  <w:style w:type="character" w:customStyle="1" w:styleId="ListLabel19">
    <w:name w:val="ListLabel 19"/>
    <w:qFormat/>
    <w:rsid w:val="00F0625F"/>
    <w:rPr>
      <w:b/>
      <w:i/>
      <w:strike w:val="0"/>
      <w:dstrike w:val="0"/>
      <w:spacing w:val="0"/>
      <w:w w:val="100"/>
      <w:sz w:val="26"/>
    </w:rPr>
  </w:style>
  <w:style w:type="paragraph" w:styleId="Footer">
    <w:name w:val="footer"/>
    <w:basedOn w:val="Normal"/>
    <w:link w:val="FooterChar"/>
    <w:uiPriority w:val="99"/>
    <w:rsid w:val="00F0625F"/>
  </w:style>
  <w:style w:type="character" w:customStyle="1" w:styleId="FooterChar">
    <w:name w:val="Footer Char"/>
    <w:basedOn w:val="DefaultParagraphFont"/>
    <w:link w:val="Footer"/>
    <w:uiPriority w:val="99"/>
    <w:rsid w:val="00F0625F"/>
    <w:rPr>
      <w:rFonts w:ascii="Calibri" w:hAnsi="Calibri"/>
      <w:sz w:val="22"/>
    </w:rPr>
  </w:style>
  <w:style w:type="paragraph" w:customStyle="1" w:styleId="TagCite">
    <w:name w:val="Tag/Cite"/>
    <w:basedOn w:val="Normal"/>
    <w:qFormat/>
    <w:rsid w:val="00F0625F"/>
    <w:rPr>
      <w:rFonts w:eastAsia="Times New Roman" w:cs="Times New Roman"/>
      <w:b/>
    </w:rPr>
  </w:style>
  <w:style w:type="paragraph" w:customStyle="1" w:styleId="NormalText">
    <w:name w:val="Normal Text"/>
    <w:basedOn w:val="Normal"/>
    <w:link w:val="NormalTextChar"/>
    <w:qFormat/>
    <w:rsid w:val="00F0625F"/>
    <w:pPr>
      <w:jc w:val="both"/>
    </w:pPr>
    <w:rPr>
      <w:sz w:val="20"/>
      <w:szCs w:val="26"/>
    </w:rPr>
  </w:style>
  <w:style w:type="paragraph" w:customStyle="1" w:styleId="CardsFont6pt">
    <w:name w:val="Cards + Font: 6 pt"/>
    <w:basedOn w:val="Normal"/>
    <w:link w:val="CardsFont6ptChar1"/>
    <w:qFormat/>
    <w:rsid w:val="00F0625F"/>
    <w:pPr>
      <w:ind w:left="432" w:right="432"/>
      <w:jc w:val="both"/>
    </w:pPr>
    <w:rPr>
      <w:rFonts w:eastAsia="Times New Roman" w:cs="Times New Roman"/>
      <w:sz w:val="12"/>
      <w:szCs w:val="20"/>
    </w:rPr>
  </w:style>
  <w:style w:type="paragraph" w:customStyle="1" w:styleId="Small">
    <w:name w:val="Small"/>
    <w:basedOn w:val="Normal"/>
    <w:uiPriority w:val="99"/>
    <w:qFormat/>
    <w:rsid w:val="00F0625F"/>
    <w:rPr>
      <w:sz w:val="14"/>
    </w:rPr>
  </w:style>
  <w:style w:type="paragraph" w:customStyle="1" w:styleId="NotUnderlined">
    <w:name w:val="Not Underlined"/>
    <w:basedOn w:val="Normal"/>
    <w:uiPriority w:val="99"/>
    <w:qFormat/>
    <w:rsid w:val="00F0625F"/>
  </w:style>
  <w:style w:type="numbering" w:customStyle="1" w:styleId="WW8Num2">
    <w:name w:val="WW8Num2"/>
    <w:qFormat/>
    <w:rsid w:val="00F0625F"/>
  </w:style>
  <w:style w:type="numbering" w:customStyle="1" w:styleId="WW8Num5">
    <w:name w:val="WW8Num5"/>
    <w:qFormat/>
    <w:rsid w:val="00F0625F"/>
  </w:style>
  <w:style w:type="paragraph" w:customStyle="1" w:styleId="citenon-bold">
    <w:name w:val="cite non-bold"/>
    <w:basedOn w:val="Normal"/>
    <w:link w:val="citenon-boldChar"/>
    <w:qFormat/>
    <w:rsid w:val="00F0625F"/>
    <w:rPr>
      <w:rFonts w:ascii="Georgia" w:eastAsia="Calibri" w:hAnsi="Georgia"/>
    </w:rPr>
  </w:style>
  <w:style w:type="character" w:customStyle="1" w:styleId="citenon-boldChar">
    <w:name w:val="cite non-bold Char"/>
    <w:link w:val="citenon-bold"/>
    <w:rsid w:val="00F0625F"/>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0625F"/>
    <w:rPr>
      <w:rFonts w:ascii="Times" w:eastAsia="MS Mincho" w:hAnsi="Times"/>
      <w:sz w:val="20"/>
      <w:szCs w:val="20"/>
    </w:rPr>
  </w:style>
  <w:style w:type="paragraph" w:customStyle="1" w:styleId="NewDebate">
    <w:name w:val="New Debate"/>
    <w:basedOn w:val="Heading4"/>
    <w:link w:val="NewDebateChar"/>
    <w:uiPriority w:val="4"/>
    <w:qFormat/>
    <w:rsid w:val="00F0625F"/>
    <w:rPr>
      <w:szCs w:val="22"/>
    </w:rPr>
  </w:style>
  <w:style w:type="character" w:customStyle="1" w:styleId="NewDebateChar">
    <w:name w:val="New Debate Char"/>
    <w:basedOn w:val="DefaultParagraphFont"/>
    <w:link w:val="NewDebate"/>
    <w:uiPriority w:val="4"/>
    <w:rsid w:val="00F0625F"/>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F0625F"/>
    <w:rPr>
      <w:rFonts w:eastAsia="Calibri"/>
      <w:sz w:val="10"/>
    </w:rPr>
  </w:style>
  <w:style w:type="character" w:customStyle="1" w:styleId="ReallyfuckingsmallChar">
    <w:name w:val="Really fucking small Char"/>
    <w:basedOn w:val="DefaultParagraphFont"/>
    <w:link w:val="Reallyfuckingsmall"/>
    <w:rsid w:val="00F0625F"/>
    <w:rPr>
      <w:rFonts w:ascii="Calibri" w:eastAsia="Calibri" w:hAnsi="Calibri"/>
      <w:sz w:val="10"/>
    </w:rPr>
  </w:style>
  <w:style w:type="character" w:customStyle="1" w:styleId="NothingChar">
    <w:name w:val="Nothing Char"/>
    <w:link w:val="Nothing"/>
    <w:rsid w:val="00F0625F"/>
    <w:rPr>
      <w:rFonts w:ascii="Times New Roman" w:eastAsia="Times New Roman" w:hAnsi="Times New Roman" w:cs="Times New Roman"/>
      <w:color w:val="00000A"/>
      <w:sz w:val="20"/>
    </w:rPr>
  </w:style>
  <w:style w:type="character" w:customStyle="1" w:styleId="Footnote2Char">
    <w:name w:val="Footnote2 Char"/>
    <w:link w:val="Footnote2"/>
    <w:locked/>
    <w:rsid w:val="00F0625F"/>
  </w:style>
  <w:style w:type="paragraph" w:customStyle="1" w:styleId="Footnote2">
    <w:name w:val="Footnote2"/>
    <w:basedOn w:val="Normal"/>
    <w:next w:val="Normal"/>
    <w:link w:val="Footnote2Char"/>
    <w:autoRedefine/>
    <w:qFormat/>
    <w:rsid w:val="00F0625F"/>
    <w:pPr>
      <w:spacing w:after="120" w:line="480" w:lineRule="auto"/>
    </w:pPr>
    <w:rPr>
      <w:rFonts w:asciiTheme="minorHAnsi" w:hAnsiTheme="minorHAnsi"/>
      <w:sz w:val="24"/>
    </w:rPr>
  </w:style>
  <w:style w:type="character" w:customStyle="1" w:styleId="UnderlineCharChar">
    <w:name w:val="Underline Char Char"/>
    <w:basedOn w:val="DefaultParagraphFont"/>
    <w:rsid w:val="00F0625F"/>
    <w:rPr>
      <w:noProof w:val="0"/>
      <w:u w:val="single"/>
      <w:lang w:val="en-US" w:eastAsia="en-US" w:bidi="ar-SA"/>
    </w:rPr>
  </w:style>
  <w:style w:type="character" w:customStyle="1" w:styleId="UnderlinesCharChar">
    <w:name w:val="Underlines Char Char"/>
    <w:basedOn w:val="DefaultParagraphFont"/>
    <w:rsid w:val="00F0625F"/>
    <w:rPr>
      <w:rFonts w:cs="Arial"/>
      <w:b/>
      <w:bCs/>
      <w:noProof w:val="0"/>
      <w:sz w:val="22"/>
      <w:szCs w:val="26"/>
      <w:u w:val="single"/>
      <w:lang w:val="en-US" w:eastAsia="en-US" w:bidi="ar-SA"/>
    </w:rPr>
  </w:style>
  <w:style w:type="paragraph" w:customStyle="1" w:styleId="Style3">
    <w:name w:val="Style3"/>
    <w:basedOn w:val="Normal"/>
    <w:link w:val="Style3Char"/>
    <w:qFormat/>
    <w:rsid w:val="00F0625F"/>
    <w:rPr>
      <w:rFonts w:ascii="Arial Narrow" w:eastAsia="Times New Roman" w:hAnsi="Arial Narrow" w:cs="Times New Roman"/>
      <w:b/>
      <w:sz w:val="20"/>
    </w:rPr>
  </w:style>
  <w:style w:type="character" w:customStyle="1" w:styleId="Style3Char">
    <w:name w:val="Style3 Char"/>
    <w:basedOn w:val="DefaultParagraphFont"/>
    <w:link w:val="Style3"/>
    <w:rsid w:val="00F0625F"/>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F0625F"/>
    <w:rPr>
      <w:rFonts w:eastAsia="Times New Roman"/>
      <w:sz w:val="20"/>
      <w:u w:val="single"/>
    </w:rPr>
  </w:style>
  <w:style w:type="character" w:customStyle="1" w:styleId="StyleStyle411ptChar">
    <w:name w:val="Style Style4 + 11 pt Char"/>
    <w:link w:val="StyleStyle411pt"/>
    <w:rsid w:val="00F0625F"/>
    <w:rPr>
      <w:rFonts w:ascii="Calibri" w:eastAsia="Times New Roman" w:hAnsi="Calibri"/>
      <w:sz w:val="20"/>
      <w:u w:val="single"/>
    </w:rPr>
  </w:style>
  <w:style w:type="paragraph" w:customStyle="1" w:styleId="StyleStyle411ptBold">
    <w:name w:val="Style Style4 + 11 pt Bold"/>
    <w:basedOn w:val="Normal"/>
    <w:link w:val="StyleStyle411ptBoldChar"/>
    <w:qFormat/>
    <w:rsid w:val="00F0625F"/>
    <w:rPr>
      <w:b/>
      <w:bCs/>
      <w:sz w:val="20"/>
      <w:u w:val="single"/>
    </w:rPr>
  </w:style>
  <w:style w:type="character" w:customStyle="1" w:styleId="StyleStyle411ptBoldChar">
    <w:name w:val="Style Style4 + 11 pt Bold Char"/>
    <w:link w:val="StyleStyle411ptBold"/>
    <w:rsid w:val="00F0625F"/>
    <w:rPr>
      <w:rFonts w:ascii="Calibri" w:hAnsi="Calibri"/>
      <w:b/>
      <w:bCs/>
      <w:sz w:val="20"/>
      <w:u w:val="single"/>
    </w:rPr>
  </w:style>
  <w:style w:type="paragraph" w:customStyle="1" w:styleId="Underlining">
    <w:name w:val="Underlining"/>
    <w:basedOn w:val="Normal"/>
    <w:link w:val="UnderliningChar"/>
    <w:qFormat/>
    <w:rsid w:val="00F0625F"/>
    <w:rPr>
      <w:rFonts w:eastAsia="Times New Roman"/>
      <w:sz w:val="20"/>
      <w:u w:val="single"/>
    </w:rPr>
  </w:style>
  <w:style w:type="character" w:customStyle="1" w:styleId="UnderliningChar">
    <w:name w:val="Underlining Char"/>
    <w:basedOn w:val="DefaultParagraphFont"/>
    <w:link w:val="Underlining"/>
    <w:rsid w:val="00F0625F"/>
    <w:rPr>
      <w:rFonts w:ascii="Calibri" w:eastAsia="Times New Roman" w:hAnsi="Calibri"/>
      <w:sz w:val="20"/>
      <w:u w:val="single"/>
    </w:rPr>
  </w:style>
  <w:style w:type="character" w:customStyle="1" w:styleId="StyleTimesNewRoman12ptBold">
    <w:name w:val="Style Times New Roman 12 pt Bold"/>
    <w:rsid w:val="00F0625F"/>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0625F"/>
    <w:rPr>
      <w:rFonts w:ascii="Century Gothic" w:hAnsi="Century Gothic"/>
      <w:sz w:val="24"/>
      <w:u w:val="thick"/>
    </w:rPr>
  </w:style>
  <w:style w:type="paragraph" w:customStyle="1" w:styleId="Cardstyle">
    <w:name w:val="Cardstyle"/>
    <w:basedOn w:val="Normal"/>
    <w:next w:val="Normal"/>
    <w:qFormat/>
    <w:rsid w:val="00F0625F"/>
    <w:rPr>
      <w:rFonts w:eastAsia="Times New Roman" w:cs="Times New Roman"/>
      <w:sz w:val="20"/>
    </w:rPr>
  </w:style>
  <w:style w:type="character" w:customStyle="1" w:styleId="Style8pt1">
    <w:name w:val="Style 8 pt1"/>
    <w:basedOn w:val="DefaultParagraphFont"/>
    <w:rsid w:val="00F0625F"/>
    <w:rPr>
      <w:rFonts w:ascii="Georgia" w:hAnsi="Georgia"/>
      <w:sz w:val="16"/>
    </w:rPr>
  </w:style>
  <w:style w:type="character" w:customStyle="1" w:styleId="Style8pt">
    <w:name w:val="Style 8 pt"/>
    <w:basedOn w:val="DefaultParagraphFont"/>
    <w:rsid w:val="00F0625F"/>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0625F"/>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0625F"/>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F0625F"/>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0625F"/>
    <w:rPr>
      <w:rFonts w:eastAsia="Times New Roman" w:cs="Times New Roman"/>
      <w:b/>
      <w:bCs/>
      <w:sz w:val="20"/>
      <w:u w:val="single"/>
    </w:rPr>
  </w:style>
  <w:style w:type="character" w:customStyle="1" w:styleId="StyleUnderlineChar11ptBoldChar">
    <w:name w:val="Style Underline Char + 11 pt Bold Char"/>
    <w:link w:val="StyleUnderlineChar11ptBold"/>
    <w:rsid w:val="00F0625F"/>
    <w:rPr>
      <w:rFonts w:ascii="Calibri" w:eastAsia="Times New Roman" w:hAnsi="Calibri" w:cs="Times New Roman"/>
      <w:b/>
      <w:bCs/>
      <w:sz w:val="20"/>
      <w:u w:val="single"/>
    </w:rPr>
  </w:style>
  <w:style w:type="character" w:customStyle="1" w:styleId="NormalTextChar">
    <w:name w:val="Normal Text Char"/>
    <w:link w:val="NormalText"/>
    <w:rsid w:val="00F0625F"/>
    <w:rPr>
      <w:rFonts w:ascii="Calibri" w:hAnsi="Calibri"/>
      <w:sz w:val="20"/>
      <w:szCs w:val="26"/>
    </w:rPr>
  </w:style>
  <w:style w:type="character" w:customStyle="1" w:styleId="ShrinkChar">
    <w:name w:val="Shrink Char"/>
    <w:link w:val="Shrink"/>
    <w:rsid w:val="00F0625F"/>
    <w:rPr>
      <w:rFonts w:ascii="Garamond" w:hAnsi="Garamond"/>
      <w:sz w:val="12"/>
    </w:rPr>
  </w:style>
  <w:style w:type="paragraph" w:customStyle="1" w:styleId="Shrink">
    <w:name w:val="Shrink"/>
    <w:link w:val="ShrinkChar"/>
    <w:qFormat/>
    <w:rsid w:val="00F0625F"/>
    <w:pPr>
      <w:ind w:left="288" w:right="288"/>
    </w:pPr>
    <w:rPr>
      <w:rFonts w:ascii="Garamond" w:hAnsi="Garamond"/>
      <w:sz w:val="12"/>
    </w:rPr>
  </w:style>
  <w:style w:type="paragraph" w:customStyle="1" w:styleId="cites0">
    <w:name w:val="cites"/>
    <w:link w:val="citesChar0"/>
    <w:autoRedefine/>
    <w:qFormat/>
    <w:rsid w:val="00F0625F"/>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F0625F"/>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F0625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0625F"/>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0625F"/>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0625F"/>
  </w:style>
  <w:style w:type="character" w:customStyle="1" w:styleId="CardsChar1">
    <w:name w:val="Cards Char1"/>
    <w:rsid w:val="00F0625F"/>
    <w:rPr>
      <w:rFonts w:ascii="Times New Roman" w:hAnsi="Times New Roman" w:cs="Times New Roman"/>
      <w:sz w:val="20"/>
      <w:szCs w:val="20"/>
    </w:rPr>
  </w:style>
  <w:style w:type="character" w:customStyle="1" w:styleId="AuthorYear">
    <w:name w:val="AuthorYear"/>
    <w:uiPriority w:val="1"/>
    <w:qFormat/>
    <w:rsid w:val="00F0625F"/>
    <w:rPr>
      <w:rFonts w:ascii="Georgia" w:hAnsi="Georgia"/>
      <w:b/>
      <w:sz w:val="24"/>
    </w:rPr>
  </w:style>
  <w:style w:type="paragraph" w:customStyle="1" w:styleId="Shrink8">
    <w:name w:val="Shrink8"/>
    <w:basedOn w:val="Normal"/>
    <w:qFormat/>
    <w:rsid w:val="00F0625F"/>
    <w:rPr>
      <w:sz w:val="16"/>
    </w:rPr>
  </w:style>
  <w:style w:type="paragraph" w:customStyle="1" w:styleId="Normal1">
    <w:name w:val="Normal1"/>
    <w:qFormat/>
    <w:rsid w:val="00F0625F"/>
    <w:rPr>
      <w:rFonts w:ascii="Calibri" w:eastAsia="Calibri" w:hAnsi="Calibri" w:cs="Calibri"/>
      <w:color w:val="000000"/>
      <w:sz w:val="22"/>
      <w:szCs w:val="20"/>
      <w:lang w:val="es-US" w:eastAsia="es-US"/>
    </w:rPr>
  </w:style>
  <w:style w:type="character" w:customStyle="1" w:styleId="highlight2">
    <w:name w:val="highlight2"/>
    <w:rsid w:val="00F0625F"/>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0625F"/>
    <w:rPr>
      <w:rFonts w:eastAsia="SimSun" w:cs="Times New Roman"/>
      <w:color w:val="00000A"/>
      <w:sz w:val="20"/>
      <w:lang w:eastAsia="zh-CN"/>
    </w:rPr>
  </w:style>
  <w:style w:type="character" w:customStyle="1" w:styleId="Stylecard11ptChar">
    <w:name w:val="Style card + 11 pt Char"/>
    <w:basedOn w:val="cardChar"/>
    <w:link w:val="Stylecard11pt"/>
    <w:rsid w:val="00F0625F"/>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F0625F"/>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F0625F"/>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F0625F"/>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0625F"/>
    <w:rPr>
      <w:rFonts w:cs="Arial"/>
      <w:b/>
      <w:bCs/>
      <w:kern w:val="32"/>
      <w:sz w:val="32"/>
      <w:szCs w:val="32"/>
      <w:u w:val="single"/>
      <w:lang w:val="en-US" w:eastAsia="en-US" w:bidi="ar-SA"/>
    </w:rPr>
  </w:style>
  <w:style w:type="character" w:customStyle="1" w:styleId="UNDERLINECharChar0">
    <w:name w:val="UNDERLINE Char Char"/>
    <w:basedOn w:val="DefaultParagraphFont"/>
    <w:rsid w:val="00F0625F"/>
    <w:rPr>
      <w:bCs/>
      <w:kern w:val="28"/>
      <w:szCs w:val="32"/>
      <w:u w:val="single"/>
    </w:rPr>
  </w:style>
  <w:style w:type="character" w:customStyle="1" w:styleId="term">
    <w:name w:val="term"/>
    <w:basedOn w:val="DefaultParagraphFont"/>
    <w:rsid w:val="00F0625F"/>
  </w:style>
  <w:style w:type="character" w:customStyle="1" w:styleId="SmallFontCharCharCharChar">
    <w:name w:val="Small Font Char Char Char Char"/>
    <w:basedOn w:val="DefaultParagraphFont"/>
    <w:rsid w:val="00F0625F"/>
    <w:rPr>
      <w:rFonts w:ascii="Arial" w:hAnsi="Arial"/>
      <w:sz w:val="12"/>
      <w:szCs w:val="24"/>
    </w:rPr>
  </w:style>
  <w:style w:type="character" w:customStyle="1" w:styleId="vitstoryheadline">
    <w:name w:val="vitstoryheadline"/>
    <w:basedOn w:val="DefaultParagraphFont"/>
    <w:rsid w:val="00F0625F"/>
  </w:style>
  <w:style w:type="character" w:customStyle="1" w:styleId="regtext">
    <w:name w:val="regtext"/>
    <w:basedOn w:val="DefaultParagraphFont"/>
    <w:rsid w:val="00F0625F"/>
  </w:style>
  <w:style w:type="character" w:customStyle="1" w:styleId="bps-topic-ident">
    <w:name w:val="bps-topic-ident"/>
    <w:basedOn w:val="DefaultParagraphFont"/>
    <w:rsid w:val="00F0625F"/>
  </w:style>
  <w:style w:type="character" w:customStyle="1" w:styleId="CharChar4">
    <w:name w:val="Char Char4"/>
    <w:basedOn w:val="DefaultParagraphFont"/>
    <w:rsid w:val="00F0625F"/>
    <w:rPr>
      <w:b/>
      <w:bCs/>
      <w:sz w:val="28"/>
      <w:szCs w:val="28"/>
    </w:rPr>
  </w:style>
  <w:style w:type="character" w:customStyle="1" w:styleId="CharChar5">
    <w:name w:val="Char Char5"/>
    <w:basedOn w:val="DefaultParagraphFont"/>
    <w:rsid w:val="00F0625F"/>
    <w:rPr>
      <w:rFonts w:ascii="Arial" w:hAnsi="Arial" w:cs="Arial"/>
      <w:b/>
      <w:bCs/>
      <w:sz w:val="26"/>
      <w:szCs w:val="26"/>
    </w:rPr>
  </w:style>
  <w:style w:type="paragraph" w:customStyle="1" w:styleId="tagcite0">
    <w:name w:val="tagcite"/>
    <w:basedOn w:val="Normal"/>
    <w:qFormat/>
    <w:rsid w:val="00F0625F"/>
    <w:rPr>
      <w:rFonts w:eastAsia="Times New Roman" w:cs="Times New Roman"/>
      <w:b/>
    </w:rPr>
  </w:style>
  <w:style w:type="paragraph" w:customStyle="1" w:styleId="Regular">
    <w:name w:val="Regular"/>
    <w:link w:val="RegularChar"/>
    <w:rsid w:val="00F0625F"/>
    <w:rPr>
      <w:rFonts w:ascii="Garamond" w:eastAsia="Times New Roman" w:hAnsi="Garamond" w:cs="Arial"/>
      <w:bCs/>
      <w:kern w:val="20"/>
      <w:sz w:val="20"/>
      <w:szCs w:val="32"/>
    </w:rPr>
  </w:style>
  <w:style w:type="paragraph" w:customStyle="1" w:styleId="Boldunderline0">
    <w:name w:val="Bold underline"/>
    <w:basedOn w:val="Normal"/>
    <w:rsid w:val="00F0625F"/>
    <w:rPr>
      <w:rFonts w:eastAsia="Times New Roman" w:cs="Arial"/>
      <w:b/>
      <w:bCs/>
      <w:kern w:val="20"/>
      <w:sz w:val="20"/>
      <w:szCs w:val="32"/>
      <w:u w:val="single"/>
    </w:rPr>
  </w:style>
  <w:style w:type="character" w:customStyle="1" w:styleId="BoldunderlineChar0">
    <w:name w:val="Bold underline Char"/>
    <w:basedOn w:val="DefaultParagraphFont"/>
    <w:rsid w:val="00F0625F"/>
    <w:rPr>
      <w:rFonts w:ascii="Garamond" w:hAnsi="Garamond" w:cs="Arial"/>
      <w:b/>
      <w:bCs/>
      <w:kern w:val="20"/>
      <w:szCs w:val="32"/>
      <w:u w:val="single"/>
      <w:lang w:val="en-US" w:eastAsia="en-US" w:bidi="ar-SA"/>
    </w:rPr>
  </w:style>
  <w:style w:type="paragraph" w:customStyle="1" w:styleId="tag1">
    <w:name w:val="tag1"/>
    <w:basedOn w:val="Normal"/>
    <w:qFormat/>
    <w:rsid w:val="00F0625F"/>
    <w:rPr>
      <w:rFonts w:eastAsia="Times New Roman" w:cs="Times New Roman"/>
      <w:b/>
      <w:szCs w:val="20"/>
    </w:rPr>
  </w:style>
  <w:style w:type="character" w:customStyle="1" w:styleId="byline">
    <w:name w:val="byline"/>
    <w:basedOn w:val="DefaultParagraphFont"/>
    <w:rsid w:val="00F0625F"/>
  </w:style>
  <w:style w:type="character" w:customStyle="1" w:styleId="7TimesNewRoman">
    <w:name w:val="7 Times New Roman"/>
    <w:rsid w:val="00F0625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0625F"/>
    <w:rPr>
      <w:rFonts w:ascii="Cambria" w:eastAsia="Times New Roman" w:hAnsi="Cambria" w:cs="Times New Roman"/>
      <w:sz w:val="18"/>
      <w:szCs w:val="20"/>
    </w:rPr>
  </w:style>
  <w:style w:type="character" w:customStyle="1" w:styleId="Boxed">
    <w:name w:val="Boxed"/>
    <w:qFormat/>
    <w:rsid w:val="00F0625F"/>
    <w:rPr>
      <w:rFonts w:ascii="Garamond" w:hAnsi="Garamond"/>
      <w:sz w:val="20"/>
      <w:bdr w:val="single" w:sz="6" w:space="0" w:color="auto"/>
    </w:rPr>
  </w:style>
  <w:style w:type="character" w:customStyle="1" w:styleId="CardtextChar0">
    <w:name w:val="Card text Char"/>
    <w:basedOn w:val="DefaultParagraphFont"/>
    <w:link w:val="Cardtext0"/>
    <w:rsid w:val="00F0625F"/>
    <w:rPr>
      <w:rFonts w:ascii="Garamond" w:hAnsi="Garamond"/>
      <w:u w:val="single"/>
    </w:rPr>
  </w:style>
  <w:style w:type="paragraph" w:styleId="Date">
    <w:name w:val="Date"/>
    <w:aliases w:val="date"/>
    <w:basedOn w:val="Normal"/>
    <w:next w:val="Normal"/>
    <w:link w:val="DateChar"/>
    <w:uiPriority w:val="99"/>
    <w:rsid w:val="00F0625F"/>
    <w:rPr>
      <w:rFonts w:eastAsia="Times New Roman" w:cs="Times New Roman"/>
      <w:sz w:val="16"/>
    </w:rPr>
  </w:style>
  <w:style w:type="character" w:customStyle="1" w:styleId="DateChar">
    <w:name w:val="Date Char"/>
    <w:aliases w:val="date Char"/>
    <w:basedOn w:val="DefaultParagraphFont"/>
    <w:link w:val="Date"/>
    <w:uiPriority w:val="99"/>
    <w:rsid w:val="00F0625F"/>
    <w:rPr>
      <w:rFonts w:ascii="Calibri" w:eastAsia="Times New Roman" w:hAnsi="Calibri" w:cs="Times New Roman"/>
      <w:sz w:val="16"/>
    </w:rPr>
  </w:style>
  <w:style w:type="paragraph" w:customStyle="1" w:styleId="DebateCardSmall">
    <w:name w:val="Debate Card Small"/>
    <w:basedOn w:val="Normal"/>
    <w:link w:val="DebateCardSmallChar"/>
    <w:qFormat/>
    <w:rsid w:val="00F0625F"/>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F0625F"/>
    <w:rPr>
      <w:rFonts w:ascii="Calibri" w:eastAsia="Times New Roman" w:hAnsi="Calibri" w:cs="Times New Roman"/>
      <w:sz w:val="16"/>
      <w:szCs w:val="16"/>
      <w:lang w:val="x-none" w:eastAsia="x-none"/>
    </w:rPr>
  </w:style>
  <w:style w:type="character" w:customStyle="1" w:styleId="reduce2">
    <w:name w:val="reduce2"/>
    <w:rsid w:val="00F0625F"/>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0625F"/>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0625F"/>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F0625F"/>
  </w:style>
  <w:style w:type="character" w:customStyle="1" w:styleId="Style1CharChar">
    <w:name w:val="Style1 Char Char"/>
    <w:basedOn w:val="DefaultParagraphFont"/>
    <w:rsid w:val="00F0625F"/>
    <w:rPr>
      <w:sz w:val="16"/>
      <w:szCs w:val="16"/>
      <w:lang w:val="en-US" w:eastAsia="en-US" w:bidi="ar-SA"/>
    </w:rPr>
  </w:style>
  <w:style w:type="character" w:customStyle="1" w:styleId="Style2CharChar">
    <w:name w:val="Style2 Char Char"/>
    <w:basedOn w:val="DefaultParagraphFont"/>
    <w:rsid w:val="00F0625F"/>
    <w:rPr>
      <w:u w:val="thick"/>
      <w:lang w:val="en-US" w:eastAsia="en-US" w:bidi="ar-SA"/>
    </w:rPr>
  </w:style>
  <w:style w:type="character" w:customStyle="1" w:styleId="dateline">
    <w:name w:val="dateline"/>
    <w:basedOn w:val="DefaultParagraphFont"/>
    <w:rsid w:val="00F0625F"/>
  </w:style>
  <w:style w:type="character" w:customStyle="1" w:styleId="date-display-single">
    <w:name w:val="date-display-single"/>
    <w:basedOn w:val="DefaultParagraphFont"/>
    <w:rsid w:val="00F0625F"/>
  </w:style>
  <w:style w:type="character" w:customStyle="1" w:styleId="wikigeneratedlinkcontent">
    <w:name w:val="wikigeneratedlinkcontent"/>
    <w:basedOn w:val="DefaultParagraphFont"/>
    <w:rsid w:val="00F0625F"/>
  </w:style>
  <w:style w:type="character" w:customStyle="1" w:styleId="Heading3CharCharChar3">
    <w:name w:val="Heading 3 Char Char Char3"/>
    <w:aliases w:val=" Char Char Char3,Char Char Char3,Heading 3 Char Char Char2, Char Char Char2,Char Char Char2"/>
    <w:basedOn w:val="DefaultParagraphFont"/>
    <w:rsid w:val="00F0625F"/>
    <w:rPr>
      <w:rFonts w:cs="Arial"/>
      <w:bCs/>
      <w:szCs w:val="26"/>
      <w:u w:val="single"/>
      <w:lang w:val="en-US" w:eastAsia="en-US" w:bidi="ar-SA"/>
    </w:rPr>
  </w:style>
  <w:style w:type="character" w:customStyle="1" w:styleId="aqj">
    <w:name w:val="aqj"/>
    <w:rsid w:val="00F0625F"/>
  </w:style>
  <w:style w:type="character" w:customStyle="1" w:styleId="CardTextChar1">
    <w:name w:val="CardText Char"/>
    <w:basedOn w:val="DefaultParagraphFont"/>
    <w:link w:val="CardText1"/>
    <w:locked/>
    <w:rsid w:val="00F0625F"/>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0625F"/>
    <w:pPr>
      <w:ind w:left="288" w:right="288"/>
    </w:pPr>
    <w:rPr>
      <w:rFonts w:ascii="Times New Roman" w:eastAsia="Times New Roman" w:hAnsi="Times New Roman" w:cs="Times New Roman"/>
      <w:sz w:val="16"/>
    </w:rPr>
  </w:style>
  <w:style w:type="character" w:customStyle="1" w:styleId="ilad">
    <w:name w:val="il_ad"/>
    <w:rsid w:val="00F0625F"/>
  </w:style>
  <w:style w:type="character" w:customStyle="1" w:styleId="CardsUnderlined">
    <w:name w:val="Cards Underlined"/>
    <w:qFormat/>
    <w:rsid w:val="00F0625F"/>
    <w:rPr>
      <w:rFonts w:ascii="Helvetica" w:hAnsi="Helvetica"/>
      <w:sz w:val="22"/>
      <w:szCs w:val="24"/>
      <w:u w:val="thick"/>
    </w:rPr>
  </w:style>
  <w:style w:type="paragraph" w:customStyle="1" w:styleId="BBCite">
    <w:name w:val="BB Cite"/>
    <w:basedOn w:val="Normal"/>
    <w:autoRedefine/>
    <w:rsid w:val="00F0625F"/>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F0625F"/>
  </w:style>
  <w:style w:type="character" w:customStyle="1" w:styleId="StyleStyleUnderline411pt">
    <w:name w:val="Style Style Underline4 + 11 pt"/>
    <w:basedOn w:val="DefaultParagraphFont"/>
    <w:rsid w:val="00F0625F"/>
    <w:rPr>
      <w:sz w:val="20"/>
      <w:u w:val="single"/>
    </w:rPr>
  </w:style>
  <w:style w:type="character" w:customStyle="1" w:styleId="StyleStyleUnderline411ptBold">
    <w:name w:val="Style Style Underline4 + 11 pt Bold"/>
    <w:basedOn w:val="DefaultParagraphFont"/>
    <w:rsid w:val="00F0625F"/>
    <w:rPr>
      <w:b/>
      <w:bCs/>
      <w:sz w:val="20"/>
      <w:u w:val="single"/>
    </w:rPr>
  </w:style>
  <w:style w:type="character" w:customStyle="1" w:styleId="StyleStyleUnderline311pt">
    <w:name w:val="Style Style Underline3 + 11 pt"/>
    <w:basedOn w:val="DefaultParagraphFont"/>
    <w:rsid w:val="00F0625F"/>
    <w:rPr>
      <w:sz w:val="20"/>
      <w:u w:val="single"/>
    </w:rPr>
  </w:style>
  <w:style w:type="character" w:customStyle="1" w:styleId="StyleStyleUnderline311ptBold">
    <w:name w:val="Style Style Underline3 + 11 pt Bold"/>
    <w:basedOn w:val="DefaultParagraphFont"/>
    <w:rsid w:val="00F0625F"/>
    <w:rPr>
      <w:b/>
      <w:bCs/>
      <w:sz w:val="20"/>
      <w:u w:val="single"/>
    </w:rPr>
  </w:style>
  <w:style w:type="character" w:customStyle="1" w:styleId="red-subtitle">
    <w:name w:val="red-subtitle"/>
    <w:basedOn w:val="DefaultParagraphFont"/>
    <w:rsid w:val="00F0625F"/>
  </w:style>
  <w:style w:type="character" w:styleId="PageNumber">
    <w:name w:val="page number"/>
    <w:aliases w:val="card ununderlined"/>
    <w:basedOn w:val="DefaultParagraphFont"/>
    <w:uiPriority w:val="99"/>
    <w:unhideWhenUsed/>
    <w:rsid w:val="00F0625F"/>
  </w:style>
  <w:style w:type="character" w:customStyle="1" w:styleId="ft1">
    <w:name w:val="ft1"/>
    <w:basedOn w:val="DefaultParagraphFont"/>
    <w:rsid w:val="00F0625F"/>
  </w:style>
  <w:style w:type="character" w:customStyle="1" w:styleId="dropcap">
    <w:name w:val="dropcap"/>
    <w:basedOn w:val="DefaultParagraphFont"/>
    <w:rsid w:val="00F0625F"/>
  </w:style>
  <w:style w:type="paragraph" w:customStyle="1" w:styleId="TagText">
    <w:name w:val="TagText"/>
    <w:basedOn w:val="Normal"/>
    <w:uiPriority w:val="99"/>
    <w:qFormat/>
    <w:rsid w:val="00F0625F"/>
    <w:pPr>
      <w:spacing w:before="200"/>
    </w:pPr>
    <w:rPr>
      <w:rFonts w:eastAsia="Calibri"/>
      <w:b/>
      <w:sz w:val="24"/>
    </w:rPr>
  </w:style>
  <w:style w:type="paragraph" w:customStyle="1" w:styleId="BreakTag">
    <w:name w:val="Break Tag"/>
    <w:basedOn w:val="Normal"/>
    <w:autoRedefine/>
    <w:uiPriority w:val="4"/>
    <w:qFormat/>
    <w:rsid w:val="00F0625F"/>
    <w:pPr>
      <w:spacing w:before="240"/>
    </w:pPr>
    <w:rPr>
      <w:rFonts w:ascii="Arial" w:hAnsi="Arial" w:cs="Arial"/>
      <w:b/>
      <w:sz w:val="26"/>
    </w:rPr>
  </w:style>
  <w:style w:type="paragraph" w:customStyle="1" w:styleId="BreakBlock">
    <w:name w:val="Break Block"/>
    <w:basedOn w:val="Normal"/>
    <w:link w:val="BreakBlockChar"/>
    <w:autoRedefine/>
    <w:qFormat/>
    <w:rsid w:val="00F0625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0625F"/>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0625F"/>
  </w:style>
  <w:style w:type="character" w:customStyle="1" w:styleId="Mention1">
    <w:name w:val="Mention1"/>
    <w:basedOn w:val="DefaultParagraphFont"/>
    <w:uiPriority w:val="99"/>
    <w:semiHidden/>
    <w:unhideWhenUsed/>
    <w:rsid w:val="00F0625F"/>
    <w:rPr>
      <w:color w:val="2B579A"/>
      <w:shd w:val="clear" w:color="auto" w:fill="E6E6E6"/>
    </w:rPr>
  </w:style>
  <w:style w:type="character" w:customStyle="1" w:styleId="Styleunderline11pt">
    <w:name w:val="Style underline + 11 pt"/>
    <w:rsid w:val="00F0625F"/>
    <w:rPr>
      <w:rFonts w:ascii="Times New Roman" w:hAnsi="Times New Roman"/>
      <w:sz w:val="20"/>
      <w:u w:val="single"/>
    </w:rPr>
  </w:style>
  <w:style w:type="paragraph" w:customStyle="1" w:styleId="Minimize">
    <w:name w:val="Minimize"/>
    <w:basedOn w:val="card"/>
    <w:next w:val="Normal"/>
    <w:link w:val="MinimizeChar"/>
    <w:qFormat/>
    <w:rsid w:val="00F0625F"/>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0625F"/>
    <w:rPr>
      <w:rFonts w:ascii="Georgia" w:hAnsi="Georgia"/>
      <w:bCs/>
      <w:color w:val="000000"/>
      <w:sz w:val="12"/>
      <w:szCs w:val="20"/>
    </w:rPr>
  </w:style>
  <w:style w:type="character" w:customStyle="1" w:styleId="hilite1">
    <w:name w:val="hilite1"/>
    <w:basedOn w:val="DefaultParagraphFont"/>
    <w:rsid w:val="00F0625F"/>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0625F"/>
    <w:rPr>
      <w:rFonts w:eastAsia="Times New Roman"/>
      <w:b/>
      <w:szCs w:val="20"/>
    </w:rPr>
  </w:style>
  <w:style w:type="character" w:customStyle="1" w:styleId="NormaltagChar">
    <w:name w:val="Normal tag Char"/>
    <w:basedOn w:val="DefaultParagraphFont"/>
    <w:link w:val="Normaltag"/>
    <w:uiPriority w:val="99"/>
    <w:locked/>
    <w:rsid w:val="00F0625F"/>
    <w:rPr>
      <w:rFonts w:ascii="Calibri" w:eastAsia="Times New Roman" w:hAnsi="Calibri"/>
      <w:b/>
      <w:sz w:val="22"/>
      <w:szCs w:val="20"/>
    </w:rPr>
  </w:style>
  <w:style w:type="character" w:customStyle="1" w:styleId="CitesChar2">
    <w:name w:val="Cites Char2"/>
    <w:link w:val="Cites"/>
    <w:rsid w:val="00F0625F"/>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0625F"/>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0625F"/>
    <w:pPr>
      <w:spacing w:before="120" w:after="120"/>
    </w:pPr>
    <w:rPr>
      <w:rFonts w:eastAsia="Times New Roman"/>
      <w:b/>
      <w:u w:val="single"/>
      <w:lang w:bidi="en-US"/>
    </w:rPr>
  </w:style>
  <w:style w:type="paragraph" w:styleId="TOC9">
    <w:name w:val="toc 9"/>
    <w:basedOn w:val="Normal"/>
    <w:next w:val="Normal"/>
    <w:autoRedefine/>
    <w:rsid w:val="00F0625F"/>
    <w:pPr>
      <w:ind w:left="1600"/>
    </w:pPr>
    <w:rPr>
      <w:rFonts w:eastAsia="Times New Roman"/>
      <w:sz w:val="20"/>
      <w:lang w:bidi="en-US"/>
    </w:rPr>
  </w:style>
  <w:style w:type="paragraph" w:customStyle="1" w:styleId="TxBrp1">
    <w:name w:val="TxBr_p1"/>
    <w:basedOn w:val="Normal"/>
    <w:qFormat/>
    <w:rsid w:val="00F0625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0625F"/>
    <w:pPr>
      <w:spacing w:before="100" w:beforeAutospacing="1" w:after="100" w:afterAutospacing="1"/>
    </w:pPr>
    <w:rPr>
      <w:rFonts w:eastAsia="Times New Roman"/>
      <w:lang w:bidi="en-US"/>
    </w:rPr>
  </w:style>
  <w:style w:type="character" w:customStyle="1" w:styleId="standardcontent">
    <w:name w:val="standardcontent"/>
    <w:basedOn w:val="DefaultParagraphFont"/>
    <w:rsid w:val="00F0625F"/>
  </w:style>
  <w:style w:type="paragraph" w:customStyle="1" w:styleId="hat">
    <w:name w:val="hat"/>
    <w:basedOn w:val="Normal"/>
    <w:next w:val="Normal"/>
    <w:link w:val="hatChar"/>
    <w:qFormat/>
    <w:rsid w:val="00F0625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0625F"/>
  </w:style>
  <w:style w:type="paragraph" w:customStyle="1" w:styleId="HotRouteChar">
    <w:name w:val="Hot Route! Char"/>
    <w:basedOn w:val="Normal"/>
    <w:qFormat/>
    <w:rsid w:val="00F0625F"/>
    <w:pPr>
      <w:ind w:left="144"/>
    </w:pPr>
    <w:rPr>
      <w:rFonts w:eastAsia="Times New Roman"/>
      <w:sz w:val="20"/>
      <w:lang w:bidi="en-US"/>
    </w:rPr>
  </w:style>
  <w:style w:type="paragraph" w:customStyle="1" w:styleId="Default">
    <w:name w:val="Default"/>
    <w:qFormat/>
    <w:rsid w:val="00F0625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0625F"/>
    <w:rPr>
      <w:rFonts w:ascii="Cambria" w:hAnsi="Cambria" w:cs="Times New Roman"/>
      <w:b/>
      <w:bCs/>
      <w:sz w:val="26"/>
      <w:szCs w:val="26"/>
    </w:rPr>
  </w:style>
  <w:style w:type="character" w:customStyle="1" w:styleId="CardCharChar1">
    <w:name w:val="Card Char Char1"/>
    <w:basedOn w:val="DefaultParagraphFont"/>
    <w:rsid w:val="00F0625F"/>
    <w:rPr>
      <w:rFonts w:cs="Times New Roman"/>
      <w:b/>
      <w:bCs/>
      <w:sz w:val="28"/>
      <w:szCs w:val="28"/>
    </w:rPr>
  </w:style>
  <w:style w:type="paragraph" w:customStyle="1" w:styleId="SmallFont">
    <w:name w:val="Small Font"/>
    <w:basedOn w:val="Normal"/>
    <w:link w:val="SmallFontChar"/>
    <w:qFormat/>
    <w:rsid w:val="00F0625F"/>
    <w:pPr>
      <w:spacing w:after="200"/>
      <w:jc w:val="both"/>
    </w:pPr>
    <w:rPr>
      <w:rFonts w:eastAsia="Calibri"/>
      <w:szCs w:val="18"/>
    </w:rPr>
  </w:style>
  <w:style w:type="character" w:customStyle="1" w:styleId="SmallFontChar">
    <w:name w:val="Small Font Char"/>
    <w:basedOn w:val="DefaultParagraphFont"/>
    <w:link w:val="SmallFont"/>
    <w:locked/>
    <w:rsid w:val="00F0625F"/>
    <w:rPr>
      <w:rFonts w:ascii="Calibri" w:eastAsia="Calibri" w:hAnsi="Calibri"/>
      <w:sz w:val="22"/>
      <w:szCs w:val="18"/>
    </w:rPr>
  </w:style>
  <w:style w:type="character" w:customStyle="1" w:styleId="CircleChar1">
    <w:name w:val="Circle Char1"/>
    <w:basedOn w:val="DefaultParagraphFont"/>
    <w:rsid w:val="00F0625F"/>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0625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0625F"/>
    <w:rPr>
      <w:rFonts w:ascii="Calibri" w:eastAsia="Times New Roman" w:hAnsi="Calibri" w:cs="Times New Roman"/>
      <w:b/>
      <w:sz w:val="20"/>
      <w:szCs w:val="20"/>
    </w:rPr>
  </w:style>
  <w:style w:type="character" w:customStyle="1" w:styleId="hit1">
    <w:name w:val="hit1"/>
    <w:basedOn w:val="DefaultParagraphFont"/>
    <w:rsid w:val="00F0625F"/>
    <w:rPr>
      <w:b/>
      <w:bCs/>
      <w:color w:val="CC0033"/>
    </w:rPr>
  </w:style>
  <w:style w:type="character" w:customStyle="1" w:styleId="upper">
    <w:name w:val="upper"/>
    <w:basedOn w:val="DefaultParagraphFont"/>
    <w:rsid w:val="00F0625F"/>
  </w:style>
  <w:style w:type="character" w:customStyle="1" w:styleId="SmallFont7pt">
    <w:name w:val="Small Font (7 pt)"/>
    <w:basedOn w:val="DefaultParagraphFont"/>
    <w:qFormat/>
    <w:rsid w:val="00F0625F"/>
    <w:rPr>
      <w:sz w:val="14"/>
    </w:rPr>
  </w:style>
  <w:style w:type="paragraph" w:customStyle="1" w:styleId="UnderlinedText">
    <w:name w:val="Underlined Text"/>
    <w:basedOn w:val="Normal"/>
    <w:qFormat/>
    <w:rsid w:val="00F0625F"/>
    <w:rPr>
      <w:rFonts w:eastAsia="Times New Roman"/>
      <w:b/>
      <w:szCs w:val="20"/>
    </w:rPr>
  </w:style>
  <w:style w:type="character" w:customStyle="1" w:styleId="SmallText-New">
    <w:name w:val="Small Text - New"/>
    <w:basedOn w:val="DefaultParagraphFont"/>
    <w:rsid w:val="00F0625F"/>
    <w:rPr>
      <w:rFonts w:ascii="Arial Narrow" w:hAnsi="Arial Narrow"/>
      <w:sz w:val="14"/>
    </w:rPr>
  </w:style>
  <w:style w:type="character" w:customStyle="1" w:styleId="Underlined-New">
    <w:name w:val="Underlined - New"/>
    <w:basedOn w:val="DefaultParagraphFont"/>
    <w:rsid w:val="00F0625F"/>
    <w:rPr>
      <w:rFonts w:ascii="Arial Narrow" w:hAnsi="Arial Narrow"/>
      <w:sz w:val="16"/>
      <w:u w:val="single"/>
    </w:rPr>
  </w:style>
  <w:style w:type="paragraph" w:styleId="TOC2">
    <w:name w:val="toc 2"/>
    <w:basedOn w:val="Normal"/>
    <w:next w:val="Normal"/>
    <w:autoRedefine/>
    <w:uiPriority w:val="39"/>
    <w:qFormat/>
    <w:rsid w:val="00F0625F"/>
    <w:pPr>
      <w:ind w:left="200"/>
    </w:pPr>
    <w:rPr>
      <w:rFonts w:eastAsia="Times New Roman"/>
      <w:sz w:val="20"/>
      <w:lang w:bidi="en-US"/>
    </w:rPr>
  </w:style>
  <w:style w:type="paragraph" w:styleId="TOCHeading">
    <w:name w:val="TOC Heading"/>
    <w:basedOn w:val="Heading1"/>
    <w:next w:val="Normal"/>
    <w:uiPriority w:val="39"/>
    <w:qFormat/>
    <w:rsid w:val="00F0625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0625F"/>
    <w:rPr>
      <w:rFonts w:ascii="Arial Narrow" w:hAnsi="Arial Narrow"/>
      <w:dstrike w:val="0"/>
      <w:sz w:val="20"/>
      <w:bdr w:val="single" w:sz="2" w:space="0" w:color="auto"/>
      <w:vertAlign w:val="baseline"/>
    </w:rPr>
  </w:style>
  <w:style w:type="character" w:customStyle="1" w:styleId="style65">
    <w:name w:val="style65"/>
    <w:basedOn w:val="DefaultParagraphFont"/>
    <w:rsid w:val="00F0625F"/>
    <w:rPr>
      <w:rFonts w:cs="Times New Roman"/>
    </w:rPr>
  </w:style>
  <w:style w:type="character" w:customStyle="1" w:styleId="qlabel">
    <w:name w:val="q_label"/>
    <w:basedOn w:val="DefaultParagraphFont"/>
    <w:rsid w:val="00F0625F"/>
  </w:style>
  <w:style w:type="character" w:customStyle="1" w:styleId="alabel">
    <w:name w:val="a_label"/>
    <w:basedOn w:val="DefaultParagraphFont"/>
    <w:rsid w:val="00F0625F"/>
  </w:style>
  <w:style w:type="character" w:customStyle="1" w:styleId="BoldandUnderlineCharChar">
    <w:name w:val="Bold and Underline Char Char"/>
    <w:basedOn w:val="DefaultParagraphFont"/>
    <w:rsid w:val="00F0625F"/>
    <w:rPr>
      <w:rFonts w:eastAsia="MS Mincho"/>
      <w:b/>
      <w:u w:val="single"/>
      <w:lang w:val="en-US" w:eastAsia="en-US" w:bidi="ar-SA"/>
    </w:rPr>
  </w:style>
  <w:style w:type="character" w:customStyle="1" w:styleId="CardTextChar2">
    <w:name w:val="Card Text Char"/>
    <w:basedOn w:val="DefaultParagraphFont"/>
    <w:rsid w:val="00F0625F"/>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0625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0625F"/>
    <w:rPr>
      <w:rFonts w:cs="Arial"/>
      <w:bCs/>
      <w:szCs w:val="26"/>
      <w:u w:val="single"/>
      <w:lang w:val="en-US" w:eastAsia="en-US" w:bidi="ar-SA"/>
    </w:rPr>
  </w:style>
  <w:style w:type="paragraph" w:customStyle="1" w:styleId="evidencetextChar">
    <w:name w:val="evidence text Char"/>
    <w:basedOn w:val="Normal"/>
    <w:qFormat/>
    <w:rsid w:val="00F0625F"/>
    <w:pPr>
      <w:ind w:left="1728" w:right="1008"/>
    </w:pPr>
    <w:rPr>
      <w:rFonts w:eastAsia="Times New Roman"/>
      <w:color w:val="000000"/>
      <w:sz w:val="18"/>
    </w:rPr>
  </w:style>
  <w:style w:type="character" w:customStyle="1" w:styleId="underline2">
    <w:name w:val="underline2"/>
    <w:basedOn w:val="DefaultParagraphFont"/>
    <w:rsid w:val="00F0625F"/>
    <w:rPr>
      <w:u w:val="single"/>
    </w:rPr>
  </w:style>
  <w:style w:type="character" w:customStyle="1" w:styleId="UnderlineChar4Char">
    <w:name w:val="Underline Char4 Char"/>
    <w:basedOn w:val="DefaultParagraphFont"/>
    <w:link w:val="UnderlineChar4"/>
    <w:rsid w:val="00F0625F"/>
    <w:rPr>
      <w:u w:val="single"/>
    </w:rPr>
  </w:style>
  <w:style w:type="paragraph" w:customStyle="1" w:styleId="UnderlineChar4">
    <w:name w:val="Underline Char4"/>
    <w:basedOn w:val="Normal"/>
    <w:link w:val="UnderlineChar4Char"/>
    <w:qFormat/>
    <w:rsid w:val="00F0625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0625F"/>
    <w:rPr>
      <w:b/>
      <w:u w:val="single"/>
    </w:rPr>
  </w:style>
  <w:style w:type="paragraph" w:customStyle="1" w:styleId="BoldandUnderlineChar3">
    <w:name w:val="Bold and Underline Char3"/>
    <w:basedOn w:val="Normal"/>
    <w:link w:val="BoldandUnderlineChar3Char2"/>
    <w:qFormat/>
    <w:rsid w:val="00F0625F"/>
    <w:rPr>
      <w:rFonts w:asciiTheme="minorHAnsi" w:hAnsiTheme="minorHAnsi"/>
      <w:b/>
      <w:sz w:val="24"/>
      <w:u w:val="single"/>
    </w:rPr>
  </w:style>
  <w:style w:type="character" w:customStyle="1" w:styleId="inside-head">
    <w:name w:val="inside-head"/>
    <w:basedOn w:val="DefaultParagraphFont"/>
    <w:rsid w:val="00F0625F"/>
  </w:style>
  <w:style w:type="character" w:customStyle="1" w:styleId="officialstitle-">
    <w:name w:val="official_s_title-"/>
    <w:basedOn w:val="DefaultParagraphFont"/>
    <w:rsid w:val="00F0625F"/>
  </w:style>
  <w:style w:type="character" w:customStyle="1" w:styleId="officialsbureau">
    <w:name w:val="official_s_bureau"/>
    <w:basedOn w:val="DefaultParagraphFont"/>
    <w:rsid w:val="00F0625F"/>
  </w:style>
  <w:style w:type="paragraph" w:customStyle="1" w:styleId="Stylecard11ptBoldUnderline">
    <w:name w:val="Style card + 11 pt Bold Underline"/>
    <w:basedOn w:val="card"/>
    <w:link w:val="Stylecard11ptBoldUnderlineChar"/>
    <w:qFormat/>
    <w:rsid w:val="00F0625F"/>
    <w:rPr>
      <w:rFonts w:ascii="Georgia" w:eastAsia="SimSun" w:hAnsi="Georgia"/>
      <w:b/>
      <w:lang w:eastAsia="zh-CN"/>
    </w:rPr>
  </w:style>
  <w:style w:type="character" w:customStyle="1" w:styleId="Stylecard11ptBoldUnderlineChar">
    <w:name w:val="Style card + 11 pt Bold Underline Char"/>
    <w:link w:val="Stylecard11ptBoldUnderline"/>
    <w:rsid w:val="00F0625F"/>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F0625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0625F"/>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F0625F"/>
    <w:rPr>
      <w:rFonts w:ascii="Georgia" w:eastAsia="SimSun" w:hAnsi="Georgia"/>
      <w:bCs/>
      <w:sz w:val="16"/>
      <w:lang w:eastAsia="zh-CN"/>
    </w:rPr>
  </w:style>
  <w:style w:type="paragraph" w:styleId="HTMLPreformatted">
    <w:name w:val="HTML Preformatted"/>
    <w:basedOn w:val="Normal"/>
    <w:link w:val="HTMLPreformattedChar"/>
    <w:rsid w:val="00F0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0625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0625F"/>
    <w:rPr>
      <w:u w:val="single"/>
    </w:rPr>
  </w:style>
  <w:style w:type="character" w:customStyle="1" w:styleId="StyleUnderlining11ptChar">
    <w:name w:val="Style Underlining + 11 pt Char"/>
    <w:basedOn w:val="DefaultParagraphFont"/>
    <w:link w:val="StyleUnderlining11pt"/>
    <w:rsid w:val="00F0625F"/>
    <w:rPr>
      <w:rFonts w:ascii="Calibri" w:hAnsi="Calibri"/>
      <w:sz w:val="22"/>
      <w:u w:val="single"/>
    </w:rPr>
  </w:style>
  <w:style w:type="paragraph" w:customStyle="1" w:styleId="StyleCardText9pt">
    <w:name w:val="Style Card Text + 9 pt"/>
    <w:basedOn w:val="Normal"/>
    <w:link w:val="StyleCardText9ptChar"/>
    <w:qFormat/>
    <w:rsid w:val="00F0625F"/>
    <w:pPr>
      <w:spacing w:after="200"/>
      <w:contextualSpacing/>
    </w:pPr>
    <w:rPr>
      <w:rFonts w:eastAsia="Calibri"/>
    </w:rPr>
  </w:style>
  <w:style w:type="character" w:customStyle="1" w:styleId="StyleCardText9ptChar">
    <w:name w:val="Style Card Text + 9 pt Char"/>
    <w:basedOn w:val="DefaultParagraphFont"/>
    <w:link w:val="StyleCardText9pt"/>
    <w:rsid w:val="00F0625F"/>
    <w:rPr>
      <w:rFonts w:ascii="Calibri" w:eastAsia="Calibri" w:hAnsi="Calibri"/>
      <w:sz w:val="22"/>
    </w:rPr>
  </w:style>
  <w:style w:type="paragraph" w:styleId="Quote">
    <w:name w:val="Quote"/>
    <w:basedOn w:val="Normal"/>
    <w:next w:val="Normal"/>
    <w:link w:val="QuoteChar"/>
    <w:uiPriority w:val="29"/>
    <w:qFormat/>
    <w:rsid w:val="00F0625F"/>
    <w:pPr>
      <w:widowControl w:val="0"/>
    </w:pPr>
    <w:rPr>
      <w:rFonts w:eastAsia="Times New Roman"/>
      <w:iCs/>
      <w:color w:val="000000"/>
      <w:lang w:bidi="en-US"/>
    </w:rPr>
  </w:style>
  <w:style w:type="character" w:customStyle="1" w:styleId="QuoteChar">
    <w:name w:val="Quote Char"/>
    <w:basedOn w:val="DefaultParagraphFont"/>
    <w:link w:val="Quote"/>
    <w:uiPriority w:val="29"/>
    <w:rsid w:val="00F0625F"/>
    <w:rPr>
      <w:rFonts w:ascii="Calibri" w:eastAsia="Times New Roman" w:hAnsi="Calibri"/>
      <w:iCs/>
      <w:color w:val="000000"/>
      <w:sz w:val="22"/>
      <w:lang w:bidi="en-US"/>
    </w:rPr>
  </w:style>
  <w:style w:type="character" w:customStyle="1" w:styleId="underlineChar">
    <w:name w:val="underline Char"/>
    <w:basedOn w:val="DefaultParagraphFont"/>
    <w:rsid w:val="00F0625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0625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0625F"/>
    <w:rPr>
      <w:sz w:val="20"/>
      <w:u w:val="single"/>
    </w:rPr>
  </w:style>
  <w:style w:type="paragraph" w:styleId="BodyTextIndent2">
    <w:name w:val="Body Text Indent 2"/>
    <w:basedOn w:val="Normal"/>
    <w:link w:val="BodyTextIndent2Char"/>
    <w:unhideWhenUsed/>
    <w:rsid w:val="00F0625F"/>
    <w:pPr>
      <w:spacing w:after="120" w:line="480" w:lineRule="auto"/>
      <w:ind w:left="360"/>
    </w:pPr>
  </w:style>
  <w:style w:type="character" w:customStyle="1" w:styleId="BodyTextIndent2Char">
    <w:name w:val="Body Text Indent 2 Char"/>
    <w:basedOn w:val="DefaultParagraphFont"/>
    <w:link w:val="BodyTextIndent2"/>
    <w:rsid w:val="00F0625F"/>
    <w:rPr>
      <w:rFonts w:ascii="Calibri" w:hAnsi="Calibri"/>
      <w:sz w:val="22"/>
    </w:rPr>
  </w:style>
  <w:style w:type="paragraph" w:styleId="BodyTextIndent3">
    <w:name w:val="Body Text Indent 3"/>
    <w:basedOn w:val="Normal"/>
    <w:link w:val="BodyTextIndent3Char"/>
    <w:uiPriority w:val="99"/>
    <w:unhideWhenUsed/>
    <w:rsid w:val="00F0625F"/>
    <w:pPr>
      <w:spacing w:after="120"/>
      <w:ind w:left="360"/>
    </w:pPr>
    <w:rPr>
      <w:szCs w:val="16"/>
    </w:rPr>
  </w:style>
  <w:style w:type="character" w:customStyle="1" w:styleId="BodyTextIndent3Char">
    <w:name w:val="Body Text Indent 3 Char"/>
    <w:basedOn w:val="DefaultParagraphFont"/>
    <w:link w:val="BodyTextIndent3"/>
    <w:uiPriority w:val="99"/>
    <w:rsid w:val="00F0625F"/>
    <w:rPr>
      <w:rFonts w:ascii="Calibri" w:hAnsi="Calibri"/>
      <w:sz w:val="22"/>
      <w:szCs w:val="16"/>
    </w:rPr>
  </w:style>
  <w:style w:type="paragraph" w:styleId="BodyText2">
    <w:name w:val="Body Text 2"/>
    <w:basedOn w:val="Normal"/>
    <w:link w:val="BodyText2Char"/>
    <w:unhideWhenUsed/>
    <w:rsid w:val="00F0625F"/>
    <w:pPr>
      <w:spacing w:after="120" w:line="480" w:lineRule="auto"/>
    </w:pPr>
  </w:style>
  <w:style w:type="character" w:customStyle="1" w:styleId="BodyText2Char">
    <w:name w:val="Body Text 2 Char"/>
    <w:basedOn w:val="DefaultParagraphFont"/>
    <w:link w:val="BodyText2"/>
    <w:rsid w:val="00F0625F"/>
    <w:rPr>
      <w:rFonts w:ascii="Calibri" w:hAnsi="Calibri"/>
      <w:sz w:val="22"/>
    </w:rPr>
  </w:style>
  <w:style w:type="paragraph" w:styleId="BodyTextIndent">
    <w:name w:val="Body Text Indent"/>
    <w:basedOn w:val="Normal"/>
    <w:link w:val="BodyTextIndentChar"/>
    <w:uiPriority w:val="99"/>
    <w:unhideWhenUsed/>
    <w:rsid w:val="00F0625F"/>
    <w:pPr>
      <w:spacing w:after="120"/>
      <w:ind w:left="360"/>
    </w:pPr>
  </w:style>
  <w:style w:type="character" w:customStyle="1" w:styleId="BodyTextIndentChar">
    <w:name w:val="Body Text Indent Char"/>
    <w:basedOn w:val="DefaultParagraphFont"/>
    <w:link w:val="BodyTextIndent"/>
    <w:uiPriority w:val="99"/>
    <w:rsid w:val="00F0625F"/>
    <w:rPr>
      <w:rFonts w:ascii="Calibri" w:hAnsi="Calibri"/>
      <w:sz w:val="22"/>
    </w:rPr>
  </w:style>
  <w:style w:type="paragraph" w:styleId="BodyText3">
    <w:name w:val="Body Text 3"/>
    <w:basedOn w:val="Normal"/>
    <w:link w:val="BodyText3Char"/>
    <w:unhideWhenUsed/>
    <w:rsid w:val="00F0625F"/>
    <w:pPr>
      <w:spacing w:after="120"/>
    </w:pPr>
    <w:rPr>
      <w:szCs w:val="16"/>
    </w:rPr>
  </w:style>
  <w:style w:type="character" w:customStyle="1" w:styleId="BodyText3Char">
    <w:name w:val="Body Text 3 Char"/>
    <w:basedOn w:val="DefaultParagraphFont"/>
    <w:link w:val="BodyText3"/>
    <w:rsid w:val="00F0625F"/>
    <w:rPr>
      <w:rFonts w:ascii="Calibri" w:hAnsi="Calibri"/>
      <w:sz w:val="22"/>
      <w:szCs w:val="16"/>
    </w:rPr>
  </w:style>
  <w:style w:type="character" w:customStyle="1" w:styleId="StyleBold">
    <w:name w:val="Style Bold"/>
    <w:basedOn w:val="DefaultParagraphFont"/>
    <w:uiPriority w:val="9"/>
    <w:semiHidden/>
    <w:rsid w:val="00F0625F"/>
    <w:rPr>
      <w:b/>
      <w:bCs/>
    </w:rPr>
  </w:style>
  <w:style w:type="character" w:customStyle="1" w:styleId="body-text">
    <w:name w:val="body-text"/>
    <w:basedOn w:val="DefaultParagraphFont"/>
    <w:rsid w:val="00F0625F"/>
  </w:style>
  <w:style w:type="paragraph" w:customStyle="1" w:styleId="StyleStyle411ptBoldBorderSinglesolidlineAuto0">
    <w:name w:val="Style Style4 + 11 pt Bold Border: : (Single solid line Auto  0...."/>
    <w:basedOn w:val="Normal"/>
    <w:link w:val="StyleStyle411ptBoldBorderSinglesolidlineAuto0Char"/>
    <w:qFormat/>
    <w:rsid w:val="00F0625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0625F"/>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F0625F"/>
  </w:style>
  <w:style w:type="paragraph" w:customStyle="1" w:styleId="StyleStyle112pt">
    <w:name w:val="Style Style1 + 12 pt"/>
    <w:basedOn w:val="Normal"/>
    <w:link w:val="StyleStyle112ptChar"/>
    <w:qFormat/>
    <w:rsid w:val="00F0625F"/>
    <w:rPr>
      <w:rFonts w:eastAsia="SimSun"/>
      <w:u w:val="single"/>
      <w:lang w:eastAsia="zh-CN"/>
    </w:rPr>
  </w:style>
  <w:style w:type="character" w:customStyle="1" w:styleId="StyleStyle112ptChar">
    <w:name w:val="Style Style1 + 12 pt Char"/>
    <w:basedOn w:val="DefaultParagraphFont"/>
    <w:link w:val="StyleStyle112pt"/>
    <w:rsid w:val="00F0625F"/>
    <w:rPr>
      <w:rFonts w:ascii="Calibri" w:eastAsia="SimSun" w:hAnsi="Calibri"/>
      <w:sz w:val="22"/>
      <w:u w:val="single"/>
      <w:lang w:eastAsia="zh-CN"/>
    </w:rPr>
  </w:style>
  <w:style w:type="paragraph" w:customStyle="1" w:styleId="MinimizedText">
    <w:name w:val="Minimized Text"/>
    <w:basedOn w:val="Normal"/>
    <w:link w:val="MinimizedTextChar"/>
    <w:qFormat/>
    <w:rsid w:val="00F0625F"/>
    <w:rPr>
      <w:rFonts w:eastAsia="Times New Roman"/>
    </w:rPr>
  </w:style>
  <w:style w:type="character" w:customStyle="1" w:styleId="MinimizedTextChar">
    <w:name w:val="Minimized Text Char"/>
    <w:basedOn w:val="DefaultParagraphFont"/>
    <w:link w:val="MinimizedText"/>
    <w:rsid w:val="00F0625F"/>
    <w:rPr>
      <w:rFonts w:ascii="Calibri" w:eastAsia="Times New Roman" w:hAnsi="Calibri"/>
      <w:sz w:val="22"/>
    </w:rPr>
  </w:style>
  <w:style w:type="character" w:customStyle="1" w:styleId="term1">
    <w:name w:val="term1"/>
    <w:basedOn w:val="DefaultParagraphFont"/>
    <w:rsid w:val="00F0625F"/>
    <w:rPr>
      <w:b/>
      <w:bCs/>
    </w:rPr>
  </w:style>
  <w:style w:type="character" w:customStyle="1" w:styleId="Styleterm111ptUnderline">
    <w:name w:val="Style term1 + 11 pt Underline"/>
    <w:basedOn w:val="term1"/>
    <w:rsid w:val="00F0625F"/>
    <w:rPr>
      <w:b/>
      <w:bCs/>
      <w:sz w:val="20"/>
      <w:u w:val="single"/>
    </w:rPr>
  </w:style>
  <w:style w:type="paragraph" w:customStyle="1" w:styleId="StyleMinimizedTextArialNarrow10pt">
    <w:name w:val="Style Minimized Text + Arial Narrow 10 pt"/>
    <w:basedOn w:val="MinimizedText"/>
    <w:link w:val="StyleMinimizedTextArialNarrow10ptChar"/>
    <w:qFormat/>
    <w:rsid w:val="00F0625F"/>
    <w:rPr>
      <w:sz w:val="20"/>
    </w:rPr>
  </w:style>
  <w:style w:type="character" w:customStyle="1" w:styleId="StyleMinimizedTextArialNarrow10ptChar">
    <w:name w:val="Style Minimized Text + Arial Narrow 10 pt Char"/>
    <w:basedOn w:val="MinimizedTextChar"/>
    <w:link w:val="StyleMinimizedTextArialNarrow10pt"/>
    <w:rsid w:val="00F0625F"/>
    <w:rPr>
      <w:rFonts w:ascii="Calibri" w:eastAsia="Times New Roman" w:hAnsi="Calibri"/>
      <w:sz w:val="20"/>
    </w:rPr>
  </w:style>
  <w:style w:type="character" w:customStyle="1" w:styleId="Styleunderline11ptBold">
    <w:name w:val="Style underline + 11 pt Bold"/>
    <w:basedOn w:val="underline"/>
    <w:rsid w:val="00F0625F"/>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0625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0625F"/>
    <w:rPr>
      <w:rFonts w:ascii="Calibri" w:eastAsia="Times New Roman" w:hAnsi="Calibri"/>
      <w:sz w:val="22"/>
      <w:u w:val="single"/>
      <w:bdr w:val="single" w:sz="4" w:space="0" w:color="auto"/>
    </w:rPr>
  </w:style>
  <w:style w:type="character" w:customStyle="1" w:styleId="Style9pt">
    <w:name w:val="Style 9 pt"/>
    <w:basedOn w:val="DefaultParagraphFont"/>
    <w:rsid w:val="00F0625F"/>
    <w:rPr>
      <w:rFonts w:ascii="Times New Roman" w:hAnsi="Times New Roman"/>
      <w:sz w:val="20"/>
    </w:rPr>
  </w:style>
  <w:style w:type="paragraph" w:customStyle="1" w:styleId="StyleStyle49pt3">
    <w:name w:val="Style Style4 + 9 pt3"/>
    <w:basedOn w:val="Style4"/>
    <w:link w:val="StyleStyle49pt3Char"/>
    <w:qFormat/>
    <w:rsid w:val="00F0625F"/>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F0625F"/>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F0625F"/>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F0625F"/>
    <w:rPr>
      <w:rFonts w:ascii="Calibri" w:eastAsia="Times New Roman" w:hAnsi="Calibri" w:cs="Times New Roman"/>
      <w:b/>
      <w:bCs/>
      <w:u w:val="single"/>
      <w:lang w:val="x-none"/>
    </w:rPr>
  </w:style>
  <w:style w:type="character" w:customStyle="1" w:styleId="authorbio">
    <w:name w:val="authorbio"/>
    <w:basedOn w:val="DefaultParagraphFont"/>
    <w:rsid w:val="00F0625F"/>
  </w:style>
  <w:style w:type="character" w:customStyle="1" w:styleId="a">
    <w:name w:val="a"/>
    <w:basedOn w:val="DefaultParagraphFont"/>
    <w:rsid w:val="00F0625F"/>
  </w:style>
  <w:style w:type="character" w:customStyle="1" w:styleId="StyleUnderline3">
    <w:name w:val="Style Underline3"/>
    <w:basedOn w:val="DefaultParagraphFont"/>
    <w:rsid w:val="00F0625F"/>
    <w:rPr>
      <w:u w:val="single"/>
    </w:rPr>
  </w:style>
  <w:style w:type="paragraph" w:customStyle="1" w:styleId="StyleStyle111ptBorderSinglesolidlineAuto05ptL">
    <w:name w:val="Style Style1 + 11 pt Border: : (Single solid line Auto  0.5 pt L..."/>
    <w:link w:val="StyleStyle111ptBorderSinglesolidlineAuto05ptLChar"/>
    <w:qFormat/>
    <w:rsid w:val="00F0625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0625F"/>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0625F"/>
    <w:rPr>
      <w:u w:val="single"/>
    </w:rPr>
  </w:style>
  <w:style w:type="paragraph" w:customStyle="1" w:styleId="Circled">
    <w:name w:val="Circled"/>
    <w:link w:val="CircledChar"/>
    <w:qFormat/>
    <w:rsid w:val="00F0625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F0625F"/>
    <w:rPr>
      <w:rFonts w:ascii="Times New Roman" w:eastAsia="MS Mincho" w:hAnsi="Times New Roman" w:cs="Times New Roman"/>
      <w:b/>
      <w:sz w:val="22"/>
      <w:szCs w:val="20"/>
      <w:u w:val="single"/>
      <w:lang w:eastAsia="ja-JP"/>
    </w:rPr>
  </w:style>
  <w:style w:type="character" w:customStyle="1" w:styleId="base">
    <w:name w:val="base"/>
    <w:basedOn w:val="DefaultParagraphFont"/>
    <w:rsid w:val="00F0625F"/>
  </w:style>
  <w:style w:type="character" w:customStyle="1" w:styleId="part-of-speech">
    <w:name w:val="part-of-speech"/>
    <w:basedOn w:val="DefaultParagraphFont"/>
    <w:rsid w:val="00F0625F"/>
  </w:style>
  <w:style w:type="character" w:customStyle="1" w:styleId="sep">
    <w:name w:val="sep"/>
    <w:basedOn w:val="DefaultParagraphFont"/>
    <w:rsid w:val="00F0625F"/>
  </w:style>
  <w:style w:type="character" w:customStyle="1" w:styleId="pron">
    <w:name w:val="pron"/>
    <w:basedOn w:val="DefaultParagraphFont"/>
    <w:rsid w:val="00F0625F"/>
  </w:style>
  <w:style w:type="paragraph" w:customStyle="1" w:styleId="StyleStyle4LatinTimesNewRomanAsianSimSun">
    <w:name w:val="Style Style4 + (Latin) Times New Roman (Asian) SimSun"/>
    <w:basedOn w:val="Normal"/>
    <w:link w:val="StyleStyle4LatinTimesNewRomanAsianSimSunChar"/>
    <w:qFormat/>
    <w:rsid w:val="00F0625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0625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0625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0625F"/>
    <w:rPr>
      <w:rFonts w:ascii="Calibri" w:eastAsia="SimSun" w:hAnsi="Calibri"/>
      <w:b/>
      <w:bCs/>
      <w:sz w:val="22"/>
      <w:u w:val="single"/>
    </w:rPr>
  </w:style>
  <w:style w:type="character" w:customStyle="1" w:styleId="CharChar3">
    <w:name w:val="Char Char3"/>
    <w:basedOn w:val="DefaultParagraphFont"/>
    <w:rsid w:val="00F0625F"/>
    <w:rPr>
      <w:rFonts w:cs="Arial"/>
      <w:b/>
      <w:bCs/>
      <w:iCs/>
      <w:lang w:val="en-US" w:eastAsia="en-US" w:bidi="ar-SA"/>
    </w:rPr>
  </w:style>
  <w:style w:type="character" w:customStyle="1" w:styleId="SubtitleChar1">
    <w:name w:val="Subtitle Char1"/>
    <w:aliases w:val="Underlined card text Char1"/>
    <w:basedOn w:val="DefaultParagraphFont"/>
    <w:rsid w:val="00F0625F"/>
    <w:rPr>
      <w:color w:val="5A5A5A" w:themeColor="text1" w:themeTint="A5"/>
      <w:spacing w:val="15"/>
      <w:sz w:val="22"/>
      <w:szCs w:val="22"/>
    </w:rPr>
  </w:style>
  <w:style w:type="paragraph" w:customStyle="1" w:styleId="StyleStyle411pt1">
    <w:name w:val="Style Style4 + 11 pt1"/>
    <w:basedOn w:val="Style4"/>
    <w:link w:val="StyleStyle411pt1Char"/>
    <w:qFormat/>
    <w:rsid w:val="00F0625F"/>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F0625F"/>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F0625F"/>
    <w:rPr>
      <w:b/>
      <w:u w:val="single"/>
      <w:lang w:val="en-US" w:eastAsia="en-US" w:bidi="ar-SA"/>
    </w:rPr>
  </w:style>
  <w:style w:type="character" w:customStyle="1" w:styleId="StyleUnderlineCharChar111pt">
    <w:name w:val="Style Underline Char Char1 + 11 pt"/>
    <w:basedOn w:val="DefaultParagraphFont"/>
    <w:rsid w:val="00F0625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0625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0625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0625F"/>
    <w:rPr>
      <w:sz w:val="22"/>
      <w:u w:val="single"/>
    </w:rPr>
  </w:style>
  <w:style w:type="paragraph" w:customStyle="1" w:styleId="StyleMinimizedTextArialNarrow9pt">
    <w:name w:val="Style Minimized Text + Arial Narrow 9 pt"/>
    <w:basedOn w:val="Normal"/>
    <w:link w:val="StyleMinimizedTextArialNarrow9ptChar"/>
    <w:qFormat/>
    <w:rsid w:val="00F0625F"/>
    <w:rPr>
      <w:rFonts w:eastAsia="Times New Roman"/>
    </w:rPr>
  </w:style>
  <w:style w:type="character" w:customStyle="1" w:styleId="StyleMinimizedTextArialNarrow9ptChar">
    <w:name w:val="Style Minimized Text + Arial Narrow 9 pt Char"/>
    <w:basedOn w:val="DefaultParagraphFont"/>
    <w:link w:val="StyleMinimizedTextArialNarrow9pt"/>
    <w:rsid w:val="00F0625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0625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0625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0625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0625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0625F"/>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0625F"/>
    <w:rPr>
      <w:b w:val="0"/>
      <w:bCs/>
      <w:sz w:val="20"/>
      <w:u w:val="single"/>
      <w:lang w:val="en-US" w:eastAsia="en-US" w:bidi="ar-SA"/>
    </w:rPr>
  </w:style>
  <w:style w:type="character" w:customStyle="1" w:styleId="Styleunderline9pt">
    <w:name w:val="Style underline + 9 pt"/>
    <w:basedOn w:val="underline"/>
    <w:rsid w:val="00F0625F"/>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0625F"/>
    <w:rPr>
      <w:rFonts w:ascii="Times New Roman" w:hAnsi="Times New Roman"/>
      <w:sz w:val="20"/>
    </w:rPr>
  </w:style>
  <w:style w:type="character" w:customStyle="1" w:styleId="Styleunderline9pt1">
    <w:name w:val="Style underline + 9 pt1"/>
    <w:basedOn w:val="underline"/>
    <w:rsid w:val="00F0625F"/>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0625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0625F"/>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0625F"/>
    <w:rPr>
      <w:b/>
      <w:bCs/>
      <w:noProof w:val="0"/>
      <w:sz w:val="20"/>
      <w:u w:val="single"/>
      <w:lang w:val="en-US" w:eastAsia="en-US" w:bidi="ar-SA"/>
    </w:rPr>
  </w:style>
  <w:style w:type="character" w:customStyle="1" w:styleId="Hyperlink23">
    <w:name w:val="Hyperlink23"/>
    <w:basedOn w:val="DefaultParagraphFont"/>
    <w:rsid w:val="00F0625F"/>
    <w:rPr>
      <w:color w:val="3300CC"/>
      <w:u w:val="single"/>
    </w:rPr>
  </w:style>
  <w:style w:type="paragraph" w:customStyle="1" w:styleId="cardCharChar">
    <w:name w:val="card Char Char"/>
    <w:basedOn w:val="Normal"/>
    <w:link w:val="cardCharCharChar"/>
    <w:qFormat/>
    <w:rsid w:val="00F0625F"/>
    <w:pPr>
      <w:ind w:left="288" w:right="288"/>
    </w:pPr>
    <w:rPr>
      <w:rFonts w:eastAsia="Times New Roman"/>
      <w:szCs w:val="20"/>
    </w:rPr>
  </w:style>
  <w:style w:type="character" w:customStyle="1" w:styleId="cardCharCharChar">
    <w:name w:val="card Char Char Char"/>
    <w:basedOn w:val="DefaultParagraphFont"/>
    <w:link w:val="cardCharChar"/>
    <w:rsid w:val="00F0625F"/>
    <w:rPr>
      <w:rFonts w:ascii="Calibri" w:eastAsia="Times New Roman" w:hAnsi="Calibri"/>
      <w:sz w:val="22"/>
      <w:szCs w:val="20"/>
    </w:rPr>
  </w:style>
  <w:style w:type="character" w:customStyle="1" w:styleId="StyleunderlineArialNarrow9ptBold">
    <w:name w:val="Style underline + Arial Narrow 9 pt Bold"/>
    <w:basedOn w:val="underline"/>
    <w:rsid w:val="00F0625F"/>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0625F"/>
  </w:style>
  <w:style w:type="character" w:customStyle="1" w:styleId="StylecardCharCharArialNarrow9ptChar">
    <w:name w:val="Style card Char Char + Arial Narrow 9 pt Char"/>
    <w:basedOn w:val="cardCharCharChar"/>
    <w:link w:val="StylecardCharCharArialNarrow9pt"/>
    <w:rsid w:val="00F0625F"/>
    <w:rPr>
      <w:rFonts w:ascii="Calibri" w:eastAsia="Times New Roman" w:hAnsi="Calibri"/>
      <w:sz w:val="22"/>
      <w:szCs w:val="20"/>
    </w:rPr>
  </w:style>
  <w:style w:type="character" w:customStyle="1" w:styleId="CardTextChar10">
    <w:name w:val="Card Text Char1"/>
    <w:basedOn w:val="DefaultParagraphFont"/>
    <w:rsid w:val="00F0625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0625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F0625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0625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0625F"/>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0625F"/>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0625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F0625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0625F"/>
    <w:rPr>
      <w:rFonts w:eastAsia="Times New Roman"/>
    </w:rPr>
  </w:style>
  <w:style w:type="character" w:customStyle="1" w:styleId="TextsmallChar">
    <w:name w:val="Textsmall Char"/>
    <w:basedOn w:val="DefaultParagraphFont"/>
    <w:link w:val="Textsmall"/>
    <w:rsid w:val="00F0625F"/>
    <w:rPr>
      <w:rFonts w:ascii="Calibri" w:eastAsia="Times New Roman" w:hAnsi="Calibri"/>
      <w:sz w:val="22"/>
    </w:rPr>
  </w:style>
  <w:style w:type="character" w:customStyle="1" w:styleId="CharChar111">
    <w:name w:val="Char Char111"/>
    <w:basedOn w:val="DefaultParagraphFont"/>
    <w:rsid w:val="00F0625F"/>
    <w:rPr>
      <w:rFonts w:cs="Arial"/>
      <w:bCs/>
      <w:szCs w:val="26"/>
      <w:u w:val="single"/>
      <w:lang w:val="en-US" w:eastAsia="en-US" w:bidi="ar-SA"/>
    </w:rPr>
  </w:style>
  <w:style w:type="paragraph" w:customStyle="1" w:styleId="cardtextsmall">
    <w:name w:val="card text small"/>
    <w:basedOn w:val="Normal"/>
    <w:qFormat/>
    <w:rsid w:val="00F0625F"/>
    <w:rPr>
      <w:rFonts w:ascii="Arial Narrow" w:eastAsia="Times New Roman" w:hAnsi="Arial Narrow"/>
    </w:rPr>
  </w:style>
  <w:style w:type="character" w:customStyle="1" w:styleId="AUnterdline">
    <w:name w:val="AUnterdline"/>
    <w:qFormat/>
    <w:rsid w:val="00F0625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0625F"/>
    <w:rPr>
      <w:rFonts w:ascii="Times New Roman" w:hAnsi="Times New Roman"/>
      <w:b/>
      <w:bCs/>
      <w:sz w:val="20"/>
      <w:u w:val="single"/>
      <w:bdr w:val="single" w:sz="4" w:space="0" w:color="auto"/>
    </w:rPr>
  </w:style>
  <w:style w:type="character" w:customStyle="1" w:styleId="highlightedsearchterm">
    <w:name w:val="highlightedsearchterm"/>
    <w:rsid w:val="00F0625F"/>
  </w:style>
  <w:style w:type="character" w:customStyle="1" w:styleId="StyleUnderline1">
    <w:name w:val="Style Underline1"/>
    <w:basedOn w:val="DefaultParagraphFont"/>
    <w:rsid w:val="00F0625F"/>
    <w:rPr>
      <w:rFonts w:ascii="Times New Roman" w:hAnsi="Times New Roman"/>
      <w:sz w:val="20"/>
      <w:u w:val="single"/>
    </w:rPr>
  </w:style>
  <w:style w:type="paragraph" w:customStyle="1" w:styleId="StyleStyle49pt10">
    <w:name w:val="Style Style4 + 9 pt10"/>
    <w:basedOn w:val="Style4"/>
    <w:link w:val="StyleStyle49pt10Char"/>
    <w:qFormat/>
    <w:rsid w:val="00F0625F"/>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F0625F"/>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F0625F"/>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F0625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F0625F"/>
    <w:pPr>
      <w:ind w:left="288"/>
    </w:pPr>
    <w:rPr>
      <w:rFonts w:eastAsia="Times New Roman"/>
      <w:u w:val="single"/>
    </w:rPr>
  </w:style>
  <w:style w:type="character" w:customStyle="1" w:styleId="NormalUnderlineChar">
    <w:name w:val="Normal Underline Char"/>
    <w:link w:val="NormalUnderline"/>
    <w:rsid w:val="00F0625F"/>
    <w:rPr>
      <w:rFonts w:ascii="Calibri" w:eastAsia="Times New Roman" w:hAnsi="Calibri"/>
      <w:sz w:val="22"/>
      <w:u w:val="single"/>
    </w:rPr>
  </w:style>
  <w:style w:type="character" w:customStyle="1" w:styleId="DontRead">
    <w:name w:val="Don't Read"/>
    <w:qFormat/>
    <w:rsid w:val="00F0625F"/>
    <w:rPr>
      <w:rFonts w:ascii="Times New Roman" w:hAnsi="Times New Roman"/>
      <w:sz w:val="16"/>
    </w:rPr>
  </w:style>
  <w:style w:type="paragraph" w:customStyle="1" w:styleId="Underlinestyle">
    <w:name w:val="Underline style"/>
    <w:basedOn w:val="Normal"/>
    <w:qFormat/>
    <w:rsid w:val="00F0625F"/>
    <w:rPr>
      <w:rFonts w:eastAsia="Times New Roman"/>
      <w:u w:val="single"/>
    </w:rPr>
  </w:style>
  <w:style w:type="character" w:customStyle="1" w:styleId="Style11ptUnderline3">
    <w:name w:val="Style 11 pt Underline3"/>
    <w:rsid w:val="00F0625F"/>
    <w:rPr>
      <w:sz w:val="20"/>
      <w:u w:val="single"/>
    </w:rPr>
  </w:style>
  <w:style w:type="character" w:customStyle="1" w:styleId="27">
    <w:name w:val="27"/>
    <w:rsid w:val="00F0625F"/>
    <w:rPr>
      <w:rFonts w:cs="Arial"/>
      <w:bCs/>
      <w:sz w:val="20"/>
      <w:u w:val="single"/>
      <w:lang w:val="en-US" w:eastAsia="en-US" w:bidi="ar-SA"/>
    </w:rPr>
  </w:style>
  <w:style w:type="character" w:customStyle="1" w:styleId="2">
    <w:name w:val="2"/>
    <w:rsid w:val="00F0625F"/>
    <w:rPr>
      <w:rFonts w:cs="Arial"/>
      <w:bCs/>
      <w:sz w:val="20"/>
      <w:u w:val="single"/>
      <w:lang w:val="en-US" w:eastAsia="en-US" w:bidi="ar-SA"/>
    </w:rPr>
  </w:style>
  <w:style w:type="character" w:customStyle="1" w:styleId="Style9ptUnderline11">
    <w:name w:val="Style 9 pt Underline11"/>
    <w:basedOn w:val="DefaultParagraphFont"/>
    <w:rsid w:val="00F0625F"/>
    <w:rPr>
      <w:sz w:val="20"/>
      <w:u w:val="single"/>
    </w:rPr>
  </w:style>
  <w:style w:type="character" w:customStyle="1" w:styleId="Style9ptBoldUnderline5">
    <w:name w:val="Style 9 pt Bold Underline5"/>
    <w:basedOn w:val="DefaultParagraphFont"/>
    <w:rsid w:val="00F0625F"/>
    <w:rPr>
      <w:b/>
      <w:bCs/>
      <w:sz w:val="20"/>
      <w:u w:val="single"/>
    </w:rPr>
  </w:style>
  <w:style w:type="character" w:customStyle="1" w:styleId="CharChar114">
    <w:name w:val="Char Char114"/>
    <w:basedOn w:val="DefaultParagraphFont"/>
    <w:rsid w:val="00F0625F"/>
    <w:rPr>
      <w:rFonts w:cs="Arial"/>
      <w:bCs/>
      <w:szCs w:val="26"/>
      <w:u w:val="single"/>
      <w:lang w:val="en-US" w:eastAsia="en-US" w:bidi="ar-SA"/>
    </w:rPr>
  </w:style>
  <w:style w:type="character" w:customStyle="1" w:styleId="CharChar113">
    <w:name w:val="Char Char113"/>
    <w:basedOn w:val="DefaultParagraphFont"/>
    <w:rsid w:val="00F0625F"/>
    <w:rPr>
      <w:rFonts w:cs="Arial"/>
      <w:bCs/>
      <w:szCs w:val="26"/>
      <w:u w:val="single"/>
      <w:lang w:val="en-US" w:eastAsia="en-US" w:bidi="ar-SA"/>
    </w:rPr>
  </w:style>
  <w:style w:type="character" w:customStyle="1" w:styleId="CharChar112">
    <w:name w:val="Char Char112"/>
    <w:basedOn w:val="DefaultParagraphFont"/>
    <w:rsid w:val="00F0625F"/>
    <w:rPr>
      <w:rFonts w:cs="Arial"/>
      <w:bCs/>
      <w:szCs w:val="26"/>
      <w:u w:val="single"/>
      <w:lang w:val="en-US" w:eastAsia="en-US" w:bidi="ar-SA"/>
    </w:rPr>
  </w:style>
  <w:style w:type="character" w:customStyle="1" w:styleId="ssl0">
    <w:name w:val="ss_l0"/>
    <w:basedOn w:val="DefaultParagraphFont"/>
    <w:rsid w:val="00F0625F"/>
  </w:style>
  <w:style w:type="paragraph" w:customStyle="1" w:styleId="WW-Default1">
    <w:name w:val="WW-Default1"/>
    <w:basedOn w:val="Normal"/>
    <w:qFormat/>
    <w:rsid w:val="00F0625F"/>
    <w:pPr>
      <w:suppressAutoHyphens/>
    </w:pPr>
    <w:rPr>
      <w:rFonts w:eastAsia="Times New Roman"/>
      <w:b/>
      <w:bCs/>
      <w:szCs w:val="20"/>
      <w:lang w:eastAsia="ar-SA"/>
    </w:rPr>
  </w:style>
  <w:style w:type="character" w:customStyle="1" w:styleId="zoomme">
    <w:name w:val="zoomme"/>
    <w:basedOn w:val="DefaultParagraphFont"/>
    <w:rsid w:val="00F0625F"/>
  </w:style>
  <w:style w:type="character" w:customStyle="1" w:styleId="Date1">
    <w:name w:val="Date1"/>
    <w:basedOn w:val="DefaultParagraphFont"/>
    <w:rsid w:val="00F0625F"/>
  </w:style>
  <w:style w:type="character" w:customStyle="1" w:styleId="classauthor">
    <w:name w:val="class=&quot;author&quot;"/>
    <w:basedOn w:val="DefaultParagraphFont"/>
    <w:rsid w:val="00F0625F"/>
  </w:style>
  <w:style w:type="paragraph" w:customStyle="1" w:styleId="CardStyle0">
    <w:name w:val="Card Style"/>
    <w:basedOn w:val="Normal"/>
    <w:link w:val="CardStyleChar"/>
    <w:qFormat/>
    <w:rsid w:val="00F0625F"/>
    <w:rPr>
      <w:rFonts w:eastAsia="Times New Roman"/>
    </w:rPr>
  </w:style>
  <w:style w:type="character" w:customStyle="1" w:styleId="CharCharChar">
    <w:name w:val="Char Char Char"/>
    <w:basedOn w:val="DefaultParagraphFont"/>
    <w:rsid w:val="00F0625F"/>
    <w:rPr>
      <w:rFonts w:cs="Arial"/>
      <w:bCs/>
      <w:szCs w:val="26"/>
      <w:u w:val="single"/>
      <w:lang w:val="en-US" w:eastAsia="en-US" w:bidi="ar-SA"/>
    </w:rPr>
  </w:style>
  <w:style w:type="character" w:customStyle="1" w:styleId="texto1">
    <w:name w:val="texto1"/>
    <w:rsid w:val="00F0625F"/>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0625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0625F"/>
    <w:rPr>
      <w:rFonts w:ascii="Calibri" w:eastAsia="Times New Roman" w:hAnsi="Calibri" w:cs="Arial"/>
      <w:b/>
      <w:szCs w:val="28"/>
    </w:rPr>
  </w:style>
  <w:style w:type="paragraph" w:customStyle="1" w:styleId="Style23">
    <w:name w:val="Style23"/>
    <w:basedOn w:val="Normal"/>
    <w:uiPriority w:val="99"/>
    <w:qFormat/>
    <w:rsid w:val="00F0625F"/>
    <w:pPr>
      <w:widowControl w:val="0"/>
      <w:autoSpaceDE w:val="0"/>
      <w:autoSpaceDN w:val="0"/>
      <w:adjustRightInd w:val="0"/>
      <w:spacing w:line="209" w:lineRule="exact"/>
    </w:pPr>
    <w:rPr>
      <w:rFonts w:eastAsia="SimSun"/>
    </w:rPr>
  </w:style>
  <w:style w:type="character" w:customStyle="1" w:styleId="gray">
    <w:name w:val="gray"/>
    <w:basedOn w:val="DefaultParagraphFont"/>
    <w:rsid w:val="00F0625F"/>
  </w:style>
  <w:style w:type="paragraph" w:customStyle="1" w:styleId="Tagtemplate">
    <w:name w:val="Tagtemplate"/>
    <w:basedOn w:val="Normal"/>
    <w:link w:val="TagtemplateChar"/>
    <w:autoRedefine/>
    <w:qFormat/>
    <w:rsid w:val="00F0625F"/>
    <w:pPr>
      <w:keepNext/>
      <w:keepLines/>
    </w:pPr>
    <w:rPr>
      <w:rFonts w:eastAsia="Calibri"/>
      <w:b/>
    </w:rPr>
  </w:style>
  <w:style w:type="character" w:customStyle="1" w:styleId="TagtemplateChar">
    <w:name w:val="Tagtemplate Char"/>
    <w:basedOn w:val="DefaultParagraphFont"/>
    <w:link w:val="Tagtemplate"/>
    <w:rsid w:val="00F0625F"/>
    <w:rPr>
      <w:rFonts w:ascii="Calibri" w:eastAsia="Calibri" w:hAnsi="Calibri"/>
      <w:b/>
      <w:sz w:val="22"/>
    </w:rPr>
  </w:style>
  <w:style w:type="character" w:customStyle="1" w:styleId="Styleunderline11ptBorderSinglesolidlineAuto05p">
    <w:name w:val="Style underline + 11 pt Border: : (Single solid line Auto  0.5 p..."/>
    <w:rsid w:val="00F0625F"/>
    <w:rPr>
      <w:sz w:val="20"/>
      <w:u w:val="single"/>
      <w:bdr w:val="single" w:sz="4" w:space="0" w:color="auto"/>
    </w:rPr>
  </w:style>
  <w:style w:type="paragraph" w:customStyle="1" w:styleId="Citation-FirstLine">
    <w:name w:val="Citation - First Line"/>
    <w:basedOn w:val="Normal"/>
    <w:next w:val="Normal"/>
    <w:autoRedefine/>
    <w:qFormat/>
    <w:rsid w:val="00F0625F"/>
    <w:pPr>
      <w:spacing w:line="240" w:lineRule="atLeast"/>
      <w:jc w:val="both"/>
    </w:pPr>
    <w:rPr>
      <w:rFonts w:ascii="Book Antiqua" w:eastAsia="Times New Roman" w:hAnsi="Book Antiqua"/>
    </w:rPr>
  </w:style>
  <w:style w:type="character" w:customStyle="1" w:styleId="CardText-Underlined">
    <w:name w:val="Card Text - Underlined"/>
    <w:rsid w:val="00F0625F"/>
    <w:rPr>
      <w:b/>
      <w:sz w:val="20"/>
      <w:u w:val="single"/>
    </w:rPr>
  </w:style>
  <w:style w:type="paragraph" w:customStyle="1" w:styleId="Citation-Complete">
    <w:name w:val="Citation - Complete"/>
    <w:basedOn w:val="Normal"/>
    <w:next w:val="Normal"/>
    <w:link w:val="Citation-CompleteChar"/>
    <w:autoRedefine/>
    <w:qFormat/>
    <w:rsid w:val="00F0625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0625F"/>
    <w:rPr>
      <w:rFonts w:ascii="Book Antiqua" w:eastAsia="Times New Roman" w:hAnsi="Book Antiqua"/>
      <w:sz w:val="22"/>
    </w:rPr>
  </w:style>
  <w:style w:type="character" w:customStyle="1" w:styleId="MicroTextChar">
    <w:name w:val="MicroText Char"/>
    <w:link w:val="MicroText"/>
    <w:rsid w:val="00F0625F"/>
    <w:rPr>
      <w:rFonts w:ascii="Arial Narrow" w:hAnsi="Arial Narrow"/>
      <w:sz w:val="12"/>
    </w:rPr>
  </w:style>
  <w:style w:type="character" w:customStyle="1" w:styleId="Style11ptItalic">
    <w:name w:val="Style 11 pt Italic"/>
    <w:basedOn w:val="DefaultParagraphFont"/>
    <w:rsid w:val="00F0625F"/>
    <w:rPr>
      <w:rFonts w:ascii="Times New Roman" w:hAnsi="Times New Roman"/>
      <w:i/>
      <w:iCs/>
      <w:sz w:val="20"/>
    </w:rPr>
  </w:style>
  <w:style w:type="character" w:customStyle="1" w:styleId="BoldandUnderlineChar">
    <w:name w:val="Bold and Underline Char"/>
    <w:basedOn w:val="DefaultParagraphFont"/>
    <w:link w:val="BoldandUnderline"/>
    <w:locked/>
    <w:rsid w:val="00F0625F"/>
    <w:rPr>
      <w:b/>
      <w:u w:val="single"/>
    </w:rPr>
  </w:style>
  <w:style w:type="paragraph" w:customStyle="1" w:styleId="BoldandUnderline">
    <w:name w:val="Bold and Underline"/>
    <w:basedOn w:val="Normal"/>
    <w:link w:val="BoldandUnderlineChar"/>
    <w:qFormat/>
    <w:rsid w:val="00F0625F"/>
    <w:rPr>
      <w:rFonts w:asciiTheme="minorHAnsi" w:hAnsiTheme="minorHAnsi"/>
      <w:b/>
      <w:sz w:val="24"/>
      <w:u w:val="single"/>
    </w:rPr>
  </w:style>
  <w:style w:type="character" w:customStyle="1" w:styleId="hdr">
    <w:name w:val="hdr"/>
    <w:basedOn w:val="DefaultParagraphFont"/>
    <w:rsid w:val="00F0625F"/>
  </w:style>
  <w:style w:type="paragraph" w:customStyle="1" w:styleId="StyleStyle49ptBold3">
    <w:name w:val="Style Style4 + 9 pt Bold3"/>
    <w:basedOn w:val="Style4"/>
    <w:link w:val="StyleStyle49ptBold3Char"/>
    <w:qFormat/>
    <w:rsid w:val="00F0625F"/>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F0625F"/>
    <w:rPr>
      <w:rFonts w:ascii="Calibri" w:eastAsia="Times New Roman" w:hAnsi="Calibri" w:cs="Times New Roman"/>
      <w:b/>
      <w:bCs/>
      <w:u w:val="single"/>
      <w:lang w:val="x-none"/>
    </w:rPr>
  </w:style>
  <w:style w:type="character" w:customStyle="1" w:styleId="Style9ptUnderline6">
    <w:name w:val="Style 9 pt Underline6"/>
    <w:basedOn w:val="DefaultParagraphFont"/>
    <w:rsid w:val="00F0625F"/>
    <w:rPr>
      <w:sz w:val="20"/>
      <w:u w:val="single"/>
    </w:rPr>
  </w:style>
  <w:style w:type="character" w:customStyle="1" w:styleId="ct-with-fmlt">
    <w:name w:val="ct-with-fmlt"/>
    <w:basedOn w:val="DefaultParagraphFont"/>
    <w:rsid w:val="00F0625F"/>
  </w:style>
  <w:style w:type="paragraph" w:customStyle="1" w:styleId="StyleStyle49pt">
    <w:name w:val="Style Style4 + 9 pt"/>
    <w:basedOn w:val="Normal"/>
    <w:link w:val="StyleStyle49ptChar"/>
    <w:qFormat/>
    <w:rsid w:val="00F0625F"/>
    <w:rPr>
      <w:rFonts w:eastAsia="Times New Roman"/>
      <w:u w:val="single"/>
    </w:rPr>
  </w:style>
  <w:style w:type="character" w:customStyle="1" w:styleId="StyleStyle49ptChar">
    <w:name w:val="Style Style4 + 9 pt Char"/>
    <w:basedOn w:val="DefaultParagraphFont"/>
    <w:link w:val="StyleStyle49pt"/>
    <w:rsid w:val="00F0625F"/>
    <w:rPr>
      <w:rFonts w:ascii="Calibri" w:eastAsia="Times New Roman" w:hAnsi="Calibri"/>
      <w:sz w:val="22"/>
      <w:u w:val="single"/>
    </w:rPr>
  </w:style>
  <w:style w:type="paragraph" w:customStyle="1" w:styleId="StyleStyle49ptBold">
    <w:name w:val="Style Style4 + 9 pt Bold"/>
    <w:basedOn w:val="Normal"/>
    <w:link w:val="StyleStyle49ptBoldChar"/>
    <w:qFormat/>
    <w:rsid w:val="00F0625F"/>
    <w:rPr>
      <w:rFonts w:eastAsia="Times New Roman"/>
      <w:b/>
      <w:bCs/>
      <w:u w:val="single"/>
    </w:rPr>
  </w:style>
  <w:style w:type="character" w:customStyle="1" w:styleId="StyleStyle49ptBoldChar">
    <w:name w:val="Style Style4 + 9 pt Bold Char"/>
    <w:basedOn w:val="DefaultParagraphFont"/>
    <w:link w:val="StyleStyle49ptBold"/>
    <w:rsid w:val="00F0625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0625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0625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0625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0625F"/>
    <w:rPr>
      <w:rFonts w:ascii="Arial" w:eastAsia="Times New Roman" w:hAnsi="Arial" w:cs="Arial"/>
      <w:b/>
      <w:bCs/>
      <w:sz w:val="22"/>
      <w:u w:val="single"/>
    </w:rPr>
  </w:style>
  <w:style w:type="paragraph" w:customStyle="1" w:styleId="StyleUnderlined11pt">
    <w:name w:val="Style Underlined + 11 pt"/>
    <w:link w:val="StyleUnderlined11ptChar"/>
    <w:qFormat/>
    <w:rsid w:val="00F0625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0625F"/>
    <w:rPr>
      <w:rFonts w:ascii="Arial" w:eastAsia="Times New Roman" w:hAnsi="Arial" w:cs="Arial"/>
      <w:sz w:val="22"/>
      <w:u w:val="single"/>
    </w:rPr>
  </w:style>
  <w:style w:type="character" w:customStyle="1" w:styleId="newscontent">
    <w:name w:val="newscontent"/>
    <w:rsid w:val="00F0625F"/>
  </w:style>
  <w:style w:type="character" w:customStyle="1" w:styleId="StyleUnderlinePatternClearYellow">
    <w:name w:val="Style Underline Pattern: Clear (Yellow)"/>
    <w:basedOn w:val="DefaultParagraphFont"/>
    <w:rsid w:val="00F0625F"/>
    <w:rPr>
      <w:u w:val="single"/>
      <w:shd w:val="clear" w:color="auto" w:fill="00FF00"/>
    </w:rPr>
  </w:style>
  <w:style w:type="paragraph" w:customStyle="1" w:styleId="StyleUnderlineChar11pt3">
    <w:name w:val="Style Underline Char + 11 pt3"/>
    <w:link w:val="StyleUnderlineChar11pt3Char"/>
    <w:qFormat/>
    <w:rsid w:val="00F0625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0625F"/>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F0625F"/>
    <w:rPr>
      <w:b w:val="0"/>
      <w:bCs/>
      <w:u w:val="single"/>
    </w:rPr>
  </w:style>
  <w:style w:type="paragraph" w:customStyle="1" w:styleId="Cite2">
    <w:name w:val="Cite 2"/>
    <w:basedOn w:val="Normal"/>
    <w:qFormat/>
    <w:rsid w:val="00F0625F"/>
    <w:rPr>
      <w:rFonts w:eastAsia="MS Mincho"/>
      <w:b/>
      <w:u w:val="single"/>
    </w:rPr>
  </w:style>
  <w:style w:type="character" w:customStyle="1" w:styleId="StyleunderlineBold">
    <w:name w:val="Style underline + Bold"/>
    <w:basedOn w:val="underline"/>
    <w:rsid w:val="00F0625F"/>
    <w:rPr>
      <w:rFonts w:ascii="Times New Roman" w:hAnsi="Times New Roman" w:cs="Times New Roman" w:hint="default"/>
      <w:b w:val="0"/>
      <w:bCs/>
      <w:sz w:val="20"/>
      <w:u w:val="single"/>
    </w:rPr>
  </w:style>
  <w:style w:type="paragraph" w:customStyle="1" w:styleId="cards0">
    <w:name w:val="cards"/>
    <w:basedOn w:val="Cites"/>
    <w:qFormat/>
    <w:rsid w:val="00F0625F"/>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0625F"/>
    <w:rPr>
      <w:sz w:val="20"/>
      <w:u w:val="single"/>
    </w:rPr>
  </w:style>
  <w:style w:type="character" w:customStyle="1" w:styleId="slug-pub-date">
    <w:name w:val="slug-pub-date"/>
    <w:basedOn w:val="DefaultParagraphFont"/>
    <w:rsid w:val="00F0625F"/>
  </w:style>
  <w:style w:type="character" w:customStyle="1" w:styleId="slug-vol">
    <w:name w:val="slug-vol"/>
    <w:basedOn w:val="DefaultParagraphFont"/>
    <w:rsid w:val="00F0625F"/>
  </w:style>
  <w:style w:type="character" w:customStyle="1" w:styleId="slug-issue">
    <w:name w:val="slug-issue"/>
    <w:basedOn w:val="DefaultParagraphFont"/>
    <w:rsid w:val="00F0625F"/>
  </w:style>
  <w:style w:type="character" w:customStyle="1" w:styleId="slug-pages">
    <w:name w:val="slug-pages"/>
    <w:basedOn w:val="DefaultParagraphFont"/>
    <w:rsid w:val="00F0625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0625F"/>
    <w:rPr>
      <w:b/>
      <w:bCs/>
      <w:strike w:val="0"/>
      <w:dstrike w:val="0"/>
      <w:sz w:val="24"/>
      <w:u w:val="none"/>
      <w:effect w:val="none"/>
    </w:rPr>
  </w:style>
  <w:style w:type="character" w:customStyle="1" w:styleId="tagchar">
    <w:name w:val="tagchar"/>
    <w:basedOn w:val="DefaultParagraphFont"/>
    <w:rsid w:val="00F0625F"/>
  </w:style>
  <w:style w:type="character" w:customStyle="1" w:styleId="pmterms11">
    <w:name w:val="pmterms11"/>
    <w:basedOn w:val="DefaultParagraphFont"/>
    <w:rsid w:val="00F0625F"/>
    <w:rPr>
      <w:b/>
      <w:bCs/>
      <w:i w:val="0"/>
      <w:iCs w:val="0"/>
      <w:color w:val="000000"/>
    </w:rPr>
  </w:style>
  <w:style w:type="character" w:customStyle="1" w:styleId="StyleUnderlineChar9ptBold">
    <w:name w:val="Style Underline Char + 9 pt Bold"/>
    <w:basedOn w:val="DefaultParagraphFont"/>
    <w:rsid w:val="00F0625F"/>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0625F"/>
    <w:rPr>
      <w:szCs w:val="24"/>
      <w:u w:val="single"/>
      <w:lang w:val="en-US" w:eastAsia="en-US" w:bidi="ar-SA"/>
    </w:rPr>
  </w:style>
  <w:style w:type="character" w:customStyle="1" w:styleId="BoldandUnderlineChar2Char1">
    <w:name w:val="Bold and Underline Char2 Char1"/>
    <w:basedOn w:val="DefaultParagraphFont"/>
    <w:rsid w:val="00F0625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0625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0625F"/>
    <w:rPr>
      <w:szCs w:val="24"/>
      <w:u w:val="single"/>
      <w:lang w:val="en-US" w:eastAsia="en-US" w:bidi="ar-SA"/>
    </w:rPr>
  </w:style>
  <w:style w:type="paragraph" w:customStyle="1" w:styleId="Language">
    <w:name w:val="Language"/>
    <w:basedOn w:val="Normal"/>
    <w:link w:val="LanguageChar"/>
    <w:qFormat/>
    <w:rsid w:val="00F0625F"/>
    <w:rPr>
      <w:rFonts w:eastAsia="Times New Roman"/>
      <w:strike/>
      <w:szCs w:val="20"/>
    </w:rPr>
  </w:style>
  <w:style w:type="character" w:customStyle="1" w:styleId="LanguageChar">
    <w:name w:val="Language Char"/>
    <w:basedOn w:val="DefaultParagraphFont"/>
    <w:link w:val="Language"/>
    <w:rsid w:val="00F0625F"/>
    <w:rPr>
      <w:rFonts w:ascii="Calibri" w:eastAsia="Times New Roman" w:hAnsi="Calibri"/>
      <w:strike/>
      <w:sz w:val="22"/>
      <w:szCs w:val="20"/>
    </w:rPr>
  </w:style>
  <w:style w:type="paragraph" w:customStyle="1" w:styleId="UnderlineChar3">
    <w:name w:val="Underline Char3"/>
    <w:basedOn w:val="Normal"/>
    <w:link w:val="UnderlineChar3Char"/>
    <w:qFormat/>
    <w:rsid w:val="00F0625F"/>
    <w:rPr>
      <w:rFonts w:eastAsia="Times New Roman"/>
      <w:u w:val="single"/>
    </w:rPr>
  </w:style>
  <w:style w:type="character" w:customStyle="1" w:styleId="UnderlineChar3Char">
    <w:name w:val="Underline Char3 Char"/>
    <w:basedOn w:val="DefaultParagraphFont"/>
    <w:link w:val="UnderlineChar3"/>
    <w:rsid w:val="00F0625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0625F"/>
    <w:rPr>
      <w:rFonts w:eastAsia="Times New Roman"/>
      <w:b/>
      <w:u w:val="single"/>
    </w:rPr>
  </w:style>
  <w:style w:type="character" w:customStyle="1" w:styleId="BoldandUnderlineChar3CharChar">
    <w:name w:val="Bold and Underline Char3 Char Char"/>
    <w:basedOn w:val="DefaultParagraphFont"/>
    <w:link w:val="BoldandUnderlineChar3Char"/>
    <w:rsid w:val="00F0625F"/>
    <w:rPr>
      <w:rFonts w:ascii="Calibri" w:eastAsia="Times New Roman" w:hAnsi="Calibri"/>
      <w:b/>
      <w:sz w:val="22"/>
      <w:u w:val="single"/>
    </w:rPr>
  </w:style>
  <w:style w:type="character" w:customStyle="1" w:styleId="UnderlineChar1">
    <w:name w:val="Underline Char1"/>
    <w:basedOn w:val="DefaultParagraphFont"/>
    <w:rsid w:val="00F0625F"/>
    <w:rPr>
      <w:szCs w:val="24"/>
      <w:u w:val="single"/>
      <w:lang w:val="en-US" w:eastAsia="en-US" w:bidi="ar-SA"/>
    </w:rPr>
  </w:style>
  <w:style w:type="character" w:customStyle="1" w:styleId="BoldandUnderlineChar1Char2Char">
    <w:name w:val="Bold and Underline Char1 Char2 Char"/>
    <w:basedOn w:val="DefaultParagraphFont"/>
    <w:rsid w:val="00F0625F"/>
    <w:rPr>
      <w:b/>
      <w:szCs w:val="24"/>
      <w:u w:val="single"/>
      <w:lang w:val="en-US" w:eastAsia="en-US" w:bidi="ar-SA"/>
    </w:rPr>
  </w:style>
  <w:style w:type="paragraph" w:customStyle="1" w:styleId="HotRoute">
    <w:name w:val="Hot Route"/>
    <w:basedOn w:val="Normal"/>
    <w:link w:val="HotRouteChar0"/>
    <w:qFormat/>
    <w:rsid w:val="00F0625F"/>
    <w:pPr>
      <w:ind w:left="144"/>
    </w:pPr>
    <w:rPr>
      <w:rFonts w:eastAsia="Times New Roman"/>
    </w:rPr>
  </w:style>
  <w:style w:type="character" w:customStyle="1" w:styleId="Style12ptBoldUnderline1">
    <w:name w:val="Style 12 pt Bold Underline1"/>
    <w:basedOn w:val="DefaultParagraphFont"/>
    <w:rsid w:val="00F0625F"/>
    <w:rPr>
      <w:b/>
      <w:bCs/>
      <w:sz w:val="24"/>
      <w:u w:val="single"/>
    </w:rPr>
  </w:style>
  <w:style w:type="character" w:customStyle="1" w:styleId="StyleEmphasisArial12ptBoldNotItalic">
    <w:name w:val="Style Emphasis + Arial 12 pt Bold Not Italic"/>
    <w:basedOn w:val="Emphasis"/>
    <w:rsid w:val="00F0625F"/>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0625F"/>
    <w:rPr>
      <w:rFonts w:ascii="SimSun" w:eastAsia="SimSun" w:hAnsi="SimSun"/>
      <w:sz w:val="15"/>
      <w:lang w:eastAsia="zh-CN"/>
    </w:rPr>
  </w:style>
  <w:style w:type="paragraph" w:customStyle="1" w:styleId="UnreadText">
    <w:name w:val="Unread Text"/>
    <w:basedOn w:val="Normal"/>
    <w:next w:val="Normal"/>
    <w:link w:val="UnreadTextChar"/>
    <w:autoRedefine/>
    <w:qFormat/>
    <w:rsid w:val="00F0625F"/>
    <w:pPr>
      <w:ind w:left="360"/>
    </w:pPr>
    <w:rPr>
      <w:rFonts w:ascii="SimSun" w:eastAsia="SimSun" w:hAnsi="SimSun"/>
      <w:sz w:val="15"/>
      <w:lang w:eastAsia="zh-CN"/>
    </w:rPr>
  </w:style>
  <w:style w:type="character" w:customStyle="1" w:styleId="smallChar">
    <w:name w:val="small Char"/>
    <w:rsid w:val="00F0625F"/>
    <w:rPr>
      <w:rFonts w:ascii="Calibri" w:eastAsia="Calibri" w:hAnsi="Calibri" w:cs="Calibri"/>
      <w:sz w:val="16"/>
      <w:szCs w:val="20"/>
      <w:lang w:val="x-none" w:eastAsia="x-none"/>
    </w:rPr>
  </w:style>
  <w:style w:type="paragraph" w:customStyle="1" w:styleId="HotRoute0">
    <w:name w:val="Hot Route!"/>
    <w:basedOn w:val="Normal"/>
    <w:qFormat/>
    <w:rsid w:val="00F0625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0625F"/>
    <w:rPr>
      <w:rFonts w:ascii="Times New Roman" w:hAnsi="Times New Roman" w:cs="Times New Roman"/>
      <w:sz w:val="16"/>
      <w:szCs w:val="16"/>
    </w:rPr>
  </w:style>
  <w:style w:type="character" w:customStyle="1" w:styleId="BodyText2Char1">
    <w:name w:val="Body Text 2 Char1"/>
    <w:basedOn w:val="DefaultParagraphFont"/>
    <w:semiHidden/>
    <w:rsid w:val="00F0625F"/>
    <w:rPr>
      <w:rFonts w:ascii="Times New Roman" w:hAnsi="Times New Roman" w:cs="Times New Roman"/>
      <w:sz w:val="20"/>
    </w:rPr>
  </w:style>
  <w:style w:type="character" w:customStyle="1" w:styleId="Heading2Char1CharCharCharCharCharC">
    <w:name w:val="Heading 2 Char1 Char Char Char Char Char C"/>
    <w:rsid w:val="00F0625F"/>
    <w:rPr>
      <w:rFonts w:cs="Arial"/>
      <w:b/>
      <w:bCs/>
      <w:iCs/>
      <w:sz w:val="24"/>
      <w:szCs w:val="28"/>
      <w:lang w:val="en-US" w:eastAsia="en-US" w:bidi="ar-SA"/>
    </w:rPr>
  </w:style>
  <w:style w:type="character" w:customStyle="1" w:styleId="underline1">
    <w:name w:val="underline1"/>
    <w:basedOn w:val="DefaultParagraphFont"/>
    <w:rsid w:val="00F0625F"/>
    <w:rPr>
      <w:u w:val="single"/>
    </w:rPr>
  </w:style>
  <w:style w:type="character" w:customStyle="1" w:styleId="author">
    <w:name w:val="author"/>
    <w:basedOn w:val="DefaultParagraphFont"/>
    <w:rsid w:val="00F0625F"/>
    <w:rPr>
      <w:rFonts w:ascii="Times New Roman" w:hAnsi="Times New Roman"/>
      <w:b/>
      <w:sz w:val="24"/>
    </w:rPr>
  </w:style>
  <w:style w:type="character" w:customStyle="1" w:styleId="FontStyle291">
    <w:name w:val="Font Style291"/>
    <w:basedOn w:val="DefaultParagraphFont"/>
    <w:uiPriority w:val="99"/>
    <w:rsid w:val="00F0625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0625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0625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0625F"/>
    <w:rPr>
      <w:rFonts w:ascii="Calibri" w:eastAsia="Times New Roman" w:hAnsi="Calibri"/>
      <w:sz w:val="22"/>
    </w:rPr>
  </w:style>
  <w:style w:type="paragraph" w:customStyle="1" w:styleId="Cards1">
    <w:name w:val="Cards1"/>
    <w:basedOn w:val="Normal"/>
    <w:link w:val="Cards1Char"/>
    <w:qFormat/>
    <w:rsid w:val="00F0625F"/>
    <w:pPr>
      <w:ind w:left="288"/>
    </w:pPr>
    <w:rPr>
      <w:rFonts w:eastAsia="Times New Roman"/>
      <w:u w:val="single"/>
    </w:rPr>
  </w:style>
  <w:style w:type="character" w:customStyle="1" w:styleId="Cards1Char">
    <w:name w:val="Cards1 Char"/>
    <w:basedOn w:val="DefaultParagraphFont"/>
    <w:link w:val="Cards1"/>
    <w:rsid w:val="00F0625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0625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0625F"/>
    <w:rPr>
      <w:rFonts w:ascii="Arial" w:eastAsia="Calibri" w:hAnsi="Arial" w:cs="Arial"/>
      <w:sz w:val="22"/>
      <w:szCs w:val="22"/>
      <w:u w:val="single"/>
    </w:rPr>
  </w:style>
  <w:style w:type="character" w:customStyle="1" w:styleId="EmphasizeThis">
    <w:name w:val="EmphasizeThis"/>
    <w:rsid w:val="00F0625F"/>
    <w:rPr>
      <w:rFonts w:ascii="Georgia" w:hAnsi="Georgia"/>
      <w:b/>
      <w:iCs/>
      <w:sz w:val="24"/>
      <w:u w:val="thick"/>
    </w:rPr>
  </w:style>
  <w:style w:type="paragraph" w:customStyle="1" w:styleId="Stylecard8pt">
    <w:name w:val="Style card + 8 pt"/>
    <w:basedOn w:val="card"/>
    <w:link w:val="Stylecard8ptChar"/>
    <w:qFormat/>
    <w:rsid w:val="00F0625F"/>
    <w:rPr>
      <w:rFonts w:ascii="Georgia" w:hAnsi="Georgia"/>
      <w:bCs/>
      <w:color w:val="000000"/>
      <w:lang w:eastAsia="ar-SA"/>
    </w:rPr>
  </w:style>
  <w:style w:type="character" w:customStyle="1" w:styleId="Stylecard8ptChar">
    <w:name w:val="Style card + 8 pt Char"/>
    <w:basedOn w:val="cardChar"/>
    <w:link w:val="Stylecard8pt"/>
    <w:rsid w:val="00F0625F"/>
    <w:rPr>
      <w:rFonts w:ascii="Georgia" w:hAnsi="Georgia"/>
      <w:bCs/>
      <w:color w:val="000000"/>
      <w:sz w:val="16"/>
      <w:lang w:eastAsia="ar-SA"/>
    </w:rPr>
  </w:style>
  <w:style w:type="character" w:customStyle="1" w:styleId="bhl">
    <w:name w:val="bhl"/>
    <w:basedOn w:val="DefaultParagraphFont"/>
    <w:rsid w:val="00F0625F"/>
  </w:style>
  <w:style w:type="paragraph" w:customStyle="1" w:styleId="TagGA11">
    <w:name w:val="Tag GA 11"/>
    <w:basedOn w:val="TOC1"/>
    <w:qFormat/>
    <w:rsid w:val="00F0625F"/>
    <w:pPr>
      <w:spacing w:before="0" w:after="160"/>
    </w:pPr>
    <w:rPr>
      <w:rFonts w:ascii="Georgia" w:eastAsia="Calibri" w:hAnsi="Georgia"/>
      <w:u w:val="none"/>
      <w:lang w:bidi="ar-SA"/>
    </w:rPr>
  </w:style>
  <w:style w:type="paragraph" w:customStyle="1" w:styleId="CiteCard">
    <w:name w:val="Cite/Card"/>
    <w:basedOn w:val="TOC2"/>
    <w:qFormat/>
    <w:rsid w:val="00F0625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0625F"/>
    <w:rPr>
      <w:rFonts w:ascii="Georgia" w:eastAsia="Times New Roman" w:hAnsi="Georgia" w:hint="default"/>
      <w:sz w:val="22"/>
      <w:u w:val="single"/>
      <w:lang w:eastAsia="zh-CN"/>
    </w:rPr>
  </w:style>
  <w:style w:type="character" w:customStyle="1" w:styleId="addmd">
    <w:name w:val="addmd"/>
    <w:basedOn w:val="DefaultParagraphFont"/>
    <w:rsid w:val="00F0625F"/>
  </w:style>
  <w:style w:type="character" w:customStyle="1" w:styleId="UnderlinedTextCharChar">
    <w:name w:val="Underlined Text Char Char"/>
    <w:basedOn w:val="DefaultParagraphFont"/>
    <w:rsid w:val="00F0625F"/>
    <w:rPr>
      <w:rFonts w:cs="Arial"/>
      <w:bCs/>
      <w:noProof w:val="0"/>
      <w:szCs w:val="26"/>
      <w:u w:val="single"/>
      <w:lang w:val="en-US" w:eastAsia="en-US" w:bidi="ar-SA"/>
    </w:rPr>
  </w:style>
  <w:style w:type="character" w:customStyle="1" w:styleId="CardText1Char">
    <w:name w:val="Card Text 1 Char"/>
    <w:rsid w:val="00F0625F"/>
    <w:rPr>
      <w:rFonts w:ascii="Georgia" w:hAnsi="Georgia"/>
      <w:color w:val="000000"/>
      <w:sz w:val="22"/>
      <w:szCs w:val="22"/>
      <w:u w:val="single"/>
    </w:rPr>
  </w:style>
  <w:style w:type="character" w:customStyle="1" w:styleId="BoldUnderlining">
    <w:name w:val="Bold Underlining"/>
    <w:rsid w:val="00F0625F"/>
    <w:rPr>
      <w:u w:val="single"/>
    </w:rPr>
  </w:style>
  <w:style w:type="character" w:customStyle="1" w:styleId="Intemphasis">
    <w:name w:val="Intemphasis"/>
    <w:uiPriority w:val="1"/>
    <w:qFormat/>
    <w:rsid w:val="00F0625F"/>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0625F"/>
    <w:pPr>
      <w:ind w:left="288" w:right="288"/>
    </w:pPr>
    <w:rPr>
      <w:szCs w:val="16"/>
    </w:rPr>
  </w:style>
  <w:style w:type="character" w:customStyle="1" w:styleId="cardtextChar3">
    <w:name w:val="cardtext Char"/>
    <w:basedOn w:val="DefaultParagraphFont"/>
    <w:link w:val="cardtext2"/>
    <w:rsid w:val="00F0625F"/>
    <w:rPr>
      <w:rFonts w:ascii="Calibri" w:hAnsi="Calibri"/>
      <w:sz w:val="22"/>
      <w:szCs w:val="16"/>
    </w:rPr>
  </w:style>
  <w:style w:type="character" w:customStyle="1" w:styleId="BoldUnderlineChar10">
    <w:name w:val="BoldUnderline Char1"/>
    <w:rsid w:val="00F0625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0625F"/>
    <w:pPr>
      <w:spacing w:after="200"/>
      <w:contextualSpacing/>
    </w:pPr>
    <w:rPr>
      <w:rFonts w:eastAsia="Calibri"/>
      <w:u w:val="single"/>
    </w:rPr>
  </w:style>
  <w:style w:type="character" w:customStyle="1" w:styleId="UnderlinedCardTextChar">
    <w:name w:val="Underlined Card Text Char"/>
    <w:link w:val="UnderlinedCardText"/>
    <w:rsid w:val="00F0625F"/>
    <w:rPr>
      <w:rFonts w:ascii="Calibri" w:eastAsia="Calibri" w:hAnsi="Calibri"/>
      <w:sz w:val="22"/>
      <w:u w:val="single"/>
    </w:rPr>
  </w:style>
  <w:style w:type="character" w:customStyle="1" w:styleId="Hyperlink6">
    <w:name w:val="Hyperlink6"/>
    <w:basedOn w:val="DefaultParagraphFont"/>
    <w:rsid w:val="00F0625F"/>
    <w:rPr>
      <w:color w:val="3300CC"/>
      <w:u w:val="single"/>
    </w:rPr>
  </w:style>
  <w:style w:type="paragraph" w:customStyle="1" w:styleId="Tag12">
    <w:name w:val="Tag12"/>
    <w:basedOn w:val="Normal"/>
    <w:qFormat/>
    <w:rsid w:val="00F0625F"/>
    <w:pPr>
      <w:contextualSpacing/>
    </w:pPr>
    <w:rPr>
      <w:rFonts w:eastAsia="Cambria"/>
      <w:b/>
    </w:rPr>
  </w:style>
  <w:style w:type="character" w:customStyle="1" w:styleId="citation">
    <w:name w:val="citation"/>
    <w:basedOn w:val="DefaultParagraphFont"/>
    <w:rsid w:val="00F0625F"/>
  </w:style>
  <w:style w:type="paragraph" w:customStyle="1" w:styleId="UnderlineText">
    <w:name w:val="Underline Text"/>
    <w:basedOn w:val="Normal"/>
    <w:link w:val="UnderlineTextChar"/>
    <w:qFormat/>
    <w:rsid w:val="00F0625F"/>
    <w:pPr>
      <w:ind w:left="288"/>
    </w:pPr>
    <w:rPr>
      <w:rFonts w:eastAsia="Times New Roman"/>
      <w:u w:val="single"/>
    </w:rPr>
  </w:style>
  <w:style w:type="character" w:customStyle="1" w:styleId="UnderlineTextChar">
    <w:name w:val="Underline Text Char"/>
    <w:basedOn w:val="DefaultParagraphFont"/>
    <w:link w:val="UnderlineText"/>
    <w:rsid w:val="00F0625F"/>
    <w:rPr>
      <w:rFonts w:ascii="Calibri" w:eastAsia="Times New Roman" w:hAnsi="Calibri"/>
      <w:sz w:val="22"/>
      <w:u w:val="single"/>
    </w:rPr>
  </w:style>
  <w:style w:type="character" w:customStyle="1" w:styleId="il">
    <w:name w:val="il"/>
    <w:basedOn w:val="DefaultParagraphFont"/>
    <w:rsid w:val="00F0625F"/>
  </w:style>
  <w:style w:type="character" w:customStyle="1" w:styleId="commentstext">
    <w:name w:val="comments_text"/>
    <w:uiPriority w:val="99"/>
    <w:rsid w:val="00F0625F"/>
    <w:rPr>
      <w:rFonts w:cs="Times New Roman"/>
    </w:rPr>
  </w:style>
  <w:style w:type="paragraph" w:customStyle="1" w:styleId="Heading42">
    <w:name w:val="Heading 42"/>
    <w:basedOn w:val="Normal"/>
    <w:qFormat/>
    <w:rsid w:val="00F0625F"/>
    <w:rPr>
      <w:rFonts w:eastAsia="Times New Roman"/>
    </w:rPr>
  </w:style>
  <w:style w:type="paragraph" w:customStyle="1" w:styleId="DebateNormal">
    <w:name w:val="DebateNormal"/>
    <w:basedOn w:val="Normal"/>
    <w:link w:val="DebateNormalChar"/>
    <w:qFormat/>
    <w:rsid w:val="00F0625F"/>
    <w:pPr>
      <w:spacing w:line="276" w:lineRule="auto"/>
    </w:pPr>
    <w:rPr>
      <w:rFonts w:eastAsia="Calibri"/>
      <w:szCs w:val="20"/>
    </w:rPr>
  </w:style>
  <w:style w:type="character" w:customStyle="1" w:styleId="DebateNormalChar">
    <w:name w:val="DebateNormal Char"/>
    <w:basedOn w:val="DefaultParagraphFont"/>
    <w:link w:val="DebateNormal"/>
    <w:rsid w:val="00F0625F"/>
    <w:rPr>
      <w:rFonts w:ascii="Calibri" w:eastAsia="Calibri" w:hAnsi="Calibri"/>
      <w:sz w:val="22"/>
      <w:szCs w:val="20"/>
    </w:rPr>
  </w:style>
  <w:style w:type="paragraph" w:customStyle="1" w:styleId="DebateEmphasis">
    <w:name w:val="DebateEmphasis"/>
    <w:basedOn w:val="Normal"/>
    <w:link w:val="DebateEmphasisChar"/>
    <w:qFormat/>
    <w:rsid w:val="00F0625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0625F"/>
    <w:rPr>
      <w:rFonts w:ascii="Calibri" w:eastAsia="Calibri" w:hAnsi="Calibri"/>
      <w:b/>
      <w:sz w:val="22"/>
      <w:szCs w:val="20"/>
      <w:u w:val="single"/>
    </w:rPr>
  </w:style>
  <w:style w:type="paragraph" w:customStyle="1" w:styleId="NormalCite">
    <w:name w:val="NormalCite"/>
    <w:link w:val="NormalCiteChar"/>
    <w:qFormat/>
    <w:rsid w:val="00F0625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0625F"/>
    <w:rPr>
      <w:rFonts w:ascii="Times New Roman" w:eastAsiaTheme="minorHAnsi" w:hAnsi="Times New Roman" w:cs="Times New Roman"/>
      <w:sz w:val="18"/>
      <w:szCs w:val="22"/>
    </w:rPr>
  </w:style>
  <w:style w:type="character" w:customStyle="1" w:styleId="articletext">
    <w:name w:val="articletext"/>
    <w:basedOn w:val="DefaultParagraphFont"/>
    <w:rsid w:val="00F0625F"/>
  </w:style>
  <w:style w:type="character" w:customStyle="1" w:styleId="grey10">
    <w:name w:val="grey10"/>
    <w:basedOn w:val="DefaultParagraphFont"/>
    <w:rsid w:val="00F0625F"/>
  </w:style>
  <w:style w:type="character" w:customStyle="1" w:styleId="navy13bd">
    <w:name w:val="navy13bd"/>
    <w:basedOn w:val="DefaultParagraphFont"/>
    <w:rsid w:val="00F0625F"/>
  </w:style>
  <w:style w:type="character" w:customStyle="1" w:styleId="Style9ptUnderline2">
    <w:name w:val="Style 9 pt Underline2"/>
    <w:basedOn w:val="DefaultParagraphFont"/>
    <w:rsid w:val="00F0625F"/>
    <w:rPr>
      <w:sz w:val="20"/>
      <w:u w:val="single"/>
    </w:rPr>
  </w:style>
  <w:style w:type="character" w:customStyle="1" w:styleId="Style9ptBoldUnderline1">
    <w:name w:val="Style 9 pt Bold Underline1"/>
    <w:basedOn w:val="DefaultParagraphFont"/>
    <w:rsid w:val="00F0625F"/>
    <w:rPr>
      <w:b/>
      <w:bCs/>
      <w:sz w:val="20"/>
      <w:u w:val="single"/>
    </w:rPr>
  </w:style>
  <w:style w:type="character" w:customStyle="1" w:styleId="TagsCharChar">
    <w:name w:val="Tags Char Char"/>
    <w:basedOn w:val="DefaultParagraphFont"/>
    <w:rsid w:val="00F0625F"/>
    <w:rPr>
      <w:rFonts w:eastAsia="SimSun"/>
      <w:b/>
      <w:sz w:val="24"/>
      <w:lang w:val="en-US" w:eastAsia="zh-CN" w:bidi="ar-SA"/>
    </w:rPr>
  </w:style>
  <w:style w:type="paragraph" w:customStyle="1" w:styleId="cardCharCharCharChar">
    <w:name w:val="card Char Char Char Char"/>
    <w:basedOn w:val="Normal"/>
    <w:qFormat/>
    <w:rsid w:val="00F0625F"/>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0625F"/>
    <w:rPr>
      <w:rFonts w:eastAsia="Times New Roman"/>
      <w:u w:val="single"/>
    </w:rPr>
  </w:style>
  <w:style w:type="character" w:customStyle="1" w:styleId="CARDChar0">
    <w:name w:val="CARD Char"/>
    <w:basedOn w:val="DefaultParagraphFont"/>
    <w:link w:val="CARD0"/>
    <w:rsid w:val="00F0625F"/>
    <w:rPr>
      <w:rFonts w:ascii="Calibri" w:eastAsia="Times New Roman" w:hAnsi="Calibri"/>
      <w:sz w:val="22"/>
      <w:u w:val="single"/>
    </w:rPr>
  </w:style>
  <w:style w:type="paragraph" w:customStyle="1" w:styleId="Normal2">
    <w:name w:val="Normal2"/>
    <w:basedOn w:val="Normal"/>
    <w:qFormat/>
    <w:rsid w:val="00F0625F"/>
    <w:rPr>
      <w:rFonts w:eastAsia="Times New Roman"/>
    </w:rPr>
  </w:style>
  <w:style w:type="character" w:customStyle="1" w:styleId="Style11ptThickunderline">
    <w:name w:val="Style 11 pt Thick underline"/>
    <w:rsid w:val="00F0625F"/>
    <w:rPr>
      <w:rFonts w:ascii="Times New Roman" w:hAnsi="Times New Roman"/>
      <w:sz w:val="20"/>
      <w:u w:val="single"/>
    </w:rPr>
  </w:style>
  <w:style w:type="character" w:customStyle="1" w:styleId="Style11ptBoldThickunderline">
    <w:name w:val="Style 11 pt Bold Thick underline"/>
    <w:rsid w:val="00F0625F"/>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0625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0625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0625F"/>
    <w:rPr>
      <w:u w:val="single"/>
    </w:rPr>
  </w:style>
  <w:style w:type="character" w:customStyle="1" w:styleId="StyleUnderlineBoldIndent11ptChar">
    <w:name w:val="Style Underline + Bold Indent + 11 pt Char"/>
    <w:link w:val="StyleUnderlineBoldIndent11pt"/>
    <w:rsid w:val="00F0625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0625F"/>
    <w:rPr>
      <w:b/>
      <w:bCs/>
      <w:u w:val="single"/>
    </w:rPr>
  </w:style>
  <w:style w:type="character" w:customStyle="1" w:styleId="StyleUnderlineBoldIndent11ptBoldChar">
    <w:name w:val="Style Underline + Bold Indent + 11 pt Bold Char"/>
    <w:link w:val="StyleUnderlineBoldIndent11ptBold"/>
    <w:rsid w:val="00F0625F"/>
    <w:rPr>
      <w:rFonts w:ascii="Calibri" w:eastAsia="Times New Roman" w:hAnsi="Calibri"/>
      <w:b/>
      <w:bCs/>
      <w:sz w:val="22"/>
      <w:szCs w:val="20"/>
      <w:u w:val="single"/>
    </w:rPr>
  </w:style>
  <w:style w:type="paragraph" w:customStyle="1" w:styleId="Normal20pt">
    <w:name w:val="Normal  + 20 pt"/>
    <w:basedOn w:val="Normal"/>
    <w:uiPriority w:val="6"/>
    <w:qFormat/>
    <w:rsid w:val="00F0625F"/>
    <w:rPr>
      <w:bCs/>
      <w:u w:val="single"/>
    </w:rPr>
  </w:style>
  <w:style w:type="paragraph" w:customStyle="1" w:styleId="author-name">
    <w:name w:val="author-name"/>
    <w:basedOn w:val="Normal"/>
    <w:qFormat/>
    <w:rsid w:val="00F0625F"/>
    <w:pPr>
      <w:spacing w:before="100" w:beforeAutospacing="1" w:after="100" w:afterAutospacing="1"/>
    </w:pPr>
    <w:rPr>
      <w:rFonts w:eastAsia="Times New Roman"/>
    </w:rPr>
  </w:style>
  <w:style w:type="paragraph" w:customStyle="1" w:styleId="author-credentials">
    <w:name w:val="author-credentials"/>
    <w:basedOn w:val="Normal"/>
    <w:qFormat/>
    <w:rsid w:val="00F0625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0625F"/>
    <w:rPr>
      <w:rFonts w:ascii="Consolas" w:hAnsi="Consolas" w:cs="Consolas"/>
      <w:sz w:val="20"/>
      <w:szCs w:val="20"/>
    </w:rPr>
  </w:style>
  <w:style w:type="character" w:customStyle="1" w:styleId="headline">
    <w:name w:val="headline"/>
    <w:basedOn w:val="DefaultParagraphFont"/>
    <w:rsid w:val="00F0625F"/>
  </w:style>
  <w:style w:type="character" w:customStyle="1" w:styleId="yshortcuts">
    <w:name w:val="yshortcuts"/>
    <w:basedOn w:val="DefaultParagraphFont"/>
    <w:rsid w:val="00F0625F"/>
  </w:style>
  <w:style w:type="character" w:customStyle="1" w:styleId="HotRouteChar0">
    <w:name w:val="Hot Route Char"/>
    <w:link w:val="HotRoute"/>
    <w:rsid w:val="00F0625F"/>
    <w:rPr>
      <w:rFonts w:ascii="Calibri" w:eastAsia="Times New Roman" w:hAnsi="Calibri"/>
      <w:sz w:val="22"/>
    </w:rPr>
  </w:style>
  <w:style w:type="paragraph" w:styleId="PlainText">
    <w:name w:val="Plain Text"/>
    <w:basedOn w:val="Normal"/>
    <w:link w:val="PlainTextChar"/>
    <w:rsid w:val="00F0625F"/>
    <w:rPr>
      <w:rFonts w:ascii="Courier New" w:eastAsia="Times New Roman" w:hAnsi="Courier New" w:cs="Courier New"/>
      <w:szCs w:val="20"/>
    </w:rPr>
  </w:style>
  <w:style w:type="character" w:customStyle="1" w:styleId="PlainTextChar">
    <w:name w:val="Plain Text Char"/>
    <w:basedOn w:val="DefaultParagraphFont"/>
    <w:link w:val="PlainText"/>
    <w:rsid w:val="00F0625F"/>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F0625F"/>
    <w:rPr>
      <w:sz w:val="12"/>
    </w:rPr>
  </w:style>
  <w:style w:type="character" w:customStyle="1" w:styleId="MicrotextChar0">
    <w:name w:val="Microtext Char"/>
    <w:link w:val="Microtext0"/>
    <w:rsid w:val="00F0625F"/>
    <w:rPr>
      <w:rFonts w:ascii="Calibri" w:hAnsi="Calibri"/>
      <w:sz w:val="12"/>
    </w:rPr>
  </w:style>
  <w:style w:type="paragraph" w:customStyle="1" w:styleId="Style6">
    <w:name w:val="Style6"/>
    <w:basedOn w:val="Normal"/>
    <w:link w:val="Style6Char"/>
    <w:autoRedefine/>
    <w:qFormat/>
    <w:rsid w:val="00F0625F"/>
    <w:rPr>
      <w:b/>
    </w:rPr>
  </w:style>
  <w:style w:type="character" w:customStyle="1" w:styleId="Style6Char">
    <w:name w:val="Style6 Char"/>
    <w:basedOn w:val="DefaultParagraphFont"/>
    <w:link w:val="Style6"/>
    <w:rsid w:val="00F0625F"/>
    <w:rPr>
      <w:rFonts w:ascii="Calibri" w:hAnsi="Calibri"/>
      <w:b/>
      <w:sz w:val="22"/>
    </w:rPr>
  </w:style>
  <w:style w:type="paragraph" w:customStyle="1" w:styleId="Style11">
    <w:name w:val="Style11"/>
    <w:basedOn w:val="Normal"/>
    <w:link w:val="Style11Char"/>
    <w:qFormat/>
    <w:rsid w:val="00F0625F"/>
    <w:rPr>
      <w:rFonts w:eastAsia="Times New Roman"/>
      <w:b/>
      <w:szCs w:val="20"/>
      <w:u w:val="thick"/>
    </w:rPr>
  </w:style>
  <w:style w:type="paragraph" w:customStyle="1" w:styleId="Style12">
    <w:name w:val="Style12"/>
    <w:basedOn w:val="Normal"/>
    <w:link w:val="Style12Char"/>
    <w:qFormat/>
    <w:rsid w:val="00F0625F"/>
    <w:rPr>
      <w:rFonts w:eastAsia="Times New Roman"/>
      <w:b/>
      <w:u w:val="thick"/>
    </w:rPr>
  </w:style>
  <w:style w:type="character" w:customStyle="1" w:styleId="Style11Char">
    <w:name w:val="Style11 Char"/>
    <w:basedOn w:val="DefaultParagraphFont"/>
    <w:link w:val="Style11"/>
    <w:rsid w:val="00F0625F"/>
    <w:rPr>
      <w:rFonts w:ascii="Calibri" w:eastAsia="Times New Roman" w:hAnsi="Calibri"/>
      <w:b/>
      <w:sz w:val="22"/>
      <w:szCs w:val="20"/>
      <w:u w:val="thick"/>
    </w:rPr>
  </w:style>
  <w:style w:type="character" w:customStyle="1" w:styleId="Style12Char">
    <w:name w:val="Style12 Char"/>
    <w:basedOn w:val="DefaultParagraphFont"/>
    <w:link w:val="Style12"/>
    <w:rsid w:val="00F0625F"/>
    <w:rPr>
      <w:rFonts w:ascii="Calibri" w:eastAsia="Times New Roman" w:hAnsi="Calibri"/>
      <w:b/>
      <w:sz w:val="22"/>
      <w:u w:val="thick"/>
    </w:rPr>
  </w:style>
  <w:style w:type="character" w:customStyle="1" w:styleId="caps-label">
    <w:name w:val="caps-label"/>
    <w:basedOn w:val="DefaultParagraphFont"/>
    <w:rsid w:val="00F0625F"/>
  </w:style>
  <w:style w:type="character" w:customStyle="1" w:styleId="wikiexternallink">
    <w:name w:val="wikiexternallink"/>
    <w:basedOn w:val="DefaultParagraphFont"/>
    <w:rsid w:val="00F0625F"/>
  </w:style>
  <w:style w:type="character" w:customStyle="1" w:styleId="StyleStyleBoldUnderlineIntenseEmphasisUnderlineapple-style-s">
    <w:name w:val="Style Style Bold UnderlineIntense EmphasisUnderlineapple-style-s..."/>
    <w:basedOn w:val="DefaultParagraphFont"/>
    <w:rsid w:val="00F0625F"/>
    <w:rPr>
      <w:b w:val="0"/>
      <w:bCs w:val="0"/>
      <w:sz w:val="22"/>
      <w:u w:val="single"/>
      <w:bdr w:val="none" w:sz="0" w:space="0" w:color="auto"/>
    </w:rPr>
  </w:style>
  <w:style w:type="paragraph" w:customStyle="1" w:styleId="blocktitle0">
    <w:name w:val="block title"/>
    <w:basedOn w:val="Normal"/>
    <w:link w:val="blocktitleChar0"/>
    <w:autoRedefine/>
    <w:qFormat/>
    <w:rsid w:val="00F0625F"/>
    <w:pPr>
      <w:spacing w:after="240"/>
      <w:jc w:val="center"/>
      <w:outlineLvl w:val="0"/>
    </w:pPr>
    <w:rPr>
      <w:rFonts w:eastAsia="Calibri"/>
      <w:b/>
      <w:caps/>
      <w:sz w:val="28"/>
      <w:szCs w:val="28"/>
      <w:lang w:val="es-ES"/>
    </w:rPr>
  </w:style>
  <w:style w:type="character" w:customStyle="1" w:styleId="UnderlineCard">
    <w:name w:val="Underline Card"/>
    <w:uiPriority w:val="6"/>
    <w:qFormat/>
    <w:rsid w:val="00F0625F"/>
    <w:rPr>
      <w:rFonts w:ascii="Arial" w:hAnsi="Arial"/>
      <w:b w:val="0"/>
      <w:bCs/>
      <w:sz w:val="20"/>
      <w:u w:val="single"/>
    </w:rPr>
  </w:style>
  <w:style w:type="character" w:customStyle="1" w:styleId="story-author">
    <w:name w:val="story-author"/>
    <w:basedOn w:val="DefaultParagraphFont"/>
    <w:rsid w:val="00F0625F"/>
  </w:style>
  <w:style w:type="paragraph" w:customStyle="1" w:styleId="type">
    <w:name w:val="type"/>
    <w:basedOn w:val="Normal"/>
    <w:qFormat/>
    <w:rsid w:val="00F0625F"/>
    <w:pPr>
      <w:spacing w:before="100" w:beforeAutospacing="1" w:after="100" w:afterAutospacing="1"/>
    </w:pPr>
    <w:rPr>
      <w:rFonts w:eastAsia="Times New Roman"/>
    </w:rPr>
  </w:style>
  <w:style w:type="character" w:customStyle="1" w:styleId="institution">
    <w:name w:val="institution"/>
    <w:basedOn w:val="DefaultParagraphFont"/>
    <w:rsid w:val="00F0625F"/>
  </w:style>
  <w:style w:type="character" w:customStyle="1" w:styleId="abodyblack3">
    <w:name w:val="abodyblack3"/>
    <w:basedOn w:val="DefaultParagraphFont"/>
    <w:rsid w:val="00F0625F"/>
  </w:style>
  <w:style w:type="paragraph" w:customStyle="1" w:styleId="UnderlineChar2CharChar">
    <w:name w:val="Underline Char2 Char Char"/>
    <w:basedOn w:val="Normal"/>
    <w:link w:val="UnderlineChar2CharCharChar"/>
    <w:qFormat/>
    <w:rsid w:val="00F0625F"/>
    <w:rPr>
      <w:rFonts w:eastAsia="MS Mincho"/>
      <w:szCs w:val="20"/>
      <w:u w:val="single"/>
    </w:rPr>
  </w:style>
  <w:style w:type="character" w:customStyle="1" w:styleId="UnderlineChar2CharCharChar">
    <w:name w:val="Underline Char2 Char Char Char"/>
    <w:link w:val="UnderlineChar2CharChar"/>
    <w:rsid w:val="00F0625F"/>
    <w:rPr>
      <w:rFonts w:ascii="Calibri" w:eastAsia="MS Mincho" w:hAnsi="Calibri"/>
      <w:sz w:val="22"/>
      <w:szCs w:val="20"/>
      <w:u w:val="single"/>
    </w:rPr>
  </w:style>
  <w:style w:type="character" w:customStyle="1" w:styleId="CharacterStyle1">
    <w:name w:val="Character Style 1"/>
    <w:rsid w:val="00F0625F"/>
    <w:rPr>
      <w:sz w:val="20"/>
      <w:szCs w:val="20"/>
    </w:rPr>
  </w:style>
  <w:style w:type="character" w:customStyle="1" w:styleId="FontStyle177">
    <w:name w:val="Font Style177"/>
    <w:basedOn w:val="DefaultParagraphFont"/>
    <w:uiPriority w:val="99"/>
    <w:rsid w:val="00F0625F"/>
    <w:rPr>
      <w:rFonts w:ascii="Times New Roman" w:hAnsi="Times New Roman" w:cs="Times New Roman"/>
      <w:sz w:val="20"/>
      <w:szCs w:val="20"/>
    </w:rPr>
  </w:style>
  <w:style w:type="character" w:customStyle="1" w:styleId="FontStyle173">
    <w:name w:val="Font Style173"/>
    <w:basedOn w:val="DefaultParagraphFont"/>
    <w:uiPriority w:val="99"/>
    <w:rsid w:val="00F0625F"/>
    <w:rPr>
      <w:rFonts w:ascii="Times New Roman" w:hAnsi="Times New Roman" w:cs="Times New Roman"/>
      <w:sz w:val="14"/>
      <w:szCs w:val="14"/>
    </w:rPr>
  </w:style>
  <w:style w:type="character" w:customStyle="1" w:styleId="FontStyle151">
    <w:name w:val="Font Style151"/>
    <w:basedOn w:val="DefaultParagraphFont"/>
    <w:uiPriority w:val="99"/>
    <w:rsid w:val="00F0625F"/>
    <w:rPr>
      <w:rFonts w:ascii="Arial Narrow" w:hAnsi="Arial Narrow" w:cs="Arial Narrow"/>
      <w:b/>
      <w:bCs/>
      <w:sz w:val="12"/>
      <w:szCs w:val="12"/>
    </w:rPr>
  </w:style>
  <w:style w:type="character" w:customStyle="1" w:styleId="FontStyle156">
    <w:name w:val="Font Style156"/>
    <w:basedOn w:val="DefaultParagraphFont"/>
    <w:uiPriority w:val="99"/>
    <w:rsid w:val="00F0625F"/>
    <w:rPr>
      <w:rFonts w:ascii="Arial Narrow" w:hAnsi="Arial Narrow" w:cs="Arial Narrow"/>
      <w:sz w:val="8"/>
      <w:szCs w:val="8"/>
    </w:rPr>
  </w:style>
  <w:style w:type="character" w:customStyle="1" w:styleId="FontStyle160">
    <w:name w:val="Font Style160"/>
    <w:basedOn w:val="DefaultParagraphFont"/>
    <w:uiPriority w:val="99"/>
    <w:rsid w:val="00F0625F"/>
    <w:rPr>
      <w:rFonts w:ascii="Times New Roman" w:hAnsi="Times New Roman" w:cs="Times New Roman"/>
      <w:b/>
      <w:bCs/>
      <w:sz w:val="20"/>
      <w:szCs w:val="20"/>
    </w:rPr>
  </w:style>
  <w:style w:type="character" w:customStyle="1" w:styleId="FontStyle178">
    <w:name w:val="Font Style178"/>
    <w:basedOn w:val="DefaultParagraphFont"/>
    <w:uiPriority w:val="99"/>
    <w:rsid w:val="00F0625F"/>
    <w:rPr>
      <w:rFonts w:ascii="Times New Roman" w:hAnsi="Times New Roman" w:cs="Times New Roman"/>
      <w:sz w:val="18"/>
      <w:szCs w:val="18"/>
    </w:rPr>
  </w:style>
  <w:style w:type="paragraph" w:customStyle="1" w:styleId="Style14">
    <w:name w:val="Style14"/>
    <w:basedOn w:val="Normal"/>
    <w:uiPriority w:val="99"/>
    <w:qFormat/>
    <w:rsid w:val="00F0625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0625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0625F"/>
    <w:rPr>
      <w:rFonts w:ascii="Times New Roman" w:hAnsi="Times New Roman" w:cs="Times New Roman"/>
      <w:sz w:val="12"/>
      <w:szCs w:val="12"/>
    </w:rPr>
  </w:style>
  <w:style w:type="paragraph" w:customStyle="1" w:styleId="Style9">
    <w:name w:val="Style9"/>
    <w:basedOn w:val="Normal"/>
    <w:uiPriority w:val="99"/>
    <w:qFormat/>
    <w:rsid w:val="00F0625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0625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0625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0625F"/>
    <w:rPr>
      <w:rFonts w:ascii="Times New Roman" w:hAnsi="Times New Roman" w:cs="Times New Roman"/>
      <w:sz w:val="16"/>
      <w:szCs w:val="16"/>
    </w:rPr>
  </w:style>
  <w:style w:type="character" w:customStyle="1" w:styleId="f">
    <w:name w:val="f"/>
    <w:basedOn w:val="DefaultParagraphFont"/>
    <w:rsid w:val="00F0625F"/>
  </w:style>
  <w:style w:type="character" w:customStyle="1" w:styleId="TagsChar2">
    <w:name w:val="Tags Char2"/>
    <w:rsid w:val="00F0625F"/>
    <w:rPr>
      <w:b/>
      <w:sz w:val="24"/>
    </w:rPr>
  </w:style>
  <w:style w:type="paragraph" w:customStyle="1" w:styleId="CardsFont6ptChar">
    <w:name w:val="Cards + Font: 6 pt Char"/>
    <w:basedOn w:val="Normal"/>
    <w:link w:val="CardsFont6ptCharChar"/>
    <w:qFormat/>
    <w:rsid w:val="00F0625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0625F"/>
    <w:rPr>
      <w:rFonts w:ascii="Calibri" w:eastAsia="Times New Roman" w:hAnsi="Calibri"/>
      <w:sz w:val="12"/>
    </w:rPr>
  </w:style>
  <w:style w:type="character" w:customStyle="1" w:styleId="FontStyle172">
    <w:name w:val="Font Style172"/>
    <w:basedOn w:val="DefaultParagraphFont"/>
    <w:uiPriority w:val="99"/>
    <w:rsid w:val="00F0625F"/>
    <w:rPr>
      <w:rFonts w:ascii="Times New Roman" w:hAnsi="Times New Roman" w:cs="Times New Roman"/>
      <w:b/>
      <w:bCs/>
      <w:sz w:val="16"/>
      <w:szCs w:val="16"/>
    </w:rPr>
  </w:style>
  <w:style w:type="paragraph" w:customStyle="1" w:styleId="Style18">
    <w:name w:val="Style18"/>
    <w:basedOn w:val="Normal"/>
    <w:uiPriority w:val="99"/>
    <w:qFormat/>
    <w:rsid w:val="00F0625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0625F"/>
    <w:rPr>
      <w:rFonts w:ascii="Times New Roman" w:hAnsi="Times New Roman" w:cs="Times New Roman"/>
      <w:i/>
      <w:iCs/>
      <w:sz w:val="16"/>
      <w:szCs w:val="16"/>
    </w:rPr>
  </w:style>
  <w:style w:type="character" w:customStyle="1" w:styleId="FontStyle162">
    <w:name w:val="Font Style162"/>
    <w:basedOn w:val="DefaultParagraphFont"/>
    <w:uiPriority w:val="99"/>
    <w:rsid w:val="00F0625F"/>
    <w:rPr>
      <w:rFonts w:ascii="Times New Roman" w:hAnsi="Times New Roman" w:cs="Times New Roman"/>
      <w:b/>
      <w:bCs/>
      <w:sz w:val="18"/>
      <w:szCs w:val="18"/>
    </w:rPr>
  </w:style>
  <w:style w:type="character" w:customStyle="1" w:styleId="FontStyle167">
    <w:name w:val="Font Style167"/>
    <w:basedOn w:val="DefaultParagraphFont"/>
    <w:uiPriority w:val="99"/>
    <w:rsid w:val="00F0625F"/>
    <w:rPr>
      <w:rFonts w:ascii="Times New Roman" w:hAnsi="Times New Roman" w:cs="Times New Roman"/>
      <w:sz w:val="10"/>
      <w:szCs w:val="10"/>
    </w:rPr>
  </w:style>
  <w:style w:type="character" w:customStyle="1" w:styleId="FontStyle174">
    <w:name w:val="Font Style174"/>
    <w:basedOn w:val="DefaultParagraphFont"/>
    <w:uiPriority w:val="99"/>
    <w:rsid w:val="00F0625F"/>
    <w:rPr>
      <w:rFonts w:ascii="Arial Narrow" w:hAnsi="Arial Narrow" w:cs="Arial Narrow"/>
      <w:b/>
      <w:bCs/>
      <w:sz w:val="18"/>
      <w:szCs w:val="18"/>
    </w:rPr>
  </w:style>
  <w:style w:type="paragraph" w:customStyle="1" w:styleId="Style47">
    <w:name w:val="Style47"/>
    <w:basedOn w:val="Normal"/>
    <w:uiPriority w:val="99"/>
    <w:qFormat/>
    <w:rsid w:val="00F0625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0625F"/>
    <w:rPr>
      <w:rFonts w:ascii="Times New Roman" w:hAnsi="Times New Roman" w:cs="Times New Roman"/>
      <w:sz w:val="12"/>
      <w:szCs w:val="12"/>
    </w:rPr>
  </w:style>
  <w:style w:type="paragraph" w:customStyle="1" w:styleId="Style24">
    <w:name w:val="Style24"/>
    <w:basedOn w:val="Normal"/>
    <w:uiPriority w:val="99"/>
    <w:qFormat/>
    <w:rsid w:val="00F0625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0625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0625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0625F"/>
    <w:rPr>
      <w:rFonts w:ascii="Times New Roman" w:hAnsi="Times New Roman" w:cs="Times New Roman"/>
      <w:b/>
      <w:bCs/>
      <w:sz w:val="18"/>
      <w:szCs w:val="18"/>
    </w:rPr>
  </w:style>
  <w:style w:type="paragraph" w:customStyle="1" w:styleId="Style21">
    <w:name w:val="Style21"/>
    <w:basedOn w:val="Normal"/>
    <w:uiPriority w:val="99"/>
    <w:qFormat/>
    <w:rsid w:val="00F0625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0625F"/>
    <w:pPr>
      <w:widowControl w:val="0"/>
      <w:autoSpaceDE w:val="0"/>
      <w:autoSpaceDN w:val="0"/>
      <w:adjustRightInd w:val="0"/>
      <w:spacing w:line="198" w:lineRule="exact"/>
    </w:pPr>
    <w:rPr>
      <w:rFonts w:eastAsia="Times New Roman"/>
    </w:rPr>
  </w:style>
  <w:style w:type="paragraph" w:customStyle="1" w:styleId="Standard">
    <w:name w:val="Standard"/>
    <w:qFormat/>
    <w:rsid w:val="00F0625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0625F"/>
    <w:rPr>
      <w:color w:val="000000"/>
      <w:sz w:val="32"/>
      <w:szCs w:val="32"/>
    </w:rPr>
  </w:style>
  <w:style w:type="paragraph" w:customStyle="1" w:styleId="Cardnon-underlined">
    <w:name w:val="Card non-underlined"/>
    <w:basedOn w:val="Normal"/>
    <w:link w:val="Cardnon-underlinedChar"/>
    <w:autoRedefine/>
    <w:uiPriority w:val="99"/>
    <w:qFormat/>
    <w:rsid w:val="00F0625F"/>
    <w:rPr>
      <w:rFonts w:eastAsia="Times New Roman"/>
      <w:szCs w:val="20"/>
    </w:rPr>
  </w:style>
  <w:style w:type="character" w:customStyle="1" w:styleId="Cardnon-underlinedChar">
    <w:name w:val="Card non-underlined Char"/>
    <w:basedOn w:val="DefaultParagraphFont"/>
    <w:link w:val="Cardnon-underlined"/>
    <w:uiPriority w:val="99"/>
    <w:rsid w:val="00F0625F"/>
    <w:rPr>
      <w:rFonts w:ascii="Calibri" w:eastAsia="Times New Roman" w:hAnsi="Calibri"/>
      <w:sz w:val="22"/>
      <w:szCs w:val="20"/>
    </w:rPr>
  </w:style>
  <w:style w:type="character" w:customStyle="1" w:styleId="TitleChar2">
    <w:name w:val="Title Char2"/>
    <w:basedOn w:val="DefaultParagraphFont"/>
    <w:uiPriority w:val="10"/>
    <w:qFormat/>
    <w:locked/>
    <w:rsid w:val="00F0625F"/>
    <w:rPr>
      <w:b/>
      <w:bCs/>
      <w:u w:val="single"/>
    </w:rPr>
  </w:style>
  <w:style w:type="paragraph" w:styleId="TOC3">
    <w:name w:val="toc 3"/>
    <w:basedOn w:val="Normal"/>
    <w:next w:val="Normal"/>
    <w:autoRedefine/>
    <w:qFormat/>
    <w:rsid w:val="00F0625F"/>
    <w:pPr>
      <w:ind w:left="400"/>
    </w:pPr>
    <w:rPr>
      <w:rFonts w:eastAsia="Times New Roman"/>
      <w:szCs w:val="20"/>
    </w:rPr>
  </w:style>
  <w:style w:type="paragraph" w:styleId="TOC4">
    <w:name w:val="toc 4"/>
    <w:basedOn w:val="Normal"/>
    <w:next w:val="Normal"/>
    <w:autoRedefine/>
    <w:rsid w:val="00F0625F"/>
    <w:pPr>
      <w:ind w:left="600"/>
    </w:pPr>
    <w:rPr>
      <w:rFonts w:eastAsia="Times New Roman"/>
      <w:szCs w:val="20"/>
    </w:rPr>
  </w:style>
  <w:style w:type="paragraph" w:styleId="TOC5">
    <w:name w:val="toc 5"/>
    <w:basedOn w:val="Normal"/>
    <w:next w:val="Normal"/>
    <w:autoRedefine/>
    <w:rsid w:val="00F0625F"/>
    <w:pPr>
      <w:ind w:left="800"/>
    </w:pPr>
    <w:rPr>
      <w:rFonts w:eastAsia="Times New Roman"/>
      <w:szCs w:val="20"/>
    </w:rPr>
  </w:style>
  <w:style w:type="paragraph" w:styleId="TOC6">
    <w:name w:val="toc 6"/>
    <w:basedOn w:val="Normal"/>
    <w:next w:val="Normal"/>
    <w:autoRedefine/>
    <w:rsid w:val="00F0625F"/>
    <w:pPr>
      <w:ind w:left="1000"/>
    </w:pPr>
    <w:rPr>
      <w:rFonts w:eastAsia="Times New Roman"/>
      <w:szCs w:val="20"/>
    </w:rPr>
  </w:style>
  <w:style w:type="paragraph" w:styleId="TOC7">
    <w:name w:val="toc 7"/>
    <w:basedOn w:val="Normal"/>
    <w:next w:val="Normal"/>
    <w:autoRedefine/>
    <w:rsid w:val="00F0625F"/>
    <w:pPr>
      <w:ind w:left="1200"/>
    </w:pPr>
    <w:rPr>
      <w:rFonts w:eastAsia="Times New Roman"/>
      <w:szCs w:val="20"/>
    </w:rPr>
  </w:style>
  <w:style w:type="paragraph" w:styleId="TOC8">
    <w:name w:val="toc 8"/>
    <w:basedOn w:val="Normal"/>
    <w:next w:val="Normal"/>
    <w:autoRedefine/>
    <w:rsid w:val="00F0625F"/>
    <w:pPr>
      <w:ind w:left="1400"/>
    </w:pPr>
    <w:rPr>
      <w:rFonts w:eastAsia="Times New Roman"/>
      <w:szCs w:val="20"/>
    </w:rPr>
  </w:style>
  <w:style w:type="character" w:customStyle="1" w:styleId="allocatoragentsleft">
    <w:name w:val="al_locatoragentsleft"/>
    <w:basedOn w:val="DefaultParagraphFont"/>
    <w:rsid w:val="00F0625F"/>
  </w:style>
  <w:style w:type="character" w:styleId="HTMLTypewriter">
    <w:name w:val="HTML Typewriter"/>
    <w:basedOn w:val="DefaultParagraphFont"/>
    <w:unhideWhenUsed/>
    <w:rsid w:val="00F0625F"/>
    <w:rPr>
      <w:rFonts w:ascii="Courier New" w:eastAsia="Times New Roman" w:hAnsi="Courier New" w:cs="Courier New"/>
      <w:sz w:val="20"/>
      <w:szCs w:val="20"/>
    </w:rPr>
  </w:style>
  <w:style w:type="paragraph" w:customStyle="1" w:styleId="Carding">
    <w:name w:val="Carding"/>
    <w:basedOn w:val="Normal"/>
    <w:uiPriority w:val="99"/>
    <w:qFormat/>
    <w:rsid w:val="00F0625F"/>
    <w:rPr>
      <w:rFonts w:eastAsia="Times New Roman"/>
      <w:sz w:val="18"/>
    </w:rPr>
  </w:style>
  <w:style w:type="character" w:customStyle="1" w:styleId="TagsChar1">
    <w:name w:val="Tags Char1"/>
    <w:basedOn w:val="DefaultParagraphFont"/>
    <w:rsid w:val="00F0625F"/>
    <w:rPr>
      <w:rFonts w:ascii="Arial Narrow" w:hAnsi="Arial Narrow"/>
      <w:b/>
      <w:noProof w:val="0"/>
      <w:sz w:val="22"/>
      <w:szCs w:val="60"/>
      <w:lang w:val="en-US" w:eastAsia="en-US" w:bidi="ar-SA"/>
    </w:rPr>
  </w:style>
  <w:style w:type="character" w:customStyle="1" w:styleId="aunderline">
    <w:name w:val="aunderline"/>
    <w:basedOn w:val="DefaultParagraphFont"/>
    <w:qFormat/>
    <w:rsid w:val="00F0625F"/>
    <w:rPr>
      <w:rFonts w:ascii="Times New Roman" w:hAnsi="Times New Roman"/>
      <w:sz w:val="20"/>
      <w:szCs w:val="24"/>
      <w:u w:val="thick"/>
    </w:rPr>
  </w:style>
  <w:style w:type="character" w:customStyle="1" w:styleId="tagChar1">
    <w:name w:val="tag Char1"/>
    <w:aliases w:val="Heading 2 Char1 Char Char Char Char"/>
    <w:basedOn w:val="DefaultParagraphFont"/>
    <w:rsid w:val="00F0625F"/>
    <w:rPr>
      <w:b/>
      <w:noProof w:val="0"/>
      <w:sz w:val="24"/>
      <w:lang w:val="en-US" w:eastAsia="en-US" w:bidi="ar-SA"/>
    </w:rPr>
  </w:style>
  <w:style w:type="character" w:customStyle="1" w:styleId="tagChar2">
    <w:name w:val="tag Char2"/>
    <w:basedOn w:val="DefaultParagraphFont"/>
    <w:qFormat/>
    <w:rsid w:val="00F0625F"/>
    <w:rPr>
      <w:b/>
      <w:noProof w:val="0"/>
      <w:sz w:val="24"/>
      <w:lang w:val="en-US" w:eastAsia="en-US" w:bidi="ar-SA"/>
    </w:rPr>
  </w:style>
  <w:style w:type="character" w:customStyle="1" w:styleId="Taggin-New">
    <w:name w:val="Taggin - New"/>
    <w:basedOn w:val="DefaultParagraphFont"/>
    <w:rsid w:val="00F0625F"/>
    <w:rPr>
      <w:rFonts w:ascii="Arial Narrow" w:hAnsi="Arial Narrow"/>
      <w:b/>
      <w:sz w:val="22"/>
    </w:rPr>
  </w:style>
  <w:style w:type="character" w:customStyle="1" w:styleId="Boxing-New">
    <w:name w:val="Boxing - New"/>
    <w:basedOn w:val="DefaultParagraphFont"/>
    <w:rsid w:val="00F0625F"/>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0625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0625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0625F"/>
    <w:rPr>
      <w:rFonts w:ascii="Garamond" w:hAnsi="Garamond"/>
      <w:sz w:val="22"/>
      <w:szCs w:val="24"/>
      <w:u w:val="single"/>
      <w:lang w:val="en-US" w:eastAsia="en-US" w:bidi="ar-SA"/>
    </w:rPr>
  </w:style>
  <w:style w:type="paragraph" w:customStyle="1" w:styleId="Style2">
    <w:name w:val="Style2"/>
    <w:basedOn w:val="Heading4"/>
    <w:qFormat/>
    <w:rsid w:val="00F0625F"/>
    <w:rPr>
      <w:rFonts w:eastAsia="Times New Roman" w:cs="Times New Roman"/>
      <w:iCs/>
      <w:caps/>
      <w:szCs w:val="20"/>
    </w:rPr>
  </w:style>
  <w:style w:type="character" w:customStyle="1" w:styleId="pagetitle">
    <w:name w:val="pagetitle"/>
    <w:basedOn w:val="DefaultParagraphFont"/>
    <w:rsid w:val="00F0625F"/>
  </w:style>
  <w:style w:type="paragraph" w:customStyle="1" w:styleId="text">
    <w:name w:val="text"/>
    <w:basedOn w:val="Normal"/>
    <w:uiPriority w:val="99"/>
    <w:qFormat/>
    <w:rsid w:val="00F0625F"/>
    <w:pPr>
      <w:spacing w:before="100" w:beforeAutospacing="1" w:after="100" w:afterAutospacing="1"/>
    </w:pPr>
    <w:rPr>
      <w:rFonts w:eastAsia="Times New Roman"/>
    </w:rPr>
  </w:style>
  <w:style w:type="character" w:customStyle="1" w:styleId="StyleUnderlineCharChar9ptBold1">
    <w:name w:val="Style Underline Char Char + 9 pt Bold1"/>
    <w:rsid w:val="00F0625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0625F"/>
    <w:rPr>
      <w:rFonts w:ascii="Times New Roman" w:hAnsi="Times New Roman"/>
      <w:sz w:val="20"/>
      <w:szCs w:val="24"/>
      <w:u w:val="single"/>
      <w:lang w:val="en-US" w:eastAsia="en-US" w:bidi="ar-SA"/>
    </w:rPr>
  </w:style>
  <w:style w:type="character" w:customStyle="1" w:styleId="Style9ptBoldUnderline">
    <w:name w:val="Style 9 pt Bold Underline"/>
    <w:rsid w:val="00F0625F"/>
    <w:rPr>
      <w:b/>
      <w:bCs/>
      <w:sz w:val="20"/>
      <w:u w:val="single"/>
    </w:rPr>
  </w:style>
  <w:style w:type="paragraph" w:customStyle="1" w:styleId="StyleUnderline9pt0">
    <w:name w:val="Style Underline + 9 pt"/>
    <w:link w:val="StyleUnderline9ptChar"/>
    <w:qFormat/>
    <w:rsid w:val="00F0625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0625F"/>
    <w:rPr>
      <w:rFonts w:ascii="Arial" w:eastAsia="Times New Roman" w:hAnsi="Arial" w:cs="Times New Roman"/>
      <w:sz w:val="22"/>
      <w:szCs w:val="20"/>
      <w:u w:val="single"/>
    </w:rPr>
  </w:style>
  <w:style w:type="character" w:customStyle="1" w:styleId="StyleUnderlineChar1Bold">
    <w:name w:val="Style Underline Char1 + Bold"/>
    <w:rsid w:val="00F0625F"/>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0625F"/>
    <w:pPr>
      <w:widowControl w:val="0"/>
    </w:pPr>
    <w:rPr>
      <w:bCs/>
      <w:kern w:val="32"/>
      <w:szCs w:val="20"/>
      <w:lang w:eastAsia="ar-SA"/>
    </w:rPr>
  </w:style>
  <w:style w:type="character" w:customStyle="1" w:styleId="Stylecard9ptChar">
    <w:name w:val="Style card + 9 pt Char"/>
    <w:basedOn w:val="cardChar"/>
    <w:link w:val="Stylecard9pt"/>
    <w:rsid w:val="00F0625F"/>
    <w:rPr>
      <w:rFonts w:ascii="Times New Roman" w:hAnsi="Times New Roman"/>
      <w:bCs/>
      <w:kern w:val="32"/>
      <w:sz w:val="16"/>
      <w:szCs w:val="20"/>
      <w:lang w:eastAsia="ar-SA"/>
    </w:rPr>
  </w:style>
  <w:style w:type="character" w:customStyle="1" w:styleId="TagsCharCharChar">
    <w:name w:val="Tags Char Char Char"/>
    <w:basedOn w:val="DefaultParagraphFont"/>
    <w:rsid w:val="00F0625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0625F"/>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0625F"/>
    <w:rPr>
      <w:rFonts w:ascii="Times" w:hAnsi="Times"/>
      <w:b w:val="0"/>
      <w:bCs/>
      <w:sz w:val="20"/>
      <w:u w:val="single"/>
    </w:rPr>
  </w:style>
  <w:style w:type="character" w:customStyle="1" w:styleId="blubigktbiz">
    <w:name w:val="blubigktbiz"/>
    <w:rsid w:val="00F0625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0625F"/>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0625F"/>
    <w:rPr>
      <w:rFonts w:ascii="Calibri" w:hAnsi="Calibri"/>
      <w:color w:val="000000"/>
      <w:sz w:val="22"/>
      <w:lang w:val="x-none" w:eastAsia="x-none"/>
    </w:rPr>
  </w:style>
  <w:style w:type="character" w:customStyle="1" w:styleId="Style4CharChar">
    <w:name w:val="Style4 Char Char"/>
    <w:basedOn w:val="DefaultParagraphFont"/>
    <w:rsid w:val="00F0625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0625F"/>
    <w:rPr>
      <w:rFonts w:ascii="Times New Roman" w:hAnsi="Times New Roman" w:cs="Times New Roman"/>
      <w:sz w:val="16"/>
      <w:szCs w:val="16"/>
    </w:rPr>
  </w:style>
  <w:style w:type="character" w:customStyle="1" w:styleId="StyleEmphasisArial12ptBold">
    <w:name w:val="Style Emphasis + Arial 12 pt Bold"/>
    <w:rsid w:val="00F0625F"/>
    <w:rPr>
      <w:rFonts w:ascii="Arial" w:hAnsi="Arial"/>
      <w:b/>
      <w:bCs/>
      <w:i/>
      <w:iCs/>
      <w:sz w:val="24"/>
    </w:rPr>
  </w:style>
  <w:style w:type="character" w:customStyle="1" w:styleId="super">
    <w:name w:val="super"/>
    <w:rsid w:val="00F0625F"/>
  </w:style>
  <w:style w:type="character" w:customStyle="1" w:styleId="text30">
    <w:name w:val="text30"/>
    <w:rsid w:val="00F0625F"/>
  </w:style>
  <w:style w:type="character" w:customStyle="1" w:styleId="uppercase">
    <w:name w:val="uppercase"/>
    <w:rsid w:val="00F0625F"/>
  </w:style>
  <w:style w:type="character" w:customStyle="1" w:styleId="bodytext0">
    <w:name w:val="bodytext"/>
    <w:rsid w:val="00F0625F"/>
  </w:style>
  <w:style w:type="character" w:customStyle="1" w:styleId="entry-title">
    <w:name w:val="entry-title"/>
    <w:rsid w:val="00F0625F"/>
  </w:style>
  <w:style w:type="character" w:customStyle="1" w:styleId="BodyTextIndentChar1">
    <w:name w:val="Body Text Indent Char1"/>
    <w:basedOn w:val="DefaultParagraphFont"/>
    <w:uiPriority w:val="99"/>
    <w:semiHidden/>
    <w:rsid w:val="00F0625F"/>
    <w:rPr>
      <w:rFonts w:ascii="Times New Roman" w:hAnsi="Times New Roman" w:cs="Times New Roman"/>
      <w:sz w:val="20"/>
    </w:rPr>
  </w:style>
  <w:style w:type="character" w:customStyle="1" w:styleId="Style6pt">
    <w:name w:val="Style 6 pt"/>
    <w:basedOn w:val="DefaultParagraphFont"/>
    <w:qFormat/>
    <w:rsid w:val="00F0625F"/>
    <w:rPr>
      <w:sz w:val="12"/>
    </w:rPr>
  </w:style>
  <w:style w:type="character" w:customStyle="1" w:styleId="CiteCharCharCharCharCharChar">
    <w:name w:val="Cite Char Char Char Char Char Char"/>
    <w:basedOn w:val="DefaultParagraphFont"/>
    <w:rsid w:val="00F0625F"/>
    <w:rPr>
      <w:b/>
      <w:noProof w:val="0"/>
      <w:sz w:val="22"/>
      <w:szCs w:val="24"/>
      <w:u w:val="single"/>
      <w:lang w:val="en-US" w:eastAsia="en-US" w:bidi="ar-SA"/>
    </w:rPr>
  </w:style>
  <w:style w:type="character" w:customStyle="1" w:styleId="mainbody1">
    <w:name w:val="mainbody1"/>
    <w:basedOn w:val="DefaultParagraphFont"/>
    <w:rsid w:val="00F0625F"/>
    <w:rPr>
      <w:rFonts w:ascii="Verdana" w:hAnsi="Verdana" w:hint="default"/>
      <w:color w:val="000000"/>
      <w:sz w:val="22"/>
      <w:szCs w:val="22"/>
    </w:rPr>
  </w:style>
  <w:style w:type="character" w:customStyle="1" w:styleId="ssl4">
    <w:name w:val="ss_l4"/>
    <w:basedOn w:val="DefaultParagraphFont"/>
    <w:rsid w:val="00F0625F"/>
  </w:style>
  <w:style w:type="paragraph" w:customStyle="1" w:styleId="StyleNormalWeb11ptUnderline">
    <w:name w:val="Style Normal (Web) + 11 pt Underline"/>
    <w:basedOn w:val="NormalWeb"/>
    <w:link w:val="StyleNormalWeb11ptUnderlineChar"/>
    <w:qFormat/>
    <w:rsid w:val="00F0625F"/>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0625F"/>
    <w:rPr>
      <w:rFonts w:ascii="Calibri" w:eastAsia="Calibri" w:hAnsi="Calibri" w:cs="Calibri"/>
      <w:sz w:val="22"/>
      <w:szCs w:val="22"/>
      <w:u w:val="single"/>
    </w:rPr>
  </w:style>
  <w:style w:type="character" w:customStyle="1" w:styleId="cit-first-element">
    <w:name w:val="cit-first-element"/>
    <w:basedOn w:val="DefaultParagraphFont"/>
    <w:rsid w:val="00F0625F"/>
  </w:style>
  <w:style w:type="character" w:customStyle="1" w:styleId="title1">
    <w:name w:val="title1"/>
    <w:basedOn w:val="DefaultParagraphFont"/>
    <w:rsid w:val="00F0625F"/>
  </w:style>
  <w:style w:type="character" w:customStyle="1" w:styleId="StyleThickunderline1">
    <w:name w:val="Style Thick underline1"/>
    <w:basedOn w:val="DefaultParagraphFont"/>
    <w:rsid w:val="00F0625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0625F"/>
    <w:rPr>
      <w:rFonts w:ascii="Georgia" w:hAnsi="Georgia"/>
    </w:rPr>
  </w:style>
  <w:style w:type="character" w:customStyle="1" w:styleId="FooterChar1">
    <w:name w:val="Footer Char1"/>
    <w:basedOn w:val="DefaultParagraphFont"/>
    <w:uiPriority w:val="99"/>
    <w:semiHidden/>
    <w:rsid w:val="00F0625F"/>
    <w:rPr>
      <w:rFonts w:ascii="Georgia" w:hAnsi="Georgia"/>
    </w:rPr>
  </w:style>
  <w:style w:type="paragraph" w:customStyle="1" w:styleId="Underline20">
    <w:name w:val="Underline2"/>
    <w:basedOn w:val="Normal"/>
    <w:link w:val="Underline2Char"/>
    <w:autoRedefine/>
    <w:uiPriority w:val="4"/>
    <w:qFormat/>
    <w:rsid w:val="00F0625F"/>
    <w:rPr>
      <w:b/>
      <w:u w:val="single"/>
    </w:rPr>
  </w:style>
  <w:style w:type="character" w:customStyle="1" w:styleId="Underline2Char">
    <w:name w:val="Underline2 Char"/>
    <w:basedOn w:val="DefaultParagraphFont"/>
    <w:link w:val="Underline20"/>
    <w:uiPriority w:val="4"/>
    <w:qFormat/>
    <w:rsid w:val="00F0625F"/>
    <w:rPr>
      <w:rFonts w:ascii="Calibri" w:hAnsi="Calibri"/>
      <w:b/>
      <w:sz w:val="22"/>
      <w:u w:val="single"/>
    </w:rPr>
  </w:style>
  <w:style w:type="paragraph" w:customStyle="1" w:styleId="TableParagraph">
    <w:name w:val="Table Paragraph"/>
    <w:basedOn w:val="Normal"/>
    <w:uiPriority w:val="1"/>
    <w:qFormat/>
    <w:rsid w:val="00F0625F"/>
    <w:pPr>
      <w:widowControl w:val="0"/>
    </w:pPr>
  </w:style>
  <w:style w:type="character" w:customStyle="1" w:styleId="UnderlineChar0">
    <w:name w:val="UnderlineChar"/>
    <w:rsid w:val="00F0625F"/>
    <w:rPr>
      <w:sz w:val="24"/>
      <w:u w:val="single"/>
      <w:shd w:val="clear" w:color="auto" w:fill="auto"/>
    </w:rPr>
  </w:style>
  <w:style w:type="character" w:customStyle="1" w:styleId="foreground">
    <w:name w:val="foreground"/>
    <w:basedOn w:val="DefaultParagraphFont"/>
    <w:rsid w:val="00F0625F"/>
  </w:style>
  <w:style w:type="paragraph" w:customStyle="1" w:styleId="StyleCircled11pt">
    <w:name w:val="Style Circled + 11 pt"/>
    <w:basedOn w:val="Normal"/>
    <w:link w:val="StyleCircled11ptChar"/>
    <w:qFormat/>
    <w:rsid w:val="00F0625F"/>
    <w:rPr>
      <w:rFonts w:eastAsia="Times New Roman"/>
      <w:b/>
      <w:bCs/>
      <w:sz w:val="20"/>
      <w:u w:val="single"/>
    </w:rPr>
  </w:style>
  <w:style w:type="character" w:customStyle="1" w:styleId="StyleCircled11ptChar">
    <w:name w:val="Style Circled + 11 pt Char"/>
    <w:link w:val="StyleCircled11pt"/>
    <w:rsid w:val="00F0625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0625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0625F"/>
    <w:rPr>
      <w:rFonts w:ascii="Times" w:eastAsia="Times New Roman" w:hAnsi="Times"/>
      <w:sz w:val="20"/>
      <w:szCs w:val="28"/>
      <w:u w:val="single"/>
    </w:rPr>
  </w:style>
  <w:style w:type="paragraph" w:customStyle="1" w:styleId="cite20">
    <w:name w:val="cite2"/>
    <w:basedOn w:val="Normal"/>
    <w:uiPriority w:val="99"/>
    <w:qFormat/>
    <w:rsid w:val="00F0625F"/>
    <w:rPr>
      <w:rFonts w:eastAsia="Times New Roman"/>
      <w:color w:val="000000"/>
      <w:sz w:val="20"/>
      <w:szCs w:val="20"/>
    </w:rPr>
  </w:style>
  <w:style w:type="character" w:customStyle="1" w:styleId="postby">
    <w:name w:val="post_by"/>
    <w:basedOn w:val="DefaultParagraphFont"/>
    <w:rsid w:val="00F0625F"/>
  </w:style>
  <w:style w:type="character" w:customStyle="1" w:styleId="Style11ptBorderSinglesolidlineAuto05ptLinewidth">
    <w:name w:val="Style 11 pt Border: : (Single solid line Auto  0.5 pt Line width)"/>
    <w:rsid w:val="00F0625F"/>
    <w:rPr>
      <w:sz w:val="20"/>
      <w:bdr w:val="single" w:sz="4" w:space="0" w:color="auto" w:frame="1"/>
    </w:rPr>
  </w:style>
  <w:style w:type="character" w:customStyle="1" w:styleId="StyleUnderlineChar9ptBorderSinglesolidlineAuto0">
    <w:name w:val="Style Underline Char + 9 pt Border: : (Single solid line Auto  0..."/>
    <w:rsid w:val="00F0625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0625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0625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0625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0625F"/>
    <w:rPr>
      <w:sz w:val="20"/>
      <w:szCs w:val="24"/>
      <w:u w:val="single"/>
      <w:bdr w:val="single" w:sz="4" w:space="0" w:color="auto"/>
      <w:lang w:val="en-US" w:eastAsia="en-US" w:bidi="ar-SA"/>
    </w:rPr>
  </w:style>
  <w:style w:type="character" w:customStyle="1" w:styleId="StyleLatinGaramondUnderline">
    <w:name w:val="Style (Latin) Garamond Underline"/>
    <w:rsid w:val="00F0625F"/>
    <w:rPr>
      <w:rFonts w:ascii="Times New Roman" w:hAnsi="Times New Roman"/>
      <w:sz w:val="20"/>
      <w:u w:val="single"/>
    </w:rPr>
  </w:style>
  <w:style w:type="character" w:customStyle="1" w:styleId="StyleLatinGaramond">
    <w:name w:val="Style (Latin) Garamond"/>
    <w:rsid w:val="00F0625F"/>
    <w:rPr>
      <w:rFonts w:ascii="Times New Roman" w:hAnsi="Times New Roman"/>
      <w:sz w:val="20"/>
    </w:rPr>
  </w:style>
  <w:style w:type="character" w:customStyle="1" w:styleId="styletimesnewroman12ptbold0">
    <w:name w:val="styletimesnewroman12ptbold"/>
    <w:basedOn w:val="DefaultParagraphFont"/>
    <w:rsid w:val="00F0625F"/>
  </w:style>
  <w:style w:type="character" w:customStyle="1" w:styleId="mainheading">
    <w:name w:val="mainheading"/>
    <w:basedOn w:val="DefaultParagraphFont"/>
    <w:rsid w:val="00F0625F"/>
  </w:style>
  <w:style w:type="paragraph" w:customStyle="1" w:styleId="BoldandUnderlineChar2CharChar">
    <w:name w:val="Bold and Underline Char2 Char Char"/>
    <w:basedOn w:val="Normal"/>
    <w:link w:val="BoldandUnderlineChar2CharCharChar"/>
    <w:qFormat/>
    <w:rsid w:val="00F0625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0625F"/>
    <w:rPr>
      <w:rFonts w:ascii="Calibri" w:eastAsia="Times New Roman" w:hAnsi="Calibri"/>
      <w:b/>
      <w:sz w:val="22"/>
      <w:u w:val="single"/>
    </w:rPr>
  </w:style>
  <w:style w:type="character" w:customStyle="1" w:styleId="StyleUnderlineChar9ptChar">
    <w:name w:val="Style Underline Char + 9 pt Char"/>
    <w:basedOn w:val="UnderlineCharChar"/>
    <w:rsid w:val="00F0625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0625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0625F"/>
    <w:rPr>
      <w:sz w:val="16"/>
    </w:rPr>
  </w:style>
  <w:style w:type="paragraph" w:customStyle="1" w:styleId="Reduce8pt">
    <w:name w:val="Reduce 8pt"/>
    <w:basedOn w:val="Normal"/>
    <w:link w:val="Reduce8ptCharChar"/>
    <w:qFormat/>
    <w:rsid w:val="00F0625F"/>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0625F"/>
    <w:rPr>
      <w:rFonts w:ascii="Arial" w:hAnsi="Arial" w:cs="Arial"/>
      <w:sz w:val="22"/>
    </w:rPr>
  </w:style>
  <w:style w:type="character" w:customStyle="1" w:styleId="boldciteChar4">
    <w:name w:val="bold cite Char4"/>
    <w:link w:val="boldcite"/>
    <w:locked/>
    <w:rsid w:val="00F0625F"/>
    <w:rPr>
      <w:rFonts w:eastAsia="Times New Roman" w:cs="Times New Roman"/>
      <w:b/>
      <w:color w:val="000000"/>
      <w:sz w:val="20"/>
      <w:u w:val="thick" w:color="000000"/>
    </w:rPr>
  </w:style>
  <w:style w:type="paragraph" w:customStyle="1" w:styleId="boldcite">
    <w:name w:val="bold cite"/>
    <w:basedOn w:val="Normal"/>
    <w:link w:val="boldciteChar4"/>
    <w:qFormat/>
    <w:rsid w:val="00F0625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0625F"/>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0625F"/>
    <w:rPr>
      <w:rFonts w:eastAsia="Calibri"/>
      <w:b/>
    </w:rPr>
  </w:style>
  <w:style w:type="character" w:customStyle="1" w:styleId="HeadingsBaseChar">
    <w:name w:val="Headings Base Char"/>
    <w:basedOn w:val="DefaultParagraphFont"/>
    <w:link w:val="HeadingsBase"/>
    <w:locked/>
    <w:rsid w:val="00F0625F"/>
    <w:rPr>
      <w:rFonts w:ascii="Times New Roman" w:hAnsi="Times New Roman" w:cs="Times New Roman"/>
      <w:b/>
      <w:sz w:val="32"/>
    </w:rPr>
  </w:style>
  <w:style w:type="paragraph" w:customStyle="1" w:styleId="HeadingsBase">
    <w:name w:val="Headings Base"/>
    <w:basedOn w:val="Normal"/>
    <w:link w:val="HeadingsBaseChar"/>
    <w:qFormat/>
    <w:rsid w:val="00F0625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0625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F0625F"/>
    <w:pPr>
      <w:spacing w:line="480" w:lineRule="auto"/>
      <w:ind w:firstLine="720"/>
    </w:pPr>
    <w:rPr>
      <w:rFonts w:eastAsia="Calibri"/>
    </w:rPr>
  </w:style>
  <w:style w:type="paragraph" w:customStyle="1" w:styleId="SchoolBlockQuote">
    <w:name w:val="School Block Quote"/>
    <w:basedOn w:val="SchoolPaper"/>
    <w:qFormat/>
    <w:rsid w:val="00F0625F"/>
  </w:style>
  <w:style w:type="paragraph" w:customStyle="1" w:styleId="SchoolWorksCited">
    <w:name w:val="School Works Cited"/>
    <w:basedOn w:val="SchoolPaper"/>
    <w:qFormat/>
    <w:rsid w:val="00F0625F"/>
  </w:style>
  <w:style w:type="paragraph" w:customStyle="1" w:styleId="BlockQuote">
    <w:name w:val="Block Quote"/>
    <w:basedOn w:val="Normal"/>
    <w:qFormat/>
    <w:rsid w:val="00F0625F"/>
    <w:pPr>
      <w:ind w:left="720" w:right="720"/>
    </w:pPr>
    <w:rPr>
      <w:rFonts w:eastAsia="Calibri"/>
    </w:rPr>
  </w:style>
  <w:style w:type="paragraph" w:customStyle="1" w:styleId="PaperBody">
    <w:name w:val="Paper Body"/>
    <w:basedOn w:val="Normal"/>
    <w:qFormat/>
    <w:rsid w:val="00F0625F"/>
    <w:pPr>
      <w:spacing w:line="480" w:lineRule="auto"/>
      <w:ind w:firstLine="720"/>
    </w:pPr>
    <w:rPr>
      <w:rFonts w:eastAsia="Calibri"/>
    </w:rPr>
  </w:style>
  <w:style w:type="paragraph" w:customStyle="1" w:styleId="PaperCitation">
    <w:name w:val="Paper Citation"/>
    <w:basedOn w:val="Normal"/>
    <w:qFormat/>
    <w:rsid w:val="00F0625F"/>
    <w:pPr>
      <w:spacing w:line="480" w:lineRule="auto"/>
      <w:ind w:left="720" w:hanging="720"/>
    </w:pPr>
    <w:rPr>
      <w:rFonts w:eastAsia="Calibri"/>
    </w:rPr>
  </w:style>
  <w:style w:type="character" w:customStyle="1" w:styleId="hatChar">
    <w:name w:val="hat Char"/>
    <w:basedOn w:val="DefaultParagraphFont"/>
    <w:link w:val="hat"/>
    <w:locked/>
    <w:rsid w:val="00F0625F"/>
    <w:rPr>
      <w:rFonts w:ascii="Calibri" w:eastAsia="Times New Roman" w:hAnsi="Calibri"/>
      <w:b/>
      <w:bCs/>
      <w:sz w:val="32"/>
      <w:u w:val="single"/>
      <w:lang w:bidi="en-US"/>
    </w:rPr>
  </w:style>
  <w:style w:type="paragraph" w:customStyle="1" w:styleId="WW-Default">
    <w:name w:val="WW-Default"/>
    <w:qFormat/>
    <w:rsid w:val="00F0625F"/>
    <w:pPr>
      <w:suppressAutoHyphens/>
    </w:pPr>
    <w:rPr>
      <w:rFonts w:ascii="Georgia" w:eastAsia="Calibri" w:hAnsi="Georgia" w:cs="Calibri"/>
      <w:sz w:val="22"/>
      <w:szCs w:val="22"/>
      <w:lang w:eastAsia="ar-SA"/>
    </w:rPr>
  </w:style>
  <w:style w:type="paragraph" w:customStyle="1" w:styleId="B-TagCite">
    <w:name w:val="B-TagCite"/>
    <w:qFormat/>
    <w:rsid w:val="00F0625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0625F"/>
    <w:rPr>
      <w:rFonts w:ascii="Times New Roman" w:hAnsi="Times New Roman" w:cs="Times New Roman"/>
      <w:b/>
      <w:sz w:val="20"/>
    </w:rPr>
  </w:style>
  <w:style w:type="paragraph" w:customStyle="1" w:styleId="MicroText">
    <w:name w:val="MicroText"/>
    <w:basedOn w:val="Normal"/>
    <w:next w:val="Normal"/>
    <w:link w:val="MicroTextChar"/>
    <w:qFormat/>
    <w:rsid w:val="00F0625F"/>
    <w:rPr>
      <w:rFonts w:ascii="Arial Narrow" w:hAnsi="Arial Narrow"/>
      <w:sz w:val="12"/>
    </w:rPr>
  </w:style>
  <w:style w:type="paragraph" w:customStyle="1" w:styleId="indent">
    <w:name w:val="indent"/>
    <w:basedOn w:val="Normal"/>
    <w:qFormat/>
    <w:rsid w:val="00F0625F"/>
    <w:pPr>
      <w:spacing w:before="100" w:beforeAutospacing="1" w:after="100" w:afterAutospacing="1"/>
    </w:pPr>
    <w:rPr>
      <w:rFonts w:eastAsia="Times New Roman"/>
    </w:rPr>
  </w:style>
  <w:style w:type="paragraph" w:customStyle="1" w:styleId="PageHeaderLine1">
    <w:name w:val="PageHeaderLine1"/>
    <w:basedOn w:val="Normal"/>
    <w:qFormat/>
    <w:rsid w:val="00F0625F"/>
    <w:pPr>
      <w:tabs>
        <w:tab w:val="right" w:pos="10800"/>
      </w:tabs>
    </w:pPr>
    <w:rPr>
      <w:rFonts w:eastAsia="Calibri"/>
      <w:b/>
    </w:rPr>
  </w:style>
  <w:style w:type="paragraph" w:customStyle="1" w:styleId="PageHeaderLine2">
    <w:name w:val="PageHeaderLine2"/>
    <w:basedOn w:val="Normal"/>
    <w:next w:val="Normal"/>
    <w:link w:val="PageHeaderLine2Char"/>
    <w:qFormat/>
    <w:rsid w:val="00F0625F"/>
    <w:pPr>
      <w:tabs>
        <w:tab w:val="right" w:pos="10800"/>
      </w:tabs>
      <w:spacing w:line="480" w:lineRule="auto"/>
    </w:pPr>
    <w:rPr>
      <w:rFonts w:eastAsia="Calibri"/>
      <w:b/>
    </w:rPr>
  </w:style>
  <w:style w:type="character" w:customStyle="1" w:styleId="styleboldunderline">
    <w:name w:val="styleboldunderline"/>
    <w:basedOn w:val="DefaultParagraphFont"/>
    <w:rsid w:val="00F0625F"/>
  </w:style>
  <w:style w:type="character" w:customStyle="1" w:styleId="box">
    <w:name w:val="box"/>
    <w:basedOn w:val="DefaultParagraphFont"/>
    <w:rsid w:val="00F0625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0625F"/>
    <w:rPr>
      <w:rFonts w:ascii="Arial Narrow" w:hAnsi="Arial Narrow" w:cs="Arial Narrow" w:hint="default"/>
      <w:sz w:val="18"/>
      <w:szCs w:val="18"/>
    </w:rPr>
  </w:style>
  <w:style w:type="character" w:customStyle="1" w:styleId="FontStyle14">
    <w:name w:val="Font Style14"/>
    <w:basedOn w:val="DefaultParagraphFont"/>
    <w:uiPriority w:val="99"/>
    <w:rsid w:val="00F0625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0625F"/>
    <w:rPr>
      <w:rFonts w:ascii="Arial Narrow" w:hAnsi="Arial Narrow" w:cs="Arial Narrow" w:hint="default"/>
      <w:b/>
      <w:bCs/>
      <w:sz w:val="10"/>
      <w:szCs w:val="10"/>
    </w:rPr>
  </w:style>
  <w:style w:type="character" w:customStyle="1" w:styleId="CardTagandCiteChar">
    <w:name w:val="Card Tag and Cite Char"/>
    <w:basedOn w:val="DefaultParagraphFont"/>
    <w:rsid w:val="00F0625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0625F"/>
    <w:rPr>
      <w:rFonts w:ascii="Arial Narrow" w:hAnsi="Arial Narrow"/>
      <w:b/>
      <w:color w:val="000000"/>
      <w:sz w:val="22"/>
      <w:szCs w:val="22"/>
      <w:u w:val="single"/>
    </w:rPr>
  </w:style>
  <w:style w:type="character" w:customStyle="1" w:styleId="SmallText0">
    <w:name w:val="SmallText"/>
    <w:rsid w:val="00F0625F"/>
    <w:rPr>
      <w:color w:val="000000"/>
    </w:rPr>
  </w:style>
  <w:style w:type="character" w:customStyle="1" w:styleId="CitesChar1">
    <w:name w:val="Cites Char1"/>
    <w:basedOn w:val="DefaultParagraphFont"/>
    <w:rsid w:val="00F0625F"/>
    <w:rPr>
      <w:b/>
      <w:bCs w:val="0"/>
      <w:szCs w:val="24"/>
      <w:u w:val="single"/>
      <w:lang w:val="en-US" w:eastAsia="en-US" w:bidi="ar-SA"/>
    </w:rPr>
  </w:style>
  <w:style w:type="character" w:customStyle="1" w:styleId="CardUnderlinedChar">
    <w:name w:val="Card Underlined Char"/>
    <w:basedOn w:val="DefaultParagraphFont"/>
    <w:rsid w:val="00F0625F"/>
    <w:rPr>
      <w:rFonts w:ascii="Arial Narrow" w:hAnsi="Arial Narrow" w:hint="default"/>
      <w:sz w:val="22"/>
      <w:szCs w:val="24"/>
      <w:u w:val="single"/>
      <w:lang w:val="en-US" w:eastAsia="en-US" w:bidi="ar-SA"/>
    </w:rPr>
  </w:style>
  <w:style w:type="character" w:customStyle="1" w:styleId="underline3">
    <w:name w:val="underline3"/>
    <w:basedOn w:val="underline2"/>
    <w:rsid w:val="00F0625F"/>
    <w:rPr>
      <w:rFonts w:ascii="Arial" w:hAnsi="Arial"/>
      <w:sz w:val="18"/>
      <w:u w:val="single"/>
      <w:bdr w:val="none" w:sz="0" w:space="0" w:color="auto" w:frame="1"/>
      <w:shd w:val="clear" w:color="auto" w:fill="FFFF00"/>
    </w:rPr>
  </w:style>
  <w:style w:type="character" w:customStyle="1" w:styleId="menu">
    <w:name w:val="menu"/>
    <w:basedOn w:val="DefaultParagraphFont"/>
    <w:rsid w:val="00F0625F"/>
  </w:style>
  <w:style w:type="character" w:customStyle="1" w:styleId="itxtrst">
    <w:name w:val="itxtrst"/>
    <w:rsid w:val="00F0625F"/>
  </w:style>
  <w:style w:type="character" w:customStyle="1" w:styleId="A-Underlining">
    <w:name w:val="A-Underlining"/>
    <w:basedOn w:val="DefaultParagraphFont"/>
    <w:rsid w:val="00F0625F"/>
    <w:rPr>
      <w:rFonts w:ascii="Garamond" w:hAnsi="Garamond" w:hint="default"/>
      <w:color w:val="auto"/>
      <w:sz w:val="24"/>
      <w:u w:val="single"/>
    </w:rPr>
  </w:style>
  <w:style w:type="character" w:customStyle="1" w:styleId="StyleUnderlineBold0">
    <w:name w:val="Style Underline + Bold"/>
    <w:rsid w:val="00F0625F"/>
    <w:rPr>
      <w:b/>
      <w:bCs/>
      <w:u w:val="single"/>
    </w:rPr>
  </w:style>
  <w:style w:type="character" w:customStyle="1" w:styleId="Underline-Highlighted">
    <w:name w:val="Underline-Highlighted"/>
    <w:uiPriority w:val="1"/>
    <w:qFormat/>
    <w:rsid w:val="00F0625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0625F"/>
  </w:style>
  <w:style w:type="character" w:customStyle="1" w:styleId="newsmain">
    <w:name w:val="news_main"/>
    <w:basedOn w:val="DefaultParagraphFont"/>
    <w:rsid w:val="00F0625F"/>
  </w:style>
  <w:style w:type="character" w:customStyle="1" w:styleId="AuthorDate0">
    <w:name w:val="Author Date"/>
    <w:rsid w:val="00F0625F"/>
    <w:rPr>
      <w:b/>
      <w:bCs w:val="0"/>
      <w:sz w:val="24"/>
      <w:u w:val="thick"/>
    </w:rPr>
  </w:style>
  <w:style w:type="character" w:customStyle="1" w:styleId="red">
    <w:name w:val="red"/>
    <w:basedOn w:val="DefaultParagraphFont"/>
    <w:rsid w:val="00F0625F"/>
  </w:style>
  <w:style w:type="character" w:customStyle="1" w:styleId="at">
    <w:name w:val="at"/>
    <w:rsid w:val="00F0625F"/>
  </w:style>
  <w:style w:type="character" w:customStyle="1" w:styleId="org">
    <w:name w:val="org"/>
    <w:rsid w:val="00F0625F"/>
  </w:style>
  <w:style w:type="character" w:customStyle="1" w:styleId="pnumber">
    <w:name w:val="pnumber"/>
    <w:rsid w:val="00F0625F"/>
  </w:style>
  <w:style w:type="character" w:customStyle="1" w:styleId="ital">
    <w:name w:val="ital"/>
    <w:rsid w:val="00F0625F"/>
  </w:style>
  <w:style w:type="character" w:customStyle="1" w:styleId="orgdiv">
    <w:name w:val="orgdiv"/>
    <w:rsid w:val="00F0625F"/>
  </w:style>
  <w:style w:type="character" w:customStyle="1" w:styleId="orgname">
    <w:name w:val="orgname"/>
    <w:rsid w:val="00F0625F"/>
  </w:style>
  <w:style w:type="character" w:customStyle="1" w:styleId="city">
    <w:name w:val="city"/>
    <w:rsid w:val="00F0625F"/>
  </w:style>
  <w:style w:type="character" w:customStyle="1" w:styleId="state">
    <w:name w:val="state"/>
    <w:rsid w:val="00F0625F"/>
  </w:style>
  <w:style w:type="character" w:customStyle="1" w:styleId="country">
    <w:name w:val="country"/>
    <w:rsid w:val="00F0625F"/>
  </w:style>
  <w:style w:type="character" w:customStyle="1" w:styleId="articletitle">
    <w:name w:val="articletitle"/>
    <w:rsid w:val="00F0625F"/>
    <w:rPr>
      <w:rFonts w:ascii="Times New Roman" w:hAnsi="Times New Roman" w:cs="Times New Roman" w:hint="default"/>
    </w:rPr>
  </w:style>
  <w:style w:type="character" w:customStyle="1" w:styleId="6pointChar">
    <w:name w:val="6 point Char"/>
    <w:rsid w:val="00F0625F"/>
    <w:rPr>
      <w:rFonts w:ascii="Times New Roman" w:hAnsi="Times New Roman" w:cs="Times New Roman" w:hint="default"/>
      <w:sz w:val="12"/>
      <w:lang w:val="en-US" w:eastAsia="en-US"/>
    </w:rPr>
  </w:style>
  <w:style w:type="character" w:customStyle="1" w:styleId="StyleThickunderline">
    <w:name w:val="Style Thick underline"/>
    <w:qFormat/>
    <w:rsid w:val="00F0625F"/>
    <w:rPr>
      <w:u w:val="thick"/>
    </w:rPr>
  </w:style>
  <w:style w:type="character" w:customStyle="1" w:styleId="Box0">
    <w:name w:val="Box!"/>
    <w:rsid w:val="00F0625F"/>
    <w:rPr>
      <w:rFonts w:ascii="Garamond" w:hAnsi="Garamond" w:hint="default"/>
      <w:sz w:val="24"/>
      <w:u w:val="single"/>
      <w:bdr w:val="single" w:sz="4" w:space="0" w:color="auto" w:frame="1"/>
    </w:rPr>
  </w:style>
  <w:style w:type="character" w:customStyle="1" w:styleId="citechar1">
    <w:name w:val="citechar"/>
    <w:basedOn w:val="DefaultParagraphFont"/>
    <w:rsid w:val="00F0625F"/>
  </w:style>
  <w:style w:type="character" w:customStyle="1" w:styleId="underlinechar2">
    <w:name w:val="underlinechar"/>
    <w:basedOn w:val="DefaultParagraphFont"/>
    <w:rsid w:val="00F0625F"/>
  </w:style>
  <w:style w:type="character" w:customStyle="1" w:styleId="CardUnderlineChar">
    <w:name w:val="Card Underline Char"/>
    <w:rsid w:val="00F0625F"/>
    <w:rPr>
      <w:szCs w:val="24"/>
      <w:u w:val="single"/>
      <w:lang w:val="en-US" w:eastAsia="en-US" w:bidi="ar-SA"/>
    </w:rPr>
  </w:style>
  <w:style w:type="character" w:customStyle="1" w:styleId="tagciteChar">
    <w:name w:val="tag/cite Char"/>
    <w:basedOn w:val="DefaultParagraphFont"/>
    <w:rsid w:val="00F0625F"/>
    <w:rPr>
      <w:b/>
      <w:bCs w:val="0"/>
      <w:sz w:val="24"/>
      <w:lang w:val="en-US" w:eastAsia="en-US" w:bidi="ar-SA"/>
    </w:rPr>
  </w:style>
  <w:style w:type="character" w:customStyle="1" w:styleId="8pointChar">
    <w:name w:val="8 point Char"/>
    <w:basedOn w:val="DefaultParagraphFont"/>
    <w:rsid w:val="00F0625F"/>
    <w:rPr>
      <w:sz w:val="16"/>
      <w:lang w:val="en-US" w:eastAsia="en-US" w:bidi="ar-SA"/>
    </w:rPr>
  </w:style>
  <w:style w:type="character" w:customStyle="1" w:styleId="BoldText12pt">
    <w:name w:val="Bold Text 12 pt"/>
    <w:rsid w:val="00F0625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0625F"/>
  </w:style>
  <w:style w:type="table" w:styleId="TableGrid">
    <w:name w:val="Table Grid"/>
    <w:basedOn w:val="TableNormal"/>
    <w:rsid w:val="00F0625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0625F"/>
    <w:rPr>
      <w:b/>
      <w:bCs w:val="0"/>
      <w:sz w:val="24"/>
      <w:lang w:val="en-US" w:eastAsia="en-US" w:bidi="ar-SA"/>
    </w:rPr>
  </w:style>
  <w:style w:type="character" w:customStyle="1" w:styleId="Mention11">
    <w:name w:val="Mention11"/>
    <w:basedOn w:val="DefaultParagraphFont"/>
    <w:uiPriority w:val="99"/>
    <w:semiHidden/>
    <w:unhideWhenUsed/>
    <w:rsid w:val="00F0625F"/>
    <w:rPr>
      <w:color w:val="2B579A"/>
      <w:shd w:val="clear" w:color="auto" w:fill="E6E6E6"/>
    </w:rPr>
  </w:style>
  <w:style w:type="character" w:customStyle="1" w:styleId="Emph">
    <w:name w:val="Emph"/>
    <w:basedOn w:val="DefaultParagraphFont"/>
    <w:uiPriority w:val="1"/>
    <w:qFormat/>
    <w:rsid w:val="00F0625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0625F"/>
  </w:style>
  <w:style w:type="character" w:customStyle="1" w:styleId="Mention2">
    <w:name w:val="Mention2"/>
    <w:basedOn w:val="DefaultParagraphFont"/>
    <w:uiPriority w:val="99"/>
    <w:semiHidden/>
    <w:unhideWhenUsed/>
    <w:rsid w:val="00F0625F"/>
    <w:rPr>
      <w:color w:val="2B579A"/>
      <w:shd w:val="clear" w:color="auto" w:fill="E6E6E6"/>
    </w:rPr>
  </w:style>
  <w:style w:type="paragraph" w:customStyle="1" w:styleId="FlashTag">
    <w:name w:val="FlashTag"/>
    <w:basedOn w:val="Normal"/>
    <w:link w:val="FlashTagChar"/>
    <w:autoRedefine/>
    <w:uiPriority w:val="4"/>
    <w:qFormat/>
    <w:rsid w:val="00F0625F"/>
    <w:rPr>
      <w:rFonts w:asciiTheme="majorHAnsi" w:hAnsiTheme="majorHAnsi"/>
      <w:b/>
      <w:sz w:val="28"/>
    </w:rPr>
  </w:style>
  <w:style w:type="character" w:customStyle="1" w:styleId="FlashTagChar">
    <w:name w:val="FlashTag Char"/>
    <w:basedOn w:val="DefaultParagraphFont"/>
    <w:link w:val="FlashTag"/>
    <w:uiPriority w:val="4"/>
    <w:rsid w:val="00F0625F"/>
    <w:rPr>
      <w:rFonts w:asciiTheme="majorHAnsi" w:hAnsiTheme="majorHAnsi"/>
      <w:b/>
      <w:sz w:val="28"/>
    </w:rPr>
  </w:style>
  <w:style w:type="paragraph" w:customStyle="1" w:styleId="Warrant">
    <w:name w:val="Warrant"/>
    <w:autoRedefine/>
    <w:uiPriority w:val="4"/>
    <w:qFormat/>
    <w:rsid w:val="00F0625F"/>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F0625F"/>
  </w:style>
  <w:style w:type="character" w:customStyle="1" w:styleId="m-8793234324905335251gmail-style13ptbold">
    <w:name w:val="m_-8793234324905335251gmail-style13ptbold"/>
    <w:basedOn w:val="DefaultParagraphFont"/>
    <w:rsid w:val="00F0625F"/>
  </w:style>
  <w:style w:type="character" w:customStyle="1" w:styleId="EndnoteTextChar">
    <w:name w:val="Endnote Text Char"/>
    <w:basedOn w:val="DefaultParagraphFont"/>
    <w:link w:val="EndnoteText"/>
    <w:locked/>
    <w:rsid w:val="00F0625F"/>
    <w:rPr>
      <w:rFonts w:ascii="Georgia" w:eastAsia="Times New Roman" w:hAnsi="Georgia"/>
      <w:szCs w:val="20"/>
    </w:rPr>
  </w:style>
  <w:style w:type="paragraph" w:styleId="EndnoteText">
    <w:name w:val="endnote text"/>
    <w:basedOn w:val="Normal"/>
    <w:link w:val="EndnoteTextChar"/>
    <w:unhideWhenUsed/>
    <w:rsid w:val="00F0625F"/>
    <w:rPr>
      <w:rFonts w:ascii="Georgia" w:eastAsia="Times New Roman" w:hAnsi="Georgia"/>
      <w:sz w:val="24"/>
      <w:szCs w:val="20"/>
    </w:rPr>
  </w:style>
  <w:style w:type="character" w:customStyle="1" w:styleId="EndnoteTextChar1">
    <w:name w:val="Endnote Text Char1"/>
    <w:basedOn w:val="DefaultParagraphFont"/>
    <w:semiHidden/>
    <w:rsid w:val="00F0625F"/>
    <w:rPr>
      <w:rFonts w:ascii="Calibri" w:hAnsi="Calibri"/>
      <w:sz w:val="20"/>
      <w:szCs w:val="20"/>
    </w:rPr>
  </w:style>
  <w:style w:type="character" w:customStyle="1" w:styleId="DateChar1">
    <w:name w:val="Date Char1"/>
    <w:basedOn w:val="DefaultParagraphFont"/>
    <w:uiPriority w:val="99"/>
    <w:rsid w:val="00F0625F"/>
    <w:rPr>
      <w:rFonts w:ascii="Calibri" w:hAnsi="Calibri"/>
      <w:sz w:val="22"/>
    </w:rPr>
  </w:style>
  <w:style w:type="character" w:customStyle="1" w:styleId="BodyTextFirstIndentChar">
    <w:name w:val="Body Text First Indent Char"/>
    <w:basedOn w:val="BodyTextChar"/>
    <w:link w:val="BodyTextFirstIndent"/>
    <w:locked/>
    <w:rsid w:val="00F0625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0625F"/>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0625F"/>
    <w:rPr>
      <w:rFonts w:ascii="Calibri" w:hAnsi="Calibri"/>
      <w:sz w:val="22"/>
    </w:rPr>
  </w:style>
  <w:style w:type="character" w:customStyle="1" w:styleId="BodyTextIndent2Char1">
    <w:name w:val="Body Text Indent 2 Char1"/>
    <w:basedOn w:val="DefaultParagraphFont"/>
    <w:semiHidden/>
    <w:rsid w:val="00F0625F"/>
    <w:rPr>
      <w:rFonts w:ascii="Calibri" w:hAnsi="Calibri" w:cs="Calibri"/>
    </w:rPr>
  </w:style>
  <w:style w:type="character" w:customStyle="1" w:styleId="PlainTextChar1">
    <w:name w:val="Plain Text Char1"/>
    <w:basedOn w:val="DefaultParagraphFont"/>
    <w:semiHidden/>
    <w:rsid w:val="00F0625F"/>
    <w:rPr>
      <w:rFonts w:ascii="Consolas" w:hAnsi="Consolas" w:cs="Calibri"/>
      <w:sz w:val="21"/>
      <w:szCs w:val="21"/>
    </w:rPr>
  </w:style>
  <w:style w:type="paragraph" w:customStyle="1" w:styleId="msolistparagraphcxspfirst">
    <w:name w:val="msolistparagraphcxspfirst"/>
    <w:basedOn w:val="Normal"/>
    <w:uiPriority w:val="99"/>
    <w:qFormat/>
    <w:rsid w:val="00F0625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0625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0625F"/>
    <w:rPr>
      <w:rFonts w:ascii="Calibri" w:hAnsi="Calibri" w:cs="Calibri"/>
      <w:i/>
      <w:iCs/>
      <w:color w:val="000000" w:themeColor="text1"/>
    </w:rPr>
  </w:style>
  <w:style w:type="paragraph" w:customStyle="1" w:styleId="Heading2-NotBold">
    <w:name w:val="Heading 2 - Not Bold"/>
    <w:basedOn w:val="Heading2"/>
    <w:autoRedefine/>
    <w:uiPriority w:val="99"/>
    <w:qFormat/>
    <w:rsid w:val="00F0625F"/>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F0625F"/>
    <w:rPr>
      <w:rFonts w:ascii="Calibri" w:eastAsia="Calibri" w:hAnsi="Calibri"/>
      <w:b/>
      <w:sz w:val="22"/>
    </w:rPr>
  </w:style>
  <w:style w:type="paragraph" w:customStyle="1" w:styleId="Heading2-Bold">
    <w:name w:val="Heading 2 - Bold"/>
    <w:basedOn w:val="Normal"/>
    <w:autoRedefine/>
    <w:uiPriority w:val="99"/>
    <w:qFormat/>
    <w:rsid w:val="00F0625F"/>
    <w:rPr>
      <w:rFonts w:eastAsia="Calibri"/>
      <w:b/>
    </w:rPr>
  </w:style>
  <w:style w:type="paragraph" w:customStyle="1" w:styleId="tag">
    <w:name w:val="%tag"/>
    <w:basedOn w:val="Normal"/>
    <w:next w:val="Normal"/>
    <w:uiPriority w:val="99"/>
    <w:qFormat/>
    <w:rsid w:val="00F0625F"/>
    <w:rPr>
      <w:rFonts w:eastAsia="Calibri"/>
      <w:bCs/>
      <w:sz w:val="18"/>
    </w:rPr>
  </w:style>
  <w:style w:type="character" w:customStyle="1" w:styleId="Style2Char">
    <w:name w:val="Style 2 Char"/>
    <w:link w:val="Style20"/>
    <w:uiPriority w:val="99"/>
    <w:locked/>
    <w:rsid w:val="00F0625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0625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0625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0625F"/>
    <w:rPr>
      <w:rFonts w:ascii="Garamond" w:eastAsia="Times New Roman" w:hAnsi="Garamond"/>
      <w:sz w:val="24"/>
      <w:szCs w:val="20"/>
      <w:u w:val="single"/>
      <w:lang w:val="x-none" w:eastAsia="x-none"/>
    </w:rPr>
  </w:style>
  <w:style w:type="character" w:customStyle="1" w:styleId="textsmallChar0">
    <w:name w:val="textsmall Char"/>
    <w:link w:val="textsmall0"/>
    <w:locked/>
    <w:rsid w:val="00F0625F"/>
    <w:rPr>
      <w:rFonts w:ascii="Georgia" w:eastAsia="Times New Roman" w:hAnsi="Georgia"/>
      <w:sz w:val="18"/>
      <w:szCs w:val="20"/>
      <w:lang w:val="x-none" w:eastAsia="x-none"/>
    </w:rPr>
  </w:style>
  <w:style w:type="paragraph" w:customStyle="1" w:styleId="textsmall0">
    <w:name w:val="textsmall"/>
    <w:basedOn w:val="Normal"/>
    <w:link w:val="textsmallChar0"/>
    <w:qFormat/>
    <w:rsid w:val="00F0625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0625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0625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0625F"/>
    <w:rPr>
      <w:rFonts w:ascii="Arial" w:eastAsia="Times New Roman" w:hAnsi="Arial" w:cs="Arial"/>
      <w:sz w:val="12"/>
    </w:rPr>
  </w:style>
  <w:style w:type="paragraph" w:customStyle="1" w:styleId="Micro">
    <w:name w:val="Micro"/>
    <w:basedOn w:val="Normal"/>
    <w:next w:val="Normal"/>
    <w:link w:val="MicroChar"/>
    <w:qFormat/>
    <w:rsid w:val="00F0625F"/>
    <w:rPr>
      <w:rFonts w:ascii="Arial" w:eastAsia="Times New Roman" w:hAnsi="Arial" w:cs="Arial"/>
      <w:sz w:val="12"/>
    </w:rPr>
  </w:style>
  <w:style w:type="character" w:customStyle="1" w:styleId="CardNotUnderlinedChar1">
    <w:name w:val="Card Not Underlined Char1"/>
    <w:link w:val="CardNotUnderlined"/>
    <w:locked/>
    <w:rsid w:val="00F0625F"/>
    <w:rPr>
      <w:rFonts w:ascii="Cambria" w:eastAsia="Times New Roman" w:hAnsi="Cambria" w:cs="Times New Roman"/>
      <w:sz w:val="18"/>
      <w:szCs w:val="20"/>
    </w:rPr>
  </w:style>
  <w:style w:type="paragraph" w:customStyle="1" w:styleId="h-lead">
    <w:name w:val="h-lead"/>
    <w:basedOn w:val="Normal"/>
    <w:uiPriority w:val="99"/>
    <w:qFormat/>
    <w:rsid w:val="00F0625F"/>
    <w:pPr>
      <w:spacing w:before="100" w:beforeAutospacing="1" w:after="100" w:afterAutospacing="1"/>
    </w:pPr>
    <w:rPr>
      <w:rFonts w:eastAsia="Times New Roman"/>
      <w:sz w:val="24"/>
    </w:rPr>
  </w:style>
  <w:style w:type="paragraph" w:customStyle="1" w:styleId="intro">
    <w:name w:val="intro"/>
    <w:basedOn w:val="Normal"/>
    <w:uiPriority w:val="99"/>
    <w:qFormat/>
    <w:rsid w:val="00F0625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0625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0625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0625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0625F"/>
    <w:rPr>
      <w:rFonts w:eastAsia="Calibri"/>
    </w:rPr>
  </w:style>
  <w:style w:type="paragraph" w:customStyle="1" w:styleId="F3-TagAuthor">
    <w:name w:val="F3 - Tag/Author"/>
    <w:basedOn w:val="Normal"/>
    <w:uiPriority w:val="99"/>
    <w:qFormat/>
    <w:rsid w:val="00F0625F"/>
    <w:rPr>
      <w:rFonts w:eastAsia="Times New Roman"/>
      <w:b/>
    </w:rPr>
  </w:style>
  <w:style w:type="paragraph" w:customStyle="1" w:styleId="F5-UnderlineNormal">
    <w:name w:val="F5 - Underline Normal"/>
    <w:basedOn w:val="Normal"/>
    <w:uiPriority w:val="99"/>
    <w:qFormat/>
    <w:rsid w:val="00F0625F"/>
    <w:rPr>
      <w:rFonts w:eastAsia="Calibri"/>
      <w:u w:val="single"/>
    </w:rPr>
  </w:style>
  <w:style w:type="paragraph" w:customStyle="1" w:styleId="Brief-PrimarySource">
    <w:name w:val="Brief - Primary Source"/>
    <w:basedOn w:val="Normal"/>
    <w:uiPriority w:val="99"/>
    <w:qFormat/>
    <w:rsid w:val="00F0625F"/>
    <w:rPr>
      <w:rFonts w:eastAsia="Times New Roman"/>
      <w:b/>
      <w:sz w:val="24"/>
      <w:u w:val="single"/>
    </w:rPr>
  </w:style>
  <w:style w:type="paragraph" w:customStyle="1" w:styleId="Brief-Underline">
    <w:name w:val="Brief - Underline"/>
    <w:basedOn w:val="Normal"/>
    <w:uiPriority w:val="99"/>
    <w:qFormat/>
    <w:rsid w:val="00F0625F"/>
    <w:rPr>
      <w:rFonts w:eastAsia="Times New Roman"/>
      <w:u w:val="single"/>
    </w:rPr>
  </w:style>
  <w:style w:type="paragraph" w:customStyle="1" w:styleId="Brief">
    <w:name w:val="Brief"/>
    <w:basedOn w:val="Brief-PrimarySource"/>
    <w:uiPriority w:val="99"/>
    <w:qFormat/>
    <w:rsid w:val="00F0625F"/>
    <w:rPr>
      <w:b w:val="0"/>
    </w:rPr>
  </w:style>
  <w:style w:type="paragraph" w:customStyle="1" w:styleId="CM2">
    <w:name w:val="CM2"/>
    <w:basedOn w:val="Normal"/>
    <w:next w:val="Normal"/>
    <w:uiPriority w:val="99"/>
    <w:qFormat/>
    <w:rsid w:val="00F0625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0625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0625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0625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0625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0625F"/>
    <w:pPr>
      <w:widowControl w:val="0"/>
      <w:spacing w:line="276" w:lineRule="atLeast"/>
    </w:pPr>
    <w:rPr>
      <w:color w:val="auto"/>
    </w:rPr>
  </w:style>
  <w:style w:type="paragraph" w:customStyle="1" w:styleId="CM34">
    <w:name w:val="CM34"/>
    <w:basedOn w:val="Default"/>
    <w:next w:val="Default"/>
    <w:uiPriority w:val="99"/>
    <w:qFormat/>
    <w:rsid w:val="00F0625F"/>
    <w:pPr>
      <w:widowControl w:val="0"/>
    </w:pPr>
    <w:rPr>
      <w:color w:val="auto"/>
    </w:rPr>
  </w:style>
  <w:style w:type="paragraph" w:customStyle="1" w:styleId="CM56">
    <w:name w:val="CM56"/>
    <w:basedOn w:val="Default"/>
    <w:next w:val="Default"/>
    <w:uiPriority w:val="99"/>
    <w:qFormat/>
    <w:rsid w:val="00F0625F"/>
    <w:pPr>
      <w:widowControl w:val="0"/>
    </w:pPr>
    <w:rPr>
      <w:rFonts w:eastAsia="Calibri"/>
      <w:color w:val="auto"/>
    </w:rPr>
  </w:style>
  <w:style w:type="paragraph" w:customStyle="1" w:styleId="CM58">
    <w:name w:val="CM58"/>
    <w:basedOn w:val="Default"/>
    <w:next w:val="Default"/>
    <w:uiPriority w:val="99"/>
    <w:qFormat/>
    <w:rsid w:val="00F0625F"/>
    <w:pPr>
      <w:widowControl w:val="0"/>
    </w:pPr>
    <w:rPr>
      <w:rFonts w:eastAsia="Calibri"/>
      <w:color w:val="auto"/>
    </w:rPr>
  </w:style>
  <w:style w:type="paragraph" w:customStyle="1" w:styleId="CM57">
    <w:name w:val="CM57"/>
    <w:basedOn w:val="Default"/>
    <w:next w:val="Default"/>
    <w:uiPriority w:val="99"/>
    <w:qFormat/>
    <w:rsid w:val="00F0625F"/>
    <w:pPr>
      <w:widowControl w:val="0"/>
    </w:pPr>
    <w:rPr>
      <w:rFonts w:eastAsia="Calibri"/>
      <w:color w:val="auto"/>
    </w:rPr>
  </w:style>
  <w:style w:type="paragraph" w:customStyle="1" w:styleId="CM1">
    <w:name w:val="CM1"/>
    <w:basedOn w:val="Default"/>
    <w:next w:val="Default"/>
    <w:uiPriority w:val="99"/>
    <w:qFormat/>
    <w:rsid w:val="00F0625F"/>
    <w:pPr>
      <w:widowControl w:val="0"/>
    </w:pPr>
    <w:rPr>
      <w:rFonts w:eastAsia="Calibri"/>
      <w:color w:val="auto"/>
    </w:rPr>
  </w:style>
  <w:style w:type="paragraph" w:customStyle="1" w:styleId="CM49">
    <w:name w:val="CM49"/>
    <w:basedOn w:val="Default"/>
    <w:next w:val="Default"/>
    <w:uiPriority w:val="99"/>
    <w:qFormat/>
    <w:rsid w:val="00F0625F"/>
    <w:pPr>
      <w:widowControl w:val="0"/>
    </w:pPr>
    <w:rPr>
      <w:rFonts w:eastAsia="Calibri"/>
      <w:color w:val="auto"/>
    </w:rPr>
  </w:style>
  <w:style w:type="paragraph" w:customStyle="1" w:styleId="CM41">
    <w:name w:val="CM41"/>
    <w:basedOn w:val="Default"/>
    <w:next w:val="Default"/>
    <w:uiPriority w:val="99"/>
    <w:qFormat/>
    <w:rsid w:val="00F0625F"/>
    <w:pPr>
      <w:widowControl w:val="0"/>
    </w:pPr>
    <w:rPr>
      <w:rFonts w:eastAsia="Calibri"/>
      <w:color w:val="auto"/>
    </w:rPr>
  </w:style>
  <w:style w:type="paragraph" w:customStyle="1" w:styleId="3rdOrderPara">
    <w:name w:val="3rd Order Para"/>
    <w:basedOn w:val="Default"/>
    <w:next w:val="Default"/>
    <w:qFormat/>
    <w:rsid w:val="00F0625F"/>
    <w:pPr>
      <w:widowControl w:val="0"/>
    </w:pPr>
    <w:rPr>
      <w:rFonts w:eastAsia="Calibri"/>
      <w:color w:val="auto"/>
    </w:rPr>
  </w:style>
  <w:style w:type="paragraph" w:customStyle="1" w:styleId="2ndOrderPara">
    <w:name w:val="2nd Order Para"/>
    <w:basedOn w:val="Default"/>
    <w:next w:val="Default"/>
    <w:qFormat/>
    <w:rsid w:val="00F0625F"/>
    <w:pPr>
      <w:widowControl w:val="0"/>
    </w:pPr>
    <w:rPr>
      <w:rFonts w:eastAsia="Calibri"/>
      <w:color w:val="auto"/>
    </w:rPr>
  </w:style>
  <w:style w:type="paragraph" w:customStyle="1" w:styleId="Normal-SIGN2">
    <w:name w:val="Normal-SIGN2"/>
    <w:basedOn w:val="Default"/>
    <w:next w:val="Default"/>
    <w:qFormat/>
    <w:rsid w:val="00F0625F"/>
    <w:pPr>
      <w:widowControl w:val="0"/>
    </w:pPr>
    <w:rPr>
      <w:rFonts w:eastAsia="Calibri"/>
      <w:color w:val="auto"/>
    </w:rPr>
  </w:style>
  <w:style w:type="paragraph" w:customStyle="1" w:styleId="Normal-SIGN1">
    <w:name w:val="Normal-SIGN1"/>
    <w:basedOn w:val="Default"/>
    <w:next w:val="Default"/>
    <w:uiPriority w:val="99"/>
    <w:qFormat/>
    <w:rsid w:val="00F0625F"/>
    <w:pPr>
      <w:widowControl w:val="0"/>
    </w:pPr>
    <w:rPr>
      <w:rFonts w:eastAsia="Calibri"/>
      <w:color w:val="auto"/>
    </w:rPr>
  </w:style>
  <w:style w:type="paragraph" w:customStyle="1" w:styleId="CM3">
    <w:name w:val="CM3"/>
    <w:basedOn w:val="Default"/>
    <w:next w:val="Default"/>
    <w:uiPriority w:val="99"/>
    <w:qFormat/>
    <w:rsid w:val="00F0625F"/>
    <w:pPr>
      <w:widowControl w:val="0"/>
      <w:spacing w:line="553" w:lineRule="atLeast"/>
    </w:pPr>
    <w:rPr>
      <w:rFonts w:eastAsia="Calibri"/>
      <w:color w:val="auto"/>
    </w:rPr>
  </w:style>
  <w:style w:type="paragraph" w:customStyle="1" w:styleId="CM33">
    <w:name w:val="CM33"/>
    <w:basedOn w:val="Default"/>
    <w:next w:val="Default"/>
    <w:uiPriority w:val="99"/>
    <w:qFormat/>
    <w:rsid w:val="00F0625F"/>
    <w:pPr>
      <w:widowControl w:val="0"/>
    </w:pPr>
    <w:rPr>
      <w:rFonts w:eastAsia="Calibri"/>
      <w:color w:val="auto"/>
    </w:rPr>
  </w:style>
  <w:style w:type="paragraph" w:customStyle="1" w:styleId="CM37">
    <w:name w:val="CM37"/>
    <w:basedOn w:val="Default"/>
    <w:next w:val="Default"/>
    <w:uiPriority w:val="99"/>
    <w:qFormat/>
    <w:rsid w:val="00F0625F"/>
    <w:pPr>
      <w:widowControl w:val="0"/>
    </w:pPr>
    <w:rPr>
      <w:rFonts w:eastAsia="Calibri"/>
      <w:color w:val="auto"/>
    </w:rPr>
  </w:style>
  <w:style w:type="paragraph" w:customStyle="1" w:styleId="CM7">
    <w:name w:val="CM7"/>
    <w:basedOn w:val="Default"/>
    <w:next w:val="Default"/>
    <w:uiPriority w:val="99"/>
    <w:qFormat/>
    <w:rsid w:val="00F0625F"/>
    <w:pPr>
      <w:widowControl w:val="0"/>
      <w:spacing w:line="553" w:lineRule="atLeast"/>
    </w:pPr>
    <w:rPr>
      <w:rFonts w:eastAsia="Calibri"/>
      <w:color w:val="auto"/>
    </w:rPr>
  </w:style>
  <w:style w:type="paragraph" w:customStyle="1" w:styleId="Brief-SecondarySource">
    <w:name w:val="Brief - Secondary Source"/>
    <w:basedOn w:val="Normal"/>
    <w:qFormat/>
    <w:rsid w:val="00F0625F"/>
    <w:rPr>
      <w:rFonts w:eastAsia="Times New Roman"/>
      <w:sz w:val="14"/>
      <w:szCs w:val="20"/>
    </w:rPr>
  </w:style>
  <w:style w:type="paragraph" w:customStyle="1" w:styleId="Brief-Card">
    <w:name w:val="Brief - Card"/>
    <w:basedOn w:val="Normal"/>
    <w:uiPriority w:val="99"/>
    <w:qFormat/>
    <w:rsid w:val="00F0625F"/>
    <w:rPr>
      <w:rFonts w:eastAsia="Times New Roman"/>
    </w:rPr>
  </w:style>
  <w:style w:type="paragraph" w:customStyle="1" w:styleId="Pa2">
    <w:name w:val="Pa2"/>
    <w:basedOn w:val="Default"/>
    <w:next w:val="Default"/>
    <w:uiPriority w:val="99"/>
    <w:qFormat/>
    <w:rsid w:val="00F0625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0625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0625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0625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0625F"/>
    <w:pPr>
      <w:widowControl w:val="0"/>
    </w:pPr>
    <w:rPr>
      <w:rFonts w:ascii="Arial Black" w:hAnsi="Arial Black"/>
      <w:color w:val="auto"/>
    </w:rPr>
  </w:style>
  <w:style w:type="paragraph" w:customStyle="1" w:styleId="Cover1">
    <w:name w:val="Cover 1"/>
    <w:basedOn w:val="Normal"/>
    <w:next w:val="Normal"/>
    <w:uiPriority w:val="99"/>
    <w:qFormat/>
    <w:rsid w:val="00F0625F"/>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0625F"/>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0625F"/>
    <w:pPr>
      <w:widowControl w:val="0"/>
    </w:pPr>
    <w:rPr>
      <w:color w:val="auto"/>
    </w:rPr>
  </w:style>
  <w:style w:type="paragraph" w:customStyle="1" w:styleId="Pa11">
    <w:name w:val="Pa11"/>
    <w:basedOn w:val="Normal"/>
    <w:next w:val="Normal"/>
    <w:uiPriority w:val="99"/>
    <w:qFormat/>
    <w:rsid w:val="00F0625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0625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0625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0625F"/>
    <w:pPr>
      <w:widowControl w:val="0"/>
    </w:pPr>
    <w:rPr>
      <w:rFonts w:eastAsia="Calibri"/>
      <w:color w:val="auto"/>
    </w:rPr>
  </w:style>
  <w:style w:type="paragraph" w:customStyle="1" w:styleId="CM5">
    <w:name w:val="CM5"/>
    <w:basedOn w:val="Default"/>
    <w:next w:val="Default"/>
    <w:qFormat/>
    <w:rsid w:val="00F0625F"/>
    <w:pPr>
      <w:widowControl w:val="0"/>
      <w:spacing w:line="553" w:lineRule="atLeast"/>
    </w:pPr>
    <w:rPr>
      <w:rFonts w:eastAsia="Calibri"/>
      <w:color w:val="auto"/>
    </w:rPr>
  </w:style>
  <w:style w:type="paragraph" w:customStyle="1" w:styleId="CM28">
    <w:name w:val="CM28"/>
    <w:basedOn w:val="Default"/>
    <w:next w:val="Default"/>
    <w:uiPriority w:val="99"/>
    <w:qFormat/>
    <w:rsid w:val="00F0625F"/>
    <w:pPr>
      <w:widowControl w:val="0"/>
    </w:pPr>
    <w:rPr>
      <w:rFonts w:eastAsia="Calibri"/>
      <w:color w:val="auto"/>
    </w:rPr>
  </w:style>
  <w:style w:type="paragraph" w:customStyle="1" w:styleId="CM8">
    <w:name w:val="CM8"/>
    <w:basedOn w:val="Default"/>
    <w:next w:val="Default"/>
    <w:uiPriority w:val="99"/>
    <w:qFormat/>
    <w:rsid w:val="00F0625F"/>
    <w:pPr>
      <w:widowControl w:val="0"/>
    </w:pPr>
    <w:rPr>
      <w:rFonts w:eastAsia="Calibri"/>
      <w:color w:val="auto"/>
    </w:rPr>
  </w:style>
  <w:style w:type="paragraph" w:customStyle="1" w:styleId="CM6">
    <w:name w:val="CM6"/>
    <w:basedOn w:val="Default"/>
    <w:next w:val="Default"/>
    <w:uiPriority w:val="99"/>
    <w:qFormat/>
    <w:rsid w:val="00F0625F"/>
    <w:pPr>
      <w:widowControl w:val="0"/>
      <w:spacing w:line="553" w:lineRule="atLeast"/>
    </w:pPr>
    <w:rPr>
      <w:rFonts w:eastAsia="Calibri"/>
      <w:color w:val="auto"/>
    </w:rPr>
  </w:style>
  <w:style w:type="paragraph" w:customStyle="1" w:styleId="CM22">
    <w:name w:val="CM22"/>
    <w:basedOn w:val="Default"/>
    <w:next w:val="Default"/>
    <w:uiPriority w:val="99"/>
    <w:qFormat/>
    <w:rsid w:val="00F0625F"/>
    <w:pPr>
      <w:widowControl w:val="0"/>
    </w:pPr>
    <w:rPr>
      <w:rFonts w:eastAsia="Calibri"/>
      <w:color w:val="auto"/>
    </w:rPr>
  </w:style>
  <w:style w:type="paragraph" w:customStyle="1" w:styleId="DoubleUnderlined">
    <w:name w:val="Double Underlined"/>
    <w:basedOn w:val="Heading2"/>
    <w:autoRedefine/>
    <w:uiPriority w:val="99"/>
    <w:qFormat/>
    <w:rsid w:val="00F0625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0625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0625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0625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0625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0625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0625F"/>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F0625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0625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0625F"/>
  </w:style>
  <w:style w:type="paragraph" w:customStyle="1" w:styleId="StyleUnderliningTimesNewRomanBoldNounderlineKernat16">
    <w:name w:val="Style Underlining + Times New Roman Bold No underline Kern at 16..."/>
    <w:basedOn w:val="Normal"/>
    <w:uiPriority w:val="99"/>
    <w:qFormat/>
    <w:rsid w:val="00F0625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0625F"/>
    <w:rPr>
      <w:rFonts w:eastAsia="Times New Roman"/>
      <w:b/>
      <w:bCs/>
      <w:kern w:val="32"/>
      <w:sz w:val="32"/>
      <w:szCs w:val="32"/>
    </w:rPr>
  </w:style>
  <w:style w:type="paragraph" w:customStyle="1" w:styleId="StyleBoldUnderliningKernat16pt">
    <w:name w:val="Style Bold Underlining + Kern at 16 pt"/>
    <w:uiPriority w:val="99"/>
    <w:qFormat/>
    <w:rsid w:val="00F0625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0625F"/>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F0625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0625F"/>
    <w:pPr>
      <w:ind w:left="400"/>
    </w:pPr>
    <w:rPr>
      <w:rFonts w:eastAsia="Times New Roman"/>
      <w:szCs w:val="20"/>
    </w:rPr>
  </w:style>
  <w:style w:type="paragraph" w:customStyle="1" w:styleId="Paste">
    <w:name w:val="Paste"/>
    <w:basedOn w:val="card"/>
    <w:qFormat/>
    <w:rsid w:val="00F0625F"/>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0625F"/>
    <w:rPr>
      <w:rFonts w:ascii="Georgia" w:eastAsia="Times New Roman" w:hAnsi="Georgia"/>
      <w:b/>
      <w:u w:val="single"/>
    </w:rPr>
  </w:style>
  <w:style w:type="paragraph" w:customStyle="1" w:styleId="UnderlineStyle0">
    <w:name w:val="Underline Style"/>
    <w:basedOn w:val="Normal"/>
    <w:link w:val="UnderlineStyleChar"/>
    <w:qFormat/>
    <w:rsid w:val="00F0625F"/>
    <w:rPr>
      <w:rFonts w:ascii="Georgia" w:eastAsia="Times New Roman" w:hAnsi="Georgia"/>
      <w:b/>
      <w:sz w:val="24"/>
      <w:u w:val="single"/>
    </w:rPr>
  </w:style>
  <w:style w:type="paragraph" w:customStyle="1" w:styleId="Normalization">
    <w:name w:val="Normalization"/>
    <w:basedOn w:val="Normal"/>
    <w:uiPriority w:val="99"/>
    <w:qFormat/>
    <w:rsid w:val="00F0625F"/>
    <w:rPr>
      <w:rFonts w:eastAsia="Times New Roman"/>
      <w:sz w:val="18"/>
    </w:rPr>
  </w:style>
  <w:style w:type="paragraph" w:customStyle="1" w:styleId="BreifTitle">
    <w:name w:val="Breif Title"/>
    <w:basedOn w:val="Normal"/>
    <w:autoRedefine/>
    <w:uiPriority w:val="99"/>
    <w:qFormat/>
    <w:rsid w:val="00F0625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0625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0625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0625F"/>
    <w:rPr>
      <w:rFonts w:eastAsia="Times New Roman"/>
      <w:color w:val="333333"/>
    </w:rPr>
  </w:style>
  <w:style w:type="paragraph" w:customStyle="1" w:styleId="StyleTagandCiteFranklinGothicDemi">
    <w:name w:val="Style Tag and Cite + Franklin Gothic Demi"/>
    <w:basedOn w:val="Normal"/>
    <w:autoRedefine/>
    <w:uiPriority w:val="99"/>
    <w:qFormat/>
    <w:rsid w:val="00F0625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0625F"/>
    <w:rPr>
      <w:bCs/>
    </w:rPr>
  </w:style>
  <w:style w:type="paragraph" w:customStyle="1" w:styleId="tagCharCharCharCharCharCharChar">
    <w:name w:val="tag Char Char Char Char Char Char Char"/>
    <w:basedOn w:val="Normal"/>
    <w:uiPriority w:val="99"/>
    <w:qFormat/>
    <w:rsid w:val="00F0625F"/>
    <w:rPr>
      <w:rFonts w:eastAsia="Times New Roman"/>
      <w:b/>
      <w:sz w:val="24"/>
      <w:szCs w:val="20"/>
    </w:rPr>
  </w:style>
  <w:style w:type="paragraph" w:customStyle="1" w:styleId="title-bold-medium">
    <w:name w:val="title-bold-medium"/>
    <w:basedOn w:val="Normal"/>
    <w:uiPriority w:val="99"/>
    <w:qFormat/>
    <w:rsid w:val="00F0625F"/>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0625F"/>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0625F"/>
    <w:rPr>
      <w:rFonts w:ascii="Arial Narrow" w:eastAsia="Times New Roman" w:hAnsi="Arial Narrow"/>
      <w:b/>
      <w:sz w:val="24"/>
    </w:rPr>
  </w:style>
  <w:style w:type="paragraph" w:customStyle="1" w:styleId="BLOCKTITLE1">
    <w:name w:val="BLOCK TITLE"/>
    <w:basedOn w:val="Heading1"/>
    <w:uiPriority w:val="99"/>
    <w:qFormat/>
    <w:rsid w:val="00F0625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0625F"/>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0625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0625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0625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0625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0625F"/>
    <w:pPr>
      <w:spacing w:before="100" w:beforeAutospacing="1" w:after="100" w:afterAutospacing="1"/>
    </w:pPr>
    <w:rPr>
      <w:rFonts w:eastAsia="Times New Roman"/>
    </w:rPr>
  </w:style>
  <w:style w:type="paragraph" w:customStyle="1" w:styleId="ToRead">
    <w:name w:val="To Read"/>
    <w:basedOn w:val="Normal"/>
    <w:uiPriority w:val="99"/>
    <w:qFormat/>
    <w:rsid w:val="00F0625F"/>
    <w:pPr>
      <w:ind w:left="720"/>
    </w:pPr>
    <w:rPr>
      <w:rFonts w:ascii="Verdana" w:eastAsia="Times New Roman" w:hAnsi="Verdana"/>
      <w:b/>
      <w:u w:val="single"/>
    </w:rPr>
  </w:style>
  <w:style w:type="paragraph" w:customStyle="1" w:styleId="Style1">
    <w:name w:val="Style 1"/>
    <w:basedOn w:val="Normal"/>
    <w:uiPriority w:val="99"/>
    <w:qFormat/>
    <w:rsid w:val="00F0625F"/>
    <w:pPr>
      <w:widowControl w:val="0"/>
      <w:ind w:firstLine="216"/>
    </w:pPr>
    <w:rPr>
      <w:rFonts w:eastAsia="Times New Roman"/>
      <w:noProof/>
      <w:color w:val="000000"/>
      <w:szCs w:val="20"/>
    </w:rPr>
  </w:style>
  <w:style w:type="paragraph" w:customStyle="1" w:styleId="Style41">
    <w:name w:val="Style 4"/>
    <w:basedOn w:val="Normal"/>
    <w:uiPriority w:val="99"/>
    <w:qFormat/>
    <w:rsid w:val="00F0625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0625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0625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0625F"/>
    <w:pPr>
      <w:ind w:left="1660"/>
    </w:pPr>
  </w:style>
  <w:style w:type="paragraph" w:customStyle="1" w:styleId="PageNumber1">
    <w:name w:val="Page Number1"/>
    <w:basedOn w:val="Normal"/>
    <w:next w:val="Normal"/>
    <w:uiPriority w:val="99"/>
    <w:qFormat/>
    <w:rsid w:val="00F0625F"/>
    <w:rPr>
      <w:rFonts w:eastAsia="Times New Roman"/>
    </w:rPr>
  </w:style>
  <w:style w:type="paragraph" w:customStyle="1" w:styleId="Card1">
    <w:name w:val="Card1"/>
    <w:uiPriority w:val="99"/>
    <w:qFormat/>
    <w:rsid w:val="00F0625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0625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0625F"/>
    <w:pPr>
      <w:ind w:left="288" w:right="288"/>
    </w:pPr>
    <w:rPr>
      <w:rFonts w:eastAsia="Times New Roman"/>
    </w:rPr>
  </w:style>
  <w:style w:type="paragraph" w:customStyle="1" w:styleId="CaseListNormal">
    <w:name w:val="Case List Normal"/>
    <w:basedOn w:val="Normal"/>
    <w:uiPriority w:val="99"/>
    <w:qFormat/>
    <w:rsid w:val="00F0625F"/>
    <w:rPr>
      <w:rFonts w:ascii="Times" w:eastAsia="Times New Roman" w:hAnsi="Times"/>
      <w:szCs w:val="26"/>
    </w:rPr>
  </w:style>
  <w:style w:type="paragraph" w:customStyle="1" w:styleId="Body">
    <w:name w:val="Body"/>
    <w:basedOn w:val="Normal"/>
    <w:uiPriority w:val="99"/>
    <w:qFormat/>
    <w:rsid w:val="00F0625F"/>
    <w:pPr>
      <w:outlineLvl w:val="3"/>
    </w:pPr>
    <w:rPr>
      <w:rFonts w:eastAsia="Times New Roman"/>
      <w:szCs w:val="20"/>
    </w:rPr>
  </w:style>
  <w:style w:type="paragraph" w:customStyle="1" w:styleId="3text">
    <w:name w:val="3text"/>
    <w:basedOn w:val="Normal"/>
    <w:uiPriority w:val="99"/>
    <w:qFormat/>
    <w:rsid w:val="00F0625F"/>
    <w:pPr>
      <w:spacing w:before="100" w:beforeAutospacing="1" w:after="100" w:afterAutospacing="1"/>
    </w:pPr>
    <w:rPr>
      <w:rFonts w:eastAsia="Times New Roman"/>
      <w:sz w:val="24"/>
    </w:rPr>
  </w:style>
  <w:style w:type="paragraph" w:customStyle="1" w:styleId="TimesNewRoman12">
    <w:name w:val="TimesNewRoman12"/>
    <w:uiPriority w:val="99"/>
    <w:qFormat/>
    <w:rsid w:val="00F0625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0625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0625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0625F"/>
    <w:rPr>
      <w:rFonts w:eastAsia="Times New Roman"/>
      <w:color w:val="000000"/>
      <w:sz w:val="18"/>
    </w:rPr>
  </w:style>
  <w:style w:type="paragraph" w:customStyle="1" w:styleId="text1">
    <w:name w:val="text1"/>
    <w:basedOn w:val="Normal"/>
    <w:autoRedefine/>
    <w:uiPriority w:val="99"/>
    <w:qFormat/>
    <w:rsid w:val="00F0625F"/>
    <w:rPr>
      <w:rFonts w:eastAsia="Times New Roman"/>
      <w:szCs w:val="20"/>
    </w:rPr>
  </w:style>
  <w:style w:type="paragraph" w:customStyle="1" w:styleId="RepeatBlockHeading">
    <w:name w:val="Repeat Block Heading"/>
    <w:basedOn w:val="Normal"/>
    <w:autoRedefine/>
    <w:uiPriority w:val="99"/>
    <w:qFormat/>
    <w:rsid w:val="00F0625F"/>
    <w:pPr>
      <w:jc w:val="center"/>
    </w:pPr>
    <w:rPr>
      <w:rFonts w:eastAsia="Times New Roman"/>
      <w:b/>
      <w:smallCaps/>
      <w:color w:val="000000"/>
      <w:sz w:val="24"/>
      <w:u w:val="thick"/>
    </w:rPr>
  </w:style>
  <w:style w:type="paragraph" w:customStyle="1" w:styleId="story-headline">
    <w:name w:val="story-headline"/>
    <w:basedOn w:val="Normal"/>
    <w:uiPriority w:val="99"/>
    <w:qFormat/>
    <w:rsid w:val="00F0625F"/>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0625F"/>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0625F"/>
    <w:rPr>
      <w:rFonts w:ascii="Arial" w:eastAsia="Times New Roman" w:hAnsi="Arial"/>
      <w:b/>
      <w:bCs/>
    </w:rPr>
  </w:style>
  <w:style w:type="paragraph" w:customStyle="1" w:styleId="TextofCards">
    <w:name w:val="Text of Cards"/>
    <w:basedOn w:val="Normal"/>
    <w:uiPriority w:val="99"/>
    <w:qFormat/>
    <w:rsid w:val="00F0625F"/>
    <w:rPr>
      <w:rFonts w:eastAsia="Times New Roman"/>
      <w:color w:val="000000"/>
      <w:spacing w:val="6"/>
      <w:szCs w:val="23"/>
    </w:rPr>
  </w:style>
  <w:style w:type="paragraph" w:customStyle="1" w:styleId="Corpotesto">
    <w:name w:val="Corpo testo"/>
    <w:basedOn w:val="Normal"/>
    <w:uiPriority w:val="99"/>
    <w:qFormat/>
    <w:rsid w:val="00F0625F"/>
    <w:pPr>
      <w:widowControl w:val="0"/>
      <w:adjustRightInd w:val="0"/>
      <w:spacing w:after="283"/>
    </w:pPr>
    <w:rPr>
      <w:rFonts w:ascii="Times" w:eastAsia="Times New Roman" w:hAnsi="Times"/>
    </w:rPr>
  </w:style>
  <w:style w:type="paragraph" w:customStyle="1" w:styleId="tagCharChar1Char">
    <w:name w:val="tag Char Char1 Char"/>
    <w:uiPriority w:val="99"/>
    <w:qFormat/>
    <w:rsid w:val="00F0625F"/>
    <w:rPr>
      <w:rFonts w:eastAsia="Times New Roman" w:cs="Calibri"/>
      <w:b/>
      <w:bCs/>
    </w:rPr>
  </w:style>
  <w:style w:type="paragraph" w:customStyle="1" w:styleId="inside-copy">
    <w:name w:val="inside-copy"/>
    <w:basedOn w:val="Normal"/>
    <w:uiPriority w:val="99"/>
    <w:qFormat/>
    <w:rsid w:val="00F0625F"/>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0625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0625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0625F"/>
    <w:rPr>
      <w:rFonts w:ascii="Arial" w:hAnsi="Arial"/>
      <w:b w:val="0"/>
      <w:caps w:val="0"/>
      <w:sz w:val="20"/>
    </w:rPr>
  </w:style>
  <w:style w:type="paragraph" w:customStyle="1" w:styleId="ProjectTitleLine">
    <w:name w:val="Project Title Line"/>
    <w:basedOn w:val="Normal"/>
    <w:next w:val="Normal"/>
    <w:autoRedefine/>
    <w:uiPriority w:val="99"/>
    <w:qFormat/>
    <w:rsid w:val="00F0625F"/>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0625F"/>
    <w:rPr>
      <w:rFonts w:ascii="Arial Narrow" w:eastAsia="Times New Roman" w:hAnsi="Arial Narrow"/>
      <w:strike/>
    </w:rPr>
  </w:style>
  <w:style w:type="paragraph" w:customStyle="1" w:styleId="NormalVerdana">
    <w:name w:val="Normal + Verdana"/>
    <w:aliases w:val="10 pt,White,Normal + Arial"/>
    <w:basedOn w:val="Normal"/>
    <w:uiPriority w:val="99"/>
    <w:qFormat/>
    <w:rsid w:val="00F0625F"/>
    <w:rPr>
      <w:rFonts w:ascii="Arial" w:eastAsia="Times New Roman" w:hAnsi="Arial"/>
      <w:szCs w:val="20"/>
      <w:u w:val="single"/>
    </w:rPr>
  </w:style>
  <w:style w:type="paragraph" w:customStyle="1" w:styleId="Normal10pt">
    <w:name w:val="Normal + 10 pt"/>
    <w:basedOn w:val="Normal"/>
    <w:uiPriority w:val="99"/>
    <w:qFormat/>
    <w:rsid w:val="00F0625F"/>
    <w:rPr>
      <w:rFonts w:eastAsia="Times New Roman"/>
      <w:szCs w:val="20"/>
    </w:rPr>
  </w:style>
  <w:style w:type="paragraph" w:customStyle="1" w:styleId="cardChar1Char">
    <w:name w:val="card Char1 Char"/>
    <w:basedOn w:val="Normal"/>
    <w:uiPriority w:val="99"/>
    <w:qFormat/>
    <w:rsid w:val="00F0625F"/>
    <w:pPr>
      <w:ind w:left="288" w:right="288"/>
    </w:pPr>
    <w:rPr>
      <w:rFonts w:eastAsia="Times New Roman"/>
      <w:szCs w:val="20"/>
    </w:rPr>
  </w:style>
  <w:style w:type="paragraph" w:customStyle="1" w:styleId="CM12">
    <w:name w:val="CM12"/>
    <w:basedOn w:val="Default"/>
    <w:next w:val="Default"/>
    <w:uiPriority w:val="99"/>
    <w:qFormat/>
    <w:rsid w:val="00F0625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0625F"/>
    <w:pPr>
      <w:widowControl w:val="0"/>
      <w:spacing w:after="480"/>
    </w:pPr>
    <w:rPr>
      <w:rFonts w:ascii="Granjon LT Std" w:hAnsi="Granjon LT Std"/>
      <w:color w:val="auto"/>
    </w:rPr>
  </w:style>
  <w:style w:type="paragraph" w:customStyle="1" w:styleId="CM10">
    <w:name w:val="CM10"/>
    <w:basedOn w:val="Default"/>
    <w:next w:val="Default"/>
    <w:uiPriority w:val="99"/>
    <w:qFormat/>
    <w:rsid w:val="00F0625F"/>
    <w:pPr>
      <w:widowControl w:val="0"/>
      <w:spacing w:line="320" w:lineRule="atLeast"/>
    </w:pPr>
    <w:rPr>
      <w:rFonts w:ascii="Granjon LT Std" w:hAnsi="Granjon LT Std"/>
      <w:color w:val="auto"/>
    </w:rPr>
  </w:style>
  <w:style w:type="paragraph" w:customStyle="1" w:styleId="bold">
    <w:name w:val="bold"/>
    <w:basedOn w:val="Normal"/>
    <w:uiPriority w:val="99"/>
    <w:qFormat/>
    <w:rsid w:val="00F0625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0625F"/>
    <w:rPr>
      <w:rFonts w:ascii="Arial Narrow" w:eastAsia="Times New Roman" w:hAnsi="Arial Narrow"/>
      <w:strike/>
      <w:szCs w:val="20"/>
    </w:rPr>
  </w:style>
  <w:style w:type="paragraph" w:customStyle="1" w:styleId="textbodyblack">
    <w:name w:val="textbodyblack"/>
    <w:basedOn w:val="Normal"/>
    <w:uiPriority w:val="99"/>
    <w:qFormat/>
    <w:rsid w:val="00F0625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0625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062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062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0625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0625F"/>
    <w:rPr>
      <w:rFonts w:ascii="Georgia" w:eastAsia="Times New Roman" w:hAnsi="Georgia"/>
      <w:b/>
      <w:bCs/>
      <w:szCs w:val="16"/>
      <w:u w:val="single"/>
    </w:rPr>
  </w:style>
  <w:style w:type="paragraph" w:customStyle="1" w:styleId="CiteCorrected">
    <w:name w:val="Cite Corrected"/>
    <w:basedOn w:val="Normal"/>
    <w:link w:val="CiteCorrectedChar"/>
    <w:qFormat/>
    <w:rsid w:val="00F0625F"/>
    <w:rPr>
      <w:rFonts w:ascii="Georgia" w:eastAsia="Times New Roman" w:hAnsi="Georgia"/>
      <w:b/>
      <w:bCs/>
      <w:sz w:val="24"/>
      <w:szCs w:val="16"/>
      <w:u w:val="single"/>
    </w:rPr>
  </w:style>
  <w:style w:type="paragraph" w:customStyle="1" w:styleId="CardText20">
    <w:name w:val="Card Text 2"/>
    <w:basedOn w:val="CardText10"/>
    <w:link w:val="CardText2Char"/>
    <w:qFormat/>
    <w:rsid w:val="00F0625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F0625F"/>
    <w:pPr>
      <w:ind w:left="288"/>
    </w:pPr>
    <w:rPr>
      <w:rFonts w:eastAsia="SimSun"/>
      <w:szCs w:val="20"/>
      <w:lang w:eastAsia="zh-CN"/>
    </w:rPr>
  </w:style>
  <w:style w:type="paragraph" w:customStyle="1" w:styleId="BriefTitle2">
    <w:name w:val="Brief Title 2"/>
    <w:basedOn w:val="BriefTitle"/>
    <w:uiPriority w:val="99"/>
    <w:qFormat/>
    <w:rsid w:val="00F0625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0625F"/>
    <w:rPr>
      <w:u w:val="single"/>
    </w:rPr>
  </w:style>
  <w:style w:type="paragraph" w:customStyle="1" w:styleId="StyleCardText11ptUnderline">
    <w:name w:val="Style Card Text + 11 pt Underline"/>
    <w:link w:val="StyleCardText11ptUnderlineChar"/>
    <w:qFormat/>
    <w:rsid w:val="00F0625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0625F"/>
    <w:rPr>
      <w:rFonts w:ascii="Georgia" w:hAnsi="Georgia"/>
      <w:sz w:val="16"/>
    </w:rPr>
  </w:style>
  <w:style w:type="paragraph" w:customStyle="1" w:styleId="StyleMinimizedText11pt">
    <w:name w:val="Style Minimized Text + 11 pt"/>
    <w:basedOn w:val="Normal"/>
    <w:link w:val="StyleMinimizedText11ptChar"/>
    <w:qFormat/>
    <w:rsid w:val="00F0625F"/>
    <w:rPr>
      <w:rFonts w:ascii="Georgia" w:hAnsi="Georgia"/>
      <w:sz w:val="16"/>
    </w:rPr>
  </w:style>
  <w:style w:type="character" w:customStyle="1" w:styleId="StyleMinimizedText11pt1Char">
    <w:name w:val="Style Minimized Text + 11 pt1 Char"/>
    <w:basedOn w:val="DefaultParagraphFont"/>
    <w:link w:val="StyleMinimizedText11pt1"/>
    <w:locked/>
    <w:rsid w:val="00F0625F"/>
    <w:rPr>
      <w:rFonts w:ascii="Georgia" w:hAnsi="Georgia"/>
      <w:sz w:val="16"/>
    </w:rPr>
  </w:style>
  <w:style w:type="paragraph" w:customStyle="1" w:styleId="StyleMinimizedText11pt1">
    <w:name w:val="Style Minimized Text + 11 pt1"/>
    <w:basedOn w:val="Normal"/>
    <w:link w:val="StyleMinimizedText11pt1Char"/>
    <w:qFormat/>
    <w:rsid w:val="00F0625F"/>
    <w:rPr>
      <w:rFonts w:ascii="Georgia" w:hAnsi="Georgia"/>
      <w:sz w:val="16"/>
    </w:rPr>
  </w:style>
  <w:style w:type="character" w:customStyle="1" w:styleId="Debate-CardSmalltextF2Char">
    <w:name w:val="Debate- Card Small text F2 Char"/>
    <w:link w:val="Debate-CardSmalltextF2"/>
    <w:locked/>
    <w:rsid w:val="00F0625F"/>
    <w:rPr>
      <w:rFonts w:ascii="Arial Narrow" w:hAnsi="Arial Narrow"/>
      <w:sz w:val="16"/>
    </w:rPr>
  </w:style>
  <w:style w:type="paragraph" w:customStyle="1" w:styleId="Debate-CardSmalltextF2">
    <w:name w:val="Debate- Card Small text F2"/>
    <w:basedOn w:val="Normal"/>
    <w:next w:val="Normal"/>
    <w:link w:val="Debate-CardSmalltextF2Char"/>
    <w:qFormat/>
    <w:rsid w:val="00F0625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0625F"/>
    <w:rPr>
      <w:rFonts w:ascii="Arial Narrow" w:hAnsi="Arial Narrow"/>
      <w:b/>
      <w:sz w:val="18"/>
      <w:u w:val="single"/>
    </w:rPr>
  </w:style>
  <w:style w:type="paragraph" w:customStyle="1" w:styleId="Debate-EmphasizedText-F5">
    <w:name w:val="Debate- Emphasized Text- F5"/>
    <w:basedOn w:val="Normal"/>
    <w:link w:val="Debate-EmphasizedText-F5Char"/>
    <w:qFormat/>
    <w:rsid w:val="00F0625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0625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0625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0625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0625F"/>
    <w:rPr>
      <w:rFonts w:ascii="Times New Roman" w:eastAsia="Times New Roman" w:hAnsi="Times New Roman" w:cs="Calibri"/>
      <w:sz w:val="16"/>
    </w:rPr>
  </w:style>
  <w:style w:type="character" w:customStyle="1" w:styleId="CardStyleChar">
    <w:name w:val="Card Style Char"/>
    <w:link w:val="CardStyle0"/>
    <w:locked/>
    <w:rsid w:val="00F0625F"/>
    <w:rPr>
      <w:rFonts w:ascii="Calibri" w:eastAsia="Times New Roman" w:hAnsi="Calibri"/>
      <w:sz w:val="22"/>
    </w:rPr>
  </w:style>
  <w:style w:type="paragraph" w:customStyle="1" w:styleId="emactive">
    <w:name w:val="emactive"/>
    <w:basedOn w:val="Normal"/>
    <w:uiPriority w:val="99"/>
    <w:qFormat/>
    <w:rsid w:val="00F0625F"/>
    <w:pPr>
      <w:spacing w:before="100" w:beforeAutospacing="1" w:after="100" w:afterAutospacing="1"/>
    </w:pPr>
    <w:rPr>
      <w:rFonts w:eastAsia="Times New Roman"/>
      <w:sz w:val="24"/>
    </w:rPr>
  </w:style>
  <w:style w:type="paragraph" w:customStyle="1" w:styleId="emready">
    <w:name w:val="emready"/>
    <w:basedOn w:val="Normal"/>
    <w:uiPriority w:val="99"/>
    <w:qFormat/>
    <w:rsid w:val="00F0625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0625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0625F"/>
    <w:rPr>
      <w:rFonts w:ascii="Georgia" w:eastAsia="Times New Roman" w:hAnsi="Georgia" w:cs="Times New Roman"/>
      <w:b/>
      <w:sz w:val="24"/>
      <w:u w:val="single"/>
    </w:rPr>
  </w:style>
  <w:style w:type="character" w:customStyle="1" w:styleId="CardHighlightChar">
    <w:name w:val="Card Highlight Char"/>
    <w:link w:val="CardHighlight"/>
    <w:locked/>
    <w:rsid w:val="00F0625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0625F"/>
    <w:pPr>
      <w:shd w:val="clear" w:color="auto" w:fill="66FFFF"/>
    </w:pPr>
    <w:rPr>
      <w:rFonts w:eastAsia="Calibri" w:cs="Calibri"/>
      <w:sz w:val="24"/>
      <w:u w:val="single"/>
    </w:rPr>
  </w:style>
  <w:style w:type="character" w:customStyle="1" w:styleId="BlockHeaderHiddenChar">
    <w:name w:val="Block Header Hidden Char"/>
    <w:link w:val="BlockHeaderHidden"/>
    <w:locked/>
    <w:rsid w:val="00F0625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0625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0625F"/>
    <w:pPr>
      <w:spacing w:before="100" w:beforeAutospacing="1" w:after="100" w:afterAutospacing="1"/>
    </w:pPr>
    <w:rPr>
      <w:rFonts w:eastAsia="Times New Roman"/>
      <w:sz w:val="24"/>
    </w:rPr>
  </w:style>
  <w:style w:type="paragraph" w:customStyle="1" w:styleId="norma">
    <w:name w:val="norma"/>
    <w:basedOn w:val="Heading3"/>
    <w:uiPriority w:val="99"/>
    <w:qFormat/>
    <w:rsid w:val="00F0625F"/>
    <w:rPr>
      <w:rFonts w:eastAsia="MS Gothic" w:cs="Arial"/>
      <w:bCs w:val="0"/>
      <w:sz w:val="24"/>
      <w:szCs w:val="24"/>
    </w:rPr>
  </w:style>
  <w:style w:type="paragraph" w:customStyle="1" w:styleId="nromal">
    <w:name w:val="nromal"/>
    <w:basedOn w:val="Normal"/>
    <w:uiPriority w:val="99"/>
    <w:qFormat/>
    <w:rsid w:val="00F0625F"/>
    <w:pPr>
      <w:keepNext/>
      <w:keepLines/>
      <w:spacing w:before="200"/>
      <w:outlineLvl w:val="3"/>
    </w:pPr>
    <w:rPr>
      <w:rFonts w:eastAsia="Times New Roman" w:cs="Cambria"/>
      <w:b/>
      <w:iCs/>
    </w:rPr>
  </w:style>
  <w:style w:type="paragraph" w:customStyle="1" w:styleId="natural">
    <w:name w:val="natural"/>
    <w:basedOn w:val="Normal"/>
    <w:uiPriority w:val="99"/>
    <w:qFormat/>
    <w:rsid w:val="00F0625F"/>
    <w:pPr>
      <w:keepNext/>
      <w:keepLines/>
      <w:spacing w:before="200"/>
      <w:outlineLvl w:val="3"/>
    </w:pPr>
    <w:rPr>
      <w:rFonts w:eastAsia="Times New Roman"/>
      <w:b/>
      <w:iCs/>
    </w:rPr>
  </w:style>
  <w:style w:type="paragraph" w:customStyle="1" w:styleId="nroaml">
    <w:name w:val="nroaml"/>
    <w:basedOn w:val="Normal"/>
    <w:uiPriority w:val="99"/>
    <w:qFormat/>
    <w:rsid w:val="00F0625F"/>
    <w:pPr>
      <w:keepNext/>
      <w:keepLines/>
      <w:spacing w:before="200"/>
      <w:outlineLvl w:val="3"/>
    </w:pPr>
    <w:rPr>
      <w:rFonts w:eastAsia="Times New Roman"/>
      <w:b/>
      <w:iCs/>
    </w:rPr>
  </w:style>
  <w:style w:type="paragraph" w:customStyle="1" w:styleId="noraml">
    <w:name w:val="noraml"/>
    <w:basedOn w:val="Normal"/>
    <w:uiPriority w:val="99"/>
    <w:qFormat/>
    <w:rsid w:val="00F0625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0625F"/>
    <w:rPr>
      <w:rFonts w:ascii="Georgia" w:eastAsia="Calibri" w:hAnsi="Georgia"/>
      <w:sz w:val="16"/>
      <w:szCs w:val="16"/>
    </w:rPr>
  </w:style>
  <w:style w:type="paragraph" w:customStyle="1" w:styleId="SmallSizeParagraph">
    <w:name w:val="Small Size Paragraph"/>
    <w:basedOn w:val="Normal"/>
    <w:link w:val="SmallSizeParagraphChar"/>
    <w:qFormat/>
    <w:rsid w:val="00F0625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0625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0625F"/>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F0625F"/>
    <w:rPr>
      <w:rFonts w:ascii="Arial" w:eastAsia="Calibri" w:hAnsi="Arial" w:cs="Arial"/>
      <w:kern w:val="2"/>
      <w:sz w:val="14"/>
      <w:szCs w:val="14"/>
      <w:lang w:eastAsia="zh-TW"/>
    </w:rPr>
  </w:style>
  <w:style w:type="paragraph" w:customStyle="1" w:styleId="CardT1">
    <w:name w:val="CardT1"/>
    <w:basedOn w:val="Normal"/>
    <w:link w:val="CardT1Char"/>
    <w:qFormat/>
    <w:rsid w:val="00F0625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0625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0625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0625F"/>
    <w:pPr>
      <w:spacing w:before="100" w:beforeAutospacing="1" w:after="100" w:afterAutospacing="1"/>
    </w:pPr>
    <w:rPr>
      <w:rFonts w:eastAsia="Times New Roman"/>
      <w:sz w:val="24"/>
    </w:rPr>
  </w:style>
  <w:style w:type="paragraph" w:customStyle="1" w:styleId="CiteReal">
    <w:name w:val="Cite Real"/>
    <w:basedOn w:val="Normal"/>
    <w:next w:val="Normal"/>
    <w:qFormat/>
    <w:rsid w:val="00F0625F"/>
    <w:rPr>
      <w:rFonts w:ascii="Arial" w:eastAsia="MS Mincho" w:hAnsi="Arial"/>
      <w:b/>
      <w:sz w:val="24"/>
      <w:u w:val="single"/>
    </w:rPr>
  </w:style>
  <w:style w:type="paragraph" w:customStyle="1" w:styleId="2909F619802848F09E01365C32F34654">
    <w:name w:val="2909F619802848F09E01365C32F34654"/>
    <w:uiPriority w:val="99"/>
    <w:qFormat/>
    <w:rsid w:val="00F0625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0625F"/>
    <w:rPr>
      <w:rFonts w:ascii="Georgia" w:eastAsia="Calibri" w:hAnsi="Georgia"/>
      <w:u w:val="single"/>
      <w:lang w:val="x-none" w:eastAsia="zh-CN"/>
    </w:rPr>
  </w:style>
  <w:style w:type="paragraph" w:customStyle="1" w:styleId="UnderlineS">
    <w:name w:val="Underline S"/>
    <w:basedOn w:val="Normal"/>
    <w:link w:val="UnderlineSChar"/>
    <w:qFormat/>
    <w:rsid w:val="00F0625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0625F"/>
    <w:rPr>
      <w:rFonts w:ascii="Georgia" w:eastAsia="SimSun" w:hAnsi="Georgia"/>
      <w:sz w:val="12"/>
    </w:rPr>
  </w:style>
  <w:style w:type="paragraph" w:customStyle="1" w:styleId="Ununderlined">
    <w:name w:val="Ununderlined"/>
    <w:basedOn w:val="Normal"/>
    <w:link w:val="UnunderlinedChar"/>
    <w:qFormat/>
    <w:rsid w:val="00F0625F"/>
    <w:rPr>
      <w:rFonts w:ascii="Georgia" w:eastAsia="SimSun" w:hAnsi="Georgia"/>
      <w:sz w:val="12"/>
    </w:rPr>
  </w:style>
  <w:style w:type="character" w:customStyle="1" w:styleId="HighlightingChar">
    <w:name w:val="Highlighting Char"/>
    <w:link w:val="Highlighting"/>
    <w:locked/>
    <w:rsid w:val="00F0625F"/>
    <w:rPr>
      <w:rFonts w:ascii="Georgia" w:eastAsia="SimSun" w:hAnsi="Georgia"/>
      <w:u w:val="thick"/>
    </w:rPr>
  </w:style>
  <w:style w:type="paragraph" w:customStyle="1" w:styleId="Highlighting">
    <w:name w:val="Highlighting"/>
    <w:basedOn w:val="Normal"/>
    <w:link w:val="HighlightingChar"/>
    <w:autoRedefine/>
    <w:qFormat/>
    <w:rsid w:val="00F0625F"/>
    <w:rPr>
      <w:rFonts w:ascii="Georgia" w:eastAsia="SimSun" w:hAnsi="Georgia"/>
      <w:sz w:val="24"/>
      <w:u w:val="thick"/>
    </w:rPr>
  </w:style>
  <w:style w:type="character" w:customStyle="1" w:styleId="CITEChar">
    <w:name w:val="CITE Char"/>
    <w:link w:val="CITE"/>
    <w:locked/>
    <w:rsid w:val="00F0625F"/>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0625F"/>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0625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0625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0625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0625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0625F"/>
    <w:rPr>
      <w:b/>
      <w:sz w:val="28"/>
    </w:rPr>
  </w:style>
  <w:style w:type="character" w:customStyle="1" w:styleId="SourcenameChar">
    <w:name w:val="Source name Char"/>
    <w:link w:val="Sourcename"/>
    <w:locked/>
    <w:rsid w:val="00F0625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0625F"/>
    <w:rPr>
      <w:b/>
      <w:bCs/>
      <w:sz w:val="20"/>
    </w:rPr>
  </w:style>
  <w:style w:type="character" w:customStyle="1" w:styleId="underlinedcardChar">
    <w:name w:val="underlined card Char"/>
    <w:link w:val="underlinedcard0"/>
    <w:locked/>
    <w:rsid w:val="00F0625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0625F"/>
    <w:rPr>
      <w:sz w:val="24"/>
      <w:u w:val="single"/>
    </w:rPr>
  </w:style>
  <w:style w:type="paragraph" w:customStyle="1" w:styleId="FullText">
    <w:name w:val="Full Text"/>
    <w:basedOn w:val="Normal"/>
    <w:uiPriority w:val="99"/>
    <w:qFormat/>
    <w:rsid w:val="00F0625F"/>
    <w:rPr>
      <w:rFonts w:eastAsia="Times New Roman"/>
      <w:sz w:val="16"/>
    </w:rPr>
  </w:style>
  <w:style w:type="character" w:customStyle="1" w:styleId="TextUnderlineChar">
    <w:name w:val="Text Underline Char"/>
    <w:link w:val="TextUnderline"/>
    <w:locked/>
    <w:rsid w:val="00F0625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0625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0625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0625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0625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0625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0625F"/>
    <w:pPr>
      <w:spacing w:before="240"/>
      <w:outlineLvl w:val="2"/>
    </w:pPr>
    <w:rPr>
      <w:rFonts w:eastAsia="Times New Roman"/>
      <w:b/>
    </w:rPr>
  </w:style>
  <w:style w:type="character" w:customStyle="1" w:styleId="CiteCardChar">
    <w:name w:val="Cite_Card Char"/>
    <w:link w:val="CiteCard0"/>
    <w:locked/>
    <w:rsid w:val="00F0625F"/>
    <w:rPr>
      <w:rFonts w:ascii="Times New Roman" w:eastAsia="Times New Roman" w:hAnsi="Times New Roman" w:cs="Arial"/>
      <w:bCs/>
      <w:sz w:val="20"/>
      <w:szCs w:val="20"/>
    </w:rPr>
  </w:style>
  <w:style w:type="paragraph" w:customStyle="1" w:styleId="CiteCard0">
    <w:name w:val="Cite_Card"/>
    <w:link w:val="CiteCardChar"/>
    <w:qFormat/>
    <w:rsid w:val="00F0625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0625F"/>
    <w:pPr>
      <w:widowControl w:val="0"/>
    </w:pPr>
    <w:rPr>
      <w:rFonts w:eastAsia="MS Mincho"/>
      <w:color w:val="auto"/>
    </w:rPr>
  </w:style>
  <w:style w:type="character" w:customStyle="1" w:styleId="StyleStyle49pt6Char">
    <w:name w:val="Style Style4 + 9 pt6 Char"/>
    <w:basedOn w:val="Style4Char"/>
    <w:link w:val="StyleStyle49pt6"/>
    <w:locked/>
    <w:rsid w:val="00F0625F"/>
    <w:rPr>
      <w:rFonts w:ascii="Georgia" w:eastAsia="Times New Roman" w:hAnsi="Georgia"/>
      <w:u w:val="single"/>
      <w:lang w:val="x-none"/>
    </w:rPr>
  </w:style>
  <w:style w:type="paragraph" w:customStyle="1" w:styleId="StyleStyle49pt6">
    <w:name w:val="Style Style4 + 9 pt6"/>
    <w:basedOn w:val="Style4"/>
    <w:link w:val="StyleStyle49pt6Char"/>
    <w:qFormat/>
    <w:rsid w:val="00F0625F"/>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0625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0625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0625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0625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0625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0625F"/>
    <w:rPr>
      <w:rFonts w:ascii="Georgia" w:hAnsi="Georgia" w:cs="Calibri"/>
      <w:b/>
      <w:bCs/>
      <w:sz w:val="24"/>
      <w:u w:val="single"/>
    </w:rPr>
  </w:style>
  <w:style w:type="character" w:customStyle="1" w:styleId="DebatenoramlChar">
    <w:name w:val="Debatenoraml Char"/>
    <w:link w:val="Debatenoraml"/>
    <w:locked/>
    <w:rsid w:val="00F0625F"/>
    <w:rPr>
      <w:rFonts w:ascii="Times New Roman" w:hAnsi="Times New Roman" w:cs="Times New Roman"/>
    </w:rPr>
  </w:style>
  <w:style w:type="paragraph" w:customStyle="1" w:styleId="Debatenoraml">
    <w:name w:val="Debatenoraml"/>
    <w:basedOn w:val="NoSpacing"/>
    <w:link w:val="DebatenoramlChar"/>
    <w:qFormat/>
    <w:rsid w:val="00F0625F"/>
    <w:pPr>
      <w:spacing w:before="0" w:line="240" w:lineRule="auto"/>
    </w:pPr>
    <w:rPr>
      <w:rFonts w:ascii="Times New Roman" w:hAnsi="Times New Roman" w:cs="Times New Roman"/>
    </w:rPr>
  </w:style>
  <w:style w:type="paragraph" w:customStyle="1" w:styleId="SynergyTag">
    <w:name w:val="SynergyTag"/>
    <w:basedOn w:val="Normal"/>
    <w:uiPriority w:val="99"/>
    <w:qFormat/>
    <w:rsid w:val="00F0625F"/>
    <w:rPr>
      <w:rFonts w:eastAsia="Calibri"/>
      <w:b/>
    </w:rPr>
  </w:style>
  <w:style w:type="character" w:customStyle="1" w:styleId="QualsChar">
    <w:name w:val="Quals Char"/>
    <w:link w:val="Quals"/>
    <w:locked/>
    <w:rsid w:val="00F0625F"/>
    <w:rPr>
      <w:rFonts w:ascii="Georgia" w:eastAsia="Calibri" w:hAnsi="Georgia"/>
      <w:sz w:val="18"/>
    </w:rPr>
  </w:style>
  <w:style w:type="paragraph" w:customStyle="1" w:styleId="Quals">
    <w:name w:val="Quals"/>
    <w:basedOn w:val="Normal"/>
    <w:link w:val="QualsChar"/>
    <w:qFormat/>
    <w:rsid w:val="00F0625F"/>
    <w:rPr>
      <w:rFonts w:ascii="Georgia" w:eastAsia="Calibri" w:hAnsi="Georgia"/>
      <w:sz w:val="18"/>
    </w:rPr>
  </w:style>
  <w:style w:type="paragraph" w:customStyle="1" w:styleId="times">
    <w:name w:val="times"/>
    <w:basedOn w:val="Normal"/>
    <w:qFormat/>
    <w:rsid w:val="00F0625F"/>
    <w:pPr>
      <w:spacing w:before="100" w:beforeAutospacing="1" w:after="100" w:afterAutospacing="1"/>
    </w:pPr>
    <w:rPr>
      <w:rFonts w:eastAsia="Times New Roman"/>
      <w:sz w:val="24"/>
    </w:rPr>
  </w:style>
  <w:style w:type="paragraph" w:customStyle="1" w:styleId="BodyA">
    <w:name w:val="Body A"/>
    <w:uiPriority w:val="99"/>
    <w:qFormat/>
    <w:rsid w:val="00F0625F"/>
    <w:rPr>
      <w:rFonts w:ascii="Helvetica" w:eastAsia="ヒラギノ角ゴ Pro W3" w:hAnsi="Helvetica" w:cs="Times New Roman"/>
      <w:color w:val="000000"/>
      <w:szCs w:val="20"/>
    </w:rPr>
  </w:style>
  <w:style w:type="character" w:customStyle="1" w:styleId="StarredChar">
    <w:name w:val="Starred Char"/>
    <w:link w:val="Starred"/>
    <w:locked/>
    <w:rsid w:val="00F0625F"/>
    <w:rPr>
      <w:rFonts w:ascii="Georgia" w:eastAsia="Times New Roman" w:hAnsi="Georgia"/>
      <w:b/>
      <w:caps/>
      <w:szCs w:val="28"/>
      <w:u w:val="single"/>
    </w:rPr>
  </w:style>
  <w:style w:type="paragraph" w:customStyle="1" w:styleId="Starred">
    <w:name w:val="Starred"/>
    <w:basedOn w:val="Normal"/>
    <w:link w:val="StarredChar"/>
    <w:qFormat/>
    <w:rsid w:val="00F0625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0625F"/>
    <w:rPr>
      <w:rFonts w:ascii="Georgia" w:eastAsia="Times New Roman" w:hAnsi="Georgia"/>
      <w:b/>
      <w:caps/>
      <w:szCs w:val="28"/>
      <w:u w:val="single"/>
    </w:rPr>
  </w:style>
  <w:style w:type="paragraph" w:customStyle="1" w:styleId="NotStarred">
    <w:name w:val="NotStarred"/>
    <w:basedOn w:val="Normal"/>
    <w:link w:val="NotStarredChar"/>
    <w:qFormat/>
    <w:rsid w:val="00F0625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0625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0625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0625F"/>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F0625F"/>
    <w:rPr>
      <w:rFonts w:ascii="Georgia" w:eastAsia="Calibri" w:hAnsi="Georgia"/>
      <w:b/>
    </w:rPr>
  </w:style>
  <w:style w:type="paragraph" w:customStyle="1" w:styleId="H4Tag">
    <w:name w:val="H4 (Tag)"/>
    <w:basedOn w:val="Normal"/>
    <w:link w:val="H4TagChar1"/>
    <w:qFormat/>
    <w:rsid w:val="00F0625F"/>
    <w:rPr>
      <w:rFonts w:ascii="Georgia" w:eastAsia="Calibri" w:hAnsi="Georgia"/>
      <w:b/>
      <w:sz w:val="24"/>
    </w:rPr>
  </w:style>
  <w:style w:type="paragraph" w:customStyle="1" w:styleId="CM25">
    <w:name w:val="CM25"/>
    <w:basedOn w:val="Default"/>
    <w:next w:val="Default"/>
    <w:qFormat/>
    <w:rsid w:val="00F0625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0625F"/>
    <w:rPr>
      <w:rFonts w:ascii="Georgia" w:hAnsi="Georgia"/>
      <w:b/>
    </w:rPr>
  </w:style>
  <w:style w:type="paragraph" w:customStyle="1" w:styleId="Debate-CardTagandCite-F6">
    <w:name w:val="Debate- Card Tag and Cite- F6"/>
    <w:basedOn w:val="Normal"/>
    <w:link w:val="Debate-CardTagandCite-F6Char"/>
    <w:qFormat/>
    <w:rsid w:val="00F0625F"/>
    <w:pPr>
      <w:contextualSpacing/>
    </w:pPr>
    <w:rPr>
      <w:rFonts w:ascii="Georgia" w:hAnsi="Georgia"/>
      <w:b/>
      <w:sz w:val="24"/>
    </w:rPr>
  </w:style>
  <w:style w:type="paragraph" w:customStyle="1" w:styleId="Cardtext0">
    <w:name w:val="Card text"/>
    <w:link w:val="CardtextChar0"/>
    <w:qFormat/>
    <w:rsid w:val="00F0625F"/>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F0625F"/>
    <w:rPr>
      <w:rFonts w:ascii="Georgia" w:eastAsia="Times New Roman" w:hAnsi="Georgia"/>
      <w:b/>
      <w:szCs w:val="28"/>
      <w:u w:val="single"/>
    </w:rPr>
  </w:style>
  <w:style w:type="paragraph" w:customStyle="1" w:styleId="NewHeading2">
    <w:name w:val="NewHeading2"/>
    <w:basedOn w:val="Normal"/>
    <w:link w:val="NewHeading2Char"/>
    <w:qFormat/>
    <w:rsid w:val="00F0625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0625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0625F"/>
    <w:rPr>
      <w:rFonts w:eastAsia="Calibri"/>
    </w:rPr>
  </w:style>
  <w:style w:type="paragraph" w:customStyle="1" w:styleId="Card6pt">
    <w:name w:val="Card 6pt"/>
    <w:basedOn w:val="card"/>
    <w:uiPriority w:val="99"/>
    <w:qFormat/>
    <w:rsid w:val="00F0625F"/>
    <w:rPr>
      <w:rFonts w:ascii="Georgia" w:eastAsia="Calibri" w:hAnsi="Georgia"/>
      <w:bCs/>
      <w:color w:val="000000"/>
      <w:sz w:val="12"/>
      <w:szCs w:val="20"/>
    </w:rPr>
  </w:style>
  <w:style w:type="character" w:customStyle="1" w:styleId="FullCiteChar">
    <w:name w:val="Full Cite Char"/>
    <w:link w:val="FullCite"/>
    <w:locked/>
    <w:rsid w:val="00F0625F"/>
    <w:rPr>
      <w:rFonts w:ascii="Garamond" w:eastAsia="Calibri" w:hAnsi="Garamond"/>
    </w:rPr>
  </w:style>
  <w:style w:type="paragraph" w:customStyle="1" w:styleId="FullCite">
    <w:name w:val="Full Cite"/>
    <w:basedOn w:val="Normal"/>
    <w:next w:val="Normal"/>
    <w:link w:val="FullCiteChar"/>
    <w:qFormat/>
    <w:rsid w:val="00F0625F"/>
    <w:rPr>
      <w:rFonts w:ascii="Garamond" w:eastAsia="Calibri" w:hAnsi="Garamond"/>
      <w:sz w:val="24"/>
    </w:rPr>
  </w:style>
  <w:style w:type="character" w:customStyle="1" w:styleId="StyleCardStyleBlackUnderlineChar">
    <w:name w:val="Style Card Style + Black Underline Char"/>
    <w:link w:val="StyleCardStyleBlackUnderline"/>
    <w:locked/>
    <w:rsid w:val="00F0625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0625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0625F"/>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0625F"/>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F0625F"/>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F0625F"/>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F0625F"/>
    <w:rPr>
      <w:rFonts w:ascii="Georgia" w:eastAsia="SimSun" w:hAnsi="Georgia"/>
      <w:b/>
      <w:bCs/>
      <w:sz w:val="24"/>
      <w:u w:val="single"/>
      <w:lang w:eastAsia="zh-CN"/>
    </w:rPr>
  </w:style>
  <w:style w:type="paragraph" w:customStyle="1" w:styleId="CM27">
    <w:name w:val="CM27"/>
    <w:basedOn w:val="Default"/>
    <w:next w:val="Default"/>
    <w:qFormat/>
    <w:rsid w:val="00F0625F"/>
    <w:pPr>
      <w:spacing w:after="200" w:line="276" w:lineRule="auto"/>
    </w:pPr>
    <w:rPr>
      <w:rFonts w:eastAsia="Calibri"/>
      <w:color w:val="auto"/>
      <w:sz w:val="22"/>
    </w:rPr>
  </w:style>
  <w:style w:type="paragraph" w:customStyle="1" w:styleId="font-null">
    <w:name w:val="font-null"/>
    <w:basedOn w:val="Normal"/>
    <w:uiPriority w:val="99"/>
    <w:qFormat/>
    <w:rsid w:val="00F0625F"/>
    <w:pPr>
      <w:spacing w:before="100" w:beforeAutospacing="1" w:after="100" w:afterAutospacing="1"/>
    </w:pPr>
    <w:rPr>
      <w:rFonts w:eastAsia="Times New Roman"/>
      <w:sz w:val="24"/>
    </w:rPr>
  </w:style>
  <w:style w:type="paragraph" w:customStyle="1" w:styleId="rteindent1">
    <w:name w:val="rteindent1"/>
    <w:basedOn w:val="Normal"/>
    <w:uiPriority w:val="99"/>
    <w:qFormat/>
    <w:rsid w:val="00F0625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0625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0625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0625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0625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0625F"/>
    <w:pPr>
      <w:spacing w:before="100" w:beforeAutospacing="1" w:after="100" w:afterAutospacing="1"/>
    </w:pPr>
    <w:rPr>
      <w:rFonts w:eastAsia="Times New Roman"/>
      <w:sz w:val="24"/>
    </w:rPr>
  </w:style>
  <w:style w:type="paragraph" w:customStyle="1" w:styleId="class">
    <w:name w:val="class"/>
    <w:basedOn w:val="Normal"/>
    <w:uiPriority w:val="99"/>
    <w:qFormat/>
    <w:rsid w:val="00F0625F"/>
    <w:pPr>
      <w:spacing w:before="100" w:beforeAutospacing="1" w:after="100" w:afterAutospacing="1"/>
    </w:pPr>
    <w:rPr>
      <w:rFonts w:eastAsia="Times New Roman"/>
      <w:sz w:val="24"/>
    </w:rPr>
  </w:style>
  <w:style w:type="character" w:customStyle="1" w:styleId="blocktitleChar0">
    <w:name w:val="block title Char"/>
    <w:link w:val="blocktitle0"/>
    <w:locked/>
    <w:rsid w:val="00F0625F"/>
    <w:rPr>
      <w:rFonts w:ascii="Calibri" w:eastAsia="Calibri" w:hAnsi="Calibri"/>
      <w:b/>
      <w:caps/>
      <w:sz w:val="28"/>
      <w:szCs w:val="28"/>
      <w:lang w:val="es-ES"/>
    </w:rPr>
  </w:style>
  <w:style w:type="paragraph" w:customStyle="1" w:styleId="Pa6">
    <w:name w:val="Pa6"/>
    <w:basedOn w:val="Normal"/>
    <w:next w:val="Normal"/>
    <w:uiPriority w:val="99"/>
    <w:qFormat/>
    <w:rsid w:val="00F0625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0625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0625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0625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0625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0625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0625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0625F"/>
    <w:pPr>
      <w:spacing w:after="160" w:line="259" w:lineRule="auto"/>
    </w:pPr>
    <w:rPr>
      <w:rFonts w:ascii="Georgia" w:eastAsia="SimSun" w:hAnsi="Georgia"/>
      <w:b/>
      <w:bCs/>
      <w:lang w:val="en-US"/>
    </w:rPr>
  </w:style>
  <w:style w:type="paragraph" w:customStyle="1" w:styleId="summary">
    <w:name w:val="summary"/>
    <w:basedOn w:val="Normal"/>
    <w:uiPriority w:val="99"/>
    <w:qFormat/>
    <w:rsid w:val="00F0625F"/>
    <w:pPr>
      <w:spacing w:before="100" w:beforeAutospacing="1" w:after="100" w:afterAutospacing="1"/>
    </w:pPr>
    <w:rPr>
      <w:rFonts w:eastAsia="Times New Roman"/>
      <w:sz w:val="24"/>
    </w:rPr>
  </w:style>
  <w:style w:type="paragraph" w:customStyle="1" w:styleId="Caption2">
    <w:name w:val="Caption2"/>
    <w:basedOn w:val="Normal"/>
    <w:uiPriority w:val="99"/>
    <w:qFormat/>
    <w:rsid w:val="00F0625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0625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0625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0625F"/>
    <w:pPr>
      <w:jc w:val="center"/>
    </w:pPr>
    <w:rPr>
      <w:rFonts w:ascii="Book Antiqua" w:eastAsia="Times New Roman" w:hAnsi="Book Antiqua"/>
      <w:b/>
      <w:sz w:val="28"/>
    </w:rPr>
  </w:style>
  <w:style w:type="paragraph" w:customStyle="1" w:styleId="Little">
    <w:name w:val="Little"/>
    <w:basedOn w:val="Normal"/>
    <w:next w:val="Normal"/>
    <w:link w:val="LittleChar"/>
    <w:qFormat/>
    <w:rsid w:val="00F0625F"/>
    <w:pPr>
      <w:ind w:left="288"/>
    </w:pPr>
    <w:rPr>
      <w:rFonts w:eastAsia="Times New Roman"/>
      <w:sz w:val="16"/>
    </w:rPr>
  </w:style>
  <w:style w:type="paragraph" w:customStyle="1" w:styleId="AAAcard">
    <w:name w:val="AAAcard"/>
    <w:basedOn w:val="Normal"/>
    <w:uiPriority w:val="99"/>
    <w:qFormat/>
    <w:rsid w:val="00F0625F"/>
    <w:pPr>
      <w:ind w:left="288" w:right="288"/>
    </w:pPr>
    <w:rPr>
      <w:rFonts w:eastAsia="Times New Roman"/>
    </w:rPr>
  </w:style>
  <w:style w:type="paragraph" w:customStyle="1" w:styleId="Caption3">
    <w:name w:val="Caption3"/>
    <w:basedOn w:val="Normal"/>
    <w:uiPriority w:val="99"/>
    <w:qFormat/>
    <w:rsid w:val="00F0625F"/>
    <w:pPr>
      <w:spacing w:before="100" w:beforeAutospacing="1" w:after="100" w:afterAutospacing="1"/>
    </w:pPr>
    <w:rPr>
      <w:rFonts w:eastAsia="Times New Roman"/>
      <w:sz w:val="24"/>
    </w:rPr>
  </w:style>
  <w:style w:type="paragraph" w:customStyle="1" w:styleId="body-12-5">
    <w:name w:val="body-12-5"/>
    <w:basedOn w:val="Normal"/>
    <w:uiPriority w:val="99"/>
    <w:qFormat/>
    <w:rsid w:val="00F0625F"/>
    <w:pPr>
      <w:spacing w:before="100" w:beforeAutospacing="1" w:after="100" w:afterAutospacing="1"/>
    </w:pPr>
    <w:rPr>
      <w:rFonts w:eastAsia="Times New Roman"/>
      <w:sz w:val="24"/>
    </w:rPr>
  </w:style>
  <w:style w:type="paragraph" w:customStyle="1" w:styleId="infuse">
    <w:name w:val="infuse"/>
    <w:basedOn w:val="Normal"/>
    <w:uiPriority w:val="99"/>
    <w:qFormat/>
    <w:rsid w:val="00F0625F"/>
    <w:pPr>
      <w:spacing w:before="100" w:beforeAutospacing="1" w:after="100" w:afterAutospacing="1"/>
    </w:pPr>
    <w:rPr>
      <w:rFonts w:eastAsia="Times New Roman"/>
      <w:sz w:val="24"/>
    </w:rPr>
  </w:style>
  <w:style w:type="paragraph" w:customStyle="1" w:styleId="fontreg">
    <w:name w:val="font_reg"/>
    <w:basedOn w:val="Normal"/>
    <w:uiPriority w:val="99"/>
    <w:qFormat/>
    <w:rsid w:val="00F0625F"/>
    <w:pPr>
      <w:spacing w:before="100" w:beforeAutospacing="1" w:after="100" w:afterAutospacing="1"/>
    </w:pPr>
    <w:rPr>
      <w:rFonts w:eastAsia="Times New Roman"/>
      <w:sz w:val="24"/>
    </w:rPr>
  </w:style>
  <w:style w:type="paragraph" w:customStyle="1" w:styleId="CITEF3">
    <w:name w:val="CITE F3"/>
    <w:uiPriority w:val="99"/>
    <w:qFormat/>
    <w:rsid w:val="00F0625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0625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0625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0625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0625F"/>
    <w:pPr>
      <w:spacing w:after="200"/>
    </w:pPr>
    <w:rPr>
      <w:rFonts w:ascii="Calibri" w:eastAsia="Calibri" w:hAnsi="Calibri" w:cs="Times New Roman"/>
      <w:sz w:val="20"/>
      <w:szCs w:val="20"/>
      <w:u w:val="single"/>
    </w:rPr>
  </w:style>
  <w:style w:type="paragraph" w:customStyle="1" w:styleId="hotroute1">
    <w:name w:val="hot route!"/>
    <w:basedOn w:val="Normal"/>
    <w:qFormat/>
    <w:rsid w:val="00F0625F"/>
    <w:pPr>
      <w:ind w:left="144"/>
    </w:pPr>
    <w:rPr>
      <w:rFonts w:ascii="Cambria" w:eastAsia="Calibri" w:hAnsi="Cambria"/>
      <w:sz w:val="24"/>
    </w:rPr>
  </w:style>
  <w:style w:type="paragraph" w:customStyle="1" w:styleId="FreeFormA">
    <w:name w:val="Free Form A"/>
    <w:autoRedefine/>
    <w:uiPriority w:val="99"/>
    <w:qFormat/>
    <w:rsid w:val="00F0625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0625F"/>
    <w:pPr>
      <w:spacing w:before="100" w:beforeAutospacing="1" w:after="100" w:afterAutospacing="1"/>
    </w:pPr>
    <w:rPr>
      <w:rFonts w:eastAsia="Times New Roman"/>
      <w:sz w:val="24"/>
    </w:rPr>
  </w:style>
  <w:style w:type="paragraph" w:customStyle="1" w:styleId="subheader">
    <w:name w:val="subheader"/>
    <w:basedOn w:val="Normal"/>
    <w:uiPriority w:val="99"/>
    <w:qFormat/>
    <w:rsid w:val="00F0625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0625F"/>
    <w:pPr>
      <w:spacing w:before="100" w:beforeAutospacing="1" w:after="100" w:afterAutospacing="1"/>
    </w:pPr>
    <w:rPr>
      <w:rFonts w:eastAsia="Times New Roman"/>
      <w:sz w:val="24"/>
    </w:rPr>
  </w:style>
  <w:style w:type="paragraph" w:customStyle="1" w:styleId="more">
    <w:name w:val="more"/>
    <w:basedOn w:val="Normal"/>
    <w:uiPriority w:val="99"/>
    <w:qFormat/>
    <w:rsid w:val="00F0625F"/>
    <w:pPr>
      <w:spacing w:before="100" w:beforeAutospacing="1" w:after="100" w:afterAutospacing="1"/>
    </w:pPr>
    <w:rPr>
      <w:rFonts w:eastAsia="Times New Roman"/>
      <w:sz w:val="24"/>
    </w:rPr>
  </w:style>
  <w:style w:type="paragraph" w:customStyle="1" w:styleId="story">
    <w:name w:val="story"/>
    <w:basedOn w:val="Normal"/>
    <w:uiPriority w:val="99"/>
    <w:qFormat/>
    <w:rsid w:val="00F0625F"/>
    <w:pPr>
      <w:spacing w:before="100" w:beforeAutospacing="1" w:after="100" w:afterAutospacing="1"/>
    </w:pPr>
    <w:rPr>
      <w:rFonts w:eastAsia="Times New Roman"/>
      <w:sz w:val="24"/>
    </w:rPr>
  </w:style>
  <w:style w:type="paragraph" w:customStyle="1" w:styleId="H1numbered">
    <w:name w:val="H1 numbered"/>
    <w:basedOn w:val="Normal"/>
    <w:uiPriority w:val="99"/>
    <w:qFormat/>
    <w:rsid w:val="00F0625F"/>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0625F"/>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0625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0625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0625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0625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0625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0625F"/>
    <w:pPr>
      <w:widowControl w:val="0"/>
      <w:spacing w:after="63"/>
    </w:pPr>
    <w:rPr>
      <w:rFonts w:ascii="Arial" w:hAnsi="Arial"/>
      <w:color w:val="auto"/>
    </w:rPr>
  </w:style>
  <w:style w:type="paragraph" w:customStyle="1" w:styleId="CM35">
    <w:name w:val="CM35"/>
    <w:basedOn w:val="Default"/>
    <w:next w:val="Default"/>
    <w:uiPriority w:val="99"/>
    <w:qFormat/>
    <w:rsid w:val="00F0625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0625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0625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0625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0625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0625F"/>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F0625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0625F"/>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F0625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0625F"/>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0625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0625F"/>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0625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0625F"/>
    <w:rPr>
      <w:rFonts w:ascii="Georgia" w:hAnsi="Georgia"/>
      <w:sz w:val="24"/>
      <w:lang w:val="x-none" w:eastAsia="x-none"/>
    </w:rPr>
  </w:style>
  <w:style w:type="character" w:customStyle="1" w:styleId="NormalFontChar">
    <w:name w:val="Normal Font Char"/>
    <w:link w:val="NormalFont"/>
    <w:locked/>
    <w:rsid w:val="00F0625F"/>
    <w:rPr>
      <w:rFonts w:ascii="Times New Roman" w:eastAsia="Times New Roman" w:hAnsi="Times New Roman" w:cs="Times New Roman"/>
      <w:sz w:val="20"/>
      <w:szCs w:val="20"/>
    </w:rPr>
  </w:style>
  <w:style w:type="paragraph" w:customStyle="1" w:styleId="NormalFont">
    <w:name w:val="Normal Font"/>
    <w:link w:val="NormalFontChar"/>
    <w:qFormat/>
    <w:rsid w:val="00F0625F"/>
    <w:rPr>
      <w:rFonts w:ascii="Times New Roman" w:eastAsia="Times New Roman" w:hAnsi="Times New Roman" w:cs="Times New Roman"/>
      <w:sz w:val="20"/>
      <w:szCs w:val="20"/>
    </w:rPr>
  </w:style>
  <w:style w:type="paragraph" w:customStyle="1" w:styleId="StyleSmall11pt">
    <w:name w:val="Style Small + 11 pt"/>
    <w:uiPriority w:val="99"/>
    <w:qFormat/>
    <w:rsid w:val="00F0625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0625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0625F"/>
    <w:rPr>
      <w:u w:val="single"/>
      <w:lang w:val="x-none" w:eastAsia="x-none"/>
    </w:rPr>
  </w:style>
  <w:style w:type="character" w:customStyle="1" w:styleId="StyleNormalFont11ptBoldUnderlineChar">
    <w:name w:val="Style Normal Font + 11 pt Bold Underline Char"/>
    <w:link w:val="StyleNormalFont11ptBoldUnderline"/>
    <w:locked/>
    <w:rsid w:val="00F0625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0625F"/>
    <w:rPr>
      <w:b/>
      <w:bCs/>
      <w:u w:val="single"/>
      <w:lang w:val="x-none" w:eastAsia="x-none"/>
    </w:rPr>
  </w:style>
  <w:style w:type="paragraph" w:customStyle="1" w:styleId="Smallfont0">
    <w:name w:val="Smallfont"/>
    <w:basedOn w:val="Normal"/>
    <w:uiPriority w:val="99"/>
    <w:qFormat/>
    <w:rsid w:val="00F0625F"/>
    <w:rPr>
      <w:rFonts w:eastAsia="Times New Roman"/>
      <w:sz w:val="15"/>
    </w:rPr>
  </w:style>
  <w:style w:type="paragraph" w:customStyle="1" w:styleId="formatvorlage2">
    <w:name w:val="formatvorlage2"/>
    <w:basedOn w:val="Normal"/>
    <w:uiPriority w:val="99"/>
    <w:qFormat/>
    <w:rsid w:val="00F0625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0625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0625F"/>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F0625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0625F"/>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F0625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0625F"/>
    <w:pPr>
      <w:ind w:left="144"/>
    </w:pPr>
    <w:rPr>
      <w:rFonts w:ascii="Georgia" w:eastAsia="Times New Roman" w:hAnsi="Georgia"/>
      <w:sz w:val="24"/>
      <w:lang w:val="x-none" w:eastAsia="x-none"/>
    </w:rPr>
  </w:style>
  <w:style w:type="paragraph" w:customStyle="1" w:styleId="deck">
    <w:name w:val="deck"/>
    <w:basedOn w:val="Normal"/>
    <w:uiPriority w:val="99"/>
    <w:qFormat/>
    <w:rsid w:val="00F0625F"/>
    <w:pPr>
      <w:spacing w:before="100" w:beforeAutospacing="1" w:after="100" w:afterAutospacing="1"/>
    </w:pPr>
    <w:rPr>
      <w:rFonts w:eastAsia="Times New Roman"/>
      <w:sz w:val="24"/>
    </w:rPr>
  </w:style>
  <w:style w:type="paragraph" w:customStyle="1" w:styleId="i1">
    <w:name w:val="i1"/>
    <w:basedOn w:val="Normal"/>
    <w:uiPriority w:val="99"/>
    <w:qFormat/>
    <w:rsid w:val="00F0625F"/>
    <w:pPr>
      <w:spacing w:before="100" w:beforeAutospacing="1" w:after="100" w:afterAutospacing="1"/>
    </w:pPr>
    <w:rPr>
      <w:rFonts w:eastAsia="Times New Roman"/>
      <w:sz w:val="24"/>
    </w:rPr>
  </w:style>
  <w:style w:type="paragraph" w:customStyle="1" w:styleId="question">
    <w:name w:val="question"/>
    <w:basedOn w:val="Normal"/>
    <w:uiPriority w:val="99"/>
    <w:qFormat/>
    <w:rsid w:val="00F0625F"/>
    <w:pPr>
      <w:spacing w:before="100" w:beforeAutospacing="1" w:after="100" w:afterAutospacing="1"/>
    </w:pPr>
    <w:rPr>
      <w:rFonts w:eastAsia="Times New Roman"/>
      <w:sz w:val="24"/>
    </w:rPr>
  </w:style>
  <w:style w:type="paragraph" w:customStyle="1" w:styleId="bodycopy">
    <w:name w:val="bodycopy"/>
    <w:basedOn w:val="Normal"/>
    <w:uiPriority w:val="99"/>
    <w:qFormat/>
    <w:rsid w:val="00F0625F"/>
    <w:pPr>
      <w:spacing w:before="100" w:beforeAutospacing="1" w:after="100" w:afterAutospacing="1"/>
    </w:pPr>
    <w:rPr>
      <w:rFonts w:eastAsia="Times New Roman"/>
      <w:sz w:val="24"/>
    </w:rPr>
  </w:style>
  <w:style w:type="paragraph" w:customStyle="1" w:styleId="Fifth">
    <w:name w:val="Fifth"/>
    <w:basedOn w:val="Normal"/>
    <w:link w:val="FifthChar"/>
    <w:qFormat/>
    <w:rsid w:val="00F0625F"/>
    <w:rPr>
      <w:rFonts w:ascii="Arial" w:eastAsia="Calibri" w:hAnsi="Arial"/>
    </w:rPr>
  </w:style>
  <w:style w:type="paragraph" w:customStyle="1" w:styleId="NoteLevel22">
    <w:name w:val="Note Level 22"/>
    <w:basedOn w:val="card"/>
    <w:next w:val="Normal"/>
    <w:uiPriority w:val="99"/>
    <w:qFormat/>
    <w:rsid w:val="00F0625F"/>
    <w:pPr>
      <w:keepNext/>
    </w:pPr>
    <w:rPr>
      <w:rFonts w:ascii="Georgia" w:eastAsia="MS Gothic" w:hAnsi="Georgia"/>
      <w:bCs/>
      <w:szCs w:val="20"/>
    </w:rPr>
  </w:style>
  <w:style w:type="paragraph" w:customStyle="1" w:styleId="wp-caption-text">
    <w:name w:val="wp-caption-text"/>
    <w:basedOn w:val="Normal"/>
    <w:qFormat/>
    <w:rsid w:val="00F0625F"/>
    <w:pPr>
      <w:spacing w:before="100" w:beforeAutospacing="1" w:after="100" w:afterAutospacing="1"/>
    </w:pPr>
    <w:rPr>
      <w:rFonts w:eastAsia="Times New Roman"/>
      <w:sz w:val="24"/>
    </w:rPr>
  </w:style>
  <w:style w:type="paragraph" w:customStyle="1" w:styleId="svarticle">
    <w:name w:val="svarticle"/>
    <w:basedOn w:val="Normal"/>
    <w:uiPriority w:val="99"/>
    <w:qFormat/>
    <w:rsid w:val="00F0625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0625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0625F"/>
    <w:pPr>
      <w:spacing w:before="100" w:beforeAutospacing="1" w:after="100" w:afterAutospacing="1"/>
    </w:pPr>
  </w:style>
  <w:style w:type="paragraph" w:customStyle="1" w:styleId="description">
    <w:name w:val="description"/>
    <w:basedOn w:val="Normal"/>
    <w:uiPriority w:val="99"/>
    <w:qFormat/>
    <w:rsid w:val="00F0625F"/>
    <w:pPr>
      <w:spacing w:before="100" w:beforeAutospacing="1" w:after="100" w:afterAutospacing="1"/>
    </w:pPr>
  </w:style>
  <w:style w:type="paragraph" w:customStyle="1" w:styleId="graf">
    <w:name w:val="graf"/>
    <w:basedOn w:val="Normal"/>
    <w:uiPriority w:val="99"/>
    <w:qFormat/>
    <w:rsid w:val="00F0625F"/>
    <w:pPr>
      <w:spacing w:before="100" w:beforeAutospacing="1" w:after="100" w:afterAutospacing="1"/>
    </w:pPr>
  </w:style>
  <w:style w:type="paragraph" w:customStyle="1" w:styleId="column">
    <w:name w:val="column"/>
    <w:basedOn w:val="Normal"/>
    <w:uiPriority w:val="99"/>
    <w:qFormat/>
    <w:rsid w:val="00F0625F"/>
    <w:pPr>
      <w:spacing w:before="100" w:beforeAutospacing="1" w:after="100" w:afterAutospacing="1"/>
    </w:pPr>
  </w:style>
  <w:style w:type="paragraph" w:customStyle="1" w:styleId="recirc-container">
    <w:name w:val="recirc-container"/>
    <w:basedOn w:val="Normal"/>
    <w:uiPriority w:val="99"/>
    <w:qFormat/>
    <w:rsid w:val="00F0625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0625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0625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0625F"/>
    <w:rPr>
      <w:rFonts w:ascii="Georgia" w:hAnsi="Georgia" w:hint="default"/>
      <w:i/>
      <w:iCs/>
      <w:color w:val="808080"/>
    </w:rPr>
  </w:style>
  <w:style w:type="character" w:customStyle="1" w:styleId="cardchar00">
    <w:name w:val="cardchar0"/>
    <w:basedOn w:val="DefaultParagraphFont"/>
    <w:rsid w:val="00F0625F"/>
  </w:style>
  <w:style w:type="character" w:customStyle="1" w:styleId="UnderlineNon-bold">
    <w:name w:val="Underline Non - bold"/>
    <w:rsid w:val="00F0625F"/>
    <w:rPr>
      <w:rFonts w:ascii="Times New Roman" w:hAnsi="Times New Roman" w:cs="Times New Roman" w:hint="default"/>
      <w:iCs/>
      <w:sz w:val="22"/>
      <w:u w:val="single"/>
    </w:rPr>
  </w:style>
  <w:style w:type="character" w:customStyle="1" w:styleId="Heading5Char2">
    <w:name w:val="Heading 5 Char2"/>
    <w:rsid w:val="00F0625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0625F"/>
    <w:rPr>
      <w:rFonts w:ascii="Arial" w:hAnsi="Arial" w:cs="Arial"/>
      <w:vanish/>
      <w:sz w:val="16"/>
      <w:szCs w:val="16"/>
    </w:rPr>
  </w:style>
  <w:style w:type="paragraph" w:styleId="z-TopofForm">
    <w:name w:val="HTML Top of Form"/>
    <w:basedOn w:val="Normal"/>
    <w:next w:val="Normal"/>
    <w:link w:val="z-TopofFormChar"/>
    <w:hidden/>
    <w:uiPriority w:val="99"/>
    <w:unhideWhenUsed/>
    <w:rsid w:val="00F0625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0625F"/>
    <w:rPr>
      <w:rFonts w:ascii="Arial" w:hAnsi="Arial" w:cs="Arial"/>
      <w:vanish/>
      <w:sz w:val="16"/>
      <w:szCs w:val="16"/>
    </w:rPr>
  </w:style>
  <w:style w:type="character" w:customStyle="1" w:styleId="z-BottomofFormChar">
    <w:name w:val="z-Bottom of Form Char"/>
    <w:basedOn w:val="DefaultParagraphFont"/>
    <w:link w:val="z-BottomofForm"/>
    <w:uiPriority w:val="99"/>
    <w:rsid w:val="00F0625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0625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0625F"/>
    <w:rPr>
      <w:rFonts w:ascii="Arial" w:hAnsi="Arial" w:cs="Arial"/>
      <w:vanish/>
      <w:sz w:val="16"/>
      <w:szCs w:val="16"/>
    </w:rPr>
  </w:style>
  <w:style w:type="character" w:customStyle="1" w:styleId="authordate1">
    <w:name w:val="authordate"/>
    <w:rsid w:val="00F0625F"/>
  </w:style>
  <w:style w:type="character" w:customStyle="1" w:styleId="underline0">
    <w:name w:val="%underline"/>
    <w:qFormat/>
    <w:rsid w:val="00F0625F"/>
    <w:rPr>
      <w:rFonts w:ascii="Times New Roman" w:hAnsi="Times New Roman" w:cs="Times New Roman" w:hint="default"/>
      <w:strike w:val="0"/>
      <w:dstrike w:val="0"/>
      <w:sz w:val="16"/>
      <w:u w:val="none"/>
      <w:effect w:val="none"/>
    </w:rPr>
  </w:style>
  <w:style w:type="character" w:customStyle="1" w:styleId="AUNDERLINE0">
    <w:name w:val="AUNDERLINE"/>
    <w:qFormat/>
    <w:rsid w:val="00F0625F"/>
    <w:rPr>
      <w:rFonts w:ascii="Times New Roman" w:hAnsi="Times New Roman" w:cs="Times New Roman" w:hint="default"/>
      <w:sz w:val="20"/>
      <w:u w:val="single"/>
    </w:rPr>
  </w:style>
  <w:style w:type="character" w:customStyle="1" w:styleId="UnderlinedCharChar">
    <w:name w:val="Underlined Char Char"/>
    <w:rsid w:val="00F0625F"/>
    <w:rPr>
      <w:rFonts w:ascii="Garamond" w:hAnsi="Garamond" w:hint="default"/>
      <w:szCs w:val="28"/>
      <w:u w:val="single"/>
      <w:lang w:val="en-US" w:eastAsia="en-US" w:bidi="ar-SA"/>
    </w:rPr>
  </w:style>
  <w:style w:type="character" w:customStyle="1" w:styleId="slug-doi">
    <w:name w:val="slug-doi"/>
    <w:basedOn w:val="DefaultParagraphFont"/>
    <w:rsid w:val="00F0625F"/>
  </w:style>
  <w:style w:type="character" w:customStyle="1" w:styleId="af">
    <w:name w:val="af"/>
    <w:basedOn w:val="DefaultParagraphFont"/>
    <w:rsid w:val="00F0625F"/>
  </w:style>
  <w:style w:type="character" w:customStyle="1" w:styleId="ab">
    <w:name w:val="ab"/>
    <w:basedOn w:val="DefaultParagraphFont"/>
    <w:rsid w:val="00F0625F"/>
  </w:style>
  <w:style w:type="character" w:customStyle="1" w:styleId="em">
    <w:name w:val="em"/>
    <w:basedOn w:val="DefaultParagraphFont"/>
    <w:rsid w:val="00F0625F"/>
  </w:style>
  <w:style w:type="character" w:customStyle="1" w:styleId="au">
    <w:name w:val="au"/>
    <w:basedOn w:val="DefaultParagraphFont"/>
    <w:rsid w:val="00F0625F"/>
  </w:style>
  <w:style w:type="character" w:customStyle="1" w:styleId="ti">
    <w:name w:val="ti"/>
    <w:basedOn w:val="DefaultParagraphFont"/>
    <w:rsid w:val="00F0625F"/>
  </w:style>
  <w:style w:type="character" w:customStyle="1" w:styleId="subheadblue">
    <w:name w:val="subhead_blue"/>
    <w:basedOn w:val="DefaultParagraphFont"/>
    <w:rsid w:val="00F0625F"/>
  </w:style>
  <w:style w:type="character" w:customStyle="1" w:styleId="affiliation">
    <w:name w:val="affiliation"/>
    <w:basedOn w:val="DefaultParagraphFont"/>
    <w:rsid w:val="00F0625F"/>
  </w:style>
  <w:style w:type="character" w:customStyle="1" w:styleId="slug-doi-wrapper">
    <w:name w:val="slug-doi-wrapper"/>
    <w:basedOn w:val="DefaultParagraphFont"/>
    <w:rsid w:val="00F0625F"/>
  </w:style>
  <w:style w:type="character" w:customStyle="1" w:styleId="slug-metadata-noteahead-of-print">
    <w:name w:val="slug-metadata-note ahead-of-print"/>
    <w:basedOn w:val="DefaultParagraphFont"/>
    <w:rsid w:val="00F0625F"/>
  </w:style>
  <w:style w:type="character" w:customStyle="1" w:styleId="slug-ahead-of-print-date">
    <w:name w:val="slug-ahead-of-print-date"/>
    <w:basedOn w:val="DefaultParagraphFont"/>
    <w:rsid w:val="00F0625F"/>
  </w:style>
  <w:style w:type="character" w:customStyle="1" w:styleId="medium-bold">
    <w:name w:val="medium-bold"/>
    <w:basedOn w:val="DefaultParagraphFont"/>
    <w:rsid w:val="00F0625F"/>
  </w:style>
  <w:style w:type="character" w:customStyle="1" w:styleId="updated-short-citation">
    <w:name w:val="updated-short-citation"/>
    <w:basedOn w:val="DefaultParagraphFont"/>
    <w:rsid w:val="00F0625F"/>
  </w:style>
  <w:style w:type="character" w:customStyle="1" w:styleId="goohl0">
    <w:name w:val="goohl0"/>
    <w:basedOn w:val="DefaultParagraphFont"/>
    <w:rsid w:val="00F0625F"/>
  </w:style>
  <w:style w:type="character" w:customStyle="1" w:styleId="CharChar6">
    <w:name w:val="Char Char6"/>
    <w:rsid w:val="00F0625F"/>
    <w:rPr>
      <w:rFonts w:ascii="Arial" w:hAnsi="Arial" w:cs="Arial" w:hint="default"/>
      <w:bCs/>
      <w:sz w:val="16"/>
      <w:szCs w:val="26"/>
      <w:lang w:val="en-US" w:eastAsia="en-US" w:bidi="ar-SA"/>
    </w:rPr>
  </w:style>
  <w:style w:type="character" w:customStyle="1" w:styleId="TagCharChar1">
    <w:name w:val="Tag Char Char1"/>
    <w:rsid w:val="00F0625F"/>
    <w:rPr>
      <w:b/>
      <w:bCs w:val="0"/>
      <w:sz w:val="24"/>
      <w:szCs w:val="24"/>
      <w:lang w:val="en-US" w:eastAsia="en-US" w:bidi="ar-SA"/>
    </w:rPr>
  </w:style>
  <w:style w:type="character" w:customStyle="1" w:styleId="12TimesNewRoman">
    <w:name w:val="12 Times New Roman"/>
    <w:rsid w:val="00F0625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0625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0625F"/>
    <w:rPr>
      <w:rFonts w:ascii="Times New Roman" w:hAnsi="Times New Roman" w:cs="Times New Roman" w:hint="default"/>
      <w:strike w:val="0"/>
      <w:dstrike w:val="0"/>
      <w:sz w:val="14"/>
      <w:u w:val="none"/>
      <w:effect w:val="none"/>
    </w:rPr>
  </w:style>
  <w:style w:type="character" w:customStyle="1" w:styleId="F8-UnderlineBold">
    <w:name w:val="F8 - Underline/Bold"/>
    <w:rsid w:val="00F0625F"/>
    <w:rPr>
      <w:rFonts w:ascii="Times New Roman" w:hAnsi="Times New Roman" w:cs="Times New Roman" w:hint="default"/>
      <w:b/>
      <w:bCs w:val="0"/>
      <w:sz w:val="20"/>
      <w:u w:val="single"/>
    </w:rPr>
  </w:style>
  <w:style w:type="character" w:customStyle="1" w:styleId="F7-SmallFont">
    <w:name w:val="F7 - Small Font"/>
    <w:rsid w:val="00F0625F"/>
    <w:rPr>
      <w:rFonts w:ascii="Times New Roman" w:hAnsi="Times New Roman" w:cs="Times New Roman" w:hint="default"/>
      <w:sz w:val="14"/>
    </w:rPr>
  </w:style>
  <w:style w:type="character" w:customStyle="1" w:styleId="Brief-Bold">
    <w:name w:val="Brief - Bold"/>
    <w:rsid w:val="00F0625F"/>
    <w:rPr>
      <w:rFonts w:ascii="Times New Roman" w:hAnsi="Times New Roman" w:cs="Times New Roman" w:hint="default"/>
      <w:b/>
      <w:bCs w:val="0"/>
    </w:rPr>
  </w:style>
  <w:style w:type="character" w:customStyle="1" w:styleId="Card-Underline">
    <w:name w:val="Card - Underline"/>
    <w:rsid w:val="00F0625F"/>
    <w:rPr>
      <w:rFonts w:ascii="Times New Roman" w:hAnsi="Times New Roman" w:cs="Times New Roman" w:hint="default"/>
      <w:u w:val="single"/>
    </w:rPr>
  </w:style>
  <w:style w:type="character" w:customStyle="1" w:styleId="beriefunderline">
    <w:name w:val="berief = underline"/>
    <w:rsid w:val="00F0625F"/>
    <w:rPr>
      <w:rFonts w:ascii="Times New Roman" w:eastAsia="Times New Roman" w:hAnsi="Times New Roman" w:cs="Times New Roman" w:hint="default"/>
      <w:sz w:val="20"/>
      <w:u w:val="single"/>
    </w:rPr>
  </w:style>
  <w:style w:type="character" w:customStyle="1" w:styleId="BoldText10pt">
    <w:name w:val="Bold Text 10 pt"/>
    <w:rsid w:val="00F0625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0625F"/>
  </w:style>
  <w:style w:type="character" w:customStyle="1" w:styleId="SC4208902">
    <w:name w:val="SC.4.208902"/>
    <w:rsid w:val="00F0625F"/>
    <w:rPr>
      <w:rFonts w:ascii="Century" w:hAnsi="Century" w:cs="Century" w:hint="default"/>
      <w:color w:val="000000"/>
      <w:sz w:val="22"/>
      <w:szCs w:val="22"/>
    </w:rPr>
  </w:style>
  <w:style w:type="character" w:customStyle="1" w:styleId="SC4208915">
    <w:name w:val="SC.4.208915"/>
    <w:rsid w:val="00F0625F"/>
    <w:rPr>
      <w:rFonts w:ascii="Century" w:hAnsi="Century" w:cs="Century" w:hint="default"/>
      <w:color w:val="000000"/>
      <w:sz w:val="13"/>
      <w:szCs w:val="13"/>
    </w:rPr>
  </w:style>
  <w:style w:type="character" w:customStyle="1" w:styleId="SC273764">
    <w:name w:val="SC.2.73764"/>
    <w:rsid w:val="00F0625F"/>
    <w:rPr>
      <w:rFonts w:ascii="Century" w:hAnsi="Century" w:cs="Century" w:hint="default"/>
      <w:color w:val="000000"/>
      <w:sz w:val="72"/>
      <w:szCs w:val="72"/>
    </w:rPr>
  </w:style>
  <w:style w:type="character" w:customStyle="1" w:styleId="SC273779">
    <w:name w:val="SC.2.73779"/>
    <w:rsid w:val="00F0625F"/>
    <w:rPr>
      <w:rFonts w:ascii="Century" w:hAnsi="Century" w:cs="Century" w:hint="default"/>
      <w:color w:val="000000"/>
      <w:sz w:val="40"/>
      <w:szCs w:val="40"/>
    </w:rPr>
  </w:style>
  <w:style w:type="character" w:customStyle="1" w:styleId="SC273763">
    <w:name w:val="SC.2.73763"/>
    <w:rsid w:val="00F0625F"/>
    <w:rPr>
      <w:rFonts w:ascii="Century" w:hAnsi="Century" w:cs="Century" w:hint="default"/>
      <w:b/>
      <w:bCs/>
      <w:color w:val="000000"/>
    </w:rPr>
  </w:style>
  <w:style w:type="character" w:customStyle="1" w:styleId="SC4208910">
    <w:name w:val="SC.4.208910"/>
    <w:rsid w:val="00F0625F"/>
    <w:rPr>
      <w:rFonts w:ascii="Century" w:hAnsi="Century" w:cs="Century" w:hint="default"/>
      <w:color w:val="000000"/>
      <w:sz w:val="28"/>
      <w:szCs w:val="28"/>
    </w:rPr>
  </w:style>
  <w:style w:type="character" w:customStyle="1" w:styleId="SC4208911">
    <w:name w:val="SC.4.208911"/>
    <w:rsid w:val="00F0625F"/>
    <w:rPr>
      <w:rFonts w:ascii="Century" w:hAnsi="Century" w:cs="Century" w:hint="default"/>
      <w:color w:val="000000"/>
    </w:rPr>
  </w:style>
  <w:style w:type="character" w:customStyle="1" w:styleId="articlesubtitle">
    <w:name w:val="article_sub_title"/>
    <w:basedOn w:val="DefaultParagraphFont"/>
    <w:rsid w:val="00F0625F"/>
  </w:style>
  <w:style w:type="character" w:customStyle="1" w:styleId="newsdate2">
    <w:name w:val="news_date2"/>
    <w:basedOn w:val="DefaultParagraphFont"/>
    <w:rsid w:val="00F0625F"/>
  </w:style>
  <w:style w:type="character" w:customStyle="1" w:styleId="readarticleheader">
    <w:name w:val="readarticleheader"/>
    <w:basedOn w:val="DefaultParagraphFont"/>
    <w:rsid w:val="00F0625F"/>
  </w:style>
  <w:style w:type="character" w:customStyle="1" w:styleId="UnderlineChar20">
    <w:name w:val="Underline Char2"/>
    <w:rsid w:val="00F0625F"/>
    <w:rPr>
      <w:rFonts w:ascii="Trebuchet MS" w:hAnsi="Trebuchet MS" w:hint="default"/>
      <w:u w:val="thick"/>
      <w:lang w:val="en-US" w:eastAsia="zh-CN" w:bidi="ar-SA"/>
    </w:rPr>
  </w:style>
  <w:style w:type="character" w:customStyle="1" w:styleId="BoldUnderliningChar">
    <w:name w:val="Bold Underlining Char"/>
    <w:rsid w:val="00F0625F"/>
    <w:rPr>
      <w:rFonts w:ascii="Arial Narrow" w:eastAsia="Times New Roman" w:hAnsi="Arial Narrow" w:hint="default"/>
      <w:b/>
      <w:bCs w:val="0"/>
      <w:szCs w:val="24"/>
      <w:u w:val="single"/>
      <w:lang w:val="en-GB" w:eastAsia="en-US" w:bidi="ar-SA"/>
    </w:rPr>
  </w:style>
  <w:style w:type="character" w:customStyle="1" w:styleId="medium-normal1">
    <w:name w:val="medium-normal1"/>
    <w:rsid w:val="00F0625F"/>
    <w:rPr>
      <w:rFonts w:ascii="Arial" w:hAnsi="Arial" w:cs="Arial" w:hint="default"/>
      <w:b w:val="0"/>
      <w:bCs w:val="0"/>
      <w:i w:val="0"/>
      <w:iCs w:val="0"/>
      <w:sz w:val="20"/>
      <w:szCs w:val="20"/>
    </w:rPr>
  </w:style>
  <w:style w:type="character" w:customStyle="1" w:styleId="UnderlinedCardChar0">
    <w:name w:val="Underlined Card Char"/>
    <w:rsid w:val="00F0625F"/>
    <w:rPr>
      <w:rFonts w:ascii="Palatino Linotype" w:hAnsi="Palatino Linotype" w:hint="default"/>
      <w:u w:val="single"/>
      <w:lang w:val="en-US" w:eastAsia="en-US" w:bidi="ar-SA"/>
    </w:rPr>
  </w:style>
  <w:style w:type="character" w:customStyle="1" w:styleId="char">
    <w:name w:val="char"/>
    <w:basedOn w:val="DefaultParagraphFont"/>
    <w:rsid w:val="00F0625F"/>
  </w:style>
  <w:style w:type="character" w:customStyle="1" w:styleId="UnderlineCharCharCharCharCharChar">
    <w:name w:val="Underline Char Char Char Char Char Char"/>
    <w:rsid w:val="00F0625F"/>
    <w:rPr>
      <w:rFonts w:ascii="Arial Narrow" w:hAnsi="Arial Narrow" w:hint="default"/>
      <w:szCs w:val="24"/>
      <w:u w:val="single"/>
      <w:lang w:val="en-US" w:eastAsia="en-US" w:bidi="ar-SA"/>
    </w:rPr>
  </w:style>
  <w:style w:type="character" w:customStyle="1" w:styleId="klink">
    <w:name w:val="klink"/>
    <w:basedOn w:val="DefaultParagraphFont"/>
    <w:rsid w:val="00F0625F"/>
  </w:style>
  <w:style w:type="character" w:customStyle="1" w:styleId="date10">
    <w:name w:val="date1"/>
    <w:basedOn w:val="DefaultParagraphFont"/>
    <w:rsid w:val="00F0625F"/>
  </w:style>
  <w:style w:type="character" w:customStyle="1" w:styleId="bolding1">
    <w:name w:val="bolding1"/>
    <w:rsid w:val="00F0625F"/>
    <w:rPr>
      <w:b/>
      <w:bCs/>
    </w:rPr>
  </w:style>
  <w:style w:type="character" w:customStyle="1" w:styleId="bookoptions1">
    <w:name w:val="book_options1"/>
    <w:rsid w:val="00F0625F"/>
    <w:rPr>
      <w:b/>
      <w:bCs/>
      <w:color w:val="333366"/>
    </w:rPr>
  </w:style>
  <w:style w:type="character" w:customStyle="1" w:styleId="descriptionblock">
    <w:name w:val="description block"/>
    <w:basedOn w:val="DefaultParagraphFont"/>
    <w:rsid w:val="00F0625F"/>
  </w:style>
  <w:style w:type="character" w:customStyle="1" w:styleId="detailsboxblock">
    <w:name w:val="detailsbox block"/>
    <w:basedOn w:val="DefaultParagraphFont"/>
    <w:rsid w:val="00F0625F"/>
  </w:style>
  <w:style w:type="character" w:customStyle="1" w:styleId="Char3">
    <w:name w:val="Char3"/>
    <w:rsid w:val="00F0625F"/>
    <w:rPr>
      <w:rFonts w:ascii="Arial" w:hAnsi="Arial" w:cs="Arial" w:hint="default"/>
      <w:bCs/>
      <w:u w:val="thick"/>
      <w:lang w:val="en-US" w:eastAsia="en-US" w:bidi="ar-SA"/>
    </w:rPr>
  </w:style>
  <w:style w:type="character" w:customStyle="1" w:styleId="texto11">
    <w:name w:val="texto11"/>
    <w:rsid w:val="00F0625F"/>
    <w:rPr>
      <w:rFonts w:ascii="Arial" w:hAnsi="Arial" w:cs="Arial" w:hint="default"/>
      <w:b w:val="0"/>
      <w:bCs w:val="0"/>
      <w:i w:val="0"/>
      <w:iCs w:val="0"/>
      <w:caps w:val="0"/>
      <w:color w:val="000000"/>
      <w:sz w:val="26"/>
      <w:szCs w:val="26"/>
    </w:rPr>
  </w:style>
  <w:style w:type="character" w:customStyle="1" w:styleId="CardTagChar">
    <w:name w:val="Card Tag Char"/>
    <w:rsid w:val="00F0625F"/>
    <w:rPr>
      <w:rFonts w:ascii="Arial Narrow" w:hAnsi="Arial Narrow" w:hint="default"/>
      <w:b/>
      <w:bCs w:val="0"/>
      <w:sz w:val="24"/>
      <w:szCs w:val="24"/>
      <w:lang w:val="en-US" w:eastAsia="en-US" w:bidi="ar-SA"/>
    </w:rPr>
  </w:style>
  <w:style w:type="character" w:customStyle="1" w:styleId="DebateCiteCharCharChar">
    <w:name w:val="Debate Cite Char Char Char"/>
    <w:rsid w:val="00F0625F"/>
    <w:rPr>
      <w:b/>
      <w:bCs w:val="0"/>
      <w:sz w:val="32"/>
      <w:szCs w:val="32"/>
      <w:lang w:val="en-US" w:eastAsia="en-US" w:bidi="ar-SA"/>
    </w:rPr>
  </w:style>
  <w:style w:type="character" w:customStyle="1" w:styleId="TagandCiteChar">
    <w:name w:val="Tag and Cite Char"/>
    <w:rsid w:val="00F0625F"/>
    <w:rPr>
      <w:color w:val="333333"/>
      <w:sz w:val="22"/>
      <w:szCs w:val="22"/>
      <w:lang w:val="en-US" w:eastAsia="en-US" w:bidi="ar-SA"/>
    </w:rPr>
  </w:style>
  <w:style w:type="character" w:customStyle="1" w:styleId="Style10ptBold">
    <w:name w:val="Style 10 pt Bold"/>
    <w:rsid w:val="00F0625F"/>
    <w:rPr>
      <w:b/>
      <w:bCs/>
      <w:sz w:val="20"/>
    </w:rPr>
  </w:style>
  <w:style w:type="character" w:customStyle="1" w:styleId="text9">
    <w:name w:val="text9"/>
    <w:basedOn w:val="DefaultParagraphFont"/>
    <w:rsid w:val="00F0625F"/>
  </w:style>
  <w:style w:type="character" w:customStyle="1" w:styleId="text21">
    <w:name w:val="text21"/>
    <w:basedOn w:val="DefaultParagraphFont"/>
    <w:rsid w:val="00F0625F"/>
  </w:style>
  <w:style w:type="character" w:customStyle="1" w:styleId="text19">
    <w:name w:val="text19"/>
    <w:basedOn w:val="DefaultParagraphFont"/>
    <w:rsid w:val="00F0625F"/>
  </w:style>
  <w:style w:type="character" w:customStyle="1" w:styleId="term2">
    <w:name w:val="term2"/>
    <w:rsid w:val="00F0625F"/>
    <w:rPr>
      <w:b/>
      <w:bCs/>
    </w:rPr>
  </w:style>
  <w:style w:type="character" w:customStyle="1" w:styleId="pmterms12">
    <w:name w:val="pmterms12"/>
    <w:rsid w:val="00F0625F"/>
    <w:rPr>
      <w:b/>
      <w:bCs/>
      <w:i w:val="0"/>
      <w:iCs w:val="0"/>
      <w:color w:val="000000"/>
    </w:rPr>
  </w:style>
  <w:style w:type="character" w:customStyle="1" w:styleId="ToReadChar">
    <w:name w:val="To Read Char"/>
    <w:rsid w:val="00F0625F"/>
    <w:rPr>
      <w:rFonts w:ascii="Verdana" w:hAnsi="Verdana" w:hint="default"/>
      <w:b/>
      <w:bCs w:val="0"/>
      <w:szCs w:val="24"/>
      <w:u w:val="single"/>
      <w:lang w:val="en-US" w:eastAsia="en-US" w:bidi="ar-SA"/>
    </w:rPr>
  </w:style>
  <w:style w:type="character" w:customStyle="1" w:styleId="ToReadCharChar">
    <w:name w:val="To Read Char Char"/>
    <w:rsid w:val="00F0625F"/>
    <w:rPr>
      <w:rFonts w:ascii="Verdana" w:hAnsi="Verdana" w:hint="default"/>
      <w:b/>
      <w:bCs w:val="0"/>
      <w:szCs w:val="24"/>
      <w:u w:val="single"/>
      <w:lang w:val="en-US" w:eastAsia="en-US" w:bidi="ar-SA"/>
    </w:rPr>
  </w:style>
  <w:style w:type="character" w:customStyle="1" w:styleId="bio">
    <w:name w:val="bio"/>
    <w:basedOn w:val="DefaultParagraphFont"/>
    <w:rsid w:val="00F0625F"/>
  </w:style>
  <w:style w:type="character" w:customStyle="1" w:styleId="storytextstyle">
    <w:name w:val="storytextstyle"/>
    <w:basedOn w:val="DefaultParagraphFont"/>
    <w:rsid w:val="00F0625F"/>
  </w:style>
  <w:style w:type="character" w:customStyle="1" w:styleId="cardunderlinedCharChar">
    <w:name w:val="card underlined Char Char"/>
    <w:rsid w:val="00F0625F"/>
    <w:rPr>
      <w:rFonts w:ascii="Arial" w:hAnsi="Arial" w:cs="Arial" w:hint="default"/>
      <w:sz w:val="22"/>
      <w:szCs w:val="24"/>
      <w:u w:val="single"/>
      <w:lang w:val="en-US" w:eastAsia="en-US" w:bidi="ar-SA"/>
    </w:rPr>
  </w:style>
  <w:style w:type="character" w:customStyle="1" w:styleId="Style2Char0">
    <w:name w:val="Style2 Char"/>
    <w:rsid w:val="00F0625F"/>
    <w:rPr>
      <w:rFonts w:ascii="Book Antiqua" w:hAnsi="Book Antiqua" w:hint="default"/>
      <w:u w:val="thick"/>
      <w:lang w:val="en-US" w:eastAsia="en-US" w:bidi="ar-SA"/>
    </w:rPr>
  </w:style>
  <w:style w:type="character" w:customStyle="1" w:styleId="Style2Char1">
    <w:name w:val="Style2 Char1"/>
    <w:rsid w:val="00F0625F"/>
    <w:rPr>
      <w:rFonts w:ascii="Book Antiqua" w:hAnsi="Book Antiqua" w:hint="default"/>
      <w:szCs w:val="24"/>
      <w:u w:val="thick"/>
      <w:lang w:val="en-US" w:eastAsia="en-US" w:bidi="ar-SA"/>
    </w:rPr>
  </w:style>
  <w:style w:type="character" w:customStyle="1" w:styleId="articlehead21">
    <w:name w:val="articlehead21"/>
    <w:rsid w:val="00F0625F"/>
    <w:rPr>
      <w:rFonts w:ascii="Arial" w:hAnsi="Arial" w:cs="Arial" w:hint="default"/>
      <w:b/>
      <w:bCs/>
      <w:color w:val="660000"/>
      <w:sz w:val="20"/>
      <w:szCs w:val="20"/>
    </w:rPr>
  </w:style>
  <w:style w:type="character" w:customStyle="1" w:styleId="TagCiteChar1">
    <w:name w:val="Tag/Cite Char1"/>
    <w:rsid w:val="00F0625F"/>
    <w:rPr>
      <w:b/>
      <w:bCs w:val="0"/>
      <w:lang w:val="en-US" w:eastAsia="en-US" w:bidi="ar-SA"/>
    </w:rPr>
  </w:style>
  <w:style w:type="character" w:customStyle="1" w:styleId="goohl2">
    <w:name w:val="goohl2"/>
    <w:basedOn w:val="DefaultParagraphFont"/>
    <w:rsid w:val="00F0625F"/>
  </w:style>
  <w:style w:type="character" w:customStyle="1" w:styleId="CardCharChar0">
    <w:name w:val="Card Char Char"/>
    <w:rsid w:val="00F0625F"/>
    <w:rPr>
      <w:lang w:val="en-US" w:eastAsia="en-US" w:bidi="ar-SA"/>
    </w:rPr>
  </w:style>
  <w:style w:type="character" w:customStyle="1" w:styleId="BriefTitle1Char">
    <w:name w:val="Brief Title 1 Char"/>
    <w:rsid w:val="00F0625F"/>
    <w:rPr>
      <w:b/>
      <w:bCs w:val="0"/>
      <w:u w:val="single"/>
      <w:lang w:val="en-US" w:eastAsia="en-US" w:bidi="ar-SA"/>
    </w:rPr>
  </w:style>
  <w:style w:type="character" w:customStyle="1" w:styleId="TagCiteCharChar">
    <w:name w:val="Tag/Cite Char Char"/>
    <w:rsid w:val="00F0625F"/>
    <w:rPr>
      <w:b/>
      <w:bCs w:val="0"/>
      <w:lang w:val="en-US" w:eastAsia="en-US" w:bidi="ar-SA"/>
    </w:rPr>
  </w:style>
  <w:style w:type="character" w:customStyle="1" w:styleId="btx">
    <w:name w:val="btx"/>
    <w:basedOn w:val="DefaultParagraphFont"/>
    <w:rsid w:val="00F0625F"/>
  </w:style>
  <w:style w:type="character" w:customStyle="1" w:styleId="CardChar1">
    <w:name w:val="Card Char1"/>
    <w:rsid w:val="00F0625F"/>
    <w:rPr>
      <w:lang w:val="en-US" w:eastAsia="en-US" w:bidi="ar-SA"/>
    </w:rPr>
  </w:style>
  <w:style w:type="character" w:customStyle="1" w:styleId="prodgeneral1">
    <w:name w:val="prodgeneral1"/>
    <w:rsid w:val="00F0625F"/>
    <w:rPr>
      <w:rFonts w:ascii="Verdana" w:hAnsi="Verdana" w:hint="default"/>
      <w:b w:val="0"/>
      <w:bCs w:val="0"/>
      <w:caps w:val="0"/>
      <w:color w:val="000000"/>
      <w:spacing w:val="0"/>
      <w:sz w:val="16"/>
      <w:szCs w:val="16"/>
    </w:rPr>
  </w:style>
  <w:style w:type="character" w:customStyle="1" w:styleId="summary1">
    <w:name w:val="summary1"/>
    <w:rsid w:val="00F0625F"/>
    <w:rPr>
      <w:rFonts w:ascii="Arial" w:hAnsi="Arial" w:cs="Arial" w:hint="default"/>
      <w:sz w:val="18"/>
      <w:szCs w:val="18"/>
    </w:rPr>
  </w:style>
  <w:style w:type="character" w:customStyle="1" w:styleId="text3">
    <w:name w:val="text3"/>
    <w:basedOn w:val="DefaultParagraphFont"/>
    <w:rsid w:val="00F0625F"/>
  </w:style>
  <w:style w:type="character" w:customStyle="1" w:styleId="cardtextsmallChar">
    <w:name w:val="card text small Char"/>
    <w:rsid w:val="00F0625F"/>
    <w:rPr>
      <w:rFonts w:ascii="Arial Narrow" w:hAnsi="Arial Narrow" w:hint="default"/>
      <w:sz w:val="16"/>
      <w:szCs w:val="24"/>
      <w:lang w:val="en-US" w:eastAsia="en-US" w:bidi="ar-SA"/>
    </w:rPr>
  </w:style>
  <w:style w:type="character" w:customStyle="1" w:styleId="countrytitle1">
    <w:name w:val="countrytitle1"/>
    <w:rsid w:val="00F0625F"/>
    <w:rPr>
      <w:rFonts w:ascii="Verdana" w:hAnsi="Verdana" w:hint="default"/>
      <w:b/>
      <w:bCs/>
      <w:color w:val="293643"/>
      <w:sz w:val="24"/>
      <w:szCs w:val="24"/>
    </w:rPr>
  </w:style>
  <w:style w:type="character" w:customStyle="1" w:styleId="storyheader1">
    <w:name w:val="storyheader1"/>
    <w:rsid w:val="00F0625F"/>
    <w:rPr>
      <w:rFonts w:ascii="Verdana" w:hAnsi="Verdana" w:hint="default"/>
      <w:b/>
      <w:bCs/>
      <w:color w:val="000000"/>
      <w:sz w:val="21"/>
      <w:szCs w:val="21"/>
    </w:rPr>
  </w:style>
  <w:style w:type="character" w:customStyle="1" w:styleId="cardunderlinedChar0">
    <w:name w:val="card underlined Char"/>
    <w:rsid w:val="00F0625F"/>
    <w:rPr>
      <w:rFonts w:ascii="Arial" w:hAnsi="Arial" w:cs="Arial" w:hint="default"/>
      <w:sz w:val="22"/>
      <w:szCs w:val="24"/>
      <w:u w:val="single"/>
      <w:lang w:val="en-US" w:eastAsia="en-US" w:bidi="ar-SA"/>
    </w:rPr>
  </w:style>
  <w:style w:type="character" w:customStyle="1" w:styleId="article1">
    <w:name w:val="article1"/>
    <w:rsid w:val="00F0625F"/>
    <w:rPr>
      <w:rFonts w:ascii="Verdana" w:hAnsi="Verdana" w:hint="default"/>
      <w:color w:val="333333"/>
      <w:sz w:val="16"/>
      <w:szCs w:val="16"/>
    </w:rPr>
  </w:style>
  <w:style w:type="character" w:customStyle="1" w:styleId="story-posted-date1">
    <w:name w:val="story-posted-date1"/>
    <w:rsid w:val="00F0625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0625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0625F"/>
  </w:style>
  <w:style w:type="character" w:customStyle="1" w:styleId="textmedium">
    <w:name w:val="textmedium"/>
    <w:basedOn w:val="DefaultParagraphFont"/>
    <w:rsid w:val="00F0625F"/>
  </w:style>
  <w:style w:type="character" w:customStyle="1" w:styleId="citation1">
    <w:name w:val="citation1"/>
    <w:rsid w:val="00F0625F"/>
    <w:rPr>
      <w:rFonts w:ascii="Verdana" w:hAnsi="Verdana" w:hint="default"/>
      <w:sz w:val="17"/>
      <w:szCs w:val="17"/>
    </w:rPr>
  </w:style>
  <w:style w:type="character" w:customStyle="1" w:styleId="hithighlite">
    <w:name w:val="hithighlite"/>
    <w:basedOn w:val="DefaultParagraphFont"/>
    <w:rsid w:val="00F0625F"/>
  </w:style>
  <w:style w:type="character" w:customStyle="1" w:styleId="articlecontent">
    <w:name w:val="articlecontent"/>
    <w:basedOn w:val="DefaultParagraphFont"/>
    <w:rsid w:val="00F0625F"/>
  </w:style>
  <w:style w:type="character" w:customStyle="1" w:styleId="fource1">
    <w:name w:val="fource1"/>
    <w:rsid w:val="00F0625F"/>
    <w:rPr>
      <w:sz w:val="34"/>
      <w:szCs w:val="34"/>
    </w:rPr>
  </w:style>
  <w:style w:type="character" w:customStyle="1" w:styleId="LanguageStrikeChar">
    <w:name w:val="Language Strike Char"/>
    <w:rsid w:val="00F0625F"/>
    <w:rPr>
      <w:rFonts w:ascii="Arial Narrow" w:hAnsi="Arial Narrow" w:hint="default"/>
      <w:strike/>
      <w:szCs w:val="24"/>
      <w:lang w:val="en-US" w:eastAsia="en-US" w:bidi="ar-SA"/>
    </w:rPr>
  </w:style>
  <w:style w:type="character" w:customStyle="1" w:styleId="normal11">
    <w:name w:val="normal1"/>
    <w:basedOn w:val="DefaultParagraphFont"/>
    <w:rsid w:val="00F0625F"/>
  </w:style>
  <w:style w:type="character" w:customStyle="1" w:styleId="ds">
    <w:name w:val="ds"/>
    <w:basedOn w:val="DefaultParagraphFont"/>
    <w:rsid w:val="00F0625F"/>
  </w:style>
  <w:style w:type="character" w:customStyle="1" w:styleId="UnderliningChar1">
    <w:name w:val="Underlining Char1"/>
    <w:rsid w:val="00F0625F"/>
    <w:rPr>
      <w:rFonts w:ascii="Arial Narrow" w:hAnsi="Arial Narrow" w:hint="default"/>
      <w:szCs w:val="24"/>
      <w:u w:val="single"/>
      <w:lang w:val="en-US" w:eastAsia="en-US" w:bidi="ar-SA"/>
    </w:rPr>
  </w:style>
  <w:style w:type="character" w:customStyle="1" w:styleId="UnderliningChar2">
    <w:name w:val="Underlining Char2"/>
    <w:rsid w:val="00F0625F"/>
    <w:rPr>
      <w:rFonts w:ascii="Arial Narrow" w:hAnsi="Arial Narrow" w:hint="default"/>
      <w:szCs w:val="24"/>
      <w:u w:val="single"/>
      <w:lang w:val="en-US" w:eastAsia="en-US" w:bidi="ar-SA"/>
    </w:rPr>
  </w:style>
  <w:style w:type="character" w:customStyle="1" w:styleId="MicroTextChar1">
    <w:name w:val="MicroText Char1"/>
    <w:rsid w:val="00F0625F"/>
    <w:rPr>
      <w:rFonts w:ascii="Arial Narrow" w:hAnsi="Arial Narrow" w:hint="default"/>
      <w:sz w:val="12"/>
      <w:szCs w:val="24"/>
      <w:lang w:val="en-US" w:eastAsia="en-US" w:bidi="ar-SA"/>
    </w:rPr>
  </w:style>
  <w:style w:type="character" w:customStyle="1" w:styleId="DefaultPara">
    <w:name w:val="Default Para"/>
    <w:rsid w:val="00F0625F"/>
    <w:rPr>
      <w:sz w:val="20"/>
    </w:rPr>
  </w:style>
  <w:style w:type="character" w:customStyle="1" w:styleId="SYSHYPERTEXT">
    <w:name w:val="SYS_HYPERTEXT"/>
    <w:rsid w:val="00F0625F"/>
    <w:rPr>
      <w:color w:val="0000FF"/>
      <w:u w:val="single"/>
    </w:rPr>
  </w:style>
  <w:style w:type="character" w:customStyle="1" w:styleId="Hyperlink1">
    <w:name w:val="Hyperlink1"/>
    <w:rsid w:val="00F0625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0625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0625F"/>
    <w:rPr>
      <w:rFonts w:ascii="Arial Narrow" w:hAnsi="Arial Narrow" w:hint="default"/>
      <w:noProof w:val="0"/>
      <w:szCs w:val="24"/>
      <w:u w:val="single"/>
      <w:lang w:val="en-US" w:eastAsia="en-US" w:bidi="ar-SA"/>
    </w:rPr>
  </w:style>
  <w:style w:type="character" w:customStyle="1" w:styleId="BlockHeading1Char">
    <w:name w:val="Block Heading 1 Char"/>
    <w:rsid w:val="00F0625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0625F"/>
    <w:rPr>
      <w:b/>
      <w:bCs w:val="0"/>
      <w:sz w:val="24"/>
      <w:szCs w:val="24"/>
      <w:u w:val="single"/>
      <w:lang w:val="en-US" w:eastAsia="en-US" w:bidi="ar-SA"/>
    </w:rPr>
  </w:style>
  <w:style w:type="character" w:customStyle="1" w:styleId="StyleTagTimesNewRomanChar">
    <w:name w:val="Style Tag + Times New Roman Char"/>
    <w:rsid w:val="00F0625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0625F"/>
    <w:rPr>
      <w:rFonts w:ascii="Arial Narrow" w:hAnsi="Arial Narrow" w:cs="Arial" w:hint="default"/>
      <w:b/>
      <w:bCs/>
      <w:iCs/>
      <w:sz w:val="24"/>
      <w:szCs w:val="28"/>
      <w:lang w:val="en-US" w:eastAsia="en-US" w:bidi="ar-SA"/>
    </w:rPr>
  </w:style>
  <w:style w:type="character" w:customStyle="1" w:styleId="UnderliningCharChar">
    <w:name w:val="Underlining Char Char"/>
    <w:rsid w:val="00F0625F"/>
    <w:rPr>
      <w:rFonts w:ascii="Arial Narrow" w:hAnsi="Arial Narrow" w:hint="default"/>
      <w:szCs w:val="24"/>
      <w:u w:val="single"/>
      <w:lang w:val="en-US" w:eastAsia="en-US" w:bidi="ar-SA"/>
    </w:rPr>
  </w:style>
  <w:style w:type="character" w:customStyle="1" w:styleId="StyleArialNarrow12ptBold">
    <w:name w:val="Style Arial Narrow 12 pt Bold"/>
    <w:rsid w:val="00F0625F"/>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F0625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0625F"/>
    <w:rPr>
      <w:noProof w:val="0"/>
      <w:u w:val="single"/>
      <w:lang w:val="en-US" w:eastAsia="en-US" w:bidi="ar-SA"/>
    </w:rPr>
  </w:style>
  <w:style w:type="character" w:customStyle="1" w:styleId="UnderlinedCharChar1">
    <w:name w:val="Underlined Char Char1"/>
    <w:rsid w:val="00F0625F"/>
    <w:rPr>
      <w:rFonts w:ascii="Bell MT" w:eastAsia="Times New Roman" w:hAnsi="Bell MT" w:hint="default"/>
      <w:bCs/>
      <w:iCs/>
      <w:sz w:val="22"/>
      <w:u w:val="single"/>
    </w:rPr>
  </w:style>
  <w:style w:type="character" w:customStyle="1" w:styleId="Heading2CharChar2">
    <w:name w:val="Heading 2 Char Char2"/>
    <w:rsid w:val="00F0625F"/>
    <w:rPr>
      <w:rFonts w:ascii="Arial" w:hAnsi="Arial" w:cs="Arial" w:hint="default"/>
      <w:b/>
      <w:bCs/>
      <w:iCs/>
      <w:sz w:val="22"/>
      <w:szCs w:val="28"/>
      <w:lang w:val="en-US" w:eastAsia="en-US" w:bidi="ar-SA"/>
    </w:rPr>
  </w:style>
  <w:style w:type="character" w:customStyle="1" w:styleId="doctitle">
    <w:name w:val="doctitle"/>
    <w:rsid w:val="00F0625F"/>
  </w:style>
  <w:style w:type="character" w:customStyle="1" w:styleId="cardtext-underlined0">
    <w:name w:val="card text- underlined"/>
    <w:rsid w:val="00F0625F"/>
    <w:rPr>
      <w:rFonts w:ascii="Garamond" w:hAnsi="Garamond" w:hint="default"/>
      <w:u w:val="single"/>
    </w:rPr>
  </w:style>
  <w:style w:type="character" w:customStyle="1" w:styleId="BodyText1">
    <w:name w:val="Body Text1"/>
    <w:basedOn w:val="DefaultParagraphFont"/>
    <w:rsid w:val="00F0625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0625F"/>
  </w:style>
  <w:style w:type="character" w:customStyle="1" w:styleId="BriefTitleChar">
    <w:name w:val="Brief Title Char"/>
    <w:basedOn w:val="DefaultParagraphFont"/>
    <w:rsid w:val="00F0625F"/>
    <w:rPr>
      <w:b/>
      <w:bCs w:val="0"/>
      <w:sz w:val="24"/>
      <w:szCs w:val="24"/>
      <w:u w:val="single"/>
      <w:lang w:val="en-US" w:eastAsia="en-US" w:bidi="ar-SA"/>
    </w:rPr>
  </w:style>
  <w:style w:type="character" w:customStyle="1" w:styleId="BriefTitle2Char">
    <w:name w:val="Brief Title 2 Char"/>
    <w:basedOn w:val="BriefTitleChar"/>
    <w:rsid w:val="00F0625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0625F"/>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0625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0625F"/>
    <w:rPr>
      <w:rFonts w:ascii="AGaramond" w:hAnsi="AGaramond" w:cs="AGaramond" w:hint="default"/>
      <w:color w:val="211D1E"/>
      <w:sz w:val="14"/>
      <w:szCs w:val="14"/>
    </w:rPr>
  </w:style>
  <w:style w:type="character" w:customStyle="1" w:styleId="CharacterStyle2">
    <w:name w:val="Character Style 2"/>
    <w:uiPriority w:val="99"/>
    <w:rsid w:val="00F0625F"/>
    <w:rPr>
      <w:sz w:val="20"/>
      <w:szCs w:val="20"/>
    </w:rPr>
  </w:style>
  <w:style w:type="character" w:customStyle="1" w:styleId="cross-head">
    <w:name w:val="cross-head"/>
    <w:rsid w:val="00F0625F"/>
  </w:style>
  <w:style w:type="character" w:customStyle="1" w:styleId="Subtitle1">
    <w:name w:val="Subtitle1"/>
    <w:rsid w:val="00F0625F"/>
  </w:style>
  <w:style w:type="character" w:customStyle="1" w:styleId="metaorigin">
    <w:name w:val="meta_origin"/>
    <w:rsid w:val="00F0625F"/>
  </w:style>
  <w:style w:type="character" w:customStyle="1" w:styleId="mandelbrotrefrag">
    <w:name w:val="mandelbrot_refrag"/>
    <w:rsid w:val="00F0625F"/>
  </w:style>
  <w:style w:type="character" w:customStyle="1" w:styleId="eminfo">
    <w:name w:val="eminfo"/>
    <w:rsid w:val="00F0625F"/>
  </w:style>
  <w:style w:type="character" w:customStyle="1" w:styleId="emhighlight">
    <w:name w:val="emhighlight"/>
    <w:rsid w:val="00F0625F"/>
  </w:style>
  <w:style w:type="character" w:customStyle="1" w:styleId="name">
    <w:name w:val="name"/>
    <w:rsid w:val="00F0625F"/>
  </w:style>
  <w:style w:type="character" w:customStyle="1" w:styleId="tkrname">
    <w:name w:val="tkrname"/>
    <w:rsid w:val="00F0625F"/>
  </w:style>
  <w:style w:type="character" w:customStyle="1" w:styleId="tkrchange">
    <w:name w:val="tkrchange"/>
    <w:rsid w:val="00F0625F"/>
  </w:style>
  <w:style w:type="character" w:customStyle="1" w:styleId="source-org">
    <w:name w:val="source-org"/>
    <w:rsid w:val="00F0625F"/>
  </w:style>
  <w:style w:type="character" w:customStyle="1" w:styleId="updated">
    <w:name w:val="updated"/>
    <w:rsid w:val="00F0625F"/>
  </w:style>
  <w:style w:type="character" w:customStyle="1" w:styleId="last">
    <w:name w:val="last"/>
    <w:rsid w:val="00F0625F"/>
  </w:style>
  <w:style w:type="character" w:customStyle="1" w:styleId="Style11ptBoldUnderline1">
    <w:name w:val="Style 11 pt Bold Underline1"/>
    <w:rsid w:val="00F0625F"/>
    <w:rPr>
      <w:b/>
      <w:bCs/>
      <w:sz w:val="20"/>
      <w:u w:val="single"/>
    </w:rPr>
  </w:style>
  <w:style w:type="character" w:customStyle="1" w:styleId="StyleStyleunderlineBold11pt">
    <w:name w:val="Style Style underline + Bold + 11 pt"/>
    <w:rsid w:val="00F0625F"/>
    <w:rPr>
      <w:bCs/>
      <w:sz w:val="20"/>
      <w:u w:val="single"/>
    </w:rPr>
  </w:style>
  <w:style w:type="character" w:customStyle="1" w:styleId="StyleunderlineAsianTimesNewRomanBold">
    <w:name w:val="Style underline + (Asian) Times New Roman Bold"/>
    <w:rsid w:val="00F0625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0625F"/>
    <w:rPr>
      <w:b/>
      <w:bCs/>
      <w:sz w:val="20"/>
      <w:u w:val="single"/>
      <w:bdr w:val="single" w:sz="4" w:space="0" w:color="auto" w:frame="1"/>
    </w:rPr>
  </w:style>
  <w:style w:type="character" w:customStyle="1" w:styleId="A5">
    <w:name w:val="A5"/>
    <w:uiPriority w:val="99"/>
    <w:rsid w:val="00F0625F"/>
    <w:rPr>
      <w:rFonts w:ascii="Times New Roman" w:hAnsi="Times New Roman" w:cs="Times New Roman" w:hint="default"/>
      <w:color w:val="000000"/>
      <w:sz w:val="13"/>
      <w:szCs w:val="13"/>
    </w:rPr>
  </w:style>
  <w:style w:type="character" w:customStyle="1" w:styleId="quotepeekbase">
    <w:name w:val="quotepeekbase"/>
    <w:rsid w:val="00F0625F"/>
  </w:style>
  <w:style w:type="character" w:customStyle="1" w:styleId="cardChar10">
    <w:name w:val="card Char1"/>
    <w:rsid w:val="00F0625F"/>
    <w:rPr>
      <w:rFonts w:ascii="Calibri" w:eastAsia="Calibri" w:hAnsi="Calibri" w:cs="Calibri" w:hint="default"/>
      <w:sz w:val="24"/>
      <w:szCs w:val="22"/>
      <w:lang w:val="x-none" w:eastAsia="x-none"/>
    </w:rPr>
  </w:style>
  <w:style w:type="character" w:customStyle="1" w:styleId="NormalCard">
    <w:name w:val="Normal Card"/>
    <w:uiPriority w:val="1"/>
    <w:qFormat/>
    <w:rsid w:val="00F0625F"/>
    <w:rPr>
      <w:rFonts w:ascii="Times New Roman" w:hAnsi="Times New Roman" w:cs="Times New Roman" w:hint="default"/>
      <w:sz w:val="24"/>
    </w:rPr>
  </w:style>
  <w:style w:type="character" w:customStyle="1" w:styleId="HighlightedUnderline0">
    <w:name w:val="Highlighted Underline"/>
    <w:uiPriority w:val="1"/>
    <w:qFormat/>
    <w:rsid w:val="00F0625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0625F"/>
    <w:rPr>
      <w:rFonts w:ascii="Times New Roman" w:hAnsi="Times New Roman" w:cs="Times New Roman" w:hint="default"/>
      <w:sz w:val="16"/>
      <w:szCs w:val="16"/>
    </w:rPr>
  </w:style>
  <w:style w:type="character" w:customStyle="1" w:styleId="timebox">
    <w:name w:val="timebox"/>
    <w:rsid w:val="00F0625F"/>
  </w:style>
  <w:style w:type="character" w:customStyle="1" w:styleId="Heading2Subtext">
    <w:name w:val="Heading 2 Subtext"/>
    <w:rsid w:val="00F0625F"/>
    <w:rPr>
      <w:rFonts w:ascii="Times New Roman" w:hAnsi="Times New Roman" w:cs="Times New Roman" w:hint="default"/>
      <w:sz w:val="16"/>
    </w:rPr>
  </w:style>
  <w:style w:type="character" w:customStyle="1" w:styleId="-SmallText-">
    <w:name w:val="-Small Text-"/>
    <w:rsid w:val="00F0625F"/>
    <w:rPr>
      <w:rFonts w:ascii="Garamond" w:hAnsi="Garamond" w:hint="default"/>
      <w:sz w:val="16"/>
    </w:rPr>
  </w:style>
  <w:style w:type="character" w:customStyle="1" w:styleId="label">
    <w:name w:val="label"/>
    <w:rsid w:val="00F0625F"/>
  </w:style>
  <w:style w:type="character" w:customStyle="1" w:styleId="BoldUnderlineCharChar">
    <w:name w:val="BoldUnderline Char Char"/>
    <w:rsid w:val="00F0625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0625F"/>
  </w:style>
  <w:style w:type="character" w:customStyle="1" w:styleId="FontStyle477">
    <w:name w:val="Font Style477"/>
    <w:basedOn w:val="DefaultParagraphFont"/>
    <w:uiPriority w:val="99"/>
    <w:rsid w:val="00F0625F"/>
    <w:rPr>
      <w:rFonts w:ascii="Times New Roman" w:hAnsi="Times New Roman" w:cs="Times New Roman" w:hint="default"/>
      <w:sz w:val="18"/>
      <w:szCs w:val="18"/>
    </w:rPr>
  </w:style>
  <w:style w:type="character" w:customStyle="1" w:styleId="FontStyle505">
    <w:name w:val="Font Style505"/>
    <w:basedOn w:val="DefaultParagraphFont"/>
    <w:uiPriority w:val="99"/>
    <w:rsid w:val="00F0625F"/>
    <w:rPr>
      <w:rFonts w:ascii="Times New Roman" w:hAnsi="Times New Roman" w:cs="Times New Roman" w:hint="default"/>
      <w:sz w:val="18"/>
      <w:szCs w:val="18"/>
    </w:rPr>
  </w:style>
  <w:style w:type="character" w:customStyle="1" w:styleId="FontStyle514">
    <w:name w:val="Font Style514"/>
    <w:basedOn w:val="DefaultParagraphFont"/>
    <w:uiPriority w:val="99"/>
    <w:rsid w:val="00F0625F"/>
    <w:rPr>
      <w:rFonts w:ascii="Times New Roman" w:hAnsi="Times New Roman" w:cs="Times New Roman" w:hint="default"/>
      <w:sz w:val="14"/>
      <w:szCs w:val="14"/>
    </w:rPr>
  </w:style>
  <w:style w:type="character" w:customStyle="1" w:styleId="FontStyle500">
    <w:name w:val="Font Style500"/>
    <w:basedOn w:val="DefaultParagraphFont"/>
    <w:uiPriority w:val="99"/>
    <w:rsid w:val="00F0625F"/>
    <w:rPr>
      <w:rFonts w:ascii="Times New Roman" w:hAnsi="Times New Roman" w:cs="Times New Roman" w:hint="default"/>
      <w:b/>
      <w:bCs/>
      <w:sz w:val="16"/>
      <w:szCs w:val="16"/>
    </w:rPr>
  </w:style>
  <w:style w:type="character" w:customStyle="1" w:styleId="CardCite1">
    <w:name w:val="CardCite1"/>
    <w:qFormat/>
    <w:rsid w:val="00F0625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0625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0625F"/>
    <w:rPr>
      <w:rFonts w:ascii="Times New Roman" w:hAnsi="Times New Roman" w:cs="Times New Roman" w:hint="default"/>
      <w:b/>
      <w:bCs/>
      <w:sz w:val="22"/>
      <w:szCs w:val="22"/>
    </w:rPr>
  </w:style>
  <w:style w:type="character" w:customStyle="1" w:styleId="CharacterStyle3">
    <w:name w:val="Character Style 3"/>
    <w:uiPriority w:val="99"/>
    <w:rsid w:val="00F0625F"/>
    <w:rPr>
      <w:rFonts w:ascii="Bookman Old Style" w:hAnsi="Bookman Old Style" w:cs="Bookman Old Style" w:hint="default"/>
      <w:spacing w:val="-5"/>
      <w:sz w:val="18"/>
      <w:szCs w:val="18"/>
    </w:rPr>
  </w:style>
  <w:style w:type="character" w:customStyle="1" w:styleId="UnderlineStyleChar7">
    <w:name w:val="Underline Style Char7"/>
    <w:rsid w:val="00F0625F"/>
    <w:rPr>
      <w:rFonts w:ascii="Garamond" w:hAnsi="Garamond" w:hint="default"/>
      <w:sz w:val="22"/>
      <w:szCs w:val="24"/>
      <w:u w:val="single"/>
      <w:lang w:val="en-US" w:eastAsia="en-US" w:bidi="ar-SA"/>
    </w:rPr>
  </w:style>
  <w:style w:type="character" w:customStyle="1" w:styleId="StyleArial6ptBold">
    <w:name w:val="Style Arial 6 pt Bold"/>
    <w:rsid w:val="00F0625F"/>
    <w:rPr>
      <w:rFonts w:ascii="Arial" w:hAnsi="Arial" w:cs="Arial" w:hint="default"/>
      <w:bCs/>
      <w:sz w:val="12"/>
    </w:rPr>
  </w:style>
  <w:style w:type="character" w:customStyle="1" w:styleId="Heading2Char5">
    <w:name w:val="Heading 2 Char5"/>
    <w:rsid w:val="00F0625F"/>
    <w:rPr>
      <w:rFonts w:ascii="Garamond" w:hAnsi="Garamond" w:cs="Arial" w:hint="default"/>
      <w:b/>
      <w:bCs/>
      <w:iCs/>
      <w:sz w:val="24"/>
      <w:szCs w:val="28"/>
      <w:lang w:val="en-US" w:eastAsia="en-US" w:bidi="ar-SA"/>
    </w:rPr>
  </w:style>
  <w:style w:type="character" w:customStyle="1" w:styleId="TagGreg">
    <w:name w:val="TagGreg"/>
    <w:uiPriority w:val="1"/>
    <w:qFormat/>
    <w:rsid w:val="00F0625F"/>
    <w:rPr>
      <w:b/>
      <w:bCs w:val="0"/>
      <w:sz w:val="24"/>
    </w:rPr>
  </w:style>
  <w:style w:type="character" w:customStyle="1" w:styleId="StyleDebateUnderline10pt">
    <w:name w:val="Style Debate Underline + 10 pt"/>
    <w:rsid w:val="00F0625F"/>
    <w:rPr>
      <w:rFonts w:ascii="Times New Roman" w:hAnsi="Times New Roman" w:cs="Times New Roman" w:hint="default"/>
      <w:sz w:val="20"/>
      <w:szCs w:val="20"/>
      <w:u w:val="single"/>
    </w:rPr>
  </w:style>
  <w:style w:type="character" w:customStyle="1" w:styleId="underlinedCharChar0">
    <w:name w:val="underlined Char Char"/>
    <w:locked/>
    <w:rsid w:val="00F0625F"/>
    <w:rPr>
      <w:u w:val="single"/>
    </w:rPr>
  </w:style>
  <w:style w:type="character" w:customStyle="1" w:styleId="SourceBold">
    <w:name w:val="Source Bold"/>
    <w:rsid w:val="00F0625F"/>
    <w:rPr>
      <w:rFonts w:ascii="Arial Narrow" w:hAnsi="Arial Narrow" w:hint="default"/>
      <w:b/>
      <w:bCs w:val="0"/>
      <w:strike w:val="0"/>
      <w:dstrike w:val="0"/>
      <w:sz w:val="24"/>
      <w:u w:val="none"/>
      <w:effect w:val="none"/>
    </w:rPr>
  </w:style>
  <w:style w:type="character" w:customStyle="1" w:styleId="2xBoldUnderline">
    <w:name w:val="2x_Bold_Underline"/>
    <w:rsid w:val="00F0625F"/>
    <w:rPr>
      <w:b/>
      <w:bCs/>
      <w:sz w:val="24"/>
      <w:u w:val="thick"/>
    </w:rPr>
  </w:style>
  <w:style w:type="character" w:customStyle="1" w:styleId="Dottedunderline">
    <w:name w:val="Dotted underline"/>
    <w:rsid w:val="00F0625F"/>
    <w:rPr>
      <w:u w:val="dotted"/>
    </w:rPr>
  </w:style>
  <w:style w:type="character" w:customStyle="1" w:styleId="readChar">
    <w:name w:val="read Char"/>
    <w:rsid w:val="00F0625F"/>
    <w:rPr>
      <w:szCs w:val="22"/>
      <w:u w:val="single"/>
      <w:lang w:val="en-US" w:eastAsia="en-US" w:bidi="ar-SA"/>
    </w:rPr>
  </w:style>
  <w:style w:type="character" w:customStyle="1" w:styleId="underlining0">
    <w:name w:val="underlining"/>
    <w:rsid w:val="00F0625F"/>
    <w:rPr>
      <w:u w:val="single"/>
    </w:rPr>
  </w:style>
  <w:style w:type="character" w:customStyle="1" w:styleId="btitle">
    <w:name w:val="btitle"/>
    <w:rsid w:val="00F0625F"/>
  </w:style>
  <w:style w:type="character" w:customStyle="1" w:styleId="green">
    <w:name w:val="green"/>
    <w:rsid w:val="00F0625F"/>
  </w:style>
  <w:style w:type="character" w:customStyle="1" w:styleId="BodyText20">
    <w:name w:val="Body Text2"/>
    <w:rsid w:val="00F0625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F0625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0625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0625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0625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0625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0625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0625F"/>
    <w:rPr>
      <w:rFonts w:ascii="Sylfaen" w:hAnsi="Sylfaen" w:cs="Sylfaen" w:hint="default"/>
      <w:i/>
      <w:iCs/>
      <w:strike w:val="0"/>
      <w:dstrike w:val="0"/>
      <w:sz w:val="19"/>
      <w:szCs w:val="19"/>
      <w:u w:val="none"/>
      <w:effect w:val="none"/>
      <w:shd w:val="clear" w:color="auto" w:fill="FFFFFF"/>
    </w:rPr>
  </w:style>
  <w:style w:type="character" w:customStyle="1" w:styleId="1">
    <w:name w:val="1"/>
    <w:rsid w:val="00F0625F"/>
    <w:rPr>
      <w:rFonts w:ascii="Arial" w:hAnsi="Arial" w:cs="Arial" w:hint="default"/>
      <w:bCs/>
      <w:sz w:val="20"/>
      <w:u w:val="single"/>
      <w:lang w:val="en-US" w:eastAsia="en-US" w:bidi="ar-SA"/>
    </w:rPr>
  </w:style>
  <w:style w:type="character" w:customStyle="1" w:styleId="CharChar31">
    <w:name w:val="Char Char31"/>
    <w:rsid w:val="00F0625F"/>
    <w:rPr>
      <w:rFonts w:ascii="Arial" w:hAnsi="Arial" w:cs="Arial" w:hint="default"/>
      <w:b/>
      <w:bCs/>
      <w:iCs/>
      <w:lang w:val="en-US" w:eastAsia="en-US" w:bidi="ar-SA"/>
    </w:rPr>
  </w:style>
  <w:style w:type="character" w:customStyle="1" w:styleId="Subtitle2">
    <w:name w:val="Subtitle2"/>
    <w:rsid w:val="00F0625F"/>
  </w:style>
  <w:style w:type="character" w:customStyle="1" w:styleId="drop">
    <w:name w:val="drop"/>
    <w:rsid w:val="00F0625F"/>
  </w:style>
  <w:style w:type="character" w:customStyle="1" w:styleId="bioline">
    <w:name w:val="bioline"/>
    <w:rsid w:val="00F0625F"/>
  </w:style>
  <w:style w:type="character" w:customStyle="1" w:styleId="articletitle0">
    <w:name w:val="article_title"/>
    <w:rsid w:val="00F0625F"/>
  </w:style>
  <w:style w:type="character" w:customStyle="1" w:styleId="A4">
    <w:name w:val="A4"/>
    <w:uiPriority w:val="99"/>
    <w:rsid w:val="00F0625F"/>
    <w:rPr>
      <w:color w:val="000000"/>
    </w:rPr>
  </w:style>
  <w:style w:type="character" w:customStyle="1" w:styleId="s2">
    <w:name w:val="s2"/>
    <w:rsid w:val="00F0625F"/>
  </w:style>
  <w:style w:type="character" w:customStyle="1" w:styleId="s4">
    <w:name w:val="s4"/>
    <w:rsid w:val="00F0625F"/>
  </w:style>
  <w:style w:type="character" w:customStyle="1" w:styleId="s5">
    <w:name w:val="s5"/>
    <w:rsid w:val="00F0625F"/>
  </w:style>
  <w:style w:type="character" w:customStyle="1" w:styleId="cap">
    <w:name w:val="cap"/>
    <w:rsid w:val="00F0625F"/>
  </w:style>
  <w:style w:type="character" w:customStyle="1" w:styleId="rightsnotice">
    <w:name w:val="rightsnotice"/>
    <w:rsid w:val="00F0625F"/>
  </w:style>
  <w:style w:type="character" w:customStyle="1" w:styleId="Caption1">
    <w:name w:val="Caption1"/>
    <w:rsid w:val="00F0625F"/>
  </w:style>
  <w:style w:type="character" w:customStyle="1" w:styleId="credit">
    <w:name w:val="credit"/>
    <w:rsid w:val="00F0625F"/>
  </w:style>
  <w:style w:type="character" w:customStyle="1" w:styleId="scaps">
    <w:name w:val="scaps"/>
    <w:rsid w:val="00F0625F"/>
  </w:style>
  <w:style w:type="character" w:customStyle="1" w:styleId="current-article">
    <w:name w:val="current-article"/>
    <w:rsid w:val="00F0625F"/>
  </w:style>
  <w:style w:type="character" w:customStyle="1" w:styleId="related-current-indicator">
    <w:name w:val="related-current-indicator"/>
    <w:rsid w:val="00F0625F"/>
  </w:style>
  <w:style w:type="character" w:customStyle="1" w:styleId="bylclear">
    <w:name w:val="bylclear"/>
    <w:rsid w:val="00F0625F"/>
  </w:style>
  <w:style w:type="character" w:customStyle="1" w:styleId="timestamp">
    <w:name w:val="timestamp"/>
    <w:rsid w:val="00F0625F"/>
  </w:style>
  <w:style w:type="character" w:customStyle="1" w:styleId="comments">
    <w:name w:val="comments"/>
    <w:rsid w:val="00F0625F"/>
  </w:style>
  <w:style w:type="character" w:customStyle="1" w:styleId="essaytext">
    <w:name w:val="essaytext"/>
    <w:rsid w:val="00F0625F"/>
  </w:style>
  <w:style w:type="character" w:customStyle="1" w:styleId="username">
    <w:name w:val="username"/>
    <w:rsid w:val="00F0625F"/>
  </w:style>
  <w:style w:type="character" w:customStyle="1" w:styleId="toplinks">
    <w:name w:val="toplinks"/>
    <w:rsid w:val="00F0625F"/>
  </w:style>
  <w:style w:type="character" w:customStyle="1" w:styleId="A3">
    <w:name w:val="A3"/>
    <w:uiPriority w:val="99"/>
    <w:rsid w:val="00F0625F"/>
    <w:rPr>
      <w:rFonts w:ascii="Perpetua" w:hAnsi="Perpetua" w:cs="Perpetua" w:hint="default"/>
      <w:color w:val="000000"/>
      <w:sz w:val="15"/>
      <w:szCs w:val="15"/>
    </w:rPr>
  </w:style>
  <w:style w:type="character" w:customStyle="1" w:styleId="see">
    <w:name w:val="see"/>
    <w:rsid w:val="00F0625F"/>
  </w:style>
  <w:style w:type="character" w:customStyle="1" w:styleId="first-letter">
    <w:name w:val="first-letter"/>
    <w:rsid w:val="00F0625F"/>
  </w:style>
  <w:style w:type="character" w:customStyle="1" w:styleId="focusparagraph">
    <w:name w:val="focusparagraph"/>
    <w:rsid w:val="00F0625F"/>
  </w:style>
  <w:style w:type="character" w:customStyle="1" w:styleId="lightblue">
    <w:name w:val="lightblue"/>
    <w:rsid w:val="00F0625F"/>
  </w:style>
  <w:style w:type="character" w:customStyle="1" w:styleId="StyleUnderlineCharChar9pt">
    <w:name w:val="Style Underline Char Char + 9 pt"/>
    <w:rsid w:val="00F0625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0625F"/>
  </w:style>
  <w:style w:type="character" w:customStyle="1" w:styleId="Title10">
    <w:name w:val="Title1"/>
    <w:rsid w:val="00F0625F"/>
  </w:style>
  <w:style w:type="character" w:customStyle="1" w:styleId="BoldandUnderlineCharCharCharChar">
    <w:name w:val="Bold and Underline Char Char Char Char"/>
    <w:rsid w:val="00F0625F"/>
    <w:rPr>
      <w:b/>
      <w:bCs w:val="0"/>
      <w:noProof w:val="0"/>
      <w:u w:val="single"/>
      <w:lang w:val="en-US" w:eastAsia="en-US" w:bidi="ar-SA"/>
    </w:rPr>
  </w:style>
  <w:style w:type="character" w:customStyle="1" w:styleId="FontStyle29">
    <w:name w:val="Font Style29"/>
    <w:uiPriority w:val="99"/>
    <w:rsid w:val="00F0625F"/>
    <w:rPr>
      <w:rFonts w:ascii="Arial" w:hAnsi="Arial" w:cs="Arial" w:hint="default"/>
      <w:sz w:val="14"/>
      <w:szCs w:val="14"/>
    </w:rPr>
  </w:style>
  <w:style w:type="character" w:customStyle="1" w:styleId="titles">
    <w:name w:val="titles"/>
    <w:rsid w:val="00F0625F"/>
  </w:style>
  <w:style w:type="character" w:customStyle="1" w:styleId="articletext0">
    <w:name w:val="article_text"/>
    <w:rsid w:val="00F0625F"/>
  </w:style>
  <w:style w:type="character" w:customStyle="1" w:styleId="contentauthor">
    <w:name w:val="contentauthor"/>
    <w:rsid w:val="00F0625F"/>
  </w:style>
  <w:style w:type="character" w:customStyle="1" w:styleId="subarticleheader">
    <w:name w:val="subarticleheader"/>
    <w:rsid w:val="00F0625F"/>
  </w:style>
  <w:style w:type="character" w:customStyle="1" w:styleId="spelle">
    <w:name w:val="spelle"/>
    <w:rsid w:val="00F0625F"/>
  </w:style>
  <w:style w:type="character" w:customStyle="1" w:styleId="grame">
    <w:name w:val="grame"/>
    <w:rsid w:val="00F0625F"/>
  </w:style>
  <w:style w:type="character" w:customStyle="1" w:styleId="newstitle1">
    <w:name w:val="newstitle1"/>
    <w:rsid w:val="00F0625F"/>
  </w:style>
  <w:style w:type="character" w:customStyle="1" w:styleId="copy">
    <w:name w:val="copy"/>
    <w:rsid w:val="00F0625F"/>
  </w:style>
  <w:style w:type="character" w:customStyle="1" w:styleId="topheadline">
    <w:name w:val="topheadline"/>
    <w:rsid w:val="00F0625F"/>
  </w:style>
  <w:style w:type="character" w:customStyle="1" w:styleId="Stylereduce27pt">
    <w:name w:val="Style reduce2 + 7 pt"/>
    <w:rsid w:val="00F0625F"/>
    <w:rPr>
      <w:rFonts w:ascii="Times New Roman" w:hAnsi="Times New Roman" w:cs="Arial" w:hint="default"/>
      <w:color w:val="000000"/>
      <w:sz w:val="14"/>
      <w:szCs w:val="22"/>
    </w:rPr>
  </w:style>
  <w:style w:type="character" w:customStyle="1" w:styleId="srtitle">
    <w:name w:val="srtitle"/>
    <w:rsid w:val="00F0625F"/>
  </w:style>
  <w:style w:type="character" w:customStyle="1" w:styleId="st1">
    <w:name w:val="st1"/>
    <w:rsid w:val="00F0625F"/>
  </w:style>
  <w:style w:type="character" w:customStyle="1" w:styleId="StyleStyleGaramond">
    <w:name w:val="Style Style Garamond +"/>
    <w:rsid w:val="00F0625F"/>
    <w:rPr>
      <w:rFonts w:ascii="Garamond" w:hAnsi="Garamond" w:cs="Times New Roman" w:hint="default"/>
      <w:sz w:val="20"/>
    </w:rPr>
  </w:style>
  <w:style w:type="character" w:customStyle="1" w:styleId="quotechar0">
    <w:name w:val="quotechar"/>
    <w:rsid w:val="00F0625F"/>
  </w:style>
  <w:style w:type="character" w:customStyle="1" w:styleId="boldunderline1">
    <w:name w:val="boldunderline"/>
    <w:rsid w:val="00F0625F"/>
  </w:style>
  <w:style w:type="character" w:customStyle="1" w:styleId="A8">
    <w:name w:val="A8"/>
    <w:rsid w:val="00F0625F"/>
    <w:rPr>
      <w:rFonts w:ascii="Scala" w:hAnsi="Scala" w:cs="Scala" w:hint="default"/>
      <w:color w:val="000000"/>
      <w:sz w:val="15"/>
      <w:szCs w:val="15"/>
    </w:rPr>
  </w:style>
  <w:style w:type="character" w:customStyle="1" w:styleId="A0">
    <w:name w:val="A0"/>
    <w:uiPriority w:val="99"/>
    <w:rsid w:val="00F0625F"/>
    <w:rPr>
      <w:rFonts w:ascii="Scala" w:hAnsi="Scala" w:cs="Scala" w:hint="default"/>
      <w:color w:val="000000"/>
      <w:sz w:val="16"/>
      <w:szCs w:val="16"/>
    </w:rPr>
  </w:style>
  <w:style w:type="character" w:customStyle="1" w:styleId="Date11">
    <w:name w:val="Date11"/>
    <w:rsid w:val="00F0625F"/>
  </w:style>
  <w:style w:type="character" w:customStyle="1" w:styleId="Boxout">
    <w:name w:val="Box out"/>
    <w:uiPriority w:val="1"/>
    <w:qFormat/>
    <w:rsid w:val="00F0625F"/>
    <w:rPr>
      <w:rFonts w:ascii="Tahoma" w:hAnsi="Tahoma" w:cs="Tahoma" w:hint="default"/>
      <w:b/>
      <w:bCs w:val="0"/>
      <w:sz w:val="20"/>
      <w:u w:val="single"/>
      <w:bdr w:val="none" w:sz="0" w:space="0" w:color="auto" w:frame="1"/>
      <w:shd w:val="clear" w:color="auto" w:fill="A9E8F5"/>
    </w:rPr>
  </w:style>
  <w:style w:type="character" w:customStyle="1" w:styleId="metad">
    <w:name w:val="metad"/>
    <w:rsid w:val="00F0625F"/>
  </w:style>
  <w:style w:type="character" w:customStyle="1" w:styleId="sifr-alternate">
    <w:name w:val="sifr-alternate"/>
    <w:rsid w:val="00F0625F"/>
  </w:style>
  <w:style w:type="character" w:customStyle="1" w:styleId="justify1">
    <w:name w:val="justify1"/>
    <w:rsid w:val="00F0625F"/>
  </w:style>
  <w:style w:type="character" w:customStyle="1" w:styleId="artbody1">
    <w:name w:val="art_body1"/>
    <w:rsid w:val="00F0625F"/>
    <w:rPr>
      <w:rFonts w:ascii="Arial" w:hAnsi="Arial" w:cs="Arial" w:hint="default"/>
    </w:rPr>
  </w:style>
  <w:style w:type="character" w:customStyle="1" w:styleId="A1">
    <w:name w:val="A1"/>
    <w:uiPriority w:val="99"/>
    <w:rsid w:val="00F0625F"/>
    <w:rPr>
      <w:rFonts w:ascii="Book Antiqua" w:hAnsi="Book Antiqua" w:cs="Book Antiqua" w:hint="default"/>
      <w:color w:val="221E1F"/>
      <w:sz w:val="22"/>
      <w:szCs w:val="22"/>
    </w:rPr>
  </w:style>
  <w:style w:type="character" w:customStyle="1" w:styleId="reality">
    <w:name w:val="reality"/>
    <w:rsid w:val="00F0625F"/>
  </w:style>
  <w:style w:type="character" w:customStyle="1" w:styleId="text2">
    <w:name w:val="text2"/>
    <w:rsid w:val="00F0625F"/>
  </w:style>
  <w:style w:type="character" w:customStyle="1" w:styleId="StyleUnderlineChar2CharChar11pt">
    <w:name w:val="Style Underline Char2 Char Char + 11 pt"/>
    <w:rsid w:val="00F0625F"/>
    <w:rPr>
      <w:rFonts w:ascii="Times New Roman" w:hAnsi="Times New Roman" w:cs="Times New Roman" w:hint="default"/>
      <w:sz w:val="20"/>
      <w:u w:val="single"/>
    </w:rPr>
  </w:style>
  <w:style w:type="character" w:customStyle="1" w:styleId="StyleStyleBoldUnderline11pt">
    <w:name w:val="Style Style Bold Underline + 11 pt"/>
    <w:rsid w:val="00F0625F"/>
    <w:rPr>
      <w:b/>
      <w:bCs/>
      <w:sz w:val="20"/>
      <w:u w:val="single"/>
    </w:rPr>
  </w:style>
  <w:style w:type="character" w:customStyle="1" w:styleId="articlehead2">
    <w:name w:val="articlehead2"/>
    <w:rsid w:val="00F0625F"/>
  </w:style>
  <w:style w:type="character" w:customStyle="1" w:styleId="pronset">
    <w:name w:val="pronset"/>
    <w:rsid w:val="00F0625F"/>
  </w:style>
  <w:style w:type="character" w:customStyle="1" w:styleId="prondelim">
    <w:name w:val="prondelim"/>
    <w:rsid w:val="00F0625F"/>
  </w:style>
  <w:style w:type="character" w:customStyle="1" w:styleId="prontoggle">
    <w:name w:val="pron_toggle"/>
    <w:rsid w:val="00F0625F"/>
  </w:style>
  <w:style w:type="character" w:customStyle="1" w:styleId="boldface">
    <w:name w:val="boldface"/>
    <w:rsid w:val="00F0625F"/>
  </w:style>
  <w:style w:type="character" w:customStyle="1" w:styleId="secondary-bf">
    <w:name w:val="secondary-bf"/>
    <w:rsid w:val="00F0625F"/>
  </w:style>
  <w:style w:type="table" w:styleId="ColorfulGrid-Accent1">
    <w:name w:val="Colorful Grid Accent 1"/>
    <w:basedOn w:val="TableNormal"/>
    <w:link w:val="ColorfulGrid-Accent1Char"/>
    <w:uiPriority w:val="29"/>
    <w:unhideWhenUsed/>
    <w:rsid w:val="00F0625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0625F"/>
    <w:rPr>
      <w:rFonts w:ascii="Times New Roman" w:hAnsi="Times New Roman" w:cs="Times New Roman" w:hint="default"/>
      <w:iCs/>
      <w:color w:val="000000"/>
      <w:sz w:val="16"/>
    </w:rPr>
  </w:style>
  <w:style w:type="character" w:customStyle="1" w:styleId="Boxout0">
    <w:name w:val="Boxout"/>
    <w:uiPriority w:val="1"/>
    <w:qFormat/>
    <w:rsid w:val="00F0625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0625F"/>
  </w:style>
  <w:style w:type="character" w:customStyle="1" w:styleId="detailtitle">
    <w:name w:val="detailtitle"/>
    <w:rsid w:val="00F0625F"/>
  </w:style>
  <w:style w:type="character" w:customStyle="1" w:styleId="storydate">
    <w:name w:val="storydate"/>
    <w:rsid w:val="00F0625F"/>
  </w:style>
  <w:style w:type="character" w:customStyle="1" w:styleId="preloadwrap">
    <w:name w:val="preloadwrap"/>
    <w:rsid w:val="00F0625F"/>
  </w:style>
  <w:style w:type="character" w:customStyle="1" w:styleId="creditwrap">
    <w:name w:val="creditwrap"/>
    <w:rsid w:val="00F0625F"/>
  </w:style>
  <w:style w:type="character" w:customStyle="1" w:styleId="DefaultChar1">
    <w:name w:val="Default Char1"/>
    <w:rsid w:val="00F0625F"/>
    <w:rPr>
      <w:noProof w:val="0"/>
      <w:color w:val="000000"/>
      <w:lang w:val="en-US" w:eastAsia="en-US" w:bidi="ar-SA"/>
    </w:rPr>
  </w:style>
  <w:style w:type="character" w:customStyle="1" w:styleId="textunderlineChar0">
    <w:name w:val="text underline Char"/>
    <w:link w:val="textunderline0"/>
    <w:rsid w:val="00F0625F"/>
    <w:rPr>
      <w:u w:val="thick"/>
    </w:rPr>
  </w:style>
  <w:style w:type="character" w:customStyle="1" w:styleId="BoldChar">
    <w:name w:val="Bold Char"/>
    <w:rsid w:val="00F0625F"/>
    <w:rPr>
      <w:rFonts w:ascii="Times New Roman" w:eastAsia="Times New Roman" w:hAnsi="Times New Roman" w:cs="Times New Roman" w:hint="default"/>
      <w:b/>
      <w:bCs w:val="0"/>
      <w:szCs w:val="24"/>
    </w:rPr>
  </w:style>
  <w:style w:type="character" w:customStyle="1" w:styleId="pmterms31">
    <w:name w:val="pmterms31"/>
    <w:rsid w:val="00F0625F"/>
    <w:rPr>
      <w:b/>
      <w:bCs/>
      <w:i w:val="0"/>
      <w:iCs w:val="0"/>
      <w:color w:val="000000"/>
    </w:rPr>
  </w:style>
  <w:style w:type="character" w:customStyle="1" w:styleId="ft01">
    <w:name w:val="ft01"/>
    <w:rsid w:val="00F0625F"/>
    <w:rPr>
      <w:rFonts w:ascii="Times" w:hAnsi="Times" w:cs="Times" w:hint="default"/>
      <w:color w:val="000000"/>
      <w:sz w:val="14"/>
      <w:szCs w:val="14"/>
    </w:rPr>
  </w:style>
  <w:style w:type="character" w:customStyle="1" w:styleId="ft11">
    <w:name w:val="ft11"/>
    <w:rsid w:val="00F0625F"/>
    <w:rPr>
      <w:rFonts w:ascii="Times" w:hAnsi="Times" w:cs="Times" w:hint="default"/>
      <w:color w:val="000000"/>
      <w:sz w:val="17"/>
      <w:szCs w:val="17"/>
    </w:rPr>
  </w:style>
  <w:style w:type="character" w:customStyle="1" w:styleId="ft21">
    <w:name w:val="ft21"/>
    <w:rsid w:val="00F0625F"/>
    <w:rPr>
      <w:rFonts w:ascii="Times" w:hAnsi="Times" w:cs="Times" w:hint="default"/>
      <w:color w:val="000000"/>
      <w:sz w:val="15"/>
      <w:szCs w:val="15"/>
    </w:rPr>
  </w:style>
  <w:style w:type="character" w:customStyle="1" w:styleId="ft31">
    <w:name w:val="ft31"/>
    <w:rsid w:val="00F0625F"/>
    <w:rPr>
      <w:rFonts w:ascii="Times" w:hAnsi="Times" w:cs="Times" w:hint="default"/>
      <w:color w:val="000000"/>
      <w:sz w:val="15"/>
      <w:szCs w:val="15"/>
    </w:rPr>
  </w:style>
  <w:style w:type="character" w:customStyle="1" w:styleId="dquo">
    <w:name w:val="dquo"/>
    <w:rsid w:val="00F0625F"/>
  </w:style>
  <w:style w:type="character" w:customStyle="1" w:styleId="caps2">
    <w:name w:val="caps2"/>
    <w:rsid w:val="00F0625F"/>
  </w:style>
  <w:style w:type="character" w:customStyle="1" w:styleId="CardsFont12ptCharCharCharChar">
    <w:name w:val="Cards + Font: 12 pt Char Char Char Char"/>
    <w:rsid w:val="00F0625F"/>
    <w:rPr>
      <w:sz w:val="24"/>
      <w:szCs w:val="24"/>
      <w:u w:val="thick"/>
      <w:lang w:val="en-US" w:eastAsia="en-US" w:bidi="ar-SA"/>
    </w:rPr>
  </w:style>
  <w:style w:type="character" w:customStyle="1" w:styleId="ccs">
    <w:name w:val="c cs"/>
    <w:rsid w:val="00F0625F"/>
  </w:style>
  <w:style w:type="character" w:customStyle="1" w:styleId="UnderlinedEvChar">
    <w:name w:val="Underlined Ev Char"/>
    <w:rsid w:val="00F0625F"/>
    <w:rPr>
      <w:rFonts w:ascii="Times New Roman" w:eastAsia="Times New Roman" w:hAnsi="Times New Roman" w:cs="Times New Roman" w:hint="default"/>
      <w:szCs w:val="24"/>
      <w:u w:val="single"/>
    </w:rPr>
  </w:style>
  <w:style w:type="character" w:customStyle="1" w:styleId="dropshadow">
    <w:name w:val="dropshadow"/>
    <w:rsid w:val="00F0625F"/>
  </w:style>
  <w:style w:type="character" w:customStyle="1" w:styleId="d05ws">
    <w:name w:val="d05ws"/>
    <w:rsid w:val="00F0625F"/>
  </w:style>
  <w:style w:type="character" w:customStyle="1" w:styleId="rzibod">
    <w:name w:val="rzibod"/>
    <w:rsid w:val="00F0625F"/>
  </w:style>
  <w:style w:type="character" w:customStyle="1" w:styleId="StyleBold1">
    <w:name w:val="Style Bold1"/>
    <w:rsid w:val="00F0625F"/>
    <w:rPr>
      <w:rFonts w:ascii="Georgia" w:hAnsi="Georgia" w:hint="default"/>
      <w:b/>
      <w:bCs/>
      <w:sz w:val="22"/>
    </w:rPr>
  </w:style>
  <w:style w:type="character" w:customStyle="1" w:styleId="headertext">
    <w:name w:val="headertext"/>
    <w:rsid w:val="00F0625F"/>
  </w:style>
  <w:style w:type="character" w:customStyle="1" w:styleId="endnote-reference">
    <w:name w:val="endnote-reference"/>
    <w:rsid w:val="00F0625F"/>
  </w:style>
  <w:style w:type="character" w:customStyle="1" w:styleId="officialsname">
    <w:name w:val="official_s_name"/>
    <w:rsid w:val="00F0625F"/>
  </w:style>
  <w:style w:type="character" w:customStyle="1" w:styleId="audience">
    <w:name w:val="audience"/>
    <w:rsid w:val="00F0625F"/>
  </w:style>
  <w:style w:type="character" w:customStyle="1" w:styleId="A7">
    <w:name w:val="A7"/>
    <w:uiPriority w:val="99"/>
    <w:rsid w:val="00F0625F"/>
    <w:rPr>
      <w:rFonts w:ascii="Myriad Pro" w:hAnsi="Myriad Pro" w:cs="Myriad Pro" w:hint="default"/>
      <w:color w:val="0066B1"/>
      <w:sz w:val="22"/>
      <w:szCs w:val="22"/>
    </w:rPr>
  </w:style>
  <w:style w:type="character" w:customStyle="1" w:styleId="normalchar">
    <w:name w:val="normal__char"/>
    <w:rsid w:val="00F0625F"/>
  </w:style>
  <w:style w:type="character" w:customStyle="1" w:styleId="hyperlink002cheading0020100200028block0020title0029char">
    <w:name w:val="hyperlink_002cheading_00201_0020_0028block_0020title_0029__char"/>
    <w:rsid w:val="00F0625F"/>
  </w:style>
  <w:style w:type="character" w:customStyle="1" w:styleId="underline002cstyle0020bold0020underlinechar">
    <w:name w:val="underline_002cstyle_0020bold_0020underline__char"/>
    <w:rsid w:val="00F0625F"/>
  </w:style>
  <w:style w:type="character" w:customStyle="1" w:styleId="copyboldblack">
    <w:name w:val="copyboldblack"/>
    <w:rsid w:val="00F0625F"/>
  </w:style>
  <w:style w:type="character" w:customStyle="1" w:styleId="copybold">
    <w:name w:val="copybold"/>
    <w:rsid w:val="00F0625F"/>
  </w:style>
  <w:style w:type="character" w:customStyle="1" w:styleId="author-date0">
    <w:name w:val="author-date"/>
    <w:rsid w:val="00F0625F"/>
  </w:style>
  <w:style w:type="character" w:customStyle="1" w:styleId="hidden">
    <w:name w:val="hidden"/>
    <w:rsid w:val="00F0625F"/>
  </w:style>
  <w:style w:type="character" w:customStyle="1" w:styleId="articlebegin">
    <w:name w:val="articlebegin"/>
    <w:rsid w:val="00F0625F"/>
  </w:style>
  <w:style w:type="character" w:customStyle="1" w:styleId="mediaoverlay">
    <w:name w:val="mediaoverlay"/>
    <w:rsid w:val="00F0625F"/>
  </w:style>
  <w:style w:type="character" w:customStyle="1" w:styleId="blogcaption">
    <w:name w:val="blog_caption"/>
    <w:rsid w:val="00F0625F"/>
  </w:style>
  <w:style w:type="character" w:customStyle="1" w:styleId="commnet-abuzz">
    <w:name w:val="commnet-abuzz"/>
    <w:rsid w:val="00F0625F"/>
  </w:style>
  <w:style w:type="character" w:customStyle="1" w:styleId="fbconnectbuttontext">
    <w:name w:val="fbconnectbutton_text"/>
    <w:rsid w:val="00F0625F"/>
  </w:style>
  <w:style w:type="character" w:customStyle="1" w:styleId="fbsharecountinner">
    <w:name w:val="fb_share_count_inner"/>
    <w:rsid w:val="00F0625F"/>
  </w:style>
  <w:style w:type="character" w:customStyle="1" w:styleId="stbuttontext">
    <w:name w:val="stbuttontext"/>
    <w:rsid w:val="00F0625F"/>
  </w:style>
  <w:style w:type="character" w:customStyle="1" w:styleId="source">
    <w:name w:val="source"/>
    <w:rsid w:val="00F0625F"/>
  </w:style>
  <w:style w:type="character" w:customStyle="1" w:styleId="pubdate">
    <w:name w:val="pubdate"/>
    <w:rsid w:val="00F0625F"/>
  </w:style>
  <w:style w:type="character" w:customStyle="1" w:styleId="grey">
    <w:name w:val="grey"/>
    <w:rsid w:val="00F0625F"/>
  </w:style>
  <w:style w:type="character" w:customStyle="1" w:styleId="postdate">
    <w:name w:val="post_date"/>
    <w:rsid w:val="00F0625F"/>
  </w:style>
  <w:style w:type="character" w:customStyle="1" w:styleId="bdx">
    <w:name w:val="bdx"/>
    <w:rsid w:val="00F0625F"/>
  </w:style>
  <w:style w:type="character" w:customStyle="1" w:styleId="bdl">
    <w:name w:val="bdl"/>
    <w:rsid w:val="00F0625F"/>
  </w:style>
  <w:style w:type="character" w:customStyle="1" w:styleId="breadcrumbitemcurrent">
    <w:name w:val="breadcrumbitemcurrent"/>
    <w:rsid w:val="00F0625F"/>
  </w:style>
  <w:style w:type="character" w:customStyle="1" w:styleId="bbl">
    <w:name w:val="bbl"/>
    <w:rsid w:val="00F0625F"/>
  </w:style>
  <w:style w:type="character" w:customStyle="1" w:styleId="Date2">
    <w:name w:val="Date2"/>
    <w:rsid w:val="00F0625F"/>
  </w:style>
  <w:style w:type="character" w:customStyle="1" w:styleId="company">
    <w:name w:val="company"/>
    <w:rsid w:val="00F0625F"/>
  </w:style>
  <w:style w:type="character" w:customStyle="1" w:styleId="itxtnewhookspan">
    <w:name w:val="itxtnewhookspan"/>
    <w:rsid w:val="00F0625F"/>
  </w:style>
  <w:style w:type="character" w:customStyle="1" w:styleId="gstxthlt">
    <w:name w:val="gstxt_hlt"/>
    <w:rsid w:val="00F0625F"/>
  </w:style>
  <w:style w:type="character" w:customStyle="1" w:styleId="SubtleEmphasis1">
    <w:name w:val="Subtle Emphasis1"/>
    <w:uiPriority w:val="19"/>
    <w:qFormat/>
    <w:rsid w:val="00F0625F"/>
    <w:rPr>
      <w:rFonts w:ascii="Times New Roman" w:hAnsi="Times New Roman" w:cs="Times New Roman" w:hint="default"/>
      <w:b/>
      <w:bCs w:val="0"/>
      <w:iCs/>
      <w:color w:val="auto"/>
      <w:sz w:val="22"/>
    </w:rPr>
  </w:style>
  <w:style w:type="character" w:customStyle="1" w:styleId="StyleBoldRed">
    <w:name w:val="Style Bold Red"/>
    <w:rsid w:val="00F0625F"/>
    <w:rPr>
      <w:b/>
      <w:bCs/>
      <w:color w:val="auto"/>
    </w:rPr>
  </w:style>
  <w:style w:type="character" w:customStyle="1" w:styleId="StyleTimesNewRoman8pt">
    <w:name w:val="Style Times New Roman 8 pt"/>
    <w:rsid w:val="00F0625F"/>
    <w:rPr>
      <w:rFonts w:ascii="Georgia" w:hAnsi="Georgia" w:hint="default"/>
      <w:sz w:val="16"/>
    </w:rPr>
  </w:style>
  <w:style w:type="character" w:customStyle="1" w:styleId="StyleStyle7pt8pt">
    <w:name w:val="Style Style 7 pt + 8 pt"/>
    <w:rsid w:val="00F0625F"/>
    <w:rPr>
      <w:sz w:val="16"/>
    </w:rPr>
  </w:style>
  <w:style w:type="character" w:customStyle="1" w:styleId="StyleStyleThickunderlineBold1">
    <w:name w:val="Style Style Thick underline + Bold1"/>
    <w:rsid w:val="00F0625F"/>
    <w:rPr>
      <w:b/>
      <w:bCs/>
      <w:u w:val="thick"/>
    </w:rPr>
  </w:style>
  <w:style w:type="character" w:customStyle="1" w:styleId="StyleUnderline2">
    <w:name w:val="Style Underline2"/>
    <w:rsid w:val="00F0625F"/>
    <w:rPr>
      <w:u w:val="single"/>
    </w:rPr>
  </w:style>
  <w:style w:type="character" w:customStyle="1" w:styleId="ShrinkText">
    <w:name w:val="Shrink Text"/>
    <w:rsid w:val="00F0625F"/>
    <w:rPr>
      <w:sz w:val="16"/>
    </w:rPr>
  </w:style>
  <w:style w:type="character" w:customStyle="1" w:styleId="smallcaps">
    <w:name w:val="smallcaps"/>
    <w:rsid w:val="00F0625F"/>
  </w:style>
  <w:style w:type="character" w:customStyle="1" w:styleId="goldbldtext">
    <w:name w:val="goldbldtext"/>
    <w:rsid w:val="00F0625F"/>
  </w:style>
  <w:style w:type="character" w:customStyle="1" w:styleId="cardshighlight0">
    <w:name w:val="cardshighlight"/>
    <w:rsid w:val="00F0625F"/>
  </w:style>
  <w:style w:type="character" w:customStyle="1" w:styleId="cardsfont12pt1">
    <w:name w:val="cardsfont12pt"/>
    <w:rsid w:val="00F0625F"/>
  </w:style>
  <w:style w:type="character" w:customStyle="1" w:styleId="ft6">
    <w:name w:val="ft6"/>
    <w:rsid w:val="00F0625F"/>
  </w:style>
  <w:style w:type="character" w:customStyle="1" w:styleId="kicker">
    <w:name w:val="kicker"/>
    <w:rsid w:val="00F0625F"/>
  </w:style>
  <w:style w:type="character" w:customStyle="1" w:styleId="backcontent">
    <w:name w:val="backcontent"/>
    <w:rsid w:val="00F0625F"/>
  </w:style>
  <w:style w:type="character" w:customStyle="1" w:styleId="daystmp">
    <w:name w:val="daystmp"/>
    <w:rsid w:val="00F0625F"/>
  </w:style>
  <w:style w:type="character" w:customStyle="1" w:styleId="cardsfont12ptchar">
    <w:name w:val="cardsfont12ptchar"/>
    <w:rsid w:val="00F0625F"/>
  </w:style>
  <w:style w:type="character" w:customStyle="1" w:styleId="gal">
    <w:name w:val="gal"/>
    <w:rsid w:val="00F0625F"/>
  </w:style>
  <w:style w:type="character" w:customStyle="1" w:styleId="submitted">
    <w:name w:val="submitted"/>
    <w:rsid w:val="00F0625F"/>
  </w:style>
  <w:style w:type="character" w:customStyle="1" w:styleId="imagedateline">
    <w:name w:val="image_dateline"/>
    <w:rsid w:val="00F0625F"/>
  </w:style>
  <w:style w:type="character" w:customStyle="1" w:styleId="authordatecharchar">
    <w:name w:val="authordatecharchar"/>
    <w:rsid w:val="00F0625F"/>
  </w:style>
  <w:style w:type="character" w:customStyle="1" w:styleId="style1char0">
    <w:name w:val="style1char"/>
    <w:rsid w:val="00F0625F"/>
  </w:style>
  <w:style w:type="character" w:customStyle="1" w:styleId="tagcharchar0">
    <w:name w:val="tagcharchar"/>
    <w:rsid w:val="00F0625F"/>
  </w:style>
  <w:style w:type="character" w:customStyle="1" w:styleId="underlinedcharchar2">
    <w:name w:val="underlinedcharchar"/>
    <w:rsid w:val="00F0625F"/>
  </w:style>
  <w:style w:type="character" w:customStyle="1" w:styleId="BoxedChar">
    <w:name w:val="Boxed Char"/>
    <w:rsid w:val="00F0625F"/>
    <w:rPr>
      <w:rFonts w:ascii="Arial Narrow" w:hAnsi="Arial Narrow" w:hint="default"/>
      <w:b/>
      <w:bCs w:val="0"/>
      <w:sz w:val="18"/>
      <w:bdr w:val="single" w:sz="6" w:space="0" w:color="auto" w:frame="1"/>
    </w:rPr>
  </w:style>
  <w:style w:type="character" w:customStyle="1" w:styleId="Style11ptUnderline2">
    <w:name w:val="Style 11 pt Underline2"/>
    <w:rsid w:val="00F0625F"/>
    <w:rPr>
      <w:sz w:val="20"/>
      <w:u w:val="single"/>
    </w:rPr>
  </w:style>
  <w:style w:type="character" w:customStyle="1" w:styleId="Style11ptBoldUnderline2">
    <w:name w:val="Style 11 pt Bold Underline2"/>
    <w:rsid w:val="00F0625F"/>
    <w:rPr>
      <w:b/>
      <w:bCs/>
      <w:sz w:val="20"/>
      <w:u w:val="single"/>
    </w:rPr>
  </w:style>
  <w:style w:type="character" w:customStyle="1" w:styleId="nw">
    <w:name w:val="nw"/>
    <w:rsid w:val="00F0625F"/>
  </w:style>
  <w:style w:type="character" w:customStyle="1" w:styleId="Styleunderline11ptBoldBorderSinglesolidlineAuto">
    <w:name w:val="Style underline + 11 pt Bold Border: : (Single solid line Auto ..."/>
    <w:rsid w:val="00F0625F"/>
    <w:rPr>
      <w:b/>
      <w:bCs/>
      <w:sz w:val="20"/>
      <w:u w:val="single"/>
      <w:bdr w:val="single" w:sz="4" w:space="0" w:color="auto" w:frame="1"/>
    </w:rPr>
  </w:style>
  <w:style w:type="character" w:customStyle="1" w:styleId="cardCharCharChar1">
    <w:name w:val="card Char Char Char1"/>
    <w:rsid w:val="00F0625F"/>
    <w:rPr>
      <w:lang w:val="en-US" w:eastAsia="en-US" w:bidi="ar-SA"/>
    </w:rPr>
  </w:style>
  <w:style w:type="character" w:customStyle="1" w:styleId="authors1">
    <w:name w:val="authors1"/>
    <w:rsid w:val="00F0625F"/>
    <w:rPr>
      <w:rFonts w:ascii="Verdana" w:hAnsi="Verdana" w:hint="default"/>
      <w:b/>
      <w:bCs/>
      <w:color w:val="006699"/>
      <w:sz w:val="20"/>
      <w:szCs w:val="20"/>
    </w:rPr>
  </w:style>
  <w:style w:type="character" w:customStyle="1" w:styleId="headlinesectionlarge">
    <w:name w:val="headline_section_large"/>
    <w:rsid w:val="00F0625F"/>
  </w:style>
  <w:style w:type="character" w:customStyle="1" w:styleId="Styleunderline11ptBlack">
    <w:name w:val="Style underline + 11 pt Black"/>
    <w:rsid w:val="00F0625F"/>
    <w:rPr>
      <w:color w:val="000000"/>
      <w:sz w:val="20"/>
      <w:u w:val="single"/>
    </w:rPr>
  </w:style>
  <w:style w:type="character" w:customStyle="1" w:styleId="Styleunderline11ptBoldBlack">
    <w:name w:val="Style underline + 11 pt Bold Black"/>
    <w:rsid w:val="00F0625F"/>
    <w:rPr>
      <w:b/>
      <w:bCs/>
      <w:color w:val="000000"/>
      <w:sz w:val="20"/>
      <w:u w:val="single"/>
    </w:rPr>
  </w:style>
  <w:style w:type="character" w:customStyle="1" w:styleId="Style11ptBoldBlackUnderline">
    <w:name w:val="Style 11 pt Bold Black Underline"/>
    <w:rsid w:val="00F0625F"/>
    <w:rPr>
      <w:b/>
      <w:bCs/>
      <w:color w:val="000000"/>
      <w:sz w:val="20"/>
      <w:u w:val="single"/>
    </w:rPr>
  </w:style>
  <w:style w:type="character" w:customStyle="1" w:styleId="Style11ptBoldBlackUnderlineBorderSinglesolidline">
    <w:name w:val="Style 11 pt Bold Black Underline Border: : (Single solid line ..."/>
    <w:rsid w:val="00F0625F"/>
    <w:rPr>
      <w:b/>
      <w:bCs/>
      <w:color w:val="000000"/>
      <w:sz w:val="20"/>
      <w:u w:val="single"/>
      <w:bdr w:val="single" w:sz="4" w:space="0" w:color="auto" w:frame="1"/>
    </w:rPr>
  </w:style>
  <w:style w:type="character" w:customStyle="1" w:styleId="StyleLatinMeridien-Italic11ptItalicUnderline">
    <w:name w:val="Style (Latin) Meridien-Italic 11 pt Italic Underline"/>
    <w:rsid w:val="00F0625F"/>
    <w:rPr>
      <w:rFonts w:ascii="Meridien-Italic" w:hAnsi="Meridien-Italic" w:hint="default"/>
      <w:i/>
      <w:iCs/>
      <w:sz w:val="20"/>
      <w:u w:val="single"/>
    </w:rPr>
  </w:style>
  <w:style w:type="character" w:customStyle="1" w:styleId="Citation-AuthorDate">
    <w:name w:val="Citation - Author/Date"/>
    <w:rsid w:val="00F0625F"/>
    <w:rPr>
      <w:b/>
      <w:bCs w:val="0"/>
      <w:smallCaps/>
      <w:sz w:val="24"/>
      <w:u w:val="single"/>
    </w:rPr>
  </w:style>
  <w:style w:type="character" w:customStyle="1" w:styleId="underlinestylechar0">
    <w:name w:val="underlinestylechar"/>
    <w:rsid w:val="00F0625F"/>
  </w:style>
  <w:style w:type="character" w:customStyle="1" w:styleId="highlight">
    <w:name w:val="highlight"/>
    <w:rsid w:val="00F0625F"/>
  </w:style>
  <w:style w:type="character" w:customStyle="1" w:styleId="DottedUnderline0">
    <w:name w:val="Dotted Underline"/>
    <w:rsid w:val="00F0625F"/>
    <w:rPr>
      <w:rFonts w:ascii="Times New Roman" w:hAnsi="Times New Roman" w:cs="Times New Roman" w:hint="default"/>
      <w:sz w:val="20"/>
      <w:u w:val="dottedHeavy"/>
    </w:rPr>
  </w:style>
  <w:style w:type="character" w:customStyle="1" w:styleId="titleauthoretc">
    <w:name w:val="titleauthoretc"/>
    <w:rsid w:val="00F0625F"/>
  </w:style>
  <w:style w:type="character" w:customStyle="1" w:styleId="labeltext">
    <w:name w:val="labeltext"/>
    <w:rsid w:val="00F0625F"/>
  </w:style>
  <w:style w:type="character" w:customStyle="1" w:styleId="viewlink">
    <w:name w:val="viewlink"/>
    <w:rsid w:val="00F0625F"/>
  </w:style>
  <w:style w:type="character" w:customStyle="1" w:styleId="share">
    <w:name w:val="share"/>
    <w:rsid w:val="00F0625F"/>
  </w:style>
  <w:style w:type="character" w:customStyle="1" w:styleId="inlinkchart">
    <w:name w:val="inlink_chart"/>
    <w:rsid w:val="00F0625F"/>
  </w:style>
  <w:style w:type="character" w:customStyle="1" w:styleId="underLight">
    <w:name w:val="underLight"/>
    <w:uiPriority w:val="1"/>
    <w:qFormat/>
    <w:rsid w:val="00F0625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0625F"/>
  </w:style>
  <w:style w:type="character" w:customStyle="1" w:styleId="author-rss">
    <w:name w:val="author-rss"/>
    <w:rsid w:val="00F0625F"/>
  </w:style>
  <w:style w:type="character" w:customStyle="1" w:styleId="fbsharecountwrapper">
    <w:name w:val="fb_share_count_wrapper"/>
    <w:rsid w:val="00F0625F"/>
  </w:style>
  <w:style w:type="character" w:customStyle="1" w:styleId="fbbuttontext">
    <w:name w:val="fb_button_text"/>
    <w:rsid w:val="00F0625F"/>
  </w:style>
  <w:style w:type="character" w:customStyle="1" w:styleId="hw">
    <w:name w:val="hw"/>
    <w:rsid w:val="00F0625F"/>
  </w:style>
  <w:style w:type="character" w:customStyle="1" w:styleId="linktotop">
    <w:name w:val="linktotop"/>
    <w:rsid w:val="00F0625F"/>
  </w:style>
  <w:style w:type="character" w:customStyle="1" w:styleId="maintextbldleft">
    <w:name w:val="maintextbldleft"/>
    <w:rsid w:val="00F0625F"/>
  </w:style>
  <w:style w:type="character" w:customStyle="1" w:styleId="maintextleft">
    <w:name w:val="maintextleft"/>
    <w:rsid w:val="00F0625F"/>
  </w:style>
  <w:style w:type="character" w:customStyle="1" w:styleId="descriptionstyle1block">
    <w:name w:val="description style1 block"/>
    <w:rsid w:val="00F0625F"/>
  </w:style>
  <w:style w:type="character" w:customStyle="1" w:styleId="gutter-right-1">
    <w:name w:val="gutter-right-1"/>
    <w:basedOn w:val="DefaultParagraphFont"/>
    <w:rsid w:val="00F0625F"/>
  </w:style>
  <w:style w:type="character" w:customStyle="1" w:styleId="ssl3">
    <w:name w:val="ss_l3"/>
    <w:rsid w:val="00F0625F"/>
  </w:style>
  <w:style w:type="character" w:customStyle="1" w:styleId="FontStyle39">
    <w:name w:val="Font Style39"/>
    <w:uiPriority w:val="99"/>
    <w:rsid w:val="00F0625F"/>
    <w:rPr>
      <w:rFonts w:ascii="Constantia" w:hAnsi="Constantia" w:cs="Constantia" w:hint="default"/>
      <w:b/>
      <w:bCs/>
      <w:sz w:val="18"/>
      <w:szCs w:val="18"/>
    </w:rPr>
  </w:style>
  <w:style w:type="character" w:customStyle="1" w:styleId="6">
    <w:name w:val="6"/>
    <w:rsid w:val="00F0625F"/>
    <w:rPr>
      <w:rFonts w:ascii="Arial" w:hAnsi="Arial" w:cs="Arial" w:hint="default"/>
      <w:bCs/>
      <w:sz w:val="20"/>
      <w:u w:val="single"/>
      <w:lang w:val="en-US" w:eastAsia="en-US" w:bidi="ar-SA"/>
    </w:rPr>
  </w:style>
  <w:style w:type="character" w:customStyle="1" w:styleId="Header11">
    <w:name w:val="Header11"/>
    <w:rsid w:val="00F0625F"/>
  </w:style>
  <w:style w:type="character" w:customStyle="1" w:styleId="posa">
    <w:name w:val="pos(a)"/>
    <w:basedOn w:val="DefaultParagraphFont"/>
    <w:rsid w:val="00F0625F"/>
  </w:style>
  <w:style w:type="character" w:customStyle="1" w:styleId="u-hiddeninnarrowenv">
    <w:name w:val="u-hiddeninnarrowenv"/>
    <w:basedOn w:val="DefaultParagraphFont"/>
    <w:rsid w:val="00F0625F"/>
  </w:style>
  <w:style w:type="character" w:customStyle="1" w:styleId="followbutton-bird">
    <w:name w:val="followbutton-bird"/>
    <w:basedOn w:val="DefaultParagraphFont"/>
    <w:rsid w:val="00F0625F"/>
  </w:style>
  <w:style w:type="character" w:customStyle="1" w:styleId="tweetauthor-name">
    <w:name w:val="tweetauthor-name"/>
    <w:basedOn w:val="DefaultParagraphFont"/>
    <w:rsid w:val="00F0625F"/>
  </w:style>
  <w:style w:type="character" w:customStyle="1" w:styleId="tweetauthor-verifiedbadge">
    <w:name w:val="tweetauthor-verifiedbadge"/>
    <w:basedOn w:val="DefaultParagraphFont"/>
    <w:rsid w:val="00F0625F"/>
  </w:style>
  <w:style w:type="character" w:customStyle="1" w:styleId="tweetauthor-screenname">
    <w:name w:val="tweetauthor-screenname"/>
    <w:basedOn w:val="DefaultParagraphFont"/>
    <w:rsid w:val="00F0625F"/>
  </w:style>
  <w:style w:type="character" w:customStyle="1" w:styleId="u-hiddenvisually">
    <w:name w:val="u-hiddenvisually"/>
    <w:basedOn w:val="DefaultParagraphFont"/>
    <w:rsid w:val="00F0625F"/>
  </w:style>
  <w:style w:type="character" w:customStyle="1" w:styleId="tweetaction-stat">
    <w:name w:val="tweetaction-stat"/>
    <w:basedOn w:val="DefaultParagraphFont"/>
    <w:rsid w:val="00F0625F"/>
  </w:style>
  <w:style w:type="character" w:customStyle="1" w:styleId="related">
    <w:name w:val="related"/>
    <w:basedOn w:val="DefaultParagraphFont"/>
    <w:rsid w:val="00F0625F"/>
  </w:style>
  <w:style w:type="character" w:customStyle="1" w:styleId="related-content">
    <w:name w:val="related-content"/>
    <w:basedOn w:val="DefaultParagraphFont"/>
    <w:rsid w:val="00F0625F"/>
  </w:style>
  <w:style w:type="character" w:customStyle="1" w:styleId="name-of-author">
    <w:name w:val="name-of-author"/>
    <w:basedOn w:val="DefaultParagraphFont"/>
    <w:rsid w:val="00F0625F"/>
  </w:style>
  <w:style w:type="character" w:customStyle="1" w:styleId="first-name">
    <w:name w:val="first-name"/>
    <w:basedOn w:val="DefaultParagraphFont"/>
    <w:rsid w:val="00F0625F"/>
  </w:style>
  <w:style w:type="character" w:customStyle="1" w:styleId="last-name">
    <w:name w:val="last-name"/>
    <w:basedOn w:val="DefaultParagraphFont"/>
    <w:rsid w:val="00F0625F"/>
  </w:style>
  <w:style w:type="character" w:customStyle="1" w:styleId="caption10">
    <w:name w:val="caption1"/>
    <w:basedOn w:val="DefaultParagraphFont"/>
    <w:rsid w:val="00F0625F"/>
  </w:style>
  <w:style w:type="character" w:customStyle="1" w:styleId="recirc-text">
    <w:name w:val="&quot;recirc-text”"/>
    <w:basedOn w:val="DefaultParagraphFont"/>
    <w:rsid w:val="00F0625F"/>
  </w:style>
  <w:style w:type="character" w:customStyle="1" w:styleId="video-icon">
    <w:name w:val="video-icon"/>
    <w:basedOn w:val="DefaultParagraphFont"/>
    <w:rsid w:val="00F0625F"/>
  </w:style>
  <w:style w:type="character" w:customStyle="1" w:styleId="powa-shot-play-btn-text">
    <w:name w:val="powa-shot-play-btn-text"/>
    <w:basedOn w:val="DefaultParagraphFont"/>
    <w:rsid w:val="00F0625F"/>
  </w:style>
  <w:style w:type="character" w:customStyle="1" w:styleId="powa-shot-click">
    <w:name w:val="powa-shot-click"/>
    <w:basedOn w:val="DefaultParagraphFont"/>
    <w:rsid w:val="00F0625F"/>
  </w:style>
  <w:style w:type="character" w:customStyle="1" w:styleId="wpv-blurb">
    <w:name w:val="wpv-blurb"/>
    <w:basedOn w:val="DefaultParagraphFont"/>
    <w:rsid w:val="00F0625F"/>
  </w:style>
  <w:style w:type="character" w:customStyle="1" w:styleId="pb-caption">
    <w:name w:val="pb-caption"/>
    <w:basedOn w:val="DefaultParagraphFont"/>
    <w:rsid w:val="00F0625F"/>
  </w:style>
  <w:style w:type="character" w:customStyle="1" w:styleId="Heading5Char1">
    <w:name w:val="Heading 5 Char1"/>
    <w:aliases w:val="Text Char1"/>
    <w:basedOn w:val="DefaultParagraphFont"/>
    <w:semiHidden/>
    <w:rsid w:val="00F0625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0625F"/>
    <w:rPr>
      <w:vertAlign w:val="baseline"/>
    </w:rPr>
  </w:style>
  <w:style w:type="character" w:customStyle="1" w:styleId="Heading7Char1">
    <w:name w:val="Heading 7 Char1"/>
    <w:basedOn w:val="DefaultParagraphFont"/>
    <w:semiHidden/>
    <w:rsid w:val="00F0625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0625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0625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0625F"/>
    <w:rPr>
      <w:rFonts w:ascii="Calibri" w:hAnsi="Calibri" w:cs="Calibri"/>
    </w:rPr>
  </w:style>
  <w:style w:type="numbering" w:customStyle="1" w:styleId="NoList2">
    <w:name w:val="No List2"/>
    <w:next w:val="NoList"/>
    <w:uiPriority w:val="99"/>
    <w:semiHidden/>
    <w:unhideWhenUsed/>
    <w:rsid w:val="00F0625F"/>
  </w:style>
  <w:style w:type="numbering" w:customStyle="1" w:styleId="NoList3">
    <w:name w:val="No List3"/>
    <w:next w:val="NoList"/>
    <w:uiPriority w:val="99"/>
    <w:semiHidden/>
    <w:unhideWhenUsed/>
    <w:rsid w:val="00F0625F"/>
  </w:style>
  <w:style w:type="numbering" w:customStyle="1" w:styleId="NoList4">
    <w:name w:val="No List4"/>
    <w:next w:val="NoList"/>
    <w:uiPriority w:val="99"/>
    <w:semiHidden/>
    <w:unhideWhenUsed/>
    <w:rsid w:val="00F0625F"/>
  </w:style>
  <w:style w:type="numbering" w:customStyle="1" w:styleId="NoList5">
    <w:name w:val="No List5"/>
    <w:next w:val="NoList"/>
    <w:semiHidden/>
    <w:unhideWhenUsed/>
    <w:rsid w:val="00F0625F"/>
  </w:style>
  <w:style w:type="paragraph" w:styleId="BlockText">
    <w:name w:val="Block Text"/>
    <w:basedOn w:val="Normal"/>
    <w:rsid w:val="00F0625F"/>
    <w:pPr>
      <w:ind w:left="229" w:right="229"/>
    </w:pPr>
    <w:rPr>
      <w:rFonts w:ascii="Verdana" w:eastAsia="Times New Roman" w:hAnsi="Verdana"/>
      <w:sz w:val="16"/>
      <w:szCs w:val="20"/>
    </w:rPr>
  </w:style>
  <w:style w:type="paragraph" w:styleId="NormalIndent">
    <w:name w:val="Normal Indent"/>
    <w:basedOn w:val="Normal"/>
    <w:rsid w:val="00F0625F"/>
    <w:pPr>
      <w:ind w:left="720"/>
    </w:pPr>
    <w:rPr>
      <w:rFonts w:eastAsia="Times New Roman"/>
      <w:szCs w:val="20"/>
    </w:rPr>
  </w:style>
  <w:style w:type="paragraph" w:styleId="EnvelopeReturn">
    <w:name w:val="envelope return"/>
    <w:basedOn w:val="Normal"/>
    <w:rsid w:val="00F0625F"/>
    <w:rPr>
      <w:rFonts w:ascii="Arial" w:eastAsia="Times New Roman" w:hAnsi="Arial"/>
      <w:sz w:val="24"/>
      <w:szCs w:val="20"/>
    </w:rPr>
  </w:style>
  <w:style w:type="paragraph" w:styleId="EnvelopeAddress">
    <w:name w:val="envelope address"/>
    <w:basedOn w:val="Normal"/>
    <w:rsid w:val="00F0625F"/>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0625F"/>
  </w:style>
  <w:style w:type="numbering" w:customStyle="1" w:styleId="NoList7">
    <w:name w:val="No List7"/>
    <w:next w:val="NoList"/>
    <w:semiHidden/>
    <w:unhideWhenUsed/>
    <w:rsid w:val="00F0625F"/>
  </w:style>
  <w:style w:type="paragraph" w:styleId="ListBullet">
    <w:name w:val="List Bullet"/>
    <w:basedOn w:val="Normal"/>
    <w:link w:val="ListBulletChar"/>
    <w:uiPriority w:val="99"/>
    <w:unhideWhenUsed/>
    <w:rsid w:val="00F0625F"/>
    <w:pPr>
      <w:tabs>
        <w:tab w:val="num" w:pos="360"/>
      </w:tabs>
      <w:ind w:left="360" w:hanging="360"/>
      <w:contextualSpacing/>
    </w:pPr>
    <w:rPr>
      <w:rFonts w:eastAsia="Calibri"/>
    </w:rPr>
  </w:style>
  <w:style w:type="table" w:styleId="MediumGrid1">
    <w:name w:val="Medium Grid 1"/>
    <w:basedOn w:val="TableNormal"/>
    <w:uiPriority w:val="67"/>
    <w:rsid w:val="00F0625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0625F"/>
  </w:style>
  <w:style w:type="numbering" w:customStyle="1" w:styleId="NoList111">
    <w:name w:val="No List111"/>
    <w:next w:val="NoList"/>
    <w:uiPriority w:val="99"/>
    <w:semiHidden/>
    <w:unhideWhenUsed/>
    <w:rsid w:val="00F0625F"/>
  </w:style>
  <w:style w:type="numbering" w:customStyle="1" w:styleId="NoList1111">
    <w:name w:val="No List1111"/>
    <w:next w:val="NoList"/>
    <w:uiPriority w:val="99"/>
    <w:semiHidden/>
    <w:unhideWhenUsed/>
    <w:rsid w:val="00F0625F"/>
  </w:style>
  <w:style w:type="numbering" w:customStyle="1" w:styleId="NoList11111">
    <w:name w:val="No List11111"/>
    <w:next w:val="NoList"/>
    <w:uiPriority w:val="99"/>
    <w:semiHidden/>
    <w:unhideWhenUsed/>
    <w:rsid w:val="00F0625F"/>
  </w:style>
  <w:style w:type="numbering" w:customStyle="1" w:styleId="NoList111111">
    <w:name w:val="No List111111"/>
    <w:next w:val="NoList"/>
    <w:uiPriority w:val="99"/>
    <w:semiHidden/>
    <w:unhideWhenUsed/>
    <w:rsid w:val="00F0625F"/>
  </w:style>
  <w:style w:type="numbering" w:customStyle="1" w:styleId="NoList1111111">
    <w:name w:val="No List1111111"/>
    <w:next w:val="NoList"/>
    <w:uiPriority w:val="99"/>
    <w:semiHidden/>
    <w:unhideWhenUsed/>
    <w:rsid w:val="00F0625F"/>
  </w:style>
  <w:style w:type="numbering" w:customStyle="1" w:styleId="NoList11111111">
    <w:name w:val="No List11111111"/>
    <w:next w:val="NoList"/>
    <w:uiPriority w:val="99"/>
    <w:semiHidden/>
    <w:unhideWhenUsed/>
    <w:rsid w:val="00F0625F"/>
  </w:style>
  <w:style w:type="numbering" w:customStyle="1" w:styleId="NoList111111111">
    <w:name w:val="No List111111111"/>
    <w:next w:val="NoList"/>
    <w:uiPriority w:val="99"/>
    <w:semiHidden/>
    <w:unhideWhenUsed/>
    <w:rsid w:val="00F0625F"/>
  </w:style>
  <w:style w:type="numbering" w:customStyle="1" w:styleId="NoList1111111111">
    <w:name w:val="No List1111111111"/>
    <w:next w:val="NoList"/>
    <w:uiPriority w:val="99"/>
    <w:semiHidden/>
    <w:unhideWhenUsed/>
    <w:rsid w:val="00F0625F"/>
  </w:style>
  <w:style w:type="numbering" w:customStyle="1" w:styleId="NoList11111111111">
    <w:name w:val="No List11111111111"/>
    <w:next w:val="NoList"/>
    <w:uiPriority w:val="99"/>
    <w:semiHidden/>
    <w:unhideWhenUsed/>
    <w:rsid w:val="00F0625F"/>
  </w:style>
  <w:style w:type="numbering" w:customStyle="1" w:styleId="NoList111111111111">
    <w:name w:val="No List111111111111"/>
    <w:next w:val="NoList"/>
    <w:uiPriority w:val="99"/>
    <w:semiHidden/>
    <w:unhideWhenUsed/>
    <w:rsid w:val="00F0625F"/>
  </w:style>
  <w:style w:type="numbering" w:customStyle="1" w:styleId="NoList1111111111111">
    <w:name w:val="No List1111111111111"/>
    <w:next w:val="NoList"/>
    <w:uiPriority w:val="99"/>
    <w:semiHidden/>
    <w:unhideWhenUsed/>
    <w:rsid w:val="00F0625F"/>
  </w:style>
  <w:style w:type="numbering" w:customStyle="1" w:styleId="NoList11111111111111">
    <w:name w:val="No List11111111111111"/>
    <w:next w:val="NoList"/>
    <w:uiPriority w:val="99"/>
    <w:semiHidden/>
    <w:unhideWhenUsed/>
    <w:rsid w:val="00F0625F"/>
  </w:style>
  <w:style w:type="numbering" w:customStyle="1" w:styleId="NoList111111111111111">
    <w:name w:val="No List111111111111111"/>
    <w:next w:val="NoList"/>
    <w:uiPriority w:val="99"/>
    <w:semiHidden/>
    <w:unhideWhenUsed/>
    <w:rsid w:val="00F0625F"/>
  </w:style>
  <w:style w:type="numbering" w:customStyle="1" w:styleId="NoList1111111111111111">
    <w:name w:val="No List1111111111111111"/>
    <w:next w:val="NoList"/>
    <w:uiPriority w:val="99"/>
    <w:semiHidden/>
    <w:unhideWhenUsed/>
    <w:rsid w:val="00F0625F"/>
  </w:style>
  <w:style w:type="numbering" w:customStyle="1" w:styleId="NoList11111111111111111">
    <w:name w:val="No List11111111111111111"/>
    <w:next w:val="NoList"/>
    <w:uiPriority w:val="99"/>
    <w:semiHidden/>
    <w:unhideWhenUsed/>
    <w:rsid w:val="00F0625F"/>
  </w:style>
  <w:style w:type="character" w:customStyle="1" w:styleId="FontStyle220">
    <w:name w:val="Font Style220"/>
    <w:basedOn w:val="DefaultParagraphFont"/>
    <w:uiPriority w:val="99"/>
    <w:rsid w:val="00F0625F"/>
    <w:rPr>
      <w:rFonts w:ascii="Candara" w:hAnsi="Candara" w:cs="Candara" w:hint="default"/>
      <w:i/>
      <w:iCs/>
      <w:sz w:val="18"/>
      <w:szCs w:val="18"/>
    </w:rPr>
  </w:style>
  <w:style w:type="character" w:customStyle="1" w:styleId="FontStyle290">
    <w:name w:val="Font Style290"/>
    <w:basedOn w:val="DefaultParagraphFont"/>
    <w:uiPriority w:val="99"/>
    <w:rsid w:val="00F0625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0625F"/>
    <w:rPr>
      <w:rFonts w:ascii="Arial" w:hAnsi="Arial" w:cs="Arial"/>
      <w:b/>
      <w:bCs/>
      <w:sz w:val="16"/>
      <w:szCs w:val="16"/>
    </w:rPr>
  </w:style>
  <w:style w:type="paragraph" w:customStyle="1" w:styleId="articlebodynormaltext">
    <w:name w:val="articlebody_normaltext"/>
    <w:basedOn w:val="Normal"/>
    <w:rsid w:val="00F0625F"/>
    <w:pPr>
      <w:spacing w:before="100" w:beforeAutospacing="1" w:after="100" w:afterAutospacing="1"/>
    </w:pPr>
    <w:rPr>
      <w:rFonts w:ascii="Georgia" w:hAnsi="Georgia"/>
    </w:rPr>
  </w:style>
  <w:style w:type="character" w:customStyle="1" w:styleId="Bodytext21">
    <w:name w:val="Body text (2)_"/>
    <w:basedOn w:val="DefaultParagraphFont"/>
    <w:link w:val="Bodytext22"/>
    <w:rsid w:val="00F0625F"/>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0625F"/>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0625F"/>
    <w:rPr>
      <w:color w:val="000000"/>
      <w:sz w:val="28"/>
      <w:szCs w:val="28"/>
    </w:rPr>
  </w:style>
  <w:style w:type="character" w:customStyle="1" w:styleId="Style9ptItalicUnderline">
    <w:name w:val="Style 9 pt Italic Underline"/>
    <w:rsid w:val="00F0625F"/>
    <w:rPr>
      <w:i/>
      <w:iCs/>
      <w:sz w:val="20"/>
      <w:u w:val="single"/>
    </w:rPr>
  </w:style>
  <w:style w:type="paragraph" w:customStyle="1" w:styleId="StyleHeading4TagsmalltextBigcardbodyNormalTagNotBold">
    <w:name w:val="Style Heading 4Tagsmall textBig cardbodyNormal Tag + Not Bold"/>
    <w:basedOn w:val="Heading4"/>
    <w:rsid w:val="00F0625F"/>
    <w:rPr>
      <w:bCs w:val="0"/>
      <w:sz w:val="22"/>
      <w:szCs w:val="22"/>
    </w:rPr>
  </w:style>
  <w:style w:type="character" w:customStyle="1" w:styleId="StyleBox12ptBold">
    <w:name w:val="Style Box + 12 pt Bold"/>
    <w:basedOn w:val="DefaultParagraphFont"/>
    <w:rsid w:val="00F0625F"/>
    <w:rPr>
      <w:rFonts w:ascii="Georgia" w:hAnsi="Georgia"/>
      <w:b/>
      <w:bCs/>
      <w:sz w:val="22"/>
      <w:u w:val="single"/>
      <w:bdr w:val="none" w:sz="0" w:space="0" w:color="auto"/>
    </w:rPr>
  </w:style>
  <w:style w:type="character" w:customStyle="1" w:styleId="StyleBox12pt">
    <w:name w:val="Style Box + 12 pt"/>
    <w:basedOn w:val="DefaultParagraphFont"/>
    <w:rsid w:val="00F0625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0625F"/>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0625F"/>
    <w:rPr>
      <w:bCs w:val="0"/>
      <w:szCs w:val="22"/>
    </w:rPr>
  </w:style>
  <w:style w:type="character" w:customStyle="1" w:styleId="StyleGaramondText1">
    <w:name w:val="Style Garamond Text 1"/>
    <w:basedOn w:val="DefaultParagraphFont"/>
    <w:rsid w:val="00F0625F"/>
    <w:rPr>
      <w:rFonts w:ascii="Georgia" w:hAnsi="Georgia"/>
      <w:color w:val="0D0D0D" w:themeColor="text1" w:themeTint="F2"/>
      <w:sz w:val="22"/>
    </w:rPr>
  </w:style>
  <w:style w:type="character" w:customStyle="1" w:styleId="StyleGaramondText1Underline">
    <w:name w:val="Style Garamond Text 1 Underline"/>
    <w:basedOn w:val="DefaultParagraphFont"/>
    <w:rsid w:val="00F0625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0625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0625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0625F"/>
    <w:rPr>
      <w:b w:val="0"/>
      <w:bCs w:val="0"/>
      <w:sz w:val="14"/>
      <w:u w:val="none"/>
    </w:rPr>
  </w:style>
  <w:style w:type="character" w:customStyle="1" w:styleId="Style7ptBold">
    <w:name w:val="Style 7 pt Bold"/>
    <w:basedOn w:val="DefaultParagraphFont"/>
    <w:rsid w:val="00F0625F"/>
    <w:rPr>
      <w:b w:val="0"/>
      <w:bCs/>
      <w:sz w:val="14"/>
    </w:rPr>
  </w:style>
  <w:style w:type="paragraph" w:customStyle="1" w:styleId="Stylecardtext8pt">
    <w:name w:val="Style card text + 8 pt"/>
    <w:basedOn w:val="Normal"/>
    <w:rsid w:val="00F0625F"/>
    <w:pPr>
      <w:ind w:right="288"/>
    </w:pPr>
    <w:rPr>
      <w:sz w:val="16"/>
    </w:rPr>
  </w:style>
  <w:style w:type="paragraph" w:customStyle="1" w:styleId="Stylecardtext5pt">
    <w:name w:val="Style card text + 5 pt"/>
    <w:basedOn w:val="Normal"/>
    <w:rsid w:val="00F0625F"/>
    <w:pPr>
      <w:ind w:right="288"/>
    </w:pPr>
    <w:rPr>
      <w:sz w:val="10"/>
    </w:rPr>
  </w:style>
  <w:style w:type="character" w:customStyle="1" w:styleId="StyleStyleBoldUnderlineUnderlineIntenseEmphasis1apple-style-">
    <w:name w:val="Style Style Bold UnderlineUnderlineIntense Emphasis1apple-style-..."/>
    <w:basedOn w:val="DefaultParagraphFont"/>
    <w:rsid w:val="00F0625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0625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0625F"/>
    <w:rPr>
      <w:rFonts w:ascii="Georgia" w:hAnsi="Georgia"/>
      <w:u w:val="single"/>
    </w:rPr>
  </w:style>
  <w:style w:type="paragraph" w:customStyle="1" w:styleId="StyleCardsGeorgia12ptBoldThickunderlineBorderSin">
    <w:name w:val="Style Cards + Georgia 12 pt Bold Thick underline Border: : (Sin..."/>
    <w:basedOn w:val="Normal"/>
    <w:rsid w:val="00F0625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0625F"/>
    <w:rPr>
      <w:rFonts w:ascii="Georgia" w:hAnsi="Georgia"/>
      <w:sz w:val="24"/>
      <w:u w:val="single"/>
    </w:rPr>
  </w:style>
  <w:style w:type="paragraph" w:customStyle="1" w:styleId="StyleCardsGeorgia">
    <w:name w:val="Style Cards + Georgia"/>
    <w:basedOn w:val="Normal"/>
    <w:rsid w:val="00F0625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0625F"/>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F0625F"/>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F0625F"/>
    <w:rPr>
      <w:rFonts w:eastAsia="Times New Roman"/>
      <w:i/>
      <w:iCs/>
    </w:rPr>
  </w:style>
  <w:style w:type="character" w:customStyle="1" w:styleId="HTMLAddressChar">
    <w:name w:val="HTML Address Char"/>
    <w:basedOn w:val="DefaultParagraphFont"/>
    <w:link w:val="HTMLAddress"/>
    <w:uiPriority w:val="99"/>
    <w:rsid w:val="00F0625F"/>
    <w:rPr>
      <w:rFonts w:ascii="Calibri" w:eastAsia="Times New Roman" w:hAnsi="Calibri"/>
      <w:i/>
      <w:iCs/>
      <w:sz w:val="22"/>
    </w:rPr>
  </w:style>
  <w:style w:type="paragraph" w:styleId="Index1">
    <w:name w:val="index 1"/>
    <w:basedOn w:val="Normal"/>
    <w:next w:val="Normal"/>
    <w:autoRedefine/>
    <w:unhideWhenUsed/>
    <w:rsid w:val="00F0625F"/>
    <w:pPr>
      <w:ind w:left="220" w:hanging="220"/>
    </w:pPr>
  </w:style>
  <w:style w:type="character" w:customStyle="1" w:styleId="CardsFont6ptChar1">
    <w:name w:val="Cards + Font: 6 pt Char1"/>
    <w:link w:val="CardsFont6pt"/>
    <w:locked/>
    <w:rsid w:val="00F0625F"/>
    <w:rPr>
      <w:rFonts w:ascii="Calibri" w:eastAsia="Times New Roman" w:hAnsi="Calibri" w:cs="Times New Roman"/>
      <w:sz w:val="12"/>
      <w:szCs w:val="20"/>
    </w:rPr>
  </w:style>
  <w:style w:type="paragraph" w:customStyle="1" w:styleId="Quote2">
    <w:name w:val="Quote2"/>
    <w:basedOn w:val="Default"/>
    <w:next w:val="Default"/>
    <w:rsid w:val="00F0625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0625F"/>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0625F"/>
    <w:pPr>
      <w:keepNext/>
      <w:keepLines/>
      <w:spacing w:before="200"/>
      <w:outlineLvl w:val="3"/>
    </w:pPr>
    <w:rPr>
      <w:rFonts w:eastAsia="Times New Roman"/>
      <w:b/>
      <w:bCs/>
      <w:iCs/>
      <w:sz w:val="26"/>
    </w:rPr>
  </w:style>
  <w:style w:type="paragraph" w:customStyle="1" w:styleId="post-subtitle">
    <w:name w:val="post-subtitle"/>
    <w:basedOn w:val="Normal"/>
    <w:rsid w:val="00F0625F"/>
    <w:pPr>
      <w:spacing w:before="100" w:beforeAutospacing="1" w:after="100" w:afterAutospacing="1"/>
    </w:pPr>
    <w:rPr>
      <w:rFonts w:eastAsia="Times New Roman"/>
    </w:rPr>
  </w:style>
  <w:style w:type="paragraph" w:customStyle="1" w:styleId="Pa0">
    <w:name w:val="Pa0"/>
    <w:basedOn w:val="Default"/>
    <w:next w:val="Default"/>
    <w:uiPriority w:val="99"/>
    <w:rsid w:val="00F0625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0625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0625F"/>
    <w:pPr>
      <w:spacing w:before="100" w:beforeAutospacing="1" w:after="100" w:afterAutospacing="1"/>
    </w:pPr>
    <w:rPr>
      <w:rFonts w:eastAsia="Times New Roman"/>
    </w:rPr>
  </w:style>
  <w:style w:type="paragraph" w:customStyle="1" w:styleId="tagline1">
    <w:name w:val="tagline"/>
    <w:basedOn w:val="Normal"/>
    <w:rsid w:val="00F0625F"/>
    <w:pPr>
      <w:spacing w:before="100" w:beforeAutospacing="1" w:after="100" w:afterAutospacing="1"/>
    </w:pPr>
    <w:rPr>
      <w:rFonts w:eastAsia="Times New Roman"/>
    </w:rPr>
  </w:style>
  <w:style w:type="paragraph" w:customStyle="1" w:styleId="Block1">
    <w:name w:val="Block1"/>
    <w:basedOn w:val="Normal"/>
    <w:next w:val="Normal"/>
    <w:uiPriority w:val="3"/>
    <w:qFormat/>
    <w:rsid w:val="00F0625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0625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F0625F"/>
    <w:rPr>
      <w:sz w:val="10"/>
    </w:rPr>
  </w:style>
  <w:style w:type="paragraph" w:customStyle="1" w:styleId="ReallySamllText">
    <w:name w:val="ReallySamllText"/>
    <w:basedOn w:val="Normal"/>
    <w:link w:val="ReallySamllTextChar"/>
    <w:autoRedefine/>
    <w:rsid w:val="00F0625F"/>
    <w:rPr>
      <w:rFonts w:asciiTheme="minorHAnsi" w:hAnsiTheme="minorHAnsi"/>
      <w:sz w:val="10"/>
    </w:rPr>
  </w:style>
  <w:style w:type="paragraph" w:customStyle="1" w:styleId="CardCites">
    <w:name w:val="Card Cites"/>
    <w:basedOn w:val="Normal"/>
    <w:next w:val="Normal"/>
    <w:qFormat/>
    <w:rsid w:val="00F0625F"/>
    <w:rPr>
      <w:rFonts w:eastAsia="Times New Roman"/>
      <w:b/>
      <w:sz w:val="20"/>
    </w:rPr>
  </w:style>
  <w:style w:type="paragraph" w:customStyle="1" w:styleId="NormalWeb3">
    <w:name w:val="Normal (Web)3"/>
    <w:basedOn w:val="Normal"/>
    <w:rsid w:val="00F0625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0625F"/>
    <w:pPr>
      <w:ind w:left="400"/>
    </w:pPr>
    <w:rPr>
      <w:rFonts w:eastAsia="Times New Roman"/>
    </w:rPr>
  </w:style>
  <w:style w:type="paragraph" w:customStyle="1" w:styleId="TagCiteChar2">
    <w:name w:val="Tag / Cite Char"/>
    <w:basedOn w:val="Normal"/>
    <w:rsid w:val="00F0625F"/>
    <w:rPr>
      <w:rFonts w:eastAsia="Times New Roman"/>
      <w:b/>
      <w:color w:val="000000"/>
    </w:rPr>
  </w:style>
  <w:style w:type="paragraph" w:customStyle="1" w:styleId="PageNumber2">
    <w:name w:val="Page Number2"/>
    <w:basedOn w:val="Normal"/>
    <w:next w:val="Normal"/>
    <w:rsid w:val="00F0625F"/>
    <w:rPr>
      <w:rFonts w:eastAsia="Times New Roman"/>
      <w:sz w:val="20"/>
    </w:rPr>
  </w:style>
  <w:style w:type="paragraph" w:customStyle="1" w:styleId="HeaderFooter">
    <w:name w:val="Header &amp; Footer"/>
    <w:rsid w:val="00F0625F"/>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F0625F"/>
    <w:rPr>
      <w:rFonts w:ascii="Arial Narrow" w:eastAsia="Times New Roman" w:hAnsi="Arial Narrow"/>
      <w:color w:val="000000"/>
      <w:sz w:val="16"/>
    </w:rPr>
  </w:style>
  <w:style w:type="paragraph" w:customStyle="1" w:styleId="CardTextUnderlined">
    <w:name w:val="Card Text Underlined"/>
    <w:basedOn w:val="Normal"/>
    <w:rsid w:val="00F0625F"/>
    <w:rPr>
      <w:rFonts w:ascii="Arial Narrow" w:eastAsia="Times New Roman" w:hAnsi="Arial Narrow"/>
      <w:u w:val="single"/>
    </w:rPr>
  </w:style>
  <w:style w:type="paragraph" w:customStyle="1" w:styleId="HeaderDebate">
    <w:name w:val="Header Debate"/>
    <w:basedOn w:val="Normal"/>
    <w:rsid w:val="00F0625F"/>
    <w:pPr>
      <w:jc w:val="center"/>
      <w:outlineLvl w:val="0"/>
    </w:pPr>
    <w:rPr>
      <w:rFonts w:eastAsia="Times New Roman"/>
      <w:b/>
      <w:sz w:val="48"/>
      <w:u w:val="words"/>
    </w:rPr>
  </w:style>
  <w:style w:type="paragraph" w:customStyle="1" w:styleId="NormalWeb1">
    <w:name w:val="Normal (Web)1"/>
    <w:basedOn w:val="Normal"/>
    <w:rsid w:val="00F0625F"/>
    <w:pPr>
      <w:spacing w:before="100" w:beforeAutospacing="1" w:after="100" w:afterAutospacing="1"/>
    </w:pPr>
    <w:rPr>
      <w:rFonts w:eastAsia="Times New Roman"/>
      <w:sz w:val="20"/>
      <w:szCs w:val="20"/>
    </w:rPr>
  </w:style>
  <w:style w:type="paragraph" w:customStyle="1" w:styleId="CardTagCharChar">
    <w:name w:val="Card Tag Char Char"/>
    <w:basedOn w:val="Normal"/>
    <w:rsid w:val="00F0625F"/>
    <w:rPr>
      <w:rFonts w:eastAsia="Times New Roman"/>
      <w:b/>
    </w:rPr>
  </w:style>
  <w:style w:type="paragraph" w:customStyle="1" w:styleId="fixed">
    <w:name w:val="fixed"/>
    <w:basedOn w:val="Normal"/>
    <w:rsid w:val="00F0625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0625F"/>
    <w:pPr>
      <w:spacing w:before="100" w:beforeAutospacing="1" w:after="100" w:afterAutospacing="1"/>
    </w:pPr>
    <w:rPr>
      <w:rFonts w:eastAsia="Times New Roman"/>
    </w:rPr>
  </w:style>
  <w:style w:type="paragraph" w:customStyle="1" w:styleId="ExecutiveSummarytext">
    <w:name w:val="Executive Summary text"/>
    <w:basedOn w:val="Normal"/>
    <w:next w:val="Normal"/>
    <w:rsid w:val="00F0625F"/>
    <w:pPr>
      <w:autoSpaceDE w:val="0"/>
      <w:autoSpaceDN w:val="0"/>
      <w:adjustRightInd w:val="0"/>
    </w:pPr>
    <w:rPr>
      <w:rFonts w:ascii="Arial" w:eastAsia="Times New Roman" w:hAnsi="Arial"/>
    </w:rPr>
  </w:style>
  <w:style w:type="character" w:customStyle="1" w:styleId="NormalUnderlineChar1">
    <w:name w:val="Normal Underline Char1"/>
    <w:locked/>
    <w:rsid w:val="00F0625F"/>
    <w:rPr>
      <w:u w:val="single"/>
    </w:rPr>
  </w:style>
  <w:style w:type="character" w:customStyle="1" w:styleId="CardUpSize-LightChar">
    <w:name w:val="CardUpSize - Light Char"/>
    <w:link w:val="CardUpSize-Light"/>
    <w:locked/>
    <w:rsid w:val="00F0625F"/>
    <w:rPr>
      <w:rFonts w:ascii="Times New Roman" w:eastAsia="Times New Roman" w:hAnsi="Times New Roman"/>
      <w:szCs w:val="32"/>
      <w:u w:val="single"/>
    </w:rPr>
  </w:style>
  <w:style w:type="paragraph" w:customStyle="1" w:styleId="CardUpSize-Light">
    <w:name w:val="CardUpSize - Light"/>
    <w:basedOn w:val="Normal"/>
    <w:link w:val="CardUpSize-LightChar"/>
    <w:rsid w:val="00F0625F"/>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F0625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0625F"/>
    <w:pPr>
      <w:jc w:val="both"/>
    </w:pPr>
    <w:rPr>
      <w:rFonts w:ascii="Times New Roman" w:eastAsia="Times New Roman" w:hAnsi="Times New Roman"/>
      <w:b/>
      <w:sz w:val="24"/>
      <w:szCs w:val="32"/>
      <w:u w:val="single"/>
    </w:rPr>
  </w:style>
  <w:style w:type="paragraph" w:customStyle="1" w:styleId="SmallCite">
    <w:name w:val="Small Cite"/>
    <w:basedOn w:val="Normal"/>
    <w:rsid w:val="00F0625F"/>
    <w:rPr>
      <w:rFonts w:ascii="Verdana" w:eastAsia="Times New Roman" w:hAnsi="Verdana"/>
      <w:sz w:val="16"/>
    </w:rPr>
  </w:style>
  <w:style w:type="paragraph" w:customStyle="1" w:styleId="clearformatting">
    <w:name w:val="clear formatting"/>
    <w:basedOn w:val="Heading2"/>
    <w:rsid w:val="00F0625F"/>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0625F"/>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0625F"/>
    <w:pPr>
      <w:spacing w:after="240" w:line="360" w:lineRule="atLeast"/>
    </w:pPr>
    <w:rPr>
      <w:rFonts w:eastAsia="Times New Roman"/>
      <w:b/>
      <w:bCs/>
      <w:sz w:val="16"/>
      <w:szCs w:val="16"/>
    </w:rPr>
  </w:style>
  <w:style w:type="paragraph" w:customStyle="1" w:styleId="PlaceholderText1">
    <w:name w:val="Placeholder Text1"/>
    <w:basedOn w:val="Normal"/>
    <w:rsid w:val="00F0625F"/>
    <w:pPr>
      <w:keepNext/>
      <w:numPr>
        <w:numId w:val="13"/>
      </w:numPr>
      <w:outlineLvl w:val="0"/>
    </w:pPr>
    <w:rPr>
      <w:rFonts w:eastAsia="MS Gothic"/>
    </w:rPr>
  </w:style>
  <w:style w:type="character" w:customStyle="1" w:styleId="ImportantTextChar">
    <w:name w:val="Important Text Char"/>
    <w:link w:val="ImportantText"/>
    <w:locked/>
    <w:rsid w:val="00F0625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0625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0625F"/>
    <w:rPr>
      <w:rFonts w:ascii="HNKAOE+Arial" w:hAnsi="HNKAOE+Arial"/>
    </w:rPr>
  </w:style>
  <w:style w:type="paragraph" w:customStyle="1" w:styleId="StyleBodyText11ptBlackUnderline">
    <w:name w:val="Style Body Text + 11 pt Black Underline"/>
    <w:basedOn w:val="BodyText"/>
    <w:link w:val="StyleBodyText11ptBlackUnderlineChar"/>
    <w:rsid w:val="00F0625F"/>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F0625F"/>
    <w:rPr>
      <w:rFonts w:ascii="HNKAOE+Arial" w:hAnsi="HNKAOE+Arial"/>
    </w:rPr>
  </w:style>
  <w:style w:type="paragraph" w:customStyle="1" w:styleId="StyleBodyText11ptBoldBlack">
    <w:name w:val="Style Body Text + 11 pt Bold Black"/>
    <w:basedOn w:val="BodyText"/>
    <w:link w:val="StyleBodyText11ptBoldBlackChar"/>
    <w:rsid w:val="00F0625F"/>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F0625F"/>
    <w:rPr>
      <w:rFonts w:ascii="Times New Roman" w:eastAsia="Malgun Gothic" w:hAnsi="Times New Roman"/>
      <w:bCs/>
    </w:rPr>
  </w:style>
  <w:style w:type="paragraph" w:customStyle="1" w:styleId="StyletinyBold">
    <w:name w:val="Style tiny + Bold"/>
    <w:basedOn w:val="tiny"/>
    <w:link w:val="StyletinyBoldChar"/>
    <w:rsid w:val="00F0625F"/>
    <w:rPr>
      <w:rFonts w:cstheme="minorBidi"/>
      <w:bCs/>
      <w:sz w:val="24"/>
    </w:rPr>
  </w:style>
  <w:style w:type="character" w:customStyle="1" w:styleId="Heading5SizeDownChar">
    <w:name w:val="Heading 5 Size Down Char"/>
    <w:link w:val="Heading5SizeDown"/>
    <w:locked/>
    <w:rsid w:val="00F0625F"/>
    <w:rPr>
      <w:rFonts w:ascii="Times New Roman" w:eastAsia="Times New Roman" w:hAnsi="Times New Roman"/>
      <w:szCs w:val="16"/>
    </w:rPr>
  </w:style>
  <w:style w:type="paragraph" w:customStyle="1" w:styleId="Heading5SizeDown">
    <w:name w:val="Heading 5 Size Down"/>
    <w:basedOn w:val="Normal"/>
    <w:link w:val="Heading5SizeDownChar"/>
    <w:autoRedefine/>
    <w:rsid w:val="00F0625F"/>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F0625F"/>
    <w:rPr>
      <w:rFonts w:ascii="Times New Roman" w:eastAsia="Times New Roman" w:hAnsi="Times New Roman" w:cs="Arial"/>
      <w:b/>
      <w:szCs w:val="44"/>
    </w:rPr>
  </w:style>
  <w:style w:type="paragraph" w:customStyle="1" w:styleId="Normal2Bold">
    <w:name w:val="Normal2 + Bold"/>
    <w:basedOn w:val="Normal"/>
    <w:link w:val="Normal2BoldChar"/>
    <w:rsid w:val="00F0625F"/>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F0625F"/>
    <w:rPr>
      <w:rFonts w:ascii="Times New Roman" w:eastAsia="Times New Roman" w:hAnsi="Times New Roman"/>
      <w:lang w:eastAsia="ar-SA"/>
    </w:rPr>
  </w:style>
  <w:style w:type="paragraph" w:customStyle="1" w:styleId="ListContents">
    <w:name w:val="List Contents"/>
    <w:basedOn w:val="Normal"/>
    <w:link w:val="ListContentsChar"/>
    <w:rsid w:val="00F0625F"/>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0625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0625F"/>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0625F"/>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0625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0625F"/>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F0625F"/>
    <w:rPr>
      <w:rFonts w:ascii="Arial" w:eastAsia="Times New Roman" w:hAnsi="Arial"/>
      <w:sz w:val="12"/>
    </w:rPr>
  </w:style>
  <w:style w:type="paragraph" w:customStyle="1" w:styleId="Unimportant">
    <w:name w:val="Unimportant"/>
    <w:basedOn w:val="Normal"/>
    <w:link w:val="UnimportantCharChar"/>
    <w:rsid w:val="00F0625F"/>
    <w:pPr>
      <w:jc w:val="both"/>
    </w:pPr>
    <w:rPr>
      <w:rFonts w:ascii="Arial" w:eastAsia="Times New Roman" w:hAnsi="Arial"/>
      <w:sz w:val="12"/>
    </w:rPr>
  </w:style>
  <w:style w:type="character" w:customStyle="1" w:styleId="TagCiteChar3">
    <w:name w:val="Tag &amp; Cite Char"/>
    <w:link w:val="TagCite2"/>
    <w:locked/>
    <w:rsid w:val="00F0625F"/>
    <w:rPr>
      <w:rFonts w:ascii="Arial" w:eastAsia="Times New Roman" w:hAnsi="Arial"/>
      <w:b/>
    </w:rPr>
  </w:style>
  <w:style w:type="paragraph" w:customStyle="1" w:styleId="TagCite2">
    <w:name w:val="Tag &amp; Cite"/>
    <w:basedOn w:val="Normal"/>
    <w:link w:val="TagCiteChar3"/>
    <w:rsid w:val="00F0625F"/>
    <w:pPr>
      <w:jc w:val="both"/>
    </w:pPr>
    <w:rPr>
      <w:rFonts w:ascii="Arial" w:eastAsia="Times New Roman" w:hAnsi="Arial"/>
      <w:b/>
      <w:sz w:val="24"/>
    </w:rPr>
  </w:style>
  <w:style w:type="character" w:customStyle="1" w:styleId="HighlightedTextChar">
    <w:name w:val="Highlighted Text Char"/>
    <w:link w:val="HighlightedText"/>
    <w:locked/>
    <w:rsid w:val="00F0625F"/>
    <w:rPr>
      <w:rFonts w:ascii="Arial" w:eastAsia="Times New Roman" w:hAnsi="Arial"/>
      <w:b/>
      <w:u w:val="thick"/>
    </w:rPr>
  </w:style>
  <w:style w:type="paragraph" w:customStyle="1" w:styleId="HighlightedText">
    <w:name w:val="Highlighted Text"/>
    <w:basedOn w:val="Normal"/>
    <w:link w:val="HighlightedTextChar"/>
    <w:rsid w:val="00F0625F"/>
    <w:pPr>
      <w:jc w:val="both"/>
    </w:pPr>
    <w:rPr>
      <w:rFonts w:ascii="Arial" w:eastAsia="Times New Roman" w:hAnsi="Arial"/>
      <w:b/>
      <w:sz w:val="24"/>
      <w:u w:val="thick"/>
    </w:rPr>
  </w:style>
  <w:style w:type="paragraph" w:customStyle="1" w:styleId="StyleHeading1Justified">
    <w:name w:val="Style Heading 1 + Justified"/>
    <w:basedOn w:val="Normal"/>
    <w:next w:val="Normal"/>
    <w:rsid w:val="00F0625F"/>
    <w:rPr>
      <w:rFonts w:ascii="Arial" w:eastAsia="Times New Roman" w:hAnsi="Arial"/>
      <w:sz w:val="20"/>
      <w:szCs w:val="20"/>
    </w:rPr>
  </w:style>
  <w:style w:type="paragraph" w:customStyle="1" w:styleId="textunderline0">
    <w:name w:val="text underline"/>
    <w:basedOn w:val="Normal"/>
    <w:link w:val="textunderlineChar0"/>
    <w:autoRedefine/>
    <w:rsid w:val="00F0625F"/>
    <w:rPr>
      <w:rFonts w:asciiTheme="minorHAnsi" w:hAnsiTheme="minorHAnsi"/>
      <w:sz w:val="24"/>
      <w:u w:val="thick"/>
    </w:rPr>
  </w:style>
  <w:style w:type="character" w:customStyle="1" w:styleId="DebateTagChar">
    <w:name w:val="Debate Tag Char"/>
    <w:link w:val="DebateTag"/>
    <w:locked/>
    <w:rsid w:val="00F0625F"/>
    <w:rPr>
      <w:rFonts w:ascii="Garamond" w:hAnsi="Garamond"/>
      <w:b/>
    </w:rPr>
  </w:style>
  <w:style w:type="paragraph" w:customStyle="1" w:styleId="DebateTag">
    <w:name w:val="Debate Tag"/>
    <w:basedOn w:val="Normal"/>
    <w:link w:val="DebateTagChar"/>
    <w:autoRedefine/>
    <w:rsid w:val="00F0625F"/>
    <w:pPr>
      <w:tabs>
        <w:tab w:val="left" w:pos="270"/>
      </w:tabs>
    </w:pPr>
    <w:rPr>
      <w:rFonts w:ascii="Garamond" w:hAnsi="Garamond"/>
      <w:b/>
      <w:sz w:val="24"/>
    </w:rPr>
  </w:style>
  <w:style w:type="paragraph" w:customStyle="1" w:styleId="DebateCite">
    <w:name w:val="Debate Cite"/>
    <w:basedOn w:val="Normal"/>
    <w:autoRedefine/>
    <w:rsid w:val="00F0625F"/>
    <w:pPr>
      <w:tabs>
        <w:tab w:val="left" w:pos="270"/>
      </w:tabs>
    </w:pPr>
    <w:rPr>
      <w:rFonts w:eastAsia="Times New Roman"/>
      <w:sz w:val="20"/>
    </w:rPr>
  </w:style>
  <w:style w:type="paragraph" w:customStyle="1" w:styleId="BlockTitle10">
    <w:name w:val="Block Title #1"/>
    <w:basedOn w:val="Heading1"/>
    <w:rsid w:val="00F0625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F0625F"/>
    <w:pPr>
      <w:widowControl w:val="0"/>
      <w:suppressAutoHyphens/>
    </w:pPr>
    <w:rPr>
      <w:rFonts w:ascii="Courier New" w:eastAsia="Courier New" w:hAnsi="Courier New"/>
      <w:sz w:val="20"/>
      <w:szCs w:val="20"/>
    </w:rPr>
  </w:style>
  <w:style w:type="paragraph" w:customStyle="1" w:styleId="MaggieTag">
    <w:name w:val="MaggieTag"/>
    <w:basedOn w:val="Heading2"/>
    <w:rsid w:val="00F0625F"/>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0625F"/>
    <w:rPr>
      <w:rFonts w:ascii="Times New Roman" w:eastAsia="Times New Roman" w:hAnsi="Times New Roman"/>
    </w:rPr>
  </w:style>
  <w:style w:type="paragraph" w:customStyle="1" w:styleId="Heading4Cite">
    <w:name w:val="Heading 4 Cite"/>
    <w:basedOn w:val="Normal"/>
    <w:link w:val="Heading4CiteChar"/>
    <w:autoRedefine/>
    <w:rsid w:val="00F0625F"/>
    <w:rPr>
      <w:rFonts w:ascii="Times New Roman" w:eastAsia="Times New Roman" w:hAnsi="Times New Roman"/>
      <w:sz w:val="24"/>
    </w:rPr>
  </w:style>
  <w:style w:type="paragraph" w:customStyle="1" w:styleId="4">
    <w:name w:val="4"/>
    <w:basedOn w:val="Normal"/>
    <w:rsid w:val="00F0625F"/>
    <w:rPr>
      <w:rFonts w:eastAsia="Times New Roman"/>
      <w:sz w:val="20"/>
    </w:rPr>
  </w:style>
  <w:style w:type="character" w:customStyle="1" w:styleId="UnunderlinedTextChar">
    <w:name w:val="Ununderlined Text Char"/>
    <w:link w:val="UnunderlinedText"/>
    <w:locked/>
    <w:rsid w:val="00F0625F"/>
    <w:rPr>
      <w:rFonts w:eastAsia="Times New Roman"/>
      <w:bCs/>
      <w:sz w:val="12"/>
    </w:rPr>
  </w:style>
  <w:style w:type="paragraph" w:customStyle="1" w:styleId="UnunderlinedText">
    <w:name w:val="Ununderlined Text"/>
    <w:basedOn w:val="Normal"/>
    <w:link w:val="UnunderlinedTextChar"/>
    <w:autoRedefine/>
    <w:rsid w:val="00F0625F"/>
    <w:pPr>
      <w:spacing w:after="200" w:line="276" w:lineRule="auto"/>
    </w:pPr>
    <w:rPr>
      <w:rFonts w:asciiTheme="minorHAnsi" w:eastAsia="Times New Roman" w:hAnsiTheme="minorHAnsi"/>
      <w:bCs/>
      <w:sz w:val="12"/>
    </w:rPr>
  </w:style>
  <w:style w:type="paragraph" w:customStyle="1" w:styleId="card2">
    <w:name w:val="%card"/>
    <w:basedOn w:val="Normal"/>
    <w:autoRedefine/>
    <w:rsid w:val="00F0625F"/>
    <w:pPr>
      <w:spacing w:after="200" w:line="276" w:lineRule="auto"/>
      <w:ind w:left="288" w:right="288"/>
    </w:pPr>
    <w:rPr>
      <w:rFonts w:eastAsia="Times New Roman"/>
      <w:bCs/>
    </w:rPr>
  </w:style>
  <w:style w:type="paragraph" w:customStyle="1" w:styleId="BlockTitle4">
    <w:name w:val="%Block Title"/>
    <w:basedOn w:val="Heading1"/>
    <w:rsid w:val="00F0625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0625F"/>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F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F0625F"/>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0625F"/>
    <w:rPr>
      <w:rFonts w:ascii="Century Gothic" w:eastAsia="Cambria" w:hAnsi="Century Gothic"/>
      <w:u w:val="thick"/>
    </w:rPr>
  </w:style>
  <w:style w:type="paragraph" w:customStyle="1" w:styleId="Card-Underline0">
    <w:name w:val="Card-Underline"/>
    <w:basedOn w:val="Normal"/>
    <w:link w:val="Card-UnderlineChar"/>
    <w:qFormat/>
    <w:rsid w:val="00F0625F"/>
    <w:rPr>
      <w:rFonts w:ascii="Century Gothic" w:eastAsia="Cambria" w:hAnsi="Century Gothic"/>
      <w:sz w:val="24"/>
      <w:u w:val="thick"/>
    </w:rPr>
  </w:style>
  <w:style w:type="paragraph" w:customStyle="1" w:styleId="PageNumber3">
    <w:name w:val="Page Number3"/>
    <w:basedOn w:val="Normal"/>
    <w:next w:val="Normal"/>
    <w:rsid w:val="00F0625F"/>
    <w:rPr>
      <w:rFonts w:eastAsia="Times New Roman"/>
      <w:sz w:val="20"/>
    </w:rPr>
  </w:style>
  <w:style w:type="paragraph" w:customStyle="1" w:styleId="PageNumber4">
    <w:name w:val="Page Number4"/>
    <w:basedOn w:val="Normal"/>
    <w:next w:val="Normal"/>
    <w:rsid w:val="00F0625F"/>
    <w:rPr>
      <w:rFonts w:eastAsia="Times New Roman"/>
      <w:sz w:val="20"/>
    </w:rPr>
  </w:style>
  <w:style w:type="paragraph" w:customStyle="1" w:styleId="PageNumber5">
    <w:name w:val="Page Number5"/>
    <w:basedOn w:val="Normal"/>
    <w:next w:val="Normal"/>
    <w:rsid w:val="00F0625F"/>
    <w:rPr>
      <w:rFonts w:eastAsia="Times New Roman"/>
      <w:sz w:val="20"/>
    </w:rPr>
  </w:style>
  <w:style w:type="paragraph" w:customStyle="1" w:styleId="smalltext1">
    <w:name w:val="small text1"/>
    <w:basedOn w:val="Normal"/>
    <w:next w:val="Normal"/>
    <w:uiPriority w:val="4"/>
    <w:qFormat/>
    <w:rsid w:val="00F0625F"/>
    <w:pPr>
      <w:keepNext/>
      <w:keepLines/>
      <w:spacing w:before="200"/>
      <w:outlineLvl w:val="3"/>
    </w:pPr>
    <w:rPr>
      <w:rFonts w:eastAsia="Times New Roman"/>
      <w:b/>
      <w:bCs/>
      <w:iCs/>
      <w:sz w:val="26"/>
    </w:rPr>
  </w:style>
  <w:style w:type="character" w:customStyle="1" w:styleId="CircleChar">
    <w:name w:val="Circle Char"/>
    <w:link w:val="Circle"/>
    <w:locked/>
    <w:rsid w:val="00F0625F"/>
    <w:rPr>
      <w:rFonts w:ascii="Times New Roman" w:eastAsia="Times New Roman" w:hAnsi="Times New Roman"/>
      <w:b/>
      <w:u w:val="words"/>
    </w:rPr>
  </w:style>
  <w:style w:type="paragraph" w:customStyle="1" w:styleId="Circle">
    <w:name w:val="Circle"/>
    <w:basedOn w:val="Normal"/>
    <w:link w:val="CircleChar"/>
    <w:rsid w:val="00F0625F"/>
    <w:rPr>
      <w:rFonts w:ascii="Times New Roman" w:eastAsia="Times New Roman" w:hAnsi="Times New Roman"/>
      <w:b/>
      <w:sz w:val="24"/>
      <w:u w:val="words"/>
    </w:rPr>
  </w:style>
  <w:style w:type="paragraph" w:customStyle="1" w:styleId="PageNumber6">
    <w:name w:val="Page Number6"/>
    <w:basedOn w:val="Normal"/>
    <w:next w:val="Normal"/>
    <w:rsid w:val="00F0625F"/>
    <w:rPr>
      <w:rFonts w:eastAsia="Times New Roman"/>
      <w:sz w:val="20"/>
    </w:rPr>
  </w:style>
  <w:style w:type="paragraph" w:customStyle="1" w:styleId="user">
    <w:name w:val="user"/>
    <w:basedOn w:val="Normal"/>
    <w:rsid w:val="00F0625F"/>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0625F"/>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0625F"/>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0625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0625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0625F"/>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0625F"/>
    <w:rPr>
      <w:rFonts w:eastAsia="Times New Roman"/>
      <w:sz w:val="20"/>
    </w:rPr>
  </w:style>
  <w:style w:type="paragraph" w:customStyle="1" w:styleId="DebateTag0">
    <w:name w:val="DebateTag"/>
    <w:basedOn w:val="Normal"/>
    <w:qFormat/>
    <w:rsid w:val="00F0625F"/>
    <w:rPr>
      <w:b/>
    </w:rPr>
  </w:style>
  <w:style w:type="paragraph" w:customStyle="1" w:styleId="date-comments">
    <w:name w:val="date-comments"/>
    <w:basedOn w:val="Normal"/>
    <w:uiPriority w:val="99"/>
    <w:rsid w:val="00F0625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0625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F0625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0625F"/>
    <w:rPr>
      <w:rFonts w:ascii="Garamond" w:eastAsia="Calibri" w:hAnsi="Garamond" w:hint="default"/>
      <w:sz w:val="16"/>
      <w:szCs w:val="22"/>
    </w:rPr>
  </w:style>
  <w:style w:type="character" w:customStyle="1" w:styleId="message-item">
    <w:name w:val="message-item"/>
    <w:rsid w:val="00F0625F"/>
  </w:style>
  <w:style w:type="character" w:customStyle="1" w:styleId="lightheader">
    <w:name w:val="lightheader"/>
    <w:rsid w:val="00F0625F"/>
  </w:style>
  <w:style w:type="character" w:customStyle="1" w:styleId="datestamp">
    <w:name w:val="datestamp"/>
    <w:rsid w:val="00F0625F"/>
  </w:style>
  <w:style w:type="character" w:customStyle="1" w:styleId="i">
    <w:name w:val="i"/>
    <w:uiPriority w:val="99"/>
    <w:rsid w:val="00F0625F"/>
  </w:style>
  <w:style w:type="character" w:customStyle="1" w:styleId="forenames">
    <w:name w:val="forenames"/>
    <w:rsid w:val="00F0625F"/>
  </w:style>
  <w:style w:type="character" w:customStyle="1" w:styleId="surname">
    <w:name w:val="surname"/>
    <w:rsid w:val="00F0625F"/>
  </w:style>
  <w:style w:type="character" w:customStyle="1" w:styleId="medium-font">
    <w:name w:val="medium-font"/>
    <w:rsid w:val="00F0625F"/>
  </w:style>
  <w:style w:type="character" w:customStyle="1" w:styleId="title-link-wrapper">
    <w:name w:val="title-link-wrapper"/>
    <w:rsid w:val="00F0625F"/>
  </w:style>
  <w:style w:type="character" w:customStyle="1" w:styleId="refpreview">
    <w:name w:val="refpreview"/>
    <w:rsid w:val="00F0625F"/>
  </w:style>
  <w:style w:type="character" w:customStyle="1" w:styleId="loose1">
    <w:name w:val="loose1"/>
    <w:rsid w:val="00F0625F"/>
  </w:style>
  <w:style w:type="character" w:customStyle="1" w:styleId="email">
    <w:name w:val="email"/>
    <w:rsid w:val="00F0625F"/>
  </w:style>
  <w:style w:type="character" w:customStyle="1" w:styleId="gsa">
    <w:name w:val="gs_a"/>
    <w:rsid w:val="00F0625F"/>
  </w:style>
  <w:style w:type="character" w:customStyle="1" w:styleId="goohl1">
    <w:name w:val="goohl1"/>
    <w:rsid w:val="00F0625F"/>
  </w:style>
  <w:style w:type="character" w:customStyle="1" w:styleId="mainarttitle">
    <w:name w:val="mainarttitle"/>
    <w:rsid w:val="00F0625F"/>
  </w:style>
  <w:style w:type="character" w:customStyle="1" w:styleId="mainartauthor">
    <w:name w:val="mainartauthor"/>
    <w:rsid w:val="00F0625F"/>
  </w:style>
  <w:style w:type="character" w:customStyle="1" w:styleId="mainartdate">
    <w:name w:val="mainartdate"/>
    <w:rsid w:val="00F0625F"/>
  </w:style>
  <w:style w:type="character" w:customStyle="1" w:styleId="gsggs">
    <w:name w:val="gs_ggs"/>
    <w:rsid w:val="00F0625F"/>
  </w:style>
  <w:style w:type="character" w:customStyle="1" w:styleId="ahead">
    <w:name w:val="a_head"/>
    <w:rsid w:val="00F0625F"/>
  </w:style>
  <w:style w:type="character" w:customStyle="1" w:styleId="articleauthor">
    <w:name w:val="articleauthor"/>
    <w:rsid w:val="00F0625F"/>
  </w:style>
  <w:style w:type="character" w:customStyle="1" w:styleId="footnote">
    <w:name w:val="footnote"/>
    <w:rsid w:val="00F0625F"/>
  </w:style>
  <w:style w:type="character" w:customStyle="1" w:styleId="docbody">
    <w:name w:val="docbody"/>
    <w:rsid w:val="00F0625F"/>
  </w:style>
  <w:style w:type="character" w:customStyle="1" w:styleId="superscript">
    <w:name w:val="superscript"/>
    <w:rsid w:val="00F0625F"/>
  </w:style>
  <w:style w:type="character" w:customStyle="1" w:styleId="citeChar2">
    <w:name w:val="cite Char"/>
    <w:locked/>
    <w:rsid w:val="00F0625F"/>
    <w:rPr>
      <w:b/>
      <w:bCs w:val="0"/>
      <w:u w:val="single"/>
    </w:rPr>
  </w:style>
  <w:style w:type="character" w:customStyle="1" w:styleId="StyleUnderlineChar">
    <w:name w:val="Style Underline Char"/>
    <w:locked/>
    <w:rsid w:val="00F0625F"/>
    <w:rPr>
      <w:u w:val="single"/>
    </w:rPr>
  </w:style>
  <w:style w:type="character" w:customStyle="1" w:styleId="CitesCharChar">
    <w:name w:val="Cites Char Char"/>
    <w:locked/>
    <w:rsid w:val="00F0625F"/>
    <w:rPr>
      <w:b/>
      <w:bCs/>
    </w:rPr>
  </w:style>
  <w:style w:type="character" w:customStyle="1" w:styleId="bwxsm">
    <w:name w:val="b w xsm"/>
    <w:rsid w:val="00F0625F"/>
  </w:style>
  <w:style w:type="character" w:customStyle="1" w:styleId="fstd">
    <w:name w:val="f std"/>
    <w:rsid w:val="00F0625F"/>
  </w:style>
  <w:style w:type="character" w:customStyle="1" w:styleId="gl">
    <w:name w:val="gl"/>
    <w:rsid w:val="00F0625F"/>
  </w:style>
  <w:style w:type="character" w:customStyle="1" w:styleId="heading2char2charchar1">
    <w:name w:val="heading2char2charchar1"/>
    <w:rsid w:val="00F0625F"/>
  </w:style>
  <w:style w:type="character" w:customStyle="1" w:styleId="charchar60">
    <w:name w:val="charchar6"/>
    <w:rsid w:val="00F0625F"/>
  </w:style>
  <w:style w:type="character" w:customStyle="1" w:styleId="bio1">
    <w:name w:val="bio1"/>
    <w:rsid w:val="00F0625F"/>
    <w:rPr>
      <w:rFonts w:ascii="Arial" w:hAnsi="Arial" w:cs="Arial" w:hint="default"/>
      <w:i/>
      <w:iCs/>
      <w:color w:val="000000"/>
      <w:sz w:val="20"/>
      <w:szCs w:val="20"/>
    </w:rPr>
  </w:style>
  <w:style w:type="character" w:customStyle="1" w:styleId="cardCharCharCharCharCharChar">
    <w:name w:val="card Char Char Char Char Char Char"/>
    <w:rsid w:val="00F0625F"/>
    <w:rPr>
      <w:sz w:val="24"/>
      <w:szCs w:val="24"/>
      <w:lang w:val="en-US" w:eastAsia="en-US" w:bidi="ar-SA"/>
    </w:rPr>
  </w:style>
  <w:style w:type="character" w:customStyle="1" w:styleId="Style24ptBoldUnderlineCenteredCharChar">
    <w:name w:val="Style 24 pt Bold Underline Centered Char Char"/>
    <w:rsid w:val="00F0625F"/>
    <w:rPr>
      <w:b/>
      <w:bCs/>
      <w:sz w:val="48"/>
      <w:szCs w:val="24"/>
      <w:u w:val="single"/>
      <w:lang w:val="en-US" w:eastAsia="en-US" w:bidi="ar-SA"/>
    </w:rPr>
  </w:style>
  <w:style w:type="character" w:customStyle="1" w:styleId="TagCiteCharChar0">
    <w:name w:val="Tag / Cite Char Char"/>
    <w:rsid w:val="00F0625F"/>
    <w:rPr>
      <w:b/>
      <w:bCs w:val="0"/>
      <w:color w:val="000000"/>
      <w:sz w:val="24"/>
      <w:szCs w:val="24"/>
      <w:lang w:val="en-US" w:eastAsia="en-US" w:bidi="ar-SA"/>
    </w:rPr>
  </w:style>
  <w:style w:type="character" w:customStyle="1" w:styleId="CardTextUnderlinedCharChar">
    <w:name w:val="Card Text Underlined Char Char"/>
    <w:rsid w:val="00F0625F"/>
    <w:rPr>
      <w:rFonts w:ascii="Arial Narrow" w:hAnsi="Arial Narrow" w:hint="default"/>
      <w:szCs w:val="24"/>
      <w:u w:val="single"/>
      <w:lang w:val="en-US" w:eastAsia="en-US" w:bidi="ar-SA"/>
    </w:rPr>
  </w:style>
  <w:style w:type="character" w:customStyle="1" w:styleId="CardTagCharCharChar">
    <w:name w:val="Card Tag Char Char Char"/>
    <w:rsid w:val="00F0625F"/>
    <w:rPr>
      <w:b/>
      <w:bCs w:val="0"/>
      <w:sz w:val="24"/>
      <w:szCs w:val="24"/>
      <w:lang w:val="en-US" w:eastAsia="en-US" w:bidi="ar-SA"/>
    </w:rPr>
  </w:style>
  <w:style w:type="character" w:customStyle="1" w:styleId="mainbody">
    <w:name w:val="mainbody"/>
    <w:rsid w:val="00F0625F"/>
  </w:style>
  <w:style w:type="character" w:customStyle="1" w:styleId="UnderlineStyleChar2">
    <w:name w:val="Underline Style Char2"/>
    <w:rsid w:val="00F0625F"/>
    <w:rPr>
      <w:rFonts w:ascii="Garamond" w:hAnsi="Garamond" w:hint="default"/>
      <w:sz w:val="22"/>
      <w:szCs w:val="24"/>
      <w:u w:val="single"/>
      <w:lang w:val="en-US" w:eastAsia="en-US" w:bidi="ar-SA"/>
    </w:rPr>
  </w:style>
  <w:style w:type="character" w:customStyle="1" w:styleId="Style1Char2">
    <w:name w:val="Style1 Char2"/>
    <w:rsid w:val="00F0625F"/>
    <w:rPr>
      <w:szCs w:val="24"/>
    </w:rPr>
  </w:style>
  <w:style w:type="character" w:customStyle="1" w:styleId="t13">
    <w:name w:val="t13"/>
    <w:rsid w:val="00F0625F"/>
  </w:style>
  <w:style w:type="character" w:customStyle="1" w:styleId="lead">
    <w:name w:val="lead"/>
    <w:rsid w:val="00F0625F"/>
  </w:style>
  <w:style w:type="paragraph" w:customStyle="1" w:styleId="CardDownx1">
    <w:name w:val="CardDown x1"/>
    <w:basedOn w:val="Normal"/>
    <w:link w:val="CardDownx1Char"/>
    <w:rsid w:val="00F0625F"/>
  </w:style>
  <w:style w:type="character" w:customStyle="1" w:styleId="CardDownx1Char">
    <w:name w:val="CardDown x1 Char"/>
    <w:link w:val="CardDownx1"/>
    <w:locked/>
    <w:rsid w:val="00F0625F"/>
    <w:rPr>
      <w:rFonts w:ascii="Calibri" w:hAnsi="Calibri"/>
      <w:sz w:val="22"/>
    </w:rPr>
  </w:style>
  <w:style w:type="character" w:customStyle="1" w:styleId="CharChar17">
    <w:name w:val="Char Char17"/>
    <w:locked/>
    <w:rsid w:val="00F0625F"/>
    <w:rPr>
      <w:rFonts w:ascii="Arial" w:hAnsi="Arial" w:cs="Arial" w:hint="default"/>
      <w:b/>
      <w:bCs/>
      <w:sz w:val="26"/>
      <w:szCs w:val="26"/>
    </w:rPr>
  </w:style>
  <w:style w:type="character" w:customStyle="1" w:styleId="address">
    <w:name w:val="address"/>
    <w:rsid w:val="00F0625F"/>
  </w:style>
  <w:style w:type="character" w:customStyle="1" w:styleId="ilspan">
    <w:name w:val="il_span"/>
    <w:rsid w:val="00F0625F"/>
  </w:style>
  <w:style w:type="character" w:customStyle="1" w:styleId="articletitle1">
    <w:name w:val="articletitle1"/>
    <w:rsid w:val="00F0625F"/>
    <w:rPr>
      <w:rFonts w:ascii="Times New Roman" w:hAnsi="Times New Roman" w:cs="Times New Roman" w:hint="default"/>
      <w:b/>
      <w:bCs/>
      <w:sz w:val="36"/>
      <w:szCs w:val="36"/>
    </w:rPr>
  </w:style>
  <w:style w:type="character" w:customStyle="1" w:styleId="leftidx1">
    <w:name w:val="leftidx1"/>
    <w:rsid w:val="00F0625F"/>
    <w:rPr>
      <w:rFonts w:ascii="Verdana" w:hAnsi="Verdana" w:hint="default"/>
      <w:sz w:val="22"/>
      <w:szCs w:val="22"/>
    </w:rPr>
  </w:style>
  <w:style w:type="character" w:customStyle="1" w:styleId="blue1">
    <w:name w:val="blue1"/>
    <w:rsid w:val="00F0625F"/>
    <w:rPr>
      <w:color w:val="0000FF"/>
    </w:rPr>
  </w:style>
  <w:style w:type="character" w:customStyle="1" w:styleId="author-link1">
    <w:name w:val="author-link1"/>
    <w:rsid w:val="00F0625F"/>
    <w:rPr>
      <w:b w:val="0"/>
      <w:bCs w:val="0"/>
    </w:rPr>
  </w:style>
  <w:style w:type="character" w:customStyle="1" w:styleId="black1">
    <w:name w:val="black1"/>
    <w:rsid w:val="00F0625F"/>
    <w:rPr>
      <w:color w:val="000000"/>
    </w:rPr>
  </w:style>
  <w:style w:type="character" w:customStyle="1" w:styleId="StyleunderlinedCharBold">
    <w:name w:val="Style underlined Char + Bold"/>
    <w:rsid w:val="00F0625F"/>
    <w:rPr>
      <w:rFonts w:ascii="Times New Roman" w:hAnsi="Times New Roman" w:cs="Times New Roman" w:hint="default"/>
      <w:b/>
      <w:bCs/>
      <w:sz w:val="21"/>
      <w:szCs w:val="24"/>
      <w:u w:val="single"/>
    </w:rPr>
  </w:style>
  <w:style w:type="character" w:customStyle="1" w:styleId="ThickUnderlineCharChar">
    <w:name w:val="Thick Underline Char Char"/>
    <w:rsid w:val="00F0625F"/>
    <w:rPr>
      <w:rFonts w:ascii="Calibri" w:eastAsia="Calibri" w:hAnsi="Calibri" w:hint="default"/>
    </w:rPr>
  </w:style>
  <w:style w:type="character" w:customStyle="1" w:styleId="CardUnderline">
    <w:name w:val="Card Underline"/>
    <w:rsid w:val="00F0625F"/>
    <w:rPr>
      <w:rFonts w:ascii="Times New Roman" w:hAnsi="Times New Roman" w:cs="Times New Roman" w:hint="default"/>
      <w:sz w:val="20"/>
      <w:u w:val="single"/>
    </w:rPr>
  </w:style>
  <w:style w:type="character" w:customStyle="1" w:styleId="lingoregion">
    <w:name w:val="lingo_region"/>
    <w:rsid w:val="00F0625F"/>
  </w:style>
  <w:style w:type="character" w:customStyle="1" w:styleId="cite0">
    <w:name w:val="%cite"/>
    <w:rsid w:val="00F0625F"/>
    <w:rPr>
      <w:rFonts w:ascii="Times New Roman" w:hAnsi="Times New Roman" w:cs="Times New Roman" w:hint="default"/>
      <w:b/>
      <w:bCs w:val="0"/>
      <w:sz w:val="24"/>
    </w:rPr>
  </w:style>
  <w:style w:type="character" w:customStyle="1" w:styleId="Emphasis21">
    <w:name w:val="%Emphasis2"/>
    <w:rsid w:val="00F0625F"/>
    <w:rPr>
      <w:rFonts w:ascii="Cooper Black" w:hAnsi="Cooper Black" w:hint="default"/>
      <w:iCs/>
      <w:u w:val="single"/>
    </w:rPr>
  </w:style>
  <w:style w:type="character" w:customStyle="1" w:styleId="bodycontentlink">
    <w:name w:val="bodycontentlink"/>
    <w:rsid w:val="00F0625F"/>
  </w:style>
  <w:style w:type="character" w:customStyle="1" w:styleId="AAAcite">
    <w:name w:val="AAAcite"/>
    <w:rsid w:val="00F0625F"/>
    <w:rPr>
      <w:rFonts w:ascii="Times New Roman" w:hAnsi="Times New Roman" w:cs="Times New Roman" w:hint="default"/>
      <w:b/>
      <w:bCs w:val="0"/>
      <w:sz w:val="24"/>
    </w:rPr>
  </w:style>
  <w:style w:type="character" w:customStyle="1" w:styleId="tmplheaderlink">
    <w:name w:val="tmplheaderlink"/>
    <w:rsid w:val="00F0625F"/>
    <w:rPr>
      <w:rFonts w:ascii="Times New Roman" w:hAnsi="Times New Roman" w:cs="Times New Roman" w:hint="default"/>
    </w:rPr>
  </w:style>
  <w:style w:type="character" w:customStyle="1" w:styleId="UnderlinedEvidenceCharChar">
    <w:name w:val="Underlined Evidence Char Char"/>
    <w:rsid w:val="00F0625F"/>
    <w:rPr>
      <w:rFonts w:ascii="Verdana" w:hAnsi="Verdana" w:hint="default"/>
      <w:sz w:val="21"/>
      <w:szCs w:val="21"/>
      <w:u w:val="thick"/>
      <w:lang w:val="en-US" w:eastAsia="en-US" w:bidi="ar-SA"/>
    </w:rPr>
  </w:style>
  <w:style w:type="character" w:customStyle="1" w:styleId="role">
    <w:name w:val="role"/>
    <w:rsid w:val="00F0625F"/>
  </w:style>
  <w:style w:type="character" w:customStyle="1" w:styleId="pagination">
    <w:name w:val="pagination"/>
    <w:rsid w:val="00F0625F"/>
  </w:style>
  <w:style w:type="character" w:customStyle="1" w:styleId="doi">
    <w:name w:val="doi"/>
    <w:rsid w:val="00F0625F"/>
  </w:style>
  <w:style w:type="character" w:customStyle="1" w:styleId="bodycontents">
    <w:name w:val="bodycontents"/>
    <w:rsid w:val="00F0625F"/>
  </w:style>
  <w:style w:type="character" w:customStyle="1" w:styleId="comma">
    <w:name w:val="comma"/>
    <w:rsid w:val="00F0625F"/>
  </w:style>
  <w:style w:type="character" w:customStyle="1" w:styleId="pad5right">
    <w:name w:val="pad5right"/>
    <w:rsid w:val="00F0625F"/>
  </w:style>
  <w:style w:type="character" w:customStyle="1" w:styleId="entry-date">
    <w:name w:val="entry-date"/>
    <w:rsid w:val="00F0625F"/>
  </w:style>
  <w:style w:type="character" w:customStyle="1" w:styleId="desc">
    <w:name w:val="desc"/>
    <w:rsid w:val="00F0625F"/>
  </w:style>
  <w:style w:type="character" w:customStyle="1" w:styleId="divider">
    <w:name w:val="divider"/>
    <w:rsid w:val="00F0625F"/>
  </w:style>
  <w:style w:type="character" w:customStyle="1" w:styleId="blogdate">
    <w:name w:val="blogdate"/>
    <w:rsid w:val="00F0625F"/>
  </w:style>
  <w:style w:type="character" w:customStyle="1" w:styleId="ticker">
    <w:name w:val="ticker"/>
    <w:rsid w:val="00F0625F"/>
  </w:style>
  <w:style w:type="character" w:customStyle="1" w:styleId="posted">
    <w:name w:val="posted"/>
    <w:rsid w:val="00F0625F"/>
  </w:style>
  <w:style w:type="character" w:customStyle="1" w:styleId="time">
    <w:name w:val="time"/>
    <w:rsid w:val="00F0625F"/>
  </w:style>
  <w:style w:type="character" w:customStyle="1" w:styleId="dot">
    <w:name w:val="dot"/>
    <w:rsid w:val="00F0625F"/>
  </w:style>
  <w:style w:type="character" w:customStyle="1" w:styleId="hn-date">
    <w:name w:val="hn-date"/>
    <w:rsid w:val="00F0625F"/>
  </w:style>
  <w:style w:type="character" w:customStyle="1" w:styleId="location">
    <w:name w:val="location"/>
    <w:rsid w:val="00F0625F"/>
  </w:style>
  <w:style w:type="character" w:customStyle="1" w:styleId="arial11">
    <w:name w:val="arial_11"/>
    <w:rsid w:val="00F0625F"/>
  </w:style>
  <w:style w:type="character" w:customStyle="1" w:styleId="dropcap-letter">
    <w:name w:val="dropcap-letter"/>
    <w:rsid w:val="00F0625F"/>
  </w:style>
  <w:style w:type="character" w:customStyle="1" w:styleId="offscreen">
    <w:name w:val="offscreen"/>
    <w:rsid w:val="00F0625F"/>
  </w:style>
  <w:style w:type="character" w:customStyle="1" w:styleId="linked-in">
    <w:name w:val="linked-in"/>
    <w:rsid w:val="00F0625F"/>
  </w:style>
  <w:style w:type="character" w:customStyle="1" w:styleId="in-widget">
    <w:name w:val="in-widget"/>
    <w:rsid w:val="00F0625F"/>
  </w:style>
  <w:style w:type="character" w:customStyle="1" w:styleId="in-right">
    <w:name w:val="in-right"/>
    <w:rsid w:val="00F0625F"/>
  </w:style>
  <w:style w:type="character" w:customStyle="1" w:styleId="tickerwrap">
    <w:name w:val="ticker_wrap"/>
    <w:rsid w:val="00F0625F"/>
  </w:style>
  <w:style w:type="character" w:customStyle="1" w:styleId="divs">
    <w:name w:val="divs"/>
    <w:rsid w:val="00F0625F"/>
  </w:style>
  <w:style w:type="character" w:customStyle="1" w:styleId="in-top">
    <w:name w:val="in-top"/>
    <w:rsid w:val="00F0625F"/>
  </w:style>
  <w:style w:type="character" w:customStyle="1" w:styleId="article-date">
    <w:name w:val="article-date"/>
    <w:rsid w:val="00F0625F"/>
  </w:style>
  <w:style w:type="character" w:customStyle="1" w:styleId="bodysubtoc">
    <w:name w:val="bodysubtoc"/>
    <w:rsid w:val="00F0625F"/>
  </w:style>
  <w:style w:type="character" w:customStyle="1" w:styleId="lefttitlesmaller">
    <w:name w:val="lefttitlesmaller"/>
    <w:rsid w:val="00F0625F"/>
  </w:style>
  <w:style w:type="character" w:customStyle="1" w:styleId="mb">
    <w:name w:val="mb"/>
    <w:rsid w:val="00F0625F"/>
  </w:style>
  <w:style w:type="character" w:customStyle="1" w:styleId="field-content">
    <w:name w:val="field-content"/>
    <w:rsid w:val="00F0625F"/>
  </w:style>
  <w:style w:type="character" w:customStyle="1" w:styleId="submitted-date">
    <w:name w:val="submitted-date"/>
    <w:rsid w:val="00F0625F"/>
  </w:style>
  <w:style w:type="character" w:customStyle="1" w:styleId="submitted-time">
    <w:name w:val="submitted-time"/>
    <w:rsid w:val="00F0625F"/>
  </w:style>
  <w:style w:type="character" w:customStyle="1" w:styleId="A2">
    <w:name w:val="A2"/>
    <w:uiPriority w:val="99"/>
    <w:rsid w:val="00F0625F"/>
    <w:rPr>
      <w:rFonts w:ascii="Sabon LT Std" w:hAnsi="Sabon LT Std" w:cs="Sabon LT Std" w:hint="default"/>
      <w:color w:val="000000"/>
      <w:sz w:val="15"/>
      <w:szCs w:val="15"/>
    </w:rPr>
  </w:style>
  <w:style w:type="character" w:customStyle="1" w:styleId="searchword">
    <w:name w:val="searchword"/>
    <w:rsid w:val="00F0625F"/>
  </w:style>
  <w:style w:type="character" w:customStyle="1" w:styleId="meta-prep">
    <w:name w:val="meta-prep"/>
    <w:rsid w:val="00F0625F"/>
  </w:style>
  <w:style w:type="numbering" w:customStyle="1" w:styleId="1ai1">
    <w:name w:val="1 / a / i1"/>
    <w:rsid w:val="00F0625F"/>
    <w:pPr>
      <w:numPr>
        <w:numId w:val="13"/>
      </w:numPr>
    </w:pPr>
  </w:style>
  <w:style w:type="numbering" w:styleId="1ai">
    <w:name w:val="Outline List 1"/>
    <w:basedOn w:val="NoList"/>
    <w:unhideWhenUsed/>
    <w:rsid w:val="00F0625F"/>
    <w:pPr>
      <w:numPr>
        <w:numId w:val="14"/>
      </w:numPr>
    </w:pPr>
  </w:style>
  <w:style w:type="character" w:customStyle="1" w:styleId="FontStyle310">
    <w:name w:val="Font Style310"/>
    <w:uiPriority w:val="99"/>
    <w:rsid w:val="00F0625F"/>
    <w:rPr>
      <w:rFonts w:ascii="Times New Roman" w:hAnsi="Times New Roman" w:cs="Times New Roman"/>
      <w:b/>
      <w:bCs/>
      <w:i/>
      <w:iCs/>
      <w:spacing w:val="-10"/>
      <w:sz w:val="18"/>
      <w:szCs w:val="18"/>
    </w:rPr>
  </w:style>
  <w:style w:type="character" w:customStyle="1" w:styleId="FontStyle329">
    <w:name w:val="Font Style329"/>
    <w:uiPriority w:val="99"/>
    <w:rsid w:val="00F0625F"/>
    <w:rPr>
      <w:rFonts w:ascii="Times New Roman" w:hAnsi="Times New Roman" w:cs="Times New Roman"/>
      <w:b/>
      <w:bCs/>
      <w:spacing w:val="-10"/>
      <w:sz w:val="18"/>
      <w:szCs w:val="18"/>
    </w:rPr>
  </w:style>
  <w:style w:type="character" w:customStyle="1" w:styleId="FontStyle370">
    <w:name w:val="Font Style370"/>
    <w:uiPriority w:val="99"/>
    <w:rsid w:val="00F0625F"/>
    <w:rPr>
      <w:rFonts w:ascii="Cambria" w:hAnsi="Cambria" w:cs="Cambria"/>
      <w:b/>
      <w:bCs/>
      <w:spacing w:val="-10"/>
      <w:sz w:val="18"/>
      <w:szCs w:val="18"/>
    </w:rPr>
  </w:style>
  <w:style w:type="character" w:customStyle="1" w:styleId="FontStyle302">
    <w:name w:val="Font Style302"/>
    <w:uiPriority w:val="99"/>
    <w:rsid w:val="00F0625F"/>
    <w:rPr>
      <w:rFonts w:ascii="Times New Roman" w:hAnsi="Times New Roman" w:cs="Times New Roman"/>
      <w:b/>
      <w:bCs/>
      <w:sz w:val="22"/>
      <w:szCs w:val="22"/>
    </w:rPr>
  </w:style>
  <w:style w:type="character" w:customStyle="1" w:styleId="FontStyle347">
    <w:name w:val="Font Style347"/>
    <w:uiPriority w:val="99"/>
    <w:rsid w:val="00F0625F"/>
    <w:rPr>
      <w:rFonts w:ascii="Times New Roman" w:hAnsi="Times New Roman" w:cs="Times New Roman"/>
      <w:b/>
      <w:bCs/>
      <w:spacing w:val="-10"/>
      <w:sz w:val="20"/>
      <w:szCs w:val="20"/>
    </w:rPr>
  </w:style>
  <w:style w:type="paragraph" w:customStyle="1" w:styleId="Style27">
    <w:name w:val="Style27"/>
    <w:basedOn w:val="Normal"/>
    <w:uiPriority w:val="99"/>
    <w:rsid w:val="00F0625F"/>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0625F"/>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0625F"/>
    <w:rPr>
      <w:rFonts w:ascii="Times New Roman" w:hAnsi="Times New Roman" w:cs="Times New Roman"/>
      <w:spacing w:val="-10"/>
      <w:sz w:val="18"/>
      <w:szCs w:val="18"/>
    </w:rPr>
  </w:style>
  <w:style w:type="character" w:customStyle="1" w:styleId="FontStyle312">
    <w:name w:val="Font Style312"/>
    <w:uiPriority w:val="99"/>
    <w:rsid w:val="00F0625F"/>
    <w:rPr>
      <w:rFonts w:ascii="Times New Roman" w:hAnsi="Times New Roman" w:cs="Times New Roman"/>
      <w:b/>
      <w:bCs/>
      <w:spacing w:val="-10"/>
      <w:sz w:val="16"/>
      <w:szCs w:val="16"/>
    </w:rPr>
  </w:style>
  <w:style w:type="character" w:customStyle="1" w:styleId="FontStyle346">
    <w:name w:val="Font Style346"/>
    <w:uiPriority w:val="99"/>
    <w:rsid w:val="00F0625F"/>
    <w:rPr>
      <w:rFonts w:ascii="Times New Roman" w:hAnsi="Times New Roman" w:cs="Times New Roman"/>
      <w:b/>
      <w:bCs/>
      <w:spacing w:val="-10"/>
      <w:sz w:val="18"/>
      <w:szCs w:val="18"/>
    </w:rPr>
  </w:style>
  <w:style w:type="character" w:customStyle="1" w:styleId="FontStyle330">
    <w:name w:val="Font Style330"/>
    <w:uiPriority w:val="99"/>
    <w:rsid w:val="00F0625F"/>
    <w:rPr>
      <w:rFonts w:ascii="Times New Roman" w:hAnsi="Times New Roman" w:cs="Times New Roman"/>
      <w:b/>
      <w:bCs/>
      <w:sz w:val="16"/>
      <w:szCs w:val="16"/>
    </w:rPr>
  </w:style>
  <w:style w:type="character" w:customStyle="1" w:styleId="FontStyle372">
    <w:name w:val="Font Style372"/>
    <w:uiPriority w:val="99"/>
    <w:rsid w:val="00F0625F"/>
    <w:rPr>
      <w:rFonts w:ascii="Times New Roman" w:hAnsi="Times New Roman" w:cs="Times New Roman"/>
      <w:b/>
      <w:bCs/>
      <w:sz w:val="16"/>
      <w:szCs w:val="16"/>
    </w:rPr>
  </w:style>
  <w:style w:type="paragraph" w:customStyle="1" w:styleId="Style59">
    <w:name w:val="Style59"/>
    <w:basedOn w:val="Normal"/>
    <w:uiPriority w:val="99"/>
    <w:rsid w:val="00F0625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0625F"/>
    <w:rPr>
      <w:rFonts w:ascii="Times New Roman" w:hAnsi="Times New Roman" w:cs="Times New Roman"/>
      <w:b/>
      <w:bCs/>
      <w:i/>
      <w:iCs/>
      <w:sz w:val="16"/>
      <w:szCs w:val="16"/>
    </w:rPr>
  </w:style>
  <w:style w:type="paragraph" w:customStyle="1" w:styleId="Style200">
    <w:name w:val="Style20"/>
    <w:basedOn w:val="Normal"/>
    <w:uiPriority w:val="99"/>
    <w:rsid w:val="00F0625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0625F"/>
    <w:rPr>
      <w:rFonts w:ascii="Times New Roman" w:hAnsi="Times New Roman" w:cs="Times New Roman"/>
      <w:smallCaps/>
      <w:sz w:val="14"/>
      <w:szCs w:val="14"/>
    </w:rPr>
  </w:style>
  <w:style w:type="paragraph" w:customStyle="1" w:styleId="Style89">
    <w:name w:val="Style89"/>
    <w:basedOn w:val="Normal"/>
    <w:uiPriority w:val="99"/>
    <w:rsid w:val="00F0625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0625F"/>
    <w:rPr>
      <w:rFonts w:ascii="Times New Roman" w:hAnsi="Times New Roman" w:cs="Times New Roman"/>
      <w:b/>
      <w:bCs/>
      <w:spacing w:val="-10"/>
      <w:sz w:val="22"/>
      <w:szCs w:val="22"/>
    </w:rPr>
  </w:style>
  <w:style w:type="character" w:customStyle="1" w:styleId="FontStyle320">
    <w:name w:val="Font Style320"/>
    <w:uiPriority w:val="99"/>
    <w:rsid w:val="00F0625F"/>
    <w:rPr>
      <w:rFonts w:ascii="Times New Roman" w:hAnsi="Times New Roman" w:cs="Times New Roman"/>
      <w:b/>
      <w:bCs/>
      <w:spacing w:val="-10"/>
      <w:sz w:val="22"/>
      <w:szCs w:val="22"/>
    </w:rPr>
  </w:style>
  <w:style w:type="character" w:customStyle="1" w:styleId="FontStyle352">
    <w:name w:val="Font Style352"/>
    <w:uiPriority w:val="99"/>
    <w:rsid w:val="00F0625F"/>
    <w:rPr>
      <w:rFonts w:ascii="Times New Roman" w:hAnsi="Times New Roman" w:cs="Times New Roman"/>
      <w:b/>
      <w:bCs/>
      <w:sz w:val="16"/>
      <w:szCs w:val="16"/>
    </w:rPr>
  </w:style>
  <w:style w:type="character" w:customStyle="1" w:styleId="FontStyle356">
    <w:name w:val="Font Style356"/>
    <w:uiPriority w:val="99"/>
    <w:rsid w:val="00F0625F"/>
    <w:rPr>
      <w:rFonts w:ascii="Times New Roman" w:hAnsi="Times New Roman" w:cs="Times New Roman"/>
      <w:b/>
      <w:bCs/>
      <w:spacing w:val="-10"/>
      <w:sz w:val="22"/>
      <w:szCs w:val="22"/>
    </w:rPr>
  </w:style>
  <w:style w:type="character" w:customStyle="1" w:styleId="FontStyle298">
    <w:name w:val="Font Style298"/>
    <w:uiPriority w:val="99"/>
    <w:rsid w:val="00F0625F"/>
    <w:rPr>
      <w:rFonts w:ascii="Times New Roman" w:hAnsi="Times New Roman" w:cs="Times New Roman"/>
      <w:sz w:val="18"/>
      <w:szCs w:val="18"/>
    </w:rPr>
  </w:style>
  <w:style w:type="character" w:customStyle="1" w:styleId="FontStyle311">
    <w:name w:val="Font Style311"/>
    <w:uiPriority w:val="99"/>
    <w:rsid w:val="00F0625F"/>
    <w:rPr>
      <w:rFonts w:ascii="Times New Roman" w:hAnsi="Times New Roman" w:cs="Times New Roman"/>
      <w:b/>
      <w:bCs/>
      <w:spacing w:val="-10"/>
      <w:sz w:val="18"/>
      <w:szCs w:val="18"/>
    </w:rPr>
  </w:style>
  <w:style w:type="character" w:customStyle="1" w:styleId="FontStyle332">
    <w:name w:val="Font Style332"/>
    <w:uiPriority w:val="99"/>
    <w:rsid w:val="00F0625F"/>
    <w:rPr>
      <w:rFonts w:ascii="Times New Roman" w:hAnsi="Times New Roman" w:cs="Times New Roman"/>
      <w:b/>
      <w:bCs/>
      <w:i/>
      <w:iCs/>
      <w:spacing w:val="-10"/>
      <w:sz w:val="20"/>
      <w:szCs w:val="20"/>
    </w:rPr>
  </w:style>
  <w:style w:type="character" w:customStyle="1" w:styleId="FontStyle371">
    <w:name w:val="Font Style371"/>
    <w:uiPriority w:val="99"/>
    <w:rsid w:val="00F0625F"/>
    <w:rPr>
      <w:rFonts w:ascii="Times New Roman" w:hAnsi="Times New Roman" w:cs="Times New Roman"/>
      <w:sz w:val="16"/>
      <w:szCs w:val="16"/>
    </w:rPr>
  </w:style>
  <w:style w:type="character" w:customStyle="1" w:styleId="FontStyle350">
    <w:name w:val="Font Style350"/>
    <w:uiPriority w:val="99"/>
    <w:rsid w:val="00F0625F"/>
    <w:rPr>
      <w:rFonts w:ascii="Times New Roman" w:hAnsi="Times New Roman" w:cs="Times New Roman"/>
      <w:b/>
      <w:bCs/>
      <w:i/>
      <w:iCs/>
      <w:sz w:val="20"/>
      <w:szCs w:val="20"/>
    </w:rPr>
  </w:style>
  <w:style w:type="paragraph" w:customStyle="1" w:styleId="Style8">
    <w:name w:val="Style8"/>
    <w:basedOn w:val="Normal"/>
    <w:uiPriority w:val="99"/>
    <w:rsid w:val="00F0625F"/>
    <w:pPr>
      <w:widowControl w:val="0"/>
      <w:autoSpaceDE w:val="0"/>
      <w:autoSpaceDN w:val="0"/>
      <w:adjustRightInd w:val="0"/>
    </w:pPr>
    <w:rPr>
      <w:rFonts w:eastAsia="Times New Roman"/>
      <w:sz w:val="24"/>
    </w:rPr>
  </w:style>
  <w:style w:type="paragraph" w:customStyle="1" w:styleId="Style5">
    <w:name w:val="Style5"/>
    <w:basedOn w:val="Normal"/>
    <w:uiPriority w:val="99"/>
    <w:rsid w:val="00F0625F"/>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0625F"/>
    <w:pPr>
      <w:widowControl w:val="0"/>
      <w:autoSpaceDE w:val="0"/>
      <w:autoSpaceDN w:val="0"/>
      <w:adjustRightInd w:val="0"/>
    </w:pPr>
    <w:rPr>
      <w:rFonts w:eastAsia="Times New Roman"/>
      <w:sz w:val="24"/>
    </w:rPr>
  </w:style>
  <w:style w:type="character" w:customStyle="1" w:styleId="FontStyle351">
    <w:name w:val="Font Style351"/>
    <w:uiPriority w:val="99"/>
    <w:rsid w:val="00F0625F"/>
    <w:rPr>
      <w:rFonts w:ascii="Times New Roman" w:hAnsi="Times New Roman" w:cs="Times New Roman"/>
      <w:b/>
      <w:bCs/>
      <w:sz w:val="22"/>
      <w:szCs w:val="22"/>
    </w:rPr>
  </w:style>
  <w:style w:type="paragraph" w:customStyle="1" w:styleId="Style10">
    <w:name w:val="Style10"/>
    <w:basedOn w:val="Normal"/>
    <w:uiPriority w:val="99"/>
    <w:rsid w:val="00F0625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0625F"/>
    <w:pPr>
      <w:widowControl w:val="0"/>
      <w:autoSpaceDE w:val="0"/>
      <w:autoSpaceDN w:val="0"/>
      <w:adjustRightInd w:val="0"/>
      <w:jc w:val="both"/>
    </w:pPr>
    <w:rPr>
      <w:rFonts w:eastAsia="Times New Roman"/>
      <w:sz w:val="24"/>
    </w:rPr>
  </w:style>
  <w:style w:type="character" w:customStyle="1" w:styleId="FontStyle369">
    <w:name w:val="Font Style369"/>
    <w:uiPriority w:val="99"/>
    <w:rsid w:val="00F0625F"/>
    <w:rPr>
      <w:rFonts w:ascii="Times New Roman" w:hAnsi="Times New Roman" w:cs="Times New Roman"/>
      <w:b/>
      <w:bCs/>
      <w:spacing w:val="-10"/>
      <w:sz w:val="20"/>
      <w:szCs w:val="20"/>
    </w:rPr>
  </w:style>
  <w:style w:type="character" w:customStyle="1" w:styleId="FontStyle357">
    <w:name w:val="Font Style357"/>
    <w:uiPriority w:val="99"/>
    <w:rsid w:val="00F0625F"/>
    <w:rPr>
      <w:rFonts w:ascii="Times New Roman" w:hAnsi="Times New Roman" w:cs="Times New Roman"/>
      <w:b/>
      <w:bCs/>
      <w:spacing w:val="-10"/>
      <w:sz w:val="22"/>
      <w:szCs w:val="22"/>
    </w:rPr>
  </w:style>
  <w:style w:type="paragraph" w:customStyle="1" w:styleId="Style67">
    <w:name w:val="Style67"/>
    <w:basedOn w:val="Normal"/>
    <w:uiPriority w:val="99"/>
    <w:rsid w:val="00F0625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0625F"/>
    <w:rPr>
      <w:rFonts w:ascii="Times New Roman" w:hAnsi="Times New Roman" w:cs="Times New Roman"/>
      <w:sz w:val="20"/>
      <w:szCs w:val="20"/>
    </w:rPr>
  </w:style>
  <w:style w:type="character" w:customStyle="1" w:styleId="FontStyle374">
    <w:name w:val="Font Style374"/>
    <w:uiPriority w:val="99"/>
    <w:rsid w:val="00F0625F"/>
    <w:rPr>
      <w:rFonts w:ascii="Times New Roman" w:hAnsi="Times New Roman" w:cs="Times New Roman"/>
      <w:b/>
      <w:bCs/>
      <w:spacing w:val="-10"/>
      <w:sz w:val="22"/>
      <w:szCs w:val="22"/>
    </w:rPr>
  </w:style>
  <w:style w:type="paragraph" w:customStyle="1" w:styleId="Style30">
    <w:name w:val="Style30"/>
    <w:basedOn w:val="Normal"/>
    <w:uiPriority w:val="99"/>
    <w:rsid w:val="00F0625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0625F"/>
    <w:rPr>
      <w:rFonts w:ascii="Times New Roman" w:hAnsi="Times New Roman" w:cs="Times New Roman"/>
      <w:smallCaps/>
      <w:sz w:val="16"/>
      <w:szCs w:val="16"/>
    </w:rPr>
  </w:style>
  <w:style w:type="paragraph" w:customStyle="1" w:styleId="Style93">
    <w:name w:val="Style93"/>
    <w:basedOn w:val="Normal"/>
    <w:uiPriority w:val="99"/>
    <w:rsid w:val="00F0625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0625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0625F"/>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0625F"/>
    <w:rPr>
      <w:u w:val="single"/>
    </w:rPr>
  </w:style>
  <w:style w:type="character" w:customStyle="1" w:styleId="SmalltextCharCharCharChar0">
    <w:name w:val="Small text Char Char Char Char"/>
    <w:rsid w:val="00F0625F"/>
    <w:rPr>
      <w:sz w:val="16"/>
      <w:szCs w:val="24"/>
      <w:lang w:val="en-US" w:eastAsia="en-US" w:bidi="ar-SA"/>
    </w:rPr>
  </w:style>
  <w:style w:type="paragraph" w:customStyle="1" w:styleId="boldcitation">
    <w:name w:val="bold citation"/>
    <w:basedOn w:val="Normal"/>
    <w:rsid w:val="00F0625F"/>
    <w:rPr>
      <w:rFonts w:ascii="Arial" w:eastAsia="Times New Roman" w:hAnsi="Arial"/>
      <w:b/>
      <w:sz w:val="28"/>
      <w:u w:val="thick"/>
    </w:rPr>
  </w:style>
  <w:style w:type="character" w:customStyle="1" w:styleId="underlinecardChar">
    <w:name w:val="underline card Char"/>
    <w:rsid w:val="00F0625F"/>
    <w:rPr>
      <w:rFonts w:ascii="Arial" w:hAnsi="Arial"/>
      <w:noProof w:val="0"/>
      <w:sz w:val="18"/>
      <w:szCs w:val="24"/>
      <w:u w:val="single"/>
      <w:lang w:val="en-US" w:eastAsia="en-US" w:bidi="ar-SA"/>
    </w:rPr>
  </w:style>
  <w:style w:type="character" w:customStyle="1" w:styleId="CardsCharCharChar">
    <w:name w:val="Cards Char Char Char"/>
    <w:rsid w:val="00F0625F"/>
    <w:rPr>
      <w:szCs w:val="24"/>
      <w:lang w:val="en-US" w:eastAsia="en-US" w:bidi="ar-SA"/>
    </w:rPr>
  </w:style>
  <w:style w:type="character" w:customStyle="1" w:styleId="HiddenBlockHeaderChar">
    <w:name w:val="Hidden Block Header Char"/>
    <w:link w:val="HiddenBlockHeader"/>
    <w:rsid w:val="00F0625F"/>
    <w:rPr>
      <w:rFonts w:ascii="Times New Roman" w:eastAsia="Times New Roman" w:hAnsi="Times New Roman" w:cs="Courier New"/>
      <w:b/>
      <w:bCs/>
      <w:sz w:val="28"/>
      <w:szCs w:val="22"/>
    </w:rPr>
  </w:style>
  <w:style w:type="paragraph" w:customStyle="1" w:styleId="NothingCharChar">
    <w:name w:val="Nothing Char Char"/>
    <w:link w:val="NothingCharCharChar"/>
    <w:rsid w:val="00F0625F"/>
    <w:pPr>
      <w:jc w:val="both"/>
    </w:pPr>
    <w:rPr>
      <w:rFonts w:ascii="Times New Roman" w:eastAsia="MS Mincho" w:hAnsi="Times New Roman" w:cs="Times New Roman"/>
    </w:rPr>
  </w:style>
  <w:style w:type="character" w:customStyle="1" w:styleId="NothingCharCharChar">
    <w:name w:val="Nothing Char Char Char"/>
    <w:link w:val="NothingCharChar"/>
    <w:rsid w:val="00F0625F"/>
    <w:rPr>
      <w:rFonts w:ascii="Times New Roman" w:eastAsia="MS Mincho" w:hAnsi="Times New Roman" w:cs="Times New Roman"/>
    </w:rPr>
  </w:style>
  <w:style w:type="character" w:customStyle="1" w:styleId="CardsCharChar">
    <w:name w:val="Cards Char Char"/>
    <w:rsid w:val="00F0625F"/>
    <w:rPr>
      <w:szCs w:val="24"/>
      <w:lang w:val="en-US" w:eastAsia="en-US" w:bidi="ar-SA"/>
    </w:rPr>
  </w:style>
  <w:style w:type="character" w:customStyle="1" w:styleId="CardsCharCharCharChar">
    <w:name w:val="Cards Char Char Char Char"/>
    <w:rsid w:val="00F0625F"/>
    <w:rPr>
      <w:szCs w:val="24"/>
      <w:lang w:val="en-US" w:eastAsia="en-US" w:bidi="ar-SA"/>
    </w:rPr>
  </w:style>
  <w:style w:type="character" w:customStyle="1" w:styleId="BlockHeadingsCharChar">
    <w:name w:val="Block Headings Char Char"/>
    <w:rsid w:val="00F0625F"/>
    <w:rPr>
      <w:b/>
      <w:sz w:val="36"/>
      <w:szCs w:val="24"/>
      <w:u w:val="single"/>
      <w:lang w:val="en-US" w:eastAsia="en-US" w:bidi="ar-SA"/>
    </w:rPr>
  </w:style>
  <w:style w:type="character" w:customStyle="1" w:styleId="NothingChar1">
    <w:name w:val="Nothing Char1"/>
    <w:rsid w:val="00F0625F"/>
    <w:rPr>
      <w:szCs w:val="24"/>
      <w:lang w:val="en-US" w:eastAsia="en-US" w:bidi="ar-SA"/>
    </w:rPr>
  </w:style>
  <w:style w:type="paragraph" w:customStyle="1" w:styleId="bloctitles">
    <w:name w:val="bloc titles"/>
    <w:basedOn w:val="Heading1"/>
    <w:next w:val="Normal"/>
    <w:link w:val="bloctitlesChar"/>
    <w:autoRedefine/>
    <w:rsid w:val="00F0625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F0625F"/>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F0625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F0625F"/>
  </w:style>
  <w:style w:type="character" w:customStyle="1" w:styleId="RegularChar">
    <w:name w:val="Regular Char"/>
    <w:link w:val="Regular"/>
    <w:rsid w:val="00F0625F"/>
    <w:rPr>
      <w:rFonts w:ascii="Garamond" w:eastAsia="Times New Roman" w:hAnsi="Garamond" w:cs="Arial"/>
      <w:bCs/>
      <w:kern w:val="20"/>
      <w:sz w:val="20"/>
      <w:szCs w:val="32"/>
    </w:rPr>
  </w:style>
  <w:style w:type="character" w:customStyle="1" w:styleId="StyleTimesNewRoman">
    <w:name w:val="Style Times New Roman"/>
    <w:rsid w:val="00F0625F"/>
    <w:rPr>
      <w:rFonts w:ascii="Garamond" w:hAnsi="Garamond"/>
    </w:rPr>
  </w:style>
  <w:style w:type="paragraph" w:customStyle="1" w:styleId="INDENTEDPARAGRAPH">
    <w:name w:val="INDENTED PARAGRAPH"/>
    <w:rsid w:val="00F0625F"/>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F0625F"/>
    <w:rPr>
      <w:rFonts w:cs="Arial"/>
      <w:bCs/>
      <w:caps/>
      <w:color w:val="FFFFFF"/>
      <w:sz w:val="2"/>
      <w:szCs w:val="2"/>
      <w:lang w:val="en-US" w:eastAsia="en-US" w:bidi="ar-SA"/>
    </w:rPr>
  </w:style>
  <w:style w:type="paragraph" w:customStyle="1" w:styleId="Numbering">
    <w:name w:val="Numbering"/>
    <w:basedOn w:val="Normal"/>
    <w:next w:val="Normal"/>
    <w:rsid w:val="00F0625F"/>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F0625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F0625F"/>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0625F"/>
    <w:pPr>
      <w:numPr>
        <w:numId w:val="17"/>
      </w:numPr>
    </w:pPr>
  </w:style>
  <w:style w:type="paragraph" w:customStyle="1" w:styleId="Lettering">
    <w:name w:val="Lettering"/>
    <w:basedOn w:val="Numbering"/>
    <w:next w:val="Normal"/>
    <w:rsid w:val="00F0625F"/>
    <w:pPr>
      <w:numPr>
        <w:numId w:val="15"/>
      </w:numPr>
    </w:pPr>
    <w:rPr>
      <w:szCs w:val="22"/>
    </w:rPr>
  </w:style>
  <w:style w:type="paragraph" w:customStyle="1" w:styleId="FileName">
    <w:name w:val="File Name"/>
    <w:basedOn w:val="Normal"/>
    <w:next w:val="Normal"/>
    <w:rsid w:val="00F0625F"/>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0625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0625F"/>
    <w:pPr>
      <w:numPr>
        <w:numId w:val="18"/>
      </w:numPr>
      <w:tabs>
        <w:tab w:val="num" w:pos="360"/>
      </w:tabs>
      <w:ind w:left="360"/>
    </w:pPr>
  </w:style>
  <w:style w:type="paragraph" w:customStyle="1" w:styleId="CardContinued1">
    <w:name w:val="Card Continued 1"/>
    <w:basedOn w:val="Normal"/>
    <w:next w:val="Normal"/>
    <w:rsid w:val="00F0625F"/>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0625F"/>
    <w:pPr>
      <w:numPr>
        <w:numId w:val="0"/>
      </w:numPr>
      <w:spacing w:before="0" w:after="120"/>
      <w:jc w:val="left"/>
    </w:pPr>
  </w:style>
  <w:style w:type="paragraph" w:customStyle="1" w:styleId="Clearformatting0">
    <w:name w:val="Clear formatting"/>
    <w:basedOn w:val="Normal"/>
    <w:rsid w:val="00F0625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0625F"/>
  </w:style>
  <w:style w:type="paragraph" w:customStyle="1" w:styleId="SmallCardText">
    <w:name w:val="Small Card Text"/>
    <w:rsid w:val="00F0625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0625F"/>
    <w:rPr>
      <w:sz w:val="16"/>
      <w:szCs w:val="16"/>
      <w:lang w:val="en-US" w:eastAsia="en-US" w:bidi="ar-SA"/>
    </w:rPr>
  </w:style>
  <w:style w:type="paragraph" w:customStyle="1" w:styleId="TAGFONT">
    <w:name w:val="TAG FONT"/>
    <w:basedOn w:val="Normal"/>
    <w:autoRedefine/>
    <w:rsid w:val="00F0625F"/>
    <w:rPr>
      <w:rFonts w:eastAsia="Times New Roman"/>
      <w:sz w:val="24"/>
    </w:rPr>
  </w:style>
  <w:style w:type="character" w:customStyle="1" w:styleId="mainarttxt">
    <w:name w:val="mainarttxt"/>
    <w:basedOn w:val="DefaultParagraphFont"/>
    <w:rsid w:val="00F0625F"/>
  </w:style>
  <w:style w:type="paragraph" w:customStyle="1" w:styleId="TagChar1CharCharCharChar">
    <w:name w:val="Tag Char1 Char Char Char Char"/>
    <w:basedOn w:val="Normal"/>
    <w:rsid w:val="00F0625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0625F"/>
    <w:rPr>
      <w:sz w:val="20"/>
    </w:rPr>
  </w:style>
  <w:style w:type="character" w:customStyle="1" w:styleId="highlightChar">
    <w:name w:val="highlight Char"/>
    <w:rsid w:val="00F0625F"/>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0625F"/>
    <w:rPr>
      <w:rFonts w:eastAsia="Batang" w:cs="Arial"/>
      <w:b/>
      <w:bCs/>
      <w:iCs/>
      <w:sz w:val="24"/>
      <w:szCs w:val="28"/>
      <w:lang w:val="en-US" w:eastAsia="en-US" w:bidi="ar-SA"/>
    </w:rPr>
  </w:style>
  <w:style w:type="paragraph" w:customStyle="1" w:styleId="formfldssel">
    <w:name w:val="formfldssel"/>
    <w:basedOn w:val="Normal"/>
    <w:rsid w:val="00F0625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0625F"/>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0625F"/>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0625F"/>
  </w:style>
  <w:style w:type="character" w:customStyle="1" w:styleId="StyleCardTextUnderline3Char">
    <w:name w:val="Style Card Text + Underline3 Char"/>
    <w:rsid w:val="00F0625F"/>
    <w:rPr>
      <w:rFonts w:eastAsia="SimSun"/>
      <w:szCs w:val="24"/>
      <w:u w:val="thick"/>
      <w:lang w:val="en-US" w:eastAsia="zh-CN" w:bidi="ar-SA"/>
    </w:rPr>
  </w:style>
  <w:style w:type="character" w:customStyle="1" w:styleId="BoldandUnderlineChar1Char2CharChar">
    <w:name w:val="Bold and Underline Char1 Char2 Char Char"/>
    <w:rsid w:val="00F0625F"/>
    <w:rPr>
      <w:b/>
      <w:noProof w:val="0"/>
      <w:szCs w:val="24"/>
      <w:u w:val="single"/>
      <w:lang w:val="en-US" w:eastAsia="en-US" w:bidi="ar-SA"/>
    </w:rPr>
  </w:style>
  <w:style w:type="character" w:customStyle="1" w:styleId="UnderlineChar1Char1">
    <w:name w:val="Underline Char1 Char1"/>
    <w:rsid w:val="00F0625F"/>
    <w:rPr>
      <w:noProof w:val="0"/>
      <w:szCs w:val="24"/>
      <w:u w:val="single"/>
      <w:lang w:val="en-US" w:eastAsia="en-US" w:bidi="ar-SA"/>
    </w:rPr>
  </w:style>
  <w:style w:type="paragraph" w:customStyle="1" w:styleId="Underlinestyle1">
    <w:name w:val="Underlinestyle"/>
    <w:basedOn w:val="Normal"/>
    <w:rsid w:val="00F0625F"/>
    <w:pPr>
      <w:tabs>
        <w:tab w:val="left" w:pos="720"/>
      </w:tabs>
      <w:ind w:left="720"/>
    </w:pPr>
    <w:rPr>
      <w:rFonts w:eastAsia="Times New Roman"/>
      <w:szCs w:val="20"/>
      <w:u w:val="single"/>
    </w:rPr>
  </w:style>
  <w:style w:type="character" w:customStyle="1" w:styleId="featurecontentgray1">
    <w:name w:val="featurecontentgray1"/>
    <w:rsid w:val="00F0625F"/>
    <w:rPr>
      <w:rFonts w:ascii="Arial" w:hAnsi="Arial" w:cs="Arial" w:hint="default"/>
      <w:color w:val="666666"/>
    </w:rPr>
  </w:style>
  <w:style w:type="character" w:customStyle="1" w:styleId="CardCharCharChar0">
    <w:name w:val="Card Char Char Char"/>
    <w:rsid w:val="00F0625F"/>
    <w:rPr>
      <w:rFonts w:ascii="Book Antiqua" w:hAnsi="Book Antiqua"/>
      <w:szCs w:val="24"/>
      <w:lang w:val="en-US" w:eastAsia="en-US" w:bidi="ar-SA"/>
    </w:rPr>
  </w:style>
  <w:style w:type="character" w:customStyle="1" w:styleId="big1">
    <w:name w:val="big1"/>
    <w:rsid w:val="00F0625F"/>
    <w:rPr>
      <w:sz w:val="28"/>
      <w:szCs w:val="28"/>
    </w:rPr>
  </w:style>
  <w:style w:type="character" w:customStyle="1" w:styleId="prodgeneral">
    <w:name w:val="prodgeneral"/>
    <w:basedOn w:val="DefaultParagraphFont"/>
    <w:rsid w:val="00F0625F"/>
  </w:style>
  <w:style w:type="character" w:customStyle="1" w:styleId="StyleUnderlineChar0">
    <w:name w:val="Style Underline + Char"/>
    <w:rsid w:val="00F0625F"/>
    <w:rPr>
      <w:rFonts w:eastAsia="SimSun" w:cs="Arial"/>
      <w:b/>
      <w:bCs/>
      <w:iCs/>
      <w:caps/>
      <w:sz w:val="24"/>
      <w:szCs w:val="24"/>
      <w:u w:val="single"/>
      <w:lang w:val="en-US" w:eastAsia="en-US" w:bidi="ar-SA"/>
    </w:rPr>
  </w:style>
  <w:style w:type="character" w:customStyle="1" w:styleId="StyleciteChar">
    <w:name w:val="Style cite + Char"/>
    <w:basedOn w:val="citeChar2"/>
    <w:rsid w:val="00F0625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0625F"/>
    <w:rPr>
      <w:rFonts w:eastAsia="Times New Roman"/>
      <w:b/>
      <w:sz w:val="24"/>
    </w:rPr>
  </w:style>
  <w:style w:type="paragraph" w:customStyle="1" w:styleId="RepeatHeader">
    <w:name w:val="Repeat Header"/>
    <w:basedOn w:val="HeaderDebate"/>
    <w:rsid w:val="00F0625F"/>
    <w:pPr>
      <w:outlineLvl w:val="1"/>
    </w:pPr>
    <w:rPr>
      <w:szCs w:val="48"/>
    </w:rPr>
  </w:style>
  <w:style w:type="character" w:customStyle="1" w:styleId="sectiontitle">
    <w:name w:val="sectiontitle"/>
    <w:basedOn w:val="DefaultParagraphFont"/>
    <w:rsid w:val="00F0625F"/>
  </w:style>
  <w:style w:type="character" w:customStyle="1" w:styleId="sectionsubtitle">
    <w:name w:val="sectionsubtitle"/>
    <w:basedOn w:val="DefaultParagraphFont"/>
    <w:rsid w:val="00F0625F"/>
  </w:style>
  <w:style w:type="character" w:customStyle="1" w:styleId="copyright">
    <w:name w:val="copyright"/>
    <w:basedOn w:val="DefaultParagraphFont"/>
    <w:rsid w:val="00F0625F"/>
  </w:style>
  <w:style w:type="character" w:customStyle="1" w:styleId="EvidenceTag">
    <w:name w:val="Evidence Tag"/>
    <w:rsid w:val="00F0625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0625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0625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0625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0625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0625F"/>
    <w:rPr>
      <w:rFonts w:eastAsia="Times New Roman"/>
      <w:sz w:val="16"/>
    </w:rPr>
  </w:style>
  <w:style w:type="paragraph" w:customStyle="1" w:styleId="citationunderline">
    <w:name w:val="citation/underline"/>
    <w:autoRedefine/>
    <w:rsid w:val="00F0625F"/>
    <w:rPr>
      <w:rFonts w:ascii="Times New Roman" w:eastAsia="Times New Roman" w:hAnsi="Times New Roman" w:cs="Times New Roman"/>
      <w:b/>
      <w:u w:val="single"/>
    </w:rPr>
  </w:style>
  <w:style w:type="character" w:customStyle="1" w:styleId="smcaps">
    <w:name w:val="smcaps"/>
    <w:basedOn w:val="DefaultParagraphFont"/>
    <w:rsid w:val="00F0625F"/>
  </w:style>
  <w:style w:type="character" w:customStyle="1" w:styleId="inside-head1">
    <w:name w:val="inside-head1"/>
    <w:rsid w:val="00F0625F"/>
    <w:rPr>
      <w:rFonts w:ascii="Arial" w:hAnsi="Arial" w:cs="Arial" w:hint="default"/>
      <w:b/>
      <w:bCs/>
      <w:color w:val="000000"/>
      <w:spacing w:val="-15"/>
      <w:sz w:val="45"/>
      <w:szCs w:val="45"/>
    </w:rPr>
  </w:style>
  <w:style w:type="character" w:customStyle="1" w:styleId="datestamp1">
    <w:name w:val="datestamp1"/>
    <w:rsid w:val="00F0625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0625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0625F"/>
  </w:style>
  <w:style w:type="paragraph" w:customStyle="1" w:styleId="links1">
    <w:name w:val="links1"/>
    <w:basedOn w:val="Normal"/>
    <w:rsid w:val="00F0625F"/>
    <w:pPr>
      <w:spacing w:before="100" w:beforeAutospacing="1" w:after="100" w:afterAutospacing="1"/>
    </w:pPr>
    <w:rPr>
      <w:rFonts w:eastAsia="Times New Roman"/>
      <w:color w:val="FFFFFF"/>
      <w:sz w:val="16"/>
      <w:szCs w:val="16"/>
    </w:rPr>
  </w:style>
  <w:style w:type="paragraph" w:customStyle="1" w:styleId="endtext">
    <w:name w:val="endtext"/>
    <w:basedOn w:val="Normal"/>
    <w:rsid w:val="00F0625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0625F"/>
    <w:rPr>
      <w:rFonts w:ascii="Verdana" w:hAnsi="Verdana" w:hint="default"/>
      <w:b/>
      <w:bCs/>
      <w:sz w:val="32"/>
      <w:szCs w:val="32"/>
    </w:rPr>
  </w:style>
  <w:style w:type="character" w:customStyle="1" w:styleId="storydeck31">
    <w:name w:val="storydeck31"/>
    <w:rsid w:val="00F0625F"/>
    <w:rPr>
      <w:rFonts w:ascii="Verdana" w:hAnsi="Verdana" w:hint="default"/>
      <w:i w:val="0"/>
      <w:iCs w:val="0"/>
      <w:sz w:val="21"/>
      <w:szCs w:val="21"/>
    </w:rPr>
  </w:style>
  <w:style w:type="character" w:customStyle="1" w:styleId="subtitle10">
    <w:name w:val="subtitle1"/>
    <w:rsid w:val="00F0625F"/>
    <w:rPr>
      <w:rFonts w:ascii="Verdana" w:hAnsi="Verdana" w:hint="default"/>
      <w:b w:val="0"/>
      <w:bCs w:val="0"/>
      <w:vanish w:val="0"/>
      <w:webHidden w:val="0"/>
      <w:color w:val="484848"/>
      <w:sz w:val="14"/>
      <w:szCs w:val="14"/>
      <w:specVanish w:val="0"/>
    </w:rPr>
  </w:style>
  <w:style w:type="paragraph" w:customStyle="1" w:styleId="g">
    <w:name w:val="g"/>
    <w:basedOn w:val="Normal"/>
    <w:rsid w:val="00F0625F"/>
    <w:pPr>
      <w:spacing w:before="240" w:after="240"/>
    </w:pPr>
    <w:rPr>
      <w:rFonts w:eastAsia="Times New Roman"/>
      <w:sz w:val="24"/>
    </w:rPr>
  </w:style>
  <w:style w:type="character" w:customStyle="1" w:styleId="clsbiolink">
    <w:name w:val="clsbiolink"/>
    <w:basedOn w:val="DefaultParagraphFont"/>
    <w:rsid w:val="00F0625F"/>
  </w:style>
  <w:style w:type="character" w:customStyle="1" w:styleId="clssmaller">
    <w:name w:val="clssmaller"/>
    <w:basedOn w:val="DefaultParagraphFont"/>
    <w:rsid w:val="00F0625F"/>
  </w:style>
  <w:style w:type="character" w:customStyle="1" w:styleId="sm1">
    <w:name w:val="sm1"/>
    <w:rsid w:val="00F0625F"/>
    <w:rPr>
      <w:rFonts w:ascii="Verdana" w:hAnsi="Verdana" w:hint="default"/>
      <w:i w:val="0"/>
      <w:iCs w:val="0"/>
      <w:smallCaps w:val="0"/>
      <w:color w:val="000000"/>
      <w:sz w:val="17"/>
      <w:szCs w:val="17"/>
    </w:rPr>
  </w:style>
  <w:style w:type="character" w:customStyle="1" w:styleId="noindentChar">
    <w:name w:val="noindent Char"/>
    <w:rsid w:val="00F0625F"/>
    <w:rPr>
      <w:rFonts w:ascii="Arial" w:hAnsi="Arial" w:cs="Arial"/>
      <w:sz w:val="24"/>
      <w:szCs w:val="24"/>
      <w:lang w:val="en-US" w:eastAsia="en-US" w:bidi="ar-SA"/>
    </w:rPr>
  </w:style>
  <w:style w:type="character" w:customStyle="1" w:styleId="SmallChar1">
    <w:name w:val="Small Char1"/>
    <w:rsid w:val="00F0625F"/>
    <w:rPr>
      <w:sz w:val="16"/>
      <w:szCs w:val="24"/>
      <w:lang w:val="en-US" w:eastAsia="en-US" w:bidi="ar-SA"/>
    </w:rPr>
  </w:style>
  <w:style w:type="character" w:customStyle="1" w:styleId="fullcite0">
    <w:name w:val="fullcite"/>
    <w:basedOn w:val="DefaultParagraphFont"/>
    <w:rsid w:val="00F0625F"/>
  </w:style>
  <w:style w:type="character" w:customStyle="1" w:styleId="Style9ptThickunderline">
    <w:name w:val="Style 9 pt Thick underline"/>
    <w:rsid w:val="00F0625F"/>
    <w:rPr>
      <w:sz w:val="24"/>
      <w:u w:val="thick"/>
    </w:rPr>
  </w:style>
  <w:style w:type="paragraph" w:customStyle="1" w:styleId="Repeatheader0">
    <w:name w:val="Repeat header"/>
    <w:basedOn w:val="Normal"/>
    <w:autoRedefine/>
    <w:rsid w:val="00F0625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0625F"/>
    <w:rPr>
      <w:rFonts w:ascii="Times New Roman" w:hAnsi="Times New Roman" w:cs="Calibri"/>
      <w:sz w:val="16"/>
    </w:rPr>
  </w:style>
  <w:style w:type="character" w:customStyle="1" w:styleId="CardNotUnderlinedChar">
    <w:name w:val="Card Not Underlined Char"/>
    <w:rsid w:val="00F0625F"/>
    <w:rPr>
      <w:sz w:val="16"/>
      <w:lang w:val="en-US" w:eastAsia="en-US" w:bidi="ar-SA"/>
    </w:rPr>
  </w:style>
  <w:style w:type="paragraph" w:customStyle="1" w:styleId="CardNotUnderlined3">
    <w:name w:val="Card Not Underlined 3"/>
    <w:basedOn w:val="CardNotUnderlined"/>
    <w:rsid w:val="00F0625F"/>
    <w:rPr>
      <w:rFonts w:ascii="Times New Roman" w:hAnsi="Times New Roman" w:cs="Calibri"/>
    </w:rPr>
  </w:style>
  <w:style w:type="paragraph" w:customStyle="1" w:styleId="CardNotUnderlinedFinal">
    <w:name w:val="Card Not Underlined Final"/>
    <w:basedOn w:val="CardNotUnderlined3"/>
    <w:rsid w:val="00F0625F"/>
    <w:rPr>
      <w:sz w:val="20"/>
    </w:rPr>
  </w:style>
  <w:style w:type="character" w:customStyle="1" w:styleId="tagChar3">
    <w:name w:val="tag Char3"/>
    <w:rsid w:val="00F0625F"/>
    <w:rPr>
      <w:b/>
      <w:sz w:val="24"/>
      <w:szCs w:val="24"/>
      <w:lang w:val="en-US" w:eastAsia="en-US" w:bidi="ar-SA"/>
    </w:rPr>
  </w:style>
  <w:style w:type="character" w:customStyle="1" w:styleId="link-mailto">
    <w:name w:val="link-mailto"/>
    <w:basedOn w:val="DefaultParagraphFont"/>
    <w:rsid w:val="00F0625F"/>
  </w:style>
  <w:style w:type="character" w:customStyle="1" w:styleId="StyleUnderlineUnderlineChar">
    <w:name w:val="Style Underline + Underline Char"/>
    <w:rsid w:val="00F0625F"/>
    <w:rPr>
      <w:rFonts w:ascii="Trebuchet MS" w:hAnsi="Trebuchet MS"/>
      <w:szCs w:val="18"/>
      <w:u w:val="single"/>
      <w:lang w:val="en-US" w:eastAsia="en-US" w:bidi="ar-SA"/>
    </w:rPr>
  </w:style>
  <w:style w:type="paragraph" w:customStyle="1" w:styleId="formfld">
    <w:name w:val="formfld"/>
    <w:basedOn w:val="Normal"/>
    <w:rsid w:val="00F0625F"/>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F0625F"/>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F0625F"/>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0625F"/>
    <w:rPr>
      <w:rFonts w:ascii="Times New Roman" w:eastAsia="Times New Roman" w:hAnsi="Times New Roman" w:cs="Times New Roman"/>
      <w:sz w:val="20"/>
      <w:u w:val="thick"/>
    </w:rPr>
  </w:style>
  <w:style w:type="paragraph" w:customStyle="1" w:styleId="SmallCards">
    <w:name w:val="Small Cards"/>
    <w:basedOn w:val="Cards"/>
    <w:link w:val="SmallCardsChar"/>
    <w:rsid w:val="00F0625F"/>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0625F"/>
    <w:rPr>
      <w:rFonts w:ascii="Times New Roman" w:eastAsia="Times New Roman" w:hAnsi="Times New Roman" w:cs="Times New Roman"/>
      <w:sz w:val="14"/>
    </w:rPr>
  </w:style>
  <w:style w:type="paragraph" w:customStyle="1" w:styleId="ReadingCites">
    <w:name w:val="Reading Cites"/>
    <w:basedOn w:val="Normal"/>
    <w:link w:val="ReadingCitesChar"/>
    <w:rsid w:val="00F0625F"/>
    <w:rPr>
      <w:rFonts w:eastAsia="Times New Roman"/>
      <w:b/>
      <w:sz w:val="20"/>
      <w:szCs w:val="20"/>
    </w:rPr>
  </w:style>
  <w:style w:type="character" w:customStyle="1" w:styleId="ReadingCitesChar">
    <w:name w:val="Reading Cites Char"/>
    <w:link w:val="ReadingCites"/>
    <w:rsid w:val="00F0625F"/>
    <w:rPr>
      <w:rFonts w:ascii="Calibri" w:eastAsia="Times New Roman" w:hAnsi="Calibri"/>
      <w:b/>
      <w:sz w:val="20"/>
      <w:szCs w:val="20"/>
    </w:rPr>
  </w:style>
  <w:style w:type="paragraph" w:customStyle="1" w:styleId="ContentsHeading">
    <w:name w:val="Contents Heading"/>
    <w:basedOn w:val="Heading1"/>
    <w:next w:val="Normal"/>
    <w:rsid w:val="00F0625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F0625F"/>
    <w:pPr>
      <w:spacing w:before="100" w:beforeAutospacing="1" w:after="100" w:afterAutospacing="1"/>
    </w:pPr>
    <w:rPr>
      <w:rFonts w:eastAsia="Times New Roman"/>
      <w:sz w:val="20"/>
    </w:rPr>
  </w:style>
  <w:style w:type="character" w:customStyle="1" w:styleId="CharacterStyle8">
    <w:name w:val="Character Style 8"/>
    <w:rsid w:val="00F0625F"/>
    <w:rPr>
      <w:sz w:val="22"/>
      <w:szCs w:val="22"/>
    </w:rPr>
  </w:style>
  <w:style w:type="paragraph" w:customStyle="1" w:styleId="Style110">
    <w:name w:val="Style 11"/>
    <w:rsid w:val="00F0625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F0625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F0625F"/>
    <w:rPr>
      <w:b/>
      <w:sz w:val="24"/>
    </w:rPr>
  </w:style>
  <w:style w:type="character" w:customStyle="1" w:styleId="CardText1CharChar">
    <w:name w:val="Card Text 1 Char Char"/>
    <w:rsid w:val="00F0625F"/>
    <w:rPr>
      <w:rFonts w:ascii="Arial Narrow" w:hAnsi="Arial Narrow"/>
      <w:color w:val="000000"/>
      <w:sz w:val="22"/>
      <w:szCs w:val="22"/>
      <w:u w:val="single"/>
      <w:lang w:val="en-US" w:eastAsia="en-US" w:bidi="ar-SA"/>
    </w:rPr>
  </w:style>
  <w:style w:type="character" w:customStyle="1" w:styleId="CardText1Char1">
    <w:name w:val="Card Text 1 Char1"/>
    <w:rsid w:val="00F0625F"/>
    <w:rPr>
      <w:rFonts w:ascii="Arial Narrow" w:hAnsi="Arial Narrow"/>
      <w:color w:val="000000"/>
      <w:sz w:val="22"/>
      <w:szCs w:val="22"/>
      <w:u w:val="single"/>
      <w:lang w:val="en-US" w:eastAsia="en-US" w:bidi="ar-SA"/>
    </w:rPr>
  </w:style>
  <w:style w:type="paragraph" w:customStyle="1" w:styleId="Style70">
    <w:name w:val="Style 7"/>
    <w:rsid w:val="00F0625F"/>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F0625F"/>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0625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0625F"/>
  </w:style>
  <w:style w:type="paragraph" w:customStyle="1" w:styleId="Header1">
    <w:name w:val="Header1"/>
    <w:aliases w:val="Header Char Char,Header Char Char Char Char Char Char Char Cha,Char Char Char Cha"/>
    <w:basedOn w:val="Heading1"/>
    <w:next w:val="Heading1"/>
    <w:qFormat/>
    <w:rsid w:val="00F0625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0625F"/>
    <w:rPr>
      <w:b/>
      <w:bCs/>
      <w:color w:val="695B54"/>
    </w:rPr>
  </w:style>
  <w:style w:type="paragraph" w:customStyle="1" w:styleId="Heading11">
    <w:name w:val="Heading 11"/>
    <w:basedOn w:val="Normal"/>
    <w:next w:val="Normal"/>
    <w:rsid w:val="00F0625F"/>
    <w:pPr>
      <w:keepNext/>
      <w:widowControl w:val="0"/>
      <w:suppressAutoHyphens/>
      <w:jc w:val="center"/>
    </w:pPr>
    <w:rPr>
      <w:rFonts w:eastAsia="Tahoma"/>
      <w:b/>
      <w:sz w:val="48"/>
      <w:szCs w:val="32"/>
      <w:u w:val="single"/>
    </w:rPr>
  </w:style>
  <w:style w:type="paragraph" w:customStyle="1" w:styleId="TextHeading">
    <w:name w:val="Text Heading"/>
    <w:basedOn w:val="Heading3"/>
    <w:rsid w:val="00F0625F"/>
    <w:pPr>
      <w:keepLines w:val="0"/>
      <w:pageBreakBefore w:val="0"/>
      <w:spacing w:before="0"/>
      <w:jc w:val="left"/>
    </w:pPr>
    <w:rPr>
      <w:rFonts w:eastAsia="Times New Roman" w:cs="Arial"/>
      <w:bCs w:val="0"/>
      <w:sz w:val="22"/>
      <w:szCs w:val="26"/>
    </w:rPr>
  </w:style>
  <w:style w:type="character" w:customStyle="1" w:styleId="TextHeadingChar">
    <w:name w:val="Text Heading Char"/>
    <w:rsid w:val="00F0625F"/>
    <w:rPr>
      <w:rFonts w:cs="Arial"/>
      <w:b/>
      <w:bCs/>
      <w:sz w:val="22"/>
      <w:szCs w:val="26"/>
      <w:u w:val="single"/>
      <w:lang w:val="en-US" w:eastAsia="en-US" w:bidi="ar-SA"/>
    </w:rPr>
  </w:style>
  <w:style w:type="character" w:customStyle="1" w:styleId="FootnoteCharacters">
    <w:name w:val="Footnote Characters"/>
    <w:rsid w:val="00F0625F"/>
    <w:rPr>
      <w:vertAlign w:val="superscript"/>
    </w:rPr>
  </w:style>
  <w:style w:type="paragraph" w:customStyle="1" w:styleId="StyleHeading1BlockTitleHeading1Char1ALEXHeadingBrief-He2">
    <w:name w:val="Style Heading 1Block TitleHeading 1 Char1ALEXHeadingBrief - He...2"/>
    <w:basedOn w:val="Heading1"/>
    <w:autoRedefine/>
    <w:rsid w:val="00F0625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0625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F0625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F0625F"/>
    <w:rPr>
      <w:rFonts w:ascii="Arial" w:eastAsia="Times New Roman" w:hAnsi="Arial"/>
      <w:smallCaps/>
    </w:rPr>
  </w:style>
  <w:style w:type="paragraph" w:customStyle="1" w:styleId="DebateBody">
    <w:name w:val="Debate Body"/>
    <w:basedOn w:val="Normal"/>
    <w:qFormat/>
    <w:rsid w:val="00F0625F"/>
    <w:rPr>
      <w:rFonts w:ascii="Cambria" w:eastAsia="Cambria" w:hAnsi="Cambria"/>
      <w:b/>
      <w:caps/>
      <w:sz w:val="24"/>
    </w:rPr>
  </w:style>
  <w:style w:type="paragraph" w:customStyle="1" w:styleId="StyleDebateBodyBefore12pt">
    <w:name w:val="Style Debate Body + Before:  12 pt"/>
    <w:basedOn w:val="Normal"/>
    <w:next w:val="Normal"/>
    <w:rsid w:val="00F0625F"/>
    <w:pPr>
      <w:spacing w:before="240"/>
    </w:pPr>
    <w:rPr>
      <w:rFonts w:eastAsia="Times New Roman"/>
      <w:bCs/>
      <w:sz w:val="20"/>
      <w:szCs w:val="20"/>
    </w:rPr>
  </w:style>
  <w:style w:type="paragraph" w:customStyle="1" w:styleId="StyleDebateBodyBefore12pt1">
    <w:name w:val="Style Debate Body + Before:  12 pt1"/>
    <w:basedOn w:val="Normal"/>
    <w:rsid w:val="00F0625F"/>
    <w:pPr>
      <w:spacing w:before="240"/>
    </w:pPr>
    <w:rPr>
      <w:rFonts w:eastAsia="Times New Roman"/>
      <w:bCs/>
      <w:sz w:val="20"/>
      <w:szCs w:val="20"/>
    </w:rPr>
  </w:style>
  <w:style w:type="character" w:customStyle="1" w:styleId="10ptnotbold">
    <w:name w:val="10ptnotbold"/>
    <w:rsid w:val="00F0625F"/>
    <w:rPr>
      <w:sz w:val="20"/>
    </w:rPr>
  </w:style>
  <w:style w:type="paragraph" w:customStyle="1" w:styleId="PageNumber11">
    <w:name w:val="Page Number11"/>
    <w:basedOn w:val="Normal"/>
    <w:next w:val="Normal"/>
    <w:rsid w:val="00F0625F"/>
    <w:rPr>
      <w:rFonts w:eastAsia="Times New Roman"/>
      <w:sz w:val="20"/>
    </w:rPr>
  </w:style>
  <w:style w:type="character" w:customStyle="1" w:styleId="Heading2CharCharCharCharCharCharCharCharCharCharCharCharCharChar1">
    <w:name w:val="Heading 2 Char Char Char Char Char Char Char Char Char Char Char Char Char Char1"/>
    <w:rsid w:val="00F0625F"/>
    <w:rPr>
      <w:rFonts w:eastAsia="SimSun" w:cs="Arial"/>
      <w:b/>
      <w:bCs/>
      <w:iCs/>
      <w:sz w:val="24"/>
      <w:szCs w:val="28"/>
      <w:lang w:val="en-US" w:eastAsia="zh-CN" w:bidi="ar-SA"/>
    </w:rPr>
  </w:style>
  <w:style w:type="character" w:customStyle="1" w:styleId="Char31">
    <w:name w:val="Char31"/>
    <w:rsid w:val="00F0625F"/>
    <w:rPr>
      <w:rFonts w:cs="Arial"/>
      <w:bCs/>
      <w:u w:val="thick"/>
      <w:lang w:val="en-US" w:eastAsia="en-US" w:bidi="ar-SA"/>
    </w:rPr>
  </w:style>
  <w:style w:type="paragraph" w:customStyle="1" w:styleId="StyleHeading1Centered">
    <w:name w:val="Style Heading 1 + Centered"/>
    <w:basedOn w:val="Heading1"/>
    <w:rsid w:val="00F0625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F0625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F0625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F0625F"/>
    <w:pPr>
      <w:spacing w:before="120"/>
    </w:pPr>
    <w:rPr>
      <w:rFonts w:eastAsia="Times New Roman"/>
      <w:sz w:val="20"/>
    </w:rPr>
  </w:style>
  <w:style w:type="character" w:customStyle="1" w:styleId="underliningChar0">
    <w:name w:val="underlining Char"/>
    <w:rsid w:val="00F0625F"/>
    <w:rPr>
      <w:b/>
      <w:szCs w:val="24"/>
      <w:u w:val="single"/>
      <w:lang w:val="en-US" w:eastAsia="en-US" w:bidi="ar-SA"/>
    </w:rPr>
  </w:style>
  <w:style w:type="character" w:customStyle="1" w:styleId="notreadChar">
    <w:name w:val="not read Char"/>
    <w:rsid w:val="00F0625F"/>
    <w:rPr>
      <w:sz w:val="18"/>
      <w:szCs w:val="24"/>
      <w:lang w:val="en-US" w:eastAsia="en-US" w:bidi="ar-SA"/>
    </w:rPr>
  </w:style>
  <w:style w:type="paragraph" w:customStyle="1" w:styleId="StyleStrong10ptNotBold">
    <w:name w:val="Style Strong + 10 pt Not Bold"/>
    <w:basedOn w:val="Normal"/>
    <w:autoRedefine/>
    <w:rsid w:val="00F0625F"/>
    <w:pPr>
      <w:ind w:left="720" w:hanging="360"/>
    </w:pPr>
    <w:rPr>
      <w:rFonts w:eastAsia="Times New Roman"/>
      <w:sz w:val="26"/>
      <w:szCs w:val="26"/>
    </w:rPr>
  </w:style>
  <w:style w:type="character" w:customStyle="1" w:styleId="prbodytext1">
    <w:name w:val="pr_bodytext1"/>
    <w:rsid w:val="00F0625F"/>
    <w:rPr>
      <w:rFonts w:ascii="Arial" w:hAnsi="Arial" w:cs="Arial" w:hint="default"/>
      <w:sz w:val="20"/>
      <w:szCs w:val="20"/>
    </w:rPr>
  </w:style>
  <w:style w:type="character" w:customStyle="1" w:styleId="smallCharChar">
    <w:name w:val="small Char Char"/>
    <w:rsid w:val="00F0625F"/>
    <w:rPr>
      <w:rFonts w:ascii="Times New Roman" w:eastAsia="Times New Roman" w:hAnsi="Times New Roman" w:cs="Times New Roman"/>
      <w:sz w:val="12"/>
      <w:szCs w:val="16"/>
    </w:rPr>
  </w:style>
  <w:style w:type="character" w:customStyle="1" w:styleId="Undlerine">
    <w:name w:val="Undlerine"/>
    <w:qFormat/>
    <w:rsid w:val="00F0625F"/>
    <w:rPr>
      <w:rFonts w:ascii="Times New Roman" w:hAnsi="Times New Roman"/>
      <w:w w:val="110"/>
      <w:sz w:val="20"/>
      <w:szCs w:val="20"/>
      <w:u w:val="single"/>
      <w:bdr w:val="none" w:sz="0" w:space="0" w:color="auto"/>
      <w:lang w:bidi="he-IL"/>
    </w:rPr>
  </w:style>
  <w:style w:type="character" w:customStyle="1" w:styleId="Aunderline1">
    <w:name w:val="Aunderline"/>
    <w:qFormat/>
    <w:rsid w:val="00F0625F"/>
    <w:rPr>
      <w:rFonts w:ascii="Times New Roman" w:hAnsi="Times New Roman"/>
      <w:sz w:val="20"/>
      <w:u w:val="single"/>
    </w:rPr>
  </w:style>
  <w:style w:type="paragraph" w:customStyle="1" w:styleId="NormalUnderline0">
    <w:name w:val="Normal + Underline"/>
    <w:basedOn w:val="Normal"/>
    <w:link w:val="NormalUnderlineChar0"/>
    <w:rsid w:val="00F0625F"/>
    <w:pPr>
      <w:ind w:left="720"/>
    </w:pPr>
    <w:rPr>
      <w:rFonts w:eastAsia="Times New Roman"/>
      <w:b/>
      <w:sz w:val="20"/>
      <w:u w:val="single"/>
      <w:lang w:val="x-none" w:eastAsia="x-none"/>
    </w:rPr>
  </w:style>
  <w:style w:type="character" w:customStyle="1" w:styleId="NormalUnderlineChar0">
    <w:name w:val="Normal + Underline Char"/>
    <w:link w:val="NormalUnderline0"/>
    <w:rsid w:val="00F0625F"/>
    <w:rPr>
      <w:rFonts w:ascii="Calibri" w:eastAsia="Times New Roman" w:hAnsi="Calibri"/>
      <w:b/>
      <w:sz w:val="20"/>
      <w:u w:val="single"/>
      <w:lang w:val="x-none" w:eastAsia="x-none"/>
    </w:rPr>
  </w:style>
  <w:style w:type="character" w:customStyle="1" w:styleId="Boxes">
    <w:name w:val="Boxes"/>
    <w:qFormat/>
    <w:rsid w:val="00F0625F"/>
    <w:rPr>
      <w:rFonts w:ascii="Times New Roman" w:hAnsi="Times New Roman"/>
      <w:sz w:val="20"/>
      <w:u w:val="single"/>
      <w:bdr w:val="single" w:sz="4" w:space="0" w:color="auto"/>
    </w:rPr>
  </w:style>
  <w:style w:type="character" w:customStyle="1" w:styleId="tim">
    <w:name w:val="tim"/>
    <w:qFormat/>
    <w:rsid w:val="00F0625F"/>
    <w:rPr>
      <w:rFonts w:ascii="Times New Roman" w:hAnsi="Times New Roman"/>
      <w:sz w:val="20"/>
      <w:u w:val="single"/>
    </w:rPr>
  </w:style>
  <w:style w:type="character" w:customStyle="1" w:styleId="hl">
    <w:name w:val="hl"/>
    <w:basedOn w:val="DefaultParagraphFont"/>
    <w:rsid w:val="00F0625F"/>
  </w:style>
  <w:style w:type="character" w:customStyle="1" w:styleId="clock1">
    <w:name w:val="clock1"/>
    <w:rsid w:val="00F0625F"/>
    <w:rPr>
      <w:color w:val="B51B1B"/>
    </w:rPr>
  </w:style>
  <w:style w:type="character" w:customStyle="1" w:styleId="smallChar10">
    <w:name w:val="small Char1"/>
    <w:rsid w:val="00F0625F"/>
    <w:rPr>
      <w:sz w:val="12"/>
      <w:szCs w:val="16"/>
      <w:lang w:val="en-US" w:eastAsia="en-US" w:bidi="ar-SA"/>
    </w:rPr>
  </w:style>
  <w:style w:type="character" w:customStyle="1" w:styleId="SmallCardsCharChar">
    <w:name w:val="Small Cards Char Char"/>
    <w:rsid w:val="00F0625F"/>
    <w:rPr>
      <w:sz w:val="14"/>
      <w:szCs w:val="24"/>
      <w:lang w:val="en-US" w:eastAsia="en-US" w:bidi="ar-SA"/>
    </w:rPr>
  </w:style>
  <w:style w:type="paragraph" w:customStyle="1" w:styleId="NormalCards">
    <w:name w:val="Normal Cards"/>
    <w:basedOn w:val="Normal"/>
    <w:rsid w:val="00F0625F"/>
    <w:pPr>
      <w:ind w:left="288"/>
    </w:pPr>
    <w:rPr>
      <w:rFonts w:eastAsia="Times New Roman"/>
      <w:sz w:val="20"/>
    </w:rPr>
  </w:style>
  <w:style w:type="character" w:customStyle="1" w:styleId="iniciales">
    <w:name w:val="iniciales"/>
    <w:basedOn w:val="DefaultParagraphFont"/>
    <w:rsid w:val="00F0625F"/>
  </w:style>
  <w:style w:type="character" w:customStyle="1" w:styleId="Style10ptBoldUnderline">
    <w:name w:val="Style 10 pt Bold Underline"/>
    <w:rsid w:val="00F0625F"/>
    <w:rPr>
      <w:b/>
      <w:bCs/>
      <w:sz w:val="20"/>
      <w:u w:val="single"/>
    </w:rPr>
  </w:style>
  <w:style w:type="paragraph" w:customStyle="1" w:styleId="outdent">
    <w:name w:val="outdent"/>
    <w:basedOn w:val="Normal"/>
    <w:rsid w:val="00F0625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0625F"/>
    <w:pPr>
      <w:spacing w:before="100" w:beforeAutospacing="1" w:after="100" w:afterAutospacing="1"/>
    </w:pPr>
    <w:rPr>
      <w:rFonts w:eastAsia="Times New Roman"/>
      <w:sz w:val="24"/>
    </w:rPr>
  </w:style>
  <w:style w:type="paragraph" w:customStyle="1" w:styleId="separator">
    <w:name w:val="separator"/>
    <w:basedOn w:val="Normal"/>
    <w:rsid w:val="00F0625F"/>
    <w:pPr>
      <w:spacing w:before="100" w:beforeAutospacing="1" w:after="100" w:afterAutospacing="1"/>
    </w:pPr>
    <w:rPr>
      <w:rFonts w:eastAsia="Times New Roman"/>
      <w:sz w:val="24"/>
    </w:rPr>
  </w:style>
  <w:style w:type="paragraph" w:customStyle="1" w:styleId="bulletfollow">
    <w:name w:val="bulletfollow"/>
    <w:basedOn w:val="Normal"/>
    <w:rsid w:val="00F0625F"/>
    <w:pPr>
      <w:spacing w:before="100" w:beforeAutospacing="1" w:after="100" w:afterAutospacing="1"/>
    </w:pPr>
    <w:rPr>
      <w:rFonts w:eastAsia="Times New Roman"/>
      <w:sz w:val="24"/>
    </w:rPr>
  </w:style>
  <w:style w:type="paragraph" w:customStyle="1" w:styleId="bulleted">
    <w:name w:val="bulleted"/>
    <w:basedOn w:val="Normal"/>
    <w:rsid w:val="00F0625F"/>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0625F"/>
    <w:rPr>
      <w:rFonts w:ascii="Times New Roman" w:eastAsia="Times New Roman" w:hAnsi="Times New Roman" w:cs="Times New Roman"/>
      <w:strike/>
      <w:sz w:val="20"/>
      <w:szCs w:val="20"/>
    </w:rPr>
  </w:style>
  <w:style w:type="character" w:customStyle="1" w:styleId="StrikethroughChar">
    <w:name w:val="Strikethrough Char"/>
    <w:link w:val="Strikethrough0"/>
    <w:rsid w:val="00F0625F"/>
    <w:rPr>
      <w:rFonts w:ascii="Times New Roman" w:eastAsia="Times New Roman" w:hAnsi="Times New Roman" w:cs="Times New Roman"/>
      <w:strike/>
      <w:sz w:val="20"/>
      <w:szCs w:val="20"/>
    </w:rPr>
  </w:style>
  <w:style w:type="character" w:customStyle="1" w:styleId="UnderlineCardsCharChar">
    <w:name w:val="Underline Cards Char Char"/>
    <w:rsid w:val="00F0625F"/>
    <w:rPr>
      <w:rFonts w:eastAsia="SimSun"/>
      <w:szCs w:val="24"/>
      <w:u w:val="thick"/>
      <w:lang w:val="en-US" w:eastAsia="en-US" w:bidi="ar-SA"/>
    </w:rPr>
  </w:style>
  <w:style w:type="character" w:customStyle="1" w:styleId="head">
    <w:name w:val="head"/>
    <w:basedOn w:val="DefaultParagraphFont"/>
    <w:rsid w:val="00F0625F"/>
  </w:style>
  <w:style w:type="paragraph" w:customStyle="1" w:styleId="authorgroup">
    <w:name w:val="authorgroup"/>
    <w:basedOn w:val="Normal"/>
    <w:rsid w:val="00F0625F"/>
    <w:pPr>
      <w:spacing w:before="100" w:beforeAutospacing="1" w:after="100" w:afterAutospacing="1"/>
    </w:pPr>
    <w:rPr>
      <w:rFonts w:eastAsia="Calibri"/>
      <w:sz w:val="24"/>
    </w:rPr>
  </w:style>
  <w:style w:type="paragraph" w:customStyle="1" w:styleId="affiliation1">
    <w:name w:val="affiliation1"/>
    <w:basedOn w:val="Normal"/>
    <w:rsid w:val="00F0625F"/>
    <w:pPr>
      <w:spacing w:before="100" w:beforeAutospacing="1" w:after="100" w:afterAutospacing="1"/>
    </w:pPr>
    <w:rPr>
      <w:rFonts w:eastAsia="Calibri"/>
      <w:sz w:val="24"/>
    </w:rPr>
  </w:style>
  <w:style w:type="paragraph" w:customStyle="1" w:styleId="norm">
    <w:name w:val="norm"/>
    <w:basedOn w:val="Normal"/>
    <w:rsid w:val="00F0625F"/>
    <w:pPr>
      <w:spacing w:before="100" w:beforeAutospacing="1" w:after="100" w:afterAutospacing="1"/>
    </w:pPr>
    <w:rPr>
      <w:rFonts w:eastAsia="Calibri"/>
      <w:sz w:val="24"/>
    </w:rPr>
  </w:style>
  <w:style w:type="character" w:customStyle="1" w:styleId="smallcapitals">
    <w:name w:val="smallcapitals"/>
    <w:basedOn w:val="DefaultParagraphFont"/>
    <w:rsid w:val="00F0625F"/>
  </w:style>
  <w:style w:type="character" w:customStyle="1" w:styleId="number0">
    <w:name w:val="number"/>
    <w:basedOn w:val="DefaultParagraphFont"/>
    <w:rsid w:val="00F0625F"/>
  </w:style>
  <w:style w:type="character" w:customStyle="1" w:styleId="swauthor">
    <w:name w:val="sw_author"/>
    <w:rsid w:val="00F0625F"/>
  </w:style>
  <w:style w:type="character" w:customStyle="1" w:styleId="articlebody1">
    <w:name w:val="articlebody1"/>
    <w:rsid w:val="00F0625F"/>
  </w:style>
  <w:style w:type="character" w:customStyle="1" w:styleId="small1">
    <w:name w:val="small1"/>
    <w:rsid w:val="00F0625F"/>
  </w:style>
  <w:style w:type="paragraph" w:customStyle="1" w:styleId="AuthorDate2">
    <w:name w:val="Author/Date"/>
    <w:basedOn w:val="Normal"/>
    <w:link w:val="AuthorDateChar1"/>
    <w:rsid w:val="00F0625F"/>
    <w:rPr>
      <w:rFonts w:eastAsia="Times New Roman"/>
      <w:b/>
      <w:sz w:val="24"/>
      <w:u w:val="single"/>
    </w:rPr>
  </w:style>
  <w:style w:type="character" w:customStyle="1" w:styleId="AuthorDateChar1">
    <w:name w:val="Author/Date Char1"/>
    <w:link w:val="AuthorDate2"/>
    <w:rsid w:val="00F0625F"/>
    <w:rPr>
      <w:rFonts w:ascii="Calibri" w:eastAsia="Times New Roman" w:hAnsi="Calibri"/>
      <w:b/>
      <w:u w:val="single"/>
    </w:rPr>
  </w:style>
  <w:style w:type="character" w:customStyle="1" w:styleId="Shortcite">
    <w:name w:val="Shortcite"/>
    <w:basedOn w:val="DefaultParagraphFont"/>
    <w:rsid w:val="00F0625F"/>
    <w:rPr>
      <w:rFonts w:ascii="Times New Roman" w:hAnsi="Times New Roman"/>
      <w:b/>
      <w:bCs/>
      <w:sz w:val="20"/>
    </w:rPr>
  </w:style>
  <w:style w:type="character" w:customStyle="1" w:styleId="Longcite">
    <w:name w:val="Longcite"/>
    <w:basedOn w:val="DefaultParagraphFont"/>
    <w:rsid w:val="00F0625F"/>
    <w:rPr>
      <w:sz w:val="16"/>
    </w:rPr>
  </w:style>
  <w:style w:type="paragraph" w:customStyle="1" w:styleId="analytic0">
    <w:name w:val="analytic"/>
    <w:basedOn w:val="Normal"/>
    <w:link w:val="analyticChar0"/>
    <w:uiPriority w:val="4"/>
    <w:qFormat/>
    <w:rsid w:val="00F0625F"/>
    <w:pPr>
      <w:spacing w:before="120"/>
    </w:pPr>
    <w:rPr>
      <w:rFonts w:ascii="Arial" w:hAnsi="Arial"/>
      <w:b/>
      <w:sz w:val="20"/>
    </w:rPr>
  </w:style>
  <w:style w:type="character" w:customStyle="1" w:styleId="analyticChar0">
    <w:name w:val="analytic Char"/>
    <w:basedOn w:val="DefaultParagraphFont"/>
    <w:link w:val="analytic0"/>
    <w:uiPriority w:val="4"/>
    <w:rsid w:val="00F0625F"/>
    <w:rPr>
      <w:rFonts w:ascii="Arial" w:hAnsi="Arial"/>
      <w:b/>
      <w:sz w:val="20"/>
    </w:rPr>
  </w:style>
  <w:style w:type="character" w:customStyle="1" w:styleId="Normal30">
    <w:name w:val="Normal3"/>
    <w:basedOn w:val="DefaultParagraphFont"/>
    <w:rsid w:val="00F0625F"/>
  </w:style>
  <w:style w:type="paragraph" w:customStyle="1" w:styleId="PageNumber8">
    <w:name w:val="Page Number8"/>
    <w:basedOn w:val="Normal"/>
    <w:next w:val="Normal"/>
    <w:rsid w:val="00F0625F"/>
    <w:pPr>
      <w:spacing w:after="0" w:line="240" w:lineRule="auto"/>
    </w:pPr>
    <w:rPr>
      <w:rFonts w:ascii="Times New Roman" w:eastAsia="Times New Roman" w:hAnsi="Times New Roman"/>
      <w:sz w:val="20"/>
    </w:rPr>
  </w:style>
  <w:style w:type="paragraph" w:customStyle="1" w:styleId="Header2">
    <w:name w:val="Header2"/>
    <w:basedOn w:val="Heading1"/>
    <w:next w:val="Heading1"/>
    <w:rsid w:val="00F0625F"/>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F0625F"/>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F0625F"/>
    <w:rPr>
      <w:rFonts w:cs="New Baskerville"/>
      <w:color w:val="000000"/>
    </w:rPr>
  </w:style>
  <w:style w:type="character" w:customStyle="1" w:styleId="postauthor">
    <w:name w:val="postauthor"/>
    <w:basedOn w:val="DefaultParagraphFont"/>
    <w:rsid w:val="00F0625F"/>
  </w:style>
  <w:style w:type="paragraph" w:customStyle="1" w:styleId="notes-source-hasnotes">
    <w:name w:val="notes-source-hasnotes"/>
    <w:basedOn w:val="Normal"/>
    <w:rsid w:val="00F0625F"/>
    <w:pPr>
      <w:spacing w:before="100" w:beforeAutospacing="1" w:after="100" w:afterAutospacing="1"/>
    </w:pPr>
    <w:rPr>
      <w:rFonts w:ascii="Times" w:hAnsi="Times"/>
      <w:sz w:val="20"/>
      <w:szCs w:val="20"/>
    </w:rPr>
  </w:style>
  <w:style w:type="character" w:customStyle="1" w:styleId="span">
    <w:name w:val="span"/>
    <w:basedOn w:val="DefaultParagraphFont"/>
    <w:rsid w:val="00F0625F"/>
  </w:style>
  <w:style w:type="character" w:customStyle="1" w:styleId="maintitle">
    <w:name w:val="maintitle"/>
    <w:basedOn w:val="DefaultParagraphFont"/>
    <w:rsid w:val="00F0625F"/>
  </w:style>
  <w:style w:type="character" w:customStyle="1" w:styleId="thirdparty-logo">
    <w:name w:val="thirdparty-logo"/>
    <w:basedOn w:val="DefaultParagraphFont"/>
    <w:rsid w:val="00F0625F"/>
  </w:style>
  <w:style w:type="paragraph" w:customStyle="1" w:styleId="articlemeta">
    <w:name w:val="articlemeta"/>
    <w:basedOn w:val="Normal"/>
    <w:rsid w:val="00F0625F"/>
    <w:pPr>
      <w:spacing w:before="100" w:beforeAutospacing="1" w:after="100" w:afterAutospacing="1"/>
    </w:pPr>
    <w:rPr>
      <w:rFonts w:ascii="Times" w:hAnsi="Times"/>
      <w:sz w:val="20"/>
      <w:szCs w:val="20"/>
    </w:rPr>
  </w:style>
  <w:style w:type="character" w:customStyle="1" w:styleId="vcard">
    <w:name w:val="vcard"/>
    <w:basedOn w:val="DefaultParagraphFont"/>
    <w:rsid w:val="00F0625F"/>
  </w:style>
  <w:style w:type="character" w:customStyle="1" w:styleId="print-footnote">
    <w:name w:val="print-footnote"/>
    <w:basedOn w:val="DefaultParagraphFont"/>
    <w:rsid w:val="00F0625F"/>
  </w:style>
  <w:style w:type="character" w:customStyle="1" w:styleId="datestring">
    <w:name w:val="datestring"/>
    <w:basedOn w:val="DefaultParagraphFont"/>
    <w:rsid w:val="00F0625F"/>
  </w:style>
  <w:style w:type="paragraph" w:customStyle="1" w:styleId="left">
    <w:name w:val="left"/>
    <w:basedOn w:val="Normal"/>
    <w:rsid w:val="00F0625F"/>
    <w:pPr>
      <w:spacing w:before="100" w:beforeAutospacing="1" w:after="100" w:afterAutospacing="1"/>
    </w:pPr>
    <w:rPr>
      <w:rFonts w:ascii="Times" w:hAnsi="Times"/>
      <w:sz w:val="20"/>
      <w:szCs w:val="20"/>
    </w:rPr>
  </w:style>
  <w:style w:type="paragraph" w:customStyle="1" w:styleId="right">
    <w:name w:val="right"/>
    <w:basedOn w:val="Normal"/>
    <w:rsid w:val="00F0625F"/>
    <w:pPr>
      <w:spacing w:before="100" w:beforeAutospacing="1" w:after="100" w:afterAutospacing="1"/>
    </w:pPr>
    <w:rPr>
      <w:rFonts w:ascii="Times" w:hAnsi="Times"/>
      <w:sz w:val="20"/>
      <w:szCs w:val="20"/>
    </w:rPr>
  </w:style>
  <w:style w:type="character" w:customStyle="1" w:styleId="gptad">
    <w:name w:val="gptad"/>
    <w:basedOn w:val="DefaultParagraphFont"/>
    <w:rsid w:val="00F0625F"/>
  </w:style>
  <w:style w:type="paragraph" w:customStyle="1" w:styleId="creditpostedmodified">
    <w:name w:val="credit_posted_modified"/>
    <w:basedOn w:val="Normal"/>
    <w:rsid w:val="00F0625F"/>
    <w:pPr>
      <w:spacing w:before="100" w:beforeAutospacing="1" w:after="100" w:afterAutospacing="1"/>
    </w:pPr>
    <w:rPr>
      <w:rFonts w:ascii="Times" w:hAnsi="Times"/>
      <w:sz w:val="20"/>
      <w:szCs w:val="20"/>
    </w:rPr>
  </w:style>
  <w:style w:type="character" w:customStyle="1" w:styleId="creditline">
    <w:name w:val="creditline"/>
    <w:basedOn w:val="DefaultParagraphFont"/>
    <w:rsid w:val="00F0625F"/>
  </w:style>
  <w:style w:type="character" w:customStyle="1" w:styleId="grd">
    <w:name w:val="grd"/>
    <w:basedOn w:val="DefaultParagraphFont"/>
    <w:rsid w:val="00F0625F"/>
  </w:style>
  <w:style w:type="paragraph" w:customStyle="1" w:styleId="hs-text-container">
    <w:name w:val="hs-text-container"/>
    <w:basedOn w:val="Normal"/>
    <w:rsid w:val="00F0625F"/>
    <w:pPr>
      <w:spacing w:before="100" w:beforeAutospacing="1" w:after="100" w:afterAutospacing="1"/>
    </w:pPr>
    <w:rPr>
      <w:rFonts w:ascii="Times" w:hAnsi="Times"/>
      <w:sz w:val="20"/>
      <w:szCs w:val="20"/>
    </w:rPr>
  </w:style>
  <w:style w:type="character" w:customStyle="1" w:styleId="created">
    <w:name w:val="created"/>
    <w:basedOn w:val="DefaultParagraphFont"/>
    <w:rsid w:val="00F0625F"/>
  </w:style>
  <w:style w:type="character" w:customStyle="1" w:styleId="changed">
    <w:name w:val="changed"/>
    <w:basedOn w:val="DefaultParagraphFont"/>
    <w:rsid w:val="00F0625F"/>
  </w:style>
  <w:style w:type="character" w:customStyle="1" w:styleId="article-author-name">
    <w:name w:val="article-author-name"/>
    <w:basedOn w:val="DefaultParagraphFont"/>
    <w:rsid w:val="00F0625F"/>
  </w:style>
  <w:style w:type="character" w:customStyle="1" w:styleId="bioexcerpt">
    <w:name w:val="bio_excerpt"/>
    <w:basedOn w:val="DefaultParagraphFont"/>
    <w:rsid w:val="00F0625F"/>
  </w:style>
  <w:style w:type="character" w:customStyle="1" w:styleId="commentcount">
    <w:name w:val="comment_count"/>
    <w:basedOn w:val="DefaultParagraphFont"/>
    <w:rsid w:val="00F0625F"/>
  </w:style>
  <w:style w:type="character" w:customStyle="1" w:styleId="searchtermshighlighted">
    <w:name w:val="searchtermshighlighted"/>
    <w:basedOn w:val="DefaultParagraphFont"/>
    <w:rsid w:val="00F0625F"/>
  </w:style>
  <w:style w:type="character" w:customStyle="1" w:styleId="contributornametrigger">
    <w:name w:val="contributornametrigger"/>
    <w:basedOn w:val="DefaultParagraphFont"/>
    <w:rsid w:val="00F0625F"/>
  </w:style>
  <w:style w:type="character" w:customStyle="1" w:styleId="bylinepipe">
    <w:name w:val="bylinepipe"/>
    <w:basedOn w:val="DefaultParagraphFont"/>
    <w:rsid w:val="00F0625F"/>
  </w:style>
  <w:style w:type="character" w:customStyle="1" w:styleId="lucenesearchresulturlb">
    <w:name w:val="lucene_search_result_url_b"/>
    <w:basedOn w:val="DefaultParagraphFont"/>
    <w:rsid w:val="00F0625F"/>
  </w:style>
  <w:style w:type="character" w:customStyle="1" w:styleId="faculty-title">
    <w:name w:val="faculty-title"/>
    <w:basedOn w:val="DefaultParagraphFont"/>
    <w:rsid w:val="00F0625F"/>
  </w:style>
  <w:style w:type="character" w:customStyle="1" w:styleId="count">
    <w:name w:val="count"/>
    <w:basedOn w:val="DefaultParagraphFont"/>
    <w:rsid w:val="00F0625F"/>
  </w:style>
  <w:style w:type="character" w:customStyle="1" w:styleId="volume">
    <w:name w:val="volume"/>
    <w:basedOn w:val="DefaultParagraphFont"/>
    <w:rsid w:val="00F0625F"/>
  </w:style>
  <w:style w:type="character" w:customStyle="1" w:styleId="issue">
    <w:name w:val="issue"/>
    <w:basedOn w:val="DefaultParagraphFont"/>
    <w:rsid w:val="00F0625F"/>
  </w:style>
  <w:style w:type="character" w:customStyle="1" w:styleId="pages">
    <w:name w:val="pages"/>
    <w:basedOn w:val="DefaultParagraphFont"/>
    <w:rsid w:val="00F0625F"/>
  </w:style>
  <w:style w:type="character" w:customStyle="1" w:styleId="person">
    <w:name w:val="person"/>
    <w:basedOn w:val="DefaultParagraphFont"/>
    <w:rsid w:val="00F0625F"/>
  </w:style>
  <w:style w:type="character" w:customStyle="1" w:styleId="corresponding">
    <w:name w:val="corresponding"/>
    <w:basedOn w:val="DefaultParagraphFont"/>
    <w:rsid w:val="00F0625F"/>
  </w:style>
  <w:style w:type="paragraph" w:customStyle="1" w:styleId="entry-meta">
    <w:name w:val="entry-meta"/>
    <w:basedOn w:val="Normal"/>
    <w:rsid w:val="00F0625F"/>
    <w:pPr>
      <w:spacing w:before="100" w:beforeAutospacing="1" w:after="100" w:afterAutospacing="1"/>
    </w:pPr>
    <w:rPr>
      <w:rFonts w:ascii="Times" w:hAnsi="Times"/>
      <w:sz w:val="20"/>
      <w:szCs w:val="20"/>
    </w:rPr>
  </w:style>
  <w:style w:type="character" w:customStyle="1" w:styleId="post-time">
    <w:name w:val="post-time"/>
    <w:basedOn w:val="DefaultParagraphFont"/>
    <w:rsid w:val="00F0625F"/>
  </w:style>
  <w:style w:type="character" w:customStyle="1" w:styleId="post-category">
    <w:name w:val="post-category"/>
    <w:basedOn w:val="DefaultParagraphFont"/>
    <w:rsid w:val="00F0625F"/>
  </w:style>
  <w:style w:type="character" w:customStyle="1" w:styleId="post-author">
    <w:name w:val="post-author"/>
    <w:basedOn w:val="DefaultParagraphFont"/>
    <w:rsid w:val="00F0625F"/>
  </w:style>
  <w:style w:type="character" w:customStyle="1" w:styleId="A10">
    <w:name w:val="A10"/>
    <w:uiPriority w:val="99"/>
    <w:rsid w:val="00F0625F"/>
    <w:rPr>
      <w:rFonts w:cs="Trebuchet MS"/>
      <w:color w:val="000000"/>
      <w:sz w:val="11"/>
      <w:szCs w:val="11"/>
    </w:rPr>
  </w:style>
  <w:style w:type="paragraph" w:customStyle="1" w:styleId="Pa10">
    <w:name w:val="Pa10"/>
    <w:basedOn w:val="Default"/>
    <w:next w:val="Default"/>
    <w:uiPriority w:val="99"/>
    <w:rsid w:val="00F0625F"/>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0625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0625F"/>
  </w:style>
  <w:style w:type="paragraph" w:customStyle="1" w:styleId="aff">
    <w:name w:val="aff"/>
    <w:basedOn w:val="Normal"/>
    <w:rsid w:val="00F0625F"/>
    <w:pPr>
      <w:spacing w:before="100" w:beforeAutospacing="1" w:after="100" w:afterAutospacing="1"/>
    </w:pPr>
    <w:rPr>
      <w:rFonts w:ascii="Times" w:hAnsi="Times"/>
      <w:sz w:val="20"/>
      <w:szCs w:val="20"/>
    </w:rPr>
  </w:style>
  <w:style w:type="character" w:customStyle="1" w:styleId="entry-author">
    <w:name w:val="entry-author"/>
    <w:basedOn w:val="DefaultParagraphFont"/>
    <w:rsid w:val="00F0625F"/>
  </w:style>
  <w:style w:type="character" w:customStyle="1" w:styleId="entry-author-name">
    <w:name w:val="entry-author-name"/>
    <w:basedOn w:val="DefaultParagraphFont"/>
    <w:rsid w:val="00F0625F"/>
  </w:style>
  <w:style w:type="character" w:customStyle="1" w:styleId="contrib-degrees">
    <w:name w:val="contrib-degrees"/>
    <w:basedOn w:val="DefaultParagraphFont"/>
    <w:rsid w:val="00F0625F"/>
  </w:style>
  <w:style w:type="character" w:customStyle="1" w:styleId="contrib-on-behalf-of">
    <w:name w:val="contrib-on-behalf-of"/>
    <w:basedOn w:val="DefaultParagraphFont"/>
    <w:rsid w:val="00F0625F"/>
  </w:style>
  <w:style w:type="character" w:customStyle="1" w:styleId="pubtime">
    <w:name w:val="pubtime"/>
    <w:basedOn w:val="DefaultParagraphFont"/>
    <w:rsid w:val="00F0625F"/>
  </w:style>
  <w:style w:type="character" w:customStyle="1" w:styleId="fbcommentscount">
    <w:name w:val="fb_comments_count"/>
    <w:basedOn w:val="DefaultParagraphFont"/>
    <w:rsid w:val="00F0625F"/>
  </w:style>
  <w:style w:type="character" w:customStyle="1" w:styleId="stsharethiscustom">
    <w:name w:val="st_sharethis_custom"/>
    <w:basedOn w:val="DefaultParagraphFont"/>
    <w:rsid w:val="00F0625F"/>
  </w:style>
  <w:style w:type="paragraph" w:customStyle="1" w:styleId="permalinkable">
    <w:name w:val="permalinkable"/>
    <w:basedOn w:val="Normal"/>
    <w:rsid w:val="00F0625F"/>
    <w:pPr>
      <w:spacing w:before="100" w:beforeAutospacing="1" w:after="100" w:afterAutospacing="1"/>
    </w:pPr>
    <w:rPr>
      <w:rFonts w:ascii="Times" w:hAnsi="Times"/>
      <w:sz w:val="20"/>
      <w:szCs w:val="20"/>
    </w:rPr>
  </w:style>
  <w:style w:type="character" w:customStyle="1" w:styleId="post-date">
    <w:name w:val="post-date"/>
    <w:basedOn w:val="DefaultParagraphFont"/>
    <w:rsid w:val="00F0625F"/>
  </w:style>
  <w:style w:type="character" w:customStyle="1" w:styleId="link-external">
    <w:name w:val="link-external"/>
    <w:basedOn w:val="DefaultParagraphFont"/>
    <w:rsid w:val="00F0625F"/>
  </w:style>
  <w:style w:type="character" w:customStyle="1" w:styleId="articleauthor0">
    <w:name w:val="article_author"/>
    <w:basedOn w:val="DefaultParagraphFont"/>
    <w:rsid w:val="00F0625F"/>
  </w:style>
  <w:style w:type="character" w:customStyle="1" w:styleId="articleissue">
    <w:name w:val="article_issue"/>
    <w:basedOn w:val="DefaultParagraphFont"/>
    <w:rsid w:val="00F0625F"/>
  </w:style>
  <w:style w:type="character" w:customStyle="1" w:styleId="a-size-large">
    <w:name w:val="a-size-large"/>
    <w:basedOn w:val="DefaultParagraphFont"/>
    <w:rsid w:val="00F0625F"/>
  </w:style>
  <w:style w:type="character" w:customStyle="1" w:styleId="a-size-medium">
    <w:name w:val="a-size-medium"/>
    <w:basedOn w:val="DefaultParagraphFont"/>
    <w:rsid w:val="00F0625F"/>
  </w:style>
  <w:style w:type="character" w:customStyle="1" w:styleId="contribution">
    <w:name w:val="contribution"/>
    <w:basedOn w:val="DefaultParagraphFont"/>
    <w:rsid w:val="00F0625F"/>
  </w:style>
  <w:style w:type="character" w:customStyle="1" w:styleId="a-color-secondary">
    <w:name w:val="a-color-secondary"/>
    <w:basedOn w:val="DefaultParagraphFont"/>
    <w:rsid w:val="00F0625F"/>
  </w:style>
  <w:style w:type="paragraph" w:customStyle="1" w:styleId="sbyline">
    <w:name w:val="sbyline"/>
    <w:basedOn w:val="Normal"/>
    <w:rsid w:val="00F0625F"/>
    <w:pPr>
      <w:spacing w:before="100" w:beforeAutospacing="1" w:after="100" w:afterAutospacing="1"/>
    </w:pPr>
    <w:rPr>
      <w:rFonts w:ascii="Times" w:hAnsi="Times"/>
      <w:sz w:val="20"/>
      <w:szCs w:val="20"/>
    </w:rPr>
  </w:style>
  <w:style w:type="character" w:customStyle="1" w:styleId="ui-author">
    <w:name w:val="ui-author"/>
    <w:basedOn w:val="DefaultParagraphFont"/>
    <w:rsid w:val="00F0625F"/>
  </w:style>
  <w:style w:type="character" w:customStyle="1" w:styleId="ui-staffline">
    <w:name w:val="ui-staffline"/>
    <w:basedOn w:val="DefaultParagraphFont"/>
    <w:rsid w:val="00F0625F"/>
  </w:style>
  <w:style w:type="paragraph" w:customStyle="1" w:styleId="promotion-tag-p">
    <w:name w:val="promotion-tag-p"/>
    <w:basedOn w:val="Normal"/>
    <w:rsid w:val="00F0625F"/>
    <w:pPr>
      <w:spacing w:before="100" w:beforeAutospacing="1" w:after="100" w:afterAutospacing="1"/>
    </w:pPr>
    <w:rPr>
      <w:rFonts w:ascii="Times" w:hAnsi="Times"/>
      <w:sz w:val="20"/>
      <w:szCs w:val="20"/>
    </w:rPr>
  </w:style>
  <w:style w:type="paragraph" w:customStyle="1" w:styleId="heading">
    <w:name w:val="heading"/>
    <w:basedOn w:val="Normal"/>
    <w:rsid w:val="00F0625F"/>
    <w:pPr>
      <w:spacing w:before="100" w:beforeAutospacing="1" w:after="100" w:afterAutospacing="1"/>
    </w:pPr>
    <w:rPr>
      <w:rFonts w:ascii="Times" w:hAnsi="Times"/>
      <w:sz w:val="20"/>
      <w:szCs w:val="20"/>
    </w:rPr>
  </w:style>
  <w:style w:type="character" w:customStyle="1" w:styleId="value">
    <w:name w:val="value"/>
    <w:basedOn w:val="DefaultParagraphFont"/>
    <w:rsid w:val="00F0625F"/>
  </w:style>
  <w:style w:type="character" w:customStyle="1" w:styleId="specialissuelabel">
    <w:name w:val="specialissuelabel"/>
    <w:basedOn w:val="DefaultParagraphFont"/>
    <w:rsid w:val="00F0625F"/>
  </w:style>
  <w:style w:type="character" w:customStyle="1" w:styleId="referencediv">
    <w:name w:val="referencediv"/>
    <w:basedOn w:val="DefaultParagraphFont"/>
    <w:rsid w:val="00F0625F"/>
  </w:style>
  <w:style w:type="character" w:customStyle="1" w:styleId="wp-smiley">
    <w:name w:val="wp-smiley"/>
    <w:basedOn w:val="DefaultParagraphFont"/>
    <w:rsid w:val="00F0625F"/>
  </w:style>
  <w:style w:type="character" w:customStyle="1" w:styleId="artjournal">
    <w:name w:val="art_journal"/>
    <w:basedOn w:val="DefaultParagraphFont"/>
    <w:rsid w:val="00F0625F"/>
  </w:style>
  <w:style w:type="character" w:customStyle="1" w:styleId="artdatevolumeissuepart">
    <w:name w:val="art_datevolumeissuepart"/>
    <w:basedOn w:val="DefaultParagraphFont"/>
    <w:rsid w:val="00F0625F"/>
  </w:style>
  <w:style w:type="character" w:customStyle="1" w:styleId="artpages">
    <w:name w:val="art_pages"/>
    <w:basedOn w:val="DefaultParagraphFont"/>
    <w:rsid w:val="00F0625F"/>
  </w:style>
  <w:style w:type="character" w:customStyle="1" w:styleId="singlehighlightclass">
    <w:name w:val="single_highlight_class"/>
    <w:basedOn w:val="DefaultParagraphFont"/>
    <w:rsid w:val="00F0625F"/>
  </w:style>
  <w:style w:type="character" w:customStyle="1" w:styleId="degree">
    <w:name w:val="degree"/>
    <w:basedOn w:val="DefaultParagraphFont"/>
    <w:rsid w:val="00F0625F"/>
  </w:style>
  <w:style w:type="character" w:customStyle="1" w:styleId="major">
    <w:name w:val="major"/>
    <w:basedOn w:val="DefaultParagraphFont"/>
    <w:rsid w:val="00F0625F"/>
  </w:style>
  <w:style w:type="character" w:customStyle="1" w:styleId="authors">
    <w:name w:val="authors"/>
    <w:basedOn w:val="DefaultParagraphFont"/>
    <w:rsid w:val="00F0625F"/>
  </w:style>
  <w:style w:type="character" w:customStyle="1" w:styleId="views">
    <w:name w:val="views"/>
    <w:basedOn w:val="DefaultParagraphFont"/>
    <w:rsid w:val="00F0625F"/>
  </w:style>
  <w:style w:type="character" w:customStyle="1" w:styleId="stmainservices">
    <w:name w:val="stmainservices"/>
    <w:basedOn w:val="DefaultParagraphFont"/>
    <w:rsid w:val="00F0625F"/>
  </w:style>
  <w:style w:type="character" w:customStyle="1" w:styleId="stbubblehcount">
    <w:name w:val="stbubble_hcount"/>
    <w:basedOn w:val="DefaultParagraphFont"/>
    <w:rsid w:val="00F0625F"/>
  </w:style>
  <w:style w:type="paragraph" w:customStyle="1" w:styleId="Document">
    <w:name w:val="_Document"/>
    <w:basedOn w:val="Default"/>
    <w:next w:val="Default"/>
    <w:uiPriority w:val="99"/>
    <w:rsid w:val="00F0625F"/>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0625F"/>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0625F"/>
    <w:pPr>
      <w:widowControl w:val="0"/>
    </w:pPr>
    <w:rPr>
      <w:rFonts w:ascii="New Baskerville" w:eastAsiaTheme="minorEastAsia" w:hAnsi="New Baskerville"/>
      <w:color w:val="auto"/>
    </w:rPr>
  </w:style>
  <w:style w:type="paragraph" w:customStyle="1" w:styleId="collapsed-hide">
    <w:name w:val="collapsed-hide"/>
    <w:basedOn w:val="Normal"/>
    <w:rsid w:val="00F0625F"/>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0625F"/>
    <w:pPr>
      <w:widowControl w:val="0"/>
      <w:spacing w:line="211" w:lineRule="atLeast"/>
    </w:pPr>
    <w:rPr>
      <w:rFonts w:ascii="Mokka" w:eastAsiaTheme="minorEastAsia" w:hAnsi="Mokka"/>
      <w:color w:val="auto"/>
    </w:rPr>
  </w:style>
  <w:style w:type="paragraph" w:customStyle="1" w:styleId="odd">
    <w:name w:val="odd"/>
    <w:basedOn w:val="Normal"/>
    <w:rsid w:val="00F0625F"/>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0625F"/>
  </w:style>
  <w:style w:type="character" w:customStyle="1" w:styleId="tolocaltime">
    <w:name w:val="tolocaltime"/>
    <w:basedOn w:val="DefaultParagraphFont"/>
    <w:rsid w:val="00F0625F"/>
  </w:style>
  <w:style w:type="character" w:customStyle="1" w:styleId="pb-byline">
    <w:name w:val="pb-byline"/>
    <w:basedOn w:val="DefaultParagraphFont"/>
    <w:rsid w:val="00F0625F"/>
  </w:style>
  <w:style w:type="character" w:customStyle="1" w:styleId="pb-timestamp">
    <w:name w:val="pb-timestamp"/>
    <w:basedOn w:val="DefaultParagraphFont"/>
    <w:rsid w:val="00F0625F"/>
  </w:style>
  <w:style w:type="character" w:customStyle="1" w:styleId="posted-on">
    <w:name w:val="posted-on"/>
    <w:basedOn w:val="DefaultParagraphFont"/>
    <w:rsid w:val="00F0625F"/>
  </w:style>
  <w:style w:type="character" w:customStyle="1" w:styleId="even">
    <w:name w:val="even"/>
    <w:basedOn w:val="DefaultParagraphFont"/>
    <w:rsid w:val="00F0625F"/>
  </w:style>
  <w:style w:type="paragraph" w:customStyle="1" w:styleId="volissue">
    <w:name w:val="volissue"/>
    <w:basedOn w:val="Normal"/>
    <w:rsid w:val="00F0625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0625F"/>
  </w:style>
  <w:style w:type="character" w:customStyle="1" w:styleId="articledate">
    <w:name w:val="articledate"/>
    <w:basedOn w:val="DefaultParagraphFont"/>
    <w:rsid w:val="00F0625F"/>
  </w:style>
  <w:style w:type="character" w:customStyle="1" w:styleId="post-byline">
    <w:name w:val="post-byline"/>
    <w:basedOn w:val="DefaultParagraphFont"/>
    <w:rsid w:val="00F0625F"/>
  </w:style>
  <w:style w:type="character" w:customStyle="1" w:styleId="metadate">
    <w:name w:val="meta_date"/>
    <w:basedOn w:val="DefaultParagraphFont"/>
    <w:rsid w:val="00F0625F"/>
  </w:style>
  <w:style w:type="character" w:customStyle="1" w:styleId="fa">
    <w:name w:val="fa"/>
    <w:basedOn w:val="DefaultParagraphFont"/>
    <w:rsid w:val="00F0625F"/>
  </w:style>
  <w:style w:type="character" w:customStyle="1" w:styleId="longname">
    <w:name w:val="longname"/>
    <w:basedOn w:val="DefaultParagraphFont"/>
    <w:rsid w:val="00F0625F"/>
  </w:style>
  <w:style w:type="character" w:customStyle="1" w:styleId="echocontainer">
    <w:name w:val="echo_container"/>
    <w:basedOn w:val="DefaultParagraphFont"/>
    <w:rsid w:val="00F0625F"/>
  </w:style>
  <w:style w:type="character" w:customStyle="1" w:styleId="comment-display">
    <w:name w:val="comment-display"/>
    <w:basedOn w:val="DefaultParagraphFont"/>
    <w:rsid w:val="00F0625F"/>
  </w:style>
  <w:style w:type="paragraph" w:customStyle="1" w:styleId="comment-count-label">
    <w:name w:val="comment-count-label"/>
    <w:basedOn w:val="Normal"/>
    <w:rsid w:val="00F0625F"/>
    <w:pPr>
      <w:spacing w:before="100" w:beforeAutospacing="1" w:after="100" w:afterAutospacing="1"/>
    </w:pPr>
    <w:rPr>
      <w:rFonts w:ascii="Times" w:hAnsi="Times"/>
      <w:sz w:val="20"/>
      <w:szCs w:val="20"/>
    </w:rPr>
  </w:style>
  <w:style w:type="character" w:customStyle="1" w:styleId="echo-counter">
    <w:name w:val="echo-counter"/>
    <w:basedOn w:val="DefaultParagraphFont"/>
    <w:rsid w:val="00F0625F"/>
  </w:style>
  <w:style w:type="character" w:customStyle="1" w:styleId="discussion-policy">
    <w:name w:val="discussion-policy"/>
    <w:basedOn w:val="DefaultParagraphFont"/>
    <w:rsid w:val="00F0625F"/>
  </w:style>
  <w:style w:type="character" w:customStyle="1" w:styleId="echo-apps-conversations-streamcaption">
    <w:name w:val="echo-apps-conversations-streamcaption"/>
    <w:basedOn w:val="DefaultParagraphFont"/>
    <w:rsid w:val="00F0625F"/>
  </w:style>
  <w:style w:type="character" w:customStyle="1" w:styleId="echo-streamserver-controls-stream-item-text">
    <w:name w:val="echo-streamserver-controls-stream-item-text"/>
    <w:basedOn w:val="DefaultParagraphFont"/>
    <w:rsid w:val="00F0625F"/>
  </w:style>
  <w:style w:type="character" w:customStyle="1" w:styleId="echo-streamserver-controls-facepile-more">
    <w:name w:val="echo-streamserver-controls-facepile-more"/>
    <w:basedOn w:val="DefaultParagraphFont"/>
    <w:rsid w:val="00F0625F"/>
  </w:style>
  <w:style w:type="character" w:customStyle="1" w:styleId="echo-primaryfont">
    <w:name w:val="echo-primaryfont"/>
    <w:basedOn w:val="DefaultParagraphFont"/>
    <w:rsid w:val="00F0625F"/>
  </w:style>
  <w:style w:type="character" w:customStyle="1" w:styleId="section">
    <w:name w:val="section"/>
    <w:basedOn w:val="DefaultParagraphFont"/>
    <w:rsid w:val="00F0625F"/>
  </w:style>
  <w:style w:type="character" w:customStyle="1" w:styleId="wpsr-txt-headline">
    <w:name w:val="wpsr-txt-headline"/>
    <w:basedOn w:val="DefaultParagraphFont"/>
    <w:rsid w:val="00F0625F"/>
  </w:style>
  <w:style w:type="character" w:customStyle="1" w:styleId="asset-metabar-author">
    <w:name w:val="asset-metabar-author"/>
    <w:basedOn w:val="DefaultParagraphFont"/>
    <w:rsid w:val="00F0625F"/>
  </w:style>
  <w:style w:type="character" w:customStyle="1" w:styleId="eza-dateline">
    <w:name w:val="eza-dateline"/>
    <w:basedOn w:val="DefaultParagraphFont"/>
    <w:rsid w:val="00F0625F"/>
  </w:style>
  <w:style w:type="character" w:customStyle="1" w:styleId="eza-authors">
    <w:name w:val="eza-authors"/>
    <w:basedOn w:val="DefaultParagraphFont"/>
    <w:rsid w:val="00F0625F"/>
  </w:style>
  <w:style w:type="character" w:customStyle="1" w:styleId="csmstaff">
    <w:name w:val="csm_staff"/>
    <w:basedOn w:val="DefaultParagraphFont"/>
    <w:rsid w:val="00F0625F"/>
  </w:style>
  <w:style w:type="paragraph" w:customStyle="1" w:styleId="mol-para-with-font">
    <w:name w:val="mol-para-with-font"/>
    <w:basedOn w:val="Normal"/>
    <w:rsid w:val="00F0625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0625F"/>
  </w:style>
  <w:style w:type="character" w:customStyle="1" w:styleId="byline-text">
    <w:name w:val="byline-text"/>
    <w:basedOn w:val="DefaultParagraphFont"/>
    <w:rsid w:val="00F0625F"/>
  </w:style>
  <w:style w:type="character" w:customStyle="1" w:styleId="itemauthor">
    <w:name w:val="itemauthor"/>
    <w:basedOn w:val="DefaultParagraphFont"/>
    <w:rsid w:val="00F0625F"/>
  </w:style>
  <w:style w:type="character" w:customStyle="1" w:styleId="itemdatecreated">
    <w:name w:val="itemdatecreated"/>
    <w:basedOn w:val="DefaultParagraphFont"/>
    <w:rsid w:val="00F0625F"/>
  </w:style>
  <w:style w:type="character" w:customStyle="1" w:styleId="slug-metadata-note">
    <w:name w:val="slug-metadata-note"/>
    <w:basedOn w:val="DefaultParagraphFont"/>
    <w:rsid w:val="00F0625F"/>
  </w:style>
  <w:style w:type="character" w:customStyle="1" w:styleId="drop-capped">
    <w:name w:val="drop-capped"/>
    <w:basedOn w:val="DefaultParagraphFont"/>
    <w:rsid w:val="00F0625F"/>
  </w:style>
  <w:style w:type="character" w:customStyle="1" w:styleId="published">
    <w:name w:val="published"/>
    <w:basedOn w:val="DefaultParagraphFont"/>
    <w:rsid w:val="00F0625F"/>
  </w:style>
  <w:style w:type="paragraph" w:customStyle="1" w:styleId="articleopinion-standfirst">
    <w:name w:val="articleopinion-standfirst"/>
    <w:basedOn w:val="Normal"/>
    <w:rsid w:val="00F0625F"/>
    <w:pPr>
      <w:spacing w:before="100" w:beforeAutospacing="1" w:after="100" w:afterAutospacing="1"/>
    </w:pPr>
    <w:rPr>
      <w:rFonts w:ascii="Times" w:hAnsi="Times"/>
      <w:sz w:val="20"/>
      <w:szCs w:val="20"/>
    </w:rPr>
  </w:style>
  <w:style w:type="paragraph" w:customStyle="1" w:styleId="snippet">
    <w:name w:val="snippet"/>
    <w:basedOn w:val="Normal"/>
    <w:rsid w:val="00F0625F"/>
    <w:pPr>
      <w:spacing w:before="100" w:beforeAutospacing="1" w:after="100" w:afterAutospacing="1"/>
    </w:pPr>
    <w:rPr>
      <w:rFonts w:ascii="Times" w:hAnsi="Times"/>
      <w:sz w:val="20"/>
      <w:szCs w:val="20"/>
    </w:rPr>
  </w:style>
  <w:style w:type="character" w:customStyle="1" w:styleId="thetitle">
    <w:name w:val="the_title"/>
    <w:basedOn w:val="DefaultParagraphFont"/>
    <w:rsid w:val="00F0625F"/>
  </w:style>
  <w:style w:type="character" w:customStyle="1" w:styleId="view-count">
    <w:name w:val="view-count"/>
    <w:basedOn w:val="DefaultParagraphFont"/>
    <w:rsid w:val="00F0625F"/>
  </w:style>
  <w:style w:type="character" w:customStyle="1" w:styleId="rupee">
    <w:name w:val="rupee"/>
    <w:basedOn w:val="DefaultParagraphFont"/>
    <w:rsid w:val="00F0625F"/>
  </w:style>
  <w:style w:type="character" w:customStyle="1" w:styleId="grey1">
    <w:name w:val="grey1"/>
    <w:basedOn w:val="DefaultParagraphFont"/>
    <w:rsid w:val="00F0625F"/>
  </w:style>
  <w:style w:type="paragraph" w:customStyle="1" w:styleId="Pa13">
    <w:name w:val="Pa13"/>
    <w:basedOn w:val="Default"/>
    <w:next w:val="Default"/>
    <w:uiPriority w:val="99"/>
    <w:rsid w:val="00F0625F"/>
    <w:pPr>
      <w:widowControl w:val="0"/>
      <w:spacing w:line="201" w:lineRule="atLeast"/>
    </w:pPr>
    <w:rPr>
      <w:rFonts w:eastAsiaTheme="minorEastAsia"/>
      <w:color w:val="auto"/>
    </w:rPr>
  </w:style>
  <w:style w:type="paragraph" w:customStyle="1" w:styleId="Pa14">
    <w:name w:val="Pa14"/>
    <w:basedOn w:val="Default"/>
    <w:next w:val="Default"/>
    <w:uiPriority w:val="99"/>
    <w:rsid w:val="00F0625F"/>
    <w:pPr>
      <w:widowControl w:val="0"/>
      <w:spacing w:line="241" w:lineRule="atLeast"/>
    </w:pPr>
    <w:rPr>
      <w:rFonts w:eastAsiaTheme="minorEastAsia"/>
      <w:color w:val="auto"/>
    </w:rPr>
  </w:style>
  <w:style w:type="paragraph" w:customStyle="1" w:styleId="Pa9">
    <w:name w:val="Pa9"/>
    <w:basedOn w:val="Default"/>
    <w:next w:val="Default"/>
    <w:uiPriority w:val="99"/>
    <w:rsid w:val="00F0625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0625F"/>
  </w:style>
  <w:style w:type="character" w:customStyle="1" w:styleId="reporttitle">
    <w:name w:val="report_title"/>
    <w:basedOn w:val="DefaultParagraphFont"/>
    <w:rsid w:val="00F0625F"/>
  </w:style>
  <w:style w:type="character" w:customStyle="1" w:styleId="documenttype-longreleases">
    <w:name w:val="document_type_-_long_releases"/>
    <w:basedOn w:val="DefaultParagraphFont"/>
    <w:rsid w:val="00F0625F"/>
  </w:style>
  <w:style w:type="character" w:customStyle="1" w:styleId="alt-date">
    <w:name w:val="alt-date"/>
    <w:basedOn w:val="DefaultParagraphFont"/>
    <w:rsid w:val="00F0625F"/>
  </w:style>
  <w:style w:type="character" w:customStyle="1" w:styleId="entry-byline">
    <w:name w:val="entry-byline"/>
    <w:basedOn w:val="DefaultParagraphFont"/>
    <w:rsid w:val="00F0625F"/>
  </w:style>
  <w:style w:type="character" w:customStyle="1" w:styleId="taglinecontrib">
    <w:name w:val="tagline_contrib"/>
    <w:basedOn w:val="DefaultParagraphFont"/>
    <w:rsid w:val="00F0625F"/>
  </w:style>
  <w:style w:type="character" w:customStyle="1" w:styleId="articledate0">
    <w:name w:val="article_date"/>
    <w:basedOn w:val="DefaultParagraphFont"/>
    <w:rsid w:val="00F0625F"/>
  </w:style>
  <w:style w:type="paragraph" w:customStyle="1" w:styleId="hg-daily">
    <w:name w:val="hg-daily"/>
    <w:basedOn w:val="Normal"/>
    <w:rsid w:val="00F0625F"/>
    <w:pPr>
      <w:spacing w:before="100" w:beforeAutospacing="1" w:after="100" w:afterAutospacing="1"/>
    </w:pPr>
    <w:rPr>
      <w:rFonts w:ascii="Times" w:hAnsi="Times"/>
      <w:sz w:val="20"/>
      <w:szCs w:val="20"/>
    </w:rPr>
  </w:style>
  <w:style w:type="character" w:customStyle="1" w:styleId="cit">
    <w:name w:val="cit"/>
    <w:basedOn w:val="DefaultParagraphFont"/>
    <w:rsid w:val="00F0625F"/>
  </w:style>
  <w:style w:type="paragraph" w:customStyle="1" w:styleId="buttonheading">
    <w:name w:val="buttonheading"/>
    <w:basedOn w:val="Normal"/>
    <w:rsid w:val="00F0625F"/>
    <w:pPr>
      <w:spacing w:before="100" w:beforeAutospacing="1" w:after="100" w:afterAutospacing="1"/>
    </w:pPr>
    <w:rPr>
      <w:rFonts w:ascii="Times" w:hAnsi="Times"/>
      <w:sz w:val="20"/>
      <w:szCs w:val="20"/>
    </w:rPr>
  </w:style>
  <w:style w:type="character" w:customStyle="1" w:styleId="createdate">
    <w:name w:val="createdate"/>
    <w:basedOn w:val="DefaultParagraphFont"/>
    <w:rsid w:val="00F0625F"/>
  </w:style>
  <w:style w:type="character" w:customStyle="1" w:styleId="text-label">
    <w:name w:val="text-label"/>
    <w:basedOn w:val="DefaultParagraphFont"/>
    <w:rsid w:val="00F0625F"/>
  </w:style>
  <w:style w:type="paragraph" w:customStyle="1" w:styleId="TOC3Char">
    <w:name w:val="TOC 3 Char"/>
    <w:basedOn w:val="Normal"/>
    <w:next w:val="Normal"/>
    <w:rsid w:val="00F0625F"/>
    <w:rPr>
      <w:rFonts w:eastAsia="Times New Roman"/>
      <w:sz w:val="24"/>
      <w:szCs w:val="20"/>
    </w:rPr>
  </w:style>
  <w:style w:type="paragraph" w:customStyle="1" w:styleId="TOC1Char">
    <w:name w:val="TOC 1 Char"/>
    <w:basedOn w:val="Normal"/>
    <w:next w:val="Normal"/>
    <w:rsid w:val="00F0625F"/>
    <w:rPr>
      <w:rFonts w:eastAsia="Times New Roman"/>
      <w:b/>
      <w:sz w:val="24"/>
      <w:szCs w:val="20"/>
    </w:rPr>
  </w:style>
  <w:style w:type="character" w:customStyle="1" w:styleId="StyleCardtextChar10pt">
    <w:name w:val="Style Card text Char + 10 pt"/>
    <w:rsid w:val="00F0625F"/>
    <w:rPr>
      <w:rFonts w:ascii="Georgia" w:eastAsia="Calibri" w:hAnsi="Georgia"/>
      <w:sz w:val="20"/>
      <w:u w:val="single"/>
      <w:lang w:bidi="ar-SA"/>
    </w:rPr>
  </w:style>
  <w:style w:type="paragraph" w:customStyle="1" w:styleId="ColorfulList-Accent11">
    <w:name w:val="Colorful List - Accent 11"/>
    <w:basedOn w:val="Normal"/>
    <w:uiPriority w:val="34"/>
    <w:qFormat/>
    <w:rsid w:val="00F0625F"/>
    <w:pPr>
      <w:ind w:left="720"/>
      <w:contextualSpacing/>
      <w:jc w:val="both"/>
    </w:pPr>
    <w:rPr>
      <w:rFonts w:eastAsia="Times New Roman"/>
      <w:sz w:val="20"/>
      <w:szCs w:val="20"/>
    </w:rPr>
  </w:style>
  <w:style w:type="paragraph" w:customStyle="1" w:styleId="NoteLevel11">
    <w:name w:val="Note Level 11"/>
    <w:basedOn w:val="Normal"/>
    <w:uiPriority w:val="99"/>
    <w:rsid w:val="00F0625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0625F"/>
    <w:pPr>
      <w:keepNext/>
      <w:tabs>
        <w:tab w:val="num" w:pos="1440"/>
      </w:tabs>
      <w:ind w:left="1800" w:hanging="360"/>
      <w:outlineLvl w:val="2"/>
    </w:pPr>
    <w:rPr>
      <w:rFonts w:eastAsia="MS Gothic"/>
    </w:rPr>
  </w:style>
  <w:style w:type="paragraph" w:customStyle="1" w:styleId="NoteLevel41">
    <w:name w:val="Note Level 41"/>
    <w:basedOn w:val="Normal"/>
    <w:rsid w:val="00F0625F"/>
    <w:pPr>
      <w:keepNext/>
      <w:tabs>
        <w:tab w:val="num" w:pos="2160"/>
      </w:tabs>
      <w:ind w:left="2520" w:hanging="360"/>
      <w:outlineLvl w:val="3"/>
    </w:pPr>
    <w:rPr>
      <w:rFonts w:eastAsia="MS Gothic"/>
    </w:rPr>
  </w:style>
  <w:style w:type="paragraph" w:customStyle="1" w:styleId="NoteLevel51">
    <w:name w:val="Note Level 51"/>
    <w:basedOn w:val="Normal"/>
    <w:rsid w:val="00F0625F"/>
    <w:pPr>
      <w:keepNext/>
      <w:tabs>
        <w:tab w:val="num" w:pos="2880"/>
      </w:tabs>
      <w:ind w:left="3240" w:hanging="360"/>
      <w:outlineLvl w:val="4"/>
    </w:pPr>
    <w:rPr>
      <w:rFonts w:eastAsia="MS Gothic"/>
    </w:rPr>
  </w:style>
  <w:style w:type="paragraph" w:customStyle="1" w:styleId="NoteLevel61">
    <w:name w:val="Note Level 61"/>
    <w:basedOn w:val="Normal"/>
    <w:rsid w:val="00F0625F"/>
    <w:pPr>
      <w:keepNext/>
      <w:tabs>
        <w:tab w:val="num" w:pos="3600"/>
      </w:tabs>
      <w:ind w:left="3960" w:hanging="360"/>
      <w:outlineLvl w:val="5"/>
    </w:pPr>
    <w:rPr>
      <w:rFonts w:eastAsia="MS Gothic"/>
    </w:rPr>
  </w:style>
  <w:style w:type="paragraph" w:customStyle="1" w:styleId="NoteLevel71">
    <w:name w:val="Note Level 71"/>
    <w:basedOn w:val="Normal"/>
    <w:rsid w:val="00F0625F"/>
    <w:pPr>
      <w:keepNext/>
      <w:tabs>
        <w:tab w:val="num" w:pos="4320"/>
      </w:tabs>
      <w:ind w:left="4680" w:hanging="360"/>
      <w:outlineLvl w:val="6"/>
    </w:pPr>
    <w:rPr>
      <w:rFonts w:eastAsia="MS Gothic"/>
    </w:rPr>
  </w:style>
  <w:style w:type="paragraph" w:customStyle="1" w:styleId="NoteLevel81">
    <w:name w:val="Note Level 81"/>
    <w:basedOn w:val="Normal"/>
    <w:rsid w:val="00F0625F"/>
    <w:pPr>
      <w:keepNext/>
      <w:tabs>
        <w:tab w:val="num" w:pos="5040"/>
      </w:tabs>
      <w:ind w:left="5400" w:hanging="360"/>
      <w:outlineLvl w:val="7"/>
    </w:pPr>
    <w:rPr>
      <w:rFonts w:eastAsia="MS Gothic"/>
    </w:rPr>
  </w:style>
  <w:style w:type="paragraph" w:customStyle="1" w:styleId="NoteLevel91">
    <w:name w:val="Note Level 91"/>
    <w:basedOn w:val="Normal"/>
    <w:rsid w:val="00F0625F"/>
    <w:pPr>
      <w:keepNext/>
      <w:tabs>
        <w:tab w:val="num" w:pos="5760"/>
      </w:tabs>
      <w:ind w:left="6120" w:hanging="360"/>
      <w:outlineLvl w:val="8"/>
    </w:pPr>
    <w:rPr>
      <w:rFonts w:eastAsia="MS Gothic"/>
    </w:rPr>
  </w:style>
  <w:style w:type="paragraph" w:styleId="Index2">
    <w:name w:val="index 2"/>
    <w:basedOn w:val="Normal"/>
    <w:next w:val="Normal"/>
    <w:autoRedefine/>
    <w:rsid w:val="00F0625F"/>
    <w:pPr>
      <w:spacing w:after="200" w:line="276" w:lineRule="auto"/>
      <w:ind w:left="400" w:hanging="200"/>
    </w:pPr>
    <w:rPr>
      <w:rFonts w:eastAsia="Times New Roman"/>
      <w:bCs/>
    </w:rPr>
  </w:style>
  <w:style w:type="paragraph" w:styleId="Index3">
    <w:name w:val="index 3"/>
    <w:basedOn w:val="Normal"/>
    <w:next w:val="Normal"/>
    <w:autoRedefine/>
    <w:rsid w:val="00F0625F"/>
    <w:pPr>
      <w:spacing w:after="200" w:line="276" w:lineRule="auto"/>
      <w:ind w:left="600" w:hanging="200"/>
    </w:pPr>
    <w:rPr>
      <w:rFonts w:eastAsia="Times New Roman"/>
      <w:bCs/>
    </w:rPr>
  </w:style>
  <w:style w:type="paragraph" w:styleId="Index4">
    <w:name w:val="index 4"/>
    <w:basedOn w:val="Normal"/>
    <w:next w:val="Normal"/>
    <w:autoRedefine/>
    <w:rsid w:val="00F0625F"/>
    <w:pPr>
      <w:spacing w:after="200" w:line="276" w:lineRule="auto"/>
      <w:ind w:left="800" w:hanging="200"/>
    </w:pPr>
    <w:rPr>
      <w:rFonts w:eastAsia="Times New Roman"/>
      <w:bCs/>
    </w:rPr>
  </w:style>
  <w:style w:type="paragraph" w:styleId="Index5">
    <w:name w:val="index 5"/>
    <w:basedOn w:val="Normal"/>
    <w:next w:val="Normal"/>
    <w:autoRedefine/>
    <w:rsid w:val="00F0625F"/>
    <w:pPr>
      <w:spacing w:after="200" w:line="276" w:lineRule="auto"/>
      <w:ind w:left="1000" w:hanging="200"/>
    </w:pPr>
    <w:rPr>
      <w:rFonts w:eastAsia="Times New Roman"/>
      <w:bCs/>
    </w:rPr>
  </w:style>
  <w:style w:type="paragraph" w:styleId="Index6">
    <w:name w:val="index 6"/>
    <w:basedOn w:val="Normal"/>
    <w:next w:val="Normal"/>
    <w:autoRedefine/>
    <w:rsid w:val="00F0625F"/>
    <w:pPr>
      <w:spacing w:after="200" w:line="276" w:lineRule="auto"/>
      <w:ind w:left="1200" w:hanging="200"/>
    </w:pPr>
    <w:rPr>
      <w:rFonts w:eastAsia="Times New Roman"/>
      <w:bCs/>
    </w:rPr>
  </w:style>
  <w:style w:type="paragraph" w:styleId="Index7">
    <w:name w:val="index 7"/>
    <w:basedOn w:val="Normal"/>
    <w:next w:val="Normal"/>
    <w:autoRedefine/>
    <w:rsid w:val="00F0625F"/>
    <w:pPr>
      <w:spacing w:after="200" w:line="276" w:lineRule="auto"/>
      <w:ind w:left="1400" w:hanging="200"/>
    </w:pPr>
    <w:rPr>
      <w:rFonts w:eastAsia="Times New Roman"/>
      <w:bCs/>
    </w:rPr>
  </w:style>
  <w:style w:type="paragraph" w:styleId="Index8">
    <w:name w:val="index 8"/>
    <w:basedOn w:val="Normal"/>
    <w:next w:val="Normal"/>
    <w:autoRedefine/>
    <w:rsid w:val="00F0625F"/>
    <w:pPr>
      <w:spacing w:after="200" w:line="276" w:lineRule="auto"/>
      <w:ind w:left="1600" w:hanging="200"/>
    </w:pPr>
    <w:rPr>
      <w:rFonts w:eastAsia="Times New Roman"/>
      <w:bCs/>
    </w:rPr>
  </w:style>
  <w:style w:type="paragraph" w:styleId="Index9">
    <w:name w:val="index 9"/>
    <w:basedOn w:val="Normal"/>
    <w:next w:val="Normal"/>
    <w:autoRedefine/>
    <w:rsid w:val="00F0625F"/>
    <w:pPr>
      <w:spacing w:after="200" w:line="276" w:lineRule="auto"/>
      <w:ind w:left="1800" w:hanging="200"/>
    </w:pPr>
    <w:rPr>
      <w:rFonts w:eastAsia="Times New Roman"/>
      <w:bCs/>
    </w:rPr>
  </w:style>
  <w:style w:type="paragraph" w:styleId="IndexHeading">
    <w:name w:val="index heading"/>
    <w:basedOn w:val="Normal"/>
    <w:next w:val="Index1"/>
    <w:rsid w:val="00F0625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0625F"/>
    <w:pPr>
      <w:jc w:val="both"/>
    </w:pPr>
    <w:rPr>
      <w:rFonts w:eastAsia="Times New Roman"/>
      <w:i/>
      <w:iCs/>
      <w:color w:val="000000"/>
      <w:sz w:val="20"/>
    </w:rPr>
  </w:style>
  <w:style w:type="character" w:customStyle="1" w:styleId="MediumGrid11">
    <w:name w:val="Medium Grid 11"/>
    <w:uiPriority w:val="99"/>
    <w:rsid w:val="00F0625F"/>
    <w:rPr>
      <w:color w:val="808080"/>
    </w:rPr>
  </w:style>
  <w:style w:type="numbering" w:customStyle="1" w:styleId="NoList8">
    <w:name w:val="No List8"/>
    <w:next w:val="NoList"/>
    <w:semiHidden/>
    <w:unhideWhenUsed/>
    <w:rsid w:val="00F0625F"/>
  </w:style>
  <w:style w:type="numbering" w:customStyle="1" w:styleId="NoList9">
    <w:name w:val="No List9"/>
    <w:next w:val="NoList"/>
    <w:semiHidden/>
    <w:unhideWhenUsed/>
    <w:rsid w:val="00F0625F"/>
  </w:style>
  <w:style w:type="numbering" w:customStyle="1" w:styleId="NoList10">
    <w:name w:val="No List10"/>
    <w:next w:val="NoList"/>
    <w:semiHidden/>
    <w:unhideWhenUsed/>
    <w:rsid w:val="00F0625F"/>
  </w:style>
  <w:style w:type="numbering" w:customStyle="1" w:styleId="NoList12">
    <w:name w:val="No List12"/>
    <w:next w:val="NoList"/>
    <w:semiHidden/>
    <w:unhideWhenUsed/>
    <w:rsid w:val="00F0625F"/>
  </w:style>
  <w:style w:type="numbering" w:customStyle="1" w:styleId="NoList13">
    <w:name w:val="No List13"/>
    <w:next w:val="NoList"/>
    <w:semiHidden/>
    <w:unhideWhenUsed/>
    <w:rsid w:val="00F0625F"/>
  </w:style>
  <w:style w:type="numbering" w:customStyle="1" w:styleId="NoList14">
    <w:name w:val="No List14"/>
    <w:next w:val="NoList"/>
    <w:semiHidden/>
    <w:unhideWhenUsed/>
    <w:rsid w:val="00F0625F"/>
  </w:style>
  <w:style w:type="numbering" w:customStyle="1" w:styleId="NoList15">
    <w:name w:val="No List15"/>
    <w:next w:val="NoList"/>
    <w:uiPriority w:val="99"/>
    <w:semiHidden/>
    <w:unhideWhenUsed/>
    <w:rsid w:val="00F0625F"/>
  </w:style>
  <w:style w:type="numbering" w:customStyle="1" w:styleId="NoList16">
    <w:name w:val="No List16"/>
    <w:next w:val="NoList"/>
    <w:uiPriority w:val="99"/>
    <w:semiHidden/>
    <w:unhideWhenUsed/>
    <w:rsid w:val="00F0625F"/>
  </w:style>
  <w:style w:type="numbering" w:customStyle="1" w:styleId="NoList17">
    <w:name w:val="No List17"/>
    <w:next w:val="NoList"/>
    <w:semiHidden/>
    <w:unhideWhenUsed/>
    <w:rsid w:val="00F0625F"/>
  </w:style>
  <w:style w:type="numbering" w:customStyle="1" w:styleId="NoList18">
    <w:name w:val="No List18"/>
    <w:next w:val="NoList"/>
    <w:uiPriority w:val="99"/>
    <w:semiHidden/>
    <w:unhideWhenUsed/>
    <w:rsid w:val="00F0625F"/>
  </w:style>
  <w:style w:type="numbering" w:customStyle="1" w:styleId="NoList19">
    <w:name w:val="No List19"/>
    <w:next w:val="NoList"/>
    <w:uiPriority w:val="99"/>
    <w:semiHidden/>
    <w:unhideWhenUsed/>
    <w:rsid w:val="00F0625F"/>
  </w:style>
  <w:style w:type="numbering" w:customStyle="1" w:styleId="NoList20">
    <w:name w:val="No List20"/>
    <w:next w:val="NoList"/>
    <w:semiHidden/>
    <w:unhideWhenUsed/>
    <w:rsid w:val="00F0625F"/>
  </w:style>
  <w:style w:type="numbering" w:customStyle="1" w:styleId="NoList21">
    <w:name w:val="No List21"/>
    <w:next w:val="NoList"/>
    <w:semiHidden/>
    <w:unhideWhenUsed/>
    <w:rsid w:val="00F0625F"/>
  </w:style>
  <w:style w:type="paragraph" w:customStyle="1" w:styleId="PlaceholderText2">
    <w:name w:val="Placeholder Text2"/>
    <w:basedOn w:val="Normal"/>
    <w:uiPriority w:val="99"/>
    <w:rsid w:val="00F0625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0625F"/>
    <w:pPr>
      <w:keepNext/>
      <w:tabs>
        <w:tab w:val="num" w:pos="1440"/>
      </w:tabs>
      <w:ind w:left="1800" w:hanging="360"/>
      <w:outlineLvl w:val="2"/>
    </w:pPr>
    <w:rPr>
      <w:rFonts w:eastAsia="MS Gothic"/>
      <w:sz w:val="24"/>
    </w:rPr>
  </w:style>
  <w:style w:type="paragraph" w:customStyle="1" w:styleId="LightList1">
    <w:name w:val="Light List1"/>
    <w:basedOn w:val="Normal"/>
    <w:rsid w:val="00F0625F"/>
    <w:pPr>
      <w:keepNext/>
      <w:tabs>
        <w:tab w:val="num" w:pos="2160"/>
      </w:tabs>
      <w:ind w:left="2520" w:hanging="360"/>
      <w:outlineLvl w:val="3"/>
    </w:pPr>
    <w:rPr>
      <w:rFonts w:eastAsia="MS Gothic"/>
      <w:sz w:val="24"/>
    </w:rPr>
  </w:style>
  <w:style w:type="paragraph" w:customStyle="1" w:styleId="LightGrid1">
    <w:name w:val="Light Grid1"/>
    <w:basedOn w:val="Normal"/>
    <w:rsid w:val="00F0625F"/>
    <w:pPr>
      <w:keepNext/>
      <w:tabs>
        <w:tab w:val="num" w:pos="2880"/>
      </w:tabs>
      <w:ind w:left="3240" w:hanging="360"/>
      <w:outlineLvl w:val="4"/>
    </w:pPr>
    <w:rPr>
      <w:rFonts w:eastAsia="MS Gothic"/>
      <w:sz w:val="24"/>
    </w:rPr>
  </w:style>
  <w:style w:type="paragraph" w:customStyle="1" w:styleId="MediumShading11">
    <w:name w:val="Medium Shading 11"/>
    <w:basedOn w:val="Normal"/>
    <w:rsid w:val="00F0625F"/>
    <w:pPr>
      <w:keepNext/>
      <w:tabs>
        <w:tab w:val="num" w:pos="3600"/>
      </w:tabs>
      <w:ind w:left="3960" w:hanging="360"/>
      <w:outlineLvl w:val="5"/>
    </w:pPr>
    <w:rPr>
      <w:rFonts w:eastAsia="MS Gothic"/>
      <w:sz w:val="24"/>
    </w:rPr>
  </w:style>
  <w:style w:type="paragraph" w:customStyle="1" w:styleId="MediumShading21">
    <w:name w:val="Medium Shading 21"/>
    <w:basedOn w:val="Normal"/>
    <w:rsid w:val="00F0625F"/>
    <w:pPr>
      <w:keepNext/>
      <w:tabs>
        <w:tab w:val="num" w:pos="4320"/>
      </w:tabs>
      <w:ind w:left="4680" w:hanging="360"/>
      <w:outlineLvl w:val="6"/>
    </w:pPr>
    <w:rPr>
      <w:rFonts w:eastAsia="MS Gothic"/>
      <w:sz w:val="24"/>
    </w:rPr>
  </w:style>
  <w:style w:type="paragraph" w:customStyle="1" w:styleId="MediumList11">
    <w:name w:val="Medium List 11"/>
    <w:basedOn w:val="Normal"/>
    <w:rsid w:val="00F0625F"/>
    <w:pPr>
      <w:keepNext/>
      <w:tabs>
        <w:tab w:val="num" w:pos="5040"/>
      </w:tabs>
      <w:ind w:left="5400" w:hanging="360"/>
      <w:outlineLvl w:val="7"/>
    </w:pPr>
    <w:rPr>
      <w:rFonts w:eastAsia="MS Gothic"/>
      <w:sz w:val="24"/>
    </w:rPr>
  </w:style>
  <w:style w:type="paragraph" w:customStyle="1" w:styleId="MediumList21">
    <w:name w:val="Medium List 21"/>
    <w:basedOn w:val="Normal"/>
    <w:rsid w:val="00F0625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0625F"/>
    <w:rPr>
      <w:sz w:val="17"/>
      <w:szCs w:val="24"/>
      <w:lang w:val="en-US" w:eastAsia="en-US" w:bidi="ar-SA"/>
    </w:rPr>
  </w:style>
  <w:style w:type="paragraph" w:customStyle="1" w:styleId="TagsFutura">
    <w:name w:val="TagsFutura"/>
    <w:basedOn w:val="Normal"/>
    <w:next w:val="Cites"/>
    <w:rsid w:val="00F0625F"/>
    <w:rPr>
      <w:rFonts w:ascii="Futura" w:eastAsia="Times" w:hAnsi="Futura"/>
      <w:b/>
      <w:caps/>
      <w:sz w:val="18"/>
      <w:szCs w:val="20"/>
    </w:rPr>
  </w:style>
  <w:style w:type="character" w:customStyle="1" w:styleId="italics">
    <w:name w:val="italics"/>
    <w:basedOn w:val="DefaultParagraphFont"/>
    <w:rsid w:val="00F0625F"/>
  </w:style>
  <w:style w:type="character" w:customStyle="1" w:styleId="m-3583723223135346788gmail-style13ptbold">
    <w:name w:val="m_-3583723223135346788gmail-style13ptbold"/>
    <w:basedOn w:val="DefaultParagraphFont"/>
    <w:rsid w:val="00F0625F"/>
  </w:style>
  <w:style w:type="character" w:customStyle="1" w:styleId="m-3583723223135346788gmail-styleunderline">
    <w:name w:val="m_-3583723223135346788gmail-styleunderline"/>
    <w:basedOn w:val="DefaultParagraphFont"/>
    <w:rsid w:val="00F0625F"/>
  </w:style>
  <w:style w:type="paragraph" w:customStyle="1" w:styleId="speakable">
    <w:name w:val="speakable"/>
    <w:basedOn w:val="Normal"/>
    <w:uiPriority w:val="99"/>
    <w:qFormat/>
    <w:rsid w:val="00F0625F"/>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F0625F"/>
    <w:rPr>
      <w:b/>
      <w:u w:val="single"/>
    </w:rPr>
  </w:style>
  <w:style w:type="character" w:customStyle="1" w:styleId="UnresolvedMention3">
    <w:name w:val="Unresolved Mention3"/>
    <w:basedOn w:val="DefaultParagraphFont"/>
    <w:uiPriority w:val="99"/>
    <w:semiHidden/>
    <w:unhideWhenUsed/>
    <w:rsid w:val="00F0625F"/>
    <w:rPr>
      <w:color w:val="808080"/>
      <w:shd w:val="clear" w:color="auto" w:fill="E6E6E6"/>
    </w:rPr>
  </w:style>
  <w:style w:type="paragraph" w:customStyle="1" w:styleId="useless">
    <w:name w:val="useless"/>
    <w:basedOn w:val="Normal"/>
    <w:uiPriority w:val="99"/>
    <w:qFormat/>
    <w:rsid w:val="00F0625F"/>
    <w:rPr>
      <w:rFonts w:eastAsia="Times New Roman"/>
      <w:sz w:val="12"/>
    </w:rPr>
  </w:style>
  <w:style w:type="character" w:customStyle="1" w:styleId="tagCharCharCharChar">
    <w:name w:val="tag Char Char Char Char"/>
    <w:rsid w:val="00F0625F"/>
    <w:rPr>
      <w:b/>
      <w:sz w:val="24"/>
      <w:szCs w:val="24"/>
      <w:lang w:val="en-US" w:eastAsia="en-US" w:bidi="ar-SA"/>
    </w:rPr>
  </w:style>
  <w:style w:type="character" w:customStyle="1" w:styleId="DebateUnderlined">
    <w:name w:val="Debate Underlined"/>
    <w:rsid w:val="00F0625F"/>
    <w:rPr>
      <w:rFonts w:ascii="Helvetica" w:hAnsi="Helvetica"/>
      <w:sz w:val="20"/>
      <w:u w:val="single"/>
    </w:rPr>
  </w:style>
  <w:style w:type="character" w:styleId="PlaceholderText">
    <w:name w:val="Placeholder Text"/>
    <w:basedOn w:val="DefaultParagraphFont"/>
    <w:uiPriority w:val="99"/>
    <w:rsid w:val="00F0625F"/>
    <w:rPr>
      <w:color w:val="808080"/>
    </w:rPr>
  </w:style>
  <w:style w:type="character" w:customStyle="1" w:styleId="byl">
    <w:name w:val="byl"/>
    <w:rsid w:val="00F0625F"/>
  </w:style>
  <w:style w:type="paragraph" w:customStyle="1" w:styleId="css-xhhu0i">
    <w:name w:val="css-xhhu0i"/>
    <w:basedOn w:val="Normal"/>
    <w:rsid w:val="00F0625F"/>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0625F"/>
  </w:style>
  <w:style w:type="character" w:customStyle="1" w:styleId="m-8878800405382358272gmail-styleunderline">
    <w:name w:val="m_-8878800405382358272gmail-styleunderline"/>
    <w:basedOn w:val="DefaultParagraphFont"/>
    <w:rsid w:val="00F0625F"/>
  </w:style>
  <w:style w:type="character" w:customStyle="1" w:styleId="m-5498913268213319940gmail-styleunderline">
    <w:name w:val="m_-5498913268213319940gmail-styleunderline"/>
    <w:basedOn w:val="DefaultParagraphFont"/>
    <w:rsid w:val="00F0625F"/>
  </w:style>
  <w:style w:type="character" w:customStyle="1" w:styleId="overlay">
    <w:name w:val="overlay"/>
    <w:basedOn w:val="DefaultParagraphFont"/>
    <w:rsid w:val="00F0625F"/>
  </w:style>
  <w:style w:type="character" w:customStyle="1" w:styleId="TagCharCharCharChar0">
    <w:name w:val="Tag Char Char Char Char"/>
    <w:basedOn w:val="DefaultParagraphFont"/>
    <w:rsid w:val="00F0625F"/>
    <w:rPr>
      <w:rFonts w:ascii="Calibri" w:hAnsi="Calibri" w:cs="Calibri"/>
      <w:b/>
      <w:sz w:val="24"/>
    </w:rPr>
  </w:style>
  <w:style w:type="paragraph" w:customStyle="1" w:styleId="g-body">
    <w:name w:val="g-body"/>
    <w:basedOn w:val="Normal"/>
    <w:uiPriority w:val="99"/>
    <w:qFormat/>
    <w:rsid w:val="00F0625F"/>
    <w:pPr>
      <w:spacing w:before="100" w:beforeAutospacing="1" w:after="100" w:afterAutospacing="1"/>
    </w:pPr>
    <w:rPr>
      <w:rFonts w:eastAsia="Times New Roman"/>
      <w:sz w:val="24"/>
    </w:rPr>
  </w:style>
  <w:style w:type="paragraph" w:customStyle="1" w:styleId="g-pstyle0">
    <w:name w:val="g-pstyle0"/>
    <w:basedOn w:val="Normal"/>
    <w:uiPriority w:val="99"/>
    <w:qFormat/>
    <w:rsid w:val="00F0625F"/>
    <w:pPr>
      <w:spacing w:before="100" w:beforeAutospacing="1" w:after="100" w:afterAutospacing="1"/>
    </w:pPr>
    <w:rPr>
      <w:rFonts w:eastAsia="Times New Roman"/>
      <w:sz w:val="24"/>
    </w:rPr>
  </w:style>
  <w:style w:type="paragraph" w:customStyle="1" w:styleId="g-pstyle1">
    <w:name w:val="g-pstyle1"/>
    <w:basedOn w:val="Normal"/>
    <w:uiPriority w:val="99"/>
    <w:qFormat/>
    <w:rsid w:val="00F0625F"/>
    <w:pPr>
      <w:spacing w:before="100" w:beforeAutospacing="1" w:after="100" w:afterAutospacing="1"/>
    </w:pPr>
    <w:rPr>
      <w:rFonts w:eastAsia="Times New Roman"/>
      <w:sz w:val="24"/>
    </w:rPr>
  </w:style>
  <w:style w:type="paragraph" w:customStyle="1" w:styleId="g-asset-hed">
    <w:name w:val="g-asset-hed"/>
    <w:basedOn w:val="Normal"/>
    <w:uiPriority w:val="99"/>
    <w:qFormat/>
    <w:rsid w:val="00F0625F"/>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0625F"/>
    <w:pPr>
      <w:spacing w:before="100" w:beforeAutospacing="1" w:after="100" w:afterAutospacing="1"/>
    </w:pPr>
    <w:rPr>
      <w:rFonts w:ascii="Arial" w:hAnsi="Arial"/>
      <w:sz w:val="24"/>
    </w:rPr>
  </w:style>
  <w:style w:type="paragraph" w:customStyle="1" w:styleId="speech">
    <w:name w:val="speech"/>
    <w:basedOn w:val="Normal"/>
    <w:uiPriority w:val="99"/>
    <w:qFormat/>
    <w:rsid w:val="00F0625F"/>
    <w:pPr>
      <w:spacing w:before="100" w:beforeAutospacing="1" w:after="100" w:afterAutospacing="1"/>
    </w:pPr>
    <w:rPr>
      <w:sz w:val="24"/>
    </w:rPr>
  </w:style>
  <w:style w:type="character" w:customStyle="1" w:styleId="adtext">
    <w:name w:val="adtext"/>
    <w:basedOn w:val="DefaultParagraphFont"/>
    <w:rsid w:val="00F0625F"/>
  </w:style>
  <w:style w:type="character" w:customStyle="1" w:styleId="UL-Bold">
    <w:name w:val="UL-Bold"/>
    <w:basedOn w:val="DefaultParagraphFont"/>
    <w:rsid w:val="00F0625F"/>
    <w:rPr>
      <w:u w:val="thick"/>
    </w:rPr>
  </w:style>
  <w:style w:type="character" w:customStyle="1" w:styleId="UL-None">
    <w:name w:val="UL-None"/>
    <w:basedOn w:val="DefaultParagraphFont"/>
    <w:rsid w:val="00F0625F"/>
    <w:rPr>
      <w:strike w:val="0"/>
      <w:dstrike w:val="0"/>
      <w:u w:val="none"/>
      <w:effect w:val="none"/>
    </w:rPr>
  </w:style>
  <w:style w:type="character" w:customStyle="1" w:styleId="qu730rj69h">
    <w:name w:val="qu730rj69h"/>
    <w:basedOn w:val="DefaultParagraphFont"/>
    <w:rsid w:val="00F0625F"/>
  </w:style>
  <w:style w:type="paragraph" w:customStyle="1" w:styleId="optext">
    <w:name w:val="optext"/>
    <w:basedOn w:val="Normal"/>
    <w:uiPriority w:val="99"/>
    <w:qFormat/>
    <w:rsid w:val="00F0625F"/>
    <w:pPr>
      <w:spacing w:before="100" w:beforeAutospacing="1" w:after="100" w:afterAutospacing="1"/>
    </w:pPr>
    <w:rPr>
      <w:sz w:val="24"/>
    </w:rPr>
  </w:style>
  <w:style w:type="character" w:customStyle="1" w:styleId="lmy74qr12z">
    <w:name w:val="lmy74qr12z"/>
    <w:basedOn w:val="DefaultParagraphFont"/>
    <w:rsid w:val="00F0625F"/>
  </w:style>
  <w:style w:type="character" w:customStyle="1" w:styleId="icr880">
    <w:name w:val="icr880"/>
    <w:basedOn w:val="DefaultParagraphFont"/>
    <w:rsid w:val="00F0625F"/>
  </w:style>
  <w:style w:type="character" w:customStyle="1" w:styleId="hx23q54">
    <w:name w:val="hx23q54"/>
    <w:basedOn w:val="DefaultParagraphFont"/>
    <w:rsid w:val="00F0625F"/>
  </w:style>
  <w:style w:type="character" w:customStyle="1" w:styleId="m-5348258726587825636gmail-style13ptbold">
    <w:name w:val="m_-5348258726587825636gmail-style13ptbold"/>
    <w:basedOn w:val="DefaultParagraphFont"/>
    <w:rsid w:val="00F0625F"/>
  </w:style>
  <w:style w:type="character" w:customStyle="1" w:styleId="m-5348258726587825636gmail-styleunderline">
    <w:name w:val="m_-5348258726587825636gmail-styleunderline"/>
    <w:basedOn w:val="DefaultParagraphFont"/>
    <w:rsid w:val="00F0625F"/>
  </w:style>
  <w:style w:type="character" w:customStyle="1" w:styleId="m4385445901877740177gmail-styleunderline">
    <w:name w:val="m_4385445901877740177gmail-styleunderline"/>
    <w:basedOn w:val="DefaultParagraphFont"/>
    <w:rsid w:val="00F0625F"/>
  </w:style>
  <w:style w:type="character" w:customStyle="1" w:styleId="DDIUnderline">
    <w:name w:val="DDI Underline"/>
    <w:qFormat/>
    <w:rsid w:val="00F0625F"/>
    <w:rPr>
      <w:rFonts w:ascii="Times New Roman" w:hAnsi="Times New Roman"/>
      <w:sz w:val="24"/>
      <w:u w:val="single"/>
    </w:rPr>
  </w:style>
  <w:style w:type="paragraph" w:customStyle="1" w:styleId="ALLCAPS">
    <w:name w:val="ALL CAPS"/>
    <w:basedOn w:val="Normal"/>
    <w:link w:val="ALLCAPSChar"/>
    <w:qFormat/>
    <w:rsid w:val="00F0625F"/>
    <w:rPr>
      <w:rFonts w:eastAsia="Times New Roman"/>
      <w:b/>
      <w:caps/>
    </w:rPr>
  </w:style>
  <w:style w:type="character" w:customStyle="1" w:styleId="ALLCAPSChar">
    <w:name w:val="ALL CAPS Char"/>
    <w:basedOn w:val="DefaultParagraphFont"/>
    <w:link w:val="ALLCAPS"/>
    <w:rsid w:val="00F0625F"/>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F0625F"/>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0625F"/>
    <w:rPr>
      <w:rFonts w:ascii="Calibri" w:eastAsia="Times New Roman" w:hAnsi="Calibri"/>
      <w:b/>
    </w:rPr>
  </w:style>
  <w:style w:type="character" w:customStyle="1" w:styleId="Cites-AuthorDate">
    <w:name w:val="Cites-Author/Date"/>
    <w:rsid w:val="00F0625F"/>
    <w:rPr>
      <w:rFonts w:ascii="Helvetica" w:hAnsi="Helvetica"/>
      <w:b/>
      <w:sz w:val="22"/>
      <w:szCs w:val="24"/>
      <w:u w:val="thick"/>
    </w:rPr>
  </w:style>
  <w:style w:type="paragraph" w:customStyle="1" w:styleId="CiteTag">
    <w:name w:val="Cite/Tag"/>
    <w:basedOn w:val="Normal"/>
    <w:uiPriority w:val="99"/>
    <w:qFormat/>
    <w:rsid w:val="00F0625F"/>
    <w:rPr>
      <w:rFonts w:eastAsia="Cambria"/>
      <w:b/>
    </w:rPr>
  </w:style>
  <w:style w:type="character" w:customStyle="1" w:styleId="m489902567989944824gmail-style13ptbold">
    <w:name w:val="m_489902567989944824gmail-style13ptbold"/>
    <w:basedOn w:val="DefaultParagraphFont"/>
    <w:rsid w:val="00F0625F"/>
  </w:style>
  <w:style w:type="character" w:customStyle="1" w:styleId="m489902567989944824gmail-styleunderline">
    <w:name w:val="m_489902567989944824gmail-styleunderline"/>
    <w:basedOn w:val="DefaultParagraphFont"/>
    <w:rsid w:val="00F0625F"/>
  </w:style>
  <w:style w:type="character" w:customStyle="1" w:styleId="UnderlineCharChar3">
    <w:name w:val="Underline Char Char3"/>
    <w:rsid w:val="00F0625F"/>
    <w:rPr>
      <w:szCs w:val="24"/>
      <w:u w:val="single"/>
      <w:lang w:val="en-US" w:eastAsia="en-US" w:bidi="ar-SA"/>
    </w:rPr>
  </w:style>
  <w:style w:type="character" w:customStyle="1" w:styleId="tl8wme">
    <w:name w:val="tl8wme"/>
    <w:basedOn w:val="DefaultParagraphFont"/>
    <w:rsid w:val="00F0625F"/>
  </w:style>
  <w:style w:type="character" w:customStyle="1" w:styleId="Mention3">
    <w:name w:val="Mention3"/>
    <w:basedOn w:val="DefaultParagraphFont"/>
    <w:uiPriority w:val="99"/>
    <w:semiHidden/>
    <w:unhideWhenUsed/>
    <w:rsid w:val="00F0625F"/>
    <w:rPr>
      <w:color w:val="2B579A"/>
      <w:shd w:val="clear" w:color="auto" w:fill="E6E6E6"/>
    </w:rPr>
  </w:style>
  <w:style w:type="character" w:customStyle="1" w:styleId="m-5251091010484660064gmail-style13ptbold">
    <w:name w:val="m_-5251091010484660064gmail-style13ptbold"/>
    <w:basedOn w:val="DefaultParagraphFont"/>
    <w:rsid w:val="00F0625F"/>
  </w:style>
  <w:style w:type="character" w:customStyle="1" w:styleId="m-5251091010484660064gmail-styleunderline">
    <w:name w:val="m_-5251091010484660064gmail-styleunderline"/>
    <w:basedOn w:val="DefaultParagraphFont"/>
    <w:rsid w:val="00F0625F"/>
  </w:style>
  <w:style w:type="character" w:customStyle="1" w:styleId="tablecaption">
    <w:name w:val="tablecaption"/>
    <w:basedOn w:val="DefaultParagraphFont"/>
    <w:rsid w:val="00F0625F"/>
  </w:style>
  <w:style w:type="character" w:customStyle="1" w:styleId="StyleLatinHelvetica105ptBlack">
    <w:name w:val="Style (Latin) Helvetica 10.5 pt Black"/>
    <w:basedOn w:val="DefaultParagraphFont"/>
    <w:rsid w:val="00F0625F"/>
    <w:rPr>
      <w:rFonts w:ascii="Times New Roman" w:hAnsi="Times New Roman"/>
      <w:color w:val="000000"/>
      <w:sz w:val="21"/>
    </w:rPr>
  </w:style>
  <w:style w:type="character" w:customStyle="1" w:styleId="Quotation">
    <w:name w:val="Quotation"/>
    <w:qFormat/>
    <w:rsid w:val="00F0625F"/>
    <w:rPr>
      <w:rFonts w:ascii="Arial" w:hAnsi="Arial"/>
      <w:b/>
      <w:i/>
      <w:iCs/>
      <w:sz w:val="24"/>
      <w:u w:val="single"/>
    </w:rPr>
  </w:style>
  <w:style w:type="paragraph" w:customStyle="1" w:styleId="DateTime">
    <w:name w:val="DateTime"/>
    <w:basedOn w:val="Normal"/>
    <w:link w:val="DateTimeChar"/>
    <w:autoRedefine/>
    <w:uiPriority w:val="4"/>
    <w:qFormat/>
    <w:rsid w:val="00F0625F"/>
  </w:style>
  <w:style w:type="character" w:customStyle="1" w:styleId="DateTimeChar">
    <w:name w:val="DateTime Char"/>
    <w:basedOn w:val="DefaultParagraphFont"/>
    <w:link w:val="DateTime"/>
    <w:uiPriority w:val="4"/>
    <w:rsid w:val="00F0625F"/>
    <w:rPr>
      <w:rFonts w:ascii="Calibri" w:hAnsi="Calibri"/>
      <w:sz w:val="22"/>
    </w:rPr>
  </w:style>
  <w:style w:type="paragraph" w:customStyle="1" w:styleId="Lecture">
    <w:name w:val="Lecture"/>
    <w:next w:val="BodyText"/>
    <w:link w:val="LectureChar"/>
    <w:autoRedefine/>
    <w:uiPriority w:val="4"/>
    <w:qFormat/>
    <w:rsid w:val="00F0625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0625F"/>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F0625F"/>
  </w:style>
  <w:style w:type="character" w:customStyle="1" w:styleId="m-413333960618644972gmail-styleunderline">
    <w:name w:val="m_-413333960618644972gmail-styleunderline"/>
    <w:basedOn w:val="DefaultParagraphFont"/>
    <w:rsid w:val="00F0625F"/>
  </w:style>
  <w:style w:type="character" w:customStyle="1" w:styleId="m8314098763611656848gmail-stylestylebold12pt">
    <w:name w:val="m_8314098763611656848gmail-stylestylebold12pt"/>
    <w:basedOn w:val="DefaultParagraphFont"/>
    <w:rsid w:val="00F0625F"/>
  </w:style>
  <w:style w:type="character" w:customStyle="1" w:styleId="m8314098763611656848gmail-styleboldunderline">
    <w:name w:val="m_8314098763611656848gmail-styleboldunderline"/>
    <w:basedOn w:val="DefaultParagraphFont"/>
    <w:rsid w:val="00F0625F"/>
  </w:style>
  <w:style w:type="paragraph" w:customStyle="1" w:styleId="Spacer">
    <w:name w:val="Spacer"/>
    <w:basedOn w:val="Heading1"/>
    <w:link w:val="SpacerChar"/>
    <w:autoRedefine/>
    <w:uiPriority w:val="4"/>
    <w:qFormat/>
    <w:rsid w:val="00F0625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0625F"/>
    <w:rPr>
      <w:rFonts w:ascii="Georgia" w:eastAsiaTheme="majorEastAsia" w:hAnsi="Georgia" w:cstheme="majorBidi"/>
      <w:b/>
      <w:bCs/>
      <w:szCs w:val="32"/>
    </w:rPr>
  </w:style>
  <w:style w:type="paragraph" w:customStyle="1" w:styleId="msonormal0">
    <w:name w:val="msonormal"/>
    <w:basedOn w:val="Normal"/>
    <w:rsid w:val="00F0625F"/>
    <w:pPr>
      <w:spacing w:before="100" w:beforeAutospacing="1" w:after="100" w:afterAutospacing="1"/>
    </w:pPr>
    <w:rPr>
      <w:rFonts w:eastAsia="Times New Roman"/>
      <w:sz w:val="24"/>
    </w:rPr>
  </w:style>
  <w:style w:type="paragraph" w:customStyle="1" w:styleId="TxBr41p1">
    <w:name w:val="TxBr_41p1"/>
    <w:basedOn w:val="Normal"/>
    <w:qFormat/>
    <w:rsid w:val="00F0625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0625F"/>
    <w:rPr>
      <w:rFonts w:ascii="Georgia" w:eastAsia="Times New Roman" w:hAnsi="Georgia" w:cs="Arial" w:hint="default"/>
      <w:b/>
      <w:bCs/>
      <w:kern w:val="32"/>
      <w:sz w:val="28"/>
      <w:szCs w:val="32"/>
    </w:rPr>
  </w:style>
  <w:style w:type="character" w:customStyle="1" w:styleId="CiteReal0">
    <w:name w:val="CiteReal"/>
    <w:uiPriority w:val="1"/>
    <w:qFormat/>
    <w:rsid w:val="00F0625F"/>
    <w:rPr>
      <w:rFonts w:ascii="Arial" w:hAnsi="Arial"/>
      <w:b/>
      <w:sz w:val="24"/>
      <w:u w:val="single"/>
    </w:rPr>
  </w:style>
  <w:style w:type="character" w:customStyle="1" w:styleId="dropcap1">
    <w:name w:val="dropcap1"/>
    <w:rsid w:val="00F0625F"/>
  </w:style>
  <w:style w:type="paragraph" w:customStyle="1" w:styleId="Style42">
    <w:name w:val="Style42"/>
    <w:basedOn w:val="Normal"/>
    <w:uiPriority w:val="99"/>
    <w:rsid w:val="00F0625F"/>
    <w:pPr>
      <w:spacing w:line="202" w:lineRule="exact"/>
      <w:jc w:val="both"/>
    </w:pPr>
    <w:rPr>
      <w:rFonts w:ascii="Palatino Linotype" w:hAnsi="Palatino Linotype" w:cs="Palatino Linotype"/>
    </w:rPr>
  </w:style>
  <w:style w:type="character" w:customStyle="1" w:styleId="FontStyle72">
    <w:name w:val="Font Style72"/>
    <w:uiPriority w:val="99"/>
    <w:rsid w:val="00F0625F"/>
    <w:rPr>
      <w:rFonts w:ascii="Cambria" w:hAnsi="Cambria" w:cs="Cambria" w:hint="default"/>
      <w:sz w:val="16"/>
      <w:szCs w:val="16"/>
    </w:rPr>
  </w:style>
  <w:style w:type="character" w:customStyle="1" w:styleId="FontStyle73">
    <w:name w:val="Font Style73"/>
    <w:uiPriority w:val="99"/>
    <w:rsid w:val="00F0625F"/>
    <w:rPr>
      <w:rFonts w:ascii="Cambria" w:hAnsi="Cambria" w:cs="Cambria" w:hint="default"/>
      <w:i/>
      <w:iCs/>
      <w:sz w:val="16"/>
      <w:szCs w:val="16"/>
    </w:rPr>
  </w:style>
  <w:style w:type="character" w:customStyle="1" w:styleId="UnderlinestyleChar20">
    <w:name w:val="Underline style Char2"/>
    <w:rsid w:val="00F0625F"/>
    <w:rPr>
      <w:sz w:val="22"/>
      <w:szCs w:val="24"/>
      <w:u w:val="single"/>
      <w:lang w:val="en-US" w:eastAsia="en-US" w:bidi="ar-SA"/>
    </w:rPr>
  </w:style>
  <w:style w:type="character" w:customStyle="1" w:styleId="FontStyle49">
    <w:name w:val="Font Style49"/>
    <w:uiPriority w:val="99"/>
    <w:rsid w:val="00F0625F"/>
    <w:rPr>
      <w:rFonts w:ascii="Cambria" w:hAnsi="Cambria" w:cs="Cambria"/>
      <w:sz w:val="20"/>
      <w:szCs w:val="20"/>
    </w:rPr>
  </w:style>
  <w:style w:type="character" w:customStyle="1" w:styleId="FontStyle50">
    <w:name w:val="Font Style50"/>
    <w:uiPriority w:val="99"/>
    <w:rsid w:val="00F0625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0625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0625F"/>
    <w:rPr>
      <w:rFonts w:ascii="Cambria" w:eastAsia="Cambria" w:hAnsi="Cambria" w:cs="Cambria"/>
      <w:spacing w:val="-3"/>
      <w:sz w:val="22"/>
      <w:szCs w:val="20"/>
    </w:rPr>
  </w:style>
  <w:style w:type="character" w:customStyle="1" w:styleId="kn">
    <w:name w:val="kn"/>
    <w:basedOn w:val="DefaultParagraphFont"/>
    <w:rsid w:val="00F0625F"/>
  </w:style>
  <w:style w:type="character" w:customStyle="1" w:styleId="StyleStyleUnderlineUnderlineStyleBoldUnderlineIntenseEmphas">
    <w:name w:val="Style Style UnderlineUnderlineStyle Bold UnderlineIntense Emphas..."/>
    <w:basedOn w:val="DefaultParagraphFont"/>
    <w:rsid w:val="00F0625F"/>
    <w:rPr>
      <w:b/>
      <w:bCs/>
      <w:sz w:val="26"/>
      <w:u w:val="single"/>
    </w:rPr>
  </w:style>
  <w:style w:type="character" w:customStyle="1" w:styleId="articoloinside">
    <w:name w:val="articolo_inside"/>
    <w:rsid w:val="00F0625F"/>
  </w:style>
  <w:style w:type="paragraph" w:customStyle="1" w:styleId="pagetools">
    <w:name w:val="pagetools"/>
    <w:basedOn w:val="Normal"/>
    <w:rsid w:val="00F0625F"/>
    <w:pPr>
      <w:spacing w:before="100" w:beforeAutospacing="1" w:after="100" w:afterAutospacing="1"/>
    </w:pPr>
    <w:rPr>
      <w:rFonts w:ascii="Cambria" w:eastAsia="Cambria" w:hAnsi="Cambria"/>
      <w:sz w:val="24"/>
    </w:rPr>
  </w:style>
  <w:style w:type="character" w:customStyle="1" w:styleId="job">
    <w:name w:val="job"/>
    <w:basedOn w:val="DefaultParagraphFont"/>
    <w:rsid w:val="00F0625F"/>
  </w:style>
  <w:style w:type="character" w:customStyle="1" w:styleId="publisher">
    <w:name w:val="publisher"/>
    <w:basedOn w:val="DefaultParagraphFont"/>
    <w:rsid w:val="00F0625F"/>
  </w:style>
  <w:style w:type="character" w:customStyle="1" w:styleId="pubyear">
    <w:name w:val="pubyear"/>
    <w:basedOn w:val="DefaultParagraphFont"/>
    <w:rsid w:val="00F0625F"/>
  </w:style>
  <w:style w:type="character" w:customStyle="1" w:styleId="pubcity">
    <w:name w:val="pubcity"/>
    <w:basedOn w:val="DefaultParagraphFont"/>
    <w:rsid w:val="00F0625F"/>
  </w:style>
  <w:style w:type="paragraph" w:customStyle="1" w:styleId="C-Text">
    <w:name w:val="C-Text"/>
    <w:basedOn w:val="Normal"/>
    <w:rsid w:val="00F0625F"/>
    <w:pPr>
      <w:tabs>
        <w:tab w:val="num" w:pos="720"/>
      </w:tabs>
      <w:ind w:left="720" w:hanging="360"/>
    </w:pPr>
    <w:rPr>
      <w:rFonts w:ascii="Book Antiqua" w:hAnsi="Book Antiqua"/>
      <w:sz w:val="24"/>
    </w:rPr>
  </w:style>
  <w:style w:type="character" w:customStyle="1" w:styleId="ecdate">
    <w:name w:val="ec_date"/>
    <w:basedOn w:val="DefaultParagraphFont"/>
    <w:rsid w:val="00F0625F"/>
    <w:rPr>
      <w:rFonts w:ascii="Symbol" w:hAnsi="Symbol" w:hint="default"/>
      <w:sz w:val="20"/>
      <w:szCs w:val="20"/>
      <w:shd w:val="clear" w:color="auto" w:fill="FFFFFF"/>
    </w:rPr>
  </w:style>
  <w:style w:type="paragraph" w:customStyle="1" w:styleId="ecmsonormal">
    <w:name w:val="ec_msonormal"/>
    <w:basedOn w:val="Normal"/>
    <w:rsid w:val="00F0625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0625F"/>
  </w:style>
  <w:style w:type="character" w:customStyle="1" w:styleId="articleheadline">
    <w:name w:val="articleheadline"/>
    <w:basedOn w:val="DefaultParagraphFont"/>
    <w:rsid w:val="00F0625F"/>
  </w:style>
  <w:style w:type="paragraph" w:customStyle="1" w:styleId="u-intro">
    <w:name w:val="u-intro"/>
    <w:basedOn w:val="Normal"/>
    <w:rsid w:val="00F0625F"/>
    <w:pPr>
      <w:spacing w:before="100" w:beforeAutospacing="1" w:after="100" w:afterAutospacing="1"/>
    </w:pPr>
    <w:rPr>
      <w:rFonts w:ascii="Georgia" w:hAnsi="Georgia"/>
      <w:sz w:val="24"/>
    </w:rPr>
  </w:style>
  <w:style w:type="character" w:customStyle="1" w:styleId="u-byline">
    <w:name w:val="u-byline"/>
    <w:basedOn w:val="DefaultParagraphFont"/>
    <w:rsid w:val="00F0625F"/>
  </w:style>
  <w:style w:type="character" w:customStyle="1" w:styleId="articlebya">
    <w:name w:val="articleby_a"/>
    <w:basedOn w:val="DefaultParagraphFont"/>
    <w:rsid w:val="00F0625F"/>
  </w:style>
  <w:style w:type="character" w:customStyle="1" w:styleId="popupwinby">
    <w:name w:val="popupwinby"/>
    <w:basedOn w:val="DefaultParagraphFont"/>
    <w:rsid w:val="00F0625F"/>
  </w:style>
  <w:style w:type="character" w:customStyle="1" w:styleId="storyheader">
    <w:name w:val="storyheader"/>
    <w:basedOn w:val="DefaultParagraphFont"/>
    <w:rsid w:val="00F0625F"/>
  </w:style>
  <w:style w:type="character" w:customStyle="1" w:styleId="marron">
    <w:name w:val="marron"/>
    <w:basedOn w:val="DefaultParagraphFont"/>
    <w:rsid w:val="00F0625F"/>
  </w:style>
  <w:style w:type="paragraph" w:customStyle="1" w:styleId="StyleNormalWeb10pt">
    <w:name w:val="Style Normal (Web) + 10 pt"/>
    <w:basedOn w:val="NormalWeb"/>
    <w:next w:val="Normal"/>
    <w:rsid w:val="00F0625F"/>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F0625F"/>
    <w:rPr>
      <w:szCs w:val="24"/>
      <w:lang w:val="en-US" w:eastAsia="en-US" w:bidi="ar-SA"/>
    </w:rPr>
  </w:style>
  <w:style w:type="paragraph" w:customStyle="1" w:styleId="TagCiteShells">
    <w:name w:val="Tag/Cite/Shells"/>
    <w:basedOn w:val="Normal"/>
    <w:rsid w:val="00F0625F"/>
    <w:rPr>
      <w:rFonts w:ascii="Georgia" w:hAnsi="Georgia"/>
      <w:b/>
    </w:rPr>
  </w:style>
  <w:style w:type="paragraph" w:customStyle="1" w:styleId="DefinitionTerm">
    <w:name w:val="Definition Term"/>
    <w:basedOn w:val="Normal"/>
    <w:next w:val="Normal"/>
    <w:rsid w:val="00F0625F"/>
    <w:rPr>
      <w:rFonts w:ascii="Georgia" w:hAnsi="Georgia"/>
      <w:snapToGrid w:val="0"/>
      <w:sz w:val="24"/>
    </w:rPr>
  </w:style>
  <w:style w:type="character" w:customStyle="1" w:styleId="Style3CharChar">
    <w:name w:val="Style3 Char Char"/>
    <w:basedOn w:val="DefaultParagraphFont"/>
    <w:rsid w:val="00F0625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0625F"/>
    <w:pPr>
      <w:spacing w:after="60"/>
    </w:pPr>
    <w:rPr>
      <w:rFonts w:ascii="Georgia" w:eastAsia="Segoe UI" w:hAnsi="Georgia" w:cs="Cambria"/>
      <w:caps/>
      <w:sz w:val="20"/>
      <w:lang w:eastAsia="zh-CN"/>
    </w:rPr>
  </w:style>
  <w:style w:type="character" w:customStyle="1" w:styleId="NormalChar0">
    <w:name w:val="Normal Char"/>
    <w:basedOn w:val="DefaultParagraphFont"/>
    <w:rsid w:val="00F0625F"/>
    <w:rPr>
      <w:lang w:eastAsia="en-US"/>
    </w:rPr>
  </w:style>
  <w:style w:type="character" w:customStyle="1" w:styleId="BoldUnderlineChar2">
    <w:name w:val="Bold + Underline Char"/>
    <w:basedOn w:val="DefaultParagraphFont"/>
    <w:rsid w:val="00F0625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0625F"/>
  </w:style>
  <w:style w:type="character" w:customStyle="1" w:styleId="CharacterStyle7">
    <w:name w:val="Character Style 7"/>
    <w:rsid w:val="00F0625F"/>
    <w:rPr>
      <w:rFonts w:ascii="Trebuchet MS" w:hAnsi="Trebuchet MS" w:cs="Trebuchet MS"/>
      <w:sz w:val="20"/>
      <w:szCs w:val="20"/>
      <w:u w:val="single"/>
    </w:rPr>
  </w:style>
  <w:style w:type="character" w:customStyle="1" w:styleId="StyleStyle4Char">
    <w:name w:val="Style Style4 + Char"/>
    <w:basedOn w:val="DefaultParagraphFont"/>
    <w:rsid w:val="00F0625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0625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0625F"/>
    <w:rPr>
      <w:rFonts w:ascii="Symbol" w:hAnsi="Symbol"/>
      <w:sz w:val="21"/>
      <w:szCs w:val="21"/>
      <w:u w:val="thick"/>
    </w:rPr>
  </w:style>
  <w:style w:type="paragraph" w:customStyle="1" w:styleId="Cite8">
    <w:name w:val="Cite8"/>
    <w:basedOn w:val="Normal"/>
    <w:autoRedefine/>
    <w:qFormat/>
    <w:rsid w:val="00F0625F"/>
    <w:rPr>
      <w:rFonts w:ascii="Trebuchet MS" w:eastAsia="Verdana" w:hAnsi="Trebuchet MS" w:cs="Cambria"/>
      <w:sz w:val="16"/>
    </w:rPr>
  </w:style>
  <w:style w:type="paragraph" w:customStyle="1" w:styleId="8font">
    <w:name w:val="8font"/>
    <w:basedOn w:val="Normal"/>
    <w:next w:val="Normal"/>
    <w:autoRedefine/>
    <w:qFormat/>
    <w:rsid w:val="00F0625F"/>
    <w:rPr>
      <w:rFonts w:ascii="Georgia" w:eastAsia="Cambria Math" w:hAnsi="Georgia" w:cs="Cambria"/>
      <w:sz w:val="16"/>
      <w:szCs w:val="16"/>
    </w:rPr>
  </w:style>
  <w:style w:type="paragraph" w:customStyle="1" w:styleId="BoldUnderlineChar20">
    <w:name w:val="BoldUnderline Char2"/>
    <w:link w:val="BoldUnderlineChar2Char"/>
    <w:rsid w:val="00F0625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0625F"/>
    <w:rPr>
      <w:rFonts w:ascii="Times New Roman" w:eastAsia="Times New Roman" w:hAnsi="Times New Roman" w:cs="Times New Roman"/>
      <w:b/>
      <w:sz w:val="20"/>
      <w:u w:val="single"/>
    </w:rPr>
  </w:style>
  <w:style w:type="character" w:customStyle="1" w:styleId="UnderlineCharChar4">
    <w:name w:val="Underline Char Char4"/>
    <w:rsid w:val="00F0625F"/>
    <w:rPr>
      <w:szCs w:val="24"/>
      <w:u w:val="single"/>
      <w:lang w:val="en-US" w:eastAsia="en-US" w:bidi="ar-SA"/>
    </w:rPr>
  </w:style>
  <w:style w:type="character" w:customStyle="1" w:styleId="BoldUnderlineCharChar3">
    <w:name w:val="BoldUnderline Char Char3"/>
    <w:rsid w:val="00F0625F"/>
    <w:rPr>
      <w:b/>
      <w:szCs w:val="24"/>
      <w:u w:val="single"/>
      <w:lang w:val="en-US" w:eastAsia="en-US" w:bidi="ar-SA"/>
    </w:rPr>
  </w:style>
  <w:style w:type="character" w:customStyle="1" w:styleId="BoldUnderlineCharChar2">
    <w:name w:val="BoldUnderline Char Char2"/>
    <w:rsid w:val="00F0625F"/>
    <w:rPr>
      <w:b/>
      <w:szCs w:val="24"/>
      <w:u w:val="single"/>
      <w:lang w:val="en-US" w:eastAsia="en-US" w:bidi="ar-SA"/>
    </w:rPr>
  </w:style>
  <w:style w:type="paragraph" w:customStyle="1" w:styleId="UnderlineCard0">
    <w:name w:val="UnderlineCard"/>
    <w:basedOn w:val="Heading3"/>
    <w:link w:val="UnderlineCardChar0"/>
    <w:qFormat/>
    <w:rsid w:val="00F0625F"/>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F0625F"/>
    <w:rPr>
      <w:rFonts w:ascii="Georgia" w:eastAsia="Calibri" w:hAnsi="Georgia" w:cs="Times New Roman"/>
      <w:sz w:val="20"/>
      <w:szCs w:val="20"/>
      <w:u w:val="single"/>
      <w:lang w:val="x-none" w:eastAsia="x-none"/>
    </w:rPr>
  </w:style>
  <w:style w:type="character" w:customStyle="1" w:styleId="5Notunderlined">
    <w:name w:val="5 Not underlined"/>
    <w:rsid w:val="00F0625F"/>
    <w:rPr>
      <w:rFonts w:ascii="Times New Roman" w:hAnsi="Times New Roman"/>
      <w:sz w:val="16"/>
    </w:rPr>
  </w:style>
  <w:style w:type="character" w:customStyle="1" w:styleId="volume-issue">
    <w:name w:val="volume-issue"/>
    <w:rsid w:val="00F0625F"/>
    <w:rPr>
      <w:rFonts w:cs="Times New Roman"/>
    </w:rPr>
  </w:style>
  <w:style w:type="character" w:customStyle="1" w:styleId="storytext">
    <w:name w:val="storytext"/>
    <w:basedOn w:val="DefaultParagraphFont"/>
    <w:rsid w:val="00F0625F"/>
  </w:style>
  <w:style w:type="character" w:customStyle="1" w:styleId="boldness1">
    <w:name w:val="boldness1"/>
    <w:rsid w:val="00F0625F"/>
  </w:style>
  <w:style w:type="paragraph" w:customStyle="1" w:styleId="Cardd">
    <w:name w:val="Cardd"/>
    <w:basedOn w:val="Normal"/>
    <w:uiPriority w:val="4"/>
    <w:qFormat/>
    <w:rsid w:val="00F0625F"/>
    <w:pPr>
      <w:ind w:left="288" w:right="288"/>
    </w:pPr>
    <w:rPr>
      <w:rFonts w:ascii="Georgia" w:hAnsi="Georgia"/>
    </w:rPr>
  </w:style>
  <w:style w:type="paragraph" w:customStyle="1" w:styleId="document0">
    <w:name w:val="document"/>
    <w:basedOn w:val="Normal"/>
    <w:rsid w:val="00F0625F"/>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0625F"/>
  </w:style>
  <w:style w:type="character" w:customStyle="1" w:styleId="aa">
    <w:name w:val="_"/>
    <w:basedOn w:val="DefaultParagraphFont"/>
    <w:rsid w:val="00F0625F"/>
  </w:style>
  <w:style w:type="paragraph" w:customStyle="1" w:styleId="Shrink6">
    <w:name w:val="Shrink 6"/>
    <w:basedOn w:val="Normal"/>
    <w:qFormat/>
    <w:rsid w:val="00F0625F"/>
    <w:rPr>
      <w:rFonts w:ascii="Georgia" w:eastAsia="Calibri" w:hAnsi="Georgia"/>
      <w:sz w:val="12"/>
    </w:rPr>
  </w:style>
  <w:style w:type="character" w:customStyle="1" w:styleId="messagecontent">
    <w:name w:val="message_content"/>
    <w:rsid w:val="00F0625F"/>
  </w:style>
  <w:style w:type="paragraph" w:customStyle="1" w:styleId="BriefTitleWorks">
    <w:name w:val="Brief Title Works"/>
    <w:basedOn w:val="Heading1"/>
    <w:link w:val="BriefTitleWorksChar"/>
    <w:rsid w:val="00F0625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0625F"/>
    <w:rPr>
      <w:rFonts w:ascii="Georgia" w:eastAsia="Times New Roman" w:hAnsi="Georgia" w:cs="Arial"/>
      <w:b/>
      <w:bCs/>
      <w:kern w:val="32"/>
      <w:szCs w:val="32"/>
      <w:u w:val="single"/>
    </w:rPr>
  </w:style>
  <w:style w:type="character" w:customStyle="1" w:styleId="twelptblackblack1">
    <w:name w:val="twelptblackblack1"/>
    <w:basedOn w:val="DefaultParagraphFont"/>
    <w:rsid w:val="00F0625F"/>
    <w:rPr>
      <w:rFonts w:ascii="Verdana" w:hAnsi="Verdana" w:hint="default"/>
      <w:color w:val="000000"/>
      <w:sz w:val="16"/>
      <w:szCs w:val="16"/>
    </w:rPr>
  </w:style>
  <w:style w:type="character" w:customStyle="1" w:styleId="Heading3CharCharCharChar1">
    <w:name w:val="Heading 3 Char Char Char Char1"/>
    <w:rsid w:val="00F0625F"/>
    <w:rPr>
      <w:rFonts w:cs="Arial"/>
      <w:bCs/>
      <w:szCs w:val="26"/>
      <w:u w:val="single"/>
      <w:lang w:val="en-US" w:eastAsia="en-US" w:bidi="ar-SA"/>
    </w:rPr>
  </w:style>
  <w:style w:type="paragraph" w:customStyle="1" w:styleId="conintrotext">
    <w:name w:val="conintrotext"/>
    <w:basedOn w:val="Normal"/>
    <w:uiPriority w:val="99"/>
    <w:rsid w:val="00F0625F"/>
    <w:pPr>
      <w:spacing w:before="100" w:beforeAutospacing="1" w:after="100" w:afterAutospacing="1"/>
    </w:pPr>
    <w:rPr>
      <w:rFonts w:ascii="Georgia" w:eastAsia="Times New Roman" w:hAnsi="Georgia"/>
      <w:sz w:val="24"/>
    </w:rPr>
  </w:style>
  <w:style w:type="character" w:customStyle="1" w:styleId="comment-body">
    <w:name w:val="comment-body"/>
    <w:rsid w:val="00F0625F"/>
  </w:style>
  <w:style w:type="character" w:customStyle="1" w:styleId="UnderlineCharCharChar1">
    <w:name w:val="Underline Char Char Char1"/>
    <w:rsid w:val="00F0625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0625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0625F"/>
    <w:rPr>
      <w:rFonts w:asciiTheme="minorHAnsi" w:eastAsia="MS Mincho" w:hAnsiTheme="minorHAnsi"/>
      <w:b/>
      <w:sz w:val="24"/>
      <w:u w:val="single"/>
    </w:rPr>
  </w:style>
  <w:style w:type="character" w:customStyle="1" w:styleId="mw-headline">
    <w:name w:val="mw-headline"/>
    <w:rsid w:val="00F0625F"/>
  </w:style>
  <w:style w:type="character" w:customStyle="1" w:styleId="flagicon">
    <w:name w:val="flagicon"/>
    <w:rsid w:val="00F0625F"/>
  </w:style>
  <w:style w:type="paragraph" w:customStyle="1" w:styleId="assert">
    <w:name w:val="assert"/>
    <w:basedOn w:val="Normal"/>
    <w:uiPriority w:val="99"/>
    <w:rsid w:val="00F0625F"/>
    <w:pPr>
      <w:spacing w:before="100" w:beforeAutospacing="1" w:after="100" w:afterAutospacing="1"/>
    </w:pPr>
    <w:rPr>
      <w:rFonts w:ascii="Georgia" w:eastAsia="Times New Roman" w:hAnsi="Georgia"/>
      <w:sz w:val="24"/>
    </w:rPr>
  </w:style>
  <w:style w:type="character" w:customStyle="1" w:styleId="apturelink">
    <w:name w:val="apturelink"/>
    <w:rsid w:val="00F0625F"/>
  </w:style>
  <w:style w:type="character" w:customStyle="1" w:styleId="apturelinkicon">
    <w:name w:val="apturelinkicon"/>
    <w:rsid w:val="00F0625F"/>
  </w:style>
  <w:style w:type="paragraph" w:customStyle="1" w:styleId="Default1">
    <w:name w:val="Default1"/>
    <w:basedOn w:val="Default"/>
    <w:next w:val="Default"/>
    <w:uiPriority w:val="99"/>
    <w:rsid w:val="00F0625F"/>
    <w:rPr>
      <w:color w:val="auto"/>
    </w:rPr>
  </w:style>
  <w:style w:type="paragraph" w:customStyle="1" w:styleId="center">
    <w:name w:val="center"/>
    <w:basedOn w:val="Normal"/>
    <w:uiPriority w:val="99"/>
    <w:rsid w:val="00F0625F"/>
    <w:pPr>
      <w:spacing w:before="100" w:beforeAutospacing="1" w:after="100" w:afterAutospacing="1"/>
    </w:pPr>
    <w:rPr>
      <w:rFonts w:ascii="Georgia" w:eastAsia="Times New Roman" w:hAnsi="Georgia"/>
      <w:sz w:val="24"/>
    </w:rPr>
  </w:style>
  <w:style w:type="character" w:customStyle="1" w:styleId="LittleChar">
    <w:name w:val="Little Char"/>
    <w:link w:val="Little"/>
    <w:rsid w:val="00F0625F"/>
    <w:rPr>
      <w:rFonts w:ascii="Calibri" w:eastAsia="Times New Roman" w:hAnsi="Calibri"/>
      <w:sz w:val="16"/>
    </w:rPr>
  </w:style>
  <w:style w:type="character" w:customStyle="1" w:styleId="UnderlineChar1Char">
    <w:name w:val="Underline Char1 Char"/>
    <w:rsid w:val="00F0625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0625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0625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0625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0625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0625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0625F"/>
    <w:rPr>
      <w:rFonts w:asciiTheme="minorHAnsi" w:eastAsia="MS Mincho" w:hAnsiTheme="minorHAnsi"/>
      <w:b/>
      <w:sz w:val="24"/>
      <w:u w:val="single"/>
    </w:rPr>
  </w:style>
  <w:style w:type="paragraph" w:customStyle="1" w:styleId="CardBody">
    <w:name w:val="Card Body"/>
    <w:basedOn w:val="Normal"/>
    <w:link w:val="CardBodyChar"/>
    <w:rsid w:val="00F0625F"/>
    <w:rPr>
      <w:rFonts w:ascii="Georgia" w:eastAsia="Times New Roman" w:hAnsi="Georgia"/>
      <w:sz w:val="16"/>
    </w:rPr>
  </w:style>
  <w:style w:type="character" w:customStyle="1" w:styleId="CardBodyChar">
    <w:name w:val="Card Body Char"/>
    <w:link w:val="CardBody"/>
    <w:rsid w:val="00F0625F"/>
    <w:rPr>
      <w:rFonts w:ascii="Georgia" w:eastAsia="Times New Roman" w:hAnsi="Georgia"/>
      <w:sz w:val="16"/>
    </w:rPr>
  </w:style>
  <w:style w:type="character" w:customStyle="1" w:styleId="ptitleinside">
    <w:name w:val="p_title_inside"/>
    <w:rsid w:val="00F0625F"/>
  </w:style>
  <w:style w:type="paragraph" w:customStyle="1" w:styleId="StyleBoldandUnderlineChar11ptBorderSinglesolidline">
    <w:name w:val="Style Bold and Underline Char + 11 pt Border: : (Single solid line..."/>
    <w:link w:val="StyleBoldandUnderlineChar11ptBorderSinglesolidlineChar"/>
    <w:rsid w:val="00F0625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0625F"/>
    <w:rPr>
      <w:rFonts w:eastAsia="Times New Roman"/>
      <w:b/>
      <w:bCs/>
      <w:sz w:val="22"/>
      <w:szCs w:val="20"/>
      <w:u w:val="single"/>
      <w:bdr w:val="single" w:sz="4" w:space="0" w:color="auto"/>
    </w:rPr>
  </w:style>
  <w:style w:type="paragraph" w:customStyle="1" w:styleId="Indentation">
    <w:name w:val="Indentation"/>
    <w:basedOn w:val="Normal"/>
    <w:uiPriority w:val="99"/>
    <w:rsid w:val="00F0625F"/>
    <w:pPr>
      <w:ind w:left="288" w:right="288"/>
    </w:pPr>
    <w:rPr>
      <w:rFonts w:ascii="Georgia" w:hAnsi="Georgia"/>
    </w:rPr>
  </w:style>
  <w:style w:type="character" w:customStyle="1" w:styleId="StyleUnderlineCharChar9ptBold">
    <w:name w:val="Style Underline Char Char + 9 pt Bold"/>
    <w:rsid w:val="00F0625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0625F"/>
    <w:rPr>
      <w:rFonts w:ascii="Georgia" w:eastAsia="Times New Roman" w:hAnsi="Georgia"/>
      <w:u w:val="single"/>
    </w:rPr>
  </w:style>
  <w:style w:type="character" w:customStyle="1" w:styleId="StyleStyle4ArialNarrow9ptChar">
    <w:name w:val="Style Style4 + Arial Narrow 9 pt Char"/>
    <w:link w:val="StyleStyle4ArialNarrow9pt"/>
    <w:rsid w:val="00F0625F"/>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0625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0625F"/>
    <w:rPr>
      <w:rFonts w:ascii="Georgia" w:eastAsia="Times New Roman" w:hAnsi="Georgia"/>
      <w:b/>
      <w:bCs/>
      <w:sz w:val="22"/>
      <w:u w:val="single"/>
    </w:rPr>
  </w:style>
  <w:style w:type="character" w:customStyle="1" w:styleId="StyleBoldandUnderlineCharChar29pt">
    <w:name w:val="Style Bold and Underline Char Char2 + 9 pt"/>
    <w:rsid w:val="00F0625F"/>
    <w:rPr>
      <w:rFonts w:ascii="Times New Roman" w:hAnsi="Times New Roman"/>
      <w:b/>
      <w:bCs/>
      <w:noProof w:val="0"/>
      <w:sz w:val="20"/>
      <w:u w:val="single"/>
    </w:rPr>
  </w:style>
  <w:style w:type="character" w:customStyle="1" w:styleId="StyleUnderlineCharChar19pt">
    <w:name w:val="Style Underline Char Char1 + 9 pt"/>
    <w:rsid w:val="00F0625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0625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0625F"/>
    <w:rPr>
      <w:rFonts w:ascii="Georgia" w:eastAsia="Times New Roman" w:hAnsi="Georgia"/>
      <w:b/>
      <w:smallCaps/>
      <w:sz w:val="24"/>
      <w:szCs w:val="24"/>
      <w:u w:val="single"/>
    </w:rPr>
  </w:style>
  <w:style w:type="character" w:customStyle="1" w:styleId="CardTextCharChar">
    <w:name w:val="Card Text Char Char"/>
    <w:rsid w:val="00F0625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0625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0625F"/>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F0625F"/>
    <w:rPr>
      <w:rFonts w:ascii="Times New Roman" w:hAnsi="Times New Roman"/>
      <w:sz w:val="24"/>
      <w:u w:val="single"/>
      <w:bdr w:val="none" w:sz="0" w:space="0" w:color="auto"/>
      <w:shd w:val="clear" w:color="auto" w:fill="auto"/>
    </w:rPr>
  </w:style>
  <w:style w:type="character" w:customStyle="1" w:styleId="FifthChar">
    <w:name w:val="Fifth Char"/>
    <w:link w:val="Fifth"/>
    <w:rsid w:val="00F0625F"/>
    <w:rPr>
      <w:rFonts w:ascii="Arial" w:eastAsia="Calibri" w:hAnsi="Arial"/>
      <w:sz w:val="22"/>
    </w:rPr>
  </w:style>
  <w:style w:type="paragraph" w:customStyle="1" w:styleId="Third">
    <w:name w:val="Third"/>
    <w:basedOn w:val="Normal"/>
    <w:link w:val="ThirdChar"/>
    <w:rsid w:val="00F0625F"/>
    <w:rPr>
      <w:rFonts w:ascii="Georgia" w:eastAsia="Times New Roman" w:hAnsi="Georgia"/>
      <w:b/>
      <w:u w:val="single"/>
      <w:lang w:val="x-none" w:eastAsia="x-none"/>
    </w:rPr>
  </w:style>
  <w:style w:type="character" w:customStyle="1" w:styleId="ThirdChar">
    <w:name w:val="Third Char"/>
    <w:link w:val="Third"/>
    <w:rsid w:val="00F0625F"/>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F0625F"/>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F0625F"/>
  </w:style>
  <w:style w:type="paragraph" w:customStyle="1" w:styleId="DebateUnderlineBoldChar">
    <w:name w:val="Debate Underline Bold Char"/>
    <w:basedOn w:val="Normal"/>
    <w:link w:val="DebateUnderlineBoldCharChar"/>
    <w:rsid w:val="00F0625F"/>
    <w:pPr>
      <w:jc w:val="both"/>
    </w:pPr>
    <w:rPr>
      <w:rFonts w:ascii="Georgia" w:eastAsia="Times New Roman" w:hAnsi="Georgia"/>
      <w:b/>
      <w:u w:val="thick"/>
    </w:rPr>
  </w:style>
  <w:style w:type="character" w:customStyle="1" w:styleId="DebateUnderlineBoldCharChar">
    <w:name w:val="Debate Underline Bold Char Char"/>
    <w:link w:val="DebateUnderlineBoldChar"/>
    <w:rsid w:val="00F0625F"/>
    <w:rPr>
      <w:rFonts w:ascii="Georgia" w:eastAsia="Times New Roman" w:hAnsi="Georgia"/>
      <w:b/>
      <w:sz w:val="22"/>
      <w:u w:val="thick"/>
    </w:rPr>
  </w:style>
  <w:style w:type="character" w:customStyle="1" w:styleId="bloctitlesChar">
    <w:name w:val="bloc titles Char"/>
    <w:link w:val="bloctitles"/>
    <w:rsid w:val="00F0625F"/>
    <w:rPr>
      <w:rFonts w:ascii="Calibri" w:eastAsia="Malgun Gothic" w:hAnsi="Calibri" w:cs="Arial"/>
      <w:b/>
      <w:kern w:val="32"/>
      <w:sz w:val="32"/>
      <w:szCs w:val="32"/>
      <w:u w:val="single"/>
    </w:rPr>
  </w:style>
  <w:style w:type="paragraph" w:customStyle="1" w:styleId="CiteSmallText">
    <w:name w:val="Cite Small Text"/>
    <w:basedOn w:val="Normal"/>
    <w:uiPriority w:val="99"/>
    <w:rsid w:val="00F0625F"/>
    <w:pPr>
      <w:widowControl w:val="0"/>
      <w:spacing w:after="200"/>
    </w:pPr>
    <w:rPr>
      <w:rFonts w:ascii="Helvetica Neue" w:hAnsi="Helvetica Neue"/>
      <w:b/>
      <w:sz w:val="18"/>
    </w:rPr>
  </w:style>
  <w:style w:type="character" w:customStyle="1" w:styleId="3TagCite">
    <w:name w:val="3 Tag/Cite"/>
    <w:rsid w:val="00F0625F"/>
    <w:rPr>
      <w:rFonts w:ascii="Times New Roman" w:hAnsi="Times New Roman"/>
      <w:b/>
    </w:rPr>
  </w:style>
  <w:style w:type="character" w:customStyle="1" w:styleId="4Qualifications">
    <w:name w:val="4 Qualifications"/>
    <w:rsid w:val="00F0625F"/>
    <w:rPr>
      <w:rFonts w:ascii="Times New Roman" w:hAnsi="Times New Roman"/>
      <w:sz w:val="19"/>
    </w:rPr>
  </w:style>
  <w:style w:type="character" w:customStyle="1" w:styleId="6Underlined">
    <w:name w:val="6 Underlined"/>
    <w:rsid w:val="00F0625F"/>
    <w:rPr>
      <w:rFonts w:ascii="Times New Roman" w:hAnsi="Times New Roman"/>
      <w:b/>
      <w:sz w:val="21"/>
      <w:u w:val="single"/>
    </w:rPr>
  </w:style>
  <w:style w:type="paragraph" w:customStyle="1" w:styleId="Cards1CharChar">
    <w:name w:val="Cards1 Char Char"/>
    <w:basedOn w:val="Normal"/>
    <w:link w:val="Cards1CharCharChar"/>
    <w:rsid w:val="00F0625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0625F"/>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F0625F"/>
    <w:rPr>
      <w:rFonts w:asciiTheme="minorHAnsi" w:hAnsiTheme="minorHAnsi"/>
      <w:sz w:val="24"/>
      <w:u w:val="single"/>
    </w:rPr>
  </w:style>
  <w:style w:type="character" w:customStyle="1" w:styleId="CitesCharCharChar">
    <w:name w:val="Cites Char Char Char"/>
    <w:rsid w:val="00F0625F"/>
    <w:rPr>
      <w:rFonts w:ascii="Times New Roman" w:eastAsia="Times New Roman" w:hAnsi="Times New Roman" w:cs="Times New Roman"/>
      <w:sz w:val="20"/>
      <w:szCs w:val="24"/>
    </w:rPr>
  </w:style>
  <w:style w:type="character" w:customStyle="1" w:styleId="nohighlighting">
    <w:name w:val="no highlighting"/>
    <w:rsid w:val="00F0625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0625F"/>
    <w:rPr>
      <w:rFonts w:ascii="Cambria" w:hAnsi="Cambria" w:hint="default"/>
      <w:sz w:val="21"/>
      <w:u w:val="single"/>
    </w:rPr>
  </w:style>
  <w:style w:type="paragraph" w:customStyle="1" w:styleId="Swag">
    <w:name w:val="Swag"/>
    <w:basedOn w:val="Normal"/>
    <w:link w:val="SwagChar"/>
    <w:qFormat/>
    <w:rsid w:val="00F0625F"/>
    <w:rPr>
      <w:rFonts w:ascii="Georgia" w:hAnsi="Georgia"/>
      <w:color w:val="0000FF"/>
      <w:sz w:val="12"/>
      <w:u w:val="single"/>
    </w:rPr>
  </w:style>
  <w:style w:type="character" w:customStyle="1" w:styleId="SwagChar">
    <w:name w:val="Swag Char"/>
    <w:link w:val="Swag"/>
    <w:rsid w:val="00F0625F"/>
    <w:rPr>
      <w:rFonts w:ascii="Georgia" w:hAnsi="Georgia"/>
      <w:color w:val="0000FF"/>
      <w:sz w:val="12"/>
      <w:u w:val="single"/>
    </w:rPr>
  </w:style>
  <w:style w:type="paragraph" w:customStyle="1" w:styleId="StyleUnderlineTimesNewRoman1">
    <w:name w:val="Style Underline + Times New Roman1"/>
    <w:link w:val="StyleUnderlineTimesNewRoman1Char"/>
    <w:rsid w:val="00F0625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0625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0625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0625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0625F"/>
    <w:rPr>
      <w:rFonts w:eastAsia="MS Mincho"/>
    </w:rPr>
  </w:style>
  <w:style w:type="character" w:customStyle="1" w:styleId="StyleStyleCardTextLeft-075Right0Char">
    <w:name w:val="Style Style Card Text + Left:  -0.75&quot; + Right:  0&quot; Char"/>
    <w:link w:val="StyleStyleCardTextLeft-075Right0"/>
    <w:rsid w:val="00F0625F"/>
    <w:rPr>
      <w:rFonts w:ascii="Calibri" w:eastAsia="MS Mincho" w:hAnsi="Calibri"/>
      <w:sz w:val="22"/>
    </w:rPr>
  </w:style>
  <w:style w:type="character" w:customStyle="1" w:styleId="CharChar61">
    <w:name w:val="Char Char61"/>
    <w:rsid w:val="00F0625F"/>
    <w:rPr>
      <w:rFonts w:cs="Arial"/>
      <w:bCs/>
      <w:sz w:val="16"/>
      <w:szCs w:val="26"/>
      <w:lang w:val="en-US" w:eastAsia="en-US" w:bidi="ar-SA"/>
    </w:rPr>
  </w:style>
  <w:style w:type="character" w:customStyle="1" w:styleId="ListBulletChar">
    <w:name w:val="List Bullet Char"/>
    <w:link w:val="ListBullet"/>
    <w:uiPriority w:val="99"/>
    <w:rsid w:val="00F0625F"/>
    <w:rPr>
      <w:rFonts w:ascii="Calibri" w:eastAsia="Calibri" w:hAnsi="Calibri"/>
      <w:sz w:val="22"/>
    </w:rPr>
  </w:style>
  <w:style w:type="paragraph" w:customStyle="1" w:styleId="subhead10">
    <w:name w:val="subhead1"/>
    <w:basedOn w:val="Normal"/>
    <w:uiPriority w:val="99"/>
    <w:rsid w:val="00F0625F"/>
    <w:pPr>
      <w:spacing w:before="100" w:beforeAutospacing="1" w:after="100" w:afterAutospacing="1"/>
    </w:pPr>
    <w:rPr>
      <w:rFonts w:ascii="Georgia" w:eastAsia="Times New Roman" w:hAnsi="Georgia"/>
      <w:sz w:val="24"/>
    </w:rPr>
  </w:style>
  <w:style w:type="character" w:customStyle="1" w:styleId="styledate0">
    <w:name w:val="styledate"/>
    <w:rsid w:val="00F0625F"/>
  </w:style>
  <w:style w:type="character" w:customStyle="1" w:styleId="BoldandUnderlineChar1">
    <w:name w:val="Bold and Underline Char1"/>
    <w:rsid w:val="00F0625F"/>
    <w:rPr>
      <w:b/>
      <w:szCs w:val="24"/>
      <w:u w:val="single"/>
      <w:lang w:val="en-US" w:eastAsia="en-US" w:bidi="ar-SA"/>
    </w:rPr>
  </w:style>
  <w:style w:type="character" w:customStyle="1" w:styleId="BoldandUnderlineChar1Char2">
    <w:name w:val="Bold and Underline Char1 Char2"/>
    <w:rsid w:val="00F0625F"/>
    <w:rPr>
      <w:b/>
      <w:szCs w:val="24"/>
      <w:u w:val="single"/>
      <w:lang w:val="en-US" w:eastAsia="en-US" w:bidi="ar-SA"/>
    </w:rPr>
  </w:style>
  <w:style w:type="character" w:customStyle="1" w:styleId="BoldandUnderlineCharChar1">
    <w:name w:val="Bold and Underline Char Char1"/>
    <w:rsid w:val="00F0625F"/>
    <w:rPr>
      <w:b/>
      <w:szCs w:val="24"/>
      <w:u w:val="single"/>
      <w:lang w:val="en-US" w:eastAsia="en-US" w:bidi="ar-SA"/>
    </w:rPr>
  </w:style>
  <w:style w:type="character" w:customStyle="1" w:styleId="BoldandUnderlineChar6">
    <w:name w:val="Bold and Underline Char6"/>
    <w:rsid w:val="00F0625F"/>
    <w:rPr>
      <w:b/>
      <w:szCs w:val="24"/>
      <w:u w:val="single"/>
      <w:lang w:val="en-US" w:eastAsia="en-US" w:bidi="ar-SA"/>
    </w:rPr>
  </w:style>
  <w:style w:type="paragraph" w:customStyle="1" w:styleId="abstract">
    <w:name w:val="abstract"/>
    <w:basedOn w:val="Normal"/>
    <w:uiPriority w:val="99"/>
    <w:rsid w:val="00F0625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0625F"/>
    <w:rPr>
      <w:rFonts w:ascii="Georgia" w:eastAsia="Times New Roman" w:hAnsi="Georgia"/>
      <w:b/>
      <w:bCs/>
      <w:u w:val="single"/>
    </w:rPr>
  </w:style>
  <w:style w:type="character" w:customStyle="1" w:styleId="StyleUnderlineChar11ptBold2Char">
    <w:name w:val="Style Underline Char + 11 pt Bold2 Char"/>
    <w:link w:val="StyleUnderlineChar11ptBold2"/>
    <w:rsid w:val="00F0625F"/>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F0625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0625F"/>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0625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0625F"/>
    <w:rPr>
      <w:rFonts w:ascii="Georgia" w:eastAsia="Times New Roman" w:hAnsi="Georgia"/>
      <w:sz w:val="22"/>
      <w:u w:val="single"/>
    </w:rPr>
  </w:style>
  <w:style w:type="character" w:customStyle="1" w:styleId="style13">
    <w:name w:val="style1"/>
    <w:rsid w:val="00F0625F"/>
  </w:style>
  <w:style w:type="character" w:customStyle="1" w:styleId="pmtermsel">
    <w:name w:val="pmtermsel"/>
    <w:rsid w:val="00F0625F"/>
  </w:style>
  <w:style w:type="character" w:customStyle="1" w:styleId="showipapr">
    <w:name w:val="show_ipapr"/>
    <w:rsid w:val="00F0625F"/>
  </w:style>
  <w:style w:type="character" w:customStyle="1" w:styleId="dnindex">
    <w:name w:val="dnindex"/>
    <w:rsid w:val="00F0625F"/>
  </w:style>
  <w:style w:type="character" w:customStyle="1" w:styleId="23">
    <w:name w:val="23"/>
    <w:rsid w:val="00F0625F"/>
    <w:rPr>
      <w:rFonts w:ascii="Times New Roman" w:hAnsi="Times New Roman" w:cs="Arial"/>
      <w:bCs/>
      <w:sz w:val="20"/>
      <w:u w:val="single"/>
      <w:lang w:val="en-US" w:eastAsia="en-US" w:bidi="ar-SA"/>
    </w:rPr>
  </w:style>
  <w:style w:type="character" w:customStyle="1" w:styleId="33">
    <w:name w:val="33"/>
    <w:rsid w:val="00F0625F"/>
    <w:rPr>
      <w:rFonts w:ascii="Times New Roman" w:hAnsi="Times New Roman" w:cs="Arial"/>
      <w:b/>
      <w:bCs/>
      <w:sz w:val="20"/>
      <w:u w:val="single"/>
      <w:lang w:val="en-US" w:eastAsia="en-US" w:bidi="ar-SA"/>
    </w:rPr>
  </w:style>
  <w:style w:type="character" w:customStyle="1" w:styleId="55">
    <w:name w:val="55"/>
    <w:rsid w:val="00F0625F"/>
    <w:rPr>
      <w:rFonts w:cs="Arial"/>
      <w:bCs/>
      <w:sz w:val="20"/>
      <w:u w:val="single"/>
      <w:lang w:val="en-US" w:eastAsia="en-US" w:bidi="ar-SA"/>
    </w:rPr>
  </w:style>
  <w:style w:type="character" w:customStyle="1" w:styleId="authoraffil">
    <w:name w:val="authoraffil"/>
    <w:rsid w:val="00F0625F"/>
  </w:style>
  <w:style w:type="character" w:customStyle="1" w:styleId="CharChar8">
    <w:name w:val="Char Char8"/>
    <w:rsid w:val="00F0625F"/>
    <w:rPr>
      <w:rFonts w:ascii="Georgia" w:eastAsia="Times New Roman" w:hAnsi="Georgia"/>
      <w:b/>
      <w:bCs/>
      <w:sz w:val="30"/>
      <w:szCs w:val="28"/>
      <w:u w:val="single"/>
    </w:rPr>
  </w:style>
  <w:style w:type="character" w:customStyle="1" w:styleId="FontStyle13">
    <w:name w:val="Font Style13"/>
    <w:uiPriority w:val="99"/>
    <w:rsid w:val="00F0625F"/>
    <w:rPr>
      <w:rFonts w:ascii="Constantia" w:hAnsi="Constantia" w:cs="Constantia"/>
      <w:sz w:val="18"/>
      <w:szCs w:val="18"/>
    </w:rPr>
  </w:style>
  <w:style w:type="character" w:customStyle="1" w:styleId="TagsCharCharCharChar">
    <w:name w:val="Tags Char Char Char Char"/>
    <w:rsid w:val="00F0625F"/>
    <w:rPr>
      <w:rFonts w:ascii="Times New Roman" w:eastAsia="Times New Roman" w:hAnsi="Times New Roman" w:cs="Times New Roman"/>
      <w:b/>
      <w:sz w:val="24"/>
      <w:szCs w:val="24"/>
    </w:rPr>
  </w:style>
  <w:style w:type="character" w:customStyle="1" w:styleId="Citation1Char">
    <w:name w:val="Citation1 Char"/>
    <w:link w:val="Citation10"/>
    <w:locked/>
    <w:rsid w:val="00F0625F"/>
    <w:rPr>
      <w:rFonts w:ascii="Georgia" w:hAnsi="Georgia"/>
      <w:b/>
      <w:u w:val="single"/>
    </w:rPr>
  </w:style>
  <w:style w:type="paragraph" w:customStyle="1" w:styleId="Citation10">
    <w:name w:val="Citation1"/>
    <w:basedOn w:val="Normal"/>
    <w:link w:val="Citation1Char"/>
    <w:qFormat/>
    <w:rsid w:val="00F0625F"/>
    <w:rPr>
      <w:rFonts w:ascii="Georgia" w:hAnsi="Georgia"/>
      <w:b/>
      <w:sz w:val="24"/>
      <w:u w:val="single"/>
    </w:rPr>
  </w:style>
  <w:style w:type="character" w:customStyle="1" w:styleId="TaglineChar">
    <w:name w:val="Tagline Char"/>
    <w:link w:val="Tagline2"/>
    <w:locked/>
    <w:rsid w:val="00F0625F"/>
    <w:rPr>
      <w:rFonts w:ascii="Georgia" w:hAnsi="Georgia"/>
      <w:b/>
    </w:rPr>
  </w:style>
  <w:style w:type="paragraph" w:customStyle="1" w:styleId="Tagline2">
    <w:name w:val="Tagline"/>
    <w:basedOn w:val="Normal"/>
    <w:link w:val="TaglineChar"/>
    <w:qFormat/>
    <w:rsid w:val="00F0625F"/>
    <w:rPr>
      <w:rFonts w:ascii="Georgia" w:hAnsi="Georgia"/>
      <w:b/>
      <w:sz w:val="24"/>
    </w:rPr>
  </w:style>
  <w:style w:type="paragraph" w:customStyle="1" w:styleId="StyleLeft021">
    <w:name w:val="Style Left:  0.2&quot;1"/>
    <w:basedOn w:val="Normal"/>
    <w:uiPriority w:val="99"/>
    <w:rsid w:val="00F0625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0625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0625F"/>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0625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0625F"/>
    <w:rPr>
      <w:rFonts w:ascii="Georgia" w:eastAsia="Times New Roman" w:hAnsi="Georgia"/>
      <w:sz w:val="22"/>
      <w:u w:val="single"/>
      <w:bdr w:val="single" w:sz="4" w:space="0" w:color="auto"/>
    </w:rPr>
  </w:style>
  <w:style w:type="character" w:customStyle="1" w:styleId="boldcitationChar">
    <w:name w:val="bold citation Char"/>
    <w:rsid w:val="00F0625F"/>
    <w:rPr>
      <w:rFonts w:ascii="Arial" w:hAnsi="Arial"/>
      <w:b/>
      <w:sz w:val="28"/>
      <w:szCs w:val="24"/>
      <w:u w:val="thick"/>
      <w:lang w:val="en-US" w:eastAsia="en-US" w:bidi="ar-SA"/>
    </w:rPr>
  </w:style>
  <w:style w:type="paragraph" w:customStyle="1" w:styleId="BlockTitle20">
    <w:name w:val="Block Title #2"/>
    <w:basedOn w:val="Normal"/>
    <w:uiPriority w:val="99"/>
    <w:rsid w:val="00F0625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0625F"/>
    <w:rPr>
      <w:rFonts w:ascii="Georgia" w:hAnsi="Georgia"/>
      <w:b/>
    </w:rPr>
  </w:style>
  <w:style w:type="character" w:customStyle="1" w:styleId="BoldunderlineChar3">
    <w:name w:val="Bold/underline Char"/>
    <w:rsid w:val="00F0625F"/>
    <w:rPr>
      <w:rFonts w:eastAsia="SimSun"/>
      <w:b/>
      <w:noProof w:val="0"/>
      <w:sz w:val="24"/>
      <w:szCs w:val="24"/>
      <w:u w:val="single"/>
      <w:lang w:val="en-US" w:eastAsia="zh-CN" w:bidi="ar-SA"/>
    </w:rPr>
  </w:style>
  <w:style w:type="character" w:customStyle="1" w:styleId="underlinetextchar0">
    <w:name w:val="underlinetextchar"/>
    <w:rsid w:val="00F0625F"/>
  </w:style>
  <w:style w:type="character" w:customStyle="1" w:styleId="boldciteChar1">
    <w:name w:val="bold cite Char1"/>
    <w:rsid w:val="00F0625F"/>
    <w:rPr>
      <w:b/>
      <w:sz w:val="28"/>
      <w:u w:val="thick" w:color="000000"/>
    </w:rPr>
  </w:style>
  <w:style w:type="character" w:customStyle="1" w:styleId="tagCharCharChar1">
    <w:name w:val="tag Char Char Char1"/>
    <w:rsid w:val="00F0625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0625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0625F"/>
    <w:rPr>
      <w:rFonts w:ascii="Times New Roman" w:hAnsi="Times New Roman" w:cs="Times New Roman"/>
      <w:sz w:val="18"/>
      <w:szCs w:val="18"/>
    </w:rPr>
  </w:style>
  <w:style w:type="character" w:customStyle="1" w:styleId="bylines">
    <w:name w:val="bylines"/>
    <w:basedOn w:val="DefaultParagraphFont"/>
    <w:rsid w:val="00F0625F"/>
  </w:style>
  <w:style w:type="character" w:customStyle="1" w:styleId="StyleStyleBoldUnderlineUnderlineIntenseEmphasis1apple-style-2">
    <w:name w:val="Style Style Bold UnderlineUnderlineIntense Emphasis1apple-style-...2"/>
    <w:basedOn w:val="DefaultParagraphFont"/>
    <w:rsid w:val="00F0625F"/>
    <w:rPr>
      <w:b w:val="0"/>
      <w:bCs/>
      <w:sz w:val="22"/>
      <w:u w:val="single"/>
    </w:rPr>
  </w:style>
  <w:style w:type="character" w:customStyle="1" w:styleId="FontStyle57">
    <w:name w:val="Font Style57"/>
    <w:rsid w:val="00F0625F"/>
    <w:rPr>
      <w:rFonts w:ascii="Georgia" w:hAnsi="Georgia" w:cs="Georgia"/>
      <w:b/>
      <w:bCs/>
      <w:sz w:val="14"/>
      <w:szCs w:val="14"/>
    </w:rPr>
  </w:style>
  <w:style w:type="character" w:customStyle="1" w:styleId="FontStyle89">
    <w:name w:val="Font Style89"/>
    <w:rsid w:val="00F0625F"/>
    <w:rPr>
      <w:rFonts w:ascii="Times New Roman" w:hAnsi="Times New Roman" w:cs="Times New Roman"/>
      <w:b/>
      <w:bCs/>
      <w:smallCaps/>
      <w:spacing w:val="40"/>
      <w:sz w:val="16"/>
      <w:szCs w:val="16"/>
    </w:rPr>
  </w:style>
  <w:style w:type="character" w:customStyle="1" w:styleId="style3Char0">
    <w:name w:val="style 3 Char"/>
    <w:rsid w:val="00F0625F"/>
    <w:rPr>
      <w:sz w:val="18"/>
      <w:szCs w:val="24"/>
      <w:lang w:val="en-US" w:eastAsia="en-US" w:bidi="ar-SA"/>
    </w:rPr>
  </w:style>
  <w:style w:type="paragraph" w:customStyle="1" w:styleId="003Cite">
    <w:name w:val="003Cite"/>
    <w:basedOn w:val="Normal"/>
    <w:qFormat/>
    <w:rsid w:val="00F0625F"/>
    <w:rPr>
      <w:rFonts w:eastAsia="Calibri"/>
      <w:sz w:val="16"/>
      <w:szCs w:val="16"/>
    </w:rPr>
  </w:style>
  <w:style w:type="paragraph" w:customStyle="1" w:styleId="NormalBold">
    <w:name w:val="Normal + Bold"/>
    <w:aliases w:val="Double Underline"/>
    <w:basedOn w:val="Normal"/>
    <w:link w:val="NormalBoldChar"/>
    <w:rsid w:val="00F0625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0625F"/>
    <w:rPr>
      <w:rFonts w:ascii="Georgia" w:hAnsi="Georgia"/>
      <w:b/>
      <w:color w:val="000000"/>
      <w:sz w:val="22"/>
      <w:u w:val="single"/>
    </w:rPr>
  </w:style>
  <w:style w:type="character" w:customStyle="1" w:styleId="BlockHeadingsChar1">
    <w:name w:val="Block Headings Char1"/>
    <w:rsid w:val="00F0625F"/>
    <w:rPr>
      <w:b/>
      <w:caps/>
    </w:rPr>
  </w:style>
  <w:style w:type="character" w:customStyle="1" w:styleId="FontStyle170">
    <w:name w:val="Font Style170"/>
    <w:uiPriority w:val="99"/>
    <w:rsid w:val="00F0625F"/>
    <w:rPr>
      <w:rFonts w:ascii="Bookman Old Style" w:hAnsi="Bookman Old Style" w:cs="Bookman Old Style"/>
      <w:sz w:val="16"/>
      <w:szCs w:val="16"/>
    </w:rPr>
  </w:style>
  <w:style w:type="character" w:customStyle="1" w:styleId="FontStyle17">
    <w:name w:val="Font Style17"/>
    <w:uiPriority w:val="99"/>
    <w:rsid w:val="00F0625F"/>
    <w:rPr>
      <w:rFonts w:ascii="Book Antiqua" w:hAnsi="Book Antiqua" w:cs="Book Antiqua"/>
      <w:i/>
      <w:iCs/>
      <w:spacing w:val="10"/>
      <w:sz w:val="22"/>
      <w:szCs w:val="22"/>
    </w:rPr>
  </w:style>
  <w:style w:type="paragraph" w:customStyle="1" w:styleId="cardbody0">
    <w:name w:val="cardbody"/>
    <w:basedOn w:val="Normal"/>
    <w:rsid w:val="00F0625F"/>
    <w:pPr>
      <w:spacing w:before="100" w:beforeAutospacing="1" w:after="100" w:afterAutospacing="1"/>
    </w:pPr>
  </w:style>
  <w:style w:type="paragraph" w:customStyle="1" w:styleId="vd">
    <w:name w:val="vd"/>
    <w:basedOn w:val="Normal"/>
    <w:rsid w:val="00F0625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customXml" Target="../customXml/item3.xml"/><Relationship Id="rId21" Type="http://schemas.openxmlformats.org/officeDocument/2006/relationships/hyperlink" Target="https://cneos.jpl.nasa.gov/ca/" TargetMode="External"/><Relationship Id="rId7" Type="http://schemas.openxmlformats.org/officeDocument/2006/relationships/settings" Target="settings.xm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hyperlink" Target="https://www.gwern.net/docs/philosophy/ethics/2007-green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 Id="rId30"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17227</Words>
  <Characters>98197</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2022-04-11T21:36:00Z</dcterms:created>
  <dcterms:modified xsi:type="dcterms:W3CDTF">2022-04-11T21:41:00Z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