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FD7A16" w14:textId="77777777" w:rsidR="000B6083" w:rsidRDefault="000B6083" w:rsidP="000B6083">
      <w:pPr>
        <w:pStyle w:val="Heading2"/>
      </w:pPr>
      <w:r>
        <w:t>1AC – Nano Nagle</w:t>
      </w:r>
    </w:p>
    <w:p w14:paraId="56416DA4" w14:textId="77777777" w:rsidR="000B6083" w:rsidRPr="00E85B08" w:rsidRDefault="000B6083" w:rsidP="000B6083">
      <w:pPr>
        <w:pStyle w:val="Heading3"/>
      </w:pPr>
      <w:r>
        <w:t xml:space="preserve">Advantage </w:t>
      </w:r>
    </w:p>
    <w:p w14:paraId="271809A4" w14:textId="77777777" w:rsidR="000B6083" w:rsidRDefault="000B6083" w:rsidP="000B6083">
      <w:pPr>
        <w:pStyle w:val="Heading4"/>
      </w:pPr>
      <w:r w:rsidRPr="002449F6">
        <w:t>Plan: The member nations of the World Trade Organization ought to reduce intellectual property protections for emergency use listing medicines during public health emergencies of international concern.</w:t>
      </w:r>
    </w:p>
    <w:p w14:paraId="6036A2FB" w14:textId="77777777" w:rsidR="000B6083" w:rsidRDefault="000B6083" w:rsidP="000B6083">
      <w:pPr>
        <w:pStyle w:val="Heading4"/>
      </w:pPr>
      <w:r>
        <w:t xml:space="preserve">1] The intellectual property system is </w:t>
      </w:r>
      <w:r>
        <w:rPr>
          <w:u w:val="single"/>
        </w:rPr>
        <w:t>fundamentally</w:t>
      </w:r>
      <w:r>
        <w:t xml:space="preserve"> mismatched with </w:t>
      </w:r>
      <w:r>
        <w:rPr>
          <w:u w:val="single"/>
        </w:rPr>
        <w:t>emergency</w:t>
      </w:r>
      <w:r>
        <w:t xml:space="preserve"> pandemic conditions. Ensuring we are ready for next time is </w:t>
      </w:r>
      <w:r>
        <w:rPr>
          <w:u w:val="single"/>
        </w:rPr>
        <w:t>vital</w:t>
      </w:r>
      <w:r>
        <w:t xml:space="preserve"> </w:t>
      </w:r>
    </w:p>
    <w:p w14:paraId="2B175F30" w14:textId="77777777" w:rsidR="000B6083" w:rsidRPr="00F42EA0" w:rsidRDefault="000B6083" w:rsidP="000B6083">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3AAB6C69" w14:textId="77777777" w:rsidR="000B6083" w:rsidRPr="007016DC" w:rsidRDefault="000B6083" w:rsidP="000B6083">
      <w:pPr>
        <w:rPr>
          <w:sz w:val="16"/>
        </w:rPr>
      </w:pPr>
      <w:r w:rsidRPr="007016DC">
        <w:rPr>
          <w:sz w:val="16"/>
        </w:rPr>
        <w:t xml:space="preserve">Although focusing on these immediate constraints is vital, we cannot confine our attention to the short term. First of all, </w:t>
      </w:r>
      <w:r w:rsidRPr="00A1792A">
        <w:rPr>
          <w:sz w:val="16"/>
        </w:rPr>
        <w:t xml:space="preserve">the </w:t>
      </w:r>
      <w:r w:rsidRPr="00A1792A">
        <w:rPr>
          <w:rStyle w:val="Emphasis"/>
        </w:rPr>
        <w:t>COVID</w:t>
      </w:r>
      <w:r w:rsidRPr="00A1792A">
        <w:rPr>
          <w:sz w:val="16"/>
        </w:rPr>
        <w:t xml:space="preserve">-19 pandemic </w:t>
      </w:r>
      <w:r w:rsidRPr="00A1792A">
        <w:rPr>
          <w:rStyle w:val="StyleUnderline"/>
        </w:rPr>
        <w:t>is</w:t>
      </w:r>
      <w:r w:rsidRPr="00A1792A">
        <w:rPr>
          <w:sz w:val="16"/>
        </w:rPr>
        <w:t xml:space="preserve"> </w:t>
      </w:r>
      <w:r w:rsidRPr="00A1792A">
        <w:rPr>
          <w:rStyle w:val="Emphasis"/>
        </w:rPr>
        <w:t>far from over</w:t>
      </w:r>
      <w:r w:rsidRPr="00A1792A">
        <w:rPr>
          <w:sz w:val="16"/>
        </w:rPr>
        <w:t xml:space="preserve">. Although </w:t>
      </w:r>
      <w:r w:rsidRPr="00A1792A">
        <w:rPr>
          <w:rStyle w:val="StyleUnderline"/>
        </w:rPr>
        <w:t xml:space="preserve">Americans can now see the light at the </w:t>
      </w:r>
      <w:r w:rsidRPr="00A1792A">
        <w:rPr>
          <w:rStyle w:val="Emphasis"/>
        </w:rPr>
        <w:t>end of the tunnel</w:t>
      </w:r>
      <w:r w:rsidRPr="00A1792A">
        <w:rPr>
          <w:sz w:val="16"/>
        </w:rPr>
        <w:t xml:space="preserve"> </w:t>
      </w:r>
      <w:r w:rsidRPr="00A1792A">
        <w:rPr>
          <w:rStyle w:val="StyleUnderline"/>
        </w:rPr>
        <w:t xml:space="preserve">thanks to the rapid rollout of </w:t>
      </w:r>
      <w:r w:rsidRPr="00CF563F">
        <w:rPr>
          <w:rStyle w:val="Emphasis"/>
        </w:rPr>
        <w:t>vaccines</w:t>
      </w:r>
      <w:r w:rsidRPr="00CF563F">
        <w:rPr>
          <w:sz w:val="16"/>
        </w:rPr>
        <w:t xml:space="preserve">, </w:t>
      </w:r>
      <w:r w:rsidRPr="00CF563F">
        <w:rPr>
          <w:rStyle w:val="StyleUnderline"/>
        </w:rPr>
        <w:t xml:space="preserve">most of the world isn’t so lucky. </w:t>
      </w:r>
      <w:r w:rsidRPr="00A1792A">
        <w:rPr>
          <w:rStyle w:val="StyleUnderline"/>
        </w:rPr>
        <w:t xml:space="preserve">The </w:t>
      </w:r>
      <w:r w:rsidRPr="00E137C4">
        <w:rPr>
          <w:rStyle w:val="StyleUnderline"/>
          <w:highlight w:val="cyan"/>
        </w:rPr>
        <w:t xml:space="preserve">virus </w:t>
      </w:r>
      <w:r w:rsidRPr="00A1792A">
        <w:rPr>
          <w:rStyle w:val="StyleUnderline"/>
        </w:rPr>
        <w:t>is</w:t>
      </w:r>
      <w:r w:rsidRPr="007016DC">
        <w:rPr>
          <w:sz w:val="16"/>
        </w:rPr>
        <w:t xml:space="preserve"> currently </w:t>
      </w:r>
      <w:r w:rsidRPr="00E137C4">
        <w:rPr>
          <w:rStyle w:val="Emphasis"/>
          <w:highlight w:val="cyan"/>
        </w:rPr>
        <w:t xml:space="preserve">raging </w:t>
      </w:r>
      <w:r w:rsidRPr="00A1792A">
        <w:rPr>
          <w:rStyle w:val="Emphasis"/>
        </w:rPr>
        <w:t>in India</w:t>
      </w:r>
      <w:r w:rsidRPr="00A1792A">
        <w:rPr>
          <w:sz w:val="16"/>
        </w:rPr>
        <w:t xml:space="preserve"> </w:t>
      </w:r>
      <w:r w:rsidRPr="00A1792A">
        <w:rPr>
          <w:rStyle w:val="StyleUnderline"/>
        </w:rPr>
        <w:t>and</w:t>
      </w:r>
      <w:r w:rsidRPr="00F42EA0">
        <w:rPr>
          <w:rStyle w:val="StyleUnderline"/>
        </w:rPr>
        <w:t xml:space="preserve"> throughout </w:t>
      </w:r>
      <w:r w:rsidRPr="00E137C4">
        <w:rPr>
          <w:rStyle w:val="StyleUnderline"/>
          <w:highlight w:val="cyan"/>
        </w:rPr>
        <w:t>South America</w:t>
      </w:r>
      <w:r w:rsidRPr="007016DC">
        <w:rPr>
          <w:sz w:val="16"/>
        </w:rPr>
        <w:t xml:space="preserve">, </w:t>
      </w:r>
      <w:r w:rsidRPr="00E137C4">
        <w:rPr>
          <w:rStyle w:val="StyleUnderline"/>
          <w:highlight w:val="cyan"/>
        </w:rPr>
        <w:t xml:space="preserve">overwhelming health </w:t>
      </w:r>
      <w:r w:rsidRPr="00A1792A">
        <w:rPr>
          <w:rStyle w:val="StyleUnderline"/>
        </w:rPr>
        <w:t xml:space="preserve">care </w:t>
      </w:r>
      <w:r w:rsidRPr="00E137C4">
        <w:rPr>
          <w:rStyle w:val="StyleUnderline"/>
          <w:highlight w:val="cyan"/>
        </w:rPr>
        <w:t xml:space="preserve">systems </w:t>
      </w:r>
      <w:r w:rsidRPr="00A1792A">
        <w:rPr>
          <w:rStyle w:val="StyleUnderline"/>
        </w:rPr>
        <w:t xml:space="preserve">and </w:t>
      </w:r>
      <w:r w:rsidRPr="00E137C4">
        <w:rPr>
          <w:rStyle w:val="StyleUnderline"/>
          <w:highlight w:val="cyan"/>
        </w:rPr>
        <w:t xml:space="preserve">inflicting </w:t>
      </w:r>
      <w:r w:rsidRPr="00E137C4">
        <w:rPr>
          <w:rStyle w:val="Emphasis"/>
          <w:highlight w:val="cyan"/>
        </w:rPr>
        <w:t xml:space="preserve">suffering </w:t>
      </w:r>
      <w:r w:rsidRPr="00A1792A">
        <w:rPr>
          <w:rStyle w:val="Emphasis"/>
        </w:rPr>
        <w:t xml:space="preserve">and </w:t>
      </w:r>
      <w:r w:rsidRPr="00524809">
        <w:rPr>
          <w:rStyle w:val="Emphasis"/>
        </w:rPr>
        <w:t>loss</w:t>
      </w:r>
      <w:r w:rsidRPr="00524809">
        <w:rPr>
          <w:sz w:val="16"/>
        </w:rPr>
        <w:t xml:space="preserve"> </w:t>
      </w:r>
      <w:r w:rsidRPr="00524809">
        <w:rPr>
          <w:rStyle w:val="StyleUnderline"/>
        </w:rPr>
        <w:t xml:space="preserve">on a </w:t>
      </w:r>
      <w:r w:rsidRPr="00524809">
        <w:rPr>
          <w:rStyle w:val="Emphasis"/>
        </w:rPr>
        <w:t>horrific scale</w:t>
      </w:r>
      <w:r w:rsidRPr="00524809">
        <w:rPr>
          <w:sz w:val="16"/>
        </w:rPr>
        <w:t>. And</w:t>
      </w:r>
      <w:r w:rsidRPr="007016DC">
        <w:rPr>
          <w:sz w:val="16"/>
        </w:rPr>
        <w:t xml:space="preserve">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14:paraId="5D6AC5EB" w14:textId="77777777" w:rsidR="000B6083" w:rsidRPr="007016DC" w:rsidRDefault="000B6083" w:rsidP="000B6083">
      <w:pPr>
        <w:rPr>
          <w:sz w:val="16"/>
        </w:rPr>
      </w:pPr>
      <w:r w:rsidRPr="007016DC">
        <w:rPr>
          <w:sz w:val="16"/>
        </w:rPr>
        <w:t xml:space="preserve">Furthermore, and </w:t>
      </w:r>
      <w:r w:rsidRPr="00A1792A">
        <w:rPr>
          <w:sz w:val="16"/>
        </w:rPr>
        <w:t xml:space="preserve">probably </w:t>
      </w:r>
      <w:r w:rsidRPr="00A1792A">
        <w:rPr>
          <w:rStyle w:val="Emphasis"/>
        </w:rPr>
        <w:t>even more important</w:t>
      </w:r>
      <w:r w:rsidRPr="00A1792A">
        <w:rPr>
          <w:sz w:val="16"/>
        </w:rPr>
        <w:t xml:space="preserve">, </w:t>
      </w:r>
      <w:r w:rsidRPr="00CF563F">
        <w:rPr>
          <w:rStyle w:val="StyleUnderline"/>
        </w:rPr>
        <w:t>this is almost</w:t>
      </w:r>
      <w:r w:rsidRPr="00F42EA0">
        <w:rPr>
          <w:rStyle w:val="StyleUnderline"/>
        </w:rPr>
        <w:t xml:space="preserve"> certainly </w:t>
      </w:r>
      <w:r w:rsidRPr="00E137C4">
        <w:rPr>
          <w:rStyle w:val="Emphasis"/>
          <w:highlight w:val="cyan"/>
        </w:rPr>
        <w:t>not the last pandemic</w:t>
      </w:r>
      <w:r w:rsidRPr="007016DC">
        <w:rPr>
          <w:sz w:val="16"/>
        </w:rPr>
        <w:t xml:space="preserve"> </w:t>
      </w:r>
      <w:r w:rsidRPr="00F42EA0">
        <w:rPr>
          <w:rStyle w:val="StyleUnderline"/>
        </w:rPr>
        <w:t xml:space="preserve">we will face. </w:t>
      </w:r>
      <w:r w:rsidRPr="00E137C4">
        <w:rPr>
          <w:rStyle w:val="StyleUnderline"/>
          <w:highlight w:val="cyan"/>
        </w:rPr>
        <w:t>Urbanization</w:t>
      </w:r>
      <w:r w:rsidRPr="007016DC">
        <w:rPr>
          <w:sz w:val="16"/>
        </w:rPr>
        <w:t xml:space="preserve">, the spread of </w:t>
      </w:r>
      <w:r w:rsidRPr="00E137C4">
        <w:rPr>
          <w:rStyle w:val="StyleUnderline"/>
          <w:highlight w:val="cyan"/>
        </w:rPr>
        <w:t>factory-farming</w:t>
      </w:r>
      <w:r w:rsidRPr="007016DC">
        <w:rPr>
          <w:sz w:val="16"/>
        </w:rPr>
        <w:t xml:space="preserve"> methods, </w:t>
      </w:r>
      <w:r w:rsidRPr="00A1792A">
        <w:rPr>
          <w:rStyle w:val="StyleUnderline"/>
        </w:rPr>
        <w:t xml:space="preserve">and </w:t>
      </w:r>
      <w:r w:rsidRPr="00E137C4">
        <w:rPr>
          <w:rStyle w:val="StyleUnderline"/>
          <w:highlight w:val="cyan"/>
        </w:rPr>
        <w:t>globalization</w:t>
      </w:r>
      <w:r w:rsidRPr="00F42EA0">
        <w:rPr>
          <w:rStyle w:val="StyleUnderline"/>
        </w:rPr>
        <w:t xml:space="preserve"> all combine to </w:t>
      </w:r>
      <w:r w:rsidRPr="00E137C4">
        <w:rPr>
          <w:rStyle w:val="StyleUnderline"/>
          <w:highlight w:val="cyan"/>
        </w:rPr>
        <w:t xml:space="preserve">increase </w:t>
      </w:r>
      <w:r w:rsidRPr="00CF563F">
        <w:rPr>
          <w:rStyle w:val="StyleUnderline"/>
        </w:rPr>
        <w:t xml:space="preserve">the </w:t>
      </w:r>
      <w:r w:rsidRPr="00E137C4">
        <w:rPr>
          <w:rStyle w:val="StyleUnderline"/>
          <w:highlight w:val="cyan"/>
        </w:rPr>
        <w:t>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A1792A">
        <w:rPr>
          <w:rStyle w:val="StyleUnderline"/>
        </w:rPr>
        <w:t xml:space="preserve">the </w:t>
      </w:r>
      <w:r w:rsidRPr="00E137C4">
        <w:rPr>
          <w:rStyle w:val="StyleUnderline"/>
          <w:highlight w:val="cyan"/>
        </w:rPr>
        <w:t>21st century</w:t>
      </w:r>
      <w:r w:rsidRPr="00F42EA0">
        <w:rPr>
          <w:rStyle w:val="StyleUnderline"/>
        </w:rPr>
        <w:t xml:space="preserve"> already </w:t>
      </w:r>
      <w:r w:rsidRPr="00E137C4">
        <w:rPr>
          <w:rStyle w:val="StyleUnderline"/>
          <w:highlight w:val="cyan"/>
        </w:rPr>
        <w:t>saw</w:t>
      </w:r>
      <w:r w:rsidRPr="007016DC">
        <w:rPr>
          <w:sz w:val="16"/>
        </w:rPr>
        <w:t xml:space="preserve"> outbreaks of </w:t>
      </w:r>
      <w:r w:rsidRPr="00E137C4">
        <w:rPr>
          <w:rStyle w:val="Emphasis"/>
          <w:highlight w:val="cyan"/>
        </w:rPr>
        <w:t>SARS</w:t>
      </w:r>
      <w:r w:rsidRPr="00E137C4">
        <w:rPr>
          <w:sz w:val="16"/>
          <w:highlight w:val="cyan"/>
        </w:rPr>
        <w:t xml:space="preserve">, </w:t>
      </w:r>
      <w:r w:rsidRPr="00CF563F">
        <w:rPr>
          <w:rStyle w:val="Emphasis"/>
        </w:rPr>
        <w:t>H1N1</w:t>
      </w:r>
      <w:r w:rsidRPr="00E137C4">
        <w:rPr>
          <w:sz w:val="16"/>
          <w:highlight w:val="cyan"/>
        </w:rPr>
        <w:t xml:space="preserve">, </w:t>
      </w:r>
      <w:r w:rsidRPr="00E137C4">
        <w:rPr>
          <w:rStyle w:val="Emphasis"/>
          <w:highlight w:val="cyan"/>
        </w:rPr>
        <w:t>MERS</w:t>
      </w:r>
      <w:r w:rsidRPr="00E137C4">
        <w:rPr>
          <w:sz w:val="16"/>
          <w:highlight w:val="cyan"/>
        </w:rPr>
        <w:t xml:space="preserve">, </w:t>
      </w:r>
      <w:r w:rsidRPr="00A1792A">
        <w:rPr>
          <w:rStyle w:val="StyleUnderline"/>
        </w:rPr>
        <w:t>and</w:t>
      </w:r>
      <w:r w:rsidRPr="00A1792A">
        <w:rPr>
          <w:sz w:val="16"/>
        </w:rPr>
        <w:t xml:space="preserve"> </w:t>
      </w:r>
      <w:r w:rsidRPr="00E137C4">
        <w:rPr>
          <w:rStyle w:val="Emphasis"/>
          <w:highlight w:val="cyan"/>
        </w:rPr>
        <w:t>Ebola</w:t>
      </w:r>
      <w:r w:rsidRPr="007016DC">
        <w:rPr>
          <w:sz w:val="16"/>
        </w:rPr>
        <w:t xml:space="preserve">. </w:t>
      </w:r>
      <w:r w:rsidRPr="00E137C4">
        <w:rPr>
          <w:rStyle w:val="StyleUnderline"/>
          <w:highlight w:val="cyan"/>
        </w:rPr>
        <w:t>Everything</w:t>
      </w:r>
      <w:r w:rsidRPr="00F42EA0">
        <w:rPr>
          <w:rStyle w:val="StyleUnderline"/>
        </w:rPr>
        <w:t xml:space="preserve"> we do and learn in the current crisis </w:t>
      </w:r>
      <w:r w:rsidRPr="00A1792A">
        <w:rPr>
          <w:rStyle w:val="StyleUnderline"/>
        </w:rPr>
        <w:t xml:space="preserve">should be </w:t>
      </w:r>
      <w:r w:rsidRPr="00E137C4">
        <w:rPr>
          <w:rStyle w:val="StyleUnderline"/>
          <w:highlight w:val="cyan"/>
        </w:rPr>
        <w:t xml:space="preserve">viewed from </w:t>
      </w:r>
      <w:r w:rsidRPr="00A1792A">
        <w:rPr>
          <w:rStyle w:val="StyleUnderline"/>
        </w:rPr>
        <w:t xml:space="preserve">the </w:t>
      </w:r>
      <w:r w:rsidRPr="00E137C4">
        <w:rPr>
          <w:rStyle w:val="StyleUnderline"/>
          <w:highlight w:val="cyan"/>
        </w:rPr>
        <w:t xml:space="preserve">perspective of </w:t>
      </w:r>
      <w:r w:rsidRPr="00E137C4">
        <w:rPr>
          <w:rStyle w:val="Emphasis"/>
          <w:highlight w:val="cyan"/>
        </w:rPr>
        <w:t>getting ready for next time</w:t>
      </w:r>
      <w:r w:rsidRPr="007016DC">
        <w:rPr>
          <w:sz w:val="16"/>
        </w:rPr>
        <w:t>.</w:t>
      </w:r>
    </w:p>
    <w:p w14:paraId="6437B70A" w14:textId="77777777" w:rsidR="000B6083" w:rsidRPr="007016DC" w:rsidRDefault="000B6083" w:rsidP="000B6083">
      <w:pPr>
        <w:rPr>
          <w:sz w:val="16"/>
        </w:rPr>
      </w:pPr>
      <w:r w:rsidRPr="007016DC">
        <w:rPr>
          <w:sz w:val="16"/>
        </w:rPr>
        <w:t>THE NATURE OF THE PATENT BARGAIN</w:t>
      </w:r>
    </w:p>
    <w:p w14:paraId="4875DF56" w14:textId="77777777" w:rsidR="000B6083" w:rsidRPr="007016DC" w:rsidRDefault="000B6083" w:rsidP="000B6083">
      <w:pPr>
        <w:rPr>
          <w:sz w:val="16"/>
        </w:rPr>
      </w:pPr>
      <w:r w:rsidRPr="007016DC">
        <w:rPr>
          <w:sz w:val="16"/>
        </w:rPr>
        <w:t xml:space="preserve">When we take the longer </w:t>
      </w:r>
      <w:r w:rsidRPr="00A1792A">
        <w:rPr>
          <w:sz w:val="16"/>
        </w:rPr>
        <w:t xml:space="preserve">view, </w:t>
      </w:r>
      <w:r w:rsidRPr="00A1792A">
        <w:rPr>
          <w:rStyle w:val="StyleUnderline"/>
        </w:rPr>
        <w:t xml:space="preserve">we can </w:t>
      </w:r>
      <w:r w:rsidRPr="00CF563F">
        <w:rPr>
          <w:rStyle w:val="StyleUnderline"/>
        </w:rPr>
        <w:t xml:space="preserve">see a fundamental </w:t>
      </w:r>
      <w:r w:rsidRPr="00CF563F">
        <w:rPr>
          <w:rStyle w:val="Emphasis"/>
        </w:rPr>
        <w:t>mismatch</w:t>
      </w:r>
      <w:r w:rsidRPr="00CF563F">
        <w:rPr>
          <w:sz w:val="16"/>
        </w:rPr>
        <w:t xml:space="preserve"> </w:t>
      </w:r>
      <w:r w:rsidRPr="00CF563F">
        <w:rPr>
          <w:rStyle w:val="StyleUnderline"/>
        </w:rPr>
        <w:t>between the policy design of intellectual property</w:t>
      </w:r>
      <w:r w:rsidRPr="00CF563F">
        <w:rPr>
          <w:sz w:val="16"/>
        </w:rPr>
        <w:t xml:space="preserve"> protection </w:t>
      </w:r>
      <w:r w:rsidRPr="00CF563F">
        <w:rPr>
          <w:rStyle w:val="StyleUnderline"/>
        </w:rPr>
        <w:t>and</w:t>
      </w:r>
      <w:r w:rsidRPr="00CF563F">
        <w:rPr>
          <w:sz w:val="16"/>
        </w:rPr>
        <w:t xml:space="preserve"> the policy requirements of </w:t>
      </w:r>
      <w:r w:rsidRPr="00CF563F">
        <w:rPr>
          <w:rStyle w:val="StyleUnderline"/>
        </w:rPr>
        <w:t>effective pandemic response. Al</w:t>
      </w:r>
      <w:r w:rsidRPr="00E137C4">
        <w:rPr>
          <w:rStyle w:val="StyleUnderline"/>
        </w:rPr>
        <w:t>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w:t>
      </w:r>
      <w:r w:rsidRPr="00A1792A">
        <w:rPr>
          <w:rStyle w:val="StyleUnderline"/>
        </w:rPr>
        <w:t xml:space="preserve">, the way it goes about </w:t>
      </w:r>
      <w:r w:rsidRPr="00E137C4">
        <w:rPr>
          <w:rStyle w:val="StyleUnderline"/>
          <w:highlight w:val="cyan"/>
        </w:rPr>
        <w:t xml:space="preserve">encouraging </w:t>
      </w:r>
      <w:r w:rsidRPr="00E137C4">
        <w:rPr>
          <w:rStyle w:val="Emphasis"/>
          <w:highlight w:val="cyan"/>
        </w:rPr>
        <w:t>technological progress</w:t>
      </w:r>
      <w:r w:rsidRPr="00E137C4">
        <w:rPr>
          <w:sz w:val="16"/>
          <w:highlight w:val="cyan"/>
        </w:rPr>
        <w:t xml:space="preserve"> </w:t>
      </w:r>
      <w:r w:rsidRPr="00CF563F">
        <w:rPr>
          <w:rStyle w:val="StyleUnderline"/>
        </w:rPr>
        <w:t>is</w:t>
      </w:r>
      <w:r w:rsidRPr="00F42EA0">
        <w:rPr>
          <w:rStyle w:val="StyleUnderline"/>
        </w:rPr>
        <w:t xml:space="preserve"> </w:t>
      </w:r>
      <w:r w:rsidRPr="007016DC">
        <w:rPr>
          <w:rStyle w:val="Emphasis"/>
        </w:rPr>
        <w:t xml:space="preserve">singularly </w:t>
      </w:r>
      <w:r w:rsidRPr="00E137C4">
        <w:rPr>
          <w:rStyle w:val="Emphasis"/>
          <w:highlight w:val="cyan"/>
        </w:rPr>
        <w:t>ill-suited</w:t>
      </w:r>
      <w:r w:rsidRPr="00E137C4">
        <w:rPr>
          <w:rStyle w:val="StyleUnderline"/>
          <w:highlight w:val="cyan"/>
        </w:rPr>
        <w:t xml:space="preserve"> to </w:t>
      </w:r>
      <w:r w:rsidRPr="00E137C4">
        <w:rPr>
          <w:rStyle w:val="StyleUnderline"/>
        </w:rPr>
        <w:t xml:space="preserve">the </w:t>
      </w:r>
      <w:r w:rsidRPr="00E137C4">
        <w:rPr>
          <w:rStyle w:val="Emphasis"/>
          <w:highlight w:val="cyan"/>
        </w:rPr>
        <w:t xml:space="preserve">emergency </w:t>
      </w:r>
      <w:r w:rsidRPr="00CF563F">
        <w:rPr>
          <w:rStyle w:val="Emphasis"/>
        </w:rPr>
        <w:t>conditions</w:t>
      </w:r>
      <w:r w:rsidRPr="00F42EA0">
        <w:rPr>
          <w:rStyle w:val="StyleUnderline"/>
        </w:rPr>
        <w:t xml:space="preserve"> of a pandemic</w:t>
      </w:r>
      <w:r w:rsidRPr="007016DC">
        <w:rPr>
          <w:sz w:val="16"/>
        </w:rPr>
        <w:t xml:space="preserve"> or other public health crisis. </w:t>
      </w:r>
      <w:r w:rsidRPr="00E137C4">
        <w:rPr>
          <w:rStyle w:val="StyleUnderline"/>
          <w:highlight w:val="cyan"/>
        </w:rPr>
        <w:t xml:space="preserve">Securing </w:t>
      </w:r>
      <w:r w:rsidRPr="00A1792A">
        <w:rPr>
          <w:rStyle w:val="StyleUnderline"/>
        </w:rPr>
        <w:t xml:space="preserve">a TRIPS </w:t>
      </w:r>
      <w:r w:rsidRPr="00E137C4">
        <w:rPr>
          <w:rStyle w:val="StyleUnderline"/>
          <w:highlight w:val="cyan"/>
        </w:rPr>
        <w:t>waiver</w:t>
      </w:r>
      <w:r w:rsidRPr="007016DC">
        <w:rPr>
          <w:sz w:val="16"/>
        </w:rPr>
        <w:t xml:space="preserve"> for COVID-19 vaccines and treatments </w:t>
      </w:r>
      <w:r w:rsidRPr="00A1792A">
        <w:rPr>
          <w:rStyle w:val="StyleUnderline"/>
        </w:rPr>
        <w:t>would</w:t>
      </w:r>
      <w:r w:rsidRPr="00F42EA0">
        <w:rPr>
          <w:rStyle w:val="StyleUnderline"/>
        </w:rPr>
        <w:t xml:space="preserve"> thus </w:t>
      </w:r>
      <w:r w:rsidRPr="00E137C4">
        <w:rPr>
          <w:rStyle w:val="StyleUnderline"/>
          <w:highlight w:val="cyan"/>
        </w:rPr>
        <w:t xml:space="preserve">establish </w:t>
      </w:r>
      <w:r w:rsidRPr="00A1792A">
        <w:rPr>
          <w:rStyle w:val="StyleUnderline"/>
        </w:rPr>
        <w:t xml:space="preserve">a </w:t>
      </w:r>
      <w:r w:rsidRPr="00E137C4">
        <w:rPr>
          <w:rStyle w:val="Emphasis"/>
          <w:highlight w:val="cyan"/>
        </w:rPr>
        <w:t>salutary precedent</w:t>
      </w:r>
      <w:r w:rsidRPr="00E137C4">
        <w:rPr>
          <w:sz w:val="16"/>
          <w:highlight w:val="cyan"/>
        </w:rPr>
        <w:t xml:space="preserve"> </w:t>
      </w:r>
      <w:r w:rsidRPr="0023138C">
        <w:rPr>
          <w:rStyle w:val="StyleUnderline"/>
        </w:rPr>
        <w:t>that, in emergencies of this kind, governments should employ other, more direct means to incentivize the development of new drugs</w:t>
      </w:r>
      <w:r w:rsidRPr="0023138C">
        <w:rPr>
          <w:sz w:val="16"/>
        </w:rPr>
        <w:t>.</w:t>
      </w:r>
    </w:p>
    <w:p w14:paraId="6D05C4E0" w14:textId="77777777" w:rsidR="000B6083" w:rsidRPr="00D3313B" w:rsidRDefault="000B6083" w:rsidP="000B6083">
      <w:pPr>
        <w:pStyle w:val="Heading4"/>
      </w:pPr>
      <w:r>
        <w:t xml:space="preserve">2] COVID highlights </w:t>
      </w:r>
      <w:r>
        <w:rPr>
          <w:u w:val="single"/>
        </w:rPr>
        <w:t>just how vulnerable</w:t>
      </w:r>
      <w:r>
        <w:t xml:space="preserve"> we are to both </w:t>
      </w:r>
      <w:r>
        <w:rPr>
          <w:u w:val="single"/>
        </w:rPr>
        <w:t>natural pandemics</w:t>
      </w:r>
      <w:r>
        <w:t xml:space="preserve"> and </w:t>
      </w:r>
      <w:r w:rsidRPr="00271F60">
        <w:rPr>
          <w:u w:val="single"/>
        </w:rPr>
        <w:t>hu</w:t>
      </w:r>
      <w:r>
        <w:rPr>
          <w:u w:val="single"/>
        </w:rPr>
        <w:t>man-made</w:t>
      </w:r>
      <w:r>
        <w:t xml:space="preserve"> biological weapons—access is key</w:t>
      </w:r>
    </w:p>
    <w:p w14:paraId="115EAF07" w14:textId="77777777" w:rsidR="000B6083" w:rsidRPr="00D3313B" w:rsidRDefault="000B6083" w:rsidP="000B6083">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786D5783" w14:textId="77777777" w:rsidR="000B6083" w:rsidRPr="0004612F" w:rsidRDefault="000B6083" w:rsidP="000B6083">
      <w:pPr>
        <w:rPr>
          <w:sz w:val="16"/>
        </w:rPr>
      </w:pPr>
      <w:r w:rsidRPr="0004612F">
        <w:rPr>
          <w:sz w:val="16"/>
        </w:rPr>
        <w:t xml:space="preserve">The 2018 National Biodefense Strategy (NBS) articulated a collaborative plan to prevent, detect, and respond to biological threats to the USA.1 </w:t>
      </w:r>
      <w:r w:rsidRPr="00E1249E">
        <w:rPr>
          <w:rStyle w:val="StyleUnderline"/>
        </w:rPr>
        <w:t xml:space="preserve">The </w:t>
      </w:r>
      <w:r w:rsidRPr="00D12C55">
        <w:rPr>
          <w:rStyle w:val="StyleUnderline"/>
        </w:rPr>
        <w:t>NBS highlights recent</w:t>
      </w:r>
      <w:r w:rsidRPr="005762BD">
        <w:rPr>
          <w:rStyle w:val="StyleUnderline"/>
        </w:rPr>
        <w:t xml:space="preserve">, isolated </w:t>
      </w:r>
      <w:r w:rsidRPr="00E137C4">
        <w:rPr>
          <w:rStyle w:val="StyleUnderline"/>
          <w:highlight w:val="cyan"/>
        </w:rPr>
        <w:t>outbreaks of</w:t>
      </w:r>
      <w:r w:rsidRPr="005762BD">
        <w:rPr>
          <w:rStyle w:val="StyleUnderline"/>
        </w:rPr>
        <w:t xml:space="preserve"> Systemic Acute Respiratory Syndrome (SARS), Ebola, and Zika </w:t>
      </w:r>
      <w:r w:rsidRPr="00E137C4">
        <w:rPr>
          <w:rStyle w:val="StyleUnderline"/>
          <w:highlight w:val="cyan"/>
        </w:rPr>
        <w:t xml:space="preserve">viruses as warnings </w:t>
      </w:r>
      <w:r w:rsidRPr="00E1249E">
        <w:rPr>
          <w:rStyle w:val="StyleUnderline"/>
        </w:rPr>
        <w:t>to nation states and justification for enhanced biological threat responses.</w:t>
      </w:r>
      <w:r w:rsidRPr="00E1249E">
        <w:rPr>
          <w:sz w:val="16"/>
        </w:rPr>
        <w:t xml:space="preserve"> Although</w:t>
      </w:r>
      <w:r w:rsidRPr="0004612F">
        <w:rPr>
          <w:sz w:val="16"/>
        </w:rPr>
        <w:t xml:space="preserve"> these events are not considered deliberate threats, clandestine bioweapon programs and </w:t>
      </w:r>
      <w:r w:rsidRPr="00E137C4">
        <w:rPr>
          <w:rStyle w:val="StyleUnderline"/>
          <w:highlight w:val="cyan"/>
        </w:rPr>
        <w:t>terrorist</w:t>
      </w:r>
      <w:r w:rsidRPr="005762BD">
        <w:rPr>
          <w:rStyle w:val="StyleUnderline"/>
        </w:rPr>
        <w:t xml:space="preserve"> groups </w:t>
      </w:r>
      <w:r w:rsidRPr="00E137C4">
        <w:rPr>
          <w:rStyle w:val="StyleUnderline"/>
          <w:highlight w:val="cyan"/>
        </w:rPr>
        <w:t>seeking</w:t>
      </w:r>
      <w:r w:rsidRPr="005762BD">
        <w:rPr>
          <w:rStyle w:val="StyleUnderline"/>
        </w:rPr>
        <w:t xml:space="preserve"> such </w:t>
      </w:r>
      <w:r w:rsidRPr="00E137C4">
        <w:rPr>
          <w:rStyle w:val="StyleUnderline"/>
          <w:highlight w:val="cyan"/>
        </w:rPr>
        <w:t xml:space="preserve">programs </w:t>
      </w:r>
      <w:r w:rsidRPr="00E1249E">
        <w:rPr>
          <w:rStyle w:val="StyleUnderline"/>
        </w:rPr>
        <w:t>are known to exist</w:t>
      </w:r>
      <w:r w:rsidRPr="005762BD">
        <w:rPr>
          <w:rStyle w:val="StyleUnderline"/>
        </w:rPr>
        <w:t xml:space="preserve"> and </w:t>
      </w:r>
      <w:r w:rsidRPr="00E137C4">
        <w:rPr>
          <w:rStyle w:val="StyleUnderline"/>
          <w:highlight w:val="cyan"/>
        </w:rPr>
        <w:t>capitalize on</w:t>
      </w:r>
      <w:r w:rsidRPr="005762BD">
        <w:rPr>
          <w:rStyle w:val="StyleUnderline"/>
        </w:rPr>
        <w:t xml:space="preserve"> such </w:t>
      </w:r>
      <w:r w:rsidRPr="00E137C4">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249E">
        <w:rPr>
          <w:rStyle w:val="Emphasis"/>
        </w:rPr>
        <w:t>The public health crisis that</w:t>
      </w:r>
      <w:r w:rsidRPr="005762BD">
        <w:rPr>
          <w:rStyle w:val="Emphasis"/>
        </w:rPr>
        <w:t xml:space="preserve"> ensued with SARS-associated </w:t>
      </w:r>
      <w:r w:rsidRPr="00E137C4">
        <w:rPr>
          <w:rStyle w:val="Emphasis"/>
          <w:highlight w:val="cyan"/>
        </w:rPr>
        <w:t>coronavirus</w:t>
      </w:r>
      <w:r w:rsidRPr="005762BD">
        <w:rPr>
          <w:rStyle w:val="Emphasis"/>
        </w:rPr>
        <w:t xml:space="preserve">-2 (SARS-CoV-2) has </w:t>
      </w:r>
      <w:r w:rsidRPr="00E137C4">
        <w:rPr>
          <w:rStyle w:val="Emphasis"/>
          <w:highlight w:val="cyan"/>
        </w:rPr>
        <w:t xml:space="preserve">highlighted </w:t>
      </w:r>
      <w:r w:rsidRPr="00E1249E">
        <w:rPr>
          <w:rStyle w:val="Emphasis"/>
        </w:rPr>
        <w:t xml:space="preserve">our </w:t>
      </w:r>
      <w:r w:rsidRPr="00E137C4">
        <w:rPr>
          <w:rStyle w:val="Emphasis"/>
          <w:highlight w:val="cyan"/>
        </w:rPr>
        <w:t>n</w:t>
      </w:r>
      <w:r w:rsidRPr="00D12C55">
        <w:rPr>
          <w:rStyle w:val="Emphasis"/>
        </w:rPr>
        <w:t xml:space="preserve">ation’s </w:t>
      </w:r>
      <w:r w:rsidRPr="00E137C4">
        <w:rPr>
          <w:rStyle w:val="Emphasis"/>
          <w:highlight w:val="cyan"/>
        </w:rPr>
        <w:t>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E137C4">
        <w:rPr>
          <w:rStyle w:val="StyleUnderline"/>
          <w:highlight w:val="cyan"/>
        </w:rPr>
        <w:t xml:space="preserve">questions regarding </w:t>
      </w:r>
      <w:r w:rsidRPr="00D12C55">
        <w:rPr>
          <w:rStyle w:val="StyleUnderline"/>
        </w:rPr>
        <w:t xml:space="preserve">how </w:t>
      </w:r>
      <w:r w:rsidRPr="00E1249E">
        <w:rPr>
          <w:rStyle w:val="StyleUnderline"/>
        </w:rPr>
        <w:t xml:space="preserve">the </w:t>
      </w:r>
      <w:r w:rsidRPr="00E137C4">
        <w:rPr>
          <w:rStyle w:val="StyleUnderline"/>
          <w:highlight w:val="cyan"/>
        </w:rPr>
        <w:t xml:space="preserve">USA </w:t>
      </w:r>
      <w:r w:rsidRPr="00E1249E">
        <w:rPr>
          <w:rStyle w:val="StyleUnderline"/>
        </w:rPr>
        <w:t xml:space="preserve">would </w:t>
      </w:r>
      <w:r w:rsidRPr="00E137C4">
        <w:rPr>
          <w:rStyle w:val="StyleUnderline"/>
          <w:highlight w:val="cyan"/>
        </w:rPr>
        <w:t xml:space="preserve">respond </w:t>
      </w:r>
      <w:r w:rsidRPr="00E1249E">
        <w:rPr>
          <w:rStyle w:val="StyleUnderline"/>
        </w:rPr>
        <w:t xml:space="preserve">to a large </w:t>
      </w:r>
      <w:r w:rsidRPr="00E137C4">
        <w:rPr>
          <w:rStyle w:val="StyleUnderline"/>
          <w:highlight w:val="cyan"/>
        </w:rPr>
        <w:t>biological outbreak</w:t>
      </w:r>
      <w:r w:rsidRPr="005762BD">
        <w:rPr>
          <w:rStyle w:val="StyleUnderline"/>
        </w:rPr>
        <w:t xml:space="preserve"> (or biological weapon) </w:t>
      </w:r>
      <w:r w:rsidRPr="00E1249E">
        <w:rPr>
          <w:rStyle w:val="StyleUnderline"/>
        </w:rPr>
        <w:t xml:space="preserve">have now been </w:t>
      </w:r>
      <w:r w:rsidRPr="00E137C4">
        <w:rPr>
          <w:rStyle w:val="StyleUnderline"/>
          <w:highlight w:val="cyan"/>
        </w:rPr>
        <w:t>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249E">
        <w:rPr>
          <w:rStyle w:val="StyleUnderline"/>
        </w:rPr>
        <w:t>Terrorist groups and covert operations have utilized biological weapons for small operations because</w:t>
      </w:r>
      <w:r w:rsidRPr="005762BD">
        <w:rPr>
          <w:rStyle w:val="StyleUnderline"/>
        </w:rPr>
        <w:t xml:space="preserv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E1249E">
        <w:rPr>
          <w:rStyle w:val="StyleUnderline"/>
        </w:rPr>
        <w:t xml:space="preserve">The </w:t>
      </w:r>
      <w:r w:rsidRPr="00E137C4">
        <w:rPr>
          <w:rStyle w:val="StyleUnderline"/>
          <w:highlight w:val="cyan"/>
        </w:rPr>
        <w:t xml:space="preserve">BWC </w:t>
      </w:r>
      <w:r w:rsidRPr="00E1249E">
        <w:rPr>
          <w:rStyle w:val="StyleUnderline"/>
        </w:rPr>
        <w:t xml:space="preserve">does </w:t>
      </w:r>
      <w:r w:rsidRPr="00E137C4">
        <w:rPr>
          <w:rStyle w:val="StyleUnderline"/>
          <w:highlight w:val="cyan"/>
        </w:rPr>
        <w:t xml:space="preserve">not prohibit </w:t>
      </w:r>
      <w:r w:rsidRPr="00E1249E">
        <w:rPr>
          <w:rStyle w:val="StyleUnderline"/>
        </w:rPr>
        <w:t xml:space="preserve">ratified </w:t>
      </w:r>
      <w:r w:rsidRPr="00E137C4">
        <w:rPr>
          <w:rStyle w:val="StyleUnderline"/>
          <w:highlight w:val="cyan"/>
        </w:rPr>
        <w:t xml:space="preserve">nations from having pathogens </w:t>
      </w:r>
      <w:r w:rsidRPr="00E1249E">
        <w:rPr>
          <w:rStyle w:val="StyleUnderline"/>
        </w:rPr>
        <w:t xml:space="preserve">or toxins for </w:t>
      </w:r>
      <w:r w:rsidRPr="00E137C4">
        <w:rPr>
          <w:rStyle w:val="StyleUnderline"/>
          <w:highlight w:val="cyan"/>
        </w:rPr>
        <w:t xml:space="preserve">peaceful purposes, </w:t>
      </w:r>
      <w:r w:rsidRPr="00E137C4">
        <w:rPr>
          <w:rStyle w:val="Emphasis"/>
          <w:highlight w:val="cyan"/>
        </w:rPr>
        <w:t xml:space="preserve">such as </w:t>
      </w:r>
      <w:r w:rsidRPr="00E1249E">
        <w:rPr>
          <w:rStyle w:val="Emphasis"/>
        </w:rPr>
        <w:t xml:space="preserve">the development of </w:t>
      </w:r>
      <w:r w:rsidRPr="00E137C4">
        <w:rPr>
          <w:rStyle w:val="Emphasis"/>
          <w:highlight w:val="cyan"/>
        </w:rPr>
        <w:t>vaccines</w:t>
      </w:r>
      <w:r w:rsidRPr="00E137C4">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w:t>
      </w:r>
      <w:r w:rsidRPr="00E1249E">
        <w:rPr>
          <w:rStyle w:val="StyleUnderline"/>
        </w:rPr>
        <w:t>variety of laboratories for research and development of vaccines for a variety of diseases.</w:t>
      </w:r>
      <w:r w:rsidRPr="00E1249E">
        <w:rPr>
          <w:sz w:val="16"/>
        </w:rPr>
        <w:t>3</w:t>
      </w:r>
      <w:r w:rsidRPr="0004612F">
        <w:rPr>
          <w:sz w:val="16"/>
        </w:rPr>
        <w:t xml:space="preserve">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E137C4">
        <w:rPr>
          <w:rStyle w:val="StyleUnderline"/>
          <w:highlight w:val="cyan"/>
        </w:rPr>
        <w:t xml:space="preserve">vaccines </w:t>
      </w:r>
      <w:r w:rsidRPr="00E1249E">
        <w:rPr>
          <w:rStyle w:val="StyleUnderline"/>
        </w:rPr>
        <w:t xml:space="preserve">and preventative medicine measures </w:t>
      </w:r>
      <w:r w:rsidRPr="00E137C4">
        <w:rPr>
          <w:rStyle w:val="StyleUnderline"/>
          <w:highlight w:val="cyan"/>
        </w:rPr>
        <w:t xml:space="preserve">prevent susceptibility to </w:t>
      </w:r>
      <w:r w:rsidRPr="00E1249E">
        <w:rPr>
          <w:rStyle w:val="StyleUnderline"/>
        </w:rPr>
        <w:t xml:space="preserve">a </w:t>
      </w:r>
      <w:r w:rsidRPr="00E137C4">
        <w:rPr>
          <w:rStyle w:val="StyleUnderline"/>
          <w:highlight w:val="cyan"/>
        </w:rPr>
        <w:t>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249E">
        <w:rPr>
          <w:rStyle w:val="StyleUnderline"/>
        </w:rPr>
        <w:t>bioweapon greatly outweighs the rare chance of the target contracting the disease.</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249E">
        <w:rPr>
          <w:rStyle w:val="StyleUnderline"/>
        </w:rPr>
        <w:t xml:space="preserve">A </w:t>
      </w:r>
      <w:r w:rsidRPr="00E137C4">
        <w:rPr>
          <w:rStyle w:val="StyleUnderline"/>
          <w:highlight w:val="cyan"/>
        </w:rPr>
        <w:t>defense measure for bioterror</w:t>
      </w:r>
      <w:r w:rsidRPr="00E1249E">
        <w:rPr>
          <w:rStyle w:val="StyleUnderline"/>
        </w:rPr>
        <w:t>ism</w:t>
      </w:r>
      <w:r w:rsidRPr="00E137C4">
        <w:rPr>
          <w:rStyle w:val="StyleUnderline"/>
          <w:highlight w:val="cyan"/>
        </w:rPr>
        <w:t xml:space="preserve"> would be </w:t>
      </w:r>
      <w:r w:rsidRPr="00E1249E">
        <w:rPr>
          <w:rStyle w:val="StyleUnderline"/>
        </w:rPr>
        <w:t xml:space="preserve">an </w:t>
      </w:r>
      <w:r w:rsidRPr="00E137C4">
        <w:rPr>
          <w:rStyle w:val="StyleUnderline"/>
          <w:highlight w:val="cyan"/>
        </w:rPr>
        <w:t xml:space="preserve">adequate medical treatment response to casualties </w:t>
      </w:r>
      <w:r w:rsidRPr="00E1249E">
        <w:rPr>
          <w:rStyle w:val="StyleUnderline"/>
        </w:rPr>
        <w:t>of the bioweapon,</w:t>
      </w:r>
      <w:r w:rsidRPr="00DC54F9">
        <w:rPr>
          <w:rStyle w:val="StyleUnderline"/>
        </w:rPr>
        <w:t xml:space="preserve"> decreasing mortality and the overall effectiveness of the weapon.</w:t>
      </w:r>
      <w:r>
        <w:rPr>
          <w:rStyle w:val="StyleUnderline"/>
        </w:rPr>
        <w:t xml:space="preserve"> </w:t>
      </w:r>
      <w:r w:rsidRPr="00E137C4">
        <w:rPr>
          <w:sz w:val="16"/>
          <w:highlight w:val="cyan"/>
        </w:rPr>
        <w:t>COVID-19</w:t>
      </w:r>
      <w:r w:rsidRPr="0004612F">
        <w:rPr>
          <w:sz w:val="16"/>
        </w:rPr>
        <w:t xml:space="preserve"> PANDEMIC ANALYSIS </w:t>
      </w:r>
      <w:r w:rsidRPr="001072A5">
        <w:rPr>
          <w:rStyle w:val="StyleUnderline"/>
        </w:rPr>
        <w:t xml:space="preserve">The novel SARS-CoV-2 </w:t>
      </w:r>
      <w:r w:rsidRPr="00E1249E">
        <w:rPr>
          <w:rStyle w:val="StyleUnderline"/>
        </w:rPr>
        <w:t xml:space="preserve">has </w:t>
      </w:r>
      <w:r w:rsidRPr="00E137C4">
        <w:rPr>
          <w:rStyle w:val="StyleUnderline"/>
          <w:highlight w:val="cyan"/>
        </w:rPr>
        <w:t>several characteristics of a</w:t>
      </w:r>
      <w:r w:rsidRPr="001072A5">
        <w:rPr>
          <w:rStyle w:val="StyleUnderline"/>
        </w:rPr>
        <w:t xml:space="preserve">n ideal </w:t>
      </w:r>
      <w:r w:rsidRPr="00E137C4">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249E">
        <w:rPr>
          <w:rStyle w:val="StyleUnderline"/>
        </w:rPr>
        <w:t xml:space="preserve">the </w:t>
      </w:r>
      <w:r w:rsidRPr="00E137C4">
        <w:rPr>
          <w:rStyle w:val="StyleUnderline"/>
          <w:highlight w:val="cyan"/>
        </w:rPr>
        <w:t xml:space="preserve">resulting pandemic </w:t>
      </w:r>
      <w:r w:rsidRPr="00E1249E">
        <w:rPr>
          <w:rStyle w:val="StyleUnderline"/>
        </w:rPr>
        <w:t xml:space="preserve">and the </w:t>
      </w:r>
      <w:r w:rsidRPr="00E137C4">
        <w:rPr>
          <w:rStyle w:val="StyleUnderline"/>
          <w:highlight w:val="cyan"/>
        </w:rPr>
        <w:t xml:space="preserve">panicked public </w:t>
      </w:r>
      <w:r w:rsidRPr="00E1249E">
        <w:rPr>
          <w:rStyle w:val="StyleUnderline"/>
        </w:rPr>
        <w:t xml:space="preserve">share </w:t>
      </w:r>
      <w:r w:rsidRPr="00D12C55">
        <w:rPr>
          <w:rStyle w:val="StyleUnderline"/>
        </w:rPr>
        <w:t xml:space="preserve">similarities to a bioterror attack. </w:t>
      </w:r>
      <w:r w:rsidRPr="00D12C55">
        <w:rPr>
          <w:sz w:val="16"/>
        </w:rPr>
        <w:t>The</w:t>
      </w:r>
      <w:r w:rsidRPr="0004612F">
        <w:rPr>
          <w:sz w:val="16"/>
        </w:rPr>
        <w:t xml:space="preserve"> events occurring within the USA during the coronavirus disease 2019 (COVID-19) pandemic create a global narrative on how we respond to a biological crisis. The 2018 </w:t>
      </w:r>
      <w:r w:rsidRPr="001072A5">
        <w:rPr>
          <w:rStyle w:val="StyleUnderline"/>
        </w:rPr>
        <w:t xml:space="preserve">NBS </w:t>
      </w:r>
      <w:r w:rsidRPr="00E1249E">
        <w:rPr>
          <w:rStyle w:val="StyleUnderline"/>
        </w:rPr>
        <w:t>emphasized the continued threat of biological weapons to national security and identified the need to deter and defend against bioterrorism acts</w:t>
      </w:r>
      <w:r w:rsidRPr="00E1249E">
        <w:rPr>
          <w:sz w:val="16"/>
        </w:rPr>
        <w:t>.1 This</w:t>
      </w:r>
      <w:r w:rsidRPr="0004612F">
        <w:rPr>
          <w:sz w:val="16"/>
        </w:rPr>
        <w:t xml:space="preserve"> section will analyze events in the USA during the pandemic, how they bolstered or negated our current bioterrorism deterrence or defense strategies, and offer areas for improvement to restore our bioterror security.</w:t>
      </w:r>
    </w:p>
    <w:p w14:paraId="15C330BB" w14:textId="77777777" w:rsidR="000B6083" w:rsidRPr="00B6703C" w:rsidRDefault="000B6083" w:rsidP="000B6083">
      <w:pPr>
        <w:pStyle w:val="Heading4"/>
      </w:pPr>
      <w:r>
        <w:t xml:space="preserve">3] 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14:paraId="7C313E63" w14:textId="77777777" w:rsidR="000B6083" w:rsidRPr="002F0BE0" w:rsidRDefault="000B6083" w:rsidP="000B6083">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08334E9C" w14:textId="77777777" w:rsidR="000B6083" w:rsidRPr="00DA636C" w:rsidRDefault="000B6083" w:rsidP="000B6083">
      <w:pPr>
        <w:rPr>
          <w:sz w:val="14"/>
        </w:rPr>
      </w:pPr>
      <w:r w:rsidRPr="00E137C4">
        <w:rPr>
          <w:rStyle w:val="Emphasis"/>
          <w:highlight w:val="cyan"/>
        </w:rPr>
        <w:t>TRIPS-Plus provisions</w:t>
      </w:r>
      <w:r w:rsidRPr="00F42EA0">
        <w:rPr>
          <w:rStyle w:val="StyleUnderline"/>
        </w:rPr>
        <w:t xml:space="preserve"> in U.S. FTAs </w:t>
      </w:r>
      <w:r w:rsidRPr="00E137C4">
        <w:rPr>
          <w:rStyle w:val="Emphasis"/>
          <w:highlight w:val="cyan"/>
        </w:rPr>
        <w:t xml:space="preserve">impede access to </w:t>
      </w:r>
      <w:r w:rsidRPr="00DA636C">
        <w:rPr>
          <w:rStyle w:val="Emphasis"/>
        </w:rPr>
        <w:t xml:space="preserve">pharmaceuticals for </w:t>
      </w:r>
      <w:r w:rsidRPr="00E137C4">
        <w:rPr>
          <w:rStyle w:val="Emphasis"/>
          <w:highlight w:val="cyan"/>
        </w:rPr>
        <w:t>indigent populations</w:t>
      </w:r>
      <w:r w:rsidRPr="00120348">
        <w:rPr>
          <w:sz w:val="14"/>
        </w:rPr>
        <w:t xml:space="preserve">.42 The similarities between U.S. patent law and the TRIPS Agreement demonstrate the United States's influence in establishing global intellectual property standards.43 Despite the suc- cess of the United States in shaping global intellectual property stan- dards, </w:t>
      </w:r>
      <w:r w:rsidRPr="00DA636C">
        <w:rPr>
          <w:rStyle w:val="StyleUnderline"/>
        </w:rPr>
        <w:t xml:space="preserve">the TRIPS Agreement </w:t>
      </w:r>
      <w:r w:rsidRPr="00DA636C">
        <w:rPr>
          <w:rStyle w:val="Emphasis"/>
        </w:rPr>
        <w:t>maintains several flexibilities</w:t>
      </w:r>
      <w:r w:rsidRPr="00DA636C">
        <w:rPr>
          <w:sz w:val="14"/>
        </w:rPr>
        <w:t xml:space="preserve">, namely data exclusivity and compulsory licensing, which were affirmed by the Doha Declaration.44 </w:t>
      </w:r>
      <w:r w:rsidRPr="00DA636C">
        <w:rPr>
          <w:rStyle w:val="StyleUnderline"/>
        </w:rPr>
        <w:t xml:space="preserve">The United States's dissatisfaction with the level of intellectual property protection afforded by the TRIPS Agreement prompted the </w:t>
      </w:r>
      <w:r w:rsidRPr="00DA636C">
        <w:rPr>
          <w:rStyle w:val="Emphasis"/>
        </w:rPr>
        <w:t>proliferation of TRIPS-Plus provisions in U.S. FTAs</w:t>
      </w:r>
      <w:r w:rsidRPr="00DA636C">
        <w:rPr>
          <w:rStyle w:val="StyleUnderline"/>
        </w:rPr>
        <w:t>.</w:t>
      </w:r>
      <w:r w:rsidRPr="00DA636C">
        <w:rPr>
          <w:sz w:val="14"/>
        </w:rPr>
        <w:t>45</w:t>
      </w:r>
    </w:p>
    <w:p w14:paraId="335B66DA" w14:textId="77777777" w:rsidR="000B6083" w:rsidRPr="00DA636C" w:rsidRDefault="000B6083" w:rsidP="000B6083">
      <w:pPr>
        <w:rPr>
          <w:sz w:val="10"/>
          <w:szCs w:val="18"/>
        </w:rPr>
      </w:pPr>
      <w:r w:rsidRPr="00DA636C">
        <w:rPr>
          <w:sz w:val="10"/>
          <w:szCs w:val="18"/>
        </w:rPr>
        <w:t>A. Values and Ideals in U.S. Patent Law</w:t>
      </w:r>
    </w:p>
    <w:p w14:paraId="54858B2A" w14:textId="77777777" w:rsidR="000B6083" w:rsidRPr="00DA636C" w:rsidRDefault="000B6083" w:rsidP="000B6083">
      <w:pPr>
        <w:rPr>
          <w:sz w:val="10"/>
          <w:szCs w:val="18"/>
        </w:rPr>
      </w:pPr>
      <w:r w:rsidRPr="00DA636C">
        <w:rPr>
          <w:sz w:val="10"/>
          <w:szCs w:val="18"/>
        </w:rPr>
        <w:t>The preeminence of patents in the United States is evidenced by the fact that patents are constitutionally protected to promote innova- tion and discovery.46 A patent is a grant of property issued by a gov- ernment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ent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2238BF86" w14:textId="77777777" w:rsidR="000B6083" w:rsidRPr="00DA636C" w:rsidRDefault="000B6083" w:rsidP="000B6083">
      <w:pPr>
        <w:rPr>
          <w:sz w:val="10"/>
          <w:szCs w:val="18"/>
        </w:rPr>
      </w:pPr>
      <w:r w:rsidRPr="00DA636C">
        <w:rPr>
          <w:sz w:val="10"/>
          <w:szCs w:val="18"/>
        </w:rPr>
        <w:t>Patents are particularly valuable to the drug industry given the plethora of research and development required to produce pharma- ceuticals.52 When a drug is no longer under patent, pharmaceutical companies must compete with generic producers who provide medi- cines at much lower prices.53 Pharmaceutical companies assert that re- search and development challenges require a rigid patent system to recover investment, turn profit, and promote continued innovation.54</w:t>
      </w:r>
    </w:p>
    <w:p w14:paraId="7618356B" w14:textId="77777777" w:rsidR="000B6083" w:rsidRPr="00DA636C" w:rsidRDefault="000B6083" w:rsidP="000B6083">
      <w:pPr>
        <w:rPr>
          <w:sz w:val="10"/>
          <w:szCs w:val="18"/>
        </w:rPr>
      </w:pPr>
      <w:r w:rsidRPr="00DA636C">
        <w:rPr>
          <w:sz w:val="10"/>
          <w:szCs w:val="18"/>
        </w:rPr>
        <w:t>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cerns have led to the development of powerful special interest groups that the United States relies on when considering trade agreements, in- cluding the TRIPS Agreement.56</w:t>
      </w:r>
    </w:p>
    <w:p w14:paraId="19C63D7D" w14:textId="77777777" w:rsidR="000B6083" w:rsidRPr="00872E12" w:rsidRDefault="000B6083" w:rsidP="000B6083">
      <w:pPr>
        <w:rPr>
          <w:sz w:val="10"/>
          <w:szCs w:val="18"/>
        </w:rPr>
      </w:pPr>
      <w:r w:rsidRPr="00DA636C">
        <w:rPr>
          <w:sz w:val="10"/>
          <w:szCs w:val="18"/>
        </w:rPr>
        <w:t>B. Global Expansion of U.S. Patent Ideals Through the TRIPS Agreement</w:t>
      </w:r>
    </w:p>
    <w:p w14:paraId="6531A260" w14:textId="77777777" w:rsidR="000B6083" w:rsidRPr="00872E12" w:rsidRDefault="000B6083" w:rsidP="000B6083">
      <w:pPr>
        <w:rPr>
          <w:sz w:val="10"/>
          <w:szCs w:val="18"/>
        </w:rPr>
      </w:pPr>
      <w:r w:rsidRPr="00872E12">
        <w:rPr>
          <w:sz w:val="10"/>
          <w:szCs w:val="18"/>
        </w:rPr>
        <w:t>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peo- ple to use existing inventions and creations."58 To accomplish this, the agreement requires all WTO signatories to implement minimum stan- dards of intellectual property law.59</w:t>
      </w:r>
    </w:p>
    <w:p w14:paraId="3C2F1F08" w14:textId="77777777" w:rsidR="000B6083" w:rsidRPr="00872E12" w:rsidRDefault="000B6083" w:rsidP="000B6083">
      <w:pPr>
        <w:rPr>
          <w:sz w:val="10"/>
          <w:szCs w:val="18"/>
        </w:rPr>
      </w:pPr>
      <w:r w:rsidRPr="00872E12">
        <w:rPr>
          <w:sz w:val="10"/>
          <w:szCs w:val="18"/>
        </w:rPr>
        <w:t>The United States's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76C64DCB" w14:textId="77777777" w:rsidR="000B6083" w:rsidRPr="00120348" w:rsidRDefault="000B6083" w:rsidP="000B6083">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E137C4">
        <w:rPr>
          <w:rStyle w:val="StyleUnderline"/>
          <w:highlight w:val="cyan"/>
        </w:rPr>
        <w:t>highlighted by</w:t>
      </w:r>
      <w:r w:rsidRPr="00F42EA0">
        <w:rPr>
          <w:rStyle w:val="StyleUnderline"/>
        </w:rPr>
        <w:t xml:space="preserve"> the TRIPS Agreement's </w:t>
      </w:r>
      <w:r w:rsidRPr="00E137C4">
        <w:rPr>
          <w:rStyle w:val="StyleUnderline"/>
          <w:highlight w:val="cyan"/>
        </w:rPr>
        <w:t xml:space="preserve">treatment of </w:t>
      </w:r>
      <w:r w:rsidRPr="00E137C4">
        <w:rPr>
          <w:rStyle w:val="Emphasis"/>
          <w:highlight w:val="cyan"/>
        </w:rPr>
        <w:t>data exclusivity</w:t>
      </w:r>
      <w:r w:rsidRPr="00E137C4">
        <w:rPr>
          <w:rStyle w:val="StyleUnderline"/>
          <w:highlight w:val="cyan"/>
        </w:rPr>
        <w:t xml:space="preserve"> </w:t>
      </w:r>
      <w:r w:rsidRPr="00E1249E">
        <w:rPr>
          <w:rStyle w:val="StyleUnderline"/>
        </w:rPr>
        <w:t xml:space="preserve">and </w:t>
      </w:r>
      <w:r w:rsidRPr="00E137C4">
        <w:rPr>
          <w:rStyle w:val="Emphasis"/>
          <w:highlight w:val="cyan"/>
        </w:rPr>
        <w:t>c</w:t>
      </w:r>
      <w:r w:rsidRPr="00DA636C">
        <w:rPr>
          <w:rStyle w:val="Emphasis"/>
        </w:rPr>
        <w:t xml:space="preserve">ompulsory </w:t>
      </w:r>
      <w:r w:rsidRPr="00E137C4">
        <w:rPr>
          <w:rStyle w:val="Emphasis"/>
          <w:highlight w:val="cyan"/>
        </w:rPr>
        <w:t>l</w:t>
      </w:r>
      <w:r w:rsidRPr="00DA636C">
        <w:rPr>
          <w:rStyle w:val="Emphasis"/>
        </w:rPr>
        <w:t>icensing</w:t>
      </w:r>
      <w:r w:rsidRPr="00120348">
        <w:rPr>
          <w:sz w:val="14"/>
        </w:rPr>
        <w:t>.66</w:t>
      </w:r>
    </w:p>
    <w:p w14:paraId="30A3676C" w14:textId="77777777" w:rsidR="000B6083" w:rsidRPr="00872E12" w:rsidRDefault="000B6083" w:rsidP="000B6083">
      <w:pPr>
        <w:rPr>
          <w:sz w:val="10"/>
          <w:szCs w:val="18"/>
        </w:rPr>
      </w:pPr>
      <w:r w:rsidRPr="00872E12">
        <w:rPr>
          <w:sz w:val="10"/>
          <w:szCs w:val="18"/>
        </w:rPr>
        <w:t>1. Data Exclusivity</w:t>
      </w:r>
    </w:p>
    <w:p w14:paraId="07C36BAF" w14:textId="77777777" w:rsidR="000B6083" w:rsidRPr="00872E12" w:rsidRDefault="000B6083" w:rsidP="000B6083">
      <w:pPr>
        <w:rPr>
          <w:sz w:val="10"/>
          <w:szCs w:val="18"/>
        </w:rPr>
      </w:pPr>
      <w:r w:rsidRPr="00872E12">
        <w:rPr>
          <w:sz w:val="10"/>
          <w:szCs w:val="18"/>
        </w:rPr>
        <w:t>The TRIPS Agreement requires patent holders to disclose relevant information regarding the development of the patented product, in- cluding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piration of brand-name patents.70 The TRIPS Agreement requires pro- tection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6F06DD0E" w14:textId="77777777" w:rsidR="000B6083" w:rsidRPr="00872E12" w:rsidRDefault="000B6083" w:rsidP="000B6083">
      <w:pPr>
        <w:rPr>
          <w:sz w:val="10"/>
          <w:szCs w:val="18"/>
        </w:rPr>
      </w:pPr>
      <w:r w:rsidRPr="00872E12">
        <w:rPr>
          <w:sz w:val="10"/>
          <w:szCs w:val="18"/>
        </w:rPr>
        <w:t>2. Compulsory Licensing</w:t>
      </w:r>
    </w:p>
    <w:p w14:paraId="755B6309" w14:textId="77777777" w:rsidR="000B6083" w:rsidRPr="004A68D7" w:rsidRDefault="000B6083" w:rsidP="000B6083">
      <w:pPr>
        <w:rPr>
          <w:sz w:val="10"/>
          <w:szCs w:val="18"/>
        </w:rPr>
      </w:pPr>
      <w:r w:rsidRPr="004A68D7">
        <w:rPr>
          <w:sz w:val="10"/>
          <w:szCs w:val="18"/>
        </w:rPr>
        <w:t>A compulsory license is a government authorized license to a third party for the purpose of manufacturing and producing a patented in- novation without consent from the patent owner.73 Article 31 governs compulsory licenses under the TRIPS Agreement, granting a govern- ment broad discretion in issuing these licenses.74 The following re- quirements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ized; (3) the compulsory license must be predominately used "for the supply of the domestic market of the Member authorizing such use;" and finally (4) the country must provide the patent holder with "ade- quate remuneration . . . taking into account the economic value of the authorization."75 Article 31 may be waived in cases of extreme urgency, national emergency, or public non-commercial use.76</w:t>
      </w:r>
    </w:p>
    <w:p w14:paraId="4DF34156" w14:textId="77777777" w:rsidR="000B6083" w:rsidRPr="00872E12" w:rsidRDefault="000B6083" w:rsidP="000B6083">
      <w:pPr>
        <w:rPr>
          <w:sz w:val="10"/>
          <w:szCs w:val="18"/>
        </w:rPr>
      </w:pPr>
      <w:r w:rsidRPr="00872E12">
        <w:rPr>
          <w:sz w:val="10"/>
          <w:szCs w:val="18"/>
        </w:rPr>
        <w:t>Although HICs and LMICs reached a compromise on compulsory licensing, the issue became increasingly contentious upon implementa-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081E5DD5" w14:textId="77777777" w:rsidR="000B6083" w:rsidRPr="00120348" w:rsidRDefault="000B6083" w:rsidP="000B6083">
      <w:pPr>
        <w:rPr>
          <w:sz w:val="14"/>
        </w:rPr>
      </w:pPr>
      <w:r w:rsidRPr="00120348">
        <w:rPr>
          <w:sz w:val="14"/>
        </w:rPr>
        <w:t>C. A Blow to U.S. Interests: The Doha Declaration and Article 31bis</w:t>
      </w:r>
    </w:p>
    <w:p w14:paraId="100262D6" w14:textId="77777777" w:rsidR="000B6083" w:rsidRPr="00120348" w:rsidRDefault="000B6083" w:rsidP="000B6083">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"recog- nize[d] the gravity of the public health problems afflicting many [LMICs], especially those resulting from HIV/AIDS, tuberculosis, ma- laria and other epidemics."85 WTO delegates agreed that signatories should interpret and implement the TRIPS Agreement in a way that promotes public health and access to medicines for all.86</w:t>
      </w:r>
    </w:p>
    <w:p w14:paraId="469676E5" w14:textId="77777777" w:rsidR="000B6083" w:rsidRPr="00120348" w:rsidRDefault="000B6083" w:rsidP="000B6083">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ment </w:t>
      </w:r>
      <w:r w:rsidRPr="00F42EA0">
        <w:rPr>
          <w:rStyle w:val="StyleUnderline"/>
        </w:rPr>
        <w:t xml:space="preserve">were </w:t>
      </w:r>
      <w:r w:rsidRPr="00120348">
        <w:rPr>
          <w:rStyle w:val="Emphasis"/>
        </w:rPr>
        <w:t>reaffirmed in the Doha Declaration</w:t>
      </w:r>
      <w:r w:rsidRPr="00120348">
        <w:rPr>
          <w:sz w:val="14"/>
        </w:rPr>
        <w:t>.87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licences [sic] and the freedom to determine the grounds upon which such licences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lim- ited or no manufacturing capacity to import generic drugs from other countries, thereby promoting access to more affordable medicines.91</w:t>
      </w:r>
    </w:p>
    <w:p w14:paraId="155C1027" w14:textId="77777777" w:rsidR="000B6083" w:rsidRPr="00120348" w:rsidRDefault="000B6083" w:rsidP="000B6083">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imple-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 xml:space="preserve">had to accept compromises during the negotiations </w:t>
      </w:r>
      <w:r w:rsidRPr="00DA636C">
        <w:rPr>
          <w:rStyle w:val="StyleUnderline"/>
        </w:rPr>
        <w:t>and has remained discontent with the level of protection afforded to pharmaceutical patents by the TRIPS Agreement</w:t>
      </w:r>
      <w:r w:rsidRPr="00DA636C">
        <w:rPr>
          <w:sz w:val="14"/>
        </w:rPr>
        <w:t xml:space="preserve">.94 </w:t>
      </w:r>
      <w:r w:rsidRPr="00DA636C">
        <w:rPr>
          <w:rStyle w:val="StyleUnderline"/>
        </w:rPr>
        <w:t xml:space="preserve">This dissatisfaction spurred the </w:t>
      </w:r>
      <w:r w:rsidRPr="00DA636C">
        <w:rPr>
          <w:rStyle w:val="Emphasis"/>
        </w:rPr>
        <w:t>proliferation of TRIPS-Plus provisions</w:t>
      </w:r>
      <w:r w:rsidRPr="00DA636C">
        <w:rPr>
          <w:rStyle w:val="StyleUnderline"/>
        </w:rPr>
        <w:t xml:space="preserve"> in bilateral</w:t>
      </w:r>
      <w:r w:rsidRPr="00F42EA0">
        <w:rPr>
          <w:rStyle w:val="StyleUnderline"/>
        </w:rPr>
        <w:t xml:space="preserve"> U.S. FTAs</w:t>
      </w:r>
      <w:r w:rsidRPr="00120348">
        <w:rPr>
          <w:sz w:val="14"/>
        </w:rPr>
        <w:t>.95</w:t>
      </w:r>
    </w:p>
    <w:p w14:paraId="07E45D4C" w14:textId="77777777" w:rsidR="000B6083" w:rsidRPr="00120348" w:rsidRDefault="000B6083" w:rsidP="000B6083">
      <w:pPr>
        <w:rPr>
          <w:sz w:val="14"/>
        </w:rPr>
      </w:pPr>
      <w:r w:rsidRPr="00120348">
        <w:rPr>
          <w:sz w:val="14"/>
        </w:rPr>
        <w:t>D. The Proliferation of TRIPS-Plus Provisions in U.S. FTAs</w:t>
      </w:r>
    </w:p>
    <w:p w14:paraId="5EDBD7C4" w14:textId="77777777" w:rsidR="000B6083" w:rsidRPr="00120348" w:rsidRDefault="000B6083" w:rsidP="000B6083">
      <w:pPr>
        <w:rPr>
          <w:sz w:val="14"/>
        </w:rPr>
      </w:pP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StyleUnderline"/>
          <w:highlight w:val="cyan"/>
        </w:rPr>
        <w:t>creates a regulatory "</w:t>
      </w:r>
      <w:r w:rsidRPr="00E137C4">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E137C4">
        <w:rPr>
          <w:rStyle w:val="StyleUnderline"/>
          <w:highlight w:val="cyan"/>
        </w:rPr>
        <w:t>Countries are</w:t>
      </w:r>
      <w:r w:rsidRPr="00F42EA0">
        <w:rPr>
          <w:rStyle w:val="StyleUnderline"/>
        </w:rPr>
        <w:t xml:space="preserve"> therefore </w:t>
      </w:r>
      <w:r w:rsidRPr="00E137C4">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E137C4">
        <w:rPr>
          <w:rStyle w:val="StyleUnderline"/>
          <w:highlight w:val="cyan"/>
        </w:rPr>
        <w:t xml:space="preserve"> </w:t>
      </w:r>
      <w:r w:rsidRPr="00DA636C">
        <w:rPr>
          <w:rStyle w:val="Emphasis"/>
        </w:rPr>
        <w:t>TRIPS-Plus</w:t>
      </w:r>
      <w:r w:rsidRPr="00DA636C">
        <w:rPr>
          <w:rStyle w:val="StyleUnderline"/>
        </w:rPr>
        <w:t xml:space="preserve"> U</w:t>
      </w:r>
      <w:r w:rsidRPr="00F42EA0">
        <w:rPr>
          <w:rStyle w:val="StyleUnderline"/>
        </w:rPr>
        <w:t xml:space="preserve">.S.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14:paraId="32F16C05" w14:textId="77777777" w:rsidR="000B6083" w:rsidRPr="00120348" w:rsidRDefault="000B6083" w:rsidP="000B6083">
      <w:pPr>
        <w:rPr>
          <w:sz w:val="14"/>
        </w:rPr>
      </w:pPr>
      <w:r w:rsidRPr="00120348">
        <w:rPr>
          <w:sz w:val="14"/>
        </w:rPr>
        <w:t xml:space="preserve">Beginning with the Bush administration and continuing through the Obama administration, the U.S. has sought to "ensur[e] that the provisions of any multilateral or bilateral trade agreement governing intellectual property rights that is entered into by the United States re- flect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14:paraId="72C9D248" w14:textId="77777777" w:rsidR="000B6083" w:rsidRPr="00120348" w:rsidRDefault="000B6083" w:rsidP="000B6083">
      <w:pPr>
        <w:rPr>
          <w:sz w:val="14"/>
        </w:rPr>
      </w:pPr>
      <w:r w:rsidRPr="00120348">
        <w:rPr>
          <w:sz w:val="14"/>
        </w:rPr>
        <w:t>1. TRIPS-Plus Impact on Data Exclusivity Provisions</w:t>
      </w:r>
    </w:p>
    <w:p w14:paraId="43950586" w14:textId="77777777" w:rsidR="000B6083" w:rsidRPr="00120348" w:rsidRDefault="000B6083" w:rsidP="000B6083">
      <w:pPr>
        <w:rPr>
          <w:sz w:val="14"/>
        </w:rPr>
      </w:pPr>
      <w:r w:rsidRPr="00F42EA0">
        <w:rPr>
          <w:rStyle w:val="StyleUnderline"/>
        </w:rPr>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E137C4">
        <w:rPr>
          <w:rStyle w:val="StyleUnderline"/>
          <w:highlight w:val="cyan"/>
        </w:rPr>
        <w:t xml:space="preserve">competing manufacturers </w:t>
      </w:r>
      <w:r w:rsidRPr="00E1249E">
        <w:rPr>
          <w:rStyle w:val="StyleUnderline"/>
        </w:rPr>
        <w:t xml:space="preserve">are </w:t>
      </w:r>
      <w:r w:rsidRPr="00E137C4">
        <w:rPr>
          <w:rStyle w:val="Emphasis"/>
          <w:highlight w:val="cyan"/>
        </w:rPr>
        <w:t xml:space="preserve">prohibited from relying on </w:t>
      </w:r>
      <w:r w:rsidRPr="00DA636C">
        <w:rPr>
          <w:rStyle w:val="Emphasis"/>
        </w:rPr>
        <w:t xml:space="preserve">clinical </w:t>
      </w:r>
      <w:r w:rsidRPr="00E137C4">
        <w:rPr>
          <w:rStyle w:val="Emphasis"/>
          <w:highlight w:val="cyan"/>
        </w:rPr>
        <w:t>data</w:t>
      </w:r>
      <w:r w:rsidRPr="00E137C4">
        <w:rPr>
          <w:rStyle w:val="StyleUnderline"/>
          <w:highlight w:val="cyan"/>
        </w:rPr>
        <w:t xml:space="preserve"> for </w:t>
      </w:r>
      <w:r w:rsidRPr="00E1249E">
        <w:rPr>
          <w:rStyle w:val="Emphasis"/>
        </w:rPr>
        <w:t xml:space="preserve">five to </w:t>
      </w:r>
      <w:r w:rsidRPr="00E137C4">
        <w:rPr>
          <w:rStyle w:val="Emphasis"/>
          <w:highlight w:val="cyan"/>
        </w:rPr>
        <w:t>fifteen years</w:t>
      </w:r>
      <w:r w:rsidRPr="00E137C4">
        <w:rPr>
          <w:rStyle w:val="StyleUnderline"/>
          <w:highlight w:val="cyan"/>
        </w:rPr>
        <w:t xml:space="preserve"> after</w:t>
      </w:r>
      <w:r w:rsidRPr="00F42EA0">
        <w:rPr>
          <w:rStyle w:val="StyleUnderline"/>
        </w:rPr>
        <w:t xml:space="preserve"> the date of a pharmaceutical's initial regulatory </w:t>
      </w:r>
      <w:r w:rsidRPr="00E137C4">
        <w:rPr>
          <w:rStyle w:val="StyleUnderline"/>
          <w:highlight w:val="cyan"/>
        </w:rPr>
        <w:t>approval</w:t>
      </w:r>
      <w:r w:rsidRPr="00120348">
        <w:rPr>
          <w:sz w:val="14"/>
        </w:rPr>
        <w:t xml:space="preserve">.103 </w:t>
      </w:r>
      <w:r w:rsidRPr="00E137C4">
        <w:rPr>
          <w:rStyle w:val="StyleUnderline"/>
          <w:highlight w:val="cyan"/>
        </w:rPr>
        <w:t>Brand-name</w:t>
      </w:r>
      <w:r w:rsidRPr="00F42EA0">
        <w:rPr>
          <w:rStyle w:val="StyleUnderline"/>
        </w:rPr>
        <w:t xml:space="preserve"> </w:t>
      </w:r>
      <w:r w:rsidRPr="00E137C4">
        <w:rPr>
          <w:rStyle w:val="StyleUnderline"/>
          <w:highlight w:val="cyan"/>
        </w:rPr>
        <w:t>pharma</w:t>
      </w:r>
      <w:r w:rsidRPr="00F42EA0">
        <w:rPr>
          <w:rStyle w:val="StyleUnderline"/>
        </w:rPr>
        <w:t xml:space="preserve">ceutical </w:t>
      </w:r>
      <w:r w:rsidRPr="00E137C4">
        <w:rPr>
          <w:rStyle w:val="StyleUnderline"/>
          <w:highlight w:val="cyan"/>
        </w:rPr>
        <w:t xml:space="preserve">companies </w:t>
      </w:r>
      <w:r w:rsidRPr="00E137C4">
        <w:rPr>
          <w:rStyle w:val="Emphasis"/>
          <w:highlight w:val="cyan"/>
        </w:rPr>
        <w:t xml:space="preserve">favor </w:t>
      </w:r>
      <w:r w:rsidRPr="00DA636C">
        <w:rPr>
          <w:rStyle w:val="Emphasis"/>
        </w:rPr>
        <w:t xml:space="preserve">data </w:t>
      </w:r>
      <w:r w:rsidRPr="00E137C4">
        <w:rPr>
          <w:rStyle w:val="Emphasis"/>
          <w:highlight w:val="cyan"/>
        </w:rPr>
        <w:t xml:space="preserve">exclusivity </w:t>
      </w:r>
      <w:r w:rsidRPr="00A26F99">
        <w:rPr>
          <w:rStyle w:val="Emphasis"/>
        </w:rPr>
        <w:t>provisions</w:t>
      </w:r>
      <w:r w:rsidRPr="00F42EA0">
        <w:rPr>
          <w:rStyle w:val="StyleUnderline"/>
        </w:rPr>
        <w:t xml:space="preserve"> </w:t>
      </w:r>
      <w:r w:rsidRPr="00E1249E">
        <w:rPr>
          <w:rStyle w:val="StyleUnderline"/>
        </w:rPr>
        <w:t xml:space="preserve">because they </w:t>
      </w:r>
      <w:r w:rsidRPr="00DA636C">
        <w:rPr>
          <w:rStyle w:val="StyleUnderline"/>
        </w:rPr>
        <w:t xml:space="preserve">enable drug companies to </w:t>
      </w:r>
      <w:r w:rsidRPr="00E137C4">
        <w:rPr>
          <w:rStyle w:val="Emphasis"/>
          <w:highlight w:val="cyan"/>
        </w:rPr>
        <w:t>exploit profits by suspending competition</w:t>
      </w:r>
      <w:r w:rsidRPr="00120348">
        <w:rPr>
          <w:sz w:val="14"/>
        </w:rPr>
        <w:t>.104</w:t>
      </w:r>
    </w:p>
    <w:p w14:paraId="4701B8C6" w14:textId="77777777" w:rsidR="000B6083" w:rsidRPr="00120348" w:rsidRDefault="000B6083" w:rsidP="000B6083">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E1249E">
        <w:rPr>
          <w:rStyle w:val="StyleUnderline"/>
        </w:rPr>
        <w:t xml:space="preserve">To compete, </w:t>
      </w:r>
      <w:r w:rsidRPr="00DA636C">
        <w:rPr>
          <w:rStyle w:val="StyleUnderline"/>
        </w:rPr>
        <w:t xml:space="preserve">generic </w:t>
      </w:r>
      <w:r w:rsidRPr="00E137C4">
        <w:rPr>
          <w:rStyle w:val="StyleUnderline"/>
          <w:highlight w:val="cyan"/>
        </w:rPr>
        <w:t xml:space="preserve">producers </w:t>
      </w:r>
      <w:r w:rsidRPr="00E1249E">
        <w:rPr>
          <w:rStyle w:val="StyleUnderline"/>
        </w:rPr>
        <w:t xml:space="preserve">may be </w:t>
      </w:r>
      <w:r w:rsidRPr="00E137C4">
        <w:rPr>
          <w:rStyle w:val="StyleUnderline"/>
          <w:highlight w:val="cyan"/>
        </w:rPr>
        <w:t xml:space="preserve">forced to </w:t>
      </w:r>
      <w:r w:rsidRPr="00E137C4">
        <w:rPr>
          <w:rStyle w:val="Emphasis"/>
          <w:highlight w:val="cyan"/>
        </w:rPr>
        <w:t xml:space="preserve">conduct </w:t>
      </w:r>
      <w:r w:rsidRPr="00E1249E">
        <w:rPr>
          <w:rStyle w:val="Emphasis"/>
        </w:rPr>
        <w:t xml:space="preserve">their </w:t>
      </w:r>
      <w:r w:rsidRPr="00E137C4">
        <w:rPr>
          <w:rStyle w:val="Emphasis"/>
          <w:highlight w:val="cyan"/>
        </w:rPr>
        <w:t>own costly</w:t>
      </w:r>
      <w:r w:rsidRPr="00872E12">
        <w:rPr>
          <w:rStyle w:val="Emphasis"/>
        </w:rPr>
        <w:t xml:space="preserve"> </w:t>
      </w:r>
      <w:r w:rsidRPr="00E137C4">
        <w:rPr>
          <w:rStyle w:val="Emphasis"/>
          <w:highlight w:val="cyan"/>
        </w:rPr>
        <w:t>r</w:t>
      </w:r>
      <w:r w:rsidRPr="00F42EA0">
        <w:rPr>
          <w:rStyle w:val="StyleUnderline"/>
        </w:rPr>
        <w:t>esearch a</w:t>
      </w:r>
      <w:r w:rsidRPr="00E137C4">
        <w:rPr>
          <w:rStyle w:val="Emphasis"/>
          <w:highlight w:val="cyan"/>
        </w:rPr>
        <w:t>n</w:t>
      </w:r>
      <w:r w:rsidRPr="00F42EA0">
        <w:rPr>
          <w:rStyle w:val="StyleUnderline"/>
        </w:rPr>
        <w:t xml:space="preserve">d </w:t>
      </w:r>
      <w:r w:rsidRPr="00E137C4">
        <w:rPr>
          <w:rStyle w:val="Emphasis"/>
          <w:highlight w:val="cyan"/>
        </w:rPr>
        <w:t>d</w:t>
      </w:r>
      <w:r w:rsidRPr="00F42EA0">
        <w:rPr>
          <w:rStyle w:val="StyleUnderline"/>
        </w:rPr>
        <w:t xml:space="preserve">evelopment, </w:t>
      </w:r>
      <w:r w:rsidRPr="00E137C4">
        <w:rPr>
          <w:rStyle w:val="StyleUnderline"/>
          <w:highlight w:val="cyan"/>
        </w:rPr>
        <w:t xml:space="preserve">negating </w:t>
      </w:r>
      <w:r w:rsidRPr="00E1249E">
        <w:rPr>
          <w:rStyle w:val="StyleUnderline"/>
        </w:rPr>
        <w:t xml:space="preserve">their </w:t>
      </w:r>
      <w:r w:rsidRPr="00E137C4">
        <w:rPr>
          <w:rStyle w:val="StyleUnderline"/>
          <w:highlight w:val="cyan"/>
        </w:rPr>
        <w:t xml:space="preserve">ability to </w:t>
      </w:r>
      <w:r w:rsidRPr="00E137C4">
        <w:rPr>
          <w:rStyle w:val="Emphasis"/>
          <w:highlight w:val="cyan"/>
        </w:rPr>
        <w:t>provide affordable drugs</w:t>
      </w:r>
      <w:r w:rsidRPr="00120348">
        <w:rPr>
          <w:sz w:val="14"/>
        </w:rPr>
        <w:t xml:space="preserve">.106 </w:t>
      </w:r>
      <w:r w:rsidRPr="00E1249E">
        <w:rPr>
          <w:rStyle w:val="StyleUnderline"/>
        </w:rPr>
        <w:t>Alternatively, generic companies would have to</w:t>
      </w:r>
      <w:r w:rsidRPr="00E137C4">
        <w:rPr>
          <w:rStyle w:val="StyleUnderline"/>
          <w:highlight w:val="cyan"/>
        </w:rPr>
        <w:t xml:space="preserve"> </w:t>
      </w:r>
      <w:r w:rsidRPr="00E137C4">
        <w:rPr>
          <w:rStyle w:val="Emphasis"/>
          <w:highlight w:val="cyan"/>
        </w:rPr>
        <w:t>delay regulatory approval</w:t>
      </w:r>
      <w:r w:rsidRPr="00E137C4">
        <w:rPr>
          <w:rStyle w:val="StyleUnderline"/>
          <w:highlight w:val="cyan"/>
        </w:rPr>
        <w:t xml:space="preserve"> </w:t>
      </w:r>
      <w:r w:rsidRPr="00DA636C">
        <w:rPr>
          <w:rStyle w:val="StyleUnderline"/>
        </w:rPr>
        <w:t xml:space="preserve">and </w:t>
      </w:r>
      <w:r w:rsidRPr="00DA636C">
        <w:rPr>
          <w:rStyle w:val="Emphasis"/>
        </w:rPr>
        <w:t>production of</w:t>
      </w:r>
      <w:r w:rsidRPr="00E1249E">
        <w:rPr>
          <w:rStyle w:val="Emphasis"/>
        </w:rPr>
        <w:t xml:space="preserve"> generic drugs</w:t>
      </w:r>
      <w:r w:rsidRPr="00E1249E">
        <w:rPr>
          <w:sz w:val="14"/>
        </w:rPr>
        <w:t>.</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14:paraId="281A6EA1" w14:textId="77777777" w:rsidR="000B6083" w:rsidRPr="00120348" w:rsidRDefault="000B6083" w:rsidP="000B6083">
      <w:pPr>
        <w:rPr>
          <w:sz w:val="14"/>
        </w:rPr>
      </w:pPr>
      <w:r w:rsidRPr="00120348">
        <w:rPr>
          <w:sz w:val="14"/>
        </w:rPr>
        <w:t>2. TRIPS-Plus Impact on Compulsory Licensing</w:t>
      </w:r>
    </w:p>
    <w:p w14:paraId="1912E325" w14:textId="77777777" w:rsidR="000B6083" w:rsidRPr="00120348" w:rsidRDefault="000B6083" w:rsidP="000B6083">
      <w:pPr>
        <w:rPr>
          <w:sz w:val="14"/>
        </w:rPr>
      </w:pPr>
      <w:r w:rsidRPr="00DA636C">
        <w:rPr>
          <w:sz w:val="14"/>
        </w:rPr>
        <w:t xml:space="preserve">Although to the TRIPS Agreement enables WTO signatories to es- tablish their own national compulsory licensing scheme, </w:t>
      </w:r>
      <w:r w:rsidRPr="00DA636C">
        <w:rPr>
          <w:rStyle w:val="StyleUnderline"/>
        </w:rPr>
        <w:t xml:space="preserve">TRIPS-Plus provisions in U.S. FTAs </w:t>
      </w:r>
      <w:r w:rsidRPr="00DA636C">
        <w:rPr>
          <w:rStyle w:val="Emphasis"/>
        </w:rPr>
        <w:t>significantly limit compulsory licensing</w:t>
      </w:r>
      <w:r w:rsidRPr="00DA636C">
        <w:rPr>
          <w:sz w:val="14"/>
        </w:rPr>
        <w:t xml:space="preserve">.109 </w:t>
      </w:r>
      <w:r w:rsidRPr="00DA636C">
        <w:rPr>
          <w:rStyle w:val="StyleUnderline"/>
        </w:rPr>
        <w:t xml:space="preserve">Under U.S. FTAs, parties may typically only grant compulsory licenses in </w:t>
      </w:r>
      <w:r w:rsidRPr="00DA636C">
        <w:rPr>
          <w:rStyle w:val="Emphasis"/>
        </w:rPr>
        <w:t>emergency situations</w:t>
      </w:r>
      <w:r w:rsidRPr="00DA636C">
        <w:rPr>
          <w:rStyle w:val="StyleUnderline"/>
        </w:rPr>
        <w:t>, as an anti-trust remedy, or for public non- commercial use</w:t>
      </w:r>
      <w:r w:rsidRPr="00DA636C">
        <w:rPr>
          <w:sz w:val="14"/>
        </w:rPr>
        <w:t>.110 Notably, U.S. FTAs do not define "emergency situa- tions" or "public non-commercial use."111 Some TRIPS-Plus provisions require "reasonable and entire" remuneration for patent owners as op- posed to "adequate remuneration" required by the TRIPS Agree- ment.112 Finally, U.S. FTAs permit challenges to compulsory licenses on the grounds that a license</w:t>
      </w:r>
      <w:r w:rsidRPr="00120348">
        <w:rPr>
          <w:sz w:val="14"/>
        </w:rPr>
        <w:t xml:space="preserv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E1249E">
        <w:rPr>
          <w:rStyle w:val="StyleUnderline"/>
        </w:rPr>
        <w:t xml:space="preserve">, TRIPS-Plus compulsory licensing provisions diminish a generic producer's ability to </w:t>
      </w:r>
      <w:r w:rsidRPr="00E1249E">
        <w:rPr>
          <w:rStyle w:val="Emphasis"/>
        </w:rPr>
        <w:t>compete</w:t>
      </w:r>
      <w:r w:rsidRPr="00E1249E">
        <w:rPr>
          <w:rStyle w:val="StyleUnderline"/>
        </w:rPr>
        <w:t xml:space="preserve"> and enable the patent holder to </w:t>
      </w:r>
      <w:r w:rsidRPr="00E1249E">
        <w:rPr>
          <w:rStyle w:val="Emphasis"/>
        </w:rPr>
        <w:t>manipulate drug pricing</w:t>
      </w:r>
      <w:r w:rsidRPr="00E1249E">
        <w:rPr>
          <w:sz w:val="14"/>
        </w:rPr>
        <w:t xml:space="preserve">.114 </w:t>
      </w:r>
      <w:r w:rsidRPr="00E1249E">
        <w:rPr>
          <w:rStyle w:val="StyleUnderline"/>
        </w:rPr>
        <w:t>The net</w:t>
      </w:r>
      <w:r w:rsidRPr="00F42EA0">
        <w:rPr>
          <w:rStyle w:val="StyleUnderline"/>
        </w:rPr>
        <w:t xml:space="preserve"> result is </w:t>
      </w:r>
      <w:r w:rsidRPr="00872E12">
        <w:rPr>
          <w:rStyle w:val="Emphasis"/>
        </w:rPr>
        <w:t>diminished access to medicines</w:t>
      </w:r>
      <w:r w:rsidRPr="00120348">
        <w:rPr>
          <w:sz w:val="14"/>
        </w:rPr>
        <w:t xml:space="preserve"> for Hope Tukahirwa and millions like her.115</w:t>
      </w:r>
    </w:p>
    <w:p w14:paraId="04A0AEF4" w14:textId="77777777" w:rsidR="000B6083" w:rsidRPr="00E1249E" w:rsidRDefault="000B6083" w:rsidP="000B6083">
      <w:pPr>
        <w:rPr>
          <w:sz w:val="14"/>
        </w:rPr>
      </w:pPr>
      <w:r w:rsidRPr="00120348">
        <w:rPr>
          <w:sz w:val="14"/>
        </w:rPr>
        <w:t xml:space="preserve">II. Why TRIPS-Plus Provisions are Problematic: </w:t>
      </w:r>
      <w:r w:rsidRPr="00E1249E">
        <w:rPr>
          <w:sz w:val="14"/>
        </w:rPr>
        <w:t>Rigid Data Exclusivity Provisions and Compulsory Licensing Provisions Obstruct Access to Medicine</w:t>
      </w:r>
    </w:p>
    <w:p w14:paraId="23647613" w14:textId="77777777" w:rsidR="000B6083" w:rsidRPr="00120348" w:rsidRDefault="000B6083" w:rsidP="000B6083">
      <w:pPr>
        <w:rPr>
          <w:sz w:val="14"/>
        </w:rPr>
      </w:pPr>
      <w:r w:rsidRPr="00E1249E">
        <w:rPr>
          <w:rStyle w:val="StyleUnderline"/>
        </w:rPr>
        <w:t xml:space="preserve">TRIPS-Plus provisions promote </w:t>
      </w:r>
      <w:r w:rsidRPr="00E1249E">
        <w:rPr>
          <w:rStyle w:val="Emphasis"/>
        </w:rPr>
        <w:t>unyielding data exclusivity</w:t>
      </w:r>
      <w:r w:rsidRPr="00E1249E">
        <w:rPr>
          <w:rStyle w:val="StyleUnderline"/>
        </w:rPr>
        <w:t xml:space="preserve"> and </w:t>
      </w:r>
      <w:r w:rsidRPr="00E1249E">
        <w:rPr>
          <w:rStyle w:val="Emphasis"/>
        </w:rPr>
        <w:t>limit compulsory licensing</w:t>
      </w:r>
      <w:r w:rsidRPr="00E1249E">
        <w:rPr>
          <w:rStyle w:val="StyleUnderline"/>
        </w:rPr>
        <w:t xml:space="preserve"> to the </w:t>
      </w:r>
      <w:r w:rsidRPr="00E1249E">
        <w:rPr>
          <w:rStyle w:val="Emphasis"/>
        </w:rPr>
        <w:t>detriment of indigent populations</w:t>
      </w:r>
      <w:r w:rsidRPr="00E1249E">
        <w:rPr>
          <w:rStyle w:val="StyleUnderline"/>
        </w:rPr>
        <w:t xml:space="preserve"> </w:t>
      </w:r>
      <w:r w:rsidRPr="00E1249E">
        <w:rPr>
          <w:rStyle w:val="Emphasis"/>
        </w:rPr>
        <w:t>lacking access to affordable pharmaceuticals</w:t>
      </w:r>
      <w:r w:rsidRPr="00E1249E">
        <w:rPr>
          <w:sz w:val="14"/>
        </w:rPr>
        <w:t xml:space="preserve">.116 </w:t>
      </w:r>
      <w:r w:rsidRPr="00E1249E">
        <w:rPr>
          <w:rStyle w:val="StyleUnderline"/>
        </w:rPr>
        <w:t xml:space="preserve">Data exclusivity </w:t>
      </w:r>
      <w:r w:rsidRPr="00E137C4">
        <w:rPr>
          <w:rStyle w:val="StyleUnderline"/>
          <w:highlight w:val="cyan"/>
        </w:rPr>
        <w:t>provisions</w:t>
      </w:r>
      <w:r w:rsidRPr="00F42EA0">
        <w:rPr>
          <w:rStyle w:val="StyleUnderline"/>
        </w:rPr>
        <w:t xml:space="preserve"> in U.S. FTAs </w:t>
      </w:r>
      <w:r w:rsidRPr="00E137C4">
        <w:rPr>
          <w:rStyle w:val="StyleUnderline"/>
          <w:highlight w:val="cyan"/>
        </w:rPr>
        <w:t xml:space="preserve">with </w:t>
      </w:r>
      <w:r w:rsidRPr="00E137C4">
        <w:rPr>
          <w:rStyle w:val="Emphasis"/>
          <w:highlight w:val="cyan"/>
        </w:rPr>
        <w:t>Guatemala</w:t>
      </w:r>
      <w:r w:rsidRPr="00E137C4">
        <w:rPr>
          <w:rStyle w:val="StyleUnderline"/>
          <w:highlight w:val="cyan"/>
        </w:rPr>
        <w:t xml:space="preserve"> and </w:t>
      </w:r>
      <w:r w:rsidRPr="00E137C4">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249E">
        <w:rPr>
          <w:rStyle w:val="StyleUnderline"/>
        </w:rPr>
        <w:t xml:space="preserve">have </w:t>
      </w:r>
      <w:r w:rsidRPr="00E137C4">
        <w:rPr>
          <w:rStyle w:val="StyleUnderline"/>
          <w:highlight w:val="cyan"/>
        </w:rPr>
        <w:t xml:space="preserve">led to </w:t>
      </w:r>
      <w:r w:rsidRPr="00E137C4">
        <w:rPr>
          <w:rStyle w:val="Emphasis"/>
          <w:highlight w:val="cyan"/>
        </w:rPr>
        <w:t>increased</w:t>
      </w:r>
      <w:r w:rsidRPr="00872E12">
        <w:rPr>
          <w:rStyle w:val="Emphasis"/>
        </w:rPr>
        <w:t xml:space="preserve"> pharmaceutical </w:t>
      </w:r>
      <w:r w:rsidRPr="00E137C4">
        <w:rPr>
          <w:rStyle w:val="Emphasis"/>
          <w:highlight w:val="cyan"/>
        </w:rPr>
        <w:t>prices</w:t>
      </w:r>
      <w:r w:rsidRPr="00F42EA0">
        <w:rPr>
          <w:rStyle w:val="StyleUnderline"/>
        </w:rPr>
        <w:t xml:space="preserve"> by </w:t>
      </w:r>
      <w:r w:rsidRPr="00872E12">
        <w:rPr>
          <w:rStyle w:val="Emphasis"/>
        </w:rPr>
        <w:t>delaying generic competition</w:t>
      </w:r>
      <w:r w:rsidRPr="00120348">
        <w:rPr>
          <w:sz w:val="14"/>
        </w:rPr>
        <w:t xml:space="preserve">.117 Moreover, </w:t>
      </w:r>
      <w:r w:rsidRPr="00F42EA0">
        <w:rPr>
          <w:rStyle w:val="StyleUnderline"/>
        </w:rPr>
        <w:t xml:space="preserve">the </w:t>
      </w:r>
      <w:r w:rsidRPr="00E137C4">
        <w:rPr>
          <w:rStyle w:val="StyleUnderline"/>
          <w:highlight w:val="cyan"/>
        </w:rPr>
        <w:t>exclusion of c</w:t>
      </w:r>
      <w:r w:rsidRPr="00DA636C">
        <w:rPr>
          <w:rStyle w:val="StyleUnderline"/>
        </w:rPr>
        <w:t xml:space="preserve">ompulsory </w:t>
      </w:r>
      <w:r w:rsidRPr="00E137C4">
        <w:rPr>
          <w:rStyle w:val="StyleUnderline"/>
          <w:highlight w:val="cyan"/>
        </w:rPr>
        <w:t>l</w:t>
      </w:r>
      <w:r w:rsidRPr="00DA636C">
        <w:rPr>
          <w:rStyle w:val="StyleUnderline"/>
        </w:rPr>
        <w:t>icensing</w:t>
      </w:r>
      <w:r w:rsidRPr="00F42EA0">
        <w:rPr>
          <w:rStyle w:val="StyleUnderline"/>
        </w:rPr>
        <w:t xml:space="preserve"> from FTAs</w:t>
      </w:r>
      <w:r w:rsidRPr="00120348">
        <w:rPr>
          <w:sz w:val="14"/>
        </w:rPr>
        <w:t xml:space="preserve"> or proposed FTAs </w:t>
      </w:r>
      <w:r w:rsidRPr="00E137C4">
        <w:rPr>
          <w:rStyle w:val="StyleUnderline"/>
          <w:highlight w:val="cyan"/>
        </w:rPr>
        <w:t xml:space="preserve">with the </w:t>
      </w:r>
      <w:r w:rsidRPr="00E137C4">
        <w:rPr>
          <w:rStyle w:val="Emphasis"/>
          <w:highlight w:val="cyan"/>
        </w:rPr>
        <w:t>D</w:t>
      </w:r>
      <w:r w:rsidRPr="00DA636C">
        <w:rPr>
          <w:rStyle w:val="StyleUnderline"/>
        </w:rPr>
        <w:t>ominican</w:t>
      </w:r>
      <w:r w:rsidRPr="00E137C4">
        <w:rPr>
          <w:rStyle w:val="StyleUnderline"/>
          <w:highlight w:val="cyan"/>
        </w:rPr>
        <w:t xml:space="preserve"> </w:t>
      </w:r>
      <w:r w:rsidRPr="00E137C4">
        <w:rPr>
          <w:rStyle w:val="Emphasis"/>
          <w:highlight w:val="cyan"/>
        </w:rPr>
        <w:t>R</w:t>
      </w:r>
      <w:r w:rsidRPr="00DA636C">
        <w:rPr>
          <w:rStyle w:val="StyleUnderline"/>
        </w:rPr>
        <w:t xml:space="preserve">epublic, </w:t>
      </w:r>
      <w:r w:rsidRPr="00E137C4">
        <w:rPr>
          <w:rStyle w:val="Emphasis"/>
          <w:highlight w:val="cyan"/>
        </w:rPr>
        <w:t>Thailand</w:t>
      </w:r>
      <w:r w:rsidRPr="00E137C4">
        <w:rPr>
          <w:rStyle w:val="StyleUnderline"/>
          <w:highlight w:val="cyan"/>
        </w:rPr>
        <w:t xml:space="preserve">, </w:t>
      </w:r>
      <w:r w:rsidRPr="00DA636C">
        <w:rPr>
          <w:rStyle w:val="StyleUnderline"/>
        </w:rPr>
        <w:t>and the</w:t>
      </w:r>
      <w:r w:rsidRPr="00120348">
        <w:rPr>
          <w:sz w:val="14"/>
        </w:rPr>
        <w:t xml:space="preserve"> Southern African Customs Union (</w:t>
      </w:r>
      <w:r w:rsidRPr="00E137C4">
        <w:rPr>
          <w:rStyle w:val="Emphasis"/>
          <w:highlight w:val="cyan"/>
        </w:rPr>
        <w:t>SACU</w:t>
      </w:r>
      <w:r w:rsidRPr="00F42EA0">
        <w:rPr>
          <w:rStyle w:val="StyleUnderline"/>
        </w:rPr>
        <w:t xml:space="preserve">) </w:t>
      </w:r>
      <w:r w:rsidRPr="00E1249E">
        <w:rPr>
          <w:rStyle w:val="StyleUnderline"/>
        </w:rPr>
        <w:t xml:space="preserve">could </w:t>
      </w:r>
      <w:r w:rsidRPr="00DA636C">
        <w:rPr>
          <w:rStyle w:val="StyleUnderline"/>
        </w:rPr>
        <w:t xml:space="preserve">lead to </w:t>
      </w:r>
      <w:r w:rsidRPr="00E137C4">
        <w:rPr>
          <w:rStyle w:val="Emphasis"/>
          <w:highlight w:val="cyan"/>
        </w:rPr>
        <w:t>overwhelming public health challenges</w:t>
      </w:r>
      <w:r w:rsidRPr="00F42EA0">
        <w:rPr>
          <w:rStyle w:val="StyleUnderline"/>
        </w:rPr>
        <w:t xml:space="preserve"> 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p>
    <w:p w14:paraId="6012698D" w14:textId="77777777" w:rsidR="000B6083" w:rsidRPr="009368FC" w:rsidRDefault="000B6083" w:rsidP="000B6083">
      <w:pPr>
        <w:pStyle w:val="Heading4"/>
        <w:rPr>
          <w:bCs w:val="0"/>
        </w:rPr>
      </w:pPr>
      <w:r>
        <w:t xml:space="preserve">4] 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3D683E55" w14:textId="77777777" w:rsidR="000B6083" w:rsidRDefault="000B6083" w:rsidP="000B6083">
      <w:r>
        <w:rPr>
          <w:rStyle w:val="Style13ptBold"/>
        </w:rPr>
        <w:t>HRW 6/3</w:t>
      </w:r>
      <w:r>
        <w:t xml:space="preserve"> — (Human Rights Watch, “Seven Reasons the EU is Wrong to Oppose the TRIPS Waiver“, 6-3-2021, Available Online at https://www.hrw.org/news/2021/06/03/seven-reasons-eu-wrong-oppose-trips-waiver, accessed 10-5-2021, HKR-AR)</w:t>
      </w:r>
    </w:p>
    <w:p w14:paraId="632C233C" w14:textId="77777777" w:rsidR="000B6083" w:rsidRDefault="000B6083" w:rsidP="000B6083">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Pr>
          <w:highlight w:val="cyan"/>
          <w:u w:val="single"/>
        </w:rPr>
        <w:t>manufacturers with capacity to produce</w:t>
      </w:r>
      <w:r>
        <w:rPr>
          <w:u w:val="single"/>
        </w:rPr>
        <w:t xml:space="preserve"> additional Covid-19 </w:t>
      </w:r>
      <w:r>
        <w:rPr>
          <w:highlight w:val="cyan"/>
          <w:u w:val="single"/>
        </w:rPr>
        <w:t>vaccines</w:t>
      </w:r>
      <w:r>
        <w:rPr>
          <w:u w:val="single"/>
        </w:rPr>
        <w:t xml:space="preserve"> and other health products at </w:t>
      </w:r>
      <w:r>
        <w:rPr>
          <w:highlight w:val="cyan"/>
          <w:u w:val="single"/>
        </w:rPr>
        <w:t>factories in Bangladesh</w:t>
      </w:r>
      <w:r>
        <w:rPr>
          <w:u w:val="single"/>
        </w:rPr>
        <w:t xml:space="preserve">, </w:t>
      </w:r>
      <w:r>
        <w:rPr>
          <w:highlight w:val="cyan"/>
          <w:u w:val="single"/>
        </w:rPr>
        <w:t>Canada, Denmark, India</w:t>
      </w:r>
      <w:r>
        <w:rPr>
          <w:u w:val="single"/>
        </w:rPr>
        <w:t xml:space="preserve">, and Israel, but they are </w:t>
      </w:r>
      <w:r>
        <w:rPr>
          <w:highlight w:val="cyan"/>
          <w:u w:val="single"/>
        </w:rPr>
        <w:t xml:space="preserve">unable to contribute </w:t>
      </w:r>
      <w:r>
        <w:rPr>
          <w:u w:val="single"/>
        </w:rPr>
        <w:t xml:space="preserve">because they </w:t>
      </w:r>
      <w:r>
        <w:rPr>
          <w:highlight w:val="cyan"/>
          <w:u w:val="single"/>
        </w:rPr>
        <w:t>do not</w:t>
      </w:r>
      <w:r>
        <w:rPr>
          <w:u w:val="single"/>
        </w:rPr>
        <w:t xml:space="preserve"> yet </w:t>
      </w:r>
      <w:r>
        <w:rPr>
          <w:highlight w:val="cyan"/>
          <w:u w:val="single"/>
        </w:rPr>
        <w:t>have</w:t>
      </w:r>
      <w:r>
        <w:rPr>
          <w:u w:val="single"/>
        </w:rPr>
        <w:t xml:space="preserve"> the right </w:t>
      </w:r>
      <w:r>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Frontières (MSF) Access Campaign, the Third World Network, and others have presented many other concrete examples of how </w:t>
      </w:r>
      <w:r>
        <w:rPr>
          <w:highlight w:val="cyan"/>
          <w:u w:val="single"/>
        </w:rPr>
        <w:t>enforcement of IP rules blocked</w:t>
      </w:r>
      <w:r>
        <w:rPr>
          <w:u w:val="single"/>
        </w:rPr>
        <w:t xml:space="preserve">, </w:t>
      </w:r>
      <w:r>
        <w:rPr>
          <w:highlight w:val="cyan"/>
          <w:u w:val="single"/>
        </w:rPr>
        <w:t>delayed</w:t>
      </w:r>
      <w:r>
        <w:rPr>
          <w:u w:val="single"/>
        </w:rPr>
        <w:t xml:space="preserve">, or limited production of chemical reagents for Covid-19 tests, ventilator valves, Covid-19 treatments, and elements of Covid-19 </w:t>
      </w:r>
      <w:r>
        <w:rPr>
          <w:highlight w:val="cyan"/>
          <w:u w:val="single"/>
        </w:rPr>
        <w:t>vaccines</w:t>
      </w:r>
      <w:r>
        <w:rPr>
          <w:u w:val="single"/>
        </w:rPr>
        <w:t xml:space="preserve">. IP constraints have not only led to vaccine shortages but have also </w:t>
      </w:r>
      <w:r>
        <w:rPr>
          <w:highlight w:val="cyan"/>
          <w:u w:val="single"/>
        </w:rPr>
        <w:t>led to shortages of</w:t>
      </w:r>
      <w:r>
        <w:rPr>
          <w:u w:val="single"/>
        </w:rPr>
        <w:t xml:space="preserve"> key raw </w:t>
      </w:r>
      <w:r>
        <w:rPr>
          <w:highlight w:val="cyan"/>
          <w:u w:val="single"/>
        </w:rPr>
        <w:t>materials</w:t>
      </w:r>
      <w:r>
        <w:rPr>
          <w:u w:val="single"/>
        </w:rPr>
        <w:t xml:space="preserve"> like bioreactor bags and filters.</w:t>
      </w:r>
    </w:p>
    <w:p w14:paraId="2F50A544" w14:textId="77777777" w:rsidR="000B6083" w:rsidRDefault="000B6083" w:rsidP="000B6083">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43E0EDD5" w14:textId="77777777" w:rsidR="000B6083" w:rsidRDefault="000B6083" w:rsidP="000B6083">
      <w:pPr>
        <w:rPr>
          <w:u w:val="single"/>
        </w:rPr>
      </w:pPr>
      <w:r>
        <w:rPr>
          <w:u w:val="single"/>
        </w:rPr>
        <w:t xml:space="preserve">Even though a </w:t>
      </w:r>
      <w:r>
        <w:rPr>
          <w:highlight w:val="cyan"/>
          <w:u w:val="single"/>
        </w:rPr>
        <w:t>waiver</w:t>
      </w:r>
      <w:r>
        <w:rPr>
          <w:u w:val="single"/>
        </w:rPr>
        <w:t xml:space="preserve"> will not automatically expand production overnight, it </w:t>
      </w:r>
      <w:r>
        <w:rPr>
          <w:highlight w:val="cyan"/>
          <w:u w:val="single"/>
        </w:rPr>
        <w:t>paves</w:t>
      </w:r>
      <w:r>
        <w:rPr>
          <w:u w:val="single"/>
        </w:rPr>
        <w:t xml:space="preserve"> the way for</w:t>
      </w:r>
      <w:r>
        <w:rPr>
          <w:highlight w:val="cyan"/>
          <w:u w:val="single"/>
        </w:rPr>
        <w:t xml:space="preserve"> speedy tech</w:t>
      </w:r>
      <w:r w:rsidRPr="00B5385A">
        <w:rPr>
          <w:u w:val="single"/>
        </w:rPr>
        <w:t>nology</w:t>
      </w:r>
      <w:r>
        <w:rPr>
          <w:u w:val="single"/>
        </w:rPr>
        <w:t xml:space="preserve"> transfers and </w:t>
      </w:r>
      <w:r>
        <w:rPr>
          <w:highlight w:val="cyan"/>
          <w:u w:val="single"/>
        </w:rPr>
        <w:t>manufacturing</w:t>
      </w:r>
      <w:r>
        <w:rPr>
          <w:u w:val="single"/>
        </w:rPr>
        <w:t>.</w:t>
      </w:r>
    </w:p>
    <w:p w14:paraId="2710CCD6" w14:textId="77777777" w:rsidR="000B6083" w:rsidRDefault="000B6083" w:rsidP="000B6083">
      <w:pPr>
        <w:rPr>
          <w:u w:val="single"/>
        </w:rPr>
      </w:pPr>
      <w:r>
        <w:rPr>
          <w:sz w:val="16"/>
        </w:rPr>
        <w:t xml:space="preserve">The waiver by itself will not automatically result in widespread and diversified manufacturing, </w:t>
      </w:r>
      <w:r>
        <w:rPr>
          <w:u w:val="single"/>
        </w:rPr>
        <w:t xml:space="preserve">but it will </w:t>
      </w:r>
      <w:r>
        <w:rPr>
          <w:highlight w:val="cyan"/>
          <w:u w:val="single"/>
        </w:rPr>
        <w:t>ease complex</w:t>
      </w:r>
      <w:r>
        <w:rPr>
          <w:u w:val="single"/>
        </w:rPr>
        <w:t xml:space="preserve"> global </w:t>
      </w:r>
      <w:r>
        <w:rPr>
          <w:highlight w:val="cyan"/>
          <w:u w:val="single"/>
        </w:rPr>
        <w:t>rules</w:t>
      </w:r>
      <w:r>
        <w:rPr>
          <w:u w:val="single"/>
        </w:rPr>
        <w:t xml:space="preserve"> governing IP and exports and </w:t>
      </w:r>
      <w:r>
        <w:rPr>
          <w:highlight w:val="cyan"/>
          <w:u w:val="single"/>
        </w:rPr>
        <w:t>give gov</w:t>
      </w:r>
      <w:r>
        <w:rPr>
          <w:u w:val="single"/>
        </w:rPr>
        <w:t>ernments</w:t>
      </w:r>
      <w:r>
        <w:rPr>
          <w:highlight w:val="cyan"/>
          <w:u w:val="single"/>
        </w:rPr>
        <w:t xml:space="preserve"> freedom to collaborate</w:t>
      </w:r>
      <w:r>
        <w:rPr>
          <w:u w:val="single"/>
        </w:rPr>
        <w:t xml:space="preserve"> on technology transfers and exports </w:t>
      </w:r>
      <w:r>
        <w:rPr>
          <w:b/>
          <w:bCs/>
          <w:highlight w:val="cyan"/>
          <w:u w:val="single"/>
        </w:rPr>
        <w:t>without fearing trade</w:t>
      </w:r>
      <w:r w:rsidRPr="00B5385A">
        <w:rPr>
          <w:b/>
          <w:bCs/>
          <w:u w:val="single"/>
        </w:rPr>
        <w:t>-based</w:t>
      </w:r>
      <w:r>
        <w:rPr>
          <w:b/>
          <w:bCs/>
          <w:highlight w:val="cyan"/>
          <w:u w:val="single"/>
        </w:rPr>
        <w:t xml:space="preserve"> retaliation</w:t>
      </w:r>
      <w:r>
        <w:rPr>
          <w:b/>
          <w:bCs/>
          <w:u w:val="single"/>
        </w:rPr>
        <w:t xml:space="preserve">. </w:t>
      </w:r>
      <w:r>
        <w:rPr>
          <w:u w:val="single"/>
        </w:rPr>
        <w:t xml:space="preserve">It will </w:t>
      </w:r>
      <w:r>
        <w:rPr>
          <w:highlight w:val="cyan"/>
          <w:u w:val="single"/>
        </w:rPr>
        <w:t>help reduce</w:t>
      </w:r>
      <w:r>
        <w:rPr>
          <w:u w:val="single"/>
        </w:rPr>
        <w:t xml:space="preserve"> the </w:t>
      </w:r>
      <w:r>
        <w:rPr>
          <w:highlight w:val="cyan"/>
          <w:u w:val="single"/>
        </w:rPr>
        <w:t>dependence</w:t>
      </w:r>
      <w:r>
        <w:rPr>
          <w:u w:val="single"/>
        </w:rPr>
        <w:t xml:space="preserve"> on any one country or region for medical products and </w:t>
      </w:r>
      <w:r>
        <w:rPr>
          <w:highlight w:val="cyan"/>
          <w:u w:val="single"/>
        </w:rPr>
        <w:t>mitigate</w:t>
      </w:r>
      <w:r>
        <w:rPr>
          <w:u w:val="single"/>
        </w:rPr>
        <w:t xml:space="preserve"> the </w:t>
      </w:r>
      <w:r>
        <w:rPr>
          <w:highlight w:val="cyan"/>
          <w:u w:val="single"/>
        </w:rPr>
        <w:t>risks of export restrictions</w:t>
      </w:r>
      <w:r>
        <w:rPr>
          <w:u w:val="single"/>
        </w:rPr>
        <w:t xml:space="preserve">. With </w:t>
      </w:r>
      <w:r>
        <w:rPr>
          <w:highlight w:val="cyan"/>
          <w:u w:val="single"/>
        </w:rPr>
        <w:t>new variants emerging</w:t>
      </w:r>
      <w:r>
        <w:rPr>
          <w:u w:val="single"/>
        </w:rPr>
        <w:t xml:space="preserve"> and some evidence that repeat </w:t>
      </w:r>
      <w:r>
        <w:rPr>
          <w:highlight w:val="cyan"/>
          <w:u w:val="single"/>
        </w:rPr>
        <w:t>vaccine boosters</w:t>
      </w:r>
      <w:r>
        <w:rPr>
          <w:u w:val="single"/>
        </w:rPr>
        <w:t xml:space="preserve"> may be </w:t>
      </w:r>
      <w:r>
        <w:rPr>
          <w:highlight w:val="cyan"/>
          <w:u w:val="single"/>
        </w:rPr>
        <w:t>needed</w:t>
      </w:r>
      <w:r>
        <w:rPr>
          <w:u w:val="single"/>
        </w:rPr>
        <w:t xml:space="preserve">, the </w:t>
      </w:r>
      <w:r>
        <w:rPr>
          <w:highlight w:val="cyan"/>
          <w:u w:val="single"/>
        </w:rPr>
        <w:t>waiver</w:t>
      </w:r>
      <w:r>
        <w:rPr>
          <w:u w:val="single"/>
        </w:rPr>
        <w:t xml:space="preserve"> will enable governments around the world to be </w:t>
      </w:r>
      <w:r>
        <w:rPr>
          <w:highlight w:val="cyan"/>
          <w:u w:val="single"/>
        </w:rPr>
        <w:t>prepare</w:t>
      </w:r>
      <w:r>
        <w:rPr>
          <w:u w:val="single"/>
        </w:rPr>
        <w:t xml:space="preserve">d </w:t>
      </w:r>
      <w:r>
        <w:rPr>
          <w:highlight w:val="cyan"/>
          <w:u w:val="single"/>
        </w:rPr>
        <w:t>for</w:t>
      </w:r>
      <w:r>
        <w:rPr>
          <w:u w:val="single"/>
        </w:rPr>
        <w:t xml:space="preserve"> a </w:t>
      </w:r>
      <w:r>
        <w:rPr>
          <w:highlight w:val="cyan"/>
          <w:u w:val="single"/>
        </w:rPr>
        <w:t>long-term response</w:t>
      </w:r>
      <w:r>
        <w:rPr>
          <w:u w:val="single"/>
        </w:rPr>
        <w:t xml:space="preserve"> to Covid-19.</w:t>
      </w:r>
    </w:p>
    <w:p w14:paraId="4A8EFA05" w14:textId="77777777" w:rsidR="000B6083" w:rsidRDefault="000B6083" w:rsidP="000B6083">
      <w:pPr>
        <w:rPr>
          <w:u w:val="single"/>
        </w:rPr>
      </w:pPr>
      <w:r>
        <w:rPr>
          <w:u w:val="single"/>
        </w:rPr>
        <w:t xml:space="preserve">Experts have mapped out plans for how the </w:t>
      </w:r>
      <w:r>
        <w:rPr>
          <w:highlight w:val="cyan"/>
          <w:u w:val="single"/>
        </w:rPr>
        <w:t>manufacturing of mRNA</w:t>
      </w:r>
      <w:r>
        <w:rPr>
          <w:u w:val="single"/>
        </w:rPr>
        <w:t xml:space="preserve"> </w:t>
      </w:r>
      <w:r w:rsidRPr="00DA636C">
        <w:rPr>
          <w:u w:val="single"/>
        </w:rPr>
        <w:t>and other vaccines,</w:t>
      </w:r>
      <w:r>
        <w:rPr>
          <w:u w:val="single"/>
        </w:rPr>
        <w:t xml:space="preserve"> could be </w:t>
      </w:r>
      <w:r>
        <w:rPr>
          <w:highlight w:val="cyan"/>
          <w:u w:val="single"/>
        </w:rPr>
        <w:t>dramatically expanded</w:t>
      </w:r>
      <w:r>
        <w:rPr>
          <w:u w:val="single"/>
        </w:rPr>
        <w:t xml:space="preserve"> in a relatively </w:t>
      </w:r>
      <w:r>
        <w:rPr>
          <w:highlight w:val="cyan"/>
          <w:u w:val="single"/>
        </w:rPr>
        <w:t>short period</w:t>
      </w:r>
      <w:r>
        <w:rPr>
          <w:u w:val="single"/>
        </w:rPr>
        <w:t xml:space="preserve"> of time. Waiving certain IP rules in the TRIPS agreement over the next three years could help </w:t>
      </w:r>
      <w:r>
        <w:rPr>
          <w:highlight w:val="cyan"/>
          <w:u w:val="single"/>
        </w:rPr>
        <w:t>create</w:t>
      </w:r>
      <w:r>
        <w:rPr>
          <w:u w:val="single"/>
        </w:rPr>
        <w:t xml:space="preserve"> </w:t>
      </w:r>
      <w:r>
        <w:rPr>
          <w:highlight w:val="cyan"/>
          <w:u w:val="single"/>
        </w:rPr>
        <w:t>diverse</w:t>
      </w:r>
      <w:r>
        <w:rPr>
          <w:u w:val="single"/>
        </w:rPr>
        <w:t xml:space="preserve"> regional </w:t>
      </w:r>
      <w:r>
        <w:rPr>
          <w:highlight w:val="cyan"/>
          <w:u w:val="single"/>
        </w:rPr>
        <w:t>manufacturing hubs</w:t>
      </w:r>
      <w:r>
        <w:rPr>
          <w:u w:val="single"/>
        </w:rPr>
        <w:t xml:space="preserve"> and </w:t>
      </w:r>
      <w:r>
        <w:rPr>
          <w:highlight w:val="cyan"/>
          <w:u w:val="single"/>
        </w:rPr>
        <w:t>protect</w:t>
      </w:r>
      <w:r>
        <w:rPr>
          <w:u w:val="single"/>
        </w:rPr>
        <w:t xml:space="preserve"> the EU and the rest of the </w:t>
      </w:r>
      <w:r w:rsidRPr="009368FC">
        <w:rPr>
          <w:rStyle w:val="Emphasis"/>
          <w:highlight w:val="cyan"/>
        </w:rPr>
        <w:t>world from future pandemics</w:t>
      </w:r>
      <w:r>
        <w:rPr>
          <w:u w:val="single"/>
        </w:rPr>
        <w:t xml:space="preserve">, </w:t>
      </w:r>
      <w:r>
        <w:rPr>
          <w:highlight w:val="cyan"/>
          <w:u w:val="single"/>
        </w:rPr>
        <w:t>supply chain disruptions</w:t>
      </w:r>
      <w:r>
        <w:rPr>
          <w:u w:val="single"/>
        </w:rPr>
        <w:t>, and resulting economic disaster.</w:t>
      </w:r>
    </w:p>
    <w:p w14:paraId="6A1A6835" w14:textId="77777777" w:rsidR="000B6083" w:rsidRDefault="000B6083" w:rsidP="000B6083">
      <w:pPr>
        <w:rPr>
          <w:u w:val="single"/>
        </w:rPr>
      </w:pPr>
      <w:r>
        <w:rPr>
          <w:highlight w:val="cyan"/>
          <w:u w:val="single"/>
        </w:rPr>
        <w:t>Concerns</w:t>
      </w:r>
      <w:r>
        <w:rPr>
          <w:u w:val="single"/>
        </w:rPr>
        <w:t xml:space="preserve"> that widening the universe </w:t>
      </w:r>
      <w:r>
        <w:rPr>
          <w:highlight w:val="cyan"/>
          <w:u w:val="single"/>
        </w:rPr>
        <w:t>of</w:t>
      </w:r>
      <w:r>
        <w:rPr>
          <w:u w:val="single"/>
        </w:rPr>
        <w:t xml:space="preserve"> producers may lower or compromise </w:t>
      </w:r>
      <w:r>
        <w:rPr>
          <w:highlight w:val="cyan"/>
          <w:u w:val="single"/>
        </w:rPr>
        <w:t>quality standards</w:t>
      </w:r>
      <w:r>
        <w:rPr>
          <w:u w:val="single"/>
        </w:rPr>
        <w:t xml:space="preserve"> are </w:t>
      </w:r>
      <w:r>
        <w:rPr>
          <w:highlight w:val="cyan"/>
          <w:u w:val="single"/>
        </w:rPr>
        <w:t>unfounded</w:t>
      </w:r>
      <w:r>
        <w:rPr>
          <w:u w:val="single"/>
        </w:rPr>
        <w:t xml:space="preserve"> because stringent </w:t>
      </w:r>
      <w:r>
        <w:rPr>
          <w:highlight w:val="cyan"/>
          <w:u w:val="single"/>
        </w:rPr>
        <w:t>regulatory authorities</w:t>
      </w:r>
      <w:r>
        <w:rPr>
          <w:u w:val="single"/>
        </w:rPr>
        <w:t xml:space="preserve"> and the World Health Organization (</w:t>
      </w:r>
      <w:r>
        <w:rPr>
          <w:highlight w:val="cyan"/>
          <w:u w:val="single"/>
        </w:rPr>
        <w:t>WHO</w:t>
      </w:r>
      <w:r>
        <w:rPr>
          <w:u w:val="single"/>
        </w:rPr>
        <w:t xml:space="preserve">) would continue to </w:t>
      </w:r>
      <w:r>
        <w:rPr>
          <w:highlight w:val="cyan"/>
          <w:u w:val="single"/>
        </w:rPr>
        <w:t>play</w:t>
      </w:r>
      <w:r>
        <w:rPr>
          <w:u w:val="single"/>
        </w:rPr>
        <w:t xml:space="preserve"> their </w:t>
      </w:r>
      <w:r>
        <w:rPr>
          <w:highlight w:val="cyan"/>
          <w:u w:val="single"/>
        </w:rPr>
        <w:t>existing role as arbiters</w:t>
      </w:r>
      <w:r>
        <w:rPr>
          <w:u w:val="single"/>
        </w:rPr>
        <w:t xml:space="preserve"> of quality and safety for vaccines, which have a very stringent process for approval.</w:t>
      </w:r>
    </w:p>
    <w:p w14:paraId="121CA3A8" w14:textId="77777777" w:rsidR="000B6083" w:rsidRDefault="000B6083" w:rsidP="000B6083">
      <w:pPr>
        <w:rPr>
          <w:sz w:val="12"/>
          <w:szCs w:val="12"/>
        </w:rPr>
      </w:pPr>
      <w:r>
        <w:rPr>
          <w:sz w:val="12"/>
          <w:szCs w:val="12"/>
        </w:rPr>
        <w:t>Dose-sharing and COVAX will not be enough to deliver universal and equitable vaccine access.</w:t>
      </w:r>
    </w:p>
    <w:p w14:paraId="6FBF14CF" w14:textId="77777777" w:rsidR="000B6083" w:rsidRDefault="000B6083" w:rsidP="000B6083">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108E2C8F" w14:textId="77777777" w:rsidR="000B6083" w:rsidRDefault="000B6083" w:rsidP="000B6083">
      <w:pPr>
        <w:rPr>
          <w:sz w:val="12"/>
          <w:szCs w:val="12"/>
        </w:rPr>
      </w:pPr>
      <w:r>
        <w:rPr>
          <w:sz w:val="12"/>
          <w:szCs w:val="12"/>
        </w:rPr>
        <w:t>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February, but has only been able to deliver 71 million vaccine doses to over 100 countries as of May 25, 2021 barely enough to cover 1 percent of the combined populations of those countries.</w:t>
      </w:r>
    </w:p>
    <w:p w14:paraId="39501808" w14:textId="77777777" w:rsidR="000B6083" w:rsidRDefault="000B6083" w:rsidP="000B6083">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50B6B995" w14:textId="77777777" w:rsidR="000B6083" w:rsidRDefault="000B6083" w:rsidP="000B6083">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0CFA5855" w14:textId="77777777" w:rsidR="000B6083" w:rsidRDefault="000B6083" w:rsidP="000B6083">
      <w:pPr>
        <w:rPr>
          <w:sz w:val="12"/>
          <w:szCs w:val="12"/>
        </w:rPr>
      </w:pPr>
      <w:r>
        <w:rPr>
          <w:sz w:val="12"/>
          <w:szCs w:val="12"/>
        </w:rPr>
        <w:t>Temporarily waiving patent monopolies will not end all future innovation to develop vaccines and drugs.</w:t>
      </w:r>
    </w:p>
    <w:p w14:paraId="7B1B6820" w14:textId="77777777" w:rsidR="000B6083" w:rsidRDefault="000B6083" w:rsidP="000B6083">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65769D1E" w14:textId="77777777" w:rsidR="000B6083" w:rsidRDefault="000B6083" w:rsidP="000B6083">
      <w:pPr>
        <w:rPr>
          <w:sz w:val="12"/>
          <w:szCs w:val="12"/>
        </w:rPr>
      </w:pPr>
      <w:r>
        <w:rPr>
          <w:sz w:val="12"/>
          <w:szCs w:val="12"/>
        </w:rPr>
        <w:t>The UN Committee on Economic, Social and Cultural Rights stated in April 2020 that “[P]andemics are a crucial example of the need for scientific international cooperation to face transnational threats … [i]f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12766DBB" w14:textId="77777777" w:rsidR="000B6083" w:rsidRDefault="000B6083" w:rsidP="000B6083">
      <w:pPr>
        <w:rPr>
          <w:u w:val="single"/>
        </w:rPr>
      </w:pPr>
      <w:r>
        <w:rPr>
          <w:u w:val="single"/>
        </w:rPr>
        <w:t xml:space="preserve">It is a disservice to humanity to claim </w:t>
      </w:r>
      <w:r>
        <w:rPr>
          <w:highlight w:val="cyan"/>
          <w:u w:val="single"/>
        </w:rPr>
        <w:t>scientists</w:t>
      </w:r>
      <w:r>
        <w:rPr>
          <w:u w:val="single"/>
        </w:rPr>
        <w:t xml:space="preserve"> and researchers would </w:t>
      </w:r>
      <w:r>
        <w:rPr>
          <w:highlight w:val="cyan"/>
          <w:u w:val="single"/>
        </w:rPr>
        <w:t>have</w:t>
      </w:r>
      <w:r>
        <w:rPr>
          <w:u w:val="single"/>
        </w:rPr>
        <w:t xml:space="preserve"> no </w:t>
      </w:r>
      <w:r>
        <w:rPr>
          <w:highlight w:val="cyan"/>
          <w:u w:val="single"/>
        </w:rPr>
        <w:t>interest in</w:t>
      </w:r>
      <w:r>
        <w:rPr>
          <w:u w:val="single"/>
        </w:rPr>
        <w:t xml:space="preserve"> developing </w:t>
      </w:r>
      <w:r>
        <w:rPr>
          <w:highlight w:val="cyan"/>
          <w:u w:val="single"/>
        </w:rPr>
        <w:t>lifesaving vaccines</w:t>
      </w:r>
      <w:r>
        <w:rPr>
          <w:u w:val="single"/>
        </w:rPr>
        <w:t xml:space="preserve"> and drugs </w:t>
      </w:r>
      <w:r>
        <w:rPr>
          <w:highlight w:val="cyan"/>
          <w:u w:val="single"/>
        </w:rPr>
        <w:t>without</w:t>
      </w:r>
      <w:r>
        <w:rPr>
          <w:u w:val="single"/>
        </w:rPr>
        <w:t xml:space="preserve"> the promise of patent </w:t>
      </w:r>
      <w:r>
        <w:rPr>
          <w:highlight w:val="cyan"/>
          <w:u w:val="single"/>
        </w:rPr>
        <w:t>monopolies</w:t>
      </w:r>
      <w:r>
        <w:rPr>
          <w:u w:val="single"/>
        </w:rPr>
        <w:t xml:space="preserve">. Jonas </w:t>
      </w:r>
      <w:r>
        <w:rPr>
          <w:highlight w:val="cyan"/>
          <w:u w:val="single"/>
        </w:rPr>
        <w:t>Salk</w:t>
      </w:r>
      <w:r>
        <w:rPr>
          <w:u w:val="single"/>
        </w:rPr>
        <w:t xml:space="preserve">, the inventor of the polio vaccine, </w:t>
      </w:r>
      <w:r>
        <w:rPr>
          <w:highlight w:val="cyan"/>
          <w:u w:val="single"/>
        </w:rPr>
        <w:t>did not claim</w:t>
      </w:r>
      <w:r>
        <w:rPr>
          <w:u w:val="single"/>
        </w:rPr>
        <w:t xml:space="preserve"> any </w:t>
      </w:r>
      <w:r>
        <w:rPr>
          <w:highlight w:val="cyan"/>
          <w:u w:val="single"/>
        </w:rPr>
        <w:t>monopoly</w:t>
      </w:r>
      <w:r>
        <w:rPr>
          <w:u w:val="single"/>
        </w:rPr>
        <w:t xml:space="preserve"> over it and gave it away for free. When he was asked who owned the patent for his vaccine, he reportedly said, “Well, the people, I would say. There is no patent. </w:t>
      </w:r>
      <w:r>
        <w:rPr>
          <w:highlight w:val="cyan"/>
          <w:u w:val="single"/>
        </w:rPr>
        <w:t>Could you patent the sun</w:t>
      </w:r>
      <w:r>
        <w:rPr>
          <w:u w:val="single"/>
        </w:rPr>
        <w:t>?”</w:t>
      </w:r>
    </w:p>
    <w:p w14:paraId="645C4CA3" w14:textId="77777777" w:rsidR="000B6083" w:rsidRDefault="000B6083" w:rsidP="000B6083">
      <w:pPr>
        <w:rPr>
          <w:sz w:val="12"/>
          <w:szCs w:val="12"/>
        </w:rPr>
      </w:pPr>
      <w:r>
        <w:rPr>
          <w:sz w:val="12"/>
          <w:szCs w:val="12"/>
        </w:rPr>
        <w:t>Economists Mariana Mazzucato and Jayati Ghosh, and public health activist Els Torreele,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43F501C6" w14:textId="77777777" w:rsidR="000B6083" w:rsidRPr="009368FC" w:rsidRDefault="000B6083" w:rsidP="000B6083">
      <w:pPr>
        <w:rPr>
          <w:u w:val="single"/>
        </w:rPr>
      </w:pPr>
      <w:r>
        <w:rPr>
          <w:u w:val="single"/>
        </w:rPr>
        <w:t xml:space="preserve">The argument that we need market-based incentives like patents to spur innovation also ignores the fact that </w:t>
      </w:r>
      <w:r>
        <w:rPr>
          <w:highlight w:val="cyan"/>
          <w:u w:val="single"/>
        </w:rPr>
        <w:t>billions of</w:t>
      </w:r>
      <w:r>
        <w:rPr>
          <w:u w:val="single"/>
        </w:rPr>
        <w:t xml:space="preserve"> Euros of </w:t>
      </w:r>
      <w:r>
        <w:rPr>
          <w:highlight w:val="cyan"/>
          <w:u w:val="single"/>
        </w:rPr>
        <w:t>public money</w:t>
      </w:r>
      <w:r>
        <w:rPr>
          <w:u w:val="single"/>
        </w:rPr>
        <w:t xml:space="preserve"> have </w:t>
      </w:r>
      <w:r>
        <w:rPr>
          <w:highlight w:val="cyan"/>
          <w:u w:val="single"/>
        </w:rPr>
        <w:t>funded research</w:t>
      </w:r>
      <w:r>
        <w:rPr>
          <w:u w:val="single"/>
        </w:rPr>
        <w:t xml:space="preserve">, development, and delivery </w:t>
      </w:r>
      <w:r>
        <w:rPr>
          <w:highlight w:val="cyan"/>
          <w:u w:val="single"/>
        </w:rPr>
        <w:t>of</w:t>
      </w:r>
      <w:r>
        <w:rPr>
          <w:u w:val="single"/>
        </w:rPr>
        <w:t xml:space="preserve"> Covid-19 </w:t>
      </w:r>
      <w:r>
        <w:rPr>
          <w:highlight w:val="cyan"/>
          <w:u w:val="single"/>
        </w:rPr>
        <w:t>vaccines</w:t>
      </w:r>
      <w:r>
        <w:rPr>
          <w:u w:val="single"/>
        </w:rPr>
        <w:t xml:space="preserve"> and other health technologies. For example, a recent study found that </w:t>
      </w:r>
      <w:r>
        <w:rPr>
          <w:highlight w:val="cyan"/>
          <w:u w:val="single"/>
        </w:rPr>
        <w:t>public money</w:t>
      </w:r>
      <w:r>
        <w:rPr>
          <w:u w:val="single"/>
        </w:rPr>
        <w:t xml:space="preserve"> from government and philanthropic sources </w:t>
      </w:r>
      <w:r>
        <w:rPr>
          <w:highlight w:val="cyan"/>
          <w:u w:val="single"/>
        </w:rPr>
        <w:t>accounted for</w:t>
      </w:r>
      <w:r>
        <w:rPr>
          <w:u w:val="single"/>
        </w:rPr>
        <w:t xml:space="preserve"> 97.1 to </w:t>
      </w:r>
      <w:r>
        <w:rPr>
          <w:highlight w:val="cyan"/>
          <w:u w:val="single"/>
        </w:rPr>
        <w:t>99 percent</w:t>
      </w:r>
      <w:r>
        <w:rPr>
          <w:u w:val="single"/>
        </w:rPr>
        <w:t xml:space="preserve"> of the funding toward research and development </w:t>
      </w:r>
      <w:r>
        <w:rPr>
          <w:highlight w:val="cyan"/>
          <w:u w:val="single"/>
        </w:rPr>
        <w:t>of</w:t>
      </w:r>
      <w:r>
        <w:rPr>
          <w:u w:val="single"/>
        </w:rPr>
        <w:t xml:space="preserve"> the </w:t>
      </w:r>
      <w:r>
        <w:rPr>
          <w:highlight w:val="cyan"/>
          <w:u w:val="single"/>
        </w:rPr>
        <w:t>Oxford-AstraZenec</w:t>
      </w:r>
      <w:r>
        <w:rPr>
          <w:u w:val="single"/>
        </w:rPr>
        <w:t xml:space="preserve">a vaccine. </w:t>
      </w:r>
      <w:r>
        <w:rPr>
          <w:highlight w:val="cyan"/>
          <w:u w:val="single"/>
        </w:rPr>
        <w:t>J</w:t>
      </w:r>
      <w:r>
        <w:rPr>
          <w:u w:val="single"/>
        </w:rPr>
        <w:t xml:space="preserve">ohnson </w:t>
      </w:r>
      <w:r>
        <w:rPr>
          <w:highlight w:val="cyan"/>
          <w:u w:val="single"/>
        </w:rPr>
        <w:t>&amp; J</w:t>
      </w:r>
      <w:r>
        <w:rPr>
          <w:u w:val="single"/>
        </w:rPr>
        <w:t>ohnson received an estimated US$</w:t>
      </w:r>
      <w:r>
        <w:rPr>
          <w:highlight w:val="cyan"/>
          <w:u w:val="single"/>
        </w:rPr>
        <w:t>1 billion</w:t>
      </w:r>
      <w:r>
        <w:rPr>
          <w:u w:val="single"/>
        </w:rPr>
        <w:t xml:space="preserve"> (€820 million) in funding from the US government for development of its Covid-19 vaccine; Moderna’s vaccine was also significantly funded by public money from the US government. Even where public money was not directly given for research and development, experts say that governments’ </w:t>
      </w:r>
      <w:r>
        <w:rPr>
          <w:highlight w:val="cyan"/>
          <w:u w:val="single"/>
        </w:rPr>
        <w:t>advance market commitments</w:t>
      </w:r>
      <w:r>
        <w:rPr>
          <w:u w:val="single"/>
        </w:rPr>
        <w:t xml:space="preserve"> significantly </w:t>
      </w:r>
      <w:r>
        <w:rPr>
          <w:highlight w:val="cyan"/>
          <w:u w:val="single"/>
        </w:rPr>
        <w:t>de-risked</w:t>
      </w:r>
      <w:r>
        <w:rPr>
          <w:u w:val="single"/>
        </w:rPr>
        <w:t xml:space="preserve"> the </w:t>
      </w:r>
      <w:r>
        <w:rPr>
          <w:highlight w:val="cyan"/>
          <w:u w:val="single"/>
        </w:rPr>
        <w:t>investments of pharmaceutical companies</w:t>
      </w:r>
      <w:r>
        <w:rPr>
          <w:u w:val="single"/>
        </w:rPr>
        <w:t xml:space="preserve">, by </w:t>
      </w:r>
      <w:r>
        <w:rPr>
          <w:highlight w:val="cyan"/>
          <w:u w:val="single"/>
        </w:rPr>
        <w:t>providing</w:t>
      </w:r>
      <w:r>
        <w:rPr>
          <w:u w:val="single"/>
        </w:rPr>
        <w:t xml:space="preserve"> them a </w:t>
      </w:r>
      <w:r>
        <w:rPr>
          <w:highlight w:val="cyan"/>
          <w:u w:val="single"/>
        </w:rPr>
        <w:t>guaranteed market</w:t>
      </w:r>
      <w:r>
        <w:rPr>
          <w:u w:val="single"/>
        </w:rPr>
        <w:t xml:space="preserve"> even </w:t>
      </w:r>
      <w:r>
        <w:rPr>
          <w:highlight w:val="cyan"/>
          <w:u w:val="single"/>
        </w:rPr>
        <w:t>before</w:t>
      </w:r>
      <w:r>
        <w:rPr>
          <w:u w:val="single"/>
        </w:rPr>
        <w:t xml:space="preserve"> their </w:t>
      </w:r>
      <w:r>
        <w:rPr>
          <w:highlight w:val="cyan"/>
          <w:u w:val="single"/>
        </w:rPr>
        <w:t>vaccines</w:t>
      </w:r>
      <w:r>
        <w:rPr>
          <w:u w:val="single"/>
        </w:rPr>
        <w:t xml:space="preserve"> were </w:t>
      </w:r>
      <w:r>
        <w:rPr>
          <w:highlight w:val="cyan"/>
          <w:u w:val="single"/>
        </w:rPr>
        <w:t>proven</w:t>
      </w:r>
      <w:r>
        <w:rPr>
          <w:u w:val="single"/>
        </w:rPr>
        <w:t xml:space="preserve"> to be </w:t>
      </w:r>
      <w:r>
        <w:rPr>
          <w:highlight w:val="cyan"/>
          <w:u w:val="single"/>
        </w:rPr>
        <w:t>safe and effective</w:t>
      </w:r>
      <w:r>
        <w:rPr>
          <w:u w:val="single"/>
        </w:rPr>
        <w:t>.</w:t>
      </w:r>
    </w:p>
    <w:p w14:paraId="2951ECBC" w14:textId="77777777" w:rsidR="000B6083" w:rsidRPr="00426C23" w:rsidRDefault="000B6083" w:rsidP="000B6083">
      <w:pPr>
        <w:pStyle w:val="Heading4"/>
      </w:pPr>
      <w:r>
        <w:t xml:space="preserve">5] 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14:paraId="46F3C00A" w14:textId="77777777" w:rsidR="000B6083" w:rsidRPr="00426C23" w:rsidRDefault="000B6083" w:rsidP="000B6083">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14:paraId="101B0E03" w14:textId="77777777" w:rsidR="000B6083" w:rsidRDefault="000B6083" w:rsidP="000B6083">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But so is concern over who would and would not have access to the shot, if and when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B5385A">
        <w:rPr>
          <w:rStyle w:val="Emphasis"/>
          <w:highlight w:val="cyan"/>
        </w:rPr>
        <w:t>demand</w:t>
      </w:r>
      <w:r w:rsidRPr="00426C23">
        <w:rPr>
          <w:rStyle w:val="StyleUnderline"/>
        </w:rPr>
        <w:t xml:space="preserve"> is </w:t>
      </w:r>
      <w:r w:rsidRPr="00B5385A">
        <w:rPr>
          <w:rStyle w:val="StyleUnderline"/>
          <w:highlight w:val="cyan"/>
        </w:rPr>
        <w:t xml:space="preserve">likely to </w:t>
      </w:r>
      <w:r w:rsidRPr="00B5385A">
        <w:rPr>
          <w:rStyle w:val="Emphasis"/>
          <w:highlight w:val="cyan"/>
        </w:rPr>
        <w:t>outstrip supply</w:t>
      </w:r>
      <w:r w:rsidRPr="00426C23">
        <w:rPr>
          <w:rStyle w:val="Emphasis"/>
        </w:rPr>
        <w:t xml:space="preserve"> quickly</w:t>
      </w:r>
      <w:r w:rsidRPr="00426C23">
        <w:rPr>
          <w:sz w:val="16"/>
        </w:rPr>
        <w:t>,” said James Zhan, UNCTAD’s director of investment and enterprise.</w:t>
      </w:r>
      <w:r>
        <w:rPr>
          <w:sz w:val="16"/>
        </w:rPr>
        <w:t xml:space="preserve"> </w:t>
      </w:r>
      <w:r w:rsidRPr="00426C23">
        <w:rPr>
          <w:sz w:val="16"/>
        </w:rPr>
        <w:t>“</w:t>
      </w:r>
      <w:r w:rsidRPr="00B5385A">
        <w:rPr>
          <w:rStyle w:val="StyleUnderline"/>
          <w:highlight w:val="cyan"/>
        </w:rPr>
        <w:t>If</w:t>
      </w:r>
      <w:r w:rsidRPr="00426C23">
        <w:rPr>
          <w:rStyle w:val="StyleUnderline"/>
        </w:rPr>
        <w:t xml:space="preserve"> the </w:t>
      </w:r>
      <w:r w:rsidRPr="00B5385A">
        <w:rPr>
          <w:rStyle w:val="StyleUnderline"/>
          <w:highlight w:val="cyan"/>
        </w:rPr>
        <w:t>pharma</w:t>
      </w:r>
      <w:r w:rsidRPr="00426C23">
        <w:rPr>
          <w:rStyle w:val="StyleUnderline"/>
        </w:rPr>
        <w:t xml:space="preserve">ceutical industry </w:t>
      </w:r>
      <w:r w:rsidRPr="00B5385A">
        <w:rPr>
          <w:rStyle w:val="Emphasis"/>
          <w:highlight w:val="cyan"/>
        </w:rPr>
        <w:t>cannot</w:t>
      </w:r>
      <w:r w:rsidRPr="00B5385A">
        <w:rPr>
          <w:rStyle w:val="StyleUnderline"/>
          <w:highlight w:val="cyan"/>
        </w:rPr>
        <w:t xml:space="preserve"> keep up with </w:t>
      </w:r>
      <w:r w:rsidRPr="00B5385A">
        <w:rPr>
          <w:rStyle w:val="Emphasis"/>
          <w:highlight w:val="cyan"/>
        </w:rPr>
        <w:t>demand</w:t>
      </w:r>
      <w:r w:rsidRPr="00426C23">
        <w:rPr>
          <w:rStyle w:val="StyleUnderline"/>
        </w:rPr>
        <w:t xml:space="preserve">, populations in </w:t>
      </w:r>
      <w:r w:rsidRPr="00B5385A">
        <w:rPr>
          <w:rStyle w:val="Emphasis"/>
          <w:highlight w:val="cyan"/>
        </w:rPr>
        <w:t>poor countries</w:t>
      </w:r>
      <w:r w:rsidRPr="00426C23">
        <w:rPr>
          <w:sz w:val="16"/>
        </w:rPr>
        <w:t xml:space="preserve"> </w:t>
      </w:r>
      <w:r w:rsidRPr="00426C23">
        <w:rPr>
          <w:rStyle w:val="StyleUnderline"/>
        </w:rPr>
        <w:t xml:space="preserve">will be the ones </w:t>
      </w:r>
      <w:r w:rsidRPr="00B5385A">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And on 19 May, the World Health Assembly adopted a historic resolution co-sponsored by more than 130 countries 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resolution and funds will help, they provide a </w:t>
      </w:r>
      <w:r w:rsidRPr="00426C23">
        <w:rPr>
          <w:rStyle w:val="Emphasis"/>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lack of </w:t>
      </w:r>
      <w:r w:rsidRPr="00426C23">
        <w:rPr>
          <w:rStyle w:val="Emphasis"/>
        </w:rPr>
        <w:t>productive capacity</w:t>
      </w:r>
      <w:r w:rsidRPr="00426C23">
        <w:rPr>
          <w:rStyle w:val="StyleUnderline"/>
        </w:rPr>
        <w:t xml:space="preserve"> in </w:t>
      </w:r>
      <w:r w:rsidRPr="00426C23">
        <w:rPr>
          <w:rStyle w:val="Emphasis"/>
        </w:rPr>
        <w:t>developing countries</w:t>
      </w:r>
      <w:r w:rsidRPr="00426C23">
        <w:rPr>
          <w:sz w:val="16"/>
        </w:rPr>
        <w:t>.</w:t>
      </w:r>
      <w:r>
        <w:rPr>
          <w:sz w:val="16"/>
        </w:rPr>
        <w:t xml:space="preserve"> </w:t>
      </w:r>
      <w:r w:rsidRPr="00B5385A">
        <w:rPr>
          <w:rStyle w:val="StyleUnderline"/>
          <w:highlight w:val="cyan"/>
        </w:rPr>
        <w:t>Vaccine production</w:t>
      </w:r>
      <w:r w:rsidRPr="00426C23">
        <w:rPr>
          <w:rStyle w:val="StyleUnderline"/>
        </w:rPr>
        <w:t xml:space="preserve"> is currently </w:t>
      </w:r>
      <w:r w:rsidRPr="00B5385A">
        <w:rPr>
          <w:rStyle w:val="Emphasis"/>
          <w:highlight w:val="cyan"/>
        </w:rPr>
        <w:t>concentrated</w:t>
      </w:r>
      <w:r w:rsidRPr="00B5385A">
        <w:rPr>
          <w:rStyle w:val="StyleUnderline"/>
          <w:highlight w:val="cyan"/>
        </w:rPr>
        <w:t xml:space="preserve"> in</w:t>
      </w:r>
      <w:r w:rsidRPr="00426C23">
        <w:rPr>
          <w:rStyle w:val="StyleUnderline"/>
        </w:rPr>
        <w:t xml:space="preserve"> a </w:t>
      </w:r>
      <w:r w:rsidRPr="00B5385A">
        <w:rPr>
          <w:rStyle w:val="StyleUnderline"/>
          <w:highlight w:val="cyan"/>
        </w:rPr>
        <w:t xml:space="preserve">few </w:t>
      </w:r>
      <w:r w:rsidRPr="00B5385A">
        <w:rPr>
          <w:rStyle w:val="Emphasis"/>
          <w:highlight w:val="cyan"/>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w:t>
      </w:r>
      <w:r w:rsidRPr="00B5385A">
        <w:rPr>
          <w:rStyle w:val="StyleUnderline"/>
          <w:highlight w:val="cyan"/>
        </w:rPr>
        <w:t xml:space="preserve">fewer than </w:t>
      </w:r>
      <w:r w:rsidRPr="00B5385A">
        <w:rPr>
          <w:rStyle w:val="Emphasis"/>
          <w:highlight w:val="cyan"/>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B5385A">
        <w:rPr>
          <w:rStyle w:val="Emphasis"/>
          <w:highlight w:val="cyan"/>
        </w:rPr>
        <w:t>COVID</w:t>
      </w:r>
      <w:r w:rsidRPr="00426C23">
        <w:rPr>
          <w:sz w:val="16"/>
        </w:rPr>
        <w:t xml:space="preserve">-19 </w:t>
      </w:r>
      <w:r w:rsidRPr="00426C23">
        <w:rPr>
          <w:rStyle w:val="StyleUnderline"/>
        </w:rPr>
        <w:t xml:space="preserve">has </w:t>
      </w:r>
      <w:r w:rsidRPr="00B5385A">
        <w:rPr>
          <w:rStyle w:val="StyleUnderline"/>
          <w:highlight w:val="cyan"/>
        </w:rPr>
        <w:t>shown</w:t>
      </w:r>
      <w:r w:rsidRPr="00426C23">
        <w:rPr>
          <w:rStyle w:val="StyleUnderline"/>
        </w:rPr>
        <w:t xml:space="preserve"> just </w:t>
      </w:r>
      <w:r w:rsidRPr="00B5385A">
        <w:rPr>
          <w:rStyle w:val="StyleUnderline"/>
          <w:highlight w:val="cyan"/>
        </w:rPr>
        <w:t>how vulnerable</w:t>
      </w:r>
      <w:r w:rsidRPr="00426C23">
        <w:rPr>
          <w:rStyle w:val="StyleUnderline"/>
        </w:rPr>
        <w:t xml:space="preserve"> </w:t>
      </w:r>
      <w:r w:rsidRPr="00B5385A">
        <w:rPr>
          <w:rStyle w:val="StyleUnderline"/>
          <w:highlight w:val="cyan"/>
        </w:rPr>
        <w:t>medical</w:t>
      </w:r>
      <w:r w:rsidRPr="00426C23">
        <w:rPr>
          <w:rStyle w:val="StyleUnderline"/>
        </w:rPr>
        <w:t xml:space="preserve"> product </w:t>
      </w:r>
      <w:r w:rsidRPr="00B5385A">
        <w:rPr>
          <w:rStyle w:val="Emphasis"/>
          <w:highlight w:val="cyan"/>
        </w:rPr>
        <w:t>supply chains</w:t>
      </w:r>
      <w:r w:rsidRPr="00426C23">
        <w:rPr>
          <w:rStyle w:val="StyleUnderline"/>
        </w:rPr>
        <w:t xml:space="preserve"> </w:t>
      </w:r>
      <w:r w:rsidRPr="00B5385A">
        <w:rPr>
          <w:rStyle w:val="StyleUnderline"/>
          <w:highlight w:val="cyan"/>
        </w:rPr>
        <w:t>are</w:t>
      </w:r>
      <w:r w:rsidRPr="00426C23">
        <w:rPr>
          <w:rStyle w:val="StyleUnderline"/>
        </w:rPr>
        <w:t xml:space="preserve"> when </w:t>
      </w:r>
      <w:r w:rsidRPr="00B5385A">
        <w:rPr>
          <w:rStyle w:val="StyleUnderline"/>
          <w:highlight w:val="cyan"/>
        </w:rPr>
        <w:t>relying o</w:t>
      </w:r>
      <w:r w:rsidRPr="00426C23">
        <w:rPr>
          <w:rStyle w:val="StyleUnderline"/>
        </w:rPr>
        <w:t xml:space="preserve">n a </w:t>
      </w:r>
      <w:r w:rsidRPr="00B5385A">
        <w:rPr>
          <w:rStyle w:val="Emphasis"/>
          <w:highlight w:val="cyan"/>
        </w:rPr>
        <w:t>small number</w:t>
      </w:r>
      <w:r w:rsidRPr="00B5385A">
        <w:rPr>
          <w:rStyle w:val="StyleUnderline"/>
          <w:highlight w:val="cyan"/>
        </w:rPr>
        <w:t xml:space="preserve"> of </w:t>
      </w:r>
      <w:r w:rsidRPr="00B5385A">
        <w:rPr>
          <w:rStyle w:val="Emphasis"/>
          <w:highlight w:val="cyan"/>
        </w:rPr>
        <w:t>manufacturers</w:t>
      </w:r>
      <w:r w:rsidRPr="00B5385A">
        <w:rPr>
          <w:sz w:val="16"/>
          <w:highlight w:val="cyan"/>
        </w:rPr>
        <w:t xml:space="preserve"> </w:t>
      </w:r>
      <w:r w:rsidRPr="00B5385A">
        <w:rPr>
          <w:rStyle w:val="StyleUnderline"/>
          <w:highlight w:val="cyan"/>
        </w:rPr>
        <w:t>for raw</w:t>
      </w:r>
      <w:r w:rsidRPr="00426C23">
        <w:rPr>
          <w:rStyle w:val="StyleUnderline"/>
        </w:rPr>
        <w:t xml:space="preserve"> </w:t>
      </w:r>
      <w:r w:rsidRPr="00B5385A">
        <w:rPr>
          <w:rStyle w:val="StyleUnderline"/>
          <w:highlight w:val="cyan"/>
        </w:rPr>
        <w:t>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B5385A">
        <w:rPr>
          <w:rStyle w:val="StyleUnderline"/>
          <w:highlight w:val="cyan"/>
        </w:rPr>
        <w:t>developing countries need help to</w:t>
      </w:r>
      <w:r w:rsidRPr="00426C23">
        <w:rPr>
          <w:rStyle w:val="StyleUnderline"/>
        </w:rPr>
        <w:t xml:space="preserve"> </w:t>
      </w:r>
      <w:r w:rsidRPr="00B5385A">
        <w:rPr>
          <w:rStyle w:val="Emphasis"/>
          <w:highlight w:val="cyan"/>
        </w:rPr>
        <w:t>build</w:t>
      </w:r>
      <w:r w:rsidRPr="00426C23">
        <w:rPr>
          <w:rStyle w:val="Emphasis"/>
        </w:rPr>
        <w:t xml:space="preserve"> their </w:t>
      </w:r>
      <w:r w:rsidRPr="00B5385A">
        <w:rPr>
          <w:rStyle w:val="Emphasis"/>
          <w:highlight w:val="cyan"/>
        </w:rPr>
        <w:t>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Productive capacity has remained largely untapped in Africa, where the majority of the least developed countries are located.</w:t>
      </w:r>
      <w:r>
        <w:rPr>
          <w:sz w:val="16"/>
        </w:rPr>
        <w:t xml:space="preserve"> </w:t>
      </w:r>
      <w:r w:rsidRPr="00426C23">
        <w:rPr>
          <w:sz w:val="16"/>
        </w:rPr>
        <w:t>25 million doses</w:t>
      </w:r>
      <w:r>
        <w:rPr>
          <w:sz w:val="16"/>
        </w:rPr>
        <w:t xml:space="preserve"> </w:t>
      </w:r>
      <w:r w:rsidRPr="00426C23">
        <w:rPr>
          <w:sz w:val="16"/>
        </w:rPr>
        <w:t>Of the 40 vaccine manufacturers in 14 nations that are part of The Developing Countries Vaccine Manufactures Network, only one is African: the Biovac Institute based in Cape Town, South Africa, which currently delivers over 25 million doses of vaccines each year for illness such as measles, polio and tuberculosis.</w:t>
      </w:r>
      <w:r>
        <w:rPr>
          <w:sz w:val="16"/>
        </w:rPr>
        <w:t xml:space="preserve"> </w:t>
      </w:r>
      <w:r w:rsidRPr="00426C23">
        <w:rPr>
          <w:sz w:val="16"/>
        </w:rPr>
        <w:t>Biovac’s chief executive officer, Morena Makhoana, said Africa’s public health security requires ramped-up local production.</w:t>
      </w:r>
      <w:r>
        <w:rPr>
          <w:sz w:val="16"/>
        </w:rPr>
        <w:t xml:space="preserve"> </w:t>
      </w:r>
      <w:r w:rsidRPr="00B5385A">
        <w:rPr>
          <w:szCs w:val="22"/>
          <w:u w:val="single"/>
        </w:rPr>
        <w:t xml:space="preserve">Otherwise, the continent’s </w:t>
      </w:r>
      <w:r w:rsidRPr="00B5385A">
        <w:rPr>
          <w:szCs w:val="22"/>
          <w:highlight w:val="cyan"/>
          <w:u w:val="single"/>
        </w:rPr>
        <w:t>1.2 billion people remain vulnerable to shocks in</w:t>
      </w:r>
      <w:r w:rsidRPr="00B5385A">
        <w:rPr>
          <w:szCs w:val="22"/>
          <w:u w:val="single"/>
        </w:rPr>
        <w:t xml:space="preserve"> global </w:t>
      </w:r>
      <w:r w:rsidRPr="00B5385A">
        <w:rPr>
          <w:szCs w:val="22"/>
          <w:highlight w:val="cyan"/>
          <w:u w:val="single"/>
        </w:rPr>
        <w:t>supply</w:t>
      </w:r>
      <w:r w:rsidRPr="00B5385A">
        <w:rPr>
          <w:szCs w:val="22"/>
          <w:u w:val="single"/>
        </w:rPr>
        <w:t xml:space="preserve"> chains and </w:t>
      </w:r>
      <w:r w:rsidRPr="00B5385A">
        <w:rPr>
          <w:szCs w:val="22"/>
          <w:highlight w:val="cyan"/>
          <w:u w:val="single"/>
        </w:rPr>
        <w:t>foreign governments’ trade policies</w:t>
      </w:r>
      <w:r w:rsidRPr="00B5385A">
        <w:rPr>
          <w:szCs w:val="22"/>
          <w:u w:val="single"/>
        </w:rPr>
        <w:t xml:space="preserve">. </w:t>
      </w:r>
      <w:r w:rsidRPr="00B5385A">
        <w:rPr>
          <w:szCs w:val="22"/>
          <w:highlight w:val="cyan"/>
          <w:u w:val="single"/>
        </w:rPr>
        <w:t>Since</w:t>
      </w:r>
      <w:r w:rsidRPr="00B5385A">
        <w:rPr>
          <w:szCs w:val="22"/>
          <w:u w:val="single"/>
        </w:rPr>
        <w:t xml:space="preserve"> the </w:t>
      </w:r>
      <w:r w:rsidRPr="00B5385A">
        <w:rPr>
          <w:szCs w:val="22"/>
          <w:highlight w:val="cyan"/>
          <w:u w:val="single"/>
        </w:rPr>
        <w:t>pandemic began</w:t>
      </w:r>
      <w:r w:rsidRPr="00B5385A">
        <w:rPr>
          <w:szCs w:val="22"/>
          <w:u w:val="single"/>
        </w:rPr>
        <w:t xml:space="preserve">, nearly </w:t>
      </w:r>
      <w:r w:rsidRPr="00B5385A">
        <w:rPr>
          <w:szCs w:val="22"/>
          <w:highlight w:val="cyan"/>
          <w:u w:val="single"/>
        </w:rPr>
        <w:t>80 countries</w:t>
      </w:r>
      <w:r w:rsidRPr="00B5385A">
        <w:rPr>
          <w:szCs w:val="22"/>
          <w:u w:val="single"/>
        </w:rPr>
        <w:t xml:space="preserve"> have </w:t>
      </w:r>
      <w:r w:rsidRPr="00B5385A">
        <w:rPr>
          <w:szCs w:val="22"/>
          <w:highlight w:val="cyan"/>
          <w:u w:val="single"/>
        </w:rPr>
        <w:t>imposed</w:t>
      </w:r>
      <w:r w:rsidRPr="00B5385A">
        <w:rPr>
          <w:szCs w:val="22"/>
          <w:u w:val="single"/>
        </w:rPr>
        <w:t xml:space="preserve"> some form of </w:t>
      </w:r>
      <w:r w:rsidRPr="00B5385A">
        <w:rPr>
          <w:szCs w:val="22"/>
          <w:highlight w:val="cyan"/>
          <w:u w:val="single"/>
        </w:rPr>
        <w:t>restriction on</w:t>
      </w:r>
      <w:r w:rsidRPr="00B5385A">
        <w:rPr>
          <w:szCs w:val="22"/>
          <w:u w:val="single"/>
        </w:rPr>
        <w:t xml:space="preserve"> the </w:t>
      </w:r>
      <w:r w:rsidRPr="00B5385A">
        <w:rPr>
          <w:b/>
          <w:bCs/>
          <w:szCs w:val="22"/>
          <w:highlight w:val="cyan"/>
          <w:u w:val="single"/>
        </w:rPr>
        <w:t>export of medical supplies</w:t>
      </w:r>
      <w:r w:rsidRPr="00B5385A">
        <w:rPr>
          <w:szCs w:val="22"/>
          <w:u w:val="single"/>
        </w:rPr>
        <w:t>.</w:t>
      </w:r>
      <w:r>
        <w:rPr>
          <w:sz w:val="16"/>
        </w:rPr>
        <w:t xml:space="preserve"> </w:t>
      </w:r>
      <w:r w:rsidRPr="00426C23">
        <w:rPr>
          <w:sz w:val="16"/>
        </w:rPr>
        <w:t>“</w:t>
      </w:r>
      <w:r w:rsidRPr="00426C23">
        <w:rPr>
          <w:rStyle w:val="StyleUnderline"/>
        </w:rPr>
        <w:t xml:space="preserve">African governments should look at </w:t>
      </w:r>
      <w:r w:rsidRPr="00B5385A">
        <w:rPr>
          <w:rStyle w:val="Emphasis"/>
          <w:highlight w:val="cyan"/>
        </w:rPr>
        <w:t>domestic capacity</w:t>
      </w:r>
      <w:r w:rsidRPr="00B5385A">
        <w:rPr>
          <w:rStyle w:val="StyleUnderline"/>
          <w:highlight w:val="cyan"/>
        </w:rPr>
        <w:t xml:space="preserve"> as</w:t>
      </w:r>
      <w:r w:rsidRPr="00426C23">
        <w:rPr>
          <w:rStyle w:val="StyleUnderline"/>
        </w:rPr>
        <w:t xml:space="preserve"> an</w:t>
      </w:r>
      <w:r w:rsidRPr="00426C23">
        <w:rPr>
          <w:sz w:val="16"/>
        </w:rPr>
        <w:t xml:space="preserve"> </w:t>
      </w:r>
      <w:r w:rsidRPr="00B5385A">
        <w:rPr>
          <w:rStyle w:val="Emphasis"/>
          <w:highlight w:val="cyan"/>
        </w:rPr>
        <w:t>insurance</w:t>
      </w:r>
      <w:r w:rsidRPr="00426C23">
        <w:rPr>
          <w:sz w:val="16"/>
        </w:rPr>
        <w:t xml:space="preserve"> </w:t>
      </w:r>
      <w:r w:rsidRPr="00426C23">
        <w:rPr>
          <w:rStyle w:val="StyleUnderline"/>
        </w:rPr>
        <w:t>for the next pandemic</w:t>
      </w:r>
      <w:r w:rsidRPr="00426C23">
        <w:rPr>
          <w:sz w:val="16"/>
        </w:rPr>
        <w:t>,” Mr. Makhoana said. “</w:t>
      </w:r>
      <w:r w:rsidRPr="00426C23">
        <w:rPr>
          <w:rStyle w:val="StyleUnderline"/>
        </w:rPr>
        <w:t xml:space="preserve">We cannot continue to rely on </w:t>
      </w:r>
      <w:r w:rsidRPr="00426C23">
        <w:rPr>
          <w:rStyle w:val="Emphasis"/>
        </w:rPr>
        <w:t>external sources</w:t>
      </w:r>
      <w:r w:rsidRPr="00426C23">
        <w:rPr>
          <w:sz w:val="16"/>
        </w:rPr>
        <w:t>.”</w:t>
      </w:r>
    </w:p>
    <w:p w14:paraId="78F53C6A" w14:textId="77777777" w:rsidR="000B6083" w:rsidRPr="0036159B" w:rsidRDefault="000B6083" w:rsidP="000B6083">
      <w:pPr>
        <w:pStyle w:val="Heading4"/>
      </w:pPr>
      <w:r>
        <w:t>6] Counterfeiting, innovation, donation, and manufacturing arguments are all wrong—strong domestic manufacturing is essential to pandemic containment</w:t>
      </w:r>
    </w:p>
    <w:p w14:paraId="731B989A" w14:textId="77777777" w:rsidR="000B6083" w:rsidRDefault="000B6083" w:rsidP="000B6083">
      <w:r w:rsidRPr="00B4761C">
        <w:rPr>
          <w:rStyle w:val="Style13ptBold"/>
        </w:rPr>
        <w:t>Gostin 9/27</w:t>
      </w:r>
      <w:r w:rsidRPr="0036159B">
        <w:t xml:space="preserve"> — (Lawrence O</w:t>
      </w:r>
      <w:r>
        <w:t xml:space="preserve"> Gostin</w:t>
      </w:r>
      <w:r w:rsidRPr="0036159B">
        <w:t>, Lawrence O. Gostin is professor of global health law, Georgetown University, and directs the World Health Organization Center on Global Health Law. His book "Global Health Security: A Blueprint for the Future"will be published in Oct. 2021, “Biden’s plan to vaccinate the world won’t work. Here’s a better one. “, Washington Post, 9-27-2021, Available Online at https://www.washingtonpost.com/outlook/2021/09/27/biden-vaccines-globe-inequity-donations/, accessed 10-5-2021, HKR-AR)</w:t>
      </w:r>
    </w:p>
    <w:p w14:paraId="04BA53F2" w14:textId="77777777" w:rsidR="000B6083" w:rsidRPr="00B4761C" w:rsidRDefault="000B6083" w:rsidP="000B6083">
      <w:pPr>
        <w:rPr>
          <w:u w:val="single"/>
        </w:rPr>
      </w:pPr>
      <w:r w:rsidRPr="00B4761C">
        <w:rPr>
          <w:u w:val="single"/>
        </w:rPr>
        <w:t xml:space="preserve">Ramped up charitable </w:t>
      </w:r>
      <w:r w:rsidRPr="00B4761C">
        <w:rPr>
          <w:highlight w:val="cyan"/>
          <w:u w:val="single"/>
        </w:rPr>
        <w:t>donations</w:t>
      </w:r>
      <w:r w:rsidRPr="00B4761C">
        <w:rPr>
          <w:u w:val="single"/>
        </w:rPr>
        <w:t xml:space="preserve"> are urgently needed but they will </w:t>
      </w:r>
      <w:r w:rsidRPr="00B4761C">
        <w:rPr>
          <w:highlight w:val="cyan"/>
          <w:u w:val="single"/>
        </w:rPr>
        <w:t>never</w:t>
      </w:r>
      <w:r w:rsidRPr="00B4761C">
        <w:rPr>
          <w:u w:val="single"/>
        </w:rPr>
        <w:t xml:space="preserve"> be </w:t>
      </w:r>
      <w:r w:rsidRPr="00B4761C">
        <w:rPr>
          <w:highlight w:val="cya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B4761C">
        <w:rPr>
          <w:highlight w:val="cyan"/>
          <w:u w:val="single"/>
        </w:rPr>
        <w:t xml:space="preserve">increased manufacturing </w:t>
      </w:r>
      <w:r w:rsidRPr="005B26CF">
        <w:rPr>
          <w:u w:val="single"/>
        </w:rPr>
        <w:t>of vaccines abroad</w:t>
      </w:r>
      <w:r w:rsidRPr="00B4761C">
        <w:rPr>
          <w:u w:val="single"/>
        </w:rPr>
        <w:t xml:space="preserve"> makes </w:t>
      </w:r>
      <w:r w:rsidRPr="00B4761C">
        <w:rPr>
          <w:highlight w:val="cyan"/>
          <w:u w:val="single"/>
        </w:rPr>
        <w:t>more sense</w:t>
      </w:r>
      <w:r w:rsidRPr="00B4761C">
        <w:rPr>
          <w:u w:val="single"/>
        </w:rPr>
        <w:t xml:space="preserve"> than a donations-only approach.</w:t>
      </w:r>
      <w:r w:rsidRPr="006573D0">
        <w:rPr>
          <w:sz w:val="16"/>
        </w:rPr>
        <w:t xml:space="preserve"> </w:t>
      </w:r>
      <w:r w:rsidRPr="00B4761C">
        <w:rPr>
          <w:highlight w:val="cyan"/>
          <w:u w:val="single"/>
        </w:rPr>
        <w:t>Donations</w:t>
      </w:r>
      <w:r w:rsidRPr="006573D0">
        <w:rPr>
          <w:sz w:val="16"/>
        </w:rPr>
        <w:t xml:space="preserve"> — whether of personal protective equipment (PPE), oxygen or vaccines — </w:t>
      </w:r>
      <w:r w:rsidRPr="00B4761C">
        <w:rPr>
          <w:u w:val="single"/>
        </w:rPr>
        <w:t xml:space="preserve">always seem to </w:t>
      </w:r>
      <w:r w:rsidRPr="00B4761C">
        <w:rPr>
          <w:highlight w:val="cyan"/>
          <w:u w:val="single"/>
        </w:rPr>
        <w:t>come late</w:t>
      </w:r>
      <w:r w:rsidRPr="00B4761C">
        <w:rPr>
          <w:u w:val="single"/>
        </w:rPr>
        <w:t xml:space="preserve"> and in </w:t>
      </w:r>
      <w:r w:rsidRPr="00B4761C">
        <w:rPr>
          <w:highlight w:val="cyan"/>
          <w:u w:val="single"/>
        </w:rPr>
        <w:t>insufficient quantities</w:t>
      </w:r>
      <w:r w:rsidRPr="006573D0">
        <w:rPr>
          <w:sz w:val="16"/>
        </w:rPr>
        <w:t xml:space="preserve">. </w:t>
      </w:r>
      <w:r w:rsidRPr="00B4761C">
        <w:rPr>
          <w:highlight w:val="cyan"/>
          <w:u w:val="single"/>
        </w:rPr>
        <w:t>Empowering regional hubs</w:t>
      </w:r>
      <w:r w:rsidRPr="00B4761C">
        <w:rPr>
          <w:u w:val="single"/>
        </w:rPr>
        <w:t xml:space="preserve"> to manufacture their own vaccines, in contrast, would </w:t>
      </w:r>
      <w:r w:rsidRPr="00B4761C">
        <w:rPr>
          <w:highlight w:val="cyan"/>
          <w:u w:val="single"/>
        </w:rPr>
        <w:t xml:space="preserve">amplify supplies </w:t>
      </w:r>
      <w:r w:rsidRPr="00DA636C">
        <w:rPr>
          <w:u w:val="single"/>
        </w:rPr>
        <w:t>globally</w:t>
      </w:r>
      <w:r w:rsidRPr="00B4761C">
        <w:rPr>
          <w:u w:val="single"/>
        </w:rPr>
        <w:t xml:space="preserve"> and </w:t>
      </w:r>
      <w:r w:rsidRPr="00B4761C">
        <w:rPr>
          <w:highlight w:val="cyan"/>
          <w:u w:val="single"/>
        </w:rPr>
        <w:t xml:space="preserve">enable countries </w:t>
      </w:r>
      <w:r w:rsidRPr="00DA636C">
        <w:rPr>
          <w:u w:val="single"/>
        </w:rPr>
        <w:t xml:space="preserve">to </w:t>
      </w:r>
      <w:r w:rsidRPr="00B4761C">
        <w:rPr>
          <w:highlight w:val="cyan"/>
          <w:u w:val="single"/>
        </w:rPr>
        <w:t>serve</w:t>
      </w:r>
      <w:r w:rsidRPr="00B4761C">
        <w:rPr>
          <w:u w:val="single"/>
        </w:rPr>
        <w:t xml:space="preserve"> their </w:t>
      </w:r>
      <w:r w:rsidRPr="00B4761C">
        <w:rPr>
          <w:highlight w:val="cyan"/>
          <w:u w:val="single"/>
        </w:rPr>
        <w:t>own needs</w:t>
      </w:r>
      <w:r w:rsidRPr="00B4761C">
        <w:rPr>
          <w:u w:val="single"/>
        </w:rPr>
        <w:t xml:space="preserve"> </w:t>
      </w:r>
      <w:r w:rsidRPr="00B4761C">
        <w:rPr>
          <w:highlight w:val="cyan"/>
          <w:u w:val="single"/>
        </w:rPr>
        <w:t>and</w:t>
      </w:r>
      <w:r w:rsidRPr="00B4761C">
        <w:rPr>
          <w:u w:val="single"/>
        </w:rPr>
        <w:t xml:space="preserve"> that of their </w:t>
      </w:r>
      <w:r w:rsidRPr="00B4761C">
        <w:rPr>
          <w:highlight w:val="cyan"/>
          <w:u w:val="single"/>
        </w:rPr>
        <w:t>regions</w:t>
      </w:r>
      <w:r w:rsidRPr="00B4761C">
        <w:rPr>
          <w:u w:val="single"/>
        </w:rPr>
        <w:t xml:space="preserve"> — whether Africa, Latin America or Asia.</w:t>
      </w:r>
    </w:p>
    <w:p w14:paraId="7B331219" w14:textId="77777777" w:rsidR="000B6083" w:rsidRPr="00B4761C" w:rsidRDefault="000B6083" w:rsidP="000B6083">
      <w:pPr>
        <w:rPr>
          <w:u w:val="single"/>
        </w:rPr>
      </w:pPr>
      <w:r w:rsidRPr="005C1A57">
        <w:rPr>
          <w:sz w:val="14"/>
        </w:rPr>
        <w:t xml:space="preserve">The most likely vaccine candidates for regional production also happen to be the most technologically advanced. </w:t>
      </w:r>
      <w:r w:rsidRPr="00B4761C">
        <w:rPr>
          <w:u w:val="single"/>
        </w:rPr>
        <w:t xml:space="preserve">That’s because </w:t>
      </w:r>
      <w:r w:rsidRPr="00B4761C">
        <w:rPr>
          <w:highlight w:val="cyan"/>
          <w:u w:val="single"/>
        </w:rPr>
        <w:t>mRNA vaccines</w:t>
      </w:r>
      <w:r w:rsidRPr="00B4761C">
        <w:rPr>
          <w:u w:val="single"/>
        </w:rPr>
        <w:t xml:space="preserve"> can be </w:t>
      </w:r>
      <w:r w:rsidRPr="00B4761C">
        <w:rPr>
          <w:highlight w:val="cyan"/>
          <w:u w:val="single"/>
        </w:rPr>
        <w:t xml:space="preserve">manufactured </w:t>
      </w:r>
      <w:r w:rsidRPr="005C1A57">
        <w:rPr>
          <w:u w:val="single"/>
        </w:rPr>
        <w:t xml:space="preserve">more </w:t>
      </w:r>
      <w:r w:rsidRPr="00B4761C">
        <w:rPr>
          <w:highlight w:val="cyan"/>
          <w:u w:val="single"/>
        </w:rPr>
        <w:t>rapidly</w:t>
      </w:r>
      <w:r w:rsidRPr="00B4761C">
        <w:rPr>
          <w:u w:val="single"/>
        </w:rPr>
        <w:t xml:space="preserve">, and at </w:t>
      </w:r>
      <w:r w:rsidRPr="00B4761C">
        <w:rPr>
          <w:highlight w:val="cyan"/>
          <w:u w:val="single"/>
        </w:rPr>
        <w:t>larger scale</w:t>
      </w:r>
      <w:r w:rsidRPr="00B4761C">
        <w:rPr>
          <w:u w:val="single"/>
        </w:rPr>
        <w:t>, more easily than traditional vaccine technologies, such as that used in the Johnson &amp; Johnson vaccine</w:t>
      </w:r>
      <w:r w:rsidRPr="005C1A57">
        <w:rPr>
          <w:u w:val="single"/>
        </w:rPr>
        <w:t>. (MRNA vaccine</w:t>
      </w:r>
      <w:r w:rsidRPr="00B4761C">
        <w:rPr>
          <w:u w:val="single"/>
        </w:rPr>
        <w:t xml:space="preserve">s are </w:t>
      </w:r>
      <w:r w:rsidRPr="00170BBD">
        <w:rPr>
          <w:highlight w:val="cyan"/>
          <w:u w:val="single"/>
        </w:rPr>
        <w:t>produced by small</w:t>
      </w:r>
      <w:r w:rsidRPr="00B4761C">
        <w:rPr>
          <w:u w:val="single"/>
        </w:rPr>
        <w:t xml:space="preserve"> chemical </w:t>
      </w:r>
      <w:r w:rsidRPr="00170BBD">
        <w:rPr>
          <w:highlight w:val="cyan"/>
          <w:u w:val="single"/>
        </w:rPr>
        <w:t>reactions</w:t>
      </w:r>
      <w:r w:rsidRPr="00B4761C">
        <w:rPr>
          <w:u w:val="single"/>
        </w:rPr>
        <w:t xml:space="preserve"> and </w:t>
      </w:r>
      <w:r w:rsidRPr="00170BBD">
        <w:rPr>
          <w:highlight w:val="cyan"/>
          <w:u w:val="single"/>
        </w:rPr>
        <w:t>don’t need living components</w:t>
      </w:r>
      <w:r w:rsidRPr="00B4761C">
        <w:rPr>
          <w:u w:val="single"/>
        </w:rPr>
        <w:t xml:space="preserve">, like the weakened or inactivated viruses used in traditional vaccines). They are also more </w:t>
      </w:r>
      <w:r w:rsidRPr="005C1A57">
        <w:rPr>
          <w:u w:val="single"/>
        </w:rPr>
        <w:t xml:space="preserve">easily </w:t>
      </w:r>
      <w:r w:rsidRPr="00B4761C">
        <w:rPr>
          <w:highlight w:val="cyan"/>
          <w:u w:val="single"/>
        </w:rPr>
        <w:t>adapted to target</w:t>
      </w:r>
      <w:r w:rsidRPr="00B4761C">
        <w:rPr>
          <w:u w:val="single"/>
        </w:rPr>
        <w:t xml:space="preserve"> emerging </w:t>
      </w:r>
      <w:r w:rsidRPr="00B4761C">
        <w:rPr>
          <w:highlight w:val="cyan"/>
          <w:u w:val="single"/>
        </w:rPr>
        <w:t>variants</w:t>
      </w:r>
      <w:r w:rsidRPr="00B4761C">
        <w:rPr>
          <w:u w:val="single"/>
        </w:rPr>
        <w:t xml:space="preserve">, because it’s </w:t>
      </w:r>
      <w:r w:rsidRPr="00B4761C">
        <w:rPr>
          <w:highlight w:val="cyan"/>
          <w:u w:val="single"/>
        </w:rPr>
        <w:t>possible to replace one sequence</w:t>
      </w:r>
      <w:r w:rsidRPr="00B4761C">
        <w:rPr>
          <w:u w:val="single"/>
        </w:rPr>
        <w:t xml:space="preserve"> of mRNA in the vaccine for another in a </w:t>
      </w:r>
      <w:r w:rsidRPr="00B4761C">
        <w:rPr>
          <w:highlight w:val="cyan"/>
          <w:u w:val="single"/>
        </w:rPr>
        <w:t>matter of weeks</w:t>
      </w:r>
      <w:r w:rsidRPr="00B4761C">
        <w:rPr>
          <w:u w:val="single"/>
        </w:rPr>
        <w:t xml:space="preserve">. But </w:t>
      </w:r>
      <w:r w:rsidRPr="00DA636C">
        <w:rPr>
          <w:u w:val="single"/>
        </w:rPr>
        <w:t xml:space="preserve">Pfizer-BioNTech and Moderna have thus far kept their intellectual property and trade secrets close to the chest. </w:t>
      </w:r>
      <w:r w:rsidRPr="00DA636C">
        <w:rPr>
          <w:sz w:val="14"/>
        </w:rPr>
        <w:t>(Moderna has said it will not enforce its patents</w:t>
      </w:r>
      <w:r w:rsidRPr="005C1A57">
        <w:rPr>
          <w:sz w:val="14"/>
        </w:rPr>
        <w:t xml:space="preserve"> related to its coronavirus vaccine, but that doesn’t mean it will share its patented information with others, let alone its manufacturing know-how.)</w:t>
      </w:r>
    </w:p>
    <w:p w14:paraId="714A4935" w14:textId="77777777" w:rsidR="000B6083" w:rsidRPr="00B4761C" w:rsidRDefault="000B6083" w:rsidP="000B6083">
      <w:pPr>
        <w:rPr>
          <w:u w:val="single"/>
        </w:rPr>
      </w:pPr>
      <w:r w:rsidRPr="003E07BA">
        <w:rPr>
          <w:u w:val="single"/>
        </w:rPr>
        <w:t>The vaccines were hardly developed purely by the private sector: Moderna received $2.5 billion from Operation Warp Speed, both Moderna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p>
    <w:p w14:paraId="49E76778" w14:textId="77777777" w:rsidR="000B6083" w:rsidRPr="006573D0" w:rsidRDefault="000B6083" w:rsidP="000B6083">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B4761C">
        <w:rPr>
          <w:highlight w:val="cyan"/>
          <w:u w:val="single"/>
        </w:rPr>
        <w:t>government</w:t>
      </w:r>
      <w:r w:rsidRPr="00B4761C">
        <w:rPr>
          <w:u w:val="single"/>
        </w:rPr>
        <w:t xml:space="preserve"> would </w:t>
      </w:r>
      <w:r w:rsidRPr="00B4761C">
        <w:rPr>
          <w:highlight w:val="cyan"/>
          <w:u w:val="single"/>
        </w:rPr>
        <w:t>compensate</w:t>
      </w:r>
      <w:r w:rsidRPr="00B4761C">
        <w:rPr>
          <w:u w:val="single"/>
        </w:rPr>
        <w:t xml:space="preserve"> the </w:t>
      </w:r>
      <w:r w:rsidRPr="00B4761C">
        <w:rPr>
          <w:highlight w:val="cyan"/>
          <w:u w:val="single"/>
        </w:rPr>
        <w:t>companies</w:t>
      </w:r>
      <w:r w:rsidRPr="00B4761C">
        <w:rPr>
          <w:u w:val="single"/>
        </w:rPr>
        <w:t xml:space="preserve"> both </w:t>
      </w:r>
      <w:r w:rsidRPr="00B4761C">
        <w:rPr>
          <w:highlight w:val="cyan"/>
          <w:u w:val="single"/>
        </w:rPr>
        <w:t>for</w:t>
      </w:r>
      <w:r w:rsidRPr="00B4761C">
        <w:rPr>
          <w:u w:val="single"/>
        </w:rPr>
        <w:t xml:space="preserve"> the </w:t>
      </w:r>
      <w:r w:rsidRPr="00B4761C">
        <w:rPr>
          <w:highlight w:val="cyan"/>
          <w:u w:val="single"/>
        </w:rPr>
        <w:t>costs of</w:t>
      </w:r>
      <w:r w:rsidRPr="00B4761C">
        <w:rPr>
          <w:u w:val="single"/>
        </w:rPr>
        <w:t xml:space="preserve"> any </w:t>
      </w:r>
      <w:r w:rsidRPr="00B4761C">
        <w:rPr>
          <w:highlight w:val="cyan"/>
          <w:u w:val="single"/>
        </w:rPr>
        <w:t>additional production</w:t>
      </w:r>
      <w:r w:rsidRPr="00B4761C">
        <w:rPr>
          <w:u w:val="single"/>
        </w:rPr>
        <w:t xml:space="preserve"> and for the technology-</w:t>
      </w:r>
      <w:r w:rsidRPr="00B4761C">
        <w:rPr>
          <w:highlight w:val="cyan"/>
          <w:u w:val="single"/>
        </w:rPr>
        <w:t>sharing arrangements</w:t>
      </w:r>
      <w:r w:rsidRPr="00B4761C">
        <w:rPr>
          <w:u w:val="single"/>
        </w:rPr>
        <w:t xml:space="preserve">. The government would </w:t>
      </w:r>
      <w:r w:rsidRPr="00B4761C">
        <w:rPr>
          <w:highlight w:val="cyan"/>
          <w:u w:val="single"/>
        </w:rPr>
        <w:t>determine “reasonable” compensation</w:t>
      </w:r>
      <w:r w:rsidRPr="00B4761C">
        <w:rPr>
          <w:u w:val="single"/>
        </w:rPr>
        <w:t xml:space="preserve">, and the drug </w:t>
      </w:r>
      <w:r w:rsidRPr="00B4761C">
        <w:rPr>
          <w:highlight w:val="cyan"/>
          <w:u w:val="single"/>
        </w:rPr>
        <w:t>companies</w:t>
      </w:r>
      <w:r w:rsidRPr="00B4761C">
        <w:rPr>
          <w:u w:val="single"/>
        </w:rPr>
        <w:t xml:space="preserve"> could </w:t>
      </w:r>
      <w:r w:rsidRPr="00B4761C">
        <w:rPr>
          <w:highlight w:val="cyan"/>
          <w:u w:val="single"/>
        </w:rPr>
        <w:t>challenge</w:t>
      </w:r>
      <w:r w:rsidRPr="00B4761C">
        <w:rPr>
          <w:u w:val="single"/>
        </w:rPr>
        <w:t xml:space="preserve"> the </w:t>
      </w:r>
      <w:r w:rsidRPr="00B4761C">
        <w:rPr>
          <w:highlight w:val="cyan"/>
          <w:u w:val="single"/>
        </w:rPr>
        <w:t>sum in courts</w:t>
      </w:r>
      <w:r w:rsidRPr="00B4761C">
        <w:rPr>
          <w:u w:val="single"/>
        </w:rPr>
        <w:t xml:space="preserve">, but there is </w:t>
      </w:r>
      <w:r w:rsidRPr="00B4761C">
        <w:rPr>
          <w:highlight w:val="cyan"/>
          <w:u w:val="single"/>
        </w:rPr>
        <w:t>nothing outrageous</w:t>
      </w:r>
      <w:r w:rsidRPr="00B4761C">
        <w:rPr>
          <w:u w:val="single"/>
        </w:rPr>
        <w:t xml:space="preserve"> about this: The </w:t>
      </w:r>
      <w:r w:rsidRPr="00B4761C">
        <w:rPr>
          <w:highlight w:val="cyan"/>
          <w:u w:val="single"/>
        </w:rPr>
        <w:t>Fifth Amendment</w:t>
      </w:r>
      <w:r w:rsidRPr="00B4761C">
        <w:rPr>
          <w:u w:val="single"/>
        </w:rPr>
        <w:t xml:space="preserve"> to the Constitution </w:t>
      </w:r>
      <w:r w:rsidRPr="00B4761C">
        <w:rPr>
          <w:highlight w:val="cyan"/>
          <w:u w:val="single"/>
        </w:rPr>
        <w:t>requires “just compensation</w:t>
      </w:r>
      <w:r w:rsidRPr="00B4761C">
        <w:rPr>
          <w:u w:val="single"/>
        </w:rPr>
        <w:t xml:space="preserve">” </w:t>
      </w:r>
      <w:r w:rsidRPr="007D44DA">
        <w:rPr>
          <w:highlight w:val="cyan"/>
          <w:u w:val="single"/>
        </w:rPr>
        <w:t>for</w:t>
      </w:r>
      <w:r w:rsidRPr="00B4761C">
        <w:rPr>
          <w:u w:val="single"/>
        </w:rPr>
        <w:t xml:space="preserve"> a “</w:t>
      </w:r>
      <w:r w:rsidRPr="007D44DA">
        <w:rPr>
          <w:highlight w:val="cyan"/>
          <w:u w:val="single"/>
        </w:rPr>
        <w:t>taking</w:t>
      </w:r>
      <w:r w:rsidRPr="00B4761C">
        <w:rPr>
          <w:u w:val="single"/>
        </w:rPr>
        <w:t xml:space="preserve">,” which is simply the </w:t>
      </w:r>
      <w:r w:rsidRPr="00B4761C">
        <w:rPr>
          <w:highlight w:val="cyan"/>
          <w:u w:val="single"/>
        </w:rPr>
        <w:t>fair market value for</w:t>
      </w:r>
      <w:r w:rsidRPr="00B4761C">
        <w:rPr>
          <w:u w:val="single"/>
        </w:rPr>
        <w:t xml:space="preserve"> the property, including </w:t>
      </w:r>
      <w:r w:rsidRPr="00B4761C">
        <w:rPr>
          <w:highlight w:val="cyan"/>
          <w:u w:val="single"/>
        </w:rPr>
        <w:t>intellectual property</w:t>
      </w:r>
      <w:r w:rsidRPr="00B4761C">
        <w:rPr>
          <w:u w:val="single"/>
        </w:rPr>
        <w:t>.</w:t>
      </w:r>
    </w:p>
    <w:p w14:paraId="4D79521E" w14:textId="77777777" w:rsidR="000B6083" w:rsidRPr="006573D0" w:rsidRDefault="000B6083" w:rsidP="000B6083">
      <w:pPr>
        <w:rPr>
          <w:sz w:val="12"/>
          <w:szCs w:val="12"/>
        </w:rPr>
      </w:pPr>
      <w:r w:rsidRPr="006573D0">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4250157A" w14:textId="77777777" w:rsidR="000B6083" w:rsidRDefault="000B6083" w:rsidP="000B6083">
      <w:pPr>
        <w:rPr>
          <w:u w:val="single"/>
        </w:rPr>
      </w:pP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692327">
        <w:rPr>
          <w:highlight w:val="cyan"/>
          <w:u w:val="single"/>
        </w:rPr>
        <w:t>India, Brazil</w:t>
      </w:r>
      <w:r w:rsidRPr="00692327">
        <w:rPr>
          <w:u w:val="single"/>
        </w:rPr>
        <w:t xml:space="preserve"> and </w:t>
      </w:r>
      <w:r w:rsidRPr="00692327">
        <w:rPr>
          <w:highlight w:val="cyan"/>
          <w:u w:val="single"/>
        </w:rPr>
        <w:t>Vietnam</w:t>
      </w:r>
      <w:r w:rsidRPr="00692327">
        <w:rPr>
          <w:u w:val="single"/>
        </w:rPr>
        <w:t xml:space="preserve"> have a </w:t>
      </w:r>
      <w:r w:rsidRPr="00692327">
        <w:rPr>
          <w:highlight w:val="cyan"/>
          <w:u w:val="single"/>
        </w:rPr>
        <w:t>proven track record in vaccine prod</w:t>
      </w:r>
      <w:r w:rsidRPr="00692327">
        <w:rPr>
          <w:u w:val="single"/>
        </w:rPr>
        <w:t xml:space="preserve">uction. And South Africa is </w:t>
      </w:r>
      <w:r w:rsidRPr="00692327">
        <w:rPr>
          <w:highlight w:val="cyan"/>
          <w:u w:val="single"/>
        </w:rPr>
        <w:t>already establishing</w:t>
      </w:r>
      <w:r w:rsidRPr="00692327">
        <w:rPr>
          <w:u w:val="single"/>
        </w:rPr>
        <w:t xml:space="preserve"> a major mRNA vaccine </w:t>
      </w:r>
      <w:r w:rsidRPr="00692327">
        <w:rPr>
          <w:highlight w:val="cyan"/>
          <w:u w:val="single"/>
        </w:rPr>
        <w:t>technology transfer hub</w:t>
      </w:r>
      <w:r w:rsidRPr="00692327">
        <w:rPr>
          <w:u w:val="single"/>
        </w:rPr>
        <w:t xml:space="preserve">, with the support of the World Health Organization. (All it’s </w:t>
      </w:r>
      <w:r w:rsidRPr="00692327">
        <w:rPr>
          <w:highlight w:val="cyan"/>
          <w:u w:val="single"/>
        </w:rPr>
        <w:t>waiting for</w:t>
      </w:r>
      <w:r w:rsidRPr="00692327">
        <w:rPr>
          <w:u w:val="single"/>
        </w:rPr>
        <w:t xml:space="preserve"> is </w:t>
      </w:r>
      <w:r w:rsidRPr="00692327">
        <w:rPr>
          <w:highlight w:val="cyan"/>
          <w:u w:val="single"/>
        </w:rPr>
        <w:t>cooperation from</w:t>
      </w:r>
      <w:r w:rsidRPr="00692327">
        <w:rPr>
          <w:u w:val="single"/>
        </w:rPr>
        <w:t xml:space="preserve"> the </w:t>
      </w:r>
      <w:r w:rsidRPr="00692327">
        <w:rPr>
          <w:highlight w:val="cyan"/>
          <w:u w:val="single"/>
        </w:rPr>
        <w:t>innovator</w:t>
      </w:r>
      <w:r w:rsidRPr="00692327">
        <w:rPr>
          <w:u w:val="single"/>
        </w:rPr>
        <w:t xml:space="preserve"> drug </w:t>
      </w:r>
      <w:r w:rsidRPr="00692327">
        <w:rPr>
          <w:highlight w:val="cyan"/>
          <w:u w:val="single"/>
        </w:rPr>
        <w:t>companies</w:t>
      </w:r>
      <w:r w:rsidRPr="00692327">
        <w:rPr>
          <w:u w:val="single"/>
        </w:rPr>
        <w:t>.) Countries such as Australia, Singapore and South Korea have invested in advanced vaccine technology but they, too, require cooperation from Pfizer and Moderna.</w:t>
      </w:r>
    </w:p>
    <w:p w14:paraId="1554B53A" w14:textId="77777777" w:rsidR="000B6083" w:rsidRPr="00DA264A" w:rsidRDefault="000B6083" w:rsidP="000B6083">
      <w:pPr>
        <w:pStyle w:val="Heading4"/>
      </w:pPr>
      <w:r>
        <w:t xml:space="preserve">7] Only </w:t>
      </w:r>
      <w:r>
        <w:rPr>
          <w:u w:val="single"/>
        </w:rPr>
        <w:t>0.9%</w:t>
      </w:r>
      <w:r>
        <w:t xml:space="preserve"> of the developing world has the vaccine – capacity to </w:t>
      </w:r>
      <w:r>
        <w:rPr>
          <w:u w:val="single"/>
        </w:rPr>
        <w:t>produce it</w:t>
      </w:r>
      <w:r>
        <w:t xml:space="preserve"> exists, but intellectual property restrictions are preventing </w:t>
      </w:r>
      <w:r>
        <w:rPr>
          <w:u w:val="single"/>
        </w:rPr>
        <w:t>production</w:t>
      </w:r>
      <w:r>
        <w:t xml:space="preserve">. Expanding access is key – it stops mutations and </w:t>
      </w:r>
      <w:r>
        <w:rPr>
          <w:u w:val="single"/>
        </w:rPr>
        <w:t>variants</w:t>
      </w:r>
      <w:r>
        <w:t xml:space="preserve"> that take us back to </w:t>
      </w:r>
      <w:r>
        <w:rPr>
          <w:u w:val="single"/>
        </w:rPr>
        <w:t>square one</w:t>
      </w:r>
      <w:r>
        <w:t xml:space="preserve"> on COVID</w:t>
      </w:r>
    </w:p>
    <w:p w14:paraId="6DB9259E" w14:textId="77777777" w:rsidR="000B6083" w:rsidRPr="00566E21" w:rsidRDefault="000B6083" w:rsidP="000B6083">
      <w:r w:rsidRPr="00566E21">
        <w:rPr>
          <w:rStyle w:val="Style13ptBold"/>
        </w:rPr>
        <w:t>Erfani</w:t>
      </w:r>
      <w:r w:rsidRPr="00566E21">
        <w:t xml:space="preserve"> et al </w:t>
      </w:r>
      <w:r w:rsidRPr="00566E21">
        <w:rPr>
          <w:rStyle w:val="Style13ptBold"/>
        </w:rPr>
        <w:t>21</w:t>
      </w:r>
      <w:r w:rsidRPr="00566E21">
        <w:t xml:space="preserve"> [Parsa Erfani MD Candidate at Harvard Medical School. "Intellectual property waiver for covid-19 vaccines will advance global health equity."</w:t>
      </w:r>
      <w:r>
        <w:t xml:space="preserve"> https://www.bmj.com/content/374/bmj.n1837]</w:t>
      </w:r>
    </w:p>
    <w:p w14:paraId="72E51D66" w14:textId="77777777" w:rsidR="000B6083" w:rsidRPr="00DA264A" w:rsidRDefault="000B6083" w:rsidP="000B6083">
      <w:pPr>
        <w:rPr>
          <w:rStyle w:val="StyleUnderline"/>
        </w:rPr>
      </w:pPr>
      <w:r w:rsidRPr="00DA264A">
        <w:rPr>
          <w:rStyle w:val="StyleUnderline"/>
        </w:rPr>
        <w:t>By late June</w:t>
      </w:r>
      <w:r w:rsidRPr="00DA264A">
        <w:rPr>
          <w:sz w:val="16"/>
        </w:rPr>
        <w:t xml:space="preserve"> 2021, </w:t>
      </w:r>
      <w:r w:rsidRPr="00E137C4">
        <w:rPr>
          <w:rStyle w:val="Emphasis"/>
          <w:highlight w:val="cyan"/>
        </w:rPr>
        <w:t>46% of people</w:t>
      </w:r>
      <w:r w:rsidRPr="00DA264A">
        <w:rPr>
          <w:sz w:val="16"/>
        </w:rPr>
        <w:t xml:space="preserve"> in high income countries </w:t>
      </w:r>
      <w:r w:rsidRPr="00E137C4">
        <w:rPr>
          <w:rStyle w:val="StyleUnderline"/>
          <w:highlight w:val="cyan"/>
        </w:rPr>
        <w:t>had</w:t>
      </w:r>
      <w:r w:rsidRPr="00DA264A">
        <w:rPr>
          <w:rStyle w:val="StyleUnderline"/>
        </w:rPr>
        <w:t xml:space="preserve"> received at least one dose of </w:t>
      </w:r>
      <w:r w:rsidRPr="00E137C4">
        <w:rPr>
          <w:rStyle w:val="StyleUnderline"/>
          <w:highlight w:val="cyan"/>
        </w:rPr>
        <w:t>the covid</w:t>
      </w:r>
      <w:r w:rsidRPr="00DA264A">
        <w:rPr>
          <w:rStyle w:val="StyleUnderline"/>
        </w:rPr>
        <w:t xml:space="preserve">-19 </w:t>
      </w:r>
      <w:r w:rsidRPr="00E137C4">
        <w:rPr>
          <w:rStyle w:val="StyleUnderline"/>
          <w:highlight w:val="cyan"/>
        </w:rPr>
        <w:t>vaccine</w:t>
      </w:r>
      <w:r w:rsidRPr="00DA264A">
        <w:rPr>
          <w:sz w:val="16"/>
        </w:rPr>
        <w:t xml:space="preserve"> </w:t>
      </w:r>
      <w:r w:rsidRPr="00E137C4">
        <w:rPr>
          <w:rStyle w:val="StyleUnderline"/>
          <w:highlight w:val="cyan"/>
        </w:rPr>
        <w:t>compared with</w:t>
      </w:r>
      <w:r w:rsidRPr="00DA264A">
        <w:rPr>
          <w:sz w:val="16"/>
        </w:rPr>
        <w:t xml:space="preserve"> 20% in middle income countries and </w:t>
      </w:r>
      <w:r w:rsidRPr="00E137C4">
        <w:rPr>
          <w:rStyle w:val="Emphasis"/>
          <w:highlight w:val="cyan"/>
        </w:rPr>
        <w:t>only 0.9% in low income countries</w:t>
      </w:r>
      <w:r w:rsidRPr="00DA264A">
        <w:rPr>
          <w:sz w:val="16"/>
        </w:rPr>
        <w:t xml:space="preserve">.1 </w:t>
      </w:r>
      <w:r w:rsidRPr="00DA264A">
        <w:rPr>
          <w:rStyle w:val="StyleUnderline"/>
        </w:rPr>
        <w:t>This inequity has been driven by a global political economy that has permitted some countries to purchase more vaccine than they require while others have very limited supplies</w:t>
      </w:r>
      <w:r w:rsidRPr="00DA264A">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DA264A">
        <w:rPr>
          <w:rStyle w:val="StyleUnderline"/>
        </w:rPr>
        <w:t xml:space="preserve">As covid-19 </w:t>
      </w:r>
      <w:r w:rsidRPr="00E137C4">
        <w:rPr>
          <w:rStyle w:val="Emphasis"/>
          <w:highlight w:val="cyan"/>
        </w:rPr>
        <w:t>variants</w:t>
      </w:r>
      <w:r w:rsidRPr="00E137C4">
        <w:rPr>
          <w:rStyle w:val="StyleUnderline"/>
          <w:highlight w:val="cyan"/>
        </w:rPr>
        <w:t xml:space="preserve"> </w:t>
      </w:r>
      <w:r w:rsidRPr="00CF563F">
        <w:rPr>
          <w:rStyle w:val="StyleUnderline"/>
        </w:rPr>
        <w:t xml:space="preserve">are </w:t>
      </w:r>
      <w:r w:rsidRPr="00CF563F">
        <w:rPr>
          <w:rStyle w:val="Emphasis"/>
        </w:rPr>
        <w:t xml:space="preserve">already </w:t>
      </w:r>
      <w:r w:rsidRPr="00E137C4">
        <w:rPr>
          <w:rStyle w:val="Emphasis"/>
          <w:highlight w:val="cyan"/>
        </w:rPr>
        <w:t>showing</w:t>
      </w:r>
      <w:r w:rsidRPr="00DA264A">
        <w:rPr>
          <w:rStyle w:val="StyleUnderline"/>
        </w:rPr>
        <w:t xml:space="preserve"> some </w:t>
      </w:r>
      <w:r w:rsidRPr="00E137C4">
        <w:rPr>
          <w:rStyle w:val="StyleUnderline"/>
          <w:highlight w:val="cyan"/>
        </w:rPr>
        <w:t>ability to evade</w:t>
      </w:r>
      <w:r w:rsidRPr="00DA264A">
        <w:rPr>
          <w:rStyle w:val="StyleUnderline"/>
        </w:rPr>
        <w:t xml:space="preserve"> the current </w:t>
      </w:r>
      <w:r w:rsidRPr="00E137C4">
        <w:rPr>
          <w:rStyle w:val="StyleUnderline"/>
          <w:highlight w:val="cyan"/>
        </w:rPr>
        <w:t>vaccines</w:t>
      </w:r>
      <w:r w:rsidRPr="00DA264A">
        <w:rPr>
          <w:sz w:val="16"/>
        </w:rPr>
        <w:t xml:space="preserve">, </w:t>
      </w:r>
      <w:r w:rsidRPr="00DA264A">
        <w:rPr>
          <w:rStyle w:val="StyleUnderline"/>
        </w:rPr>
        <w:t xml:space="preserve">it is evident </w:t>
      </w:r>
      <w:r w:rsidRPr="00CF563F">
        <w:rPr>
          <w:rStyle w:val="StyleUnderline"/>
        </w:rPr>
        <w:t xml:space="preserve">that without global vaccine </w:t>
      </w:r>
      <w:r w:rsidRPr="00CF563F">
        <w:rPr>
          <w:rStyle w:val="Emphasis"/>
        </w:rPr>
        <w:t>equity</w:t>
      </w:r>
      <w:r w:rsidRPr="00CF563F">
        <w:rPr>
          <w:rStyle w:val="StyleUnderline"/>
        </w:rPr>
        <w:t xml:space="preserve"> and </w:t>
      </w:r>
      <w:r w:rsidRPr="00CF563F">
        <w:rPr>
          <w:rStyle w:val="Emphasis"/>
        </w:rPr>
        <w:t>immunity</w:t>
      </w:r>
      <w:r w:rsidRPr="00CF563F">
        <w:rPr>
          <w:rStyle w:val="StyleUnderline"/>
        </w:rPr>
        <w:t xml:space="preserve">, </w:t>
      </w:r>
      <w:r w:rsidRPr="00E137C4">
        <w:rPr>
          <w:rStyle w:val="StyleUnderline"/>
          <w:highlight w:val="cyan"/>
        </w:rPr>
        <w:t>our efforts</w:t>
      </w:r>
      <w:r w:rsidRPr="00DA264A">
        <w:rPr>
          <w:rStyle w:val="StyleUnderline"/>
        </w:rPr>
        <w:t xml:space="preserve"> against covid-19 </w:t>
      </w:r>
      <w:r w:rsidRPr="00E137C4">
        <w:rPr>
          <w:rStyle w:val="StyleUnderline"/>
          <w:highlight w:val="cyan"/>
        </w:rPr>
        <w:t xml:space="preserve">are in </w:t>
      </w:r>
      <w:r w:rsidRPr="00E137C4">
        <w:rPr>
          <w:rStyle w:val="Emphasis"/>
          <w:highlight w:val="cyan"/>
        </w:rPr>
        <w:t>jeopardy</w:t>
      </w:r>
      <w:r w:rsidRPr="00DA264A">
        <w:rPr>
          <w:rStyle w:val="StyleUnderline"/>
        </w:rPr>
        <w:t>.</w:t>
      </w:r>
    </w:p>
    <w:p w14:paraId="5AA5CDC3" w14:textId="77777777" w:rsidR="000B6083" w:rsidRPr="00DA264A" w:rsidRDefault="000B6083" w:rsidP="000B6083">
      <w:pPr>
        <w:rPr>
          <w:sz w:val="16"/>
        </w:rPr>
      </w:pPr>
      <w:r w:rsidRPr="00CF563F">
        <w:rPr>
          <w:rStyle w:val="StyleUnderline"/>
        </w:rPr>
        <w:t xml:space="preserve">Equitable vaccine distribution to the </w:t>
      </w:r>
      <w:r w:rsidRPr="00CF563F">
        <w:rPr>
          <w:rStyle w:val="StyleUnderline"/>
          <w:highlight w:val="cyan"/>
        </w:rPr>
        <w:t xml:space="preserve">world’s </w:t>
      </w:r>
      <w:r w:rsidRPr="00CF563F">
        <w:rPr>
          <w:rStyle w:val="Emphasis"/>
          <w:highlight w:val="cyan"/>
        </w:rPr>
        <w:t>highest risk populations</w:t>
      </w:r>
      <w:r w:rsidRPr="00CF563F">
        <w:rPr>
          <w:sz w:val="16"/>
        </w:rPr>
        <w:t xml:space="preserve"> </w:t>
      </w:r>
      <w:r w:rsidRPr="00CF563F">
        <w:rPr>
          <w:rStyle w:val="StyleUnderline"/>
        </w:rPr>
        <w:t>requires a multipronged approach that</w:t>
      </w:r>
      <w:r w:rsidRPr="00DA264A">
        <w:rPr>
          <w:rStyle w:val="StyleUnderline"/>
        </w:rPr>
        <w:t xml:space="preserve"> includes</w:t>
      </w:r>
      <w:r w:rsidRPr="00DA264A">
        <w:rPr>
          <w:sz w:val="16"/>
        </w:rPr>
        <w:t xml:space="preserve"> vaccine </w:t>
      </w:r>
      <w:r w:rsidRPr="00DA264A">
        <w:rPr>
          <w:rStyle w:val="StyleUnderline"/>
        </w:rPr>
        <w:t>development</w:t>
      </w:r>
      <w:r w:rsidRPr="00DA264A">
        <w:rPr>
          <w:sz w:val="16"/>
        </w:rPr>
        <w:t xml:space="preserve"> and approval; scaling </w:t>
      </w:r>
      <w:r w:rsidRPr="00DA264A">
        <w:rPr>
          <w:rStyle w:val="StyleUnderline"/>
        </w:rPr>
        <w:t>manufacturing</w:t>
      </w:r>
      <w:r w:rsidRPr="00DA264A">
        <w:rPr>
          <w:sz w:val="16"/>
        </w:rPr>
        <w:t xml:space="preserve">; streamlining shipment, storage, and distribution; and building vaccine confidence. International collaborations have helped tackle several of these fundamentals. However, </w:t>
      </w:r>
      <w:r w:rsidRPr="00DA264A">
        <w:rPr>
          <w:rStyle w:val="StyleUnderline"/>
        </w:rPr>
        <w:t xml:space="preserve">the global community remains deeply divided on how to overcome the </w:t>
      </w:r>
      <w:r w:rsidRPr="00DA264A">
        <w:rPr>
          <w:rStyle w:val="Emphasis"/>
        </w:rPr>
        <w:t>scarcity of supply</w:t>
      </w:r>
      <w:r w:rsidRPr="00DA264A">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25D3877C" w14:textId="77777777" w:rsidR="000B6083" w:rsidRPr="0091793C" w:rsidRDefault="000B6083" w:rsidP="000B6083">
      <w:pPr>
        <w:rPr>
          <w:sz w:val="16"/>
        </w:rPr>
      </w:pPr>
      <w:r w:rsidRPr="00CF563F">
        <w:rPr>
          <w:rStyle w:val="StyleUnderline"/>
        </w:rPr>
        <w:t>The barrier to adequate vaccine supply today is not lack of vaccine</w:t>
      </w:r>
      <w:r w:rsidRPr="00CF563F">
        <w:rPr>
          <w:sz w:val="16"/>
        </w:rPr>
        <w:t xml:space="preserve"> </w:t>
      </w:r>
      <w:r w:rsidRPr="00CF563F">
        <w:rPr>
          <w:rStyle w:val="Emphasis"/>
        </w:rPr>
        <w:t>options</w:t>
      </w:r>
      <w:r w:rsidRPr="00CF563F">
        <w:rPr>
          <w:sz w:val="16"/>
        </w:rPr>
        <w:t xml:space="preserve">, </w:t>
      </w:r>
      <w:r w:rsidRPr="00CF563F">
        <w:rPr>
          <w:rStyle w:val="StyleUnderline"/>
        </w:rPr>
        <w:t xml:space="preserve">nor even theoretical </w:t>
      </w:r>
      <w:r w:rsidRPr="00CF563F">
        <w:rPr>
          <w:rStyle w:val="Emphasis"/>
        </w:rPr>
        <w:t>production capacity</w:t>
      </w:r>
      <w:r w:rsidRPr="00DA264A">
        <w:rPr>
          <w:sz w:val="16"/>
        </w:rPr>
        <w:t xml:space="preserve">; </w:t>
      </w:r>
      <w:r w:rsidRPr="00E137C4">
        <w:rPr>
          <w:rStyle w:val="StyleUnderline"/>
          <w:highlight w:val="cyan"/>
        </w:rPr>
        <w:t>the problem is</w:t>
      </w:r>
      <w:r w:rsidRPr="00DA264A">
        <w:rPr>
          <w:rStyle w:val="StyleUnderline"/>
        </w:rPr>
        <w:t xml:space="preserve"> the</w:t>
      </w:r>
      <w:r w:rsidRPr="00DA264A">
        <w:rPr>
          <w:sz w:val="16"/>
        </w:rPr>
        <w:t xml:space="preserve"> intellectual property (</w:t>
      </w:r>
      <w:r w:rsidRPr="00E137C4">
        <w:rPr>
          <w:rStyle w:val="Emphasis"/>
          <w:highlight w:val="cyan"/>
        </w:rPr>
        <w:t>IP</w:t>
      </w:r>
      <w:r w:rsidRPr="00E137C4">
        <w:rPr>
          <w:sz w:val="16"/>
          <w:highlight w:val="cyan"/>
        </w:rPr>
        <w:t>)</w:t>
      </w:r>
      <w:r w:rsidRPr="00DA264A">
        <w:rPr>
          <w:sz w:val="16"/>
        </w:rPr>
        <w:t xml:space="preserve"> </w:t>
      </w:r>
      <w:r w:rsidRPr="00DA264A">
        <w:rPr>
          <w:rStyle w:val="StyleUnderline"/>
        </w:rPr>
        <w:t>protection governing production and access to vaccines</w:t>
      </w:r>
      <w:r w:rsidRPr="00CF563F">
        <w:rPr>
          <w:sz w:val="16"/>
        </w:rPr>
        <w:t>—</w:t>
      </w:r>
      <w:r w:rsidRPr="00CF563F">
        <w:rPr>
          <w:rStyle w:val="StyleUnderline"/>
        </w:rPr>
        <w:t xml:space="preserve">and ultimately, the political and moral will to waive these protections in a time of </w:t>
      </w:r>
      <w:r w:rsidRPr="00CF563F">
        <w:rPr>
          <w:rStyle w:val="Emphasis"/>
        </w:rPr>
        <w:t>global crisis</w:t>
      </w:r>
      <w:r w:rsidRPr="00CF563F">
        <w:rPr>
          <w:sz w:val="16"/>
        </w:rPr>
        <w:t xml:space="preserve">. </w:t>
      </w:r>
      <w:r w:rsidRPr="00CF563F">
        <w:rPr>
          <w:rStyle w:val="StyleUnderline"/>
        </w:rPr>
        <w:t xml:space="preserve">Without such liberty, there will not be </w:t>
      </w:r>
      <w:r w:rsidRPr="00CF563F">
        <w:rPr>
          <w:rStyle w:val="Emphasis"/>
        </w:rPr>
        <w:t>enough vaccine fast enough</w:t>
      </w:r>
      <w:r w:rsidRPr="00CF563F">
        <w:rPr>
          <w:rStyle w:val="StyleUnderline"/>
        </w:rPr>
        <w:t xml:space="preserve"> to prevent the spread of variants, the avoidable deaths, and the continued choking of low and middle income countries</w:t>
      </w:r>
      <w:r w:rsidRPr="00CF563F">
        <w:rPr>
          <w:sz w:val="16"/>
        </w:rPr>
        <w:t xml:space="preserve"> (LMICs) </w:t>
      </w:r>
      <w:r w:rsidRPr="00CF563F">
        <w:rPr>
          <w:rStyle w:val="StyleUnderline"/>
        </w:rPr>
        <w:t>through poor health</w:t>
      </w:r>
      <w:r w:rsidRPr="00CF563F">
        <w:rPr>
          <w:sz w:val="16"/>
        </w:rPr>
        <w:t>.</w:t>
      </w:r>
    </w:p>
    <w:p w14:paraId="582880CC" w14:textId="2516CAF0" w:rsidR="0048610A" w:rsidRPr="00150FE5" w:rsidRDefault="000B6083" w:rsidP="0048610A">
      <w:pPr>
        <w:keepNext/>
        <w:keepLines/>
        <w:spacing w:before="40"/>
        <w:outlineLvl w:val="3"/>
        <w:rPr>
          <w:rFonts w:eastAsiaTheme="majorEastAsia"/>
          <w:b/>
          <w:iCs/>
          <w:sz w:val="26"/>
        </w:rPr>
      </w:pPr>
      <w:r>
        <w:t xml:space="preserve">8] </w:t>
      </w:r>
      <w:r w:rsidR="0048610A" w:rsidRPr="00150FE5">
        <w:rPr>
          <w:rFonts w:eastAsiaTheme="majorEastAsia"/>
          <w:b/>
          <w:iCs/>
          <w:sz w:val="26"/>
        </w:rPr>
        <w:t xml:space="preserve">Pharma would cut </w:t>
      </w:r>
      <w:r w:rsidR="0048610A" w:rsidRPr="00150FE5">
        <w:rPr>
          <w:rFonts w:eastAsiaTheme="majorEastAsia"/>
          <w:b/>
          <w:iCs/>
          <w:sz w:val="26"/>
          <w:u w:val="single"/>
        </w:rPr>
        <w:t>marketing</w:t>
      </w:r>
      <w:r w:rsidR="0048610A" w:rsidRPr="00150FE5">
        <w:rPr>
          <w:rFonts w:eastAsiaTheme="majorEastAsia"/>
          <w:b/>
          <w:iCs/>
          <w:sz w:val="26"/>
        </w:rPr>
        <w:t xml:space="preserve"> not </w:t>
      </w:r>
      <w:r w:rsidR="0048610A" w:rsidRPr="00150FE5">
        <w:rPr>
          <w:rFonts w:eastAsiaTheme="majorEastAsia"/>
          <w:b/>
          <w:iCs/>
          <w:sz w:val="26"/>
          <w:u w:val="single"/>
        </w:rPr>
        <w:t>research</w:t>
      </w:r>
    </w:p>
    <w:p w14:paraId="0E9AC79C" w14:textId="3D259D6C" w:rsidR="0048610A" w:rsidRPr="00150FE5" w:rsidRDefault="0048610A" w:rsidP="0048610A">
      <w:r w:rsidRPr="00150FE5">
        <w:rPr>
          <w:b/>
          <w:bCs/>
          <w:sz w:val="26"/>
        </w:rPr>
        <w:t>Light 17</w:t>
      </w:r>
      <w:r w:rsidRPr="00150FE5">
        <w:t xml:space="preserve"> — Donald W. Light, Professor of Psychiatry and Medical Sociology, Rowan University-School of Osteopathic Medicine Visiting Researcher, Division of Medical Ethics, NYU School of Medicine, 6-2-2017, Date Accessed: 11-11-2017, "Debunking The Pharmaceutical Research ‘Free Rider’ Myth: A response To Yu, Helms, And Bach" Health Affairs, </w:t>
      </w:r>
      <w:hyperlink r:id="rId9" w:history="1">
        <w:r w:rsidRPr="00150FE5">
          <w:rPr>
            <w:rStyle w:val="Hyperlink"/>
          </w:rPr>
          <w:t>http://www.healthaffairs.org/do/10.1377/hblog20170602.060376/full/</w:t>
        </w:r>
      </w:hyperlink>
    </w:p>
    <w:p w14:paraId="62E86C42" w14:textId="77777777" w:rsidR="0048610A" w:rsidRPr="00150FE5" w:rsidRDefault="0048610A" w:rsidP="0048610A">
      <w:r w:rsidRPr="00150FE5">
        <w:t>ECONOMIC BLACKMAIL</w:t>
      </w:r>
    </w:p>
    <w:p w14:paraId="098E0FD9" w14:textId="77777777" w:rsidR="0048610A" w:rsidRPr="00150FE5" w:rsidRDefault="0048610A" w:rsidP="0048610A">
      <w:pPr>
        <w:rPr>
          <w:sz w:val="16"/>
        </w:rPr>
      </w:pPr>
      <w:r w:rsidRPr="00150FE5">
        <w:rPr>
          <w:sz w:val="16"/>
        </w:rPr>
        <w:t xml:space="preserve">When </w:t>
      </w:r>
      <w:r w:rsidRPr="00150FE5">
        <w:rPr>
          <w:u w:val="single"/>
        </w:rPr>
        <w:t xml:space="preserve">pharmaceutical companies threaten that </w:t>
      </w:r>
      <w:r w:rsidRPr="00E85C3F">
        <w:rPr>
          <w:rStyle w:val="Emphasis"/>
        </w:rPr>
        <w:t>they will cut back on research</w:t>
      </w:r>
      <w:r w:rsidRPr="00150FE5">
        <w:rPr>
          <w:u w:val="single"/>
        </w:rPr>
        <w:t xml:space="preserve"> if Americans pay European</w:t>
      </w:r>
      <w:r w:rsidRPr="00150FE5">
        <w:rPr>
          <w:sz w:val="16"/>
        </w:rPr>
        <w:t xml:space="preserve"> or </w:t>
      </w:r>
      <w:r w:rsidRPr="00E85C3F">
        <w:rPr>
          <w:rStyle w:val="Emphasis"/>
        </w:rPr>
        <w:t>Canadian prices</w:t>
      </w:r>
      <w:r w:rsidRPr="00150FE5">
        <w:rPr>
          <w:u w:val="single"/>
        </w:rPr>
        <w:t xml:space="preserve">, </w:t>
      </w:r>
      <w:r w:rsidRPr="001B29B7">
        <w:rPr>
          <w:highlight w:val="cyan"/>
          <w:u w:val="single"/>
        </w:rPr>
        <w:t>it’s</w:t>
      </w:r>
      <w:r w:rsidRPr="00150FE5">
        <w:rPr>
          <w:sz w:val="16"/>
        </w:rPr>
        <w:t xml:space="preserve"> a kind of </w:t>
      </w:r>
      <w:r w:rsidRPr="00E85C3F">
        <w:rPr>
          <w:rStyle w:val="Emphasis"/>
          <w:highlight w:val="cyan"/>
        </w:rPr>
        <w:t>economic blackmail</w:t>
      </w:r>
      <w:r w:rsidRPr="00150FE5">
        <w:rPr>
          <w:sz w:val="16"/>
        </w:rPr>
        <w:t xml:space="preserve">: Pay our excess US prices, or your families will suffer from cutbacks on research for new cures. President Donald Trump and his team should call this bluff, because </w:t>
      </w:r>
      <w:r w:rsidRPr="001B29B7">
        <w:rPr>
          <w:highlight w:val="cyan"/>
          <w:u w:val="single"/>
        </w:rPr>
        <w:t xml:space="preserve">no </w:t>
      </w:r>
      <w:r w:rsidRPr="00E85C3F">
        <w:rPr>
          <w:rStyle w:val="Emphasis"/>
          <w:highlight w:val="cyan"/>
        </w:rPr>
        <w:t>research</w:t>
      </w:r>
      <w:r w:rsidRPr="00150FE5">
        <w:rPr>
          <w:sz w:val="16"/>
        </w:rPr>
        <w:t xml:space="preserve">-based </w:t>
      </w:r>
      <w:r w:rsidRPr="00E85C3F">
        <w:rPr>
          <w:rStyle w:val="Emphasis"/>
          <w:highlight w:val="cyan"/>
        </w:rPr>
        <w:t>industry</w:t>
      </w:r>
      <w:r w:rsidRPr="001B29B7">
        <w:rPr>
          <w:highlight w:val="cyan"/>
          <w:u w:val="single"/>
        </w:rPr>
        <w:t xml:space="preserve"> will cut back on</w:t>
      </w:r>
      <w:r w:rsidRPr="00150FE5">
        <w:rPr>
          <w:u w:val="single"/>
        </w:rPr>
        <w:t xml:space="preserve"> the source of </w:t>
      </w:r>
      <w:r w:rsidRPr="00E85C3F">
        <w:rPr>
          <w:rStyle w:val="Emphasis"/>
        </w:rPr>
        <w:t xml:space="preserve">their own </w:t>
      </w:r>
      <w:r w:rsidRPr="00E85C3F">
        <w:rPr>
          <w:rStyle w:val="Emphasis"/>
          <w:highlight w:val="cyan"/>
        </w:rPr>
        <w:t>future revenues</w:t>
      </w:r>
      <w:r w:rsidRPr="00150FE5">
        <w:rPr>
          <w:u w:val="single"/>
        </w:rPr>
        <w:t xml:space="preserve">. The drug </w:t>
      </w:r>
      <w:r w:rsidRPr="001B29B7">
        <w:rPr>
          <w:highlight w:val="cyan"/>
          <w:u w:val="single"/>
        </w:rPr>
        <w:t>industry could</w:t>
      </w:r>
      <w:r w:rsidRPr="00150FE5">
        <w:rPr>
          <w:sz w:val="16"/>
        </w:rPr>
        <w:t xml:space="preserve"> much </w:t>
      </w:r>
      <w:r w:rsidRPr="00E85C3F">
        <w:rPr>
          <w:rStyle w:val="Emphasis"/>
          <w:highlight w:val="cyan"/>
        </w:rPr>
        <w:t>more easily cut back</w:t>
      </w:r>
      <w:r w:rsidRPr="001B29B7">
        <w:rPr>
          <w:highlight w:val="cyan"/>
          <w:u w:val="single"/>
        </w:rPr>
        <w:t xml:space="preserve"> on marketing</w:t>
      </w:r>
      <w:r w:rsidRPr="00150FE5">
        <w:rPr>
          <w:u w:val="single"/>
        </w:rPr>
        <w:t xml:space="preserve"> </w:t>
      </w:r>
      <w:r w:rsidRPr="00150FE5">
        <w:rPr>
          <w:sz w:val="16"/>
        </w:rPr>
        <w:t xml:space="preserve">costs, </w:t>
      </w:r>
      <w:r w:rsidRPr="00E85C3F">
        <w:rPr>
          <w:rStyle w:val="Emphasis"/>
        </w:rPr>
        <w:t>which are two to three</w:t>
      </w:r>
      <w:r w:rsidRPr="00150FE5">
        <w:rPr>
          <w:u w:val="single"/>
        </w:rPr>
        <w:t xml:space="preserve"> times greater than</w:t>
      </w:r>
      <w:r w:rsidRPr="00150FE5">
        <w:rPr>
          <w:sz w:val="16"/>
        </w:rPr>
        <w:t xml:space="preserve"> reported </w:t>
      </w:r>
      <w:r w:rsidRPr="00E85C3F">
        <w:rPr>
          <w:rStyle w:val="Emphasis"/>
        </w:rPr>
        <w:t>research costs</w:t>
      </w:r>
      <w:r w:rsidRPr="00150FE5">
        <w:rPr>
          <w:sz w:val="16"/>
        </w:rPr>
        <w:t xml:space="preserve"> before taxpayers’ subsidies. The $76 billion in research and development that pharmaceutical companies claim overlooks the ways that US </w:t>
      </w:r>
      <w:r w:rsidRPr="00E85C3F">
        <w:rPr>
          <w:rStyle w:val="Emphasis"/>
        </w:rPr>
        <w:t>employers and taxpayers</w:t>
      </w:r>
      <w:r w:rsidRPr="00150FE5">
        <w:rPr>
          <w:u w:val="single"/>
        </w:rPr>
        <w:t xml:space="preserve"> pay for</w:t>
      </w:r>
      <w:r w:rsidRPr="00150FE5">
        <w:rPr>
          <w:sz w:val="16"/>
        </w:rPr>
        <w:t xml:space="preserve"> at least </w:t>
      </w:r>
      <w:r w:rsidRPr="00E85C3F">
        <w:rPr>
          <w:rStyle w:val="Emphasis"/>
        </w:rPr>
        <w:t>44 percent</w:t>
      </w:r>
      <w:r w:rsidRPr="00150FE5">
        <w:rPr>
          <w:u w:val="single"/>
        </w:rPr>
        <w:t xml:space="preserve"> of</w:t>
      </w:r>
      <w:r w:rsidRPr="00150FE5">
        <w:rPr>
          <w:sz w:val="16"/>
        </w:rPr>
        <w:t xml:space="preserve"> total </w:t>
      </w:r>
      <w:r w:rsidRPr="00E85C3F">
        <w:rPr>
          <w:rStyle w:val="Emphasis"/>
        </w:rPr>
        <w:t>corporate research</w:t>
      </w:r>
      <w:r w:rsidRPr="00150FE5">
        <w:rPr>
          <w:sz w:val="16"/>
        </w:rPr>
        <w:t xml:space="preserve"> and development </w:t>
      </w:r>
      <w:r w:rsidRPr="00150FE5">
        <w:rPr>
          <w:u w:val="single"/>
        </w:rPr>
        <w:t xml:space="preserve">through </w:t>
      </w:r>
      <w:r w:rsidRPr="00E85C3F">
        <w:rPr>
          <w:rStyle w:val="Emphasis"/>
        </w:rPr>
        <w:t>tax subsidies</w:t>
      </w:r>
      <w:r w:rsidRPr="00150FE5">
        <w:rPr>
          <w:u w:val="single"/>
        </w:rPr>
        <w:t xml:space="preserve"> and credits.</w:t>
      </w:r>
      <w:r w:rsidRPr="00150FE5">
        <w:rPr>
          <w:sz w:val="16"/>
        </w:rPr>
        <w:t xml:space="preserve"> If one adds the taxes not paid when companies park tens of billions in foreign tax havens, most of the high risk and cost of pharmaceutical research is actually borne by taxpayers, not the companies. And </w:t>
      </w:r>
      <w:r w:rsidRPr="00E85C3F">
        <w:rPr>
          <w:rStyle w:val="Emphasis"/>
          <w:highlight w:val="cyan"/>
        </w:rPr>
        <w:t>this does not</w:t>
      </w:r>
      <w:r w:rsidRPr="001B29B7">
        <w:rPr>
          <w:highlight w:val="cyan"/>
          <w:u w:val="single"/>
        </w:rPr>
        <w:t xml:space="preserve"> take into</w:t>
      </w:r>
      <w:r w:rsidRPr="00150FE5">
        <w:rPr>
          <w:u w:val="single"/>
        </w:rPr>
        <w:t xml:space="preserve"> </w:t>
      </w:r>
      <w:r w:rsidRPr="00E85C3F">
        <w:rPr>
          <w:rStyle w:val="Emphasis"/>
        </w:rPr>
        <w:t>account the billions</w:t>
      </w:r>
      <w:r w:rsidRPr="00150FE5">
        <w:rPr>
          <w:u w:val="single"/>
        </w:rPr>
        <w:t xml:space="preserve"> in </w:t>
      </w:r>
      <w:r w:rsidRPr="001B29B7">
        <w:rPr>
          <w:highlight w:val="cyan"/>
          <w:u w:val="single"/>
        </w:rPr>
        <w:t xml:space="preserve">research conducted by the </w:t>
      </w:r>
      <w:r w:rsidRPr="00E85C3F">
        <w:rPr>
          <w:rStyle w:val="Emphasis"/>
          <w:highlight w:val="cyan"/>
        </w:rPr>
        <w:t>N</w:t>
      </w:r>
      <w:r w:rsidRPr="00150FE5">
        <w:rPr>
          <w:sz w:val="16"/>
        </w:rPr>
        <w:t xml:space="preserve">ational </w:t>
      </w:r>
      <w:r w:rsidRPr="00E85C3F">
        <w:rPr>
          <w:rStyle w:val="Emphasis"/>
          <w:highlight w:val="cyan"/>
        </w:rPr>
        <w:t>I</w:t>
      </w:r>
      <w:r w:rsidRPr="00150FE5">
        <w:rPr>
          <w:sz w:val="16"/>
        </w:rPr>
        <w:t xml:space="preserve">nstitutes of </w:t>
      </w:r>
      <w:r w:rsidRPr="00E85C3F">
        <w:rPr>
          <w:rStyle w:val="Emphasis"/>
          <w:highlight w:val="cyan"/>
        </w:rPr>
        <w:t>H</w:t>
      </w:r>
      <w:r w:rsidRPr="00150FE5">
        <w:rPr>
          <w:sz w:val="16"/>
        </w:rPr>
        <w:t xml:space="preserve">ealth, </w:t>
      </w:r>
      <w:r w:rsidRPr="00150FE5">
        <w:rPr>
          <w:u w:val="single"/>
        </w:rPr>
        <w:t>other government agencies</w:t>
      </w:r>
      <w:r w:rsidRPr="00150FE5">
        <w:rPr>
          <w:sz w:val="16"/>
        </w:rPr>
        <w:t xml:space="preserve">, foundations, </w:t>
      </w:r>
      <w:r w:rsidRPr="00150FE5">
        <w:rPr>
          <w:u w:val="single"/>
        </w:rPr>
        <w:t xml:space="preserve">and </w:t>
      </w:r>
      <w:r w:rsidRPr="00E85C3F">
        <w:rPr>
          <w:rStyle w:val="Emphasis"/>
        </w:rPr>
        <w:t>charities</w:t>
      </w:r>
      <w:r w:rsidRPr="00150FE5">
        <w:rPr>
          <w:u w:val="single"/>
        </w:rPr>
        <w:t>.</w:t>
      </w:r>
      <w:r w:rsidRPr="00150FE5">
        <w:rPr>
          <w:sz w:val="16"/>
        </w:rPr>
        <w:t xml:space="preserve"> Finally, </w:t>
      </w:r>
      <w:r w:rsidRPr="00150FE5">
        <w:rPr>
          <w:u w:val="single"/>
        </w:rPr>
        <w:t xml:space="preserve">most </w:t>
      </w:r>
      <w:r w:rsidRPr="001B29B7">
        <w:rPr>
          <w:highlight w:val="cyan"/>
          <w:u w:val="single"/>
        </w:rPr>
        <w:t>corporate research</w:t>
      </w:r>
      <w:r w:rsidRPr="00150FE5">
        <w:rPr>
          <w:u w:val="single"/>
        </w:rPr>
        <w:t xml:space="preserve"> </w:t>
      </w:r>
      <w:r w:rsidRPr="00150FE5">
        <w:rPr>
          <w:sz w:val="16"/>
        </w:rPr>
        <w:t xml:space="preserve">and development </w:t>
      </w:r>
      <w:r w:rsidRPr="001B29B7">
        <w:rPr>
          <w:highlight w:val="cyan"/>
          <w:u w:val="single"/>
        </w:rPr>
        <w:t>is</w:t>
      </w:r>
      <w:r w:rsidRPr="00150FE5">
        <w:rPr>
          <w:u w:val="single"/>
        </w:rPr>
        <w:t xml:space="preserve"> directed at </w:t>
      </w:r>
      <w:r w:rsidRPr="00E85C3F">
        <w:rPr>
          <w:rStyle w:val="Emphasis"/>
          <w:highlight w:val="cyan"/>
        </w:rPr>
        <w:t>minimally innovative</w:t>
      </w:r>
      <w:r w:rsidRPr="00150FE5">
        <w:rPr>
          <w:u w:val="single"/>
        </w:rPr>
        <w:t xml:space="preserve"> new drugs.</w:t>
      </w:r>
      <w:r w:rsidRPr="00150FE5">
        <w:rPr>
          <w:sz w:val="16"/>
        </w:rPr>
        <w:t xml:space="preserve"> Independent teams of physicians and pharmacists conclude that 85--</w:t>
      </w:r>
      <w:r w:rsidRPr="00E85C3F">
        <w:rPr>
          <w:rStyle w:val="Emphasis"/>
          <w:highlight w:val="cyan"/>
        </w:rPr>
        <w:t>90 percent</w:t>
      </w:r>
      <w:r w:rsidRPr="001B29B7">
        <w:rPr>
          <w:highlight w:val="cyan"/>
          <w:u w:val="single"/>
        </w:rPr>
        <w:t xml:space="preserve"> of new drugs offer</w:t>
      </w:r>
      <w:r w:rsidRPr="00150FE5">
        <w:rPr>
          <w:sz w:val="16"/>
        </w:rPr>
        <w:t xml:space="preserve"> few or </w:t>
      </w:r>
      <w:r w:rsidRPr="00E85C3F">
        <w:rPr>
          <w:rStyle w:val="Emphasis"/>
          <w:highlight w:val="cyan"/>
        </w:rPr>
        <w:t>no clinical advantages</w:t>
      </w:r>
      <w:r w:rsidRPr="00150FE5">
        <w:rPr>
          <w:u w:val="single"/>
        </w:rPr>
        <w:t xml:space="preserve"> over </w:t>
      </w:r>
      <w:r w:rsidRPr="00E85C3F">
        <w:rPr>
          <w:rStyle w:val="Emphasis"/>
        </w:rPr>
        <w:t>existing drugs</w:t>
      </w:r>
      <w:r w:rsidRPr="00150FE5">
        <w:rPr>
          <w:u w:val="single"/>
        </w:rPr>
        <w:t>.</w:t>
      </w:r>
      <w:r w:rsidRPr="00150FE5">
        <w:rPr>
          <w:sz w:val="16"/>
        </w:rPr>
        <w:t xml:space="preserve"> But all of them give companies another 20 years of patent protection for charging monopoly prices. The pharmaceutical lobby convinced then-President Barack Obama to prohibit major forms of national and international free-market price competition. Will they be equally effective getting Trump to protect high prices by promoting the myth that lower prices will reduce research and innovation?</w:t>
      </w:r>
    </w:p>
    <w:p w14:paraId="5D9064BE" w14:textId="77777777" w:rsidR="008D147C" w:rsidRDefault="000B6083" w:rsidP="008D147C">
      <w:pPr>
        <w:pStyle w:val="Heading4"/>
      </w:pPr>
      <w:r>
        <w:rPr>
          <w:rFonts w:cs="Arial"/>
        </w:rPr>
        <w:t xml:space="preserve">9] </w:t>
      </w:r>
      <w:r w:rsidR="008D147C">
        <w:t>Vaccine dependency results in imperialist exploitation of the Global South</w:t>
      </w:r>
    </w:p>
    <w:p w14:paraId="0775A2AC" w14:textId="77777777" w:rsidR="008D147C" w:rsidRDefault="008D147C" w:rsidP="008D147C">
      <w:r w:rsidRPr="00F86220">
        <w:rPr>
          <w:rStyle w:val="Style13ptBold"/>
        </w:rPr>
        <w:t>Osborn 8/6</w:t>
      </w:r>
      <w:r>
        <w:t xml:space="preserve"> [Catherine Osborn is the writer of Foreign Policy’s weekly Latin America Brief. She is a print and radio journalist based in Rio de Janeiro. August 6, 2021, “COVAX Is Not Working,” Foreign Policy, https://foreignpolicy.com/2021/08/06/latin-america-covid-pandemic-who-wto-covax-vaccine-delay-delta-variant//lhs-ap]</w:t>
      </w:r>
    </w:p>
    <w:p w14:paraId="46EE4533" w14:textId="77777777" w:rsidR="008D147C" w:rsidRPr="002B2D6E" w:rsidRDefault="008D147C" w:rsidP="008D147C">
      <w:pPr>
        <w:rPr>
          <w:sz w:val="16"/>
          <w:szCs w:val="16"/>
        </w:rPr>
      </w:pPr>
      <w:r w:rsidRPr="002B2D6E">
        <w:rPr>
          <w:sz w:val="16"/>
          <w:szCs w:val="16"/>
        </w:rPr>
        <w:t>It’s Big Pharma’s World</w:t>
      </w:r>
    </w:p>
    <w:p w14:paraId="3DE18F84" w14:textId="77777777" w:rsidR="008D147C" w:rsidRPr="002B2D6E" w:rsidRDefault="008D147C" w:rsidP="008D147C">
      <w:pPr>
        <w:rPr>
          <w:sz w:val="16"/>
          <w:szCs w:val="16"/>
        </w:rPr>
      </w:pPr>
      <w:r w:rsidRPr="002B2D6E">
        <w:rPr>
          <w:sz w:val="16"/>
          <w:szCs w:val="16"/>
        </w:rPr>
        <w:t>Last week, Paraguayan President Mario Abdo Benítez spoke with unusual candor about the problems plaguing the world’s only multilateral mechanism for equitable COVID-19 vaccine distribution, COVAX. “COVAX did not work,” he said of the initiative, operated jointly by the World Health Organization (WHO) and two nonprofits.</w:t>
      </w:r>
    </w:p>
    <w:p w14:paraId="114B9A91" w14:textId="77777777" w:rsidR="008D147C" w:rsidRPr="002B2D6E" w:rsidRDefault="008D147C" w:rsidP="008D147C">
      <w:pPr>
        <w:rPr>
          <w:sz w:val="16"/>
        </w:rPr>
      </w:pPr>
      <w:r w:rsidRPr="002B2D6E">
        <w:rPr>
          <w:sz w:val="16"/>
        </w:rPr>
        <w:t xml:space="preserve">Last October, </w:t>
      </w:r>
      <w:r w:rsidRPr="004D2C89">
        <w:rPr>
          <w:rStyle w:val="StyleUnderline"/>
          <w:highlight w:val="cyan"/>
        </w:rPr>
        <w:t>Paraguay made its first payment for</w:t>
      </w:r>
      <w:r w:rsidRPr="002B2D6E">
        <w:rPr>
          <w:sz w:val="16"/>
        </w:rPr>
        <w:t xml:space="preserve"> an order of </w:t>
      </w:r>
      <w:r w:rsidRPr="004D2C89">
        <w:rPr>
          <w:rStyle w:val="StyleUnderline"/>
          <w:highlight w:val="cyan"/>
        </w:rPr>
        <w:t xml:space="preserve">4.3 million </w:t>
      </w:r>
      <w:r w:rsidRPr="004D2C89">
        <w:rPr>
          <w:rStyle w:val="StyleUnderline"/>
        </w:rPr>
        <w:t>vaccine</w:t>
      </w:r>
      <w:r w:rsidRPr="002A6CDA">
        <w:rPr>
          <w:rStyle w:val="StyleUnderline"/>
        </w:rPr>
        <w:t xml:space="preserve"> </w:t>
      </w:r>
      <w:r w:rsidRPr="004D2C89">
        <w:rPr>
          <w:rStyle w:val="StyleUnderline"/>
          <w:highlight w:val="cyan"/>
        </w:rPr>
        <w:t xml:space="preserve">doses </w:t>
      </w:r>
      <w:r w:rsidRPr="004D2C89">
        <w:rPr>
          <w:rStyle w:val="StyleUnderline"/>
        </w:rPr>
        <w:t>from COVAX</w:t>
      </w:r>
      <w:r w:rsidRPr="002A6CDA">
        <w:rPr>
          <w:rStyle w:val="StyleUnderline"/>
        </w:rPr>
        <w:t>,</w:t>
      </w:r>
      <w:r w:rsidRPr="002B2D6E">
        <w:rPr>
          <w:sz w:val="16"/>
        </w:rPr>
        <w:t xml:space="preserve"> which was designed to get countries better prices than deals reached directly with manufacturers. </w:t>
      </w:r>
      <w:r w:rsidRPr="004D2C89">
        <w:rPr>
          <w:rStyle w:val="StyleUnderline"/>
          <w:highlight w:val="cyan"/>
        </w:rPr>
        <w:t>But</w:t>
      </w:r>
      <w:r w:rsidRPr="002A6CDA">
        <w:rPr>
          <w:rStyle w:val="StyleUnderline"/>
        </w:rPr>
        <w:t xml:space="preserve"> </w:t>
      </w:r>
      <w:r w:rsidRPr="004D2C89">
        <w:rPr>
          <w:rStyle w:val="StyleUnderline"/>
          <w:highlight w:val="cyan"/>
        </w:rPr>
        <w:t>COVAX</w:t>
      </w:r>
      <w:r w:rsidRPr="002B2D6E">
        <w:rPr>
          <w:sz w:val="16"/>
        </w:rPr>
        <w:t xml:space="preserve"> had </w:t>
      </w:r>
      <w:r w:rsidRPr="004D2C89">
        <w:rPr>
          <w:rStyle w:val="StyleUnderline"/>
          <w:highlight w:val="cyan"/>
        </w:rPr>
        <w:t>only delivered</w:t>
      </w:r>
      <w:r w:rsidRPr="002B2D6E">
        <w:rPr>
          <w:sz w:val="16"/>
        </w:rPr>
        <w:t xml:space="preserve"> the country </w:t>
      </w:r>
      <w:r w:rsidRPr="00B91393">
        <w:rPr>
          <w:rStyle w:val="Emphasis"/>
          <w:highlight w:val="cyan"/>
        </w:rPr>
        <w:t>340,800</w:t>
      </w:r>
      <w:r w:rsidRPr="004D2C89">
        <w:rPr>
          <w:rStyle w:val="StyleUnderline"/>
          <w:highlight w:val="cyan"/>
        </w:rPr>
        <w:t xml:space="preserve"> </w:t>
      </w:r>
      <w:r w:rsidRPr="00F86E96">
        <w:rPr>
          <w:rStyle w:val="StyleUnderline"/>
        </w:rPr>
        <w:t>doses</w:t>
      </w:r>
      <w:r w:rsidRPr="002A6CDA">
        <w:rPr>
          <w:rStyle w:val="StyleUnderline"/>
        </w:rPr>
        <w:t xml:space="preserve"> by the end of July. </w:t>
      </w:r>
      <w:r w:rsidRPr="002B2D6E">
        <w:rPr>
          <w:sz w:val="16"/>
        </w:rPr>
        <w:t xml:space="preserve">As of the most recent official data on July 25, </w:t>
      </w:r>
      <w:r w:rsidRPr="00245143">
        <w:rPr>
          <w:rStyle w:val="Emphasis"/>
        </w:rPr>
        <w:t>just 4 percent</w:t>
      </w:r>
      <w:r w:rsidRPr="00245143">
        <w:rPr>
          <w:rStyle w:val="StyleUnderline"/>
        </w:rPr>
        <w:t xml:space="preserve"> </w:t>
      </w:r>
      <w:r w:rsidRPr="00245143">
        <w:rPr>
          <w:sz w:val="16"/>
        </w:rPr>
        <w:t>of Paraguayans</w:t>
      </w:r>
      <w:r w:rsidRPr="00245143">
        <w:rPr>
          <w:rStyle w:val="StyleUnderline"/>
        </w:rPr>
        <w:t xml:space="preserve"> had been fully vaccinated</w:t>
      </w:r>
      <w:r w:rsidRPr="00245143">
        <w:rPr>
          <w:sz w:val="16"/>
        </w:rPr>
        <w:t>.</w:t>
      </w:r>
    </w:p>
    <w:p w14:paraId="1C755776" w14:textId="77777777" w:rsidR="008D147C" w:rsidRPr="002B2D6E" w:rsidRDefault="008D147C" w:rsidP="008D147C">
      <w:pPr>
        <w:rPr>
          <w:sz w:val="16"/>
          <w:szCs w:val="16"/>
        </w:rPr>
      </w:pPr>
      <w:r w:rsidRPr="002B2D6E">
        <w:rPr>
          <w:sz w:val="16"/>
          <w:szCs w:val="16"/>
        </w:rPr>
        <w:t>“We bet on the COVAX mechanism to generate equity,” Abdo Benítez said. “I have to say it with pain. I cannot stay quiet.”</w:t>
      </w:r>
    </w:p>
    <w:p w14:paraId="5CA918D7" w14:textId="77777777" w:rsidR="008D147C" w:rsidRPr="00B91393" w:rsidRDefault="008D147C" w:rsidP="008D147C">
      <w:pPr>
        <w:rPr>
          <w:rStyle w:val="Emphasis"/>
        </w:rPr>
      </w:pPr>
      <w:r w:rsidRPr="002B2D6E">
        <w:rPr>
          <w:sz w:val="16"/>
        </w:rPr>
        <w:t xml:space="preserve">Globally, </w:t>
      </w:r>
      <w:r w:rsidRPr="00245143">
        <w:rPr>
          <w:rStyle w:val="StyleUnderline"/>
        </w:rPr>
        <w:t xml:space="preserve">COVAX is running </w:t>
      </w:r>
      <w:r w:rsidRPr="00245143">
        <w:rPr>
          <w:rStyle w:val="Emphasis"/>
        </w:rPr>
        <w:t>half a billion doses short</w:t>
      </w:r>
      <w:r w:rsidRPr="00245143">
        <w:rPr>
          <w:rStyle w:val="StyleUnderline"/>
        </w:rPr>
        <w:t xml:space="preserve"> of its delivery goals.</w:t>
      </w:r>
      <w:r w:rsidRPr="00245143">
        <w:rPr>
          <w:sz w:val="16"/>
        </w:rPr>
        <w:t xml:space="preserve"> Though one of its architects said COVAX aimed to “ensure that ability to pay does not become a barrier to accessing [vaccines],” the opposite appears to have occurred. </w:t>
      </w:r>
      <w:r w:rsidRPr="00245143">
        <w:rPr>
          <w:rStyle w:val="StyleUnderline"/>
        </w:rPr>
        <w:t>Vaccine-makers have been reluctant to sell to COVAX, and</w:t>
      </w:r>
      <w:r w:rsidRPr="002A6CDA">
        <w:rPr>
          <w:rStyle w:val="StyleUnderline"/>
        </w:rPr>
        <w:t xml:space="preserve"> </w:t>
      </w:r>
      <w:r w:rsidRPr="004D2C89">
        <w:rPr>
          <w:rStyle w:val="StyleUnderline"/>
          <w:highlight w:val="cyan"/>
        </w:rPr>
        <w:t xml:space="preserve">wealthy countries </w:t>
      </w:r>
      <w:r w:rsidRPr="00245143">
        <w:rPr>
          <w:rStyle w:val="StyleUnderline"/>
          <w:highlight w:val="cyan"/>
        </w:rPr>
        <w:t xml:space="preserve">bypassed the initiative to </w:t>
      </w:r>
      <w:r w:rsidRPr="004D2C89">
        <w:rPr>
          <w:rStyle w:val="StyleUnderline"/>
          <w:highlight w:val="cyan"/>
        </w:rPr>
        <w:t>scoop up</w:t>
      </w:r>
      <w:r w:rsidRPr="002A6CDA">
        <w:rPr>
          <w:rStyle w:val="StyleUnderline"/>
        </w:rPr>
        <w:t xml:space="preserve"> much of manufacturers’ available </w:t>
      </w:r>
      <w:r w:rsidRPr="00245143">
        <w:rPr>
          <w:rStyle w:val="StyleUnderline"/>
          <w:highlight w:val="cyan"/>
        </w:rPr>
        <w:t>supply in direct deals</w:t>
      </w:r>
      <w:r w:rsidRPr="002A6CDA">
        <w:rPr>
          <w:rStyle w:val="StyleUnderline"/>
        </w:rPr>
        <w:t xml:space="preserve">. </w:t>
      </w:r>
      <w:r w:rsidRPr="002B2D6E">
        <w:rPr>
          <w:sz w:val="16"/>
        </w:rPr>
        <w:t>And</w:t>
      </w:r>
      <w:r w:rsidRPr="002A6CDA">
        <w:rPr>
          <w:rStyle w:val="StyleUnderline"/>
        </w:rPr>
        <w:t xml:space="preserve"> </w:t>
      </w:r>
      <w:r w:rsidRPr="004D2C89">
        <w:rPr>
          <w:rStyle w:val="StyleUnderline"/>
          <w:highlight w:val="cyan"/>
        </w:rPr>
        <w:t>there has been little tech</w:t>
      </w:r>
      <w:r w:rsidRPr="002A6CDA">
        <w:rPr>
          <w:rStyle w:val="StyleUnderline"/>
        </w:rPr>
        <w:t xml:space="preserve">nology </w:t>
      </w:r>
      <w:r w:rsidRPr="004D2C89">
        <w:rPr>
          <w:rStyle w:val="StyleUnderline"/>
          <w:highlight w:val="cyan"/>
        </w:rPr>
        <w:t>transfer</w:t>
      </w:r>
      <w:r w:rsidRPr="002A6CDA">
        <w:rPr>
          <w:rStyle w:val="StyleUnderline"/>
        </w:rPr>
        <w:t xml:space="preserve"> to expand global vaccine production, meaning that </w:t>
      </w:r>
      <w:r w:rsidRPr="004D2C89">
        <w:rPr>
          <w:rStyle w:val="StyleUnderline"/>
          <w:highlight w:val="cyan"/>
        </w:rPr>
        <w:t xml:space="preserve">a delay at one plant can cause </w:t>
      </w:r>
      <w:r w:rsidRPr="00B91393">
        <w:rPr>
          <w:rStyle w:val="Emphasis"/>
          <w:highlight w:val="cyan"/>
        </w:rPr>
        <w:t>huge backups</w:t>
      </w:r>
      <w:r w:rsidRPr="002A6CDA">
        <w:rPr>
          <w:rStyle w:val="StyleUnderline"/>
        </w:rPr>
        <w:t xml:space="preserve"> that </w:t>
      </w:r>
      <w:r w:rsidRPr="00B91393">
        <w:rPr>
          <w:rStyle w:val="Emphasis"/>
        </w:rPr>
        <w:t>ripple around the world.</w:t>
      </w:r>
    </w:p>
    <w:p w14:paraId="5E2ADB2D" w14:textId="77777777" w:rsidR="008D147C" w:rsidRPr="002B2D6E" w:rsidRDefault="008D147C" w:rsidP="008D147C">
      <w:pPr>
        <w:rPr>
          <w:sz w:val="16"/>
        </w:rPr>
      </w:pPr>
      <w:r w:rsidRPr="002B2D6E">
        <w:rPr>
          <w:sz w:val="16"/>
        </w:rPr>
        <w:t xml:space="preserve">Global </w:t>
      </w:r>
      <w:r w:rsidRPr="002A6CDA">
        <w:rPr>
          <w:rStyle w:val="StyleUnderline"/>
        </w:rPr>
        <w:t>vaccine distribution has overwhelmingly functioned according to the preferences of pharmaceutical companies and wealthy countries, rather than through an equity-based system.</w:t>
      </w:r>
      <w:r w:rsidRPr="002B2D6E">
        <w:rPr>
          <w:sz w:val="16"/>
        </w:rPr>
        <w:t xml:space="preserve"> Though </w:t>
      </w:r>
      <w:r w:rsidRPr="0003075E">
        <w:rPr>
          <w:rStyle w:val="StyleUnderline"/>
          <w:highlight w:val="cyan"/>
        </w:rPr>
        <w:t>the United States</w:t>
      </w:r>
      <w:r w:rsidRPr="002B2D6E">
        <w:rPr>
          <w:sz w:val="16"/>
        </w:rPr>
        <w:t xml:space="preserve">, the largest vaccine donor to date, says it </w:t>
      </w:r>
      <w:r w:rsidRPr="0003075E">
        <w:rPr>
          <w:rStyle w:val="StyleUnderline"/>
          <w:highlight w:val="cyan"/>
        </w:rPr>
        <w:t>allocates doses</w:t>
      </w:r>
      <w:r w:rsidRPr="002B2D6E">
        <w:rPr>
          <w:sz w:val="16"/>
        </w:rPr>
        <w:t xml:space="preserve"> based on criteria aimed at saving lives, it is doing so </w:t>
      </w:r>
      <w:r w:rsidRPr="0003075E">
        <w:rPr>
          <w:rStyle w:val="StyleUnderline"/>
          <w:highlight w:val="cyan"/>
        </w:rPr>
        <w:t>at a scale</w:t>
      </w:r>
      <w:r w:rsidRPr="002A6CDA">
        <w:rPr>
          <w:rStyle w:val="StyleUnderline"/>
        </w:rPr>
        <w:t xml:space="preserve"> that is a mere </w:t>
      </w:r>
      <w:r w:rsidRPr="00B91393">
        <w:rPr>
          <w:rStyle w:val="Emphasis"/>
          <w:highlight w:val="cyan"/>
        </w:rPr>
        <w:t>one-hundredth</w:t>
      </w:r>
      <w:r w:rsidRPr="0003075E">
        <w:rPr>
          <w:rStyle w:val="StyleUnderline"/>
          <w:highlight w:val="cyan"/>
        </w:rPr>
        <w:t xml:space="preserve"> of what</w:t>
      </w:r>
      <w:r w:rsidRPr="002A6CDA">
        <w:rPr>
          <w:rStyle w:val="StyleUnderline"/>
        </w:rPr>
        <w:t xml:space="preserve"> the WHO says </w:t>
      </w:r>
      <w:r w:rsidRPr="0003075E">
        <w:rPr>
          <w:rStyle w:val="StyleUnderline"/>
          <w:highlight w:val="cyan"/>
        </w:rPr>
        <w:t>is necessary</w:t>
      </w:r>
      <w:r w:rsidRPr="002A6CDA">
        <w:rPr>
          <w:rStyle w:val="StyleUnderline"/>
        </w:rPr>
        <w:t xml:space="preserve"> to get the pandemic under control globally</w:t>
      </w:r>
      <w:r w:rsidRPr="002B2D6E">
        <w:rPr>
          <w:sz w:val="16"/>
        </w:rPr>
        <w:t>.</w:t>
      </w:r>
    </w:p>
    <w:p w14:paraId="2D273CD8" w14:textId="77777777" w:rsidR="008D147C" w:rsidRPr="002B2D6E" w:rsidRDefault="008D147C" w:rsidP="008D147C">
      <w:pPr>
        <w:rPr>
          <w:sz w:val="16"/>
        </w:rPr>
      </w:pPr>
      <w:r w:rsidRPr="002B2D6E">
        <w:rPr>
          <w:sz w:val="16"/>
        </w:rPr>
        <w:t xml:space="preserve">Now, </w:t>
      </w:r>
      <w:r w:rsidRPr="00245143">
        <w:rPr>
          <w:rStyle w:val="StyleUnderline"/>
        </w:rPr>
        <w:t>as the delta variant takes hold</w:t>
      </w:r>
      <w:r w:rsidRPr="00245143">
        <w:rPr>
          <w:sz w:val="16"/>
        </w:rPr>
        <w:t xml:space="preserve">, several </w:t>
      </w:r>
      <w:r w:rsidRPr="00245143">
        <w:rPr>
          <w:rStyle w:val="StyleUnderline"/>
        </w:rPr>
        <w:t>Latin American policymakers are scrambling to</w:t>
      </w:r>
      <w:r w:rsidRPr="00245143">
        <w:rPr>
          <w:sz w:val="16"/>
        </w:rPr>
        <w:t xml:space="preserve"> redefine their vaccine strategies and </w:t>
      </w:r>
      <w:r w:rsidRPr="00245143">
        <w:rPr>
          <w:rStyle w:val="Emphasis"/>
        </w:rPr>
        <w:t>boost local production</w:t>
      </w:r>
      <w:r w:rsidRPr="00245143">
        <w:rPr>
          <w:sz w:val="16"/>
        </w:rPr>
        <w:t>.</w:t>
      </w:r>
    </w:p>
    <w:p w14:paraId="5555E8BC" w14:textId="77777777" w:rsidR="008D147C" w:rsidRPr="002B2D6E" w:rsidRDefault="008D147C" w:rsidP="008D147C">
      <w:pPr>
        <w:rPr>
          <w:sz w:val="16"/>
          <w:szCs w:val="16"/>
        </w:rPr>
      </w:pPr>
      <w:r w:rsidRPr="002B2D6E">
        <w:rPr>
          <w:sz w:val="16"/>
          <w:szCs w:val="16"/>
        </w:rPr>
        <w:t>Seeking new supply. With its COVAX shots delayed, Paraguay has secured new contracts with Pfizer and Moderna. The Dominican Republic, which also complained about COVAX delays, increased its orders from China’s Sinovac.</w:t>
      </w:r>
    </w:p>
    <w:p w14:paraId="5BCE4BF6" w14:textId="6E3F77E4" w:rsidR="008D147C" w:rsidRDefault="008D147C" w:rsidP="008D147C">
      <w:pPr>
        <w:rPr>
          <w:rStyle w:val="StyleUnderline"/>
        </w:rPr>
      </w:pPr>
      <w:r w:rsidRPr="002B2D6E">
        <w:rPr>
          <w:sz w:val="16"/>
        </w:rPr>
        <w:t xml:space="preserve">These moves have come with their own challenges. An official from Paraguay, which diplomatically recognizes Taiwan, said </w:t>
      </w:r>
      <w:r w:rsidRPr="002A6CDA">
        <w:rPr>
          <w:rStyle w:val="StyleUnderline"/>
        </w:rPr>
        <w:t xml:space="preserve">a subsidiary of Chinese manufacturer </w:t>
      </w:r>
      <w:r w:rsidRPr="0003075E">
        <w:rPr>
          <w:rStyle w:val="StyleUnderline"/>
          <w:highlight w:val="cyan"/>
        </w:rPr>
        <w:t>Sinopharm canceled a</w:t>
      </w:r>
      <w:r w:rsidRPr="002A6CDA">
        <w:rPr>
          <w:rStyle w:val="StyleUnderline"/>
        </w:rPr>
        <w:t xml:space="preserve"> vaccine </w:t>
      </w:r>
      <w:r w:rsidRPr="0003075E">
        <w:rPr>
          <w:rStyle w:val="StyleUnderline"/>
          <w:highlight w:val="cyan"/>
        </w:rPr>
        <w:t xml:space="preserve">contract for </w:t>
      </w:r>
      <w:r w:rsidRPr="00B91393">
        <w:rPr>
          <w:rStyle w:val="Emphasis"/>
          <w:highlight w:val="cyan"/>
        </w:rPr>
        <w:t>“geopolitical reasons,”</w:t>
      </w:r>
      <w:r w:rsidRPr="002B2D6E">
        <w:rPr>
          <w:sz w:val="16"/>
        </w:rPr>
        <w:t xml:space="preserve"> while </w:t>
      </w:r>
      <w:r w:rsidRPr="0003075E">
        <w:rPr>
          <w:rStyle w:val="StyleUnderline"/>
          <w:highlight w:val="cyan"/>
        </w:rPr>
        <w:t>Pfizer</w:t>
      </w:r>
      <w:r w:rsidRPr="002A6CDA">
        <w:rPr>
          <w:rStyle w:val="StyleUnderline"/>
        </w:rPr>
        <w:t xml:space="preserve"> reportedly </w:t>
      </w:r>
      <w:r w:rsidRPr="0003075E">
        <w:rPr>
          <w:rStyle w:val="StyleUnderline"/>
          <w:highlight w:val="cyan"/>
        </w:rPr>
        <w:t>pressured</w:t>
      </w:r>
      <w:r w:rsidRPr="002A6CDA">
        <w:rPr>
          <w:rStyle w:val="StyleUnderline"/>
        </w:rPr>
        <w:t xml:space="preserve"> Latin American </w:t>
      </w:r>
      <w:r w:rsidRPr="0003075E">
        <w:rPr>
          <w:rStyle w:val="StyleUnderline"/>
          <w:highlight w:val="cyan"/>
        </w:rPr>
        <w:t xml:space="preserve">governments to sign over </w:t>
      </w:r>
      <w:r w:rsidRPr="00B91393">
        <w:rPr>
          <w:rStyle w:val="Emphasis"/>
          <w:highlight w:val="cyan"/>
        </w:rPr>
        <w:t>unprecedented sovereign assets</w:t>
      </w:r>
      <w:r w:rsidRPr="002A6CDA">
        <w:rPr>
          <w:rStyle w:val="StyleUnderline"/>
        </w:rPr>
        <w:t xml:space="preserve"> as guarantees against the cost of potential lawsuits.</w:t>
      </w:r>
    </w:p>
    <w:p w14:paraId="2CE66DD0" w14:textId="31D2A3E7" w:rsidR="005066A4" w:rsidRPr="004D5A6D" w:rsidRDefault="00E13123" w:rsidP="005066A4">
      <w:pPr>
        <w:pStyle w:val="Heading4"/>
        <w:rPr>
          <w:rFonts w:asciiTheme="minorHAnsi" w:hAnsiTheme="minorHAnsi" w:cstheme="minorHAnsi"/>
        </w:rPr>
      </w:pPr>
      <w:r>
        <w:rPr>
          <w:rFonts w:asciiTheme="minorHAnsi" w:hAnsiTheme="minorHAnsi" w:cstheme="minorHAnsi"/>
        </w:rPr>
        <w:t xml:space="preserve">10] </w:t>
      </w:r>
      <w:r w:rsidR="005066A4" w:rsidRPr="004D5A6D">
        <w:rPr>
          <w:rFonts w:asciiTheme="minorHAnsi" w:hAnsiTheme="minorHAnsi" w:cstheme="minorHAnsi"/>
        </w:rPr>
        <w:t xml:space="preserve">Causes </w:t>
      </w:r>
      <w:r w:rsidR="005066A4">
        <w:rPr>
          <w:rFonts w:asciiTheme="minorHAnsi" w:hAnsiTheme="minorHAnsi" w:cstheme="minorHAnsi"/>
        </w:rPr>
        <w:t>nuclear terrorism -- extinction</w:t>
      </w:r>
    </w:p>
    <w:p w14:paraId="1F0F93FD" w14:textId="77777777" w:rsidR="005066A4" w:rsidRPr="004D5A6D" w:rsidRDefault="005066A4" w:rsidP="005066A4">
      <w:pPr>
        <w:rPr>
          <w:rFonts w:asciiTheme="minorHAnsi" w:hAnsiTheme="minorHAnsi" w:cstheme="minorHAnsi"/>
        </w:rPr>
      </w:pPr>
      <w:r w:rsidRPr="004D5A6D">
        <w:rPr>
          <w:rStyle w:val="Style13ptBold"/>
          <w:rFonts w:asciiTheme="minorHAnsi" w:hAnsiTheme="minorHAnsi" w:cstheme="minorHAnsi"/>
        </w:rPr>
        <w:t>Namayanja 6/10</w:t>
      </w:r>
      <w:r w:rsidRPr="004D5A6D">
        <w:rPr>
          <w:rFonts w:asciiTheme="minorHAnsi" w:hAnsiTheme="minorHAnsi" w:cstheme="minorHAnsi"/>
        </w:rPr>
        <w:t xml:space="preserve"> [Rose Namayanja is a Ugandan lawyer and author. She is the former Uganda information minister and current Deputy Secretary General of the National Resistance Movement, the ruling party. She is a graduate of the Defence Academy of the United Kingdom. June 10, 2021, “ Lack of Vaccines Fuels Terrorism in Africa,” Foreign Policy, https://foreignpolicy.com/2021/06/10/vaccines-africa-terrorism-covid-19//lhs-ap]</w:t>
      </w:r>
    </w:p>
    <w:p w14:paraId="33AD1911" w14:textId="77777777" w:rsidR="005066A4" w:rsidRPr="004D5A6D" w:rsidRDefault="005066A4" w:rsidP="005066A4">
      <w:pPr>
        <w:rPr>
          <w:rStyle w:val="StyleUnderline"/>
          <w:rFonts w:asciiTheme="minorHAnsi" w:hAnsiTheme="minorHAnsi" w:cstheme="minorHAnsi"/>
        </w:rPr>
      </w:pPr>
      <w:r w:rsidRPr="004D5A6D">
        <w:rPr>
          <w:rFonts w:asciiTheme="minorHAnsi" w:hAnsiTheme="minorHAnsi" w:cstheme="minorHAnsi"/>
          <w:sz w:val="16"/>
        </w:rPr>
        <w:t xml:space="preserve">Meanwhile, </w:t>
      </w:r>
      <w:r w:rsidRPr="004D5A6D">
        <w:rPr>
          <w:rStyle w:val="StyleUnderline"/>
          <w:rFonts w:asciiTheme="minorHAnsi" w:hAnsiTheme="minorHAnsi" w:cstheme="minorHAnsi"/>
          <w:highlight w:val="cyan"/>
        </w:rPr>
        <w:t xml:space="preserve">under the </w:t>
      </w:r>
      <w:r w:rsidRPr="004D5A6D">
        <w:rPr>
          <w:rStyle w:val="Emphasis"/>
          <w:rFonts w:asciiTheme="minorHAnsi" w:hAnsiTheme="minorHAnsi" w:cstheme="minorHAnsi"/>
          <w:highlight w:val="cyan"/>
        </w:rPr>
        <w:t>fog</w:t>
      </w:r>
      <w:r w:rsidRPr="004D5A6D">
        <w:rPr>
          <w:rStyle w:val="StyleUnderline"/>
          <w:rFonts w:asciiTheme="minorHAnsi" w:hAnsiTheme="minorHAnsi" w:cstheme="minorHAnsi"/>
          <w:highlight w:val="cyan"/>
        </w:rPr>
        <w:t xml:space="preserve"> of COVID-19, the </w:t>
      </w:r>
      <w:r w:rsidRPr="004D5A6D">
        <w:rPr>
          <w:rStyle w:val="Emphasis"/>
          <w:rFonts w:asciiTheme="minorHAnsi" w:hAnsiTheme="minorHAnsi" w:cstheme="minorHAnsi"/>
          <w:highlight w:val="cyan"/>
        </w:rPr>
        <w:t>specter</w:t>
      </w:r>
      <w:r w:rsidRPr="004D5A6D">
        <w:rPr>
          <w:rStyle w:val="StyleUnderline"/>
          <w:rFonts w:asciiTheme="minorHAnsi" w:hAnsiTheme="minorHAnsi" w:cstheme="minorHAnsi"/>
          <w:highlight w:val="cyan"/>
        </w:rPr>
        <w:t xml:space="preserve"> of conflict is rising. With African governments</w:t>
      </w:r>
      <w:r w:rsidRPr="004D5A6D">
        <w:rPr>
          <w:rStyle w:val="StyleUnderline"/>
          <w:rFonts w:asciiTheme="minorHAnsi" w:hAnsiTheme="minorHAnsi" w:cstheme="minorHAnsi"/>
        </w:rPr>
        <w:t xml:space="preserve"> </w:t>
      </w:r>
      <w:r w:rsidRPr="004D5A6D">
        <w:rPr>
          <w:rFonts w:asciiTheme="minorHAnsi" w:hAnsiTheme="minorHAnsi" w:cstheme="minorHAnsi"/>
          <w:sz w:val="16"/>
        </w:rPr>
        <w:t>and their limited resources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occupied by the pandemic, terrorist groups</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across the continent </w:t>
      </w:r>
      <w:r w:rsidRPr="004D5A6D">
        <w:rPr>
          <w:rStyle w:val="StyleUnderline"/>
          <w:rFonts w:asciiTheme="minorHAnsi" w:hAnsiTheme="minorHAnsi" w:cstheme="minorHAnsi"/>
          <w:highlight w:val="cyan"/>
        </w:rPr>
        <w:t xml:space="preserve">have </w:t>
      </w:r>
      <w:r w:rsidRPr="004D5A6D">
        <w:rPr>
          <w:rStyle w:val="Emphasis"/>
          <w:rFonts w:asciiTheme="minorHAnsi" w:hAnsiTheme="minorHAnsi" w:cstheme="minorHAnsi"/>
          <w:highlight w:val="cyan"/>
        </w:rPr>
        <w:t>become emboldened</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We are already seeing a resurgence in attacks. Around Lake Chad, </w:t>
      </w:r>
      <w:r w:rsidRPr="004D5A6D">
        <w:rPr>
          <w:rStyle w:val="StyleUnderline"/>
          <w:rFonts w:asciiTheme="minorHAnsi" w:hAnsiTheme="minorHAnsi" w:cstheme="minorHAnsi"/>
          <w:highlight w:val="cyan"/>
        </w:rPr>
        <w:t>Boko Haram</w:t>
      </w:r>
      <w:r w:rsidRPr="004D5A6D">
        <w:rPr>
          <w:rStyle w:val="StyleUnderline"/>
          <w:rFonts w:asciiTheme="minorHAnsi" w:hAnsiTheme="minorHAnsi" w:cstheme="minorHAnsi"/>
        </w:rPr>
        <w:t xml:space="preserve"> has </w:t>
      </w:r>
      <w:r w:rsidRPr="004D5A6D">
        <w:rPr>
          <w:rStyle w:val="Emphasis"/>
          <w:rFonts w:asciiTheme="minorHAnsi" w:hAnsiTheme="minorHAnsi" w:cstheme="minorHAnsi"/>
          <w:highlight w:val="cyan"/>
        </w:rPr>
        <w:t>revived itself</w:t>
      </w:r>
      <w:r w:rsidRPr="004D5A6D">
        <w:rPr>
          <w:rStyle w:val="StyleUnderline"/>
          <w:rFonts w:asciiTheme="minorHAnsi" w:hAnsiTheme="minorHAnsi" w:cstheme="minorHAnsi"/>
        </w:rPr>
        <w:t>,</w:t>
      </w:r>
      <w:r w:rsidRPr="004D5A6D">
        <w:rPr>
          <w:rFonts w:asciiTheme="minorHAnsi" w:hAnsiTheme="minorHAnsi" w:cstheme="minorHAnsi"/>
          <w:sz w:val="16"/>
        </w:rPr>
        <w:t xml:space="preserve"> even </w:t>
      </w:r>
      <w:r w:rsidRPr="004D5A6D">
        <w:rPr>
          <w:rStyle w:val="StyleUnderline"/>
          <w:rFonts w:asciiTheme="minorHAnsi" w:hAnsiTheme="minorHAnsi" w:cstheme="minorHAnsi"/>
        </w:rPr>
        <w:t>though it had been largely defeated</w:t>
      </w:r>
      <w:r w:rsidRPr="004D5A6D">
        <w:rPr>
          <w:rFonts w:asciiTheme="minorHAnsi" w:hAnsiTheme="minorHAnsi" w:cstheme="minorHAnsi"/>
          <w:sz w:val="16"/>
        </w:rPr>
        <w:t xml:space="preserve"> just a few years ago thanks to combined military efforts of the countries in the area. </w:t>
      </w:r>
      <w:r w:rsidRPr="004D5A6D">
        <w:rPr>
          <w:rStyle w:val="StyleUnderline"/>
          <w:rFonts w:asciiTheme="minorHAnsi" w:hAnsiTheme="minorHAnsi" w:cstheme="minorHAnsi"/>
        </w:rPr>
        <w:t xml:space="preserve">In northern Mozambique, Islamist </w:t>
      </w:r>
      <w:r w:rsidRPr="004D5A6D">
        <w:rPr>
          <w:rStyle w:val="StyleUnderline"/>
          <w:rFonts w:asciiTheme="minorHAnsi" w:hAnsiTheme="minorHAnsi" w:cstheme="minorHAnsi"/>
          <w:highlight w:val="cyan"/>
        </w:rPr>
        <w:t>militant</w:t>
      </w:r>
      <w:r w:rsidRPr="004D5A6D">
        <w:rPr>
          <w:rStyle w:val="StyleUnderline"/>
          <w:rFonts w:asciiTheme="minorHAnsi" w:hAnsiTheme="minorHAnsi" w:cstheme="minorHAnsi"/>
        </w:rPr>
        <w:t xml:space="preserve">s’ </w:t>
      </w:r>
      <w:r w:rsidRPr="004D5A6D">
        <w:rPr>
          <w:rStyle w:val="StyleUnderline"/>
          <w:rFonts w:asciiTheme="minorHAnsi" w:hAnsiTheme="minorHAnsi" w:cstheme="minorHAnsi"/>
          <w:highlight w:val="cyan"/>
        </w:rPr>
        <w:t>attacks</w:t>
      </w:r>
      <w:r w:rsidRPr="004D5A6D">
        <w:rPr>
          <w:rStyle w:val="StyleUnderline"/>
          <w:rFonts w:asciiTheme="minorHAnsi" w:hAnsiTheme="minorHAnsi" w:cstheme="minorHAnsi"/>
        </w:rPr>
        <w:t xml:space="preserve"> have </w:t>
      </w:r>
      <w:r w:rsidRPr="004D5A6D">
        <w:rPr>
          <w:rStyle w:val="Emphasis"/>
          <w:rFonts w:asciiTheme="minorHAnsi" w:hAnsiTheme="minorHAnsi" w:cstheme="minorHAnsi"/>
          <w:highlight w:val="cyan"/>
        </w:rPr>
        <w:t>sharply increased</w:t>
      </w:r>
      <w:r w:rsidRPr="004D5A6D">
        <w:rPr>
          <w:rStyle w:val="StyleUnderline"/>
          <w:rFonts w:asciiTheme="minorHAnsi" w:hAnsiTheme="minorHAnsi" w:cstheme="minorHAnsi"/>
        </w:rPr>
        <w:t>.</w:t>
      </w:r>
      <w:r w:rsidRPr="004D5A6D">
        <w:rPr>
          <w:rFonts w:asciiTheme="minorHAnsi" w:hAnsiTheme="minorHAnsi" w:cstheme="minorHAnsi"/>
          <w:sz w:val="16"/>
        </w:rPr>
        <w:t xml:space="preserve"> And across the Sahel, a plethora of </w:t>
      </w:r>
      <w:r w:rsidRPr="004D5A6D">
        <w:rPr>
          <w:rStyle w:val="StyleUnderline"/>
          <w:rFonts w:asciiTheme="minorHAnsi" w:hAnsiTheme="minorHAnsi" w:cstheme="minorHAnsi"/>
        </w:rPr>
        <w:t xml:space="preserve">al Qaeda- and Islamic State-affiliated groups are terrorizing communities. These </w:t>
      </w:r>
      <w:r w:rsidRPr="004D5A6D">
        <w:rPr>
          <w:rStyle w:val="StyleUnderline"/>
          <w:rFonts w:asciiTheme="minorHAnsi" w:hAnsiTheme="minorHAnsi" w:cstheme="minorHAnsi"/>
          <w:highlight w:val="cyan"/>
        </w:rPr>
        <w:t>groups thrive on economic instability,</w:t>
      </w:r>
      <w:r w:rsidRPr="004D5A6D">
        <w:rPr>
          <w:rStyle w:val="StyleUnderline"/>
          <w:rFonts w:asciiTheme="minorHAnsi" w:hAnsiTheme="minorHAnsi" w:cstheme="minorHAnsi"/>
        </w:rPr>
        <w:t xml:space="preserve"> profiting from poverty to turn desperate, </w:t>
      </w:r>
      <w:r w:rsidRPr="004D5A6D">
        <w:rPr>
          <w:rStyle w:val="Emphasis"/>
          <w:rFonts w:asciiTheme="minorHAnsi" w:hAnsiTheme="minorHAnsi" w:cstheme="minorHAnsi"/>
          <w:highlight w:val="cyan"/>
        </w:rPr>
        <w:t>starving people into recruits</w:t>
      </w:r>
      <w:r w:rsidRPr="004D5A6D">
        <w:rPr>
          <w:rStyle w:val="StyleUnderline"/>
          <w:rFonts w:asciiTheme="minorHAnsi" w:hAnsiTheme="minorHAnsi" w:cstheme="minorHAnsi"/>
        </w:rPr>
        <w:t>.</w:t>
      </w:r>
    </w:p>
    <w:p w14:paraId="12A777F2" w14:textId="77777777" w:rsidR="005066A4" w:rsidRPr="004D5A6D" w:rsidRDefault="005066A4" w:rsidP="005066A4">
      <w:pPr>
        <w:rPr>
          <w:rFonts w:asciiTheme="minorHAnsi" w:hAnsiTheme="minorHAnsi" w:cstheme="minorHAnsi"/>
          <w:sz w:val="16"/>
        </w:rPr>
      </w:pPr>
      <w:r w:rsidRPr="004D5A6D">
        <w:rPr>
          <w:rStyle w:val="StyleUnderline"/>
          <w:rFonts w:asciiTheme="minorHAnsi" w:hAnsiTheme="minorHAnsi" w:cstheme="minorHAnsi"/>
          <w:highlight w:val="cyan"/>
        </w:rPr>
        <w:t>Without</w:t>
      </w:r>
      <w:r w:rsidRPr="004D5A6D">
        <w:rPr>
          <w:rStyle w:val="StyleUnderline"/>
          <w:rFonts w:asciiTheme="minorHAnsi" w:hAnsiTheme="minorHAnsi" w:cstheme="minorHAnsi"/>
        </w:rPr>
        <w:t xml:space="preserve"> </w:t>
      </w:r>
      <w:r w:rsidRPr="004D5A6D">
        <w:rPr>
          <w:rFonts w:asciiTheme="minorHAnsi" w:hAnsiTheme="minorHAnsi" w:cstheme="minorHAnsi"/>
          <w:sz w:val="16"/>
        </w:rPr>
        <w:t>sufficient</w:t>
      </w:r>
      <w:r w:rsidRPr="004D5A6D">
        <w:rPr>
          <w:rStyle w:val="StyleUnderline"/>
          <w:rFonts w:asciiTheme="minorHAnsi" w:hAnsiTheme="minorHAnsi" w:cstheme="minorHAnsi"/>
        </w:rPr>
        <w:t xml:space="preserve"> access to </w:t>
      </w:r>
      <w:r w:rsidRPr="004D5A6D">
        <w:rPr>
          <w:rStyle w:val="StyleUnderline"/>
          <w:rFonts w:asciiTheme="minorHAnsi" w:hAnsiTheme="minorHAnsi" w:cstheme="minorHAnsi"/>
          <w:highlight w:val="cyan"/>
        </w:rPr>
        <w:t xml:space="preserve">vaccines, instability </w:t>
      </w:r>
      <w:r w:rsidRPr="004D5A6D">
        <w:rPr>
          <w:rStyle w:val="Emphasis"/>
          <w:rFonts w:asciiTheme="minorHAnsi" w:hAnsiTheme="minorHAnsi" w:cstheme="minorHAnsi"/>
          <w:highlight w:val="cyan"/>
        </w:rPr>
        <w:t>can only worsen</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highlight w:val="cyan"/>
        </w:rPr>
        <w:t>Governments</w:t>
      </w:r>
      <w:r w:rsidRPr="004D5A6D">
        <w:rPr>
          <w:rFonts w:asciiTheme="minorHAnsi" w:hAnsiTheme="minorHAnsi" w:cstheme="minorHAnsi"/>
          <w:sz w:val="16"/>
        </w:rPr>
        <w:t xml:space="preserve"> across Africa are </w:t>
      </w:r>
      <w:r w:rsidRPr="004D5A6D">
        <w:rPr>
          <w:rStyle w:val="StyleUnderline"/>
          <w:rFonts w:asciiTheme="minorHAnsi" w:hAnsiTheme="minorHAnsi" w:cstheme="minorHAnsi"/>
          <w:highlight w:val="cyan"/>
        </w:rPr>
        <w:t>reduced to</w:t>
      </w:r>
      <w:r w:rsidRPr="004D5A6D">
        <w:rPr>
          <w:rStyle w:val="StyleUnderline"/>
          <w:rFonts w:asciiTheme="minorHAnsi" w:hAnsiTheme="minorHAnsi" w:cstheme="minorHAnsi"/>
        </w:rPr>
        <w:t xml:space="preserve"> blunt instruments, such as </w:t>
      </w:r>
      <w:r w:rsidRPr="004D5A6D">
        <w:rPr>
          <w:rStyle w:val="StyleUnderline"/>
          <w:rFonts w:asciiTheme="minorHAnsi" w:hAnsiTheme="minorHAnsi" w:cstheme="minorHAnsi"/>
          <w:highlight w:val="cyan"/>
        </w:rPr>
        <w:t>economically damaging lockdowns</w:t>
      </w:r>
      <w:r w:rsidRPr="004D5A6D">
        <w:rPr>
          <w:rStyle w:val="StyleUnderline"/>
          <w:rFonts w:asciiTheme="minorHAnsi" w:hAnsiTheme="minorHAnsi" w:cstheme="minorHAnsi"/>
        </w:rPr>
        <w:t>, to protect citizens.</w:t>
      </w:r>
      <w:r w:rsidRPr="004D5A6D">
        <w:rPr>
          <w:rFonts w:asciiTheme="minorHAnsi" w:hAnsiTheme="minorHAnsi" w:cstheme="minorHAnsi"/>
          <w:sz w:val="16"/>
        </w:rPr>
        <w:t xml:space="preserve"> Subsequently, </w:t>
      </w:r>
      <w:r w:rsidRPr="004D5A6D">
        <w:rPr>
          <w:rStyle w:val="StyleUnderline"/>
          <w:rFonts w:asciiTheme="minorHAnsi" w:hAnsiTheme="minorHAnsi" w:cstheme="minorHAnsi"/>
        </w:rPr>
        <w:t xml:space="preserve">businesses and </w:t>
      </w:r>
      <w:r w:rsidRPr="004D5A6D">
        <w:rPr>
          <w:rStyle w:val="StyleUnderline"/>
          <w:rFonts w:asciiTheme="minorHAnsi" w:hAnsiTheme="minorHAnsi" w:cstheme="minorHAnsi"/>
          <w:highlight w:val="cyan"/>
        </w:rPr>
        <w:t>livelihoods</w:t>
      </w:r>
      <w:r w:rsidRPr="004D5A6D">
        <w:rPr>
          <w:rStyle w:val="StyleUnderline"/>
          <w:rFonts w:asciiTheme="minorHAnsi" w:hAnsiTheme="minorHAnsi" w:cstheme="minorHAnsi"/>
        </w:rPr>
        <w:t xml:space="preserve"> are still </w:t>
      </w:r>
      <w:r w:rsidRPr="004D5A6D">
        <w:rPr>
          <w:rStyle w:val="StyleUnderline"/>
          <w:rFonts w:asciiTheme="minorHAnsi" w:hAnsiTheme="minorHAnsi" w:cstheme="minorHAnsi"/>
          <w:highlight w:val="cyan"/>
        </w:rPr>
        <w:t>stalled, severely impacting</w:t>
      </w:r>
      <w:r w:rsidRPr="004D5A6D">
        <w:rPr>
          <w:rStyle w:val="StyleUnderline"/>
          <w:rFonts w:asciiTheme="minorHAnsi" w:hAnsiTheme="minorHAnsi" w:cstheme="minorHAnsi"/>
        </w:rPr>
        <w:t xml:space="preserve"> the economies of</w:t>
      </w:r>
      <w:r w:rsidRPr="004D5A6D">
        <w:rPr>
          <w:rFonts w:asciiTheme="minorHAnsi" w:hAnsiTheme="minorHAnsi" w:cstheme="minorHAnsi"/>
          <w:sz w:val="16"/>
        </w:rPr>
        <w:t xml:space="preserve"> what are already some of </w:t>
      </w:r>
      <w:r w:rsidRPr="004D5A6D">
        <w:rPr>
          <w:rStyle w:val="StyleUnderline"/>
          <w:rFonts w:asciiTheme="minorHAnsi" w:hAnsiTheme="minorHAnsi" w:cstheme="minorHAnsi"/>
          <w:highlight w:val="cyan"/>
        </w:rPr>
        <w:t>the poorest countries</w:t>
      </w:r>
      <w:r w:rsidRPr="004D5A6D">
        <w:rPr>
          <w:rStyle w:val="StyleUnderline"/>
          <w:rFonts w:asciiTheme="minorHAnsi" w:hAnsiTheme="minorHAnsi" w:cstheme="minorHAnsi"/>
        </w:rPr>
        <w:t xml:space="preserve"> in the world</w:t>
      </w:r>
      <w:r w:rsidRPr="004D5A6D">
        <w:rPr>
          <w:rFonts w:asciiTheme="minorHAnsi" w:hAnsiTheme="minorHAnsi" w:cstheme="minorHAnsi"/>
          <w:sz w:val="16"/>
        </w:rPr>
        <w:t>.</w:t>
      </w:r>
    </w:p>
    <w:p w14:paraId="3DB13F6E" w14:textId="77777777" w:rsidR="005066A4" w:rsidRPr="004D5A6D" w:rsidRDefault="005066A4" w:rsidP="005066A4">
      <w:pPr>
        <w:rPr>
          <w:rFonts w:asciiTheme="minorHAnsi" w:hAnsiTheme="minorHAnsi" w:cstheme="minorHAnsi"/>
          <w:sz w:val="16"/>
        </w:rPr>
      </w:pPr>
      <w:r w:rsidRPr="004D5A6D">
        <w:rPr>
          <w:rFonts w:asciiTheme="minorHAnsi" w:hAnsiTheme="minorHAnsi" w:cstheme="minorHAnsi"/>
          <w:sz w:val="16"/>
        </w:rPr>
        <w:t xml:space="preserve">These </w:t>
      </w:r>
      <w:r w:rsidRPr="004D5A6D">
        <w:rPr>
          <w:rStyle w:val="StyleUnderline"/>
          <w:rFonts w:asciiTheme="minorHAnsi" w:hAnsiTheme="minorHAnsi" w:cstheme="minorHAnsi"/>
          <w:highlight w:val="cyan"/>
        </w:rPr>
        <w:t xml:space="preserve">nations risk becoming </w:t>
      </w:r>
      <w:r w:rsidRPr="004D5A6D">
        <w:rPr>
          <w:rStyle w:val="Emphasis"/>
          <w:rFonts w:asciiTheme="minorHAnsi" w:hAnsiTheme="minorHAnsi" w:cstheme="minorHAnsi"/>
          <w:highlight w:val="cyan"/>
        </w:rPr>
        <w:t>breeding grounds</w:t>
      </w:r>
      <w:r w:rsidRPr="004D5A6D">
        <w:rPr>
          <w:rStyle w:val="StyleUnderline"/>
          <w:rFonts w:asciiTheme="minorHAnsi" w:hAnsiTheme="minorHAnsi" w:cstheme="minorHAnsi"/>
          <w:highlight w:val="cyan"/>
        </w:rPr>
        <w:t xml:space="preserve"> for militant</w:t>
      </w:r>
      <w:r w:rsidRPr="004D5A6D">
        <w:rPr>
          <w:rStyle w:val="StyleUnderline"/>
          <w:rFonts w:asciiTheme="minorHAnsi" w:hAnsiTheme="minorHAnsi" w:cstheme="minorHAnsi"/>
        </w:rPr>
        <w:t xml:space="preserve"> and terrorist </w:t>
      </w:r>
      <w:r w:rsidRPr="004D5A6D">
        <w:rPr>
          <w:rStyle w:val="StyleUnderline"/>
          <w:rFonts w:asciiTheme="minorHAnsi" w:hAnsiTheme="minorHAnsi" w:cstheme="minorHAnsi"/>
          <w:highlight w:val="cyan"/>
        </w:rPr>
        <w:t>groups</w:t>
      </w:r>
      <w:r w:rsidRPr="004D5A6D">
        <w:rPr>
          <w:rFonts w:asciiTheme="minorHAnsi" w:hAnsiTheme="minorHAnsi" w:cstheme="minorHAnsi"/>
          <w:sz w:val="16"/>
        </w:rPr>
        <w:t xml:space="preserve">. And </w:t>
      </w:r>
      <w:r w:rsidRPr="004D5A6D">
        <w:rPr>
          <w:rStyle w:val="StyleUnderline"/>
          <w:rFonts w:asciiTheme="minorHAnsi" w:hAnsiTheme="minorHAnsi" w:cstheme="minorHAnsi"/>
        </w:rPr>
        <w:t xml:space="preserve">as groups with international affiliates strengthen </w:t>
      </w:r>
      <w:r w:rsidRPr="004D5A6D">
        <w:rPr>
          <w:rFonts w:asciiTheme="minorHAnsi" w:hAnsiTheme="minorHAnsi" w:cstheme="minorHAnsi"/>
          <w:sz w:val="16"/>
        </w:rPr>
        <w:t>their</w:t>
      </w:r>
      <w:r w:rsidRPr="004D5A6D">
        <w:rPr>
          <w:rStyle w:val="StyleUnderline"/>
          <w:rFonts w:asciiTheme="minorHAnsi" w:hAnsiTheme="minorHAnsi" w:cstheme="minorHAnsi"/>
        </w:rPr>
        <w:t xml:space="preserve"> footholds</w:t>
      </w:r>
      <w:r w:rsidRPr="004D5A6D">
        <w:rPr>
          <w:rFonts w:asciiTheme="minorHAnsi" w:hAnsiTheme="minorHAnsi" w:cstheme="minorHAnsi"/>
          <w:sz w:val="16"/>
        </w:rPr>
        <w:t xml:space="preserve"> on the continent, </w:t>
      </w:r>
      <w:r w:rsidRPr="004D5A6D">
        <w:rPr>
          <w:rStyle w:val="StyleUnderline"/>
          <w:rFonts w:asciiTheme="minorHAnsi" w:hAnsiTheme="minorHAnsi" w:cstheme="minorHAnsi"/>
        </w:rPr>
        <w:t xml:space="preserve">what were once </w:t>
      </w:r>
      <w:r w:rsidRPr="004D5A6D">
        <w:rPr>
          <w:rStyle w:val="StyleUnderline"/>
          <w:rFonts w:asciiTheme="minorHAnsi" w:hAnsiTheme="minorHAnsi" w:cstheme="minorHAnsi"/>
          <w:highlight w:val="cyan"/>
        </w:rPr>
        <w:t>localized problems become</w:t>
      </w:r>
      <w:r w:rsidRPr="004D5A6D">
        <w:rPr>
          <w:rFonts w:asciiTheme="minorHAnsi" w:hAnsiTheme="minorHAnsi" w:cstheme="minorHAnsi"/>
          <w:sz w:val="16"/>
        </w:rPr>
        <w:t xml:space="preserve"> sources of sustenance to </w:t>
      </w:r>
      <w:r w:rsidRPr="004D5A6D">
        <w:rPr>
          <w:rStyle w:val="Emphasis"/>
          <w:rFonts w:asciiTheme="minorHAnsi" w:hAnsiTheme="minorHAnsi" w:cstheme="minorHAnsi"/>
          <w:highlight w:val="cyan"/>
        </w:rPr>
        <w:t>global networks of terror</w:t>
      </w:r>
      <w:r w:rsidRPr="004D5A6D">
        <w:rPr>
          <w:rFonts w:asciiTheme="minorHAnsi" w:hAnsiTheme="minorHAnsi" w:cstheme="minorHAnsi"/>
          <w:sz w:val="16"/>
        </w:rPr>
        <w:t xml:space="preserve">. All </w:t>
      </w:r>
      <w:r w:rsidRPr="004D5A6D">
        <w:rPr>
          <w:rStyle w:val="StyleUnderline"/>
          <w:rFonts w:asciiTheme="minorHAnsi" w:hAnsiTheme="minorHAnsi" w:cstheme="minorHAnsi"/>
        </w:rPr>
        <w:t>this will only make bad economic problems worse.</w:t>
      </w:r>
      <w:r w:rsidRPr="004D5A6D">
        <w:rPr>
          <w:rFonts w:asciiTheme="minorHAnsi" w:hAnsiTheme="minorHAnsi" w:cstheme="minorHAnsi"/>
          <w:sz w:val="16"/>
        </w:rPr>
        <w:t xml:space="preserve"> The observation that </w:t>
      </w:r>
      <w:r w:rsidRPr="004D5A6D">
        <w:rPr>
          <w:rStyle w:val="StyleUnderline"/>
          <w:rFonts w:asciiTheme="minorHAnsi" w:hAnsiTheme="minorHAnsi" w:cstheme="minorHAnsi"/>
          <w:highlight w:val="cyan"/>
        </w:rPr>
        <w:t>conflict</w:t>
      </w:r>
      <w:r w:rsidRPr="004D5A6D">
        <w:rPr>
          <w:rFonts w:asciiTheme="minorHAnsi" w:hAnsiTheme="minorHAnsi" w:cstheme="minorHAnsi"/>
          <w:sz w:val="16"/>
        </w:rPr>
        <w:t xml:space="preserve"> is bad for business is banal. But it </w:t>
      </w:r>
      <w:r w:rsidRPr="004D5A6D">
        <w:rPr>
          <w:rStyle w:val="StyleUnderline"/>
          <w:rFonts w:asciiTheme="minorHAnsi" w:hAnsiTheme="minorHAnsi" w:cstheme="minorHAnsi"/>
          <w:highlight w:val="cyan"/>
        </w:rPr>
        <w:t>could</w:t>
      </w:r>
      <w:r w:rsidRPr="004D5A6D">
        <w:rPr>
          <w:rFonts w:asciiTheme="minorHAnsi" w:hAnsiTheme="minorHAnsi" w:cstheme="minorHAnsi"/>
          <w:sz w:val="16"/>
        </w:rPr>
        <w:t xml:space="preserve"> also </w:t>
      </w:r>
      <w:r w:rsidRPr="004D5A6D">
        <w:rPr>
          <w:rStyle w:val="Emphasis"/>
          <w:rFonts w:asciiTheme="minorHAnsi" w:hAnsiTheme="minorHAnsi" w:cstheme="minorHAnsi"/>
          <w:highlight w:val="cyan"/>
        </w:rPr>
        <w:t>rupture global supply chains</w:t>
      </w:r>
      <w:r w:rsidRPr="004D5A6D">
        <w:rPr>
          <w:rStyle w:val="StyleUnderline"/>
          <w:rFonts w:asciiTheme="minorHAnsi" w:hAnsiTheme="minorHAnsi" w:cstheme="minorHAnsi"/>
        </w:rPr>
        <w:t>. Costs for many extractives could rise, and given high tech’s reliance on minerals under the continent,</w:t>
      </w:r>
      <w:r w:rsidRPr="004D5A6D">
        <w:rPr>
          <w:rFonts w:asciiTheme="minorHAnsi" w:hAnsiTheme="minorHAnsi" w:cstheme="minorHAnsi"/>
          <w:sz w:val="16"/>
        </w:rPr>
        <w:t xml:space="preserve"> this is worrying.</w:t>
      </w:r>
    </w:p>
    <w:p w14:paraId="53DB217F" w14:textId="77777777" w:rsidR="005066A4" w:rsidRPr="004D5A6D" w:rsidRDefault="005066A4" w:rsidP="005066A4">
      <w:pPr>
        <w:rPr>
          <w:rStyle w:val="StyleUnderline"/>
          <w:rFonts w:asciiTheme="minorHAnsi" w:hAnsiTheme="minorHAnsi" w:cstheme="minorHAnsi"/>
        </w:rPr>
      </w:pPr>
      <w:r w:rsidRPr="004D5A6D">
        <w:rPr>
          <w:rFonts w:asciiTheme="minorHAnsi" w:hAnsiTheme="minorHAnsi" w:cstheme="minorHAnsi"/>
          <w:sz w:val="16"/>
        </w:rPr>
        <w:t xml:space="preserve">Even without factoring in conflict, the cost to the global economy if poor countries remain unvaccinated is vast. A recent study commissioned by the International Chamber of Commerce predicts </w:t>
      </w:r>
      <w:r w:rsidRPr="004D5A6D">
        <w:rPr>
          <w:rStyle w:val="StyleUnderline"/>
          <w:rFonts w:asciiTheme="minorHAnsi" w:hAnsiTheme="minorHAnsi" w:cstheme="minorHAnsi"/>
        </w:rPr>
        <w:t>the world could suffer losses exceeding $9 trillion, at least half of which</w:t>
      </w:r>
      <w:r w:rsidRPr="004D5A6D">
        <w:rPr>
          <w:rFonts w:asciiTheme="minorHAnsi" w:hAnsiTheme="minorHAnsi" w:cstheme="minorHAnsi"/>
          <w:sz w:val="16"/>
        </w:rPr>
        <w:t xml:space="preserve"> would be </w:t>
      </w:r>
      <w:r w:rsidRPr="004D5A6D">
        <w:rPr>
          <w:rStyle w:val="StyleUnderline"/>
          <w:rFonts w:asciiTheme="minorHAnsi" w:hAnsiTheme="minorHAnsi" w:cstheme="minorHAnsi"/>
        </w:rPr>
        <w:t>absorbed by wealthy, vaccinated nations.</w:t>
      </w:r>
    </w:p>
    <w:p w14:paraId="13E7564C" w14:textId="42E54D02" w:rsidR="005066A4" w:rsidRPr="00624143" w:rsidRDefault="005066A4" w:rsidP="008D147C">
      <w:pPr>
        <w:rPr>
          <w:rStyle w:val="StyleUnderline"/>
          <w:rFonts w:asciiTheme="minorHAnsi" w:hAnsiTheme="minorHAnsi" w:cstheme="minorHAnsi"/>
          <w:sz w:val="16"/>
          <w:u w:val="none"/>
        </w:rPr>
      </w:pPr>
      <w:r w:rsidRPr="004D5A6D">
        <w:rPr>
          <w:rFonts w:asciiTheme="minorHAnsi" w:hAnsiTheme="minorHAnsi" w:cstheme="minorHAnsi"/>
          <w:sz w:val="16"/>
        </w:rPr>
        <w:t xml:space="preserve">In short, </w:t>
      </w:r>
      <w:r w:rsidRPr="004D5A6D">
        <w:rPr>
          <w:rStyle w:val="StyleUnderline"/>
          <w:rFonts w:asciiTheme="minorHAnsi" w:hAnsiTheme="minorHAnsi" w:cstheme="minorHAnsi"/>
        </w:rPr>
        <w:t>if the vaccine dearth in Africa and low-income countries</w:t>
      </w:r>
      <w:r w:rsidRPr="004D5A6D">
        <w:rPr>
          <w:rFonts w:asciiTheme="minorHAnsi" w:hAnsiTheme="minorHAnsi" w:cstheme="minorHAnsi"/>
          <w:sz w:val="16"/>
        </w:rPr>
        <w:t xml:space="preserve"> elsewhere </w:t>
      </w:r>
      <w:r w:rsidRPr="004D5A6D">
        <w:rPr>
          <w:rStyle w:val="StyleUnderline"/>
          <w:rFonts w:asciiTheme="minorHAnsi" w:hAnsiTheme="minorHAnsi" w:cstheme="minorHAnsi"/>
        </w:rPr>
        <w:t>is not urgently addressed</w:t>
      </w:r>
      <w:r w:rsidRPr="004D5A6D">
        <w:rPr>
          <w:rFonts w:asciiTheme="minorHAnsi" w:hAnsiTheme="minorHAnsi" w:cstheme="minorHAnsi"/>
          <w:sz w:val="16"/>
        </w:rPr>
        <w:t xml:space="preserve">, </w:t>
      </w:r>
      <w:r w:rsidRPr="004D5A6D">
        <w:rPr>
          <w:rStyle w:val="StyleUnderline"/>
          <w:rFonts w:asciiTheme="minorHAnsi" w:hAnsiTheme="minorHAnsi" w:cstheme="minorHAnsi"/>
        </w:rPr>
        <w:t>the cost for Western nations</w:t>
      </w:r>
      <w:r w:rsidRPr="004D5A6D">
        <w:rPr>
          <w:rFonts w:asciiTheme="minorHAnsi" w:hAnsiTheme="minorHAnsi" w:cstheme="minorHAnsi"/>
          <w:sz w:val="16"/>
        </w:rPr>
        <w:t>—</w:t>
      </w:r>
      <w:r w:rsidRPr="004D5A6D">
        <w:rPr>
          <w:rStyle w:val="StyleUnderline"/>
          <w:rFonts w:asciiTheme="minorHAnsi" w:hAnsiTheme="minorHAnsi" w:cstheme="minorHAnsi"/>
        </w:rPr>
        <w:t>both in terms of finance and security</w:t>
      </w:r>
      <w:r w:rsidRPr="004D5A6D">
        <w:rPr>
          <w:rFonts w:asciiTheme="minorHAnsi" w:hAnsiTheme="minorHAnsi" w:cstheme="minorHAnsi"/>
          <w:sz w:val="16"/>
        </w:rPr>
        <w:t>—</w:t>
      </w:r>
      <w:r w:rsidRPr="004D5A6D">
        <w:rPr>
          <w:rStyle w:val="StyleUnderline"/>
          <w:rFonts w:asciiTheme="minorHAnsi" w:hAnsiTheme="minorHAnsi" w:cstheme="minorHAnsi"/>
        </w:rPr>
        <w:t>will be considerably higher</w:t>
      </w:r>
      <w:r w:rsidRPr="004D5A6D">
        <w:rPr>
          <w:rFonts w:asciiTheme="minorHAnsi" w:hAnsiTheme="minorHAnsi" w:cstheme="minorHAnsi"/>
          <w:sz w:val="16"/>
        </w:rPr>
        <w:t xml:space="preserve"> than sharing hoarded vaccines or investing in accelerated production. </w:t>
      </w:r>
      <w:r w:rsidRPr="004D5A6D">
        <w:rPr>
          <w:rStyle w:val="StyleUnderline"/>
          <w:rFonts w:asciiTheme="minorHAnsi" w:hAnsiTheme="minorHAnsi" w:cstheme="minorHAnsi"/>
        </w:rPr>
        <w:t>Frugality now only defers costs later</w:t>
      </w:r>
      <w:r w:rsidRPr="004D5A6D">
        <w:rPr>
          <w:rFonts w:asciiTheme="minorHAnsi" w:hAnsiTheme="minorHAnsi" w:cstheme="minorHAnsi"/>
          <w:sz w:val="16"/>
        </w:rPr>
        <w:t>. When conflict rears its head, as is the case in Africa, it is not only those directly involved that suffer the consequences. And as the president of Africa’s largest economy, Nigeria, wrote recently, “around the world, conflict and the coronavirus have never been far apart.”</w:t>
      </w:r>
    </w:p>
    <w:p w14:paraId="14355ABD" w14:textId="3F3A83F6" w:rsidR="000B6083" w:rsidRPr="000E6DA3" w:rsidRDefault="000B6083" w:rsidP="008D147C">
      <w:pPr>
        <w:pStyle w:val="Heading4"/>
      </w:pPr>
      <w:r>
        <w:t>1</w:t>
      </w:r>
      <w:r w:rsidR="00624143">
        <w:t>1</w:t>
      </w:r>
      <w:r>
        <w:t xml:space="preserve">] 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14:paraId="5DE6BF07" w14:textId="77777777" w:rsidR="000B6083" w:rsidRDefault="000B6083" w:rsidP="000B6083">
      <w:pPr>
        <w:rPr>
          <w:u w:val="single"/>
        </w:rPr>
      </w:pPr>
      <w:r>
        <w:rPr>
          <w:b/>
        </w:rPr>
        <w:t xml:space="preserve">CNA 17, </w:t>
      </w:r>
      <w:r>
        <w:t>California Nurses Association, January 2017, “SARS, EBOLA, AND ZIKA: What Registered Nurses Need to Know About Emerging Infectious Diseases,” accessed via Google Cache</w:t>
      </w:r>
    </w:p>
    <w:p w14:paraId="783B5C7C" w14:textId="77777777" w:rsidR="000B6083" w:rsidRDefault="000B6083" w:rsidP="000B6083">
      <w:pPr>
        <w:rPr>
          <w:sz w:val="8"/>
        </w:rPr>
      </w:pPr>
      <w:r>
        <w:rPr>
          <w:sz w:val="8"/>
        </w:rPr>
        <w:t xml:space="preserve">[ INTRODUCTION ] Infectious diseases are a part of life, from the bubonic plague of the 15th century that decimat-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t>however</w:t>
      </w:r>
      <w:r>
        <w:rPr>
          <w:sz w:val="8"/>
        </w:rPr>
        <w:t xml:space="preserve">, </w:t>
      </w:r>
      <w:r>
        <w:rPr>
          <w:rStyle w:val="StyleUnderline"/>
        </w:rPr>
        <w:t>over</w:t>
      </w:r>
      <w:r>
        <w:rPr>
          <w:sz w:val="8"/>
        </w:rPr>
        <w:t xml:space="preserve"> </w:t>
      </w:r>
      <w:r w:rsidRPr="00E137C4">
        <w:rPr>
          <w:rStyle w:val="Emphasis"/>
          <w:highlight w:val="cyan"/>
        </w:rPr>
        <w:t>30 new diseases have appeared</w:t>
      </w:r>
      <w:r>
        <w:rPr>
          <w:sz w:val="8"/>
        </w:rPr>
        <w:t xml:space="preserve">, </w:t>
      </w:r>
      <w:r>
        <w:rPr>
          <w:rStyle w:val="StyleUnderline"/>
        </w:rPr>
        <w:t>including</w:t>
      </w:r>
      <w:r>
        <w:rPr>
          <w:sz w:val="8"/>
        </w:rPr>
        <w:t xml:space="preserve"> </w:t>
      </w:r>
      <w:r w:rsidRPr="00E137C4">
        <w:rPr>
          <w:rStyle w:val="Emphasis"/>
          <w:highlight w:val="cyan"/>
        </w:rPr>
        <w:t>AIDS</w:t>
      </w:r>
      <w:r w:rsidRPr="00E137C4">
        <w:rPr>
          <w:sz w:val="8"/>
          <w:highlight w:val="cyan"/>
        </w:rPr>
        <w:t xml:space="preserve">, </w:t>
      </w:r>
      <w:r w:rsidRPr="00E137C4">
        <w:rPr>
          <w:rStyle w:val="Emphasis"/>
          <w:highlight w:val="cyan"/>
        </w:rPr>
        <w:t>Ebola</w:t>
      </w:r>
      <w:r w:rsidRPr="00E137C4">
        <w:rPr>
          <w:sz w:val="8"/>
          <w:highlight w:val="cyan"/>
        </w:rPr>
        <w:t xml:space="preserve">, </w:t>
      </w:r>
      <w:r w:rsidRPr="00E137C4">
        <w:rPr>
          <w:rStyle w:val="Emphasis"/>
          <w:highlight w:val="cyan"/>
        </w:rPr>
        <w:t>Lyme</w:t>
      </w:r>
      <w:r>
        <w:rPr>
          <w:rStyle w:val="Emphasis"/>
        </w:rPr>
        <w:t xml:space="preserve"> disease</w:t>
      </w:r>
      <w:r>
        <w:rPr>
          <w:sz w:val="8"/>
        </w:rPr>
        <w:t xml:space="preserve">, </w:t>
      </w:r>
      <w:r w:rsidRPr="00E137C4">
        <w:rPr>
          <w:rStyle w:val="Emphasis"/>
          <w:highlight w:val="cyan"/>
        </w:rPr>
        <w:t>Legionnaires’</w:t>
      </w:r>
      <w:r>
        <w:rPr>
          <w:sz w:val="8"/>
        </w:rPr>
        <w:t xml:space="preserve"> disease, </w:t>
      </w:r>
      <w:r w:rsidRPr="00E137C4">
        <w:rPr>
          <w:rStyle w:val="StyleUnderline"/>
          <w:highlight w:val="cyan"/>
        </w:rPr>
        <w:t>and</w:t>
      </w:r>
      <w:r w:rsidRPr="00E137C4">
        <w:rPr>
          <w:sz w:val="8"/>
          <w:highlight w:val="cyan"/>
        </w:rPr>
        <w:t xml:space="preserve"> </w:t>
      </w:r>
      <w:r w:rsidRPr="00E137C4">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E137C4">
        <w:rPr>
          <w:rStyle w:val="StyleUnderline"/>
          <w:highlight w:val="cyan"/>
        </w:rPr>
        <w:t xml:space="preserve">pathogens </w:t>
      </w:r>
      <w:r w:rsidRPr="00D12E80">
        <w:rPr>
          <w:rStyle w:val="StyleUnderline"/>
        </w:rPr>
        <w:t xml:space="preserve">may </w:t>
      </w:r>
      <w:r w:rsidRPr="00E137C4">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E137C4">
        <w:rPr>
          <w:rStyle w:val="Emphasis"/>
          <w:highlight w:val="cyan"/>
        </w:rPr>
        <w:t>Old diseases</w:t>
      </w:r>
      <w:r>
        <w:rPr>
          <w:sz w:val="8"/>
        </w:rPr>
        <w:t xml:space="preserve">, </w:t>
      </w:r>
      <w:r>
        <w:rPr>
          <w:rStyle w:val="StyleUnderline"/>
        </w:rPr>
        <w:t xml:space="preserve">like malaria and cholera, have </w:t>
      </w:r>
      <w:r w:rsidRPr="00E137C4">
        <w:rPr>
          <w:rStyle w:val="StyleUnderline"/>
          <w:highlight w:val="cyan"/>
        </w:rPr>
        <w:t xml:space="preserve">made </w:t>
      </w:r>
      <w:r w:rsidRPr="00E137C4">
        <w:rPr>
          <w:rStyle w:val="Emphasis"/>
          <w:highlight w:val="cyan"/>
        </w:rPr>
        <w:t>comebacks</w:t>
      </w:r>
      <w:r>
        <w:rPr>
          <w:sz w:val="8"/>
        </w:rPr>
        <w:t xml:space="preserve">. </w:t>
      </w:r>
      <w:r w:rsidRPr="00E137C4">
        <w:rPr>
          <w:rStyle w:val="Emphasis"/>
          <w:highlight w:val="cyan"/>
        </w:rPr>
        <w:t>Underfunded</w:t>
      </w:r>
      <w:r>
        <w:rPr>
          <w:sz w:val="8"/>
        </w:rPr>
        <w:t xml:space="preserve">, declining </w:t>
      </w:r>
      <w:r w:rsidRPr="00E137C4">
        <w:rPr>
          <w:rStyle w:val="Emphasis"/>
          <w:highlight w:val="cyan"/>
        </w:rPr>
        <w:t>public health</w:t>
      </w:r>
      <w:r>
        <w:rPr>
          <w:sz w:val="8"/>
        </w:rPr>
        <w:t xml:space="preserve"> programs </w:t>
      </w:r>
      <w:r w:rsidRPr="00D12E80">
        <w:rPr>
          <w:rStyle w:val="StyleUnderline"/>
        </w:rPr>
        <w:t>and</w:t>
      </w:r>
      <w:r w:rsidRPr="00D12E80">
        <w:rPr>
          <w:sz w:val="8"/>
        </w:rPr>
        <w:t xml:space="preserve"> </w:t>
      </w:r>
      <w:r w:rsidRPr="00E137C4">
        <w:rPr>
          <w:rStyle w:val="Emphasis"/>
          <w:highlight w:val="cyan"/>
        </w:rPr>
        <w:t>crowded</w:t>
      </w:r>
      <w:r>
        <w:rPr>
          <w:rStyle w:val="Emphasis"/>
        </w:rPr>
        <w:t xml:space="preserve"> poor urban </w:t>
      </w:r>
      <w:r w:rsidRPr="00E137C4">
        <w:rPr>
          <w:rStyle w:val="Emphasis"/>
          <w:highlight w:val="cyan"/>
        </w:rPr>
        <w:t>environments</w:t>
      </w:r>
      <w:r w:rsidRPr="00E137C4">
        <w:rPr>
          <w:sz w:val="8"/>
          <w:highlight w:val="cyan"/>
        </w:rPr>
        <w:t xml:space="preserve"> </w:t>
      </w:r>
      <w:r w:rsidRPr="00E137C4">
        <w:rPr>
          <w:rStyle w:val="StyleUnderline"/>
          <w:highlight w:val="cyan"/>
        </w:rPr>
        <w:t>foster</w:t>
      </w:r>
      <w:r>
        <w:rPr>
          <w:rStyle w:val="StyleUnderline"/>
        </w:rPr>
        <w:t xml:space="preserve"> the </w:t>
      </w:r>
      <w:r w:rsidRPr="00E137C4">
        <w:rPr>
          <w:rStyle w:val="StyleUnderline"/>
          <w:highlight w:val="cyan"/>
        </w:rPr>
        <w:t>transmission</w:t>
      </w:r>
      <w:r>
        <w:rPr>
          <w:rStyle w:val="StyleUnderline"/>
        </w:rPr>
        <w:t xml:space="preserve"> of diseases that spread through social contact between peo- ple, like </w:t>
      </w:r>
      <w:r>
        <w:rPr>
          <w:rStyle w:val="Emphasis"/>
        </w:rPr>
        <w:t>tuberculosis and diphtheria</w:t>
      </w:r>
      <w:r>
        <w:rPr>
          <w:sz w:val="8"/>
        </w:rPr>
        <w:t xml:space="preserve">. </w:t>
      </w:r>
      <w:r w:rsidRPr="00E137C4">
        <w:rPr>
          <w:rStyle w:val="StyleUnderline"/>
          <w:highlight w:val="cyan"/>
        </w:rPr>
        <w:t>Vector-borne infections</w:t>
      </w:r>
      <w:r>
        <w:rPr>
          <w:rStyle w:val="StyleUnderline"/>
        </w:rPr>
        <w:t xml:space="preserve"> have also </w:t>
      </w:r>
      <w:r w:rsidRPr="00E137C4">
        <w:rPr>
          <w:rStyle w:val="StyleUnderline"/>
          <w:highlight w:val="cyan"/>
        </w:rPr>
        <w:t xml:space="preserve">reappeared due to </w:t>
      </w:r>
      <w:r w:rsidRPr="00E137C4">
        <w:rPr>
          <w:rStyle w:val="Emphasis"/>
          <w:highlight w:val="cyan"/>
        </w:rPr>
        <w:t>climate change</w:t>
      </w:r>
      <w:r>
        <w:rPr>
          <w:rStyle w:val="StyleUnderline"/>
        </w:rPr>
        <w:t xml:space="preserve"> and human disruption of ecosystems</w:t>
      </w:r>
      <w:r>
        <w:rPr>
          <w:sz w:val="8"/>
        </w:rPr>
        <w:t xml:space="preserve">. </w:t>
      </w:r>
      <w:r w:rsidRPr="00E137C4">
        <w:rPr>
          <w:rStyle w:val="Emphasis"/>
          <w:highlight w:val="cyan"/>
        </w:rPr>
        <w:t>Arboviruses</w:t>
      </w:r>
      <w:r>
        <w:rPr>
          <w:sz w:val="8"/>
        </w:rPr>
        <w:t xml:space="preserve">, which are viruses spread by mosqui- toes and ticks, </w:t>
      </w:r>
      <w:r>
        <w:rPr>
          <w:rStyle w:val="StyleUnderline"/>
        </w:rPr>
        <w:t xml:space="preserve">are responsible for more than 130 human diseases and the ranges of the vectors </w:t>
      </w:r>
      <w:r w:rsidRPr="00E137C4">
        <w:rPr>
          <w:rStyle w:val="StyleUnderline"/>
          <w:highlight w:val="cyan"/>
        </w:rPr>
        <w:t>are</w:t>
      </w:r>
      <w:r>
        <w:rPr>
          <w:rStyle w:val="StyleUnderline"/>
        </w:rPr>
        <w:t xml:space="preserve"> rapidly </w:t>
      </w:r>
      <w:r w:rsidRPr="00E137C4">
        <w:rPr>
          <w:rStyle w:val="StyleUnderline"/>
          <w:highlight w:val="cyan"/>
        </w:rPr>
        <w:t>expanding</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mented public health infrastructure of the United States are discussed. Page 3 3 [ SECTION I ]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missible new disease to emerge in the 21st century. Though much about the disease remains poorly understood and frankly puzzling, SARS has shown a clear capacity for spread along the routes of internation- al air travel. At present, the outbreaks of greatest concern are concentrated in trans- portation hubs or spreading in densely populated areas. WHO regards every coun- try with an international airport, or border- ing an area having recent local transmis- sion, as at potential risk of an outbreak.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nition of SARS was made after permission was granted, on 2 April, for a WHO team to visit the province. In the meantime, SARS was carried out of Guangdong Province on 21 February by an infected medical doctor who had treated patients in his home town. He brought the virus to the ninth floor of a four-star hotel in Hong Kong. Days later, guests and visi- tors to the hotel’s ninth floor had seeded outbreaks of cases in the hospital systems of Hong Kong, Viet Nam, and Singapore. Simultaneously, the disease began spread- ing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tection.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indi- cated that the new disease was spreading along the routes of international air travel. WHO immediately issued emergency travel recommendations to alert health authori- ties, physicians, and the travelling public to what was now perceived to be a worldwide threat to health. The global alert achieved its purpose. After the recommendations, all countries with imported cases, with the exception of provinces in China, were able, through prompt detection of cases, imme- diate isolation, strict infection control, and vigorous contact tracing, to either prevent Page 4 4 further transmission or keep the number of additional cases very low. During the last week of April, the out- breaks in Hanoi, Hong Kong, Singapore, and Toronto showed some signs of peak- ing.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increas- ingly,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emer- gency department on March 7 with severe respiratory symptoms. He was placed in a general observation area of the emergency department and received nebulized salbu- tamol. During this time, SARS was trans- mitted to two other patients in the emer- gency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hos- pital ward and later discharged home on March 10. The three patients were cared for by the same nurse. Case A was transferred briefly to a medical unit, then to the intensive care unit (ICU) 18 hours after his presentation to the emer- gency department. Three hours later, he was placed in airborne isolation because tuberculosis was included in his differential diagnosis. Contact and droplet precau- tions were implemented on March 10 by ICU staff caring for case A, and the patient remained in isolation until his death, on March 13. Case A’s family visited him in the ICU on March 8, 9, and 10. During this time, some family members were febrile, and two were experiencing respiratory symp-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died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anoth- er family member was admitted to hospi- tal on March 14. All were managed using airborne, droplet, and contact precautions. No further transmission from these cases occurred after admission to hospital. Case B became febrile on March 10, 3 days after exposure to case A in the emergency department and discharge home. Respi- ratory symptoms evolved over the next 5 days. He was brought to the index hospital on March 16 by two Emergency Medical Services paramedics, who did not immedi- ately use contact and droplet precautions. After 9 hours in the emergency depart- ment, where airborne, contact and droplet precautions were used, case B was trans- ferred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ber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16 hospital staff, visitors, and patients trans- mitted the infection to 8 household mem- bers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ferred to another hospital for renal dialysis. He remained in the other hospital until his death, on March 29. Subsequent transmis- sion of SARS occurred within that hospital (Dwosh et al., 2003). Case C’s wife became ill on March 26. At the index hospital, case C transmitted SARS to 1 patient in the emergency department, 3 emergency department staff, 1 housekeeper who worked in the emergency department while case C was there, 1 physician, 2 hos- pital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pres- sure rooms in Toronto was being exhaust- ed. In a 4-hour period on the afternoon of March 23, staff at West Park Hospital, a chronic care facility in the city, recom-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engag- ing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ment required all hospitals to create units to care for SARS patients. By March 25, 2003, Health Canada was reporting 19 cases of SARS in Canada — 18 in Ontario and the single case in Van- couver. But 48 patients with a presumptive diagnosis of SARS had in fact been admitted to hospital by the end of that day. Many more individuals were starting to feel symptoms, and would subsequently be identified as SARS patients. Epidem- ic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facili-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Toron-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dians had died, all in Ontario. [End of excerpt] In mid-May of 2003, after hospitals had discontin- ued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transmis- sion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The SCoV has been isolated in sputum, nasal secretions, serum, feces, and bronchi- al washings (Drosten et al., 2003; Peiris et al., 2003b). Evidence suggests that SCoV is transmitted via contact and/or droplets (Peiris et al., 2003a; Poutanen et al., 2003) and that the use of any mask (surgical or N95) significantly decreases the risk of infection (Seto et al., 2003). However, there are cases that defy explanation based on these modes of transmission suggesting that alternative modes of transmission may also occur (Varia et al., 2003). SCoV remains viable in feces for days and the outbreak at the Amoy Gardens apartments highlights the possibility of an oral-fecal or fecal-droplet mode of transmission (WHO, 2003m,n). A number of cases occurred in HCWs wearing protective equipment following exposure to high risk aerosol- and drop- let-generating procedures such as airway manipulation, administration of aerosolized medications, noninvasive positive pressure ventilation, and bronchoscopy or intuba- tion (Lee et al., 2003; Ofner et al., 2003). When intubation is necessary, measures should be taken to reduce unnecessary exposure to health care workers, includ- ing reducing the number of health care workers present and adequately sedating or paralyzing the patient to reduce cough. Updated interim infection control pre- cautions for patients who have SARS are under development and will be available from CDC at http://www.cdc.gov/ncidod/ sars/index.htm. Currently, epidemiological evidence sug- gests that transmission does not occur prior to the onset of symptoms or after symptom resolution. Despite this, shedding of SCoV in stool has been documented by reverse-transcription polymerase chain reaction (RT-PCR) for up to 64 days fol- lowing the resolution of symptoms (Ren et al., 2003). A small group of patients appear to be highly infectious and have been referred to as superspreaders (CDC, 2003a). Such superspreaders appear to have played an important role early in the epidemic but the reason for their enhanced infectivity remains unclear. Possible explanations for their enhanced infectivity include the lack of early implementation of infection control precautions, higher load of SCoV,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ers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high risk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r w:rsidRPr="00D12E80">
        <w:rPr>
          <w:rStyle w:val="StyleUnderline"/>
        </w:rPr>
        <w:t xml:space="preserve">The pace of </w:t>
      </w:r>
      <w:r w:rsidRPr="00E137C4">
        <w:rPr>
          <w:rStyle w:val="StyleUnderline"/>
          <w:highlight w:val="cyan"/>
        </w:rPr>
        <w:t>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ulation lived in cities about 100 years ago. </w:t>
      </w:r>
      <w:r>
        <w:rPr>
          <w:rStyle w:val="StyleUnderline"/>
        </w:rPr>
        <w:t>Trends towards urbanization are expected to increase</w:t>
      </w:r>
      <w:r>
        <w:rPr>
          <w:sz w:val="8"/>
        </w:rPr>
        <w:t xml:space="preserve"> in all countries from 45% in 1995 to 61% in 2030. </w:t>
      </w:r>
      <w:r w:rsidRPr="00D12E80">
        <w:rPr>
          <w:rStyle w:val="StyleUnderline"/>
        </w:rPr>
        <w:t xml:space="preserve">Urban </w:t>
      </w:r>
      <w:r w:rsidRPr="00E137C4">
        <w:rPr>
          <w:rStyle w:val="StyleUnderline"/>
          <w:highlight w:val="cyan"/>
        </w:rPr>
        <w:t xml:space="preserve">infrastructure has </w:t>
      </w:r>
      <w:r w:rsidRPr="00E137C4">
        <w:rPr>
          <w:rStyle w:val="Emphasis"/>
          <w:highlight w:val="cyan"/>
        </w:rPr>
        <w:t>lagged</w:t>
      </w:r>
      <w:r>
        <w:rPr>
          <w:sz w:val="8"/>
        </w:rPr>
        <w:t xml:space="preserve"> 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water, sanitation, and </w:t>
      </w:r>
      <w:r>
        <w:rPr>
          <w:rStyle w:val="Emphasis"/>
        </w:rPr>
        <w:t>healthcare access</w:t>
      </w:r>
      <w:r>
        <w:rPr>
          <w:sz w:val="8"/>
        </w:rPr>
        <w:t>. The United Nations (UN) pre- dicts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dispropor- tionately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E137C4">
        <w:rPr>
          <w:rStyle w:val="StyleUnderline"/>
          <w:highlight w:val="cyan"/>
        </w:rPr>
        <w:t>destruction of enviro</w:t>
      </w:r>
      <w:r w:rsidRPr="00D12E80">
        <w:rPr>
          <w:rStyle w:val="StyleUnderline"/>
        </w:rPr>
        <w:t>nment</w:t>
      </w:r>
      <w:r w:rsidRPr="00D12E80">
        <w:rPr>
          <w:sz w:val="8"/>
        </w:rPr>
        <w:t xml:space="preserve"> to create</w:t>
      </w:r>
      <w:r>
        <w:rPr>
          <w:sz w:val="8"/>
        </w:rPr>
        <w:t xml:space="preserve"> cities and even in rural areas </w:t>
      </w:r>
      <w:r w:rsidRPr="00E137C4">
        <w:rPr>
          <w:rStyle w:val="StyleUnderline"/>
          <w:highlight w:val="cyan"/>
        </w:rPr>
        <w:t xml:space="preserve">increases </w:t>
      </w:r>
      <w:r w:rsidRPr="00D12E80">
        <w:rPr>
          <w:rStyle w:val="StyleUnderline"/>
        </w:rPr>
        <w:t xml:space="preserve">the </w:t>
      </w:r>
      <w:r w:rsidRPr="00E137C4">
        <w:rPr>
          <w:rStyle w:val="Emphasis"/>
          <w:highlight w:val="cyan"/>
        </w:rPr>
        <w:t xml:space="preserve">contact between humans </w:t>
      </w:r>
      <w:r w:rsidRPr="00D12E80">
        <w:rPr>
          <w:rStyle w:val="Emphasis"/>
        </w:rPr>
        <w:t xml:space="preserve">and </w:t>
      </w:r>
      <w:r w:rsidRPr="00E137C4">
        <w:rPr>
          <w:rStyle w:val="Emphasis"/>
          <w:highlight w:val="cyan"/>
        </w:rPr>
        <w:t>animals</w:t>
      </w:r>
      <w:r w:rsidRPr="00E137C4">
        <w:rPr>
          <w:sz w:val="8"/>
          <w:highlight w:val="cyan"/>
        </w:rPr>
        <w:t xml:space="preserve">. </w:t>
      </w:r>
      <w:r w:rsidRPr="00E137C4">
        <w:rPr>
          <w:rStyle w:val="StyleUnderline"/>
          <w:highlight w:val="cyan"/>
        </w:rPr>
        <w:t>T</w:t>
      </w:r>
      <w:r w:rsidRPr="00D12E80">
        <w:rPr>
          <w:rStyle w:val="StyleUnderline"/>
        </w:rPr>
        <w:t xml:space="preserve">his can </w:t>
      </w:r>
      <w:r w:rsidRPr="00E137C4">
        <w:rPr>
          <w:rStyle w:val="StyleUnderline"/>
          <w:highlight w:val="cyan"/>
        </w:rPr>
        <w:t>accelerate</w:t>
      </w:r>
      <w:r>
        <w:rPr>
          <w:rStyle w:val="StyleUnderline"/>
        </w:rPr>
        <w:t xml:space="preserve"> the introduction of </w:t>
      </w:r>
      <w:r>
        <w:rPr>
          <w:rStyle w:val="Emphasis"/>
        </w:rPr>
        <w:t xml:space="preserve">new </w:t>
      </w:r>
      <w:r w:rsidRPr="00E137C4">
        <w:rPr>
          <w:rStyle w:val="Emphasis"/>
          <w:highlight w:val="cyan"/>
        </w:rPr>
        <w:t>zoonotic diseases</w:t>
      </w:r>
      <w:r>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kets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airplane travel</w:t>
      </w:r>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one place to another, allowing not-yet-symptom- atic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ful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portation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E137C4">
        <w:rPr>
          <w:rStyle w:val="StyleUnderline"/>
          <w:highlight w:val="cyan"/>
        </w:rPr>
        <w:t>globalization contributes to</w:t>
      </w:r>
      <w:r>
        <w:rPr>
          <w:sz w:val="8"/>
        </w:rPr>
        <w:t xml:space="preserve"> other </w:t>
      </w:r>
      <w:r w:rsidRPr="00E137C4">
        <w:rPr>
          <w:rStyle w:val="StyleUnderline"/>
          <w:highlight w:val="cyan"/>
        </w:rPr>
        <w:t>epidemics</w:t>
      </w:r>
      <w:r>
        <w:rPr>
          <w:sz w:val="8"/>
        </w:rPr>
        <w:t xml:space="preserve">. A globalized, integrated public health system is needed to protect all people’s health in our inter- connected, modern world. Page 9 9 [ SECTION II ] ZIKA: AN EMERGING EPIDEMIC IN PROGRESS Note: The info on Zika is current as of the time of writing. As it is an ongoing epidemic, new informa- tion may emerge in the coming months. Zika virus is a positive sense, single-stranded RNA virus in the same family of mosquito-borne arbo-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signifi- cant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ly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tinues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appli-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a situ- ation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maculo- papular rash, joint paint, and conjunctivitis. The case definition of Zika virus disease has evolved during the 2015-16 epidemic from two symptoms with exposure to just one symptom with exposure. Symptoms last a few days to a week; severe illness and death are rare. The incubation period is esti- mated to be between three and twelve days. Up to 80% of people infected with the virus have no symptoms. When diagnostic assays are of limited availability as they have been in the Zika epidemic, establish- ing reliable and consistent case definition is crucial for treatment and prevention of further spread. Fever Conjunctivitis Rash Joint Pain Only 1 out of 5 people develop symptoms Page 10 10 ZIKA: INFORMATION EVOLVES DURING EPIDEMICS The most recent two outbreaks in French Poly- nesia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nent damage or death. The most recent outbreak that began in Brazil in 2015 has been accompanied by “an apparent 20-fold increase in incidence from 2014 to 2015” in microcephaly rates. Microceph- aly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can countries </w:t>
      </w:r>
      <w:r>
        <w:rPr>
          <w:rStyle w:val="StyleUnderline"/>
        </w:rPr>
        <w:t xml:space="preserve">should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E137C4">
        <w:rPr>
          <w:rStyle w:val="StyleUnderline"/>
          <w:highlight w:val="cyan"/>
        </w:rPr>
        <w:t>Climate change</w:t>
      </w:r>
      <w:r>
        <w:rPr>
          <w:rStyle w:val="StyleUnderline"/>
        </w:rPr>
        <w:t xml:space="preserve"> has been </w:t>
      </w:r>
      <w:r w:rsidRPr="00E137C4">
        <w:rPr>
          <w:rStyle w:val="StyleUnderline"/>
          <w:highlight w:val="cyan"/>
        </w:rPr>
        <w:t>influenc</w:t>
      </w:r>
      <w:r>
        <w:rPr>
          <w:rStyle w:val="StyleUnderline"/>
        </w:rPr>
        <w:t xml:space="preserve">ing </w:t>
      </w:r>
      <w:r w:rsidRPr="00E137C4">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DA636C">
        <w:rPr>
          <w:rStyle w:val="StyleUnderline"/>
        </w:rPr>
        <w:t>and can create conditions that help mosquito populations, and</w:t>
      </w:r>
      <w:r>
        <w:rPr>
          <w:rStyle w:val="StyleUnderline"/>
        </w:rPr>
        <w:t xml:space="preserve"> the diseases they can transmit, thrive.”</w:t>
      </w:r>
      <w:r>
        <w:rPr>
          <w:sz w:val="8"/>
        </w:rPr>
        <w:t xml:space="preserve"> Mas- sive flooding in parts of Uruguay, southern Brazil, and Paraguay in recent months has displaced 150,000 people and led to standing water, provid- ing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ing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plac-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low quality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E137C4">
        <w:rPr>
          <w:rStyle w:val="StyleUnderline"/>
          <w:highlight w:val="cyan"/>
        </w:rPr>
        <w:t>We see similar conditions in the</w:t>
      </w:r>
      <w:r>
        <w:rPr>
          <w:rStyle w:val="StyleUnderline"/>
        </w:rPr>
        <w:t xml:space="preserve"> </w:t>
      </w:r>
      <w:r w:rsidRPr="00E137C4">
        <w:rPr>
          <w:rStyle w:val="Emphasis"/>
          <w:highlight w:val="cyan"/>
        </w:rPr>
        <w:t>U</w:t>
      </w:r>
      <w:r>
        <w:rPr>
          <w:rStyle w:val="StyleUnderline"/>
        </w:rPr>
        <w:t xml:space="preserve">nited </w:t>
      </w:r>
      <w:r w:rsidRPr="00E137C4">
        <w:rPr>
          <w:rStyle w:val="Emphasis"/>
          <w:highlight w:val="cyan"/>
        </w:rPr>
        <w:t>S</w:t>
      </w:r>
      <w:r>
        <w:rPr>
          <w:rStyle w:val="StyleUnderline"/>
        </w:rPr>
        <w:t xml:space="preserve">tates </w:t>
      </w:r>
      <w:r w:rsidRPr="00E137C4">
        <w:rPr>
          <w:rStyle w:val="StyleUnderline"/>
          <w:highlight w:val="cyan"/>
        </w:rPr>
        <w:t>in areas where Aedes mosquitoes are common</w:t>
      </w:r>
      <w:r w:rsidRPr="00E137C4">
        <w:rPr>
          <w:sz w:val="8"/>
          <w:highlight w:val="cyan"/>
        </w:rPr>
        <w:t>,</w:t>
      </w:r>
      <w:r>
        <w:rPr>
          <w:sz w:val="8"/>
        </w:rPr>
        <w:t xml:space="preserve"> like Florida and Texas. </w:t>
      </w:r>
      <w:r>
        <w:rPr>
          <w:rStyle w:val="StyleUnderline"/>
        </w:rPr>
        <w:t>These states have large impov- erished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foreclo-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1858054C" w14:textId="334C093B" w:rsidR="000B6083" w:rsidRPr="009368FC" w:rsidRDefault="000B6083" w:rsidP="000B6083">
      <w:pPr>
        <w:pStyle w:val="Heading4"/>
        <w:rPr>
          <w:bCs w:val="0"/>
        </w:rPr>
      </w:pPr>
      <w:r>
        <w:t>1</w:t>
      </w:r>
      <w:r w:rsidR="00AB6F15">
        <w:t>2</w:t>
      </w:r>
      <w:r>
        <w:t xml:space="preserve">] </w:t>
      </w:r>
      <w:r w:rsidRPr="009368FC">
        <w:t>New diseases cause extinction – uniquely probable due to environmental changes.</w:t>
      </w:r>
    </w:p>
    <w:p w14:paraId="03CFFF04" w14:textId="77777777" w:rsidR="000B6083" w:rsidRDefault="000B6083" w:rsidP="000B6083">
      <w:r>
        <w:rPr>
          <w:rStyle w:val="Style13ptBold"/>
        </w:rPr>
        <w:t>Mooney 21</w:t>
      </w:r>
      <w:r>
        <w:t xml:space="preserve"> — (Tom Mooney, Senior Communications &amp; Advocacy Manager for the Coalition for Epidemic Preparedness Innovations, “Preparing for the next “Disease X””, CEPI, 2-1-21, Available Online at </w:t>
      </w:r>
      <w:hyperlink r:id="rId10" w:history="1">
        <w:r>
          <w:rPr>
            <w:rStyle w:val="Hyperlink"/>
            <w:color w:val="000000"/>
            <w:u w:val="single"/>
          </w:rPr>
          <w:t>https://cepi.net/news_cepi/preparing-for-the-next-disease-x/</w:t>
        </w:r>
      </w:hyperlink>
      <w:r>
        <w:t>, accessed 9-10-21, HKR-AM)</w:t>
      </w:r>
    </w:p>
    <w:p w14:paraId="5D76FE17" w14:textId="77777777" w:rsidR="000B6083" w:rsidRDefault="000B6083" w:rsidP="000B6083">
      <w:pPr>
        <w:rPr>
          <w:sz w:val="16"/>
        </w:rPr>
      </w:pPr>
      <w:r>
        <w:rPr>
          <w:rStyle w:val="StyleUnderline"/>
          <w:highlight w:val="cyan"/>
        </w:rPr>
        <w:t>Disease</w:t>
      </w:r>
      <w:r>
        <w:rPr>
          <w:rStyle w:val="StyleUnderline"/>
        </w:rPr>
        <w:t xml:space="preserve"> </w:t>
      </w:r>
      <w:r>
        <w:rPr>
          <w:rStyle w:val="StyleUnderline"/>
          <w:highlight w:val="cyan"/>
        </w:rPr>
        <w:t>X</w:t>
      </w:r>
      <w:r>
        <w:rPr>
          <w:rStyle w:val="StyleUnderline"/>
        </w:rPr>
        <w:t xml:space="preserve"> represents the knowledge that </w:t>
      </w:r>
      <w:r w:rsidRPr="00880800">
        <w:rPr>
          <w:rStyle w:val="StyleUnderline"/>
        </w:rPr>
        <w:t xml:space="preserve">a </w:t>
      </w:r>
      <w:r>
        <w:rPr>
          <w:rStyle w:val="StyleUnderline"/>
          <w:highlight w:val="cyan"/>
        </w:rPr>
        <w:t>serious international pandemic</w:t>
      </w:r>
      <w:r>
        <w:rPr>
          <w:rStyle w:val="StyleUnderline"/>
        </w:rPr>
        <w:t xml:space="preserve"> could be </w:t>
      </w:r>
      <w:r>
        <w:rPr>
          <w:rStyle w:val="StyleUnderline"/>
          <w:highlight w:val="cyan"/>
        </w:rPr>
        <w:t>caused by</w:t>
      </w:r>
      <w:r>
        <w:rPr>
          <w:rStyle w:val="StyleUnderline"/>
        </w:rPr>
        <w:t xml:space="preserve"> a pathogen currently </w:t>
      </w:r>
      <w:r>
        <w:rPr>
          <w:rStyle w:val="StyleUnderline"/>
          <w:highlight w:val="cyan"/>
        </w:rPr>
        <w:t>unknown</w:t>
      </w:r>
      <w:r>
        <w:rPr>
          <w:rStyle w:val="StyleUnderline"/>
        </w:rPr>
        <w:t xml:space="preserve"> to cause human </w:t>
      </w:r>
      <w:r>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w:t>
      </w:r>
    </w:p>
    <w:p w14:paraId="38FE96B1" w14:textId="77777777" w:rsidR="000B6083" w:rsidRDefault="000B6083" w:rsidP="000B6083">
      <w:pPr>
        <w:rPr>
          <w:rStyle w:val="StyleUnderline"/>
          <w:b/>
          <w:bCs/>
        </w:rPr>
      </w:pPr>
      <w:r>
        <w:rPr>
          <w:sz w:val="16"/>
        </w:rPr>
        <w:t xml:space="preserve">While the world battles to control COVID-19, </w:t>
      </w:r>
      <w:r>
        <w:rPr>
          <w:rStyle w:val="StyleUnderline"/>
        </w:rPr>
        <w:t xml:space="preserve">we know that </w:t>
      </w:r>
      <w:r>
        <w:rPr>
          <w:rStyle w:val="StyleUnderline"/>
          <w:highlight w:val="cyan"/>
        </w:rPr>
        <w:t xml:space="preserve">future outbreaks of Disease X are </w:t>
      </w:r>
      <w:r>
        <w:rPr>
          <w:rStyle w:val="StyleUnderline"/>
          <w:bCs/>
          <w:highlight w:val="cyan"/>
        </w:rPr>
        <w:t>inevitable</w:t>
      </w:r>
      <w:r>
        <w:rPr>
          <w:rStyle w:val="StyleUnderline"/>
        </w:rPr>
        <w:t>.</w:t>
      </w:r>
      <w:r>
        <w:rPr>
          <w:sz w:val="16"/>
        </w:rPr>
        <w:t xml:space="preserve"> </w:t>
      </w:r>
      <w:r>
        <w:rPr>
          <w:rStyle w:val="StyleUnderline"/>
          <w:highlight w:val="cyan"/>
        </w:rPr>
        <w:t>Our interconnected world</w:t>
      </w:r>
      <w:r>
        <w:rPr>
          <w:rStyle w:val="StyleUnderline"/>
        </w:rPr>
        <w:t xml:space="preserve"> </w:t>
      </w:r>
      <w:r>
        <w:rPr>
          <w:rStyle w:val="StyleUnderline"/>
          <w:highlight w:val="cyan"/>
        </w:rPr>
        <w:t>has made</w:t>
      </w:r>
      <w:r>
        <w:rPr>
          <w:rStyle w:val="StyleUnderline"/>
        </w:rPr>
        <w:t xml:space="preserve"> us more </w:t>
      </w:r>
      <w:r>
        <w:rPr>
          <w:rStyle w:val="StyleUnderline"/>
          <w:highlight w:val="cyan"/>
        </w:rPr>
        <w:t>vulnerable</w:t>
      </w:r>
      <w:r>
        <w:rPr>
          <w:rStyle w:val="StyleUnderline"/>
        </w:rPr>
        <w:t xml:space="preserve"> than ever to the rapid spread of new emerging infectious diseases. </w:t>
      </w:r>
      <w:r w:rsidRPr="00CF563F">
        <w:rPr>
          <w:rStyle w:val="StyleUnderline"/>
        </w:rPr>
        <w:t>Rapid urbanisation, deforestation, intensive agriculture, livestock rearing practices, climate change and globalisation are increasing opportunities for animal-to-human contacts and for human-to-human transmission</w:t>
      </w:r>
      <w:r w:rsidRPr="00880800">
        <w:rPr>
          <w:rStyle w:val="StyleUnderline"/>
        </w:rPr>
        <w:t xml:space="preserve"> of disease on a g</w:t>
      </w:r>
      <w:r>
        <w:rPr>
          <w:rStyle w:val="StyleUnderline"/>
        </w:rPr>
        <w:t>lobal scale</w:t>
      </w:r>
      <w:r>
        <w:rPr>
          <w:rStyle w:val="StyleUnderline"/>
          <w:highlight w:val="cyan"/>
        </w:rPr>
        <w:t xml:space="preserve">. </w:t>
      </w:r>
      <w:r w:rsidRPr="00880800">
        <w:rPr>
          <w:rStyle w:val="StyleUnderline"/>
          <w:bCs/>
        </w:rPr>
        <w:t xml:space="preserve">The </w:t>
      </w:r>
      <w:r>
        <w:rPr>
          <w:rStyle w:val="StyleUnderline"/>
          <w:bCs/>
          <w:highlight w:val="cyan"/>
        </w:rPr>
        <w:t xml:space="preserve">threat of Disease X infecting </w:t>
      </w:r>
      <w:r w:rsidRPr="00880800">
        <w:rPr>
          <w:rStyle w:val="StyleUnderline"/>
          <w:bCs/>
        </w:rPr>
        <w:t xml:space="preserve">the </w:t>
      </w:r>
      <w:r>
        <w:rPr>
          <w:rStyle w:val="StyleUnderline"/>
          <w:bCs/>
          <w:highlight w:val="cyan"/>
        </w:rPr>
        <w:t xml:space="preserve">human population, </w:t>
      </w:r>
      <w:r w:rsidRPr="00880800">
        <w:rPr>
          <w:rStyle w:val="StyleUnderline"/>
          <w:bCs/>
        </w:rPr>
        <w:t xml:space="preserve">and </w:t>
      </w:r>
      <w:r>
        <w:rPr>
          <w:rStyle w:val="StyleUnderline"/>
          <w:bCs/>
          <w:highlight w:val="cyan"/>
        </w:rPr>
        <w:t>spreading quickly</w:t>
      </w:r>
      <w:r>
        <w:rPr>
          <w:rStyle w:val="StyleUnderline"/>
          <w:bCs/>
        </w:rPr>
        <w:t xml:space="preserve"> around the world</w:t>
      </w:r>
      <w:r>
        <w:rPr>
          <w:rStyle w:val="StyleUnderline"/>
          <w:bCs/>
          <w:highlight w:val="cyan"/>
        </w:rPr>
        <w:t>,</w:t>
      </w:r>
      <w:r w:rsidRPr="00880800">
        <w:rPr>
          <w:rStyle w:val="StyleUnderline"/>
          <w:bCs/>
        </w:rPr>
        <w:t xml:space="preserve"> is </w:t>
      </w:r>
      <w:r>
        <w:rPr>
          <w:rStyle w:val="StyleUnderline"/>
          <w:bCs/>
          <w:highlight w:val="cyan"/>
        </w:rPr>
        <w:t>greater than ever before.</w:t>
      </w:r>
    </w:p>
    <w:p w14:paraId="19E7D214" w14:textId="77777777" w:rsidR="000B6083" w:rsidRDefault="000B6083" w:rsidP="000B6083">
      <w:pPr>
        <w:rPr>
          <w:sz w:val="16"/>
        </w:rPr>
      </w:pPr>
      <w:r>
        <w:rPr>
          <w:sz w:val="16"/>
        </w:rPr>
        <w:t>COVID-19: CEPI’s first Disease X</w:t>
      </w:r>
    </w:p>
    <w:p w14:paraId="6D731192" w14:textId="77777777" w:rsidR="000B6083" w:rsidRDefault="000B6083" w:rsidP="000B6083">
      <w:pPr>
        <w:rPr>
          <w:sz w:val="16"/>
        </w:rPr>
      </w:pPr>
      <w:r>
        <w:rPr>
          <w:rStyle w:val="StyleUnderline"/>
        </w:rPr>
        <w:t xml:space="preserve">When CEPI was established in 2017 we classed Disease X as </w:t>
      </w:r>
      <w:r>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7275F2BD" w14:textId="77777777" w:rsidR="000B6083" w:rsidRDefault="000B6083" w:rsidP="000B6083">
      <w:pPr>
        <w:rPr>
          <w:sz w:val="16"/>
        </w:rPr>
      </w:pPr>
      <w:r>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31EE41A9" w14:textId="77777777" w:rsidR="000B6083" w:rsidRDefault="000B6083" w:rsidP="000B6083">
      <w:pPr>
        <w:rPr>
          <w:sz w:val="16"/>
        </w:rPr>
      </w:pPr>
      <w:r>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1C59B3C2" w14:textId="77777777" w:rsidR="000B6083" w:rsidRDefault="000B6083" w:rsidP="000B6083">
      <w:pPr>
        <w:rPr>
          <w:sz w:val="16"/>
        </w:rPr>
      </w:pPr>
      <w:r>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3851D844" w14:textId="77777777" w:rsidR="000B6083" w:rsidRDefault="000B6083" w:rsidP="000B6083">
      <w:pPr>
        <w:rPr>
          <w:sz w:val="16"/>
        </w:rPr>
      </w:pPr>
      <w:r>
        <w:rPr>
          <w:sz w:val="16"/>
        </w:rPr>
        <w:t>So, could we move even faster next time?</w:t>
      </w:r>
    </w:p>
    <w:p w14:paraId="36E28AC9" w14:textId="77777777" w:rsidR="000B6083" w:rsidRDefault="000B6083" w:rsidP="000B6083">
      <w:pPr>
        <w:rPr>
          <w:sz w:val="16"/>
        </w:rPr>
      </w:pPr>
      <w:r>
        <w:rPr>
          <w:sz w:val="16"/>
        </w:rPr>
        <w:t>What next for Disease X?</w:t>
      </w:r>
    </w:p>
    <w:p w14:paraId="2BF311F2" w14:textId="77777777" w:rsidR="000B6083" w:rsidRDefault="000B6083" w:rsidP="000B6083">
      <w:pPr>
        <w:rPr>
          <w:rStyle w:val="StyleUnderline"/>
        </w:rPr>
      </w:pPr>
      <w:r>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27042AFC" w14:textId="77777777" w:rsidR="000B6083" w:rsidRDefault="000B6083" w:rsidP="000B6083">
      <w:pPr>
        <w:rPr>
          <w:sz w:val="16"/>
        </w:rPr>
      </w:pPr>
      <w:r>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65F1D69E" w14:textId="77777777" w:rsidR="000B6083" w:rsidRDefault="000B6083" w:rsidP="000B6083">
      <w:pPr>
        <w:rPr>
          <w:rStyle w:val="StyleUnderline"/>
        </w:rPr>
      </w:pPr>
      <w:r>
        <w:rPr>
          <w:rStyle w:val="StyleUnderline"/>
        </w:rPr>
        <w:t xml:space="preserve">25 viral families are known to infect humans, and </w:t>
      </w:r>
      <w:r>
        <w:rPr>
          <w:rStyle w:val="StyleUnderline"/>
          <w:highlight w:val="cyan"/>
        </w:rPr>
        <w:t>over 1.6 million yet-to-be-discovered viral species</w:t>
      </w:r>
      <w:r>
        <w:rPr>
          <w:rStyle w:val="StyleUnderline"/>
        </w:rPr>
        <w:t xml:space="preserve"> from these viral families are estimated to </w:t>
      </w:r>
      <w:r>
        <w:rPr>
          <w:rStyle w:val="StyleUnderline"/>
          <w:highlight w:val="cyan"/>
        </w:rPr>
        <w:t>exist</w:t>
      </w:r>
      <w:r>
        <w:rPr>
          <w:rStyle w:val="StyleUnderline"/>
        </w:rPr>
        <w:t xml:space="preserve"> in mammal and bird hosts—the most important reservoirs for viral zoonoses.</w:t>
      </w:r>
    </w:p>
    <w:p w14:paraId="09C359C5" w14:textId="77777777" w:rsidR="000B6083" w:rsidRDefault="000B6083" w:rsidP="000B6083">
      <w:pPr>
        <w:rPr>
          <w:sz w:val="16"/>
        </w:rPr>
      </w:pPr>
      <w:r>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2657A366" w14:textId="77777777" w:rsidR="000B6083" w:rsidRDefault="000B6083" w:rsidP="000B6083">
      <w:pPr>
        <w:rPr>
          <w:sz w:val="16"/>
        </w:rPr>
      </w:pPr>
      <w:r>
        <w:rPr>
          <w:sz w:val="16"/>
        </w:rPr>
        <w:t xml:space="preserve">We also know that beta coronaviruses that cause SARS and MERS are associated with case fatality rates of 10-35% (25-88 times worse than COVID-19) and that coronaviruses circulate widely in animal reservoirs. </w:t>
      </w:r>
      <w:r>
        <w:rPr>
          <w:rStyle w:val="StyleUnderline"/>
        </w:rPr>
        <w:t>The emergence of a coronavirus variant combining the transmissibility of COVID-19 with the lethality of SARS or MERS would be utterly devastating. We must minimise this threat as a matter of urgency</w:t>
      </w:r>
      <w:r>
        <w:rPr>
          <w:sz w:val="16"/>
        </w:rPr>
        <w:t>. One way to do this in the long-term would be to develop a vaccine that provides broad protection against coronaviruses in general.</w:t>
      </w:r>
    </w:p>
    <w:p w14:paraId="0B2448D0" w14:textId="77777777" w:rsidR="000B6083" w:rsidRDefault="000B6083" w:rsidP="000B6083">
      <w:pPr>
        <w:rPr>
          <w:sz w:val="16"/>
        </w:rPr>
      </w:pPr>
      <w:r>
        <w:rPr>
          <w:sz w:val="16"/>
        </w:rPr>
        <w:t xml:space="preserve">If we can produce vaccines against Disease X in a matter of months instead of a year or more, we could revolutionise the world’s ability to respond to epidemic and pandemic diseases. </w:t>
      </w:r>
      <w:r>
        <w:rPr>
          <w:rStyle w:val="StyleUnderline"/>
          <w:bCs/>
        </w:rPr>
        <w:t xml:space="preserve">Disease X and other emerging infectious </w:t>
      </w:r>
      <w:r>
        <w:rPr>
          <w:rStyle w:val="StyleUnderline"/>
          <w:bCs/>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14:paraId="0A0A155A" w14:textId="00BD0297" w:rsidR="000B6083" w:rsidRPr="004053AD" w:rsidRDefault="000B6083" w:rsidP="000B6083">
      <w:pPr>
        <w:pStyle w:val="Heading4"/>
      </w:pPr>
      <w:r>
        <w:t>1</w:t>
      </w:r>
      <w:r w:rsidR="003026DF">
        <w:t>3</w:t>
      </w:r>
      <w:r>
        <w:t xml:space="preserve">] Pandemics increase the risk of regional and dyadic conflict—best case studies from COVID prove. Independently, negative examples are cherrypicked and solely analyze the beginnings of pandemics, continued transmission lays the </w:t>
      </w:r>
      <w:r>
        <w:rPr>
          <w:u w:val="single"/>
        </w:rPr>
        <w:t>groundwork</w:t>
      </w:r>
      <w:r>
        <w:t xml:space="preserve"> for eventual instability and conflict</w:t>
      </w:r>
    </w:p>
    <w:p w14:paraId="3FE1E39B" w14:textId="77777777" w:rsidR="000B6083" w:rsidRDefault="000B6083" w:rsidP="000B6083">
      <w:r w:rsidRPr="004053AD">
        <w:rPr>
          <w:rStyle w:val="Style13ptBold"/>
        </w:rPr>
        <w:t>Ide 12/14</w:t>
      </w:r>
      <w:r w:rsidRPr="00A02A27">
        <w:t xml:space="preserve"> — (Tobias</w:t>
      </w:r>
      <w:r>
        <w:t xml:space="preserve"> Ide, Tobias Ide’s research </w:t>
      </w:r>
      <w:r w:rsidRPr="004053AD">
        <w:t>broadly focuses on the intersections of environmental change and environmental politics with peace, conflict, and security. In my current research, I assess the impact of disasters on conflict dynamics, the security implications of climate change, and environmental peacebuilding processes. Further academic interests of me include climate politics, peace and conflict studies, international politics, and the critical geopolitics of education. I employ various quantitative and qualitative research methods, including qualitative comparative analysis (QCA) and field research. My teaching is guided by three principles: (1) introduce the core theoretical foundations of a field, (2) explore their usefulness in the context of real word developments and practical examples, and (3) utilise interactive methods to increase learning success. I hold an MA in Political Science (Leipzig, 2012), a PhD in Earth Sciences (Hamburg, 2015) and an advanced PhD (Habilitation) in Political Science (Braunschweig, 2019). Previously, I worked at the Georg Eckert Institute and the University of Melbourne, and held visiting positions at the Hebrew University of Jerusalem and the American University in Washington DC. My research has attracted funding by various external bodies (see Awards and grants). I published in leading disciplinary and interdisciplinary journals, including Global Environmental Change, International Affairs, International Studies Review, Journal of Peace Research, Nature Climate Change, and World Development (see Publications). Furthermore, I am a director of the Environmental Peacebuilding Association (EnPAx) and have consulted several decision makers (see Professional and community service).</w:t>
      </w:r>
      <w:r w:rsidRPr="00A02A27">
        <w:t>, “COVID-19 and armed conflict“,Available Online at https://www.sciencedirect.com/science/article/abs/pii/S0305750X20304836?via%3Dihub, accessed 10-6-2021, HKR-AR)</w:t>
      </w:r>
    </w:p>
    <w:p w14:paraId="57E576D7" w14:textId="77777777" w:rsidR="000B6083" w:rsidRPr="00BC1F4B" w:rsidRDefault="000B6083" w:rsidP="000B6083">
      <w:pPr>
        <w:rPr>
          <w:sz w:val="16"/>
        </w:rPr>
      </w:pPr>
      <w:r w:rsidRPr="004053AD">
        <w:rPr>
          <w:u w:val="single"/>
        </w:rPr>
        <w:t xml:space="preserve">The </w:t>
      </w:r>
      <w:r w:rsidRPr="00F11F72">
        <w:rPr>
          <w:u w:val="single"/>
        </w:rPr>
        <w:t>growing</w:t>
      </w:r>
      <w:r w:rsidRPr="004053AD">
        <w:rPr>
          <w:u w:val="single"/>
        </w:rPr>
        <w:t xml:space="preserve"> number of </w:t>
      </w:r>
      <w:r w:rsidRPr="004053AD">
        <w:rPr>
          <w:highlight w:val="cyan"/>
          <w:u w:val="single"/>
        </w:rPr>
        <w:t>armed conflict</w:t>
      </w:r>
      <w:r w:rsidRPr="004053AD">
        <w:rPr>
          <w:u w:val="single"/>
        </w:rPr>
        <w:t xml:space="preserve"> events </w:t>
      </w:r>
      <w:r w:rsidRPr="004053AD">
        <w:rPr>
          <w:highlight w:val="cyan"/>
          <w:u w:val="single"/>
        </w:rPr>
        <w:t>in India</w:t>
      </w:r>
      <w:r w:rsidRPr="004053AD">
        <w:rPr>
          <w:u w:val="single"/>
        </w:rPr>
        <w:t xml:space="preserve"> was not related to the Maoist insurgency.</w:t>
      </w:r>
      <w:r w:rsidRPr="00BC1F4B">
        <w:rPr>
          <w:sz w:val="16"/>
        </w:rPr>
        <w:t xml:space="preserve"> The presence of state security forces on the ground has been reduced due to fears of infectionand the Maoists’ supply lines were negatively affected by a comprehensive lockdown. </w:t>
      </w:r>
      <w:r w:rsidRPr="00BC1F4B">
        <w:rPr>
          <w:u w:val="single"/>
        </w:rPr>
        <w:t xml:space="preserve">There are concerns, however, that the </w:t>
      </w:r>
      <w:r w:rsidRPr="00BC1F4B">
        <w:rPr>
          <w:highlight w:val="cyan"/>
          <w:u w:val="single"/>
        </w:rPr>
        <w:t>rebels use</w:t>
      </w:r>
      <w:r w:rsidRPr="00BC1F4B">
        <w:rPr>
          <w:u w:val="single"/>
        </w:rPr>
        <w:t xml:space="preserve"> the </w:t>
      </w:r>
      <w:r w:rsidRPr="00BC1F4B">
        <w:rPr>
          <w:highlight w:val="cyan"/>
          <w:u w:val="single"/>
        </w:rPr>
        <w:t>lack of state presence</w:t>
      </w:r>
      <w:r w:rsidRPr="00BC1F4B">
        <w:rPr>
          <w:u w:val="single"/>
        </w:rPr>
        <w:t xml:space="preserve"> and </w:t>
      </w:r>
      <w:r w:rsidRPr="00BC1F4B">
        <w:rPr>
          <w:highlight w:val="cyan"/>
          <w:u w:val="single"/>
        </w:rPr>
        <w:t>economic deprivation</w:t>
      </w:r>
      <w:r w:rsidRPr="00BC1F4B">
        <w:rPr>
          <w:u w:val="single"/>
        </w:rPr>
        <w:t xml:space="preserve"> </w:t>
      </w:r>
      <w:r w:rsidRPr="00BC1F4B">
        <w:rPr>
          <w:highlight w:val="cyan"/>
          <w:u w:val="single"/>
        </w:rPr>
        <w:t>caused by</w:t>
      </w:r>
      <w:r>
        <w:rPr>
          <w:u w:val="single"/>
        </w:rPr>
        <w:t xml:space="preserve"> </w:t>
      </w:r>
      <w:r w:rsidRPr="00BC1F4B">
        <w:rPr>
          <w:u w:val="single"/>
        </w:rPr>
        <w:t xml:space="preserve">a heavy </w:t>
      </w:r>
      <w:r w:rsidRPr="00BC1F4B">
        <w:rPr>
          <w:highlight w:val="cyan"/>
          <w:u w:val="single"/>
        </w:rPr>
        <w:t xml:space="preserve">lockdown to </w:t>
      </w:r>
      <w:r w:rsidRPr="00BC1F4B">
        <w:rPr>
          <w:b/>
          <w:bCs/>
          <w:highlight w:val="cyan"/>
          <w:u w:val="single"/>
        </w:rPr>
        <w:t>recruit</w:t>
      </w:r>
      <w:r w:rsidRPr="00BC1F4B">
        <w:rPr>
          <w:u w:val="single"/>
        </w:rPr>
        <w:t xml:space="preserve"> for future offensives</w:t>
      </w:r>
      <w:r w:rsidRPr="00BC1F4B">
        <w:rPr>
          <w:sz w:val="16"/>
        </w:rPr>
        <w:t xml:space="preserve"> (Bhardwaj, 2020;Kujur, 2020). </w:t>
      </w:r>
      <w:r w:rsidRPr="00BC1F4B">
        <w:rPr>
          <w:u w:val="single"/>
        </w:rPr>
        <w:t xml:space="preserve">Armed </w:t>
      </w:r>
      <w:r w:rsidRPr="00BC1F4B">
        <w:rPr>
          <w:highlight w:val="cyan"/>
          <w:u w:val="single"/>
        </w:rPr>
        <w:t>confrontations in</w:t>
      </w:r>
      <w:r w:rsidRPr="00BC1F4B">
        <w:rPr>
          <w:u w:val="single"/>
        </w:rPr>
        <w:t xml:space="preserve"> the </w:t>
      </w:r>
      <w:r w:rsidRPr="00BC1F4B">
        <w:rPr>
          <w:highlight w:val="cyan"/>
          <w:u w:val="single"/>
        </w:rPr>
        <w:t>Kashmir</w:t>
      </w:r>
      <w:r w:rsidRPr="00BC1F4B">
        <w:rPr>
          <w:u w:val="single"/>
        </w:rPr>
        <w:t xml:space="preserve"> region contested between India and Pakistan, by contrast, </w:t>
      </w:r>
      <w:r w:rsidRPr="00BC1F4B">
        <w:rPr>
          <w:b/>
          <w:bCs/>
          <w:sz w:val="26"/>
          <w:szCs w:val="26"/>
          <w:highlight w:val="cyan"/>
          <w:u w:val="single"/>
        </w:rPr>
        <w:t>increased significantly</w:t>
      </w:r>
      <w:r w:rsidRPr="00BC1F4B">
        <w:rPr>
          <w:sz w:val="16"/>
        </w:rPr>
        <w:t xml:space="preserve">. Clashes between both countries’ militaries were a result of longer-standing tensions and thus unrelated to the pandemic(Staniland, 2020). There is however </w:t>
      </w:r>
      <w:r w:rsidRPr="00BC1F4B">
        <w:rPr>
          <w:u w:val="single"/>
        </w:rPr>
        <w:t xml:space="preserve">evidence that Pakistan’s </w:t>
      </w:r>
      <w:r w:rsidRPr="00BC1F4B">
        <w:rPr>
          <w:highlight w:val="cyan"/>
          <w:u w:val="single"/>
        </w:rPr>
        <w:t>support for pro-Pakistani insurgents</w:t>
      </w:r>
      <w:r w:rsidRPr="00BC1F4B">
        <w:rPr>
          <w:u w:val="single"/>
        </w:rPr>
        <w:t xml:space="preserve"> increased to put </w:t>
      </w:r>
      <w:r w:rsidRPr="00BC1F4B">
        <w:rPr>
          <w:highlight w:val="cyan"/>
          <w:u w:val="single"/>
        </w:rPr>
        <w:t xml:space="preserve">additional pressure </w:t>
      </w:r>
      <w:r w:rsidRPr="00DA636C">
        <w:rPr>
          <w:u w:val="single"/>
        </w:rPr>
        <w:t>on India</w:t>
      </w:r>
      <w:r w:rsidRPr="00BC1F4B">
        <w:rPr>
          <w:u w:val="single"/>
        </w:rPr>
        <w:t xml:space="preserve"> </w:t>
      </w:r>
      <w:r w:rsidRPr="00BC1F4B">
        <w:rPr>
          <w:highlight w:val="cyan"/>
          <w:u w:val="single"/>
        </w:rPr>
        <w:t>during</w:t>
      </w:r>
      <w:r w:rsidRPr="00BC1F4B">
        <w:rPr>
          <w:u w:val="single"/>
        </w:rPr>
        <w:t xml:space="preserve"> the </w:t>
      </w:r>
      <w:r w:rsidRPr="00BC1F4B">
        <w:rPr>
          <w:highlight w:val="cyan"/>
          <w:u w:val="single"/>
        </w:rPr>
        <w:t>COVID</w:t>
      </w:r>
      <w:r w:rsidRPr="00BC1F4B">
        <w:rPr>
          <w:u w:val="single"/>
        </w:rPr>
        <w:t>-19 crisis</w:t>
      </w:r>
      <w:r w:rsidRPr="00BC1F4B">
        <w:rPr>
          <w:sz w:val="16"/>
        </w:rPr>
        <w:t xml:space="preserve">. </w:t>
      </w:r>
      <w:r w:rsidRPr="00BC1F4B">
        <w:rPr>
          <w:u w:val="single"/>
        </w:rPr>
        <w:t>At the same time, the India</w:t>
      </w:r>
      <w:r w:rsidRPr="005A2545">
        <w:rPr>
          <w:u w:val="single"/>
        </w:rPr>
        <w:t>n army capitalised on the comprehensive restrictions and the occupation of public attention with the pandemic to launch a heavy crackdown campaign against (presumed) insurgents</w:t>
      </w:r>
      <w:r w:rsidRPr="00BC1F4B">
        <w:rPr>
          <w:u w:val="single"/>
        </w:rPr>
        <w:t xml:space="preserve"> in Kashmir (Basu &amp; Philip, 2020; Islam &amp; Uzair, 2020). Communal tensions in India also rose because of disputes related to permits for and infections linked to Hindu and Muslim religious gatherings during the pandemic</w:t>
      </w:r>
      <w:r w:rsidRPr="00BC1F4B">
        <w:rPr>
          <w:sz w:val="16"/>
        </w:rPr>
        <w:t>. So far, these tensions rarely translated into larger violent confrontations (Kapur, 2020).</w:t>
      </w:r>
    </w:p>
    <w:p w14:paraId="190D0587" w14:textId="77777777" w:rsidR="000B6083" w:rsidRPr="00BC1F4B" w:rsidRDefault="000B6083" w:rsidP="000B6083">
      <w:pPr>
        <w:rPr>
          <w:u w:val="single"/>
        </w:rPr>
      </w:pPr>
      <w:r w:rsidRPr="00BC1F4B">
        <w:rPr>
          <w:u w:val="single"/>
        </w:rPr>
        <w:t xml:space="preserve">In </w:t>
      </w:r>
      <w:r w:rsidRPr="00BC1F4B">
        <w:rPr>
          <w:highlight w:val="cyan"/>
          <w:u w:val="single"/>
        </w:rPr>
        <w:t>Iraq</w:t>
      </w:r>
      <w:r w:rsidRPr="00BC1F4B">
        <w:rPr>
          <w:u w:val="single"/>
        </w:rPr>
        <w:t xml:space="preserve">, the capabilities of the </w:t>
      </w:r>
      <w:r w:rsidRPr="00BC1F4B">
        <w:rPr>
          <w:highlight w:val="cyan"/>
          <w:u w:val="single"/>
        </w:rPr>
        <w:t>government</w:t>
      </w:r>
      <w:r w:rsidRPr="00BC1F4B">
        <w:rPr>
          <w:u w:val="single"/>
        </w:rPr>
        <w:t xml:space="preserve"> have been </w:t>
      </w:r>
      <w:r w:rsidRPr="00D33C8E">
        <w:rPr>
          <w:u w:val="single"/>
        </w:rPr>
        <w:t xml:space="preserve">severely </w:t>
      </w:r>
      <w:r w:rsidRPr="00BC1F4B">
        <w:rPr>
          <w:highlight w:val="cyan"/>
          <w:u w:val="single"/>
        </w:rPr>
        <w:t>strained</w:t>
      </w:r>
      <w:r w:rsidRPr="00BC1F4B">
        <w:rPr>
          <w:u w:val="single"/>
        </w:rPr>
        <w:t xml:space="preserve"> by the crisis, among others because </w:t>
      </w:r>
      <w:r w:rsidRPr="00BC1F4B">
        <w:rPr>
          <w:highlight w:val="cyan"/>
          <w:u w:val="single"/>
        </w:rPr>
        <w:t>oil prices</w:t>
      </w:r>
      <w:r w:rsidRPr="00BC1F4B">
        <w:rPr>
          <w:u w:val="single"/>
        </w:rPr>
        <w:t xml:space="preserve"> </w:t>
      </w:r>
      <w:r w:rsidRPr="00BC1F4B">
        <w:rPr>
          <w:highlight w:val="cyan"/>
          <w:u w:val="single"/>
        </w:rPr>
        <w:t>collapsed</w:t>
      </w:r>
      <w:r>
        <w:rPr>
          <w:u w:val="single"/>
        </w:rPr>
        <w:t xml:space="preserve"> </w:t>
      </w:r>
      <w:r w:rsidRPr="00BC1F4B">
        <w:rPr>
          <w:u w:val="single"/>
        </w:rPr>
        <w:t xml:space="preserve">and </w:t>
      </w:r>
      <w:r w:rsidRPr="00BC1F4B">
        <w:rPr>
          <w:highlight w:val="cyan"/>
          <w:u w:val="single"/>
        </w:rPr>
        <w:t>military forces</w:t>
      </w:r>
      <w:r w:rsidRPr="00BC1F4B">
        <w:rPr>
          <w:u w:val="single"/>
        </w:rPr>
        <w:t xml:space="preserve"> were </w:t>
      </w:r>
      <w:r w:rsidRPr="00BC1F4B">
        <w:rPr>
          <w:highlight w:val="cyan"/>
          <w:u w:val="single"/>
        </w:rPr>
        <w:t>preoccupied with COVID</w:t>
      </w:r>
      <w:r w:rsidRPr="00BC1F4B">
        <w:rPr>
          <w:u w:val="single"/>
        </w:rPr>
        <w:t xml:space="preserve">-19 </w:t>
      </w:r>
      <w:r w:rsidRPr="00BC1F4B">
        <w:rPr>
          <w:highlight w:val="cyan"/>
          <w:u w:val="single"/>
        </w:rPr>
        <w:t>responses</w:t>
      </w:r>
      <w:r w:rsidRPr="00BC1F4B">
        <w:rPr>
          <w:u w:val="single"/>
        </w:rPr>
        <w:t xml:space="preserve">(e.g., enforcing </w:t>
      </w:r>
      <w:r w:rsidRPr="00BC1F4B">
        <w:rPr>
          <w:highlight w:val="cyan"/>
          <w:u w:val="single"/>
        </w:rPr>
        <w:t>curfews</w:t>
      </w:r>
      <w:r w:rsidRPr="00BC1F4B">
        <w:rPr>
          <w:u w:val="single"/>
        </w:rPr>
        <w:t>). Due to the pandemic, the international</w:t>
      </w:r>
      <w:r>
        <w:rPr>
          <w:u w:val="single"/>
        </w:rPr>
        <w:t xml:space="preserve"> </w:t>
      </w:r>
      <w:r w:rsidRPr="00BC1F4B">
        <w:rPr>
          <w:u w:val="single"/>
        </w:rPr>
        <w:t xml:space="preserve">coalition supporting the government has also </w:t>
      </w:r>
      <w:r w:rsidRPr="00BC1F4B">
        <w:rPr>
          <w:highlight w:val="cyan"/>
          <w:u w:val="single"/>
        </w:rPr>
        <w:t>stopped training</w:t>
      </w:r>
      <w:r>
        <w:rPr>
          <w:u w:val="single"/>
        </w:rPr>
        <w:t xml:space="preserve"> </w:t>
      </w:r>
      <w:r w:rsidRPr="00BC1F4B">
        <w:rPr>
          <w:u w:val="single"/>
        </w:rPr>
        <w:t xml:space="preserve">activities and some </w:t>
      </w:r>
      <w:r w:rsidRPr="00BC1F4B">
        <w:rPr>
          <w:highlight w:val="cyan"/>
          <w:u w:val="single"/>
        </w:rPr>
        <w:t>joint missions</w:t>
      </w:r>
      <w:r w:rsidRPr="00BC1F4B">
        <w:rPr>
          <w:u w:val="single"/>
        </w:rPr>
        <w:t xml:space="preserve">, and </w:t>
      </w:r>
      <w:r w:rsidRPr="00BC1F4B">
        <w:rPr>
          <w:highlight w:val="cyan"/>
          <w:u w:val="single"/>
        </w:rPr>
        <w:t>pulled</w:t>
      </w:r>
      <w:r w:rsidRPr="00BC1F4B">
        <w:rPr>
          <w:u w:val="single"/>
        </w:rPr>
        <w:t xml:space="preserve"> out </w:t>
      </w:r>
      <w:r w:rsidRPr="00BC1F4B">
        <w:rPr>
          <w:highlight w:val="cyan"/>
          <w:u w:val="single"/>
        </w:rPr>
        <w:t>troops</w:t>
      </w:r>
      <w:r w:rsidRPr="00BC1F4B">
        <w:rPr>
          <w:u w:val="single"/>
        </w:rPr>
        <w:t>. The Islamic State (</w:t>
      </w:r>
      <w:r w:rsidRPr="00BC1F4B">
        <w:rPr>
          <w:highlight w:val="cyan"/>
          <w:u w:val="single"/>
        </w:rPr>
        <w:t>IS</w:t>
      </w:r>
      <w:r w:rsidRPr="00BC1F4B">
        <w:rPr>
          <w:u w:val="single"/>
        </w:rPr>
        <w:t xml:space="preserve">) </w:t>
      </w:r>
      <w:r w:rsidRPr="00BC1F4B">
        <w:rPr>
          <w:sz w:val="16"/>
        </w:rPr>
        <w:t>was affected financially by the crisis as well due to its involvement in oil trade and the general economic decline. Nonetheless, the group sought</w:t>
      </w:r>
      <w:r w:rsidRPr="00BC1F4B">
        <w:rPr>
          <w:u w:val="single"/>
        </w:rPr>
        <w:t xml:space="preserve"> to </w:t>
      </w:r>
      <w:r w:rsidRPr="00BC1F4B">
        <w:rPr>
          <w:highlight w:val="cyan"/>
          <w:u w:val="single"/>
        </w:rPr>
        <w:t>exploit</w:t>
      </w:r>
      <w:r w:rsidRPr="00BC1F4B">
        <w:rPr>
          <w:u w:val="single"/>
        </w:rPr>
        <w:t xml:space="preserve"> the current </w:t>
      </w:r>
      <w:r w:rsidRPr="00BC1F4B">
        <w:rPr>
          <w:highlight w:val="cyan"/>
          <w:u w:val="single"/>
        </w:rPr>
        <w:t>weakness</w:t>
      </w:r>
      <w:r w:rsidRPr="00BC1F4B">
        <w:rPr>
          <w:u w:val="single"/>
        </w:rPr>
        <w:t xml:space="preserve"> of</w:t>
      </w:r>
      <w:r>
        <w:rPr>
          <w:u w:val="single"/>
        </w:rPr>
        <w:t xml:space="preserve"> </w:t>
      </w:r>
      <w:r w:rsidRPr="00BC1F4B">
        <w:rPr>
          <w:u w:val="single"/>
        </w:rPr>
        <w:t xml:space="preserve">the Iraqi state to </w:t>
      </w:r>
      <w:r w:rsidRPr="00BC1F4B">
        <w:rPr>
          <w:highlight w:val="cyan"/>
          <w:u w:val="single"/>
        </w:rPr>
        <w:t>expand</w:t>
      </w:r>
      <w:r w:rsidRPr="00BC1F4B">
        <w:rPr>
          <w:u w:val="single"/>
        </w:rPr>
        <w:t xml:space="preserve"> its territorial </w:t>
      </w:r>
      <w:r w:rsidRPr="00BC1F4B">
        <w:rPr>
          <w:highlight w:val="cyan"/>
          <w:u w:val="single"/>
        </w:rPr>
        <w:t>control</w:t>
      </w:r>
      <w:r w:rsidRPr="00BC1F4B">
        <w:rPr>
          <w:u w:val="single"/>
        </w:rPr>
        <w:t xml:space="preserve">, thus </w:t>
      </w:r>
      <w:r w:rsidRPr="00BC1F4B">
        <w:rPr>
          <w:highlight w:val="cyan"/>
          <w:u w:val="single"/>
        </w:rPr>
        <w:t>launching</w:t>
      </w:r>
      <w:r w:rsidRPr="00BC1F4B">
        <w:rPr>
          <w:u w:val="single"/>
        </w:rPr>
        <w:t xml:space="preserve"> additional </w:t>
      </w:r>
      <w:r w:rsidRPr="00BC1F4B">
        <w:rPr>
          <w:highlight w:val="cyan"/>
          <w:u w:val="single"/>
        </w:rPr>
        <w:t>attacks</w:t>
      </w:r>
      <w:r w:rsidRPr="00BC1F4B">
        <w:rPr>
          <w:u w:val="single"/>
        </w:rPr>
        <w:t xml:space="preserve">. The </w:t>
      </w:r>
      <w:r w:rsidRPr="00BC1F4B">
        <w:rPr>
          <w:highlight w:val="cyan"/>
          <w:u w:val="single"/>
        </w:rPr>
        <w:t>rise of violence</w:t>
      </w:r>
      <w:r w:rsidRPr="00BC1F4B">
        <w:rPr>
          <w:u w:val="single"/>
        </w:rPr>
        <w:t xml:space="preserve"> </w:t>
      </w:r>
      <w:r w:rsidRPr="00BC1F4B">
        <w:rPr>
          <w:sz w:val="16"/>
        </w:rPr>
        <w:t>in Iraq during the first months ofthe pandemic has been modest and non-linear (perhaps due to Ramadan in late April and May), but there was a</w:t>
      </w:r>
      <w:r w:rsidRPr="00BC1F4B">
        <w:rPr>
          <w:u w:val="single"/>
        </w:rPr>
        <w:t xml:space="preserve"> </w:t>
      </w:r>
      <w:r w:rsidRPr="00BC1F4B">
        <w:rPr>
          <w:highlight w:val="cyan"/>
          <w:u w:val="single"/>
        </w:rPr>
        <w:t>clear upward trend</w:t>
      </w:r>
      <w:r w:rsidRPr="00BC1F4B">
        <w:rPr>
          <w:u w:val="single"/>
        </w:rPr>
        <w:t xml:space="preserve"> of IS-initiated attacks (Hanna, 2020; Sattar, 2020).</w:t>
      </w:r>
    </w:p>
    <w:p w14:paraId="2399C358" w14:textId="77777777" w:rsidR="000B6083" w:rsidRPr="00BC1F4B" w:rsidRDefault="000B6083" w:rsidP="000B6083">
      <w:pPr>
        <w:rPr>
          <w:u w:val="single"/>
        </w:rPr>
      </w:pPr>
      <w:r w:rsidRPr="00BC1F4B">
        <w:rPr>
          <w:u w:val="single"/>
        </w:rPr>
        <w:t xml:space="preserve">The </w:t>
      </w:r>
      <w:r w:rsidRPr="00BC1F4B">
        <w:rPr>
          <w:highlight w:val="cyan"/>
          <w:u w:val="single"/>
        </w:rPr>
        <w:t>civil war in Libya</w:t>
      </w:r>
      <w:r w:rsidRPr="00BC1F4B">
        <w:rPr>
          <w:u w:val="single"/>
        </w:rPr>
        <w:t xml:space="preserve"> between the Government of National Accord (GNA) and the Libyan National Army (LNA) has </w:t>
      </w:r>
      <w:r w:rsidRPr="00D37515">
        <w:rPr>
          <w:u w:val="single"/>
        </w:rPr>
        <w:t>intensified</w:t>
      </w:r>
      <w:r w:rsidRPr="00BC1F4B">
        <w:rPr>
          <w:u w:val="single"/>
        </w:rPr>
        <w:t xml:space="preserve"> since March 2020. Both parties aimed to launch decisive strikes</w:t>
      </w:r>
      <w:r>
        <w:rPr>
          <w:u w:val="single"/>
        </w:rPr>
        <w:t xml:space="preserve"> </w:t>
      </w:r>
      <w:r w:rsidRPr="00BC1F4B">
        <w:rPr>
          <w:u w:val="single"/>
        </w:rPr>
        <w:t xml:space="preserve">and received significant logistical and material support from their international patrons. Therefore, an escalation of the war would have taken place irrespective of COVID-19. But the </w:t>
      </w:r>
      <w:r w:rsidRPr="00BC1F4B">
        <w:rPr>
          <w:highlight w:val="cyan"/>
          <w:u w:val="single"/>
        </w:rPr>
        <w:t xml:space="preserve">pandemic </w:t>
      </w:r>
      <w:r w:rsidRPr="00D37515">
        <w:rPr>
          <w:u w:val="single"/>
        </w:rPr>
        <w:t>accelerated</w:t>
      </w:r>
      <w:r w:rsidRPr="00BC1F4B">
        <w:rPr>
          <w:u w:val="single"/>
        </w:rPr>
        <w:t xml:space="preserve"> this escalation in two minor ways: It </w:t>
      </w:r>
      <w:r w:rsidRPr="00BC1F4B">
        <w:rPr>
          <w:highlight w:val="cyan"/>
          <w:u w:val="single"/>
        </w:rPr>
        <w:t>distracted</w:t>
      </w:r>
      <w:r w:rsidRPr="00BC1F4B">
        <w:rPr>
          <w:u w:val="single"/>
        </w:rPr>
        <w:t xml:space="preserve"> the </w:t>
      </w:r>
      <w:r w:rsidRPr="00BC1F4B">
        <w:rPr>
          <w:highlight w:val="cyan"/>
          <w:u w:val="single"/>
        </w:rPr>
        <w:t>world’s attention</w:t>
      </w:r>
      <w:r w:rsidRPr="00BC1F4B">
        <w:rPr>
          <w:u w:val="single"/>
        </w:rPr>
        <w:t xml:space="preserve"> </w:t>
      </w:r>
      <w:r w:rsidRPr="00BC1F4B">
        <w:rPr>
          <w:highlight w:val="cyan"/>
          <w:u w:val="single"/>
        </w:rPr>
        <w:t>from</w:t>
      </w:r>
      <w:r w:rsidRPr="00BC1F4B">
        <w:rPr>
          <w:u w:val="single"/>
        </w:rPr>
        <w:t xml:space="preserve"> the fact that both sides ignored the </w:t>
      </w:r>
      <w:r w:rsidRPr="00BC1F4B">
        <w:rPr>
          <w:highlight w:val="cyan"/>
          <w:u w:val="single"/>
        </w:rPr>
        <w:t>peace agreement</w:t>
      </w:r>
      <w:r w:rsidRPr="00BC1F4B">
        <w:rPr>
          <w:u w:val="single"/>
        </w:rPr>
        <w:t xml:space="preserve"> concluded in January 2020. Furthermore, the GNA and the</w:t>
      </w:r>
      <w:r>
        <w:rPr>
          <w:u w:val="single"/>
        </w:rPr>
        <w:t xml:space="preserve"> </w:t>
      </w:r>
      <w:r w:rsidRPr="00BC1F4B">
        <w:rPr>
          <w:u w:val="single"/>
        </w:rPr>
        <w:t xml:space="preserve">LNA believed that the </w:t>
      </w:r>
      <w:r w:rsidRPr="00D37515">
        <w:rPr>
          <w:u w:val="single"/>
        </w:rPr>
        <w:t xml:space="preserve">other side might collapse very soon under the combined pressure of military offensives and the virus(Allahoum, 2020; Mustasilta, 2020). Conflict intensity saw a rapid decline in June 2020, but this was due to the mutual acceptance of a military stand-off and renewed peace negotiations, </w:t>
      </w:r>
      <w:r w:rsidRPr="00D37515">
        <w:rPr>
          <w:b/>
          <w:bCs/>
          <w:sz w:val="24"/>
          <w:u w:val="single"/>
        </w:rPr>
        <w:t>rather than related to the</w:t>
      </w:r>
      <w:r w:rsidRPr="00BC1F4B">
        <w:rPr>
          <w:b/>
          <w:bCs/>
          <w:sz w:val="24"/>
          <w:u w:val="single"/>
        </w:rPr>
        <w:t xml:space="preserve"> pandemic</w:t>
      </w:r>
      <w:r w:rsidRPr="00BC1F4B">
        <w:rPr>
          <w:u w:val="single"/>
        </w:rPr>
        <w:t xml:space="preserve"> (Gosh, 2020).</w:t>
      </w:r>
    </w:p>
    <w:p w14:paraId="5CE7BC64" w14:textId="77777777" w:rsidR="000B6083" w:rsidRPr="00BC1F4B" w:rsidRDefault="000B6083" w:rsidP="000B6083">
      <w:pPr>
        <w:rPr>
          <w:u w:val="single"/>
        </w:rPr>
      </w:pPr>
      <w:r w:rsidRPr="00BC1F4B">
        <w:rPr>
          <w:u w:val="single"/>
        </w:rPr>
        <w:t xml:space="preserve">The military of </w:t>
      </w:r>
      <w:r w:rsidRPr="00BC1F4B">
        <w:rPr>
          <w:highlight w:val="cyan"/>
          <w:u w:val="single"/>
        </w:rPr>
        <w:t>Pakistan</w:t>
      </w:r>
      <w:r w:rsidRPr="00BC1F4B">
        <w:rPr>
          <w:u w:val="single"/>
        </w:rPr>
        <w:t xml:space="preserve"> engaged in </w:t>
      </w:r>
      <w:r w:rsidRPr="00D33C8E">
        <w:rPr>
          <w:u w:val="single"/>
        </w:rPr>
        <w:t xml:space="preserve">more </w:t>
      </w:r>
      <w:r w:rsidRPr="00BC1F4B">
        <w:rPr>
          <w:highlight w:val="cyan"/>
          <w:u w:val="single"/>
        </w:rPr>
        <w:t>battles with</w:t>
      </w:r>
      <w:r w:rsidRPr="00BC1F4B">
        <w:rPr>
          <w:u w:val="single"/>
        </w:rPr>
        <w:t xml:space="preserve"> the Indian army and local </w:t>
      </w:r>
      <w:r w:rsidRPr="00BC1F4B">
        <w:rPr>
          <w:highlight w:val="cyan"/>
          <w:u w:val="single"/>
        </w:rPr>
        <w:t>Taliban</w:t>
      </w:r>
      <w:r w:rsidRPr="00BC1F4B">
        <w:rPr>
          <w:u w:val="single"/>
        </w:rPr>
        <w:t xml:space="preserve"> </w:t>
      </w:r>
      <w:r w:rsidRPr="00BC1F4B">
        <w:rPr>
          <w:sz w:val="16"/>
        </w:rPr>
        <w:t>groups from April 2020 onwards. The intensification of the India-Pakistani conflict is linked to other factors than COVID-19 (Staniland, 2020).</w:t>
      </w:r>
      <w:r w:rsidRPr="00BC1F4B">
        <w:rPr>
          <w:u w:val="single"/>
        </w:rPr>
        <w:t xml:space="preserve"> It is plausible that groups like the Taliban have attempted </w:t>
      </w:r>
      <w:r w:rsidRPr="00DA636C">
        <w:rPr>
          <w:u w:val="single"/>
        </w:rPr>
        <w:t>to exploit a situation where the state is weakened,</w:t>
      </w:r>
      <w:r w:rsidRPr="00BC1F4B">
        <w:rPr>
          <w:u w:val="single"/>
        </w:rPr>
        <w:t xml:space="preserve"> </w:t>
      </w:r>
      <w:r w:rsidRPr="00BC1F4B">
        <w:rPr>
          <w:highlight w:val="cyan"/>
          <w:u w:val="single"/>
        </w:rPr>
        <w:t>border controls</w:t>
      </w:r>
      <w:r w:rsidRPr="00BC1F4B">
        <w:rPr>
          <w:u w:val="single"/>
        </w:rPr>
        <w:t xml:space="preserve"> with Afghanistan get more </w:t>
      </w:r>
      <w:r w:rsidRPr="00BC1F4B">
        <w:rPr>
          <w:highlight w:val="cyan"/>
          <w:u w:val="single"/>
        </w:rPr>
        <w:t>difficult</w:t>
      </w:r>
      <w:r w:rsidRPr="00BC1F4B">
        <w:rPr>
          <w:u w:val="single"/>
        </w:rPr>
        <w:t xml:space="preserve">, </w:t>
      </w:r>
      <w:r w:rsidRPr="00BC1F4B">
        <w:rPr>
          <w:highlight w:val="cyan"/>
          <w:u w:val="single"/>
        </w:rPr>
        <w:t>dissatisfaction</w:t>
      </w:r>
      <w:r w:rsidRPr="00BC1F4B">
        <w:rPr>
          <w:u w:val="single"/>
        </w:rPr>
        <w:t xml:space="preserve"> with the government’s response is </w:t>
      </w:r>
      <w:r w:rsidRPr="00BC1F4B">
        <w:rPr>
          <w:highlight w:val="cyan"/>
          <w:u w:val="single"/>
        </w:rPr>
        <w:t>widespread</w:t>
      </w:r>
      <w:r w:rsidRPr="00BC1F4B">
        <w:rPr>
          <w:u w:val="single"/>
        </w:rPr>
        <w:t xml:space="preserve"> (especially among religious groups), and a rise in </w:t>
      </w:r>
      <w:r w:rsidRPr="00BC1F4B">
        <w:rPr>
          <w:highlight w:val="cyan"/>
          <w:u w:val="single"/>
        </w:rPr>
        <w:t>poverty</w:t>
      </w:r>
      <w:r>
        <w:rPr>
          <w:u w:val="single"/>
        </w:rPr>
        <w:t xml:space="preserve"> </w:t>
      </w:r>
      <w:r w:rsidRPr="00BC1F4B">
        <w:rPr>
          <w:highlight w:val="cyan"/>
          <w:u w:val="single"/>
        </w:rPr>
        <w:t>makes recruitment easier</w:t>
      </w:r>
      <w:r w:rsidRPr="00BC1F4B">
        <w:rPr>
          <w:u w:val="single"/>
        </w:rPr>
        <w:t xml:space="preserve"> (Ahmed, 2020; Guz, 2020). </w:t>
      </w:r>
      <w:r w:rsidRPr="00BC1F4B">
        <w:rPr>
          <w:sz w:val="16"/>
        </w:rPr>
        <w:t>Concrete evidence of this is currently lacking, however. A reason for the slight bump in violent events in May and early June could be that many senior Taliban leaders and commanders became infect with SARSCoV-2 (O’Donnell &amp; Khan, 2020).</w:t>
      </w:r>
    </w:p>
    <w:p w14:paraId="413335B9" w14:textId="77777777" w:rsidR="000B6083" w:rsidRPr="00BC1F4B" w:rsidRDefault="000B6083" w:rsidP="000B6083">
      <w:pPr>
        <w:rPr>
          <w:sz w:val="16"/>
        </w:rPr>
      </w:pPr>
      <w:r w:rsidRPr="00BC1F4B">
        <w:rPr>
          <w:sz w:val="16"/>
        </w:rPr>
        <w:t xml:space="preserve">In the </w:t>
      </w:r>
      <w:r w:rsidRPr="00DA636C">
        <w:rPr>
          <w:u w:val="single"/>
        </w:rPr>
        <w:t>Philippines</w:t>
      </w:r>
      <w:r w:rsidRPr="00DA636C">
        <w:rPr>
          <w:sz w:val="16"/>
        </w:rPr>
        <w:t xml:space="preserve">, the upwards trend in armed conflict events was mostly driven by a steep rise of clashes between the military and the Communist New People’s Army (NPA). Both sides declared unilateral ceasefires when the number of infections increase drapidly in late March to facilitate responses to COVID-19. Accusing each other of continuing attacks, the government and the NPA decided not to extend their respective ceasefires in late April. </w:t>
      </w:r>
      <w:r w:rsidRPr="00DA636C">
        <w:rPr>
          <w:u w:val="single"/>
        </w:rPr>
        <w:t>There have been reports that the government utilized the distraction caused by the pandemic as well as the increased control gained during a strict lockdown for harsher measures</w:t>
      </w:r>
      <w:r w:rsidRPr="00BC1F4B">
        <w:rPr>
          <w:u w:val="single"/>
        </w:rPr>
        <w:t xml:space="preserve"> against its opponents, including the rebels. Others claim that the NPA sought to utilize the pre-occupation of security forces with health-related tasks to launch further attacks and raid food supplies (Chavez,2020; Lalu, 2020).</w:t>
      </w:r>
    </w:p>
    <w:p w14:paraId="64A0DB89" w14:textId="77777777" w:rsidR="000B6083" w:rsidRPr="00BC1F4B" w:rsidRDefault="000B6083" w:rsidP="000B6083">
      <w:pPr>
        <w:rPr>
          <w:u w:val="single"/>
        </w:rPr>
      </w:pPr>
      <w:r w:rsidRPr="00BC1F4B">
        <w:rPr>
          <w:sz w:val="16"/>
        </w:rPr>
        <w:t xml:space="preserve">Besides its immediate health and economic effects, </w:t>
      </w:r>
      <w:r w:rsidRPr="00BC1F4B">
        <w:rPr>
          <w:u w:val="single"/>
        </w:rPr>
        <w:t>COVID-19 can also impact armed conflict risks</w:t>
      </w:r>
      <w:r w:rsidRPr="00BC1F4B">
        <w:rPr>
          <w:sz w:val="16"/>
        </w:rPr>
        <w:t xml:space="preserve">, with these conflicts themselves being an important obstacle in dealing with the pandemic. This article provided an assessment of the impact of COVID-19 on armed conflict based on data from the first six months of 2020. </w:t>
      </w:r>
      <w:r w:rsidRPr="00BC1F4B">
        <w:rPr>
          <w:u w:val="single"/>
        </w:rPr>
        <w:t xml:space="preserve">Theoretically, the </w:t>
      </w:r>
      <w:r w:rsidRPr="00BC1F4B">
        <w:rPr>
          <w:highlight w:val="cyan"/>
          <w:u w:val="single"/>
        </w:rPr>
        <w:t>pandemic</w:t>
      </w:r>
      <w:r w:rsidRPr="00BC1F4B">
        <w:rPr>
          <w:u w:val="single"/>
        </w:rPr>
        <w:t xml:space="preserve"> could </w:t>
      </w:r>
      <w:r w:rsidRPr="00BC1F4B">
        <w:rPr>
          <w:highlight w:val="cyan"/>
          <w:u w:val="single"/>
        </w:rPr>
        <w:t>affect conflict risks through</w:t>
      </w:r>
      <w:r w:rsidRPr="00BC1F4B">
        <w:rPr>
          <w:u w:val="single"/>
        </w:rPr>
        <w:t xml:space="preserve"> increased </w:t>
      </w:r>
      <w:r w:rsidRPr="00BC1F4B">
        <w:rPr>
          <w:highlight w:val="cyan"/>
          <w:u w:val="single"/>
        </w:rPr>
        <w:t>grievances</w:t>
      </w:r>
      <w:r w:rsidRPr="00BC1F4B">
        <w:rPr>
          <w:u w:val="single"/>
        </w:rPr>
        <w:t xml:space="preserve">, possibilities to demonstrate </w:t>
      </w:r>
      <w:r w:rsidRPr="00BC1F4B">
        <w:rPr>
          <w:highlight w:val="cyan"/>
          <w:u w:val="single"/>
        </w:rPr>
        <w:t>solidarity</w:t>
      </w:r>
      <w:r w:rsidRPr="00BC1F4B">
        <w:rPr>
          <w:u w:val="single"/>
        </w:rPr>
        <w:t xml:space="preserve">, or modified </w:t>
      </w:r>
      <w:r w:rsidRPr="00BC1F4B">
        <w:rPr>
          <w:highlight w:val="cyan"/>
          <w:u w:val="single"/>
        </w:rPr>
        <w:t>opportunity structures</w:t>
      </w:r>
      <w:r w:rsidRPr="00BC1F4B">
        <w:rPr>
          <w:u w:val="single"/>
        </w:rPr>
        <w:t xml:space="preserve"> for armed groups.</w:t>
      </w:r>
    </w:p>
    <w:p w14:paraId="0A13151A" w14:textId="77777777" w:rsidR="000B6083" w:rsidRPr="00BC1F4B" w:rsidRDefault="000B6083" w:rsidP="000B6083">
      <w:pPr>
        <w:rPr>
          <w:u w:val="single"/>
        </w:rPr>
      </w:pPr>
      <w:r w:rsidRPr="00BC1F4B">
        <w:rPr>
          <w:sz w:val="16"/>
        </w:rPr>
        <w:t xml:space="preserve">Results show that in </w:t>
      </w:r>
      <w:r w:rsidRPr="00BC1F4B">
        <w:rPr>
          <w:highlight w:val="cyan"/>
          <w:u w:val="single"/>
        </w:rPr>
        <w:t>four</w:t>
      </w:r>
      <w:r w:rsidRPr="00BC1F4B">
        <w:rPr>
          <w:u w:val="single"/>
        </w:rPr>
        <w:t xml:space="preserve"> of the nine </w:t>
      </w:r>
      <w:r w:rsidRPr="00BC1F4B">
        <w:rPr>
          <w:highlight w:val="cyan"/>
          <w:u w:val="single"/>
        </w:rPr>
        <w:t>countries</w:t>
      </w:r>
      <w:r w:rsidRPr="00BC1F4B">
        <w:rPr>
          <w:u w:val="single"/>
        </w:rPr>
        <w:t xml:space="preserve"> under study, the number of </w:t>
      </w:r>
      <w:r w:rsidRPr="00BC1F4B">
        <w:rPr>
          <w:highlight w:val="cyan"/>
          <w:u w:val="single"/>
        </w:rPr>
        <w:t>armed conflict</w:t>
      </w:r>
      <w:r w:rsidRPr="00BC1F4B">
        <w:rPr>
          <w:u w:val="single"/>
        </w:rPr>
        <w:t xml:space="preserve"> events </w:t>
      </w:r>
      <w:r w:rsidRPr="00BC1F4B">
        <w:rPr>
          <w:highlight w:val="cyan"/>
          <w:u w:val="single"/>
        </w:rPr>
        <w:t>declined</w:t>
      </w:r>
      <w:r w:rsidRPr="00BC1F4B">
        <w:rPr>
          <w:u w:val="single"/>
        </w:rPr>
        <w:t xml:space="preserve"> after the onset of the COVID-19 crisis. These declines are </w:t>
      </w:r>
      <w:r w:rsidRPr="00BC1F4B">
        <w:rPr>
          <w:highlight w:val="cyan"/>
          <w:u w:val="single"/>
        </w:rPr>
        <w:t>mostly related to</w:t>
      </w:r>
      <w:r w:rsidRPr="00BC1F4B">
        <w:rPr>
          <w:u w:val="single"/>
        </w:rPr>
        <w:t xml:space="preserve"> </w:t>
      </w:r>
      <w:r w:rsidRPr="00BC1F4B">
        <w:rPr>
          <w:highlight w:val="cyan"/>
          <w:u w:val="single"/>
        </w:rPr>
        <w:t>strategic decisions</w:t>
      </w:r>
      <w:r w:rsidRPr="00BC1F4B">
        <w:rPr>
          <w:u w:val="single"/>
        </w:rPr>
        <w:t xml:space="preserve"> and less favourable opportunity structures for armed groups, such as </w:t>
      </w:r>
      <w:r w:rsidRPr="00BC1F4B">
        <w:rPr>
          <w:highlight w:val="cyan"/>
          <w:u w:val="single"/>
        </w:rPr>
        <w:t>logistical difficulties</w:t>
      </w:r>
      <w:r w:rsidRPr="00BC1F4B">
        <w:rPr>
          <w:u w:val="single"/>
        </w:rPr>
        <w:t xml:space="preserve"> and attempts to increase popular support. They offer few prospects for health diplomacy and sustainable peacebuilding. In places like Afghanistan, where the Taliban restrained their military activities to gain local support, the </w:t>
      </w:r>
      <w:r w:rsidRPr="00BC1F4B">
        <w:rPr>
          <w:highlight w:val="cyan"/>
          <w:u w:val="single"/>
        </w:rPr>
        <w:t>initial decline</w:t>
      </w:r>
      <w:r w:rsidRPr="00BC1F4B">
        <w:rPr>
          <w:u w:val="single"/>
        </w:rPr>
        <w:t xml:space="preserve"> might even </w:t>
      </w:r>
      <w:r w:rsidRPr="00BC1F4B">
        <w:rPr>
          <w:highlight w:val="cyan"/>
          <w:u w:val="single"/>
        </w:rPr>
        <w:t>set</w:t>
      </w:r>
      <w:r w:rsidRPr="00BC1F4B">
        <w:rPr>
          <w:u w:val="single"/>
        </w:rPr>
        <w:t xml:space="preserve"> the </w:t>
      </w:r>
      <w:r w:rsidRPr="00BC1F4B">
        <w:rPr>
          <w:highlight w:val="cyan"/>
          <w:u w:val="single"/>
        </w:rPr>
        <w:t>stage</w:t>
      </w:r>
      <w:r w:rsidRPr="00BC1F4B">
        <w:rPr>
          <w:u w:val="single"/>
        </w:rPr>
        <w:t xml:space="preserve"> </w:t>
      </w:r>
      <w:r w:rsidRPr="00BC1F4B">
        <w:rPr>
          <w:highlight w:val="cyan"/>
          <w:u w:val="single"/>
        </w:rPr>
        <w:t>for</w:t>
      </w:r>
      <w:r w:rsidRPr="00BC1F4B">
        <w:rPr>
          <w:u w:val="single"/>
        </w:rPr>
        <w:t xml:space="preserve"> a </w:t>
      </w:r>
      <w:r w:rsidRPr="00BC1F4B">
        <w:rPr>
          <w:highlight w:val="cyan"/>
          <w:u w:val="single"/>
        </w:rPr>
        <w:t>later escalation</w:t>
      </w:r>
      <w:r w:rsidRPr="00BC1F4B">
        <w:rPr>
          <w:u w:val="single"/>
        </w:rPr>
        <w:t xml:space="preserve"> of the armed conflict. Similar concerns exist regarding recruitment in Colombia and India.</w:t>
      </w:r>
    </w:p>
    <w:p w14:paraId="191D435D" w14:textId="77777777" w:rsidR="000B6083" w:rsidRPr="00BC1F4B" w:rsidRDefault="000B6083" w:rsidP="000B6083">
      <w:pPr>
        <w:rPr>
          <w:u w:val="single"/>
        </w:rPr>
      </w:pPr>
      <w:r w:rsidRPr="00BC1F4B">
        <w:rPr>
          <w:sz w:val="16"/>
        </w:rPr>
        <w:t xml:space="preserve">In five of the nine countries analysed, armed conflict prevalence increased in the face of the pandemic. This is further evidence that health diplomacy approaches demonstrating goodwill and reducing grievances have little impact during the pandemic (Polo,2020). COVID-19 did not change the root causes or principal dynamics of the armed conflicts in any of these five countries, but it accelerated existing trends and provided strategic opportunities for armed groups to exploit. </w:t>
      </w:r>
      <w:r w:rsidRPr="00BC1F4B">
        <w:rPr>
          <w:u w:val="single"/>
        </w:rPr>
        <w:t xml:space="preserve">Two factors are particularly relevant here: The </w:t>
      </w:r>
      <w:r w:rsidRPr="00BC1F4B">
        <w:rPr>
          <w:highlight w:val="cyan"/>
          <w:u w:val="single"/>
        </w:rPr>
        <w:t>weakening of state institutions</w:t>
      </w:r>
      <w:r w:rsidRPr="00BC1F4B">
        <w:rPr>
          <w:u w:val="single"/>
        </w:rPr>
        <w:t xml:space="preserve"> (providing incentives for rebels to intensify military pressure) and a </w:t>
      </w:r>
      <w:r w:rsidRPr="00BC1F4B">
        <w:rPr>
          <w:highlight w:val="cyan"/>
          <w:u w:val="single"/>
        </w:rPr>
        <w:t>lack of</w:t>
      </w:r>
      <w:r w:rsidRPr="00BC1F4B">
        <w:rPr>
          <w:u w:val="single"/>
        </w:rPr>
        <w:t xml:space="preserve">(international) </w:t>
      </w:r>
      <w:r w:rsidRPr="00BC1F4B">
        <w:rPr>
          <w:highlight w:val="cyan"/>
          <w:u w:val="single"/>
        </w:rPr>
        <w:t>public attention</w:t>
      </w:r>
      <w:r w:rsidRPr="00BC1F4B">
        <w:rPr>
          <w:u w:val="single"/>
        </w:rPr>
        <w:t xml:space="preserve"> (allowing to extend military operations without backlashes).</w:t>
      </w:r>
    </w:p>
    <w:p w14:paraId="12AE141D" w14:textId="77777777" w:rsidR="000B6083" w:rsidRDefault="000B6083" w:rsidP="000B6083">
      <w:pPr>
        <w:rPr>
          <w:u w:val="single"/>
        </w:rPr>
      </w:pPr>
      <w:r w:rsidRPr="00BC1F4B">
        <w:rPr>
          <w:sz w:val="16"/>
        </w:rPr>
        <w:t xml:space="preserve">While short-term rises in armed conflict risks related to the pandemic are mostly driven by changed opportunity structures, </w:t>
      </w:r>
      <w:r w:rsidRPr="00BC1F4B">
        <w:rPr>
          <w:highlight w:val="cyan"/>
          <w:u w:val="single"/>
        </w:rPr>
        <w:t>grievances</w:t>
      </w:r>
      <w:r w:rsidRPr="00BC1F4B">
        <w:rPr>
          <w:u w:val="single"/>
        </w:rPr>
        <w:t xml:space="preserve"> could play a more </w:t>
      </w:r>
      <w:r w:rsidRPr="00BC1F4B">
        <w:rPr>
          <w:highlight w:val="cyan"/>
          <w:u w:val="single"/>
        </w:rPr>
        <w:t>prominent role</w:t>
      </w:r>
      <w:r w:rsidRPr="00BC1F4B">
        <w:rPr>
          <w:u w:val="single"/>
        </w:rPr>
        <w:t xml:space="preserve"> when </w:t>
      </w:r>
      <w:r w:rsidRPr="00BC1F4B">
        <w:rPr>
          <w:highlight w:val="cyan"/>
          <w:u w:val="single"/>
        </w:rPr>
        <w:t>longer time horizons</w:t>
      </w:r>
      <w:r w:rsidRPr="00BC1F4B">
        <w:rPr>
          <w:u w:val="single"/>
        </w:rPr>
        <w:t xml:space="preserve"> are </w:t>
      </w:r>
      <w:r w:rsidRPr="00BC1F4B">
        <w:rPr>
          <w:highlight w:val="cyan"/>
          <w:u w:val="single"/>
        </w:rPr>
        <w:t>considered</w:t>
      </w:r>
      <w:r w:rsidRPr="00BC1F4B">
        <w:rPr>
          <w:u w:val="single"/>
        </w:rPr>
        <w:t xml:space="preserve">. The </w:t>
      </w:r>
      <w:r w:rsidRPr="00BC1F4B">
        <w:rPr>
          <w:highlight w:val="cyan"/>
          <w:u w:val="single"/>
        </w:rPr>
        <w:t>economic repercussions</w:t>
      </w:r>
      <w:r w:rsidRPr="00BC1F4B">
        <w:rPr>
          <w:u w:val="single"/>
        </w:rPr>
        <w:t xml:space="preserve"> associated with the current global spike in infections could </w:t>
      </w:r>
      <w:r w:rsidRPr="00BC1F4B">
        <w:rPr>
          <w:highlight w:val="cyan"/>
          <w:u w:val="single"/>
        </w:rPr>
        <w:t>exceed</w:t>
      </w:r>
      <w:r w:rsidRPr="00BC1F4B">
        <w:rPr>
          <w:u w:val="single"/>
        </w:rPr>
        <w:t xml:space="preserve"> the </w:t>
      </w:r>
      <w:r w:rsidRPr="00BC1F4B">
        <w:rPr>
          <w:highlight w:val="cyan"/>
          <w:u w:val="single"/>
        </w:rPr>
        <w:t>coping capacities</w:t>
      </w:r>
      <w:r w:rsidRPr="00BC1F4B">
        <w:rPr>
          <w:u w:val="single"/>
        </w:rPr>
        <w:t xml:space="preserve"> of </w:t>
      </w:r>
      <w:r w:rsidRPr="00DA636C">
        <w:rPr>
          <w:u w:val="single"/>
        </w:rPr>
        <w:t>households that did relatively well during the first COVID-19 wave. In</w:t>
      </w:r>
      <w:r w:rsidRPr="00BC1F4B">
        <w:rPr>
          <w:u w:val="single"/>
        </w:rPr>
        <w:t xml:space="preserve"> coincidence with ethnic or religious cleavages ,this could </w:t>
      </w:r>
      <w:r w:rsidRPr="00BC1F4B">
        <w:rPr>
          <w:highlight w:val="cyan"/>
          <w:u w:val="single"/>
        </w:rPr>
        <w:t>raise discontent to</w:t>
      </w:r>
      <w:r w:rsidRPr="00BC1F4B">
        <w:rPr>
          <w:u w:val="single"/>
        </w:rPr>
        <w:t xml:space="preserve"> a </w:t>
      </w:r>
      <w:r w:rsidRPr="00BC1F4B">
        <w:rPr>
          <w:highlight w:val="cyan"/>
          <w:u w:val="single"/>
        </w:rPr>
        <w:t>level</w:t>
      </w:r>
      <w:r w:rsidRPr="00BC1F4B">
        <w:rPr>
          <w:u w:val="single"/>
        </w:rPr>
        <w:t xml:space="preserve"> at which </w:t>
      </w:r>
      <w:r w:rsidRPr="00BC1F4B">
        <w:rPr>
          <w:b/>
          <w:bCs/>
          <w:sz w:val="28"/>
          <w:szCs w:val="28"/>
          <w:highlight w:val="cyan"/>
          <w:u w:val="single"/>
        </w:rPr>
        <w:t>armed conflicts erupt</w:t>
      </w:r>
      <w:r w:rsidRPr="00BC1F4B">
        <w:rPr>
          <w:u w:val="single"/>
        </w:rPr>
        <w:t xml:space="preserve">. However, grievances usually take time to translate into organised armed activities. Declining levels of democracy as states claim emergency powers to combat COVID-19 are also a risk factor. Countries with a medium level of democracy and highly repressive regimes are empirically much more likely to experience </w:t>
      </w:r>
      <w:r w:rsidRPr="00BC1F4B">
        <w:rPr>
          <w:highlight w:val="cyan"/>
          <w:u w:val="single"/>
        </w:rPr>
        <w:t>civil wars</w:t>
      </w:r>
      <w:r w:rsidRPr="00BC1F4B">
        <w:rPr>
          <w:u w:val="single"/>
        </w:rPr>
        <w:t xml:space="preserve"> than consolidated democracies (Cederman &amp; Vogt, 2017).</w:t>
      </w:r>
    </w:p>
    <w:p w14:paraId="0FA4E134" w14:textId="77777777" w:rsidR="00C015F9" w:rsidRDefault="000B6083" w:rsidP="00C015F9">
      <w:pPr>
        <w:pStyle w:val="Heading4"/>
      </w:pPr>
      <w:r>
        <w:t>1</w:t>
      </w:r>
      <w:r w:rsidR="00567446">
        <w:t>4</w:t>
      </w:r>
      <w:r>
        <w:t xml:space="preserve">] </w:t>
      </w:r>
      <w:r w:rsidR="00C015F9">
        <w:t>EUL</w:t>
      </w:r>
    </w:p>
    <w:p w14:paraId="43603F30" w14:textId="77777777" w:rsidR="00C015F9" w:rsidRDefault="00C015F9" w:rsidP="00C015F9">
      <w:r w:rsidRPr="00CF316C">
        <w:rPr>
          <w:rStyle w:val="Style13ptBold"/>
        </w:rPr>
        <w:t>WHO ND</w:t>
      </w:r>
      <w:r w:rsidRPr="00CF316C">
        <w:t xml:space="preserve"> — (</w:t>
      </w:r>
      <w:r>
        <w:t xml:space="preserve">World Health Organization, </w:t>
      </w:r>
      <w:r w:rsidRPr="00CF316C">
        <w:t>“Diagnostics laboratory emergency use listing“</w:t>
      </w:r>
      <w:r>
        <w:t xml:space="preserve"> </w:t>
      </w:r>
      <w:r w:rsidRPr="00CF316C">
        <w:t>,</w:t>
      </w:r>
      <w:r>
        <w:t xml:space="preserve"> </w:t>
      </w:r>
      <w:r w:rsidRPr="00CF316C">
        <w:t>Available Online at https://www.who.int/teams/regulation-prequalification/eul, accessed 10-9-2021, HKR-AR)</w:t>
      </w:r>
    </w:p>
    <w:p w14:paraId="5E64F039" w14:textId="77777777" w:rsidR="00C015F9" w:rsidRPr="00CF316C" w:rsidRDefault="00C015F9" w:rsidP="00C015F9">
      <w:pPr>
        <w:rPr>
          <w:u w:val="single"/>
        </w:rPr>
      </w:pPr>
      <w:r w:rsidRPr="00CF316C">
        <w:rPr>
          <w:u w:val="single"/>
        </w:rPr>
        <w:t xml:space="preserve">The WHO </w:t>
      </w:r>
      <w:r w:rsidRPr="00CF316C">
        <w:rPr>
          <w:highlight w:val="cyan"/>
          <w:u w:val="single"/>
        </w:rPr>
        <w:t>Emergency Use Listing</w:t>
      </w:r>
      <w:r w:rsidRPr="00CF316C">
        <w:rPr>
          <w:u w:val="single"/>
        </w:rPr>
        <w:t xml:space="preserve"> Procedure (EUL) is a risk-based </w:t>
      </w:r>
      <w:r w:rsidRPr="00CF316C">
        <w:rPr>
          <w:highlight w:val="cyan"/>
          <w:u w:val="single"/>
        </w:rPr>
        <w:t>procedure for assessing</w:t>
      </w:r>
      <w:r w:rsidRPr="00CF316C">
        <w:rPr>
          <w:u w:val="single"/>
        </w:rPr>
        <w:t xml:space="preserve"> and </w:t>
      </w:r>
      <w:r w:rsidRPr="00CF316C">
        <w:rPr>
          <w:highlight w:val="cyan"/>
          <w:u w:val="single"/>
        </w:rPr>
        <w:t>listing unlicensed vaccines</w:t>
      </w:r>
      <w:r w:rsidRPr="00CF316C">
        <w:rPr>
          <w:u w:val="single"/>
        </w:rPr>
        <w:t xml:space="preserve">, therapeutics and in vitro diagnostics with the ultimate aim of expediting the availability of these products to </w:t>
      </w:r>
      <w:r w:rsidRPr="00CF316C">
        <w:rPr>
          <w:highlight w:val="cyan"/>
          <w:u w:val="single"/>
        </w:rPr>
        <w:t>people affected by</w:t>
      </w:r>
      <w:r w:rsidRPr="00CF316C">
        <w:rPr>
          <w:u w:val="single"/>
        </w:rPr>
        <w:t xml:space="preserve"> a </w:t>
      </w:r>
      <w:r w:rsidRPr="00CF316C">
        <w:rPr>
          <w:highlight w:val="cyan"/>
          <w:u w:val="single"/>
        </w:rPr>
        <w:t>public health emergency</w:t>
      </w:r>
      <w:r w:rsidRPr="00CF316C">
        <w:rPr>
          <w:u w:val="single"/>
        </w:rPr>
        <w:t>. This will assist interested UN procurement agencies and Member States in determining the acceptability of using specific products, based on an essential set of available quality, safety, and efficacy and performance data.</w:t>
      </w:r>
    </w:p>
    <w:p w14:paraId="6160A81A" w14:textId="77777777" w:rsidR="00C015F9" w:rsidRPr="00CF316C" w:rsidRDefault="00C015F9" w:rsidP="00C015F9">
      <w:pPr>
        <w:rPr>
          <w:u w:val="single"/>
        </w:rPr>
      </w:pPr>
      <w:r w:rsidRPr="00CF316C">
        <w:rPr>
          <w:u w:val="single"/>
        </w:rPr>
        <w:t>The procedure is a key tool for companies wishing to submit their products for use during health emergencies.</w:t>
      </w:r>
    </w:p>
    <w:p w14:paraId="541DCEC7" w14:textId="77777777" w:rsidR="00C015F9" w:rsidRPr="00CF316C" w:rsidRDefault="00C015F9" w:rsidP="00C015F9">
      <w:pPr>
        <w:rPr>
          <w:u w:val="single"/>
        </w:rPr>
      </w:pPr>
      <w:r w:rsidRPr="00CF316C">
        <w:rPr>
          <w:u w:val="single"/>
        </w:rPr>
        <w:t>Eligibility of candidate products</w:t>
      </w:r>
    </w:p>
    <w:p w14:paraId="16928043" w14:textId="77777777" w:rsidR="00C015F9" w:rsidRPr="00CF316C" w:rsidRDefault="00C015F9" w:rsidP="00C015F9">
      <w:pPr>
        <w:rPr>
          <w:u w:val="single"/>
        </w:rPr>
      </w:pPr>
      <w:r w:rsidRPr="00CF316C">
        <w:rPr>
          <w:u w:val="single"/>
        </w:rPr>
        <w:t>The EUL concerns three product streams (vaccines, therapeutics and in vitro diagnostics), each of which has specific requirements for products to be eligible for evaluation under the EUL procedure.</w:t>
      </w:r>
    </w:p>
    <w:p w14:paraId="0D4F4743" w14:textId="77777777" w:rsidR="00C015F9" w:rsidRPr="00CF316C" w:rsidRDefault="00C015F9" w:rsidP="00C015F9">
      <w:pPr>
        <w:rPr>
          <w:u w:val="single"/>
        </w:rPr>
      </w:pPr>
      <w:r w:rsidRPr="00CF316C">
        <w:rPr>
          <w:u w:val="single"/>
        </w:rPr>
        <w:t xml:space="preserve">The </w:t>
      </w:r>
      <w:r w:rsidRPr="00CF316C">
        <w:rPr>
          <w:highlight w:val="cyan"/>
          <w:u w:val="single"/>
        </w:rPr>
        <w:t>following criteria must be met:</w:t>
      </w:r>
    </w:p>
    <w:p w14:paraId="356D7C4E" w14:textId="77777777" w:rsidR="00C015F9" w:rsidRPr="00CF316C" w:rsidRDefault="00C015F9" w:rsidP="00C015F9">
      <w:pPr>
        <w:rPr>
          <w:u w:val="single"/>
        </w:rPr>
      </w:pPr>
      <w:r w:rsidRPr="00CF316C">
        <w:rPr>
          <w:u w:val="single"/>
        </w:rPr>
        <w:t>The disease for which the product is intended is serious or immediately life threatening, has the potential of causing an outbreak, epidemic or pandemic and it is reasonable to consider the product for an EUL assessment, e.g., there are no licensed products for the indication or for a critical subpopulation (e.g., children);</w:t>
      </w:r>
    </w:p>
    <w:p w14:paraId="44468132" w14:textId="77777777" w:rsidR="00C015F9" w:rsidRPr="00CF316C" w:rsidRDefault="00C015F9" w:rsidP="00C015F9">
      <w:pPr>
        <w:rPr>
          <w:u w:val="single"/>
        </w:rPr>
      </w:pPr>
      <w:r w:rsidRPr="00CF316C">
        <w:rPr>
          <w:u w:val="single"/>
        </w:rPr>
        <w:t>Existing products have not been successful in eradicating the disease or preventing outbreaks (in the case of vaccines and medicines);</w:t>
      </w:r>
    </w:p>
    <w:p w14:paraId="5FD7323B" w14:textId="77777777" w:rsidR="00C015F9" w:rsidRPr="00CF316C" w:rsidRDefault="00C015F9" w:rsidP="00C015F9">
      <w:pPr>
        <w:rPr>
          <w:u w:val="single"/>
        </w:rPr>
      </w:pPr>
      <w:r w:rsidRPr="00CF316C">
        <w:rPr>
          <w:u w:val="single"/>
        </w:rPr>
        <w:t>The product is manufactured in compliance with current Good Manufacturing Practices (GMP) in the case of medicines and vaccines and under a functional Quality Management System (QMS) in the case of IVDs; and</w:t>
      </w:r>
    </w:p>
    <w:p w14:paraId="5DAEDDD2" w14:textId="77777777" w:rsidR="00C015F9" w:rsidRPr="00CF316C" w:rsidRDefault="00C015F9" w:rsidP="00C015F9">
      <w:pPr>
        <w:rPr>
          <w:u w:val="single"/>
        </w:rPr>
      </w:pPr>
      <w:r w:rsidRPr="00CF316C">
        <w:rPr>
          <w:u w:val="single"/>
        </w:rPr>
        <w:t>The applicant undertakes to complete the development of the product (validation and verification of the product in the case of IVDs) and apply for WHO prequalification once the product is licensed.</w:t>
      </w:r>
    </w:p>
    <w:p w14:paraId="00B0D2B4" w14:textId="188099B5" w:rsidR="000B6083" w:rsidRDefault="000B6083" w:rsidP="00C015F9">
      <w:pPr>
        <w:pStyle w:val="Heading4"/>
      </w:pPr>
      <w:r>
        <w:t>1</w:t>
      </w:r>
      <w:r w:rsidR="00EF4081">
        <w:t>5</w:t>
      </w:r>
      <w:r>
        <w:t>] Public health emergency of international concern</w:t>
      </w:r>
    </w:p>
    <w:p w14:paraId="1A9003C2" w14:textId="77777777" w:rsidR="000B6083" w:rsidRDefault="000B6083" w:rsidP="000B6083">
      <w:r w:rsidRPr="00605EFE">
        <w:rPr>
          <w:rStyle w:val="Style13ptBold"/>
        </w:rPr>
        <w:t>CFR 21</w:t>
      </w:r>
      <w:r w:rsidRPr="00DE6EAC">
        <w:t xml:space="preserve"> — ( “What Does the World Health Organization Do?“, Council on Foreign Relations, 1-29-2021, Available Online at https://www.cfr.org/backgrounder/what-does-world-health-organization-do, accessed 10-7-2021, HKR-AR)</w:t>
      </w:r>
    </w:p>
    <w:p w14:paraId="21ECDE14" w14:textId="77777777" w:rsidR="000B6083" w:rsidRDefault="000B6083" w:rsidP="000B6083"/>
    <w:p w14:paraId="171077E0" w14:textId="77777777" w:rsidR="000B6083" w:rsidRDefault="000B6083" w:rsidP="000B6083">
      <w:r w:rsidRPr="00605EFE">
        <w:rPr>
          <w:u w:val="single"/>
        </w:rPr>
        <w:t xml:space="preserve">In an extraordinary crisis, the </w:t>
      </w:r>
      <w:r w:rsidRPr="00605EFE">
        <w:rPr>
          <w:highlight w:val="cyan"/>
          <w:u w:val="single"/>
        </w:rPr>
        <w:t>WHO</w:t>
      </w:r>
      <w:r w:rsidRPr="00605EFE">
        <w:rPr>
          <w:u w:val="single"/>
        </w:rPr>
        <w:t xml:space="preserve"> </w:t>
      </w:r>
      <w:r w:rsidRPr="00605EFE">
        <w:rPr>
          <w:highlight w:val="cyan"/>
          <w:u w:val="single"/>
        </w:rPr>
        <w:t>can declare</w:t>
      </w:r>
      <w:r w:rsidRPr="00605EFE">
        <w:rPr>
          <w:u w:val="single"/>
        </w:rPr>
        <w:t xml:space="preserve"> a </w:t>
      </w:r>
      <w:r w:rsidRPr="00605EFE">
        <w:rPr>
          <w:highlight w:val="cyan"/>
          <w:u w:val="single"/>
        </w:rPr>
        <w:t>public health emergency</w:t>
      </w:r>
      <w:r w:rsidRPr="00605EFE">
        <w:rPr>
          <w:u w:val="single"/>
        </w:rPr>
        <w:t xml:space="preserve"> </w:t>
      </w:r>
      <w:r w:rsidRPr="00AF03AE">
        <w:rPr>
          <w:highlight w:val="cyan"/>
          <w:u w:val="single"/>
        </w:rPr>
        <w:t>of international concern</w:t>
      </w:r>
      <w:r w:rsidRPr="00DE6EAC">
        <w:t xml:space="preserve"> (PHEIC, pronounced “fake”), </w:t>
      </w:r>
      <w:r w:rsidRPr="00605EFE">
        <w:rPr>
          <w:u w:val="single"/>
        </w:rPr>
        <w:t xml:space="preserve">which it has </w:t>
      </w:r>
      <w:r w:rsidRPr="00605EFE">
        <w:rPr>
          <w:highlight w:val="cyan"/>
          <w:u w:val="single"/>
        </w:rPr>
        <w:t>done six times</w:t>
      </w:r>
      <w:r w:rsidRPr="00605EFE">
        <w:rPr>
          <w:u w:val="single"/>
        </w:rPr>
        <w:t xml:space="preserve">: during the 2009 swine flu (H1N1) epidemic; in reaction to a reversal of progress in eradicating polio in 2014; amid the 2014 Ebola outbreak in West Africa; during the 2016 Zika virus outbreak in the Americas; once the ongoing Ebola epidemic reached the city of Goma in the Democratic Republic of Congo in 2019; and </w:t>
      </w:r>
      <w:r w:rsidRPr="00605EFE">
        <w:rPr>
          <w:highlight w:val="cyan"/>
          <w:u w:val="single"/>
        </w:rPr>
        <w:t>amid</w:t>
      </w:r>
      <w:r w:rsidRPr="00605EFE">
        <w:rPr>
          <w:u w:val="single"/>
        </w:rPr>
        <w:t xml:space="preserve"> the global outbreak of the </w:t>
      </w:r>
      <w:r w:rsidRPr="00605EFE">
        <w:rPr>
          <w:highlight w:val="cyan"/>
          <w:u w:val="single"/>
        </w:rPr>
        <w:t>new coronavirus in 2020.</w:t>
      </w:r>
    </w:p>
    <w:p w14:paraId="6DD39CF5" w14:textId="77777777" w:rsidR="000B6083" w:rsidRPr="00BC1F4B" w:rsidRDefault="000B6083" w:rsidP="000B6083">
      <w:pPr>
        <w:rPr>
          <w:sz w:val="16"/>
        </w:rPr>
      </w:pPr>
    </w:p>
    <w:p w14:paraId="6A395D9F" w14:textId="77777777" w:rsidR="000B6083" w:rsidRDefault="000B6083" w:rsidP="000B6083">
      <w:pPr>
        <w:pStyle w:val="Heading3"/>
      </w:pPr>
      <w:r>
        <w:t>Framework</w:t>
      </w:r>
    </w:p>
    <w:p w14:paraId="35C993AD" w14:textId="77777777" w:rsidR="000B6083" w:rsidRPr="00C7794F" w:rsidRDefault="000B6083" w:rsidP="000B6083">
      <w:pPr>
        <w:pStyle w:val="Heading4"/>
        <w:rPr>
          <w:rFonts w:cs="Calibri"/>
        </w:rPr>
      </w:pPr>
      <w:r w:rsidRPr="00C7794F">
        <w:rPr>
          <w:rFonts w:cs="Calibri"/>
        </w:rPr>
        <w:t>the standard is maximizing expected wellbeing</w:t>
      </w:r>
    </w:p>
    <w:p w14:paraId="11331171" w14:textId="77777777" w:rsidR="000B6083" w:rsidRPr="00C7794F" w:rsidRDefault="000B6083" w:rsidP="000B6083">
      <w:pPr>
        <w:pStyle w:val="Heading4"/>
        <w:rPr>
          <w:rFonts w:cs="Calibri"/>
        </w:rPr>
      </w:pPr>
      <w:r w:rsidRPr="00C7794F">
        <w:rPr>
          <w:rFonts w:cs="Calibri"/>
        </w:rPr>
        <w:t>Independently:</w:t>
      </w:r>
    </w:p>
    <w:p w14:paraId="6F30DB5D" w14:textId="77777777" w:rsidR="000B6083" w:rsidRPr="00C7794F" w:rsidRDefault="000B6083" w:rsidP="000B6083">
      <w:pPr>
        <w:pStyle w:val="Heading4"/>
        <w:rPr>
          <w:rFonts w:cs="Calibri"/>
        </w:rPr>
      </w:pPr>
      <w:r w:rsidRPr="00C7794F">
        <w:rPr>
          <w:rFonts w:cs="Calibri"/>
        </w:rPr>
        <w:t>1</w:t>
      </w:r>
      <w:r>
        <w:rPr>
          <w:rFonts w:cs="Calibri"/>
        </w:rPr>
        <w:t>]</w:t>
      </w:r>
      <w:r w:rsidRPr="00C7794F">
        <w:rPr>
          <w:rFonts w:cs="Calibri"/>
        </w:rPr>
        <w:t xml:space="preserve"> Extinction o/ws – [a] trillions of people in future generations means the future holds a lot of value which extinction destroys – outweighs their offense under any framework, regardless of whether they are deontic or aretaic [b] Gateway issue - we need to be alive to assign value and debate competing moral theories- extinction literally ends the debate on “ought”. Use EM – Evaluate the framework debate as a sliding scale not true/false – weigh probability of framework being true times contention offense – framework serves to prioritize not preclude certain impacts, so only EM is logical – eg util agrees freedom matters, but wellbeing outweighs.</w:t>
      </w:r>
    </w:p>
    <w:p w14:paraId="405C6B48" w14:textId="77777777" w:rsidR="000B6083" w:rsidRPr="00C7794F" w:rsidRDefault="000B6083" w:rsidP="000B6083">
      <w:pPr>
        <w:pStyle w:val="Heading4"/>
        <w:rPr>
          <w:rFonts w:cs="Calibri"/>
        </w:rPr>
      </w:pPr>
      <w:r w:rsidRPr="00C7794F">
        <w:rPr>
          <w:rFonts w:cs="Calibri"/>
        </w:rPr>
        <w:t>2</w:t>
      </w:r>
      <w:r>
        <w:rPr>
          <w:rFonts w:cs="Calibri"/>
        </w:rPr>
        <w:t>]</w:t>
      </w:r>
      <w:r w:rsidRPr="00C7794F">
        <w:rPr>
          <w:rFonts w:cs="Calibri"/>
        </w:rPr>
        <w:t xml:space="preserve"> All other frameworks fail</w:t>
      </w:r>
      <w:r>
        <w:rPr>
          <w:rFonts w:cs="Calibri"/>
        </w:rPr>
        <w:t xml:space="preserve"> </w:t>
      </w:r>
    </w:p>
    <w:p w14:paraId="348C8399" w14:textId="77777777" w:rsidR="000B6083" w:rsidRPr="00C7794F" w:rsidRDefault="000B6083" w:rsidP="000B6083">
      <w:pPr>
        <w:rPr>
          <w:rStyle w:val="Style13ptBold"/>
          <w:rFonts w:cs="Calibri"/>
          <w:b w:val="0"/>
          <w:bCs/>
        </w:rPr>
      </w:pPr>
      <w:r w:rsidRPr="00C7794F">
        <w:rPr>
          <w:rStyle w:val="Style13ptBold"/>
          <w:rFonts w:cs="Calibri"/>
        </w:rPr>
        <w:t>Mack 4</w:t>
      </w:r>
      <w:r w:rsidRPr="00C7794F">
        <w:rPr>
          <w:rFonts w:cs="Calibri"/>
        </w:rPr>
        <w:t xml:space="preserve"> </w:t>
      </w:r>
      <w:r w:rsidRPr="00C7794F">
        <w:rPr>
          <w:rFonts w:cs="Calibri"/>
          <w:sz w:val="12"/>
          <w:szCs w:val="12"/>
        </w:rPr>
        <w:t>[(Peter, MBBS, FRCS(Ed), FRCS (Glasg), PhD, MBA, MHlthEcon) “Utilitarian Ethics in Healthcare.” International Journal of the Computer, the Internet, and Management Vol. 12, No.3. 2004. Department of Surgery. Singapore General Hospital.] SJDI</w:t>
      </w:r>
    </w:p>
    <w:p w14:paraId="0DA14147" w14:textId="77777777" w:rsidR="000B6083" w:rsidRPr="00C7794F" w:rsidRDefault="000B6083" w:rsidP="000B6083">
      <w:pPr>
        <w:rPr>
          <w:rFonts w:cs="Calibri"/>
          <w:u w:val="single"/>
        </w:rPr>
      </w:pPr>
      <w:r w:rsidRPr="00C7794F">
        <w:rPr>
          <w:rFonts w:cs="Calibr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C7794F">
        <w:rPr>
          <w:rStyle w:val="StyleUnderline"/>
          <w:rFonts w:cs="Calibri"/>
        </w:rPr>
        <w:t xml:space="preserve">The traditional stance </w:t>
      </w:r>
      <w:r w:rsidRPr="00C7794F">
        <w:rPr>
          <w:rFonts w:cs="Calibri"/>
          <w:sz w:val="16"/>
        </w:rPr>
        <w:t>of the physician</w:t>
      </w:r>
      <w:r w:rsidRPr="00C7794F">
        <w:rPr>
          <w:rStyle w:val="StyleUnderline"/>
          <w:rFonts w:cs="Calibri"/>
        </w:rPr>
        <w:t xml:space="preserve"> is that each patient is an isolated universe. </w:t>
      </w:r>
      <w:r w:rsidRPr="00C7794F">
        <w:rPr>
          <w:rFonts w:cs="Calibri"/>
          <w:sz w:val="16"/>
        </w:rPr>
        <w:t xml:space="preserve">When confronted with a situation in which his duty involves a competition for scarce medications or treatments, he would plead the patient’s cause by all methods, short of deceit. However, </w:t>
      </w:r>
      <w:r w:rsidRPr="00C7794F">
        <w:rPr>
          <w:rStyle w:val="StyleUnderline"/>
          <w:rFonts w:cs="Calibri"/>
          <w:highlight w:val="green"/>
        </w:rPr>
        <w:t>when the</w:t>
      </w:r>
      <w:r w:rsidRPr="00C7794F">
        <w:rPr>
          <w:rStyle w:val="StyleUnderline"/>
          <w:rFonts w:cs="Calibri"/>
        </w:rPr>
        <w:t xml:space="preserve"> </w:t>
      </w:r>
      <w:r w:rsidRPr="00C7794F">
        <w:rPr>
          <w:rFonts w:cs="Calibri"/>
          <w:sz w:val="16"/>
        </w:rPr>
        <w:t>physician’s</w:t>
      </w:r>
      <w:r w:rsidRPr="00C7794F">
        <w:rPr>
          <w:rStyle w:val="StyleUnderline"/>
          <w:rFonts w:cs="Calibri"/>
        </w:rPr>
        <w:t xml:space="preserve"> </w:t>
      </w:r>
      <w:r w:rsidRPr="00C7794F">
        <w:rPr>
          <w:rStyle w:val="StyleUnderline"/>
          <w:rFonts w:cs="Calibri"/>
          <w:highlight w:val="green"/>
        </w:rPr>
        <w:t>decision involves more</w:t>
      </w:r>
      <w:r w:rsidRPr="00C7794F">
        <w:rPr>
          <w:rStyle w:val="StyleUnderline"/>
          <w:rFonts w:cs="Calibri"/>
        </w:rPr>
        <w:t xml:space="preserve"> than just his own patient</w:t>
      </w:r>
      <w:r w:rsidRPr="00C7794F">
        <w:rPr>
          <w:rFonts w:cs="Calibri"/>
          <w:sz w:val="16"/>
        </w:rPr>
        <w:t>, or has some commitment to public health,</w:t>
      </w:r>
      <w:r w:rsidRPr="00C7794F">
        <w:rPr>
          <w:rStyle w:val="StyleUnderline"/>
          <w:rFonts w:cs="Calibri"/>
        </w:rPr>
        <w:t xml:space="preserve"> </w:t>
      </w:r>
      <w:r w:rsidRPr="00C7794F">
        <w:rPr>
          <w:rStyle w:val="StyleUnderline"/>
          <w:rFonts w:cs="Calibri"/>
          <w:highlight w:val="green"/>
        </w:rPr>
        <w:t>other issues have to be considered.</w:t>
      </w:r>
      <w:r w:rsidRPr="00C7794F">
        <w:rPr>
          <w:rStyle w:val="StyleUnderline"/>
          <w:rFonts w:cs="Calibri"/>
        </w:rPr>
        <w:t xml:space="preserve"> </w:t>
      </w:r>
      <w:r w:rsidRPr="00C7794F">
        <w:rPr>
          <w:rFonts w:cs="Calibri"/>
          <w:sz w:val="16"/>
        </w:rPr>
        <w:t>He then has to recognise that the</w:t>
      </w:r>
      <w:r w:rsidRPr="00C7794F">
        <w:rPr>
          <w:rStyle w:val="StyleUnderline"/>
          <w:rFonts w:cs="Calibri"/>
        </w:rPr>
        <w:t xml:space="preserve"> </w:t>
      </w:r>
      <w:r w:rsidRPr="00C7794F">
        <w:rPr>
          <w:rStyle w:val="StyleUnderline"/>
          <w:rFonts w:cs="Calibri"/>
          <w:highlight w:val="green"/>
        </w:rPr>
        <w:t>unbridled advocacy</w:t>
      </w:r>
      <w:r w:rsidRPr="00C7794F">
        <w:rPr>
          <w:rStyle w:val="StyleUnderline"/>
          <w:rFonts w:cs="Calibri"/>
        </w:rPr>
        <w:t xml:space="preserve"> of the patient </w:t>
      </w:r>
      <w:r w:rsidRPr="00C7794F">
        <w:rPr>
          <w:rStyle w:val="StyleUnderline"/>
          <w:rFonts w:cs="Calibri"/>
          <w:highlight w:val="green"/>
        </w:rPr>
        <w:t>may not square with</w:t>
      </w:r>
      <w:r w:rsidRPr="00C7794F">
        <w:rPr>
          <w:rFonts w:cs="Calibri"/>
          <w:sz w:val="16"/>
        </w:rPr>
        <w:t xml:space="preserve"> what the economist perceives to be </w:t>
      </w:r>
      <w:r w:rsidRPr="00C7794F">
        <w:rPr>
          <w:rStyle w:val="StyleUnderline"/>
          <w:rFonts w:cs="Calibri"/>
          <w:highlight w:val="green"/>
        </w:rPr>
        <w:t>the most advantageous policy to society</w:t>
      </w:r>
      <w:r w:rsidRPr="00C7794F">
        <w:rPr>
          <w:rStyle w:val="StyleUnderline"/>
          <w:rFonts w:cs="Calibri"/>
        </w:rPr>
        <w:t xml:space="preserve"> as a whole.</w:t>
      </w:r>
      <w:r w:rsidRPr="00C7794F">
        <w:rPr>
          <w:rFonts w:cs="Calibri"/>
          <w:sz w:val="16"/>
        </w:rPr>
        <w:t xml:space="preserve"> Medical professionals characteristically deplore scarcities. Many of them are simply not prepared to modify their intransigent principle of unwavering duty to their patients’ individual interest. However, </w:t>
      </w:r>
      <w:r w:rsidRPr="00C7794F">
        <w:rPr>
          <w:rStyle w:val="StyleUnderline"/>
          <w:rFonts w:cs="Calibri"/>
        </w:rPr>
        <w:t>in decisions involving multiple patients</w:t>
      </w:r>
      <w:r w:rsidRPr="00C7794F">
        <w:rPr>
          <w:rFonts w:cs="Calibri"/>
          <w:sz w:val="16"/>
        </w:rPr>
        <w:t xml:space="preserve">, making available </w:t>
      </w:r>
      <w:r w:rsidRPr="00C7794F">
        <w:rPr>
          <w:rStyle w:val="StyleUnderline"/>
          <w:rFonts w:cs="Calibri"/>
          <w:highlight w:val="green"/>
        </w:rPr>
        <w:t>more</w:t>
      </w:r>
      <w:r w:rsidRPr="00C7794F">
        <w:rPr>
          <w:rStyle w:val="StyleUnderline"/>
          <w:rFonts w:cs="Calibri"/>
        </w:rPr>
        <w:t xml:space="preserve"> </w:t>
      </w:r>
      <w:r w:rsidRPr="00C7794F">
        <w:rPr>
          <w:rFonts w:cs="Calibri"/>
          <w:sz w:val="16"/>
        </w:rPr>
        <w:t xml:space="preserve">medication, labour or </w:t>
      </w:r>
      <w:r w:rsidRPr="00C7794F">
        <w:rPr>
          <w:rStyle w:val="StyleUnderline"/>
          <w:rFonts w:cs="Calibri"/>
          <w:highlight w:val="green"/>
        </w:rPr>
        <w:t>expenses for one</w:t>
      </w:r>
      <w:r w:rsidRPr="00C7794F">
        <w:rPr>
          <w:rStyle w:val="StyleUnderline"/>
          <w:rFonts w:cs="Calibri"/>
        </w:rPr>
        <w:t xml:space="preserve"> </w:t>
      </w:r>
      <w:r w:rsidRPr="00C7794F">
        <w:rPr>
          <w:rFonts w:cs="Calibri"/>
          <w:sz w:val="16"/>
        </w:rPr>
        <w:t xml:space="preserve">patient </w:t>
      </w:r>
      <w:r w:rsidRPr="00C7794F">
        <w:rPr>
          <w:rStyle w:val="StyleUnderline"/>
          <w:rFonts w:cs="Calibri"/>
        </w:rPr>
        <w:t xml:space="preserve">will </w:t>
      </w:r>
      <w:r w:rsidRPr="00C7794F">
        <w:rPr>
          <w:rStyle w:val="StyleUnderline"/>
          <w:rFonts w:cs="Calibri"/>
          <w:highlight w:val="green"/>
        </w:rPr>
        <w:t>mean</w:t>
      </w:r>
      <w:r w:rsidRPr="00C7794F">
        <w:rPr>
          <w:rStyle w:val="StyleUnderline"/>
          <w:rFonts w:cs="Calibri"/>
        </w:rPr>
        <w:t xml:space="preserve"> </w:t>
      </w:r>
      <w:r w:rsidRPr="00C7794F">
        <w:rPr>
          <w:rFonts w:cs="Calibri"/>
          <w:sz w:val="16"/>
        </w:rPr>
        <w:t xml:space="preserve">leaving </w:t>
      </w:r>
      <w:r w:rsidRPr="00C7794F">
        <w:rPr>
          <w:rStyle w:val="StyleUnderline"/>
          <w:rFonts w:cs="Calibri"/>
          <w:highlight w:val="green"/>
        </w:rPr>
        <w:t>less for another.</w:t>
      </w:r>
      <w:r w:rsidRPr="00C7794F">
        <w:rPr>
          <w:rStyle w:val="StyleUnderline"/>
          <w:rFonts w:cs="Calibri"/>
        </w:rPr>
        <w:t xml:space="preserve"> The physician is</w:t>
      </w:r>
      <w:r w:rsidRPr="00C7794F">
        <w:rPr>
          <w:rFonts w:cs="Calibri"/>
          <w:sz w:val="16"/>
        </w:rPr>
        <w:t xml:space="preserve"> then </w:t>
      </w:r>
      <w:r w:rsidRPr="00C7794F">
        <w:rPr>
          <w:rStyle w:val="StyleUnderline"/>
          <w:rFonts w:cs="Calibri"/>
        </w:rPr>
        <w:t>compelled</w:t>
      </w:r>
      <w:r w:rsidRPr="00C7794F">
        <w:rPr>
          <w:rFonts w:cs="Calibri"/>
          <w:sz w:val="16"/>
        </w:rPr>
        <w:t xml:space="preserve"> by his competing loyalties </w:t>
      </w:r>
      <w:r w:rsidRPr="00C7794F">
        <w:rPr>
          <w:rStyle w:val="StyleUnderline"/>
          <w:rFonts w:cs="Calibri"/>
        </w:rPr>
        <w:t>to enter into a decision mode of one versus many, where the underlying constraint is</w:t>
      </w:r>
      <w:r w:rsidRPr="00C7794F">
        <w:rPr>
          <w:rFonts w:cs="Calibri"/>
          <w:sz w:val="16"/>
        </w:rPr>
        <w:t xml:space="preserve"> one of </w:t>
      </w:r>
      <w:r w:rsidRPr="00C7794F">
        <w:rPr>
          <w:rStyle w:val="StyleUnderline"/>
          <w:rFonts w:cs="Calibri"/>
        </w:rPr>
        <w:t>finiteness of the commodities.</w:t>
      </w:r>
      <w:r w:rsidRPr="00C7794F">
        <w:rPr>
          <w:rFonts w:cs="Calibri"/>
          <w:sz w:val="16"/>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C7794F">
        <w:rPr>
          <w:rStyle w:val="StyleUnderline"/>
          <w:rFonts w:cs="Calibri"/>
        </w:rPr>
        <w:t>ethics is identified with the investigation of rationally justifiable bases for resolving conflict among persons with divergent aims</w:t>
      </w:r>
      <w:r w:rsidRPr="00C7794F">
        <w:rPr>
          <w:rFonts w:cs="Calibri"/>
          <w:sz w:val="16"/>
        </w:rPr>
        <w:t xml:space="preserve"> and who share a common world. </w:t>
      </w:r>
      <w:r w:rsidRPr="00C7794F">
        <w:rPr>
          <w:rStyle w:val="StyleUnderline"/>
          <w:rFonts w:cs="Calibri"/>
          <w:highlight w:val="green"/>
        </w:rPr>
        <w:t>Because of the scarcity of resources</w:t>
      </w:r>
      <w:r w:rsidRPr="00C7794F">
        <w:rPr>
          <w:rStyle w:val="StyleUnderline"/>
          <w:rFonts w:cs="Calibri"/>
        </w:rPr>
        <w:t xml:space="preserve">, one’s success is another person’s failure. Therefore </w:t>
      </w:r>
      <w:r w:rsidRPr="00C7794F">
        <w:rPr>
          <w:rStyle w:val="StyleUnderline"/>
          <w:rFonts w:cs="Calibri"/>
          <w:highlight w:val="green"/>
        </w:rPr>
        <w:t>ethics search for rationally justifiable standards for the resolution of interpersonal conflict.</w:t>
      </w:r>
      <w:r w:rsidRPr="00C7794F">
        <w:rPr>
          <w:rFonts w:cs="Calibri"/>
          <w:sz w:val="16"/>
        </w:rPr>
        <w:t xml:space="preserve"> </w:t>
      </w:r>
      <w:r w:rsidRPr="00C7794F">
        <w:rPr>
          <w:rStyle w:val="StyleUnderline"/>
          <w:rFonts w:cs="Calibri"/>
        </w:rPr>
        <w:t>While the realities of human life have given rise to the concepts of property, justice and scarcity, the management of scarcity requires the exercise of choice</w:t>
      </w:r>
      <w:r w:rsidRPr="00C7794F">
        <w:rPr>
          <w:rFonts w:cs="Calibri"/>
          <w:sz w:val="16"/>
        </w:rPr>
        <w:t xml:space="preserve">, since having more of some goods means having less of others. </w:t>
      </w:r>
      <w:r w:rsidRPr="00C7794F">
        <w:rPr>
          <w:rStyle w:val="StyleUnderline"/>
          <w:rFonts w:cs="Calibri"/>
        </w:rPr>
        <w:t xml:space="preserve">Exercising choice in turn involves </w:t>
      </w:r>
      <w:r w:rsidRPr="00C7794F">
        <w:rPr>
          <w:rFonts w:cs="Calibri"/>
          <w:sz w:val="16"/>
        </w:rPr>
        <w:t xml:space="preserve">comparisons, and </w:t>
      </w:r>
      <w:r w:rsidRPr="00C7794F">
        <w:rPr>
          <w:rStyle w:val="StyleUnderline"/>
          <w:rFonts w:cs="Calibri"/>
        </w:rPr>
        <w:t xml:space="preserve">comparisons </w:t>
      </w:r>
      <w:r w:rsidRPr="00C7794F">
        <w:rPr>
          <w:rFonts w:cs="Calibri"/>
          <w:sz w:val="16"/>
        </w:rPr>
        <w:t xml:space="preserve">are </w:t>
      </w:r>
      <w:r w:rsidRPr="00C7794F">
        <w:rPr>
          <w:rStyle w:val="StyleUnderline"/>
          <w:rFonts w:cs="Calibri"/>
        </w:rPr>
        <w:t xml:space="preserve">based on principles. </w:t>
      </w:r>
      <w:r w:rsidRPr="00C7794F">
        <w:rPr>
          <w:rFonts w:cs="Calibri"/>
          <w:sz w:val="16"/>
        </w:rPr>
        <w:t xml:space="preserve">As ethicists, </w:t>
      </w:r>
      <w:r w:rsidRPr="00C7794F">
        <w:rPr>
          <w:rStyle w:val="StyleUnderline"/>
          <w:rFonts w:cs="Calibri"/>
        </w:rPr>
        <w:t>the meaning of these principles must be sought in the moral basis that implementing them would require.</w:t>
      </w:r>
      <w:r w:rsidRPr="00C7794F">
        <w:rPr>
          <w:rFonts w:cs="Calibr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C7794F">
        <w:rPr>
          <w:rStyle w:val="StyleUnderline"/>
          <w:rFonts w:cs="Calibri"/>
        </w:rPr>
        <w:t xml:space="preserve">all </w:t>
      </w:r>
      <w:r w:rsidRPr="00C7794F">
        <w:rPr>
          <w:rStyle w:val="StyleUnderline"/>
          <w:rFonts w:cs="Calibri"/>
          <w:highlight w:val="green"/>
        </w:rPr>
        <w:t xml:space="preserve">distributive questions should </w:t>
      </w:r>
      <w:r w:rsidRPr="00C7794F">
        <w:rPr>
          <w:rStyle w:val="StyleUnderline"/>
          <w:rFonts w:cs="Calibri"/>
        </w:rPr>
        <w:t xml:space="preserve">be settled according to which distribution </w:t>
      </w:r>
      <w:r w:rsidRPr="00C7794F">
        <w:rPr>
          <w:rStyle w:val="StyleUnderline"/>
          <w:rFonts w:cs="Calibri"/>
          <w:highlight w:val="green"/>
        </w:rPr>
        <w:t>maximise</w:t>
      </w:r>
      <w:r w:rsidRPr="00C7794F">
        <w:rPr>
          <w:rStyle w:val="StyleUnderline"/>
          <w:rFonts w:cs="Calibri"/>
        </w:rPr>
        <w:t>s</w:t>
      </w:r>
      <w:r w:rsidRPr="00C7794F">
        <w:rPr>
          <w:rStyle w:val="StyleUnderline"/>
          <w:rFonts w:cs="Calibri"/>
          <w:highlight w:val="green"/>
        </w:rPr>
        <w:t xml:space="preserve"> welfare.</w:t>
      </w:r>
      <w:r w:rsidRPr="00C7794F">
        <w:rPr>
          <w:rFonts w:cs="Calibr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C7794F">
        <w:rPr>
          <w:rStyle w:val="StyleUnderline"/>
          <w:rFonts w:cs="Calibri"/>
        </w:rPr>
        <w:t>these</w:t>
      </w:r>
      <w:r w:rsidRPr="00C7794F">
        <w:rPr>
          <w:rFonts w:cs="Calibri"/>
          <w:sz w:val="16"/>
        </w:rPr>
        <w:t xml:space="preserve"> four </w:t>
      </w:r>
      <w:r w:rsidRPr="00C7794F">
        <w:rPr>
          <w:rStyle w:val="StyleUnderline"/>
          <w:rFonts w:cs="Calibri"/>
        </w:rPr>
        <w:t xml:space="preserve">tenets require that a </w:t>
      </w:r>
      <w:r w:rsidRPr="00C7794F">
        <w:rPr>
          <w:rStyle w:val="StyleUnderline"/>
          <w:rFonts w:cs="Calibri"/>
          <w:highlight w:val="green"/>
        </w:rPr>
        <w:t>policy be judged solely in terms of the resulting utilities</w:t>
      </w:r>
      <w:r w:rsidRPr="00C7794F">
        <w:rPr>
          <w:rStyle w:val="StyleUnderline"/>
          <w:rFonts w:cs="Calibri"/>
        </w:rPr>
        <w:t xml:space="preserve"> achieved by individuals as assessed by the individuals themselves. Issues of who receives the utility, the source of the utility and any non-utility aspects of the situation are ignored.</w:t>
      </w:r>
    </w:p>
    <w:p w14:paraId="7E51F936" w14:textId="77777777" w:rsidR="000B6083" w:rsidRPr="00C7794F" w:rsidRDefault="000B6083" w:rsidP="000B6083">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29D28434" w14:textId="77777777" w:rsidR="000B6083" w:rsidRPr="00C7794F" w:rsidRDefault="000B6083" w:rsidP="000B6083">
      <w:pPr>
        <w:rPr>
          <w:rFonts w:cs="Calibri"/>
        </w:rPr>
      </w:pPr>
      <w:r w:rsidRPr="00C7794F">
        <w:rPr>
          <w:rStyle w:val="Style13ptBold"/>
          <w:rFonts w:cs="Calibri"/>
        </w:rPr>
        <w:t>Greene 10</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0C2694D6" w14:textId="77777777" w:rsidR="000B6083" w:rsidRPr="00C7794F" w:rsidRDefault="000B6083" w:rsidP="000B6083">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3F289655" w14:textId="77777777" w:rsidR="000B6083" w:rsidRPr="00C7794F" w:rsidRDefault="000B6083" w:rsidP="000B6083">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131C0463" w14:textId="77777777" w:rsidR="000B6083" w:rsidRPr="00C7794F" w:rsidRDefault="000B6083" w:rsidP="000B6083">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1"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34E104B6" w14:textId="77777777" w:rsidR="000B6083" w:rsidRPr="00C7794F" w:rsidRDefault="000B6083" w:rsidP="000B6083">
      <w:pPr>
        <w:rPr>
          <w:rStyle w:val="StyleUnderline"/>
          <w:rFonts w:cs="Calibri"/>
          <w:sz w:val="14"/>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sidRPr="00C7794F">
        <w:rPr>
          <w:rStyle w:val="StyleUnderline"/>
          <w:rFonts w:eastAsiaTheme="minorHAnsi" w:cs="Calibri"/>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377E7D2E" w14:textId="77777777" w:rsidR="000B6083" w:rsidRPr="003C7E97" w:rsidRDefault="000B6083" w:rsidP="000B6083"/>
    <w:p w14:paraId="580F3BA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7"/>
  </w:num>
  <w:num w:numId="15">
    <w:abstractNumId w:val="16"/>
  </w:num>
  <w:num w:numId="16">
    <w:abstractNumId w:val="14"/>
  </w:num>
  <w:num w:numId="17">
    <w:abstractNumId w:val="19"/>
  </w:num>
  <w:num w:numId="18">
    <w:abstractNumId w:val="12"/>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60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6083"/>
    <w:rsid w:val="000D26A6"/>
    <w:rsid w:val="000D2B90"/>
    <w:rsid w:val="000D6ED8"/>
    <w:rsid w:val="000D717B"/>
    <w:rsid w:val="00100B28"/>
    <w:rsid w:val="00117316"/>
    <w:rsid w:val="001209B4"/>
    <w:rsid w:val="00167BB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6DF"/>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10A"/>
    <w:rsid w:val="00496BB2"/>
    <w:rsid w:val="004B37B4"/>
    <w:rsid w:val="004B72B4"/>
    <w:rsid w:val="004C0314"/>
    <w:rsid w:val="004C0D3D"/>
    <w:rsid w:val="004C213E"/>
    <w:rsid w:val="004C376C"/>
    <w:rsid w:val="004C657F"/>
    <w:rsid w:val="004D17D8"/>
    <w:rsid w:val="004D52D8"/>
    <w:rsid w:val="004E355B"/>
    <w:rsid w:val="005028E5"/>
    <w:rsid w:val="00503735"/>
    <w:rsid w:val="005066A4"/>
    <w:rsid w:val="00516A88"/>
    <w:rsid w:val="00522065"/>
    <w:rsid w:val="005224F2"/>
    <w:rsid w:val="00533F1C"/>
    <w:rsid w:val="00536D8B"/>
    <w:rsid w:val="005379C3"/>
    <w:rsid w:val="005519C2"/>
    <w:rsid w:val="005523E0"/>
    <w:rsid w:val="0055320F"/>
    <w:rsid w:val="0055699B"/>
    <w:rsid w:val="0056020A"/>
    <w:rsid w:val="00563D3D"/>
    <w:rsid w:val="005659AA"/>
    <w:rsid w:val="00567446"/>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4143"/>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6E52"/>
    <w:rsid w:val="008C77B6"/>
    <w:rsid w:val="008D147C"/>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6F1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15F9"/>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7F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123"/>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081"/>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2F2CE"/>
  <w14:defaultImageDpi w14:val="300"/>
  <w15:docId w15:val="{B5EC94B1-ABAD-3B47-ACAC-112D7691F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608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B60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60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0B60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0B60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60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6083"/>
  </w:style>
  <w:style w:type="character" w:customStyle="1" w:styleId="Heading1Char">
    <w:name w:val="Heading 1 Char"/>
    <w:aliases w:val="Pocket Char"/>
    <w:basedOn w:val="DefaultParagraphFont"/>
    <w:link w:val="Heading1"/>
    <w:uiPriority w:val="9"/>
    <w:rsid w:val="000B60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6083"/>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0B608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0B608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B6083"/>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0B6083"/>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s"/>
    <w:basedOn w:val="DefaultParagraphFont"/>
    <w:link w:val="textbold"/>
    <w:uiPriority w:val="20"/>
    <w:qFormat/>
    <w:rsid w:val="000B608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B6083"/>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0B6083"/>
    <w:rPr>
      <w:color w:val="auto"/>
      <w:u w:val="none"/>
    </w:rPr>
  </w:style>
  <w:style w:type="paragraph" w:styleId="DocumentMap">
    <w:name w:val="Document Map"/>
    <w:basedOn w:val="Normal"/>
    <w:link w:val="DocumentMapChar"/>
    <w:uiPriority w:val="99"/>
    <w:semiHidden/>
    <w:unhideWhenUsed/>
    <w:rsid w:val="000B60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6083"/>
    <w:rPr>
      <w:rFonts w:ascii="Lucida Grande" w:hAnsi="Lucida Grande" w:cs="Lucida Grande"/>
    </w:rPr>
  </w:style>
  <w:style w:type="paragraph" w:customStyle="1" w:styleId="textbold">
    <w:name w:val="text bold"/>
    <w:basedOn w:val="Normal"/>
    <w:link w:val="Emphasis"/>
    <w:uiPriority w:val="20"/>
    <w:qFormat/>
    <w:rsid w:val="000B608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0B6083"/>
    <w:rPr>
      <w:sz w:val="22"/>
      <w:u w:val="single"/>
    </w:rPr>
  </w:style>
  <w:style w:type="paragraph" w:customStyle="1" w:styleId="Emphasis1">
    <w:name w:val="Emphasis1"/>
    <w:basedOn w:val="Normal"/>
    <w:autoRedefine/>
    <w:uiPriority w:val="20"/>
    <w:qFormat/>
    <w:rsid w:val="000B608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0B6083"/>
    <w:rPr>
      <w:color w:val="605E5C"/>
      <w:shd w:val="clear" w:color="auto" w:fill="E1DFDD"/>
    </w:rPr>
  </w:style>
  <w:style w:type="paragraph" w:styleId="ListParagraph">
    <w:name w:val="List Paragraph"/>
    <w:basedOn w:val="Normal"/>
    <w:uiPriority w:val="99"/>
    <w:unhideWhenUsed/>
    <w:qFormat/>
    <w:rsid w:val="000B6083"/>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
    <w:basedOn w:val="Heading1"/>
    <w:autoRedefine/>
    <w:uiPriority w:val="99"/>
    <w:qFormat/>
    <w:rsid w:val="000B608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ontalk.org/joshua-greene-on-moral-tribes-moral-dilemmas-and-utilitarianism/" TargetMode="External"/><Relationship Id="rId5" Type="http://schemas.openxmlformats.org/officeDocument/2006/relationships/numbering" Target="numbering.xml"/><Relationship Id="rId10" Type="http://schemas.openxmlformats.org/officeDocument/2006/relationships/hyperlink" Target="https://cepi.net/news_cepi/preparing-for-the-next-disease-x/" TargetMode="External"/><Relationship Id="rId4" Type="http://schemas.openxmlformats.org/officeDocument/2006/relationships/customXml" Target="../customXml/item4.xml"/><Relationship Id="rId9" Type="http://schemas.openxmlformats.org/officeDocument/2006/relationships/hyperlink" Target="http://www.healthaffairs.org/do/10.1377/hblog20170602.060376/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18484</Words>
  <Characters>105363</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123600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14</cp:revision>
  <dcterms:created xsi:type="dcterms:W3CDTF">2021-10-10T19:58:00Z</dcterms:created>
  <dcterms:modified xsi:type="dcterms:W3CDTF">2021-10-10T20:15:00Z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