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4A7AAD" w14:textId="77777777" w:rsidR="00864691" w:rsidRDefault="00864691" w:rsidP="00864691">
      <w:pPr>
        <w:pStyle w:val="Heading2"/>
      </w:pPr>
      <w:r>
        <w:t>1AC – Nano Nagle</w:t>
      </w:r>
    </w:p>
    <w:p w14:paraId="0A51499E" w14:textId="77777777" w:rsidR="00864691" w:rsidRPr="00E85B08" w:rsidRDefault="00864691" w:rsidP="00864691">
      <w:pPr>
        <w:pStyle w:val="Heading3"/>
      </w:pPr>
      <w:r>
        <w:t xml:space="preserve">Advantage </w:t>
      </w:r>
    </w:p>
    <w:p w14:paraId="6B81F528" w14:textId="77777777" w:rsidR="00864691" w:rsidRDefault="00864691" w:rsidP="00864691">
      <w:pPr>
        <w:pStyle w:val="Heading4"/>
      </w:pPr>
      <w:r>
        <w:t xml:space="preserve">1] The intellectual property system is </w:t>
      </w:r>
      <w:r>
        <w:rPr>
          <w:u w:val="single"/>
        </w:rPr>
        <w:t>fundamentally</w:t>
      </w:r>
      <w:r>
        <w:t xml:space="preserve"> mismatched with </w:t>
      </w:r>
      <w:r>
        <w:rPr>
          <w:u w:val="single"/>
        </w:rPr>
        <w:t>emergency</w:t>
      </w:r>
      <w:r>
        <w:t xml:space="preserve"> pandemic conditions. Ensuring we are ready for next time is </w:t>
      </w:r>
      <w:r>
        <w:rPr>
          <w:u w:val="single"/>
        </w:rPr>
        <w:t>vital</w:t>
      </w:r>
      <w:r>
        <w:t xml:space="preserve"> </w:t>
      </w:r>
    </w:p>
    <w:p w14:paraId="73A6F9A9" w14:textId="77777777" w:rsidR="00864691" w:rsidRPr="00F42EA0" w:rsidRDefault="00864691" w:rsidP="00864691">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67C4CB98" w14:textId="77777777" w:rsidR="00864691" w:rsidRPr="007016DC" w:rsidRDefault="00864691" w:rsidP="00864691">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03C36229" w14:textId="77777777" w:rsidR="00864691" w:rsidRPr="007016DC" w:rsidRDefault="00864691" w:rsidP="00864691">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79996D7F" w14:textId="77777777" w:rsidR="00864691" w:rsidRPr="007016DC" w:rsidRDefault="00864691" w:rsidP="00864691">
      <w:pPr>
        <w:rPr>
          <w:sz w:val="16"/>
        </w:rPr>
      </w:pPr>
      <w:r w:rsidRPr="007016DC">
        <w:rPr>
          <w:sz w:val="16"/>
        </w:rPr>
        <w:t>THE NATURE OF THE PATENT BARGAIN</w:t>
      </w:r>
    </w:p>
    <w:p w14:paraId="0E0AA098" w14:textId="77777777" w:rsidR="00864691" w:rsidRPr="007016DC" w:rsidRDefault="00864691" w:rsidP="00864691">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23138C">
        <w:rPr>
          <w:rStyle w:val="StyleUnderline"/>
        </w:rPr>
        <w:t>that, in emergencies of this kind, governments should employ other, more direct means to incentivize the development of new drugs</w:t>
      </w:r>
      <w:r w:rsidRPr="0023138C">
        <w:rPr>
          <w:sz w:val="16"/>
        </w:rPr>
        <w:t>.</w:t>
      </w:r>
    </w:p>
    <w:p w14:paraId="48BF99A5" w14:textId="77777777" w:rsidR="00864691" w:rsidRPr="00D3313B" w:rsidRDefault="00864691" w:rsidP="00864691">
      <w:pPr>
        <w:pStyle w:val="Heading4"/>
      </w:pPr>
      <w:r>
        <w:t xml:space="preserve">2] 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weapons—access is key</w:t>
      </w:r>
    </w:p>
    <w:p w14:paraId="79763225" w14:textId="77777777" w:rsidR="00864691" w:rsidRPr="00D3313B" w:rsidRDefault="00864691" w:rsidP="00864691">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466EA22A" w14:textId="77777777" w:rsidR="00864691" w:rsidRPr="0004612F" w:rsidRDefault="00864691" w:rsidP="00864691">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D12C55">
        <w:rPr>
          <w:rStyle w:val="StyleUnderline"/>
        </w:rPr>
        <w:t>NBS highlights recent</w:t>
      </w:r>
      <w:r w:rsidRPr="005762BD">
        <w:rPr>
          <w:rStyle w:val="StyleUnderline"/>
        </w:rPr>
        <w:t xml:space="preserve">,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w:t>
      </w:r>
      <w:r w:rsidRPr="00D12C55">
        <w:rPr>
          <w:rStyle w:val="Emphasis"/>
        </w:rPr>
        <w:t xml:space="preserve">ation’s </w:t>
      </w:r>
      <w:r w:rsidRPr="00E137C4">
        <w:rPr>
          <w:rStyle w:val="Emphasis"/>
          <w:highlight w:val="cyan"/>
        </w:rPr>
        <w:t>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w:t>
      </w:r>
      <w:r w:rsidRPr="00D12C55">
        <w:rPr>
          <w:rStyle w:val="StyleUnderline"/>
        </w:rPr>
        <w:t xml:space="preserve">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D12C55">
        <w:rPr>
          <w:rStyle w:val="StyleUnderline"/>
        </w:rPr>
        <w:t xml:space="preserve">similarities to a bioterror attack. </w:t>
      </w:r>
      <w:r w:rsidRPr="00D12C55">
        <w:rPr>
          <w:sz w:val="16"/>
        </w:rPr>
        <w:t>The</w:t>
      </w:r>
      <w:r w:rsidRPr="0004612F">
        <w:rPr>
          <w:sz w:val="16"/>
        </w:rPr>
        <w:t xml:space="preserv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1D4FEE51" w14:textId="77777777" w:rsidR="00864691" w:rsidRPr="00B6703C" w:rsidRDefault="00864691" w:rsidP="00864691">
      <w:pPr>
        <w:pStyle w:val="Heading4"/>
      </w:pPr>
      <w:r>
        <w:t xml:space="preserve">3] 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1E7650BA" w14:textId="77777777" w:rsidR="00864691" w:rsidRPr="002F0BE0" w:rsidRDefault="00864691" w:rsidP="00864691">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3C03A4FF" w14:textId="77777777" w:rsidR="00864691" w:rsidRPr="00DA636C" w:rsidRDefault="00864691" w:rsidP="00864691">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 xml:space="preserve">impede access to </w:t>
      </w:r>
      <w:r w:rsidRPr="00DA636C">
        <w:rPr>
          <w:rStyle w:val="Emphasis"/>
        </w:rPr>
        <w:t xml:space="preserve">pharmaceuticals for </w:t>
      </w:r>
      <w:r w:rsidRPr="00E137C4">
        <w:rPr>
          <w:rStyle w:val="Emphasis"/>
          <w:highlight w:val="cyan"/>
        </w:rPr>
        <w:t>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DA636C">
        <w:rPr>
          <w:rStyle w:val="StyleUnderline"/>
        </w:rPr>
        <w:t xml:space="preserve">the TRIPS Agreement </w:t>
      </w:r>
      <w:r w:rsidRPr="00DA636C">
        <w:rPr>
          <w:rStyle w:val="Emphasis"/>
        </w:rPr>
        <w:t>maintains several flexibilities</w:t>
      </w:r>
      <w:r w:rsidRPr="00DA636C">
        <w:rPr>
          <w:sz w:val="14"/>
        </w:rPr>
        <w:t xml:space="preserve">, namely data exclusivity and compulsory licensing, which were affirmed by the Doha Declaration.44 </w:t>
      </w:r>
      <w:r w:rsidRPr="00DA636C">
        <w:rPr>
          <w:rStyle w:val="StyleUnderline"/>
        </w:rPr>
        <w:t xml:space="preserve">The United States's dissatisfaction with the level of intellectual property protection afforded by the TRIPS Agreement prompted the </w:t>
      </w:r>
      <w:r w:rsidRPr="00DA636C">
        <w:rPr>
          <w:rStyle w:val="Emphasis"/>
        </w:rPr>
        <w:t>proliferation of TRIPS-Plus provisions in U.S. FTAs</w:t>
      </w:r>
      <w:r w:rsidRPr="00DA636C">
        <w:rPr>
          <w:rStyle w:val="StyleUnderline"/>
        </w:rPr>
        <w:t>.</w:t>
      </w:r>
      <w:r w:rsidRPr="00DA636C">
        <w:rPr>
          <w:sz w:val="14"/>
        </w:rPr>
        <w:t>45</w:t>
      </w:r>
    </w:p>
    <w:p w14:paraId="72DD91AA" w14:textId="77777777" w:rsidR="00864691" w:rsidRPr="00DA636C" w:rsidRDefault="00864691" w:rsidP="00864691">
      <w:pPr>
        <w:rPr>
          <w:sz w:val="10"/>
          <w:szCs w:val="18"/>
        </w:rPr>
      </w:pPr>
      <w:r w:rsidRPr="00DA636C">
        <w:rPr>
          <w:sz w:val="10"/>
          <w:szCs w:val="18"/>
        </w:rPr>
        <w:t>A. Values and Ideals in U.S. Patent Law</w:t>
      </w:r>
    </w:p>
    <w:p w14:paraId="392A2E74" w14:textId="77777777" w:rsidR="00864691" w:rsidRPr="00DA636C" w:rsidRDefault="00864691" w:rsidP="00864691">
      <w:pPr>
        <w:rPr>
          <w:sz w:val="10"/>
          <w:szCs w:val="18"/>
        </w:rPr>
      </w:pPr>
      <w:r w:rsidRPr="00DA636C">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2244F02F" w14:textId="77777777" w:rsidR="00864691" w:rsidRPr="00DA636C" w:rsidRDefault="00864691" w:rsidP="00864691">
      <w:pPr>
        <w:rPr>
          <w:sz w:val="10"/>
          <w:szCs w:val="18"/>
        </w:rPr>
      </w:pPr>
      <w:r w:rsidRPr="00DA636C">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49BEFEF6" w14:textId="77777777" w:rsidR="00864691" w:rsidRPr="00DA636C" w:rsidRDefault="00864691" w:rsidP="00864691">
      <w:pPr>
        <w:rPr>
          <w:sz w:val="10"/>
          <w:szCs w:val="18"/>
        </w:rPr>
      </w:pPr>
      <w:r w:rsidRPr="00DA636C">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3F47EC93" w14:textId="77777777" w:rsidR="00864691" w:rsidRPr="00872E12" w:rsidRDefault="00864691" w:rsidP="00864691">
      <w:pPr>
        <w:rPr>
          <w:sz w:val="10"/>
          <w:szCs w:val="18"/>
        </w:rPr>
      </w:pPr>
      <w:r w:rsidRPr="00DA636C">
        <w:rPr>
          <w:sz w:val="10"/>
          <w:szCs w:val="18"/>
        </w:rPr>
        <w:t>B. Global Expansion of U.S. Patent Ideals Through the TRIPS Agreement</w:t>
      </w:r>
    </w:p>
    <w:p w14:paraId="454B88A3" w14:textId="77777777" w:rsidR="00864691" w:rsidRPr="00872E12" w:rsidRDefault="00864691" w:rsidP="00864691">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7DC5A8C2" w14:textId="77777777" w:rsidR="00864691" w:rsidRPr="00872E12" w:rsidRDefault="00864691" w:rsidP="00864691">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22E808A0" w14:textId="77777777" w:rsidR="00864691" w:rsidRPr="00120348" w:rsidRDefault="00864691" w:rsidP="00864691">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w:t>
      </w:r>
      <w:r w:rsidRPr="00DA636C">
        <w:rPr>
          <w:rStyle w:val="Emphasis"/>
        </w:rPr>
        <w:t xml:space="preserve">ompulsory </w:t>
      </w:r>
      <w:r w:rsidRPr="00E137C4">
        <w:rPr>
          <w:rStyle w:val="Emphasis"/>
          <w:highlight w:val="cyan"/>
        </w:rPr>
        <w:t>l</w:t>
      </w:r>
      <w:r w:rsidRPr="00DA636C">
        <w:rPr>
          <w:rStyle w:val="Emphasis"/>
        </w:rPr>
        <w:t>icensing</w:t>
      </w:r>
      <w:r w:rsidRPr="00120348">
        <w:rPr>
          <w:sz w:val="14"/>
        </w:rPr>
        <w:t>.66</w:t>
      </w:r>
    </w:p>
    <w:p w14:paraId="3A9F9633" w14:textId="77777777" w:rsidR="00864691" w:rsidRPr="00872E12" w:rsidRDefault="00864691" w:rsidP="00864691">
      <w:pPr>
        <w:rPr>
          <w:sz w:val="10"/>
          <w:szCs w:val="18"/>
        </w:rPr>
      </w:pPr>
      <w:r w:rsidRPr="00872E12">
        <w:rPr>
          <w:sz w:val="10"/>
          <w:szCs w:val="18"/>
        </w:rPr>
        <w:t>1. Data Exclusivity</w:t>
      </w:r>
    </w:p>
    <w:p w14:paraId="17520596" w14:textId="77777777" w:rsidR="00864691" w:rsidRPr="00872E12" w:rsidRDefault="00864691" w:rsidP="00864691">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40AD03EA" w14:textId="77777777" w:rsidR="00864691" w:rsidRPr="00872E12" w:rsidRDefault="00864691" w:rsidP="00864691">
      <w:pPr>
        <w:rPr>
          <w:sz w:val="10"/>
          <w:szCs w:val="18"/>
        </w:rPr>
      </w:pPr>
      <w:r w:rsidRPr="00872E12">
        <w:rPr>
          <w:sz w:val="10"/>
          <w:szCs w:val="18"/>
        </w:rPr>
        <w:t>2. Compulsory Licensing</w:t>
      </w:r>
    </w:p>
    <w:p w14:paraId="487BF93B" w14:textId="77777777" w:rsidR="00864691" w:rsidRPr="004A68D7" w:rsidRDefault="00864691" w:rsidP="00864691">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57152260" w14:textId="77777777" w:rsidR="00864691" w:rsidRPr="00872E12" w:rsidRDefault="00864691" w:rsidP="00864691">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60D4A3D3" w14:textId="77777777" w:rsidR="00864691" w:rsidRPr="00120348" w:rsidRDefault="00864691" w:rsidP="00864691">
      <w:pPr>
        <w:rPr>
          <w:sz w:val="14"/>
        </w:rPr>
      </w:pPr>
      <w:r w:rsidRPr="00120348">
        <w:rPr>
          <w:sz w:val="14"/>
        </w:rPr>
        <w:t>C. A Blow to U.S. Interests: The Doha Declaration and Article 31bis</w:t>
      </w:r>
    </w:p>
    <w:p w14:paraId="589DC585" w14:textId="77777777" w:rsidR="00864691" w:rsidRPr="00120348" w:rsidRDefault="00864691" w:rsidP="00864691">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37AF606D" w14:textId="77777777" w:rsidR="00864691" w:rsidRPr="00120348" w:rsidRDefault="00864691" w:rsidP="00864691">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5E12F8A8" w14:textId="77777777" w:rsidR="00864691" w:rsidRPr="00120348" w:rsidRDefault="00864691" w:rsidP="00864691">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 xml:space="preserve">had to accept compromises during the negotiations </w:t>
      </w:r>
      <w:r w:rsidRPr="00DA636C">
        <w:rPr>
          <w:rStyle w:val="StyleUnderline"/>
        </w:rPr>
        <w:t>and has remained discontent with the level of protection afforded to pharmaceutical patents by the TRIPS Agreement</w:t>
      </w:r>
      <w:r w:rsidRPr="00DA636C">
        <w:rPr>
          <w:sz w:val="14"/>
        </w:rPr>
        <w:t xml:space="preserve">.94 </w:t>
      </w:r>
      <w:r w:rsidRPr="00DA636C">
        <w:rPr>
          <w:rStyle w:val="StyleUnderline"/>
        </w:rPr>
        <w:t xml:space="preserve">This dissatisfaction spurred the </w:t>
      </w:r>
      <w:r w:rsidRPr="00DA636C">
        <w:rPr>
          <w:rStyle w:val="Emphasis"/>
        </w:rPr>
        <w:t>proliferation of TRIPS-Plus provisions</w:t>
      </w:r>
      <w:r w:rsidRPr="00DA636C">
        <w:rPr>
          <w:rStyle w:val="StyleUnderline"/>
        </w:rPr>
        <w:t xml:space="preserve"> in bilateral</w:t>
      </w:r>
      <w:r w:rsidRPr="00F42EA0">
        <w:rPr>
          <w:rStyle w:val="StyleUnderline"/>
        </w:rPr>
        <w:t xml:space="preserve"> U.S. FTAs</w:t>
      </w:r>
      <w:r w:rsidRPr="00120348">
        <w:rPr>
          <w:sz w:val="14"/>
        </w:rPr>
        <w:t>.95</w:t>
      </w:r>
    </w:p>
    <w:p w14:paraId="18DA34AD" w14:textId="77777777" w:rsidR="00864691" w:rsidRPr="00120348" w:rsidRDefault="00864691" w:rsidP="00864691">
      <w:pPr>
        <w:rPr>
          <w:sz w:val="14"/>
        </w:rPr>
      </w:pPr>
      <w:r w:rsidRPr="00120348">
        <w:rPr>
          <w:sz w:val="14"/>
        </w:rPr>
        <w:t>D. The Proliferation of TRIPS-Plus Provisions in U.S. FTAs</w:t>
      </w:r>
    </w:p>
    <w:p w14:paraId="06239D0E" w14:textId="77777777" w:rsidR="00864691" w:rsidRPr="00120348" w:rsidRDefault="00864691" w:rsidP="00864691">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DA636C">
        <w:rPr>
          <w:rStyle w:val="Emphasis"/>
        </w:rPr>
        <w:t>TRIPS-Plus</w:t>
      </w:r>
      <w:r w:rsidRPr="00DA636C">
        <w:rPr>
          <w:rStyle w:val="StyleUnderline"/>
        </w:rPr>
        <w:t xml:space="preserve"> U</w:t>
      </w:r>
      <w:r w:rsidRPr="00F42EA0">
        <w:rPr>
          <w:rStyle w:val="StyleUnderline"/>
        </w:rPr>
        <w:t xml:space="preserve">.S.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1F4CCB26" w14:textId="77777777" w:rsidR="00864691" w:rsidRPr="00120348" w:rsidRDefault="00864691" w:rsidP="00864691">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601A38F6" w14:textId="77777777" w:rsidR="00864691" w:rsidRPr="00120348" w:rsidRDefault="00864691" w:rsidP="00864691">
      <w:pPr>
        <w:rPr>
          <w:sz w:val="14"/>
        </w:rPr>
      </w:pPr>
      <w:r w:rsidRPr="00120348">
        <w:rPr>
          <w:sz w:val="14"/>
        </w:rPr>
        <w:t>1. TRIPS-Plus Impact on Data Exclusivity Provisions</w:t>
      </w:r>
    </w:p>
    <w:p w14:paraId="69080C22" w14:textId="77777777" w:rsidR="00864691" w:rsidRPr="00120348" w:rsidRDefault="00864691" w:rsidP="00864691">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 xml:space="preserve">prohibited from relying on </w:t>
      </w:r>
      <w:r w:rsidRPr="00DA636C">
        <w:rPr>
          <w:rStyle w:val="Emphasis"/>
        </w:rPr>
        <w:t xml:space="preserve">clinical </w:t>
      </w:r>
      <w:r w:rsidRPr="00E137C4">
        <w:rPr>
          <w:rStyle w:val="Emphasis"/>
          <w:highlight w:val="cyan"/>
        </w:rPr>
        <w:t>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w:t>
      </w:r>
      <w:r w:rsidRPr="00DA636C">
        <w:rPr>
          <w:rStyle w:val="Emphasis"/>
        </w:rPr>
        <w:t xml:space="preserve">data </w:t>
      </w:r>
      <w:r w:rsidRPr="00E137C4">
        <w:rPr>
          <w:rStyle w:val="Emphasis"/>
          <w:highlight w:val="cyan"/>
        </w:rPr>
        <w:t xml:space="preserve">exclusivity </w:t>
      </w:r>
      <w:r w:rsidRPr="00A26F99">
        <w:rPr>
          <w:rStyle w:val="Emphasis"/>
        </w:rPr>
        <w:t>provisions</w:t>
      </w:r>
      <w:r w:rsidRPr="00F42EA0">
        <w:rPr>
          <w:rStyle w:val="StyleUnderline"/>
        </w:rPr>
        <w:t xml:space="preserve"> </w:t>
      </w:r>
      <w:r w:rsidRPr="00E1249E">
        <w:rPr>
          <w:rStyle w:val="StyleUnderline"/>
        </w:rPr>
        <w:t xml:space="preserve">because they </w:t>
      </w:r>
      <w:r w:rsidRPr="00DA636C">
        <w:rPr>
          <w:rStyle w:val="StyleUnderline"/>
        </w:rPr>
        <w:t xml:space="preserve">enable drug companies to </w:t>
      </w:r>
      <w:r w:rsidRPr="00E137C4">
        <w:rPr>
          <w:rStyle w:val="Emphasis"/>
          <w:highlight w:val="cyan"/>
        </w:rPr>
        <w:t>exploit profits by suspending competition</w:t>
      </w:r>
      <w:r w:rsidRPr="00120348">
        <w:rPr>
          <w:sz w:val="14"/>
        </w:rPr>
        <w:t>.104</w:t>
      </w:r>
    </w:p>
    <w:p w14:paraId="74C65B3A" w14:textId="77777777" w:rsidR="00864691" w:rsidRPr="00120348" w:rsidRDefault="00864691" w:rsidP="00864691">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DA636C">
        <w:rPr>
          <w:rStyle w:val="StyleUnderline"/>
        </w:rPr>
        <w:t xml:space="preserve">generic </w:t>
      </w:r>
      <w:r w:rsidRPr="00E137C4">
        <w:rPr>
          <w:rStyle w:val="StyleUnderline"/>
          <w:highlight w:val="cyan"/>
        </w:rPr>
        <w:t xml:space="preserve">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w:t>
      </w:r>
      <w:r w:rsidRPr="00DA636C">
        <w:rPr>
          <w:rStyle w:val="StyleUnderline"/>
        </w:rPr>
        <w:t xml:space="preserve">and </w:t>
      </w:r>
      <w:r w:rsidRPr="00DA636C">
        <w:rPr>
          <w:rStyle w:val="Emphasis"/>
        </w:rPr>
        <w:t>production of</w:t>
      </w:r>
      <w:r w:rsidRPr="00E1249E">
        <w:rPr>
          <w:rStyle w:val="Emphasis"/>
        </w:rPr>
        <w:t xml:space="preserve">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78A6A8F7" w14:textId="77777777" w:rsidR="00864691" w:rsidRPr="00120348" w:rsidRDefault="00864691" w:rsidP="00864691">
      <w:pPr>
        <w:rPr>
          <w:sz w:val="14"/>
        </w:rPr>
      </w:pPr>
      <w:r w:rsidRPr="00120348">
        <w:rPr>
          <w:sz w:val="14"/>
        </w:rPr>
        <w:t>2. TRIPS-Plus Impact on Compulsory Licensing</w:t>
      </w:r>
    </w:p>
    <w:p w14:paraId="2CAD1753" w14:textId="77777777" w:rsidR="00864691" w:rsidRPr="00120348" w:rsidRDefault="00864691" w:rsidP="00864691">
      <w:pPr>
        <w:rPr>
          <w:sz w:val="14"/>
        </w:rPr>
      </w:pPr>
      <w:r w:rsidRPr="00DA636C">
        <w:rPr>
          <w:sz w:val="14"/>
        </w:rPr>
        <w:t xml:space="preserve">Although to the TRIPS Agreement enables WTO signatories to es- tablish their own national compulsory licensing scheme, </w:t>
      </w:r>
      <w:r w:rsidRPr="00DA636C">
        <w:rPr>
          <w:rStyle w:val="StyleUnderline"/>
        </w:rPr>
        <w:t xml:space="preserve">TRIPS-Plus provisions in U.S. FTAs </w:t>
      </w:r>
      <w:r w:rsidRPr="00DA636C">
        <w:rPr>
          <w:rStyle w:val="Emphasis"/>
        </w:rPr>
        <w:t>significantly limit compulsory licensing</w:t>
      </w:r>
      <w:r w:rsidRPr="00DA636C">
        <w:rPr>
          <w:sz w:val="14"/>
        </w:rPr>
        <w:t xml:space="preserve">.109 </w:t>
      </w:r>
      <w:r w:rsidRPr="00DA636C">
        <w:rPr>
          <w:rStyle w:val="StyleUnderline"/>
        </w:rPr>
        <w:t xml:space="preserve">Under U.S. FTAs, parties may typically only grant compulsory licenses in </w:t>
      </w:r>
      <w:r w:rsidRPr="00DA636C">
        <w:rPr>
          <w:rStyle w:val="Emphasis"/>
        </w:rPr>
        <w:t>emergency situations</w:t>
      </w:r>
      <w:r w:rsidRPr="00DA636C">
        <w:rPr>
          <w:rStyle w:val="StyleUnderline"/>
        </w:rPr>
        <w:t>, as an anti-trust remedy, or for public non- commercial use</w:t>
      </w:r>
      <w:r w:rsidRPr="00DA636C">
        <w:rPr>
          <w:sz w:val="14"/>
        </w:rPr>
        <w:t>.110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w:t>
      </w:r>
      <w:r w:rsidRPr="00120348">
        <w:rPr>
          <w:sz w:val="14"/>
        </w:rPr>
        <w:t xml:space="preserv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07648DEB" w14:textId="77777777" w:rsidR="00864691" w:rsidRPr="00E1249E" w:rsidRDefault="00864691" w:rsidP="00864691">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37A51DC7" w14:textId="77777777" w:rsidR="00864691" w:rsidRPr="00120348" w:rsidRDefault="00864691" w:rsidP="00864691">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w:t>
      </w:r>
      <w:r w:rsidRPr="00DA636C">
        <w:rPr>
          <w:rStyle w:val="StyleUnderline"/>
        </w:rPr>
        <w:t xml:space="preserve">ompulsory </w:t>
      </w:r>
      <w:r w:rsidRPr="00E137C4">
        <w:rPr>
          <w:rStyle w:val="StyleUnderline"/>
          <w:highlight w:val="cyan"/>
        </w:rPr>
        <w:t>l</w:t>
      </w:r>
      <w:r w:rsidRPr="00DA636C">
        <w:rPr>
          <w:rStyle w:val="StyleUnderline"/>
        </w:rPr>
        <w:t>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DA636C">
        <w:rPr>
          <w:rStyle w:val="StyleUnderline"/>
        </w:rPr>
        <w:t>ominican</w:t>
      </w:r>
      <w:r w:rsidRPr="00E137C4">
        <w:rPr>
          <w:rStyle w:val="StyleUnderline"/>
          <w:highlight w:val="cyan"/>
        </w:rPr>
        <w:t xml:space="preserve"> </w:t>
      </w:r>
      <w:r w:rsidRPr="00E137C4">
        <w:rPr>
          <w:rStyle w:val="Emphasis"/>
          <w:highlight w:val="cyan"/>
        </w:rPr>
        <w:t>R</w:t>
      </w:r>
      <w:r w:rsidRPr="00DA636C">
        <w:rPr>
          <w:rStyle w:val="StyleUnderline"/>
        </w:rPr>
        <w:t xml:space="preserve">epublic, </w:t>
      </w:r>
      <w:r w:rsidRPr="00E137C4">
        <w:rPr>
          <w:rStyle w:val="Emphasis"/>
          <w:highlight w:val="cyan"/>
        </w:rPr>
        <w:t>Thailand</w:t>
      </w:r>
      <w:r w:rsidRPr="00E137C4">
        <w:rPr>
          <w:rStyle w:val="StyleUnderline"/>
          <w:highlight w:val="cyan"/>
        </w:rPr>
        <w:t xml:space="preserve">, </w:t>
      </w:r>
      <w:r w:rsidRPr="00DA636C">
        <w:rPr>
          <w:rStyle w:val="StyleUnderline"/>
        </w:rPr>
        <w:t>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DA636C">
        <w:rPr>
          <w:rStyle w:val="StyleUnderline"/>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547437FA" w14:textId="77777777" w:rsidR="00864691" w:rsidRPr="009368FC" w:rsidRDefault="00864691" w:rsidP="00864691">
      <w:pPr>
        <w:pStyle w:val="Heading4"/>
        <w:rPr>
          <w:bCs w:val="0"/>
        </w:rPr>
      </w:pPr>
      <w:r>
        <w:t xml:space="preserve">4] 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0994661D" w14:textId="77777777" w:rsidR="00864691" w:rsidRDefault="00864691" w:rsidP="00864691">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1D1E166B" w14:textId="77777777" w:rsidR="00864691" w:rsidRDefault="00864691" w:rsidP="00864691">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264EBCF9" w14:textId="77777777" w:rsidR="00864691" w:rsidRDefault="00864691" w:rsidP="00864691">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35B4557A" w14:textId="77777777" w:rsidR="00864691" w:rsidRDefault="00864691" w:rsidP="00864691">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62400BED" w14:textId="77777777" w:rsidR="00864691" w:rsidRDefault="00864691" w:rsidP="00864691">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4E165E6F" w14:textId="77777777" w:rsidR="00864691" w:rsidRDefault="00864691" w:rsidP="00864691">
      <w:pPr>
        <w:rPr>
          <w:u w:val="single"/>
        </w:rPr>
      </w:pPr>
      <w:r>
        <w:rPr>
          <w:u w:val="single"/>
        </w:rPr>
        <w:t xml:space="preserve">Experts have mapped out plans for how the </w:t>
      </w:r>
      <w:r>
        <w:rPr>
          <w:highlight w:val="cyan"/>
          <w:u w:val="single"/>
        </w:rPr>
        <w:t>manufacturing of mRNA</w:t>
      </w:r>
      <w:r>
        <w:rPr>
          <w:u w:val="single"/>
        </w:rPr>
        <w:t xml:space="preserve"> </w:t>
      </w:r>
      <w:r w:rsidRPr="00DA636C">
        <w:rPr>
          <w:u w:val="single"/>
        </w:rPr>
        <w:t>and 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4B31B246" w14:textId="77777777" w:rsidR="00864691" w:rsidRDefault="00864691" w:rsidP="00864691">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4C90FB20" w14:textId="77777777" w:rsidR="00864691" w:rsidRDefault="00864691" w:rsidP="00864691">
      <w:pPr>
        <w:rPr>
          <w:sz w:val="12"/>
          <w:szCs w:val="12"/>
        </w:rPr>
      </w:pPr>
      <w:r>
        <w:rPr>
          <w:sz w:val="12"/>
          <w:szCs w:val="12"/>
        </w:rPr>
        <w:t>Dose-sharing and COVAX will not be enough to deliver universal and equitable vaccine access.</w:t>
      </w:r>
    </w:p>
    <w:p w14:paraId="70FED057" w14:textId="77777777" w:rsidR="00864691" w:rsidRDefault="00864691" w:rsidP="00864691">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7A8B9203" w14:textId="77777777" w:rsidR="00864691" w:rsidRDefault="00864691" w:rsidP="00864691">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576D7965" w14:textId="77777777" w:rsidR="00864691" w:rsidRDefault="00864691" w:rsidP="00864691">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1DD6FEB8" w14:textId="77777777" w:rsidR="00864691" w:rsidRDefault="00864691" w:rsidP="00864691">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5BF6A951" w14:textId="77777777" w:rsidR="00864691" w:rsidRDefault="00864691" w:rsidP="00864691">
      <w:pPr>
        <w:rPr>
          <w:sz w:val="12"/>
          <w:szCs w:val="12"/>
        </w:rPr>
      </w:pPr>
      <w:r>
        <w:rPr>
          <w:sz w:val="12"/>
          <w:szCs w:val="12"/>
        </w:rPr>
        <w:t>Temporarily waiving patent monopolies will not end all future innovation to develop vaccines and drugs.</w:t>
      </w:r>
    </w:p>
    <w:p w14:paraId="20CA656A" w14:textId="77777777" w:rsidR="00864691" w:rsidRDefault="00864691" w:rsidP="00864691">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0FA156F2" w14:textId="77777777" w:rsidR="00864691" w:rsidRDefault="00864691" w:rsidP="00864691">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3B9147AC" w14:textId="77777777" w:rsidR="00864691" w:rsidRDefault="00864691" w:rsidP="00864691">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14:paraId="4F776F72" w14:textId="77777777" w:rsidR="00864691" w:rsidRDefault="00864691" w:rsidP="00864691">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33FB39B6" w14:textId="77777777" w:rsidR="00864691" w:rsidRPr="009368FC" w:rsidRDefault="00864691" w:rsidP="00864691">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47E1D807" w14:textId="77777777" w:rsidR="00864691" w:rsidRPr="00426C23" w:rsidRDefault="00864691" w:rsidP="00864691">
      <w:pPr>
        <w:pStyle w:val="Heading4"/>
      </w:pPr>
      <w:r>
        <w:t xml:space="preserve">5] 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3E296760" w14:textId="77777777" w:rsidR="00864691" w:rsidRPr="00426C23" w:rsidRDefault="00864691" w:rsidP="00864691">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556F97C1" w14:textId="77777777" w:rsidR="00864691" w:rsidRDefault="00864691" w:rsidP="00864691">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351DA4B3" w14:textId="77777777" w:rsidR="00864691" w:rsidRPr="0036159B" w:rsidRDefault="00864691" w:rsidP="00864691">
      <w:pPr>
        <w:pStyle w:val="Heading4"/>
      </w:pPr>
      <w:r>
        <w:t>6] Counterfeiting, innovation, donation, and manufacturing arguments are all wrong—strong domestic manufacturing is essential to pandemic containment</w:t>
      </w:r>
    </w:p>
    <w:p w14:paraId="4D443BD8" w14:textId="77777777" w:rsidR="00864691" w:rsidRDefault="00864691" w:rsidP="00864691">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4DB8BEFC" w14:textId="77777777" w:rsidR="00864691" w:rsidRPr="00B4761C" w:rsidRDefault="00864691" w:rsidP="00864691">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 xml:space="preserve">amplify supplies </w:t>
      </w:r>
      <w:r w:rsidRPr="00DA636C">
        <w:rPr>
          <w:u w:val="single"/>
        </w:rPr>
        <w:t>globally</w:t>
      </w:r>
      <w:r w:rsidRPr="00B4761C">
        <w:rPr>
          <w:u w:val="single"/>
        </w:rPr>
        <w:t xml:space="preserve"> and </w:t>
      </w:r>
      <w:r w:rsidRPr="00B4761C">
        <w:rPr>
          <w:highlight w:val="cyan"/>
          <w:u w:val="single"/>
        </w:rPr>
        <w:t xml:space="preserve">enable countries </w:t>
      </w:r>
      <w:r w:rsidRPr="00DA636C">
        <w:rPr>
          <w:u w:val="single"/>
        </w:rPr>
        <w:t xml:space="preserve">to </w:t>
      </w:r>
      <w:r w:rsidRPr="00B4761C">
        <w:rPr>
          <w:highlight w:val="cyan"/>
          <w:u w:val="single"/>
        </w:rPr>
        <w:t>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4383AA81" w14:textId="77777777" w:rsidR="00864691" w:rsidRPr="00B4761C" w:rsidRDefault="00864691" w:rsidP="00864691">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p>
    <w:p w14:paraId="2D30F25A" w14:textId="77777777" w:rsidR="00864691" w:rsidRPr="00B4761C" w:rsidRDefault="00864691" w:rsidP="00864691">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49CE3838" w14:textId="77777777" w:rsidR="00864691" w:rsidRPr="006573D0" w:rsidRDefault="00864691" w:rsidP="00864691">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074F87CD" w14:textId="77777777" w:rsidR="00864691" w:rsidRPr="006573D0" w:rsidRDefault="00864691" w:rsidP="00864691">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11197394" w14:textId="77777777" w:rsidR="00864691" w:rsidRDefault="00864691" w:rsidP="00864691">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it’s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1873BFC6" w14:textId="77777777" w:rsidR="00864691" w:rsidRPr="00DA264A" w:rsidRDefault="00864691" w:rsidP="00864691">
      <w:pPr>
        <w:pStyle w:val="Heading4"/>
      </w:pPr>
      <w:r>
        <w:t xml:space="preserve">7] 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2B90BB97" w14:textId="77777777" w:rsidR="00864691" w:rsidRPr="00566E21" w:rsidRDefault="00864691" w:rsidP="00864691">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6A794D38" w14:textId="77777777" w:rsidR="00864691" w:rsidRPr="00DA264A" w:rsidRDefault="00864691" w:rsidP="00864691">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4A94547B" w14:textId="77777777" w:rsidR="00864691" w:rsidRPr="00DA264A" w:rsidRDefault="00864691" w:rsidP="00864691">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3779C52E" w14:textId="77777777" w:rsidR="00864691" w:rsidRPr="0091793C" w:rsidRDefault="00864691" w:rsidP="00864691">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558E4F06" w14:textId="77777777" w:rsidR="00864691" w:rsidRPr="00150FE5" w:rsidRDefault="00864691" w:rsidP="00864691">
      <w:pPr>
        <w:keepNext/>
        <w:keepLines/>
        <w:spacing w:before="40"/>
        <w:outlineLvl w:val="3"/>
        <w:rPr>
          <w:rFonts w:eastAsiaTheme="majorEastAsia"/>
          <w:b/>
          <w:iCs/>
          <w:sz w:val="26"/>
        </w:rPr>
      </w:pPr>
      <w:r>
        <w:t xml:space="preserve">8] </w:t>
      </w:r>
      <w:r w:rsidRPr="00150FE5">
        <w:rPr>
          <w:rFonts w:eastAsiaTheme="majorEastAsia"/>
          <w:b/>
          <w:iCs/>
          <w:sz w:val="26"/>
        </w:rPr>
        <w:t xml:space="preserve">Pharma would cut </w:t>
      </w:r>
      <w:r w:rsidRPr="00150FE5">
        <w:rPr>
          <w:rFonts w:eastAsiaTheme="majorEastAsia"/>
          <w:b/>
          <w:iCs/>
          <w:sz w:val="26"/>
          <w:u w:val="single"/>
        </w:rPr>
        <w:t>marketing</w:t>
      </w:r>
      <w:r w:rsidRPr="00150FE5">
        <w:rPr>
          <w:rFonts w:eastAsiaTheme="majorEastAsia"/>
          <w:b/>
          <w:iCs/>
          <w:sz w:val="26"/>
        </w:rPr>
        <w:t xml:space="preserve"> not </w:t>
      </w:r>
      <w:r w:rsidRPr="00150FE5">
        <w:rPr>
          <w:rFonts w:eastAsiaTheme="majorEastAsia"/>
          <w:b/>
          <w:iCs/>
          <w:sz w:val="26"/>
          <w:u w:val="single"/>
        </w:rPr>
        <w:t>research</w:t>
      </w:r>
    </w:p>
    <w:p w14:paraId="4F7A86CD" w14:textId="77777777" w:rsidR="00864691" w:rsidRPr="00150FE5" w:rsidRDefault="00864691" w:rsidP="00864691">
      <w:r w:rsidRPr="00150FE5">
        <w:rPr>
          <w:b/>
          <w:bCs/>
          <w:sz w:val="26"/>
        </w:rPr>
        <w:t>Light 17</w:t>
      </w:r>
      <w:r w:rsidRPr="00150FE5">
        <w:t xml:space="preserve"> — Donald W. Light, Professor of Psychiatry and Medical Sociology, Rowan University-School of Osteopathic Medicine Visiting Researcher, Division of Medical Ethics, NYU School of Medicine, 6-2-2017, Date Accessed: 11-11-2017, "Debunking The Pharmaceutical Research ‘Free Rider’ Myth: A response To Yu, Helms, And Bach" Health Affairs, </w:t>
      </w:r>
      <w:hyperlink r:id="rId9" w:history="1">
        <w:r w:rsidRPr="00150FE5">
          <w:rPr>
            <w:rStyle w:val="Hyperlink"/>
          </w:rPr>
          <w:t>http://www.healthaffairs.org/do/10.1377/hblog20170602.060376/full/</w:t>
        </w:r>
      </w:hyperlink>
    </w:p>
    <w:p w14:paraId="2A923659" w14:textId="77777777" w:rsidR="00864691" w:rsidRPr="00150FE5" w:rsidRDefault="00864691" w:rsidP="00864691">
      <w:r w:rsidRPr="00150FE5">
        <w:t>ECONOMIC BLACKMAIL</w:t>
      </w:r>
    </w:p>
    <w:p w14:paraId="463BBFEF" w14:textId="77777777" w:rsidR="00864691" w:rsidRPr="00150FE5" w:rsidRDefault="00864691" w:rsidP="00864691">
      <w:pPr>
        <w:rPr>
          <w:sz w:val="16"/>
        </w:rPr>
      </w:pPr>
      <w:r w:rsidRPr="00150FE5">
        <w:rPr>
          <w:sz w:val="16"/>
        </w:rPr>
        <w:t xml:space="preserve">When </w:t>
      </w:r>
      <w:r w:rsidRPr="00150FE5">
        <w:rPr>
          <w:u w:val="single"/>
        </w:rPr>
        <w:t xml:space="preserve">pharmaceutical companies threaten that </w:t>
      </w:r>
      <w:r w:rsidRPr="00E85C3F">
        <w:rPr>
          <w:rStyle w:val="Emphasis"/>
        </w:rPr>
        <w:t>they will cut back on research</w:t>
      </w:r>
      <w:r w:rsidRPr="00150FE5">
        <w:rPr>
          <w:u w:val="single"/>
        </w:rPr>
        <w:t xml:space="preserve"> if Americans pay European</w:t>
      </w:r>
      <w:r w:rsidRPr="00150FE5">
        <w:rPr>
          <w:sz w:val="16"/>
        </w:rPr>
        <w:t xml:space="preserve"> or </w:t>
      </w:r>
      <w:r w:rsidRPr="00E85C3F">
        <w:rPr>
          <w:rStyle w:val="Emphasis"/>
        </w:rPr>
        <w:t>Canadian prices</w:t>
      </w:r>
      <w:r w:rsidRPr="00150FE5">
        <w:rPr>
          <w:u w:val="single"/>
        </w:rPr>
        <w:t xml:space="preserve">, </w:t>
      </w:r>
      <w:r w:rsidRPr="001B29B7">
        <w:rPr>
          <w:highlight w:val="cyan"/>
          <w:u w:val="single"/>
        </w:rPr>
        <w:t>it’s</w:t>
      </w:r>
      <w:r w:rsidRPr="00150FE5">
        <w:rPr>
          <w:sz w:val="16"/>
        </w:rPr>
        <w:t xml:space="preserve"> a kind of </w:t>
      </w:r>
      <w:r w:rsidRPr="00E85C3F">
        <w:rPr>
          <w:rStyle w:val="Emphasis"/>
          <w:highlight w:val="cyan"/>
        </w:rPr>
        <w:t>economic blackmail</w:t>
      </w:r>
      <w:r w:rsidRPr="00150FE5">
        <w:rPr>
          <w:sz w:val="16"/>
        </w:rPr>
        <w:t xml:space="preserve">: Pay our excess US prices, or your families will suffer from cutbacks on research for new cures. President Donald Trump and his team should call this bluff, because </w:t>
      </w:r>
      <w:r w:rsidRPr="001B29B7">
        <w:rPr>
          <w:highlight w:val="cyan"/>
          <w:u w:val="single"/>
        </w:rPr>
        <w:t xml:space="preserve">no </w:t>
      </w:r>
      <w:r w:rsidRPr="00E85C3F">
        <w:rPr>
          <w:rStyle w:val="Emphasis"/>
          <w:highlight w:val="cyan"/>
        </w:rPr>
        <w:t>research</w:t>
      </w:r>
      <w:r w:rsidRPr="00150FE5">
        <w:rPr>
          <w:sz w:val="16"/>
        </w:rPr>
        <w:t xml:space="preserve">-based </w:t>
      </w:r>
      <w:r w:rsidRPr="00E85C3F">
        <w:rPr>
          <w:rStyle w:val="Emphasis"/>
          <w:highlight w:val="cyan"/>
        </w:rPr>
        <w:t>industry</w:t>
      </w:r>
      <w:r w:rsidRPr="001B29B7">
        <w:rPr>
          <w:highlight w:val="cyan"/>
          <w:u w:val="single"/>
        </w:rPr>
        <w:t xml:space="preserve"> will cut back on</w:t>
      </w:r>
      <w:r w:rsidRPr="00150FE5">
        <w:rPr>
          <w:u w:val="single"/>
        </w:rPr>
        <w:t xml:space="preserve"> the source of </w:t>
      </w:r>
      <w:r w:rsidRPr="00E85C3F">
        <w:rPr>
          <w:rStyle w:val="Emphasis"/>
        </w:rPr>
        <w:t xml:space="preserve">their own </w:t>
      </w:r>
      <w:r w:rsidRPr="00E85C3F">
        <w:rPr>
          <w:rStyle w:val="Emphasis"/>
          <w:highlight w:val="cyan"/>
        </w:rPr>
        <w:t>future revenues</w:t>
      </w:r>
      <w:r w:rsidRPr="00150FE5">
        <w:rPr>
          <w:u w:val="single"/>
        </w:rPr>
        <w:t xml:space="preserve">. The drug </w:t>
      </w:r>
      <w:r w:rsidRPr="001B29B7">
        <w:rPr>
          <w:highlight w:val="cyan"/>
          <w:u w:val="single"/>
        </w:rPr>
        <w:t>industry could</w:t>
      </w:r>
      <w:r w:rsidRPr="00150FE5">
        <w:rPr>
          <w:sz w:val="16"/>
        </w:rPr>
        <w:t xml:space="preserve"> much </w:t>
      </w:r>
      <w:r w:rsidRPr="00E85C3F">
        <w:rPr>
          <w:rStyle w:val="Emphasis"/>
          <w:highlight w:val="cyan"/>
        </w:rPr>
        <w:t>more easily cut back</w:t>
      </w:r>
      <w:r w:rsidRPr="001B29B7">
        <w:rPr>
          <w:highlight w:val="cyan"/>
          <w:u w:val="single"/>
        </w:rPr>
        <w:t xml:space="preserve"> on marketing</w:t>
      </w:r>
      <w:r w:rsidRPr="00150FE5">
        <w:rPr>
          <w:u w:val="single"/>
        </w:rPr>
        <w:t xml:space="preserve"> </w:t>
      </w:r>
      <w:r w:rsidRPr="00150FE5">
        <w:rPr>
          <w:sz w:val="16"/>
        </w:rPr>
        <w:t xml:space="preserve">costs, </w:t>
      </w:r>
      <w:r w:rsidRPr="00E85C3F">
        <w:rPr>
          <w:rStyle w:val="Emphasis"/>
        </w:rPr>
        <w:t>which are two to three</w:t>
      </w:r>
      <w:r w:rsidRPr="00150FE5">
        <w:rPr>
          <w:u w:val="single"/>
        </w:rPr>
        <w:t xml:space="preserve"> times greater than</w:t>
      </w:r>
      <w:r w:rsidRPr="00150FE5">
        <w:rPr>
          <w:sz w:val="16"/>
        </w:rPr>
        <w:t xml:space="preserve"> reported </w:t>
      </w:r>
      <w:r w:rsidRPr="00E85C3F">
        <w:rPr>
          <w:rStyle w:val="Emphasis"/>
        </w:rPr>
        <w:t>research costs</w:t>
      </w:r>
      <w:r w:rsidRPr="00150FE5">
        <w:rPr>
          <w:sz w:val="16"/>
        </w:rPr>
        <w:t xml:space="preserve"> before taxpayers’ subsidies. The $76 billion in research and development that pharmaceutical companies claim overlooks the ways that US </w:t>
      </w:r>
      <w:r w:rsidRPr="00E85C3F">
        <w:rPr>
          <w:rStyle w:val="Emphasis"/>
        </w:rPr>
        <w:t>employers and taxpayers</w:t>
      </w:r>
      <w:r w:rsidRPr="00150FE5">
        <w:rPr>
          <w:u w:val="single"/>
        </w:rPr>
        <w:t xml:space="preserve"> pay for</w:t>
      </w:r>
      <w:r w:rsidRPr="00150FE5">
        <w:rPr>
          <w:sz w:val="16"/>
        </w:rPr>
        <w:t xml:space="preserve"> at least </w:t>
      </w:r>
      <w:r w:rsidRPr="00E85C3F">
        <w:rPr>
          <w:rStyle w:val="Emphasis"/>
        </w:rPr>
        <w:t>44 percent</w:t>
      </w:r>
      <w:r w:rsidRPr="00150FE5">
        <w:rPr>
          <w:u w:val="single"/>
        </w:rPr>
        <w:t xml:space="preserve"> of</w:t>
      </w:r>
      <w:r w:rsidRPr="00150FE5">
        <w:rPr>
          <w:sz w:val="16"/>
        </w:rPr>
        <w:t xml:space="preserve"> total </w:t>
      </w:r>
      <w:r w:rsidRPr="00E85C3F">
        <w:rPr>
          <w:rStyle w:val="Emphasis"/>
        </w:rPr>
        <w:t>corporate research</w:t>
      </w:r>
      <w:r w:rsidRPr="00150FE5">
        <w:rPr>
          <w:sz w:val="16"/>
        </w:rPr>
        <w:t xml:space="preserve"> and development </w:t>
      </w:r>
      <w:r w:rsidRPr="00150FE5">
        <w:rPr>
          <w:u w:val="single"/>
        </w:rPr>
        <w:t xml:space="preserve">through </w:t>
      </w:r>
      <w:r w:rsidRPr="00E85C3F">
        <w:rPr>
          <w:rStyle w:val="Emphasis"/>
        </w:rPr>
        <w:t>tax subsidies</w:t>
      </w:r>
      <w:r w:rsidRPr="00150FE5">
        <w:rPr>
          <w:u w:val="single"/>
        </w:rPr>
        <w:t xml:space="preserve"> and credits.</w:t>
      </w:r>
      <w:r w:rsidRPr="00150FE5">
        <w:rPr>
          <w:sz w:val="16"/>
        </w:rPr>
        <w:t xml:space="preserve"> If one adds the taxes not paid when companies park tens of billions in foreign tax havens, most of the high risk and cost of pharmaceutical research is actually borne by taxpayers, not the companies. And </w:t>
      </w:r>
      <w:r w:rsidRPr="00E85C3F">
        <w:rPr>
          <w:rStyle w:val="Emphasis"/>
          <w:highlight w:val="cyan"/>
        </w:rPr>
        <w:t>this does not</w:t>
      </w:r>
      <w:r w:rsidRPr="001B29B7">
        <w:rPr>
          <w:highlight w:val="cyan"/>
          <w:u w:val="single"/>
        </w:rPr>
        <w:t xml:space="preserve"> take into</w:t>
      </w:r>
      <w:r w:rsidRPr="00150FE5">
        <w:rPr>
          <w:u w:val="single"/>
        </w:rPr>
        <w:t xml:space="preserve"> </w:t>
      </w:r>
      <w:r w:rsidRPr="00E85C3F">
        <w:rPr>
          <w:rStyle w:val="Emphasis"/>
        </w:rPr>
        <w:t>account the billions</w:t>
      </w:r>
      <w:r w:rsidRPr="00150FE5">
        <w:rPr>
          <w:u w:val="single"/>
        </w:rPr>
        <w:t xml:space="preserve"> in </w:t>
      </w:r>
      <w:r w:rsidRPr="001B29B7">
        <w:rPr>
          <w:highlight w:val="cyan"/>
          <w:u w:val="single"/>
        </w:rPr>
        <w:t xml:space="preserve">research conducted by the </w:t>
      </w:r>
      <w:r w:rsidRPr="00E85C3F">
        <w:rPr>
          <w:rStyle w:val="Emphasis"/>
          <w:highlight w:val="cyan"/>
        </w:rPr>
        <w:t>N</w:t>
      </w:r>
      <w:r w:rsidRPr="00150FE5">
        <w:rPr>
          <w:sz w:val="16"/>
        </w:rPr>
        <w:t xml:space="preserve">ational </w:t>
      </w:r>
      <w:r w:rsidRPr="00E85C3F">
        <w:rPr>
          <w:rStyle w:val="Emphasis"/>
          <w:highlight w:val="cyan"/>
        </w:rPr>
        <w:t>I</w:t>
      </w:r>
      <w:r w:rsidRPr="00150FE5">
        <w:rPr>
          <w:sz w:val="16"/>
        </w:rPr>
        <w:t xml:space="preserve">nstitutes of </w:t>
      </w:r>
      <w:r w:rsidRPr="00E85C3F">
        <w:rPr>
          <w:rStyle w:val="Emphasis"/>
          <w:highlight w:val="cyan"/>
        </w:rPr>
        <w:t>H</w:t>
      </w:r>
      <w:r w:rsidRPr="00150FE5">
        <w:rPr>
          <w:sz w:val="16"/>
        </w:rPr>
        <w:t xml:space="preserve">ealth, </w:t>
      </w:r>
      <w:r w:rsidRPr="00150FE5">
        <w:rPr>
          <w:u w:val="single"/>
        </w:rPr>
        <w:t>other government agencies</w:t>
      </w:r>
      <w:r w:rsidRPr="00150FE5">
        <w:rPr>
          <w:sz w:val="16"/>
        </w:rPr>
        <w:t xml:space="preserve">, foundations, </w:t>
      </w:r>
      <w:r w:rsidRPr="00150FE5">
        <w:rPr>
          <w:u w:val="single"/>
        </w:rPr>
        <w:t xml:space="preserve">and </w:t>
      </w:r>
      <w:r w:rsidRPr="00E85C3F">
        <w:rPr>
          <w:rStyle w:val="Emphasis"/>
        </w:rPr>
        <w:t>charities</w:t>
      </w:r>
      <w:r w:rsidRPr="00150FE5">
        <w:rPr>
          <w:u w:val="single"/>
        </w:rPr>
        <w:t>.</w:t>
      </w:r>
      <w:r w:rsidRPr="00150FE5">
        <w:rPr>
          <w:sz w:val="16"/>
        </w:rPr>
        <w:t xml:space="preserve"> Finally, </w:t>
      </w:r>
      <w:r w:rsidRPr="00150FE5">
        <w:rPr>
          <w:u w:val="single"/>
        </w:rPr>
        <w:t xml:space="preserve">most </w:t>
      </w:r>
      <w:r w:rsidRPr="001B29B7">
        <w:rPr>
          <w:highlight w:val="cyan"/>
          <w:u w:val="single"/>
        </w:rPr>
        <w:t>corporate research</w:t>
      </w:r>
      <w:r w:rsidRPr="00150FE5">
        <w:rPr>
          <w:u w:val="single"/>
        </w:rPr>
        <w:t xml:space="preserve"> </w:t>
      </w:r>
      <w:r w:rsidRPr="00150FE5">
        <w:rPr>
          <w:sz w:val="16"/>
        </w:rPr>
        <w:t xml:space="preserve">and development </w:t>
      </w:r>
      <w:r w:rsidRPr="001B29B7">
        <w:rPr>
          <w:highlight w:val="cyan"/>
          <w:u w:val="single"/>
        </w:rPr>
        <w:t>is</w:t>
      </w:r>
      <w:r w:rsidRPr="00150FE5">
        <w:rPr>
          <w:u w:val="single"/>
        </w:rPr>
        <w:t xml:space="preserve"> directed at </w:t>
      </w:r>
      <w:r w:rsidRPr="00E85C3F">
        <w:rPr>
          <w:rStyle w:val="Emphasis"/>
          <w:highlight w:val="cyan"/>
        </w:rPr>
        <w:t>minimally innovative</w:t>
      </w:r>
      <w:r w:rsidRPr="00150FE5">
        <w:rPr>
          <w:u w:val="single"/>
        </w:rPr>
        <w:t xml:space="preserve"> new drugs.</w:t>
      </w:r>
      <w:r w:rsidRPr="00150FE5">
        <w:rPr>
          <w:sz w:val="16"/>
        </w:rPr>
        <w:t xml:space="preserve"> Independent teams of physicians and pharmacists conclude that 85--</w:t>
      </w:r>
      <w:r w:rsidRPr="00E85C3F">
        <w:rPr>
          <w:rStyle w:val="Emphasis"/>
          <w:highlight w:val="cyan"/>
        </w:rPr>
        <w:t>90 percent</w:t>
      </w:r>
      <w:r w:rsidRPr="001B29B7">
        <w:rPr>
          <w:highlight w:val="cyan"/>
          <w:u w:val="single"/>
        </w:rPr>
        <w:t xml:space="preserve"> of new drugs offer</w:t>
      </w:r>
      <w:r w:rsidRPr="00150FE5">
        <w:rPr>
          <w:sz w:val="16"/>
        </w:rPr>
        <w:t xml:space="preserve"> few or </w:t>
      </w:r>
      <w:r w:rsidRPr="00E85C3F">
        <w:rPr>
          <w:rStyle w:val="Emphasis"/>
          <w:highlight w:val="cyan"/>
        </w:rPr>
        <w:t>no clinical advantages</w:t>
      </w:r>
      <w:r w:rsidRPr="00150FE5">
        <w:rPr>
          <w:u w:val="single"/>
        </w:rPr>
        <w:t xml:space="preserve"> over </w:t>
      </w:r>
      <w:r w:rsidRPr="00E85C3F">
        <w:rPr>
          <w:rStyle w:val="Emphasis"/>
        </w:rPr>
        <w:t>existing drugs</w:t>
      </w:r>
      <w:r w:rsidRPr="00150FE5">
        <w:rPr>
          <w:u w:val="single"/>
        </w:rPr>
        <w:t>.</w:t>
      </w:r>
      <w:r w:rsidRPr="00150FE5">
        <w:rPr>
          <w:sz w:val="16"/>
        </w:rPr>
        <w:t xml:space="preserve"> But all of them give companies another 20 years of patent protection for charging monopoly prices. The pharmaceutical lobby convinced then-President Barack Obama to prohibit major forms of national and international free-market price competition. Will they be equally effective getting Trump to protect high prices by promoting the myth that lower prices will reduce research and innovation?</w:t>
      </w:r>
    </w:p>
    <w:p w14:paraId="7D3F183A" w14:textId="77777777" w:rsidR="00864691" w:rsidRDefault="00864691" w:rsidP="00864691">
      <w:pPr>
        <w:pStyle w:val="Heading4"/>
      </w:pPr>
      <w:r>
        <w:rPr>
          <w:rFonts w:cs="Arial"/>
        </w:rPr>
        <w:t xml:space="preserve">9] </w:t>
      </w:r>
      <w:r>
        <w:t>Vaccine dependency results in imperialist exploitation of the Global South</w:t>
      </w:r>
    </w:p>
    <w:p w14:paraId="78915231" w14:textId="77777777" w:rsidR="00864691" w:rsidRDefault="00864691" w:rsidP="00864691">
      <w:r w:rsidRPr="00F86220">
        <w:rPr>
          <w:rStyle w:val="Style13ptBold"/>
        </w:rPr>
        <w:t>Osborn 8/6</w:t>
      </w:r>
      <w:r>
        <w:t xml:space="preserve"> [Catherine Osborn is the writer of Foreign Policy’s weekly Latin America Brief. She is a print and radio journalist based in Rio de Janeiro. August 6, 2021, “COVAX Is Not Working,” Foreign Policy, https://foreignpolicy.com/2021/08/06/latin-america-covid-pandemic-who-wto-covax-vaccine-delay-delta-variant//lhs-ap]</w:t>
      </w:r>
    </w:p>
    <w:p w14:paraId="7A0B1C01" w14:textId="77777777" w:rsidR="00864691" w:rsidRPr="002B2D6E" w:rsidRDefault="00864691" w:rsidP="00864691">
      <w:pPr>
        <w:rPr>
          <w:sz w:val="16"/>
          <w:szCs w:val="16"/>
        </w:rPr>
      </w:pPr>
      <w:r w:rsidRPr="002B2D6E">
        <w:rPr>
          <w:sz w:val="16"/>
          <w:szCs w:val="16"/>
        </w:rPr>
        <w:t>It’s Big Pharma’s World</w:t>
      </w:r>
    </w:p>
    <w:p w14:paraId="173E5C75" w14:textId="77777777" w:rsidR="00864691" w:rsidRPr="002B2D6E" w:rsidRDefault="00864691" w:rsidP="00864691">
      <w:pPr>
        <w:rPr>
          <w:sz w:val="16"/>
          <w:szCs w:val="16"/>
        </w:rPr>
      </w:pPr>
      <w:r w:rsidRPr="002B2D6E">
        <w:rPr>
          <w:sz w:val="16"/>
          <w:szCs w:val="16"/>
        </w:rPr>
        <w:t>Last week, Paraguayan President Mario Abdo Benítez spoke with unusual candor about the problems plaguing the world’s only multilateral mechanism for equitable COVID-19 vaccine distribution, COVAX. “COVAX did not work,” he said of the initiative, operated jointly by the World Health Organization (WHO) and two nonprofits.</w:t>
      </w:r>
    </w:p>
    <w:p w14:paraId="4E6DC55A" w14:textId="77777777" w:rsidR="00864691" w:rsidRPr="002B2D6E" w:rsidRDefault="00864691" w:rsidP="00864691">
      <w:pPr>
        <w:rPr>
          <w:sz w:val="16"/>
        </w:rPr>
      </w:pPr>
      <w:r w:rsidRPr="002B2D6E">
        <w:rPr>
          <w:sz w:val="16"/>
        </w:rPr>
        <w:t xml:space="preserve">Last October, </w:t>
      </w:r>
      <w:r w:rsidRPr="004D2C89">
        <w:rPr>
          <w:rStyle w:val="StyleUnderline"/>
          <w:highlight w:val="cyan"/>
        </w:rPr>
        <w:t>Paraguay made its first payment for</w:t>
      </w:r>
      <w:r w:rsidRPr="002B2D6E">
        <w:rPr>
          <w:sz w:val="16"/>
        </w:rPr>
        <w:t xml:space="preserve"> an order of </w:t>
      </w:r>
      <w:r w:rsidRPr="004D2C89">
        <w:rPr>
          <w:rStyle w:val="StyleUnderline"/>
          <w:highlight w:val="cyan"/>
        </w:rPr>
        <w:t xml:space="preserve">4.3 million </w:t>
      </w:r>
      <w:r w:rsidRPr="004D2C89">
        <w:rPr>
          <w:rStyle w:val="StyleUnderline"/>
        </w:rPr>
        <w:t>vaccine</w:t>
      </w:r>
      <w:r w:rsidRPr="002A6CDA">
        <w:rPr>
          <w:rStyle w:val="StyleUnderline"/>
        </w:rPr>
        <w:t xml:space="preserve"> </w:t>
      </w:r>
      <w:r w:rsidRPr="004D2C89">
        <w:rPr>
          <w:rStyle w:val="StyleUnderline"/>
          <w:highlight w:val="cyan"/>
        </w:rPr>
        <w:t xml:space="preserve">doses </w:t>
      </w:r>
      <w:r w:rsidRPr="004D2C89">
        <w:rPr>
          <w:rStyle w:val="StyleUnderline"/>
        </w:rPr>
        <w:t>from COVAX</w:t>
      </w:r>
      <w:r w:rsidRPr="002A6CDA">
        <w:rPr>
          <w:rStyle w:val="StyleUnderline"/>
        </w:rPr>
        <w:t>,</w:t>
      </w:r>
      <w:r w:rsidRPr="002B2D6E">
        <w:rPr>
          <w:sz w:val="16"/>
        </w:rPr>
        <w:t xml:space="preserve"> which was designed to get countries better prices than deals reached directly with manufacturers. </w:t>
      </w:r>
      <w:r w:rsidRPr="004D2C89">
        <w:rPr>
          <w:rStyle w:val="StyleUnderline"/>
          <w:highlight w:val="cyan"/>
        </w:rPr>
        <w:t>But</w:t>
      </w:r>
      <w:r w:rsidRPr="002A6CDA">
        <w:rPr>
          <w:rStyle w:val="StyleUnderline"/>
        </w:rPr>
        <w:t xml:space="preserve"> </w:t>
      </w:r>
      <w:r w:rsidRPr="004D2C89">
        <w:rPr>
          <w:rStyle w:val="StyleUnderline"/>
          <w:highlight w:val="cyan"/>
        </w:rPr>
        <w:t>COVAX</w:t>
      </w:r>
      <w:r w:rsidRPr="002B2D6E">
        <w:rPr>
          <w:sz w:val="16"/>
        </w:rPr>
        <w:t xml:space="preserve"> had </w:t>
      </w:r>
      <w:r w:rsidRPr="004D2C89">
        <w:rPr>
          <w:rStyle w:val="StyleUnderline"/>
          <w:highlight w:val="cyan"/>
        </w:rPr>
        <w:t>only delivered</w:t>
      </w:r>
      <w:r w:rsidRPr="002B2D6E">
        <w:rPr>
          <w:sz w:val="16"/>
        </w:rPr>
        <w:t xml:space="preserve"> the country </w:t>
      </w:r>
      <w:r w:rsidRPr="00B91393">
        <w:rPr>
          <w:rStyle w:val="Emphasis"/>
          <w:highlight w:val="cyan"/>
        </w:rPr>
        <w:t>340,800</w:t>
      </w:r>
      <w:r w:rsidRPr="004D2C89">
        <w:rPr>
          <w:rStyle w:val="StyleUnderline"/>
          <w:highlight w:val="cyan"/>
        </w:rPr>
        <w:t xml:space="preserve"> </w:t>
      </w:r>
      <w:r w:rsidRPr="00F86E96">
        <w:rPr>
          <w:rStyle w:val="StyleUnderline"/>
        </w:rPr>
        <w:t>doses</w:t>
      </w:r>
      <w:r w:rsidRPr="002A6CDA">
        <w:rPr>
          <w:rStyle w:val="StyleUnderline"/>
        </w:rPr>
        <w:t xml:space="preserve"> by the end of July. </w:t>
      </w:r>
      <w:r w:rsidRPr="002B2D6E">
        <w:rPr>
          <w:sz w:val="16"/>
        </w:rPr>
        <w:t xml:space="preserve">As of the most recent official data on July 25, </w:t>
      </w:r>
      <w:r w:rsidRPr="00245143">
        <w:rPr>
          <w:rStyle w:val="Emphasis"/>
        </w:rPr>
        <w:t>just 4 percent</w:t>
      </w:r>
      <w:r w:rsidRPr="00245143">
        <w:rPr>
          <w:rStyle w:val="StyleUnderline"/>
        </w:rPr>
        <w:t xml:space="preserve"> </w:t>
      </w:r>
      <w:r w:rsidRPr="00245143">
        <w:rPr>
          <w:sz w:val="16"/>
        </w:rPr>
        <w:t>of Paraguayans</w:t>
      </w:r>
      <w:r w:rsidRPr="00245143">
        <w:rPr>
          <w:rStyle w:val="StyleUnderline"/>
        </w:rPr>
        <w:t xml:space="preserve"> had been fully vaccinated</w:t>
      </w:r>
      <w:r w:rsidRPr="00245143">
        <w:rPr>
          <w:sz w:val="16"/>
        </w:rPr>
        <w:t>.</w:t>
      </w:r>
    </w:p>
    <w:p w14:paraId="6438E728" w14:textId="77777777" w:rsidR="00864691" w:rsidRPr="002B2D6E" w:rsidRDefault="00864691" w:rsidP="00864691">
      <w:pPr>
        <w:rPr>
          <w:sz w:val="16"/>
          <w:szCs w:val="16"/>
        </w:rPr>
      </w:pPr>
      <w:r w:rsidRPr="002B2D6E">
        <w:rPr>
          <w:sz w:val="16"/>
          <w:szCs w:val="16"/>
        </w:rPr>
        <w:t>“We bet on the COVAX mechanism to generate equity,” Abdo Benítez said. “I have to say it with pain. I cannot stay quiet.”</w:t>
      </w:r>
    </w:p>
    <w:p w14:paraId="7608E516" w14:textId="77777777" w:rsidR="00864691" w:rsidRPr="00B91393" w:rsidRDefault="00864691" w:rsidP="00864691">
      <w:pPr>
        <w:rPr>
          <w:rStyle w:val="Emphasis"/>
        </w:rPr>
      </w:pPr>
      <w:r w:rsidRPr="002B2D6E">
        <w:rPr>
          <w:sz w:val="16"/>
        </w:rPr>
        <w:t xml:space="preserve">Globally, </w:t>
      </w:r>
      <w:r w:rsidRPr="00245143">
        <w:rPr>
          <w:rStyle w:val="StyleUnderline"/>
        </w:rPr>
        <w:t xml:space="preserve">COVAX is running </w:t>
      </w:r>
      <w:r w:rsidRPr="00245143">
        <w:rPr>
          <w:rStyle w:val="Emphasis"/>
        </w:rPr>
        <w:t>half a billion doses short</w:t>
      </w:r>
      <w:r w:rsidRPr="00245143">
        <w:rPr>
          <w:rStyle w:val="StyleUnderline"/>
        </w:rPr>
        <w:t xml:space="preserve"> of its delivery goals.</w:t>
      </w:r>
      <w:r w:rsidRPr="00245143">
        <w:rPr>
          <w:sz w:val="16"/>
        </w:rPr>
        <w:t xml:space="preserve"> Though one of its architects said COVAX aimed to “ensure that ability to pay does not become a barrier to accessing [vaccines],” the opposite appears to have occurred. </w:t>
      </w:r>
      <w:r w:rsidRPr="00245143">
        <w:rPr>
          <w:rStyle w:val="StyleUnderline"/>
        </w:rPr>
        <w:t>Vaccine-makers have been reluctant to sell to COVAX, and</w:t>
      </w:r>
      <w:r w:rsidRPr="002A6CDA">
        <w:rPr>
          <w:rStyle w:val="StyleUnderline"/>
        </w:rPr>
        <w:t xml:space="preserve"> </w:t>
      </w:r>
      <w:r w:rsidRPr="004D2C89">
        <w:rPr>
          <w:rStyle w:val="StyleUnderline"/>
          <w:highlight w:val="cyan"/>
        </w:rPr>
        <w:t xml:space="preserve">wealthy countries </w:t>
      </w:r>
      <w:r w:rsidRPr="00245143">
        <w:rPr>
          <w:rStyle w:val="StyleUnderline"/>
          <w:highlight w:val="cyan"/>
        </w:rPr>
        <w:t xml:space="preserve">bypassed the initiative to </w:t>
      </w:r>
      <w:r w:rsidRPr="004D2C89">
        <w:rPr>
          <w:rStyle w:val="StyleUnderline"/>
          <w:highlight w:val="cyan"/>
        </w:rPr>
        <w:t>scoop up</w:t>
      </w:r>
      <w:r w:rsidRPr="002A6CDA">
        <w:rPr>
          <w:rStyle w:val="StyleUnderline"/>
        </w:rPr>
        <w:t xml:space="preserve"> much of manufacturers’ available </w:t>
      </w:r>
      <w:r w:rsidRPr="00245143">
        <w:rPr>
          <w:rStyle w:val="StyleUnderline"/>
          <w:highlight w:val="cyan"/>
        </w:rPr>
        <w:t>supply in direct deals</w:t>
      </w:r>
      <w:r w:rsidRPr="002A6CDA">
        <w:rPr>
          <w:rStyle w:val="StyleUnderline"/>
        </w:rPr>
        <w:t xml:space="preserve">. </w:t>
      </w:r>
      <w:r w:rsidRPr="002B2D6E">
        <w:rPr>
          <w:sz w:val="16"/>
        </w:rPr>
        <w:t>And</w:t>
      </w:r>
      <w:r w:rsidRPr="002A6CDA">
        <w:rPr>
          <w:rStyle w:val="StyleUnderline"/>
        </w:rPr>
        <w:t xml:space="preserve"> </w:t>
      </w:r>
      <w:r w:rsidRPr="004D2C89">
        <w:rPr>
          <w:rStyle w:val="StyleUnderline"/>
          <w:highlight w:val="cyan"/>
        </w:rPr>
        <w:t>there has been little tech</w:t>
      </w:r>
      <w:r w:rsidRPr="002A6CDA">
        <w:rPr>
          <w:rStyle w:val="StyleUnderline"/>
        </w:rPr>
        <w:t xml:space="preserve">nology </w:t>
      </w:r>
      <w:r w:rsidRPr="004D2C89">
        <w:rPr>
          <w:rStyle w:val="StyleUnderline"/>
          <w:highlight w:val="cyan"/>
        </w:rPr>
        <w:t>transfer</w:t>
      </w:r>
      <w:r w:rsidRPr="002A6CDA">
        <w:rPr>
          <w:rStyle w:val="StyleUnderline"/>
        </w:rPr>
        <w:t xml:space="preserve"> to expand global vaccine production, meaning that </w:t>
      </w:r>
      <w:r w:rsidRPr="004D2C89">
        <w:rPr>
          <w:rStyle w:val="StyleUnderline"/>
          <w:highlight w:val="cyan"/>
        </w:rPr>
        <w:t xml:space="preserve">a delay at one plant can cause </w:t>
      </w:r>
      <w:r w:rsidRPr="00B91393">
        <w:rPr>
          <w:rStyle w:val="Emphasis"/>
          <w:highlight w:val="cyan"/>
        </w:rPr>
        <w:t>huge backups</w:t>
      </w:r>
      <w:r w:rsidRPr="002A6CDA">
        <w:rPr>
          <w:rStyle w:val="StyleUnderline"/>
        </w:rPr>
        <w:t xml:space="preserve"> that </w:t>
      </w:r>
      <w:r w:rsidRPr="00B91393">
        <w:rPr>
          <w:rStyle w:val="Emphasis"/>
        </w:rPr>
        <w:t>ripple around the world.</w:t>
      </w:r>
    </w:p>
    <w:p w14:paraId="4E496AFD" w14:textId="77777777" w:rsidR="00864691" w:rsidRPr="002B2D6E" w:rsidRDefault="00864691" w:rsidP="00864691">
      <w:pPr>
        <w:rPr>
          <w:sz w:val="16"/>
        </w:rPr>
      </w:pPr>
      <w:r w:rsidRPr="002B2D6E">
        <w:rPr>
          <w:sz w:val="16"/>
        </w:rPr>
        <w:t xml:space="preserve">Global </w:t>
      </w:r>
      <w:r w:rsidRPr="002A6CDA">
        <w:rPr>
          <w:rStyle w:val="StyleUnderline"/>
        </w:rPr>
        <w:t>vaccine distribution has overwhelmingly functioned according to the preferences of pharmaceutical companies and wealthy countries, rather than through an equity-based system.</w:t>
      </w:r>
      <w:r w:rsidRPr="002B2D6E">
        <w:rPr>
          <w:sz w:val="16"/>
        </w:rPr>
        <w:t xml:space="preserve"> Though </w:t>
      </w:r>
      <w:r w:rsidRPr="0003075E">
        <w:rPr>
          <w:rStyle w:val="StyleUnderline"/>
          <w:highlight w:val="cyan"/>
        </w:rPr>
        <w:t>the United States</w:t>
      </w:r>
      <w:r w:rsidRPr="002B2D6E">
        <w:rPr>
          <w:sz w:val="16"/>
        </w:rPr>
        <w:t xml:space="preserve">, the largest vaccine donor to date, says it </w:t>
      </w:r>
      <w:r w:rsidRPr="0003075E">
        <w:rPr>
          <w:rStyle w:val="StyleUnderline"/>
          <w:highlight w:val="cyan"/>
        </w:rPr>
        <w:t>allocates doses</w:t>
      </w:r>
      <w:r w:rsidRPr="002B2D6E">
        <w:rPr>
          <w:sz w:val="16"/>
        </w:rPr>
        <w:t xml:space="preserve"> based on criteria aimed at saving lives, it is doing so </w:t>
      </w:r>
      <w:r w:rsidRPr="0003075E">
        <w:rPr>
          <w:rStyle w:val="StyleUnderline"/>
          <w:highlight w:val="cyan"/>
        </w:rPr>
        <w:t>at a scale</w:t>
      </w:r>
      <w:r w:rsidRPr="002A6CDA">
        <w:rPr>
          <w:rStyle w:val="StyleUnderline"/>
        </w:rPr>
        <w:t xml:space="preserve"> that is a mere </w:t>
      </w:r>
      <w:r w:rsidRPr="00B91393">
        <w:rPr>
          <w:rStyle w:val="Emphasis"/>
          <w:highlight w:val="cyan"/>
        </w:rPr>
        <w:t>one-hundredth</w:t>
      </w:r>
      <w:r w:rsidRPr="0003075E">
        <w:rPr>
          <w:rStyle w:val="StyleUnderline"/>
          <w:highlight w:val="cyan"/>
        </w:rPr>
        <w:t xml:space="preserve"> of what</w:t>
      </w:r>
      <w:r w:rsidRPr="002A6CDA">
        <w:rPr>
          <w:rStyle w:val="StyleUnderline"/>
        </w:rPr>
        <w:t xml:space="preserve"> the WHO says </w:t>
      </w:r>
      <w:r w:rsidRPr="0003075E">
        <w:rPr>
          <w:rStyle w:val="StyleUnderline"/>
          <w:highlight w:val="cyan"/>
        </w:rPr>
        <w:t>is necessary</w:t>
      </w:r>
      <w:r w:rsidRPr="002A6CDA">
        <w:rPr>
          <w:rStyle w:val="StyleUnderline"/>
        </w:rPr>
        <w:t xml:space="preserve"> to get the pandemic under control globally</w:t>
      </w:r>
      <w:r w:rsidRPr="002B2D6E">
        <w:rPr>
          <w:sz w:val="16"/>
        </w:rPr>
        <w:t>.</w:t>
      </w:r>
    </w:p>
    <w:p w14:paraId="719A3842" w14:textId="77777777" w:rsidR="00864691" w:rsidRPr="002B2D6E" w:rsidRDefault="00864691" w:rsidP="00864691">
      <w:pPr>
        <w:rPr>
          <w:sz w:val="16"/>
        </w:rPr>
      </w:pPr>
      <w:r w:rsidRPr="002B2D6E">
        <w:rPr>
          <w:sz w:val="16"/>
        </w:rPr>
        <w:t xml:space="preserve">Now, </w:t>
      </w:r>
      <w:r w:rsidRPr="00245143">
        <w:rPr>
          <w:rStyle w:val="StyleUnderline"/>
        </w:rPr>
        <w:t>as the delta variant takes hold</w:t>
      </w:r>
      <w:r w:rsidRPr="00245143">
        <w:rPr>
          <w:sz w:val="16"/>
        </w:rPr>
        <w:t xml:space="preserve">, several </w:t>
      </w:r>
      <w:r w:rsidRPr="00245143">
        <w:rPr>
          <w:rStyle w:val="StyleUnderline"/>
        </w:rPr>
        <w:t>Latin American policymakers are scrambling to</w:t>
      </w:r>
      <w:r w:rsidRPr="00245143">
        <w:rPr>
          <w:sz w:val="16"/>
        </w:rPr>
        <w:t xml:space="preserve"> redefine their vaccine strategies and </w:t>
      </w:r>
      <w:r w:rsidRPr="00245143">
        <w:rPr>
          <w:rStyle w:val="Emphasis"/>
        </w:rPr>
        <w:t>boost local production</w:t>
      </w:r>
      <w:r w:rsidRPr="00245143">
        <w:rPr>
          <w:sz w:val="16"/>
        </w:rPr>
        <w:t>.</w:t>
      </w:r>
    </w:p>
    <w:p w14:paraId="446D3FB3" w14:textId="77777777" w:rsidR="00864691" w:rsidRPr="002B2D6E" w:rsidRDefault="00864691" w:rsidP="00864691">
      <w:pPr>
        <w:rPr>
          <w:sz w:val="16"/>
          <w:szCs w:val="16"/>
        </w:rPr>
      </w:pPr>
      <w:r w:rsidRPr="002B2D6E">
        <w:rPr>
          <w:sz w:val="16"/>
          <w:szCs w:val="16"/>
        </w:rPr>
        <w:t>Seeking new supply. With its COVAX shots delayed, Paraguay has secured new contracts with Pfizer and Moderna. The Dominican Republic, which also complained about COVAX delays, increased its orders from China’s Sinovac.</w:t>
      </w:r>
    </w:p>
    <w:p w14:paraId="2E319C75" w14:textId="77777777" w:rsidR="00864691" w:rsidRDefault="00864691" w:rsidP="00864691">
      <w:pPr>
        <w:rPr>
          <w:rStyle w:val="StyleUnderline"/>
        </w:rPr>
      </w:pPr>
      <w:r w:rsidRPr="002B2D6E">
        <w:rPr>
          <w:sz w:val="16"/>
        </w:rPr>
        <w:t xml:space="preserve">These moves have come with their own challenges. An official from Paraguay, which diplomatically recognizes Taiwan, said </w:t>
      </w:r>
      <w:r w:rsidRPr="002A6CDA">
        <w:rPr>
          <w:rStyle w:val="StyleUnderline"/>
        </w:rPr>
        <w:t xml:space="preserve">a subsidiary of Chinese manufacturer </w:t>
      </w:r>
      <w:r w:rsidRPr="0003075E">
        <w:rPr>
          <w:rStyle w:val="StyleUnderline"/>
          <w:highlight w:val="cyan"/>
        </w:rPr>
        <w:t>Sinopharm canceled a</w:t>
      </w:r>
      <w:r w:rsidRPr="002A6CDA">
        <w:rPr>
          <w:rStyle w:val="StyleUnderline"/>
        </w:rPr>
        <w:t xml:space="preserve"> vaccine </w:t>
      </w:r>
      <w:r w:rsidRPr="0003075E">
        <w:rPr>
          <w:rStyle w:val="StyleUnderline"/>
          <w:highlight w:val="cyan"/>
        </w:rPr>
        <w:t xml:space="preserve">contract for </w:t>
      </w:r>
      <w:r w:rsidRPr="00B91393">
        <w:rPr>
          <w:rStyle w:val="Emphasis"/>
          <w:highlight w:val="cyan"/>
        </w:rPr>
        <w:t>“geopolitical reasons,”</w:t>
      </w:r>
      <w:r w:rsidRPr="002B2D6E">
        <w:rPr>
          <w:sz w:val="16"/>
        </w:rPr>
        <w:t xml:space="preserve"> while </w:t>
      </w:r>
      <w:r w:rsidRPr="0003075E">
        <w:rPr>
          <w:rStyle w:val="StyleUnderline"/>
          <w:highlight w:val="cyan"/>
        </w:rPr>
        <w:t>Pfizer</w:t>
      </w:r>
      <w:r w:rsidRPr="002A6CDA">
        <w:rPr>
          <w:rStyle w:val="StyleUnderline"/>
        </w:rPr>
        <w:t xml:space="preserve"> reportedly </w:t>
      </w:r>
      <w:r w:rsidRPr="0003075E">
        <w:rPr>
          <w:rStyle w:val="StyleUnderline"/>
          <w:highlight w:val="cyan"/>
        </w:rPr>
        <w:t>pressured</w:t>
      </w:r>
      <w:r w:rsidRPr="002A6CDA">
        <w:rPr>
          <w:rStyle w:val="StyleUnderline"/>
        </w:rPr>
        <w:t xml:space="preserve"> Latin American </w:t>
      </w:r>
      <w:r w:rsidRPr="0003075E">
        <w:rPr>
          <w:rStyle w:val="StyleUnderline"/>
          <w:highlight w:val="cyan"/>
        </w:rPr>
        <w:t xml:space="preserve">governments to sign over </w:t>
      </w:r>
      <w:r w:rsidRPr="00B91393">
        <w:rPr>
          <w:rStyle w:val="Emphasis"/>
          <w:highlight w:val="cyan"/>
        </w:rPr>
        <w:t>unprecedented sovereign assets</w:t>
      </w:r>
      <w:r w:rsidRPr="002A6CDA">
        <w:rPr>
          <w:rStyle w:val="StyleUnderline"/>
        </w:rPr>
        <w:t xml:space="preserve"> as guarantees against the cost of potential lawsuits.</w:t>
      </w:r>
    </w:p>
    <w:p w14:paraId="404BF398" w14:textId="77777777" w:rsidR="00864691" w:rsidRPr="004D5A6D" w:rsidRDefault="00864691" w:rsidP="00864691">
      <w:pPr>
        <w:pStyle w:val="Heading4"/>
        <w:rPr>
          <w:rFonts w:asciiTheme="minorHAnsi" w:hAnsiTheme="minorHAnsi" w:cstheme="minorHAnsi"/>
        </w:rPr>
      </w:pPr>
      <w:r>
        <w:rPr>
          <w:rFonts w:asciiTheme="minorHAnsi" w:hAnsiTheme="minorHAnsi" w:cstheme="minorHAnsi"/>
        </w:rPr>
        <w:t xml:space="preserve">10] </w:t>
      </w:r>
      <w:r w:rsidRPr="004D5A6D">
        <w:rPr>
          <w:rFonts w:asciiTheme="minorHAnsi" w:hAnsiTheme="minorHAnsi" w:cstheme="minorHAnsi"/>
        </w:rPr>
        <w:t xml:space="preserve">Causes </w:t>
      </w:r>
      <w:r>
        <w:rPr>
          <w:rFonts w:asciiTheme="minorHAnsi" w:hAnsiTheme="minorHAnsi" w:cstheme="minorHAnsi"/>
        </w:rPr>
        <w:t>nuclear terrorism -- extinction</w:t>
      </w:r>
    </w:p>
    <w:p w14:paraId="3CCCE5CF" w14:textId="77777777" w:rsidR="00864691" w:rsidRPr="004D5A6D" w:rsidRDefault="00864691" w:rsidP="00864691">
      <w:pPr>
        <w:rPr>
          <w:rFonts w:asciiTheme="minorHAnsi" w:hAnsiTheme="minorHAnsi" w:cstheme="minorHAnsi"/>
        </w:rPr>
      </w:pPr>
      <w:r w:rsidRPr="004D5A6D">
        <w:rPr>
          <w:rStyle w:val="Style13ptBold"/>
          <w:rFonts w:asciiTheme="minorHAnsi" w:hAnsiTheme="minorHAnsi" w:cstheme="minorHAnsi"/>
        </w:rPr>
        <w:t>Namayanja 6/10</w:t>
      </w:r>
      <w:r w:rsidRPr="004D5A6D">
        <w:rPr>
          <w:rFonts w:asciiTheme="minorHAnsi" w:hAnsiTheme="minorHAnsi" w:cstheme="minorHAnsi"/>
        </w:rPr>
        <w:t xml:space="preserve"> [Rose Namayanja is a Ugandan lawyer and author. She is the former Uganda information minister and current Deputy Secretary General of the National Resistance Movement, the ruling party. She is a graduate of the Defence Academy of the United Kingdom. June 10, 2021, “ Lack of Vaccines Fuels Terrorism in Africa,” Foreign Policy, https://foreignpolicy.com/2021/06/10/vaccines-africa-terrorism-covid-19//lhs-ap]</w:t>
      </w:r>
    </w:p>
    <w:p w14:paraId="1B991D01" w14:textId="77777777" w:rsidR="00864691" w:rsidRPr="004D5A6D" w:rsidRDefault="00864691" w:rsidP="00864691">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5BFA6AEE" w14:textId="77777777" w:rsidR="00864691" w:rsidRPr="004D5A6D" w:rsidRDefault="00864691" w:rsidP="00864691">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30E515D0" w14:textId="77777777" w:rsidR="00864691" w:rsidRPr="004D5A6D" w:rsidRDefault="00864691" w:rsidP="00864691">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Costs for many extractives could rise, and given high tech’s reliance on minerals under the continent,</w:t>
      </w:r>
      <w:r w:rsidRPr="004D5A6D">
        <w:rPr>
          <w:rFonts w:asciiTheme="minorHAnsi" w:hAnsiTheme="minorHAnsi" w:cstheme="minorHAnsi"/>
          <w:sz w:val="16"/>
        </w:rPr>
        <w:t xml:space="preserve"> this is worrying.</w:t>
      </w:r>
    </w:p>
    <w:p w14:paraId="5F828EDF" w14:textId="77777777" w:rsidR="00864691" w:rsidRPr="004D5A6D" w:rsidRDefault="00864691" w:rsidP="00864691">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2EAFF7B3" w14:textId="77777777" w:rsidR="00864691" w:rsidRPr="00624143" w:rsidRDefault="00864691" w:rsidP="00864691">
      <w:pPr>
        <w:rPr>
          <w:rStyle w:val="StyleUnderline"/>
          <w:rFonts w:asciiTheme="minorHAnsi" w:hAnsiTheme="minorHAnsi" w:cstheme="minorHAnsi"/>
          <w:sz w:val="16"/>
          <w:u w:val="none"/>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2FBE5D14" w14:textId="77777777" w:rsidR="00864691" w:rsidRPr="000E6DA3" w:rsidRDefault="00864691" w:rsidP="00864691">
      <w:pPr>
        <w:pStyle w:val="Heading4"/>
      </w:pPr>
      <w:r>
        <w:t xml:space="preserve">11] 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350593F2" w14:textId="77777777" w:rsidR="00864691" w:rsidRDefault="00864691" w:rsidP="00864691">
      <w:pPr>
        <w:rPr>
          <w:u w:val="single"/>
        </w:rPr>
      </w:pPr>
      <w:r>
        <w:rPr>
          <w:b/>
        </w:rPr>
        <w:t xml:space="preserve">CNA 17, </w:t>
      </w:r>
      <w:r>
        <w:t>California Nurses Association, January 2017, “SARS, EBOLA, AND ZIKA: What Registered Nurses Need to Know About Emerging Infectious Diseases,” accessed via Google Cache</w:t>
      </w:r>
    </w:p>
    <w:p w14:paraId="32096FED" w14:textId="77777777" w:rsidR="00864691" w:rsidRDefault="00864691" w:rsidP="00864691">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A636C">
        <w:rPr>
          <w:rStyle w:val="StyleUnderline"/>
        </w:rPr>
        <w:t>and can create conditions that help mosquito populations, and</w:t>
      </w:r>
      <w:r>
        <w:rPr>
          <w:rStyle w:val="StyleUnderline"/>
        </w:rPr>
        <w:t xml:space="preserve">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2F1795BD" w14:textId="77777777" w:rsidR="00864691" w:rsidRPr="009368FC" w:rsidRDefault="00864691" w:rsidP="00864691">
      <w:pPr>
        <w:pStyle w:val="Heading4"/>
        <w:rPr>
          <w:bCs w:val="0"/>
        </w:rPr>
      </w:pPr>
      <w:r>
        <w:t xml:space="preserve">12] </w:t>
      </w:r>
      <w:r w:rsidRPr="009368FC">
        <w:t>New diseases cause extinction – uniquely probable due to environmental changes.</w:t>
      </w:r>
    </w:p>
    <w:p w14:paraId="36D847CE" w14:textId="77777777" w:rsidR="00864691" w:rsidRDefault="00864691" w:rsidP="00864691">
      <w:r>
        <w:rPr>
          <w:rStyle w:val="Style13ptBold"/>
        </w:rPr>
        <w:t>Mooney 21</w:t>
      </w:r>
      <w:r>
        <w:t xml:space="preserve"> — (Tom Mooney, Senior Communications &amp; Advocacy Manager for the Coalition for Epidemic Preparedness Innovations, “Preparing for the next “Disease X””, CEPI, 2-1-21, Available Online at </w:t>
      </w:r>
      <w:hyperlink r:id="rId10" w:history="1">
        <w:r>
          <w:rPr>
            <w:rStyle w:val="Hyperlink"/>
            <w:color w:val="000000"/>
            <w:u w:val="single"/>
          </w:rPr>
          <w:t>https://cepi.net/news_cepi/preparing-for-the-next-disease-x/</w:t>
        </w:r>
      </w:hyperlink>
      <w:r>
        <w:t>, accessed 9-10-21, HKR-AM)</w:t>
      </w:r>
    </w:p>
    <w:p w14:paraId="22478301" w14:textId="77777777" w:rsidR="00864691" w:rsidRDefault="00864691" w:rsidP="00864691">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2C7976AF" w14:textId="77777777" w:rsidR="00864691" w:rsidRDefault="00864691" w:rsidP="00864691">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Cs/>
        </w:rPr>
        <w:t xml:space="preserve">The </w:t>
      </w:r>
      <w:r>
        <w:rPr>
          <w:rStyle w:val="StyleUnderline"/>
          <w:bCs/>
          <w:highlight w:val="cyan"/>
        </w:rPr>
        <w:t xml:space="preserve">threat of Disease X infecting </w:t>
      </w:r>
      <w:r w:rsidRPr="00880800">
        <w:rPr>
          <w:rStyle w:val="StyleUnderline"/>
          <w:bCs/>
        </w:rPr>
        <w:t xml:space="preserve">the </w:t>
      </w:r>
      <w:r>
        <w:rPr>
          <w:rStyle w:val="StyleUnderline"/>
          <w:bCs/>
          <w:highlight w:val="cyan"/>
        </w:rPr>
        <w:t xml:space="preserve">human population, </w:t>
      </w:r>
      <w:r w:rsidRPr="00880800">
        <w:rPr>
          <w:rStyle w:val="StyleUnderline"/>
          <w:bCs/>
        </w:rPr>
        <w:t xml:space="preserve">and </w:t>
      </w:r>
      <w:r>
        <w:rPr>
          <w:rStyle w:val="StyleUnderline"/>
          <w:bCs/>
          <w:highlight w:val="cyan"/>
        </w:rPr>
        <w:t>spreading quickly</w:t>
      </w:r>
      <w:r>
        <w:rPr>
          <w:rStyle w:val="StyleUnderline"/>
          <w:bCs/>
        </w:rPr>
        <w:t xml:space="preserve"> around the world</w:t>
      </w:r>
      <w:r>
        <w:rPr>
          <w:rStyle w:val="StyleUnderline"/>
          <w:bCs/>
          <w:highlight w:val="cyan"/>
        </w:rPr>
        <w:t>,</w:t>
      </w:r>
      <w:r w:rsidRPr="00880800">
        <w:rPr>
          <w:rStyle w:val="StyleUnderline"/>
          <w:bCs/>
        </w:rPr>
        <w:t xml:space="preserve"> is </w:t>
      </w:r>
      <w:r>
        <w:rPr>
          <w:rStyle w:val="StyleUnderline"/>
          <w:bCs/>
          <w:highlight w:val="cyan"/>
        </w:rPr>
        <w:t>greater than ever before.</w:t>
      </w:r>
    </w:p>
    <w:p w14:paraId="4ACAEFB1" w14:textId="77777777" w:rsidR="00864691" w:rsidRDefault="00864691" w:rsidP="00864691">
      <w:pPr>
        <w:rPr>
          <w:sz w:val="16"/>
        </w:rPr>
      </w:pPr>
      <w:r>
        <w:rPr>
          <w:sz w:val="16"/>
        </w:rPr>
        <w:t>COVID-19: CEPI’s first Disease X</w:t>
      </w:r>
    </w:p>
    <w:p w14:paraId="665A2427" w14:textId="77777777" w:rsidR="00864691" w:rsidRDefault="00864691" w:rsidP="00864691">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2B29D79E" w14:textId="77777777" w:rsidR="00864691" w:rsidRDefault="00864691" w:rsidP="00864691">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7F418E01" w14:textId="77777777" w:rsidR="00864691" w:rsidRDefault="00864691" w:rsidP="00864691">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10F1B2C1" w14:textId="77777777" w:rsidR="00864691" w:rsidRDefault="00864691" w:rsidP="00864691">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2363494B" w14:textId="77777777" w:rsidR="00864691" w:rsidRDefault="00864691" w:rsidP="00864691">
      <w:pPr>
        <w:rPr>
          <w:sz w:val="16"/>
        </w:rPr>
      </w:pPr>
      <w:r>
        <w:rPr>
          <w:sz w:val="16"/>
        </w:rPr>
        <w:t>So, could we move even faster next time?</w:t>
      </w:r>
    </w:p>
    <w:p w14:paraId="32FF780C" w14:textId="77777777" w:rsidR="00864691" w:rsidRDefault="00864691" w:rsidP="00864691">
      <w:pPr>
        <w:rPr>
          <w:sz w:val="16"/>
        </w:rPr>
      </w:pPr>
      <w:r>
        <w:rPr>
          <w:sz w:val="16"/>
        </w:rPr>
        <w:t>What next for Disease X?</w:t>
      </w:r>
    </w:p>
    <w:p w14:paraId="0DAD27E0" w14:textId="77777777" w:rsidR="00864691" w:rsidRDefault="00864691" w:rsidP="00864691">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46DF62BD" w14:textId="77777777" w:rsidR="00864691" w:rsidRDefault="00864691" w:rsidP="00864691">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02DBC681" w14:textId="77777777" w:rsidR="00864691" w:rsidRDefault="00864691" w:rsidP="00864691">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445AEE2C" w14:textId="77777777" w:rsidR="00864691" w:rsidRDefault="00864691" w:rsidP="00864691">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6F6FE760" w14:textId="77777777" w:rsidR="00864691" w:rsidRDefault="00864691" w:rsidP="00864691">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330C331B" w14:textId="77777777" w:rsidR="00864691" w:rsidRDefault="00864691" w:rsidP="00864691">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Cs/>
        </w:rPr>
        <w:t xml:space="preserve">Disease X and other emerging infectious </w:t>
      </w:r>
      <w:r>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76115591" w14:textId="77777777" w:rsidR="00864691" w:rsidRPr="004053AD" w:rsidRDefault="00864691" w:rsidP="00864691">
      <w:pPr>
        <w:pStyle w:val="Heading4"/>
      </w:pPr>
      <w:r>
        <w:t xml:space="preserve">13] Pandemics increase the risk of regional and dyadic conflict—best case studies from COVID prove. Independently, negative examples are cherrypicked and solely analyze the beginnings of pandemics, continued transmission lays the </w:t>
      </w:r>
      <w:r>
        <w:rPr>
          <w:u w:val="single"/>
        </w:rPr>
        <w:t>groundwork</w:t>
      </w:r>
      <w:r>
        <w:t xml:space="preserve"> for eventual instability and conflict</w:t>
      </w:r>
    </w:p>
    <w:p w14:paraId="120C95D0" w14:textId="77777777" w:rsidR="00864691" w:rsidRDefault="00864691" w:rsidP="00864691">
      <w:r w:rsidRPr="004053AD">
        <w:rPr>
          <w:rStyle w:val="Style13ptBold"/>
        </w:rPr>
        <w:t>Ide 12/14</w:t>
      </w:r>
      <w:r w:rsidRPr="00A02A27">
        <w:t xml:space="preserve"> — (Tobias</w:t>
      </w:r>
      <w:r>
        <w:t xml:space="preserve"> Ide, Tobias Ide’s research </w:t>
      </w:r>
      <w:r w:rsidRPr="004053AD">
        <w:t>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utilise interactive methods to increase learning success. I hold an MA in Political Science (Leipzig, 2012), a PhD in Earth Sciences (Hamburg, 2015) and an advanced PhD (Habilitation) in Political Science (Braunschweig, 2019). Previously, I worked at the Georg Eckert Institute and the University of Melbourne, and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(EnPAx) and have consulted several decision makers (see Professional and community service).</w:t>
      </w:r>
      <w:r w:rsidRPr="00A02A27">
        <w:t>, “COVID-19 and armed conflict“,Available Online at https://www.sciencedirect.com/science/article/abs/pii/S0305750X20304836?via%3Dihub, accessed 10-6-2021, HKR-AR)</w:t>
      </w:r>
    </w:p>
    <w:p w14:paraId="07DC030A" w14:textId="77777777" w:rsidR="00864691" w:rsidRPr="00BC1F4B" w:rsidRDefault="00864691" w:rsidP="00864691">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infectionand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2020;Kujur,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pandemic(Staniland,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 xml:space="preserve">additional pressure </w:t>
      </w:r>
      <w:r w:rsidRPr="00DA636C">
        <w:rPr>
          <w:u w:val="single"/>
        </w:rPr>
        <w:t>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n army capitalised on the comprehensive restrictions and the occupation of public attention with the pandemic to launch a heavy crackdown campaign against (presumed) insurgents</w:t>
      </w:r>
      <w:r w:rsidRPr="00BC1F4B">
        <w:rPr>
          <w:u w:val="single"/>
        </w:rPr>
        <w:t xml:space="preserve"> in Kashmir (Basu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(Kapur, 2020).</w:t>
      </w:r>
    </w:p>
    <w:p w14:paraId="1E6D4C22" w14:textId="77777777" w:rsidR="00864691" w:rsidRPr="00BC1F4B" w:rsidRDefault="00864691" w:rsidP="00864691">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D33C8E">
        <w:rPr>
          <w:u w:val="single"/>
        </w:rPr>
        <w:t xml:space="preserve">severely </w:t>
      </w:r>
      <w:r w:rsidRPr="00BC1F4B">
        <w:rPr>
          <w:highlight w:val="cyan"/>
          <w:u w:val="single"/>
        </w:rPr>
        <w:t>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r w:rsidRPr="00BC1F4B">
        <w:rPr>
          <w:highlight w:val="cyan"/>
          <w:u w:val="single"/>
        </w:rPr>
        <w:t>responses</w:t>
      </w:r>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joint missions</w:t>
      </w:r>
      <w:r w:rsidRPr="00BC1F4B">
        <w:rPr>
          <w:u w:val="single"/>
        </w:rPr>
        <w:t xml:space="preserve">, and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in Iraq during the first months ofthe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620E825A" w14:textId="77777777" w:rsidR="00864691" w:rsidRPr="00BC1F4B" w:rsidRDefault="00864691" w:rsidP="00864691">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virus(Allahoum, 2020; Mustasilta,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61AB93E8" w14:textId="77777777" w:rsidR="00864691" w:rsidRPr="00BC1F4B" w:rsidRDefault="00864691" w:rsidP="00864691">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D33C8E">
        <w:rPr>
          <w:u w:val="single"/>
        </w:rPr>
        <w:t xml:space="preserve">more </w:t>
      </w:r>
      <w:r w:rsidRPr="00BC1F4B">
        <w:rPr>
          <w:highlight w:val="cyan"/>
          <w:u w:val="single"/>
        </w:rPr>
        <w:t>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(Staniland, 2020).</w:t>
      </w:r>
      <w:r w:rsidRPr="00BC1F4B">
        <w:rPr>
          <w:u w:val="single"/>
        </w:rPr>
        <w:t xml:space="preserve"> It is plausible that groups like the Taliban have attempted </w:t>
      </w:r>
      <w:r w:rsidRPr="00DA636C">
        <w:rPr>
          <w:u w:val="single"/>
        </w:rPr>
        <w:t>to exploit a situation where the state is 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Guz,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0E5603A0" w14:textId="77777777" w:rsidR="00864691" w:rsidRPr="00BC1F4B" w:rsidRDefault="00864691" w:rsidP="00864691">
      <w:pPr>
        <w:rPr>
          <w:sz w:val="16"/>
        </w:rPr>
      </w:pPr>
      <w:r w:rsidRPr="00BC1F4B">
        <w:rPr>
          <w:sz w:val="16"/>
        </w:rPr>
        <w:t xml:space="preserve">In the </w:t>
      </w:r>
      <w:r w:rsidRPr="00DA636C">
        <w:rPr>
          <w:u w:val="single"/>
        </w:rPr>
        <w:t>Philippines</w:t>
      </w:r>
      <w:r w:rsidRPr="00DA636C">
        <w:rPr>
          <w:sz w:val="16"/>
        </w:rPr>
        <w:t xml:space="preserve">, the upwards trend in armed conflict events was mostly driven by a steep rise of clashes between the military and the Communist New People’s Army (NPA). Both sides declared unilateral ceasefires when the number of infections increase drapidly in late March to facilitate responses to COVID-19. Accusing each other of continuing attacks, the government and the NPA decided not to extend their respective ceasefires in late April. </w:t>
      </w:r>
      <w:r w:rsidRPr="00DA636C">
        <w:rPr>
          <w:u w:val="single"/>
        </w:rPr>
        <w:t>There have been reports that the government utilized the distraction caused by the pandemic as well as the increased control gained during a strict lockdown 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14D5CA86" w14:textId="77777777" w:rsidR="00864691" w:rsidRPr="00BC1F4B" w:rsidRDefault="00864691" w:rsidP="00864691">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affect 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68C72F66" w14:textId="77777777" w:rsidR="00864691" w:rsidRPr="00BC1F4B" w:rsidRDefault="00864691" w:rsidP="00864691">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favourable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3C724927" w14:textId="77777777" w:rsidR="00864691" w:rsidRPr="00BC1F4B" w:rsidRDefault="00864691" w:rsidP="00864691">
      <w:pPr>
        <w:rPr>
          <w:u w:val="single"/>
        </w:rPr>
      </w:pPr>
      <w:r w:rsidRPr="00BC1F4B">
        <w:rPr>
          <w:sz w:val="16"/>
        </w:rPr>
        <w:t xml:space="preserve">In five of the nine countries analysed,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076D22A1" w14:textId="77777777" w:rsidR="00864691" w:rsidRDefault="00864691" w:rsidP="00864691">
      <w:pPr>
        <w:rPr>
          <w:u w:val="single"/>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w:t>
      </w:r>
      <w:r w:rsidRPr="00DA636C">
        <w:rPr>
          <w:u w:val="single"/>
        </w:rPr>
        <w:t>households that did relatively well during the first COVID-19 wave. In</w:t>
      </w:r>
      <w:r w:rsidRPr="00BC1F4B">
        <w:rPr>
          <w:u w:val="single"/>
        </w:rPr>
        <w:t xml:space="preserve"> coincidence with ethnic or religious cleavages ,this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organised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(Cederman &amp; Vogt, 2017).</w:t>
      </w:r>
    </w:p>
    <w:p w14:paraId="00D63C94" w14:textId="77777777" w:rsidR="00864691" w:rsidRDefault="00864691" w:rsidP="00864691">
      <w:pPr>
        <w:pStyle w:val="Heading4"/>
      </w:pPr>
      <w:r>
        <w:t>14] EUL</w:t>
      </w:r>
    </w:p>
    <w:p w14:paraId="35DEB52F" w14:textId="77777777" w:rsidR="00864691" w:rsidRDefault="00864691" w:rsidP="00864691">
      <w:r w:rsidRPr="00CF316C">
        <w:rPr>
          <w:rStyle w:val="Style13ptBold"/>
        </w:rPr>
        <w:t>WHO ND</w:t>
      </w:r>
      <w:r w:rsidRPr="00CF316C">
        <w:t xml:space="preserve"> — (</w:t>
      </w:r>
      <w:r>
        <w:t xml:space="preserve">World Health Organization, </w:t>
      </w:r>
      <w:r w:rsidRPr="00CF316C">
        <w:t>“Diagnostics laboratory emergency use listing“</w:t>
      </w:r>
      <w:r>
        <w:t xml:space="preserve"> </w:t>
      </w:r>
      <w:r w:rsidRPr="00CF316C">
        <w:t>,</w:t>
      </w:r>
      <w:r>
        <w:t xml:space="preserve"> </w:t>
      </w:r>
      <w:r w:rsidRPr="00CF316C">
        <w:t>Available Online at https://www.who.int/teams/regulation-prequalification/eul, accessed 10-9-2021, HKR-AR)</w:t>
      </w:r>
    </w:p>
    <w:p w14:paraId="3BD9A77D" w14:textId="77777777" w:rsidR="00864691" w:rsidRPr="00CF316C" w:rsidRDefault="00864691" w:rsidP="00864691">
      <w:pPr>
        <w:rPr>
          <w:u w:val="single"/>
        </w:rPr>
      </w:pPr>
      <w:r w:rsidRPr="00CF316C">
        <w:rPr>
          <w:u w:val="single"/>
        </w:rPr>
        <w:t xml:space="preserve">The WHO </w:t>
      </w:r>
      <w:r w:rsidRPr="00CF316C">
        <w:rPr>
          <w:highlight w:val="cyan"/>
          <w:u w:val="single"/>
        </w:rPr>
        <w:t>Emergency Use Listing</w:t>
      </w:r>
      <w:r w:rsidRPr="00CF316C">
        <w:rPr>
          <w:u w:val="single"/>
        </w:rPr>
        <w:t xml:space="preserve"> Procedure (EUL) is a risk-based </w:t>
      </w:r>
      <w:r w:rsidRPr="00CF316C">
        <w:rPr>
          <w:highlight w:val="cyan"/>
          <w:u w:val="single"/>
        </w:rPr>
        <w:t>procedure for assessing</w:t>
      </w:r>
      <w:r w:rsidRPr="00CF316C">
        <w:rPr>
          <w:u w:val="single"/>
        </w:rPr>
        <w:t xml:space="preserve"> and </w:t>
      </w:r>
      <w:r w:rsidRPr="00CF316C">
        <w:rPr>
          <w:highlight w:val="cyan"/>
          <w:u w:val="single"/>
        </w:rPr>
        <w:t>listing unlicensed vaccines</w:t>
      </w:r>
      <w:r w:rsidRPr="00CF316C">
        <w:rPr>
          <w:u w:val="single"/>
        </w:rPr>
        <w:t xml:space="preserve">, therapeutics and in vitro diagnostics with the ultimate aim of expediting the availability of these products to </w:t>
      </w:r>
      <w:r w:rsidRPr="00CF316C">
        <w:rPr>
          <w:highlight w:val="cyan"/>
          <w:u w:val="single"/>
        </w:rPr>
        <w:t>people affected by</w:t>
      </w:r>
      <w:r w:rsidRPr="00CF316C">
        <w:rPr>
          <w:u w:val="single"/>
        </w:rPr>
        <w:t xml:space="preserve"> a </w:t>
      </w:r>
      <w:r w:rsidRPr="00CF316C">
        <w:rPr>
          <w:highlight w:val="cyan"/>
          <w:u w:val="single"/>
        </w:rPr>
        <w:t>public health emergency</w:t>
      </w:r>
      <w:r w:rsidRPr="00CF316C">
        <w:rPr>
          <w:u w:val="single"/>
        </w:rPr>
        <w:t>. This will assist interested UN procurement agencies and Member States in determining the acceptability of using specific products, based on an essential set of available quality, safety, and efficacy and performance data.</w:t>
      </w:r>
    </w:p>
    <w:p w14:paraId="27FB3C6E" w14:textId="77777777" w:rsidR="00864691" w:rsidRPr="00CF316C" w:rsidRDefault="00864691" w:rsidP="00864691">
      <w:pPr>
        <w:rPr>
          <w:u w:val="single"/>
        </w:rPr>
      </w:pPr>
      <w:r w:rsidRPr="00CF316C">
        <w:rPr>
          <w:u w:val="single"/>
        </w:rPr>
        <w:t>The procedure is a key tool for companies wishing to submit their products for use during health emergencies.</w:t>
      </w:r>
    </w:p>
    <w:p w14:paraId="6C4A0F84" w14:textId="77777777" w:rsidR="00864691" w:rsidRPr="00CF316C" w:rsidRDefault="00864691" w:rsidP="00864691">
      <w:pPr>
        <w:rPr>
          <w:u w:val="single"/>
        </w:rPr>
      </w:pPr>
      <w:r w:rsidRPr="00CF316C">
        <w:rPr>
          <w:u w:val="single"/>
        </w:rPr>
        <w:t>Eligibility of candidate products</w:t>
      </w:r>
    </w:p>
    <w:p w14:paraId="704226B3" w14:textId="77777777" w:rsidR="00864691" w:rsidRPr="00CF316C" w:rsidRDefault="00864691" w:rsidP="00864691">
      <w:pPr>
        <w:rPr>
          <w:u w:val="single"/>
        </w:rPr>
      </w:pPr>
      <w:r w:rsidRPr="00CF316C">
        <w:rPr>
          <w:u w:val="single"/>
        </w:rPr>
        <w:t>The EUL concerns three product streams (vaccines, therapeutics and in vitro diagnostics), each of which has specific requirements for products to be eligible for evaluation under the EUL procedure.</w:t>
      </w:r>
    </w:p>
    <w:p w14:paraId="34D382A9" w14:textId="77777777" w:rsidR="00864691" w:rsidRPr="00CF316C" w:rsidRDefault="00864691" w:rsidP="00864691">
      <w:pPr>
        <w:rPr>
          <w:u w:val="single"/>
        </w:rPr>
      </w:pPr>
      <w:r w:rsidRPr="00CF316C">
        <w:rPr>
          <w:u w:val="single"/>
        </w:rPr>
        <w:t xml:space="preserve">The </w:t>
      </w:r>
      <w:r w:rsidRPr="00CF316C">
        <w:rPr>
          <w:highlight w:val="cyan"/>
          <w:u w:val="single"/>
        </w:rPr>
        <w:t>following criteria must be met:</w:t>
      </w:r>
    </w:p>
    <w:p w14:paraId="31485AF2" w14:textId="77777777" w:rsidR="00864691" w:rsidRPr="00CF316C" w:rsidRDefault="00864691" w:rsidP="00864691">
      <w:pPr>
        <w:rPr>
          <w:u w:val="single"/>
        </w:rPr>
      </w:pPr>
      <w:r w:rsidRPr="00CF316C">
        <w:rPr>
          <w:u w:val="single"/>
        </w:rPr>
        <w:t>The disease for which the product is intended is serious or immediately life threatening, has the potential of causing an outbreak, epidemic or pandemic and it is reasonable to consider the product for an EUL assessment, e.g., there are no licensed products for the indication or for a critical subpopulation (e.g., children);</w:t>
      </w:r>
    </w:p>
    <w:p w14:paraId="3FD5CFAE" w14:textId="77777777" w:rsidR="00864691" w:rsidRPr="00CF316C" w:rsidRDefault="00864691" w:rsidP="00864691">
      <w:pPr>
        <w:rPr>
          <w:u w:val="single"/>
        </w:rPr>
      </w:pPr>
      <w:r w:rsidRPr="00CF316C">
        <w:rPr>
          <w:u w:val="single"/>
        </w:rPr>
        <w:t>Existing products have not been successful in eradicating the disease or preventing outbreaks (in the case of vaccines and medicines);</w:t>
      </w:r>
    </w:p>
    <w:p w14:paraId="088D10EB" w14:textId="77777777" w:rsidR="00864691" w:rsidRPr="00CF316C" w:rsidRDefault="00864691" w:rsidP="00864691">
      <w:pPr>
        <w:rPr>
          <w:u w:val="single"/>
        </w:rPr>
      </w:pPr>
      <w:r w:rsidRPr="00CF316C">
        <w:rPr>
          <w:u w:val="single"/>
        </w:rPr>
        <w:t>The product is manufactured in compliance with current Good Manufacturing Practices (GMP) in the case of medicines and vaccines and under a functional Quality Management System (QMS) in the case of IVDs; and</w:t>
      </w:r>
    </w:p>
    <w:p w14:paraId="26CEBE85" w14:textId="77777777" w:rsidR="00864691" w:rsidRPr="00CF316C" w:rsidRDefault="00864691" w:rsidP="00864691">
      <w:pPr>
        <w:rPr>
          <w:u w:val="single"/>
        </w:rPr>
      </w:pPr>
      <w:r w:rsidRPr="00CF316C">
        <w:rPr>
          <w:u w:val="single"/>
        </w:rPr>
        <w:t>The applicant undertakes to complete the development of the product (validation and verification of the product in the case of IVDs) and apply for WHO prequalification once the product is licensed.</w:t>
      </w:r>
    </w:p>
    <w:p w14:paraId="646FC22A" w14:textId="77777777" w:rsidR="00864691" w:rsidRDefault="00864691" w:rsidP="00864691">
      <w:pPr>
        <w:pStyle w:val="Heading4"/>
      </w:pPr>
      <w:r>
        <w:t>15] Public health emergency of international concern</w:t>
      </w:r>
    </w:p>
    <w:p w14:paraId="2E78BAE6" w14:textId="77777777" w:rsidR="00864691" w:rsidRDefault="00864691" w:rsidP="00864691">
      <w:r w:rsidRPr="00605EFE">
        <w:rPr>
          <w:rStyle w:val="Style13ptBold"/>
        </w:rPr>
        <w:t>CFR 21</w:t>
      </w:r>
      <w:r w:rsidRPr="00DE6EAC">
        <w:t xml:space="preserve"> — ( “What Does the World Health Organization Do?“, Council on Foreign Relations, 1-29-2021, Available Online at https://www.cfr.org/backgrounder/what-does-world-health-organization-do, accessed 10-7-2021, HKR-AR)</w:t>
      </w:r>
    </w:p>
    <w:p w14:paraId="68A6C3C6" w14:textId="77777777" w:rsidR="00864691" w:rsidRDefault="00864691" w:rsidP="00864691">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60B161F0" w14:textId="77777777" w:rsidR="00864691" w:rsidRDefault="00864691" w:rsidP="00864691">
      <w:pPr>
        <w:pStyle w:val="Heading4"/>
      </w:pPr>
      <w:r w:rsidRPr="002449F6">
        <w:t>Plan: The member nations of the World Trade Organization ought to reduce intellectual property</w:t>
      </w:r>
      <w:r>
        <w:t xml:space="preserve"> patent</w:t>
      </w:r>
      <w:r w:rsidRPr="002449F6">
        <w:t xml:space="preserve"> protections for emergency use listing medicines during public health emergencies of international concern.</w:t>
      </w:r>
    </w:p>
    <w:p w14:paraId="10071A51" w14:textId="77777777" w:rsidR="00864691" w:rsidRPr="00BC1F4B" w:rsidRDefault="00864691" w:rsidP="00864691">
      <w:pPr>
        <w:rPr>
          <w:sz w:val="16"/>
        </w:rPr>
      </w:pPr>
    </w:p>
    <w:p w14:paraId="7B895F01" w14:textId="77777777" w:rsidR="00864691" w:rsidRDefault="00864691" w:rsidP="00864691">
      <w:pPr>
        <w:pStyle w:val="Heading3"/>
      </w:pPr>
      <w:r>
        <w:t>Framework</w:t>
      </w:r>
    </w:p>
    <w:p w14:paraId="600E9170" w14:textId="77777777" w:rsidR="00864691" w:rsidRPr="00C7794F" w:rsidRDefault="00864691" w:rsidP="00864691">
      <w:pPr>
        <w:pStyle w:val="Heading4"/>
        <w:rPr>
          <w:rFonts w:cs="Calibri"/>
        </w:rPr>
      </w:pPr>
      <w:r w:rsidRPr="00C7794F">
        <w:rPr>
          <w:rFonts w:cs="Calibri"/>
        </w:rPr>
        <w:t>the standard is maximizing expected wellbeing</w:t>
      </w:r>
    </w:p>
    <w:p w14:paraId="29EE5B11" w14:textId="77777777" w:rsidR="00864691" w:rsidRPr="00C7794F" w:rsidRDefault="00864691" w:rsidP="00864691">
      <w:pPr>
        <w:pStyle w:val="Heading4"/>
        <w:rPr>
          <w:rFonts w:cs="Calibri"/>
        </w:rPr>
      </w:pPr>
      <w:r w:rsidRPr="00C7794F">
        <w:rPr>
          <w:rFonts w:cs="Calibri"/>
        </w:rPr>
        <w:t>Independently:</w:t>
      </w:r>
    </w:p>
    <w:p w14:paraId="38286BCD" w14:textId="77777777" w:rsidR="00864691" w:rsidRPr="00C7794F" w:rsidRDefault="00864691" w:rsidP="00864691">
      <w:pPr>
        <w:pStyle w:val="Heading4"/>
        <w:rPr>
          <w:rFonts w:cs="Calibri"/>
        </w:rPr>
      </w:pPr>
      <w:r w:rsidRPr="00C7794F">
        <w:rPr>
          <w:rFonts w:cs="Calibri"/>
        </w:rPr>
        <w:t>1</w:t>
      </w:r>
      <w:r>
        <w:rPr>
          <w:rFonts w:cs="Calibri"/>
        </w:rPr>
        <w:t>]</w:t>
      </w:r>
      <w:r w:rsidRPr="00C7794F">
        <w:rPr>
          <w:rFonts w:cs="Calibri"/>
        </w:rPr>
        <w:t xml:space="preserve"> Extinction o/ws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Use EM – Evaluate the framework debate as a sliding scale not true/false – weigh probability of framework being true times contention offense – framework serves to prioritize not preclude certain impacts, so only EM is logical – eg util agrees freedom matters, but wellbeing outweighs.</w:t>
      </w:r>
    </w:p>
    <w:p w14:paraId="01BC5C09" w14:textId="77777777" w:rsidR="00864691" w:rsidRPr="00C7794F" w:rsidRDefault="00864691" w:rsidP="00864691">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32238077" w14:textId="77777777" w:rsidR="00864691" w:rsidRPr="00C7794F" w:rsidRDefault="00864691" w:rsidP="00864691">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 Department of Surgery. Singapore General Hospital.] SJDI</w:t>
      </w:r>
    </w:p>
    <w:p w14:paraId="17041BBE" w14:textId="77777777" w:rsidR="00864691" w:rsidRPr="00C7794F" w:rsidRDefault="00864691" w:rsidP="00864691">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labour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r w:rsidRPr="00C7794F">
        <w:rPr>
          <w:rStyle w:val="StyleUnderline"/>
          <w:rFonts w:cs="Calibri"/>
          <w:highlight w:val="green"/>
        </w:rPr>
        <w:t>maximise</w:t>
      </w:r>
      <w:r w:rsidRPr="00C7794F">
        <w:rPr>
          <w:rStyle w:val="StyleUnderline"/>
          <w:rFonts w:cs="Calibri"/>
        </w:rPr>
        <w:t>s</w:t>
      </w:r>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13A90F95" w14:textId="77777777" w:rsidR="00864691" w:rsidRPr="00C7794F" w:rsidRDefault="00864691" w:rsidP="00864691">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57C78C83" w14:textId="77777777" w:rsidR="00864691" w:rsidRPr="00C7794F" w:rsidRDefault="00864691" w:rsidP="00864691">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1D665F13" w14:textId="77777777" w:rsidR="00864691" w:rsidRPr="00C7794F" w:rsidRDefault="00864691" w:rsidP="00864691">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7B5A1B70" w14:textId="77777777" w:rsidR="00864691" w:rsidRPr="00C7794F" w:rsidRDefault="00864691" w:rsidP="00864691">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4ADB9917" w14:textId="77777777" w:rsidR="00864691" w:rsidRPr="00C7794F" w:rsidRDefault="00864691" w:rsidP="00864691">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1"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5391D1F2" w14:textId="4D1E1790" w:rsidR="00864691" w:rsidRPr="00DF43DA" w:rsidRDefault="00864691" w:rsidP="00864691">
      <w:pPr>
        <w:rPr>
          <w:rStyle w:val="StyleUnderline"/>
          <w:rFonts w:cs="Calibri"/>
          <w:sz w:val="14"/>
          <w:u w:val="none"/>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1C3008F5" w14:textId="77777777" w:rsidR="00864691" w:rsidRPr="003C7E97" w:rsidRDefault="00864691" w:rsidP="00864691"/>
    <w:p w14:paraId="79D462E3" w14:textId="77777777" w:rsidR="00864691" w:rsidRPr="00F601E6" w:rsidRDefault="00864691" w:rsidP="00864691"/>
    <w:p w14:paraId="63E28E08" w14:textId="77777777" w:rsidR="00864691" w:rsidRPr="00F601E6" w:rsidRDefault="00864691" w:rsidP="00864691"/>
    <w:p w14:paraId="056FB495" w14:textId="77777777" w:rsidR="00864691" w:rsidRPr="00F601E6" w:rsidRDefault="00864691" w:rsidP="00864691"/>
    <w:p w14:paraId="5D2C61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46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69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3DA"/>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315FA"/>
  <w14:defaultImageDpi w14:val="300"/>
  <w15:docId w15:val="{F95E6A78-1426-9749-BCA1-5FA21ED4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46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46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46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8646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8646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46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4691"/>
  </w:style>
  <w:style w:type="character" w:customStyle="1" w:styleId="Heading1Char">
    <w:name w:val="Heading 1 Char"/>
    <w:aliases w:val="Pocket Char"/>
    <w:basedOn w:val="DefaultParagraphFont"/>
    <w:link w:val="Heading1"/>
    <w:uiPriority w:val="9"/>
    <w:rsid w:val="008646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4691"/>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86469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646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469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864691"/>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8646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4691"/>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864691"/>
    <w:rPr>
      <w:color w:val="auto"/>
      <w:u w:val="none"/>
    </w:rPr>
  </w:style>
  <w:style w:type="paragraph" w:styleId="DocumentMap">
    <w:name w:val="Document Map"/>
    <w:basedOn w:val="Normal"/>
    <w:link w:val="DocumentMapChar"/>
    <w:uiPriority w:val="99"/>
    <w:semiHidden/>
    <w:unhideWhenUsed/>
    <w:rsid w:val="008646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4691"/>
    <w:rPr>
      <w:rFonts w:ascii="Lucida Grande" w:hAnsi="Lucida Grande" w:cs="Lucida Grande"/>
    </w:rPr>
  </w:style>
  <w:style w:type="paragraph" w:customStyle="1" w:styleId="textbold">
    <w:name w:val="text bold"/>
    <w:basedOn w:val="Normal"/>
    <w:link w:val="Emphasis"/>
    <w:uiPriority w:val="20"/>
    <w:qFormat/>
    <w:rsid w:val="0086469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864691"/>
    <w:rPr>
      <w:sz w:val="22"/>
      <w:u w:val="single"/>
    </w:rPr>
  </w:style>
  <w:style w:type="paragraph" w:customStyle="1" w:styleId="Emphasis1">
    <w:name w:val="Emphasis1"/>
    <w:basedOn w:val="Normal"/>
    <w:autoRedefine/>
    <w:uiPriority w:val="20"/>
    <w:qFormat/>
    <w:rsid w:val="0086469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864691"/>
    <w:rPr>
      <w:color w:val="605E5C"/>
      <w:shd w:val="clear" w:color="auto" w:fill="E1DFDD"/>
    </w:rPr>
  </w:style>
  <w:style w:type="paragraph" w:styleId="ListParagraph">
    <w:name w:val="List Paragraph"/>
    <w:basedOn w:val="Normal"/>
    <w:uiPriority w:val="99"/>
    <w:unhideWhenUsed/>
    <w:qFormat/>
    <w:rsid w:val="00864691"/>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86469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0" Type="http://schemas.openxmlformats.org/officeDocument/2006/relationships/hyperlink" Target="https://cepi.net/news_cepi/preparing-for-the-next-disease-x/" TargetMode="External"/><Relationship Id="rId4" Type="http://schemas.openxmlformats.org/officeDocument/2006/relationships/customXml" Target="../customXml/item4.xml"/><Relationship Id="rId9" Type="http://schemas.openxmlformats.org/officeDocument/2006/relationships/hyperlink" Target="http://www.healthaffairs.org/do/10.1377/hblog20170602.06037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18485</Words>
  <Characters>105371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cp:revision>
  <dcterms:created xsi:type="dcterms:W3CDTF">2021-10-11T19:22:00Z</dcterms:created>
  <dcterms:modified xsi:type="dcterms:W3CDTF">2021-10-11T19:23:00Z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