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7B6BC" w14:textId="77777777" w:rsidR="008E13F8" w:rsidRDefault="008E13F8" w:rsidP="008E13F8">
      <w:pPr>
        <w:pStyle w:val="Heading2"/>
      </w:pPr>
      <w:r>
        <w:t>1AC – King RR</w:t>
      </w:r>
    </w:p>
    <w:p w14:paraId="4D6A28B5" w14:textId="77777777" w:rsidR="008E13F8" w:rsidRDefault="008E13F8" w:rsidP="008E13F8">
      <w:pPr>
        <w:pStyle w:val="Heading4"/>
      </w:pPr>
      <w:r>
        <w:t>Plan: Private entities ought to restrict asteroid mining involving artificial asteroid capture.</w:t>
      </w:r>
    </w:p>
    <w:p w14:paraId="7CA87C7F" w14:textId="77777777" w:rsidR="008E13F8" w:rsidRPr="00657732" w:rsidRDefault="008E13F8" w:rsidP="008E13F8">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66BCFEAF" w14:textId="77777777" w:rsidR="008E13F8" w:rsidRPr="00657732" w:rsidRDefault="008E13F8" w:rsidP="008E13F8">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7B8364CD" w14:textId="77777777" w:rsidR="008E13F8" w:rsidRDefault="008E13F8" w:rsidP="008E13F8">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7ABEF585" w14:textId="77777777" w:rsidR="008E13F8" w:rsidRPr="00657732" w:rsidRDefault="008E13F8" w:rsidP="008E13F8">
      <w:pPr>
        <w:pStyle w:val="Heading4"/>
      </w:pPr>
      <w:r>
        <w:t xml:space="preserve">2] </w:t>
      </w:r>
      <w:r w:rsidRPr="00657732">
        <w:t xml:space="preserve">Dangerous mining greatly increases the risk of space debris. </w:t>
      </w:r>
    </w:p>
    <w:p w14:paraId="0ADDE2A2" w14:textId="77777777" w:rsidR="008E13F8" w:rsidRPr="00657732" w:rsidRDefault="008E13F8" w:rsidP="008E13F8">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7D4C294E" w14:textId="77777777" w:rsidR="008E13F8" w:rsidRPr="00657732" w:rsidRDefault="008E13F8" w:rsidP="008E13F8">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6DD987F9" w14:textId="77777777" w:rsidR="008E13F8" w:rsidRPr="00657732" w:rsidRDefault="008E13F8" w:rsidP="008E13F8">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4D42585D" w14:textId="77777777" w:rsidR="008E13F8" w:rsidRPr="00657732" w:rsidRDefault="008E13F8" w:rsidP="008E13F8">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0544B9D6" w14:textId="77777777" w:rsidR="008E13F8" w:rsidRPr="00657732" w:rsidRDefault="008E13F8" w:rsidP="008E13F8">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3899F63F" w14:textId="77777777" w:rsidR="008E13F8" w:rsidRPr="00657732" w:rsidRDefault="008E13F8" w:rsidP="008E13F8">
      <w:pPr>
        <w:pStyle w:val="Heading4"/>
        <w:rPr>
          <w:rFonts w:cs="Arial"/>
        </w:rPr>
      </w:pPr>
      <w:r>
        <w:rPr>
          <w:rFonts w:cs="Arial"/>
        </w:rPr>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0588AEE0" w14:textId="77777777" w:rsidR="008E13F8" w:rsidRPr="00657732" w:rsidRDefault="008E13F8" w:rsidP="008E13F8">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67A96EA3" w14:textId="77777777" w:rsidR="008E13F8" w:rsidRPr="00657732" w:rsidRDefault="008E13F8" w:rsidP="008E13F8">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6A0643F2" w14:textId="77777777" w:rsidR="008E13F8" w:rsidRPr="00657732" w:rsidRDefault="008E13F8" w:rsidP="008E13F8">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0D6987DD" w14:textId="77777777" w:rsidR="008E13F8" w:rsidRPr="00657732" w:rsidRDefault="008E13F8" w:rsidP="008E13F8">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248DE0CF" w14:textId="77777777" w:rsidR="008E13F8" w:rsidRDefault="008E13F8" w:rsidP="008E13F8">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71F62F86" w14:textId="77777777" w:rsidR="008E13F8" w:rsidRDefault="008E13F8" w:rsidP="008E13F8">
      <w:pPr>
        <w:pStyle w:val="Heading4"/>
      </w:pPr>
      <w:r>
        <w:t>6] AAC involves intentional relocation</w:t>
      </w:r>
    </w:p>
    <w:p w14:paraId="0C8A2F14" w14:textId="77777777" w:rsidR="008E13F8" w:rsidRDefault="008E13F8" w:rsidP="008E13F8">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2C3CCE6F" w14:textId="77777777" w:rsidR="008E13F8" w:rsidRPr="00465DA2" w:rsidRDefault="008E13F8" w:rsidP="008E13F8">
      <w:pPr>
        <w:rPr>
          <w:u w:val="single"/>
        </w:rPr>
      </w:pPr>
      <w:r w:rsidRPr="00465DA2">
        <w:rPr>
          <w:u w:val="single"/>
        </w:rPr>
        <w:t>Can you push an asteroid?</w:t>
      </w:r>
    </w:p>
    <w:p w14:paraId="33C84CB2" w14:textId="77777777" w:rsidR="008E13F8" w:rsidRPr="008D64CC" w:rsidRDefault="008E13F8" w:rsidP="008E13F8">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2633105F" w14:textId="77777777" w:rsidR="008E13F8" w:rsidRPr="00657732" w:rsidRDefault="008E13F8" w:rsidP="008E13F8">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1007DFD6" w14:textId="77777777" w:rsidR="008E13F8" w:rsidRPr="00657732" w:rsidRDefault="008E13F8" w:rsidP="008E13F8">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922C79F" w14:textId="77777777" w:rsidR="008E13F8" w:rsidRPr="00657732" w:rsidRDefault="008E13F8" w:rsidP="008E13F8">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6650DF0C" w14:textId="77777777" w:rsidR="008E13F8" w:rsidRPr="00657732" w:rsidRDefault="008E13F8" w:rsidP="008E13F8">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4789C9B8" w14:textId="77777777" w:rsidR="008E13F8" w:rsidRPr="00657732" w:rsidRDefault="008E13F8" w:rsidP="008E13F8">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0C0C6313" w14:textId="77777777" w:rsidR="008E13F8" w:rsidRPr="00657732" w:rsidRDefault="008E13F8" w:rsidP="008E13F8">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52419177" w14:textId="77777777" w:rsidR="008E13F8" w:rsidRPr="00657732" w:rsidRDefault="008E13F8" w:rsidP="008E13F8">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38765999" w14:textId="77777777" w:rsidR="008E13F8" w:rsidRPr="00657732" w:rsidRDefault="008E13F8" w:rsidP="008E13F8">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2F58147B" w14:textId="77777777" w:rsidR="008E13F8" w:rsidRPr="00657732" w:rsidRDefault="008E13F8" w:rsidP="008E13F8">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61167A9D" w14:textId="77777777" w:rsidR="008E13F8" w:rsidRPr="00657732" w:rsidRDefault="008E13F8" w:rsidP="008E13F8">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366AC143" w14:textId="77777777" w:rsidR="008E13F8" w:rsidRPr="00657732" w:rsidRDefault="008E13F8" w:rsidP="008E13F8">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3884F438" w14:textId="77777777" w:rsidR="008E13F8" w:rsidRPr="00657732" w:rsidRDefault="008E13F8" w:rsidP="008E13F8">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5F99C9C1" w14:textId="77777777" w:rsidR="008E13F8" w:rsidRPr="00657732" w:rsidRDefault="008E13F8" w:rsidP="008E13F8">
      <w:pPr>
        <w:rPr>
          <w:sz w:val="16"/>
        </w:rPr>
      </w:pPr>
      <w:r w:rsidRPr="00657732">
        <w:rPr>
          <w:sz w:val="16"/>
        </w:rPr>
        <w:t>Privatization and industry</w:t>
      </w:r>
    </w:p>
    <w:p w14:paraId="29DDE0E8" w14:textId="77777777" w:rsidR="008E13F8" w:rsidRPr="00657732" w:rsidRDefault="008E13F8" w:rsidP="008E13F8">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4009FE6C" w14:textId="77777777" w:rsidR="008E13F8" w:rsidRPr="00657732" w:rsidRDefault="008E13F8" w:rsidP="008E13F8">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5A723C6A" w14:textId="77777777" w:rsidR="008E13F8" w:rsidRPr="00657732" w:rsidRDefault="008E13F8" w:rsidP="008E13F8">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6B849DC6" w14:textId="77777777" w:rsidR="008E13F8" w:rsidRPr="00657732" w:rsidRDefault="008E13F8" w:rsidP="008E13F8">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59A5AB04" w14:textId="77777777" w:rsidR="008E13F8" w:rsidRPr="00657732" w:rsidRDefault="008E13F8" w:rsidP="008E13F8">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439E9C7C" w14:textId="77777777" w:rsidR="008E13F8" w:rsidRPr="00657732" w:rsidRDefault="008E13F8" w:rsidP="008E13F8">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36E60755" w14:textId="77777777" w:rsidR="008E13F8" w:rsidRPr="00657732" w:rsidRDefault="008E13F8" w:rsidP="008E13F8">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31B409E4" w14:textId="77777777" w:rsidR="008E13F8" w:rsidRPr="00657732" w:rsidRDefault="008E13F8" w:rsidP="008E13F8">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62EC4AA4" w14:textId="77777777" w:rsidR="008E13F8" w:rsidRPr="00657732" w:rsidRDefault="008E13F8" w:rsidP="008E13F8">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1DF8551D" w14:textId="77777777" w:rsidR="008E13F8" w:rsidRPr="00657732" w:rsidRDefault="008E13F8" w:rsidP="008E13F8">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5AE603B6" w14:textId="77777777" w:rsidR="008E13F8" w:rsidRPr="006177B2" w:rsidRDefault="008E13F8" w:rsidP="008E13F8">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45295693" w14:textId="77777777" w:rsidR="008E13F8" w:rsidRPr="00657732" w:rsidRDefault="008E13F8" w:rsidP="008E13F8">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5DEB3019" w14:textId="77777777" w:rsidR="008E13F8" w:rsidRPr="00657732" w:rsidRDefault="008E13F8" w:rsidP="008E13F8">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22A12219" w14:textId="77777777" w:rsidR="008E13F8" w:rsidRPr="00657732" w:rsidRDefault="008E13F8" w:rsidP="008E13F8">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1AA5EBF5" w14:textId="77777777" w:rsidR="008E13F8" w:rsidRPr="00657732" w:rsidRDefault="008E13F8" w:rsidP="008E13F8">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6A59C56E" w14:textId="77777777" w:rsidR="008E13F8" w:rsidRPr="00657732" w:rsidRDefault="008E13F8" w:rsidP="008E13F8">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10F80C58" w14:textId="77777777" w:rsidR="008E13F8" w:rsidRPr="00657732" w:rsidRDefault="008E13F8" w:rsidP="008E13F8">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16FE375B" w14:textId="77777777" w:rsidR="008E13F8" w:rsidRPr="00657732" w:rsidRDefault="008E13F8" w:rsidP="008E13F8">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319E580E" w14:textId="77777777" w:rsidR="008E13F8" w:rsidRPr="00657732" w:rsidRDefault="008E13F8" w:rsidP="008E13F8">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22A4DB31" w14:textId="77777777" w:rsidR="008E13F8" w:rsidRPr="00657732" w:rsidRDefault="008E13F8" w:rsidP="008E13F8">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2979B2EE" w14:textId="77777777" w:rsidR="008E13F8" w:rsidRPr="00657732" w:rsidRDefault="008E13F8" w:rsidP="008E13F8">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3CD21CEB" w14:textId="77777777" w:rsidR="008E13F8" w:rsidRPr="00657732" w:rsidRDefault="008E13F8" w:rsidP="008E13F8">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63AC2FA5" w14:textId="77777777" w:rsidR="008E13F8" w:rsidRPr="00657732" w:rsidRDefault="008E13F8" w:rsidP="008E13F8">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5FACC9B2" w14:textId="77777777" w:rsidR="008E13F8" w:rsidRPr="00657732" w:rsidRDefault="008E13F8" w:rsidP="008E13F8">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02C29C11" w14:textId="77777777" w:rsidR="008E13F8" w:rsidRPr="00657732" w:rsidRDefault="008E13F8" w:rsidP="008E13F8">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7EE9E8F3" w14:textId="77777777" w:rsidR="008E13F8" w:rsidRPr="00657732" w:rsidRDefault="008E13F8" w:rsidP="008E13F8">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E9ABBFF" w14:textId="77777777" w:rsidR="008E13F8" w:rsidRPr="00657732" w:rsidRDefault="008E13F8" w:rsidP="008E13F8">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412B1102" w14:textId="77777777" w:rsidR="008E13F8" w:rsidRPr="00657732" w:rsidRDefault="008E13F8" w:rsidP="008E13F8">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2C385ECE" w14:textId="77777777" w:rsidR="008E13F8" w:rsidRPr="00657732" w:rsidRDefault="008E13F8" w:rsidP="008E13F8">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0999DFF4" w14:textId="77777777" w:rsidR="008E13F8" w:rsidRDefault="008E13F8" w:rsidP="008E13F8">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6F314252" w14:textId="77777777" w:rsidR="008E13F8" w:rsidRPr="00BD594A" w:rsidRDefault="008E13F8" w:rsidP="008E13F8">
      <w:pPr>
        <w:pStyle w:val="Heading4"/>
      </w:pPr>
      <w:r>
        <w:t xml:space="preserve">14] detection fails </w:t>
      </w:r>
    </w:p>
    <w:p w14:paraId="4FCA23D9" w14:textId="77777777" w:rsidR="008E13F8" w:rsidRPr="00BD594A" w:rsidRDefault="008E13F8" w:rsidP="008E13F8">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18CE1094" w14:textId="77777777" w:rsidR="008E13F8" w:rsidRPr="00A11EBE" w:rsidRDefault="008E13F8" w:rsidP="008E13F8">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10"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11" w:history="1">
        <w:r w:rsidRPr="00A11EBE">
          <w:rPr>
            <w:rStyle w:val="Hyperlink"/>
          </w:rPr>
          <w:t>giant explosion occurred above the Bering Sea</w:t>
        </w:r>
      </w:hyperlink>
      <w:r w:rsidRPr="00A11EBE">
        <w:t xml:space="preserve"> when an asteroid some ten metres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12"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13" w:history="1">
        <w:r w:rsidRPr="00A11EBE">
          <w:rPr>
            <w:rStyle w:val="Hyperlink"/>
          </w:rPr>
          <w:t>50th Lunar and Planetary Science Conference</w:t>
        </w:r>
      </w:hyperlink>
      <w:r w:rsidRPr="00A11EBE">
        <w:t xml:space="preserve"> this week, based on </w:t>
      </w:r>
      <w:hyperlink r:id="rId14"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kilometres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15"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16"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17" w:history="1">
        <w:r w:rsidRPr="00A11EBE">
          <w:rPr>
            <w:rStyle w:val="Hyperlink"/>
          </w:rPr>
          <w:t>vast explosion</w:t>
        </w:r>
      </w:hyperlink>
      <w:r w:rsidRPr="00A11EBE">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18"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19"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20" w:history="1">
        <w:r w:rsidRPr="00A11EBE">
          <w:rPr>
            <w:rStyle w:val="Hyperlink"/>
          </w:rPr>
          <w:t>identification of thousands of near-Earth asteroids</w:t>
        </w:r>
      </w:hyperlink>
      <w:r w:rsidRPr="00A11EBE">
        <w:t xml:space="preserve"> upwards of a few metres across. Once found, the orbits of those objects can be determined, and their paths </w:t>
      </w:r>
      <w:hyperlink r:id="rId21"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r w:rsidRPr="00FB274B">
        <w:rPr>
          <w:rStyle w:val="StyleUnderline"/>
          <w:highlight w:val="cyan"/>
        </w:rPr>
        <w:t xml:space="preserve">still </w:t>
      </w:r>
      <w:r w:rsidRPr="00FB274B">
        <w:rPr>
          <w:rStyle w:val="Emphasis"/>
          <w:highlight w:val="cyan"/>
        </w:rPr>
        <w:t>remain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22"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poses, we first need to know that the object is there. But </w:t>
      </w:r>
      <w:r w:rsidRPr="00A11EBE">
        <w:rPr>
          <w:rStyle w:val="StyleUnderline"/>
        </w:rPr>
        <w:t>finding asteroids is hard</w:t>
      </w:r>
      <w:r w:rsidRPr="00A11EBE">
        <w:t xml:space="preserve">. Surveys scour the skies, </w:t>
      </w:r>
      <w:hyperlink r:id="rId23"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FB274B">
        <w:rPr>
          <w:rStyle w:val="StyleUnderline"/>
          <w:highlight w:val="cyan"/>
        </w:rPr>
        <w:t xml:space="preserve">majority of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24" w:history="1">
        <w:r w:rsidRPr="00A11EBE">
          <w:rPr>
            <w:rStyle w:val="Hyperlink"/>
          </w:rPr>
          <w:t>Hayabusa</w:t>
        </w:r>
      </w:hyperlink>
      <w:r w:rsidRPr="00A11EBE">
        <w:t xml:space="preserve">, </w:t>
      </w:r>
      <w:hyperlink r:id="rId25" w:history="1">
        <w:r w:rsidRPr="00A11EBE">
          <w:rPr>
            <w:rStyle w:val="Hyperlink"/>
          </w:rPr>
          <w:t>Hayabusa 2</w:t>
        </w:r>
      </w:hyperlink>
      <w:r w:rsidRPr="00A11EBE">
        <w:t xml:space="preserve"> and </w:t>
      </w:r>
      <w:hyperlink r:id="rId26" w:history="1">
        <w:r w:rsidRPr="00A11EBE">
          <w:rPr>
            <w:rStyle w:val="Hyperlink"/>
          </w:rPr>
          <w:t>OSIRIS-REx</w:t>
        </w:r>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27"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345EC1F4" w14:textId="77777777" w:rsidR="008E13F8" w:rsidRDefault="008E13F8" w:rsidP="008E13F8">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32436C5B" w14:textId="77777777" w:rsidR="008E13F8" w:rsidRPr="00F71A71" w:rsidRDefault="008E13F8" w:rsidP="008E13F8">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5FA0BA2B" w14:textId="77777777" w:rsidR="008E13F8" w:rsidRPr="00D15D08" w:rsidRDefault="008E13F8" w:rsidP="008E13F8">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3412FF07" w14:textId="77777777" w:rsidR="008E13F8" w:rsidRPr="00D15D08" w:rsidRDefault="008E13F8" w:rsidP="008E13F8">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57CE8F9A" w14:textId="77777777" w:rsidR="008E13F8" w:rsidRPr="00D15D08" w:rsidRDefault="008E13F8" w:rsidP="008E13F8">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2A67DB8A" w14:textId="77777777" w:rsidR="008E13F8" w:rsidRPr="00D15D08" w:rsidRDefault="008E13F8" w:rsidP="008E13F8">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6D5E19BE" w14:textId="77777777" w:rsidR="008E13F8" w:rsidRDefault="008E13F8" w:rsidP="008E13F8">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812B4C">
        <w:rPr>
          <w:highlight w:val="yellow"/>
          <w:u w:val="single"/>
        </w:rPr>
        <w:t xml:space="preserve">and </w:t>
      </w:r>
      <w:r w:rsidRPr="00812B4C">
        <w:rPr>
          <w:rStyle w:val="Emphasis"/>
          <w:highlight w:val="yellow"/>
        </w:rPr>
        <w:t>discourage public interest</w:t>
      </w:r>
      <w:r w:rsidRPr="00D15D08">
        <w:rPr>
          <w:sz w:val="16"/>
        </w:rPr>
        <w:t xml:space="preserve"> and engagement in astronomy.</w:t>
      </w:r>
    </w:p>
    <w:p w14:paraId="5AE927E4" w14:textId="638B33AD" w:rsidR="008E13F8" w:rsidRDefault="008E13F8" w:rsidP="008E13F8">
      <w:pPr>
        <w:pStyle w:val="Heading4"/>
      </w:pPr>
      <w:r>
        <w:t>1</w:t>
      </w:r>
      <w:r>
        <w:t>6</w:t>
      </w:r>
      <w:r>
        <w:t xml:space="preserve">] Motive exists </w:t>
      </w:r>
    </w:p>
    <w:p w14:paraId="3DAC45D9" w14:textId="77777777" w:rsidR="008E13F8" w:rsidRDefault="008E13F8" w:rsidP="008E13F8">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15005E84" w14:textId="77777777" w:rsidR="008E13F8" w:rsidRDefault="008E13F8" w:rsidP="008E13F8">
      <w:pPr>
        <w:contextualSpacing/>
        <w:rPr>
          <w:sz w:val="16"/>
        </w:rPr>
      </w:pPr>
    </w:p>
    <w:p w14:paraId="4A36A8C6" w14:textId="77777777" w:rsidR="008E13F8" w:rsidRPr="009A5560" w:rsidRDefault="008E13F8" w:rsidP="008E13F8">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2DF57DF6" w14:textId="77777777" w:rsidR="008E13F8" w:rsidRDefault="008E13F8" w:rsidP="008E13F8">
      <w:pPr>
        <w:contextualSpacing/>
        <w:rPr>
          <w:szCs w:val="22"/>
        </w:rPr>
      </w:pPr>
    </w:p>
    <w:p w14:paraId="3DEE0B87" w14:textId="77777777" w:rsidR="008E13F8" w:rsidRPr="009A5560" w:rsidRDefault="008E13F8" w:rsidP="008E13F8">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703D069E" w14:textId="77777777" w:rsidR="008E13F8" w:rsidRDefault="008E13F8" w:rsidP="008E13F8">
      <w:pPr>
        <w:contextualSpacing/>
        <w:rPr>
          <w:szCs w:val="22"/>
        </w:rPr>
      </w:pPr>
    </w:p>
    <w:p w14:paraId="7033CDA9" w14:textId="77777777" w:rsidR="008E13F8" w:rsidRDefault="008E13F8" w:rsidP="008E13F8">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0E65CCC0" w14:textId="77777777" w:rsidR="008E13F8" w:rsidRDefault="008E13F8" w:rsidP="008E13F8">
      <w:pPr>
        <w:contextualSpacing/>
        <w:rPr>
          <w:szCs w:val="22"/>
        </w:rPr>
      </w:pPr>
    </w:p>
    <w:p w14:paraId="726C9B11" w14:textId="77777777" w:rsidR="008E13F8" w:rsidRPr="002A549E" w:rsidRDefault="008E13F8" w:rsidP="008E13F8">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4B85D9A8" w14:textId="77777777" w:rsidR="008E13F8" w:rsidRDefault="008E13F8" w:rsidP="008E13F8">
      <w:pPr>
        <w:contextualSpacing/>
        <w:rPr>
          <w:szCs w:val="22"/>
        </w:rPr>
      </w:pPr>
    </w:p>
    <w:p w14:paraId="68FBCCE2" w14:textId="77777777" w:rsidR="008E13F8" w:rsidRPr="002A549E" w:rsidRDefault="008E13F8" w:rsidP="008E13F8">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1EEFE58D" w14:textId="77777777" w:rsidR="008E13F8" w:rsidRDefault="008E13F8" w:rsidP="008E13F8">
      <w:pPr>
        <w:contextualSpacing/>
        <w:rPr>
          <w:szCs w:val="22"/>
        </w:rPr>
      </w:pPr>
    </w:p>
    <w:p w14:paraId="744617D4" w14:textId="77777777" w:rsidR="008E13F8" w:rsidRDefault="008E13F8" w:rsidP="008E13F8">
      <w:pPr>
        <w:contextualSpacing/>
        <w:rPr>
          <w:sz w:val="16"/>
        </w:rPr>
      </w:pPr>
    </w:p>
    <w:p w14:paraId="400D1667" w14:textId="77777777" w:rsidR="008E13F8" w:rsidRDefault="008E13F8" w:rsidP="008E13F8">
      <w:pPr>
        <w:pStyle w:val="Heading3"/>
        <w:rPr>
          <w:rFonts w:cs="Arial"/>
        </w:rPr>
      </w:pPr>
      <w:r>
        <w:rPr>
          <w:rFonts w:cs="Arial"/>
        </w:rPr>
        <w:t>Framing</w:t>
      </w:r>
    </w:p>
    <w:p w14:paraId="512146F5" w14:textId="77777777" w:rsidR="008E13F8" w:rsidRPr="00C7794F" w:rsidRDefault="008E13F8" w:rsidP="008E13F8">
      <w:pPr>
        <w:pStyle w:val="Heading4"/>
        <w:rPr>
          <w:rFonts w:cs="Calibri"/>
        </w:rPr>
      </w:pPr>
      <w:r>
        <w:rPr>
          <w:rFonts w:cs="Calibri"/>
        </w:rPr>
        <w:t>T</w:t>
      </w:r>
      <w:r w:rsidRPr="00C7794F">
        <w:rPr>
          <w:rFonts w:cs="Calibri"/>
        </w:rPr>
        <w:t>he standard is maximizing expected wellbeing</w:t>
      </w:r>
    </w:p>
    <w:p w14:paraId="04AC012B" w14:textId="77777777" w:rsidR="008E13F8" w:rsidRPr="00C7794F" w:rsidRDefault="008E13F8" w:rsidP="008E13F8">
      <w:pPr>
        <w:pStyle w:val="Heading4"/>
        <w:rPr>
          <w:rFonts w:cs="Calibri"/>
        </w:rPr>
      </w:pPr>
      <w:r w:rsidRPr="00C7794F">
        <w:rPr>
          <w:rFonts w:cs="Calibri"/>
        </w:rPr>
        <w:t>Independently:</w:t>
      </w:r>
    </w:p>
    <w:p w14:paraId="55B59221" w14:textId="77777777" w:rsidR="008E13F8" w:rsidRPr="00730CE9" w:rsidRDefault="008E13F8" w:rsidP="008E13F8">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31B3EF14" w14:textId="77777777" w:rsidR="008E13F8" w:rsidRPr="00AE4834" w:rsidRDefault="008E13F8" w:rsidP="008E13F8">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EE7AC1A" w14:textId="77777777" w:rsidR="008E13F8" w:rsidRDefault="008E13F8" w:rsidP="008E13F8">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FDA87E5" w14:textId="77777777" w:rsidR="008E13F8" w:rsidRPr="00C7794F" w:rsidRDefault="008E13F8" w:rsidP="008E13F8">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1D9C1716" w14:textId="77777777" w:rsidR="008E13F8" w:rsidRPr="00C7794F" w:rsidRDefault="008E13F8" w:rsidP="008E13F8">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2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082E77FE" w14:textId="77777777" w:rsidR="008E13F8" w:rsidRPr="00C7794F" w:rsidRDefault="008E13F8" w:rsidP="008E13F8">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9BE0C4F" w14:textId="77777777" w:rsidR="008E13F8" w:rsidRPr="00C7794F" w:rsidRDefault="008E13F8" w:rsidP="008E13F8">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AEB2604" w14:textId="77777777" w:rsidR="008E13F8" w:rsidRPr="00C7794F" w:rsidRDefault="008E13F8" w:rsidP="008E13F8">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3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7A1E2FE8" w14:textId="77777777" w:rsidR="008E13F8" w:rsidRDefault="008E13F8" w:rsidP="008E13F8">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34DBD1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notTrueType/>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4"/>
  </w:num>
  <w:num w:numId="14">
    <w:abstractNumId w:val="31"/>
  </w:num>
  <w:num w:numId="15">
    <w:abstractNumId w:val="28"/>
  </w:num>
  <w:num w:numId="16">
    <w:abstractNumId w:val="24"/>
  </w:num>
  <w:num w:numId="17">
    <w:abstractNumId w:val="29"/>
  </w:num>
  <w:num w:numId="18">
    <w:abstractNumId w:val="19"/>
  </w:num>
  <w:num w:numId="19">
    <w:abstractNumId w:val="12"/>
  </w:num>
  <w:num w:numId="20">
    <w:abstractNumId w:val="13"/>
  </w:num>
  <w:num w:numId="21">
    <w:abstractNumId w:val="36"/>
  </w:num>
  <w:num w:numId="22">
    <w:abstractNumId w:val="11"/>
  </w:num>
  <w:num w:numId="23">
    <w:abstractNumId w:val="20"/>
  </w:num>
  <w:num w:numId="24">
    <w:abstractNumId w:val="21"/>
  </w:num>
  <w:num w:numId="25">
    <w:abstractNumId w:val="23"/>
  </w:num>
  <w:num w:numId="26">
    <w:abstractNumId w:val="32"/>
  </w:num>
  <w:num w:numId="27">
    <w:abstractNumId w:val="34"/>
  </w:num>
  <w:num w:numId="28">
    <w:abstractNumId w:val="16"/>
  </w:num>
  <w:num w:numId="29">
    <w:abstractNumId w:val="17"/>
  </w:num>
  <w:num w:numId="30">
    <w:abstractNumId w:val="22"/>
  </w:num>
  <w:num w:numId="31">
    <w:abstractNumId w:val="33"/>
  </w:num>
  <w:num w:numId="32">
    <w:abstractNumId w:val="18"/>
  </w:num>
  <w:num w:numId="33">
    <w:abstractNumId w:val="35"/>
  </w:num>
  <w:num w:numId="34">
    <w:abstractNumId w:val="30"/>
  </w:num>
  <w:num w:numId="35">
    <w:abstractNumId w:val="26"/>
  </w:num>
  <w:num w:numId="36">
    <w:abstractNumId w:val="1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13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3F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A9E70"/>
  <w14:defaultImageDpi w14:val="300"/>
  <w15:docId w15:val="{BBBA36FD-FDD1-2D4F-AD99-C39DBAE4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13F8"/>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8E13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8E13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E13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E13F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8E13F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E13F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E13F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E13F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E13F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E13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3F8"/>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8E13F8"/>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8E13F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E13F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E13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13F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E13F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8E13F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E13F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8E13F8"/>
    <w:rPr>
      <w:color w:val="auto"/>
      <w:u w:val="none"/>
    </w:rPr>
  </w:style>
  <w:style w:type="paragraph" w:styleId="DocumentMap">
    <w:name w:val="Document Map"/>
    <w:basedOn w:val="Normal"/>
    <w:link w:val="DocumentMapChar"/>
    <w:uiPriority w:val="99"/>
    <w:unhideWhenUsed/>
    <w:rsid w:val="008E13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E13F8"/>
    <w:rPr>
      <w:rFonts w:ascii="Lucida Grande" w:hAnsi="Lucida Grande" w:cs="Lucida Grande"/>
    </w:rPr>
  </w:style>
  <w:style w:type="character" w:customStyle="1" w:styleId="Heading5Char">
    <w:name w:val="Heading 5 Char"/>
    <w:basedOn w:val="DefaultParagraphFont"/>
    <w:link w:val="Heading5"/>
    <w:rsid w:val="008E13F8"/>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8E13F8"/>
    <w:rPr>
      <w:rFonts w:ascii="Cambria" w:eastAsia="Times New Roman" w:hAnsi="Cambria"/>
      <w:b/>
      <w:bCs/>
      <w:i/>
      <w:iCs/>
      <w:sz w:val="20"/>
      <w:lang w:bidi="en-US"/>
    </w:rPr>
  </w:style>
  <w:style w:type="character" w:customStyle="1" w:styleId="Heading7Char">
    <w:name w:val="Heading 7 Char"/>
    <w:basedOn w:val="DefaultParagraphFont"/>
    <w:link w:val="Heading7"/>
    <w:rsid w:val="008E13F8"/>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E13F8"/>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E13F8"/>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8E13F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E13F8"/>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8E13F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8E13F8"/>
    <w:pPr>
      <w:ind w:left="720"/>
      <w:contextualSpacing/>
    </w:pPr>
  </w:style>
  <w:style w:type="paragraph" w:styleId="BalloonText">
    <w:name w:val="Balloon Text"/>
    <w:basedOn w:val="Normal"/>
    <w:link w:val="BalloonTextChar"/>
    <w:uiPriority w:val="99"/>
    <w:unhideWhenUsed/>
    <w:qFormat/>
    <w:rsid w:val="008E13F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8E13F8"/>
    <w:rPr>
      <w:rFonts w:ascii="Times New Roman" w:hAnsi="Times New Roman" w:cs="Times New Roman"/>
      <w:sz w:val="18"/>
      <w:szCs w:val="18"/>
    </w:rPr>
  </w:style>
  <w:style w:type="paragraph" w:customStyle="1" w:styleId="textbold">
    <w:name w:val="text bold"/>
    <w:basedOn w:val="Normal"/>
    <w:autoRedefine/>
    <w:uiPriority w:val="20"/>
    <w:qFormat/>
    <w:rsid w:val="008E13F8"/>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E13F8"/>
    <w:rPr>
      <w:sz w:val="22"/>
      <w:u w:val="single"/>
    </w:rPr>
  </w:style>
  <w:style w:type="paragraph" w:customStyle="1" w:styleId="Analytic">
    <w:name w:val="Analytic"/>
    <w:basedOn w:val="Heading4"/>
    <w:link w:val="AnalyticChar"/>
    <w:uiPriority w:val="4"/>
    <w:qFormat/>
    <w:rsid w:val="008E13F8"/>
    <w:pPr>
      <w:outlineLvl w:val="9"/>
    </w:pPr>
  </w:style>
  <w:style w:type="character" w:customStyle="1" w:styleId="AnalyticChar">
    <w:name w:val="Analytic Char"/>
    <w:basedOn w:val="DefaultParagraphFont"/>
    <w:link w:val="Analytic"/>
    <w:uiPriority w:val="4"/>
    <w:rsid w:val="008E13F8"/>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8E13F8"/>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8E13F8"/>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8E13F8"/>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8E13F8"/>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8E13F8"/>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8E13F8"/>
    <w:rPr>
      <w:rFonts w:ascii="Calibri" w:hAnsi="Calibri"/>
      <w:b/>
      <w:sz w:val="26"/>
    </w:rPr>
  </w:style>
  <w:style w:type="character" w:customStyle="1" w:styleId="Heading4Char3">
    <w:name w:val="Heading 4 Char3"/>
    <w:aliases w:val="Tag Char3,heading 2 Char3,Heading 2 Char2 Char Char1,Heading 2 Char1 Char Char Char1,ta Char"/>
    <w:rsid w:val="008E13F8"/>
    <w:rPr>
      <w:rFonts w:ascii="Calibri" w:hAnsi="Calibri"/>
      <w:b/>
      <w:sz w:val="26"/>
    </w:rPr>
  </w:style>
  <w:style w:type="character" w:customStyle="1" w:styleId="UnderlineBold">
    <w:name w:val="Underline + Bold"/>
    <w:uiPriority w:val="1"/>
    <w:qFormat/>
    <w:rsid w:val="008E13F8"/>
    <w:rPr>
      <w:rFonts w:ascii="Georgia" w:hAnsi="Georgia"/>
      <w:b w:val="0"/>
      <w:bCs w:val="0"/>
      <w:sz w:val="22"/>
      <w:u w:val="single"/>
    </w:rPr>
  </w:style>
  <w:style w:type="paragraph" w:customStyle="1" w:styleId="underlined">
    <w:name w:val="underlined"/>
    <w:next w:val="Normal"/>
    <w:link w:val="underlinedChar"/>
    <w:autoRedefine/>
    <w:qFormat/>
    <w:rsid w:val="008E13F8"/>
    <w:pPr>
      <w:contextualSpacing/>
    </w:pPr>
    <w:rPr>
      <w:rFonts w:ascii="Times New Roman" w:eastAsia="Malgun Gothic" w:hAnsi="Times New Roman" w:cs="Times New Roman"/>
      <w:u w:val="single"/>
    </w:rPr>
  </w:style>
  <w:style w:type="character" w:customStyle="1" w:styleId="underlinedChar">
    <w:name w:val="underlined Char"/>
    <w:link w:val="underlined"/>
    <w:rsid w:val="008E13F8"/>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E13F8"/>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8E13F8"/>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8E13F8"/>
    <w:rPr>
      <w:rFonts w:ascii="Times New Roman" w:eastAsia="Calibri" w:hAnsi="Times New Roman"/>
      <w:u w:val="single"/>
      <w:lang w:val="x-none"/>
    </w:rPr>
  </w:style>
  <w:style w:type="paragraph" w:customStyle="1" w:styleId="Analytics">
    <w:name w:val="Analytics"/>
    <w:basedOn w:val="Heading4"/>
    <w:link w:val="AnalyticsChar"/>
    <w:qFormat/>
    <w:rsid w:val="008E13F8"/>
    <w:rPr>
      <w:bCs w:val="0"/>
      <w:szCs w:val="22"/>
    </w:rPr>
  </w:style>
  <w:style w:type="character" w:customStyle="1" w:styleId="AnalyticsChar">
    <w:name w:val="Analytics Char"/>
    <w:basedOn w:val="DefaultParagraphFont"/>
    <w:link w:val="Analytics"/>
    <w:rsid w:val="008E13F8"/>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8E13F8"/>
    <w:rPr>
      <w:rFonts w:cs="Arial"/>
      <w:b/>
      <w:bCs/>
      <w:iCs/>
      <w:szCs w:val="28"/>
      <w:lang w:val="en-US" w:eastAsia="en-US" w:bidi="ar-SA"/>
    </w:rPr>
  </w:style>
  <w:style w:type="numbering" w:customStyle="1" w:styleId="NoList1">
    <w:name w:val="No List1"/>
    <w:next w:val="NoList"/>
    <w:semiHidden/>
    <w:unhideWhenUsed/>
    <w:rsid w:val="008E13F8"/>
  </w:style>
  <w:style w:type="character" w:customStyle="1" w:styleId="underline">
    <w:name w:val="underline"/>
    <w:basedOn w:val="DefaultParagraphFont"/>
    <w:qFormat/>
    <w:locked/>
    <w:rsid w:val="008E13F8"/>
    <w:rPr>
      <w:rFonts w:ascii="Times New Roman" w:hAnsi="Times New Roman" w:cs="Times New Roman" w:hint="default"/>
      <w:u w:val="single"/>
    </w:rPr>
  </w:style>
  <w:style w:type="character" w:customStyle="1" w:styleId="Style11ptUnderline">
    <w:name w:val="Style 11 pt Underline"/>
    <w:basedOn w:val="DefaultParagraphFont"/>
    <w:qFormat/>
    <w:rsid w:val="008E13F8"/>
    <w:rPr>
      <w:sz w:val="20"/>
      <w:u w:val="single"/>
    </w:rPr>
  </w:style>
  <w:style w:type="character" w:customStyle="1" w:styleId="Style11pt">
    <w:name w:val="Style 11 pt"/>
    <w:basedOn w:val="DefaultParagraphFont"/>
    <w:qFormat/>
    <w:rsid w:val="008E13F8"/>
    <w:rPr>
      <w:sz w:val="20"/>
    </w:rPr>
  </w:style>
  <w:style w:type="character" w:customStyle="1" w:styleId="Style1Char1">
    <w:name w:val="Style1 Char1"/>
    <w:basedOn w:val="DefaultParagraphFont"/>
    <w:qFormat/>
    <w:rsid w:val="008E13F8"/>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8E13F8"/>
    <w:rPr>
      <w:sz w:val="18"/>
      <w:szCs w:val="18"/>
    </w:rPr>
  </w:style>
  <w:style w:type="paragraph" w:styleId="CommentText">
    <w:name w:val="annotation text"/>
    <w:basedOn w:val="Normal"/>
    <w:link w:val="CommentTextChar"/>
    <w:uiPriority w:val="99"/>
    <w:unhideWhenUsed/>
    <w:rsid w:val="008E13F8"/>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8E13F8"/>
    <w:rPr>
      <w:rFonts w:ascii="Times New Roman" w:hAnsi="Times New Roman"/>
    </w:rPr>
  </w:style>
  <w:style w:type="paragraph" w:styleId="CommentSubject">
    <w:name w:val="annotation subject"/>
    <w:basedOn w:val="CommentText"/>
    <w:next w:val="CommentText"/>
    <w:link w:val="CommentSubjectChar"/>
    <w:unhideWhenUsed/>
    <w:rsid w:val="008E13F8"/>
    <w:rPr>
      <w:b/>
      <w:bCs/>
      <w:sz w:val="20"/>
      <w:szCs w:val="20"/>
    </w:rPr>
  </w:style>
  <w:style w:type="character" w:customStyle="1" w:styleId="CommentSubjectChar">
    <w:name w:val="Comment Subject Char"/>
    <w:basedOn w:val="CommentTextChar"/>
    <w:link w:val="CommentSubject"/>
    <w:rsid w:val="008E13F8"/>
    <w:rPr>
      <w:rFonts w:ascii="Times New Roman" w:hAnsi="Times New Roman"/>
      <w:b/>
      <w:bCs/>
      <w:sz w:val="20"/>
      <w:szCs w:val="20"/>
    </w:rPr>
  </w:style>
  <w:style w:type="character" w:customStyle="1" w:styleId="cardChar">
    <w:name w:val="card Char"/>
    <w:aliases w:val="Bold Cite Char Char,Speed Cite Char"/>
    <w:link w:val="card"/>
    <w:qFormat/>
    <w:rsid w:val="008E13F8"/>
    <w:rPr>
      <w:rFonts w:ascii="Times New Roman" w:hAnsi="Times New Roman"/>
      <w:sz w:val="16"/>
    </w:rPr>
  </w:style>
  <w:style w:type="character" w:customStyle="1" w:styleId="StyleDate">
    <w:name w:val="Style Date"/>
    <w:aliases w:val="Author"/>
    <w:qFormat/>
    <w:rsid w:val="008E13F8"/>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8E13F8"/>
    <w:rPr>
      <w:b/>
      <w:bCs/>
    </w:rPr>
  </w:style>
  <w:style w:type="character" w:customStyle="1" w:styleId="apple-converted-space">
    <w:name w:val="apple-converted-space"/>
    <w:basedOn w:val="DefaultParagraphFont"/>
    <w:qFormat/>
    <w:rsid w:val="008E13F8"/>
  </w:style>
  <w:style w:type="character" w:customStyle="1" w:styleId="st">
    <w:name w:val="st"/>
    <w:rsid w:val="008E13F8"/>
  </w:style>
  <w:style w:type="character" w:customStyle="1" w:styleId="CharChar11">
    <w:name w:val="Char Char11"/>
    <w:rsid w:val="008E13F8"/>
    <w:rPr>
      <w:rFonts w:cs="Arial"/>
      <w:bCs/>
      <w:szCs w:val="26"/>
      <w:u w:val="single"/>
      <w:lang w:val="en-US" w:eastAsia="en-US" w:bidi="ar-SA"/>
    </w:rPr>
  </w:style>
  <w:style w:type="character" w:customStyle="1" w:styleId="DebateHighlighted">
    <w:name w:val="Debate Highlighted"/>
    <w:basedOn w:val="DefaultParagraphFont"/>
    <w:qFormat/>
    <w:rsid w:val="008E13F8"/>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8E13F8"/>
    <w:rPr>
      <w:rFonts w:ascii="Times New Roman" w:eastAsia="MS Mincho" w:hAnsi="Times New Roman" w:cs="Times New Roman"/>
      <w:sz w:val="16"/>
    </w:rPr>
  </w:style>
  <w:style w:type="character" w:customStyle="1" w:styleId="Highlightedunderline">
    <w:name w:val="Highlighted underline"/>
    <w:qFormat/>
    <w:rsid w:val="008E13F8"/>
    <w:rPr>
      <w:rFonts w:ascii="Times New Roman" w:hAnsi="Times New Roman"/>
      <w:sz w:val="20"/>
      <w:shd w:val="clear" w:color="auto" w:fill="C0C0C0"/>
    </w:rPr>
  </w:style>
  <w:style w:type="paragraph" w:customStyle="1" w:styleId="CITE">
    <w:name w:val="CITE"/>
    <w:basedOn w:val="Normal"/>
    <w:next w:val="Normal"/>
    <w:link w:val="CITEChar"/>
    <w:qFormat/>
    <w:rsid w:val="008E13F8"/>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8E13F8"/>
    <w:rPr>
      <w:rFonts w:ascii="Liberation Sans" w:hAnsi="Liberation Sans" w:cs="Georgia"/>
      <w:sz w:val="20"/>
      <w:szCs w:val="20"/>
      <w:u w:val="single"/>
    </w:rPr>
  </w:style>
  <w:style w:type="paragraph" w:customStyle="1" w:styleId="cardtext">
    <w:name w:val="card text"/>
    <w:basedOn w:val="Normal"/>
    <w:link w:val="cardtextChar"/>
    <w:qFormat/>
    <w:rsid w:val="008E13F8"/>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8E13F8"/>
    <w:rPr>
      <w:rFonts w:ascii="Georgia" w:eastAsia="Calibri" w:hAnsi="Georgia"/>
    </w:rPr>
  </w:style>
  <w:style w:type="character" w:customStyle="1" w:styleId="UnderlineBold0">
    <w:name w:val="Underline Bold"/>
    <w:basedOn w:val="DefaultParagraphFont"/>
    <w:uiPriority w:val="6"/>
    <w:qFormat/>
    <w:rsid w:val="008E13F8"/>
    <w:rPr>
      <w:b/>
      <w:sz w:val="20"/>
      <w:u w:val="single"/>
    </w:rPr>
  </w:style>
  <w:style w:type="paragraph" w:styleId="BodyText">
    <w:name w:val="Body Text"/>
    <w:basedOn w:val="Normal"/>
    <w:link w:val="BodyTextChar"/>
    <w:uiPriority w:val="99"/>
    <w:unhideWhenUsed/>
    <w:qFormat/>
    <w:rsid w:val="008E13F8"/>
    <w:pPr>
      <w:spacing w:after="120"/>
    </w:pPr>
  </w:style>
  <w:style w:type="character" w:customStyle="1" w:styleId="BodyTextChar">
    <w:name w:val="Body Text Char"/>
    <w:basedOn w:val="DefaultParagraphFont"/>
    <w:link w:val="BodyText"/>
    <w:uiPriority w:val="99"/>
    <w:qFormat/>
    <w:rsid w:val="008E13F8"/>
    <w:rPr>
      <w:rFonts w:ascii="Calibri" w:hAnsi="Calibri"/>
      <w:sz w:val="22"/>
    </w:rPr>
  </w:style>
  <w:style w:type="paragraph" w:customStyle="1" w:styleId="UnderlinePara">
    <w:name w:val="Underline Para"/>
    <w:basedOn w:val="Normal"/>
    <w:uiPriority w:val="6"/>
    <w:qFormat/>
    <w:rsid w:val="008E13F8"/>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8E13F8"/>
  </w:style>
  <w:style w:type="paragraph" w:customStyle="1" w:styleId="tiny">
    <w:name w:val="tiny"/>
    <w:next w:val="Normal"/>
    <w:link w:val="tinyChar"/>
    <w:autoRedefine/>
    <w:qFormat/>
    <w:rsid w:val="008E13F8"/>
    <w:pPr>
      <w:contextualSpacing/>
    </w:pPr>
    <w:rPr>
      <w:rFonts w:ascii="Times New Roman" w:eastAsia="Malgun Gothic" w:hAnsi="Times New Roman" w:cs="Times New Roman"/>
      <w:sz w:val="12"/>
    </w:rPr>
  </w:style>
  <w:style w:type="character" w:customStyle="1" w:styleId="tinyChar">
    <w:name w:val="tiny Char"/>
    <w:link w:val="tiny"/>
    <w:rsid w:val="008E13F8"/>
    <w:rPr>
      <w:rFonts w:ascii="Times New Roman" w:eastAsia="Malgun Gothic" w:hAnsi="Times New Roman" w:cs="Times New Roman"/>
      <w:sz w:val="12"/>
    </w:rPr>
  </w:style>
  <w:style w:type="character" w:customStyle="1" w:styleId="DocumentMapChar1">
    <w:name w:val="Document Map Char1"/>
    <w:basedOn w:val="DefaultParagraphFont"/>
    <w:uiPriority w:val="99"/>
    <w:rsid w:val="008E13F8"/>
    <w:rPr>
      <w:rFonts w:ascii="Segoe UI" w:hAnsi="Segoe UI" w:cs="Segoe UI"/>
      <w:sz w:val="16"/>
      <w:szCs w:val="16"/>
    </w:rPr>
  </w:style>
  <w:style w:type="character" w:customStyle="1" w:styleId="CommentSubjectChar1">
    <w:name w:val="Comment Subject Char1"/>
    <w:basedOn w:val="CommentTextChar"/>
    <w:uiPriority w:val="99"/>
    <w:semiHidden/>
    <w:rsid w:val="008E13F8"/>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8E13F8"/>
    <w:rPr>
      <w:rFonts w:ascii="Lucida Grande" w:eastAsiaTheme="minorHAnsi" w:hAnsi="Lucida Grande" w:cs="Lucida Grande"/>
      <w:sz w:val="18"/>
      <w:szCs w:val="18"/>
    </w:rPr>
  </w:style>
  <w:style w:type="character" w:customStyle="1" w:styleId="Style1Char">
    <w:name w:val="Style1 Char"/>
    <w:basedOn w:val="DefaultParagraphFont"/>
    <w:qFormat/>
    <w:rsid w:val="008E13F8"/>
    <w:rPr>
      <w:rFonts w:eastAsia="SimSun"/>
      <w:sz w:val="20"/>
      <w:szCs w:val="24"/>
      <w:u w:val="single"/>
      <w:lang w:val="en-US" w:eastAsia="zh-CN" w:bidi="ar-SA"/>
    </w:rPr>
  </w:style>
  <w:style w:type="paragraph" w:customStyle="1" w:styleId="Tag2">
    <w:name w:val="Tag2"/>
    <w:basedOn w:val="Normal"/>
    <w:autoRedefine/>
    <w:qFormat/>
    <w:rsid w:val="008E13F8"/>
    <w:rPr>
      <w:rFonts w:eastAsia="Calibri" w:cs="Arial"/>
      <w:b/>
    </w:rPr>
  </w:style>
  <w:style w:type="character" w:customStyle="1" w:styleId="CommentTextChar1">
    <w:name w:val="Comment Text Char1"/>
    <w:basedOn w:val="DefaultParagraphFont"/>
    <w:uiPriority w:val="99"/>
    <w:rsid w:val="008E13F8"/>
    <w:rPr>
      <w:rFonts w:ascii="Calibri" w:hAnsi="Calibri"/>
    </w:rPr>
  </w:style>
  <w:style w:type="character" w:customStyle="1" w:styleId="apple-style-span">
    <w:name w:val="apple-style-span"/>
    <w:basedOn w:val="DefaultParagraphFont"/>
    <w:qFormat/>
    <w:rsid w:val="008E13F8"/>
  </w:style>
  <w:style w:type="character" w:customStyle="1" w:styleId="FootnoteTextChar">
    <w:name w:val="Footnote Text Char"/>
    <w:basedOn w:val="DefaultParagraphFont"/>
    <w:link w:val="FootnoteText"/>
    <w:rsid w:val="008E13F8"/>
    <w:rPr>
      <w:rFonts w:ascii="Calibri" w:hAnsi="Calibri"/>
    </w:rPr>
  </w:style>
  <w:style w:type="paragraph" w:styleId="FootnoteText">
    <w:name w:val="footnote text"/>
    <w:basedOn w:val="Normal"/>
    <w:link w:val="FootnoteTextChar"/>
    <w:unhideWhenUsed/>
    <w:qFormat/>
    <w:rsid w:val="008E13F8"/>
    <w:pPr>
      <w:spacing w:after="0" w:line="240" w:lineRule="auto"/>
    </w:pPr>
    <w:rPr>
      <w:sz w:val="24"/>
    </w:rPr>
  </w:style>
  <w:style w:type="character" w:customStyle="1" w:styleId="FootnoteTextChar1">
    <w:name w:val="Footnote Text Char1"/>
    <w:basedOn w:val="DefaultParagraphFont"/>
    <w:rsid w:val="008E13F8"/>
    <w:rPr>
      <w:rFonts w:ascii="Calibri" w:hAnsi="Calibri"/>
      <w:sz w:val="20"/>
      <w:szCs w:val="20"/>
    </w:rPr>
  </w:style>
  <w:style w:type="paragraph" w:customStyle="1" w:styleId="p">
    <w:name w:val="p"/>
    <w:basedOn w:val="Normal"/>
    <w:rsid w:val="008E13F8"/>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8E13F8"/>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8E13F8"/>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8E13F8"/>
    <w:rPr>
      <w:vertAlign w:val="superscript"/>
    </w:rPr>
  </w:style>
  <w:style w:type="paragraph" w:customStyle="1" w:styleId="para">
    <w:name w:val="para"/>
    <w:basedOn w:val="Normal"/>
    <w:rsid w:val="008E13F8"/>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8E13F8"/>
    <w:pPr>
      <w:spacing w:before="100" w:beforeAutospacing="1" w:after="100" w:afterAutospacing="1" w:line="240" w:lineRule="auto"/>
    </w:pPr>
    <w:rPr>
      <w:rFonts w:cs="Times New Roman"/>
    </w:rPr>
  </w:style>
  <w:style w:type="character" w:customStyle="1" w:styleId="vm-hook">
    <w:name w:val="vm-hook"/>
    <w:basedOn w:val="DefaultParagraphFont"/>
    <w:rsid w:val="008E13F8"/>
  </w:style>
  <w:style w:type="character" w:customStyle="1" w:styleId="dfm-title">
    <w:name w:val="dfm-title"/>
    <w:basedOn w:val="DefaultParagraphFont"/>
    <w:rsid w:val="008E13F8"/>
  </w:style>
  <w:style w:type="paragraph" w:customStyle="1" w:styleId="evidencetext">
    <w:name w:val="evidence text"/>
    <w:basedOn w:val="Normal"/>
    <w:link w:val="evidencetextChar1"/>
    <w:qFormat/>
    <w:rsid w:val="008E13F8"/>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8E13F8"/>
    <w:rPr>
      <w:rFonts w:ascii="Arial" w:hAnsi="Arial" w:cs="Arial"/>
      <w:color w:val="000000"/>
      <w:sz w:val="22"/>
      <w:lang w:val="x-none" w:eastAsia="x-none"/>
    </w:rPr>
  </w:style>
  <w:style w:type="paragraph" w:customStyle="1" w:styleId="CardIndented">
    <w:name w:val="Card (Indented)"/>
    <w:basedOn w:val="Normal"/>
    <w:link w:val="CardIndentedChar"/>
    <w:qFormat/>
    <w:rsid w:val="008E13F8"/>
    <w:pPr>
      <w:spacing w:after="0" w:line="240" w:lineRule="auto"/>
      <w:ind w:left="288"/>
    </w:pPr>
    <w:rPr>
      <w:rFonts w:ascii="Arial" w:hAnsi="Arial" w:cs="Arial"/>
    </w:rPr>
  </w:style>
  <w:style w:type="paragraph" w:customStyle="1" w:styleId="Emphasize">
    <w:name w:val="Emphasize"/>
    <w:basedOn w:val="Normal"/>
    <w:uiPriority w:val="7"/>
    <w:qFormat/>
    <w:rsid w:val="008E13F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8E13F8"/>
    <w:rPr>
      <w:rFonts w:asciiTheme="minorHAnsi" w:hAnsiTheme="minorHAnsi"/>
      <w:sz w:val="22"/>
    </w:rPr>
  </w:style>
  <w:style w:type="character" w:customStyle="1" w:styleId="UnresolvedMention1">
    <w:name w:val="Unresolved Mention1"/>
    <w:basedOn w:val="DefaultParagraphFont"/>
    <w:uiPriority w:val="99"/>
    <w:unhideWhenUsed/>
    <w:rsid w:val="008E13F8"/>
    <w:rPr>
      <w:color w:val="808080"/>
      <w:shd w:val="clear" w:color="auto" w:fill="E6E6E6"/>
    </w:rPr>
  </w:style>
  <w:style w:type="character" w:customStyle="1" w:styleId="BodyTextChar1">
    <w:name w:val="Body Text Char1"/>
    <w:aliases w:val="Very Small Text Char1"/>
    <w:basedOn w:val="DefaultParagraphFont"/>
    <w:uiPriority w:val="99"/>
    <w:rsid w:val="008E13F8"/>
    <w:rPr>
      <w:rFonts w:ascii="Times New Roman" w:hAnsi="Times New Roman"/>
      <w:sz w:val="24"/>
    </w:rPr>
  </w:style>
  <w:style w:type="character" w:customStyle="1" w:styleId="UnresolvedMention2">
    <w:name w:val="Unresolved Mention2"/>
    <w:basedOn w:val="DefaultParagraphFont"/>
    <w:uiPriority w:val="99"/>
    <w:unhideWhenUsed/>
    <w:rsid w:val="008E13F8"/>
    <w:rPr>
      <w:color w:val="808080"/>
      <w:shd w:val="clear" w:color="auto" w:fill="E6E6E6"/>
    </w:rPr>
  </w:style>
  <w:style w:type="character" w:customStyle="1" w:styleId="Author-Date">
    <w:name w:val="Author-Date"/>
    <w:qFormat/>
    <w:rsid w:val="008E13F8"/>
    <w:rPr>
      <w:b/>
      <w:sz w:val="24"/>
    </w:rPr>
  </w:style>
  <w:style w:type="character" w:customStyle="1" w:styleId="ListLabel12">
    <w:name w:val="ListLabel 12"/>
    <w:qFormat/>
    <w:rsid w:val="008E13F8"/>
    <w:rPr>
      <w:strike w:val="0"/>
      <w:dstrike w:val="0"/>
      <w:color w:val="000000"/>
      <w:spacing w:val="0"/>
      <w:w w:val="100"/>
      <w:sz w:val="16"/>
      <w:lang w:val="en-US"/>
    </w:rPr>
  </w:style>
  <w:style w:type="character" w:customStyle="1" w:styleId="ListLabel11">
    <w:name w:val="ListLabel 11"/>
    <w:qFormat/>
    <w:rsid w:val="008E13F8"/>
    <w:rPr>
      <w:strike w:val="0"/>
      <w:dstrike w:val="0"/>
      <w:color w:val="000000"/>
      <w:spacing w:val="70"/>
      <w:w w:val="100"/>
      <w:sz w:val="16"/>
      <w:lang w:val="en-US"/>
    </w:rPr>
  </w:style>
  <w:style w:type="character" w:customStyle="1" w:styleId="ListLabel10">
    <w:name w:val="ListLabel 10"/>
    <w:qFormat/>
    <w:rsid w:val="008E13F8"/>
    <w:rPr>
      <w:strike w:val="0"/>
      <w:dstrike w:val="0"/>
      <w:color w:val="000000"/>
      <w:spacing w:val="0"/>
      <w:w w:val="100"/>
      <w:sz w:val="18"/>
      <w:lang w:val="en-US"/>
    </w:rPr>
  </w:style>
  <w:style w:type="character" w:customStyle="1" w:styleId="ListLabel9">
    <w:name w:val="ListLabel 9"/>
    <w:qFormat/>
    <w:rsid w:val="008E13F8"/>
    <w:rPr>
      <w:strike w:val="0"/>
      <w:dstrike w:val="0"/>
      <w:color w:val="000000"/>
      <w:spacing w:val="0"/>
      <w:w w:val="100"/>
      <w:sz w:val="21"/>
      <w:lang w:val="en-US"/>
    </w:rPr>
  </w:style>
  <w:style w:type="character" w:customStyle="1" w:styleId="ListLabel8">
    <w:name w:val="ListLabel 8"/>
    <w:qFormat/>
    <w:rsid w:val="008E13F8"/>
    <w:rPr>
      <w:strike w:val="0"/>
      <w:dstrike w:val="0"/>
      <w:color w:val="000000"/>
      <w:spacing w:val="0"/>
      <w:w w:val="100"/>
      <w:sz w:val="20"/>
      <w:lang w:val="en-US"/>
    </w:rPr>
  </w:style>
  <w:style w:type="character" w:customStyle="1" w:styleId="ListLabel7">
    <w:name w:val="ListLabel 7"/>
    <w:qFormat/>
    <w:rsid w:val="008E13F8"/>
    <w:rPr>
      <w:strike w:val="0"/>
      <w:dstrike w:val="0"/>
      <w:color w:val="000000"/>
      <w:spacing w:val="0"/>
      <w:w w:val="100"/>
      <w:sz w:val="20"/>
      <w:lang w:val="en-US"/>
    </w:rPr>
  </w:style>
  <w:style w:type="character" w:customStyle="1" w:styleId="ListLabel6">
    <w:name w:val="ListLabel 6"/>
    <w:qFormat/>
    <w:rsid w:val="008E13F8"/>
    <w:rPr>
      <w:i/>
      <w:strike w:val="0"/>
      <w:dstrike w:val="0"/>
      <w:color w:val="000000"/>
      <w:spacing w:val="0"/>
      <w:w w:val="100"/>
      <w:sz w:val="20"/>
      <w:lang w:val="en-US"/>
    </w:rPr>
  </w:style>
  <w:style w:type="character" w:customStyle="1" w:styleId="ListLabel5">
    <w:name w:val="ListLabel 5"/>
    <w:qFormat/>
    <w:rsid w:val="008E13F8"/>
    <w:rPr>
      <w:strike w:val="0"/>
      <w:dstrike w:val="0"/>
      <w:color w:val="000000"/>
      <w:spacing w:val="0"/>
      <w:w w:val="100"/>
      <w:sz w:val="20"/>
      <w:lang w:val="en-US"/>
    </w:rPr>
  </w:style>
  <w:style w:type="character" w:customStyle="1" w:styleId="ListLabel4">
    <w:name w:val="ListLabel 4"/>
    <w:qFormat/>
    <w:rsid w:val="008E13F8"/>
    <w:rPr>
      <w:strike w:val="0"/>
      <w:dstrike w:val="0"/>
      <w:color w:val="000000"/>
      <w:spacing w:val="0"/>
      <w:w w:val="100"/>
      <w:sz w:val="19"/>
      <w:lang w:val="en-US"/>
    </w:rPr>
  </w:style>
  <w:style w:type="character" w:customStyle="1" w:styleId="ListLabel3">
    <w:name w:val="ListLabel 3"/>
    <w:qFormat/>
    <w:rsid w:val="008E13F8"/>
    <w:rPr>
      <w:i/>
      <w:strike w:val="0"/>
      <w:dstrike w:val="0"/>
      <w:color w:val="000000"/>
      <w:spacing w:val="0"/>
      <w:w w:val="100"/>
      <w:sz w:val="20"/>
      <w:lang w:val="en-US"/>
    </w:rPr>
  </w:style>
  <w:style w:type="character" w:customStyle="1" w:styleId="ListLabel2">
    <w:name w:val="ListLabel 2"/>
    <w:qFormat/>
    <w:rsid w:val="008E13F8"/>
    <w:rPr>
      <w:strike w:val="0"/>
      <w:dstrike w:val="0"/>
      <w:color w:val="000000"/>
      <w:spacing w:val="0"/>
      <w:w w:val="100"/>
      <w:sz w:val="20"/>
      <w:lang w:val="en-US"/>
    </w:rPr>
  </w:style>
  <w:style w:type="character" w:customStyle="1" w:styleId="ListLabel1">
    <w:name w:val="ListLabel 1"/>
    <w:qFormat/>
    <w:rsid w:val="008E13F8"/>
    <w:rPr>
      <w:i/>
      <w:strike w:val="0"/>
      <w:dstrike w:val="0"/>
      <w:color w:val="000000"/>
      <w:spacing w:val="0"/>
      <w:w w:val="100"/>
      <w:sz w:val="18"/>
      <w:lang w:val="en-US"/>
    </w:rPr>
  </w:style>
  <w:style w:type="character" w:customStyle="1" w:styleId="verdana">
    <w:name w:val="verdana"/>
    <w:basedOn w:val="DefaultParagraphFont"/>
    <w:qFormat/>
    <w:rsid w:val="008E13F8"/>
    <w:rPr>
      <w:rFonts w:cs="Times New Roman"/>
    </w:rPr>
  </w:style>
  <w:style w:type="character" w:customStyle="1" w:styleId="italic">
    <w:name w:val="italic"/>
    <w:basedOn w:val="DefaultParagraphFont"/>
    <w:qFormat/>
    <w:rsid w:val="008E13F8"/>
    <w:rPr>
      <w:rFonts w:cs="Times New Roman"/>
    </w:rPr>
  </w:style>
  <w:style w:type="character" w:customStyle="1" w:styleId="hit">
    <w:name w:val="hit"/>
    <w:basedOn w:val="DefaultParagraphFont"/>
    <w:qFormat/>
    <w:rsid w:val="008E13F8"/>
    <w:rPr>
      <w:rFonts w:cs="Times New Roman"/>
    </w:rPr>
  </w:style>
  <w:style w:type="character" w:customStyle="1" w:styleId="blue">
    <w:name w:val="blue"/>
    <w:basedOn w:val="DefaultParagraphFont"/>
    <w:qFormat/>
    <w:rsid w:val="008E13F8"/>
    <w:rPr>
      <w:rFonts w:cs="Times New Roman"/>
    </w:rPr>
  </w:style>
  <w:style w:type="character" w:customStyle="1" w:styleId="copyrightdescription">
    <w:name w:val="copyrightdescription"/>
    <w:basedOn w:val="DefaultParagraphFont"/>
    <w:qFormat/>
    <w:rsid w:val="008E13F8"/>
    <w:rPr>
      <w:rFonts w:cs="Times New Roman"/>
    </w:rPr>
  </w:style>
  <w:style w:type="character" w:customStyle="1" w:styleId="tabtitle">
    <w:name w:val="tabtitle"/>
    <w:basedOn w:val="DefaultParagraphFont"/>
    <w:qFormat/>
    <w:rsid w:val="008E13F8"/>
    <w:rPr>
      <w:rFonts w:cs="Times New Roman"/>
    </w:rPr>
  </w:style>
  <w:style w:type="character" w:customStyle="1" w:styleId="resultbodyblack">
    <w:name w:val="resultbodyblack"/>
    <w:basedOn w:val="DefaultParagraphFont"/>
    <w:qFormat/>
    <w:rsid w:val="008E13F8"/>
    <w:rPr>
      <w:rFonts w:cs="Times New Roman"/>
    </w:rPr>
  </w:style>
  <w:style w:type="character" w:customStyle="1" w:styleId="resultbody">
    <w:name w:val="resultbody"/>
    <w:basedOn w:val="DefaultParagraphFont"/>
    <w:qFormat/>
    <w:rsid w:val="008E13F8"/>
    <w:rPr>
      <w:rFonts w:cs="Times New Roman"/>
    </w:rPr>
  </w:style>
  <w:style w:type="character" w:customStyle="1" w:styleId="resultbodysmallitalic">
    <w:name w:val="resultbodysmallitalic"/>
    <w:basedOn w:val="DefaultParagraphFont"/>
    <w:qFormat/>
    <w:rsid w:val="008E13F8"/>
    <w:rPr>
      <w:rFonts w:cs="Times New Roman"/>
    </w:rPr>
  </w:style>
  <w:style w:type="character" w:customStyle="1" w:styleId="resultpron">
    <w:name w:val="resultpron"/>
    <w:basedOn w:val="DefaultParagraphFont"/>
    <w:qFormat/>
    <w:rsid w:val="008E13F8"/>
    <w:rPr>
      <w:rFonts w:cs="Times New Roman"/>
    </w:rPr>
  </w:style>
  <w:style w:type="character" w:customStyle="1" w:styleId="NumberingSymbols">
    <w:name w:val="Numbering Symbols"/>
    <w:qFormat/>
    <w:rsid w:val="008E13F8"/>
  </w:style>
  <w:style w:type="character" w:customStyle="1" w:styleId="StrongEmphasis">
    <w:name w:val="Strong Emphasis"/>
    <w:qFormat/>
    <w:rsid w:val="008E13F8"/>
    <w:rPr>
      <w:b/>
      <w:bCs/>
    </w:rPr>
  </w:style>
  <w:style w:type="character" w:customStyle="1" w:styleId="Emphasis2">
    <w:name w:val="Emphasis2"/>
    <w:basedOn w:val="DefaultParagraphFont"/>
    <w:qFormat/>
    <w:rsid w:val="008E13F8"/>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8E13F8"/>
    <w:rPr>
      <w:rFonts w:ascii="Times New Roman" w:hAnsi="Times New Roman"/>
      <w:sz w:val="20"/>
      <w:szCs w:val="24"/>
      <w:u w:val="single"/>
      <w:lang w:val="en-US" w:eastAsia="en-US" w:bidi="ar-SA"/>
    </w:rPr>
  </w:style>
  <w:style w:type="character" w:customStyle="1" w:styleId="pg">
    <w:name w:val="pg"/>
    <w:basedOn w:val="DefaultParagraphFont"/>
    <w:qFormat/>
    <w:rsid w:val="008E13F8"/>
  </w:style>
  <w:style w:type="character" w:customStyle="1" w:styleId="ital-inline">
    <w:name w:val="ital-inline"/>
    <w:basedOn w:val="DefaultParagraphFont"/>
    <w:qFormat/>
    <w:rsid w:val="008E13F8"/>
  </w:style>
  <w:style w:type="character" w:customStyle="1" w:styleId="senselabelstart">
    <w:name w:val="sense_label start"/>
    <w:basedOn w:val="DefaultParagraphFont"/>
    <w:qFormat/>
    <w:rsid w:val="008E13F8"/>
  </w:style>
  <w:style w:type="character" w:customStyle="1" w:styleId="sensecontent">
    <w:name w:val="sense_content"/>
    <w:basedOn w:val="DefaultParagraphFont"/>
    <w:qFormat/>
    <w:rsid w:val="008E13F8"/>
  </w:style>
  <w:style w:type="character" w:customStyle="1" w:styleId="vi">
    <w:name w:val="vi"/>
    <w:basedOn w:val="DefaultParagraphFont"/>
    <w:qFormat/>
    <w:rsid w:val="008E13F8"/>
  </w:style>
  <w:style w:type="character" w:customStyle="1" w:styleId="senselabel">
    <w:name w:val="sense_label"/>
    <w:basedOn w:val="DefaultParagraphFont"/>
    <w:qFormat/>
    <w:rsid w:val="008E13F8"/>
  </w:style>
  <w:style w:type="character" w:customStyle="1" w:styleId="Style11ptItalicUnderline">
    <w:name w:val="Style 11 pt Italic Underline"/>
    <w:basedOn w:val="DefaultParagraphFont"/>
    <w:qFormat/>
    <w:rsid w:val="008E13F8"/>
    <w:rPr>
      <w:i/>
      <w:iCs/>
      <w:sz w:val="20"/>
      <w:u w:val="single"/>
    </w:rPr>
  </w:style>
  <w:style w:type="character" w:customStyle="1" w:styleId="Style11ptBoldUnderline">
    <w:name w:val="Style 11 pt Bold Underline"/>
    <w:basedOn w:val="DefaultParagraphFont"/>
    <w:qFormat/>
    <w:rsid w:val="008E13F8"/>
    <w:rPr>
      <w:b/>
      <w:bCs/>
      <w:sz w:val="20"/>
      <w:u w:val="single"/>
    </w:rPr>
  </w:style>
  <w:style w:type="character" w:customStyle="1" w:styleId="StyleStyle4CharTimesNewRoman11ptItalic">
    <w:name w:val="Style Style4 Char + Times New Roman 11 pt Italic"/>
    <w:basedOn w:val="DefaultParagraphFont"/>
    <w:qFormat/>
    <w:rsid w:val="008E13F8"/>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8E13F8"/>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8E13F8"/>
    <w:rPr>
      <w:color w:val="000000"/>
      <w:sz w:val="20"/>
    </w:rPr>
  </w:style>
  <w:style w:type="character" w:customStyle="1" w:styleId="Style11ptBlackUnderline">
    <w:name w:val="Style 11 pt Black Underline"/>
    <w:basedOn w:val="DefaultParagraphFont"/>
    <w:qFormat/>
    <w:rsid w:val="008E13F8"/>
    <w:rPr>
      <w:color w:val="000000"/>
      <w:sz w:val="20"/>
      <w:u w:val="single"/>
    </w:rPr>
  </w:style>
  <w:style w:type="character" w:customStyle="1" w:styleId="pmterms1">
    <w:name w:val="pmterms1"/>
    <w:basedOn w:val="DefaultParagraphFont"/>
    <w:qFormat/>
    <w:rsid w:val="008E13F8"/>
  </w:style>
  <w:style w:type="character" w:customStyle="1" w:styleId="HTMLTypewriter3">
    <w:name w:val="HTML Typewriter3"/>
    <w:basedOn w:val="DefaultParagraphFont"/>
    <w:qFormat/>
    <w:rsid w:val="008E13F8"/>
    <w:rPr>
      <w:rFonts w:ascii="Courier New" w:eastAsia="SimSun" w:hAnsi="Courier New" w:cs="Courier New"/>
      <w:sz w:val="20"/>
      <w:szCs w:val="20"/>
    </w:rPr>
  </w:style>
  <w:style w:type="character" w:customStyle="1" w:styleId="CardsChar">
    <w:name w:val="Cards Char"/>
    <w:basedOn w:val="DefaultParagraphFont"/>
    <w:qFormat/>
    <w:rsid w:val="008E13F8"/>
    <w:rPr>
      <w:rFonts w:ascii="Times New Roman" w:hAnsi="Times New Roman" w:cs="Times New Roman"/>
      <w:lang w:val="en-US" w:bidi="ar-SA"/>
    </w:rPr>
  </w:style>
  <w:style w:type="character" w:customStyle="1" w:styleId="CardsFont12pt0">
    <w:name w:val="Cards + Font 12pt"/>
    <w:basedOn w:val="CardsChar"/>
    <w:qFormat/>
    <w:rsid w:val="008E13F8"/>
    <w:rPr>
      <w:rFonts w:ascii="Times New Roman" w:hAnsi="Times New Roman" w:cs="Times New Roman"/>
      <w:sz w:val="24"/>
      <w:u w:val="single"/>
      <w:lang w:val="en-US" w:bidi="ar-SA"/>
    </w:rPr>
  </w:style>
  <w:style w:type="character" w:customStyle="1" w:styleId="AuthorDateChar">
    <w:name w:val="AuthorDate Char"/>
    <w:basedOn w:val="DefaultParagraphFont"/>
    <w:qFormat/>
    <w:rsid w:val="008E13F8"/>
    <w:rPr>
      <w:rFonts w:ascii="Times New Roman" w:hAnsi="Times New Roman" w:cs="Times New Roman"/>
      <w:b/>
      <w:sz w:val="24"/>
      <w:u w:val="single"/>
      <w:lang w:val="en-US" w:bidi="ar-SA"/>
    </w:rPr>
  </w:style>
  <w:style w:type="character" w:styleId="HTMLCite">
    <w:name w:val="HTML Cite"/>
    <w:basedOn w:val="DefaultParagraphFont"/>
    <w:uiPriority w:val="99"/>
    <w:qFormat/>
    <w:rsid w:val="008E13F8"/>
    <w:rPr>
      <w:rFonts w:cs="Times New Roman"/>
      <w:i/>
    </w:rPr>
  </w:style>
  <w:style w:type="character" w:customStyle="1" w:styleId="VisitedInternetLink">
    <w:name w:val="Visited Internet Link"/>
    <w:basedOn w:val="DefaultParagraphFont"/>
    <w:rsid w:val="008E13F8"/>
    <w:rPr>
      <w:color w:val="800080"/>
      <w:u w:val="single"/>
    </w:rPr>
  </w:style>
  <w:style w:type="character" w:customStyle="1" w:styleId="CitesChar">
    <w:name w:val="Cites Char"/>
    <w:basedOn w:val="DefaultParagraphFont"/>
    <w:qFormat/>
    <w:rsid w:val="008E13F8"/>
    <w:rPr>
      <w:szCs w:val="24"/>
      <w:lang w:val="en-US" w:bidi="ar-SA"/>
    </w:rPr>
  </w:style>
  <w:style w:type="character" w:customStyle="1" w:styleId="loose">
    <w:name w:val="loose"/>
    <w:qFormat/>
    <w:rsid w:val="008E13F8"/>
  </w:style>
  <w:style w:type="character" w:customStyle="1" w:styleId="domtooltips">
    <w:name w:val="domtooltips"/>
    <w:basedOn w:val="DefaultParagraphFont"/>
    <w:qFormat/>
    <w:rsid w:val="008E13F8"/>
  </w:style>
  <w:style w:type="character" w:customStyle="1" w:styleId="caps">
    <w:name w:val="caps"/>
    <w:basedOn w:val="DefaultParagraphFont"/>
    <w:qFormat/>
    <w:rsid w:val="008E13F8"/>
  </w:style>
  <w:style w:type="character" w:customStyle="1" w:styleId="Style11ptUnderlineBorderSinglesolidlineAuto05pt">
    <w:name w:val="Style 11 pt Underline Border: : (Single solid line Auto  0.5 pt..."/>
    <w:basedOn w:val="DefaultParagraphFont"/>
    <w:qFormat/>
    <w:rsid w:val="008E13F8"/>
    <w:rPr>
      <w:sz w:val="20"/>
      <w:u w:val="single"/>
      <w:bdr w:val="single" w:sz="4" w:space="0" w:color="00000A"/>
    </w:rPr>
  </w:style>
  <w:style w:type="character" w:customStyle="1" w:styleId="StyleUnderlineChar11pt">
    <w:name w:val="Style Underline Char + 11 pt"/>
    <w:basedOn w:val="DefaultParagraphFont"/>
    <w:qFormat/>
    <w:rsid w:val="008E13F8"/>
    <w:rPr>
      <w:rFonts w:ascii="Times New Roman" w:hAnsi="Times New Roman"/>
      <w:sz w:val="20"/>
      <w:szCs w:val="24"/>
      <w:u w:val="single"/>
      <w:lang w:val="en-US" w:eastAsia="en-US" w:bidi="ar-SA"/>
    </w:rPr>
  </w:style>
  <w:style w:type="paragraph" w:styleId="List">
    <w:name w:val="List"/>
    <w:basedOn w:val="BodyText"/>
    <w:uiPriority w:val="99"/>
    <w:rsid w:val="008E13F8"/>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8E13F8"/>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8E13F8"/>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8E13F8"/>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8E13F8"/>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E13F8"/>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8E13F8"/>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8E13F8"/>
    <w:rPr>
      <w:rFonts w:ascii="Liberation Sans" w:eastAsia="Droid Sans Fallback" w:hAnsi="Liberation Sans"/>
      <w:color w:val="00000A"/>
      <w:sz w:val="22"/>
    </w:rPr>
  </w:style>
  <w:style w:type="paragraph" w:customStyle="1" w:styleId="FrameContents">
    <w:name w:val="Frame Contents"/>
    <w:basedOn w:val="Normal"/>
    <w:qFormat/>
    <w:rsid w:val="008E13F8"/>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8E13F8"/>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8E13F8"/>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8E13F8"/>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8E13F8"/>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8E13F8"/>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8E13F8"/>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8E13F8"/>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8E13F8"/>
    <w:rPr>
      <w:rFonts w:ascii="Times New Roman" w:eastAsia="Times New Roman" w:hAnsi="Times New Roman" w:cs="Arial"/>
      <w:bCs/>
      <w:caps/>
      <w:color w:val="00000A"/>
      <w:sz w:val="20"/>
      <w:szCs w:val="20"/>
    </w:rPr>
  </w:style>
  <w:style w:type="character" w:customStyle="1" w:styleId="Heading3Char1">
    <w:name w:val="Heading 3 Char1"/>
    <w:qFormat/>
    <w:rsid w:val="008E13F8"/>
    <w:rPr>
      <w:rFonts w:cs="Arial"/>
      <w:bCs/>
      <w:szCs w:val="26"/>
      <w:u w:val="single"/>
      <w:lang w:val="en-US" w:eastAsia="en-US" w:bidi="ar-SA"/>
    </w:rPr>
  </w:style>
  <w:style w:type="paragraph" w:styleId="Revision">
    <w:name w:val="Revision"/>
    <w:hidden/>
    <w:uiPriority w:val="99"/>
    <w:semiHidden/>
    <w:rsid w:val="008E13F8"/>
    <w:rPr>
      <w:rFonts w:ascii="Calibri" w:hAnsi="Calibri"/>
      <w:sz w:val="22"/>
    </w:rPr>
  </w:style>
  <w:style w:type="paragraph" w:customStyle="1" w:styleId="Smalltext">
    <w:name w:val="Small text"/>
    <w:aliases w:val="Quote1,Quote11"/>
    <w:basedOn w:val="Normal"/>
    <w:link w:val="SmalltextChar"/>
    <w:qFormat/>
    <w:rsid w:val="008E13F8"/>
    <w:rPr>
      <w:rFonts w:ascii="Times New Roman" w:eastAsia="MS Mincho" w:hAnsi="Times New Roman" w:cs="Times New Roman"/>
      <w:sz w:val="16"/>
    </w:rPr>
  </w:style>
  <w:style w:type="character" w:customStyle="1" w:styleId="BoldUnderlineChar">
    <w:name w:val="Bold Underline Char"/>
    <w:basedOn w:val="DefaultParagraphFont"/>
    <w:locked/>
    <w:rsid w:val="008E13F8"/>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8E13F8"/>
    <w:rPr>
      <w:b w:val="0"/>
      <w:bCs w:val="0"/>
      <w:sz w:val="22"/>
      <w:u w:val="single"/>
    </w:rPr>
  </w:style>
  <w:style w:type="character" w:customStyle="1" w:styleId="StyleGaramond">
    <w:name w:val="Style Garamond"/>
    <w:qFormat/>
    <w:rsid w:val="008E13F8"/>
    <w:rPr>
      <w:rFonts w:ascii="Garamond" w:hAnsi="Garamond" w:cs="Garamond"/>
    </w:rPr>
  </w:style>
  <w:style w:type="character" w:customStyle="1" w:styleId="StyletagGaramondChar">
    <w:name w:val="Style tag + Garamond Char"/>
    <w:qFormat/>
    <w:rsid w:val="008E13F8"/>
    <w:rPr>
      <w:rFonts w:ascii="Garamond" w:hAnsi="Garamond" w:cs="Garamond"/>
      <w:b/>
      <w:bCs/>
      <w:sz w:val="24"/>
      <w:szCs w:val="24"/>
      <w:lang w:val="en-US" w:bidi="ar-SA"/>
    </w:rPr>
  </w:style>
  <w:style w:type="character" w:customStyle="1" w:styleId="StylecardGaramond12ptUnderlineChar">
    <w:name w:val="Style card + Garamond 12 pt Underline Char"/>
    <w:qFormat/>
    <w:rsid w:val="008E13F8"/>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8E13F8"/>
    <w:rPr>
      <w:rFonts w:ascii="Arial" w:hAnsi="Arial"/>
      <w:b/>
      <w:sz w:val="20"/>
      <w:u w:val="single"/>
    </w:rPr>
  </w:style>
  <w:style w:type="character" w:customStyle="1" w:styleId="WW8Num2z0">
    <w:name w:val="WW8Num2z0"/>
    <w:qFormat/>
    <w:rsid w:val="008E13F8"/>
  </w:style>
  <w:style w:type="character" w:customStyle="1" w:styleId="WW8Num2z1">
    <w:name w:val="WW8Num2z1"/>
    <w:qFormat/>
    <w:rsid w:val="008E13F8"/>
  </w:style>
  <w:style w:type="character" w:customStyle="1" w:styleId="WW8Num2z2">
    <w:name w:val="WW8Num2z2"/>
    <w:qFormat/>
    <w:rsid w:val="008E13F8"/>
  </w:style>
  <w:style w:type="character" w:customStyle="1" w:styleId="WW8Num2z3">
    <w:name w:val="WW8Num2z3"/>
    <w:qFormat/>
    <w:rsid w:val="008E13F8"/>
  </w:style>
  <w:style w:type="character" w:customStyle="1" w:styleId="WW8Num2z4">
    <w:name w:val="WW8Num2z4"/>
    <w:qFormat/>
    <w:rsid w:val="008E13F8"/>
  </w:style>
  <w:style w:type="character" w:customStyle="1" w:styleId="WW8Num2z5">
    <w:name w:val="WW8Num2z5"/>
    <w:qFormat/>
    <w:rsid w:val="008E13F8"/>
  </w:style>
  <w:style w:type="character" w:customStyle="1" w:styleId="WW8Num2z6">
    <w:name w:val="WW8Num2z6"/>
    <w:qFormat/>
    <w:rsid w:val="008E13F8"/>
  </w:style>
  <w:style w:type="character" w:customStyle="1" w:styleId="WW8Num2z7">
    <w:name w:val="WW8Num2z7"/>
    <w:qFormat/>
    <w:rsid w:val="008E13F8"/>
  </w:style>
  <w:style w:type="character" w:customStyle="1" w:styleId="WW8Num2z8">
    <w:name w:val="WW8Num2z8"/>
    <w:qFormat/>
    <w:rsid w:val="008E13F8"/>
  </w:style>
  <w:style w:type="character" w:customStyle="1" w:styleId="WW8Num5z0">
    <w:name w:val="WW8Num5z0"/>
    <w:qFormat/>
    <w:rsid w:val="008E13F8"/>
  </w:style>
  <w:style w:type="character" w:customStyle="1" w:styleId="WW8Num5z1">
    <w:name w:val="WW8Num5z1"/>
    <w:qFormat/>
    <w:rsid w:val="008E13F8"/>
  </w:style>
  <w:style w:type="character" w:customStyle="1" w:styleId="WW8Num5z2">
    <w:name w:val="WW8Num5z2"/>
    <w:qFormat/>
    <w:rsid w:val="008E13F8"/>
  </w:style>
  <w:style w:type="character" w:customStyle="1" w:styleId="WW8Num5z3">
    <w:name w:val="WW8Num5z3"/>
    <w:qFormat/>
    <w:rsid w:val="008E13F8"/>
  </w:style>
  <w:style w:type="character" w:customStyle="1" w:styleId="WW8Num5z4">
    <w:name w:val="WW8Num5z4"/>
    <w:qFormat/>
    <w:rsid w:val="008E13F8"/>
  </w:style>
  <w:style w:type="character" w:customStyle="1" w:styleId="WW8Num5z5">
    <w:name w:val="WW8Num5z5"/>
    <w:qFormat/>
    <w:rsid w:val="008E13F8"/>
  </w:style>
  <w:style w:type="character" w:customStyle="1" w:styleId="WW8Num5z6">
    <w:name w:val="WW8Num5z6"/>
    <w:qFormat/>
    <w:rsid w:val="008E13F8"/>
  </w:style>
  <w:style w:type="character" w:customStyle="1" w:styleId="WW8Num5z7">
    <w:name w:val="WW8Num5z7"/>
    <w:qFormat/>
    <w:rsid w:val="008E13F8"/>
  </w:style>
  <w:style w:type="character" w:customStyle="1" w:styleId="WW8Num5z8">
    <w:name w:val="WW8Num5z8"/>
    <w:qFormat/>
    <w:rsid w:val="008E13F8"/>
  </w:style>
  <w:style w:type="character" w:customStyle="1" w:styleId="CiteChar0">
    <w:name w:val="Cite Char"/>
    <w:aliases w:val="cite_tag Char,Char Char Char Char1 Char Char1,Char Char Char Char1 Char,Taglines Char Char, Cha"/>
    <w:basedOn w:val="DefaultParagraphFont"/>
    <w:qFormat/>
    <w:rsid w:val="008E13F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8E13F8"/>
    <w:rPr>
      <w:rFonts w:ascii="Times New Roman" w:eastAsia="Times New Roman" w:hAnsi="Times New Roman" w:cs="Times New Roman"/>
      <w:u w:val="thick"/>
    </w:rPr>
  </w:style>
  <w:style w:type="character" w:customStyle="1" w:styleId="ListLabel19">
    <w:name w:val="ListLabel 19"/>
    <w:qFormat/>
    <w:rsid w:val="008E13F8"/>
    <w:rPr>
      <w:b/>
      <w:i/>
      <w:strike w:val="0"/>
      <w:dstrike w:val="0"/>
      <w:spacing w:val="0"/>
      <w:w w:val="100"/>
      <w:sz w:val="26"/>
    </w:rPr>
  </w:style>
  <w:style w:type="paragraph" w:styleId="Footer">
    <w:name w:val="footer"/>
    <w:basedOn w:val="Normal"/>
    <w:link w:val="FooterChar"/>
    <w:uiPriority w:val="99"/>
    <w:rsid w:val="008E13F8"/>
  </w:style>
  <w:style w:type="character" w:customStyle="1" w:styleId="FooterChar">
    <w:name w:val="Footer Char"/>
    <w:basedOn w:val="DefaultParagraphFont"/>
    <w:link w:val="Footer"/>
    <w:uiPriority w:val="99"/>
    <w:rsid w:val="008E13F8"/>
    <w:rPr>
      <w:rFonts w:ascii="Calibri" w:hAnsi="Calibri"/>
      <w:sz w:val="22"/>
    </w:rPr>
  </w:style>
  <w:style w:type="paragraph" w:customStyle="1" w:styleId="TagCite">
    <w:name w:val="Tag/Cite"/>
    <w:basedOn w:val="Normal"/>
    <w:qFormat/>
    <w:rsid w:val="008E13F8"/>
    <w:rPr>
      <w:rFonts w:eastAsia="Times New Roman" w:cs="Times New Roman"/>
      <w:b/>
    </w:rPr>
  </w:style>
  <w:style w:type="paragraph" w:customStyle="1" w:styleId="NormalText">
    <w:name w:val="Normal Text"/>
    <w:basedOn w:val="Normal"/>
    <w:link w:val="NormalTextChar"/>
    <w:qFormat/>
    <w:rsid w:val="008E13F8"/>
    <w:pPr>
      <w:jc w:val="both"/>
    </w:pPr>
    <w:rPr>
      <w:sz w:val="20"/>
      <w:szCs w:val="26"/>
    </w:rPr>
  </w:style>
  <w:style w:type="paragraph" w:customStyle="1" w:styleId="CardsFont6pt">
    <w:name w:val="Cards + Font: 6 pt"/>
    <w:basedOn w:val="Normal"/>
    <w:link w:val="CardsFont6ptChar1"/>
    <w:qFormat/>
    <w:rsid w:val="008E13F8"/>
    <w:pPr>
      <w:ind w:left="432" w:right="432"/>
      <w:jc w:val="both"/>
    </w:pPr>
    <w:rPr>
      <w:rFonts w:eastAsia="Times New Roman" w:cs="Times New Roman"/>
      <w:sz w:val="12"/>
      <w:szCs w:val="20"/>
    </w:rPr>
  </w:style>
  <w:style w:type="paragraph" w:customStyle="1" w:styleId="Small">
    <w:name w:val="Small"/>
    <w:basedOn w:val="Normal"/>
    <w:uiPriority w:val="99"/>
    <w:qFormat/>
    <w:rsid w:val="008E13F8"/>
    <w:rPr>
      <w:sz w:val="14"/>
    </w:rPr>
  </w:style>
  <w:style w:type="paragraph" w:customStyle="1" w:styleId="NotUnderlined">
    <w:name w:val="Not Underlined"/>
    <w:basedOn w:val="Normal"/>
    <w:uiPriority w:val="99"/>
    <w:qFormat/>
    <w:rsid w:val="008E13F8"/>
  </w:style>
  <w:style w:type="numbering" w:customStyle="1" w:styleId="WW8Num2">
    <w:name w:val="WW8Num2"/>
    <w:qFormat/>
    <w:rsid w:val="008E13F8"/>
  </w:style>
  <w:style w:type="numbering" w:customStyle="1" w:styleId="WW8Num5">
    <w:name w:val="WW8Num5"/>
    <w:qFormat/>
    <w:rsid w:val="008E13F8"/>
  </w:style>
  <w:style w:type="paragraph" w:customStyle="1" w:styleId="citenon-bold">
    <w:name w:val="cite non-bold"/>
    <w:basedOn w:val="Normal"/>
    <w:link w:val="citenon-boldChar"/>
    <w:qFormat/>
    <w:rsid w:val="008E13F8"/>
    <w:rPr>
      <w:rFonts w:ascii="Georgia" w:eastAsia="Calibri" w:hAnsi="Georgia"/>
    </w:rPr>
  </w:style>
  <w:style w:type="character" w:customStyle="1" w:styleId="citenon-boldChar">
    <w:name w:val="cite non-bold Char"/>
    <w:link w:val="citenon-bold"/>
    <w:rsid w:val="008E13F8"/>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E13F8"/>
    <w:rPr>
      <w:rFonts w:ascii="Times" w:eastAsia="MS Mincho" w:hAnsi="Times"/>
      <w:sz w:val="20"/>
      <w:szCs w:val="20"/>
    </w:rPr>
  </w:style>
  <w:style w:type="paragraph" w:customStyle="1" w:styleId="NewDebate">
    <w:name w:val="New Debate"/>
    <w:basedOn w:val="Heading4"/>
    <w:link w:val="NewDebateChar"/>
    <w:uiPriority w:val="4"/>
    <w:qFormat/>
    <w:rsid w:val="008E13F8"/>
    <w:rPr>
      <w:szCs w:val="22"/>
    </w:rPr>
  </w:style>
  <w:style w:type="character" w:customStyle="1" w:styleId="NewDebateChar">
    <w:name w:val="New Debate Char"/>
    <w:basedOn w:val="DefaultParagraphFont"/>
    <w:link w:val="NewDebate"/>
    <w:uiPriority w:val="4"/>
    <w:rsid w:val="008E13F8"/>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8E13F8"/>
    <w:rPr>
      <w:rFonts w:eastAsia="Calibri"/>
      <w:sz w:val="10"/>
    </w:rPr>
  </w:style>
  <w:style w:type="character" w:customStyle="1" w:styleId="ReallyfuckingsmallChar">
    <w:name w:val="Really fucking small Char"/>
    <w:basedOn w:val="DefaultParagraphFont"/>
    <w:link w:val="Reallyfuckingsmall"/>
    <w:rsid w:val="008E13F8"/>
    <w:rPr>
      <w:rFonts w:ascii="Calibri" w:eastAsia="Calibri" w:hAnsi="Calibri"/>
      <w:sz w:val="10"/>
    </w:rPr>
  </w:style>
  <w:style w:type="character" w:customStyle="1" w:styleId="NothingChar">
    <w:name w:val="Nothing Char"/>
    <w:link w:val="Nothing"/>
    <w:rsid w:val="008E13F8"/>
    <w:rPr>
      <w:rFonts w:ascii="Times New Roman" w:eastAsia="Times New Roman" w:hAnsi="Times New Roman" w:cs="Times New Roman"/>
      <w:color w:val="00000A"/>
      <w:sz w:val="20"/>
    </w:rPr>
  </w:style>
  <w:style w:type="character" w:customStyle="1" w:styleId="Footnote2Char">
    <w:name w:val="Footnote2 Char"/>
    <w:link w:val="Footnote2"/>
    <w:locked/>
    <w:rsid w:val="008E13F8"/>
  </w:style>
  <w:style w:type="paragraph" w:customStyle="1" w:styleId="Footnote2">
    <w:name w:val="Footnote2"/>
    <w:basedOn w:val="Normal"/>
    <w:next w:val="Normal"/>
    <w:link w:val="Footnote2Char"/>
    <w:autoRedefine/>
    <w:qFormat/>
    <w:rsid w:val="008E13F8"/>
    <w:pPr>
      <w:spacing w:after="120" w:line="480" w:lineRule="auto"/>
    </w:pPr>
    <w:rPr>
      <w:rFonts w:asciiTheme="minorHAnsi" w:hAnsiTheme="minorHAnsi"/>
      <w:sz w:val="24"/>
    </w:rPr>
  </w:style>
  <w:style w:type="character" w:customStyle="1" w:styleId="UnderlineCharChar">
    <w:name w:val="Underline Char Char"/>
    <w:basedOn w:val="DefaultParagraphFont"/>
    <w:rsid w:val="008E13F8"/>
    <w:rPr>
      <w:noProof w:val="0"/>
      <w:u w:val="single"/>
      <w:lang w:val="en-US" w:eastAsia="en-US" w:bidi="ar-SA"/>
    </w:rPr>
  </w:style>
  <w:style w:type="character" w:customStyle="1" w:styleId="UnderlinesCharChar">
    <w:name w:val="Underlines Char Char"/>
    <w:basedOn w:val="DefaultParagraphFont"/>
    <w:rsid w:val="008E13F8"/>
    <w:rPr>
      <w:rFonts w:cs="Arial"/>
      <w:b/>
      <w:bCs/>
      <w:noProof w:val="0"/>
      <w:sz w:val="22"/>
      <w:szCs w:val="26"/>
      <w:u w:val="single"/>
      <w:lang w:val="en-US" w:eastAsia="en-US" w:bidi="ar-SA"/>
    </w:rPr>
  </w:style>
  <w:style w:type="paragraph" w:customStyle="1" w:styleId="Style3">
    <w:name w:val="Style3"/>
    <w:basedOn w:val="Normal"/>
    <w:link w:val="Style3Char"/>
    <w:qFormat/>
    <w:rsid w:val="008E13F8"/>
    <w:rPr>
      <w:rFonts w:ascii="Arial Narrow" w:eastAsia="Times New Roman" w:hAnsi="Arial Narrow" w:cs="Times New Roman"/>
      <w:b/>
      <w:sz w:val="20"/>
    </w:rPr>
  </w:style>
  <w:style w:type="character" w:customStyle="1" w:styleId="Style3Char">
    <w:name w:val="Style3 Char"/>
    <w:basedOn w:val="DefaultParagraphFont"/>
    <w:link w:val="Style3"/>
    <w:rsid w:val="008E13F8"/>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8E13F8"/>
    <w:rPr>
      <w:rFonts w:eastAsia="Times New Roman"/>
      <w:sz w:val="20"/>
      <w:u w:val="single"/>
    </w:rPr>
  </w:style>
  <w:style w:type="character" w:customStyle="1" w:styleId="StyleStyle411ptChar">
    <w:name w:val="Style Style4 + 11 pt Char"/>
    <w:link w:val="StyleStyle411pt"/>
    <w:rsid w:val="008E13F8"/>
    <w:rPr>
      <w:rFonts w:ascii="Calibri" w:eastAsia="Times New Roman" w:hAnsi="Calibri"/>
      <w:sz w:val="20"/>
      <w:u w:val="single"/>
    </w:rPr>
  </w:style>
  <w:style w:type="paragraph" w:customStyle="1" w:styleId="StyleStyle411ptBold">
    <w:name w:val="Style Style4 + 11 pt Bold"/>
    <w:basedOn w:val="Normal"/>
    <w:link w:val="StyleStyle411ptBoldChar"/>
    <w:qFormat/>
    <w:rsid w:val="008E13F8"/>
    <w:rPr>
      <w:b/>
      <w:bCs/>
      <w:sz w:val="20"/>
      <w:u w:val="single"/>
    </w:rPr>
  </w:style>
  <w:style w:type="character" w:customStyle="1" w:styleId="StyleStyle411ptBoldChar">
    <w:name w:val="Style Style4 + 11 pt Bold Char"/>
    <w:link w:val="StyleStyle411ptBold"/>
    <w:rsid w:val="008E13F8"/>
    <w:rPr>
      <w:rFonts w:ascii="Calibri" w:hAnsi="Calibri"/>
      <w:b/>
      <w:bCs/>
      <w:sz w:val="20"/>
      <w:u w:val="single"/>
    </w:rPr>
  </w:style>
  <w:style w:type="paragraph" w:customStyle="1" w:styleId="Underlining">
    <w:name w:val="Underlining"/>
    <w:basedOn w:val="Normal"/>
    <w:link w:val="UnderliningChar"/>
    <w:qFormat/>
    <w:rsid w:val="008E13F8"/>
    <w:rPr>
      <w:rFonts w:eastAsia="Times New Roman"/>
      <w:sz w:val="20"/>
      <w:u w:val="single"/>
    </w:rPr>
  </w:style>
  <w:style w:type="character" w:customStyle="1" w:styleId="UnderliningChar">
    <w:name w:val="Underlining Char"/>
    <w:basedOn w:val="DefaultParagraphFont"/>
    <w:link w:val="Underlining"/>
    <w:rsid w:val="008E13F8"/>
    <w:rPr>
      <w:rFonts w:ascii="Calibri" w:eastAsia="Times New Roman" w:hAnsi="Calibri"/>
      <w:sz w:val="20"/>
      <w:u w:val="single"/>
    </w:rPr>
  </w:style>
  <w:style w:type="character" w:customStyle="1" w:styleId="StyleTimesNewRoman12ptBold">
    <w:name w:val="Style Times New Roman 12 pt Bold"/>
    <w:rsid w:val="008E13F8"/>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8E13F8"/>
    <w:rPr>
      <w:rFonts w:ascii="Century Gothic" w:hAnsi="Century Gothic"/>
      <w:sz w:val="24"/>
      <w:u w:val="thick"/>
    </w:rPr>
  </w:style>
  <w:style w:type="paragraph" w:customStyle="1" w:styleId="Cardstyle">
    <w:name w:val="Cardstyle"/>
    <w:basedOn w:val="Normal"/>
    <w:next w:val="Normal"/>
    <w:qFormat/>
    <w:rsid w:val="008E13F8"/>
    <w:rPr>
      <w:rFonts w:eastAsia="Times New Roman" w:cs="Times New Roman"/>
      <w:sz w:val="20"/>
    </w:rPr>
  </w:style>
  <w:style w:type="character" w:customStyle="1" w:styleId="Style8pt1">
    <w:name w:val="Style 8 pt1"/>
    <w:basedOn w:val="DefaultParagraphFont"/>
    <w:rsid w:val="008E13F8"/>
    <w:rPr>
      <w:rFonts w:ascii="Georgia" w:hAnsi="Georgia"/>
      <w:sz w:val="16"/>
    </w:rPr>
  </w:style>
  <w:style w:type="character" w:customStyle="1" w:styleId="Style8pt">
    <w:name w:val="Style 8 pt"/>
    <w:basedOn w:val="DefaultParagraphFont"/>
    <w:rsid w:val="008E13F8"/>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8E13F8"/>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8E13F8"/>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8E13F8"/>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8E13F8"/>
    <w:rPr>
      <w:rFonts w:eastAsia="Times New Roman" w:cs="Times New Roman"/>
      <w:b/>
      <w:bCs/>
      <w:sz w:val="20"/>
      <w:u w:val="single"/>
    </w:rPr>
  </w:style>
  <w:style w:type="character" w:customStyle="1" w:styleId="StyleUnderlineChar11ptBoldChar">
    <w:name w:val="Style Underline Char + 11 pt Bold Char"/>
    <w:link w:val="StyleUnderlineChar11ptBold"/>
    <w:rsid w:val="008E13F8"/>
    <w:rPr>
      <w:rFonts w:ascii="Calibri" w:eastAsia="Times New Roman" w:hAnsi="Calibri" w:cs="Times New Roman"/>
      <w:b/>
      <w:bCs/>
      <w:sz w:val="20"/>
      <w:u w:val="single"/>
    </w:rPr>
  </w:style>
  <w:style w:type="character" w:customStyle="1" w:styleId="NormalTextChar">
    <w:name w:val="Normal Text Char"/>
    <w:link w:val="NormalText"/>
    <w:rsid w:val="008E13F8"/>
    <w:rPr>
      <w:rFonts w:ascii="Calibri" w:hAnsi="Calibri"/>
      <w:sz w:val="20"/>
      <w:szCs w:val="26"/>
    </w:rPr>
  </w:style>
  <w:style w:type="character" w:customStyle="1" w:styleId="ShrinkChar">
    <w:name w:val="Shrink Char"/>
    <w:link w:val="Shrink"/>
    <w:rsid w:val="008E13F8"/>
    <w:rPr>
      <w:rFonts w:ascii="Garamond" w:hAnsi="Garamond"/>
      <w:sz w:val="12"/>
    </w:rPr>
  </w:style>
  <w:style w:type="paragraph" w:customStyle="1" w:styleId="Shrink">
    <w:name w:val="Shrink"/>
    <w:link w:val="ShrinkChar"/>
    <w:qFormat/>
    <w:rsid w:val="008E13F8"/>
    <w:pPr>
      <w:ind w:left="288" w:right="288"/>
    </w:pPr>
    <w:rPr>
      <w:rFonts w:ascii="Garamond" w:hAnsi="Garamond"/>
      <w:sz w:val="12"/>
    </w:rPr>
  </w:style>
  <w:style w:type="paragraph" w:customStyle="1" w:styleId="cites0">
    <w:name w:val="cites"/>
    <w:link w:val="citesChar0"/>
    <w:autoRedefine/>
    <w:qFormat/>
    <w:rsid w:val="008E13F8"/>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8E13F8"/>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8E13F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E13F8"/>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8E13F8"/>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8E13F8"/>
  </w:style>
  <w:style w:type="character" w:customStyle="1" w:styleId="CardsChar1">
    <w:name w:val="Cards Char1"/>
    <w:rsid w:val="008E13F8"/>
    <w:rPr>
      <w:rFonts w:ascii="Times New Roman" w:hAnsi="Times New Roman" w:cs="Times New Roman"/>
      <w:sz w:val="20"/>
      <w:szCs w:val="20"/>
    </w:rPr>
  </w:style>
  <w:style w:type="character" w:customStyle="1" w:styleId="AuthorYear">
    <w:name w:val="AuthorYear"/>
    <w:uiPriority w:val="1"/>
    <w:qFormat/>
    <w:rsid w:val="008E13F8"/>
    <w:rPr>
      <w:rFonts w:ascii="Georgia" w:hAnsi="Georgia"/>
      <w:b/>
      <w:sz w:val="24"/>
    </w:rPr>
  </w:style>
  <w:style w:type="paragraph" w:customStyle="1" w:styleId="Shrink8">
    <w:name w:val="Shrink8"/>
    <w:basedOn w:val="Normal"/>
    <w:qFormat/>
    <w:rsid w:val="008E13F8"/>
    <w:rPr>
      <w:sz w:val="16"/>
    </w:rPr>
  </w:style>
  <w:style w:type="paragraph" w:customStyle="1" w:styleId="Normal1">
    <w:name w:val="Normal1"/>
    <w:qFormat/>
    <w:rsid w:val="008E13F8"/>
    <w:rPr>
      <w:rFonts w:ascii="Calibri" w:eastAsia="Calibri" w:hAnsi="Calibri" w:cs="Calibri"/>
      <w:color w:val="000000"/>
      <w:sz w:val="22"/>
      <w:szCs w:val="20"/>
      <w:lang w:val="es-US" w:eastAsia="es-US"/>
    </w:rPr>
  </w:style>
  <w:style w:type="character" w:customStyle="1" w:styleId="highlight2">
    <w:name w:val="highlight2"/>
    <w:rsid w:val="008E13F8"/>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8E13F8"/>
    <w:rPr>
      <w:rFonts w:eastAsia="SimSun" w:cs="Times New Roman"/>
      <w:color w:val="00000A"/>
      <w:sz w:val="20"/>
      <w:lang w:eastAsia="zh-CN"/>
    </w:rPr>
  </w:style>
  <w:style w:type="character" w:customStyle="1" w:styleId="Stylecard11ptChar">
    <w:name w:val="Style card + 11 pt Char"/>
    <w:basedOn w:val="cardChar"/>
    <w:link w:val="Stylecard11pt"/>
    <w:rsid w:val="008E13F8"/>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8E13F8"/>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8E13F8"/>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8E13F8"/>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8E13F8"/>
    <w:rPr>
      <w:rFonts w:cs="Arial"/>
      <w:b/>
      <w:bCs/>
      <w:kern w:val="32"/>
      <w:sz w:val="32"/>
      <w:szCs w:val="32"/>
      <w:u w:val="single"/>
      <w:lang w:val="en-US" w:eastAsia="en-US" w:bidi="ar-SA"/>
    </w:rPr>
  </w:style>
  <w:style w:type="character" w:customStyle="1" w:styleId="UNDERLINECharChar0">
    <w:name w:val="UNDERLINE Char Char"/>
    <w:basedOn w:val="DefaultParagraphFont"/>
    <w:rsid w:val="008E13F8"/>
    <w:rPr>
      <w:bCs/>
      <w:kern w:val="28"/>
      <w:szCs w:val="32"/>
      <w:u w:val="single"/>
    </w:rPr>
  </w:style>
  <w:style w:type="character" w:customStyle="1" w:styleId="term">
    <w:name w:val="term"/>
    <w:basedOn w:val="DefaultParagraphFont"/>
    <w:rsid w:val="008E13F8"/>
  </w:style>
  <w:style w:type="character" w:customStyle="1" w:styleId="SmallFontCharCharCharChar">
    <w:name w:val="Small Font Char Char Char Char"/>
    <w:basedOn w:val="DefaultParagraphFont"/>
    <w:rsid w:val="008E13F8"/>
    <w:rPr>
      <w:rFonts w:ascii="Arial" w:hAnsi="Arial"/>
      <w:sz w:val="12"/>
      <w:szCs w:val="24"/>
    </w:rPr>
  </w:style>
  <w:style w:type="character" w:customStyle="1" w:styleId="vitstoryheadline">
    <w:name w:val="vitstoryheadline"/>
    <w:basedOn w:val="DefaultParagraphFont"/>
    <w:rsid w:val="008E13F8"/>
  </w:style>
  <w:style w:type="character" w:customStyle="1" w:styleId="regtext">
    <w:name w:val="regtext"/>
    <w:basedOn w:val="DefaultParagraphFont"/>
    <w:rsid w:val="008E13F8"/>
  </w:style>
  <w:style w:type="character" w:customStyle="1" w:styleId="bps-topic-ident">
    <w:name w:val="bps-topic-ident"/>
    <w:basedOn w:val="DefaultParagraphFont"/>
    <w:rsid w:val="008E13F8"/>
  </w:style>
  <w:style w:type="character" w:customStyle="1" w:styleId="CharChar4">
    <w:name w:val="Char Char4"/>
    <w:basedOn w:val="DefaultParagraphFont"/>
    <w:rsid w:val="008E13F8"/>
    <w:rPr>
      <w:b/>
      <w:bCs/>
      <w:sz w:val="28"/>
      <w:szCs w:val="28"/>
    </w:rPr>
  </w:style>
  <w:style w:type="character" w:customStyle="1" w:styleId="CharChar5">
    <w:name w:val="Char Char5"/>
    <w:basedOn w:val="DefaultParagraphFont"/>
    <w:rsid w:val="008E13F8"/>
    <w:rPr>
      <w:rFonts w:ascii="Arial" w:hAnsi="Arial" w:cs="Arial"/>
      <w:b/>
      <w:bCs/>
      <w:sz w:val="26"/>
      <w:szCs w:val="26"/>
    </w:rPr>
  </w:style>
  <w:style w:type="paragraph" w:customStyle="1" w:styleId="tagcite0">
    <w:name w:val="tagcite"/>
    <w:basedOn w:val="Normal"/>
    <w:qFormat/>
    <w:rsid w:val="008E13F8"/>
    <w:rPr>
      <w:rFonts w:eastAsia="Times New Roman" w:cs="Times New Roman"/>
      <w:b/>
    </w:rPr>
  </w:style>
  <w:style w:type="paragraph" w:customStyle="1" w:styleId="Regular">
    <w:name w:val="Regular"/>
    <w:link w:val="RegularChar"/>
    <w:rsid w:val="008E13F8"/>
    <w:rPr>
      <w:rFonts w:ascii="Garamond" w:eastAsia="Times New Roman" w:hAnsi="Garamond" w:cs="Arial"/>
      <w:bCs/>
      <w:kern w:val="20"/>
      <w:sz w:val="20"/>
      <w:szCs w:val="32"/>
    </w:rPr>
  </w:style>
  <w:style w:type="paragraph" w:customStyle="1" w:styleId="Boldunderline0">
    <w:name w:val="Bold underline"/>
    <w:basedOn w:val="Normal"/>
    <w:rsid w:val="008E13F8"/>
    <w:rPr>
      <w:rFonts w:eastAsia="Times New Roman" w:cs="Arial"/>
      <w:b/>
      <w:bCs/>
      <w:kern w:val="20"/>
      <w:sz w:val="20"/>
      <w:szCs w:val="32"/>
      <w:u w:val="single"/>
    </w:rPr>
  </w:style>
  <w:style w:type="character" w:customStyle="1" w:styleId="BoldunderlineChar0">
    <w:name w:val="Bold underline Char"/>
    <w:basedOn w:val="DefaultParagraphFont"/>
    <w:rsid w:val="008E13F8"/>
    <w:rPr>
      <w:rFonts w:ascii="Garamond" w:hAnsi="Garamond" w:cs="Arial"/>
      <w:b/>
      <w:bCs/>
      <w:kern w:val="20"/>
      <w:szCs w:val="32"/>
      <w:u w:val="single"/>
      <w:lang w:val="en-US" w:eastAsia="en-US" w:bidi="ar-SA"/>
    </w:rPr>
  </w:style>
  <w:style w:type="paragraph" w:customStyle="1" w:styleId="tag1">
    <w:name w:val="tag1"/>
    <w:basedOn w:val="Normal"/>
    <w:qFormat/>
    <w:rsid w:val="008E13F8"/>
    <w:rPr>
      <w:rFonts w:eastAsia="Times New Roman" w:cs="Times New Roman"/>
      <w:b/>
      <w:szCs w:val="20"/>
    </w:rPr>
  </w:style>
  <w:style w:type="character" w:customStyle="1" w:styleId="byline">
    <w:name w:val="byline"/>
    <w:basedOn w:val="DefaultParagraphFont"/>
    <w:rsid w:val="008E13F8"/>
  </w:style>
  <w:style w:type="character" w:customStyle="1" w:styleId="7TimesNewRoman">
    <w:name w:val="7 Times New Roman"/>
    <w:rsid w:val="008E13F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8E13F8"/>
    <w:rPr>
      <w:rFonts w:ascii="Cambria" w:eastAsia="Times New Roman" w:hAnsi="Cambria" w:cs="Times New Roman"/>
      <w:sz w:val="18"/>
      <w:szCs w:val="20"/>
    </w:rPr>
  </w:style>
  <w:style w:type="character" w:customStyle="1" w:styleId="Boxed">
    <w:name w:val="Boxed"/>
    <w:qFormat/>
    <w:rsid w:val="008E13F8"/>
    <w:rPr>
      <w:rFonts w:ascii="Garamond" w:hAnsi="Garamond"/>
      <w:sz w:val="20"/>
      <w:bdr w:val="single" w:sz="6" w:space="0" w:color="auto"/>
    </w:rPr>
  </w:style>
  <w:style w:type="character" w:customStyle="1" w:styleId="CardtextChar0">
    <w:name w:val="Card text Char"/>
    <w:basedOn w:val="DefaultParagraphFont"/>
    <w:link w:val="Cardtext0"/>
    <w:rsid w:val="008E13F8"/>
    <w:rPr>
      <w:rFonts w:ascii="Garamond" w:hAnsi="Garamond"/>
      <w:u w:val="single"/>
    </w:rPr>
  </w:style>
  <w:style w:type="paragraph" w:styleId="Date">
    <w:name w:val="Date"/>
    <w:aliases w:val="date"/>
    <w:basedOn w:val="Normal"/>
    <w:next w:val="Normal"/>
    <w:link w:val="DateChar"/>
    <w:uiPriority w:val="99"/>
    <w:rsid w:val="008E13F8"/>
    <w:rPr>
      <w:rFonts w:eastAsia="Times New Roman" w:cs="Times New Roman"/>
      <w:sz w:val="16"/>
    </w:rPr>
  </w:style>
  <w:style w:type="character" w:customStyle="1" w:styleId="DateChar">
    <w:name w:val="Date Char"/>
    <w:aliases w:val="date Char"/>
    <w:basedOn w:val="DefaultParagraphFont"/>
    <w:link w:val="Date"/>
    <w:uiPriority w:val="99"/>
    <w:rsid w:val="008E13F8"/>
    <w:rPr>
      <w:rFonts w:ascii="Calibri" w:eastAsia="Times New Roman" w:hAnsi="Calibri" w:cs="Times New Roman"/>
      <w:sz w:val="16"/>
    </w:rPr>
  </w:style>
  <w:style w:type="paragraph" w:customStyle="1" w:styleId="DebateCardSmall">
    <w:name w:val="Debate Card Small"/>
    <w:basedOn w:val="Normal"/>
    <w:link w:val="DebateCardSmallChar"/>
    <w:qFormat/>
    <w:rsid w:val="008E13F8"/>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8E13F8"/>
    <w:rPr>
      <w:rFonts w:ascii="Calibri" w:eastAsia="Times New Roman" w:hAnsi="Calibri" w:cs="Times New Roman"/>
      <w:sz w:val="16"/>
      <w:szCs w:val="16"/>
      <w:lang w:val="x-none" w:eastAsia="x-none"/>
    </w:rPr>
  </w:style>
  <w:style w:type="character" w:customStyle="1" w:styleId="reduce2">
    <w:name w:val="reduce2"/>
    <w:rsid w:val="008E13F8"/>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8E13F8"/>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8E13F8"/>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8E13F8"/>
  </w:style>
  <w:style w:type="character" w:customStyle="1" w:styleId="Style1CharChar">
    <w:name w:val="Style1 Char Char"/>
    <w:basedOn w:val="DefaultParagraphFont"/>
    <w:rsid w:val="008E13F8"/>
    <w:rPr>
      <w:sz w:val="16"/>
      <w:szCs w:val="16"/>
      <w:lang w:val="en-US" w:eastAsia="en-US" w:bidi="ar-SA"/>
    </w:rPr>
  </w:style>
  <w:style w:type="character" w:customStyle="1" w:styleId="Style2CharChar">
    <w:name w:val="Style2 Char Char"/>
    <w:basedOn w:val="DefaultParagraphFont"/>
    <w:rsid w:val="008E13F8"/>
    <w:rPr>
      <w:u w:val="thick"/>
      <w:lang w:val="en-US" w:eastAsia="en-US" w:bidi="ar-SA"/>
    </w:rPr>
  </w:style>
  <w:style w:type="character" w:customStyle="1" w:styleId="dateline">
    <w:name w:val="dateline"/>
    <w:basedOn w:val="DefaultParagraphFont"/>
    <w:rsid w:val="008E13F8"/>
  </w:style>
  <w:style w:type="character" w:customStyle="1" w:styleId="date-display-single">
    <w:name w:val="date-display-single"/>
    <w:basedOn w:val="DefaultParagraphFont"/>
    <w:rsid w:val="008E13F8"/>
  </w:style>
  <w:style w:type="character" w:customStyle="1" w:styleId="wikigeneratedlinkcontent">
    <w:name w:val="wikigeneratedlinkcontent"/>
    <w:basedOn w:val="DefaultParagraphFont"/>
    <w:rsid w:val="008E13F8"/>
  </w:style>
  <w:style w:type="character" w:customStyle="1" w:styleId="Heading3CharCharChar3">
    <w:name w:val="Heading 3 Char Char Char3"/>
    <w:aliases w:val=" Char Char Char3,Char Char Char3,Heading 3 Char Char Char2, Char Char Char2,Char Char Char2"/>
    <w:basedOn w:val="DefaultParagraphFont"/>
    <w:rsid w:val="008E13F8"/>
    <w:rPr>
      <w:rFonts w:cs="Arial"/>
      <w:bCs/>
      <w:szCs w:val="26"/>
      <w:u w:val="single"/>
      <w:lang w:val="en-US" w:eastAsia="en-US" w:bidi="ar-SA"/>
    </w:rPr>
  </w:style>
  <w:style w:type="character" w:customStyle="1" w:styleId="aqj">
    <w:name w:val="aqj"/>
    <w:rsid w:val="008E13F8"/>
  </w:style>
  <w:style w:type="character" w:customStyle="1" w:styleId="CardTextChar1">
    <w:name w:val="CardText Char"/>
    <w:basedOn w:val="DefaultParagraphFont"/>
    <w:link w:val="CardText1"/>
    <w:locked/>
    <w:rsid w:val="008E13F8"/>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8E13F8"/>
    <w:pPr>
      <w:ind w:left="288" w:right="288"/>
    </w:pPr>
    <w:rPr>
      <w:rFonts w:ascii="Times New Roman" w:eastAsia="Times New Roman" w:hAnsi="Times New Roman" w:cs="Times New Roman"/>
      <w:sz w:val="16"/>
    </w:rPr>
  </w:style>
  <w:style w:type="character" w:customStyle="1" w:styleId="ilad">
    <w:name w:val="il_ad"/>
    <w:rsid w:val="008E13F8"/>
  </w:style>
  <w:style w:type="character" w:customStyle="1" w:styleId="CardsUnderlined">
    <w:name w:val="Cards Underlined"/>
    <w:qFormat/>
    <w:rsid w:val="008E13F8"/>
    <w:rPr>
      <w:rFonts w:ascii="Helvetica" w:hAnsi="Helvetica"/>
      <w:sz w:val="22"/>
      <w:szCs w:val="24"/>
      <w:u w:val="thick"/>
    </w:rPr>
  </w:style>
  <w:style w:type="paragraph" w:customStyle="1" w:styleId="BBCite">
    <w:name w:val="BB Cite"/>
    <w:basedOn w:val="Normal"/>
    <w:autoRedefine/>
    <w:rsid w:val="008E13F8"/>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8E13F8"/>
  </w:style>
  <w:style w:type="character" w:customStyle="1" w:styleId="StyleStyleUnderline411pt">
    <w:name w:val="Style Style Underline4 + 11 pt"/>
    <w:basedOn w:val="DefaultParagraphFont"/>
    <w:rsid w:val="008E13F8"/>
    <w:rPr>
      <w:sz w:val="20"/>
      <w:u w:val="single"/>
    </w:rPr>
  </w:style>
  <w:style w:type="character" w:customStyle="1" w:styleId="StyleStyleUnderline411ptBold">
    <w:name w:val="Style Style Underline4 + 11 pt Bold"/>
    <w:basedOn w:val="DefaultParagraphFont"/>
    <w:rsid w:val="008E13F8"/>
    <w:rPr>
      <w:b/>
      <w:bCs/>
      <w:sz w:val="20"/>
      <w:u w:val="single"/>
    </w:rPr>
  </w:style>
  <w:style w:type="character" w:customStyle="1" w:styleId="StyleStyleUnderline311pt">
    <w:name w:val="Style Style Underline3 + 11 pt"/>
    <w:basedOn w:val="DefaultParagraphFont"/>
    <w:rsid w:val="008E13F8"/>
    <w:rPr>
      <w:sz w:val="20"/>
      <w:u w:val="single"/>
    </w:rPr>
  </w:style>
  <w:style w:type="character" w:customStyle="1" w:styleId="StyleStyleUnderline311ptBold">
    <w:name w:val="Style Style Underline3 + 11 pt Bold"/>
    <w:basedOn w:val="DefaultParagraphFont"/>
    <w:rsid w:val="008E13F8"/>
    <w:rPr>
      <w:b/>
      <w:bCs/>
      <w:sz w:val="20"/>
      <w:u w:val="single"/>
    </w:rPr>
  </w:style>
  <w:style w:type="character" w:customStyle="1" w:styleId="red-subtitle">
    <w:name w:val="red-subtitle"/>
    <w:basedOn w:val="DefaultParagraphFont"/>
    <w:rsid w:val="008E13F8"/>
  </w:style>
  <w:style w:type="character" w:styleId="PageNumber">
    <w:name w:val="page number"/>
    <w:aliases w:val="card ununderlined"/>
    <w:basedOn w:val="DefaultParagraphFont"/>
    <w:uiPriority w:val="99"/>
    <w:unhideWhenUsed/>
    <w:rsid w:val="008E13F8"/>
  </w:style>
  <w:style w:type="character" w:customStyle="1" w:styleId="ft1">
    <w:name w:val="ft1"/>
    <w:basedOn w:val="DefaultParagraphFont"/>
    <w:rsid w:val="008E13F8"/>
  </w:style>
  <w:style w:type="character" w:customStyle="1" w:styleId="dropcap">
    <w:name w:val="dropcap"/>
    <w:basedOn w:val="DefaultParagraphFont"/>
    <w:rsid w:val="008E13F8"/>
  </w:style>
  <w:style w:type="paragraph" w:customStyle="1" w:styleId="TagText">
    <w:name w:val="TagText"/>
    <w:basedOn w:val="Normal"/>
    <w:uiPriority w:val="99"/>
    <w:qFormat/>
    <w:rsid w:val="008E13F8"/>
    <w:pPr>
      <w:spacing w:before="200"/>
    </w:pPr>
    <w:rPr>
      <w:rFonts w:eastAsia="Calibri"/>
      <w:b/>
      <w:sz w:val="24"/>
    </w:rPr>
  </w:style>
  <w:style w:type="paragraph" w:customStyle="1" w:styleId="BreakTag">
    <w:name w:val="Break Tag"/>
    <w:basedOn w:val="Normal"/>
    <w:autoRedefine/>
    <w:uiPriority w:val="4"/>
    <w:qFormat/>
    <w:rsid w:val="008E13F8"/>
    <w:pPr>
      <w:spacing w:before="240"/>
    </w:pPr>
    <w:rPr>
      <w:rFonts w:ascii="Arial" w:hAnsi="Arial" w:cs="Arial"/>
      <w:b/>
      <w:sz w:val="26"/>
    </w:rPr>
  </w:style>
  <w:style w:type="paragraph" w:customStyle="1" w:styleId="BreakBlock">
    <w:name w:val="Break Block"/>
    <w:basedOn w:val="Normal"/>
    <w:link w:val="BreakBlockChar"/>
    <w:autoRedefine/>
    <w:qFormat/>
    <w:rsid w:val="008E13F8"/>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E13F8"/>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8E13F8"/>
  </w:style>
  <w:style w:type="character" w:customStyle="1" w:styleId="Mention1">
    <w:name w:val="Mention1"/>
    <w:basedOn w:val="DefaultParagraphFont"/>
    <w:uiPriority w:val="99"/>
    <w:semiHidden/>
    <w:unhideWhenUsed/>
    <w:rsid w:val="008E13F8"/>
    <w:rPr>
      <w:color w:val="2B579A"/>
      <w:shd w:val="clear" w:color="auto" w:fill="E6E6E6"/>
    </w:rPr>
  </w:style>
  <w:style w:type="character" w:customStyle="1" w:styleId="Styleunderline11pt">
    <w:name w:val="Style underline + 11 pt"/>
    <w:rsid w:val="008E13F8"/>
    <w:rPr>
      <w:rFonts w:ascii="Times New Roman" w:hAnsi="Times New Roman"/>
      <w:sz w:val="20"/>
      <w:u w:val="single"/>
    </w:rPr>
  </w:style>
  <w:style w:type="paragraph" w:customStyle="1" w:styleId="Minimize">
    <w:name w:val="Minimize"/>
    <w:basedOn w:val="card"/>
    <w:next w:val="Normal"/>
    <w:link w:val="MinimizeChar"/>
    <w:qFormat/>
    <w:rsid w:val="008E13F8"/>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8E13F8"/>
    <w:rPr>
      <w:rFonts w:ascii="Georgia" w:hAnsi="Georgia"/>
      <w:bCs/>
      <w:color w:val="000000"/>
      <w:sz w:val="12"/>
      <w:szCs w:val="20"/>
    </w:rPr>
  </w:style>
  <w:style w:type="character" w:customStyle="1" w:styleId="hilite1">
    <w:name w:val="hilite1"/>
    <w:basedOn w:val="DefaultParagraphFont"/>
    <w:rsid w:val="008E13F8"/>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8E13F8"/>
    <w:rPr>
      <w:rFonts w:eastAsia="Times New Roman"/>
      <w:b/>
      <w:szCs w:val="20"/>
    </w:rPr>
  </w:style>
  <w:style w:type="character" w:customStyle="1" w:styleId="NormaltagChar">
    <w:name w:val="Normal tag Char"/>
    <w:basedOn w:val="DefaultParagraphFont"/>
    <w:link w:val="Normaltag"/>
    <w:uiPriority w:val="99"/>
    <w:locked/>
    <w:rsid w:val="008E13F8"/>
    <w:rPr>
      <w:rFonts w:ascii="Calibri" w:eastAsia="Times New Roman" w:hAnsi="Calibri"/>
      <w:b/>
      <w:sz w:val="22"/>
      <w:szCs w:val="20"/>
    </w:rPr>
  </w:style>
  <w:style w:type="character" w:customStyle="1" w:styleId="CitesChar2">
    <w:name w:val="Cites Char2"/>
    <w:link w:val="Cites"/>
    <w:rsid w:val="008E13F8"/>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8E13F8"/>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8E13F8"/>
    <w:pPr>
      <w:spacing w:before="120" w:after="120"/>
    </w:pPr>
    <w:rPr>
      <w:rFonts w:eastAsia="Times New Roman"/>
      <w:b/>
      <w:u w:val="single"/>
      <w:lang w:bidi="en-US"/>
    </w:rPr>
  </w:style>
  <w:style w:type="paragraph" w:styleId="TOC9">
    <w:name w:val="toc 9"/>
    <w:basedOn w:val="Normal"/>
    <w:next w:val="Normal"/>
    <w:autoRedefine/>
    <w:rsid w:val="008E13F8"/>
    <w:pPr>
      <w:ind w:left="1600"/>
    </w:pPr>
    <w:rPr>
      <w:rFonts w:eastAsia="Times New Roman"/>
      <w:sz w:val="20"/>
      <w:lang w:bidi="en-US"/>
    </w:rPr>
  </w:style>
  <w:style w:type="paragraph" w:customStyle="1" w:styleId="TxBrp1">
    <w:name w:val="TxBr_p1"/>
    <w:basedOn w:val="Normal"/>
    <w:qFormat/>
    <w:rsid w:val="008E13F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8E13F8"/>
    <w:pPr>
      <w:spacing w:before="100" w:beforeAutospacing="1" w:after="100" w:afterAutospacing="1"/>
    </w:pPr>
    <w:rPr>
      <w:rFonts w:eastAsia="Times New Roman"/>
      <w:lang w:bidi="en-US"/>
    </w:rPr>
  </w:style>
  <w:style w:type="character" w:customStyle="1" w:styleId="standardcontent">
    <w:name w:val="standardcontent"/>
    <w:basedOn w:val="DefaultParagraphFont"/>
    <w:rsid w:val="008E13F8"/>
  </w:style>
  <w:style w:type="paragraph" w:customStyle="1" w:styleId="hat">
    <w:name w:val="hat"/>
    <w:basedOn w:val="Normal"/>
    <w:next w:val="Normal"/>
    <w:link w:val="hatChar"/>
    <w:qFormat/>
    <w:rsid w:val="008E13F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E13F8"/>
  </w:style>
  <w:style w:type="paragraph" w:customStyle="1" w:styleId="HotRouteChar">
    <w:name w:val="Hot Route! Char"/>
    <w:basedOn w:val="Normal"/>
    <w:qFormat/>
    <w:rsid w:val="008E13F8"/>
    <w:pPr>
      <w:ind w:left="144"/>
    </w:pPr>
    <w:rPr>
      <w:rFonts w:eastAsia="Times New Roman"/>
      <w:sz w:val="20"/>
      <w:lang w:bidi="en-US"/>
    </w:rPr>
  </w:style>
  <w:style w:type="paragraph" w:customStyle="1" w:styleId="Default">
    <w:name w:val="Default"/>
    <w:qFormat/>
    <w:rsid w:val="008E13F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E13F8"/>
    <w:rPr>
      <w:rFonts w:ascii="Cambria" w:hAnsi="Cambria" w:cs="Times New Roman"/>
      <w:b/>
      <w:bCs/>
      <w:sz w:val="26"/>
      <w:szCs w:val="26"/>
    </w:rPr>
  </w:style>
  <w:style w:type="character" w:customStyle="1" w:styleId="CardCharChar1">
    <w:name w:val="Card Char Char1"/>
    <w:basedOn w:val="DefaultParagraphFont"/>
    <w:rsid w:val="008E13F8"/>
    <w:rPr>
      <w:rFonts w:cs="Times New Roman"/>
      <w:b/>
      <w:bCs/>
      <w:sz w:val="28"/>
      <w:szCs w:val="28"/>
    </w:rPr>
  </w:style>
  <w:style w:type="paragraph" w:customStyle="1" w:styleId="SmallFont">
    <w:name w:val="Small Font"/>
    <w:basedOn w:val="Normal"/>
    <w:link w:val="SmallFontChar"/>
    <w:qFormat/>
    <w:rsid w:val="008E13F8"/>
    <w:pPr>
      <w:spacing w:after="200"/>
      <w:jc w:val="both"/>
    </w:pPr>
    <w:rPr>
      <w:rFonts w:eastAsia="Calibri"/>
      <w:szCs w:val="18"/>
    </w:rPr>
  </w:style>
  <w:style w:type="character" w:customStyle="1" w:styleId="SmallFontChar">
    <w:name w:val="Small Font Char"/>
    <w:basedOn w:val="DefaultParagraphFont"/>
    <w:link w:val="SmallFont"/>
    <w:locked/>
    <w:rsid w:val="008E13F8"/>
    <w:rPr>
      <w:rFonts w:ascii="Calibri" w:eastAsia="Calibri" w:hAnsi="Calibri"/>
      <w:sz w:val="22"/>
      <w:szCs w:val="18"/>
    </w:rPr>
  </w:style>
  <w:style w:type="character" w:customStyle="1" w:styleId="CircleChar1">
    <w:name w:val="Circle Char1"/>
    <w:basedOn w:val="DefaultParagraphFont"/>
    <w:rsid w:val="008E13F8"/>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8E13F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E13F8"/>
    <w:rPr>
      <w:rFonts w:ascii="Calibri" w:eastAsia="Times New Roman" w:hAnsi="Calibri" w:cs="Times New Roman"/>
      <w:b/>
      <w:sz w:val="20"/>
      <w:szCs w:val="20"/>
    </w:rPr>
  </w:style>
  <w:style w:type="character" w:customStyle="1" w:styleId="hit1">
    <w:name w:val="hit1"/>
    <w:basedOn w:val="DefaultParagraphFont"/>
    <w:rsid w:val="008E13F8"/>
    <w:rPr>
      <w:b/>
      <w:bCs/>
      <w:color w:val="CC0033"/>
    </w:rPr>
  </w:style>
  <w:style w:type="character" w:customStyle="1" w:styleId="upper">
    <w:name w:val="upper"/>
    <w:basedOn w:val="DefaultParagraphFont"/>
    <w:rsid w:val="008E13F8"/>
  </w:style>
  <w:style w:type="character" w:customStyle="1" w:styleId="SmallFont7pt">
    <w:name w:val="Small Font (7 pt)"/>
    <w:basedOn w:val="DefaultParagraphFont"/>
    <w:qFormat/>
    <w:rsid w:val="008E13F8"/>
    <w:rPr>
      <w:sz w:val="14"/>
    </w:rPr>
  </w:style>
  <w:style w:type="paragraph" w:customStyle="1" w:styleId="UnderlinedText">
    <w:name w:val="Underlined Text"/>
    <w:basedOn w:val="Normal"/>
    <w:qFormat/>
    <w:rsid w:val="008E13F8"/>
    <w:rPr>
      <w:rFonts w:eastAsia="Times New Roman"/>
      <w:b/>
      <w:szCs w:val="20"/>
    </w:rPr>
  </w:style>
  <w:style w:type="character" w:customStyle="1" w:styleId="SmallText-New">
    <w:name w:val="Small Text - New"/>
    <w:basedOn w:val="DefaultParagraphFont"/>
    <w:rsid w:val="008E13F8"/>
    <w:rPr>
      <w:rFonts w:ascii="Arial Narrow" w:hAnsi="Arial Narrow"/>
      <w:sz w:val="14"/>
    </w:rPr>
  </w:style>
  <w:style w:type="character" w:customStyle="1" w:styleId="Underlined-New">
    <w:name w:val="Underlined - New"/>
    <w:basedOn w:val="DefaultParagraphFont"/>
    <w:rsid w:val="008E13F8"/>
    <w:rPr>
      <w:rFonts w:ascii="Arial Narrow" w:hAnsi="Arial Narrow"/>
      <w:sz w:val="16"/>
      <w:u w:val="single"/>
    </w:rPr>
  </w:style>
  <w:style w:type="paragraph" w:styleId="TOC2">
    <w:name w:val="toc 2"/>
    <w:basedOn w:val="Normal"/>
    <w:next w:val="Normal"/>
    <w:autoRedefine/>
    <w:uiPriority w:val="39"/>
    <w:qFormat/>
    <w:rsid w:val="008E13F8"/>
    <w:pPr>
      <w:ind w:left="200"/>
    </w:pPr>
    <w:rPr>
      <w:rFonts w:eastAsia="Times New Roman"/>
      <w:sz w:val="20"/>
      <w:lang w:bidi="en-US"/>
    </w:rPr>
  </w:style>
  <w:style w:type="paragraph" w:styleId="TOCHeading">
    <w:name w:val="TOC Heading"/>
    <w:basedOn w:val="Heading1"/>
    <w:next w:val="Normal"/>
    <w:uiPriority w:val="39"/>
    <w:qFormat/>
    <w:rsid w:val="008E13F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E13F8"/>
    <w:rPr>
      <w:rFonts w:ascii="Arial Narrow" w:hAnsi="Arial Narrow"/>
      <w:dstrike w:val="0"/>
      <w:sz w:val="20"/>
      <w:bdr w:val="single" w:sz="2" w:space="0" w:color="auto"/>
      <w:vertAlign w:val="baseline"/>
    </w:rPr>
  </w:style>
  <w:style w:type="character" w:customStyle="1" w:styleId="style65">
    <w:name w:val="style65"/>
    <w:basedOn w:val="DefaultParagraphFont"/>
    <w:rsid w:val="008E13F8"/>
    <w:rPr>
      <w:rFonts w:cs="Times New Roman"/>
    </w:rPr>
  </w:style>
  <w:style w:type="character" w:customStyle="1" w:styleId="qlabel">
    <w:name w:val="q_label"/>
    <w:basedOn w:val="DefaultParagraphFont"/>
    <w:rsid w:val="008E13F8"/>
  </w:style>
  <w:style w:type="character" w:customStyle="1" w:styleId="alabel">
    <w:name w:val="a_label"/>
    <w:basedOn w:val="DefaultParagraphFont"/>
    <w:rsid w:val="008E13F8"/>
  </w:style>
  <w:style w:type="character" w:customStyle="1" w:styleId="BoldandUnderlineCharChar">
    <w:name w:val="Bold and Underline Char Char"/>
    <w:basedOn w:val="DefaultParagraphFont"/>
    <w:rsid w:val="008E13F8"/>
    <w:rPr>
      <w:rFonts w:eastAsia="MS Mincho"/>
      <w:b/>
      <w:u w:val="single"/>
      <w:lang w:val="en-US" w:eastAsia="en-US" w:bidi="ar-SA"/>
    </w:rPr>
  </w:style>
  <w:style w:type="character" w:customStyle="1" w:styleId="CardTextChar2">
    <w:name w:val="Card Text Char"/>
    <w:basedOn w:val="DefaultParagraphFont"/>
    <w:rsid w:val="008E13F8"/>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8E13F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E13F8"/>
    <w:rPr>
      <w:rFonts w:cs="Arial"/>
      <w:bCs/>
      <w:szCs w:val="26"/>
      <w:u w:val="single"/>
      <w:lang w:val="en-US" w:eastAsia="en-US" w:bidi="ar-SA"/>
    </w:rPr>
  </w:style>
  <w:style w:type="paragraph" w:customStyle="1" w:styleId="evidencetextChar">
    <w:name w:val="evidence text Char"/>
    <w:basedOn w:val="Normal"/>
    <w:qFormat/>
    <w:rsid w:val="008E13F8"/>
    <w:pPr>
      <w:ind w:left="1728" w:right="1008"/>
    </w:pPr>
    <w:rPr>
      <w:rFonts w:eastAsia="Times New Roman"/>
      <w:color w:val="000000"/>
      <w:sz w:val="18"/>
    </w:rPr>
  </w:style>
  <w:style w:type="character" w:customStyle="1" w:styleId="underline2">
    <w:name w:val="underline2"/>
    <w:basedOn w:val="DefaultParagraphFont"/>
    <w:rsid w:val="008E13F8"/>
    <w:rPr>
      <w:u w:val="single"/>
    </w:rPr>
  </w:style>
  <w:style w:type="character" w:customStyle="1" w:styleId="UnderlineChar4Char">
    <w:name w:val="Underline Char4 Char"/>
    <w:basedOn w:val="DefaultParagraphFont"/>
    <w:link w:val="UnderlineChar4"/>
    <w:rsid w:val="008E13F8"/>
    <w:rPr>
      <w:u w:val="single"/>
    </w:rPr>
  </w:style>
  <w:style w:type="paragraph" w:customStyle="1" w:styleId="UnderlineChar4">
    <w:name w:val="Underline Char4"/>
    <w:basedOn w:val="Normal"/>
    <w:link w:val="UnderlineChar4Char"/>
    <w:qFormat/>
    <w:rsid w:val="008E13F8"/>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8E13F8"/>
    <w:rPr>
      <w:b/>
      <w:u w:val="single"/>
    </w:rPr>
  </w:style>
  <w:style w:type="paragraph" w:customStyle="1" w:styleId="BoldandUnderlineChar3">
    <w:name w:val="Bold and Underline Char3"/>
    <w:basedOn w:val="Normal"/>
    <w:link w:val="BoldandUnderlineChar3Char2"/>
    <w:qFormat/>
    <w:rsid w:val="008E13F8"/>
    <w:rPr>
      <w:rFonts w:asciiTheme="minorHAnsi" w:hAnsiTheme="minorHAnsi"/>
      <w:b/>
      <w:sz w:val="24"/>
      <w:u w:val="single"/>
    </w:rPr>
  </w:style>
  <w:style w:type="character" w:customStyle="1" w:styleId="inside-head">
    <w:name w:val="inside-head"/>
    <w:basedOn w:val="DefaultParagraphFont"/>
    <w:rsid w:val="008E13F8"/>
  </w:style>
  <w:style w:type="character" w:customStyle="1" w:styleId="officialstitle-">
    <w:name w:val="official_s_title-"/>
    <w:basedOn w:val="DefaultParagraphFont"/>
    <w:rsid w:val="008E13F8"/>
  </w:style>
  <w:style w:type="character" w:customStyle="1" w:styleId="officialsbureau">
    <w:name w:val="official_s_bureau"/>
    <w:basedOn w:val="DefaultParagraphFont"/>
    <w:rsid w:val="008E13F8"/>
  </w:style>
  <w:style w:type="paragraph" w:customStyle="1" w:styleId="Stylecard11ptBoldUnderline">
    <w:name w:val="Style card + 11 pt Bold Underline"/>
    <w:basedOn w:val="card"/>
    <w:link w:val="Stylecard11ptBoldUnderlineChar"/>
    <w:qFormat/>
    <w:rsid w:val="008E13F8"/>
    <w:rPr>
      <w:rFonts w:ascii="Georgia" w:eastAsia="SimSun" w:hAnsi="Georgia"/>
      <w:b/>
      <w:lang w:eastAsia="zh-CN"/>
    </w:rPr>
  </w:style>
  <w:style w:type="character" w:customStyle="1" w:styleId="Stylecard11ptBoldUnderlineChar">
    <w:name w:val="Style card + 11 pt Bold Underline Char"/>
    <w:link w:val="Stylecard11ptBoldUnderline"/>
    <w:rsid w:val="008E13F8"/>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8E13F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8E13F8"/>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8E13F8"/>
    <w:rPr>
      <w:rFonts w:ascii="Georgia" w:eastAsia="SimSun" w:hAnsi="Georgia"/>
      <w:bCs/>
      <w:sz w:val="16"/>
      <w:lang w:eastAsia="zh-CN"/>
    </w:rPr>
  </w:style>
  <w:style w:type="paragraph" w:styleId="HTMLPreformatted">
    <w:name w:val="HTML Preformatted"/>
    <w:basedOn w:val="Normal"/>
    <w:link w:val="HTMLPreformattedChar"/>
    <w:rsid w:val="008E1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E13F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E13F8"/>
    <w:rPr>
      <w:u w:val="single"/>
    </w:rPr>
  </w:style>
  <w:style w:type="character" w:customStyle="1" w:styleId="StyleUnderlining11ptChar">
    <w:name w:val="Style Underlining + 11 pt Char"/>
    <w:basedOn w:val="DefaultParagraphFont"/>
    <w:link w:val="StyleUnderlining11pt"/>
    <w:rsid w:val="008E13F8"/>
    <w:rPr>
      <w:rFonts w:ascii="Calibri" w:hAnsi="Calibri"/>
      <w:sz w:val="22"/>
      <w:u w:val="single"/>
    </w:rPr>
  </w:style>
  <w:style w:type="paragraph" w:customStyle="1" w:styleId="StyleCardText9pt">
    <w:name w:val="Style Card Text + 9 pt"/>
    <w:basedOn w:val="Normal"/>
    <w:link w:val="StyleCardText9ptChar"/>
    <w:qFormat/>
    <w:rsid w:val="008E13F8"/>
    <w:pPr>
      <w:spacing w:after="200"/>
      <w:contextualSpacing/>
    </w:pPr>
    <w:rPr>
      <w:rFonts w:eastAsia="Calibri"/>
    </w:rPr>
  </w:style>
  <w:style w:type="character" w:customStyle="1" w:styleId="StyleCardText9ptChar">
    <w:name w:val="Style Card Text + 9 pt Char"/>
    <w:basedOn w:val="DefaultParagraphFont"/>
    <w:link w:val="StyleCardText9pt"/>
    <w:rsid w:val="008E13F8"/>
    <w:rPr>
      <w:rFonts w:ascii="Calibri" w:eastAsia="Calibri" w:hAnsi="Calibri"/>
      <w:sz w:val="22"/>
    </w:rPr>
  </w:style>
  <w:style w:type="paragraph" w:styleId="Quote">
    <w:name w:val="Quote"/>
    <w:basedOn w:val="Normal"/>
    <w:next w:val="Normal"/>
    <w:link w:val="QuoteChar"/>
    <w:uiPriority w:val="29"/>
    <w:qFormat/>
    <w:rsid w:val="008E13F8"/>
    <w:pPr>
      <w:widowControl w:val="0"/>
    </w:pPr>
    <w:rPr>
      <w:rFonts w:eastAsia="Times New Roman"/>
      <w:iCs/>
      <w:color w:val="000000"/>
      <w:lang w:bidi="en-US"/>
    </w:rPr>
  </w:style>
  <w:style w:type="character" w:customStyle="1" w:styleId="QuoteChar">
    <w:name w:val="Quote Char"/>
    <w:basedOn w:val="DefaultParagraphFont"/>
    <w:link w:val="Quote"/>
    <w:uiPriority w:val="29"/>
    <w:rsid w:val="008E13F8"/>
    <w:rPr>
      <w:rFonts w:ascii="Calibri" w:eastAsia="Times New Roman" w:hAnsi="Calibri"/>
      <w:iCs/>
      <w:color w:val="000000"/>
      <w:sz w:val="22"/>
      <w:lang w:bidi="en-US"/>
    </w:rPr>
  </w:style>
  <w:style w:type="character" w:customStyle="1" w:styleId="underlineChar">
    <w:name w:val="underline Char"/>
    <w:basedOn w:val="DefaultParagraphFont"/>
    <w:rsid w:val="008E13F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E13F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E13F8"/>
    <w:rPr>
      <w:sz w:val="20"/>
      <w:u w:val="single"/>
    </w:rPr>
  </w:style>
  <w:style w:type="paragraph" w:styleId="BodyTextIndent2">
    <w:name w:val="Body Text Indent 2"/>
    <w:basedOn w:val="Normal"/>
    <w:link w:val="BodyTextIndent2Char"/>
    <w:unhideWhenUsed/>
    <w:rsid w:val="008E13F8"/>
    <w:pPr>
      <w:spacing w:after="120" w:line="480" w:lineRule="auto"/>
      <w:ind w:left="360"/>
    </w:pPr>
  </w:style>
  <w:style w:type="character" w:customStyle="1" w:styleId="BodyTextIndent2Char">
    <w:name w:val="Body Text Indent 2 Char"/>
    <w:basedOn w:val="DefaultParagraphFont"/>
    <w:link w:val="BodyTextIndent2"/>
    <w:rsid w:val="008E13F8"/>
    <w:rPr>
      <w:rFonts w:ascii="Calibri" w:hAnsi="Calibri"/>
      <w:sz w:val="22"/>
    </w:rPr>
  </w:style>
  <w:style w:type="paragraph" w:styleId="BodyTextIndent3">
    <w:name w:val="Body Text Indent 3"/>
    <w:basedOn w:val="Normal"/>
    <w:link w:val="BodyTextIndent3Char"/>
    <w:uiPriority w:val="99"/>
    <w:unhideWhenUsed/>
    <w:rsid w:val="008E13F8"/>
    <w:pPr>
      <w:spacing w:after="120"/>
      <w:ind w:left="360"/>
    </w:pPr>
    <w:rPr>
      <w:szCs w:val="16"/>
    </w:rPr>
  </w:style>
  <w:style w:type="character" w:customStyle="1" w:styleId="BodyTextIndent3Char">
    <w:name w:val="Body Text Indent 3 Char"/>
    <w:basedOn w:val="DefaultParagraphFont"/>
    <w:link w:val="BodyTextIndent3"/>
    <w:uiPriority w:val="99"/>
    <w:rsid w:val="008E13F8"/>
    <w:rPr>
      <w:rFonts w:ascii="Calibri" w:hAnsi="Calibri"/>
      <w:sz w:val="22"/>
      <w:szCs w:val="16"/>
    </w:rPr>
  </w:style>
  <w:style w:type="paragraph" w:styleId="BodyText2">
    <w:name w:val="Body Text 2"/>
    <w:basedOn w:val="Normal"/>
    <w:link w:val="BodyText2Char"/>
    <w:unhideWhenUsed/>
    <w:rsid w:val="008E13F8"/>
    <w:pPr>
      <w:spacing w:after="120" w:line="480" w:lineRule="auto"/>
    </w:pPr>
  </w:style>
  <w:style w:type="character" w:customStyle="1" w:styleId="BodyText2Char">
    <w:name w:val="Body Text 2 Char"/>
    <w:basedOn w:val="DefaultParagraphFont"/>
    <w:link w:val="BodyText2"/>
    <w:rsid w:val="008E13F8"/>
    <w:rPr>
      <w:rFonts w:ascii="Calibri" w:hAnsi="Calibri"/>
      <w:sz w:val="22"/>
    </w:rPr>
  </w:style>
  <w:style w:type="paragraph" w:styleId="BodyTextIndent">
    <w:name w:val="Body Text Indent"/>
    <w:basedOn w:val="Normal"/>
    <w:link w:val="BodyTextIndentChar"/>
    <w:uiPriority w:val="99"/>
    <w:unhideWhenUsed/>
    <w:rsid w:val="008E13F8"/>
    <w:pPr>
      <w:spacing w:after="120"/>
      <w:ind w:left="360"/>
    </w:pPr>
  </w:style>
  <w:style w:type="character" w:customStyle="1" w:styleId="BodyTextIndentChar">
    <w:name w:val="Body Text Indent Char"/>
    <w:basedOn w:val="DefaultParagraphFont"/>
    <w:link w:val="BodyTextIndent"/>
    <w:uiPriority w:val="99"/>
    <w:rsid w:val="008E13F8"/>
    <w:rPr>
      <w:rFonts w:ascii="Calibri" w:hAnsi="Calibri"/>
      <w:sz w:val="22"/>
    </w:rPr>
  </w:style>
  <w:style w:type="paragraph" w:styleId="BodyText3">
    <w:name w:val="Body Text 3"/>
    <w:basedOn w:val="Normal"/>
    <w:link w:val="BodyText3Char"/>
    <w:unhideWhenUsed/>
    <w:rsid w:val="008E13F8"/>
    <w:pPr>
      <w:spacing w:after="120"/>
    </w:pPr>
    <w:rPr>
      <w:szCs w:val="16"/>
    </w:rPr>
  </w:style>
  <w:style w:type="character" w:customStyle="1" w:styleId="BodyText3Char">
    <w:name w:val="Body Text 3 Char"/>
    <w:basedOn w:val="DefaultParagraphFont"/>
    <w:link w:val="BodyText3"/>
    <w:rsid w:val="008E13F8"/>
    <w:rPr>
      <w:rFonts w:ascii="Calibri" w:hAnsi="Calibri"/>
      <w:sz w:val="22"/>
      <w:szCs w:val="16"/>
    </w:rPr>
  </w:style>
  <w:style w:type="character" w:customStyle="1" w:styleId="StyleBold">
    <w:name w:val="Style Bold"/>
    <w:basedOn w:val="DefaultParagraphFont"/>
    <w:uiPriority w:val="9"/>
    <w:semiHidden/>
    <w:rsid w:val="008E13F8"/>
    <w:rPr>
      <w:b/>
      <w:bCs/>
    </w:rPr>
  </w:style>
  <w:style w:type="character" w:customStyle="1" w:styleId="body-text">
    <w:name w:val="body-text"/>
    <w:basedOn w:val="DefaultParagraphFont"/>
    <w:rsid w:val="008E13F8"/>
  </w:style>
  <w:style w:type="paragraph" w:customStyle="1" w:styleId="StyleStyle411ptBoldBorderSinglesolidlineAuto0">
    <w:name w:val="Style Style4 + 11 pt Bold Border: : (Single solid line Auto  0...."/>
    <w:basedOn w:val="Normal"/>
    <w:link w:val="StyleStyle411ptBoldBorderSinglesolidlineAuto0Char"/>
    <w:qFormat/>
    <w:rsid w:val="008E13F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E13F8"/>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8E13F8"/>
  </w:style>
  <w:style w:type="paragraph" w:customStyle="1" w:styleId="StyleStyle112pt">
    <w:name w:val="Style Style1 + 12 pt"/>
    <w:basedOn w:val="Normal"/>
    <w:link w:val="StyleStyle112ptChar"/>
    <w:qFormat/>
    <w:rsid w:val="008E13F8"/>
    <w:rPr>
      <w:rFonts w:eastAsia="SimSun"/>
      <w:u w:val="single"/>
      <w:lang w:eastAsia="zh-CN"/>
    </w:rPr>
  </w:style>
  <w:style w:type="character" w:customStyle="1" w:styleId="StyleStyle112ptChar">
    <w:name w:val="Style Style1 + 12 pt Char"/>
    <w:basedOn w:val="DefaultParagraphFont"/>
    <w:link w:val="StyleStyle112pt"/>
    <w:rsid w:val="008E13F8"/>
    <w:rPr>
      <w:rFonts w:ascii="Calibri" w:eastAsia="SimSun" w:hAnsi="Calibri"/>
      <w:sz w:val="22"/>
      <w:u w:val="single"/>
      <w:lang w:eastAsia="zh-CN"/>
    </w:rPr>
  </w:style>
  <w:style w:type="paragraph" w:customStyle="1" w:styleId="MinimizedText">
    <w:name w:val="Minimized Text"/>
    <w:basedOn w:val="Normal"/>
    <w:link w:val="MinimizedTextChar"/>
    <w:qFormat/>
    <w:rsid w:val="008E13F8"/>
    <w:rPr>
      <w:rFonts w:eastAsia="Times New Roman"/>
    </w:rPr>
  </w:style>
  <w:style w:type="character" w:customStyle="1" w:styleId="MinimizedTextChar">
    <w:name w:val="Minimized Text Char"/>
    <w:basedOn w:val="DefaultParagraphFont"/>
    <w:link w:val="MinimizedText"/>
    <w:rsid w:val="008E13F8"/>
    <w:rPr>
      <w:rFonts w:ascii="Calibri" w:eastAsia="Times New Roman" w:hAnsi="Calibri"/>
      <w:sz w:val="22"/>
    </w:rPr>
  </w:style>
  <w:style w:type="character" w:customStyle="1" w:styleId="term1">
    <w:name w:val="term1"/>
    <w:basedOn w:val="DefaultParagraphFont"/>
    <w:rsid w:val="008E13F8"/>
    <w:rPr>
      <w:b/>
      <w:bCs/>
    </w:rPr>
  </w:style>
  <w:style w:type="character" w:customStyle="1" w:styleId="Styleterm111ptUnderline">
    <w:name w:val="Style term1 + 11 pt Underline"/>
    <w:basedOn w:val="term1"/>
    <w:rsid w:val="008E13F8"/>
    <w:rPr>
      <w:b/>
      <w:bCs/>
      <w:sz w:val="20"/>
      <w:u w:val="single"/>
    </w:rPr>
  </w:style>
  <w:style w:type="paragraph" w:customStyle="1" w:styleId="StyleMinimizedTextArialNarrow10pt">
    <w:name w:val="Style Minimized Text + Arial Narrow 10 pt"/>
    <w:basedOn w:val="MinimizedText"/>
    <w:link w:val="StyleMinimizedTextArialNarrow10ptChar"/>
    <w:qFormat/>
    <w:rsid w:val="008E13F8"/>
    <w:rPr>
      <w:sz w:val="20"/>
    </w:rPr>
  </w:style>
  <w:style w:type="character" w:customStyle="1" w:styleId="StyleMinimizedTextArialNarrow10ptChar">
    <w:name w:val="Style Minimized Text + Arial Narrow 10 pt Char"/>
    <w:basedOn w:val="MinimizedTextChar"/>
    <w:link w:val="StyleMinimizedTextArialNarrow10pt"/>
    <w:rsid w:val="008E13F8"/>
    <w:rPr>
      <w:rFonts w:ascii="Calibri" w:eastAsia="Times New Roman" w:hAnsi="Calibri"/>
      <w:sz w:val="20"/>
    </w:rPr>
  </w:style>
  <w:style w:type="character" w:customStyle="1" w:styleId="Styleunderline11ptBold">
    <w:name w:val="Style underline + 11 pt Bold"/>
    <w:basedOn w:val="underline"/>
    <w:rsid w:val="008E13F8"/>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E13F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E13F8"/>
    <w:rPr>
      <w:rFonts w:ascii="Calibri" w:eastAsia="Times New Roman" w:hAnsi="Calibri"/>
      <w:sz w:val="22"/>
      <w:u w:val="single"/>
      <w:bdr w:val="single" w:sz="4" w:space="0" w:color="auto"/>
    </w:rPr>
  </w:style>
  <w:style w:type="character" w:customStyle="1" w:styleId="Style9pt">
    <w:name w:val="Style 9 pt"/>
    <w:basedOn w:val="DefaultParagraphFont"/>
    <w:rsid w:val="008E13F8"/>
    <w:rPr>
      <w:rFonts w:ascii="Times New Roman" w:hAnsi="Times New Roman"/>
      <w:sz w:val="20"/>
    </w:rPr>
  </w:style>
  <w:style w:type="paragraph" w:customStyle="1" w:styleId="StyleStyle49pt3">
    <w:name w:val="Style Style4 + 9 pt3"/>
    <w:basedOn w:val="Style4"/>
    <w:link w:val="StyleStyle49pt3Char"/>
    <w:qFormat/>
    <w:rsid w:val="008E13F8"/>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8E13F8"/>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8E13F8"/>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8E13F8"/>
    <w:rPr>
      <w:rFonts w:ascii="Calibri" w:eastAsia="Times New Roman" w:hAnsi="Calibri" w:cs="Times New Roman"/>
      <w:b/>
      <w:bCs/>
      <w:u w:val="single"/>
      <w:lang w:val="x-none"/>
    </w:rPr>
  </w:style>
  <w:style w:type="character" w:customStyle="1" w:styleId="authorbio">
    <w:name w:val="authorbio"/>
    <w:basedOn w:val="DefaultParagraphFont"/>
    <w:rsid w:val="008E13F8"/>
  </w:style>
  <w:style w:type="character" w:customStyle="1" w:styleId="a">
    <w:name w:val="a"/>
    <w:basedOn w:val="DefaultParagraphFont"/>
    <w:rsid w:val="008E13F8"/>
  </w:style>
  <w:style w:type="character" w:customStyle="1" w:styleId="StyleUnderline3">
    <w:name w:val="Style Underline3"/>
    <w:basedOn w:val="DefaultParagraphFont"/>
    <w:rsid w:val="008E13F8"/>
    <w:rPr>
      <w:u w:val="single"/>
    </w:rPr>
  </w:style>
  <w:style w:type="paragraph" w:customStyle="1" w:styleId="StyleStyle111ptBorderSinglesolidlineAuto05ptL">
    <w:name w:val="Style Style1 + 11 pt Border: : (Single solid line Auto  0.5 pt L..."/>
    <w:link w:val="StyleStyle111ptBorderSinglesolidlineAuto05ptLChar"/>
    <w:qFormat/>
    <w:rsid w:val="008E13F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E13F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8E13F8"/>
    <w:rPr>
      <w:u w:val="single"/>
    </w:rPr>
  </w:style>
  <w:style w:type="paragraph" w:customStyle="1" w:styleId="Circled">
    <w:name w:val="Circled"/>
    <w:link w:val="CircledChar"/>
    <w:qFormat/>
    <w:rsid w:val="008E13F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8E13F8"/>
    <w:rPr>
      <w:rFonts w:ascii="Times New Roman" w:eastAsia="MS Mincho" w:hAnsi="Times New Roman" w:cs="Times New Roman"/>
      <w:b/>
      <w:sz w:val="22"/>
      <w:szCs w:val="20"/>
      <w:u w:val="single"/>
      <w:lang w:eastAsia="ja-JP"/>
    </w:rPr>
  </w:style>
  <w:style w:type="character" w:customStyle="1" w:styleId="base">
    <w:name w:val="base"/>
    <w:basedOn w:val="DefaultParagraphFont"/>
    <w:rsid w:val="008E13F8"/>
  </w:style>
  <w:style w:type="character" w:customStyle="1" w:styleId="part-of-speech">
    <w:name w:val="part-of-speech"/>
    <w:basedOn w:val="DefaultParagraphFont"/>
    <w:rsid w:val="008E13F8"/>
  </w:style>
  <w:style w:type="character" w:customStyle="1" w:styleId="sep">
    <w:name w:val="sep"/>
    <w:basedOn w:val="DefaultParagraphFont"/>
    <w:rsid w:val="008E13F8"/>
  </w:style>
  <w:style w:type="character" w:customStyle="1" w:styleId="pron">
    <w:name w:val="pron"/>
    <w:basedOn w:val="DefaultParagraphFont"/>
    <w:rsid w:val="008E13F8"/>
  </w:style>
  <w:style w:type="paragraph" w:customStyle="1" w:styleId="StyleStyle4LatinTimesNewRomanAsianSimSun">
    <w:name w:val="Style Style4 + (Latin) Times New Roman (Asian) SimSun"/>
    <w:basedOn w:val="Normal"/>
    <w:link w:val="StyleStyle4LatinTimesNewRomanAsianSimSunChar"/>
    <w:qFormat/>
    <w:rsid w:val="008E13F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E13F8"/>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E13F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E13F8"/>
    <w:rPr>
      <w:rFonts w:ascii="Calibri" w:eastAsia="SimSun" w:hAnsi="Calibri"/>
      <w:b/>
      <w:bCs/>
      <w:sz w:val="22"/>
      <w:u w:val="single"/>
    </w:rPr>
  </w:style>
  <w:style w:type="character" w:customStyle="1" w:styleId="CharChar3">
    <w:name w:val="Char Char3"/>
    <w:basedOn w:val="DefaultParagraphFont"/>
    <w:rsid w:val="008E13F8"/>
    <w:rPr>
      <w:rFonts w:cs="Arial"/>
      <w:b/>
      <w:bCs/>
      <w:iCs/>
      <w:lang w:val="en-US" w:eastAsia="en-US" w:bidi="ar-SA"/>
    </w:rPr>
  </w:style>
  <w:style w:type="character" w:customStyle="1" w:styleId="SubtitleChar1">
    <w:name w:val="Subtitle Char1"/>
    <w:aliases w:val="Underlined card text Char1"/>
    <w:basedOn w:val="DefaultParagraphFont"/>
    <w:rsid w:val="008E13F8"/>
    <w:rPr>
      <w:color w:val="5A5A5A" w:themeColor="text1" w:themeTint="A5"/>
      <w:spacing w:val="15"/>
      <w:sz w:val="22"/>
      <w:szCs w:val="22"/>
    </w:rPr>
  </w:style>
  <w:style w:type="paragraph" w:customStyle="1" w:styleId="StyleStyle411pt1">
    <w:name w:val="Style Style4 + 11 pt1"/>
    <w:basedOn w:val="Style4"/>
    <w:link w:val="StyleStyle411pt1Char"/>
    <w:qFormat/>
    <w:rsid w:val="008E13F8"/>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8E13F8"/>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8E13F8"/>
    <w:rPr>
      <w:b/>
      <w:u w:val="single"/>
      <w:lang w:val="en-US" w:eastAsia="en-US" w:bidi="ar-SA"/>
    </w:rPr>
  </w:style>
  <w:style w:type="character" w:customStyle="1" w:styleId="StyleUnderlineCharChar111pt">
    <w:name w:val="Style Underline Char Char1 + 11 pt"/>
    <w:basedOn w:val="DefaultParagraphFont"/>
    <w:rsid w:val="008E13F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E13F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E13F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E13F8"/>
    <w:rPr>
      <w:sz w:val="22"/>
      <w:u w:val="single"/>
    </w:rPr>
  </w:style>
  <w:style w:type="paragraph" w:customStyle="1" w:styleId="StyleMinimizedTextArialNarrow9pt">
    <w:name w:val="Style Minimized Text + Arial Narrow 9 pt"/>
    <w:basedOn w:val="Normal"/>
    <w:link w:val="StyleMinimizedTextArialNarrow9ptChar"/>
    <w:qFormat/>
    <w:rsid w:val="008E13F8"/>
    <w:rPr>
      <w:rFonts w:eastAsia="Times New Roman"/>
    </w:rPr>
  </w:style>
  <w:style w:type="character" w:customStyle="1" w:styleId="StyleMinimizedTextArialNarrow9ptChar">
    <w:name w:val="Style Minimized Text + Arial Narrow 9 pt Char"/>
    <w:basedOn w:val="DefaultParagraphFont"/>
    <w:link w:val="StyleMinimizedTextArialNarrow9pt"/>
    <w:rsid w:val="008E13F8"/>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8E13F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E13F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E13F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E13F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E13F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8E13F8"/>
    <w:rPr>
      <w:b w:val="0"/>
      <w:bCs/>
      <w:sz w:val="20"/>
      <w:u w:val="single"/>
      <w:lang w:val="en-US" w:eastAsia="en-US" w:bidi="ar-SA"/>
    </w:rPr>
  </w:style>
  <w:style w:type="character" w:customStyle="1" w:styleId="Styleunderline9pt">
    <w:name w:val="Style underline + 9 pt"/>
    <w:basedOn w:val="underline"/>
    <w:rsid w:val="008E13F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8E13F8"/>
    <w:rPr>
      <w:rFonts w:ascii="Times New Roman" w:hAnsi="Times New Roman"/>
      <w:sz w:val="20"/>
    </w:rPr>
  </w:style>
  <w:style w:type="character" w:customStyle="1" w:styleId="Styleunderline9pt1">
    <w:name w:val="Style underline + 9 pt1"/>
    <w:basedOn w:val="underline"/>
    <w:rsid w:val="008E13F8"/>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8E13F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E13F8"/>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8E13F8"/>
    <w:rPr>
      <w:b/>
      <w:bCs/>
      <w:noProof w:val="0"/>
      <w:sz w:val="20"/>
      <w:u w:val="single"/>
      <w:lang w:val="en-US" w:eastAsia="en-US" w:bidi="ar-SA"/>
    </w:rPr>
  </w:style>
  <w:style w:type="character" w:customStyle="1" w:styleId="Hyperlink23">
    <w:name w:val="Hyperlink23"/>
    <w:basedOn w:val="DefaultParagraphFont"/>
    <w:rsid w:val="008E13F8"/>
    <w:rPr>
      <w:color w:val="3300CC"/>
      <w:u w:val="single"/>
    </w:rPr>
  </w:style>
  <w:style w:type="paragraph" w:customStyle="1" w:styleId="cardCharChar">
    <w:name w:val="card Char Char"/>
    <w:basedOn w:val="Normal"/>
    <w:link w:val="cardCharCharChar"/>
    <w:qFormat/>
    <w:rsid w:val="008E13F8"/>
    <w:pPr>
      <w:ind w:left="288" w:right="288"/>
    </w:pPr>
    <w:rPr>
      <w:rFonts w:eastAsia="Times New Roman"/>
      <w:szCs w:val="20"/>
    </w:rPr>
  </w:style>
  <w:style w:type="character" w:customStyle="1" w:styleId="cardCharCharChar">
    <w:name w:val="card Char Char Char"/>
    <w:basedOn w:val="DefaultParagraphFont"/>
    <w:link w:val="cardCharChar"/>
    <w:rsid w:val="008E13F8"/>
    <w:rPr>
      <w:rFonts w:ascii="Calibri" w:eastAsia="Times New Roman" w:hAnsi="Calibri"/>
      <w:sz w:val="22"/>
      <w:szCs w:val="20"/>
    </w:rPr>
  </w:style>
  <w:style w:type="character" w:customStyle="1" w:styleId="StyleunderlineArialNarrow9ptBold">
    <w:name w:val="Style underline + Arial Narrow 9 pt Bold"/>
    <w:basedOn w:val="underline"/>
    <w:rsid w:val="008E13F8"/>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8E13F8"/>
  </w:style>
  <w:style w:type="character" w:customStyle="1" w:styleId="StylecardCharCharArialNarrow9ptChar">
    <w:name w:val="Style card Char Char + Arial Narrow 9 pt Char"/>
    <w:basedOn w:val="cardCharCharChar"/>
    <w:link w:val="StylecardCharCharArialNarrow9pt"/>
    <w:rsid w:val="008E13F8"/>
    <w:rPr>
      <w:rFonts w:ascii="Calibri" w:eastAsia="Times New Roman" w:hAnsi="Calibri"/>
      <w:sz w:val="22"/>
      <w:szCs w:val="20"/>
    </w:rPr>
  </w:style>
  <w:style w:type="character" w:customStyle="1" w:styleId="CardTextChar10">
    <w:name w:val="Card Text Char1"/>
    <w:basedOn w:val="DefaultParagraphFont"/>
    <w:rsid w:val="008E13F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E13F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8E13F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E13F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E13F8"/>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8E13F8"/>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8E13F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8E13F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E13F8"/>
    <w:rPr>
      <w:rFonts w:eastAsia="Times New Roman"/>
    </w:rPr>
  </w:style>
  <w:style w:type="character" w:customStyle="1" w:styleId="TextsmallChar">
    <w:name w:val="Textsmall Char"/>
    <w:basedOn w:val="DefaultParagraphFont"/>
    <w:link w:val="Textsmall"/>
    <w:rsid w:val="008E13F8"/>
    <w:rPr>
      <w:rFonts w:ascii="Calibri" w:eastAsia="Times New Roman" w:hAnsi="Calibri"/>
      <w:sz w:val="22"/>
    </w:rPr>
  </w:style>
  <w:style w:type="character" w:customStyle="1" w:styleId="CharChar111">
    <w:name w:val="Char Char111"/>
    <w:basedOn w:val="DefaultParagraphFont"/>
    <w:rsid w:val="008E13F8"/>
    <w:rPr>
      <w:rFonts w:cs="Arial"/>
      <w:bCs/>
      <w:szCs w:val="26"/>
      <w:u w:val="single"/>
      <w:lang w:val="en-US" w:eastAsia="en-US" w:bidi="ar-SA"/>
    </w:rPr>
  </w:style>
  <w:style w:type="paragraph" w:customStyle="1" w:styleId="cardtextsmall">
    <w:name w:val="card text small"/>
    <w:basedOn w:val="Normal"/>
    <w:qFormat/>
    <w:rsid w:val="008E13F8"/>
    <w:rPr>
      <w:rFonts w:ascii="Arial Narrow" w:eastAsia="Times New Roman" w:hAnsi="Arial Narrow"/>
    </w:rPr>
  </w:style>
  <w:style w:type="character" w:customStyle="1" w:styleId="AUnterdline">
    <w:name w:val="AUnterdline"/>
    <w:qFormat/>
    <w:rsid w:val="008E13F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E13F8"/>
    <w:rPr>
      <w:rFonts w:ascii="Times New Roman" w:hAnsi="Times New Roman"/>
      <w:b/>
      <w:bCs/>
      <w:sz w:val="20"/>
      <w:u w:val="single"/>
      <w:bdr w:val="single" w:sz="4" w:space="0" w:color="auto"/>
    </w:rPr>
  </w:style>
  <w:style w:type="character" w:customStyle="1" w:styleId="highlightedsearchterm">
    <w:name w:val="highlightedsearchterm"/>
    <w:rsid w:val="008E13F8"/>
  </w:style>
  <w:style w:type="character" w:customStyle="1" w:styleId="StyleUnderline1">
    <w:name w:val="Style Underline1"/>
    <w:basedOn w:val="DefaultParagraphFont"/>
    <w:rsid w:val="008E13F8"/>
    <w:rPr>
      <w:rFonts w:ascii="Times New Roman" w:hAnsi="Times New Roman"/>
      <w:sz w:val="20"/>
      <w:u w:val="single"/>
    </w:rPr>
  </w:style>
  <w:style w:type="paragraph" w:customStyle="1" w:styleId="StyleStyle49pt10">
    <w:name w:val="Style Style4 + 9 pt10"/>
    <w:basedOn w:val="Style4"/>
    <w:link w:val="StyleStyle49pt10Char"/>
    <w:qFormat/>
    <w:rsid w:val="008E13F8"/>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8E13F8"/>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8E13F8"/>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8E13F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8E13F8"/>
    <w:pPr>
      <w:ind w:left="288"/>
    </w:pPr>
    <w:rPr>
      <w:rFonts w:eastAsia="Times New Roman"/>
      <w:u w:val="single"/>
    </w:rPr>
  </w:style>
  <w:style w:type="character" w:customStyle="1" w:styleId="NormalUnderlineChar">
    <w:name w:val="Normal Underline Char"/>
    <w:link w:val="NormalUnderline"/>
    <w:rsid w:val="008E13F8"/>
    <w:rPr>
      <w:rFonts w:ascii="Calibri" w:eastAsia="Times New Roman" w:hAnsi="Calibri"/>
      <w:sz w:val="22"/>
      <w:u w:val="single"/>
    </w:rPr>
  </w:style>
  <w:style w:type="character" w:customStyle="1" w:styleId="DontRead">
    <w:name w:val="Don't Read"/>
    <w:qFormat/>
    <w:rsid w:val="008E13F8"/>
    <w:rPr>
      <w:rFonts w:ascii="Times New Roman" w:hAnsi="Times New Roman"/>
      <w:sz w:val="16"/>
    </w:rPr>
  </w:style>
  <w:style w:type="paragraph" w:customStyle="1" w:styleId="Underlinestyle">
    <w:name w:val="Underline style"/>
    <w:basedOn w:val="Normal"/>
    <w:qFormat/>
    <w:rsid w:val="008E13F8"/>
    <w:rPr>
      <w:rFonts w:eastAsia="Times New Roman"/>
      <w:u w:val="single"/>
    </w:rPr>
  </w:style>
  <w:style w:type="character" w:customStyle="1" w:styleId="Style11ptUnderline3">
    <w:name w:val="Style 11 pt Underline3"/>
    <w:rsid w:val="008E13F8"/>
    <w:rPr>
      <w:sz w:val="20"/>
      <w:u w:val="single"/>
    </w:rPr>
  </w:style>
  <w:style w:type="character" w:customStyle="1" w:styleId="27">
    <w:name w:val="27"/>
    <w:rsid w:val="008E13F8"/>
    <w:rPr>
      <w:rFonts w:cs="Arial"/>
      <w:bCs/>
      <w:sz w:val="20"/>
      <w:u w:val="single"/>
      <w:lang w:val="en-US" w:eastAsia="en-US" w:bidi="ar-SA"/>
    </w:rPr>
  </w:style>
  <w:style w:type="character" w:customStyle="1" w:styleId="2">
    <w:name w:val="2"/>
    <w:rsid w:val="008E13F8"/>
    <w:rPr>
      <w:rFonts w:cs="Arial"/>
      <w:bCs/>
      <w:sz w:val="20"/>
      <w:u w:val="single"/>
      <w:lang w:val="en-US" w:eastAsia="en-US" w:bidi="ar-SA"/>
    </w:rPr>
  </w:style>
  <w:style w:type="character" w:customStyle="1" w:styleId="Style9ptUnderline11">
    <w:name w:val="Style 9 pt Underline11"/>
    <w:basedOn w:val="DefaultParagraphFont"/>
    <w:rsid w:val="008E13F8"/>
    <w:rPr>
      <w:sz w:val="20"/>
      <w:u w:val="single"/>
    </w:rPr>
  </w:style>
  <w:style w:type="character" w:customStyle="1" w:styleId="Style9ptBoldUnderline5">
    <w:name w:val="Style 9 pt Bold Underline5"/>
    <w:basedOn w:val="DefaultParagraphFont"/>
    <w:rsid w:val="008E13F8"/>
    <w:rPr>
      <w:b/>
      <w:bCs/>
      <w:sz w:val="20"/>
      <w:u w:val="single"/>
    </w:rPr>
  </w:style>
  <w:style w:type="character" w:customStyle="1" w:styleId="CharChar114">
    <w:name w:val="Char Char114"/>
    <w:basedOn w:val="DefaultParagraphFont"/>
    <w:rsid w:val="008E13F8"/>
    <w:rPr>
      <w:rFonts w:cs="Arial"/>
      <w:bCs/>
      <w:szCs w:val="26"/>
      <w:u w:val="single"/>
      <w:lang w:val="en-US" w:eastAsia="en-US" w:bidi="ar-SA"/>
    </w:rPr>
  </w:style>
  <w:style w:type="character" w:customStyle="1" w:styleId="CharChar113">
    <w:name w:val="Char Char113"/>
    <w:basedOn w:val="DefaultParagraphFont"/>
    <w:rsid w:val="008E13F8"/>
    <w:rPr>
      <w:rFonts w:cs="Arial"/>
      <w:bCs/>
      <w:szCs w:val="26"/>
      <w:u w:val="single"/>
      <w:lang w:val="en-US" w:eastAsia="en-US" w:bidi="ar-SA"/>
    </w:rPr>
  </w:style>
  <w:style w:type="character" w:customStyle="1" w:styleId="CharChar112">
    <w:name w:val="Char Char112"/>
    <w:basedOn w:val="DefaultParagraphFont"/>
    <w:rsid w:val="008E13F8"/>
    <w:rPr>
      <w:rFonts w:cs="Arial"/>
      <w:bCs/>
      <w:szCs w:val="26"/>
      <w:u w:val="single"/>
      <w:lang w:val="en-US" w:eastAsia="en-US" w:bidi="ar-SA"/>
    </w:rPr>
  </w:style>
  <w:style w:type="character" w:customStyle="1" w:styleId="ssl0">
    <w:name w:val="ss_l0"/>
    <w:basedOn w:val="DefaultParagraphFont"/>
    <w:rsid w:val="008E13F8"/>
  </w:style>
  <w:style w:type="paragraph" w:customStyle="1" w:styleId="WW-Default1">
    <w:name w:val="WW-Default1"/>
    <w:basedOn w:val="Normal"/>
    <w:qFormat/>
    <w:rsid w:val="008E13F8"/>
    <w:pPr>
      <w:suppressAutoHyphens/>
    </w:pPr>
    <w:rPr>
      <w:rFonts w:eastAsia="Times New Roman"/>
      <w:b/>
      <w:bCs/>
      <w:szCs w:val="20"/>
      <w:lang w:eastAsia="ar-SA"/>
    </w:rPr>
  </w:style>
  <w:style w:type="character" w:customStyle="1" w:styleId="zoomme">
    <w:name w:val="zoomme"/>
    <w:basedOn w:val="DefaultParagraphFont"/>
    <w:rsid w:val="008E13F8"/>
  </w:style>
  <w:style w:type="character" w:customStyle="1" w:styleId="Date1">
    <w:name w:val="Date1"/>
    <w:basedOn w:val="DefaultParagraphFont"/>
    <w:rsid w:val="008E13F8"/>
  </w:style>
  <w:style w:type="character" w:customStyle="1" w:styleId="classauthor">
    <w:name w:val="class=&quot;author&quot;"/>
    <w:basedOn w:val="DefaultParagraphFont"/>
    <w:rsid w:val="008E13F8"/>
  </w:style>
  <w:style w:type="paragraph" w:customStyle="1" w:styleId="CardStyle0">
    <w:name w:val="Card Style"/>
    <w:basedOn w:val="Normal"/>
    <w:link w:val="CardStyleChar"/>
    <w:qFormat/>
    <w:rsid w:val="008E13F8"/>
    <w:rPr>
      <w:rFonts w:eastAsia="Times New Roman"/>
    </w:rPr>
  </w:style>
  <w:style w:type="character" w:customStyle="1" w:styleId="CharCharChar">
    <w:name w:val="Char Char Char"/>
    <w:basedOn w:val="DefaultParagraphFont"/>
    <w:rsid w:val="008E13F8"/>
    <w:rPr>
      <w:rFonts w:cs="Arial"/>
      <w:bCs/>
      <w:szCs w:val="26"/>
      <w:u w:val="single"/>
      <w:lang w:val="en-US" w:eastAsia="en-US" w:bidi="ar-SA"/>
    </w:rPr>
  </w:style>
  <w:style w:type="character" w:customStyle="1" w:styleId="texto1">
    <w:name w:val="texto1"/>
    <w:rsid w:val="008E13F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E13F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E13F8"/>
    <w:rPr>
      <w:rFonts w:ascii="Calibri" w:eastAsia="Times New Roman" w:hAnsi="Calibri" w:cs="Arial"/>
      <w:b/>
      <w:szCs w:val="28"/>
    </w:rPr>
  </w:style>
  <w:style w:type="paragraph" w:customStyle="1" w:styleId="Style23">
    <w:name w:val="Style23"/>
    <w:basedOn w:val="Normal"/>
    <w:uiPriority w:val="99"/>
    <w:qFormat/>
    <w:rsid w:val="008E13F8"/>
    <w:pPr>
      <w:widowControl w:val="0"/>
      <w:autoSpaceDE w:val="0"/>
      <w:autoSpaceDN w:val="0"/>
      <w:adjustRightInd w:val="0"/>
      <w:spacing w:line="209" w:lineRule="exact"/>
    </w:pPr>
    <w:rPr>
      <w:rFonts w:eastAsia="SimSun"/>
    </w:rPr>
  </w:style>
  <w:style w:type="character" w:customStyle="1" w:styleId="gray">
    <w:name w:val="gray"/>
    <w:basedOn w:val="DefaultParagraphFont"/>
    <w:rsid w:val="008E13F8"/>
  </w:style>
  <w:style w:type="paragraph" w:customStyle="1" w:styleId="Tagtemplate">
    <w:name w:val="Tagtemplate"/>
    <w:basedOn w:val="Normal"/>
    <w:link w:val="TagtemplateChar"/>
    <w:autoRedefine/>
    <w:qFormat/>
    <w:rsid w:val="008E13F8"/>
    <w:pPr>
      <w:keepNext/>
      <w:keepLines/>
    </w:pPr>
    <w:rPr>
      <w:rFonts w:eastAsia="Calibri"/>
      <w:b/>
    </w:rPr>
  </w:style>
  <w:style w:type="character" w:customStyle="1" w:styleId="TagtemplateChar">
    <w:name w:val="Tagtemplate Char"/>
    <w:basedOn w:val="DefaultParagraphFont"/>
    <w:link w:val="Tagtemplate"/>
    <w:rsid w:val="008E13F8"/>
    <w:rPr>
      <w:rFonts w:ascii="Calibri" w:eastAsia="Calibri" w:hAnsi="Calibri"/>
      <w:b/>
      <w:sz w:val="22"/>
    </w:rPr>
  </w:style>
  <w:style w:type="character" w:customStyle="1" w:styleId="Styleunderline11ptBorderSinglesolidlineAuto05p">
    <w:name w:val="Style underline + 11 pt Border: : (Single solid line Auto  0.5 p..."/>
    <w:rsid w:val="008E13F8"/>
    <w:rPr>
      <w:sz w:val="20"/>
      <w:u w:val="single"/>
      <w:bdr w:val="single" w:sz="4" w:space="0" w:color="auto"/>
    </w:rPr>
  </w:style>
  <w:style w:type="paragraph" w:customStyle="1" w:styleId="Citation-FirstLine">
    <w:name w:val="Citation - First Line"/>
    <w:basedOn w:val="Normal"/>
    <w:next w:val="Normal"/>
    <w:autoRedefine/>
    <w:qFormat/>
    <w:rsid w:val="008E13F8"/>
    <w:pPr>
      <w:spacing w:line="240" w:lineRule="atLeast"/>
      <w:jc w:val="both"/>
    </w:pPr>
    <w:rPr>
      <w:rFonts w:ascii="Book Antiqua" w:eastAsia="Times New Roman" w:hAnsi="Book Antiqua"/>
    </w:rPr>
  </w:style>
  <w:style w:type="character" w:customStyle="1" w:styleId="CardText-Underlined">
    <w:name w:val="Card Text - Underlined"/>
    <w:rsid w:val="008E13F8"/>
    <w:rPr>
      <w:b/>
      <w:sz w:val="20"/>
      <w:u w:val="single"/>
    </w:rPr>
  </w:style>
  <w:style w:type="paragraph" w:customStyle="1" w:styleId="Citation-Complete">
    <w:name w:val="Citation - Complete"/>
    <w:basedOn w:val="Normal"/>
    <w:next w:val="Normal"/>
    <w:link w:val="Citation-CompleteChar"/>
    <w:autoRedefine/>
    <w:qFormat/>
    <w:rsid w:val="008E13F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E13F8"/>
    <w:rPr>
      <w:rFonts w:ascii="Book Antiqua" w:eastAsia="Times New Roman" w:hAnsi="Book Antiqua"/>
      <w:sz w:val="22"/>
    </w:rPr>
  </w:style>
  <w:style w:type="character" w:customStyle="1" w:styleId="MicroTextChar">
    <w:name w:val="MicroText Char"/>
    <w:link w:val="MicroText"/>
    <w:rsid w:val="008E13F8"/>
    <w:rPr>
      <w:rFonts w:ascii="Arial Narrow" w:hAnsi="Arial Narrow"/>
      <w:sz w:val="12"/>
    </w:rPr>
  </w:style>
  <w:style w:type="character" w:customStyle="1" w:styleId="Style11ptItalic">
    <w:name w:val="Style 11 pt Italic"/>
    <w:basedOn w:val="DefaultParagraphFont"/>
    <w:rsid w:val="008E13F8"/>
    <w:rPr>
      <w:rFonts w:ascii="Times New Roman" w:hAnsi="Times New Roman"/>
      <w:i/>
      <w:iCs/>
      <w:sz w:val="20"/>
    </w:rPr>
  </w:style>
  <w:style w:type="character" w:customStyle="1" w:styleId="BoldandUnderlineChar">
    <w:name w:val="Bold and Underline Char"/>
    <w:basedOn w:val="DefaultParagraphFont"/>
    <w:link w:val="BoldandUnderline"/>
    <w:locked/>
    <w:rsid w:val="008E13F8"/>
    <w:rPr>
      <w:b/>
      <w:u w:val="single"/>
    </w:rPr>
  </w:style>
  <w:style w:type="paragraph" w:customStyle="1" w:styleId="BoldandUnderline">
    <w:name w:val="Bold and Underline"/>
    <w:basedOn w:val="Normal"/>
    <w:link w:val="BoldandUnderlineChar"/>
    <w:qFormat/>
    <w:rsid w:val="008E13F8"/>
    <w:rPr>
      <w:rFonts w:asciiTheme="minorHAnsi" w:hAnsiTheme="minorHAnsi"/>
      <w:b/>
      <w:sz w:val="24"/>
      <w:u w:val="single"/>
    </w:rPr>
  </w:style>
  <w:style w:type="character" w:customStyle="1" w:styleId="hdr">
    <w:name w:val="hdr"/>
    <w:basedOn w:val="DefaultParagraphFont"/>
    <w:rsid w:val="008E13F8"/>
  </w:style>
  <w:style w:type="paragraph" w:customStyle="1" w:styleId="StyleStyle49ptBold3">
    <w:name w:val="Style Style4 + 9 pt Bold3"/>
    <w:basedOn w:val="Style4"/>
    <w:link w:val="StyleStyle49ptBold3Char"/>
    <w:qFormat/>
    <w:rsid w:val="008E13F8"/>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8E13F8"/>
    <w:rPr>
      <w:rFonts w:ascii="Calibri" w:eastAsia="Times New Roman" w:hAnsi="Calibri" w:cs="Times New Roman"/>
      <w:b/>
      <w:bCs/>
      <w:u w:val="single"/>
      <w:lang w:val="x-none"/>
    </w:rPr>
  </w:style>
  <w:style w:type="character" w:customStyle="1" w:styleId="Style9ptUnderline6">
    <w:name w:val="Style 9 pt Underline6"/>
    <w:basedOn w:val="DefaultParagraphFont"/>
    <w:rsid w:val="008E13F8"/>
    <w:rPr>
      <w:sz w:val="20"/>
      <w:u w:val="single"/>
    </w:rPr>
  </w:style>
  <w:style w:type="character" w:customStyle="1" w:styleId="ct-with-fmlt">
    <w:name w:val="ct-with-fmlt"/>
    <w:basedOn w:val="DefaultParagraphFont"/>
    <w:rsid w:val="008E13F8"/>
  </w:style>
  <w:style w:type="paragraph" w:customStyle="1" w:styleId="StyleStyle49pt">
    <w:name w:val="Style Style4 + 9 pt"/>
    <w:basedOn w:val="Normal"/>
    <w:link w:val="StyleStyle49ptChar"/>
    <w:qFormat/>
    <w:rsid w:val="008E13F8"/>
    <w:rPr>
      <w:rFonts w:eastAsia="Times New Roman"/>
      <w:u w:val="single"/>
    </w:rPr>
  </w:style>
  <w:style w:type="character" w:customStyle="1" w:styleId="StyleStyle49ptChar">
    <w:name w:val="Style Style4 + 9 pt Char"/>
    <w:basedOn w:val="DefaultParagraphFont"/>
    <w:link w:val="StyleStyle49pt"/>
    <w:rsid w:val="008E13F8"/>
    <w:rPr>
      <w:rFonts w:ascii="Calibri" w:eastAsia="Times New Roman" w:hAnsi="Calibri"/>
      <w:sz w:val="22"/>
      <w:u w:val="single"/>
    </w:rPr>
  </w:style>
  <w:style w:type="paragraph" w:customStyle="1" w:styleId="StyleStyle49ptBold">
    <w:name w:val="Style Style4 + 9 pt Bold"/>
    <w:basedOn w:val="Normal"/>
    <w:link w:val="StyleStyle49ptBoldChar"/>
    <w:qFormat/>
    <w:rsid w:val="008E13F8"/>
    <w:rPr>
      <w:rFonts w:eastAsia="Times New Roman"/>
      <w:b/>
      <w:bCs/>
      <w:u w:val="single"/>
    </w:rPr>
  </w:style>
  <w:style w:type="character" w:customStyle="1" w:styleId="StyleStyle49ptBoldChar">
    <w:name w:val="Style Style4 + 9 pt Bold Char"/>
    <w:basedOn w:val="DefaultParagraphFont"/>
    <w:link w:val="StyleStyle49ptBold"/>
    <w:rsid w:val="008E13F8"/>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8E13F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E13F8"/>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8E13F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E13F8"/>
    <w:rPr>
      <w:rFonts w:ascii="Arial" w:eastAsia="Times New Roman" w:hAnsi="Arial" w:cs="Arial"/>
      <w:b/>
      <w:bCs/>
      <w:sz w:val="22"/>
      <w:u w:val="single"/>
    </w:rPr>
  </w:style>
  <w:style w:type="paragraph" w:customStyle="1" w:styleId="StyleUnderlined11pt">
    <w:name w:val="Style Underlined + 11 pt"/>
    <w:link w:val="StyleUnderlined11ptChar"/>
    <w:qFormat/>
    <w:rsid w:val="008E13F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E13F8"/>
    <w:rPr>
      <w:rFonts w:ascii="Arial" w:eastAsia="Times New Roman" w:hAnsi="Arial" w:cs="Arial"/>
      <w:sz w:val="22"/>
      <w:u w:val="single"/>
    </w:rPr>
  </w:style>
  <w:style w:type="character" w:customStyle="1" w:styleId="newscontent">
    <w:name w:val="newscontent"/>
    <w:rsid w:val="008E13F8"/>
  </w:style>
  <w:style w:type="character" w:customStyle="1" w:styleId="StyleUnderlinePatternClearYellow">
    <w:name w:val="Style Underline Pattern: Clear (Yellow)"/>
    <w:basedOn w:val="DefaultParagraphFont"/>
    <w:rsid w:val="008E13F8"/>
    <w:rPr>
      <w:u w:val="single"/>
      <w:shd w:val="clear" w:color="auto" w:fill="00FF00"/>
    </w:rPr>
  </w:style>
  <w:style w:type="paragraph" w:customStyle="1" w:styleId="StyleUnderlineChar11pt3">
    <w:name w:val="Style Underline Char + 11 pt3"/>
    <w:link w:val="StyleUnderlineChar11pt3Char"/>
    <w:qFormat/>
    <w:rsid w:val="008E13F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E13F8"/>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8E13F8"/>
    <w:rPr>
      <w:b w:val="0"/>
      <w:bCs/>
      <w:u w:val="single"/>
    </w:rPr>
  </w:style>
  <w:style w:type="paragraph" w:customStyle="1" w:styleId="Cite2">
    <w:name w:val="Cite 2"/>
    <w:basedOn w:val="Normal"/>
    <w:qFormat/>
    <w:rsid w:val="008E13F8"/>
    <w:rPr>
      <w:rFonts w:eastAsia="MS Mincho"/>
      <w:b/>
      <w:u w:val="single"/>
    </w:rPr>
  </w:style>
  <w:style w:type="character" w:customStyle="1" w:styleId="StyleunderlineBold">
    <w:name w:val="Style underline + Bold"/>
    <w:basedOn w:val="underline"/>
    <w:rsid w:val="008E13F8"/>
    <w:rPr>
      <w:rFonts w:ascii="Times New Roman" w:hAnsi="Times New Roman" w:cs="Times New Roman" w:hint="default"/>
      <w:b w:val="0"/>
      <w:bCs/>
      <w:sz w:val="20"/>
      <w:u w:val="single"/>
    </w:rPr>
  </w:style>
  <w:style w:type="paragraph" w:customStyle="1" w:styleId="cards0">
    <w:name w:val="cards"/>
    <w:basedOn w:val="Cites"/>
    <w:qFormat/>
    <w:rsid w:val="008E13F8"/>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8E13F8"/>
    <w:rPr>
      <w:sz w:val="20"/>
      <w:u w:val="single"/>
    </w:rPr>
  </w:style>
  <w:style w:type="character" w:customStyle="1" w:styleId="slug-pub-date">
    <w:name w:val="slug-pub-date"/>
    <w:basedOn w:val="DefaultParagraphFont"/>
    <w:rsid w:val="008E13F8"/>
  </w:style>
  <w:style w:type="character" w:customStyle="1" w:styleId="slug-vol">
    <w:name w:val="slug-vol"/>
    <w:basedOn w:val="DefaultParagraphFont"/>
    <w:rsid w:val="008E13F8"/>
  </w:style>
  <w:style w:type="character" w:customStyle="1" w:styleId="slug-issue">
    <w:name w:val="slug-issue"/>
    <w:basedOn w:val="DefaultParagraphFont"/>
    <w:rsid w:val="008E13F8"/>
  </w:style>
  <w:style w:type="character" w:customStyle="1" w:styleId="slug-pages">
    <w:name w:val="slug-pages"/>
    <w:basedOn w:val="DefaultParagraphFont"/>
    <w:rsid w:val="008E13F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E13F8"/>
    <w:rPr>
      <w:b/>
      <w:bCs/>
      <w:strike w:val="0"/>
      <w:dstrike w:val="0"/>
      <w:sz w:val="24"/>
      <w:u w:val="none"/>
      <w:effect w:val="none"/>
    </w:rPr>
  </w:style>
  <w:style w:type="character" w:customStyle="1" w:styleId="tagchar">
    <w:name w:val="tagchar"/>
    <w:basedOn w:val="DefaultParagraphFont"/>
    <w:rsid w:val="008E13F8"/>
  </w:style>
  <w:style w:type="character" w:customStyle="1" w:styleId="pmterms11">
    <w:name w:val="pmterms11"/>
    <w:basedOn w:val="DefaultParagraphFont"/>
    <w:rsid w:val="008E13F8"/>
    <w:rPr>
      <w:b/>
      <w:bCs/>
      <w:i w:val="0"/>
      <w:iCs w:val="0"/>
      <w:color w:val="000000"/>
    </w:rPr>
  </w:style>
  <w:style w:type="character" w:customStyle="1" w:styleId="StyleUnderlineChar9ptBold">
    <w:name w:val="Style Underline Char + 9 pt Bold"/>
    <w:basedOn w:val="DefaultParagraphFont"/>
    <w:rsid w:val="008E13F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8E13F8"/>
    <w:rPr>
      <w:szCs w:val="24"/>
      <w:u w:val="single"/>
      <w:lang w:val="en-US" w:eastAsia="en-US" w:bidi="ar-SA"/>
    </w:rPr>
  </w:style>
  <w:style w:type="character" w:customStyle="1" w:styleId="BoldandUnderlineChar2Char1">
    <w:name w:val="Bold and Underline Char2 Char1"/>
    <w:basedOn w:val="DefaultParagraphFont"/>
    <w:rsid w:val="008E13F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E13F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E13F8"/>
    <w:rPr>
      <w:szCs w:val="24"/>
      <w:u w:val="single"/>
      <w:lang w:val="en-US" w:eastAsia="en-US" w:bidi="ar-SA"/>
    </w:rPr>
  </w:style>
  <w:style w:type="paragraph" w:customStyle="1" w:styleId="Language">
    <w:name w:val="Language"/>
    <w:basedOn w:val="Normal"/>
    <w:link w:val="LanguageChar"/>
    <w:qFormat/>
    <w:rsid w:val="008E13F8"/>
    <w:rPr>
      <w:rFonts w:eastAsia="Times New Roman"/>
      <w:strike/>
      <w:szCs w:val="20"/>
    </w:rPr>
  </w:style>
  <w:style w:type="character" w:customStyle="1" w:styleId="LanguageChar">
    <w:name w:val="Language Char"/>
    <w:basedOn w:val="DefaultParagraphFont"/>
    <w:link w:val="Language"/>
    <w:rsid w:val="008E13F8"/>
    <w:rPr>
      <w:rFonts w:ascii="Calibri" w:eastAsia="Times New Roman" w:hAnsi="Calibri"/>
      <w:strike/>
      <w:sz w:val="22"/>
      <w:szCs w:val="20"/>
    </w:rPr>
  </w:style>
  <w:style w:type="paragraph" w:customStyle="1" w:styleId="UnderlineChar3">
    <w:name w:val="Underline Char3"/>
    <w:basedOn w:val="Normal"/>
    <w:link w:val="UnderlineChar3Char"/>
    <w:qFormat/>
    <w:rsid w:val="008E13F8"/>
    <w:rPr>
      <w:rFonts w:eastAsia="Times New Roman"/>
      <w:u w:val="single"/>
    </w:rPr>
  </w:style>
  <w:style w:type="character" w:customStyle="1" w:styleId="UnderlineChar3Char">
    <w:name w:val="Underline Char3 Char"/>
    <w:basedOn w:val="DefaultParagraphFont"/>
    <w:link w:val="UnderlineChar3"/>
    <w:rsid w:val="008E13F8"/>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8E13F8"/>
    <w:rPr>
      <w:rFonts w:eastAsia="Times New Roman"/>
      <w:b/>
      <w:u w:val="single"/>
    </w:rPr>
  </w:style>
  <w:style w:type="character" w:customStyle="1" w:styleId="BoldandUnderlineChar3CharChar">
    <w:name w:val="Bold and Underline Char3 Char Char"/>
    <w:basedOn w:val="DefaultParagraphFont"/>
    <w:link w:val="BoldandUnderlineChar3Char"/>
    <w:rsid w:val="008E13F8"/>
    <w:rPr>
      <w:rFonts w:ascii="Calibri" w:eastAsia="Times New Roman" w:hAnsi="Calibri"/>
      <w:b/>
      <w:sz w:val="22"/>
      <w:u w:val="single"/>
    </w:rPr>
  </w:style>
  <w:style w:type="character" w:customStyle="1" w:styleId="UnderlineChar1">
    <w:name w:val="Underline Char1"/>
    <w:basedOn w:val="DefaultParagraphFont"/>
    <w:rsid w:val="008E13F8"/>
    <w:rPr>
      <w:szCs w:val="24"/>
      <w:u w:val="single"/>
      <w:lang w:val="en-US" w:eastAsia="en-US" w:bidi="ar-SA"/>
    </w:rPr>
  </w:style>
  <w:style w:type="character" w:customStyle="1" w:styleId="BoldandUnderlineChar1Char2Char">
    <w:name w:val="Bold and Underline Char1 Char2 Char"/>
    <w:basedOn w:val="DefaultParagraphFont"/>
    <w:rsid w:val="008E13F8"/>
    <w:rPr>
      <w:b/>
      <w:szCs w:val="24"/>
      <w:u w:val="single"/>
      <w:lang w:val="en-US" w:eastAsia="en-US" w:bidi="ar-SA"/>
    </w:rPr>
  </w:style>
  <w:style w:type="paragraph" w:customStyle="1" w:styleId="HotRoute">
    <w:name w:val="Hot Route"/>
    <w:basedOn w:val="Normal"/>
    <w:link w:val="HotRouteChar0"/>
    <w:qFormat/>
    <w:rsid w:val="008E13F8"/>
    <w:pPr>
      <w:ind w:left="144"/>
    </w:pPr>
    <w:rPr>
      <w:rFonts w:eastAsia="Times New Roman"/>
    </w:rPr>
  </w:style>
  <w:style w:type="character" w:customStyle="1" w:styleId="Style12ptBoldUnderline1">
    <w:name w:val="Style 12 pt Bold Underline1"/>
    <w:basedOn w:val="DefaultParagraphFont"/>
    <w:rsid w:val="008E13F8"/>
    <w:rPr>
      <w:b/>
      <w:bCs/>
      <w:sz w:val="24"/>
      <w:u w:val="single"/>
    </w:rPr>
  </w:style>
  <w:style w:type="character" w:customStyle="1" w:styleId="StyleEmphasisArial12ptBoldNotItalic">
    <w:name w:val="Style Emphasis + Arial 12 pt Bold Not Italic"/>
    <w:basedOn w:val="Emphasis"/>
    <w:rsid w:val="008E13F8"/>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8E13F8"/>
    <w:rPr>
      <w:rFonts w:ascii="SimSun" w:eastAsia="SimSun" w:hAnsi="SimSun"/>
      <w:sz w:val="15"/>
      <w:lang w:eastAsia="zh-CN"/>
    </w:rPr>
  </w:style>
  <w:style w:type="paragraph" w:customStyle="1" w:styleId="UnreadText">
    <w:name w:val="Unread Text"/>
    <w:basedOn w:val="Normal"/>
    <w:next w:val="Normal"/>
    <w:link w:val="UnreadTextChar"/>
    <w:autoRedefine/>
    <w:qFormat/>
    <w:rsid w:val="008E13F8"/>
    <w:pPr>
      <w:ind w:left="360"/>
    </w:pPr>
    <w:rPr>
      <w:rFonts w:ascii="SimSun" w:eastAsia="SimSun" w:hAnsi="SimSun"/>
      <w:sz w:val="15"/>
      <w:lang w:eastAsia="zh-CN"/>
    </w:rPr>
  </w:style>
  <w:style w:type="character" w:customStyle="1" w:styleId="smallChar">
    <w:name w:val="small Char"/>
    <w:rsid w:val="008E13F8"/>
    <w:rPr>
      <w:rFonts w:ascii="Calibri" w:eastAsia="Calibri" w:hAnsi="Calibri" w:cs="Calibri"/>
      <w:sz w:val="16"/>
      <w:szCs w:val="20"/>
      <w:lang w:val="x-none" w:eastAsia="x-none"/>
    </w:rPr>
  </w:style>
  <w:style w:type="paragraph" w:customStyle="1" w:styleId="HotRoute0">
    <w:name w:val="Hot Route!"/>
    <w:basedOn w:val="Normal"/>
    <w:qFormat/>
    <w:rsid w:val="008E13F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E13F8"/>
    <w:rPr>
      <w:rFonts w:ascii="Times New Roman" w:hAnsi="Times New Roman" w:cs="Times New Roman"/>
      <w:sz w:val="16"/>
      <w:szCs w:val="16"/>
    </w:rPr>
  </w:style>
  <w:style w:type="character" w:customStyle="1" w:styleId="BodyText2Char1">
    <w:name w:val="Body Text 2 Char1"/>
    <w:basedOn w:val="DefaultParagraphFont"/>
    <w:semiHidden/>
    <w:rsid w:val="008E13F8"/>
    <w:rPr>
      <w:rFonts w:ascii="Times New Roman" w:hAnsi="Times New Roman" w:cs="Times New Roman"/>
      <w:sz w:val="20"/>
    </w:rPr>
  </w:style>
  <w:style w:type="character" w:customStyle="1" w:styleId="Heading2Char1CharCharCharCharCharC">
    <w:name w:val="Heading 2 Char1 Char Char Char Char Char C"/>
    <w:rsid w:val="008E13F8"/>
    <w:rPr>
      <w:rFonts w:cs="Arial"/>
      <w:b/>
      <w:bCs/>
      <w:iCs/>
      <w:sz w:val="24"/>
      <w:szCs w:val="28"/>
      <w:lang w:val="en-US" w:eastAsia="en-US" w:bidi="ar-SA"/>
    </w:rPr>
  </w:style>
  <w:style w:type="character" w:customStyle="1" w:styleId="underline1">
    <w:name w:val="underline1"/>
    <w:basedOn w:val="DefaultParagraphFont"/>
    <w:rsid w:val="008E13F8"/>
    <w:rPr>
      <w:u w:val="single"/>
    </w:rPr>
  </w:style>
  <w:style w:type="character" w:customStyle="1" w:styleId="author">
    <w:name w:val="author"/>
    <w:basedOn w:val="DefaultParagraphFont"/>
    <w:rsid w:val="008E13F8"/>
    <w:rPr>
      <w:rFonts w:ascii="Times New Roman" w:hAnsi="Times New Roman"/>
      <w:b/>
      <w:sz w:val="24"/>
    </w:rPr>
  </w:style>
  <w:style w:type="character" w:customStyle="1" w:styleId="FontStyle291">
    <w:name w:val="Font Style291"/>
    <w:basedOn w:val="DefaultParagraphFont"/>
    <w:uiPriority w:val="99"/>
    <w:rsid w:val="008E13F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E13F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E13F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E13F8"/>
    <w:rPr>
      <w:rFonts w:ascii="Calibri" w:eastAsia="Times New Roman" w:hAnsi="Calibri"/>
      <w:sz w:val="22"/>
    </w:rPr>
  </w:style>
  <w:style w:type="paragraph" w:customStyle="1" w:styleId="Cards1">
    <w:name w:val="Cards1"/>
    <w:basedOn w:val="Normal"/>
    <w:link w:val="Cards1Char"/>
    <w:qFormat/>
    <w:rsid w:val="008E13F8"/>
    <w:pPr>
      <w:ind w:left="288"/>
    </w:pPr>
    <w:rPr>
      <w:rFonts w:eastAsia="Times New Roman"/>
      <w:u w:val="single"/>
    </w:rPr>
  </w:style>
  <w:style w:type="character" w:customStyle="1" w:styleId="Cards1Char">
    <w:name w:val="Cards1 Char"/>
    <w:basedOn w:val="DefaultParagraphFont"/>
    <w:link w:val="Cards1"/>
    <w:rsid w:val="008E13F8"/>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8E13F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E13F8"/>
    <w:rPr>
      <w:rFonts w:ascii="Arial" w:eastAsia="Calibri" w:hAnsi="Arial" w:cs="Arial"/>
      <w:sz w:val="22"/>
      <w:szCs w:val="22"/>
      <w:u w:val="single"/>
    </w:rPr>
  </w:style>
  <w:style w:type="character" w:customStyle="1" w:styleId="EmphasizeThis">
    <w:name w:val="EmphasizeThis"/>
    <w:rsid w:val="008E13F8"/>
    <w:rPr>
      <w:rFonts w:ascii="Georgia" w:hAnsi="Georgia"/>
      <w:b/>
      <w:iCs/>
      <w:sz w:val="24"/>
      <w:u w:val="thick"/>
    </w:rPr>
  </w:style>
  <w:style w:type="paragraph" w:customStyle="1" w:styleId="Stylecard8pt">
    <w:name w:val="Style card + 8 pt"/>
    <w:basedOn w:val="card"/>
    <w:link w:val="Stylecard8ptChar"/>
    <w:qFormat/>
    <w:rsid w:val="008E13F8"/>
    <w:rPr>
      <w:rFonts w:ascii="Georgia" w:hAnsi="Georgia"/>
      <w:bCs/>
      <w:color w:val="000000"/>
      <w:lang w:eastAsia="ar-SA"/>
    </w:rPr>
  </w:style>
  <w:style w:type="character" w:customStyle="1" w:styleId="Stylecard8ptChar">
    <w:name w:val="Style card + 8 pt Char"/>
    <w:basedOn w:val="cardChar"/>
    <w:link w:val="Stylecard8pt"/>
    <w:rsid w:val="008E13F8"/>
    <w:rPr>
      <w:rFonts w:ascii="Georgia" w:hAnsi="Georgia"/>
      <w:bCs/>
      <w:color w:val="000000"/>
      <w:sz w:val="16"/>
      <w:lang w:eastAsia="ar-SA"/>
    </w:rPr>
  </w:style>
  <w:style w:type="character" w:customStyle="1" w:styleId="bhl">
    <w:name w:val="bhl"/>
    <w:basedOn w:val="DefaultParagraphFont"/>
    <w:rsid w:val="008E13F8"/>
  </w:style>
  <w:style w:type="paragraph" w:customStyle="1" w:styleId="TagGA11">
    <w:name w:val="Tag GA 11"/>
    <w:basedOn w:val="TOC1"/>
    <w:qFormat/>
    <w:rsid w:val="008E13F8"/>
    <w:pPr>
      <w:spacing w:before="0" w:after="160"/>
    </w:pPr>
    <w:rPr>
      <w:rFonts w:ascii="Georgia" w:eastAsia="Calibri" w:hAnsi="Georgia"/>
      <w:u w:val="none"/>
      <w:lang w:bidi="ar-SA"/>
    </w:rPr>
  </w:style>
  <w:style w:type="paragraph" w:customStyle="1" w:styleId="CiteCard">
    <w:name w:val="Cite/Card"/>
    <w:basedOn w:val="TOC2"/>
    <w:qFormat/>
    <w:rsid w:val="008E13F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E13F8"/>
    <w:rPr>
      <w:rFonts w:ascii="Georgia" w:eastAsia="Times New Roman" w:hAnsi="Georgia" w:hint="default"/>
      <w:sz w:val="22"/>
      <w:u w:val="single"/>
      <w:lang w:eastAsia="zh-CN"/>
    </w:rPr>
  </w:style>
  <w:style w:type="character" w:customStyle="1" w:styleId="addmd">
    <w:name w:val="addmd"/>
    <w:basedOn w:val="DefaultParagraphFont"/>
    <w:rsid w:val="008E13F8"/>
  </w:style>
  <w:style w:type="character" w:customStyle="1" w:styleId="UnderlinedTextCharChar">
    <w:name w:val="Underlined Text Char Char"/>
    <w:basedOn w:val="DefaultParagraphFont"/>
    <w:rsid w:val="008E13F8"/>
    <w:rPr>
      <w:rFonts w:cs="Arial"/>
      <w:bCs/>
      <w:noProof w:val="0"/>
      <w:szCs w:val="26"/>
      <w:u w:val="single"/>
      <w:lang w:val="en-US" w:eastAsia="en-US" w:bidi="ar-SA"/>
    </w:rPr>
  </w:style>
  <w:style w:type="character" w:customStyle="1" w:styleId="CardText1Char">
    <w:name w:val="Card Text 1 Char"/>
    <w:rsid w:val="008E13F8"/>
    <w:rPr>
      <w:rFonts w:ascii="Georgia" w:hAnsi="Georgia"/>
      <w:color w:val="000000"/>
      <w:sz w:val="22"/>
      <w:szCs w:val="22"/>
      <w:u w:val="single"/>
    </w:rPr>
  </w:style>
  <w:style w:type="character" w:customStyle="1" w:styleId="BoldUnderlining">
    <w:name w:val="Bold Underlining"/>
    <w:rsid w:val="008E13F8"/>
    <w:rPr>
      <w:u w:val="single"/>
    </w:rPr>
  </w:style>
  <w:style w:type="character" w:customStyle="1" w:styleId="Intemphasis">
    <w:name w:val="Intemphasis"/>
    <w:uiPriority w:val="1"/>
    <w:qFormat/>
    <w:rsid w:val="008E13F8"/>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8E13F8"/>
    <w:pPr>
      <w:ind w:left="288" w:right="288"/>
    </w:pPr>
    <w:rPr>
      <w:szCs w:val="16"/>
    </w:rPr>
  </w:style>
  <w:style w:type="character" w:customStyle="1" w:styleId="cardtextChar3">
    <w:name w:val="cardtext Char"/>
    <w:basedOn w:val="DefaultParagraphFont"/>
    <w:link w:val="cardtext2"/>
    <w:rsid w:val="008E13F8"/>
    <w:rPr>
      <w:rFonts w:ascii="Calibri" w:hAnsi="Calibri"/>
      <w:sz w:val="22"/>
      <w:szCs w:val="16"/>
    </w:rPr>
  </w:style>
  <w:style w:type="character" w:customStyle="1" w:styleId="BoldUnderlineChar10">
    <w:name w:val="BoldUnderline Char1"/>
    <w:rsid w:val="008E13F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E13F8"/>
    <w:pPr>
      <w:spacing w:after="200"/>
      <w:contextualSpacing/>
    </w:pPr>
    <w:rPr>
      <w:rFonts w:eastAsia="Calibri"/>
      <w:u w:val="single"/>
    </w:rPr>
  </w:style>
  <w:style w:type="character" w:customStyle="1" w:styleId="UnderlinedCardTextChar">
    <w:name w:val="Underlined Card Text Char"/>
    <w:link w:val="UnderlinedCardText"/>
    <w:rsid w:val="008E13F8"/>
    <w:rPr>
      <w:rFonts w:ascii="Calibri" w:eastAsia="Calibri" w:hAnsi="Calibri"/>
      <w:sz w:val="22"/>
      <w:u w:val="single"/>
    </w:rPr>
  </w:style>
  <w:style w:type="character" w:customStyle="1" w:styleId="Hyperlink6">
    <w:name w:val="Hyperlink6"/>
    <w:basedOn w:val="DefaultParagraphFont"/>
    <w:rsid w:val="008E13F8"/>
    <w:rPr>
      <w:color w:val="3300CC"/>
      <w:u w:val="single"/>
    </w:rPr>
  </w:style>
  <w:style w:type="paragraph" w:customStyle="1" w:styleId="Tag12">
    <w:name w:val="Tag12"/>
    <w:basedOn w:val="Normal"/>
    <w:qFormat/>
    <w:rsid w:val="008E13F8"/>
    <w:pPr>
      <w:contextualSpacing/>
    </w:pPr>
    <w:rPr>
      <w:rFonts w:eastAsia="Cambria"/>
      <w:b/>
    </w:rPr>
  </w:style>
  <w:style w:type="character" w:customStyle="1" w:styleId="citation">
    <w:name w:val="citation"/>
    <w:basedOn w:val="DefaultParagraphFont"/>
    <w:rsid w:val="008E13F8"/>
  </w:style>
  <w:style w:type="paragraph" w:customStyle="1" w:styleId="UnderlineText">
    <w:name w:val="Underline Text"/>
    <w:basedOn w:val="Normal"/>
    <w:link w:val="UnderlineTextChar"/>
    <w:qFormat/>
    <w:rsid w:val="008E13F8"/>
    <w:pPr>
      <w:ind w:left="288"/>
    </w:pPr>
    <w:rPr>
      <w:rFonts w:eastAsia="Times New Roman"/>
      <w:u w:val="single"/>
    </w:rPr>
  </w:style>
  <w:style w:type="character" w:customStyle="1" w:styleId="UnderlineTextChar">
    <w:name w:val="Underline Text Char"/>
    <w:basedOn w:val="DefaultParagraphFont"/>
    <w:link w:val="UnderlineText"/>
    <w:rsid w:val="008E13F8"/>
    <w:rPr>
      <w:rFonts w:ascii="Calibri" w:eastAsia="Times New Roman" w:hAnsi="Calibri"/>
      <w:sz w:val="22"/>
      <w:u w:val="single"/>
    </w:rPr>
  </w:style>
  <w:style w:type="character" w:customStyle="1" w:styleId="il">
    <w:name w:val="il"/>
    <w:basedOn w:val="DefaultParagraphFont"/>
    <w:rsid w:val="008E13F8"/>
  </w:style>
  <w:style w:type="character" w:customStyle="1" w:styleId="commentstext">
    <w:name w:val="comments_text"/>
    <w:uiPriority w:val="99"/>
    <w:rsid w:val="008E13F8"/>
    <w:rPr>
      <w:rFonts w:cs="Times New Roman"/>
    </w:rPr>
  </w:style>
  <w:style w:type="paragraph" w:customStyle="1" w:styleId="Heading42">
    <w:name w:val="Heading 42"/>
    <w:basedOn w:val="Normal"/>
    <w:qFormat/>
    <w:rsid w:val="008E13F8"/>
    <w:rPr>
      <w:rFonts w:eastAsia="Times New Roman"/>
    </w:rPr>
  </w:style>
  <w:style w:type="paragraph" w:customStyle="1" w:styleId="DebateNormal">
    <w:name w:val="DebateNormal"/>
    <w:basedOn w:val="Normal"/>
    <w:link w:val="DebateNormalChar"/>
    <w:qFormat/>
    <w:rsid w:val="008E13F8"/>
    <w:pPr>
      <w:spacing w:line="276" w:lineRule="auto"/>
    </w:pPr>
    <w:rPr>
      <w:rFonts w:eastAsia="Calibri"/>
      <w:szCs w:val="20"/>
    </w:rPr>
  </w:style>
  <w:style w:type="character" w:customStyle="1" w:styleId="DebateNormalChar">
    <w:name w:val="DebateNormal Char"/>
    <w:basedOn w:val="DefaultParagraphFont"/>
    <w:link w:val="DebateNormal"/>
    <w:rsid w:val="008E13F8"/>
    <w:rPr>
      <w:rFonts w:ascii="Calibri" w:eastAsia="Calibri" w:hAnsi="Calibri"/>
      <w:sz w:val="22"/>
      <w:szCs w:val="20"/>
    </w:rPr>
  </w:style>
  <w:style w:type="paragraph" w:customStyle="1" w:styleId="DebateEmphasis">
    <w:name w:val="DebateEmphasis"/>
    <w:basedOn w:val="Normal"/>
    <w:link w:val="DebateEmphasisChar"/>
    <w:qFormat/>
    <w:rsid w:val="008E13F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E13F8"/>
    <w:rPr>
      <w:rFonts w:ascii="Calibri" w:eastAsia="Calibri" w:hAnsi="Calibri"/>
      <w:b/>
      <w:sz w:val="22"/>
      <w:szCs w:val="20"/>
      <w:u w:val="single"/>
    </w:rPr>
  </w:style>
  <w:style w:type="paragraph" w:customStyle="1" w:styleId="NormalCite">
    <w:name w:val="NormalCite"/>
    <w:link w:val="NormalCiteChar"/>
    <w:qFormat/>
    <w:rsid w:val="008E13F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E13F8"/>
    <w:rPr>
      <w:rFonts w:ascii="Times New Roman" w:eastAsiaTheme="minorHAnsi" w:hAnsi="Times New Roman" w:cs="Times New Roman"/>
      <w:sz w:val="18"/>
      <w:szCs w:val="22"/>
    </w:rPr>
  </w:style>
  <w:style w:type="character" w:customStyle="1" w:styleId="articletext">
    <w:name w:val="articletext"/>
    <w:basedOn w:val="DefaultParagraphFont"/>
    <w:rsid w:val="008E13F8"/>
  </w:style>
  <w:style w:type="character" w:customStyle="1" w:styleId="grey10">
    <w:name w:val="grey10"/>
    <w:basedOn w:val="DefaultParagraphFont"/>
    <w:rsid w:val="008E13F8"/>
  </w:style>
  <w:style w:type="character" w:customStyle="1" w:styleId="navy13bd">
    <w:name w:val="navy13bd"/>
    <w:basedOn w:val="DefaultParagraphFont"/>
    <w:rsid w:val="008E13F8"/>
  </w:style>
  <w:style w:type="character" w:customStyle="1" w:styleId="Style9ptUnderline2">
    <w:name w:val="Style 9 pt Underline2"/>
    <w:basedOn w:val="DefaultParagraphFont"/>
    <w:rsid w:val="008E13F8"/>
    <w:rPr>
      <w:sz w:val="20"/>
      <w:u w:val="single"/>
    </w:rPr>
  </w:style>
  <w:style w:type="character" w:customStyle="1" w:styleId="Style9ptBoldUnderline1">
    <w:name w:val="Style 9 pt Bold Underline1"/>
    <w:basedOn w:val="DefaultParagraphFont"/>
    <w:rsid w:val="008E13F8"/>
    <w:rPr>
      <w:b/>
      <w:bCs/>
      <w:sz w:val="20"/>
      <w:u w:val="single"/>
    </w:rPr>
  </w:style>
  <w:style w:type="character" w:customStyle="1" w:styleId="TagsCharChar">
    <w:name w:val="Tags Char Char"/>
    <w:basedOn w:val="DefaultParagraphFont"/>
    <w:rsid w:val="008E13F8"/>
    <w:rPr>
      <w:rFonts w:eastAsia="SimSun"/>
      <w:b/>
      <w:sz w:val="24"/>
      <w:lang w:val="en-US" w:eastAsia="zh-CN" w:bidi="ar-SA"/>
    </w:rPr>
  </w:style>
  <w:style w:type="paragraph" w:customStyle="1" w:styleId="cardCharCharCharChar">
    <w:name w:val="card Char Char Char Char"/>
    <w:basedOn w:val="Normal"/>
    <w:qFormat/>
    <w:rsid w:val="008E13F8"/>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8E13F8"/>
    <w:rPr>
      <w:rFonts w:eastAsia="Times New Roman"/>
      <w:u w:val="single"/>
    </w:rPr>
  </w:style>
  <w:style w:type="character" w:customStyle="1" w:styleId="CARDChar0">
    <w:name w:val="CARD Char"/>
    <w:basedOn w:val="DefaultParagraphFont"/>
    <w:link w:val="CARD0"/>
    <w:rsid w:val="008E13F8"/>
    <w:rPr>
      <w:rFonts w:ascii="Calibri" w:eastAsia="Times New Roman" w:hAnsi="Calibri"/>
      <w:sz w:val="22"/>
      <w:u w:val="single"/>
    </w:rPr>
  </w:style>
  <w:style w:type="paragraph" w:customStyle="1" w:styleId="Normal2">
    <w:name w:val="Normal2"/>
    <w:basedOn w:val="Normal"/>
    <w:qFormat/>
    <w:rsid w:val="008E13F8"/>
    <w:rPr>
      <w:rFonts w:eastAsia="Times New Roman"/>
    </w:rPr>
  </w:style>
  <w:style w:type="character" w:customStyle="1" w:styleId="Style11ptThickunderline">
    <w:name w:val="Style 11 pt Thick underline"/>
    <w:rsid w:val="008E13F8"/>
    <w:rPr>
      <w:rFonts w:ascii="Times New Roman" w:hAnsi="Times New Roman"/>
      <w:sz w:val="20"/>
      <w:u w:val="single"/>
    </w:rPr>
  </w:style>
  <w:style w:type="character" w:customStyle="1" w:styleId="Style11ptBoldThickunderline">
    <w:name w:val="Style 11 pt Bold Thick underline"/>
    <w:rsid w:val="008E13F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8E13F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E13F8"/>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8E13F8"/>
    <w:rPr>
      <w:u w:val="single"/>
    </w:rPr>
  </w:style>
  <w:style w:type="character" w:customStyle="1" w:styleId="StyleUnderlineBoldIndent11ptChar">
    <w:name w:val="Style Underline + Bold Indent + 11 pt Char"/>
    <w:link w:val="StyleUnderlineBoldIndent11pt"/>
    <w:rsid w:val="008E13F8"/>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E13F8"/>
    <w:rPr>
      <w:b/>
      <w:bCs/>
      <w:u w:val="single"/>
    </w:rPr>
  </w:style>
  <w:style w:type="character" w:customStyle="1" w:styleId="StyleUnderlineBoldIndent11ptBoldChar">
    <w:name w:val="Style Underline + Bold Indent + 11 pt Bold Char"/>
    <w:link w:val="StyleUnderlineBoldIndent11ptBold"/>
    <w:rsid w:val="008E13F8"/>
    <w:rPr>
      <w:rFonts w:ascii="Calibri" w:eastAsia="Times New Roman" w:hAnsi="Calibri"/>
      <w:b/>
      <w:bCs/>
      <w:sz w:val="22"/>
      <w:szCs w:val="20"/>
      <w:u w:val="single"/>
    </w:rPr>
  </w:style>
  <w:style w:type="paragraph" w:customStyle="1" w:styleId="Normal20pt">
    <w:name w:val="Normal  + 20 pt"/>
    <w:basedOn w:val="Normal"/>
    <w:uiPriority w:val="6"/>
    <w:qFormat/>
    <w:rsid w:val="008E13F8"/>
    <w:rPr>
      <w:bCs/>
      <w:u w:val="single"/>
    </w:rPr>
  </w:style>
  <w:style w:type="paragraph" w:customStyle="1" w:styleId="author-name">
    <w:name w:val="author-name"/>
    <w:basedOn w:val="Normal"/>
    <w:qFormat/>
    <w:rsid w:val="008E13F8"/>
    <w:pPr>
      <w:spacing w:before="100" w:beforeAutospacing="1" w:after="100" w:afterAutospacing="1"/>
    </w:pPr>
    <w:rPr>
      <w:rFonts w:eastAsia="Times New Roman"/>
    </w:rPr>
  </w:style>
  <w:style w:type="paragraph" w:customStyle="1" w:styleId="author-credentials">
    <w:name w:val="author-credentials"/>
    <w:basedOn w:val="Normal"/>
    <w:qFormat/>
    <w:rsid w:val="008E13F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E13F8"/>
    <w:rPr>
      <w:rFonts w:ascii="Consolas" w:hAnsi="Consolas" w:cs="Consolas"/>
      <w:sz w:val="20"/>
      <w:szCs w:val="20"/>
    </w:rPr>
  </w:style>
  <w:style w:type="character" w:customStyle="1" w:styleId="headline">
    <w:name w:val="headline"/>
    <w:basedOn w:val="DefaultParagraphFont"/>
    <w:rsid w:val="008E13F8"/>
  </w:style>
  <w:style w:type="character" w:customStyle="1" w:styleId="yshortcuts">
    <w:name w:val="yshortcuts"/>
    <w:basedOn w:val="DefaultParagraphFont"/>
    <w:rsid w:val="008E13F8"/>
  </w:style>
  <w:style w:type="character" w:customStyle="1" w:styleId="HotRouteChar0">
    <w:name w:val="Hot Route Char"/>
    <w:link w:val="HotRoute"/>
    <w:rsid w:val="008E13F8"/>
    <w:rPr>
      <w:rFonts w:ascii="Calibri" w:eastAsia="Times New Roman" w:hAnsi="Calibri"/>
      <w:sz w:val="22"/>
    </w:rPr>
  </w:style>
  <w:style w:type="paragraph" w:styleId="PlainText">
    <w:name w:val="Plain Text"/>
    <w:basedOn w:val="Normal"/>
    <w:link w:val="PlainTextChar"/>
    <w:rsid w:val="008E13F8"/>
    <w:rPr>
      <w:rFonts w:ascii="Courier New" w:eastAsia="Times New Roman" w:hAnsi="Courier New" w:cs="Courier New"/>
      <w:szCs w:val="20"/>
    </w:rPr>
  </w:style>
  <w:style w:type="character" w:customStyle="1" w:styleId="PlainTextChar">
    <w:name w:val="Plain Text Char"/>
    <w:basedOn w:val="DefaultParagraphFont"/>
    <w:link w:val="PlainText"/>
    <w:rsid w:val="008E13F8"/>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8E13F8"/>
    <w:rPr>
      <w:sz w:val="12"/>
    </w:rPr>
  </w:style>
  <w:style w:type="character" w:customStyle="1" w:styleId="MicrotextChar0">
    <w:name w:val="Microtext Char"/>
    <w:link w:val="Microtext0"/>
    <w:rsid w:val="008E13F8"/>
    <w:rPr>
      <w:rFonts w:ascii="Calibri" w:hAnsi="Calibri"/>
      <w:sz w:val="12"/>
    </w:rPr>
  </w:style>
  <w:style w:type="paragraph" w:customStyle="1" w:styleId="Style6">
    <w:name w:val="Style6"/>
    <w:basedOn w:val="Normal"/>
    <w:link w:val="Style6Char"/>
    <w:autoRedefine/>
    <w:qFormat/>
    <w:rsid w:val="008E13F8"/>
    <w:rPr>
      <w:b/>
    </w:rPr>
  </w:style>
  <w:style w:type="character" w:customStyle="1" w:styleId="Style6Char">
    <w:name w:val="Style6 Char"/>
    <w:basedOn w:val="DefaultParagraphFont"/>
    <w:link w:val="Style6"/>
    <w:rsid w:val="008E13F8"/>
    <w:rPr>
      <w:rFonts w:ascii="Calibri" w:hAnsi="Calibri"/>
      <w:b/>
      <w:sz w:val="22"/>
    </w:rPr>
  </w:style>
  <w:style w:type="paragraph" w:customStyle="1" w:styleId="Style11">
    <w:name w:val="Style11"/>
    <w:basedOn w:val="Normal"/>
    <w:link w:val="Style11Char"/>
    <w:qFormat/>
    <w:rsid w:val="008E13F8"/>
    <w:rPr>
      <w:rFonts w:eastAsia="Times New Roman"/>
      <w:b/>
      <w:szCs w:val="20"/>
      <w:u w:val="thick"/>
    </w:rPr>
  </w:style>
  <w:style w:type="paragraph" w:customStyle="1" w:styleId="Style12">
    <w:name w:val="Style12"/>
    <w:basedOn w:val="Normal"/>
    <w:link w:val="Style12Char"/>
    <w:qFormat/>
    <w:rsid w:val="008E13F8"/>
    <w:rPr>
      <w:rFonts w:eastAsia="Times New Roman"/>
      <w:b/>
      <w:u w:val="thick"/>
    </w:rPr>
  </w:style>
  <w:style w:type="character" w:customStyle="1" w:styleId="Style11Char">
    <w:name w:val="Style11 Char"/>
    <w:basedOn w:val="DefaultParagraphFont"/>
    <w:link w:val="Style11"/>
    <w:rsid w:val="008E13F8"/>
    <w:rPr>
      <w:rFonts w:ascii="Calibri" w:eastAsia="Times New Roman" w:hAnsi="Calibri"/>
      <w:b/>
      <w:sz w:val="22"/>
      <w:szCs w:val="20"/>
      <w:u w:val="thick"/>
    </w:rPr>
  </w:style>
  <w:style w:type="character" w:customStyle="1" w:styleId="Style12Char">
    <w:name w:val="Style12 Char"/>
    <w:basedOn w:val="DefaultParagraphFont"/>
    <w:link w:val="Style12"/>
    <w:rsid w:val="008E13F8"/>
    <w:rPr>
      <w:rFonts w:ascii="Calibri" w:eastAsia="Times New Roman" w:hAnsi="Calibri"/>
      <w:b/>
      <w:sz w:val="22"/>
      <w:u w:val="thick"/>
    </w:rPr>
  </w:style>
  <w:style w:type="character" w:customStyle="1" w:styleId="caps-label">
    <w:name w:val="caps-label"/>
    <w:basedOn w:val="DefaultParagraphFont"/>
    <w:rsid w:val="008E13F8"/>
  </w:style>
  <w:style w:type="character" w:customStyle="1" w:styleId="wikiexternallink">
    <w:name w:val="wikiexternallink"/>
    <w:basedOn w:val="DefaultParagraphFont"/>
    <w:rsid w:val="008E13F8"/>
  </w:style>
  <w:style w:type="character" w:customStyle="1" w:styleId="StyleStyleBoldUnderlineIntenseEmphasisUnderlineapple-style-s">
    <w:name w:val="Style Style Bold UnderlineIntense EmphasisUnderlineapple-style-s..."/>
    <w:basedOn w:val="DefaultParagraphFont"/>
    <w:rsid w:val="008E13F8"/>
    <w:rPr>
      <w:b w:val="0"/>
      <w:bCs w:val="0"/>
      <w:sz w:val="22"/>
      <w:u w:val="single"/>
      <w:bdr w:val="none" w:sz="0" w:space="0" w:color="auto"/>
    </w:rPr>
  </w:style>
  <w:style w:type="paragraph" w:customStyle="1" w:styleId="blocktitle0">
    <w:name w:val="block title"/>
    <w:basedOn w:val="Normal"/>
    <w:link w:val="blocktitleChar0"/>
    <w:autoRedefine/>
    <w:qFormat/>
    <w:rsid w:val="008E13F8"/>
    <w:pPr>
      <w:spacing w:after="240"/>
      <w:jc w:val="center"/>
      <w:outlineLvl w:val="0"/>
    </w:pPr>
    <w:rPr>
      <w:rFonts w:eastAsia="Calibri"/>
      <w:b/>
      <w:caps/>
      <w:sz w:val="28"/>
      <w:szCs w:val="28"/>
      <w:lang w:val="es-ES"/>
    </w:rPr>
  </w:style>
  <w:style w:type="character" w:customStyle="1" w:styleId="UnderlineCard">
    <w:name w:val="Underline Card"/>
    <w:uiPriority w:val="6"/>
    <w:qFormat/>
    <w:rsid w:val="008E13F8"/>
    <w:rPr>
      <w:rFonts w:ascii="Arial" w:hAnsi="Arial"/>
      <w:b w:val="0"/>
      <w:bCs/>
      <w:sz w:val="20"/>
      <w:u w:val="single"/>
    </w:rPr>
  </w:style>
  <w:style w:type="character" w:customStyle="1" w:styleId="story-author">
    <w:name w:val="story-author"/>
    <w:basedOn w:val="DefaultParagraphFont"/>
    <w:rsid w:val="008E13F8"/>
  </w:style>
  <w:style w:type="paragraph" w:customStyle="1" w:styleId="type">
    <w:name w:val="type"/>
    <w:basedOn w:val="Normal"/>
    <w:qFormat/>
    <w:rsid w:val="008E13F8"/>
    <w:pPr>
      <w:spacing w:before="100" w:beforeAutospacing="1" w:after="100" w:afterAutospacing="1"/>
    </w:pPr>
    <w:rPr>
      <w:rFonts w:eastAsia="Times New Roman"/>
    </w:rPr>
  </w:style>
  <w:style w:type="character" w:customStyle="1" w:styleId="institution">
    <w:name w:val="institution"/>
    <w:basedOn w:val="DefaultParagraphFont"/>
    <w:rsid w:val="008E13F8"/>
  </w:style>
  <w:style w:type="character" w:customStyle="1" w:styleId="abodyblack3">
    <w:name w:val="abodyblack3"/>
    <w:basedOn w:val="DefaultParagraphFont"/>
    <w:rsid w:val="008E13F8"/>
  </w:style>
  <w:style w:type="paragraph" w:customStyle="1" w:styleId="UnderlineChar2CharChar">
    <w:name w:val="Underline Char2 Char Char"/>
    <w:basedOn w:val="Normal"/>
    <w:link w:val="UnderlineChar2CharCharChar"/>
    <w:qFormat/>
    <w:rsid w:val="008E13F8"/>
    <w:rPr>
      <w:rFonts w:eastAsia="MS Mincho"/>
      <w:szCs w:val="20"/>
      <w:u w:val="single"/>
    </w:rPr>
  </w:style>
  <w:style w:type="character" w:customStyle="1" w:styleId="UnderlineChar2CharCharChar">
    <w:name w:val="Underline Char2 Char Char Char"/>
    <w:link w:val="UnderlineChar2CharChar"/>
    <w:rsid w:val="008E13F8"/>
    <w:rPr>
      <w:rFonts w:ascii="Calibri" w:eastAsia="MS Mincho" w:hAnsi="Calibri"/>
      <w:sz w:val="22"/>
      <w:szCs w:val="20"/>
      <w:u w:val="single"/>
    </w:rPr>
  </w:style>
  <w:style w:type="character" w:customStyle="1" w:styleId="CharacterStyle1">
    <w:name w:val="Character Style 1"/>
    <w:rsid w:val="008E13F8"/>
    <w:rPr>
      <w:sz w:val="20"/>
      <w:szCs w:val="20"/>
    </w:rPr>
  </w:style>
  <w:style w:type="character" w:customStyle="1" w:styleId="FontStyle177">
    <w:name w:val="Font Style177"/>
    <w:basedOn w:val="DefaultParagraphFont"/>
    <w:uiPriority w:val="99"/>
    <w:rsid w:val="008E13F8"/>
    <w:rPr>
      <w:rFonts w:ascii="Times New Roman" w:hAnsi="Times New Roman" w:cs="Times New Roman"/>
      <w:sz w:val="20"/>
      <w:szCs w:val="20"/>
    </w:rPr>
  </w:style>
  <w:style w:type="character" w:customStyle="1" w:styleId="FontStyle173">
    <w:name w:val="Font Style173"/>
    <w:basedOn w:val="DefaultParagraphFont"/>
    <w:uiPriority w:val="99"/>
    <w:rsid w:val="008E13F8"/>
    <w:rPr>
      <w:rFonts w:ascii="Times New Roman" w:hAnsi="Times New Roman" w:cs="Times New Roman"/>
      <w:sz w:val="14"/>
      <w:szCs w:val="14"/>
    </w:rPr>
  </w:style>
  <w:style w:type="character" w:customStyle="1" w:styleId="FontStyle151">
    <w:name w:val="Font Style151"/>
    <w:basedOn w:val="DefaultParagraphFont"/>
    <w:uiPriority w:val="99"/>
    <w:rsid w:val="008E13F8"/>
    <w:rPr>
      <w:rFonts w:ascii="Arial Narrow" w:hAnsi="Arial Narrow" w:cs="Arial Narrow"/>
      <w:b/>
      <w:bCs/>
      <w:sz w:val="12"/>
      <w:szCs w:val="12"/>
    </w:rPr>
  </w:style>
  <w:style w:type="character" w:customStyle="1" w:styleId="FontStyle156">
    <w:name w:val="Font Style156"/>
    <w:basedOn w:val="DefaultParagraphFont"/>
    <w:uiPriority w:val="99"/>
    <w:rsid w:val="008E13F8"/>
    <w:rPr>
      <w:rFonts w:ascii="Arial Narrow" w:hAnsi="Arial Narrow" w:cs="Arial Narrow"/>
      <w:sz w:val="8"/>
      <w:szCs w:val="8"/>
    </w:rPr>
  </w:style>
  <w:style w:type="character" w:customStyle="1" w:styleId="FontStyle160">
    <w:name w:val="Font Style160"/>
    <w:basedOn w:val="DefaultParagraphFont"/>
    <w:uiPriority w:val="99"/>
    <w:rsid w:val="008E13F8"/>
    <w:rPr>
      <w:rFonts w:ascii="Times New Roman" w:hAnsi="Times New Roman" w:cs="Times New Roman"/>
      <w:b/>
      <w:bCs/>
      <w:sz w:val="20"/>
      <w:szCs w:val="20"/>
    </w:rPr>
  </w:style>
  <w:style w:type="character" w:customStyle="1" w:styleId="FontStyle178">
    <w:name w:val="Font Style178"/>
    <w:basedOn w:val="DefaultParagraphFont"/>
    <w:uiPriority w:val="99"/>
    <w:rsid w:val="008E13F8"/>
    <w:rPr>
      <w:rFonts w:ascii="Times New Roman" w:hAnsi="Times New Roman" w:cs="Times New Roman"/>
      <w:sz w:val="18"/>
      <w:szCs w:val="18"/>
    </w:rPr>
  </w:style>
  <w:style w:type="paragraph" w:customStyle="1" w:styleId="Style14">
    <w:name w:val="Style14"/>
    <w:basedOn w:val="Normal"/>
    <w:uiPriority w:val="99"/>
    <w:qFormat/>
    <w:rsid w:val="008E13F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E13F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E13F8"/>
    <w:rPr>
      <w:rFonts w:ascii="Times New Roman" w:hAnsi="Times New Roman" w:cs="Times New Roman"/>
      <w:sz w:val="12"/>
      <w:szCs w:val="12"/>
    </w:rPr>
  </w:style>
  <w:style w:type="paragraph" w:customStyle="1" w:styleId="Style9">
    <w:name w:val="Style9"/>
    <w:basedOn w:val="Normal"/>
    <w:uiPriority w:val="99"/>
    <w:qFormat/>
    <w:rsid w:val="008E13F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E13F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E13F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E13F8"/>
    <w:rPr>
      <w:rFonts w:ascii="Times New Roman" w:hAnsi="Times New Roman" w:cs="Times New Roman"/>
      <w:sz w:val="16"/>
      <w:szCs w:val="16"/>
    </w:rPr>
  </w:style>
  <w:style w:type="character" w:customStyle="1" w:styleId="f">
    <w:name w:val="f"/>
    <w:basedOn w:val="DefaultParagraphFont"/>
    <w:rsid w:val="008E13F8"/>
  </w:style>
  <w:style w:type="character" w:customStyle="1" w:styleId="TagsChar2">
    <w:name w:val="Tags Char2"/>
    <w:rsid w:val="008E13F8"/>
    <w:rPr>
      <w:b/>
      <w:sz w:val="24"/>
    </w:rPr>
  </w:style>
  <w:style w:type="paragraph" w:customStyle="1" w:styleId="CardsFont6ptChar">
    <w:name w:val="Cards + Font: 6 pt Char"/>
    <w:basedOn w:val="Normal"/>
    <w:link w:val="CardsFont6ptCharChar"/>
    <w:qFormat/>
    <w:rsid w:val="008E13F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E13F8"/>
    <w:rPr>
      <w:rFonts w:ascii="Calibri" w:eastAsia="Times New Roman" w:hAnsi="Calibri"/>
      <w:sz w:val="12"/>
    </w:rPr>
  </w:style>
  <w:style w:type="character" w:customStyle="1" w:styleId="FontStyle172">
    <w:name w:val="Font Style172"/>
    <w:basedOn w:val="DefaultParagraphFont"/>
    <w:uiPriority w:val="99"/>
    <w:rsid w:val="008E13F8"/>
    <w:rPr>
      <w:rFonts w:ascii="Times New Roman" w:hAnsi="Times New Roman" w:cs="Times New Roman"/>
      <w:b/>
      <w:bCs/>
      <w:sz w:val="16"/>
      <w:szCs w:val="16"/>
    </w:rPr>
  </w:style>
  <w:style w:type="paragraph" w:customStyle="1" w:styleId="Style18">
    <w:name w:val="Style18"/>
    <w:basedOn w:val="Normal"/>
    <w:uiPriority w:val="99"/>
    <w:qFormat/>
    <w:rsid w:val="008E13F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E13F8"/>
    <w:rPr>
      <w:rFonts w:ascii="Times New Roman" w:hAnsi="Times New Roman" w:cs="Times New Roman"/>
      <w:i/>
      <w:iCs/>
      <w:sz w:val="16"/>
      <w:szCs w:val="16"/>
    </w:rPr>
  </w:style>
  <w:style w:type="character" w:customStyle="1" w:styleId="FontStyle162">
    <w:name w:val="Font Style162"/>
    <w:basedOn w:val="DefaultParagraphFont"/>
    <w:uiPriority w:val="99"/>
    <w:rsid w:val="008E13F8"/>
    <w:rPr>
      <w:rFonts w:ascii="Times New Roman" w:hAnsi="Times New Roman" w:cs="Times New Roman"/>
      <w:b/>
      <w:bCs/>
      <w:sz w:val="18"/>
      <w:szCs w:val="18"/>
    </w:rPr>
  </w:style>
  <w:style w:type="character" w:customStyle="1" w:styleId="FontStyle167">
    <w:name w:val="Font Style167"/>
    <w:basedOn w:val="DefaultParagraphFont"/>
    <w:uiPriority w:val="99"/>
    <w:rsid w:val="008E13F8"/>
    <w:rPr>
      <w:rFonts w:ascii="Times New Roman" w:hAnsi="Times New Roman" w:cs="Times New Roman"/>
      <w:sz w:val="10"/>
      <w:szCs w:val="10"/>
    </w:rPr>
  </w:style>
  <w:style w:type="character" w:customStyle="1" w:styleId="FontStyle174">
    <w:name w:val="Font Style174"/>
    <w:basedOn w:val="DefaultParagraphFont"/>
    <w:uiPriority w:val="99"/>
    <w:rsid w:val="008E13F8"/>
    <w:rPr>
      <w:rFonts w:ascii="Arial Narrow" w:hAnsi="Arial Narrow" w:cs="Arial Narrow"/>
      <w:b/>
      <w:bCs/>
      <w:sz w:val="18"/>
      <w:szCs w:val="18"/>
    </w:rPr>
  </w:style>
  <w:style w:type="paragraph" w:customStyle="1" w:styleId="Style47">
    <w:name w:val="Style47"/>
    <w:basedOn w:val="Normal"/>
    <w:uiPriority w:val="99"/>
    <w:qFormat/>
    <w:rsid w:val="008E13F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E13F8"/>
    <w:rPr>
      <w:rFonts w:ascii="Times New Roman" w:hAnsi="Times New Roman" w:cs="Times New Roman"/>
      <w:sz w:val="12"/>
      <w:szCs w:val="12"/>
    </w:rPr>
  </w:style>
  <w:style w:type="paragraph" w:customStyle="1" w:styleId="Style24">
    <w:name w:val="Style24"/>
    <w:basedOn w:val="Normal"/>
    <w:uiPriority w:val="99"/>
    <w:qFormat/>
    <w:rsid w:val="008E13F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E13F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E13F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E13F8"/>
    <w:rPr>
      <w:rFonts w:ascii="Times New Roman" w:hAnsi="Times New Roman" w:cs="Times New Roman"/>
      <w:b/>
      <w:bCs/>
      <w:sz w:val="18"/>
      <w:szCs w:val="18"/>
    </w:rPr>
  </w:style>
  <w:style w:type="paragraph" w:customStyle="1" w:styleId="Style21">
    <w:name w:val="Style21"/>
    <w:basedOn w:val="Normal"/>
    <w:uiPriority w:val="99"/>
    <w:qFormat/>
    <w:rsid w:val="008E13F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E13F8"/>
    <w:pPr>
      <w:widowControl w:val="0"/>
      <w:autoSpaceDE w:val="0"/>
      <w:autoSpaceDN w:val="0"/>
      <w:adjustRightInd w:val="0"/>
      <w:spacing w:line="198" w:lineRule="exact"/>
    </w:pPr>
    <w:rPr>
      <w:rFonts w:eastAsia="Times New Roman"/>
    </w:rPr>
  </w:style>
  <w:style w:type="paragraph" w:customStyle="1" w:styleId="Standard">
    <w:name w:val="Standard"/>
    <w:qFormat/>
    <w:rsid w:val="008E13F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E13F8"/>
    <w:rPr>
      <w:color w:val="000000"/>
      <w:sz w:val="32"/>
      <w:szCs w:val="32"/>
    </w:rPr>
  </w:style>
  <w:style w:type="paragraph" w:customStyle="1" w:styleId="Cardnon-underlined">
    <w:name w:val="Card non-underlined"/>
    <w:basedOn w:val="Normal"/>
    <w:link w:val="Cardnon-underlinedChar"/>
    <w:autoRedefine/>
    <w:uiPriority w:val="99"/>
    <w:qFormat/>
    <w:rsid w:val="008E13F8"/>
    <w:rPr>
      <w:rFonts w:eastAsia="Times New Roman"/>
      <w:szCs w:val="20"/>
    </w:rPr>
  </w:style>
  <w:style w:type="character" w:customStyle="1" w:styleId="Cardnon-underlinedChar">
    <w:name w:val="Card non-underlined Char"/>
    <w:basedOn w:val="DefaultParagraphFont"/>
    <w:link w:val="Cardnon-underlined"/>
    <w:uiPriority w:val="99"/>
    <w:rsid w:val="008E13F8"/>
    <w:rPr>
      <w:rFonts w:ascii="Calibri" w:eastAsia="Times New Roman" w:hAnsi="Calibri"/>
      <w:sz w:val="22"/>
      <w:szCs w:val="20"/>
    </w:rPr>
  </w:style>
  <w:style w:type="character" w:customStyle="1" w:styleId="TitleChar2">
    <w:name w:val="Title Char2"/>
    <w:basedOn w:val="DefaultParagraphFont"/>
    <w:uiPriority w:val="10"/>
    <w:qFormat/>
    <w:locked/>
    <w:rsid w:val="008E13F8"/>
    <w:rPr>
      <w:b/>
      <w:bCs/>
      <w:u w:val="single"/>
    </w:rPr>
  </w:style>
  <w:style w:type="paragraph" w:styleId="TOC3">
    <w:name w:val="toc 3"/>
    <w:basedOn w:val="Normal"/>
    <w:next w:val="Normal"/>
    <w:autoRedefine/>
    <w:qFormat/>
    <w:rsid w:val="008E13F8"/>
    <w:pPr>
      <w:ind w:left="400"/>
    </w:pPr>
    <w:rPr>
      <w:rFonts w:eastAsia="Times New Roman"/>
      <w:szCs w:val="20"/>
    </w:rPr>
  </w:style>
  <w:style w:type="paragraph" w:styleId="TOC4">
    <w:name w:val="toc 4"/>
    <w:basedOn w:val="Normal"/>
    <w:next w:val="Normal"/>
    <w:autoRedefine/>
    <w:rsid w:val="008E13F8"/>
    <w:pPr>
      <w:ind w:left="600"/>
    </w:pPr>
    <w:rPr>
      <w:rFonts w:eastAsia="Times New Roman"/>
      <w:szCs w:val="20"/>
    </w:rPr>
  </w:style>
  <w:style w:type="paragraph" w:styleId="TOC5">
    <w:name w:val="toc 5"/>
    <w:basedOn w:val="Normal"/>
    <w:next w:val="Normal"/>
    <w:autoRedefine/>
    <w:rsid w:val="008E13F8"/>
    <w:pPr>
      <w:ind w:left="800"/>
    </w:pPr>
    <w:rPr>
      <w:rFonts w:eastAsia="Times New Roman"/>
      <w:szCs w:val="20"/>
    </w:rPr>
  </w:style>
  <w:style w:type="paragraph" w:styleId="TOC6">
    <w:name w:val="toc 6"/>
    <w:basedOn w:val="Normal"/>
    <w:next w:val="Normal"/>
    <w:autoRedefine/>
    <w:rsid w:val="008E13F8"/>
    <w:pPr>
      <w:ind w:left="1000"/>
    </w:pPr>
    <w:rPr>
      <w:rFonts w:eastAsia="Times New Roman"/>
      <w:szCs w:val="20"/>
    </w:rPr>
  </w:style>
  <w:style w:type="paragraph" w:styleId="TOC7">
    <w:name w:val="toc 7"/>
    <w:basedOn w:val="Normal"/>
    <w:next w:val="Normal"/>
    <w:autoRedefine/>
    <w:rsid w:val="008E13F8"/>
    <w:pPr>
      <w:ind w:left="1200"/>
    </w:pPr>
    <w:rPr>
      <w:rFonts w:eastAsia="Times New Roman"/>
      <w:szCs w:val="20"/>
    </w:rPr>
  </w:style>
  <w:style w:type="paragraph" w:styleId="TOC8">
    <w:name w:val="toc 8"/>
    <w:basedOn w:val="Normal"/>
    <w:next w:val="Normal"/>
    <w:autoRedefine/>
    <w:rsid w:val="008E13F8"/>
    <w:pPr>
      <w:ind w:left="1400"/>
    </w:pPr>
    <w:rPr>
      <w:rFonts w:eastAsia="Times New Roman"/>
      <w:szCs w:val="20"/>
    </w:rPr>
  </w:style>
  <w:style w:type="character" w:customStyle="1" w:styleId="allocatoragentsleft">
    <w:name w:val="al_locatoragentsleft"/>
    <w:basedOn w:val="DefaultParagraphFont"/>
    <w:rsid w:val="008E13F8"/>
  </w:style>
  <w:style w:type="character" w:styleId="HTMLTypewriter">
    <w:name w:val="HTML Typewriter"/>
    <w:basedOn w:val="DefaultParagraphFont"/>
    <w:unhideWhenUsed/>
    <w:rsid w:val="008E13F8"/>
    <w:rPr>
      <w:rFonts w:ascii="Courier New" w:eastAsia="Times New Roman" w:hAnsi="Courier New" w:cs="Courier New"/>
      <w:sz w:val="20"/>
      <w:szCs w:val="20"/>
    </w:rPr>
  </w:style>
  <w:style w:type="paragraph" w:customStyle="1" w:styleId="Carding">
    <w:name w:val="Carding"/>
    <w:basedOn w:val="Normal"/>
    <w:uiPriority w:val="99"/>
    <w:qFormat/>
    <w:rsid w:val="008E13F8"/>
    <w:rPr>
      <w:rFonts w:eastAsia="Times New Roman"/>
      <w:sz w:val="18"/>
    </w:rPr>
  </w:style>
  <w:style w:type="character" w:customStyle="1" w:styleId="TagsChar1">
    <w:name w:val="Tags Char1"/>
    <w:basedOn w:val="DefaultParagraphFont"/>
    <w:rsid w:val="008E13F8"/>
    <w:rPr>
      <w:rFonts w:ascii="Arial Narrow" w:hAnsi="Arial Narrow"/>
      <w:b/>
      <w:noProof w:val="0"/>
      <w:sz w:val="22"/>
      <w:szCs w:val="60"/>
      <w:lang w:val="en-US" w:eastAsia="en-US" w:bidi="ar-SA"/>
    </w:rPr>
  </w:style>
  <w:style w:type="character" w:customStyle="1" w:styleId="aunderline">
    <w:name w:val="aunderline"/>
    <w:basedOn w:val="DefaultParagraphFont"/>
    <w:qFormat/>
    <w:rsid w:val="008E13F8"/>
    <w:rPr>
      <w:rFonts w:ascii="Times New Roman" w:hAnsi="Times New Roman"/>
      <w:sz w:val="20"/>
      <w:szCs w:val="24"/>
      <w:u w:val="thick"/>
    </w:rPr>
  </w:style>
  <w:style w:type="character" w:customStyle="1" w:styleId="tagChar1">
    <w:name w:val="tag Char1"/>
    <w:aliases w:val="Heading 2 Char1 Char Char Char Char"/>
    <w:basedOn w:val="DefaultParagraphFont"/>
    <w:rsid w:val="008E13F8"/>
    <w:rPr>
      <w:b/>
      <w:noProof w:val="0"/>
      <w:sz w:val="24"/>
      <w:lang w:val="en-US" w:eastAsia="en-US" w:bidi="ar-SA"/>
    </w:rPr>
  </w:style>
  <w:style w:type="character" w:customStyle="1" w:styleId="tagChar2">
    <w:name w:val="tag Char2"/>
    <w:basedOn w:val="DefaultParagraphFont"/>
    <w:qFormat/>
    <w:rsid w:val="008E13F8"/>
    <w:rPr>
      <w:b/>
      <w:noProof w:val="0"/>
      <w:sz w:val="24"/>
      <w:lang w:val="en-US" w:eastAsia="en-US" w:bidi="ar-SA"/>
    </w:rPr>
  </w:style>
  <w:style w:type="character" w:customStyle="1" w:styleId="Taggin-New">
    <w:name w:val="Taggin - New"/>
    <w:basedOn w:val="DefaultParagraphFont"/>
    <w:rsid w:val="008E13F8"/>
    <w:rPr>
      <w:rFonts w:ascii="Arial Narrow" w:hAnsi="Arial Narrow"/>
      <w:b/>
      <w:sz w:val="22"/>
    </w:rPr>
  </w:style>
  <w:style w:type="character" w:customStyle="1" w:styleId="Boxing-New">
    <w:name w:val="Boxing - New"/>
    <w:basedOn w:val="DefaultParagraphFont"/>
    <w:rsid w:val="008E13F8"/>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8E13F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E13F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E13F8"/>
    <w:rPr>
      <w:rFonts w:ascii="Garamond" w:hAnsi="Garamond"/>
      <w:sz w:val="22"/>
      <w:szCs w:val="24"/>
      <w:u w:val="single"/>
      <w:lang w:val="en-US" w:eastAsia="en-US" w:bidi="ar-SA"/>
    </w:rPr>
  </w:style>
  <w:style w:type="paragraph" w:customStyle="1" w:styleId="Style2">
    <w:name w:val="Style2"/>
    <w:basedOn w:val="Heading4"/>
    <w:qFormat/>
    <w:rsid w:val="008E13F8"/>
    <w:rPr>
      <w:rFonts w:eastAsia="Times New Roman" w:cs="Times New Roman"/>
      <w:iCs/>
      <w:caps/>
      <w:szCs w:val="20"/>
    </w:rPr>
  </w:style>
  <w:style w:type="character" w:customStyle="1" w:styleId="pagetitle">
    <w:name w:val="pagetitle"/>
    <w:basedOn w:val="DefaultParagraphFont"/>
    <w:rsid w:val="008E13F8"/>
  </w:style>
  <w:style w:type="paragraph" w:customStyle="1" w:styleId="text">
    <w:name w:val="text"/>
    <w:basedOn w:val="Normal"/>
    <w:uiPriority w:val="99"/>
    <w:qFormat/>
    <w:rsid w:val="008E13F8"/>
    <w:pPr>
      <w:spacing w:before="100" w:beforeAutospacing="1" w:after="100" w:afterAutospacing="1"/>
    </w:pPr>
    <w:rPr>
      <w:rFonts w:eastAsia="Times New Roman"/>
    </w:rPr>
  </w:style>
  <w:style w:type="character" w:customStyle="1" w:styleId="StyleUnderlineCharChar9ptBold1">
    <w:name w:val="Style Underline Char Char + 9 pt Bold1"/>
    <w:rsid w:val="008E13F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E13F8"/>
    <w:rPr>
      <w:rFonts w:ascii="Times New Roman" w:hAnsi="Times New Roman"/>
      <w:sz w:val="20"/>
      <w:szCs w:val="24"/>
      <w:u w:val="single"/>
      <w:lang w:val="en-US" w:eastAsia="en-US" w:bidi="ar-SA"/>
    </w:rPr>
  </w:style>
  <w:style w:type="character" w:customStyle="1" w:styleId="Style9ptBoldUnderline">
    <w:name w:val="Style 9 pt Bold Underline"/>
    <w:rsid w:val="008E13F8"/>
    <w:rPr>
      <w:b/>
      <w:bCs/>
      <w:sz w:val="20"/>
      <w:u w:val="single"/>
    </w:rPr>
  </w:style>
  <w:style w:type="paragraph" w:customStyle="1" w:styleId="StyleUnderline9pt0">
    <w:name w:val="Style Underline + 9 pt"/>
    <w:link w:val="StyleUnderline9ptChar"/>
    <w:qFormat/>
    <w:rsid w:val="008E13F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E13F8"/>
    <w:rPr>
      <w:rFonts w:ascii="Arial" w:eastAsia="Times New Roman" w:hAnsi="Arial" w:cs="Times New Roman"/>
      <w:sz w:val="22"/>
      <w:szCs w:val="20"/>
      <w:u w:val="single"/>
    </w:rPr>
  </w:style>
  <w:style w:type="character" w:customStyle="1" w:styleId="StyleUnderlineChar1Bold">
    <w:name w:val="Style Underline Char1 + Bold"/>
    <w:rsid w:val="008E13F8"/>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8E13F8"/>
    <w:pPr>
      <w:widowControl w:val="0"/>
    </w:pPr>
    <w:rPr>
      <w:bCs/>
      <w:kern w:val="32"/>
      <w:szCs w:val="20"/>
      <w:lang w:eastAsia="ar-SA"/>
    </w:rPr>
  </w:style>
  <w:style w:type="character" w:customStyle="1" w:styleId="Stylecard9ptChar">
    <w:name w:val="Style card + 9 pt Char"/>
    <w:basedOn w:val="cardChar"/>
    <w:link w:val="Stylecard9pt"/>
    <w:rsid w:val="008E13F8"/>
    <w:rPr>
      <w:rFonts w:ascii="Times New Roman" w:hAnsi="Times New Roman"/>
      <w:bCs/>
      <w:kern w:val="32"/>
      <w:sz w:val="16"/>
      <w:szCs w:val="20"/>
      <w:lang w:eastAsia="ar-SA"/>
    </w:rPr>
  </w:style>
  <w:style w:type="character" w:customStyle="1" w:styleId="TagsCharCharChar">
    <w:name w:val="Tags Char Char Char"/>
    <w:basedOn w:val="DefaultParagraphFont"/>
    <w:rsid w:val="008E13F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E13F8"/>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8E13F8"/>
    <w:rPr>
      <w:rFonts w:ascii="Times" w:hAnsi="Times"/>
      <w:b w:val="0"/>
      <w:bCs/>
      <w:sz w:val="20"/>
      <w:u w:val="single"/>
    </w:rPr>
  </w:style>
  <w:style w:type="character" w:customStyle="1" w:styleId="blubigktbiz">
    <w:name w:val="blubigktbiz"/>
    <w:rsid w:val="008E13F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E13F8"/>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8E13F8"/>
    <w:rPr>
      <w:rFonts w:ascii="Calibri" w:hAnsi="Calibri"/>
      <w:color w:val="000000"/>
      <w:sz w:val="22"/>
      <w:lang w:val="x-none" w:eastAsia="x-none"/>
    </w:rPr>
  </w:style>
  <w:style w:type="character" w:customStyle="1" w:styleId="Style4CharChar">
    <w:name w:val="Style4 Char Char"/>
    <w:basedOn w:val="DefaultParagraphFont"/>
    <w:rsid w:val="008E13F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E13F8"/>
    <w:rPr>
      <w:rFonts w:ascii="Times New Roman" w:hAnsi="Times New Roman" w:cs="Times New Roman"/>
      <w:sz w:val="16"/>
      <w:szCs w:val="16"/>
    </w:rPr>
  </w:style>
  <w:style w:type="character" w:customStyle="1" w:styleId="StyleEmphasisArial12ptBold">
    <w:name w:val="Style Emphasis + Arial 12 pt Bold"/>
    <w:rsid w:val="008E13F8"/>
    <w:rPr>
      <w:rFonts w:ascii="Arial" w:hAnsi="Arial"/>
      <w:b/>
      <w:bCs/>
      <w:i/>
      <w:iCs/>
      <w:sz w:val="24"/>
    </w:rPr>
  </w:style>
  <w:style w:type="character" w:customStyle="1" w:styleId="super">
    <w:name w:val="super"/>
    <w:rsid w:val="008E13F8"/>
  </w:style>
  <w:style w:type="character" w:customStyle="1" w:styleId="text30">
    <w:name w:val="text30"/>
    <w:rsid w:val="008E13F8"/>
  </w:style>
  <w:style w:type="character" w:customStyle="1" w:styleId="uppercase">
    <w:name w:val="uppercase"/>
    <w:rsid w:val="008E13F8"/>
  </w:style>
  <w:style w:type="character" w:customStyle="1" w:styleId="bodytext0">
    <w:name w:val="bodytext"/>
    <w:rsid w:val="008E13F8"/>
  </w:style>
  <w:style w:type="character" w:customStyle="1" w:styleId="entry-title">
    <w:name w:val="entry-title"/>
    <w:rsid w:val="008E13F8"/>
  </w:style>
  <w:style w:type="character" w:customStyle="1" w:styleId="BodyTextIndentChar1">
    <w:name w:val="Body Text Indent Char1"/>
    <w:basedOn w:val="DefaultParagraphFont"/>
    <w:uiPriority w:val="99"/>
    <w:semiHidden/>
    <w:rsid w:val="008E13F8"/>
    <w:rPr>
      <w:rFonts w:ascii="Times New Roman" w:hAnsi="Times New Roman" w:cs="Times New Roman"/>
      <w:sz w:val="20"/>
    </w:rPr>
  </w:style>
  <w:style w:type="character" w:customStyle="1" w:styleId="Style6pt">
    <w:name w:val="Style 6 pt"/>
    <w:basedOn w:val="DefaultParagraphFont"/>
    <w:qFormat/>
    <w:rsid w:val="008E13F8"/>
    <w:rPr>
      <w:sz w:val="12"/>
    </w:rPr>
  </w:style>
  <w:style w:type="character" w:customStyle="1" w:styleId="CiteCharCharCharCharCharChar">
    <w:name w:val="Cite Char Char Char Char Char Char"/>
    <w:basedOn w:val="DefaultParagraphFont"/>
    <w:rsid w:val="008E13F8"/>
    <w:rPr>
      <w:b/>
      <w:noProof w:val="0"/>
      <w:sz w:val="22"/>
      <w:szCs w:val="24"/>
      <w:u w:val="single"/>
      <w:lang w:val="en-US" w:eastAsia="en-US" w:bidi="ar-SA"/>
    </w:rPr>
  </w:style>
  <w:style w:type="character" w:customStyle="1" w:styleId="mainbody1">
    <w:name w:val="mainbody1"/>
    <w:basedOn w:val="DefaultParagraphFont"/>
    <w:rsid w:val="008E13F8"/>
    <w:rPr>
      <w:rFonts w:ascii="Verdana" w:hAnsi="Verdana" w:hint="default"/>
      <w:color w:val="000000"/>
      <w:sz w:val="22"/>
      <w:szCs w:val="22"/>
    </w:rPr>
  </w:style>
  <w:style w:type="character" w:customStyle="1" w:styleId="ssl4">
    <w:name w:val="ss_l4"/>
    <w:basedOn w:val="DefaultParagraphFont"/>
    <w:rsid w:val="008E13F8"/>
  </w:style>
  <w:style w:type="paragraph" w:customStyle="1" w:styleId="StyleNormalWeb11ptUnderline">
    <w:name w:val="Style Normal (Web) + 11 pt Underline"/>
    <w:basedOn w:val="NormalWeb"/>
    <w:link w:val="StyleNormalWeb11ptUnderlineChar"/>
    <w:qFormat/>
    <w:rsid w:val="008E13F8"/>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8E13F8"/>
    <w:rPr>
      <w:rFonts w:ascii="Calibri" w:eastAsia="Calibri" w:hAnsi="Calibri" w:cs="Calibri"/>
      <w:sz w:val="22"/>
      <w:szCs w:val="22"/>
      <w:u w:val="single"/>
    </w:rPr>
  </w:style>
  <w:style w:type="character" w:customStyle="1" w:styleId="cit-first-element">
    <w:name w:val="cit-first-element"/>
    <w:basedOn w:val="DefaultParagraphFont"/>
    <w:rsid w:val="008E13F8"/>
  </w:style>
  <w:style w:type="character" w:customStyle="1" w:styleId="title1">
    <w:name w:val="title1"/>
    <w:basedOn w:val="DefaultParagraphFont"/>
    <w:rsid w:val="008E13F8"/>
  </w:style>
  <w:style w:type="character" w:customStyle="1" w:styleId="StyleThickunderline1">
    <w:name w:val="Style Thick underline1"/>
    <w:basedOn w:val="DefaultParagraphFont"/>
    <w:rsid w:val="008E13F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E13F8"/>
    <w:rPr>
      <w:rFonts w:ascii="Georgia" w:hAnsi="Georgia"/>
    </w:rPr>
  </w:style>
  <w:style w:type="character" w:customStyle="1" w:styleId="FooterChar1">
    <w:name w:val="Footer Char1"/>
    <w:basedOn w:val="DefaultParagraphFont"/>
    <w:uiPriority w:val="99"/>
    <w:semiHidden/>
    <w:rsid w:val="008E13F8"/>
    <w:rPr>
      <w:rFonts w:ascii="Georgia" w:hAnsi="Georgia"/>
    </w:rPr>
  </w:style>
  <w:style w:type="paragraph" w:customStyle="1" w:styleId="Underline20">
    <w:name w:val="Underline2"/>
    <w:basedOn w:val="Normal"/>
    <w:link w:val="Underline2Char"/>
    <w:autoRedefine/>
    <w:uiPriority w:val="4"/>
    <w:qFormat/>
    <w:rsid w:val="008E13F8"/>
    <w:rPr>
      <w:b/>
      <w:u w:val="single"/>
    </w:rPr>
  </w:style>
  <w:style w:type="character" w:customStyle="1" w:styleId="Underline2Char">
    <w:name w:val="Underline2 Char"/>
    <w:basedOn w:val="DefaultParagraphFont"/>
    <w:link w:val="Underline20"/>
    <w:uiPriority w:val="4"/>
    <w:qFormat/>
    <w:rsid w:val="008E13F8"/>
    <w:rPr>
      <w:rFonts w:ascii="Calibri" w:hAnsi="Calibri"/>
      <w:b/>
      <w:sz w:val="22"/>
      <w:u w:val="single"/>
    </w:rPr>
  </w:style>
  <w:style w:type="paragraph" w:customStyle="1" w:styleId="TableParagraph">
    <w:name w:val="Table Paragraph"/>
    <w:basedOn w:val="Normal"/>
    <w:uiPriority w:val="1"/>
    <w:qFormat/>
    <w:rsid w:val="008E13F8"/>
    <w:pPr>
      <w:widowControl w:val="0"/>
    </w:pPr>
  </w:style>
  <w:style w:type="character" w:customStyle="1" w:styleId="UnderlineChar0">
    <w:name w:val="UnderlineChar"/>
    <w:rsid w:val="008E13F8"/>
    <w:rPr>
      <w:sz w:val="24"/>
      <w:u w:val="single"/>
      <w:shd w:val="clear" w:color="auto" w:fill="auto"/>
    </w:rPr>
  </w:style>
  <w:style w:type="character" w:customStyle="1" w:styleId="foreground">
    <w:name w:val="foreground"/>
    <w:basedOn w:val="DefaultParagraphFont"/>
    <w:rsid w:val="008E13F8"/>
  </w:style>
  <w:style w:type="paragraph" w:customStyle="1" w:styleId="StyleCircled11pt">
    <w:name w:val="Style Circled + 11 pt"/>
    <w:basedOn w:val="Normal"/>
    <w:link w:val="StyleCircled11ptChar"/>
    <w:qFormat/>
    <w:rsid w:val="008E13F8"/>
    <w:rPr>
      <w:rFonts w:eastAsia="Times New Roman"/>
      <w:b/>
      <w:bCs/>
      <w:sz w:val="20"/>
      <w:u w:val="single"/>
    </w:rPr>
  </w:style>
  <w:style w:type="character" w:customStyle="1" w:styleId="StyleCircled11ptChar">
    <w:name w:val="Style Circled + 11 pt Char"/>
    <w:link w:val="StyleCircled11pt"/>
    <w:rsid w:val="008E13F8"/>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8E13F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E13F8"/>
    <w:rPr>
      <w:rFonts w:ascii="Times" w:eastAsia="Times New Roman" w:hAnsi="Times"/>
      <w:sz w:val="20"/>
      <w:szCs w:val="28"/>
      <w:u w:val="single"/>
    </w:rPr>
  </w:style>
  <w:style w:type="paragraph" w:customStyle="1" w:styleId="cite20">
    <w:name w:val="cite2"/>
    <w:basedOn w:val="Normal"/>
    <w:uiPriority w:val="99"/>
    <w:qFormat/>
    <w:rsid w:val="008E13F8"/>
    <w:rPr>
      <w:rFonts w:eastAsia="Times New Roman"/>
      <w:color w:val="000000"/>
      <w:sz w:val="20"/>
      <w:szCs w:val="20"/>
    </w:rPr>
  </w:style>
  <w:style w:type="character" w:customStyle="1" w:styleId="postby">
    <w:name w:val="post_by"/>
    <w:basedOn w:val="DefaultParagraphFont"/>
    <w:rsid w:val="008E13F8"/>
  </w:style>
  <w:style w:type="character" w:customStyle="1" w:styleId="Style11ptBorderSinglesolidlineAuto05ptLinewidth">
    <w:name w:val="Style 11 pt Border: : (Single solid line Auto  0.5 pt Line width)"/>
    <w:rsid w:val="008E13F8"/>
    <w:rPr>
      <w:sz w:val="20"/>
      <w:bdr w:val="single" w:sz="4" w:space="0" w:color="auto" w:frame="1"/>
    </w:rPr>
  </w:style>
  <w:style w:type="character" w:customStyle="1" w:styleId="StyleUnderlineChar9ptBorderSinglesolidlineAuto0">
    <w:name w:val="Style Underline Char + 9 pt Border: : (Single solid line Auto  0..."/>
    <w:rsid w:val="008E13F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E13F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E13F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E13F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E13F8"/>
    <w:rPr>
      <w:sz w:val="20"/>
      <w:szCs w:val="24"/>
      <w:u w:val="single"/>
      <w:bdr w:val="single" w:sz="4" w:space="0" w:color="auto"/>
      <w:lang w:val="en-US" w:eastAsia="en-US" w:bidi="ar-SA"/>
    </w:rPr>
  </w:style>
  <w:style w:type="character" w:customStyle="1" w:styleId="StyleLatinGaramondUnderline">
    <w:name w:val="Style (Latin) Garamond Underline"/>
    <w:rsid w:val="008E13F8"/>
    <w:rPr>
      <w:rFonts w:ascii="Times New Roman" w:hAnsi="Times New Roman"/>
      <w:sz w:val="20"/>
      <w:u w:val="single"/>
    </w:rPr>
  </w:style>
  <w:style w:type="character" w:customStyle="1" w:styleId="StyleLatinGaramond">
    <w:name w:val="Style (Latin) Garamond"/>
    <w:rsid w:val="008E13F8"/>
    <w:rPr>
      <w:rFonts w:ascii="Times New Roman" w:hAnsi="Times New Roman"/>
      <w:sz w:val="20"/>
    </w:rPr>
  </w:style>
  <w:style w:type="character" w:customStyle="1" w:styleId="styletimesnewroman12ptbold0">
    <w:name w:val="styletimesnewroman12ptbold"/>
    <w:basedOn w:val="DefaultParagraphFont"/>
    <w:rsid w:val="008E13F8"/>
  </w:style>
  <w:style w:type="character" w:customStyle="1" w:styleId="mainheading">
    <w:name w:val="mainheading"/>
    <w:basedOn w:val="DefaultParagraphFont"/>
    <w:rsid w:val="008E13F8"/>
  </w:style>
  <w:style w:type="paragraph" w:customStyle="1" w:styleId="BoldandUnderlineChar2CharChar">
    <w:name w:val="Bold and Underline Char2 Char Char"/>
    <w:basedOn w:val="Normal"/>
    <w:link w:val="BoldandUnderlineChar2CharCharChar"/>
    <w:qFormat/>
    <w:rsid w:val="008E13F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E13F8"/>
    <w:rPr>
      <w:rFonts w:ascii="Calibri" w:eastAsia="Times New Roman" w:hAnsi="Calibri"/>
      <w:b/>
      <w:sz w:val="22"/>
      <w:u w:val="single"/>
    </w:rPr>
  </w:style>
  <w:style w:type="character" w:customStyle="1" w:styleId="StyleUnderlineChar9ptChar">
    <w:name w:val="Style Underline Char + 9 pt Char"/>
    <w:basedOn w:val="UnderlineCharChar"/>
    <w:rsid w:val="008E13F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E13F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E13F8"/>
    <w:rPr>
      <w:sz w:val="16"/>
    </w:rPr>
  </w:style>
  <w:style w:type="paragraph" w:customStyle="1" w:styleId="Reduce8pt">
    <w:name w:val="Reduce 8pt"/>
    <w:basedOn w:val="Normal"/>
    <w:link w:val="Reduce8ptCharChar"/>
    <w:qFormat/>
    <w:rsid w:val="008E13F8"/>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8E13F8"/>
    <w:rPr>
      <w:rFonts w:ascii="Arial" w:hAnsi="Arial" w:cs="Arial"/>
      <w:sz w:val="22"/>
    </w:rPr>
  </w:style>
  <w:style w:type="character" w:customStyle="1" w:styleId="boldciteChar4">
    <w:name w:val="bold cite Char4"/>
    <w:link w:val="boldcite"/>
    <w:locked/>
    <w:rsid w:val="008E13F8"/>
    <w:rPr>
      <w:rFonts w:eastAsia="Times New Roman" w:cs="Times New Roman"/>
      <w:b/>
      <w:color w:val="000000"/>
      <w:sz w:val="20"/>
      <w:u w:val="thick" w:color="000000"/>
    </w:rPr>
  </w:style>
  <w:style w:type="paragraph" w:customStyle="1" w:styleId="boldcite">
    <w:name w:val="bold cite"/>
    <w:basedOn w:val="Normal"/>
    <w:link w:val="boldciteChar4"/>
    <w:qFormat/>
    <w:rsid w:val="008E13F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E13F8"/>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8E13F8"/>
    <w:rPr>
      <w:rFonts w:eastAsia="Calibri"/>
      <w:b/>
    </w:rPr>
  </w:style>
  <w:style w:type="character" w:customStyle="1" w:styleId="HeadingsBaseChar">
    <w:name w:val="Headings Base Char"/>
    <w:basedOn w:val="DefaultParagraphFont"/>
    <w:link w:val="HeadingsBase"/>
    <w:locked/>
    <w:rsid w:val="008E13F8"/>
    <w:rPr>
      <w:rFonts w:ascii="Times New Roman" w:hAnsi="Times New Roman" w:cs="Times New Roman"/>
      <w:b/>
      <w:sz w:val="32"/>
    </w:rPr>
  </w:style>
  <w:style w:type="paragraph" w:customStyle="1" w:styleId="HeadingsBase">
    <w:name w:val="Headings Base"/>
    <w:basedOn w:val="Normal"/>
    <w:link w:val="HeadingsBaseChar"/>
    <w:qFormat/>
    <w:rsid w:val="008E13F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E13F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E13F8"/>
    <w:pPr>
      <w:spacing w:line="480" w:lineRule="auto"/>
      <w:ind w:firstLine="720"/>
    </w:pPr>
    <w:rPr>
      <w:rFonts w:eastAsia="Calibri"/>
    </w:rPr>
  </w:style>
  <w:style w:type="paragraph" w:customStyle="1" w:styleId="SchoolBlockQuote">
    <w:name w:val="School Block Quote"/>
    <w:basedOn w:val="SchoolPaper"/>
    <w:qFormat/>
    <w:rsid w:val="008E13F8"/>
  </w:style>
  <w:style w:type="paragraph" w:customStyle="1" w:styleId="SchoolWorksCited">
    <w:name w:val="School Works Cited"/>
    <w:basedOn w:val="SchoolPaper"/>
    <w:qFormat/>
    <w:rsid w:val="008E13F8"/>
  </w:style>
  <w:style w:type="paragraph" w:customStyle="1" w:styleId="BlockQuote">
    <w:name w:val="Block Quote"/>
    <w:basedOn w:val="Normal"/>
    <w:qFormat/>
    <w:rsid w:val="008E13F8"/>
    <w:pPr>
      <w:ind w:left="720" w:right="720"/>
    </w:pPr>
    <w:rPr>
      <w:rFonts w:eastAsia="Calibri"/>
    </w:rPr>
  </w:style>
  <w:style w:type="paragraph" w:customStyle="1" w:styleId="PaperBody">
    <w:name w:val="Paper Body"/>
    <w:basedOn w:val="Normal"/>
    <w:qFormat/>
    <w:rsid w:val="008E13F8"/>
    <w:pPr>
      <w:spacing w:line="480" w:lineRule="auto"/>
      <w:ind w:firstLine="720"/>
    </w:pPr>
    <w:rPr>
      <w:rFonts w:eastAsia="Calibri"/>
    </w:rPr>
  </w:style>
  <w:style w:type="paragraph" w:customStyle="1" w:styleId="PaperCitation">
    <w:name w:val="Paper Citation"/>
    <w:basedOn w:val="Normal"/>
    <w:qFormat/>
    <w:rsid w:val="008E13F8"/>
    <w:pPr>
      <w:spacing w:line="480" w:lineRule="auto"/>
      <w:ind w:left="720" w:hanging="720"/>
    </w:pPr>
    <w:rPr>
      <w:rFonts w:eastAsia="Calibri"/>
    </w:rPr>
  </w:style>
  <w:style w:type="character" w:customStyle="1" w:styleId="hatChar">
    <w:name w:val="hat Char"/>
    <w:basedOn w:val="DefaultParagraphFont"/>
    <w:link w:val="hat"/>
    <w:locked/>
    <w:rsid w:val="008E13F8"/>
    <w:rPr>
      <w:rFonts w:ascii="Calibri" w:eastAsia="Times New Roman" w:hAnsi="Calibri"/>
      <w:b/>
      <w:bCs/>
      <w:sz w:val="32"/>
      <w:u w:val="single"/>
      <w:lang w:bidi="en-US"/>
    </w:rPr>
  </w:style>
  <w:style w:type="paragraph" w:customStyle="1" w:styleId="WW-Default">
    <w:name w:val="WW-Default"/>
    <w:qFormat/>
    <w:rsid w:val="008E13F8"/>
    <w:pPr>
      <w:suppressAutoHyphens/>
    </w:pPr>
    <w:rPr>
      <w:rFonts w:ascii="Georgia" w:eastAsia="Calibri" w:hAnsi="Georgia" w:cs="Calibri"/>
      <w:sz w:val="22"/>
      <w:szCs w:val="22"/>
      <w:lang w:eastAsia="ar-SA"/>
    </w:rPr>
  </w:style>
  <w:style w:type="paragraph" w:customStyle="1" w:styleId="B-TagCite">
    <w:name w:val="B-TagCite"/>
    <w:qFormat/>
    <w:rsid w:val="008E13F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E13F8"/>
    <w:rPr>
      <w:rFonts w:ascii="Times New Roman" w:hAnsi="Times New Roman" w:cs="Times New Roman"/>
      <w:b/>
      <w:sz w:val="20"/>
    </w:rPr>
  </w:style>
  <w:style w:type="paragraph" w:customStyle="1" w:styleId="MicroText">
    <w:name w:val="MicroText"/>
    <w:basedOn w:val="Normal"/>
    <w:next w:val="Normal"/>
    <w:link w:val="MicroTextChar"/>
    <w:qFormat/>
    <w:rsid w:val="008E13F8"/>
    <w:rPr>
      <w:rFonts w:ascii="Arial Narrow" w:hAnsi="Arial Narrow"/>
      <w:sz w:val="12"/>
    </w:rPr>
  </w:style>
  <w:style w:type="paragraph" w:customStyle="1" w:styleId="indent">
    <w:name w:val="indent"/>
    <w:basedOn w:val="Normal"/>
    <w:qFormat/>
    <w:rsid w:val="008E13F8"/>
    <w:pPr>
      <w:spacing w:before="100" w:beforeAutospacing="1" w:after="100" w:afterAutospacing="1"/>
    </w:pPr>
    <w:rPr>
      <w:rFonts w:eastAsia="Times New Roman"/>
    </w:rPr>
  </w:style>
  <w:style w:type="paragraph" w:customStyle="1" w:styleId="PageHeaderLine1">
    <w:name w:val="PageHeaderLine1"/>
    <w:basedOn w:val="Normal"/>
    <w:qFormat/>
    <w:rsid w:val="008E13F8"/>
    <w:pPr>
      <w:tabs>
        <w:tab w:val="right" w:pos="10800"/>
      </w:tabs>
    </w:pPr>
    <w:rPr>
      <w:rFonts w:eastAsia="Calibri"/>
      <w:b/>
    </w:rPr>
  </w:style>
  <w:style w:type="paragraph" w:customStyle="1" w:styleId="PageHeaderLine2">
    <w:name w:val="PageHeaderLine2"/>
    <w:basedOn w:val="Normal"/>
    <w:next w:val="Normal"/>
    <w:link w:val="PageHeaderLine2Char"/>
    <w:qFormat/>
    <w:rsid w:val="008E13F8"/>
    <w:pPr>
      <w:tabs>
        <w:tab w:val="right" w:pos="10800"/>
      </w:tabs>
      <w:spacing w:line="480" w:lineRule="auto"/>
    </w:pPr>
    <w:rPr>
      <w:rFonts w:eastAsia="Calibri"/>
      <w:b/>
    </w:rPr>
  </w:style>
  <w:style w:type="character" w:customStyle="1" w:styleId="styleboldunderline">
    <w:name w:val="styleboldunderline"/>
    <w:basedOn w:val="DefaultParagraphFont"/>
    <w:rsid w:val="008E13F8"/>
  </w:style>
  <w:style w:type="character" w:customStyle="1" w:styleId="box">
    <w:name w:val="box"/>
    <w:basedOn w:val="DefaultParagraphFont"/>
    <w:rsid w:val="008E13F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E13F8"/>
    <w:rPr>
      <w:rFonts w:ascii="Arial Narrow" w:hAnsi="Arial Narrow" w:cs="Arial Narrow" w:hint="default"/>
      <w:sz w:val="18"/>
      <w:szCs w:val="18"/>
    </w:rPr>
  </w:style>
  <w:style w:type="character" w:customStyle="1" w:styleId="FontStyle14">
    <w:name w:val="Font Style14"/>
    <w:basedOn w:val="DefaultParagraphFont"/>
    <w:uiPriority w:val="99"/>
    <w:rsid w:val="008E13F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E13F8"/>
    <w:rPr>
      <w:rFonts w:ascii="Arial Narrow" w:hAnsi="Arial Narrow" w:cs="Arial Narrow" w:hint="default"/>
      <w:b/>
      <w:bCs/>
      <w:sz w:val="10"/>
      <w:szCs w:val="10"/>
    </w:rPr>
  </w:style>
  <w:style w:type="character" w:customStyle="1" w:styleId="CardTagandCiteChar">
    <w:name w:val="Card Tag and Cite Char"/>
    <w:basedOn w:val="DefaultParagraphFont"/>
    <w:rsid w:val="008E13F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8E13F8"/>
    <w:rPr>
      <w:rFonts w:ascii="Arial Narrow" w:hAnsi="Arial Narrow"/>
      <w:b/>
      <w:color w:val="000000"/>
      <w:sz w:val="22"/>
      <w:szCs w:val="22"/>
      <w:u w:val="single"/>
    </w:rPr>
  </w:style>
  <w:style w:type="character" w:customStyle="1" w:styleId="SmallText0">
    <w:name w:val="SmallText"/>
    <w:rsid w:val="008E13F8"/>
    <w:rPr>
      <w:color w:val="000000"/>
    </w:rPr>
  </w:style>
  <w:style w:type="character" w:customStyle="1" w:styleId="CitesChar1">
    <w:name w:val="Cites Char1"/>
    <w:basedOn w:val="DefaultParagraphFont"/>
    <w:rsid w:val="008E13F8"/>
    <w:rPr>
      <w:b/>
      <w:bCs w:val="0"/>
      <w:szCs w:val="24"/>
      <w:u w:val="single"/>
      <w:lang w:val="en-US" w:eastAsia="en-US" w:bidi="ar-SA"/>
    </w:rPr>
  </w:style>
  <w:style w:type="character" w:customStyle="1" w:styleId="CardUnderlinedChar">
    <w:name w:val="Card Underlined Char"/>
    <w:basedOn w:val="DefaultParagraphFont"/>
    <w:rsid w:val="008E13F8"/>
    <w:rPr>
      <w:rFonts w:ascii="Arial Narrow" w:hAnsi="Arial Narrow" w:hint="default"/>
      <w:sz w:val="22"/>
      <w:szCs w:val="24"/>
      <w:u w:val="single"/>
      <w:lang w:val="en-US" w:eastAsia="en-US" w:bidi="ar-SA"/>
    </w:rPr>
  </w:style>
  <w:style w:type="character" w:customStyle="1" w:styleId="underline3">
    <w:name w:val="underline3"/>
    <w:basedOn w:val="underline2"/>
    <w:rsid w:val="008E13F8"/>
    <w:rPr>
      <w:rFonts w:ascii="Arial" w:hAnsi="Arial"/>
      <w:sz w:val="18"/>
      <w:u w:val="single"/>
      <w:bdr w:val="none" w:sz="0" w:space="0" w:color="auto" w:frame="1"/>
      <w:shd w:val="clear" w:color="auto" w:fill="FFFF00"/>
    </w:rPr>
  </w:style>
  <w:style w:type="character" w:customStyle="1" w:styleId="menu">
    <w:name w:val="menu"/>
    <w:basedOn w:val="DefaultParagraphFont"/>
    <w:rsid w:val="008E13F8"/>
  </w:style>
  <w:style w:type="character" w:customStyle="1" w:styleId="itxtrst">
    <w:name w:val="itxtrst"/>
    <w:rsid w:val="008E13F8"/>
  </w:style>
  <w:style w:type="character" w:customStyle="1" w:styleId="A-Underlining">
    <w:name w:val="A-Underlining"/>
    <w:basedOn w:val="DefaultParagraphFont"/>
    <w:rsid w:val="008E13F8"/>
    <w:rPr>
      <w:rFonts w:ascii="Garamond" w:hAnsi="Garamond" w:hint="default"/>
      <w:color w:val="auto"/>
      <w:sz w:val="24"/>
      <w:u w:val="single"/>
    </w:rPr>
  </w:style>
  <w:style w:type="character" w:customStyle="1" w:styleId="StyleUnderlineBold0">
    <w:name w:val="Style Underline + Bold"/>
    <w:rsid w:val="008E13F8"/>
    <w:rPr>
      <w:b/>
      <w:bCs/>
      <w:u w:val="single"/>
    </w:rPr>
  </w:style>
  <w:style w:type="character" w:customStyle="1" w:styleId="Underline-Highlighted">
    <w:name w:val="Underline-Highlighted"/>
    <w:uiPriority w:val="1"/>
    <w:qFormat/>
    <w:rsid w:val="008E13F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E13F8"/>
  </w:style>
  <w:style w:type="character" w:customStyle="1" w:styleId="newsmain">
    <w:name w:val="news_main"/>
    <w:basedOn w:val="DefaultParagraphFont"/>
    <w:rsid w:val="008E13F8"/>
  </w:style>
  <w:style w:type="character" w:customStyle="1" w:styleId="AuthorDate0">
    <w:name w:val="Author Date"/>
    <w:rsid w:val="008E13F8"/>
    <w:rPr>
      <w:b/>
      <w:bCs w:val="0"/>
      <w:sz w:val="24"/>
      <w:u w:val="thick"/>
    </w:rPr>
  </w:style>
  <w:style w:type="character" w:customStyle="1" w:styleId="red">
    <w:name w:val="red"/>
    <w:basedOn w:val="DefaultParagraphFont"/>
    <w:rsid w:val="008E13F8"/>
  </w:style>
  <w:style w:type="character" w:customStyle="1" w:styleId="at">
    <w:name w:val="at"/>
    <w:rsid w:val="008E13F8"/>
  </w:style>
  <w:style w:type="character" w:customStyle="1" w:styleId="org">
    <w:name w:val="org"/>
    <w:rsid w:val="008E13F8"/>
  </w:style>
  <w:style w:type="character" w:customStyle="1" w:styleId="pnumber">
    <w:name w:val="pnumber"/>
    <w:rsid w:val="008E13F8"/>
  </w:style>
  <w:style w:type="character" w:customStyle="1" w:styleId="ital">
    <w:name w:val="ital"/>
    <w:rsid w:val="008E13F8"/>
  </w:style>
  <w:style w:type="character" w:customStyle="1" w:styleId="orgdiv">
    <w:name w:val="orgdiv"/>
    <w:rsid w:val="008E13F8"/>
  </w:style>
  <w:style w:type="character" w:customStyle="1" w:styleId="orgname">
    <w:name w:val="orgname"/>
    <w:rsid w:val="008E13F8"/>
  </w:style>
  <w:style w:type="character" w:customStyle="1" w:styleId="city">
    <w:name w:val="city"/>
    <w:rsid w:val="008E13F8"/>
  </w:style>
  <w:style w:type="character" w:customStyle="1" w:styleId="state">
    <w:name w:val="state"/>
    <w:rsid w:val="008E13F8"/>
  </w:style>
  <w:style w:type="character" w:customStyle="1" w:styleId="country">
    <w:name w:val="country"/>
    <w:rsid w:val="008E13F8"/>
  </w:style>
  <w:style w:type="character" w:customStyle="1" w:styleId="articletitle">
    <w:name w:val="articletitle"/>
    <w:rsid w:val="008E13F8"/>
    <w:rPr>
      <w:rFonts w:ascii="Times New Roman" w:hAnsi="Times New Roman" w:cs="Times New Roman" w:hint="default"/>
    </w:rPr>
  </w:style>
  <w:style w:type="character" w:customStyle="1" w:styleId="6pointChar">
    <w:name w:val="6 point Char"/>
    <w:rsid w:val="008E13F8"/>
    <w:rPr>
      <w:rFonts w:ascii="Times New Roman" w:hAnsi="Times New Roman" w:cs="Times New Roman" w:hint="default"/>
      <w:sz w:val="12"/>
      <w:lang w:val="en-US" w:eastAsia="en-US"/>
    </w:rPr>
  </w:style>
  <w:style w:type="character" w:customStyle="1" w:styleId="StyleThickunderline">
    <w:name w:val="Style Thick underline"/>
    <w:qFormat/>
    <w:rsid w:val="008E13F8"/>
    <w:rPr>
      <w:u w:val="thick"/>
    </w:rPr>
  </w:style>
  <w:style w:type="character" w:customStyle="1" w:styleId="Box0">
    <w:name w:val="Box!"/>
    <w:rsid w:val="008E13F8"/>
    <w:rPr>
      <w:rFonts w:ascii="Garamond" w:hAnsi="Garamond" w:hint="default"/>
      <w:sz w:val="24"/>
      <w:u w:val="single"/>
      <w:bdr w:val="single" w:sz="4" w:space="0" w:color="auto" w:frame="1"/>
    </w:rPr>
  </w:style>
  <w:style w:type="character" w:customStyle="1" w:styleId="citechar1">
    <w:name w:val="citechar"/>
    <w:basedOn w:val="DefaultParagraphFont"/>
    <w:rsid w:val="008E13F8"/>
  </w:style>
  <w:style w:type="character" w:customStyle="1" w:styleId="underlinechar2">
    <w:name w:val="underlinechar"/>
    <w:basedOn w:val="DefaultParagraphFont"/>
    <w:rsid w:val="008E13F8"/>
  </w:style>
  <w:style w:type="character" w:customStyle="1" w:styleId="CardUnderlineChar">
    <w:name w:val="Card Underline Char"/>
    <w:rsid w:val="008E13F8"/>
    <w:rPr>
      <w:szCs w:val="24"/>
      <w:u w:val="single"/>
      <w:lang w:val="en-US" w:eastAsia="en-US" w:bidi="ar-SA"/>
    </w:rPr>
  </w:style>
  <w:style w:type="character" w:customStyle="1" w:styleId="tagciteChar">
    <w:name w:val="tag/cite Char"/>
    <w:basedOn w:val="DefaultParagraphFont"/>
    <w:rsid w:val="008E13F8"/>
    <w:rPr>
      <w:b/>
      <w:bCs w:val="0"/>
      <w:sz w:val="24"/>
      <w:lang w:val="en-US" w:eastAsia="en-US" w:bidi="ar-SA"/>
    </w:rPr>
  </w:style>
  <w:style w:type="character" w:customStyle="1" w:styleId="8pointChar">
    <w:name w:val="8 point Char"/>
    <w:basedOn w:val="DefaultParagraphFont"/>
    <w:rsid w:val="008E13F8"/>
    <w:rPr>
      <w:sz w:val="16"/>
      <w:lang w:val="en-US" w:eastAsia="en-US" w:bidi="ar-SA"/>
    </w:rPr>
  </w:style>
  <w:style w:type="character" w:customStyle="1" w:styleId="BoldText12pt">
    <w:name w:val="Bold Text 12 pt"/>
    <w:rsid w:val="008E13F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E13F8"/>
  </w:style>
  <w:style w:type="table" w:styleId="TableGrid">
    <w:name w:val="Table Grid"/>
    <w:basedOn w:val="TableNormal"/>
    <w:rsid w:val="008E13F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E13F8"/>
    <w:rPr>
      <w:b/>
      <w:bCs w:val="0"/>
      <w:sz w:val="24"/>
      <w:lang w:val="en-US" w:eastAsia="en-US" w:bidi="ar-SA"/>
    </w:rPr>
  </w:style>
  <w:style w:type="character" w:customStyle="1" w:styleId="Mention11">
    <w:name w:val="Mention11"/>
    <w:basedOn w:val="DefaultParagraphFont"/>
    <w:uiPriority w:val="99"/>
    <w:semiHidden/>
    <w:unhideWhenUsed/>
    <w:rsid w:val="008E13F8"/>
    <w:rPr>
      <w:color w:val="2B579A"/>
      <w:shd w:val="clear" w:color="auto" w:fill="E6E6E6"/>
    </w:rPr>
  </w:style>
  <w:style w:type="character" w:customStyle="1" w:styleId="Emph">
    <w:name w:val="Emph"/>
    <w:basedOn w:val="DefaultParagraphFont"/>
    <w:uiPriority w:val="1"/>
    <w:qFormat/>
    <w:rsid w:val="008E13F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E13F8"/>
  </w:style>
  <w:style w:type="character" w:customStyle="1" w:styleId="Mention2">
    <w:name w:val="Mention2"/>
    <w:basedOn w:val="DefaultParagraphFont"/>
    <w:uiPriority w:val="99"/>
    <w:semiHidden/>
    <w:unhideWhenUsed/>
    <w:rsid w:val="008E13F8"/>
    <w:rPr>
      <w:color w:val="2B579A"/>
      <w:shd w:val="clear" w:color="auto" w:fill="E6E6E6"/>
    </w:rPr>
  </w:style>
  <w:style w:type="paragraph" w:customStyle="1" w:styleId="FlashTag">
    <w:name w:val="FlashTag"/>
    <w:basedOn w:val="Normal"/>
    <w:link w:val="FlashTagChar"/>
    <w:autoRedefine/>
    <w:uiPriority w:val="4"/>
    <w:qFormat/>
    <w:rsid w:val="008E13F8"/>
    <w:rPr>
      <w:rFonts w:asciiTheme="majorHAnsi" w:hAnsiTheme="majorHAnsi"/>
      <w:b/>
      <w:sz w:val="28"/>
    </w:rPr>
  </w:style>
  <w:style w:type="character" w:customStyle="1" w:styleId="FlashTagChar">
    <w:name w:val="FlashTag Char"/>
    <w:basedOn w:val="DefaultParagraphFont"/>
    <w:link w:val="FlashTag"/>
    <w:uiPriority w:val="4"/>
    <w:rsid w:val="008E13F8"/>
    <w:rPr>
      <w:rFonts w:asciiTheme="majorHAnsi" w:hAnsiTheme="majorHAnsi"/>
      <w:b/>
      <w:sz w:val="28"/>
    </w:rPr>
  </w:style>
  <w:style w:type="paragraph" w:customStyle="1" w:styleId="Warrant">
    <w:name w:val="Warrant"/>
    <w:autoRedefine/>
    <w:uiPriority w:val="4"/>
    <w:qFormat/>
    <w:rsid w:val="008E13F8"/>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8E13F8"/>
  </w:style>
  <w:style w:type="character" w:customStyle="1" w:styleId="m-8793234324905335251gmail-style13ptbold">
    <w:name w:val="m_-8793234324905335251gmail-style13ptbold"/>
    <w:basedOn w:val="DefaultParagraphFont"/>
    <w:rsid w:val="008E13F8"/>
  </w:style>
  <w:style w:type="character" w:customStyle="1" w:styleId="EndnoteTextChar">
    <w:name w:val="Endnote Text Char"/>
    <w:basedOn w:val="DefaultParagraphFont"/>
    <w:link w:val="EndnoteText"/>
    <w:locked/>
    <w:rsid w:val="008E13F8"/>
    <w:rPr>
      <w:rFonts w:ascii="Georgia" w:eastAsia="Times New Roman" w:hAnsi="Georgia"/>
      <w:szCs w:val="20"/>
    </w:rPr>
  </w:style>
  <w:style w:type="paragraph" w:styleId="EndnoteText">
    <w:name w:val="endnote text"/>
    <w:basedOn w:val="Normal"/>
    <w:link w:val="EndnoteTextChar"/>
    <w:unhideWhenUsed/>
    <w:rsid w:val="008E13F8"/>
    <w:rPr>
      <w:rFonts w:ascii="Georgia" w:eastAsia="Times New Roman" w:hAnsi="Georgia"/>
      <w:sz w:val="24"/>
      <w:szCs w:val="20"/>
    </w:rPr>
  </w:style>
  <w:style w:type="character" w:customStyle="1" w:styleId="EndnoteTextChar1">
    <w:name w:val="Endnote Text Char1"/>
    <w:basedOn w:val="DefaultParagraphFont"/>
    <w:semiHidden/>
    <w:rsid w:val="008E13F8"/>
    <w:rPr>
      <w:rFonts w:ascii="Calibri" w:hAnsi="Calibri"/>
      <w:sz w:val="20"/>
      <w:szCs w:val="20"/>
    </w:rPr>
  </w:style>
  <w:style w:type="character" w:customStyle="1" w:styleId="DateChar1">
    <w:name w:val="Date Char1"/>
    <w:basedOn w:val="DefaultParagraphFont"/>
    <w:uiPriority w:val="99"/>
    <w:rsid w:val="008E13F8"/>
    <w:rPr>
      <w:rFonts w:ascii="Calibri" w:hAnsi="Calibri"/>
      <w:sz w:val="22"/>
    </w:rPr>
  </w:style>
  <w:style w:type="character" w:customStyle="1" w:styleId="BodyTextFirstIndentChar">
    <w:name w:val="Body Text First Indent Char"/>
    <w:basedOn w:val="BodyTextChar"/>
    <w:link w:val="BodyTextFirstIndent"/>
    <w:locked/>
    <w:rsid w:val="008E13F8"/>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8E13F8"/>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8E13F8"/>
    <w:rPr>
      <w:rFonts w:ascii="Calibri" w:hAnsi="Calibri"/>
      <w:sz w:val="22"/>
    </w:rPr>
  </w:style>
  <w:style w:type="character" w:customStyle="1" w:styleId="BodyTextIndent2Char1">
    <w:name w:val="Body Text Indent 2 Char1"/>
    <w:basedOn w:val="DefaultParagraphFont"/>
    <w:semiHidden/>
    <w:rsid w:val="008E13F8"/>
    <w:rPr>
      <w:rFonts w:ascii="Calibri" w:hAnsi="Calibri" w:cs="Calibri"/>
    </w:rPr>
  </w:style>
  <w:style w:type="character" w:customStyle="1" w:styleId="PlainTextChar1">
    <w:name w:val="Plain Text Char1"/>
    <w:basedOn w:val="DefaultParagraphFont"/>
    <w:semiHidden/>
    <w:rsid w:val="008E13F8"/>
    <w:rPr>
      <w:rFonts w:ascii="Consolas" w:hAnsi="Consolas" w:cs="Calibri"/>
      <w:sz w:val="21"/>
      <w:szCs w:val="21"/>
    </w:rPr>
  </w:style>
  <w:style w:type="paragraph" w:customStyle="1" w:styleId="msolistparagraphcxspfirst">
    <w:name w:val="msolistparagraphcxspfirst"/>
    <w:basedOn w:val="Normal"/>
    <w:uiPriority w:val="99"/>
    <w:qFormat/>
    <w:rsid w:val="008E13F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E13F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E13F8"/>
    <w:rPr>
      <w:rFonts w:ascii="Calibri" w:hAnsi="Calibri" w:cs="Calibri"/>
      <w:i/>
      <w:iCs/>
      <w:color w:val="000000" w:themeColor="text1"/>
    </w:rPr>
  </w:style>
  <w:style w:type="paragraph" w:customStyle="1" w:styleId="Heading2-NotBold">
    <w:name w:val="Heading 2 - Not Bold"/>
    <w:basedOn w:val="Heading2"/>
    <w:autoRedefine/>
    <w:uiPriority w:val="99"/>
    <w:qFormat/>
    <w:rsid w:val="008E13F8"/>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8E13F8"/>
    <w:rPr>
      <w:rFonts w:ascii="Calibri" w:eastAsia="Calibri" w:hAnsi="Calibri"/>
      <w:b/>
      <w:sz w:val="22"/>
    </w:rPr>
  </w:style>
  <w:style w:type="paragraph" w:customStyle="1" w:styleId="Heading2-Bold">
    <w:name w:val="Heading 2 - Bold"/>
    <w:basedOn w:val="Normal"/>
    <w:autoRedefine/>
    <w:uiPriority w:val="99"/>
    <w:qFormat/>
    <w:rsid w:val="008E13F8"/>
    <w:rPr>
      <w:rFonts w:eastAsia="Calibri"/>
      <w:b/>
    </w:rPr>
  </w:style>
  <w:style w:type="paragraph" w:customStyle="1" w:styleId="tag">
    <w:name w:val="%tag"/>
    <w:basedOn w:val="Normal"/>
    <w:next w:val="Normal"/>
    <w:uiPriority w:val="99"/>
    <w:qFormat/>
    <w:rsid w:val="008E13F8"/>
    <w:rPr>
      <w:rFonts w:eastAsia="Calibri"/>
      <w:bCs/>
      <w:sz w:val="18"/>
    </w:rPr>
  </w:style>
  <w:style w:type="character" w:customStyle="1" w:styleId="Style2Char">
    <w:name w:val="Style 2 Char"/>
    <w:link w:val="Style20"/>
    <w:uiPriority w:val="99"/>
    <w:locked/>
    <w:rsid w:val="008E13F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E13F8"/>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8E13F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E13F8"/>
    <w:rPr>
      <w:rFonts w:ascii="Garamond" w:eastAsia="Times New Roman" w:hAnsi="Garamond"/>
      <w:sz w:val="24"/>
      <w:szCs w:val="20"/>
      <w:u w:val="single"/>
      <w:lang w:val="x-none" w:eastAsia="x-none"/>
    </w:rPr>
  </w:style>
  <w:style w:type="character" w:customStyle="1" w:styleId="textsmallChar0">
    <w:name w:val="textsmall Char"/>
    <w:link w:val="textsmall0"/>
    <w:locked/>
    <w:rsid w:val="008E13F8"/>
    <w:rPr>
      <w:rFonts w:ascii="Georgia" w:eastAsia="Times New Roman" w:hAnsi="Georgia"/>
      <w:sz w:val="18"/>
      <w:szCs w:val="20"/>
      <w:lang w:val="x-none" w:eastAsia="x-none"/>
    </w:rPr>
  </w:style>
  <w:style w:type="paragraph" w:customStyle="1" w:styleId="textsmall0">
    <w:name w:val="textsmall"/>
    <w:basedOn w:val="Normal"/>
    <w:link w:val="textsmallChar0"/>
    <w:qFormat/>
    <w:rsid w:val="008E13F8"/>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E13F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E13F8"/>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E13F8"/>
    <w:rPr>
      <w:rFonts w:ascii="Arial" w:eastAsia="Times New Roman" w:hAnsi="Arial" w:cs="Arial"/>
      <w:sz w:val="12"/>
    </w:rPr>
  </w:style>
  <w:style w:type="paragraph" w:customStyle="1" w:styleId="Micro">
    <w:name w:val="Micro"/>
    <w:basedOn w:val="Normal"/>
    <w:next w:val="Normal"/>
    <w:link w:val="MicroChar"/>
    <w:qFormat/>
    <w:rsid w:val="008E13F8"/>
    <w:rPr>
      <w:rFonts w:ascii="Arial" w:eastAsia="Times New Roman" w:hAnsi="Arial" w:cs="Arial"/>
      <w:sz w:val="12"/>
    </w:rPr>
  </w:style>
  <w:style w:type="character" w:customStyle="1" w:styleId="CardNotUnderlinedChar1">
    <w:name w:val="Card Not Underlined Char1"/>
    <w:link w:val="CardNotUnderlined"/>
    <w:locked/>
    <w:rsid w:val="008E13F8"/>
    <w:rPr>
      <w:rFonts w:ascii="Cambria" w:eastAsia="Times New Roman" w:hAnsi="Cambria" w:cs="Times New Roman"/>
      <w:sz w:val="18"/>
      <w:szCs w:val="20"/>
    </w:rPr>
  </w:style>
  <w:style w:type="paragraph" w:customStyle="1" w:styleId="h-lead">
    <w:name w:val="h-lead"/>
    <w:basedOn w:val="Normal"/>
    <w:uiPriority w:val="99"/>
    <w:qFormat/>
    <w:rsid w:val="008E13F8"/>
    <w:pPr>
      <w:spacing w:before="100" w:beforeAutospacing="1" w:after="100" w:afterAutospacing="1"/>
    </w:pPr>
    <w:rPr>
      <w:rFonts w:eastAsia="Times New Roman"/>
      <w:sz w:val="24"/>
    </w:rPr>
  </w:style>
  <w:style w:type="paragraph" w:customStyle="1" w:styleId="intro">
    <w:name w:val="intro"/>
    <w:basedOn w:val="Normal"/>
    <w:uiPriority w:val="99"/>
    <w:qFormat/>
    <w:rsid w:val="008E13F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E13F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E13F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E13F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E13F8"/>
    <w:rPr>
      <w:rFonts w:eastAsia="Calibri"/>
    </w:rPr>
  </w:style>
  <w:style w:type="paragraph" w:customStyle="1" w:styleId="F3-TagAuthor">
    <w:name w:val="F3 - Tag/Author"/>
    <w:basedOn w:val="Normal"/>
    <w:uiPriority w:val="99"/>
    <w:qFormat/>
    <w:rsid w:val="008E13F8"/>
    <w:rPr>
      <w:rFonts w:eastAsia="Times New Roman"/>
      <w:b/>
    </w:rPr>
  </w:style>
  <w:style w:type="paragraph" w:customStyle="1" w:styleId="F5-UnderlineNormal">
    <w:name w:val="F5 - Underline Normal"/>
    <w:basedOn w:val="Normal"/>
    <w:uiPriority w:val="99"/>
    <w:qFormat/>
    <w:rsid w:val="008E13F8"/>
    <w:rPr>
      <w:rFonts w:eastAsia="Calibri"/>
      <w:u w:val="single"/>
    </w:rPr>
  </w:style>
  <w:style w:type="paragraph" w:customStyle="1" w:styleId="Brief-PrimarySource">
    <w:name w:val="Brief - Primary Source"/>
    <w:basedOn w:val="Normal"/>
    <w:uiPriority w:val="99"/>
    <w:qFormat/>
    <w:rsid w:val="008E13F8"/>
    <w:rPr>
      <w:rFonts w:eastAsia="Times New Roman"/>
      <w:b/>
      <w:sz w:val="24"/>
      <w:u w:val="single"/>
    </w:rPr>
  </w:style>
  <w:style w:type="paragraph" w:customStyle="1" w:styleId="Brief-Underline">
    <w:name w:val="Brief - Underline"/>
    <w:basedOn w:val="Normal"/>
    <w:uiPriority w:val="99"/>
    <w:qFormat/>
    <w:rsid w:val="008E13F8"/>
    <w:rPr>
      <w:rFonts w:eastAsia="Times New Roman"/>
      <w:u w:val="single"/>
    </w:rPr>
  </w:style>
  <w:style w:type="paragraph" w:customStyle="1" w:styleId="Brief">
    <w:name w:val="Brief"/>
    <w:basedOn w:val="Brief-PrimarySource"/>
    <w:uiPriority w:val="99"/>
    <w:qFormat/>
    <w:rsid w:val="008E13F8"/>
    <w:rPr>
      <w:b w:val="0"/>
    </w:rPr>
  </w:style>
  <w:style w:type="paragraph" w:customStyle="1" w:styleId="CM2">
    <w:name w:val="CM2"/>
    <w:basedOn w:val="Normal"/>
    <w:next w:val="Normal"/>
    <w:uiPriority w:val="99"/>
    <w:qFormat/>
    <w:rsid w:val="008E13F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E13F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E13F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E13F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E13F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E13F8"/>
    <w:pPr>
      <w:widowControl w:val="0"/>
      <w:spacing w:line="276" w:lineRule="atLeast"/>
    </w:pPr>
    <w:rPr>
      <w:color w:val="auto"/>
    </w:rPr>
  </w:style>
  <w:style w:type="paragraph" w:customStyle="1" w:styleId="CM34">
    <w:name w:val="CM34"/>
    <w:basedOn w:val="Default"/>
    <w:next w:val="Default"/>
    <w:uiPriority w:val="99"/>
    <w:qFormat/>
    <w:rsid w:val="008E13F8"/>
    <w:pPr>
      <w:widowControl w:val="0"/>
    </w:pPr>
    <w:rPr>
      <w:color w:val="auto"/>
    </w:rPr>
  </w:style>
  <w:style w:type="paragraph" w:customStyle="1" w:styleId="CM56">
    <w:name w:val="CM56"/>
    <w:basedOn w:val="Default"/>
    <w:next w:val="Default"/>
    <w:uiPriority w:val="99"/>
    <w:qFormat/>
    <w:rsid w:val="008E13F8"/>
    <w:pPr>
      <w:widowControl w:val="0"/>
    </w:pPr>
    <w:rPr>
      <w:rFonts w:eastAsia="Calibri"/>
      <w:color w:val="auto"/>
    </w:rPr>
  </w:style>
  <w:style w:type="paragraph" w:customStyle="1" w:styleId="CM58">
    <w:name w:val="CM58"/>
    <w:basedOn w:val="Default"/>
    <w:next w:val="Default"/>
    <w:uiPriority w:val="99"/>
    <w:qFormat/>
    <w:rsid w:val="008E13F8"/>
    <w:pPr>
      <w:widowControl w:val="0"/>
    </w:pPr>
    <w:rPr>
      <w:rFonts w:eastAsia="Calibri"/>
      <w:color w:val="auto"/>
    </w:rPr>
  </w:style>
  <w:style w:type="paragraph" w:customStyle="1" w:styleId="CM57">
    <w:name w:val="CM57"/>
    <w:basedOn w:val="Default"/>
    <w:next w:val="Default"/>
    <w:uiPriority w:val="99"/>
    <w:qFormat/>
    <w:rsid w:val="008E13F8"/>
    <w:pPr>
      <w:widowControl w:val="0"/>
    </w:pPr>
    <w:rPr>
      <w:rFonts w:eastAsia="Calibri"/>
      <w:color w:val="auto"/>
    </w:rPr>
  </w:style>
  <w:style w:type="paragraph" w:customStyle="1" w:styleId="CM1">
    <w:name w:val="CM1"/>
    <w:basedOn w:val="Default"/>
    <w:next w:val="Default"/>
    <w:uiPriority w:val="99"/>
    <w:qFormat/>
    <w:rsid w:val="008E13F8"/>
    <w:pPr>
      <w:widowControl w:val="0"/>
    </w:pPr>
    <w:rPr>
      <w:rFonts w:eastAsia="Calibri"/>
      <w:color w:val="auto"/>
    </w:rPr>
  </w:style>
  <w:style w:type="paragraph" w:customStyle="1" w:styleId="CM49">
    <w:name w:val="CM49"/>
    <w:basedOn w:val="Default"/>
    <w:next w:val="Default"/>
    <w:uiPriority w:val="99"/>
    <w:qFormat/>
    <w:rsid w:val="008E13F8"/>
    <w:pPr>
      <w:widowControl w:val="0"/>
    </w:pPr>
    <w:rPr>
      <w:rFonts w:eastAsia="Calibri"/>
      <w:color w:val="auto"/>
    </w:rPr>
  </w:style>
  <w:style w:type="paragraph" w:customStyle="1" w:styleId="CM41">
    <w:name w:val="CM41"/>
    <w:basedOn w:val="Default"/>
    <w:next w:val="Default"/>
    <w:uiPriority w:val="99"/>
    <w:qFormat/>
    <w:rsid w:val="008E13F8"/>
    <w:pPr>
      <w:widowControl w:val="0"/>
    </w:pPr>
    <w:rPr>
      <w:rFonts w:eastAsia="Calibri"/>
      <w:color w:val="auto"/>
    </w:rPr>
  </w:style>
  <w:style w:type="paragraph" w:customStyle="1" w:styleId="3rdOrderPara">
    <w:name w:val="3rd Order Para"/>
    <w:basedOn w:val="Default"/>
    <w:next w:val="Default"/>
    <w:qFormat/>
    <w:rsid w:val="008E13F8"/>
    <w:pPr>
      <w:widowControl w:val="0"/>
    </w:pPr>
    <w:rPr>
      <w:rFonts w:eastAsia="Calibri"/>
      <w:color w:val="auto"/>
    </w:rPr>
  </w:style>
  <w:style w:type="paragraph" w:customStyle="1" w:styleId="2ndOrderPara">
    <w:name w:val="2nd Order Para"/>
    <w:basedOn w:val="Default"/>
    <w:next w:val="Default"/>
    <w:qFormat/>
    <w:rsid w:val="008E13F8"/>
    <w:pPr>
      <w:widowControl w:val="0"/>
    </w:pPr>
    <w:rPr>
      <w:rFonts w:eastAsia="Calibri"/>
      <w:color w:val="auto"/>
    </w:rPr>
  </w:style>
  <w:style w:type="paragraph" w:customStyle="1" w:styleId="Normal-SIGN2">
    <w:name w:val="Normal-SIGN2"/>
    <w:basedOn w:val="Default"/>
    <w:next w:val="Default"/>
    <w:qFormat/>
    <w:rsid w:val="008E13F8"/>
    <w:pPr>
      <w:widowControl w:val="0"/>
    </w:pPr>
    <w:rPr>
      <w:rFonts w:eastAsia="Calibri"/>
      <w:color w:val="auto"/>
    </w:rPr>
  </w:style>
  <w:style w:type="paragraph" w:customStyle="1" w:styleId="Normal-SIGN1">
    <w:name w:val="Normal-SIGN1"/>
    <w:basedOn w:val="Default"/>
    <w:next w:val="Default"/>
    <w:uiPriority w:val="99"/>
    <w:qFormat/>
    <w:rsid w:val="008E13F8"/>
    <w:pPr>
      <w:widowControl w:val="0"/>
    </w:pPr>
    <w:rPr>
      <w:rFonts w:eastAsia="Calibri"/>
      <w:color w:val="auto"/>
    </w:rPr>
  </w:style>
  <w:style w:type="paragraph" w:customStyle="1" w:styleId="CM3">
    <w:name w:val="CM3"/>
    <w:basedOn w:val="Default"/>
    <w:next w:val="Default"/>
    <w:uiPriority w:val="99"/>
    <w:qFormat/>
    <w:rsid w:val="008E13F8"/>
    <w:pPr>
      <w:widowControl w:val="0"/>
      <w:spacing w:line="553" w:lineRule="atLeast"/>
    </w:pPr>
    <w:rPr>
      <w:rFonts w:eastAsia="Calibri"/>
      <w:color w:val="auto"/>
    </w:rPr>
  </w:style>
  <w:style w:type="paragraph" w:customStyle="1" w:styleId="CM33">
    <w:name w:val="CM33"/>
    <w:basedOn w:val="Default"/>
    <w:next w:val="Default"/>
    <w:uiPriority w:val="99"/>
    <w:qFormat/>
    <w:rsid w:val="008E13F8"/>
    <w:pPr>
      <w:widowControl w:val="0"/>
    </w:pPr>
    <w:rPr>
      <w:rFonts w:eastAsia="Calibri"/>
      <w:color w:val="auto"/>
    </w:rPr>
  </w:style>
  <w:style w:type="paragraph" w:customStyle="1" w:styleId="CM37">
    <w:name w:val="CM37"/>
    <w:basedOn w:val="Default"/>
    <w:next w:val="Default"/>
    <w:uiPriority w:val="99"/>
    <w:qFormat/>
    <w:rsid w:val="008E13F8"/>
    <w:pPr>
      <w:widowControl w:val="0"/>
    </w:pPr>
    <w:rPr>
      <w:rFonts w:eastAsia="Calibri"/>
      <w:color w:val="auto"/>
    </w:rPr>
  </w:style>
  <w:style w:type="paragraph" w:customStyle="1" w:styleId="CM7">
    <w:name w:val="CM7"/>
    <w:basedOn w:val="Default"/>
    <w:next w:val="Default"/>
    <w:uiPriority w:val="99"/>
    <w:qFormat/>
    <w:rsid w:val="008E13F8"/>
    <w:pPr>
      <w:widowControl w:val="0"/>
      <w:spacing w:line="553" w:lineRule="atLeast"/>
    </w:pPr>
    <w:rPr>
      <w:rFonts w:eastAsia="Calibri"/>
      <w:color w:val="auto"/>
    </w:rPr>
  </w:style>
  <w:style w:type="paragraph" w:customStyle="1" w:styleId="Brief-SecondarySource">
    <w:name w:val="Brief - Secondary Source"/>
    <w:basedOn w:val="Normal"/>
    <w:qFormat/>
    <w:rsid w:val="008E13F8"/>
    <w:rPr>
      <w:rFonts w:eastAsia="Times New Roman"/>
      <w:sz w:val="14"/>
      <w:szCs w:val="20"/>
    </w:rPr>
  </w:style>
  <w:style w:type="paragraph" w:customStyle="1" w:styleId="Brief-Card">
    <w:name w:val="Brief - Card"/>
    <w:basedOn w:val="Normal"/>
    <w:uiPriority w:val="99"/>
    <w:qFormat/>
    <w:rsid w:val="008E13F8"/>
    <w:rPr>
      <w:rFonts w:eastAsia="Times New Roman"/>
    </w:rPr>
  </w:style>
  <w:style w:type="paragraph" w:customStyle="1" w:styleId="Pa2">
    <w:name w:val="Pa2"/>
    <w:basedOn w:val="Default"/>
    <w:next w:val="Default"/>
    <w:uiPriority w:val="99"/>
    <w:qFormat/>
    <w:rsid w:val="008E13F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E13F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E13F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E13F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E13F8"/>
    <w:pPr>
      <w:widowControl w:val="0"/>
    </w:pPr>
    <w:rPr>
      <w:rFonts w:ascii="Arial Black" w:hAnsi="Arial Black"/>
      <w:color w:val="auto"/>
    </w:rPr>
  </w:style>
  <w:style w:type="paragraph" w:customStyle="1" w:styleId="Cover1">
    <w:name w:val="Cover 1"/>
    <w:basedOn w:val="Normal"/>
    <w:next w:val="Normal"/>
    <w:uiPriority w:val="99"/>
    <w:qFormat/>
    <w:rsid w:val="008E13F8"/>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8E13F8"/>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8E13F8"/>
    <w:pPr>
      <w:widowControl w:val="0"/>
    </w:pPr>
    <w:rPr>
      <w:color w:val="auto"/>
    </w:rPr>
  </w:style>
  <w:style w:type="paragraph" w:customStyle="1" w:styleId="Pa11">
    <w:name w:val="Pa11"/>
    <w:basedOn w:val="Normal"/>
    <w:next w:val="Normal"/>
    <w:uiPriority w:val="99"/>
    <w:qFormat/>
    <w:rsid w:val="008E13F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E13F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E13F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8E13F8"/>
    <w:pPr>
      <w:widowControl w:val="0"/>
    </w:pPr>
    <w:rPr>
      <w:rFonts w:eastAsia="Calibri"/>
      <w:color w:val="auto"/>
    </w:rPr>
  </w:style>
  <w:style w:type="paragraph" w:customStyle="1" w:styleId="CM5">
    <w:name w:val="CM5"/>
    <w:basedOn w:val="Default"/>
    <w:next w:val="Default"/>
    <w:qFormat/>
    <w:rsid w:val="008E13F8"/>
    <w:pPr>
      <w:widowControl w:val="0"/>
      <w:spacing w:line="553" w:lineRule="atLeast"/>
    </w:pPr>
    <w:rPr>
      <w:rFonts w:eastAsia="Calibri"/>
      <w:color w:val="auto"/>
    </w:rPr>
  </w:style>
  <w:style w:type="paragraph" w:customStyle="1" w:styleId="CM28">
    <w:name w:val="CM28"/>
    <w:basedOn w:val="Default"/>
    <w:next w:val="Default"/>
    <w:uiPriority w:val="99"/>
    <w:qFormat/>
    <w:rsid w:val="008E13F8"/>
    <w:pPr>
      <w:widowControl w:val="0"/>
    </w:pPr>
    <w:rPr>
      <w:rFonts w:eastAsia="Calibri"/>
      <w:color w:val="auto"/>
    </w:rPr>
  </w:style>
  <w:style w:type="paragraph" w:customStyle="1" w:styleId="CM8">
    <w:name w:val="CM8"/>
    <w:basedOn w:val="Default"/>
    <w:next w:val="Default"/>
    <w:uiPriority w:val="99"/>
    <w:qFormat/>
    <w:rsid w:val="008E13F8"/>
    <w:pPr>
      <w:widowControl w:val="0"/>
    </w:pPr>
    <w:rPr>
      <w:rFonts w:eastAsia="Calibri"/>
      <w:color w:val="auto"/>
    </w:rPr>
  </w:style>
  <w:style w:type="paragraph" w:customStyle="1" w:styleId="CM6">
    <w:name w:val="CM6"/>
    <w:basedOn w:val="Default"/>
    <w:next w:val="Default"/>
    <w:uiPriority w:val="99"/>
    <w:qFormat/>
    <w:rsid w:val="008E13F8"/>
    <w:pPr>
      <w:widowControl w:val="0"/>
      <w:spacing w:line="553" w:lineRule="atLeast"/>
    </w:pPr>
    <w:rPr>
      <w:rFonts w:eastAsia="Calibri"/>
      <w:color w:val="auto"/>
    </w:rPr>
  </w:style>
  <w:style w:type="paragraph" w:customStyle="1" w:styleId="CM22">
    <w:name w:val="CM22"/>
    <w:basedOn w:val="Default"/>
    <w:next w:val="Default"/>
    <w:uiPriority w:val="99"/>
    <w:qFormat/>
    <w:rsid w:val="008E13F8"/>
    <w:pPr>
      <w:widowControl w:val="0"/>
    </w:pPr>
    <w:rPr>
      <w:rFonts w:eastAsia="Calibri"/>
      <w:color w:val="auto"/>
    </w:rPr>
  </w:style>
  <w:style w:type="paragraph" w:customStyle="1" w:styleId="DoubleUnderlined">
    <w:name w:val="Double Underlined"/>
    <w:basedOn w:val="Heading2"/>
    <w:autoRedefine/>
    <w:uiPriority w:val="99"/>
    <w:qFormat/>
    <w:rsid w:val="008E13F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E13F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8E13F8"/>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8E13F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E13F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E13F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E13F8"/>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8E13F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E13F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8E13F8"/>
  </w:style>
  <w:style w:type="paragraph" w:customStyle="1" w:styleId="StyleUnderliningTimesNewRomanBoldNounderlineKernat16">
    <w:name w:val="Style Underlining + Times New Roman Bold No underline Kern at 16..."/>
    <w:basedOn w:val="Normal"/>
    <w:uiPriority w:val="99"/>
    <w:qFormat/>
    <w:rsid w:val="008E13F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E13F8"/>
    <w:rPr>
      <w:rFonts w:eastAsia="Times New Roman"/>
      <w:b/>
      <w:bCs/>
      <w:kern w:val="32"/>
      <w:sz w:val="32"/>
      <w:szCs w:val="32"/>
    </w:rPr>
  </w:style>
  <w:style w:type="paragraph" w:customStyle="1" w:styleId="StyleBoldUnderliningKernat16pt">
    <w:name w:val="Style Bold Underlining + Kern at 16 pt"/>
    <w:uiPriority w:val="99"/>
    <w:qFormat/>
    <w:rsid w:val="008E13F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E13F8"/>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8E13F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E13F8"/>
    <w:pPr>
      <w:ind w:left="400"/>
    </w:pPr>
    <w:rPr>
      <w:rFonts w:eastAsia="Times New Roman"/>
      <w:szCs w:val="20"/>
    </w:rPr>
  </w:style>
  <w:style w:type="paragraph" w:customStyle="1" w:styleId="Paste">
    <w:name w:val="Paste"/>
    <w:basedOn w:val="card"/>
    <w:qFormat/>
    <w:rsid w:val="008E13F8"/>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8E13F8"/>
    <w:rPr>
      <w:rFonts w:ascii="Georgia" w:eastAsia="Times New Roman" w:hAnsi="Georgia"/>
      <w:b/>
      <w:u w:val="single"/>
    </w:rPr>
  </w:style>
  <w:style w:type="paragraph" w:customStyle="1" w:styleId="UnderlineStyle0">
    <w:name w:val="Underline Style"/>
    <w:basedOn w:val="Normal"/>
    <w:link w:val="UnderlineStyleChar"/>
    <w:qFormat/>
    <w:rsid w:val="008E13F8"/>
    <w:rPr>
      <w:rFonts w:ascii="Georgia" w:eastAsia="Times New Roman" w:hAnsi="Georgia"/>
      <w:b/>
      <w:sz w:val="24"/>
      <w:u w:val="single"/>
    </w:rPr>
  </w:style>
  <w:style w:type="paragraph" w:customStyle="1" w:styleId="Normalization">
    <w:name w:val="Normalization"/>
    <w:basedOn w:val="Normal"/>
    <w:uiPriority w:val="99"/>
    <w:qFormat/>
    <w:rsid w:val="008E13F8"/>
    <w:rPr>
      <w:rFonts w:eastAsia="Times New Roman"/>
      <w:sz w:val="18"/>
    </w:rPr>
  </w:style>
  <w:style w:type="paragraph" w:customStyle="1" w:styleId="BreifTitle">
    <w:name w:val="Breif Title"/>
    <w:basedOn w:val="Normal"/>
    <w:autoRedefine/>
    <w:uiPriority w:val="99"/>
    <w:qFormat/>
    <w:rsid w:val="008E13F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E13F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E13F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E13F8"/>
    <w:rPr>
      <w:rFonts w:eastAsia="Times New Roman"/>
      <w:color w:val="333333"/>
    </w:rPr>
  </w:style>
  <w:style w:type="paragraph" w:customStyle="1" w:styleId="StyleTagandCiteFranklinGothicDemi">
    <w:name w:val="Style Tag and Cite + Franklin Gothic Demi"/>
    <w:basedOn w:val="Normal"/>
    <w:autoRedefine/>
    <w:uiPriority w:val="99"/>
    <w:qFormat/>
    <w:rsid w:val="008E13F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E13F8"/>
    <w:rPr>
      <w:bCs/>
    </w:rPr>
  </w:style>
  <w:style w:type="paragraph" w:customStyle="1" w:styleId="tagCharCharCharCharCharCharChar">
    <w:name w:val="tag Char Char Char Char Char Char Char"/>
    <w:basedOn w:val="Normal"/>
    <w:uiPriority w:val="99"/>
    <w:qFormat/>
    <w:rsid w:val="008E13F8"/>
    <w:rPr>
      <w:rFonts w:eastAsia="Times New Roman"/>
      <w:b/>
      <w:sz w:val="24"/>
      <w:szCs w:val="20"/>
    </w:rPr>
  </w:style>
  <w:style w:type="paragraph" w:customStyle="1" w:styleId="title-bold-medium">
    <w:name w:val="title-bold-medium"/>
    <w:basedOn w:val="Normal"/>
    <w:uiPriority w:val="99"/>
    <w:qFormat/>
    <w:rsid w:val="008E13F8"/>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8E13F8"/>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8E13F8"/>
    <w:rPr>
      <w:rFonts w:ascii="Arial Narrow" w:eastAsia="Times New Roman" w:hAnsi="Arial Narrow"/>
      <w:b/>
      <w:sz w:val="24"/>
    </w:rPr>
  </w:style>
  <w:style w:type="paragraph" w:customStyle="1" w:styleId="BLOCKTITLE1">
    <w:name w:val="BLOCK TITLE"/>
    <w:basedOn w:val="Heading1"/>
    <w:uiPriority w:val="99"/>
    <w:qFormat/>
    <w:rsid w:val="008E13F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8E13F8"/>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8E13F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E13F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E13F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E13F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E13F8"/>
    <w:pPr>
      <w:spacing w:before="100" w:beforeAutospacing="1" w:after="100" w:afterAutospacing="1"/>
    </w:pPr>
    <w:rPr>
      <w:rFonts w:eastAsia="Times New Roman"/>
    </w:rPr>
  </w:style>
  <w:style w:type="paragraph" w:customStyle="1" w:styleId="ToRead">
    <w:name w:val="To Read"/>
    <w:basedOn w:val="Normal"/>
    <w:uiPriority w:val="99"/>
    <w:qFormat/>
    <w:rsid w:val="008E13F8"/>
    <w:pPr>
      <w:ind w:left="720"/>
    </w:pPr>
    <w:rPr>
      <w:rFonts w:ascii="Verdana" w:eastAsia="Times New Roman" w:hAnsi="Verdana"/>
      <w:b/>
      <w:u w:val="single"/>
    </w:rPr>
  </w:style>
  <w:style w:type="paragraph" w:customStyle="1" w:styleId="Style1">
    <w:name w:val="Style 1"/>
    <w:basedOn w:val="Normal"/>
    <w:uiPriority w:val="99"/>
    <w:qFormat/>
    <w:rsid w:val="008E13F8"/>
    <w:pPr>
      <w:widowControl w:val="0"/>
      <w:ind w:firstLine="216"/>
    </w:pPr>
    <w:rPr>
      <w:rFonts w:eastAsia="Times New Roman"/>
      <w:noProof/>
      <w:color w:val="000000"/>
      <w:szCs w:val="20"/>
    </w:rPr>
  </w:style>
  <w:style w:type="paragraph" w:customStyle="1" w:styleId="Style41">
    <w:name w:val="Style 4"/>
    <w:basedOn w:val="Normal"/>
    <w:uiPriority w:val="99"/>
    <w:qFormat/>
    <w:rsid w:val="008E13F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E13F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E13F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E13F8"/>
    <w:pPr>
      <w:ind w:left="1660"/>
    </w:pPr>
  </w:style>
  <w:style w:type="paragraph" w:customStyle="1" w:styleId="PageNumber1">
    <w:name w:val="Page Number1"/>
    <w:basedOn w:val="Normal"/>
    <w:next w:val="Normal"/>
    <w:uiPriority w:val="99"/>
    <w:qFormat/>
    <w:rsid w:val="008E13F8"/>
    <w:rPr>
      <w:rFonts w:eastAsia="Times New Roman"/>
    </w:rPr>
  </w:style>
  <w:style w:type="paragraph" w:customStyle="1" w:styleId="Card1">
    <w:name w:val="Card1"/>
    <w:uiPriority w:val="99"/>
    <w:qFormat/>
    <w:rsid w:val="008E13F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E13F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8E13F8"/>
    <w:pPr>
      <w:ind w:left="288" w:right="288"/>
    </w:pPr>
    <w:rPr>
      <w:rFonts w:eastAsia="Times New Roman"/>
    </w:rPr>
  </w:style>
  <w:style w:type="paragraph" w:customStyle="1" w:styleId="CaseListNormal">
    <w:name w:val="Case List Normal"/>
    <w:basedOn w:val="Normal"/>
    <w:uiPriority w:val="99"/>
    <w:qFormat/>
    <w:rsid w:val="008E13F8"/>
    <w:rPr>
      <w:rFonts w:ascii="Times" w:eastAsia="Times New Roman" w:hAnsi="Times"/>
      <w:szCs w:val="26"/>
    </w:rPr>
  </w:style>
  <w:style w:type="paragraph" w:customStyle="1" w:styleId="Body">
    <w:name w:val="Body"/>
    <w:basedOn w:val="Normal"/>
    <w:uiPriority w:val="99"/>
    <w:qFormat/>
    <w:rsid w:val="008E13F8"/>
    <w:pPr>
      <w:outlineLvl w:val="3"/>
    </w:pPr>
    <w:rPr>
      <w:rFonts w:eastAsia="Times New Roman"/>
      <w:szCs w:val="20"/>
    </w:rPr>
  </w:style>
  <w:style w:type="paragraph" w:customStyle="1" w:styleId="3text">
    <w:name w:val="3text"/>
    <w:basedOn w:val="Normal"/>
    <w:uiPriority w:val="99"/>
    <w:qFormat/>
    <w:rsid w:val="008E13F8"/>
    <w:pPr>
      <w:spacing w:before="100" w:beforeAutospacing="1" w:after="100" w:afterAutospacing="1"/>
    </w:pPr>
    <w:rPr>
      <w:rFonts w:eastAsia="Times New Roman"/>
      <w:sz w:val="24"/>
    </w:rPr>
  </w:style>
  <w:style w:type="paragraph" w:customStyle="1" w:styleId="TimesNewRoman12">
    <w:name w:val="TimesNewRoman12"/>
    <w:uiPriority w:val="99"/>
    <w:qFormat/>
    <w:rsid w:val="008E13F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E13F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E13F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E13F8"/>
    <w:rPr>
      <w:rFonts w:eastAsia="Times New Roman"/>
      <w:color w:val="000000"/>
      <w:sz w:val="18"/>
    </w:rPr>
  </w:style>
  <w:style w:type="paragraph" w:customStyle="1" w:styleId="text1">
    <w:name w:val="text1"/>
    <w:basedOn w:val="Normal"/>
    <w:autoRedefine/>
    <w:uiPriority w:val="99"/>
    <w:qFormat/>
    <w:rsid w:val="008E13F8"/>
    <w:rPr>
      <w:rFonts w:eastAsia="Times New Roman"/>
      <w:szCs w:val="20"/>
    </w:rPr>
  </w:style>
  <w:style w:type="paragraph" w:customStyle="1" w:styleId="RepeatBlockHeading">
    <w:name w:val="Repeat Block Heading"/>
    <w:basedOn w:val="Normal"/>
    <w:autoRedefine/>
    <w:uiPriority w:val="99"/>
    <w:qFormat/>
    <w:rsid w:val="008E13F8"/>
    <w:pPr>
      <w:jc w:val="center"/>
    </w:pPr>
    <w:rPr>
      <w:rFonts w:eastAsia="Times New Roman"/>
      <w:b/>
      <w:smallCaps/>
      <w:color w:val="000000"/>
      <w:sz w:val="24"/>
      <w:u w:val="thick"/>
    </w:rPr>
  </w:style>
  <w:style w:type="paragraph" w:customStyle="1" w:styleId="story-headline">
    <w:name w:val="story-headline"/>
    <w:basedOn w:val="Normal"/>
    <w:uiPriority w:val="99"/>
    <w:qFormat/>
    <w:rsid w:val="008E13F8"/>
    <w:pPr>
      <w:spacing w:before="72" w:after="72"/>
    </w:pPr>
    <w:rPr>
      <w:rFonts w:ascii="Arial" w:eastAsia="Times New Roman" w:hAnsi="Arial"/>
      <w:b/>
      <w:bCs/>
      <w:sz w:val="26"/>
      <w:szCs w:val="26"/>
    </w:rPr>
  </w:style>
  <w:style w:type="paragraph" w:customStyle="1" w:styleId="story-body">
    <w:name w:val="story-body"/>
    <w:basedOn w:val="Normal"/>
    <w:uiPriority w:val="99"/>
    <w:qFormat/>
    <w:rsid w:val="008E13F8"/>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8E13F8"/>
    <w:rPr>
      <w:rFonts w:ascii="Arial" w:eastAsia="Times New Roman" w:hAnsi="Arial"/>
      <w:b/>
      <w:bCs/>
    </w:rPr>
  </w:style>
  <w:style w:type="paragraph" w:customStyle="1" w:styleId="TextofCards">
    <w:name w:val="Text of Cards"/>
    <w:basedOn w:val="Normal"/>
    <w:uiPriority w:val="99"/>
    <w:qFormat/>
    <w:rsid w:val="008E13F8"/>
    <w:rPr>
      <w:rFonts w:eastAsia="Times New Roman"/>
      <w:color w:val="000000"/>
      <w:spacing w:val="6"/>
      <w:szCs w:val="23"/>
    </w:rPr>
  </w:style>
  <w:style w:type="paragraph" w:customStyle="1" w:styleId="Corpotesto">
    <w:name w:val="Corpo testo"/>
    <w:basedOn w:val="Normal"/>
    <w:uiPriority w:val="99"/>
    <w:qFormat/>
    <w:rsid w:val="008E13F8"/>
    <w:pPr>
      <w:widowControl w:val="0"/>
      <w:adjustRightInd w:val="0"/>
      <w:spacing w:after="283"/>
    </w:pPr>
    <w:rPr>
      <w:rFonts w:ascii="Times" w:eastAsia="Times New Roman" w:hAnsi="Times"/>
    </w:rPr>
  </w:style>
  <w:style w:type="paragraph" w:customStyle="1" w:styleId="tagCharChar1Char">
    <w:name w:val="tag Char Char1 Char"/>
    <w:uiPriority w:val="99"/>
    <w:qFormat/>
    <w:rsid w:val="008E13F8"/>
    <w:rPr>
      <w:rFonts w:eastAsia="Times New Roman" w:cs="Calibri"/>
      <w:b/>
      <w:bCs/>
    </w:rPr>
  </w:style>
  <w:style w:type="paragraph" w:customStyle="1" w:styleId="inside-copy">
    <w:name w:val="inside-copy"/>
    <w:basedOn w:val="Normal"/>
    <w:uiPriority w:val="99"/>
    <w:qFormat/>
    <w:rsid w:val="008E13F8"/>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8E13F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E13F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E13F8"/>
    <w:rPr>
      <w:rFonts w:ascii="Arial" w:hAnsi="Arial"/>
      <w:b w:val="0"/>
      <w:caps w:val="0"/>
      <w:sz w:val="20"/>
    </w:rPr>
  </w:style>
  <w:style w:type="paragraph" w:customStyle="1" w:styleId="ProjectTitleLine">
    <w:name w:val="Project Title Line"/>
    <w:basedOn w:val="Normal"/>
    <w:next w:val="Normal"/>
    <w:autoRedefine/>
    <w:uiPriority w:val="99"/>
    <w:qFormat/>
    <w:rsid w:val="008E13F8"/>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8E13F8"/>
    <w:rPr>
      <w:rFonts w:ascii="Arial Narrow" w:eastAsia="Times New Roman" w:hAnsi="Arial Narrow"/>
      <w:strike/>
    </w:rPr>
  </w:style>
  <w:style w:type="paragraph" w:customStyle="1" w:styleId="NormalVerdana">
    <w:name w:val="Normal + Verdana"/>
    <w:aliases w:val="10 pt,White,Normal + Arial"/>
    <w:basedOn w:val="Normal"/>
    <w:uiPriority w:val="99"/>
    <w:qFormat/>
    <w:rsid w:val="008E13F8"/>
    <w:rPr>
      <w:rFonts w:ascii="Arial" w:eastAsia="Times New Roman" w:hAnsi="Arial"/>
      <w:szCs w:val="20"/>
      <w:u w:val="single"/>
    </w:rPr>
  </w:style>
  <w:style w:type="paragraph" w:customStyle="1" w:styleId="Normal10pt">
    <w:name w:val="Normal + 10 pt"/>
    <w:basedOn w:val="Normal"/>
    <w:uiPriority w:val="99"/>
    <w:qFormat/>
    <w:rsid w:val="008E13F8"/>
    <w:rPr>
      <w:rFonts w:eastAsia="Times New Roman"/>
      <w:szCs w:val="20"/>
    </w:rPr>
  </w:style>
  <w:style w:type="paragraph" w:customStyle="1" w:styleId="cardChar1Char">
    <w:name w:val="card Char1 Char"/>
    <w:basedOn w:val="Normal"/>
    <w:uiPriority w:val="99"/>
    <w:qFormat/>
    <w:rsid w:val="008E13F8"/>
    <w:pPr>
      <w:ind w:left="288" w:right="288"/>
    </w:pPr>
    <w:rPr>
      <w:rFonts w:eastAsia="Times New Roman"/>
      <w:szCs w:val="20"/>
    </w:rPr>
  </w:style>
  <w:style w:type="paragraph" w:customStyle="1" w:styleId="CM12">
    <w:name w:val="CM12"/>
    <w:basedOn w:val="Default"/>
    <w:next w:val="Default"/>
    <w:uiPriority w:val="99"/>
    <w:qFormat/>
    <w:rsid w:val="008E13F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E13F8"/>
    <w:pPr>
      <w:widowControl w:val="0"/>
      <w:spacing w:after="480"/>
    </w:pPr>
    <w:rPr>
      <w:rFonts w:ascii="Granjon LT Std" w:hAnsi="Granjon LT Std"/>
      <w:color w:val="auto"/>
    </w:rPr>
  </w:style>
  <w:style w:type="paragraph" w:customStyle="1" w:styleId="CM10">
    <w:name w:val="CM10"/>
    <w:basedOn w:val="Default"/>
    <w:next w:val="Default"/>
    <w:uiPriority w:val="99"/>
    <w:qFormat/>
    <w:rsid w:val="008E13F8"/>
    <w:pPr>
      <w:widowControl w:val="0"/>
      <w:spacing w:line="320" w:lineRule="atLeast"/>
    </w:pPr>
    <w:rPr>
      <w:rFonts w:ascii="Granjon LT Std" w:hAnsi="Granjon LT Std"/>
      <w:color w:val="auto"/>
    </w:rPr>
  </w:style>
  <w:style w:type="paragraph" w:customStyle="1" w:styleId="bold">
    <w:name w:val="bold"/>
    <w:basedOn w:val="Normal"/>
    <w:uiPriority w:val="99"/>
    <w:qFormat/>
    <w:rsid w:val="008E13F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E13F8"/>
    <w:rPr>
      <w:rFonts w:ascii="Arial Narrow" w:eastAsia="Times New Roman" w:hAnsi="Arial Narrow"/>
      <w:strike/>
      <w:szCs w:val="20"/>
    </w:rPr>
  </w:style>
  <w:style w:type="paragraph" w:customStyle="1" w:styleId="textbodyblack">
    <w:name w:val="textbodyblack"/>
    <w:basedOn w:val="Normal"/>
    <w:uiPriority w:val="99"/>
    <w:qFormat/>
    <w:rsid w:val="008E13F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E13F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E1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E1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E13F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E13F8"/>
    <w:rPr>
      <w:rFonts w:ascii="Georgia" w:eastAsia="Times New Roman" w:hAnsi="Georgia"/>
      <w:b/>
      <w:bCs/>
      <w:szCs w:val="16"/>
      <w:u w:val="single"/>
    </w:rPr>
  </w:style>
  <w:style w:type="paragraph" w:customStyle="1" w:styleId="CiteCorrected">
    <w:name w:val="Cite Corrected"/>
    <w:basedOn w:val="Normal"/>
    <w:link w:val="CiteCorrectedChar"/>
    <w:qFormat/>
    <w:rsid w:val="008E13F8"/>
    <w:rPr>
      <w:rFonts w:ascii="Georgia" w:eastAsia="Times New Roman" w:hAnsi="Georgia"/>
      <w:b/>
      <w:bCs/>
      <w:sz w:val="24"/>
      <w:szCs w:val="16"/>
      <w:u w:val="single"/>
    </w:rPr>
  </w:style>
  <w:style w:type="paragraph" w:customStyle="1" w:styleId="CardText20">
    <w:name w:val="Card Text 2"/>
    <w:basedOn w:val="CardText10"/>
    <w:link w:val="CardText2Char"/>
    <w:qFormat/>
    <w:rsid w:val="008E13F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8E13F8"/>
    <w:pPr>
      <w:ind w:left="288"/>
    </w:pPr>
    <w:rPr>
      <w:rFonts w:eastAsia="SimSun"/>
      <w:szCs w:val="20"/>
      <w:lang w:eastAsia="zh-CN"/>
    </w:rPr>
  </w:style>
  <w:style w:type="paragraph" w:customStyle="1" w:styleId="BriefTitle2">
    <w:name w:val="Brief Title 2"/>
    <w:basedOn w:val="BriefTitle"/>
    <w:uiPriority w:val="99"/>
    <w:qFormat/>
    <w:rsid w:val="008E13F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E13F8"/>
    <w:rPr>
      <w:u w:val="single"/>
    </w:rPr>
  </w:style>
  <w:style w:type="paragraph" w:customStyle="1" w:styleId="StyleCardText11ptUnderline">
    <w:name w:val="Style Card Text + 11 pt Underline"/>
    <w:link w:val="StyleCardText11ptUnderlineChar"/>
    <w:qFormat/>
    <w:rsid w:val="008E13F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E13F8"/>
    <w:rPr>
      <w:rFonts w:ascii="Georgia" w:hAnsi="Georgia"/>
      <w:sz w:val="16"/>
    </w:rPr>
  </w:style>
  <w:style w:type="paragraph" w:customStyle="1" w:styleId="StyleMinimizedText11pt">
    <w:name w:val="Style Minimized Text + 11 pt"/>
    <w:basedOn w:val="Normal"/>
    <w:link w:val="StyleMinimizedText11ptChar"/>
    <w:qFormat/>
    <w:rsid w:val="008E13F8"/>
    <w:rPr>
      <w:rFonts w:ascii="Georgia" w:hAnsi="Georgia"/>
      <w:sz w:val="16"/>
    </w:rPr>
  </w:style>
  <w:style w:type="character" w:customStyle="1" w:styleId="StyleMinimizedText11pt1Char">
    <w:name w:val="Style Minimized Text + 11 pt1 Char"/>
    <w:basedOn w:val="DefaultParagraphFont"/>
    <w:link w:val="StyleMinimizedText11pt1"/>
    <w:locked/>
    <w:rsid w:val="008E13F8"/>
    <w:rPr>
      <w:rFonts w:ascii="Georgia" w:hAnsi="Georgia"/>
      <w:sz w:val="16"/>
    </w:rPr>
  </w:style>
  <w:style w:type="paragraph" w:customStyle="1" w:styleId="StyleMinimizedText11pt1">
    <w:name w:val="Style Minimized Text + 11 pt1"/>
    <w:basedOn w:val="Normal"/>
    <w:link w:val="StyleMinimizedText11pt1Char"/>
    <w:qFormat/>
    <w:rsid w:val="008E13F8"/>
    <w:rPr>
      <w:rFonts w:ascii="Georgia" w:hAnsi="Georgia"/>
      <w:sz w:val="16"/>
    </w:rPr>
  </w:style>
  <w:style w:type="character" w:customStyle="1" w:styleId="Debate-CardSmalltextF2Char">
    <w:name w:val="Debate- Card Small text F2 Char"/>
    <w:link w:val="Debate-CardSmalltextF2"/>
    <w:locked/>
    <w:rsid w:val="008E13F8"/>
    <w:rPr>
      <w:rFonts w:ascii="Arial Narrow" w:hAnsi="Arial Narrow"/>
      <w:sz w:val="16"/>
    </w:rPr>
  </w:style>
  <w:style w:type="paragraph" w:customStyle="1" w:styleId="Debate-CardSmalltextF2">
    <w:name w:val="Debate- Card Small text F2"/>
    <w:basedOn w:val="Normal"/>
    <w:next w:val="Normal"/>
    <w:link w:val="Debate-CardSmalltextF2Char"/>
    <w:qFormat/>
    <w:rsid w:val="008E13F8"/>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E13F8"/>
    <w:rPr>
      <w:rFonts w:ascii="Arial Narrow" w:hAnsi="Arial Narrow"/>
      <w:b/>
      <w:sz w:val="18"/>
      <w:u w:val="single"/>
    </w:rPr>
  </w:style>
  <w:style w:type="paragraph" w:customStyle="1" w:styleId="Debate-EmphasizedText-F5">
    <w:name w:val="Debate- Emphasized Text- F5"/>
    <w:basedOn w:val="Normal"/>
    <w:link w:val="Debate-EmphasizedText-F5Char"/>
    <w:qFormat/>
    <w:rsid w:val="008E13F8"/>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E13F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E13F8"/>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E13F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E13F8"/>
    <w:rPr>
      <w:rFonts w:ascii="Times New Roman" w:eastAsia="Times New Roman" w:hAnsi="Times New Roman" w:cs="Calibri"/>
      <w:sz w:val="16"/>
    </w:rPr>
  </w:style>
  <w:style w:type="character" w:customStyle="1" w:styleId="CardStyleChar">
    <w:name w:val="Card Style Char"/>
    <w:link w:val="CardStyle0"/>
    <w:locked/>
    <w:rsid w:val="008E13F8"/>
    <w:rPr>
      <w:rFonts w:ascii="Calibri" w:eastAsia="Times New Roman" w:hAnsi="Calibri"/>
      <w:sz w:val="22"/>
    </w:rPr>
  </w:style>
  <w:style w:type="paragraph" w:customStyle="1" w:styleId="emactive">
    <w:name w:val="emactive"/>
    <w:basedOn w:val="Normal"/>
    <w:uiPriority w:val="99"/>
    <w:qFormat/>
    <w:rsid w:val="008E13F8"/>
    <w:pPr>
      <w:spacing w:before="100" w:beforeAutospacing="1" w:after="100" w:afterAutospacing="1"/>
    </w:pPr>
    <w:rPr>
      <w:rFonts w:eastAsia="Times New Roman"/>
      <w:sz w:val="24"/>
    </w:rPr>
  </w:style>
  <w:style w:type="paragraph" w:customStyle="1" w:styleId="emready">
    <w:name w:val="emready"/>
    <w:basedOn w:val="Normal"/>
    <w:uiPriority w:val="99"/>
    <w:qFormat/>
    <w:rsid w:val="008E13F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E13F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E13F8"/>
    <w:rPr>
      <w:rFonts w:ascii="Georgia" w:eastAsia="Times New Roman" w:hAnsi="Georgia" w:cs="Times New Roman"/>
      <w:b/>
      <w:sz w:val="24"/>
      <w:u w:val="single"/>
    </w:rPr>
  </w:style>
  <w:style w:type="character" w:customStyle="1" w:styleId="CardHighlightChar">
    <w:name w:val="Card Highlight Char"/>
    <w:link w:val="CardHighlight"/>
    <w:locked/>
    <w:rsid w:val="008E13F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E13F8"/>
    <w:pPr>
      <w:shd w:val="clear" w:color="auto" w:fill="66FFFF"/>
    </w:pPr>
    <w:rPr>
      <w:rFonts w:eastAsia="Calibri" w:cs="Calibri"/>
      <w:sz w:val="24"/>
      <w:u w:val="single"/>
    </w:rPr>
  </w:style>
  <w:style w:type="character" w:customStyle="1" w:styleId="BlockHeaderHiddenChar">
    <w:name w:val="Block Header Hidden Char"/>
    <w:link w:val="BlockHeaderHidden"/>
    <w:locked/>
    <w:rsid w:val="008E13F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E13F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E13F8"/>
    <w:pPr>
      <w:spacing w:before="100" w:beforeAutospacing="1" w:after="100" w:afterAutospacing="1"/>
    </w:pPr>
    <w:rPr>
      <w:rFonts w:eastAsia="Times New Roman"/>
      <w:sz w:val="24"/>
    </w:rPr>
  </w:style>
  <w:style w:type="paragraph" w:customStyle="1" w:styleId="norma">
    <w:name w:val="norma"/>
    <w:basedOn w:val="Heading3"/>
    <w:uiPriority w:val="99"/>
    <w:qFormat/>
    <w:rsid w:val="008E13F8"/>
    <w:rPr>
      <w:rFonts w:eastAsia="MS Gothic" w:cs="Arial"/>
      <w:bCs w:val="0"/>
      <w:sz w:val="24"/>
      <w:szCs w:val="24"/>
    </w:rPr>
  </w:style>
  <w:style w:type="paragraph" w:customStyle="1" w:styleId="nromal">
    <w:name w:val="nromal"/>
    <w:basedOn w:val="Normal"/>
    <w:uiPriority w:val="99"/>
    <w:qFormat/>
    <w:rsid w:val="008E13F8"/>
    <w:pPr>
      <w:keepNext/>
      <w:keepLines/>
      <w:spacing w:before="200"/>
      <w:outlineLvl w:val="3"/>
    </w:pPr>
    <w:rPr>
      <w:rFonts w:eastAsia="Times New Roman" w:cs="Cambria"/>
      <w:b/>
      <w:iCs/>
    </w:rPr>
  </w:style>
  <w:style w:type="paragraph" w:customStyle="1" w:styleId="natural">
    <w:name w:val="natural"/>
    <w:basedOn w:val="Normal"/>
    <w:uiPriority w:val="99"/>
    <w:qFormat/>
    <w:rsid w:val="008E13F8"/>
    <w:pPr>
      <w:keepNext/>
      <w:keepLines/>
      <w:spacing w:before="200"/>
      <w:outlineLvl w:val="3"/>
    </w:pPr>
    <w:rPr>
      <w:rFonts w:eastAsia="Times New Roman"/>
      <w:b/>
      <w:iCs/>
    </w:rPr>
  </w:style>
  <w:style w:type="paragraph" w:customStyle="1" w:styleId="nroaml">
    <w:name w:val="nroaml"/>
    <w:basedOn w:val="Normal"/>
    <w:uiPriority w:val="99"/>
    <w:qFormat/>
    <w:rsid w:val="008E13F8"/>
    <w:pPr>
      <w:keepNext/>
      <w:keepLines/>
      <w:spacing w:before="200"/>
      <w:outlineLvl w:val="3"/>
    </w:pPr>
    <w:rPr>
      <w:rFonts w:eastAsia="Times New Roman"/>
      <w:b/>
      <w:iCs/>
    </w:rPr>
  </w:style>
  <w:style w:type="paragraph" w:customStyle="1" w:styleId="noraml">
    <w:name w:val="noraml"/>
    <w:basedOn w:val="Normal"/>
    <w:uiPriority w:val="99"/>
    <w:qFormat/>
    <w:rsid w:val="008E13F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E13F8"/>
    <w:rPr>
      <w:rFonts w:ascii="Georgia" w:eastAsia="Calibri" w:hAnsi="Georgia"/>
      <w:sz w:val="16"/>
      <w:szCs w:val="16"/>
    </w:rPr>
  </w:style>
  <w:style w:type="paragraph" w:customStyle="1" w:styleId="SmallSizeParagraph">
    <w:name w:val="Small Size Paragraph"/>
    <w:basedOn w:val="Normal"/>
    <w:link w:val="SmallSizeParagraphChar"/>
    <w:qFormat/>
    <w:rsid w:val="008E13F8"/>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E13F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E13F8"/>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8E13F8"/>
    <w:rPr>
      <w:rFonts w:ascii="Arial" w:eastAsia="Calibri" w:hAnsi="Arial" w:cs="Arial"/>
      <w:kern w:val="2"/>
      <w:sz w:val="14"/>
      <w:szCs w:val="14"/>
      <w:lang w:eastAsia="zh-TW"/>
    </w:rPr>
  </w:style>
  <w:style w:type="paragraph" w:customStyle="1" w:styleId="CardT1">
    <w:name w:val="CardT1"/>
    <w:basedOn w:val="Normal"/>
    <w:link w:val="CardT1Char"/>
    <w:qFormat/>
    <w:rsid w:val="008E13F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E13F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E13F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E13F8"/>
    <w:pPr>
      <w:spacing w:before="100" w:beforeAutospacing="1" w:after="100" w:afterAutospacing="1"/>
    </w:pPr>
    <w:rPr>
      <w:rFonts w:eastAsia="Times New Roman"/>
      <w:sz w:val="24"/>
    </w:rPr>
  </w:style>
  <w:style w:type="paragraph" w:customStyle="1" w:styleId="CiteReal">
    <w:name w:val="Cite Real"/>
    <w:basedOn w:val="Normal"/>
    <w:next w:val="Normal"/>
    <w:qFormat/>
    <w:rsid w:val="008E13F8"/>
    <w:rPr>
      <w:rFonts w:ascii="Arial" w:eastAsia="MS Mincho" w:hAnsi="Arial"/>
      <w:b/>
      <w:sz w:val="24"/>
      <w:u w:val="single"/>
    </w:rPr>
  </w:style>
  <w:style w:type="paragraph" w:customStyle="1" w:styleId="2909F619802848F09E01365C32F34654">
    <w:name w:val="2909F619802848F09E01365C32F34654"/>
    <w:uiPriority w:val="99"/>
    <w:qFormat/>
    <w:rsid w:val="008E13F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E13F8"/>
    <w:rPr>
      <w:rFonts w:ascii="Georgia" w:eastAsia="Calibri" w:hAnsi="Georgia"/>
      <w:u w:val="single"/>
      <w:lang w:val="x-none" w:eastAsia="zh-CN"/>
    </w:rPr>
  </w:style>
  <w:style w:type="paragraph" w:customStyle="1" w:styleId="UnderlineS">
    <w:name w:val="Underline S"/>
    <w:basedOn w:val="Normal"/>
    <w:link w:val="UnderlineSChar"/>
    <w:qFormat/>
    <w:rsid w:val="008E13F8"/>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8E13F8"/>
    <w:rPr>
      <w:rFonts w:ascii="Georgia" w:eastAsia="SimSun" w:hAnsi="Georgia"/>
      <w:sz w:val="12"/>
    </w:rPr>
  </w:style>
  <w:style w:type="paragraph" w:customStyle="1" w:styleId="Ununderlined">
    <w:name w:val="Ununderlined"/>
    <w:basedOn w:val="Normal"/>
    <w:link w:val="UnunderlinedChar"/>
    <w:qFormat/>
    <w:rsid w:val="008E13F8"/>
    <w:rPr>
      <w:rFonts w:ascii="Georgia" w:eastAsia="SimSun" w:hAnsi="Georgia"/>
      <w:sz w:val="12"/>
    </w:rPr>
  </w:style>
  <w:style w:type="character" w:customStyle="1" w:styleId="HighlightingChar">
    <w:name w:val="Highlighting Char"/>
    <w:link w:val="Highlighting"/>
    <w:locked/>
    <w:rsid w:val="008E13F8"/>
    <w:rPr>
      <w:rFonts w:ascii="Georgia" w:eastAsia="SimSun" w:hAnsi="Georgia"/>
      <w:u w:val="thick"/>
    </w:rPr>
  </w:style>
  <w:style w:type="paragraph" w:customStyle="1" w:styleId="Highlighting">
    <w:name w:val="Highlighting"/>
    <w:basedOn w:val="Normal"/>
    <w:link w:val="HighlightingChar"/>
    <w:autoRedefine/>
    <w:qFormat/>
    <w:rsid w:val="008E13F8"/>
    <w:rPr>
      <w:rFonts w:ascii="Georgia" w:eastAsia="SimSun" w:hAnsi="Georgia"/>
      <w:sz w:val="24"/>
      <w:u w:val="thick"/>
    </w:rPr>
  </w:style>
  <w:style w:type="character" w:customStyle="1" w:styleId="CITEChar">
    <w:name w:val="CITE Char"/>
    <w:link w:val="CITE"/>
    <w:locked/>
    <w:rsid w:val="008E13F8"/>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8E13F8"/>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8E13F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E13F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E13F8"/>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E13F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E13F8"/>
    <w:rPr>
      <w:b/>
      <w:sz w:val="28"/>
    </w:rPr>
  </w:style>
  <w:style w:type="character" w:customStyle="1" w:styleId="SourcenameChar">
    <w:name w:val="Source name Char"/>
    <w:link w:val="Sourcename"/>
    <w:locked/>
    <w:rsid w:val="008E13F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E13F8"/>
    <w:rPr>
      <w:b/>
      <w:bCs/>
      <w:sz w:val="20"/>
    </w:rPr>
  </w:style>
  <w:style w:type="character" w:customStyle="1" w:styleId="underlinedcardChar">
    <w:name w:val="underlined card Char"/>
    <w:link w:val="underlinedcard0"/>
    <w:locked/>
    <w:rsid w:val="008E13F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E13F8"/>
    <w:rPr>
      <w:sz w:val="24"/>
      <w:u w:val="single"/>
    </w:rPr>
  </w:style>
  <w:style w:type="paragraph" w:customStyle="1" w:styleId="FullText">
    <w:name w:val="Full Text"/>
    <w:basedOn w:val="Normal"/>
    <w:uiPriority w:val="99"/>
    <w:qFormat/>
    <w:rsid w:val="008E13F8"/>
    <w:rPr>
      <w:rFonts w:eastAsia="Times New Roman"/>
      <w:sz w:val="16"/>
    </w:rPr>
  </w:style>
  <w:style w:type="character" w:customStyle="1" w:styleId="TextUnderlineChar">
    <w:name w:val="Text Underline Char"/>
    <w:link w:val="TextUnderline"/>
    <w:locked/>
    <w:rsid w:val="008E13F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E13F8"/>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8E13F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E13F8"/>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E13F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E13F8"/>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8E13F8"/>
    <w:pPr>
      <w:spacing w:before="240"/>
      <w:outlineLvl w:val="2"/>
    </w:pPr>
    <w:rPr>
      <w:rFonts w:eastAsia="Times New Roman"/>
      <w:b/>
    </w:rPr>
  </w:style>
  <w:style w:type="character" w:customStyle="1" w:styleId="CiteCardChar">
    <w:name w:val="Cite_Card Char"/>
    <w:link w:val="CiteCard0"/>
    <w:locked/>
    <w:rsid w:val="008E13F8"/>
    <w:rPr>
      <w:rFonts w:ascii="Times New Roman" w:eastAsia="Times New Roman" w:hAnsi="Times New Roman" w:cs="Arial"/>
      <w:bCs/>
      <w:sz w:val="20"/>
      <w:szCs w:val="20"/>
    </w:rPr>
  </w:style>
  <w:style w:type="paragraph" w:customStyle="1" w:styleId="CiteCard0">
    <w:name w:val="Cite_Card"/>
    <w:link w:val="CiteCardChar"/>
    <w:qFormat/>
    <w:rsid w:val="008E13F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E13F8"/>
    <w:pPr>
      <w:widowControl w:val="0"/>
    </w:pPr>
    <w:rPr>
      <w:rFonts w:eastAsia="MS Mincho"/>
      <w:color w:val="auto"/>
    </w:rPr>
  </w:style>
  <w:style w:type="character" w:customStyle="1" w:styleId="StyleStyle49pt6Char">
    <w:name w:val="Style Style4 + 9 pt6 Char"/>
    <w:basedOn w:val="Style4Char"/>
    <w:link w:val="StyleStyle49pt6"/>
    <w:locked/>
    <w:rsid w:val="008E13F8"/>
    <w:rPr>
      <w:rFonts w:ascii="Georgia" w:eastAsia="Times New Roman" w:hAnsi="Georgia"/>
      <w:u w:val="single"/>
      <w:lang w:val="x-none"/>
    </w:rPr>
  </w:style>
  <w:style w:type="paragraph" w:customStyle="1" w:styleId="StyleStyle49pt6">
    <w:name w:val="Style Style4 + 9 pt6"/>
    <w:basedOn w:val="Style4"/>
    <w:link w:val="StyleStyle49pt6Char"/>
    <w:qFormat/>
    <w:rsid w:val="008E13F8"/>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8E13F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E13F8"/>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E13F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E13F8"/>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E13F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E13F8"/>
    <w:rPr>
      <w:rFonts w:ascii="Georgia" w:hAnsi="Georgia" w:cs="Calibri"/>
      <w:b/>
      <w:bCs/>
      <w:sz w:val="24"/>
      <w:u w:val="single"/>
    </w:rPr>
  </w:style>
  <w:style w:type="character" w:customStyle="1" w:styleId="DebatenoramlChar">
    <w:name w:val="Debatenoraml Char"/>
    <w:link w:val="Debatenoraml"/>
    <w:locked/>
    <w:rsid w:val="008E13F8"/>
    <w:rPr>
      <w:rFonts w:ascii="Times New Roman" w:hAnsi="Times New Roman" w:cs="Times New Roman"/>
    </w:rPr>
  </w:style>
  <w:style w:type="paragraph" w:customStyle="1" w:styleId="Debatenoraml">
    <w:name w:val="Debatenoraml"/>
    <w:basedOn w:val="NoSpacing"/>
    <w:link w:val="DebatenoramlChar"/>
    <w:qFormat/>
    <w:rsid w:val="008E13F8"/>
    <w:pPr>
      <w:spacing w:before="0" w:line="240" w:lineRule="auto"/>
    </w:pPr>
    <w:rPr>
      <w:rFonts w:ascii="Times New Roman" w:hAnsi="Times New Roman" w:cs="Times New Roman"/>
    </w:rPr>
  </w:style>
  <w:style w:type="paragraph" w:customStyle="1" w:styleId="SynergyTag">
    <w:name w:val="SynergyTag"/>
    <w:basedOn w:val="Normal"/>
    <w:uiPriority w:val="99"/>
    <w:qFormat/>
    <w:rsid w:val="008E13F8"/>
    <w:rPr>
      <w:rFonts w:eastAsia="Calibri"/>
      <w:b/>
    </w:rPr>
  </w:style>
  <w:style w:type="character" w:customStyle="1" w:styleId="QualsChar">
    <w:name w:val="Quals Char"/>
    <w:link w:val="Quals"/>
    <w:locked/>
    <w:rsid w:val="008E13F8"/>
    <w:rPr>
      <w:rFonts w:ascii="Georgia" w:eastAsia="Calibri" w:hAnsi="Georgia"/>
      <w:sz w:val="18"/>
    </w:rPr>
  </w:style>
  <w:style w:type="paragraph" w:customStyle="1" w:styleId="Quals">
    <w:name w:val="Quals"/>
    <w:basedOn w:val="Normal"/>
    <w:link w:val="QualsChar"/>
    <w:qFormat/>
    <w:rsid w:val="008E13F8"/>
    <w:rPr>
      <w:rFonts w:ascii="Georgia" w:eastAsia="Calibri" w:hAnsi="Georgia"/>
      <w:sz w:val="18"/>
    </w:rPr>
  </w:style>
  <w:style w:type="paragraph" w:customStyle="1" w:styleId="times">
    <w:name w:val="times"/>
    <w:basedOn w:val="Normal"/>
    <w:qFormat/>
    <w:rsid w:val="008E13F8"/>
    <w:pPr>
      <w:spacing w:before="100" w:beforeAutospacing="1" w:after="100" w:afterAutospacing="1"/>
    </w:pPr>
    <w:rPr>
      <w:rFonts w:eastAsia="Times New Roman"/>
      <w:sz w:val="24"/>
    </w:rPr>
  </w:style>
  <w:style w:type="paragraph" w:customStyle="1" w:styleId="BodyA">
    <w:name w:val="Body A"/>
    <w:uiPriority w:val="99"/>
    <w:qFormat/>
    <w:rsid w:val="008E13F8"/>
    <w:rPr>
      <w:rFonts w:ascii="Helvetica" w:eastAsia="ヒラギノ角ゴ Pro W3" w:hAnsi="Helvetica" w:cs="Times New Roman"/>
      <w:color w:val="000000"/>
      <w:szCs w:val="20"/>
    </w:rPr>
  </w:style>
  <w:style w:type="character" w:customStyle="1" w:styleId="StarredChar">
    <w:name w:val="Starred Char"/>
    <w:link w:val="Starred"/>
    <w:locked/>
    <w:rsid w:val="008E13F8"/>
    <w:rPr>
      <w:rFonts w:ascii="Georgia" w:eastAsia="Times New Roman" w:hAnsi="Georgia"/>
      <w:b/>
      <w:caps/>
      <w:szCs w:val="28"/>
      <w:u w:val="single"/>
    </w:rPr>
  </w:style>
  <w:style w:type="paragraph" w:customStyle="1" w:styleId="Starred">
    <w:name w:val="Starred"/>
    <w:basedOn w:val="Normal"/>
    <w:link w:val="StarredChar"/>
    <w:qFormat/>
    <w:rsid w:val="008E13F8"/>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8E13F8"/>
    <w:rPr>
      <w:rFonts w:ascii="Georgia" w:eastAsia="Times New Roman" w:hAnsi="Georgia"/>
      <w:b/>
      <w:caps/>
      <w:szCs w:val="28"/>
      <w:u w:val="single"/>
    </w:rPr>
  </w:style>
  <w:style w:type="paragraph" w:customStyle="1" w:styleId="NotStarred">
    <w:name w:val="NotStarred"/>
    <w:basedOn w:val="Normal"/>
    <w:link w:val="NotStarredChar"/>
    <w:qFormat/>
    <w:rsid w:val="008E13F8"/>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8E13F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E13F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E13F8"/>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8E13F8"/>
    <w:rPr>
      <w:rFonts w:ascii="Georgia" w:eastAsia="Calibri" w:hAnsi="Georgia"/>
      <w:b/>
    </w:rPr>
  </w:style>
  <w:style w:type="paragraph" w:customStyle="1" w:styleId="H4Tag">
    <w:name w:val="H4 (Tag)"/>
    <w:basedOn w:val="Normal"/>
    <w:link w:val="H4TagChar1"/>
    <w:qFormat/>
    <w:rsid w:val="008E13F8"/>
    <w:rPr>
      <w:rFonts w:ascii="Georgia" w:eastAsia="Calibri" w:hAnsi="Georgia"/>
      <w:b/>
      <w:sz w:val="24"/>
    </w:rPr>
  </w:style>
  <w:style w:type="paragraph" w:customStyle="1" w:styleId="CM25">
    <w:name w:val="CM25"/>
    <w:basedOn w:val="Default"/>
    <w:next w:val="Default"/>
    <w:qFormat/>
    <w:rsid w:val="008E13F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E13F8"/>
    <w:rPr>
      <w:rFonts w:ascii="Georgia" w:hAnsi="Georgia"/>
      <w:b/>
    </w:rPr>
  </w:style>
  <w:style w:type="paragraph" w:customStyle="1" w:styleId="Debate-CardTagandCite-F6">
    <w:name w:val="Debate- Card Tag and Cite- F6"/>
    <w:basedOn w:val="Normal"/>
    <w:link w:val="Debate-CardTagandCite-F6Char"/>
    <w:qFormat/>
    <w:rsid w:val="008E13F8"/>
    <w:pPr>
      <w:contextualSpacing/>
    </w:pPr>
    <w:rPr>
      <w:rFonts w:ascii="Georgia" w:hAnsi="Georgia"/>
      <w:b/>
      <w:sz w:val="24"/>
    </w:rPr>
  </w:style>
  <w:style w:type="paragraph" w:customStyle="1" w:styleId="Cardtext0">
    <w:name w:val="Card text"/>
    <w:link w:val="CardtextChar0"/>
    <w:qFormat/>
    <w:rsid w:val="008E13F8"/>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8E13F8"/>
    <w:rPr>
      <w:rFonts w:ascii="Georgia" w:eastAsia="Times New Roman" w:hAnsi="Georgia"/>
      <w:b/>
      <w:szCs w:val="28"/>
      <w:u w:val="single"/>
    </w:rPr>
  </w:style>
  <w:style w:type="paragraph" w:customStyle="1" w:styleId="NewHeading2">
    <w:name w:val="NewHeading2"/>
    <w:basedOn w:val="Normal"/>
    <w:link w:val="NewHeading2Char"/>
    <w:qFormat/>
    <w:rsid w:val="008E13F8"/>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8E13F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E13F8"/>
    <w:rPr>
      <w:rFonts w:eastAsia="Calibri"/>
    </w:rPr>
  </w:style>
  <w:style w:type="paragraph" w:customStyle="1" w:styleId="Card6pt">
    <w:name w:val="Card 6pt"/>
    <w:basedOn w:val="card"/>
    <w:uiPriority w:val="99"/>
    <w:qFormat/>
    <w:rsid w:val="008E13F8"/>
    <w:rPr>
      <w:rFonts w:ascii="Georgia" w:eastAsia="Calibri" w:hAnsi="Georgia"/>
      <w:bCs/>
      <w:color w:val="000000"/>
      <w:sz w:val="12"/>
      <w:szCs w:val="20"/>
    </w:rPr>
  </w:style>
  <w:style w:type="character" w:customStyle="1" w:styleId="FullCiteChar">
    <w:name w:val="Full Cite Char"/>
    <w:link w:val="FullCite"/>
    <w:locked/>
    <w:rsid w:val="008E13F8"/>
    <w:rPr>
      <w:rFonts w:ascii="Garamond" w:eastAsia="Calibri" w:hAnsi="Garamond"/>
    </w:rPr>
  </w:style>
  <w:style w:type="paragraph" w:customStyle="1" w:styleId="FullCite">
    <w:name w:val="Full Cite"/>
    <w:basedOn w:val="Normal"/>
    <w:next w:val="Normal"/>
    <w:link w:val="FullCiteChar"/>
    <w:qFormat/>
    <w:rsid w:val="008E13F8"/>
    <w:rPr>
      <w:rFonts w:ascii="Garamond" w:eastAsia="Calibri" w:hAnsi="Garamond"/>
      <w:sz w:val="24"/>
    </w:rPr>
  </w:style>
  <w:style w:type="character" w:customStyle="1" w:styleId="StyleCardStyleBlackUnderlineChar">
    <w:name w:val="Style Card Style + Black Underline Char"/>
    <w:link w:val="StyleCardStyleBlackUnderline"/>
    <w:locked/>
    <w:rsid w:val="008E13F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E13F8"/>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8E13F8"/>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8E13F8"/>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8E13F8"/>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8E13F8"/>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8E13F8"/>
    <w:rPr>
      <w:rFonts w:ascii="Georgia" w:eastAsia="SimSun" w:hAnsi="Georgia"/>
      <w:b/>
      <w:bCs/>
      <w:sz w:val="24"/>
      <w:u w:val="single"/>
      <w:lang w:eastAsia="zh-CN"/>
    </w:rPr>
  </w:style>
  <w:style w:type="paragraph" w:customStyle="1" w:styleId="CM27">
    <w:name w:val="CM27"/>
    <w:basedOn w:val="Default"/>
    <w:next w:val="Default"/>
    <w:qFormat/>
    <w:rsid w:val="008E13F8"/>
    <w:pPr>
      <w:spacing w:after="200" w:line="276" w:lineRule="auto"/>
    </w:pPr>
    <w:rPr>
      <w:rFonts w:eastAsia="Calibri"/>
      <w:color w:val="auto"/>
      <w:sz w:val="22"/>
    </w:rPr>
  </w:style>
  <w:style w:type="paragraph" w:customStyle="1" w:styleId="font-null">
    <w:name w:val="font-null"/>
    <w:basedOn w:val="Normal"/>
    <w:uiPriority w:val="99"/>
    <w:qFormat/>
    <w:rsid w:val="008E13F8"/>
    <w:pPr>
      <w:spacing w:before="100" w:beforeAutospacing="1" w:after="100" w:afterAutospacing="1"/>
    </w:pPr>
    <w:rPr>
      <w:rFonts w:eastAsia="Times New Roman"/>
      <w:sz w:val="24"/>
    </w:rPr>
  </w:style>
  <w:style w:type="paragraph" w:customStyle="1" w:styleId="rteindent1">
    <w:name w:val="rteindent1"/>
    <w:basedOn w:val="Normal"/>
    <w:uiPriority w:val="99"/>
    <w:qFormat/>
    <w:rsid w:val="008E13F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E13F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E13F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E13F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E13F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E13F8"/>
    <w:pPr>
      <w:spacing w:before="100" w:beforeAutospacing="1" w:after="100" w:afterAutospacing="1"/>
    </w:pPr>
    <w:rPr>
      <w:rFonts w:eastAsia="Times New Roman"/>
      <w:sz w:val="24"/>
    </w:rPr>
  </w:style>
  <w:style w:type="paragraph" w:customStyle="1" w:styleId="class">
    <w:name w:val="class"/>
    <w:basedOn w:val="Normal"/>
    <w:uiPriority w:val="99"/>
    <w:qFormat/>
    <w:rsid w:val="008E13F8"/>
    <w:pPr>
      <w:spacing w:before="100" w:beforeAutospacing="1" w:after="100" w:afterAutospacing="1"/>
    </w:pPr>
    <w:rPr>
      <w:rFonts w:eastAsia="Times New Roman"/>
      <w:sz w:val="24"/>
    </w:rPr>
  </w:style>
  <w:style w:type="character" w:customStyle="1" w:styleId="blocktitleChar0">
    <w:name w:val="block title Char"/>
    <w:link w:val="blocktitle0"/>
    <w:locked/>
    <w:rsid w:val="008E13F8"/>
    <w:rPr>
      <w:rFonts w:ascii="Calibri" w:eastAsia="Calibri" w:hAnsi="Calibri"/>
      <w:b/>
      <w:caps/>
      <w:sz w:val="28"/>
      <w:szCs w:val="28"/>
      <w:lang w:val="es-ES"/>
    </w:rPr>
  </w:style>
  <w:style w:type="paragraph" w:customStyle="1" w:styleId="Pa6">
    <w:name w:val="Pa6"/>
    <w:basedOn w:val="Normal"/>
    <w:next w:val="Normal"/>
    <w:uiPriority w:val="99"/>
    <w:qFormat/>
    <w:rsid w:val="008E13F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E13F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E13F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E13F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E13F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E13F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E13F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E13F8"/>
    <w:pPr>
      <w:spacing w:after="160" w:line="259" w:lineRule="auto"/>
    </w:pPr>
    <w:rPr>
      <w:rFonts w:ascii="Georgia" w:eastAsia="SimSun" w:hAnsi="Georgia"/>
      <w:b/>
      <w:bCs/>
      <w:lang w:val="en-US"/>
    </w:rPr>
  </w:style>
  <w:style w:type="paragraph" w:customStyle="1" w:styleId="summary">
    <w:name w:val="summary"/>
    <w:basedOn w:val="Normal"/>
    <w:uiPriority w:val="99"/>
    <w:qFormat/>
    <w:rsid w:val="008E13F8"/>
    <w:pPr>
      <w:spacing w:before="100" w:beforeAutospacing="1" w:after="100" w:afterAutospacing="1"/>
    </w:pPr>
    <w:rPr>
      <w:rFonts w:eastAsia="Times New Roman"/>
      <w:sz w:val="24"/>
    </w:rPr>
  </w:style>
  <w:style w:type="paragraph" w:customStyle="1" w:styleId="Caption2">
    <w:name w:val="Caption2"/>
    <w:basedOn w:val="Normal"/>
    <w:uiPriority w:val="99"/>
    <w:qFormat/>
    <w:rsid w:val="008E13F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E13F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E13F8"/>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8E13F8"/>
    <w:pPr>
      <w:jc w:val="center"/>
    </w:pPr>
    <w:rPr>
      <w:rFonts w:ascii="Book Antiqua" w:eastAsia="Times New Roman" w:hAnsi="Book Antiqua"/>
      <w:b/>
      <w:sz w:val="28"/>
    </w:rPr>
  </w:style>
  <w:style w:type="paragraph" w:customStyle="1" w:styleId="Little">
    <w:name w:val="Little"/>
    <w:basedOn w:val="Normal"/>
    <w:next w:val="Normal"/>
    <w:link w:val="LittleChar"/>
    <w:qFormat/>
    <w:rsid w:val="008E13F8"/>
    <w:pPr>
      <w:ind w:left="288"/>
    </w:pPr>
    <w:rPr>
      <w:rFonts w:eastAsia="Times New Roman"/>
      <w:sz w:val="16"/>
    </w:rPr>
  </w:style>
  <w:style w:type="paragraph" w:customStyle="1" w:styleId="AAAcard">
    <w:name w:val="AAAcard"/>
    <w:basedOn w:val="Normal"/>
    <w:uiPriority w:val="99"/>
    <w:qFormat/>
    <w:rsid w:val="008E13F8"/>
    <w:pPr>
      <w:ind w:left="288" w:right="288"/>
    </w:pPr>
    <w:rPr>
      <w:rFonts w:eastAsia="Times New Roman"/>
    </w:rPr>
  </w:style>
  <w:style w:type="paragraph" w:customStyle="1" w:styleId="Caption3">
    <w:name w:val="Caption3"/>
    <w:basedOn w:val="Normal"/>
    <w:uiPriority w:val="99"/>
    <w:qFormat/>
    <w:rsid w:val="008E13F8"/>
    <w:pPr>
      <w:spacing w:before="100" w:beforeAutospacing="1" w:after="100" w:afterAutospacing="1"/>
    </w:pPr>
    <w:rPr>
      <w:rFonts w:eastAsia="Times New Roman"/>
      <w:sz w:val="24"/>
    </w:rPr>
  </w:style>
  <w:style w:type="paragraph" w:customStyle="1" w:styleId="body-12-5">
    <w:name w:val="body-12-5"/>
    <w:basedOn w:val="Normal"/>
    <w:uiPriority w:val="99"/>
    <w:qFormat/>
    <w:rsid w:val="008E13F8"/>
    <w:pPr>
      <w:spacing w:before="100" w:beforeAutospacing="1" w:after="100" w:afterAutospacing="1"/>
    </w:pPr>
    <w:rPr>
      <w:rFonts w:eastAsia="Times New Roman"/>
      <w:sz w:val="24"/>
    </w:rPr>
  </w:style>
  <w:style w:type="paragraph" w:customStyle="1" w:styleId="infuse">
    <w:name w:val="infuse"/>
    <w:basedOn w:val="Normal"/>
    <w:uiPriority w:val="99"/>
    <w:qFormat/>
    <w:rsid w:val="008E13F8"/>
    <w:pPr>
      <w:spacing w:before="100" w:beforeAutospacing="1" w:after="100" w:afterAutospacing="1"/>
    </w:pPr>
    <w:rPr>
      <w:rFonts w:eastAsia="Times New Roman"/>
      <w:sz w:val="24"/>
    </w:rPr>
  </w:style>
  <w:style w:type="paragraph" w:customStyle="1" w:styleId="fontreg">
    <w:name w:val="font_reg"/>
    <w:basedOn w:val="Normal"/>
    <w:uiPriority w:val="99"/>
    <w:qFormat/>
    <w:rsid w:val="008E13F8"/>
    <w:pPr>
      <w:spacing w:before="100" w:beforeAutospacing="1" w:after="100" w:afterAutospacing="1"/>
    </w:pPr>
    <w:rPr>
      <w:rFonts w:eastAsia="Times New Roman"/>
      <w:sz w:val="24"/>
    </w:rPr>
  </w:style>
  <w:style w:type="paragraph" w:customStyle="1" w:styleId="CITEF3">
    <w:name w:val="CITE F3"/>
    <w:uiPriority w:val="99"/>
    <w:qFormat/>
    <w:rsid w:val="008E13F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E13F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E13F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E13F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E13F8"/>
    <w:pPr>
      <w:spacing w:after="200"/>
    </w:pPr>
    <w:rPr>
      <w:rFonts w:ascii="Calibri" w:eastAsia="Calibri" w:hAnsi="Calibri" w:cs="Times New Roman"/>
      <w:sz w:val="20"/>
      <w:szCs w:val="20"/>
      <w:u w:val="single"/>
    </w:rPr>
  </w:style>
  <w:style w:type="paragraph" w:customStyle="1" w:styleId="hotroute1">
    <w:name w:val="hot route!"/>
    <w:basedOn w:val="Normal"/>
    <w:qFormat/>
    <w:rsid w:val="008E13F8"/>
    <w:pPr>
      <w:ind w:left="144"/>
    </w:pPr>
    <w:rPr>
      <w:rFonts w:ascii="Cambria" w:eastAsia="Calibri" w:hAnsi="Cambria"/>
      <w:sz w:val="24"/>
    </w:rPr>
  </w:style>
  <w:style w:type="paragraph" w:customStyle="1" w:styleId="FreeFormA">
    <w:name w:val="Free Form A"/>
    <w:autoRedefine/>
    <w:uiPriority w:val="99"/>
    <w:qFormat/>
    <w:rsid w:val="008E13F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E13F8"/>
    <w:pPr>
      <w:spacing w:before="100" w:beforeAutospacing="1" w:after="100" w:afterAutospacing="1"/>
    </w:pPr>
    <w:rPr>
      <w:rFonts w:eastAsia="Times New Roman"/>
      <w:sz w:val="24"/>
    </w:rPr>
  </w:style>
  <w:style w:type="paragraph" w:customStyle="1" w:styleId="subheader">
    <w:name w:val="subheader"/>
    <w:basedOn w:val="Normal"/>
    <w:uiPriority w:val="99"/>
    <w:qFormat/>
    <w:rsid w:val="008E13F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E13F8"/>
    <w:pPr>
      <w:spacing w:before="100" w:beforeAutospacing="1" w:after="100" w:afterAutospacing="1"/>
    </w:pPr>
    <w:rPr>
      <w:rFonts w:eastAsia="Times New Roman"/>
      <w:sz w:val="24"/>
    </w:rPr>
  </w:style>
  <w:style w:type="paragraph" w:customStyle="1" w:styleId="more">
    <w:name w:val="more"/>
    <w:basedOn w:val="Normal"/>
    <w:uiPriority w:val="99"/>
    <w:qFormat/>
    <w:rsid w:val="008E13F8"/>
    <w:pPr>
      <w:spacing w:before="100" w:beforeAutospacing="1" w:after="100" w:afterAutospacing="1"/>
    </w:pPr>
    <w:rPr>
      <w:rFonts w:eastAsia="Times New Roman"/>
      <w:sz w:val="24"/>
    </w:rPr>
  </w:style>
  <w:style w:type="paragraph" w:customStyle="1" w:styleId="story">
    <w:name w:val="story"/>
    <w:basedOn w:val="Normal"/>
    <w:uiPriority w:val="99"/>
    <w:qFormat/>
    <w:rsid w:val="008E13F8"/>
    <w:pPr>
      <w:spacing w:before="100" w:beforeAutospacing="1" w:after="100" w:afterAutospacing="1"/>
    </w:pPr>
    <w:rPr>
      <w:rFonts w:eastAsia="Times New Roman"/>
      <w:sz w:val="24"/>
    </w:rPr>
  </w:style>
  <w:style w:type="paragraph" w:customStyle="1" w:styleId="H1numbered">
    <w:name w:val="H1 numbered"/>
    <w:basedOn w:val="Normal"/>
    <w:uiPriority w:val="99"/>
    <w:qFormat/>
    <w:rsid w:val="008E13F8"/>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8E13F8"/>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8E13F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E13F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E13F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E13F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E13F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E13F8"/>
    <w:pPr>
      <w:widowControl w:val="0"/>
      <w:spacing w:after="63"/>
    </w:pPr>
    <w:rPr>
      <w:rFonts w:ascii="Arial" w:hAnsi="Arial"/>
      <w:color w:val="auto"/>
    </w:rPr>
  </w:style>
  <w:style w:type="paragraph" w:customStyle="1" w:styleId="CM35">
    <w:name w:val="CM35"/>
    <w:basedOn w:val="Default"/>
    <w:next w:val="Default"/>
    <w:uiPriority w:val="99"/>
    <w:qFormat/>
    <w:rsid w:val="008E13F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E13F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E13F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E13F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E13F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E13F8"/>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8E13F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E13F8"/>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8E13F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E13F8"/>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E13F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E13F8"/>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E13F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E13F8"/>
    <w:rPr>
      <w:rFonts w:ascii="Georgia" w:hAnsi="Georgia"/>
      <w:sz w:val="24"/>
      <w:lang w:val="x-none" w:eastAsia="x-none"/>
    </w:rPr>
  </w:style>
  <w:style w:type="character" w:customStyle="1" w:styleId="NormalFontChar">
    <w:name w:val="Normal Font Char"/>
    <w:link w:val="NormalFont"/>
    <w:locked/>
    <w:rsid w:val="008E13F8"/>
    <w:rPr>
      <w:rFonts w:ascii="Times New Roman" w:eastAsia="Times New Roman" w:hAnsi="Times New Roman" w:cs="Times New Roman"/>
      <w:sz w:val="20"/>
      <w:szCs w:val="20"/>
    </w:rPr>
  </w:style>
  <w:style w:type="paragraph" w:customStyle="1" w:styleId="NormalFont">
    <w:name w:val="Normal Font"/>
    <w:link w:val="NormalFontChar"/>
    <w:qFormat/>
    <w:rsid w:val="008E13F8"/>
    <w:rPr>
      <w:rFonts w:ascii="Times New Roman" w:eastAsia="Times New Roman" w:hAnsi="Times New Roman" w:cs="Times New Roman"/>
      <w:sz w:val="20"/>
      <w:szCs w:val="20"/>
    </w:rPr>
  </w:style>
  <w:style w:type="paragraph" w:customStyle="1" w:styleId="StyleSmall11pt">
    <w:name w:val="Style Small + 11 pt"/>
    <w:uiPriority w:val="99"/>
    <w:qFormat/>
    <w:rsid w:val="008E13F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E13F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E13F8"/>
    <w:rPr>
      <w:u w:val="single"/>
      <w:lang w:val="x-none" w:eastAsia="x-none"/>
    </w:rPr>
  </w:style>
  <w:style w:type="character" w:customStyle="1" w:styleId="StyleNormalFont11ptBoldUnderlineChar">
    <w:name w:val="Style Normal Font + 11 pt Bold Underline Char"/>
    <w:link w:val="StyleNormalFont11ptBoldUnderline"/>
    <w:locked/>
    <w:rsid w:val="008E13F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E13F8"/>
    <w:rPr>
      <w:b/>
      <w:bCs/>
      <w:u w:val="single"/>
      <w:lang w:val="x-none" w:eastAsia="x-none"/>
    </w:rPr>
  </w:style>
  <w:style w:type="paragraph" w:customStyle="1" w:styleId="Smallfont0">
    <w:name w:val="Smallfont"/>
    <w:basedOn w:val="Normal"/>
    <w:uiPriority w:val="99"/>
    <w:qFormat/>
    <w:rsid w:val="008E13F8"/>
    <w:rPr>
      <w:rFonts w:eastAsia="Times New Roman"/>
      <w:sz w:val="15"/>
    </w:rPr>
  </w:style>
  <w:style w:type="paragraph" w:customStyle="1" w:styleId="formatvorlage2">
    <w:name w:val="formatvorlage2"/>
    <w:basedOn w:val="Normal"/>
    <w:uiPriority w:val="99"/>
    <w:qFormat/>
    <w:rsid w:val="008E13F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E13F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E13F8"/>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8E13F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E13F8"/>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8E13F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E13F8"/>
    <w:pPr>
      <w:ind w:left="144"/>
    </w:pPr>
    <w:rPr>
      <w:rFonts w:ascii="Georgia" w:eastAsia="Times New Roman" w:hAnsi="Georgia"/>
      <w:sz w:val="24"/>
      <w:lang w:val="x-none" w:eastAsia="x-none"/>
    </w:rPr>
  </w:style>
  <w:style w:type="paragraph" w:customStyle="1" w:styleId="deck">
    <w:name w:val="deck"/>
    <w:basedOn w:val="Normal"/>
    <w:uiPriority w:val="99"/>
    <w:qFormat/>
    <w:rsid w:val="008E13F8"/>
    <w:pPr>
      <w:spacing w:before="100" w:beforeAutospacing="1" w:after="100" w:afterAutospacing="1"/>
    </w:pPr>
    <w:rPr>
      <w:rFonts w:eastAsia="Times New Roman"/>
      <w:sz w:val="24"/>
    </w:rPr>
  </w:style>
  <w:style w:type="paragraph" w:customStyle="1" w:styleId="i1">
    <w:name w:val="i1"/>
    <w:basedOn w:val="Normal"/>
    <w:uiPriority w:val="99"/>
    <w:qFormat/>
    <w:rsid w:val="008E13F8"/>
    <w:pPr>
      <w:spacing w:before="100" w:beforeAutospacing="1" w:after="100" w:afterAutospacing="1"/>
    </w:pPr>
    <w:rPr>
      <w:rFonts w:eastAsia="Times New Roman"/>
      <w:sz w:val="24"/>
    </w:rPr>
  </w:style>
  <w:style w:type="paragraph" w:customStyle="1" w:styleId="question">
    <w:name w:val="question"/>
    <w:basedOn w:val="Normal"/>
    <w:uiPriority w:val="99"/>
    <w:qFormat/>
    <w:rsid w:val="008E13F8"/>
    <w:pPr>
      <w:spacing w:before="100" w:beforeAutospacing="1" w:after="100" w:afterAutospacing="1"/>
    </w:pPr>
    <w:rPr>
      <w:rFonts w:eastAsia="Times New Roman"/>
      <w:sz w:val="24"/>
    </w:rPr>
  </w:style>
  <w:style w:type="paragraph" w:customStyle="1" w:styleId="bodycopy">
    <w:name w:val="bodycopy"/>
    <w:basedOn w:val="Normal"/>
    <w:uiPriority w:val="99"/>
    <w:qFormat/>
    <w:rsid w:val="008E13F8"/>
    <w:pPr>
      <w:spacing w:before="100" w:beforeAutospacing="1" w:after="100" w:afterAutospacing="1"/>
    </w:pPr>
    <w:rPr>
      <w:rFonts w:eastAsia="Times New Roman"/>
      <w:sz w:val="24"/>
    </w:rPr>
  </w:style>
  <w:style w:type="paragraph" w:customStyle="1" w:styleId="Fifth">
    <w:name w:val="Fifth"/>
    <w:basedOn w:val="Normal"/>
    <w:link w:val="FifthChar"/>
    <w:qFormat/>
    <w:rsid w:val="008E13F8"/>
    <w:rPr>
      <w:rFonts w:ascii="Arial" w:eastAsia="Calibri" w:hAnsi="Arial"/>
    </w:rPr>
  </w:style>
  <w:style w:type="paragraph" w:customStyle="1" w:styleId="NoteLevel22">
    <w:name w:val="Note Level 22"/>
    <w:basedOn w:val="card"/>
    <w:next w:val="Normal"/>
    <w:uiPriority w:val="99"/>
    <w:qFormat/>
    <w:rsid w:val="008E13F8"/>
    <w:pPr>
      <w:keepNext/>
    </w:pPr>
    <w:rPr>
      <w:rFonts w:ascii="Georgia" w:eastAsia="MS Gothic" w:hAnsi="Georgia"/>
      <w:bCs/>
      <w:szCs w:val="20"/>
    </w:rPr>
  </w:style>
  <w:style w:type="paragraph" w:customStyle="1" w:styleId="wp-caption-text">
    <w:name w:val="wp-caption-text"/>
    <w:basedOn w:val="Normal"/>
    <w:qFormat/>
    <w:rsid w:val="008E13F8"/>
    <w:pPr>
      <w:spacing w:before="100" w:beforeAutospacing="1" w:after="100" w:afterAutospacing="1"/>
    </w:pPr>
    <w:rPr>
      <w:rFonts w:eastAsia="Times New Roman"/>
      <w:sz w:val="24"/>
    </w:rPr>
  </w:style>
  <w:style w:type="paragraph" w:customStyle="1" w:styleId="svarticle">
    <w:name w:val="svarticle"/>
    <w:basedOn w:val="Normal"/>
    <w:uiPriority w:val="99"/>
    <w:qFormat/>
    <w:rsid w:val="008E13F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E13F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E13F8"/>
    <w:pPr>
      <w:spacing w:before="100" w:beforeAutospacing="1" w:after="100" w:afterAutospacing="1"/>
    </w:pPr>
  </w:style>
  <w:style w:type="paragraph" w:customStyle="1" w:styleId="description">
    <w:name w:val="description"/>
    <w:basedOn w:val="Normal"/>
    <w:uiPriority w:val="99"/>
    <w:qFormat/>
    <w:rsid w:val="008E13F8"/>
    <w:pPr>
      <w:spacing w:before="100" w:beforeAutospacing="1" w:after="100" w:afterAutospacing="1"/>
    </w:pPr>
  </w:style>
  <w:style w:type="paragraph" w:customStyle="1" w:styleId="graf">
    <w:name w:val="graf"/>
    <w:basedOn w:val="Normal"/>
    <w:uiPriority w:val="99"/>
    <w:qFormat/>
    <w:rsid w:val="008E13F8"/>
    <w:pPr>
      <w:spacing w:before="100" w:beforeAutospacing="1" w:after="100" w:afterAutospacing="1"/>
    </w:pPr>
  </w:style>
  <w:style w:type="paragraph" w:customStyle="1" w:styleId="column">
    <w:name w:val="column"/>
    <w:basedOn w:val="Normal"/>
    <w:uiPriority w:val="99"/>
    <w:qFormat/>
    <w:rsid w:val="008E13F8"/>
    <w:pPr>
      <w:spacing w:before="100" w:beforeAutospacing="1" w:after="100" w:afterAutospacing="1"/>
    </w:pPr>
  </w:style>
  <w:style w:type="paragraph" w:customStyle="1" w:styleId="recirc-container">
    <w:name w:val="recirc-container"/>
    <w:basedOn w:val="Normal"/>
    <w:uiPriority w:val="99"/>
    <w:qFormat/>
    <w:rsid w:val="008E13F8"/>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E13F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E13F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E13F8"/>
    <w:rPr>
      <w:rFonts w:ascii="Georgia" w:hAnsi="Georgia" w:hint="default"/>
      <w:i/>
      <w:iCs/>
      <w:color w:val="808080"/>
    </w:rPr>
  </w:style>
  <w:style w:type="character" w:customStyle="1" w:styleId="cardchar00">
    <w:name w:val="cardchar0"/>
    <w:basedOn w:val="DefaultParagraphFont"/>
    <w:rsid w:val="008E13F8"/>
  </w:style>
  <w:style w:type="character" w:customStyle="1" w:styleId="UnderlineNon-bold">
    <w:name w:val="Underline Non - bold"/>
    <w:rsid w:val="008E13F8"/>
    <w:rPr>
      <w:rFonts w:ascii="Times New Roman" w:hAnsi="Times New Roman" w:cs="Times New Roman" w:hint="default"/>
      <w:iCs/>
      <w:sz w:val="22"/>
      <w:u w:val="single"/>
    </w:rPr>
  </w:style>
  <w:style w:type="character" w:customStyle="1" w:styleId="Heading5Char2">
    <w:name w:val="Heading 5 Char2"/>
    <w:rsid w:val="008E13F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E13F8"/>
    <w:rPr>
      <w:rFonts w:ascii="Arial" w:hAnsi="Arial" w:cs="Arial"/>
      <w:vanish/>
      <w:sz w:val="16"/>
      <w:szCs w:val="16"/>
    </w:rPr>
  </w:style>
  <w:style w:type="paragraph" w:styleId="z-TopofForm">
    <w:name w:val="HTML Top of Form"/>
    <w:basedOn w:val="Normal"/>
    <w:next w:val="Normal"/>
    <w:link w:val="z-TopofFormChar"/>
    <w:hidden/>
    <w:uiPriority w:val="99"/>
    <w:unhideWhenUsed/>
    <w:rsid w:val="008E13F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E13F8"/>
    <w:rPr>
      <w:rFonts w:ascii="Arial" w:hAnsi="Arial" w:cs="Arial"/>
      <w:vanish/>
      <w:sz w:val="16"/>
      <w:szCs w:val="16"/>
    </w:rPr>
  </w:style>
  <w:style w:type="character" w:customStyle="1" w:styleId="z-BottomofFormChar">
    <w:name w:val="z-Bottom of Form Char"/>
    <w:basedOn w:val="DefaultParagraphFont"/>
    <w:link w:val="z-BottomofForm"/>
    <w:uiPriority w:val="99"/>
    <w:rsid w:val="008E13F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E13F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E13F8"/>
    <w:rPr>
      <w:rFonts w:ascii="Arial" w:hAnsi="Arial" w:cs="Arial"/>
      <w:vanish/>
      <w:sz w:val="16"/>
      <w:szCs w:val="16"/>
    </w:rPr>
  </w:style>
  <w:style w:type="character" w:customStyle="1" w:styleId="authordate1">
    <w:name w:val="authordate"/>
    <w:rsid w:val="008E13F8"/>
  </w:style>
  <w:style w:type="character" w:customStyle="1" w:styleId="underline0">
    <w:name w:val="%underline"/>
    <w:qFormat/>
    <w:rsid w:val="008E13F8"/>
    <w:rPr>
      <w:rFonts w:ascii="Times New Roman" w:hAnsi="Times New Roman" w:cs="Times New Roman" w:hint="default"/>
      <w:strike w:val="0"/>
      <w:dstrike w:val="0"/>
      <w:sz w:val="16"/>
      <w:u w:val="none"/>
      <w:effect w:val="none"/>
    </w:rPr>
  </w:style>
  <w:style w:type="character" w:customStyle="1" w:styleId="AUNDERLINE0">
    <w:name w:val="AUNDERLINE"/>
    <w:qFormat/>
    <w:rsid w:val="008E13F8"/>
    <w:rPr>
      <w:rFonts w:ascii="Times New Roman" w:hAnsi="Times New Roman" w:cs="Times New Roman" w:hint="default"/>
      <w:sz w:val="20"/>
      <w:u w:val="single"/>
    </w:rPr>
  </w:style>
  <w:style w:type="character" w:customStyle="1" w:styleId="UnderlinedCharChar">
    <w:name w:val="Underlined Char Char"/>
    <w:rsid w:val="008E13F8"/>
    <w:rPr>
      <w:rFonts w:ascii="Garamond" w:hAnsi="Garamond" w:hint="default"/>
      <w:szCs w:val="28"/>
      <w:u w:val="single"/>
      <w:lang w:val="en-US" w:eastAsia="en-US" w:bidi="ar-SA"/>
    </w:rPr>
  </w:style>
  <w:style w:type="character" w:customStyle="1" w:styleId="slug-doi">
    <w:name w:val="slug-doi"/>
    <w:basedOn w:val="DefaultParagraphFont"/>
    <w:rsid w:val="008E13F8"/>
  </w:style>
  <w:style w:type="character" w:customStyle="1" w:styleId="af">
    <w:name w:val="af"/>
    <w:basedOn w:val="DefaultParagraphFont"/>
    <w:rsid w:val="008E13F8"/>
  </w:style>
  <w:style w:type="character" w:customStyle="1" w:styleId="ab">
    <w:name w:val="ab"/>
    <w:basedOn w:val="DefaultParagraphFont"/>
    <w:rsid w:val="008E13F8"/>
  </w:style>
  <w:style w:type="character" w:customStyle="1" w:styleId="em">
    <w:name w:val="em"/>
    <w:basedOn w:val="DefaultParagraphFont"/>
    <w:rsid w:val="008E13F8"/>
  </w:style>
  <w:style w:type="character" w:customStyle="1" w:styleId="au">
    <w:name w:val="au"/>
    <w:basedOn w:val="DefaultParagraphFont"/>
    <w:rsid w:val="008E13F8"/>
  </w:style>
  <w:style w:type="character" w:customStyle="1" w:styleId="ti">
    <w:name w:val="ti"/>
    <w:basedOn w:val="DefaultParagraphFont"/>
    <w:rsid w:val="008E13F8"/>
  </w:style>
  <w:style w:type="character" w:customStyle="1" w:styleId="subheadblue">
    <w:name w:val="subhead_blue"/>
    <w:basedOn w:val="DefaultParagraphFont"/>
    <w:rsid w:val="008E13F8"/>
  </w:style>
  <w:style w:type="character" w:customStyle="1" w:styleId="affiliation">
    <w:name w:val="affiliation"/>
    <w:basedOn w:val="DefaultParagraphFont"/>
    <w:rsid w:val="008E13F8"/>
  </w:style>
  <w:style w:type="character" w:customStyle="1" w:styleId="slug-doi-wrapper">
    <w:name w:val="slug-doi-wrapper"/>
    <w:basedOn w:val="DefaultParagraphFont"/>
    <w:rsid w:val="008E13F8"/>
  </w:style>
  <w:style w:type="character" w:customStyle="1" w:styleId="slug-metadata-noteahead-of-print">
    <w:name w:val="slug-metadata-note ahead-of-print"/>
    <w:basedOn w:val="DefaultParagraphFont"/>
    <w:rsid w:val="008E13F8"/>
  </w:style>
  <w:style w:type="character" w:customStyle="1" w:styleId="slug-ahead-of-print-date">
    <w:name w:val="slug-ahead-of-print-date"/>
    <w:basedOn w:val="DefaultParagraphFont"/>
    <w:rsid w:val="008E13F8"/>
  </w:style>
  <w:style w:type="character" w:customStyle="1" w:styleId="medium-bold">
    <w:name w:val="medium-bold"/>
    <w:basedOn w:val="DefaultParagraphFont"/>
    <w:rsid w:val="008E13F8"/>
  </w:style>
  <w:style w:type="character" w:customStyle="1" w:styleId="updated-short-citation">
    <w:name w:val="updated-short-citation"/>
    <w:basedOn w:val="DefaultParagraphFont"/>
    <w:rsid w:val="008E13F8"/>
  </w:style>
  <w:style w:type="character" w:customStyle="1" w:styleId="goohl0">
    <w:name w:val="goohl0"/>
    <w:basedOn w:val="DefaultParagraphFont"/>
    <w:rsid w:val="008E13F8"/>
  </w:style>
  <w:style w:type="character" w:customStyle="1" w:styleId="CharChar6">
    <w:name w:val="Char Char6"/>
    <w:rsid w:val="008E13F8"/>
    <w:rPr>
      <w:rFonts w:ascii="Arial" w:hAnsi="Arial" w:cs="Arial" w:hint="default"/>
      <w:bCs/>
      <w:sz w:val="16"/>
      <w:szCs w:val="26"/>
      <w:lang w:val="en-US" w:eastAsia="en-US" w:bidi="ar-SA"/>
    </w:rPr>
  </w:style>
  <w:style w:type="character" w:customStyle="1" w:styleId="TagCharChar1">
    <w:name w:val="Tag Char Char1"/>
    <w:rsid w:val="008E13F8"/>
    <w:rPr>
      <w:b/>
      <w:bCs w:val="0"/>
      <w:sz w:val="24"/>
      <w:szCs w:val="24"/>
      <w:lang w:val="en-US" w:eastAsia="en-US" w:bidi="ar-SA"/>
    </w:rPr>
  </w:style>
  <w:style w:type="character" w:customStyle="1" w:styleId="12TimesNewRoman">
    <w:name w:val="12 Times New Roman"/>
    <w:rsid w:val="008E13F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E13F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E13F8"/>
    <w:rPr>
      <w:rFonts w:ascii="Times New Roman" w:hAnsi="Times New Roman" w:cs="Times New Roman" w:hint="default"/>
      <w:strike w:val="0"/>
      <w:dstrike w:val="0"/>
      <w:sz w:val="14"/>
      <w:u w:val="none"/>
      <w:effect w:val="none"/>
    </w:rPr>
  </w:style>
  <w:style w:type="character" w:customStyle="1" w:styleId="F8-UnderlineBold">
    <w:name w:val="F8 - Underline/Bold"/>
    <w:rsid w:val="008E13F8"/>
    <w:rPr>
      <w:rFonts w:ascii="Times New Roman" w:hAnsi="Times New Roman" w:cs="Times New Roman" w:hint="default"/>
      <w:b/>
      <w:bCs w:val="0"/>
      <w:sz w:val="20"/>
      <w:u w:val="single"/>
    </w:rPr>
  </w:style>
  <w:style w:type="character" w:customStyle="1" w:styleId="F7-SmallFont">
    <w:name w:val="F7 - Small Font"/>
    <w:rsid w:val="008E13F8"/>
    <w:rPr>
      <w:rFonts w:ascii="Times New Roman" w:hAnsi="Times New Roman" w:cs="Times New Roman" w:hint="default"/>
      <w:sz w:val="14"/>
    </w:rPr>
  </w:style>
  <w:style w:type="character" w:customStyle="1" w:styleId="Brief-Bold">
    <w:name w:val="Brief - Bold"/>
    <w:rsid w:val="008E13F8"/>
    <w:rPr>
      <w:rFonts w:ascii="Times New Roman" w:hAnsi="Times New Roman" w:cs="Times New Roman" w:hint="default"/>
      <w:b/>
      <w:bCs w:val="0"/>
    </w:rPr>
  </w:style>
  <w:style w:type="character" w:customStyle="1" w:styleId="Card-Underline">
    <w:name w:val="Card - Underline"/>
    <w:rsid w:val="008E13F8"/>
    <w:rPr>
      <w:rFonts w:ascii="Times New Roman" w:hAnsi="Times New Roman" w:cs="Times New Roman" w:hint="default"/>
      <w:u w:val="single"/>
    </w:rPr>
  </w:style>
  <w:style w:type="character" w:customStyle="1" w:styleId="beriefunderline">
    <w:name w:val="berief = underline"/>
    <w:rsid w:val="008E13F8"/>
    <w:rPr>
      <w:rFonts w:ascii="Times New Roman" w:eastAsia="Times New Roman" w:hAnsi="Times New Roman" w:cs="Times New Roman" w:hint="default"/>
      <w:sz w:val="20"/>
      <w:u w:val="single"/>
    </w:rPr>
  </w:style>
  <w:style w:type="character" w:customStyle="1" w:styleId="BoldText10pt">
    <w:name w:val="Bold Text 10 pt"/>
    <w:rsid w:val="008E13F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8E13F8"/>
  </w:style>
  <w:style w:type="character" w:customStyle="1" w:styleId="SC4208902">
    <w:name w:val="SC.4.208902"/>
    <w:rsid w:val="008E13F8"/>
    <w:rPr>
      <w:rFonts w:ascii="Century" w:hAnsi="Century" w:cs="Century" w:hint="default"/>
      <w:color w:val="000000"/>
      <w:sz w:val="22"/>
      <w:szCs w:val="22"/>
    </w:rPr>
  </w:style>
  <w:style w:type="character" w:customStyle="1" w:styleId="SC4208915">
    <w:name w:val="SC.4.208915"/>
    <w:rsid w:val="008E13F8"/>
    <w:rPr>
      <w:rFonts w:ascii="Century" w:hAnsi="Century" w:cs="Century" w:hint="default"/>
      <w:color w:val="000000"/>
      <w:sz w:val="13"/>
      <w:szCs w:val="13"/>
    </w:rPr>
  </w:style>
  <w:style w:type="character" w:customStyle="1" w:styleId="SC273764">
    <w:name w:val="SC.2.73764"/>
    <w:rsid w:val="008E13F8"/>
    <w:rPr>
      <w:rFonts w:ascii="Century" w:hAnsi="Century" w:cs="Century" w:hint="default"/>
      <w:color w:val="000000"/>
      <w:sz w:val="72"/>
      <w:szCs w:val="72"/>
    </w:rPr>
  </w:style>
  <w:style w:type="character" w:customStyle="1" w:styleId="SC273779">
    <w:name w:val="SC.2.73779"/>
    <w:rsid w:val="008E13F8"/>
    <w:rPr>
      <w:rFonts w:ascii="Century" w:hAnsi="Century" w:cs="Century" w:hint="default"/>
      <w:color w:val="000000"/>
      <w:sz w:val="40"/>
      <w:szCs w:val="40"/>
    </w:rPr>
  </w:style>
  <w:style w:type="character" w:customStyle="1" w:styleId="SC273763">
    <w:name w:val="SC.2.73763"/>
    <w:rsid w:val="008E13F8"/>
    <w:rPr>
      <w:rFonts w:ascii="Century" w:hAnsi="Century" w:cs="Century" w:hint="default"/>
      <w:b/>
      <w:bCs/>
      <w:color w:val="000000"/>
    </w:rPr>
  </w:style>
  <w:style w:type="character" w:customStyle="1" w:styleId="SC4208910">
    <w:name w:val="SC.4.208910"/>
    <w:rsid w:val="008E13F8"/>
    <w:rPr>
      <w:rFonts w:ascii="Century" w:hAnsi="Century" w:cs="Century" w:hint="default"/>
      <w:color w:val="000000"/>
      <w:sz w:val="28"/>
      <w:szCs w:val="28"/>
    </w:rPr>
  </w:style>
  <w:style w:type="character" w:customStyle="1" w:styleId="SC4208911">
    <w:name w:val="SC.4.208911"/>
    <w:rsid w:val="008E13F8"/>
    <w:rPr>
      <w:rFonts w:ascii="Century" w:hAnsi="Century" w:cs="Century" w:hint="default"/>
      <w:color w:val="000000"/>
    </w:rPr>
  </w:style>
  <w:style w:type="character" w:customStyle="1" w:styleId="articlesubtitle">
    <w:name w:val="article_sub_title"/>
    <w:basedOn w:val="DefaultParagraphFont"/>
    <w:rsid w:val="008E13F8"/>
  </w:style>
  <w:style w:type="character" w:customStyle="1" w:styleId="newsdate2">
    <w:name w:val="news_date2"/>
    <w:basedOn w:val="DefaultParagraphFont"/>
    <w:rsid w:val="008E13F8"/>
  </w:style>
  <w:style w:type="character" w:customStyle="1" w:styleId="readarticleheader">
    <w:name w:val="readarticleheader"/>
    <w:basedOn w:val="DefaultParagraphFont"/>
    <w:rsid w:val="008E13F8"/>
  </w:style>
  <w:style w:type="character" w:customStyle="1" w:styleId="UnderlineChar20">
    <w:name w:val="Underline Char2"/>
    <w:rsid w:val="008E13F8"/>
    <w:rPr>
      <w:rFonts w:ascii="Trebuchet MS" w:hAnsi="Trebuchet MS" w:hint="default"/>
      <w:u w:val="thick"/>
      <w:lang w:val="en-US" w:eastAsia="zh-CN" w:bidi="ar-SA"/>
    </w:rPr>
  </w:style>
  <w:style w:type="character" w:customStyle="1" w:styleId="BoldUnderliningChar">
    <w:name w:val="Bold Underlining Char"/>
    <w:rsid w:val="008E13F8"/>
    <w:rPr>
      <w:rFonts w:ascii="Arial Narrow" w:eastAsia="Times New Roman" w:hAnsi="Arial Narrow" w:hint="default"/>
      <w:b/>
      <w:bCs w:val="0"/>
      <w:szCs w:val="24"/>
      <w:u w:val="single"/>
      <w:lang w:val="en-GB" w:eastAsia="en-US" w:bidi="ar-SA"/>
    </w:rPr>
  </w:style>
  <w:style w:type="character" w:customStyle="1" w:styleId="medium-normal1">
    <w:name w:val="medium-normal1"/>
    <w:rsid w:val="008E13F8"/>
    <w:rPr>
      <w:rFonts w:ascii="Arial" w:hAnsi="Arial" w:cs="Arial" w:hint="default"/>
      <w:b w:val="0"/>
      <w:bCs w:val="0"/>
      <w:i w:val="0"/>
      <w:iCs w:val="0"/>
      <w:sz w:val="20"/>
      <w:szCs w:val="20"/>
    </w:rPr>
  </w:style>
  <w:style w:type="character" w:customStyle="1" w:styleId="UnderlinedCardChar0">
    <w:name w:val="Underlined Card Char"/>
    <w:rsid w:val="008E13F8"/>
    <w:rPr>
      <w:rFonts w:ascii="Palatino Linotype" w:hAnsi="Palatino Linotype" w:hint="default"/>
      <w:u w:val="single"/>
      <w:lang w:val="en-US" w:eastAsia="en-US" w:bidi="ar-SA"/>
    </w:rPr>
  </w:style>
  <w:style w:type="character" w:customStyle="1" w:styleId="char">
    <w:name w:val="char"/>
    <w:basedOn w:val="DefaultParagraphFont"/>
    <w:rsid w:val="008E13F8"/>
  </w:style>
  <w:style w:type="character" w:customStyle="1" w:styleId="UnderlineCharCharCharCharCharChar">
    <w:name w:val="Underline Char Char Char Char Char Char"/>
    <w:rsid w:val="008E13F8"/>
    <w:rPr>
      <w:rFonts w:ascii="Arial Narrow" w:hAnsi="Arial Narrow" w:hint="default"/>
      <w:szCs w:val="24"/>
      <w:u w:val="single"/>
      <w:lang w:val="en-US" w:eastAsia="en-US" w:bidi="ar-SA"/>
    </w:rPr>
  </w:style>
  <w:style w:type="character" w:customStyle="1" w:styleId="klink">
    <w:name w:val="klink"/>
    <w:basedOn w:val="DefaultParagraphFont"/>
    <w:rsid w:val="008E13F8"/>
  </w:style>
  <w:style w:type="character" w:customStyle="1" w:styleId="date10">
    <w:name w:val="date1"/>
    <w:basedOn w:val="DefaultParagraphFont"/>
    <w:rsid w:val="008E13F8"/>
  </w:style>
  <w:style w:type="character" w:customStyle="1" w:styleId="bolding1">
    <w:name w:val="bolding1"/>
    <w:rsid w:val="008E13F8"/>
    <w:rPr>
      <w:b/>
      <w:bCs/>
    </w:rPr>
  </w:style>
  <w:style w:type="character" w:customStyle="1" w:styleId="bookoptions1">
    <w:name w:val="book_options1"/>
    <w:rsid w:val="008E13F8"/>
    <w:rPr>
      <w:b/>
      <w:bCs/>
      <w:color w:val="333366"/>
    </w:rPr>
  </w:style>
  <w:style w:type="character" w:customStyle="1" w:styleId="descriptionblock">
    <w:name w:val="description block"/>
    <w:basedOn w:val="DefaultParagraphFont"/>
    <w:rsid w:val="008E13F8"/>
  </w:style>
  <w:style w:type="character" w:customStyle="1" w:styleId="detailsboxblock">
    <w:name w:val="detailsbox block"/>
    <w:basedOn w:val="DefaultParagraphFont"/>
    <w:rsid w:val="008E13F8"/>
  </w:style>
  <w:style w:type="character" w:customStyle="1" w:styleId="Char3">
    <w:name w:val="Char3"/>
    <w:rsid w:val="008E13F8"/>
    <w:rPr>
      <w:rFonts w:ascii="Arial" w:hAnsi="Arial" w:cs="Arial" w:hint="default"/>
      <w:bCs/>
      <w:u w:val="thick"/>
      <w:lang w:val="en-US" w:eastAsia="en-US" w:bidi="ar-SA"/>
    </w:rPr>
  </w:style>
  <w:style w:type="character" w:customStyle="1" w:styleId="texto11">
    <w:name w:val="texto11"/>
    <w:rsid w:val="008E13F8"/>
    <w:rPr>
      <w:rFonts w:ascii="Arial" w:hAnsi="Arial" w:cs="Arial" w:hint="default"/>
      <w:b w:val="0"/>
      <w:bCs w:val="0"/>
      <w:i w:val="0"/>
      <w:iCs w:val="0"/>
      <w:caps w:val="0"/>
      <w:color w:val="000000"/>
      <w:sz w:val="26"/>
      <w:szCs w:val="26"/>
    </w:rPr>
  </w:style>
  <w:style w:type="character" w:customStyle="1" w:styleId="CardTagChar">
    <w:name w:val="Card Tag Char"/>
    <w:rsid w:val="008E13F8"/>
    <w:rPr>
      <w:rFonts w:ascii="Arial Narrow" w:hAnsi="Arial Narrow" w:hint="default"/>
      <w:b/>
      <w:bCs w:val="0"/>
      <w:sz w:val="24"/>
      <w:szCs w:val="24"/>
      <w:lang w:val="en-US" w:eastAsia="en-US" w:bidi="ar-SA"/>
    </w:rPr>
  </w:style>
  <w:style w:type="character" w:customStyle="1" w:styleId="DebateCiteCharCharChar">
    <w:name w:val="Debate Cite Char Char Char"/>
    <w:rsid w:val="008E13F8"/>
    <w:rPr>
      <w:b/>
      <w:bCs w:val="0"/>
      <w:sz w:val="32"/>
      <w:szCs w:val="32"/>
      <w:lang w:val="en-US" w:eastAsia="en-US" w:bidi="ar-SA"/>
    </w:rPr>
  </w:style>
  <w:style w:type="character" w:customStyle="1" w:styleId="TagandCiteChar">
    <w:name w:val="Tag and Cite Char"/>
    <w:rsid w:val="008E13F8"/>
    <w:rPr>
      <w:color w:val="333333"/>
      <w:sz w:val="22"/>
      <w:szCs w:val="22"/>
      <w:lang w:val="en-US" w:eastAsia="en-US" w:bidi="ar-SA"/>
    </w:rPr>
  </w:style>
  <w:style w:type="character" w:customStyle="1" w:styleId="Style10ptBold">
    <w:name w:val="Style 10 pt Bold"/>
    <w:rsid w:val="008E13F8"/>
    <w:rPr>
      <w:b/>
      <w:bCs/>
      <w:sz w:val="20"/>
    </w:rPr>
  </w:style>
  <w:style w:type="character" w:customStyle="1" w:styleId="text9">
    <w:name w:val="text9"/>
    <w:basedOn w:val="DefaultParagraphFont"/>
    <w:rsid w:val="008E13F8"/>
  </w:style>
  <w:style w:type="character" w:customStyle="1" w:styleId="text21">
    <w:name w:val="text21"/>
    <w:basedOn w:val="DefaultParagraphFont"/>
    <w:rsid w:val="008E13F8"/>
  </w:style>
  <w:style w:type="character" w:customStyle="1" w:styleId="text19">
    <w:name w:val="text19"/>
    <w:basedOn w:val="DefaultParagraphFont"/>
    <w:rsid w:val="008E13F8"/>
  </w:style>
  <w:style w:type="character" w:customStyle="1" w:styleId="term2">
    <w:name w:val="term2"/>
    <w:rsid w:val="008E13F8"/>
    <w:rPr>
      <w:b/>
      <w:bCs/>
    </w:rPr>
  </w:style>
  <w:style w:type="character" w:customStyle="1" w:styleId="pmterms12">
    <w:name w:val="pmterms12"/>
    <w:rsid w:val="008E13F8"/>
    <w:rPr>
      <w:b/>
      <w:bCs/>
      <w:i w:val="0"/>
      <w:iCs w:val="0"/>
      <w:color w:val="000000"/>
    </w:rPr>
  </w:style>
  <w:style w:type="character" w:customStyle="1" w:styleId="ToReadChar">
    <w:name w:val="To Read Char"/>
    <w:rsid w:val="008E13F8"/>
    <w:rPr>
      <w:rFonts w:ascii="Verdana" w:hAnsi="Verdana" w:hint="default"/>
      <w:b/>
      <w:bCs w:val="0"/>
      <w:szCs w:val="24"/>
      <w:u w:val="single"/>
      <w:lang w:val="en-US" w:eastAsia="en-US" w:bidi="ar-SA"/>
    </w:rPr>
  </w:style>
  <w:style w:type="character" w:customStyle="1" w:styleId="ToReadCharChar">
    <w:name w:val="To Read Char Char"/>
    <w:rsid w:val="008E13F8"/>
    <w:rPr>
      <w:rFonts w:ascii="Verdana" w:hAnsi="Verdana" w:hint="default"/>
      <w:b/>
      <w:bCs w:val="0"/>
      <w:szCs w:val="24"/>
      <w:u w:val="single"/>
      <w:lang w:val="en-US" w:eastAsia="en-US" w:bidi="ar-SA"/>
    </w:rPr>
  </w:style>
  <w:style w:type="character" w:customStyle="1" w:styleId="bio">
    <w:name w:val="bio"/>
    <w:basedOn w:val="DefaultParagraphFont"/>
    <w:rsid w:val="008E13F8"/>
  </w:style>
  <w:style w:type="character" w:customStyle="1" w:styleId="storytextstyle">
    <w:name w:val="storytextstyle"/>
    <w:basedOn w:val="DefaultParagraphFont"/>
    <w:rsid w:val="008E13F8"/>
  </w:style>
  <w:style w:type="character" w:customStyle="1" w:styleId="cardunderlinedCharChar">
    <w:name w:val="card underlined Char Char"/>
    <w:rsid w:val="008E13F8"/>
    <w:rPr>
      <w:rFonts w:ascii="Arial" w:hAnsi="Arial" w:cs="Arial" w:hint="default"/>
      <w:sz w:val="22"/>
      <w:szCs w:val="24"/>
      <w:u w:val="single"/>
      <w:lang w:val="en-US" w:eastAsia="en-US" w:bidi="ar-SA"/>
    </w:rPr>
  </w:style>
  <w:style w:type="character" w:customStyle="1" w:styleId="Style2Char0">
    <w:name w:val="Style2 Char"/>
    <w:rsid w:val="008E13F8"/>
    <w:rPr>
      <w:rFonts w:ascii="Book Antiqua" w:hAnsi="Book Antiqua" w:hint="default"/>
      <w:u w:val="thick"/>
      <w:lang w:val="en-US" w:eastAsia="en-US" w:bidi="ar-SA"/>
    </w:rPr>
  </w:style>
  <w:style w:type="character" w:customStyle="1" w:styleId="Style2Char1">
    <w:name w:val="Style2 Char1"/>
    <w:rsid w:val="008E13F8"/>
    <w:rPr>
      <w:rFonts w:ascii="Book Antiqua" w:hAnsi="Book Antiqua" w:hint="default"/>
      <w:szCs w:val="24"/>
      <w:u w:val="thick"/>
      <w:lang w:val="en-US" w:eastAsia="en-US" w:bidi="ar-SA"/>
    </w:rPr>
  </w:style>
  <w:style w:type="character" w:customStyle="1" w:styleId="articlehead21">
    <w:name w:val="articlehead21"/>
    <w:rsid w:val="008E13F8"/>
    <w:rPr>
      <w:rFonts w:ascii="Arial" w:hAnsi="Arial" w:cs="Arial" w:hint="default"/>
      <w:b/>
      <w:bCs/>
      <w:color w:val="660000"/>
      <w:sz w:val="20"/>
      <w:szCs w:val="20"/>
    </w:rPr>
  </w:style>
  <w:style w:type="character" w:customStyle="1" w:styleId="TagCiteChar1">
    <w:name w:val="Tag/Cite Char1"/>
    <w:rsid w:val="008E13F8"/>
    <w:rPr>
      <w:b/>
      <w:bCs w:val="0"/>
      <w:lang w:val="en-US" w:eastAsia="en-US" w:bidi="ar-SA"/>
    </w:rPr>
  </w:style>
  <w:style w:type="character" w:customStyle="1" w:styleId="goohl2">
    <w:name w:val="goohl2"/>
    <w:basedOn w:val="DefaultParagraphFont"/>
    <w:rsid w:val="008E13F8"/>
  </w:style>
  <w:style w:type="character" w:customStyle="1" w:styleId="CardCharChar0">
    <w:name w:val="Card Char Char"/>
    <w:rsid w:val="008E13F8"/>
    <w:rPr>
      <w:lang w:val="en-US" w:eastAsia="en-US" w:bidi="ar-SA"/>
    </w:rPr>
  </w:style>
  <w:style w:type="character" w:customStyle="1" w:styleId="BriefTitle1Char">
    <w:name w:val="Brief Title 1 Char"/>
    <w:rsid w:val="008E13F8"/>
    <w:rPr>
      <w:b/>
      <w:bCs w:val="0"/>
      <w:u w:val="single"/>
      <w:lang w:val="en-US" w:eastAsia="en-US" w:bidi="ar-SA"/>
    </w:rPr>
  </w:style>
  <w:style w:type="character" w:customStyle="1" w:styleId="TagCiteCharChar">
    <w:name w:val="Tag/Cite Char Char"/>
    <w:rsid w:val="008E13F8"/>
    <w:rPr>
      <w:b/>
      <w:bCs w:val="0"/>
      <w:lang w:val="en-US" w:eastAsia="en-US" w:bidi="ar-SA"/>
    </w:rPr>
  </w:style>
  <w:style w:type="character" w:customStyle="1" w:styleId="btx">
    <w:name w:val="btx"/>
    <w:basedOn w:val="DefaultParagraphFont"/>
    <w:rsid w:val="008E13F8"/>
  </w:style>
  <w:style w:type="character" w:customStyle="1" w:styleId="CardChar1">
    <w:name w:val="Card Char1"/>
    <w:rsid w:val="008E13F8"/>
    <w:rPr>
      <w:lang w:val="en-US" w:eastAsia="en-US" w:bidi="ar-SA"/>
    </w:rPr>
  </w:style>
  <w:style w:type="character" w:customStyle="1" w:styleId="prodgeneral1">
    <w:name w:val="prodgeneral1"/>
    <w:rsid w:val="008E13F8"/>
    <w:rPr>
      <w:rFonts w:ascii="Verdana" w:hAnsi="Verdana" w:hint="default"/>
      <w:b w:val="0"/>
      <w:bCs w:val="0"/>
      <w:caps w:val="0"/>
      <w:color w:val="000000"/>
      <w:spacing w:val="0"/>
      <w:sz w:val="16"/>
      <w:szCs w:val="16"/>
    </w:rPr>
  </w:style>
  <w:style w:type="character" w:customStyle="1" w:styleId="summary1">
    <w:name w:val="summary1"/>
    <w:rsid w:val="008E13F8"/>
    <w:rPr>
      <w:rFonts w:ascii="Arial" w:hAnsi="Arial" w:cs="Arial" w:hint="default"/>
      <w:sz w:val="18"/>
      <w:szCs w:val="18"/>
    </w:rPr>
  </w:style>
  <w:style w:type="character" w:customStyle="1" w:styleId="text3">
    <w:name w:val="text3"/>
    <w:basedOn w:val="DefaultParagraphFont"/>
    <w:rsid w:val="008E13F8"/>
  </w:style>
  <w:style w:type="character" w:customStyle="1" w:styleId="cardtextsmallChar">
    <w:name w:val="card text small Char"/>
    <w:rsid w:val="008E13F8"/>
    <w:rPr>
      <w:rFonts w:ascii="Arial Narrow" w:hAnsi="Arial Narrow" w:hint="default"/>
      <w:sz w:val="16"/>
      <w:szCs w:val="24"/>
      <w:lang w:val="en-US" w:eastAsia="en-US" w:bidi="ar-SA"/>
    </w:rPr>
  </w:style>
  <w:style w:type="character" w:customStyle="1" w:styleId="countrytitle1">
    <w:name w:val="countrytitle1"/>
    <w:rsid w:val="008E13F8"/>
    <w:rPr>
      <w:rFonts w:ascii="Verdana" w:hAnsi="Verdana" w:hint="default"/>
      <w:b/>
      <w:bCs/>
      <w:color w:val="293643"/>
      <w:sz w:val="24"/>
      <w:szCs w:val="24"/>
    </w:rPr>
  </w:style>
  <w:style w:type="character" w:customStyle="1" w:styleId="storyheader1">
    <w:name w:val="storyheader1"/>
    <w:rsid w:val="008E13F8"/>
    <w:rPr>
      <w:rFonts w:ascii="Verdana" w:hAnsi="Verdana" w:hint="default"/>
      <w:b/>
      <w:bCs/>
      <w:color w:val="000000"/>
      <w:sz w:val="21"/>
      <w:szCs w:val="21"/>
    </w:rPr>
  </w:style>
  <w:style w:type="character" w:customStyle="1" w:styleId="cardunderlinedChar0">
    <w:name w:val="card underlined Char"/>
    <w:rsid w:val="008E13F8"/>
    <w:rPr>
      <w:rFonts w:ascii="Arial" w:hAnsi="Arial" w:cs="Arial" w:hint="default"/>
      <w:sz w:val="22"/>
      <w:szCs w:val="24"/>
      <w:u w:val="single"/>
      <w:lang w:val="en-US" w:eastAsia="en-US" w:bidi="ar-SA"/>
    </w:rPr>
  </w:style>
  <w:style w:type="character" w:customStyle="1" w:styleId="article1">
    <w:name w:val="article1"/>
    <w:rsid w:val="008E13F8"/>
    <w:rPr>
      <w:rFonts w:ascii="Verdana" w:hAnsi="Verdana" w:hint="default"/>
      <w:color w:val="333333"/>
      <w:sz w:val="16"/>
      <w:szCs w:val="16"/>
    </w:rPr>
  </w:style>
  <w:style w:type="character" w:customStyle="1" w:styleId="story-posted-date1">
    <w:name w:val="story-posted-date1"/>
    <w:rsid w:val="008E13F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E13F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E13F8"/>
  </w:style>
  <w:style w:type="character" w:customStyle="1" w:styleId="textmedium">
    <w:name w:val="textmedium"/>
    <w:basedOn w:val="DefaultParagraphFont"/>
    <w:rsid w:val="008E13F8"/>
  </w:style>
  <w:style w:type="character" w:customStyle="1" w:styleId="citation1">
    <w:name w:val="citation1"/>
    <w:rsid w:val="008E13F8"/>
    <w:rPr>
      <w:rFonts w:ascii="Verdana" w:hAnsi="Verdana" w:hint="default"/>
      <w:sz w:val="17"/>
      <w:szCs w:val="17"/>
    </w:rPr>
  </w:style>
  <w:style w:type="character" w:customStyle="1" w:styleId="hithighlite">
    <w:name w:val="hithighlite"/>
    <w:basedOn w:val="DefaultParagraphFont"/>
    <w:rsid w:val="008E13F8"/>
  </w:style>
  <w:style w:type="character" w:customStyle="1" w:styleId="articlecontent">
    <w:name w:val="articlecontent"/>
    <w:basedOn w:val="DefaultParagraphFont"/>
    <w:rsid w:val="008E13F8"/>
  </w:style>
  <w:style w:type="character" w:customStyle="1" w:styleId="fource1">
    <w:name w:val="fource1"/>
    <w:rsid w:val="008E13F8"/>
    <w:rPr>
      <w:sz w:val="34"/>
      <w:szCs w:val="34"/>
    </w:rPr>
  </w:style>
  <w:style w:type="character" w:customStyle="1" w:styleId="LanguageStrikeChar">
    <w:name w:val="Language Strike Char"/>
    <w:rsid w:val="008E13F8"/>
    <w:rPr>
      <w:rFonts w:ascii="Arial Narrow" w:hAnsi="Arial Narrow" w:hint="default"/>
      <w:strike/>
      <w:szCs w:val="24"/>
      <w:lang w:val="en-US" w:eastAsia="en-US" w:bidi="ar-SA"/>
    </w:rPr>
  </w:style>
  <w:style w:type="character" w:customStyle="1" w:styleId="normal11">
    <w:name w:val="normal1"/>
    <w:basedOn w:val="DefaultParagraphFont"/>
    <w:rsid w:val="008E13F8"/>
  </w:style>
  <w:style w:type="character" w:customStyle="1" w:styleId="ds">
    <w:name w:val="ds"/>
    <w:basedOn w:val="DefaultParagraphFont"/>
    <w:rsid w:val="008E13F8"/>
  </w:style>
  <w:style w:type="character" w:customStyle="1" w:styleId="UnderliningChar1">
    <w:name w:val="Underlining Char1"/>
    <w:rsid w:val="008E13F8"/>
    <w:rPr>
      <w:rFonts w:ascii="Arial Narrow" w:hAnsi="Arial Narrow" w:hint="default"/>
      <w:szCs w:val="24"/>
      <w:u w:val="single"/>
      <w:lang w:val="en-US" w:eastAsia="en-US" w:bidi="ar-SA"/>
    </w:rPr>
  </w:style>
  <w:style w:type="character" w:customStyle="1" w:styleId="UnderliningChar2">
    <w:name w:val="Underlining Char2"/>
    <w:rsid w:val="008E13F8"/>
    <w:rPr>
      <w:rFonts w:ascii="Arial Narrow" w:hAnsi="Arial Narrow" w:hint="default"/>
      <w:szCs w:val="24"/>
      <w:u w:val="single"/>
      <w:lang w:val="en-US" w:eastAsia="en-US" w:bidi="ar-SA"/>
    </w:rPr>
  </w:style>
  <w:style w:type="character" w:customStyle="1" w:styleId="MicroTextChar1">
    <w:name w:val="MicroText Char1"/>
    <w:rsid w:val="008E13F8"/>
    <w:rPr>
      <w:rFonts w:ascii="Arial Narrow" w:hAnsi="Arial Narrow" w:hint="default"/>
      <w:sz w:val="12"/>
      <w:szCs w:val="24"/>
      <w:lang w:val="en-US" w:eastAsia="en-US" w:bidi="ar-SA"/>
    </w:rPr>
  </w:style>
  <w:style w:type="character" w:customStyle="1" w:styleId="DefaultPara">
    <w:name w:val="Default Para"/>
    <w:rsid w:val="008E13F8"/>
    <w:rPr>
      <w:sz w:val="20"/>
    </w:rPr>
  </w:style>
  <w:style w:type="character" w:customStyle="1" w:styleId="SYSHYPERTEXT">
    <w:name w:val="SYS_HYPERTEXT"/>
    <w:rsid w:val="008E13F8"/>
    <w:rPr>
      <w:color w:val="0000FF"/>
      <w:u w:val="single"/>
    </w:rPr>
  </w:style>
  <w:style w:type="character" w:customStyle="1" w:styleId="Hyperlink1">
    <w:name w:val="Hyperlink1"/>
    <w:rsid w:val="008E13F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E13F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E13F8"/>
    <w:rPr>
      <w:rFonts w:ascii="Arial Narrow" w:hAnsi="Arial Narrow" w:hint="default"/>
      <w:noProof w:val="0"/>
      <w:szCs w:val="24"/>
      <w:u w:val="single"/>
      <w:lang w:val="en-US" w:eastAsia="en-US" w:bidi="ar-SA"/>
    </w:rPr>
  </w:style>
  <w:style w:type="character" w:customStyle="1" w:styleId="BlockHeading1Char">
    <w:name w:val="Block Heading 1 Char"/>
    <w:rsid w:val="008E13F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E13F8"/>
    <w:rPr>
      <w:b/>
      <w:bCs w:val="0"/>
      <w:sz w:val="24"/>
      <w:szCs w:val="24"/>
      <w:u w:val="single"/>
      <w:lang w:val="en-US" w:eastAsia="en-US" w:bidi="ar-SA"/>
    </w:rPr>
  </w:style>
  <w:style w:type="character" w:customStyle="1" w:styleId="StyleTagTimesNewRomanChar">
    <w:name w:val="Style Tag + Times New Roman Char"/>
    <w:rsid w:val="008E13F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E13F8"/>
    <w:rPr>
      <w:rFonts w:ascii="Arial Narrow" w:hAnsi="Arial Narrow" w:cs="Arial" w:hint="default"/>
      <w:b/>
      <w:bCs/>
      <w:iCs/>
      <w:sz w:val="24"/>
      <w:szCs w:val="28"/>
      <w:lang w:val="en-US" w:eastAsia="en-US" w:bidi="ar-SA"/>
    </w:rPr>
  </w:style>
  <w:style w:type="character" w:customStyle="1" w:styleId="UnderliningCharChar">
    <w:name w:val="Underlining Char Char"/>
    <w:rsid w:val="008E13F8"/>
    <w:rPr>
      <w:rFonts w:ascii="Arial Narrow" w:hAnsi="Arial Narrow" w:hint="default"/>
      <w:szCs w:val="24"/>
      <w:u w:val="single"/>
      <w:lang w:val="en-US" w:eastAsia="en-US" w:bidi="ar-SA"/>
    </w:rPr>
  </w:style>
  <w:style w:type="character" w:customStyle="1" w:styleId="StyleArialNarrow12ptBold">
    <w:name w:val="Style Arial Narrow 12 pt Bold"/>
    <w:rsid w:val="008E13F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8E13F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E13F8"/>
    <w:rPr>
      <w:noProof w:val="0"/>
      <w:u w:val="single"/>
      <w:lang w:val="en-US" w:eastAsia="en-US" w:bidi="ar-SA"/>
    </w:rPr>
  </w:style>
  <w:style w:type="character" w:customStyle="1" w:styleId="UnderlinedCharChar1">
    <w:name w:val="Underlined Char Char1"/>
    <w:rsid w:val="008E13F8"/>
    <w:rPr>
      <w:rFonts w:ascii="Bell MT" w:eastAsia="Times New Roman" w:hAnsi="Bell MT" w:hint="default"/>
      <w:bCs/>
      <w:iCs/>
      <w:sz w:val="22"/>
      <w:u w:val="single"/>
    </w:rPr>
  </w:style>
  <w:style w:type="character" w:customStyle="1" w:styleId="Heading2CharChar2">
    <w:name w:val="Heading 2 Char Char2"/>
    <w:rsid w:val="008E13F8"/>
    <w:rPr>
      <w:rFonts w:ascii="Arial" w:hAnsi="Arial" w:cs="Arial" w:hint="default"/>
      <w:b/>
      <w:bCs/>
      <w:iCs/>
      <w:sz w:val="22"/>
      <w:szCs w:val="28"/>
      <w:lang w:val="en-US" w:eastAsia="en-US" w:bidi="ar-SA"/>
    </w:rPr>
  </w:style>
  <w:style w:type="character" w:customStyle="1" w:styleId="doctitle">
    <w:name w:val="doctitle"/>
    <w:rsid w:val="008E13F8"/>
  </w:style>
  <w:style w:type="character" w:customStyle="1" w:styleId="cardtext-underlined0">
    <w:name w:val="card text- underlined"/>
    <w:rsid w:val="008E13F8"/>
    <w:rPr>
      <w:rFonts w:ascii="Garamond" w:hAnsi="Garamond" w:hint="default"/>
      <w:u w:val="single"/>
    </w:rPr>
  </w:style>
  <w:style w:type="character" w:customStyle="1" w:styleId="BodyText1">
    <w:name w:val="Body Text1"/>
    <w:basedOn w:val="DefaultParagraphFont"/>
    <w:rsid w:val="008E13F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E13F8"/>
  </w:style>
  <w:style w:type="character" w:customStyle="1" w:styleId="BriefTitleChar">
    <w:name w:val="Brief Title Char"/>
    <w:basedOn w:val="DefaultParagraphFont"/>
    <w:rsid w:val="008E13F8"/>
    <w:rPr>
      <w:b/>
      <w:bCs w:val="0"/>
      <w:sz w:val="24"/>
      <w:szCs w:val="24"/>
      <w:u w:val="single"/>
      <w:lang w:val="en-US" w:eastAsia="en-US" w:bidi="ar-SA"/>
    </w:rPr>
  </w:style>
  <w:style w:type="character" w:customStyle="1" w:styleId="BriefTitle2Char">
    <w:name w:val="Brief Title 2 Char"/>
    <w:basedOn w:val="BriefTitleChar"/>
    <w:rsid w:val="008E13F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E13F8"/>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8E13F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E13F8"/>
    <w:rPr>
      <w:rFonts w:ascii="AGaramond" w:hAnsi="AGaramond" w:cs="AGaramond" w:hint="default"/>
      <w:color w:val="211D1E"/>
      <w:sz w:val="14"/>
      <w:szCs w:val="14"/>
    </w:rPr>
  </w:style>
  <w:style w:type="character" w:customStyle="1" w:styleId="CharacterStyle2">
    <w:name w:val="Character Style 2"/>
    <w:uiPriority w:val="99"/>
    <w:rsid w:val="008E13F8"/>
    <w:rPr>
      <w:sz w:val="20"/>
      <w:szCs w:val="20"/>
    </w:rPr>
  </w:style>
  <w:style w:type="character" w:customStyle="1" w:styleId="cross-head">
    <w:name w:val="cross-head"/>
    <w:rsid w:val="008E13F8"/>
  </w:style>
  <w:style w:type="character" w:customStyle="1" w:styleId="Subtitle1">
    <w:name w:val="Subtitle1"/>
    <w:rsid w:val="008E13F8"/>
  </w:style>
  <w:style w:type="character" w:customStyle="1" w:styleId="metaorigin">
    <w:name w:val="meta_origin"/>
    <w:rsid w:val="008E13F8"/>
  </w:style>
  <w:style w:type="character" w:customStyle="1" w:styleId="mandelbrotrefrag">
    <w:name w:val="mandelbrot_refrag"/>
    <w:rsid w:val="008E13F8"/>
  </w:style>
  <w:style w:type="character" w:customStyle="1" w:styleId="eminfo">
    <w:name w:val="eminfo"/>
    <w:rsid w:val="008E13F8"/>
  </w:style>
  <w:style w:type="character" w:customStyle="1" w:styleId="emhighlight">
    <w:name w:val="emhighlight"/>
    <w:rsid w:val="008E13F8"/>
  </w:style>
  <w:style w:type="character" w:customStyle="1" w:styleId="name">
    <w:name w:val="name"/>
    <w:rsid w:val="008E13F8"/>
  </w:style>
  <w:style w:type="character" w:customStyle="1" w:styleId="tkrname">
    <w:name w:val="tkrname"/>
    <w:rsid w:val="008E13F8"/>
  </w:style>
  <w:style w:type="character" w:customStyle="1" w:styleId="tkrchange">
    <w:name w:val="tkrchange"/>
    <w:rsid w:val="008E13F8"/>
  </w:style>
  <w:style w:type="character" w:customStyle="1" w:styleId="source-org">
    <w:name w:val="source-org"/>
    <w:rsid w:val="008E13F8"/>
  </w:style>
  <w:style w:type="character" w:customStyle="1" w:styleId="updated">
    <w:name w:val="updated"/>
    <w:rsid w:val="008E13F8"/>
  </w:style>
  <w:style w:type="character" w:customStyle="1" w:styleId="last">
    <w:name w:val="last"/>
    <w:rsid w:val="008E13F8"/>
  </w:style>
  <w:style w:type="character" w:customStyle="1" w:styleId="Style11ptBoldUnderline1">
    <w:name w:val="Style 11 pt Bold Underline1"/>
    <w:rsid w:val="008E13F8"/>
    <w:rPr>
      <w:b/>
      <w:bCs/>
      <w:sz w:val="20"/>
      <w:u w:val="single"/>
    </w:rPr>
  </w:style>
  <w:style w:type="character" w:customStyle="1" w:styleId="StyleStyleunderlineBold11pt">
    <w:name w:val="Style Style underline + Bold + 11 pt"/>
    <w:rsid w:val="008E13F8"/>
    <w:rPr>
      <w:bCs/>
      <w:sz w:val="20"/>
      <w:u w:val="single"/>
    </w:rPr>
  </w:style>
  <w:style w:type="character" w:customStyle="1" w:styleId="StyleunderlineAsianTimesNewRomanBold">
    <w:name w:val="Style underline + (Asian) Times New Roman Bold"/>
    <w:rsid w:val="008E13F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E13F8"/>
    <w:rPr>
      <w:b/>
      <w:bCs/>
      <w:sz w:val="20"/>
      <w:u w:val="single"/>
      <w:bdr w:val="single" w:sz="4" w:space="0" w:color="auto" w:frame="1"/>
    </w:rPr>
  </w:style>
  <w:style w:type="character" w:customStyle="1" w:styleId="A5">
    <w:name w:val="A5"/>
    <w:uiPriority w:val="99"/>
    <w:rsid w:val="008E13F8"/>
    <w:rPr>
      <w:rFonts w:ascii="Times New Roman" w:hAnsi="Times New Roman" w:cs="Times New Roman" w:hint="default"/>
      <w:color w:val="000000"/>
      <w:sz w:val="13"/>
      <w:szCs w:val="13"/>
    </w:rPr>
  </w:style>
  <w:style w:type="character" w:customStyle="1" w:styleId="quotepeekbase">
    <w:name w:val="quotepeekbase"/>
    <w:rsid w:val="008E13F8"/>
  </w:style>
  <w:style w:type="character" w:customStyle="1" w:styleId="cardChar10">
    <w:name w:val="card Char1"/>
    <w:rsid w:val="008E13F8"/>
    <w:rPr>
      <w:rFonts w:ascii="Calibri" w:eastAsia="Calibri" w:hAnsi="Calibri" w:cs="Calibri" w:hint="default"/>
      <w:sz w:val="24"/>
      <w:szCs w:val="22"/>
      <w:lang w:val="x-none" w:eastAsia="x-none"/>
    </w:rPr>
  </w:style>
  <w:style w:type="character" w:customStyle="1" w:styleId="NormalCard">
    <w:name w:val="Normal Card"/>
    <w:uiPriority w:val="1"/>
    <w:qFormat/>
    <w:rsid w:val="008E13F8"/>
    <w:rPr>
      <w:rFonts w:ascii="Times New Roman" w:hAnsi="Times New Roman" w:cs="Times New Roman" w:hint="default"/>
      <w:sz w:val="24"/>
    </w:rPr>
  </w:style>
  <w:style w:type="character" w:customStyle="1" w:styleId="HighlightedUnderline0">
    <w:name w:val="Highlighted Underline"/>
    <w:uiPriority w:val="1"/>
    <w:qFormat/>
    <w:rsid w:val="008E13F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E13F8"/>
    <w:rPr>
      <w:rFonts w:ascii="Times New Roman" w:hAnsi="Times New Roman" w:cs="Times New Roman" w:hint="default"/>
      <w:sz w:val="16"/>
      <w:szCs w:val="16"/>
    </w:rPr>
  </w:style>
  <w:style w:type="character" w:customStyle="1" w:styleId="timebox">
    <w:name w:val="timebox"/>
    <w:rsid w:val="008E13F8"/>
  </w:style>
  <w:style w:type="character" w:customStyle="1" w:styleId="Heading2Subtext">
    <w:name w:val="Heading 2 Subtext"/>
    <w:rsid w:val="008E13F8"/>
    <w:rPr>
      <w:rFonts w:ascii="Times New Roman" w:hAnsi="Times New Roman" w:cs="Times New Roman" w:hint="default"/>
      <w:sz w:val="16"/>
    </w:rPr>
  </w:style>
  <w:style w:type="character" w:customStyle="1" w:styleId="-SmallText-">
    <w:name w:val="-Small Text-"/>
    <w:rsid w:val="008E13F8"/>
    <w:rPr>
      <w:rFonts w:ascii="Garamond" w:hAnsi="Garamond" w:hint="default"/>
      <w:sz w:val="16"/>
    </w:rPr>
  </w:style>
  <w:style w:type="character" w:customStyle="1" w:styleId="label">
    <w:name w:val="label"/>
    <w:rsid w:val="008E13F8"/>
  </w:style>
  <w:style w:type="character" w:customStyle="1" w:styleId="BoldUnderlineCharChar">
    <w:name w:val="BoldUnderline Char Char"/>
    <w:rsid w:val="008E13F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E13F8"/>
  </w:style>
  <w:style w:type="character" w:customStyle="1" w:styleId="FontStyle477">
    <w:name w:val="Font Style477"/>
    <w:basedOn w:val="DefaultParagraphFont"/>
    <w:uiPriority w:val="99"/>
    <w:rsid w:val="008E13F8"/>
    <w:rPr>
      <w:rFonts w:ascii="Times New Roman" w:hAnsi="Times New Roman" w:cs="Times New Roman" w:hint="default"/>
      <w:sz w:val="18"/>
      <w:szCs w:val="18"/>
    </w:rPr>
  </w:style>
  <w:style w:type="character" w:customStyle="1" w:styleId="FontStyle505">
    <w:name w:val="Font Style505"/>
    <w:basedOn w:val="DefaultParagraphFont"/>
    <w:uiPriority w:val="99"/>
    <w:rsid w:val="008E13F8"/>
    <w:rPr>
      <w:rFonts w:ascii="Times New Roman" w:hAnsi="Times New Roman" w:cs="Times New Roman" w:hint="default"/>
      <w:sz w:val="18"/>
      <w:szCs w:val="18"/>
    </w:rPr>
  </w:style>
  <w:style w:type="character" w:customStyle="1" w:styleId="FontStyle514">
    <w:name w:val="Font Style514"/>
    <w:basedOn w:val="DefaultParagraphFont"/>
    <w:uiPriority w:val="99"/>
    <w:rsid w:val="008E13F8"/>
    <w:rPr>
      <w:rFonts w:ascii="Times New Roman" w:hAnsi="Times New Roman" w:cs="Times New Roman" w:hint="default"/>
      <w:sz w:val="14"/>
      <w:szCs w:val="14"/>
    </w:rPr>
  </w:style>
  <w:style w:type="character" w:customStyle="1" w:styleId="FontStyle500">
    <w:name w:val="Font Style500"/>
    <w:basedOn w:val="DefaultParagraphFont"/>
    <w:uiPriority w:val="99"/>
    <w:rsid w:val="008E13F8"/>
    <w:rPr>
      <w:rFonts w:ascii="Times New Roman" w:hAnsi="Times New Roman" w:cs="Times New Roman" w:hint="default"/>
      <w:b/>
      <w:bCs/>
      <w:sz w:val="16"/>
      <w:szCs w:val="16"/>
    </w:rPr>
  </w:style>
  <w:style w:type="character" w:customStyle="1" w:styleId="CardCite1">
    <w:name w:val="CardCite1"/>
    <w:qFormat/>
    <w:rsid w:val="008E13F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E13F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E13F8"/>
    <w:rPr>
      <w:rFonts w:ascii="Times New Roman" w:hAnsi="Times New Roman" w:cs="Times New Roman" w:hint="default"/>
      <w:b/>
      <w:bCs/>
      <w:sz w:val="22"/>
      <w:szCs w:val="22"/>
    </w:rPr>
  </w:style>
  <w:style w:type="character" w:customStyle="1" w:styleId="CharacterStyle3">
    <w:name w:val="Character Style 3"/>
    <w:uiPriority w:val="99"/>
    <w:rsid w:val="008E13F8"/>
    <w:rPr>
      <w:rFonts w:ascii="Bookman Old Style" w:hAnsi="Bookman Old Style" w:cs="Bookman Old Style" w:hint="default"/>
      <w:spacing w:val="-5"/>
      <w:sz w:val="18"/>
      <w:szCs w:val="18"/>
    </w:rPr>
  </w:style>
  <w:style w:type="character" w:customStyle="1" w:styleId="UnderlineStyleChar7">
    <w:name w:val="Underline Style Char7"/>
    <w:rsid w:val="008E13F8"/>
    <w:rPr>
      <w:rFonts w:ascii="Garamond" w:hAnsi="Garamond" w:hint="default"/>
      <w:sz w:val="22"/>
      <w:szCs w:val="24"/>
      <w:u w:val="single"/>
      <w:lang w:val="en-US" w:eastAsia="en-US" w:bidi="ar-SA"/>
    </w:rPr>
  </w:style>
  <w:style w:type="character" w:customStyle="1" w:styleId="StyleArial6ptBold">
    <w:name w:val="Style Arial 6 pt Bold"/>
    <w:rsid w:val="008E13F8"/>
    <w:rPr>
      <w:rFonts w:ascii="Arial" w:hAnsi="Arial" w:cs="Arial" w:hint="default"/>
      <w:bCs/>
      <w:sz w:val="12"/>
    </w:rPr>
  </w:style>
  <w:style w:type="character" w:customStyle="1" w:styleId="Heading2Char5">
    <w:name w:val="Heading 2 Char5"/>
    <w:rsid w:val="008E13F8"/>
    <w:rPr>
      <w:rFonts w:ascii="Garamond" w:hAnsi="Garamond" w:cs="Arial" w:hint="default"/>
      <w:b/>
      <w:bCs/>
      <w:iCs/>
      <w:sz w:val="24"/>
      <w:szCs w:val="28"/>
      <w:lang w:val="en-US" w:eastAsia="en-US" w:bidi="ar-SA"/>
    </w:rPr>
  </w:style>
  <w:style w:type="character" w:customStyle="1" w:styleId="TagGreg">
    <w:name w:val="TagGreg"/>
    <w:uiPriority w:val="1"/>
    <w:qFormat/>
    <w:rsid w:val="008E13F8"/>
    <w:rPr>
      <w:b/>
      <w:bCs w:val="0"/>
      <w:sz w:val="24"/>
    </w:rPr>
  </w:style>
  <w:style w:type="character" w:customStyle="1" w:styleId="StyleDebateUnderline10pt">
    <w:name w:val="Style Debate Underline + 10 pt"/>
    <w:rsid w:val="008E13F8"/>
    <w:rPr>
      <w:rFonts w:ascii="Times New Roman" w:hAnsi="Times New Roman" w:cs="Times New Roman" w:hint="default"/>
      <w:sz w:val="20"/>
      <w:szCs w:val="20"/>
      <w:u w:val="single"/>
    </w:rPr>
  </w:style>
  <w:style w:type="character" w:customStyle="1" w:styleId="underlinedCharChar0">
    <w:name w:val="underlined Char Char"/>
    <w:locked/>
    <w:rsid w:val="008E13F8"/>
    <w:rPr>
      <w:u w:val="single"/>
    </w:rPr>
  </w:style>
  <w:style w:type="character" w:customStyle="1" w:styleId="SourceBold">
    <w:name w:val="Source Bold"/>
    <w:rsid w:val="008E13F8"/>
    <w:rPr>
      <w:rFonts w:ascii="Arial Narrow" w:hAnsi="Arial Narrow" w:hint="default"/>
      <w:b/>
      <w:bCs w:val="0"/>
      <w:strike w:val="0"/>
      <w:dstrike w:val="0"/>
      <w:sz w:val="24"/>
      <w:u w:val="none"/>
      <w:effect w:val="none"/>
    </w:rPr>
  </w:style>
  <w:style w:type="character" w:customStyle="1" w:styleId="2xBoldUnderline">
    <w:name w:val="2x_Bold_Underline"/>
    <w:rsid w:val="008E13F8"/>
    <w:rPr>
      <w:b/>
      <w:bCs/>
      <w:sz w:val="24"/>
      <w:u w:val="thick"/>
    </w:rPr>
  </w:style>
  <w:style w:type="character" w:customStyle="1" w:styleId="Dottedunderline">
    <w:name w:val="Dotted underline"/>
    <w:rsid w:val="008E13F8"/>
    <w:rPr>
      <w:u w:val="dotted"/>
    </w:rPr>
  </w:style>
  <w:style w:type="character" w:customStyle="1" w:styleId="readChar">
    <w:name w:val="read Char"/>
    <w:rsid w:val="008E13F8"/>
    <w:rPr>
      <w:szCs w:val="22"/>
      <w:u w:val="single"/>
      <w:lang w:val="en-US" w:eastAsia="en-US" w:bidi="ar-SA"/>
    </w:rPr>
  </w:style>
  <w:style w:type="character" w:customStyle="1" w:styleId="underlining0">
    <w:name w:val="underlining"/>
    <w:rsid w:val="008E13F8"/>
    <w:rPr>
      <w:u w:val="single"/>
    </w:rPr>
  </w:style>
  <w:style w:type="character" w:customStyle="1" w:styleId="btitle">
    <w:name w:val="btitle"/>
    <w:rsid w:val="008E13F8"/>
  </w:style>
  <w:style w:type="character" w:customStyle="1" w:styleId="green">
    <w:name w:val="green"/>
    <w:rsid w:val="008E13F8"/>
  </w:style>
  <w:style w:type="character" w:customStyle="1" w:styleId="BodyText20">
    <w:name w:val="Body Text2"/>
    <w:rsid w:val="008E13F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8E13F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E13F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E13F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E13F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E13F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E13F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E13F8"/>
    <w:rPr>
      <w:rFonts w:ascii="Sylfaen" w:hAnsi="Sylfaen" w:cs="Sylfaen" w:hint="default"/>
      <w:i/>
      <w:iCs/>
      <w:strike w:val="0"/>
      <w:dstrike w:val="0"/>
      <w:sz w:val="19"/>
      <w:szCs w:val="19"/>
      <w:u w:val="none"/>
      <w:effect w:val="none"/>
      <w:shd w:val="clear" w:color="auto" w:fill="FFFFFF"/>
    </w:rPr>
  </w:style>
  <w:style w:type="character" w:customStyle="1" w:styleId="1">
    <w:name w:val="1"/>
    <w:rsid w:val="008E13F8"/>
    <w:rPr>
      <w:rFonts w:ascii="Arial" w:hAnsi="Arial" w:cs="Arial" w:hint="default"/>
      <w:bCs/>
      <w:sz w:val="20"/>
      <w:u w:val="single"/>
      <w:lang w:val="en-US" w:eastAsia="en-US" w:bidi="ar-SA"/>
    </w:rPr>
  </w:style>
  <w:style w:type="character" w:customStyle="1" w:styleId="CharChar31">
    <w:name w:val="Char Char31"/>
    <w:rsid w:val="008E13F8"/>
    <w:rPr>
      <w:rFonts w:ascii="Arial" w:hAnsi="Arial" w:cs="Arial" w:hint="default"/>
      <w:b/>
      <w:bCs/>
      <w:iCs/>
      <w:lang w:val="en-US" w:eastAsia="en-US" w:bidi="ar-SA"/>
    </w:rPr>
  </w:style>
  <w:style w:type="character" w:customStyle="1" w:styleId="Subtitle2">
    <w:name w:val="Subtitle2"/>
    <w:rsid w:val="008E13F8"/>
  </w:style>
  <w:style w:type="character" w:customStyle="1" w:styleId="drop">
    <w:name w:val="drop"/>
    <w:rsid w:val="008E13F8"/>
  </w:style>
  <w:style w:type="character" w:customStyle="1" w:styleId="bioline">
    <w:name w:val="bioline"/>
    <w:rsid w:val="008E13F8"/>
  </w:style>
  <w:style w:type="character" w:customStyle="1" w:styleId="articletitle0">
    <w:name w:val="article_title"/>
    <w:rsid w:val="008E13F8"/>
  </w:style>
  <w:style w:type="character" w:customStyle="1" w:styleId="A4">
    <w:name w:val="A4"/>
    <w:uiPriority w:val="99"/>
    <w:rsid w:val="008E13F8"/>
    <w:rPr>
      <w:color w:val="000000"/>
    </w:rPr>
  </w:style>
  <w:style w:type="character" w:customStyle="1" w:styleId="s2">
    <w:name w:val="s2"/>
    <w:rsid w:val="008E13F8"/>
  </w:style>
  <w:style w:type="character" w:customStyle="1" w:styleId="s4">
    <w:name w:val="s4"/>
    <w:rsid w:val="008E13F8"/>
  </w:style>
  <w:style w:type="character" w:customStyle="1" w:styleId="s5">
    <w:name w:val="s5"/>
    <w:rsid w:val="008E13F8"/>
  </w:style>
  <w:style w:type="character" w:customStyle="1" w:styleId="cap">
    <w:name w:val="cap"/>
    <w:rsid w:val="008E13F8"/>
  </w:style>
  <w:style w:type="character" w:customStyle="1" w:styleId="rightsnotice">
    <w:name w:val="rightsnotice"/>
    <w:rsid w:val="008E13F8"/>
  </w:style>
  <w:style w:type="character" w:customStyle="1" w:styleId="Caption1">
    <w:name w:val="Caption1"/>
    <w:rsid w:val="008E13F8"/>
  </w:style>
  <w:style w:type="character" w:customStyle="1" w:styleId="credit">
    <w:name w:val="credit"/>
    <w:rsid w:val="008E13F8"/>
  </w:style>
  <w:style w:type="character" w:customStyle="1" w:styleId="scaps">
    <w:name w:val="scaps"/>
    <w:rsid w:val="008E13F8"/>
  </w:style>
  <w:style w:type="character" w:customStyle="1" w:styleId="current-article">
    <w:name w:val="current-article"/>
    <w:rsid w:val="008E13F8"/>
  </w:style>
  <w:style w:type="character" w:customStyle="1" w:styleId="related-current-indicator">
    <w:name w:val="related-current-indicator"/>
    <w:rsid w:val="008E13F8"/>
  </w:style>
  <w:style w:type="character" w:customStyle="1" w:styleId="bylclear">
    <w:name w:val="bylclear"/>
    <w:rsid w:val="008E13F8"/>
  </w:style>
  <w:style w:type="character" w:customStyle="1" w:styleId="timestamp">
    <w:name w:val="timestamp"/>
    <w:rsid w:val="008E13F8"/>
  </w:style>
  <w:style w:type="character" w:customStyle="1" w:styleId="comments">
    <w:name w:val="comments"/>
    <w:rsid w:val="008E13F8"/>
  </w:style>
  <w:style w:type="character" w:customStyle="1" w:styleId="essaytext">
    <w:name w:val="essaytext"/>
    <w:rsid w:val="008E13F8"/>
  </w:style>
  <w:style w:type="character" w:customStyle="1" w:styleId="username">
    <w:name w:val="username"/>
    <w:rsid w:val="008E13F8"/>
  </w:style>
  <w:style w:type="character" w:customStyle="1" w:styleId="toplinks">
    <w:name w:val="toplinks"/>
    <w:rsid w:val="008E13F8"/>
  </w:style>
  <w:style w:type="character" w:customStyle="1" w:styleId="A3">
    <w:name w:val="A3"/>
    <w:uiPriority w:val="99"/>
    <w:rsid w:val="008E13F8"/>
    <w:rPr>
      <w:rFonts w:ascii="Perpetua" w:hAnsi="Perpetua" w:cs="Perpetua" w:hint="default"/>
      <w:color w:val="000000"/>
      <w:sz w:val="15"/>
      <w:szCs w:val="15"/>
    </w:rPr>
  </w:style>
  <w:style w:type="character" w:customStyle="1" w:styleId="see">
    <w:name w:val="see"/>
    <w:rsid w:val="008E13F8"/>
  </w:style>
  <w:style w:type="character" w:customStyle="1" w:styleId="first-letter">
    <w:name w:val="first-letter"/>
    <w:rsid w:val="008E13F8"/>
  </w:style>
  <w:style w:type="character" w:customStyle="1" w:styleId="focusparagraph">
    <w:name w:val="focusparagraph"/>
    <w:rsid w:val="008E13F8"/>
  </w:style>
  <w:style w:type="character" w:customStyle="1" w:styleId="lightblue">
    <w:name w:val="lightblue"/>
    <w:rsid w:val="008E13F8"/>
  </w:style>
  <w:style w:type="character" w:customStyle="1" w:styleId="StyleUnderlineCharChar9pt">
    <w:name w:val="Style Underline Char Char + 9 pt"/>
    <w:rsid w:val="008E13F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E13F8"/>
  </w:style>
  <w:style w:type="character" w:customStyle="1" w:styleId="Title10">
    <w:name w:val="Title1"/>
    <w:rsid w:val="008E13F8"/>
  </w:style>
  <w:style w:type="character" w:customStyle="1" w:styleId="BoldandUnderlineCharCharCharChar">
    <w:name w:val="Bold and Underline Char Char Char Char"/>
    <w:rsid w:val="008E13F8"/>
    <w:rPr>
      <w:b/>
      <w:bCs w:val="0"/>
      <w:noProof w:val="0"/>
      <w:u w:val="single"/>
      <w:lang w:val="en-US" w:eastAsia="en-US" w:bidi="ar-SA"/>
    </w:rPr>
  </w:style>
  <w:style w:type="character" w:customStyle="1" w:styleId="FontStyle29">
    <w:name w:val="Font Style29"/>
    <w:uiPriority w:val="99"/>
    <w:rsid w:val="008E13F8"/>
    <w:rPr>
      <w:rFonts w:ascii="Arial" w:hAnsi="Arial" w:cs="Arial" w:hint="default"/>
      <w:sz w:val="14"/>
      <w:szCs w:val="14"/>
    </w:rPr>
  </w:style>
  <w:style w:type="character" w:customStyle="1" w:styleId="titles">
    <w:name w:val="titles"/>
    <w:rsid w:val="008E13F8"/>
  </w:style>
  <w:style w:type="character" w:customStyle="1" w:styleId="articletext0">
    <w:name w:val="article_text"/>
    <w:rsid w:val="008E13F8"/>
  </w:style>
  <w:style w:type="character" w:customStyle="1" w:styleId="contentauthor">
    <w:name w:val="contentauthor"/>
    <w:rsid w:val="008E13F8"/>
  </w:style>
  <w:style w:type="character" w:customStyle="1" w:styleId="subarticleheader">
    <w:name w:val="subarticleheader"/>
    <w:rsid w:val="008E13F8"/>
  </w:style>
  <w:style w:type="character" w:customStyle="1" w:styleId="spelle">
    <w:name w:val="spelle"/>
    <w:rsid w:val="008E13F8"/>
  </w:style>
  <w:style w:type="character" w:customStyle="1" w:styleId="grame">
    <w:name w:val="grame"/>
    <w:rsid w:val="008E13F8"/>
  </w:style>
  <w:style w:type="character" w:customStyle="1" w:styleId="newstitle1">
    <w:name w:val="newstitle1"/>
    <w:rsid w:val="008E13F8"/>
  </w:style>
  <w:style w:type="character" w:customStyle="1" w:styleId="copy">
    <w:name w:val="copy"/>
    <w:rsid w:val="008E13F8"/>
  </w:style>
  <w:style w:type="character" w:customStyle="1" w:styleId="topheadline">
    <w:name w:val="topheadline"/>
    <w:rsid w:val="008E13F8"/>
  </w:style>
  <w:style w:type="character" w:customStyle="1" w:styleId="Stylereduce27pt">
    <w:name w:val="Style reduce2 + 7 pt"/>
    <w:rsid w:val="008E13F8"/>
    <w:rPr>
      <w:rFonts w:ascii="Times New Roman" w:hAnsi="Times New Roman" w:cs="Arial" w:hint="default"/>
      <w:color w:val="000000"/>
      <w:sz w:val="14"/>
      <w:szCs w:val="22"/>
    </w:rPr>
  </w:style>
  <w:style w:type="character" w:customStyle="1" w:styleId="srtitle">
    <w:name w:val="srtitle"/>
    <w:rsid w:val="008E13F8"/>
  </w:style>
  <w:style w:type="character" w:customStyle="1" w:styleId="st1">
    <w:name w:val="st1"/>
    <w:rsid w:val="008E13F8"/>
  </w:style>
  <w:style w:type="character" w:customStyle="1" w:styleId="StyleStyleGaramond">
    <w:name w:val="Style Style Garamond +"/>
    <w:rsid w:val="008E13F8"/>
    <w:rPr>
      <w:rFonts w:ascii="Garamond" w:hAnsi="Garamond" w:cs="Times New Roman" w:hint="default"/>
      <w:sz w:val="20"/>
    </w:rPr>
  </w:style>
  <w:style w:type="character" w:customStyle="1" w:styleId="quotechar0">
    <w:name w:val="quotechar"/>
    <w:rsid w:val="008E13F8"/>
  </w:style>
  <w:style w:type="character" w:customStyle="1" w:styleId="boldunderline1">
    <w:name w:val="boldunderline"/>
    <w:rsid w:val="008E13F8"/>
  </w:style>
  <w:style w:type="character" w:customStyle="1" w:styleId="A8">
    <w:name w:val="A8"/>
    <w:rsid w:val="008E13F8"/>
    <w:rPr>
      <w:rFonts w:ascii="Scala" w:hAnsi="Scala" w:cs="Scala" w:hint="default"/>
      <w:color w:val="000000"/>
      <w:sz w:val="15"/>
      <w:szCs w:val="15"/>
    </w:rPr>
  </w:style>
  <w:style w:type="character" w:customStyle="1" w:styleId="A0">
    <w:name w:val="A0"/>
    <w:uiPriority w:val="99"/>
    <w:rsid w:val="008E13F8"/>
    <w:rPr>
      <w:rFonts w:ascii="Scala" w:hAnsi="Scala" w:cs="Scala" w:hint="default"/>
      <w:color w:val="000000"/>
      <w:sz w:val="16"/>
      <w:szCs w:val="16"/>
    </w:rPr>
  </w:style>
  <w:style w:type="character" w:customStyle="1" w:styleId="Date11">
    <w:name w:val="Date11"/>
    <w:rsid w:val="008E13F8"/>
  </w:style>
  <w:style w:type="character" w:customStyle="1" w:styleId="Boxout">
    <w:name w:val="Box out"/>
    <w:uiPriority w:val="1"/>
    <w:qFormat/>
    <w:rsid w:val="008E13F8"/>
    <w:rPr>
      <w:rFonts w:ascii="Tahoma" w:hAnsi="Tahoma" w:cs="Tahoma" w:hint="default"/>
      <w:b/>
      <w:bCs w:val="0"/>
      <w:sz w:val="20"/>
      <w:u w:val="single"/>
      <w:bdr w:val="none" w:sz="0" w:space="0" w:color="auto" w:frame="1"/>
      <w:shd w:val="clear" w:color="auto" w:fill="A9E8F5"/>
    </w:rPr>
  </w:style>
  <w:style w:type="character" w:customStyle="1" w:styleId="metad">
    <w:name w:val="metad"/>
    <w:rsid w:val="008E13F8"/>
  </w:style>
  <w:style w:type="character" w:customStyle="1" w:styleId="sifr-alternate">
    <w:name w:val="sifr-alternate"/>
    <w:rsid w:val="008E13F8"/>
  </w:style>
  <w:style w:type="character" w:customStyle="1" w:styleId="justify1">
    <w:name w:val="justify1"/>
    <w:rsid w:val="008E13F8"/>
  </w:style>
  <w:style w:type="character" w:customStyle="1" w:styleId="artbody1">
    <w:name w:val="art_body1"/>
    <w:rsid w:val="008E13F8"/>
    <w:rPr>
      <w:rFonts w:ascii="Arial" w:hAnsi="Arial" w:cs="Arial" w:hint="default"/>
    </w:rPr>
  </w:style>
  <w:style w:type="character" w:customStyle="1" w:styleId="A1">
    <w:name w:val="A1"/>
    <w:uiPriority w:val="99"/>
    <w:rsid w:val="008E13F8"/>
    <w:rPr>
      <w:rFonts w:ascii="Book Antiqua" w:hAnsi="Book Antiqua" w:cs="Book Antiqua" w:hint="default"/>
      <w:color w:val="221E1F"/>
      <w:sz w:val="22"/>
      <w:szCs w:val="22"/>
    </w:rPr>
  </w:style>
  <w:style w:type="character" w:customStyle="1" w:styleId="reality">
    <w:name w:val="reality"/>
    <w:rsid w:val="008E13F8"/>
  </w:style>
  <w:style w:type="character" w:customStyle="1" w:styleId="text2">
    <w:name w:val="text2"/>
    <w:rsid w:val="008E13F8"/>
  </w:style>
  <w:style w:type="character" w:customStyle="1" w:styleId="StyleUnderlineChar2CharChar11pt">
    <w:name w:val="Style Underline Char2 Char Char + 11 pt"/>
    <w:rsid w:val="008E13F8"/>
    <w:rPr>
      <w:rFonts w:ascii="Times New Roman" w:hAnsi="Times New Roman" w:cs="Times New Roman" w:hint="default"/>
      <w:sz w:val="20"/>
      <w:u w:val="single"/>
    </w:rPr>
  </w:style>
  <w:style w:type="character" w:customStyle="1" w:styleId="StyleStyleBoldUnderline11pt">
    <w:name w:val="Style Style Bold Underline + 11 pt"/>
    <w:rsid w:val="008E13F8"/>
    <w:rPr>
      <w:b/>
      <w:bCs/>
      <w:sz w:val="20"/>
      <w:u w:val="single"/>
    </w:rPr>
  </w:style>
  <w:style w:type="character" w:customStyle="1" w:styleId="articlehead2">
    <w:name w:val="articlehead2"/>
    <w:rsid w:val="008E13F8"/>
  </w:style>
  <w:style w:type="character" w:customStyle="1" w:styleId="pronset">
    <w:name w:val="pronset"/>
    <w:rsid w:val="008E13F8"/>
  </w:style>
  <w:style w:type="character" w:customStyle="1" w:styleId="prondelim">
    <w:name w:val="prondelim"/>
    <w:rsid w:val="008E13F8"/>
  </w:style>
  <w:style w:type="character" w:customStyle="1" w:styleId="prontoggle">
    <w:name w:val="pron_toggle"/>
    <w:rsid w:val="008E13F8"/>
  </w:style>
  <w:style w:type="character" w:customStyle="1" w:styleId="boldface">
    <w:name w:val="boldface"/>
    <w:rsid w:val="008E13F8"/>
  </w:style>
  <w:style w:type="character" w:customStyle="1" w:styleId="secondary-bf">
    <w:name w:val="secondary-bf"/>
    <w:rsid w:val="008E13F8"/>
  </w:style>
  <w:style w:type="table" w:styleId="ColorfulGrid-Accent1">
    <w:name w:val="Colorful Grid Accent 1"/>
    <w:basedOn w:val="TableNormal"/>
    <w:link w:val="ColorfulGrid-Accent1Char"/>
    <w:uiPriority w:val="29"/>
    <w:unhideWhenUsed/>
    <w:rsid w:val="008E13F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E13F8"/>
    <w:rPr>
      <w:rFonts w:ascii="Times New Roman" w:hAnsi="Times New Roman" w:cs="Times New Roman" w:hint="default"/>
      <w:iCs/>
      <w:color w:val="000000"/>
      <w:sz w:val="16"/>
    </w:rPr>
  </w:style>
  <w:style w:type="character" w:customStyle="1" w:styleId="Boxout0">
    <w:name w:val="Boxout"/>
    <w:uiPriority w:val="1"/>
    <w:qFormat/>
    <w:rsid w:val="008E13F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E13F8"/>
  </w:style>
  <w:style w:type="character" w:customStyle="1" w:styleId="detailtitle">
    <w:name w:val="detailtitle"/>
    <w:rsid w:val="008E13F8"/>
  </w:style>
  <w:style w:type="character" w:customStyle="1" w:styleId="storydate">
    <w:name w:val="storydate"/>
    <w:rsid w:val="008E13F8"/>
  </w:style>
  <w:style w:type="character" w:customStyle="1" w:styleId="preloadwrap">
    <w:name w:val="preloadwrap"/>
    <w:rsid w:val="008E13F8"/>
  </w:style>
  <w:style w:type="character" w:customStyle="1" w:styleId="creditwrap">
    <w:name w:val="creditwrap"/>
    <w:rsid w:val="008E13F8"/>
  </w:style>
  <w:style w:type="character" w:customStyle="1" w:styleId="DefaultChar1">
    <w:name w:val="Default Char1"/>
    <w:rsid w:val="008E13F8"/>
    <w:rPr>
      <w:noProof w:val="0"/>
      <w:color w:val="000000"/>
      <w:lang w:val="en-US" w:eastAsia="en-US" w:bidi="ar-SA"/>
    </w:rPr>
  </w:style>
  <w:style w:type="character" w:customStyle="1" w:styleId="textunderlineChar0">
    <w:name w:val="text underline Char"/>
    <w:link w:val="textunderline0"/>
    <w:rsid w:val="008E13F8"/>
    <w:rPr>
      <w:u w:val="thick"/>
    </w:rPr>
  </w:style>
  <w:style w:type="character" w:customStyle="1" w:styleId="BoldChar">
    <w:name w:val="Bold Char"/>
    <w:rsid w:val="008E13F8"/>
    <w:rPr>
      <w:rFonts w:ascii="Times New Roman" w:eastAsia="Times New Roman" w:hAnsi="Times New Roman" w:cs="Times New Roman" w:hint="default"/>
      <w:b/>
      <w:bCs w:val="0"/>
      <w:szCs w:val="24"/>
    </w:rPr>
  </w:style>
  <w:style w:type="character" w:customStyle="1" w:styleId="pmterms31">
    <w:name w:val="pmterms31"/>
    <w:rsid w:val="008E13F8"/>
    <w:rPr>
      <w:b/>
      <w:bCs/>
      <w:i w:val="0"/>
      <w:iCs w:val="0"/>
      <w:color w:val="000000"/>
    </w:rPr>
  </w:style>
  <w:style w:type="character" w:customStyle="1" w:styleId="ft01">
    <w:name w:val="ft01"/>
    <w:rsid w:val="008E13F8"/>
    <w:rPr>
      <w:rFonts w:ascii="Times" w:hAnsi="Times" w:cs="Times" w:hint="default"/>
      <w:color w:val="000000"/>
      <w:sz w:val="14"/>
      <w:szCs w:val="14"/>
    </w:rPr>
  </w:style>
  <w:style w:type="character" w:customStyle="1" w:styleId="ft11">
    <w:name w:val="ft11"/>
    <w:rsid w:val="008E13F8"/>
    <w:rPr>
      <w:rFonts w:ascii="Times" w:hAnsi="Times" w:cs="Times" w:hint="default"/>
      <w:color w:val="000000"/>
      <w:sz w:val="17"/>
      <w:szCs w:val="17"/>
    </w:rPr>
  </w:style>
  <w:style w:type="character" w:customStyle="1" w:styleId="ft21">
    <w:name w:val="ft21"/>
    <w:rsid w:val="008E13F8"/>
    <w:rPr>
      <w:rFonts w:ascii="Times" w:hAnsi="Times" w:cs="Times" w:hint="default"/>
      <w:color w:val="000000"/>
      <w:sz w:val="15"/>
      <w:szCs w:val="15"/>
    </w:rPr>
  </w:style>
  <w:style w:type="character" w:customStyle="1" w:styleId="ft31">
    <w:name w:val="ft31"/>
    <w:rsid w:val="008E13F8"/>
    <w:rPr>
      <w:rFonts w:ascii="Times" w:hAnsi="Times" w:cs="Times" w:hint="default"/>
      <w:color w:val="000000"/>
      <w:sz w:val="15"/>
      <w:szCs w:val="15"/>
    </w:rPr>
  </w:style>
  <w:style w:type="character" w:customStyle="1" w:styleId="dquo">
    <w:name w:val="dquo"/>
    <w:rsid w:val="008E13F8"/>
  </w:style>
  <w:style w:type="character" w:customStyle="1" w:styleId="caps2">
    <w:name w:val="caps2"/>
    <w:rsid w:val="008E13F8"/>
  </w:style>
  <w:style w:type="character" w:customStyle="1" w:styleId="CardsFont12ptCharCharCharChar">
    <w:name w:val="Cards + Font: 12 pt Char Char Char Char"/>
    <w:rsid w:val="008E13F8"/>
    <w:rPr>
      <w:sz w:val="24"/>
      <w:szCs w:val="24"/>
      <w:u w:val="thick"/>
      <w:lang w:val="en-US" w:eastAsia="en-US" w:bidi="ar-SA"/>
    </w:rPr>
  </w:style>
  <w:style w:type="character" w:customStyle="1" w:styleId="ccs">
    <w:name w:val="c cs"/>
    <w:rsid w:val="008E13F8"/>
  </w:style>
  <w:style w:type="character" w:customStyle="1" w:styleId="UnderlinedEvChar">
    <w:name w:val="Underlined Ev Char"/>
    <w:rsid w:val="008E13F8"/>
    <w:rPr>
      <w:rFonts w:ascii="Times New Roman" w:eastAsia="Times New Roman" w:hAnsi="Times New Roman" w:cs="Times New Roman" w:hint="default"/>
      <w:szCs w:val="24"/>
      <w:u w:val="single"/>
    </w:rPr>
  </w:style>
  <w:style w:type="character" w:customStyle="1" w:styleId="dropshadow">
    <w:name w:val="dropshadow"/>
    <w:rsid w:val="008E13F8"/>
  </w:style>
  <w:style w:type="character" w:customStyle="1" w:styleId="d05ws">
    <w:name w:val="d05ws"/>
    <w:rsid w:val="008E13F8"/>
  </w:style>
  <w:style w:type="character" w:customStyle="1" w:styleId="rzibod">
    <w:name w:val="rzibod"/>
    <w:rsid w:val="008E13F8"/>
  </w:style>
  <w:style w:type="character" w:customStyle="1" w:styleId="StyleBold1">
    <w:name w:val="Style Bold1"/>
    <w:rsid w:val="008E13F8"/>
    <w:rPr>
      <w:rFonts w:ascii="Georgia" w:hAnsi="Georgia" w:hint="default"/>
      <w:b/>
      <w:bCs/>
      <w:sz w:val="22"/>
    </w:rPr>
  </w:style>
  <w:style w:type="character" w:customStyle="1" w:styleId="headertext">
    <w:name w:val="headertext"/>
    <w:rsid w:val="008E13F8"/>
  </w:style>
  <w:style w:type="character" w:customStyle="1" w:styleId="endnote-reference">
    <w:name w:val="endnote-reference"/>
    <w:rsid w:val="008E13F8"/>
  </w:style>
  <w:style w:type="character" w:customStyle="1" w:styleId="officialsname">
    <w:name w:val="official_s_name"/>
    <w:rsid w:val="008E13F8"/>
  </w:style>
  <w:style w:type="character" w:customStyle="1" w:styleId="audience">
    <w:name w:val="audience"/>
    <w:rsid w:val="008E13F8"/>
  </w:style>
  <w:style w:type="character" w:customStyle="1" w:styleId="A7">
    <w:name w:val="A7"/>
    <w:uiPriority w:val="99"/>
    <w:rsid w:val="008E13F8"/>
    <w:rPr>
      <w:rFonts w:ascii="Myriad Pro" w:hAnsi="Myriad Pro" w:cs="Myriad Pro" w:hint="default"/>
      <w:color w:val="0066B1"/>
      <w:sz w:val="22"/>
      <w:szCs w:val="22"/>
    </w:rPr>
  </w:style>
  <w:style w:type="character" w:customStyle="1" w:styleId="normalchar">
    <w:name w:val="normal__char"/>
    <w:rsid w:val="008E13F8"/>
  </w:style>
  <w:style w:type="character" w:customStyle="1" w:styleId="hyperlink002cheading0020100200028block0020title0029char">
    <w:name w:val="hyperlink_002cheading_00201_0020_0028block_0020title_0029__char"/>
    <w:rsid w:val="008E13F8"/>
  </w:style>
  <w:style w:type="character" w:customStyle="1" w:styleId="underline002cstyle0020bold0020underlinechar">
    <w:name w:val="underline_002cstyle_0020bold_0020underline__char"/>
    <w:rsid w:val="008E13F8"/>
  </w:style>
  <w:style w:type="character" w:customStyle="1" w:styleId="copyboldblack">
    <w:name w:val="copyboldblack"/>
    <w:rsid w:val="008E13F8"/>
  </w:style>
  <w:style w:type="character" w:customStyle="1" w:styleId="copybold">
    <w:name w:val="copybold"/>
    <w:rsid w:val="008E13F8"/>
  </w:style>
  <w:style w:type="character" w:customStyle="1" w:styleId="author-date0">
    <w:name w:val="author-date"/>
    <w:rsid w:val="008E13F8"/>
  </w:style>
  <w:style w:type="character" w:customStyle="1" w:styleId="hidden">
    <w:name w:val="hidden"/>
    <w:rsid w:val="008E13F8"/>
  </w:style>
  <w:style w:type="character" w:customStyle="1" w:styleId="articlebegin">
    <w:name w:val="articlebegin"/>
    <w:rsid w:val="008E13F8"/>
  </w:style>
  <w:style w:type="character" w:customStyle="1" w:styleId="mediaoverlay">
    <w:name w:val="mediaoverlay"/>
    <w:rsid w:val="008E13F8"/>
  </w:style>
  <w:style w:type="character" w:customStyle="1" w:styleId="blogcaption">
    <w:name w:val="blog_caption"/>
    <w:rsid w:val="008E13F8"/>
  </w:style>
  <w:style w:type="character" w:customStyle="1" w:styleId="commnet-abuzz">
    <w:name w:val="commnet-abuzz"/>
    <w:rsid w:val="008E13F8"/>
  </w:style>
  <w:style w:type="character" w:customStyle="1" w:styleId="fbconnectbuttontext">
    <w:name w:val="fbconnectbutton_text"/>
    <w:rsid w:val="008E13F8"/>
  </w:style>
  <w:style w:type="character" w:customStyle="1" w:styleId="fbsharecountinner">
    <w:name w:val="fb_share_count_inner"/>
    <w:rsid w:val="008E13F8"/>
  </w:style>
  <w:style w:type="character" w:customStyle="1" w:styleId="stbuttontext">
    <w:name w:val="stbuttontext"/>
    <w:rsid w:val="008E13F8"/>
  </w:style>
  <w:style w:type="character" w:customStyle="1" w:styleId="source">
    <w:name w:val="source"/>
    <w:rsid w:val="008E13F8"/>
  </w:style>
  <w:style w:type="character" w:customStyle="1" w:styleId="pubdate">
    <w:name w:val="pubdate"/>
    <w:rsid w:val="008E13F8"/>
  </w:style>
  <w:style w:type="character" w:customStyle="1" w:styleId="grey">
    <w:name w:val="grey"/>
    <w:rsid w:val="008E13F8"/>
  </w:style>
  <w:style w:type="character" w:customStyle="1" w:styleId="postdate">
    <w:name w:val="post_date"/>
    <w:rsid w:val="008E13F8"/>
  </w:style>
  <w:style w:type="character" w:customStyle="1" w:styleId="bdx">
    <w:name w:val="bdx"/>
    <w:rsid w:val="008E13F8"/>
  </w:style>
  <w:style w:type="character" w:customStyle="1" w:styleId="bdl">
    <w:name w:val="bdl"/>
    <w:rsid w:val="008E13F8"/>
  </w:style>
  <w:style w:type="character" w:customStyle="1" w:styleId="breadcrumbitemcurrent">
    <w:name w:val="breadcrumbitemcurrent"/>
    <w:rsid w:val="008E13F8"/>
  </w:style>
  <w:style w:type="character" w:customStyle="1" w:styleId="bbl">
    <w:name w:val="bbl"/>
    <w:rsid w:val="008E13F8"/>
  </w:style>
  <w:style w:type="character" w:customStyle="1" w:styleId="Date2">
    <w:name w:val="Date2"/>
    <w:rsid w:val="008E13F8"/>
  </w:style>
  <w:style w:type="character" w:customStyle="1" w:styleId="company">
    <w:name w:val="company"/>
    <w:rsid w:val="008E13F8"/>
  </w:style>
  <w:style w:type="character" w:customStyle="1" w:styleId="itxtnewhookspan">
    <w:name w:val="itxtnewhookspan"/>
    <w:rsid w:val="008E13F8"/>
  </w:style>
  <w:style w:type="character" w:customStyle="1" w:styleId="gstxthlt">
    <w:name w:val="gstxt_hlt"/>
    <w:rsid w:val="008E13F8"/>
  </w:style>
  <w:style w:type="character" w:customStyle="1" w:styleId="SubtleEmphasis1">
    <w:name w:val="Subtle Emphasis1"/>
    <w:uiPriority w:val="19"/>
    <w:qFormat/>
    <w:rsid w:val="008E13F8"/>
    <w:rPr>
      <w:rFonts w:ascii="Times New Roman" w:hAnsi="Times New Roman" w:cs="Times New Roman" w:hint="default"/>
      <w:b/>
      <w:bCs w:val="0"/>
      <w:iCs/>
      <w:color w:val="auto"/>
      <w:sz w:val="22"/>
    </w:rPr>
  </w:style>
  <w:style w:type="character" w:customStyle="1" w:styleId="StyleBoldRed">
    <w:name w:val="Style Bold Red"/>
    <w:rsid w:val="008E13F8"/>
    <w:rPr>
      <w:b/>
      <w:bCs/>
      <w:color w:val="auto"/>
    </w:rPr>
  </w:style>
  <w:style w:type="character" w:customStyle="1" w:styleId="StyleTimesNewRoman8pt">
    <w:name w:val="Style Times New Roman 8 pt"/>
    <w:rsid w:val="008E13F8"/>
    <w:rPr>
      <w:rFonts w:ascii="Georgia" w:hAnsi="Georgia" w:hint="default"/>
      <w:sz w:val="16"/>
    </w:rPr>
  </w:style>
  <w:style w:type="character" w:customStyle="1" w:styleId="StyleStyle7pt8pt">
    <w:name w:val="Style Style 7 pt + 8 pt"/>
    <w:rsid w:val="008E13F8"/>
    <w:rPr>
      <w:sz w:val="16"/>
    </w:rPr>
  </w:style>
  <w:style w:type="character" w:customStyle="1" w:styleId="StyleStyleThickunderlineBold1">
    <w:name w:val="Style Style Thick underline + Bold1"/>
    <w:rsid w:val="008E13F8"/>
    <w:rPr>
      <w:b/>
      <w:bCs/>
      <w:u w:val="thick"/>
    </w:rPr>
  </w:style>
  <w:style w:type="character" w:customStyle="1" w:styleId="StyleUnderline2">
    <w:name w:val="Style Underline2"/>
    <w:rsid w:val="008E13F8"/>
    <w:rPr>
      <w:u w:val="single"/>
    </w:rPr>
  </w:style>
  <w:style w:type="character" w:customStyle="1" w:styleId="ShrinkText">
    <w:name w:val="Shrink Text"/>
    <w:rsid w:val="008E13F8"/>
    <w:rPr>
      <w:sz w:val="16"/>
    </w:rPr>
  </w:style>
  <w:style w:type="character" w:customStyle="1" w:styleId="smallcaps">
    <w:name w:val="smallcaps"/>
    <w:rsid w:val="008E13F8"/>
  </w:style>
  <w:style w:type="character" w:customStyle="1" w:styleId="goldbldtext">
    <w:name w:val="goldbldtext"/>
    <w:rsid w:val="008E13F8"/>
  </w:style>
  <w:style w:type="character" w:customStyle="1" w:styleId="cardshighlight0">
    <w:name w:val="cardshighlight"/>
    <w:rsid w:val="008E13F8"/>
  </w:style>
  <w:style w:type="character" w:customStyle="1" w:styleId="cardsfont12pt1">
    <w:name w:val="cardsfont12pt"/>
    <w:rsid w:val="008E13F8"/>
  </w:style>
  <w:style w:type="character" w:customStyle="1" w:styleId="ft6">
    <w:name w:val="ft6"/>
    <w:rsid w:val="008E13F8"/>
  </w:style>
  <w:style w:type="character" w:customStyle="1" w:styleId="kicker">
    <w:name w:val="kicker"/>
    <w:rsid w:val="008E13F8"/>
  </w:style>
  <w:style w:type="character" w:customStyle="1" w:styleId="backcontent">
    <w:name w:val="backcontent"/>
    <w:rsid w:val="008E13F8"/>
  </w:style>
  <w:style w:type="character" w:customStyle="1" w:styleId="daystmp">
    <w:name w:val="daystmp"/>
    <w:rsid w:val="008E13F8"/>
  </w:style>
  <w:style w:type="character" w:customStyle="1" w:styleId="cardsfont12ptchar">
    <w:name w:val="cardsfont12ptchar"/>
    <w:rsid w:val="008E13F8"/>
  </w:style>
  <w:style w:type="character" w:customStyle="1" w:styleId="gal">
    <w:name w:val="gal"/>
    <w:rsid w:val="008E13F8"/>
  </w:style>
  <w:style w:type="character" w:customStyle="1" w:styleId="submitted">
    <w:name w:val="submitted"/>
    <w:rsid w:val="008E13F8"/>
  </w:style>
  <w:style w:type="character" w:customStyle="1" w:styleId="imagedateline">
    <w:name w:val="image_dateline"/>
    <w:rsid w:val="008E13F8"/>
  </w:style>
  <w:style w:type="character" w:customStyle="1" w:styleId="authordatecharchar">
    <w:name w:val="authordatecharchar"/>
    <w:rsid w:val="008E13F8"/>
  </w:style>
  <w:style w:type="character" w:customStyle="1" w:styleId="style1char0">
    <w:name w:val="style1char"/>
    <w:rsid w:val="008E13F8"/>
  </w:style>
  <w:style w:type="character" w:customStyle="1" w:styleId="tagcharchar0">
    <w:name w:val="tagcharchar"/>
    <w:rsid w:val="008E13F8"/>
  </w:style>
  <w:style w:type="character" w:customStyle="1" w:styleId="underlinedcharchar2">
    <w:name w:val="underlinedcharchar"/>
    <w:rsid w:val="008E13F8"/>
  </w:style>
  <w:style w:type="character" w:customStyle="1" w:styleId="BoxedChar">
    <w:name w:val="Boxed Char"/>
    <w:rsid w:val="008E13F8"/>
    <w:rPr>
      <w:rFonts w:ascii="Arial Narrow" w:hAnsi="Arial Narrow" w:hint="default"/>
      <w:b/>
      <w:bCs w:val="0"/>
      <w:sz w:val="18"/>
      <w:bdr w:val="single" w:sz="6" w:space="0" w:color="auto" w:frame="1"/>
    </w:rPr>
  </w:style>
  <w:style w:type="character" w:customStyle="1" w:styleId="Style11ptUnderline2">
    <w:name w:val="Style 11 pt Underline2"/>
    <w:rsid w:val="008E13F8"/>
    <w:rPr>
      <w:sz w:val="20"/>
      <w:u w:val="single"/>
    </w:rPr>
  </w:style>
  <w:style w:type="character" w:customStyle="1" w:styleId="Style11ptBoldUnderline2">
    <w:name w:val="Style 11 pt Bold Underline2"/>
    <w:rsid w:val="008E13F8"/>
    <w:rPr>
      <w:b/>
      <w:bCs/>
      <w:sz w:val="20"/>
      <w:u w:val="single"/>
    </w:rPr>
  </w:style>
  <w:style w:type="character" w:customStyle="1" w:styleId="nw">
    <w:name w:val="nw"/>
    <w:rsid w:val="008E13F8"/>
  </w:style>
  <w:style w:type="character" w:customStyle="1" w:styleId="Styleunderline11ptBoldBorderSinglesolidlineAuto">
    <w:name w:val="Style underline + 11 pt Bold Border: : (Single solid line Auto ..."/>
    <w:rsid w:val="008E13F8"/>
    <w:rPr>
      <w:b/>
      <w:bCs/>
      <w:sz w:val="20"/>
      <w:u w:val="single"/>
      <w:bdr w:val="single" w:sz="4" w:space="0" w:color="auto" w:frame="1"/>
    </w:rPr>
  </w:style>
  <w:style w:type="character" w:customStyle="1" w:styleId="cardCharCharChar1">
    <w:name w:val="card Char Char Char1"/>
    <w:rsid w:val="008E13F8"/>
    <w:rPr>
      <w:lang w:val="en-US" w:eastAsia="en-US" w:bidi="ar-SA"/>
    </w:rPr>
  </w:style>
  <w:style w:type="character" w:customStyle="1" w:styleId="authors1">
    <w:name w:val="authors1"/>
    <w:rsid w:val="008E13F8"/>
    <w:rPr>
      <w:rFonts w:ascii="Verdana" w:hAnsi="Verdana" w:hint="default"/>
      <w:b/>
      <w:bCs/>
      <w:color w:val="006699"/>
      <w:sz w:val="20"/>
      <w:szCs w:val="20"/>
    </w:rPr>
  </w:style>
  <w:style w:type="character" w:customStyle="1" w:styleId="headlinesectionlarge">
    <w:name w:val="headline_section_large"/>
    <w:rsid w:val="008E13F8"/>
  </w:style>
  <w:style w:type="character" w:customStyle="1" w:styleId="Styleunderline11ptBlack">
    <w:name w:val="Style underline + 11 pt Black"/>
    <w:rsid w:val="008E13F8"/>
    <w:rPr>
      <w:color w:val="000000"/>
      <w:sz w:val="20"/>
      <w:u w:val="single"/>
    </w:rPr>
  </w:style>
  <w:style w:type="character" w:customStyle="1" w:styleId="Styleunderline11ptBoldBlack">
    <w:name w:val="Style underline + 11 pt Bold Black"/>
    <w:rsid w:val="008E13F8"/>
    <w:rPr>
      <w:b/>
      <w:bCs/>
      <w:color w:val="000000"/>
      <w:sz w:val="20"/>
      <w:u w:val="single"/>
    </w:rPr>
  </w:style>
  <w:style w:type="character" w:customStyle="1" w:styleId="Style11ptBoldBlackUnderline">
    <w:name w:val="Style 11 pt Bold Black Underline"/>
    <w:rsid w:val="008E13F8"/>
    <w:rPr>
      <w:b/>
      <w:bCs/>
      <w:color w:val="000000"/>
      <w:sz w:val="20"/>
      <w:u w:val="single"/>
    </w:rPr>
  </w:style>
  <w:style w:type="character" w:customStyle="1" w:styleId="Style11ptBoldBlackUnderlineBorderSinglesolidline">
    <w:name w:val="Style 11 pt Bold Black Underline Border: : (Single solid line ..."/>
    <w:rsid w:val="008E13F8"/>
    <w:rPr>
      <w:b/>
      <w:bCs/>
      <w:color w:val="000000"/>
      <w:sz w:val="20"/>
      <w:u w:val="single"/>
      <w:bdr w:val="single" w:sz="4" w:space="0" w:color="auto" w:frame="1"/>
    </w:rPr>
  </w:style>
  <w:style w:type="character" w:customStyle="1" w:styleId="StyleLatinMeridien-Italic11ptItalicUnderline">
    <w:name w:val="Style (Latin) Meridien-Italic 11 pt Italic Underline"/>
    <w:rsid w:val="008E13F8"/>
    <w:rPr>
      <w:rFonts w:ascii="Meridien-Italic" w:hAnsi="Meridien-Italic" w:hint="default"/>
      <w:i/>
      <w:iCs/>
      <w:sz w:val="20"/>
      <w:u w:val="single"/>
    </w:rPr>
  </w:style>
  <w:style w:type="character" w:customStyle="1" w:styleId="Citation-AuthorDate">
    <w:name w:val="Citation - Author/Date"/>
    <w:rsid w:val="008E13F8"/>
    <w:rPr>
      <w:b/>
      <w:bCs w:val="0"/>
      <w:smallCaps/>
      <w:sz w:val="24"/>
      <w:u w:val="single"/>
    </w:rPr>
  </w:style>
  <w:style w:type="character" w:customStyle="1" w:styleId="underlinestylechar0">
    <w:name w:val="underlinestylechar"/>
    <w:rsid w:val="008E13F8"/>
  </w:style>
  <w:style w:type="character" w:customStyle="1" w:styleId="highlight">
    <w:name w:val="highlight"/>
    <w:rsid w:val="008E13F8"/>
  </w:style>
  <w:style w:type="character" w:customStyle="1" w:styleId="DottedUnderline0">
    <w:name w:val="Dotted Underline"/>
    <w:rsid w:val="008E13F8"/>
    <w:rPr>
      <w:rFonts w:ascii="Times New Roman" w:hAnsi="Times New Roman" w:cs="Times New Roman" w:hint="default"/>
      <w:sz w:val="20"/>
      <w:u w:val="dottedHeavy"/>
    </w:rPr>
  </w:style>
  <w:style w:type="character" w:customStyle="1" w:styleId="titleauthoretc">
    <w:name w:val="titleauthoretc"/>
    <w:rsid w:val="008E13F8"/>
  </w:style>
  <w:style w:type="character" w:customStyle="1" w:styleId="labeltext">
    <w:name w:val="labeltext"/>
    <w:rsid w:val="008E13F8"/>
  </w:style>
  <w:style w:type="character" w:customStyle="1" w:styleId="viewlink">
    <w:name w:val="viewlink"/>
    <w:rsid w:val="008E13F8"/>
  </w:style>
  <w:style w:type="character" w:customStyle="1" w:styleId="share">
    <w:name w:val="share"/>
    <w:rsid w:val="008E13F8"/>
  </w:style>
  <w:style w:type="character" w:customStyle="1" w:styleId="inlinkchart">
    <w:name w:val="inlink_chart"/>
    <w:rsid w:val="008E13F8"/>
  </w:style>
  <w:style w:type="character" w:customStyle="1" w:styleId="underLight">
    <w:name w:val="underLight"/>
    <w:uiPriority w:val="1"/>
    <w:qFormat/>
    <w:rsid w:val="008E13F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E13F8"/>
  </w:style>
  <w:style w:type="character" w:customStyle="1" w:styleId="author-rss">
    <w:name w:val="author-rss"/>
    <w:rsid w:val="008E13F8"/>
  </w:style>
  <w:style w:type="character" w:customStyle="1" w:styleId="fbsharecountwrapper">
    <w:name w:val="fb_share_count_wrapper"/>
    <w:rsid w:val="008E13F8"/>
  </w:style>
  <w:style w:type="character" w:customStyle="1" w:styleId="fbbuttontext">
    <w:name w:val="fb_button_text"/>
    <w:rsid w:val="008E13F8"/>
  </w:style>
  <w:style w:type="character" w:customStyle="1" w:styleId="hw">
    <w:name w:val="hw"/>
    <w:rsid w:val="008E13F8"/>
  </w:style>
  <w:style w:type="character" w:customStyle="1" w:styleId="linktotop">
    <w:name w:val="linktotop"/>
    <w:rsid w:val="008E13F8"/>
  </w:style>
  <w:style w:type="character" w:customStyle="1" w:styleId="maintextbldleft">
    <w:name w:val="maintextbldleft"/>
    <w:rsid w:val="008E13F8"/>
  </w:style>
  <w:style w:type="character" w:customStyle="1" w:styleId="maintextleft">
    <w:name w:val="maintextleft"/>
    <w:rsid w:val="008E13F8"/>
  </w:style>
  <w:style w:type="character" w:customStyle="1" w:styleId="descriptionstyle1block">
    <w:name w:val="description style1 block"/>
    <w:rsid w:val="008E13F8"/>
  </w:style>
  <w:style w:type="character" w:customStyle="1" w:styleId="gutter-right-1">
    <w:name w:val="gutter-right-1"/>
    <w:basedOn w:val="DefaultParagraphFont"/>
    <w:rsid w:val="008E13F8"/>
  </w:style>
  <w:style w:type="character" w:customStyle="1" w:styleId="ssl3">
    <w:name w:val="ss_l3"/>
    <w:rsid w:val="008E13F8"/>
  </w:style>
  <w:style w:type="character" w:customStyle="1" w:styleId="FontStyle39">
    <w:name w:val="Font Style39"/>
    <w:uiPriority w:val="99"/>
    <w:rsid w:val="008E13F8"/>
    <w:rPr>
      <w:rFonts w:ascii="Constantia" w:hAnsi="Constantia" w:cs="Constantia" w:hint="default"/>
      <w:b/>
      <w:bCs/>
      <w:sz w:val="18"/>
      <w:szCs w:val="18"/>
    </w:rPr>
  </w:style>
  <w:style w:type="character" w:customStyle="1" w:styleId="6">
    <w:name w:val="6"/>
    <w:rsid w:val="008E13F8"/>
    <w:rPr>
      <w:rFonts w:ascii="Arial" w:hAnsi="Arial" w:cs="Arial" w:hint="default"/>
      <w:bCs/>
      <w:sz w:val="20"/>
      <w:u w:val="single"/>
      <w:lang w:val="en-US" w:eastAsia="en-US" w:bidi="ar-SA"/>
    </w:rPr>
  </w:style>
  <w:style w:type="character" w:customStyle="1" w:styleId="Header11">
    <w:name w:val="Header11"/>
    <w:rsid w:val="008E13F8"/>
  </w:style>
  <w:style w:type="character" w:customStyle="1" w:styleId="posa">
    <w:name w:val="pos(a)"/>
    <w:basedOn w:val="DefaultParagraphFont"/>
    <w:rsid w:val="008E13F8"/>
  </w:style>
  <w:style w:type="character" w:customStyle="1" w:styleId="u-hiddeninnarrowenv">
    <w:name w:val="u-hiddeninnarrowenv"/>
    <w:basedOn w:val="DefaultParagraphFont"/>
    <w:rsid w:val="008E13F8"/>
  </w:style>
  <w:style w:type="character" w:customStyle="1" w:styleId="followbutton-bird">
    <w:name w:val="followbutton-bird"/>
    <w:basedOn w:val="DefaultParagraphFont"/>
    <w:rsid w:val="008E13F8"/>
  </w:style>
  <w:style w:type="character" w:customStyle="1" w:styleId="tweetauthor-name">
    <w:name w:val="tweetauthor-name"/>
    <w:basedOn w:val="DefaultParagraphFont"/>
    <w:rsid w:val="008E13F8"/>
  </w:style>
  <w:style w:type="character" w:customStyle="1" w:styleId="tweetauthor-verifiedbadge">
    <w:name w:val="tweetauthor-verifiedbadge"/>
    <w:basedOn w:val="DefaultParagraphFont"/>
    <w:rsid w:val="008E13F8"/>
  </w:style>
  <w:style w:type="character" w:customStyle="1" w:styleId="tweetauthor-screenname">
    <w:name w:val="tweetauthor-screenname"/>
    <w:basedOn w:val="DefaultParagraphFont"/>
    <w:rsid w:val="008E13F8"/>
  </w:style>
  <w:style w:type="character" w:customStyle="1" w:styleId="u-hiddenvisually">
    <w:name w:val="u-hiddenvisually"/>
    <w:basedOn w:val="DefaultParagraphFont"/>
    <w:rsid w:val="008E13F8"/>
  </w:style>
  <w:style w:type="character" w:customStyle="1" w:styleId="tweetaction-stat">
    <w:name w:val="tweetaction-stat"/>
    <w:basedOn w:val="DefaultParagraphFont"/>
    <w:rsid w:val="008E13F8"/>
  </w:style>
  <w:style w:type="character" w:customStyle="1" w:styleId="related">
    <w:name w:val="related"/>
    <w:basedOn w:val="DefaultParagraphFont"/>
    <w:rsid w:val="008E13F8"/>
  </w:style>
  <w:style w:type="character" w:customStyle="1" w:styleId="related-content">
    <w:name w:val="related-content"/>
    <w:basedOn w:val="DefaultParagraphFont"/>
    <w:rsid w:val="008E13F8"/>
  </w:style>
  <w:style w:type="character" w:customStyle="1" w:styleId="name-of-author">
    <w:name w:val="name-of-author"/>
    <w:basedOn w:val="DefaultParagraphFont"/>
    <w:rsid w:val="008E13F8"/>
  </w:style>
  <w:style w:type="character" w:customStyle="1" w:styleId="first-name">
    <w:name w:val="first-name"/>
    <w:basedOn w:val="DefaultParagraphFont"/>
    <w:rsid w:val="008E13F8"/>
  </w:style>
  <w:style w:type="character" w:customStyle="1" w:styleId="last-name">
    <w:name w:val="last-name"/>
    <w:basedOn w:val="DefaultParagraphFont"/>
    <w:rsid w:val="008E13F8"/>
  </w:style>
  <w:style w:type="character" w:customStyle="1" w:styleId="caption10">
    <w:name w:val="caption1"/>
    <w:basedOn w:val="DefaultParagraphFont"/>
    <w:rsid w:val="008E13F8"/>
  </w:style>
  <w:style w:type="character" w:customStyle="1" w:styleId="recirc-text">
    <w:name w:val="&quot;recirc-text”"/>
    <w:basedOn w:val="DefaultParagraphFont"/>
    <w:rsid w:val="008E13F8"/>
  </w:style>
  <w:style w:type="character" w:customStyle="1" w:styleId="video-icon">
    <w:name w:val="video-icon"/>
    <w:basedOn w:val="DefaultParagraphFont"/>
    <w:rsid w:val="008E13F8"/>
  </w:style>
  <w:style w:type="character" w:customStyle="1" w:styleId="powa-shot-play-btn-text">
    <w:name w:val="powa-shot-play-btn-text"/>
    <w:basedOn w:val="DefaultParagraphFont"/>
    <w:rsid w:val="008E13F8"/>
  </w:style>
  <w:style w:type="character" w:customStyle="1" w:styleId="powa-shot-click">
    <w:name w:val="powa-shot-click"/>
    <w:basedOn w:val="DefaultParagraphFont"/>
    <w:rsid w:val="008E13F8"/>
  </w:style>
  <w:style w:type="character" w:customStyle="1" w:styleId="wpv-blurb">
    <w:name w:val="wpv-blurb"/>
    <w:basedOn w:val="DefaultParagraphFont"/>
    <w:rsid w:val="008E13F8"/>
  </w:style>
  <w:style w:type="character" w:customStyle="1" w:styleId="pb-caption">
    <w:name w:val="pb-caption"/>
    <w:basedOn w:val="DefaultParagraphFont"/>
    <w:rsid w:val="008E13F8"/>
  </w:style>
  <w:style w:type="character" w:customStyle="1" w:styleId="Heading5Char1">
    <w:name w:val="Heading 5 Char1"/>
    <w:aliases w:val="Text Char1"/>
    <w:basedOn w:val="DefaultParagraphFont"/>
    <w:semiHidden/>
    <w:rsid w:val="008E13F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E13F8"/>
    <w:rPr>
      <w:vertAlign w:val="baseline"/>
    </w:rPr>
  </w:style>
  <w:style w:type="character" w:customStyle="1" w:styleId="Heading7Char1">
    <w:name w:val="Heading 7 Char1"/>
    <w:basedOn w:val="DefaultParagraphFont"/>
    <w:semiHidden/>
    <w:rsid w:val="008E13F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E13F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E13F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E13F8"/>
    <w:rPr>
      <w:rFonts w:ascii="Calibri" w:hAnsi="Calibri" w:cs="Calibri"/>
    </w:rPr>
  </w:style>
  <w:style w:type="numbering" w:customStyle="1" w:styleId="NoList2">
    <w:name w:val="No List2"/>
    <w:next w:val="NoList"/>
    <w:uiPriority w:val="99"/>
    <w:semiHidden/>
    <w:unhideWhenUsed/>
    <w:rsid w:val="008E13F8"/>
  </w:style>
  <w:style w:type="numbering" w:customStyle="1" w:styleId="NoList3">
    <w:name w:val="No List3"/>
    <w:next w:val="NoList"/>
    <w:uiPriority w:val="99"/>
    <w:semiHidden/>
    <w:unhideWhenUsed/>
    <w:rsid w:val="008E13F8"/>
  </w:style>
  <w:style w:type="numbering" w:customStyle="1" w:styleId="NoList4">
    <w:name w:val="No List4"/>
    <w:next w:val="NoList"/>
    <w:uiPriority w:val="99"/>
    <w:semiHidden/>
    <w:unhideWhenUsed/>
    <w:rsid w:val="008E13F8"/>
  </w:style>
  <w:style w:type="numbering" w:customStyle="1" w:styleId="NoList5">
    <w:name w:val="No List5"/>
    <w:next w:val="NoList"/>
    <w:semiHidden/>
    <w:unhideWhenUsed/>
    <w:rsid w:val="008E13F8"/>
  </w:style>
  <w:style w:type="paragraph" w:styleId="BlockText">
    <w:name w:val="Block Text"/>
    <w:basedOn w:val="Normal"/>
    <w:rsid w:val="008E13F8"/>
    <w:pPr>
      <w:ind w:left="229" w:right="229"/>
    </w:pPr>
    <w:rPr>
      <w:rFonts w:ascii="Verdana" w:eastAsia="Times New Roman" w:hAnsi="Verdana"/>
      <w:sz w:val="16"/>
      <w:szCs w:val="20"/>
    </w:rPr>
  </w:style>
  <w:style w:type="paragraph" w:styleId="NormalIndent">
    <w:name w:val="Normal Indent"/>
    <w:basedOn w:val="Normal"/>
    <w:rsid w:val="008E13F8"/>
    <w:pPr>
      <w:ind w:left="720"/>
    </w:pPr>
    <w:rPr>
      <w:rFonts w:eastAsia="Times New Roman"/>
      <w:szCs w:val="20"/>
    </w:rPr>
  </w:style>
  <w:style w:type="paragraph" w:styleId="EnvelopeReturn">
    <w:name w:val="envelope return"/>
    <w:basedOn w:val="Normal"/>
    <w:rsid w:val="008E13F8"/>
    <w:rPr>
      <w:rFonts w:ascii="Arial" w:eastAsia="Times New Roman" w:hAnsi="Arial"/>
      <w:sz w:val="24"/>
      <w:szCs w:val="20"/>
    </w:rPr>
  </w:style>
  <w:style w:type="paragraph" w:styleId="EnvelopeAddress">
    <w:name w:val="envelope address"/>
    <w:basedOn w:val="Normal"/>
    <w:rsid w:val="008E13F8"/>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8E13F8"/>
  </w:style>
  <w:style w:type="numbering" w:customStyle="1" w:styleId="NoList7">
    <w:name w:val="No List7"/>
    <w:next w:val="NoList"/>
    <w:semiHidden/>
    <w:unhideWhenUsed/>
    <w:rsid w:val="008E13F8"/>
  </w:style>
  <w:style w:type="paragraph" w:styleId="ListBullet">
    <w:name w:val="List Bullet"/>
    <w:basedOn w:val="Normal"/>
    <w:link w:val="ListBulletChar"/>
    <w:uiPriority w:val="99"/>
    <w:unhideWhenUsed/>
    <w:rsid w:val="008E13F8"/>
    <w:pPr>
      <w:tabs>
        <w:tab w:val="num" w:pos="360"/>
      </w:tabs>
      <w:ind w:left="360" w:hanging="360"/>
      <w:contextualSpacing/>
    </w:pPr>
    <w:rPr>
      <w:rFonts w:eastAsia="Calibri"/>
    </w:rPr>
  </w:style>
  <w:style w:type="table" w:styleId="MediumGrid1">
    <w:name w:val="Medium Grid 1"/>
    <w:basedOn w:val="TableNormal"/>
    <w:uiPriority w:val="67"/>
    <w:rsid w:val="008E13F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8E13F8"/>
  </w:style>
  <w:style w:type="numbering" w:customStyle="1" w:styleId="NoList111">
    <w:name w:val="No List111"/>
    <w:next w:val="NoList"/>
    <w:uiPriority w:val="99"/>
    <w:semiHidden/>
    <w:unhideWhenUsed/>
    <w:rsid w:val="008E13F8"/>
  </w:style>
  <w:style w:type="numbering" w:customStyle="1" w:styleId="NoList1111">
    <w:name w:val="No List1111"/>
    <w:next w:val="NoList"/>
    <w:uiPriority w:val="99"/>
    <w:semiHidden/>
    <w:unhideWhenUsed/>
    <w:rsid w:val="008E13F8"/>
  </w:style>
  <w:style w:type="numbering" w:customStyle="1" w:styleId="NoList11111">
    <w:name w:val="No List11111"/>
    <w:next w:val="NoList"/>
    <w:uiPriority w:val="99"/>
    <w:semiHidden/>
    <w:unhideWhenUsed/>
    <w:rsid w:val="008E13F8"/>
  </w:style>
  <w:style w:type="numbering" w:customStyle="1" w:styleId="NoList111111">
    <w:name w:val="No List111111"/>
    <w:next w:val="NoList"/>
    <w:uiPriority w:val="99"/>
    <w:semiHidden/>
    <w:unhideWhenUsed/>
    <w:rsid w:val="008E13F8"/>
  </w:style>
  <w:style w:type="numbering" w:customStyle="1" w:styleId="NoList1111111">
    <w:name w:val="No List1111111"/>
    <w:next w:val="NoList"/>
    <w:uiPriority w:val="99"/>
    <w:semiHidden/>
    <w:unhideWhenUsed/>
    <w:rsid w:val="008E13F8"/>
  </w:style>
  <w:style w:type="numbering" w:customStyle="1" w:styleId="NoList11111111">
    <w:name w:val="No List11111111"/>
    <w:next w:val="NoList"/>
    <w:uiPriority w:val="99"/>
    <w:semiHidden/>
    <w:unhideWhenUsed/>
    <w:rsid w:val="008E13F8"/>
  </w:style>
  <w:style w:type="numbering" w:customStyle="1" w:styleId="NoList111111111">
    <w:name w:val="No List111111111"/>
    <w:next w:val="NoList"/>
    <w:uiPriority w:val="99"/>
    <w:semiHidden/>
    <w:unhideWhenUsed/>
    <w:rsid w:val="008E13F8"/>
  </w:style>
  <w:style w:type="numbering" w:customStyle="1" w:styleId="NoList1111111111">
    <w:name w:val="No List1111111111"/>
    <w:next w:val="NoList"/>
    <w:uiPriority w:val="99"/>
    <w:semiHidden/>
    <w:unhideWhenUsed/>
    <w:rsid w:val="008E13F8"/>
  </w:style>
  <w:style w:type="numbering" w:customStyle="1" w:styleId="NoList11111111111">
    <w:name w:val="No List11111111111"/>
    <w:next w:val="NoList"/>
    <w:uiPriority w:val="99"/>
    <w:semiHidden/>
    <w:unhideWhenUsed/>
    <w:rsid w:val="008E13F8"/>
  </w:style>
  <w:style w:type="numbering" w:customStyle="1" w:styleId="NoList111111111111">
    <w:name w:val="No List111111111111"/>
    <w:next w:val="NoList"/>
    <w:uiPriority w:val="99"/>
    <w:semiHidden/>
    <w:unhideWhenUsed/>
    <w:rsid w:val="008E13F8"/>
  </w:style>
  <w:style w:type="numbering" w:customStyle="1" w:styleId="NoList1111111111111">
    <w:name w:val="No List1111111111111"/>
    <w:next w:val="NoList"/>
    <w:uiPriority w:val="99"/>
    <w:semiHidden/>
    <w:unhideWhenUsed/>
    <w:rsid w:val="008E13F8"/>
  </w:style>
  <w:style w:type="numbering" w:customStyle="1" w:styleId="NoList11111111111111">
    <w:name w:val="No List11111111111111"/>
    <w:next w:val="NoList"/>
    <w:uiPriority w:val="99"/>
    <w:semiHidden/>
    <w:unhideWhenUsed/>
    <w:rsid w:val="008E13F8"/>
  </w:style>
  <w:style w:type="numbering" w:customStyle="1" w:styleId="NoList111111111111111">
    <w:name w:val="No List111111111111111"/>
    <w:next w:val="NoList"/>
    <w:uiPriority w:val="99"/>
    <w:semiHidden/>
    <w:unhideWhenUsed/>
    <w:rsid w:val="008E13F8"/>
  </w:style>
  <w:style w:type="numbering" w:customStyle="1" w:styleId="NoList1111111111111111">
    <w:name w:val="No List1111111111111111"/>
    <w:next w:val="NoList"/>
    <w:uiPriority w:val="99"/>
    <w:semiHidden/>
    <w:unhideWhenUsed/>
    <w:rsid w:val="008E13F8"/>
  </w:style>
  <w:style w:type="numbering" w:customStyle="1" w:styleId="NoList11111111111111111">
    <w:name w:val="No List11111111111111111"/>
    <w:next w:val="NoList"/>
    <w:uiPriority w:val="99"/>
    <w:semiHidden/>
    <w:unhideWhenUsed/>
    <w:rsid w:val="008E13F8"/>
  </w:style>
  <w:style w:type="character" w:customStyle="1" w:styleId="FontStyle220">
    <w:name w:val="Font Style220"/>
    <w:basedOn w:val="DefaultParagraphFont"/>
    <w:uiPriority w:val="99"/>
    <w:rsid w:val="008E13F8"/>
    <w:rPr>
      <w:rFonts w:ascii="Candara" w:hAnsi="Candara" w:cs="Candara" w:hint="default"/>
      <w:i/>
      <w:iCs/>
      <w:sz w:val="18"/>
      <w:szCs w:val="18"/>
    </w:rPr>
  </w:style>
  <w:style w:type="character" w:customStyle="1" w:styleId="FontStyle290">
    <w:name w:val="Font Style290"/>
    <w:basedOn w:val="DefaultParagraphFont"/>
    <w:uiPriority w:val="99"/>
    <w:rsid w:val="008E13F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E13F8"/>
    <w:rPr>
      <w:rFonts w:ascii="Arial" w:hAnsi="Arial" w:cs="Arial"/>
      <w:b/>
      <w:bCs/>
      <w:sz w:val="16"/>
      <w:szCs w:val="16"/>
    </w:rPr>
  </w:style>
  <w:style w:type="paragraph" w:customStyle="1" w:styleId="articlebodynormaltext">
    <w:name w:val="articlebody_normaltext"/>
    <w:basedOn w:val="Normal"/>
    <w:rsid w:val="008E13F8"/>
    <w:pPr>
      <w:spacing w:before="100" w:beforeAutospacing="1" w:after="100" w:afterAutospacing="1"/>
    </w:pPr>
    <w:rPr>
      <w:rFonts w:ascii="Georgia" w:hAnsi="Georgia"/>
    </w:rPr>
  </w:style>
  <w:style w:type="character" w:customStyle="1" w:styleId="Bodytext21">
    <w:name w:val="Body text (2)_"/>
    <w:basedOn w:val="DefaultParagraphFont"/>
    <w:link w:val="Bodytext22"/>
    <w:rsid w:val="008E13F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8E13F8"/>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8E13F8"/>
    <w:rPr>
      <w:color w:val="000000"/>
      <w:sz w:val="28"/>
      <w:szCs w:val="28"/>
    </w:rPr>
  </w:style>
  <w:style w:type="character" w:customStyle="1" w:styleId="Style9ptItalicUnderline">
    <w:name w:val="Style 9 pt Italic Underline"/>
    <w:rsid w:val="008E13F8"/>
    <w:rPr>
      <w:i/>
      <w:iCs/>
      <w:sz w:val="20"/>
      <w:u w:val="single"/>
    </w:rPr>
  </w:style>
  <w:style w:type="paragraph" w:customStyle="1" w:styleId="StyleHeading4TagsmalltextBigcardbodyNormalTagNotBold">
    <w:name w:val="Style Heading 4Tagsmall textBig cardbodyNormal Tag + Not Bold"/>
    <w:basedOn w:val="Heading4"/>
    <w:rsid w:val="008E13F8"/>
    <w:rPr>
      <w:bCs w:val="0"/>
      <w:sz w:val="22"/>
      <w:szCs w:val="22"/>
    </w:rPr>
  </w:style>
  <w:style w:type="character" w:customStyle="1" w:styleId="StyleBox12ptBold">
    <w:name w:val="Style Box + 12 pt Bold"/>
    <w:basedOn w:val="DefaultParagraphFont"/>
    <w:rsid w:val="008E13F8"/>
    <w:rPr>
      <w:rFonts w:ascii="Georgia" w:hAnsi="Georgia"/>
      <w:b/>
      <w:bCs/>
      <w:sz w:val="22"/>
      <w:u w:val="single"/>
      <w:bdr w:val="none" w:sz="0" w:space="0" w:color="auto"/>
    </w:rPr>
  </w:style>
  <w:style w:type="character" w:customStyle="1" w:styleId="StyleBox12pt">
    <w:name w:val="Style Box + 12 pt"/>
    <w:basedOn w:val="DefaultParagraphFont"/>
    <w:rsid w:val="008E13F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E13F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8E13F8"/>
    <w:rPr>
      <w:bCs w:val="0"/>
      <w:szCs w:val="22"/>
    </w:rPr>
  </w:style>
  <w:style w:type="character" w:customStyle="1" w:styleId="StyleGaramondText1">
    <w:name w:val="Style Garamond Text 1"/>
    <w:basedOn w:val="DefaultParagraphFont"/>
    <w:rsid w:val="008E13F8"/>
    <w:rPr>
      <w:rFonts w:ascii="Georgia" w:hAnsi="Georgia"/>
      <w:color w:val="0D0D0D" w:themeColor="text1" w:themeTint="F2"/>
      <w:sz w:val="22"/>
    </w:rPr>
  </w:style>
  <w:style w:type="character" w:customStyle="1" w:styleId="StyleGaramondText1Underline">
    <w:name w:val="Style Garamond Text 1 Underline"/>
    <w:basedOn w:val="DefaultParagraphFont"/>
    <w:rsid w:val="008E13F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E13F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E13F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E13F8"/>
    <w:rPr>
      <w:b w:val="0"/>
      <w:bCs w:val="0"/>
      <w:sz w:val="14"/>
      <w:u w:val="none"/>
    </w:rPr>
  </w:style>
  <w:style w:type="character" w:customStyle="1" w:styleId="Style7ptBold">
    <w:name w:val="Style 7 pt Bold"/>
    <w:basedOn w:val="DefaultParagraphFont"/>
    <w:rsid w:val="008E13F8"/>
    <w:rPr>
      <w:b w:val="0"/>
      <w:bCs/>
      <w:sz w:val="14"/>
    </w:rPr>
  </w:style>
  <w:style w:type="paragraph" w:customStyle="1" w:styleId="Stylecardtext8pt">
    <w:name w:val="Style card text + 8 pt"/>
    <w:basedOn w:val="Normal"/>
    <w:rsid w:val="008E13F8"/>
    <w:pPr>
      <w:ind w:right="288"/>
    </w:pPr>
    <w:rPr>
      <w:sz w:val="16"/>
    </w:rPr>
  </w:style>
  <w:style w:type="paragraph" w:customStyle="1" w:styleId="Stylecardtext5pt">
    <w:name w:val="Style card text + 5 pt"/>
    <w:basedOn w:val="Normal"/>
    <w:rsid w:val="008E13F8"/>
    <w:pPr>
      <w:ind w:right="288"/>
    </w:pPr>
    <w:rPr>
      <w:sz w:val="10"/>
    </w:rPr>
  </w:style>
  <w:style w:type="character" w:customStyle="1" w:styleId="StyleStyleBoldUnderlineUnderlineIntenseEmphasis1apple-style-">
    <w:name w:val="Style Style Bold UnderlineUnderlineIntense Emphasis1apple-style-..."/>
    <w:basedOn w:val="DefaultParagraphFont"/>
    <w:rsid w:val="008E13F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E13F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E13F8"/>
    <w:rPr>
      <w:rFonts w:ascii="Georgia" w:hAnsi="Georgia"/>
      <w:u w:val="single"/>
    </w:rPr>
  </w:style>
  <w:style w:type="paragraph" w:customStyle="1" w:styleId="StyleCardsGeorgia12ptBoldThickunderlineBorderSin">
    <w:name w:val="Style Cards + Georgia 12 pt Bold Thick underline Border: : (Sin..."/>
    <w:basedOn w:val="Normal"/>
    <w:rsid w:val="008E13F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E13F8"/>
    <w:rPr>
      <w:rFonts w:ascii="Georgia" w:hAnsi="Georgia"/>
      <w:sz w:val="24"/>
      <w:u w:val="single"/>
    </w:rPr>
  </w:style>
  <w:style w:type="paragraph" w:customStyle="1" w:styleId="StyleCardsGeorgia">
    <w:name w:val="Style Cards + Georgia"/>
    <w:basedOn w:val="Normal"/>
    <w:rsid w:val="008E13F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8E13F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8E13F8"/>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8E13F8"/>
    <w:rPr>
      <w:rFonts w:eastAsia="Times New Roman"/>
      <w:i/>
      <w:iCs/>
    </w:rPr>
  </w:style>
  <w:style w:type="character" w:customStyle="1" w:styleId="HTMLAddressChar">
    <w:name w:val="HTML Address Char"/>
    <w:basedOn w:val="DefaultParagraphFont"/>
    <w:link w:val="HTMLAddress"/>
    <w:uiPriority w:val="99"/>
    <w:rsid w:val="008E13F8"/>
    <w:rPr>
      <w:rFonts w:ascii="Calibri" w:eastAsia="Times New Roman" w:hAnsi="Calibri"/>
      <w:i/>
      <w:iCs/>
      <w:sz w:val="22"/>
    </w:rPr>
  </w:style>
  <w:style w:type="paragraph" w:styleId="Index1">
    <w:name w:val="index 1"/>
    <w:basedOn w:val="Normal"/>
    <w:next w:val="Normal"/>
    <w:autoRedefine/>
    <w:unhideWhenUsed/>
    <w:rsid w:val="008E13F8"/>
    <w:pPr>
      <w:ind w:left="220" w:hanging="220"/>
    </w:pPr>
  </w:style>
  <w:style w:type="character" w:customStyle="1" w:styleId="CardsFont6ptChar1">
    <w:name w:val="Cards + Font: 6 pt Char1"/>
    <w:link w:val="CardsFont6pt"/>
    <w:locked/>
    <w:rsid w:val="008E13F8"/>
    <w:rPr>
      <w:rFonts w:ascii="Calibri" w:eastAsia="Times New Roman" w:hAnsi="Calibri" w:cs="Times New Roman"/>
      <w:sz w:val="12"/>
      <w:szCs w:val="20"/>
    </w:rPr>
  </w:style>
  <w:style w:type="paragraph" w:customStyle="1" w:styleId="Quote2">
    <w:name w:val="Quote2"/>
    <w:basedOn w:val="Default"/>
    <w:next w:val="Default"/>
    <w:rsid w:val="008E13F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8E13F8"/>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8E13F8"/>
    <w:pPr>
      <w:keepNext/>
      <w:keepLines/>
      <w:spacing w:before="200"/>
      <w:outlineLvl w:val="3"/>
    </w:pPr>
    <w:rPr>
      <w:rFonts w:eastAsia="Times New Roman"/>
      <w:b/>
      <w:bCs/>
      <w:iCs/>
      <w:sz w:val="26"/>
    </w:rPr>
  </w:style>
  <w:style w:type="paragraph" w:customStyle="1" w:styleId="post-subtitle">
    <w:name w:val="post-subtitle"/>
    <w:basedOn w:val="Normal"/>
    <w:rsid w:val="008E13F8"/>
    <w:pPr>
      <w:spacing w:before="100" w:beforeAutospacing="1" w:after="100" w:afterAutospacing="1"/>
    </w:pPr>
    <w:rPr>
      <w:rFonts w:eastAsia="Times New Roman"/>
    </w:rPr>
  </w:style>
  <w:style w:type="paragraph" w:customStyle="1" w:styleId="Pa0">
    <w:name w:val="Pa0"/>
    <w:basedOn w:val="Default"/>
    <w:next w:val="Default"/>
    <w:uiPriority w:val="99"/>
    <w:rsid w:val="008E13F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8E13F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8E13F8"/>
    <w:pPr>
      <w:spacing w:before="100" w:beforeAutospacing="1" w:after="100" w:afterAutospacing="1"/>
    </w:pPr>
    <w:rPr>
      <w:rFonts w:eastAsia="Times New Roman"/>
    </w:rPr>
  </w:style>
  <w:style w:type="paragraph" w:customStyle="1" w:styleId="tagline1">
    <w:name w:val="tagline"/>
    <w:basedOn w:val="Normal"/>
    <w:rsid w:val="008E13F8"/>
    <w:pPr>
      <w:spacing w:before="100" w:beforeAutospacing="1" w:after="100" w:afterAutospacing="1"/>
    </w:pPr>
    <w:rPr>
      <w:rFonts w:eastAsia="Times New Roman"/>
    </w:rPr>
  </w:style>
  <w:style w:type="paragraph" w:customStyle="1" w:styleId="Block1">
    <w:name w:val="Block1"/>
    <w:basedOn w:val="Normal"/>
    <w:next w:val="Normal"/>
    <w:uiPriority w:val="3"/>
    <w:qFormat/>
    <w:rsid w:val="008E13F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8E13F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8E13F8"/>
    <w:rPr>
      <w:sz w:val="10"/>
    </w:rPr>
  </w:style>
  <w:style w:type="paragraph" w:customStyle="1" w:styleId="ReallySamllText">
    <w:name w:val="ReallySamllText"/>
    <w:basedOn w:val="Normal"/>
    <w:link w:val="ReallySamllTextChar"/>
    <w:autoRedefine/>
    <w:rsid w:val="008E13F8"/>
    <w:rPr>
      <w:rFonts w:asciiTheme="minorHAnsi" w:hAnsiTheme="minorHAnsi"/>
      <w:sz w:val="10"/>
    </w:rPr>
  </w:style>
  <w:style w:type="paragraph" w:customStyle="1" w:styleId="CardCites">
    <w:name w:val="Card Cites"/>
    <w:basedOn w:val="Normal"/>
    <w:next w:val="Normal"/>
    <w:qFormat/>
    <w:rsid w:val="008E13F8"/>
    <w:rPr>
      <w:rFonts w:eastAsia="Times New Roman"/>
      <w:b/>
      <w:sz w:val="20"/>
    </w:rPr>
  </w:style>
  <w:style w:type="paragraph" w:customStyle="1" w:styleId="NormalWeb3">
    <w:name w:val="Normal (Web)3"/>
    <w:basedOn w:val="Normal"/>
    <w:rsid w:val="008E13F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8E13F8"/>
    <w:pPr>
      <w:ind w:left="400"/>
    </w:pPr>
    <w:rPr>
      <w:rFonts w:eastAsia="Times New Roman"/>
    </w:rPr>
  </w:style>
  <w:style w:type="paragraph" w:customStyle="1" w:styleId="TagCiteChar2">
    <w:name w:val="Tag / Cite Char"/>
    <w:basedOn w:val="Normal"/>
    <w:rsid w:val="008E13F8"/>
    <w:rPr>
      <w:rFonts w:eastAsia="Times New Roman"/>
      <w:b/>
      <w:color w:val="000000"/>
    </w:rPr>
  </w:style>
  <w:style w:type="paragraph" w:customStyle="1" w:styleId="PageNumber2">
    <w:name w:val="Page Number2"/>
    <w:basedOn w:val="Normal"/>
    <w:next w:val="Normal"/>
    <w:rsid w:val="008E13F8"/>
    <w:rPr>
      <w:rFonts w:eastAsia="Times New Roman"/>
      <w:sz w:val="20"/>
    </w:rPr>
  </w:style>
  <w:style w:type="paragraph" w:customStyle="1" w:styleId="HeaderFooter">
    <w:name w:val="Header &amp; Footer"/>
    <w:rsid w:val="008E13F8"/>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8E13F8"/>
    <w:rPr>
      <w:rFonts w:ascii="Arial Narrow" w:eastAsia="Times New Roman" w:hAnsi="Arial Narrow"/>
      <w:color w:val="000000"/>
      <w:sz w:val="16"/>
    </w:rPr>
  </w:style>
  <w:style w:type="paragraph" w:customStyle="1" w:styleId="CardTextUnderlined">
    <w:name w:val="Card Text Underlined"/>
    <w:basedOn w:val="Normal"/>
    <w:rsid w:val="008E13F8"/>
    <w:rPr>
      <w:rFonts w:ascii="Arial Narrow" w:eastAsia="Times New Roman" w:hAnsi="Arial Narrow"/>
      <w:u w:val="single"/>
    </w:rPr>
  </w:style>
  <w:style w:type="paragraph" w:customStyle="1" w:styleId="HeaderDebate">
    <w:name w:val="Header Debate"/>
    <w:basedOn w:val="Normal"/>
    <w:rsid w:val="008E13F8"/>
    <w:pPr>
      <w:jc w:val="center"/>
      <w:outlineLvl w:val="0"/>
    </w:pPr>
    <w:rPr>
      <w:rFonts w:eastAsia="Times New Roman"/>
      <w:b/>
      <w:sz w:val="48"/>
      <w:u w:val="words"/>
    </w:rPr>
  </w:style>
  <w:style w:type="paragraph" w:customStyle="1" w:styleId="NormalWeb1">
    <w:name w:val="Normal (Web)1"/>
    <w:basedOn w:val="Normal"/>
    <w:rsid w:val="008E13F8"/>
    <w:pPr>
      <w:spacing w:before="100" w:beforeAutospacing="1" w:after="100" w:afterAutospacing="1"/>
    </w:pPr>
    <w:rPr>
      <w:rFonts w:eastAsia="Times New Roman"/>
      <w:sz w:val="20"/>
      <w:szCs w:val="20"/>
    </w:rPr>
  </w:style>
  <w:style w:type="paragraph" w:customStyle="1" w:styleId="CardTagCharChar">
    <w:name w:val="Card Tag Char Char"/>
    <w:basedOn w:val="Normal"/>
    <w:rsid w:val="008E13F8"/>
    <w:rPr>
      <w:rFonts w:eastAsia="Times New Roman"/>
      <w:b/>
    </w:rPr>
  </w:style>
  <w:style w:type="paragraph" w:customStyle="1" w:styleId="fixed">
    <w:name w:val="fixed"/>
    <w:basedOn w:val="Normal"/>
    <w:rsid w:val="008E13F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8E13F8"/>
    <w:pPr>
      <w:spacing w:before="100" w:beforeAutospacing="1" w:after="100" w:afterAutospacing="1"/>
    </w:pPr>
    <w:rPr>
      <w:rFonts w:eastAsia="Times New Roman"/>
    </w:rPr>
  </w:style>
  <w:style w:type="paragraph" w:customStyle="1" w:styleId="ExecutiveSummarytext">
    <w:name w:val="Executive Summary text"/>
    <w:basedOn w:val="Normal"/>
    <w:next w:val="Normal"/>
    <w:rsid w:val="008E13F8"/>
    <w:pPr>
      <w:autoSpaceDE w:val="0"/>
      <w:autoSpaceDN w:val="0"/>
      <w:adjustRightInd w:val="0"/>
    </w:pPr>
    <w:rPr>
      <w:rFonts w:ascii="Arial" w:eastAsia="Times New Roman" w:hAnsi="Arial"/>
    </w:rPr>
  </w:style>
  <w:style w:type="character" w:customStyle="1" w:styleId="NormalUnderlineChar1">
    <w:name w:val="Normal Underline Char1"/>
    <w:locked/>
    <w:rsid w:val="008E13F8"/>
    <w:rPr>
      <w:u w:val="single"/>
    </w:rPr>
  </w:style>
  <w:style w:type="character" w:customStyle="1" w:styleId="CardUpSize-LightChar">
    <w:name w:val="CardUpSize - Light Char"/>
    <w:link w:val="CardUpSize-Light"/>
    <w:locked/>
    <w:rsid w:val="008E13F8"/>
    <w:rPr>
      <w:rFonts w:ascii="Times New Roman" w:eastAsia="Times New Roman" w:hAnsi="Times New Roman"/>
      <w:szCs w:val="32"/>
      <w:u w:val="single"/>
    </w:rPr>
  </w:style>
  <w:style w:type="paragraph" w:customStyle="1" w:styleId="CardUpSize-Light">
    <w:name w:val="CardUpSize - Light"/>
    <w:basedOn w:val="Normal"/>
    <w:link w:val="CardUpSize-LightChar"/>
    <w:rsid w:val="008E13F8"/>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8E13F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8E13F8"/>
    <w:pPr>
      <w:jc w:val="both"/>
    </w:pPr>
    <w:rPr>
      <w:rFonts w:ascii="Times New Roman" w:eastAsia="Times New Roman" w:hAnsi="Times New Roman"/>
      <w:b/>
      <w:sz w:val="24"/>
      <w:szCs w:val="32"/>
      <w:u w:val="single"/>
    </w:rPr>
  </w:style>
  <w:style w:type="paragraph" w:customStyle="1" w:styleId="SmallCite">
    <w:name w:val="Small Cite"/>
    <w:basedOn w:val="Normal"/>
    <w:rsid w:val="008E13F8"/>
    <w:rPr>
      <w:rFonts w:ascii="Verdana" w:eastAsia="Times New Roman" w:hAnsi="Verdana"/>
      <w:sz w:val="16"/>
    </w:rPr>
  </w:style>
  <w:style w:type="paragraph" w:customStyle="1" w:styleId="clearformatting">
    <w:name w:val="clear formatting"/>
    <w:basedOn w:val="Heading2"/>
    <w:rsid w:val="008E13F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8E13F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8E13F8"/>
    <w:pPr>
      <w:spacing w:after="240" w:line="360" w:lineRule="atLeast"/>
    </w:pPr>
    <w:rPr>
      <w:rFonts w:eastAsia="Times New Roman"/>
      <w:b/>
      <w:bCs/>
      <w:sz w:val="16"/>
      <w:szCs w:val="16"/>
    </w:rPr>
  </w:style>
  <w:style w:type="paragraph" w:customStyle="1" w:styleId="PlaceholderText1">
    <w:name w:val="Placeholder Text1"/>
    <w:basedOn w:val="Normal"/>
    <w:rsid w:val="008E13F8"/>
    <w:pPr>
      <w:keepNext/>
      <w:numPr>
        <w:numId w:val="13"/>
      </w:numPr>
      <w:outlineLvl w:val="0"/>
    </w:pPr>
    <w:rPr>
      <w:rFonts w:eastAsia="MS Gothic"/>
    </w:rPr>
  </w:style>
  <w:style w:type="character" w:customStyle="1" w:styleId="ImportantTextChar">
    <w:name w:val="Important Text Char"/>
    <w:link w:val="ImportantText"/>
    <w:locked/>
    <w:rsid w:val="008E13F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8E13F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8E13F8"/>
    <w:rPr>
      <w:rFonts w:ascii="HNKAOE+Arial" w:hAnsi="HNKAOE+Arial"/>
    </w:rPr>
  </w:style>
  <w:style w:type="paragraph" w:customStyle="1" w:styleId="StyleBodyText11ptBlackUnderline">
    <w:name w:val="Style Body Text + 11 pt Black Underline"/>
    <w:basedOn w:val="BodyText"/>
    <w:link w:val="StyleBodyText11ptBlackUnderlineChar"/>
    <w:rsid w:val="008E13F8"/>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8E13F8"/>
    <w:rPr>
      <w:rFonts w:ascii="HNKAOE+Arial" w:hAnsi="HNKAOE+Arial"/>
    </w:rPr>
  </w:style>
  <w:style w:type="paragraph" w:customStyle="1" w:styleId="StyleBodyText11ptBoldBlack">
    <w:name w:val="Style Body Text + 11 pt Bold Black"/>
    <w:basedOn w:val="BodyText"/>
    <w:link w:val="StyleBodyText11ptBoldBlackChar"/>
    <w:rsid w:val="008E13F8"/>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8E13F8"/>
    <w:rPr>
      <w:rFonts w:ascii="Times New Roman" w:eastAsia="Malgun Gothic" w:hAnsi="Times New Roman"/>
      <w:bCs/>
    </w:rPr>
  </w:style>
  <w:style w:type="paragraph" w:customStyle="1" w:styleId="StyletinyBold">
    <w:name w:val="Style tiny + Bold"/>
    <w:basedOn w:val="tiny"/>
    <w:link w:val="StyletinyBoldChar"/>
    <w:rsid w:val="008E13F8"/>
    <w:rPr>
      <w:rFonts w:cstheme="minorBidi"/>
      <w:bCs/>
      <w:sz w:val="24"/>
    </w:rPr>
  </w:style>
  <w:style w:type="character" w:customStyle="1" w:styleId="Heading5SizeDownChar">
    <w:name w:val="Heading 5 Size Down Char"/>
    <w:link w:val="Heading5SizeDown"/>
    <w:locked/>
    <w:rsid w:val="008E13F8"/>
    <w:rPr>
      <w:rFonts w:ascii="Times New Roman" w:eastAsia="Times New Roman" w:hAnsi="Times New Roman"/>
      <w:szCs w:val="16"/>
    </w:rPr>
  </w:style>
  <w:style w:type="paragraph" w:customStyle="1" w:styleId="Heading5SizeDown">
    <w:name w:val="Heading 5 Size Down"/>
    <w:basedOn w:val="Normal"/>
    <w:link w:val="Heading5SizeDownChar"/>
    <w:autoRedefine/>
    <w:rsid w:val="008E13F8"/>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8E13F8"/>
    <w:rPr>
      <w:rFonts w:ascii="Times New Roman" w:eastAsia="Times New Roman" w:hAnsi="Times New Roman" w:cs="Arial"/>
      <w:b/>
      <w:szCs w:val="44"/>
    </w:rPr>
  </w:style>
  <w:style w:type="paragraph" w:customStyle="1" w:styleId="Normal2Bold">
    <w:name w:val="Normal2 + Bold"/>
    <w:basedOn w:val="Normal"/>
    <w:link w:val="Normal2BoldChar"/>
    <w:rsid w:val="008E13F8"/>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8E13F8"/>
    <w:rPr>
      <w:rFonts w:ascii="Times New Roman" w:eastAsia="Times New Roman" w:hAnsi="Times New Roman"/>
      <w:lang w:eastAsia="ar-SA"/>
    </w:rPr>
  </w:style>
  <w:style w:type="paragraph" w:customStyle="1" w:styleId="ListContents">
    <w:name w:val="List Contents"/>
    <w:basedOn w:val="Normal"/>
    <w:link w:val="ListContentsChar"/>
    <w:rsid w:val="008E13F8"/>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8E13F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8E13F8"/>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8E13F8"/>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8E13F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8E13F8"/>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8E13F8"/>
    <w:rPr>
      <w:rFonts w:ascii="Arial" w:eastAsia="Times New Roman" w:hAnsi="Arial"/>
      <w:sz w:val="12"/>
    </w:rPr>
  </w:style>
  <w:style w:type="paragraph" w:customStyle="1" w:styleId="Unimportant">
    <w:name w:val="Unimportant"/>
    <w:basedOn w:val="Normal"/>
    <w:link w:val="UnimportantCharChar"/>
    <w:rsid w:val="008E13F8"/>
    <w:pPr>
      <w:jc w:val="both"/>
    </w:pPr>
    <w:rPr>
      <w:rFonts w:ascii="Arial" w:eastAsia="Times New Roman" w:hAnsi="Arial"/>
      <w:sz w:val="12"/>
    </w:rPr>
  </w:style>
  <w:style w:type="character" w:customStyle="1" w:styleId="TagCiteChar3">
    <w:name w:val="Tag &amp; Cite Char"/>
    <w:link w:val="TagCite2"/>
    <w:locked/>
    <w:rsid w:val="008E13F8"/>
    <w:rPr>
      <w:rFonts w:ascii="Arial" w:eastAsia="Times New Roman" w:hAnsi="Arial"/>
      <w:b/>
    </w:rPr>
  </w:style>
  <w:style w:type="paragraph" w:customStyle="1" w:styleId="TagCite2">
    <w:name w:val="Tag &amp; Cite"/>
    <w:basedOn w:val="Normal"/>
    <w:link w:val="TagCiteChar3"/>
    <w:rsid w:val="008E13F8"/>
    <w:pPr>
      <w:jc w:val="both"/>
    </w:pPr>
    <w:rPr>
      <w:rFonts w:ascii="Arial" w:eastAsia="Times New Roman" w:hAnsi="Arial"/>
      <w:b/>
      <w:sz w:val="24"/>
    </w:rPr>
  </w:style>
  <w:style w:type="character" w:customStyle="1" w:styleId="HighlightedTextChar">
    <w:name w:val="Highlighted Text Char"/>
    <w:link w:val="HighlightedText"/>
    <w:locked/>
    <w:rsid w:val="008E13F8"/>
    <w:rPr>
      <w:rFonts w:ascii="Arial" w:eastAsia="Times New Roman" w:hAnsi="Arial"/>
      <w:b/>
      <w:u w:val="thick"/>
    </w:rPr>
  </w:style>
  <w:style w:type="paragraph" w:customStyle="1" w:styleId="HighlightedText">
    <w:name w:val="Highlighted Text"/>
    <w:basedOn w:val="Normal"/>
    <w:link w:val="HighlightedTextChar"/>
    <w:rsid w:val="008E13F8"/>
    <w:pPr>
      <w:jc w:val="both"/>
    </w:pPr>
    <w:rPr>
      <w:rFonts w:ascii="Arial" w:eastAsia="Times New Roman" w:hAnsi="Arial"/>
      <w:b/>
      <w:sz w:val="24"/>
      <w:u w:val="thick"/>
    </w:rPr>
  </w:style>
  <w:style w:type="paragraph" w:customStyle="1" w:styleId="StyleHeading1Justified">
    <w:name w:val="Style Heading 1 + Justified"/>
    <w:basedOn w:val="Normal"/>
    <w:next w:val="Normal"/>
    <w:rsid w:val="008E13F8"/>
    <w:rPr>
      <w:rFonts w:ascii="Arial" w:eastAsia="Times New Roman" w:hAnsi="Arial"/>
      <w:sz w:val="20"/>
      <w:szCs w:val="20"/>
    </w:rPr>
  </w:style>
  <w:style w:type="paragraph" w:customStyle="1" w:styleId="textunderline0">
    <w:name w:val="text underline"/>
    <w:basedOn w:val="Normal"/>
    <w:link w:val="textunderlineChar0"/>
    <w:autoRedefine/>
    <w:rsid w:val="008E13F8"/>
    <w:rPr>
      <w:rFonts w:asciiTheme="minorHAnsi" w:hAnsiTheme="minorHAnsi"/>
      <w:sz w:val="24"/>
      <w:u w:val="thick"/>
    </w:rPr>
  </w:style>
  <w:style w:type="character" w:customStyle="1" w:styleId="DebateTagChar">
    <w:name w:val="Debate Tag Char"/>
    <w:link w:val="DebateTag"/>
    <w:locked/>
    <w:rsid w:val="008E13F8"/>
    <w:rPr>
      <w:rFonts w:ascii="Garamond" w:hAnsi="Garamond"/>
      <w:b/>
    </w:rPr>
  </w:style>
  <w:style w:type="paragraph" w:customStyle="1" w:styleId="DebateTag">
    <w:name w:val="Debate Tag"/>
    <w:basedOn w:val="Normal"/>
    <w:link w:val="DebateTagChar"/>
    <w:autoRedefine/>
    <w:rsid w:val="008E13F8"/>
    <w:pPr>
      <w:tabs>
        <w:tab w:val="left" w:pos="270"/>
      </w:tabs>
    </w:pPr>
    <w:rPr>
      <w:rFonts w:ascii="Garamond" w:hAnsi="Garamond"/>
      <w:b/>
      <w:sz w:val="24"/>
    </w:rPr>
  </w:style>
  <w:style w:type="paragraph" w:customStyle="1" w:styleId="DebateCite">
    <w:name w:val="Debate Cite"/>
    <w:basedOn w:val="Normal"/>
    <w:autoRedefine/>
    <w:rsid w:val="008E13F8"/>
    <w:pPr>
      <w:tabs>
        <w:tab w:val="left" w:pos="270"/>
      </w:tabs>
    </w:pPr>
    <w:rPr>
      <w:rFonts w:eastAsia="Times New Roman"/>
      <w:sz w:val="20"/>
    </w:rPr>
  </w:style>
  <w:style w:type="paragraph" w:customStyle="1" w:styleId="BlockTitle10">
    <w:name w:val="Block Title #1"/>
    <w:basedOn w:val="Heading1"/>
    <w:rsid w:val="008E13F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8E13F8"/>
    <w:pPr>
      <w:widowControl w:val="0"/>
      <w:suppressAutoHyphens/>
    </w:pPr>
    <w:rPr>
      <w:rFonts w:ascii="Courier New" w:eastAsia="Courier New" w:hAnsi="Courier New"/>
      <w:sz w:val="20"/>
      <w:szCs w:val="20"/>
    </w:rPr>
  </w:style>
  <w:style w:type="paragraph" w:customStyle="1" w:styleId="MaggieTag">
    <w:name w:val="MaggieTag"/>
    <w:basedOn w:val="Heading2"/>
    <w:rsid w:val="008E13F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8E13F8"/>
    <w:rPr>
      <w:rFonts w:ascii="Times New Roman" w:eastAsia="Times New Roman" w:hAnsi="Times New Roman"/>
    </w:rPr>
  </w:style>
  <w:style w:type="paragraph" w:customStyle="1" w:styleId="Heading4Cite">
    <w:name w:val="Heading 4 Cite"/>
    <w:basedOn w:val="Normal"/>
    <w:link w:val="Heading4CiteChar"/>
    <w:autoRedefine/>
    <w:rsid w:val="008E13F8"/>
    <w:rPr>
      <w:rFonts w:ascii="Times New Roman" w:eastAsia="Times New Roman" w:hAnsi="Times New Roman"/>
      <w:sz w:val="24"/>
    </w:rPr>
  </w:style>
  <w:style w:type="paragraph" w:customStyle="1" w:styleId="4">
    <w:name w:val="4"/>
    <w:basedOn w:val="Normal"/>
    <w:rsid w:val="008E13F8"/>
    <w:rPr>
      <w:rFonts w:eastAsia="Times New Roman"/>
      <w:sz w:val="20"/>
    </w:rPr>
  </w:style>
  <w:style w:type="character" w:customStyle="1" w:styleId="UnunderlinedTextChar">
    <w:name w:val="Ununderlined Text Char"/>
    <w:link w:val="UnunderlinedText"/>
    <w:locked/>
    <w:rsid w:val="008E13F8"/>
    <w:rPr>
      <w:rFonts w:eastAsia="Times New Roman"/>
      <w:bCs/>
      <w:sz w:val="12"/>
    </w:rPr>
  </w:style>
  <w:style w:type="paragraph" w:customStyle="1" w:styleId="UnunderlinedText">
    <w:name w:val="Ununderlined Text"/>
    <w:basedOn w:val="Normal"/>
    <w:link w:val="UnunderlinedTextChar"/>
    <w:autoRedefine/>
    <w:rsid w:val="008E13F8"/>
    <w:pPr>
      <w:spacing w:after="200" w:line="276" w:lineRule="auto"/>
    </w:pPr>
    <w:rPr>
      <w:rFonts w:asciiTheme="minorHAnsi" w:eastAsia="Times New Roman" w:hAnsiTheme="minorHAnsi"/>
      <w:bCs/>
      <w:sz w:val="12"/>
    </w:rPr>
  </w:style>
  <w:style w:type="paragraph" w:customStyle="1" w:styleId="card2">
    <w:name w:val="%card"/>
    <w:basedOn w:val="Normal"/>
    <w:autoRedefine/>
    <w:rsid w:val="008E13F8"/>
    <w:pPr>
      <w:spacing w:after="200" w:line="276" w:lineRule="auto"/>
      <w:ind w:left="288" w:right="288"/>
    </w:pPr>
    <w:rPr>
      <w:rFonts w:eastAsia="Times New Roman"/>
      <w:bCs/>
    </w:rPr>
  </w:style>
  <w:style w:type="paragraph" w:customStyle="1" w:styleId="BlockTitle4">
    <w:name w:val="%Block Title"/>
    <w:basedOn w:val="Heading1"/>
    <w:rsid w:val="008E13F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8E13F8"/>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8E13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8E13F8"/>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8E13F8"/>
    <w:rPr>
      <w:rFonts w:ascii="Century Gothic" w:eastAsia="Cambria" w:hAnsi="Century Gothic"/>
      <w:u w:val="thick"/>
    </w:rPr>
  </w:style>
  <w:style w:type="paragraph" w:customStyle="1" w:styleId="Card-Underline0">
    <w:name w:val="Card-Underline"/>
    <w:basedOn w:val="Normal"/>
    <w:link w:val="Card-UnderlineChar"/>
    <w:qFormat/>
    <w:rsid w:val="008E13F8"/>
    <w:rPr>
      <w:rFonts w:ascii="Century Gothic" w:eastAsia="Cambria" w:hAnsi="Century Gothic"/>
      <w:sz w:val="24"/>
      <w:u w:val="thick"/>
    </w:rPr>
  </w:style>
  <w:style w:type="paragraph" w:customStyle="1" w:styleId="PageNumber3">
    <w:name w:val="Page Number3"/>
    <w:basedOn w:val="Normal"/>
    <w:next w:val="Normal"/>
    <w:rsid w:val="008E13F8"/>
    <w:rPr>
      <w:rFonts w:eastAsia="Times New Roman"/>
      <w:sz w:val="20"/>
    </w:rPr>
  </w:style>
  <w:style w:type="paragraph" w:customStyle="1" w:styleId="PageNumber4">
    <w:name w:val="Page Number4"/>
    <w:basedOn w:val="Normal"/>
    <w:next w:val="Normal"/>
    <w:rsid w:val="008E13F8"/>
    <w:rPr>
      <w:rFonts w:eastAsia="Times New Roman"/>
      <w:sz w:val="20"/>
    </w:rPr>
  </w:style>
  <w:style w:type="paragraph" w:customStyle="1" w:styleId="PageNumber5">
    <w:name w:val="Page Number5"/>
    <w:basedOn w:val="Normal"/>
    <w:next w:val="Normal"/>
    <w:rsid w:val="008E13F8"/>
    <w:rPr>
      <w:rFonts w:eastAsia="Times New Roman"/>
      <w:sz w:val="20"/>
    </w:rPr>
  </w:style>
  <w:style w:type="paragraph" w:customStyle="1" w:styleId="smalltext1">
    <w:name w:val="small text1"/>
    <w:basedOn w:val="Normal"/>
    <w:next w:val="Normal"/>
    <w:uiPriority w:val="4"/>
    <w:qFormat/>
    <w:rsid w:val="008E13F8"/>
    <w:pPr>
      <w:keepNext/>
      <w:keepLines/>
      <w:spacing w:before="200"/>
      <w:outlineLvl w:val="3"/>
    </w:pPr>
    <w:rPr>
      <w:rFonts w:eastAsia="Times New Roman"/>
      <w:b/>
      <w:bCs/>
      <w:iCs/>
      <w:sz w:val="26"/>
    </w:rPr>
  </w:style>
  <w:style w:type="character" w:customStyle="1" w:styleId="CircleChar">
    <w:name w:val="Circle Char"/>
    <w:link w:val="Circle"/>
    <w:locked/>
    <w:rsid w:val="008E13F8"/>
    <w:rPr>
      <w:rFonts w:ascii="Times New Roman" w:eastAsia="Times New Roman" w:hAnsi="Times New Roman"/>
      <w:b/>
      <w:u w:val="words"/>
    </w:rPr>
  </w:style>
  <w:style w:type="paragraph" w:customStyle="1" w:styleId="Circle">
    <w:name w:val="Circle"/>
    <w:basedOn w:val="Normal"/>
    <w:link w:val="CircleChar"/>
    <w:rsid w:val="008E13F8"/>
    <w:rPr>
      <w:rFonts w:ascii="Times New Roman" w:eastAsia="Times New Roman" w:hAnsi="Times New Roman"/>
      <w:b/>
      <w:sz w:val="24"/>
      <w:u w:val="words"/>
    </w:rPr>
  </w:style>
  <w:style w:type="paragraph" w:customStyle="1" w:styleId="PageNumber6">
    <w:name w:val="Page Number6"/>
    <w:basedOn w:val="Normal"/>
    <w:next w:val="Normal"/>
    <w:rsid w:val="008E13F8"/>
    <w:rPr>
      <w:rFonts w:eastAsia="Times New Roman"/>
      <w:sz w:val="20"/>
    </w:rPr>
  </w:style>
  <w:style w:type="paragraph" w:customStyle="1" w:styleId="user">
    <w:name w:val="user"/>
    <w:basedOn w:val="Normal"/>
    <w:rsid w:val="008E13F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8E13F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8E13F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8E13F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8E13F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8E13F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8E13F8"/>
    <w:rPr>
      <w:rFonts w:eastAsia="Times New Roman"/>
      <w:sz w:val="20"/>
    </w:rPr>
  </w:style>
  <w:style w:type="paragraph" w:customStyle="1" w:styleId="DebateTag0">
    <w:name w:val="DebateTag"/>
    <w:basedOn w:val="Normal"/>
    <w:qFormat/>
    <w:rsid w:val="008E13F8"/>
    <w:rPr>
      <w:b/>
    </w:rPr>
  </w:style>
  <w:style w:type="paragraph" w:customStyle="1" w:styleId="date-comments">
    <w:name w:val="date-comments"/>
    <w:basedOn w:val="Normal"/>
    <w:uiPriority w:val="99"/>
    <w:rsid w:val="008E13F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8E13F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8E13F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8E13F8"/>
    <w:rPr>
      <w:rFonts w:ascii="Garamond" w:eastAsia="Calibri" w:hAnsi="Garamond" w:hint="default"/>
      <w:sz w:val="16"/>
      <w:szCs w:val="22"/>
    </w:rPr>
  </w:style>
  <w:style w:type="character" w:customStyle="1" w:styleId="message-item">
    <w:name w:val="message-item"/>
    <w:rsid w:val="008E13F8"/>
  </w:style>
  <w:style w:type="character" w:customStyle="1" w:styleId="lightheader">
    <w:name w:val="lightheader"/>
    <w:rsid w:val="008E13F8"/>
  </w:style>
  <w:style w:type="character" w:customStyle="1" w:styleId="datestamp">
    <w:name w:val="datestamp"/>
    <w:rsid w:val="008E13F8"/>
  </w:style>
  <w:style w:type="character" w:customStyle="1" w:styleId="i">
    <w:name w:val="i"/>
    <w:uiPriority w:val="99"/>
    <w:rsid w:val="008E13F8"/>
  </w:style>
  <w:style w:type="character" w:customStyle="1" w:styleId="forenames">
    <w:name w:val="forenames"/>
    <w:rsid w:val="008E13F8"/>
  </w:style>
  <w:style w:type="character" w:customStyle="1" w:styleId="surname">
    <w:name w:val="surname"/>
    <w:rsid w:val="008E13F8"/>
  </w:style>
  <w:style w:type="character" w:customStyle="1" w:styleId="medium-font">
    <w:name w:val="medium-font"/>
    <w:rsid w:val="008E13F8"/>
  </w:style>
  <w:style w:type="character" w:customStyle="1" w:styleId="title-link-wrapper">
    <w:name w:val="title-link-wrapper"/>
    <w:rsid w:val="008E13F8"/>
  </w:style>
  <w:style w:type="character" w:customStyle="1" w:styleId="refpreview">
    <w:name w:val="refpreview"/>
    <w:rsid w:val="008E13F8"/>
  </w:style>
  <w:style w:type="character" w:customStyle="1" w:styleId="loose1">
    <w:name w:val="loose1"/>
    <w:rsid w:val="008E13F8"/>
  </w:style>
  <w:style w:type="character" w:customStyle="1" w:styleId="email">
    <w:name w:val="email"/>
    <w:rsid w:val="008E13F8"/>
  </w:style>
  <w:style w:type="character" w:customStyle="1" w:styleId="gsa">
    <w:name w:val="gs_a"/>
    <w:rsid w:val="008E13F8"/>
  </w:style>
  <w:style w:type="character" w:customStyle="1" w:styleId="goohl1">
    <w:name w:val="goohl1"/>
    <w:rsid w:val="008E13F8"/>
  </w:style>
  <w:style w:type="character" w:customStyle="1" w:styleId="mainarttitle">
    <w:name w:val="mainarttitle"/>
    <w:rsid w:val="008E13F8"/>
  </w:style>
  <w:style w:type="character" w:customStyle="1" w:styleId="mainartauthor">
    <w:name w:val="mainartauthor"/>
    <w:rsid w:val="008E13F8"/>
  </w:style>
  <w:style w:type="character" w:customStyle="1" w:styleId="mainartdate">
    <w:name w:val="mainartdate"/>
    <w:rsid w:val="008E13F8"/>
  </w:style>
  <w:style w:type="character" w:customStyle="1" w:styleId="gsggs">
    <w:name w:val="gs_ggs"/>
    <w:rsid w:val="008E13F8"/>
  </w:style>
  <w:style w:type="character" w:customStyle="1" w:styleId="ahead">
    <w:name w:val="a_head"/>
    <w:rsid w:val="008E13F8"/>
  </w:style>
  <w:style w:type="character" w:customStyle="1" w:styleId="articleauthor">
    <w:name w:val="articleauthor"/>
    <w:rsid w:val="008E13F8"/>
  </w:style>
  <w:style w:type="character" w:customStyle="1" w:styleId="footnote">
    <w:name w:val="footnote"/>
    <w:rsid w:val="008E13F8"/>
  </w:style>
  <w:style w:type="character" w:customStyle="1" w:styleId="docbody">
    <w:name w:val="docbody"/>
    <w:rsid w:val="008E13F8"/>
  </w:style>
  <w:style w:type="character" w:customStyle="1" w:styleId="superscript">
    <w:name w:val="superscript"/>
    <w:rsid w:val="008E13F8"/>
  </w:style>
  <w:style w:type="character" w:customStyle="1" w:styleId="citeChar2">
    <w:name w:val="cite Char"/>
    <w:locked/>
    <w:rsid w:val="008E13F8"/>
    <w:rPr>
      <w:b/>
      <w:bCs w:val="0"/>
      <w:u w:val="single"/>
    </w:rPr>
  </w:style>
  <w:style w:type="character" w:customStyle="1" w:styleId="StyleUnderlineChar">
    <w:name w:val="Style Underline Char"/>
    <w:locked/>
    <w:rsid w:val="008E13F8"/>
    <w:rPr>
      <w:u w:val="single"/>
    </w:rPr>
  </w:style>
  <w:style w:type="character" w:customStyle="1" w:styleId="CitesCharChar">
    <w:name w:val="Cites Char Char"/>
    <w:locked/>
    <w:rsid w:val="008E13F8"/>
    <w:rPr>
      <w:b/>
      <w:bCs/>
    </w:rPr>
  </w:style>
  <w:style w:type="character" w:customStyle="1" w:styleId="bwxsm">
    <w:name w:val="b w xsm"/>
    <w:rsid w:val="008E13F8"/>
  </w:style>
  <w:style w:type="character" w:customStyle="1" w:styleId="fstd">
    <w:name w:val="f std"/>
    <w:rsid w:val="008E13F8"/>
  </w:style>
  <w:style w:type="character" w:customStyle="1" w:styleId="gl">
    <w:name w:val="gl"/>
    <w:rsid w:val="008E13F8"/>
  </w:style>
  <w:style w:type="character" w:customStyle="1" w:styleId="heading2char2charchar1">
    <w:name w:val="heading2char2charchar1"/>
    <w:rsid w:val="008E13F8"/>
  </w:style>
  <w:style w:type="character" w:customStyle="1" w:styleId="charchar60">
    <w:name w:val="charchar6"/>
    <w:rsid w:val="008E13F8"/>
  </w:style>
  <w:style w:type="character" w:customStyle="1" w:styleId="bio1">
    <w:name w:val="bio1"/>
    <w:rsid w:val="008E13F8"/>
    <w:rPr>
      <w:rFonts w:ascii="Arial" w:hAnsi="Arial" w:cs="Arial" w:hint="default"/>
      <w:i/>
      <w:iCs/>
      <w:color w:val="000000"/>
      <w:sz w:val="20"/>
      <w:szCs w:val="20"/>
    </w:rPr>
  </w:style>
  <w:style w:type="character" w:customStyle="1" w:styleId="cardCharCharCharCharCharChar">
    <w:name w:val="card Char Char Char Char Char Char"/>
    <w:rsid w:val="008E13F8"/>
    <w:rPr>
      <w:sz w:val="24"/>
      <w:szCs w:val="24"/>
      <w:lang w:val="en-US" w:eastAsia="en-US" w:bidi="ar-SA"/>
    </w:rPr>
  </w:style>
  <w:style w:type="character" w:customStyle="1" w:styleId="Style24ptBoldUnderlineCenteredCharChar">
    <w:name w:val="Style 24 pt Bold Underline Centered Char Char"/>
    <w:rsid w:val="008E13F8"/>
    <w:rPr>
      <w:b/>
      <w:bCs/>
      <w:sz w:val="48"/>
      <w:szCs w:val="24"/>
      <w:u w:val="single"/>
      <w:lang w:val="en-US" w:eastAsia="en-US" w:bidi="ar-SA"/>
    </w:rPr>
  </w:style>
  <w:style w:type="character" w:customStyle="1" w:styleId="TagCiteCharChar0">
    <w:name w:val="Tag / Cite Char Char"/>
    <w:rsid w:val="008E13F8"/>
    <w:rPr>
      <w:b/>
      <w:bCs w:val="0"/>
      <w:color w:val="000000"/>
      <w:sz w:val="24"/>
      <w:szCs w:val="24"/>
      <w:lang w:val="en-US" w:eastAsia="en-US" w:bidi="ar-SA"/>
    </w:rPr>
  </w:style>
  <w:style w:type="character" w:customStyle="1" w:styleId="CardTextUnderlinedCharChar">
    <w:name w:val="Card Text Underlined Char Char"/>
    <w:rsid w:val="008E13F8"/>
    <w:rPr>
      <w:rFonts w:ascii="Arial Narrow" w:hAnsi="Arial Narrow" w:hint="default"/>
      <w:szCs w:val="24"/>
      <w:u w:val="single"/>
      <w:lang w:val="en-US" w:eastAsia="en-US" w:bidi="ar-SA"/>
    </w:rPr>
  </w:style>
  <w:style w:type="character" w:customStyle="1" w:styleId="CardTagCharCharChar">
    <w:name w:val="Card Tag Char Char Char"/>
    <w:rsid w:val="008E13F8"/>
    <w:rPr>
      <w:b/>
      <w:bCs w:val="0"/>
      <w:sz w:val="24"/>
      <w:szCs w:val="24"/>
      <w:lang w:val="en-US" w:eastAsia="en-US" w:bidi="ar-SA"/>
    </w:rPr>
  </w:style>
  <w:style w:type="character" w:customStyle="1" w:styleId="mainbody">
    <w:name w:val="mainbody"/>
    <w:rsid w:val="008E13F8"/>
  </w:style>
  <w:style w:type="character" w:customStyle="1" w:styleId="UnderlineStyleChar2">
    <w:name w:val="Underline Style Char2"/>
    <w:rsid w:val="008E13F8"/>
    <w:rPr>
      <w:rFonts w:ascii="Garamond" w:hAnsi="Garamond" w:hint="default"/>
      <w:sz w:val="22"/>
      <w:szCs w:val="24"/>
      <w:u w:val="single"/>
      <w:lang w:val="en-US" w:eastAsia="en-US" w:bidi="ar-SA"/>
    </w:rPr>
  </w:style>
  <w:style w:type="character" w:customStyle="1" w:styleId="Style1Char2">
    <w:name w:val="Style1 Char2"/>
    <w:rsid w:val="008E13F8"/>
    <w:rPr>
      <w:szCs w:val="24"/>
    </w:rPr>
  </w:style>
  <w:style w:type="character" w:customStyle="1" w:styleId="t13">
    <w:name w:val="t13"/>
    <w:rsid w:val="008E13F8"/>
  </w:style>
  <w:style w:type="character" w:customStyle="1" w:styleId="lead">
    <w:name w:val="lead"/>
    <w:rsid w:val="008E13F8"/>
  </w:style>
  <w:style w:type="paragraph" w:customStyle="1" w:styleId="CardDownx1">
    <w:name w:val="CardDown x1"/>
    <w:basedOn w:val="Normal"/>
    <w:link w:val="CardDownx1Char"/>
    <w:rsid w:val="008E13F8"/>
  </w:style>
  <w:style w:type="character" w:customStyle="1" w:styleId="CardDownx1Char">
    <w:name w:val="CardDown x1 Char"/>
    <w:link w:val="CardDownx1"/>
    <w:locked/>
    <w:rsid w:val="008E13F8"/>
    <w:rPr>
      <w:rFonts w:ascii="Calibri" w:hAnsi="Calibri"/>
      <w:sz w:val="22"/>
    </w:rPr>
  </w:style>
  <w:style w:type="character" w:customStyle="1" w:styleId="CharChar17">
    <w:name w:val="Char Char17"/>
    <w:locked/>
    <w:rsid w:val="008E13F8"/>
    <w:rPr>
      <w:rFonts w:ascii="Arial" w:hAnsi="Arial" w:cs="Arial" w:hint="default"/>
      <w:b/>
      <w:bCs/>
      <w:sz w:val="26"/>
      <w:szCs w:val="26"/>
    </w:rPr>
  </w:style>
  <w:style w:type="character" w:customStyle="1" w:styleId="address">
    <w:name w:val="address"/>
    <w:rsid w:val="008E13F8"/>
  </w:style>
  <w:style w:type="character" w:customStyle="1" w:styleId="ilspan">
    <w:name w:val="il_span"/>
    <w:rsid w:val="008E13F8"/>
  </w:style>
  <w:style w:type="character" w:customStyle="1" w:styleId="articletitle1">
    <w:name w:val="articletitle1"/>
    <w:rsid w:val="008E13F8"/>
    <w:rPr>
      <w:rFonts w:ascii="Times New Roman" w:hAnsi="Times New Roman" w:cs="Times New Roman" w:hint="default"/>
      <w:b/>
      <w:bCs/>
      <w:sz w:val="36"/>
      <w:szCs w:val="36"/>
    </w:rPr>
  </w:style>
  <w:style w:type="character" w:customStyle="1" w:styleId="leftidx1">
    <w:name w:val="leftidx1"/>
    <w:rsid w:val="008E13F8"/>
    <w:rPr>
      <w:rFonts w:ascii="Verdana" w:hAnsi="Verdana" w:hint="default"/>
      <w:sz w:val="22"/>
      <w:szCs w:val="22"/>
    </w:rPr>
  </w:style>
  <w:style w:type="character" w:customStyle="1" w:styleId="blue1">
    <w:name w:val="blue1"/>
    <w:rsid w:val="008E13F8"/>
    <w:rPr>
      <w:color w:val="0000FF"/>
    </w:rPr>
  </w:style>
  <w:style w:type="character" w:customStyle="1" w:styleId="author-link1">
    <w:name w:val="author-link1"/>
    <w:rsid w:val="008E13F8"/>
    <w:rPr>
      <w:b w:val="0"/>
      <w:bCs w:val="0"/>
    </w:rPr>
  </w:style>
  <w:style w:type="character" w:customStyle="1" w:styleId="black1">
    <w:name w:val="black1"/>
    <w:rsid w:val="008E13F8"/>
    <w:rPr>
      <w:color w:val="000000"/>
    </w:rPr>
  </w:style>
  <w:style w:type="character" w:customStyle="1" w:styleId="StyleunderlinedCharBold">
    <w:name w:val="Style underlined Char + Bold"/>
    <w:rsid w:val="008E13F8"/>
    <w:rPr>
      <w:rFonts w:ascii="Times New Roman" w:hAnsi="Times New Roman" w:cs="Times New Roman" w:hint="default"/>
      <w:b/>
      <w:bCs/>
      <w:sz w:val="21"/>
      <w:szCs w:val="24"/>
      <w:u w:val="single"/>
    </w:rPr>
  </w:style>
  <w:style w:type="character" w:customStyle="1" w:styleId="ThickUnderlineCharChar">
    <w:name w:val="Thick Underline Char Char"/>
    <w:rsid w:val="008E13F8"/>
    <w:rPr>
      <w:rFonts w:ascii="Calibri" w:eastAsia="Calibri" w:hAnsi="Calibri" w:hint="default"/>
    </w:rPr>
  </w:style>
  <w:style w:type="character" w:customStyle="1" w:styleId="CardUnderline">
    <w:name w:val="Card Underline"/>
    <w:rsid w:val="008E13F8"/>
    <w:rPr>
      <w:rFonts w:ascii="Times New Roman" w:hAnsi="Times New Roman" w:cs="Times New Roman" w:hint="default"/>
      <w:sz w:val="20"/>
      <w:u w:val="single"/>
    </w:rPr>
  </w:style>
  <w:style w:type="character" w:customStyle="1" w:styleId="lingoregion">
    <w:name w:val="lingo_region"/>
    <w:rsid w:val="008E13F8"/>
  </w:style>
  <w:style w:type="character" w:customStyle="1" w:styleId="cite0">
    <w:name w:val="%cite"/>
    <w:rsid w:val="008E13F8"/>
    <w:rPr>
      <w:rFonts w:ascii="Times New Roman" w:hAnsi="Times New Roman" w:cs="Times New Roman" w:hint="default"/>
      <w:b/>
      <w:bCs w:val="0"/>
      <w:sz w:val="24"/>
    </w:rPr>
  </w:style>
  <w:style w:type="character" w:customStyle="1" w:styleId="Emphasis21">
    <w:name w:val="%Emphasis2"/>
    <w:rsid w:val="008E13F8"/>
    <w:rPr>
      <w:rFonts w:ascii="Cooper Black" w:hAnsi="Cooper Black" w:hint="default"/>
      <w:iCs/>
      <w:u w:val="single"/>
    </w:rPr>
  </w:style>
  <w:style w:type="character" w:customStyle="1" w:styleId="bodycontentlink">
    <w:name w:val="bodycontentlink"/>
    <w:rsid w:val="008E13F8"/>
  </w:style>
  <w:style w:type="character" w:customStyle="1" w:styleId="AAAcite">
    <w:name w:val="AAAcite"/>
    <w:rsid w:val="008E13F8"/>
    <w:rPr>
      <w:rFonts w:ascii="Times New Roman" w:hAnsi="Times New Roman" w:cs="Times New Roman" w:hint="default"/>
      <w:b/>
      <w:bCs w:val="0"/>
      <w:sz w:val="24"/>
    </w:rPr>
  </w:style>
  <w:style w:type="character" w:customStyle="1" w:styleId="tmplheaderlink">
    <w:name w:val="tmplheaderlink"/>
    <w:rsid w:val="008E13F8"/>
    <w:rPr>
      <w:rFonts w:ascii="Times New Roman" w:hAnsi="Times New Roman" w:cs="Times New Roman" w:hint="default"/>
    </w:rPr>
  </w:style>
  <w:style w:type="character" w:customStyle="1" w:styleId="UnderlinedEvidenceCharChar">
    <w:name w:val="Underlined Evidence Char Char"/>
    <w:rsid w:val="008E13F8"/>
    <w:rPr>
      <w:rFonts w:ascii="Verdana" w:hAnsi="Verdana" w:hint="default"/>
      <w:sz w:val="21"/>
      <w:szCs w:val="21"/>
      <w:u w:val="thick"/>
      <w:lang w:val="en-US" w:eastAsia="en-US" w:bidi="ar-SA"/>
    </w:rPr>
  </w:style>
  <w:style w:type="character" w:customStyle="1" w:styleId="role">
    <w:name w:val="role"/>
    <w:rsid w:val="008E13F8"/>
  </w:style>
  <w:style w:type="character" w:customStyle="1" w:styleId="pagination">
    <w:name w:val="pagination"/>
    <w:rsid w:val="008E13F8"/>
  </w:style>
  <w:style w:type="character" w:customStyle="1" w:styleId="doi">
    <w:name w:val="doi"/>
    <w:rsid w:val="008E13F8"/>
  </w:style>
  <w:style w:type="character" w:customStyle="1" w:styleId="bodycontents">
    <w:name w:val="bodycontents"/>
    <w:rsid w:val="008E13F8"/>
  </w:style>
  <w:style w:type="character" w:customStyle="1" w:styleId="comma">
    <w:name w:val="comma"/>
    <w:rsid w:val="008E13F8"/>
  </w:style>
  <w:style w:type="character" w:customStyle="1" w:styleId="pad5right">
    <w:name w:val="pad5right"/>
    <w:rsid w:val="008E13F8"/>
  </w:style>
  <w:style w:type="character" w:customStyle="1" w:styleId="entry-date">
    <w:name w:val="entry-date"/>
    <w:rsid w:val="008E13F8"/>
  </w:style>
  <w:style w:type="character" w:customStyle="1" w:styleId="desc">
    <w:name w:val="desc"/>
    <w:rsid w:val="008E13F8"/>
  </w:style>
  <w:style w:type="character" w:customStyle="1" w:styleId="divider">
    <w:name w:val="divider"/>
    <w:rsid w:val="008E13F8"/>
  </w:style>
  <w:style w:type="character" w:customStyle="1" w:styleId="blogdate">
    <w:name w:val="blogdate"/>
    <w:rsid w:val="008E13F8"/>
  </w:style>
  <w:style w:type="character" w:customStyle="1" w:styleId="ticker">
    <w:name w:val="ticker"/>
    <w:rsid w:val="008E13F8"/>
  </w:style>
  <w:style w:type="character" w:customStyle="1" w:styleId="posted">
    <w:name w:val="posted"/>
    <w:rsid w:val="008E13F8"/>
  </w:style>
  <w:style w:type="character" w:customStyle="1" w:styleId="time">
    <w:name w:val="time"/>
    <w:rsid w:val="008E13F8"/>
  </w:style>
  <w:style w:type="character" w:customStyle="1" w:styleId="dot">
    <w:name w:val="dot"/>
    <w:rsid w:val="008E13F8"/>
  </w:style>
  <w:style w:type="character" w:customStyle="1" w:styleId="hn-date">
    <w:name w:val="hn-date"/>
    <w:rsid w:val="008E13F8"/>
  </w:style>
  <w:style w:type="character" w:customStyle="1" w:styleId="location">
    <w:name w:val="location"/>
    <w:rsid w:val="008E13F8"/>
  </w:style>
  <w:style w:type="character" w:customStyle="1" w:styleId="arial11">
    <w:name w:val="arial_11"/>
    <w:rsid w:val="008E13F8"/>
  </w:style>
  <w:style w:type="character" w:customStyle="1" w:styleId="dropcap-letter">
    <w:name w:val="dropcap-letter"/>
    <w:rsid w:val="008E13F8"/>
  </w:style>
  <w:style w:type="character" w:customStyle="1" w:styleId="offscreen">
    <w:name w:val="offscreen"/>
    <w:rsid w:val="008E13F8"/>
  </w:style>
  <w:style w:type="character" w:customStyle="1" w:styleId="linked-in">
    <w:name w:val="linked-in"/>
    <w:rsid w:val="008E13F8"/>
  </w:style>
  <w:style w:type="character" w:customStyle="1" w:styleId="in-widget">
    <w:name w:val="in-widget"/>
    <w:rsid w:val="008E13F8"/>
  </w:style>
  <w:style w:type="character" w:customStyle="1" w:styleId="in-right">
    <w:name w:val="in-right"/>
    <w:rsid w:val="008E13F8"/>
  </w:style>
  <w:style w:type="character" w:customStyle="1" w:styleId="tickerwrap">
    <w:name w:val="ticker_wrap"/>
    <w:rsid w:val="008E13F8"/>
  </w:style>
  <w:style w:type="character" w:customStyle="1" w:styleId="divs">
    <w:name w:val="divs"/>
    <w:rsid w:val="008E13F8"/>
  </w:style>
  <w:style w:type="character" w:customStyle="1" w:styleId="in-top">
    <w:name w:val="in-top"/>
    <w:rsid w:val="008E13F8"/>
  </w:style>
  <w:style w:type="character" w:customStyle="1" w:styleId="article-date">
    <w:name w:val="article-date"/>
    <w:rsid w:val="008E13F8"/>
  </w:style>
  <w:style w:type="character" w:customStyle="1" w:styleId="bodysubtoc">
    <w:name w:val="bodysubtoc"/>
    <w:rsid w:val="008E13F8"/>
  </w:style>
  <w:style w:type="character" w:customStyle="1" w:styleId="lefttitlesmaller">
    <w:name w:val="lefttitlesmaller"/>
    <w:rsid w:val="008E13F8"/>
  </w:style>
  <w:style w:type="character" w:customStyle="1" w:styleId="mb">
    <w:name w:val="mb"/>
    <w:rsid w:val="008E13F8"/>
  </w:style>
  <w:style w:type="character" w:customStyle="1" w:styleId="field-content">
    <w:name w:val="field-content"/>
    <w:rsid w:val="008E13F8"/>
  </w:style>
  <w:style w:type="character" w:customStyle="1" w:styleId="submitted-date">
    <w:name w:val="submitted-date"/>
    <w:rsid w:val="008E13F8"/>
  </w:style>
  <w:style w:type="character" w:customStyle="1" w:styleId="submitted-time">
    <w:name w:val="submitted-time"/>
    <w:rsid w:val="008E13F8"/>
  </w:style>
  <w:style w:type="character" w:customStyle="1" w:styleId="A2">
    <w:name w:val="A2"/>
    <w:uiPriority w:val="99"/>
    <w:rsid w:val="008E13F8"/>
    <w:rPr>
      <w:rFonts w:ascii="Sabon LT Std" w:hAnsi="Sabon LT Std" w:cs="Sabon LT Std" w:hint="default"/>
      <w:color w:val="000000"/>
      <w:sz w:val="15"/>
      <w:szCs w:val="15"/>
    </w:rPr>
  </w:style>
  <w:style w:type="character" w:customStyle="1" w:styleId="searchword">
    <w:name w:val="searchword"/>
    <w:rsid w:val="008E13F8"/>
  </w:style>
  <w:style w:type="character" w:customStyle="1" w:styleId="meta-prep">
    <w:name w:val="meta-prep"/>
    <w:rsid w:val="008E13F8"/>
  </w:style>
  <w:style w:type="numbering" w:customStyle="1" w:styleId="1ai1">
    <w:name w:val="1 / a / i1"/>
    <w:rsid w:val="008E13F8"/>
    <w:pPr>
      <w:numPr>
        <w:numId w:val="13"/>
      </w:numPr>
    </w:pPr>
  </w:style>
  <w:style w:type="numbering" w:styleId="1ai">
    <w:name w:val="Outline List 1"/>
    <w:basedOn w:val="NoList"/>
    <w:unhideWhenUsed/>
    <w:rsid w:val="008E13F8"/>
    <w:pPr>
      <w:numPr>
        <w:numId w:val="14"/>
      </w:numPr>
    </w:pPr>
  </w:style>
  <w:style w:type="character" w:customStyle="1" w:styleId="FontStyle310">
    <w:name w:val="Font Style310"/>
    <w:uiPriority w:val="99"/>
    <w:rsid w:val="008E13F8"/>
    <w:rPr>
      <w:rFonts w:ascii="Times New Roman" w:hAnsi="Times New Roman" w:cs="Times New Roman"/>
      <w:b/>
      <w:bCs/>
      <w:i/>
      <w:iCs/>
      <w:spacing w:val="-10"/>
      <w:sz w:val="18"/>
      <w:szCs w:val="18"/>
    </w:rPr>
  </w:style>
  <w:style w:type="character" w:customStyle="1" w:styleId="FontStyle329">
    <w:name w:val="Font Style329"/>
    <w:uiPriority w:val="99"/>
    <w:rsid w:val="008E13F8"/>
    <w:rPr>
      <w:rFonts w:ascii="Times New Roman" w:hAnsi="Times New Roman" w:cs="Times New Roman"/>
      <w:b/>
      <w:bCs/>
      <w:spacing w:val="-10"/>
      <w:sz w:val="18"/>
      <w:szCs w:val="18"/>
    </w:rPr>
  </w:style>
  <w:style w:type="character" w:customStyle="1" w:styleId="FontStyle370">
    <w:name w:val="Font Style370"/>
    <w:uiPriority w:val="99"/>
    <w:rsid w:val="008E13F8"/>
    <w:rPr>
      <w:rFonts w:ascii="Cambria" w:hAnsi="Cambria" w:cs="Cambria"/>
      <w:b/>
      <w:bCs/>
      <w:spacing w:val="-10"/>
      <w:sz w:val="18"/>
      <w:szCs w:val="18"/>
    </w:rPr>
  </w:style>
  <w:style w:type="character" w:customStyle="1" w:styleId="FontStyle302">
    <w:name w:val="Font Style302"/>
    <w:uiPriority w:val="99"/>
    <w:rsid w:val="008E13F8"/>
    <w:rPr>
      <w:rFonts w:ascii="Times New Roman" w:hAnsi="Times New Roman" w:cs="Times New Roman"/>
      <w:b/>
      <w:bCs/>
      <w:sz w:val="22"/>
      <w:szCs w:val="22"/>
    </w:rPr>
  </w:style>
  <w:style w:type="character" w:customStyle="1" w:styleId="FontStyle347">
    <w:name w:val="Font Style347"/>
    <w:uiPriority w:val="99"/>
    <w:rsid w:val="008E13F8"/>
    <w:rPr>
      <w:rFonts w:ascii="Times New Roman" w:hAnsi="Times New Roman" w:cs="Times New Roman"/>
      <w:b/>
      <w:bCs/>
      <w:spacing w:val="-10"/>
      <w:sz w:val="20"/>
      <w:szCs w:val="20"/>
    </w:rPr>
  </w:style>
  <w:style w:type="paragraph" w:customStyle="1" w:styleId="Style27">
    <w:name w:val="Style27"/>
    <w:basedOn w:val="Normal"/>
    <w:uiPriority w:val="99"/>
    <w:rsid w:val="008E13F8"/>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8E13F8"/>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8E13F8"/>
    <w:rPr>
      <w:rFonts w:ascii="Times New Roman" w:hAnsi="Times New Roman" w:cs="Times New Roman"/>
      <w:spacing w:val="-10"/>
      <w:sz w:val="18"/>
      <w:szCs w:val="18"/>
    </w:rPr>
  </w:style>
  <w:style w:type="character" w:customStyle="1" w:styleId="FontStyle312">
    <w:name w:val="Font Style312"/>
    <w:uiPriority w:val="99"/>
    <w:rsid w:val="008E13F8"/>
    <w:rPr>
      <w:rFonts w:ascii="Times New Roman" w:hAnsi="Times New Roman" w:cs="Times New Roman"/>
      <w:b/>
      <w:bCs/>
      <w:spacing w:val="-10"/>
      <w:sz w:val="16"/>
      <w:szCs w:val="16"/>
    </w:rPr>
  </w:style>
  <w:style w:type="character" w:customStyle="1" w:styleId="FontStyle346">
    <w:name w:val="Font Style346"/>
    <w:uiPriority w:val="99"/>
    <w:rsid w:val="008E13F8"/>
    <w:rPr>
      <w:rFonts w:ascii="Times New Roman" w:hAnsi="Times New Roman" w:cs="Times New Roman"/>
      <w:b/>
      <w:bCs/>
      <w:spacing w:val="-10"/>
      <w:sz w:val="18"/>
      <w:szCs w:val="18"/>
    </w:rPr>
  </w:style>
  <w:style w:type="character" w:customStyle="1" w:styleId="FontStyle330">
    <w:name w:val="Font Style330"/>
    <w:uiPriority w:val="99"/>
    <w:rsid w:val="008E13F8"/>
    <w:rPr>
      <w:rFonts w:ascii="Times New Roman" w:hAnsi="Times New Roman" w:cs="Times New Roman"/>
      <w:b/>
      <w:bCs/>
      <w:sz w:val="16"/>
      <w:szCs w:val="16"/>
    </w:rPr>
  </w:style>
  <w:style w:type="character" w:customStyle="1" w:styleId="FontStyle372">
    <w:name w:val="Font Style372"/>
    <w:uiPriority w:val="99"/>
    <w:rsid w:val="008E13F8"/>
    <w:rPr>
      <w:rFonts w:ascii="Times New Roman" w:hAnsi="Times New Roman" w:cs="Times New Roman"/>
      <w:b/>
      <w:bCs/>
      <w:sz w:val="16"/>
      <w:szCs w:val="16"/>
    </w:rPr>
  </w:style>
  <w:style w:type="paragraph" w:customStyle="1" w:styleId="Style59">
    <w:name w:val="Style59"/>
    <w:basedOn w:val="Normal"/>
    <w:uiPriority w:val="99"/>
    <w:rsid w:val="008E13F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8E13F8"/>
    <w:rPr>
      <w:rFonts w:ascii="Times New Roman" w:hAnsi="Times New Roman" w:cs="Times New Roman"/>
      <w:b/>
      <w:bCs/>
      <w:i/>
      <w:iCs/>
      <w:sz w:val="16"/>
      <w:szCs w:val="16"/>
    </w:rPr>
  </w:style>
  <w:style w:type="paragraph" w:customStyle="1" w:styleId="Style200">
    <w:name w:val="Style20"/>
    <w:basedOn w:val="Normal"/>
    <w:uiPriority w:val="99"/>
    <w:rsid w:val="008E13F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8E13F8"/>
    <w:rPr>
      <w:rFonts w:ascii="Times New Roman" w:hAnsi="Times New Roman" w:cs="Times New Roman"/>
      <w:smallCaps/>
      <w:sz w:val="14"/>
      <w:szCs w:val="14"/>
    </w:rPr>
  </w:style>
  <w:style w:type="paragraph" w:customStyle="1" w:styleId="Style89">
    <w:name w:val="Style89"/>
    <w:basedOn w:val="Normal"/>
    <w:uiPriority w:val="99"/>
    <w:rsid w:val="008E13F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8E13F8"/>
    <w:rPr>
      <w:rFonts w:ascii="Times New Roman" w:hAnsi="Times New Roman" w:cs="Times New Roman"/>
      <w:b/>
      <w:bCs/>
      <w:spacing w:val="-10"/>
      <w:sz w:val="22"/>
      <w:szCs w:val="22"/>
    </w:rPr>
  </w:style>
  <w:style w:type="character" w:customStyle="1" w:styleId="FontStyle320">
    <w:name w:val="Font Style320"/>
    <w:uiPriority w:val="99"/>
    <w:rsid w:val="008E13F8"/>
    <w:rPr>
      <w:rFonts w:ascii="Times New Roman" w:hAnsi="Times New Roman" w:cs="Times New Roman"/>
      <w:b/>
      <w:bCs/>
      <w:spacing w:val="-10"/>
      <w:sz w:val="22"/>
      <w:szCs w:val="22"/>
    </w:rPr>
  </w:style>
  <w:style w:type="character" w:customStyle="1" w:styleId="FontStyle352">
    <w:name w:val="Font Style352"/>
    <w:uiPriority w:val="99"/>
    <w:rsid w:val="008E13F8"/>
    <w:rPr>
      <w:rFonts w:ascii="Times New Roman" w:hAnsi="Times New Roman" w:cs="Times New Roman"/>
      <w:b/>
      <w:bCs/>
      <w:sz w:val="16"/>
      <w:szCs w:val="16"/>
    </w:rPr>
  </w:style>
  <w:style w:type="character" w:customStyle="1" w:styleId="FontStyle356">
    <w:name w:val="Font Style356"/>
    <w:uiPriority w:val="99"/>
    <w:rsid w:val="008E13F8"/>
    <w:rPr>
      <w:rFonts w:ascii="Times New Roman" w:hAnsi="Times New Roman" w:cs="Times New Roman"/>
      <w:b/>
      <w:bCs/>
      <w:spacing w:val="-10"/>
      <w:sz w:val="22"/>
      <w:szCs w:val="22"/>
    </w:rPr>
  </w:style>
  <w:style w:type="character" w:customStyle="1" w:styleId="FontStyle298">
    <w:name w:val="Font Style298"/>
    <w:uiPriority w:val="99"/>
    <w:rsid w:val="008E13F8"/>
    <w:rPr>
      <w:rFonts w:ascii="Times New Roman" w:hAnsi="Times New Roman" w:cs="Times New Roman"/>
      <w:sz w:val="18"/>
      <w:szCs w:val="18"/>
    </w:rPr>
  </w:style>
  <w:style w:type="character" w:customStyle="1" w:styleId="FontStyle311">
    <w:name w:val="Font Style311"/>
    <w:uiPriority w:val="99"/>
    <w:rsid w:val="008E13F8"/>
    <w:rPr>
      <w:rFonts w:ascii="Times New Roman" w:hAnsi="Times New Roman" w:cs="Times New Roman"/>
      <w:b/>
      <w:bCs/>
      <w:spacing w:val="-10"/>
      <w:sz w:val="18"/>
      <w:szCs w:val="18"/>
    </w:rPr>
  </w:style>
  <w:style w:type="character" w:customStyle="1" w:styleId="FontStyle332">
    <w:name w:val="Font Style332"/>
    <w:uiPriority w:val="99"/>
    <w:rsid w:val="008E13F8"/>
    <w:rPr>
      <w:rFonts w:ascii="Times New Roman" w:hAnsi="Times New Roman" w:cs="Times New Roman"/>
      <w:b/>
      <w:bCs/>
      <w:i/>
      <w:iCs/>
      <w:spacing w:val="-10"/>
      <w:sz w:val="20"/>
      <w:szCs w:val="20"/>
    </w:rPr>
  </w:style>
  <w:style w:type="character" w:customStyle="1" w:styleId="FontStyle371">
    <w:name w:val="Font Style371"/>
    <w:uiPriority w:val="99"/>
    <w:rsid w:val="008E13F8"/>
    <w:rPr>
      <w:rFonts w:ascii="Times New Roman" w:hAnsi="Times New Roman" w:cs="Times New Roman"/>
      <w:sz w:val="16"/>
      <w:szCs w:val="16"/>
    </w:rPr>
  </w:style>
  <w:style w:type="character" w:customStyle="1" w:styleId="FontStyle350">
    <w:name w:val="Font Style350"/>
    <w:uiPriority w:val="99"/>
    <w:rsid w:val="008E13F8"/>
    <w:rPr>
      <w:rFonts w:ascii="Times New Roman" w:hAnsi="Times New Roman" w:cs="Times New Roman"/>
      <w:b/>
      <w:bCs/>
      <w:i/>
      <w:iCs/>
      <w:sz w:val="20"/>
      <w:szCs w:val="20"/>
    </w:rPr>
  </w:style>
  <w:style w:type="paragraph" w:customStyle="1" w:styleId="Style8">
    <w:name w:val="Style8"/>
    <w:basedOn w:val="Normal"/>
    <w:uiPriority w:val="99"/>
    <w:rsid w:val="008E13F8"/>
    <w:pPr>
      <w:widowControl w:val="0"/>
      <w:autoSpaceDE w:val="0"/>
      <w:autoSpaceDN w:val="0"/>
      <w:adjustRightInd w:val="0"/>
    </w:pPr>
    <w:rPr>
      <w:rFonts w:eastAsia="Times New Roman"/>
      <w:sz w:val="24"/>
    </w:rPr>
  </w:style>
  <w:style w:type="paragraph" w:customStyle="1" w:styleId="Style5">
    <w:name w:val="Style5"/>
    <w:basedOn w:val="Normal"/>
    <w:uiPriority w:val="99"/>
    <w:rsid w:val="008E13F8"/>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8E13F8"/>
    <w:pPr>
      <w:widowControl w:val="0"/>
      <w:autoSpaceDE w:val="0"/>
      <w:autoSpaceDN w:val="0"/>
      <w:adjustRightInd w:val="0"/>
    </w:pPr>
    <w:rPr>
      <w:rFonts w:eastAsia="Times New Roman"/>
      <w:sz w:val="24"/>
    </w:rPr>
  </w:style>
  <w:style w:type="character" w:customStyle="1" w:styleId="FontStyle351">
    <w:name w:val="Font Style351"/>
    <w:uiPriority w:val="99"/>
    <w:rsid w:val="008E13F8"/>
    <w:rPr>
      <w:rFonts w:ascii="Times New Roman" w:hAnsi="Times New Roman" w:cs="Times New Roman"/>
      <w:b/>
      <w:bCs/>
      <w:sz w:val="22"/>
      <w:szCs w:val="22"/>
    </w:rPr>
  </w:style>
  <w:style w:type="paragraph" w:customStyle="1" w:styleId="Style10">
    <w:name w:val="Style10"/>
    <w:basedOn w:val="Normal"/>
    <w:uiPriority w:val="99"/>
    <w:rsid w:val="008E13F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8E13F8"/>
    <w:pPr>
      <w:widowControl w:val="0"/>
      <w:autoSpaceDE w:val="0"/>
      <w:autoSpaceDN w:val="0"/>
      <w:adjustRightInd w:val="0"/>
      <w:jc w:val="both"/>
    </w:pPr>
    <w:rPr>
      <w:rFonts w:eastAsia="Times New Roman"/>
      <w:sz w:val="24"/>
    </w:rPr>
  </w:style>
  <w:style w:type="character" w:customStyle="1" w:styleId="FontStyle369">
    <w:name w:val="Font Style369"/>
    <w:uiPriority w:val="99"/>
    <w:rsid w:val="008E13F8"/>
    <w:rPr>
      <w:rFonts w:ascii="Times New Roman" w:hAnsi="Times New Roman" w:cs="Times New Roman"/>
      <w:b/>
      <w:bCs/>
      <w:spacing w:val="-10"/>
      <w:sz w:val="20"/>
      <w:szCs w:val="20"/>
    </w:rPr>
  </w:style>
  <w:style w:type="character" w:customStyle="1" w:styleId="FontStyle357">
    <w:name w:val="Font Style357"/>
    <w:uiPriority w:val="99"/>
    <w:rsid w:val="008E13F8"/>
    <w:rPr>
      <w:rFonts w:ascii="Times New Roman" w:hAnsi="Times New Roman" w:cs="Times New Roman"/>
      <w:b/>
      <w:bCs/>
      <w:spacing w:val="-10"/>
      <w:sz w:val="22"/>
      <w:szCs w:val="22"/>
    </w:rPr>
  </w:style>
  <w:style w:type="paragraph" w:customStyle="1" w:styleId="Style67">
    <w:name w:val="Style67"/>
    <w:basedOn w:val="Normal"/>
    <w:uiPriority w:val="99"/>
    <w:rsid w:val="008E13F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8E13F8"/>
    <w:rPr>
      <w:rFonts w:ascii="Times New Roman" w:hAnsi="Times New Roman" w:cs="Times New Roman"/>
      <w:sz w:val="20"/>
      <w:szCs w:val="20"/>
    </w:rPr>
  </w:style>
  <w:style w:type="character" w:customStyle="1" w:styleId="FontStyle374">
    <w:name w:val="Font Style374"/>
    <w:uiPriority w:val="99"/>
    <w:rsid w:val="008E13F8"/>
    <w:rPr>
      <w:rFonts w:ascii="Times New Roman" w:hAnsi="Times New Roman" w:cs="Times New Roman"/>
      <w:b/>
      <w:bCs/>
      <w:spacing w:val="-10"/>
      <w:sz w:val="22"/>
      <w:szCs w:val="22"/>
    </w:rPr>
  </w:style>
  <w:style w:type="paragraph" w:customStyle="1" w:styleId="Style30">
    <w:name w:val="Style30"/>
    <w:basedOn w:val="Normal"/>
    <w:uiPriority w:val="99"/>
    <w:rsid w:val="008E13F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8E13F8"/>
    <w:rPr>
      <w:rFonts w:ascii="Times New Roman" w:hAnsi="Times New Roman" w:cs="Times New Roman"/>
      <w:smallCaps/>
      <w:sz w:val="16"/>
      <w:szCs w:val="16"/>
    </w:rPr>
  </w:style>
  <w:style w:type="paragraph" w:customStyle="1" w:styleId="Style93">
    <w:name w:val="Style93"/>
    <w:basedOn w:val="Normal"/>
    <w:uiPriority w:val="99"/>
    <w:rsid w:val="008E13F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8E13F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8E13F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8E13F8"/>
    <w:rPr>
      <w:u w:val="single"/>
    </w:rPr>
  </w:style>
  <w:style w:type="character" w:customStyle="1" w:styleId="SmalltextCharCharCharChar0">
    <w:name w:val="Small text Char Char Char Char"/>
    <w:rsid w:val="008E13F8"/>
    <w:rPr>
      <w:sz w:val="16"/>
      <w:szCs w:val="24"/>
      <w:lang w:val="en-US" w:eastAsia="en-US" w:bidi="ar-SA"/>
    </w:rPr>
  </w:style>
  <w:style w:type="paragraph" w:customStyle="1" w:styleId="boldcitation">
    <w:name w:val="bold citation"/>
    <w:basedOn w:val="Normal"/>
    <w:rsid w:val="008E13F8"/>
    <w:rPr>
      <w:rFonts w:ascii="Arial" w:eastAsia="Times New Roman" w:hAnsi="Arial"/>
      <w:b/>
      <w:sz w:val="28"/>
      <w:u w:val="thick"/>
    </w:rPr>
  </w:style>
  <w:style w:type="character" w:customStyle="1" w:styleId="underlinecardChar">
    <w:name w:val="underline card Char"/>
    <w:rsid w:val="008E13F8"/>
    <w:rPr>
      <w:rFonts w:ascii="Arial" w:hAnsi="Arial"/>
      <w:noProof w:val="0"/>
      <w:sz w:val="18"/>
      <w:szCs w:val="24"/>
      <w:u w:val="single"/>
      <w:lang w:val="en-US" w:eastAsia="en-US" w:bidi="ar-SA"/>
    </w:rPr>
  </w:style>
  <w:style w:type="character" w:customStyle="1" w:styleId="CardsCharCharChar">
    <w:name w:val="Cards Char Char Char"/>
    <w:rsid w:val="008E13F8"/>
    <w:rPr>
      <w:szCs w:val="24"/>
      <w:lang w:val="en-US" w:eastAsia="en-US" w:bidi="ar-SA"/>
    </w:rPr>
  </w:style>
  <w:style w:type="character" w:customStyle="1" w:styleId="HiddenBlockHeaderChar">
    <w:name w:val="Hidden Block Header Char"/>
    <w:link w:val="HiddenBlockHeader"/>
    <w:rsid w:val="008E13F8"/>
    <w:rPr>
      <w:rFonts w:ascii="Times New Roman" w:eastAsia="Times New Roman" w:hAnsi="Times New Roman" w:cs="Courier New"/>
      <w:b/>
      <w:bCs/>
      <w:sz w:val="28"/>
      <w:szCs w:val="22"/>
    </w:rPr>
  </w:style>
  <w:style w:type="paragraph" w:customStyle="1" w:styleId="NothingCharChar">
    <w:name w:val="Nothing Char Char"/>
    <w:link w:val="NothingCharCharChar"/>
    <w:rsid w:val="008E13F8"/>
    <w:pPr>
      <w:jc w:val="both"/>
    </w:pPr>
    <w:rPr>
      <w:rFonts w:ascii="Times New Roman" w:eastAsia="MS Mincho" w:hAnsi="Times New Roman" w:cs="Times New Roman"/>
    </w:rPr>
  </w:style>
  <w:style w:type="character" w:customStyle="1" w:styleId="NothingCharCharChar">
    <w:name w:val="Nothing Char Char Char"/>
    <w:link w:val="NothingCharChar"/>
    <w:rsid w:val="008E13F8"/>
    <w:rPr>
      <w:rFonts w:ascii="Times New Roman" w:eastAsia="MS Mincho" w:hAnsi="Times New Roman" w:cs="Times New Roman"/>
    </w:rPr>
  </w:style>
  <w:style w:type="character" w:customStyle="1" w:styleId="CardsCharChar">
    <w:name w:val="Cards Char Char"/>
    <w:rsid w:val="008E13F8"/>
    <w:rPr>
      <w:szCs w:val="24"/>
      <w:lang w:val="en-US" w:eastAsia="en-US" w:bidi="ar-SA"/>
    </w:rPr>
  </w:style>
  <w:style w:type="character" w:customStyle="1" w:styleId="CardsCharCharCharChar">
    <w:name w:val="Cards Char Char Char Char"/>
    <w:rsid w:val="008E13F8"/>
    <w:rPr>
      <w:szCs w:val="24"/>
      <w:lang w:val="en-US" w:eastAsia="en-US" w:bidi="ar-SA"/>
    </w:rPr>
  </w:style>
  <w:style w:type="character" w:customStyle="1" w:styleId="BlockHeadingsCharChar">
    <w:name w:val="Block Headings Char Char"/>
    <w:rsid w:val="008E13F8"/>
    <w:rPr>
      <w:b/>
      <w:sz w:val="36"/>
      <w:szCs w:val="24"/>
      <w:u w:val="single"/>
      <w:lang w:val="en-US" w:eastAsia="en-US" w:bidi="ar-SA"/>
    </w:rPr>
  </w:style>
  <w:style w:type="character" w:customStyle="1" w:styleId="NothingChar1">
    <w:name w:val="Nothing Char1"/>
    <w:rsid w:val="008E13F8"/>
    <w:rPr>
      <w:szCs w:val="24"/>
      <w:lang w:val="en-US" w:eastAsia="en-US" w:bidi="ar-SA"/>
    </w:rPr>
  </w:style>
  <w:style w:type="paragraph" w:customStyle="1" w:styleId="bloctitles">
    <w:name w:val="bloc titles"/>
    <w:basedOn w:val="Heading1"/>
    <w:next w:val="Normal"/>
    <w:link w:val="bloctitlesChar"/>
    <w:autoRedefine/>
    <w:rsid w:val="008E13F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8E13F8"/>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8E13F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8E13F8"/>
  </w:style>
  <w:style w:type="character" w:customStyle="1" w:styleId="RegularChar">
    <w:name w:val="Regular Char"/>
    <w:link w:val="Regular"/>
    <w:rsid w:val="008E13F8"/>
    <w:rPr>
      <w:rFonts w:ascii="Garamond" w:eastAsia="Times New Roman" w:hAnsi="Garamond" w:cs="Arial"/>
      <w:bCs/>
      <w:kern w:val="20"/>
      <w:sz w:val="20"/>
      <w:szCs w:val="32"/>
    </w:rPr>
  </w:style>
  <w:style w:type="character" w:customStyle="1" w:styleId="StyleTimesNewRoman">
    <w:name w:val="Style Times New Roman"/>
    <w:rsid w:val="008E13F8"/>
    <w:rPr>
      <w:rFonts w:ascii="Garamond" w:hAnsi="Garamond"/>
    </w:rPr>
  </w:style>
  <w:style w:type="paragraph" w:customStyle="1" w:styleId="INDENTEDPARAGRAPH">
    <w:name w:val="INDENTED PARAGRAPH"/>
    <w:rsid w:val="008E13F8"/>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8E13F8"/>
    <w:rPr>
      <w:rFonts w:cs="Arial"/>
      <w:bCs/>
      <w:caps/>
      <w:color w:val="FFFFFF"/>
      <w:sz w:val="2"/>
      <w:szCs w:val="2"/>
      <w:lang w:val="en-US" w:eastAsia="en-US" w:bidi="ar-SA"/>
    </w:rPr>
  </w:style>
  <w:style w:type="paragraph" w:customStyle="1" w:styleId="Numbering">
    <w:name w:val="Numbering"/>
    <w:basedOn w:val="Normal"/>
    <w:next w:val="Normal"/>
    <w:rsid w:val="008E13F8"/>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8E13F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8E13F8"/>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8E13F8"/>
    <w:pPr>
      <w:numPr>
        <w:numId w:val="17"/>
      </w:numPr>
    </w:pPr>
  </w:style>
  <w:style w:type="paragraph" w:customStyle="1" w:styleId="Lettering">
    <w:name w:val="Lettering"/>
    <w:basedOn w:val="Numbering"/>
    <w:next w:val="Normal"/>
    <w:rsid w:val="008E13F8"/>
    <w:pPr>
      <w:numPr>
        <w:numId w:val="15"/>
      </w:numPr>
    </w:pPr>
    <w:rPr>
      <w:szCs w:val="22"/>
    </w:rPr>
  </w:style>
  <w:style w:type="paragraph" w:customStyle="1" w:styleId="FileName">
    <w:name w:val="File Name"/>
    <w:basedOn w:val="Normal"/>
    <w:next w:val="Normal"/>
    <w:rsid w:val="008E13F8"/>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8E13F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8E13F8"/>
    <w:pPr>
      <w:numPr>
        <w:numId w:val="18"/>
      </w:numPr>
      <w:tabs>
        <w:tab w:val="num" w:pos="360"/>
      </w:tabs>
      <w:ind w:left="360"/>
    </w:pPr>
  </w:style>
  <w:style w:type="paragraph" w:customStyle="1" w:styleId="CardContinued1">
    <w:name w:val="Card Continued 1"/>
    <w:basedOn w:val="Normal"/>
    <w:next w:val="Normal"/>
    <w:rsid w:val="008E13F8"/>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8E13F8"/>
    <w:pPr>
      <w:numPr>
        <w:numId w:val="0"/>
      </w:numPr>
      <w:spacing w:before="0" w:after="120"/>
      <w:jc w:val="left"/>
    </w:pPr>
  </w:style>
  <w:style w:type="paragraph" w:customStyle="1" w:styleId="Clearformatting0">
    <w:name w:val="Clear formatting"/>
    <w:basedOn w:val="Normal"/>
    <w:rsid w:val="008E13F8"/>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8E13F8"/>
  </w:style>
  <w:style w:type="paragraph" w:customStyle="1" w:styleId="SmallCardText">
    <w:name w:val="Small Card Text"/>
    <w:rsid w:val="008E13F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8E13F8"/>
    <w:rPr>
      <w:sz w:val="16"/>
      <w:szCs w:val="16"/>
      <w:lang w:val="en-US" w:eastAsia="en-US" w:bidi="ar-SA"/>
    </w:rPr>
  </w:style>
  <w:style w:type="paragraph" w:customStyle="1" w:styleId="TAGFONT">
    <w:name w:val="TAG FONT"/>
    <w:basedOn w:val="Normal"/>
    <w:autoRedefine/>
    <w:rsid w:val="008E13F8"/>
    <w:rPr>
      <w:rFonts w:eastAsia="Times New Roman"/>
      <w:sz w:val="24"/>
    </w:rPr>
  </w:style>
  <w:style w:type="character" w:customStyle="1" w:styleId="mainarttxt">
    <w:name w:val="mainarttxt"/>
    <w:basedOn w:val="DefaultParagraphFont"/>
    <w:rsid w:val="008E13F8"/>
  </w:style>
  <w:style w:type="paragraph" w:customStyle="1" w:styleId="TagChar1CharCharCharChar">
    <w:name w:val="Tag Char1 Char Char Char Char"/>
    <w:basedOn w:val="Normal"/>
    <w:rsid w:val="008E13F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8E13F8"/>
    <w:rPr>
      <w:sz w:val="20"/>
    </w:rPr>
  </w:style>
  <w:style w:type="character" w:customStyle="1" w:styleId="highlightChar">
    <w:name w:val="highlight Char"/>
    <w:rsid w:val="008E13F8"/>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8E13F8"/>
    <w:rPr>
      <w:rFonts w:eastAsia="Batang" w:cs="Arial"/>
      <w:b/>
      <w:bCs/>
      <w:iCs/>
      <w:sz w:val="24"/>
      <w:szCs w:val="28"/>
      <w:lang w:val="en-US" w:eastAsia="en-US" w:bidi="ar-SA"/>
    </w:rPr>
  </w:style>
  <w:style w:type="paragraph" w:customStyle="1" w:styleId="formfldssel">
    <w:name w:val="formfldssel"/>
    <w:basedOn w:val="Normal"/>
    <w:rsid w:val="008E13F8"/>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8E13F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8E13F8"/>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8E13F8"/>
  </w:style>
  <w:style w:type="character" w:customStyle="1" w:styleId="StyleCardTextUnderline3Char">
    <w:name w:val="Style Card Text + Underline3 Char"/>
    <w:rsid w:val="008E13F8"/>
    <w:rPr>
      <w:rFonts w:eastAsia="SimSun"/>
      <w:szCs w:val="24"/>
      <w:u w:val="thick"/>
      <w:lang w:val="en-US" w:eastAsia="zh-CN" w:bidi="ar-SA"/>
    </w:rPr>
  </w:style>
  <w:style w:type="character" w:customStyle="1" w:styleId="BoldandUnderlineChar1Char2CharChar">
    <w:name w:val="Bold and Underline Char1 Char2 Char Char"/>
    <w:rsid w:val="008E13F8"/>
    <w:rPr>
      <w:b/>
      <w:noProof w:val="0"/>
      <w:szCs w:val="24"/>
      <w:u w:val="single"/>
      <w:lang w:val="en-US" w:eastAsia="en-US" w:bidi="ar-SA"/>
    </w:rPr>
  </w:style>
  <w:style w:type="character" w:customStyle="1" w:styleId="UnderlineChar1Char1">
    <w:name w:val="Underline Char1 Char1"/>
    <w:rsid w:val="008E13F8"/>
    <w:rPr>
      <w:noProof w:val="0"/>
      <w:szCs w:val="24"/>
      <w:u w:val="single"/>
      <w:lang w:val="en-US" w:eastAsia="en-US" w:bidi="ar-SA"/>
    </w:rPr>
  </w:style>
  <w:style w:type="paragraph" w:customStyle="1" w:styleId="Underlinestyle1">
    <w:name w:val="Underlinestyle"/>
    <w:basedOn w:val="Normal"/>
    <w:rsid w:val="008E13F8"/>
    <w:pPr>
      <w:tabs>
        <w:tab w:val="left" w:pos="720"/>
      </w:tabs>
      <w:ind w:left="720"/>
    </w:pPr>
    <w:rPr>
      <w:rFonts w:eastAsia="Times New Roman"/>
      <w:szCs w:val="20"/>
      <w:u w:val="single"/>
    </w:rPr>
  </w:style>
  <w:style w:type="character" w:customStyle="1" w:styleId="featurecontentgray1">
    <w:name w:val="featurecontentgray1"/>
    <w:rsid w:val="008E13F8"/>
    <w:rPr>
      <w:rFonts w:ascii="Arial" w:hAnsi="Arial" w:cs="Arial" w:hint="default"/>
      <w:color w:val="666666"/>
    </w:rPr>
  </w:style>
  <w:style w:type="character" w:customStyle="1" w:styleId="CardCharCharChar0">
    <w:name w:val="Card Char Char Char"/>
    <w:rsid w:val="008E13F8"/>
    <w:rPr>
      <w:rFonts w:ascii="Book Antiqua" w:hAnsi="Book Antiqua"/>
      <w:szCs w:val="24"/>
      <w:lang w:val="en-US" w:eastAsia="en-US" w:bidi="ar-SA"/>
    </w:rPr>
  </w:style>
  <w:style w:type="character" w:customStyle="1" w:styleId="big1">
    <w:name w:val="big1"/>
    <w:rsid w:val="008E13F8"/>
    <w:rPr>
      <w:sz w:val="28"/>
      <w:szCs w:val="28"/>
    </w:rPr>
  </w:style>
  <w:style w:type="character" w:customStyle="1" w:styleId="prodgeneral">
    <w:name w:val="prodgeneral"/>
    <w:basedOn w:val="DefaultParagraphFont"/>
    <w:rsid w:val="008E13F8"/>
  </w:style>
  <w:style w:type="character" w:customStyle="1" w:styleId="StyleUnderlineChar0">
    <w:name w:val="Style Underline + Char"/>
    <w:rsid w:val="008E13F8"/>
    <w:rPr>
      <w:rFonts w:eastAsia="SimSun" w:cs="Arial"/>
      <w:b/>
      <w:bCs/>
      <w:iCs/>
      <w:caps/>
      <w:sz w:val="24"/>
      <w:szCs w:val="24"/>
      <w:u w:val="single"/>
      <w:lang w:val="en-US" w:eastAsia="en-US" w:bidi="ar-SA"/>
    </w:rPr>
  </w:style>
  <w:style w:type="character" w:customStyle="1" w:styleId="StyleciteChar">
    <w:name w:val="Style cite + Char"/>
    <w:basedOn w:val="citeChar2"/>
    <w:rsid w:val="008E13F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8E13F8"/>
    <w:rPr>
      <w:rFonts w:eastAsia="Times New Roman"/>
      <w:b/>
      <w:sz w:val="24"/>
    </w:rPr>
  </w:style>
  <w:style w:type="paragraph" w:customStyle="1" w:styleId="RepeatHeader">
    <w:name w:val="Repeat Header"/>
    <w:basedOn w:val="HeaderDebate"/>
    <w:rsid w:val="008E13F8"/>
    <w:pPr>
      <w:outlineLvl w:val="1"/>
    </w:pPr>
    <w:rPr>
      <w:szCs w:val="48"/>
    </w:rPr>
  </w:style>
  <w:style w:type="character" w:customStyle="1" w:styleId="sectiontitle">
    <w:name w:val="sectiontitle"/>
    <w:basedOn w:val="DefaultParagraphFont"/>
    <w:rsid w:val="008E13F8"/>
  </w:style>
  <w:style w:type="character" w:customStyle="1" w:styleId="sectionsubtitle">
    <w:name w:val="sectionsubtitle"/>
    <w:basedOn w:val="DefaultParagraphFont"/>
    <w:rsid w:val="008E13F8"/>
  </w:style>
  <w:style w:type="character" w:customStyle="1" w:styleId="copyright">
    <w:name w:val="copyright"/>
    <w:basedOn w:val="DefaultParagraphFont"/>
    <w:rsid w:val="008E13F8"/>
  </w:style>
  <w:style w:type="character" w:customStyle="1" w:styleId="EvidenceTag">
    <w:name w:val="Evidence Tag"/>
    <w:rsid w:val="008E13F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E13F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E13F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E13F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E13F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8E13F8"/>
    <w:rPr>
      <w:rFonts w:eastAsia="Times New Roman"/>
      <w:sz w:val="16"/>
    </w:rPr>
  </w:style>
  <w:style w:type="paragraph" w:customStyle="1" w:styleId="citationunderline">
    <w:name w:val="citation/underline"/>
    <w:autoRedefine/>
    <w:rsid w:val="008E13F8"/>
    <w:rPr>
      <w:rFonts w:ascii="Times New Roman" w:eastAsia="Times New Roman" w:hAnsi="Times New Roman" w:cs="Times New Roman"/>
      <w:b/>
      <w:u w:val="single"/>
    </w:rPr>
  </w:style>
  <w:style w:type="character" w:customStyle="1" w:styleId="smcaps">
    <w:name w:val="smcaps"/>
    <w:basedOn w:val="DefaultParagraphFont"/>
    <w:rsid w:val="008E13F8"/>
  </w:style>
  <w:style w:type="character" w:customStyle="1" w:styleId="inside-head1">
    <w:name w:val="inside-head1"/>
    <w:rsid w:val="008E13F8"/>
    <w:rPr>
      <w:rFonts w:ascii="Arial" w:hAnsi="Arial" w:cs="Arial" w:hint="default"/>
      <w:b/>
      <w:bCs/>
      <w:color w:val="000000"/>
      <w:spacing w:val="-15"/>
      <w:sz w:val="45"/>
      <w:szCs w:val="45"/>
    </w:rPr>
  </w:style>
  <w:style w:type="character" w:customStyle="1" w:styleId="datestamp1">
    <w:name w:val="datestamp1"/>
    <w:rsid w:val="008E13F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E13F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8E13F8"/>
  </w:style>
  <w:style w:type="paragraph" w:customStyle="1" w:styleId="links1">
    <w:name w:val="links1"/>
    <w:basedOn w:val="Normal"/>
    <w:rsid w:val="008E13F8"/>
    <w:pPr>
      <w:spacing w:before="100" w:beforeAutospacing="1" w:after="100" w:afterAutospacing="1"/>
    </w:pPr>
    <w:rPr>
      <w:rFonts w:eastAsia="Times New Roman"/>
      <w:color w:val="FFFFFF"/>
      <w:sz w:val="16"/>
      <w:szCs w:val="16"/>
    </w:rPr>
  </w:style>
  <w:style w:type="paragraph" w:customStyle="1" w:styleId="endtext">
    <w:name w:val="endtext"/>
    <w:basedOn w:val="Normal"/>
    <w:rsid w:val="008E13F8"/>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8E13F8"/>
    <w:rPr>
      <w:rFonts w:ascii="Verdana" w:hAnsi="Verdana" w:hint="default"/>
      <w:b/>
      <w:bCs/>
      <w:sz w:val="32"/>
      <w:szCs w:val="32"/>
    </w:rPr>
  </w:style>
  <w:style w:type="character" w:customStyle="1" w:styleId="storydeck31">
    <w:name w:val="storydeck31"/>
    <w:rsid w:val="008E13F8"/>
    <w:rPr>
      <w:rFonts w:ascii="Verdana" w:hAnsi="Verdana" w:hint="default"/>
      <w:i w:val="0"/>
      <w:iCs w:val="0"/>
      <w:sz w:val="21"/>
      <w:szCs w:val="21"/>
    </w:rPr>
  </w:style>
  <w:style w:type="character" w:customStyle="1" w:styleId="subtitle10">
    <w:name w:val="subtitle1"/>
    <w:rsid w:val="008E13F8"/>
    <w:rPr>
      <w:rFonts w:ascii="Verdana" w:hAnsi="Verdana" w:hint="default"/>
      <w:b w:val="0"/>
      <w:bCs w:val="0"/>
      <w:vanish w:val="0"/>
      <w:webHidden w:val="0"/>
      <w:color w:val="484848"/>
      <w:sz w:val="14"/>
      <w:szCs w:val="14"/>
      <w:specVanish w:val="0"/>
    </w:rPr>
  </w:style>
  <w:style w:type="paragraph" w:customStyle="1" w:styleId="g">
    <w:name w:val="g"/>
    <w:basedOn w:val="Normal"/>
    <w:rsid w:val="008E13F8"/>
    <w:pPr>
      <w:spacing w:before="240" w:after="240"/>
    </w:pPr>
    <w:rPr>
      <w:rFonts w:eastAsia="Times New Roman"/>
      <w:sz w:val="24"/>
    </w:rPr>
  </w:style>
  <w:style w:type="character" w:customStyle="1" w:styleId="clsbiolink">
    <w:name w:val="clsbiolink"/>
    <w:basedOn w:val="DefaultParagraphFont"/>
    <w:rsid w:val="008E13F8"/>
  </w:style>
  <w:style w:type="character" w:customStyle="1" w:styleId="clssmaller">
    <w:name w:val="clssmaller"/>
    <w:basedOn w:val="DefaultParagraphFont"/>
    <w:rsid w:val="008E13F8"/>
  </w:style>
  <w:style w:type="character" w:customStyle="1" w:styleId="sm1">
    <w:name w:val="sm1"/>
    <w:rsid w:val="008E13F8"/>
    <w:rPr>
      <w:rFonts w:ascii="Verdana" w:hAnsi="Verdana" w:hint="default"/>
      <w:i w:val="0"/>
      <w:iCs w:val="0"/>
      <w:smallCaps w:val="0"/>
      <w:color w:val="000000"/>
      <w:sz w:val="17"/>
      <w:szCs w:val="17"/>
    </w:rPr>
  </w:style>
  <w:style w:type="character" w:customStyle="1" w:styleId="noindentChar">
    <w:name w:val="noindent Char"/>
    <w:rsid w:val="008E13F8"/>
    <w:rPr>
      <w:rFonts w:ascii="Arial" w:hAnsi="Arial" w:cs="Arial"/>
      <w:sz w:val="24"/>
      <w:szCs w:val="24"/>
      <w:lang w:val="en-US" w:eastAsia="en-US" w:bidi="ar-SA"/>
    </w:rPr>
  </w:style>
  <w:style w:type="character" w:customStyle="1" w:styleId="SmallChar1">
    <w:name w:val="Small Char1"/>
    <w:rsid w:val="008E13F8"/>
    <w:rPr>
      <w:sz w:val="16"/>
      <w:szCs w:val="24"/>
      <w:lang w:val="en-US" w:eastAsia="en-US" w:bidi="ar-SA"/>
    </w:rPr>
  </w:style>
  <w:style w:type="character" w:customStyle="1" w:styleId="fullcite0">
    <w:name w:val="fullcite"/>
    <w:basedOn w:val="DefaultParagraphFont"/>
    <w:rsid w:val="008E13F8"/>
  </w:style>
  <w:style w:type="character" w:customStyle="1" w:styleId="Style9ptThickunderline">
    <w:name w:val="Style 9 pt Thick underline"/>
    <w:rsid w:val="008E13F8"/>
    <w:rPr>
      <w:sz w:val="24"/>
      <w:u w:val="thick"/>
    </w:rPr>
  </w:style>
  <w:style w:type="paragraph" w:customStyle="1" w:styleId="Repeatheader0">
    <w:name w:val="Repeat header"/>
    <w:basedOn w:val="Normal"/>
    <w:autoRedefine/>
    <w:rsid w:val="008E13F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8E13F8"/>
    <w:rPr>
      <w:rFonts w:ascii="Times New Roman" w:hAnsi="Times New Roman" w:cs="Calibri"/>
      <w:sz w:val="16"/>
    </w:rPr>
  </w:style>
  <w:style w:type="character" w:customStyle="1" w:styleId="CardNotUnderlinedChar">
    <w:name w:val="Card Not Underlined Char"/>
    <w:rsid w:val="008E13F8"/>
    <w:rPr>
      <w:sz w:val="16"/>
      <w:lang w:val="en-US" w:eastAsia="en-US" w:bidi="ar-SA"/>
    </w:rPr>
  </w:style>
  <w:style w:type="paragraph" w:customStyle="1" w:styleId="CardNotUnderlined3">
    <w:name w:val="Card Not Underlined 3"/>
    <w:basedOn w:val="CardNotUnderlined"/>
    <w:rsid w:val="008E13F8"/>
    <w:rPr>
      <w:rFonts w:ascii="Times New Roman" w:hAnsi="Times New Roman" w:cs="Calibri"/>
    </w:rPr>
  </w:style>
  <w:style w:type="paragraph" w:customStyle="1" w:styleId="CardNotUnderlinedFinal">
    <w:name w:val="Card Not Underlined Final"/>
    <w:basedOn w:val="CardNotUnderlined3"/>
    <w:rsid w:val="008E13F8"/>
    <w:rPr>
      <w:sz w:val="20"/>
    </w:rPr>
  </w:style>
  <w:style w:type="character" w:customStyle="1" w:styleId="tagChar3">
    <w:name w:val="tag Char3"/>
    <w:rsid w:val="008E13F8"/>
    <w:rPr>
      <w:b/>
      <w:sz w:val="24"/>
      <w:szCs w:val="24"/>
      <w:lang w:val="en-US" w:eastAsia="en-US" w:bidi="ar-SA"/>
    </w:rPr>
  </w:style>
  <w:style w:type="character" w:customStyle="1" w:styleId="link-mailto">
    <w:name w:val="link-mailto"/>
    <w:basedOn w:val="DefaultParagraphFont"/>
    <w:rsid w:val="008E13F8"/>
  </w:style>
  <w:style w:type="character" w:customStyle="1" w:styleId="StyleUnderlineUnderlineChar">
    <w:name w:val="Style Underline + Underline Char"/>
    <w:rsid w:val="008E13F8"/>
    <w:rPr>
      <w:rFonts w:ascii="Trebuchet MS" w:hAnsi="Trebuchet MS"/>
      <w:szCs w:val="18"/>
      <w:u w:val="single"/>
      <w:lang w:val="en-US" w:eastAsia="en-US" w:bidi="ar-SA"/>
    </w:rPr>
  </w:style>
  <w:style w:type="paragraph" w:customStyle="1" w:styleId="formfld">
    <w:name w:val="formfld"/>
    <w:basedOn w:val="Normal"/>
    <w:rsid w:val="008E13F8"/>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8E13F8"/>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8E13F8"/>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8E13F8"/>
    <w:rPr>
      <w:rFonts w:ascii="Times New Roman" w:eastAsia="Times New Roman" w:hAnsi="Times New Roman" w:cs="Times New Roman"/>
      <w:sz w:val="20"/>
      <w:u w:val="thick"/>
    </w:rPr>
  </w:style>
  <w:style w:type="paragraph" w:customStyle="1" w:styleId="SmallCards">
    <w:name w:val="Small Cards"/>
    <w:basedOn w:val="Cards"/>
    <w:link w:val="SmallCardsChar"/>
    <w:rsid w:val="008E13F8"/>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8E13F8"/>
    <w:rPr>
      <w:rFonts w:ascii="Times New Roman" w:eastAsia="Times New Roman" w:hAnsi="Times New Roman" w:cs="Times New Roman"/>
      <w:sz w:val="14"/>
    </w:rPr>
  </w:style>
  <w:style w:type="paragraph" w:customStyle="1" w:styleId="ReadingCites">
    <w:name w:val="Reading Cites"/>
    <w:basedOn w:val="Normal"/>
    <w:link w:val="ReadingCitesChar"/>
    <w:rsid w:val="008E13F8"/>
    <w:rPr>
      <w:rFonts w:eastAsia="Times New Roman"/>
      <w:b/>
      <w:sz w:val="20"/>
      <w:szCs w:val="20"/>
    </w:rPr>
  </w:style>
  <w:style w:type="character" w:customStyle="1" w:styleId="ReadingCitesChar">
    <w:name w:val="Reading Cites Char"/>
    <w:link w:val="ReadingCites"/>
    <w:rsid w:val="008E13F8"/>
    <w:rPr>
      <w:rFonts w:ascii="Calibri" w:eastAsia="Times New Roman" w:hAnsi="Calibri"/>
      <w:b/>
      <w:sz w:val="20"/>
      <w:szCs w:val="20"/>
    </w:rPr>
  </w:style>
  <w:style w:type="paragraph" w:customStyle="1" w:styleId="ContentsHeading">
    <w:name w:val="Contents Heading"/>
    <w:basedOn w:val="Heading1"/>
    <w:next w:val="Normal"/>
    <w:rsid w:val="008E13F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8E13F8"/>
    <w:pPr>
      <w:spacing w:before="100" w:beforeAutospacing="1" w:after="100" w:afterAutospacing="1"/>
    </w:pPr>
    <w:rPr>
      <w:rFonts w:eastAsia="Times New Roman"/>
      <w:sz w:val="20"/>
    </w:rPr>
  </w:style>
  <w:style w:type="character" w:customStyle="1" w:styleId="CharacterStyle8">
    <w:name w:val="Character Style 8"/>
    <w:rsid w:val="008E13F8"/>
    <w:rPr>
      <w:sz w:val="22"/>
      <w:szCs w:val="22"/>
    </w:rPr>
  </w:style>
  <w:style w:type="paragraph" w:customStyle="1" w:styleId="Style110">
    <w:name w:val="Style 11"/>
    <w:rsid w:val="008E13F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8E13F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8E13F8"/>
    <w:rPr>
      <w:b/>
      <w:sz w:val="24"/>
    </w:rPr>
  </w:style>
  <w:style w:type="character" w:customStyle="1" w:styleId="CardText1CharChar">
    <w:name w:val="Card Text 1 Char Char"/>
    <w:rsid w:val="008E13F8"/>
    <w:rPr>
      <w:rFonts w:ascii="Arial Narrow" w:hAnsi="Arial Narrow"/>
      <w:color w:val="000000"/>
      <w:sz w:val="22"/>
      <w:szCs w:val="22"/>
      <w:u w:val="single"/>
      <w:lang w:val="en-US" w:eastAsia="en-US" w:bidi="ar-SA"/>
    </w:rPr>
  </w:style>
  <w:style w:type="character" w:customStyle="1" w:styleId="CardText1Char1">
    <w:name w:val="Card Text 1 Char1"/>
    <w:rsid w:val="008E13F8"/>
    <w:rPr>
      <w:rFonts w:ascii="Arial Narrow" w:hAnsi="Arial Narrow"/>
      <w:color w:val="000000"/>
      <w:sz w:val="22"/>
      <w:szCs w:val="22"/>
      <w:u w:val="single"/>
      <w:lang w:val="en-US" w:eastAsia="en-US" w:bidi="ar-SA"/>
    </w:rPr>
  </w:style>
  <w:style w:type="paragraph" w:customStyle="1" w:styleId="Style70">
    <w:name w:val="Style 7"/>
    <w:rsid w:val="008E13F8"/>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8E13F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8E13F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8E13F8"/>
  </w:style>
  <w:style w:type="paragraph" w:customStyle="1" w:styleId="Header1">
    <w:name w:val="Header1"/>
    <w:aliases w:val="Header Char Char,Header Char Char Char Char Char Char Char Cha,Char Char Char Cha"/>
    <w:basedOn w:val="Heading1"/>
    <w:next w:val="Heading1"/>
    <w:qFormat/>
    <w:rsid w:val="008E13F8"/>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8E13F8"/>
    <w:rPr>
      <w:b/>
      <w:bCs/>
      <w:color w:val="695B54"/>
    </w:rPr>
  </w:style>
  <w:style w:type="paragraph" w:customStyle="1" w:styleId="Heading11">
    <w:name w:val="Heading 11"/>
    <w:basedOn w:val="Normal"/>
    <w:next w:val="Normal"/>
    <w:rsid w:val="008E13F8"/>
    <w:pPr>
      <w:keepNext/>
      <w:widowControl w:val="0"/>
      <w:suppressAutoHyphens/>
      <w:jc w:val="center"/>
    </w:pPr>
    <w:rPr>
      <w:rFonts w:eastAsia="Tahoma"/>
      <w:b/>
      <w:sz w:val="48"/>
      <w:szCs w:val="32"/>
      <w:u w:val="single"/>
    </w:rPr>
  </w:style>
  <w:style w:type="paragraph" w:customStyle="1" w:styleId="TextHeading">
    <w:name w:val="Text Heading"/>
    <w:basedOn w:val="Heading3"/>
    <w:rsid w:val="008E13F8"/>
    <w:pPr>
      <w:keepLines w:val="0"/>
      <w:pageBreakBefore w:val="0"/>
      <w:spacing w:before="0"/>
      <w:jc w:val="left"/>
    </w:pPr>
    <w:rPr>
      <w:rFonts w:eastAsia="Times New Roman" w:cs="Arial"/>
      <w:bCs w:val="0"/>
      <w:sz w:val="22"/>
      <w:szCs w:val="26"/>
    </w:rPr>
  </w:style>
  <w:style w:type="character" w:customStyle="1" w:styleId="TextHeadingChar">
    <w:name w:val="Text Heading Char"/>
    <w:rsid w:val="008E13F8"/>
    <w:rPr>
      <w:rFonts w:cs="Arial"/>
      <w:b/>
      <w:bCs/>
      <w:sz w:val="22"/>
      <w:szCs w:val="26"/>
      <w:u w:val="single"/>
      <w:lang w:val="en-US" w:eastAsia="en-US" w:bidi="ar-SA"/>
    </w:rPr>
  </w:style>
  <w:style w:type="character" w:customStyle="1" w:styleId="FootnoteCharacters">
    <w:name w:val="Footnote Characters"/>
    <w:rsid w:val="008E13F8"/>
    <w:rPr>
      <w:vertAlign w:val="superscript"/>
    </w:rPr>
  </w:style>
  <w:style w:type="paragraph" w:customStyle="1" w:styleId="StyleHeading1BlockTitleHeading1Char1ALEXHeadingBrief-He2">
    <w:name w:val="Style Heading 1Block TitleHeading 1 Char1ALEXHeadingBrief - He...2"/>
    <w:basedOn w:val="Heading1"/>
    <w:autoRedefine/>
    <w:rsid w:val="008E13F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8E13F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8E13F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8E13F8"/>
    <w:rPr>
      <w:rFonts w:ascii="Arial" w:eastAsia="Times New Roman" w:hAnsi="Arial"/>
      <w:smallCaps/>
    </w:rPr>
  </w:style>
  <w:style w:type="paragraph" w:customStyle="1" w:styleId="DebateBody">
    <w:name w:val="Debate Body"/>
    <w:basedOn w:val="Normal"/>
    <w:qFormat/>
    <w:rsid w:val="008E13F8"/>
    <w:rPr>
      <w:rFonts w:ascii="Cambria" w:eastAsia="Cambria" w:hAnsi="Cambria"/>
      <w:b/>
      <w:caps/>
      <w:sz w:val="24"/>
    </w:rPr>
  </w:style>
  <w:style w:type="paragraph" w:customStyle="1" w:styleId="StyleDebateBodyBefore12pt">
    <w:name w:val="Style Debate Body + Before:  12 pt"/>
    <w:basedOn w:val="Normal"/>
    <w:next w:val="Normal"/>
    <w:rsid w:val="008E13F8"/>
    <w:pPr>
      <w:spacing w:before="240"/>
    </w:pPr>
    <w:rPr>
      <w:rFonts w:eastAsia="Times New Roman"/>
      <w:bCs/>
      <w:sz w:val="20"/>
      <w:szCs w:val="20"/>
    </w:rPr>
  </w:style>
  <w:style w:type="paragraph" w:customStyle="1" w:styleId="StyleDebateBodyBefore12pt1">
    <w:name w:val="Style Debate Body + Before:  12 pt1"/>
    <w:basedOn w:val="Normal"/>
    <w:rsid w:val="008E13F8"/>
    <w:pPr>
      <w:spacing w:before="240"/>
    </w:pPr>
    <w:rPr>
      <w:rFonts w:eastAsia="Times New Roman"/>
      <w:bCs/>
      <w:sz w:val="20"/>
      <w:szCs w:val="20"/>
    </w:rPr>
  </w:style>
  <w:style w:type="character" w:customStyle="1" w:styleId="10ptnotbold">
    <w:name w:val="10ptnotbold"/>
    <w:rsid w:val="008E13F8"/>
    <w:rPr>
      <w:sz w:val="20"/>
    </w:rPr>
  </w:style>
  <w:style w:type="paragraph" w:customStyle="1" w:styleId="PageNumber11">
    <w:name w:val="Page Number11"/>
    <w:basedOn w:val="Normal"/>
    <w:next w:val="Normal"/>
    <w:rsid w:val="008E13F8"/>
    <w:rPr>
      <w:rFonts w:eastAsia="Times New Roman"/>
      <w:sz w:val="20"/>
    </w:rPr>
  </w:style>
  <w:style w:type="character" w:customStyle="1" w:styleId="Heading2CharCharCharCharCharCharCharCharCharCharCharCharCharChar1">
    <w:name w:val="Heading 2 Char Char Char Char Char Char Char Char Char Char Char Char Char Char1"/>
    <w:rsid w:val="008E13F8"/>
    <w:rPr>
      <w:rFonts w:eastAsia="SimSun" w:cs="Arial"/>
      <w:b/>
      <w:bCs/>
      <w:iCs/>
      <w:sz w:val="24"/>
      <w:szCs w:val="28"/>
      <w:lang w:val="en-US" w:eastAsia="zh-CN" w:bidi="ar-SA"/>
    </w:rPr>
  </w:style>
  <w:style w:type="character" w:customStyle="1" w:styleId="Char31">
    <w:name w:val="Char31"/>
    <w:rsid w:val="008E13F8"/>
    <w:rPr>
      <w:rFonts w:cs="Arial"/>
      <w:bCs/>
      <w:u w:val="thick"/>
      <w:lang w:val="en-US" w:eastAsia="en-US" w:bidi="ar-SA"/>
    </w:rPr>
  </w:style>
  <w:style w:type="paragraph" w:customStyle="1" w:styleId="StyleHeading1Centered">
    <w:name w:val="Style Heading 1 + Centered"/>
    <w:basedOn w:val="Heading1"/>
    <w:rsid w:val="008E13F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8E13F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8E13F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8E13F8"/>
    <w:pPr>
      <w:spacing w:before="120"/>
    </w:pPr>
    <w:rPr>
      <w:rFonts w:eastAsia="Times New Roman"/>
      <w:sz w:val="20"/>
    </w:rPr>
  </w:style>
  <w:style w:type="character" w:customStyle="1" w:styleId="underliningChar0">
    <w:name w:val="underlining Char"/>
    <w:rsid w:val="008E13F8"/>
    <w:rPr>
      <w:b/>
      <w:szCs w:val="24"/>
      <w:u w:val="single"/>
      <w:lang w:val="en-US" w:eastAsia="en-US" w:bidi="ar-SA"/>
    </w:rPr>
  </w:style>
  <w:style w:type="character" w:customStyle="1" w:styleId="notreadChar">
    <w:name w:val="not read Char"/>
    <w:rsid w:val="008E13F8"/>
    <w:rPr>
      <w:sz w:val="18"/>
      <w:szCs w:val="24"/>
      <w:lang w:val="en-US" w:eastAsia="en-US" w:bidi="ar-SA"/>
    </w:rPr>
  </w:style>
  <w:style w:type="paragraph" w:customStyle="1" w:styleId="StyleStrong10ptNotBold">
    <w:name w:val="Style Strong + 10 pt Not Bold"/>
    <w:basedOn w:val="Normal"/>
    <w:autoRedefine/>
    <w:rsid w:val="008E13F8"/>
    <w:pPr>
      <w:ind w:left="720" w:hanging="360"/>
    </w:pPr>
    <w:rPr>
      <w:rFonts w:eastAsia="Times New Roman"/>
      <w:sz w:val="26"/>
      <w:szCs w:val="26"/>
    </w:rPr>
  </w:style>
  <w:style w:type="character" w:customStyle="1" w:styleId="prbodytext1">
    <w:name w:val="pr_bodytext1"/>
    <w:rsid w:val="008E13F8"/>
    <w:rPr>
      <w:rFonts w:ascii="Arial" w:hAnsi="Arial" w:cs="Arial" w:hint="default"/>
      <w:sz w:val="20"/>
      <w:szCs w:val="20"/>
    </w:rPr>
  </w:style>
  <w:style w:type="character" w:customStyle="1" w:styleId="smallCharChar">
    <w:name w:val="small Char Char"/>
    <w:rsid w:val="008E13F8"/>
    <w:rPr>
      <w:rFonts w:ascii="Times New Roman" w:eastAsia="Times New Roman" w:hAnsi="Times New Roman" w:cs="Times New Roman"/>
      <w:sz w:val="12"/>
      <w:szCs w:val="16"/>
    </w:rPr>
  </w:style>
  <w:style w:type="character" w:customStyle="1" w:styleId="Undlerine">
    <w:name w:val="Undlerine"/>
    <w:qFormat/>
    <w:rsid w:val="008E13F8"/>
    <w:rPr>
      <w:rFonts w:ascii="Times New Roman" w:hAnsi="Times New Roman"/>
      <w:w w:val="110"/>
      <w:sz w:val="20"/>
      <w:szCs w:val="20"/>
      <w:u w:val="single"/>
      <w:bdr w:val="none" w:sz="0" w:space="0" w:color="auto"/>
      <w:lang w:bidi="he-IL"/>
    </w:rPr>
  </w:style>
  <w:style w:type="character" w:customStyle="1" w:styleId="Aunderline1">
    <w:name w:val="Aunderline"/>
    <w:qFormat/>
    <w:rsid w:val="008E13F8"/>
    <w:rPr>
      <w:rFonts w:ascii="Times New Roman" w:hAnsi="Times New Roman"/>
      <w:sz w:val="20"/>
      <w:u w:val="single"/>
    </w:rPr>
  </w:style>
  <w:style w:type="paragraph" w:customStyle="1" w:styleId="NormalUnderline0">
    <w:name w:val="Normal + Underline"/>
    <w:basedOn w:val="Normal"/>
    <w:link w:val="NormalUnderlineChar0"/>
    <w:rsid w:val="008E13F8"/>
    <w:pPr>
      <w:ind w:left="720"/>
    </w:pPr>
    <w:rPr>
      <w:rFonts w:eastAsia="Times New Roman"/>
      <w:b/>
      <w:sz w:val="20"/>
      <w:u w:val="single"/>
      <w:lang w:val="x-none" w:eastAsia="x-none"/>
    </w:rPr>
  </w:style>
  <w:style w:type="character" w:customStyle="1" w:styleId="NormalUnderlineChar0">
    <w:name w:val="Normal + Underline Char"/>
    <w:link w:val="NormalUnderline0"/>
    <w:rsid w:val="008E13F8"/>
    <w:rPr>
      <w:rFonts w:ascii="Calibri" w:eastAsia="Times New Roman" w:hAnsi="Calibri"/>
      <w:b/>
      <w:sz w:val="20"/>
      <w:u w:val="single"/>
      <w:lang w:val="x-none" w:eastAsia="x-none"/>
    </w:rPr>
  </w:style>
  <w:style w:type="character" w:customStyle="1" w:styleId="Boxes">
    <w:name w:val="Boxes"/>
    <w:qFormat/>
    <w:rsid w:val="008E13F8"/>
    <w:rPr>
      <w:rFonts w:ascii="Times New Roman" w:hAnsi="Times New Roman"/>
      <w:sz w:val="20"/>
      <w:u w:val="single"/>
      <w:bdr w:val="single" w:sz="4" w:space="0" w:color="auto"/>
    </w:rPr>
  </w:style>
  <w:style w:type="character" w:customStyle="1" w:styleId="tim">
    <w:name w:val="tim"/>
    <w:qFormat/>
    <w:rsid w:val="008E13F8"/>
    <w:rPr>
      <w:rFonts w:ascii="Times New Roman" w:hAnsi="Times New Roman"/>
      <w:sz w:val="20"/>
      <w:u w:val="single"/>
    </w:rPr>
  </w:style>
  <w:style w:type="character" w:customStyle="1" w:styleId="hl">
    <w:name w:val="hl"/>
    <w:basedOn w:val="DefaultParagraphFont"/>
    <w:rsid w:val="008E13F8"/>
  </w:style>
  <w:style w:type="character" w:customStyle="1" w:styleId="clock1">
    <w:name w:val="clock1"/>
    <w:rsid w:val="008E13F8"/>
    <w:rPr>
      <w:color w:val="B51B1B"/>
    </w:rPr>
  </w:style>
  <w:style w:type="character" w:customStyle="1" w:styleId="smallChar10">
    <w:name w:val="small Char1"/>
    <w:rsid w:val="008E13F8"/>
    <w:rPr>
      <w:sz w:val="12"/>
      <w:szCs w:val="16"/>
      <w:lang w:val="en-US" w:eastAsia="en-US" w:bidi="ar-SA"/>
    </w:rPr>
  </w:style>
  <w:style w:type="character" w:customStyle="1" w:styleId="SmallCardsCharChar">
    <w:name w:val="Small Cards Char Char"/>
    <w:rsid w:val="008E13F8"/>
    <w:rPr>
      <w:sz w:val="14"/>
      <w:szCs w:val="24"/>
      <w:lang w:val="en-US" w:eastAsia="en-US" w:bidi="ar-SA"/>
    </w:rPr>
  </w:style>
  <w:style w:type="paragraph" w:customStyle="1" w:styleId="NormalCards">
    <w:name w:val="Normal Cards"/>
    <w:basedOn w:val="Normal"/>
    <w:rsid w:val="008E13F8"/>
    <w:pPr>
      <w:ind w:left="288"/>
    </w:pPr>
    <w:rPr>
      <w:rFonts w:eastAsia="Times New Roman"/>
      <w:sz w:val="20"/>
    </w:rPr>
  </w:style>
  <w:style w:type="character" w:customStyle="1" w:styleId="iniciales">
    <w:name w:val="iniciales"/>
    <w:basedOn w:val="DefaultParagraphFont"/>
    <w:rsid w:val="008E13F8"/>
  </w:style>
  <w:style w:type="character" w:customStyle="1" w:styleId="Style10ptBoldUnderline">
    <w:name w:val="Style 10 pt Bold Underline"/>
    <w:rsid w:val="008E13F8"/>
    <w:rPr>
      <w:b/>
      <w:bCs/>
      <w:sz w:val="20"/>
      <w:u w:val="single"/>
    </w:rPr>
  </w:style>
  <w:style w:type="paragraph" w:customStyle="1" w:styleId="outdent">
    <w:name w:val="outdent"/>
    <w:basedOn w:val="Normal"/>
    <w:rsid w:val="008E13F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8E13F8"/>
    <w:pPr>
      <w:spacing w:before="100" w:beforeAutospacing="1" w:after="100" w:afterAutospacing="1"/>
    </w:pPr>
    <w:rPr>
      <w:rFonts w:eastAsia="Times New Roman"/>
      <w:sz w:val="24"/>
    </w:rPr>
  </w:style>
  <w:style w:type="paragraph" w:customStyle="1" w:styleId="separator">
    <w:name w:val="separator"/>
    <w:basedOn w:val="Normal"/>
    <w:rsid w:val="008E13F8"/>
    <w:pPr>
      <w:spacing w:before="100" w:beforeAutospacing="1" w:after="100" w:afterAutospacing="1"/>
    </w:pPr>
    <w:rPr>
      <w:rFonts w:eastAsia="Times New Roman"/>
      <w:sz w:val="24"/>
    </w:rPr>
  </w:style>
  <w:style w:type="paragraph" w:customStyle="1" w:styleId="bulletfollow">
    <w:name w:val="bulletfollow"/>
    <w:basedOn w:val="Normal"/>
    <w:rsid w:val="008E13F8"/>
    <w:pPr>
      <w:spacing w:before="100" w:beforeAutospacing="1" w:after="100" w:afterAutospacing="1"/>
    </w:pPr>
    <w:rPr>
      <w:rFonts w:eastAsia="Times New Roman"/>
      <w:sz w:val="24"/>
    </w:rPr>
  </w:style>
  <w:style w:type="paragraph" w:customStyle="1" w:styleId="bulleted">
    <w:name w:val="bulleted"/>
    <w:basedOn w:val="Normal"/>
    <w:rsid w:val="008E13F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8E13F8"/>
    <w:rPr>
      <w:rFonts w:ascii="Times New Roman" w:eastAsia="Times New Roman" w:hAnsi="Times New Roman" w:cs="Times New Roman"/>
      <w:strike/>
      <w:sz w:val="20"/>
      <w:szCs w:val="20"/>
    </w:rPr>
  </w:style>
  <w:style w:type="character" w:customStyle="1" w:styleId="StrikethroughChar">
    <w:name w:val="Strikethrough Char"/>
    <w:link w:val="Strikethrough0"/>
    <w:rsid w:val="008E13F8"/>
    <w:rPr>
      <w:rFonts w:ascii="Times New Roman" w:eastAsia="Times New Roman" w:hAnsi="Times New Roman" w:cs="Times New Roman"/>
      <w:strike/>
      <w:sz w:val="20"/>
      <w:szCs w:val="20"/>
    </w:rPr>
  </w:style>
  <w:style w:type="character" w:customStyle="1" w:styleId="UnderlineCardsCharChar">
    <w:name w:val="Underline Cards Char Char"/>
    <w:rsid w:val="008E13F8"/>
    <w:rPr>
      <w:rFonts w:eastAsia="SimSun"/>
      <w:szCs w:val="24"/>
      <w:u w:val="thick"/>
      <w:lang w:val="en-US" w:eastAsia="en-US" w:bidi="ar-SA"/>
    </w:rPr>
  </w:style>
  <w:style w:type="character" w:customStyle="1" w:styleId="head">
    <w:name w:val="head"/>
    <w:basedOn w:val="DefaultParagraphFont"/>
    <w:rsid w:val="008E13F8"/>
  </w:style>
  <w:style w:type="paragraph" w:customStyle="1" w:styleId="authorgroup">
    <w:name w:val="authorgroup"/>
    <w:basedOn w:val="Normal"/>
    <w:rsid w:val="008E13F8"/>
    <w:pPr>
      <w:spacing w:before="100" w:beforeAutospacing="1" w:after="100" w:afterAutospacing="1"/>
    </w:pPr>
    <w:rPr>
      <w:rFonts w:eastAsia="Calibri"/>
      <w:sz w:val="24"/>
    </w:rPr>
  </w:style>
  <w:style w:type="paragraph" w:customStyle="1" w:styleId="affiliation1">
    <w:name w:val="affiliation1"/>
    <w:basedOn w:val="Normal"/>
    <w:rsid w:val="008E13F8"/>
    <w:pPr>
      <w:spacing w:before="100" w:beforeAutospacing="1" w:after="100" w:afterAutospacing="1"/>
    </w:pPr>
    <w:rPr>
      <w:rFonts w:eastAsia="Calibri"/>
      <w:sz w:val="24"/>
    </w:rPr>
  </w:style>
  <w:style w:type="paragraph" w:customStyle="1" w:styleId="norm">
    <w:name w:val="norm"/>
    <w:basedOn w:val="Normal"/>
    <w:rsid w:val="008E13F8"/>
    <w:pPr>
      <w:spacing w:before="100" w:beforeAutospacing="1" w:after="100" w:afterAutospacing="1"/>
    </w:pPr>
    <w:rPr>
      <w:rFonts w:eastAsia="Calibri"/>
      <w:sz w:val="24"/>
    </w:rPr>
  </w:style>
  <w:style w:type="character" w:customStyle="1" w:styleId="smallcapitals">
    <w:name w:val="smallcapitals"/>
    <w:basedOn w:val="DefaultParagraphFont"/>
    <w:rsid w:val="008E13F8"/>
  </w:style>
  <w:style w:type="character" w:customStyle="1" w:styleId="number0">
    <w:name w:val="number"/>
    <w:basedOn w:val="DefaultParagraphFont"/>
    <w:rsid w:val="008E13F8"/>
  </w:style>
  <w:style w:type="character" w:customStyle="1" w:styleId="swauthor">
    <w:name w:val="sw_author"/>
    <w:rsid w:val="008E13F8"/>
  </w:style>
  <w:style w:type="character" w:customStyle="1" w:styleId="articlebody1">
    <w:name w:val="articlebody1"/>
    <w:rsid w:val="008E13F8"/>
  </w:style>
  <w:style w:type="character" w:customStyle="1" w:styleId="small1">
    <w:name w:val="small1"/>
    <w:rsid w:val="008E13F8"/>
  </w:style>
  <w:style w:type="paragraph" w:customStyle="1" w:styleId="AuthorDate2">
    <w:name w:val="Author/Date"/>
    <w:basedOn w:val="Normal"/>
    <w:link w:val="AuthorDateChar1"/>
    <w:rsid w:val="008E13F8"/>
    <w:rPr>
      <w:rFonts w:eastAsia="Times New Roman"/>
      <w:b/>
      <w:sz w:val="24"/>
      <w:u w:val="single"/>
    </w:rPr>
  </w:style>
  <w:style w:type="character" w:customStyle="1" w:styleId="AuthorDateChar1">
    <w:name w:val="Author/Date Char1"/>
    <w:link w:val="AuthorDate2"/>
    <w:rsid w:val="008E13F8"/>
    <w:rPr>
      <w:rFonts w:ascii="Calibri" w:eastAsia="Times New Roman" w:hAnsi="Calibri"/>
      <w:b/>
      <w:u w:val="single"/>
    </w:rPr>
  </w:style>
  <w:style w:type="character" w:customStyle="1" w:styleId="Shortcite">
    <w:name w:val="Shortcite"/>
    <w:basedOn w:val="DefaultParagraphFont"/>
    <w:rsid w:val="008E13F8"/>
    <w:rPr>
      <w:rFonts w:ascii="Times New Roman" w:hAnsi="Times New Roman"/>
      <w:b/>
      <w:bCs/>
      <w:sz w:val="20"/>
    </w:rPr>
  </w:style>
  <w:style w:type="character" w:customStyle="1" w:styleId="Longcite">
    <w:name w:val="Longcite"/>
    <w:basedOn w:val="DefaultParagraphFont"/>
    <w:rsid w:val="008E13F8"/>
    <w:rPr>
      <w:sz w:val="16"/>
    </w:rPr>
  </w:style>
  <w:style w:type="paragraph" w:customStyle="1" w:styleId="analytic0">
    <w:name w:val="analytic"/>
    <w:basedOn w:val="Normal"/>
    <w:link w:val="analyticChar0"/>
    <w:uiPriority w:val="4"/>
    <w:qFormat/>
    <w:rsid w:val="008E13F8"/>
    <w:pPr>
      <w:spacing w:before="120"/>
    </w:pPr>
    <w:rPr>
      <w:rFonts w:ascii="Arial" w:hAnsi="Arial"/>
      <w:b/>
      <w:sz w:val="20"/>
    </w:rPr>
  </w:style>
  <w:style w:type="character" w:customStyle="1" w:styleId="analyticChar0">
    <w:name w:val="analytic Char"/>
    <w:basedOn w:val="DefaultParagraphFont"/>
    <w:link w:val="analytic0"/>
    <w:uiPriority w:val="4"/>
    <w:rsid w:val="008E13F8"/>
    <w:rPr>
      <w:rFonts w:ascii="Arial" w:hAnsi="Arial"/>
      <w:b/>
      <w:sz w:val="20"/>
    </w:rPr>
  </w:style>
  <w:style w:type="character" w:customStyle="1" w:styleId="Normal30">
    <w:name w:val="Normal3"/>
    <w:basedOn w:val="DefaultParagraphFont"/>
    <w:rsid w:val="008E13F8"/>
  </w:style>
  <w:style w:type="paragraph" w:customStyle="1" w:styleId="PageNumber8">
    <w:name w:val="Page Number8"/>
    <w:basedOn w:val="Normal"/>
    <w:next w:val="Normal"/>
    <w:rsid w:val="008E13F8"/>
    <w:pPr>
      <w:spacing w:after="0" w:line="240" w:lineRule="auto"/>
    </w:pPr>
    <w:rPr>
      <w:rFonts w:ascii="Times New Roman" w:eastAsia="Times New Roman" w:hAnsi="Times New Roman"/>
      <w:sz w:val="20"/>
    </w:rPr>
  </w:style>
  <w:style w:type="paragraph" w:customStyle="1" w:styleId="Header2">
    <w:name w:val="Header2"/>
    <w:basedOn w:val="Heading1"/>
    <w:next w:val="Heading1"/>
    <w:rsid w:val="008E13F8"/>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8E13F8"/>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8E13F8"/>
    <w:rPr>
      <w:rFonts w:cs="New Baskerville"/>
      <w:color w:val="000000"/>
    </w:rPr>
  </w:style>
  <w:style w:type="character" w:customStyle="1" w:styleId="postauthor">
    <w:name w:val="postauthor"/>
    <w:basedOn w:val="DefaultParagraphFont"/>
    <w:rsid w:val="008E13F8"/>
  </w:style>
  <w:style w:type="paragraph" w:customStyle="1" w:styleId="notes-source-hasnotes">
    <w:name w:val="notes-source-hasnotes"/>
    <w:basedOn w:val="Normal"/>
    <w:rsid w:val="008E13F8"/>
    <w:pPr>
      <w:spacing w:before="100" w:beforeAutospacing="1" w:after="100" w:afterAutospacing="1"/>
    </w:pPr>
    <w:rPr>
      <w:rFonts w:ascii="Times" w:hAnsi="Times"/>
      <w:sz w:val="20"/>
      <w:szCs w:val="20"/>
    </w:rPr>
  </w:style>
  <w:style w:type="character" w:customStyle="1" w:styleId="span">
    <w:name w:val="span"/>
    <w:basedOn w:val="DefaultParagraphFont"/>
    <w:rsid w:val="008E13F8"/>
  </w:style>
  <w:style w:type="character" w:customStyle="1" w:styleId="maintitle">
    <w:name w:val="maintitle"/>
    <w:basedOn w:val="DefaultParagraphFont"/>
    <w:rsid w:val="008E13F8"/>
  </w:style>
  <w:style w:type="character" w:customStyle="1" w:styleId="thirdparty-logo">
    <w:name w:val="thirdparty-logo"/>
    <w:basedOn w:val="DefaultParagraphFont"/>
    <w:rsid w:val="008E13F8"/>
  </w:style>
  <w:style w:type="paragraph" w:customStyle="1" w:styleId="articlemeta">
    <w:name w:val="articlemeta"/>
    <w:basedOn w:val="Normal"/>
    <w:rsid w:val="008E13F8"/>
    <w:pPr>
      <w:spacing w:before="100" w:beforeAutospacing="1" w:after="100" w:afterAutospacing="1"/>
    </w:pPr>
    <w:rPr>
      <w:rFonts w:ascii="Times" w:hAnsi="Times"/>
      <w:sz w:val="20"/>
      <w:szCs w:val="20"/>
    </w:rPr>
  </w:style>
  <w:style w:type="character" w:customStyle="1" w:styleId="vcard">
    <w:name w:val="vcard"/>
    <w:basedOn w:val="DefaultParagraphFont"/>
    <w:rsid w:val="008E13F8"/>
  </w:style>
  <w:style w:type="character" w:customStyle="1" w:styleId="print-footnote">
    <w:name w:val="print-footnote"/>
    <w:basedOn w:val="DefaultParagraphFont"/>
    <w:rsid w:val="008E13F8"/>
  </w:style>
  <w:style w:type="character" w:customStyle="1" w:styleId="datestring">
    <w:name w:val="datestring"/>
    <w:basedOn w:val="DefaultParagraphFont"/>
    <w:rsid w:val="008E13F8"/>
  </w:style>
  <w:style w:type="paragraph" w:customStyle="1" w:styleId="left">
    <w:name w:val="left"/>
    <w:basedOn w:val="Normal"/>
    <w:rsid w:val="008E13F8"/>
    <w:pPr>
      <w:spacing w:before="100" w:beforeAutospacing="1" w:after="100" w:afterAutospacing="1"/>
    </w:pPr>
    <w:rPr>
      <w:rFonts w:ascii="Times" w:hAnsi="Times"/>
      <w:sz w:val="20"/>
      <w:szCs w:val="20"/>
    </w:rPr>
  </w:style>
  <w:style w:type="paragraph" w:customStyle="1" w:styleId="right">
    <w:name w:val="right"/>
    <w:basedOn w:val="Normal"/>
    <w:rsid w:val="008E13F8"/>
    <w:pPr>
      <w:spacing w:before="100" w:beforeAutospacing="1" w:after="100" w:afterAutospacing="1"/>
    </w:pPr>
    <w:rPr>
      <w:rFonts w:ascii="Times" w:hAnsi="Times"/>
      <w:sz w:val="20"/>
      <w:szCs w:val="20"/>
    </w:rPr>
  </w:style>
  <w:style w:type="character" w:customStyle="1" w:styleId="gptad">
    <w:name w:val="gptad"/>
    <w:basedOn w:val="DefaultParagraphFont"/>
    <w:rsid w:val="008E13F8"/>
  </w:style>
  <w:style w:type="paragraph" w:customStyle="1" w:styleId="creditpostedmodified">
    <w:name w:val="credit_posted_modified"/>
    <w:basedOn w:val="Normal"/>
    <w:rsid w:val="008E13F8"/>
    <w:pPr>
      <w:spacing w:before="100" w:beforeAutospacing="1" w:after="100" w:afterAutospacing="1"/>
    </w:pPr>
    <w:rPr>
      <w:rFonts w:ascii="Times" w:hAnsi="Times"/>
      <w:sz w:val="20"/>
      <w:szCs w:val="20"/>
    </w:rPr>
  </w:style>
  <w:style w:type="character" w:customStyle="1" w:styleId="creditline">
    <w:name w:val="creditline"/>
    <w:basedOn w:val="DefaultParagraphFont"/>
    <w:rsid w:val="008E13F8"/>
  </w:style>
  <w:style w:type="character" w:customStyle="1" w:styleId="grd">
    <w:name w:val="grd"/>
    <w:basedOn w:val="DefaultParagraphFont"/>
    <w:rsid w:val="008E13F8"/>
  </w:style>
  <w:style w:type="paragraph" w:customStyle="1" w:styleId="hs-text-container">
    <w:name w:val="hs-text-container"/>
    <w:basedOn w:val="Normal"/>
    <w:rsid w:val="008E13F8"/>
    <w:pPr>
      <w:spacing w:before="100" w:beforeAutospacing="1" w:after="100" w:afterAutospacing="1"/>
    </w:pPr>
    <w:rPr>
      <w:rFonts w:ascii="Times" w:hAnsi="Times"/>
      <w:sz w:val="20"/>
      <w:szCs w:val="20"/>
    </w:rPr>
  </w:style>
  <w:style w:type="character" w:customStyle="1" w:styleId="created">
    <w:name w:val="created"/>
    <w:basedOn w:val="DefaultParagraphFont"/>
    <w:rsid w:val="008E13F8"/>
  </w:style>
  <w:style w:type="character" w:customStyle="1" w:styleId="changed">
    <w:name w:val="changed"/>
    <w:basedOn w:val="DefaultParagraphFont"/>
    <w:rsid w:val="008E13F8"/>
  </w:style>
  <w:style w:type="character" w:customStyle="1" w:styleId="article-author-name">
    <w:name w:val="article-author-name"/>
    <w:basedOn w:val="DefaultParagraphFont"/>
    <w:rsid w:val="008E13F8"/>
  </w:style>
  <w:style w:type="character" w:customStyle="1" w:styleId="bioexcerpt">
    <w:name w:val="bio_excerpt"/>
    <w:basedOn w:val="DefaultParagraphFont"/>
    <w:rsid w:val="008E13F8"/>
  </w:style>
  <w:style w:type="character" w:customStyle="1" w:styleId="commentcount">
    <w:name w:val="comment_count"/>
    <w:basedOn w:val="DefaultParagraphFont"/>
    <w:rsid w:val="008E13F8"/>
  </w:style>
  <w:style w:type="character" w:customStyle="1" w:styleId="searchtermshighlighted">
    <w:name w:val="searchtermshighlighted"/>
    <w:basedOn w:val="DefaultParagraphFont"/>
    <w:rsid w:val="008E13F8"/>
  </w:style>
  <w:style w:type="character" w:customStyle="1" w:styleId="contributornametrigger">
    <w:name w:val="contributornametrigger"/>
    <w:basedOn w:val="DefaultParagraphFont"/>
    <w:rsid w:val="008E13F8"/>
  </w:style>
  <w:style w:type="character" w:customStyle="1" w:styleId="bylinepipe">
    <w:name w:val="bylinepipe"/>
    <w:basedOn w:val="DefaultParagraphFont"/>
    <w:rsid w:val="008E13F8"/>
  </w:style>
  <w:style w:type="character" w:customStyle="1" w:styleId="lucenesearchresulturlb">
    <w:name w:val="lucene_search_result_url_b"/>
    <w:basedOn w:val="DefaultParagraphFont"/>
    <w:rsid w:val="008E13F8"/>
  </w:style>
  <w:style w:type="character" w:customStyle="1" w:styleId="faculty-title">
    <w:name w:val="faculty-title"/>
    <w:basedOn w:val="DefaultParagraphFont"/>
    <w:rsid w:val="008E13F8"/>
  </w:style>
  <w:style w:type="character" w:customStyle="1" w:styleId="count">
    <w:name w:val="count"/>
    <w:basedOn w:val="DefaultParagraphFont"/>
    <w:rsid w:val="008E13F8"/>
  </w:style>
  <w:style w:type="character" w:customStyle="1" w:styleId="volume">
    <w:name w:val="volume"/>
    <w:basedOn w:val="DefaultParagraphFont"/>
    <w:rsid w:val="008E13F8"/>
  </w:style>
  <w:style w:type="character" w:customStyle="1" w:styleId="issue">
    <w:name w:val="issue"/>
    <w:basedOn w:val="DefaultParagraphFont"/>
    <w:rsid w:val="008E13F8"/>
  </w:style>
  <w:style w:type="character" w:customStyle="1" w:styleId="pages">
    <w:name w:val="pages"/>
    <w:basedOn w:val="DefaultParagraphFont"/>
    <w:rsid w:val="008E13F8"/>
  </w:style>
  <w:style w:type="character" w:customStyle="1" w:styleId="person">
    <w:name w:val="person"/>
    <w:basedOn w:val="DefaultParagraphFont"/>
    <w:rsid w:val="008E13F8"/>
  </w:style>
  <w:style w:type="character" w:customStyle="1" w:styleId="corresponding">
    <w:name w:val="corresponding"/>
    <w:basedOn w:val="DefaultParagraphFont"/>
    <w:rsid w:val="008E13F8"/>
  </w:style>
  <w:style w:type="paragraph" w:customStyle="1" w:styleId="entry-meta">
    <w:name w:val="entry-meta"/>
    <w:basedOn w:val="Normal"/>
    <w:rsid w:val="008E13F8"/>
    <w:pPr>
      <w:spacing w:before="100" w:beforeAutospacing="1" w:after="100" w:afterAutospacing="1"/>
    </w:pPr>
    <w:rPr>
      <w:rFonts w:ascii="Times" w:hAnsi="Times"/>
      <w:sz w:val="20"/>
      <w:szCs w:val="20"/>
    </w:rPr>
  </w:style>
  <w:style w:type="character" w:customStyle="1" w:styleId="post-time">
    <w:name w:val="post-time"/>
    <w:basedOn w:val="DefaultParagraphFont"/>
    <w:rsid w:val="008E13F8"/>
  </w:style>
  <w:style w:type="character" w:customStyle="1" w:styleId="post-category">
    <w:name w:val="post-category"/>
    <w:basedOn w:val="DefaultParagraphFont"/>
    <w:rsid w:val="008E13F8"/>
  </w:style>
  <w:style w:type="character" w:customStyle="1" w:styleId="post-author">
    <w:name w:val="post-author"/>
    <w:basedOn w:val="DefaultParagraphFont"/>
    <w:rsid w:val="008E13F8"/>
  </w:style>
  <w:style w:type="character" w:customStyle="1" w:styleId="A10">
    <w:name w:val="A10"/>
    <w:uiPriority w:val="99"/>
    <w:rsid w:val="008E13F8"/>
    <w:rPr>
      <w:rFonts w:cs="Trebuchet MS"/>
      <w:color w:val="000000"/>
      <w:sz w:val="11"/>
      <w:szCs w:val="11"/>
    </w:rPr>
  </w:style>
  <w:style w:type="paragraph" w:customStyle="1" w:styleId="Pa10">
    <w:name w:val="Pa10"/>
    <w:basedOn w:val="Default"/>
    <w:next w:val="Default"/>
    <w:uiPriority w:val="99"/>
    <w:rsid w:val="008E13F8"/>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8E13F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8E13F8"/>
  </w:style>
  <w:style w:type="paragraph" w:customStyle="1" w:styleId="aff">
    <w:name w:val="aff"/>
    <w:basedOn w:val="Normal"/>
    <w:rsid w:val="008E13F8"/>
    <w:pPr>
      <w:spacing w:before="100" w:beforeAutospacing="1" w:after="100" w:afterAutospacing="1"/>
    </w:pPr>
    <w:rPr>
      <w:rFonts w:ascii="Times" w:hAnsi="Times"/>
      <w:sz w:val="20"/>
      <w:szCs w:val="20"/>
    </w:rPr>
  </w:style>
  <w:style w:type="character" w:customStyle="1" w:styleId="entry-author">
    <w:name w:val="entry-author"/>
    <w:basedOn w:val="DefaultParagraphFont"/>
    <w:rsid w:val="008E13F8"/>
  </w:style>
  <w:style w:type="character" w:customStyle="1" w:styleId="entry-author-name">
    <w:name w:val="entry-author-name"/>
    <w:basedOn w:val="DefaultParagraphFont"/>
    <w:rsid w:val="008E13F8"/>
  </w:style>
  <w:style w:type="character" w:customStyle="1" w:styleId="contrib-degrees">
    <w:name w:val="contrib-degrees"/>
    <w:basedOn w:val="DefaultParagraphFont"/>
    <w:rsid w:val="008E13F8"/>
  </w:style>
  <w:style w:type="character" w:customStyle="1" w:styleId="contrib-on-behalf-of">
    <w:name w:val="contrib-on-behalf-of"/>
    <w:basedOn w:val="DefaultParagraphFont"/>
    <w:rsid w:val="008E13F8"/>
  </w:style>
  <w:style w:type="character" w:customStyle="1" w:styleId="pubtime">
    <w:name w:val="pubtime"/>
    <w:basedOn w:val="DefaultParagraphFont"/>
    <w:rsid w:val="008E13F8"/>
  </w:style>
  <w:style w:type="character" w:customStyle="1" w:styleId="fbcommentscount">
    <w:name w:val="fb_comments_count"/>
    <w:basedOn w:val="DefaultParagraphFont"/>
    <w:rsid w:val="008E13F8"/>
  </w:style>
  <w:style w:type="character" w:customStyle="1" w:styleId="stsharethiscustom">
    <w:name w:val="st_sharethis_custom"/>
    <w:basedOn w:val="DefaultParagraphFont"/>
    <w:rsid w:val="008E13F8"/>
  </w:style>
  <w:style w:type="paragraph" w:customStyle="1" w:styleId="permalinkable">
    <w:name w:val="permalinkable"/>
    <w:basedOn w:val="Normal"/>
    <w:rsid w:val="008E13F8"/>
    <w:pPr>
      <w:spacing w:before="100" w:beforeAutospacing="1" w:after="100" w:afterAutospacing="1"/>
    </w:pPr>
    <w:rPr>
      <w:rFonts w:ascii="Times" w:hAnsi="Times"/>
      <w:sz w:val="20"/>
      <w:szCs w:val="20"/>
    </w:rPr>
  </w:style>
  <w:style w:type="character" w:customStyle="1" w:styleId="post-date">
    <w:name w:val="post-date"/>
    <w:basedOn w:val="DefaultParagraphFont"/>
    <w:rsid w:val="008E13F8"/>
  </w:style>
  <w:style w:type="character" w:customStyle="1" w:styleId="link-external">
    <w:name w:val="link-external"/>
    <w:basedOn w:val="DefaultParagraphFont"/>
    <w:rsid w:val="008E13F8"/>
  </w:style>
  <w:style w:type="character" w:customStyle="1" w:styleId="articleauthor0">
    <w:name w:val="article_author"/>
    <w:basedOn w:val="DefaultParagraphFont"/>
    <w:rsid w:val="008E13F8"/>
  </w:style>
  <w:style w:type="character" w:customStyle="1" w:styleId="articleissue">
    <w:name w:val="article_issue"/>
    <w:basedOn w:val="DefaultParagraphFont"/>
    <w:rsid w:val="008E13F8"/>
  </w:style>
  <w:style w:type="character" w:customStyle="1" w:styleId="a-size-large">
    <w:name w:val="a-size-large"/>
    <w:basedOn w:val="DefaultParagraphFont"/>
    <w:rsid w:val="008E13F8"/>
  </w:style>
  <w:style w:type="character" w:customStyle="1" w:styleId="a-size-medium">
    <w:name w:val="a-size-medium"/>
    <w:basedOn w:val="DefaultParagraphFont"/>
    <w:rsid w:val="008E13F8"/>
  </w:style>
  <w:style w:type="character" w:customStyle="1" w:styleId="contribution">
    <w:name w:val="contribution"/>
    <w:basedOn w:val="DefaultParagraphFont"/>
    <w:rsid w:val="008E13F8"/>
  </w:style>
  <w:style w:type="character" w:customStyle="1" w:styleId="a-color-secondary">
    <w:name w:val="a-color-secondary"/>
    <w:basedOn w:val="DefaultParagraphFont"/>
    <w:rsid w:val="008E13F8"/>
  </w:style>
  <w:style w:type="paragraph" w:customStyle="1" w:styleId="sbyline">
    <w:name w:val="sbyline"/>
    <w:basedOn w:val="Normal"/>
    <w:rsid w:val="008E13F8"/>
    <w:pPr>
      <w:spacing w:before="100" w:beforeAutospacing="1" w:after="100" w:afterAutospacing="1"/>
    </w:pPr>
    <w:rPr>
      <w:rFonts w:ascii="Times" w:hAnsi="Times"/>
      <w:sz w:val="20"/>
      <w:szCs w:val="20"/>
    </w:rPr>
  </w:style>
  <w:style w:type="character" w:customStyle="1" w:styleId="ui-author">
    <w:name w:val="ui-author"/>
    <w:basedOn w:val="DefaultParagraphFont"/>
    <w:rsid w:val="008E13F8"/>
  </w:style>
  <w:style w:type="character" w:customStyle="1" w:styleId="ui-staffline">
    <w:name w:val="ui-staffline"/>
    <w:basedOn w:val="DefaultParagraphFont"/>
    <w:rsid w:val="008E13F8"/>
  </w:style>
  <w:style w:type="paragraph" w:customStyle="1" w:styleId="promotion-tag-p">
    <w:name w:val="promotion-tag-p"/>
    <w:basedOn w:val="Normal"/>
    <w:rsid w:val="008E13F8"/>
    <w:pPr>
      <w:spacing w:before="100" w:beforeAutospacing="1" w:after="100" w:afterAutospacing="1"/>
    </w:pPr>
    <w:rPr>
      <w:rFonts w:ascii="Times" w:hAnsi="Times"/>
      <w:sz w:val="20"/>
      <w:szCs w:val="20"/>
    </w:rPr>
  </w:style>
  <w:style w:type="paragraph" w:customStyle="1" w:styleId="heading">
    <w:name w:val="heading"/>
    <w:basedOn w:val="Normal"/>
    <w:rsid w:val="008E13F8"/>
    <w:pPr>
      <w:spacing w:before="100" w:beforeAutospacing="1" w:after="100" w:afterAutospacing="1"/>
    </w:pPr>
    <w:rPr>
      <w:rFonts w:ascii="Times" w:hAnsi="Times"/>
      <w:sz w:val="20"/>
      <w:szCs w:val="20"/>
    </w:rPr>
  </w:style>
  <w:style w:type="character" w:customStyle="1" w:styleId="value">
    <w:name w:val="value"/>
    <w:basedOn w:val="DefaultParagraphFont"/>
    <w:rsid w:val="008E13F8"/>
  </w:style>
  <w:style w:type="character" w:customStyle="1" w:styleId="specialissuelabel">
    <w:name w:val="specialissuelabel"/>
    <w:basedOn w:val="DefaultParagraphFont"/>
    <w:rsid w:val="008E13F8"/>
  </w:style>
  <w:style w:type="character" w:customStyle="1" w:styleId="referencediv">
    <w:name w:val="referencediv"/>
    <w:basedOn w:val="DefaultParagraphFont"/>
    <w:rsid w:val="008E13F8"/>
  </w:style>
  <w:style w:type="character" w:customStyle="1" w:styleId="wp-smiley">
    <w:name w:val="wp-smiley"/>
    <w:basedOn w:val="DefaultParagraphFont"/>
    <w:rsid w:val="008E13F8"/>
  </w:style>
  <w:style w:type="character" w:customStyle="1" w:styleId="artjournal">
    <w:name w:val="art_journal"/>
    <w:basedOn w:val="DefaultParagraphFont"/>
    <w:rsid w:val="008E13F8"/>
  </w:style>
  <w:style w:type="character" w:customStyle="1" w:styleId="artdatevolumeissuepart">
    <w:name w:val="art_datevolumeissuepart"/>
    <w:basedOn w:val="DefaultParagraphFont"/>
    <w:rsid w:val="008E13F8"/>
  </w:style>
  <w:style w:type="character" w:customStyle="1" w:styleId="artpages">
    <w:name w:val="art_pages"/>
    <w:basedOn w:val="DefaultParagraphFont"/>
    <w:rsid w:val="008E13F8"/>
  </w:style>
  <w:style w:type="character" w:customStyle="1" w:styleId="singlehighlightclass">
    <w:name w:val="single_highlight_class"/>
    <w:basedOn w:val="DefaultParagraphFont"/>
    <w:rsid w:val="008E13F8"/>
  </w:style>
  <w:style w:type="character" w:customStyle="1" w:styleId="degree">
    <w:name w:val="degree"/>
    <w:basedOn w:val="DefaultParagraphFont"/>
    <w:rsid w:val="008E13F8"/>
  </w:style>
  <w:style w:type="character" w:customStyle="1" w:styleId="major">
    <w:name w:val="major"/>
    <w:basedOn w:val="DefaultParagraphFont"/>
    <w:rsid w:val="008E13F8"/>
  </w:style>
  <w:style w:type="character" w:customStyle="1" w:styleId="authors">
    <w:name w:val="authors"/>
    <w:basedOn w:val="DefaultParagraphFont"/>
    <w:rsid w:val="008E13F8"/>
  </w:style>
  <w:style w:type="character" w:customStyle="1" w:styleId="views">
    <w:name w:val="views"/>
    <w:basedOn w:val="DefaultParagraphFont"/>
    <w:rsid w:val="008E13F8"/>
  </w:style>
  <w:style w:type="character" w:customStyle="1" w:styleId="stmainservices">
    <w:name w:val="stmainservices"/>
    <w:basedOn w:val="DefaultParagraphFont"/>
    <w:rsid w:val="008E13F8"/>
  </w:style>
  <w:style w:type="character" w:customStyle="1" w:styleId="stbubblehcount">
    <w:name w:val="stbubble_hcount"/>
    <w:basedOn w:val="DefaultParagraphFont"/>
    <w:rsid w:val="008E13F8"/>
  </w:style>
  <w:style w:type="paragraph" w:customStyle="1" w:styleId="Document">
    <w:name w:val="_Document"/>
    <w:basedOn w:val="Default"/>
    <w:next w:val="Default"/>
    <w:uiPriority w:val="99"/>
    <w:rsid w:val="008E13F8"/>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8E13F8"/>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8E13F8"/>
    <w:pPr>
      <w:widowControl w:val="0"/>
    </w:pPr>
    <w:rPr>
      <w:rFonts w:ascii="New Baskerville" w:eastAsiaTheme="minorEastAsia" w:hAnsi="New Baskerville"/>
      <w:color w:val="auto"/>
    </w:rPr>
  </w:style>
  <w:style w:type="paragraph" w:customStyle="1" w:styleId="collapsed-hide">
    <w:name w:val="collapsed-hide"/>
    <w:basedOn w:val="Normal"/>
    <w:rsid w:val="008E13F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8E13F8"/>
    <w:pPr>
      <w:widowControl w:val="0"/>
      <w:spacing w:line="211" w:lineRule="atLeast"/>
    </w:pPr>
    <w:rPr>
      <w:rFonts w:ascii="Mokka" w:eastAsiaTheme="minorEastAsia" w:hAnsi="Mokka"/>
      <w:color w:val="auto"/>
    </w:rPr>
  </w:style>
  <w:style w:type="paragraph" w:customStyle="1" w:styleId="odd">
    <w:name w:val="odd"/>
    <w:basedOn w:val="Normal"/>
    <w:rsid w:val="008E13F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8E13F8"/>
  </w:style>
  <w:style w:type="character" w:customStyle="1" w:styleId="tolocaltime">
    <w:name w:val="tolocaltime"/>
    <w:basedOn w:val="DefaultParagraphFont"/>
    <w:rsid w:val="008E13F8"/>
  </w:style>
  <w:style w:type="character" w:customStyle="1" w:styleId="pb-byline">
    <w:name w:val="pb-byline"/>
    <w:basedOn w:val="DefaultParagraphFont"/>
    <w:rsid w:val="008E13F8"/>
  </w:style>
  <w:style w:type="character" w:customStyle="1" w:styleId="pb-timestamp">
    <w:name w:val="pb-timestamp"/>
    <w:basedOn w:val="DefaultParagraphFont"/>
    <w:rsid w:val="008E13F8"/>
  </w:style>
  <w:style w:type="character" w:customStyle="1" w:styleId="posted-on">
    <w:name w:val="posted-on"/>
    <w:basedOn w:val="DefaultParagraphFont"/>
    <w:rsid w:val="008E13F8"/>
  </w:style>
  <w:style w:type="character" w:customStyle="1" w:styleId="even">
    <w:name w:val="even"/>
    <w:basedOn w:val="DefaultParagraphFont"/>
    <w:rsid w:val="008E13F8"/>
  </w:style>
  <w:style w:type="paragraph" w:customStyle="1" w:styleId="volissue">
    <w:name w:val="volissue"/>
    <w:basedOn w:val="Normal"/>
    <w:rsid w:val="008E13F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8E13F8"/>
  </w:style>
  <w:style w:type="character" w:customStyle="1" w:styleId="articledate">
    <w:name w:val="articledate"/>
    <w:basedOn w:val="DefaultParagraphFont"/>
    <w:rsid w:val="008E13F8"/>
  </w:style>
  <w:style w:type="character" w:customStyle="1" w:styleId="post-byline">
    <w:name w:val="post-byline"/>
    <w:basedOn w:val="DefaultParagraphFont"/>
    <w:rsid w:val="008E13F8"/>
  </w:style>
  <w:style w:type="character" w:customStyle="1" w:styleId="metadate">
    <w:name w:val="meta_date"/>
    <w:basedOn w:val="DefaultParagraphFont"/>
    <w:rsid w:val="008E13F8"/>
  </w:style>
  <w:style w:type="character" w:customStyle="1" w:styleId="fa">
    <w:name w:val="fa"/>
    <w:basedOn w:val="DefaultParagraphFont"/>
    <w:rsid w:val="008E13F8"/>
  </w:style>
  <w:style w:type="character" w:customStyle="1" w:styleId="longname">
    <w:name w:val="longname"/>
    <w:basedOn w:val="DefaultParagraphFont"/>
    <w:rsid w:val="008E13F8"/>
  </w:style>
  <w:style w:type="character" w:customStyle="1" w:styleId="echocontainer">
    <w:name w:val="echo_container"/>
    <w:basedOn w:val="DefaultParagraphFont"/>
    <w:rsid w:val="008E13F8"/>
  </w:style>
  <w:style w:type="character" w:customStyle="1" w:styleId="comment-display">
    <w:name w:val="comment-display"/>
    <w:basedOn w:val="DefaultParagraphFont"/>
    <w:rsid w:val="008E13F8"/>
  </w:style>
  <w:style w:type="paragraph" w:customStyle="1" w:styleId="comment-count-label">
    <w:name w:val="comment-count-label"/>
    <w:basedOn w:val="Normal"/>
    <w:rsid w:val="008E13F8"/>
    <w:pPr>
      <w:spacing w:before="100" w:beforeAutospacing="1" w:after="100" w:afterAutospacing="1"/>
    </w:pPr>
    <w:rPr>
      <w:rFonts w:ascii="Times" w:hAnsi="Times"/>
      <w:sz w:val="20"/>
      <w:szCs w:val="20"/>
    </w:rPr>
  </w:style>
  <w:style w:type="character" w:customStyle="1" w:styleId="echo-counter">
    <w:name w:val="echo-counter"/>
    <w:basedOn w:val="DefaultParagraphFont"/>
    <w:rsid w:val="008E13F8"/>
  </w:style>
  <w:style w:type="character" w:customStyle="1" w:styleId="discussion-policy">
    <w:name w:val="discussion-policy"/>
    <w:basedOn w:val="DefaultParagraphFont"/>
    <w:rsid w:val="008E13F8"/>
  </w:style>
  <w:style w:type="character" w:customStyle="1" w:styleId="echo-apps-conversations-streamcaption">
    <w:name w:val="echo-apps-conversations-streamcaption"/>
    <w:basedOn w:val="DefaultParagraphFont"/>
    <w:rsid w:val="008E13F8"/>
  </w:style>
  <w:style w:type="character" w:customStyle="1" w:styleId="echo-streamserver-controls-stream-item-text">
    <w:name w:val="echo-streamserver-controls-stream-item-text"/>
    <w:basedOn w:val="DefaultParagraphFont"/>
    <w:rsid w:val="008E13F8"/>
  </w:style>
  <w:style w:type="character" w:customStyle="1" w:styleId="echo-streamserver-controls-facepile-more">
    <w:name w:val="echo-streamserver-controls-facepile-more"/>
    <w:basedOn w:val="DefaultParagraphFont"/>
    <w:rsid w:val="008E13F8"/>
  </w:style>
  <w:style w:type="character" w:customStyle="1" w:styleId="echo-primaryfont">
    <w:name w:val="echo-primaryfont"/>
    <w:basedOn w:val="DefaultParagraphFont"/>
    <w:rsid w:val="008E13F8"/>
  </w:style>
  <w:style w:type="character" w:customStyle="1" w:styleId="section">
    <w:name w:val="section"/>
    <w:basedOn w:val="DefaultParagraphFont"/>
    <w:rsid w:val="008E13F8"/>
  </w:style>
  <w:style w:type="character" w:customStyle="1" w:styleId="wpsr-txt-headline">
    <w:name w:val="wpsr-txt-headline"/>
    <w:basedOn w:val="DefaultParagraphFont"/>
    <w:rsid w:val="008E13F8"/>
  </w:style>
  <w:style w:type="character" w:customStyle="1" w:styleId="asset-metabar-author">
    <w:name w:val="asset-metabar-author"/>
    <w:basedOn w:val="DefaultParagraphFont"/>
    <w:rsid w:val="008E13F8"/>
  </w:style>
  <w:style w:type="character" w:customStyle="1" w:styleId="eza-dateline">
    <w:name w:val="eza-dateline"/>
    <w:basedOn w:val="DefaultParagraphFont"/>
    <w:rsid w:val="008E13F8"/>
  </w:style>
  <w:style w:type="character" w:customStyle="1" w:styleId="eza-authors">
    <w:name w:val="eza-authors"/>
    <w:basedOn w:val="DefaultParagraphFont"/>
    <w:rsid w:val="008E13F8"/>
  </w:style>
  <w:style w:type="character" w:customStyle="1" w:styleId="csmstaff">
    <w:name w:val="csm_staff"/>
    <w:basedOn w:val="DefaultParagraphFont"/>
    <w:rsid w:val="008E13F8"/>
  </w:style>
  <w:style w:type="paragraph" w:customStyle="1" w:styleId="mol-para-with-font">
    <w:name w:val="mol-para-with-font"/>
    <w:basedOn w:val="Normal"/>
    <w:rsid w:val="008E13F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8E13F8"/>
  </w:style>
  <w:style w:type="character" w:customStyle="1" w:styleId="byline-text">
    <w:name w:val="byline-text"/>
    <w:basedOn w:val="DefaultParagraphFont"/>
    <w:rsid w:val="008E13F8"/>
  </w:style>
  <w:style w:type="character" w:customStyle="1" w:styleId="itemauthor">
    <w:name w:val="itemauthor"/>
    <w:basedOn w:val="DefaultParagraphFont"/>
    <w:rsid w:val="008E13F8"/>
  </w:style>
  <w:style w:type="character" w:customStyle="1" w:styleId="itemdatecreated">
    <w:name w:val="itemdatecreated"/>
    <w:basedOn w:val="DefaultParagraphFont"/>
    <w:rsid w:val="008E13F8"/>
  </w:style>
  <w:style w:type="character" w:customStyle="1" w:styleId="slug-metadata-note">
    <w:name w:val="slug-metadata-note"/>
    <w:basedOn w:val="DefaultParagraphFont"/>
    <w:rsid w:val="008E13F8"/>
  </w:style>
  <w:style w:type="character" w:customStyle="1" w:styleId="drop-capped">
    <w:name w:val="drop-capped"/>
    <w:basedOn w:val="DefaultParagraphFont"/>
    <w:rsid w:val="008E13F8"/>
  </w:style>
  <w:style w:type="character" w:customStyle="1" w:styleId="published">
    <w:name w:val="published"/>
    <w:basedOn w:val="DefaultParagraphFont"/>
    <w:rsid w:val="008E13F8"/>
  </w:style>
  <w:style w:type="paragraph" w:customStyle="1" w:styleId="articleopinion-standfirst">
    <w:name w:val="articleopinion-standfirst"/>
    <w:basedOn w:val="Normal"/>
    <w:rsid w:val="008E13F8"/>
    <w:pPr>
      <w:spacing w:before="100" w:beforeAutospacing="1" w:after="100" w:afterAutospacing="1"/>
    </w:pPr>
    <w:rPr>
      <w:rFonts w:ascii="Times" w:hAnsi="Times"/>
      <w:sz w:val="20"/>
      <w:szCs w:val="20"/>
    </w:rPr>
  </w:style>
  <w:style w:type="paragraph" w:customStyle="1" w:styleId="snippet">
    <w:name w:val="snippet"/>
    <w:basedOn w:val="Normal"/>
    <w:rsid w:val="008E13F8"/>
    <w:pPr>
      <w:spacing w:before="100" w:beforeAutospacing="1" w:after="100" w:afterAutospacing="1"/>
    </w:pPr>
    <w:rPr>
      <w:rFonts w:ascii="Times" w:hAnsi="Times"/>
      <w:sz w:val="20"/>
      <w:szCs w:val="20"/>
    </w:rPr>
  </w:style>
  <w:style w:type="character" w:customStyle="1" w:styleId="thetitle">
    <w:name w:val="the_title"/>
    <w:basedOn w:val="DefaultParagraphFont"/>
    <w:rsid w:val="008E13F8"/>
  </w:style>
  <w:style w:type="character" w:customStyle="1" w:styleId="view-count">
    <w:name w:val="view-count"/>
    <w:basedOn w:val="DefaultParagraphFont"/>
    <w:rsid w:val="008E13F8"/>
  </w:style>
  <w:style w:type="character" w:customStyle="1" w:styleId="rupee">
    <w:name w:val="rupee"/>
    <w:basedOn w:val="DefaultParagraphFont"/>
    <w:rsid w:val="008E13F8"/>
  </w:style>
  <w:style w:type="character" w:customStyle="1" w:styleId="grey1">
    <w:name w:val="grey1"/>
    <w:basedOn w:val="DefaultParagraphFont"/>
    <w:rsid w:val="008E13F8"/>
  </w:style>
  <w:style w:type="paragraph" w:customStyle="1" w:styleId="Pa13">
    <w:name w:val="Pa13"/>
    <w:basedOn w:val="Default"/>
    <w:next w:val="Default"/>
    <w:uiPriority w:val="99"/>
    <w:rsid w:val="008E13F8"/>
    <w:pPr>
      <w:widowControl w:val="0"/>
      <w:spacing w:line="201" w:lineRule="atLeast"/>
    </w:pPr>
    <w:rPr>
      <w:rFonts w:eastAsiaTheme="minorEastAsia"/>
      <w:color w:val="auto"/>
    </w:rPr>
  </w:style>
  <w:style w:type="paragraph" w:customStyle="1" w:styleId="Pa14">
    <w:name w:val="Pa14"/>
    <w:basedOn w:val="Default"/>
    <w:next w:val="Default"/>
    <w:uiPriority w:val="99"/>
    <w:rsid w:val="008E13F8"/>
    <w:pPr>
      <w:widowControl w:val="0"/>
      <w:spacing w:line="241" w:lineRule="atLeast"/>
    </w:pPr>
    <w:rPr>
      <w:rFonts w:eastAsiaTheme="minorEastAsia"/>
      <w:color w:val="auto"/>
    </w:rPr>
  </w:style>
  <w:style w:type="paragraph" w:customStyle="1" w:styleId="Pa9">
    <w:name w:val="Pa9"/>
    <w:basedOn w:val="Default"/>
    <w:next w:val="Default"/>
    <w:uiPriority w:val="99"/>
    <w:rsid w:val="008E13F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8E13F8"/>
  </w:style>
  <w:style w:type="character" w:customStyle="1" w:styleId="reporttitle">
    <w:name w:val="report_title"/>
    <w:basedOn w:val="DefaultParagraphFont"/>
    <w:rsid w:val="008E13F8"/>
  </w:style>
  <w:style w:type="character" w:customStyle="1" w:styleId="documenttype-longreleases">
    <w:name w:val="document_type_-_long_releases"/>
    <w:basedOn w:val="DefaultParagraphFont"/>
    <w:rsid w:val="008E13F8"/>
  </w:style>
  <w:style w:type="character" w:customStyle="1" w:styleId="alt-date">
    <w:name w:val="alt-date"/>
    <w:basedOn w:val="DefaultParagraphFont"/>
    <w:rsid w:val="008E13F8"/>
  </w:style>
  <w:style w:type="character" w:customStyle="1" w:styleId="entry-byline">
    <w:name w:val="entry-byline"/>
    <w:basedOn w:val="DefaultParagraphFont"/>
    <w:rsid w:val="008E13F8"/>
  </w:style>
  <w:style w:type="character" w:customStyle="1" w:styleId="taglinecontrib">
    <w:name w:val="tagline_contrib"/>
    <w:basedOn w:val="DefaultParagraphFont"/>
    <w:rsid w:val="008E13F8"/>
  </w:style>
  <w:style w:type="character" w:customStyle="1" w:styleId="articledate0">
    <w:name w:val="article_date"/>
    <w:basedOn w:val="DefaultParagraphFont"/>
    <w:rsid w:val="008E13F8"/>
  </w:style>
  <w:style w:type="paragraph" w:customStyle="1" w:styleId="hg-daily">
    <w:name w:val="hg-daily"/>
    <w:basedOn w:val="Normal"/>
    <w:rsid w:val="008E13F8"/>
    <w:pPr>
      <w:spacing w:before="100" w:beforeAutospacing="1" w:after="100" w:afterAutospacing="1"/>
    </w:pPr>
    <w:rPr>
      <w:rFonts w:ascii="Times" w:hAnsi="Times"/>
      <w:sz w:val="20"/>
      <w:szCs w:val="20"/>
    </w:rPr>
  </w:style>
  <w:style w:type="character" w:customStyle="1" w:styleId="cit">
    <w:name w:val="cit"/>
    <w:basedOn w:val="DefaultParagraphFont"/>
    <w:rsid w:val="008E13F8"/>
  </w:style>
  <w:style w:type="paragraph" w:customStyle="1" w:styleId="buttonheading">
    <w:name w:val="buttonheading"/>
    <w:basedOn w:val="Normal"/>
    <w:rsid w:val="008E13F8"/>
    <w:pPr>
      <w:spacing w:before="100" w:beforeAutospacing="1" w:after="100" w:afterAutospacing="1"/>
    </w:pPr>
    <w:rPr>
      <w:rFonts w:ascii="Times" w:hAnsi="Times"/>
      <w:sz w:val="20"/>
      <w:szCs w:val="20"/>
    </w:rPr>
  </w:style>
  <w:style w:type="character" w:customStyle="1" w:styleId="createdate">
    <w:name w:val="createdate"/>
    <w:basedOn w:val="DefaultParagraphFont"/>
    <w:rsid w:val="008E13F8"/>
  </w:style>
  <w:style w:type="character" w:customStyle="1" w:styleId="text-label">
    <w:name w:val="text-label"/>
    <w:basedOn w:val="DefaultParagraphFont"/>
    <w:rsid w:val="008E13F8"/>
  </w:style>
  <w:style w:type="paragraph" w:customStyle="1" w:styleId="TOC3Char">
    <w:name w:val="TOC 3 Char"/>
    <w:basedOn w:val="Normal"/>
    <w:next w:val="Normal"/>
    <w:rsid w:val="008E13F8"/>
    <w:rPr>
      <w:rFonts w:eastAsia="Times New Roman"/>
      <w:sz w:val="24"/>
      <w:szCs w:val="20"/>
    </w:rPr>
  </w:style>
  <w:style w:type="paragraph" w:customStyle="1" w:styleId="TOC1Char">
    <w:name w:val="TOC 1 Char"/>
    <w:basedOn w:val="Normal"/>
    <w:next w:val="Normal"/>
    <w:rsid w:val="008E13F8"/>
    <w:rPr>
      <w:rFonts w:eastAsia="Times New Roman"/>
      <w:b/>
      <w:sz w:val="24"/>
      <w:szCs w:val="20"/>
    </w:rPr>
  </w:style>
  <w:style w:type="character" w:customStyle="1" w:styleId="StyleCardtextChar10pt">
    <w:name w:val="Style Card text Char + 10 pt"/>
    <w:rsid w:val="008E13F8"/>
    <w:rPr>
      <w:rFonts w:ascii="Georgia" w:eastAsia="Calibri" w:hAnsi="Georgia"/>
      <w:sz w:val="20"/>
      <w:u w:val="single"/>
      <w:lang w:bidi="ar-SA"/>
    </w:rPr>
  </w:style>
  <w:style w:type="paragraph" w:customStyle="1" w:styleId="ColorfulList-Accent11">
    <w:name w:val="Colorful List - Accent 11"/>
    <w:basedOn w:val="Normal"/>
    <w:uiPriority w:val="34"/>
    <w:qFormat/>
    <w:rsid w:val="008E13F8"/>
    <w:pPr>
      <w:ind w:left="720"/>
      <w:contextualSpacing/>
      <w:jc w:val="both"/>
    </w:pPr>
    <w:rPr>
      <w:rFonts w:eastAsia="Times New Roman"/>
      <w:sz w:val="20"/>
      <w:szCs w:val="20"/>
    </w:rPr>
  </w:style>
  <w:style w:type="paragraph" w:customStyle="1" w:styleId="NoteLevel11">
    <w:name w:val="Note Level 11"/>
    <w:basedOn w:val="Normal"/>
    <w:uiPriority w:val="99"/>
    <w:rsid w:val="008E13F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8E13F8"/>
    <w:pPr>
      <w:keepNext/>
      <w:tabs>
        <w:tab w:val="num" w:pos="1440"/>
      </w:tabs>
      <w:ind w:left="1800" w:hanging="360"/>
      <w:outlineLvl w:val="2"/>
    </w:pPr>
    <w:rPr>
      <w:rFonts w:eastAsia="MS Gothic"/>
    </w:rPr>
  </w:style>
  <w:style w:type="paragraph" w:customStyle="1" w:styleId="NoteLevel41">
    <w:name w:val="Note Level 41"/>
    <w:basedOn w:val="Normal"/>
    <w:rsid w:val="008E13F8"/>
    <w:pPr>
      <w:keepNext/>
      <w:tabs>
        <w:tab w:val="num" w:pos="2160"/>
      </w:tabs>
      <w:ind w:left="2520" w:hanging="360"/>
      <w:outlineLvl w:val="3"/>
    </w:pPr>
    <w:rPr>
      <w:rFonts w:eastAsia="MS Gothic"/>
    </w:rPr>
  </w:style>
  <w:style w:type="paragraph" w:customStyle="1" w:styleId="NoteLevel51">
    <w:name w:val="Note Level 51"/>
    <w:basedOn w:val="Normal"/>
    <w:rsid w:val="008E13F8"/>
    <w:pPr>
      <w:keepNext/>
      <w:tabs>
        <w:tab w:val="num" w:pos="2880"/>
      </w:tabs>
      <w:ind w:left="3240" w:hanging="360"/>
      <w:outlineLvl w:val="4"/>
    </w:pPr>
    <w:rPr>
      <w:rFonts w:eastAsia="MS Gothic"/>
    </w:rPr>
  </w:style>
  <w:style w:type="paragraph" w:customStyle="1" w:styleId="NoteLevel61">
    <w:name w:val="Note Level 61"/>
    <w:basedOn w:val="Normal"/>
    <w:rsid w:val="008E13F8"/>
    <w:pPr>
      <w:keepNext/>
      <w:tabs>
        <w:tab w:val="num" w:pos="3600"/>
      </w:tabs>
      <w:ind w:left="3960" w:hanging="360"/>
      <w:outlineLvl w:val="5"/>
    </w:pPr>
    <w:rPr>
      <w:rFonts w:eastAsia="MS Gothic"/>
    </w:rPr>
  </w:style>
  <w:style w:type="paragraph" w:customStyle="1" w:styleId="NoteLevel71">
    <w:name w:val="Note Level 71"/>
    <w:basedOn w:val="Normal"/>
    <w:rsid w:val="008E13F8"/>
    <w:pPr>
      <w:keepNext/>
      <w:tabs>
        <w:tab w:val="num" w:pos="4320"/>
      </w:tabs>
      <w:ind w:left="4680" w:hanging="360"/>
      <w:outlineLvl w:val="6"/>
    </w:pPr>
    <w:rPr>
      <w:rFonts w:eastAsia="MS Gothic"/>
    </w:rPr>
  </w:style>
  <w:style w:type="paragraph" w:customStyle="1" w:styleId="NoteLevel81">
    <w:name w:val="Note Level 81"/>
    <w:basedOn w:val="Normal"/>
    <w:rsid w:val="008E13F8"/>
    <w:pPr>
      <w:keepNext/>
      <w:tabs>
        <w:tab w:val="num" w:pos="5040"/>
      </w:tabs>
      <w:ind w:left="5400" w:hanging="360"/>
      <w:outlineLvl w:val="7"/>
    </w:pPr>
    <w:rPr>
      <w:rFonts w:eastAsia="MS Gothic"/>
    </w:rPr>
  </w:style>
  <w:style w:type="paragraph" w:customStyle="1" w:styleId="NoteLevel91">
    <w:name w:val="Note Level 91"/>
    <w:basedOn w:val="Normal"/>
    <w:rsid w:val="008E13F8"/>
    <w:pPr>
      <w:keepNext/>
      <w:tabs>
        <w:tab w:val="num" w:pos="5760"/>
      </w:tabs>
      <w:ind w:left="6120" w:hanging="360"/>
      <w:outlineLvl w:val="8"/>
    </w:pPr>
    <w:rPr>
      <w:rFonts w:eastAsia="MS Gothic"/>
    </w:rPr>
  </w:style>
  <w:style w:type="paragraph" w:styleId="Index2">
    <w:name w:val="index 2"/>
    <w:basedOn w:val="Normal"/>
    <w:next w:val="Normal"/>
    <w:autoRedefine/>
    <w:rsid w:val="008E13F8"/>
    <w:pPr>
      <w:spacing w:after="200" w:line="276" w:lineRule="auto"/>
      <w:ind w:left="400" w:hanging="200"/>
    </w:pPr>
    <w:rPr>
      <w:rFonts w:eastAsia="Times New Roman"/>
      <w:bCs/>
    </w:rPr>
  </w:style>
  <w:style w:type="paragraph" w:styleId="Index3">
    <w:name w:val="index 3"/>
    <w:basedOn w:val="Normal"/>
    <w:next w:val="Normal"/>
    <w:autoRedefine/>
    <w:rsid w:val="008E13F8"/>
    <w:pPr>
      <w:spacing w:after="200" w:line="276" w:lineRule="auto"/>
      <w:ind w:left="600" w:hanging="200"/>
    </w:pPr>
    <w:rPr>
      <w:rFonts w:eastAsia="Times New Roman"/>
      <w:bCs/>
    </w:rPr>
  </w:style>
  <w:style w:type="paragraph" w:styleId="Index4">
    <w:name w:val="index 4"/>
    <w:basedOn w:val="Normal"/>
    <w:next w:val="Normal"/>
    <w:autoRedefine/>
    <w:rsid w:val="008E13F8"/>
    <w:pPr>
      <w:spacing w:after="200" w:line="276" w:lineRule="auto"/>
      <w:ind w:left="800" w:hanging="200"/>
    </w:pPr>
    <w:rPr>
      <w:rFonts w:eastAsia="Times New Roman"/>
      <w:bCs/>
    </w:rPr>
  </w:style>
  <w:style w:type="paragraph" w:styleId="Index5">
    <w:name w:val="index 5"/>
    <w:basedOn w:val="Normal"/>
    <w:next w:val="Normal"/>
    <w:autoRedefine/>
    <w:rsid w:val="008E13F8"/>
    <w:pPr>
      <w:spacing w:after="200" w:line="276" w:lineRule="auto"/>
      <w:ind w:left="1000" w:hanging="200"/>
    </w:pPr>
    <w:rPr>
      <w:rFonts w:eastAsia="Times New Roman"/>
      <w:bCs/>
    </w:rPr>
  </w:style>
  <w:style w:type="paragraph" w:styleId="Index6">
    <w:name w:val="index 6"/>
    <w:basedOn w:val="Normal"/>
    <w:next w:val="Normal"/>
    <w:autoRedefine/>
    <w:rsid w:val="008E13F8"/>
    <w:pPr>
      <w:spacing w:after="200" w:line="276" w:lineRule="auto"/>
      <w:ind w:left="1200" w:hanging="200"/>
    </w:pPr>
    <w:rPr>
      <w:rFonts w:eastAsia="Times New Roman"/>
      <w:bCs/>
    </w:rPr>
  </w:style>
  <w:style w:type="paragraph" w:styleId="Index7">
    <w:name w:val="index 7"/>
    <w:basedOn w:val="Normal"/>
    <w:next w:val="Normal"/>
    <w:autoRedefine/>
    <w:rsid w:val="008E13F8"/>
    <w:pPr>
      <w:spacing w:after="200" w:line="276" w:lineRule="auto"/>
      <w:ind w:left="1400" w:hanging="200"/>
    </w:pPr>
    <w:rPr>
      <w:rFonts w:eastAsia="Times New Roman"/>
      <w:bCs/>
    </w:rPr>
  </w:style>
  <w:style w:type="paragraph" w:styleId="Index8">
    <w:name w:val="index 8"/>
    <w:basedOn w:val="Normal"/>
    <w:next w:val="Normal"/>
    <w:autoRedefine/>
    <w:rsid w:val="008E13F8"/>
    <w:pPr>
      <w:spacing w:after="200" w:line="276" w:lineRule="auto"/>
      <w:ind w:left="1600" w:hanging="200"/>
    </w:pPr>
    <w:rPr>
      <w:rFonts w:eastAsia="Times New Roman"/>
      <w:bCs/>
    </w:rPr>
  </w:style>
  <w:style w:type="paragraph" w:styleId="Index9">
    <w:name w:val="index 9"/>
    <w:basedOn w:val="Normal"/>
    <w:next w:val="Normal"/>
    <w:autoRedefine/>
    <w:rsid w:val="008E13F8"/>
    <w:pPr>
      <w:spacing w:after="200" w:line="276" w:lineRule="auto"/>
      <w:ind w:left="1800" w:hanging="200"/>
    </w:pPr>
    <w:rPr>
      <w:rFonts w:eastAsia="Times New Roman"/>
      <w:bCs/>
    </w:rPr>
  </w:style>
  <w:style w:type="paragraph" w:styleId="IndexHeading">
    <w:name w:val="index heading"/>
    <w:basedOn w:val="Normal"/>
    <w:next w:val="Index1"/>
    <w:rsid w:val="008E13F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8E13F8"/>
    <w:pPr>
      <w:jc w:val="both"/>
    </w:pPr>
    <w:rPr>
      <w:rFonts w:eastAsia="Times New Roman"/>
      <w:i/>
      <w:iCs/>
      <w:color w:val="000000"/>
      <w:sz w:val="20"/>
    </w:rPr>
  </w:style>
  <w:style w:type="character" w:customStyle="1" w:styleId="MediumGrid11">
    <w:name w:val="Medium Grid 11"/>
    <w:uiPriority w:val="99"/>
    <w:rsid w:val="008E13F8"/>
    <w:rPr>
      <w:color w:val="808080"/>
    </w:rPr>
  </w:style>
  <w:style w:type="numbering" w:customStyle="1" w:styleId="NoList8">
    <w:name w:val="No List8"/>
    <w:next w:val="NoList"/>
    <w:semiHidden/>
    <w:unhideWhenUsed/>
    <w:rsid w:val="008E13F8"/>
  </w:style>
  <w:style w:type="numbering" w:customStyle="1" w:styleId="NoList9">
    <w:name w:val="No List9"/>
    <w:next w:val="NoList"/>
    <w:semiHidden/>
    <w:unhideWhenUsed/>
    <w:rsid w:val="008E13F8"/>
  </w:style>
  <w:style w:type="numbering" w:customStyle="1" w:styleId="NoList10">
    <w:name w:val="No List10"/>
    <w:next w:val="NoList"/>
    <w:semiHidden/>
    <w:unhideWhenUsed/>
    <w:rsid w:val="008E13F8"/>
  </w:style>
  <w:style w:type="numbering" w:customStyle="1" w:styleId="NoList12">
    <w:name w:val="No List12"/>
    <w:next w:val="NoList"/>
    <w:semiHidden/>
    <w:unhideWhenUsed/>
    <w:rsid w:val="008E13F8"/>
  </w:style>
  <w:style w:type="numbering" w:customStyle="1" w:styleId="NoList13">
    <w:name w:val="No List13"/>
    <w:next w:val="NoList"/>
    <w:semiHidden/>
    <w:unhideWhenUsed/>
    <w:rsid w:val="008E13F8"/>
  </w:style>
  <w:style w:type="numbering" w:customStyle="1" w:styleId="NoList14">
    <w:name w:val="No List14"/>
    <w:next w:val="NoList"/>
    <w:semiHidden/>
    <w:unhideWhenUsed/>
    <w:rsid w:val="008E13F8"/>
  </w:style>
  <w:style w:type="numbering" w:customStyle="1" w:styleId="NoList15">
    <w:name w:val="No List15"/>
    <w:next w:val="NoList"/>
    <w:uiPriority w:val="99"/>
    <w:semiHidden/>
    <w:unhideWhenUsed/>
    <w:rsid w:val="008E13F8"/>
  </w:style>
  <w:style w:type="numbering" w:customStyle="1" w:styleId="NoList16">
    <w:name w:val="No List16"/>
    <w:next w:val="NoList"/>
    <w:uiPriority w:val="99"/>
    <w:semiHidden/>
    <w:unhideWhenUsed/>
    <w:rsid w:val="008E13F8"/>
  </w:style>
  <w:style w:type="numbering" w:customStyle="1" w:styleId="NoList17">
    <w:name w:val="No List17"/>
    <w:next w:val="NoList"/>
    <w:semiHidden/>
    <w:unhideWhenUsed/>
    <w:rsid w:val="008E13F8"/>
  </w:style>
  <w:style w:type="numbering" w:customStyle="1" w:styleId="NoList18">
    <w:name w:val="No List18"/>
    <w:next w:val="NoList"/>
    <w:uiPriority w:val="99"/>
    <w:semiHidden/>
    <w:unhideWhenUsed/>
    <w:rsid w:val="008E13F8"/>
  </w:style>
  <w:style w:type="numbering" w:customStyle="1" w:styleId="NoList19">
    <w:name w:val="No List19"/>
    <w:next w:val="NoList"/>
    <w:uiPriority w:val="99"/>
    <w:semiHidden/>
    <w:unhideWhenUsed/>
    <w:rsid w:val="008E13F8"/>
  </w:style>
  <w:style w:type="numbering" w:customStyle="1" w:styleId="NoList20">
    <w:name w:val="No List20"/>
    <w:next w:val="NoList"/>
    <w:semiHidden/>
    <w:unhideWhenUsed/>
    <w:rsid w:val="008E13F8"/>
  </w:style>
  <w:style w:type="numbering" w:customStyle="1" w:styleId="NoList21">
    <w:name w:val="No List21"/>
    <w:next w:val="NoList"/>
    <w:semiHidden/>
    <w:unhideWhenUsed/>
    <w:rsid w:val="008E13F8"/>
  </w:style>
  <w:style w:type="paragraph" w:customStyle="1" w:styleId="PlaceholderText2">
    <w:name w:val="Placeholder Text2"/>
    <w:basedOn w:val="Normal"/>
    <w:uiPriority w:val="99"/>
    <w:rsid w:val="008E13F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8E13F8"/>
    <w:pPr>
      <w:keepNext/>
      <w:tabs>
        <w:tab w:val="num" w:pos="1440"/>
      </w:tabs>
      <w:ind w:left="1800" w:hanging="360"/>
      <w:outlineLvl w:val="2"/>
    </w:pPr>
    <w:rPr>
      <w:rFonts w:eastAsia="MS Gothic"/>
      <w:sz w:val="24"/>
    </w:rPr>
  </w:style>
  <w:style w:type="paragraph" w:customStyle="1" w:styleId="LightList1">
    <w:name w:val="Light List1"/>
    <w:basedOn w:val="Normal"/>
    <w:rsid w:val="008E13F8"/>
    <w:pPr>
      <w:keepNext/>
      <w:tabs>
        <w:tab w:val="num" w:pos="2160"/>
      </w:tabs>
      <w:ind w:left="2520" w:hanging="360"/>
      <w:outlineLvl w:val="3"/>
    </w:pPr>
    <w:rPr>
      <w:rFonts w:eastAsia="MS Gothic"/>
      <w:sz w:val="24"/>
    </w:rPr>
  </w:style>
  <w:style w:type="paragraph" w:customStyle="1" w:styleId="LightGrid1">
    <w:name w:val="Light Grid1"/>
    <w:basedOn w:val="Normal"/>
    <w:rsid w:val="008E13F8"/>
    <w:pPr>
      <w:keepNext/>
      <w:tabs>
        <w:tab w:val="num" w:pos="2880"/>
      </w:tabs>
      <w:ind w:left="3240" w:hanging="360"/>
      <w:outlineLvl w:val="4"/>
    </w:pPr>
    <w:rPr>
      <w:rFonts w:eastAsia="MS Gothic"/>
      <w:sz w:val="24"/>
    </w:rPr>
  </w:style>
  <w:style w:type="paragraph" w:customStyle="1" w:styleId="MediumShading11">
    <w:name w:val="Medium Shading 11"/>
    <w:basedOn w:val="Normal"/>
    <w:rsid w:val="008E13F8"/>
    <w:pPr>
      <w:keepNext/>
      <w:tabs>
        <w:tab w:val="num" w:pos="3600"/>
      </w:tabs>
      <w:ind w:left="3960" w:hanging="360"/>
      <w:outlineLvl w:val="5"/>
    </w:pPr>
    <w:rPr>
      <w:rFonts w:eastAsia="MS Gothic"/>
      <w:sz w:val="24"/>
    </w:rPr>
  </w:style>
  <w:style w:type="paragraph" w:customStyle="1" w:styleId="MediumShading21">
    <w:name w:val="Medium Shading 21"/>
    <w:basedOn w:val="Normal"/>
    <w:rsid w:val="008E13F8"/>
    <w:pPr>
      <w:keepNext/>
      <w:tabs>
        <w:tab w:val="num" w:pos="4320"/>
      </w:tabs>
      <w:ind w:left="4680" w:hanging="360"/>
      <w:outlineLvl w:val="6"/>
    </w:pPr>
    <w:rPr>
      <w:rFonts w:eastAsia="MS Gothic"/>
      <w:sz w:val="24"/>
    </w:rPr>
  </w:style>
  <w:style w:type="paragraph" w:customStyle="1" w:styleId="MediumList11">
    <w:name w:val="Medium List 11"/>
    <w:basedOn w:val="Normal"/>
    <w:rsid w:val="008E13F8"/>
    <w:pPr>
      <w:keepNext/>
      <w:tabs>
        <w:tab w:val="num" w:pos="5040"/>
      </w:tabs>
      <w:ind w:left="5400" w:hanging="360"/>
      <w:outlineLvl w:val="7"/>
    </w:pPr>
    <w:rPr>
      <w:rFonts w:eastAsia="MS Gothic"/>
      <w:sz w:val="24"/>
    </w:rPr>
  </w:style>
  <w:style w:type="paragraph" w:customStyle="1" w:styleId="MediumList21">
    <w:name w:val="Medium List 21"/>
    <w:basedOn w:val="Normal"/>
    <w:rsid w:val="008E13F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8E13F8"/>
    <w:rPr>
      <w:sz w:val="17"/>
      <w:szCs w:val="24"/>
      <w:lang w:val="en-US" w:eastAsia="en-US" w:bidi="ar-SA"/>
    </w:rPr>
  </w:style>
  <w:style w:type="paragraph" w:customStyle="1" w:styleId="TagsFutura">
    <w:name w:val="TagsFutura"/>
    <w:basedOn w:val="Normal"/>
    <w:next w:val="Cites"/>
    <w:rsid w:val="008E13F8"/>
    <w:rPr>
      <w:rFonts w:ascii="Futura" w:eastAsia="Times" w:hAnsi="Futura"/>
      <w:b/>
      <w:caps/>
      <w:sz w:val="18"/>
      <w:szCs w:val="20"/>
    </w:rPr>
  </w:style>
  <w:style w:type="character" w:customStyle="1" w:styleId="italics">
    <w:name w:val="italics"/>
    <w:basedOn w:val="DefaultParagraphFont"/>
    <w:rsid w:val="008E13F8"/>
  </w:style>
  <w:style w:type="character" w:customStyle="1" w:styleId="m-3583723223135346788gmail-style13ptbold">
    <w:name w:val="m_-3583723223135346788gmail-style13ptbold"/>
    <w:basedOn w:val="DefaultParagraphFont"/>
    <w:rsid w:val="008E13F8"/>
  </w:style>
  <w:style w:type="character" w:customStyle="1" w:styleId="m-3583723223135346788gmail-styleunderline">
    <w:name w:val="m_-3583723223135346788gmail-styleunderline"/>
    <w:basedOn w:val="DefaultParagraphFont"/>
    <w:rsid w:val="008E13F8"/>
  </w:style>
  <w:style w:type="paragraph" w:customStyle="1" w:styleId="speakable">
    <w:name w:val="speakable"/>
    <w:basedOn w:val="Normal"/>
    <w:uiPriority w:val="99"/>
    <w:qFormat/>
    <w:rsid w:val="008E13F8"/>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8E13F8"/>
    <w:rPr>
      <w:b/>
      <w:u w:val="single"/>
    </w:rPr>
  </w:style>
  <w:style w:type="character" w:customStyle="1" w:styleId="UnresolvedMention3">
    <w:name w:val="Unresolved Mention3"/>
    <w:basedOn w:val="DefaultParagraphFont"/>
    <w:uiPriority w:val="99"/>
    <w:semiHidden/>
    <w:unhideWhenUsed/>
    <w:rsid w:val="008E13F8"/>
    <w:rPr>
      <w:color w:val="808080"/>
      <w:shd w:val="clear" w:color="auto" w:fill="E6E6E6"/>
    </w:rPr>
  </w:style>
  <w:style w:type="paragraph" w:customStyle="1" w:styleId="useless">
    <w:name w:val="useless"/>
    <w:basedOn w:val="Normal"/>
    <w:uiPriority w:val="99"/>
    <w:qFormat/>
    <w:rsid w:val="008E13F8"/>
    <w:rPr>
      <w:rFonts w:eastAsia="Times New Roman"/>
      <w:sz w:val="12"/>
    </w:rPr>
  </w:style>
  <w:style w:type="character" w:customStyle="1" w:styleId="tagCharCharCharChar">
    <w:name w:val="tag Char Char Char Char"/>
    <w:rsid w:val="008E13F8"/>
    <w:rPr>
      <w:b/>
      <w:sz w:val="24"/>
      <w:szCs w:val="24"/>
      <w:lang w:val="en-US" w:eastAsia="en-US" w:bidi="ar-SA"/>
    </w:rPr>
  </w:style>
  <w:style w:type="character" w:customStyle="1" w:styleId="DebateUnderlined">
    <w:name w:val="Debate Underlined"/>
    <w:rsid w:val="008E13F8"/>
    <w:rPr>
      <w:rFonts w:ascii="Helvetica" w:hAnsi="Helvetica"/>
      <w:sz w:val="20"/>
      <w:u w:val="single"/>
    </w:rPr>
  </w:style>
  <w:style w:type="character" w:styleId="PlaceholderText">
    <w:name w:val="Placeholder Text"/>
    <w:basedOn w:val="DefaultParagraphFont"/>
    <w:uiPriority w:val="99"/>
    <w:rsid w:val="008E13F8"/>
    <w:rPr>
      <w:color w:val="808080"/>
    </w:rPr>
  </w:style>
  <w:style w:type="character" w:customStyle="1" w:styleId="byl">
    <w:name w:val="byl"/>
    <w:rsid w:val="008E13F8"/>
  </w:style>
  <w:style w:type="paragraph" w:customStyle="1" w:styleId="css-xhhu0i">
    <w:name w:val="css-xhhu0i"/>
    <w:basedOn w:val="Normal"/>
    <w:rsid w:val="008E13F8"/>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8E13F8"/>
  </w:style>
  <w:style w:type="character" w:customStyle="1" w:styleId="m-8878800405382358272gmail-styleunderline">
    <w:name w:val="m_-8878800405382358272gmail-styleunderline"/>
    <w:basedOn w:val="DefaultParagraphFont"/>
    <w:rsid w:val="008E13F8"/>
  </w:style>
  <w:style w:type="character" w:customStyle="1" w:styleId="m-5498913268213319940gmail-styleunderline">
    <w:name w:val="m_-5498913268213319940gmail-styleunderline"/>
    <w:basedOn w:val="DefaultParagraphFont"/>
    <w:rsid w:val="008E13F8"/>
  </w:style>
  <w:style w:type="character" w:customStyle="1" w:styleId="overlay">
    <w:name w:val="overlay"/>
    <w:basedOn w:val="DefaultParagraphFont"/>
    <w:rsid w:val="008E13F8"/>
  </w:style>
  <w:style w:type="character" w:customStyle="1" w:styleId="TagCharCharCharChar0">
    <w:name w:val="Tag Char Char Char Char"/>
    <w:basedOn w:val="DefaultParagraphFont"/>
    <w:rsid w:val="008E13F8"/>
    <w:rPr>
      <w:rFonts w:ascii="Calibri" w:hAnsi="Calibri" w:cs="Calibri"/>
      <w:b/>
      <w:sz w:val="24"/>
    </w:rPr>
  </w:style>
  <w:style w:type="paragraph" w:customStyle="1" w:styleId="g-body">
    <w:name w:val="g-body"/>
    <w:basedOn w:val="Normal"/>
    <w:uiPriority w:val="99"/>
    <w:qFormat/>
    <w:rsid w:val="008E13F8"/>
    <w:pPr>
      <w:spacing w:before="100" w:beforeAutospacing="1" w:after="100" w:afterAutospacing="1"/>
    </w:pPr>
    <w:rPr>
      <w:rFonts w:eastAsia="Times New Roman"/>
      <w:sz w:val="24"/>
    </w:rPr>
  </w:style>
  <w:style w:type="paragraph" w:customStyle="1" w:styleId="g-pstyle0">
    <w:name w:val="g-pstyle0"/>
    <w:basedOn w:val="Normal"/>
    <w:uiPriority w:val="99"/>
    <w:qFormat/>
    <w:rsid w:val="008E13F8"/>
    <w:pPr>
      <w:spacing w:before="100" w:beforeAutospacing="1" w:after="100" w:afterAutospacing="1"/>
    </w:pPr>
    <w:rPr>
      <w:rFonts w:eastAsia="Times New Roman"/>
      <w:sz w:val="24"/>
    </w:rPr>
  </w:style>
  <w:style w:type="paragraph" w:customStyle="1" w:styleId="g-pstyle1">
    <w:name w:val="g-pstyle1"/>
    <w:basedOn w:val="Normal"/>
    <w:uiPriority w:val="99"/>
    <w:qFormat/>
    <w:rsid w:val="008E13F8"/>
    <w:pPr>
      <w:spacing w:before="100" w:beforeAutospacing="1" w:after="100" w:afterAutospacing="1"/>
    </w:pPr>
    <w:rPr>
      <w:rFonts w:eastAsia="Times New Roman"/>
      <w:sz w:val="24"/>
    </w:rPr>
  </w:style>
  <w:style w:type="paragraph" w:customStyle="1" w:styleId="g-asset-hed">
    <w:name w:val="g-asset-hed"/>
    <w:basedOn w:val="Normal"/>
    <w:uiPriority w:val="99"/>
    <w:qFormat/>
    <w:rsid w:val="008E13F8"/>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E13F8"/>
    <w:pPr>
      <w:spacing w:before="100" w:beforeAutospacing="1" w:after="100" w:afterAutospacing="1"/>
    </w:pPr>
    <w:rPr>
      <w:rFonts w:ascii="Arial" w:hAnsi="Arial"/>
      <w:sz w:val="24"/>
    </w:rPr>
  </w:style>
  <w:style w:type="paragraph" w:customStyle="1" w:styleId="speech">
    <w:name w:val="speech"/>
    <w:basedOn w:val="Normal"/>
    <w:uiPriority w:val="99"/>
    <w:qFormat/>
    <w:rsid w:val="008E13F8"/>
    <w:pPr>
      <w:spacing w:before="100" w:beforeAutospacing="1" w:after="100" w:afterAutospacing="1"/>
    </w:pPr>
    <w:rPr>
      <w:sz w:val="24"/>
    </w:rPr>
  </w:style>
  <w:style w:type="character" w:customStyle="1" w:styleId="adtext">
    <w:name w:val="adtext"/>
    <w:basedOn w:val="DefaultParagraphFont"/>
    <w:rsid w:val="008E13F8"/>
  </w:style>
  <w:style w:type="character" w:customStyle="1" w:styleId="UL-Bold">
    <w:name w:val="UL-Bold"/>
    <w:basedOn w:val="DefaultParagraphFont"/>
    <w:rsid w:val="008E13F8"/>
    <w:rPr>
      <w:u w:val="thick"/>
    </w:rPr>
  </w:style>
  <w:style w:type="character" w:customStyle="1" w:styleId="UL-None">
    <w:name w:val="UL-None"/>
    <w:basedOn w:val="DefaultParagraphFont"/>
    <w:rsid w:val="008E13F8"/>
    <w:rPr>
      <w:strike w:val="0"/>
      <w:dstrike w:val="0"/>
      <w:u w:val="none"/>
      <w:effect w:val="none"/>
    </w:rPr>
  </w:style>
  <w:style w:type="character" w:customStyle="1" w:styleId="qu730rj69h">
    <w:name w:val="qu730rj69h"/>
    <w:basedOn w:val="DefaultParagraphFont"/>
    <w:rsid w:val="008E13F8"/>
  </w:style>
  <w:style w:type="paragraph" w:customStyle="1" w:styleId="optext">
    <w:name w:val="optext"/>
    <w:basedOn w:val="Normal"/>
    <w:uiPriority w:val="99"/>
    <w:qFormat/>
    <w:rsid w:val="008E13F8"/>
    <w:pPr>
      <w:spacing w:before="100" w:beforeAutospacing="1" w:after="100" w:afterAutospacing="1"/>
    </w:pPr>
    <w:rPr>
      <w:sz w:val="24"/>
    </w:rPr>
  </w:style>
  <w:style w:type="character" w:customStyle="1" w:styleId="lmy74qr12z">
    <w:name w:val="lmy74qr12z"/>
    <w:basedOn w:val="DefaultParagraphFont"/>
    <w:rsid w:val="008E13F8"/>
  </w:style>
  <w:style w:type="character" w:customStyle="1" w:styleId="icr880">
    <w:name w:val="icr880"/>
    <w:basedOn w:val="DefaultParagraphFont"/>
    <w:rsid w:val="008E13F8"/>
  </w:style>
  <w:style w:type="character" w:customStyle="1" w:styleId="hx23q54">
    <w:name w:val="hx23q54"/>
    <w:basedOn w:val="DefaultParagraphFont"/>
    <w:rsid w:val="008E13F8"/>
  </w:style>
  <w:style w:type="character" w:customStyle="1" w:styleId="m-5348258726587825636gmail-style13ptbold">
    <w:name w:val="m_-5348258726587825636gmail-style13ptbold"/>
    <w:basedOn w:val="DefaultParagraphFont"/>
    <w:rsid w:val="008E13F8"/>
  </w:style>
  <w:style w:type="character" w:customStyle="1" w:styleId="m-5348258726587825636gmail-styleunderline">
    <w:name w:val="m_-5348258726587825636gmail-styleunderline"/>
    <w:basedOn w:val="DefaultParagraphFont"/>
    <w:rsid w:val="008E13F8"/>
  </w:style>
  <w:style w:type="character" w:customStyle="1" w:styleId="m4385445901877740177gmail-styleunderline">
    <w:name w:val="m_4385445901877740177gmail-styleunderline"/>
    <w:basedOn w:val="DefaultParagraphFont"/>
    <w:rsid w:val="008E13F8"/>
  </w:style>
  <w:style w:type="character" w:customStyle="1" w:styleId="DDIUnderline">
    <w:name w:val="DDI Underline"/>
    <w:qFormat/>
    <w:rsid w:val="008E13F8"/>
    <w:rPr>
      <w:rFonts w:ascii="Times New Roman" w:hAnsi="Times New Roman"/>
      <w:sz w:val="24"/>
      <w:u w:val="single"/>
    </w:rPr>
  </w:style>
  <w:style w:type="paragraph" w:customStyle="1" w:styleId="ALLCAPS">
    <w:name w:val="ALL CAPS"/>
    <w:basedOn w:val="Normal"/>
    <w:link w:val="ALLCAPSChar"/>
    <w:qFormat/>
    <w:rsid w:val="008E13F8"/>
    <w:rPr>
      <w:rFonts w:eastAsia="Times New Roman"/>
      <w:b/>
      <w:caps/>
    </w:rPr>
  </w:style>
  <w:style w:type="character" w:customStyle="1" w:styleId="ALLCAPSChar">
    <w:name w:val="ALL CAPS Char"/>
    <w:basedOn w:val="DefaultParagraphFont"/>
    <w:link w:val="ALLCAPS"/>
    <w:rsid w:val="008E13F8"/>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8E13F8"/>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8E13F8"/>
    <w:rPr>
      <w:rFonts w:ascii="Calibri" w:eastAsia="Times New Roman" w:hAnsi="Calibri"/>
      <w:b/>
    </w:rPr>
  </w:style>
  <w:style w:type="character" w:customStyle="1" w:styleId="Cites-AuthorDate">
    <w:name w:val="Cites-Author/Date"/>
    <w:rsid w:val="008E13F8"/>
    <w:rPr>
      <w:rFonts w:ascii="Helvetica" w:hAnsi="Helvetica"/>
      <w:b/>
      <w:sz w:val="22"/>
      <w:szCs w:val="24"/>
      <w:u w:val="thick"/>
    </w:rPr>
  </w:style>
  <w:style w:type="paragraph" w:customStyle="1" w:styleId="CiteTag">
    <w:name w:val="Cite/Tag"/>
    <w:basedOn w:val="Normal"/>
    <w:uiPriority w:val="99"/>
    <w:qFormat/>
    <w:rsid w:val="008E13F8"/>
    <w:rPr>
      <w:rFonts w:eastAsia="Cambria"/>
      <w:b/>
    </w:rPr>
  </w:style>
  <w:style w:type="character" w:customStyle="1" w:styleId="m489902567989944824gmail-style13ptbold">
    <w:name w:val="m_489902567989944824gmail-style13ptbold"/>
    <w:basedOn w:val="DefaultParagraphFont"/>
    <w:rsid w:val="008E13F8"/>
  </w:style>
  <w:style w:type="character" w:customStyle="1" w:styleId="m489902567989944824gmail-styleunderline">
    <w:name w:val="m_489902567989944824gmail-styleunderline"/>
    <w:basedOn w:val="DefaultParagraphFont"/>
    <w:rsid w:val="008E13F8"/>
  </w:style>
  <w:style w:type="character" w:customStyle="1" w:styleId="UnderlineCharChar3">
    <w:name w:val="Underline Char Char3"/>
    <w:rsid w:val="008E13F8"/>
    <w:rPr>
      <w:szCs w:val="24"/>
      <w:u w:val="single"/>
      <w:lang w:val="en-US" w:eastAsia="en-US" w:bidi="ar-SA"/>
    </w:rPr>
  </w:style>
  <w:style w:type="character" w:customStyle="1" w:styleId="tl8wme">
    <w:name w:val="tl8wme"/>
    <w:basedOn w:val="DefaultParagraphFont"/>
    <w:rsid w:val="008E13F8"/>
  </w:style>
  <w:style w:type="character" w:customStyle="1" w:styleId="Mention3">
    <w:name w:val="Mention3"/>
    <w:basedOn w:val="DefaultParagraphFont"/>
    <w:uiPriority w:val="99"/>
    <w:semiHidden/>
    <w:unhideWhenUsed/>
    <w:rsid w:val="008E13F8"/>
    <w:rPr>
      <w:color w:val="2B579A"/>
      <w:shd w:val="clear" w:color="auto" w:fill="E6E6E6"/>
    </w:rPr>
  </w:style>
  <w:style w:type="character" w:customStyle="1" w:styleId="m-5251091010484660064gmail-style13ptbold">
    <w:name w:val="m_-5251091010484660064gmail-style13ptbold"/>
    <w:basedOn w:val="DefaultParagraphFont"/>
    <w:rsid w:val="008E13F8"/>
  </w:style>
  <w:style w:type="character" w:customStyle="1" w:styleId="m-5251091010484660064gmail-styleunderline">
    <w:name w:val="m_-5251091010484660064gmail-styleunderline"/>
    <w:basedOn w:val="DefaultParagraphFont"/>
    <w:rsid w:val="008E13F8"/>
  </w:style>
  <w:style w:type="character" w:customStyle="1" w:styleId="tablecaption">
    <w:name w:val="tablecaption"/>
    <w:basedOn w:val="DefaultParagraphFont"/>
    <w:rsid w:val="008E13F8"/>
  </w:style>
  <w:style w:type="character" w:customStyle="1" w:styleId="StyleLatinHelvetica105ptBlack">
    <w:name w:val="Style (Latin) Helvetica 10.5 pt Black"/>
    <w:basedOn w:val="DefaultParagraphFont"/>
    <w:rsid w:val="008E13F8"/>
    <w:rPr>
      <w:rFonts w:ascii="Times New Roman" w:hAnsi="Times New Roman"/>
      <w:color w:val="000000"/>
      <w:sz w:val="21"/>
    </w:rPr>
  </w:style>
  <w:style w:type="character" w:customStyle="1" w:styleId="Quotation">
    <w:name w:val="Quotation"/>
    <w:qFormat/>
    <w:rsid w:val="008E13F8"/>
    <w:rPr>
      <w:rFonts w:ascii="Arial" w:hAnsi="Arial"/>
      <w:b/>
      <w:i/>
      <w:iCs/>
      <w:sz w:val="24"/>
      <w:u w:val="single"/>
    </w:rPr>
  </w:style>
  <w:style w:type="paragraph" w:customStyle="1" w:styleId="DateTime">
    <w:name w:val="DateTime"/>
    <w:basedOn w:val="Normal"/>
    <w:link w:val="DateTimeChar"/>
    <w:autoRedefine/>
    <w:uiPriority w:val="4"/>
    <w:qFormat/>
    <w:rsid w:val="008E13F8"/>
  </w:style>
  <w:style w:type="character" w:customStyle="1" w:styleId="DateTimeChar">
    <w:name w:val="DateTime Char"/>
    <w:basedOn w:val="DefaultParagraphFont"/>
    <w:link w:val="DateTime"/>
    <w:uiPriority w:val="4"/>
    <w:rsid w:val="008E13F8"/>
    <w:rPr>
      <w:rFonts w:ascii="Calibri" w:hAnsi="Calibri"/>
      <w:sz w:val="22"/>
    </w:rPr>
  </w:style>
  <w:style w:type="paragraph" w:customStyle="1" w:styleId="Lecture">
    <w:name w:val="Lecture"/>
    <w:next w:val="BodyText"/>
    <w:link w:val="LectureChar"/>
    <w:autoRedefine/>
    <w:uiPriority w:val="4"/>
    <w:qFormat/>
    <w:rsid w:val="008E13F8"/>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E13F8"/>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8E13F8"/>
  </w:style>
  <w:style w:type="character" w:customStyle="1" w:styleId="m-413333960618644972gmail-styleunderline">
    <w:name w:val="m_-413333960618644972gmail-styleunderline"/>
    <w:basedOn w:val="DefaultParagraphFont"/>
    <w:rsid w:val="008E13F8"/>
  </w:style>
  <w:style w:type="character" w:customStyle="1" w:styleId="m8314098763611656848gmail-stylestylebold12pt">
    <w:name w:val="m_8314098763611656848gmail-stylestylebold12pt"/>
    <w:basedOn w:val="DefaultParagraphFont"/>
    <w:rsid w:val="008E13F8"/>
  </w:style>
  <w:style w:type="character" w:customStyle="1" w:styleId="m8314098763611656848gmail-styleboldunderline">
    <w:name w:val="m_8314098763611656848gmail-styleboldunderline"/>
    <w:basedOn w:val="DefaultParagraphFont"/>
    <w:rsid w:val="008E13F8"/>
  </w:style>
  <w:style w:type="paragraph" w:customStyle="1" w:styleId="Spacer">
    <w:name w:val="Spacer"/>
    <w:basedOn w:val="Heading1"/>
    <w:link w:val="SpacerChar"/>
    <w:autoRedefine/>
    <w:uiPriority w:val="4"/>
    <w:qFormat/>
    <w:rsid w:val="008E13F8"/>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8E13F8"/>
    <w:rPr>
      <w:rFonts w:ascii="Georgia" w:eastAsiaTheme="majorEastAsia" w:hAnsi="Georgia" w:cstheme="majorBidi"/>
      <w:b/>
      <w:bCs/>
      <w:szCs w:val="32"/>
    </w:rPr>
  </w:style>
  <w:style w:type="paragraph" w:customStyle="1" w:styleId="msonormal0">
    <w:name w:val="msonormal"/>
    <w:basedOn w:val="Normal"/>
    <w:rsid w:val="008E13F8"/>
    <w:pPr>
      <w:spacing w:before="100" w:beforeAutospacing="1" w:after="100" w:afterAutospacing="1"/>
    </w:pPr>
    <w:rPr>
      <w:rFonts w:eastAsia="Times New Roman"/>
      <w:sz w:val="24"/>
    </w:rPr>
  </w:style>
  <w:style w:type="paragraph" w:customStyle="1" w:styleId="TxBr41p1">
    <w:name w:val="TxBr_41p1"/>
    <w:basedOn w:val="Normal"/>
    <w:qFormat/>
    <w:rsid w:val="008E13F8"/>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8E13F8"/>
    <w:rPr>
      <w:rFonts w:ascii="Georgia" w:eastAsia="Times New Roman" w:hAnsi="Georgia" w:cs="Arial" w:hint="default"/>
      <w:b/>
      <w:bCs/>
      <w:kern w:val="32"/>
      <w:sz w:val="28"/>
      <w:szCs w:val="32"/>
    </w:rPr>
  </w:style>
  <w:style w:type="character" w:customStyle="1" w:styleId="CiteReal0">
    <w:name w:val="CiteReal"/>
    <w:uiPriority w:val="1"/>
    <w:qFormat/>
    <w:rsid w:val="008E13F8"/>
    <w:rPr>
      <w:rFonts w:ascii="Arial" w:hAnsi="Arial"/>
      <w:b/>
      <w:sz w:val="24"/>
      <w:u w:val="single"/>
    </w:rPr>
  </w:style>
  <w:style w:type="character" w:customStyle="1" w:styleId="dropcap1">
    <w:name w:val="dropcap1"/>
    <w:rsid w:val="008E13F8"/>
  </w:style>
  <w:style w:type="paragraph" w:customStyle="1" w:styleId="Style42">
    <w:name w:val="Style42"/>
    <w:basedOn w:val="Normal"/>
    <w:uiPriority w:val="99"/>
    <w:rsid w:val="008E13F8"/>
    <w:pPr>
      <w:spacing w:line="202" w:lineRule="exact"/>
      <w:jc w:val="both"/>
    </w:pPr>
    <w:rPr>
      <w:rFonts w:ascii="Palatino Linotype" w:hAnsi="Palatino Linotype" w:cs="Palatino Linotype"/>
    </w:rPr>
  </w:style>
  <w:style w:type="character" w:customStyle="1" w:styleId="FontStyle72">
    <w:name w:val="Font Style72"/>
    <w:uiPriority w:val="99"/>
    <w:rsid w:val="008E13F8"/>
    <w:rPr>
      <w:rFonts w:ascii="Cambria" w:hAnsi="Cambria" w:cs="Cambria" w:hint="default"/>
      <w:sz w:val="16"/>
      <w:szCs w:val="16"/>
    </w:rPr>
  </w:style>
  <w:style w:type="character" w:customStyle="1" w:styleId="FontStyle73">
    <w:name w:val="Font Style73"/>
    <w:uiPriority w:val="99"/>
    <w:rsid w:val="008E13F8"/>
    <w:rPr>
      <w:rFonts w:ascii="Cambria" w:hAnsi="Cambria" w:cs="Cambria" w:hint="default"/>
      <w:i/>
      <w:iCs/>
      <w:sz w:val="16"/>
      <w:szCs w:val="16"/>
    </w:rPr>
  </w:style>
  <w:style w:type="character" w:customStyle="1" w:styleId="UnderlinestyleChar20">
    <w:name w:val="Underline style Char2"/>
    <w:rsid w:val="008E13F8"/>
    <w:rPr>
      <w:sz w:val="22"/>
      <w:szCs w:val="24"/>
      <w:u w:val="single"/>
      <w:lang w:val="en-US" w:eastAsia="en-US" w:bidi="ar-SA"/>
    </w:rPr>
  </w:style>
  <w:style w:type="character" w:customStyle="1" w:styleId="FontStyle49">
    <w:name w:val="Font Style49"/>
    <w:uiPriority w:val="99"/>
    <w:rsid w:val="008E13F8"/>
    <w:rPr>
      <w:rFonts w:ascii="Cambria" w:hAnsi="Cambria" w:cs="Cambria"/>
      <w:sz w:val="20"/>
      <w:szCs w:val="20"/>
    </w:rPr>
  </w:style>
  <w:style w:type="character" w:customStyle="1" w:styleId="FontStyle50">
    <w:name w:val="Font Style50"/>
    <w:uiPriority w:val="99"/>
    <w:rsid w:val="008E13F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E13F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E13F8"/>
    <w:rPr>
      <w:rFonts w:ascii="Cambria" w:eastAsia="Cambria" w:hAnsi="Cambria" w:cs="Cambria"/>
      <w:spacing w:val="-3"/>
      <w:sz w:val="22"/>
      <w:szCs w:val="20"/>
    </w:rPr>
  </w:style>
  <w:style w:type="character" w:customStyle="1" w:styleId="kn">
    <w:name w:val="kn"/>
    <w:basedOn w:val="DefaultParagraphFont"/>
    <w:rsid w:val="008E13F8"/>
  </w:style>
  <w:style w:type="character" w:customStyle="1" w:styleId="StyleStyleUnderlineUnderlineStyleBoldUnderlineIntenseEmphas">
    <w:name w:val="Style Style UnderlineUnderlineStyle Bold UnderlineIntense Emphas..."/>
    <w:basedOn w:val="DefaultParagraphFont"/>
    <w:rsid w:val="008E13F8"/>
    <w:rPr>
      <w:b/>
      <w:bCs/>
      <w:sz w:val="26"/>
      <w:u w:val="single"/>
    </w:rPr>
  </w:style>
  <w:style w:type="character" w:customStyle="1" w:styleId="articoloinside">
    <w:name w:val="articolo_inside"/>
    <w:rsid w:val="008E13F8"/>
  </w:style>
  <w:style w:type="paragraph" w:customStyle="1" w:styleId="pagetools">
    <w:name w:val="pagetools"/>
    <w:basedOn w:val="Normal"/>
    <w:rsid w:val="008E13F8"/>
    <w:pPr>
      <w:spacing w:before="100" w:beforeAutospacing="1" w:after="100" w:afterAutospacing="1"/>
    </w:pPr>
    <w:rPr>
      <w:rFonts w:ascii="Cambria" w:eastAsia="Cambria" w:hAnsi="Cambria"/>
      <w:sz w:val="24"/>
    </w:rPr>
  </w:style>
  <w:style w:type="character" w:customStyle="1" w:styleId="job">
    <w:name w:val="job"/>
    <w:basedOn w:val="DefaultParagraphFont"/>
    <w:rsid w:val="008E13F8"/>
  </w:style>
  <w:style w:type="character" w:customStyle="1" w:styleId="publisher">
    <w:name w:val="publisher"/>
    <w:basedOn w:val="DefaultParagraphFont"/>
    <w:rsid w:val="008E13F8"/>
  </w:style>
  <w:style w:type="character" w:customStyle="1" w:styleId="pubyear">
    <w:name w:val="pubyear"/>
    <w:basedOn w:val="DefaultParagraphFont"/>
    <w:rsid w:val="008E13F8"/>
  </w:style>
  <w:style w:type="character" w:customStyle="1" w:styleId="pubcity">
    <w:name w:val="pubcity"/>
    <w:basedOn w:val="DefaultParagraphFont"/>
    <w:rsid w:val="008E13F8"/>
  </w:style>
  <w:style w:type="paragraph" w:customStyle="1" w:styleId="C-Text">
    <w:name w:val="C-Text"/>
    <w:basedOn w:val="Normal"/>
    <w:rsid w:val="008E13F8"/>
    <w:pPr>
      <w:tabs>
        <w:tab w:val="num" w:pos="720"/>
      </w:tabs>
      <w:ind w:left="720" w:hanging="360"/>
    </w:pPr>
    <w:rPr>
      <w:rFonts w:ascii="Book Antiqua" w:hAnsi="Book Antiqua"/>
      <w:sz w:val="24"/>
    </w:rPr>
  </w:style>
  <w:style w:type="character" w:customStyle="1" w:styleId="ecdate">
    <w:name w:val="ec_date"/>
    <w:basedOn w:val="DefaultParagraphFont"/>
    <w:rsid w:val="008E13F8"/>
    <w:rPr>
      <w:rFonts w:ascii="Symbol" w:hAnsi="Symbol" w:hint="default"/>
      <w:sz w:val="20"/>
      <w:szCs w:val="20"/>
      <w:shd w:val="clear" w:color="auto" w:fill="FFFFFF"/>
    </w:rPr>
  </w:style>
  <w:style w:type="paragraph" w:customStyle="1" w:styleId="ecmsonormal">
    <w:name w:val="ec_msonormal"/>
    <w:basedOn w:val="Normal"/>
    <w:rsid w:val="008E13F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E13F8"/>
  </w:style>
  <w:style w:type="character" w:customStyle="1" w:styleId="articleheadline">
    <w:name w:val="articleheadline"/>
    <w:basedOn w:val="DefaultParagraphFont"/>
    <w:rsid w:val="008E13F8"/>
  </w:style>
  <w:style w:type="paragraph" w:customStyle="1" w:styleId="u-intro">
    <w:name w:val="u-intro"/>
    <w:basedOn w:val="Normal"/>
    <w:rsid w:val="008E13F8"/>
    <w:pPr>
      <w:spacing w:before="100" w:beforeAutospacing="1" w:after="100" w:afterAutospacing="1"/>
    </w:pPr>
    <w:rPr>
      <w:rFonts w:ascii="Georgia" w:hAnsi="Georgia"/>
      <w:sz w:val="24"/>
    </w:rPr>
  </w:style>
  <w:style w:type="character" w:customStyle="1" w:styleId="u-byline">
    <w:name w:val="u-byline"/>
    <w:basedOn w:val="DefaultParagraphFont"/>
    <w:rsid w:val="008E13F8"/>
  </w:style>
  <w:style w:type="character" w:customStyle="1" w:styleId="articlebya">
    <w:name w:val="articleby_a"/>
    <w:basedOn w:val="DefaultParagraphFont"/>
    <w:rsid w:val="008E13F8"/>
  </w:style>
  <w:style w:type="character" w:customStyle="1" w:styleId="popupwinby">
    <w:name w:val="popupwinby"/>
    <w:basedOn w:val="DefaultParagraphFont"/>
    <w:rsid w:val="008E13F8"/>
  </w:style>
  <w:style w:type="character" w:customStyle="1" w:styleId="storyheader">
    <w:name w:val="storyheader"/>
    <w:basedOn w:val="DefaultParagraphFont"/>
    <w:rsid w:val="008E13F8"/>
  </w:style>
  <w:style w:type="character" w:customStyle="1" w:styleId="marron">
    <w:name w:val="marron"/>
    <w:basedOn w:val="DefaultParagraphFont"/>
    <w:rsid w:val="008E13F8"/>
  </w:style>
  <w:style w:type="paragraph" w:customStyle="1" w:styleId="StyleNormalWeb10pt">
    <w:name w:val="Style Normal (Web) + 10 pt"/>
    <w:basedOn w:val="NormalWeb"/>
    <w:next w:val="Normal"/>
    <w:rsid w:val="008E13F8"/>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8E13F8"/>
    <w:rPr>
      <w:szCs w:val="24"/>
      <w:lang w:val="en-US" w:eastAsia="en-US" w:bidi="ar-SA"/>
    </w:rPr>
  </w:style>
  <w:style w:type="paragraph" w:customStyle="1" w:styleId="TagCiteShells">
    <w:name w:val="Tag/Cite/Shells"/>
    <w:basedOn w:val="Normal"/>
    <w:rsid w:val="008E13F8"/>
    <w:rPr>
      <w:rFonts w:ascii="Georgia" w:hAnsi="Georgia"/>
      <w:b/>
    </w:rPr>
  </w:style>
  <w:style w:type="paragraph" w:customStyle="1" w:styleId="DefinitionTerm">
    <w:name w:val="Definition Term"/>
    <w:basedOn w:val="Normal"/>
    <w:next w:val="Normal"/>
    <w:rsid w:val="008E13F8"/>
    <w:rPr>
      <w:rFonts w:ascii="Georgia" w:hAnsi="Georgia"/>
      <w:snapToGrid w:val="0"/>
      <w:sz w:val="24"/>
    </w:rPr>
  </w:style>
  <w:style w:type="character" w:customStyle="1" w:styleId="Style3CharChar">
    <w:name w:val="Style3 Char Char"/>
    <w:basedOn w:val="DefaultParagraphFont"/>
    <w:rsid w:val="008E13F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E13F8"/>
    <w:pPr>
      <w:spacing w:after="60"/>
    </w:pPr>
    <w:rPr>
      <w:rFonts w:ascii="Georgia" w:eastAsia="Segoe UI" w:hAnsi="Georgia" w:cs="Cambria"/>
      <w:caps/>
      <w:sz w:val="20"/>
      <w:lang w:eastAsia="zh-CN"/>
    </w:rPr>
  </w:style>
  <w:style w:type="character" w:customStyle="1" w:styleId="NormalChar0">
    <w:name w:val="Normal Char"/>
    <w:basedOn w:val="DefaultParagraphFont"/>
    <w:rsid w:val="008E13F8"/>
    <w:rPr>
      <w:lang w:eastAsia="en-US"/>
    </w:rPr>
  </w:style>
  <w:style w:type="character" w:customStyle="1" w:styleId="BoldUnderlineChar2">
    <w:name w:val="Bold + Underline Char"/>
    <w:basedOn w:val="DefaultParagraphFont"/>
    <w:rsid w:val="008E13F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8E13F8"/>
  </w:style>
  <w:style w:type="character" w:customStyle="1" w:styleId="CharacterStyle7">
    <w:name w:val="Character Style 7"/>
    <w:rsid w:val="008E13F8"/>
    <w:rPr>
      <w:rFonts w:ascii="Trebuchet MS" w:hAnsi="Trebuchet MS" w:cs="Trebuchet MS"/>
      <w:sz w:val="20"/>
      <w:szCs w:val="20"/>
      <w:u w:val="single"/>
    </w:rPr>
  </w:style>
  <w:style w:type="character" w:customStyle="1" w:styleId="StyleStyle4Char">
    <w:name w:val="Style Style4 + Char"/>
    <w:basedOn w:val="DefaultParagraphFont"/>
    <w:rsid w:val="008E13F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E13F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E13F8"/>
    <w:rPr>
      <w:rFonts w:ascii="Symbol" w:hAnsi="Symbol"/>
      <w:sz w:val="21"/>
      <w:szCs w:val="21"/>
      <w:u w:val="thick"/>
    </w:rPr>
  </w:style>
  <w:style w:type="paragraph" w:customStyle="1" w:styleId="Cite8">
    <w:name w:val="Cite8"/>
    <w:basedOn w:val="Normal"/>
    <w:autoRedefine/>
    <w:qFormat/>
    <w:rsid w:val="008E13F8"/>
    <w:rPr>
      <w:rFonts w:ascii="Trebuchet MS" w:eastAsia="Verdana" w:hAnsi="Trebuchet MS" w:cs="Cambria"/>
      <w:sz w:val="16"/>
    </w:rPr>
  </w:style>
  <w:style w:type="paragraph" w:customStyle="1" w:styleId="8font">
    <w:name w:val="8font"/>
    <w:basedOn w:val="Normal"/>
    <w:next w:val="Normal"/>
    <w:autoRedefine/>
    <w:qFormat/>
    <w:rsid w:val="008E13F8"/>
    <w:rPr>
      <w:rFonts w:ascii="Georgia" w:eastAsia="Cambria Math" w:hAnsi="Georgia" w:cs="Cambria"/>
      <w:sz w:val="16"/>
      <w:szCs w:val="16"/>
    </w:rPr>
  </w:style>
  <w:style w:type="paragraph" w:customStyle="1" w:styleId="BoldUnderlineChar20">
    <w:name w:val="BoldUnderline Char2"/>
    <w:link w:val="BoldUnderlineChar2Char"/>
    <w:rsid w:val="008E13F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E13F8"/>
    <w:rPr>
      <w:rFonts w:ascii="Times New Roman" w:eastAsia="Times New Roman" w:hAnsi="Times New Roman" w:cs="Times New Roman"/>
      <w:b/>
      <w:sz w:val="20"/>
      <w:u w:val="single"/>
    </w:rPr>
  </w:style>
  <w:style w:type="character" w:customStyle="1" w:styleId="UnderlineCharChar4">
    <w:name w:val="Underline Char Char4"/>
    <w:rsid w:val="008E13F8"/>
    <w:rPr>
      <w:szCs w:val="24"/>
      <w:u w:val="single"/>
      <w:lang w:val="en-US" w:eastAsia="en-US" w:bidi="ar-SA"/>
    </w:rPr>
  </w:style>
  <w:style w:type="character" w:customStyle="1" w:styleId="BoldUnderlineCharChar3">
    <w:name w:val="BoldUnderline Char Char3"/>
    <w:rsid w:val="008E13F8"/>
    <w:rPr>
      <w:b/>
      <w:szCs w:val="24"/>
      <w:u w:val="single"/>
      <w:lang w:val="en-US" w:eastAsia="en-US" w:bidi="ar-SA"/>
    </w:rPr>
  </w:style>
  <w:style w:type="character" w:customStyle="1" w:styleId="BoldUnderlineCharChar2">
    <w:name w:val="BoldUnderline Char Char2"/>
    <w:rsid w:val="008E13F8"/>
    <w:rPr>
      <w:b/>
      <w:szCs w:val="24"/>
      <w:u w:val="single"/>
      <w:lang w:val="en-US" w:eastAsia="en-US" w:bidi="ar-SA"/>
    </w:rPr>
  </w:style>
  <w:style w:type="paragraph" w:customStyle="1" w:styleId="UnderlineCard0">
    <w:name w:val="UnderlineCard"/>
    <w:basedOn w:val="Heading3"/>
    <w:link w:val="UnderlineCardChar0"/>
    <w:qFormat/>
    <w:rsid w:val="008E13F8"/>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8E13F8"/>
    <w:rPr>
      <w:rFonts w:ascii="Georgia" w:eastAsia="Calibri" w:hAnsi="Georgia" w:cs="Times New Roman"/>
      <w:sz w:val="20"/>
      <w:szCs w:val="20"/>
      <w:u w:val="single"/>
      <w:lang w:val="x-none" w:eastAsia="x-none"/>
    </w:rPr>
  </w:style>
  <w:style w:type="character" w:customStyle="1" w:styleId="5Notunderlined">
    <w:name w:val="5 Not underlined"/>
    <w:rsid w:val="008E13F8"/>
    <w:rPr>
      <w:rFonts w:ascii="Times New Roman" w:hAnsi="Times New Roman"/>
      <w:sz w:val="16"/>
    </w:rPr>
  </w:style>
  <w:style w:type="character" w:customStyle="1" w:styleId="volume-issue">
    <w:name w:val="volume-issue"/>
    <w:rsid w:val="008E13F8"/>
    <w:rPr>
      <w:rFonts w:cs="Times New Roman"/>
    </w:rPr>
  </w:style>
  <w:style w:type="character" w:customStyle="1" w:styleId="storytext">
    <w:name w:val="storytext"/>
    <w:basedOn w:val="DefaultParagraphFont"/>
    <w:rsid w:val="008E13F8"/>
  </w:style>
  <w:style w:type="character" w:customStyle="1" w:styleId="boldness1">
    <w:name w:val="boldness1"/>
    <w:rsid w:val="008E13F8"/>
  </w:style>
  <w:style w:type="paragraph" w:customStyle="1" w:styleId="Cardd">
    <w:name w:val="Cardd"/>
    <w:basedOn w:val="Normal"/>
    <w:uiPriority w:val="4"/>
    <w:qFormat/>
    <w:rsid w:val="008E13F8"/>
    <w:pPr>
      <w:ind w:left="288" w:right="288"/>
    </w:pPr>
    <w:rPr>
      <w:rFonts w:ascii="Georgia" w:hAnsi="Georgia"/>
    </w:rPr>
  </w:style>
  <w:style w:type="paragraph" w:customStyle="1" w:styleId="document0">
    <w:name w:val="document"/>
    <w:basedOn w:val="Normal"/>
    <w:rsid w:val="008E13F8"/>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8E13F8"/>
  </w:style>
  <w:style w:type="character" w:customStyle="1" w:styleId="aa">
    <w:name w:val="_"/>
    <w:basedOn w:val="DefaultParagraphFont"/>
    <w:rsid w:val="008E13F8"/>
  </w:style>
  <w:style w:type="paragraph" w:customStyle="1" w:styleId="Shrink6">
    <w:name w:val="Shrink 6"/>
    <w:basedOn w:val="Normal"/>
    <w:qFormat/>
    <w:rsid w:val="008E13F8"/>
    <w:rPr>
      <w:rFonts w:ascii="Georgia" w:eastAsia="Calibri" w:hAnsi="Georgia"/>
      <w:sz w:val="12"/>
    </w:rPr>
  </w:style>
  <w:style w:type="character" w:customStyle="1" w:styleId="messagecontent">
    <w:name w:val="message_content"/>
    <w:rsid w:val="008E13F8"/>
  </w:style>
  <w:style w:type="paragraph" w:customStyle="1" w:styleId="BriefTitleWorks">
    <w:name w:val="Brief Title Works"/>
    <w:basedOn w:val="Heading1"/>
    <w:link w:val="BriefTitleWorksChar"/>
    <w:rsid w:val="008E13F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8E13F8"/>
    <w:rPr>
      <w:rFonts w:ascii="Georgia" w:eastAsia="Times New Roman" w:hAnsi="Georgia" w:cs="Arial"/>
      <w:b/>
      <w:bCs/>
      <w:kern w:val="32"/>
      <w:szCs w:val="32"/>
      <w:u w:val="single"/>
    </w:rPr>
  </w:style>
  <w:style w:type="character" w:customStyle="1" w:styleId="twelptblackblack1">
    <w:name w:val="twelptblackblack1"/>
    <w:basedOn w:val="DefaultParagraphFont"/>
    <w:rsid w:val="008E13F8"/>
    <w:rPr>
      <w:rFonts w:ascii="Verdana" w:hAnsi="Verdana" w:hint="default"/>
      <w:color w:val="000000"/>
      <w:sz w:val="16"/>
      <w:szCs w:val="16"/>
    </w:rPr>
  </w:style>
  <w:style w:type="character" w:customStyle="1" w:styleId="Heading3CharCharCharChar1">
    <w:name w:val="Heading 3 Char Char Char Char1"/>
    <w:rsid w:val="008E13F8"/>
    <w:rPr>
      <w:rFonts w:cs="Arial"/>
      <w:bCs/>
      <w:szCs w:val="26"/>
      <w:u w:val="single"/>
      <w:lang w:val="en-US" w:eastAsia="en-US" w:bidi="ar-SA"/>
    </w:rPr>
  </w:style>
  <w:style w:type="paragraph" w:customStyle="1" w:styleId="conintrotext">
    <w:name w:val="conintrotext"/>
    <w:basedOn w:val="Normal"/>
    <w:uiPriority w:val="99"/>
    <w:rsid w:val="008E13F8"/>
    <w:pPr>
      <w:spacing w:before="100" w:beforeAutospacing="1" w:after="100" w:afterAutospacing="1"/>
    </w:pPr>
    <w:rPr>
      <w:rFonts w:ascii="Georgia" w:eastAsia="Times New Roman" w:hAnsi="Georgia"/>
      <w:sz w:val="24"/>
    </w:rPr>
  </w:style>
  <w:style w:type="character" w:customStyle="1" w:styleId="comment-body">
    <w:name w:val="comment-body"/>
    <w:rsid w:val="008E13F8"/>
  </w:style>
  <w:style w:type="character" w:customStyle="1" w:styleId="UnderlineCharCharChar1">
    <w:name w:val="Underline Char Char Char1"/>
    <w:rsid w:val="008E13F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E13F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E13F8"/>
    <w:rPr>
      <w:rFonts w:asciiTheme="minorHAnsi" w:eastAsia="MS Mincho" w:hAnsiTheme="minorHAnsi"/>
      <w:b/>
      <w:sz w:val="24"/>
      <w:u w:val="single"/>
    </w:rPr>
  </w:style>
  <w:style w:type="character" w:customStyle="1" w:styleId="mw-headline">
    <w:name w:val="mw-headline"/>
    <w:rsid w:val="008E13F8"/>
  </w:style>
  <w:style w:type="character" w:customStyle="1" w:styleId="flagicon">
    <w:name w:val="flagicon"/>
    <w:rsid w:val="008E13F8"/>
  </w:style>
  <w:style w:type="paragraph" w:customStyle="1" w:styleId="assert">
    <w:name w:val="assert"/>
    <w:basedOn w:val="Normal"/>
    <w:uiPriority w:val="99"/>
    <w:rsid w:val="008E13F8"/>
    <w:pPr>
      <w:spacing w:before="100" w:beforeAutospacing="1" w:after="100" w:afterAutospacing="1"/>
    </w:pPr>
    <w:rPr>
      <w:rFonts w:ascii="Georgia" w:eastAsia="Times New Roman" w:hAnsi="Georgia"/>
      <w:sz w:val="24"/>
    </w:rPr>
  </w:style>
  <w:style w:type="character" w:customStyle="1" w:styleId="apturelink">
    <w:name w:val="apturelink"/>
    <w:rsid w:val="008E13F8"/>
  </w:style>
  <w:style w:type="character" w:customStyle="1" w:styleId="apturelinkicon">
    <w:name w:val="apturelinkicon"/>
    <w:rsid w:val="008E13F8"/>
  </w:style>
  <w:style w:type="paragraph" w:customStyle="1" w:styleId="Default1">
    <w:name w:val="Default1"/>
    <w:basedOn w:val="Default"/>
    <w:next w:val="Default"/>
    <w:uiPriority w:val="99"/>
    <w:rsid w:val="008E13F8"/>
    <w:rPr>
      <w:color w:val="auto"/>
    </w:rPr>
  </w:style>
  <w:style w:type="paragraph" w:customStyle="1" w:styleId="center">
    <w:name w:val="center"/>
    <w:basedOn w:val="Normal"/>
    <w:uiPriority w:val="99"/>
    <w:rsid w:val="008E13F8"/>
    <w:pPr>
      <w:spacing w:before="100" w:beforeAutospacing="1" w:after="100" w:afterAutospacing="1"/>
    </w:pPr>
    <w:rPr>
      <w:rFonts w:ascii="Georgia" w:eastAsia="Times New Roman" w:hAnsi="Georgia"/>
      <w:sz w:val="24"/>
    </w:rPr>
  </w:style>
  <w:style w:type="character" w:customStyle="1" w:styleId="LittleChar">
    <w:name w:val="Little Char"/>
    <w:link w:val="Little"/>
    <w:rsid w:val="008E13F8"/>
    <w:rPr>
      <w:rFonts w:ascii="Calibri" w:eastAsia="Times New Roman" w:hAnsi="Calibri"/>
      <w:sz w:val="16"/>
    </w:rPr>
  </w:style>
  <w:style w:type="character" w:customStyle="1" w:styleId="UnderlineChar1Char">
    <w:name w:val="Underline Char1 Char"/>
    <w:rsid w:val="008E13F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E13F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E13F8"/>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E13F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E13F8"/>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E13F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E13F8"/>
    <w:rPr>
      <w:rFonts w:asciiTheme="minorHAnsi" w:eastAsia="MS Mincho" w:hAnsiTheme="minorHAnsi"/>
      <w:b/>
      <w:sz w:val="24"/>
      <w:u w:val="single"/>
    </w:rPr>
  </w:style>
  <w:style w:type="paragraph" w:customStyle="1" w:styleId="CardBody">
    <w:name w:val="Card Body"/>
    <w:basedOn w:val="Normal"/>
    <w:link w:val="CardBodyChar"/>
    <w:rsid w:val="008E13F8"/>
    <w:rPr>
      <w:rFonts w:ascii="Georgia" w:eastAsia="Times New Roman" w:hAnsi="Georgia"/>
      <w:sz w:val="16"/>
    </w:rPr>
  </w:style>
  <w:style w:type="character" w:customStyle="1" w:styleId="CardBodyChar">
    <w:name w:val="Card Body Char"/>
    <w:link w:val="CardBody"/>
    <w:rsid w:val="008E13F8"/>
    <w:rPr>
      <w:rFonts w:ascii="Georgia" w:eastAsia="Times New Roman" w:hAnsi="Georgia"/>
      <w:sz w:val="16"/>
    </w:rPr>
  </w:style>
  <w:style w:type="character" w:customStyle="1" w:styleId="ptitleinside">
    <w:name w:val="p_title_inside"/>
    <w:rsid w:val="008E13F8"/>
  </w:style>
  <w:style w:type="paragraph" w:customStyle="1" w:styleId="StyleBoldandUnderlineChar11ptBorderSinglesolidline">
    <w:name w:val="Style Bold and Underline Char + 11 pt Border: : (Single solid line..."/>
    <w:link w:val="StyleBoldandUnderlineChar11ptBorderSinglesolidlineChar"/>
    <w:rsid w:val="008E13F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E13F8"/>
    <w:rPr>
      <w:rFonts w:eastAsia="Times New Roman"/>
      <w:b/>
      <w:bCs/>
      <w:sz w:val="22"/>
      <w:szCs w:val="20"/>
      <w:u w:val="single"/>
      <w:bdr w:val="single" w:sz="4" w:space="0" w:color="auto"/>
    </w:rPr>
  </w:style>
  <w:style w:type="paragraph" w:customStyle="1" w:styleId="Indentation">
    <w:name w:val="Indentation"/>
    <w:basedOn w:val="Normal"/>
    <w:uiPriority w:val="99"/>
    <w:rsid w:val="008E13F8"/>
    <w:pPr>
      <w:ind w:left="288" w:right="288"/>
    </w:pPr>
    <w:rPr>
      <w:rFonts w:ascii="Georgia" w:hAnsi="Georgia"/>
    </w:rPr>
  </w:style>
  <w:style w:type="character" w:customStyle="1" w:styleId="StyleUnderlineCharChar9ptBold">
    <w:name w:val="Style Underline Char Char + 9 pt Bold"/>
    <w:rsid w:val="008E13F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E13F8"/>
    <w:rPr>
      <w:rFonts w:ascii="Georgia" w:eastAsia="Times New Roman" w:hAnsi="Georgia"/>
      <w:u w:val="single"/>
    </w:rPr>
  </w:style>
  <w:style w:type="character" w:customStyle="1" w:styleId="StyleStyle4ArialNarrow9ptChar">
    <w:name w:val="Style Style4 + Arial Narrow 9 pt Char"/>
    <w:link w:val="StyleStyle4ArialNarrow9pt"/>
    <w:rsid w:val="008E13F8"/>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8E13F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8E13F8"/>
    <w:rPr>
      <w:rFonts w:ascii="Georgia" w:eastAsia="Times New Roman" w:hAnsi="Georgia"/>
      <w:b/>
      <w:bCs/>
      <w:sz w:val="22"/>
      <w:u w:val="single"/>
    </w:rPr>
  </w:style>
  <w:style w:type="character" w:customStyle="1" w:styleId="StyleBoldandUnderlineCharChar29pt">
    <w:name w:val="Style Bold and Underline Char Char2 + 9 pt"/>
    <w:rsid w:val="008E13F8"/>
    <w:rPr>
      <w:rFonts w:ascii="Times New Roman" w:hAnsi="Times New Roman"/>
      <w:b/>
      <w:bCs/>
      <w:noProof w:val="0"/>
      <w:sz w:val="20"/>
      <w:u w:val="single"/>
    </w:rPr>
  </w:style>
  <w:style w:type="character" w:customStyle="1" w:styleId="StyleUnderlineCharChar19pt">
    <w:name w:val="Style Underline Char Char1 + 9 pt"/>
    <w:rsid w:val="008E13F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E13F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E13F8"/>
    <w:rPr>
      <w:rFonts w:ascii="Georgia" w:eastAsia="Times New Roman" w:hAnsi="Georgia"/>
      <w:b/>
      <w:smallCaps/>
      <w:sz w:val="24"/>
      <w:szCs w:val="24"/>
      <w:u w:val="single"/>
    </w:rPr>
  </w:style>
  <w:style w:type="character" w:customStyle="1" w:styleId="CardTextCharChar">
    <w:name w:val="Card Text Char Char"/>
    <w:rsid w:val="008E13F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8E13F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E13F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8E13F8"/>
    <w:rPr>
      <w:rFonts w:ascii="Times New Roman" w:hAnsi="Times New Roman"/>
      <w:sz w:val="24"/>
      <w:u w:val="single"/>
      <w:bdr w:val="none" w:sz="0" w:space="0" w:color="auto"/>
      <w:shd w:val="clear" w:color="auto" w:fill="auto"/>
    </w:rPr>
  </w:style>
  <w:style w:type="character" w:customStyle="1" w:styleId="FifthChar">
    <w:name w:val="Fifth Char"/>
    <w:link w:val="Fifth"/>
    <w:rsid w:val="008E13F8"/>
    <w:rPr>
      <w:rFonts w:ascii="Arial" w:eastAsia="Calibri" w:hAnsi="Arial"/>
      <w:sz w:val="22"/>
    </w:rPr>
  </w:style>
  <w:style w:type="paragraph" w:customStyle="1" w:styleId="Third">
    <w:name w:val="Third"/>
    <w:basedOn w:val="Normal"/>
    <w:link w:val="ThirdChar"/>
    <w:rsid w:val="008E13F8"/>
    <w:rPr>
      <w:rFonts w:ascii="Georgia" w:eastAsia="Times New Roman" w:hAnsi="Georgia"/>
      <w:b/>
      <w:u w:val="single"/>
      <w:lang w:val="x-none" w:eastAsia="x-none"/>
    </w:rPr>
  </w:style>
  <w:style w:type="character" w:customStyle="1" w:styleId="ThirdChar">
    <w:name w:val="Third Char"/>
    <w:link w:val="Third"/>
    <w:rsid w:val="008E13F8"/>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8E13F8"/>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8E13F8"/>
  </w:style>
  <w:style w:type="paragraph" w:customStyle="1" w:styleId="DebateUnderlineBoldChar">
    <w:name w:val="Debate Underline Bold Char"/>
    <w:basedOn w:val="Normal"/>
    <w:link w:val="DebateUnderlineBoldCharChar"/>
    <w:rsid w:val="008E13F8"/>
    <w:pPr>
      <w:jc w:val="both"/>
    </w:pPr>
    <w:rPr>
      <w:rFonts w:ascii="Georgia" w:eastAsia="Times New Roman" w:hAnsi="Georgia"/>
      <w:b/>
      <w:u w:val="thick"/>
    </w:rPr>
  </w:style>
  <w:style w:type="character" w:customStyle="1" w:styleId="DebateUnderlineBoldCharChar">
    <w:name w:val="Debate Underline Bold Char Char"/>
    <w:link w:val="DebateUnderlineBoldChar"/>
    <w:rsid w:val="008E13F8"/>
    <w:rPr>
      <w:rFonts w:ascii="Georgia" w:eastAsia="Times New Roman" w:hAnsi="Georgia"/>
      <w:b/>
      <w:sz w:val="22"/>
      <w:u w:val="thick"/>
    </w:rPr>
  </w:style>
  <w:style w:type="character" w:customStyle="1" w:styleId="bloctitlesChar">
    <w:name w:val="bloc titles Char"/>
    <w:link w:val="bloctitles"/>
    <w:rsid w:val="008E13F8"/>
    <w:rPr>
      <w:rFonts w:ascii="Calibri" w:eastAsia="Malgun Gothic" w:hAnsi="Calibri" w:cs="Arial"/>
      <w:b/>
      <w:kern w:val="32"/>
      <w:sz w:val="32"/>
      <w:szCs w:val="32"/>
      <w:u w:val="single"/>
    </w:rPr>
  </w:style>
  <w:style w:type="paragraph" w:customStyle="1" w:styleId="CiteSmallText">
    <w:name w:val="Cite Small Text"/>
    <w:basedOn w:val="Normal"/>
    <w:uiPriority w:val="99"/>
    <w:rsid w:val="008E13F8"/>
    <w:pPr>
      <w:widowControl w:val="0"/>
      <w:spacing w:after="200"/>
    </w:pPr>
    <w:rPr>
      <w:rFonts w:ascii="Helvetica Neue" w:hAnsi="Helvetica Neue"/>
      <w:b/>
      <w:sz w:val="18"/>
    </w:rPr>
  </w:style>
  <w:style w:type="character" w:customStyle="1" w:styleId="3TagCite">
    <w:name w:val="3 Tag/Cite"/>
    <w:rsid w:val="008E13F8"/>
    <w:rPr>
      <w:rFonts w:ascii="Times New Roman" w:hAnsi="Times New Roman"/>
      <w:b/>
    </w:rPr>
  </w:style>
  <w:style w:type="character" w:customStyle="1" w:styleId="4Qualifications">
    <w:name w:val="4 Qualifications"/>
    <w:rsid w:val="008E13F8"/>
    <w:rPr>
      <w:rFonts w:ascii="Times New Roman" w:hAnsi="Times New Roman"/>
      <w:sz w:val="19"/>
    </w:rPr>
  </w:style>
  <w:style w:type="character" w:customStyle="1" w:styleId="6Underlined">
    <w:name w:val="6 Underlined"/>
    <w:rsid w:val="008E13F8"/>
    <w:rPr>
      <w:rFonts w:ascii="Times New Roman" w:hAnsi="Times New Roman"/>
      <w:b/>
      <w:sz w:val="21"/>
      <w:u w:val="single"/>
    </w:rPr>
  </w:style>
  <w:style w:type="paragraph" w:customStyle="1" w:styleId="Cards1CharChar">
    <w:name w:val="Cards1 Char Char"/>
    <w:basedOn w:val="Normal"/>
    <w:link w:val="Cards1CharCharChar"/>
    <w:rsid w:val="008E13F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8E13F8"/>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8E13F8"/>
    <w:rPr>
      <w:rFonts w:asciiTheme="minorHAnsi" w:hAnsiTheme="minorHAnsi"/>
      <w:sz w:val="24"/>
      <w:u w:val="single"/>
    </w:rPr>
  </w:style>
  <w:style w:type="character" w:customStyle="1" w:styleId="CitesCharCharChar">
    <w:name w:val="Cites Char Char Char"/>
    <w:rsid w:val="008E13F8"/>
    <w:rPr>
      <w:rFonts w:ascii="Times New Roman" w:eastAsia="Times New Roman" w:hAnsi="Times New Roman" w:cs="Times New Roman"/>
      <w:sz w:val="20"/>
      <w:szCs w:val="24"/>
    </w:rPr>
  </w:style>
  <w:style w:type="character" w:customStyle="1" w:styleId="nohighlighting">
    <w:name w:val="no highlighting"/>
    <w:rsid w:val="008E13F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E13F8"/>
    <w:rPr>
      <w:rFonts w:ascii="Cambria" w:hAnsi="Cambria" w:hint="default"/>
      <w:sz w:val="21"/>
      <w:u w:val="single"/>
    </w:rPr>
  </w:style>
  <w:style w:type="paragraph" w:customStyle="1" w:styleId="Swag">
    <w:name w:val="Swag"/>
    <w:basedOn w:val="Normal"/>
    <w:link w:val="SwagChar"/>
    <w:qFormat/>
    <w:rsid w:val="008E13F8"/>
    <w:rPr>
      <w:rFonts w:ascii="Georgia" w:hAnsi="Georgia"/>
      <w:color w:val="0000FF"/>
      <w:sz w:val="12"/>
      <w:u w:val="single"/>
    </w:rPr>
  </w:style>
  <w:style w:type="character" w:customStyle="1" w:styleId="SwagChar">
    <w:name w:val="Swag Char"/>
    <w:link w:val="Swag"/>
    <w:rsid w:val="008E13F8"/>
    <w:rPr>
      <w:rFonts w:ascii="Georgia" w:hAnsi="Georgia"/>
      <w:color w:val="0000FF"/>
      <w:sz w:val="12"/>
      <w:u w:val="single"/>
    </w:rPr>
  </w:style>
  <w:style w:type="paragraph" w:customStyle="1" w:styleId="StyleUnderlineTimesNewRoman1">
    <w:name w:val="Style Underline + Times New Roman1"/>
    <w:link w:val="StyleUnderlineTimesNewRoman1Char"/>
    <w:rsid w:val="008E13F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E13F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E13F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E13F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E13F8"/>
    <w:rPr>
      <w:rFonts w:eastAsia="MS Mincho"/>
    </w:rPr>
  </w:style>
  <w:style w:type="character" w:customStyle="1" w:styleId="StyleStyleCardTextLeft-075Right0Char">
    <w:name w:val="Style Style Card Text + Left:  -0.75&quot; + Right:  0&quot; Char"/>
    <w:link w:val="StyleStyleCardTextLeft-075Right0"/>
    <w:rsid w:val="008E13F8"/>
    <w:rPr>
      <w:rFonts w:ascii="Calibri" w:eastAsia="MS Mincho" w:hAnsi="Calibri"/>
      <w:sz w:val="22"/>
    </w:rPr>
  </w:style>
  <w:style w:type="character" w:customStyle="1" w:styleId="CharChar61">
    <w:name w:val="Char Char61"/>
    <w:rsid w:val="008E13F8"/>
    <w:rPr>
      <w:rFonts w:cs="Arial"/>
      <w:bCs/>
      <w:sz w:val="16"/>
      <w:szCs w:val="26"/>
      <w:lang w:val="en-US" w:eastAsia="en-US" w:bidi="ar-SA"/>
    </w:rPr>
  </w:style>
  <w:style w:type="character" w:customStyle="1" w:styleId="ListBulletChar">
    <w:name w:val="List Bullet Char"/>
    <w:link w:val="ListBullet"/>
    <w:uiPriority w:val="99"/>
    <w:rsid w:val="008E13F8"/>
    <w:rPr>
      <w:rFonts w:ascii="Calibri" w:eastAsia="Calibri" w:hAnsi="Calibri"/>
      <w:sz w:val="22"/>
    </w:rPr>
  </w:style>
  <w:style w:type="paragraph" w:customStyle="1" w:styleId="subhead10">
    <w:name w:val="subhead1"/>
    <w:basedOn w:val="Normal"/>
    <w:uiPriority w:val="99"/>
    <w:rsid w:val="008E13F8"/>
    <w:pPr>
      <w:spacing w:before="100" w:beforeAutospacing="1" w:after="100" w:afterAutospacing="1"/>
    </w:pPr>
    <w:rPr>
      <w:rFonts w:ascii="Georgia" w:eastAsia="Times New Roman" w:hAnsi="Georgia"/>
      <w:sz w:val="24"/>
    </w:rPr>
  </w:style>
  <w:style w:type="character" w:customStyle="1" w:styleId="styledate0">
    <w:name w:val="styledate"/>
    <w:rsid w:val="008E13F8"/>
  </w:style>
  <w:style w:type="character" w:customStyle="1" w:styleId="BoldandUnderlineChar1">
    <w:name w:val="Bold and Underline Char1"/>
    <w:rsid w:val="008E13F8"/>
    <w:rPr>
      <w:b/>
      <w:szCs w:val="24"/>
      <w:u w:val="single"/>
      <w:lang w:val="en-US" w:eastAsia="en-US" w:bidi="ar-SA"/>
    </w:rPr>
  </w:style>
  <w:style w:type="character" w:customStyle="1" w:styleId="BoldandUnderlineChar1Char2">
    <w:name w:val="Bold and Underline Char1 Char2"/>
    <w:rsid w:val="008E13F8"/>
    <w:rPr>
      <w:b/>
      <w:szCs w:val="24"/>
      <w:u w:val="single"/>
      <w:lang w:val="en-US" w:eastAsia="en-US" w:bidi="ar-SA"/>
    </w:rPr>
  </w:style>
  <w:style w:type="character" w:customStyle="1" w:styleId="BoldandUnderlineCharChar1">
    <w:name w:val="Bold and Underline Char Char1"/>
    <w:rsid w:val="008E13F8"/>
    <w:rPr>
      <w:b/>
      <w:szCs w:val="24"/>
      <w:u w:val="single"/>
      <w:lang w:val="en-US" w:eastAsia="en-US" w:bidi="ar-SA"/>
    </w:rPr>
  </w:style>
  <w:style w:type="character" w:customStyle="1" w:styleId="BoldandUnderlineChar6">
    <w:name w:val="Bold and Underline Char6"/>
    <w:rsid w:val="008E13F8"/>
    <w:rPr>
      <w:b/>
      <w:szCs w:val="24"/>
      <w:u w:val="single"/>
      <w:lang w:val="en-US" w:eastAsia="en-US" w:bidi="ar-SA"/>
    </w:rPr>
  </w:style>
  <w:style w:type="paragraph" w:customStyle="1" w:styleId="abstract">
    <w:name w:val="abstract"/>
    <w:basedOn w:val="Normal"/>
    <w:uiPriority w:val="99"/>
    <w:rsid w:val="008E13F8"/>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8E13F8"/>
    <w:rPr>
      <w:rFonts w:ascii="Georgia" w:eastAsia="Times New Roman" w:hAnsi="Georgia"/>
      <w:b/>
      <w:bCs/>
      <w:u w:val="single"/>
    </w:rPr>
  </w:style>
  <w:style w:type="character" w:customStyle="1" w:styleId="StyleUnderlineChar11ptBold2Char">
    <w:name w:val="Style Underline Char + 11 pt Bold2 Char"/>
    <w:link w:val="StyleUnderlineChar11ptBold2"/>
    <w:rsid w:val="008E13F8"/>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8E13F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8E13F8"/>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E13F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8E13F8"/>
    <w:rPr>
      <w:rFonts w:ascii="Georgia" w:eastAsia="Times New Roman" w:hAnsi="Georgia"/>
      <w:sz w:val="22"/>
      <w:u w:val="single"/>
    </w:rPr>
  </w:style>
  <w:style w:type="character" w:customStyle="1" w:styleId="style13">
    <w:name w:val="style1"/>
    <w:rsid w:val="008E13F8"/>
  </w:style>
  <w:style w:type="character" w:customStyle="1" w:styleId="pmtermsel">
    <w:name w:val="pmtermsel"/>
    <w:rsid w:val="008E13F8"/>
  </w:style>
  <w:style w:type="character" w:customStyle="1" w:styleId="showipapr">
    <w:name w:val="show_ipapr"/>
    <w:rsid w:val="008E13F8"/>
  </w:style>
  <w:style w:type="character" w:customStyle="1" w:styleId="dnindex">
    <w:name w:val="dnindex"/>
    <w:rsid w:val="008E13F8"/>
  </w:style>
  <w:style w:type="character" w:customStyle="1" w:styleId="23">
    <w:name w:val="23"/>
    <w:rsid w:val="008E13F8"/>
    <w:rPr>
      <w:rFonts w:ascii="Times New Roman" w:hAnsi="Times New Roman" w:cs="Arial"/>
      <w:bCs/>
      <w:sz w:val="20"/>
      <w:u w:val="single"/>
      <w:lang w:val="en-US" w:eastAsia="en-US" w:bidi="ar-SA"/>
    </w:rPr>
  </w:style>
  <w:style w:type="character" w:customStyle="1" w:styleId="33">
    <w:name w:val="33"/>
    <w:rsid w:val="008E13F8"/>
    <w:rPr>
      <w:rFonts w:ascii="Times New Roman" w:hAnsi="Times New Roman" w:cs="Arial"/>
      <w:b/>
      <w:bCs/>
      <w:sz w:val="20"/>
      <w:u w:val="single"/>
      <w:lang w:val="en-US" w:eastAsia="en-US" w:bidi="ar-SA"/>
    </w:rPr>
  </w:style>
  <w:style w:type="character" w:customStyle="1" w:styleId="55">
    <w:name w:val="55"/>
    <w:rsid w:val="008E13F8"/>
    <w:rPr>
      <w:rFonts w:cs="Arial"/>
      <w:bCs/>
      <w:sz w:val="20"/>
      <w:u w:val="single"/>
      <w:lang w:val="en-US" w:eastAsia="en-US" w:bidi="ar-SA"/>
    </w:rPr>
  </w:style>
  <w:style w:type="character" w:customStyle="1" w:styleId="authoraffil">
    <w:name w:val="authoraffil"/>
    <w:rsid w:val="008E13F8"/>
  </w:style>
  <w:style w:type="character" w:customStyle="1" w:styleId="CharChar8">
    <w:name w:val="Char Char8"/>
    <w:rsid w:val="008E13F8"/>
    <w:rPr>
      <w:rFonts w:ascii="Georgia" w:eastAsia="Times New Roman" w:hAnsi="Georgia"/>
      <w:b/>
      <w:bCs/>
      <w:sz w:val="30"/>
      <w:szCs w:val="28"/>
      <w:u w:val="single"/>
    </w:rPr>
  </w:style>
  <w:style w:type="character" w:customStyle="1" w:styleId="FontStyle13">
    <w:name w:val="Font Style13"/>
    <w:uiPriority w:val="99"/>
    <w:rsid w:val="008E13F8"/>
    <w:rPr>
      <w:rFonts w:ascii="Constantia" w:hAnsi="Constantia" w:cs="Constantia"/>
      <w:sz w:val="18"/>
      <w:szCs w:val="18"/>
    </w:rPr>
  </w:style>
  <w:style w:type="character" w:customStyle="1" w:styleId="TagsCharCharCharChar">
    <w:name w:val="Tags Char Char Char Char"/>
    <w:rsid w:val="008E13F8"/>
    <w:rPr>
      <w:rFonts w:ascii="Times New Roman" w:eastAsia="Times New Roman" w:hAnsi="Times New Roman" w:cs="Times New Roman"/>
      <w:b/>
      <w:sz w:val="24"/>
      <w:szCs w:val="24"/>
    </w:rPr>
  </w:style>
  <w:style w:type="character" w:customStyle="1" w:styleId="Citation1Char">
    <w:name w:val="Citation1 Char"/>
    <w:link w:val="Citation10"/>
    <w:locked/>
    <w:rsid w:val="008E13F8"/>
    <w:rPr>
      <w:rFonts w:ascii="Georgia" w:hAnsi="Georgia"/>
      <w:b/>
      <w:u w:val="single"/>
    </w:rPr>
  </w:style>
  <w:style w:type="paragraph" w:customStyle="1" w:styleId="Citation10">
    <w:name w:val="Citation1"/>
    <w:basedOn w:val="Normal"/>
    <w:link w:val="Citation1Char"/>
    <w:qFormat/>
    <w:rsid w:val="008E13F8"/>
    <w:rPr>
      <w:rFonts w:ascii="Georgia" w:hAnsi="Georgia"/>
      <w:b/>
      <w:sz w:val="24"/>
      <w:u w:val="single"/>
    </w:rPr>
  </w:style>
  <w:style w:type="character" w:customStyle="1" w:styleId="TaglineChar">
    <w:name w:val="Tagline Char"/>
    <w:link w:val="Tagline2"/>
    <w:locked/>
    <w:rsid w:val="008E13F8"/>
    <w:rPr>
      <w:rFonts w:ascii="Georgia" w:hAnsi="Georgia"/>
      <w:b/>
    </w:rPr>
  </w:style>
  <w:style w:type="paragraph" w:customStyle="1" w:styleId="Tagline2">
    <w:name w:val="Tagline"/>
    <w:basedOn w:val="Normal"/>
    <w:link w:val="TaglineChar"/>
    <w:qFormat/>
    <w:rsid w:val="008E13F8"/>
    <w:rPr>
      <w:rFonts w:ascii="Georgia" w:hAnsi="Georgia"/>
      <w:b/>
      <w:sz w:val="24"/>
    </w:rPr>
  </w:style>
  <w:style w:type="paragraph" w:customStyle="1" w:styleId="StyleLeft021">
    <w:name w:val="Style Left:  0.2&quot;1"/>
    <w:basedOn w:val="Normal"/>
    <w:uiPriority w:val="99"/>
    <w:rsid w:val="008E13F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E13F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E13F8"/>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E13F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E13F8"/>
    <w:rPr>
      <w:rFonts w:ascii="Georgia" w:eastAsia="Times New Roman" w:hAnsi="Georgia"/>
      <w:sz w:val="22"/>
      <w:u w:val="single"/>
      <w:bdr w:val="single" w:sz="4" w:space="0" w:color="auto"/>
    </w:rPr>
  </w:style>
  <w:style w:type="character" w:customStyle="1" w:styleId="boldcitationChar">
    <w:name w:val="bold citation Char"/>
    <w:rsid w:val="008E13F8"/>
    <w:rPr>
      <w:rFonts w:ascii="Arial" w:hAnsi="Arial"/>
      <w:b/>
      <w:sz w:val="28"/>
      <w:szCs w:val="24"/>
      <w:u w:val="thick"/>
      <w:lang w:val="en-US" w:eastAsia="en-US" w:bidi="ar-SA"/>
    </w:rPr>
  </w:style>
  <w:style w:type="paragraph" w:customStyle="1" w:styleId="BlockTitle20">
    <w:name w:val="Block Title #2"/>
    <w:basedOn w:val="Normal"/>
    <w:uiPriority w:val="99"/>
    <w:rsid w:val="008E13F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8E13F8"/>
    <w:rPr>
      <w:rFonts w:ascii="Georgia" w:hAnsi="Georgia"/>
      <w:b/>
    </w:rPr>
  </w:style>
  <w:style w:type="character" w:customStyle="1" w:styleId="BoldunderlineChar3">
    <w:name w:val="Bold/underline Char"/>
    <w:rsid w:val="008E13F8"/>
    <w:rPr>
      <w:rFonts w:eastAsia="SimSun"/>
      <w:b/>
      <w:noProof w:val="0"/>
      <w:sz w:val="24"/>
      <w:szCs w:val="24"/>
      <w:u w:val="single"/>
      <w:lang w:val="en-US" w:eastAsia="zh-CN" w:bidi="ar-SA"/>
    </w:rPr>
  </w:style>
  <w:style w:type="character" w:customStyle="1" w:styleId="underlinetextchar0">
    <w:name w:val="underlinetextchar"/>
    <w:rsid w:val="008E13F8"/>
  </w:style>
  <w:style w:type="character" w:customStyle="1" w:styleId="boldciteChar1">
    <w:name w:val="bold cite Char1"/>
    <w:rsid w:val="008E13F8"/>
    <w:rPr>
      <w:b/>
      <w:sz w:val="28"/>
      <w:u w:val="thick" w:color="000000"/>
    </w:rPr>
  </w:style>
  <w:style w:type="character" w:customStyle="1" w:styleId="tagCharCharChar1">
    <w:name w:val="tag Char Char Char1"/>
    <w:rsid w:val="008E13F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8E13F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E13F8"/>
    <w:rPr>
      <w:rFonts w:ascii="Times New Roman" w:hAnsi="Times New Roman" w:cs="Times New Roman"/>
      <w:sz w:val="18"/>
      <w:szCs w:val="18"/>
    </w:rPr>
  </w:style>
  <w:style w:type="character" w:customStyle="1" w:styleId="bylines">
    <w:name w:val="bylines"/>
    <w:basedOn w:val="DefaultParagraphFont"/>
    <w:rsid w:val="008E13F8"/>
  </w:style>
  <w:style w:type="character" w:customStyle="1" w:styleId="StyleStyleBoldUnderlineUnderlineIntenseEmphasis1apple-style-2">
    <w:name w:val="Style Style Bold UnderlineUnderlineIntense Emphasis1apple-style-...2"/>
    <w:basedOn w:val="DefaultParagraphFont"/>
    <w:rsid w:val="008E13F8"/>
    <w:rPr>
      <w:b w:val="0"/>
      <w:bCs/>
      <w:sz w:val="22"/>
      <w:u w:val="single"/>
    </w:rPr>
  </w:style>
  <w:style w:type="character" w:customStyle="1" w:styleId="FontStyle57">
    <w:name w:val="Font Style57"/>
    <w:rsid w:val="008E13F8"/>
    <w:rPr>
      <w:rFonts w:ascii="Georgia" w:hAnsi="Georgia" w:cs="Georgia"/>
      <w:b/>
      <w:bCs/>
      <w:sz w:val="14"/>
      <w:szCs w:val="14"/>
    </w:rPr>
  </w:style>
  <w:style w:type="character" w:customStyle="1" w:styleId="FontStyle89">
    <w:name w:val="Font Style89"/>
    <w:rsid w:val="008E13F8"/>
    <w:rPr>
      <w:rFonts w:ascii="Times New Roman" w:hAnsi="Times New Roman" w:cs="Times New Roman"/>
      <w:b/>
      <w:bCs/>
      <w:smallCaps/>
      <w:spacing w:val="40"/>
      <w:sz w:val="16"/>
      <w:szCs w:val="16"/>
    </w:rPr>
  </w:style>
  <w:style w:type="character" w:customStyle="1" w:styleId="style3Char0">
    <w:name w:val="style 3 Char"/>
    <w:rsid w:val="008E13F8"/>
    <w:rPr>
      <w:sz w:val="18"/>
      <w:szCs w:val="24"/>
      <w:lang w:val="en-US" w:eastAsia="en-US" w:bidi="ar-SA"/>
    </w:rPr>
  </w:style>
  <w:style w:type="paragraph" w:customStyle="1" w:styleId="003Cite">
    <w:name w:val="003Cite"/>
    <w:basedOn w:val="Normal"/>
    <w:qFormat/>
    <w:rsid w:val="008E13F8"/>
    <w:rPr>
      <w:rFonts w:eastAsia="Calibri"/>
      <w:sz w:val="16"/>
      <w:szCs w:val="16"/>
    </w:rPr>
  </w:style>
  <w:style w:type="paragraph" w:customStyle="1" w:styleId="NormalBold">
    <w:name w:val="Normal + Bold"/>
    <w:aliases w:val="Double Underline"/>
    <w:basedOn w:val="Normal"/>
    <w:link w:val="NormalBoldChar"/>
    <w:rsid w:val="008E13F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8E13F8"/>
    <w:rPr>
      <w:rFonts w:ascii="Georgia" w:hAnsi="Georgia"/>
      <w:b/>
      <w:color w:val="000000"/>
      <w:sz w:val="22"/>
      <w:u w:val="single"/>
    </w:rPr>
  </w:style>
  <w:style w:type="character" w:customStyle="1" w:styleId="BlockHeadingsChar1">
    <w:name w:val="Block Headings Char1"/>
    <w:rsid w:val="008E13F8"/>
    <w:rPr>
      <w:b/>
      <w:caps/>
    </w:rPr>
  </w:style>
  <w:style w:type="character" w:customStyle="1" w:styleId="FontStyle170">
    <w:name w:val="Font Style170"/>
    <w:uiPriority w:val="99"/>
    <w:rsid w:val="008E13F8"/>
    <w:rPr>
      <w:rFonts w:ascii="Bookman Old Style" w:hAnsi="Bookman Old Style" w:cs="Bookman Old Style"/>
      <w:sz w:val="16"/>
      <w:szCs w:val="16"/>
    </w:rPr>
  </w:style>
  <w:style w:type="character" w:customStyle="1" w:styleId="FontStyle17">
    <w:name w:val="Font Style17"/>
    <w:uiPriority w:val="99"/>
    <w:rsid w:val="008E13F8"/>
    <w:rPr>
      <w:rFonts w:ascii="Book Antiqua" w:hAnsi="Book Antiqua" w:cs="Book Antiqua"/>
      <w:i/>
      <w:iCs/>
      <w:spacing w:val="10"/>
      <w:sz w:val="22"/>
      <w:szCs w:val="22"/>
    </w:rPr>
  </w:style>
  <w:style w:type="paragraph" w:customStyle="1" w:styleId="cardbody0">
    <w:name w:val="cardbody"/>
    <w:basedOn w:val="Normal"/>
    <w:rsid w:val="008E13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ou.usra.edu/meetings/lpsc2019/" TargetMode="External"/><Relationship Id="rId18" Type="http://schemas.openxmlformats.org/officeDocument/2006/relationships/hyperlink" Target="https://earthsky.org/space/meteor-asteroid-chelyabinsk-russia-feb-15-2013" TargetMode="External"/><Relationship Id="rId26" Type="http://schemas.openxmlformats.org/officeDocument/2006/relationships/hyperlink" Target="https://www.asteroidmission.org/" TargetMode="External"/><Relationship Id="rId3" Type="http://schemas.openxmlformats.org/officeDocument/2006/relationships/customXml" Target="../customXml/item3.xml"/><Relationship Id="rId21" Type="http://schemas.openxmlformats.org/officeDocument/2006/relationships/hyperlink" Target="https://cneos.jpl.nasa.gov/ca/" TargetMode="External"/><Relationship Id="rId7" Type="http://schemas.openxmlformats.org/officeDocument/2006/relationships/settings" Target="settings.xml"/><Relationship Id="rId12" Type="http://schemas.openxmlformats.org/officeDocument/2006/relationships/hyperlink" Target="https://www.theguardian.com/world/2013/feb/15/hundreds-injured-meteorite-russian-city-chelyabinsk" TargetMode="External"/><Relationship Id="rId17" Type="http://schemas.openxmlformats.org/officeDocument/2006/relationships/hyperlink" Target="http://www.bbc.com/earth/story/20160706-in-siberia-in-1908-a-huge-explosion-came-out-of-nowhere" TargetMode="External"/><Relationship Id="rId25" Type="http://schemas.openxmlformats.org/officeDocument/2006/relationships/hyperlink" Target="http://www.hayabusa2.jaxa.jp/en/" TargetMode="External"/><Relationship Id="rId2" Type="http://schemas.openxmlformats.org/officeDocument/2006/relationships/customXml" Target="../customXml/item2.xml"/><Relationship Id="rId16" Type="http://schemas.openxmlformats.org/officeDocument/2006/relationships/hyperlink" Target="https://theconversation.com/how-the-dinosaurs-went-extinct-asteroid-collision-triggered-potentially-deadly-volcanic-eruptions-112134" TargetMode="External"/><Relationship Id="rId20" Type="http://schemas.openxmlformats.org/officeDocument/2006/relationships/hyperlink" Target="https://cneos.jpl.nasa.gov/stats/totals.html" TargetMode="External"/><Relationship Id="rId29" Type="http://schemas.openxmlformats.org/officeDocument/2006/relationships/hyperlink" Target="https://www.gwern.net/docs/philosophy/ethics/2007-green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science-environment-47607696" TargetMode="External"/><Relationship Id="rId24" Type="http://schemas.openxmlformats.org/officeDocument/2006/relationships/hyperlink" Target="https://solarsystem.nasa.gov/missions/hayabusa/in-depth/"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conversation.com/target-earth-how-asteroids-made-an-impact-on-australia-92836" TargetMode="External"/><Relationship Id="rId23" Type="http://schemas.openxmlformats.org/officeDocument/2006/relationships/hyperlink" Target="https://spaceguardcentre.com/what-are-neos/finding-and-observing-asteroids/" TargetMode="External"/><Relationship Id="rId28" Type="http://schemas.openxmlformats.org/officeDocument/2006/relationships/hyperlink" Target="http://www.tandfonline.com/doi/pdf/10.1080/00455091.2016.1278150?needAccess=true" TargetMode="Externa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s://academic.oup.com/astrogeo/article/50/1/1.18/201316"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cneos.jpl.nasa.gov/fireballs/" TargetMode="External"/><Relationship Id="rId22" Type="http://schemas.openxmlformats.org/officeDocument/2006/relationships/hyperlink" Target="https://cneos.jpl.nasa.gov/news/2008tc3.html" TargetMode="External"/><Relationship Id="rId27" Type="http://schemas.openxmlformats.org/officeDocument/2006/relationships/hyperlink" Target="https://theconversation.com/mining-asteroids-could-unlock-untold-wealth-heres-how-to-get-started-95675" TargetMode="External"/><Relationship Id="rId30"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15723</Words>
  <Characters>89625</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2022-03-26T13:31:00Z</dcterms:created>
  <dcterms:modified xsi:type="dcterms:W3CDTF">2022-03-26T13:32:00Z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