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97DEA" w14:textId="77777777" w:rsidR="00C934E6" w:rsidRDefault="00C934E6" w:rsidP="00C934E6">
      <w:pPr>
        <w:pStyle w:val="Heading2"/>
      </w:pPr>
      <w:r>
        <w:t>1AC – King RR</w:t>
      </w:r>
    </w:p>
    <w:p w14:paraId="09006323" w14:textId="77777777" w:rsidR="00C934E6" w:rsidRDefault="00C934E6" w:rsidP="00C934E6">
      <w:pPr>
        <w:pStyle w:val="Heading4"/>
      </w:pPr>
      <w:r>
        <w:t>Plan: Private entities ought to restrict asteroid mining involving artificial asteroid capture.</w:t>
      </w:r>
    </w:p>
    <w:p w14:paraId="6EE7E31E" w14:textId="77777777" w:rsidR="00C934E6" w:rsidRPr="00657732" w:rsidRDefault="00C934E6" w:rsidP="00C934E6">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5100F8F3" w14:textId="77777777" w:rsidR="00C934E6" w:rsidRPr="00657732" w:rsidRDefault="00C934E6" w:rsidP="00C934E6">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2D5B5047" w14:textId="77777777" w:rsidR="00C934E6" w:rsidRDefault="00C934E6" w:rsidP="00C934E6">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23239101" w14:textId="77777777" w:rsidR="00C934E6" w:rsidRPr="00657732" w:rsidRDefault="00C934E6" w:rsidP="00C934E6">
      <w:pPr>
        <w:pStyle w:val="Heading4"/>
      </w:pPr>
      <w:r>
        <w:t xml:space="preserve">2] </w:t>
      </w:r>
      <w:r w:rsidRPr="00657732">
        <w:t xml:space="preserve">Dangerous mining greatly increases the risk of space debris. </w:t>
      </w:r>
    </w:p>
    <w:p w14:paraId="267EABB5" w14:textId="77777777" w:rsidR="00C934E6" w:rsidRPr="00657732" w:rsidRDefault="00C934E6" w:rsidP="00C934E6">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648DF826" w14:textId="77777777" w:rsidR="00C934E6" w:rsidRPr="00657732" w:rsidRDefault="00C934E6" w:rsidP="00C934E6">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3575A8E4" w14:textId="77777777" w:rsidR="00C934E6" w:rsidRPr="00657732" w:rsidRDefault="00C934E6" w:rsidP="00C934E6">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7DDCF98F" w14:textId="77777777" w:rsidR="00C934E6" w:rsidRPr="00657732" w:rsidRDefault="00C934E6" w:rsidP="00C934E6">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215ECEC6" w14:textId="77777777" w:rsidR="00C934E6" w:rsidRPr="00657732" w:rsidRDefault="00C934E6" w:rsidP="00C934E6">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D2F4417" w14:textId="77777777" w:rsidR="00C934E6" w:rsidRPr="00657732" w:rsidRDefault="00C934E6" w:rsidP="00C934E6">
      <w:pPr>
        <w:pStyle w:val="Heading4"/>
        <w:rPr>
          <w:rFonts w:cs="Arial"/>
        </w:rPr>
      </w:pPr>
      <w:r>
        <w:rPr>
          <w:rFonts w:cs="Arial"/>
        </w:rPr>
        <w:t xml:space="preserve">4] </w:t>
      </w:r>
      <w:r w:rsidRPr="00657732">
        <w:rPr>
          <w:rFonts w:cs="Arial"/>
        </w:rPr>
        <w:t xml:space="preserve">Debris cascades cause </w:t>
      </w:r>
      <w:r w:rsidRPr="00657732">
        <w:rPr>
          <w:rFonts w:cs="Arial"/>
          <w:u w:val="single"/>
        </w:rPr>
        <w:t>global</w:t>
      </w:r>
      <w:r w:rsidRPr="00657732">
        <w:rPr>
          <w:rFonts w:cs="Arial"/>
        </w:rPr>
        <w:t xml:space="preserve"> nuke war</w:t>
      </w:r>
    </w:p>
    <w:p w14:paraId="29540F1B" w14:textId="77777777" w:rsidR="00C934E6" w:rsidRPr="00657732" w:rsidRDefault="00C934E6" w:rsidP="00C934E6">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18D4561A" w14:textId="77777777" w:rsidR="00C934E6" w:rsidRPr="00657732" w:rsidRDefault="00C934E6" w:rsidP="00C934E6">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24F7EE60" w14:textId="77777777" w:rsidR="00C934E6" w:rsidRPr="00657732" w:rsidRDefault="00C934E6" w:rsidP="00C934E6">
      <w:pPr>
        <w:pStyle w:val="Heading4"/>
      </w:pPr>
      <w:r>
        <w:t xml:space="preserve">5] </w:t>
      </w: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5680A4ED" w14:textId="77777777" w:rsidR="00C934E6" w:rsidRPr="00657732" w:rsidRDefault="00C934E6" w:rsidP="00C934E6">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2043FFF3" w14:textId="77777777" w:rsidR="00C934E6" w:rsidRDefault="00C934E6" w:rsidP="00C934E6">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6BBEDDAC" w14:textId="77777777" w:rsidR="00C934E6" w:rsidRDefault="00C934E6" w:rsidP="00C934E6">
      <w:pPr>
        <w:pStyle w:val="Heading4"/>
      </w:pPr>
      <w:r>
        <w:t>6] AAC involves intentional relocation</w:t>
      </w:r>
    </w:p>
    <w:p w14:paraId="144B0BDE" w14:textId="77777777" w:rsidR="00C934E6" w:rsidRDefault="00C934E6" w:rsidP="00C934E6">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1E130B35" w14:textId="77777777" w:rsidR="00C934E6" w:rsidRPr="00465DA2" w:rsidRDefault="00C934E6" w:rsidP="00C934E6">
      <w:pPr>
        <w:rPr>
          <w:u w:val="single"/>
        </w:rPr>
      </w:pPr>
      <w:r w:rsidRPr="00465DA2">
        <w:rPr>
          <w:u w:val="single"/>
        </w:rPr>
        <w:t>Can you push an asteroid?</w:t>
      </w:r>
    </w:p>
    <w:p w14:paraId="5BA1B5A3" w14:textId="77777777" w:rsidR="00C934E6" w:rsidRPr="008D64CC" w:rsidRDefault="00C934E6" w:rsidP="00C934E6">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65C20FB2" w14:textId="77777777" w:rsidR="00C934E6" w:rsidRPr="00657732" w:rsidRDefault="00C934E6" w:rsidP="00C934E6">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60E10591" w14:textId="77777777" w:rsidR="00C934E6" w:rsidRPr="00657732" w:rsidRDefault="00C934E6" w:rsidP="00C934E6">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339F66B7" w14:textId="77777777" w:rsidR="00C934E6" w:rsidRPr="00657732" w:rsidRDefault="00C934E6" w:rsidP="00C934E6">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0534488F" w14:textId="77777777" w:rsidR="00C934E6" w:rsidRPr="00657732" w:rsidRDefault="00C934E6" w:rsidP="00C934E6">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41D053C4" w14:textId="77777777" w:rsidR="00C934E6" w:rsidRPr="00657732" w:rsidRDefault="00C934E6" w:rsidP="00C934E6">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702A5A6B" w14:textId="77777777" w:rsidR="00C934E6" w:rsidRPr="00657732" w:rsidRDefault="00C934E6" w:rsidP="00C934E6">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23DBC15F" w14:textId="77777777" w:rsidR="00C934E6" w:rsidRPr="00657732" w:rsidRDefault="00C934E6" w:rsidP="00C934E6">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657732">
        <w:rPr>
          <w:highlight w:val="yellow"/>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40960EC9" w14:textId="77777777" w:rsidR="00C934E6" w:rsidRPr="00657732" w:rsidRDefault="00C934E6" w:rsidP="00C934E6">
      <w:pPr>
        <w:pStyle w:val="Heading4"/>
      </w:pPr>
      <w:r>
        <w:t xml:space="preserve">8] </w:t>
      </w: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57C2147A" w14:textId="77777777" w:rsidR="00C934E6" w:rsidRPr="00657732" w:rsidRDefault="00C934E6" w:rsidP="00C934E6">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4B9875E5" w14:textId="77777777" w:rsidR="00C934E6" w:rsidRPr="00657732" w:rsidRDefault="00C934E6" w:rsidP="00C934E6">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32EFA969" w14:textId="77777777" w:rsidR="00C934E6" w:rsidRPr="00657732" w:rsidRDefault="00C934E6" w:rsidP="00C934E6">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2F42E51B" w14:textId="77777777" w:rsidR="00C934E6" w:rsidRPr="00657732" w:rsidRDefault="00C934E6" w:rsidP="00C934E6">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345C0CFC" w14:textId="77777777" w:rsidR="00C934E6" w:rsidRPr="00657732" w:rsidRDefault="00C934E6" w:rsidP="00C934E6">
      <w:pPr>
        <w:rPr>
          <w:sz w:val="16"/>
        </w:rPr>
      </w:pPr>
      <w:r w:rsidRPr="00657732">
        <w:rPr>
          <w:sz w:val="16"/>
        </w:rPr>
        <w:t>Privatization and industry</w:t>
      </w:r>
    </w:p>
    <w:p w14:paraId="4A6AE0A9" w14:textId="77777777" w:rsidR="00C934E6" w:rsidRPr="00657732" w:rsidRDefault="00C934E6" w:rsidP="00C934E6">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01398752" w14:textId="77777777" w:rsidR="00C934E6" w:rsidRPr="00657732" w:rsidRDefault="00C934E6" w:rsidP="00C934E6">
      <w:pPr>
        <w:rPr>
          <w:sz w:val="16"/>
        </w:rPr>
      </w:pPr>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1708F2B0" w14:textId="77777777" w:rsidR="00C934E6" w:rsidRPr="00657732" w:rsidRDefault="00C934E6" w:rsidP="00C934E6">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4D530F9F" w14:textId="77777777" w:rsidR="00C934E6" w:rsidRPr="00657732" w:rsidRDefault="00C934E6" w:rsidP="00C934E6">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068B2942" w14:textId="77777777" w:rsidR="00C934E6" w:rsidRPr="00657732" w:rsidRDefault="00C934E6" w:rsidP="00C934E6">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23BA86B8" w14:textId="77777777" w:rsidR="00C934E6" w:rsidRPr="00657732" w:rsidRDefault="00C934E6" w:rsidP="00C934E6">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45CF0E18" w14:textId="77777777" w:rsidR="00C934E6" w:rsidRPr="00657732" w:rsidRDefault="00C934E6" w:rsidP="00C934E6">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335C92F9" w14:textId="77777777" w:rsidR="00C934E6" w:rsidRPr="00657732" w:rsidRDefault="00C934E6" w:rsidP="00C934E6">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017F35A6" w14:textId="77777777" w:rsidR="00C934E6" w:rsidRPr="00657732" w:rsidRDefault="00C934E6" w:rsidP="00C934E6">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0839D6F5" w14:textId="77777777" w:rsidR="00C934E6" w:rsidRPr="00657732" w:rsidRDefault="00C934E6" w:rsidP="00C934E6">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2DF82A95" w14:textId="77777777" w:rsidR="00C934E6" w:rsidRPr="006177B2" w:rsidRDefault="00C934E6" w:rsidP="00C934E6">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657732">
        <w:rPr>
          <w:rStyle w:val="StyleUnderline"/>
          <w:highlight w:val="yellow"/>
        </w:rPr>
        <w:t>“</w:t>
      </w:r>
      <w:r w:rsidRPr="00657732">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657732">
        <w:rPr>
          <w:rStyle w:val="StyleUnderline"/>
          <w:highlight w:val="yellow"/>
        </w:rPr>
        <w:t xml:space="preserve">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2486503D" w14:textId="77777777" w:rsidR="00C934E6" w:rsidRPr="00657732" w:rsidRDefault="00C934E6" w:rsidP="00C934E6">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4FC0F589" w14:textId="77777777" w:rsidR="00C934E6" w:rsidRPr="00657732" w:rsidRDefault="00C934E6" w:rsidP="00C934E6">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9" w:history="1">
        <w:r w:rsidRPr="00657732">
          <w:rPr>
            <w:rStyle w:val="Hyperlink"/>
          </w:rPr>
          <w:t>http://www.michaeldello.com/asteroids-comets-space-weapons/</w:t>
        </w:r>
      </w:hyperlink>
      <w:r w:rsidRPr="00657732">
        <w:t>]</w:t>
      </w:r>
    </w:p>
    <w:p w14:paraId="389861E6" w14:textId="77777777" w:rsidR="00C934E6" w:rsidRPr="00657732" w:rsidRDefault="00C934E6" w:rsidP="00C934E6">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48F07D89" w14:textId="77777777" w:rsidR="00C934E6" w:rsidRPr="00657732" w:rsidRDefault="00C934E6" w:rsidP="00C934E6">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4D0CC776" w14:textId="77777777" w:rsidR="00C934E6" w:rsidRPr="00657732" w:rsidRDefault="00C934E6" w:rsidP="00C934E6">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7E4CD9C6" w14:textId="77777777" w:rsidR="00C934E6" w:rsidRPr="00657732" w:rsidRDefault="00C934E6" w:rsidP="00C934E6">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654B6DF3" w14:textId="77777777" w:rsidR="00C934E6" w:rsidRPr="00657732" w:rsidRDefault="00C934E6" w:rsidP="00C934E6">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19C5E835" w14:textId="77777777" w:rsidR="00C934E6" w:rsidRPr="00657732" w:rsidRDefault="00C934E6" w:rsidP="00C934E6">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586A066E" w14:textId="77777777" w:rsidR="00C934E6" w:rsidRPr="00657732" w:rsidRDefault="00C934E6" w:rsidP="00C934E6">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7685873E" w14:textId="77777777" w:rsidR="00C934E6" w:rsidRPr="00657732" w:rsidRDefault="00C934E6" w:rsidP="00C934E6">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7BA25B31" w14:textId="77777777" w:rsidR="00C934E6" w:rsidRPr="00657732" w:rsidRDefault="00C934E6" w:rsidP="00C934E6">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1E9168CE" w14:textId="77777777" w:rsidR="00C934E6" w:rsidRPr="00657732" w:rsidRDefault="00C934E6" w:rsidP="00C934E6">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4B6E6001" w14:textId="77777777" w:rsidR="00C934E6" w:rsidRPr="00657732" w:rsidRDefault="00C934E6" w:rsidP="00C934E6">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6465F6E7" w14:textId="77777777" w:rsidR="00C934E6" w:rsidRPr="00657732" w:rsidRDefault="00C934E6" w:rsidP="00C934E6">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36BDF561" w14:textId="77777777" w:rsidR="00C934E6" w:rsidRPr="00657732" w:rsidRDefault="00C934E6" w:rsidP="00C934E6">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307B4E93" w14:textId="77777777" w:rsidR="00C934E6" w:rsidRPr="00657732" w:rsidRDefault="00C934E6" w:rsidP="00C934E6">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05822A0F" w14:textId="77777777" w:rsidR="00C934E6" w:rsidRPr="00657732" w:rsidRDefault="00C934E6" w:rsidP="00C934E6">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6D942DF4" w14:textId="77777777" w:rsidR="00C934E6" w:rsidRPr="00657732" w:rsidRDefault="00C934E6" w:rsidP="00C934E6">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68B3E5CB" w14:textId="77777777" w:rsidR="00C934E6" w:rsidRDefault="00C934E6" w:rsidP="00C934E6">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58839C33" w14:textId="77777777" w:rsidR="00C934E6" w:rsidRPr="00BD594A" w:rsidRDefault="00C934E6" w:rsidP="00C934E6">
      <w:pPr>
        <w:pStyle w:val="Heading4"/>
      </w:pPr>
      <w:r>
        <w:t xml:space="preserve">14] detection fails </w:t>
      </w:r>
    </w:p>
    <w:p w14:paraId="4C0C293E" w14:textId="77777777" w:rsidR="00C934E6" w:rsidRPr="00BD594A" w:rsidRDefault="00C934E6" w:rsidP="00C934E6">
      <w:r w:rsidRPr="00BD594A">
        <w:t xml:space="preserve">Jonti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09970BC4" w14:textId="77777777" w:rsidR="00C934E6" w:rsidRPr="00A11EBE" w:rsidRDefault="00C934E6" w:rsidP="00C934E6">
      <w:r w:rsidRPr="00FB274B">
        <w:rPr>
          <w:highlight w:val="cyan"/>
          <w:u w:val="single"/>
        </w:rPr>
        <w:t>Earth</w:t>
      </w:r>
      <w:r w:rsidRPr="00BD594A">
        <w:rPr>
          <w:u w:val="single"/>
        </w:rPr>
        <w:t xml:space="preserve"> is often </w:t>
      </w:r>
      <w:r w:rsidRPr="00FB274B">
        <w:rPr>
          <w:highlight w:val="cyan"/>
          <w:u w:val="single"/>
        </w:rPr>
        <w:t>in</w:t>
      </w:r>
      <w:r w:rsidRPr="00BD594A">
        <w:rPr>
          <w:u w:val="single"/>
        </w:rPr>
        <w:t xml:space="preserve"> the </w:t>
      </w:r>
      <w:r w:rsidRPr="00FB274B">
        <w:rPr>
          <w:rStyle w:val="Emphasis"/>
          <w:highlight w:val="cyan"/>
        </w:rPr>
        <w:t>firing line of fragments</w:t>
      </w:r>
      <w:r w:rsidRPr="00BD594A">
        <w:rPr>
          <w:u w:val="single"/>
        </w:rPr>
        <w:t xml:space="preserve"> </w:t>
      </w:r>
      <w:r w:rsidRPr="00FB274B">
        <w:rPr>
          <w:highlight w:val="cyan"/>
          <w:u w:val="single"/>
        </w:rPr>
        <w:t>of asteroids and comets</w:t>
      </w:r>
      <w:r w:rsidRPr="00A11EBE">
        <w:t xml:space="preserve">, most of which </w:t>
      </w:r>
      <w:hyperlink r:id="rId10" w:history="1">
        <w:r w:rsidRPr="00A11EBE">
          <w:rPr>
            <w:rStyle w:val="Hyperlink"/>
          </w:rPr>
          <w:t>burn up</w:t>
        </w:r>
      </w:hyperlink>
      <w:r w:rsidRPr="00A11EBE">
        <w:t xml:space="preserve"> tens of kilometers above our heads. But occasionally, </w:t>
      </w:r>
      <w:r w:rsidRPr="00FB274B">
        <w:rPr>
          <w:rStyle w:val="StyleUnderline"/>
          <w:highlight w:val="cyan"/>
        </w:rPr>
        <w:t>something larger</w:t>
      </w:r>
      <w:r w:rsidRPr="00BD594A">
        <w:rPr>
          <w:rStyle w:val="StyleUnderline"/>
        </w:rPr>
        <w:t xml:space="preserve"> gets through.</w:t>
      </w:r>
      <w:r>
        <w:rPr>
          <w:rStyle w:val="StyleUnderline"/>
        </w:rPr>
        <w:t xml:space="preserve"> </w:t>
      </w:r>
      <w:r w:rsidRPr="00A11EBE">
        <w:t xml:space="preserve">That’s what happened off Russia’s east coast on December 18 last year. A </w:t>
      </w:r>
      <w:hyperlink r:id="rId11" w:history="1">
        <w:r w:rsidRPr="00A11EBE">
          <w:rPr>
            <w:rStyle w:val="Hyperlink"/>
          </w:rPr>
          <w:t>giant explosion occurred above the Bering Sea</w:t>
        </w:r>
      </w:hyperlink>
      <w:r w:rsidRPr="00A11EBE">
        <w:t xml:space="preserve"> when an asteroid some ten metres across detonated with an explosive energy ten times greater than the bomb dropped on Hiroshima. So why didn’t we see this asteroid coming? And why are we only hearing about its explosive arrival now? </w:t>
      </w:r>
      <w:r w:rsidRPr="00FB274B">
        <w:rPr>
          <w:rStyle w:val="Emphasis"/>
          <w:highlight w:val="cyan"/>
        </w:rPr>
        <w:t>Nobody saw it</w:t>
      </w:r>
      <w:r>
        <w:rPr>
          <w:rStyle w:val="Emphasis"/>
        </w:rPr>
        <w:t xml:space="preserve"> </w:t>
      </w:r>
      <w:r w:rsidRPr="00A11EBE">
        <w:t xml:space="preserve">Had the December explosion occurred near a city – as </w:t>
      </w:r>
      <w:hyperlink r:id="rId12" w:history="1">
        <w:r w:rsidRPr="00A11EBE">
          <w:rPr>
            <w:rStyle w:val="Hyperlink"/>
          </w:rPr>
          <w:t>happened at Chelyabinsk in February 2013</w:t>
        </w:r>
      </w:hyperlink>
      <w:r w:rsidRPr="00A11EBE">
        <w:t xml:space="preserve"> – we would have heard all about it at the time. But because it happened in a remote part of the world</w:t>
      </w:r>
      <w:r w:rsidRPr="00BD594A">
        <w:rPr>
          <w:rStyle w:val="Emphasis"/>
        </w:rPr>
        <w:t xml:space="preserve">, it </w:t>
      </w:r>
      <w:r w:rsidRPr="00FB274B">
        <w:rPr>
          <w:rStyle w:val="Emphasis"/>
          <w:highlight w:val="cyan"/>
        </w:rPr>
        <w:t>went unremarked</w:t>
      </w:r>
      <w:r w:rsidRPr="00A11EBE">
        <w:t xml:space="preserve"> for more than three months, until details were unveiled at the </w:t>
      </w:r>
      <w:hyperlink r:id="rId13" w:history="1">
        <w:r w:rsidRPr="00A11EBE">
          <w:rPr>
            <w:rStyle w:val="Hyperlink"/>
          </w:rPr>
          <w:t>50th Lunar and Planetary Science Conference</w:t>
        </w:r>
      </w:hyperlink>
      <w:r w:rsidRPr="00A11EBE">
        <w:t xml:space="preserve"> this week, based on </w:t>
      </w:r>
      <w:hyperlink r:id="rId14" w:history="1">
        <w:r w:rsidRPr="00A11EBE">
          <w:rPr>
            <w:rStyle w:val="Hyperlink"/>
          </w:rPr>
          <w:t>NASA’s collection of fireball data</w:t>
        </w:r>
      </w:hyperlink>
      <w:r w:rsidRPr="00A11EBE">
        <w:t xml:space="preserve">. So where did this asteroid come from? At risk from space debris The </w:t>
      </w:r>
      <w:r w:rsidRPr="00FB274B">
        <w:rPr>
          <w:rStyle w:val="StyleUnderline"/>
          <w:highlight w:val="cyan"/>
        </w:rPr>
        <w:t>Solar system is littered</w:t>
      </w:r>
      <w:r w:rsidRPr="00BD594A">
        <w:rPr>
          <w:rStyle w:val="StyleUnderline"/>
        </w:rPr>
        <w:t xml:space="preserve"> with material left over</w:t>
      </w:r>
      <w:r w:rsidRPr="00A11EBE">
        <w:t xml:space="preserve"> from the formation of the planets. </w:t>
      </w:r>
      <w:r w:rsidRPr="00BD594A">
        <w:rPr>
          <w:rStyle w:val="StyleUnderline"/>
        </w:rPr>
        <w:t>Most of it is locked up in stable reservoirs</w:t>
      </w:r>
      <w:r w:rsidRPr="00A11EBE">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11EBE">
        <w:t xml:space="preserve"> The inner Solar system is awash with debris, ranging from tiny flecks of dust to comets and asteroids many kilometres in diameter. The vast majority of the debris that collides with Earth is utterly harmless, but </w:t>
      </w:r>
      <w:r w:rsidRPr="00BD594A">
        <w:rPr>
          <w:rStyle w:val="StyleUnderline"/>
        </w:rPr>
        <w:t xml:space="preserve">our </w:t>
      </w:r>
      <w:r w:rsidRPr="00FB274B">
        <w:rPr>
          <w:rStyle w:val="StyleUnderline"/>
          <w:highlight w:val="cyan"/>
        </w:rPr>
        <w:t>planet</w:t>
      </w:r>
      <w:r w:rsidRPr="00BD594A">
        <w:rPr>
          <w:rStyle w:val="StyleUnderline"/>
        </w:rPr>
        <w:t xml:space="preserve"> still</w:t>
      </w:r>
      <w:r>
        <w:rPr>
          <w:rStyle w:val="StyleUnderline"/>
        </w:rPr>
        <w:t xml:space="preserve"> </w:t>
      </w:r>
      <w:hyperlink r:id="rId15" w:history="1">
        <w:r w:rsidRPr="00FB274B">
          <w:rPr>
            <w:rStyle w:val="Emphasis"/>
            <w:highlight w:val="cyan"/>
          </w:rPr>
          <w:t>bears the scars</w:t>
        </w:r>
        <w:r w:rsidRPr="00FB274B">
          <w:rPr>
            <w:rStyle w:val="StyleUnderline"/>
            <w:highlight w:val="cyan"/>
          </w:rPr>
          <w:t xml:space="preserve"> of collisions</w:t>
        </w:r>
      </w:hyperlink>
      <w:r>
        <w:rPr>
          <w:rStyle w:val="StyleUnderline"/>
        </w:rPr>
        <w:t xml:space="preserve"> </w:t>
      </w:r>
      <w:r w:rsidRPr="00BD594A">
        <w:rPr>
          <w:rStyle w:val="StyleUnderline"/>
        </w:rPr>
        <w:t xml:space="preserve">with much </w:t>
      </w:r>
      <w:r w:rsidRPr="00FB274B">
        <w:rPr>
          <w:rStyle w:val="StyleUnderline"/>
          <w:highlight w:val="cyan"/>
        </w:rPr>
        <w:t>larger bodies</w:t>
      </w:r>
      <w:r w:rsidRPr="00BD594A">
        <w:rPr>
          <w:rStyle w:val="StyleUnderline"/>
        </w:rPr>
        <w:t>.</w:t>
      </w:r>
      <w:r>
        <w:rPr>
          <w:rStyle w:val="StyleUnderline"/>
        </w:rPr>
        <w:t xml:space="preserve"> </w:t>
      </w:r>
      <w:r w:rsidRPr="00A11EBE">
        <w:t xml:space="preserve">The </w:t>
      </w:r>
      <w:r w:rsidRPr="00BD594A">
        <w:rPr>
          <w:rStyle w:val="Emphasis"/>
        </w:rPr>
        <w:t xml:space="preserve">largest, </w:t>
      </w:r>
      <w:r w:rsidRPr="00A11EBE">
        <w:rPr>
          <w:rStyle w:val="Emphasis"/>
        </w:rPr>
        <w:t xml:space="preserve">most </w:t>
      </w:r>
      <w:r w:rsidRPr="00FB274B">
        <w:rPr>
          <w:rStyle w:val="Emphasis"/>
          <w:highlight w:val="cyan"/>
        </w:rPr>
        <w:t>devastating impacts</w:t>
      </w:r>
      <w:r w:rsidRPr="00A11EBE">
        <w:t xml:space="preserve"> (like that which </w:t>
      </w:r>
      <w:hyperlink r:id="rId16" w:history="1">
        <w:r w:rsidRPr="00A11EBE">
          <w:rPr>
            <w:rStyle w:val="Hyperlink"/>
          </w:rPr>
          <w:t>helped to kill the dinosaurs</w:t>
        </w:r>
      </w:hyperlink>
      <w:r w:rsidRPr="00A11EBE">
        <w:t xml:space="preserve"> 65 million years ago) are the rarest. But </w:t>
      </w:r>
      <w:r w:rsidRPr="00FB274B">
        <w:rPr>
          <w:rStyle w:val="Emphasis"/>
          <w:highlight w:val="cyan"/>
        </w:rPr>
        <w:t>smaller</w:t>
      </w:r>
      <w:r w:rsidRPr="00BD594A">
        <w:rPr>
          <w:rStyle w:val="Emphasis"/>
        </w:rPr>
        <w:t xml:space="preserve">, more </w:t>
      </w:r>
      <w:r w:rsidRPr="00FB274B">
        <w:rPr>
          <w:rStyle w:val="Emphasis"/>
          <w:highlight w:val="cyan"/>
        </w:rPr>
        <w:t>frequent collisions</w:t>
      </w:r>
      <w:r w:rsidRPr="00BD594A">
        <w:rPr>
          <w:rStyle w:val="Emphasis"/>
        </w:rPr>
        <w:t xml:space="preserve"> also </w:t>
      </w:r>
      <w:r w:rsidRPr="00FB274B">
        <w:rPr>
          <w:rStyle w:val="Emphasis"/>
          <w:highlight w:val="cyan"/>
        </w:rPr>
        <w:t>pose</w:t>
      </w:r>
      <w:r w:rsidRPr="00BD594A">
        <w:rPr>
          <w:rStyle w:val="Emphasis"/>
        </w:rPr>
        <w:t xml:space="preserve"> a </w:t>
      </w:r>
      <w:r w:rsidRPr="00FB274B">
        <w:rPr>
          <w:rStyle w:val="Emphasis"/>
          <w:highlight w:val="cyan"/>
        </w:rPr>
        <w:t>marked</w:t>
      </w:r>
      <w:r w:rsidRPr="00BD594A">
        <w:rPr>
          <w:rStyle w:val="Emphasis"/>
        </w:rPr>
        <w:t xml:space="preserve"> </w:t>
      </w:r>
      <w:r w:rsidRPr="00FB274B">
        <w:rPr>
          <w:rStyle w:val="Emphasis"/>
          <w:highlight w:val="cyan"/>
        </w:rPr>
        <w:t>risk</w:t>
      </w:r>
      <w:r w:rsidRPr="00A11EBE">
        <w:t xml:space="preserve">. In 1908, in Tunguska, Siberia, a </w:t>
      </w:r>
      <w:hyperlink r:id="rId17" w:history="1">
        <w:r w:rsidRPr="00A11EBE">
          <w:rPr>
            <w:rStyle w:val="Hyperlink"/>
          </w:rPr>
          <w:t>vast explosion</w:t>
        </w:r>
      </w:hyperlink>
      <w:r w:rsidRPr="00A11EBE">
        <w:t xml:space="preserve"> levelled more than 2,000 square kilometres of forest. Due to the remote location, no deaths were recorded. Had the impact happened just two hours later, the city of St Petersburg could have been destroyed. In 2013, it was a 10,000-tonne asteroid that </w:t>
      </w:r>
      <w:hyperlink r:id="rId18" w:history="1">
        <w:r w:rsidRPr="00A11EBE">
          <w:rPr>
            <w:rStyle w:val="Hyperlink"/>
          </w:rPr>
          <w:t>detonated above the Russian city of Chelyabinsk</w:t>
        </w:r>
      </w:hyperlink>
      <w:r w:rsidRPr="00A11EBE">
        <w:t xml:space="preserve">. More than 1,500 people were injured and around 7,000 buildings were damaged, but amazingly nobody was killed. We’re </w:t>
      </w:r>
      <w:r w:rsidRPr="00BD594A">
        <w:rPr>
          <w:rStyle w:val="StyleUnderline"/>
        </w:rPr>
        <w:t>still trying to work out how often events like this happen</w:t>
      </w:r>
      <w:r w:rsidRPr="00A11EBE">
        <w:t xml:space="preserve">. Our </w:t>
      </w:r>
      <w:r w:rsidRPr="00BD594A">
        <w:rPr>
          <w:rStyle w:val="StyleUnderline"/>
        </w:rPr>
        <w:t xml:space="preserve">information on the </w:t>
      </w:r>
      <w:r w:rsidRPr="00FB274B">
        <w:rPr>
          <w:rStyle w:val="StyleUnderline"/>
          <w:highlight w:val="cyan"/>
        </w:rPr>
        <w:t>frequency</w:t>
      </w:r>
      <w:r w:rsidRPr="00BD594A">
        <w:rPr>
          <w:rStyle w:val="StyleUnderline"/>
        </w:rPr>
        <w:t xml:space="preserve"> of the larger impacts is pretty limited, so </w:t>
      </w:r>
      <w:r w:rsidRPr="00FB274B">
        <w:rPr>
          <w:rStyle w:val="Emphasis"/>
          <w:highlight w:val="cyan"/>
        </w:rPr>
        <w:t>estimates</w:t>
      </w:r>
      <w:r w:rsidRPr="00BD594A">
        <w:rPr>
          <w:rStyle w:val="Emphasis"/>
        </w:rPr>
        <w:t xml:space="preserve"> </w:t>
      </w:r>
      <w:r w:rsidRPr="00FB274B">
        <w:rPr>
          <w:rStyle w:val="Emphasis"/>
          <w:highlight w:val="cyan"/>
        </w:rPr>
        <w:t>can vary dramatically</w:t>
      </w:r>
      <w:r w:rsidRPr="00A11EBE">
        <w:t xml:space="preserve">. Typically, people argue that Tunguska-sized impacts happen </w:t>
      </w:r>
      <w:hyperlink r:id="rId19" w:history="1">
        <w:r w:rsidRPr="00A11EBE">
          <w:rPr>
            <w:rStyle w:val="Hyperlink"/>
          </w:rPr>
          <w:t>every few hundred years</w:t>
        </w:r>
      </w:hyperlink>
      <w:r w:rsidRPr="00A11EBE">
        <w:t xml:space="preserve">, but that’s just based on a sample of one event. The truth is, we don’t really know. </w:t>
      </w:r>
      <w:r w:rsidRPr="00A11EBE">
        <w:rPr>
          <w:b/>
          <w:bCs/>
        </w:rPr>
        <w:t xml:space="preserve">What can we do about it? </w:t>
      </w:r>
      <w:r w:rsidRPr="00A11EBE">
        <w:t xml:space="preserve">Over the past couple of decades, a concerted effort has been made to search for potentially hazardous objects that pose a threat before they hit Earth. The result is the </w:t>
      </w:r>
      <w:hyperlink r:id="rId20" w:history="1">
        <w:r w:rsidRPr="00A11EBE">
          <w:rPr>
            <w:rStyle w:val="Hyperlink"/>
          </w:rPr>
          <w:t>identification of thousands of near-Earth asteroids</w:t>
        </w:r>
      </w:hyperlink>
      <w:r w:rsidRPr="00A11EBE">
        <w:t xml:space="preserve"> upwards of a few metres across. Once found, the orbits of those objects can be determined, and their paths </w:t>
      </w:r>
      <w:hyperlink r:id="rId21" w:history="1">
        <w:r w:rsidRPr="00A11EBE">
          <w:rPr>
            <w:rStyle w:val="Hyperlink"/>
          </w:rPr>
          <w:t>predicted into the future</w:t>
        </w:r>
      </w:hyperlink>
      <w:r w:rsidRPr="00A11EBE">
        <w:t xml:space="preserve">, to see whether an impact is possible or even likely. The </w:t>
      </w:r>
      <w:r w:rsidRPr="00FB274B">
        <w:rPr>
          <w:rStyle w:val="StyleUnderline"/>
          <w:highlight w:val="cyan"/>
        </w:rPr>
        <w:t>longer we can observe</w:t>
      </w:r>
      <w:r w:rsidRPr="00BD594A">
        <w:rPr>
          <w:rStyle w:val="StyleUnderline"/>
        </w:rPr>
        <w:t xml:space="preserve"> a given object, the </w:t>
      </w:r>
      <w:r w:rsidRPr="00FB274B">
        <w:rPr>
          <w:rStyle w:val="Emphasis"/>
          <w:highlight w:val="cyan"/>
        </w:rPr>
        <w:t>better</w:t>
      </w:r>
      <w:r w:rsidRPr="00BD594A">
        <w:rPr>
          <w:rStyle w:val="Emphasis"/>
        </w:rPr>
        <w:t xml:space="preserve"> that </w:t>
      </w:r>
      <w:r w:rsidRPr="00FB274B">
        <w:rPr>
          <w:rStyle w:val="Emphasis"/>
          <w:highlight w:val="cyan"/>
        </w:rPr>
        <w:t>prediction becomes</w:t>
      </w:r>
      <w:r w:rsidRPr="00BD594A">
        <w:rPr>
          <w:rStyle w:val="Emphasis"/>
        </w:rPr>
        <w:t>.</w:t>
      </w:r>
      <w:r>
        <w:rPr>
          <w:rStyle w:val="StyleUnderline"/>
        </w:rPr>
        <w:t xml:space="preserve"> </w:t>
      </w:r>
      <w:r w:rsidRPr="00A11EBE">
        <w:t xml:space="preserve">But as we saw with Chelyabinsk in 2013, and again in December, we’re not there yet. While the </w:t>
      </w:r>
      <w:r w:rsidRPr="00FB274B">
        <w:rPr>
          <w:rStyle w:val="StyleUnderline"/>
          <w:highlight w:val="cyan"/>
        </w:rPr>
        <w:t>catalogue</w:t>
      </w:r>
      <w:r w:rsidRPr="00BD594A">
        <w:rPr>
          <w:rStyle w:val="StyleUnderline"/>
        </w:rPr>
        <w:t xml:space="preserve"> of potentially hazardous objects continues to grow, many </w:t>
      </w:r>
      <w:r w:rsidRPr="00FB274B">
        <w:rPr>
          <w:rStyle w:val="StyleUnderline"/>
          <w:highlight w:val="cyan"/>
        </w:rPr>
        <w:t xml:space="preserve">still </w:t>
      </w:r>
      <w:r w:rsidRPr="00FB274B">
        <w:rPr>
          <w:rStyle w:val="Emphasis"/>
          <w:highlight w:val="cyan"/>
        </w:rPr>
        <w:t>remain undetected</w:t>
      </w:r>
      <w:r w:rsidRPr="00BD594A">
        <w:rPr>
          <w:rStyle w:val="StyleUnderline"/>
        </w:rPr>
        <w:t xml:space="preserve">, </w:t>
      </w:r>
      <w:r w:rsidRPr="00FB274B">
        <w:rPr>
          <w:rStyle w:val="Emphasis"/>
          <w:highlight w:val="cyan"/>
        </w:rPr>
        <w:t>waiting</w:t>
      </w:r>
      <w:r w:rsidRPr="00BD594A">
        <w:rPr>
          <w:rStyle w:val="Emphasis"/>
        </w:rPr>
        <w:t xml:space="preserve"> </w:t>
      </w:r>
      <w:r w:rsidRPr="00FB274B">
        <w:rPr>
          <w:rStyle w:val="Emphasis"/>
          <w:highlight w:val="cyan"/>
        </w:rPr>
        <w:t>to catch</w:t>
      </w:r>
      <w:r w:rsidRPr="00BD594A">
        <w:rPr>
          <w:rStyle w:val="Emphasis"/>
        </w:rPr>
        <w:t xml:space="preserve"> us </w:t>
      </w:r>
      <w:r w:rsidRPr="00FB274B">
        <w:rPr>
          <w:rStyle w:val="Emphasis"/>
          <w:highlight w:val="cyan"/>
        </w:rPr>
        <w:t>by surprise</w:t>
      </w:r>
      <w:r w:rsidRPr="00BD594A">
        <w:rPr>
          <w:rStyle w:val="StyleUnderline"/>
        </w:rPr>
        <w:t>.</w:t>
      </w:r>
      <w:r>
        <w:rPr>
          <w:rStyle w:val="StyleUnderline"/>
        </w:rPr>
        <w:t xml:space="preserve"> </w:t>
      </w:r>
      <w:r w:rsidRPr="00A11EBE">
        <w:t xml:space="preserve">If we discover a collision is pending in the coming days, we can work out where and when the collision will happen. That happened for the first time in 2008 when astronomers discovered the tiny </w:t>
      </w:r>
      <w:hyperlink r:id="rId22" w:history="1">
        <w:r w:rsidRPr="00A11EBE">
          <w:rPr>
            <w:rStyle w:val="Hyperlink"/>
          </w:rPr>
          <w:t>asteroid 2008 TC3</w:t>
        </w:r>
      </w:hyperlink>
      <w:r w:rsidRPr="00A11EBE">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A11EBE">
        <w:t xml:space="preserve"> (like 2008 TC3). For any objects that truly pose a threat, </w:t>
      </w:r>
      <w:r w:rsidRPr="00A11EBE">
        <w:rPr>
          <w:rStyle w:val="StyleUnderline"/>
        </w:rPr>
        <w:t xml:space="preserve">the </w:t>
      </w:r>
      <w:r w:rsidRPr="00FB274B">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A11EBE">
        <w:t xml:space="preserve">. </w:t>
      </w:r>
      <w:r w:rsidRPr="00A11EBE">
        <w:rPr>
          <w:b/>
          <w:bCs/>
        </w:rPr>
        <w:t xml:space="preserve">Searching the skies </w:t>
      </w:r>
      <w:r w:rsidRPr="00A11EBE">
        <w:t xml:space="preserve">Before we can quantify the threat an object poses, we first need to know that the object is there. But </w:t>
      </w:r>
      <w:r w:rsidRPr="00A11EBE">
        <w:rPr>
          <w:rStyle w:val="StyleUnderline"/>
        </w:rPr>
        <w:t>finding asteroids is hard</w:t>
      </w:r>
      <w:r w:rsidRPr="00A11EBE">
        <w:t xml:space="preserve">. Surveys scour the skies, </w:t>
      </w:r>
      <w:hyperlink r:id="rId23" w:history="1">
        <w:r w:rsidRPr="00A11EBE">
          <w:rPr>
            <w:rStyle w:val="Hyperlink"/>
          </w:rPr>
          <w:t>looking for faint star-like points moving against the background stars</w:t>
        </w:r>
      </w:hyperlink>
      <w:r w:rsidRPr="00A11EBE">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FB274B">
        <w:rPr>
          <w:rStyle w:val="StyleUnderline"/>
          <w:highlight w:val="cyan"/>
        </w:rPr>
        <w:t>smaller the object</w:t>
      </w:r>
      <w:r w:rsidRPr="00A11EBE">
        <w:rPr>
          <w:rStyle w:val="StyleUnderline"/>
        </w:rPr>
        <w:t xml:space="preserve">, the </w:t>
      </w:r>
      <w:r w:rsidRPr="00FB274B">
        <w:rPr>
          <w:rStyle w:val="Emphasis"/>
          <w:highlight w:val="cyan"/>
        </w:rPr>
        <w:t>closer it must be to Earth</w:t>
      </w:r>
      <w:r w:rsidRPr="00A11EBE">
        <w:rPr>
          <w:rStyle w:val="Emphasis"/>
        </w:rPr>
        <w:t xml:space="preserve"> before we can spot</w:t>
      </w:r>
      <w:r w:rsidRPr="00A11EBE">
        <w:rPr>
          <w:rStyle w:val="StyleUnderline"/>
        </w:rPr>
        <w:t xml:space="preserve"> it.</w:t>
      </w:r>
      <w:r>
        <w:rPr>
          <w:rStyle w:val="StyleUnderline"/>
        </w:rPr>
        <w:t xml:space="preserve"> </w:t>
      </w:r>
      <w:r w:rsidRPr="00A11EBE">
        <w:t xml:space="preserve">Objects the size of the Chelyabinsk and Bering Sea events (about 20 and 10 metres diameter, respectively) are tiny. They can only be spotted when passing very close to our planet. The </w:t>
      </w:r>
      <w:r w:rsidRPr="00A11EBE">
        <w:rPr>
          <w:rStyle w:val="StyleUnderline"/>
        </w:rPr>
        <w:t xml:space="preserve">vast </w:t>
      </w:r>
      <w:r w:rsidRPr="00FB274B">
        <w:rPr>
          <w:rStyle w:val="StyleUnderline"/>
          <w:highlight w:val="cyan"/>
        </w:rPr>
        <w:t xml:space="preserve">majority of the time they are </w:t>
      </w:r>
      <w:r w:rsidRPr="00FB274B">
        <w:rPr>
          <w:rStyle w:val="Emphasis"/>
          <w:highlight w:val="cyan"/>
        </w:rPr>
        <w:t>simply undetectable</w:t>
      </w:r>
      <w:r w:rsidRPr="00A11EBE">
        <w:rPr>
          <w:rStyle w:val="StyleUnderline"/>
        </w:rPr>
        <w:t>.</w:t>
      </w:r>
      <w:r>
        <w:rPr>
          <w:rStyle w:val="StyleUnderline"/>
        </w:rPr>
        <w:t xml:space="preserve"> </w:t>
      </w:r>
      <w:r w:rsidRPr="00A11EBE">
        <w:t xml:space="preserve">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t>
      </w:r>
      <w:r w:rsidRPr="00A11EBE">
        <w:rPr>
          <w:b/>
          <w:bCs/>
        </w:rPr>
        <w:t xml:space="preserve">Why not move the asteroid? </w:t>
      </w:r>
      <w:r w:rsidRPr="00A11EBE">
        <w:t xml:space="preserve">While </w:t>
      </w:r>
      <w:r w:rsidRPr="00A11EBE">
        <w:rPr>
          <w:rStyle w:val="StyleUnderline"/>
        </w:rPr>
        <w:t xml:space="preserve">we </w:t>
      </w:r>
      <w:r w:rsidRPr="00FB274B">
        <w:rPr>
          <w:rStyle w:val="StyleUnderline"/>
          <w:highlight w:val="cyan"/>
        </w:rPr>
        <w:t>need to keep searching</w:t>
      </w:r>
      <w:r w:rsidRPr="00A11EBE">
        <w:rPr>
          <w:rStyle w:val="StyleUnderline"/>
        </w:rPr>
        <w:t xml:space="preserve"> for threatening objects</w:t>
      </w:r>
      <w:r w:rsidRPr="00A11EBE">
        <w:t xml:space="preserve">, there is another way we could protect ourselves. Missions such as </w:t>
      </w:r>
      <w:hyperlink r:id="rId24" w:history="1">
        <w:r w:rsidRPr="00A11EBE">
          <w:rPr>
            <w:rStyle w:val="Hyperlink"/>
          </w:rPr>
          <w:t>Hayabusa</w:t>
        </w:r>
      </w:hyperlink>
      <w:r w:rsidRPr="00A11EBE">
        <w:t xml:space="preserve">, </w:t>
      </w:r>
      <w:hyperlink r:id="rId25" w:history="1">
        <w:r w:rsidRPr="00A11EBE">
          <w:rPr>
            <w:rStyle w:val="Hyperlink"/>
          </w:rPr>
          <w:t>Hayabusa 2</w:t>
        </w:r>
      </w:hyperlink>
      <w:r w:rsidRPr="00A11EBE">
        <w:t xml:space="preserve"> and </w:t>
      </w:r>
      <w:hyperlink r:id="rId26" w:history="1">
        <w:r w:rsidRPr="00A11EBE">
          <w:rPr>
            <w:rStyle w:val="Hyperlink"/>
          </w:rPr>
          <w:t>OSIRIS-REx</w:t>
        </w:r>
      </w:hyperlink>
      <w:r w:rsidRPr="00A11EBE">
        <w:t xml:space="preserve"> have demonstrated the ability to travel to near-Earth asteroids, land on their surfaces, and move things around. From there, it is </w:t>
      </w:r>
      <w:r w:rsidRPr="00FB274B">
        <w:rPr>
          <w:rStyle w:val="StyleUnderline"/>
          <w:highlight w:val="cyan"/>
        </w:rPr>
        <w:t xml:space="preserve">just a </w:t>
      </w:r>
      <w:r w:rsidRPr="00FB274B">
        <w:rPr>
          <w:rStyle w:val="Emphasis"/>
          <w:highlight w:val="cyan"/>
        </w:rPr>
        <w:t>short hop to being able to deflect them</w:t>
      </w:r>
      <w:r w:rsidRPr="00A11EBE">
        <w:t xml:space="preserve"> – to </w:t>
      </w:r>
      <w:r w:rsidRPr="00A11EBE">
        <w:rPr>
          <w:rStyle w:val="StyleUnderline"/>
        </w:rPr>
        <w:t>change a potential collision into a near-miss</w:t>
      </w:r>
      <w:r w:rsidRPr="00A11EBE">
        <w:t xml:space="preserve">. Interestingly, ideas of asteroid deflection dovetail nicely with the </w:t>
      </w:r>
      <w:hyperlink r:id="rId27" w:history="1">
        <w:r w:rsidRPr="00A11EBE">
          <w:rPr>
            <w:rStyle w:val="Hyperlink"/>
          </w:rPr>
          <w:t>possibility of asteroid mining</w:t>
        </w:r>
      </w:hyperlink>
      <w:r w:rsidRPr="00A11EBE">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02AB0253" w14:textId="77777777" w:rsidR="00C934E6" w:rsidRDefault="00C934E6" w:rsidP="00C934E6">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7584CC64" w14:textId="77777777" w:rsidR="00C934E6" w:rsidRPr="00F71A71" w:rsidRDefault="00C934E6" w:rsidP="00C934E6">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02A218E9" w14:textId="77777777" w:rsidR="00C934E6" w:rsidRPr="00D15D08" w:rsidRDefault="00C934E6" w:rsidP="00C934E6">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812B4C">
        <w:rPr>
          <w:highlight w:val="yellow"/>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FA26183" w14:textId="77777777" w:rsidR="00C934E6" w:rsidRPr="00D15D08" w:rsidRDefault="00C934E6" w:rsidP="00C934E6">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812B4C">
        <w:rPr>
          <w:highlight w:val="yellow"/>
          <w:u w:val="single"/>
        </w:rPr>
        <w:t xml:space="preserve">A single giant, </w:t>
      </w:r>
      <w:r w:rsidRPr="00812B4C">
        <w:rPr>
          <w:rStyle w:val="Emphasis"/>
          <w:highlight w:val="yellow"/>
        </w:rPr>
        <w:t>platinum-rich asteroid</w:t>
      </w:r>
      <w:r w:rsidRPr="00812B4C">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812B4C">
        <w:rPr>
          <w:highlight w:val="yellow"/>
          <w:u w:val="single"/>
        </w:rPr>
        <w:t xml:space="preserve">competing </w:t>
      </w:r>
      <w:r w:rsidRPr="00812B4C">
        <w:rPr>
          <w:rStyle w:val="Emphasis"/>
          <w:highlight w:val="yellow"/>
        </w:rPr>
        <w:t>“land grabs”</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 may serve the same role 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t>astropolitical ones</w:t>
      </w:r>
      <w:r w:rsidRPr="00D15D08">
        <w:rPr>
          <w:sz w:val="16"/>
        </w:rPr>
        <w:t>, something Trump is keen on preparing for. Yesterday he said he’s seriously weighing the idea of a “Space Force” military branch.</w:t>
      </w:r>
    </w:p>
    <w:p w14:paraId="3383A148" w14:textId="77777777" w:rsidR="00C934E6" w:rsidRPr="00D15D08" w:rsidRDefault="00C934E6" w:rsidP="00C934E6">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5BCF0499" w14:textId="77777777" w:rsidR="00C934E6" w:rsidRPr="00D15D08" w:rsidRDefault="00C934E6" w:rsidP="00C934E6">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2FF03953" w14:textId="77777777" w:rsidR="00C934E6" w:rsidRDefault="00C934E6" w:rsidP="00C934E6">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would align with the </w:t>
      </w:r>
      <w:r w:rsidRPr="00812B4C">
        <w:rPr>
          <w:rStyle w:val="Emphasis"/>
          <w:highlight w:val="yellow"/>
        </w:rPr>
        <w:t>public’s interest</w:t>
      </w:r>
      <w:r w:rsidRPr="00D15D08">
        <w:rPr>
          <w:sz w:val="16"/>
        </w:rPr>
        <w:t xml:space="preserve">. </w:t>
      </w:r>
      <w:r w:rsidRPr="00D15D08">
        <w:rPr>
          <w:u w:val="single"/>
        </w:rPr>
        <w:t xml:space="preserve">NASA’s increasing </w:t>
      </w:r>
      <w:r w:rsidRPr="00812B4C">
        <w:rPr>
          <w:highlight w:val="yellow"/>
          <w:u w:val="single"/>
        </w:rPr>
        <w:t>collaboration with space mining</w:t>
      </w:r>
      <w:r w:rsidRPr="00D15D08">
        <w:rPr>
          <w:u w:val="single"/>
        </w:rPr>
        <w:t xml:space="preserve"> companies </w:t>
      </w:r>
      <w:r w:rsidRPr="00812B4C">
        <w:rPr>
          <w:highlight w:val="yellow"/>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research, </w:t>
      </w:r>
      <w:r w:rsidRPr="00812B4C">
        <w:rPr>
          <w:highlight w:val="yellow"/>
          <w:u w:val="single"/>
        </w:rPr>
        <w:t xml:space="preserve">and </w:t>
      </w:r>
      <w:r w:rsidRPr="00812B4C">
        <w:rPr>
          <w:rStyle w:val="Emphasis"/>
          <w:highlight w:val="yellow"/>
        </w:rPr>
        <w:t>discourage public interest</w:t>
      </w:r>
      <w:r w:rsidRPr="00D15D08">
        <w:rPr>
          <w:sz w:val="16"/>
        </w:rPr>
        <w:t xml:space="preserve"> and engagement in astronomy.</w:t>
      </w:r>
    </w:p>
    <w:p w14:paraId="2DD3F387" w14:textId="77777777" w:rsidR="00C934E6" w:rsidRDefault="00C934E6" w:rsidP="00C934E6">
      <w:pPr>
        <w:pStyle w:val="Heading4"/>
      </w:pPr>
      <w:r>
        <w:t xml:space="preserve">16] Motive exists </w:t>
      </w:r>
    </w:p>
    <w:p w14:paraId="37325BBC" w14:textId="77777777" w:rsidR="00C934E6" w:rsidRDefault="00C934E6" w:rsidP="00C934E6">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21F5FF09" w14:textId="77777777" w:rsidR="00C934E6" w:rsidRDefault="00C934E6" w:rsidP="00C934E6">
      <w:pPr>
        <w:contextualSpacing/>
        <w:rPr>
          <w:sz w:val="16"/>
        </w:rPr>
      </w:pPr>
    </w:p>
    <w:p w14:paraId="7545B789" w14:textId="77777777" w:rsidR="00C934E6" w:rsidRPr="009A5560" w:rsidRDefault="00C934E6" w:rsidP="00C934E6">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0E9EF69D" w14:textId="77777777" w:rsidR="00C934E6" w:rsidRDefault="00C934E6" w:rsidP="00C934E6">
      <w:pPr>
        <w:contextualSpacing/>
        <w:rPr>
          <w:szCs w:val="22"/>
        </w:rPr>
      </w:pPr>
    </w:p>
    <w:p w14:paraId="0367919F" w14:textId="77777777" w:rsidR="00C934E6" w:rsidRPr="009A5560" w:rsidRDefault="00C934E6" w:rsidP="00C934E6">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374A3729" w14:textId="77777777" w:rsidR="00C934E6" w:rsidRDefault="00C934E6" w:rsidP="00C934E6">
      <w:pPr>
        <w:contextualSpacing/>
        <w:rPr>
          <w:szCs w:val="22"/>
        </w:rPr>
      </w:pPr>
    </w:p>
    <w:p w14:paraId="3532F4CA" w14:textId="77777777" w:rsidR="00C934E6" w:rsidRDefault="00C934E6" w:rsidP="00C934E6">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7EE5BB80" w14:textId="77777777" w:rsidR="00C934E6" w:rsidRDefault="00C934E6" w:rsidP="00C934E6">
      <w:pPr>
        <w:contextualSpacing/>
        <w:rPr>
          <w:szCs w:val="22"/>
        </w:rPr>
      </w:pPr>
    </w:p>
    <w:p w14:paraId="4E5720B3" w14:textId="77777777" w:rsidR="00C934E6" w:rsidRPr="002A549E" w:rsidRDefault="00C934E6" w:rsidP="00C934E6">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r w:rsidRPr="002A549E">
        <w:rPr>
          <w:b/>
          <w:bCs/>
          <w:szCs w:val="22"/>
          <w:highlight w:val="cyan"/>
          <w:u w:val="single"/>
        </w:rPr>
        <w:t>antitechnological purposes</w:t>
      </w:r>
      <w:r w:rsidRPr="002A549E">
        <w:rPr>
          <w:szCs w:val="22"/>
          <w:u w:val="single"/>
        </w:rPr>
        <w:t xml:space="preserve">, or simply as part of a </w:t>
      </w:r>
      <w:r w:rsidRPr="002A549E">
        <w:rPr>
          <w:szCs w:val="22"/>
          <w:highlight w:val="cyan"/>
          <w:u w:val="single"/>
        </w:rPr>
        <w:t>neoanarchist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7F8E4EF6" w14:textId="77777777" w:rsidR="00C934E6" w:rsidRDefault="00C934E6" w:rsidP="00C934E6">
      <w:pPr>
        <w:contextualSpacing/>
        <w:rPr>
          <w:szCs w:val="22"/>
        </w:rPr>
      </w:pPr>
    </w:p>
    <w:p w14:paraId="11782EB4" w14:textId="77777777" w:rsidR="00C934E6" w:rsidRPr="002A549E" w:rsidRDefault="00C934E6" w:rsidP="00C934E6">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4AA46244" w14:textId="77777777" w:rsidR="00C934E6" w:rsidRDefault="00C934E6" w:rsidP="00C934E6">
      <w:pPr>
        <w:contextualSpacing/>
        <w:rPr>
          <w:szCs w:val="22"/>
        </w:rPr>
      </w:pPr>
    </w:p>
    <w:p w14:paraId="1F5AB15B" w14:textId="77777777" w:rsidR="00C934E6" w:rsidRDefault="00C934E6" w:rsidP="00C934E6">
      <w:pPr>
        <w:contextualSpacing/>
        <w:rPr>
          <w:sz w:val="16"/>
        </w:rPr>
      </w:pPr>
    </w:p>
    <w:p w14:paraId="7552C40D" w14:textId="77777777" w:rsidR="00C934E6" w:rsidRDefault="00C934E6" w:rsidP="00C934E6">
      <w:pPr>
        <w:pStyle w:val="Heading3"/>
        <w:rPr>
          <w:rFonts w:cs="Arial"/>
        </w:rPr>
      </w:pPr>
      <w:r>
        <w:rPr>
          <w:rFonts w:cs="Arial"/>
        </w:rPr>
        <w:t>Framing</w:t>
      </w:r>
    </w:p>
    <w:p w14:paraId="03381851" w14:textId="77777777" w:rsidR="00C934E6" w:rsidRPr="00C7794F" w:rsidRDefault="00C934E6" w:rsidP="00C934E6">
      <w:pPr>
        <w:pStyle w:val="Heading4"/>
        <w:rPr>
          <w:rFonts w:cs="Calibri"/>
        </w:rPr>
      </w:pPr>
      <w:r>
        <w:rPr>
          <w:rFonts w:cs="Calibri"/>
        </w:rPr>
        <w:t>T</w:t>
      </w:r>
      <w:r w:rsidRPr="00C7794F">
        <w:rPr>
          <w:rFonts w:cs="Calibri"/>
        </w:rPr>
        <w:t>he standard is maximizing expected wellbeing</w:t>
      </w:r>
    </w:p>
    <w:p w14:paraId="1A099CFE" w14:textId="77777777" w:rsidR="00C934E6" w:rsidRPr="00C7794F" w:rsidRDefault="00C934E6" w:rsidP="00C934E6">
      <w:pPr>
        <w:pStyle w:val="Heading4"/>
        <w:rPr>
          <w:rFonts w:cs="Calibri"/>
        </w:rPr>
      </w:pPr>
      <w:r w:rsidRPr="00C7794F">
        <w:rPr>
          <w:rFonts w:cs="Calibri"/>
        </w:rPr>
        <w:t>Independently:</w:t>
      </w:r>
    </w:p>
    <w:p w14:paraId="7DD86D47" w14:textId="77777777" w:rsidR="00C934E6" w:rsidRPr="00730CE9" w:rsidRDefault="00C934E6" w:rsidP="00C934E6">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72E525B1" w14:textId="77777777" w:rsidR="00C934E6" w:rsidRPr="00AE4834" w:rsidRDefault="00C934E6" w:rsidP="00C934E6">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28"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BE3DC87" w14:textId="77777777" w:rsidR="00C934E6" w:rsidRDefault="00C934E6" w:rsidP="00C934E6">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4F90102B" w14:textId="77777777" w:rsidR="00C934E6" w:rsidRPr="00C7794F" w:rsidRDefault="00C934E6" w:rsidP="00C934E6">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64C91564" w14:textId="77777777" w:rsidR="00C934E6" w:rsidRPr="00C7794F" w:rsidRDefault="00C934E6" w:rsidP="00C934E6">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29"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11467A05" w14:textId="77777777" w:rsidR="00C934E6" w:rsidRPr="00C7794F" w:rsidRDefault="00C934E6" w:rsidP="00C934E6">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57C3B961" w14:textId="77777777" w:rsidR="00C934E6" w:rsidRPr="00C7794F" w:rsidRDefault="00C934E6" w:rsidP="00C934E6">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AAB947C" w14:textId="77777777" w:rsidR="00C934E6" w:rsidRPr="00C7794F" w:rsidRDefault="00C934E6" w:rsidP="00C934E6">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3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736C0F24" w14:textId="77777777" w:rsidR="00C934E6" w:rsidRDefault="00C934E6" w:rsidP="00C934E6">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138DDDD4" w14:textId="77777777" w:rsidR="00C934E6" w:rsidRPr="00F601E6" w:rsidRDefault="00C934E6" w:rsidP="00C934E6"/>
    <w:p w14:paraId="6C06F384" w14:textId="77777777" w:rsidR="009E129F" w:rsidRPr="009E129F" w:rsidRDefault="009E129F" w:rsidP="009E129F"/>
    <w:p w14:paraId="237D0E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notTrueType/>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4"/>
  </w:num>
  <w:num w:numId="14">
    <w:abstractNumId w:val="31"/>
  </w:num>
  <w:num w:numId="15">
    <w:abstractNumId w:val="28"/>
  </w:num>
  <w:num w:numId="16">
    <w:abstractNumId w:val="24"/>
  </w:num>
  <w:num w:numId="17">
    <w:abstractNumId w:val="29"/>
  </w:num>
  <w:num w:numId="18">
    <w:abstractNumId w:val="19"/>
  </w:num>
  <w:num w:numId="19">
    <w:abstractNumId w:val="12"/>
  </w:num>
  <w:num w:numId="20">
    <w:abstractNumId w:val="13"/>
  </w:num>
  <w:num w:numId="21">
    <w:abstractNumId w:val="36"/>
  </w:num>
  <w:num w:numId="22">
    <w:abstractNumId w:val="11"/>
  </w:num>
  <w:num w:numId="23">
    <w:abstractNumId w:val="20"/>
  </w:num>
  <w:num w:numId="24">
    <w:abstractNumId w:val="21"/>
  </w:num>
  <w:num w:numId="25">
    <w:abstractNumId w:val="23"/>
  </w:num>
  <w:num w:numId="26">
    <w:abstractNumId w:val="32"/>
  </w:num>
  <w:num w:numId="27">
    <w:abstractNumId w:val="34"/>
  </w:num>
  <w:num w:numId="28">
    <w:abstractNumId w:val="16"/>
  </w:num>
  <w:num w:numId="29">
    <w:abstractNumId w:val="17"/>
  </w:num>
  <w:num w:numId="30">
    <w:abstractNumId w:val="22"/>
  </w:num>
  <w:num w:numId="31">
    <w:abstractNumId w:val="33"/>
  </w:num>
  <w:num w:numId="32">
    <w:abstractNumId w:val="18"/>
  </w:num>
  <w:num w:numId="33">
    <w:abstractNumId w:val="35"/>
  </w:num>
  <w:num w:numId="34">
    <w:abstractNumId w:val="30"/>
  </w:num>
  <w:num w:numId="35">
    <w:abstractNumId w:val="26"/>
  </w:num>
  <w:num w:numId="36">
    <w:abstractNumId w:val="15"/>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12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29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4E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C01014"/>
  <w14:defaultImageDpi w14:val="300"/>
  <w15:docId w15:val="{0528EC0B-AED3-0648-A827-A4204194D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129F"/>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9E12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9E12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9"/>
    <w:unhideWhenUsed/>
    <w:qFormat/>
    <w:rsid w:val="009E12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E129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C934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C934E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934E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934E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934E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E12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129F"/>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9E129F"/>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9E12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9E129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E12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129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9E129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9E129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9E129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9E129F"/>
    <w:rPr>
      <w:color w:val="auto"/>
      <w:u w:val="none"/>
    </w:rPr>
  </w:style>
  <w:style w:type="paragraph" w:styleId="DocumentMap">
    <w:name w:val="Document Map"/>
    <w:basedOn w:val="Normal"/>
    <w:link w:val="DocumentMapChar"/>
    <w:uiPriority w:val="99"/>
    <w:unhideWhenUsed/>
    <w:rsid w:val="009E12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E129F"/>
    <w:rPr>
      <w:rFonts w:ascii="Lucida Grande" w:hAnsi="Lucida Grande" w:cs="Lucida Grande"/>
    </w:rPr>
  </w:style>
  <w:style w:type="character" w:customStyle="1" w:styleId="Heading5Char">
    <w:name w:val="Heading 5 Char"/>
    <w:basedOn w:val="DefaultParagraphFont"/>
    <w:link w:val="Heading5"/>
    <w:rsid w:val="00C934E6"/>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C934E6"/>
    <w:rPr>
      <w:rFonts w:ascii="Cambria" w:eastAsia="Times New Roman" w:hAnsi="Cambria"/>
      <w:b/>
      <w:bCs/>
      <w:i/>
      <w:iCs/>
      <w:sz w:val="20"/>
      <w:lang w:bidi="en-US"/>
    </w:rPr>
  </w:style>
  <w:style w:type="character" w:customStyle="1" w:styleId="Heading7Char">
    <w:name w:val="Heading 7 Char"/>
    <w:basedOn w:val="DefaultParagraphFont"/>
    <w:link w:val="Heading7"/>
    <w:rsid w:val="00C934E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934E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934E6"/>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C934E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934E6"/>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934E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C934E6"/>
    <w:pPr>
      <w:ind w:left="720"/>
      <w:contextualSpacing/>
    </w:pPr>
  </w:style>
  <w:style w:type="paragraph" w:styleId="BalloonText">
    <w:name w:val="Balloon Text"/>
    <w:basedOn w:val="Normal"/>
    <w:link w:val="BalloonTextChar"/>
    <w:uiPriority w:val="99"/>
    <w:unhideWhenUsed/>
    <w:qFormat/>
    <w:rsid w:val="00C934E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934E6"/>
    <w:rPr>
      <w:rFonts w:ascii="Times New Roman" w:hAnsi="Times New Roman" w:cs="Times New Roman"/>
      <w:sz w:val="18"/>
      <w:szCs w:val="18"/>
    </w:rPr>
  </w:style>
  <w:style w:type="paragraph" w:customStyle="1" w:styleId="textbold">
    <w:name w:val="text bold"/>
    <w:basedOn w:val="Normal"/>
    <w:autoRedefine/>
    <w:uiPriority w:val="20"/>
    <w:qFormat/>
    <w:rsid w:val="00C934E6"/>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934E6"/>
    <w:rPr>
      <w:sz w:val="22"/>
      <w:u w:val="single"/>
    </w:rPr>
  </w:style>
  <w:style w:type="paragraph" w:customStyle="1" w:styleId="Analytic">
    <w:name w:val="Analytic"/>
    <w:basedOn w:val="Heading4"/>
    <w:link w:val="AnalyticChar"/>
    <w:uiPriority w:val="4"/>
    <w:qFormat/>
    <w:rsid w:val="00C934E6"/>
    <w:pPr>
      <w:outlineLvl w:val="9"/>
    </w:pPr>
  </w:style>
  <w:style w:type="character" w:customStyle="1" w:styleId="AnalyticChar">
    <w:name w:val="Analytic Char"/>
    <w:basedOn w:val="DefaultParagraphFont"/>
    <w:link w:val="Analytic"/>
    <w:uiPriority w:val="4"/>
    <w:rsid w:val="00C934E6"/>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C934E6"/>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C934E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934E6"/>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C934E6"/>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934E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934E6"/>
    <w:rPr>
      <w:rFonts w:ascii="Calibri" w:hAnsi="Calibri"/>
      <w:b/>
      <w:sz w:val="26"/>
    </w:rPr>
  </w:style>
  <w:style w:type="character" w:customStyle="1" w:styleId="Heading4Char3">
    <w:name w:val="Heading 4 Char3"/>
    <w:aliases w:val="Tag Char3,heading 2 Char3,Heading 2 Char2 Char Char1,Heading 2 Char1 Char Char Char1,ta Char"/>
    <w:rsid w:val="00C934E6"/>
    <w:rPr>
      <w:rFonts w:ascii="Calibri" w:hAnsi="Calibri"/>
      <w:b/>
      <w:sz w:val="26"/>
    </w:rPr>
  </w:style>
  <w:style w:type="character" w:customStyle="1" w:styleId="UnderlineBold">
    <w:name w:val="Underline + Bold"/>
    <w:uiPriority w:val="1"/>
    <w:qFormat/>
    <w:rsid w:val="00C934E6"/>
    <w:rPr>
      <w:rFonts w:ascii="Georgia" w:hAnsi="Georgia"/>
      <w:b w:val="0"/>
      <w:bCs w:val="0"/>
      <w:sz w:val="22"/>
      <w:u w:val="single"/>
    </w:rPr>
  </w:style>
  <w:style w:type="paragraph" w:customStyle="1" w:styleId="underlined">
    <w:name w:val="underlined"/>
    <w:next w:val="Normal"/>
    <w:link w:val="underlinedChar"/>
    <w:autoRedefine/>
    <w:qFormat/>
    <w:rsid w:val="00C934E6"/>
    <w:pPr>
      <w:contextualSpacing/>
    </w:pPr>
    <w:rPr>
      <w:rFonts w:ascii="Times New Roman" w:eastAsia="Malgun Gothic" w:hAnsi="Times New Roman" w:cs="Times New Roman"/>
      <w:u w:val="single"/>
    </w:rPr>
  </w:style>
  <w:style w:type="character" w:customStyle="1" w:styleId="underlinedChar">
    <w:name w:val="underlined Char"/>
    <w:link w:val="underlined"/>
    <w:rsid w:val="00C934E6"/>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934E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934E6"/>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934E6"/>
    <w:rPr>
      <w:rFonts w:ascii="Times New Roman" w:eastAsia="Calibri" w:hAnsi="Times New Roman"/>
      <w:u w:val="single"/>
      <w:lang w:val="x-none"/>
    </w:rPr>
  </w:style>
  <w:style w:type="paragraph" w:customStyle="1" w:styleId="Analytics">
    <w:name w:val="Analytics"/>
    <w:basedOn w:val="Heading4"/>
    <w:link w:val="AnalyticsChar"/>
    <w:qFormat/>
    <w:rsid w:val="00C934E6"/>
    <w:rPr>
      <w:bCs w:val="0"/>
      <w:szCs w:val="22"/>
    </w:rPr>
  </w:style>
  <w:style w:type="character" w:customStyle="1" w:styleId="AnalyticsChar">
    <w:name w:val="Analytics Char"/>
    <w:basedOn w:val="DefaultParagraphFont"/>
    <w:link w:val="Analytics"/>
    <w:rsid w:val="00C934E6"/>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934E6"/>
    <w:rPr>
      <w:rFonts w:cs="Arial"/>
      <w:b/>
      <w:bCs/>
      <w:iCs/>
      <w:szCs w:val="28"/>
      <w:lang w:val="en-US" w:eastAsia="en-US" w:bidi="ar-SA"/>
    </w:rPr>
  </w:style>
  <w:style w:type="numbering" w:customStyle="1" w:styleId="NoList1">
    <w:name w:val="No List1"/>
    <w:next w:val="NoList"/>
    <w:semiHidden/>
    <w:unhideWhenUsed/>
    <w:rsid w:val="00C934E6"/>
  </w:style>
  <w:style w:type="character" w:customStyle="1" w:styleId="underline">
    <w:name w:val="underline"/>
    <w:basedOn w:val="DefaultParagraphFont"/>
    <w:qFormat/>
    <w:locked/>
    <w:rsid w:val="00C934E6"/>
    <w:rPr>
      <w:rFonts w:ascii="Times New Roman" w:hAnsi="Times New Roman" w:cs="Times New Roman" w:hint="default"/>
      <w:u w:val="single"/>
    </w:rPr>
  </w:style>
  <w:style w:type="character" w:customStyle="1" w:styleId="Style11ptUnderline">
    <w:name w:val="Style 11 pt Underline"/>
    <w:basedOn w:val="DefaultParagraphFont"/>
    <w:qFormat/>
    <w:rsid w:val="00C934E6"/>
    <w:rPr>
      <w:sz w:val="20"/>
      <w:u w:val="single"/>
    </w:rPr>
  </w:style>
  <w:style w:type="character" w:customStyle="1" w:styleId="Style11pt">
    <w:name w:val="Style 11 pt"/>
    <w:basedOn w:val="DefaultParagraphFont"/>
    <w:qFormat/>
    <w:rsid w:val="00C934E6"/>
    <w:rPr>
      <w:sz w:val="20"/>
    </w:rPr>
  </w:style>
  <w:style w:type="character" w:customStyle="1" w:styleId="Style1Char1">
    <w:name w:val="Style1 Char1"/>
    <w:basedOn w:val="DefaultParagraphFont"/>
    <w:qFormat/>
    <w:rsid w:val="00C934E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934E6"/>
    <w:rPr>
      <w:sz w:val="18"/>
      <w:szCs w:val="18"/>
    </w:rPr>
  </w:style>
  <w:style w:type="paragraph" w:styleId="CommentText">
    <w:name w:val="annotation text"/>
    <w:basedOn w:val="Normal"/>
    <w:link w:val="CommentTextChar"/>
    <w:uiPriority w:val="99"/>
    <w:unhideWhenUsed/>
    <w:rsid w:val="00C934E6"/>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934E6"/>
    <w:rPr>
      <w:rFonts w:ascii="Times New Roman" w:hAnsi="Times New Roman"/>
    </w:rPr>
  </w:style>
  <w:style w:type="paragraph" w:styleId="CommentSubject">
    <w:name w:val="annotation subject"/>
    <w:basedOn w:val="CommentText"/>
    <w:next w:val="CommentText"/>
    <w:link w:val="CommentSubjectChar"/>
    <w:unhideWhenUsed/>
    <w:rsid w:val="00C934E6"/>
    <w:rPr>
      <w:b/>
      <w:bCs/>
      <w:sz w:val="20"/>
      <w:szCs w:val="20"/>
    </w:rPr>
  </w:style>
  <w:style w:type="character" w:customStyle="1" w:styleId="CommentSubjectChar">
    <w:name w:val="Comment Subject Char"/>
    <w:basedOn w:val="CommentTextChar"/>
    <w:link w:val="CommentSubject"/>
    <w:rsid w:val="00C934E6"/>
    <w:rPr>
      <w:rFonts w:ascii="Times New Roman" w:hAnsi="Times New Roman"/>
      <w:b/>
      <w:bCs/>
      <w:sz w:val="20"/>
      <w:szCs w:val="20"/>
    </w:rPr>
  </w:style>
  <w:style w:type="character" w:customStyle="1" w:styleId="cardChar">
    <w:name w:val="card Char"/>
    <w:aliases w:val="Bold Cite Char Char,Speed Cite Char"/>
    <w:link w:val="card"/>
    <w:qFormat/>
    <w:rsid w:val="00C934E6"/>
    <w:rPr>
      <w:rFonts w:ascii="Times New Roman" w:hAnsi="Times New Roman"/>
      <w:sz w:val="16"/>
    </w:rPr>
  </w:style>
  <w:style w:type="character" w:customStyle="1" w:styleId="StyleDate">
    <w:name w:val="Style Date"/>
    <w:aliases w:val="Author"/>
    <w:qFormat/>
    <w:rsid w:val="00C934E6"/>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934E6"/>
    <w:rPr>
      <w:b/>
      <w:bCs/>
    </w:rPr>
  </w:style>
  <w:style w:type="character" w:customStyle="1" w:styleId="apple-converted-space">
    <w:name w:val="apple-converted-space"/>
    <w:basedOn w:val="DefaultParagraphFont"/>
    <w:qFormat/>
    <w:rsid w:val="00C934E6"/>
  </w:style>
  <w:style w:type="character" w:customStyle="1" w:styleId="st">
    <w:name w:val="st"/>
    <w:rsid w:val="00C934E6"/>
  </w:style>
  <w:style w:type="character" w:customStyle="1" w:styleId="CharChar11">
    <w:name w:val="Char Char11"/>
    <w:rsid w:val="00C934E6"/>
    <w:rPr>
      <w:rFonts w:cs="Arial"/>
      <w:bCs/>
      <w:szCs w:val="26"/>
      <w:u w:val="single"/>
      <w:lang w:val="en-US" w:eastAsia="en-US" w:bidi="ar-SA"/>
    </w:rPr>
  </w:style>
  <w:style w:type="character" w:customStyle="1" w:styleId="DebateHighlighted">
    <w:name w:val="Debate Highlighted"/>
    <w:basedOn w:val="DefaultParagraphFont"/>
    <w:qFormat/>
    <w:rsid w:val="00C934E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934E6"/>
    <w:rPr>
      <w:rFonts w:ascii="Times New Roman" w:eastAsia="MS Mincho" w:hAnsi="Times New Roman" w:cs="Times New Roman"/>
      <w:sz w:val="16"/>
    </w:rPr>
  </w:style>
  <w:style w:type="character" w:customStyle="1" w:styleId="Highlightedunderline">
    <w:name w:val="Highlighted underline"/>
    <w:qFormat/>
    <w:rsid w:val="00C934E6"/>
    <w:rPr>
      <w:rFonts w:ascii="Times New Roman" w:hAnsi="Times New Roman"/>
      <w:sz w:val="20"/>
      <w:shd w:val="clear" w:color="auto" w:fill="C0C0C0"/>
    </w:rPr>
  </w:style>
  <w:style w:type="paragraph" w:customStyle="1" w:styleId="CITE">
    <w:name w:val="CITE"/>
    <w:basedOn w:val="Normal"/>
    <w:next w:val="Normal"/>
    <w:link w:val="CITEChar"/>
    <w:qFormat/>
    <w:rsid w:val="00C934E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934E6"/>
    <w:rPr>
      <w:rFonts w:ascii="Liberation Sans" w:hAnsi="Liberation Sans" w:cs="Georgia"/>
      <w:sz w:val="20"/>
      <w:szCs w:val="20"/>
      <w:u w:val="single"/>
    </w:rPr>
  </w:style>
  <w:style w:type="paragraph" w:customStyle="1" w:styleId="cardtext">
    <w:name w:val="card text"/>
    <w:basedOn w:val="Normal"/>
    <w:link w:val="cardtextChar"/>
    <w:qFormat/>
    <w:rsid w:val="00C934E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934E6"/>
    <w:rPr>
      <w:rFonts w:ascii="Georgia" w:eastAsia="Calibri" w:hAnsi="Georgia"/>
    </w:rPr>
  </w:style>
  <w:style w:type="character" w:customStyle="1" w:styleId="UnderlineBold0">
    <w:name w:val="Underline Bold"/>
    <w:basedOn w:val="DefaultParagraphFont"/>
    <w:uiPriority w:val="6"/>
    <w:qFormat/>
    <w:rsid w:val="00C934E6"/>
    <w:rPr>
      <w:b/>
      <w:sz w:val="20"/>
      <w:u w:val="single"/>
    </w:rPr>
  </w:style>
  <w:style w:type="paragraph" w:styleId="BodyText">
    <w:name w:val="Body Text"/>
    <w:basedOn w:val="Normal"/>
    <w:link w:val="BodyTextChar"/>
    <w:uiPriority w:val="99"/>
    <w:unhideWhenUsed/>
    <w:qFormat/>
    <w:rsid w:val="00C934E6"/>
    <w:pPr>
      <w:spacing w:after="120"/>
    </w:pPr>
  </w:style>
  <w:style w:type="character" w:customStyle="1" w:styleId="BodyTextChar">
    <w:name w:val="Body Text Char"/>
    <w:basedOn w:val="DefaultParagraphFont"/>
    <w:link w:val="BodyText"/>
    <w:uiPriority w:val="99"/>
    <w:qFormat/>
    <w:rsid w:val="00C934E6"/>
    <w:rPr>
      <w:rFonts w:ascii="Calibri" w:hAnsi="Calibri"/>
      <w:sz w:val="22"/>
    </w:rPr>
  </w:style>
  <w:style w:type="paragraph" w:customStyle="1" w:styleId="UnderlinePara">
    <w:name w:val="Underline Para"/>
    <w:basedOn w:val="Normal"/>
    <w:uiPriority w:val="6"/>
    <w:qFormat/>
    <w:rsid w:val="00C934E6"/>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934E6"/>
  </w:style>
  <w:style w:type="paragraph" w:customStyle="1" w:styleId="tiny">
    <w:name w:val="tiny"/>
    <w:next w:val="Normal"/>
    <w:link w:val="tinyChar"/>
    <w:autoRedefine/>
    <w:qFormat/>
    <w:rsid w:val="00C934E6"/>
    <w:pPr>
      <w:contextualSpacing/>
    </w:pPr>
    <w:rPr>
      <w:rFonts w:ascii="Times New Roman" w:eastAsia="Malgun Gothic" w:hAnsi="Times New Roman" w:cs="Times New Roman"/>
      <w:sz w:val="12"/>
    </w:rPr>
  </w:style>
  <w:style w:type="character" w:customStyle="1" w:styleId="tinyChar">
    <w:name w:val="tiny Char"/>
    <w:link w:val="tiny"/>
    <w:rsid w:val="00C934E6"/>
    <w:rPr>
      <w:rFonts w:ascii="Times New Roman" w:eastAsia="Malgun Gothic" w:hAnsi="Times New Roman" w:cs="Times New Roman"/>
      <w:sz w:val="12"/>
    </w:rPr>
  </w:style>
  <w:style w:type="character" w:customStyle="1" w:styleId="DocumentMapChar1">
    <w:name w:val="Document Map Char1"/>
    <w:basedOn w:val="DefaultParagraphFont"/>
    <w:uiPriority w:val="99"/>
    <w:rsid w:val="00C934E6"/>
    <w:rPr>
      <w:rFonts w:ascii="Segoe UI" w:hAnsi="Segoe UI" w:cs="Segoe UI"/>
      <w:sz w:val="16"/>
      <w:szCs w:val="16"/>
    </w:rPr>
  </w:style>
  <w:style w:type="character" w:customStyle="1" w:styleId="CommentSubjectChar1">
    <w:name w:val="Comment Subject Char1"/>
    <w:basedOn w:val="CommentTextChar"/>
    <w:uiPriority w:val="99"/>
    <w:semiHidden/>
    <w:rsid w:val="00C934E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934E6"/>
    <w:rPr>
      <w:rFonts w:ascii="Lucida Grande" w:eastAsiaTheme="minorHAnsi" w:hAnsi="Lucida Grande" w:cs="Lucida Grande"/>
      <w:sz w:val="18"/>
      <w:szCs w:val="18"/>
    </w:rPr>
  </w:style>
  <w:style w:type="character" w:customStyle="1" w:styleId="Style1Char">
    <w:name w:val="Style1 Char"/>
    <w:basedOn w:val="DefaultParagraphFont"/>
    <w:qFormat/>
    <w:rsid w:val="00C934E6"/>
    <w:rPr>
      <w:rFonts w:eastAsia="SimSun"/>
      <w:sz w:val="20"/>
      <w:szCs w:val="24"/>
      <w:u w:val="single"/>
      <w:lang w:val="en-US" w:eastAsia="zh-CN" w:bidi="ar-SA"/>
    </w:rPr>
  </w:style>
  <w:style w:type="paragraph" w:customStyle="1" w:styleId="Tag2">
    <w:name w:val="Tag2"/>
    <w:basedOn w:val="Normal"/>
    <w:autoRedefine/>
    <w:qFormat/>
    <w:rsid w:val="00C934E6"/>
    <w:rPr>
      <w:rFonts w:eastAsia="Calibri" w:cs="Arial"/>
      <w:b/>
    </w:rPr>
  </w:style>
  <w:style w:type="character" w:customStyle="1" w:styleId="CommentTextChar1">
    <w:name w:val="Comment Text Char1"/>
    <w:basedOn w:val="DefaultParagraphFont"/>
    <w:uiPriority w:val="99"/>
    <w:rsid w:val="00C934E6"/>
    <w:rPr>
      <w:rFonts w:ascii="Calibri" w:hAnsi="Calibri"/>
    </w:rPr>
  </w:style>
  <w:style w:type="character" w:customStyle="1" w:styleId="apple-style-span">
    <w:name w:val="apple-style-span"/>
    <w:basedOn w:val="DefaultParagraphFont"/>
    <w:qFormat/>
    <w:rsid w:val="00C934E6"/>
  </w:style>
  <w:style w:type="character" w:customStyle="1" w:styleId="FootnoteTextChar">
    <w:name w:val="Footnote Text Char"/>
    <w:basedOn w:val="DefaultParagraphFont"/>
    <w:link w:val="FootnoteText"/>
    <w:rsid w:val="00C934E6"/>
    <w:rPr>
      <w:rFonts w:ascii="Calibri" w:hAnsi="Calibri"/>
    </w:rPr>
  </w:style>
  <w:style w:type="paragraph" w:styleId="FootnoteText">
    <w:name w:val="footnote text"/>
    <w:basedOn w:val="Normal"/>
    <w:link w:val="FootnoteTextChar"/>
    <w:unhideWhenUsed/>
    <w:qFormat/>
    <w:rsid w:val="00C934E6"/>
    <w:pPr>
      <w:spacing w:after="0" w:line="240" w:lineRule="auto"/>
    </w:pPr>
    <w:rPr>
      <w:sz w:val="24"/>
    </w:rPr>
  </w:style>
  <w:style w:type="character" w:customStyle="1" w:styleId="FootnoteTextChar1">
    <w:name w:val="Footnote Text Char1"/>
    <w:basedOn w:val="DefaultParagraphFont"/>
    <w:rsid w:val="00C934E6"/>
    <w:rPr>
      <w:rFonts w:ascii="Calibri" w:hAnsi="Calibri"/>
      <w:sz w:val="20"/>
      <w:szCs w:val="20"/>
    </w:rPr>
  </w:style>
  <w:style w:type="paragraph" w:customStyle="1" w:styleId="p">
    <w:name w:val="p"/>
    <w:basedOn w:val="Normal"/>
    <w:rsid w:val="00C934E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934E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934E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934E6"/>
    <w:rPr>
      <w:vertAlign w:val="superscript"/>
    </w:rPr>
  </w:style>
  <w:style w:type="paragraph" w:customStyle="1" w:styleId="para">
    <w:name w:val="para"/>
    <w:basedOn w:val="Normal"/>
    <w:rsid w:val="00C934E6"/>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934E6"/>
    <w:pPr>
      <w:spacing w:before="100" w:beforeAutospacing="1" w:after="100" w:afterAutospacing="1" w:line="240" w:lineRule="auto"/>
    </w:pPr>
    <w:rPr>
      <w:rFonts w:cs="Times New Roman"/>
    </w:rPr>
  </w:style>
  <w:style w:type="character" w:customStyle="1" w:styleId="vm-hook">
    <w:name w:val="vm-hook"/>
    <w:basedOn w:val="DefaultParagraphFont"/>
    <w:rsid w:val="00C934E6"/>
  </w:style>
  <w:style w:type="character" w:customStyle="1" w:styleId="dfm-title">
    <w:name w:val="dfm-title"/>
    <w:basedOn w:val="DefaultParagraphFont"/>
    <w:rsid w:val="00C934E6"/>
  </w:style>
  <w:style w:type="paragraph" w:customStyle="1" w:styleId="evidencetext">
    <w:name w:val="evidence text"/>
    <w:basedOn w:val="Normal"/>
    <w:link w:val="evidencetextChar1"/>
    <w:qFormat/>
    <w:rsid w:val="00C934E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934E6"/>
    <w:rPr>
      <w:rFonts w:ascii="Arial" w:hAnsi="Arial" w:cs="Arial"/>
      <w:color w:val="000000"/>
      <w:sz w:val="22"/>
      <w:lang w:val="x-none" w:eastAsia="x-none"/>
    </w:rPr>
  </w:style>
  <w:style w:type="paragraph" w:customStyle="1" w:styleId="CardIndented">
    <w:name w:val="Card (Indented)"/>
    <w:basedOn w:val="Normal"/>
    <w:link w:val="CardIndentedChar"/>
    <w:qFormat/>
    <w:rsid w:val="00C934E6"/>
    <w:pPr>
      <w:spacing w:after="0" w:line="240" w:lineRule="auto"/>
      <w:ind w:left="288"/>
    </w:pPr>
    <w:rPr>
      <w:rFonts w:ascii="Arial" w:hAnsi="Arial" w:cs="Arial"/>
    </w:rPr>
  </w:style>
  <w:style w:type="paragraph" w:customStyle="1" w:styleId="Emphasize">
    <w:name w:val="Emphasize"/>
    <w:basedOn w:val="Normal"/>
    <w:uiPriority w:val="7"/>
    <w:qFormat/>
    <w:rsid w:val="00C934E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934E6"/>
    <w:rPr>
      <w:rFonts w:asciiTheme="minorHAnsi" w:hAnsiTheme="minorHAnsi"/>
      <w:sz w:val="22"/>
    </w:rPr>
  </w:style>
  <w:style w:type="character" w:customStyle="1" w:styleId="UnresolvedMention1">
    <w:name w:val="Unresolved Mention1"/>
    <w:basedOn w:val="DefaultParagraphFont"/>
    <w:uiPriority w:val="99"/>
    <w:unhideWhenUsed/>
    <w:rsid w:val="00C934E6"/>
    <w:rPr>
      <w:color w:val="808080"/>
      <w:shd w:val="clear" w:color="auto" w:fill="E6E6E6"/>
    </w:rPr>
  </w:style>
  <w:style w:type="character" w:customStyle="1" w:styleId="BodyTextChar1">
    <w:name w:val="Body Text Char1"/>
    <w:aliases w:val="Very Small Text Char1"/>
    <w:basedOn w:val="DefaultParagraphFont"/>
    <w:uiPriority w:val="99"/>
    <w:rsid w:val="00C934E6"/>
    <w:rPr>
      <w:rFonts w:ascii="Times New Roman" w:hAnsi="Times New Roman"/>
      <w:sz w:val="24"/>
    </w:rPr>
  </w:style>
  <w:style w:type="character" w:customStyle="1" w:styleId="UnresolvedMention2">
    <w:name w:val="Unresolved Mention2"/>
    <w:basedOn w:val="DefaultParagraphFont"/>
    <w:uiPriority w:val="99"/>
    <w:unhideWhenUsed/>
    <w:rsid w:val="00C934E6"/>
    <w:rPr>
      <w:color w:val="808080"/>
      <w:shd w:val="clear" w:color="auto" w:fill="E6E6E6"/>
    </w:rPr>
  </w:style>
  <w:style w:type="character" w:customStyle="1" w:styleId="Author-Date">
    <w:name w:val="Author-Date"/>
    <w:qFormat/>
    <w:rsid w:val="00C934E6"/>
    <w:rPr>
      <w:b/>
      <w:sz w:val="24"/>
    </w:rPr>
  </w:style>
  <w:style w:type="character" w:customStyle="1" w:styleId="ListLabel12">
    <w:name w:val="ListLabel 12"/>
    <w:qFormat/>
    <w:rsid w:val="00C934E6"/>
    <w:rPr>
      <w:strike w:val="0"/>
      <w:dstrike w:val="0"/>
      <w:color w:val="000000"/>
      <w:spacing w:val="0"/>
      <w:w w:val="100"/>
      <w:sz w:val="16"/>
      <w:lang w:val="en-US"/>
    </w:rPr>
  </w:style>
  <w:style w:type="character" w:customStyle="1" w:styleId="ListLabel11">
    <w:name w:val="ListLabel 11"/>
    <w:qFormat/>
    <w:rsid w:val="00C934E6"/>
    <w:rPr>
      <w:strike w:val="0"/>
      <w:dstrike w:val="0"/>
      <w:color w:val="000000"/>
      <w:spacing w:val="70"/>
      <w:w w:val="100"/>
      <w:sz w:val="16"/>
      <w:lang w:val="en-US"/>
    </w:rPr>
  </w:style>
  <w:style w:type="character" w:customStyle="1" w:styleId="ListLabel10">
    <w:name w:val="ListLabel 10"/>
    <w:qFormat/>
    <w:rsid w:val="00C934E6"/>
    <w:rPr>
      <w:strike w:val="0"/>
      <w:dstrike w:val="0"/>
      <w:color w:val="000000"/>
      <w:spacing w:val="0"/>
      <w:w w:val="100"/>
      <w:sz w:val="18"/>
      <w:lang w:val="en-US"/>
    </w:rPr>
  </w:style>
  <w:style w:type="character" w:customStyle="1" w:styleId="ListLabel9">
    <w:name w:val="ListLabel 9"/>
    <w:qFormat/>
    <w:rsid w:val="00C934E6"/>
    <w:rPr>
      <w:strike w:val="0"/>
      <w:dstrike w:val="0"/>
      <w:color w:val="000000"/>
      <w:spacing w:val="0"/>
      <w:w w:val="100"/>
      <w:sz w:val="21"/>
      <w:lang w:val="en-US"/>
    </w:rPr>
  </w:style>
  <w:style w:type="character" w:customStyle="1" w:styleId="ListLabel8">
    <w:name w:val="ListLabel 8"/>
    <w:qFormat/>
    <w:rsid w:val="00C934E6"/>
    <w:rPr>
      <w:strike w:val="0"/>
      <w:dstrike w:val="0"/>
      <w:color w:val="000000"/>
      <w:spacing w:val="0"/>
      <w:w w:val="100"/>
      <w:sz w:val="20"/>
      <w:lang w:val="en-US"/>
    </w:rPr>
  </w:style>
  <w:style w:type="character" w:customStyle="1" w:styleId="ListLabel7">
    <w:name w:val="ListLabel 7"/>
    <w:qFormat/>
    <w:rsid w:val="00C934E6"/>
    <w:rPr>
      <w:strike w:val="0"/>
      <w:dstrike w:val="0"/>
      <w:color w:val="000000"/>
      <w:spacing w:val="0"/>
      <w:w w:val="100"/>
      <w:sz w:val="20"/>
      <w:lang w:val="en-US"/>
    </w:rPr>
  </w:style>
  <w:style w:type="character" w:customStyle="1" w:styleId="ListLabel6">
    <w:name w:val="ListLabel 6"/>
    <w:qFormat/>
    <w:rsid w:val="00C934E6"/>
    <w:rPr>
      <w:i/>
      <w:strike w:val="0"/>
      <w:dstrike w:val="0"/>
      <w:color w:val="000000"/>
      <w:spacing w:val="0"/>
      <w:w w:val="100"/>
      <w:sz w:val="20"/>
      <w:lang w:val="en-US"/>
    </w:rPr>
  </w:style>
  <w:style w:type="character" w:customStyle="1" w:styleId="ListLabel5">
    <w:name w:val="ListLabel 5"/>
    <w:qFormat/>
    <w:rsid w:val="00C934E6"/>
    <w:rPr>
      <w:strike w:val="0"/>
      <w:dstrike w:val="0"/>
      <w:color w:val="000000"/>
      <w:spacing w:val="0"/>
      <w:w w:val="100"/>
      <w:sz w:val="20"/>
      <w:lang w:val="en-US"/>
    </w:rPr>
  </w:style>
  <w:style w:type="character" w:customStyle="1" w:styleId="ListLabel4">
    <w:name w:val="ListLabel 4"/>
    <w:qFormat/>
    <w:rsid w:val="00C934E6"/>
    <w:rPr>
      <w:strike w:val="0"/>
      <w:dstrike w:val="0"/>
      <w:color w:val="000000"/>
      <w:spacing w:val="0"/>
      <w:w w:val="100"/>
      <w:sz w:val="19"/>
      <w:lang w:val="en-US"/>
    </w:rPr>
  </w:style>
  <w:style w:type="character" w:customStyle="1" w:styleId="ListLabel3">
    <w:name w:val="ListLabel 3"/>
    <w:qFormat/>
    <w:rsid w:val="00C934E6"/>
    <w:rPr>
      <w:i/>
      <w:strike w:val="0"/>
      <w:dstrike w:val="0"/>
      <w:color w:val="000000"/>
      <w:spacing w:val="0"/>
      <w:w w:val="100"/>
      <w:sz w:val="20"/>
      <w:lang w:val="en-US"/>
    </w:rPr>
  </w:style>
  <w:style w:type="character" w:customStyle="1" w:styleId="ListLabel2">
    <w:name w:val="ListLabel 2"/>
    <w:qFormat/>
    <w:rsid w:val="00C934E6"/>
    <w:rPr>
      <w:strike w:val="0"/>
      <w:dstrike w:val="0"/>
      <w:color w:val="000000"/>
      <w:spacing w:val="0"/>
      <w:w w:val="100"/>
      <w:sz w:val="20"/>
      <w:lang w:val="en-US"/>
    </w:rPr>
  </w:style>
  <w:style w:type="character" w:customStyle="1" w:styleId="ListLabel1">
    <w:name w:val="ListLabel 1"/>
    <w:qFormat/>
    <w:rsid w:val="00C934E6"/>
    <w:rPr>
      <w:i/>
      <w:strike w:val="0"/>
      <w:dstrike w:val="0"/>
      <w:color w:val="000000"/>
      <w:spacing w:val="0"/>
      <w:w w:val="100"/>
      <w:sz w:val="18"/>
      <w:lang w:val="en-US"/>
    </w:rPr>
  </w:style>
  <w:style w:type="character" w:customStyle="1" w:styleId="verdana">
    <w:name w:val="verdana"/>
    <w:basedOn w:val="DefaultParagraphFont"/>
    <w:qFormat/>
    <w:rsid w:val="00C934E6"/>
    <w:rPr>
      <w:rFonts w:cs="Times New Roman"/>
    </w:rPr>
  </w:style>
  <w:style w:type="character" w:customStyle="1" w:styleId="italic">
    <w:name w:val="italic"/>
    <w:basedOn w:val="DefaultParagraphFont"/>
    <w:qFormat/>
    <w:rsid w:val="00C934E6"/>
    <w:rPr>
      <w:rFonts w:cs="Times New Roman"/>
    </w:rPr>
  </w:style>
  <w:style w:type="character" w:customStyle="1" w:styleId="hit">
    <w:name w:val="hit"/>
    <w:basedOn w:val="DefaultParagraphFont"/>
    <w:qFormat/>
    <w:rsid w:val="00C934E6"/>
    <w:rPr>
      <w:rFonts w:cs="Times New Roman"/>
    </w:rPr>
  </w:style>
  <w:style w:type="character" w:customStyle="1" w:styleId="blue">
    <w:name w:val="blue"/>
    <w:basedOn w:val="DefaultParagraphFont"/>
    <w:qFormat/>
    <w:rsid w:val="00C934E6"/>
    <w:rPr>
      <w:rFonts w:cs="Times New Roman"/>
    </w:rPr>
  </w:style>
  <w:style w:type="character" w:customStyle="1" w:styleId="copyrightdescription">
    <w:name w:val="copyrightdescription"/>
    <w:basedOn w:val="DefaultParagraphFont"/>
    <w:qFormat/>
    <w:rsid w:val="00C934E6"/>
    <w:rPr>
      <w:rFonts w:cs="Times New Roman"/>
    </w:rPr>
  </w:style>
  <w:style w:type="character" w:customStyle="1" w:styleId="tabtitle">
    <w:name w:val="tabtitle"/>
    <w:basedOn w:val="DefaultParagraphFont"/>
    <w:qFormat/>
    <w:rsid w:val="00C934E6"/>
    <w:rPr>
      <w:rFonts w:cs="Times New Roman"/>
    </w:rPr>
  </w:style>
  <w:style w:type="character" w:customStyle="1" w:styleId="resultbodyblack">
    <w:name w:val="resultbodyblack"/>
    <w:basedOn w:val="DefaultParagraphFont"/>
    <w:qFormat/>
    <w:rsid w:val="00C934E6"/>
    <w:rPr>
      <w:rFonts w:cs="Times New Roman"/>
    </w:rPr>
  </w:style>
  <w:style w:type="character" w:customStyle="1" w:styleId="resultbody">
    <w:name w:val="resultbody"/>
    <w:basedOn w:val="DefaultParagraphFont"/>
    <w:qFormat/>
    <w:rsid w:val="00C934E6"/>
    <w:rPr>
      <w:rFonts w:cs="Times New Roman"/>
    </w:rPr>
  </w:style>
  <w:style w:type="character" w:customStyle="1" w:styleId="resultbodysmallitalic">
    <w:name w:val="resultbodysmallitalic"/>
    <w:basedOn w:val="DefaultParagraphFont"/>
    <w:qFormat/>
    <w:rsid w:val="00C934E6"/>
    <w:rPr>
      <w:rFonts w:cs="Times New Roman"/>
    </w:rPr>
  </w:style>
  <w:style w:type="character" w:customStyle="1" w:styleId="resultpron">
    <w:name w:val="resultpron"/>
    <w:basedOn w:val="DefaultParagraphFont"/>
    <w:qFormat/>
    <w:rsid w:val="00C934E6"/>
    <w:rPr>
      <w:rFonts w:cs="Times New Roman"/>
    </w:rPr>
  </w:style>
  <w:style w:type="character" w:customStyle="1" w:styleId="NumberingSymbols">
    <w:name w:val="Numbering Symbols"/>
    <w:qFormat/>
    <w:rsid w:val="00C934E6"/>
  </w:style>
  <w:style w:type="character" w:customStyle="1" w:styleId="StrongEmphasis">
    <w:name w:val="Strong Emphasis"/>
    <w:qFormat/>
    <w:rsid w:val="00C934E6"/>
    <w:rPr>
      <w:b/>
      <w:bCs/>
    </w:rPr>
  </w:style>
  <w:style w:type="character" w:customStyle="1" w:styleId="Emphasis2">
    <w:name w:val="Emphasis2"/>
    <w:basedOn w:val="DefaultParagraphFont"/>
    <w:qFormat/>
    <w:rsid w:val="00C934E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934E6"/>
    <w:rPr>
      <w:rFonts w:ascii="Times New Roman" w:hAnsi="Times New Roman"/>
      <w:sz w:val="20"/>
      <w:szCs w:val="24"/>
      <w:u w:val="single"/>
      <w:lang w:val="en-US" w:eastAsia="en-US" w:bidi="ar-SA"/>
    </w:rPr>
  </w:style>
  <w:style w:type="character" w:customStyle="1" w:styleId="pg">
    <w:name w:val="pg"/>
    <w:basedOn w:val="DefaultParagraphFont"/>
    <w:qFormat/>
    <w:rsid w:val="00C934E6"/>
  </w:style>
  <w:style w:type="character" w:customStyle="1" w:styleId="ital-inline">
    <w:name w:val="ital-inline"/>
    <w:basedOn w:val="DefaultParagraphFont"/>
    <w:qFormat/>
    <w:rsid w:val="00C934E6"/>
  </w:style>
  <w:style w:type="character" w:customStyle="1" w:styleId="senselabelstart">
    <w:name w:val="sense_label start"/>
    <w:basedOn w:val="DefaultParagraphFont"/>
    <w:qFormat/>
    <w:rsid w:val="00C934E6"/>
  </w:style>
  <w:style w:type="character" w:customStyle="1" w:styleId="sensecontent">
    <w:name w:val="sense_content"/>
    <w:basedOn w:val="DefaultParagraphFont"/>
    <w:qFormat/>
    <w:rsid w:val="00C934E6"/>
  </w:style>
  <w:style w:type="character" w:customStyle="1" w:styleId="vi">
    <w:name w:val="vi"/>
    <w:basedOn w:val="DefaultParagraphFont"/>
    <w:qFormat/>
    <w:rsid w:val="00C934E6"/>
  </w:style>
  <w:style w:type="character" w:customStyle="1" w:styleId="senselabel">
    <w:name w:val="sense_label"/>
    <w:basedOn w:val="DefaultParagraphFont"/>
    <w:qFormat/>
    <w:rsid w:val="00C934E6"/>
  </w:style>
  <w:style w:type="character" w:customStyle="1" w:styleId="Style11ptItalicUnderline">
    <w:name w:val="Style 11 pt Italic Underline"/>
    <w:basedOn w:val="DefaultParagraphFont"/>
    <w:qFormat/>
    <w:rsid w:val="00C934E6"/>
    <w:rPr>
      <w:i/>
      <w:iCs/>
      <w:sz w:val="20"/>
      <w:u w:val="single"/>
    </w:rPr>
  </w:style>
  <w:style w:type="character" w:customStyle="1" w:styleId="Style11ptBoldUnderline">
    <w:name w:val="Style 11 pt Bold Underline"/>
    <w:basedOn w:val="DefaultParagraphFont"/>
    <w:qFormat/>
    <w:rsid w:val="00C934E6"/>
    <w:rPr>
      <w:b/>
      <w:bCs/>
      <w:sz w:val="20"/>
      <w:u w:val="single"/>
    </w:rPr>
  </w:style>
  <w:style w:type="character" w:customStyle="1" w:styleId="StyleStyle4CharTimesNewRoman11ptItalic">
    <w:name w:val="Style Style4 Char + Times New Roman 11 pt Italic"/>
    <w:basedOn w:val="DefaultParagraphFont"/>
    <w:qFormat/>
    <w:rsid w:val="00C934E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934E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934E6"/>
    <w:rPr>
      <w:color w:val="000000"/>
      <w:sz w:val="20"/>
    </w:rPr>
  </w:style>
  <w:style w:type="character" w:customStyle="1" w:styleId="Style11ptBlackUnderline">
    <w:name w:val="Style 11 pt Black Underline"/>
    <w:basedOn w:val="DefaultParagraphFont"/>
    <w:qFormat/>
    <w:rsid w:val="00C934E6"/>
    <w:rPr>
      <w:color w:val="000000"/>
      <w:sz w:val="20"/>
      <w:u w:val="single"/>
    </w:rPr>
  </w:style>
  <w:style w:type="character" w:customStyle="1" w:styleId="pmterms1">
    <w:name w:val="pmterms1"/>
    <w:basedOn w:val="DefaultParagraphFont"/>
    <w:qFormat/>
    <w:rsid w:val="00C934E6"/>
  </w:style>
  <w:style w:type="character" w:customStyle="1" w:styleId="HTMLTypewriter3">
    <w:name w:val="HTML Typewriter3"/>
    <w:basedOn w:val="DefaultParagraphFont"/>
    <w:qFormat/>
    <w:rsid w:val="00C934E6"/>
    <w:rPr>
      <w:rFonts w:ascii="Courier New" w:eastAsia="SimSun" w:hAnsi="Courier New" w:cs="Courier New"/>
      <w:sz w:val="20"/>
      <w:szCs w:val="20"/>
    </w:rPr>
  </w:style>
  <w:style w:type="character" w:customStyle="1" w:styleId="CardsChar">
    <w:name w:val="Cards Char"/>
    <w:basedOn w:val="DefaultParagraphFont"/>
    <w:qFormat/>
    <w:rsid w:val="00C934E6"/>
    <w:rPr>
      <w:rFonts w:ascii="Times New Roman" w:hAnsi="Times New Roman" w:cs="Times New Roman"/>
      <w:lang w:val="en-US" w:bidi="ar-SA"/>
    </w:rPr>
  </w:style>
  <w:style w:type="character" w:customStyle="1" w:styleId="CardsFont12pt0">
    <w:name w:val="Cards + Font 12pt"/>
    <w:basedOn w:val="CardsChar"/>
    <w:qFormat/>
    <w:rsid w:val="00C934E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934E6"/>
    <w:rPr>
      <w:rFonts w:ascii="Times New Roman" w:hAnsi="Times New Roman" w:cs="Times New Roman"/>
      <w:b/>
      <w:sz w:val="24"/>
      <w:u w:val="single"/>
      <w:lang w:val="en-US" w:bidi="ar-SA"/>
    </w:rPr>
  </w:style>
  <w:style w:type="character" w:styleId="HTMLCite">
    <w:name w:val="HTML Cite"/>
    <w:basedOn w:val="DefaultParagraphFont"/>
    <w:uiPriority w:val="99"/>
    <w:qFormat/>
    <w:rsid w:val="00C934E6"/>
    <w:rPr>
      <w:rFonts w:cs="Times New Roman"/>
      <w:i/>
    </w:rPr>
  </w:style>
  <w:style w:type="character" w:customStyle="1" w:styleId="VisitedInternetLink">
    <w:name w:val="Visited Internet Link"/>
    <w:basedOn w:val="DefaultParagraphFont"/>
    <w:rsid w:val="00C934E6"/>
    <w:rPr>
      <w:color w:val="800080"/>
      <w:u w:val="single"/>
    </w:rPr>
  </w:style>
  <w:style w:type="character" w:customStyle="1" w:styleId="CitesChar">
    <w:name w:val="Cites Char"/>
    <w:basedOn w:val="DefaultParagraphFont"/>
    <w:qFormat/>
    <w:rsid w:val="00C934E6"/>
    <w:rPr>
      <w:szCs w:val="24"/>
      <w:lang w:val="en-US" w:bidi="ar-SA"/>
    </w:rPr>
  </w:style>
  <w:style w:type="character" w:customStyle="1" w:styleId="loose">
    <w:name w:val="loose"/>
    <w:qFormat/>
    <w:rsid w:val="00C934E6"/>
  </w:style>
  <w:style w:type="character" w:customStyle="1" w:styleId="domtooltips">
    <w:name w:val="domtooltips"/>
    <w:basedOn w:val="DefaultParagraphFont"/>
    <w:qFormat/>
    <w:rsid w:val="00C934E6"/>
  </w:style>
  <w:style w:type="character" w:customStyle="1" w:styleId="caps">
    <w:name w:val="caps"/>
    <w:basedOn w:val="DefaultParagraphFont"/>
    <w:qFormat/>
    <w:rsid w:val="00C934E6"/>
  </w:style>
  <w:style w:type="character" w:customStyle="1" w:styleId="Style11ptUnderlineBorderSinglesolidlineAuto05pt">
    <w:name w:val="Style 11 pt Underline Border: : (Single solid line Auto  0.5 pt..."/>
    <w:basedOn w:val="DefaultParagraphFont"/>
    <w:qFormat/>
    <w:rsid w:val="00C934E6"/>
    <w:rPr>
      <w:sz w:val="20"/>
      <w:u w:val="single"/>
      <w:bdr w:val="single" w:sz="4" w:space="0" w:color="00000A"/>
    </w:rPr>
  </w:style>
  <w:style w:type="character" w:customStyle="1" w:styleId="StyleUnderlineChar11pt">
    <w:name w:val="Style Underline Char + 11 pt"/>
    <w:basedOn w:val="DefaultParagraphFont"/>
    <w:qFormat/>
    <w:rsid w:val="00C934E6"/>
    <w:rPr>
      <w:rFonts w:ascii="Times New Roman" w:hAnsi="Times New Roman"/>
      <w:sz w:val="20"/>
      <w:szCs w:val="24"/>
      <w:u w:val="single"/>
      <w:lang w:val="en-US" w:eastAsia="en-US" w:bidi="ar-SA"/>
    </w:rPr>
  </w:style>
  <w:style w:type="paragraph" w:styleId="List">
    <w:name w:val="List"/>
    <w:basedOn w:val="BodyText"/>
    <w:uiPriority w:val="99"/>
    <w:rsid w:val="00C934E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934E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934E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934E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934E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934E6"/>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934E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934E6"/>
    <w:rPr>
      <w:rFonts w:ascii="Liberation Sans" w:eastAsia="Droid Sans Fallback" w:hAnsi="Liberation Sans"/>
      <w:color w:val="00000A"/>
      <w:sz w:val="22"/>
    </w:rPr>
  </w:style>
  <w:style w:type="paragraph" w:customStyle="1" w:styleId="FrameContents">
    <w:name w:val="Frame Contents"/>
    <w:basedOn w:val="Normal"/>
    <w:qFormat/>
    <w:rsid w:val="00C934E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934E6"/>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C934E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C934E6"/>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934E6"/>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934E6"/>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C934E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934E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934E6"/>
    <w:rPr>
      <w:rFonts w:ascii="Times New Roman" w:eastAsia="Times New Roman" w:hAnsi="Times New Roman" w:cs="Arial"/>
      <w:bCs/>
      <w:caps/>
      <w:color w:val="00000A"/>
      <w:sz w:val="20"/>
      <w:szCs w:val="20"/>
    </w:rPr>
  </w:style>
  <w:style w:type="character" w:customStyle="1" w:styleId="Heading3Char1">
    <w:name w:val="Heading 3 Char1"/>
    <w:qFormat/>
    <w:rsid w:val="00C934E6"/>
    <w:rPr>
      <w:rFonts w:cs="Arial"/>
      <w:bCs/>
      <w:szCs w:val="26"/>
      <w:u w:val="single"/>
      <w:lang w:val="en-US" w:eastAsia="en-US" w:bidi="ar-SA"/>
    </w:rPr>
  </w:style>
  <w:style w:type="paragraph" w:styleId="Revision">
    <w:name w:val="Revision"/>
    <w:hidden/>
    <w:uiPriority w:val="99"/>
    <w:semiHidden/>
    <w:rsid w:val="00C934E6"/>
    <w:rPr>
      <w:rFonts w:ascii="Calibri" w:hAnsi="Calibri"/>
      <w:sz w:val="22"/>
    </w:rPr>
  </w:style>
  <w:style w:type="paragraph" w:customStyle="1" w:styleId="Smalltext">
    <w:name w:val="Small text"/>
    <w:aliases w:val="Quote1,Quote11"/>
    <w:basedOn w:val="Normal"/>
    <w:link w:val="SmalltextChar"/>
    <w:qFormat/>
    <w:rsid w:val="00C934E6"/>
    <w:rPr>
      <w:rFonts w:ascii="Times New Roman" w:eastAsia="MS Mincho" w:hAnsi="Times New Roman" w:cs="Times New Roman"/>
      <w:sz w:val="16"/>
    </w:rPr>
  </w:style>
  <w:style w:type="character" w:customStyle="1" w:styleId="BoldUnderlineChar">
    <w:name w:val="Bold Underline Char"/>
    <w:basedOn w:val="DefaultParagraphFont"/>
    <w:locked/>
    <w:rsid w:val="00C934E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934E6"/>
    <w:rPr>
      <w:b w:val="0"/>
      <w:bCs w:val="0"/>
      <w:sz w:val="22"/>
      <w:u w:val="single"/>
    </w:rPr>
  </w:style>
  <w:style w:type="character" w:customStyle="1" w:styleId="StyleGaramond">
    <w:name w:val="Style Garamond"/>
    <w:qFormat/>
    <w:rsid w:val="00C934E6"/>
    <w:rPr>
      <w:rFonts w:ascii="Garamond" w:hAnsi="Garamond" w:cs="Garamond"/>
    </w:rPr>
  </w:style>
  <w:style w:type="character" w:customStyle="1" w:styleId="StyletagGaramondChar">
    <w:name w:val="Style tag + Garamond Char"/>
    <w:qFormat/>
    <w:rsid w:val="00C934E6"/>
    <w:rPr>
      <w:rFonts w:ascii="Garamond" w:hAnsi="Garamond" w:cs="Garamond"/>
      <w:b/>
      <w:bCs/>
      <w:sz w:val="24"/>
      <w:szCs w:val="24"/>
      <w:lang w:val="en-US" w:bidi="ar-SA"/>
    </w:rPr>
  </w:style>
  <w:style w:type="character" w:customStyle="1" w:styleId="StylecardGaramond12ptUnderlineChar">
    <w:name w:val="Style card + Garamond 12 pt Underline Char"/>
    <w:qFormat/>
    <w:rsid w:val="00C934E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934E6"/>
    <w:rPr>
      <w:rFonts w:ascii="Arial" w:hAnsi="Arial"/>
      <w:b/>
      <w:sz w:val="20"/>
      <w:u w:val="single"/>
    </w:rPr>
  </w:style>
  <w:style w:type="character" w:customStyle="1" w:styleId="WW8Num2z0">
    <w:name w:val="WW8Num2z0"/>
    <w:qFormat/>
    <w:rsid w:val="00C934E6"/>
  </w:style>
  <w:style w:type="character" w:customStyle="1" w:styleId="WW8Num2z1">
    <w:name w:val="WW8Num2z1"/>
    <w:qFormat/>
    <w:rsid w:val="00C934E6"/>
  </w:style>
  <w:style w:type="character" w:customStyle="1" w:styleId="WW8Num2z2">
    <w:name w:val="WW8Num2z2"/>
    <w:qFormat/>
    <w:rsid w:val="00C934E6"/>
  </w:style>
  <w:style w:type="character" w:customStyle="1" w:styleId="WW8Num2z3">
    <w:name w:val="WW8Num2z3"/>
    <w:qFormat/>
    <w:rsid w:val="00C934E6"/>
  </w:style>
  <w:style w:type="character" w:customStyle="1" w:styleId="WW8Num2z4">
    <w:name w:val="WW8Num2z4"/>
    <w:qFormat/>
    <w:rsid w:val="00C934E6"/>
  </w:style>
  <w:style w:type="character" w:customStyle="1" w:styleId="WW8Num2z5">
    <w:name w:val="WW8Num2z5"/>
    <w:qFormat/>
    <w:rsid w:val="00C934E6"/>
  </w:style>
  <w:style w:type="character" w:customStyle="1" w:styleId="WW8Num2z6">
    <w:name w:val="WW8Num2z6"/>
    <w:qFormat/>
    <w:rsid w:val="00C934E6"/>
  </w:style>
  <w:style w:type="character" w:customStyle="1" w:styleId="WW8Num2z7">
    <w:name w:val="WW8Num2z7"/>
    <w:qFormat/>
    <w:rsid w:val="00C934E6"/>
  </w:style>
  <w:style w:type="character" w:customStyle="1" w:styleId="WW8Num2z8">
    <w:name w:val="WW8Num2z8"/>
    <w:qFormat/>
    <w:rsid w:val="00C934E6"/>
  </w:style>
  <w:style w:type="character" w:customStyle="1" w:styleId="WW8Num5z0">
    <w:name w:val="WW8Num5z0"/>
    <w:qFormat/>
    <w:rsid w:val="00C934E6"/>
  </w:style>
  <w:style w:type="character" w:customStyle="1" w:styleId="WW8Num5z1">
    <w:name w:val="WW8Num5z1"/>
    <w:qFormat/>
    <w:rsid w:val="00C934E6"/>
  </w:style>
  <w:style w:type="character" w:customStyle="1" w:styleId="WW8Num5z2">
    <w:name w:val="WW8Num5z2"/>
    <w:qFormat/>
    <w:rsid w:val="00C934E6"/>
  </w:style>
  <w:style w:type="character" w:customStyle="1" w:styleId="WW8Num5z3">
    <w:name w:val="WW8Num5z3"/>
    <w:qFormat/>
    <w:rsid w:val="00C934E6"/>
  </w:style>
  <w:style w:type="character" w:customStyle="1" w:styleId="WW8Num5z4">
    <w:name w:val="WW8Num5z4"/>
    <w:qFormat/>
    <w:rsid w:val="00C934E6"/>
  </w:style>
  <w:style w:type="character" w:customStyle="1" w:styleId="WW8Num5z5">
    <w:name w:val="WW8Num5z5"/>
    <w:qFormat/>
    <w:rsid w:val="00C934E6"/>
  </w:style>
  <w:style w:type="character" w:customStyle="1" w:styleId="WW8Num5z6">
    <w:name w:val="WW8Num5z6"/>
    <w:qFormat/>
    <w:rsid w:val="00C934E6"/>
  </w:style>
  <w:style w:type="character" w:customStyle="1" w:styleId="WW8Num5z7">
    <w:name w:val="WW8Num5z7"/>
    <w:qFormat/>
    <w:rsid w:val="00C934E6"/>
  </w:style>
  <w:style w:type="character" w:customStyle="1" w:styleId="WW8Num5z8">
    <w:name w:val="WW8Num5z8"/>
    <w:qFormat/>
    <w:rsid w:val="00C934E6"/>
  </w:style>
  <w:style w:type="character" w:customStyle="1" w:styleId="CiteChar0">
    <w:name w:val="Cite Char"/>
    <w:aliases w:val="cite_tag Char,Char Char Char Char1 Char Char1,Char Char Char Char1 Char,Taglines Char Char, Cha"/>
    <w:basedOn w:val="DefaultParagraphFont"/>
    <w:qFormat/>
    <w:rsid w:val="00C934E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934E6"/>
    <w:rPr>
      <w:rFonts w:ascii="Times New Roman" w:eastAsia="Times New Roman" w:hAnsi="Times New Roman" w:cs="Times New Roman"/>
      <w:u w:val="thick"/>
    </w:rPr>
  </w:style>
  <w:style w:type="character" w:customStyle="1" w:styleId="ListLabel19">
    <w:name w:val="ListLabel 19"/>
    <w:qFormat/>
    <w:rsid w:val="00C934E6"/>
    <w:rPr>
      <w:b/>
      <w:i/>
      <w:strike w:val="0"/>
      <w:dstrike w:val="0"/>
      <w:spacing w:val="0"/>
      <w:w w:val="100"/>
      <w:sz w:val="26"/>
    </w:rPr>
  </w:style>
  <w:style w:type="paragraph" w:styleId="Footer">
    <w:name w:val="footer"/>
    <w:basedOn w:val="Normal"/>
    <w:link w:val="FooterChar"/>
    <w:uiPriority w:val="99"/>
    <w:rsid w:val="00C934E6"/>
  </w:style>
  <w:style w:type="character" w:customStyle="1" w:styleId="FooterChar">
    <w:name w:val="Footer Char"/>
    <w:basedOn w:val="DefaultParagraphFont"/>
    <w:link w:val="Footer"/>
    <w:uiPriority w:val="99"/>
    <w:rsid w:val="00C934E6"/>
    <w:rPr>
      <w:rFonts w:ascii="Calibri" w:hAnsi="Calibri"/>
      <w:sz w:val="22"/>
    </w:rPr>
  </w:style>
  <w:style w:type="paragraph" w:customStyle="1" w:styleId="TagCite">
    <w:name w:val="Tag/Cite"/>
    <w:basedOn w:val="Normal"/>
    <w:qFormat/>
    <w:rsid w:val="00C934E6"/>
    <w:rPr>
      <w:rFonts w:eastAsia="Times New Roman" w:cs="Times New Roman"/>
      <w:b/>
    </w:rPr>
  </w:style>
  <w:style w:type="paragraph" w:customStyle="1" w:styleId="NormalText">
    <w:name w:val="Normal Text"/>
    <w:basedOn w:val="Normal"/>
    <w:link w:val="NormalTextChar"/>
    <w:qFormat/>
    <w:rsid w:val="00C934E6"/>
    <w:pPr>
      <w:jc w:val="both"/>
    </w:pPr>
    <w:rPr>
      <w:sz w:val="20"/>
      <w:szCs w:val="26"/>
    </w:rPr>
  </w:style>
  <w:style w:type="paragraph" w:customStyle="1" w:styleId="CardsFont6pt">
    <w:name w:val="Cards + Font: 6 pt"/>
    <w:basedOn w:val="Normal"/>
    <w:link w:val="CardsFont6ptChar1"/>
    <w:qFormat/>
    <w:rsid w:val="00C934E6"/>
    <w:pPr>
      <w:ind w:left="432" w:right="432"/>
      <w:jc w:val="both"/>
    </w:pPr>
    <w:rPr>
      <w:rFonts w:eastAsia="Times New Roman" w:cs="Times New Roman"/>
      <w:sz w:val="12"/>
      <w:szCs w:val="20"/>
    </w:rPr>
  </w:style>
  <w:style w:type="paragraph" w:customStyle="1" w:styleId="Small">
    <w:name w:val="Small"/>
    <w:basedOn w:val="Normal"/>
    <w:uiPriority w:val="99"/>
    <w:qFormat/>
    <w:rsid w:val="00C934E6"/>
    <w:rPr>
      <w:sz w:val="14"/>
    </w:rPr>
  </w:style>
  <w:style w:type="paragraph" w:customStyle="1" w:styleId="NotUnderlined">
    <w:name w:val="Not Underlined"/>
    <w:basedOn w:val="Normal"/>
    <w:uiPriority w:val="99"/>
    <w:qFormat/>
    <w:rsid w:val="00C934E6"/>
  </w:style>
  <w:style w:type="numbering" w:customStyle="1" w:styleId="WW8Num2">
    <w:name w:val="WW8Num2"/>
    <w:qFormat/>
    <w:rsid w:val="00C934E6"/>
  </w:style>
  <w:style w:type="numbering" w:customStyle="1" w:styleId="WW8Num5">
    <w:name w:val="WW8Num5"/>
    <w:qFormat/>
    <w:rsid w:val="00C934E6"/>
  </w:style>
  <w:style w:type="paragraph" w:customStyle="1" w:styleId="citenon-bold">
    <w:name w:val="cite non-bold"/>
    <w:basedOn w:val="Normal"/>
    <w:link w:val="citenon-boldChar"/>
    <w:qFormat/>
    <w:rsid w:val="00C934E6"/>
    <w:rPr>
      <w:rFonts w:ascii="Georgia" w:eastAsia="Calibri" w:hAnsi="Georgia"/>
    </w:rPr>
  </w:style>
  <w:style w:type="character" w:customStyle="1" w:styleId="citenon-boldChar">
    <w:name w:val="cite non-bold Char"/>
    <w:link w:val="citenon-bold"/>
    <w:rsid w:val="00C934E6"/>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934E6"/>
    <w:rPr>
      <w:rFonts w:ascii="Times" w:eastAsia="MS Mincho" w:hAnsi="Times"/>
      <w:sz w:val="20"/>
      <w:szCs w:val="20"/>
    </w:rPr>
  </w:style>
  <w:style w:type="paragraph" w:customStyle="1" w:styleId="NewDebate">
    <w:name w:val="New Debate"/>
    <w:basedOn w:val="Heading4"/>
    <w:link w:val="NewDebateChar"/>
    <w:uiPriority w:val="4"/>
    <w:qFormat/>
    <w:rsid w:val="00C934E6"/>
    <w:rPr>
      <w:szCs w:val="22"/>
    </w:rPr>
  </w:style>
  <w:style w:type="character" w:customStyle="1" w:styleId="NewDebateChar">
    <w:name w:val="New Debate Char"/>
    <w:basedOn w:val="DefaultParagraphFont"/>
    <w:link w:val="NewDebate"/>
    <w:uiPriority w:val="4"/>
    <w:rsid w:val="00C934E6"/>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C934E6"/>
    <w:rPr>
      <w:rFonts w:eastAsia="Calibri"/>
      <w:sz w:val="10"/>
    </w:rPr>
  </w:style>
  <w:style w:type="character" w:customStyle="1" w:styleId="ReallyfuckingsmallChar">
    <w:name w:val="Really fucking small Char"/>
    <w:basedOn w:val="DefaultParagraphFont"/>
    <w:link w:val="Reallyfuckingsmall"/>
    <w:rsid w:val="00C934E6"/>
    <w:rPr>
      <w:rFonts w:ascii="Calibri" w:eastAsia="Calibri" w:hAnsi="Calibri"/>
      <w:sz w:val="10"/>
    </w:rPr>
  </w:style>
  <w:style w:type="character" w:customStyle="1" w:styleId="NothingChar">
    <w:name w:val="Nothing Char"/>
    <w:link w:val="Nothing"/>
    <w:rsid w:val="00C934E6"/>
    <w:rPr>
      <w:rFonts w:ascii="Times New Roman" w:eastAsia="Times New Roman" w:hAnsi="Times New Roman" w:cs="Times New Roman"/>
      <w:color w:val="00000A"/>
      <w:sz w:val="20"/>
    </w:rPr>
  </w:style>
  <w:style w:type="character" w:customStyle="1" w:styleId="Footnote2Char">
    <w:name w:val="Footnote2 Char"/>
    <w:link w:val="Footnote2"/>
    <w:locked/>
    <w:rsid w:val="00C934E6"/>
  </w:style>
  <w:style w:type="paragraph" w:customStyle="1" w:styleId="Footnote2">
    <w:name w:val="Footnote2"/>
    <w:basedOn w:val="Normal"/>
    <w:next w:val="Normal"/>
    <w:link w:val="Footnote2Char"/>
    <w:autoRedefine/>
    <w:qFormat/>
    <w:rsid w:val="00C934E6"/>
    <w:pPr>
      <w:spacing w:after="120" w:line="480" w:lineRule="auto"/>
    </w:pPr>
    <w:rPr>
      <w:rFonts w:asciiTheme="minorHAnsi" w:hAnsiTheme="minorHAnsi"/>
      <w:sz w:val="24"/>
    </w:rPr>
  </w:style>
  <w:style w:type="character" w:customStyle="1" w:styleId="UnderlineCharChar">
    <w:name w:val="Underline Char Char"/>
    <w:basedOn w:val="DefaultParagraphFont"/>
    <w:rsid w:val="00C934E6"/>
    <w:rPr>
      <w:noProof w:val="0"/>
      <w:u w:val="single"/>
      <w:lang w:val="en-US" w:eastAsia="en-US" w:bidi="ar-SA"/>
    </w:rPr>
  </w:style>
  <w:style w:type="character" w:customStyle="1" w:styleId="UnderlinesCharChar">
    <w:name w:val="Underlines Char Char"/>
    <w:basedOn w:val="DefaultParagraphFont"/>
    <w:rsid w:val="00C934E6"/>
    <w:rPr>
      <w:rFonts w:cs="Arial"/>
      <w:b/>
      <w:bCs/>
      <w:noProof w:val="0"/>
      <w:sz w:val="22"/>
      <w:szCs w:val="26"/>
      <w:u w:val="single"/>
      <w:lang w:val="en-US" w:eastAsia="en-US" w:bidi="ar-SA"/>
    </w:rPr>
  </w:style>
  <w:style w:type="paragraph" w:customStyle="1" w:styleId="Style3">
    <w:name w:val="Style3"/>
    <w:basedOn w:val="Normal"/>
    <w:link w:val="Style3Char"/>
    <w:qFormat/>
    <w:rsid w:val="00C934E6"/>
    <w:rPr>
      <w:rFonts w:ascii="Arial Narrow" w:eastAsia="Times New Roman" w:hAnsi="Arial Narrow" w:cs="Times New Roman"/>
      <w:b/>
      <w:sz w:val="20"/>
    </w:rPr>
  </w:style>
  <w:style w:type="character" w:customStyle="1" w:styleId="Style3Char">
    <w:name w:val="Style3 Char"/>
    <w:basedOn w:val="DefaultParagraphFont"/>
    <w:link w:val="Style3"/>
    <w:rsid w:val="00C934E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934E6"/>
    <w:rPr>
      <w:rFonts w:eastAsia="Times New Roman"/>
      <w:sz w:val="20"/>
      <w:u w:val="single"/>
    </w:rPr>
  </w:style>
  <w:style w:type="character" w:customStyle="1" w:styleId="StyleStyle411ptChar">
    <w:name w:val="Style Style4 + 11 pt Char"/>
    <w:link w:val="StyleStyle411pt"/>
    <w:rsid w:val="00C934E6"/>
    <w:rPr>
      <w:rFonts w:ascii="Calibri" w:eastAsia="Times New Roman" w:hAnsi="Calibri"/>
      <w:sz w:val="20"/>
      <w:u w:val="single"/>
    </w:rPr>
  </w:style>
  <w:style w:type="paragraph" w:customStyle="1" w:styleId="StyleStyle411ptBold">
    <w:name w:val="Style Style4 + 11 pt Bold"/>
    <w:basedOn w:val="Normal"/>
    <w:link w:val="StyleStyle411ptBoldChar"/>
    <w:qFormat/>
    <w:rsid w:val="00C934E6"/>
    <w:rPr>
      <w:b/>
      <w:bCs/>
      <w:sz w:val="20"/>
      <w:u w:val="single"/>
    </w:rPr>
  </w:style>
  <w:style w:type="character" w:customStyle="1" w:styleId="StyleStyle411ptBoldChar">
    <w:name w:val="Style Style4 + 11 pt Bold Char"/>
    <w:link w:val="StyleStyle411ptBold"/>
    <w:rsid w:val="00C934E6"/>
    <w:rPr>
      <w:rFonts w:ascii="Calibri" w:hAnsi="Calibri"/>
      <w:b/>
      <w:bCs/>
      <w:sz w:val="20"/>
      <w:u w:val="single"/>
    </w:rPr>
  </w:style>
  <w:style w:type="paragraph" w:customStyle="1" w:styleId="Underlining">
    <w:name w:val="Underlining"/>
    <w:basedOn w:val="Normal"/>
    <w:link w:val="UnderliningChar"/>
    <w:qFormat/>
    <w:rsid w:val="00C934E6"/>
    <w:rPr>
      <w:rFonts w:eastAsia="Times New Roman"/>
      <w:sz w:val="20"/>
      <w:u w:val="single"/>
    </w:rPr>
  </w:style>
  <w:style w:type="character" w:customStyle="1" w:styleId="UnderliningChar">
    <w:name w:val="Underlining Char"/>
    <w:basedOn w:val="DefaultParagraphFont"/>
    <w:link w:val="Underlining"/>
    <w:rsid w:val="00C934E6"/>
    <w:rPr>
      <w:rFonts w:ascii="Calibri" w:eastAsia="Times New Roman" w:hAnsi="Calibri"/>
      <w:sz w:val="20"/>
      <w:u w:val="single"/>
    </w:rPr>
  </w:style>
  <w:style w:type="character" w:customStyle="1" w:styleId="StyleTimesNewRoman12ptBold">
    <w:name w:val="Style Times New Roman 12 pt Bold"/>
    <w:rsid w:val="00C934E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934E6"/>
    <w:rPr>
      <w:rFonts w:ascii="Century Gothic" w:hAnsi="Century Gothic"/>
      <w:sz w:val="24"/>
      <w:u w:val="thick"/>
    </w:rPr>
  </w:style>
  <w:style w:type="paragraph" w:customStyle="1" w:styleId="Cardstyle">
    <w:name w:val="Cardstyle"/>
    <w:basedOn w:val="Normal"/>
    <w:next w:val="Normal"/>
    <w:qFormat/>
    <w:rsid w:val="00C934E6"/>
    <w:rPr>
      <w:rFonts w:eastAsia="Times New Roman" w:cs="Times New Roman"/>
      <w:sz w:val="20"/>
    </w:rPr>
  </w:style>
  <w:style w:type="character" w:customStyle="1" w:styleId="Style8pt1">
    <w:name w:val="Style 8 pt1"/>
    <w:basedOn w:val="DefaultParagraphFont"/>
    <w:rsid w:val="00C934E6"/>
    <w:rPr>
      <w:rFonts w:ascii="Georgia" w:hAnsi="Georgia"/>
      <w:sz w:val="16"/>
    </w:rPr>
  </w:style>
  <w:style w:type="character" w:customStyle="1" w:styleId="Style8pt">
    <w:name w:val="Style 8 pt"/>
    <w:basedOn w:val="DefaultParagraphFont"/>
    <w:rsid w:val="00C934E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934E6"/>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934E6"/>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C934E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934E6"/>
    <w:rPr>
      <w:rFonts w:eastAsia="Times New Roman" w:cs="Times New Roman"/>
      <w:b/>
      <w:bCs/>
      <w:sz w:val="20"/>
      <w:u w:val="single"/>
    </w:rPr>
  </w:style>
  <w:style w:type="character" w:customStyle="1" w:styleId="StyleUnderlineChar11ptBoldChar">
    <w:name w:val="Style Underline Char + 11 pt Bold Char"/>
    <w:link w:val="StyleUnderlineChar11ptBold"/>
    <w:rsid w:val="00C934E6"/>
    <w:rPr>
      <w:rFonts w:ascii="Calibri" w:eastAsia="Times New Roman" w:hAnsi="Calibri" w:cs="Times New Roman"/>
      <w:b/>
      <w:bCs/>
      <w:sz w:val="20"/>
      <w:u w:val="single"/>
    </w:rPr>
  </w:style>
  <w:style w:type="character" w:customStyle="1" w:styleId="NormalTextChar">
    <w:name w:val="Normal Text Char"/>
    <w:link w:val="NormalText"/>
    <w:rsid w:val="00C934E6"/>
    <w:rPr>
      <w:rFonts w:ascii="Calibri" w:hAnsi="Calibri"/>
      <w:sz w:val="20"/>
      <w:szCs w:val="26"/>
    </w:rPr>
  </w:style>
  <w:style w:type="character" w:customStyle="1" w:styleId="ShrinkChar">
    <w:name w:val="Shrink Char"/>
    <w:link w:val="Shrink"/>
    <w:rsid w:val="00C934E6"/>
    <w:rPr>
      <w:rFonts w:ascii="Garamond" w:hAnsi="Garamond"/>
      <w:sz w:val="12"/>
    </w:rPr>
  </w:style>
  <w:style w:type="paragraph" w:customStyle="1" w:styleId="Shrink">
    <w:name w:val="Shrink"/>
    <w:link w:val="ShrinkChar"/>
    <w:qFormat/>
    <w:rsid w:val="00C934E6"/>
    <w:pPr>
      <w:ind w:left="288" w:right="288"/>
    </w:pPr>
    <w:rPr>
      <w:rFonts w:ascii="Garamond" w:hAnsi="Garamond"/>
      <w:sz w:val="12"/>
    </w:rPr>
  </w:style>
  <w:style w:type="paragraph" w:customStyle="1" w:styleId="cites0">
    <w:name w:val="cites"/>
    <w:link w:val="citesChar0"/>
    <w:autoRedefine/>
    <w:qFormat/>
    <w:rsid w:val="00C934E6"/>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C934E6"/>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C934E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934E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934E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934E6"/>
  </w:style>
  <w:style w:type="character" w:customStyle="1" w:styleId="CardsChar1">
    <w:name w:val="Cards Char1"/>
    <w:rsid w:val="00C934E6"/>
    <w:rPr>
      <w:rFonts w:ascii="Times New Roman" w:hAnsi="Times New Roman" w:cs="Times New Roman"/>
      <w:sz w:val="20"/>
      <w:szCs w:val="20"/>
    </w:rPr>
  </w:style>
  <w:style w:type="character" w:customStyle="1" w:styleId="AuthorYear">
    <w:name w:val="AuthorYear"/>
    <w:uiPriority w:val="1"/>
    <w:qFormat/>
    <w:rsid w:val="00C934E6"/>
    <w:rPr>
      <w:rFonts w:ascii="Georgia" w:hAnsi="Georgia"/>
      <w:b/>
      <w:sz w:val="24"/>
    </w:rPr>
  </w:style>
  <w:style w:type="paragraph" w:customStyle="1" w:styleId="Shrink8">
    <w:name w:val="Shrink8"/>
    <w:basedOn w:val="Normal"/>
    <w:qFormat/>
    <w:rsid w:val="00C934E6"/>
    <w:rPr>
      <w:sz w:val="16"/>
    </w:rPr>
  </w:style>
  <w:style w:type="paragraph" w:customStyle="1" w:styleId="Normal1">
    <w:name w:val="Normal1"/>
    <w:qFormat/>
    <w:rsid w:val="00C934E6"/>
    <w:rPr>
      <w:rFonts w:ascii="Calibri" w:eastAsia="Calibri" w:hAnsi="Calibri" w:cs="Calibri"/>
      <w:color w:val="000000"/>
      <w:sz w:val="22"/>
      <w:szCs w:val="20"/>
      <w:lang w:val="es-US" w:eastAsia="es-US"/>
    </w:rPr>
  </w:style>
  <w:style w:type="character" w:customStyle="1" w:styleId="highlight2">
    <w:name w:val="highlight2"/>
    <w:rsid w:val="00C934E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934E6"/>
    <w:rPr>
      <w:rFonts w:eastAsia="SimSun" w:cs="Times New Roman"/>
      <w:color w:val="00000A"/>
      <w:sz w:val="20"/>
      <w:lang w:eastAsia="zh-CN"/>
    </w:rPr>
  </w:style>
  <w:style w:type="character" w:customStyle="1" w:styleId="Stylecard11ptChar">
    <w:name w:val="Style card + 11 pt Char"/>
    <w:basedOn w:val="cardChar"/>
    <w:link w:val="Stylecard11pt"/>
    <w:rsid w:val="00C934E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934E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934E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934E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934E6"/>
    <w:rPr>
      <w:rFonts w:cs="Arial"/>
      <w:b/>
      <w:bCs/>
      <w:kern w:val="32"/>
      <w:sz w:val="32"/>
      <w:szCs w:val="32"/>
      <w:u w:val="single"/>
      <w:lang w:val="en-US" w:eastAsia="en-US" w:bidi="ar-SA"/>
    </w:rPr>
  </w:style>
  <w:style w:type="character" w:customStyle="1" w:styleId="UNDERLINECharChar0">
    <w:name w:val="UNDERLINE Char Char"/>
    <w:basedOn w:val="DefaultParagraphFont"/>
    <w:rsid w:val="00C934E6"/>
    <w:rPr>
      <w:bCs/>
      <w:kern w:val="28"/>
      <w:szCs w:val="32"/>
      <w:u w:val="single"/>
    </w:rPr>
  </w:style>
  <w:style w:type="character" w:customStyle="1" w:styleId="term">
    <w:name w:val="term"/>
    <w:basedOn w:val="DefaultParagraphFont"/>
    <w:rsid w:val="00C934E6"/>
  </w:style>
  <w:style w:type="character" w:customStyle="1" w:styleId="SmallFontCharCharCharChar">
    <w:name w:val="Small Font Char Char Char Char"/>
    <w:basedOn w:val="DefaultParagraphFont"/>
    <w:rsid w:val="00C934E6"/>
    <w:rPr>
      <w:rFonts w:ascii="Arial" w:hAnsi="Arial"/>
      <w:sz w:val="12"/>
      <w:szCs w:val="24"/>
    </w:rPr>
  </w:style>
  <w:style w:type="character" w:customStyle="1" w:styleId="vitstoryheadline">
    <w:name w:val="vitstoryheadline"/>
    <w:basedOn w:val="DefaultParagraphFont"/>
    <w:rsid w:val="00C934E6"/>
  </w:style>
  <w:style w:type="character" w:customStyle="1" w:styleId="regtext">
    <w:name w:val="regtext"/>
    <w:basedOn w:val="DefaultParagraphFont"/>
    <w:rsid w:val="00C934E6"/>
  </w:style>
  <w:style w:type="character" w:customStyle="1" w:styleId="bps-topic-ident">
    <w:name w:val="bps-topic-ident"/>
    <w:basedOn w:val="DefaultParagraphFont"/>
    <w:rsid w:val="00C934E6"/>
  </w:style>
  <w:style w:type="character" w:customStyle="1" w:styleId="CharChar4">
    <w:name w:val="Char Char4"/>
    <w:basedOn w:val="DefaultParagraphFont"/>
    <w:rsid w:val="00C934E6"/>
    <w:rPr>
      <w:b/>
      <w:bCs/>
      <w:sz w:val="28"/>
      <w:szCs w:val="28"/>
    </w:rPr>
  </w:style>
  <w:style w:type="character" w:customStyle="1" w:styleId="CharChar5">
    <w:name w:val="Char Char5"/>
    <w:basedOn w:val="DefaultParagraphFont"/>
    <w:rsid w:val="00C934E6"/>
    <w:rPr>
      <w:rFonts w:ascii="Arial" w:hAnsi="Arial" w:cs="Arial"/>
      <w:b/>
      <w:bCs/>
      <w:sz w:val="26"/>
      <w:szCs w:val="26"/>
    </w:rPr>
  </w:style>
  <w:style w:type="paragraph" w:customStyle="1" w:styleId="tagcite0">
    <w:name w:val="tagcite"/>
    <w:basedOn w:val="Normal"/>
    <w:qFormat/>
    <w:rsid w:val="00C934E6"/>
    <w:rPr>
      <w:rFonts w:eastAsia="Times New Roman" w:cs="Times New Roman"/>
      <w:b/>
    </w:rPr>
  </w:style>
  <w:style w:type="paragraph" w:customStyle="1" w:styleId="Regular">
    <w:name w:val="Regular"/>
    <w:link w:val="RegularChar"/>
    <w:rsid w:val="00C934E6"/>
    <w:rPr>
      <w:rFonts w:ascii="Garamond" w:eastAsia="Times New Roman" w:hAnsi="Garamond" w:cs="Arial"/>
      <w:bCs/>
      <w:kern w:val="20"/>
      <w:sz w:val="20"/>
      <w:szCs w:val="32"/>
    </w:rPr>
  </w:style>
  <w:style w:type="paragraph" w:customStyle="1" w:styleId="Boldunderline0">
    <w:name w:val="Bold underline"/>
    <w:basedOn w:val="Normal"/>
    <w:rsid w:val="00C934E6"/>
    <w:rPr>
      <w:rFonts w:eastAsia="Times New Roman" w:cs="Arial"/>
      <w:b/>
      <w:bCs/>
      <w:kern w:val="20"/>
      <w:sz w:val="20"/>
      <w:szCs w:val="32"/>
      <w:u w:val="single"/>
    </w:rPr>
  </w:style>
  <w:style w:type="character" w:customStyle="1" w:styleId="BoldunderlineChar0">
    <w:name w:val="Bold underline Char"/>
    <w:basedOn w:val="DefaultParagraphFont"/>
    <w:rsid w:val="00C934E6"/>
    <w:rPr>
      <w:rFonts w:ascii="Garamond" w:hAnsi="Garamond" w:cs="Arial"/>
      <w:b/>
      <w:bCs/>
      <w:kern w:val="20"/>
      <w:szCs w:val="32"/>
      <w:u w:val="single"/>
      <w:lang w:val="en-US" w:eastAsia="en-US" w:bidi="ar-SA"/>
    </w:rPr>
  </w:style>
  <w:style w:type="paragraph" w:customStyle="1" w:styleId="tag1">
    <w:name w:val="tag1"/>
    <w:basedOn w:val="Normal"/>
    <w:qFormat/>
    <w:rsid w:val="00C934E6"/>
    <w:rPr>
      <w:rFonts w:eastAsia="Times New Roman" w:cs="Times New Roman"/>
      <w:b/>
      <w:szCs w:val="20"/>
    </w:rPr>
  </w:style>
  <w:style w:type="character" w:customStyle="1" w:styleId="byline">
    <w:name w:val="byline"/>
    <w:basedOn w:val="DefaultParagraphFont"/>
    <w:rsid w:val="00C934E6"/>
  </w:style>
  <w:style w:type="character" w:customStyle="1" w:styleId="7TimesNewRoman">
    <w:name w:val="7 Times New Roman"/>
    <w:rsid w:val="00C934E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934E6"/>
    <w:rPr>
      <w:rFonts w:ascii="Cambria" w:eastAsia="Times New Roman" w:hAnsi="Cambria" w:cs="Times New Roman"/>
      <w:sz w:val="18"/>
      <w:szCs w:val="20"/>
    </w:rPr>
  </w:style>
  <w:style w:type="character" w:customStyle="1" w:styleId="Boxed">
    <w:name w:val="Boxed"/>
    <w:qFormat/>
    <w:rsid w:val="00C934E6"/>
    <w:rPr>
      <w:rFonts w:ascii="Garamond" w:hAnsi="Garamond"/>
      <w:sz w:val="20"/>
      <w:bdr w:val="single" w:sz="6" w:space="0" w:color="auto"/>
    </w:rPr>
  </w:style>
  <w:style w:type="character" w:customStyle="1" w:styleId="CardtextChar0">
    <w:name w:val="Card text Char"/>
    <w:basedOn w:val="DefaultParagraphFont"/>
    <w:link w:val="Cardtext0"/>
    <w:rsid w:val="00C934E6"/>
    <w:rPr>
      <w:rFonts w:ascii="Garamond" w:hAnsi="Garamond"/>
      <w:u w:val="single"/>
    </w:rPr>
  </w:style>
  <w:style w:type="paragraph" w:styleId="Date">
    <w:name w:val="Date"/>
    <w:aliases w:val="date"/>
    <w:basedOn w:val="Normal"/>
    <w:next w:val="Normal"/>
    <w:link w:val="DateChar"/>
    <w:uiPriority w:val="99"/>
    <w:rsid w:val="00C934E6"/>
    <w:rPr>
      <w:rFonts w:eastAsia="Times New Roman" w:cs="Times New Roman"/>
      <w:sz w:val="16"/>
    </w:rPr>
  </w:style>
  <w:style w:type="character" w:customStyle="1" w:styleId="DateChar">
    <w:name w:val="Date Char"/>
    <w:aliases w:val="date Char"/>
    <w:basedOn w:val="DefaultParagraphFont"/>
    <w:link w:val="Date"/>
    <w:uiPriority w:val="99"/>
    <w:rsid w:val="00C934E6"/>
    <w:rPr>
      <w:rFonts w:ascii="Calibri" w:eastAsia="Times New Roman" w:hAnsi="Calibri" w:cs="Times New Roman"/>
      <w:sz w:val="16"/>
    </w:rPr>
  </w:style>
  <w:style w:type="paragraph" w:customStyle="1" w:styleId="DebateCardSmall">
    <w:name w:val="Debate Card Small"/>
    <w:basedOn w:val="Normal"/>
    <w:link w:val="DebateCardSmallChar"/>
    <w:qFormat/>
    <w:rsid w:val="00C934E6"/>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934E6"/>
    <w:rPr>
      <w:rFonts w:ascii="Calibri" w:eastAsia="Times New Roman" w:hAnsi="Calibri" w:cs="Times New Roman"/>
      <w:sz w:val="16"/>
      <w:szCs w:val="16"/>
      <w:lang w:val="x-none" w:eastAsia="x-none"/>
    </w:rPr>
  </w:style>
  <w:style w:type="character" w:customStyle="1" w:styleId="reduce2">
    <w:name w:val="reduce2"/>
    <w:rsid w:val="00C934E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934E6"/>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934E6"/>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C934E6"/>
  </w:style>
  <w:style w:type="character" w:customStyle="1" w:styleId="Style1CharChar">
    <w:name w:val="Style1 Char Char"/>
    <w:basedOn w:val="DefaultParagraphFont"/>
    <w:rsid w:val="00C934E6"/>
    <w:rPr>
      <w:sz w:val="16"/>
      <w:szCs w:val="16"/>
      <w:lang w:val="en-US" w:eastAsia="en-US" w:bidi="ar-SA"/>
    </w:rPr>
  </w:style>
  <w:style w:type="character" w:customStyle="1" w:styleId="Style2CharChar">
    <w:name w:val="Style2 Char Char"/>
    <w:basedOn w:val="DefaultParagraphFont"/>
    <w:rsid w:val="00C934E6"/>
    <w:rPr>
      <w:u w:val="thick"/>
      <w:lang w:val="en-US" w:eastAsia="en-US" w:bidi="ar-SA"/>
    </w:rPr>
  </w:style>
  <w:style w:type="character" w:customStyle="1" w:styleId="dateline">
    <w:name w:val="dateline"/>
    <w:basedOn w:val="DefaultParagraphFont"/>
    <w:rsid w:val="00C934E6"/>
  </w:style>
  <w:style w:type="character" w:customStyle="1" w:styleId="date-display-single">
    <w:name w:val="date-display-single"/>
    <w:basedOn w:val="DefaultParagraphFont"/>
    <w:rsid w:val="00C934E6"/>
  </w:style>
  <w:style w:type="character" w:customStyle="1" w:styleId="wikigeneratedlinkcontent">
    <w:name w:val="wikigeneratedlinkcontent"/>
    <w:basedOn w:val="DefaultParagraphFont"/>
    <w:rsid w:val="00C934E6"/>
  </w:style>
  <w:style w:type="character" w:customStyle="1" w:styleId="Heading3CharCharChar3">
    <w:name w:val="Heading 3 Char Char Char3"/>
    <w:aliases w:val=" Char Char Char3,Char Char Char3,Heading 3 Char Char Char2, Char Char Char2,Char Char Char2"/>
    <w:basedOn w:val="DefaultParagraphFont"/>
    <w:rsid w:val="00C934E6"/>
    <w:rPr>
      <w:rFonts w:cs="Arial"/>
      <w:bCs/>
      <w:szCs w:val="26"/>
      <w:u w:val="single"/>
      <w:lang w:val="en-US" w:eastAsia="en-US" w:bidi="ar-SA"/>
    </w:rPr>
  </w:style>
  <w:style w:type="character" w:customStyle="1" w:styleId="aqj">
    <w:name w:val="aqj"/>
    <w:rsid w:val="00C934E6"/>
  </w:style>
  <w:style w:type="character" w:customStyle="1" w:styleId="CardTextChar1">
    <w:name w:val="CardText Char"/>
    <w:basedOn w:val="DefaultParagraphFont"/>
    <w:link w:val="CardText1"/>
    <w:locked/>
    <w:rsid w:val="00C934E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934E6"/>
    <w:pPr>
      <w:ind w:left="288" w:right="288"/>
    </w:pPr>
    <w:rPr>
      <w:rFonts w:ascii="Times New Roman" w:eastAsia="Times New Roman" w:hAnsi="Times New Roman" w:cs="Times New Roman"/>
      <w:sz w:val="16"/>
    </w:rPr>
  </w:style>
  <w:style w:type="character" w:customStyle="1" w:styleId="ilad">
    <w:name w:val="il_ad"/>
    <w:rsid w:val="00C934E6"/>
  </w:style>
  <w:style w:type="character" w:customStyle="1" w:styleId="CardsUnderlined">
    <w:name w:val="Cards Underlined"/>
    <w:qFormat/>
    <w:rsid w:val="00C934E6"/>
    <w:rPr>
      <w:rFonts w:ascii="Helvetica" w:hAnsi="Helvetica"/>
      <w:sz w:val="22"/>
      <w:szCs w:val="24"/>
      <w:u w:val="thick"/>
    </w:rPr>
  </w:style>
  <w:style w:type="paragraph" w:customStyle="1" w:styleId="BBCite">
    <w:name w:val="BB Cite"/>
    <w:basedOn w:val="Normal"/>
    <w:autoRedefine/>
    <w:rsid w:val="00C934E6"/>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934E6"/>
  </w:style>
  <w:style w:type="character" w:customStyle="1" w:styleId="StyleStyleUnderline411pt">
    <w:name w:val="Style Style Underline4 + 11 pt"/>
    <w:basedOn w:val="DefaultParagraphFont"/>
    <w:rsid w:val="00C934E6"/>
    <w:rPr>
      <w:sz w:val="20"/>
      <w:u w:val="single"/>
    </w:rPr>
  </w:style>
  <w:style w:type="character" w:customStyle="1" w:styleId="StyleStyleUnderline411ptBold">
    <w:name w:val="Style Style Underline4 + 11 pt Bold"/>
    <w:basedOn w:val="DefaultParagraphFont"/>
    <w:rsid w:val="00C934E6"/>
    <w:rPr>
      <w:b/>
      <w:bCs/>
      <w:sz w:val="20"/>
      <w:u w:val="single"/>
    </w:rPr>
  </w:style>
  <w:style w:type="character" w:customStyle="1" w:styleId="StyleStyleUnderline311pt">
    <w:name w:val="Style Style Underline3 + 11 pt"/>
    <w:basedOn w:val="DefaultParagraphFont"/>
    <w:rsid w:val="00C934E6"/>
    <w:rPr>
      <w:sz w:val="20"/>
      <w:u w:val="single"/>
    </w:rPr>
  </w:style>
  <w:style w:type="character" w:customStyle="1" w:styleId="StyleStyleUnderline311ptBold">
    <w:name w:val="Style Style Underline3 + 11 pt Bold"/>
    <w:basedOn w:val="DefaultParagraphFont"/>
    <w:rsid w:val="00C934E6"/>
    <w:rPr>
      <w:b/>
      <w:bCs/>
      <w:sz w:val="20"/>
      <w:u w:val="single"/>
    </w:rPr>
  </w:style>
  <w:style w:type="character" w:customStyle="1" w:styleId="red-subtitle">
    <w:name w:val="red-subtitle"/>
    <w:basedOn w:val="DefaultParagraphFont"/>
    <w:rsid w:val="00C934E6"/>
  </w:style>
  <w:style w:type="character" w:styleId="PageNumber">
    <w:name w:val="page number"/>
    <w:aliases w:val="card ununderlined"/>
    <w:basedOn w:val="DefaultParagraphFont"/>
    <w:uiPriority w:val="99"/>
    <w:unhideWhenUsed/>
    <w:rsid w:val="00C934E6"/>
  </w:style>
  <w:style w:type="character" w:customStyle="1" w:styleId="ft1">
    <w:name w:val="ft1"/>
    <w:basedOn w:val="DefaultParagraphFont"/>
    <w:rsid w:val="00C934E6"/>
  </w:style>
  <w:style w:type="character" w:customStyle="1" w:styleId="dropcap">
    <w:name w:val="dropcap"/>
    <w:basedOn w:val="DefaultParagraphFont"/>
    <w:rsid w:val="00C934E6"/>
  </w:style>
  <w:style w:type="paragraph" w:customStyle="1" w:styleId="TagText">
    <w:name w:val="TagText"/>
    <w:basedOn w:val="Normal"/>
    <w:uiPriority w:val="99"/>
    <w:qFormat/>
    <w:rsid w:val="00C934E6"/>
    <w:pPr>
      <w:spacing w:before="200"/>
    </w:pPr>
    <w:rPr>
      <w:rFonts w:eastAsia="Calibri"/>
      <w:b/>
      <w:sz w:val="24"/>
    </w:rPr>
  </w:style>
  <w:style w:type="paragraph" w:customStyle="1" w:styleId="BreakTag">
    <w:name w:val="Break Tag"/>
    <w:basedOn w:val="Normal"/>
    <w:autoRedefine/>
    <w:uiPriority w:val="4"/>
    <w:qFormat/>
    <w:rsid w:val="00C934E6"/>
    <w:pPr>
      <w:spacing w:before="240"/>
    </w:pPr>
    <w:rPr>
      <w:rFonts w:ascii="Arial" w:hAnsi="Arial" w:cs="Arial"/>
      <w:b/>
      <w:sz w:val="26"/>
    </w:rPr>
  </w:style>
  <w:style w:type="paragraph" w:customStyle="1" w:styleId="BreakBlock">
    <w:name w:val="Break Block"/>
    <w:basedOn w:val="Normal"/>
    <w:link w:val="BreakBlockChar"/>
    <w:autoRedefine/>
    <w:qFormat/>
    <w:rsid w:val="00C934E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934E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934E6"/>
  </w:style>
  <w:style w:type="character" w:customStyle="1" w:styleId="Mention1">
    <w:name w:val="Mention1"/>
    <w:basedOn w:val="DefaultParagraphFont"/>
    <w:uiPriority w:val="99"/>
    <w:semiHidden/>
    <w:unhideWhenUsed/>
    <w:rsid w:val="00C934E6"/>
    <w:rPr>
      <w:color w:val="2B579A"/>
      <w:shd w:val="clear" w:color="auto" w:fill="E6E6E6"/>
    </w:rPr>
  </w:style>
  <w:style w:type="character" w:customStyle="1" w:styleId="Styleunderline11pt">
    <w:name w:val="Style underline + 11 pt"/>
    <w:rsid w:val="00C934E6"/>
    <w:rPr>
      <w:rFonts w:ascii="Times New Roman" w:hAnsi="Times New Roman"/>
      <w:sz w:val="20"/>
      <w:u w:val="single"/>
    </w:rPr>
  </w:style>
  <w:style w:type="paragraph" w:customStyle="1" w:styleId="Minimize">
    <w:name w:val="Minimize"/>
    <w:basedOn w:val="card"/>
    <w:next w:val="Normal"/>
    <w:link w:val="MinimizeChar"/>
    <w:qFormat/>
    <w:rsid w:val="00C934E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934E6"/>
    <w:rPr>
      <w:rFonts w:ascii="Georgia" w:hAnsi="Georgia"/>
      <w:bCs/>
      <w:color w:val="000000"/>
      <w:sz w:val="12"/>
      <w:szCs w:val="20"/>
    </w:rPr>
  </w:style>
  <w:style w:type="character" w:customStyle="1" w:styleId="hilite1">
    <w:name w:val="hilite1"/>
    <w:basedOn w:val="DefaultParagraphFont"/>
    <w:rsid w:val="00C934E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934E6"/>
    <w:rPr>
      <w:rFonts w:eastAsia="Times New Roman"/>
      <w:b/>
      <w:szCs w:val="20"/>
    </w:rPr>
  </w:style>
  <w:style w:type="character" w:customStyle="1" w:styleId="NormaltagChar">
    <w:name w:val="Normal tag Char"/>
    <w:basedOn w:val="DefaultParagraphFont"/>
    <w:link w:val="Normaltag"/>
    <w:uiPriority w:val="99"/>
    <w:locked/>
    <w:rsid w:val="00C934E6"/>
    <w:rPr>
      <w:rFonts w:ascii="Calibri" w:eastAsia="Times New Roman" w:hAnsi="Calibri"/>
      <w:b/>
      <w:sz w:val="22"/>
      <w:szCs w:val="20"/>
    </w:rPr>
  </w:style>
  <w:style w:type="character" w:customStyle="1" w:styleId="CitesChar2">
    <w:name w:val="Cites Char2"/>
    <w:link w:val="Cites"/>
    <w:rsid w:val="00C934E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934E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934E6"/>
    <w:pPr>
      <w:spacing w:before="120" w:after="120"/>
    </w:pPr>
    <w:rPr>
      <w:rFonts w:eastAsia="Times New Roman"/>
      <w:b/>
      <w:u w:val="single"/>
      <w:lang w:bidi="en-US"/>
    </w:rPr>
  </w:style>
  <w:style w:type="paragraph" w:styleId="TOC9">
    <w:name w:val="toc 9"/>
    <w:basedOn w:val="Normal"/>
    <w:next w:val="Normal"/>
    <w:autoRedefine/>
    <w:rsid w:val="00C934E6"/>
    <w:pPr>
      <w:ind w:left="1600"/>
    </w:pPr>
    <w:rPr>
      <w:rFonts w:eastAsia="Times New Roman"/>
      <w:sz w:val="20"/>
      <w:lang w:bidi="en-US"/>
    </w:rPr>
  </w:style>
  <w:style w:type="paragraph" w:customStyle="1" w:styleId="TxBrp1">
    <w:name w:val="TxBr_p1"/>
    <w:basedOn w:val="Normal"/>
    <w:qFormat/>
    <w:rsid w:val="00C934E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934E6"/>
    <w:pPr>
      <w:spacing w:before="100" w:beforeAutospacing="1" w:after="100" w:afterAutospacing="1"/>
    </w:pPr>
    <w:rPr>
      <w:rFonts w:eastAsia="Times New Roman"/>
      <w:lang w:bidi="en-US"/>
    </w:rPr>
  </w:style>
  <w:style w:type="character" w:customStyle="1" w:styleId="standardcontent">
    <w:name w:val="standardcontent"/>
    <w:basedOn w:val="DefaultParagraphFont"/>
    <w:rsid w:val="00C934E6"/>
  </w:style>
  <w:style w:type="paragraph" w:customStyle="1" w:styleId="hat">
    <w:name w:val="hat"/>
    <w:basedOn w:val="Normal"/>
    <w:next w:val="Normal"/>
    <w:link w:val="hatChar"/>
    <w:qFormat/>
    <w:rsid w:val="00C934E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934E6"/>
  </w:style>
  <w:style w:type="paragraph" w:customStyle="1" w:styleId="HotRouteChar">
    <w:name w:val="Hot Route! Char"/>
    <w:basedOn w:val="Normal"/>
    <w:qFormat/>
    <w:rsid w:val="00C934E6"/>
    <w:pPr>
      <w:ind w:left="144"/>
    </w:pPr>
    <w:rPr>
      <w:rFonts w:eastAsia="Times New Roman"/>
      <w:sz w:val="20"/>
      <w:lang w:bidi="en-US"/>
    </w:rPr>
  </w:style>
  <w:style w:type="paragraph" w:customStyle="1" w:styleId="Default">
    <w:name w:val="Default"/>
    <w:qFormat/>
    <w:rsid w:val="00C934E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C934E6"/>
    <w:rPr>
      <w:rFonts w:ascii="Cambria" w:hAnsi="Cambria" w:cs="Times New Roman"/>
      <w:b/>
      <w:bCs/>
      <w:sz w:val="26"/>
      <w:szCs w:val="26"/>
    </w:rPr>
  </w:style>
  <w:style w:type="character" w:customStyle="1" w:styleId="CardCharChar1">
    <w:name w:val="Card Char Char1"/>
    <w:basedOn w:val="DefaultParagraphFont"/>
    <w:rsid w:val="00C934E6"/>
    <w:rPr>
      <w:rFonts w:cs="Times New Roman"/>
      <w:b/>
      <w:bCs/>
      <w:sz w:val="28"/>
      <w:szCs w:val="28"/>
    </w:rPr>
  </w:style>
  <w:style w:type="paragraph" w:customStyle="1" w:styleId="SmallFont">
    <w:name w:val="Small Font"/>
    <w:basedOn w:val="Normal"/>
    <w:link w:val="SmallFontChar"/>
    <w:qFormat/>
    <w:rsid w:val="00C934E6"/>
    <w:pPr>
      <w:spacing w:after="200"/>
      <w:jc w:val="both"/>
    </w:pPr>
    <w:rPr>
      <w:rFonts w:eastAsia="Calibri"/>
      <w:szCs w:val="18"/>
    </w:rPr>
  </w:style>
  <w:style w:type="character" w:customStyle="1" w:styleId="SmallFontChar">
    <w:name w:val="Small Font Char"/>
    <w:basedOn w:val="DefaultParagraphFont"/>
    <w:link w:val="SmallFont"/>
    <w:locked/>
    <w:rsid w:val="00C934E6"/>
    <w:rPr>
      <w:rFonts w:ascii="Calibri" w:eastAsia="Calibri" w:hAnsi="Calibri"/>
      <w:sz w:val="22"/>
      <w:szCs w:val="18"/>
    </w:rPr>
  </w:style>
  <w:style w:type="character" w:customStyle="1" w:styleId="CircleChar1">
    <w:name w:val="Circle Char1"/>
    <w:basedOn w:val="DefaultParagraphFont"/>
    <w:rsid w:val="00C934E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934E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934E6"/>
    <w:rPr>
      <w:rFonts w:ascii="Calibri" w:eastAsia="Times New Roman" w:hAnsi="Calibri" w:cs="Times New Roman"/>
      <w:b/>
      <w:sz w:val="20"/>
      <w:szCs w:val="20"/>
    </w:rPr>
  </w:style>
  <w:style w:type="character" w:customStyle="1" w:styleId="hit1">
    <w:name w:val="hit1"/>
    <w:basedOn w:val="DefaultParagraphFont"/>
    <w:rsid w:val="00C934E6"/>
    <w:rPr>
      <w:b/>
      <w:bCs/>
      <w:color w:val="CC0033"/>
    </w:rPr>
  </w:style>
  <w:style w:type="character" w:customStyle="1" w:styleId="upper">
    <w:name w:val="upper"/>
    <w:basedOn w:val="DefaultParagraphFont"/>
    <w:rsid w:val="00C934E6"/>
  </w:style>
  <w:style w:type="character" w:customStyle="1" w:styleId="SmallFont7pt">
    <w:name w:val="Small Font (7 pt)"/>
    <w:basedOn w:val="DefaultParagraphFont"/>
    <w:qFormat/>
    <w:rsid w:val="00C934E6"/>
    <w:rPr>
      <w:sz w:val="14"/>
    </w:rPr>
  </w:style>
  <w:style w:type="paragraph" w:customStyle="1" w:styleId="UnderlinedText">
    <w:name w:val="Underlined Text"/>
    <w:basedOn w:val="Normal"/>
    <w:qFormat/>
    <w:rsid w:val="00C934E6"/>
    <w:rPr>
      <w:rFonts w:eastAsia="Times New Roman"/>
      <w:b/>
      <w:szCs w:val="20"/>
    </w:rPr>
  </w:style>
  <w:style w:type="character" w:customStyle="1" w:styleId="SmallText-New">
    <w:name w:val="Small Text - New"/>
    <w:basedOn w:val="DefaultParagraphFont"/>
    <w:rsid w:val="00C934E6"/>
    <w:rPr>
      <w:rFonts w:ascii="Arial Narrow" w:hAnsi="Arial Narrow"/>
      <w:sz w:val="14"/>
    </w:rPr>
  </w:style>
  <w:style w:type="character" w:customStyle="1" w:styleId="Underlined-New">
    <w:name w:val="Underlined - New"/>
    <w:basedOn w:val="DefaultParagraphFont"/>
    <w:rsid w:val="00C934E6"/>
    <w:rPr>
      <w:rFonts w:ascii="Arial Narrow" w:hAnsi="Arial Narrow"/>
      <w:sz w:val="16"/>
      <w:u w:val="single"/>
    </w:rPr>
  </w:style>
  <w:style w:type="paragraph" w:styleId="TOC2">
    <w:name w:val="toc 2"/>
    <w:basedOn w:val="Normal"/>
    <w:next w:val="Normal"/>
    <w:autoRedefine/>
    <w:uiPriority w:val="39"/>
    <w:qFormat/>
    <w:rsid w:val="00C934E6"/>
    <w:pPr>
      <w:ind w:left="200"/>
    </w:pPr>
    <w:rPr>
      <w:rFonts w:eastAsia="Times New Roman"/>
      <w:sz w:val="20"/>
      <w:lang w:bidi="en-US"/>
    </w:rPr>
  </w:style>
  <w:style w:type="paragraph" w:styleId="TOCHeading">
    <w:name w:val="TOC Heading"/>
    <w:basedOn w:val="Heading1"/>
    <w:next w:val="Normal"/>
    <w:uiPriority w:val="39"/>
    <w:qFormat/>
    <w:rsid w:val="00C934E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934E6"/>
    <w:rPr>
      <w:rFonts w:ascii="Arial Narrow" w:hAnsi="Arial Narrow"/>
      <w:dstrike w:val="0"/>
      <w:sz w:val="20"/>
      <w:bdr w:val="single" w:sz="2" w:space="0" w:color="auto"/>
      <w:vertAlign w:val="baseline"/>
    </w:rPr>
  </w:style>
  <w:style w:type="character" w:customStyle="1" w:styleId="style65">
    <w:name w:val="style65"/>
    <w:basedOn w:val="DefaultParagraphFont"/>
    <w:rsid w:val="00C934E6"/>
    <w:rPr>
      <w:rFonts w:cs="Times New Roman"/>
    </w:rPr>
  </w:style>
  <w:style w:type="character" w:customStyle="1" w:styleId="qlabel">
    <w:name w:val="q_label"/>
    <w:basedOn w:val="DefaultParagraphFont"/>
    <w:rsid w:val="00C934E6"/>
  </w:style>
  <w:style w:type="character" w:customStyle="1" w:styleId="alabel">
    <w:name w:val="a_label"/>
    <w:basedOn w:val="DefaultParagraphFont"/>
    <w:rsid w:val="00C934E6"/>
  </w:style>
  <w:style w:type="character" w:customStyle="1" w:styleId="BoldandUnderlineCharChar">
    <w:name w:val="Bold and Underline Char Char"/>
    <w:basedOn w:val="DefaultParagraphFont"/>
    <w:rsid w:val="00C934E6"/>
    <w:rPr>
      <w:rFonts w:eastAsia="MS Mincho"/>
      <w:b/>
      <w:u w:val="single"/>
      <w:lang w:val="en-US" w:eastAsia="en-US" w:bidi="ar-SA"/>
    </w:rPr>
  </w:style>
  <w:style w:type="character" w:customStyle="1" w:styleId="CardTextChar2">
    <w:name w:val="Card Text Char"/>
    <w:basedOn w:val="DefaultParagraphFont"/>
    <w:rsid w:val="00C934E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934E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934E6"/>
    <w:rPr>
      <w:rFonts w:cs="Arial"/>
      <w:bCs/>
      <w:szCs w:val="26"/>
      <w:u w:val="single"/>
      <w:lang w:val="en-US" w:eastAsia="en-US" w:bidi="ar-SA"/>
    </w:rPr>
  </w:style>
  <w:style w:type="paragraph" w:customStyle="1" w:styleId="evidencetextChar">
    <w:name w:val="evidence text Char"/>
    <w:basedOn w:val="Normal"/>
    <w:qFormat/>
    <w:rsid w:val="00C934E6"/>
    <w:pPr>
      <w:ind w:left="1728" w:right="1008"/>
    </w:pPr>
    <w:rPr>
      <w:rFonts w:eastAsia="Times New Roman"/>
      <w:color w:val="000000"/>
      <w:sz w:val="18"/>
    </w:rPr>
  </w:style>
  <w:style w:type="character" w:customStyle="1" w:styleId="underline2">
    <w:name w:val="underline2"/>
    <w:basedOn w:val="DefaultParagraphFont"/>
    <w:rsid w:val="00C934E6"/>
    <w:rPr>
      <w:u w:val="single"/>
    </w:rPr>
  </w:style>
  <w:style w:type="character" w:customStyle="1" w:styleId="UnderlineChar4Char">
    <w:name w:val="Underline Char4 Char"/>
    <w:basedOn w:val="DefaultParagraphFont"/>
    <w:link w:val="UnderlineChar4"/>
    <w:rsid w:val="00C934E6"/>
    <w:rPr>
      <w:u w:val="single"/>
    </w:rPr>
  </w:style>
  <w:style w:type="paragraph" w:customStyle="1" w:styleId="UnderlineChar4">
    <w:name w:val="Underline Char4"/>
    <w:basedOn w:val="Normal"/>
    <w:link w:val="UnderlineChar4Char"/>
    <w:qFormat/>
    <w:rsid w:val="00C934E6"/>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C934E6"/>
    <w:rPr>
      <w:b/>
      <w:u w:val="single"/>
    </w:rPr>
  </w:style>
  <w:style w:type="paragraph" w:customStyle="1" w:styleId="BoldandUnderlineChar3">
    <w:name w:val="Bold and Underline Char3"/>
    <w:basedOn w:val="Normal"/>
    <w:link w:val="BoldandUnderlineChar3Char2"/>
    <w:qFormat/>
    <w:rsid w:val="00C934E6"/>
    <w:rPr>
      <w:rFonts w:asciiTheme="minorHAnsi" w:hAnsiTheme="minorHAnsi"/>
      <w:b/>
      <w:sz w:val="24"/>
      <w:u w:val="single"/>
    </w:rPr>
  </w:style>
  <w:style w:type="character" w:customStyle="1" w:styleId="inside-head">
    <w:name w:val="inside-head"/>
    <w:basedOn w:val="DefaultParagraphFont"/>
    <w:rsid w:val="00C934E6"/>
  </w:style>
  <w:style w:type="character" w:customStyle="1" w:styleId="officialstitle-">
    <w:name w:val="official_s_title-"/>
    <w:basedOn w:val="DefaultParagraphFont"/>
    <w:rsid w:val="00C934E6"/>
  </w:style>
  <w:style w:type="character" w:customStyle="1" w:styleId="officialsbureau">
    <w:name w:val="official_s_bureau"/>
    <w:basedOn w:val="DefaultParagraphFont"/>
    <w:rsid w:val="00C934E6"/>
  </w:style>
  <w:style w:type="paragraph" w:customStyle="1" w:styleId="Stylecard11ptBoldUnderline">
    <w:name w:val="Style card + 11 pt Bold Underline"/>
    <w:basedOn w:val="card"/>
    <w:link w:val="Stylecard11ptBoldUnderlineChar"/>
    <w:qFormat/>
    <w:rsid w:val="00C934E6"/>
    <w:rPr>
      <w:rFonts w:ascii="Georgia" w:eastAsia="SimSun" w:hAnsi="Georgia"/>
      <w:b/>
      <w:lang w:eastAsia="zh-CN"/>
    </w:rPr>
  </w:style>
  <w:style w:type="character" w:customStyle="1" w:styleId="Stylecard11ptBoldUnderlineChar">
    <w:name w:val="Style card + 11 pt Bold Underline Char"/>
    <w:link w:val="Stylecard11ptBoldUnderline"/>
    <w:rsid w:val="00C934E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934E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934E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934E6"/>
    <w:rPr>
      <w:rFonts w:ascii="Georgia" w:eastAsia="SimSun" w:hAnsi="Georgia"/>
      <w:bCs/>
      <w:sz w:val="16"/>
      <w:lang w:eastAsia="zh-CN"/>
    </w:rPr>
  </w:style>
  <w:style w:type="paragraph" w:styleId="HTMLPreformatted">
    <w:name w:val="HTML Preformatted"/>
    <w:basedOn w:val="Normal"/>
    <w:link w:val="HTMLPreformattedChar"/>
    <w:rsid w:val="00C93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934E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C934E6"/>
    <w:rPr>
      <w:u w:val="single"/>
    </w:rPr>
  </w:style>
  <w:style w:type="character" w:customStyle="1" w:styleId="StyleUnderlining11ptChar">
    <w:name w:val="Style Underlining + 11 pt Char"/>
    <w:basedOn w:val="DefaultParagraphFont"/>
    <w:link w:val="StyleUnderlining11pt"/>
    <w:rsid w:val="00C934E6"/>
    <w:rPr>
      <w:rFonts w:ascii="Calibri" w:hAnsi="Calibri"/>
      <w:sz w:val="22"/>
      <w:u w:val="single"/>
    </w:rPr>
  </w:style>
  <w:style w:type="paragraph" w:customStyle="1" w:styleId="StyleCardText9pt">
    <w:name w:val="Style Card Text + 9 pt"/>
    <w:basedOn w:val="Normal"/>
    <w:link w:val="StyleCardText9ptChar"/>
    <w:qFormat/>
    <w:rsid w:val="00C934E6"/>
    <w:pPr>
      <w:spacing w:after="200"/>
      <w:contextualSpacing/>
    </w:pPr>
    <w:rPr>
      <w:rFonts w:eastAsia="Calibri"/>
    </w:rPr>
  </w:style>
  <w:style w:type="character" w:customStyle="1" w:styleId="StyleCardText9ptChar">
    <w:name w:val="Style Card Text + 9 pt Char"/>
    <w:basedOn w:val="DefaultParagraphFont"/>
    <w:link w:val="StyleCardText9pt"/>
    <w:rsid w:val="00C934E6"/>
    <w:rPr>
      <w:rFonts w:ascii="Calibri" w:eastAsia="Calibri" w:hAnsi="Calibri"/>
      <w:sz w:val="22"/>
    </w:rPr>
  </w:style>
  <w:style w:type="paragraph" w:styleId="Quote">
    <w:name w:val="Quote"/>
    <w:basedOn w:val="Normal"/>
    <w:next w:val="Normal"/>
    <w:link w:val="QuoteChar"/>
    <w:uiPriority w:val="29"/>
    <w:qFormat/>
    <w:rsid w:val="00C934E6"/>
    <w:pPr>
      <w:widowControl w:val="0"/>
    </w:pPr>
    <w:rPr>
      <w:rFonts w:eastAsia="Times New Roman"/>
      <w:iCs/>
      <w:color w:val="000000"/>
      <w:lang w:bidi="en-US"/>
    </w:rPr>
  </w:style>
  <w:style w:type="character" w:customStyle="1" w:styleId="QuoteChar">
    <w:name w:val="Quote Char"/>
    <w:basedOn w:val="DefaultParagraphFont"/>
    <w:link w:val="Quote"/>
    <w:uiPriority w:val="29"/>
    <w:rsid w:val="00C934E6"/>
    <w:rPr>
      <w:rFonts w:ascii="Calibri" w:eastAsia="Times New Roman" w:hAnsi="Calibri"/>
      <w:iCs/>
      <w:color w:val="000000"/>
      <w:sz w:val="22"/>
      <w:lang w:bidi="en-US"/>
    </w:rPr>
  </w:style>
  <w:style w:type="character" w:customStyle="1" w:styleId="underlineChar">
    <w:name w:val="underline Char"/>
    <w:basedOn w:val="DefaultParagraphFont"/>
    <w:rsid w:val="00C934E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934E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934E6"/>
    <w:rPr>
      <w:sz w:val="20"/>
      <w:u w:val="single"/>
    </w:rPr>
  </w:style>
  <w:style w:type="paragraph" w:styleId="BodyTextIndent2">
    <w:name w:val="Body Text Indent 2"/>
    <w:basedOn w:val="Normal"/>
    <w:link w:val="BodyTextIndent2Char"/>
    <w:unhideWhenUsed/>
    <w:rsid w:val="00C934E6"/>
    <w:pPr>
      <w:spacing w:after="120" w:line="480" w:lineRule="auto"/>
      <w:ind w:left="360"/>
    </w:pPr>
  </w:style>
  <w:style w:type="character" w:customStyle="1" w:styleId="BodyTextIndent2Char">
    <w:name w:val="Body Text Indent 2 Char"/>
    <w:basedOn w:val="DefaultParagraphFont"/>
    <w:link w:val="BodyTextIndent2"/>
    <w:rsid w:val="00C934E6"/>
    <w:rPr>
      <w:rFonts w:ascii="Calibri" w:hAnsi="Calibri"/>
      <w:sz w:val="22"/>
    </w:rPr>
  </w:style>
  <w:style w:type="paragraph" w:styleId="BodyTextIndent3">
    <w:name w:val="Body Text Indent 3"/>
    <w:basedOn w:val="Normal"/>
    <w:link w:val="BodyTextIndent3Char"/>
    <w:uiPriority w:val="99"/>
    <w:unhideWhenUsed/>
    <w:rsid w:val="00C934E6"/>
    <w:pPr>
      <w:spacing w:after="120"/>
      <w:ind w:left="360"/>
    </w:pPr>
    <w:rPr>
      <w:szCs w:val="16"/>
    </w:rPr>
  </w:style>
  <w:style w:type="character" w:customStyle="1" w:styleId="BodyTextIndent3Char">
    <w:name w:val="Body Text Indent 3 Char"/>
    <w:basedOn w:val="DefaultParagraphFont"/>
    <w:link w:val="BodyTextIndent3"/>
    <w:uiPriority w:val="99"/>
    <w:rsid w:val="00C934E6"/>
    <w:rPr>
      <w:rFonts w:ascii="Calibri" w:hAnsi="Calibri"/>
      <w:sz w:val="22"/>
      <w:szCs w:val="16"/>
    </w:rPr>
  </w:style>
  <w:style w:type="paragraph" w:styleId="BodyText2">
    <w:name w:val="Body Text 2"/>
    <w:basedOn w:val="Normal"/>
    <w:link w:val="BodyText2Char"/>
    <w:unhideWhenUsed/>
    <w:rsid w:val="00C934E6"/>
    <w:pPr>
      <w:spacing w:after="120" w:line="480" w:lineRule="auto"/>
    </w:pPr>
  </w:style>
  <w:style w:type="character" w:customStyle="1" w:styleId="BodyText2Char">
    <w:name w:val="Body Text 2 Char"/>
    <w:basedOn w:val="DefaultParagraphFont"/>
    <w:link w:val="BodyText2"/>
    <w:rsid w:val="00C934E6"/>
    <w:rPr>
      <w:rFonts w:ascii="Calibri" w:hAnsi="Calibri"/>
      <w:sz w:val="22"/>
    </w:rPr>
  </w:style>
  <w:style w:type="paragraph" w:styleId="BodyTextIndent">
    <w:name w:val="Body Text Indent"/>
    <w:basedOn w:val="Normal"/>
    <w:link w:val="BodyTextIndentChar"/>
    <w:uiPriority w:val="99"/>
    <w:unhideWhenUsed/>
    <w:rsid w:val="00C934E6"/>
    <w:pPr>
      <w:spacing w:after="120"/>
      <w:ind w:left="360"/>
    </w:pPr>
  </w:style>
  <w:style w:type="character" w:customStyle="1" w:styleId="BodyTextIndentChar">
    <w:name w:val="Body Text Indent Char"/>
    <w:basedOn w:val="DefaultParagraphFont"/>
    <w:link w:val="BodyTextIndent"/>
    <w:uiPriority w:val="99"/>
    <w:rsid w:val="00C934E6"/>
    <w:rPr>
      <w:rFonts w:ascii="Calibri" w:hAnsi="Calibri"/>
      <w:sz w:val="22"/>
    </w:rPr>
  </w:style>
  <w:style w:type="paragraph" w:styleId="BodyText3">
    <w:name w:val="Body Text 3"/>
    <w:basedOn w:val="Normal"/>
    <w:link w:val="BodyText3Char"/>
    <w:unhideWhenUsed/>
    <w:rsid w:val="00C934E6"/>
    <w:pPr>
      <w:spacing w:after="120"/>
    </w:pPr>
    <w:rPr>
      <w:szCs w:val="16"/>
    </w:rPr>
  </w:style>
  <w:style w:type="character" w:customStyle="1" w:styleId="BodyText3Char">
    <w:name w:val="Body Text 3 Char"/>
    <w:basedOn w:val="DefaultParagraphFont"/>
    <w:link w:val="BodyText3"/>
    <w:rsid w:val="00C934E6"/>
    <w:rPr>
      <w:rFonts w:ascii="Calibri" w:hAnsi="Calibri"/>
      <w:sz w:val="22"/>
      <w:szCs w:val="16"/>
    </w:rPr>
  </w:style>
  <w:style w:type="character" w:customStyle="1" w:styleId="StyleBold">
    <w:name w:val="Style Bold"/>
    <w:basedOn w:val="DefaultParagraphFont"/>
    <w:uiPriority w:val="9"/>
    <w:semiHidden/>
    <w:rsid w:val="00C934E6"/>
    <w:rPr>
      <w:b/>
      <w:bCs/>
    </w:rPr>
  </w:style>
  <w:style w:type="character" w:customStyle="1" w:styleId="body-text">
    <w:name w:val="body-text"/>
    <w:basedOn w:val="DefaultParagraphFont"/>
    <w:rsid w:val="00C934E6"/>
  </w:style>
  <w:style w:type="paragraph" w:customStyle="1" w:styleId="StyleStyle411ptBoldBorderSinglesolidlineAuto0">
    <w:name w:val="Style Style4 + 11 pt Bold Border: : (Single solid line Auto  0...."/>
    <w:basedOn w:val="Normal"/>
    <w:link w:val="StyleStyle411ptBoldBorderSinglesolidlineAuto0Char"/>
    <w:qFormat/>
    <w:rsid w:val="00C934E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934E6"/>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C934E6"/>
  </w:style>
  <w:style w:type="paragraph" w:customStyle="1" w:styleId="StyleStyle112pt">
    <w:name w:val="Style Style1 + 12 pt"/>
    <w:basedOn w:val="Normal"/>
    <w:link w:val="StyleStyle112ptChar"/>
    <w:qFormat/>
    <w:rsid w:val="00C934E6"/>
    <w:rPr>
      <w:rFonts w:eastAsia="SimSun"/>
      <w:u w:val="single"/>
      <w:lang w:eastAsia="zh-CN"/>
    </w:rPr>
  </w:style>
  <w:style w:type="character" w:customStyle="1" w:styleId="StyleStyle112ptChar">
    <w:name w:val="Style Style1 + 12 pt Char"/>
    <w:basedOn w:val="DefaultParagraphFont"/>
    <w:link w:val="StyleStyle112pt"/>
    <w:rsid w:val="00C934E6"/>
    <w:rPr>
      <w:rFonts w:ascii="Calibri" w:eastAsia="SimSun" w:hAnsi="Calibri"/>
      <w:sz w:val="22"/>
      <w:u w:val="single"/>
      <w:lang w:eastAsia="zh-CN"/>
    </w:rPr>
  </w:style>
  <w:style w:type="paragraph" w:customStyle="1" w:styleId="MinimizedText">
    <w:name w:val="Minimized Text"/>
    <w:basedOn w:val="Normal"/>
    <w:link w:val="MinimizedTextChar"/>
    <w:qFormat/>
    <w:rsid w:val="00C934E6"/>
    <w:rPr>
      <w:rFonts w:eastAsia="Times New Roman"/>
    </w:rPr>
  </w:style>
  <w:style w:type="character" w:customStyle="1" w:styleId="MinimizedTextChar">
    <w:name w:val="Minimized Text Char"/>
    <w:basedOn w:val="DefaultParagraphFont"/>
    <w:link w:val="MinimizedText"/>
    <w:rsid w:val="00C934E6"/>
    <w:rPr>
      <w:rFonts w:ascii="Calibri" w:eastAsia="Times New Roman" w:hAnsi="Calibri"/>
      <w:sz w:val="22"/>
    </w:rPr>
  </w:style>
  <w:style w:type="character" w:customStyle="1" w:styleId="term1">
    <w:name w:val="term1"/>
    <w:basedOn w:val="DefaultParagraphFont"/>
    <w:rsid w:val="00C934E6"/>
    <w:rPr>
      <w:b/>
      <w:bCs/>
    </w:rPr>
  </w:style>
  <w:style w:type="character" w:customStyle="1" w:styleId="Styleterm111ptUnderline">
    <w:name w:val="Style term1 + 11 pt Underline"/>
    <w:basedOn w:val="term1"/>
    <w:rsid w:val="00C934E6"/>
    <w:rPr>
      <w:b/>
      <w:bCs/>
      <w:sz w:val="20"/>
      <w:u w:val="single"/>
    </w:rPr>
  </w:style>
  <w:style w:type="paragraph" w:customStyle="1" w:styleId="StyleMinimizedTextArialNarrow10pt">
    <w:name w:val="Style Minimized Text + Arial Narrow 10 pt"/>
    <w:basedOn w:val="MinimizedText"/>
    <w:link w:val="StyleMinimizedTextArialNarrow10ptChar"/>
    <w:qFormat/>
    <w:rsid w:val="00C934E6"/>
    <w:rPr>
      <w:sz w:val="20"/>
    </w:rPr>
  </w:style>
  <w:style w:type="character" w:customStyle="1" w:styleId="StyleMinimizedTextArialNarrow10ptChar">
    <w:name w:val="Style Minimized Text + Arial Narrow 10 pt Char"/>
    <w:basedOn w:val="MinimizedTextChar"/>
    <w:link w:val="StyleMinimizedTextArialNarrow10pt"/>
    <w:rsid w:val="00C934E6"/>
    <w:rPr>
      <w:rFonts w:ascii="Calibri" w:eastAsia="Times New Roman" w:hAnsi="Calibri"/>
      <w:sz w:val="20"/>
    </w:rPr>
  </w:style>
  <w:style w:type="character" w:customStyle="1" w:styleId="Styleunderline11ptBold">
    <w:name w:val="Style underline + 11 pt Bold"/>
    <w:basedOn w:val="underline"/>
    <w:rsid w:val="00C934E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934E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934E6"/>
    <w:rPr>
      <w:rFonts w:ascii="Calibri" w:eastAsia="Times New Roman" w:hAnsi="Calibri"/>
      <w:sz w:val="22"/>
      <w:u w:val="single"/>
      <w:bdr w:val="single" w:sz="4" w:space="0" w:color="auto"/>
    </w:rPr>
  </w:style>
  <w:style w:type="character" w:customStyle="1" w:styleId="Style9pt">
    <w:name w:val="Style 9 pt"/>
    <w:basedOn w:val="DefaultParagraphFont"/>
    <w:rsid w:val="00C934E6"/>
    <w:rPr>
      <w:rFonts w:ascii="Times New Roman" w:hAnsi="Times New Roman"/>
      <w:sz w:val="20"/>
    </w:rPr>
  </w:style>
  <w:style w:type="paragraph" w:customStyle="1" w:styleId="StyleStyle49pt3">
    <w:name w:val="Style Style4 + 9 pt3"/>
    <w:basedOn w:val="Style4"/>
    <w:link w:val="StyleStyle49pt3Char"/>
    <w:qFormat/>
    <w:rsid w:val="00C934E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934E6"/>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C934E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934E6"/>
    <w:rPr>
      <w:rFonts w:ascii="Calibri" w:eastAsia="Times New Roman" w:hAnsi="Calibri" w:cs="Times New Roman"/>
      <w:b/>
      <w:bCs/>
      <w:u w:val="single"/>
      <w:lang w:val="x-none"/>
    </w:rPr>
  </w:style>
  <w:style w:type="character" w:customStyle="1" w:styleId="authorbio">
    <w:name w:val="authorbio"/>
    <w:basedOn w:val="DefaultParagraphFont"/>
    <w:rsid w:val="00C934E6"/>
  </w:style>
  <w:style w:type="character" w:customStyle="1" w:styleId="a">
    <w:name w:val="a"/>
    <w:basedOn w:val="DefaultParagraphFont"/>
    <w:rsid w:val="00C934E6"/>
  </w:style>
  <w:style w:type="character" w:customStyle="1" w:styleId="StyleUnderline3">
    <w:name w:val="Style Underline3"/>
    <w:basedOn w:val="DefaultParagraphFont"/>
    <w:rsid w:val="00C934E6"/>
    <w:rPr>
      <w:u w:val="single"/>
    </w:rPr>
  </w:style>
  <w:style w:type="paragraph" w:customStyle="1" w:styleId="StyleStyle111ptBorderSinglesolidlineAuto05ptL">
    <w:name w:val="Style Style1 + 11 pt Border: : (Single solid line Auto  0.5 pt L..."/>
    <w:link w:val="StyleStyle111ptBorderSinglesolidlineAuto05ptLChar"/>
    <w:qFormat/>
    <w:rsid w:val="00C934E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934E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934E6"/>
    <w:rPr>
      <w:u w:val="single"/>
    </w:rPr>
  </w:style>
  <w:style w:type="paragraph" w:customStyle="1" w:styleId="Circled">
    <w:name w:val="Circled"/>
    <w:link w:val="CircledChar"/>
    <w:qFormat/>
    <w:rsid w:val="00C934E6"/>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C934E6"/>
    <w:rPr>
      <w:rFonts w:ascii="Times New Roman" w:eastAsia="MS Mincho" w:hAnsi="Times New Roman" w:cs="Times New Roman"/>
      <w:b/>
      <w:sz w:val="22"/>
      <w:szCs w:val="20"/>
      <w:u w:val="single"/>
      <w:lang w:eastAsia="ja-JP"/>
    </w:rPr>
  </w:style>
  <w:style w:type="character" w:customStyle="1" w:styleId="base">
    <w:name w:val="base"/>
    <w:basedOn w:val="DefaultParagraphFont"/>
    <w:rsid w:val="00C934E6"/>
  </w:style>
  <w:style w:type="character" w:customStyle="1" w:styleId="part-of-speech">
    <w:name w:val="part-of-speech"/>
    <w:basedOn w:val="DefaultParagraphFont"/>
    <w:rsid w:val="00C934E6"/>
  </w:style>
  <w:style w:type="character" w:customStyle="1" w:styleId="sep">
    <w:name w:val="sep"/>
    <w:basedOn w:val="DefaultParagraphFont"/>
    <w:rsid w:val="00C934E6"/>
  </w:style>
  <w:style w:type="character" w:customStyle="1" w:styleId="pron">
    <w:name w:val="pron"/>
    <w:basedOn w:val="DefaultParagraphFont"/>
    <w:rsid w:val="00C934E6"/>
  </w:style>
  <w:style w:type="paragraph" w:customStyle="1" w:styleId="StyleStyle4LatinTimesNewRomanAsianSimSun">
    <w:name w:val="Style Style4 + (Latin) Times New Roman (Asian) SimSun"/>
    <w:basedOn w:val="Normal"/>
    <w:link w:val="StyleStyle4LatinTimesNewRomanAsianSimSunChar"/>
    <w:qFormat/>
    <w:rsid w:val="00C934E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934E6"/>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934E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934E6"/>
    <w:rPr>
      <w:rFonts w:ascii="Calibri" w:eastAsia="SimSun" w:hAnsi="Calibri"/>
      <w:b/>
      <w:bCs/>
      <w:sz w:val="22"/>
      <w:u w:val="single"/>
    </w:rPr>
  </w:style>
  <w:style w:type="character" w:customStyle="1" w:styleId="CharChar3">
    <w:name w:val="Char Char3"/>
    <w:basedOn w:val="DefaultParagraphFont"/>
    <w:rsid w:val="00C934E6"/>
    <w:rPr>
      <w:rFonts w:cs="Arial"/>
      <w:b/>
      <w:bCs/>
      <w:iCs/>
      <w:lang w:val="en-US" w:eastAsia="en-US" w:bidi="ar-SA"/>
    </w:rPr>
  </w:style>
  <w:style w:type="character" w:customStyle="1" w:styleId="SubtitleChar1">
    <w:name w:val="Subtitle Char1"/>
    <w:aliases w:val="Underlined card text Char1"/>
    <w:basedOn w:val="DefaultParagraphFont"/>
    <w:rsid w:val="00C934E6"/>
    <w:rPr>
      <w:color w:val="5A5A5A" w:themeColor="text1" w:themeTint="A5"/>
      <w:spacing w:val="15"/>
      <w:sz w:val="22"/>
      <w:szCs w:val="22"/>
    </w:rPr>
  </w:style>
  <w:style w:type="paragraph" w:customStyle="1" w:styleId="StyleStyle411pt1">
    <w:name w:val="Style Style4 + 11 pt1"/>
    <w:basedOn w:val="Style4"/>
    <w:link w:val="StyleStyle411pt1Char"/>
    <w:qFormat/>
    <w:rsid w:val="00C934E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934E6"/>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C934E6"/>
    <w:rPr>
      <w:b/>
      <w:u w:val="single"/>
      <w:lang w:val="en-US" w:eastAsia="en-US" w:bidi="ar-SA"/>
    </w:rPr>
  </w:style>
  <w:style w:type="character" w:customStyle="1" w:styleId="StyleUnderlineCharChar111pt">
    <w:name w:val="Style Underline Char Char1 + 11 pt"/>
    <w:basedOn w:val="DefaultParagraphFont"/>
    <w:rsid w:val="00C934E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934E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C934E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C934E6"/>
    <w:rPr>
      <w:sz w:val="22"/>
      <w:u w:val="single"/>
    </w:rPr>
  </w:style>
  <w:style w:type="paragraph" w:customStyle="1" w:styleId="StyleMinimizedTextArialNarrow9pt">
    <w:name w:val="Style Minimized Text + Arial Narrow 9 pt"/>
    <w:basedOn w:val="Normal"/>
    <w:link w:val="StyleMinimizedTextArialNarrow9ptChar"/>
    <w:qFormat/>
    <w:rsid w:val="00C934E6"/>
    <w:rPr>
      <w:rFonts w:eastAsia="Times New Roman"/>
    </w:rPr>
  </w:style>
  <w:style w:type="character" w:customStyle="1" w:styleId="StyleMinimizedTextArialNarrow9ptChar">
    <w:name w:val="Style Minimized Text + Arial Narrow 9 pt Char"/>
    <w:basedOn w:val="DefaultParagraphFont"/>
    <w:link w:val="StyleMinimizedTextArialNarrow9pt"/>
    <w:rsid w:val="00C934E6"/>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C934E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934E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934E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934E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C934E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934E6"/>
    <w:rPr>
      <w:b w:val="0"/>
      <w:bCs/>
      <w:sz w:val="20"/>
      <w:u w:val="single"/>
      <w:lang w:val="en-US" w:eastAsia="en-US" w:bidi="ar-SA"/>
    </w:rPr>
  </w:style>
  <w:style w:type="character" w:customStyle="1" w:styleId="Styleunderline9pt">
    <w:name w:val="Style underline + 9 pt"/>
    <w:basedOn w:val="underline"/>
    <w:rsid w:val="00C934E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934E6"/>
    <w:rPr>
      <w:rFonts w:ascii="Times New Roman" w:hAnsi="Times New Roman"/>
      <w:sz w:val="20"/>
    </w:rPr>
  </w:style>
  <w:style w:type="character" w:customStyle="1" w:styleId="Styleunderline9pt1">
    <w:name w:val="Style underline + 9 pt1"/>
    <w:basedOn w:val="underline"/>
    <w:rsid w:val="00C934E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934E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934E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934E6"/>
    <w:rPr>
      <w:b/>
      <w:bCs/>
      <w:noProof w:val="0"/>
      <w:sz w:val="20"/>
      <w:u w:val="single"/>
      <w:lang w:val="en-US" w:eastAsia="en-US" w:bidi="ar-SA"/>
    </w:rPr>
  </w:style>
  <w:style w:type="character" w:customStyle="1" w:styleId="Hyperlink23">
    <w:name w:val="Hyperlink23"/>
    <w:basedOn w:val="DefaultParagraphFont"/>
    <w:rsid w:val="00C934E6"/>
    <w:rPr>
      <w:color w:val="3300CC"/>
      <w:u w:val="single"/>
    </w:rPr>
  </w:style>
  <w:style w:type="paragraph" w:customStyle="1" w:styleId="cardCharChar">
    <w:name w:val="card Char Char"/>
    <w:basedOn w:val="Normal"/>
    <w:link w:val="cardCharCharChar"/>
    <w:qFormat/>
    <w:rsid w:val="00C934E6"/>
    <w:pPr>
      <w:ind w:left="288" w:right="288"/>
    </w:pPr>
    <w:rPr>
      <w:rFonts w:eastAsia="Times New Roman"/>
      <w:szCs w:val="20"/>
    </w:rPr>
  </w:style>
  <w:style w:type="character" w:customStyle="1" w:styleId="cardCharCharChar">
    <w:name w:val="card Char Char Char"/>
    <w:basedOn w:val="DefaultParagraphFont"/>
    <w:link w:val="cardCharChar"/>
    <w:rsid w:val="00C934E6"/>
    <w:rPr>
      <w:rFonts w:ascii="Calibri" w:eastAsia="Times New Roman" w:hAnsi="Calibri"/>
      <w:sz w:val="22"/>
      <w:szCs w:val="20"/>
    </w:rPr>
  </w:style>
  <w:style w:type="character" w:customStyle="1" w:styleId="StyleunderlineArialNarrow9ptBold">
    <w:name w:val="Style underline + Arial Narrow 9 pt Bold"/>
    <w:basedOn w:val="underline"/>
    <w:rsid w:val="00C934E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934E6"/>
  </w:style>
  <w:style w:type="character" w:customStyle="1" w:styleId="StylecardCharCharArialNarrow9ptChar">
    <w:name w:val="Style card Char Char + Arial Narrow 9 pt Char"/>
    <w:basedOn w:val="cardCharCharChar"/>
    <w:link w:val="StylecardCharCharArialNarrow9pt"/>
    <w:rsid w:val="00C934E6"/>
    <w:rPr>
      <w:rFonts w:ascii="Calibri" w:eastAsia="Times New Roman" w:hAnsi="Calibri"/>
      <w:sz w:val="22"/>
      <w:szCs w:val="20"/>
    </w:rPr>
  </w:style>
  <w:style w:type="character" w:customStyle="1" w:styleId="CardTextChar10">
    <w:name w:val="Card Text Char1"/>
    <w:basedOn w:val="DefaultParagraphFont"/>
    <w:rsid w:val="00C934E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934E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C934E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934E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C934E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C934E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934E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C934E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934E6"/>
    <w:rPr>
      <w:rFonts w:eastAsia="Times New Roman"/>
    </w:rPr>
  </w:style>
  <w:style w:type="character" w:customStyle="1" w:styleId="TextsmallChar">
    <w:name w:val="Textsmall Char"/>
    <w:basedOn w:val="DefaultParagraphFont"/>
    <w:link w:val="Textsmall"/>
    <w:rsid w:val="00C934E6"/>
    <w:rPr>
      <w:rFonts w:ascii="Calibri" w:eastAsia="Times New Roman" w:hAnsi="Calibri"/>
      <w:sz w:val="22"/>
    </w:rPr>
  </w:style>
  <w:style w:type="character" w:customStyle="1" w:styleId="CharChar111">
    <w:name w:val="Char Char111"/>
    <w:basedOn w:val="DefaultParagraphFont"/>
    <w:rsid w:val="00C934E6"/>
    <w:rPr>
      <w:rFonts w:cs="Arial"/>
      <w:bCs/>
      <w:szCs w:val="26"/>
      <w:u w:val="single"/>
      <w:lang w:val="en-US" w:eastAsia="en-US" w:bidi="ar-SA"/>
    </w:rPr>
  </w:style>
  <w:style w:type="paragraph" w:customStyle="1" w:styleId="cardtextsmall">
    <w:name w:val="card text small"/>
    <w:basedOn w:val="Normal"/>
    <w:qFormat/>
    <w:rsid w:val="00C934E6"/>
    <w:rPr>
      <w:rFonts w:ascii="Arial Narrow" w:eastAsia="Times New Roman" w:hAnsi="Arial Narrow"/>
    </w:rPr>
  </w:style>
  <w:style w:type="character" w:customStyle="1" w:styleId="AUnterdline">
    <w:name w:val="AUnterdline"/>
    <w:qFormat/>
    <w:rsid w:val="00C934E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934E6"/>
    <w:rPr>
      <w:rFonts w:ascii="Times New Roman" w:hAnsi="Times New Roman"/>
      <w:b/>
      <w:bCs/>
      <w:sz w:val="20"/>
      <w:u w:val="single"/>
      <w:bdr w:val="single" w:sz="4" w:space="0" w:color="auto"/>
    </w:rPr>
  </w:style>
  <w:style w:type="character" w:customStyle="1" w:styleId="highlightedsearchterm">
    <w:name w:val="highlightedsearchterm"/>
    <w:rsid w:val="00C934E6"/>
  </w:style>
  <w:style w:type="character" w:customStyle="1" w:styleId="StyleUnderline1">
    <w:name w:val="Style Underline1"/>
    <w:basedOn w:val="DefaultParagraphFont"/>
    <w:rsid w:val="00C934E6"/>
    <w:rPr>
      <w:rFonts w:ascii="Times New Roman" w:hAnsi="Times New Roman"/>
      <w:sz w:val="20"/>
      <w:u w:val="single"/>
    </w:rPr>
  </w:style>
  <w:style w:type="paragraph" w:customStyle="1" w:styleId="StyleStyle49pt10">
    <w:name w:val="Style Style4 + 9 pt10"/>
    <w:basedOn w:val="Style4"/>
    <w:link w:val="StyleStyle49pt10Char"/>
    <w:qFormat/>
    <w:rsid w:val="00C934E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934E6"/>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C934E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934E6"/>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C934E6"/>
    <w:pPr>
      <w:ind w:left="288"/>
    </w:pPr>
    <w:rPr>
      <w:rFonts w:eastAsia="Times New Roman"/>
      <w:u w:val="single"/>
    </w:rPr>
  </w:style>
  <w:style w:type="character" w:customStyle="1" w:styleId="NormalUnderlineChar">
    <w:name w:val="Normal Underline Char"/>
    <w:link w:val="NormalUnderline"/>
    <w:rsid w:val="00C934E6"/>
    <w:rPr>
      <w:rFonts w:ascii="Calibri" w:eastAsia="Times New Roman" w:hAnsi="Calibri"/>
      <w:sz w:val="22"/>
      <w:u w:val="single"/>
    </w:rPr>
  </w:style>
  <w:style w:type="character" w:customStyle="1" w:styleId="DontRead">
    <w:name w:val="Don't Read"/>
    <w:qFormat/>
    <w:rsid w:val="00C934E6"/>
    <w:rPr>
      <w:rFonts w:ascii="Times New Roman" w:hAnsi="Times New Roman"/>
      <w:sz w:val="16"/>
    </w:rPr>
  </w:style>
  <w:style w:type="paragraph" w:customStyle="1" w:styleId="Underlinestyle">
    <w:name w:val="Underline style"/>
    <w:basedOn w:val="Normal"/>
    <w:qFormat/>
    <w:rsid w:val="00C934E6"/>
    <w:rPr>
      <w:rFonts w:eastAsia="Times New Roman"/>
      <w:u w:val="single"/>
    </w:rPr>
  </w:style>
  <w:style w:type="character" w:customStyle="1" w:styleId="Style11ptUnderline3">
    <w:name w:val="Style 11 pt Underline3"/>
    <w:rsid w:val="00C934E6"/>
    <w:rPr>
      <w:sz w:val="20"/>
      <w:u w:val="single"/>
    </w:rPr>
  </w:style>
  <w:style w:type="character" w:customStyle="1" w:styleId="27">
    <w:name w:val="27"/>
    <w:rsid w:val="00C934E6"/>
    <w:rPr>
      <w:rFonts w:cs="Arial"/>
      <w:bCs/>
      <w:sz w:val="20"/>
      <w:u w:val="single"/>
      <w:lang w:val="en-US" w:eastAsia="en-US" w:bidi="ar-SA"/>
    </w:rPr>
  </w:style>
  <w:style w:type="character" w:customStyle="1" w:styleId="2">
    <w:name w:val="2"/>
    <w:rsid w:val="00C934E6"/>
    <w:rPr>
      <w:rFonts w:cs="Arial"/>
      <w:bCs/>
      <w:sz w:val="20"/>
      <w:u w:val="single"/>
      <w:lang w:val="en-US" w:eastAsia="en-US" w:bidi="ar-SA"/>
    </w:rPr>
  </w:style>
  <w:style w:type="character" w:customStyle="1" w:styleId="Style9ptUnderline11">
    <w:name w:val="Style 9 pt Underline11"/>
    <w:basedOn w:val="DefaultParagraphFont"/>
    <w:rsid w:val="00C934E6"/>
    <w:rPr>
      <w:sz w:val="20"/>
      <w:u w:val="single"/>
    </w:rPr>
  </w:style>
  <w:style w:type="character" w:customStyle="1" w:styleId="Style9ptBoldUnderline5">
    <w:name w:val="Style 9 pt Bold Underline5"/>
    <w:basedOn w:val="DefaultParagraphFont"/>
    <w:rsid w:val="00C934E6"/>
    <w:rPr>
      <w:b/>
      <w:bCs/>
      <w:sz w:val="20"/>
      <w:u w:val="single"/>
    </w:rPr>
  </w:style>
  <w:style w:type="character" w:customStyle="1" w:styleId="CharChar114">
    <w:name w:val="Char Char114"/>
    <w:basedOn w:val="DefaultParagraphFont"/>
    <w:rsid w:val="00C934E6"/>
    <w:rPr>
      <w:rFonts w:cs="Arial"/>
      <w:bCs/>
      <w:szCs w:val="26"/>
      <w:u w:val="single"/>
      <w:lang w:val="en-US" w:eastAsia="en-US" w:bidi="ar-SA"/>
    </w:rPr>
  </w:style>
  <w:style w:type="character" w:customStyle="1" w:styleId="CharChar113">
    <w:name w:val="Char Char113"/>
    <w:basedOn w:val="DefaultParagraphFont"/>
    <w:rsid w:val="00C934E6"/>
    <w:rPr>
      <w:rFonts w:cs="Arial"/>
      <w:bCs/>
      <w:szCs w:val="26"/>
      <w:u w:val="single"/>
      <w:lang w:val="en-US" w:eastAsia="en-US" w:bidi="ar-SA"/>
    </w:rPr>
  </w:style>
  <w:style w:type="character" w:customStyle="1" w:styleId="CharChar112">
    <w:name w:val="Char Char112"/>
    <w:basedOn w:val="DefaultParagraphFont"/>
    <w:rsid w:val="00C934E6"/>
    <w:rPr>
      <w:rFonts w:cs="Arial"/>
      <w:bCs/>
      <w:szCs w:val="26"/>
      <w:u w:val="single"/>
      <w:lang w:val="en-US" w:eastAsia="en-US" w:bidi="ar-SA"/>
    </w:rPr>
  </w:style>
  <w:style w:type="character" w:customStyle="1" w:styleId="ssl0">
    <w:name w:val="ss_l0"/>
    <w:basedOn w:val="DefaultParagraphFont"/>
    <w:rsid w:val="00C934E6"/>
  </w:style>
  <w:style w:type="paragraph" w:customStyle="1" w:styleId="WW-Default1">
    <w:name w:val="WW-Default1"/>
    <w:basedOn w:val="Normal"/>
    <w:qFormat/>
    <w:rsid w:val="00C934E6"/>
    <w:pPr>
      <w:suppressAutoHyphens/>
    </w:pPr>
    <w:rPr>
      <w:rFonts w:eastAsia="Times New Roman"/>
      <w:b/>
      <w:bCs/>
      <w:szCs w:val="20"/>
      <w:lang w:eastAsia="ar-SA"/>
    </w:rPr>
  </w:style>
  <w:style w:type="character" w:customStyle="1" w:styleId="zoomme">
    <w:name w:val="zoomme"/>
    <w:basedOn w:val="DefaultParagraphFont"/>
    <w:rsid w:val="00C934E6"/>
  </w:style>
  <w:style w:type="character" w:customStyle="1" w:styleId="Date1">
    <w:name w:val="Date1"/>
    <w:basedOn w:val="DefaultParagraphFont"/>
    <w:rsid w:val="00C934E6"/>
  </w:style>
  <w:style w:type="character" w:customStyle="1" w:styleId="classauthor">
    <w:name w:val="class=&quot;author&quot;"/>
    <w:basedOn w:val="DefaultParagraphFont"/>
    <w:rsid w:val="00C934E6"/>
  </w:style>
  <w:style w:type="paragraph" w:customStyle="1" w:styleId="CardStyle0">
    <w:name w:val="Card Style"/>
    <w:basedOn w:val="Normal"/>
    <w:link w:val="CardStyleChar"/>
    <w:qFormat/>
    <w:rsid w:val="00C934E6"/>
    <w:rPr>
      <w:rFonts w:eastAsia="Times New Roman"/>
    </w:rPr>
  </w:style>
  <w:style w:type="character" w:customStyle="1" w:styleId="CharCharChar">
    <w:name w:val="Char Char Char"/>
    <w:basedOn w:val="DefaultParagraphFont"/>
    <w:rsid w:val="00C934E6"/>
    <w:rPr>
      <w:rFonts w:cs="Arial"/>
      <w:bCs/>
      <w:szCs w:val="26"/>
      <w:u w:val="single"/>
      <w:lang w:val="en-US" w:eastAsia="en-US" w:bidi="ar-SA"/>
    </w:rPr>
  </w:style>
  <w:style w:type="character" w:customStyle="1" w:styleId="texto1">
    <w:name w:val="texto1"/>
    <w:rsid w:val="00C934E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934E6"/>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934E6"/>
    <w:rPr>
      <w:rFonts w:ascii="Calibri" w:eastAsia="Times New Roman" w:hAnsi="Calibri" w:cs="Arial"/>
      <w:b/>
      <w:szCs w:val="28"/>
    </w:rPr>
  </w:style>
  <w:style w:type="paragraph" w:customStyle="1" w:styleId="Style23">
    <w:name w:val="Style23"/>
    <w:basedOn w:val="Normal"/>
    <w:uiPriority w:val="99"/>
    <w:qFormat/>
    <w:rsid w:val="00C934E6"/>
    <w:pPr>
      <w:widowControl w:val="0"/>
      <w:autoSpaceDE w:val="0"/>
      <w:autoSpaceDN w:val="0"/>
      <w:adjustRightInd w:val="0"/>
      <w:spacing w:line="209" w:lineRule="exact"/>
    </w:pPr>
    <w:rPr>
      <w:rFonts w:eastAsia="SimSun"/>
    </w:rPr>
  </w:style>
  <w:style w:type="character" w:customStyle="1" w:styleId="gray">
    <w:name w:val="gray"/>
    <w:basedOn w:val="DefaultParagraphFont"/>
    <w:rsid w:val="00C934E6"/>
  </w:style>
  <w:style w:type="paragraph" w:customStyle="1" w:styleId="Tagtemplate">
    <w:name w:val="Tagtemplate"/>
    <w:basedOn w:val="Normal"/>
    <w:link w:val="TagtemplateChar"/>
    <w:autoRedefine/>
    <w:qFormat/>
    <w:rsid w:val="00C934E6"/>
    <w:pPr>
      <w:keepNext/>
      <w:keepLines/>
    </w:pPr>
    <w:rPr>
      <w:rFonts w:eastAsia="Calibri"/>
      <w:b/>
    </w:rPr>
  </w:style>
  <w:style w:type="character" w:customStyle="1" w:styleId="TagtemplateChar">
    <w:name w:val="Tagtemplate Char"/>
    <w:basedOn w:val="DefaultParagraphFont"/>
    <w:link w:val="Tagtemplate"/>
    <w:rsid w:val="00C934E6"/>
    <w:rPr>
      <w:rFonts w:ascii="Calibri" w:eastAsia="Calibri" w:hAnsi="Calibri"/>
      <w:b/>
      <w:sz w:val="22"/>
    </w:rPr>
  </w:style>
  <w:style w:type="character" w:customStyle="1" w:styleId="Styleunderline11ptBorderSinglesolidlineAuto05p">
    <w:name w:val="Style underline + 11 pt Border: : (Single solid line Auto  0.5 p..."/>
    <w:rsid w:val="00C934E6"/>
    <w:rPr>
      <w:sz w:val="20"/>
      <w:u w:val="single"/>
      <w:bdr w:val="single" w:sz="4" w:space="0" w:color="auto"/>
    </w:rPr>
  </w:style>
  <w:style w:type="paragraph" w:customStyle="1" w:styleId="Citation-FirstLine">
    <w:name w:val="Citation - First Line"/>
    <w:basedOn w:val="Normal"/>
    <w:next w:val="Normal"/>
    <w:autoRedefine/>
    <w:qFormat/>
    <w:rsid w:val="00C934E6"/>
    <w:pPr>
      <w:spacing w:line="240" w:lineRule="atLeast"/>
      <w:jc w:val="both"/>
    </w:pPr>
    <w:rPr>
      <w:rFonts w:ascii="Book Antiqua" w:eastAsia="Times New Roman" w:hAnsi="Book Antiqua"/>
    </w:rPr>
  </w:style>
  <w:style w:type="character" w:customStyle="1" w:styleId="CardText-Underlined">
    <w:name w:val="Card Text - Underlined"/>
    <w:rsid w:val="00C934E6"/>
    <w:rPr>
      <w:b/>
      <w:sz w:val="20"/>
      <w:u w:val="single"/>
    </w:rPr>
  </w:style>
  <w:style w:type="paragraph" w:customStyle="1" w:styleId="Citation-Complete">
    <w:name w:val="Citation - Complete"/>
    <w:basedOn w:val="Normal"/>
    <w:next w:val="Normal"/>
    <w:link w:val="Citation-CompleteChar"/>
    <w:autoRedefine/>
    <w:qFormat/>
    <w:rsid w:val="00C934E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934E6"/>
    <w:rPr>
      <w:rFonts w:ascii="Book Antiqua" w:eastAsia="Times New Roman" w:hAnsi="Book Antiqua"/>
      <w:sz w:val="22"/>
    </w:rPr>
  </w:style>
  <w:style w:type="character" w:customStyle="1" w:styleId="MicroTextChar">
    <w:name w:val="MicroText Char"/>
    <w:link w:val="MicroText"/>
    <w:rsid w:val="00C934E6"/>
    <w:rPr>
      <w:rFonts w:ascii="Arial Narrow" w:hAnsi="Arial Narrow"/>
      <w:sz w:val="12"/>
    </w:rPr>
  </w:style>
  <w:style w:type="character" w:customStyle="1" w:styleId="Style11ptItalic">
    <w:name w:val="Style 11 pt Italic"/>
    <w:basedOn w:val="DefaultParagraphFont"/>
    <w:rsid w:val="00C934E6"/>
    <w:rPr>
      <w:rFonts w:ascii="Times New Roman" w:hAnsi="Times New Roman"/>
      <w:i/>
      <w:iCs/>
      <w:sz w:val="20"/>
    </w:rPr>
  </w:style>
  <w:style w:type="character" w:customStyle="1" w:styleId="BoldandUnderlineChar">
    <w:name w:val="Bold and Underline Char"/>
    <w:basedOn w:val="DefaultParagraphFont"/>
    <w:link w:val="BoldandUnderline"/>
    <w:locked/>
    <w:rsid w:val="00C934E6"/>
    <w:rPr>
      <w:b/>
      <w:u w:val="single"/>
    </w:rPr>
  </w:style>
  <w:style w:type="paragraph" w:customStyle="1" w:styleId="BoldandUnderline">
    <w:name w:val="Bold and Underline"/>
    <w:basedOn w:val="Normal"/>
    <w:link w:val="BoldandUnderlineChar"/>
    <w:qFormat/>
    <w:rsid w:val="00C934E6"/>
    <w:rPr>
      <w:rFonts w:asciiTheme="minorHAnsi" w:hAnsiTheme="minorHAnsi"/>
      <w:b/>
      <w:sz w:val="24"/>
      <w:u w:val="single"/>
    </w:rPr>
  </w:style>
  <w:style w:type="character" w:customStyle="1" w:styleId="hdr">
    <w:name w:val="hdr"/>
    <w:basedOn w:val="DefaultParagraphFont"/>
    <w:rsid w:val="00C934E6"/>
  </w:style>
  <w:style w:type="paragraph" w:customStyle="1" w:styleId="StyleStyle49ptBold3">
    <w:name w:val="Style Style4 + 9 pt Bold3"/>
    <w:basedOn w:val="Style4"/>
    <w:link w:val="StyleStyle49ptBold3Char"/>
    <w:qFormat/>
    <w:rsid w:val="00C934E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934E6"/>
    <w:rPr>
      <w:rFonts w:ascii="Calibri" w:eastAsia="Times New Roman" w:hAnsi="Calibri" w:cs="Times New Roman"/>
      <w:b/>
      <w:bCs/>
      <w:u w:val="single"/>
      <w:lang w:val="x-none"/>
    </w:rPr>
  </w:style>
  <w:style w:type="character" w:customStyle="1" w:styleId="Style9ptUnderline6">
    <w:name w:val="Style 9 pt Underline6"/>
    <w:basedOn w:val="DefaultParagraphFont"/>
    <w:rsid w:val="00C934E6"/>
    <w:rPr>
      <w:sz w:val="20"/>
      <w:u w:val="single"/>
    </w:rPr>
  </w:style>
  <w:style w:type="character" w:customStyle="1" w:styleId="ct-with-fmlt">
    <w:name w:val="ct-with-fmlt"/>
    <w:basedOn w:val="DefaultParagraphFont"/>
    <w:rsid w:val="00C934E6"/>
  </w:style>
  <w:style w:type="paragraph" w:customStyle="1" w:styleId="StyleStyle49pt">
    <w:name w:val="Style Style4 + 9 pt"/>
    <w:basedOn w:val="Normal"/>
    <w:link w:val="StyleStyle49ptChar"/>
    <w:qFormat/>
    <w:rsid w:val="00C934E6"/>
    <w:rPr>
      <w:rFonts w:eastAsia="Times New Roman"/>
      <w:u w:val="single"/>
    </w:rPr>
  </w:style>
  <w:style w:type="character" w:customStyle="1" w:styleId="StyleStyle49ptChar">
    <w:name w:val="Style Style4 + 9 pt Char"/>
    <w:basedOn w:val="DefaultParagraphFont"/>
    <w:link w:val="StyleStyle49pt"/>
    <w:rsid w:val="00C934E6"/>
    <w:rPr>
      <w:rFonts w:ascii="Calibri" w:eastAsia="Times New Roman" w:hAnsi="Calibri"/>
      <w:sz w:val="22"/>
      <w:u w:val="single"/>
    </w:rPr>
  </w:style>
  <w:style w:type="paragraph" w:customStyle="1" w:styleId="StyleStyle49ptBold">
    <w:name w:val="Style Style4 + 9 pt Bold"/>
    <w:basedOn w:val="Normal"/>
    <w:link w:val="StyleStyle49ptBoldChar"/>
    <w:qFormat/>
    <w:rsid w:val="00C934E6"/>
    <w:rPr>
      <w:rFonts w:eastAsia="Times New Roman"/>
      <w:b/>
      <w:bCs/>
      <w:u w:val="single"/>
    </w:rPr>
  </w:style>
  <w:style w:type="character" w:customStyle="1" w:styleId="StyleStyle49ptBoldChar">
    <w:name w:val="Style Style4 + 9 pt Bold Char"/>
    <w:basedOn w:val="DefaultParagraphFont"/>
    <w:link w:val="StyleStyle49ptBold"/>
    <w:rsid w:val="00C934E6"/>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C934E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934E6"/>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C934E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C934E6"/>
    <w:rPr>
      <w:rFonts w:ascii="Arial" w:eastAsia="Times New Roman" w:hAnsi="Arial" w:cs="Arial"/>
      <w:b/>
      <w:bCs/>
      <w:sz w:val="22"/>
      <w:u w:val="single"/>
    </w:rPr>
  </w:style>
  <w:style w:type="paragraph" w:customStyle="1" w:styleId="StyleUnderlined11pt">
    <w:name w:val="Style Underlined + 11 pt"/>
    <w:link w:val="StyleUnderlined11ptChar"/>
    <w:qFormat/>
    <w:rsid w:val="00C934E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C934E6"/>
    <w:rPr>
      <w:rFonts w:ascii="Arial" w:eastAsia="Times New Roman" w:hAnsi="Arial" w:cs="Arial"/>
      <w:sz w:val="22"/>
      <w:u w:val="single"/>
    </w:rPr>
  </w:style>
  <w:style w:type="character" w:customStyle="1" w:styleId="newscontent">
    <w:name w:val="newscontent"/>
    <w:rsid w:val="00C934E6"/>
  </w:style>
  <w:style w:type="character" w:customStyle="1" w:styleId="StyleUnderlinePatternClearYellow">
    <w:name w:val="Style Underline Pattern: Clear (Yellow)"/>
    <w:basedOn w:val="DefaultParagraphFont"/>
    <w:rsid w:val="00C934E6"/>
    <w:rPr>
      <w:u w:val="single"/>
      <w:shd w:val="clear" w:color="auto" w:fill="00FF00"/>
    </w:rPr>
  </w:style>
  <w:style w:type="paragraph" w:customStyle="1" w:styleId="StyleUnderlineChar11pt3">
    <w:name w:val="Style Underline Char + 11 pt3"/>
    <w:link w:val="StyleUnderlineChar11pt3Char"/>
    <w:qFormat/>
    <w:rsid w:val="00C934E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C934E6"/>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C934E6"/>
    <w:rPr>
      <w:b w:val="0"/>
      <w:bCs/>
      <w:u w:val="single"/>
    </w:rPr>
  </w:style>
  <w:style w:type="paragraph" w:customStyle="1" w:styleId="Cite2">
    <w:name w:val="Cite 2"/>
    <w:basedOn w:val="Normal"/>
    <w:qFormat/>
    <w:rsid w:val="00C934E6"/>
    <w:rPr>
      <w:rFonts w:eastAsia="MS Mincho"/>
      <w:b/>
      <w:u w:val="single"/>
    </w:rPr>
  </w:style>
  <w:style w:type="character" w:customStyle="1" w:styleId="StyleunderlineBold">
    <w:name w:val="Style underline + Bold"/>
    <w:basedOn w:val="underline"/>
    <w:rsid w:val="00C934E6"/>
    <w:rPr>
      <w:rFonts w:ascii="Times New Roman" w:hAnsi="Times New Roman" w:cs="Times New Roman" w:hint="default"/>
      <w:b w:val="0"/>
      <w:bCs/>
      <w:sz w:val="20"/>
      <w:u w:val="single"/>
    </w:rPr>
  </w:style>
  <w:style w:type="paragraph" w:customStyle="1" w:styleId="cards0">
    <w:name w:val="cards"/>
    <w:basedOn w:val="Cites"/>
    <w:qFormat/>
    <w:rsid w:val="00C934E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934E6"/>
    <w:rPr>
      <w:sz w:val="20"/>
      <w:u w:val="single"/>
    </w:rPr>
  </w:style>
  <w:style w:type="character" w:customStyle="1" w:styleId="slug-pub-date">
    <w:name w:val="slug-pub-date"/>
    <w:basedOn w:val="DefaultParagraphFont"/>
    <w:rsid w:val="00C934E6"/>
  </w:style>
  <w:style w:type="character" w:customStyle="1" w:styleId="slug-vol">
    <w:name w:val="slug-vol"/>
    <w:basedOn w:val="DefaultParagraphFont"/>
    <w:rsid w:val="00C934E6"/>
  </w:style>
  <w:style w:type="character" w:customStyle="1" w:styleId="slug-issue">
    <w:name w:val="slug-issue"/>
    <w:basedOn w:val="DefaultParagraphFont"/>
    <w:rsid w:val="00C934E6"/>
  </w:style>
  <w:style w:type="character" w:customStyle="1" w:styleId="slug-pages">
    <w:name w:val="slug-pages"/>
    <w:basedOn w:val="DefaultParagraphFont"/>
    <w:rsid w:val="00C934E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934E6"/>
    <w:rPr>
      <w:b/>
      <w:bCs/>
      <w:strike w:val="0"/>
      <w:dstrike w:val="0"/>
      <w:sz w:val="24"/>
      <w:u w:val="none"/>
      <w:effect w:val="none"/>
    </w:rPr>
  </w:style>
  <w:style w:type="character" w:customStyle="1" w:styleId="tagchar">
    <w:name w:val="tagchar"/>
    <w:basedOn w:val="DefaultParagraphFont"/>
    <w:rsid w:val="00C934E6"/>
  </w:style>
  <w:style w:type="character" w:customStyle="1" w:styleId="pmterms11">
    <w:name w:val="pmterms11"/>
    <w:basedOn w:val="DefaultParagraphFont"/>
    <w:rsid w:val="00C934E6"/>
    <w:rPr>
      <w:b/>
      <w:bCs/>
      <w:i w:val="0"/>
      <w:iCs w:val="0"/>
      <w:color w:val="000000"/>
    </w:rPr>
  </w:style>
  <w:style w:type="character" w:customStyle="1" w:styleId="StyleUnderlineChar9ptBold">
    <w:name w:val="Style Underline Char + 9 pt Bold"/>
    <w:basedOn w:val="DefaultParagraphFont"/>
    <w:rsid w:val="00C934E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934E6"/>
    <w:rPr>
      <w:szCs w:val="24"/>
      <w:u w:val="single"/>
      <w:lang w:val="en-US" w:eastAsia="en-US" w:bidi="ar-SA"/>
    </w:rPr>
  </w:style>
  <w:style w:type="character" w:customStyle="1" w:styleId="BoldandUnderlineChar2Char1">
    <w:name w:val="Bold and Underline Char2 Char1"/>
    <w:basedOn w:val="DefaultParagraphFont"/>
    <w:rsid w:val="00C934E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934E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934E6"/>
    <w:rPr>
      <w:szCs w:val="24"/>
      <w:u w:val="single"/>
      <w:lang w:val="en-US" w:eastAsia="en-US" w:bidi="ar-SA"/>
    </w:rPr>
  </w:style>
  <w:style w:type="paragraph" w:customStyle="1" w:styleId="Language">
    <w:name w:val="Language"/>
    <w:basedOn w:val="Normal"/>
    <w:link w:val="LanguageChar"/>
    <w:qFormat/>
    <w:rsid w:val="00C934E6"/>
    <w:rPr>
      <w:rFonts w:eastAsia="Times New Roman"/>
      <w:strike/>
      <w:szCs w:val="20"/>
    </w:rPr>
  </w:style>
  <w:style w:type="character" w:customStyle="1" w:styleId="LanguageChar">
    <w:name w:val="Language Char"/>
    <w:basedOn w:val="DefaultParagraphFont"/>
    <w:link w:val="Language"/>
    <w:rsid w:val="00C934E6"/>
    <w:rPr>
      <w:rFonts w:ascii="Calibri" w:eastAsia="Times New Roman" w:hAnsi="Calibri"/>
      <w:strike/>
      <w:sz w:val="22"/>
      <w:szCs w:val="20"/>
    </w:rPr>
  </w:style>
  <w:style w:type="paragraph" w:customStyle="1" w:styleId="UnderlineChar3">
    <w:name w:val="Underline Char3"/>
    <w:basedOn w:val="Normal"/>
    <w:link w:val="UnderlineChar3Char"/>
    <w:qFormat/>
    <w:rsid w:val="00C934E6"/>
    <w:rPr>
      <w:rFonts w:eastAsia="Times New Roman"/>
      <w:u w:val="single"/>
    </w:rPr>
  </w:style>
  <w:style w:type="character" w:customStyle="1" w:styleId="UnderlineChar3Char">
    <w:name w:val="Underline Char3 Char"/>
    <w:basedOn w:val="DefaultParagraphFont"/>
    <w:link w:val="UnderlineChar3"/>
    <w:rsid w:val="00C934E6"/>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C934E6"/>
    <w:rPr>
      <w:rFonts w:eastAsia="Times New Roman"/>
      <w:b/>
      <w:u w:val="single"/>
    </w:rPr>
  </w:style>
  <w:style w:type="character" w:customStyle="1" w:styleId="BoldandUnderlineChar3CharChar">
    <w:name w:val="Bold and Underline Char3 Char Char"/>
    <w:basedOn w:val="DefaultParagraphFont"/>
    <w:link w:val="BoldandUnderlineChar3Char"/>
    <w:rsid w:val="00C934E6"/>
    <w:rPr>
      <w:rFonts w:ascii="Calibri" w:eastAsia="Times New Roman" w:hAnsi="Calibri"/>
      <w:b/>
      <w:sz w:val="22"/>
      <w:u w:val="single"/>
    </w:rPr>
  </w:style>
  <w:style w:type="character" w:customStyle="1" w:styleId="UnderlineChar1">
    <w:name w:val="Underline Char1"/>
    <w:basedOn w:val="DefaultParagraphFont"/>
    <w:rsid w:val="00C934E6"/>
    <w:rPr>
      <w:szCs w:val="24"/>
      <w:u w:val="single"/>
      <w:lang w:val="en-US" w:eastAsia="en-US" w:bidi="ar-SA"/>
    </w:rPr>
  </w:style>
  <w:style w:type="character" w:customStyle="1" w:styleId="BoldandUnderlineChar1Char2Char">
    <w:name w:val="Bold and Underline Char1 Char2 Char"/>
    <w:basedOn w:val="DefaultParagraphFont"/>
    <w:rsid w:val="00C934E6"/>
    <w:rPr>
      <w:b/>
      <w:szCs w:val="24"/>
      <w:u w:val="single"/>
      <w:lang w:val="en-US" w:eastAsia="en-US" w:bidi="ar-SA"/>
    </w:rPr>
  </w:style>
  <w:style w:type="paragraph" w:customStyle="1" w:styleId="HotRoute">
    <w:name w:val="Hot Route"/>
    <w:basedOn w:val="Normal"/>
    <w:link w:val="HotRouteChar0"/>
    <w:qFormat/>
    <w:rsid w:val="00C934E6"/>
    <w:pPr>
      <w:ind w:left="144"/>
    </w:pPr>
    <w:rPr>
      <w:rFonts w:eastAsia="Times New Roman"/>
    </w:rPr>
  </w:style>
  <w:style w:type="character" w:customStyle="1" w:styleId="Style12ptBoldUnderline1">
    <w:name w:val="Style 12 pt Bold Underline1"/>
    <w:basedOn w:val="DefaultParagraphFont"/>
    <w:rsid w:val="00C934E6"/>
    <w:rPr>
      <w:b/>
      <w:bCs/>
      <w:sz w:val="24"/>
      <w:u w:val="single"/>
    </w:rPr>
  </w:style>
  <w:style w:type="character" w:customStyle="1" w:styleId="StyleEmphasisArial12ptBoldNotItalic">
    <w:name w:val="Style Emphasis + Arial 12 pt Bold Not Italic"/>
    <w:basedOn w:val="Emphasis"/>
    <w:rsid w:val="00C934E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934E6"/>
    <w:rPr>
      <w:rFonts w:ascii="SimSun" w:eastAsia="SimSun" w:hAnsi="SimSun"/>
      <w:sz w:val="15"/>
      <w:lang w:eastAsia="zh-CN"/>
    </w:rPr>
  </w:style>
  <w:style w:type="paragraph" w:customStyle="1" w:styleId="UnreadText">
    <w:name w:val="Unread Text"/>
    <w:basedOn w:val="Normal"/>
    <w:next w:val="Normal"/>
    <w:link w:val="UnreadTextChar"/>
    <w:autoRedefine/>
    <w:qFormat/>
    <w:rsid w:val="00C934E6"/>
    <w:pPr>
      <w:ind w:left="360"/>
    </w:pPr>
    <w:rPr>
      <w:rFonts w:ascii="SimSun" w:eastAsia="SimSun" w:hAnsi="SimSun"/>
      <w:sz w:val="15"/>
      <w:lang w:eastAsia="zh-CN"/>
    </w:rPr>
  </w:style>
  <w:style w:type="character" w:customStyle="1" w:styleId="smallChar">
    <w:name w:val="small Char"/>
    <w:rsid w:val="00C934E6"/>
    <w:rPr>
      <w:rFonts w:ascii="Calibri" w:eastAsia="Calibri" w:hAnsi="Calibri" w:cs="Calibri"/>
      <w:sz w:val="16"/>
      <w:szCs w:val="20"/>
      <w:lang w:val="x-none" w:eastAsia="x-none"/>
    </w:rPr>
  </w:style>
  <w:style w:type="paragraph" w:customStyle="1" w:styleId="HotRoute0">
    <w:name w:val="Hot Route!"/>
    <w:basedOn w:val="Normal"/>
    <w:qFormat/>
    <w:rsid w:val="00C934E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934E6"/>
    <w:rPr>
      <w:rFonts w:ascii="Times New Roman" w:hAnsi="Times New Roman" w:cs="Times New Roman"/>
      <w:sz w:val="16"/>
      <w:szCs w:val="16"/>
    </w:rPr>
  </w:style>
  <w:style w:type="character" w:customStyle="1" w:styleId="BodyText2Char1">
    <w:name w:val="Body Text 2 Char1"/>
    <w:basedOn w:val="DefaultParagraphFont"/>
    <w:semiHidden/>
    <w:rsid w:val="00C934E6"/>
    <w:rPr>
      <w:rFonts w:ascii="Times New Roman" w:hAnsi="Times New Roman" w:cs="Times New Roman"/>
      <w:sz w:val="20"/>
    </w:rPr>
  </w:style>
  <w:style w:type="character" w:customStyle="1" w:styleId="Heading2Char1CharCharCharCharCharC">
    <w:name w:val="Heading 2 Char1 Char Char Char Char Char C"/>
    <w:rsid w:val="00C934E6"/>
    <w:rPr>
      <w:rFonts w:cs="Arial"/>
      <w:b/>
      <w:bCs/>
      <w:iCs/>
      <w:sz w:val="24"/>
      <w:szCs w:val="28"/>
      <w:lang w:val="en-US" w:eastAsia="en-US" w:bidi="ar-SA"/>
    </w:rPr>
  </w:style>
  <w:style w:type="character" w:customStyle="1" w:styleId="underline1">
    <w:name w:val="underline1"/>
    <w:basedOn w:val="DefaultParagraphFont"/>
    <w:rsid w:val="00C934E6"/>
    <w:rPr>
      <w:u w:val="single"/>
    </w:rPr>
  </w:style>
  <w:style w:type="character" w:customStyle="1" w:styleId="author">
    <w:name w:val="author"/>
    <w:basedOn w:val="DefaultParagraphFont"/>
    <w:rsid w:val="00C934E6"/>
    <w:rPr>
      <w:rFonts w:ascii="Times New Roman" w:hAnsi="Times New Roman"/>
      <w:b/>
      <w:sz w:val="24"/>
    </w:rPr>
  </w:style>
  <w:style w:type="character" w:customStyle="1" w:styleId="FontStyle291">
    <w:name w:val="Font Style291"/>
    <w:basedOn w:val="DefaultParagraphFont"/>
    <w:uiPriority w:val="99"/>
    <w:rsid w:val="00C934E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934E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934E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934E6"/>
    <w:rPr>
      <w:rFonts w:ascii="Calibri" w:eastAsia="Times New Roman" w:hAnsi="Calibri"/>
      <w:sz w:val="22"/>
    </w:rPr>
  </w:style>
  <w:style w:type="paragraph" w:customStyle="1" w:styleId="Cards1">
    <w:name w:val="Cards1"/>
    <w:basedOn w:val="Normal"/>
    <w:link w:val="Cards1Char"/>
    <w:qFormat/>
    <w:rsid w:val="00C934E6"/>
    <w:pPr>
      <w:ind w:left="288"/>
    </w:pPr>
    <w:rPr>
      <w:rFonts w:eastAsia="Times New Roman"/>
      <w:u w:val="single"/>
    </w:rPr>
  </w:style>
  <w:style w:type="character" w:customStyle="1" w:styleId="Cards1Char">
    <w:name w:val="Cards1 Char"/>
    <w:basedOn w:val="DefaultParagraphFont"/>
    <w:link w:val="Cards1"/>
    <w:rsid w:val="00C934E6"/>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C934E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C934E6"/>
    <w:rPr>
      <w:rFonts w:ascii="Arial" w:eastAsia="Calibri" w:hAnsi="Arial" w:cs="Arial"/>
      <w:sz w:val="22"/>
      <w:szCs w:val="22"/>
      <w:u w:val="single"/>
    </w:rPr>
  </w:style>
  <w:style w:type="character" w:customStyle="1" w:styleId="EmphasizeThis">
    <w:name w:val="EmphasizeThis"/>
    <w:rsid w:val="00C934E6"/>
    <w:rPr>
      <w:rFonts w:ascii="Georgia" w:hAnsi="Georgia"/>
      <w:b/>
      <w:iCs/>
      <w:sz w:val="24"/>
      <w:u w:val="thick"/>
    </w:rPr>
  </w:style>
  <w:style w:type="paragraph" w:customStyle="1" w:styleId="Stylecard8pt">
    <w:name w:val="Style card + 8 pt"/>
    <w:basedOn w:val="card"/>
    <w:link w:val="Stylecard8ptChar"/>
    <w:qFormat/>
    <w:rsid w:val="00C934E6"/>
    <w:rPr>
      <w:rFonts w:ascii="Georgia" w:hAnsi="Georgia"/>
      <w:bCs/>
      <w:color w:val="000000"/>
      <w:lang w:eastAsia="ar-SA"/>
    </w:rPr>
  </w:style>
  <w:style w:type="character" w:customStyle="1" w:styleId="Stylecard8ptChar">
    <w:name w:val="Style card + 8 pt Char"/>
    <w:basedOn w:val="cardChar"/>
    <w:link w:val="Stylecard8pt"/>
    <w:rsid w:val="00C934E6"/>
    <w:rPr>
      <w:rFonts w:ascii="Georgia" w:hAnsi="Georgia"/>
      <w:bCs/>
      <w:color w:val="000000"/>
      <w:sz w:val="16"/>
      <w:lang w:eastAsia="ar-SA"/>
    </w:rPr>
  </w:style>
  <w:style w:type="character" w:customStyle="1" w:styleId="bhl">
    <w:name w:val="bhl"/>
    <w:basedOn w:val="DefaultParagraphFont"/>
    <w:rsid w:val="00C934E6"/>
  </w:style>
  <w:style w:type="paragraph" w:customStyle="1" w:styleId="TagGA11">
    <w:name w:val="Tag GA 11"/>
    <w:basedOn w:val="TOC1"/>
    <w:qFormat/>
    <w:rsid w:val="00C934E6"/>
    <w:pPr>
      <w:spacing w:before="0" w:after="160"/>
    </w:pPr>
    <w:rPr>
      <w:rFonts w:ascii="Georgia" w:eastAsia="Calibri" w:hAnsi="Georgia"/>
      <w:u w:val="none"/>
      <w:lang w:bidi="ar-SA"/>
    </w:rPr>
  </w:style>
  <w:style w:type="paragraph" w:customStyle="1" w:styleId="CiteCard">
    <w:name w:val="Cite/Card"/>
    <w:basedOn w:val="TOC2"/>
    <w:qFormat/>
    <w:rsid w:val="00C934E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934E6"/>
    <w:rPr>
      <w:rFonts w:ascii="Georgia" w:eastAsia="Times New Roman" w:hAnsi="Georgia" w:hint="default"/>
      <w:sz w:val="22"/>
      <w:u w:val="single"/>
      <w:lang w:eastAsia="zh-CN"/>
    </w:rPr>
  </w:style>
  <w:style w:type="character" w:customStyle="1" w:styleId="addmd">
    <w:name w:val="addmd"/>
    <w:basedOn w:val="DefaultParagraphFont"/>
    <w:rsid w:val="00C934E6"/>
  </w:style>
  <w:style w:type="character" w:customStyle="1" w:styleId="UnderlinedTextCharChar">
    <w:name w:val="Underlined Text Char Char"/>
    <w:basedOn w:val="DefaultParagraphFont"/>
    <w:rsid w:val="00C934E6"/>
    <w:rPr>
      <w:rFonts w:cs="Arial"/>
      <w:bCs/>
      <w:noProof w:val="0"/>
      <w:szCs w:val="26"/>
      <w:u w:val="single"/>
      <w:lang w:val="en-US" w:eastAsia="en-US" w:bidi="ar-SA"/>
    </w:rPr>
  </w:style>
  <w:style w:type="character" w:customStyle="1" w:styleId="CardText1Char">
    <w:name w:val="Card Text 1 Char"/>
    <w:rsid w:val="00C934E6"/>
    <w:rPr>
      <w:rFonts w:ascii="Georgia" w:hAnsi="Georgia"/>
      <w:color w:val="000000"/>
      <w:sz w:val="22"/>
      <w:szCs w:val="22"/>
      <w:u w:val="single"/>
    </w:rPr>
  </w:style>
  <w:style w:type="character" w:customStyle="1" w:styleId="BoldUnderlining">
    <w:name w:val="Bold Underlining"/>
    <w:rsid w:val="00C934E6"/>
    <w:rPr>
      <w:u w:val="single"/>
    </w:rPr>
  </w:style>
  <w:style w:type="character" w:customStyle="1" w:styleId="Intemphasis">
    <w:name w:val="Intemphasis"/>
    <w:uiPriority w:val="1"/>
    <w:qFormat/>
    <w:rsid w:val="00C934E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934E6"/>
    <w:pPr>
      <w:ind w:left="288" w:right="288"/>
    </w:pPr>
    <w:rPr>
      <w:szCs w:val="16"/>
    </w:rPr>
  </w:style>
  <w:style w:type="character" w:customStyle="1" w:styleId="cardtextChar3">
    <w:name w:val="cardtext Char"/>
    <w:basedOn w:val="DefaultParagraphFont"/>
    <w:link w:val="cardtext2"/>
    <w:rsid w:val="00C934E6"/>
    <w:rPr>
      <w:rFonts w:ascii="Calibri" w:hAnsi="Calibri"/>
      <w:sz w:val="22"/>
      <w:szCs w:val="16"/>
    </w:rPr>
  </w:style>
  <w:style w:type="character" w:customStyle="1" w:styleId="BoldUnderlineChar10">
    <w:name w:val="BoldUnderline Char1"/>
    <w:rsid w:val="00C934E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934E6"/>
    <w:pPr>
      <w:spacing w:after="200"/>
      <w:contextualSpacing/>
    </w:pPr>
    <w:rPr>
      <w:rFonts w:eastAsia="Calibri"/>
      <w:u w:val="single"/>
    </w:rPr>
  </w:style>
  <w:style w:type="character" w:customStyle="1" w:styleId="UnderlinedCardTextChar">
    <w:name w:val="Underlined Card Text Char"/>
    <w:link w:val="UnderlinedCardText"/>
    <w:rsid w:val="00C934E6"/>
    <w:rPr>
      <w:rFonts w:ascii="Calibri" w:eastAsia="Calibri" w:hAnsi="Calibri"/>
      <w:sz w:val="22"/>
      <w:u w:val="single"/>
    </w:rPr>
  </w:style>
  <w:style w:type="character" w:customStyle="1" w:styleId="Hyperlink6">
    <w:name w:val="Hyperlink6"/>
    <w:basedOn w:val="DefaultParagraphFont"/>
    <w:rsid w:val="00C934E6"/>
    <w:rPr>
      <w:color w:val="3300CC"/>
      <w:u w:val="single"/>
    </w:rPr>
  </w:style>
  <w:style w:type="paragraph" w:customStyle="1" w:styleId="Tag12">
    <w:name w:val="Tag12"/>
    <w:basedOn w:val="Normal"/>
    <w:qFormat/>
    <w:rsid w:val="00C934E6"/>
    <w:pPr>
      <w:contextualSpacing/>
    </w:pPr>
    <w:rPr>
      <w:rFonts w:eastAsia="Cambria"/>
      <w:b/>
    </w:rPr>
  </w:style>
  <w:style w:type="character" w:customStyle="1" w:styleId="citation">
    <w:name w:val="citation"/>
    <w:basedOn w:val="DefaultParagraphFont"/>
    <w:rsid w:val="00C934E6"/>
  </w:style>
  <w:style w:type="paragraph" w:customStyle="1" w:styleId="UnderlineText">
    <w:name w:val="Underline Text"/>
    <w:basedOn w:val="Normal"/>
    <w:link w:val="UnderlineTextChar"/>
    <w:qFormat/>
    <w:rsid w:val="00C934E6"/>
    <w:pPr>
      <w:ind w:left="288"/>
    </w:pPr>
    <w:rPr>
      <w:rFonts w:eastAsia="Times New Roman"/>
      <w:u w:val="single"/>
    </w:rPr>
  </w:style>
  <w:style w:type="character" w:customStyle="1" w:styleId="UnderlineTextChar">
    <w:name w:val="Underline Text Char"/>
    <w:basedOn w:val="DefaultParagraphFont"/>
    <w:link w:val="UnderlineText"/>
    <w:rsid w:val="00C934E6"/>
    <w:rPr>
      <w:rFonts w:ascii="Calibri" w:eastAsia="Times New Roman" w:hAnsi="Calibri"/>
      <w:sz w:val="22"/>
      <w:u w:val="single"/>
    </w:rPr>
  </w:style>
  <w:style w:type="character" w:customStyle="1" w:styleId="il">
    <w:name w:val="il"/>
    <w:basedOn w:val="DefaultParagraphFont"/>
    <w:rsid w:val="00C934E6"/>
  </w:style>
  <w:style w:type="character" w:customStyle="1" w:styleId="commentstext">
    <w:name w:val="comments_text"/>
    <w:uiPriority w:val="99"/>
    <w:rsid w:val="00C934E6"/>
    <w:rPr>
      <w:rFonts w:cs="Times New Roman"/>
    </w:rPr>
  </w:style>
  <w:style w:type="paragraph" w:customStyle="1" w:styleId="Heading42">
    <w:name w:val="Heading 42"/>
    <w:basedOn w:val="Normal"/>
    <w:qFormat/>
    <w:rsid w:val="00C934E6"/>
    <w:rPr>
      <w:rFonts w:eastAsia="Times New Roman"/>
    </w:rPr>
  </w:style>
  <w:style w:type="paragraph" w:customStyle="1" w:styleId="DebateNormal">
    <w:name w:val="DebateNormal"/>
    <w:basedOn w:val="Normal"/>
    <w:link w:val="DebateNormalChar"/>
    <w:qFormat/>
    <w:rsid w:val="00C934E6"/>
    <w:pPr>
      <w:spacing w:line="276" w:lineRule="auto"/>
    </w:pPr>
    <w:rPr>
      <w:rFonts w:eastAsia="Calibri"/>
      <w:szCs w:val="20"/>
    </w:rPr>
  </w:style>
  <w:style w:type="character" w:customStyle="1" w:styleId="DebateNormalChar">
    <w:name w:val="DebateNormal Char"/>
    <w:basedOn w:val="DefaultParagraphFont"/>
    <w:link w:val="DebateNormal"/>
    <w:rsid w:val="00C934E6"/>
    <w:rPr>
      <w:rFonts w:ascii="Calibri" w:eastAsia="Calibri" w:hAnsi="Calibri"/>
      <w:sz w:val="22"/>
      <w:szCs w:val="20"/>
    </w:rPr>
  </w:style>
  <w:style w:type="paragraph" w:customStyle="1" w:styleId="DebateEmphasis">
    <w:name w:val="DebateEmphasis"/>
    <w:basedOn w:val="Normal"/>
    <w:link w:val="DebateEmphasisChar"/>
    <w:qFormat/>
    <w:rsid w:val="00C934E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934E6"/>
    <w:rPr>
      <w:rFonts w:ascii="Calibri" w:eastAsia="Calibri" w:hAnsi="Calibri"/>
      <w:b/>
      <w:sz w:val="22"/>
      <w:szCs w:val="20"/>
      <w:u w:val="single"/>
    </w:rPr>
  </w:style>
  <w:style w:type="paragraph" w:customStyle="1" w:styleId="NormalCite">
    <w:name w:val="NormalCite"/>
    <w:link w:val="NormalCiteChar"/>
    <w:qFormat/>
    <w:rsid w:val="00C934E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C934E6"/>
    <w:rPr>
      <w:rFonts w:ascii="Times New Roman" w:eastAsiaTheme="minorHAnsi" w:hAnsi="Times New Roman" w:cs="Times New Roman"/>
      <w:sz w:val="18"/>
      <w:szCs w:val="22"/>
    </w:rPr>
  </w:style>
  <w:style w:type="character" w:customStyle="1" w:styleId="articletext">
    <w:name w:val="articletext"/>
    <w:basedOn w:val="DefaultParagraphFont"/>
    <w:rsid w:val="00C934E6"/>
  </w:style>
  <w:style w:type="character" w:customStyle="1" w:styleId="grey10">
    <w:name w:val="grey10"/>
    <w:basedOn w:val="DefaultParagraphFont"/>
    <w:rsid w:val="00C934E6"/>
  </w:style>
  <w:style w:type="character" w:customStyle="1" w:styleId="navy13bd">
    <w:name w:val="navy13bd"/>
    <w:basedOn w:val="DefaultParagraphFont"/>
    <w:rsid w:val="00C934E6"/>
  </w:style>
  <w:style w:type="character" w:customStyle="1" w:styleId="Style9ptUnderline2">
    <w:name w:val="Style 9 pt Underline2"/>
    <w:basedOn w:val="DefaultParagraphFont"/>
    <w:rsid w:val="00C934E6"/>
    <w:rPr>
      <w:sz w:val="20"/>
      <w:u w:val="single"/>
    </w:rPr>
  </w:style>
  <w:style w:type="character" w:customStyle="1" w:styleId="Style9ptBoldUnderline1">
    <w:name w:val="Style 9 pt Bold Underline1"/>
    <w:basedOn w:val="DefaultParagraphFont"/>
    <w:rsid w:val="00C934E6"/>
    <w:rPr>
      <w:b/>
      <w:bCs/>
      <w:sz w:val="20"/>
      <w:u w:val="single"/>
    </w:rPr>
  </w:style>
  <w:style w:type="character" w:customStyle="1" w:styleId="TagsCharChar">
    <w:name w:val="Tags Char Char"/>
    <w:basedOn w:val="DefaultParagraphFont"/>
    <w:rsid w:val="00C934E6"/>
    <w:rPr>
      <w:rFonts w:eastAsia="SimSun"/>
      <w:b/>
      <w:sz w:val="24"/>
      <w:lang w:val="en-US" w:eastAsia="zh-CN" w:bidi="ar-SA"/>
    </w:rPr>
  </w:style>
  <w:style w:type="paragraph" w:customStyle="1" w:styleId="cardCharCharCharChar">
    <w:name w:val="card Char Char Char Char"/>
    <w:basedOn w:val="Normal"/>
    <w:qFormat/>
    <w:rsid w:val="00C934E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934E6"/>
    <w:rPr>
      <w:rFonts w:eastAsia="Times New Roman"/>
      <w:u w:val="single"/>
    </w:rPr>
  </w:style>
  <w:style w:type="character" w:customStyle="1" w:styleId="CARDChar0">
    <w:name w:val="CARD Char"/>
    <w:basedOn w:val="DefaultParagraphFont"/>
    <w:link w:val="CARD0"/>
    <w:rsid w:val="00C934E6"/>
    <w:rPr>
      <w:rFonts w:ascii="Calibri" w:eastAsia="Times New Roman" w:hAnsi="Calibri"/>
      <w:sz w:val="22"/>
      <w:u w:val="single"/>
    </w:rPr>
  </w:style>
  <w:style w:type="paragraph" w:customStyle="1" w:styleId="Normal2">
    <w:name w:val="Normal2"/>
    <w:basedOn w:val="Normal"/>
    <w:qFormat/>
    <w:rsid w:val="00C934E6"/>
    <w:rPr>
      <w:rFonts w:eastAsia="Times New Roman"/>
    </w:rPr>
  </w:style>
  <w:style w:type="character" w:customStyle="1" w:styleId="Style11ptThickunderline">
    <w:name w:val="Style 11 pt Thick underline"/>
    <w:rsid w:val="00C934E6"/>
    <w:rPr>
      <w:rFonts w:ascii="Times New Roman" w:hAnsi="Times New Roman"/>
      <w:sz w:val="20"/>
      <w:u w:val="single"/>
    </w:rPr>
  </w:style>
  <w:style w:type="character" w:customStyle="1" w:styleId="Style11ptBoldThickunderline">
    <w:name w:val="Style 11 pt Bold Thick underline"/>
    <w:rsid w:val="00C934E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934E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934E6"/>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C934E6"/>
    <w:rPr>
      <w:u w:val="single"/>
    </w:rPr>
  </w:style>
  <w:style w:type="character" w:customStyle="1" w:styleId="StyleUnderlineBoldIndent11ptChar">
    <w:name w:val="Style Underline + Bold Indent + 11 pt Char"/>
    <w:link w:val="StyleUnderlineBoldIndent11pt"/>
    <w:rsid w:val="00C934E6"/>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C934E6"/>
    <w:rPr>
      <w:b/>
      <w:bCs/>
      <w:u w:val="single"/>
    </w:rPr>
  </w:style>
  <w:style w:type="character" w:customStyle="1" w:styleId="StyleUnderlineBoldIndent11ptBoldChar">
    <w:name w:val="Style Underline + Bold Indent + 11 pt Bold Char"/>
    <w:link w:val="StyleUnderlineBoldIndent11ptBold"/>
    <w:rsid w:val="00C934E6"/>
    <w:rPr>
      <w:rFonts w:ascii="Calibri" w:eastAsia="Times New Roman" w:hAnsi="Calibri"/>
      <w:b/>
      <w:bCs/>
      <w:sz w:val="22"/>
      <w:szCs w:val="20"/>
      <w:u w:val="single"/>
    </w:rPr>
  </w:style>
  <w:style w:type="paragraph" w:customStyle="1" w:styleId="Normal20pt">
    <w:name w:val="Normal  + 20 pt"/>
    <w:basedOn w:val="Normal"/>
    <w:uiPriority w:val="6"/>
    <w:qFormat/>
    <w:rsid w:val="00C934E6"/>
    <w:rPr>
      <w:bCs/>
      <w:u w:val="single"/>
    </w:rPr>
  </w:style>
  <w:style w:type="paragraph" w:customStyle="1" w:styleId="author-name">
    <w:name w:val="author-name"/>
    <w:basedOn w:val="Normal"/>
    <w:qFormat/>
    <w:rsid w:val="00C934E6"/>
    <w:pPr>
      <w:spacing w:before="100" w:beforeAutospacing="1" w:after="100" w:afterAutospacing="1"/>
    </w:pPr>
    <w:rPr>
      <w:rFonts w:eastAsia="Times New Roman"/>
    </w:rPr>
  </w:style>
  <w:style w:type="paragraph" w:customStyle="1" w:styleId="author-credentials">
    <w:name w:val="author-credentials"/>
    <w:basedOn w:val="Normal"/>
    <w:qFormat/>
    <w:rsid w:val="00C934E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934E6"/>
    <w:rPr>
      <w:rFonts w:ascii="Consolas" w:hAnsi="Consolas" w:cs="Consolas"/>
      <w:sz w:val="20"/>
      <w:szCs w:val="20"/>
    </w:rPr>
  </w:style>
  <w:style w:type="character" w:customStyle="1" w:styleId="headline">
    <w:name w:val="headline"/>
    <w:basedOn w:val="DefaultParagraphFont"/>
    <w:rsid w:val="00C934E6"/>
  </w:style>
  <w:style w:type="character" w:customStyle="1" w:styleId="yshortcuts">
    <w:name w:val="yshortcuts"/>
    <w:basedOn w:val="DefaultParagraphFont"/>
    <w:rsid w:val="00C934E6"/>
  </w:style>
  <w:style w:type="character" w:customStyle="1" w:styleId="HotRouteChar0">
    <w:name w:val="Hot Route Char"/>
    <w:link w:val="HotRoute"/>
    <w:rsid w:val="00C934E6"/>
    <w:rPr>
      <w:rFonts w:ascii="Calibri" w:eastAsia="Times New Roman" w:hAnsi="Calibri"/>
      <w:sz w:val="22"/>
    </w:rPr>
  </w:style>
  <w:style w:type="paragraph" w:styleId="PlainText">
    <w:name w:val="Plain Text"/>
    <w:basedOn w:val="Normal"/>
    <w:link w:val="PlainTextChar"/>
    <w:rsid w:val="00C934E6"/>
    <w:rPr>
      <w:rFonts w:ascii="Courier New" w:eastAsia="Times New Roman" w:hAnsi="Courier New" w:cs="Courier New"/>
      <w:szCs w:val="20"/>
    </w:rPr>
  </w:style>
  <w:style w:type="character" w:customStyle="1" w:styleId="PlainTextChar">
    <w:name w:val="Plain Text Char"/>
    <w:basedOn w:val="DefaultParagraphFont"/>
    <w:link w:val="PlainText"/>
    <w:rsid w:val="00C934E6"/>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C934E6"/>
    <w:rPr>
      <w:sz w:val="12"/>
    </w:rPr>
  </w:style>
  <w:style w:type="character" w:customStyle="1" w:styleId="MicrotextChar0">
    <w:name w:val="Microtext Char"/>
    <w:link w:val="Microtext0"/>
    <w:rsid w:val="00C934E6"/>
    <w:rPr>
      <w:rFonts w:ascii="Calibri" w:hAnsi="Calibri"/>
      <w:sz w:val="12"/>
    </w:rPr>
  </w:style>
  <w:style w:type="paragraph" w:customStyle="1" w:styleId="Style6">
    <w:name w:val="Style6"/>
    <w:basedOn w:val="Normal"/>
    <w:link w:val="Style6Char"/>
    <w:autoRedefine/>
    <w:qFormat/>
    <w:rsid w:val="00C934E6"/>
    <w:rPr>
      <w:b/>
    </w:rPr>
  </w:style>
  <w:style w:type="character" w:customStyle="1" w:styleId="Style6Char">
    <w:name w:val="Style6 Char"/>
    <w:basedOn w:val="DefaultParagraphFont"/>
    <w:link w:val="Style6"/>
    <w:rsid w:val="00C934E6"/>
    <w:rPr>
      <w:rFonts w:ascii="Calibri" w:hAnsi="Calibri"/>
      <w:b/>
      <w:sz w:val="22"/>
    </w:rPr>
  </w:style>
  <w:style w:type="paragraph" w:customStyle="1" w:styleId="Style11">
    <w:name w:val="Style11"/>
    <w:basedOn w:val="Normal"/>
    <w:link w:val="Style11Char"/>
    <w:qFormat/>
    <w:rsid w:val="00C934E6"/>
    <w:rPr>
      <w:rFonts w:eastAsia="Times New Roman"/>
      <w:b/>
      <w:szCs w:val="20"/>
      <w:u w:val="thick"/>
    </w:rPr>
  </w:style>
  <w:style w:type="paragraph" w:customStyle="1" w:styleId="Style12">
    <w:name w:val="Style12"/>
    <w:basedOn w:val="Normal"/>
    <w:link w:val="Style12Char"/>
    <w:qFormat/>
    <w:rsid w:val="00C934E6"/>
    <w:rPr>
      <w:rFonts w:eastAsia="Times New Roman"/>
      <w:b/>
      <w:u w:val="thick"/>
    </w:rPr>
  </w:style>
  <w:style w:type="character" w:customStyle="1" w:styleId="Style11Char">
    <w:name w:val="Style11 Char"/>
    <w:basedOn w:val="DefaultParagraphFont"/>
    <w:link w:val="Style11"/>
    <w:rsid w:val="00C934E6"/>
    <w:rPr>
      <w:rFonts w:ascii="Calibri" w:eastAsia="Times New Roman" w:hAnsi="Calibri"/>
      <w:b/>
      <w:sz w:val="22"/>
      <w:szCs w:val="20"/>
      <w:u w:val="thick"/>
    </w:rPr>
  </w:style>
  <w:style w:type="character" w:customStyle="1" w:styleId="Style12Char">
    <w:name w:val="Style12 Char"/>
    <w:basedOn w:val="DefaultParagraphFont"/>
    <w:link w:val="Style12"/>
    <w:rsid w:val="00C934E6"/>
    <w:rPr>
      <w:rFonts w:ascii="Calibri" w:eastAsia="Times New Roman" w:hAnsi="Calibri"/>
      <w:b/>
      <w:sz w:val="22"/>
      <w:u w:val="thick"/>
    </w:rPr>
  </w:style>
  <w:style w:type="character" w:customStyle="1" w:styleId="caps-label">
    <w:name w:val="caps-label"/>
    <w:basedOn w:val="DefaultParagraphFont"/>
    <w:rsid w:val="00C934E6"/>
  </w:style>
  <w:style w:type="character" w:customStyle="1" w:styleId="wikiexternallink">
    <w:name w:val="wikiexternallink"/>
    <w:basedOn w:val="DefaultParagraphFont"/>
    <w:rsid w:val="00C934E6"/>
  </w:style>
  <w:style w:type="character" w:customStyle="1" w:styleId="StyleStyleBoldUnderlineIntenseEmphasisUnderlineapple-style-s">
    <w:name w:val="Style Style Bold UnderlineIntense EmphasisUnderlineapple-style-s..."/>
    <w:basedOn w:val="DefaultParagraphFont"/>
    <w:rsid w:val="00C934E6"/>
    <w:rPr>
      <w:b w:val="0"/>
      <w:bCs w:val="0"/>
      <w:sz w:val="22"/>
      <w:u w:val="single"/>
      <w:bdr w:val="none" w:sz="0" w:space="0" w:color="auto"/>
    </w:rPr>
  </w:style>
  <w:style w:type="paragraph" w:customStyle="1" w:styleId="blocktitle0">
    <w:name w:val="block title"/>
    <w:basedOn w:val="Normal"/>
    <w:link w:val="blocktitleChar0"/>
    <w:autoRedefine/>
    <w:qFormat/>
    <w:rsid w:val="00C934E6"/>
    <w:pPr>
      <w:spacing w:after="240"/>
      <w:jc w:val="center"/>
      <w:outlineLvl w:val="0"/>
    </w:pPr>
    <w:rPr>
      <w:rFonts w:eastAsia="Calibri"/>
      <w:b/>
      <w:caps/>
      <w:sz w:val="28"/>
      <w:szCs w:val="28"/>
      <w:lang w:val="es-ES"/>
    </w:rPr>
  </w:style>
  <w:style w:type="character" w:customStyle="1" w:styleId="UnderlineCard">
    <w:name w:val="Underline Card"/>
    <w:uiPriority w:val="6"/>
    <w:qFormat/>
    <w:rsid w:val="00C934E6"/>
    <w:rPr>
      <w:rFonts w:ascii="Arial" w:hAnsi="Arial"/>
      <w:b w:val="0"/>
      <w:bCs/>
      <w:sz w:val="20"/>
      <w:u w:val="single"/>
    </w:rPr>
  </w:style>
  <w:style w:type="character" w:customStyle="1" w:styleId="story-author">
    <w:name w:val="story-author"/>
    <w:basedOn w:val="DefaultParagraphFont"/>
    <w:rsid w:val="00C934E6"/>
  </w:style>
  <w:style w:type="paragraph" w:customStyle="1" w:styleId="type">
    <w:name w:val="type"/>
    <w:basedOn w:val="Normal"/>
    <w:qFormat/>
    <w:rsid w:val="00C934E6"/>
    <w:pPr>
      <w:spacing w:before="100" w:beforeAutospacing="1" w:after="100" w:afterAutospacing="1"/>
    </w:pPr>
    <w:rPr>
      <w:rFonts w:eastAsia="Times New Roman"/>
    </w:rPr>
  </w:style>
  <w:style w:type="character" w:customStyle="1" w:styleId="institution">
    <w:name w:val="institution"/>
    <w:basedOn w:val="DefaultParagraphFont"/>
    <w:rsid w:val="00C934E6"/>
  </w:style>
  <w:style w:type="character" w:customStyle="1" w:styleId="abodyblack3">
    <w:name w:val="abodyblack3"/>
    <w:basedOn w:val="DefaultParagraphFont"/>
    <w:rsid w:val="00C934E6"/>
  </w:style>
  <w:style w:type="paragraph" w:customStyle="1" w:styleId="UnderlineChar2CharChar">
    <w:name w:val="Underline Char2 Char Char"/>
    <w:basedOn w:val="Normal"/>
    <w:link w:val="UnderlineChar2CharCharChar"/>
    <w:qFormat/>
    <w:rsid w:val="00C934E6"/>
    <w:rPr>
      <w:rFonts w:eastAsia="MS Mincho"/>
      <w:szCs w:val="20"/>
      <w:u w:val="single"/>
    </w:rPr>
  </w:style>
  <w:style w:type="character" w:customStyle="1" w:styleId="UnderlineChar2CharCharChar">
    <w:name w:val="Underline Char2 Char Char Char"/>
    <w:link w:val="UnderlineChar2CharChar"/>
    <w:rsid w:val="00C934E6"/>
    <w:rPr>
      <w:rFonts w:ascii="Calibri" w:eastAsia="MS Mincho" w:hAnsi="Calibri"/>
      <w:sz w:val="22"/>
      <w:szCs w:val="20"/>
      <w:u w:val="single"/>
    </w:rPr>
  </w:style>
  <w:style w:type="character" w:customStyle="1" w:styleId="CharacterStyle1">
    <w:name w:val="Character Style 1"/>
    <w:rsid w:val="00C934E6"/>
    <w:rPr>
      <w:sz w:val="20"/>
      <w:szCs w:val="20"/>
    </w:rPr>
  </w:style>
  <w:style w:type="character" w:customStyle="1" w:styleId="FontStyle177">
    <w:name w:val="Font Style177"/>
    <w:basedOn w:val="DefaultParagraphFont"/>
    <w:uiPriority w:val="99"/>
    <w:rsid w:val="00C934E6"/>
    <w:rPr>
      <w:rFonts w:ascii="Times New Roman" w:hAnsi="Times New Roman" w:cs="Times New Roman"/>
      <w:sz w:val="20"/>
      <w:szCs w:val="20"/>
    </w:rPr>
  </w:style>
  <w:style w:type="character" w:customStyle="1" w:styleId="FontStyle173">
    <w:name w:val="Font Style173"/>
    <w:basedOn w:val="DefaultParagraphFont"/>
    <w:uiPriority w:val="99"/>
    <w:rsid w:val="00C934E6"/>
    <w:rPr>
      <w:rFonts w:ascii="Times New Roman" w:hAnsi="Times New Roman" w:cs="Times New Roman"/>
      <w:sz w:val="14"/>
      <w:szCs w:val="14"/>
    </w:rPr>
  </w:style>
  <w:style w:type="character" w:customStyle="1" w:styleId="FontStyle151">
    <w:name w:val="Font Style151"/>
    <w:basedOn w:val="DefaultParagraphFont"/>
    <w:uiPriority w:val="99"/>
    <w:rsid w:val="00C934E6"/>
    <w:rPr>
      <w:rFonts w:ascii="Arial Narrow" w:hAnsi="Arial Narrow" w:cs="Arial Narrow"/>
      <w:b/>
      <w:bCs/>
      <w:sz w:val="12"/>
      <w:szCs w:val="12"/>
    </w:rPr>
  </w:style>
  <w:style w:type="character" w:customStyle="1" w:styleId="FontStyle156">
    <w:name w:val="Font Style156"/>
    <w:basedOn w:val="DefaultParagraphFont"/>
    <w:uiPriority w:val="99"/>
    <w:rsid w:val="00C934E6"/>
    <w:rPr>
      <w:rFonts w:ascii="Arial Narrow" w:hAnsi="Arial Narrow" w:cs="Arial Narrow"/>
      <w:sz w:val="8"/>
      <w:szCs w:val="8"/>
    </w:rPr>
  </w:style>
  <w:style w:type="character" w:customStyle="1" w:styleId="FontStyle160">
    <w:name w:val="Font Style160"/>
    <w:basedOn w:val="DefaultParagraphFont"/>
    <w:uiPriority w:val="99"/>
    <w:rsid w:val="00C934E6"/>
    <w:rPr>
      <w:rFonts w:ascii="Times New Roman" w:hAnsi="Times New Roman" w:cs="Times New Roman"/>
      <w:b/>
      <w:bCs/>
      <w:sz w:val="20"/>
      <w:szCs w:val="20"/>
    </w:rPr>
  </w:style>
  <w:style w:type="character" w:customStyle="1" w:styleId="FontStyle178">
    <w:name w:val="Font Style178"/>
    <w:basedOn w:val="DefaultParagraphFont"/>
    <w:uiPriority w:val="99"/>
    <w:rsid w:val="00C934E6"/>
    <w:rPr>
      <w:rFonts w:ascii="Times New Roman" w:hAnsi="Times New Roman" w:cs="Times New Roman"/>
      <w:sz w:val="18"/>
      <w:szCs w:val="18"/>
    </w:rPr>
  </w:style>
  <w:style w:type="paragraph" w:customStyle="1" w:styleId="Style14">
    <w:name w:val="Style14"/>
    <w:basedOn w:val="Normal"/>
    <w:uiPriority w:val="99"/>
    <w:qFormat/>
    <w:rsid w:val="00C934E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934E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934E6"/>
    <w:rPr>
      <w:rFonts w:ascii="Times New Roman" w:hAnsi="Times New Roman" w:cs="Times New Roman"/>
      <w:sz w:val="12"/>
      <w:szCs w:val="12"/>
    </w:rPr>
  </w:style>
  <w:style w:type="paragraph" w:customStyle="1" w:styleId="Style9">
    <w:name w:val="Style9"/>
    <w:basedOn w:val="Normal"/>
    <w:uiPriority w:val="99"/>
    <w:qFormat/>
    <w:rsid w:val="00C934E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934E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934E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934E6"/>
    <w:rPr>
      <w:rFonts w:ascii="Times New Roman" w:hAnsi="Times New Roman" w:cs="Times New Roman"/>
      <w:sz w:val="16"/>
      <w:szCs w:val="16"/>
    </w:rPr>
  </w:style>
  <w:style w:type="character" w:customStyle="1" w:styleId="f">
    <w:name w:val="f"/>
    <w:basedOn w:val="DefaultParagraphFont"/>
    <w:rsid w:val="00C934E6"/>
  </w:style>
  <w:style w:type="character" w:customStyle="1" w:styleId="TagsChar2">
    <w:name w:val="Tags Char2"/>
    <w:rsid w:val="00C934E6"/>
    <w:rPr>
      <w:b/>
      <w:sz w:val="24"/>
    </w:rPr>
  </w:style>
  <w:style w:type="paragraph" w:customStyle="1" w:styleId="CardsFont6ptChar">
    <w:name w:val="Cards + Font: 6 pt Char"/>
    <w:basedOn w:val="Normal"/>
    <w:link w:val="CardsFont6ptCharChar"/>
    <w:qFormat/>
    <w:rsid w:val="00C934E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934E6"/>
    <w:rPr>
      <w:rFonts w:ascii="Calibri" w:eastAsia="Times New Roman" w:hAnsi="Calibri"/>
      <w:sz w:val="12"/>
    </w:rPr>
  </w:style>
  <w:style w:type="character" w:customStyle="1" w:styleId="FontStyle172">
    <w:name w:val="Font Style172"/>
    <w:basedOn w:val="DefaultParagraphFont"/>
    <w:uiPriority w:val="99"/>
    <w:rsid w:val="00C934E6"/>
    <w:rPr>
      <w:rFonts w:ascii="Times New Roman" w:hAnsi="Times New Roman" w:cs="Times New Roman"/>
      <w:b/>
      <w:bCs/>
      <w:sz w:val="16"/>
      <w:szCs w:val="16"/>
    </w:rPr>
  </w:style>
  <w:style w:type="paragraph" w:customStyle="1" w:styleId="Style18">
    <w:name w:val="Style18"/>
    <w:basedOn w:val="Normal"/>
    <w:uiPriority w:val="99"/>
    <w:qFormat/>
    <w:rsid w:val="00C934E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934E6"/>
    <w:rPr>
      <w:rFonts w:ascii="Times New Roman" w:hAnsi="Times New Roman" w:cs="Times New Roman"/>
      <w:i/>
      <w:iCs/>
      <w:sz w:val="16"/>
      <w:szCs w:val="16"/>
    </w:rPr>
  </w:style>
  <w:style w:type="character" w:customStyle="1" w:styleId="FontStyle162">
    <w:name w:val="Font Style162"/>
    <w:basedOn w:val="DefaultParagraphFont"/>
    <w:uiPriority w:val="99"/>
    <w:rsid w:val="00C934E6"/>
    <w:rPr>
      <w:rFonts w:ascii="Times New Roman" w:hAnsi="Times New Roman" w:cs="Times New Roman"/>
      <w:b/>
      <w:bCs/>
      <w:sz w:val="18"/>
      <w:szCs w:val="18"/>
    </w:rPr>
  </w:style>
  <w:style w:type="character" w:customStyle="1" w:styleId="FontStyle167">
    <w:name w:val="Font Style167"/>
    <w:basedOn w:val="DefaultParagraphFont"/>
    <w:uiPriority w:val="99"/>
    <w:rsid w:val="00C934E6"/>
    <w:rPr>
      <w:rFonts w:ascii="Times New Roman" w:hAnsi="Times New Roman" w:cs="Times New Roman"/>
      <w:sz w:val="10"/>
      <w:szCs w:val="10"/>
    </w:rPr>
  </w:style>
  <w:style w:type="character" w:customStyle="1" w:styleId="FontStyle174">
    <w:name w:val="Font Style174"/>
    <w:basedOn w:val="DefaultParagraphFont"/>
    <w:uiPriority w:val="99"/>
    <w:rsid w:val="00C934E6"/>
    <w:rPr>
      <w:rFonts w:ascii="Arial Narrow" w:hAnsi="Arial Narrow" w:cs="Arial Narrow"/>
      <w:b/>
      <w:bCs/>
      <w:sz w:val="18"/>
      <w:szCs w:val="18"/>
    </w:rPr>
  </w:style>
  <w:style w:type="paragraph" w:customStyle="1" w:styleId="Style47">
    <w:name w:val="Style47"/>
    <w:basedOn w:val="Normal"/>
    <w:uiPriority w:val="99"/>
    <w:qFormat/>
    <w:rsid w:val="00C934E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934E6"/>
    <w:rPr>
      <w:rFonts w:ascii="Times New Roman" w:hAnsi="Times New Roman" w:cs="Times New Roman"/>
      <w:sz w:val="12"/>
      <w:szCs w:val="12"/>
    </w:rPr>
  </w:style>
  <w:style w:type="paragraph" w:customStyle="1" w:styleId="Style24">
    <w:name w:val="Style24"/>
    <w:basedOn w:val="Normal"/>
    <w:uiPriority w:val="99"/>
    <w:qFormat/>
    <w:rsid w:val="00C934E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934E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934E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934E6"/>
    <w:rPr>
      <w:rFonts w:ascii="Times New Roman" w:hAnsi="Times New Roman" w:cs="Times New Roman"/>
      <w:b/>
      <w:bCs/>
      <w:sz w:val="18"/>
      <w:szCs w:val="18"/>
    </w:rPr>
  </w:style>
  <w:style w:type="paragraph" w:customStyle="1" w:styleId="Style21">
    <w:name w:val="Style21"/>
    <w:basedOn w:val="Normal"/>
    <w:uiPriority w:val="99"/>
    <w:qFormat/>
    <w:rsid w:val="00C934E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934E6"/>
    <w:pPr>
      <w:widowControl w:val="0"/>
      <w:autoSpaceDE w:val="0"/>
      <w:autoSpaceDN w:val="0"/>
      <w:adjustRightInd w:val="0"/>
      <w:spacing w:line="198" w:lineRule="exact"/>
    </w:pPr>
    <w:rPr>
      <w:rFonts w:eastAsia="Times New Roman"/>
    </w:rPr>
  </w:style>
  <w:style w:type="paragraph" w:customStyle="1" w:styleId="Standard">
    <w:name w:val="Standard"/>
    <w:qFormat/>
    <w:rsid w:val="00C934E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C934E6"/>
    <w:rPr>
      <w:color w:val="000000"/>
      <w:sz w:val="32"/>
      <w:szCs w:val="32"/>
    </w:rPr>
  </w:style>
  <w:style w:type="paragraph" w:customStyle="1" w:styleId="Cardnon-underlined">
    <w:name w:val="Card non-underlined"/>
    <w:basedOn w:val="Normal"/>
    <w:link w:val="Cardnon-underlinedChar"/>
    <w:autoRedefine/>
    <w:uiPriority w:val="99"/>
    <w:qFormat/>
    <w:rsid w:val="00C934E6"/>
    <w:rPr>
      <w:rFonts w:eastAsia="Times New Roman"/>
      <w:szCs w:val="20"/>
    </w:rPr>
  </w:style>
  <w:style w:type="character" w:customStyle="1" w:styleId="Cardnon-underlinedChar">
    <w:name w:val="Card non-underlined Char"/>
    <w:basedOn w:val="DefaultParagraphFont"/>
    <w:link w:val="Cardnon-underlined"/>
    <w:uiPriority w:val="99"/>
    <w:rsid w:val="00C934E6"/>
    <w:rPr>
      <w:rFonts w:ascii="Calibri" w:eastAsia="Times New Roman" w:hAnsi="Calibri"/>
      <w:sz w:val="22"/>
      <w:szCs w:val="20"/>
    </w:rPr>
  </w:style>
  <w:style w:type="character" w:customStyle="1" w:styleId="TitleChar2">
    <w:name w:val="Title Char2"/>
    <w:basedOn w:val="DefaultParagraphFont"/>
    <w:uiPriority w:val="10"/>
    <w:qFormat/>
    <w:locked/>
    <w:rsid w:val="00C934E6"/>
    <w:rPr>
      <w:b/>
      <w:bCs/>
      <w:u w:val="single"/>
    </w:rPr>
  </w:style>
  <w:style w:type="paragraph" w:styleId="TOC3">
    <w:name w:val="toc 3"/>
    <w:basedOn w:val="Normal"/>
    <w:next w:val="Normal"/>
    <w:autoRedefine/>
    <w:qFormat/>
    <w:rsid w:val="00C934E6"/>
    <w:pPr>
      <w:ind w:left="400"/>
    </w:pPr>
    <w:rPr>
      <w:rFonts w:eastAsia="Times New Roman"/>
      <w:szCs w:val="20"/>
    </w:rPr>
  </w:style>
  <w:style w:type="paragraph" w:styleId="TOC4">
    <w:name w:val="toc 4"/>
    <w:basedOn w:val="Normal"/>
    <w:next w:val="Normal"/>
    <w:autoRedefine/>
    <w:rsid w:val="00C934E6"/>
    <w:pPr>
      <w:ind w:left="600"/>
    </w:pPr>
    <w:rPr>
      <w:rFonts w:eastAsia="Times New Roman"/>
      <w:szCs w:val="20"/>
    </w:rPr>
  </w:style>
  <w:style w:type="paragraph" w:styleId="TOC5">
    <w:name w:val="toc 5"/>
    <w:basedOn w:val="Normal"/>
    <w:next w:val="Normal"/>
    <w:autoRedefine/>
    <w:rsid w:val="00C934E6"/>
    <w:pPr>
      <w:ind w:left="800"/>
    </w:pPr>
    <w:rPr>
      <w:rFonts w:eastAsia="Times New Roman"/>
      <w:szCs w:val="20"/>
    </w:rPr>
  </w:style>
  <w:style w:type="paragraph" w:styleId="TOC6">
    <w:name w:val="toc 6"/>
    <w:basedOn w:val="Normal"/>
    <w:next w:val="Normal"/>
    <w:autoRedefine/>
    <w:rsid w:val="00C934E6"/>
    <w:pPr>
      <w:ind w:left="1000"/>
    </w:pPr>
    <w:rPr>
      <w:rFonts w:eastAsia="Times New Roman"/>
      <w:szCs w:val="20"/>
    </w:rPr>
  </w:style>
  <w:style w:type="paragraph" w:styleId="TOC7">
    <w:name w:val="toc 7"/>
    <w:basedOn w:val="Normal"/>
    <w:next w:val="Normal"/>
    <w:autoRedefine/>
    <w:rsid w:val="00C934E6"/>
    <w:pPr>
      <w:ind w:left="1200"/>
    </w:pPr>
    <w:rPr>
      <w:rFonts w:eastAsia="Times New Roman"/>
      <w:szCs w:val="20"/>
    </w:rPr>
  </w:style>
  <w:style w:type="paragraph" w:styleId="TOC8">
    <w:name w:val="toc 8"/>
    <w:basedOn w:val="Normal"/>
    <w:next w:val="Normal"/>
    <w:autoRedefine/>
    <w:rsid w:val="00C934E6"/>
    <w:pPr>
      <w:ind w:left="1400"/>
    </w:pPr>
    <w:rPr>
      <w:rFonts w:eastAsia="Times New Roman"/>
      <w:szCs w:val="20"/>
    </w:rPr>
  </w:style>
  <w:style w:type="character" w:customStyle="1" w:styleId="allocatoragentsleft">
    <w:name w:val="al_locatoragentsleft"/>
    <w:basedOn w:val="DefaultParagraphFont"/>
    <w:rsid w:val="00C934E6"/>
  </w:style>
  <w:style w:type="character" w:styleId="HTMLTypewriter">
    <w:name w:val="HTML Typewriter"/>
    <w:basedOn w:val="DefaultParagraphFont"/>
    <w:unhideWhenUsed/>
    <w:rsid w:val="00C934E6"/>
    <w:rPr>
      <w:rFonts w:ascii="Courier New" w:eastAsia="Times New Roman" w:hAnsi="Courier New" w:cs="Courier New"/>
      <w:sz w:val="20"/>
      <w:szCs w:val="20"/>
    </w:rPr>
  </w:style>
  <w:style w:type="paragraph" w:customStyle="1" w:styleId="Carding">
    <w:name w:val="Carding"/>
    <w:basedOn w:val="Normal"/>
    <w:uiPriority w:val="99"/>
    <w:qFormat/>
    <w:rsid w:val="00C934E6"/>
    <w:rPr>
      <w:rFonts w:eastAsia="Times New Roman"/>
      <w:sz w:val="18"/>
    </w:rPr>
  </w:style>
  <w:style w:type="character" w:customStyle="1" w:styleId="TagsChar1">
    <w:name w:val="Tags Char1"/>
    <w:basedOn w:val="DefaultParagraphFont"/>
    <w:rsid w:val="00C934E6"/>
    <w:rPr>
      <w:rFonts w:ascii="Arial Narrow" w:hAnsi="Arial Narrow"/>
      <w:b/>
      <w:noProof w:val="0"/>
      <w:sz w:val="22"/>
      <w:szCs w:val="60"/>
      <w:lang w:val="en-US" w:eastAsia="en-US" w:bidi="ar-SA"/>
    </w:rPr>
  </w:style>
  <w:style w:type="character" w:customStyle="1" w:styleId="aunderline">
    <w:name w:val="aunderline"/>
    <w:basedOn w:val="DefaultParagraphFont"/>
    <w:qFormat/>
    <w:rsid w:val="00C934E6"/>
    <w:rPr>
      <w:rFonts w:ascii="Times New Roman" w:hAnsi="Times New Roman"/>
      <w:sz w:val="20"/>
      <w:szCs w:val="24"/>
      <w:u w:val="thick"/>
    </w:rPr>
  </w:style>
  <w:style w:type="character" w:customStyle="1" w:styleId="tagChar1">
    <w:name w:val="tag Char1"/>
    <w:aliases w:val="Heading 2 Char1 Char Char Char Char"/>
    <w:basedOn w:val="DefaultParagraphFont"/>
    <w:rsid w:val="00C934E6"/>
    <w:rPr>
      <w:b/>
      <w:noProof w:val="0"/>
      <w:sz w:val="24"/>
      <w:lang w:val="en-US" w:eastAsia="en-US" w:bidi="ar-SA"/>
    </w:rPr>
  </w:style>
  <w:style w:type="character" w:customStyle="1" w:styleId="tagChar2">
    <w:name w:val="tag Char2"/>
    <w:basedOn w:val="DefaultParagraphFont"/>
    <w:qFormat/>
    <w:rsid w:val="00C934E6"/>
    <w:rPr>
      <w:b/>
      <w:noProof w:val="0"/>
      <w:sz w:val="24"/>
      <w:lang w:val="en-US" w:eastAsia="en-US" w:bidi="ar-SA"/>
    </w:rPr>
  </w:style>
  <w:style w:type="character" w:customStyle="1" w:styleId="Taggin-New">
    <w:name w:val="Taggin - New"/>
    <w:basedOn w:val="DefaultParagraphFont"/>
    <w:rsid w:val="00C934E6"/>
    <w:rPr>
      <w:rFonts w:ascii="Arial Narrow" w:hAnsi="Arial Narrow"/>
      <w:b/>
      <w:sz w:val="22"/>
    </w:rPr>
  </w:style>
  <w:style w:type="character" w:customStyle="1" w:styleId="Boxing-New">
    <w:name w:val="Boxing - New"/>
    <w:basedOn w:val="DefaultParagraphFont"/>
    <w:rsid w:val="00C934E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934E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C934E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C934E6"/>
    <w:rPr>
      <w:rFonts w:ascii="Garamond" w:hAnsi="Garamond"/>
      <w:sz w:val="22"/>
      <w:szCs w:val="24"/>
      <w:u w:val="single"/>
      <w:lang w:val="en-US" w:eastAsia="en-US" w:bidi="ar-SA"/>
    </w:rPr>
  </w:style>
  <w:style w:type="paragraph" w:customStyle="1" w:styleId="Style2">
    <w:name w:val="Style2"/>
    <w:basedOn w:val="Heading4"/>
    <w:qFormat/>
    <w:rsid w:val="00C934E6"/>
    <w:rPr>
      <w:rFonts w:eastAsia="Times New Roman" w:cs="Times New Roman"/>
      <w:iCs/>
      <w:caps/>
      <w:szCs w:val="20"/>
    </w:rPr>
  </w:style>
  <w:style w:type="character" w:customStyle="1" w:styleId="pagetitle">
    <w:name w:val="pagetitle"/>
    <w:basedOn w:val="DefaultParagraphFont"/>
    <w:rsid w:val="00C934E6"/>
  </w:style>
  <w:style w:type="paragraph" w:customStyle="1" w:styleId="text">
    <w:name w:val="text"/>
    <w:basedOn w:val="Normal"/>
    <w:uiPriority w:val="99"/>
    <w:qFormat/>
    <w:rsid w:val="00C934E6"/>
    <w:pPr>
      <w:spacing w:before="100" w:beforeAutospacing="1" w:after="100" w:afterAutospacing="1"/>
    </w:pPr>
    <w:rPr>
      <w:rFonts w:eastAsia="Times New Roman"/>
    </w:rPr>
  </w:style>
  <w:style w:type="character" w:customStyle="1" w:styleId="StyleUnderlineCharChar9ptBold1">
    <w:name w:val="Style Underline Char Char + 9 pt Bold1"/>
    <w:rsid w:val="00C934E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934E6"/>
    <w:rPr>
      <w:rFonts w:ascii="Times New Roman" w:hAnsi="Times New Roman"/>
      <w:sz w:val="20"/>
      <w:szCs w:val="24"/>
      <w:u w:val="single"/>
      <w:lang w:val="en-US" w:eastAsia="en-US" w:bidi="ar-SA"/>
    </w:rPr>
  </w:style>
  <w:style w:type="character" w:customStyle="1" w:styleId="Style9ptBoldUnderline">
    <w:name w:val="Style 9 pt Bold Underline"/>
    <w:rsid w:val="00C934E6"/>
    <w:rPr>
      <w:b/>
      <w:bCs/>
      <w:sz w:val="20"/>
      <w:u w:val="single"/>
    </w:rPr>
  </w:style>
  <w:style w:type="paragraph" w:customStyle="1" w:styleId="StyleUnderline9pt0">
    <w:name w:val="Style Underline + 9 pt"/>
    <w:link w:val="StyleUnderline9ptChar"/>
    <w:qFormat/>
    <w:rsid w:val="00C934E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C934E6"/>
    <w:rPr>
      <w:rFonts w:ascii="Arial" w:eastAsia="Times New Roman" w:hAnsi="Arial" w:cs="Times New Roman"/>
      <w:sz w:val="22"/>
      <w:szCs w:val="20"/>
      <w:u w:val="single"/>
    </w:rPr>
  </w:style>
  <w:style w:type="character" w:customStyle="1" w:styleId="StyleUnderlineChar1Bold">
    <w:name w:val="Style Underline Char1 + Bold"/>
    <w:rsid w:val="00C934E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934E6"/>
    <w:pPr>
      <w:widowControl w:val="0"/>
    </w:pPr>
    <w:rPr>
      <w:bCs/>
      <w:kern w:val="32"/>
      <w:szCs w:val="20"/>
      <w:lang w:eastAsia="ar-SA"/>
    </w:rPr>
  </w:style>
  <w:style w:type="character" w:customStyle="1" w:styleId="Stylecard9ptChar">
    <w:name w:val="Style card + 9 pt Char"/>
    <w:basedOn w:val="cardChar"/>
    <w:link w:val="Stylecard9pt"/>
    <w:rsid w:val="00C934E6"/>
    <w:rPr>
      <w:rFonts w:ascii="Times New Roman" w:hAnsi="Times New Roman"/>
      <w:bCs/>
      <w:kern w:val="32"/>
      <w:sz w:val="16"/>
      <w:szCs w:val="20"/>
      <w:lang w:eastAsia="ar-SA"/>
    </w:rPr>
  </w:style>
  <w:style w:type="character" w:customStyle="1" w:styleId="TagsCharCharChar">
    <w:name w:val="Tags Char Char Char"/>
    <w:basedOn w:val="DefaultParagraphFont"/>
    <w:rsid w:val="00C934E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934E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934E6"/>
    <w:rPr>
      <w:rFonts w:ascii="Times" w:hAnsi="Times"/>
      <w:b w:val="0"/>
      <w:bCs/>
      <w:sz w:val="20"/>
      <w:u w:val="single"/>
    </w:rPr>
  </w:style>
  <w:style w:type="character" w:customStyle="1" w:styleId="blubigktbiz">
    <w:name w:val="blubigktbiz"/>
    <w:rsid w:val="00C934E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934E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934E6"/>
    <w:rPr>
      <w:rFonts w:ascii="Calibri" w:hAnsi="Calibri"/>
      <w:color w:val="000000"/>
      <w:sz w:val="22"/>
      <w:lang w:val="x-none" w:eastAsia="x-none"/>
    </w:rPr>
  </w:style>
  <w:style w:type="character" w:customStyle="1" w:styleId="Style4CharChar">
    <w:name w:val="Style4 Char Char"/>
    <w:basedOn w:val="DefaultParagraphFont"/>
    <w:rsid w:val="00C934E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934E6"/>
    <w:rPr>
      <w:rFonts w:ascii="Times New Roman" w:hAnsi="Times New Roman" w:cs="Times New Roman"/>
      <w:sz w:val="16"/>
      <w:szCs w:val="16"/>
    </w:rPr>
  </w:style>
  <w:style w:type="character" w:customStyle="1" w:styleId="StyleEmphasisArial12ptBold">
    <w:name w:val="Style Emphasis + Arial 12 pt Bold"/>
    <w:rsid w:val="00C934E6"/>
    <w:rPr>
      <w:rFonts w:ascii="Arial" w:hAnsi="Arial"/>
      <w:b/>
      <w:bCs/>
      <w:i/>
      <w:iCs/>
      <w:sz w:val="24"/>
    </w:rPr>
  </w:style>
  <w:style w:type="character" w:customStyle="1" w:styleId="super">
    <w:name w:val="super"/>
    <w:rsid w:val="00C934E6"/>
  </w:style>
  <w:style w:type="character" w:customStyle="1" w:styleId="text30">
    <w:name w:val="text30"/>
    <w:rsid w:val="00C934E6"/>
  </w:style>
  <w:style w:type="character" w:customStyle="1" w:styleId="uppercase">
    <w:name w:val="uppercase"/>
    <w:rsid w:val="00C934E6"/>
  </w:style>
  <w:style w:type="character" w:customStyle="1" w:styleId="bodytext0">
    <w:name w:val="bodytext"/>
    <w:rsid w:val="00C934E6"/>
  </w:style>
  <w:style w:type="character" w:customStyle="1" w:styleId="entry-title">
    <w:name w:val="entry-title"/>
    <w:rsid w:val="00C934E6"/>
  </w:style>
  <w:style w:type="character" w:customStyle="1" w:styleId="BodyTextIndentChar1">
    <w:name w:val="Body Text Indent Char1"/>
    <w:basedOn w:val="DefaultParagraphFont"/>
    <w:uiPriority w:val="99"/>
    <w:semiHidden/>
    <w:rsid w:val="00C934E6"/>
    <w:rPr>
      <w:rFonts w:ascii="Times New Roman" w:hAnsi="Times New Roman" w:cs="Times New Roman"/>
      <w:sz w:val="20"/>
    </w:rPr>
  </w:style>
  <w:style w:type="character" w:customStyle="1" w:styleId="Style6pt">
    <w:name w:val="Style 6 pt"/>
    <w:basedOn w:val="DefaultParagraphFont"/>
    <w:qFormat/>
    <w:rsid w:val="00C934E6"/>
    <w:rPr>
      <w:sz w:val="12"/>
    </w:rPr>
  </w:style>
  <w:style w:type="character" w:customStyle="1" w:styleId="CiteCharCharCharCharCharChar">
    <w:name w:val="Cite Char Char Char Char Char Char"/>
    <w:basedOn w:val="DefaultParagraphFont"/>
    <w:rsid w:val="00C934E6"/>
    <w:rPr>
      <w:b/>
      <w:noProof w:val="0"/>
      <w:sz w:val="22"/>
      <w:szCs w:val="24"/>
      <w:u w:val="single"/>
      <w:lang w:val="en-US" w:eastAsia="en-US" w:bidi="ar-SA"/>
    </w:rPr>
  </w:style>
  <w:style w:type="character" w:customStyle="1" w:styleId="mainbody1">
    <w:name w:val="mainbody1"/>
    <w:basedOn w:val="DefaultParagraphFont"/>
    <w:rsid w:val="00C934E6"/>
    <w:rPr>
      <w:rFonts w:ascii="Verdana" w:hAnsi="Verdana" w:hint="default"/>
      <w:color w:val="000000"/>
      <w:sz w:val="22"/>
      <w:szCs w:val="22"/>
    </w:rPr>
  </w:style>
  <w:style w:type="character" w:customStyle="1" w:styleId="ssl4">
    <w:name w:val="ss_l4"/>
    <w:basedOn w:val="DefaultParagraphFont"/>
    <w:rsid w:val="00C934E6"/>
  </w:style>
  <w:style w:type="paragraph" w:customStyle="1" w:styleId="StyleNormalWeb11ptUnderline">
    <w:name w:val="Style Normal (Web) + 11 pt Underline"/>
    <w:basedOn w:val="NormalWeb"/>
    <w:link w:val="StyleNormalWeb11ptUnderlineChar"/>
    <w:qFormat/>
    <w:rsid w:val="00C934E6"/>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934E6"/>
    <w:rPr>
      <w:rFonts w:ascii="Calibri" w:eastAsia="Calibri" w:hAnsi="Calibri" w:cs="Calibri"/>
      <w:sz w:val="22"/>
      <w:szCs w:val="22"/>
      <w:u w:val="single"/>
    </w:rPr>
  </w:style>
  <w:style w:type="character" w:customStyle="1" w:styleId="cit-first-element">
    <w:name w:val="cit-first-element"/>
    <w:basedOn w:val="DefaultParagraphFont"/>
    <w:rsid w:val="00C934E6"/>
  </w:style>
  <w:style w:type="character" w:customStyle="1" w:styleId="title1">
    <w:name w:val="title1"/>
    <w:basedOn w:val="DefaultParagraphFont"/>
    <w:rsid w:val="00C934E6"/>
  </w:style>
  <w:style w:type="character" w:customStyle="1" w:styleId="StyleThickunderline1">
    <w:name w:val="Style Thick underline1"/>
    <w:basedOn w:val="DefaultParagraphFont"/>
    <w:rsid w:val="00C934E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934E6"/>
    <w:rPr>
      <w:rFonts w:ascii="Georgia" w:hAnsi="Georgia"/>
    </w:rPr>
  </w:style>
  <w:style w:type="character" w:customStyle="1" w:styleId="FooterChar1">
    <w:name w:val="Footer Char1"/>
    <w:basedOn w:val="DefaultParagraphFont"/>
    <w:uiPriority w:val="99"/>
    <w:semiHidden/>
    <w:rsid w:val="00C934E6"/>
    <w:rPr>
      <w:rFonts w:ascii="Georgia" w:hAnsi="Georgia"/>
    </w:rPr>
  </w:style>
  <w:style w:type="paragraph" w:customStyle="1" w:styleId="Underline20">
    <w:name w:val="Underline2"/>
    <w:basedOn w:val="Normal"/>
    <w:link w:val="Underline2Char"/>
    <w:autoRedefine/>
    <w:uiPriority w:val="4"/>
    <w:qFormat/>
    <w:rsid w:val="00C934E6"/>
    <w:rPr>
      <w:b/>
      <w:u w:val="single"/>
    </w:rPr>
  </w:style>
  <w:style w:type="character" w:customStyle="1" w:styleId="Underline2Char">
    <w:name w:val="Underline2 Char"/>
    <w:basedOn w:val="DefaultParagraphFont"/>
    <w:link w:val="Underline20"/>
    <w:uiPriority w:val="4"/>
    <w:qFormat/>
    <w:rsid w:val="00C934E6"/>
    <w:rPr>
      <w:rFonts w:ascii="Calibri" w:hAnsi="Calibri"/>
      <w:b/>
      <w:sz w:val="22"/>
      <w:u w:val="single"/>
    </w:rPr>
  </w:style>
  <w:style w:type="paragraph" w:customStyle="1" w:styleId="TableParagraph">
    <w:name w:val="Table Paragraph"/>
    <w:basedOn w:val="Normal"/>
    <w:uiPriority w:val="1"/>
    <w:qFormat/>
    <w:rsid w:val="00C934E6"/>
    <w:pPr>
      <w:widowControl w:val="0"/>
    </w:pPr>
  </w:style>
  <w:style w:type="character" w:customStyle="1" w:styleId="UnderlineChar0">
    <w:name w:val="UnderlineChar"/>
    <w:rsid w:val="00C934E6"/>
    <w:rPr>
      <w:sz w:val="24"/>
      <w:u w:val="single"/>
      <w:shd w:val="clear" w:color="auto" w:fill="auto"/>
    </w:rPr>
  </w:style>
  <w:style w:type="character" w:customStyle="1" w:styleId="foreground">
    <w:name w:val="foreground"/>
    <w:basedOn w:val="DefaultParagraphFont"/>
    <w:rsid w:val="00C934E6"/>
  </w:style>
  <w:style w:type="paragraph" w:customStyle="1" w:styleId="StyleCircled11pt">
    <w:name w:val="Style Circled + 11 pt"/>
    <w:basedOn w:val="Normal"/>
    <w:link w:val="StyleCircled11ptChar"/>
    <w:qFormat/>
    <w:rsid w:val="00C934E6"/>
    <w:rPr>
      <w:rFonts w:eastAsia="Times New Roman"/>
      <w:b/>
      <w:bCs/>
      <w:sz w:val="20"/>
      <w:u w:val="single"/>
    </w:rPr>
  </w:style>
  <w:style w:type="character" w:customStyle="1" w:styleId="StyleCircled11ptChar">
    <w:name w:val="Style Circled + 11 pt Char"/>
    <w:link w:val="StyleCircled11pt"/>
    <w:rsid w:val="00C934E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934E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934E6"/>
    <w:rPr>
      <w:rFonts w:ascii="Times" w:eastAsia="Times New Roman" w:hAnsi="Times"/>
      <w:sz w:val="20"/>
      <w:szCs w:val="28"/>
      <w:u w:val="single"/>
    </w:rPr>
  </w:style>
  <w:style w:type="paragraph" w:customStyle="1" w:styleId="cite20">
    <w:name w:val="cite2"/>
    <w:basedOn w:val="Normal"/>
    <w:uiPriority w:val="99"/>
    <w:qFormat/>
    <w:rsid w:val="00C934E6"/>
    <w:rPr>
      <w:rFonts w:eastAsia="Times New Roman"/>
      <w:color w:val="000000"/>
      <w:sz w:val="20"/>
      <w:szCs w:val="20"/>
    </w:rPr>
  </w:style>
  <w:style w:type="character" w:customStyle="1" w:styleId="postby">
    <w:name w:val="post_by"/>
    <w:basedOn w:val="DefaultParagraphFont"/>
    <w:rsid w:val="00C934E6"/>
  </w:style>
  <w:style w:type="character" w:customStyle="1" w:styleId="Style11ptBorderSinglesolidlineAuto05ptLinewidth">
    <w:name w:val="Style 11 pt Border: : (Single solid line Auto  0.5 pt Line width)"/>
    <w:rsid w:val="00C934E6"/>
    <w:rPr>
      <w:sz w:val="20"/>
      <w:bdr w:val="single" w:sz="4" w:space="0" w:color="auto" w:frame="1"/>
    </w:rPr>
  </w:style>
  <w:style w:type="character" w:customStyle="1" w:styleId="StyleUnderlineChar9ptBorderSinglesolidlineAuto0">
    <w:name w:val="Style Underline Char + 9 pt Border: : (Single solid line Auto  0..."/>
    <w:rsid w:val="00C934E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934E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934E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934E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934E6"/>
    <w:rPr>
      <w:sz w:val="20"/>
      <w:szCs w:val="24"/>
      <w:u w:val="single"/>
      <w:bdr w:val="single" w:sz="4" w:space="0" w:color="auto"/>
      <w:lang w:val="en-US" w:eastAsia="en-US" w:bidi="ar-SA"/>
    </w:rPr>
  </w:style>
  <w:style w:type="character" w:customStyle="1" w:styleId="StyleLatinGaramondUnderline">
    <w:name w:val="Style (Latin) Garamond Underline"/>
    <w:rsid w:val="00C934E6"/>
    <w:rPr>
      <w:rFonts w:ascii="Times New Roman" w:hAnsi="Times New Roman"/>
      <w:sz w:val="20"/>
      <w:u w:val="single"/>
    </w:rPr>
  </w:style>
  <w:style w:type="character" w:customStyle="1" w:styleId="StyleLatinGaramond">
    <w:name w:val="Style (Latin) Garamond"/>
    <w:rsid w:val="00C934E6"/>
    <w:rPr>
      <w:rFonts w:ascii="Times New Roman" w:hAnsi="Times New Roman"/>
      <w:sz w:val="20"/>
    </w:rPr>
  </w:style>
  <w:style w:type="character" w:customStyle="1" w:styleId="styletimesnewroman12ptbold0">
    <w:name w:val="styletimesnewroman12ptbold"/>
    <w:basedOn w:val="DefaultParagraphFont"/>
    <w:rsid w:val="00C934E6"/>
  </w:style>
  <w:style w:type="character" w:customStyle="1" w:styleId="mainheading">
    <w:name w:val="mainheading"/>
    <w:basedOn w:val="DefaultParagraphFont"/>
    <w:rsid w:val="00C934E6"/>
  </w:style>
  <w:style w:type="paragraph" w:customStyle="1" w:styleId="BoldandUnderlineChar2CharChar">
    <w:name w:val="Bold and Underline Char2 Char Char"/>
    <w:basedOn w:val="Normal"/>
    <w:link w:val="BoldandUnderlineChar2CharCharChar"/>
    <w:qFormat/>
    <w:rsid w:val="00C934E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934E6"/>
    <w:rPr>
      <w:rFonts w:ascii="Calibri" w:eastAsia="Times New Roman" w:hAnsi="Calibri"/>
      <w:b/>
      <w:sz w:val="22"/>
      <w:u w:val="single"/>
    </w:rPr>
  </w:style>
  <w:style w:type="character" w:customStyle="1" w:styleId="StyleUnderlineChar9ptChar">
    <w:name w:val="Style Underline Char + 9 pt Char"/>
    <w:basedOn w:val="UnderlineCharChar"/>
    <w:rsid w:val="00C934E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934E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934E6"/>
    <w:rPr>
      <w:sz w:val="16"/>
    </w:rPr>
  </w:style>
  <w:style w:type="paragraph" w:customStyle="1" w:styleId="Reduce8pt">
    <w:name w:val="Reduce 8pt"/>
    <w:basedOn w:val="Normal"/>
    <w:link w:val="Reduce8ptCharChar"/>
    <w:qFormat/>
    <w:rsid w:val="00C934E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934E6"/>
    <w:rPr>
      <w:rFonts w:ascii="Arial" w:hAnsi="Arial" w:cs="Arial"/>
      <w:sz w:val="22"/>
    </w:rPr>
  </w:style>
  <w:style w:type="character" w:customStyle="1" w:styleId="boldciteChar4">
    <w:name w:val="bold cite Char4"/>
    <w:link w:val="boldcite"/>
    <w:locked/>
    <w:rsid w:val="00C934E6"/>
    <w:rPr>
      <w:rFonts w:eastAsia="Times New Roman" w:cs="Times New Roman"/>
      <w:b/>
      <w:color w:val="000000"/>
      <w:sz w:val="20"/>
      <w:u w:val="thick" w:color="000000"/>
    </w:rPr>
  </w:style>
  <w:style w:type="paragraph" w:customStyle="1" w:styleId="boldcite">
    <w:name w:val="bold cite"/>
    <w:basedOn w:val="Normal"/>
    <w:link w:val="boldciteChar4"/>
    <w:qFormat/>
    <w:rsid w:val="00C934E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934E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934E6"/>
    <w:rPr>
      <w:rFonts w:eastAsia="Calibri"/>
      <w:b/>
    </w:rPr>
  </w:style>
  <w:style w:type="character" w:customStyle="1" w:styleId="HeadingsBaseChar">
    <w:name w:val="Headings Base Char"/>
    <w:basedOn w:val="DefaultParagraphFont"/>
    <w:link w:val="HeadingsBase"/>
    <w:locked/>
    <w:rsid w:val="00C934E6"/>
    <w:rPr>
      <w:rFonts w:ascii="Times New Roman" w:hAnsi="Times New Roman" w:cs="Times New Roman"/>
      <w:b/>
      <w:sz w:val="32"/>
    </w:rPr>
  </w:style>
  <w:style w:type="paragraph" w:customStyle="1" w:styleId="HeadingsBase">
    <w:name w:val="Headings Base"/>
    <w:basedOn w:val="Normal"/>
    <w:link w:val="HeadingsBaseChar"/>
    <w:qFormat/>
    <w:rsid w:val="00C934E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934E6"/>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C934E6"/>
    <w:pPr>
      <w:spacing w:line="480" w:lineRule="auto"/>
      <w:ind w:firstLine="720"/>
    </w:pPr>
    <w:rPr>
      <w:rFonts w:eastAsia="Calibri"/>
    </w:rPr>
  </w:style>
  <w:style w:type="paragraph" w:customStyle="1" w:styleId="SchoolBlockQuote">
    <w:name w:val="School Block Quote"/>
    <w:basedOn w:val="SchoolPaper"/>
    <w:qFormat/>
    <w:rsid w:val="00C934E6"/>
  </w:style>
  <w:style w:type="paragraph" w:customStyle="1" w:styleId="SchoolWorksCited">
    <w:name w:val="School Works Cited"/>
    <w:basedOn w:val="SchoolPaper"/>
    <w:qFormat/>
    <w:rsid w:val="00C934E6"/>
  </w:style>
  <w:style w:type="paragraph" w:customStyle="1" w:styleId="BlockQuote">
    <w:name w:val="Block Quote"/>
    <w:basedOn w:val="Normal"/>
    <w:qFormat/>
    <w:rsid w:val="00C934E6"/>
    <w:pPr>
      <w:ind w:left="720" w:right="720"/>
    </w:pPr>
    <w:rPr>
      <w:rFonts w:eastAsia="Calibri"/>
    </w:rPr>
  </w:style>
  <w:style w:type="paragraph" w:customStyle="1" w:styleId="PaperBody">
    <w:name w:val="Paper Body"/>
    <w:basedOn w:val="Normal"/>
    <w:qFormat/>
    <w:rsid w:val="00C934E6"/>
    <w:pPr>
      <w:spacing w:line="480" w:lineRule="auto"/>
      <w:ind w:firstLine="720"/>
    </w:pPr>
    <w:rPr>
      <w:rFonts w:eastAsia="Calibri"/>
    </w:rPr>
  </w:style>
  <w:style w:type="paragraph" w:customStyle="1" w:styleId="PaperCitation">
    <w:name w:val="Paper Citation"/>
    <w:basedOn w:val="Normal"/>
    <w:qFormat/>
    <w:rsid w:val="00C934E6"/>
    <w:pPr>
      <w:spacing w:line="480" w:lineRule="auto"/>
      <w:ind w:left="720" w:hanging="720"/>
    </w:pPr>
    <w:rPr>
      <w:rFonts w:eastAsia="Calibri"/>
    </w:rPr>
  </w:style>
  <w:style w:type="character" w:customStyle="1" w:styleId="hatChar">
    <w:name w:val="hat Char"/>
    <w:basedOn w:val="DefaultParagraphFont"/>
    <w:link w:val="hat"/>
    <w:locked/>
    <w:rsid w:val="00C934E6"/>
    <w:rPr>
      <w:rFonts w:ascii="Calibri" w:eastAsia="Times New Roman" w:hAnsi="Calibri"/>
      <w:b/>
      <w:bCs/>
      <w:sz w:val="32"/>
      <w:u w:val="single"/>
      <w:lang w:bidi="en-US"/>
    </w:rPr>
  </w:style>
  <w:style w:type="paragraph" w:customStyle="1" w:styleId="WW-Default">
    <w:name w:val="WW-Default"/>
    <w:qFormat/>
    <w:rsid w:val="00C934E6"/>
    <w:pPr>
      <w:suppressAutoHyphens/>
    </w:pPr>
    <w:rPr>
      <w:rFonts w:ascii="Georgia" w:eastAsia="Calibri" w:hAnsi="Georgia" w:cs="Calibri"/>
      <w:sz w:val="22"/>
      <w:szCs w:val="22"/>
      <w:lang w:eastAsia="ar-SA"/>
    </w:rPr>
  </w:style>
  <w:style w:type="paragraph" w:customStyle="1" w:styleId="B-TagCite">
    <w:name w:val="B-TagCite"/>
    <w:qFormat/>
    <w:rsid w:val="00C934E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C934E6"/>
    <w:rPr>
      <w:rFonts w:ascii="Times New Roman" w:hAnsi="Times New Roman" w:cs="Times New Roman"/>
      <w:b/>
      <w:sz w:val="20"/>
    </w:rPr>
  </w:style>
  <w:style w:type="paragraph" w:customStyle="1" w:styleId="MicroText">
    <w:name w:val="MicroText"/>
    <w:basedOn w:val="Normal"/>
    <w:next w:val="Normal"/>
    <w:link w:val="MicroTextChar"/>
    <w:qFormat/>
    <w:rsid w:val="00C934E6"/>
    <w:rPr>
      <w:rFonts w:ascii="Arial Narrow" w:hAnsi="Arial Narrow"/>
      <w:sz w:val="12"/>
    </w:rPr>
  </w:style>
  <w:style w:type="paragraph" w:customStyle="1" w:styleId="indent">
    <w:name w:val="indent"/>
    <w:basedOn w:val="Normal"/>
    <w:qFormat/>
    <w:rsid w:val="00C934E6"/>
    <w:pPr>
      <w:spacing w:before="100" w:beforeAutospacing="1" w:after="100" w:afterAutospacing="1"/>
    </w:pPr>
    <w:rPr>
      <w:rFonts w:eastAsia="Times New Roman"/>
    </w:rPr>
  </w:style>
  <w:style w:type="paragraph" w:customStyle="1" w:styleId="PageHeaderLine1">
    <w:name w:val="PageHeaderLine1"/>
    <w:basedOn w:val="Normal"/>
    <w:qFormat/>
    <w:rsid w:val="00C934E6"/>
    <w:pPr>
      <w:tabs>
        <w:tab w:val="right" w:pos="10800"/>
      </w:tabs>
    </w:pPr>
    <w:rPr>
      <w:rFonts w:eastAsia="Calibri"/>
      <w:b/>
    </w:rPr>
  </w:style>
  <w:style w:type="paragraph" w:customStyle="1" w:styleId="PageHeaderLine2">
    <w:name w:val="PageHeaderLine2"/>
    <w:basedOn w:val="Normal"/>
    <w:next w:val="Normal"/>
    <w:link w:val="PageHeaderLine2Char"/>
    <w:qFormat/>
    <w:rsid w:val="00C934E6"/>
    <w:pPr>
      <w:tabs>
        <w:tab w:val="right" w:pos="10800"/>
      </w:tabs>
      <w:spacing w:line="480" w:lineRule="auto"/>
    </w:pPr>
    <w:rPr>
      <w:rFonts w:eastAsia="Calibri"/>
      <w:b/>
    </w:rPr>
  </w:style>
  <w:style w:type="character" w:customStyle="1" w:styleId="styleboldunderline">
    <w:name w:val="styleboldunderline"/>
    <w:basedOn w:val="DefaultParagraphFont"/>
    <w:rsid w:val="00C934E6"/>
  </w:style>
  <w:style w:type="character" w:customStyle="1" w:styleId="box">
    <w:name w:val="box"/>
    <w:basedOn w:val="DefaultParagraphFont"/>
    <w:rsid w:val="00C934E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934E6"/>
    <w:rPr>
      <w:rFonts w:ascii="Arial Narrow" w:hAnsi="Arial Narrow" w:cs="Arial Narrow" w:hint="default"/>
      <w:sz w:val="18"/>
      <w:szCs w:val="18"/>
    </w:rPr>
  </w:style>
  <w:style w:type="character" w:customStyle="1" w:styleId="FontStyle14">
    <w:name w:val="Font Style14"/>
    <w:basedOn w:val="DefaultParagraphFont"/>
    <w:uiPriority w:val="99"/>
    <w:rsid w:val="00C934E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934E6"/>
    <w:rPr>
      <w:rFonts w:ascii="Arial Narrow" w:hAnsi="Arial Narrow" w:cs="Arial Narrow" w:hint="default"/>
      <w:b/>
      <w:bCs/>
      <w:sz w:val="10"/>
      <w:szCs w:val="10"/>
    </w:rPr>
  </w:style>
  <w:style w:type="character" w:customStyle="1" w:styleId="CardTagandCiteChar">
    <w:name w:val="Card Tag and Cite Char"/>
    <w:basedOn w:val="DefaultParagraphFont"/>
    <w:rsid w:val="00C934E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934E6"/>
    <w:rPr>
      <w:rFonts w:ascii="Arial Narrow" w:hAnsi="Arial Narrow"/>
      <w:b/>
      <w:color w:val="000000"/>
      <w:sz w:val="22"/>
      <w:szCs w:val="22"/>
      <w:u w:val="single"/>
    </w:rPr>
  </w:style>
  <w:style w:type="character" w:customStyle="1" w:styleId="SmallText0">
    <w:name w:val="SmallText"/>
    <w:rsid w:val="00C934E6"/>
    <w:rPr>
      <w:color w:val="000000"/>
    </w:rPr>
  </w:style>
  <w:style w:type="character" w:customStyle="1" w:styleId="CitesChar1">
    <w:name w:val="Cites Char1"/>
    <w:basedOn w:val="DefaultParagraphFont"/>
    <w:rsid w:val="00C934E6"/>
    <w:rPr>
      <w:b/>
      <w:bCs w:val="0"/>
      <w:szCs w:val="24"/>
      <w:u w:val="single"/>
      <w:lang w:val="en-US" w:eastAsia="en-US" w:bidi="ar-SA"/>
    </w:rPr>
  </w:style>
  <w:style w:type="character" w:customStyle="1" w:styleId="CardUnderlinedChar">
    <w:name w:val="Card Underlined Char"/>
    <w:basedOn w:val="DefaultParagraphFont"/>
    <w:rsid w:val="00C934E6"/>
    <w:rPr>
      <w:rFonts w:ascii="Arial Narrow" w:hAnsi="Arial Narrow" w:hint="default"/>
      <w:sz w:val="22"/>
      <w:szCs w:val="24"/>
      <w:u w:val="single"/>
      <w:lang w:val="en-US" w:eastAsia="en-US" w:bidi="ar-SA"/>
    </w:rPr>
  </w:style>
  <w:style w:type="character" w:customStyle="1" w:styleId="underline3">
    <w:name w:val="underline3"/>
    <w:basedOn w:val="underline2"/>
    <w:rsid w:val="00C934E6"/>
    <w:rPr>
      <w:rFonts w:ascii="Arial" w:hAnsi="Arial"/>
      <w:sz w:val="18"/>
      <w:u w:val="single"/>
      <w:bdr w:val="none" w:sz="0" w:space="0" w:color="auto" w:frame="1"/>
      <w:shd w:val="clear" w:color="auto" w:fill="FFFF00"/>
    </w:rPr>
  </w:style>
  <w:style w:type="character" w:customStyle="1" w:styleId="menu">
    <w:name w:val="menu"/>
    <w:basedOn w:val="DefaultParagraphFont"/>
    <w:rsid w:val="00C934E6"/>
  </w:style>
  <w:style w:type="character" w:customStyle="1" w:styleId="itxtrst">
    <w:name w:val="itxtrst"/>
    <w:rsid w:val="00C934E6"/>
  </w:style>
  <w:style w:type="character" w:customStyle="1" w:styleId="A-Underlining">
    <w:name w:val="A-Underlining"/>
    <w:basedOn w:val="DefaultParagraphFont"/>
    <w:rsid w:val="00C934E6"/>
    <w:rPr>
      <w:rFonts w:ascii="Garamond" w:hAnsi="Garamond" w:hint="default"/>
      <w:color w:val="auto"/>
      <w:sz w:val="24"/>
      <w:u w:val="single"/>
    </w:rPr>
  </w:style>
  <w:style w:type="character" w:customStyle="1" w:styleId="StyleUnderlineBold0">
    <w:name w:val="Style Underline + Bold"/>
    <w:rsid w:val="00C934E6"/>
    <w:rPr>
      <w:b/>
      <w:bCs/>
      <w:u w:val="single"/>
    </w:rPr>
  </w:style>
  <w:style w:type="character" w:customStyle="1" w:styleId="Underline-Highlighted">
    <w:name w:val="Underline-Highlighted"/>
    <w:uiPriority w:val="1"/>
    <w:qFormat/>
    <w:rsid w:val="00C934E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934E6"/>
  </w:style>
  <w:style w:type="character" w:customStyle="1" w:styleId="newsmain">
    <w:name w:val="news_main"/>
    <w:basedOn w:val="DefaultParagraphFont"/>
    <w:rsid w:val="00C934E6"/>
  </w:style>
  <w:style w:type="character" w:customStyle="1" w:styleId="AuthorDate0">
    <w:name w:val="Author Date"/>
    <w:rsid w:val="00C934E6"/>
    <w:rPr>
      <w:b/>
      <w:bCs w:val="0"/>
      <w:sz w:val="24"/>
      <w:u w:val="thick"/>
    </w:rPr>
  </w:style>
  <w:style w:type="character" w:customStyle="1" w:styleId="red">
    <w:name w:val="red"/>
    <w:basedOn w:val="DefaultParagraphFont"/>
    <w:rsid w:val="00C934E6"/>
  </w:style>
  <w:style w:type="character" w:customStyle="1" w:styleId="at">
    <w:name w:val="at"/>
    <w:rsid w:val="00C934E6"/>
  </w:style>
  <w:style w:type="character" w:customStyle="1" w:styleId="org">
    <w:name w:val="org"/>
    <w:rsid w:val="00C934E6"/>
  </w:style>
  <w:style w:type="character" w:customStyle="1" w:styleId="pnumber">
    <w:name w:val="pnumber"/>
    <w:rsid w:val="00C934E6"/>
  </w:style>
  <w:style w:type="character" w:customStyle="1" w:styleId="ital">
    <w:name w:val="ital"/>
    <w:rsid w:val="00C934E6"/>
  </w:style>
  <w:style w:type="character" w:customStyle="1" w:styleId="orgdiv">
    <w:name w:val="orgdiv"/>
    <w:rsid w:val="00C934E6"/>
  </w:style>
  <w:style w:type="character" w:customStyle="1" w:styleId="orgname">
    <w:name w:val="orgname"/>
    <w:rsid w:val="00C934E6"/>
  </w:style>
  <w:style w:type="character" w:customStyle="1" w:styleId="city">
    <w:name w:val="city"/>
    <w:rsid w:val="00C934E6"/>
  </w:style>
  <w:style w:type="character" w:customStyle="1" w:styleId="state">
    <w:name w:val="state"/>
    <w:rsid w:val="00C934E6"/>
  </w:style>
  <w:style w:type="character" w:customStyle="1" w:styleId="country">
    <w:name w:val="country"/>
    <w:rsid w:val="00C934E6"/>
  </w:style>
  <w:style w:type="character" w:customStyle="1" w:styleId="articletitle">
    <w:name w:val="articletitle"/>
    <w:rsid w:val="00C934E6"/>
    <w:rPr>
      <w:rFonts w:ascii="Times New Roman" w:hAnsi="Times New Roman" w:cs="Times New Roman" w:hint="default"/>
    </w:rPr>
  </w:style>
  <w:style w:type="character" w:customStyle="1" w:styleId="6pointChar">
    <w:name w:val="6 point Char"/>
    <w:rsid w:val="00C934E6"/>
    <w:rPr>
      <w:rFonts w:ascii="Times New Roman" w:hAnsi="Times New Roman" w:cs="Times New Roman" w:hint="default"/>
      <w:sz w:val="12"/>
      <w:lang w:val="en-US" w:eastAsia="en-US"/>
    </w:rPr>
  </w:style>
  <w:style w:type="character" w:customStyle="1" w:styleId="StyleThickunderline">
    <w:name w:val="Style Thick underline"/>
    <w:qFormat/>
    <w:rsid w:val="00C934E6"/>
    <w:rPr>
      <w:u w:val="thick"/>
    </w:rPr>
  </w:style>
  <w:style w:type="character" w:customStyle="1" w:styleId="Box0">
    <w:name w:val="Box!"/>
    <w:rsid w:val="00C934E6"/>
    <w:rPr>
      <w:rFonts w:ascii="Garamond" w:hAnsi="Garamond" w:hint="default"/>
      <w:sz w:val="24"/>
      <w:u w:val="single"/>
      <w:bdr w:val="single" w:sz="4" w:space="0" w:color="auto" w:frame="1"/>
    </w:rPr>
  </w:style>
  <w:style w:type="character" w:customStyle="1" w:styleId="citechar1">
    <w:name w:val="citechar"/>
    <w:basedOn w:val="DefaultParagraphFont"/>
    <w:rsid w:val="00C934E6"/>
  </w:style>
  <w:style w:type="character" w:customStyle="1" w:styleId="underlinechar2">
    <w:name w:val="underlinechar"/>
    <w:basedOn w:val="DefaultParagraphFont"/>
    <w:rsid w:val="00C934E6"/>
  </w:style>
  <w:style w:type="character" w:customStyle="1" w:styleId="CardUnderlineChar">
    <w:name w:val="Card Underline Char"/>
    <w:rsid w:val="00C934E6"/>
    <w:rPr>
      <w:szCs w:val="24"/>
      <w:u w:val="single"/>
      <w:lang w:val="en-US" w:eastAsia="en-US" w:bidi="ar-SA"/>
    </w:rPr>
  </w:style>
  <w:style w:type="character" w:customStyle="1" w:styleId="tagciteChar">
    <w:name w:val="tag/cite Char"/>
    <w:basedOn w:val="DefaultParagraphFont"/>
    <w:rsid w:val="00C934E6"/>
    <w:rPr>
      <w:b/>
      <w:bCs w:val="0"/>
      <w:sz w:val="24"/>
      <w:lang w:val="en-US" w:eastAsia="en-US" w:bidi="ar-SA"/>
    </w:rPr>
  </w:style>
  <w:style w:type="character" w:customStyle="1" w:styleId="8pointChar">
    <w:name w:val="8 point Char"/>
    <w:basedOn w:val="DefaultParagraphFont"/>
    <w:rsid w:val="00C934E6"/>
    <w:rPr>
      <w:sz w:val="16"/>
      <w:lang w:val="en-US" w:eastAsia="en-US" w:bidi="ar-SA"/>
    </w:rPr>
  </w:style>
  <w:style w:type="character" w:customStyle="1" w:styleId="BoldText12pt">
    <w:name w:val="Bold Text 12 pt"/>
    <w:rsid w:val="00C934E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934E6"/>
  </w:style>
  <w:style w:type="table" w:styleId="TableGrid">
    <w:name w:val="Table Grid"/>
    <w:basedOn w:val="TableNormal"/>
    <w:rsid w:val="00C934E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934E6"/>
    <w:rPr>
      <w:b/>
      <w:bCs w:val="0"/>
      <w:sz w:val="24"/>
      <w:lang w:val="en-US" w:eastAsia="en-US" w:bidi="ar-SA"/>
    </w:rPr>
  </w:style>
  <w:style w:type="character" w:customStyle="1" w:styleId="Mention11">
    <w:name w:val="Mention11"/>
    <w:basedOn w:val="DefaultParagraphFont"/>
    <w:uiPriority w:val="99"/>
    <w:semiHidden/>
    <w:unhideWhenUsed/>
    <w:rsid w:val="00C934E6"/>
    <w:rPr>
      <w:color w:val="2B579A"/>
      <w:shd w:val="clear" w:color="auto" w:fill="E6E6E6"/>
    </w:rPr>
  </w:style>
  <w:style w:type="character" w:customStyle="1" w:styleId="Emph">
    <w:name w:val="Emph"/>
    <w:basedOn w:val="DefaultParagraphFont"/>
    <w:uiPriority w:val="1"/>
    <w:qFormat/>
    <w:rsid w:val="00C934E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934E6"/>
  </w:style>
  <w:style w:type="character" w:customStyle="1" w:styleId="Mention2">
    <w:name w:val="Mention2"/>
    <w:basedOn w:val="DefaultParagraphFont"/>
    <w:uiPriority w:val="99"/>
    <w:semiHidden/>
    <w:unhideWhenUsed/>
    <w:rsid w:val="00C934E6"/>
    <w:rPr>
      <w:color w:val="2B579A"/>
      <w:shd w:val="clear" w:color="auto" w:fill="E6E6E6"/>
    </w:rPr>
  </w:style>
  <w:style w:type="paragraph" w:customStyle="1" w:styleId="FlashTag">
    <w:name w:val="FlashTag"/>
    <w:basedOn w:val="Normal"/>
    <w:link w:val="FlashTagChar"/>
    <w:autoRedefine/>
    <w:uiPriority w:val="4"/>
    <w:qFormat/>
    <w:rsid w:val="00C934E6"/>
    <w:rPr>
      <w:rFonts w:asciiTheme="majorHAnsi" w:hAnsiTheme="majorHAnsi"/>
      <w:b/>
      <w:sz w:val="28"/>
    </w:rPr>
  </w:style>
  <w:style w:type="character" w:customStyle="1" w:styleId="FlashTagChar">
    <w:name w:val="FlashTag Char"/>
    <w:basedOn w:val="DefaultParagraphFont"/>
    <w:link w:val="FlashTag"/>
    <w:uiPriority w:val="4"/>
    <w:rsid w:val="00C934E6"/>
    <w:rPr>
      <w:rFonts w:asciiTheme="majorHAnsi" w:hAnsiTheme="majorHAnsi"/>
      <w:b/>
      <w:sz w:val="28"/>
    </w:rPr>
  </w:style>
  <w:style w:type="paragraph" w:customStyle="1" w:styleId="Warrant">
    <w:name w:val="Warrant"/>
    <w:autoRedefine/>
    <w:uiPriority w:val="4"/>
    <w:qFormat/>
    <w:rsid w:val="00C934E6"/>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C934E6"/>
  </w:style>
  <w:style w:type="character" w:customStyle="1" w:styleId="m-8793234324905335251gmail-style13ptbold">
    <w:name w:val="m_-8793234324905335251gmail-style13ptbold"/>
    <w:basedOn w:val="DefaultParagraphFont"/>
    <w:rsid w:val="00C934E6"/>
  </w:style>
  <w:style w:type="character" w:customStyle="1" w:styleId="EndnoteTextChar">
    <w:name w:val="Endnote Text Char"/>
    <w:basedOn w:val="DefaultParagraphFont"/>
    <w:link w:val="EndnoteText"/>
    <w:locked/>
    <w:rsid w:val="00C934E6"/>
    <w:rPr>
      <w:rFonts w:ascii="Georgia" w:eastAsia="Times New Roman" w:hAnsi="Georgia"/>
      <w:szCs w:val="20"/>
    </w:rPr>
  </w:style>
  <w:style w:type="paragraph" w:styleId="EndnoteText">
    <w:name w:val="endnote text"/>
    <w:basedOn w:val="Normal"/>
    <w:link w:val="EndnoteTextChar"/>
    <w:unhideWhenUsed/>
    <w:rsid w:val="00C934E6"/>
    <w:rPr>
      <w:rFonts w:ascii="Georgia" w:eastAsia="Times New Roman" w:hAnsi="Georgia"/>
      <w:sz w:val="24"/>
      <w:szCs w:val="20"/>
    </w:rPr>
  </w:style>
  <w:style w:type="character" w:customStyle="1" w:styleId="EndnoteTextChar1">
    <w:name w:val="Endnote Text Char1"/>
    <w:basedOn w:val="DefaultParagraphFont"/>
    <w:semiHidden/>
    <w:rsid w:val="00C934E6"/>
    <w:rPr>
      <w:rFonts w:ascii="Calibri" w:hAnsi="Calibri"/>
      <w:sz w:val="20"/>
      <w:szCs w:val="20"/>
    </w:rPr>
  </w:style>
  <w:style w:type="character" w:customStyle="1" w:styleId="DateChar1">
    <w:name w:val="Date Char1"/>
    <w:basedOn w:val="DefaultParagraphFont"/>
    <w:uiPriority w:val="99"/>
    <w:rsid w:val="00C934E6"/>
    <w:rPr>
      <w:rFonts w:ascii="Calibri" w:hAnsi="Calibri"/>
      <w:sz w:val="22"/>
    </w:rPr>
  </w:style>
  <w:style w:type="character" w:customStyle="1" w:styleId="BodyTextFirstIndentChar">
    <w:name w:val="Body Text First Indent Char"/>
    <w:basedOn w:val="BodyTextChar"/>
    <w:link w:val="BodyTextFirstIndent"/>
    <w:locked/>
    <w:rsid w:val="00C934E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934E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934E6"/>
    <w:rPr>
      <w:rFonts w:ascii="Calibri" w:hAnsi="Calibri"/>
      <w:sz w:val="22"/>
    </w:rPr>
  </w:style>
  <w:style w:type="character" w:customStyle="1" w:styleId="BodyTextIndent2Char1">
    <w:name w:val="Body Text Indent 2 Char1"/>
    <w:basedOn w:val="DefaultParagraphFont"/>
    <w:semiHidden/>
    <w:rsid w:val="00C934E6"/>
    <w:rPr>
      <w:rFonts w:ascii="Calibri" w:hAnsi="Calibri" w:cs="Calibri"/>
    </w:rPr>
  </w:style>
  <w:style w:type="character" w:customStyle="1" w:styleId="PlainTextChar1">
    <w:name w:val="Plain Text Char1"/>
    <w:basedOn w:val="DefaultParagraphFont"/>
    <w:semiHidden/>
    <w:rsid w:val="00C934E6"/>
    <w:rPr>
      <w:rFonts w:ascii="Consolas" w:hAnsi="Consolas" w:cs="Calibri"/>
      <w:sz w:val="21"/>
      <w:szCs w:val="21"/>
    </w:rPr>
  </w:style>
  <w:style w:type="paragraph" w:customStyle="1" w:styleId="msolistparagraphcxspfirst">
    <w:name w:val="msolistparagraphcxspfirst"/>
    <w:basedOn w:val="Normal"/>
    <w:uiPriority w:val="99"/>
    <w:qFormat/>
    <w:rsid w:val="00C934E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934E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934E6"/>
    <w:rPr>
      <w:rFonts w:ascii="Calibri" w:hAnsi="Calibri" w:cs="Calibri"/>
      <w:i/>
      <w:iCs/>
      <w:color w:val="000000" w:themeColor="text1"/>
    </w:rPr>
  </w:style>
  <w:style w:type="paragraph" w:customStyle="1" w:styleId="Heading2-NotBold">
    <w:name w:val="Heading 2 - Not Bold"/>
    <w:basedOn w:val="Heading2"/>
    <w:autoRedefine/>
    <w:uiPriority w:val="99"/>
    <w:qFormat/>
    <w:rsid w:val="00C934E6"/>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C934E6"/>
    <w:rPr>
      <w:rFonts w:ascii="Calibri" w:eastAsia="Calibri" w:hAnsi="Calibri"/>
      <w:b/>
      <w:sz w:val="22"/>
    </w:rPr>
  </w:style>
  <w:style w:type="paragraph" w:customStyle="1" w:styleId="Heading2-Bold">
    <w:name w:val="Heading 2 - Bold"/>
    <w:basedOn w:val="Normal"/>
    <w:autoRedefine/>
    <w:uiPriority w:val="99"/>
    <w:qFormat/>
    <w:rsid w:val="00C934E6"/>
    <w:rPr>
      <w:rFonts w:eastAsia="Calibri"/>
      <w:b/>
    </w:rPr>
  </w:style>
  <w:style w:type="paragraph" w:customStyle="1" w:styleId="tag">
    <w:name w:val="%tag"/>
    <w:basedOn w:val="Normal"/>
    <w:next w:val="Normal"/>
    <w:uiPriority w:val="99"/>
    <w:qFormat/>
    <w:rsid w:val="00C934E6"/>
    <w:rPr>
      <w:rFonts w:eastAsia="Calibri"/>
      <w:bCs/>
      <w:sz w:val="18"/>
    </w:rPr>
  </w:style>
  <w:style w:type="character" w:customStyle="1" w:styleId="Style2Char">
    <w:name w:val="Style 2 Char"/>
    <w:link w:val="Style20"/>
    <w:uiPriority w:val="99"/>
    <w:locked/>
    <w:rsid w:val="00C934E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934E6"/>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C934E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934E6"/>
    <w:rPr>
      <w:rFonts w:ascii="Garamond" w:eastAsia="Times New Roman" w:hAnsi="Garamond"/>
      <w:sz w:val="24"/>
      <w:szCs w:val="20"/>
      <w:u w:val="single"/>
      <w:lang w:val="x-none" w:eastAsia="x-none"/>
    </w:rPr>
  </w:style>
  <w:style w:type="character" w:customStyle="1" w:styleId="textsmallChar0">
    <w:name w:val="textsmall Char"/>
    <w:link w:val="textsmall0"/>
    <w:locked/>
    <w:rsid w:val="00C934E6"/>
    <w:rPr>
      <w:rFonts w:ascii="Georgia" w:eastAsia="Times New Roman" w:hAnsi="Georgia"/>
      <w:sz w:val="18"/>
      <w:szCs w:val="20"/>
      <w:lang w:val="x-none" w:eastAsia="x-none"/>
    </w:rPr>
  </w:style>
  <w:style w:type="paragraph" w:customStyle="1" w:styleId="textsmall0">
    <w:name w:val="textsmall"/>
    <w:basedOn w:val="Normal"/>
    <w:link w:val="textsmallChar0"/>
    <w:qFormat/>
    <w:rsid w:val="00C934E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934E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934E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934E6"/>
    <w:rPr>
      <w:rFonts w:ascii="Arial" w:eastAsia="Times New Roman" w:hAnsi="Arial" w:cs="Arial"/>
      <w:sz w:val="12"/>
    </w:rPr>
  </w:style>
  <w:style w:type="paragraph" w:customStyle="1" w:styleId="Micro">
    <w:name w:val="Micro"/>
    <w:basedOn w:val="Normal"/>
    <w:next w:val="Normal"/>
    <w:link w:val="MicroChar"/>
    <w:qFormat/>
    <w:rsid w:val="00C934E6"/>
    <w:rPr>
      <w:rFonts w:ascii="Arial" w:eastAsia="Times New Roman" w:hAnsi="Arial" w:cs="Arial"/>
      <w:sz w:val="12"/>
    </w:rPr>
  </w:style>
  <w:style w:type="character" w:customStyle="1" w:styleId="CardNotUnderlinedChar1">
    <w:name w:val="Card Not Underlined Char1"/>
    <w:link w:val="CardNotUnderlined"/>
    <w:locked/>
    <w:rsid w:val="00C934E6"/>
    <w:rPr>
      <w:rFonts w:ascii="Cambria" w:eastAsia="Times New Roman" w:hAnsi="Cambria" w:cs="Times New Roman"/>
      <w:sz w:val="18"/>
      <w:szCs w:val="20"/>
    </w:rPr>
  </w:style>
  <w:style w:type="paragraph" w:customStyle="1" w:styleId="h-lead">
    <w:name w:val="h-lead"/>
    <w:basedOn w:val="Normal"/>
    <w:uiPriority w:val="99"/>
    <w:qFormat/>
    <w:rsid w:val="00C934E6"/>
    <w:pPr>
      <w:spacing w:before="100" w:beforeAutospacing="1" w:after="100" w:afterAutospacing="1"/>
    </w:pPr>
    <w:rPr>
      <w:rFonts w:eastAsia="Times New Roman"/>
      <w:sz w:val="24"/>
    </w:rPr>
  </w:style>
  <w:style w:type="paragraph" w:customStyle="1" w:styleId="intro">
    <w:name w:val="intro"/>
    <w:basedOn w:val="Normal"/>
    <w:uiPriority w:val="99"/>
    <w:qFormat/>
    <w:rsid w:val="00C934E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934E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934E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934E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C934E6"/>
    <w:rPr>
      <w:rFonts w:eastAsia="Calibri"/>
    </w:rPr>
  </w:style>
  <w:style w:type="paragraph" w:customStyle="1" w:styleId="F3-TagAuthor">
    <w:name w:val="F3 - Tag/Author"/>
    <w:basedOn w:val="Normal"/>
    <w:uiPriority w:val="99"/>
    <w:qFormat/>
    <w:rsid w:val="00C934E6"/>
    <w:rPr>
      <w:rFonts w:eastAsia="Times New Roman"/>
      <w:b/>
    </w:rPr>
  </w:style>
  <w:style w:type="paragraph" w:customStyle="1" w:styleId="F5-UnderlineNormal">
    <w:name w:val="F5 - Underline Normal"/>
    <w:basedOn w:val="Normal"/>
    <w:uiPriority w:val="99"/>
    <w:qFormat/>
    <w:rsid w:val="00C934E6"/>
    <w:rPr>
      <w:rFonts w:eastAsia="Calibri"/>
      <w:u w:val="single"/>
    </w:rPr>
  </w:style>
  <w:style w:type="paragraph" w:customStyle="1" w:styleId="Brief-PrimarySource">
    <w:name w:val="Brief - Primary Source"/>
    <w:basedOn w:val="Normal"/>
    <w:uiPriority w:val="99"/>
    <w:qFormat/>
    <w:rsid w:val="00C934E6"/>
    <w:rPr>
      <w:rFonts w:eastAsia="Times New Roman"/>
      <w:b/>
      <w:sz w:val="24"/>
      <w:u w:val="single"/>
    </w:rPr>
  </w:style>
  <w:style w:type="paragraph" w:customStyle="1" w:styleId="Brief-Underline">
    <w:name w:val="Brief - Underline"/>
    <w:basedOn w:val="Normal"/>
    <w:uiPriority w:val="99"/>
    <w:qFormat/>
    <w:rsid w:val="00C934E6"/>
    <w:rPr>
      <w:rFonts w:eastAsia="Times New Roman"/>
      <w:u w:val="single"/>
    </w:rPr>
  </w:style>
  <w:style w:type="paragraph" w:customStyle="1" w:styleId="Brief">
    <w:name w:val="Brief"/>
    <w:basedOn w:val="Brief-PrimarySource"/>
    <w:uiPriority w:val="99"/>
    <w:qFormat/>
    <w:rsid w:val="00C934E6"/>
    <w:rPr>
      <w:b w:val="0"/>
    </w:rPr>
  </w:style>
  <w:style w:type="paragraph" w:customStyle="1" w:styleId="CM2">
    <w:name w:val="CM2"/>
    <w:basedOn w:val="Normal"/>
    <w:next w:val="Normal"/>
    <w:uiPriority w:val="99"/>
    <w:qFormat/>
    <w:rsid w:val="00C934E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934E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934E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934E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934E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934E6"/>
    <w:pPr>
      <w:widowControl w:val="0"/>
      <w:spacing w:line="276" w:lineRule="atLeast"/>
    </w:pPr>
    <w:rPr>
      <w:color w:val="auto"/>
    </w:rPr>
  </w:style>
  <w:style w:type="paragraph" w:customStyle="1" w:styleId="CM34">
    <w:name w:val="CM34"/>
    <w:basedOn w:val="Default"/>
    <w:next w:val="Default"/>
    <w:uiPriority w:val="99"/>
    <w:qFormat/>
    <w:rsid w:val="00C934E6"/>
    <w:pPr>
      <w:widowControl w:val="0"/>
    </w:pPr>
    <w:rPr>
      <w:color w:val="auto"/>
    </w:rPr>
  </w:style>
  <w:style w:type="paragraph" w:customStyle="1" w:styleId="CM56">
    <w:name w:val="CM56"/>
    <w:basedOn w:val="Default"/>
    <w:next w:val="Default"/>
    <w:uiPriority w:val="99"/>
    <w:qFormat/>
    <w:rsid w:val="00C934E6"/>
    <w:pPr>
      <w:widowControl w:val="0"/>
    </w:pPr>
    <w:rPr>
      <w:rFonts w:eastAsia="Calibri"/>
      <w:color w:val="auto"/>
    </w:rPr>
  </w:style>
  <w:style w:type="paragraph" w:customStyle="1" w:styleId="CM58">
    <w:name w:val="CM58"/>
    <w:basedOn w:val="Default"/>
    <w:next w:val="Default"/>
    <w:uiPriority w:val="99"/>
    <w:qFormat/>
    <w:rsid w:val="00C934E6"/>
    <w:pPr>
      <w:widowControl w:val="0"/>
    </w:pPr>
    <w:rPr>
      <w:rFonts w:eastAsia="Calibri"/>
      <w:color w:val="auto"/>
    </w:rPr>
  </w:style>
  <w:style w:type="paragraph" w:customStyle="1" w:styleId="CM57">
    <w:name w:val="CM57"/>
    <w:basedOn w:val="Default"/>
    <w:next w:val="Default"/>
    <w:uiPriority w:val="99"/>
    <w:qFormat/>
    <w:rsid w:val="00C934E6"/>
    <w:pPr>
      <w:widowControl w:val="0"/>
    </w:pPr>
    <w:rPr>
      <w:rFonts w:eastAsia="Calibri"/>
      <w:color w:val="auto"/>
    </w:rPr>
  </w:style>
  <w:style w:type="paragraph" w:customStyle="1" w:styleId="CM1">
    <w:name w:val="CM1"/>
    <w:basedOn w:val="Default"/>
    <w:next w:val="Default"/>
    <w:uiPriority w:val="99"/>
    <w:qFormat/>
    <w:rsid w:val="00C934E6"/>
    <w:pPr>
      <w:widowControl w:val="0"/>
    </w:pPr>
    <w:rPr>
      <w:rFonts w:eastAsia="Calibri"/>
      <w:color w:val="auto"/>
    </w:rPr>
  </w:style>
  <w:style w:type="paragraph" w:customStyle="1" w:styleId="CM49">
    <w:name w:val="CM49"/>
    <w:basedOn w:val="Default"/>
    <w:next w:val="Default"/>
    <w:uiPriority w:val="99"/>
    <w:qFormat/>
    <w:rsid w:val="00C934E6"/>
    <w:pPr>
      <w:widowControl w:val="0"/>
    </w:pPr>
    <w:rPr>
      <w:rFonts w:eastAsia="Calibri"/>
      <w:color w:val="auto"/>
    </w:rPr>
  </w:style>
  <w:style w:type="paragraph" w:customStyle="1" w:styleId="CM41">
    <w:name w:val="CM41"/>
    <w:basedOn w:val="Default"/>
    <w:next w:val="Default"/>
    <w:uiPriority w:val="99"/>
    <w:qFormat/>
    <w:rsid w:val="00C934E6"/>
    <w:pPr>
      <w:widowControl w:val="0"/>
    </w:pPr>
    <w:rPr>
      <w:rFonts w:eastAsia="Calibri"/>
      <w:color w:val="auto"/>
    </w:rPr>
  </w:style>
  <w:style w:type="paragraph" w:customStyle="1" w:styleId="3rdOrderPara">
    <w:name w:val="3rd Order Para"/>
    <w:basedOn w:val="Default"/>
    <w:next w:val="Default"/>
    <w:qFormat/>
    <w:rsid w:val="00C934E6"/>
    <w:pPr>
      <w:widowControl w:val="0"/>
    </w:pPr>
    <w:rPr>
      <w:rFonts w:eastAsia="Calibri"/>
      <w:color w:val="auto"/>
    </w:rPr>
  </w:style>
  <w:style w:type="paragraph" w:customStyle="1" w:styleId="2ndOrderPara">
    <w:name w:val="2nd Order Para"/>
    <w:basedOn w:val="Default"/>
    <w:next w:val="Default"/>
    <w:qFormat/>
    <w:rsid w:val="00C934E6"/>
    <w:pPr>
      <w:widowControl w:val="0"/>
    </w:pPr>
    <w:rPr>
      <w:rFonts w:eastAsia="Calibri"/>
      <w:color w:val="auto"/>
    </w:rPr>
  </w:style>
  <w:style w:type="paragraph" w:customStyle="1" w:styleId="Normal-SIGN2">
    <w:name w:val="Normal-SIGN2"/>
    <w:basedOn w:val="Default"/>
    <w:next w:val="Default"/>
    <w:qFormat/>
    <w:rsid w:val="00C934E6"/>
    <w:pPr>
      <w:widowControl w:val="0"/>
    </w:pPr>
    <w:rPr>
      <w:rFonts w:eastAsia="Calibri"/>
      <w:color w:val="auto"/>
    </w:rPr>
  </w:style>
  <w:style w:type="paragraph" w:customStyle="1" w:styleId="Normal-SIGN1">
    <w:name w:val="Normal-SIGN1"/>
    <w:basedOn w:val="Default"/>
    <w:next w:val="Default"/>
    <w:uiPriority w:val="99"/>
    <w:qFormat/>
    <w:rsid w:val="00C934E6"/>
    <w:pPr>
      <w:widowControl w:val="0"/>
    </w:pPr>
    <w:rPr>
      <w:rFonts w:eastAsia="Calibri"/>
      <w:color w:val="auto"/>
    </w:rPr>
  </w:style>
  <w:style w:type="paragraph" w:customStyle="1" w:styleId="CM3">
    <w:name w:val="CM3"/>
    <w:basedOn w:val="Default"/>
    <w:next w:val="Default"/>
    <w:uiPriority w:val="99"/>
    <w:qFormat/>
    <w:rsid w:val="00C934E6"/>
    <w:pPr>
      <w:widowControl w:val="0"/>
      <w:spacing w:line="553" w:lineRule="atLeast"/>
    </w:pPr>
    <w:rPr>
      <w:rFonts w:eastAsia="Calibri"/>
      <w:color w:val="auto"/>
    </w:rPr>
  </w:style>
  <w:style w:type="paragraph" w:customStyle="1" w:styleId="CM33">
    <w:name w:val="CM33"/>
    <w:basedOn w:val="Default"/>
    <w:next w:val="Default"/>
    <w:uiPriority w:val="99"/>
    <w:qFormat/>
    <w:rsid w:val="00C934E6"/>
    <w:pPr>
      <w:widowControl w:val="0"/>
    </w:pPr>
    <w:rPr>
      <w:rFonts w:eastAsia="Calibri"/>
      <w:color w:val="auto"/>
    </w:rPr>
  </w:style>
  <w:style w:type="paragraph" w:customStyle="1" w:styleId="CM37">
    <w:name w:val="CM37"/>
    <w:basedOn w:val="Default"/>
    <w:next w:val="Default"/>
    <w:uiPriority w:val="99"/>
    <w:qFormat/>
    <w:rsid w:val="00C934E6"/>
    <w:pPr>
      <w:widowControl w:val="0"/>
    </w:pPr>
    <w:rPr>
      <w:rFonts w:eastAsia="Calibri"/>
      <w:color w:val="auto"/>
    </w:rPr>
  </w:style>
  <w:style w:type="paragraph" w:customStyle="1" w:styleId="CM7">
    <w:name w:val="CM7"/>
    <w:basedOn w:val="Default"/>
    <w:next w:val="Default"/>
    <w:uiPriority w:val="99"/>
    <w:qFormat/>
    <w:rsid w:val="00C934E6"/>
    <w:pPr>
      <w:widowControl w:val="0"/>
      <w:spacing w:line="553" w:lineRule="atLeast"/>
    </w:pPr>
    <w:rPr>
      <w:rFonts w:eastAsia="Calibri"/>
      <w:color w:val="auto"/>
    </w:rPr>
  </w:style>
  <w:style w:type="paragraph" w:customStyle="1" w:styleId="Brief-SecondarySource">
    <w:name w:val="Brief - Secondary Source"/>
    <w:basedOn w:val="Normal"/>
    <w:qFormat/>
    <w:rsid w:val="00C934E6"/>
    <w:rPr>
      <w:rFonts w:eastAsia="Times New Roman"/>
      <w:sz w:val="14"/>
      <w:szCs w:val="20"/>
    </w:rPr>
  </w:style>
  <w:style w:type="paragraph" w:customStyle="1" w:styleId="Brief-Card">
    <w:name w:val="Brief - Card"/>
    <w:basedOn w:val="Normal"/>
    <w:uiPriority w:val="99"/>
    <w:qFormat/>
    <w:rsid w:val="00C934E6"/>
    <w:rPr>
      <w:rFonts w:eastAsia="Times New Roman"/>
    </w:rPr>
  </w:style>
  <w:style w:type="paragraph" w:customStyle="1" w:styleId="Pa2">
    <w:name w:val="Pa2"/>
    <w:basedOn w:val="Default"/>
    <w:next w:val="Default"/>
    <w:uiPriority w:val="99"/>
    <w:qFormat/>
    <w:rsid w:val="00C934E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934E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934E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934E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934E6"/>
    <w:pPr>
      <w:widowControl w:val="0"/>
    </w:pPr>
    <w:rPr>
      <w:rFonts w:ascii="Arial Black" w:hAnsi="Arial Black"/>
      <w:color w:val="auto"/>
    </w:rPr>
  </w:style>
  <w:style w:type="paragraph" w:customStyle="1" w:styleId="Cover1">
    <w:name w:val="Cover 1"/>
    <w:basedOn w:val="Normal"/>
    <w:next w:val="Normal"/>
    <w:uiPriority w:val="99"/>
    <w:qFormat/>
    <w:rsid w:val="00C934E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934E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934E6"/>
    <w:pPr>
      <w:widowControl w:val="0"/>
    </w:pPr>
    <w:rPr>
      <w:color w:val="auto"/>
    </w:rPr>
  </w:style>
  <w:style w:type="paragraph" w:customStyle="1" w:styleId="Pa11">
    <w:name w:val="Pa11"/>
    <w:basedOn w:val="Normal"/>
    <w:next w:val="Normal"/>
    <w:uiPriority w:val="99"/>
    <w:qFormat/>
    <w:rsid w:val="00C934E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934E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934E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934E6"/>
    <w:pPr>
      <w:widowControl w:val="0"/>
    </w:pPr>
    <w:rPr>
      <w:rFonts w:eastAsia="Calibri"/>
      <w:color w:val="auto"/>
    </w:rPr>
  </w:style>
  <w:style w:type="paragraph" w:customStyle="1" w:styleId="CM5">
    <w:name w:val="CM5"/>
    <w:basedOn w:val="Default"/>
    <w:next w:val="Default"/>
    <w:qFormat/>
    <w:rsid w:val="00C934E6"/>
    <w:pPr>
      <w:widowControl w:val="0"/>
      <w:spacing w:line="553" w:lineRule="atLeast"/>
    </w:pPr>
    <w:rPr>
      <w:rFonts w:eastAsia="Calibri"/>
      <w:color w:val="auto"/>
    </w:rPr>
  </w:style>
  <w:style w:type="paragraph" w:customStyle="1" w:styleId="CM28">
    <w:name w:val="CM28"/>
    <w:basedOn w:val="Default"/>
    <w:next w:val="Default"/>
    <w:uiPriority w:val="99"/>
    <w:qFormat/>
    <w:rsid w:val="00C934E6"/>
    <w:pPr>
      <w:widowControl w:val="0"/>
    </w:pPr>
    <w:rPr>
      <w:rFonts w:eastAsia="Calibri"/>
      <w:color w:val="auto"/>
    </w:rPr>
  </w:style>
  <w:style w:type="paragraph" w:customStyle="1" w:styleId="CM8">
    <w:name w:val="CM8"/>
    <w:basedOn w:val="Default"/>
    <w:next w:val="Default"/>
    <w:uiPriority w:val="99"/>
    <w:qFormat/>
    <w:rsid w:val="00C934E6"/>
    <w:pPr>
      <w:widowControl w:val="0"/>
    </w:pPr>
    <w:rPr>
      <w:rFonts w:eastAsia="Calibri"/>
      <w:color w:val="auto"/>
    </w:rPr>
  </w:style>
  <w:style w:type="paragraph" w:customStyle="1" w:styleId="CM6">
    <w:name w:val="CM6"/>
    <w:basedOn w:val="Default"/>
    <w:next w:val="Default"/>
    <w:uiPriority w:val="99"/>
    <w:qFormat/>
    <w:rsid w:val="00C934E6"/>
    <w:pPr>
      <w:widowControl w:val="0"/>
      <w:spacing w:line="553" w:lineRule="atLeast"/>
    </w:pPr>
    <w:rPr>
      <w:rFonts w:eastAsia="Calibri"/>
      <w:color w:val="auto"/>
    </w:rPr>
  </w:style>
  <w:style w:type="paragraph" w:customStyle="1" w:styleId="CM22">
    <w:name w:val="CM22"/>
    <w:basedOn w:val="Default"/>
    <w:next w:val="Default"/>
    <w:uiPriority w:val="99"/>
    <w:qFormat/>
    <w:rsid w:val="00C934E6"/>
    <w:pPr>
      <w:widowControl w:val="0"/>
    </w:pPr>
    <w:rPr>
      <w:rFonts w:eastAsia="Calibri"/>
      <w:color w:val="auto"/>
    </w:rPr>
  </w:style>
  <w:style w:type="paragraph" w:customStyle="1" w:styleId="DoubleUnderlined">
    <w:name w:val="Double Underlined"/>
    <w:basedOn w:val="Heading2"/>
    <w:autoRedefine/>
    <w:uiPriority w:val="99"/>
    <w:qFormat/>
    <w:rsid w:val="00C934E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934E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934E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934E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934E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934E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934E6"/>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C934E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934E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C934E6"/>
  </w:style>
  <w:style w:type="paragraph" w:customStyle="1" w:styleId="StyleUnderliningTimesNewRomanBoldNounderlineKernat16">
    <w:name w:val="Style Underlining + Times New Roman Bold No underline Kern at 16..."/>
    <w:basedOn w:val="Normal"/>
    <w:uiPriority w:val="99"/>
    <w:qFormat/>
    <w:rsid w:val="00C934E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934E6"/>
    <w:rPr>
      <w:rFonts w:eastAsia="Times New Roman"/>
      <w:b/>
      <w:bCs/>
      <w:kern w:val="32"/>
      <w:sz w:val="32"/>
      <w:szCs w:val="32"/>
    </w:rPr>
  </w:style>
  <w:style w:type="paragraph" w:customStyle="1" w:styleId="StyleBoldUnderliningKernat16pt">
    <w:name w:val="Style Bold Underlining + Kern at 16 pt"/>
    <w:uiPriority w:val="99"/>
    <w:qFormat/>
    <w:rsid w:val="00C934E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934E6"/>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C934E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934E6"/>
    <w:pPr>
      <w:ind w:left="400"/>
    </w:pPr>
    <w:rPr>
      <w:rFonts w:eastAsia="Times New Roman"/>
      <w:szCs w:val="20"/>
    </w:rPr>
  </w:style>
  <w:style w:type="paragraph" w:customStyle="1" w:styleId="Paste">
    <w:name w:val="Paste"/>
    <w:basedOn w:val="card"/>
    <w:qFormat/>
    <w:rsid w:val="00C934E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934E6"/>
    <w:rPr>
      <w:rFonts w:ascii="Georgia" w:eastAsia="Times New Roman" w:hAnsi="Georgia"/>
      <w:b/>
      <w:u w:val="single"/>
    </w:rPr>
  </w:style>
  <w:style w:type="paragraph" w:customStyle="1" w:styleId="UnderlineStyle0">
    <w:name w:val="Underline Style"/>
    <w:basedOn w:val="Normal"/>
    <w:link w:val="UnderlineStyleChar"/>
    <w:qFormat/>
    <w:rsid w:val="00C934E6"/>
    <w:rPr>
      <w:rFonts w:ascii="Georgia" w:eastAsia="Times New Roman" w:hAnsi="Georgia"/>
      <w:b/>
      <w:sz w:val="24"/>
      <w:u w:val="single"/>
    </w:rPr>
  </w:style>
  <w:style w:type="paragraph" w:customStyle="1" w:styleId="Normalization">
    <w:name w:val="Normalization"/>
    <w:basedOn w:val="Normal"/>
    <w:uiPriority w:val="99"/>
    <w:qFormat/>
    <w:rsid w:val="00C934E6"/>
    <w:rPr>
      <w:rFonts w:eastAsia="Times New Roman"/>
      <w:sz w:val="18"/>
    </w:rPr>
  </w:style>
  <w:style w:type="paragraph" w:customStyle="1" w:styleId="BreifTitle">
    <w:name w:val="Breif Title"/>
    <w:basedOn w:val="Normal"/>
    <w:autoRedefine/>
    <w:uiPriority w:val="99"/>
    <w:qFormat/>
    <w:rsid w:val="00C934E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934E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934E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934E6"/>
    <w:rPr>
      <w:rFonts w:eastAsia="Times New Roman"/>
      <w:color w:val="333333"/>
    </w:rPr>
  </w:style>
  <w:style w:type="paragraph" w:customStyle="1" w:styleId="StyleTagandCiteFranklinGothicDemi">
    <w:name w:val="Style Tag and Cite + Franklin Gothic Demi"/>
    <w:basedOn w:val="Normal"/>
    <w:autoRedefine/>
    <w:uiPriority w:val="99"/>
    <w:qFormat/>
    <w:rsid w:val="00C934E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934E6"/>
    <w:rPr>
      <w:bCs/>
    </w:rPr>
  </w:style>
  <w:style w:type="paragraph" w:customStyle="1" w:styleId="tagCharCharCharCharCharCharChar">
    <w:name w:val="tag Char Char Char Char Char Char Char"/>
    <w:basedOn w:val="Normal"/>
    <w:uiPriority w:val="99"/>
    <w:qFormat/>
    <w:rsid w:val="00C934E6"/>
    <w:rPr>
      <w:rFonts w:eastAsia="Times New Roman"/>
      <w:b/>
      <w:sz w:val="24"/>
      <w:szCs w:val="20"/>
    </w:rPr>
  </w:style>
  <w:style w:type="paragraph" w:customStyle="1" w:styleId="title-bold-medium">
    <w:name w:val="title-bold-medium"/>
    <w:basedOn w:val="Normal"/>
    <w:uiPriority w:val="99"/>
    <w:qFormat/>
    <w:rsid w:val="00C934E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934E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934E6"/>
    <w:rPr>
      <w:rFonts w:ascii="Arial Narrow" w:eastAsia="Times New Roman" w:hAnsi="Arial Narrow"/>
      <w:b/>
      <w:sz w:val="24"/>
    </w:rPr>
  </w:style>
  <w:style w:type="paragraph" w:customStyle="1" w:styleId="BLOCKTITLE1">
    <w:name w:val="BLOCK TITLE"/>
    <w:basedOn w:val="Heading1"/>
    <w:uiPriority w:val="99"/>
    <w:qFormat/>
    <w:rsid w:val="00C934E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C934E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934E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934E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934E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934E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934E6"/>
    <w:pPr>
      <w:spacing w:before="100" w:beforeAutospacing="1" w:after="100" w:afterAutospacing="1"/>
    </w:pPr>
    <w:rPr>
      <w:rFonts w:eastAsia="Times New Roman"/>
    </w:rPr>
  </w:style>
  <w:style w:type="paragraph" w:customStyle="1" w:styleId="ToRead">
    <w:name w:val="To Read"/>
    <w:basedOn w:val="Normal"/>
    <w:uiPriority w:val="99"/>
    <w:qFormat/>
    <w:rsid w:val="00C934E6"/>
    <w:pPr>
      <w:ind w:left="720"/>
    </w:pPr>
    <w:rPr>
      <w:rFonts w:ascii="Verdana" w:eastAsia="Times New Roman" w:hAnsi="Verdana"/>
      <w:b/>
      <w:u w:val="single"/>
    </w:rPr>
  </w:style>
  <w:style w:type="paragraph" w:customStyle="1" w:styleId="Style1">
    <w:name w:val="Style 1"/>
    <w:basedOn w:val="Normal"/>
    <w:uiPriority w:val="99"/>
    <w:qFormat/>
    <w:rsid w:val="00C934E6"/>
    <w:pPr>
      <w:widowControl w:val="0"/>
      <w:ind w:firstLine="216"/>
    </w:pPr>
    <w:rPr>
      <w:rFonts w:eastAsia="Times New Roman"/>
      <w:noProof/>
      <w:color w:val="000000"/>
      <w:szCs w:val="20"/>
    </w:rPr>
  </w:style>
  <w:style w:type="paragraph" w:customStyle="1" w:styleId="Style41">
    <w:name w:val="Style 4"/>
    <w:basedOn w:val="Normal"/>
    <w:uiPriority w:val="99"/>
    <w:qFormat/>
    <w:rsid w:val="00C934E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934E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934E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934E6"/>
    <w:pPr>
      <w:ind w:left="1660"/>
    </w:pPr>
  </w:style>
  <w:style w:type="paragraph" w:customStyle="1" w:styleId="PageNumber1">
    <w:name w:val="Page Number1"/>
    <w:basedOn w:val="Normal"/>
    <w:next w:val="Normal"/>
    <w:uiPriority w:val="99"/>
    <w:qFormat/>
    <w:rsid w:val="00C934E6"/>
    <w:rPr>
      <w:rFonts w:eastAsia="Times New Roman"/>
    </w:rPr>
  </w:style>
  <w:style w:type="paragraph" w:customStyle="1" w:styleId="Card1">
    <w:name w:val="Card1"/>
    <w:uiPriority w:val="99"/>
    <w:qFormat/>
    <w:rsid w:val="00C934E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934E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C934E6"/>
    <w:pPr>
      <w:ind w:left="288" w:right="288"/>
    </w:pPr>
    <w:rPr>
      <w:rFonts w:eastAsia="Times New Roman"/>
    </w:rPr>
  </w:style>
  <w:style w:type="paragraph" w:customStyle="1" w:styleId="CaseListNormal">
    <w:name w:val="Case List Normal"/>
    <w:basedOn w:val="Normal"/>
    <w:uiPriority w:val="99"/>
    <w:qFormat/>
    <w:rsid w:val="00C934E6"/>
    <w:rPr>
      <w:rFonts w:ascii="Times" w:eastAsia="Times New Roman" w:hAnsi="Times"/>
      <w:szCs w:val="26"/>
    </w:rPr>
  </w:style>
  <w:style w:type="paragraph" w:customStyle="1" w:styleId="Body">
    <w:name w:val="Body"/>
    <w:basedOn w:val="Normal"/>
    <w:uiPriority w:val="99"/>
    <w:qFormat/>
    <w:rsid w:val="00C934E6"/>
    <w:pPr>
      <w:outlineLvl w:val="3"/>
    </w:pPr>
    <w:rPr>
      <w:rFonts w:eastAsia="Times New Roman"/>
      <w:szCs w:val="20"/>
    </w:rPr>
  </w:style>
  <w:style w:type="paragraph" w:customStyle="1" w:styleId="3text">
    <w:name w:val="3text"/>
    <w:basedOn w:val="Normal"/>
    <w:uiPriority w:val="99"/>
    <w:qFormat/>
    <w:rsid w:val="00C934E6"/>
    <w:pPr>
      <w:spacing w:before="100" w:beforeAutospacing="1" w:after="100" w:afterAutospacing="1"/>
    </w:pPr>
    <w:rPr>
      <w:rFonts w:eastAsia="Times New Roman"/>
      <w:sz w:val="24"/>
    </w:rPr>
  </w:style>
  <w:style w:type="paragraph" w:customStyle="1" w:styleId="TimesNewRoman12">
    <w:name w:val="TimesNewRoman12"/>
    <w:uiPriority w:val="99"/>
    <w:qFormat/>
    <w:rsid w:val="00C934E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C934E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934E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934E6"/>
    <w:rPr>
      <w:rFonts w:eastAsia="Times New Roman"/>
      <w:color w:val="000000"/>
      <w:sz w:val="18"/>
    </w:rPr>
  </w:style>
  <w:style w:type="paragraph" w:customStyle="1" w:styleId="text1">
    <w:name w:val="text1"/>
    <w:basedOn w:val="Normal"/>
    <w:autoRedefine/>
    <w:uiPriority w:val="99"/>
    <w:qFormat/>
    <w:rsid w:val="00C934E6"/>
    <w:rPr>
      <w:rFonts w:eastAsia="Times New Roman"/>
      <w:szCs w:val="20"/>
    </w:rPr>
  </w:style>
  <w:style w:type="paragraph" w:customStyle="1" w:styleId="RepeatBlockHeading">
    <w:name w:val="Repeat Block Heading"/>
    <w:basedOn w:val="Normal"/>
    <w:autoRedefine/>
    <w:uiPriority w:val="99"/>
    <w:qFormat/>
    <w:rsid w:val="00C934E6"/>
    <w:pPr>
      <w:jc w:val="center"/>
    </w:pPr>
    <w:rPr>
      <w:rFonts w:eastAsia="Times New Roman"/>
      <w:b/>
      <w:smallCaps/>
      <w:color w:val="000000"/>
      <w:sz w:val="24"/>
      <w:u w:val="thick"/>
    </w:rPr>
  </w:style>
  <w:style w:type="paragraph" w:customStyle="1" w:styleId="story-headline">
    <w:name w:val="story-headline"/>
    <w:basedOn w:val="Normal"/>
    <w:uiPriority w:val="99"/>
    <w:qFormat/>
    <w:rsid w:val="00C934E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934E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934E6"/>
    <w:rPr>
      <w:rFonts w:ascii="Arial" w:eastAsia="Times New Roman" w:hAnsi="Arial"/>
      <w:b/>
      <w:bCs/>
    </w:rPr>
  </w:style>
  <w:style w:type="paragraph" w:customStyle="1" w:styleId="TextofCards">
    <w:name w:val="Text of Cards"/>
    <w:basedOn w:val="Normal"/>
    <w:uiPriority w:val="99"/>
    <w:qFormat/>
    <w:rsid w:val="00C934E6"/>
    <w:rPr>
      <w:rFonts w:eastAsia="Times New Roman"/>
      <w:color w:val="000000"/>
      <w:spacing w:val="6"/>
      <w:szCs w:val="23"/>
    </w:rPr>
  </w:style>
  <w:style w:type="paragraph" w:customStyle="1" w:styleId="Corpotesto">
    <w:name w:val="Corpo testo"/>
    <w:basedOn w:val="Normal"/>
    <w:uiPriority w:val="99"/>
    <w:qFormat/>
    <w:rsid w:val="00C934E6"/>
    <w:pPr>
      <w:widowControl w:val="0"/>
      <w:adjustRightInd w:val="0"/>
      <w:spacing w:after="283"/>
    </w:pPr>
    <w:rPr>
      <w:rFonts w:ascii="Times" w:eastAsia="Times New Roman" w:hAnsi="Times"/>
    </w:rPr>
  </w:style>
  <w:style w:type="paragraph" w:customStyle="1" w:styleId="tagCharChar1Char">
    <w:name w:val="tag Char Char1 Char"/>
    <w:uiPriority w:val="99"/>
    <w:qFormat/>
    <w:rsid w:val="00C934E6"/>
    <w:rPr>
      <w:rFonts w:eastAsia="Times New Roman" w:cs="Calibri"/>
      <w:b/>
      <w:bCs/>
    </w:rPr>
  </w:style>
  <w:style w:type="paragraph" w:customStyle="1" w:styleId="inside-copy">
    <w:name w:val="inside-copy"/>
    <w:basedOn w:val="Normal"/>
    <w:uiPriority w:val="99"/>
    <w:qFormat/>
    <w:rsid w:val="00C934E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934E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934E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934E6"/>
    <w:rPr>
      <w:rFonts w:ascii="Arial" w:hAnsi="Arial"/>
      <w:b w:val="0"/>
      <w:caps w:val="0"/>
      <w:sz w:val="20"/>
    </w:rPr>
  </w:style>
  <w:style w:type="paragraph" w:customStyle="1" w:styleId="ProjectTitleLine">
    <w:name w:val="Project Title Line"/>
    <w:basedOn w:val="Normal"/>
    <w:next w:val="Normal"/>
    <w:autoRedefine/>
    <w:uiPriority w:val="99"/>
    <w:qFormat/>
    <w:rsid w:val="00C934E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934E6"/>
    <w:rPr>
      <w:rFonts w:ascii="Arial Narrow" w:eastAsia="Times New Roman" w:hAnsi="Arial Narrow"/>
      <w:strike/>
    </w:rPr>
  </w:style>
  <w:style w:type="paragraph" w:customStyle="1" w:styleId="NormalVerdana">
    <w:name w:val="Normal + Verdana"/>
    <w:aliases w:val="10 pt,White,Normal + Arial"/>
    <w:basedOn w:val="Normal"/>
    <w:uiPriority w:val="99"/>
    <w:qFormat/>
    <w:rsid w:val="00C934E6"/>
    <w:rPr>
      <w:rFonts w:ascii="Arial" w:eastAsia="Times New Roman" w:hAnsi="Arial"/>
      <w:szCs w:val="20"/>
      <w:u w:val="single"/>
    </w:rPr>
  </w:style>
  <w:style w:type="paragraph" w:customStyle="1" w:styleId="Normal10pt">
    <w:name w:val="Normal + 10 pt"/>
    <w:basedOn w:val="Normal"/>
    <w:uiPriority w:val="99"/>
    <w:qFormat/>
    <w:rsid w:val="00C934E6"/>
    <w:rPr>
      <w:rFonts w:eastAsia="Times New Roman"/>
      <w:szCs w:val="20"/>
    </w:rPr>
  </w:style>
  <w:style w:type="paragraph" w:customStyle="1" w:styleId="cardChar1Char">
    <w:name w:val="card Char1 Char"/>
    <w:basedOn w:val="Normal"/>
    <w:uiPriority w:val="99"/>
    <w:qFormat/>
    <w:rsid w:val="00C934E6"/>
    <w:pPr>
      <w:ind w:left="288" w:right="288"/>
    </w:pPr>
    <w:rPr>
      <w:rFonts w:eastAsia="Times New Roman"/>
      <w:szCs w:val="20"/>
    </w:rPr>
  </w:style>
  <w:style w:type="paragraph" w:customStyle="1" w:styleId="CM12">
    <w:name w:val="CM12"/>
    <w:basedOn w:val="Default"/>
    <w:next w:val="Default"/>
    <w:uiPriority w:val="99"/>
    <w:qFormat/>
    <w:rsid w:val="00C934E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934E6"/>
    <w:pPr>
      <w:widowControl w:val="0"/>
      <w:spacing w:after="480"/>
    </w:pPr>
    <w:rPr>
      <w:rFonts w:ascii="Granjon LT Std" w:hAnsi="Granjon LT Std"/>
      <w:color w:val="auto"/>
    </w:rPr>
  </w:style>
  <w:style w:type="paragraph" w:customStyle="1" w:styleId="CM10">
    <w:name w:val="CM10"/>
    <w:basedOn w:val="Default"/>
    <w:next w:val="Default"/>
    <w:uiPriority w:val="99"/>
    <w:qFormat/>
    <w:rsid w:val="00C934E6"/>
    <w:pPr>
      <w:widowControl w:val="0"/>
      <w:spacing w:line="320" w:lineRule="atLeast"/>
    </w:pPr>
    <w:rPr>
      <w:rFonts w:ascii="Granjon LT Std" w:hAnsi="Granjon LT Std"/>
      <w:color w:val="auto"/>
    </w:rPr>
  </w:style>
  <w:style w:type="paragraph" w:customStyle="1" w:styleId="bold">
    <w:name w:val="bold"/>
    <w:basedOn w:val="Normal"/>
    <w:uiPriority w:val="99"/>
    <w:qFormat/>
    <w:rsid w:val="00C934E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934E6"/>
    <w:rPr>
      <w:rFonts w:ascii="Arial Narrow" w:eastAsia="Times New Roman" w:hAnsi="Arial Narrow"/>
      <w:strike/>
      <w:szCs w:val="20"/>
    </w:rPr>
  </w:style>
  <w:style w:type="paragraph" w:customStyle="1" w:styleId="textbodyblack">
    <w:name w:val="textbodyblack"/>
    <w:basedOn w:val="Normal"/>
    <w:uiPriority w:val="99"/>
    <w:qFormat/>
    <w:rsid w:val="00C934E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934E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934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934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934E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934E6"/>
    <w:rPr>
      <w:rFonts w:ascii="Georgia" w:eastAsia="Times New Roman" w:hAnsi="Georgia"/>
      <w:b/>
      <w:bCs/>
      <w:szCs w:val="16"/>
      <w:u w:val="single"/>
    </w:rPr>
  </w:style>
  <w:style w:type="paragraph" w:customStyle="1" w:styleId="CiteCorrected">
    <w:name w:val="Cite Corrected"/>
    <w:basedOn w:val="Normal"/>
    <w:link w:val="CiteCorrectedChar"/>
    <w:qFormat/>
    <w:rsid w:val="00C934E6"/>
    <w:rPr>
      <w:rFonts w:ascii="Georgia" w:eastAsia="Times New Roman" w:hAnsi="Georgia"/>
      <w:b/>
      <w:bCs/>
      <w:sz w:val="24"/>
      <w:szCs w:val="16"/>
      <w:u w:val="single"/>
    </w:rPr>
  </w:style>
  <w:style w:type="paragraph" w:customStyle="1" w:styleId="CardText20">
    <w:name w:val="Card Text 2"/>
    <w:basedOn w:val="CardText10"/>
    <w:link w:val="CardText2Char"/>
    <w:qFormat/>
    <w:rsid w:val="00C934E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C934E6"/>
    <w:pPr>
      <w:ind w:left="288"/>
    </w:pPr>
    <w:rPr>
      <w:rFonts w:eastAsia="SimSun"/>
      <w:szCs w:val="20"/>
      <w:lang w:eastAsia="zh-CN"/>
    </w:rPr>
  </w:style>
  <w:style w:type="paragraph" w:customStyle="1" w:styleId="BriefTitle2">
    <w:name w:val="Brief Title 2"/>
    <w:basedOn w:val="BriefTitle"/>
    <w:uiPriority w:val="99"/>
    <w:qFormat/>
    <w:rsid w:val="00C934E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934E6"/>
    <w:rPr>
      <w:u w:val="single"/>
    </w:rPr>
  </w:style>
  <w:style w:type="paragraph" w:customStyle="1" w:styleId="StyleCardText11ptUnderline">
    <w:name w:val="Style Card Text + 11 pt Underline"/>
    <w:link w:val="StyleCardText11ptUnderlineChar"/>
    <w:qFormat/>
    <w:rsid w:val="00C934E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934E6"/>
    <w:rPr>
      <w:rFonts w:ascii="Georgia" w:hAnsi="Georgia"/>
      <w:sz w:val="16"/>
    </w:rPr>
  </w:style>
  <w:style w:type="paragraph" w:customStyle="1" w:styleId="StyleMinimizedText11pt">
    <w:name w:val="Style Minimized Text + 11 pt"/>
    <w:basedOn w:val="Normal"/>
    <w:link w:val="StyleMinimizedText11ptChar"/>
    <w:qFormat/>
    <w:rsid w:val="00C934E6"/>
    <w:rPr>
      <w:rFonts w:ascii="Georgia" w:hAnsi="Georgia"/>
      <w:sz w:val="16"/>
    </w:rPr>
  </w:style>
  <w:style w:type="character" w:customStyle="1" w:styleId="StyleMinimizedText11pt1Char">
    <w:name w:val="Style Minimized Text + 11 pt1 Char"/>
    <w:basedOn w:val="DefaultParagraphFont"/>
    <w:link w:val="StyleMinimizedText11pt1"/>
    <w:locked/>
    <w:rsid w:val="00C934E6"/>
    <w:rPr>
      <w:rFonts w:ascii="Georgia" w:hAnsi="Georgia"/>
      <w:sz w:val="16"/>
    </w:rPr>
  </w:style>
  <w:style w:type="paragraph" w:customStyle="1" w:styleId="StyleMinimizedText11pt1">
    <w:name w:val="Style Minimized Text + 11 pt1"/>
    <w:basedOn w:val="Normal"/>
    <w:link w:val="StyleMinimizedText11pt1Char"/>
    <w:qFormat/>
    <w:rsid w:val="00C934E6"/>
    <w:rPr>
      <w:rFonts w:ascii="Georgia" w:hAnsi="Georgia"/>
      <w:sz w:val="16"/>
    </w:rPr>
  </w:style>
  <w:style w:type="character" w:customStyle="1" w:styleId="Debate-CardSmalltextF2Char">
    <w:name w:val="Debate- Card Small text F2 Char"/>
    <w:link w:val="Debate-CardSmalltextF2"/>
    <w:locked/>
    <w:rsid w:val="00C934E6"/>
    <w:rPr>
      <w:rFonts w:ascii="Arial Narrow" w:hAnsi="Arial Narrow"/>
      <w:sz w:val="16"/>
    </w:rPr>
  </w:style>
  <w:style w:type="paragraph" w:customStyle="1" w:styleId="Debate-CardSmalltextF2">
    <w:name w:val="Debate- Card Small text F2"/>
    <w:basedOn w:val="Normal"/>
    <w:next w:val="Normal"/>
    <w:link w:val="Debate-CardSmalltextF2Char"/>
    <w:qFormat/>
    <w:rsid w:val="00C934E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934E6"/>
    <w:rPr>
      <w:rFonts w:ascii="Arial Narrow" w:hAnsi="Arial Narrow"/>
      <w:b/>
      <w:sz w:val="18"/>
      <w:u w:val="single"/>
    </w:rPr>
  </w:style>
  <w:style w:type="paragraph" w:customStyle="1" w:styleId="Debate-EmphasizedText-F5">
    <w:name w:val="Debate- Emphasized Text- F5"/>
    <w:basedOn w:val="Normal"/>
    <w:link w:val="Debate-EmphasizedText-F5Char"/>
    <w:qFormat/>
    <w:rsid w:val="00C934E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934E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934E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934E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934E6"/>
    <w:rPr>
      <w:rFonts w:ascii="Times New Roman" w:eastAsia="Times New Roman" w:hAnsi="Times New Roman" w:cs="Calibri"/>
      <w:sz w:val="16"/>
    </w:rPr>
  </w:style>
  <w:style w:type="character" w:customStyle="1" w:styleId="CardStyleChar">
    <w:name w:val="Card Style Char"/>
    <w:link w:val="CardStyle0"/>
    <w:locked/>
    <w:rsid w:val="00C934E6"/>
    <w:rPr>
      <w:rFonts w:ascii="Calibri" w:eastAsia="Times New Roman" w:hAnsi="Calibri"/>
      <w:sz w:val="22"/>
    </w:rPr>
  </w:style>
  <w:style w:type="paragraph" w:customStyle="1" w:styleId="emactive">
    <w:name w:val="emactive"/>
    <w:basedOn w:val="Normal"/>
    <w:uiPriority w:val="99"/>
    <w:qFormat/>
    <w:rsid w:val="00C934E6"/>
    <w:pPr>
      <w:spacing w:before="100" w:beforeAutospacing="1" w:after="100" w:afterAutospacing="1"/>
    </w:pPr>
    <w:rPr>
      <w:rFonts w:eastAsia="Times New Roman"/>
      <w:sz w:val="24"/>
    </w:rPr>
  </w:style>
  <w:style w:type="paragraph" w:customStyle="1" w:styleId="emready">
    <w:name w:val="emready"/>
    <w:basedOn w:val="Normal"/>
    <w:uiPriority w:val="99"/>
    <w:qFormat/>
    <w:rsid w:val="00C934E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934E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934E6"/>
    <w:rPr>
      <w:rFonts w:ascii="Georgia" w:eastAsia="Times New Roman" w:hAnsi="Georgia" w:cs="Times New Roman"/>
      <w:b/>
      <w:sz w:val="24"/>
      <w:u w:val="single"/>
    </w:rPr>
  </w:style>
  <w:style w:type="character" w:customStyle="1" w:styleId="CardHighlightChar">
    <w:name w:val="Card Highlight Char"/>
    <w:link w:val="CardHighlight"/>
    <w:locked/>
    <w:rsid w:val="00C934E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934E6"/>
    <w:pPr>
      <w:shd w:val="clear" w:color="auto" w:fill="66FFFF"/>
    </w:pPr>
    <w:rPr>
      <w:rFonts w:eastAsia="Calibri" w:cs="Calibri"/>
      <w:sz w:val="24"/>
      <w:u w:val="single"/>
    </w:rPr>
  </w:style>
  <w:style w:type="character" w:customStyle="1" w:styleId="BlockHeaderHiddenChar">
    <w:name w:val="Block Header Hidden Char"/>
    <w:link w:val="BlockHeaderHidden"/>
    <w:locked/>
    <w:rsid w:val="00C934E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934E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934E6"/>
    <w:pPr>
      <w:spacing w:before="100" w:beforeAutospacing="1" w:after="100" w:afterAutospacing="1"/>
    </w:pPr>
    <w:rPr>
      <w:rFonts w:eastAsia="Times New Roman"/>
      <w:sz w:val="24"/>
    </w:rPr>
  </w:style>
  <w:style w:type="paragraph" w:customStyle="1" w:styleId="norma">
    <w:name w:val="norma"/>
    <w:basedOn w:val="Heading3"/>
    <w:uiPriority w:val="99"/>
    <w:qFormat/>
    <w:rsid w:val="00C934E6"/>
    <w:rPr>
      <w:rFonts w:eastAsia="MS Gothic" w:cs="Arial"/>
      <w:bCs w:val="0"/>
      <w:sz w:val="24"/>
      <w:szCs w:val="24"/>
    </w:rPr>
  </w:style>
  <w:style w:type="paragraph" w:customStyle="1" w:styleId="nromal">
    <w:name w:val="nromal"/>
    <w:basedOn w:val="Normal"/>
    <w:uiPriority w:val="99"/>
    <w:qFormat/>
    <w:rsid w:val="00C934E6"/>
    <w:pPr>
      <w:keepNext/>
      <w:keepLines/>
      <w:spacing w:before="200"/>
      <w:outlineLvl w:val="3"/>
    </w:pPr>
    <w:rPr>
      <w:rFonts w:eastAsia="Times New Roman" w:cs="Cambria"/>
      <w:b/>
      <w:iCs/>
    </w:rPr>
  </w:style>
  <w:style w:type="paragraph" w:customStyle="1" w:styleId="natural">
    <w:name w:val="natural"/>
    <w:basedOn w:val="Normal"/>
    <w:uiPriority w:val="99"/>
    <w:qFormat/>
    <w:rsid w:val="00C934E6"/>
    <w:pPr>
      <w:keepNext/>
      <w:keepLines/>
      <w:spacing w:before="200"/>
      <w:outlineLvl w:val="3"/>
    </w:pPr>
    <w:rPr>
      <w:rFonts w:eastAsia="Times New Roman"/>
      <w:b/>
      <w:iCs/>
    </w:rPr>
  </w:style>
  <w:style w:type="paragraph" w:customStyle="1" w:styleId="nroaml">
    <w:name w:val="nroaml"/>
    <w:basedOn w:val="Normal"/>
    <w:uiPriority w:val="99"/>
    <w:qFormat/>
    <w:rsid w:val="00C934E6"/>
    <w:pPr>
      <w:keepNext/>
      <w:keepLines/>
      <w:spacing w:before="200"/>
      <w:outlineLvl w:val="3"/>
    </w:pPr>
    <w:rPr>
      <w:rFonts w:eastAsia="Times New Roman"/>
      <w:b/>
      <w:iCs/>
    </w:rPr>
  </w:style>
  <w:style w:type="paragraph" w:customStyle="1" w:styleId="noraml">
    <w:name w:val="noraml"/>
    <w:basedOn w:val="Normal"/>
    <w:uiPriority w:val="99"/>
    <w:qFormat/>
    <w:rsid w:val="00C934E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934E6"/>
    <w:rPr>
      <w:rFonts w:ascii="Georgia" w:eastAsia="Calibri" w:hAnsi="Georgia"/>
      <w:sz w:val="16"/>
      <w:szCs w:val="16"/>
    </w:rPr>
  </w:style>
  <w:style w:type="paragraph" w:customStyle="1" w:styleId="SmallSizeParagraph">
    <w:name w:val="Small Size Paragraph"/>
    <w:basedOn w:val="Normal"/>
    <w:link w:val="SmallSizeParagraphChar"/>
    <w:qFormat/>
    <w:rsid w:val="00C934E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934E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934E6"/>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C934E6"/>
    <w:rPr>
      <w:rFonts w:ascii="Arial" w:eastAsia="Calibri" w:hAnsi="Arial" w:cs="Arial"/>
      <w:kern w:val="2"/>
      <w:sz w:val="14"/>
      <w:szCs w:val="14"/>
      <w:lang w:eastAsia="zh-TW"/>
    </w:rPr>
  </w:style>
  <w:style w:type="paragraph" w:customStyle="1" w:styleId="CardT1">
    <w:name w:val="CardT1"/>
    <w:basedOn w:val="Normal"/>
    <w:link w:val="CardT1Char"/>
    <w:qFormat/>
    <w:rsid w:val="00C934E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934E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934E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C934E6"/>
    <w:pPr>
      <w:spacing w:before="100" w:beforeAutospacing="1" w:after="100" w:afterAutospacing="1"/>
    </w:pPr>
    <w:rPr>
      <w:rFonts w:eastAsia="Times New Roman"/>
      <w:sz w:val="24"/>
    </w:rPr>
  </w:style>
  <w:style w:type="paragraph" w:customStyle="1" w:styleId="CiteReal">
    <w:name w:val="Cite Real"/>
    <w:basedOn w:val="Normal"/>
    <w:next w:val="Normal"/>
    <w:qFormat/>
    <w:rsid w:val="00C934E6"/>
    <w:rPr>
      <w:rFonts w:ascii="Arial" w:eastAsia="MS Mincho" w:hAnsi="Arial"/>
      <w:b/>
      <w:sz w:val="24"/>
      <w:u w:val="single"/>
    </w:rPr>
  </w:style>
  <w:style w:type="paragraph" w:customStyle="1" w:styleId="2909F619802848F09E01365C32F34654">
    <w:name w:val="2909F619802848F09E01365C32F34654"/>
    <w:uiPriority w:val="99"/>
    <w:qFormat/>
    <w:rsid w:val="00C934E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C934E6"/>
    <w:rPr>
      <w:rFonts w:ascii="Georgia" w:eastAsia="Calibri" w:hAnsi="Georgia"/>
      <w:u w:val="single"/>
      <w:lang w:val="x-none" w:eastAsia="zh-CN"/>
    </w:rPr>
  </w:style>
  <w:style w:type="paragraph" w:customStyle="1" w:styleId="UnderlineS">
    <w:name w:val="Underline S"/>
    <w:basedOn w:val="Normal"/>
    <w:link w:val="UnderlineSChar"/>
    <w:qFormat/>
    <w:rsid w:val="00C934E6"/>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C934E6"/>
    <w:rPr>
      <w:rFonts w:ascii="Georgia" w:eastAsia="SimSun" w:hAnsi="Georgia"/>
      <w:sz w:val="12"/>
    </w:rPr>
  </w:style>
  <w:style w:type="paragraph" w:customStyle="1" w:styleId="Ununderlined">
    <w:name w:val="Ununderlined"/>
    <w:basedOn w:val="Normal"/>
    <w:link w:val="UnunderlinedChar"/>
    <w:qFormat/>
    <w:rsid w:val="00C934E6"/>
    <w:rPr>
      <w:rFonts w:ascii="Georgia" w:eastAsia="SimSun" w:hAnsi="Georgia"/>
      <w:sz w:val="12"/>
    </w:rPr>
  </w:style>
  <w:style w:type="character" w:customStyle="1" w:styleId="HighlightingChar">
    <w:name w:val="Highlighting Char"/>
    <w:link w:val="Highlighting"/>
    <w:locked/>
    <w:rsid w:val="00C934E6"/>
    <w:rPr>
      <w:rFonts w:ascii="Georgia" w:eastAsia="SimSun" w:hAnsi="Georgia"/>
      <w:u w:val="thick"/>
    </w:rPr>
  </w:style>
  <w:style w:type="paragraph" w:customStyle="1" w:styleId="Highlighting">
    <w:name w:val="Highlighting"/>
    <w:basedOn w:val="Normal"/>
    <w:link w:val="HighlightingChar"/>
    <w:autoRedefine/>
    <w:qFormat/>
    <w:rsid w:val="00C934E6"/>
    <w:rPr>
      <w:rFonts w:ascii="Georgia" w:eastAsia="SimSun" w:hAnsi="Georgia"/>
      <w:sz w:val="24"/>
      <w:u w:val="thick"/>
    </w:rPr>
  </w:style>
  <w:style w:type="character" w:customStyle="1" w:styleId="CITEChar">
    <w:name w:val="CITE Char"/>
    <w:link w:val="CITE"/>
    <w:locked/>
    <w:rsid w:val="00C934E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934E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934E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C934E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934E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934E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934E6"/>
    <w:rPr>
      <w:b/>
      <w:sz w:val="28"/>
    </w:rPr>
  </w:style>
  <w:style w:type="character" w:customStyle="1" w:styleId="SourcenameChar">
    <w:name w:val="Source name Char"/>
    <w:link w:val="Sourcename"/>
    <w:locked/>
    <w:rsid w:val="00C934E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934E6"/>
    <w:rPr>
      <w:b/>
      <w:bCs/>
      <w:sz w:val="20"/>
    </w:rPr>
  </w:style>
  <w:style w:type="character" w:customStyle="1" w:styleId="underlinedcardChar">
    <w:name w:val="underlined card Char"/>
    <w:link w:val="underlinedcard0"/>
    <w:locked/>
    <w:rsid w:val="00C934E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934E6"/>
    <w:rPr>
      <w:sz w:val="24"/>
      <w:u w:val="single"/>
    </w:rPr>
  </w:style>
  <w:style w:type="paragraph" w:customStyle="1" w:styleId="FullText">
    <w:name w:val="Full Text"/>
    <w:basedOn w:val="Normal"/>
    <w:uiPriority w:val="99"/>
    <w:qFormat/>
    <w:rsid w:val="00C934E6"/>
    <w:rPr>
      <w:rFonts w:eastAsia="Times New Roman"/>
      <w:sz w:val="16"/>
    </w:rPr>
  </w:style>
  <w:style w:type="character" w:customStyle="1" w:styleId="TextUnderlineChar">
    <w:name w:val="Text Underline Char"/>
    <w:link w:val="TextUnderline"/>
    <w:locked/>
    <w:rsid w:val="00C934E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934E6"/>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C934E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934E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934E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934E6"/>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C934E6"/>
    <w:pPr>
      <w:spacing w:before="240"/>
      <w:outlineLvl w:val="2"/>
    </w:pPr>
    <w:rPr>
      <w:rFonts w:eastAsia="Times New Roman"/>
      <w:b/>
    </w:rPr>
  </w:style>
  <w:style w:type="character" w:customStyle="1" w:styleId="CiteCardChar">
    <w:name w:val="Cite_Card Char"/>
    <w:link w:val="CiteCard0"/>
    <w:locked/>
    <w:rsid w:val="00C934E6"/>
    <w:rPr>
      <w:rFonts w:ascii="Times New Roman" w:eastAsia="Times New Roman" w:hAnsi="Times New Roman" w:cs="Arial"/>
      <w:bCs/>
      <w:sz w:val="20"/>
      <w:szCs w:val="20"/>
    </w:rPr>
  </w:style>
  <w:style w:type="paragraph" w:customStyle="1" w:styleId="CiteCard0">
    <w:name w:val="Cite_Card"/>
    <w:link w:val="CiteCardChar"/>
    <w:qFormat/>
    <w:rsid w:val="00C934E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934E6"/>
    <w:pPr>
      <w:widowControl w:val="0"/>
    </w:pPr>
    <w:rPr>
      <w:rFonts w:eastAsia="MS Mincho"/>
      <w:color w:val="auto"/>
    </w:rPr>
  </w:style>
  <w:style w:type="character" w:customStyle="1" w:styleId="StyleStyle49pt6Char">
    <w:name w:val="Style Style4 + 9 pt6 Char"/>
    <w:basedOn w:val="Style4Char"/>
    <w:link w:val="StyleStyle49pt6"/>
    <w:locked/>
    <w:rsid w:val="00C934E6"/>
    <w:rPr>
      <w:rFonts w:ascii="Georgia" w:eastAsia="Times New Roman" w:hAnsi="Georgia"/>
      <w:u w:val="single"/>
      <w:lang w:val="x-none"/>
    </w:rPr>
  </w:style>
  <w:style w:type="paragraph" w:customStyle="1" w:styleId="StyleStyle49pt6">
    <w:name w:val="Style Style4 + 9 pt6"/>
    <w:basedOn w:val="Style4"/>
    <w:link w:val="StyleStyle49pt6Char"/>
    <w:qFormat/>
    <w:rsid w:val="00C934E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934E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934E6"/>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C934E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934E6"/>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934E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934E6"/>
    <w:rPr>
      <w:rFonts w:ascii="Georgia" w:hAnsi="Georgia" w:cs="Calibri"/>
      <w:b/>
      <w:bCs/>
      <w:sz w:val="24"/>
      <w:u w:val="single"/>
    </w:rPr>
  </w:style>
  <w:style w:type="character" w:customStyle="1" w:styleId="DebatenoramlChar">
    <w:name w:val="Debatenoraml Char"/>
    <w:link w:val="Debatenoraml"/>
    <w:locked/>
    <w:rsid w:val="00C934E6"/>
    <w:rPr>
      <w:rFonts w:ascii="Times New Roman" w:hAnsi="Times New Roman" w:cs="Times New Roman"/>
    </w:rPr>
  </w:style>
  <w:style w:type="paragraph" w:customStyle="1" w:styleId="Debatenoraml">
    <w:name w:val="Debatenoraml"/>
    <w:basedOn w:val="NoSpacing"/>
    <w:link w:val="DebatenoramlChar"/>
    <w:qFormat/>
    <w:rsid w:val="00C934E6"/>
    <w:pPr>
      <w:spacing w:before="0" w:line="240" w:lineRule="auto"/>
    </w:pPr>
    <w:rPr>
      <w:rFonts w:ascii="Times New Roman" w:hAnsi="Times New Roman" w:cs="Times New Roman"/>
    </w:rPr>
  </w:style>
  <w:style w:type="paragraph" w:customStyle="1" w:styleId="SynergyTag">
    <w:name w:val="SynergyTag"/>
    <w:basedOn w:val="Normal"/>
    <w:uiPriority w:val="99"/>
    <w:qFormat/>
    <w:rsid w:val="00C934E6"/>
    <w:rPr>
      <w:rFonts w:eastAsia="Calibri"/>
      <w:b/>
    </w:rPr>
  </w:style>
  <w:style w:type="character" w:customStyle="1" w:styleId="QualsChar">
    <w:name w:val="Quals Char"/>
    <w:link w:val="Quals"/>
    <w:locked/>
    <w:rsid w:val="00C934E6"/>
    <w:rPr>
      <w:rFonts w:ascii="Georgia" w:eastAsia="Calibri" w:hAnsi="Georgia"/>
      <w:sz w:val="18"/>
    </w:rPr>
  </w:style>
  <w:style w:type="paragraph" w:customStyle="1" w:styleId="Quals">
    <w:name w:val="Quals"/>
    <w:basedOn w:val="Normal"/>
    <w:link w:val="QualsChar"/>
    <w:qFormat/>
    <w:rsid w:val="00C934E6"/>
    <w:rPr>
      <w:rFonts w:ascii="Georgia" w:eastAsia="Calibri" w:hAnsi="Georgia"/>
      <w:sz w:val="18"/>
    </w:rPr>
  </w:style>
  <w:style w:type="paragraph" w:customStyle="1" w:styleId="times">
    <w:name w:val="times"/>
    <w:basedOn w:val="Normal"/>
    <w:qFormat/>
    <w:rsid w:val="00C934E6"/>
    <w:pPr>
      <w:spacing w:before="100" w:beforeAutospacing="1" w:after="100" w:afterAutospacing="1"/>
    </w:pPr>
    <w:rPr>
      <w:rFonts w:eastAsia="Times New Roman"/>
      <w:sz w:val="24"/>
    </w:rPr>
  </w:style>
  <w:style w:type="paragraph" w:customStyle="1" w:styleId="BodyA">
    <w:name w:val="Body A"/>
    <w:uiPriority w:val="99"/>
    <w:qFormat/>
    <w:rsid w:val="00C934E6"/>
    <w:rPr>
      <w:rFonts w:ascii="Helvetica" w:eastAsia="ヒラギノ角ゴ Pro W3" w:hAnsi="Helvetica" w:cs="Times New Roman"/>
      <w:color w:val="000000"/>
      <w:szCs w:val="20"/>
    </w:rPr>
  </w:style>
  <w:style w:type="character" w:customStyle="1" w:styleId="StarredChar">
    <w:name w:val="Starred Char"/>
    <w:link w:val="Starred"/>
    <w:locked/>
    <w:rsid w:val="00C934E6"/>
    <w:rPr>
      <w:rFonts w:ascii="Georgia" w:eastAsia="Times New Roman" w:hAnsi="Georgia"/>
      <w:b/>
      <w:caps/>
      <w:szCs w:val="28"/>
      <w:u w:val="single"/>
    </w:rPr>
  </w:style>
  <w:style w:type="paragraph" w:customStyle="1" w:styleId="Starred">
    <w:name w:val="Starred"/>
    <w:basedOn w:val="Normal"/>
    <w:link w:val="StarredChar"/>
    <w:qFormat/>
    <w:rsid w:val="00C934E6"/>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C934E6"/>
    <w:rPr>
      <w:rFonts w:ascii="Georgia" w:eastAsia="Times New Roman" w:hAnsi="Georgia"/>
      <w:b/>
      <w:caps/>
      <w:szCs w:val="28"/>
      <w:u w:val="single"/>
    </w:rPr>
  </w:style>
  <w:style w:type="paragraph" w:customStyle="1" w:styleId="NotStarred">
    <w:name w:val="NotStarred"/>
    <w:basedOn w:val="Normal"/>
    <w:link w:val="NotStarredChar"/>
    <w:qFormat/>
    <w:rsid w:val="00C934E6"/>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C934E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934E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934E6"/>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C934E6"/>
    <w:rPr>
      <w:rFonts w:ascii="Georgia" w:eastAsia="Calibri" w:hAnsi="Georgia"/>
      <w:b/>
    </w:rPr>
  </w:style>
  <w:style w:type="paragraph" w:customStyle="1" w:styleId="H4Tag">
    <w:name w:val="H4 (Tag)"/>
    <w:basedOn w:val="Normal"/>
    <w:link w:val="H4TagChar1"/>
    <w:qFormat/>
    <w:rsid w:val="00C934E6"/>
    <w:rPr>
      <w:rFonts w:ascii="Georgia" w:eastAsia="Calibri" w:hAnsi="Georgia"/>
      <w:b/>
      <w:sz w:val="24"/>
    </w:rPr>
  </w:style>
  <w:style w:type="paragraph" w:customStyle="1" w:styleId="CM25">
    <w:name w:val="CM25"/>
    <w:basedOn w:val="Default"/>
    <w:next w:val="Default"/>
    <w:qFormat/>
    <w:rsid w:val="00C934E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934E6"/>
    <w:rPr>
      <w:rFonts w:ascii="Georgia" w:hAnsi="Georgia"/>
      <w:b/>
    </w:rPr>
  </w:style>
  <w:style w:type="paragraph" w:customStyle="1" w:styleId="Debate-CardTagandCite-F6">
    <w:name w:val="Debate- Card Tag and Cite- F6"/>
    <w:basedOn w:val="Normal"/>
    <w:link w:val="Debate-CardTagandCite-F6Char"/>
    <w:qFormat/>
    <w:rsid w:val="00C934E6"/>
    <w:pPr>
      <w:contextualSpacing/>
    </w:pPr>
    <w:rPr>
      <w:rFonts w:ascii="Georgia" w:hAnsi="Georgia"/>
      <w:b/>
      <w:sz w:val="24"/>
    </w:rPr>
  </w:style>
  <w:style w:type="paragraph" w:customStyle="1" w:styleId="Cardtext0">
    <w:name w:val="Card text"/>
    <w:link w:val="CardtextChar0"/>
    <w:qFormat/>
    <w:rsid w:val="00C934E6"/>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C934E6"/>
    <w:rPr>
      <w:rFonts w:ascii="Georgia" w:eastAsia="Times New Roman" w:hAnsi="Georgia"/>
      <w:b/>
      <w:szCs w:val="28"/>
      <w:u w:val="single"/>
    </w:rPr>
  </w:style>
  <w:style w:type="paragraph" w:customStyle="1" w:styleId="NewHeading2">
    <w:name w:val="NewHeading2"/>
    <w:basedOn w:val="Normal"/>
    <w:link w:val="NewHeading2Char"/>
    <w:qFormat/>
    <w:rsid w:val="00C934E6"/>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C934E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934E6"/>
    <w:rPr>
      <w:rFonts w:eastAsia="Calibri"/>
    </w:rPr>
  </w:style>
  <w:style w:type="paragraph" w:customStyle="1" w:styleId="Card6pt">
    <w:name w:val="Card 6pt"/>
    <w:basedOn w:val="card"/>
    <w:uiPriority w:val="99"/>
    <w:qFormat/>
    <w:rsid w:val="00C934E6"/>
    <w:rPr>
      <w:rFonts w:ascii="Georgia" w:eastAsia="Calibri" w:hAnsi="Georgia"/>
      <w:bCs/>
      <w:color w:val="000000"/>
      <w:sz w:val="12"/>
      <w:szCs w:val="20"/>
    </w:rPr>
  </w:style>
  <w:style w:type="character" w:customStyle="1" w:styleId="FullCiteChar">
    <w:name w:val="Full Cite Char"/>
    <w:link w:val="FullCite"/>
    <w:locked/>
    <w:rsid w:val="00C934E6"/>
    <w:rPr>
      <w:rFonts w:ascii="Garamond" w:eastAsia="Calibri" w:hAnsi="Garamond"/>
    </w:rPr>
  </w:style>
  <w:style w:type="paragraph" w:customStyle="1" w:styleId="FullCite">
    <w:name w:val="Full Cite"/>
    <w:basedOn w:val="Normal"/>
    <w:next w:val="Normal"/>
    <w:link w:val="FullCiteChar"/>
    <w:qFormat/>
    <w:rsid w:val="00C934E6"/>
    <w:rPr>
      <w:rFonts w:ascii="Garamond" w:eastAsia="Calibri" w:hAnsi="Garamond"/>
      <w:sz w:val="24"/>
    </w:rPr>
  </w:style>
  <w:style w:type="character" w:customStyle="1" w:styleId="StyleCardStyleBlackUnderlineChar">
    <w:name w:val="Style Card Style + Black Underline Char"/>
    <w:link w:val="StyleCardStyleBlackUnderline"/>
    <w:locked/>
    <w:rsid w:val="00C934E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934E6"/>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C934E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934E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934E6"/>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C934E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934E6"/>
    <w:rPr>
      <w:rFonts w:ascii="Georgia" w:eastAsia="SimSun" w:hAnsi="Georgia"/>
      <w:b/>
      <w:bCs/>
      <w:sz w:val="24"/>
      <w:u w:val="single"/>
      <w:lang w:eastAsia="zh-CN"/>
    </w:rPr>
  </w:style>
  <w:style w:type="paragraph" w:customStyle="1" w:styleId="CM27">
    <w:name w:val="CM27"/>
    <w:basedOn w:val="Default"/>
    <w:next w:val="Default"/>
    <w:qFormat/>
    <w:rsid w:val="00C934E6"/>
    <w:pPr>
      <w:spacing w:after="200" w:line="276" w:lineRule="auto"/>
    </w:pPr>
    <w:rPr>
      <w:rFonts w:eastAsia="Calibri"/>
      <w:color w:val="auto"/>
      <w:sz w:val="22"/>
    </w:rPr>
  </w:style>
  <w:style w:type="paragraph" w:customStyle="1" w:styleId="font-null">
    <w:name w:val="font-null"/>
    <w:basedOn w:val="Normal"/>
    <w:uiPriority w:val="99"/>
    <w:qFormat/>
    <w:rsid w:val="00C934E6"/>
    <w:pPr>
      <w:spacing w:before="100" w:beforeAutospacing="1" w:after="100" w:afterAutospacing="1"/>
    </w:pPr>
    <w:rPr>
      <w:rFonts w:eastAsia="Times New Roman"/>
      <w:sz w:val="24"/>
    </w:rPr>
  </w:style>
  <w:style w:type="paragraph" w:customStyle="1" w:styleId="rteindent1">
    <w:name w:val="rteindent1"/>
    <w:basedOn w:val="Normal"/>
    <w:uiPriority w:val="99"/>
    <w:qFormat/>
    <w:rsid w:val="00C934E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934E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934E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934E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934E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934E6"/>
    <w:pPr>
      <w:spacing w:before="100" w:beforeAutospacing="1" w:after="100" w:afterAutospacing="1"/>
    </w:pPr>
    <w:rPr>
      <w:rFonts w:eastAsia="Times New Roman"/>
      <w:sz w:val="24"/>
    </w:rPr>
  </w:style>
  <w:style w:type="paragraph" w:customStyle="1" w:styleId="class">
    <w:name w:val="class"/>
    <w:basedOn w:val="Normal"/>
    <w:uiPriority w:val="99"/>
    <w:qFormat/>
    <w:rsid w:val="00C934E6"/>
    <w:pPr>
      <w:spacing w:before="100" w:beforeAutospacing="1" w:after="100" w:afterAutospacing="1"/>
    </w:pPr>
    <w:rPr>
      <w:rFonts w:eastAsia="Times New Roman"/>
      <w:sz w:val="24"/>
    </w:rPr>
  </w:style>
  <w:style w:type="character" w:customStyle="1" w:styleId="blocktitleChar0">
    <w:name w:val="block title Char"/>
    <w:link w:val="blocktitle0"/>
    <w:locked/>
    <w:rsid w:val="00C934E6"/>
    <w:rPr>
      <w:rFonts w:ascii="Calibri" w:eastAsia="Calibri" w:hAnsi="Calibri"/>
      <w:b/>
      <w:caps/>
      <w:sz w:val="28"/>
      <w:szCs w:val="28"/>
      <w:lang w:val="es-ES"/>
    </w:rPr>
  </w:style>
  <w:style w:type="paragraph" w:customStyle="1" w:styleId="Pa6">
    <w:name w:val="Pa6"/>
    <w:basedOn w:val="Normal"/>
    <w:next w:val="Normal"/>
    <w:uiPriority w:val="99"/>
    <w:qFormat/>
    <w:rsid w:val="00C934E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934E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934E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934E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934E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934E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934E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934E6"/>
    <w:pPr>
      <w:spacing w:after="160" w:line="259" w:lineRule="auto"/>
    </w:pPr>
    <w:rPr>
      <w:rFonts w:ascii="Georgia" w:eastAsia="SimSun" w:hAnsi="Georgia"/>
      <w:b/>
      <w:bCs/>
      <w:lang w:val="en-US"/>
    </w:rPr>
  </w:style>
  <w:style w:type="paragraph" w:customStyle="1" w:styleId="summary">
    <w:name w:val="summary"/>
    <w:basedOn w:val="Normal"/>
    <w:uiPriority w:val="99"/>
    <w:qFormat/>
    <w:rsid w:val="00C934E6"/>
    <w:pPr>
      <w:spacing w:before="100" w:beforeAutospacing="1" w:after="100" w:afterAutospacing="1"/>
    </w:pPr>
    <w:rPr>
      <w:rFonts w:eastAsia="Times New Roman"/>
      <w:sz w:val="24"/>
    </w:rPr>
  </w:style>
  <w:style w:type="paragraph" w:customStyle="1" w:styleId="Caption2">
    <w:name w:val="Caption2"/>
    <w:basedOn w:val="Normal"/>
    <w:uiPriority w:val="99"/>
    <w:qFormat/>
    <w:rsid w:val="00C934E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934E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934E6"/>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C934E6"/>
    <w:pPr>
      <w:jc w:val="center"/>
    </w:pPr>
    <w:rPr>
      <w:rFonts w:ascii="Book Antiqua" w:eastAsia="Times New Roman" w:hAnsi="Book Antiqua"/>
      <w:b/>
      <w:sz w:val="28"/>
    </w:rPr>
  </w:style>
  <w:style w:type="paragraph" w:customStyle="1" w:styleId="Little">
    <w:name w:val="Little"/>
    <w:basedOn w:val="Normal"/>
    <w:next w:val="Normal"/>
    <w:link w:val="LittleChar"/>
    <w:qFormat/>
    <w:rsid w:val="00C934E6"/>
    <w:pPr>
      <w:ind w:left="288"/>
    </w:pPr>
    <w:rPr>
      <w:rFonts w:eastAsia="Times New Roman"/>
      <w:sz w:val="16"/>
    </w:rPr>
  </w:style>
  <w:style w:type="paragraph" w:customStyle="1" w:styleId="AAAcard">
    <w:name w:val="AAAcard"/>
    <w:basedOn w:val="Normal"/>
    <w:uiPriority w:val="99"/>
    <w:qFormat/>
    <w:rsid w:val="00C934E6"/>
    <w:pPr>
      <w:ind w:left="288" w:right="288"/>
    </w:pPr>
    <w:rPr>
      <w:rFonts w:eastAsia="Times New Roman"/>
    </w:rPr>
  </w:style>
  <w:style w:type="paragraph" w:customStyle="1" w:styleId="Caption3">
    <w:name w:val="Caption3"/>
    <w:basedOn w:val="Normal"/>
    <w:uiPriority w:val="99"/>
    <w:qFormat/>
    <w:rsid w:val="00C934E6"/>
    <w:pPr>
      <w:spacing w:before="100" w:beforeAutospacing="1" w:after="100" w:afterAutospacing="1"/>
    </w:pPr>
    <w:rPr>
      <w:rFonts w:eastAsia="Times New Roman"/>
      <w:sz w:val="24"/>
    </w:rPr>
  </w:style>
  <w:style w:type="paragraph" w:customStyle="1" w:styleId="body-12-5">
    <w:name w:val="body-12-5"/>
    <w:basedOn w:val="Normal"/>
    <w:uiPriority w:val="99"/>
    <w:qFormat/>
    <w:rsid w:val="00C934E6"/>
    <w:pPr>
      <w:spacing w:before="100" w:beforeAutospacing="1" w:after="100" w:afterAutospacing="1"/>
    </w:pPr>
    <w:rPr>
      <w:rFonts w:eastAsia="Times New Roman"/>
      <w:sz w:val="24"/>
    </w:rPr>
  </w:style>
  <w:style w:type="paragraph" w:customStyle="1" w:styleId="infuse">
    <w:name w:val="infuse"/>
    <w:basedOn w:val="Normal"/>
    <w:uiPriority w:val="99"/>
    <w:qFormat/>
    <w:rsid w:val="00C934E6"/>
    <w:pPr>
      <w:spacing w:before="100" w:beforeAutospacing="1" w:after="100" w:afterAutospacing="1"/>
    </w:pPr>
    <w:rPr>
      <w:rFonts w:eastAsia="Times New Roman"/>
      <w:sz w:val="24"/>
    </w:rPr>
  </w:style>
  <w:style w:type="paragraph" w:customStyle="1" w:styleId="fontreg">
    <w:name w:val="font_reg"/>
    <w:basedOn w:val="Normal"/>
    <w:uiPriority w:val="99"/>
    <w:qFormat/>
    <w:rsid w:val="00C934E6"/>
    <w:pPr>
      <w:spacing w:before="100" w:beforeAutospacing="1" w:after="100" w:afterAutospacing="1"/>
    </w:pPr>
    <w:rPr>
      <w:rFonts w:eastAsia="Times New Roman"/>
      <w:sz w:val="24"/>
    </w:rPr>
  </w:style>
  <w:style w:type="paragraph" w:customStyle="1" w:styleId="CITEF3">
    <w:name w:val="CITE F3"/>
    <w:uiPriority w:val="99"/>
    <w:qFormat/>
    <w:rsid w:val="00C934E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C934E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934E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934E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934E6"/>
    <w:pPr>
      <w:spacing w:after="200"/>
    </w:pPr>
    <w:rPr>
      <w:rFonts w:ascii="Calibri" w:eastAsia="Calibri" w:hAnsi="Calibri" w:cs="Times New Roman"/>
      <w:sz w:val="20"/>
      <w:szCs w:val="20"/>
      <w:u w:val="single"/>
    </w:rPr>
  </w:style>
  <w:style w:type="paragraph" w:customStyle="1" w:styleId="hotroute1">
    <w:name w:val="hot route!"/>
    <w:basedOn w:val="Normal"/>
    <w:qFormat/>
    <w:rsid w:val="00C934E6"/>
    <w:pPr>
      <w:ind w:left="144"/>
    </w:pPr>
    <w:rPr>
      <w:rFonts w:ascii="Cambria" w:eastAsia="Calibri" w:hAnsi="Cambria"/>
      <w:sz w:val="24"/>
    </w:rPr>
  </w:style>
  <w:style w:type="paragraph" w:customStyle="1" w:styleId="FreeFormA">
    <w:name w:val="Free Form A"/>
    <w:autoRedefine/>
    <w:uiPriority w:val="99"/>
    <w:qFormat/>
    <w:rsid w:val="00C934E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C934E6"/>
    <w:pPr>
      <w:spacing w:before="100" w:beforeAutospacing="1" w:after="100" w:afterAutospacing="1"/>
    </w:pPr>
    <w:rPr>
      <w:rFonts w:eastAsia="Times New Roman"/>
      <w:sz w:val="24"/>
    </w:rPr>
  </w:style>
  <w:style w:type="paragraph" w:customStyle="1" w:styleId="subheader">
    <w:name w:val="subheader"/>
    <w:basedOn w:val="Normal"/>
    <w:uiPriority w:val="99"/>
    <w:qFormat/>
    <w:rsid w:val="00C934E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934E6"/>
    <w:pPr>
      <w:spacing w:before="100" w:beforeAutospacing="1" w:after="100" w:afterAutospacing="1"/>
    </w:pPr>
    <w:rPr>
      <w:rFonts w:eastAsia="Times New Roman"/>
      <w:sz w:val="24"/>
    </w:rPr>
  </w:style>
  <w:style w:type="paragraph" w:customStyle="1" w:styleId="more">
    <w:name w:val="more"/>
    <w:basedOn w:val="Normal"/>
    <w:uiPriority w:val="99"/>
    <w:qFormat/>
    <w:rsid w:val="00C934E6"/>
    <w:pPr>
      <w:spacing w:before="100" w:beforeAutospacing="1" w:after="100" w:afterAutospacing="1"/>
    </w:pPr>
    <w:rPr>
      <w:rFonts w:eastAsia="Times New Roman"/>
      <w:sz w:val="24"/>
    </w:rPr>
  </w:style>
  <w:style w:type="paragraph" w:customStyle="1" w:styleId="story">
    <w:name w:val="story"/>
    <w:basedOn w:val="Normal"/>
    <w:uiPriority w:val="99"/>
    <w:qFormat/>
    <w:rsid w:val="00C934E6"/>
    <w:pPr>
      <w:spacing w:before="100" w:beforeAutospacing="1" w:after="100" w:afterAutospacing="1"/>
    </w:pPr>
    <w:rPr>
      <w:rFonts w:eastAsia="Times New Roman"/>
      <w:sz w:val="24"/>
    </w:rPr>
  </w:style>
  <w:style w:type="paragraph" w:customStyle="1" w:styleId="H1numbered">
    <w:name w:val="H1 numbered"/>
    <w:basedOn w:val="Normal"/>
    <w:uiPriority w:val="99"/>
    <w:qFormat/>
    <w:rsid w:val="00C934E6"/>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934E6"/>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934E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934E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934E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934E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934E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934E6"/>
    <w:pPr>
      <w:widowControl w:val="0"/>
      <w:spacing w:after="63"/>
    </w:pPr>
    <w:rPr>
      <w:rFonts w:ascii="Arial" w:hAnsi="Arial"/>
      <w:color w:val="auto"/>
    </w:rPr>
  </w:style>
  <w:style w:type="paragraph" w:customStyle="1" w:styleId="CM35">
    <w:name w:val="CM35"/>
    <w:basedOn w:val="Default"/>
    <w:next w:val="Default"/>
    <w:uiPriority w:val="99"/>
    <w:qFormat/>
    <w:rsid w:val="00C934E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934E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934E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934E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934E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934E6"/>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C934E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934E6"/>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C934E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934E6"/>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934E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934E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C934E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934E6"/>
    <w:rPr>
      <w:rFonts w:ascii="Georgia" w:hAnsi="Georgia"/>
      <w:sz w:val="24"/>
      <w:lang w:val="x-none" w:eastAsia="x-none"/>
    </w:rPr>
  </w:style>
  <w:style w:type="character" w:customStyle="1" w:styleId="NormalFontChar">
    <w:name w:val="Normal Font Char"/>
    <w:link w:val="NormalFont"/>
    <w:locked/>
    <w:rsid w:val="00C934E6"/>
    <w:rPr>
      <w:rFonts w:ascii="Times New Roman" w:eastAsia="Times New Roman" w:hAnsi="Times New Roman" w:cs="Times New Roman"/>
      <w:sz w:val="20"/>
      <w:szCs w:val="20"/>
    </w:rPr>
  </w:style>
  <w:style w:type="paragraph" w:customStyle="1" w:styleId="NormalFont">
    <w:name w:val="Normal Font"/>
    <w:link w:val="NormalFontChar"/>
    <w:qFormat/>
    <w:rsid w:val="00C934E6"/>
    <w:rPr>
      <w:rFonts w:ascii="Times New Roman" w:eastAsia="Times New Roman" w:hAnsi="Times New Roman" w:cs="Times New Roman"/>
      <w:sz w:val="20"/>
      <w:szCs w:val="20"/>
    </w:rPr>
  </w:style>
  <w:style w:type="paragraph" w:customStyle="1" w:styleId="StyleSmall11pt">
    <w:name w:val="Style Small + 11 pt"/>
    <w:uiPriority w:val="99"/>
    <w:qFormat/>
    <w:rsid w:val="00C934E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934E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934E6"/>
    <w:rPr>
      <w:u w:val="single"/>
      <w:lang w:val="x-none" w:eastAsia="x-none"/>
    </w:rPr>
  </w:style>
  <w:style w:type="character" w:customStyle="1" w:styleId="StyleNormalFont11ptBoldUnderlineChar">
    <w:name w:val="Style Normal Font + 11 pt Bold Underline Char"/>
    <w:link w:val="StyleNormalFont11ptBoldUnderline"/>
    <w:locked/>
    <w:rsid w:val="00C934E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934E6"/>
    <w:rPr>
      <w:b/>
      <w:bCs/>
      <w:u w:val="single"/>
      <w:lang w:val="x-none" w:eastAsia="x-none"/>
    </w:rPr>
  </w:style>
  <w:style w:type="paragraph" w:customStyle="1" w:styleId="Smallfont0">
    <w:name w:val="Smallfont"/>
    <w:basedOn w:val="Normal"/>
    <w:uiPriority w:val="99"/>
    <w:qFormat/>
    <w:rsid w:val="00C934E6"/>
    <w:rPr>
      <w:rFonts w:eastAsia="Times New Roman"/>
      <w:sz w:val="15"/>
    </w:rPr>
  </w:style>
  <w:style w:type="paragraph" w:customStyle="1" w:styleId="formatvorlage2">
    <w:name w:val="formatvorlage2"/>
    <w:basedOn w:val="Normal"/>
    <w:uiPriority w:val="99"/>
    <w:qFormat/>
    <w:rsid w:val="00C934E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934E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934E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934E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934E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934E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934E6"/>
    <w:pPr>
      <w:ind w:left="144"/>
    </w:pPr>
    <w:rPr>
      <w:rFonts w:ascii="Georgia" w:eastAsia="Times New Roman" w:hAnsi="Georgia"/>
      <w:sz w:val="24"/>
      <w:lang w:val="x-none" w:eastAsia="x-none"/>
    </w:rPr>
  </w:style>
  <w:style w:type="paragraph" w:customStyle="1" w:styleId="deck">
    <w:name w:val="deck"/>
    <w:basedOn w:val="Normal"/>
    <w:uiPriority w:val="99"/>
    <w:qFormat/>
    <w:rsid w:val="00C934E6"/>
    <w:pPr>
      <w:spacing w:before="100" w:beforeAutospacing="1" w:after="100" w:afterAutospacing="1"/>
    </w:pPr>
    <w:rPr>
      <w:rFonts w:eastAsia="Times New Roman"/>
      <w:sz w:val="24"/>
    </w:rPr>
  </w:style>
  <w:style w:type="paragraph" w:customStyle="1" w:styleId="i1">
    <w:name w:val="i1"/>
    <w:basedOn w:val="Normal"/>
    <w:uiPriority w:val="99"/>
    <w:qFormat/>
    <w:rsid w:val="00C934E6"/>
    <w:pPr>
      <w:spacing w:before="100" w:beforeAutospacing="1" w:after="100" w:afterAutospacing="1"/>
    </w:pPr>
    <w:rPr>
      <w:rFonts w:eastAsia="Times New Roman"/>
      <w:sz w:val="24"/>
    </w:rPr>
  </w:style>
  <w:style w:type="paragraph" w:customStyle="1" w:styleId="question">
    <w:name w:val="question"/>
    <w:basedOn w:val="Normal"/>
    <w:uiPriority w:val="99"/>
    <w:qFormat/>
    <w:rsid w:val="00C934E6"/>
    <w:pPr>
      <w:spacing w:before="100" w:beforeAutospacing="1" w:after="100" w:afterAutospacing="1"/>
    </w:pPr>
    <w:rPr>
      <w:rFonts w:eastAsia="Times New Roman"/>
      <w:sz w:val="24"/>
    </w:rPr>
  </w:style>
  <w:style w:type="paragraph" w:customStyle="1" w:styleId="bodycopy">
    <w:name w:val="bodycopy"/>
    <w:basedOn w:val="Normal"/>
    <w:uiPriority w:val="99"/>
    <w:qFormat/>
    <w:rsid w:val="00C934E6"/>
    <w:pPr>
      <w:spacing w:before="100" w:beforeAutospacing="1" w:after="100" w:afterAutospacing="1"/>
    </w:pPr>
    <w:rPr>
      <w:rFonts w:eastAsia="Times New Roman"/>
      <w:sz w:val="24"/>
    </w:rPr>
  </w:style>
  <w:style w:type="paragraph" w:customStyle="1" w:styleId="Fifth">
    <w:name w:val="Fifth"/>
    <w:basedOn w:val="Normal"/>
    <w:link w:val="FifthChar"/>
    <w:qFormat/>
    <w:rsid w:val="00C934E6"/>
    <w:rPr>
      <w:rFonts w:ascii="Arial" w:eastAsia="Calibri" w:hAnsi="Arial"/>
    </w:rPr>
  </w:style>
  <w:style w:type="paragraph" w:customStyle="1" w:styleId="NoteLevel22">
    <w:name w:val="Note Level 22"/>
    <w:basedOn w:val="card"/>
    <w:next w:val="Normal"/>
    <w:uiPriority w:val="99"/>
    <w:qFormat/>
    <w:rsid w:val="00C934E6"/>
    <w:pPr>
      <w:keepNext/>
    </w:pPr>
    <w:rPr>
      <w:rFonts w:ascii="Georgia" w:eastAsia="MS Gothic" w:hAnsi="Georgia"/>
      <w:bCs/>
      <w:szCs w:val="20"/>
    </w:rPr>
  </w:style>
  <w:style w:type="paragraph" w:customStyle="1" w:styleId="wp-caption-text">
    <w:name w:val="wp-caption-text"/>
    <w:basedOn w:val="Normal"/>
    <w:qFormat/>
    <w:rsid w:val="00C934E6"/>
    <w:pPr>
      <w:spacing w:before="100" w:beforeAutospacing="1" w:after="100" w:afterAutospacing="1"/>
    </w:pPr>
    <w:rPr>
      <w:rFonts w:eastAsia="Times New Roman"/>
      <w:sz w:val="24"/>
    </w:rPr>
  </w:style>
  <w:style w:type="paragraph" w:customStyle="1" w:styleId="svarticle">
    <w:name w:val="svarticle"/>
    <w:basedOn w:val="Normal"/>
    <w:uiPriority w:val="99"/>
    <w:qFormat/>
    <w:rsid w:val="00C934E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934E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934E6"/>
    <w:pPr>
      <w:spacing w:before="100" w:beforeAutospacing="1" w:after="100" w:afterAutospacing="1"/>
    </w:pPr>
  </w:style>
  <w:style w:type="paragraph" w:customStyle="1" w:styleId="description">
    <w:name w:val="description"/>
    <w:basedOn w:val="Normal"/>
    <w:uiPriority w:val="99"/>
    <w:qFormat/>
    <w:rsid w:val="00C934E6"/>
    <w:pPr>
      <w:spacing w:before="100" w:beforeAutospacing="1" w:after="100" w:afterAutospacing="1"/>
    </w:pPr>
  </w:style>
  <w:style w:type="paragraph" w:customStyle="1" w:styleId="graf">
    <w:name w:val="graf"/>
    <w:basedOn w:val="Normal"/>
    <w:uiPriority w:val="99"/>
    <w:qFormat/>
    <w:rsid w:val="00C934E6"/>
    <w:pPr>
      <w:spacing w:before="100" w:beforeAutospacing="1" w:after="100" w:afterAutospacing="1"/>
    </w:pPr>
  </w:style>
  <w:style w:type="paragraph" w:customStyle="1" w:styleId="column">
    <w:name w:val="column"/>
    <w:basedOn w:val="Normal"/>
    <w:uiPriority w:val="99"/>
    <w:qFormat/>
    <w:rsid w:val="00C934E6"/>
    <w:pPr>
      <w:spacing w:before="100" w:beforeAutospacing="1" w:after="100" w:afterAutospacing="1"/>
    </w:pPr>
  </w:style>
  <w:style w:type="paragraph" w:customStyle="1" w:styleId="recirc-container">
    <w:name w:val="recirc-container"/>
    <w:basedOn w:val="Normal"/>
    <w:uiPriority w:val="99"/>
    <w:qFormat/>
    <w:rsid w:val="00C934E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934E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934E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934E6"/>
    <w:rPr>
      <w:rFonts w:ascii="Georgia" w:hAnsi="Georgia" w:hint="default"/>
      <w:i/>
      <w:iCs/>
      <w:color w:val="808080"/>
    </w:rPr>
  </w:style>
  <w:style w:type="character" w:customStyle="1" w:styleId="cardchar00">
    <w:name w:val="cardchar0"/>
    <w:basedOn w:val="DefaultParagraphFont"/>
    <w:rsid w:val="00C934E6"/>
  </w:style>
  <w:style w:type="character" w:customStyle="1" w:styleId="UnderlineNon-bold">
    <w:name w:val="Underline Non - bold"/>
    <w:rsid w:val="00C934E6"/>
    <w:rPr>
      <w:rFonts w:ascii="Times New Roman" w:hAnsi="Times New Roman" w:cs="Times New Roman" w:hint="default"/>
      <w:iCs/>
      <w:sz w:val="22"/>
      <w:u w:val="single"/>
    </w:rPr>
  </w:style>
  <w:style w:type="character" w:customStyle="1" w:styleId="Heading5Char2">
    <w:name w:val="Heading 5 Char2"/>
    <w:rsid w:val="00C934E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934E6"/>
    <w:rPr>
      <w:rFonts w:ascii="Arial" w:hAnsi="Arial" w:cs="Arial"/>
      <w:vanish/>
      <w:sz w:val="16"/>
      <w:szCs w:val="16"/>
    </w:rPr>
  </w:style>
  <w:style w:type="paragraph" w:styleId="z-TopofForm">
    <w:name w:val="HTML Top of Form"/>
    <w:basedOn w:val="Normal"/>
    <w:next w:val="Normal"/>
    <w:link w:val="z-TopofFormChar"/>
    <w:hidden/>
    <w:uiPriority w:val="99"/>
    <w:unhideWhenUsed/>
    <w:rsid w:val="00C934E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934E6"/>
    <w:rPr>
      <w:rFonts w:ascii="Arial" w:hAnsi="Arial" w:cs="Arial"/>
      <w:vanish/>
      <w:sz w:val="16"/>
      <w:szCs w:val="16"/>
    </w:rPr>
  </w:style>
  <w:style w:type="character" w:customStyle="1" w:styleId="z-BottomofFormChar">
    <w:name w:val="z-Bottom of Form Char"/>
    <w:basedOn w:val="DefaultParagraphFont"/>
    <w:link w:val="z-BottomofForm"/>
    <w:uiPriority w:val="99"/>
    <w:rsid w:val="00C934E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934E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934E6"/>
    <w:rPr>
      <w:rFonts w:ascii="Arial" w:hAnsi="Arial" w:cs="Arial"/>
      <w:vanish/>
      <w:sz w:val="16"/>
      <w:szCs w:val="16"/>
    </w:rPr>
  </w:style>
  <w:style w:type="character" w:customStyle="1" w:styleId="authordate1">
    <w:name w:val="authordate"/>
    <w:rsid w:val="00C934E6"/>
  </w:style>
  <w:style w:type="character" w:customStyle="1" w:styleId="underline0">
    <w:name w:val="%underline"/>
    <w:qFormat/>
    <w:rsid w:val="00C934E6"/>
    <w:rPr>
      <w:rFonts w:ascii="Times New Roman" w:hAnsi="Times New Roman" w:cs="Times New Roman" w:hint="default"/>
      <w:strike w:val="0"/>
      <w:dstrike w:val="0"/>
      <w:sz w:val="16"/>
      <w:u w:val="none"/>
      <w:effect w:val="none"/>
    </w:rPr>
  </w:style>
  <w:style w:type="character" w:customStyle="1" w:styleId="AUNDERLINE0">
    <w:name w:val="AUNDERLINE"/>
    <w:qFormat/>
    <w:rsid w:val="00C934E6"/>
    <w:rPr>
      <w:rFonts w:ascii="Times New Roman" w:hAnsi="Times New Roman" w:cs="Times New Roman" w:hint="default"/>
      <w:sz w:val="20"/>
      <w:u w:val="single"/>
    </w:rPr>
  </w:style>
  <w:style w:type="character" w:customStyle="1" w:styleId="UnderlinedCharChar">
    <w:name w:val="Underlined Char Char"/>
    <w:rsid w:val="00C934E6"/>
    <w:rPr>
      <w:rFonts w:ascii="Garamond" w:hAnsi="Garamond" w:hint="default"/>
      <w:szCs w:val="28"/>
      <w:u w:val="single"/>
      <w:lang w:val="en-US" w:eastAsia="en-US" w:bidi="ar-SA"/>
    </w:rPr>
  </w:style>
  <w:style w:type="character" w:customStyle="1" w:styleId="slug-doi">
    <w:name w:val="slug-doi"/>
    <w:basedOn w:val="DefaultParagraphFont"/>
    <w:rsid w:val="00C934E6"/>
  </w:style>
  <w:style w:type="character" w:customStyle="1" w:styleId="af">
    <w:name w:val="af"/>
    <w:basedOn w:val="DefaultParagraphFont"/>
    <w:rsid w:val="00C934E6"/>
  </w:style>
  <w:style w:type="character" w:customStyle="1" w:styleId="ab">
    <w:name w:val="ab"/>
    <w:basedOn w:val="DefaultParagraphFont"/>
    <w:rsid w:val="00C934E6"/>
  </w:style>
  <w:style w:type="character" w:customStyle="1" w:styleId="em">
    <w:name w:val="em"/>
    <w:basedOn w:val="DefaultParagraphFont"/>
    <w:rsid w:val="00C934E6"/>
  </w:style>
  <w:style w:type="character" w:customStyle="1" w:styleId="au">
    <w:name w:val="au"/>
    <w:basedOn w:val="DefaultParagraphFont"/>
    <w:rsid w:val="00C934E6"/>
  </w:style>
  <w:style w:type="character" w:customStyle="1" w:styleId="ti">
    <w:name w:val="ti"/>
    <w:basedOn w:val="DefaultParagraphFont"/>
    <w:rsid w:val="00C934E6"/>
  </w:style>
  <w:style w:type="character" w:customStyle="1" w:styleId="subheadblue">
    <w:name w:val="subhead_blue"/>
    <w:basedOn w:val="DefaultParagraphFont"/>
    <w:rsid w:val="00C934E6"/>
  </w:style>
  <w:style w:type="character" w:customStyle="1" w:styleId="affiliation">
    <w:name w:val="affiliation"/>
    <w:basedOn w:val="DefaultParagraphFont"/>
    <w:rsid w:val="00C934E6"/>
  </w:style>
  <w:style w:type="character" w:customStyle="1" w:styleId="slug-doi-wrapper">
    <w:name w:val="slug-doi-wrapper"/>
    <w:basedOn w:val="DefaultParagraphFont"/>
    <w:rsid w:val="00C934E6"/>
  </w:style>
  <w:style w:type="character" w:customStyle="1" w:styleId="slug-metadata-noteahead-of-print">
    <w:name w:val="slug-metadata-note ahead-of-print"/>
    <w:basedOn w:val="DefaultParagraphFont"/>
    <w:rsid w:val="00C934E6"/>
  </w:style>
  <w:style w:type="character" w:customStyle="1" w:styleId="slug-ahead-of-print-date">
    <w:name w:val="slug-ahead-of-print-date"/>
    <w:basedOn w:val="DefaultParagraphFont"/>
    <w:rsid w:val="00C934E6"/>
  </w:style>
  <w:style w:type="character" w:customStyle="1" w:styleId="medium-bold">
    <w:name w:val="medium-bold"/>
    <w:basedOn w:val="DefaultParagraphFont"/>
    <w:rsid w:val="00C934E6"/>
  </w:style>
  <w:style w:type="character" w:customStyle="1" w:styleId="updated-short-citation">
    <w:name w:val="updated-short-citation"/>
    <w:basedOn w:val="DefaultParagraphFont"/>
    <w:rsid w:val="00C934E6"/>
  </w:style>
  <w:style w:type="character" w:customStyle="1" w:styleId="goohl0">
    <w:name w:val="goohl0"/>
    <w:basedOn w:val="DefaultParagraphFont"/>
    <w:rsid w:val="00C934E6"/>
  </w:style>
  <w:style w:type="character" w:customStyle="1" w:styleId="CharChar6">
    <w:name w:val="Char Char6"/>
    <w:rsid w:val="00C934E6"/>
    <w:rPr>
      <w:rFonts w:ascii="Arial" w:hAnsi="Arial" w:cs="Arial" w:hint="default"/>
      <w:bCs/>
      <w:sz w:val="16"/>
      <w:szCs w:val="26"/>
      <w:lang w:val="en-US" w:eastAsia="en-US" w:bidi="ar-SA"/>
    </w:rPr>
  </w:style>
  <w:style w:type="character" w:customStyle="1" w:styleId="TagCharChar1">
    <w:name w:val="Tag Char Char1"/>
    <w:rsid w:val="00C934E6"/>
    <w:rPr>
      <w:b/>
      <w:bCs w:val="0"/>
      <w:sz w:val="24"/>
      <w:szCs w:val="24"/>
      <w:lang w:val="en-US" w:eastAsia="en-US" w:bidi="ar-SA"/>
    </w:rPr>
  </w:style>
  <w:style w:type="character" w:customStyle="1" w:styleId="12TimesNewRoman">
    <w:name w:val="12 Times New Roman"/>
    <w:rsid w:val="00C934E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934E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934E6"/>
    <w:rPr>
      <w:rFonts w:ascii="Times New Roman" w:hAnsi="Times New Roman" w:cs="Times New Roman" w:hint="default"/>
      <w:strike w:val="0"/>
      <w:dstrike w:val="0"/>
      <w:sz w:val="14"/>
      <w:u w:val="none"/>
      <w:effect w:val="none"/>
    </w:rPr>
  </w:style>
  <w:style w:type="character" w:customStyle="1" w:styleId="F8-UnderlineBold">
    <w:name w:val="F8 - Underline/Bold"/>
    <w:rsid w:val="00C934E6"/>
    <w:rPr>
      <w:rFonts w:ascii="Times New Roman" w:hAnsi="Times New Roman" w:cs="Times New Roman" w:hint="default"/>
      <w:b/>
      <w:bCs w:val="0"/>
      <w:sz w:val="20"/>
      <w:u w:val="single"/>
    </w:rPr>
  </w:style>
  <w:style w:type="character" w:customStyle="1" w:styleId="F7-SmallFont">
    <w:name w:val="F7 - Small Font"/>
    <w:rsid w:val="00C934E6"/>
    <w:rPr>
      <w:rFonts w:ascii="Times New Roman" w:hAnsi="Times New Roman" w:cs="Times New Roman" w:hint="default"/>
      <w:sz w:val="14"/>
    </w:rPr>
  </w:style>
  <w:style w:type="character" w:customStyle="1" w:styleId="Brief-Bold">
    <w:name w:val="Brief - Bold"/>
    <w:rsid w:val="00C934E6"/>
    <w:rPr>
      <w:rFonts w:ascii="Times New Roman" w:hAnsi="Times New Roman" w:cs="Times New Roman" w:hint="default"/>
      <w:b/>
      <w:bCs w:val="0"/>
    </w:rPr>
  </w:style>
  <w:style w:type="character" w:customStyle="1" w:styleId="Card-Underline">
    <w:name w:val="Card - Underline"/>
    <w:rsid w:val="00C934E6"/>
    <w:rPr>
      <w:rFonts w:ascii="Times New Roman" w:hAnsi="Times New Roman" w:cs="Times New Roman" w:hint="default"/>
      <w:u w:val="single"/>
    </w:rPr>
  </w:style>
  <w:style w:type="character" w:customStyle="1" w:styleId="beriefunderline">
    <w:name w:val="berief = underline"/>
    <w:rsid w:val="00C934E6"/>
    <w:rPr>
      <w:rFonts w:ascii="Times New Roman" w:eastAsia="Times New Roman" w:hAnsi="Times New Roman" w:cs="Times New Roman" w:hint="default"/>
      <w:sz w:val="20"/>
      <w:u w:val="single"/>
    </w:rPr>
  </w:style>
  <w:style w:type="character" w:customStyle="1" w:styleId="BoldText10pt">
    <w:name w:val="Bold Text 10 pt"/>
    <w:rsid w:val="00C934E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934E6"/>
  </w:style>
  <w:style w:type="character" w:customStyle="1" w:styleId="SC4208902">
    <w:name w:val="SC.4.208902"/>
    <w:rsid w:val="00C934E6"/>
    <w:rPr>
      <w:rFonts w:ascii="Century" w:hAnsi="Century" w:cs="Century" w:hint="default"/>
      <w:color w:val="000000"/>
      <w:sz w:val="22"/>
      <w:szCs w:val="22"/>
    </w:rPr>
  </w:style>
  <w:style w:type="character" w:customStyle="1" w:styleId="SC4208915">
    <w:name w:val="SC.4.208915"/>
    <w:rsid w:val="00C934E6"/>
    <w:rPr>
      <w:rFonts w:ascii="Century" w:hAnsi="Century" w:cs="Century" w:hint="default"/>
      <w:color w:val="000000"/>
      <w:sz w:val="13"/>
      <w:szCs w:val="13"/>
    </w:rPr>
  </w:style>
  <w:style w:type="character" w:customStyle="1" w:styleId="SC273764">
    <w:name w:val="SC.2.73764"/>
    <w:rsid w:val="00C934E6"/>
    <w:rPr>
      <w:rFonts w:ascii="Century" w:hAnsi="Century" w:cs="Century" w:hint="default"/>
      <w:color w:val="000000"/>
      <w:sz w:val="72"/>
      <w:szCs w:val="72"/>
    </w:rPr>
  </w:style>
  <w:style w:type="character" w:customStyle="1" w:styleId="SC273779">
    <w:name w:val="SC.2.73779"/>
    <w:rsid w:val="00C934E6"/>
    <w:rPr>
      <w:rFonts w:ascii="Century" w:hAnsi="Century" w:cs="Century" w:hint="default"/>
      <w:color w:val="000000"/>
      <w:sz w:val="40"/>
      <w:szCs w:val="40"/>
    </w:rPr>
  </w:style>
  <w:style w:type="character" w:customStyle="1" w:styleId="SC273763">
    <w:name w:val="SC.2.73763"/>
    <w:rsid w:val="00C934E6"/>
    <w:rPr>
      <w:rFonts w:ascii="Century" w:hAnsi="Century" w:cs="Century" w:hint="default"/>
      <w:b/>
      <w:bCs/>
      <w:color w:val="000000"/>
    </w:rPr>
  </w:style>
  <w:style w:type="character" w:customStyle="1" w:styleId="SC4208910">
    <w:name w:val="SC.4.208910"/>
    <w:rsid w:val="00C934E6"/>
    <w:rPr>
      <w:rFonts w:ascii="Century" w:hAnsi="Century" w:cs="Century" w:hint="default"/>
      <w:color w:val="000000"/>
      <w:sz w:val="28"/>
      <w:szCs w:val="28"/>
    </w:rPr>
  </w:style>
  <w:style w:type="character" w:customStyle="1" w:styleId="SC4208911">
    <w:name w:val="SC.4.208911"/>
    <w:rsid w:val="00C934E6"/>
    <w:rPr>
      <w:rFonts w:ascii="Century" w:hAnsi="Century" w:cs="Century" w:hint="default"/>
      <w:color w:val="000000"/>
    </w:rPr>
  </w:style>
  <w:style w:type="character" w:customStyle="1" w:styleId="articlesubtitle">
    <w:name w:val="article_sub_title"/>
    <w:basedOn w:val="DefaultParagraphFont"/>
    <w:rsid w:val="00C934E6"/>
  </w:style>
  <w:style w:type="character" w:customStyle="1" w:styleId="newsdate2">
    <w:name w:val="news_date2"/>
    <w:basedOn w:val="DefaultParagraphFont"/>
    <w:rsid w:val="00C934E6"/>
  </w:style>
  <w:style w:type="character" w:customStyle="1" w:styleId="readarticleheader">
    <w:name w:val="readarticleheader"/>
    <w:basedOn w:val="DefaultParagraphFont"/>
    <w:rsid w:val="00C934E6"/>
  </w:style>
  <w:style w:type="character" w:customStyle="1" w:styleId="UnderlineChar20">
    <w:name w:val="Underline Char2"/>
    <w:rsid w:val="00C934E6"/>
    <w:rPr>
      <w:rFonts w:ascii="Trebuchet MS" w:hAnsi="Trebuchet MS" w:hint="default"/>
      <w:u w:val="thick"/>
      <w:lang w:val="en-US" w:eastAsia="zh-CN" w:bidi="ar-SA"/>
    </w:rPr>
  </w:style>
  <w:style w:type="character" w:customStyle="1" w:styleId="BoldUnderliningChar">
    <w:name w:val="Bold Underlining Char"/>
    <w:rsid w:val="00C934E6"/>
    <w:rPr>
      <w:rFonts w:ascii="Arial Narrow" w:eastAsia="Times New Roman" w:hAnsi="Arial Narrow" w:hint="default"/>
      <w:b/>
      <w:bCs w:val="0"/>
      <w:szCs w:val="24"/>
      <w:u w:val="single"/>
      <w:lang w:val="en-GB" w:eastAsia="en-US" w:bidi="ar-SA"/>
    </w:rPr>
  </w:style>
  <w:style w:type="character" w:customStyle="1" w:styleId="medium-normal1">
    <w:name w:val="medium-normal1"/>
    <w:rsid w:val="00C934E6"/>
    <w:rPr>
      <w:rFonts w:ascii="Arial" w:hAnsi="Arial" w:cs="Arial" w:hint="default"/>
      <w:b w:val="0"/>
      <w:bCs w:val="0"/>
      <w:i w:val="0"/>
      <w:iCs w:val="0"/>
      <w:sz w:val="20"/>
      <w:szCs w:val="20"/>
    </w:rPr>
  </w:style>
  <w:style w:type="character" w:customStyle="1" w:styleId="UnderlinedCardChar0">
    <w:name w:val="Underlined Card Char"/>
    <w:rsid w:val="00C934E6"/>
    <w:rPr>
      <w:rFonts w:ascii="Palatino Linotype" w:hAnsi="Palatino Linotype" w:hint="default"/>
      <w:u w:val="single"/>
      <w:lang w:val="en-US" w:eastAsia="en-US" w:bidi="ar-SA"/>
    </w:rPr>
  </w:style>
  <w:style w:type="character" w:customStyle="1" w:styleId="char">
    <w:name w:val="char"/>
    <w:basedOn w:val="DefaultParagraphFont"/>
    <w:rsid w:val="00C934E6"/>
  </w:style>
  <w:style w:type="character" w:customStyle="1" w:styleId="UnderlineCharCharCharCharCharChar">
    <w:name w:val="Underline Char Char Char Char Char Char"/>
    <w:rsid w:val="00C934E6"/>
    <w:rPr>
      <w:rFonts w:ascii="Arial Narrow" w:hAnsi="Arial Narrow" w:hint="default"/>
      <w:szCs w:val="24"/>
      <w:u w:val="single"/>
      <w:lang w:val="en-US" w:eastAsia="en-US" w:bidi="ar-SA"/>
    </w:rPr>
  </w:style>
  <w:style w:type="character" w:customStyle="1" w:styleId="klink">
    <w:name w:val="klink"/>
    <w:basedOn w:val="DefaultParagraphFont"/>
    <w:rsid w:val="00C934E6"/>
  </w:style>
  <w:style w:type="character" w:customStyle="1" w:styleId="date10">
    <w:name w:val="date1"/>
    <w:basedOn w:val="DefaultParagraphFont"/>
    <w:rsid w:val="00C934E6"/>
  </w:style>
  <w:style w:type="character" w:customStyle="1" w:styleId="bolding1">
    <w:name w:val="bolding1"/>
    <w:rsid w:val="00C934E6"/>
    <w:rPr>
      <w:b/>
      <w:bCs/>
    </w:rPr>
  </w:style>
  <w:style w:type="character" w:customStyle="1" w:styleId="bookoptions1">
    <w:name w:val="book_options1"/>
    <w:rsid w:val="00C934E6"/>
    <w:rPr>
      <w:b/>
      <w:bCs/>
      <w:color w:val="333366"/>
    </w:rPr>
  </w:style>
  <w:style w:type="character" w:customStyle="1" w:styleId="descriptionblock">
    <w:name w:val="description block"/>
    <w:basedOn w:val="DefaultParagraphFont"/>
    <w:rsid w:val="00C934E6"/>
  </w:style>
  <w:style w:type="character" w:customStyle="1" w:styleId="detailsboxblock">
    <w:name w:val="detailsbox block"/>
    <w:basedOn w:val="DefaultParagraphFont"/>
    <w:rsid w:val="00C934E6"/>
  </w:style>
  <w:style w:type="character" w:customStyle="1" w:styleId="Char3">
    <w:name w:val="Char3"/>
    <w:rsid w:val="00C934E6"/>
    <w:rPr>
      <w:rFonts w:ascii="Arial" w:hAnsi="Arial" w:cs="Arial" w:hint="default"/>
      <w:bCs/>
      <w:u w:val="thick"/>
      <w:lang w:val="en-US" w:eastAsia="en-US" w:bidi="ar-SA"/>
    </w:rPr>
  </w:style>
  <w:style w:type="character" w:customStyle="1" w:styleId="texto11">
    <w:name w:val="texto11"/>
    <w:rsid w:val="00C934E6"/>
    <w:rPr>
      <w:rFonts w:ascii="Arial" w:hAnsi="Arial" w:cs="Arial" w:hint="default"/>
      <w:b w:val="0"/>
      <w:bCs w:val="0"/>
      <w:i w:val="0"/>
      <w:iCs w:val="0"/>
      <w:caps w:val="0"/>
      <w:color w:val="000000"/>
      <w:sz w:val="26"/>
      <w:szCs w:val="26"/>
    </w:rPr>
  </w:style>
  <w:style w:type="character" w:customStyle="1" w:styleId="CardTagChar">
    <w:name w:val="Card Tag Char"/>
    <w:rsid w:val="00C934E6"/>
    <w:rPr>
      <w:rFonts w:ascii="Arial Narrow" w:hAnsi="Arial Narrow" w:hint="default"/>
      <w:b/>
      <w:bCs w:val="0"/>
      <w:sz w:val="24"/>
      <w:szCs w:val="24"/>
      <w:lang w:val="en-US" w:eastAsia="en-US" w:bidi="ar-SA"/>
    </w:rPr>
  </w:style>
  <w:style w:type="character" w:customStyle="1" w:styleId="DebateCiteCharCharChar">
    <w:name w:val="Debate Cite Char Char Char"/>
    <w:rsid w:val="00C934E6"/>
    <w:rPr>
      <w:b/>
      <w:bCs w:val="0"/>
      <w:sz w:val="32"/>
      <w:szCs w:val="32"/>
      <w:lang w:val="en-US" w:eastAsia="en-US" w:bidi="ar-SA"/>
    </w:rPr>
  </w:style>
  <w:style w:type="character" w:customStyle="1" w:styleId="TagandCiteChar">
    <w:name w:val="Tag and Cite Char"/>
    <w:rsid w:val="00C934E6"/>
    <w:rPr>
      <w:color w:val="333333"/>
      <w:sz w:val="22"/>
      <w:szCs w:val="22"/>
      <w:lang w:val="en-US" w:eastAsia="en-US" w:bidi="ar-SA"/>
    </w:rPr>
  </w:style>
  <w:style w:type="character" w:customStyle="1" w:styleId="Style10ptBold">
    <w:name w:val="Style 10 pt Bold"/>
    <w:rsid w:val="00C934E6"/>
    <w:rPr>
      <w:b/>
      <w:bCs/>
      <w:sz w:val="20"/>
    </w:rPr>
  </w:style>
  <w:style w:type="character" w:customStyle="1" w:styleId="text9">
    <w:name w:val="text9"/>
    <w:basedOn w:val="DefaultParagraphFont"/>
    <w:rsid w:val="00C934E6"/>
  </w:style>
  <w:style w:type="character" w:customStyle="1" w:styleId="text21">
    <w:name w:val="text21"/>
    <w:basedOn w:val="DefaultParagraphFont"/>
    <w:rsid w:val="00C934E6"/>
  </w:style>
  <w:style w:type="character" w:customStyle="1" w:styleId="text19">
    <w:name w:val="text19"/>
    <w:basedOn w:val="DefaultParagraphFont"/>
    <w:rsid w:val="00C934E6"/>
  </w:style>
  <w:style w:type="character" w:customStyle="1" w:styleId="term2">
    <w:name w:val="term2"/>
    <w:rsid w:val="00C934E6"/>
    <w:rPr>
      <w:b/>
      <w:bCs/>
    </w:rPr>
  </w:style>
  <w:style w:type="character" w:customStyle="1" w:styleId="pmterms12">
    <w:name w:val="pmterms12"/>
    <w:rsid w:val="00C934E6"/>
    <w:rPr>
      <w:b/>
      <w:bCs/>
      <w:i w:val="0"/>
      <w:iCs w:val="0"/>
      <w:color w:val="000000"/>
    </w:rPr>
  </w:style>
  <w:style w:type="character" w:customStyle="1" w:styleId="ToReadChar">
    <w:name w:val="To Read Char"/>
    <w:rsid w:val="00C934E6"/>
    <w:rPr>
      <w:rFonts w:ascii="Verdana" w:hAnsi="Verdana" w:hint="default"/>
      <w:b/>
      <w:bCs w:val="0"/>
      <w:szCs w:val="24"/>
      <w:u w:val="single"/>
      <w:lang w:val="en-US" w:eastAsia="en-US" w:bidi="ar-SA"/>
    </w:rPr>
  </w:style>
  <w:style w:type="character" w:customStyle="1" w:styleId="ToReadCharChar">
    <w:name w:val="To Read Char Char"/>
    <w:rsid w:val="00C934E6"/>
    <w:rPr>
      <w:rFonts w:ascii="Verdana" w:hAnsi="Verdana" w:hint="default"/>
      <w:b/>
      <w:bCs w:val="0"/>
      <w:szCs w:val="24"/>
      <w:u w:val="single"/>
      <w:lang w:val="en-US" w:eastAsia="en-US" w:bidi="ar-SA"/>
    </w:rPr>
  </w:style>
  <w:style w:type="character" w:customStyle="1" w:styleId="bio">
    <w:name w:val="bio"/>
    <w:basedOn w:val="DefaultParagraphFont"/>
    <w:rsid w:val="00C934E6"/>
  </w:style>
  <w:style w:type="character" w:customStyle="1" w:styleId="storytextstyle">
    <w:name w:val="storytextstyle"/>
    <w:basedOn w:val="DefaultParagraphFont"/>
    <w:rsid w:val="00C934E6"/>
  </w:style>
  <w:style w:type="character" w:customStyle="1" w:styleId="cardunderlinedCharChar">
    <w:name w:val="card underlined Char Char"/>
    <w:rsid w:val="00C934E6"/>
    <w:rPr>
      <w:rFonts w:ascii="Arial" w:hAnsi="Arial" w:cs="Arial" w:hint="default"/>
      <w:sz w:val="22"/>
      <w:szCs w:val="24"/>
      <w:u w:val="single"/>
      <w:lang w:val="en-US" w:eastAsia="en-US" w:bidi="ar-SA"/>
    </w:rPr>
  </w:style>
  <w:style w:type="character" w:customStyle="1" w:styleId="Style2Char0">
    <w:name w:val="Style2 Char"/>
    <w:rsid w:val="00C934E6"/>
    <w:rPr>
      <w:rFonts w:ascii="Book Antiqua" w:hAnsi="Book Antiqua" w:hint="default"/>
      <w:u w:val="thick"/>
      <w:lang w:val="en-US" w:eastAsia="en-US" w:bidi="ar-SA"/>
    </w:rPr>
  </w:style>
  <w:style w:type="character" w:customStyle="1" w:styleId="Style2Char1">
    <w:name w:val="Style2 Char1"/>
    <w:rsid w:val="00C934E6"/>
    <w:rPr>
      <w:rFonts w:ascii="Book Antiqua" w:hAnsi="Book Antiqua" w:hint="default"/>
      <w:szCs w:val="24"/>
      <w:u w:val="thick"/>
      <w:lang w:val="en-US" w:eastAsia="en-US" w:bidi="ar-SA"/>
    </w:rPr>
  </w:style>
  <w:style w:type="character" w:customStyle="1" w:styleId="articlehead21">
    <w:name w:val="articlehead21"/>
    <w:rsid w:val="00C934E6"/>
    <w:rPr>
      <w:rFonts w:ascii="Arial" w:hAnsi="Arial" w:cs="Arial" w:hint="default"/>
      <w:b/>
      <w:bCs/>
      <w:color w:val="660000"/>
      <w:sz w:val="20"/>
      <w:szCs w:val="20"/>
    </w:rPr>
  </w:style>
  <w:style w:type="character" w:customStyle="1" w:styleId="TagCiteChar1">
    <w:name w:val="Tag/Cite Char1"/>
    <w:rsid w:val="00C934E6"/>
    <w:rPr>
      <w:b/>
      <w:bCs w:val="0"/>
      <w:lang w:val="en-US" w:eastAsia="en-US" w:bidi="ar-SA"/>
    </w:rPr>
  </w:style>
  <w:style w:type="character" w:customStyle="1" w:styleId="goohl2">
    <w:name w:val="goohl2"/>
    <w:basedOn w:val="DefaultParagraphFont"/>
    <w:rsid w:val="00C934E6"/>
  </w:style>
  <w:style w:type="character" w:customStyle="1" w:styleId="CardCharChar0">
    <w:name w:val="Card Char Char"/>
    <w:rsid w:val="00C934E6"/>
    <w:rPr>
      <w:lang w:val="en-US" w:eastAsia="en-US" w:bidi="ar-SA"/>
    </w:rPr>
  </w:style>
  <w:style w:type="character" w:customStyle="1" w:styleId="BriefTitle1Char">
    <w:name w:val="Brief Title 1 Char"/>
    <w:rsid w:val="00C934E6"/>
    <w:rPr>
      <w:b/>
      <w:bCs w:val="0"/>
      <w:u w:val="single"/>
      <w:lang w:val="en-US" w:eastAsia="en-US" w:bidi="ar-SA"/>
    </w:rPr>
  </w:style>
  <w:style w:type="character" w:customStyle="1" w:styleId="TagCiteCharChar">
    <w:name w:val="Tag/Cite Char Char"/>
    <w:rsid w:val="00C934E6"/>
    <w:rPr>
      <w:b/>
      <w:bCs w:val="0"/>
      <w:lang w:val="en-US" w:eastAsia="en-US" w:bidi="ar-SA"/>
    </w:rPr>
  </w:style>
  <w:style w:type="character" w:customStyle="1" w:styleId="btx">
    <w:name w:val="btx"/>
    <w:basedOn w:val="DefaultParagraphFont"/>
    <w:rsid w:val="00C934E6"/>
  </w:style>
  <w:style w:type="character" w:customStyle="1" w:styleId="CardChar1">
    <w:name w:val="Card Char1"/>
    <w:rsid w:val="00C934E6"/>
    <w:rPr>
      <w:lang w:val="en-US" w:eastAsia="en-US" w:bidi="ar-SA"/>
    </w:rPr>
  </w:style>
  <w:style w:type="character" w:customStyle="1" w:styleId="prodgeneral1">
    <w:name w:val="prodgeneral1"/>
    <w:rsid w:val="00C934E6"/>
    <w:rPr>
      <w:rFonts w:ascii="Verdana" w:hAnsi="Verdana" w:hint="default"/>
      <w:b w:val="0"/>
      <w:bCs w:val="0"/>
      <w:caps w:val="0"/>
      <w:color w:val="000000"/>
      <w:spacing w:val="0"/>
      <w:sz w:val="16"/>
      <w:szCs w:val="16"/>
    </w:rPr>
  </w:style>
  <w:style w:type="character" w:customStyle="1" w:styleId="summary1">
    <w:name w:val="summary1"/>
    <w:rsid w:val="00C934E6"/>
    <w:rPr>
      <w:rFonts w:ascii="Arial" w:hAnsi="Arial" w:cs="Arial" w:hint="default"/>
      <w:sz w:val="18"/>
      <w:szCs w:val="18"/>
    </w:rPr>
  </w:style>
  <w:style w:type="character" w:customStyle="1" w:styleId="text3">
    <w:name w:val="text3"/>
    <w:basedOn w:val="DefaultParagraphFont"/>
    <w:rsid w:val="00C934E6"/>
  </w:style>
  <w:style w:type="character" w:customStyle="1" w:styleId="cardtextsmallChar">
    <w:name w:val="card text small Char"/>
    <w:rsid w:val="00C934E6"/>
    <w:rPr>
      <w:rFonts w:ascii="Arial Narrow" w:hAnsi="Arial Narrow" w:hint="default"/>
      <w:sz w:val="16"/>
      <w:szCs w:val="24"/>
      <w:lang w:val="en-US" w:eastAsia="en-US" w:bidi="ar-SA"/>
    </w:rPr>
  </w:style>
  <w:style w:type="character" w:customStyle="1" w:styleId="countrytitle1">
    <w:name w:val="countrytitle1"/>
    <w:rsid w:val="00C934E6"/>
    <w:rPr>
      <w:rFonts w:ascii="Verdana" w:hAnsi="Verdana" w:hint="default"/>
      <w:b/>
      <w:bCs/>
      <w:color w:val="293643"/>
      <w:sz w:val="24"/>
      <w:szCs w:val="24"/>
    </w:rPr>
  </w:style>
  <w:style w:type="character" w:customStyle="1" w:styleId="storyheader1">
    <w:name w:val="storyheader1"/>
    <w:rsid w:val="00C934E6"/>
    <w:rPr>
      <w:rFonts w:ascii="Verdana" w:hAnsi="Verdana" w:hint="default"/>
      <w:b/>
      <w:bCs/>
      <w:color w:val="000000"/>
      <w:sz w:val="21"/>
      <w:szCs w:val="21"/>
    </w:rPr>
  </w:style>
  <w:style w:type="character" w:customStyle="1" w:styleId="cardunderlinedChar0">
    <w:name w:val="card underlined Char"/>
    <w:rsid w:val="00C934E6"/>
    <w:rPr>
      <w:rFonts w:ascii="Arial" w:hAnsi="Arial" w:cs="Arial" w:hint="default"/>
      <w:sz w:val="22"/>
      <w:szCs w:val="24"/>
      <w:u w:val="single"/>
      <w:lang w:val="en-US" w:eastAsia="en-US" w:bidi="ar-SA"/>
    </w:rPr>
  </w:style>
  <w:style w:type="character" w:customStyle="1" w:styleId="article1">
    <w:name w:val="article1"/>
    <w:rsid w:val="00C934E6"/>
    <w:rPr>
      <w:rFonts w:ascii="Verdana" w:hAnsi="Verdana" w:hint="default"/>
      <w:color w:val="333333"/>
      <w:sz w:val="16"/>
      <w:szCs w:val="16"/>
    </w:rPr>
  </w:style>
  <w:style w:type="character" w:customStyle="1" w:styleId="story-posted-date1">
    <w:name w:val="story-posted-date1"/>
    <w:rsid w:val="00C934E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934E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934E6"/>
  </w:style>
  <w:style w:type="character" w:customStyle="1" w:styleId="textmedium">
    <w:name w:val="textmedium"/>
    <w:basedOn w:val="DefaultParagraphFont"/>
    <w:rsid w:val="00C934E6"/>
  </w:style>
  <w:style w:type="character" w:customStyle="1" w:styleId="citation1">
    <w:name w:val="citation1"/>
    <w:rsid w:val="00C934E6"/>
    <w:rPr>
      <w:rFonts w:ascii="Verdana" w:hAnsi="Verdana" w:hint="default"/>
      <w:sz w:val="17"/>
      <w:szCs w:val="17"/>
    </w:rPr>
  </w:style>
  <w:style w:type="character" w:customStyle="1" w:styleId="hithighlite">
    <w:name w:val="hithighlite"/>
    <w:basedOn w:val="DefaultParagraphFont"/>
    <w:rsid w:val="00C934E6"/>
  </w:style>
  <w:style w:type="character" w:customStyle="1" w:styleId="articlecontent">
    <w:name w:val="articlecontent"/>
    <w:basedOn w:val="DefaultParagraphFont"/>
    <w:rsid w:val="00C934E6"/>
  </w:style>
  <w:style w:type="character" w:customStyle="1" w:styleId="fource1">
    <w:name w:val="fource1"/>
    <w:rsid w:val="00C934E6"/>
    <w:rPr>
      <w:sz w:val="34"/>
      <w:szCs w:val="34"/>
    </w:rPr>
  </w:style>
  <w:style w:type="character" w:customStyle="1" w:styleId="LanguageStrikeChar">
    <w:name w:val="Language Strike Char"/>
    <w:rsid w:val="00C934E6"/>
    <w:rPr>
      <w:rFonts w:ascii="Arial Narrow" w:hAnsi="Arial Narrow" w:hint="default"/>
      <w:strike/>
      <w:szCs w:val="24"/>
      <w:lang w:val="en-US" w:eastAsia="en-US" w:bidi="ar-SA"/>
    </w:rPr>
  </w:style>
  <w:style w:type="character" w:customStyle="1" w:styleId="normal11">
    <w:name w:val="normal1"/>
    <w:basedOn w:val="DefaultParagraphFont"/>
    <w:rsid w:val="00C934E6"/>
  </w:style>
  <w:style w:type="character" w:customStyle="1" w:styleId="ds">
    <w:name w:val="ds"/>
    <w:basedOn w:val="DefaultParagraphFont"/>
    <w:rsid w:val="00C934E6"/>
  </w:style>
  <w:style w:type="character" w:customStyle="1" w:styleId="UnderliningChar1">
    <w:name w:val="Underlining Char1"/>
    <w:rsid w:val="00C934E6"/>
    <w:rPr>
      <w:rFonts w:ascii="Arial Narrow" w:hAnsi="Arial Narrow" w:hint="default"/>
      <w:szCs w:val="24"/>
      <w:u w:val="single"/>
      <w:lang w:val="en-US" w:eastAsia="en-US" w:bidi="ar-SA"/>
    </w:rPr>
  </w:style>
  <w:style w:type="character" w:customStyle="1" w:styleId="UnderliningChar2">
    <w:name w:val="Underlining Char2"/>
    <w:rsid w:val="00C934E6"/>
    <w:rPr>
      <w:rFonts w:ascii="Arial Narrow" w:hAnsi="Arial Narrow" w:hint="default"/>
      <w:szCs w:val="24"/>
      <w:u w:val="single"/>
      <w:lang w:val="en-US" w:eastAsia="en-US" w:bidi="ar-SA"/>
    </w:rPr>
  </w:style>
  <w:style w:type="character" w:customStyle="1" w:styleId="MicroTextChar1">
    <w:name w:val="MicroText Char1"/>
    <w:rsid w:val="00C934E6"/>
    <w:rPr>
      <w:rFonts w:ascii="Arial Narrow" w:hAnsi="Arial Narrow" w:hint="default"/>
      <w:sz w:val="12"/>
      <w:szCs w:val="24"/>
      <w:lang w:val="en-US" w:eastAsia="en-US" w:bidi="ar-SA"/>
    </w:rPr>
  </w:style>
  <w:style w:type="character" w:customStyle="1" w:styleId="DefaultPara">
    <w:name w:val="Default Para"/>
    <w:rsid w:val="00C934E6"/>
    <w:rPr>
      <w:sz w:val="20"/>
    </w:rPr>
  </w:style>
  <w:style w:type="character" w:customStyle="1" w:styleId="SYSHYPERTEXT">
    <w:name w:val="SYS_HYPERTEXT"/>
    <w:rsid w:val="00C934E6"/>
    <w:rPr>
      <w:color w:val="0000FF"/>
      <w:u w:val="single"/>
    </w:rPr>
  </w:style>
  <w:style w:type="character" w:customStyle="1" w:styleId="Hyperlink1">
    <w:name w:val="Hyperlink1"/>
    <w:rsid w:val="00C934E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934E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934E6"/>
    <w:rPr>
      <w:rFonts w:ascii="Arial Narrow" w:hAnsi="Arial Narrow" w:hint="default"/>
      <w:noProof w:val="0"/>
      <w:szCs w:val="24"/>
      <w:u w:val="single"/>
      <w:lang w:val="en-US" w:eastAsia="en-US" w:bidi="ar-SA"/>
    </w:rPr>
  </w:style>
  <w:style w:type="character" w:customStyle="1" w:styleId="BlockHeading1Char">
    <w:name w:val="Block Heading 1 Char"/>
    <w:rsid w:val="00C934E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934E6"/>
    <w:rPr>
      <w:b/>
      <w:bCs w:val="0"/>
      <w:sz w:val="24"/>
      <w:szCs w:val="24"/>
      <w:u w:val="single"/>
      <w:lang w:val="en-US" w:eastAsia="en-US" w:bidi="ar-SA"/>
    </w:rPr>
  </w:style>
  <w:style w:type="character" w:customStyle="1" w:styleId="StyleTagTimesNewRomanChar">
    <w:name w:val="Style Tag + Times New Roman Char"/>
    <w:rsid w:val="00C934E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934E6"/>
    <w:rPr>
      <w:rFonts w:ascii="Arial Narrow" w:hAnsi="Arial Narrow" w:cs="Arial" w:hint="default"/>
      <w:b/>
      <w:bCs/>
      <w:iCs/>
      <w:sz w:val="24"/>
      <w:szCs w:val="28"/>
      <w:lang w:val="en-US" w:eastAsia="en-US" w:bidi="ar-SA"/>
    </w:rPr>
  </w:style>
  <w:style w:type="character" w:customStyle="1" w:styleId="UnderliningCharChar">
    <w:name w:val="Underlining Char Char"/>
    <w:rsid w:val="00C934E6"/>
    <w:rPr>
      <w:rFonts w:ascii="Arial Narrow" w:hAnsi="Arial Narrow" w:hint="default"/>
      <w:szCs w:val="24"/>
      <w:u w:val="single"/>
      <w:lang w:val="en-US" w:eastAsia="en-US" w:bidi="ar-SA"/>
    </w:rPr>
  </w:style>
  <w:style w:type="character" w:customStyle="1" w:styleId="StyleArialNarrow12ptBold">
    <w:name w:val="Style Arial Narrow 12 pt Bold"/>
    <w:rsid w:val="00C934E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934E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934E6"/>
    <w:rPr>
      <w:noProof w:val="0"/>
      <w:u w:val="single"/>
      <w:lang w:val="en-US" w:eastAsia="en-US" w:bidi="ar-SA"/>
    </w:rPr>
  </w:style>
  <w:style w:type="character" w:customStyle="1" w:styleId="UnderlinedCharChar1">
    <w:name w:val="Underlined Char Char1"/>
    <w:rsid w:val="00C934E6"/>
    <w:rPr>
      <w:rFonts w:ascii="Bell MT" w:eastAsia="Times New Roman" w:hAnsi="Bell MT" w:hint="default"/>
      <w:bCs/>
      <w:iCs/>
      <w:sz w:val="22"/>
      <w:u w:val="single"/>
    </w:rPr>
  </w:style>
  <w:style w:type="character" w:customStyle="1" w:styleId="Heading2CharChar2">
    <w:name w:val="Heading 2 Char Char2"/>
    <w:rsid w:val="00C934E6"/>
    <w:rPr>
      <w:rFonts w:ascii="Arial" w:hAnsi="Arial" w:cs="Arial" w:hint="default"/>
      <w:b/>
      <w:bCs/>
      <w:iCs/>
      <w:sz w:val="22"/>
      <w:szCs w:val="28"/>
      <w:lang w:val="en-US" w:eastAsia="en-US" w:bidi="ar-SA"/>
    </w:rPr>
  </w:style>
  <w:style w:type="character" w:customStyle="1" w:styleId="doctitle">
    <w:name w:val="doctitle"/>
    <w:rsid w:val="00C934E6"/>
  </w:style>
  <w:style w:type="character" w:customStyle="1" w:styleId="cardtext-underlined0">
    <w:name w:val="card text- underlined"/>
    <w:rsid w:val="00C934E6"/>
    <w:rPr>
      <w:rFonts w:ascii="Garamond" w:hAnsi="Garamond" w:hint="default"/>
      <w:u w:val="single"/>
    </w:rPr>
  </w:style>
  <w:style w:type="character" w:customStyle="1" w:styleId="BodyText1">
    <w:name w:val="Body Text1"/>
    <w:basedOn w:val="DefaultParagraphFont"/>
    <w:rsid w:val="00C934E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934E6"/>
  </w:style>
  <w:style w:type="character" w:customStyle="1" w:styleId="BriefTitleChar">
    <w:name w:val="Brief Title Char"/>
    <w:basedOn w:val="DefaultParagraphFont"/>
    <w:rsid w:val="00C934E6"/>
    <w:rPr>
      <w:b/>
      <w:bCs w:val="0"/>
      <w:sz w:val="24"/>
      <w:szCs w:val="24"/>
      <w:u w:val="single"/>
      <w:lang w:val="en-US" w:eastAsia="en-US" w:bidi="ar-SA"/>
    </w:rPr>
  </w:style>
  <w:style w:type="character" w:customStyle="1" w:styleId="BriefTitle2Char">
    <w:name w:val="Brief Title 2 Char"/>
    <w:basedOn w:val="BriefTitleChar"/>
    <w:rsid w:val="00C934E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934E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934E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934E6"/>
    <w:rPr>
      <w:rFonts w:ascii="AGaramond" w:hAnsi="AGaramond" w:cs="AGaramond" w:hint="default"/>
      <w:color w:val="211D1E"/>
      <w:sz w:val="14"/>
      <w:szCs w:val="14"/>
    </w:rPr>
  </w:style>
  <w:style w:type="character" w:customStyle="1" w:styleId="CharacterStyle2">
    <w:name w:val="Character Style 2"/>
    <w:uiPriority w:val="99"/>
    <w:rsid w:val="00C934E6"/>
    <w:rPr>
      <w:sz w:val="20"/>
      <w:szCs w:val="20"/>
    </w:rPr>
  </w:style>
  <w:style w:type="character" w:customStyle="1" w:styleId="cross-head">
    <w:name w:val="cross-head"/>
    <w:rsid w:val="00C934E6"/>
  </w:style>
  <w:style w:type="character" w:customStyle="1" w:styleId="Subtitle1">
    <w:name w:val="Subtitle1"/>
    <w:rsid w:val="00C934E6"/>
  </w:style>
  <w:style w:type="character" w:customStyle="1" w:styleId="metaorigin">
    <w:name w:val="meta_origin"/>
    <w:rsid w:val="00C934E6"/>
  </w:style>
  <w:style w:type="character" w:customStyle="1" w:styleId="mandelbrotrefrag">
    <w:name w:val="mandelbrot_refrag"/>
    <w:rsid w:val="00C934E6"/>
  </w:style>
  <w:style w:type="character" w:customStyle="1" w:styleId="eminfo">
    <w:name w:val="eminfo"/>
    <w:rsid w:val="00C934E6"/>
  </w:style>
  <w:style w:type="character" w:customStyle="1" w:styleId="emhighlight">
    <w:name w:val="emhighlight"/>
    <w:rsid w:val="00C934E6"/>
  </w:style>
  <w:style w:type="character" w:customStyle="1" w:styleId="name">
    <w:name w:val="name"/>
    <w:rsid w:val="00C934E6"/>
  </w:style>
  <w:style w:type="character" w:customStyle="1" w:styleId="tkrname">
    <w:name w:val="tkrname"/>
    <w:rsid w:val="00C934E6"/>
  </w:style>
  <w:style w:type="character" w:customStyle="1" w:styleId="tkrchange">
    <w:name w:val="tkrchange"/>
    <w:rsid w:val="00C934E6"/>
  </w:style>
  <w:style w:type="character" w:customStyle="1" w:styleId="source-org">
    <w:name w:val="source-org"/>
    <w:rsid w:val="00C934E6"/>
  </w:style>
  <w:style w:type="character" w:customStyle="1" w:styleId="updated">
    <w:name w:val="updated"/>
    <w:rsid w:val="00C934E6"/>
  </w:style>
  <w:style w:type="character" w:customStyle="1" w:styleId="last">
    <w:name w:val="last"/>
    <w:rsid w:val="00C934E6"/>
  </w:style>
  <w:style w:type="character" w:customStyle="1" w:styleId="Style11ptBoldUnderline1">
    <w:name w:val="Style 11 pt Bold Underline1"/>
    <w:rsid w:val="00C934E6"/>
    <w:rPr>
      <w:b/>
      <w:bCs/>
      <w:sz w:val="20"/>
      <w:u w:val="single"/>
    </w:rPr>
  </w:style>
  <w:style w:type="character" w:customStyle="1" w:styleId="StyleStyleunderlineBold11pt">
    <w:name w:val="Style Style underline + Bold + 11 pt"/>
    <w:rsid w:val="00C934E6"/>
    <w:rPr>
      <w:bCs/>
      <w:sz w:val="20"/>
      <w:u w:val="single"/>
    </w:rPr>
  </w:style>
  <w:style w:type="character" w:customStyle="1" w:styleId="StyleunderlineAsianTimesNewRomanBold">
    <w:name w:val="Style underline + (Asian) Times New Roman Bold"/>
    <w:rsid w:val="00C934E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934E6"/>
    <w:rPr>
      <w:b/>
      <w:bCs/>
      <w:sz w:val="20"/>
      <w:u w:val="single"/>
      <w:bdr w:val="single" w:sz="4" w:space="0" w:color="auto" w:frame="1"/>
    </w:rPr>
  </w:style>
  <w:style w:type="character" w:customStyle="1" w:styleId="A5">
    <w:name w:val="A5"/>
    <w:uiPriority w:val="99"/>
    <w:rsid w:val="00C934E6"/>
    <w:rPr>
      <w:rFonts w:ascii="Times New Roman" w:hAnsi="Times New Roman" w:cs="Times New Roman" w:hint="default"/>
      <w:color w:val="000000"/>
      <w:sz w:val="13"/>
      <w:szCs w:val="13"/>
    </w:rPr>
  </w:style>
  <w:style w:type="character" w:customStyle="1" w:styleId="quotepeekbase">
    <w:name w:val="quotepeekbase"/>
    <w:rsid w:val="00C934E6"/>
  </w:style>
  <w:style w:type="character" w:customStyle="1" w:styleId="cardChar10">
    <w:name w:val="card Char1"/>
    <w:rsid w:val="00C934E6"/>
    <w:rPr>
      <w:rFonts w:ascii="Calibri" w:eastAsia="Calibri" w:hAnsi="Calibri" w:cs="Calibri" w:hint="default"/>
      <w:sz w:val="24"/>
      <w:szCs w:val="22"/>
      <w:lang w:val="x-none" w:eastAsia="x-none"/>
    </w:rPr>
  </w:style>
  <w:style w:type="character" w:customStyle="1" w:styleId="NormalCard">
    <w:name w:val="Normal Card"/>
    <w:uiPriority w:val="1"/>
    <w:qFormat/>
    <w:rsid w:val="00C934E6"/>
    <w:rPr>
      <w:rFonts w:ascii="Times New Roman" w:hAnsi="Times New Roman" w:cs="Times New Roman" w:hint="default"/>
      <w:sz w:val="24"/>
    </w:rPr>
  </w:style>
  <w:style w:type="character" w:customStyle="1" w:styleId="HighlightedUnderline0">
    <w:name w:val="Highlighted Underline"/>
    <w:uiPriority w:val="1"/>
    <w:qFormat/>
    <w:rsid w:val="00C934E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934E6"/>
    <w:rPr>
      <w:rFonts w:ascii="Times New Roman" w:hAnsi="Times New Roman" w:cs="Times New Roman" w:hint="default"/>
      <w:sz w:val="16"/>
      <w:szCs w:val="16"/>
    </w:rPr>
  </w:style>
  <w:style w:type="character" w:customStyle="1" w:styleId="timebox">
    <w:name w:val="timebox"/>
    <w:rsid w:val="00C934E6"/>
  </w:style>
  <w:style w:type="character" w:customStyle="1" w:styleId="Heading2Subtext">
    <w:name w:val="Heading 2 Subtext"/>
    <w:rsid w:val="00C934E6"/>
    <w:rPr>
      <w:rFonts w:ascii="Times New Roman" w:hAnsi="Times New Roman" w:cs="Times New Roman" w:hint="default"/>
      <w:sz w:val="16"/>
    </w:rPr>
  </w:style>
  <w:style w:type="character" w:customStyle="1" w:styleId="-SmallText-">
    <w:name w:val="-Small Text-"/>
    <w:rsid w:val="00C934E6"/>
    <w:rPr>
      <w:rFonts w:ascii="Garamond" w:hAnsi="Garamond" w:hint="default"/>
      <w:sz w:val="16"/>
    </w:rPr>
  </w:style>
  <w:style w:type="character" w:customStyle="1" w:styleId="label">
    <w:name w:val="label"/>
    <w:rsid w:val="00C934E6"/>
  </w:style>
  <w:style w:type="character" w:customStyle="1" w:styleId="BoldUnderlineCharChar">
    <w:name w:val="BoldUnderline Char Char"/>
    <w:rsid w:val="00C934E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934E6"/>
  </w:style>
  <w:style w:type="character" w:customStyle="1" w:styleId="FontStyle477">
    <w:name w:val="Font Style477"/>
    <w:basedOn w:val="DefaultParagraphFont"/>
    <w:uiPriority w:val="99"/>
    <w:rsid w:val="00C934E6"/>
    <w:rPr>
      <w:rFonts w:ascii="Times New Roman" w:hAnsi="Times New Roman" w:cs="Times New Roman" w:hint="default"/>
      <w:sz w:val="18"/>
      <w:szCs w:val="18"/>
    </w:rPr>
  </w:style>
  <w:style w:type="character" w:customStyle="1" w:styleId="FontStyle505">
    <w:name w:val="Font Style505"/>
    <w:basedOn w:val="DefaultParagraphFont"/>
    <w:uiPriority w:val="99"/>
    <w:rsid w:val="00C934E6"/>
    <w:rPr>
      <w:rFonts w:ascii="Times New Roman" w:hAnsi="Times New Roman" w:cs="Times New Roman" w:hint="default"/>
      <w:sz w:val="18"/>
      <w:szCs w:val="18"/>
    </w:rPr>
  </w:style>
  <w:style w:type="character" w:customStyle="1" w:styleId="FontStyle514">
    <w:name w:val="Font Style514"/>
    <w:basedOn w:val="DefaultParagraphFont"/>
    <w:uiPriority w:val="99"/>
    <w:rsid w:val="00C934E6"/>
    <w:rPr>
      <w:rFonts w:ascii="Times New Roman" w:hAnsi="Times New Roman" w:cs="Times New Roman" w:hint="default"/>
      <w:sz w:val="14"/>
      <w:szCs w:val="14"/>
    </w:rPr>
  </w:style>
  <w:style w:type="character" w:customStyle="1" w:styleId="FontStyle500">
    <w:name w:val="Font Style500"/>
    <w:basedOn w:val="DefaultParagraphFont"/>
    <w:uiPriority w:val="99"/>
    <w:rsid w:val="00C934E6"/>
    <w:rPr>
      <w:rFonts w:ascii="Times New Roman" w:hAnsi="Times New Roman" w:cs="Times New Roman" w:hint="default"/>
      <w:b/>
      <w:bCs/>
      <w:sz w:val="16"/>
      <w:szCs w:val="16"/>
    </w:rPr>
  </w:style>
  <w:style w:type="character" w:customStyle="1" w:styleId="CardCite1">
    <w:name w:val="CardCite1"/>
    <w:qFormat/>
    <w:rsid w:val="00C934E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934E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934E6"/>
    <w:rPr>
      <w:rFonts w:ascii="Times New Roman" w:hAnsi="Times New Roman" w:cs="Times New Roman" w:hint="default"/>
      <w:b/>
      <w:bCs/>
      <w:sz w:val="22"/>
      <w:szCs w:val="22"/>
    </w:rPr>
  </w:style>
  <w:style w:type="character" w:customStyle="1" w:styleId="CharacterStyle3">
    <w:name w:val="Character Style 3"/>
    <w:uiPriority w:val="99"/>
    <w:rsid w:val="00C934E6"/>
    <w:rPr>
      <w:rFonts w:ascii="Bookman Old Style" w:hAnsi="Bookman Old Style" w:cs="Bookman Old Style" w:hint="default"/>
      <w:spacing w:val="-5"/>
      <w:sz w:val="18"/>
      <w:szCs w:val="18"/>
    </w:rPr>
  </w:style>
  <w:style w:type="character" w:customStyle="1" w:styleId="UnderlineStyleChar7">
    <w:name w:val="Underline Style Char7"/>
    <w:rsid w:val="00C934E6"/>
    <w:rPr>
      <w:rFonts w:ascii="Garamond" w:hAnsi="Garamond" w:hint="default"/>
      <w:sz w:val="22"/>
      <w:szCs w:val="24"/>
      <w:u w:val="single"/>
      <w:lang w:val="en-US" w:eastAsia="en-US" w:bidi="ar-SA"/>
    </w:rPr>
  </w:style>
  <w:style w:type="character" w:customStyle="1" w:styleId="StyleArial6ptBold">
    <w:name w:val="Style Arial 6 pt Bold"/>
    <w:rsid w:val="00C934E6"/>
    <w:rPr>
      <w:rFonts w:ascii="Arial" w:hAnsi="Arial" w:cs="Arial" w:hint="default"/>
      <w:bCs/>
      <w:sz w:val="12"/>
    </w:rPr>
  </w:style>
  <w:style w:type="character" w:customStyle="1" w:styleId="Heading2Char5">
    <w:name w:val="Heading 2 Char5"/>
    <w:rsid w:val="00C934E6"/>
    <w:rPr>
      <w:rFonts w:ascii="Garamond" w:hAnsi="Garamond" w:cs="Arial" w:hint="default"/>
      <w:b/>
      <w:bCs/>
      <w:iCs/>
      <w:sz w:val="24"/>
      <w:szCs w:val="28"/>
      <w:lang w:val="en-US" w:eastAsia="en-US" w:bidi="ar-SA"/>
    </w:rPr>
  </w:style>
  <w:style w:type="character" w:customStyle="1" w:styleId="TagGreg">
    <w:name w:val="TagGreg"/>
    <w:uiPriority w:val="1"/>
    <w:qFormat/>
    <w:rsid w:val="00C934E6"/>
    <w:rPr>
      <w:b/>
      <w:bCs w:val="0"/>
      <w:sz w:val="24"/>
    </w:rPr>
  </w:style>
  <w:style w:type="character" w:customStyle="1" w:styleId="StyleDebateUnderline10pt">
    <w:name w:val="Style Debate Underline + 10 pt"/>
    <w:rsid w:val="00C934E6"/>
    <w:rPr>
      <w:rFonts w:ascii="Times New Roman" w:hAnsi="Times New Roman" w:cs="Times New Roman" w:hint="default"/>
      <w:sz w:val="20"/>
      <w:szCs w:val="20"/>
      <w:u w:val="single"/>
    </w:rPr>
  </w:style>
  <w:style w:type="character" w:customStyle="1" w:styleId="underlinedCharChar0">
    <w:name w:val="underlined Char Char"/>
    <w:locked/>
    <w:rsid w:val="00C934E6"/>
    <w:rPr>
      <w:u w:val="single"/>
    </w:rPr>
  </w:style>
  <w:style w:type="character" w:customStyle="1" w:styleId="SourceBold">
    <w:name w:val="Source Bold"/>
    <w:rsid w:val="00C934E6"/>
    <w:rPr>
      <w:rFonts w:ascii="Arial Narrow" w:hAnsi="Arial Narrow" w:hint="default"/>
      <w:b/>
      <w:bCs w:val="0"/>
      <w:strike w:val="0"/>
      <w:dstrike w:val="0"/>
      <w:sz w:val="24"/>
      <w:u w:val="none"/>
      <w:effect w:val="none"/>
    </w:rPr>
  </w:style>
  <w:style w:type="character" w:customStyle="1" w:styleId="2xBoldUnderline">
    <w:name w:val="2x_Bold_Underline"/>
    <w:rsid w:val="00C934E6"/>
    <w:rPr>
      <w:b/>
      <w:bCs/>
      <w:sz w:val="24"/>
      <w:u w:val="thick"/>
    </w:rPr>
  </w:style>
  <w:style w:type="character" w:customStyle="1" w:styleId="Dottedunderline">
    <w:name w:val="Dotted underline"/>
    <w:rsid w:val="00C934E6"/>
    <w:rPr>
      <w:u w:val="dotted"/>
    </w:rPr>
  </w:style>
  <w:style w:type="character" w:customStyle="1" w:styleId="readChar">
    <w:name w:val="read Char"/>
    <w:rsid w:val="00C934E6"/>
    <w:rPr>
      <w:szCs w:val="22"/>
      <w:u w:val="single"/>
      <w:lang w:val="en-US" w:eastAsia="en-US" w:bidi="ar-SA"/>
    </w:rPr>
  </w:style>
  <w:style w:type="character" w:customStyle="1" w:styleId="underlining0">
    <w:name w:val="underlining"/>
    <w:rsid w:val="00C934E6"/>
    <w:rPr>
      <w:u w:val="single"/>
    </w:rPr>
  </w:style>
  <w:style w:type="character" w:customStyle="1" w:styleId="btitle">
    <w:name w:val="btitle"/>
    <w:rsid w:val="00C934E6"/>
  </w:style>
  <w:style w:type="character" w:customStyle="1" w:styleId="green">
    <w:name w:val="green"/>
    <w:rsid w:val="00C934E6"/>
  </w:style>
  <w:style w:type="character" w:customStyle="1" w:styleId="BodyText20">
    <w:name w:val="Body Text2"/>
    <w:rsid w:val="00C934E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934E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934E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934E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934E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934E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934E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934E6"/>
    <w:rPr>
      <w:rFonts w:ascii="Sylfaen" w:hAnsi="Sylfaen" w:cs="Sylfaen" w:hint="default"/>
      <w:i/>
      <w:iCs/>
      <w:strike w:val="0"/>
      <w:dstrike w:val="0"/>
      <w:sz w:val="19"/>
      <w:szCs w:val="19"/>
      <w:u w:val="none"/>
      <w:effect w:val="none"/>
      <w:shd w:val="clear" w:color="auto" w:fill="FFFFFF"/>
    </w:rPr>
  </w:style>
  <w:style w:type="character" w:customStyle="1" w:styleId="1">
    <w:name w:val="1"/>
    <w:rsid w:val="00C934E6"/>
    <w:rPr>
      <w:rFonts w:ascii="Arial" w:hAnsi="Arial" w:cs="Arial" w:hint="default"/>
      <w:bCs/>
      <w:sz w:val="20"/>
      <w:u w:val="single"/>
      <w:lang w:val="en-US" w:eastAsia="en-US" w:bidi="ar-SA"/>
    </w:rPr>
  </w:style>
  <w:style w:type="character" w:customStyle="1" w:styleId="CharChar31">
    <w:name w:val="Char Char31"/>
    <w:rsid w:val="00C934E6"/>
    <w:rPr>
      <w:rFonts w:ascii="Arial" w:hAnsi="Arial" w:cs="Arial" w:hint="default"/>
      <w:b/>
      <w:bCs/>
      <w:iCs/>
      <w:lang w:val="en-US" w:eastAsia="en-US" w:bidi="ar-SA"/>
    </w:rPr>
  </w:style>
  <w:style w:type="character" w:customStyle="1" w:styleId="Subtitle2">
    <w:name w:val="Subtitle2"/>
    <w:rsid w:val="00C934E6"/>
  </w:style>
  <w:style w:type="character" w:customStyle="1" w:styleId="drop">
    <w:name w:val="drop"/>
    <w:rsid w:val="00C934E6"/>
  </w:style>
  <w:style w:type="character" w:customStyle="1" w:styleId="bioline">
    <w:name w:val="bioline"/>
    <w:rsid w:val="00C934E6"/>
  </w:style>
  <w:style w:type="character" w:customStyle="1" w:styleId="articletitle0">
    <w:name w:val="article_title"/>
    <w:rsid w:val="00C934E6"/>
  </w:style>
  <w:style w:type="character" w:customStyle="1" w:styleId="A4">
    <w:name w:val="A4"/>
    <w:uiPriority w:val="99"/>
    <w:rsid w:val="00C934E6"/>
    <w:rPr>
      <w:color w:val="000000"/>
    </w:rPr>
  </w:style>
  <w:style w:type="character" w:customStyle="1" w:styleId="s2">
    <w:name w:val="s2"/>
    <w:rsid w:val="00C934E6"/>
  </w:style>
  <w:style w:type="character" w:customStyle="1" w:styleId="s4">
    <w:name w:val="s4"/>
    <w:rsid w:val="00C934E6"/>
  </w:style>
  <w:style w:type="character" w:customStyle="1" w:styleId="s5">
    <w:name w:val="s5"/>
    <w:rsid w:val="00C934E6"/>
  </w:style>
  <w:style w:type="character" w:customStyle="1" w:styleId="cap">
    <w:name w:val="cap"/>
    <w:rsid w:val="00C934E6"/>
  </w:style>
  <w:style w:type="character" w:customStyle="1" w:styleId="rightsnotice">
    <w:name w:val="rightsnotice"/>
    <w:rsid w:val="00C934E6"/>
  </w:style>
  <w:style w:type="character" w:customStyle="1" w:styleId="Caption1">
    <w:name w:val="Caption1"/>
    <w:rsid w:val="00C934E6"/>
  </w:style>
  <w:style w:type="character" w:customStyle="1" w:styleId="credit">
    <w:name w:val="credit"/>
    <w:rsid w:val="00C934E6"/>
  </w:style>
  <w:style w:type="character" w:customStyle="1" w:styleId="scaps">
    <w:name w:val="scaps"/>
    <w:rsid w:val="00C934E6"/>
  </w:style>
  <w:style w:type="character" w:customStyle="1" w:styleId="current-article">
    <w:name w:val="current-article"/>
    <w:rsid w:val="00C934E6"/>
  </w:style>
  <w:style w:type="character" w:customStyle="1" w:styleId="related-current-indicator">
    <w:name w:val="related-current-indicator"/>
    <w:rsid w:val="00C934E6"/>
  </w:style>
  <w:style w:type="character" w:customStyle="1" w:styleId="bylclear">
    <w:name w:val="bylclear"/>
    <w:rsid w:val="00C934E6"/>
  </w:style>
  <w:style w:type="character" w:customStyle="1" w:styleId="timestamp">
    <w:name w:val="timestamp"/>
    <w:rsid w:val="00C934E6"/>
  </w:style>
  <w:style w:type="character" w:customStyle="1" w:styleId="comments">
    <w:name w:val="comments"/>
    <w:rsid w:val="00C934E6"/>
  </w:style>
  <w:style w:type="character" w:customStyle="1" w:styleId="essaytext">
    <w:name w:val="essaytext"/>
    <w:rsid w:val="00C934E6"/>
  </w:style>
  <w:style w:type="character" w:customStyle="1" w:styleId="username">
    <w:name w:val="username"/>
    <w:rsid w:val="00C934E6"/>
  </w:style>
  <w:style w:type="character" w:customStyle="1" w:styleId="toplinks">
    <w:name w:val="toplinks"/>
    <w:rsid w:val="00C934E6"/>
  </w:style>
  <w:style w:type="character" w:customStyle="1" w:styleId="A3">
    <w:name w:val="A3"/>
    <w:uiPriority w:val="99"/>
    <w:rsid w:val="00C934E6"/>
    <w:rPr>
      <w:rFonts w:ascii="Perpetua" w:hAnsi="Perpetua" w:cs="Perpetua" w:hint="default"/>
      <w:color w:val="000000"/>
      <w:sz w:val="15"/>
      <w:szCs w:val="15"/>
    </w:rPr>
  </w:style>
  <w:style w:type="character" w:customStyle="1" w:styleId="see">
    <w:name w:val="see"/>
    <w:rsid w:val="00C934E6"/>
  </w:style>
  <w:style w:type="character" w:customStyle="1" w:styleId="first-letter">
    <w:name w:val="first-letter"/>
    <w:rsid w:val="00C934E6"/>
  </w:style>
  <w:style w:type="character" w:customStyle="1" w:styleId="focusparagraph">
    <w:name w:val="focusparagraph"/>
    <w:rsid w:val="00C934E6"/>
  </w:style>
  <w:style w:type="character" w:customStyle="1" w:styleId="lightblue">
    <w:name w:val="lightblue"/>
    <w:rsid w:val="00C934E6"/>
  </w:style>
  <w:style w:type="character" w:customStyle="1" w:styleId="StyleUnderlineCharChar9pt">
    <w:name w:val="Style Underline Char Char + 9 pt"/>
    <w:rsid w:val="00C934E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934E6"/>
  </w:style>
  <w:style w:type="character" w:customStyle="1" w:styleId="Title10">
    <w:name w:val="Title1"/>
    <w:rsid w:val="00C934E6"/>
  </w:style>
  <w:style w:type="character" w:customStyle="1" w:styleId="BoldandUnderlineCharCharCharChar">
    <w:name w:val="Bold and Underline Char Char Char Char"/>
    <w:rsid w:val="00C934E6"/>
    <w:rPr>
      <w:b/>
      <w:bCs w:val="0"/>
      <w:noProof w:val="0"/>
      <w:u w:val="single"/>
      <w:lang w:val="en-US" w:eastAsia="en-US" w:bidi="ar-SA"/>
    </w:rPr>
  </w:style>
  <w:style w:type="character" w:customStyle="1" w:styleId="FontStyle29">
    <w:name w:val="Font Style29"/>
    <w:uiPriority w:val="99"/>
    <w:rsid w:val="00C934E6"/>
    <w:rPr>
      <w:rFonts w:ascii="Arial" w:hAnsi="Arial" w:cs="Arial" w:hint="default"/>
      <w:sz w:val="14"/>
      <w:szCs w:val="14"/>
    </w:rPr>
  </w:style>
  <w:style w:type="character" w:customStyle="1" w:styleId="titles">
    <w:name w:val="titles"/>
    <w:rsid w:val="00C934E6"/>
  </w:style>
  <w:style w:type="character" w:customStyle="1" w:styleId="articletext0">
    <w:name w:val="article_text"/>
    <w:rsid w:val="00C934E6"/>
  </w:style>
  <w:style w:type="character" w:customStyle="1" w:styleId="contentauthor">
    <w:name w:val="contentauthor"/>
    <w:rsid w:val="00C934E6"/>
  </w:style>
  <w:style w:type="character" w:customStyle="1" w:styleId="subarticleheader">
    <w:name w:val="subarticleheader"/>
    <w:rsid w:val="00C934E6"/>
  </w:style>
  <w:style w:type="character" w:customStyle="1" w:styleId="spelle">
    <w:name w:val="spelle"/>
    <w:rsid w:val="00C934E6"/>
  </w:style>
  <w:style w:type="character" w:customStyle="1" w:styleId="grame">
    <w:name w:val="grame"/>
    <w:rsid w:val="00C934E6"/>
  </w:style>
  <w:style w:type="character" w:customStyle="1" w:styleId="newstitle1">
    <w:name w:val="newstitle1"/>
    <w:rsid w:val="00C934E6"/>
  </w:style>
  <w:style w:type="character" w:customStyle="1" w:styleId="copy">
    <w:name w:val="copy"/>
    <w:rsid w:val="00C934E6"/>
  </w:style>
  <w:style w:type="character" w:customStyle="1" w:styleId="topheadline">
    <w:name w:val="topheadline"/>
    <w:rsid w:val="00C934E6"/>
  </w:style>
  <w:style w:type="character" w:customStyle="1" w:styleId="Stylereduce27pt">
    <w:name w:val="Style reduce2 + 7 pt"/>
    <w:rsid w:val="00C934E6"/>
    <w:rPr>
      <w:rFonts w:ascii="Times New Roman" w:hAnsi="Times New Roman" w:cs="Arial" w:hint="default"/>
      <w:color w:val="000000"/>
      <w:sz w:val="14"/>
      <w:szCs w:val="22"/>
    </w:rPr>
  </w:style>
  <w:style w:type="character" w:customStyle="1" w:styleId="srtitle">
    <w:name w:val="srtitle"/>
    <w:rsid w:val="00C934E6"/>
  </w:style>
  <w:style w:type="character" w:customStyle="1" w:styleId="st1">
    <w:name w:val="st1"/>
    <w:rsid w:val="00C934E6"/>
  </w:style>
  <w:style w:type="character" w:customStyle="1" w:styleId="StyleStyleGaramond">
    <w:name w:val="Style Style Garamond +"/>
    <w:rsid w:val="00C934E6"/>
    <w:rPr>
      <w:rFonts w:ascii="Garamond" w:hAnsi="Garamond" w:cs="Times New Roman" w:hint="default"/>
      <w:sz w:val="20"/>
    </w:rPr>
  </w:style>
  <w:style w:type="character" w:customStyle="1" w:styleId="quotechar0">
    <w:name w:val="quotechar"/>
    <w:rsid w:val="00C934E6"/>
  </w:style>
  <w:style w:type="character" w:customStyle="1" w:styleId="boldunderline1">
    <w:name w:val="boldunderline"/>
    <w:rsid w:val="00C934E6"/>
  </w:style>
  <w:style w:type="character" w:customStyle="1" w:styleId="A8">
    <w:name w:val="A8"/>
    <w:rsid w:val="00C934E6"/>
    <w:rPr>
      <w:rFonts w:ascii="Scala" w:hAnsi="Scala" w:cs="Scala" w:hint="default"/>
      <w:color w:val="000000"/>
      <w:sz w:val="15"/>
      <w:szCs w:val="15"/>
    </w:rPr>
  </w:style>
  <w:style w:type="character" w:customStyle="1" w:styleId="A0">
    <w:name w:val="A0"/>
    <w:uiPriority w:val="99"/>
    <w:rsid w:val="00C934E6"/>
    <w:rPr>
      <w:rFonts w:ascii="Scala" w:hAnsi="Scala" w:cs="Scala" w:hint="default"/>
      <w:color w:val="000000"/>
      <w:sz w:val="16"/>
      <w:szCs w:val="16"/>
    </w:rPr>
  </w:style>
  <w:style w:type="character" w:customStyle="1" w:styleId="Date11">
    <w:name w:val="Date11"/>
    <w:rsid w:val="00C934E6"/>
  </w:style>
  <w:style w:type="character" w:customStyle="1" w:styleId="Boxout">
    <w:name w:val="Box out"/>
    <w:uiPriority w:val="1"/>
    <w:qFormat/>
    <w:rsid w:val="00C934E6"/>
    <w:rPr>
      <w:rFonts w:ascii="Tahoma" w:hAnsi="Tahoma" w:cs="Tahoma" w:hint="default"/>
      <w:b/>
      <w:bCs w:val="0"/>
      <w:sz w:val="20"/>
      <w:u w:val="single"/>
      <w:bdr w:val="none" w:sz="0" w:space="0" w:color="auto" w:frame="1"/>
      <w:shd w:val="clear" w:color="auto" w:fill="A9E8F5"/>
    </w:rPr>
  </w:style>
  <w:style w:type="character" w:customStyle="1" w:styleId="metad">
    <w:name w:val="metad"/>
    <w:rsid w:val="00C934E6"/>
  </w:style>
  <w:style w:type="character" w:customStyle="1" w:styleId="sifr-alternate">
    <w:name w:val="sifr-alternate"/>
    <w:rsid w:val="00C934E6"/>
  </w:style>
  <w:style w:type="character" w:customStyle="1" w:styleId="justify1">
    <w:name w:val="justify1"/>
    <w:rsid w:val="00C934E6"/>
  </w:style>
  <w:style w:type="character" w:customStyle="1" w:styleId="artbody1">
    <w:name w:val="art_body1"/>
    <w:rsid w:val="00C934E6"/>
    <w:rPr>
      <w:rFonts w:ascii="Arial" w:hAnsi="Arial" w:cs="Arial" w:hint="default"/>
    </w:rPr>
  </w:style>
  <w:style w:type="character" w:customStyle="1" w:styleId="A1">
    <w:name w:val="A1"/>
    <w:uiPriority w:val="99"/>
    <w:rsid w:val="00C934E6"/>
    <w:rPr>
      <w:rFonts w:ascii="Book Antiqua" w:hAnsi="Book Antiqua" w:cs="Book Antiqua" w:hint="default"/>
      <w:color w:val="221E1F"/>
      <w:sz w:val="22"/>
      <w:szCs w:val="22"/>
    </w:rPr>
  </w:style>
  <w:style w:type="character" w:customStyle="1" w:styleId="reality">
    <w:name w:val="reality"/>
    <w:rsid w:val="00C934E6"/>
  </w:style>
  <w:style w:type="character" w:customStyle="1" w:styleId="text2">
    <w:name w:val="text2"/>
    <w:rsid w:val="00C934E6"/>
  </w:style>
  <w:style w:type="character" w:customStyle="1" w:styleId="StyleUnderlineChar2CharChar11pt">
    <w:name w:val="Style Underline Char2 Char Char + 11 pt"/>
    <w:rsid w:val="00C934E6"/>
    <w:rPr>
      <w:rFonts w:ascii="Times New Roman" w:hAnsi="Times New Roman" w:cs="Times New Roman" w:hint="default"/>
      <w:sz w:val="20"/>
      <w:u w:val="single"/>
    </w:rPr>
  </w:style>
  <w:style w:type="character" w:customStyle="1" w:styleId="StyleStyleBoldUnderline11pt">
    <w:name w:val="Style Style Bold Underline + 11 pt"/>
    <w:rsid w:val="00C934E6"/>
    <w:rPr>
      <w:b/>
      <w:bCs/>
      <w:sz w:val="20"/>
      <w:u w:val="single"/>
    </w:rPr>
  </w:style>
  <w:style w:type="character" w:customStyle="1" w:styleId="articlehead2">
    <w:name w:val="articlehead2"/>
    <w:rsid w:val="00C934E6"/>
  </w:style>
  <w:style w:type="character" w:customStyle="1" w:styleId="pronset">
    <w:name w:val="pronset"/>
    <w:rsid w:val="00C934E6"/>
  </w:style>
  <w:style w:type="character" w:customStyle="1" w:styleId="prondelim">
    <w:name w:val="prondelim"/>
    <w:rsid w:val="00C934E6"/>
  </w:style>
  <w:style w:type="character" w:customStyle="1" w:styleId="prontoggle">
    <w:name w:val="pron_toggle"/>
    <w:rsid w:val="00C934E6"/>
  </w:style>
  <w:style w:type="character" w:customStyle="1" w:styleId="boldface">
    <w:name w:val="boldface"/>
    <w:rsid w:val="00C934E6"/>
  </w:style>
  <w:style w:type="character" w:customStyle="1" w:styleId="secondary-bf">
    <w:name w:val="secondary-bf"/>
    <w:rsid w:val="00C934E6"/>
  </w:style>
  <w:style w:type="table" w:styleId="ColorfulGrid-Accent1">
    <w:name w:val="Colorful Grid Accent 1"/>
    <w:basedOn w:val="TableNormal"/>
    <w:link w:val="ColorfulGrid-Accent1Char"/>
    <w:uiPriority w:val="29"/>
    <w:unhideWhenUsed/>
    <w:rsid w:val="00C934E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934E6"/>
    <w:rPr>
      <w:rFonts w:ascii="Times New Roman" w:hAnsi="Times New Roman" w:cs="Times New Roman" w:hint="default"/>
      <w:iCs/>
      <w:color w:val="000000"/>
      <w:sz w:val="16"/>
    </w:rPr>
  </w:style>
  <w:style w:type="character" w:customStyle="1" w:styleId="Boxout0">
    <w:name w:val="Boxout"/>
    <w:uiPriority w:val="1"/>
    <w:qFormat/>
    <w:rsid w:val="00C934E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934E6"/>
  </w:style>
  <w:style w:type="character" w:customStyle="1" w:styleId="detailtitle">
    <w:name w:val="detailtitle"/>
    <w:rsid w:val="00C934E6"/>
  </w:style>
  <w:style w:type="character" w:customStyle="1" w:styleId="storydate">
    <w:name w:val="storydate"/>
    <w:rsid w:val="00C934E6"/>
  </w:style>
  <w:style w:type="character" w:customStyle="1" w:styleId="preloadwrap">
    <w:name w:val="preloadwrap"/>
    <w:rsid w:val="00C934E6"/>
  </w:style>
  <w:style w:type="character" w:customStyle="1" w:styleId="creditwrap">
    <w:name w:val="creditwrap"/>
    <w:rsid w:val="00C934E6"/>
  </w:style>
  <w:style w:type="character" w:customStyle="1" w:styleId="DefaultChar1">
    <w:name w:val="Default Char1"/>
    <w:rsid w:val="00C934E6"/>
    <w:rPr>
      <w:noProof w:val="0"/>
      <w:color w:val="000000"/>
      <w:lang w:val="en-US" w:eastAsia="en-US" w:bidi="ar-SA"/>
    </w:rPr>
  </w:style>
  <w:style w:type="character" w:customStyle="1" w:styleId="textunderlineChar0">
    <w:name w:val="text underline Char"/>
    <w:link w:val="textunderline0"/>
    <w:rsid w:val="00C934E6"/>
    <w:rPr>
      <w:u w:val="thick"/>
    </w:rPr>
  </w:style>
  <w:style w:type="character" w:customStyle="1" w:styleId="BoldChar">
    <w:name w:val="Bold Char"/>
    <w:rsid w:val="00C934E6"/>
    <w:rPr>
      <w:rFonts w:ascii="Times New Roman" w:eastAsia="Times New Roman" w:hAnsi="Times New Roman" w:cs="Times New Roman" w:hint="default"/>
      <w:b/>
      <w:bCs w:val="0"/>
      <w:szCs w:val="24"/>
    </w:rPr>
  </w:style>
  <w:style w:type="character" w:customStyle="1" w:styleId="pmterms31">
    <w:name w:val="pmterms31"/>
    <w:rsid w:val="00C934E6"/>
    <w:rPr>
      <w:b/>
      <w:bCs/>
      <w:i w:val="0"/>
      <w:iCs w:val="0"/>
      <w:color w:val="000000"/>
    </w:rPr>
  </w:style>
  <w:style w:type="character" w:customStyle="1" w:styleId="ft01">
    <w:name w:val="ft01"/>
    <w:rsid w:val="00C934E6"/>
    <w:rPr>
      <w:rFonts w:ascii="Times" w:hAnsi="Times" w:cs="Times" w:hint="default"/>
      <w:color w:val="000000"/>
      <w:sz w:val="14"/>
      <w:szCs w:val="14"/>
    </w:rPr>
  </w:style>
  <w:style w:type="character" w:customStyle="1" w:styleId="ft11">
    <w:name w:val="ft11"/>
    <w:rsid w:val="00C934E6"/>
    <w:rPr>
      <w:rFonts w:ascii="Times" w:hAnsi="Times" w:cs="Times" w:hint="default"/>
      <w:color w:val="000000"/>
      <w:sz w:val="17"/>
      <w:szCs w:val="17"/>
    </w:rPr>
  </w:style>
  <w:style w:type="character" w:customStyle="1" w:styleId="ft21">
    <w:name w:val="ft21"/>
    <w:rsid w:val="00C934E6"/>
    <w:rPr>
      <w:rFonts w:ascii="Times" w:hAnsi="Times" w:cs="Times" w:hint="default"/>
      <w:color w:val="000000"/>
      <w:sz w:val="15"/>
      <w:szCs w:val="15"/>
    </w:rPr>
  </w:style>
  <w:style w:type="character" w:customStyle="1" w:styleId="ft31">
    <w:name w:val="ft31"/>
    <w:rsid w:val="00C934E6"/>
    <w:rPr>
      <w:rFonts w:ascii="Times" w:hAnsi="Times" w:cs="Times" w:hint="default"/>
      <w:color w:val="000000"/>
      <w:sz w:val="15"/>
      <w:szCs w:val="15"/>
    </w:rPr>
  </w:style>
  <w:style w:type="character" w:customStyle="1" w:styleId="dquo">
    <w:name w:val="dquo"/>
    <w:rsid w:val="00C934E6"/>
  </w:style>
  <w:style w:type="character" w:customStyle="1" w:styleId="caps2">
    <w:name w:val="caps2"/>
    <w:rsid w:val="00C934E6"/>
  </w:style>
  <w:style w:type="character" w:customStyle="1" w:styleId="CardsFont12ptCharCharCharChar">
    <w:name w:val="Cards + Font: 12 pt Char Char Char Char"/>
    <w:rsid w:val="00C934E6"/>
    <w:rPr>
      <w:sz w:val="24"/>
      <w:szCs w:val="24"/>
      <w:u w:val="thick"/>
      <w:lang w:val="en-US" w:eastAsia="en-US" w:bidi="ar-SA"/>
    </w:rPr>
  </w:style>
  <w:style w:type="character" w:customStyle="1" w:styleId="ccs">
    <w:name w:val="c cs"/>
    <w:rsid w:val="00C934E6"/>
  </w:style>
  <w:style w:type="character" w:customStyle="1" w:styleId="UnderlinedEvChar">
    <w:name w:val="Underlined Ev Char"/>
    <w:rsid w:val="00C934E6"/>
    <w:rPr>
      <w:rFonts w:ascii="Times New Roman" w:eastAsia="Times New Roman" w:hAnsi="Times New Roman" w:cs="Times New Roman" w:hint="default"/>
      <w:szCs w:val="24"/>
      <w:u w:val="single"/>
    </w:rPr>
  </w:style>
  <w:style w:type="character" w:customStyle="1" w:styleId="dropshadow">
    <w:name w:val="dropshadow"/>
    <w:rsid w:val="00C934E6"/>
  </w:style>
  <w:style w:type="character" w:customStyle="1" w:styleId="d05ws">
    <w:name w:val="d05ws"/>
    <w:rsid w:val="00C934E6"/>
  </w:style>
  <w:style w:type="character" w:customStyle="1" w:styleId="rzibod">
    <w:name w:val="rzibod"/>
    <w:rsid w:val="00C934E6"/>
  </w:style>
  <w:style w:type="character" w:customStyle="1" w:styleId="StyleBold1">
    <w:name w:val="Style Bold1"/>
    <w:rsid w:val="00C934E6"/>
    <w:rPr>
      <w:rFonts w:ascii="Georgia" w:hAnsi="Georgia" w:hint="default"/>
      <w:b/>
      <w:bCs/>
      <w:sz w:val="22"/>
    </w:rPr>
  </w:style>
  <w:style w:type="character" w:customStyle="1" w:styleId="headertext">
    <w:name w:val="headertext"/>
    <w:rsid w:val="00C934E6"/>
  </w:style>
  <w:style w:type="character" w:customStyle="1" w:styleId="endnote-reference">
    <w:name w:val="endnote-reference"/>
    <w:rsid w:val="00C934E6"/>
  </w:style>
  <w:style w:type="character" w:customStyle="1" w:styleId="officialsname">
    <w:name w:val="official_s_name"/>
    <w:rsid w:val="00C934E6"/>
  </w:style>
  <w:style w:type="character" w:customStyle="1" w:styleId="audience">
    <w:name w:val="audience"/>
    <w:rsid w:val="00C934E6"/>
  </w:style>
  <w:style w:type="character" w:customStyle="1" w:styleId="A7">
    <w:name w:val="A7"/>
    <w:uiPriority w:val="99"/>
    <w:rsid w:val="00C934E6"/>
    <w:rPr>
      <w:rFonts w:ascii="Myriad Pro" w:hAnsi="Myriad Pro" w:cs="Myriad Pro" w:hint="default"/>
      <w:color w:val="0066B1"/>
      <w:sz w:val="22"/>
      <w:szCs w:val="22"/>
    </w:rPr>
  </w:style>
  <w:style w:type="character" w:customStyle="1" w:styleId="normalchar">
    <w:name w:val="normal__char"/>
    <w:rsid w:val="00C934E6"/>
  </w:style>
  <w:style w:type="character" w:customStyle="1" w:styleId="hyperlink002cheading0020100200028block0020title0029char">
    <w:name w:val="hyperlink_002cheading_00201_0020_0028block_0020title_0029__char"/>
    <w:rsid w:val="00C934E6"/>
  </w:style>
  <w:style w:type="character" w:customStyle="1" w:styleId="underline002cstyle0020bold0020underlinechar">
    <w:name w:val="underline_002cstyle_0020bold_0020underline__char"/>
    <w:rsid w:val="00C934E6"/>
  </w:style>
  <w:style w:type="character" w:customStyle="1" w:styleId="copyboldblack">
    <w:name w:val="copyboldblack"/>
    <w:rsid w:val="00C934E6"/>
  </w:style>
  <w:style w:type="character" w:customStyle="1" w:styleId="copybold">
    <w:name w:val="copybold"/>
    <w:rsid w:val="00C934E6"/>
  </w:style>
  <w:style w:type="character" w:customStyle="1" w:styleId="author-date0">
    <w:name w:val="author-date"/>
    <w:rsid w:val="00C934E6"/>
  </w:style>
  <w:style w:type="character" w:customStyle="1" w:styleId="hidden">
    <w:name w:val="hidden"/>
    <w:rsid w:val="00C934E6"/>
  </w:style>
  <w:style w:type="character" w:customStyle="1" w:styleId="articlebegin">
    <w:name w:val="articlebegin"/>
    <w:rsid w:val="00C934E6"/>
  </w:style>
  <w:style w:type="character" w:customStyle="1" w:styleId="mediaoverlay">
    <w:name w:val="mediaoverlay"/>
    <w:rsid w:val="00C934E6"/>
  </w:style>
  <w:style w:type="character" w:customStyle="1" w:styleId="blogcaption">
    <w:name w:val="blog_caption"/>
    <w:rsid w:val="00C934E6"/>
  </w:style>
  <w:style w:type="character" w:customStyle="1" w:styleId="commnet-abuzz">
    <w:name w:val="commnet-abuzz"/>
    <w:rsid w:val="00C934E6"/>
  </w:style>
  <w:style w:type="character" w:customStyle="1" w:styleId="fbconnectbuttontext">
    <w:name w:val="fbconnectbutton_text"/>
    <w:rsid w:val="00C934E6"/>
  </w:style>
  <w:style w:type="character" w:customStyle="1" w:styleId="fbsharecountinner">
    <w:name w:val="fb_share_count_inner"/>
    <w:rsid w:val="00C934E6"/>
  </w:style>
  <w:style w:type="character" w:customStyle="1" w:styleId="stbuttontext">
    <w:name w:val="stbuttontext"/>
    <w:rsid w:val="00C934E6"/>
  </w:style>
  <w:style w:type="character" w:customStyle="1" w:styleId="source">
    <w:name w:val="source"/>
    <w:rsid w:val="00C934E6"/>
  </w:style>
  <w:style w:type="character" w:customStyle="1" w:styleId="pubdate">
    <w:name w:val="pubdate"/>
    <w:rsid w:val="00C934E6"/>
  </w:style>
  <w:style w:type="character" w:customStyle="1" w:styleId="grey">
    <w:name w:val="grey"/>
    <w:rsid w:val="00C934E6"/>
  </w:style>
  <w:style w:type="character" w:customStyle="1" w:styleId="postdate">
    <w:name w:val="post_date"/>
    <w:rsid w:val="00C934E6"/>
  </w:style>
  <w:style w:type="character" w:customStyle="1" w:styleId="bdx">
    <w:name w:val="bdx"/>
    <w:rsid w:val="00C934E6"/>
  </w:style>
  <w:style w:type="character" w:customStyle="1" w:styleId="bdl">
    <w:name w:val="bdl"/>
    <w:rsid w:val="00C934E6"/>
  </w:style>
  <w:style w:type="character" w:customStyle="1" w:styleId="breadcrumbitemcurrent">
    <w:name w:val="breadcrumbitemcurrent"/>
    <w:rsid w:val="00C934E6"/>
  </w:style>
  <w:style w:type="character" w:customStyle="1" w:styleId="bbl">
    <w:name w:val="bbl"/>
    <w:rsid w:val="00C934E6"/>
  </w:style>
  <w:style w:type="character" w:customStyle="1" w:styleId="Date2">
    <w:name w:val="Date2"/>
    <w:rsid w:val="00C934E6"/>
  </w:style>
  <w:style w:type="character" w:customStyle="1" w:styleId="company">
    <w:name w:val="company"/>
    <w:rsid w:val="00C934E6"/>
  </w:style>
  <w:style w:type="character" w:customStyle="1" w:styleId="itxtnewhookspan">
    <w:name w:val="itxtnewhookspan"/>
    <w:rsid w:val="00C934E6"/>
  </w:style>
  <w:style w:type="character" w:customStyle="1" w:styleId="gstxthlt">
    <w:name w:val="gstxt_hlt"/>
    <w:rsid w:val="00C934E6"/>
  </w:style>
  <w:style w:type="character" w:customStyle="1" w:styleId="SubtleEmphasis1">
    <w:name w:val="Subtle Emphasis1"/>
    <w:uiPriority w:val="19"/>
    <w:qFormat/>
    <w:rsid w:val="00C934E6"/>
    <w:rPr>
      <w:rFonts w:ascii="Times New Roman" w:hAnsi="Times New Roman" w:cs="Times New Roman" w:hint="default"/>
      <w:b/>
      <w:bCs w:val="0"/>
      <w:iCs/>
      <w:color w:val="auto"/>
      <w:sz w:val="22"/>
    </w:rPr>
  </w:style>
  <w:style w:type="character" w:customStyle="1" w:styleId="StyleBoldRed">
    <w:name w:val="Style Bold Red"/>
    <w:rsid w:val="00C934E6"/>
    <w:rPr>
      <w:b/>
      <w:bCs/>
      <w:color w:val="auto"/>
    </w:rPr>
  </w:style>
  <w:style w:type="character" w:customStyle="1" w:styleId="StyleTimesNewRoman8pt">
    <w:name w:val="Style Times New Roman 8 pt"/>
    <w:rsid w:val="00C934E6"/>
    <w:rPr>
      <w:rFonts w:ascii="Georgia" w:hAnsi="Georgia" w:hint="default"/>
      <w:sz w:val="16"/>
    </w:rPr>
  </w:style>
  <w:style w:type="character" w:customStyle="1" w:styleId="StyleStyle7pt8pt">
    <w:name w:val="Style Style 7 pt + 8 pt"/>
    <w:rsid w:val="00C934E6"/>
    <w:rPr>
      <w:sz w:val="16"/>
    </w:rPr>
  </w:style>
  <w:style w:type="character" w:customStyle="1" w:styleId="StyleStyleThickunderlineBold1">
    <w:name w:val="Style Style Thick underline + Bold1"/>
    <w:rsid w:val="00C934E6"/>
    <w:rPr>
      <w:b/>
      <w:bCs/>
      <w:u w:val="thick"/>
    </w:rPr>
  </w:style>
  <w:style w:type="character" w:customStyle="1" w:styleId="StyleUnderline2">
    <w:name w:val="Style Underline2"/>
    <w:rsid w:val="00C934E6"/>
    <w:rPr>
      <w:u w:val="single"/>
    </w:rPr>
  </w:style>
  <w:style w:type="character" w:customStyle="1" w:styleId="ShrinkText">
    <w:name w:val="Shrink Text"/>
    <w:rsid w:val="00C934E6"/>
    <w:rPr>
      <w:sz w:val="16"/>
    </w:rPr>
  </w:style>
  <w:style w:type="character" w:customStyle="1" w:styleId="smallcaps">
    <w:name w:val="smallcaps"/>
    <w:rsid w:val="00C934E6"/>
  </w:style>
  <w:style w:type="character" w:customStyle="1" w:styleId="goldbldtext">
    <w:name w:val="goldbldtext"/>
    <w:rsid w:val="00C934E6"/>
  </w:style>
  <w:style w:type="character" w:customStyle="1" w:styleId="cardshighlight0">
    <w:name w:val="cardshighlight"/>
    <w:rsid w:val="00C934E6"/>
  </w:style>
  <w:style w:type="character" w:customStyle="1" w:styleId="cardsfont12pt1">
    <w:name w:val="cardsfont12pt"/>
    <w:rsid w:val="00C934E6"/>
  </w:style>
  <w:style w:type="character" w:customStyle="1" w:styleId="ft6">
    <w:name w:val="ft6"/>
    <w:rsid w:val="00C934E6"/>
  </w:style>
  <w:style w:type="character" w:customStyle="1" w:styleId="kicker">
    <w:name w:val="kicker"/>
    <w:rsid w:val="00C934E6"/>
  </w:style>
  <w:style w:type="character" w:customStyle="1" w:styleId="backcontent">
    <w:name w:val="backcontent"/>
    <w:rsid w:val="00C934E6"/>
  </w:style>
  <w:style w:type="character" w:customStyle="1" w:styleId="daystmp">
    <w:name w:val="daystmp"/>
    <w:rsid w:val="00C934E6"/>
  </w:style>
  <w:style w:type="character" w:customStyle="1" w:styleId="cardsfont12ptchar">
    <w:name w:val="cardsfont12ptchar"/>
    <w:rsid w:val="00C934E6"/>
  </w:style>
  <w:style w:type="character" w:customStyle="1" w:styleId="gal">
    <w:name w:val="gal"/>
    <w:rsid w:val="00C934E6"/>
  </w:style>
  <w:style w:type="character" w:customStyle="1" w:styleId="submitted">
    <w:name w:val="submitted"/>
    <w:rsid w:val="00C934E6"/>
  </w:style>
  <w:style w:type="character" w:customStyle="1" w:styleId="imagedateline">
    <w:name w:val="image_dateline"/>
    <w:rsid w:val="00C934E6"/>
  </w:style>
  <w:style w:type="character" w:customStyle="1" w:styleId="authordatecharchar">
    <w:name w:val="authordatecharchar"/>
    <w:rsid w:val="00C934E6"/>
  </w:style>
  <w:style w:type="character" w:customStyle="1" w:styleId="style1char0">
    <w:name w:val="style1char"/>
    <w:rsid w:val="00C934E6"/>
  </w:style>
  <w:style w:type="character" w:customStyle="1" w:styleId="tagcharchar0">
    <w:name w:val="tagcharchar"/>
    <w:rsid w:val="00C934E6"/>
  </w:style>
  <w:style w:type="character" w:customStyle="1" w:styleId="underlinedcharchar2">
    <w:name w:val="underlinedcharchar"/>
    <w:rsid w:val="00C934E6"/>
  </w:style>
  <w:style w:type="character" w:customStyle="1" w:styleId="BoxedChar">
    <w:name w:val="Boxed Char"/>
    <w:rsid w:val="00C934E6"/>
    <w:rPr>
      <w:rFonts w:ascii="Arial Narrow" w:hAnsi="Arial Narrow" w:hint="default"/>
      <w:b/>
      <w:bCs w:val="0"/>
      <w:sz w:val="18"/>
      <w:bdr w:val="single" w:sz="6" w:space="0" w:color="auto" w:frame="1"/>
    </w:rPr>
  </w:style>
  <w:style w:type="character" w:customStyle="1" w:styleId="Style11ptUnderline2">
    <w:name w:val="Style 11 pt Underline2"/>
    <w:rsid w:val="00C934E6"/>
    <w:rPr>
      <w:sz w:val="20"/>
      <w:u w:val="single"/>
    </w:rPr>
  </w:style>
  <w:style w:type="character" w:customStyle="1" w:styleId="Style11ptBoldUnderline2">
    <w:name w:val="Style 11 pt Bold Underline2"/>
    <w:rsid w:val="00C934E6"/>
    <w:rPr>
      <w:b/>
      <w:bCs/>
      <w:sz w:val="20"/>
      <w:u w:val="single"/>
    </w:rPr>
  </w:style>
  <w:style w:type="character" w:customStyle="1" w:styleId="nw">
    <w:name w:val="nw"/>
    <w:rsid w:val="00C934E6"/>
  </w:style>
  <w:style w:type="character" w:customStyle="1" w:styleId="Styleunderline11ptBoldBorderSinglesolidlineAuto">
    <w:name w:val="Style underline + 11 pt Bold Border: : (Single solid line Auto ..."/>
    <w:rsid w:val="00C934E6"/>
    <w:rPr>
      <w:b/>
      <w:bCs/>
      <w:sz w:val="20"/>
      <w:u w:val="single"/>
      <w:bdr w:val="single" w:sz="4" w:space="0" w:color="auto" w:frame="1"/>
    </w:rPr>
  </w:style>
  <w:style w:type="character" w:customStyle="1" w:styleId="cardCharCharChar1">
    <w:name w:val="card Char Char Char1"/>
    <w:rsid w:val="00C934E6"/>
    <w:rPr>
      <w:lang w:val="en-US" w:eastAsia="en-US" w:bidi="ar-SA"/>
    </w:rPr>
  </w:style>
  <w:style w:type="character" w:customStyle="1" w:styleId="authors1">
    <w:name w:val="authors1"/>
    <w:rsid w:val="00C934E6"/>
    <w:rPr>
      <w:rFonts w:ascii="Verdana" w:hAnsi="Verdana" w:hint="default"/>
      <w:b/>
      <w:bCs/>
      <w:color w:val="006699"/>
      <w:sz w:val="20"/>
      <w:szCs w:val="20"/>
    </w:rPr>
  </w:style>
  <w:style w:type="character" w:customStyle="1" w:styleId="headlinesectionlarge">
    <w:name w:val="headline_section_large"/>
    <w:rsid w:val="00C934E6"/>
  </w:style>
  <w:style w:type="character" w:customStyle="1" w:styleId="Styleunderline11ptBlack">
    <w:name w:val="Style underline + 11 pt Black"/>
    <w:rsid w:val="00C934E6"/>
    <w:rPr>
      <w:color w:val="000000"/>
      <w:sz w:val="20"/>
      <w:u w:val="single"/>
    </w:rPr>
  </w:style>
  <w:style w:type="character" w:customStyle="1" w:styleId="Styleunderline11ptBoldBlack">
    <w:name w:val="Style underline + 11 pt Bold Black"/>
    <w:rsid w:val="00C934E6"/>
    <w:rPr>
      <w:b/>
      <w:bCs/>
      <w:color w:val="000000"/>
      <w:sz w:val="20"/>
      <w:u w:val="single"/>
    </w:rPr>
  </w:style>
  <w:style w:type="character" w:customStyle="1" w:styleId="Style11ptBoldBlackUnderline">
    <w:name w:val="Style 11 pt Bold Black Underline"/>
    <w:rsid w:val="00C934E6"/>
    <w:rPr>
      <w:b/>
      <w:bCs/>
      <w:color w:val="000000"/>
      <w:sz w:val="20"/>
      <w:u w:val="single"/>
    </w:rPr>
  </w:style>
  <w:style w:type="character" w:customStyle="1" w:styleId="Style11ptBoldBlackUnderlineBorderSinglesolidline">
    <w:name w:val="Style 11 pt Bold Black Underline Border: : (Single solid line ..."/>
    <w:rsid w:val="00C934E6"/>
    <w:rPr>
      <w:b/>
      <w:bCs/>
      <w:color w:val="000000"/>
      <w:sz w:val="20"/>
      <w:u w:val="single"/>
      <w:bdr w:val="single" w:sz="4" w:space="0" w:color="auto" w:frame="1"/>
    </w:rPr>
  </w:style>
  <w:style w:type="character" w:customStyle="1" w:styleId="StyleLatinMeridien-Italic11ptItalicUnderline">
    <w:name w:val="Style (Latin) Meridien-Italic 11 pt Italic Underline"/>
    <w:rsid w:val="00C934E6"/>
    <w:rPr>
      <w:rFonts w:ascii="Meridien-Italic" w:hAnsi="Meridien-Italic" w:hint="default"/>
      <w:i/>
      <w:iCs/>
      <w:sz w:val="20"/>
      <w:u w:val="single"/>
    </w:rPr>
  </w:style>
  <w:style w:type="character" w:customStyle="1" w:styleId="Citation-AuthorDate">
    <w:name w:val="Citation - Author/Date"/>
    <w:rsid w:val="00C934E6"/>
    <w:rPr>
      <w:b/>
      <w:bCs w:val="0"/>
      <w:smallCaps/>
      <w:sz w:val="24"/>
      <w:u w:val="single"/>
    </w:rPr>
  </w:style>
  <w:style w:type="character" w:customStyle="1" w:styleId="underlinestylechar0">
    <w:name w:val="underlinestylechar"/>
    <w:rsid w:val="00C934E6"/>
  </w:style>
  <w:style w:type="character" w:customStyle="1" w:styleId="highlight">
    <w:name w:val="highlight"/>
    <w:rsid w:val="00C934E6"/>
  </w:style>
  <w:style w:type="character" w:customStyle="1" w:styleId="DottedUnderline0">
    <w:name w:val="Dotted Underline"/>
    <w:rsid w:val="00C934E6"/>
    <w:rPr>
      <w:rFonts w:ascii="Times New Roman" w:hAnsi="Times New Roman" w:cs="Times New Roman" w:hint="default"/>
      <w:sz w:val="20"/>
      <w:u w:val="dottedHeavy"/>
    </w:rPr>
  </w:style>
  <w:style w:type="character" w:customStyle="1" w:styleId="titleauthoretc">
    <w:name w:val="titleauthoretc"/>
    <w:rsid w:val="00C934E6"/>
  </w:style>
  <w:style w:type="character" w:customStyle="1" w:styleId="labeltext">
    <w:name w:val="labeltext"/>
    <w:rsid w:val="00C934E6"/>
  </w:style>
  <w:style w:type="character" w:customStyle="1" w:styleId="viewlink">
    <w:name w:val="viewlink"/>
    <w:rsid w:val="00C934E6"/>
  </w:style>
  <w:style w:type="character" w:customStyle="1" w:styleId="share">
    <w:name w:val="share"/>
    <w:rsid w:val="00C934E6"/>
  </w:style>
  <w:style w:type="character" w:customStyle="1" w:styleId="inlinkchart">
    <w:name w:val="inlink_chart"/>
    <w:rsid w:val="00C934E6"/>
  </w:style>
  <w:style w:type="character" w:customStyle="1" w:styleId="underLight">
    <w:name w:val="underLight"/>
    <w:uiPriority w:val="1"/>
    <w:qFormat/>
    <w:rsid w:val="00C934E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934E6"/>
  </w:style>
  <w:style w:type="character" w:customStyle="1" w:styleId="author-rss">
    <w:name w:val="author-rss"/>
    <w:rsid w:val="00C934E6"/>
  </w:style>
  <w:style w:type="character" w:customStyle="1" w:styleId="fbsharecountwrapper">
    <w:name w:val="fb_share_count_wrapper"/>
    <w:rsid w:val="00C934E6"/>
  </w:style>
  <w:style w:type="character" w:customStyle="1" w:styleId="fbbuttontext">
    <w:name w:val="fb_button_text"/>
    <w:rsid w:val="00C934E6"/>
  </w:style>
  <w:style w:type="character" w:customStyle="1" w:styleId="hw">
    <w:name w:val="hw"/>
    <w:rsid w:val="00C934E6"/>
  </w:style>
  <w:style w:type="character" w:customStyle="1" w:styleId="linktotop">
    <w:name w:val="linktotop"/>
    <w:rsid w:val="00C934E6"/>
  </w:style>
  <w:style w:type="character" w:customStyle="1" w:styleId="maintextbldleft">
    <w:name w:val="maintextbldleft"/>
    <w:rsid w:val="00C934E6"/>
  </w:style>
  <w:style w:type="character" w:customStyle="1" w:styleId="maintextleft">
    <w:name w:val="maintextleft"/>
    <w:rsid w:val="00C934E6"/>
  </w:style>
  <w:style w:type="character" w:customStyle="1" w:styleId="descriptionstyle1block">
    <w:name w:val="description style1 block"/>
    <w:rsid w:val="00C934E6"/>
  </w:style>
  <w:style w:type="character" w:customStyle="1" w:styleId="gutter-right-1">
    <w:name w:val="gutter-right-1"/>
    <w:basedOn w:val="DefaultParagraphFont"/>
    <w:rsid w:val="00C934E6"/>
  </w:style>
  <w:style w:type="character" w:customStyle="1" w:styleId="ssl3">
    <w:name w:val="ss_l3"/>
    <w:rsid w:val="00C934E6"/>
  </w:style>
  <w:style w:type="character" w:customStyle="1" w:styleId="FontStyle39">
    <w:name w:val="Font Style39"/>
    <w:uiPriority w:val="99"/>
    <w:rsid w:val="00C934E6"/>
    <w:rPr>
      <w:rFonts w:ascii="Constantia" w:hAnsi="Constantia" w:cs="Constantia" w:hint="default"/>
      <w:b/>
      <w:bCs/>
      <w:sz w:val="18"/>
      <w:szCs w:val="18"/>
    </w:rPr>
  </w:style>
  <w:style w:type="character" w:customStyle="1" w:styleId="6">
    <w:name w:val="6"/>
    <w:rsid w:val="00C934E6"/>
    <w:rPr>
      <w:rFonts w:ascii="Arial" w:hAnsi="Arial" w:cs="Arial" w:hint="default"/>
      <w:bCs/>
      <w:sz w:val="20"/>
      <w:u w:val="single"/>
      <w:lang w:val="en-US" w:eastAsia="en-US" w:bidi="ar-SA"/>
    </w:rPr>
  </w:style>
  <w:style w:type="character" w:customStyle="1" w:styleId="Header11">
    <w:name w:val="Header11"/>
    <w:rsid w:val="00C934E6"/>
  </w:style>
  <w:style w:type="character" w:customStyle="1" w:styleId="posa">
    <w:name w:val="pos(a)"/>
    <w:basedOn w:val="DefaultParagraphFont"/>
    <w:rsid w:val="00C934E6"/>
  </w:style>
  <w:style w:type="character" w:customStyle="1" w:styleId="u-hiddeninnarrowenv">
    <w:name w:val="u-hiddeninnarrowenv"/>
    <w:basedOn w:val="DefaultParagraphFont"/>
    <w:rsid w:val="00C934E6"/>
  </w:style>
  <w:style w:type="character" w:customStyle="1" w:styleId="followbutton-bird">
    <w:name w:val="followbutton-bird"/>
    <w:basedOn w:val="DefaultParagraphFont"/>
    <w:rsid w:val="00C934E6"/>
  </w:style>
  <w:style w:type="character" w:customStyle="1" w:styleId="tweetauthor-name">
    <w:name w:val="tweetauthor-name"/>
    <w:basedOn w:val="DefaultParagraphFont"/>
    <w:rsid w:val="00C934E6"/>
  </w:style>
  <w:style w:type="character" w:customStyle="1" w:styleId="tweetauthor-verifiedbadge">
    <w:name w:val="tweetauthor-verifiedbadge"/>
    <w:basedOn w:val="DefaultParagraphFont"/>
    <w:rsid w:val="00C934E6"/>
  </w:style>
  <w:style w:type="character" w:customStyle="1" w:styleId="tweetauthor-screenname">
    <w:name w:val="tweetauthor-screenname"/>
    <w:basedOn w:val="DefaultParagraphFont"/>
    <w:rsid w:val="00C934E6"/>
  </w:style>
  <w:style w:type="character" w:customStyle="1" w:styleId="u-hiddenvisually">
    <w:name w:val="u-hiddenvisually"/>
    <w:basedOn w:val="DefaultParagraphFont"/>
    <w:rsid w:val="00C934E6"/>
  </w:style>
  <w:style w:type="character" w:customStyle="1" w:styleId="tweetaction-stat">
    <w:name w:val="tweetaction-stat"/>
    <w:basedOn w:val="DefaultParagraphFont"/>
    <w:rsid w:val="00C934E6"/>
  </w:style>
  <w:style w:type="character" w:customStyle="1" w:styleId="related">
    <w:name w:val="related"/>
    <w:basedOn w:val="DefaultParagraphFont"/>
    <w:rsid w:val="00C934E6"/>
  </w:style>
  <w:style w:type="character" w:customStyle="1" w:styleId="related-content">
    <w:name w:val="related-content"/>
    <w:basedOn w:val="DefaultParagraphFont"/>
    <w:rsid w:val="00C934E6"/>
  </w:style>
  <w:style w:type="character" w:customStyle="1" w:styleId="name-of-author">
    <w:name w:val="name-of-author"/>
    <w:basedOn w:val="DefaultParagraphFont"/>
    <w:rsid w:val="00C934E6"/>
  </w:style>
  <w:style w:type="character" w:customStyle="1" w:styleId="first-name">
    <w:name w:val="first-name"/>
    <w:basedOn w:val="DefaultParagraphFont"/>
    <w:rsid w:val="00C934E6"/>
  </w:style>
  <w:style w:type="character" w:customStyle="1" w:styleId="last-name">
    <w:name w:val="last-name"/>
    <w:basedOn w:val="DefaultParagraphFont"/>
    <w:rsid w:val="00C934E6"/>
  </w:style>
  <w:style w:type="character" w:customStyle="1" w:styleId="caption10">
    <w:name w:val="caption1"/>
    <w:basedOn w:val="DefaultParagraphFont"/>
    <w:rsid w:val="00C934E6"/>
  </w:style>
  <w:style w:type="character" w:customStyle="1" w:styleId="recirc-text">
    <w:name w:val="&quot;recirc-text”"/>
    <w:basedOn w:val="DefaultParagraphFont"/>
    <w:rsid w:val="00C934E6"/>
  </w:style>
  <w:style w:type="character" w:customStyle="1" w:styleId="video-icon">
    <w:name w:val="video-icon"/>
    <w:basedOn w:val="DefaultParagraphFont"/>
    <w:rsid w:val="00C934E6"/>
  </w:style>
  <w:style w:type="character" w:customStyle="1" w:styleId="powa-shot-play-btn-text">
    <w:name w:val="powa-shot-play-btn-text"/>
    <w:basedOn w:val="DefaultParagraphFont"/>
    <w:rsid w:val="00C934E6"/>
  </w:style>
  <w:style w:type="character" w:customStyle="1" w:styleId="powa-shot-click">
    <w:name w:val="powa-shot-click"/>
    <w:basedOn w:val="DefaultParagraphFont"/>
    <w:rsid w:val="00C934E6"/>
  </w:style>
  <w:style w:type="character" w:customStyle="1" w:styleId="wpv-blurb">
    <w:name w:val="wpv-blurb"/>
    <w:basedOn w:val="DefaultParagraphFont"/>
    <w:rsid w:val="00C934E6"/>
  </w:style>
  <w:style w:type="character" w:customStyle="1" w:styleId="pb-caption">
    <w:name w:val="pb-caption"/>
    <w:basedOn w:val="DefaultParagraphFont"/>
    <w:rsid w:val="00C934E6"/>
  </w:style>
  <w:style w:type="character" w:customStyle="1" w:styleId="Heading5Char1">
    <w:name w:val="Heading 5 Char1"/>
    <w:aliases w:val="Text Char1"/>
    <w:basedOn w:val="DefaultParagraphFont"/>
    <w:semiHidden/>
    <w:rsid w:val="00C934E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C934E6"/>
    <w:rPr>
      <w:vertAlign w:val="baseline"/>
    </w:rPr>
  </w:style>
  <w:style w:type="character" w:customStyle="1" w:styleId="Heading7Char1">
    <w:name w:val="Heading 7 Char1"/>
    <w:basedOn w:val="DefaultParagraphFont"/>
    <w:semiHidden/>
    <w:rsid w:val="00C934E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C934E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934E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934E6"/>
    <w:rPr>
      <w:rFonts w:ascii="Calibri" w:hAnsi="Calibri" w:cs="Calibri"/>
    </w:rPr>
  </w:style>
  <w:style w:type="numbering" w:customStyle="1" w:styleId="NoList2">
    <w:name w:val="No List2"/>
    <w:next w:val="NoList"/>
    <w:uiPriority w:val="99"/>
    <w:semiHidden/>
    <w:unhideWhenUsed/>
    <w:rsid w:val="00C934E6"/>
  </w:style>
  <w:style w:type="numbering" w:customStyle="1" w:styleId="NoList3">
    <w:name w:val="No List3"/>
    <w:next w:val="NoList"/>
    <w:uiPriority w:val="99"/>
    <w:semiHidden/>
    <w:unhideWhenUsed/>
    <w:rsid w:val="00C934E6"/>
  </w:style>
  <w:style w:type="numbering" w:customStyle="1" w:styleId="NoList4">
    <w:name w:val="No List4"/>
    <w:next w:val="NoList"/>
    <w:uiPriority w:val="99"/>
    <w:semiHidden/>
    <w:unhideWhenUsed/>
    <w:rsid w:val="00C934E6"/>
  </w:style>
  <w:style w:type="numbering" w:customStyle="1" w:styleId="NoList5">
    <w:name w:val="No List5"/>
    <w:next w:val="NoList"/>
    <w:semiHidden/>
    <w:unhideWhenUsed/>
    <w:rsid w:val="00C934E6"/>
  </w:style>
  <w:style w:type="paragraph" w:styleId="BlockText">
    <w:name w:val="Block Text"/>
    <w:basedOn w:val="Normal"/>
    <w:rsid w:val="00C934E6"/>
    <w:pPr>
      <w:ind w:left="229" w:right="229"/>
    </w:pPr>
    <w:rPr>
      <w:rFonts w:ascii="Verdana" w:eastAsia="Times New Roman" w:hAnsi="Verdana"/>
      <w:sz w:val="16"/>
      <w:szCs w:val="20"/>
    </w:rPr>
  </w:style>
  <w:style w:type="paragraph" w:styleId="NormalIndent">
    <w:name w:val="Normal Indent"/>
    <w:basedOn w:val="Normal"/>
    <w:rsid w:val="00C934E6"/>
    <w:pPr>
      <w:ind w:left="720"/>
    </w:pPr>
    <w:rPr>
      <w:rFonts w:eastAsia="Times New Roman"/>
      <w:szCs w:val="20"/>
    </w:rPr>
  </w:style>
  <w:style w:type="paragraph" w:styleId="EnvelopeReturn">
    <w:name w:val="envelope return"/>
    <w:basedOn w:val="Normal"/>
    <w:rsid w:val="00C934E6"/>
    <w:rPr>
      <w:rFonts w:ascii="Arial" w:eastAsia="Times New Roman" w:hAnsi="Arial"/>
      <w:sz w:val="24"/>
      <w:szCs w:val="20"/>
    </w:rPr>
  </w:style>
  <w:style w:type="paragraph" w:styleId="EnvelopeAddress">
    <w:name w:val="envelope address"/>
    <w:basedOn w:val="Normal"/>
    <w:rsid w:val="00C934E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934E6"/>
  </w:style>
  <w:style w:type="numbering" w:customStyle="1" w:styleId="NoList7">
    <w:name w:val="No List7"/>
    <w:next w:val="NoList"/>
    <w:semiHidden/>
    <w:unhideWhenUsed/>
    <w:rsid w:val="00C934E6"/>
  </w:style>
  <w:style w:type="paragraph" w:styleId="ListBullet">
    <w:name w:val="List Bullet"/>
    <w:basedOn w:val="Normal"/>
    <w:link w:val="ListBulletChar"/>
    <w:uiPriority w:val="99"/>
    <w:unhideWhenUsed/>
    <w:rsid w:val="00C934E6"/>
    <w:pPr>
      <w:tabs>
        <w:tab w:val="num" w:pos="360"/>
      </w:tabs>
      <w:ind w:left="360" w:hanging="360"/>
      <w:contextualSpacing/>
    </w:pPr>
    <w:rPr>
      <w:rFonts w:eastAsia="Calibri"/>
    </w:rPr>
  </w:style>
  <w:style w:type="table" w:styleId="MediumGrid1">
    <w:name w:val="Medium Grid 1"/>
    <w:basedOn w:val="TableNormal"/>
    <w:uiPriority w:val="67"/>
    <w:rsid w:val="00C934E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934E6"/>
  </w:style>
  <w:style w:type="numbering" w:customStyle="1" w:styleId="NoList111">
    <w:name w:val="No List111"/>
    <w:next w:val="NoList"/>
    <w:uiPriority w:val="99"/>
    <w:semiHidden/>
    <w:unhideWhenUsed/>
    <w:rsid w:val="00C934E6"/>
  </w:style>
  <w:style w:type="numbering" w:customStyle="1" w:styleId="NoList1111">
    <w:name w:val="No List1111"/>
    <w:next w:val="NoList"/>
    <w:uiPriority w:val="99"/>
    <w:semiHidden/>
    <w:unhideWhenUsed/>
    <w:rsid w:val="00C934E6"/>
  </w:style>
  <w:style w:type="numbering" w:customStyle="1" w:styleId="NoList11111">
    <w:name w:val="No List11111"/>
    <w:next w:val="NoList"/>
    <w:uiPriority w:val="99"/>
    <w:semiHidden/>
    <w:unhideWhenUsed/>
    <w:rsid w:val="00C934E6"/>
  </w:style>
  <w:style w:type="numbering" w:customStyle="1" w:styleId="NoList111111">
    <w:name w:val="No List111111"/>
    <w:next w:val="NoList"/>
    <w:uiPriority w:val="99"/>
    <w:semiHidden/>
    <w:unhideWhenUsed/>
    <w:rsid w:val="00C934E6"/>
  </w:style>
  <w:style w:type="numbering" w:customStyle="1" w:styleId="NoList1111111">
    <w:name w:val="No List1111111"/>
    <w:next w:val="NoList"/>
    <w:uiPriority w:val="99"/>
    <w:semiHidden/>
    <w:unhideWhenUsed/>
    <w:rsid w:val="00C934E6"/>
  </w:style>
  <w:style w:type="numbering" w:customStyle="1" w:styleId="NoList11111111">
    <w:name w:val="No List11111111"/>
    <w:next w:val="NoList"/>
    <w:uiPriority w:val="99"/>
    <w:semiHidden/>
    <w:unhideWhenUsed/>
    <w:rsid w:val="00C934E6"/>
  </w:style>
  <w:style w:type="numbering" w:customStyle="1" w:styleId="NoList111111111">
    <w:name w:val="No List111111111"/>
    <w:next w:val="NoList"/>
    <w:uiPriority w:val="99"/>
    <w:semiHidden/>
    <w:unhideWhenUsed/>
    <w:rsid w:val="00C934E6"/>
  </w:style>
  <w:style w:type="numbering" w:customStyle="1" w:styleId="NoList1111111111">
    <w:name w:val="No List1111111111"/>
    <w:next w:val="NoList"/>
    <w:uiPriority w:val="99"/>
    <w:semiHidden/>
    <w:unhideWhenUsed/>
    <w:rsid w:val="00C934E6"/>
  </w:style>
  <w:style w:type="numbering" w:customStyle="1" w:styleId="NoList11111111111">
    <w:name w:val="No List11111111111"/>
    <w:next w:val="NoList"/>
    <w:uiPriority w:val="99"/>
    <w:semiHidden/>
    <w:unhideWhenUsed/>
    <w:rsid w:val="00C934E6"/>
  </w:style>
  <w:style w:type="numbering" w:customStyle="1" w:styleId="NoList111111111111">
    <w:name w:val="No List111111111111"/>
    <w:next w:val="NoList"/>
    <w:uiPriority w:val="99"/>
    <w:semiHidden/>
    <w:unhideWhenUsed/>
    <w:rsid w:val="00C934E6"/>
  </w:style>
  <w:style w:type="numbering" w:customStyle="1" w:styleId="NoList1111111111111">
    <w:name w:val="No List1111111111111"/>
    <w:next w:val="NoList"/>
    <w:uiPriority w:val="99"/>
    <w:semiHidden/>
    <w:unhideWhenUsed/>
    <w:rsid w:val="00C934E6"/>
  </w:style>
  <w:style w:type="numbering" w:customStyle="1" w:styleId="NoList11111111111111">
    <w:name w:val="No List11111111111111"/>
    <w:next w:val="NoList"/>
    <w:uiPriority w:val="99"/>
    <w:semiHidden/>
    <w:unhideWhenUsed/>
    <w:rsid w:val="00C934E6"/>
  </w:style>
  <w:style w:type="numbering" w:customStyle="1" w:styleId="NoList111111111111111">
    <w:name w:val="No List111111111111111"/>
    <w:next w:val="NoList"/>
    <w:uiPriority w:val="99"/>
    <w:semiHidden/>
    <w:unhideWhenUsed/>
    <w:rsid w:val="00C934E6"/>
  </w:style>
  <w:style w:type="numbering" w:customStyle="1" w:styleId="NoList1111111111111111">
    <w:name w:val="No List1111111111111111"/>
    <w:next w:val="NoList"/>
    <w:uiPriority w:val="99"/>
    <w:semiHidden/>
    <w:unhideWhenUsed/>
    <w:rsid w:val="00C934E6"/>
  </w:style>
  <w:style w:type="numbering" w:customStyle="1" w:styleId="NoList11111111111111111">
    <w:name w:val="No List11111111111111111"/>
    <w:next w:val="NoList"/>
    <w:uiPriority w:val="99"/>
    <w:semiHidden/>
    <w:unhideWhenUsed/>
    <w:rsid w:val="00C934E6"/>
  </w:style>
  <w:style w:type="character" w:customStyle="1" w:styleId="FontStyle220">
    <w:name w:val="Font Style220"/>
    <w:basedOn w:val="DefaultParagraphFont"/>
    <w:uiPriority w:val="99"/>
    <w:rsid w:val="00C934E6"/>
    <w:rPr>
      <w:rFonts w:ascii="Candara" w:hAnsi="Candara" w:cs="Candara" w:hint="default"/>
      <w:i/>
      <w:iCs/>
      <w:sz w:val="18"/>
      <w:szCs w:val="18"/>
    </w:rPr>
  </w:style>
  <w:style w:type="character" w:customStyle="1" w:styleId="FontStyle290">
    <w:name w:val="Font Style290"/>
    <w:basedOn w:val="DefaultParagraphFont"/>
    <w:uiPriority w:val="99"/>
    <w:rsid w:val="00C934E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934E6"/>
    <w:rPr>
      <w:rFonts w:ascii="Arial" w:hAnsi="Arial" w:cs="Arial"/>
      <w:b/>
      <w:bCs/>
      <w:sz w:val="16"/>
      <w:szCs w:val="16"/>
    </w:rPr>
  </w:style>
  <w:style w:type="paragraph" w:customStyle="1" w:styleId="articlebodynormaltext">
    <w:name w:val="articlebody_normaltext"/>
    <w:basedOn w:val="Normal"/>
    <w:rsid w:val="00C934E6"/>
    <w:pPr>
      <w:spacing w:before="100" w:beforeAutospacing="1" w:after="100" w:afterAutospacing="1"/>
    </w:pPr>
    <w:rPr>
      <w:rFonts w:ascii="Georgia" w:hAnsi="Georgia"/>
    </w:rPr>
  </w:style>
  <w:style w:type="character" w:customStyle="1" w:styleId="Bodytext21">
    <w:name w:val="Body text (2)_"/>
    <w:basedOn w:val="DefaultParagraphFont"/>
    <w:link w:val="Bodytext22"/>
    <w:rsid w:val="00C934E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934E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934E6"/>
    <w:rPr>
      <w:color w:val="000000"/>
      <w:sz w:val="28"/>
      <w:szCs w:val="28"/>
    </w:rPr>
  </w:style>
  <w:style w:type="character" w:customStyle="1" w:styleId="Style9ptItalicUnderline">
    <w:name w:val="Style 9 pt Italic Underline"/>
    <w:rsid w:val="00C934E6"/>
    <w:rPr>
      <w:i/>
      <w:iCs/>
      <w:sz w:val="20"/>
      <w:u w:val="single"/>
    </w:rPr>
  </w:style>
  <w:style w:type="paragraph" w:customStyle="1" w:styleId="StyleHeading4TagsmalltextBigcardbodyNormalTagNotBold">
    <w:name w:val="Style Heading 4Tagsmall textBig cardbodyNormal Tag + Not Bold"/>
    <w:basedOn w:val="Heading4"/>
    <w:rsid w:val="00C934E6"/>
    <w:rPr>
      <w:bCs w:val="0"/>
      <w:sz w:val="22"/>
      <w:szCs w:val="22"/>
    </w:rPr>
  </w:style>
  <w:style w:type="character" w:customStyle="1" w:styleId="StyleBox12ptBold">
    <w:name w:val="Style Box + 12 pt Bold"/>
    <w:basedOn w:val="DefaultParagraphFont"/>
    <w:rsid w:val="00C934E6"/>
    <w:rPr>
      <w:rFonts w:ascii="Georgia" w:hAnsi="Georgia"/>
      <w:b/>
      <w:bCs/>
      <w:sz w:val="22"/>
      <w:u w:val="single"/>
      <w:bdr w:val="none" w:sz="0" w:space="0" w:color="auto"/>
    </w:rPr>
  </w:style>
  <w:style w:type="character" w:customStyle="1" w:styleId="StyleBox12pt">
    <w:name w:val="Style Box + 12 pt"/>
    <w:basedOn w:val="DefaultParagraphFont"/>
    <w:rsid w:val="00C934E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934E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934E6"/>
    <w:rPr>
      <w:bCs w:val="0"/>
      <w:szCs w:val="22"/>
    </w:rPr>
  </w:style>
  <w:style w:type="character" w:customStyle="1" w:styleId="StyleGaramondText1">
    <w:name w:val="Style Garamond Text 1"/>
    <w:basedOn w:val="DefaultParagraphFont"/>
    <w:rsid w:val="00C934E6"/>
    <w:rPr>
      <w:rFonts w:ascii="Georgia" w:hAnsi="Georgia"/>
      <w:color w:val="0D0D0D" w:themeColor="text1" w:themeTint="F2"/>
      <w:sz w:val="22"/>
    </w:rPr>
  </w:style>
  <w:style w:type="character" w:customStyle="1" w:styleId="StyleGaramondText1Underline">
    <w:name w:val="Style Garamond Text 1 Underline"/>
    <w:basedOn w:val="DefaultParagraphFont"/>
    <w:rsid w:val="00C934E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934E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934E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934E6"/>
    <w:rPr>
      <w:b w:val="0"/>
      <w:bCs w:val="0"/>
      <w:sz w:val="14"/>
      <w:u w:val="none"/>
    </w:rPr>
  </w:style>
  <w:style w:type="character" w:customStyle="1" w:styleId="Style7ptBold">
    <w:name w:val="Style 7 pt Bold"/>
    <w:basedOn w:val="DefaultParagraphFont"/>
    <w:rsid w:val="00C934E6"/>
    <w:rPr>
      <w:b w:val="0"/>
      <w:bCs/>
      <w:sz w:val="14"/>
    </w:rPr>
  </w:style>
  <w:style w:type="paragraph" w:customStyle="1" w:styleId="Stylecardtext8pt">
    <w:name w:val="Style card text + 8 pt"/>
    <w:basedOn w:val="Normal"/>
    <w:rsid w:val="00C934E6"/>
    <w:pPr>
      <w:ind w:right="288"/>
    </w:pPr>
    <w:rPr>
      <w:sz w:val="16"/>
    </w:rPr>
  </w:style>
  <w:style w:type="paragraph" w:customStyle="1" w:styleId="Stylecardtext5pt">
    <w:name w:val="Style card text + 5 pt"/>
    <w:basedOn w:val="Normal"/>
    <w:rsid w:val="00C934E6"/>
    <w:pPr>
      <w:ind w:right="288"/>
    </w:pPr>
    <w:rPr>
      <w:sz w:val="10"/>
    </w:rPr>
  </w:style>
  <w:style w:type="character" w:customStyle="1" w:styleId="StyleStyleBoldUnderlineUnderlineIntenseEmphasis1apple-style-">
    <w:name w:val="Style Style Bold UnderlineUnderlineIntense Emphasis1apple-style-..."/>
    <w:basedOn w:val="DefaultParagraphFont"/>
    <w:rsid w:val="00C934E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934E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934E6"/>
    <w:rPr>
      <w:rFonts w:ascii="Georgia" w:hAnsi="Georgia"/>
      <w:u w:val="single"/>
    </w:rPr>
  </w:style>
  <w:style w:type="paragraph" w:customStyle="1" w:styleId="StyleCardsGeorgia12ptBoldThickunderlineBorderSin">
    <w:name w:val="Style Cards + Georgia 12 pt Bold Thick underline Border: : (Sin..."/>
    <w:basedOn w:val="Normal"/>
    <w:rsid w:val="00C934E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934E6"/>
    <w:rPr>
      <w:rFonts w:ascii="Georgia" w:hAnsi="Georgia"/>
      <w:sz w:val="24"/>
      <w:u w:val="single"/>
    </w:rPr>
  </w:style>
  <w:style w:type="paragraph" w:customStyle="1" w:styleId="StyleCardsGeorgia">
    <w:name w:val="Style Cards + Georgia"/>
    <w:basedOn w:val="Normal"/>
    <w:rsid w:val="00C934E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934E6"/>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C934E6"/>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C934E6"/>
    <w:rPr>
      <w:rFonts w:eastAsia="Times New Roman"/>
      <w:i/>
      <w:iCs/>
    </w:rPr>
  </w:style>
  <w:style w:type="character" w:customStyle="1" w:styleId="HTMLAddressChar">
    <w:name w:val="HTML Address Char"/>
    <w:basedOn w:val="DefaultParagraphFont"/>
    <w:link w:val="HTMLAddress"/>
    <w:uiPriority w:val="99"/>
    <w:rsid w:val="00C934E6"/>
    <w:rPr>
      <w:rFonts w:ascii="Calibri" w:eastAsia="Times New Roman" w:hAnsi="Calibri"/>
      <w:i/>
      <w:iCs/>
      <w:sz w:val="22"/>
    </w:rPr>
  </w:style>
  <w:style w:type="paragraph" w:styleId="Index1">
    <w:name w:val="index 1"/>
    <w:basedOn w:val="Normal"/>
    <w:next w:val="Normal"/>
    <w:autoRedefine/>
    <w:unhideWhenUsed/>
    <w:rsid w:val="00C934E6"/>
    <w:pPr>
      <w:ind w:left="220" w:hanging="220"/>
    </w:pPr>
  </w:style>
  <w:style w:type="character" w:customStyle="1" w:styleId="CardsFont6ptChar1">
    <w:name w:val="Cards + Font: 6 pt Char1"/>
    <w:link w:val="CardsFont6pt"/>
    <w:locked/>
    <w:rsid w:val="00C934E6"/>
    <w:rPr>
      <w:rFonts w:ascii="Calibri" w:eastAsia="Times New Roman" w:hAnsi="Calibri" w:cs="Times New Roman"/>
      <w:sz w:val="12"/>
      <w:szCs w:val="20"/>
    </w:rPr>
  </w:style>
  <w:style w:type="paragraph" w:customStyle="1" w:styleId="Quote2">
    <w:name w:val="Quote2"/>
    <w:basedOn w:val="Default"/>
    <w:next w:val="Default"/>
    <w:rsid w:val="00C934E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934E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934E6"/>
    <w:pPr>
      <w:keepNext/>
      <w:keepLines/>
      <w:spacing w:before="200"/>
      <w:outlineLvl w:val="3"/>
    </w:pPr>
    <w:rPr>
      <w:rFonts w:eastAsia="Times New Roman"/>
      <w:b/>
      <w:bCs/>
      <w:iCs/>
      <w:sz w:val="26"/>
    </w:rPr>
  </w:style>
  <w:style w:type="paragraph" w:customStyle="1" w:styleId="post-subtitle">
    <w:name w:val="post-subtitle"/>
    <w:basedOn w:val="Normal"/>
    <w:rsid w:val="00C934E6"/>
    <w:pPr>
      <w:spacing w:before="100" w:beforeAutospacing="1" w:after="100" w:afterAutospacing="1"/>
    </w:pPr>
    <w:rPr>
      <w:rFonts w:eastAsia="Times New Roman"/>
    </w:rPr>
  </w:style>
  <w:style w:type="paragraph" w:customStyle="1" w:styleId="Pa0">
    <w:name w:val="Pa0"/>
    <w:basedOn w:val="Default"/>
    <w:next w:val="Default"/>
    <w:uiPriority w:val="99"/>
    <w:rsid w:val="00C934E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934E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934E6"/>
    <w:pPr>
      <w:spacing w:before="100" w:beforeAutospacing="1" w:after="100" w:afterAutospacing="1"/>
    </w:pPr>
    <w:rPr>
      <w:rFonts w:eastAsia="Times New Roman"/>
    </w:rPr>
  </w:style>
  <w:style w:type="paragraph" w:customStyle="1" w:styleId="tagline1">
    <w:name w:val="tagline"/>
    <w:basedOn w:val="Normal"/>
    <w:rsid w:val="00C934E6"/>
    <w:pPr>
      <w:spacing w:before="100" w:beforeAutospacing="1" w:after="100" w:afterAutospacing="1"/>
    </w:pPr>
    <w:rPr>
      <w:rFonts w:eastAsia="Times New Roman"/>
    </w:rPr>
  </w:style>
  <w:style w:type="paragraph" w:customStyle="1" w:styleId="Block1">
    <w:name w:val="Block1"/>
    <w:basedOn w:val="Normal"/>
    <w:next w:val="Normal"/>
    <w:uiPriority w:val="3"/>
    <w:qFormat/>
    <w:rsid w:val="00C934E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934E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C934E6"/>
    <w:rPr>
      <w:sz w:val="10"/>
    </w:rPr>
  </w:style>
  <w:style w:type="paragraph" w:customStyle="1" w:styleId="ReallySamllText">
    <w:name w:val="ReallySamllText"/>
    <w:basedOn w:val="Normal"/>
    <w:link w:val="ReallySamllTextChar"/>
    <w:autoRedefine/>
    <w:rsid w:val="00C934E6"/>
    <w:rPr>
      <w:rFonts w:asciiTheme="minorHAnsi" w:hAnsiTheme="minorHAnsi"/>
      <w:sz w:val="10"/>
    </w:rPr>
  </w:style>
  <w:style w:type="paragraph" w:customStyle="1" w:styleId="CardCites">
    <w:name w:val="Card Cites"/>
    <w:basedOn w:val="Normal"/>
    <w:next w:val="Normal"/>
    <w:qFormat/>
    <w:rsid w:val="00C934E6"/>
    <w:rPr>
      <w:rFonts w:eastAsia="Times New Roman"/>
      <w:b/>
      <w:sz w:val="20"/>
    </w:rPr>
  </w:style>
  <w:style w:type="paragraph" w:customStyle="1" w:styleId="NormalWeb3">
    <w:name w:val="Normal (Web)3"/>
    <w:basedOn w:val="Normal"/>
    <w:rsid w:val="00C934E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934E6"/>
    <w:pPr>
      <w:ind w:left="400"/>
    </w:pPr>
    <w:rPr>
      <w:rFonts w:eastAsia="Times New Roman"/>
    </w:rPr>
  </w:style>
  <w:style w:type="paragraph" w:customStyle="1" w:styleId="TagCiteChar2">
    <w:name w:val="Tag / Cite Char"/>
    <w:basedOn w:val="Normal"/>
    <w:rsid w:val="00C934E6"/>
    <w:rPr>
      <w:rFonts w:eastAsia="Times New Roman"/>
      <w:b/>
      <w:color w:val="000000"/>
    </w:rPr>
  </w:style>
  <w:style w:type="paragraph" w:customStyle="1" w:styleId="PageNumber2">
    <w:name w:val="Page Number2"/>
    <w:basedOn w:val="Normal"/>
    <w:next w:val="Normal"/>
    <w:rsid w:val="00C934E6"/>
    <w:rPr>
      <w:rFonts w:eastAsia="Times New Roman"/>
      <w:sz w:val="20"/>
    </w:rPr>
  </w:style>
  <w:style w:type="paragraph" w:customStyle="1" w:styleId="HeaderFooter">
    <w:name w:val="Header &amp; Footer"/>
    <w:rsid w:val="00C934E6"/>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C934E6"/>
    <w:rPr>
      <w:rFonts w:ascii="Arial Narrow" w:eastAsia="Times New Roman" w:hAnsi="Arial Narrow"/>
      <w:color w:val="000000"/>
      <w:sz w:val="16"/>
    </w:rPr>
  </w:style>
  <w:style w:type="paragraph" w:customStyle="1" w:styleId="CardTextUnderlined">
    <w:name w:val="Card Text Underlined"/>
    <w:basedOn w:val="Normal"/>
    <w:rsid w:val="00C934E6"/>
    <w:rPr>
      <w:rFonts w:ascii="Arial Narrow" w:eastAsia="Times New Roman" w:hAnsi="Arial Narrow"/>
      <w:u w:val="single"/>
    </w:rPr>
  </w:style>
  <w:style w:type="paragraph" w:customStyle="1" w:styleId="HeaderDebate">
    <w:name w:val="Header Debate"/>
    <w:basedOn w:val="Normal"/>
    <w:rsid w:val="00C934E6"/>
    <w:pPr>
      <w:jc w:val="center"/>
      <w:outlineLvl w:val="0"/>
    </w:pPr>
    <w:rPr>
      <w:rFonts w:eastAsia="Times New Roman"/>
      <w:b/>
      <w:sz w:val="48"/>
      <w:u w:val="words"/>
    </w:rPr>
  </w:style>
  <w:style w:type="paragraph" w:customStyle="1" w:styleId="NormalWeb1">
    <w:name w:val="Normal (Web)1"/>
    <w:basedOn w:val="Normal"/>
    <w:rsid w:val="00C934E6"/>
    <w:pPr>
      <w:spacing w:before="100" w:beforeAutospacing="1" w:after="100" w:afterAutospacing="1"/>
    </w:pPr>
    <w:rPr>
      <w:rFonts w:eastAsia="Times New Roman"/>
      <w:sz w:val="20"/>
      <w:szCs w:val="20"/>
    </w:rPr>
  </w:style>
  <w:style w:type="paragraph" w:customStyle="1" w:styleId="CardTagCharChar">
    <w:name w:val="Card Tag Char Char"/>
    <w:basedOn w:val="Normal"/>
    <w:rsid w:val="00C934E6"/>
    <w:rPr>
      <w:rFonts w:eastAsia="Times New Roman"/>
      <w:b/>
    </w:rPr>
  </w:style>
  <w:style w:type="paragraph" w:customStyle="1" w:styleId="fixed">
    <w:name w:val="fixed"/>
    <w:basedOn w:val="Normal"/>
    <w:rsid w:val="00C934E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934E6"/>
    <w:pPr>
      <w:spacing w:before="100" w:beforeAutospacing="1" w:after="100" w:afterAutospacing="1"/>
    </w:pPr>
    <w:rPr>
      <w:rFonts w:eastAsia="Times New Roman"/>
    </w:rPr>
  </w:style>
  <w:style w:type="paragraph" w:customStyle="1" w:styleId="ExecutiveSummarytext">
    <w:name w:val="Executive Summary text"/>
    <w:basedOn w:val="Normal"/>
    <w:next w:val="Normal"/>
    <w:rsid w:val="00C934E6"/>
    <w:pPr>
      <w:autoSpaceDE w:val="0"/>
      <w:autoSpaceDN w:val="0"/>
      <w:adjustRightInd w:val="0"/>
    </w:pPr>
    <w:rPr>
      <w:rFonts w:ascii="Arial" w:eastAsia="Times New Roman" w:hAnsi="Arial"/>
    </w:rPr>
  </w:style>
  <w:style w:type="character" w:customStyle="1" w:styleId="NormalUnderlineChar1">
    <w:name w:val="Normal Underline Char1"/>
    <w:locked/>
    <w:rsid w:val="00C934E6"/>
    <w:rPr>
      <w:u w:val="single"/>
    </w:rPr>
  </w:style>
  <w:style w:type="character" w:customStyle="1" w:styleId="CardUpSize-LightChar">
    <w:name w:val="CardUpSize - Light Char"/>
    <w:link w:val="CardUpSize-Light"/>
    <w:locked/>
    <w:rsid w:val="00C934E6"/>
    <w:rPr>
      <w:rFonts w:ascii="Times New Roman" w:eastAsia="Times New Roman" w:hAnsi="Times New Roman"/>
      <w:szCs w:val="32"/>
      <w:u w:val="single"/>
    </w:rPr>
  </w:style>
  <w:style w:type="paragraph" w:customStyle="1" w:styleId="CardUpSize-Light">
    <w:name w:val="CardUpSize - Light"/>
    <w:basedOn w:val="Normal"/>
    <w:link w:val="CardUpSize-LightChar"/>
    <w:rsid w:val="00C934E6"/>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C934E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934E6"/>
    <w:pPr>
      <w:jc w:val="both"/>
    </w:pPr>
    <w:rPr>
      <w:rFonts w:ascii="Times New Roman" w:eastAsia="Times New Roman" w:hAnsi="Times New Roman"/>
      <w:b/>
      <w:sz w:val="24"/>
      <w:szCs w:val="32"/>
      <w:u w:val="single"/>
    </w:rPr>
  </w:style>
  <w:style w:type="paragraph" w:customStyle="1" w:styleId="SmallCite">
    <w:name w:val="Small Cite"/>
    <w:basedOn w:val="Normal"/>
    <w:rsid w:val="00C934E6"/>
    <w:rPr>
      <w:rFonts w:ascii="Verdana" w:eastAsia="Times New Roman" w:hAnsi="Verdana"/>
      <w:sz w:val="16"/>
    </w:rPr>
  </w:style>
  <w:style w:type="paragraph" w:customStyle="1" w:styleId="clearformatting">
    <w:name w:val="clear formatting"/>
    <w:basedOn w:val="Heading2"/>
    <w:rsid w:val="00C934E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934E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934E6"/>
    <w:pPr>
      <w:spacing w:after="240" w:line="360" w:lineRule="atLeast"/>
    </w:pPr>
    <w:rPr>
      <w:rFonts w:eastAsia="Times New Roman"/>
      <w:b/>
      <w:bCs/>
      <w:sz w:val="16"/>
      <w:szCs w:val="16"/>
    </w:rPr>
  </w:style>
  <w:style w:type="paragraph" w:customStyle="1" w:styleId="PlaceholderText1">
    <w:name w:val="Placeholder Text1"/>
    <w:basedOn w:val="Normal"/>
    <w:rsid w:val="00C934E6"/>
    <w:pPr>
      <w:keepNext/>
      <w:numPr>
        <w:numId w:val="13"/>
      </w:numPr>
      <w:outlineLvl w:val="0"/>
    </w:pPr>
    <w:rPr>
      <w:rFonts w:eastAsia="MS Gothic"/>
    </w:rPr>
  </w:style>
  <w:style w:type="character" w:customStyle="1" w:styleId="ImportantTextChar">
    <w:name w:val="Important Text Char"/>
    <w:link w:val="ImportantText"/>
    <w:locked/>
    <w:rsid w:val="00C934E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934E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934E6"/>
    <w:rPr>
      <w:rFonts w:ascii="HNKAOE+Arial" w:hAnsi="HNKAOE+Arial"/>
    </w:rPr>
  </w:style>
  <w:style w:type="paragraph" w:customStyle="1" w:styleId="StyleBodyText11ptBlackUnderline">
    <w:name w:val="Style Body Text + 11 pt Black Underline"/>
    <w:basedOn w:val="BodyText"/>
    <w:link w:val="StyleBodyText11ptBlackUnderlineChar"/>
    <w:rsid w:val="00C934E6"/>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C934E6"/>
    <w:rPr>
      <w:rFonts w:ascii="HNKAOE+Arial" w:hAnsi="HNKAOE+Arial"/>
    </w:rPr>
  </w:style>
  <w:style w:type="paragraph" w:customStyle="1" w:styleId="StyleBodyText11ptBoldBlack">
    <w:name w:val="Style Body Text + 11 pt Bold Black"/>
    <w:basedOn w:val="BodyText"/>
    <w:link w:val="StyleBodyText11ptBoldBlackChar"/>
    <w:rsid w:val="00C934E6"/>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C934E6"/>
    <w:rPr>
      <w:rFonts w:ascii="Times New Roman" w:eastAsia="Malgun Gothic" w:hAnsi="Times New Roman"/>
      <w:bCs/>
    </w:rPr>
  </w:style>
  <w:style w:type="paragraph" w:customStyle="1" w:styleId="StyletinyBold">
    <w:name w:val="Style tiny + Bold"/>
    <w:basedOn w:val="tiny"/>
    <w:link w:val="StyletinyBoldChar"/>
    <w:rsid w:val="00C934E6"/>
    <w:rPr>
      <w:rFonts w:cstheme="minorBidi"/>
      <w:bCs/>
      <w:sz w:val="24"/>
    </w:rPr>
  </w:style>
  <w:style w:type="character" w:customStyle="1" w:styleId="Heading5SizeDownChar">
    <w:name w:val="Heading 5 Size Down Char"/>
    <w:link w:val="Heading5SizeDown"/>
    <w:locked/>
    <w:rsid w:val="00C934E6"/>
    <w:rPr>
      <w:rFonts w:ascii="Times New Roman" w:eastAsia="Times New Roman" w:hAnsi="Times New Roman"/>
      <w:szCs w:val="16"/>
    </w:rPr>
  </w:style>
  <w:style w:type="paragraph" w:customStyle="1" w:styleId="Heading5SizeDown">
    <w:name w:val="Heading 5 Size Down"/>
    <w:basedOn w:val="Normal"/>
    <w:link w:val="Heading5SizeDownChar"/>
    <w:autoRedefine/>
    <w:rsid w:val="00C934E6"/>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C934E6"/>
    <w:rPr>
      <w:rFonts w:ascii="Times New Roman" w:eastAsia="Times New Roman" w:hAnsi="Times New Roman" w:cs="Arial"/>
      <w:b/>
      <w:szCs w:val="44"/>
    </w:rPr>
  </w:style>
  <w:style w:type="paragraph" w:customStyle="1" w:styleId="Normal2Bold">
    <w:name w:val="Normal2 + Bold"/>
    <w:basedOn w:val="Normal"/>
    <w:link w:val="Normal2BoldChar"/>
    <w:rsid w:val="00C934E6"/>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C934E6"/>
    <w:rPr>
      <w:rFonts w:ascii="Times New Roman" w:eastAsia="Times New Roman" w:hAnsi="Times New Roman"/>
      <w:lang w:eastAsia="ar-SA"/>
    </w:rPr>
  </w:style>
  <w:style w:type="paragraph" w:customStyle="1" w:styleId="ListContents">
    <w:name w:val="List Contents"/>
    <w:basedOn w:val="Normal"/>
    <w:link w:val="ListContentsChar"/>
    <w:rsid w:val="00C934E6"/>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934E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934E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934E6"/>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C934E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934E6"/>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C934E6"/>
    <w:rPr>
      <w:rFonts w:ascii="Arial" w:eastAsia="Times New Roman" w:hAnsi="Arial"/>
      <w:sz w:val="12"/>
    </w:rPr>
  </w:style>
  <w:style w:type="paragraph" w:customStyle="1" w:styleId="Unimportant">
    <w:name w:val="Unimportant"/>
    <w:basedOn w:val="Normal"/>
    <w:link w:val="UnimportantCharChar"/>
    <w:rsid w:val="00C934E6"/>
    <w:pPr>
      <w:jc w:val="both"/>
    </w:pPr>
    <w:rPr>
      <w:rFonts w:ascii="Arial" w:eastAsia="Times New Roman" w:hAnsi="Arial"/>
      <w:sz w:val="12"/>
    </w:rPr>
  </w:style>
  <w:style w:type="character" w:customStyle="1" w:styleId="TagCiteChar3">
    <w:name w:val="Tag &amp; Cite Char"/>
    <w:link w:val="TagCite2"/>
    <w:locked/>
    <w:rsid w:val="00C934E6"/>
    <w:rPr>
      <w:rFonts w:ascii="Arial" w:eastAsia="Times New Roman" w:hAnsi="Arial"/>
      <w:b/>
    </w:rPr>
  </w:style>
  <w:style w:type="paragraph" w:customStyle="1" w:styleId="TagCite2">
    <w:name w:val="Tag &amp; Cite"/>
    <w:basedOn w:val="Normal"/>
    <w:link w:val="TagCiteChar3"/>
    <w:rsid w:val="00C934E6"/>
    <w:pPr>
      <w:jc w:val="both"/>
    </w:pPr>
    <w:rPr>
      <w:rFonts w:ascii="Arial" w:eastAsia="Times New Roman" w:hAnsi="Arial"/>
      <w:b/>
      <w:sz w:val="24"/>
    </w:rPr>
  </w:style>
  <w:style w:type="character" w:customStyle="1" w:styleId="HighlightedTextChar">
    <w:name w:val="Highlighted Text Char"/>
    <w:link w:val="HighlightedText"/>
    <w:locked/>
    <w:rsid w:val="00C934E6"/>
    <w:rPr>
      <w:rFonts w:ascii="Arial" w:eastAsia="Times New Roman" w:hAnsi="Arial"/>
      <w:b/>
      <w:u w:val="thick"/>
    </w:rPr>
  </w:style>
  <w:style w:type="paragraph" w:customStyle="1" w:styleId="HighlightedText">
    <w:name w:val="Highlighted Text"/>
    <w:basedOn w:val="Normal"/>
    <w:link w:val="HighlightedTextChar"/>
    <w:rsid w:val="00C934E6"/>
    <w:pPr>
      <w:jc w:val="both"/>
    </w:pPr>
    <w:rPr>
      <w:rFonts w:ascii="Arial" w:eastAsia="Times New Roman" w:hAnsi="Arial"/>
      <w:b/>
      <w:sz w:val="24"/>
      <w:u w:val="thick"/>
    </w:rPr>
  </w:style>
  <w:style w:type="paragraph" w:customStyle="1" w:styleId="StyleHeading1Justified">
    <w:name w:val="Style Heading 1 + Justified"/>
    <w:basedOn w:val="Normal"/>
    <w:next w:val="Normal"/>
    <w:rsid w:val="00C934E6"/>
    <w:rPr>
      <w:rFonts w:ascii="Arial" w:eastAsia="Times New Roman" w:hAnsi="Arial"/>
      <w:sz w:val="20"/>
      <w:szCs w:val="20"/>
    </w:rPr>
  </w:style>
  <w:style w:type="paragraph" w:customStyle="1" w:styleId="textunderline0">
    <w:name w:val="text underline"/>
    <w:basedOn w:val="Normal"/>
    <w:link w:val="textunderlineChar0"/>
    <w:autoRedefine/>
    <w:rsid w:val="00C934E6"/>
    <w:rPr>
      <w:rFonts w:asciiTheme="minorHAnsi" w:hAnsiTheme="minorHAnsi"/>
      <w:sz w:val="24"/>
      <w:u w:val="thick"/>
    </w:rPr>
  </w:style>
  <w:style w:type="character" w:customStyle="1" w:styleId="DebateTagChar">
    <w:name w:val="Debate Tag Char"/>
    <w:link w:val="DebateTag"/>
    <w:locked/>
    <w:rsid w:val="00C934E6"/>
    <w:rPr>
      <w:rFonts w:ascii="Garamond" w:hAnsi="Garamond"/>
      <w:b/>
    </w:rPr>
  </w:style>
  <w:style w:type="paragraph" w:customStyle="1" w:styleId="DebateTag">
    <w:name w:val="Debate Tag"/>
    <w:basedOn w:val="Normal"/>
    <w:link w:val="DebateTagChar"/>
    <w:autoRedefine/>
    <w:rsid w:val="00C934E6"/>
    <w:pPr>
      <w:tabs>
        <w:tab w:val="left" w:pos="270"/>
      </w:tabs>
    </w:pPr>
    <w:rPr>
      <w:rFonts w:ascii="Garamond" w:hAnsi="Garamond"/>
      <w:b/>
      <w:sz w:val="24"/>
    </w:rPr>
  </w:style>
  <w:style w:type="paragraph" w:customStyle="1" w:styleId="DebateCite">
    <w:name w:val="Debate Cite"/>
    <w:basedOn w:val="Normal"/>
    <w:autoRedefine/>
    <w:rsid w:val="00C934E6"/>
    <w:pPr>
      <w:tabs>
        <w:tab w:val="left" w:pos="270"/>
      </w:tabs>
    </w:pPr>
    <w:rPr>
      <w:rFonts w:eastAsia="Times New Roman"/>
      <w:sz w:val="20"/>
    </w:rPr>
  </w:style>
  <w:style w:type="paragraph" w:customStyle="1" w:styleId="BlockTitle10">
    <w:name w:val="Block Title #1"/>
    <w:basedOn w:val="Heading1"/>
    <w:rsid w:val="00C934E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C934E6"/>
    <w:pPr>
      <w:widowControl w:val="0"/>
      <w:suppressAutoHyphens/>
    </w:pPr>
    <w:rPr>
      <w:rFonts w:ascii="Courier New" w:eastAsia="Courier New" w:hAnsi="Courier New"/>
      <w:sz w:val="20"/>
      <w:szCs w:val="20"/>
    </w:rPr>
  </w:style>
  <w:style w:type="paragraph" w:customStyle="1" w:styleId="MaggieTag">
    <w:name w:val="MaggieTag"/>
    <w:basedOn w:val="Heading2"/>
    <w:rsid w:val="00C934E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934E6"/>
    <w:rPr>
      <w:rFonts w:ascii="Times New Roman" w:eastAsia="Times New Roman" w:hAnsi="Times New Roman"/>
    </w:rPr>
  </w:style>
  <w:style w:type="paragraph" w:customStyle="1" w:styleId="Heading4Cite">
    <w:name w:val="Heading 4 Cite"/>
    <w:basedOn w:val="Normal"/>
    <w:link w:val="Heading4CiteChar"/>
    <w:autoRedefine/>
    <w:rsid w:val="00C934E6"/>
    <w:rPr>
      <w:rFonts w:ascii="Times New Roman" w:eastAsia="Times New Roman" w:hAnsi="Times New Roman"/>
      <w:sz w:val="24"/>
    </w:rPr>
  </w:style>
  <w:style w:type="paragraph" w:customStyle="1" w:styleId="4">
    <w:name w:val="4"/>
    <w:basedOn w:val="Normal"/>
    <w:rsid w:val="00C934E6"/>
    <w:rPr>
      <w:rFonts w:eastAsia="Times New Roman"/>
      <w:sz w:val="20"/>
    </w:rPr>
  </w:style>
  <w:style w:type="character" w:customStyle="1" w:styleId="UnunderlinedTextChar">
    <w:name w:val="Ununderlined Text Char"/>
    <w:link w:val="UnunderlinedText"/>
    <w:locked/>
    <w:rsid w:val="00C934E6"/>
    <w:rPr>
      <w:rFonts w:eastAsia="Times New Roman"/>
      <w:bCs/>
      <w:sz w:val="12"/>
    </w:rPr>
  </w:style>
  <w:style w:type="paragraph" w:customStyle="1" w:styleId="UnunderlinedText">
    <w:name w:val="Ununderlined Text"/>
    <w:basedOn w:val="Normal"/>
    <w:link w:val="UnunderlinedTextChar"/>
    <w:autoRedefine/>
    <w:rsid w:val="00C934E6"/>
    <w:pPr>
      <w:spacing w:after="200" w:line="276" w:lineRule="auto"/>
    </w:pPr>
    <w:rPr>
      <w:rFonts w:asciiTheme="minorHAnsi" w:eastAsia="Times New Roman" w:hAnsiTheme="minorHAnsi"/>
      <w:bCs/>
      <w:sz w:val="12"/>
    </w:rPr>
  </w:style>
  <w:style w:type="paragraph" w:customStyle="1" w:styleId="card2">
    <w:name w:val="%card"/>
    <w:basedOn w:val="Normal"/>
    <w:autoRedefine/>
    <w:rsid w:val="00C934E6"/>
    <w:pPr>
      <w:spacing w:after="200" w:line="276" w:lineRule="auto"/>
      <w:ind w:left="288" w:right="288"/>
    </w:pPr>
    <w:rPr>
      <w:rFonts w:eastAsia="Times New Roman"/>
      <w:bCs/>
    </w:rPr>
  </w:style>
  <w:style w:type="paragraph" w:customStyle="1" w:styleId="BlockTitle4">
    <w:name w:val="%Block Title"/>
    <w:basedOn w:val="Heading1"/>
    <w:rsid w:val="00C934E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934E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934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C934E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934E6"/>
    <w:rPr>
      <w:rFonts w:ascii="Century Gothic" w:eastAsia="Cambria" w:hAnsi="Century Gothic"/>
      <w:u w:val="thick"/>
    </w:rPr>
  </w:style>
  <w:style w:type="paragraph" w:customStyle="1" w:styleId="Card-Underline0">
    <w:name w:val="Card-Underline"/>
    <w:basedOn w:val="Normal"/>
    <w:link w:val="Card-UnderlineChar"/>
    <w:qFormat/>
    <w:rsid w:val="00C934E6"/>
    <w:rPr>
      <w:rFonts w:ascii="Century Gothic" w:eastAsia="Cambria" w:hAnsi="Century Gothic"/>
      <w:sz w:val="24"/>
      <w:u w:val="thick"/>
    </w:rPr>
  </w:style>
  <w:style w:type="paragraph" w:customStyle="1" w:styleId="PageNumber3">
    <w:name w:val="Page Number3"/>
    <w:basedOn w:val="Normal"/>
    <w:next w:val="Normal"/>
    <w:rsid w:val="00C934E6"/>
    <w:rPr>
      <w:rFonts w:eastAsia="Times New Roman"/>
      <w:sz w:val="20"/>
    </w:rPr>
  </w:style>
  <w:style w:type="paragraph" w:customStyle="1" w:styleId="PageNumber4">
    <w:name w:val="Page Number4"/>
    <w:basedOn w:val="Normal"/>
    <w:next w:val="Normal"/>
    <w:rsid w:val="00C934E6"/>
    <w:rPr>
      <w:rFonts w:eastAsia="Times New Roman"/>
      <w:sz w:val="20"/>
    </w:rPr>
  </w:style>
  <w:style w:type="paragraph" w:customStyle="1" w:styleId="PageNumber5">
    <w:name w:val="Page Number5"/>
    <w:basedOn w:val="Normal"/>
    <w:next w:val="Normal"/>
    <w:rsid w:val="00C934E6"/>
    <w:rPr>
      <w:rFonts w:eastAsia="Times New Roman"/>
      <w:sz w:val="20"/>
    </w:rPr>
  </w:style>
  <w:style w:type="paragraph" w:customStyle="1" w:styleId="smalltext1">
    <w:name w:val="small text1"/>
    <w:basedOn w:val="Normal"/>
    <w:next w:val="Normal"/>
    <w:uiPriority w:val="4"/>
    <w:qFormat/>
    <w:rsid w:val="00C934E6"/>
    <w:pPr>
      <w:keepNext/>
      <w:keepLines/>
      <w:spacing w:before="200"/>
      <w:outlineLvl w:val="3"/>
    </w:pPr>
    <w:rPr>
      <w:rFonts w:eastAsia="Times New Roman"/>
      <w:b/>
      <w:bCs/>
      <w:iCs/>
      <w:sz w:val="26"/>
    </w:rPr>
  </w:style>
  <w:style w:type="character" w:customStyle="1" w:styleId="CircleChar">
    <w:name w:val="Circle Char"/>
    <w:link w:val="Circle"/>
    <w:locked/>
    <w:rsid w:val="00C934E6"/>
    <w:rPr>
      <w:rFonts w:ascii="Times New Roman" w:eastAsia="Times New Roman" w:hAnsi="Times New Roman"/>
      <w:b/>
      <w:u w:val="words"/>
    </w:rPr>
  </w:style>
  <w:style w:type="paragraph" w:customStyle="1" w:styleId="Circle">
    <w:name w:val="Circle"/>
    <w:basedOn w:val="Normal"/>
    <w:link w:val="CircleChar"/>
    <w:rsid w:val="00C934E6"/>
    <w:rPr>
      <w:rFonts w:ascii="Times New Roman" w:eastAsia="Times New Roman" w:hAnsi="Times New Roman"/>
      <w:b/>
      <w:sz w:val="24"/>
      <w:u w:val="words"/>
    </w:rPr>
  </w:style>
  <w:style w:type="paragraph" w:customStyle="1" w:styleId="PageNumber6">
    <w:name w:val="Page Number6"/>
    <w:basedOn w:val="Normal"/>
    <w:next w:val="Normal"/>
    <w:rsid w:val="00C934E6"/>
    <w:rPr>
      <w:rFonts w:eastAsia="Times New Roman"/>
      <w:sz w:val="20"/>
    </w:rPr>
  </w:style>
  <w:style w:type="paragraph" w:customStyle="1" w:styleId="user">
    <w:name w:val="user"/>
    <w:basedOn w:val="Normal"/>
    <w:rsid w:val="00C934E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934E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934E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934E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934E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934E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934E6"/>
    <w:rPr>
      <w:rFonts w:eastAsia="Times New Roman"/>
      <w:sz w:val="20"/>
    </w:rPr>
  </w:style>
  <w:style w:type="paragraph" w:customStyle="1" w:styleId="DebateTag0">
    <w:name w:val="DebateTag"/>
    <w:basedOn w:val="Normal"/>
    <w:qFormat/>
    <w:rsid w:val="00C934E6"/>
    <w:rPr>
      <w:b/>
    </w:rPr>
  </w:style>
  <w:style w:type="paragraph" w:customStyle="1" w:styleId="date-comments">
    <w:name w:val="date-comments"/>
    <w:basedOn w:val="Normal"/>
    <w:uiPriority w:val="99"/>
    <w:rsid w:val="00C934E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934E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934E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934E6"/>
    <w:rPr>
      <w:rFonts w:ascii="Garamond" w:eastAsia="Calibri" w:hAnsi="Garamond" w:hint="default"/>
      <w:sz w:val="16"/>
      <w:szCs w:val="22"/>
    </w:rPr>
  </w:style>
  <w:style w:type="character" w:customStyle="1" w:styleId="message-item">
    <w:name w:val="message-item"/>
    <w:rsid w:val="00C934E6"/>
  </w:style>
  <w:style w:type="character" w:customStyle="1" w:styleId="lightheader">
    <w:name w:val="lightheader"/>
    <w:rsid w:val="00C934E6"/>
  </w:style>
  <w:style w:type="character" w:customStyle="1" w:styleId="datestamp">
    <w:name w:val="datestamp"/>
    <w:rsid w:val="00C934E6"/>
  </w:style>
  <w:style w:type="character" w:customStyle="1" w:styleId="i">
    <w:name w:val="i"/>
    <w:uiPriority w:val="99"/>
    <w:rsid w:val="00C934E6"/>
  </w:style>
  <w:style w:type="character" w:customStyle="1" w:styleId="forenames">
    <w:name w:val="forenames"/>
    <w:rsid w:val="00C934E6"/>
  </w:style>
  <w:style w:type="character" w:customStyle="1" w:styleId="surname">
    <w:name w:val="surname"/>
    <w:rsid w:val="00C934E6"/>
  </w:style>
  <w:style w:type="character" w:customStyle="1" w:styleId="medium-font">
    <w:name w:val="medium-font"/>
    <w:rsid w:val="00C934E6"/>
  </w:style>
  <w:style w:type="character" w:customStyle="1" w:styleId="title-link-wrapper">
    <w:name w:val="title-link-wrapper"/>
    <w:rsid w:val="00C934E6"/>
  </w:style>
  <w:style w:type="character" w:customStyle="1" w:styleId="refpreview">
    <w:name w:val="refpreview"/>
    <w:rsid w:val="00C934E6"/>
  </w:style>
  <w:style w:type="character" w:customStyle="1" w:styleId="loose1">
    <w:name w:val="loose1"/>
    <w:rsid w:val="00C934E6"/>
  </w:style>
  <w:style w:type="character" w:customStyle="1" w:styleId="email">
    <w:name w:val="email"/>
    <w:rsid w:val="00C934E6"/>
  </w:style>
  <w:style w:type="character" w:customStyle="1" w:styleId="gsa">
    <w:name w:val="gs_a"/>
    <w:rsid w:val="00C934E6"/>
  </w:style>
  <w:style w:type="character" w:customStyle="1" w:styleId="goohl1">
    <w:name w:val="goohl1"/>
    <w:rsid w:val="00C934E6"/>
  </w:style>
  <w:style w:type="character" w:customStyle="1" w:styleId="mainarttitle">
    <w:name w:val="mainarttitle"/>
    <w:rsid w:val="00C934E6"/>
  </w:style>
  <w:style w:type="character" w:customStyle="1" w:styleId="mainartauthor">
    <w:name w:val="mainartauthor"/>
    <w:rsid w:val="00C934E6"/>
  </w:style>
  <w:style w:type="character" w:customStyle="1" w:styleId="mainartdate">
    <w:name w:val="mainartdate"/>
    <w:rsid w:val="00C934E6"/>
  </w:style>
  <w:style w:type="character" w:customStyle="1" w:styleId="gsggs">
    <w:name w:val="gs_ggs"/>
    <w:rsid w:val="00C934E6"/>
  </w:style>
  <w:style w:type="character" w:customStyle="1" w:styleId="ahead">
    <w:name w:val="a_head"/>
    <w:rsid w:val="00C934E6"/>
  </w:style>
  <w:style w:type="character" w:customStyle="1" w:styleId="articleauthor">
    <w:name w:val="articleauthor"/>
    <w:rsid w:val="00C934E6"/>
  </w:style>
  <w:style w:type="character" w:customStyle="1" w:styleId="footnote">
    <w:name w:val="footnote"/>
    <w:rsid w:val="00C934E6"/>
  </w:style>
  <w:style w:type="character" w:customStyle="1" w:styleId="docbody">
    <w:name w:val="docbody"/>
    <w:rsid w:val="00C934E6"/>
  </w:style>
  <w:style w:type="character" w:customStyle="1" w:styleId="superscript">
    <w:name w:val="superscript"/>
    <w:rsid w:val="00C934E6"/>
  </w:style>
  <w:style w:type="character" w:customStyle="1" w:styleId="citeChar2">
    <w:name w:val="cite Char"/>
    <w:locked/>
    <w:rsid w:val="00C934E6"/>
    <w:rPr>
      <w:b/>
      <w:bCs w:val="0"/>
      <w:u w:val="single"/>
    </w:rPr>
  </w:style>
  <w:style w:type="character" w:customStyle="1" w:styleId="StyleUnderlineChar">
    <w:name w:val="Style Underline Char"/>
    <w:locked/>
    <w:rsid w:val="00C934E6"/>
    <w:rPr>
      <w:u w:val="single"/>
    </w:rPr>
  </w:style>
  <w:style w:type="character" w:customStyle="1" w:styleId="CitesCharChar">
    <w:name w:val="Cites Char Char"/>
    <w:locked/>
    <w:rsid w:val="00C934E6"/>
    <w:rPr>
      <w:b/>
      <w:bCs/>
    </w:rPr>
  </w:style>
  <w:style w:type="character" w:customStyle="1" w:styleId="bwxsm">
    <w:name w:val="b w xsm"/>
    <w:rsid w:val="00C934E6"/>
  </w:style>
  <w:style w:type="character" w:customStyle="1" w:styleId="fstd">
    <w:name w:val="f std"/>
    <w:rsid w:val="00C934E6"/>
  </w:style>
  <w:style w:type="character" w:customStyle="1" w:styleId="gl">
    <w:name w:val="gl"/>
    <w:rsid w:val="00C934E6"/>
  </w:style>
  <w:style w:type="character" w:customStyle="1" w:styleId="heading2char2charchar1">
    <w:name w:val="heading2char2charchar1"/>
    <w:rsid w:val="00C934E6"/>
  </w:style>
  <w:style w:type="character" w:customStyle="1" w:styleId="charchar60">
    <w:name w:val="charchar6"/>
    <w:rsid w:val="00C934E6"/>
  </w:style>
  <w:style w:type="character" w:customStyle="1" w:styleId="bio1">
    <w:name w:val="bio1"/>
    <w:rsid w:val="00C934E6"/>
    <w:rPr>
      <w:rFonts w:ascii="Arial" w:hAnsi="Arial" w:cs="Arial" w:hint="default"/>
      <w:i/>
      <w:iCs/>
      <w:color w:val="000000"/>
      <w:sz w:val="20"/>
      <w:szCs w:val="20"/>
    </w:rPr>
  </w:style>
  <w:style w:type="character" w:customStyle="1" w:styleId="cardCharCharCharCharCharChar">
    <w:name w:val="card Char Char Char Char Char Char"/>
    <w:rsid w:val="00C934E6"/>
    <w:rPr>
      <w:sz w:val="24"/>
      <w:szCs w:val="24"/>
      <w:lang w:val="en-US" w:eastAsia="en-US" w:bidi="ar-SA"/>
    </w:rPr>
  </w:style>
  <w:style w:type="character" w:customStyle="1" w:styleId="Style24ptBoldUnderlineCenteredCharChar">
    <w:name w:val="Style 24 pt Bold Underline Centered Char Char"/>
    <w:rsid w:val="00C934E6"/>
    <w:rPr>
      <w:b/>
      <w:bCs/>
      <w:sz w:val="48"/>
      <w:szCs w:val="24"/>
      <w:u w:val="single"/>
      <w:lang w:val="en-US" w:eastAsia="en-US" w:bidi="ar-SA"/>
    </w:rPr>
  </w:style>
  <w:style w:type="character" w:customStyle="1" w:styleId="TagCiteCharChar0">
    <w:name w:val="Tag / Cite Char Char"/>
    <w:rsid w:val="00C934E6"/>
    <w:rPr>
      <w:b/>
      <w:bCs w:val="0"/>
      <w:color w:val="000000"/>
      <w:sz w:val="24"/>
      <w:szCs w:val="24"/>
      <w:lang w:val="en-US" w:eastAsia="en-US" w:bidi="ar-SA"/>
    </w:rPr>
  </w:style>
  <w:style w:type="character" w:customStyle="1" w:styleId="CardTextUnderlinedCharChar">
    <w:name w:val="Card Text Underlined Char Char"/>
    <w:rsid w:val="00C934E6"/>
    <w:rPr>
      <w:rFonts w:ascii="Arial Narrow" w:hAnsi="Arial Narrow" w:hint="default"/>
      <w:szCs w:val="24"/>
      <w:u w:val="single"/>
      <w:lang w:val="en-US" w:eastAsia="en-US" w:bidi="ar-SA"/>
    </w:rPr>
  </w:style>
  <w:style w:type="character" w:customStyle="1" w:styleId="CardTagCharCharChar">
    <w:name w:val="Card Tag Char Char Char"/>
    <w:rsid w:val="00C934E6"/>
    <w:rPr>
      <w:b/>
      <w:bCs w:val="0"/>
      <w:sz w:val="24"/>
      <w:szCs w:val="24"/>
      <w:lang w:val="en-US" w:eastAsia="en-US" w:bidi="ar-SA"/>
    </w:rPr>
  </w:style>
  <w:style w:type="character" w:customStyle="1" w:styleId="mainbody">
    <w:name w:val="mainbody"/>
    <w:rsid w:val="00C934E6"/>
  </w:style>
  <w:style w:type="character" w:customStyle="1" w:styleId="UnderlineStyleChar2">
    <w:name w:val="Underline Style Char2"/>
    <w:rsid w:val="00C934E6"/>
    <w:rPr>
      <w:rFonts w:ascii="Garamond" w:hAnsi="Garamond" w:hint="default"/>
      <w:sz w:val="22"/>
      <w:szCs w:val="24"/>
      <w:u w:val="single"/>
      <w:lang w:val="en-US" w:eastAsia="en-US" w:bidi="ar-SA"/>
    </w:rPr>
  </w:style>
  <w:style w:type="character" w:customStyle="1" w:styleId="Style1Char2">
    <w:name w:val="Style1 Char2"/>
    <w:rsid w:val="00C934E6"/>
    <w:rPr>
      <w:szCs w:val="24"/>
    </w:rPr>
  </w:style>
  <w:style w:type="character" w:customStyle="1" w:styleId="t13">
    <w:name w:val="t13"/>
    <w:rsid w:val="00C934E6"/>
  </w:style>
  <w:style w:type="character" w:customStyle="1" w:styleId="lead">
    <w:name w:val="lead"/>
    <w:rsid w:val="00C934E6"/>
  </w:style>
  <w:style w:type="paragraph" w:customStyle="1" w:styleId="CardDownx1">
    <w:name w:val="CardDown x1"/>
    <w:basedOn w:val="Normal"/>
    <w:link w:val="CardDownx1Char"/>
    <w:rsid w:val="00C934E6"/>
  </w:style>
  <w:style w:type="character" w:customStyle="1" w:styleId="CardDownx1Char">
    <w:name w:val="CardDown x1 Char"/>
    <w:link w:val="CardDownx1"/>
    <w:locked/>
    <w:rsid w:val="00C934E6"/>
    <w:rPr>
      <w:rFonts w:ascii="Calibri" w:hAnsi="Calibri"/>
      <w:sz w:val="22"/>
    </w:rPr>
  </w:style>
  <w:style w:type="character" w:customStyle="1" w:styleId="CharChar17">
    <w:name w:val="Char Char17"/>
    <w:locked/>
    <w:rsid w:val="00C934E6"/>
    <w:rPr>
      <w:rFonts w:ascii="Arial" w:hAnsi="Arial" w:cs="Arial" w:hint="default"/>
      <w:b/>
      <w:bCs/>
      <w:sz w:val="26"/>
      <w:szCs w:val="26"/>
    </w:rPr>
  </w:style>
  <w:style w:type="character" w:customStyle="1" w:styleId="address">
    <w:name w:val="address"/>
    <w:rsid w:val="00C934E6"/>
  </w:style>
  <w:style w:type="character" w:customStyle="1" w:styleId="ilspan">
    <w:name w:val="il_span"/>
    <w:rsid w:val="00C934E6"/>
  </w:style>
  <w:style w:type="character" w:customStyle="1" w:styleId="articletitle1">
    <w:name w:val="articletitle1"/>
    <w:rsid w:val="00C934E6"/>
    <w:rPr>
      <w:rFonts w:ascii="Times New Roman" w:hAnsi="Times New Roman" w:cs="Times New Roman" w:hint="default"/>
      <w:b/>
      <w:bCs/>
      <w:sz w:val="36"/>
      <w:szCs w:val="36"/>
    </w:rPr>
  </w:style>
  <w:style w:type="character" w:customStyle="1" w:styleId="leftidx1">
    <w:name w:val="leftidx1"/>
    <w:rsid w:val="00C934E6"/>
    <w:rPr>
      <w:rFonts w:ascii="Verdana" w:hAnsi="Verdana" w:hint="default"/>
      <w:sz w:val="22"/>
      <w:szCs w:val="22"/>
    </w:rPr>
  </w:style>
  <w:style w:type="character" w:customStyle="1" w:styleId="blue1">
    <w:name w:val="blue1"/>
    <w:rsid w:val="00C934E6"/>
    <w:rPr>
      <w:color w:val="0000FF"/>
    </w:rPr>
  </w:style>
  <w:style w:type="character" w:customStyle="1" w:styleId="author-link1">
    <w:name w:val="author-link1"/>
    <w:rsid w:val="00C934E6"/>
    <w:rPr>
      <w:b w:val="0"/>
      <w:bCs w:val="0"/>
    </w:rPr>
  </w:style>
  <w:style w:type="character" w:customStyle="1" w:styleId="black1">
    <w:name w:val="black1"/>
    <w:rsid w:val="00C934E6"/>
    <w:rPr>
      <w:color w:val="000000"/>
    </w:rPr>
  </w:style>
  <w:style w:type="character" w:customStyle="1" w:styleId="StyleunderlinedCharBold">
    <w:name w:val="Style underlined Char + Bold"/>
    <w:rsid w:val="00C934E6"/>
    <w:rPr>
      <w:rFonts w:ascii="Times New Roman" w:hAnsi="Times New Roman" w:cs="Times New Roman" w:hint="default"/>
      <w:b/>
      <w:bCs/>
      <w:sz w:val="21"/>
      <w:szCs w:val="24"/>
      <w:u w:val="single"/>
    </w:rPr>
  </w:style>
  <w:style w:type="character" w:customStyle="1" w:styleId="ThickUnderlineCharChar">
    <w:name w:val="Thick Underline Char Char"/>
    <w:rsid w:val="00C934E6"/>
    <w:rPr>
      <w:rFonts w:ascii="Calibri" w:eastAsia="Calibri" w:hAnsi="Calibri" w:hint="default"/>
    </w:rPr>
  </w:style>
  <w:style w:type="character" w:customStyle="1" w:styleId="CardUnderline">
    <w:name w:val="Card Underline"/>
    <w:rsid w:val="00C934E6"/>
    <w:rPr>
      <w:rFonts w:ascii="Times New Roman" w:hAnsi="Times New Roman" w:cs="Times New Roman" w:hint="default"/>
      <w:sz w:val="20"/>
      <w:u w:val="single"/>
    </w:rPr>
  </w:style>
  <w:style w:type="character" w:customStyle="1" w:styleId="lingoregion">
    <w:name w:val="lingo_region"/>
    <w:rsid w:val="00C934E6"/>
  </w:style>
  <w:style w:type="character" w:customStyle="1" w:styleId="cite0">
    <w:name w:val="%cite"/>
    <w:rsid w:val="00C934E6"/>
    <w:rPr>
      <w:rFonts w:ascii="Times New Roman" w:hAnsi="Times New Roman" w:cs="Times New Roman" w:hint="default"/>
      <w:b/>
      <w:bCs w:val="0"/>
      <w:sz w:val="24"/>
    </w:rPr>
  </w:style>
  <w:style w:type="character" w:customStyle="1" w:styleId="Emphasis21">
    <w:name w:val="%Emphasis2"/>
    <w:rsid w:val="00C934E6"/>
    <w:rPr>
      <w:rFonts w:ascii="Cooper Black" w:hAnsi="Cooper Black" w:hint="default"/>
      <w:iCs/>
      <w:u w:val="single"/>
    </w:rPr>
  </w:style>
  <w:style w:type="character" w:customStyle="1" w:styleId="bodycontentlink">
    <w:name w:val="bodycontentlink"/>
    <w:rsid w:val="00C934E6"/>
  </w:style>
  <w:style w:type="character" w:customStyle="1" w:styleId="AAAcite">
    <w:name w:val="AAAcite"/>
    <w:rsid w:val="00C934E6"/>
    <w:rPr>
      <w:rFonts w:ascii="Times New Roman" w:hAnsi="Times New Roman" w:cs="Times New Roman" w:hint="default"/>
      <w:b/>
      <w:bCs w:val="0"/>
      <w:sz w:val="24"/>
    </w:rPr>
  </w:style>
  <w:style w:type="character" w:customStyle="1" w:styleId="tmplheaderlink">
    <w:name w:val="tmplheaderlink"/>
    <w:rsid w:val="00C934E6"/>
    <w:rPr>
      <w:rFonts w:ascii="Times New Roman" w:hAnsi="Times New Roman" w:cs="Times New Roman" w:hint="default"/>
    </w:rPr>
  </w:style>
  <w:style w:type="character" w:customStyle="1" w:styleId="UnderlinedEvidenceCharChar">
    <w:name w:val="Underlined Evidence Char Char"/>
    <w:rsid w:val="00C934E6"/>
    <w:rPr>
      <w:rFonts w:ascii="Verdana" w:hAnsi="Verdana" w:hint="default"/>
      <w:sz w:val="21"/>
      <w:szCs w:val="21"/>
      <w:u w:val="thick"/>
      <w:lang w:val="en-US" w:eastAsia="en-US" w:bidi="ar-SA"/>
    </w:rPr>
  </w:style>
  <w:style w:type="character" w:customStyle="1" w:styleId="role">
    <w:name w:val="role"/>
    <w:rsid w:val="00C934E6"/>
  </w:style>
  <w:style w:type="character" w:customStyle="1" w:styleId="pagination">
    <w:name w:val="pagination"/>
    <w:rsid w:val="00C934E6"/>
  </w:style>
  <w:style w:type="character" w:customStyle="1" w:styleId="doi">
    <w:name w:val="doi"/>
    <w:rsid w:val="00C934E6"/>
  </w:style>
  <w:style w:type="character" w:customStyle="1" w:styleId="bodycontents">
    <w:name w:val="bodycontents"/>
    <w:rsid w:val="00C934E6"/>
  </w:style>
  <w:style w:type="character" w:customStyle="1" w:styleId="comma">
    <w:name w:val="comma"/>
    <w:rsid w:val="00C934E6"/>
  </w:style>
  <w:style w:type="character" w:customStyle="1" w:styleId="pad5right">
    <w:name w:val="pad5right"/>
    <w:rsid w:val="00C934E6"/>
  </w:style>
  <w:style w:type="character" w:customStyle="1" w:styleId="entry-date">
    <w:name w:val="entry-date"/>
    <w:rsid w:val="00C934E6"/>
  </w:style>
  <w:style w:type="character" w:customStyle="1" w:styleId="desc">
    <w:name w:val="desc"/>
    <w:rsid w:val="00C934E6"/>
  </w:style>
  <w:style w:type="character" w:customStyle="1" w:styleId="divider">
    <w:name w:val="divider"/>
    <w:rsid w:val="00C934E6"/>
  </w:style>
  <w:style w:type="character" w:customStyle="1" w:styleId="blogdate">
    <w:name w:val="blogdate"/>
    <w:rsid w:val="00C934E6"/>
  </w:style>
  <w:style w:type="character" w:customStyle="1" w:styleId="ticker">
    <w:name w:val="ticker"/>
    <w:rsid w:val="00C934E6"/>
  </w:style>
  <w:style w:type="character" w:customStyle="1" w:styleId="posted">
    <w:name w:val="posted"/>
    <w:rsid w:val="00C934E6"/>
  </w:style>
  <w:style w:type="character" w:customStyle="1" w:styleId="time">
    <w:name w:val="time"/>
    <w:rsid w:val="00C934E6"/>
  </w:style>
  <w:style w:type="character" w:customStyle="1" w:styleId="dot">
    <w:name w:val="dot"/>
    <w:rsid w:val="00C934E6"/>
  </w:style>
  <w:style w:type="character" w:customStyle="1" w:styleId="hn-date">
    <w:name w:val="hn-date"/>
    <w:rsid w:val="00C934E6"/>
  </w:style>
  <w:style w:type="character" w:customStyle="1" w:styleId="location">
    <w:name w:val="location"/>
    <w:rsid w:val="00C934E6"/>
  </w:style>
  <w:style w:type="character" w:customStyle="1" w:styleId="arial11">
    <w:name w:val="arial_11"/>
    <w:rsid w:val="00C934E6"/>
  </w:style>
  <w:style w:type="character" w:customStyle="1" w:styleId="dropcap-letter">
    <w:name w:val="dropcap-letter"/>
    <w:rsid w:val="00C934E6"/>
  </w:style>
  <w:style w:type="character" w:customStyle="1" w:styleId="offscreen">
    <w:name w:val="offscreen"/>
    <w:rsid w:val="00C934E6"/>
  </w:style>
  <w:style w:type="character" w:customStyle="1" w:styleId="linked-in">
    <w:name w:val="linked-in"/>
    <w:rsid w:val="00C934E6"/>
  </w:style>
  <w:style w:type="character" w:customStyle="1" w:styleId="in-widget">
    <w:name w:val="in-widget"/>
    <w:rsid w:val="00C934E6"/>
  </w:style>
  <w:style w:type="character" w:customStyle="1" w:styleId="in-right">
    <w:name w:val="in-right"/>
    <w:rsid w:val="00C934E6"/>
  </w:style>
  <w:style w:type="character" w:customStyle="1" w:styleId="tickerwrap">
    <w:name w:val="ticker_wrap"/>
    <w:rsid w:val="00C934E6"/>
  </w:style>
  <w:style w:type="character" w:customStyle="1" w:styleId="divs">
    <w:name w:val="divs"/>
    <w:rsid w:val="00C934E6"/>
  </w:style>
  <w:style w:type="character" w:customStyle="1" w:styleId="in-top">
    <w:name w:val="in-top"/>
    <w:rsid w:val="00C934E6"/>
  </w:style>
  <w:style w:type="character" w:customStyle="1" w:styleId="article-date">
    <w:name w:val="article-date"/>
    <w:rsid w:val="00C934E6"/>
  </w:style>
  <w:style w:type="character" w:customStyle="1" w:styleId="bodysubtoc">
    <w:name w:val="bodysubtoc"/>
    <w:rsid w:val="00C934E6"/>
  </w:style>
  <w:style w:type="character" w:customStyle="1" w:styleId="lefttitlesmaller">
    <w:name w:val="lefttitlesmaller"/>
    <w:rsid w:val="00C934E6"/>
  </w:style>
  <w:style w:type="character" w:customStyle="1" w:styleId="mb">
    <w:name w:val="mb"/>
    <w:rsid w:val="00C934E6"/>
  </w:style>
  <w:style w:type="character" w:customStyle="1" w:styleId="field-content">
    <w:name w:val="field-content"/>
    <w:rsid w:val="00C934E6"/>
  </w:style>
  <w:style w:type="character" w:customStyle="1" w:styleId="submitted-date">
    <w:name w:val="submitted-date"/>
    <w:rsid w:val="00C934E6"/>
  </w:style>
  <w:style w:type="character" w:customStyle="1" w:styleId="submitted-time">
    <w:name w:val="submitted-time"/>
    <w:rsid w:val="00C934E6"/>
  </w:style>
  <w:style w:type="character" w:customStyle="1" w:styleId="A2">
    <w:name w:val="A2"/>
    <w:uiPriority w:val="99"/>
    <w:rsid w:val="00C934E6"/>
    <w:rPr>
      <w:rFonts w:ascii="Sabon LT Std" w:hAnsi="Sabon LT Std" w:cs="Sabon LT Std" w:hint="default"/>
      <w:color w:val="000000"/>
      <w:sz w:val="15"/>
      <w:szCs w:val="15"/>
    </w:rPr>
  </w:style>
  <w:style w:type="character" w:customStyle="1" w:styleId="searchword">
    <w:name w:val="searchword"/>
    <w:rsid w:val="00C934E6"/>
  </w:style>
  <w:style w:type="character" w:customStyle="1" w:styleId="meta-prep">
    <w:name w:val="meta-prep"/>
    <w:rsid w:val="00C934E6"/>
  </w:style>
  <w:style w:type="numbering" w:customStyle="1" w:styleId="1ai1">
    <w:name w:val="1 / a / i1"/>
    <w:rsid w:val="00C934E6"/>
    <w:pPr>
      <w:numPr>
        <w:numId w:val="13"/>
      </w:numPr>
    </w:pPr>
  </w:style>
  <w:style w:type="numbering" w:styleId="1ai">
    <w:name w:val="Outline List 1"/>
    <w:basedOn w:val="NoList"/>
    <w:unhideWhenUsed/>
    <w:rsid w:val="00C934E6"/>
    <w:pPr>
      <w:numPr>
        <w:numId w:val="14"/>
      </w:numPr>
    </w:pPr>
  </w:style>
  <w:style w:type="character" w:customStyle="1" w:styleId="FontStyle310">
    <w:name w:val="Font Style310"/>
    <w:uiPriority w:val="99"/>
    <w:rsid w:val="00C934E6"/>
    <w:rPr>
      <w:rFonts w:ascii="Times New Roman" w:hAnsi="Times New Roman" w:cs="Times New Roman"/>
      <w:b/>
      <w:bCs/>
      <w:i/>
      <w:iCs/>
      <w:spacing w:val="-10"/>
      <w:sz w:val="18"/>
      <w:szCs w:val="18"/>
    </w:rPr>
  </w:style>
  <w:style w:type="character" w:customStyle="1" w:styleId="FontStyle329">
    <w:name w:val="Font Style329"/>
    <w:uiPriority w:val="99"/>
    <w:rsid w:val="00C934E6"/>
    <w:rPr>
      <w:rFonts w:ascii="Times New Roman" w:hAnsi="Times New Roman" w:cs="Times New Roman"/>
      <w:b/>
      <w:bCs/>
      <w:spacing w:val="-10"/>
      <w:sz w:val="18"/>
      <w:szCs w:val="18"/>
    </w:rPr>
  </w:style>
  <w:style w:type="character" w:customStyle="1" w:styleId="FontStyle370">
    <w:name w:val="Font Style370"/>
    <w:uiPriority w:val="99"/>
    <w:rsid w:val="00C934E6"/>
    <w:rPr>
      <w:rFonts w:ascii="Cambria" w:hAnsi="Cambria" w:cs="Cambria"/>
      <w:b/>
      <w:bCs/>
      <w:spacing w:val="-10"/>
      <w:sz w:val="18"/>
      <w:szCs w:val="18"/>
    </w:rPr>
  </w:style>
  <w:style w:type="character" w:customStyle="1" w:styleId="FontStyle302">
    <w:name w:val="Font Style302"/>
    <w:uiPriority w:val="99"/>
    <w:rsid w:val="00C934E6"/>
    <w:rPr>
      <w:rFonts w:ascii="Times New Roman" w:hAnsi="Times New Roman" w:cs="Times New Roman"/>
      <w:b/>
      <w:bCs/>
      <w:sz w:val="22"/>
      <w:szCs w:val="22"/>
    </w:rPr>
  </w:style>
  <w:style w:type="character" w:customStyle="1" w:styleId="FontStyle347">
    <w:name w:val="Font Style347"/>
    <w:uiPriority w:val="99"/>
    <w:rsid w:val="00C934E6"/>
    <w:rPr>
      <w:rFonts w:ascii="Times New Roman" w:hAnsi="Times New Roman" w:cs="Times New Roman"/>
      <w:b/>
      <w:bCs/>
      <w:spacing w:val="-10"/>
      <w:sz w:val="20"/>
      <w:szCs w:val="20"/>
    </w:rPr>
  </w:style>
  <w:style w:type="paragraph" w:customStyle="1" w:styleId="Style27">
    <w:name w:val="Style27"/>
    <w:basedOn w:val="Normal"/>
    <w:uiPriority w:val="99"/>
    <w:rsid w:val="00C934E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934E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934E6"/>
    <w:rPr>
      <w:rFonts w:ascii="Times New Roman" w:hAnsi="Times New Roman" w:cs="Times New Roman"/>
      <w:spacing w:val="-10"/>
      <w:sz w:val="18"/>
      <w:szCs w:val="18"/>
    </w:rPr>
  </w:style>
  <w:style w:type="character" w:customStyle="1" w:styleId="FontStyle312">
    <w:name w:val="Font Style312"/>
    <w:uiPriority w:val="99"/>
    <w:rsid w:val="00C934E6"/>
    <w:rPr>
      <w:rFonts w:ascii="Times New Roman" w:hAnsi="Times New Roman" w:cs="Times New Roman"/>
      <w:b/>
      <w:bCs/>
      <w:spacing w:val="-10"/>
      <w:sz w:val="16"/>
      <w:szCs w:val="16"/>
    </w:rPr>
  </w:style>
  <w:style w:type="character" w:customStyle="1" w:styleId="FontStyle346">
    <w:name w:val="Font Style346"/>
    <w:uiPriority w:val="99"/>
    <w:rsid w:val="00C934E6"/>
    <w:rPr>
      <w:rFonts w:ascii="Times New Roman" w:hAnsi="Times New Roman" w:cs="Times New Roman"/>
      <w:b/>
      <w:bCs/>
      <w:spacing w:val="-10"/>
      <w:sz w:val="18"/>
      <w:szCs w:val="18"/>
    </w:rPr>
  </w:style>
  <w:style w:type="character" w:customStyle="1" w:styleId="FontStyle330">
    <w:name w:val="Font Style330"/>
    <w:uiPriority w:val="99"/>
    <w:rsid w:val="00C934E6"/>
    <w:rPr>
      <w:rFonts w:ascii="Times New Roman" w:hAnsi="Times New Roman" w:cs="Times New Roman"/>
      <w:b/>
      <w:bCs/>
      <w:sz w:val="16"/>
      <w:szCs w:val="16"/>
    </w:rPr>
  </w:style>
  <w:style w:type="character" w:customStyle="1" w:styleId="FontStyle372">
    <w:name w:val="Font Style372"/>
    <w:uiPriority w:val="99"/>
    <w:rsid w:val="00C934E6"/>
    <w:rPr>
      <w:rFonts w:ascii="Times New Roman" w:hAnsi="Times New Roman" w:cs="Times New Roman"/>
      <w:b/>
      <w:bCs/>
      <w:sz w:val="16"/>
      <w:szCs w:val="16"/>
    </w:rPr>
  </w:style>
  <w:style w:type="paragraph" w:customStyle="1" w:styleId="Style59">
    <w:name w:val="Style59"/>
    <w:basedOn w:val="Normal"/>
    <w:uiPriority w:val="99"/>
    <w:rsid w:val="00C934E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934E6"/>
    <w:rPr>
      <w:rFonts w:ascii="Times New Roman" w:hAnsi="Times New Roman" w:cs="Times New Roman"/>
      <w:b/>
      <w:bCs/>
      <w:i/>
      <w:iCs/>
      <w:sz w:val="16"/>
      <w:szCs w:val="16"/>
    </w:rPr>
  </w:style>
  <w:style w:type="paragraph" w:customStyle="1" w:styleId="Style200">
    <w:name w:val="Style20"/>
    <w:basedOn w:val="Normal"/>
    <w:uiPriority w:val="99"/>
    <w:rsid w:val="00C934E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934E6"/>
    <w:rPr>
      <w:rFonts w:ascii="Times New Roman" w:hAnsi="Times New Roman" w:cs="Times New Roman"/>
      <w:smallCaps/>
      <w:sz w:val="14"/>
      <w:szCs w:val="14"/>
    </w:rPr>
  </w:style>
  <w:style w:type="paragraph" w:customStyle="1" w:styleId="Style89">
    <w:name w:val="Style89"/>
    <w:basedOn w:val="Normal"/>
    <w:uiPriority w:val="99"/>
    <w:rsid w:val="00C934E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934E6"/>
    <w:rPr>
      <w:rFonts w:ascii="Times New Roman" w:hAnsi="Times New Roman" w:cs="Times New Roman"/>
      <w:b/>
      <w:bCs/>
      <w:spacing w:val="-10"/>
      <w:sz w:val="22"/>
      <w:szCs w:val="22"/>
    </w:rPr>
  </w:style>
  <w:style w:type="character" w:customStyle="1" w:styleId="FontStyle320">
    <w:name w:val="Font Style320"/>
    <w:uiPriority w:val="99"/>
    <w:rsid w:val="00C934E6"/>
    <w:rPr>
      <w:rFonts w:ascii="Times New Roman" w:hAnsi="Times New Roman" w:cs="Times New Roman"/>
      <w:b/>
      <w:bCs/>
      <w:spacing w:val="-10"/>
      <w:sz w:val="22"/>
      <w:szCs w:val="22"/>
    </w:rPr>
  </w:style>
  <w:style w:type="character" w:customStyle="1" w:styleId="FontStyle352">
    <w:name w:val="Font Style352"/>
    <w:uiPriority w:val="99"/>
    <w:rsid w:val="00C934E6"/>
    <w:rPr>
      <w:rFonts w:ascii="Times New Roman" w:hAnsi="Times New Roman" w:cs="Times New Roman"/>
      <w:b/>
      <w:bCs/>
      <w:sz w:val="16"/>
      <w:szCs w:val="16"/>
    </w:rPr>
  </w:style>
  <w:style w:type="character" w:customStyle="1" w:styleId="FontStyle356">
    <w:name w:val="Font Style356"/>
    <w:uiPriority w:val="99"/>
    <w:rsid w:val="00C934E6"/>
    <w:rPr>
      <w:rFonts w:ascii="Times New Roman" w:hAnsi="Times New Roman" w:cs="Times New Roman"/>
      <w:b/>
      <w:bCs/>
      <w:spacing w:val="-10"/>
      <w:sz w:val="22"/>
      <w:szCs w:val="22"/>
    </w:rPr>
  </w:style>
  <w:style w:type="character" w:customStyle="1" w:styleId="FontStyle298">
    <w:name w:val="Font Style298"/>
    <w:uiPriority w:val="99"/>
    <w:rsid w:val="00C934E6"/>
    <w:rPr>
      <w:rFonts w:ascii="Times New Roman" w:hAnsi="Times New Roman" w:cs="Times New Roman"/>
      <w:sz w:val="18"/>
      <w:szCs w:val="18"/>
    </w:rPr>
  </w:style>
  <w:style w:type="character" w:customStyle="1" w:styleId="FontStyle311">
    <w:name w:val="Font Style311"/>
    <w:uiPriority w:val="99"/>
    <w:rsid w:val="00C934E6"/>
    <w:rPr>
      <w:rFonts w:ascii="Times New Roman" w:hAnsi="Times New Roman" w:cs="Times New Roman"/>
      <w:b/>
      <w:bCs/>
      <w:spacing w:val="-10"/>
      <w:sz w:val="18"/>
      <w:szCs w:val="18"/>
    </w:rPr>
  </w:style>
  <w:style w:type="character" w:customStyle="1" w:styleId="FontStyle332">
    <w:name w:val="Font Style332"/>
    <w:uiPriority w:val="99"/>
    <w:rsid w:val="00C934E6"/>
    <w:rPr>
      <w:rFonts w:ascii="Times New Roman" w:hAnsi="Times New Roman" w:cs="Times New Roman"/>
      <w:b/>
      <w:bCs/>
      <w:i/>
      <w:iCs/>
      <w:spacing w:val="-10"/>
      <w:sz w:val="20"/>
      <w:szCs w:val="20"/>
    </w:rPr>
  </w:style>
  <w:style w:type="character" w:customStyle="1" w:styleId="FontStyle371">
    <w:name w:val="Font Style371"/>
    <w:uiPriority w:val="99"/>
    <w:rsid w:val="00C934E6"/>
    <w:rPr>
      <w:rFonts w:ascii="Times New Roman" w:hAnsi="Times New Roman" w:cs="Times New Roman"/>
      <w:sz w:val="16"/>
      <w:szCs w:val="16"/>
    </w:rPr>
  </w:style>
  <w:style w:type="character" w:customStyle="1" w:styleId="FontStyle350">
    <w:name w:val="Font Style350"/>
    <w:uiPriority w:val="99"/>
    <w:rsid w:val="00C934E6"/>
    <w:rPr>
      <w:rFonts w:ascii="Times New Roman" w:hAnsi="Times New Roman" w:cs="Times New Roman"/>
      <w:b/>
      <w:bCs/>
      <w:i/>
      <w:iCs/>
      <w:sz w:val="20"/>
      <w:szCs w:val="20"/>
    </w:rPr>
  </w:style>
  <w:style w:type="paragraph" w:customStyle="1" w:styleId="Style8">
    <w:name w:val="Style8"/>
    <w:basedOn w:val="Normal"/>
    <w:uiPriority w:val="99"/>
    <w:rsid w:val="00C934E6"/>
    <w:pPr>
      <w:widowControl w:val="0"/>
      <w:autoSpaceDE w:val="0"/>
      <w:autoSpaceDN w:val="0"/>
      <w:adjustRightInd w:val="0"/>
    </w:pPr>
    <w:rPr>
      <w:rFonts w:eastAsia="Times New Roman"/>
      <w:sz w:val="24"/>
    </w:rPr>
  </w:style>
  <w:style w:type="paragraph" w:customStyle="1" w:styleId="Style5">
    <w:name w:val="Style5"/>
    <w:basedOn w:val="Normal"/>
    <w:uiPriority w:val="99"/>
    <w:rsid w:val="00C934E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934E6"/>
    <w:pPr>
      <w:widowControl w:val="0"/>
      <w:autoSpaceDE w:val="0"/>
      <w:autoSpaceDN w:val="0"/>
      <w:adjustRightInd w:val="0"/>
    </w:pPr>
    <w:rPr>
      <w:rFonts w:eastAsia="Times New Roman"/>
      <w:sz w:val="24"/>
    </w:rPr>
  </w:style>
  <w:style w:type="character" w:customStyle="1" w:styleId="FontStyle351">
    <w:name w:val="Font Style351"/>
    <w:uiPriority w:val="99"/>
    <w:rsid w:val="00C934E6"/>
    <w:rPr>
      <w:rFonts w:ascii="Times New Roman" w:hAnsi="Times New Roman" w:cs="Times New Roman"/>
      <w:b/>
      <w:bCs/>
      <w:sz w:val="22"/>
      <w:szCs w:val="22"/>
    </w:rPr>
  </w:style>
  <w:style w:type="paragraph" w:customStyle="1" w:styleId="Style10">
    <w:name w:val="Style10"/>
    <w:basedOn w:val="Normal"/>
    <w:uiPriority w:val="99"/>
    <w:rsid w:val="00C934E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934E6"/>
    <w:pPr>
      <w:widowControl w:val="0"/>
      <w:autoSpaceDE w:val="0"/>
      <w:autoSpaceDN w:val="0"/>
      <w:adjustRightInd w:val="0"/>
      <w:jc w:val="both"/>
    </w:pPr>
    <w:rPr>
      <w:rFonts w:eastAsia="Times New Roman"/>
      <w:sz w:val="24"/>
    </w:rPr>
  </w:style>
  <w:style w:type="character" w:customStyle="1" w:styleId="FontStyle369">
    <w:name w:val="Font Style369"/>
    <w:uiPriority w:val="99"/>
    <w:rsid w:val="00C934E6"/>
    <w:rPr>
      <w:rFonts w:ascii="Times New Roman" w:hAnsi="Times New Roman" w:cs="Times New Roman"/>
      <w:b/>
      <w:bCs/>
      <w:spacing w:val="-10"/>
      <w:sz w:val="20"/>
      <w:szCs w:val="20"/>
    </w:rPr>
  </w:style>
  <w:style w:type="character" w:customStyle="1" w:styleId="FontStyle357">
    <w:name w:val="Font Style357"/>
    <w:uiPriority w:val="99"/>
    <w:rsid w:val="00C934E6"/>
    <w:rPr>
      <w:rFonts w:ascii="Times New Roman" w:hAnsi="Times New Roman" w:cs="Times New Roman"/>
      <w:b/>
      <w:bCs/>
      <w:spacing w:val="-10"/>
      <w:sz w:val="22"/>
      <w:szCs w:val="22"/>
    </w:rPr>
  </w:style>
  <w:style w:type="paragraph" w:customStyle="1" w:styleId="Style67">
    <w:name w:val="Style67"/>
    <w:basedOn w:val="Normal"/>
    <w:uiPriority w:val="99"/>
    <w:rsid w:val="00C934E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934E6"/>
    <w:rPr>
      <w:rFonts w:ascii="Times New Roman" w:hAnsi="Times New Roman" w:cs="Times New Roman"/>
      <w:sz w:val="20"/>
      <w:szCs w:val="20"/>
    </w:rPr>
  </w:style>
  <w:style w:type="character" w:customStyle="1" w:styleId="FontStyle374">
    <w:name w:val="Font Style374"/>
    <w:uiPriority w:val="99"/>
    <w:rsid w:val="00C934E6"/>
    <w:rPr>
      <w:rFonts w:ascii="Times New Roman" w:hAnsi="Times New Roman" w:cs="Times New Roman"/>
      <w:b/>
      <w:bCs/>
      <w:spacing w:val="-10"/>
      <w:sz w:val="22"/>
      <w:szCs w:val="22"/>
    </w:rPr>
  </w:style>
  <w:style w:type="paragraph" w:customStyle="1" w:styleId="Style30">
    <w:name w:val="Style30"/>
    <w:basedOn w:val="Normal"/>
    <w:uiPriority w:val="99"/>
    <w:rsid w:val="00C934E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934E6"/>
    <w:rPr>
      <w:rFonts w:ascii="Times New Roman" w:hAnsi="Times New Roman" w:cs="Times New Roman"/>
      <w:smallCaps/>
      <w:sz w:val="16"/>
      <w:szCs w:val="16"/>
    </w:rPr>
  </w:style>
  <w:style w:type="paragraph" w:customStyle="1" w:styleId="Style93">
    <w:name w:val="Style93"/>
    <w:basedOn w:val="Normal"/>
    <w:uiPriority w:val="99"/>
    <w:rsid w:val="00C934E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934E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934E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934E6"/>
    <w:rPr>
      <w:u w:val="single"/>
    </w:rPr>
  </w:style>
  <w:style w:type="character" w:customStyle="1" w:styleId="SmalltextCharCharCharChar0">
    <w:name w:val="Small text Char Char Char Char"/>
    <w:rsid w:val="00C934E6"/>
    <w:rPr>
      <w:sz w:val="16"/>
      <w:szCs w:val="24"/>
      <w:lang w:val="en-US" w:eastAsia="en-US" w:bidi="ar-SA"/>
    </w:rPr>
  </w:style>
  <w:style w:type="paragraph" w:customStyle="1" w:styleId="boldcitation">
    <w:name w:val="bold citation"/>
    <w:basedOn w:val="Normal"/>
    <w:rsid w:val="00C934E6"/>
    <w:rPr>
      <w:rFonts w:ascii="Arial" w:eastAsia="Times New Roman" w:hAnsi="Arial"/>
      <w:b/>
      <w:sz w:val="28"/>
      <w:u w:val="thick"/>
    </w:rPr>
  </w:style>
  <w:style w:type="character" w:customStyle="1" w:styleId="underlinecardChar">
    <w:name w:val="underline card Char"/>
    <w:rsid w:val="00C934E6"/>
    <w:rPr>
      <w:rFonts w:ascii="Arial" w:hAnsi="Arial"/>
      <w:noProof w:val="0"/>
      <w:sz w:val="18"/>
      <w:szCs w:val="24"/>
      <w:u w:val="single"/>
      <w:lang w:val="en-US" w:eastAsia="en-US" w:bidi="ar-SA"/>
    </w:rPr>
  </w:style>
  <w:style w:type="character" w:customStyle="1" w:styleId="CardsCharCharChar">
    <w:name w:val="Cards Char Char Char"/>
    <w:rsid w:val="00C934E6"/>
    <w:rPr>
      <w:szCs w:val="24"/>
      <w:lang w:val="en-US" w:eastAsia="en-US" w:bidi="ar-SA"/>
    </w:rPr>
  </w:style>
  <w:style w:type="character" w:customStyle="1" w:styleId="HiddenBlockHeaderChar">
    <w:name w:val="Hidden Block Header Char"/>
    <w:link w:val="HiddenBlockHeader"/>
    <w:rsid w:val="00C934E6"/>
    <w:rPr>
      <w:rFonts w:ascii="Times New Roman" w:eastAsia="Times New Roman" w:hAnsi="Times New Roman" w:cs="Courier New"/>
      <w:b/>
      <w:bCs/>
      <w:sz w:val="28"/>
      <w:szCs w:val="22"/>
    </w:rPr>
  </w:style>
  <w:style w:type="paragraph" w:customStyle="1" w:styleId="NothingCharChar">
    <w:name w:val="Nothing Char Char"/>
    <w:link w:val="NothingCharCharChar"/>
    <w:rsid w:val="00C934E6"/>
    <w:pPr>
      <w:jc w:val="both"/>
    </w:pPr>
    <w:rPr>
      <w:rFonts w:ascii="Times New Roman" w:eastAsia="MS Mincho" w:hAnsi="Times New Roman" w:cs="Times New Roman"/>
    </w:rPr>
  </w:style>
  <w:style w:type="character" w:customStyle="1" w:styleId="NothingCharCharChar">
    <w:name w:val="Nothing Char Char Char"/>
    <w:link w:val="NothingCharChar"/>
    <w:rsid w:val="00C934E6"/>
    <w:rPr>
      <w:rFonts w:ascii="Times New Roman" w:eastAsia="MS Mincho" w:hAnsi="Times New Roman" w:cs="Times New Roman"/>
    </w:rPr>
  </w:style>
  <w:style w:type="character" w:customStyle="1" w:styleId="CardsCharChar">
    <w:name w:val="Cards Char Char"/>
    <w:rsid w:val="00C934E6"/>
    <w:rPr>
      <w:szCs w:val="24"/>
      <w:lang w:val="en-US" w:eastAsia="en-US" w:bidi="ar-SA"/>
    </w:rPr>
  </w:style>
  <w:style w:type="character" w:customStyle="1" w:styleId="CardsCharCharCharChar">
    <w:name w:val="Cards Char Char Char Char"/>
    <w:rsid w:val="00C934E6"/>
    <w:rPr>
      <w:szCs w:val="24"/>
      <w:lang w:val="en-US" w:eastAsia="en-US" w:bidi="ar-SA"/>
    </w:rPr>
  </w:style>
  <w:style w:type="character" w:customStyle="1" w:styleId="BlockHeadingsCharChar">
    <w:name w:val="Block Headings Char Char"/>
    <w:rsid w:val="00C934E6"/>
    <w:rPr>
      <w:b/>
      <w:sz w:val="36"/>
      <w:szCs w:val="24"/>
      <w:u w:val="single"/>
      <w:lang w:val="en-US" w:eastAsia="en-US" w:bidi="ar-SA"/>
    </w:rPr>
  </w:style>
  <w:style w:type="character" w:customStyle="1" w:styleId="NothingChar1">
    <w:name w:val="Nothing Char1"/>
    <w:rsid w:val="00C934E6"/>
    <w:rPr>
      <w:szCs w:val="24"/>
      <w:lang w:val="en-US" w:eastAsia="en-US" w:bidi="ar-SA"/>
    </w:rPr>
  </w:style>
  <w:style w:type="paragraph" w:customStyle="1" w:styleId="bloctitles">
    <w:name w:val="bloc titles"/>
    <w:basedOn w:val="Heading1"/>
    <w:next w:val="Normal"/>
    <w:link w:val="bloctitlesChar"/>
    <w:autoRedefine/>
    <w:rsid w:val="00C934E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C934E6"/>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C934E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C934E6"/>
  </w:style>
  <w:style w:type="character" w:customStyle="1" w:styleId="RegularChar">
    <w:name w:val="Regular Char"/>
    <w:link w:val="Regular"/>
    <w:rsid w:val="00C934E6"/>
    <w:rPr>
      <w:rFonts w:ascii="Garamond" w:eastAsia="Times New Roman" w:hAnsi="Garamond" w:cs="Arial"/>
      <w:bCs/>
      <w:kern w:val="20"/>
      <w:sz w:val="20"/>
      <w:szCs w:val="32"/>
    </w:rPr>
  </w:style>
  <w:style w:type="character" w:customStyle="1" w:styleId="StyleTimesNewRoman">
    <w:name w:val="Style Times New Roman"/>
    <w:rsid w:val="00C934E6"/>
    <w:rPr>
      <w:rFonts w:ascii="Garamond" w:hAnsi="Garamond"/>
    </w:rPr>
  </w:style>
  <w:style w:type="paragraph" w:customStyle="1" w:styleId="INDENTEDPARAGRAPH">
    <w:name w:val="INDENTED PARAGRAPH"/>
    <w:rsid w:val="00C934E6"/>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C934E6"/>
    <w:rPr>
      <w:rFonts w:cs="Arial"/>
      <w:bCs/>
      <w:caps/>
      <w:color w:val="FFFFFF"/>
      <w:sz w:val="2"/>
      <w:szCs w:val="2"/>
      <w:lang w:val="en-US" w:eastAsia="en-US" w:bidi="ar-SA"/>
    </w:rPr>
  </w:style>
  <w:style w:type="paragraph" w:customStyle="1" w:styleId="Numbering">
    <w:name w:val="Numbering"/>
    <w:basedOn w:val="Normal"/>
    <w:next w:val="Normal"/>
    <w:rsid w:val="00C934E6"/>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C934E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C934E6"/>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934E6"/>
    <w:pPr>
      <w:numPr>
        <w:numId w:val="17"/>
      </w:numPr>
    </w:pPr>
  </w:style>
  <w:style w:type="paragraph" w:customStyle="1" w:styleId="Lettering">
    <w:name w:val="Lettering"/>
    <w:basedOn w:val="Numbering"/>
    <w:next w:val="Normal"/>
    <w:rsid w:val="00C934E6"/>
    <w:pPr>
      <w:numPr>
        <w:numId w:val="15"/>
      </w:numPr>
    </w:pPr>
    <w:rPr>
      <w:szCs w:val="22"/>
    </w:rPr>
  </w:style>
  <w:style w:type="paragraph" w:customStyle="1" w:styleId="FileName">
    <w:name w:val="File Name"/>
    <w:basedOn w:val="Normal"/>
    <w:next w:val="Normal"/>
    <w:rsid w:val="00C934E6"/>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934E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934E6"/>
    <w:pPr>
      <w:numPr>
        <w:numId w:val="18"/>
      </w:numPr>
      <w:tabs>
        <w:tab w:val="num" w:pos="360"/>
      </w:tabs>
      <w:ind w:left="360"/>
    </w:pPr>
  </w:style>
  <w:style w:type="paragraph" w:customStyle="1" w:styleId="CardContinued1">
    <w:name w:val="Card Continued 1"/>
    <w:basedOn w:val="Normal"/>
    <w:next w:val="Normal"/>
    <w:rsid w:val="00C934E6"/>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934E6"/>
    <w:pPr>
      <w:numPr>
        <w:numId w:val="0"/>
      </w:numPr>
      <w:spacing w:before="0" w:after="120"/>
      <w:jc w:val="left"/>
    </w:pPr>
  </w:style>
  <w:style w:type="paragraph" w:customStyle="1" w:styleId="Clearformatting0">
    <w:name w:val="Clear formatting"/>
    <w:basedOn w:val="Normal"/>
    <w:rsid w:val="00C934E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934E6"/>
  </w:style>
  <w:style w:type="paragraph" w:customStyle="1" w:styleId="SmallCardText">
    <w:name w:val="Small Card Text"/>
    <w:rsid w:val="00C934E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934E6"/>
    <w:rPr>
      <w:sz w:val="16"/>
      <w:szCs w:val="16"/>
      <w:lang w:val="en-US" w:eastAsia="en-US" w:bidi="ar-SA"/>
    </w:rPr>
  </w:style>
  <w:style w:type="paragraph" w:customStyle="1" w:styleId="TAGFONT">
    <w:name w:val="TAG FONT"/>
    <w:basedOn w:val="Normal"/>
    <w:autoRedefine/>
    <w:rsid w:val="00C934E6"/>
    <w:rPr>
      <w:rFonts w:eastAsia="Times New Roman"/>
      <w:sz w:val="24"/>
    </w:rPr>
  </w:style>
  <w:style w:type="character" w:customStyle="1" w:styleId="mainarttxt">
    <w:name w:val="mainarttxt"/>
    <w:basedOn w:val="DefaultParagraphFont"/>
    <w:rsid w:val="00C934E6"/>
  </w:style>
  <w:style w:type="paragraph" w:customStyle="1" w:styleId="TagChar1CharCharCharChar">
    <w:name w:val="Tag Char1 Char Char Char Char"/>
    <w:basedOn w:val="Normal"/>
    <w:rsid w:val="00C934E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934E6"/>
    <w:rPr>
      <w:sz w:val="20"/>
    </w:rPr>
  </w:style>
  <w:style w:type="character" w:customStyle="1" w:styleId="highlightChar">
    <w:name w:val="highlight Char"/>
    <w:rsid w:val="00C934E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934E6"/>
    <w:rPr>
      <w:rFonts w:eastAsia="Batang" w:cs="Arial"/>
      <w:b/>
      <w:bCs/>
      <w:iCs/>
      <w:sz w:val="24"/>
      <w:szCs w:val="28"/>
      <w:lang w:val="en-US" w:eastAsia="en-US" w:bidi="ar-SA"/>
    </w:rPr>
  </w:style>
  <w:style w:type="paragraph" w:customStyle="1" w:styleId="formfldssel">
    <w:name w:val="formfldssel"/>
    <w:basedOn w:val="Normal"/>
    <w:rsid w:val="00C934E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934E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934E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934E6"/>
  </w:style>
  <w:style w:type="character" w:customStyle="1" w:styleId="StyleCardTextUnderline3Char">
    <w:name w:val="Style Card Text + Underline3 Char"/>
    <w:rsid w:val="00C934E6"/>
    <w:rPr>
      <w:rFonts w:eastAsia="SimSun"/>
      <w:szCs w:val="24"/>
      <w:u w:val="thick"/>
      <w:lang w:val="en-US" w:eastAsia="zh-CN" w:bidi="ar-SA"/>
    </w:rPr>
  </w:style>
  <w:style w:type="character" w:customStyle="1" w:styleId="BoldandUnderlineChar1Char2CharChar">
    <w:name w:val="Bold and Underline Char1 Char2 Char Char"/>
    <w:rsid w:val="00C934E6"/>
    <w:rPr>
      <w:b/>
      <w:noProof w:val="0"/>
      <w:szCs w:val="24"/>
      <w:u w:val="single"/>
      <w:lang w:val="en-US" w:eastAsia="en-US" w:bidi="ar-SA"/>
    </w:rPr>
  </w:style>
  <w:style w:type="character" w:customStyle="1" w:styleId="UnderlineChar1Char1">
    <w:name w:val="Underline Char1 Char1"/>
    <w:rsid w:val="00C934E6"/>
    <w:rPr>
      <w:noProof w:val="0"/>
      <w:szCs w:val="24"/>
      <w:u w:val="single"/>
      <w:lang w:val="en-US" w:eastAsia="en-US" w:bidi="ar-SA"/>
    </w:rPr>
  </w:style>
  <w:style w:type="paragraph" w:customStyle="1" w:styleId="Underlinestyle1">
    <w:name w:val="Underlinestyle"/>
    <w:basedOn w:val="Normal"/>
    <w:rsid w:val="00C934E6"/>
    <w:pPr>
      <w:tabs>
        <w:tab w:val="left" w:pos="720"/>
      </w:tabs>
      <w:ind w:left="720"/>
    </w:pPr>
    <w:rPr>
      <w:rFonts w:eastAsia="Times New Roman"/>
      <w:szCs w:val="20"/>
      <w:u w:val="single"/>
    </w:rPr>
  </w:style>
  <w:style w:type="character" w:customStyle="1" w:styleId="featurecontentgray1">
    <w:name w:val="featurecontentgray1"/>
    <w:rsid w:val="00C934E6"/>
    <w:rPr>
      <w:rFonts w:ascii="Arial" w:hAnsi="Arial" w:cs="Arial" w:hint="default"/>
      <w:color w:val="666666"/>
    </w:rPr>
  </w:style>
  <w:style w:type="character" w:customStyle="1" w:styleId="CardCharCharChar0">
    <w:name w:val="Card Char Char Char"/>
    <w:rsid w:val="00C934E6"/>
    <w:rPr>
      <w:rFonts w:ascii="Book Antiqua" w:hAnsi="Book Antiqua"/>
      <w:szCs w:val="24"/>
      <w:lang w:val="en-US" w:eastAsia="en-US" w:bidi="ar-SA"/>
    </w:rPr>
  </w:style>
  <w:style w:type="character" w:customStyle="1" w:styleId="big1">
    <w:name w:val="big1"/>
    <w:rsid w:val="00C934E6"/>
    <w:rPr>
      <w:sz w:val="28"/>
      <w:szCs w:val="28"/>
    </w:rPr>
  </w:style>
  <w:style w:type="character" w:customStyle="1" w:styleId="prodgeneral">
    <w:name w:val="prodgeneral"/>
    <w:basedOn w:val="DefaultParagraphFont"/>
    <w:rsid w:val="00C934E6"/>
  </w:style>
  <w:style w:type="character" w:customStyle="1" w:styleId="StyleUnderlineChar0">
    <w:name w:val="Style Underline + Char"/>
    <w:rsid w:val="00C934E6"/>
    <w:rPr>
      <w:rFonts w:eastAsia="SimSun" w:cs="Arial"/>
      <w:b/>
      <w:bCs/>
      <w:iCs/>
      <w:caps/>
      <w:sz w:val="24"/>
      <w:szCs w:val="24"/>
      <w:u w:val="single"/>
      <w:lang w:val="en-US" w:eastAsia="en-US" w:bidi="ar-SA"/>
    </w:rPr>
  </w:style>
  <w:style w:type="character" w:customStyle="1" w:styleId="StyleciteChar">
    <w:name w:val="Style cite + Char"/>
    <w:basedOn w:val="citeChar2"/>
    <w:rsid w:val="00C934E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934E6"/>
    <w:rPr>
      <w:rFonts w:eastAsia="Times New Roman"/>
      <w:b/>
      <w:sz w:val="24"/>
    </w:rPr>
  </w:style>
  <w:style w:type="paragraph" w:customStyle="1" w:styleId="RepeatHeader">
    <w:name w:val="Repeat Header"/>
    <w:basedOn w:val="HeaderDebate"/>
    <w:rsid w:val="00C934E6"/>
    <w:pPr>
      <w:outlineLvl w:val="1"/>
    </w:pPr>
    <w:rPr>
      <w:szCs w:val="48"/>
    </w:rPr>
  </w:style>
  <w:style w:type="character" w:customStyle="1" w:styleId="sectiontitle">
    <w:name w:val="sectiontitle"/>
    <w:basedOn w:val="DefaultParagraphFont"/>
    <w:rsid w:val="00C934E6"/>
  </w:style>
  <w:style w:type="character" w:customStyle="1" w:styleId="sectionsubtitle">
    <w:name w:val="sectionsubtitle"/>
    <w:basedOn w:val="DefaultParagraphFont"/>
    <w:rsid w:val="00C934E6"/>
  </w:style>
  <w:style w:type="character" w:customStyle="1" w:styleId="copyright">
    <w:name w:val="copyright"/>
    <w:basedOn w:val="DefaultParagraphFont"/>
    <w:rsid w:val="00C934E6"/>
  </w:style>
  <w:style w:type="character" w:customStyle="1" w:styleId="EvidenceTag">
    <w:name w:val="Evidence Tag"/>
    <w:rsid w:val="00C934E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934E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934E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934E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934E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934E6"/>
    <w:rPr>
      <w:rFonts w:eastAsia="Times New Roman"/>
      <w:sz w:val="16"/>
    </w:rPr>
  </w:style>
  <w:style w:type="paragraph" w:customStyle="1" w:styleId="citationunderline">
    <w:name w:val="citation/underline"/>
    <w:autoRedefine/>
    <w:rsid w:val="00C934E6"/>
    <w:rPr>
      <w:rFonts w:ascii="Times New Roman" w:eastAsia="Times New Roman" w:hAnsi="Times New Roman" w:cs="Times New Roman"/>
      <w:b/>
      <w:u w:val="single"/>
    </w:rPr>
  </w:style>
  <w:style w:type="character" w:customStyle="1" w:styleId="smcaps">
    <w:name w:val="smcaps"/>
    <w:basedOn w:val="DefaultParagraphFont"/>
    <w:rsid w:val="00C934E6"/>
  </w:style>
  <w:style w:type="character" w:customStyle="1" w:styleId="inside-head1">
    <w:name w:val="inside-head1"/>
    <w:rsid w:val="00C934E6"/>
    <w:rPr>
      <w:rFonts w:ascii="Arial" w:hAnsi="Arial" w:cs="Arial" w:hint="default"/>
      <w:b/>
      <w:bCs/>
      <w:color w:val="000000"/>
      <w:spacing w:val="-15"/>
      <w:sz w:val="45"/>
      <w:szCs w:val="45"/>
    </w:rPr>
  </w:style>
  <w:style w:type="character" w:customStyle="1" w:styleId="datestamp1">
    <w:name w:val="datestamp1"/>
    <w:rsid w:val="00C934E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934E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934E6"/>
  </w:style>
  <w:style w:type="paragraph" w:customStyle="1" w:styleId="links1">
    <w:name w:val="links1"/>
    <w:basedOn w:val="Normal"/>
    <w:rsid w:val="00C934E6"/>
    <w:pPr>
      <w:spacing w:before="100" w:beforeAutospacing="1" w:after="100" w:afterAutospacing="1"/>
    </w:pPr>
    <w:rPr>
      <w:rFonts w:eastAsia="Times New Roman"/>
      <w:color w:val="FFFFFF"/>
      <w:sz w:val="16"/>
      <w:szCs w:val="16"/>
    </w:rPr>
  </w:style>
  <w:style w:type="paragraph" w:customStyle="1" w:styleId="endtext">
    <w:name w:val="endtext"/>
    <w:basedOn w:val="Normal"/>
    <w:rsid w:val="00C934E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934E6"/>
    <w:rPr>
      <w:rFonts w:ascii="Verdana" w:hAnsi="Verdana" w:hint="default"/>
      <w:b/>
      <w:bCs/>
      <w:sz w:val="32"/>
      <w:szCs w:val="32"/>
    </w:rPr>
  </w:style>
  <w:style w:type="character" w:customStyle="1" w:styleId="storydeck31">
    <w:name w:val="storydeck31"/>
    <w:rsid w:val="00C934E6"/>
    <w:rPr>
      <w:rFonts w:ascii="Verdana" w:hAnsi="Verdana" w:hint="default"/>
      <w:i w:val="0"/>
      <w:iCs w:val="0"/>
      <w:sz w:val="21"/>
      <w:szCs w:val="21"/>
    </w:rPr>
  </w:style>
  <w:style w:type="character" w:customStyle="1" w:styleId="subtitle10">
    <w:name w:val="subtitle1"/>
    <w:rsid w:val="00C934E6"/>
    <w:rPr>
      <w:rFonts w:ascii="Verdana" w:hAnsi="Verdana" w:hint="default"/>
      <w:b w:val="0"/>
      <w:bCs w:val="0"/>
      <w:vanish w:val="0"/>
      <w:webHidden w:val="0"/>
      <w:color w:val="484848"/>
      <w:sz w:val="14"/>
      <w:szCs w:val="14"/>
      <w:specVanish w:val="0"/>
    </w:rPr>
  </w:style>
  <w:style w:type="paragraph" w:customStyle="1" w:styleId="g">
    <w:name w:val="g"/>
    <w:basedOn w:val="Normal"/>
    <w:rsid w:val="00C934E6"/>
    <w:pPr>
      <w:spacing w:before="240" w:after="240"/>
    </w:pPr>
    <w:rPr>
      <w:rFonts w:eastAsia="Times New Roman"/>
      <w:sz w:val="24"/>
    </w:rPr>
  </w:style>
  <w:style w:type="character" w:customStyle="1" w:styleId="clsbiolink">
    <w:name w:val="clsbiolink"/>
    <w:basedOn w:val="DefaultParagraphFont"/>
    <w:rsid w:val="00C934E6"/>
  </w:style>
  <w:style w:type="character" w:customStyle="1" w:styleId="clssmaller">
    <w:name w:val="clssmaller"/>
    <w:basedOn w:val="DefaultParagraphFont"/>
    <w:rsid w:val="00C934E6"/>
  </w:style>
  <w:style w:type="character" w:customStyle="1" w:styleId="sm1">
    <w:name w:val="sm1"/>
    <w:rsid w:val="00C934E6"/>
    <w:rPr>
      <w:rFonts w:ascii="Verdana" w:hAnsi="Verdana" w:hint="default"/>
      <w:i w:val="0"/>
      <w:iCs w:val="0"/>
      <w:smallCaps w:val="0"/>
      <w:color w:val="000000"/>
      <w:sz w:val="17"/>
      <w:szCs w:val="17"/>
    </w:rPr>
  </w:style>
  <w:style w:type="character" w:customStyle="1" w:styleId="noindentChar">
    <w:name w:val="noindent Char"/>
    <w:rsid w:val="00C934E6"/>
    <w:rPr>
      <w:rFonts w:ascii="Arial" w:hAnsi="Arial" w:cs="Arial"/>
      <w:sz w:val="24"/>
      <w:szCs w:val="24"/>
      <w:lang w:val="en-US" w:eastAsia="en-US" w:bidi="ar-SA"/>
    </w:rPr>
  </w:style>
  <w:style w:type="character" w:customStyle="1" w:styleId="SmallChar1">
    <w:name w:val="Small Char1"/>
    <w:rsid w:val="00C934E6"/>
    <w:rPr>
      <w:sz w:val="16"/>
      <w:szCs w:val="24"/>
      <w:lang w:val="en-US" w:eastAsia="en-US" w:bidi="ar-SA"/>
    </w:rPr>
  </w:style>
  <w:style w:type="character" w:customStyle="1" w:styleId="fullcite0">
    <w:name w:val="fullcite"/>
    <w:basedOn w:val="DefaultParagraphFont"/>
    <w:rsid w:val="00C934E6"/>
  </w:style>
  <w:style w:type="character" w:customStyle="1" w:styleId="Style9ptThickunderline">
    <w:name w:val="Style 9 pt Thick underline"/>
    <w:rsid w:val="00C934E6"/>
    <w:rPr>
      <w:sz w:val="24"/>
      <w:u w:val="thick"/>
    </w:rPr>
  </w:style>
  <w:style w:type="paragraph" w:customStyle="1" w:styleId="Repeatheader0">
    <w:name w:val="Repeat header"/>
    <w:basedOn w:val="Normal"/>
    <w:autoRedefine/>
    <w:rsid w:val="00C934E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934E6"/>
    <w:rPr>
      <w:rFonts w:ascii="Times New Roman" w:hAnsi="Times New Roman" w:cs="Calibri"/>
      <w:sz w:val="16"/>
    </w:rPr>
  </w:style>
  <w:style w:type="character" w:customStyle="1" w:styleId="CardNotUnderlinedChar">
    <w:name w:val="Card Not Underlined Char"/>
    <w:rsid w:val="00C934E6"/>
    <w:rPr>
      <w:sz w:val="16"/>
      <w:lang w:val="en-US" w:eastAsia="en-US" w:bidi="ar-SA"/>
    </w:rPr>
  </w:style>
  <w:style w:type="paragraph" w:customStyle="1" w:styleId="CardNotUnderlined3">
    <w:name w:val="Card Not Underlined 3"/>
    <w:basedOn w:val="CardNotUnderlined"/>
    <w:rsid w:val="00C934E6"/>
    <w:rPr>
      <w:rFonts w:ascii="Times New Roman" w:hAnsi="Times New Roman" w:cs="Calibri"/>
    </w:rPr>
  </w:style>
  <w:style w:type="paragraph" w:customStyle="1" w:styleId="CardNotUnderlinedFinal">
    <w:name w:val="Card Not Underlined Final"/>
    <w:basedOn w:val="CardNotUnderlined3"/>
    <w:rsid w:val="00C934E6"/>
    <w:rPr>
      <w:sz w:val="20"/>
    </w:rPr>
  </w:style>
  <w:style w:type="character" w:customStyle="1" w:styleId="tagChar3">
    <w:name w:val="tag Char3"/>
    <w:rsid w:val="00C934E6"/>
    <w:rPr>
      <w:b/>
      <w:sz w:val="24"/>
      <w:szCs w:val="24"/>
      <w:lang w:val="en-US" w:eastAsia="en-US" w:bidi="ar-SA"/>
    </w:rPr>
  </w:style>
  <w:style w:type="character" w:customStyle="1" w:styleId="link-mailto">
    <w:name w:val="link-mailto"/>
    <w:basedOn w:val="DefaultParagraphFont"/>
    <w:rsid w:val="00C934E6"/>
  </w:style>
  <w:style w:type="character" w:customStyle="1" w:styleId="StyleUnderlineUnderlineChar">
    <w:name w:val="Style Underline + Underline Char"/>
    <w:rsid w:val="00C934E6"/>
    <w:rPr>
      <w:rFonts w:ascii="Trebuchet MS" w:hAnsi="Trebuchet MS"/>
      <w:szCs w:val="18"/>
      <w:u w:val="single"/>
      <w:lang w:val="en-US" w:eastAsia="en-US" w:bidi="ar-SA"/>
    </w:rPr>
  </w:style>
  <w:style w:type="paragraph" w:customStyle="1" w:styleId="formfld">
    <w:name w:val="formfld"/>
    <w:basedOn w:val="Normal"/>
    <w:rsid w:val="00C934E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934E6"/>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C934E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934E6"/>
    <w:rPr>
      <w:rFonts w:ascii="Times New Roman" w:eastAsia="Times New Roman" w:hAnsi="Times New Roman" w:cs="Times New Roman"/>
      <w:sz w:val="20"/>
      <w:u w:val="thick"/>
    </w:rPr>
  </w:style>
  <w:style w:type="paragraph" w:customStyle="1" w:styleId="SmallCards">
    <w:name w:val="Small Cards"/>
    <w:basedOn w:val="Cards"/>
    <w:link w:val="SmallCardsChar"/>
    <w:rsid w:val="00C934E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934E6"/>
    <w:rPr>
      <w:rFonts w:ascii="Times New Roman" w:eastAsia="Times New Roman" w:hAnsi="Times New Roman" w:cs="Times New Roman"/>
      <w:sz w:val="14"/>
    </w:rPr>
  </w:style>
  <w:style w:type="paragraph" w:customStyle="1" w:styleId="ReadingCites">
    <w:name w:val="Reading Cites"/>
    <w:basedOn w:val="Normal"/>
    <w:link w:val="ReadingCitesChar"/>
    <w:rsid w:val="00C934E6"/>
    <w:rPr>
      <w:rFonts w:eastAsia="Times New Roman"/>
      <w:b/>
      <w:sz w:val="20"/>
      <w:szCs w:val="20"/>
    </w:rPr>
  </w:style>
  <w:style w:type="character" w:customStyle="1" w:styleId="ReadingCitesChar">
    <w:name w:val="Reading Cites Char"/>
    <w:link w:val="ReadingCites"/>
    <w:rsid w:val="00C934E6"/>
    <w:rPr>
      <w:rFonts w:ascii="Calibri" w:eastAsia="Times New Roman" w:hAnsi="Calibri"/>
      <w:b/>
      <w:sz w:val="20"/>
      <w:szCs w:val="20"/>
    </w:rPr>
  </w:style>
  <w:style w:type="paragraph" w:customStyle="1" w:styleId="ContentsHeading">
    <w:name w:val="Contents Heading"/>
    <w:basedOn w:val="Heading1"/>
    <w:next w:val="Normal"/>
    <w:rsid w:val="00C934E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C934E6"/>
    <w:pPr>
      <w:spacing w:before="100" w:beforeAutospacing="1" w:after="100" w:afterAutospacing="1"/>
    </w:pPr>
    <w:rPr>
      <w:rFonts w:eastAsia="Times New Roman"/>
      <w:sz w:val="20"/>
    </w:rPr>
  </w:style>
  <w:style w:type="character" w:customStyle="1" w:styleId="CharacterStyle8">
    <w:name w:val="Character Style 8"/>
    <w:rsid w:val="00C934E6"/>
    <w:rPr>
      <w:sz w:val="22"/>
      <w:szCs w:val="22"/>
    </w:rPr>
  </w:style>
  <w:style w:type="paragraph" w:customStyle="1" w:styleId="Style110">
    <w:name w:val="Style 11"/>
    <w:rsid w:val="00C934E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C934E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934E6"/>
    <w:rPr>
      <w:b/>
      <w:sz w:val="24"/>
    </w:rPr>
  </w:style>
  <w:style w:type="character" w:customStyle="1" w:styleId="CardText1CharChar">
    <w:name w:val="Card Text 1 Char Char"/>
    <w:rsid w:val="00C934E6"/>
    <w:rPr>
      <w:rFonts w:ascii="Arial Narrow" w:hAnsi="Arial Narrow"/>
      <w:color w:val="000000"/>
      <w:sz w:val="22"/>
      <w:szCs w:val="22"/>
      <w:u w:val="single"/>
      <w:lang w:val="en-US" w:eastAsia="en-US" w:bidi="ar-SA"/>
    </w:rPr>
  </w:style>
  <w:style w:type="character" w:customStyle="1" w:styleId="CardText1Char1">
    <w:name w:val="Card Text 1 Char1"/>
    <w:rsid w:val="00C934E6"/>
    <w:rPr>
      <w:rFonts w:ascii="Arial Narrow" w:hAnsi="Arial Narrow"/>
      <w:color w:val="000000"/>
      <w:sz w:val="22"/>
      <w:szCs w:val="22"/>
      <w:u w:val="single"/>
      <w:lang w:val="en-US" w:eastAsia="en-US" w:bidi="ar-SA"/>
    </w:rPr>
  </w:style>
  <w:style w:type="paragraph" w:customStyle="1" w:styleId="Style70">
    <w:name w:val="Style 7"/>
    <w:rsid w:val="00C934E6"/>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C934E6"/>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C934E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934E6"/>
  </w:style>
  <w:style w:type="paragraph" w:customStyle="1" w:styleId="Header1">
    <w:name w:val="Header1"/>
    <w:aliases w:val="Header Char Char,Header Char Char Char Char Char Char Char Cha,Char Char Char Cha"/>
    <w:basedOn w:val="Heading1"/>
    <w:next w:val="Heading1"/>
    <w:qFormat/>
    <w:rsid w:val="00C934E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934E6"/>
    <w:rPr>
      <w:b/>
      <w:bCs/>
      <w:color w:val="695B54"/>
    </w:rPr>
  </w:style>
  <w:style w:type="paragraph" w:customStyle="1" w:styleId="Heading11">
    <w:name w:val="Heading 11"/>
    <w:basedOn w:val="Normal"/>
    <w:next w:val="Normal"/>
    <w:rsid w:val="00C934E6"/>
    <w:pPr>
      <w:keepNext/>
      <w:widowControl w:val="0"/>
      <w:suppressAutoHyphens/>
      <w:jc w:val="center"/>
    </w:pPr>
    <w:rPr>
      <w:rFonts w:eastAsia="Tahoma"/>
      <w:b/>
      <w:sz w:val="48"/>
      <w:szCs w:val="32"/>
      <w:u w:val="single"/>
    </w:rPr>
  </w:style>
  <w:style w:type="paragraph" w:customStyle="1" w:styleId="TextHeading">
    <w:name w:val="Text Heading"/>
    <w:basedOn w:val="Heading3"/>
    <w:rsid w:val="00C934E6"/>
    <w:pPr>
      <w:keepLines w:val="0"/>
      <w:pageBreakBefore w:val="0"/>
      <w:spacing w:before="0"/>
      <w:jc w:val="left"/>
    </w:pPr>
    <w:rPr>
      <w:rFonts w:eastAsia="Times New Roman" w:cs="Arial"/>
      <w:bCs w:val="0"/>
      <w:sz w:val="22"/>
      <w:szCs w:val="26"/>
    </w:rPr>
  </w:style>
  <w:style w:type="character" w:customStyle="1" w:styleId="TextHeadingChar">
    <w:name w:val="Text Heading Char"/>
    <w:rsid w:val="00C934E6"/>
    <w:rPr>
      <w:rFonts w:cs="Arial"/>
      <w:b/>
      <w:bCs/>
      <w:sz w:val="22"/>
      <w:szCs w:val="26"/>
      <w:u w:val="single"/>
      <w:lang w:val="en-US" w:eastAsia="en-US" w:bidi="ar-SA"/>
    </w:rPr>
  </w:style>
  <w:style w:type="character" w:customStyle="1" w:styleId="FootnoteCharacters">
    <w:name w:val="Footnote Characters"/>
    <w:rsid w:val="00C934E6"/>
    <w:rPr>
      <w:vertAlign w:val="superscript"/>
    </w:rPr>
  </w:style>
  <w:style w:type="paragraph" w:customStyle="1" w:styleId="StyleHeading1BlockTitleHeading1Char1ALEXHeadingBrief-He2">
    <w:name w:val="Style Heading 1Block TitleHeading 1 Char1ALEXHeadingBrief - He...2"/>
    <w:basedOn w:val="Heading1"/>
    <w:autoRedefine/>
    <w:rsid w:val="00C934E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934E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C934E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C934E6"/>
    <w:rPr>
      <w:rFonts w:ascii="Arial" w:eastAsia="Times New Roman" w:hAnsi="Arial"/>
      <w:smallCaps/>
    </w:rPr>
  </w:style>
  <w:style w:type="paragraph" w:customStyle="1" w:styleId="DebateBody">
    <w:name w:val="Debate Body"/>
    <w:basedOn w:val="Normal"/>
    <w:qFormat/>
    <w:rsid w:val="00C934E6"/>
    <w:rPr>
      <w:rFonts w:ascii="Cambria" w:eastAsia="Cambria" w:hAnsi="Cambria"/>
      <w:b/>
      <w:caps/>
      <w:sz w:val="24"/>
    </w:rPr>
  </w:style>
  <w:style w:type="paragraph" w:customStyle="1" w:styleId="StyleDebateBodyBefore12pt">
    <w:name w:val="Style Debate Body + Before:  12 pt"/>
    <w:basedOn w:val="Normal"/>
    <w:next w:val="Normal"/>
    <w:rsid w:val="00C934E6"/>
    <w:pPr>
      <w:spacing w:before="240"/>
    </w:pPr>
    <w:rPr>
      <w:rFonts w:eastAsia="Times New Roman"/>
      <w:bCs/>
      <w:sz w:val="20"/>
      <w:szCs w:val="20"/>
    </w:rPr>
  </w:style>
  <w:style w:type="paragraph" w:customStyle="1" w:styleId="StyleDebateBodyBefore12pt1">
    <w:name w:val="Style Debate Body + Before:  12 pt1"/>
    <w:basedOn w:val="Normal"/>
    <w:rsid w:val="00C934E6"/>
    <w:pPr>
      <w:spacing w:before="240"/>
    </w:pPr>
    <w:rPr>
      <w:rFonts w:eastAsia="Times New Roman"/>
      <w:bCs/>
      <w:sz w:val="20"/>
      <w:szCs w:val="20"/>
    </w:rPr>
  </w:style>
  <w:style w:type="character" w:customStyle="1" w:styleId="10ptnotbold">
    <w:name w:val="10ptnotbold"/>
    <w:rsid w:val="00C934E6"/>
    <w:rPr>
      <w:sz w:val="20"/>
    </w:rPr>
  </w:style>
  <w:style w:type="paragraph" w:customStyle="1" w:styleId="PageNumber11">
    <w:name w:val="Page Number11"/>
    <w:basedOn w:val="Normal"/>
    <w:next w:val="Normal"/>
    <w:rsid w:val="00C934E6"/>
    <w:rPr>
      <w:rFonts w:eastAsia="Times New Roman"/>
      <w:sz w:val="20"/>
    </w:rPr>
  </w:style>
  <w:style w:type="character" w:customStyle="1" w:styleId="Heading2CharCharCharCharCharCharCharCharCharCharCharCharCharChar1">
    <w:name w:val="Heading 2 Char Char Char Char Char Char Char Char Char Char Char Char Char Char1"/>
    <w:rsid w:val="00C934E6"/>
    <w:rPr>
      <w:rFonts w:eastAsia="SimSun" w:cs="Arial"/>
      <w:b/>
      <w:bCs/>
      <w:iCs/>
      <w:sz w:val="24"/>
      <w:szCs w:val="28"/>
      <w:lang w:val="en-US" w:eastAsia="zh-CN" w:bidi="ar-SA"/>
    </w:rPr>
  </w:style>
  <w:style w:type="character" w:customStyle="1" w:styleId="Char31">
    <w:name w:val="Char31"/>
    <w:rsid w:val="00C934E6"/>
    <w:rPr>
      <w:rFonts w:cs="Arial"/>
      <w:bCs/>
      <w:u w:val="thick"/>
      <w:lang w:val="en-US" w:eastAsia="en-US" w:bidi="ar-SA"/>
    </w:rPr>
  </w:style>
  <w:style w:type="paragraph" w:customStyle="1" w:styleId="StyleHeading1Centered">
    <w:name w:val="Style Heading 1 + Centered"/>
    <w:basedOn w:val="Heading1"/>
    <w:rsid w:val="00C934E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C934E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C934E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C934E6"/>
    <w:pPr>
      <w:spacing w:before="120"/>
    </w:pPr>
    <w:rPr>
      <w:rFonts w:eastAsia="Times New Roman"/>
      <w:sz w:val="20"/>
    </w:rPr>
  </w:style>
  <w:style w:type="character" w:customStyle="1" w:styleId="underliningChar0">
    <w:name w:val="underlining Char"/>
    <w:rsid w:val="00C934E6"/>
    <w:rPr>
      <w:b/>
      <w:szCs w:val="24"/>
      <w:u w:val="single"/>
      <w:lang w:val="en-US" w:eastAsia="en-US" w:bidi="ar-SA"/>
    </w:rPr>
  </w:style>
  <w:style w:type="character" w:customStyle="1" w:styleId="notreadChar">
    <w:name w:val="not read Char"/>
    <w:rsid w:val="00C934E6"/>
    <w:rPr>
      <w:sz w:val="18"/>
      <w:szCs w:val="24"/>
      <w:lang w:val="en-US" w:eastAsia="en-US" w:bidi="ar-SA"/>
    </w:rPr>
  </w:style>
  <w:style w:type="paragraph" w:customStyle="1" w:styleId="StyleStrong10ptNotBold">
    <w:name w:val="Style Strong + 10 pt Not Bold"/>
    <w:basedOn w:val="Normal"/>
    <w:autoRedefine/>
    <w:rsid w:val="00C934E6"/>
    <w:pPr>
      <w:ind w:left="720" w:hanging="360"/>
    </w:pPr>
    <w:rPr>
      <w:rFonts w:eastAsia="Times New Roman"/>
      <w:sz w:val="26"/>
      <w:szCs w:val="26"/>
    </w:rPr>
  </w:style>
  <w:style w:type="character" w:customStyle="1" w:styleId="prbodytext1">
    <w:name w:val="pr_bodytext1"/>
    <w:rsid w:val="00C934E6"/>
    <w:rPr>
      <w:rFonts w:ascii="Arial" w:hAnsi="Arial" w:cs="Arial" w:hint="default"/>
      <w:sz w:val="20"/>
      <w:szCs w:val="20"/>
    </w:rPr>
  </w:style>
  <w:style w:type="character" w:customStyle="1" w:styleId="smallCharChar">
    <w:name w:val="small Char Char"/>
    <w:rsid w:val="00C934E6"/>
    <w:rPr>
      <w:rFonts w:ascii="Times New Roman" w:eastAsia="Times New Roman" w:hAnsi="Times New Roman" w:cs="Times New Roman"/>
      <w:sz w:val="12"/>
      <w:szCs w:val="16"/>
    </w:rPr>
  </w:style>
  <w:style w:type="character" w:customStyle="1" w:styleId="Undlerine">
    <w:name w:val="Undlerine"/>
    <w:qFormat/>
    <w:rsid w:val="00C934E6"/>
    <w:rPr>
      <w:rFonts w:ascii="Times New Roman" w:hAnsi="Times New Roman"/>
      <w:w w:val="110"/>
      <w:sz w:val="20"/>
      <w:szCs w:val="20"/>
      <w:u w:val="single"/>
      <w:bdr w:val="none" w:sz="0" w:space="0" w:color="auto"/>
      <w:lang w:bidi="he-IL"/>
    </w:rPr>
  </w:style>
  <w:style w:type="character" w:customStyle="1" w:styleId="Aunderline1">
    <w:name w:val="Aunderline"/>
    <w:qFormat/>
    <w:rsid w:val="00C934E6"/>
    <w:rPr>
      <w:rFonts w:ascii="Times New Roman" w:hAnsi="Times New Roman"/>
      <w:sz w:val="20"/>
      <w:u w:val="single"/>
    </w:rPr>
  </w:style>
  <w:style w:type="paragraph" w:customStyle="1" w:styleId="NormalUnderline0">
    <w:name w:val="Normal + Underline"/>
    <w:basedOn w:val="Normal"/>
    <w:link w:val="NormalUnderlineChar0"/>
    <w:rsid w:val="00C934E6"/>
    <w:pPr>
      <w:ind w:left="720"/>
    </w:pPr>
    <w:rPr>
      <w:rFonts w:eastAsia="Times New Roman"/>
      <w:b/>
      <w:sz w:val="20"/>
      <w:u w:val="single"/>
      <w:lang w:val="x-none" w:eastAsia="x-none"/>
    </w:rPr>
  </w:style>
  <w:style w:type="character" w:customStyle="1" w:styleId="NormalUnderlineChar0">
    <w:name w:val="Normal + Underline Char"/>
    <w:link w:val="NormalUnderline0"/>
    <w:rsid w:val="00C934E6"/>
    <w:rPr>
      <w:rFonts w:ascii="Calibri" w:eastAsia="Times New Roman" w:hAnsi="Calibri"/>
      <w:b/>
      <w:sz w:val="20"/>
      <w:u w:val="single"/>
      <w:lang w:val="x-none" w:eastAsia="x-none"/>
    </w:rPr>
  </w:style>
  <w:style w:type="character" w:customStyle="1" w:styleId="Boxes">
    <w:name w:val="Boxes"/>
    <w:qFormat/>
    <w:rsid w:val="00C934E6"/>
    <w:rPr>
      <w:rFonts w:ascii="Times New Roman" w:hAnsi="Times New Roman"/>
      <w:sz w:val="20"/>
      <w:u w:val="single"/>
      <w:bdr w:val="single" w:sz="4" w:space="0" w:color="auto"/>
    </w:rPr>
  </w:style>
  <w:style w:type="character" w:customStyle="1" w:styleId="tim">
    <w:name w:val="tim"/>
    <w:qFormat/>
    <w:rsid w:val="00C934E6"/>
    <w:rPr>
      <w:rFonts w:ascii="Times New Roman" w:hAnsi="Times New Roman"/>
      <w:sz w:val="20"/>
      <w:u w:val="single"/>
    </w:rPr>
  </w:style>
  <w:style w:type="character" w:customStyle="1" w:styleId="hl">
    <w:name w:val="hl"/>
    <w:basedOn w:val="DefaultParagraphFont"/>
    <w:rsid w:val="00C934E6"/>
  </w:style>
  <w:style w:type="character" w:customStyle="1" w:styleId="clock1">
    <w:name w:val="clock1"/>
    <w:rsid w:val="00C934E6"/>
    <w:rPr>
      <w:color w:val="B51B1B"/>
    </w:rPr>
  </w:style>
  <w:style w:type="character" w:customStyle="1" w:styleId="smallChar10">
    <w:name w:val="small Char1"/>
    <w:rsid w:val="00C934E6"/>
    <w:rPr>
      <w:sz w:val="12"/>
      <w:szCs w:val="16"/>
      <w:lang w:val="en-US" w:eastAsia="en-US" w:bidi="ar-SA"/>
    </w:rPr>
  </w:style>
  <w:style w:type="character" w:customStyle="1" w:styleId="SmallCardsCharChar">
    <w:name w:val="Small Cards Char Char"/>
    <w:rsid w:val="00C934E6"/>
    <w:rPr>
      <w:sz w:val="14"/>
      <w:szCs w:val="24"/>
      <w:lang w:val="en-US" w:eastAsia="en-US" w:bidi="ar-SA"/>
    </w:rPr>
  </w:style>
  <w:style w:type="paragraph" w:customStyle="1" w:styleId="NormalCards">
    <w:name w:val="Normal Cards"/>
    <w:basedOn w:val="Normal"/>
    <w:rsid w:val="00C934E6"/>
    <w:pPr>
      <w:ind w:left="288"/>
    </w:pPr>
    <w:rPr>
      <w:rFonts w:eastAsia="Times New Roman"/>
      <w:sz w:val="20"/>
    </w:rPr>
  </w:style>
  <w:style w:type="character" w:customStyle="1" w:styleId="iniciales">
    <w:name w:val="iniciales"/>
    <w:basedOn w:val="DefaultParagraphFont"/>
    <w:rsid w:val="00C934E6"/>
  </w:style>
  <w:style w:type="character" w:customStyle="1" w:styleId="Style10ptBoldUnderline">
    <w:name w:val="Style 10 pt Bold Underline"/>
    <w:rsid w:val="00C934E6"/>
    <w:rPr>
      <w:b/>
      <w:bCs/>
      <w:sz w:val="20"/>
      <w:u w:val="single"/>
    </w:rPr>
  </w:style>
  <w:style w:type="paragraph" w:customStyle="1" w:styleId="outdent">
    <w:name w:val="outdent"/>
    <w:basedOn w:val="Normal"/>
    <w:rsid w:val="00C934E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934E6"/>
    <w:pPr>
      <w:spacing w:before="100" w:beforeAutospacing="1" w:after="100" w:afterAutospacing="1"/>
    </w:pPr>
    <w:rPr>
      <w:rFonts w:eastAsia="Times New Roman"/>
      <w:sz w:val="24"/>
    </w:rPr>
  </w:style>
  <w:style w:type="paragraph" w:customStyle="1" w:styleId="separator">
    <w:name w:val="separator"/>
    <w:basedOn w:val="Normal"/>
    <w:rsid w:val="00C934E6"/>
    <w:pPr>
      <w:spacing w:before="100" w:beforeAutospacing="1" w:after="100" w:afterAutospacing="1"/>
    </w:pPr>
    <w:rPr>
      <w:rFonts w:eastAsia="Times New Roman"/>
      <w:sz w:val="24"/>
    </w:rPr>
  </w:style>
  <w:style w:type="paragraph" w:customStyle="1" w:styleId="bulletfollow">
    <w:name w:val="bulletfollow"/>
    <w:basedOn w:val="Normal"/>
    <w:rsid w:val="00C934E6"/>
    <w:pPr>
      <w:spacing w:before="100" w:beforeAutospacing="1" w:after="100" w:afterAutospacing="1"/>
    </w:pPr>
    <w:rPr>
      <w:rFonts w:eastAsia="Times New Roman"/>
      <w:sz w:val="24"/>
    </w:rPr>
  </w:style>
  <w:style w:type="paragraph" w:customStyle="1" w:styleId="bulleted">
    <w:name w:val="bulleted"/>
    <w:basedOn w:val="Normal"/>
    <w:rsid w:val="00C934E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934E6"/>
    <w:rPr>
      <w:rFonts w:ascii="Times New Roman" w:eastAsia="Times New Roman" w:hAnsi="Times New Roman" w:cs="Times New Roman"/>
      <w:strike/>
      <w:sz w:val="20"/>
      <w:szCs w:val="20"/>
    </w:rPr>
  </w:style>
  <w:style w:type="character" w:customStyle="1" w:styleId="StrikethroughChar">
    <w:name w:val="Strikethrough Char"/>
    <w:link w:val="Strikethrough0"/>
    <w:rsid w:val="00C934E6"/>
    <w:rPr>
      <w:rFonts w:ascii="Times New Roman" w:eastAsia="Times New Roman" w:hAnsi="Times New Roman" w:cs="Times New Roman"/>
      <w:strike/>
      <w:sz w:val="20"/>
      <w:szCs w:val="20"/>
    </w:rPr>
  </w:style>
  <w:style w:type="character" w:customStyle="1" w:styleId="UnderlineCardsCharChar">
    <w:name w:val="Underline Cards Char Char"/>
    <w:rsid w:val="00C934E6"/>
    <w:rPr>
      <w:rFonts w:eastAsia="SimSun"/>
      <w:szCs w:val="24"/>
      <w:u w:val="thick"/>
      <w:lang w:val="en-US" w:eastAsia="en-US" w:bidi="ar-SA"/>
    </w:rPr>
  </w:style>
  <w:style w:type="character" w:customStyle="1" w:styleId="head">
    <w:name w:val="head"/>
    <w:basedOn w:val="DefaultParagraphFont"/>
    <w:rsid w:val="00C934E6"/>
  </w:style>
  <w:style w:type="paragraph" w:customStyle="1" w:styleId="authorgroup">
    <w:name w:val="authorgroup"/>
    <w:basedOn w:val="Normal"/>
    <w:rsid w:val="00C934E6"/>
    <w:pPr>
      <w:spacing w:before="100" w:beforeAutospacing="1" w:after="100" w:afterAutospacing="1"/>
    </w:pPr>
    <w:rPr>
      <w:rFonts w:eastAsia="Calibri"/>
      <w:sz w:val="24"/>
    </w:rPr>
  </w:style>
  <w:style w:type="paragraph" w:customStyle="1" w:styleId="affiliation1">
    <w:name w:val="affiliation1"/>
    <w:basedOn w:val="Normal"/>
    <w:rsid w:val="00C934E6"/>
    <w:pPr>
      <w:spacing w:before="100" w:beforeAutospacing="1" w:after="100" w:afterAutospacing="1"/>
    </w:pPr>
    <w:rPr>
      <w:rFonts w:eastAsia="Calibri"/>
      <w:sz w:val="24"/>
    </w:rPr>
  </w:style>
  <w:style w:type="paragraph" w:customStyle="1" w:styleId="norm">
    <w:name w:val="norm"/>
    <w:basedOn w:val="Normal"/>
    <w:rsid w:val="00C934E6"/>
    <w:pPr>
      <w:spacing w:before="100" w:beforeAutospacing="1" w:after="100" w:afterAutospacing="1"/>
    </w:pPr>
    <w:rPr>
      <w:rFonts w:eastAsia="Calibri"/>
      <w:sz w:val="24"/>
    </w:rPr>
  </w:style>
  <w:style w:type="character" w:customStyle="1" w:styleId="smallcapitals">
    <w:name w:val="smallcapitals"/>
    <w:basedOn w:val="DefaultParagraphFont"/>
    <w:rsid w:val="00C934E6"/>
  </w:style>
  <w:style w:type="character" w:customStyle="1" w:styleId="number0">
    <w:name w:val="number"/>
    <w:basedOn w:val="DefaultParagraphFont"/>
    <w:rsid w:val="00C934E6"/>
  </w:style>
  <w:style w:type="character" w:customStyle="1" w:styleId="swauthor">
    <w:name w:val="sw_author"/>
    <w:rsid w:val="00C934E6"/>
  </w:style>
  <w:style w:type="character" w:customStyle="1" w:styleId="articlebody1">
    <w:name w:val="articlebody1"/>
    <w:rsid w:val="00C934E6"/>
  </w:style>
  <w:style w:type="character" w:customStyle="1" w:styleId="small1">
    <w:name w:val="small1"/>
    <w:rsid w:val="00C934E6"/>
  </w:style>
  <w:style w:type="paragraph" w:customStyle="1" w:styleId="AuthorDate2">
    <w:name w:val="Author/Date"/>
    <w:basedOn w:val="Normal"/>
    <w:link w:val="AuthorDateChar1"/>
    <w:rsid w:val="00C934E6"/>
    <w:rPr>
      <w:rFonts w:eastAsia="Times New Roman"/>
      <w:b/>
      <w:sz w:val="24"/>
      <w:u w:val="single"/>
    </w:rPr>
  </w:style>
  <w:style w:type="character" w:customStyle="1" w:styleId="AuthorDateChar1">
    <w:name w:val="Author/Date Char1"/>
    <w:link w:val="AuthorDate2"/>
    <w:rsid w:val="00C934E6"/>
    <w:rPr>
      <w:rFonts w:ascii="Calibri" w:eastAsia="Times New Roman" w:hAnsi="Calibri"/>
      <w:b/>
      <w:u w:val="single"/>
    </w:rPr>
  </w:style>
  <w:style w:type="character" w:customStyle="1" w:styleId="Shortcite">
    <w:name w:val="Shortcite"/>
    <w:basedOn w:val="DefaultParagraphFont"/>
    <w:rsid w:val="00C934E6"/>
    <w:rPr>
      <w:rFonts w:ascii="Times New Roman" w:hAnsi="Times New Roman"/>
      <w:b/>
      <w:bCs/>
      <w:sz w:val="20"/>
    </w:rPr>
  </w:style>
  <w:style w:type="character" w:customStyle="1" w:styleId="Longcite">
    <w:name w:val="Longcite"/>
    <w:basedOn w:val="DefaultParagraphFont"/>
    <w:rsid w:val="00C934E6"/>
    <w:rPr>
      <w:sz w:val="16"/>
    </w:rPr>
  </w:style>
  <w:style w:type="paragraph" w:customStyle="1" w:styleId="analytic0">
    <w:name w:val="analytic"/>
    <w:basedOn w:val="Normal"/>
    <w:link w:val="analyticChar0"/>
    <w:uiPriority w:val="4"/>
    <w:qFormat/>
    <w:rsid w:val="00C934E6"/>
    <w:pPr>
      <w:spacing w:before="120"/>
    </w:pPr>
    <w:rPr>
      <w:rFonts w:ascii="Arial" w:hAnsi="Arial"/>
      <w:b/>
      <w:sz w:val="20"/>
    </w:rPr>
  </w:style>
  <w:style w:type="character" w:customStyle="1" w:styleId="analyticChar0">
    <w:name w:val="analytic Char"/>
    <w:basedOn w:val="DefaultParagraphFont"/>
    <w:link w:val="analytic0"/>
    <w:uiPriority w:val="4"/>
    <w:rsid w:val="00C934E6"/>
    <w:rPr>
      <w:rFonts w:ascii="Arial" w:hAnsi="Arial"/>
      <w:b/>
      <w:sz w:val="20"/>
    </w:rPr>
  </w:style>
  <w:style w:type="character" w:customStyle="1" w:styleId="Normal30">
    <w:name w:val="Normal3"/>
    <w:basedOn w:val="DefaultParagraphFont"/>
    <w:rsid w:val="00C934E6"/>
  </w:style>
  <w:style w:type="paragraph" w:customStyle="1" w:styleId="PageNumber8">
    <w:name w:val="Page Number8"/>
    <w:basedOn w:val="Normal"/>
    <w:next w:val="Normal"/>
    <w:rsid w:val="00C934E6"/>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934E6"/>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C934E6"/>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934E6"/>
    <w:rPr>
      <w:rFonts w:cs="New Baskerville"/>
      <w:color w:val="000000"/>
    </w:rPr>
  </w:style>
  <w:style w:type="character" w:customStyle="1" w:styleId="postauthor">
    <w:name w:val="postauthor"/>
    <w:basedOn w:val="DefaultParagraphFont"/>
    <w:rsid w:val="00C934E6"/>
  </w:style>
  <w:style w:type="paragraph" w:customStyle="1" w:styleId="notes-source-hasnotes">
    <w:name w:val="notes-source-hasnotes"/>
    <w:basedOn w:val="Normal"/>
    <w:rsid w:val="00C934E6"/>
    <w:pPr>
      <w:spacing w:before="100" w:beforeAutospacing="1" w:after="100" w:afterAutospacing="1"/>
    </w:pPr>
    <w:rPr>
      <w:rFonts w:ascii="Times" w:hAnsi="Times"/>
      <w:sz w:val="20"/>
      <w:szCs w:val="20"/>
    </w:rPr>
  </w:style>
  <w:style w:type="character" w:customStyle="1" w:styleId="span">
    <w:name w:val="span"/>
    <w:basedOn w:val="DefaultParagraphFont"/>
    <w:rsid w:val="00C934E6"/>
  </w:style>
  <w:style w:type="character" w:customStyle="1" w:styleId="maintitle">
    <w:name w:val="maintitle"/>
    <w:basedOn w:val="DefaultParagraphFont"/>
    <w:rsid w:val="00C934E6"/>
  </w:style>
  <w:style w:type="character" w:customStyle="1" w:styleId="thirdparty-logo">
    <w:name w:val="thirdparty-logo"/>
    <w:basedOn w:val="DefaultParagraphFont"/>
    <w:rsid w:val="00C934E6"/>
  </w:style>
  <w:style w:type="paragraph" w:customStyle="1" w:styleId="articlemeta">
    <w:name w:val="articlemeta"/>
    <w:basedOn w:val="Normal"/>
    <w:rsid w:val="00C934E6"/>
    <w:pPr>
      <w:spacing w:before="100" w:beforeAutospacing="1" w:after="100" w:afterAutospacing="1"/>
    </w:pPr>
    <w:rPr>
      <w:rFonts w:ascii="Times" w:hAnsi="Times"/>
      <w:sz w:val="20"/>
      <w:szCs w:val="20"/>
    </w:rPr>
  </w:style>
  <w:style w:type="character" w:customStyle="1" w:styleId="vcard">
    <w:name w:val="vcard"/>
    <w:basedOn w:val="DefaultParagraphFont"/>
    <w:rsid w:val="00C934E6"/>
  </w:style>
  <w:style w:type="character" w:customStyle="1" w:styleId="print-footnote">
    <w:name w:val="print-footnote"/>
    <w:basedOn w:val="DefaultParagraphFont"/>
    <w:rsid w:val="00C934E6"/>
  </w:style>
  <w:style w:type="character" w:customStyle="1" w:styleId="datestring">
    <w:name w:val="datestring"/>
    <w:basedOn w:val="DefaultParagraphFont"/>
    <w:rsid w:val="00C934E6"/>
  </w:style>
  <w:style w:type="paragraph" w:customStyle="1" w:styleId="left">
    <w:name w:val="left"/>
    <w:basedOn w:val="Normal"/>
    <w:rsid w:val="00C934E6"/>
    <w:pPr>
      <w:spacing w:before="100" w:beforeAutospacing="1" w:after="100" w:afterAutospacing="1"/>
    </w:pPr>
    <w:rPr>
      <w:rFonts w:ascii="Times" w:hAnsi="Times"/>
      <w:sz w:val="20"/>
      <w:szCs w:val="20"/>
    </w:rPr>
  </w:style>
  <w:style w:type="paragraph" w:customStyle="1" w:styleId="right">
    <w:name w:val="right"/>
    <w:basedOn w:val="Normal"/>
    <w:rsid w:val="00C934E6"/>
    <w:pPr>
      <w:spacing w:before="100" w:beforeAutospacing="1" w:after="100" w:afterAutospacing="1"/>
    </w:pPr>
    <w:rPr>
      <w:rFonts w:ascii="Times" w:hAnsi="Times"/>
      <w:sz w:val="20"/>
      <w:szCs w:val="20"/>
    </w:rPr>
  </w:style>
  <w:style w:type="character" w:customStyle="1" w:styleId="gptad">
    <w:name w:val="gptad"/>
    <w:basedOn w:val="DefaultParagraphFont"/>
    <w:rsid w:val="00C934E6"/>
  </w:style>
  <w:style w:type="paragraph" w:customStyle="1" w:styleId="creditpostedmodified">
    <w:name w:val="credit_posted_modified"/>
    <w:basedOn w:val="Normal"/>
    <w:rsid w:val="00C934E6"/>
    <w:pPr>
      <w:spacing w:before="100" w:beforeAutospacing="1" w:after="100" w:afterAutospacing="1"/>
    </w:pPr>
    <w:rPr>
      <w:rFonts w:ascii="Times" w:hAnsi="Times"/>
      <w:sz w:val="20"/>
      <w:szCs w:val="20"/>
    </w:rPr>
  </w:style>
  <w:style w:type="character" w:customStyle="1" w:styleId="creditline">
    <w:name w:val="creditline"/>
    <w:basedOn w:val="DefaultParagraphFont"/>
    <w:rsid w:val="00C934E6"/>
  </w:style>
  <w:style w:type="character" w:customStyle="1" w:styleId="grd">
    <w:name w:val="grd"/>
    <w:basedOn w:val="DefaultParagraphFont"/>
    <w:rsid w:val="00C934E6"/>
  </w:style>
  <w:style w:type="paragraph" w:customStyle="1" w:styleId="hs-text-container">
    <w:name w:val="hs-text-container"/>
    <w:basedOn w:val="Normal"/>
    <w:rsid w:val="00C934E6"/>
    <w:pPr>
      <w:spacing w:before="100" w:beforeAutospacing="1" w:after="100" w:afterAutospacing="1"/>
    </w:pPr>
    <w:rPr>
      <w:rFonts w:ascii="Times" w:hAnsi="Times"/>
      <w:sz w:val="20"/>
      <w:szCs w:val="20"/>
    </w:rPr>
  </w:style>
  <w:style w:type="character" w:customStyle="1" w:styleId="created">
    <w:name w:val="created"/>
    <w:basedOn w:val="DefaultParagraphFont"/>
    <w:rsid w:val="00C934E6"/>
  </w:style>
  <w:style w:type="character" w:customStyle="1" w:styleId="changed">
    <w:name w:val="changed"/>
    <w:basedOn w:val="DefaultParagraphFont"/>
    <w:rsid w:val="00C934E6"/>
  </w:style>
  <w:style w:type="character" w:customStyle="1" w:styleId="article-author-name">
    <w:name w:val="article-author-name"/>
    <w:basedOn w:val="DefaultParagraphFont"/>
    <w:rsid w:val="00C934E6"/>
  </w:style>
  <w:style w:type="character" w:customStyle="1" w:styleId="bioexcerpt">
    <w:name w:val="bio_excerpt"/>
    <w:basedOn w:val="DefaultParagraphFont"/>
    <w:rsid w:val="00C934E6"/>
  </w:style>
  <w:style w:type="character" w:customStyle="1" w:styleId="commentcount">
    <w:name w:val="comment_count"/>
    <w:basedOn w:val="DefaultParagraphFont"/>
    <w:rsid w:val="00C934E6"/>
  </w:style>
  <w:style w:type="character" w:customStyle="1" w:styleId="searchtermshighlighted">
    <w:name w:val="searchtermshighlighted"/>
    <w:basedOn w:val="DefaultParagraphFont"/>
    <w:rsid w:val="00C934E6"/>
  </w:style>
  <w:style w:type="character" w:customStyle="1" w:styleId="contributornametrigger">
    <w:name w:val="contributornametrigger"/>
    <w:basedOn w:val="DefaultParagraphFont"/>
    <w:rsid w:val="00C934E6"/>
  </w:style>
  <w:style w:type="character" w:customStyle="1" w:styleId="bylinepipe">
    <w:name w:val="bylinepipe"/>
    <w:basedOn w:val="DefaultParagraphFont"/>
    <w:rsid w:val="00C934E6"/>
  </w:style>
  <w:style w:type="character" w:customStyle="1" w:styleId="lucenesearchresulturlb">
    <w:name w:val="lucene_search_result_url_b"/>
    <w:basedOn w:val="DefaultParagraphFont"/>
    <w:rsid w:val="00C934E6"/>
  </w:style>
  <w:style w:type="character" w:customStyle="1" w:styleId="faculty-title">
    <w:name w:val="faculty-title"/>
    <w:basedOn w:val="DefaultParagraphFont"/>
    <w:rsid w:val="00C934E6"/>
  </w:style>
  <w:style w:type="character" w:customStyle="1" w:styleId="count">
    <w:name w:val="count"/>
    <w:basedOn w:val="DefaultParagraphFont"/>
    <w:rsid w:val="00C934E6"/>
  </w:style>
  <w:style w:type="character" w:customStyle="1" w:styleId="volume">
    <w:name w:val="volume"/>
    <w:basedOn w:val="DefaultParagraphFont"/>
    <w:rsid w:val="00C934E6"/>
  </w:style>
  <w:style w:type="character" w:customStyle="1" w:styleId="issue">
    <w:name w:val="issue"/>
    <w:basedOn w:val="DefaultParagraphFont"/>
    <w:rsid w:val="00C934E6"/>
  </w:style>
  <w:style w:type="character" w:customStyle="1" w:styleId="pages">
    <w:name w:val="pages"/>
    <w:basedOn w:val="DefaultParagraphFont"/>
    <w:rsid w:val="00C934E6"/>
  </w:style>
  <w:style w:type="character" w:customStyle="1" w:styleId="person">
    <w:name w:val="person"/>
    <w:basedOn w:val="DefaultParagraphFont"/>
    <w:rsid w:val="00C934E6"/>
  </w:style>
  <w:style w:type="character" w:customStyle="1" w:styleId="corresponding">
    <w:name w:val="corresponding"/>
    <w:basedOn w:val="DefaultParagraphFont"/>
    <w:rsid w:val="00C934E6"/>
  </w:style>
  <w:style w:type="paragraph" w:customStyle="1" w:styleId="entry-meta">
    <w:name w:val="entry-meta"/>
    <w:basedOn w:val="Normal"/>
    <w:rsid w:val="00C934E6"/>
    <w:pPr>
      <w:spacing w:before="100" w:beforeAutospacing="1" w:after="100" w:afterAutospacing="1"/>
    </w:pPr>
    <w:rPr>
      <w:rFonts w:ascii="Times" w:hAnsi="Times"/>
      <w:sz w:val="20"/>
      <w:szCs w:val="20"/>
    </w:rPr>
  </w:style>
  <w:style w:type="character" w:customStyle="1" w:styleId="post-time">
    <w:name w:val="post-time"/>
    <w:basedOn w:val="DefaultParagraphFont"/>
    <w:rsid w:val="00C934E6"/>
  </w:style>
  <w:style w:type="character" w:customStyle="1" w:styleId="post-category">
    <w:name w:val="post-category"/>
    <w:basedOn w:val="DefaultParagraphFont"/>
    <w:rsid w:val="00C934E6"/>
  </w:style>
  <w:style w:type="character" w:customStyle="1" w:styleId="post-author">
    <w:name w:val="post-author"/>
    <w:basedOn w:val="DefaultParagraphFont"/>
    <w:rsid w:val="00C934E6"/>
  </w:style>
  <w:style w:type="character" w:customStyle="1" w:styleId="A10">
    <w:name w:val="A10"/>
    <w:uiPriority w:val="99"/>
    <w:rsid w:val="00C934E6"/>
    <w:rPr>
      <w:rFonts w:cs="Trebuchet MS"/>
      <w:color w:val="000000"/>
      <w:sz w:val="11"/>
      <w:szCs w:val="11"/>
    </w:rPr>
  </w:style>
  <w:style w:type="paragraph" w:customStyle="1" w:styleId="Pa10">
    <w:name w:val="Pa10"/>
    <w:basedOn w:val="Default"/>
    <w:next w:val="Default"/>
    <w:uiPriority w:val="99"/>
    <w:rsid w:val="00C934E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934E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934E6"/>
  </w:style>
  <w:style w:type="paragraph" w:customStyle="1" w:styleId="aff">
    <w:name w:val="aff"/>
    <w:basedOn w:val="Normal"/>
    <w:rsid w:val="00C934E6"/>
    <w:pPr>
      <w:spacing w:before="100" w:beforeAutospacing="1" w:after="100" w:afterAutospacing="1"/>
    </w:pPr>
    <w:rPr>
      <w:rFonts w:ascii="Times" w:hAnsi="Times"/>
      <w:sz w:val="20"/>
      <w:szCs w:val="20"/>
    </w:rPr>
  </w:style>
  <w:style w:type="character" w:customStyle="1" w:styleId="entry-author">
    <w:name w:val="entry-author"/>
    <w:basedOn w:val="DefaultParagraphFont"/>
    <w:rsid w:val="00C934E6"/>
  </w:style>
  <w:style w:type="character" w:customStyle="1" w:styleId="entry-author-name">
    <w:name w:val="entry-author-name"/>
    <w:basedOn w:val="DefaultParagraphFont"/>
    <w:rsid w:val="00C934E6"/>
  </w:style>
  <w:style w:type="character" w:customStyle="1" w:styleId="contrib-degrees">
    <w:name w:val="contrib-degrees"/>
    <w:basedOn w:val="DefaultParagraphFont"/>
    <w:rsid w:val="00C934E6"/>
  </w:style>
  <w:style w:type="character" w:customStyle="1" w:styleId="contrib-on-behalf-of">
    <w:name w:val="contrib-on-behalf-of"/>
    <w:basedOn w:val="DefaultParagraphFont"/>
    <w:rsid w:val="00C934E6"/>
  </w:style>
  <w:style w:type="character" w:customStyle="1" w:styleId="pubtime">
    <w:name w:val="pubtime"/>
    <w:basedOn w:val="DefaultParagraphFont"/>
    <w:rsid w:val="00C934E6"/>
  </w:style>
  <w:style w:type="character" w:customStyle="1" w:styleId="fbcommentscount">
    <w:name w:val="fb_comments_count"/>
    <w:basedOn w:val="DefaultParagraphFont"/>
    <w:rsid w:val="00C934E6"/>
  </w:style>
  <w:style w:type="character" w:customStyle="1" w:styleId="stsharethiscustom">
    <w:name w:val="st_sharethis_custom"/>
    <w:basedOn w:val="DefaultParagraphFont"/>
    <w:rsid w:val="00C934E6"/>
  </w:style>
  <w:style w:type="paragraph" w:customStyle="1" w:styleId="permalinkable">
    <w:name w:val="permalinkable"/>
    <w:basedOn w:val="Normal"/>
    <w:rsid w:val="00C934E6"/>
    <w:pPr>
      <w:spacing w:before="100" w:beforeAutospacing="1" w:after="100" w:afterAutospacing="1"/>
    </w:pPr>
    <w:rPr>
      <w:rFonts w:ascii="Times" w:hAnsi="Times"/>
      <w:sz w:val="20"/>
      <w:szCs w:val="20"/>
    </w:rPr>
  </w:style>
  <w:style w:type="character" w:customStyle="1" w:styleId="post-date">
    <w:name w:val="post-date"/>
    <w:basedOn w:val="DefaultParagraphFont"/>
    <w:rsid w:val="00C934E6"/>
  </w:style>
  <w:style w:type="character" w:customStyle="1" w:styleId="link-external">
    <w:name w:val="link-external"/>
    <w:basedOn w:val="DefaultParagraphFont"/>
    <w:rsid w:val="00C934E6"/>
  </w:style>
  <w:style w:type="character" w:customStyle="1" w:styleId="articleauthor0">
    <w:name w:val="article_author"/>
    <w:basedOn w:val="DefaultParagraphFont"/>
    <w:rsid w:val="00C934E6"/>
  </w:style>
  <w:style w:type="character" w:customStyle="1" w:styleId="articleissue">
    <w:name w:val="article_issue"/>
    <w:basedOn w:val="DefaultParagraphFont"/>
    <w:rsid w:val="00C934E6"/>
  </w:style>
  <w:style w:type="character" w:customStyle="1" w:styleId="a-size-large">
    <w:name w:val="a-size-large"/>
    <w:basedOn w:val="DefaultParagraphFont"/>
    <w:rsid w:val="00C934E6"/>
  </w:style>
  <w:style w:type="character" w:customStyle="1" w:styleId="a-size-medium">
    <w:name w:val="a-size-medium"/>
    <w:basedOn w:val="DefaultParagraphFont"/>
    <w:rsid w:val="00C934E6"/>
  </w:style>
  <w:style w:type="character" w:customStyle="1" w:styleId="contribution">
    <w:name w:val="contribution"/>
    <w:basedOn w:val="DefaultParagraphFont"/>
    <w:rsid w:val="00C934E6"/>
  </w:style>
  <w:style w:type="character" w:customStyle="1" w:styleId="a-color-secondary">
    <w:name w:val="a-color-secondary"/>
    <w:basedOn w:val="DefaultParagraphFont"/>
    <w:rsid w:val="00C934E6"/>
  </w:style>
  <w:style w:type="paragraph" w:customStyle="1" w:styleId="sbyline">
    <w:name w:val="sbyline"/>
    <w:basedOn w:val="Normal"/>
    <w:rsid w:val="00C934E6"/>
    <w:pPr>
      <w:spacing w:before="100" w:beforeAutospacing="1" w:after="100" w:afterAutospacing="1"/>
    </w:pPr>
    <w:rPr>
      <w:rFonts w:ascii="Times" w:hAnsi="Times"/>
      <w:sz w:val="20"/>
      <w:szCs w:val="20"/>
    </w:rPr>
  </w:style>
  <w:style w:type="character" w:customStyle="1" w:styleId="ui-author">
    <w:name w:val="ui-author"/>
    <w:basedOn w:val="DefaultParagraphFont"/>
    <w:rsid w:val="00C934E6"/>
  </w:style>
  <w:style w:type="character" w:customStyle="1" w:styleId="ui-staffline">
    <w:name w:val="ui-staffline"/>
    <w:basedOn w:val="DefaultParagraphFont"/>
    <w:rsid w:val="00C934E6"/>
  </w:style>
  <w:style w:type="paragraph" w:customStyle="1" w:styleId="promotion-tag-p">
    <w:name w:val="promotion-tag-p"/>
    <w:basedOn w:val="Normal"/>
    <w:rsid w:val="00C934E6"/>
    <w:pPr>
      <w:spacing w:before="100" w:beforeAutospacing="1" w:after="100" w:afterAutospacing="1"/>
    </w:pPr>
    <w:rPr>
      <w:rFonts w:ascii="Times" w:hAnsi="Times"/>
      <w:sz w:val="20"/>
      <w:szCs w:val="20"/>
    </w:rPr>
  </w:style>
  <w:style w:type="paragraph" w:customStyle="1" w:styleId="heading">
    <w:name w:val="heading"/>
    <w:basedOn w:val="Normal"/>
    <w:rsid w:val="00C934E6"/>
    <w:pPr>
      <w:spacing w:before="100" w:beforeAutospacing="1" w:after="100" w:afterAutospacing="1"/>
    </w:pPr>
    <w:rPr>
      <w:rFonts w:ascii="Times" w:hAnsi="Times"/>
      <w:sz w:val="20"/>
      <w:szCs w:val="20"/>
    </w:rPr>
  </w:style>
  <w:style w:type="character" w:customStyle="1" w:styleId="value">
    <w:name w:val="value"/>
    <w:basedOn w:val="DefaultParagraphFont"/>
    <w:rsid w:val="00C934E6"/>
  </w:style>
  <w:style w:type="character" w:customStyle="1" w:styleId="specialissuelabel">
    <w:name w:val="specialissuelabel"/>
    <w:basedOn w:val="DefaultParagraphFont"/>
    <w:rsid w:val="00C934E6"/>
  </w:style>
  <w:style w:type="character" w:customStyle="1" w:styleId="referencediv">
    <w:name w:val="referencediv"/>
    <w:basedOn w:val="DefaultParagraphFont"/>
    <w:rsid w:val="00C934E6"/>
  </w:style>
  <w:style w:type="character" w:customStyle="1" w:styleId="wp-smiley">
    <w:name w:val="wp-smiley"/>
    <w:basedOn w:val="DefaultParagraphFont"/>
    <w:rsid w:val="00C934E6"/>
  </w:style>
  <w:style w:type="character" w:customStyle="1" w:styleId="artjournal">
    <w:name w:val="art_journal"/>
    <w:basedOn w:val="DefaultParagraphFont"/>
    <w:rsid w:val="00C934E6"/>
  </w:style>
  <w:style w:type="character" w:customStyle="1" w:styleId="artdatevolumeissuepart">
    <w:name w:val="art_datevolumeissuepart"/>
    <w:basedOn w:val="DefaultParagraphFont"/>
    <w:rsid w:val="00C934E6"/>
  </w:style>
  <w:style w:type="character" w:customStyle="1" w:styleId="artpages">
    <w:name w:val="art_pages"/>
    <w:basedOn w:val="DefaultParagraphFont"/>
    <w:rsid w:val="00C934E6"/>
  </w:style>
  <w:style w:type="character" w:customStyle="1" w:styleId="singlehighlightclass">
    <w:name w:val="single_highlight_class"/>
    <w:basedOn w:val="DefaultParagraphFont"/>
    <w:rsid w:val="00C934E6"/>
  </w:style>
  <w:style w:type="character" w:customStyle="1" w:styleId="degree">
    <w:name w:val="degree"/>
    <w:basedOn w:val="DefaultParagraphFont"/>
    <w:rsid w:val="00C934E6"/>
  </w:style>
  <w:style w:type="character" w:customStyle="1" w:styleId="major">
    <w:name w:val="major"/>
    <w:basedOn w:val="DefaultParagraphFont"/>
    <w:rsid w:val="00C934E6"/>
  </w:style>
  <w:style w:type="character" w:customStyle="1" w:styleId="authors">
    <w:name w:val="authors"/>
    <w:basedOn w:val="DefaultParagraphFont"/>
    <w:rsid w:val="00C934E6"/>
  </w:style>
  <w:style w:type="character" w:customStyle="1" w:styleId="views">
    <w:name w:val="views"/>
    <w:basedOn w:val="DefaultParagraphFont"/>
    <w:rsid w:val="00C934E6"/>
  </w:style>
  <w:style w:type="character" w:customStyle="1" w:styleId="stmainservices">
    <w:name w:val="stmainservices"/>
    <w:basedOn w:val="DefaultParagraphFont"/>
    <w:rsid w:val="00C934E6"/>
  </w:style>
  <w:style w:type="character" w:customStyle="1" w:styleId="stbubblehcount">
    <w:name w:val="stbubble_hcount"/>
    <w:basedOn w:val="DefaultParagraphFont"/>
    <w:rsid w:val="00C934E6"/>
  </w:style>
  <w:style w:type="paragraph" w:customStyle="1" w:styleId="Document">
    <w:name w:val="_Document"/>
    <w:basedOn w:val="Default"/>
    <w:next w:val="Default"/>
    <w:uiPriority w:val="99"/>
    <w:rsid w:val="00C934E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934E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934E6"/>
    <w:pPr>
      <w:widowControl w:val="0"/>
    </w:pPr>
    <w:rPr>
      <w:rFonts w:ascii="New Baskerville" w:eastAsiaTheme="minorEastAsia" w:hAnsi="New Baskerville"/>
      <w:color w:val="auto"/>
    </w:rPr>
  </w:style>
  <w:style w:type="paragraph" w:customStyle="1" w:styleId="collapsed-hide">
    <w:name w:val="collapsed-hide"/>
    <w:basedOn w:val="Normal"/>
    <w:rsid w:val="00C934E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934E6"/>
    <w:pPr>
      <w:widowControl w:val="0"/>
      <w:spacing w:line="211" w:lineRule="atLeast"/>
    </w:pPr>
    <w:rPr>
      <w:rFonts w:ascii="Mokka" w:eastAsiaTheme="minorEastAsia" w:hAnsi="Mokka"/>
      <w:color w:val="auto"/>
    </w:rPr>
  </w:style>
  <w:style w:type="paragraph" w:customStyle="1" w:styleId="odd">
    <w:name w:val="odd"/>
    <w:basedOn w:val="Normal"/>
    <w:rsid w:val="00C934E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934E6"/>
  </w:style>
  <w:style w:type="character" w:customStyle="1" w:styleId="tolocaltime">
    <w:name w:val="tolocaltime"/>
    <w:basedOn w:val="DefaultParagraphFont"/>
    <w:rsid w:val="00C934E6"/>
  </w:style>
  <w:style w:type="character" w:customStyle="1" w:styleId="pb-byline">
    <w:name w:val="pb-byline"/>
    <w:basedOn w:val="DefaultParagraphFont"/>
    <w:rsid w:val="00C934E6"/>
  </w:style>
  <w:style w:type="character" w:customStyle="1" w:styleId="pb-timestamp">
    <w:name w:val="pb-timestamp"/>
    <w:basedOn w:val="DefaultParagraphFont"/>
    <w:rsid w:val="00C934E6"/>
  </w:style>
  <w:style w:type="character" w:customStyle="1" w:styleId="posted-on">
    <w:name w:val="posted-on"/>
    <w:basedOn w:val="DefaultParagraphFont"/>
    <w:rsid w:val="00C934E6"/>
  </w:style>
  <w:style w:type="character" w:customStyle="1" w:styleId="even">
    <w:name w:val="even"/>
    <w:basedOn w:val="DefaultParagraphFont"/>
    <w:rsid w:val="00C934E6"/>
  </w:style>
  <w:style w:type="paragraph" w:customStyle="1" w:styleId="volissue">
    <w:name w:val="volissue"/>
    <w:basedOn w:val="Normal"/>
    <w:rsid w:val="00C934E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934E6"/>
  </w:style>
  <w:style w:type="character" w:customStyle="1" w:styleId="articledate">
    <w:name w:val="articledate"/>
    <w:basedOn w:val="DefaultParagraphFont"/>
    <w:rsid w:val="00C934E6"/>
  </w:style>
  <w:style w:type="character" w:customStyle="1" w:styleId="post-byline">
    <w:name w:val="post-byline"/>
    <w:basedOn w:val="DefaultParagraphFont"/>
    <w:rsid w:val="00C934E6"/>
  </w:style>
  <w:style w:type="character" w:customStyle="1" w:styleId="metadate">
    <w:name w:val="meta_date"/>
    <w:basedOn w:val="DefaultParagraphFont"/>
    <w:rsid w:val="00C934E6"/>
  </w:style>
  <w:style w:type="character" w:customStyle="1" w:styleId="fa">
    <w:name w:val="fa"/>
    <w:basedOn w:val="DefaultParagraphFont"/>
    <w:rsid w:val="00C934E6"/>
  </w:style>
  <w:style w:type="character" w:customStyle="1" w:styleId="longname">
    <w:name w:val="longname"/>
    <w:basedOn w:val="DefaultParagraphFont"/>
    <w:rsid w:val="00C934E6"/>
  </w:style>
  <w:style w:type="character" w:customStyle="1" w:styleId="echocontainer">
    <w:name w:val="echo_container"/>
    <w:basedOn w:val="DefaultParagraphFont"/>
    <w:rsid w:val="00C934E6"/>
  </w:style>
  <w:style w:type="character" w:customStyle="1" w:styleId="comment-display">
    <w:name w:val="comment-display"/>
    <w:basedOn w:val="DefaultParagraphFont"/>
    <w:rsid w:val="00C934E6"/>
  </w:style>
  <w:style w:type="paragraph" w:customStyle="1" w:styleId="comment-count-label">
    <w:name w:val="comment-count-label"/>
    <w:basedOn w:val="Normal"/>
    <w:rsid w:val="00C934E6"/>
    <w:pPr>
      <w:spacing w:before="100" w:beforeAutospacing="1" w:after="100" w:afterAutospacing="1"/>
    </w:pPr>
    <w:rPr>
      <w:rFonts w:ascii="Times" w:hAnsi="Times"/>
      <w:sz w:val="20"/>
      <w:szCs w:val="20"/>
    </w:rPr>
  </w:style>
  <w:style w:type="character" w:customStyle="1" w:styleId="echo-counter">
    <w:name w:val="echo-counter"/>
    <w:basedOn w:val="DefaultParagraphFont"/>
    <w:rsid w:val="00C934E6"/>
  </w:style>
  <w:style w:type="character" w:customStyle="1" w:styleId="discussion-policy">
    <w:name w:val="discussion-policy"/>
    <w:basedOn w:val="DefaultParagraphFont"/>
    <w:rsid w:val="00C934E6"/>
  </w:style>
  <w:style w:type="character" w:customStyle="1" w:styleId="echo-apps-conversations-streamcaption">
    <w:name w:val="echo-apps-conversations-streamcaption"/>
    <w:basedOn w:val="DefaultParagraphFont"/>
    <w:rsid w:val="00C934E6"/>
  </w:style>
  <w:style w:type="character" w:customStyle="1" w:styleId="echo-streamserver-controls-stream-item-text">
    <w:name w:val="echo-streamserver-controls-stream-item-text"/>
    <w:basedOn w:val="DefaultParagraphFont"/>
    <w:rsid w:val="00C934E6"/>
  </w:style>
  <w:style w:type="character" w:customStyle="1" w:styleId="echo-streamserver-controls-facepile-more">
    <w:name w:val="echo-streamserver-controls-facepile-more"/>
    <w:basedOn w:val="DefaultParagraphFont"/>
    <w:rsid w:val="00C934E6"/>
  </w:style>
  <w:style w:type="character" w:customStyle="1" w:styleId="echo-primaryfont">
    <w:name w:val="echo-primaryfont"/>
    <w:basedOn w:val="DefaultParagraphFont"/>
    <w:rsid w:val="00C934E6"/>
  </w:style>
  <w:style w:type="character" w:customStyle="1" w:styleId="section">
    <w:name w:val="section"/>
    <w:basedOn w:val="DefaultParagraphFont"/>
    <w:rsid w:val="00C934E6"/>
  </w:style>
  <w:style w:type="character" w:customStyle="1" w:styleId="wpsr-txt-headline">
    <w:name w:val="wpsr-txt-headline"/>
    <w:basedOn w:val="DefaultParagraphFont"/>
    <w:rsid w:val="00C934E6"/>
  </w:style>
  <w:style w:type="character" w:customStyle="1" w:styleId="asset-metabar-author">
    <w:name w:val="asset-metabar-author"/>
    <w:basedOn w:val="DefaultParagraphFont"/>
    <w:rsid w:val="00C934E6"/>
  </w:style>
  <w:style w:type="character" w:customStyle="1" w:styleId="eza-dateline">
    <w:name w:val="eza-dateline"/>
    <w:basedOn w:val="DefaultParagraphFont"/>
    <w:rsid w:val="00C934E6"/>
  </w:style>
  <w:style w:type="character" w:customStyle="1" w:styleId="eza-authors">
    <w:name w:val="eza-authors"/>
    <w:basedOn w:val="DefaultParagraphFont"/>
    <w:rsid w:val="00C934E6"/>
  </w:style>
  <w:style w:type="character" w:customStyle="1" w:styleId="csmstaff">
    <w:name w:val="csm_staff"/>
    <w:basedOn w:val="DefaultParagraphFont"/>
    <w:rsid w:val="00C934E6"/>
  </w:style>
  <w:style w:type="paragraph" w:customStyle="1" w:styleId="mol-para-with-font">
    <w:name w:val="mol-para-with-font"/>
    <w:basedOn w:val="Normal"/>
    <w:rsid w:val="00C934E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934E6"/>
  </w:style>
  <w:style w:type="character" w:customStyle="1" w:styleId="byline-text">
    <w:name w:val="byline-text"/>
    <w:basedOn w:val="DefaultParagraphFont"/>
    <w:rsid w:val="00C934E6"/>
  </w:style>
  <w:style w:type="character" w:customStyle="1" w:styleId="itemauthor">
    <w:name w:val="itemauthor"/>
    <w:basedOn w:val="DefaultParagraphFont"/>
    <w:rsid w:val="00C934E6"/>
  </w:style>
  <w:style w:type="character" w:customStyle="1" w:styleId="itemdatecreated">
    <w:name w:val="itemdatecreated"/>
    <w:basedOn w:val="DefaultParagraphFont"/>
    <w:rsid w:val="00C934E6"/>
  </w:style>
  <w:style w:type="character" w:customStyle="1" w:styleId="slug-metadata-note">
    <w:name w:val="slug-metadata-note"/>
    <w:basedOn w:val="DefaultParagraphFont"/>
    <w:rsid w:val="00C934E6"/>
  </w:style>
  <w:style w:type="character" w:customStyle="1" w:styleId="drop-capped">
    <w:name w:val="drop-capped"/>
    <w:basedOn w:val="DefaultParagraphFont"/>
    <w:rsid w:val="00C934E6"/>
  </w:style>
  <w:style w:type="character" w:customStyle="1" w:styleId="published">
    <w:name w:val="published"/>
    <w:basedOn w:val="DefaultParagraphFont"/>
    <w:rsid w:val="00C934E6"/>
  </w:style>
  <w:style w:type="paragraph" w:customStyle="1" w:styleId="articleopinion-standfirst">
    <w:name w:val="articleopinion-standfirst"/>
    <w:basedOn w:val="Normal"/>
    <w:rsid w:val="00C934E6"/>
    <w:pPr>
      <w:spacing w:before="100" w:beforeAutospacing="1" w:after="100" w:afterAutospacing="1"/>
    </w:pPr>
    <w:rPr>
      <w:rFonts w:ascii="Times" w:hAnsi="Times"/>
      <w:sz w:val="20"/>
      <w:szCs w:val="20"/>
    </w:rPr>
  </w:style>
  <w:style w:type="paragraph" w:customStyle="1" w:styleId="snippet">
    <w:name w:val="snippet"/>
    <w:basedOn w:val="Normal"/>
    <w:rsid w:val="00C934E6"/>
    <w:pPr>
      <w:spacing w:before="100" w:beforeAutospacing="1" w:after="100" w:afterAutospacing="1"/>
    </w:pPr>
    <w:rPr>
      <w:rFonts w:ascii="Times" w:hAnsi="Times"/>
      <w:sz w:val="20"/>
      <w:szCs w:val="20"/>
    </w:rPr>
  </w:style>
  <w:style w:type="character" w:customStyle="1" w:styleId="thetitle">
    <w:name w:val="the_title"/>
    <w:basedOn w:val="DefaultParagraphFont"/>
    <w:rsid w:val="00C934E6"/>
  </w:style>
  <w:style w:type="character" w:customStyle="1" w:styleId="view-count">
    <w:name w:val="view-count"/>
    <w:basedOn w:val="DefaultParagraphFont"/>
    <w:rsid w:val="00C934E6"/>
  </w:style>
  <w:style w:type="character" w:customStyle="1" w:styleId="rupee">
    <w:name w:val="rupee"/>
    <w:basedOn w:val="DefaultParagraphFont"/>
    <w:rsid w:val="00C934E6"/>
  </w:style>
  <w:style w:type="character" w:customStyle="1" w:styleId="grey1">
    <w:name w:val="grey1"/>
    <w:basedOn w:val="DefaultParagraphFont"/>
    <w:rsid w:val="00C934E6"/>
  </w:style>
  <w:style w:type="paragraph" w:customStyle="1" w:styleId="Pa13">
    <w:name w:val="Pa13"/>
    <w:basedOn w:val="Default"/>
    <w:next w:val="Default"/>
    <w:uiPriority w:val="99"/>
    <w:rsid w:val="00C934E6"/>
    <w:pPr>
      <w:widowControl w:val="0"/>
      <w:spacing w:line="201" w:lineRule="atLeast"/>
    </w:pPr>
    <w:rPr>
      <w:rFonts w:eastAsiaTheme="minorEastAsia"/>
      <w:color w:val="auto"/>
    </w:rPr>
  </w:style>
  <w:style w:type="paragraph" w:customStyle="1" w:styleId="Pa14">
    <w:name w:val="Pa14"/>
    <w:basedOn w:val="Default"/>
    <w:next w:val="Default"/>
    <w:uiPriority w:val="99"/>
    <w:rsid w:val="00C934E6"/>
    <w:pPr>
      <w:widowControl w:val="0"/>
      <w:spacing w:line="241" w:lineRule="atLeast"/>
    </w:pPr>
    <w:rPr>
      <w:rFonts w:eastAsiaTheme="minorEastAsia"/>
      <w:color w:val="auto"/>
    </w:rPr>
  </w:style>
  <w:style w:type="paragraph" w:customStyle="1" w:styleId="Pa9">
    <w:name w:val="Pa9"/>
    <w:basedOn w:val="Default"/>
    <w:next w:val="Default"/>
    <w:uiPriority w:val="99"/>
    <w:rsid w:val="00C934E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934E6"/>
  </w:style>
  <w:style w:type="character" w:customStyle="1" w:styleId="reporttitle">
    <w:name w:val="report_title"/>
    <w:basedOn w:val="DefaultParagraphFont"/>
    <w:rsid w:val="00C934E6"/>
  </w:style>
  <w:style w:type="character" w:customStyle="1" w:styleId="documenttype-longreleases">
    <w:name w:val="document_type_-_long_releases"/>
    <w:basedOn w:val="DefaultParagraphFont"/>
    <w:rsid w:val="00C934E6"/>
  </w:style>
  <w:style w:type="character" w:customStyle="1" w:styleId="alt-date">
    <w:name w:val="alt-date"/>
    <w:basedOn w:val="DefaultParagraphFont"/>
    <w:rsid w:val="00C934E6"/>
  </w:style>
  <w:style w:type="character" w:customStyle="1" w:styleId="entry-byline">
    <w:name w:val="entry-byline"/>
    <w:basedOn w:val="DefaultParagraphFont"/>
    <w:rsid w:val="00C934E6"/>
  </w:style>
  <w:style w:type="character" w:customStyle="1" w:styleId="taglinecontrib">
    <w:name w:val="tagline_contrib"/>
    <w:basedOn w:val="DefaultParagraphFont"/>
    <w:rsid w:val="00C934E6"/>
  </w:style>
  <w:style w:type="character" w:customStyle="1" w:styleId="articledate0">
    <w:name w:val="article_date"/>
    <w:basedOn w:val="DefaultParagraphFont"/>
    <w:rsid w:val="00C934E6"/>
  </w:style>
  <w:style w:type="paragraph" w:customStyle="1" w:styleId="hg-daily">
    <w:name w:val="hg-daily"/>
    <w:basedOn w:val="Normal"/>
    <w:rsid w:val="00C934E6"/>
    <w:pPr>
      <w:spacing w:before="100" w:beforeAutospacing="1" w:after="100" w:afterAutospacing="1"/>
    </w:pPr>
    <w:rPr>
      <w:rFonts w:ascii="Times" w:hAnsi="Times"/>
      <w:sz w:val="20"/>
      <w:szCs w:val="20"/>
    </w:rPr>
  </w:style>
  <w:style w:type="character" w:customStyle="1" w:styleId="cit">
    <w:name w:val="cit"/>
    <w:basedOn w:val="DefaultParagraphFont"/>
    <w:rsid w:val="00C934E6"/>
  </w:style>
  <w:style w:type="paragraph" w:customStyle="1" w:styleId="buttonheading">
    <w:name w:val="buttonheading"/>
    <w:basedOn w:val="Normal"/>
    <w:rsid w:val="00C934E6"/>
    <w:pPr>
      <w:spacing w:before="100" w:beforeAutospacing="1" w:after="100" w:afterAutospacing="1"/>
    </w:pPr>
    <w:rPr>
      <w:rFonts w:ascii="Times" w:hAnsi="Times"/>
      <w:sz w:val="20"/>
      <w:szCs w:val="20"/>
    </w:rPr>
  </w:style>
  <w:style w:type="character" w:customStyle="1" w:styleId="createdate">
    <w:name w:val="createdate"/>
    <w:basedOn w:val="DefaultParagraphFont"/>
    <w:rsid w:val="00C934E6"/>
  </w:style>
  <w:style w:type="character" w:customStyle="1" w:styleId="text-label">
    <w:name w:val="text-label"/>
    <w:basedOn w:val="DefaultParagraphFont"/>
    <w:rsid w:val="00C934E6"/>
  </w:style>
  <w:style w:type="paragraph" w:customStyle="1" w:styleId="TOC3Char">
    <w:name w:val="TOC 3 Char"/>
    <w:basedOn w:val="Normal"/>
    <w:next w:val="Normal"/>
    <w:rsid w:val="00C934E6"/>
    <w:rPr>
      <w:rFonts w:eastAsia="Times New Roman"/>
      <w:sz w:val="24"/>
      <w:szCs w:val="20"/>
    </w:rPr>
  </w:style>
  <w:style w:type="paragraph" w:customStyle="1" w:styleId="TOC1Char">
    <w:name w:val="TOC 1 Char"/>
    <w:basedOn w:val="Normal"/>
    <w:next w:val="Normal"/>
    <w:rsid w:val="00C934E6"/>
    <w:rPr>
      <w:rFonts w:eastAsia="Times New Roman"/>
      <w:b/>
      <w:sz w:val="24"/>
      <w:szCs w:val="20"/>
    </w:rPr>
  </w:style>
  <w:style w:type="character" w:customStyle="1" w:styleId="StyleCardtextChar10pt">
    <w:name w:val="Style Card text Char + 10 pt"/>
    <w:rsid w:val="00C934E6"/>
    <w:rPr>
      <w:rFonts w:ascii="Georgia" w:eastAsia="Calibri" w:hAnsi="Georgia"/>
      <w:sz w:val="20"/>
      <w:u w:val="single"/>
      <w:lang w:bidi="ar-SA"/>
    </w:rPr>
  </w:style>
  <w:style w:type="paragraph" w:customStyle="1" w:styleId="ColorfulList-Accent11">
    <w:name w:val="Colorful List - Accent 11"/>
    <w:basedOn w:val="Normal"/>
    <w:uiPriority w:val="34"/>
    <w:qFormat/>
    <w:rsid w:val="00C934E6"/>
    <w:pPr>
      <w:ind w:left="720"/>
      <w:contextualSpacing/>
      <w:jc w:val="both"/>
    </w:pPr>
    <w:rPr>
      <w:rFonts w:eastAsia="Times New Roman"/>
      <w:sz w:val="20"/>
      <w:szCs w:val="20"/>
    </w:rPr>
  </w:style>
  <w:style w:type="paragraph" w:customStyle="1" w:styleId="NoteLevel11">
    <w:name w:val="Note Level 11"/>
    <w:basedOn w:val="Normal"/>
    <w:uiPriority w:val="99"/>
    <w:rsid w:val="00C934E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934E6"/>
    <w:pPr>
      <w:keepNext/>
      <w:tabs>
        <w:tab w:val="num" w:pos="1440"/>
      </w:tabs>
      <w:ind w:left="1800" w:hanging="360"/>
      <w:outlineLvl w:val="2"/>
    </w:pPr>
    <w:rPr>
      <w:rFonts w:eastAsia="MS Gothic"/>
    </w:rPr>
  </w:style>
  <w:style w:type="paragraph" w:customStyle="1" w:styleId="NoteLevel41">
    <w:name w:val="Note Level 41"/>
    <w:basedOn w:val="Normal"/>
    <w:rsid w:val="00C934E6"/>
    <w:pPr>
      <w:keepNext/>
      <w:tabs>
        <w:tab w:val="num" w:pos="2160"/>
      </w:tabs>
      <w:ind w:left="2520" w:hanging="360"/>
      <w:outlineLvl w:val="3"/>
    </w:pPr>
    <w:rPr>
      <w:rFonts w:eastAsia="MS Gothic"/>
    </w:rPr>
  </w:style>
  <w:style w:type="paragraph" w:customStyle="1" w:styleId="NoteLevel51">
    <w:name w:val="Note Level 51"/>
    <w:basedOn w:val="Normal"/>
    <w:rsid w:val="00C934E6"/>
    <w:pPr>
      <w:keepNext/>
      <w:tabs>
        <w:tab w:val="num" w:pos="2880"/>
      </w:tabs>
      <w:ind w:left="3240" w:hanging="360"/>
      <w:outlineLvl w:val="4"/>
    </w:pPr>
    <w:rPr>
      <w:rFonts w:eastAsia="MS Gothic"/>
    </w:rPr>
  </w:style>
  <w:style w:type="paragraph" w:customStyle="1" w:styleId="NoteLevel61">
    <w:name w:val="Note Level 61"/>
    <w:basedOn w:val="Normal"/>
    <w:rsid w:val="00C934E6"/>
    <w:pPr>
      <w:keepNext/>
      <w:tabs>
        <w:tab w:val="num" w:pos="3600"/>
      </w:tabs>
      <w:ind w:left="3960" w:hanging="360"/>
      <w:outlineLvl w:val="5"/>
    </w:pPr>
    <w:rPr>
      <w:rFonts w:eastAsia="MS Gothic"/>
    </w:rPr>
  </w:style>
  <w:style w:type="paragraph" w:customStyle="1" w:styleId="NoteLevel71">
    <w:name w:val="Note Level 71"/>
    <w:basedOn w:val="Normal"/>
    <w:rsid w:val="00C934E6"/>
    <w:pPr>
      <w:keepNext/>
      <w:tabs>
        <w:tab w:val="num" w:pos="4320"/>
      </w:tabs>
      <w:ind w:left="4680" w:hanging="360"/>
      <w:outlineLvl w:val="6"/>
    </w:pPr>
    <w:rPr>
      <w:rFonts w:eastAsia="MS Gothic"/>
    </w:rPr>
  </w:style>
  <w:style w:type="paragraph" w:customStyle="1" w:styleId="NoteLevel81">
    <w:name w:val="Note Level 81"/>
    <w:basedOn w:val="Normal"/>
    <w:rsid w:val="00C934E6"/>
    <w:pPr>
      <w:keepNext/>
      <w:tabs>
        <w:tab w:val="num" w:pos="5040"/>
      </w:tabs>
      <w:ind w:left="5400" w:hanging="360"/>
      <w:outlineLvl w:val="7"/>
    </w:pPr>
    <w:rPr>
      <w:rFonts w:eastAsia="MS Gothic"/>
    </w:rPr>
  </w:style>
  <w:style w:type="paragraph" w:customStyle="1" w:styleId="NoteLevel91">
    <w:name w:val="Note Level 91"/>
    <w:basedOn w:val="Normal"/>
    <w:rsid w:val="00C934E6"/>
    <w:pPr>
      <w:keepNext/>
      <w:tabs>
        <w:tab w:val="num" w:pos="5760"/>
      </w:tabs>
      <w:ind w:left="6120" w:hanging="360"/>
      <w:outlineLvl w:val="8"/>
    </w:pPr>
    <w:rPr>
      <w:rFonts w:eastAsia="MS Gothic"/>
    </w:rPr>
  </w:style>
  <w:style w:type="paragraph" w:styleId="Index2">
    <w:name w:val="index 2"/>
    <w:basedOn w:val="Normal"/>
    <w:next w:val="Normal"/>
    <w:autoRedefine/>
    <w:rsid w:val="00C934E6"/>
    <w:pPr>
      <w:spacing w:after="200" w:line="276" w:lineRule="auto"/>
      <w:ind w:left="400" w:hanging="200"/>
    </w:pPr>
    <w:rPr>
      <w:rFonts w:eastAsia="Times New Roman"/>
      <w:bCs/>
    </w:rPr>
  </w:style>
  <w:style w:type="paragraph" w:styleId="Index3">
    <w:name w:val="index 3"/>
    <w:basedOn w:val="Normal"/>
    <w:next w:val="Normal"/>
    <w:autoRedefine/>
    <w:rsid w:val="00C934E6"/>
    <w:pPr>
      <w:spacing w:after="200" w:line="276" w:lineRule="auto"/>
      <w:ind w:left="600" w:hanging="200"/>
    </w:pPr>
    <w:rPr>
      <w:rFonts w:eastAsia="Times New Roman"/>
      <w:bCs/>
    </w:rPr>
  </w:style>
  <w:style w:type="paragraph" w:styleId="Index4">
    <w:name w:val="index 4"/>
    <w:basedOn w:val="Normal"/>
    <w:next w:val="Normal"/>
    <w:autoRedefine/>
    <w:rsid w:val="00C934E6"/>
    <w:pPr>
      <w:spacing w:after="200" w:line="276" w:lineRule="auto"/>
      <w:ind w:left="800" w:hanging="200"/>
    </w:pPr>
    <w:rPr>
      <w:rFonts w:eastAsia="Times New Roman"/>
      <w:bCs/>
    </w:rPr>
  </w:style>
  <w:style w:type="paragraph" w:styleId="Index5">
    <w:name w:val="index 5"/>
    <w:basedOn w:val="Normal"/>
    <w:next w:val="Normal"/>
    <w:autoRedefine/>
    <w:rsid w:val="00C934E6"/>
    <w:pPr>
      <w:spacing w:after="200" w:line="276" w:lineRule="auto"/>
      <w:ind w:left="1000" w:hanging="200"/>
    </w:pPr>
    <w:rPr>
      <w:rFonts w:eastAsia="Times New Roman"/>
      <w:bCs/>
    </w:rPr>
  </w:style>
  <w:style w:type="paragraph" w:styleId="Index6">
    <w:name w:val="index 6"/>
    <w:basedOn w:val="Normal"/>
    <w:next w:val="Normal"/>
    <w:autoRedefine/>
    <w:rsid w:val="00C934E6"/>
    <w:pPr>
      <w:spacing w:after="200" w:line="276" w:lineRule="auto"/>
      <w:ind w:left="1200" w:hanging="200"/>
    </w:pPr>
    <w:rPr>
      <w:rFonts w:eastAsia="Times New Roman"/>
      <w:bCs/>
    </w:rPr>
  </w:style>
  <w:style w:type="paragraph" w:styleId="Index7">
    <w:name w:val="index 7"/>
    <w:basedOn w:val="Normal"/>
    <w:next w:val="Normal"/>
    <w:autoRedefine/>
    <w:rsid w:val="00C934E6"/>
    <w:pPr>
      <w:spacing w:after="200" w:line="276" w:lineRule="auto"/>
      <w:ind w:left="1400" w:hanging="200"/>
    </w:pPr>
    <w:rPr>
      <w:rFonts w:eastAsia="Times New Roman"/>
      <w:bCs/>
    </w:rPr>
  </w:style>
  <w:style w:type="paragraph" w:styleId="Index8">
    <w:name w:val="index 8"/>
    <w:basedOn w:val="Normal"/>
    <w:next w:val="Normal"/>
    <w:autoRedefine/>
    <w:rsid w:val="00C934E6"/>
    <w:pPr>
      <w:spacing w:after="200" w:line="276" w:lineRule="auto"/>
      <w:ind w:left="1600" w:hanging="200"/>
    </w:pPr>
    <w:rPr>
      <w:rFonts w:eastAsia="Times New Roman"/>
      <w:bCs/>
    </w:rPr>
  </w:style>
  <w:style w:type="paragraph" w:styleId="Index9">
    <w:name w:val="index 9"/>
    <w:basedOn w:val="Normal"/>
    <w:next w:val="Normal"/>
    <w:autoRedefine/>
    <w:rsid w:val="00C934E6"/>
    <w:pPr>
      <w:spacing w:after="200" w:line="276" w:lineRule="auto"/>
      <w:ind w:left="1800" w:hanging="200"/>
    </w:pPr>
    <w:rPr>
      <w:rFonts w:eastAsia="Times New Roman"/>
      <w:bCs/>
    </w:rPr>
  </w:style>
  <w:style w:type="paragraph" w:styleId="IndexHeading">
    <w:name w:val="index heading"/>
    <w:basedOn w:val="Normal"/>
    <w:next w:val="Index1"/>
    <w:rsid w:val="00C934E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934E6"/>
    <w:pPr>
      <w:jc w:val="both"/>
    </w:pPr>
    <w:rPr>
      <w:rFonts w:eastAsia="Times New Roman"/>
      <w:i/>
      <w:iCs/>
      <w:color w:val="000000"/>
      <w:sz w:val="20"/>
    </w:rPr>
  </w:style>
  <w:style w:type="character" w:customStyle="1" w:styleId="MediumGrid11">
    <w:name w:val="Medium Grid 11"/>
    <w:uiPriority w:val="99"/>
    <w:rsid w:val="00C934E6"/>
    <w:rPr>
      <w:color w:val="808080"/>
    </w:rPr>
  </w:style>
  <w:style w:type="numbering" w:customStyle="1" w:styleId="NoList8">
    <w:name w:val="No List8"/>
    <w:next w:val="NoList"/>
    <w:semiHidden/>
    <w:unhideWhenUsed/>
    <w:rsid w:val="00C934E6"/>
  </w:style>
  <w:style w:type="numbering" w:customStyle="1" w:styleId="NoList9">
    <w:name w:val="No List9"/>
    <w:next w:val="NoList"/>
    <w:semiHidden/>
    <w:unhideWhenUsed/>
    <w:rsid w:val="00C934E6"/>
  </w:style>
  <w:style w:type="numbering" w:customStyle="1" w:styleId="NoList10">
    <w:name w:val="No List10"/>
    <w:next w:val="NoList"/>
    <w:semiHidden/>
    <w:unhideWhenUsed/>
    <w:rsid w:val="00C934E6"/>
  </w:style>
  <w:style w:type="numbering" w:customStyle="1" w:styleId="NoList12">
    <w:name w:val="No List12"/>
    <w:next w:val="NoList"/>
    <w:semiHidden/>
    <w:unhideWhenUsed/>
    <w:rsid w:val="00C934E6"/>
  </w:style>
  <w:style w:type="numbering" w:customStyle="1" w:styleId="NoList13">
    <w:name w:val="No List13"/>
    <w:next w:val="NoList"/>
    <w:semiHidden/>
    <w:unhideWhenUsed/>
    <w:rsid w:val="00C934E6"/>
  </w:style>
  <w:style w:type="numbering" w:customStyle="1" w:styleId="NoList14">
    <w:name w:val="No List14"/>
    <w:next w:val="NoList"/>
    <w:semiHidden/>
    <w:unhideWhenUsed/>
    <w:rsid w:val="00C934E6"/>
  </w:style>
  <w:style w:type="numbering" w:customStyle="1" w:styleId="NoList15">
    <w:name w:val="No List15"/>
    <w:next w:val="NoList"/>
    <w:uiPriority w:val="99"/>
    <w:semiHidden/>
    <w:unhideWhenUsed/>
    <w:rsid w:val="00C934E6"/>
  </w:style>
  <w:style w:type="numbering" w:customStyle="1" w:styleId="NoList16">
    <w:name w:val="No List16"/>
    <w:next w:val="NoList"/>
    <w:uiPriority w:val="99"/>
    <w:semiHidden/>
    <w:unhideWhenUsed/>
    <w:rsid w:val="00C934E6"/>
  </w:style>
  <w:style w:type="numbering" w:customStyle="1" w:styleId="NoList17">
    <w:name w:val="No List17"/>
    <w:next w:val="NoList"/>
    <w:semiHidden/>
    <w:unhideWhenUsed/>
    <w:rsid w:val="00C934E6"/>
  </w:style>
  <w:style w:type="numbering" w:customStyle="1" w:styleId="NoList18">
    <w:name w:val="No List18"/>
    <w:next w:val="NoList"/>
    <w:uiPriority w:val="99"/>
    <w:semiHidden/>
    <w:unhideWhenUsed/>
    <w:rsid w:val="00C934E6"/>
  </w:style>
  <w:style w:type="numbering" w:customStyle="1" w:styleId="NoList19">
    <w:name w:val="No List19"/>
    <w:next w:val="NoList"/>
    <w:uiPriority w:val="99"/>
    <w:semiHidden/>
    <w:unhideWhenUsed/>
    <w:rsid w:val="00C934E6"/>
  </w:style>
  <w:style w:type="numbering" w:customStyle="1" w:styleId="NoList20">
    <w:name w:val="No List20"/>
    <w:next w:val="NoList"/>
    <w:semiHidden/>
    <w:unhideWhenUsed/>
    <w:rsid w:val="00C934E6"/>
  </w:style>
  <w:style w:type="numbering" w:customStyle="1" w:styleId="NoList21">
    <w:name w:val="No List21"/>
    <w:next w:val="NoList"/>
    <w:semiHidden/>
    <w:unhideWhenUsed/>
    <w:rsid w:val="00C934E6"/>
  </w:style>
  <w:style w:type="paragraph" w:customStyle="1" w:styleId="PlaceholderText2">
    <w:name w:val="Placeholder Text2"/>
    <w:basedOn w:val="Normal"/>
    <w:uiPriority w:val="99"/>
    <w:rsid w:val="00C934E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934E6"/>
    <w:pPr>
      <w:keepNext/>
      <w:tabs>
        <w:tab w:val="num" w:pos="1440"/>
      </w:tabs>
      <w:ind w:left="1800" w:hanging="360"/>
      <w:outlineLvl w:val="2"/>
    </w:pPr>
    <w:rPr>
      <w:rFonts w:eastAsia="MS Gothic"/>
      <w:sz w:val="24"/>
    </w:rPr>
  </w:style>
  <w:style w:type="paragraph" w:customStyle="1" w:styleId="LightList1">
    <w:name w:val="Light List1"/>
    <w:basedOn w:val="Normal"/>
    <w:rsid w:val="00C934E6"/>
    <w:pPr>
      <w:keepNext/>
      <w:tabs>
        <w:tab w:val="num" w:pos="2160"/>
      </w:tabs>
      <w:ind w:left="2520" w:hanging="360"/>
      <w:outlineLvl w:val="3"/>
    </w:pPr>
    <w:rPr>
      <w:rFonts w:eastAsia="MS Gothic"/>
      <w:sz w:val="24"/>
    </w:rPr>
  </w:style>
  <w:style w:type="paragraph" w:customStyle="1" w:styleId="LightGrid1">
    <w:name w:val="Light Grid1"/>
    <w:basedOn w:val="Normal"/>
    <w:rsid w:val="00C934E6"/>
    <w:pPr>
      <w:keepNext/>
      <w:tabs>
        <w:tab w:val="num" w:pos="2880"/>
      </w:tabs>
      <w:ind w:left="3240" w:hanging="360"/>
      <w:outlineLvl w:val="4"/>
    </w:pPr>
    <w:rPr>
      <w:rFonts w:eastAsia="MS Gothic"/>
      <w:sz w:val="24"/>
    </w:rPr>
  </w:style>
  <w:style w:type="paragraph" w:customStyle="1" w:styleId="MediumShading11">
    <w:name w:val="Medium Shading 11"/>
    <w:basedOn w:val="Normal"/>
    <w:rsid w:val="00C934E6"/>
    <w:pPr>
      <w:keepNext/>
      <w:tabs>
        <w:tab w:val="num" w:pos="3600"/>
      </w:tabs>
      <w:ind w:left="3960" w:hanging="360"/>
      <w:outlineLvl w:val="5"/>
    </w:pPr>
    <w:rPr>
      <w:rFonts w:eastAsia="MS Gothic"/>
      <w:sz w:val="24"/>
    </w:rPr>
  </w:style>
  <w:style w:type="paragraph" w:customStyle="1" w:styleId="MediumShading21">
    <w:name w:val="Medium Shading 21"/>
    <w:basedOn w:val="Normal"/>
    <w:rsid w:val="00C934E6"/>
    <w:pPr>
      <w:keepNext/>
      <w:tabs>
        <w:tab w:val="num" w:pos="4320"/>
      </w:tabs>
      <w:ind w:left="4680" w:hanging="360"/>
      <w:outlineLvl w:val="6"/>
    </w:pPr>
    <w:rPr>
      <w:rFonts w:eastAsia="MS Gothic"/>
      <w:sz w:val="24"/>
    </w:rPr>
  </w:style>
  <w:style w:type="paragraph" w:customStyle="1" w:styleId="MediumList11">
    <w:name w:val="Medium List 11"/>
    <w:basedOn w:val="Normal"/>
    <w:rsid w:val="00C934E6"/>
    <w:pPr>
      <w:keepNext/>
      <w:tabs>
        <w:tab w:val="num" w:pos="5040"/>
      </w:tabs>
      <w:ind w:left="5400" w:hanging="360"/>
      <w:outlineLvl w:val="7"/>
    </w:pPr>
    <w:rPr>
      <w:rFonts w:eastAsia="MS Gothic"/>
      <w:sz w:val="24"/>
    </w:rPr>
  </w:style>
  <w:style w:type="paragraph" w:customStyle="1" w:styleId="MediumList21">
    <w:name w:val="Medium List 21"/>
    <w:basedOn w:val="Normal"/>
    <w:rsid w:val="00C934E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934E6"/>
    <w:rPr>
      <w:sz w:val="17"/>
      <w:szCs w:val="24"/>
      <w:lang w:val="en-US" w:eastAsia="en-US" w:bidi="ar-SA"/>
    </w:rPr>
  </w:style>
  <w:style w:type="paragraph" w:customStyle="1" w:styleId="TagsFutura">
    <w:name w:val="TagsFutura"/>
    <w:basedOn w:val="Normal"/>
    <w:next w:val="Cites"/>
    <w:rsid w:val="00C934E6"/>
    <w:rPr>
      <w:rFonts w:ascii="Futura" w:eastAsia="Times" w:hAnsi="Futura"/>
      <w:b/>
      <w:caps/>
      <w:sz w:val="18"/>
      <w:szCs w:val="20"/>
    </w:rPr>
  </w:style>
  <w:style w:type="character" w:customStyle="1" w:styleId="italics">
    <w:name w:val="italics"/>
    <w:basedOn w:val="DefaultParagraphFont"/>
    <w:rsid w:val="00C934E6"/>
  </w:style>
  <w:style w:type="character" w:customStyle="1" w:styleId="m-3583723223135346788gmail-style13ptbold">
    <w:name w:val="m_-3583723223135346788gmail-style13ptbold"/>
    <w:basedOn w:val="DefaultParagraphFont"/>
    <w:rsid w:val="00C934E6"/>
  </w:style>
  <w:style w:type="character" w:customStyle="1" w:styleId="m-3583723223135346788gmail-styleunderline">
    <w:name w:val="m_-3583723223135346788gmail-styleunderline"/>
    <w:basedOn w:val="DefaultParagraphFont"/>
    <w:rsid w:val="00C934E6"/>
  </w:style>
  <w:style w:type="paragraph" w:customStyle="1" w:styleId="speakable">
    <w:name w:val="speakable"/>
    <w:basedOn w:val="Normal"/>
    <w:uiPriority w:val="99"/>
    <w:qFormat/>
    <w:rsid w:val="00C934E6"/>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934E6"/>
    <w:rPr>
      <w:b/>
      <w:u w:val="single"/>
    </w:rPr>
  </w:style>
  <w:style w:type="character" w:customStyle="1" w:styleId="UnresolvedMention3">
    <w:name w:val="Unresolved Mention3"/>
    <w:basedOn w:val="DefaultParagraphFont"/>
    <w:uiPriority w:val="99"/>
    <w:semiHidden/>
    <w:unhideWhenUsed/>
    <w:rsid w:val="00C934E6"/>
    <w:rPr>
      <w:color w:val="808080"/>
      <w:shd w:val="clear" w:color="auto" w:fill="E6E6E6"/>
    </w:rPr>
  </w:style>
  <w:style w:type="paragraph" w:customStyle="1" w:styleId="useless">
    <w:name w:val="useless"/>
    <w:basedOn w:val="Normal"/>
    <w:uiPriority w:val="99"/>
    <w:qFormat/>
    <w:rsid w:val="00C934E6"/>
    <w:rPr>
      <w:rFonts w:eastAsia="Times New Roman"/>
      <w:sz w:val="12"/>
    </w:rPr>
  </w:style>
  <w:style w:type="character" w:customStyle="1" w:styleId="tagCharCharCharChar">
    <w:name w:val="tag Char Char Char Char"/>
    <w:rsid w:val="00C934E6"/>
    <w:rPr>
      <w:b/>
      <w:sz w:val="24"/>
      <w:szCs w:val="24"/>
      <w:lang w:val="en-US" w:eastAsia="en-US" w:bidi="ar-SA"/>
    </w:rPr>
  </w:style>
  <w:style w:type="character" w:customStyle="1" w:styleId="DebateUnderlined">
    <w:name w:val="Debate Underlined"/>
    <w:rsid w:val="00C934E6"/>
    <w:rPr>
      <w:rFonts w:ascii="Helvetica" w:hAnsi="Helvetica"/>
      <w:sz w:val="20"/>
      <w:u w:val="single"/>
    </w:rPr>
  </w:style>
  <w:style w:type="character" w:styleId="PlaceholderText">
    <w:name w:val="Placeholder Text"/>
    <w:basedOn w:val="DefaultParagraphFont"/>
    <w:uiPriority w:val="99"/>
    <w:rsid w:val="00C934E6"/>
    <w:rPr>
      <w:color w:val="808080"/>
    </w:rPr>
  </w:style>
  <w:style w:type="character" w:customStyle="1" w:styleId="byl">
    <w:name w:val="byl"/>
    <w:rsid w:val="00C934E6"/>
  </w:style>
  <w:style w:type="paragraph" w:customStyle="1" w:styleId="css-xhhu0i">
    <w:name w:val="css-xhhu0i"/>
    <w:basedOn w:val="Normal"/>
    <w:rsid w:val="00C934E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934E6"/>
  </w:style>
  <w:style w:type="character" w:customStyle="1" w:styleId="m-8878800405382358272gmail-styleunderline">
    <w:name w:val="m_-8878800405382358272gmail-styleunderline"/>
    <w:basedOn w:val="DefaultParagraphFont"/>
    <w:rsid w:val="00C934E6"/>
  </w:style>
  <w:style w:type="character" w:customStyle="1" w:styleId="m-5498913268213319940gmail-styleunderline">
    <w:name w:val="m_-5498913268213319940gmail-styleunderline"/>
    <w:basedOn w:val="DefaultParagraphFont"/>
    <w:rsid w:val="00C934E6"/>
  </w:style>
  <w:style w:type="character" w:customStyle="1" w:styleId="overlay">
    <w:name w:val="overlay"/>
    <w:basedOn w:val="DefaultParagraphFont"/>
    <w:rsid w:val="00C934E6"/>
  </w:style>
  <w:style w:type="character" w:customStyle="1" w:styleId="TagCharCharCharChar0">
    <w:name w:val="Tag Char Char Char Char"/>
    <w:basedOn w:val="DefaultParagraphFont"/>
    <w:rsid w:val="00C934E6"/>
    <w:rPr>
      <w:rFonts w:ascii="Calibri" w:hAnsi="Calibri" w:cs="Calibri"/>
      <w:b/>
      <w:sz w:val="24"/>
    </w:rPr>
  </w:style>
  <w:style w:type="paragraph" w:customStyle="1" w:styleId="g-body">
    <w:name w:val="g-body"/>
    <w:basedOn w:val="Normal"/>
    <w:uiPriority w:val="99"/>
    <w:qFormat/>
    <w:rsid w:val="00C934E6"/>
    <w:pPr>
      <w:spacing w:before="100" w:beforeAutospacing="1" w:after="100" w:afterAutospacing="1"/>
    </w:pPr>
    <w:rPr>
      <w:rFonts w:eastAsia="Times New Roman"/>
      <w:sz w:val="24"/>
    </w:rPr>
  </w:style>
  <w:style w:type="paragraph" w:customStyle="1" w:styleId="g-pstyle0">
    <w:name w:val="g-pstyle0"/>
    <w:basedOn w:val="Normal"/>
    <w:uiPriority w:val="99"/>
    <w:qFormat/>
    <w:rsid w:val="00C934E6"/>
    <w:pPr>
      <w:spacing w:before="100" w:beforeAutospacing="1" w:after="100" w:afterAutospacing="1"/>
    </w:pPr>
    <w:rPr>
      <w:rFonts w:eastAsia="Times New Roman"/>
      <w:sz w:val="24"/>
    </w:rPr>
  </w:style>
  <w:style w:type="paragraph" w:customStyle="1" w:styleId="g-pstyle1">
    <w:name w:val="g-pstyle1"/>
    <w:basedOn w:val="Normal"/>
    <w:uiPriority w:val="99"/>
    <w:qFormat/>
    <w:rsid w:val="00C934E6"/>
    <w:pPr>
      <w:spacing w:before="100" w:beforeAutospacing="1" w:after="100" w:afterAutospacing="1"/>
    </w:pPr>
    <w:rPr>
      <w:rFonts w:eastAsia="Times New Roman"/>
      <w:sz w:val="24"/>
    </w:rPr>
  </w:style>
  <w:style w:type="paragraph" w:customStyle="1" w:styleId="g-asset-hed">
    <w:name w:val="g-asset-hed"/>
    <w:basedOn w:val="Normal"/>
    <w:uiPriority w:val="99"/>
    <w:qFormat/>
    <w:rsid w:val="00C934E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934E6"/>
    <w:pPr>
      <w:spacing w:before="100" w:beforeAutospacing="1" w:after="100" w:afterAutospacing="1"/>
    </w:pPr>
    <w:rPr>
      <w:rFonts w:ascii="Arial" w:hAnsi="Arial"/>
      <w:sz w:val="24"/>
    </w:rPr>
  </w:style>
  <w:style w:type="paragraph" w:customStyle="1" w:styleId="speech">
    <w:name w:val="speech"/>
    <w:basedOn w:val="Normal"/>
    <w:uiPriority w:val="99"/>
    <w:qFormat/>
    <w:rsid w:val="00C934E6"/>
    <w:pPr>
      <w:spacing w:before="100" w:beforeAutospacing="1" w:after="100" w:afterAutospacing="1"/>
    </w:pPr>
    <w:rPr>
      <w:sz w:val="24"/>
    </w:rPr>
  </w:style>
  <w:style w:type="character" w:customStyle="1" w:styleId="adtext">
    <w:name w:val="adtext"/>
    <w:basedOn w:val="DefaultParagraphFont"/>
    <w:rsid w:val="00C934E6"/>
  </w:style>
  <w:style w:type="character" w:customStyle="1" w:styleId="UL-Bold">
    <w:name w:val="UL-Bold"/>
    <w:basedOn w:val="DefaultParagraphFont"/>
    <w:rsid w:val="00C934E6"/>
    <w:rPr>
      <w:u w:val="thick"/>
    </w:rPr>
  </w:style>
  <w:style w:type="character" w:customStyle="1" w:styleId="UL-None">
    <w:name w:val="UL-None"/>
    <w:basedOn w:val="DefaultParagraphFont"/>
    <w:rsid w:val="00C934E6"/>
    <w:rPr>
      <w:strike w:val="0"/>
      <w:dstrike w:val="0"/>
      <w:u w:val="none"/>
      <w:effect w:val="none"/>
    </w:rPr>
  </w:style>
  <w:style w:type="character" w:customStyle="1" w:styleId="qu730rj69h">
    <w:name w:val="qu730rj69h"/>
    <w:basedOn w:val="DefaultParagraphFont"/>
    <w:rsid w:val="00C934E6"/>
  </w:style>
  <w:style w:type="paragraph" w:customStyle="1" w:styleId="optext">
    <w:name w:val="optext"/>
    <w:basedOn w:val="Normal"/>
    <w:uiPriority w:val="99"/>
    <w:qFormat/>
    <w:rsid w:val="00C934E6"/>
    <w:pPr>
      <w:spacing w:before="100" w:beforeAutospacing="1" w:after="100" w:afterAutospacing="1"/>
    </w:pPr>
    <w:rPr>
      <w:sz w:val="24"/>
    </w:rPr>
  </w:style>
  <w:style w:type="character" w:customStyle="1" w:styleId="lmy74qr12z">
    <w:name w:val="lmy74qr12z"/>
    <w:basedOn w:val="DefaultParagraphFont"/>
    <w:rsid w:val="00C934E6"/>
  </w:style>
  <w:style w:type="character" w:customStyle="1" w:styleId="icr880">
    <w:name w:val="icr880"/>
    <w:basedOn w:val="DefaultParagraphFont"/>
    <w:rsid w:val="00C934E6"/>
  </w:style>
  <w:style w:type="character" w:customStyle="1" w:styleId="hx23q54">
    <w:name w:val="hx23q54"/>
    <w:basedOn w:val="DefaultParagraphFont"/>
    <w:rsid w:val="00C934E6"/>
  </w:style>
  <w:style w:type="character" w:customStyle="1" w:styleId="m-5348258726587825636gmail-style13ptbold">
    <w:name w:val="m_-5348258726587825636gmail-style13ptbold"/>
    <w:basedOn w:val="DefaultParagraphFont"/>
    <w:rsid w:val="00C934E6"/>
  </w:style>
  <w:style w:type="character" w:customStyle="1" w:styleId="m-5348258726587825636gmail-styleunderline">
    <w:name w:val="m_-5348258726587825636gmail-styleunderline"/>
    <w:basedOn w:val="DefaultParagraphFont"/>
    <w:rsid w:val="00C934E6"/>
  </w:style>
  <w:style w:type="character" w:customStyle="1" w:styleId="m4385445901877740177gmail-styleunderline">
    <w:name w:val="m_4385445901877740177gmail-styleunderline"/>
    <w:basedOn w:val="DefaultParagraphFont"/>
    <w:rsid w:val="00C934E6"/>
  </w:style>
  <w:style w:type="character" w:customStyle="1" w:styleId="DDIUnderline">
    <w:name w:val="DDI Underline"/>
    <w:qFormat/>
    <w:rsid w:val="00C934E6"/>
    <w:rPr>
      <w:rFonts w:ascii="Times New Roman" w:hAnsi="Times New Roman"/>
      <w:sz w:val="24"/>
      <w:u w:val="single"/>
    </w:rPr>
  </w:style>
  <w:style w:type="paragraph" w:customStyle="1" w:styleId="ALLCAPS">
    <w:name w:val="ALL CAPS"/>
    <w:basedOn w:val="Normal"/>
    <w:link w:val="ALLCAPSChar"/>
    <w:qFormat/>
    <w:rsid w:val="00C934E6"/>
    <w:rPr>
      <w:rFonts w:eastAsia="Times New Roman"/>
      <w:b/>
      <w:caps/>
    </w:rPr>
  </w:style>
  <w:style w:type="character" w:customStyle="1" w:styleId="ALLCAPSChar">
    <w:name w:val="ALL CAPS Char"/>
    <w:basedOn w:val="DefaultParagraphFont"/>
    <w:link w:val="ALLCAPS"/>
    <w:rsid w:val="00C934E6"/>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C934E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934E6"/>
    <w:rPr>
      <w:rFonts w:ascii="Calibri" w:eastAsia="Times New Roman" w:hAnsi="Calibri"/>
      <w:b/>
    </w:rPr>
  </w:style>
  <w:style w:type="character" w:customStyle="1" w:styleId="Cites-AuthorDate">
    <w:name w:val="Cites-Author/Date"/>
    <w:rsid w:val="00C934E6"/>
    <w:rPr>
      <w:rFonts w:ascii="Helvetica" w:hAnsi="Helvetica"/>
      <w:b/>
      <w:sz w:val="22"/>
      <w:szCs w:val="24"/>
      <w:u w:val="thick"/>
    </w:rPr>
  </w:style>
  <w:style w:type="paragraph" w:customStyle="1" w:styleId="CiteTag">
    <w:name w:val="Cite/Tag"/>
    <w:basedOn w:val="Normal"/>
    <w:uiPriority w:val="99"/>
    <w:qFormat/>
    <w:rsid w:val="00C934E6"/>
    <w:rPr>
      <w:rFonts w:eastAsia="Cambria"/>
      <w:b/>
    </w:rPr>
  </w:style>
  <w:style w:type="character" w:customStyle="1" w:styleId="m489902567989944824gmail-style13ptbold">
    <w:name w:val="m_489902567989944824gmail-style13ptbold"/>
    <w:basedOn w:val="DefaultParagraphFont"/>
    <w:rsid w:val="00C934E6"/>
  </w:style>
  <w:style w:type="character" w:customStyle="1" w:styleId="m489902567989944824gmail-styleunderline">
    <w:name w:val="m_489902567989944824gmail-styleunderline"/>
    <w:basedOn w:val="DefaultParagraphFont"/>
    <w:rsid w:val="00C934E6"/>
  </w:style>
  <w:style w:type="character" w:customStyle="1" w:styleId="UnderlineCharChar3">
    <w:name w:val="Underline Char Char3"/>
    <w:rsid w:val="00C934E6"/>
    <w:rPr>
      <w:szCs w:val="24"/>
      <w:u w:val="single"/>
      <w:lang w:val="en-US" w:eastAsia="en-US" w:bidi="ar-SA"/>
    </w:rPr>
  </w:style>
  <w:style w:type="character" w:customStyle="1" w:styleId="tl8wme">
    <w:name w:val="tl8wme"/>
    <w:basedOn w:val="DefaultParagraphFont"/>
    <w:rsid w:val="00C934E6"/>
  </w:style>
  <w:style w:type="character" w:customStyle="1" w:styleId="Mention3">
    <w:name w:val="Mention3"/>
    <w:basedOn w:val="DefaultParagraphFont"/>
    <w:uiPriority w:val="99"/>
    <w:semiHidden/>
    <w:unhideWhenUsed/>
    <w:rsid w:val="00C934E6"/>
    <w:rPr>
      <w:color w:val="2B579A"/>
      <w:shd w:val="clear" w:color="auto" w:fill="E6E6E6"/>
    </w:rPr>
  </w:style>
  <w:style w:type="character" w:customStyle="1" w:styleId="m-5251091010484660064gmail-style13ptbold">
    <w:name w:val="m_-5251091010484660064gmail-style13ptbold"/>
    <w:basedOn w:val="DefaultParagraphFont"/>
    <w:rsid w:val="00C934E6"/>
  </w:style>
  <w:style w:type="character" w:customStyle="1" w:styleId="m-5251091010484660064gmail-styleunderline">
    <w:name w:val="m_-5251091010484660064gmail-styleunderline"/>
    <w:basedOn w:val="DefaultParagraphFont"/>
    <w:rsid w:val="00C934E6"/>
  </w:style>
  <w:style w:type="character" w:customStyle="1" w:styleId="tablecaption">
    <w:name w:val="tablecaption"/>
    <w:basedOn w:val="DefaultParagraphFont"/>
    <w:rsid w:val="00C934E6"/>
  </w:style>
  <w:style w:type="character" w:customStyle="1" w:styleId="StyleLatinHelvetica105ptBlack">
    <w:name w:val="Style (Latin) Helvetica 10.5 pt Black"/>
    <w:basedOn w:val="DefaultParagraphFont"/>
    <w:rsid w:val="00C934E6"/>
    <w:rPr>
      <w:rFonts w:ascii="Times New Roman" w:hAnsi="Times New Roman"/>
      <w:color w:val="000000"/>
      <w:sz w:val="21"/>
    </w:rPr>
  </w:style>
  <w:style w:type="character" w:customStyle="1" w:styleId="Quotation">
    <w:name w:val="Quotation"/>
    <w:qFormat/>
    <w:rsid w:val="00C934E6"/>
    <w:rPr>
      <w:rFonts w:ascii="Arial" w:hAnsi="Arial"/>
      <w:b/>
      <w:i/>
      <w:iCs/>
      <w:sz w:val="24"/>
      <w:u w:val="single"/>
    </w:rPr>
  </w:style>
  <w:style w:type="paragraph" w:customStyle="1" w:styleId="DateTime">
    <w:name w:val="DateTime"/>
    <w:basedOn w:val="Normal"/>
    <w:link w:val="DateTimeChar"/>
    <w:autoRedefine/>
    <w:uiPriority w:val="4"/>
    <w:qFormat/>
    <w:rsid w:val="00C934E6"/>
  </w:style>
  <w:style w:type="character" w:customStyle="1" w:styleId="DateTimeChar">
    <w:name w:val="DateTime Char"/>
    <w:basedOn w:val="DefaultParagraphFont"/>
    <w:link w:val="DateTime"/>
    <w:uiPriority w:val="4"/>
    <w:rsid w:val="00C934E6"/>
    <w:rPr>
      <w:rFonts w:ascii="Calibri" w:hAnsi="Calibri"/>
      <w:sz w:val="22"/>
    </w:rPr>
  </w:style>
  <w:style w:type="paragraph" w:customStyle="1" w:styleId="Lecture">
    <w:name w:val="Lecture"/>
    <w:next w:val="BodyText"/>
    <w:link w:val="LectureChar"/>
    <w:autoRedefine/>
    <w:uiPriority w:val="4"/>
    <w:qFormat/>
    <w:rsid w:val="00C934E6"/>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C934E6"/>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C934E6"/>
  </w:style>
  <w:style w:type="character" w:customStyle="1" w:styleId="m-413333960618644972gmail-styleunderline">
    <w:name w:val="m_-413333960618644972gmail-styleunderline"/>
    <w:basedOn w:val="DefaultParagraphFont"/>
    <w:rsid w:val="00C934E6"/>
  </w:style>
  <w:style w:type="character" w:customStyle="1" w:styleId="m8314098763611656848gmail-stylestylebold12pt">
    <w:name w:val="m_8314098763611656848gmail-stylestylebold12pt"/>
    <w:basedOn w:val="DefaultParagraphFont"/>
    <w:rsid w:val="00C934E6"/>
  </w:style>
  <w:style w:type="character" w:customStyle="1" w:styleId="m8314098763611656848gmail-styleboldunderline">
    <w:name w:val="m_8314098763611656848gmail-styleboldunderline"/>
    <w:basedOn w:val="DefaultParagraphFont"/>
    <w:rsid w:val="00C934E6"/>
  </w:style>
  <w:style w:type="paragraph" w:customStyle="1" w:styleId="Spacer">
    <w:name w:val="Spacer"/>
    <w:basedOn w:val="Heading1"/>
    <w:link w:val="SpacerChar"/>
    <w:autoRedefine/>
    <w:uiPriority w:val="4"/>
    <w:qFormat/>
    <w:rsid w:val="00C934E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934E6"/>
    <w:rPr>
      <w:rFonts w:ascii="Georgia" w:eastAsiaTheme="majorEastAsia" w:hAnsi="Georgia" w:cstheme="majorBidi"/>
      <w:b/>
      <w:bCs/>
      <w:szCs w:val="32"/>
    </w:rPr>
  </w:style>
  <w:style w:type="paragraph" w:customStyle="1" w:styleId="msonormal0">
    <w:name w:val="msonormal"/>
    <w:basedOn w:val="Normal"/>
    <w:rsid w:val="00C934E6"/>
    <w:pPr>
      <w:spacing w:before="100" w:beforeAutospacing="1" w:after="100" w:afterAutospacing="1"/>
    </w:pPr>
    <w:rPr>
      <w:rFonts w:eastAsia="Times New Roman"/>
      <w:sz w:val="24"/>
    </w:rPr>
  </w:style>
  <w:style w:type="paragraph" w:customStyle="1" w:styleId="TxBr41p1">
    <w:name w:val="TxBr_41p1"/>
    <w:basedOn w:val="Normal"/>
    <w:qFormat/>
    <w:rsid w:val="00C934E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934E6"/>
    <w:rPr>
      <w:rFonts w:ascii="Georgia" w:eastAsia="Times New Roman" w:hAnsi="Georgia" w:cs="Arial" w:hint="default"/>
      <w:b/>
      <w:bCs/>
      <w:kern w:val="32"/>
      <w:sz w:val="28"/>
      <w:szCs w:val="32"/>
    </w:rPr>
  </w:style>
  <w:style w:type="character" w:customStyle="1" w:styleId="CiteReal0">
    <w:name w:val="CiteReal"/>
    <w:uiPriority w:val="1"/>
    <w:qFormat/>
    <w:rsid w:val="00C934E6"/>
    <w:rPr>
      <w:rFonts w:ascii="Arial" w:hAnsi="Arial"/>
      <w:b/>
      <w:sz w:val="24"/>
      <w:u w:val="single"/>
    </w:rPr>
  </w:style>
  <w:style w:type="character" w:customStyle="1" w:styleId="dropcap1">
    <w:name w:val="dropcap1"/>
    <w:rsid w:val="00C934E6"/>
  </w:style>
  <w:style w:type="paragraph" w:customStyle="1" w:styleId="Style42">
    <w:name w:val="Style42"/>
    <w:basedOn w:val="Normal"/>
    <w:uiPriority w:val="99"/>
    <w:rsid w:val="00C934E6"/>
    <w:pPr>
      <w:spacing w:line="202" w:lineRule="exact"/>
      <w:jc w:val="both"/>
    </w:pPr>
    <w:rPr>
      <w:rFonts w:ascii="Palatino Linotype" w:hAnsi="Palatino Linotype" w:cs="Palatino Linotype"/>
    </w:rPr>
  </w:style>
  <w:style w:type="character" w:customStyle="1" w:styleId="FontStyle72">
    <w:name w:val="Font Style72"/>
    <w:uiPriority w:val="99"/>
    <w:rsid w:val="00C934E6"/>
    <w:rPr>
      <w:rFonts w:ascii="Cambria" w:hAnsi="Cambria" w:cs="Cambria" w:hint="default"/>
      <w:sz w:val="16"/>
      <w:szCs w:val="16"/>
    </w:rPr>
  </w:style>
  <w:style w:type="character" w:customStyle="1" w:styleId="FontStyle73">
    <w:name w:val="Font Style73"/>
    <w:uiPriority w:val="99"/>
    <w:rsid w:val="00C934E6"/>
    <w:rPr>
      <w:rFonts w:ascii="Cambria" w:hAnsi="Cambria" w:cs="Cambria" w:hint="default"/>
      <w:i/>
      <w:iCs/>
      <w:sz w:val="16"/>
      <w:szCs w:val="16"/>
    </w:rPr>
  </w:style>
  <w:style w:type="character" w:customStyle="1" w:styleId="UnderlinestyleChar20">
    <w:name w:val="Underline style Char2"/>
    <w:rsid w:val="00C934E6"/>
    <w:rPr>
      <w:sz w:val="22"/>
      <w:szCs w:val="24"/>
      <w:u w:val="single"/>
      <w:lang w:val="en-US" w:eastAsia="en-US" w:bidi="ar-SA"/>
    </w:rPr>
  </w:style>
  <w:style w:type="character" w:customStyle="1" w:styleId="FontStyle49">
    <w:name w:val="Font Style49"/>
    <w:uiPriority w:val="99"/>
    <w:rsid w:val="00C934E6"/>
    <w:rPr>
      <w:rFonts w:ascii="Cambria" w:hAnsi="Cambria" w:cs="Cambria"/>
      <w:sz w:val="20"/>
      <w:szCs w:val="20"/>
    </w:rPr>
  </w:style>
  <w:style w:type="character" w:customStyle="1" w:styleId="FontStyle50">
    <w:name w:val="Font Style50"/>
    <w:uiPriority w:val="99"/>
    <w:rsid w:val="00C934E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934E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934E6"/>
    <w:rPr>
      <w:rFonts w:ascii="Cambria" w:eastAsia="Cambria" w:hAnsi="Cambria" w:cs="Cambria"/>
      <w:spacing w:val="-3"/>
      <w:sz w:val="22"/>
      <w:szCs w:val="20"/>
    </w:rPr>
  </w:style>
  <w:style w:type="character" w:customStyle="1" w:styleId="kn">
    <w:name w:val="kn"/>
    <w:basedOn w:val="DefaultParagraphFont"/>
    <w:rsid w:val="00C934E6"/>
  </w:style>
  <w:style w:type="character" w:customStyle="1" w:styleId="StyleStyleUnderlineUnderlineStyleBoldUnderlineIntenseEmphas">
    <w:name w:val="Style Style UnderlineUnderlineStyle Bold UnderlineIntense Emphas..."/>
    <w:basedOn w:val="DefaultParagraphFont"/>
    <w:rsid w:val="00C934E6"/>
    <w:rPr>
      <w:b/>
      <w:bCs/>
      <w:sz w:val="26"/>
      <w:u w:val="single"/>
    </w:rPr>
  </w:style>
  <w:style w:type="character" w:customStyle="1" w:styleId="articoloinside">
    <w:name w:val="articolo_inside"/>
    <w:rsid w:val="00C934E6"/>
  </w:style>
  <w:style w:type="paragraph" w:customStyle="1" w:styleId="pagetools">
    <w:name w:val="pagetools"/>
    <w:basedOn w:val="Normal"/>
    <w:rsid w:val="00C934E6"/>
    <w:pPr>
      <w:spacing w:before="100" w:beforeAutospacing="1" w:after="100" w:afterAutospacing="1"/>
    </w:pPr>
    <w:rPr>
      <w:rFonts w:ascii="Cambria" w:eastAsia="Cambria" w:hAnsi="Cambria"/>
      <w:sz w:val="24"/>
    </w:rPr>
  </w:style>
  <w:style w:type="character" w:customStyle="1" w:styleId="job">
    <w:name w:val="job"/>
    <w:basedOn w:val="DefaultParagraphFont"/>
    <w:rsid w:val="00C934E6"/>
  </w:style>
  <w:style w:type="character" w:customStyle="1" w:styleId="publisher">
    <w:name w:val="publisher"/>
    <w:basedOn w:val="DefaultParagraphFont"/>
    <w:rsid w:val="00C934E6"/>
  </w:style>
  <w:style w:type="character" w:customStyle="1" w:styleId="pubyear">
    <w:name w:val="pubyear"/>
    <w:basedOn w:val="DefaultParagraphFont"/>
    <w:rsid w:val="00C934E6"/>
  </w:style>
  <w:style w:type="character" w:customStyle="1" w:styleId="pubcity">
    <w:name w:val="pubcity"/>
    <w:basedOn w:val="DefaultParagraphFont"/>
    <w:rsid w:val="00C934E6"/>
  </w:style>
  <w:style w:type="paragraph" w:customStyle="1" w:styleId="C-Text">
    <w:name w:val="C-Text"/>
    <w:basedOn w:val="Normal"/>
    <w:rsid w:val="00C934E6"/>
    <w:pPr>
      <w:tabs>
        <w:tab w:val="num" w:pos="720"/>
      </w:tabs>
      <w:ind w:left="720" w:hanging="360"/>
    </w:pPr>
    <w:rPr>
      <w:rFonts w:ascii="Book Antiqua" w:hAnsi="Book Antiqua"/>
      <w:sz w:val="24"/>
    </w:rPr>
  </w:style>
  <w:style w:type="character" w:customStyle="1" w:styleId="ecdate">
    <w:name w:val="ec_date"/>
    <w:basedOn w:val="DefaultParagraphFont"/>
    <w:rsid w:val="00C934E6"/>
    <w:rPr>
      <w:rFonts w:ascii="Symbol" w:hAnsi="Symbol" w:hint="default"/>
      <w:sz w:val="20"/>
      <w:szCs w:val="20"/>
      <w:shd w:val="clear" w:color="auto" w:fill="FFFFFF"/>
    </w:rPr>
  </w:style>
  <w:style w:type="paragraph" w:customStyle="1" w:styleId="ecmsonormal">
    <w:name w:val="ec_msonormal"/>
    <w:basedOn w:val="Normal"/>
    <w:rsid w:val="00C934E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934E6"/>
  </w:style>
  <w:style w:type="character" w:customStyle="1" w:styleId="articleheadline">
    <w:name w:val="articleheadline"/>
    <w:basedOn w:val="DefaultParagraphFont"/>
    <w:rsid w:val="00C934E6"/>
  </w:style>
  <w:style w:type="paragraph" w:customStyle="1" w:styleId="u-intro">
    <w:name w:val="u-intro"/>
    <w:basedOn w:val="Normal"/>
    <w:rsid w:val="00C934E6"/>
    <w:pPr>
      <w:spacing w:before="100" w:beforeAutospacing="1" w:after="100" w:afterAutospacing="1"/>
    </w:pPr>
    <w:rPr>
      <w:rFonts w:ascii="Georgia" w:hAnsi="Georgia"/>
      <w:sz w:val="24"/>
    </w:rPr>
  </w:style>
  <w:style w:type="character" w:customStyle="1" w:styleId="u-byline">
    <w:name w:val="u-byline"/>
    <w:basedOn w:val="DefaultParagraphFont"/>
    <w:rsid w:val="00C934E6"/>
  </w:style>
  <w:style w:type="character" w:customStyle="1" w:styleId="articlebya">
    <w:name w:val="articleby_a"/>
    <w:basedOn w:val="DefaultParagraphFont"/>
    <w:rsid w:val="00C934E6"/>
  </w:style>
  <w:style w:type="character" w:customStyle="1" w:styleId="popupwinby">
    <w:name w:val="popupwinby"/>
    <w:basedOn w:val="DefaultParagraphFont"/>
    <w:rsid w:val="00C934E6"/>
  </w:style>
  <w:style w:type="character" w:customStyle="1" w:styleId="storyheader">
    <w:name w:val="storyheader"/>
    <w:basedOn w:val="DefaultParagraphFont"/>
    <w:rsid w:val="00C934E6"/>
  </w:style>
  <w:style w:type="character" w:customStyle="1" w:styleId="marron">
    <w:name w:val="marron"/>
    <w:basedOn w:val="DefaultParagraphFont"/>
    <w:rsid w:val="00C934E6"/>
  </w:style>
  <w:style w:type="paragraph" w:customStyle="1" w:styleId="StyleNormalWeb10pt">
    <w:name w:val="Style Normal (Web) + 10 pt"/>
    <w:basedOn w:val="NormalWeb"/>
    <w:next w:val="Normal"/>
    <w:rsid w:val="00C934E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934E6"/>
    <w:rPr>
      <w:szCs w:val="24"/>
      <w:lang w:val="en-US" w:eastAsia="en-US" w:bidi="ar-SA"/>
    </w:rPr>
  </w:style>
  <w:style w:type="paragraph" w:customStyle="1" w:styleId="TagCiteShells">
    <w:name w:val="Tag/Cite/Shells"/>
    <w:basedOn w:val="Normal"/>
    <w:rsid w:val="00C934E6"/>
    <w:rPr>
      <w:rFonts w:ascii="Georgia" w:hAnsi="Georgia"/>
      <w:b/>
    </w:rPr>
  </w:style>
  <w:style w:type="paragraph" w:customStyle="1" w:styleId="DefinitionTerm">
    <w:name w:val="Definition Term"/>
    <w:basedOn w:val="Normal"/>
    <w:next w:val="Normal"/>
    <w:rsid w:val="00C934E6"/>
    <w:rPr>
      <w:rFonts w:ascii="Georgia" w:hAnsi="Georgia"/>
      <w:snapToGrid w:val="0"/>
      <w:sz w:val="24"/>
    </w:rPr>
  </w:style>
  <w:style w:type="character" w:customStyle="1" w:styleId="Style3CharChar">
    <w:name w:val="Style3 Char Char"/>
    <w:basedOn w:val="DefaultParagraphFont"/>
    <w:rsid w:val="00C934E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934E6"/>
    <w:pPr>
      <w:spacing w:after="60"/>
    </w:pPr>
    <w:rPr>
      <w:rFonts w:ascii="Georgia" w:eastAsia="Segoe UI" w:hAnsi="Georgia" w:cs="Cambria"/>
      <w:caps/>
      <w:sz w:val="20"/>
      <w:lang w:eastAsia="zh-CN"/>
    </w:rPr>
  </w:style>
  <w:style w:type="character" w:customStyle="1" w:styleId="NormalChar0">
    <w:name w:val="Normal Char"/>
    <w:basedOn w:val="DefaultParagraphFont"/>
    <w:rsid w:val="00C934E6"/>
    <w:rPr>
      <w:lang w:eastAsia="en-US"/>
    </w:rPr>
  </w:style>
  <w:style w:type="character" w:customStyle="1" w:styleId="BoldUnderlineChar2">
    <w:name w:val="Bold + Underline Char"/>
    <w:basedOn w:val="DefaultParagraphFont"/>
    <w:rsid w:val="00C934E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934E6"/>
  </w:style>
  <w:style w:type="character" w:customStyle="1" w:styleId="CharacterStyle7">
    <w:name w:val="Character Style 7"/>
    <w:rsid w:val="00C934E6"/>
    <w:rPr>
      <w:rFonts w:ascii="Trebuchet MS" w:hAnsi="Trebuchet MS" w:cs="Trebuchet MS"/>
      <w:sz w:val="20"/>
      <w:szCs w:val="20"/>
      <w:u w:val="single"/>
    </w:rPr>
  </w:style>
  <w:style w:type="character" w:customStyle="1" w:styleId="StyleStyle4Char">
    <w:name w:val="Style Style4 + Char"/>
    <w:basedOn w:val="DefaultParagraphFont"/>
    <w:rsid w:val="00C934E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934E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934E6"/>
    <w:rPr>
      <w:rFonts w:ascii="Symbol" w:hAnsi="Symbol"/>
      <w:sz w:val="21"/>
      <w:szCs w:val="21"/>
      <w:u w:val="thick"/>
    </w:rPr>
  </w:style>
  <w:style w:type="paragraph" w:customStyle="1" w:styleId="Cite8">
    <w:name w:val="Cite8"/>
    <w:basedOn w:val="Normal"/>
    <w:autoRedefine/>
    <w:qFormat/>
    <w:rsid w:val="00C934E6"/>
    <w:rPr>
      <w:rFonts w:ascii="Trebuchet MS" w:eastAsia="Verdana" w:hAnsi="Trebuchet MS" w:cs="Cambria"/>
      <w:sz w:val="16"/>
    </w:rPr>
  </w:style>
  <w:style w:type="paragraph" w:customStyle="1" w:styleId="8font">
    <w:name w:val="8font"/>
    <w:basedOn w:val="Normal"/>
    <w:next w:val="Normal"/>
    <w:autoRedefine/>
    <w:qFormat/>
    <w:rsid w:val="00C934E6"/>
    <w:rPr>
      <w:rFonts w:ascii="Georgia" w:eastAsia="Cambria Math" w:hAnsi="Georgia" w:cs="Cambria"/>
      <w:sz w:val="16"/>
      <w:szCs w:val="16"/>
    </w:rPr>
  </w:style>
  <w:style w:type="paragraph" w:customStyle="1" w:styleId="BoldUnderlineChar20">
    <w:name w:val="BoldUnderline Char2"/>
    <w:link w:val="BoldUnderlineChar2Char"/>
    <w:rsid w:val="00C934E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C934E6"/>
    <w:rPr>
      <w:rFonts w:ascii="Times New Roman" w:eastAsia="Times New Roman" w:hAnsi="Times New Roman" w:cs="Times New Roman"/>
      <w:b/>
      <w:sz w:val="20"/>
      <w:u w:val="single"/>
    </w:rPr>
  </w:style>
  <w:style w:type="character" w:customStyle="1" w:styleId="UnderlineCharChar4">
    <w:name w:val="Underline Char Char4"/>
    <w:rsid w:val="00C934E6"/>
    <w:rPr>
      <w:szCs w:val="24"/>
      <w:u w:val="single"/>
      <w:lang w:val="en-US" w:eastAsia="en-US" w:bidi="ar-SA"/>
    </w:rPr>
  </w:style>
  <w:style w:type="character" w:customStyle="1" w:styleId="BoldUnderlineCharChar3">
    <w:name w:val="BoldUnderline Char Char3"/>
    <w:rsid w:val="00C934E6"/>
    <w:rPr>
      <w:b/>
      <w:szCs w:val="24"/>
      <w:u w:val="single"/>
      <w:lang w:val="en-US" w:eastAsia="en-US" w:bidi="ar-SA"/>
    </w:rPr>
  </w:style>
  <w:style w:type="character" w:customStyle="1" w:styleId="BoldUnderlineCharChar2">
    <w:name w:val="BoldUnderline Char Char2"/>
    <w:rsid w:val="00C934E6"/>
    <w:rPr>
      <w:b/>
      <w:szCs w:val="24"/>
      <w:u w:val="single"/>
      <w:lang w:val="en-US" w:eastAsia="en-US" w:bidi="ar-SA"/>
    </w:rPr>
  </w:style>
  <w:style w:type="paragraph" w:customStyle="1" w:styleId="UnderlineCard0">
    <w:name w:val="UnderlineCard"/>
    <w:basedOn w:val="Heading3"/>
    <w:link w:val="UnderlineCardChar0"/>
    <w:qFormat/>
    <w:rsid w:val="00C934E6"/>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C934E6"/>
    <w:rPr>
      <w:rFonts w:ascii="Georgia" w:eastAsia="Calibri" w:hAnsi="Georgia" w:cs="Times New Roman"/>
      <w:sz w:val="20"/>
      <w:szCs w:val="20"/>
      <w:u w:val="single"/>
      <w:lang w:val="x-none" w:eastAsia="x-none"/>
    </w:rPr>
  </w:style>
  <w:style w:type="character" w:customStyle="1" w:styleId="5Notunderlined">
    <w:name w:val="5 Not underlined"/>
    <w:rsid w:val="00C934E6"/>
    <w:rPr>
      <w:rFonts w:ascii="Times New Roman" w:hAnsi="Times New Roman"/>
      <w:sz w:val="16"/>
    </w:rPr>
  </w:style>
  <w:style w:type="character" w:customStyle="1" w:styleId="volume-issue">
    <w:name w:val="volume-issue"/>
    <w:rsid w:val="00C934E6"/>
    <w:rPr>
      <w:rFonts w:cs="Times New Roman"/>
    </w:rPr>
  </w:style>
  <w:style w:type="character" w:customStyle="1" w:styleId="storytext">
    <w:name w:val="storytext"/>
    <w:basedOn w:val="DefaultParagraphFont"/>
    <w:rsid w:val="00C934E6"/>
  </w:style>
  <w:style w:type="character" w:customStyle="1" w:styleId="boldness1">
    <w:name w:val="boldness1"/>
    <w:rsid w:val="00C934E6"/>
  </w:style>
  <w:style w:type="paragraph" w:customStyle="1" w:styleId="Cardd">
    <w:name w:val="Cardd"/>
    <w:basedOn w:val="Normal"/>
    <w:uiPriority w:val="4"/>
    <w:qFormat/>
    <w:rsid w:val="00C934E6"/>
    <w:pPr>
      <w:ind w:left="288" w:right="288"/>
    </w:pPr>
    <w:rPr>
      <w:rFonts w:ascii="Georgia" w:hAnsi="Georgia"/>
    </w:rPr>
  </w:style>
  <w:style w:type="paragraph" w:customStyle="1" w:styleId="document0">
    <w:name w:val="document"/>
    <w:basedOn w:val="Normal"/>
    <w:rsid w:val="00C934E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934E6"/>
  </w:style>
  <w:style w:type="character" w:customStyle="1" w:styleId="aa">
    <w:name w:val="_"/>
    <w:basedOn w:val="DefaultParagraphFont"/>
    <w:rsid w:val="00C934E6"/>
  </w:style>
  <w:style w:type="paragraph" w:customStyle="1" w:styleId="Shrink6">
    <w:name w:val="Shrink 6"/>
    <w:basedOn w:val="Normal"/>
    <w:qFormat/>
    <w:rsid w:val="00C934E6"/>
    <w:rPr>
      <w:rFonts w:ascii="Georgia" w:eastAsia="Calibri" w:hAnsi="Georgia"/>
      <w:sz w:val="12"/>
    </w:rPr>
  </w:style>
  <w:style w:type="character" w:customStyle="1" w:styleId="messagecontent">
    <w:name w:val="message_content"/>
    <w:rsid w:val="00C934E6"/>
  </w:style>
  <w:style w:type="paragraph" w:customStyle="1" w:styleId="BriefTitleWorks">
    <w:name w:val="Brief Title Works"/>
    <w:basedOn w:val="Heading1"/>
    <w:link w:val="BriefTitleWorksChar"/>
    <w:rsid w:val="00C934E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934E6"/>
    <w:rPr>
      <w:rFonts w:ascii="Georgia" w:eastAsia="Times New Roman" w:hAnsi="Georgia" w:cs="Arial"/>
      <w:b/>
      <w:bCs/>
      <w:kern w:val="32"/>
      <w:szCs w:val="32"/>
      <w:u w:val="single"/>
    </w:rPr>
  </w:style>
  <w:style w:type="character" w:customStyle="1" w:styleId="twelptblackblack1">
    <w:name w:val="twelptblackblack1"/>
    <w:basedOn w:val="DefaultParagraphFont"/>
    <w:rsid w:val="00C934E6"/>
    <w:rPr>
      <w:rFonts w:ascii="Verdana" w:hAnsi="Verdana" w:hint="default"/>
      <w:color w:val="000000"/>
      <w:sz w:val="16"/>
      <w:szCs w:val="16"/>
    </w:rPr>
  </w:style>
  <w:style w:type="character" w:customStyle="1" w:styleId="Heading3CharCharCharChar1">
    <w:name w:val="Heading 3 Char Char Char Char1"/>
    <w:rsid w:val="00C934E6"/>
    <w:rPr>
      <w:rFonts w:cs="Arial"/>
      <w:bCs/>
      <w:szCs w:val="26"/>
      <w:u w:val="single"/>
      <w:lang w:val="en-US" w:eastAsia="en-US" w:bidi="ar-SA"/>
    </w:rPr>
  </w:style>
  <w:style w:type="paragraph" w:customStyle="1" w:styleId="conintrotext">
    <w:name w:val="conintrotext"/>
    <w:basedOn w:val="Normal"/>
    <w:uiPriority w:val="99"/>
    <w:rsid w:val="00C934E6"/>
    <w:pPr>
      <w:spacing w:before="100" w:beforeAutospacing="1" w:after="100" w:afterAutospacing="1"/>
    </w:pPr>
    <w:rPr>
      <w:rFonts w:ascii="Georgia" w:eastAsia="Times New Roman" w:hAnsi="Georgia"/>
      <w:sz w:val="24"/>
    </w:rPr>
  </w:style>
  <w:style w:type="character" w:customStyle="1" w:styleId="comment-body">
    <w:name w:val="comment-body"/>
    <w:rsid w:val="00C934E6"/>
  </w:style>
  <w:style w:type="character" w:customStyle="1" w:styleId="UnderlineCharCharChar1">
    <w:name w:val="Underline Char Char Char1"/>
    <w:rsid w:val="00C934E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934E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934E6"/>
    <w:rPr>
      <w:rFonts w:asciiTheme="minorHAnsi" w:eastAsia="MS Mincho" w:hAnsiTheme="minorHAnsi"/>
      <w:b/>
      <w:sz w:val="24"/>
      <w:u w:val="single"/>
    </w:rPr>
  </w:style>
  <w:style w:type="character" w:customStyle="1" w:styleId="mw-headline">
    <w:name w:val="mw-headline"/>
    <w:rsid w:val="00C934E6"/>
  </w:style>
  <w:style w:type="character" w:customStyle="1" w:styleId="flagicon">
    <w:name w:val="flagicon"/>
    <w:rsid w:val="00C934E6"/>
  </w:style>
  <w:style w:type="paragraph" w:customStyle="1" w:styleId="assert">
    <w:name w:val="assert"/>
    <w:basedOn w:val="Normal"/>
    <w:uiPriority w:val="99"/>
    <w:rsid w:val="00C934E6"/>
    <w:pPr>
      <w:spacing w:before="100" w:beforeAutospacing="1" w:after="100" w:afterAutospacing="1"/>
    </w:pPr>
    <w:rPr>
      <w:rFonts w:ascii="Georgia" w:eastAsia="Times New Roman" w:hAnsi="Georgia"/>
      <w:sz w:val="24"/>
    </w:rPr>
  </w:style>
  <w:style w:type="character" w:customStyle="1" w:styleId="apturelink">
    <w:name w:val="apturelink"/>
    <w:rsid w:val="00C934E6"/>
  </w:style>
  <w:style w:type="character" w:customStyle="1" w:styleId="apturelinkicon">
    <w:name w:val="apturelinkicon"/>
    <w:rsid w:val="00C934E6"/>
  </w:style>
  <w:style w:type="paragraph" w:customStyle="1" w:styleId="Default1">
    <w:name w:val="Default1"/>
    <w:basedOn w:val="Default"/>
    <w:next w:val="Default"/>
    <w:uiPriority w:val="99"/>
    <w:rsid w:val="00C934E6"/>
    <w:rPr>
      <w:color w:val="auto"/>
    </w:rPr>
  </w:style>
  <w:style w:type="paragraph" w:customStyle="1" w:styleId="center">
    <w:name w:val="center"/>
    <w:basedOn w:val="Normal"/>
    <w:uiPriority w:val="99"/>
    <w:rsid w:val="00C934E6"/>
    <w:pPr>
      <w:spacing w:before="100" w:beforeAutospacing="1" w:after="100" w:afterAutospacing="1"/>
    </w:pPr>
    <w:rPr>
      <w:rFonts w:ascii="Georgia" w:eastAsia="Times New Roman" w:hAnsi="Georgia"/>
      <w:sz w:val="24"/>
    </w:rPr>
  </w:style>
  <w:style w:type="character" w:customStyle="1" w:styleId="LittleChar">
    <w:name w:val="Little Char"/>
    <w:link w:val="Little"/>
    <w:rsid w:val="00C934E6"/>
    <w:rPr>
      <w:rFonts w:ascii="Calibri" w:eastAsia="Times New Roman" w:hAnsi="Calibri"/>
      <w:sz w:val="16"/>
    </w:rPr>
  </w:style>
  <w:style w:type="character" w:customStyle="1" w:styleId="UnderlineChar1Char">
    <w:name w:val="Underline Char1 Char"/>
    <w:rsid w:val="00C934E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934E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934E6"/>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934E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934E6"/>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934E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934E6"/>
    <w:rPr>
      <w:rFonts w:asciiTheme="minorHAnsi" w:eastAsia="MS Mincho" w:hAnsiTheme="minorHAnsi"/>
      <w:b/>
      <w:sz w:val="24"/>
      <w:u w:val="single"/>
    </w:rPr>
  </w:style>
  <w:style w:type="paragraph" w:customStyle="1" w:styleId="CardBody">
    <w:name w:val="Card Body"/>
    <w:basedOn w:val="Normal"/>
    <w:link w:val="CardBodyChar"/>
    <w:rsid w:val="00C934E6"/>
    <w:rPr>
      <w:rFonts w:ascii="Georgia" w:eastAsia="Times New Roman" w:hAnsi="Georgia"/>
      <w:sz w:val="16"/>
    </w:rPr>
  </w:style>
  <w:style w:type="character" w:customStyle="1" w:styleId="CardBodyChar">
    <w:name w:val="Card Body Char"/>
    <w:link w:val="CardBody"/>
    <w:rsid w:val="00C934E6"/>
    <w:rPr>
      <w:rFonts w:ascii="Georgia" w:eastAsia="Times New Roman" w:hAnsi="Georgia"/>
      <w:sz w:val="16"/>
    </w:rPr>
  </w:style>
  <w:style w:type="character" w:customStyle="1" w:styleId="ptitleinside">
    <w:name w:val="p_title_inside"/>
    <w:rsid w:val="00C934E6"/>
  </w:style>
  <w:style w:type="paragraph" w:customStyle="1" w:styleId="StyleBoldandUnderlineChar11ptBorderSinglesolidline">
    <w:name w:val="Style Bold and Underline Char + 11 pt Border: : (Single solid line..."/>
    <w:link w:val="StyleBoldandUnderlineChar11ptBorderSinglesolidlineChar"/>
    <w:rsid w:val="00C934E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934E6"/>
    <w:rPr>
      <w:rFonts w:eastAsia="Times New Roman"/>
      <w:b/>
      <w:bCs/>
      <w:sz w:val="22"/>
      <w:szCs w:val="20"/>
      <w:u w:val="single"/>
      <w:bdr w:val="single" w:sz="4" w:space="0" w:color="auto"/>
    </w:rPr>
  </w:style>
  <w:style w:type="paragraph" w:customStyle="1" w:styleId="Indentation">
    <w:name w:val="Indentation"/>
    <w:basedOn w:val="Normal"/>
    <w:uiPriority w:val="99"/>
    <w:rsid w:val="00C934E6"/>
    <w:pPr>
      <w:ind w:left="288" w:right="288"/>
    </w:pPr>
    <w:rPr>
      <w:rFonts w:ascii="Georgia" w:hAnsi="Georgia"/>
    </w:rPr>
  </w:style>
  <w:style w:type="character" w:customStyle="1" w:styleId="StyleUnderlineCharChar9ptBold">
    <w:name w:val="Style Underline Char Char + 9 pt Bold"/>
    <w:rsid w:val="00C934E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934E6"/>
    <w:rPr>
      <w:rFonts w:ascii="Georgia" w:eastAsia="Times New Roman" w:hAnsi="Georgia"/>
      <w:u w:val="single"/>
    </w:rPr>
  </w:style>
  <w:style w:type="character" w:customStyle="1" w:styleId="StyleStyle4ArialNarrow9ptChar">
    <w:name w:val="Style Style4 + Arial Narrow 9 pt Char"/>
    <w:link w:val="StyleStyle4ArialNarrow9pt"/>
    <w:rsid w:val="00C934E6"/>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C934E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934E6"/>
    <w:rPr>
      <w:rFonts w:ascii="Georgia" w:eastAsia="Times New Roman" w:hAnsi="Georgia"/>
      <w:b/>
      <w:bCs/>
      <w:sz w:val="22"/>
      <w:u w:val="single"/>
    </w:rPr>
  </w:style>
  <w:style w:type="character" w:customStyle="1" w:styleId="StyleBoldandUnderlineCharChar29pt">
    <w:name w:val="Style Bold and Underline Char Char2 + 9 pt"/>
    <w:rsid w:val="00C934E6"/>
    <w:rPr>
      <w:rFonts w:ascii="Times New Roman" w:hAnsi="Times New Roman"/>
      <w:b/>
      <w:bCs/>
      <w:noProof w:val="0"/>
      <w:sz w:val="20"/>
      <w:u w:val="single"/>
    </w:rPr>
  </w:style>
  <w:style w:type="character" w:customStyle="1" w:styleId="StyleUnderlineCharChar19pt">
    <w:name w:val="Style Underline Char Char1 + 9 pt"/>
    <w:rsid w:val="00C934E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934E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934E6"/>
    <w:rPr>
      <w:rFonts w:ascii="Georgia" w:eastAsia="Times New Roman" w:hAnsi="Georgia"/>
      <w:b/>
      <w:smallCaps/>
      <w:sz w:val="24"/>
      <w:szCs w:val="24"/>
      <w:u w:val="single"/>
    </w:rPr>
  </w:style>
  <w:style w:type="character" w:customStyle="1" w:styleId="CardTextCharChar">
    <w:name w:val="Card Text Char Char"/>
    <w:rsid w:val="00C934E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934E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934E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934E6"/>
    <w:rPr>
      <w:rFonts w:ascii="Times New Roman" w:hAnsi="Times New Roman"/>
      <w:sz w:val="24"/>
      <w:u w:val="single"/>
      <w:bdr w:val="none" w:sz="0" w:space="0" w:color="auto"/>
      <w:shd w:val="clear" w:color="auto" w:fill="auto"/>
    </w:rPr>
  </w:style>
  <w:style w:type="character" w:customStyle="1" w:styleId="FifthChar">
    <w:name w:val="Fifth Char"/>
    <w:link w:val="Fifth"/>
    <w:rsid w:val="00C934E6"/>
    <w:rPr>
      <w:rFonts w:ascii="Arial" w:eastAsia="Calibri" w:hAnsi="Arial"/>
      <w:sz w:val="22"/>
    </w:rPr>
  </w:style>
  <w:style w:type="paragraph" w:customStyle="1" w:styleId="Third">
    <w:name w:val="Third"/>
    <w:basedOn w:val="Normal"/>
    <w:link w:val="ThirdChar"/>
    <w:rsid w:val="00C934E6"/>
    <w:rPr>
      <w:rFonts w:ascii="Georgia" w:eastAsia="Times New Roman" w:hAnsi="Georgia"/>
      <w:b/>
      <w:u w:val="single"/>
      <w:lang w:val="x-none" w:eastAsia="x-none"/>
    </w:rPr>
  </w:style>
  <w:style w:type="character" w:customStyle="1" w:styleId="ThirdChar">
    <w:name w:val="Third Char"/>
    <w:link w:val="Third"/>
    <w:rsid w:val="00C934E6"/>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C934E6"/>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C934E6"/>
  </w:style>
  <w:style w:type="paragraph" w:customStyle="1" w:styleId="DebateUnderlineBoldChar">
    <w:name w:val="Debate Underline Bold Char"/>
    <w:basedOn w:val="Normal"/>
    <w:link w:val="DebateUnderlineBoldCharChar"/>
    <w:rsid w:val="00C934E6"/>
    <w:pPr>
      <w:jc w:val="both"/>
    </w:pPr>
    <w:rPr>
      <w:rFonts w:ascii="Georgia" w:eastAsia="Times New Roman" w:hAnsi="Georgia"/>
      <w:b/>
      <w:u w:val="thick"/>
    </w:rPr>
  </w:style>
  <w:style w:type="character" w:customStyle="1" w:styleId="DebateUnderlineBoldCharChar">
    <w:name w:val="Debate Underline Bold Char Char"/>
    <w:link w:val="DebateUnderlineBoldChar"/>
    <w:rsid w:val="00C934E6"/>
    <w:rPr>
      <w:rFonts w:ascii="Georgia" w:eastAsia="Times New Roman" w:hAnsi="Georgia"/>
      <w:b/>
      <w:sz w:val="22"/>
      <w:u w:val="thick"/>
    </w:rPr>
  </w:style>
  <w:style w:type="character" w:customStyle="1" w:styleId="bloctitlesChar">
    <w:name w:val="bloc titles Char"/>
    <w:link w:val="bloctitles"/>
    <w:rsid w:val="00C934E6"/>
    <w:rPr>
      <w:rFonts w:ascii="Calibri" w:eastAsia="Malgun Gothic" w:hAnsi="Calibri" w:cs="Arial"/>
      <w:b/>
      <w:kern w:val="32"/>
      <w:sz w:val="32"/>
      <w:szCs w:val="32"/>
      <w:u w:val="single"/>
    </w:rPr>
  </w:style>
  <w:style w:type="paragraph" w:customStyle="1" w:styleId="CiteSmallText">
    <w:name w:val="Cite Small Text"/>
    <w:basedOn w:val="Normal"/>
    <w:uiPriority w:val="99"/>
    <w:rsid w:val="00C934E6"/>
    <w:pPr>
      <w:widowControl w:val="0"/>
      <w:spacing w:after="200"/>
    </w:pPr>
    <w:rPr>
      <w:rFonts w:ascii="Helvetica Neue" w:hAnsi="Helvetica Neue"/>
      <w:b/>
      <w:sz w:val="18"/>
    </w:rPr>
  </w:style>
  <w:style w:type="character" w:customStyle="1" w:styleId="3TagCite">
    <w:name w:val="3 Tag/Cite"/>
    <w:rsid w:val="00C934E6"/>
    <w:rPr>
      <w:rFonts w:ascii="Times New Roman" w:hAnsi="Times New Roman"/>
      <w:b/>
    </w:rPr>
  </w:style>
  <w:style w:type="character" w:customStyle="1" w:styleId="4Qualifications">
    <w:name w:val="4 Qualifications"/>
    <w:rsid w:val="00C934E6"/>
    <w:rPr>
      <w:rFonts w:ascii="Times New Roman" w:hAnsi="Times New Roman"/>
      <w:sz w:val="19"/>
    </w:rPr>
  </w:style>
  <w:style w:type="character" w:customStyle="1" w:styleId="6Underlined">
    <w:name w:val="6 Underlined"/>
    <w:rsid w:val="00C934E6"/>
    <w:rPr>
      <w:rFonts w:ascii="Times New Roman" w:hAnsi="Times New Roman"/>
      <w:b/>
      <w:sz w:val="21"/>
      <w:u w:val="single"/>
    </w:rPr>
  </w:style>
  <w:style w:type="paragraph" w:customStyle="1" w:styleId="Cards1CharChar">
    <w:name w:val="Cards1 Char Char"/>
    <w:basedOn w:val="Normal"/>
    <w:link w:val="Cards1CharCharChar"/>
    <w:rsid w:val="00C934E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934E6"/>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C934E6"/>
    <w:rPr>
      <w:rFonts w:asciiTheme="minorHAnsi" w:hAnsiTheme="minorHAnsi"/>
      <w:sz w:val="24"/>
      <w:u w:val="single"/>
    </w:rPr>
  </w:style>
  <w:style w:type="character" w:customStyle="1" w:styleId="CitesCharCharChar">
    <w:name w:val="Cites Char Char Char"/>
    <w:rsid w:val="00C934E6"/>
    <w:rPr>
      <w:rFonts w:ascii="Times New Roman" w:eastAsia="Times New Roman" w:hAnsi="Times New Roman" w:cs="Times New Roman"/>
      <w:sz w:val="20"/>
      <w:szCs w:val="24"/>
    </w:rPr>
  </w:style>
  <w:style w:type="character" w:customStyle="1" w:styleId="nohighlighting">
    <w:name w:val="no highlighting"/>
    <w:rsid w:val="00C934E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934E6"/>
    <w:rPr>
      <w:rFonts w:ascii="Cambria" w:hAnsi="Cambria" w:hint="default"/>
      <w:sz w:val="21"/>
      <w:u w:val="single"/>
    </w:rPr>
  </w:style>
  <w:style w:type="paragraph" w:customStyle="1" w:styleId="Swag">
    <w:name w:val="Swag"/>
    <w:basedOn w:val="Normal"/>
    <w:link w:val="SwagChar"/>
    <w:qFormat/>
    <w:rsid w:val="00C934E6"/>
    <w:rPr>
      <w:rFonts w:ascii="Georgia" w:hAnsi="Georgia"/>
      <w:color w:val="0000FF"/>
      <w:sz w:val="12"/>
      <w:u w:val="single"/>
    </w:rPr>
  </w:style>
  <w:style w:type="character" w:customStyle="1" w:styleId="SwagChar">
    <w:name w:val="Swag Char"/>
    <w:link w:val="Swag"/>
    <w:rsid w:val="00C934E6"/>
    <w:rPr>
      <w:rFonts w:ascii="Georgia" w:hAnsi="Georgia"/>
      <w:color w:val="0000FF"/>
      <w:sz w:val="12"/>
      <w:u w:val="single"/>
    </w:rPr>
  </w:style>
  <w:style w:type="paragraph" w:customStyle="1" w:styleId="StyleUnderlineTimesNewRoman1">
    <w:name w:val="Style Underline + Times New Roman1"/>
    <w:link w:val="StyleUnderlineTimesNewRoman1Char"/>
    <w:rsid w:val="00C934E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C934E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C934E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C934E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C934E6"/>
    <w:rPr>
      <w:rFonts w:eastAsia="MS Mincho"/>
    </w:rPr>
  </w:style>
  <w:style w:type="character" w:customStyle="1" w:styleId="StyleStyleCardTextLeft-075Right0Char">
    <w:name w:val="Style Style Card Text + Left:  -0.75&quot; + Right:  0&quot; Char"/>
    <w:link w:val="StyleStyleCardTextLeft-075Right0"/>
    <w:rsid w:val="00C934E6"/>
    <w:rPr>
      <w:rFonts w:ascii="Calibri" w:eastAsia="MS Mincho" w:hAnsi="Calibri"/>
      <w:sz w:val="22"/>
    </w:rPr>
  </w:style>
  <w:style w:type="character" w:customStyle="1" w:styleId="CharChar61">
    <w:name w:val="Char Char61"/>
    <w:rsid w:val="00C934E6"/>
    <w:rPr>
      <w:rFonts w:cs="Arial"/>
      <w:bCs/>
      <w:sz w:val="16"/>
      <w:szCs w:val="26"/>
      <w:lang w:val="en-US" w:eastAsia="en-US" w:bidi="ar-SA"/>
    </w:rPr>
  </w:style>
  <w:style w:type="character" w:customStyle="1" w:styleId="ListBulletChar">
    <w:name w:val="List Bullet Char"/>
    <w:link w:val="ListBullet"/>
    <w:uiPriority w:val="99"/>
    <w:rsid w:val="00C934E6"/>
    <w:rPr>
      <w:rFonts w:ascii="Calibri" w:eastAsia="Calibri" w:hAnsi="Calibri"/>
      <w:sz w:val="22"/>
    </w:rPr>
  </w:style>
  <w:style w:type="paragraph" w:customStyle="1" w:styleId="subhead10">
    <w:name w:val="subhead1"/>
    <w:basedOn w:val="Normal"/>
    <w:uiPriority w:val="99"/>
    <w:rsid w:val="00C934E6"/>
    <w:pPr>
      <w:spacing w:before="100" w:beforeAutospacing="1" w:after="100" w:afterAutospacing="1"/>
    </w:pPr>
    <w:rPr>
      <w:rFonts w:ascii="Georgia" w:eastAsia="Times New Roman" w:hAnsi="Georgia"/>
      <w:sz w:val="24"/>
    </w:rPr>
  </w:style>
  <w:style w:type="character" w:customStyle="1" w:styleId="styledate0">
    <w:name w:val="styledate"/>
    <w:rsid w:val="00C934E6"/>
  </w:style>
  <w:style w:type="character" w:customStyle="1" w:styleId="BoldandUnderlineChar1">
    <w:name w:val="Bold and Underline Char1"/>
    <w:rsid w:val="00C934E6"/>
    <w:rPr>
      <w:b/>
      <w:szCs w:val="24"/>
      <w:u w:val="single"/>
      <w:lang w:val="en-US" w:eastAsia="en-US" w:bidi="ar-SA"/>
    </w:rPr>
  </w:style>
  <w:style w:type="character" w:customStyle="1" w:styleId="BoldandUnderlineChar1Char2">
    <w:name w:val="Bold and Underline Char1 Char2"/>
    <w:rsid w:val="00C934E6"/>
    <w:rPr>
      <w:b/>
      <w:szCs w:val="24"/>
      <w:u w:val="single"/>
      <w:lang w:val="en-US" w:eastAsia="en-US" w:bidi="ar-SA"/>
    </w:rPr>
  </w:style>
  <w:style w:type="character" w:customStyle="1" w:styleId="BoldandUnderlineCharChar1">
    <w:name w:val="Bold and Underline Char Char1"/>
    <w:rsid w:val="00C934E6"/>
    <w:rPr>
      <w:b/>
      <w:szCs w:val="24"/>
      <w:u w:val="single"/>
      <w:lang w:val="en-US" w:eastAsia="en-US" w:bidi="ar-SA"/>
    </w:rPr>
  </w:style>
  <w:style w:type="character" w:customStyle="1" w:styleId="BoldandUnderlineChar6">
    <w:name w:val="Bold and Underline Char6"/>
    <w:rsid w:val="00C934E6"/>
    <w:rPr>
      <w:b/>
      <w:szCs w:val="24"/>
      <w:u w:val="single"/>
      <w:lang w:val="en-US" w:eastAsia="en-US" w:bidi="ar-SA"/>
    </w:rPr>
  </w:style>
  <w:style w:type="paragraph" w:customStyle="1" w:styleId="abstract">
    <w:name w:val="abstract"/>
    <w:basedOn w:val="Normal"/>
    <w:uiPriority w:val="99"/>
    <w:rsid w:val="00C934E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934E6"/>
    <w:rPr>
      <w:rFonts w:ascii="Georgia" w:eastAsia="Times New Roman" w:hAnsi="Georgia"/>
      <w:b/>
      <w:bCs/>
      <w:u w:val="single"/>
    </w:rPr>
  </w:style>
  <w:style w:type="character" w:customStyle="1" w:styleId="StyleUnderlineChar11ptBold2Char">
    <w:name w:val="Style Underline Char + 11 pt Bold2 Char"/>
    <w:link w:val="StyleUnderlineChar11ptBold2"/>
    <w:rsid w:val="00C934E6"/>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C934E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934E6"/>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934E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934E6"/>
    <w:rPr>
      <w:rFonts w:ascii="Georgia" w:eastAsia="Times New Roman" w:hAnsi="Georgia"/>
      <w:sz w:val="22"/>
      <w:u w:val="single"/>
    </w:rPr>
  </w:style>
  <w:style w:type="character" w:customStyle="1" w:styleId="style13">
    <w:name w:val="style1"/>
    <w:rsid w:val="00C934E6"/>
  </w:style>
  <w:style w:type="character" w:customStyle="1" w:styleId="pmtermsel">
    <w:name w:val="pmtermsel"/>
    <w:rsid w:val="00C934E6"/>
  </w:style>
  <w:style w:type="character" w:customStyle="1" w:styleId="showipapr">
    <w:name w:val="show_ipapr"/>
    <w:rsid w:val="00C934E6"/>
  </w:style>
  <w:style w:type="character" w:customStyle="1" w:styleId="dnindex">
    <w:name w:val="dnindex"/>
    <w:rsid w:val="00C934E6"/>
  </w:style>
  <w:style w:type="character" w:customStyle="1" w:styleId="23">
    <w:name w:val="23"/>
    <w:rsid w:val="00C934E6"/>
    <w:rPr>
      <w:rFonts w:ascii="Times New Roman" w:hAnsi="Times New Roman" w:cs="Arial"/>
      <w:bCs/>
      <w:sz w:val="20"/>
      <w:u w:val="single"/>
      <w:lang w:val="en-US" w:eastAsia="en-US" w:bidi="ar-SA"/>
    </w:rPr>
  </w:style>
  <w:style w:type="character" w:customStyle="1" w:styleId="33">
    <w:name w:val="33"/>
    <w:rsid w:val="00C934E6"/>
    <w:rPr>
      <w:rFonts w:ascii="Times New Roman" w:hAnsi="Times New Roman" w:cs="Arial"/>
      <w:b/>
      <w:bCs/>
      <w:sz w:val="20"/>
      <w:u w:val="single"/>
      <w:lang w:val="en-US" w:eastAsia="en-US" w:bidi="ar-SA"/>
    </w:rPr>
  </w:style>
  <w:style w:type="character" w:customStyle="1" w:styleId="55">
    <w:name w:val="55"/>
    <w:rsid w:val="00C934E6"/>
    <w:rPr>
      <w:rFonts w:cs="Arial"/>
      <w:bCs/>
      <w:sz w:val="20"/>
      <w:u w:val="single"/>
      <w:lang w:val="en-US" w:eastAsia="en-US" w:bidi="ar-SA"/>
    </w:rPr>
  </w:style>
  <w:style w:type="character" w:customStyle="1" w:styleId="authoraffil">
    <w:name w:val="authoraffil"/>
    <w:rsid w:val="00C934E6"/>
  </w:style>
  <w:style w:type="character" w:customStyle="1" w:styleId="CharChar8">
    <w:name w:val="Char Char8"/>
    <w:rsid w:val="00C934E6"/>
    <w:rPr>
      <w:rFonts w:ascii="Georgia" w:eastAsia="Times New Roman" w:hAnsi="Georgia"/>
      <w:b/>
      <w:bCs/>
      <w:sz w:val="30"/>
      <w:szCs w:val="28"/>
      <w:u w:val="single"/>
    </w:rPr>
  </w:style>
  <w:style w:type="character" w:customStyle="1" w:styleId="FontStyle13">
    <w:name w:val="Font Style13"/>
    <w:uiPriority w:val="99"/>
    <w:rsid w:val="00C934E6"/>
    <w:rPr>
      <w:rFonts w:ascii="Constantia" w:hAnsi="Constantia" w:cs="Constantia"/>
      <w:sz w:val="18"/>
      <w:szCs w:val="18"/>
    </w:rPr>
  </w:style>
  <w:style w:type="character" w:customStyle="1" w:styleId="TagsCharCharCharChar">
    <w:name w:val="Tags Char Char Char Char"/>
    <w:rsid w:val="00C934E6"/>
    <w:rPr>
      <w:rFonts w:ascii="Times New Roman" w:eastAsia="Times New Roman" w:hAnsi="Times New Roman" w:cs="Times New Roman"/>
      <w:b/>
      <w:sz w:val="24"/>
      <w:szCs w:val="24"/>
    </w:rPr>
  </w:style>
  <w:style w:type="character" w:customStyle="1" w:styleId="Citation1Char">
    <w:name w:val="Citation1 Char"/>
    <w:link w:val="Citation10"/>
    <w:locked/>
    <w:rsid w:val="00C934E6"/>
    <w:rPr>
      <w:rFonts w:ascii="Georgia" w:hAnsi="Georgia"/>
      <w:b/>
      <w:u w:val="single"/>
    </w:rPr>
  </w:style>
  <w:style w:type="paragraph" w:customStyle="1" w:styleId="Citation10">
    <w:name w:val="Citation1"/>
    <w:basedOn w:val="Normal"/>
    <w:link w:val="Citation1Char"/>
    <w:qFormat/>
    <w:rsid w:val="00C934E6"/>
    <w:rPr>
      <w:rFonts w:ascii="Georgia" w:hAnsi="Georgia"/>
      <w:b/>
      <w:sz w:val="24"/>
      <w:u w:val="single"/>
    </w:rPr>
  </w:style>
  <w:style w:type="character" w:customStyle="1" w:styleId="TaglineChar">
    <w:name w:val="Tagline Char"/>
    <w:link w:val="Tagline2"/>
    <w:locked/>
    <w:rsid w:val="00C934E6"/>
    <w:rPr>
      <w:rFonts w:ascii="Georgia" w:hAnsi="Georgia"/>
      <w:b/>
    </w:rPr>
  </w:style>
  <w:style w:type="paragraph" w:customStyle="1" w:styleId="Tagline2">
    <w:name w:val="Tagline"/>
    <w:basedOn w:val="Normal"/>
    <w:link w:val="TaglineChar"/>
    <w:qFormat/>
    <w:rsid w:val="00C934E6"/>
    <w:rPr>
      <w:rFonts w:ascii="Georgia" w:hAnsi="Georgia"/>
      <w:b/>
      <w:sz w:val="24"/>
    </w:rPr>
  </w:style>
  <w:style w:type="paragraph" w:customStyle="1" w:styleId="StyleLeft021">
    <w:name w:val="Style Left:  0.2&quot;1"/>
    <w:basedOn w:val="Normal"/>
    <w:uiPriority w:val="99"/>
    <w:rsid w:val="00C934E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934E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934E6"/>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934E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934E6"/>
    <w:rPr>
      <w:rFonts w:ascii="Georgia" w:eastAsia="Times New Roman" w:hAnsi="Georgia"/>
      <w:sz w:val="22"/>
      <w:u w:val="single"/>
      <w:bdr w:val="single" w:sz="4" w:space="0" w:color="auto"/>
    </w:rPr>
  </w:style>
  <w:style w:type="character" w:customStyle="1" w:styleId="boldcitationChar">
    <w:name w:val="bold citation Char"/>
    <w:rsid w:val="00C934E6"/>
    <w:rPr>
      <w:rFonts w:ascii="Arial" w:hAnsi="Arial"/>
      <w:b/>
      <w:sz w:val="28"/>
      <w:szCs w:val="24"/>
      <w:u w:val="thick"/>
      <w:lang w:val="en-US" w:eastAsia="en-US" w:bidi="ar-SA"/>
    </w:rPr>
  </w:style>
  <w:style w:type="paragraph" w:customStyle="1" w:styleId="BlockTitle20">
    <w:name w:val="Block Title #2"/>
    <w:basedOn w:val="Normal"/>
    <w:uiPriority w:val="99"/>
    <w:rsid w:val="00C934E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934E6"/>
    <w:rPr>
      <w:rFonts w:ascii="Georgia" w:hAnsi="Georgia"/>
      <w:b/>
    </w:rPr>
  </w:style>
  <w:style w:type="character" w:customStyle="1" w:styleId="BoldunderlineChar3">
    <w:name w:val="Bold/underline Char"/>
    <w:rsid w:val="00C934E6"/>
    <w:rPr>
      <w:rFonts w:eastAsia="SimSun"/>
      <w:b/>
      <w:noProof w:val="0"/>
      <w:sz w:val="24"/>
      <w:szCs w:val="24"/>
      <w:u w:val="single"/>
      <w:lang w:val="en-US" w:eastAsia="zh-CN" w:bidi="ar-SA"/>
    </w:rPr>
  </w:style>
  <w:style w:type="character" w:customStyle="1" w:styleId="underlinetextchar0">
    <w:name w:val="underlinetextchar"/>
    <w:rsid w:val="00C934E6"/>
  </w:style>
  <w:style w:type="character" w:customStyle="1" w:styleId="boldciteChar1">
    <w:name w:val="bold cite Char1"/>
    <w:rsid w:val="00C934E6"/>
    <w:rPr>
      <w:b/>
      <w:sz w:val="28"/>
      <w:u w:val="thick" w:color="000000"/>
    </w:rPr>
  </w:style>
  <w:style w:type="character" w:customStyle="1" w:styleId="tagCharCharChar1">
    <w:name w:val="tag Char Char Char1"/>
    <w:rsid w:val="00C934E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934E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C934E6"/>
    <w:rPr>
      <w:rFonts w:ascii="Times New Roman" w:hAnsi="Times New Roman" w:cs="Times New Roman"/>
      <w:sz w:val="18"/>
      <w:szCs w:val="18"/>
    </w:rPr>
  </w:style>
  <w:style w:type="character" w:customStyle="1" w:styleId="bylines">
    <w:name w:val="bylines"/>
    <w:basedOn w:val="DefaultParagraphFont"/>
    <w:rsid w:val="00C934E6"/>
  </w:style>
  <w:style w:type="character" w:customStyle="1" w:styleId="StyleStyleBoldUnderlineUnderlineIntenseEmphasis1apple-style-2">
    <w:name w:val="Style Style Bold UnderlineUnderlineIntense Emphasis1apple-style-...2"/>
    <w:basedOn w:val="DefaultParagraphFont"/>
    <w:rsid w:val="00C934E6"/>
    <w:rPr>
      <w:b w:val="0"/>
      <w:bCs/>
      <w:sz w:val="22"/>
      <w:u w:val="single"/>
    </w:rPr>
  </w:style>
  <w:style w:type="character" w:customStyle="1" w:styleId="FontStyle57">
    <w:name w:val="Font Style57"/>
    <w:rsid w:val="00C934E6"/>
    <w:rPr>
      <w:rFonts w:ascii="Georgia" w:hAnsi="Georgia" w:cs="Georgia"/>
      <w:b/>
      <w:bCs/>
      <w:sz w:val="14"/>
      <w:szCs w:val="14"/>
    </w:rPr>
  </w:style>
  <w:style w:type="character" w:customStyle="1" w:styleId="FontStyle89">
    <w:name w:val="Font Style89"/>
    <w:rsid w:val="00C934E6"/>
    <w:rPr>
      <w:rFonts w:ascii="Times New Roman" w:hAnsi="Times New Roman" w:cs="Times New Roman"/>
      <w:b/>
      <w:bCs/>
      <w:smallCaps/>
      <w:spacing w:val="40"/>
      <w:sz w:val="16"/>
      <w:szCs w:val="16"/>
    </w:rPr>
  </w:style>
  <w:style w:type="character" w:customStyle="1" w:styleId="style3Char0">
    <w:name w:val="style 3 Char"/>
    <w:rsid w:val="00C934E6"/>
    <w:rPr>
      <w:sz w:val="18"/>
      <w:szCs w:val="24"/>
      <w:lang w:val="en-US" w:eastAsia="en-US" w:bidi="ar-SA"/>
    </w:rPr>
  </w:style>
  <w:style w:type="paragraph" w:customStyle="1" w:styleId="003Cite">
    <w:name w:val="003Cite"/>
    <w:basedOn w:val="Normal"/>
    <w:qFormat/>
    <w:rsid w:val="00C934E6"/>
    <w:rPr>
      <w:rFonts w:eastAsia="Calibri"/>
      <w:sz w:val="16"/>
      <w:szCs w:val="16"/>
    </w:rPr>
  </w:style>
  <w:style w:type="paragraph" w:customStyle="1" w:styleId="NormalBold">
    <w:name w:val="Normal + Bold"/>
    <w:aliases w:val="Double Underline"/>
    <w:basedOn w:val="Normal"/>
    <w:link w:val="NormalBoldChar"/>
    <w:rsid w:val="00C934E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934E6"/>
    <w:rPr>
      <w:rFonts w:ascii="Georgia" w:hAnsi="Georgia"/>
      <w:b/>
      <w:color w:val="000000"/>
      <w:sz w:val="22"/>
      <w:u w:val="single"/>
    </w:rPr>
  </w:style>
  <w:style w:type="character" w:customStyle="1" w:styleId="BlockHeadingsChar1">
    <w:name w:val="Block Headings Char1"/>
    <w:rsid w:val="00C934E6"/>
    <w:rPr>
      <w:b/>
      <w:caps/>
    </w:rPr>
  </w:style>
  <w:style w:type="character" w:customStyle="1" w:styleId="FontStyle170">
    <w:name w:val="Font Style170"/>
    <w:uiPriority w:val="99"/>
    <w:rsid w:val="00C934E6"/>
    <w:rPr>
      <w:rFonts w:ascii="Bookman Old Style" w:hAnsi="Bookman Old Style" w:cs="Bookman Old Style"/>
      <w:sz w:val="16"/>
      <w:szCs w:val="16"/>
    </w:rPr>
  </w:style>
  <w:style w:type="character" w:customStyle="1" w:styleId="FontStyle17">
    <w:name w:val="Font Style17"/>
    <w:uiPriority w:val="99"/>
    <w:rsid w:val="00C934E6"/>
    <w:rPr>
      <w:rFonts w:ascii="Book Antiqua" w:hAnsi="Book Antiqua" w:cs="Book Antiqua"/>
      <w:i/>
      <w:iCs/>
      <w:spacing w:val="10"/>
      <w:sz w:val="22"/>
      <w:szCs w:val="22"/>
    </w:rPr>
  </w:style>
  <w:style w:type="paragraph" w:customStyle="1" w:styleId="cardbody0">
    <w:name w:val="cardbody"/>
    <w:basedOn w:val="Normal"/>
    <w:rsid w:val="00C934E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ou.usra.edu/meetings/lpsc2019/" TargetMode="External"/><Relationship Id="rId18" Type="http://schemas.openxmlformats.org/officeDocument/2006/relationships/hyperlink" Target="https://earthsky.org/space/meteor-asteroid-chelyabinsk-russia-feb-15-2013" TargetMode="External"/><Relationship Id="rId26" Type="http://schemas.openxmlformats.org/officeDocument/2006/relationships/hyperlink" Target="https://www.asteroidmission.org/" TargetMode="External"/><Relationship Id="rId3" Type="http://schemas.openxmlformats.org/officeDocument/2006/relationships/customXml" Target="../customXml/item3.xml"/><Relationship Id="rId21" Type="http://schemas.openxmlformats.org/officeDocument/2006/relationships/hyperlink" Target="https://cneos.jpl.nasa.gov/ca/" TargetMode="External"/><Relationship Id="rId7" Type="http://schemas.openxmlformats.org/officeDocument/2006/relationships/settings" Target="settings.xml"/><Relationship Id="rId12" Type="http://schemas.openxmlformats.org/officeDocument/2006/relationships/hyperlink" Target="https://www.theguardian.com/world/2013/feb/15/hundreds-injured-meteorite-russian-city-chelyabinsk" TargetMode="External"/><Relationship Id="rId17" Type="http://schemas.openxmlformats.org/officeDocument/2006/relationships/hyperlink" Target="http://www.bbc.com/earth/story/20160706-in-siberia-in-1908-a-huge-explosion-came-out-of-nowhere" TargetMode="External"/><Relationship Id="rId25" Type="http://schemas.openxmlformats.org/officeDocument/2006/relationships/hyperlink" Target="http://www.hayabusa2.jaxa.jp/en/" TargetMode="External"/><Relationship Id="rId2" Type="http://schemas.openxmlformats.org/officeDocument/2006/relationships/customXml" Target="../customXml/item2.xml"/><Relationship Id="rId16" Type="http://schemas.openxmlformats.org/officeDocument/2006/relationships/hyperlink" Target="https://theconversation.com/how-the-dinosaurs-went-extinct-asteroid-collision-triggered-potentially-deadly-volcanic-eruptions-112134" TargetMode="External"/><Relationship Id="rId20" Type="http://schemas.openxmlformats.org/officeDocument/2006/relationships/hyperlink" Target="https://cneos.jpl.nasa.gov/stats/totals.html" TargetMode="External"/><Relationship Id="rId29" Type="http://schemas.openxmlformats.org/officeDocument/2006/relationships/hyperlink" Target="https://www.gwern.net/docs/philosophy/ethics/2007-green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m/news/science-environment-47607696" TargetMode="External"/><Relationship Id="rId24" Type="http://schemas.openxmlformats.org/officeDocument/2006/relationships/hyperlink" Target="https://solarsystem.nasa.gov/missions/hayabusa/in-depth/"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conversation.com/target-earth-how-asteroids-made-an-impact-on-australia-92836" TargetMode="External"/><Relationship Id="rId23" Type="http://schemas.openxmlformats.org/officeDocument/2006/relationships/hyperlink" Target="https://spaceguardcentre.com/what-are-neos/finding-and-observing-asteroids/" TargetMode="External"/><Relationship Id="rId28" Type="http://schemas.openxmlformats.org/officeDocument/2006/relationships/hyperlink" Target="http://www.tandfonline.com/doi/pdf/10.1080/00455091.2016.1278150?needAccess=true" TargetMode="External"/><Relationship Id="rId10" Type="http://schemas.openxmlformats.org/officeDocument/2006/relationships/hyperlink" Target="https://theconversation.com/explainer-why-meteors-light-up-the-night-sky-35754" TargetMode="External"/><Relationship Id="rId19" Type="http://schemas.openxmlformats.org/officeDocument/2006/relationships/hyperlink" Target="https://academic.oup.com/astrogeo/article/50/1/1.18/201316"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hyperlink" Target="https://cneos.jpl.nasa.gov/fireballs/" TargetMode="External"/><Relationship Id="rId22" Type="http://schemas.openxmlformats.org/officeDocument/2006/relationships/hyperlink" Target="https://cneos.jpl.nasa.gov/news/2008tc3.html" TargetMode="External"/><Relationship Id="rId27" Type="http://schemas.openxmlformats.org/officeDocument/2006/relationships/hyperlink" Target="https://theconversation.com/mining-asteroids-could-unlock-untold-wealth-heres-how-to-get-started-95675" TargetMode="External"/><Relationship Id="rId30"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15723</Words>
  <Characters>89627</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cp:revision>
  <dcterms:created xsi:type="dcterms:W3CDTF">2022-03-26T20:08:00Z</dcterms:created>
  <dcterms:modified xsi:type="dcterms:W3CDTF">2022-03-26T20:33:00Z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