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54A97" w14:textId="77777777" w:rsidR="006016EB" w:rsidRDefault="006016EB" w:rsidP="006016EB">
      <w:pPr>
        <w:pStyle w:val="Heading2"/>
      </w:pPr>
      <w:r>
        <w:t>1AC -- HWL</w:t>
      </w:r>
    </w:p>
    <w:p w14:paraId="182B3A15" w14:textId="77777777" w:rsidR="006016EB" w:rsidRDefault="006016EB" w:rsidP="006016EB">
      <w:pPr>
        <w:pStyle w:val="Heading4"/>
      </w:pPr>
      <w:r>
        <w:t xml:space="preserve">Plan: </w:t>
      </w:r>
      <w:r w:rsidRPr="0047404B">
        <w:t>The appropriation of outer space by private entities in The People's Republic of China is unjust.</w:t>
      </w:r>
    </w:p>
    <w:p w14:paraId="4D5FE615" w14:textId="77777777" w:rsidR="006016EB" w:rsidRPr="00344506" w:rsidRDefault="006016EB" w:rsidP="006016EB">
      <w:pPr>
        <w:pStyle w:val="Heading4"/>
      </w:pPr>
      <w:r>
        <w:t>1] China’s dependent on private companies for space expansion, satellite deployment, and mining</w:t>
      </w:r>
    </w:p>
    <w:p w14:paraId="730AA524" w14:textId="77777777" w:rsidR="006016EB" w:rsidRDefault="006016EB" w:rsidP="006016EB">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7A6E5D65" w14:textId="77777777" w:rsidR="006016EB" w:rsidRPr="00344506" w:rsidRDefault="006016EB" w:rsidP="006016EB">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7701EDB0" w14:textId="77777777" w:rsidR="006016EB" w:rsidRPr="00344506" w:rsidRDefault="006016EB" w:rsidP="006016EB">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20087ED6" w14:textId="77777777" w:rsidR="006016EB" w:rsidRPr="00344506" w:rsidRDefault="006016EB" w:rsidP="006016EB">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00F6A200" w14:textId="77777777" w:rsidR="006016EB" w:rsidRPr="00344506" w:rsidRDefault="006016EB" w:rsidP="006016EB">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10B18DB4" w14:textId="77777777" w:rsidR="006016EB" w:rsidRPr="00344506" w:rsidRDefault="006016EB" w:rsidP="006016EB">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0695F29C" w14:textId="77777777" w:rsidR="006016EB" w:rsidRDefault="006016EB" w:rsidP="006016EB">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4188FCD6" w14:textId="77777777" w:rsidR="006016EB" w:rsidRDefault="006016EB" w:rsidP="006016EB">
      <w:pPr>
        <w:pStyle w:val="Heading4"/>
      </w:pPr>
      <w:r>
        <w:lastRenderedPageBreak/>
        <w:t>2] Xi commitments, manufacturing capacity, and FDI make the CCP’s private sector integral to 21</w:t>
      </w:r>
      <w:r w:rsidRPr="00880A29">
        <w:rPr>
          <w:vertAlign w:val="superscript"/>
        </w:rPr>
        <w:t>st</w:t>
      </w:r>
      <w:r>
        <w:t xml:space="preserve"> century space competition</w:t>
      </w:r>
    </w:p>
    <w:p w14:paraId="3F587BBD" w14:textId="77777777" w:rsidR="006016EB" w:rsidRDefault="006016EB" w:rsidP="006016EB">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408FE9A9" w14:textId="77777777" w:rsidR="006016EB" w:rsidRPr="00E05B4F" w:rsidRDefault="006016EB" w:rsidP="006016EB">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C03D6BA" w14:textId="77777777" w:rsidR="006016EB" w:rsidRDefault="006016EB" w:rsidP="006016EB">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6A5191B5" w14:textId="77777777" w:rsidR="006016EB" w:rsidRPr="00E05B4F" w:rsidRDefault="006016EB" w:rsidP="006016EB">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564FBB92" w14:textId="77777777" w:rsidR="006016EB" w:rsidRPr="00E05B4F" w:rsidRDefault="006016EB" w:rsidP="006016EB">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4BDBC2AE" w14:textId="77777777" w:rsidR="006016EB" w:rsidRPr="00E05B4F" w:rsidRDefault="006016EB" w:rsidP="006016EB">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48C8639A" w14:textId="77777777" w:rsidR="006016EB" w:rsidRPr="00E05B4F" w:rsidRDefault="006016EB" w:rsidP="006016EB">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4AA1F558" w14:textId="77777777" w:rsidR="006016EB" w:rsidRDefault="006016EB" w:rsidP="006016EB">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424E081C" w14:textId="77777777" w:rsidR="006016EB" w:rsidRDefault="006016EB" w:rsidP="006016EB">
      <w:pPr>
        <w:rPr>
          <w:szCs w:val="22"/>
          <w:u w:val="single"/>
        </w:rPr>
      </w:pPr>
      <w:r w:rsidRPr="00E05B4F">
        <w:rPr>
          <w:sz w:val="16"/>
          <w:szCs w:val="22"/>
        </w:rPr>
        <w:lastRenderedPageBreak/>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4699FD87" w14:textId="77777777" w:rsidR="006016EB" w:rsidRPr="00E05B4F" w:rsidRDefault="006016EB" w:rsidP="006016EB">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1C9FF857" w14:textId="77777777" w:rsidR="006016EB" w:rsidRDefault="006016EB" w:rsidP="006016EB">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4006E258" w14:textId="77777777" w:rsidR="006016EB" w:rsidRPr="00D66325" w:rsidRDefault="006016EB" w:rsidP="006016EB">
      <w:pPr>
        <w:rPr>
          <w:szCs w:val="22"/>
        </w:rPr>
      </w:pPr>
      <w:r w:rsidRPr="00D66325">
        <w:rPr>
          <w:szCs w:val="22"/>
        </w:rPr>
        <w:t>Making friends</w:t>
      </w:r>
    </w:p>
    <w:p w14:paraId="63262169" w14:textId="77777777" w:rsidR="006016EB" w:rsidRPr="00D66325" w:rsidRDefault="006016EB" w:rsidP="006016EB">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48DC9202" w14:textId="77777777" w:rsidR="006016EB" w:rsidRPr="00880A29" w:rsidRDefault="006016EB" w:rsidP="006016EB">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50DA40E6" w14:textId="77777777" w:rsidR="006016EB" w:rsidRPr="00B84197" w:rsidRDefault="006016EB" w:rsidP="006016EB">
      <w:pPr>
        <w:pStyle w:val="Heading4"/>
      </w:pPr>
      <w:r>
        <w:t>3] Mining basing competition causes war</w:t>
      </w:r>
    </w:p>
    <w:p w14:paraId="5FF8A027" w14:textId="77777777" w:rsidR="006016EB" w:rsidRDefault="006016EB" w:rsidP="006016EB">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6024E7E2" w14:textId="77777777" w:rsidR="006016EB" w:rsidRPr="00BE1EFA" w:rsidRDefault="006016EB" w:rsidP="006016EB">
      <w:pPr>
        <w:rPr>
          <w:szCs w:val="22"/>
        </w:rPr>
      </w:pPr>
      <w:r w:rsidRPr="00BE1EFA">
        <w:rPr>
          <w:szCs w:val="22"/>
        </w:rPr>
        <w:lastRenderedPageBreak/>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02E0C2A4" w14:textId="77777777" w:rsidR="006016EB" w:rsidRPr="00B84197" w:rsidRDefault="006016EB" w:rsidP="006016EB">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0397B286" w14:textId="77777777" w:rsidR="006016EB" w:rsidRPr="006B4554" w:rsidRDefault="006016EB" w:rsidP="006016EB">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6DA860D9" w14:textId="77777777" w:rsidR="006016EB" w:rsidRPr="006B4554" w:rsidRDefault="006016EB" w:rsidP="006016EB">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6F984F12" w14:textId="77777777" w:rsidR="006016EB" w:rsidRPr="006B4554" w:rsidRDefault="006016EB" w:rsidP="006016EB">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411E45F9" w14:textId="77777777" w:rsidR="006016EB" w:rsidRPr="006B4554" w:rsidRDefault="006016EB" w:rsidP="006016EB">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416F329B" w14:textId="77777777" w:rsidR="006016EB" w:rsidRPr="006B4554" w:rsidRDefault="006016EB" w:rsidP="006016EB">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61F53348" w14:textId="77777777" w:rsidR="006016EB" w:rsidRPr="006B4554" w:rsidRDefault="006016EB" w:rsidP="006016EB">
      <w:pPr>
        <w:rPr>
          <w:sz w:val="16"/>
          <w:szCs w:val="16"/>
        </w:rPr>
      </w:pPr>
      <w:r w:rsidRPr="006B4554">
        <w:rPr>
          <w:sz w:val="16"/>
          <w:szCs w:val="16"/>
        </w:rPr>
        <w:t>Russia’s space agency Roscosmos was the first to speak up, likening the policy to colonialism.</w:t>
      </w:r>
    </w:p>
    <w:p w14:paraId="16BD3C3B" w14:textId="77777777" w:rsidR="006016EB" w:rsidRPr="006B4554" w:rsidRDefault="006016EB" w:rsidP="006016EB">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74BC6C90" w14:textId="77777777" w:rsidR="006016EB" w:rsidRPr="006B4554" w:rsidRDefault="006016EB" w:rsidP="006016EB">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7B9DB4F0" w14:textId="77777777" w:rsidR="006016EB" w:rsidRDefault="006016EB" w:rsidP="006016EB">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6C33594A" w14:textId="77777777" w:rsidR="006016EB" w:rsidRPr="00FA382F" w:rsidRDefault="006016EB" w:rsidP="006016EB">
      <w:pPr>
        <w:pStyle w:val="Heading4"/>
      </w:pPr>
      <w:r>
        <w:t xml:space="preserve">4]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08F560B3" w14:textId="77777777" w:rsidR="006016EB" w:rsidRDefault="006016EB" w:rsidP="006016EB">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9"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488B6D65" w14:textId="77777777" w:rsidR="006016EB" w:rsidRPr="00033AFC" w:rsidRDefault="006016EB" w:rsidP="006016EB">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27F0A8A4" w14:textId="77777777" w:rsidR="006016EB" w:rsidRPr="00033AFC" w:rsidRDefault="006016EB" w:rsidP="006016EB">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56825319" w14:textId="77777777" w:rsidR="006016EB" w:rsidRDefault="006016EB" w:rsidP="006016EB">
      <w:pPr>
        <w:spacing w:line="240" w:lineRule="auto"/>
        <w:contextualSpacing/>
      </w:pPr>
      <w:r w:rsidRPr="005E4324">
        <w:t>The new commercial space race</w:t>
      </w:r>
    </w:p>
    <w:p w14:paraId="60BAD6C6" w14:textId="77777777" w:rsidR="006016EB" w:rsidRPr="00FA382F" w:rsidRDefault="006016EB" w:rsidP="006016EB">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7ACE4AF5" w14:textId="77777777" w:rsidR="006016EB" w:rsidRPr="00033AFC" w:rsidRDefault="006016EB" w:rsidP="006016EB">
      <w:pPr>
        <w:spacing w:line="240" w:lineRule="auto"/>
        <w:contextualSpacing/>
        <w:rPr>
          <w:sz w:val="16"/>
          <w:szCs w:val="16"/>
        </w:rPr>
      </w:pPr>
      <w:r w:rsidRPr="00033AFC">
        <w:rPr>
          <w:sz w:val="16"/>
          <w:szCs w:val="16"/>
        </w:rPr>
        <w:lastRenderedPageBreak/>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571EA1D2" w14:textId="77777777" w:rsidR="006016EB" w:rsidRPr="00FA382F" w:rsidRDefault="006016EB" w:rsidP="006016EB">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4D32E934" w14:textId="77777777" w:rsidR="006016EB" w:rsidRPr="00033AFC" w:rsidRDefault="006016EB" w:rsidP="006016EB">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352949A8" w14:textId="77777777" w:rsidR="006016EB" w:rsidRPr="00033AFC" w:rsidRDefault="006016EB" w:rsidP="006016EB">
      <w:pPr>
        <w:spacing w:line="240" w:lineRule="auto"/>
        <w:contextualSpacing/>
        <w:rPr>
          <w:sz w:val="16"/>
          <w:szCs w:val="16"/>
        </w:rPr>
      </w:pPr>
      <w:r w:rsidRPr="00033AFC">
        <w:rPr>
          <w:sz w:val="16"/>
          <w:szCs w:val="16"/>
        </w:rPr>
        <w:t>China’s commercial space industry blasts off</w:t>
      </w:r>
    </w:p>
    <w:p w14:paraId="0BFB7CBD" w14:textId="77777777" w:rsidR="006016EB" w:rsidRPr="00033AFC" w:rsidRDefault="006016EB" w:rsidP="006016EB">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49ED15CF" w14:textId="77777777" w:rsidR="006016EB" w:rsidRPr="00033AFC" w:rsidRDefault="006016EB" w:rsidP="006016EB">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276A740D" w14:textId="77777777" w:rsidR="006016EB" w:rsidRPr="00033AFC" w:rsidRDefault="006016EB" w:rsidP="006016EB">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39F2E5FF" w14:textId="77777777" w:rsidR="006016EB" w:rsidRPr="00FA382F" w:rsidRDefault="006016EB" w:rsidP="006016EB">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366E4838" w14:textId="77777777" w:rsidR="006016EB" w:rsidRPr="00033AFC" w:rsidRDefault="006016EB" w:rsidP="006016EB">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3FD56B5A" w14:textId="77777777" w:rsidR="006016EB" w:rsidRPr="00FA382F" w:rsidRDefault="006016EB" w:rsidP="006016EB">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798441D2" w14:textId="77777777" w:rsidR="006016EB" w:rsidRPr="00FA382F" w:rsidRDefault="006016EB" w:rsidP="006016EB">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61DE053B" w14:textId="77777777" w:rsidR="006016EB" w:rsidRPr="00033AFC" w:rsidRDefault="006016EB" w:rsidP="006016EB">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1D7B90A9" w14:textId="77777777" w:rsidR="006016EB" w:rsidRPr="00033AFC" w:rsidRDefault="006016EB" w:rsidP="006016EB">
      <w:pPr>
        <w:spacing w:line="240" w:lineRule="auto"/>
        <w:contextualSpacing/>
        <w:rPr>
          <w:rStyle w:val="Emphasis"/>
        </w:rPr>
      </w:pPr>
      <w:r w:rsidRPr="00FA382F">
        <w:rPr>
          <w:rStyle w:val="Emphasis"/>
          <w:highlight w:val="cyan"/>
        </w:rPr>
        <w:t>China isn’t up to speed in orbital norms</w:t>
      </w:r>
    </w:p>
    <w:p w14:paraId="28697046" w14:textId="77777777" w:rsidR="006016EB" w:rsidRPr="00033AFC" w:rsidRDefault="006016EB" w:rsidP="006016EB">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7004EED7" w14:textId="77777777" w:rsidR="006016EB" w:rsidRPr="00FA382F" w:rsidRDefault="006016EB" w:rsidP="006016EB">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084B9DE7" w14:textId="77777777" w:rsidR="006016EB" w:rsidRPr="00FA382F" w:rsidRDefault="006016EB" w:rsidP="006016EB">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57F55AB1" w14:textId="77777777" w:rsidR="006016EB" w:rsidRPr="00FA382F" w:rsidRDefault="006016EB" w:rsidP="006016EB">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7AA525D8" w14:textId="77777777" w:rsidR="006016EB" w:rsidRPr="00FA382F" w:rsidRDefault="006016EB" w:rsidP="006016EB">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2CA9BEBD" w14:textId="77777777" w:rsidR="006016EB" w:rsidRPr="00FA382F" w:rsidRDefault="006016EB" w:rsidP="006016EB">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lastRenderedPageBreak/>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07072876" w14:textId="77777777" w:rsidR="006016EB" w:rsidRDefault="006016EB" w:rsidP="006016EB"/>
    <w:p w14:paraId="38A7FB81" w14:textId="77777777" w:rsidR="006016EB" w:rsidRPr="00DE79D4" w:rsidRDefault="006016EB" w:rsidP="006016EB">
      <w:pPr>
        <w:pStyle w:val="Heading4"/>
        <w:rPr>
          <w:rFonts w:cs="Arial"/>
        </w:rPr>
      </w:pPr>
      <w:r>
        <w:rPr>
          <w:rFonts w:cs="Arial"/>
        </w:rPr>
        <w:t>5] Debris cascades---nuclear war</w:t>
      </w:r>
    </w:p>
    <w:p w14:paraId="1F684607" w14:textId="77777777" w:rsidR="006016EB" w:rsidRPr="00DE79D4" w:rsidRDefault="006016EB" w:rsidP="006016EB">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E533CED" w14:textId="77777777" w:rsidR="006016EB" w:rsidRDefault="006016EB" w:rsidP="006016EB">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w:t>
      </w:r>
      <w:r w:rsidRPr="009324B7">
        <w:rPr>
          <w:sz w:val="12"/>
        </w:rPr>
        <w:lastRenderedPageBreak/>
        <w:t xml:space="preserve">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A554DC0" w14:textId="77777777" w:rsidR="006016EB" w:rsidRPr="006B4554" w:rsidRDefault="006016EB" w:rsidP="006016EB">
      <w:pPr>
        <w:rPr>
          <w:sz w:val="16"/>
          <w:szCs w:val="16"/>
        </w:rPr>
      </w:pPr>
    </w:p>
    <w:p w14:paraId="1594B01F" w14:textId="77777777" w:rsidR="006016EB" w:rsidRDefault="006016EB" w:rsidP="006016EB">
      <w:pPr>
        <w:pStyle w:val="Heading4"/>
      </w:pPr>
      <w:r>
        <w:t>6] NEA scarcity and ilaw ambiguity makes US-China competition go nuclear</w:t>
      </w:r>
    </w:p>
    <w:p w14:paraId="043541EC" w14:textId="77777777" w:rsidR="006016EB" w:rsidRPr="005A25B8" w:rsidRDefault="006016EB" w:rsidP="006016EB">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0A2EB81B" w14:textId="77777777" w:rsidR="006016EB" w:rsidRPr="00441174" w:rsidRDefault="006016EB" w:rsidP="006016EB">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3D598E38" w14:textId="77777777" w:rsidR="006016EB" w:rsidRPr="00441174" w:rsidRDefault="006016EB" w:rsidP="006016EB">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 xml:space="preserve">it is not wholly precluded, as indicated by NASA’s monitoring of the Chang’e 4 mission, utilising the Lunar Reconnaissance Orbiter[17], and, more recently, an exchange of data to mitigate the risks of an orbital collision of Mars </w:t>
      </w:r>
      <w:r w:rsidRPr="00441174">
        <w:rPr>
          <w:sz w:val="16"/>
          <w:szCs w:val="22"/>
        </w:rPr>
        <w:lastRenderedPageBreak/>
        <w:t>orbiters[18]. Ideally, therefore, the United States would proactively take the necessary bilateral steps to work with China to coordinate its respective beyond-Earth surface activities and prevent harmful interference.</w:t>
      </w:r>
    </w:p>
    <w:p w14:paraId="2FB1CCD7" w14:textId="77777777" w:rsidR="006016EB" w:rsidRPr="00441174" w:rsidRDefault="006016EB" w:rsidP="006016EB">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530C2D6B" w14:textId="77777777" w:rsidR="006016EB" w:rsidRPr="00441174" w:rsidRDefault="006016EB" w:rsidP="006016EB">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15374F7E" w14:textId="77777777" w:rsidR="006016EB" w:rsidRPr="00563475" w:rsidRDefault="006016EB" w:rsidP="006016EB">
      <w:pPr>
        <w:rPr>
          <w:szCs w:val="22"/>
        </w:rPr>
      </w:pPr>
      <w:r w:rsidRPr="00563475">
        <w:rPr>
          <w:szCs w:val="22"/>
        </w:rPr>
        <w:t>Failures to Coordinate</w:t>
      </w:r>
    </w:p>
    <w:p w14:paraId="05F164A7" w14:textId="77777777" w:rsidR="006016EB" w:rsidRPr="00441174" w:rsidRDefault="006016EB" w:rsidP="006016EB">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18AEFFE9" w14:textId="77777777" w:rsidR="006016EB" w:rsidRDefault="006016EB" w:rsidP="006016EB">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0C9C4BB0" w14:textId="77777777" w:rsidR="006016EB" w:rsidRPr="002A12E8" w:rsidRDefault="006016EB" w:rsidP="006016EB">
      <w:pPr>
        <w:pStyle w:val="Heading4"/>
      </w:pPr>
      <w:r>
        <w:t>7] China will long-term outpace the US in space – mining, first-mover advantage, lunar projects</w:t>
      </w:r>
    </w:p>
    <w:p w14:paraId="631061B2" w14:textId="77777777" w:rsidR="006016EB" w:rsidRDefault="006016EB" w:rsidP="006016EB">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0680E3CD" w14:textId="77777777" w:rsidR="006016EB" w:rsidRPr="002A12E8" w:rsidRDefault="006016EB" w:rsidP="006016EB">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19AFE5CC" w14:textId="77777777" w:rsidR="006016EB" w:rsidRPr="002A12E8" w:rsidRDefault="006016EB" w:rsidP="006016EB">
      <w:pPr>
        <w:rPr>
          <w:szCs w:val="22"/>
          <w:u w:val="single"/>
        </w:rPr>
      </w:pPr>
      <w:r w:rsidRPr="002A12E8">
        <w:rPr>
          <w:sz w:val="16"/>
          <w:szCs w:val="22"/>
        </w:rPr>
        <w:lastRenderedPageBreak/>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0C0F910A" w14:textId="77777777" w:rsidR="006016EB" w:rsidRPr="002A12E8" w:rsidRDefault="006016EB" w:rsidP="006016EB">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4C3BDC83" w14:textId="77777777" w:rsidR="006016EB" w:rsidRDefault="006016EB" w:rsidP="006016EB">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2F876A0D" w14:textId="77777777" w:rsidR="006016EB" w:rsidRPr="00547C7C" w:rsidRDefault="006016EB" w:rsidP="006016EB">
      <w:pPr>
        <w:pStyle w:val="Heading4"/>
        <w:rPr>
          <w:rFonts w:ascii="Georgia" w:hAnsi="Georgia"/>
        </w:rPr>
      </w:pPr>
      <w:r>
        <w:t xml:space="preserve">8] </w:t>
      </w:r>
      <w:r w:rsidRPr="00547C7C">
        <w:rPr>
          <w:rFonts w:ascii="Georgia" w:hAnsi="Georgia"/>
        </w:rPr>
        <w:t xml:space="preserve">Space competition is inevitable and will determine hegemonic power on Earth–it’s just a question of who wins the race. </w:t>
      </w:r>
    </w:p>
    <w:p w14:paraId="78FC541A" w14:textId="77777777" w:rsidR="006016EB" w:rsidRPr="00547C7C" w:rsidRDefault="006016EB" w:rsidP="006016EB">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0333726B" w14:textId="77777777" w:rsidR="006016EB" w:rsidRPr="00E37866" w:rsidRDefault="006016EB" w:rsidP="006016EB">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b/>
          <w:bCs/>
          <w:highlight w:val="green"/>
        </w:rPr>
        <w:t xml:space="preserve">Those who dominate space will dominate </w:t>
      </w:r>
      <w:r w:rsidRPr="00547C7C">
        <w:rPr>
          <w:rStyle w:val="StyleUnderline"/>
          <w:rFonts w:ascii="Georgia" w:hAnsi="Georgia"/>
          <w:b/>
          <w:bCs/>
        </w:rPr>
        <w:t xml:space="preserve">almost all sectors </w:t>
      </w:r>
      <w:r w:rsidRPr="00547C7C">
        <w:rPr>
          <w:rStyle w:val="StyleUnderline"/>
          <w:rFonts w:ascii="Georgia" w:hAnsi="Georgia"/>
          <w:b/>
          <w:bCs/>
        </w:rPr>
        <w:lastRenderedPageBreak/>
        <w:t xml:space="preserve">of </w:t>
      </w:r>
      <w:r w:rsidRPr="00547C7C">
        <w:rPr>
          <w:rStyle w:val="StyleUnderline"/>
          <w:rFonts w:ascii="Georgia" w:hAnsi="Georgia"/>
          <w:b/>
          <w:bCs/>
          <w:highlight w:val="green"/>
        </w:rPr>
        <w:t xml:space="preserve">the </w:t>
      </w:r>
      <w:r w:rsidRPr="00547C7C">
        <w:rPr>
          <w:rStyle w:val="StyleUnderline"/>
          <w:rFonts w:ascii="Georgia" w:hAnsi="Georgia"/>
          <w:b/>
          <w:bCs/>
        </w:rPr>
        <w:t xml:space="preserve">future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Space and the moon were known as 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b/>
          <w:bCs/>
          <w:highlight w:val="green"/>
        </w:rPr>
        <w:t>There are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547C7C">
        <w:rPr>
          <w:rStyle w:val="StyleUnderline"/>
          <w:rFonts w:ascii="Georgia" w:hAnsi="Georgia"/>
          <w:b/>
          <w:bCs/>
          <w:highlight w:val="green"/>
        </w:rPr>
        <w:t>such as carbon, zinc, cobalt, platinum, gold, silver and titanium</w:t>
      </w:r>
      <w:r w:rsidRPr="00547C7C">
        <w:rPr>
          <w:rStyle w:val="StyleUnderline"/>
          <w:rFonts w:ascii="Georgia" w:hAnsi="Georgia"/>
          <w:b/>
          <w:bCs/>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b/>
          <w:bCs/>
          <w:highlight w:val="green"/>
        </w:rPr>
        <w:t>future 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 xml:space="preserve">is planning to achieve its goal of establishing a so-called "Space Silk Road" by expanding China's "BeiDou" navigation system to the regions within One Belt One Road and the national satellite and communication systems. The U.S. also plans to spend $25 billion to develop GPS3 systems </w:t>
      </w:r>
      <w:r w:rsidRPr="00547C7C">
        <w:rPr>
          <w:rStyle w:val="StyleUnderline"/>
          <w:rFonts w:ascii="Georgia" w:hAnsi="Georgia"/>
          <w:b/>
          <w:bCs/>
        </w:rPr>
        <w:lastRenderedPageBreak/>
        <w:t>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is the decisive factor in the operation of energy, resources, environment, communication, and advanced military weapons systems </w:t>
      </w:r>
      <w:r w:rsidRPr="00547C7C">
        <w:rPr>
          <w:rStyle w:val="StyleUnderline"/>
          <w:rFonts w:ascii="Georgia" w:hAnsi="Georgia"/>
          <w:b/>
          <w:bCs/>
        </w:rPr>
        <w:t>in the future.</w:t>
      </w:r>
      <w:r w:rsidRPr="00547C7C">
        <w:rPr>
          <w:rStyle w:val="StyleUnderline"/>
          <w:rFonts w:ascii="Georgia" w:hAnsi="Georgia"/>
          <w:b/>
          <w:bCs/>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7B927D8" w14:textId="77777777" w:rsidR="006016EB" w:rsidRPr="003F77ED" w:rsidRDefault="006016EB" w:rsidP="006016EB">
      <w:pPr>
        <w:pStyle w:val="Heading4"/>
      </w:pPr>
      <w:r>
        <w:t xml:space="preserve">9] Heg solves </w:t>
      </w:r>
      <w:r>
        <w:rPr>
          <w:u w:val="single"/>
        </w:rPr>
        <w:t>nuclear war</w:t>
      </w:r>
      <w:r>
        <w:t xml:space="preserve"> and </w:t>
      </w:r>
      <w:r>
        <w:rPr>
          <w:u w:val="single"/>
        </w:rPr>
        <w:t>global fascism</w:t>
      </w:r>
      <w:r>
        <w:t xml:space="preserve"> </w:t>
      </w:r>
    </w:p>
    <w:p w14:paraId="453A736B" w14:textId="77777777" w:rsidR="006016EB" w:rsidRDefault="006016EB" w:rsidP="006016EB">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6E6ABA91" w14:textId="77777777" w:rsidR="006016EB" w:rsidRPr="00A65BD5" w:rsidRDefault="006016EB" w:rsidP="006016EB">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0F843FB2" w14:textId="77777777" w:rsidR="006016EB" w:rsidRPr="00A833F7" w:rsidRDefault="006016EB" w:rsidP="006016EB">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5F8C3C3F" w14:textId="77777777" w:rsidR="006016EB" w:rsidRPr="00DB2EF9" w:rsidRDefault="006016EB" w:rsidP="006016EB">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21F019A6" w14:textId="77777777" w:rsidR="006016EB" w:rsidRDefault="006016EB" w:rsidP="006016EB">
      <w:pPr>
        <w:pStyle w:val="Heading4"/>
      </w:pPr>
      <w:r>
        <w:lastRenderedPageBreak/>
        <w:t xml:space="preserve">10] Heg is sustainable but not impervious to collapse </w:t>
      </w:r>
    </w:p>
    <w:p w14:paraId="1314CA34" w14:textId="77777777" w:rsidR="006016EB" w:rsidRDefault="006016EB" w:rsidP="006016EB">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1F9DD8A7" w14:textId="77777777" w:rsidR="006016EB" w:rsidRPr="00542855" w:rsidRDefault="006016EB" w:rsidP="006016EB">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w:t>
      </w:r>
      <w:r w:rsidRPr="00542855">
        <w:rPr>
          <w:u w:val="single"/>
        </w:rPr>
        <w:lastRenderedPageBreak/>
        <w:t>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058D3525" w14:textId="77777777" w:rsidR="006016EB" w:rsidRDefault="006016EB" w:rsidP="006016EB">
      <w:pPr>
        <w:pStyle w:val="Heading4"/>
      </w:pPr>
      <w:r>
        <w:t>11] Biden will inev try to regain it – proves try or die</w:t>
      </w:r>
    </w:p>
    <w:p w14:paraId="153C81F1" w14:textId="77777777" w:rsidR="006016EB" w:rsidRPr="000B409E" w:rsidRDefault="006016EB" w:rsidP="006016EB">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4D51C88D" w14:textId="77777777" w:rsidR="006016EB" w:rsidRDefault="006016EB" w:rsidP="006016EB">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w:t>
      </w:r>
      <w:r w:rsidRPr="00BE1DCF">
        <w:rPr>
          <w:sz w:val="16"/>
        </w:rPr>
        <w:lastRenderedPageBreak/>
        <w:t xml:space="preserve">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5587A66F" w14:textId="77777777" w:rsidR="006016EB" w:rsidRDefault="006016EB" w:rsidP="006016EB">
      <w:pPr>
        <w:pStyle w:val="Heading4"/>
        <w:shd w:val="clear" w:color="auto" w:fill="FFFFFF"/>
        <w:rPr>
          <w:rFonts w:cs="Arial"/>
          <w:color w:val="000000"/>
        </w:rPr>
      </w:pPr>
      <w:r>
        <w:rPr>
          <w:rFonts w:asciiTheme="minorHAnsi" w:hAnsiTheme="minorHAnsi" w:cstheme="minorHAnsi"/>
        </w:rPr>
        <w:t xml:space="preserve">12]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5008C8AA" w14:textId="77777777" w:rsidR="006016EB" w:rsidRDefault="006016EB" w:rsidP="006016EB">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0" w:tgtFrame="_blank" w:history="1">
        <w:r w:rsidRPr="00A421D9">
          <w:rPr>
            <w:rStyle w:val="Hyperlink"/>
          </w:rPr>
          <w:t>https://www.tandfonline.com/doi/full/10.1080/25751654.2018.1532525</w:t>
        </w:r>
      </w:hyperlink>
      <w:r w:rsidRPr="00A421D9">
        <w:t>]</w:t>
      </w:r>
    </w:p>
    <w:p w14:paraId="7C070183" w14:textId="77777777" w:rsidR="006016EB" w:rsidRDefault="006016EB" w:rsidP="006016EB">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33D2040A" w14:textId="77777777" w:rsidR="006016EB" w:rsidRDefault="006016EB" w:rsidP="006016EB">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1AF1BA71" w14:textId="77777777" w:rsidR="006016EB" w:rsidRDefault="006016EB" w:rsidP="006016EB">
      <w:pPr>
        <w:shd w:val="clear" w:color="auto" w:fill="FFFFFF"/>
        <w:rPr>
          <w:color w:val="000000"/>
        </w:rPr>
      </w:pPr>
      <w:r>
        <w:rPr>
          <w:b/>
          <w:bCs/>
          <w:color w:val="000000"/>
          <w:bdr w:val="single" w:sz="8" w:space="0" w:color="auto" w:frame="1"/>
          <w:shd w:val="clear" w:color="auto" w:fill="00FFFF"/>
        </w:rPr>
        <w:lastRenderedPageBreak/>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468A4D7A" w14:textId="26A58385" w:rsidR="006016EB" w:rsidRDefault="006016EB" w:rsidP="006016EB">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1603A4FF" w14:textId="4B551EAE" w:rsidR="00C7754B" w:rsidRPr="0048200A" w:rsidRDefault="0055756E" w:rsidP="00C7754B">
      <w:pPr>
        <w:pStyle w:val="Heading4"/>
        <w:rPr>
          <w:u w:val="single"/>
        </w:rPr>
      </w:pPr>
      <w:r>
        <w:t xml:space="preserve">13] </w:t>
      </w:r>
      <w:r w:rsidR="00C7754B">
        <w:t xml:space="preserve">China and Russia are </w:t>
      </w:r>
      <w:r w:rsidR="00C7754B">
        <w:rPr>
          <w:u w:val="single"/>
        </w:rPr>
        <w:t>comparatively worse</w:t>
      </w:r>
      <w:r w:rsidR="00C7754B">
        <w:t xml:space="preserve"> </w:t>
      </w:r>
    </w:p>
    <w:p w14:paraId="24DD8B60" w14:textId="77777777" w:rsidR="00C7754B" w:rsidRPr="00BF139C" w:rsidRDefault="00C7754B" w:rsidP="00C7754B">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6238B951" w14:textId="77777777" w:rsidR="00C7754B" w:rsidRPr="0048200A" w:rsidRDefault="00C7754B" w:rsidP="00C7754B">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352A314B" w14:textId="77777777" w:rsidR="00C7754B" w:rsidRPr="0048200A" w:rsidRDefault="00C7754B" w:rsidP="00C7754B">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2EB1CE0F" w14:textId="77777777" w:rsidR="00C7754B" w:rsidRPr="0048200A" w:rsidRDefault="00C7754B" w:rsidP="00C7754B">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763AD7AF" w14:textId="77777777" w:rsidR="00C7754B" w:rsidRPr="0048200A" w:rsidRDefault="00C7754B" w:rsidP="00C7754B">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4A71444B" w14:textId="77777777" w:rsidR="00C7754B" w:rsidRPr="00F70961" w:rsidRDefault="00C7754B" w:rsidP="00C7754B">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36B3424F" w14:textId="77777777" w:rsidR="00C7754B" w:rsidRDefault="00C7754B" w:rsidP="006016EB">
      <w:pPr>
        <w:shd w:val="clear" w:color="auto" w:fill="FFFFFF"/>
        <w:rPr>
          <w:color w:val="000000"/>
          <w:sz w:val="16"/>
          <w:szCs w:val="16"/>
        </w:rPr>
      </w:pPr>
    </w:p>
    <w:p w14:paraId="42CB25A6" w14:textId="56B68990" w:rsidR="006016EB" w:rsidRPr="00D21479" w:rsidRDefault="006016EB" w:rsidP="006016EB">
      <w:pPr>
        <w:pStyle w:val="Heading4"/>
      </w:pPr>
      <w:r>
        <w:t>1</w:t>
      </w:r>
      <w:r w:rsidR="00226B2F">
        <w:t>4</w:t>
      </w:r>
      <w:r>
        <w:t xml:space="preserve">] </w:t>
      </w:r>
      <w:r w:rsidRPr="00D21479">
        <w:t xml:space="preserve">Chinese led order fails – no clear vision or plan for security concerns </w:t>
      </w:r>
    </w:p>
    <w:p w14:paraId="06703377" w14:textId="77777777" w:rsidR="006016EB" w:rsidRPr="002970B7" w:rsidRDefault="006016EB" w:rsidP="006016EB">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19730DC3" w14:textId="77777777" w:rsidR="006016EB" w:rsidRPr="002970B7" w:rsidRDefault="006016EB" w:rsidP="006016EB">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034CAE5C" w14:textId="4837F60C" w:rsidR="003C5B43" w:rsidRDefault="006016EB" w:rsidP="009F5E35">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2B81BFBA" w14:textId="0E9FBB0D" w:rsidR="006576C7" w:rsidRPr="00C7794F" w:rsidRDefault="00DB44A4" w:rsidP="006576C7">
      <w:pPr>
        <w:pStyle w:val="Heading4"/>
        <w:rPr>
          <w:rFonts w:cs="Calibri"/>
        </w:rPr>
      </w:pPr>
      <w:r>
        <w:rPr>
          <w:rFonts w:cs="Calibri"/>
        </w:rPr>
        <w:t>Our theory of conflict is true</w:t>
      </w:r>
    </w:p>
    <w:p w14:paraId="2BA50110" w14:textId="77777777" w:rsidR="006576C7" w:rsidRPr="00C7794F" w:rsidRDefault="006576C7" w:rsidP="006576C7">
      <w:pPr>
        <w:rPr>
          <w:rFonts w:cs="Calibri"/>
          <w:sz w:val="16"/>
        </w:rPr>
      </w:pPr>
      <w:r w:rsidRPr="00C7794F">
        <w:rPr>
          <w:rFonts w:cs="Calibri"/>
          <w:b/>
          <w:bCs/>
          <w:u w:val="single"/>
        </w:rPr>
        <w:t>Johnson and Thayer 16</w:t>
      </w:r>
      <w:r w:rsidRPr="00C7794F">
        <w:rPr>
          <w:rFonts w:cs="Calibri"/>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4268904" w14:textId="77777777" w:rsidR="006576C7" w:rsidRPr="00C7794F" w:rsidRDefault="006576C7" w:rsidP="006576C7">
      <w:pPr>
        <w:rPr>
          <w:rFonts w:cs="Calibri"/>
          <w:sz w:val="16"/>
        </w:rPr>
      </w:pPr>
      <w:r w:rsidRPr="00C7794F">
        <w:rPr>
          <w:rFonts w:cs="Calibri"/>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rFonts w:cs="Calibri"/>
          <w:b/>
          <w:highlight w:val="green"/>
          <w:u w:val="single"/>
        </w:rPr>
        <w:t xml:space="preserve">anarchy has been a </w:t>
      </w:r>
      <w:r w:rsidRPr="00C7794F">
        <w:rPr>
          <w:rFonts w:cs="Calibri"/>
          <w:b/>
          <w:iCs/>
          <w:highlight w:val="green"/>
          <w:u w:val="single"/>
          <w:bdr w:val="single" w:sz="8" w:space="0" w:color="auto"/>
        </w:rPr>
        <w:t>constant feature of the entire multimillion year history</w:t>
      </w:r>
      <w:r w:rsidRPr="00C7794F">
        <w:rPr>
          <w:rFonts w:cs="Calibri"/>
          <w:b/>
          <w:u w:val="single"/>
        </w:rPr>
        <w:t xml:space="preserve"> of the human lineage (and indeed the 3.5 billion–year history of the evolution of all life on Earth before that). It is not just that we lack a global Leviathan today; </w:t>
      </w:r>
      <w:r w:rsidRPr="00C7794F">
        <w:rPr>
          <w:rFonts w:cs="Calibri"/>
          <w:b/>
          <w:iCs/>
          <w:u w:val="single"/>
          <w:bdr w:val="single" w:sz="8" w:space="0" w:color="auto"/>
        </w:rPr>
        <w:t>humans never had such a luxury</w:t>
      </w:r>
      <w:r w:rsidRPr="00C7794F">
        <w:rPr>
          <w:rFonts w:cs="Calibri"/>
          <w:b/>
          <w:u w:val="single"/>
        </w:rPr>
        <w:t xml:space="preserve">. The fact that human </w:t>
      </w:r>
      <w:r w:rsidRPr="00C7794F">
        <w:rPr>
          <w:rFonts w:cs="Calibri"/>
          <w:b/>
          <w:highlight w:val="green"/>
          <w:u w:val="single"/>
        </w:rPr>
        <w:t xml:space="preserve">evolution occurred </w:t>
      </w:r>
      <w:r w:rsidRPr="00C7794F">
        <w:rPr>
          <w:rFonts w:cs="Calibri"/>
          <w:b/>
          <w:iCs/>
          <w:highlight w:val="green"/>
          <w:u w:val="single"/>
          <w:bdr w:val="single" w:sz="8" w:space="0" w:color="auto"/>
        </w:rPr>
        <w:t>under conditions of anarchy</w:t>
      </w:r>
      <w:r w:rsidRPr="00C7794F">
        <w:rPr>
          <w:rFonts w:cs="Calibri"/>
          <w:b/>
          <w:u w:val="single"/>
        </w:rPr>
        <w:t xml:space="preserve">, that </w:t>
      </w:r>
      <w:r w:rsidRPr="00C7794F">
        <w:rPr>
          <w:rFonts w:cs="Calibri"/>
          <w:b/>
          <w:highlight w:val="green"/>
          <w:u w:val="single"/>
        </w:rPr>
        <w:t xml:space="preserve">we evolved as hunter-gatherers </w:t>
      </w:r>
      <w:r w:rsidRPr="00C7794F">
        <w:rPr>
          <w:rFonts w:cs="Calibri"/>
          <w:b/>
          <w:u w:val="single"/>
        </w:rPr>
        <w:t xml:space="preserve">in an ecological setting of predation, </w:t>
      </w:r>
      <w:r w:rsidRPr="00C7794F">
        <w:rPr>
          <w:rFonts w:cs="Calibri"/>
          <w:b/>
          <w:highlight w:val="green"/>
          <w:u w:val="single"/>
        </w:rPr>
        <w:t>resource competition, and intergroup conflict</w:t>
      </w:r>
      <w:r w:rsidRPr="00C7794F">
        <w:rPr>
          <w:rFonts w:cs="Calibri"/>
          <w:b/>
          <w:u w:val="single"/>
        </w:rPr>
        <w:t xml:space="preserve">, and that </w:t>
      </w:r>
      <w:r w:rsidRPr="00C7794F">
        <w:rPr>
          <w:rFonts w:cs="Calibri"/>
          <w:b/>
          <w:highlight w:val="green"/>
          <w:u w:val="single"/>
        </w:rPr>
        <w:t xml:space="preserve">humans have been </w:t>
      </w:r>
      <w:r w:rsidRPr="00C7794F">
        <w:rPr>
          <w:rFonts w:cs="Calibri"/>
          <w:b/>
          <w:iCs/>
          <w:highlight w:val="green"/>
          <w:u w:val="single"/>
          <w:bdr w:val="single" w:sz="8" w:space="0" w:color="auto"/>
        </w:rPr>
        <w:t>subject to natural selection</w:t>
      </w:r>
      <w:r w:rsidRPr="00C7794F">
        <w:rPr>
          <w:rFonts w:cs="Calibri"/>
          <w:sz w:val="16"/>
          <w:highlight w:val="green"/>
        </w:rPr>
        <w:t xml:space="preserve"> </w:t>
      </w:r>
      <w:r w:rsidRPr="00C7794F">
        <w:rPr>
          <w:rFonts w:cs="Calibri"/>
          <w:sz w:val="16"/>
        </w:rPr>
        <w:t xml:space="preserve">for millions of years </w:t>
      </w:r>
      <w:r w:rsidRPr="00C7794F">
        <w:rPr>
          <w:rFonts w:cs="Calibri"/>
          <w:b/>
          <w:highlight w:val="green"/>
          <w:u w:val="single"/>
        </w:rPr>
        <w:t xml:space="preserve">has profound consequences for </w:t>
      </w:r>
      <w:r w:rsidRPr="00C7794F">
        <w:rPr>
          <w:rFonts w:cs="Calibri"/>
          <w:b/>
          <w:iCs/>
          <w:highlight w:val="green"/>
          <w:u w:val="single"/>
          <w:bdr w:val="single" w:sz="8" w:space="0" w:color="auto"/>
        </w:rPr>
        <w:t>understanding human behavior</w:t>
      </w:r>
      <w:r w:rsidRPr="00C7794F">
        <w:rPr>
          <w:rFonts w:cs="Calibr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7794F">
        <w:rPr>
          <w:rFonts w:cs="Calibri"/>
          <w:b/>
          <w:highlight w:val="green"/>
          <w:u w:val="single"/>
        </w:rPr>
        <w:t xml:space="preserve">This legacy heavily influences our decision-making </w:t>
      </w:r>
      <w:r w:rsidRPr="00C7794F">
        <w:rPr>
          <w:rFonts w:cs="Calibri"/>
          <w:b/>
          <w:u w:val="single"/>
        </w:rPr>
        <w:t xml:space="preserve">and behavior </w:t>
      </w:r>
      <w:r w:rsidRPr="00C7794F">
        <w:rPr>
          <w:rFonts w:cs="Calibri"/>
          <w:b/>
          <w:highlight w:val="green"/>
          <w:u w:val="single"/>
        </w:rPr>
        <w:t>today</w:t>
      </w:r>
      <w:r w:rsidRPr="00C7794F">
        <w:rPr>
          <w:rFonts w:cs="Calibri"/>
          <w:b/>
          <w:u w:val="single"/>
        </w:rPr>
        <w:t>, even—</w:t>
      </w:r>
      <w:r w:rsidRPr="00C7794F">
        <w:rPr>
          <w:rFonts w:cs="Calibri"/>
          <w:b/>
          <w:iCs/>
          <w:u w:val="single"/>
          <w:bdr w:val="single" w:sz="8" w:space="0" w:color="auto"/>
        </w:rPr>
        <w:t xml:space="preserve">perhaps </w:t>
      </w:r>
      <w:r w:rsidRPr="00C7794F">
        <w:rPr>
          <w:rFonts w:cs="Calibri"/>
          <w:b/>
          <w:iCs/>
          <w:highlight w:val="green"/>
          <w:u w:val="single"/>
          <w:bdr w:val="single" w:sz="8" w:space="0" w:color="auto"/>
        </w:rPr>
        <w:t>especially</w:t>
      </w:r>
      <w:r w:rsidRPr="00C7794F">
        <w:rPr>
          <w:rFonts w:cs="Calibri"/>
          <w:b/>
          <w:u w:val="single"/>
        </w:rPr>
        <w:t>—</w:t>
      </w:r>
      <w:r w:rsidRPr="00C7794F">
        <w:rPr>
          <w:rFonts w:cs="Calibri"/>
          <w:b/>
          <w:highlight w:val="green"/>
          <w:u w:val="single"/>
        </w:rPr>
        <w:t xml:space="preserve">in the </w:t>
      </w:r>
      <w:r w:rsidRPr="00C7794F">
        <w:rPr>
          <w:rFonts w:cs="Calibri"/>
          <w:b/>
          <w:iCs/>
          <w:highlight w:val="green"/>
          <w:u w:val="single"/>
          <w:bdr w:val="single" w:sz="8" w:space="0" w:color="auto"/>
        </w:rPr>
        <w:t>anarchy of international politics</w:t>
      </w:r>
      <w:r w:rsidRPr="00C7794F">
        <w:rPr>
          <w:rFonts w:cs="Calibri"/>
          <w:sz w:val="16"/>
        </w:rPr>
        <w:t xml:space="preserve">. We argue that </w:t>
      </w:r>
      <w:r w:rsidRPr="00C7794F">
        <w:rPr>
          <w:rFonts w:cs="Calibri"/>
          <w:b/>
          <w:highlight w:val="green"/>
          <w:u w:val="single"/>
        </w:rPr>
        <w:t xml:space="preserve">evolution </w:t>
      </w:r>
      <w:r w:rsidRPr="00C7794F">
        <w:rPr>
          <w:rFonts w:cs="Calibri"/>
          <w:b/>
          <w:u w:val="single"/>
        </w:rPr>
        <w:t xml:space="preserve">under conditions of anarchy has </w:t>
      </w:r>
      <w:r w:rsidRPr="00C7794F">
        <w:rPr>
          <w:rFonts w:cs="Calibri"/>
          <w:b/>
          <w:highlight w:val="green"/>
          <w:u w:val="single"/>
        </w:rPr>
        <w:t xml:space="preserve">predisposed human nature toward </w:t>
      </w:r>
      <w:r w:rsidRPr="00C7794F">
        <w:rPr>
          <w:rFonts w:cs="Calibri"/>
          <w:b/>
          <w:u w:val="single"/>
        </w:rPr>
        <w:t xml:space="preserve">the </w:t>
      </w:r>
      <w:r w:rsidRPr="00C7794F">
        <w:rPr>
          <w:rFonts w:cs="Calibri"/>
          <w:b/>
          <w:iCs/>
          <w:u w:val="single"/>
          <w:bdr w:val="single" w:sz="8" w:space="0" w:color="auto"/>
        </w:rPr>
        <w:t xml:space="preserve">behaviors predicted by </w:t>
      </w:r>
      <w:r w:rsidRPr="00C7794F">
        <w:rPr>
          <w:rFonts w:cs="Calibri"/>
          <w:b/>
          <w:iCs/>
          <w:highlight w:val="green"/>
          <w:u w:val="single"/>
          <w:bdr w:val="single" w:sz="8" w:space="0" w:color="auto"/>
        </w:rPr>
        <w:t>offensive realism</w:t>
      </w:r>
      <w:r w:rsidRPr="00C7794F">
        <w:rPr>
          <w:rFonts w:cs="Calibri"/>
          <w:b/>
          <w:u w:val="single"/>
        </w:rPr>
        <w:t xml:space="preserve">: </w:t>
      </w:r>
      <w:r w:rsidRPr="00C7794F">
        <w:rPr>
          <w:rFonts w:cs="Calibri"/>
          <w:b/>
          <w:highlight w:val="green"/>
          <w:u w:val="single"/>
        </w:rPr>
        <w:t>Humans</w:t>
      </w:r>
      <w:r w:rsidRPr="00C7794F">
        <w:rPr>
          <w:rFonts w:cs="Calibri"/>
          <w:sz w:val="16"/>
        </w:rPr>
        <w:t xml:space="preserve">, particularly men, </w:t>
      </w:r>
      <w:r w:rsidRPr="00C7794F">
        <w:rPr>
          <w:rFonts w:cs="Calibri"/>
          <w:b/>
          <w:u w:val="single"/>
        </w:rPr>
        <w:t xml:space="preserve">are strongly self-interested, often fear other groups, and </w:t>
      </w:r>
      <w:r w:rsidRPr="00C7794F">
        <w:rPr>
          <w:rFonts w:cs="Calibri"/>
          <w:b/>
          <w:highlight w:val="green"/>
          <w:u w:val="single"/>
        </w:rPr>
        <w:t xml:space="preserve">seek </w:t>
      </w:r>
      <w:r w:rsidRPr="00C7794F">
        <w:rPr>
          <w:rFonts w:cs="Calibri"/>
          <w:b/>
          <w:u w:val="single"/>
        </w:rPr>
        <w:t xml:space="preserve">more resources, </w:t>
      </w:r>
      <w:r w:rsidRPr="00C7794F">
        <w:rPr>
          <w:rFonts w:cs="Calibri"/>
          <w:b/>
          <w:iCs/>
          <w:highlight w:val="green"/>
          <w:u w:val="single"/>
          <w:bdr w:val="single" w:sz="8" w:space="0" w:color="auto"/>
        </w:rPr>
        <w:t>more power</w:t>
      </w:r>
      <w:r w:rsidRPr="00C7794F">
        <w:rPr>
          <w:rFonts w:cs="Calibri"/>
          <w:b/>
          <w:u w:val="single"/>
        </w:rPr>
        <w:t>, and more influence</w:t>
      </w:r>
      <w:r w:rsidRPr="00C7794F">
        <w:rPr>
          <w:rFonts w:cs="Calibri"/>
          <w:sz w:val="16"/>
        </w:rPr>
        <w:t xml:space="preserve"> (as we explain in full later). </w:t>
      </w:r>
      <w:r w:rsidRPr="00C7794F">
        <w:rPr>
          <w:rFonts w:cs="Calibri"/>
          <w:b/>
          <w:u w:val="single"/>
        </w:rPr>
        <w:t>These strategies</w:t>
      </w:r>
      <w:r w:rsidRPr="00C7794F">
        <w:rPr>
          <w:rFonts w:cs="Calibri"/>
          <w:sz w:val="16"/>
        </w:rPr>
        <w:t xml:space="preserve"> are not unique to humans and, in fact, </w:t>
      </w:r>
      <w:r w:rsidRPr="00C7794F">
        <w:rPr>
          <w:rFonts w:cs="Calibri"/>
          <w:b/>
          <w:u w:val="single"/>
        </w:rPr>
        <w:t>characterize a much broader trend in behavior among mammals as a whole—especially primates</w:t>
      </w:r>
      <w:r w:rsidRPr="00C7794F">
        <w:rPr>
          <w:rFonts w:cs="Calibri"/>
          <w:sz w:val="16"/>
        </w:rPr>
        <w:t xml:space="preserve">—as well as many other major vertebrate groups, including birds, fish, and reptiles. </w:t>
      </w:r>
      <w:r w:rsidRPr="00C7794F">
        <w:rPr>
          <w:rFonts w:cs="Calibri"/>
          <w:b/>
          <w:u w:val="single"/>
        </w:rPr>
        <w:t>This recurrence of behavioral patterns</w:t>
      </w:r>
      <w:r w:rsidRPr="00C7794F">
        <w:rPr>
          <w:rFonts w:cs="Calibri"/>
          <w:sz w:val="16"/>
        </w:rPr>
        <w:t xml:space="preserve"> across different taxonomic groups </w:t>
      </w:r>
      <w:r w:rsidRPr="00C7794F">
        <w:rPr>
          <w:rFonts w:cs="Calibri"/>
          <w:b/>
          <w:u w:val="single"/>
        </w:rPr>
        <w:t xml:space="preserve">suggests that the </w:t>
      </w:r>
      <w:r w:rsidRPr="00C7794F">
        <w:rPr>
          <w:rFonts w:cs="Calibri"/>
          <w:b/>
          <w:highlight w:val="green"/>
          <w:u w:val="single"/>
        </w:rPr>
        <w:t xml:space="preserve">behaviors characterized by offensive realism have </w:t>
      </w:r>
      <w:r w:rsidRPr="00C7794F">
        <w:rPr>
          <w:rFonts w:cs="Calibri"/>
          <w:b/>
          <w:iCs/>
          <w:highlight w:val="green"/>
          <w:u w:val="single"/>
          <w:bdr w:val="single" w:sz="8" w:space="0" w:color="auto"/>
        </w:rPr>
        <w:t>broad and deep evolutionary roots</w:t>
      </w:r>
      <w:r w:rsidRPr="00C7794F">
        <w:rPr>
          <w:rFonts w:cs="Calibri"/>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rFonts w:cs="Calibri"/>
          <w:b/>
          <w:u w:val="single"/>
        </w:rPr>
        <w:t>international relations theorists rarely used insights from the life sciences to inform their understanding of human behavior</w:t>
      </w:r>
      <w:r w:rsidRPr="00C7794F">
        <w:rPr>
          <w:rFonts w:cs="Calibri"/>
          <w:sz w:val="16"/>
        </w:rPr>
        <w:t xml:space="preserve">. However, </w:t>
      </w:r>
      <w:r w:rsidRPr="00C7794F">
        <w:rPr>
          <w:rFonts w:cs="Calibri"/>
          <w:b/>
          <w:highlight w:val="green"/>
          <w:u w:val="single"/>
        </w:rPr>
        <w:t xml:space="preserve">rapid advances in the life sciences offer </w:t>
      </w:r>
      <w:r w:rsidRPr="00C7794F">
        <w:rPr>
          <w:rFonts w:cs="Calibri"/>
          <w:b/>
          <w:u w:val="single"/>
        </w:rPr>
        <w:t xml:space="preserve">increasing </w:t>
      </w:r>
      <w:r w:rsidRPr="00C7794F">
        <w:rPr>
          <w:rFonts w:cs="Calibri"/>
          <w:b/>
          <w:iCs/>
          <w:highlight w:val="green"/>
          <w:u w:val="single"/>
          <w:bdr w:val="single" w:sz="8" w:space="0" w:color="auto"/>
        </w:rPr>
        <w:t>theoretical and empirical challenges</w:t>
      </w:r>
      <w:r w:rsidRPr="00C7794F">
        <w:rPr>
          <w:rFonts w:cs="Calibri"/>
          <w:b/>
          <w:highlight w:val="green"/>
          <w:u w:val="single"/>
        </w:rPr>
        <w:t xml:space="preserve"> to scholars in</w:t>
      </w:r>
      <w:r w:rsidRPr="00C7794F">
        <w:rPr>
          <w:rFonts w:cs="Calibri"/>
          <w:sz w:val="16"/>
          <w:highlight w:val="green"/>
        </w:rPr>
        <w:t xml:space="preserve"> </w:t>
      </w:r>
      <w:r w:rsidRPr="00C7794F">
        <w:rPr>
          <w:rFonts w:cs="Calibri"/>
          <w:sz w:val="16"/>
        </w:rPr>
        <w:t xml:space="preserve">the social sciences in general and </w:t>
      </w:r>
      <w:r w:rsidRPr="00C7794F">
        <w:rPr>
          <w:rFonts w:cs="Calibri"/>
          <w:b/>
          <w:highlight w:val="green"/>
          <w:u w:val="single"/>
        </w:rPr>
        <w:t>i</w:t>
      </w:r>
      <w:r w:rsidRPr="00C7794F">
        <w:rPr>
          <w:rFonts w:cs="Calibri"/>
          <w:b/>
          <w:u w:val="single"/>
        </w:rPr>
        <w:t xml:space="preserve">nternational </w:t>
      </w:r>
      <w:r w:rsidRPr="00C7794F">
        <w:rPr>
          <w:rFonts w:cs="Calibri"/>
          <w:b/>
          <w:highlight w:val="green"/>
          <w:u w:val="single"/>
        </w:rPr>
        <w:t>r</w:t>
      </w:r>
      <w:r w:rsidRPr="00C7794F">
        <w:rPr>
          <w:rFonts w:cs="Calibri"/>
          <w:b/>
          <w:u w:val="single"/>
        </w:rPr>
        <w:t>elations</w:t>
      </w:r>
      <w:r w:rsidRPr="00C7794F">
        <w:rPr>
          <w:rFonts w:cs="Calibri"/>
          <w:sz w:val="16"/>
        </w:rPr>
        <w:t xml:space="preserve"> in particular, who are therefore under increasing pressure to address and integrate this knowledge rather than to suppress or ignore it. Whatever one’s personal views on evolution, </w:t>
      </w:r>
      <w:r w:rsidRPr="00C7794F">
        <w:rPr>
          <w:rFonts w:cs="Calibri"/>
          <w:b/>
          <w:u w:val="single"/>
        </w:rPr>
        <w:t>the time has come to explore the implications of evolutionary theory for mainstream theories of international relations</w:t>
      </w:r>
      <w:r w:rsidRPr="00C7794F">
        <w:rPr>
          <w:rFonts w:cs="Calibri"/>
          <w:sz w:val="16"/>
        </w:rPr>
        <w:t xml:space="preserve">. </w:t>
      </w:r>
      <w:r w:rsidRPr="00C7794F">
        <w:rPr>
          <w:rFonts w:cs="Calibri"/>
          <w:b/>
          <w:u w:val="single"/>
        </w:rPr>
        <w:t>The most obvious challenge that evolutionary theory presents to international relations concerns our understanding of human nature</w:t>
      </w:r>
      <w:r w:rsidRPr="00C7794F">
        <w:rPr>
          <w:rFonts w:cs="Calibri"/>
          <w:sz w:val="16"/>
        </w:rPr>
        <w:t xml:space="preserve">. Theories purporting to explain human behavior make explicit or implicit assumptions about preferences and motivations, and mainstream theories in international politics are no exception. Many </w:t>
      </w:r>
      <w:r w:rsidRPr="00C7794F">
        <w:rPr>
          <w:rFonts w:cs="Calibri"/>
          <w:b/>
          <w:highlight w:val="green"/>
          <w:u w:val="single"/>
        </w:rPr>
        <w:t>criticisms of i</w:t>
      </w:r>
      <w:r w:rsidRPr="00C7794F">
        <w:rPr>
          <w:rFonts w:cs="Calibri"/>
          <w:b/>
          <w:u w:val="single"/>
        </w:rPr>
        <w:t xml:space="preserve">nternational </w:t>
      </w:r>
      <w:r w:rsidRPr="00C7794F">
        <w:rPr>
          <w:rFonts w:cs="Calibri"/>
          <w:b/>
          <w:highlight w:val="green"/>
          <w:u w:val="single"/>
        </w:rPr>
        <w:t>r</w:t>
      </w:r>
      <w:r w:rsidRPr="00C7794F">
        <w:rPr>
          <w:rFonts w:cs="Calibri"/>
          <w:b/>
          <w:u w:val="single"/>
        </w:rPr>
        <w:t xml:space="preserve">elations </w:t>
      </w:r>
      <w:r w:rsidRPr="00C7794F">
        <w:rPr>
          <w:rFonts w:cs="Calibri"/>
          <w:b/>
          <w:highlight w:val="green"/>
          <w:u w:val="single"/>
        </w:rPr>
        <w:t xml:space="preserve">theories focus on </w:t>
      </w:r>
      <w:r w:rsidRPr="00C7794F">
        <w:rPr>
          <w:rFonts w:cs="Calibri"/>
          <w:b/>
          <w:u w:val="single"/>
        </w:rPr>
        <w:t xml:space="preserve">these </w:t>
      </w:r>
      <w:r w:rsidRPr="00C7794F">
        <w:rPr>
          <w:rFonts w:cs="Calibri"/>
          <w:b/>
          <w:iCs/>
          <w:highlight w:val="green"/>
          <w:u w:val="single"/>
          <w:bdr w:val="single" w:sz="8" w:space="0" w:color="auto"/>
        </w:rPr>
        <w:t xml:space="preserve">unsubstantiated </w:t>
      </w:r>
      <w:r w:rsidRPr="00C7794F">
        <w:rPr>
          <w:rFonts w:cs="Calibri"/>
          <w:b/>
          <w:iCs/>
          <w:u w:val="single"/>
          <w:bdr w:val="single" w:sz="8" w:space="0" w:color="auto"/>
        </w:rPr>
        <w:t xml:space="preserve">or contested </w:t>
      </w:r>
      <w:r w:rsidRPr="00C7794F">
        <w:rPr>
          <w:rFonts w:cs="Calibri"/>
          <w:b/>
          <w:iCs/>
          <w:highlight w:val="green"/>
          <w:u w:val="single"/>
          <w:bdr w:val="single" w:sz="8" w:space="0" w:color="auto"/>
        </w:rPr>
        <w:t>assumptions</w:t>
      </w:r>
      <w:r w:rsidRPr="00C7794F">
        <w:rPr>
          <w:rFonts w:cs="Calibri"/>
          <w:b/>
          <w:highlight w:val="green"/>
          <w:u w:val="single"/>
        </w:rPr>
        <w:t xml:space="preserve"> about underlying human nature</w:t>
      </w:r>
      <w:r w:rsidRPr="00C7794F">
        <w:rPr>
          <w:rFonts w:cs="Calibri"/>
          <w:b/>
          <w:u w:val="single"/>
        </w:rPr>
        <w:t>. The parsimony of general theories depends on how well they explain phenomena across space and time</w:t>
      </w:r>
      <w:r w:rsidRPr="00C7794F">
        <w:rPr>
          <w:rFonts w:cs="Calibr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rFonts w:cs="Calibri"/>
          <w:b/>
          <w:u w:val="single"/>
        </w:rPr>
        <w:t>Starting with biology, or with human evolutionary history, has never been typical in international relations scholarship</w:t>
      </w:r>
      <w:r w:rsidRPr="00C7794F">
        <w:rPr>
          <w:rFonts w:cs="Calibri"/>
          <w:sz w:val="16"/>
        </w:rPr>
        <w:t xml:space="preserve">, but this approach is now less exotic than it once seemed as innovators in a range of social sciences, including economics, psychology, sociology, and political science, pursue this line of inquiry. </w:t>
      </w:r>
      <w:r w:rsidRPr="00C7794F">
        <w:rPr>
          <w:rFonts w:cs="Calibri"/>
          <w:b/>
          <w:highlight w:val="green"/>
          <w:u w:val="single"/>
        </w:rPr>
        <w:t>International relations stands to gain from</w:t>
      </w:r>
      <w:r w:rsidRPr="00C7794F">
        <w:rPr>
          <w:rFonts w:cs="Calibri"/>
          <w:sz w:val="16"/>
        </w:rPr>
        <w:t xml:space="preserve"> similar </w:t>
      </w:r>
      <w:r w:rsidRPr="00C7794F">
        <w:rPr>
          <w:rFonts w:cs="Calibri"/>
          <w:b/>
          <w:iCs/>
          <w:highlight w:val="green"/>
          <w:u w:val="single"/>
          <w:bdr w:val="single" w:sz="8" w:space="0" w:color="auto"/>
        </w:rPr>
        <w:t>interdisciplinary insights</w:t>
      </w:r>
      <w:r w:rsidRPr="00C7794F">
        <w:rPr>
          <w:rFonts w:cs="Calibri"/>
          <w:sz w:val="16"/>
        </w:rPr>
        <w:t xml:space="preserve">. At the dawn of the 21st century, an era that will be dominated by science at least as much as philosophy, </w:t>
      </w:r>
      <w:r w:rsidRPr="00C7794F">
        <w:rPr>
          <w:rFonts w:cs="Calibri"/>
          <w:b/>
          <w:highlight w:val="green"/>
          <w:u w:val="single"/>
        </w:rPr>
        <w:t xml:space="preserve">we have the opportunity to move away from </w:t>
      </w:r>
      <w:r w:rsidRPr="00C7794F">
        <w:rPr>
          <w:rFonts w:cs="Calibri"/>
          <w:b/>
          <w:iCs/>
          <w:highlight w:val="green"/>
          <w:u w:val="single"/>
          <w:bdr w:val="single" w:sz="8" w:space="0" w:color="auto"/>
        </w:rPr>
        <w:t>untested assumptions</w:t>
      </w:r>
      <w:r w:rsidRPr="00C7794F">
        <w:rPr>
          <w:rFonts w:cs="Calibri"/>
          <w:b/>
          <w:highlight w:val="green"/>
          <w:u w:val="single"/>
        </w:rPr>
        <w:t xml:space="preserve"> about human nature. Instead, we can make more </w:t>
      </w:r>
      <w:r w:rsidRPr="00C7794F">
        <w:rPr>
          <w:rFonts w:cs="Calibri"/>
          <w:b/>
          <w:iCs/>
          <w:highlight w:val="green"/>
          <w:u w:val="single"/>
          <w:bdr w:val="single" w:sz="8" w:space="0" w:color="auto"/>
        </w:rPr>
        <w:t>concrete predictions</w:t>
      </w:r>
      <w:r w:rsidRPr="00C7794F">
        <w:rPr>
          <w:rFonts w:cs="Calibri"/>
          <w:b/>
          <w:highlight w:val="green"/>
          <w:u w:val="single"/>
        </w:rPr>
        <w:t xml:space="preserve"> </w:t>
      </w:r>
      <w:r w:rsidRPr="00C7794F">
        <w:rPr>
          <w:rFonts w:cs="Calibri"/>
          <w:b/>
          <w:u w:val="single"/>
        </w:rPr>
        <w:t xml:space="preserve">about how humans tend to think and act in different conditions, </w:t>
      </w:r>
      <w:r w:rsidRPr="00C7794F">
        <w:rPr>
          <w:rFonts w:cs="Calibri"/>
          <w:b/>
          <w:highlight w:val="green"/>
          <w:u w:val="single"/>
        </w:rPr>
        <w:t xml:space="preserve">based on </w:t>
      </w:r>
      <w:r w:rsidRPr="00C7794F">
        <w:rPr>
          <w:rFonts w:cs="Calibri"/>
          <w:b/>
          <w:iCs/>
          <w:highlight w:val="green"/>
          <w:u w:val="single"/>
          <w:bdr w:val="single" w:sz="8" w:space="0" w:color="auto"/>
        </w:rPr>
        <w:t>new scientific knowledge</w:t>
      </w:r>
      <w:r w:rsidRPr="00C7794F">
        <w:rPr>
          <w:rFonts w:cs="Calibri"/>
          <w:b/>
          <w:highlight w:val="green"/>
          <w:u w:val="single"/>
        </w:rPr>
        <w:t xml:space="preserve"> </w:t>
      </w:r>
      <w:r w:rsidRPr="00C7794F">
        <w:rPr>
          <w:rFonts w:cs="Calibri"/>
          <w:b/>
          <w:u w:val="single"/>
        </w:rPr>
        <w:t>about human cognition</w:t>
      </w:r>
      <w:r w:rsidRPr="00C7794F">
        <w:rPr>
          <w:rFonts w:cs="Calibri"/>
          <w:sz w:val="16"/>
        </w:rPr>
        <w:t xml:space="preserve"> and behavior, </w:t>
      </w:r>
      <w:r w:rsidRPr="00C7794F">
        <w:rPr>
          <w:rFonts w:cs="Calibri"/>
          <w:b/>
          <w:highlight w:val="green"/>
          <w:u w:val="single"/>
        </w:rPr>
        <w:t xml:space="preserve">and </w:t>
      </w:r>
      <w:r w:rsidRPr="00C7794F">
        <w:rPr>
          <w:rFonts w:cs="Calibri"/>
          <w:b/>
          <w:u w:val="single"/>
        </w:rPr>
        <w:t xml:space="preserve">in particular </w:t>
      </w:r>
      <w:r w:rsidRPr="00C7794F">
        <w:rPr>
          <w:rFonts w:cs="Calibri"/>
          <w:b/>
          <w:iCs/>
          <w:highlight w:val="green"/>
          <w:u w:val="single"/>
          <w:bdr w:val="single" w:sz="8" w:space="0" w:color="auto"/>
        </w:rPr>
        <w:t>a greater understanding of the social and ecological context</w:t>
      </w:r>
      <w:r w:rsidRPr="00C7794F">
        <w:rPr>
          <w:rFonts w:cs="Calibri"/>
          <w:b/>
          <w:highlight w:val="green"/>
          <w:u w:val="single"/>
        </w:rPr>
        <w:t xml:space="preserve"> in which human </w:t>
      </w:r>
      <w:r w:rsidRPr="00C7794F">
        <w:rPr>
          <w:rFonts w:cs="Calibri"/>
          <w:b/>
          <w:u w:val="single"/>
        </w:rPr>
        <w:t xml:space="preserve">brains and </w:t>
      </w:r>
      <w:r w:rsidRPr="00C7794F">
        <w:rPr>
          <w:rFonts w:cs="Calibri"/>
          <w:b/>
          <w:highlight w:val="green"/>
          <w:u w:val="single"/>
        </w:rPr>
        <w:t>behaviors evolved</w:t>
      </w:r>
      <w:r w:rsidRPr="00C7794F">
        <w:rPr>
          <w:rFonts w:cs="Calibri"/>
          <w:sz w:val="16"/>
        </w:rPr>
        <w:t>. But what was that context?</w:t>
      </w:r>
    </w:p>
    <w:p w14:paraId="25E70A45" w14:textId="77777777" w:rsidR="006576C7" w:rsidRPr="009F5E35" w:rsidRDefault="006576C7" w:rsidP="009F5E35">
      <w:pPr>
        <w:rPr>
          <w:sz w:val="16"/>
        </w:rPr>
      </w:pPr>
    </w:p>
    <w:p w14:paraId="2DA46753" w14:textId="77777777" w:rsidR="003C5B43" w:rsidRPr="002970B7" w:rsidRDefault="003C5B43" w:rsidP="006016EB">
      <w:pPr>
        <w:rPr>
          <w:sz w:val="16"/>
        </w:rPr>
      </w:pPr>
    </w:p>
    <w:p w14:paraId="51A8C1D4" w14:textId="77777777" w:rsidR="006016EB" w:rsidRPr="0007118B" w:rsidRDefault="006016EB" w:rsidP="006016EB">
      <w:pPr>
        <w:shd w:val="clear" w:color="auto" w:fill="FFFFFF"/>
        <w:rPr>
          <w:color w:val="000000"/>
          <w:sz w:val="16"/>
          <w:szCs w:val="16"/>
        </w:rPr>
      </w:pPr>
    </w:p>
    <w:p w14:paraId="5220CCF0" w14:textId="77777777" w:rsidR="006016EB" w:rsidRDefault="006016EB" w:rsidP="006016EB">
      <w:pPr>
        <w:pStyle w:val="Heading3"/>
        <w:rPr>
          <w:rFonts w:cs="Arial"/>
        </w:rPr>
      </w:pPr>
      <w:r>
        <w:rPr>
          <w:rFonts w:cs="Arial"/>
        </w:rPr>
        <w:lastRenderedPageBreak/>
        <w:t>Framing</w:t>
      </w:r>
    </w:p>
    <w:p w14:paraId="4F62F4BE" w14:textId="77777777" w:rsidR="006016EB" w:rsidRPr="00C7794F" w:rsidRDefault="006016EB" w:rsidP="006016EB">
      <w:pPr>
        <w:pStyle w:val="Heading4"/>
        <w:rPr>
          <w:rFonts w:cs="Calibri"/>
        </w:rPr>
      </w:pPr>
      <w:r w:rsidRPr="00C7794F">
        <w:rPr>
          <w:rFonts w:cs="Calibri"/>
        </w:rPr>
        <w:t>the standard is maximizing expected wellbeing</w:t>
      </w:r>
    </w:p>
    <w:p w14:paraId="225409E5" w14:textId="77777777" w:rsidR="006016EB" w:rsidRPr="00C7794F" w:rsidRDefault="006016EB" w:rsidP="006016EB">
      <w:pPr>
        <w:pStyle w:val="Heading4"/>
        <w:rPr>
          <w:rFonts w:cs="Calibri"/>
        </w:rPr>
      </w:pPr>
      <w:r w:rsidRPr="00C7794F">
        <w:rPr>
          <w:rFonts w:cs="Calibri"/>
        </w:rPr>
        <w:t>Independently:</w:t>
      </w:r>
    </w:p>
    <w:p w14:paraId="0D0C6D1D" w14:textId="01B2F2AA" w:rsidR="006016EB" w:rsidRPr="00730CE9" w:rsidRDefault="006016EB" w:rsidP="006016EB">
      <w:pPr>
        <w:pStyle w:val="Heading4"/>
        <w:rPr>
          <w:rFonts w:cs="Arial"/>
        </w:rPr>
      </w:pPr>
      <w:r w:rsidRPr="00C7794F">
        <w:rPr>
          <w:rFonts w:cs="Calibri"/>
        </w:rPr>
        <w:t>1</w:t>
      </w:r>
      <w:r>
        <w:rPr>
          <w:rFonts w:cs="Calibri"/>
        </w:rPr>
        <w:t>]</w:t>
      </w:r>
      <w:r w:rsidRPr="00C7794F">
        <w:rPr>
          <w:rFonts w:cs="Calibri"/>
        </w:rPr>
        <w:t xml:space="preserve"> </w:t>
      </w:r>
      <w:r w:rsidR="00131D31">
        <w:rPr>
          <w:rFonts w:cs="Arial"/>
        </w:rPr>
        <w:t>Death should matter in your impact calc</w:t>
      </w:r>
      <w:r w:rsidR="00C81BF6">
        <w:rPr>
          <w:rFonts w:cs="Arial"/>
        </w:rPr>
        <w:t xml:space="preserve">ulus </w:t>
      </w:r>
    </w:p>
    <w:p w14:paraId="30C299A0" w14:textId="77777777" w:rsidR="006016EB" w:rsidRPr="00AE4834" w:rsidRDefault="006016EB" w:rsidP="006016EB">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348C496C" w14:textId="77777777" w:rsidR="006016EB" w:rsidRDefault="006016EB" w:rsidP="006016EB">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lastRenderedPageBreak/>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04E973DA" w14:textId="52173DB1" w:rsidR="006016EB" w:rsidRPr="00DF4A11" w:rsidRDefault="006016EB" w:rsidP="006016EB">
      <w:pPr>
        <w:pStyle w:val="Heading4"/>
        <w:spacing w:before="200" w:line="240" w:lineRule="auto"/>
        <w:rPr>
          <w:u w:val="single"/>
        </w:rPr>
      </w:pPr>
      <w:r w:rsidRPr="00C7794F">
        <w:rPr>
          <w:rFonts w:cs="Calibri"/>
        </w:rPr>
        <w:lastRenderedPageBreak/>
        <w:t>2</w:t>
      </w:r>
      <w:r>
        <w:rPr>
          <w:rFonts w:cs="Calibri"/>
        </w:rPr>
        <w:t>]</w:t>
      </w:r>
      <w:r w:rsidRPr="00C7794F">
        <w:rPr>
          <w:rFonts w:cs="Calibri"/>
        </w:rPr>
        <w:t xml:space="preserve"> </w:t>
      </w:r>
      <w:r w:rsidRPr="00DF4A11">
        <w:t xml:space="preserve">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w:t>
      </w:r>
      <w:r w:rsidR="006A56A7">
        <w:t>death</w:t>
      </w:r>
    </w:p>
    <w:p w14:paraId="0B0E2DD7" w14:textId="77777777" w:rsidR="006016EB" w:rsidRDefault="006016EB" w:rsidP="006016EB">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3A015B0F" w14:textId="77777777" w:rsidR="006016EB" w:rsidRPr="00A73F6D" w:rsidRDefault="006016EB" w:rsidP="006016EB">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610F3300" w14:textId="77777777" w:rsidR="006016EB" w:rsidRPr="008A2B5C" w:rsidRDefault="006016EB" w:rsidP="006016EB">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1F247E10" w14:textId="780F06BC" w:rsidR="006016EB" w:rsidRPr="00C7794F" w:rsidRDefault="006016EB" w:rsidP="006016EB">
      <w:pPr>
        <w:pStyle w:val="Heading4"/>
        <w:rPr>
          <w:rFonts w:cs="Calibri"/>
        </w:rPr>
      </w:pPr>
      <w:r w:rsidRPr="00C7794F">
        <w:rPr>
          <w:rFonts w:cs="Calibri"/>
        </w:rPr>
        <w:t>3</w:t>
      </w:r>
      <w:r>
        <w:rPr>
          <w:rFonts w:cs="Calibri"/>
        </w:rPr>
        <w:t>]</w:t>
      </w:r>
      <w:r w:rsidRPr="00C7794F">
        <w:rPr>
          <w:rFonts w:cs="Calibri"/>
        </w:rPr>
        <w:t xml:space="preserve">  Non util ethics are </w:t>
      </w:r>
      <w:r w:rsidR="00132D6D">
        <w:rPr>
          <w:rFonts w:cs="Calibri"/>
        </w:rPr>
        <w:t>exceedingly difficult to generalize</w:t>
      </w:r>
      <w:r w:rsidRPr="00C7794F">
        <w:rPr>
          <w:rFonts w:cs="Calibri"/>
        </w:rPr>
        <w:t xml:space="preserve"> </w:t>
      </w:r>
    </w:p>
    <w:p w14:paraId="5604F757" w14:textId="77777777" w:rsidR="006016EB" w:rsidRPr="00C7794F" w:rsidRDefault="006016EB" w:rsidP="006016EB">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2"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1791A20B" w14:textId="77777777" w:rsidR="006016EB" w:rsidRPr="00C7794F" w:rsidRDefault="006016EB" w:rsidP="006016EB">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 xml:space="preserve">Rather, deontology is about taking </w:t>
      </w:r>
      <w:r w:rsidRPr="00C7794F">
        <w:rPr>
          <w:rFonts w:cs="Calibri"/>
          <w:b/>
          <w:u w:val="single"/>
        </w:rPr>
        <w:lastRenderedPageBreak/>
        <w:t>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90246E1" w14:textId="77777777" w:rsidR="006016EB" w:rsidRPr="00C7794F" w:rsidRDefault="006016EB" w:rsidP="006016EB">
      <w:pPr>
        <w:pStyle w:val="Heading4"/>
        <w:rPr>
          <w:rFonts w:cs="Calibri"/>
        </w:rPr>
      </w:pPr>
      <w:r w:rsidRPr="00C7794F">
        <w:rPr>
          <w:rFonts w:cs="Calibri"/>
        </w:rPr>
        <w:lastRenderedPageBreak/>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7765F921" w14:textId="77777777" w:rsidR="006016EB" w:rsidRPr="00C7794F" w:rsidRDefault="006016EB" w:rsidP="006016EB">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3"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1E136D90" w14:textId="77777777" w:rsidR="006016EB" w:rsidRPr="00F601E6" w:rsidRDefault="006016EB" w:rsidP="006016EB">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r>
        <w:rPr>
          <w:rStyle w:val="StyleUnderline"/>
          <w:rFonts w:eastAsiaTheme="minorHAnsi" w:cs="Calibri"/>
        </w:rPr>
        <w:br/>
      </w:r>
    </w:p>
    <w:p w14:paraId="5F2C68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ߠƘ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虐硐"/>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1"/>
  </w:num>
  <w:num w:numId="14">
    <w:abstractNumId w:val="15"/>
  </w:num>
  <w:num w:numId="15">
    <w:abstractNumId w:val="24"/>
  </w:num>
  <w:num w:numId="16">
    <w:abstractNumId w:val="30"/>
  </w:num>
  <w:num w:numId="17">
    <w:abstractNumId w:val="21"/>
  </w:num>
  <w:num w:numId="18">
    <w:abstractNumId w:val="27"/>
  </w:num>
  <w:num w:numId="19">
    <w:abstractNumId w:val="18"/>
  </w:num>
  <w:num w:numId="20">
    <w:abstractNumId w:val="23"/>
  </w:num>
  <w:num w:numId="21">
    <w:abstractNumId w:val="16"/>
  </w:num>
  <w:num w:numId="22">
    <w:abstractNumId w:val="29"/>
  </w:num>
  <w:num w:numId="23">
    <w:abstractNumId w:val="25"/>
  </w:num>
  <w:num w:numId="24">
    <w:abstractNumId w:val="22"/>
  </w:num>
  <w:num w:numId="25">
    <w:abstractNumId w:val="28"/>
  </w:num>
  <w:num w:numId="26">
    <w:abstractNumId w:val="17"/>
  </w:num>
  <w:num w:numId="27">
    <w:abstractNumId w:val="13"/>
  </w:num>
  <w:num w:numId="28">
    <w:abstractNumId w:val="14"/>
  </w:num>
  <w:num w:numId="29">
    <w:abstractNumId w:val="31"/>
  </w:num>
  <w:num w:numId="30">
    <w:abstractNumId w:val="12"/>
  </w:num>
  <w:num w:numId="31">
    <w:abstractNumId w:val="19"/>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16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D31"/>
    <w:rsid w:val="00132D6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B2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B4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56E"/>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6E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6C7"/>
    <w:rsid w:val="00674A78"/>
    <w:rsid w:val="00696A16"/>
    <w:rsid w:val="006A4840"/>
    <w:rsid w:val="006A52A0"/>
    <w:rsid w:val="006A56A7"/>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5E3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54B"/>
    <w:rsid w:val="00C81619"/>
    <w:rsid w:val="00C81BF6"/>
    <w:rsid w:val="00CA013C"/>
    <w:rsid w:val="00CA6D6D"/>
    <w:rsid w:val="00CC7A4E"/>
    <w:rsid w:val="00CD1359"/>
    <w:rsid w:val="00CD3AC1"/>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4A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140708"/>
  <w14:defaultImageDpi w14:val="300"/>
  <w15:docId w15:val="{3F298C06-3579-884D-93B0-1CD7AE5C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16EB"/>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6016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6016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016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016E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6016E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016E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016E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016E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016E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016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6E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6016EB"/>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6016E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016E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016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016E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016E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016E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016E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6016EB"/>
    <w:rPr>
      <w:color w:val="auto"/>
      <w:u w:val="none"/>
    </w:rPr>
  </w:style>
  <w:style w:type="paragraph" w:styleId="DocumentMap">
    <w:name w:val="Document Map"/>
    <w:basedOn w:val="Normal"/>
    <w:link w:val="DocumentMapChar"/>
    <w:uiPriority w:val="99"/>
    <w:unhideWhenUsed/>
    <w:rsid w:val="006016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016EB"/>
    <w:rPr>
      <w:rFonts w:ascii="Lucida Grande" w:hAnsi="Lucida Grande" w:cs="Lucida Grande"/>
    </w:rPr>
  </w:style>
  <w:style w:type="character" w:customStyle="1" w:styleId="Heading5Char">
    <w:name w:val="Heading 5 Char"/>
    <w:basedOn w:val="DefaultParagraphFont"/>
    <w:link w:val="Heading5"/>
    <w:rsid w:val="006016EB"/>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6016EB"/>
    <w:rPr>
      <w:rFonts w:ascii="Cambria" w:eastAsia="Times New Roman" w:hAnsi="Cambria"/>
      <w:b/>
      <w:bCs/>
      <w:i/>
      <w:iCs/>
      <w:sz w:val="20"/>
      <w:lang w:bidi="en-US"/>
    </w:rPr>
  </w:style>
  <w:style w:type="character" w:customStyle="1" w:styleId="Heading7Char">
    <w:name w:val="Heading 7 Char"/>
    <w:basedOn w:val="DefaultParagraphFont"/>
    <w:link w:val="Heading7"/>
    <w:rsid w:val="006016EB"/>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016EB"/>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016EB"/>
    <w:rPr>
      <w:rFonts w:ascii="Cambria" w:eastAsia="Times New Roman" w:hAnsi="Cambria"/>
      <w:i/>
      <w:iCs/>
      <w:sz w:val="18"/>
      <w:szCs w:val="18"/>
      <w:lang w:bidi="en-US"/>
    </w:rPr>
  </w:style>
  <w:style w:type="paragraph" w:styleId="ListParagraph">
    <w:name w:val="List Paragraph"/>
    <w:aliases w:val="6 font"/>
    <w:basedOn w:val="Normal"/>
    <w:uiPriority w:val="99"/>
    <w:qFormat/>
    <w:rsid w:val="006016EB"/>
    <w:pPr>
      <w:ind w:left="720"/>
      <w:contextualSpacing/>
    </w:pPr>
  </w:style>
  <w:style w:type="paragraph" w:customStyle="1" w:styleId="Emphasis1">
    <w:name w:val="Emphasis1"/>
    <w:basedOn w:val="Normal"/>
    <w:link w:val="Emphasis"/>
    <w:autoRedefine/>
    <w:uiPriority w:val="20"/>
    <w:qFormat/>
    <w:rsid w:val="006016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016EB"/>
    <w:rPr>
      <w:color w:val="605E5C"/>
      <w:shd w:val="clear" w:color="auto" w:fill="E1DFDD"/>
    </w:rPr>
  </w:style>
  <w:style w:type="paragraph" w:styleId="BalloonText">
    <w:name w:val="Balloon Text"/>
    <w:basedOn w:val="Normal"/>
    <w:link w:val="BalloonTextChar"/>
    <w:uiPriority w:val="99"/>
    <w:unhideWhenUsed/>
    <w:qFormat/>
    <w:rsid w:val="006016E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6016EB"/>
    <w:rPr>
      <w:rFonts w:ascii="Times New Roman" w:hAnsi="Times New Roman" w:cs="Times New Roman"/>
      <w:sz w:val="18"/>
      <w:szCs w:val="18"/>
    </w:rPr>
  </w:style>
  <w:style w:type="paragraph" w:customStyle="1" w:styleId="textbold">
    <w:name w:val="text bold"/>
    <w:basedOn w:val="Normal"/>
    <w:autoRedefine/>
    <w:uiPriority w:val="20"/>
    <w:qFormat/>
    <w:rsid w:val="006016EB"/>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016EB"/>
    <w:rPr>
      <w:sz w:val="22"/>
      <w:u w:val="single"/>
    </w:rPr>
  </w:style>
  <w:style w:type="paragraph" w:customStyle="1" w:styleId="Analytic">
    <w:name w:val="Analytic"/>
    <w:basedOn w:val="Heading4"/>
    <w:link w:val="AnalyticChar"/>
    <w:uiPriority w:val="4"/>
    <w:qFormat/>
    <w:rsid w:val="006016EB"/>
    <w:pPr>
      <w:outlineLvl w:val="9"/>
    </w:pPr>
  </w:style>
  <w:style w:type="character" w:customStyle="1" w:styleId="AnalyticChar">
    <w:name w:val="Analytic Char"/>
    <w:basedOn w:val="DefaultParagraphFont"/>
    <w:link w:val="Analytic"/>
    <w:uiPriority w:val="4"/>
    <w:rsid w:val="006016EB"/>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6016EB"/>
    <w:rPr>
      <w:sz w:val="20"/>
      <w:u w:val="single"/>
    </w:rPr>
  </w:style>
  <w:style w:type="paragraph" w:styleId="Title">
    <w:name w:val="Title"/>
    <w:aliases w:val="UNDERLINE,Bold Underlined,Cites and Cards,title,Block Heading,Read This"/>
    <w:basedOn w:val="Normal"/>
    <w:next w:val="Normal"/>
    <w:link w:val="TitleChar"/>
    <w:uiPriority w:val="6"/>
    <w:qFormat/>
    <w:rsid w:val="006016EB"/>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016EB"/>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6016E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6016EB"/>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6016EB"/>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016EB"/>
    <w:rPr>
      <w:rFonts w:ascii="Calibri" w:hAnsi="Calibri"/>
      <w:b/>
      <w:sz w:val="26"/>
    </w:rPr>
  </w:style>
  <w:style w:type="character" w:customStyle="1" w:styleId="Heading4Char3">
    <w:name w:val="Heading 4 Char3"/>
    <w:aliases w:val="Tag Char3,heading 2 Char3,Heading 2 Char2 Char Char1,Heading 2 Char1 Char Char Char1,ta Char"/>
    <w:rsid w:val="006016EB"/>
    <w:rPr>
      <w:rFonts w:ascii="Calibri" w:hAnsi="Calibri"/>
      <w:b/>
      <w:sz w:val="26"/>
    </w:rPr>
  </w:style>
  <w:style w:type="character" w:customStyle="1" w:styleId="UnderlineBold">
    <w:name w:val="Underline + Bold"/>
    <w:uiPriority w:val="1"/>
    <w:qFormat/>
    <w:rsid w:val="006016EB"/>
    <w:rPr>
      <w:rFonts w:ascii="Georgia" w:hAnsi="Georgia"/>
      <w:b w:val="0"/>
      <w:bCs w:val="0"/>
      <w:sz w:val="22"/>
      <w:u w:val="single"/>
    </w:rPr>
  </w:style>
  <w:style w:type="paragraph" w:customStyle="1" w:styleId="underlined">
    <w:name w:val="underlined"/>
    <w:next w:val="Normal"/>
    <w:link w:val="underlinedChar"/>
    <w:autoRedefine/>
    <w:qFormat/>
    <w:rsid w:val="006016EB"/>
    <w:pPr>
      <w:contextualSpacing/>
    </w:pPr>
    <w:rPr>
      <w:rFonts w:ascii="Times New Roman" w:eastAsia="Malgun Gothic" w:hAnsi="Times New Roman" w:cs="Times New Roman"/>
      <w:u w:val="single"/>
    </w:rPr>
  </w:style>
  <w:style w:type="character" w:customStyle="1" w:styleId="underlinedChar">
    <w:name w:val="underlined Char"/>
    <w:link w:val="underlined"/>
    <w:rsid w:val="006016EB"/>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016EB"/>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016EB"/>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6016EB"/>
    <w:rPr>
      <w:rFonts w:ascii="Times New Roman" w:eastAsia="Calibri" w:hAnsi="Times New Roman"/>
      <w:u w:val="single"/>
      <w:lang w:val="x-none"/>
    </w:rPr>
  </w:style>
  <w:style w:type="paragraph" w:customStyle="1" w:styleId="Analytics">
    <w:name w:val="Analytics"/>
    <w:basedOn w:val="Heading4"/>
    <w:link w:val="AnalyticsChar"/>
    <w:qFormat/>
    <w:rsid w:val="006016EB"/>
    <w:rPr>
      <w:bCs w:val="0"/>
      <w:szCs w:val="22"/>
    </w:rPr>
  </w:style>
  <w:style w:type="character" w:customStyle="1" w:styleId="AnalyticsChar">
    <w:name w:val="Analytics Char"/>
    <w:basedOn w:val="DefaultParagraphFont"/>
    <w:link w:val="Analytics"/>
    <w:rsid w:val="006016EB"/>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016EB"/>
    <w:rPr>
      <w:rFonts w:cs="Arial"/>
      <w:b/>
      <w:bCs/>
      <w:iCs/>
      <w:szCs w:val="28"/>
      <w:lang w:val="en-US" w:eastAsia="en-US" w:bidi="ar-SA"/>
    </w:rPr>
  </w:style>
  <w:style w:type="numbering" w:customStyle="1" w:styleId="NoList1">
    <w:name w:val="No List1"/>
    <w:next w:val="NoList"/>
    <w:semiHidden/>
    <w:unhideWhenUsed/>
    <w:rsid w:val="006016EB"/>
  </w:style>
  <w:style w:type="character" w:customStyle="1" w:styleId="underline">
    <w:name w:val="underline"/>
    <w:basedOn w:val="DefaultParagraphFont"/>
    <w:qFormat/>
    <w:locked/>
    <w:rsid w:val="006016EB"/>
    <w:rPr>
      <w:rFonts w:ascii="Times New Roman" w:hAnsi="Times New Roman" w:cs="Times New Roman" w:hint="default"/>
      <w:u w:val="single"/>
    </w:rPr>
  </w:style>
  <w:style w:type="character" w:customStyle="1" w:styleId="Style11ptUnderline">
    <w:name w:val="Style 11 pt Underline"/>
    <w:basedOn w:val="DefaultParagraphFont"/>
    <w:qFormat/>
    <w:rsid w:val="006016EB"/>
    <w:rPr>
      <w:sz w:val="20"/>
      <w:u w:val="single"/>
    </w:rPr>
  </w:style>
  <w:style w:type="character" w:customStyle="1" w:styleId="Style11pt">
    <w:name w:val="Style 11 pt"/>
    <w:basedOn w:val="DefaultParagraphFont"/>
    <w:qFormat/>
    <w:rsid w:val="006016EB"/>
    <w:rPr>
      <w:sz w:val="20"/>
    </w:rPr>
  </w:style>
  <w:style w:type="character" w:customStyle="1" w:styleId="Style1Char1">
    <w:name w:val="Style1 Char1"/>
    <w:basedOn w:val="DefaultParagraphFont"/>
    <w:qFormat/>
    <w:rsid w:val="006016EB"/>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016EB"/>
    <w:rPr>
      <w:sz w:val="18"/>
      <w:szCs w:val="18"/>
    </w:rPr>
  </w:style>
  <w:style w:type="paragraph" w:styleId="CommentText">
    <w:name w:val="annotation text"/>
    <w:basedOn w:val="Normal"/>
    <w:link w:val="CommentTextChar"/>
    <w:uiPriority w:val="99"/>
    <w:unhideWhenUsed/>
    <w:rsid w:val="006016EB"/>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6016EB"/>
    <w:rPr>
      <w:rFonts w:ascii="Times New Roman" w:hAnsi="Times New Roman"/>
    </w:rPr>
  </w:style>
  <w:style w:type="paragraph" w:styleId="CommentSubject">
    <w:name w:val="annotation subject"/>
    <w:basedOn w:val="CommentText"/>
    <w:next w:val="CommentText"/>
    <w:link w:val="CommentSubjectChar"/>
    <w:unhideWhenUsed/>
    <w:rsid w:val="006016EB"/>
    <w:rPr>
      <w:b/>
      <w:bCs/>
      <w:sz w:val="20"/>
      <w:szCs w:val="20"/>
    </w:rPr>
  </w:style>
  <w:style w:type="character" w:customStyle="1" w:styleId="CommentSubjectChar">
    <w:name w:val="Comment Subject Char"/>
    <w:basedOn w:val="CommentTextChar"/>
    <w:link w:val="CommentSubject"/>
    <w:rsid w:val="006016EB"/>
    <w:rPr>
      <w:rFonts w:ascii="Times New Roman" w:hAnsi="Times New Roman"/>
      <w:b/>
      <w:bCs/>
      <w:sz w:val="20"/>
      <w:szCs w:val="20"/>
    </w:rPr>
  </w:style>
  <w:style w:type="character" w:customStyle="1" w:styleId="cardChar">
    <w:name w:val="card Char"/>
    <w:aliases w:val="Bold Cite Char Char,Speed Cite Char"/>
    <w:link w:val="card"/>
    <w:qFormat/>
    <w:rsid w:val="006016EB"/>
    <w:rPr>
      <w:rFonts w:ascii="Times New Roman" w:hAnsi="Times New Roman"/>
      <w:sz w:val="16"/>
    </w:rPr>
  </w:style>
  <w:style w:type="character" w:customStyle="1" w:styleId="StyleDate">
    <w:name w:val="Style Date"/>
    <w:aliases w:val="Author"/>
    <w:qFormat/>
    <w:rsid w:val="006016EB"/>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6016EB"/>
    <w:rPr>
      <w:b/>
      <w:bCs/>
    </w:rPr>
  </w:style>
  <w:style w:type="character" w:customStyle="1" w:styleId="apple-converted-space">
    <w:name w:val="apple-converted-space"/>
    <w:basedOn w:val="DefaultParagraphFont"/>
    <w:qFormat/>
    <w:rsid w:val="006016EB"/>
  </w:style>
  <w:style w:type="character" w:customStyle="1" w:styleId="st">
    <w:name w:val="st"/>
    <w:rsid w:val="006016EB"/>
  </w:style>
  <w:style w:type="character" w:customStyle="1" w:styleId="CharChar11">
    <w:name w:val="Char Char11"/>
    <w:rsid w:val="006016EB"/>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6016EB"/>
    <w:rPr>
      <w:b/>
      <w:sz w:val="22"/>
      <w:u w:val="single"/>
    </w:rPr>
  </w:style>
  <w:style w:type="character" w:customStyle="1" w:styleId="DebateHighlighted">
    <w:name w:val="Debate Highlighted"/>
    <w:basedOn w:val="DefaultParagraphFont"/>
    <w:qFormat/>
    <w:rsid w:val="006016EB"/>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016EB"/>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6016EB"/>
    <w:rPr>
      <w:szCs w:val="24"/>
      <w:u w:val="single"/>
      <w:lang w:val="en-US" w:eastAsia="en-US" w:bidi="ar-SA"/>
    </w:rPr>
  </w:style>
  <w:style w:type="character" w:customStyle="1" w:styleId="Highlightedunderline">
    <w:name w:val="Highlighted underline"/>
    <w:qFormat/>
    <w:rsid w:val="006016EB"/>
    <w:rPr>
      <w:rFonts w:ascii="Times New Roman" w:hAnsi="Times New Roman"/>
      <w:sz w:val="20"/>
      <w:shd w:val="clear" w:color="auto" w:fill="C0C0C0"/>
    </w:rPr>
  </w:style>
  <w:style w:type="paragraph" w:customStyle="1" w:styleId="CITE">
    <w:name w:val="CITE"/>
    <w:basedOn w:val="Normal"/>
    <w:next w:val="Normal"/>
    <w:link w:val="CITEChar"/>
    <w:qFormat/>
    <w:rsid w:val="006016EB"/>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016EB"/>
    <w:rPr>
      <w:rFonts w:ascii="Liberation Sans" w:hAnsi="Liberation Sans" w:cs="Georgia"/>
      <w:sz w:val="20"/>
      <w:szCs w:val="20"/>
      <w:u w:val="single"/>
    </w:rPr>
  </w:style>
  <w:style w:type="paragraph" w:customStyle="1" w:styleId="cardtext">
    <w:name w:val="card text"/>
    <w:basedOn w:val="Normal"/>
    <w:link w:val="cardtextChar"/>
    <w:qFormat/>
    <w:rsid w:val="006016EB"/>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016EB"/>
    <w:rPr>
      <w:rFonts w:ascii="Georgia" w:eastAsia="Calibri" w:hAnsi="Georgia"/>
    </w:rPr>
  </w:style>
  <w:style w:type="character" w:customStyle="1" w:styleId="UnderlineBold0">
    <w:name w:val="Underline Bold"/>
    <w:basedOn w:val="DefaultParagraphFont"/>
    <w:uiPriority w:val="6"/>
    <w:qFormat/>
    <w:rsid w:val="006016EB"/>
    <w:rPr>
      <w:b/>
      <w:sz w:val="20"/>
      <w:u w:val="single"/>
    </w:rPr>
  </w:style>
  <w:style w:type="paragraph" w:styleId="BodyText">
    <w:name w:val="Body Text"/>
    <w:basedOn w:val="Normal"/>
    <w:link w:val="BodyTextChar"/>
    <w:uiPriority w:val="99"/>
    <w:unhideWhenUsed/>
    <w:qFormat/>
    <w:rsid w:val="006016EB"/>
    <w:pPr>
      <w:spacing w:after="120"/>
    </w:pPr>
  </w:style>
  <w:style w:type="character" w:customStyle="1" w:styleId="BodyTextChar">
    <w:name w:val="Body Text Char"/>
    <w:basedOn w:val="DefaultParagraphFont"/>
    <w:link w:val="BodyText"/>
    <w:uiPriority w:val="99"/>
    <w:qFormat/>
    <w:rsid w:val="006016EB"/>
    <w:rPr>
      <w:rFonts w:ascii="Calibri" w:hAnsi="Calibri"/>
      <w:sz w:val="22"/>
    </w:rPr>
  </w:style>
  <w:style w:type="paragraph" w:customStyle="1" w:styleId="UnderlinePara">
    <w:name w:val="Underline Para"/>
    <w:basedOn w:val="Normal"/>
    <w:uiPriority w:val="6"/>
    <w:qFormat/>
    <w:rsid w:val="006016EB"/>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6016EB"/>
  </w:style>
  <w:style w:type="paragraph" w:customStyle="1" w:styleId="tiny">
    <w:name w:val="tiny"/>
    <w:next w:val="Normal"/>
    <w:link w:val="tinyChar"/>
    <w:autoRedefine/>
    <w:qFormat/>
    <w:rsid w:val="006016EB"/>
    <w:pPr>
      <w:contextualSpacing/>
    </w:pPr>
    <w:rPr>
      <w:rFonts w:ascii="Times New Roman" w:eastAsia="Malgun Gothic" w:hAnsi="Times New Roman" w:cs="Times New Roman"/>
      <w:sz w:val="12"/>
    </w:rPr>
  </w:style>
  <w:style w:type="character" w:customStyle="1" w:styleId="tinyChar">
    <w:name w:val="tiny Char"/>
    <w:link w:val="tiny"/>
    <w:rsid w:val="006016EB"/>
    <w:rPr>
      <w:rFonts w:ascii="Times New Roman" w:eastAsia="Malgun Gothic" w:hAnsi="Times New Roman" w:cs="Times New Roman"/>
      <w:sz w:val="12"/>
    </w:rPr>
  </w:style>
  <w:style w:type="character" w:customStyle="1" w:styleId="DocumentMapChar1">
    <w:name w:val="Document Map Char1"/>
    <w:basedOn w:val="DefaultParagraphFont"/>
    <w:uiPriority w:val="99"/>
    <w:rsid w:val="006016EB"/>
    <w:rPr>
      <w:rFonts w:ascii="Segoe UI" w:hAnsi="Segoe UI" w:cs="Segoe UI"/>
      <w:sz w:val="16"/>
      <w:szCs w:val="16"/>
    </w:rPr>
  </w:style>
  <w:style w:type="character" w:customStyle="1" w:styleId="CommentSubjectChar1">
    <w:name w:val="Comment Subject Char1"/>
    <w:basedOn w:val="CommentTextChar"/>
    <w:uiPriority w:val="99"/>
    <w:semiHidden/>
    <w:rsid w:val="006016EB"/>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6016EB"/>
    <w:rPr>
      <w:rFonts w:ascii="Lucida Grande" w:eastAsiaTheme="minorHAnsi" w:hAnsi="Lucida Grande" w:cs="Lucida Grande"/>
      <w:sz w:val="18"/>
      <w:szCs w:val="18"/>
    </w:rPr>
  </w:style>
  <w:style w:type="character" w:customStyle="1" w:styleId="Style1Char">
    <w:name w:val="Style1 Char"/>
    <w:basedOn w:val="DefaultParagraphFont"/>
    <w:qFormat/>
    <w:rsid w:val="006016EB"/>
    <w:rPr>
      <w:rFonts w:eastAsia="SimSun"/>
      <w:sz w:val="20"/>
      <w:szCs w:val="24"/>
      <w:u w:val="single"/>
      <w:lang w:val="en-US" w:eastAsia="zh-CN" w:bidi="ar-SA"/>
    </w:rPr>
  </w:style>
  <w:style w:type="paragraph" w:customStyle="1" w:styleId="Tag2">
    <w:name w:val="Tag2"/>
    <w:basedOn w:val="Normal"/>
    <w:autoRedefine/>
    <w:qFormat/>
    <w:rsid w:val="006016EB"/>
    <w:rPr>
      <w:rFonts w:eastAsia="Calibri" w:cs="Arial"/>
      <w:b/>
    </w:rPr>
  </w:style>
  <w:style w:type="character" w:customStyle="1" w:styleId="CommentTextChar1">
    <w:name w:val="Comment Text Char1"/>
    <w:basedOn w:val="DefaultParagraphFont"/>
    <w:uiPriority w:val="99"/>
    <w:rsid w:val="006016EB"/>
    <w:rPr>
      <w:rFonts w:ascii="Calibri" w:hAnsi="Calibri"/>
    </w:rPr>
  </w:style>
  <w:style w:type="character" w:customStyle="1" w:styleId="apple-style-span">
    <w:name w:val="apple-style-span"/>
    <w:basedOn w:val="DefaultParagraphFont"/>
    <w:qFormat/>
    <w:rsid w:val="006016EB"/>
  </w:style>
  <w:style w:type="character" w:customStyle="1" w:styleId="FootnoteTextChar">
    <w:name w:val="Footnote Text Char"/>
    <w:basedOn w:val="DefaultParagraphFont"/>
    <w:link w:val="FootnoteText"/>
    <w:rsid w:val="006016EB"/>
    <w:rPr>
      <w:rFonts w:ascii="Calibri" w:hAnsi="Calibri"/>
    </w:rPr>
  </w:style>
  <w:style w:type="paragraph" w:styleId="FootnoteText">
    <w:name w:val="footnote text"/>
    <w:basedOn w:val="Normal"/>
    <w:link w:val="FootnoteTextChar"/>
    <w:unhideWhenUsed/>
    <w:qFormat/>
    <w:rsid w:val="006016EB"/>
    <w:pPr>
      <w:spacing w:after="0" w:line="240" w:lineRule="auto"/>
    </w:pPr>
    <w:rPr>
      <w:sz w:val="24"/>
    </w:rPr>
  </w:style>
  <w:style w:type="character" w:customStyle="1" w:styleId="FootnoteTextChar1">
    <w:name w:val="Footnote Text Char1"/>
    <w:basedOn w:val="DefaultParagraphFont"/>
    <w:rsid w:val="006016EB"/>
    <w:rPr>
      <w:rFonts w:ascii="Calibri" w:hAnsi="Calibri"/>
      <w:sz w:val="20"/>
      <w:szCs w:val="20"/>
    </w:rPr>
  </w:style>
  <w:style w:type="paragraph" w:customStyle="1" w:styleId="p">
    <w:name w:val="p"/>
    <w:basedOn w:val="Normal"/>
    <w:rsid w:val="006016EB"/>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016EB"/>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016EB"/>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6016EB"/>
    <w:rPr>
      <w:vertAlign w:val="superscript"/>
    </w:rPr>
  </w:style>
  <w:style w:type="paragraph" w:customStyle="1" w:styleId="para">
    <w:name w:val="para"/>
    <w:basedOn w:val="Normal"/>
    <w:rsid w:val="006016EB"/>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6016EB"/>
    <w:pPr>
      <w:spacing w:before="100" w:beforeAutospacing="1" w:after="100" w:afterAutospacing="1" w:line="240" w:lineRule="auto"/>
    </w:pPr>
    <w:rPr>
      <w:rFonts w:cs="Times New Roman"/>
    </w:rPr>
  </w:style>
  <w:style w:type="character" w:customStyle="1" w:styleId="vm-hook">
    <w:name w:val="vm-hook"/>
    <w:basedOn w:val="DefaultParagraphFont"/>
    <w:rsid w:val="006016EB"/>
  </w:style>
  <w:style w:type="character" w:customStyle="1" w:styleId="dfm-title">
    <w:name w:val="dfm-title"/>
    <w:basedOn w:val="DefaultParagraphFont"/>
    <w:rsid w:val="006016EB"/>
  </w:style>
  <w:style w:type="paragraph" w:customStyle="1" w:styleId="evidencetext">
    <w:name w:val="evidence text"/>
    <w:basedOn w:val="Normal"/>
    <w:link w:val="evidencetextChar1"/>
    <w:qFormat/>
    <w:rsid w:val="006016EB"/>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016EB"/>
    <w:rPr>
      <w:rFonts w:ascii="Arial" w:hAnsi="Arial" w:cs="Arial"/>
      <w:color w:val="000000"/>
      <w:sz w:val="22"/>
      <w:lang w:val="x-none" w:eastAsia="x-none"/>
    </w:rPr>
  </w:style>
  <w:style w:type="paragraph" w:customStyle="1" w:styleId="CardIndented">
    <w:name w:val="Card (Indented)"/>
    <w:basedOn w:val="Normal"/>
    <w:link w:val="CardIndentedChar"/>
    <w:qFormat/>
    <w:rsid w:val="006016EB"/>
    <w:pPr>
      <w:spacing w:after="0" w:line="240" w:lineRule="auto"/>
      <w:ind w:left="288"/>
    </w:pPr>
    <w:rPr>
      <w:rFonts w:ascii="Arial" w:hAnsi="Arial" w:cs="Arial"/>
    </w:rPr>
  </w:style>
  <w:style w:type="paragraph" w:customStyle="1" w:styleId="Emphasize">
    <w:name w:val="Emphasize"/>
    <w:basedOn w:val="Normal"/>
    <w:uiPriority w:val="7"/>
    <w:qFormat/>
    <w:rsid w:val="006016E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016EB"/>
    <w:rPr>
      <w:rFonts w:asciiTheme="minorHAnsi" w:hAnsiTheme="minorHAnsi"/>
      <w:sz w:val="22"/>
    </w:rPr>
  </w:style>
  <w:style w:type="character" w:customStyle="1" w:styleId="UnresolvedMention1">
    <w:name w:val="Unresolved Mention1"/>
    <w:basedOn w:val="DefaultParagraphFont"/>
    <w:uiPriority w:val="99"/>
    <w:unhideWhenUsed/>
    <w:rsid w:val="006016EB"/>
    <w:rPr>
      <w:color w:val="808080"/>
      <w:shd w:val="clear" w:color="auto" w:fill="E6E6E6"/>
    </w:rPr>
  </w:style>
  <w:style w:type="character" w:customStyle="1" w:styleId="BodyTextChar1">
    <w:name w:val="Body Text Char1"/>
    <w:aliases w:val="Very Small Text Char1"/>
    <w:basedOn w:val="DefaultParagraphFont"/>
    <w:uiPriority w:val="99"/>
    <w:rsid w:val="006016EB"/>
    <w:rPr>
      <w:rFonts w:ascii="Times New Roman" w:hAnsi="Times New Roman"/>
      <w:sz w:val="24"/>
    </w:rPr>
  </w:style>
  <w:style w:type="character" w:customStyle="1" w:styleId="UnresolvedMention2">
    <w:name w:val="Unresolved Mention2"/>
    <w:basedOn w:val="DefaultParagraphFont"/>
    <w:uiPriority w:val="99"/>
    <w:unhideWhenUsed/>
    <w:rsid w:val="006016EB"/>
    <w:rPr>
      <w:color w:val="808080"/>
      <w:shd w:val="clear" w:color="auto" w:fill="E6E6E6"/>
    </w:rPr>
  </w:style>
  <w:style w:type="character" w:customStyle="1" w:styleId="Author-Date">
    <w:name w:val="Author-Date"/>
    <w:qFormat/>
    <w:rsid w:val="006016EB"/>
    <w:rPr>
      <w:b/>
      <w:sz w:val="24"/>
    </w:rPr>
  </w:style>
  <w:style w:type="character" w:customStyle="1" w:styleId="ListLabel12">
    <w:name w:val="ListLabel 12"/>
    <w:qFormat/>
    <w:rsid w:val="006016EB"/>
    <w:rPr>
      <w:strike w:val="0"/>
      <w:dstrike w:val="0"/>
      <w:color w:val="000000"/>
      <w:spacing w:val="0"/>
      <w:w w:val="100"/>
      <w:sz w:val="16"/>
      <w:lang w:val="en-US"/>
    </w:rPr>
  </w:style>
  <w:style w:type="character" w:customStyle="1" w:styleId="ListLabel11">
    <w:name w:val="ListLabel 11"/>
    <w:qFormat/>
    <w:rsid w:val="006016EB"/>
    <w:rPr>
      <w:strike w:val="0"/>
      <w:dstrike w:val="0"/>
      <w:color w:val="000000"/>
      <w:spacing w:val="70"/>
      <w:w w:val="100"/>
      <w:sz w:val="16"/>
      <w:lang w:val="en-US"/>
    </w:rPr>
  </w:style>
  <w:style w:type="character" w:customStyle="1" w:styleId="ListLabel10">
    <w:name w:val="ListLabel 10"/>
    <w:qFormat/>
    <w:rsid w:val="006016EB"/>
    <w:rPr>
      <w:strike w:val="0"/>
      <w:dstrike w:val="0"/>
      <w:color w:val="000000"/>
      <w:spacing w:val="0"/>
      <w:w w:val="100"/>
      <w:sz w:val="18"/>
      <w:lang w:val="en-US"/>
    </w:rPr>
  </w:style>
  <w:style w:type="character" w:customStyle="1" w:styleId="ListLabel9">
    <w:name w:val="ListLabel 9"/>
    <w:qFormat/>
    <w:rsid w:val="006016EB"/>
    <w:rPr>
      <w:strike w:val="0"/>
      <w:dstrike w:val="0"/>
      <w:color w:val="000000"/>
      <w:spacing w:val="0"/>
      <w:w w:val="100"/>
      <w:sz w:val="21"/>
      <w:lang w:val="en-US"/>
    </w:rPr>
  </w:style>
  <w:style w:type="character" w:customStyle="1" w:styleId="ListLabel8">
    <w:name w:val="ListLabel 8"/>
    <w:qFormat/>
    <w:rsid w:val="006016EB"/>
    <w:rPr>
      <w:strike w:val="0"/>
      <w:dstrike w:val="0"/>
      <w:color w:val="000000"/>
      <w:spacing w:val="0"/>
      <w:w w:val="100"/>
      <w:sz w:val="20"/>
      <w:lang w:val="en-US"/>
    </w:rPr>
  </w:style>
  <w:style w:type="character" w:customStyle="1" w:styleId="ListLabel7">
    <w:name w:val="ListLabel 7"/>
    <w:qFormat/>
    <w:rsid w:val="006016EB"/>
    <w:rPr>
      <w:strike w:val="0"/>
      <w:dstrike w:val="0"/>
      <w:color w:val="000000"/>
      <w:spacing w:val="0"/>
      <w:w w:val="100"/>
      <w:sz w:val="20"/>
      <w:lang w:val="en-US"/>
    </w:rPr>
  </w:style>
  <w:style w:type="character" w:customStyle="1" w:styleId="ListLabel6">
    <w:name w:val="ListLabel 6"/>
    <w:qFormat/>
    <w:rsid w:val="006016EB"/>
    <w:rPr>
      <w:i/>
      <w:strike w:val="0"/>
      <w:dstrike w:val="0"/>
      <w:color w:val="000000"/>
      <w:spacing w:val="0"/>
      <w:w w:val="100"/>
      <w:sz w:val="20"/>
      <w:lang w:val="en-US"/>
    </w:rPr>
  </w:style>
  <w:style w:type="character" w:customStyle="1" w:styleId="ListLabel5">
    <w:name w:val="ListLabel 5"/>
    <w:qFormat/>
    <w:rsid w:val="006016EB"/>
    <w:rPr>
      <w:strike w:val="0"/>
      <w:dstrike w:val="0"/>
      <w:color w:val="000000"/>
      <w:spacing w:val="0"/>
      <w:w w:val="100"/>
      <w:sz w:val="20"/>
      <w:lang w:val="en-US"/>
    </w:rPr>
  </w:style>
  <w:style w:type="character" w:customStyle="1" w:styleId="ListLabel4">
    <w:name w:val="ListLabel 4"/>
    <w:qFormat/>
    <w:rsid w:val="006016EB"/>
    <w:rPr>
      <w:strike w:val="0"/>
      <w:dstrike w:val="0"/>
      <w:color w:val="000000"/>
      <w:spacing w:val="0"/>
      <w:w w:val="100"/>
      <w:sz w:val="19"/>
      <w:lang w:val="en-US"/>
    </w:rPr>
  </w:style>
  <w:style w:type="character" w:customStyle="1" w:styleId="ListLabel3">
    <w:name w:val="ListLabel 3"/>
    <w:qFormat/>
    <w:rsid w:val="006016EB"/>
    <w:rPr>
      <w:i/>
      <w:strike w:val="0"/>
      <w:dstrike w:val="0"/>
      <w:color w:val="000000"/>
      <w:spacing w:val="0"/>
      <w:w w:val="100"/>
      <w:sz w:val="20"/>
      <w:lang w:val="en-US"/>
    </w:rPr>
  </w:style>
  <w:style w:type="character" w:customStyle="1" w:styleId="ListLabel2">
    <w:name w:val="ListLabel 2"/>
    <w:qFormat/>
    <w:rsid w:val="006016EB"/>
    <w:rPr>
      <w:strike w:val="0"/>
      <w:dstrike w:val="0"/>
      <w:color w:val="000000"/>
      <w:spacing w:val="0"/>
      <w:w w:val="100"/>
      <w:sz w:val="20"/>
      <w:lang w:val="en-US"/>
    </w:rPr>
  </w:style>
  <w:style w:type="character" w:customStyle="1" w:styleId="ListLabel1">
    <w:name w:val="ListLabel 1"/>
    <w:qFormat/>
    <w:rsid w:val="006016EB"/>
    <w:rPr>
      <w:i/>
      <w:strike w:val="0"/>
      <w:dstrike w:val="0"/>
      <w:color w:val="000000"/>
      <w:spacing w:val="0"/>
      <w:w w:val="100"/>
      <w:sz w:val="18"/>
      <w:lang w:val="en-US"/>
    </w:rPr>
  </w:style>
  <w:style w:type="character" w:customStyle="1" w:styleId="verdana">
    <w:name w:val="verdana"/>
    <w:basedOn w:val="DefaultParagraphFont"/>
    <w:qFormat/>
    <w:rsid w:val="006016EB"/>
    <w:rPr>
      <w:rFonts w:cs="Times New Roman"/>
    </w:rPr>
  </w:style>
  <w:style w:type="character" w:customStyle="1" w:styleId="italic">
    <w:name w:val="italic"/>
    <w:basedOn w:val="DefaultParagraphFont"/>
    <w:qFormat/>
    <w:rsid w:val="006016EB"/>
    <w:rPr>
      <w:rFonts w:cs="Times New Roman"/>
    </w:rPr>
  </w:style>
  <w:style w:type="character" w:customStyle="1" w:styleId="hit">
    <w:name w:val="hit"/>
    <w:basedOn w:val="DefaultParagraphFont"/>
    <w:qFormat/>
    <w:rsid w:val="006016EB"/>
    <w:rPr>
      <w:rFonts w:cs="Times New Roman"/>
    </w:rPr>
  </w:style>
  <w:style w:type="character" w:customStyle="1" w:styleId="blue">
    <w:name w:val="blue"/>
    <w:basedOn w:val="DefaultParagraphFont"/>
    <w:qFormat/>
    <w:rsid w:val="006016EB"/>
    <w:rPr>
      <w:rFonts w:cs="Times New Roman"/>
    </w:rPr>
  </w:style>
  <w:style w:type="character" w:customStyle="1" w:styleId="copyrightdescription">
    <w:name w:val="copyrightdescription"/>
    <w:basedOn w:val="DefaultParagraphFont"/>
    <w:qFormat/>
    <w:rsid w:val="006016EB"/>
    <w:rPr>
      <w:rFonts w:cs="Times New Roman"/>
    </w:rPr>
  </w:style>
  <w:style w:type="character" w:customStyle="1" w:styleId="tabtitle">
    <w:name w:val="tabtitle"/>
    <w:basedOn w:val="DefaultParagraphFont"/>
    <w:qFormat/>
    <w:rsid w:val="006016EB"/>
    <w:rPr>
      <w:rFonts w:cs="Times New Roman"/>
    </w:rPr>
  </w:style>
  <w:style w:type="character" w:customStyle="1" w:styleId="resultbodyblack">
    <w:name w:val="resultbodyblack"/>
    <w:basedOn w:val="DefaultParagraphFont"/>
    <w:qFormat/>
    <w:rsid w:val="006016EB"/>
    <w:rPr>
      <w:rFonts w:cs="Times New Roman"/>
    </w:rPr>
  </w:style>
  <w:style w:type="character" w:customStyle="1" w:styleId="resultbody">
    <w:name w:val="resultbody"/>
    <w:basedOn w:val="DefaultParagraphFont"/>
    <w:qFormat/>
    <w:rsid w:val="006016EB"/>
    <w:rPr>
      <w:rFonts w:cs="Times New Roman"/>
    </w:rPr>
  </w:style>
  <w:style w:type="character" w:customStyle="1" w:styleId="resultbodysmallitalic">
    <w:name w:val="resultbodysmallitalic"/>
    <w:basedOn w:val="DefaultParagraphFont"/>
    <w:qFormat/>
    <w:rsid w:val="006016EB"/>
    <w:rPr>
      <w:rFonts w:cs="Times New Roman"/>
    </w:rPr>
  </w:style>
  <w:style w:type="character" w:customStyle="1" w:styleId="resultpron">
    <w:name w:val="resultpron"/>
    <w:basedOn w:val="DefaultParagraphFont"/>
    <w:qFormat/>
    <w:rsid w:val="006016EB"/>
    <w:rPr>
      <w:rFonts w:cs="Times New Roman"/>
    </w:rPr>
  </w:style>
  <w:style w:type="character" w:customStyle="1" w:styleId="NumberingSymbols">
    <w:name w:val="Numbering Symbols"/>
    <w:qFormat/>
    <w:rsid w:val="006016EB"/>
  </w:style>
  <w:style w:type="character" w:customStyle="1" w:styleId="StrongEmphasis">
    <w:name w:val="Strong Emphasis"/>
    <w:qFormat/>
    <w:rsid w:val="006016EB"/>
    <w:rPr>
      <w:b/>
      <w:bCs/>
    </w:rPr>
  </w:style>
  <w:style w:type="character" w:customStyle="1" w:styleId="Emphasis2">
    <w:name w:val="Emphasis2"/>
    <w:basedOn w:val="DefaultParagraphFont"/>
    <w:qFormat/>
    <w:rsid w:val="006016EB"/>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016EB"/>
    <w:rPr>
      <w:rFonts w:ascii="Times New Roman" w:hAnsi="Times New Roman"/>
      <w:sz w:val="20"/>
      <w:szCs w:val="24"/>
      <w:u w:val="single"/>
      <w:lang w:val="en-US" w:eastAsia="en-US" w:bidi="ar-SA"/>
    </w:rPr>
  </w:style>
  <w:style w:type="character" w:customStyle="1" w:styleId="pg">
    <w:name w:val="pg"/>
    <w:basedOn w:val="DefaultParagraphFont"/>
    <w:qFormat/>
    <w:rsid w:val="006016EB"/>
  </w:style>
  <w:style w:type="character" w:customStyle="1" w:styleId="ital-inline">
    <w:name w:val="ital-inline"/>
    <w:basedOn w:val="DefaultParagraphFont"/>
    <w:qFormat/>
    <w:rsid w:val="006016EB"/>
  </w:style>
  <w:style w:type="character" w:customStyle="1" w:styleId="senselabelstart">
    <w:name w:val="sense_label start"/>
    <w:basedOn w:val="DefaultParagraphFont"/>
    <w:qFormat/>
    <w:rsid w:val="006016EB"/>
  </w:style>
  <w:style w:type="character" w:customStyle="1" w:styleId="sensecontent">
    <w:name w:val="sense_content"/>
    <w:basedOn w:val="DefaultParagraphFont"/>
    <w:qFormat/>
    <w:rsid w:val="006016EB"/>
  </w:style>
  <w:style w:type="character" w:customStyle="1" w:styleId="vi">
    <w:name w:val="vi"/>
    <w:basedOn w:val="DefaultParagraphFont"/>
    <w:qFormat/>
    <w:rsid w:val="006016EB"/>
  </w:style>
  <w:style w:type="character" w:customStyle="1" w:styleId="senselabel">
    <w:name w:val="sense_label"/>
    <w:basedOn w:val="DefaultParagraphFont"/>
    <w:qFormat/>
    <w:rsid w:val="006016EB"/>
  </w:style>
  <w:style w:type="character" w:customStyle="1" w:styleId="Style11ptItalicUnderline">
    <w:name w:val="Style 11 pt Italic Underline"/>
    <w:basedOn w:val="DefaultParagraphFont"/>
    <w:qFormat/>
    <w:rsid w:val="006016EB"/>
    <w:rPr>
      <w:i/>
      <w:iCs/>
      <w:sz w:val="20"/>
      <w:u w:val="single"/>
    </w:rPr>
  </w:style>
  <w:style w:type="character" w:customStyle="1" w:styleId="Style11ptBoldUnderline">
    <w:name w:val="Style 11 pt Bold Underline"/>
    <w:basedOn w:val="DefaultParagraphFont"/>
    <w:qFormat/>
    <w:rsid w:val="006016EB"/>
    <w:rPr>
      <w:b/>
      <w:bCs/>
      <w:sz w:val="20"/>
      <w:u w:val="single"/>
    </w:rPr>
  </w:style>
  <w:style w:type="character" w:customStyle="1" w:styleId="StyleStyle4CharTimesNewRoman11ptItalic">
    <w:name w:val="Style Style4 Char + Times New Roman 11 pt Italic"/>
    <w:basedOn w:val="DefaultParagraphFont"/>
    <w:qFormat/>
    <w:rsid w:val="006016EB"/>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016EB"/>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016EB"/>
    <w:rPr>
      <w:color w:val="000000"/>
      <w:sz w:val="20"/>
    </w:rPr>
  </w:style>
  <w:style w:type="character" w:customStyle="1" w:styleId="Style11ptBlackUnderline">
    <w:name w:val="Style 11 pt Black Underline"/>
    <w:basedOn w:val="DefaultParagraphFont"/>
    <w:qFormat/>
    <w:rsid w:val="006016EB"/>
    <w:rPr>
      <w:color w:val="000000"/>
      <w:sz w:val="20"/>
      <w:u w:val="single"/>
    </w:rPr>
  </w:style>
  <w:style w:type="character" w:customStyle="1" w:styleId="pmterms1">
    <w:name w:val="pmterms1"/>
    <w:basedOn w:val="DefaultParagraphFont"/>
    <w:qFormat/>
    <w:rsid w:val="006016EB"/>
  </w:style>
  <w:style w:type="character" w:customStyle="1" w:styleId="HTMLTypewriter3">
    <w:name w:val="HTML Typewriter3"/>
    <w:basedOn w:val="DefaultParagraphFont"/>
    <w:qFormat/>
    <w:rsid w:val="006016EB"/>
    <w:rPr>
      <w:rFonts w:ascii="Courier New" w:eastAsia="SimSun" w:hAnsi="Courier New" w:cs="Courier New"/>
      <w:sz w:val="20"/>
      <w:szCs w:val="20"/>
    </w:rPr>
  </w:style>
  <w:style w:type="character" w:customStyle="1" w:styleId="CardsChar">
    <w:name w:val="Cards Char"/>
    <w:basedOn w:val="DefaultParagraphFont"/>
    <w:qFormat/>
    <w:rsid w:val="006016EB"/>
    <w:rPr>
      <w:rFonts w:ascii="Times New Roman" w:hAnsi="Times New Roman" w:cs="Times New Roman"/>
      <w:lang w:val="en-US" w:bidi="ar-SA"/>
    </w:rPr>
  </w:style>
  <w:style w:type="character" w:customStyle="1" w:styleId="CardsFont12pt0">
    <w:name w:val="Cards + Font 12pt"/>
    <w:basedOn w:val="CardsChar"/>
    <w:qFormat/>
    <w:rsid w:val="006016EB"/>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016EB"/>
    <w:rPr>
      <w:rFonts w:ascii="Times New Roman" w:hAnsi="Times New Roman" w:cs="Times New Roman"/>
      <w:b/>
      <w:sz w:val="24"/>
      <w:u w:val="single"/>
      <w:lang w:val="en-US" w:bidi="ar-SA"/>
    </w:rPr>
  </w:style>
  <w:style w:type="character" w:styleId="HTMLCite">
    <w:name w:val="HTML Cite"/>
    <w:basedOn w:val="DefaultParagraphFont"/>
    <w:uiPriority w:val="99"/>
    <w:qFormat/>
    <w:rsid w:val="006016EB"/>
    <w:rPr>
      <w:rFonts w:cs="Times New Roman"/>
      <w:i/>
    </w:rPr>
  </w:style>
  <w:style w:type="character" w:customStyle="1" w:styleId="VisitedInternetLink">
    <w:name w:val="Visited Internet Link"/>
    <w:basedOn w:val="DefaultParagraphFont"/>
    <w:rsid w:val="006016EB"/>
    <w:rPr>
      <w:color w:val="800080"/>
      <w:u w:val="single"/>
    </w:rPr>
  </w:style>
  <w:style w:type="character" w:customStyle="1" w:styleId="CitesChar">
    <w:name w:val="Cites Char"/>
    <w:basedOn w:val="DefaultParagraphFont"/>
    <w:qFormat/>
    <w:rsid w:val="006016EB"/>
    <w:rPr>
      <w:szCs w:val="24"/>
      <w:lang w:val="en-US" w:bidi="ar-SA"/>
    </w:rPr>
  </w:style>
  <w:style w:type="character" w:customStyle="1" w:styleId="loose">
    <w:name w:val="loose"/>
    <w:qFormat/>
    <w:rsid w:val="006016EB"/>
  </w:style>
  <w:style w:type="character" w:customStyle="1" w:styleId="domtooltips">
    <w:name w:val="domtooltips"/>
    <w:basedOn w:val="DefaultParagraphFont"/>
    <w:qFormat/>
    <w:rsid w:val="006016EB"/>
  </w:style>
  <w:style w:type="character" w:customStyle="1" w:styleId="caps">
    <w:name w:val="caps"/>
    <w:basedOn w:val="DefaultParagraphFont"/>
    <w:qFormat/>
    <w:rsid w:val="006016EB"/>
  </w:style>
  <w:style w:type="character" w:customStyle="1" w:styleId="Style11ptUnderlineBorderSinglesolidlineAuto05pt">
    <w:name w:val="Style 11 pt Underline Border: : (Single solid line Auto  0.5 pt..."/>
    <w:basedOn w:val="DefaultParagraphFont"/>
    <w:qFormat/>
    <w:rsid w:val="006016EB"/>
    <w:rPr>
      <w:sz w:val="20"/>
      <w:u w:val="single"/>
      <w:bdr w:val="single" w:sz="4" w:space="0" w:color="00000A"/>
    </w:rPr>
  </w:style>
  <w:style w:type="character" w:customStyle="1" w:styleId="StyleUnderlineChar11pt">
    <w:name w:val="Style Underline Char + 11 pt"/>
    <w:basedOn w:val="DefaultParagraphFont"/>
    <w:qFormat/>
    <w:rsid w:val="006016EB"/>
    <w:rPr>
      <w:rFonts w:ascii="Times New Roman" w:hAnsi="Times New Roman"/>
      <w:sz w:val="20"/>
      <w:szCs w:val="24"/>
      <w:u w:val="single"/>
      <w:lang w:val="en-US" w:eastAsia="en-US" w:bidi="ar-SA"/>
    </w:rPr>
  </w:style>
  <w:style w:type="paragraph" w:styleId="List">
    <w:name w:val="List"/>
    <w:basedOn w:val="BodyText"/>
    <w:uiPriority w:val="99"/>
    <w:rsid w:val="006016EB"/>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016EB"/>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016EB"/>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016EB"/>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016E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016EB"/>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016EB"/>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6016EB"/>
    <w:rPr>
      <w:rFonts w:ascii="Liberation Sans" w:eastAsia="Droid Sans Fallback" w:hAnsi="Liberation Sans"/>
      <w:color w:val="00000A"/>
      <w:sz w:val="22"/>
    </w:rPr>
  </w:style>
  <w:style w:type="paragraph" w:customStyle="1" w:styleId="FrameContents">
    <w:name w:val="Frame Contents"/>
    <w:basedOn w:val="Normal"/>
    <w:qFormat/>
    <w:rsid w:val="006016EB"/>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6016EB"/>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016EB"/>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6016EB"/>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6016EB"/>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016EB"/>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016EB"/>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016EB"/>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016EB"/>
    <w:rPr>
      <w:rFonts w:ascii="Times New Roman" w:eastAsia="Times New Roman" w:hAnsi="Times New Roman" w:cs="Arial"/>
      <w:bCs/>
      <w:caps/>
      <w:color w:val="00000A"/>
      <w:sz w:val="20"/>
      <w:szCs w:val="20"/>
    </w:rPr>
  </w:style>
  <w:style w:type="character" w:customStyle="1" w:styleId="Heading3Char1">
    <w:name w:val="Heading 3 Char1"/>
    <w:qFormat/>
    <w:rsid w:val="006016EB"/>
    <w:rPr>
      <w:rFonts w:cs="Arial"/>
      <w:bCs/>
      <w:szCs w:val="26"/>
      <w:u w:val="single"/>
      <w:lang w:val="en-US" w:eastAsia="en-US" w:bidi="ar-SA"/>
    </w:rPr>
  </w:style>
  <w:style w:type="paragraph" w:styleId="Revision">
    <w:name w:val="Revision"/>
    <w:hidden/>
    <w:uiPriority w:val="99"/>
    <w:semiHidden/>
    <w:rsid w:val="006016EB"/>
    <w:rPr>
      <w:rFonts w:ascii="Calibri" w:hAnsi="Calibri"/>
      <w:sz w:val="22"/>
    </w:rPr>
  </w:style>
  <w:style w:type="paragraph" w:customStyle="1" w:styleId="Smalltext">
    <w:name w:val="Small text"/>
    <w:aliases w:val="Quote1,Quote11"/>
    <w:basedOn w:val="Normal"/>
    <w:link w:val="SmalltextChar"/>
    <w:qFormat/>
    <w:rsid w:val="006016EB"/>
    <w:rPr>
      <w:rFonts w:ascii="Times New Roman" w:eastAsia="MS Mincho" w:hAnsi="Times New Roman" w:cs="Times New Roman"/>
      <w:sz w:val="16"/>
    </w:rPr>
  </w:style>
  <w:style w:type="character" w:customStyle="1" w:styleId="BoldUnderlineChar">
    <w:name w:val="Bold Underline Char"/>
    <w:basedOn w:val="DefaultParagraphFont"/>
    <w:locked/>
    <w:rsid w:val="006016EB"/>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6016EB"/>
    <w:rPr>
      <w:b w:val="0"/>
      <w:bCs w:val="0"/>
      <w:sz w:val="22"/>
      <w:u w:val="single"/>
    </w:rPr>
  </w:style>
  <w:style w:type="character" w:customStyle="1" w:styleId="StyleGaramond">
    <w:name w:val="Style Garamond"/>
    <w:qFormat/>
    <w:rsid w:val="006016EB"/>
    <w:rPr>
      <w:rFonts w:ascii="Garamond" w:hAnsi="Garamond" w:cs="Garamond"/>
    </w:rPr>
  </w:style>
  <w:style w:type="character" w:customStyle="1" w:styleId="StyletagGaramondChar">
    <w:name w:val="Style tag + Garamond Char"/>
    <w:qFormat/>
    <w:rsid w:val="006016EB"/>
    <w:rPr>
      <w:rFonts w:ascii="Garamond" w:hAnsi="Garamond" w:cs="Garamond"/>
      <w:b/>
      <w:bCs/>
      <w:sz w:val="24"/>
      <w:szCs w:val="24"/>
      <w:lang w:val="en-US" w:bidi="ar-SA"/>
    </w:rPr>
  </w:style>
  <w:style w:type="character" w:customStyle="1" w:styleId="StylecardGaramond12ptUnderlineChar">
    <w:name w:val="Style card + Garamond 12 pt Underline Char"/>
    <w:qFormat/>
    <w:rsid w:val="006016EB"/>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016EB"/>
    <w:rPr>
      <w:rFonts w:ascii="Arial" w:hAnsi="Arial"/>
      <w:b/>
      <w:sz w:val="20"/>
      <w:u w:val="single"/>
    </w:rPr>
  </w:style>
  <w:style w:type="character" w:customStyle="1" w:styleId="WW8Num2z0">
    <w:name w:val="WW8Num2z0"/>
    <w:qFormat/>
    <w:rsid w:val="006016EB"/>
  </w:style>
  <w:style w:type="character" w:customStyle="1" w:styleId="WW8Num2z1">
    <w:name w:val="WW8Num2z1"/>
    <w:qFormat/>
    <w:rsid w:val="006016EB"/>
  </w:style>
  <w:style w:type="character" w:customStyle="1" w:styleId="WW8Num2z2">
    <w:name w:val="WW8Num2z2"/>
    <w:qFormat/>
    <w:rsid w:val="006016EB"/>
  </w:style>
  <w:style w:type="character" w:customStyle="1" w:styleId="WW8Num2z3">
    <w:name w:val="WW8Num2z3"/>
    <w:qFormat/>
    <w:rsid w:val="006016EB"/>
  </w:style>
  <w:style w:type="character" w:customStyle="1" w:styleId="WW8Num2z4">
    <w:name w:val="WW8Num2z4"/>
    <w:qFormat/>
    <w:rsid w:val="006016EB"/>
  </w:style>
  <w:style w:type="character" w:customStyle="1" w:styleId="WW8Num2z5">
    <w:name w:val="WW8Num2z5"/>
    <w:qFormat/>
    <w:rsid w:val="006016EB"/>
  </w:style>
  <w:style w:type="character" w:customStyle="1" w:styleId="WW8Num2z6">
    <w:name w:val="WW8Num2z6"/>
    <w:qFormat/>
    <w:rsid w:val="006016EB"/>
  </w:style>
  <w:style w:type="character" w:customStyle="1" w:styleId="WW8Num2z7">
    <w:name w:val="WW8Num2z7"/>
    <w:qFormat/>
    <w:rsid w:val="006016EB"/>
  </w:style>
  <w:style w:type="character" w:customStyle="1" w:styleId="WW8Num2z8">
    <w:name w:val="WW8Num2z8"/>
    <w:qFormat/>
    <w:rsid w:val="006016EB"/>
  </w:style>
  <w:style w:type="character" w:customStyle="1" w:styleId="WW8Num5z0">
    <w:name w:val="WW8Num5z0"/>
    <w:qFormat/>
    <w:rsid w:val="006016EB"/>
  </w:style>
  <w:style w:type="character" w:customStyle="1" w:styleId="WW8Num5z1">
    <w:name w:val="WW8Num5z1"/>
    <w:qFormat/>
    <w:rsid w:val="006016EB"/>
  </w:style>
  <w:style w:type="character" w:customStyle="1" w:styleId="WW8Num5z2">
    <w:name w:val="WW8Num5z2"/>
    <w:qFormat/>
    <w:rsid w:val="006016EB"/>
  </w:style>
  <w:style w:type="character" w:customStyle="1" w:styleId="WW8Num5z3">
    <w:name w:val="WW8Num5z3"/>
    <w:qFormat/>
    <w:rsid w:val="006016EB"/>
  </w:style>
  <w:style w:type="character" w:customStyle="1" w:styleId="WW8Num5z4">
    <w:name w:val="WW8Num5z4"/>
    <w:qFormat/>
    <w:rsid w:val="006016EB"/>
  </w:style>
  <w:style w:type="character" w:customStyle="1" w:styleId="WW8Num5z5">
    <w:name w:val="WW8Num5z5"/>
    <w:qFormat/>
    <w:rsid w:val="006016EB"/>
  </w:style>
  <w:style w:type="character" w:customStyle="1" w:styleId="WW8Num5z6">
    <w:name w:val="WW8Num5z6"/>
    <w:qFormat/>
    <w:rsid w:val="006016EB"/>
  </w:style>
  <w:style w:type="character" w:customStyle="1" w:styleId="WW8Num5z7">
    <w:name w:val="WW8Num5z7"/>
    <w:qFormat/>
    <w:rsid w:val="006016EB"/>
  </w:style>
  <w:style w:type="character" w:customStyle="1" w:styleId="WW8Num5z8">
    <w:name w:val="WW8Num5z8"/>
    <w:qFormat/>
    <w:rsid w:val="006016EB"/>
  </w:style>
  <w:style w:type="character" w:customStyle="1" w:styleId="CiteChar0">
    <w:name w:val="Cite Char"/>
    <w:aliases w:val="cite_tag Char,Char Char Char Char1 Char Char1,Char Char Char Char1 Char,Taglines Char Char, Cha"/>
    <w:basedOn w:val="DefaultParagraphFont"/>
    <w:qFormat/>
    <w:rsid w:val="006016EB"/>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016EB"/>
    <w:rPr>
      <w:rFonts w:ascii="Times New Roman" w:eastAsia="Times New Roman" w:hAnsi="Times New Roman" w:cs="Times New Roman"/>
      <w:u w:val="thick"/>
    </w:rPr>
  </w:style>
  <w:style w:type="character" w:customStyle="1" w:styleId="ListLabel19">
    <w:name w:val="ListLabel 19"/>
    <w:qFormat/>
    <w:rsid w:val="006016EB"/>
    <w:rPr>
      <w:b/>
      <w:i/>
      <w:strike w:val="0"/>
      <w:dstrike w:val="0"/>
      <w:spacing w:val="0"/>
      <w:w w:val="100"/>
      <w:sz w:val="26"/>
    </w:rPr>
  </w:style>
  <w:style w:type="paragraph" w:styleId="Footer">
    <w:name w:val="footer"/>
    <w:basedOn w:val="Normal"/>
    <w:link w:val="FooterChar"/>
    <w:uiPriority w:val="99"/>
    <w:rsid w:val="006016EB"/>
  </w:style>
  <w:style w:type="character" w:customStyle="1" w:styleId="FooterChar">
    <w:name w:val="Footer Char"/>
    <w:basedOn w:val="DefaultParagraphFont"/>
    <w:link w:val="Footer"/>
    <w:uiPriority w:val="99"/>
    <w:rsid w:val="006016EB"/>
    <w:rPr>
      <w:rFonts w:ascii="Calibri" w:hAnsi="Calibri"/>
      <w:sz w:val="22"/>
    </w:rPr>
  </w:style>
  <w:style w:type="paragraph" w:customStyle="1" w:styleId="TagCite">
    <w:name w:val="Tag/Cite"/>
    <w:basedOn w:val="Normal"/>
    <w:qFormat/>
    <w:rsid w:val="006016EB"/>
    <w:rPr>
      <w:rFonts w:eastAsia="Times New Roman" w:cs="Times New Roman"/>
      <w:b/>
    </w:rPr>
  </w:style>
  <w:style w:type="paragraph" w:customStyle="1" w:styleId="NormalText">
    <w:name w:val="Normal Text"/>
    <w:basedOn w:val="Normal"/>
    <w:link w:val="NormalTextChar"/>
    <w:qFormat/>
    <w:rsid w:val="006016EB"/>
    <w:pPr>
      <w:jc w:val="both"/>
    </w:pPr>
    <w:rPr>
      <w:sz w:val="20"/>
      <w:szCs w:val="26"/>
    </w:rPr>
  </w:style>
  <w:style w:type="paragraph" w:customStyle="1" w:styleId="CardsFont6pt">
    <w:name w:val="Cards + Font: 6 pt"/>
    <w:basedOn w:val="Normal"/>
    <w:link w:val="CardsFont6ptChar1"/>
    <w:qFormat/>
    <w:rsid w:val="006016EB"/>
    <w:pPr>
      <w:ind w:left="432" w:right="432"/>
      <w:jc w:val="both"/>
    </w:pPr>
    <w:rPr>
      <w:rFonts w:eastAsia="Times New Roman" w:cs="Times New Roman"/>
      <w:sz w:val="12"/>
      <w:szCs w:val="20"/>
    </w:rPr>
  </w:style>
  <w:style w:type="paragraph" w:customStyle="1" w:styleId="Small">
    <w:name w:val="Small"/>
    <w:basedOn w:val="Normal"/>
    <w:uiPriority w:val="99"/>
    <w:qFormat/>
    <w:rsid w:val="006016EB"/>
    <w:rPr>
      <w:sz w:val="14"/>
    </w:rPr>
  </w:style>
  <w:style w:type="paragraph" w:customStyle="1" w:styleId="NotUnderlined">
    <w:name w:val="Not Underlined"/>
    <w:basedOn w:val="Normal"/>
    <w:uiPriority w:val="99"/>
    <w:qFormat/>
    <w:rsid w:val="006016EB"/>
  </w:style>
  <w:style w:type="numbering" w:customStyle="1" w:styleId="WW8Num2">
    <w:name w:val="WW8Num2"/>
    <w:qFormat/>
    <w:rsid w:val="006016EB"/>
  </w:style>
  <w:style w:type="numbering" w:customStyle="1" w:styleId="WW8Num5">
    <w:name w:val="WW8Num5"/>
    <w:qFormat/>
    <w:rsid w:val="006016EB"/>
  </w:style>
  <w:style w:type="paragraph" w:customStyle="1" w:styleId="citenon-bold">
    <w:name w:val="cite non-bold"/>
    <w:basedOn w:val="Normal"/>
    <w:link w:val="citenon-boldChar"/>
    <w:qFormat/>
    <w:rsid w:val="006016EB"/>
    <w:rPr>
      <w:rFonts w:ascii="Georgia" w:eastAsia="Calibri" w:hAnsi="Georgia"/>
    </w:rPr>
  </w:style>
  <w:style w:type="character" w:customStyle="1" w:styleId="citenon-boldChar">
    <w:name w:val="cite non-bold Char"/>
    <w:link w:val="citenon-bold"/>
    <w:rsid w:val="006016EB"/>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016EB"/>
    <w:rPr>
      <w:rFonts w:ascii="Times" w:eastAsia="MS Mincho" w:hAnsi="Times"/>
      <w:sz w:val="20"/>
      <w:szCs w:val="20"/>
    </w:rPr>
  </w:style>
  <w:style w:type="paragraph" w:customStyle="1" w:styleId="NewDebate">
    <w:name w:val="New Debate"/>
    <w:basedOn w:val="Heading4"/>
    <w:link w:val="NewDebateChar"/>
    <w:uiPriority w:val="4"/>
    <w:qFormat/>
    <w:rsid w:val="006016EB"/>
    <w:rPr>
      <w:szCs w:val="22"/>
    </w:rPr>
  </w:style>
  <w:style w:type="character" w:customStyle="1" w:styleId="NewDebateChar">
    <w:name w:val="New Debate Char"/>
    <w:basedOn w:val="DefaultParagraphFont"/>
    <w:link w:val="NewDebate"/>
    <w:uiPriority w:val="4"/>
    <w:rsid w:val="006016EB"/>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6016EB"/>
    <w:rPr>
      <w:rFonts w:eastAsia="Calibri"/>
      <w:sz w:val="10"/>
    </w:rPr>
  </w:style>
  <w:style w:type="character" w:customStyle="1" w:styleId="ReallyfuckingsmallChar">
    <w:name w:val="Really fucking small Char"/>
    <w:basedOn w:val="DefaultParagraphFont"/>
    <w:link w:val="Reallyfuckingsmall"/>
    <w:rsid w:val="006016EB"/>
    <w:rPr>
      <w:rFonts w:ascii="Calibri" w:eastAsia="Calibri" w:hAnsi="Calibri"/>
      <w:sz w:val="10"/>
    </w:rPr>
  </w:style>
  <w:style w:type="character" w:customStyle="1" w:styleId="NothingChar">
    <w:name w:val="Nothing Char"/>
    <w:link w:val="Nothing"/>
    <w:rsid w:val="006016EB"/>
    <w:rPr>
      <w:rFonts w:ascii="Times New Roman" w:eastAsia="Times New Roman" w:hAnsi="Times New Roman" w:cs="Times New Roman"/>
      <w:color w:val="00000A"/>
      <w:sz w:val="20"/>
    </w:rPr>
  </w:style>
  <w:style w:type="character" w:customStyle="1" w:styleId="Footnote2Char">
    <w:name w:val="Footnote2 Char"/>
    <w:link w:val="Footnote2"/>
    <w:locked/>
    <w:rsid w:val="006016EB"/>
  </w:style>
  <w:style w:type="paragraph" w:customStyle="1" w:styleId="Footnote2">
    <w:name w:val="Footnote2"/>
    <w:basedOn w:val="Normal"/>
    <w:next w:val="Normal"/>
    <w:link w:val="Footnote2Char"/>
    <w:autoRedefine/>
    <w:qFormat/>
    <w:rsid w:val="006016EB"/>
    <w:pPr>
      <w:spacing w:after="120" w:line="480" w:lineRule="auto"/>
    </w:pPr>
    <w:rPr>
      <w:rFonts w:asciiTheme="minorHAnsi" w:hAnsiTheme="minorHAnsi"/>
      <w:sz w:val="24"/>
    </w:rPr>
  </w:style>
  <w:style w:type="character" w:customStyle="1" w:styleId="UnderlineCharChar">
    <w:name w:val="Underline Char Char"/>
    <w:basedOn w:val="DefaultParagraphFont"/>
    <w:rsid w:val="006016EB"/>
    <w:rPr>
      <w:noProof w:val="0"/>
      <w:u w:val="single"/>
      <w:lang w:val="en-US" w:eastAsia="en-US" w:bidi="ar-SA"/>
    </w:rPr>
  </w:style>
  <w:style w:type="character" w:customStyle="1" w:styleId="UnderlinesCharChar">
    <w:name w:val="Underlines Char Char"/>
    <w:basedOn w:val="DefaultParagraphFont"/>
    <w:rsid w:val="006016EB"/>
    <w:rPr>
      <w:rFonts w:cs="Arial"/>
      <w:b/>
      <w:bCs/>
      <w:noProof w:val="0"/>
      <w:sz w:val="22"/>
      <w:szCs w:val="26"/>
      <w:u w:val="single"/>
      <w:lang w:val="en-US" w:eastAsia="en-US" w:bidi="ar-SA"/>
    </w:rPr>
  </w:style>
  <w:style w:type="paragraph" w:customStyle="1" w:styleId="Style3">
    <w:name w:val="Style3"/>
    <w:basedOn w:val="Normal"/>
    <w:link w:val="Style3Char"/>
    <w:qFormat/>
    <w:rsid w:val="006016EB"/>
    <w:rPr>
      <w:rFonts w:ascii="Arial Narrow" w:eastAsia="Times New Roman" w:hAnsi="Arial Narrow" w:cs="Times New Roman"/>
      <w:b/>
      <w:sz w:val="20"/>
    </w:rPr>
  </w:style>
  <w:style w:type="character" w:customStyle="1" w:styleId="Style3Char">
    <w:name w:val="Style3 Char"/>
    <w:basedOn w:val="DefaultParagraphFont"/>
    <w:link w:val="Style3"/>
    <w:rsid w:val="006016EB"/>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016EB"/>
    <w:rPr>
      <w:rFonts w:eastAsia="Times New Roman"/>
      <w:sz w:val="20"/>
      <w:u w:val="single"/>
    </w:rPr>
  </w:style>
  <w:style w:type="character" w:customStyle="1" w:styleId="StyleStyle411ptChar">
    <w:name w:val="Style Style4 + 11 pt Char"/>
    <w:link w:val="StyleStyle411pt"/>
    <w:rsid w:val="006016EB"/>
    <w:rPr>
      <w:rFonts w:ascii="Calibri" w:eastAsia="Times New Roman" w:hAnsi="Calibri"/>
      <w:sz w:val="20"/>
      <w:u w:val="single"/>
    </w:rPr>
  </w:style>
  <w:style w:type="paragraph" w:customStyle="1" w:styleId="StyleStyle411ptBold">
    <w:name w:val="Style Style4 + 11 pt Bold"/>
    <w:basedOn w:val="Normal"/>
    <w:link w:val="StyleStyle411ptBoldChar"/>
    <w:qFormat/>
    <w:rsid w:val="006016EB"/>
    <w:rPr>
      <w:b/>
      <w:bCs/>
      <w:sz w:val="20"/>
      <w:u w:val="single"/>
    </w:rPr>
  </w:style>
  <w:style w:type="character" w:customStyle="1" w:styleId="StyleStyle411ptBoldChar">
    <w:name w:val="Style Style4 + 11 pt Bold Char"/>
    <w:link w:val="StyleStyle411ptBold"/>
    <w:rsid w:val="006016EB"/>
    <w:rPr>
      <w:rFonts w:ascii="Calibri" w:hAnsi="Calibri"/>
      <w:b/>
      <w:bCs/>
      <w:sz w:val="20"/>
      <w:u w:val="single"/>
    </w:rPr>
  </w:style>
  <w:style w:type="paragraph" w:customStyle="1" w:styleId="Underlining">
    <w:name w:val="Underlining"/>
    <w:basedOn w:val="Normal"/>
    <w:link w:val="UnderliningChar"/>
    <w:qFormat/>
    <w:rsid w:val="006016EB"/>
    <w:rPr>
      <w:rFonts w:eastAsia="Times New Roman"/>
      <w:sz w:val="20"/>
      <w:u w:val="single"/>
    </w:rPr>
  </w:style>
  <w:style w:type="character" w:customStyle="1" w:styleId="UnderliningChar">
    <w:name w:val="Underlining Char"/>
    <w:basedOn w:val="DefaultParagraphFont"/>
    <w:link w:val="Underlining"/>
    <w:rsid w:val="006016EB"/>
    <w:rPr>
      <w:rFonts w:ascii="Calibri" w:eastAsia="Times New Roman" w:hAnsi="Calibri"/>
      <w:sz w:val="20"/>
      <w:u w:val="single"/>
    </w:rPr>
  </w:style>
  <w:style w:type="character" w:customStyle="1" w:styleId="StyleTimesNewRoman12ptBold">
    <w:name w:val="Style Times New Roman 12 pt Bold"/>
    <w:rsid w:val="006016EB"/>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6016EB"/>
    <w:rPr>
      <w:rFonts w:ascii="Century Gothic" w:hAnsi="Century Gothic"/>
      <w:sz w:val="24"/>
      <w:u w:val="thick"/>
    </w:rPr>
  </w:style>
  <w:style w:type="paragraph" w:customStyle="1" w:styleId="Cardstyle">
    <w:name w:val="Cardstyle"/>
    <w:basedOn w:val="Normal"/>
    <w:next w:val="Normal"/>
    <w:qFormat/>
    <w:rsid w:val="006016EB"/>
    <w:rPr>
      <w:rFonts w:eastAsia="Times New Roman" w:cs="Times New Roman"/>
      <w:sz w:val="20"/>
    </w:rPr>
  </w:style>
  <w:style w:type="character" w:customStyle="1" w:styleId="Style8pt1">
    <w:name w:val="Style 8 pt1"/>
    <w:basedOn w:val="DefaultParagraphFont"/>
    <w:rsid w:val="006016EB"/>
    <w:rPr>
      <w:rFonts w:ascii="Georgia" w:hAnsi="Georgia"/>
      <w:sz w:val="16"/>
    </w:rPr>
  </w:style>
  <w:style w:type="character" w:customStyle="1" w:styleId="Style8pt">
    <w:name w:val="Style 8 pt"/>
    <w:basedOn w:val="DefaultParagraphFont"/>
    <w:rsid w:val="006016EB"/>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016EB"/>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016EB"/>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6016EB"/>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016EB"/>
    <w:rPr>
      <w:rFonts w:eastAsia="Times New Roman" w:cs="Times New Roman"/>
      <w:b/>
      <w:bCs/>
      <w:sz w:val="20"/>
      <w:u w:val="single"/>
    </w:rPr>
  </w:style>
  <w:style w:type="character" w:customStyle="1" w:styleId="StyleUnderlineChar11ptBoldChar">
    <w:name w:val="Style Underline Char + 11 pt Bold Char"/>
    <w:link w:val="StyleUnderlineChar11ptBold"/>
    <w:rsid w:val="006016EB"/>
    <w:rPr>
      <w:rFonts w:ascii="Calibri" w:eastAsia="Times New Roman" w:hAnsi="Calibri" w:cs="Times New Roman"/>
      <w:b/>
      <w:bCs/>
      <w:sz w:val="20"/>
      <w:u w:val="single"/>
    </w:rPr>
  </w:style>
  <w:style w:type="character" w:customStyle="1" w:styleId="NormalTextChar">
    <w:name w:val="Normal Text Char"/>
    <w:link w:val="NormalText"/>
    <w:rsid w:val="006016EB"/>
    <w:rPr>
      <w:rFonts w:ascii="Calibri" w:hAnsi="Calibri"/>
      <w:sz w:val="20"/>
      <w:szCs w:val="26"/>
    </w:rPr>
  </w:style>
  <w:style w:type="character" w:customStyle="1" w:styleId="ShrinkChar">
    <w:name w:val="Shrink Char"/>
    <w:link w:val="Shrink"/>
    <w:rsid w:val="006016EB"/>
    <w:rPr>
      <w:rFonts w:ascii="Garamond" w:hAnsi="Garamond"/>
      <w:sz w:val="12"/>
    </w:rPr>
  </w:style>
  <w:style w:type="paragraph" w:customStyle="1" w:styleId="Shrink">
    <w:name w:val="Shrink"/>
    <w:link w:val="ShrinkChar"/>
    <w:qFormat/>
    <w:rsid w:val="006016EB"/>
    <w:pPr>
      <w:ind w:left="288" w:right="288"/>
    </w:pPr>
    <w:rPr>
      <w:rFonts w:ascii="Garamond" w:hAnsi="Garamond"/>
      <w:sz w:val="12"/>
    </w:rPr>
  </w:style>
  <w:style w:type="paragraph" w:customStyle="1" w:styleId="cites0">
    <w:name w:val="cites"/>
    <w:link w:val="citesChar0"/>
    <w:autoRedefine/>
    <w:qFormat/>
    <w:rsid w:val="006016EB"/>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016EB"/>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016E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016EB"/>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6016EB"/>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016EB"/>
  </w:style>
  <w:style w:type="character" w:customStyle="1" w:styleId="CardsChar1">
    <w:name w:val="Cards Char1"/>
    <w:rsid w:val="006016EB"/>
    <w:rPr>
      <w:rFonts w:ascii="Times New Roman" w:hAnsi="Times New Roman" w:cs="Times New Roman"/>
      <w:sz w:val="20"/>
      <w:szCs w:val="20"/>
    </w:rPr>
  </w:style>
  <w:style w:type="character" w:customStyle="1" w:styleId="AuthorYear">
    <w:name w:val="AuthorYear"/>
    <w:uiPriority w:val="1"/>
    <w:qFormat/>
    <w:rsid w:val="006016EB"/>
    <w:rPr>
      <w:rFonts w:ascii="Georgia" w:hAnsi="Georgia"/>
      <w:b/>
      <w:sz w:val="24"/>
    </w:rPr>
  </w:style>
  <w:style w:type="paragraph" w:customStyle="1" w:styleId="Shrink8">
    <w:name w:val="Shrink8"/>
    <w:basedOn w:val="Normal"/>
    <w:qFormat/>
    <w:rsid w:val="006016EB"/>
    <w:rPr>
      <w:sz w:val="16"/>
    </w:rPr>
  </w:style>
  <w:style w:type="paragraph" w:customStyle="1" w:styleId="Normal1">
    <w:name w:val="Normal1"/>
    <w:qFormat/>
    <w:rsid w:val="006016EB"/>
    <w:rPr>
      <w:rFonts w:ascii="Calibri" w:eastAsia="Calibri" w:hAnsi="Calibri" w:cs="Calibri"/>
      <w:color w:val="000000"/>
      <w:sz w:val="22"/>
      <w:szCs w:val="20"/>
      <w:lang w:val="es-US" w:eastAsia="es-US"/>
    </w:rPr>
  </w:style>
  <w:style w:type="character" w:customStyle="1" w:styleId="highlight2">
    <w:name w:val="highlight2"/>
    <w:rsid w:val="006016EB"/>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6016EB"/>
    <w:rPr>
      <w:rFonts w:eastAsia="SimSun" w:cs="Times New Roman"/>
      <w:color w:val="00000A"/>
      <w:sz w:val="20"/>
      <w:lang w:eastAsia="zh-CN"/>
    </w:rPr>
  </w:style>
  <w:style w:type="character" w:customStyle="1" w:styleId="Stylecard11ptChar">
    <w:name w:val="Style card + 11 pt Char"/>
    <w:basedOn w:val="cardChar"/>
    <w:link w:val="Stylecard11pt"/>
    <w:rsid w:val="006016EB"/>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6016EB"/>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6016EB"/>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6016EB"/>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016EB"/>
    <w:rPr>
      <w:rFonts w:cs="Arial"/>
      <w:b/>
      <w:bCs/>
      <w:kern w:val="32"/>
      <w:sz w:val="32"/>
      <w:szCs w:val="32"/>
      <w:u w:val="single"/>
      <w:lang w:val="en-US" w:eastAsia="en-US" w:bidi="ar-SA"/>
    </w:rPr>
  </w:style>
  <w:style w:type="character" w:customStyle="1" w:styleId="UNDERLINECharChar0">
    <w:name w:val="UNDERLINE Char Char"/>
    <w:basedOn w:val="DefaultParagraphFont"/>
    <w:rsid w:val="006016EB"/>
    <w:rPr>
      <w:bCs/>
      <w:kern w:val="28"/>
      <w:szCs w:val="32"/>
      <w:u w:val="single"/>
    </w:rPr>
  </w:style>
  <w:style w:type="character" w:customStyle="1" w:styleId="term">
    <w:name w:val="term"/>
    <w:basedOn w:val="DefaultParagraphFont"/>
    <w:rsid w:val="006016EB"/>
  </w:style>
  <w:style w:type="character" w:customStyle="1" w:styleId="SmallFontCharCharCharChar">
    <w:name w:val="Small Font Char Char Char Char"/>
    <w:basedOn w:val="DefaultParagraphFont"/>
    <w:rsid w:val="006016EB"/>
    <w:rPr>
      <w:rFonts w:ascii="Arial" w:hAnsi="Arial"/>
      <w:sz w:val="12"/>
      <w:szCs w:val="24"/>
    </w:rPr>
  </w:style>
  <w:style w:type="character" w:customStyle="1" w:styleId="vitstoryheadline">
    <w:name w:val="vitstoryheadline"/>
    <w:basedOn w:val="DefaultParagraphFont"/>
    <w:rsid w:val="006016EB"/>
  </w:style>
  <w:style w:type="character" w:customStyle="1" w:styleId="regtext">
    <w:name w:val="regtext"/>
    <w:basedOn w:val="DefaultParagraphFont"/>
    <w:rsid w:val="006016EB"/>
  </w:style>
  <w:style w:type="character" w:customStyle="1" w:styleId="bps-topic-ident">
    <w:name w:val="bps-topic-ident"/>
    <w:basedOn w:val="DefaultParagraphFont"/>
    <w:rsid w:val="006016EB"/>
  </w:style>
  <w:style w:type="character" w:customStyle="1" w:styleId="CharChar4">
    <w:name w:val="Char Char4"/>
    <w:basedOn w:val="DefaultParagraphFont"/>
    <w:rsid w:val="006016EB"/>
    <w:rPr>
      <w:b/>
      <w:bCs/>
      <w:sz w:val="28"/>
      <w:szCs w:val="28"/>
    </w:rPr>
  </w:style>
  <w:style w:type="character" w:customStyle="1" w:styleId="CharChar5">
    <w:name w:val="Char Char5"/>
    <w:basedOn w:val="DefaultParagraphFont"/>
    <w:rsid w:val="006016EB"/>
    <w:rPr>
      <w:rFonts w:ascii="Arial" w:hAnsi="Arial" w:cs="Arial"/>
      <w:b/>
      <w:bCs/>
      <w:sz w:val="26"/>
      <w:szCs w:val="26"/>
    </w:rPr>
  </w:style>
  <w:style w:type="paragraph" w:customStyle="1" w:styleId="tagcite0">
    <w:name w:val="tagcite"/>
    <w:basedOn w:val="Normal"/>
    <w:qFormat/>
    <w:rsid w:val="006016EB"/>
    <w:rPr>
      <w:rFonts w:eastAsia="Times New Roman" w:cs="Times New Roman"/>
      <w:b/>
    </w:rPr>
  </w:style>
  <w:style w:type="paragraph" w:customStyle="1" w:styleId="Regular">
    <w:name w:val="Regular"/>
    <w:link w:val="RegularChar"/>
    <w:rsid w:val="006016EB"/>
    <w:rPr>
      <w:rFonts w:ascii="Garamond" w:eastAsia="Times New Roman" w:hAnsi="Garamond" w:cs="Arial"/>
      <w:bCs/>
      <w:kern w:val="20"/>
      <w:sz w:val="20"/>
      <w:szCs w:val="32"/>
    </w:rPr>
  </w:style>
  <w:style w:type="paragraph" w:customStyle="1" w:styleId="Boldunderline0">
    <w:name w:val="Bold underline"/>
    <w:basedOn w:val="Normal"/>
    <w:rsid w:val="006016EB"/>
    <w:rPr>
      <w:rFonts w:eastAsia="Times New Roman" w:cs="Arial"/>
      <w:b/>
      <w:bCs/>
      <w:kern w:val="20"/>
      <w:sz w:val="20"/>
      <w:szCs w:val="32"/>
      <w:u w:val="single"/>
    </w:rPr>
  </w:style>
  <w:style w:type="character" w:customStyle="1" w:styleId="BoldunderlineChar0">
    <w:name w:val="Bold underline Char"/>
    <w:basedOn w:val="DefaultParagraphFont"/>
    <w:rsid w:val="006016EB"/>
    <w:rPr>
      <w:rFonts w:ascii="Garamond" w:hAnsi="Garamond" w:cs="Arial"/>
      <w:b/>
      <w:bCs/>
      <w:kern w:val="20"/>
      <w:szCs w:val="32"/>
      <w:u w:val="single"/>
      <w:lang w:val="en-US" w:eastAsia="en-US" w:bidi="ar-SA"/>
    </w:rPr>
  </w:style>
  <w:style w:type="paragraph" w:customStyle="1" w:styleId="tag1">
    <w:name w:val="tag1"/>
    <w:basedOn w:val="Normal"/>
    <w:qFormat/>
    <w:rsid w:val="006016EB"/>
    <w:rPr>
      <w:rFonts w:eastAsia="Times New Roman" w:cs="Times New Roman"/>
      <w:b/>
      <w:szCs w:val="20"/>
    </w:rPr>
  </w:style>
  <w:style w:type="character" w:customStyle="1" w:styleId="byline">
    <w:name w:val="byline"/>
    <w:basedOn w:val="DefaultParagraphFont"/>
    <w:rsid w:val="006016EB"/>
  </w:style>
  <w:style w:type="character" w:customStyle="1" w:styleId="7TimesNewRoman">
    <w:name w:val="7 Times New Roman"/>
    <w:rsid w:val="006016E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016EB"/>
    <w:rPr>
      <w:rFonts w:ascii="Cambria" w:eastAsia="Times New Roman" w:hAnsi="Cambria" w:cs="Times New Roman"/>
      <w:sz w:val="18"/>
      <w:szCs w:val="20"/>
    </w:rPr>
  </w:style>
  <w:style w:type="character" w:customStyle="1" w:styleId="Boxed">
    <w:name w:val="Boxed"/>
    <w:qFormat/>
    <w:rsid w:val="006016EB"/>
    <w:rPr>
      <w:rFonts w:ascii="Garamond" w:hAnsi="Garamond"/>
      <w:sz w:val="20"/>
      <w:bdr w:val="single" w:sz="6" w:space="0" w:color="auto"/>
    </w:rPr>
  </w:style>
  <w:style w:type="character" w:customStyle="1" w:styleId="CardtextChar0">
    <w:name w:val="Card text Char"/>
    <w:basedOn w:val="DefaultParagraphFont"/>
    <w:link w:val="Cardtext0"/>
    <w:rsid w:val="006016EB"/>
    <w:rPr>
      <w:rFonts w:ascii="Garamond" w:hAnsi="Garamond"/>
      <w:u w:val="single"/>
    </w:rPr>
  </w:style>
  <w:style w:type="paragraph" w:styleId="Date">
    <w:name w:val="Date"/>
    <w:aliases w:val="date"/>
    <w:basedOn w:val="Normal"/>
    <w:next w:val="Normal"/>
    <w:link w:val="DateChar"/>
    <w:uiPriority w:val="99"/>
    <w:rsid w:val="006016EB"/>
    <w:rPr>
      <w:rFonts w:eastAsia="Times New Roman" w:cs="Times New Roman"/>
      <w:sz w:val="16"/>
    </w:rPr>
  </w:style>
  <w:style w:type="character" w:customStyle="1" w:styleId="DateChar">
    <w:name w:val="Date Char"/>
    <w:aliases w:val="date Char"/>
    <w:basedOn w:val="DefaultParagraphFont"/>
    <w:link w:val="Date"/>
    <w:uiPriority w:val="99"/>
    <w:rsid w:val="006016EB"/>
    <w:rPr>
      <w:rFonts w:ascii="Calibri" w:eastAsia="Times New Roman" w:hAnsi="Calibri" w:cs="Times New Roman"/>
      <w:sz w:val="16"/>
    </w:rPr>
  </w:style>
  <w:style w:type="paragraph" w:customStyle="1" w:styleId="DebateCardSmall">
    <w:name w:val="Debate Card Small"/>
    <w:basedOn w:val="Normal"/>
    <w:link w:val="DebateCardSmallChar"/>
    <w:qFormat/>
    <w:rsid w:val="006016EB"/>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016EB"/>
    <w:rPr>
      <w:rFonts w:ascii="Calibri" w:eastAsia="Times New Roman" w:hAnsi="Calibri" w:cs="Times New Roman"/>
      <w:sz w:val="16"/>
      <w:szCs w:val="16"/>
      <w:lang w:val="x-none" w:eastAsia="x-none"/>
    </w:rPr>
  </w:style>
  <w:style w:type="character" w:customStyle="1" w:styleId="reduce2">
    <w:name w:val="reduce2"/>
    <w:rsid w:val="006016EB"/>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016EB"/>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016EB"/>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016EB"/>
  </w:style>
  <w:style w:type="character" w:customStyle="1" w:styleId="Style1CharChar">
    <w:name w:val="Style1 Char Char"/>
    <w:basedOn w:val="DefaultParagraphFont"/>
    <w:rsid w:val="006016EB"/>
    <w:rPr>
      <w:sz w:val="16"/>
      <w:szCs w:val="16"/>
      <w:lang w:val="en-US" w:eastAsia="en-US" w:bidi="ar-SA"/>
    </w:rPr>
  </w:style>
  <w:style w:type="character" w:customStyle="1" w:styleId="Style2CharChar">
    <w:name w:val="Style2 Char Char"/>
    <w:basedOn w:val="DefaultParagraphFont"/>
    <w:rsid w:val="006016EB"/>
    <w:rPr>
      <w:u w:val="thick"/>
      <w:lang w:val="en-US" w:eastAsia="en-US" w:bidi="ar-SA"/>
    </w:rPr>
  </w:style>
  <w:style w:type="character" w:customStyle="1" w:styleId="dateline">
    <w:name w:val="dateline"/>
    <w:basedOn w:val="DefaultParagraphFont"/>
    <w:rsid w:val="006016EB"/>
  </w:style>
  <w:style w:type="character" w:customStyle="1" w:styleId="date-display-single">
    <w:name w:val="date-display-single"/>
    <w:basedOn w:val="DefaultParagraphFont"/>
    <w:rsid w:val="006016EB"/>
  </w:style>
  <w:style w:type="character" w:customStyle="1" w:styleId="wikigeneratedlinkcontent">
    <w:name w:val="wikigeneratedlinkcontent"/>
    <w:basedOn w:val="DefaultParagraphFont"/>
    <w:rsid w:val="006016EB"/>
  </w:style>
  <w:style w:type="character" w:customStyle="1" w:styleId="Heading3CharCharChar3">
    <w:name w:val="Heading 3 Char Char Char3"/>
    <w:aliases w:val=" Char Char Char3,Char Char Char3,Heading 3 Char Char Char2, Char Char Char2,Char Char Char2"/>
    <w:basedOn w:val="DefaultParagraphFont"/>
    <w:rsid w:val="006016EB"/>
    <w:rPr>
      <w:rFonts w:cs="Arial"/>
      <w:bCs/>
      <w:szCs w:val="26"/>
      <w:u w:val="single"/>
      <w:lang w:val="en-US" w:eastAsia="en-US" w:bidi="ar-SA"/>
    </w:rPr>
  </w:style>
  <w:style w:type="character" w:customStyle="1" w:styleId="aqj">
    <w:name w:val="aqj"/>
    <w:rsid w:val="006016EB"/>
  </w:style>
  <w:style w:type="character" w:customStyle="1" w:styleId="CardTextChar1">
    <w:name w:val="CardText Char"/>
    <w:basedOn w:val="DefaultParagraphFont"/>
    <w:link w:val="CardText1"/>
    <w:locked/>
    <w:rsid w:val="006016EB"/>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016EB"/>
    <w:pPr>
      <w:ind w:left="288" w:right="288"/>
    </w:pPr>
    <w:rPr>
      <w:rFonts w:ascii="Times New Roman" w:eastAsia="Times New Roman" w:hAnsi="Times New Roman" w:cs="Times New Roman"/>
      <w:sz w:val="16"/>
    </w:rPr>
  </w:style>
  <w:style w:type="character" w:customStyle="1" w:styleId="ilad">
    <w:name w:val="il_ad"/>
    <w:rsid w:val="006016EB"/>
  </w:style>
  <w:style w:type="character" w:customStyle="1" w:styleId="CardsUnderlined">
    <w:name w:val="Cards Underlined"/>
    <w:qFormat/>
    <w:rsid w:val="006016EB"/>
    <w:rPr>
      <w:rFonts w:ascii="Helvetica" w:hAnsi="Helvetica"/>
      <w:sz w:val="22"/>
      <w:szCs w:val="24"/>
      <w:u w:val="thick"/>
    </w:rPr>
  </w:style>
  <w:style w:type="paragraph" w:customStyle="1" w:styleId="BBCite">
    <w:name w:val="BB Cite"/>
    <w:basedOn w:val="Normal"/>
    <w:autoRedefine/>
    <w:rsid w:val="006016EB"/>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016EB"/>
  </w:style>
  <w:style w:type="character" w:customStyle="1" w:styleId="StyleStyleUnderline411pt">
    <w:name w:val="Style Style Underline4 + 11 pt"/>
    <w:basedOn w:val="DefaultParagraphFont"/>
    <w:rsid w:val="006016EB"/>
    <w:rPr>
      <w:sz w:val="20"/>
      <w:u w:val="single"/>
    </w:rPr>
  </w:style>
  <w:style w:type="character" w:customStyle="1" w:styleId="StyleStyleUnderline411ptBold">
    <w:name w:val="Style Style Underline4 + 11 pt Bold"/>
    <w:basedOn w:val="DefaultParagraphFont"/>
    <w:rsid w:val="006016EB"/>
    <w:rPr>
      <w:b/>
      <w:bCs/>
      <w:sz w:val="20"/>
      <w:u w:val="single"/>
    </w:rPr>
  </w:style>
  <w:style w:type="character" w:customStyle="1" w:styleId="StyleStyleUnderline311pt">
    <w:name w:val="Style Style Underline3 + 11 pt"/>
    <w:basedOn w:val="DefaultParagraphFont"/>
    <w:rsid w:val="006016EB"/>
    <w:rPr>
      <w:sz w:val="20"/>
      <w:u w:val="single"/>
    </w:rPr>
  </w:style>
  <w:style w:type="character" w:customStyle="1" w:styleId="StyleStyleUnderline311ptBold">
    <w:name w:val="Style Style Underline3 + 11 pt Bold"/>
    <w:basedOn w:val="DefaultParagraphFont"/>
    <w:rsid w:val="006016EB"/>
    <w:rPr>
      <w:b/>
      <w:bCs/>
      <w:sz w:val="20"/>
      <w:u w:val="single"/>
    </w:rPr>
  </w:style>
  <w:style w:type="character" w:customStyle="1" w:styleId="red-subtitle">
    <w:name w:val="red-subtitle"/>
    <w:basedOn w:val="DefaultParagraphFont"/>
    <w:rsid w:val="006016EB"/>
  </w:style>
  <w:style w:type="character" w:styleId="PageNumber">
    <w:name w:val="page number"/>
    <w:aliases w:val="card ununderlined"/>
    <w:basedOn w:val="DefaultParagraphFont"/>
    <w:uiPriority w:val="99"/>
    <w:unhideWhenUsed/>
    <w:rsid w:val="006016EB"/>
  </w:style>
  <w:style w:type="character" w:customStyle="1" w:styleId="ft1">
    <w:name w:val="ft1"/>
    <w:basedOn w:val="DefaultParagraphFont"/>
    <w:rsid w:val="006016EB"/>
  </w:style>
  <w:style w:type="character" w:customStyle="1" w:styleId="dropcap">
    <w:name w:val="dropcap"/>
    <w:basedOn w:val="DefaultParagraphFont"/>
    <w:rsid w:val="006016EB"/>
  </w:style>
  <w:style w:type="paragraph" w:customStyle="1" w:styleId="TagText">
    <w:name w:val="TagText"/>
    <w:basedOn w:val="Normal"/>
    <w:uiPriority w:val="99"/>
    <w:qFormat/>
    <w:rsid w:val="006016EB"/>
    <w:pPr>
      <w:spacing w:before="200"/>
    </w:pPr>
    <w:rPr>
      <w:rFonts w:eastAsia="Calibri"/>
      <w:b/>
      <w:sz w:val="24"/>
    </w:rPr>
  </w:style>
  <w:style w:type="paragraph" w:customStyle="1" w:styleId="BreakTag">
    <w:name w:val="Break Tag"/>
    <w:basedOn w:val="Normal"/>
    <w:autoRedefine/>
    <w:uiPriority w:val="4"/>
    <w:qFormat/>
    <w:rsid w:val="006016EB"/>
    <w:pPr>
      <w:spacing w:before="240"/>
    </w:pPr>
    <w:rPr>
      <w:rFonts w:ascii="Arial" w:hAnsi="Arial" w:cs="Arial"/>
      <w:b/>
      <w:sz w:val="26"/>
    </w:rPr>
  </w:style>
  <w:style w:type="paragraph" w:customStyle="1" w:styleId="BreakBlock">
    <w:name w:val="Break Block"/>
    <w:basedOn w:val="Normal"/>
    <w:link w:val="BreakBlockChar"/>
    <w:autoRedefine/>
    <w:qFormat/>
    <w:rsid w:val="006016E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016EB"/>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016EB"/>
  </w:style>
  <w:style w:type="character" w:customStyle="1" w:styleId="Mention1">
    <w:name w:val="Mention1"/>
    <w:basedOn w:val="DefaultParagraphFont"/>
    <w:uiPriority w:val="99"/>
    <w:semiHidden/>
    <w:unhideWhenUsed/>
    <w:rsid w:val="006016EB"/>
    <w:rPr>
      <w:color w:val="2B579A"/>
      <w:shd w:val="clear" w:color="auto" w:fill="E6E6E6"/>
    </w:rPr>
  </w:style>
  <w:style w:type="character" w:customStyle="1" w:styleId="Styleunderline11pt">
    <w:name w:val="Style underline + 11 pt"/>
    <w:rsid w:val="006016EB"/>
    <w:rPr>
      <w:rFonts w:ascii="Times New Roman" w:hAnsi="Times New Roman"/>
      <w:sz w:val="20"/>
      <w:u w:val="single"/>
    </w:rPr>
  </w:style>
  <w:style w:type="paragraph" w:customStyle="1" w:styleId="Minimize">
    <w:name w:val="Minimize"/>
    <w:basedOn w:val="card"/>
    <w:next w:val="Normal"/>
    <w:link w:val="MinimizeChar"/>
    <w:qFormat/>
    <w:rsid w:val="006016EB"/>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6016EB"/>
    <w:rPr>
      <w:rFonts w:ascii="Georgia" w:hAnsi="Georgia"/>
      <w:bCs/>
      <w:color w:val="000000"/>
      <w:sz w:val="12"/>
      <w:szCs w:val="20"/>
    </w:rPr>
  </w:style>
  <w:style w:type="character" w:customStyle="1" w:styleId="hilite1">
    <w:name w:val="hilite1"/>
    <w:basedOn w:val="DefaultParagraphFont"/>
    <w:rsid w:val="006016EB"/>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6016EB"/>
    <w:rPr>
      <w:rFonts w:eastAsia="Times New Roman"/>
      <w:b/>
      <w:szCs w:val="20"/>
    </w:rPr>
  </w:style>
  <w:style w:type="character" w:customStyle="1" w:styleId="NormaltagChar">
    <w:name w:val="Normal tag Char"/>
    <w:basedOn w:val="DefaultParagraphFont"/>
    <w:link w:val="Normaltag"/>
    <w:uiPriority w:val="99"/>
    <w:locked/>
    <w:rsid w:val="006016EB"/>
    <w:rPr>
      <w:rFonts w:ascii="Calibri" w:eastAsia="Times New Roman" w:hAnsi="Calibri"/>
      <w:b/>
      <w:sz w:val="22"/>
      <w:szCs w:val="20"/>
    </w:rPr>
  </w:style>
  <w:style w:type="character" w:customStyle="1" w:styleId="CitesChar2">
    <w:name w:val="Cites Char2"/>
    <w:link w:val="Cites"/>
    <w:rsid w:val="006016EB"/>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6016EB"/>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016EB"/>
    <w:pPr>
      <w:spacing w:before="120" w:after="120"/>
    </w:pPr>
    <w:rPr>
      <w:rFonts w:eastAsia="Times New Roman"/>
      <w:b/>
      <w:u w:val="single"/>
      <w:lang w:bidi="en-US"/>
    </w:rPr>
  </w:style>
  <w:style w:type="paragraph" w:styleId="TOC9">
    <w:name w:val="toc 9"/>
    <w:basedOn w:val="Normal"/>
    <w:next w:val="Normal"/>
    <w:autoRedefine/>
    <w:rsid w:val="006016EB"/>
    <w:pPr>
      <w:ind w:left="1600"/>
    </w:pPr>
    <w:rPr>
      <w:rFonts w:eastAsia="Times New Roman"/>
      <w:sz w:val="20"/>
      <w:lang w:bidi="en-US"/>
    </w:rPr>
  </w:style>
  <w:style w:type="paragraph" w:customStyle="1" w:styleId="TxBrp1">
    <w:name w:val="TxBr_p1"/>
    <w:basedOn w:val="Normal"/>
    <w:qFormat/>
    <w:rsid w:val="006016E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6016EB"/>
    <w:pPr>
      <w:spacing w:before="100" w:beforeAutospacing="1" w:after="100" w:afterAutospacing="1"/>
    </w:pPr>
    <w:rPr>
      <w:rFonts w:eastAsia="Times New Roman"/>
      <w:lang w:bidi="en-US"/>
    </w:rPr>
  </w:style>
  <w:style w:type="character" w:customStyle="1" w:styleId="standardcontent">
    <w:name w:val="standardcontent"/>
    <w:basedOn w:val="DefaultParagraphFont"/>
    <w:rsid w:val="006016EB"/>
  </w:style>
  <w:style w:type="paragraph" w:customStyle="1" w:styleId="hat">
    <w:name w:val="hat"/>
    <w:basedOn w:val="Normal"/>
    <w:next w:val="Normal"/>
    <w:link w:val="hatChar"/>
    <w:qFormat/>
    <w:rsid w:val="006016E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016EB"/>
  </w:style>
  <w:style w:type="paragraph" w:customStyle="1" w:styleId="HotRouteChar">
    <w:name w:val="Hot Route! Char"/>
    <w:basedOn w:val="Normal"/>
    <w:qFormat/>
    <w:rsid w:val="006016EB"/>
    <w:pPr>
      <w:ind w:left="144"/>
    </w:pPr>
    <w:rPr>
      <w:rFonts w:eastAsia="Times New Roman"/>
      <w:sz w:val="20"/>
      <w:lang w:bidi="en-US"/>
    </w:rPr>
  </w:style>
  <w:style w:type="paragraph" w:customStyle="1" w:styleId="Default">
    <w:name w:val="Default"/>
    <w:qFormat/>
    <w:rsid w:val="006016E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016EB"/>
    <w:rPr>
      <w:rFonts w:ascii="Cambria" w:hAnsi="Cambria" w:cs="Times New Roman"/>
      <w:b/>
      <w:bCs/>
      <w:sz w:val="26"/>
      <w:szCs w:val="26"/>
    </w:rPr>
  </w:style>
  <w:style w:type="character" w:customStyle="1" w:styleId="CardCharChar1">
    <w:name w:val="Card Char Char1"/>
    <w:basedOn w:val="DefaultParagraphFont"/>
    <w:rsid w:val="006016EB"/>
    <w:rPr>
      <w:rFonts w:cs="Times New Roman"/>
      <w:b/>
      <w:bCs/>
      <w:sz w:val="28"/>
      <w:szCs w:val="28"/>
    </w:rPr>
  </w:style>
  <w:style w:type="paragraph" w:customStyle="1" w:styleId="SmallFont">
    <w:name w:val="Small Font"/>
    <w:basedOn w:val="Normal"/>
    <w:link w:val="SmallFontChar"/>
    <w:qFormat/>
    <w:rsid w:val="006016EB"/>
    <w:pPr>
      <w:spacing w:after="200"/>
      <w:jc w:val="both"/>
    </w:pPr>
    <w:rPr>
      <w:rFonts w:eastAsia="Calibri"/>
      <w:szCs w:val="18"/>
    </w:rPr>
  </w:style>
  <w:style w:type="character" w:customStyle="1" w:styleId="SmallFontChar">
    <w:name w:val="Small Font Char"/>
    <w:basedOn w:val="DefaultParagraphFont"/>
    <w:link w:val="SmallFont"/>
    <w:locked/>
    <w:rsid w:val="006016EB"/>
    <w:rPr>
      <w:rFonts w:ascii="Calibri" w:eastAsia="Calibri" w:hAnsi="Calibri"/>
      <w:sz w:val="22"/>
      <w:szCs w:val="18"/>
    </w:rPr>
  </w:style>
  <w:style w:type="character" w:customStyle="1" w:styleId="CircleChar1">
    <w:name w:val="Circle Char1"/>
    <w:basedOn w:val="DefaultParagraphFont"/>
    <w:rsid w:val="006016EB"/>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016E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016EB"/>
    <w:rPr>
      <w:rFonts w:ascii="Calibri" w:eastAsia="Times New Roman" w:hAnsi="Calibri" w:cs="Times New Roman"/>
      <w:b/>
      <w:sz w:val="20"/>
      <w:szCs w:val="20"/>
    </w:rPr>
  </w:style>
  <w:style w:type="character" w:customStyle="1" w:styleId="hit1">
    <w:name w:val="hit1"/>
    <w:basedOn w:val="DefaultParagraphFont"/>
    <w:rsid w:val="006016EB"/>
    <w:rPr>
      <w:b/>
      <w:bCs/>
      <w:color w:val="CC0033"/>
    </w:rPr>
  </w:style>
  <w:style w:type="character" w:customStyle="1" w:styleId="upper">
    <w:name w:val="upper"/>
    <w:basedOn w:val="DefaultParagraphFont"/>
    <w:rsid w:val="006016EB"/>
  </w:style>
  <w:style w:type="character" w:customStyle="1" w:styleId="SmallFont7pt">
    <w:name w:val="Small Font (7 pt)"/>
    <w:basedOn w:val="DefaultParagraphFont"/>
    <w:qFormat/>
    <w:rsid w:val="006016EB"/>
    <w:rPr>
      <w:sz w:val="14"/>
    </w:rPr>
  </w:style>
  <w:style w:type="paragraph" w:customStyle="1" w:styleId="UnderlinedText">
    <w:name w:val="Underlined Text"/>
    <w:basedOn w:val="Normal"/>
    <w:qFormat/>
    <w:rsid w:val="006016EB"/>
    <w:rPr>
      <w:rFonts w:eastAsia="Times New Roman"/>
      <w:b/>
      <w:szCs w:val="20"/>
    </w:rPr>
  </w:style>
  <w:style w:type="character" w:customStyle="1" w:styleId="SmallText-New">
    <w:name w:val="Small Text - New"/>
    <w:basedOn w:val="DefaultParagraphFont"/>
    <w:rsid w:val="006016EB"/>
    <w:rPr>
      <w:rFonts w:ascii="Arial Narrow" w:hAnsi="Arial Narrow"/>
      <w:sz w:val="14"/>
    </w:rPr>
  </w:style>
  <w:style w:type="character" w:customStyle="1" w:styleId="Underlined-New">
    <w:name w:val="Underlined - New"/>
    <w:basedOn w:val="DefaultParagraphFont"/>
    <w:rsid w:val="006016EB"/>
    <w:rPr>
      <w:rFonts w:ascii="Arial Narrow" w:hAnsi="Arial Narrow"/>
      <w:sz w:val="16"/>
      <w:u w:val="single"/>
    </w:rPr>
  </w:style>
  <w:style w:type="paragraph" w:styleId="TOC2">
    <w:name w:val="toc 2"/>
    <w:basedOn w:val="Normal"/>
    <w:next w:val="Normal"/>
    <w:autoRedefine/>
    <w:uiPriority w:val="39"/>
    <w:qFormat/>
    <w:rsid w:val="006016EB"/>
    <w:pPr>
      <w:ind w:left="200"/>
    </w:pPr>
    <w:rPr>
      <w:rFonts w:eastAsia="Times New Roman"/>
      <w:sz w:val="20"/>
      <w:lang w:bidi="en-US"/>
    </w:rPr>
  </w:style>
  <w:style w:type="paragraph" w:styleId="TOCHeading">
    <w:name w:val="TOC Heading"/>
    <w:basedOn w:val="Heading1"/>
    <w:next w:val="Normal"/>
    <w:uiPriority w:val="39"/>
    <w:qFormat/>
    <w:rsid w:val="006016E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016EB"/>
    <w:rPr>
      <w:rFonts w:ascii="Arial Narrow" w:hAnsi="Arial Narrow"/>
      <w:dstrike w:val="0"/>
      <w:sz w:val="20"/>
      <w:bdr w:val="single" w:sz="2" w:space="0" w:color="auto"/>
      <w:vertAlign w:val="baseline"/>
    </w:rPr>
  </w:style>
  <w:style w:type="character" w:customStyle="1" w:styleId="style65">
    <w:name w:val="style65"/>
    <w:basedOn w:val="DefaultParagraphFont"/>
    <w:rsid w:val="006016EB"/>
    <w:rPr>
      <w:rFonts w:cs="Times New Roman"/>
    </w:rPr>
  </w:style>
  <w:style w:type="character" w:customStyle="1" w:styleId="qlabel">
    <w:name w:val="q_label"/>
    <w:basedOn w:val="DefaultParagraphFont"/>
    <w:rsid w:val="006016EB"/>
  </w:style>
  <w:style w:type="character" w:customStyle="1" w:styleId="alabel">
    <w:name w:val="a_label"/>
    <w:basedOn w:val="DefaultParagraphFont"/>
    <w:rsid w:val="006016EB"/>
  </w:style>
  <w:style w:type="character" w:customStyle="1" w:styleId="BoldandUnderlineCharChar">
    <w:name w:val="Bold and Underline Char Char"/>
    <w:basedOn w:val="DefaultParagraphFont"/>
    <w:rsid w:val="006016EB"/>
    <w:rPr>
      <w:rFonts w:eastAsia="MS Mincho"/>
      <w:b/>
      <w:u w:val="single"/>
      <w:lang w:val="en-US" w:eastAsia="en-US" w:bidi="ar-SA"/>
    </w:rPr>
  </w:style>
  <w:style w:type="character" w:customStyle="1" w:styleId="CardTextChar2">
    <w:name w:val="Card Text Char"/>
    <w:basedOn w:val="DefaultParagraphFont"/>
    <w:rsid w:val="006016EB"/>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016E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016EB"/>
    <w:rPr>
      <w:rFonts w:cs="Arial"/>
      <w:bCs/>
      <w:szCs w:val="26"/>
      <w:u w:val="single"/>
      <w:lang w:val="en-US" w:eastAsia="en-US" w:bidi="ar-SA"/>
    </w:rPr>
  </w:style>
  <w:style w:type="paragraph" w:customStyle="1" w:styleId="evidencetextChar">
    <w:name w:val="evidence text Char"/>
    <w:basedOn w:val="Normal"/>
    <w:qFormat/>
    <w:rsid w:val="006016EB"/>
    <w:pPr>
      <w:ind w:left="1728" w:right="1008"/>
    </w:pPr>
    <w:rPr>
      <w:rFonts w:eastAsia="Times New Roman"/>
      <w:color w:val="000000"/>
      <w:sz w:val="18"/>
    </w:rPr>
  </w:style>
  <w:style w:type="character" w:customStyle="1" w:styleId="underline2">
    <w:name w:val="underline2"/>
    <w:basedOn w:val="DefaultParagraphFont"/>
    <w:rsid w:val="006016EB"/>
    <w:rPr>
      <w:u w:val="single"/>
    </w:rPr>
  </w:style>
  <w:style w:type="character" w:customStyle="1" w:styleId="UnderlineChar4Char">
    <w:name w:val="Underline Char4 Char"/>
    <w:basedOn w:val="DefaultParagraphFont"/>
    <w:link w:val="UnderlineChar4"/>
    <w:rsid w:val="006016EB"/>
    <w:rPr>
      <w:u w:val="single"/>
    </w:rPr>
  </w:style>
  <w:style w:type="paragraph" w:customStyle="1" w:styleId="UnderlineChar4">
    <w:name w:val="Underline Char4"/>
    <w:basedOn w:val="Normal"/>
    <w:link w:val="UnderlineChar4Char"/>
    <w:qFormat/>
    <w:rsid w:val="006016EB"/>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016EB"/>
    <w:rPr>
      <w:b/>
      <w:u w:val="single"/>
    </w:rPr>
  </w:style>
  <w:style w:type="paragraph" w:customStyle="1" w:styleId="BoldandUnderlineChar3">
    <w:name w:val="Bold and Underline Char3"/>
    <w:basedOn w:val="Normal"/>
    <w:link w:val="BoldandUnderlineChar3Char2"/>
    <w:qFormat/>
    <w:rsid w:val="006016EB"/>
    <w:rPr>
      <w:rFonts w:asciiTheme="minorHAnsi" w:hAnsiTheme="minorHAnsi"/>
      <w:b/>
      <w:sz w:val="24"/>
      <w:u w:val="single"/>
    </w:rPr>
  </w:style>
  <w:style w:type="character" w:customStyle="1" w:styleId="inside-head">
    <w:name w:val="inside-head"/>
    <w:basedOn w:val="DefaultParagraphFont"/>
    <w:rsid w:val="006016EB"/>
  </w:style>
  <w:style w:type="character" w:customStyle="1" w:styleId="officialstitle-">
    <w:name w:val="official_s_title-"/>
    <w:basedOn w:val="DefaultParagraphFont"/>
    <w:rsid w:val="006016EB"/>
  </w:style>
  <w:style w:type="character" w:customStyle="1" w:styleId="officialsbureau">
    <w:name w:val="official_s_bureau"/>
    <w:basedOn w:val="DefaultParagraphFont"/>
    <w:rsid w:val="006016EB"/>
  </w:style>
  <w:style w:type="paragraph" w:customStyle="1" w:styleId="Stylecard11ptBoldUnderline">
    <w:name w:val="Style card + 11 pt Bold Underline"/>
    <w:basedOn w:val="card"/>
    <w:link w:val="Stylecard11ptBoldUnderlineChar"/>
    <w:qFormat/>
    <w:rsid w:val="006016EB"/>
    <w:rPr>
      <w:rFonts w:ascii="Georgia" w:eastAsia="SimSun" w:hAnsi="Georgia"/>
      <w:b/>
      <w:lang w:eastAsia="zh-CN"/>
    </w:rPr>
  </w:style>
  <w:style w:type="character" w:customStyle="1" w:styleId="Stylecard11ptBoldUnderlineChar">
    <w:name w:val="Style card + 11 pt Bold Underline Char"/>
    <w:link w:val="Stylecard11ptBoldUnderline"/>
    <w:rsid w:val="006016EB"/>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016E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6016EB"/>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6016EB"/>
    <w:rPr>
      <w:rFonts w:ascii="Georgia" w:eastAsia="SimSun" w:hAnsi="Georgia"/>
      <w:bCs/>
      <w:sz w:val="16"/>
      <w:lang w:eastAsia="zh-CN"/>
    </w:rPr>
  </w:style>
  <w:style w:type="paragraph" w:styleId="HTMLPreformatted">
    <w:name w:val="HTML Preformatted"/>
    <w:basedOn w:val="Normal"/>
    <w:link w:val="HTMLPreformattedChar"/>
    <w:rsid w:val="0060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016E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016EB"/>
    <w:rPr>
      <w:u w:val="single"/>
    </w:rPr>
  </w:style>
  <w:style w:type="character" w:customStyle="1" w:styleId="StyleUnderlining11ptChar">
    <w:name w:val="Style Underlining + 11 pt Char"/>
    <w:basedOn w:val="DefaultParagraphFont"/>
    <w:link w:val="StyleUnderlining11pt"/>
    <w:rsid w:val="006016EB"/>
    <w:rPr>
      <w:rFonts w:ascii="Calibri" w:hAnsi="Calibri"/>
      <w:sz w:val="22"/>
      <w:u w:val="single"/>
    </w:rPr>
  </w:style>
  <w:style w:type="paragraph" w:customStyle="1" w:styleId="StyleCardText9pt">
    <w:name w:val="Style Card Text + 9 pt"/>
    <w:basedOn w:val="Normal"/>
    <w:link w:val="StyleCardText9ptChar"/>
    <w:qFormat/>
    <w:rsid w:val="006016EB"/>
    <w:pPr>
      <w:spacing w:after="200"/>
      <w:contextualSpacing/>
    </w:pPr>
    <w:rPr>
      <w:rFonts w:eastAsia="Calibri"/>
    </w:rPr>
  </w:style>
  <w:style w:type="character" w:customStyle="1" w:styleId="StyleCardText9ptChar">
    <w:name w:val="Style Card Text + 9 pt Char"/>
    <w:basedOn w:val="DefaultParagraphFont"/>
    <w:link w:val="StyleCardText9pt"/>
    <w:rsid w:val="006016EB"/>
    <w:rPr>
      <w:rFonts w:ascii="Calibri" w:eastAsia="Calibri" w:hAnsi="Calibri"/>
      <w:sz w:val="22"/>
    </w:rPr>
  </w:style>
  <w:style w:type="paragraph" w:styleId="Quote">
    <w:name w:val="Quote"/>
    <w:basedOn w:val="Normal"/>
    <w:next w:val="Normal"/>
    <w:link w:val="QuoteChar"/>
    <w:uiPriority w:val="29"/>
    <w:qFormat/>
    <w:rsid w:val="006016EB"/>
    <w:pPr>
      <w:widowControl w:val="0"/>
    </w:pPr>
    <w:rPr>
      <w:rFonts w:eastAsia="Times New Roman"/>
      <w:iCs/>
      <w:color w:val="000000"/>
      <w:lang w:bidi="en-US"/>
    </w:rPr>
  </w:style>
  <w:style w:type="character" w:customStyle="1" w:styleId="QuoteChar">
    <w:name w:val="Quote Char"/>
    <w:basedOn w:val="DefaultParagraphFont"/>
    <w:link w:val="Quote"/>
    <w:uiPriority w:val="29"/>
    <w:rsid w:val="006016EB"/>
    <w:rPr>
      <w:rFonts w:ascii="Calibri" w:eastAsia="Times New Roman" w:hAnsi="Calibri"/>
      <w:iCs/>
      <w:color w:val="000000"/>
      <w:sz w:val="22"/>
      <w:lang w:bidi="en-US"/>
    </w:rPr>
  </w:style>
  <w:style w:type="character" w:customStyle="1" w:styleId="underlineChar0">
    <w:name w:val="underline Char"/>
    <w:basedOn w:val="DefaultParagraphFont"/>
    <w:rsid w:val="006016E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6016E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016EB"/>
    <w:rPr>
      <w:sz w:val="20"/>
      <w:u w:val="single"/>
    </w:rPr>
  </w:style>
  <w:style w:type="paragraph" w:styleId="BodyTextIndent2">
    <w:name w:val="Body Text Indent 2"/>
    <w:basedOn w:val="Normal"/>
    <w:link w:val="BodyTextIndent2Char"/>
    <w:unhideWhenUsed/>
    <w:rsid w:val="006016EB"/>
    <w:pPr>
      <w:spacing w:after="120" w:line="480" w:lineRule="auto"/>
      <w:ind w:left="360"/>
    </w:pPr>
  </w:style>
  <w:style w:type="character" w:customStyle="1" w:styleId="BodyTextIndent2Char">
    <w:name w:val="Body Text Indent 2 Char"/>
    <w:basedOn w:val="DefaultParagraphFont"/>
    <w:link w:val="BodyTextIndent2"/>
    <w:rsid w:val="006016EB"/>
    <w:rPr>
      <w:rFonts w:ascii="Calibri" w:hAnsi="Calibri"/>
      <w:sz w:val="22"/>
    </w:rPr>
  </w:style>
  <w:style w:type="paragraph" w:styleId="BodyTextIndent3">
    <w:name w:val="Body Text Indent 3"/>
    <w:basedOn w:val="Normal"/>
    <w:link w:val="BodyTextIndent3Char"/>
    <w:uiPriority w:val="99"/>
    <w:unhideWhenUsed/>
    <w:rsid w:val="006016EB"/>
    <w:pPr>
      <w:spacing w:after="120"/>
      <w:ind w:left="360"/>
    </w:pPr>
    <w:rPr>
      <w:szCs w:val="16"/>
    </w:rPr>
  </w:style>
  <w:style w:type="character" w:customStyle="1" w:styleId="BodyTextIndent3Char">
    <w:name w:val="Body Text Indent 3 Char"/>
    <w:basedOn w:val="DefaultParagraphFont"/>
    <w:link w:val="BodyTextIndent3"/>
    <w:uiPriority w:val="99"/>
    <w:rsid w:val="006016EB"/>
    <w:rPr>
      <w:rFonts w:ascii="Calibri" w:hAnsi="Calibri"/>
      <w:sz w:val="22"/>
      <w:szCs w:val="16"/>
    </w:rPr>
  </w:style>
  <w:style w:type="paragraph" w:styleId="BodyText2">
    <w:name w:val="Body Text 2"/>
    <w:basedOn w:val="Normal"/>
    <w:link w:val="BodyText2Char"/>
    <w:unhideWhenUsed/>
    <w:rsid w:val="006016EB"/>
    <w:pPr>
      <w:spacing w:after="120" w:line="480" w:lineRule="auto"/>
    </w:pPr>
  </w:style>
  <w:style w:type="character" w:customStyle="1" w:styleId="BodyText2Char">
    <w:name w:val="Body Text 2 Char"/>
    <w:basedOn w:val="DefaultParagraphFont"/>
    <w:link w:val="BodyText2"/>
    <w:rsid w:val="006016EB"/>
    <w:rPr>
      <w:rFonts w:ascii="Calibri" w:hAnsi="Calibri"/>
      <w:sz w:val="22"/>
    </w:rPr>
  </w:style>
  <w:style w:type="paragraph" w:styleId="BodyTextIndent">
    <w:name w:val="Body Text Indent"/>
    <w:basedOn w:val="Normal"/>
    <w:link w:val="BodyTextIndentChar"/>
    <w:uiPriority w:val="99"/>
    <w:unhideWhenUsed/>
    <w:rsid w:val="006016EB"/>
    <w:pPr>
      <w:spacing w:after="120"/>
      <w:ind w:left="360"/>
    </w:pPr>
  </w:style>
  <w:style w:type="character" w:customStyle="1" w:styleId="BodyTextIndentChar">
    <w:name w:val="Body Text Indent Char"/>
    <w:basedOn w:val="DefaultParagraphFont"/>
    <w:link w:val="BodyTextIndent"/>
    <w:uiPriority w:val="99"/>
    <w:rsid w:val="006016EB"/>
    <w:rPr>
      <w:rFonts w:ascii="Calibri" w:hAnsi="Calibri"/>
      <w:sz w:val="22"/>
    </w:rPr>
  </w:style>
  <w:style w:type="paragraph" w:styleId="BodyText3">
    <w:name w:val="Body Text 3"/>
    <w:basedOn w:val="Normal"/>
    <w:link w:val="BodyText3Char"/>
    <w:unhideWhenUsed/>
    <w:rsid w:val="006016EB"/>
    <w:pPr>
      <w:spacing w:after="120"/>
    </w:pPr>
    <w:rPr>
      <w:szCs w:val="16"/>
    </w:rPr>
  </w:style>
  <w:style w:type="character" w:customStyle="1" w:styleId="BodyText3Char">
    <w:name w:val="Body Text 3 Char"/>
    <w:basedOn w:val="DefaultParagraphFont"/>
    <w:link w:val="BodyText3"/>
    <w:rsid w:val="006016EB"/>
    <w:rPr>
      <w:rFonts w:ascii="Calibri" w:hAnsi="Calibri"/>
      <w:sz w:val="22"/>
      <w:szCs w:val="16"/>
    </w:rPr>
  </w:style>
  <w:style w:type="character" w:customStyle="1" w:styleId="StyleBold">
    <w:name w:val="Style Bold"/>
    <w:basedOn w:val="DefaultParagraphFont"/>
    <w:uiPriority w:val="9"/>
    <w:semiHidden/>
    <w:rsid w:val="006016EB"/>
    <w:rPr>
      <w:b/>
      <w:bCs/>
    </w:rPr>
  </w:style>
  <w:style w:type="character" w:customStyle="1" w:styleId="body-text">
    <w:name w:val="body-text"/>
    <w:basedOn w:val="DefaultParagraphFont"/>
    <w:rsid w:val="006016EB"/>
  </w:style>
  <w:style w:type="paragraph" w:customStyle="1" w:styleId="StyleStyle411ptBoldBorderSinglesolidlineAuto0">
    <w:name w:val="Style Style4 + 11 pt Bold Border: : (Single solid line Auto  0...."/>
    <w:basedOn w:val="Normal"/>
    <w:link w:val="StyleStyle411ptBoldBorderSinglesolidlineAuto0Char"/>
    <w:qFormat/>
    <w:rsid w:val="006016E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016EB"/>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016EB"/>
  </w:style>
  <w:style w:type="paragraph" w:customStyle="1" w:styleId="StyleStyle112pt">
    <w:name w:val="Style Style1 + 12 pt"/>
    <w:basedOn w:val="Normal"/>
    <w:link w:val="StyleStyle112ptChar"/>
    <w:qFormat/>
    <w:rsid w:val="006016EB"/>
    <w:rPr>
      <w:rFonts w:eastAsia="SimSun"/>
      <w:u w:val="single"/>
      <w:lang w:eastAsia="zh-CN"/>
    </w:rPr>
  </w:style>
  <w:style w:type="character" w:customStyle="1" w:styleId="StyleStyle112ptChar">
    <w:name w:val="Style Style1 + 12 pt Char"/>
    <w:basedOn w:val="DefaultParagraphFont"/>
    <w:link w:val="StyleStyle112pt"/>
    <w:rsid w:val="006016EB"/>
    <w:rPr>
      <w:rFonts w:ascii="Calibri" w:eastAsia="SimSun" w:hAnsi="Calibri"/>
      <w:sz w:val="22"/>
      <w:u w:val="single"/>
      <w:lang w:eastAsia="zh-CN"/>
    </w:rPr>
  </w:style>
  <w:style w:type="paragraph" w:customStyle="1" w:styleId="MinimizedText">
    <w:name w:val="Minimized Text"/>
    <w:basedOn w:val="Normal"/>
    <w:link w:val="MinimizedTextChar"/>
    <w:qFormat/>
    <w:rsid w:val="006016EB"/>
    <w:rPr>
      <w:rFonts w:eastAsia="Times New Roman"/>
    </w:rPr>
  </w:style>
  <w:style w:type="character" w:customStyle="1" w:styleId="MinimizedTextChar">
    <w:name w:val="Minimized Text Char"/>
    <w:basedOn w:val="DefaultParagraphFont"/>
    <w:link w:val="MinimizedText"/>
    <w:rsid w:val="006016EB"/>
    <w:rPr>
      <w:rFonts w:ascii="Calibri" w:eastAsia="Times New Roman" w:hAnsi="Calibri"/>
      <w:sz w:val="22"/>
    </w:rPr>
  </w:style>
  <w:style w:type="character" w:customStyle="1" w:styleId="term1">
    <w:name w:val="term1"/>
    <w:basedOn w:val="DefaultParagraphFont"/>
    <w:rsid w:val="006016EB"/>
    <w:rPr>
      <w:b/>
      <w:bCs/>
    </w:rPr>
  </w:style>
  <w:style w:type="character" w:customStyle="1" w:styleId="Styleterm111ptUnderline">
    <w:name w:val="Style term1 + 11 pt Underline"/>
    <w:basedOn w:val="term1"/>
    <w:rsid w:val="006016EB"/>
    <w:rPr>
      <w:b/>
      <w:bCs/>
      <w:sz w:val="20"/>
      <w:u w:val="single"/>
    </w:rPr>
  </w:style>
  <w:style w:type="paragraph" w:customStyle="1" w:styleId="StyleMinimizedTextArialNarrow10pt">
    <w:name w:val="Style Minimized Text + Arial Narrow 10 pt"/>
    <w:basedOn w:val="MinimizedText"/>
    <w:link w:val="StyleMinimizedTextArialNarrow10ptChar"/>
    <w:qFormat/>
    <w:rsid w:val="006016EB"/>
    <w:rPr>
      <w:sz w:val="20"/>
    </w:rPr>
  </w:style>
  <w:style w:type="character" w:customStyle="1" w:styleId="StyleMinimizedTextArialNarrow10ptChar">
    <w:name w:val="Style Minimized Text + Arial Narrow 10 pt Char"/>
    <w:basedOn w:val="MinimizedTextChar"/>
    <w:link w:val="StyleMinimizedTextArialNarrow10pt"/>
    <w:rsid w:val="006016EB"/>
    <w:rPr>
      <w:rFonts w:ascii="Calibri" w:eastAsia="Times New Roman" w:hAnsi="Calibri"/>
      <w:sz w:val="20"/>
    </w:rPr>
  </w:style>
  <w:style w:type="character" w:customStyle="1" w:styleId="Styleunderline11ptBold">
    <w:name w:val="Style underline + 11 pt Bold"/>
    <w:basedOn w:val="underline"/>
    <w:rsid w:val="006016EB"/>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016E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016EB"/>
    <w:rPr>
      <w:rFonts w:ascii="Calibri" w:eastAsia="Times New Roman" w:hAnsi="Calibri"/>
      <w:sz w:val="22"/>
      <w:u w:val="single"/>
      <w:bdr w:val="single" w:sz="4" w:space="0" w:color="auto"/>
    </w:rPr>
  </w:style>
  <w:style w:type="character" w:customStyle="1" w:styleId="Style9pt">
    <w:name w:val="Style 9 pt"/>
    <w:basedOn w:val="DefaultParagraphFont"/>
    <w:rsid w:val="006016EB"/>
    <w:rPr>
      <w:rFonts w:ascii="Times New Roman" w:hAnsi="Times New Roman"/>
      <w:sz w:val="20"/>
    </w:rPr>
  </w:style>
  <w:style w:type="paragraph" w:customStyle="1" w:styleId="StyleStyle49pt3">
    <w:name w:val="Style Style4 + 9 pt3"/>
    <w:basedOn w:val="Style4"/>
    <w:link w:val="StyleStyle49pt3Char"/>
    <w:qFormat/>
    <w:rsid w:val="006016EB"/>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6016EB"/>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6016EB"/>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6016EB"/>
    <w:rPr>
      <w:rFonts w:ascii="Calibri" w:eastAsia="Times New Roman" w:hAnsi="Calibri" w:cs="Times New Roman"/>
      <w:b/>
      <w:bCs/>
      <w:u w:val="single"/>
      <w:lang w:val="x-none"/>
    </w:rPr>
  </w:style>
  <w:style w:type="character" w:customStyle="1" w:styleId="authorbio">
    <w:name w:val="authorbio"/>
    <w:basedOn w:val="DefaultParagraphFont"/>
    <w:rsid w:val="006016EB"/>
  </w:style>
  <w:style w:type="character" w:customStyle="1" w:styleId="a">
    <w:name w:val="a"/>
    <w:basedOn w:val="DefaultParagraphFont"/>
    <w:rsid w:val="006016EB"/>
  </w:style>
  <w:style w:type="character" w:customStyle="1" w:styleId="StyleUnderline3">
    <w:name w:val="Style Underline3"/>
    <w:basedOn w:val="DefaultParagraphFont"/>
    <w:rsid w:val="006016EB"/>
    <w:rPr>
      <w:u w:val="single"/>
    </w:rPr>
  </w:style>
  <w:style w:type="paragraph" w:customStyle="1" w:styleId="StyleStyle111ptBorderSinglesolidlineAuto05ptL">
    <w:name w:val="Style Style1 + 11 pt Border: : (Single solid line Auto  0.5 pt L..."/>
    <w:link w:val="StyleStyle111ptBorderSinglesolidlineAuto05ptLChar"/>
    <w:qFormat/>
    <w:rsid w:val="006016E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016EB"/>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016EB"/>
    <w:rPr>
      <w:u w:val="single"/>
    </w:rPr>
  </w:style>
  <w:style w:type="paragraph" w:customStyle="1" w:styleId="Circled">
    <w:name w:val="Circled"/>
    <w:link w:val="CircledChar"/>
    <w:qFormat/>
    <w:rsid w:val="006016E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016EB"/>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016EB"/>
  </w:style>
  <w:style w:type="character" w:customStyle="1" w:styleId="part-of-speech">
    <w:name w:val="part-of-speech"/>
    <w:basedOn w:val="DefaultParagraphFont"/>
    <w:rsid w:val="006016EB"/>
  </w:style>
  <w:style w:type="character" w:customStyle="1" w:styleId="sep">
    <w:name w:val="sep"/>
    <w:basedOn w:val="DefaultParagraphFont"/>
    <w:rsid w:val="006016EB"/>
  </w:style>
  <w:style w:type="character" w:customStyle="1" w:styleId="pron">
    <w:name w:val="pron"/>
    <w:basedOn w:val="DefaultParagraphFont"/>
    <w:rsid w:val="006016EB"/>
  </w:style>
  <w:style w:type="paragraph" w:customStyle="1" w:styleId="StyleStyle4LatinTimesNewRomanAsianSimSun">
    <w:name w:val="Style Style4 + (Latin) Times New Roman (Asian) SimSun"/>
    <w:basedOn w:val="Normal"/>
    <w:link w:val="StyleStyle4LatinTimesNewRomanAsianSimSunChar"/>
    <w:qFormat/>
    <w:rsid w:val="006016E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016EB"/>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016E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016EB"/>
    <w:rPr>
      <w:rFonts w:ascii="Calibri" w:eastAsia="SimSun" w:hAnsi="Calibri"/>
      <w:b/>
      <w:bCs/>
      <w:sz w:val="22"/>
      <w:u w:val="single"/>
    </w:rPr>
  </w:style>
  <w:style w:type="character" w:customStyle="1" w:styleId="CharChar3">
    <w:name w:val="Char Char3"/>
    <w:basedOn w:val="DefaultParagraphFont"/>
    <w:rsid w:val="006016EB"/>
    <w:rPr>
      <w:rFonts w:cs="Arial"/>
      <w:b/>
      <w:bCs/>
      <w:iCs/>
      <w:lang w:val="en-US" w:eastAsia="en-US" w:bidi="ar-SA"/>
    </w:rPr>
  </w:style>
  <w:style w:type="character" w:customStyle="1" w:styleId="SubtitleChar1">
    <w:name w:val="Subtitle Char1"/>
    <w:aliases w:val="Underlined card text Char1"/>
    <w:basedOn w:val="DefaultParagraphFont"/>
    <w:rsid w:val="006016EB"/>
    <w:rPr>
      <w:color w:val="5A5A5A" w:themeColor="text1" w:themeTint="A5"/>
      <w:spacing w:val="15"/>
      <w:sz w:val="22"/>
      <w:szCs w:val="22"/>
    </w:rPr>
  </w:style>
  <w:style w:type="paragraph" w:customStyle="1" w:styleId="StyleStyle411pt1">
    <w:name w:val="Style Style4 + 11 pt1"/>
    <w:basedOn w:val="Style4"/>
    <w:link w:val="StyleStyle411pt1Char"/>
    <w:qFormat/>
    <w:rsid w:val="006016EB"/>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6016EB"/>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6016EB"/>
    <w:rPr>
      <w:b/>
      <w:u w:val="single"/>
      <w:lang w:val="en-US" w:eastAsia="en-US" w:bidi="ar-SA"/>
    </w:rPr>
  </w:style>
  <w:style w:type="character" w:customStyle="1" w:styleId="StyleUnderlineCharChar111pt">
    <w:name w:val="Style Underline Char Char1 + 11 pt"/>
    <w:basedOn w:val="DefaultParagraphFont"/>
    <w:rsid w:val="006016E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016E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016E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016EB"/>
    <w:rPr>
      <w:sz w:val="22"/>
      <w:u w:val="single"/>
    </w:rPr>
  </w:style>
  <w:style w:type="paragraph" w:customStyle="1" w:styleId="StyleMinimizedTextArialNarrow9pt">
    <w:name w:val="Style Minimized Text + Arial Narrow 9 pt"/>
    <w:basedOn w:val="Normal"/>
    <w:link w:val="StyleMinimizedTextArialNarrow9ptChar"/>
    <w:qFormat/>
    <w:rsid w:val="006016EB"/>
    <w:rPr>
      <w:rFonts w:eastAsia="Times New Roman"/>
    </w:rPr>
  </w:style>
  <w:style w:type="character" w:customStyle="1" w:styleId="StyleMinimizedTextArialNarrow9ptChar">
    <w:name w:val="Style Minimized Text + Arial Narrow 9 pt Char"/>
    <w:basedOn w:val="DefaultParagraphFont"/>
    <w:link w:val="StyleMinimizedTextArialNarrow9pt"/>
    <w:rsid w:val="006016EB"/>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016E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016E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016E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016E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016EB"/>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016EB"/>
    <w:rPr>
      <w:b w:val="0"/>
      <w:bCs/>
      <w:sz w:val="20"/>
      <w:u w:val="single"/>
      <w:lang w:val="en-US" w:eastAsia="en-US" w:bidi="ar-SA"/>
    </w:rPr>
  </w:style>
  <w:style w:type="character" w:customStyle="1" w:styleId="Styleunderline9pt">
    <w:name w:val="Style underline + 9 pt"/>
    <w:basedOn w:val="underline"/>
    <w:rsid w:val="006016E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016EB"/>
    <w:rPr>
      <w:rFonts w:ascii="Times New Roman" w:hAnsi="Times New Roman"/>
      <w:sz w:val="20"/>
    </w:rPr>
  </w:style>
  <w:style w:type="character" w:customStyle="1" w:styleId="Styleunderline9pt1">
    <w:name w:val="Style underline + 9 pt1"/>
    <w:basedOn w:val="underline"/>
    <w:rsid w:val="006016EB"/>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016E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016EB"/>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016EB"/>
    <w:rPr>
      <w:b/>
      <w:bCs/>
      <w:noProof w:val="0"/>
      <w:sz w:val="20"/>
      <w:u w:val="single"/>
      <w:lang w:val="en-US" w:eastAsia="en-US" w:bidi="ar-SA"/>
    </w:rPr>
  </w:style>
  <w:style w:type="character" w:customStyle="1" w:styleId="Hyperlink23">
    <w:name w:val="Hyperlink23"/>
    <w:basedOn w:val="DefaultParagraphFont"/>
    <w:rsid w:val="006016EB"/>
    <w:rPr>
      <w:color w:val="3300CC"/>
      <w:u w:val="single"/>
    </w:rPr>
  </w:style>
  <w:style w:type="paragraph" w:customStyle="1" w:styleId="cardCharChar">
    <w:name w:val="card Char Char"/>
    <w:basedOn w:val="Normal"/>
    <w:link w:val="cardCharCharChar"/>
    <w:qFormat/>
    <w:rsid w:val="006016EB"/>
    <w:pPr>
      <w:ind w:left="288" w:right="288"/>
    </w:pPr>
    <w:rPr>
      <w:rFonts w:eastAsia="Times New Roman"/>
      <w:szCs w:val="20"/>
    </w:rPr>
  </w:style>
  <w:style w:type="character" w:customStyle="1" w:styleId="cardCharCharChar">
    <w:name w:val="card Char Char Char"/>
    <w:basedOn w:val="DefaultParagraphFont"/>
    <w:link w:val="cardCharChar"/>
    <w:rsid w:val="006016EB"/>
    <w:rPr>
      <w:rFonts w:ascii="Calibri" w:eastAsia="Times New Roman" w:hAnsi="Calibri"/>
      <w:sz w:val="22"/>
      <w:szCs w:val="20"/>
    </w:rPr>
  </w:style>
  <w:style w:type="character" w:customStyle="1" w:styleId="StyleunderlineArialNarrow9ptBold">
    <w:name w:val="Style underline + Arial Narrow 9 pt Bold"/>
    <w:basedOn w:val="underline"/>
    <w:rsid w:val="006016EB"/>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016EB"/>
  </w:style>
  <w:style w:type="character" w:customStyle="1" w:styleId="StylecardCharCharArialNarrow9ptChar">
    <w:name w:val="Style card Char Char + Arial Narrow 9 pt Char"/>
    <w:basedOn w:val="cardCharCharChar"/>
    <w:link w:val="StylecardCharCharArialNarrow9pt"/>
    <w:rsid w:val="006016EB"/>
    <w:rPr>
      <w:rFonts w:ascii="Calibri" w:eastAsia="Times New Roman" w:hAnsi="Calibri"/>
      <w:sz w:val="22"/>
      <w:szCs w:val="20"/>
    </w:rPr>
  </w:style>
  <w:style w:type="character" w:customStyle="1" w:styleId="CardTextChar10">
    <w:name w:val="Card Text Char1"/>
    <w:basedOn w:val="DefaultParagraphFont"/>
    <w:rsid w:val="006016E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016E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016E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016E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6016EB"/>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6016EB"/>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016E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016E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016EB"/>
    <w:rPr>
      <w:rFonts w:eastAsia="Times New Roman"/>
    </w:rPr>
  </w:style>
  <w:style w:type="character" w:customStyle="1" w:styleId="TextsmallChar">
    <w:name w:val="Textsmall Char"/>
    <w:basedOn w:val="DefaultParagraphFont"/>
    <w:link w:val="Textsmall"/>
    <w:rsid w:val="006016EB"/>
    <w:rPr>
      <w:rFonts w:ascii="Calibri" w:eastAsia="Times New Roman" w:hAnsi="Calibri"/>
      <w:sz w:val="22"/>
    </w:rPr>
  </w:style>
  <w:style w:type="character" w:customStyle="1" w:styleId="CharChar111">
    <w:name w:val="Char Char111"/>
    <w:basedOn w:val="DefaultParagraphFont"/>
    <w:rsid w:val="006016EB"/>
    <w:rPr>
      <w:rFonts w:cs="Arial"/>
      <w:bCs/>
      <w:szCs w:val="26"/>
      <w:u w:val="single"/>
      <w:lang w:val="en-US" w:eastAsia="en-US" w:bidi="ar-SA"/>
    </w:rPr>
  </w:style>
  <w:style w:type="paragraph" w:customStyle="1" w:styleId="cardtextsmall">
    <w:name w:val="card text small"/>
    <w:basedOn w:val="Normal"/>
    <w:qFormat/>
    <w:rsid w:val="006016EB"/>
    <w:rPr>
      <w:rFonts w:ascii="Arial Narrow" w:eastAsia="Times New Roman" w:hAnsi="Arial Narrow"/>
    </w:rPr>
  </w:style>
  <w:style w:type="character" w:customStyle="1" w:styleId="AUnterdline">
    <w:name w:val="AUnterdline"/>
    <w:qFormat/>
    <w:rsid w:val="006016E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016EB"/>
    <w:rPr>
      <w:rFonts w:ascii="Times New Roman" w:hAnsi="Times New Roman"/>
      <w:b/>
      <w:bCs/>
      <w:sz w:val="20"/>
      <w:u w:val="single"/>
      <w:bdr w:val="single" w:sz="4" w:space="0" w:color="auto"/>
    </w:rPr>
  </w:style>
  <w:style w:type="character" w:customStyle="1" w:styleId="highlightedsearchterm">
    <w:name w:val="highlightedsearchterm"/>
    <w:rsid w:val="006016EB"/>
  </w:style>
  <w:style w:type="character" w:customStyle="1" w:styleId="StyleUnderline1">
    <w:name w:val="Style Underline1"/>
    <w:basedOn w:val="DefaultParagraphFont"/>
    <w:rsid w:val="006016EB"/>
    <w:rPr>
      <w:rFonts w:ascii="Times New Roman" w:hAnsi="Times New Roman"/>
      <w:sz w:val="20"/>
      <w:u w:val="single"/>
    </w:rPr>
  </w:style>
  <w:style w:type="paragraph" w:customStyle="1" w:styleId="StyleStyle49pt10">
    <w:name w:val="Style Style4 + 9 pt10"/>
    <w:basedOn w:val="Style4"/>
    <w:link w:val="StyleStyle49pt10Char"/>
    <w:qFormat/>
    <w:rsid w:val="006016EB"/>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6016EB"/>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6016EB"/>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6016E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016EB"/>
    <w:pPr>
      <w:ind w:left="288"/>
    </w:pPr>
    <w:rPr>
      <w:rFonts w:eastAsia="Times New Roman"/>
      <w:u w:val="single"/>
    </w:rPr>
  </w:style>
  <w:style w:type="character" w:customStyle="1" w:styleId="NormalUnderlineChar">
    <w:name w:val="Normal Underline Char"/>
    <w:link w:val="NormalUnderline"/>
    <w:rsid w:val="006016EB"/>
    <w:rPr>
      <w:rFonts w:ascii="Calibri" w:eastAsia="Times New Roman" w:hAnsi="Calibri"/>
      <w:sz w:val="22"/>
      <w:u w:val="single"/>
    </w:rPr>
  </w:style>
  <w:style w:type="character" w:customStyle="1" w:styleId="DontRead">
    <w:name w:val="Don't Read"/>
    <w:qFormat/>
    <w:rsid w:val="006016EB"/>
    <w:rPr>
      <w:rFonts w:ascii="Times New Roman" w:hAnsi="Times New Roman"/>
      <w:sz w:val="16"/>
    </w:rPr>
  </w:style>
  <w:style w:type="paragraph" w:customStyle="1" w:styleId="Underlinestyle">
    <w:name w:val="Underline style"/>
    <w:basedOn w:val="Normal"/>
    <w:qFormat/>
    <w:rsid w:val="006016EB"/>
    <w:rPr>
      <w:rFonts w:eastAsia="Times New Roman"/>
      <w:u w:val="single"/>
    </w:rPr>
  </w:style>
  <w:style w:type="character" w:customStyle="1" w:styleId="Style11ptUnderline3">
    <w:name w:val="Style 11 pt Underline3"/>
    <w:rsid w:val="006016EB"/>
    <w:rPr>
      <w:sz w:val="20"/>
      <w:u w:val="single"/>
    </w:rPr>
  </w:style>
  <w:style w:type="character" w:customStyle="1" w:styleId="27">
    <w:name w:val="27"/>
    <w:rsid w:val="006016EB"/>
    <w:rPr>
      <w:rFonts w:cs="Arial"/>
      <w:bCs/>
      <w:sz w:val="20"/>
      <w:u w:val="single"/>
      <w:lang w:val="en-US" w:eastAsia="en-US" w:bidi="ar-SA"/>
    </w:rPr>
  </w:style>
  <w:style w:type="character" w:customStyle="1" w:styleId="2">
    <w:name w:val="2"/>
    <w:rsid w:val="006016EB"/>
    <w:rPr>
      <w:rFonts w:cs="Arial"/>
      <w:bCs/>
      <w:sz w:val="20"/>
      <w:u w:val="single"/>
      <w:lang w:val="en-US" w:eastAsia="en-US" w:bidi="ar-SA"/>
    </w:rPr>
  </w:style>
  <w:style w:type="character" w:customStyle="1" w:styleId="Style9ptUnderline11">
    <w:name w:val="Style 9 pt Underline11"/>
    <w:basedOn w:val="DefaultParagraphFont"/>
    <w:rsid w:val="006016EB"/>
    <w:rPr>
      <w:sz w:val="20"/>
      <w:u w:val="single"/>
    </w:rPr>
  </w:style>
  <w:style w:type="character" w:customStyle="1" w:styleId="Style9ptBoldUnderline5">
    <w:name w:val="Style 9 pt Bold Underline5"/>
    <w:basedOn w:val="DefaultParagraphFont"/>
    <w:rsid w:val="006016EB"/>
    <w:rPr>
      <w:b/>
      <w:bCs/>
      <w:sz w:val="20"/>
      <w:u w:val="single"/>
    </w:rPr>
  </w:style>
  <w:style w:type="character" w:customStyle="1" w:styleId="CharChar114">
    <w:name w:val="Char Char114"/>
    <w:basedOn w:val="DefaultParagraphFont"/>
    <w:rsid w:val="006016EB"/>
    <w:rPr>
      <w:rFonts w:cs="Arial"/>
      <w:bCs/>
      <w:szCs w:val="26"/>
      <w:u w:val="single"/>
      <w:lang w:val="en-US" w:eastAsia="en-US" w:bidi="ar-SA"/>
    </w:rPr>
  </w:style>
  <w:style w:type="character" w:customStyle="1" w:styleId="CharChar113">
    <w:name w:val="Char Char113"/>
    <w:basedOn w:val="DefaultParagraphFont"/>
    <w:rsid w:val="006016EB"/>
    <w:rPr>
      <w:rFonts w:cs="Arial"/>
      <w:bCs/>
      <w:szCs w:val="26"/>
      <w:u w:val="single"/>
      <w:lang w:val="en-US" w:eastAsia="en-US" w:bidi="ar-SA"/>
    </w:rPr>
  </w:style>
  <w:style w:type="character" w:customStyle="1" w:styleId="CharChar112">
    <w:name w:val="Char Char112"/>
    <w:basedOn w:val="DefaultParagraphFont"/>
    <w:rsid w:val="006016EB"/>
    <w:rPr>
      <w:rFonts w:cs="Arial"/>
      <w:bCs/>
      <w:szCs w:val="26"/>
      <w:u w:val="single"/>
      <w:lang w:val="en-US" w:eastAsia="en-US" w:bidi="ar-SA"/>
    </w:rPr>
  </w:style>
  <w:style w:type="character" w:customStyle="1" w:styleId="ssl0">
    <w:name w:val="ss_l0"/>
    <w:basedOn w:val="DefaultParagraphFont"/>
    <w:rsid w:val="006016EB"/>
  </w:style>
  <w:style w:type="paragraph" w:customStyle="1" w:styleId="WW-Default1">
    <w:name w:val="WW-Default1"/>
    <w:basedOn w:val="Normal"/>
    <w:qFormat/>
    <w:rsid w:val="006016EB"/>
    <w:pPr>
      <w:suppressAutoHyphens/>
    </w:pPr>
    <w:rPr>
      <w:rFonts w:eastAsia="Times New Roman"/>
      <w:b/>
      <w:bCs/>
      <w:szCs w:val="20"/>
      <w:lang w:eastAsia="ar-SA"/>
    </w:rPr>
  </w:style>
  <w:style w:type="character" w:customStyle="1" w:styleId="zoomme">
    <w:name w:val="zoomme"/>
    <w:basedOn w:val="DefaultParagraphFont"/>
    <w:rsid w:val="006016EB"/>
  </w:style>
  <w:style w:type="character" w:customStyle="1" w:styleId="Date1">
    <w:name w:val="Date1"/>
    <w:basedOn w:val="DefaultParagraphFont"/>
    <w:rsid w:val="006016EB"/>
  </w:style>
  <w:style w:type="character" w:customStyle="1" w:styleId="classauthor">
    <w:name w:val="class=&quot;author&quot;"/>
    <w:basedOn w:val="DefaultParagraphFont"/>
    <w:rsid w:val="006016EB"/>
  </w:style>
  <w:style w:type="paragraph" w:customStyle="1" w:styleId="CardStyle0">
    <w:name w:val="Card Style"/>
    <w:basedOn w:val="Normal"/>
    <w:link w:val="CardStyleChar"/>
    <w:qFormat/>
    <w:rsid w:val="006016EB"/>
    <w:rPr>
      <w:rFonts w:eastAsia="Times New Roman"/>
    </w:rPr>
  </w:style>
  <w:style w:type="character" w:customStyle="1" w:styleId="CharCharChar">
    <w:name w:val="Char Char Char"/>
    <w:basedOn w:val="DefaultParagraphFont"/>
    <w:rsid w:val="006016EB"/>
    <w:rPr>
      <w:rFonts w:cs="Arial"/>
      <w:bCs/>
      <w:szCs w:val="26"/>
      <w:u w:val="single"/>
      <w:lang w:val="en-US" w:eastAsia="en-US" w:bidi="ar-SA"/>
    </w:rPr>
  </w:style>
  <w:style w:type="character" w:customStyle="1" w:styleId="texto1">
    <w:name w:val="texto1"/>
    <w:rsid w:val="006016E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016E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016EB"/>
    <w:rPr>
      <w:rFonts w:ascii="Calibri" w:eastAsia="Times New Roman" w:hAnsi="Calibri" w:cs="Arial"/>
      <w:b/>
      <w:szCs w:val="28"/>
    </w:rPr>
  </w:style>
  <w:style w:type="paragraph" w:customStyle="1" w:styleId="Style23">
    <w:name w:val="Style23"/>
    <w:basedOn w:val="Normal"/>
    <w:uiPriority w:val="99"/>
    <w:qFormat/>
    <w:rsid w:val="006016EB"/>
    <w:pPr>
      <w:widowControl w:val="0"/>
      <w:autoSpaceDE w:val="0"/>
      <w:autoSpaceDN w:val="0"/>
      <w:adjustRightInd w:val="0"/>
      <w:spacing w:line="209" w:lineRule="exact"/>
    </w:pPr>
    <w:rPr>
      <w:rFonts w:eastAsia="SimSun"/>
    </w:rPr>
  </w:style>
  <w:style w:type="character" w:customStyle="1" w:styleId="gray">
    <w:name w:val="gray"/>
    <w:basedOn w:val="DefaultParagraphFont"/>
    <w:rsid w:val="006016EB"/>
  </w:style>
  <w:style w:type="paragraph" w:customStyle="1" w:styleId="Tagtemplate">
    <w:name w:val="Tagtemplate"/>
    <w:basedOn w:val="Normal"/>
    <w:link w:val="TagtemplateChar"/>
    <w:autoRedefine/>
    <w:qFormat/>
    <w:rsid w:val="006016EB"/>
    <w:pPr>
      <w:keepNext/>
      <w:keepLines/>
    </w:pPr>
    <w:rPr>
      <w:rFonts w:eastAsia="Calibri"/>
      <w:b/>
    </w:rPr>
  </w:style>
  <w:style w:type="character" w:customStyle="1" w:styleId="TagtemplateChar">
    <w:name w:val="Tagtemplate Char"/>
    <w:basedOn w:val="DefaultParagraphFont"/>
    <w:link w:val="Tagtemplate"/>
    <w:rsid w:val="006016EB"/>
    <w:rPr>
      <w:rFonts w:ascii="Calibri" w:eastAsia="Calibri" w:hAnsi="Calibri"/>
      <w:b/>
      <w:sz w:val="22"/>
    </w:rPr>
  </w:style>
  <w:style w:type="character" w:customStyle="1" w:styleId="Styleunderline11ptBorderSinglesolidlineAuto05p">
    <w:name w:val="Style underline + 11 pt Border: : (Single solid line Auto  0.5 p..."/>
    <w:rsid w:val="006016EB"/>
    <w:rPr>
      <w:sz w:val="20"/>
      <w:u w:val="single"/>
      <w:bdr w:val="single" w:sz="4" w:space="0" w:color="auto"/>
    </w:rPr>
  </w:style>
  <w:style w:type="paragraph" w:customStyle="1" w:styleId="Citation-FirstLine">
    <w:name w:val="Citation - First Line"/>
    <w:basedOn w:val="Normal"/>
    <w:next w:val="Normal"/>
    <w:autoRedefine/>
    <w:qFormat/>
    <w:rsid w:val="006016EB"/>
    <w:pPr>
      <w:spacing w:line="240" w:lineRule="atLeast"/>
      <w:jc w:val="both"/>
    </w:pPr>
    <w:rPr>
      <w:rFonts w:ascii="Book Antiqua" w:eastAsia="Times New Roman" w:hAnsi="Book Antiqua"/>
    </w:rPr>
  </w:style>
  <w:style w:type="character" w:customStyle="1" w:styleId="CardText-Underlined">
    <w:name w:val="Card Text - Underlined"/>
    <w:rsid w:val="006016EB"/>
    <w:rPr>
      <w:b/>
      <w:sz w:val="20"/>
      <w:u w:val="single"/>
    </w:rPr>
  </w:style>
  <w:style w:type="paragraph" w:customStyle="1" w:styleId="Citation-Complete">
    <w:name w:val="Citation - Complete"/>
    <w:basedOn w:val="Normal"/>
    <w:next w:val="Normal"/>
    <w:link w:val="Citation-CompleteChar"/>
    <w:autoRedefine/>
    <w:qFormat/>
    <w:rsid w:val="006016E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016EB"/>
    <w:rPr>
      <w:rFonts w:ascii="Book Antiqua" w:eastAsia="Times New Roman" w:hAnsi="Book Antiqua"/>
      <w:sz w:val="22"/>
    </w:rPr>
  </w:style>
  <w:style w:type="character" w:customStyle="1" w:styleId="MicroTextChar">
    <w:name w:val="MicroText Char"/>
    <w:link w:val="MicroText"/>
    <w:rsid w:val="006016EB"/>
    <w:rPr>
      <w:rFonts w:ascii="Arial Narrow" w:hAnsi="Arial Narrow"/>
      <w:sz w:val="12"/>
    </w:rPr>
  </w:style>
  <w:style w:type="character" w:customStyle="1" w:styleId="Style11ptItalic">
    <w:name w:val="Style 11 pt Italic"/>
    <w:basedOn w:val="DefaultParagraphFont"/>
    <w:rsid w:val="006016EB"/>
    <w:rPr>
      <w:rFonts w:ascii="Times New Roman" w:hAnsi="Times New Roman"/>
      <w:i/>
      <w:iCs/>
      <w:sz w:val="20"/>
    </w:rPr>
  </w:style>
  <w:style w:type="character" w:customStyle="1" w:styleId="BoldandUnderlineChar">
    <w:name w:val="Bold and Underline Char"/>
    <w:basedOn w:val="DefaultParagraphFont"/>
    <w:link w:val="BoldandUnderline"/>
    <w:locked/>
    <w:rsid w:val="006016EB"/>
    <w:rPr>
      <w:b/>
      <w:u w:val="single"/>
    </w:rPr>
  </w:style>
  <w:style w:type="paragraph" w:customStyle="1" w:styleId="BoldandUnderline">
    <w:name w:val="Bold and Underline"/>
    <w:basedOn w:val="Normal"/>
    <w:link w:val="BoldandUnderlineChar"/>
    <w:qFormat/>
    <w:rsid w:val="006016EB"/>
    <w:rPr>
      <w:rFonts w:asciiTheme="minorHAnsi" w:hAnsiTheme="minorHAnsi"/>
      <w:b/>
      <w:sz w:val="24"/>
      <w:u w:val="single"/>
    </w:rPr>
  </w:style>
  <w:style w:type="character" w:customStyle="1" w:styleId="hdr">
    <w:name w:val="hdr"/>
    <w:basedOn w:val="DefaultParagraphFont"/>
    <w:rsid w:val="006016EB"/>
  </w:style>
  <w:style w:type="paragraph" w:customStyle="1" w:styleId="StyleStyle49ptBold3">
    <w:name w:val="Style Style4 + 9 pt Bold3"/>
    <w:basedOn w:val="Style4"/>
    <w:link w:val="StyleStyle49ptBold3Char"/>
    <w:qFormat/>
    <w:rsid w:val="006016EB"/>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6016EB"/>
    <w:rPr>
      <w:rFonts w:ascii="Calibri" w:eastAsia="Times New Roman" w:hAnsi="Calibri" w:cs="Times New Roman"/>
      <w:b/>
      <w:bCs/>
      <w:u w:val="single"/>
      <w:lang w:val="x-none"/>
    </w:rPr>
  </w:style>
  <w:style w:type="character" w:customStyle="1" w:styleId="Style9ptUnderline6">
    <w:name w:val="Style 9 pt Underline6"/>
    <w:basedOn w:val="DefaultParagraphFont"/>
    <w:rsid w:val="006016EB"/>
    <w:rPr>
      <w:sz w:val="20"/>
      <w:u w:val="single"/>
    </w:rPr>
  </w:style>
  <w:style w:type="character" w:customStyle="1" w:styleId="ct-with-fmlt">
    <w:name w:val="ct-with-fmlt"/>
    <w:basedOn w:val="DefaultParagraphFont"/>
    <w:rsid w:val="006016EB"/>
  </w:style>
  <w:style w:type="paragraph" w:customStyle="1" w:styleId="StyleStyle49pt">
    <w:name w:val="Style Style4 + 9 pt"/>
    <w:basedOn w:val="Normal"/>
    <w:link w:val="StyleStyle49ptChar"/>
    <w:qFormat/>
    <w:rsid w:val="006016EB"/>
    <w:rPr>
      <w:rFonts w:eastAsia="Times New Roman"/>
      <w:u w:val="single"/>
    </w:rPr>
  </w:style>
  <w:style w:type="character" w:customStyle="1" w:styleId="StyleStyle49ptChar">
    <w:name w:val="Style Style4 + 9 pt Char"/>
    <w:basedOn w:val="DefaultParagraphFont"/>
    <w:link w:val="StyleStyle49pt"/>
    <w:rsid w:val="006016EB"/>
    <w:rPr>
      <w:rFonts w:ascii="Calibri" w:eastAsia="Times New Roman" w:hAnsi="Calibri"/>
      <w:sz w:val="22"/>
      <w:u w:val="single"/>
    </w:rPr>
  </w:style>
  <w:style w:type="paragraph" w:customStyle="1" w:styleId="StyleStyle49ptBold">
    <w:name w:val="Style Style4 + 9 pt Bold"/>
    <w:basedOn w:val="Normal"/>
    <w:link w:val="StyleStyle49ptBoldChar"/>
    <w:qFormat/>
    <w:rsid w:val="006016EB"/>
    <w:rPr>
      <w:rFonts w:eastAsia="Times New Roman"/>
      <w:b/>
      <w:bCs/>
      <w:u w:val="single"/>
    </w:rPr>
  </w:style>
  <w:style w:type="character" w:customStyle="1" w:styleId="StyleStyle49ptBoldChar">
    <w:name w:val="Style Style4 + 9 pt Bold Char"/>
    <w:basedOn w:val="DefaultParagraphFont"/>
    <w:link w:val="StyleStyle49ptBold"/>
    <w:rsid w:val="006016EB"/>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016E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016EB"/>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016E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016EB"/>
    <w:rPr>
      <w:rFonts w:ascii="Arial" w:eastAsia="Times New Roman" w:hAnsi="Arial" w:cs="Arial"/>
      <w:b/>
      <w:bCs/>
      <w:sz w:val="22"/>
      <w:u w:val="single"/>
    </w:rPr>
  </w:style>
  <w:style w:type="paragraph" w:customStyle="1" w:styleId="StyleUnderlined11pt">
    <w:name w:val="Style Underlined + 11 pt"/>
    <w:link w:val="StyleUnderlined11ptChar"/>
    <w:qFormat/>
    <w:rsid w:val="006016E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016EB"/>
    <w:rPr>
      <w:rFonts w:ascii="Arial" w:eastAsia="Times New Roman" w:hAnsi="Arial" w:cs="Arial"/>
      <w:sz w:val="22"/>
      <w:u w:val="single"/>
    </w:rPr>
  </w:style>
  <w:style w:type="character" w:customStyle="1" w:styleId="newscontent">
    <w:name w:val="newscontent"/>
    <w:rsid w:val="006016EB"/>
  </w:style>
  <w:style w:type="character" w:customStyle="1" w:styleId="StyleUnderlinePatternClearYellow">
    <w:name w:val="Style Underline Pattern: Clear (Yellow)"/>
    <w:basedOn w:val="DefaultParagraphFont"/>
    <w:rsid w:val="006016EB"/>
    <w:rPr>
      <w:u w:val="single"/>
      <w:shd w:val="clear" w:color="auto" w:fill="00FF00"/>
    </w:rPr>
  </w:style>
  <w:style w:type="paragraph" w:customStyle="1" w:styleId="StyleUnderlineChar11pt3">
    <w:name w:val="Style Underline Char + 11 pt3"/>
    <w:link w:val="StyleUnderlineChar11pt3Char"/>
    <w:qFormat/>
    <w:rsid w:val="006016E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016EB"/>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016EB"/>
    <w:rPr>
      <w:b w:val="0"/>
      <w:bCs/>
      <w:u w:val="single"/>
    </w:rPr>
  </w:style>
  <w:style w:type="paragraph" w:customStyle="1" w:styleId="Cite2">
    <w:name w:val="Cite 2"/>
    <w:basedOn w:val="Normal"/>
    <w:qFormat/>
    <w:rsid w:val="006016EB"/>
    <w:rPr>
      <w:rFonts w:eastAsia="MS Mincho"/>
      <w:b/>
      <w:u w:val="single"/>
    </w:rPr>
  </w:style>
  <w:style w:type="character" w:customStyle="1" w:styleId="StyleunderlineBold">
    <w:name w:val="Style underline + Bold"/>
    <w:basedOn w:val="underline"/>
    <w:rsid w:val="006016EB"/>
    <w:rPr>
      <w:rFonts w:ascii="Times New Roman" w:hAnsi="Times New Roman" w:cs="Times New Roman" w:hint="default"/>
      <w:b w:val="0"/>
      <w:bCs/>
      <w:sz w:val="20"/>
      <w:u w:val="single"/>
    </w:rPr>
  </w:style>
  <w:style w:type="paragraph" w:customStyle="1" w:styleId="cards0">
    <w:name w:val="cards"/>
    <w:basedOn w:val="Cites"/>
    <w:qFormat/>
    <w:rsid w:val="006016EB"/>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016EB"/>
    <w:rPr>
      <w:sz w:val="20"/>
      <w:u w:val="single"/>
    </w:rPr>
  </w:style>
  <w:style w:type="character" w:customStyle="1" w:styleId="slug-pub-date">
    <w:name w:val="slug-pub-date"/>
    <w:basedOn w:val="DefaultParagraphFont"/>
    <w:rsid w:val="006016EB"/>
  </w:style>
  <w:style w:type="character" w:customStyle="1" w:styleId="slug-vol">
    <w:name w:val="slug-vol"/>
    <w:basedOn w:val="DefaultParagraphFont"/>
    <w:rsid w:val="006016EB"/>
  </w:style>
  <w:style w:type="character" w:customStyle="1" w:styleId="slug-issue">
    <w:name w:val="slug-issue"/>
    <w:basedOn w:val="DefaultParagraphFont"/>
    <w:rsid w:val="006016EB"/>
  </w:style>
  <w:style w:type="character" w:customStyle="1" w:styleId="slug-pages">
    <w:name w:val="slug-pages"/>
    <w:basedOn w:val="DefaultParagraphFont"/>
    <w:rsid w:val="006016E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016EB"/>
    <w:rPr>
      <w:b/>
      <w:bCs/>
      <w:strike w:val="0"/>
      <w:dstrike w:val="0"/>
      <w:sz w:val="24"/>
      <w:u w:val="none"/>
      <w:effect w:val="none"/>
    </w:rPr>
  </w:style>
  <w:style w:type="character" w:customStyle="1" w:styleId="tagchar">
    <w:name w:val="tagchar"/>
    <w:basedOn w:val="DefaultParagraphFont"/>
    <w:rsid w:val="006016EB"/>
  </w:style>
  <w:style w:type="character" w:customStyle="1" w:styleId="pmterms11">
    <w:name w:val="pmterms11"/>
    <w:basedOn w:val="DefaultParagraphFont"/>
    <w:rsid w:val="006016EB"/>
    <w:rPr>
      <w:b/>
      <w:bCs/>
      <w:i w:val="0"/>
      <w:iCs w:val="0"/>
      <w:color w:val="000000"/>
    </w:rPr>
  </w:style>
  <w:style w:type="character" w:customStyle="1" w:styleId="StyleUnderlineChar9ptBold">
    <w:name w:val="Style Underline Char + 9 pt Bold"/>
    <w:basedOn w:val="DefaultParagraphFont"/>
    <w:rsid w:val="006016EB"/>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016EB"/>
    <w:rPr>
      <w:szCs w:val="24"/>
      <w:u w:val="single"/>
      <w:lang w:val="en-US" w:eastAsia="en-US" w:bidi="ar-SA"/>
    </w:rPr>
  </w:style>
  <w:style w:type="character" w:customStyle="1" w:styleId="BoldandUnderlineChar2Char1">
    <w:name w:val="Bold and Underline Char2 Char1"/>
    <w:basedOn w:val="DefaultParagraphFont"/>
    <w:rsid w:val="006016E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016E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016EB"/>
    <w:rPr>
      <w:szCs w:val="24"/>
      <w:u w:val="single"/>
      <w:lang w:val="en-US" w:eastAsia="en-US" w:bidi="ar-SA"/>
    </w:rPr>
  </w:style>
  <w:style w:type="paragraph" w:customStyle="1" w:styleId="Language">
    <w:name w:val="Language"/>
    <w:basedOn w:val="Normal"/>
    <w:link w:val="LanguageChar"/>
    <w:qFormat/>
    <w:rsid w:val="006016EB"/>
    <w:rPr>
      <w:rFonts w:eastAsia="Times New Roman"/>
      <w:strike/>
      <w:szCs w:val="20"/>
    </w:rPr>
  </w:style>
  <w:style w:type="character" w:customStyle="1" w:styleId="LanguageChar">
    <w:name w:val="Language Char"/>
    <w:basedOn w:val="DefaultParagraphFont"/>
    <w:link w:val="Language"/>
    <w:rsid w:val="006016EB"/>
    <w:rPr>
      <w:rFonts w:ascii="Calibri" w:eastAsia="Times New Roman" w:hAnsi="Calibri"/>
      <w:strike/>
      <w:sz w:val="22"/>
      <w:szCs w:val="20"/>
    </w:rPr>
  </w:style>
  <w:style w:type="paragraph" w:customStyle="1" w:styleId="UnderlineChar3">
    <w:name w:val="Underline Char3"/>
    <w:basedOn w:val="Normal"/>
    <w:link w:val="UnderlineChar3Char"/>
    <w:qFormat/>
    <w:rsid w:val="006016EB"/>
    <w:rPr>
      <w:rFonts w:eastAsia="Times New Roman"/>
      <w:u w:val="single"/>
    </w:rPr>
  </w:style>
  <w:style w:type="character" w:customStyle="1" w:styleId="UnderlineChar3Char">
    <w:name w:val="Underline Char3 Char"/>
    <w:basedOn w:val="DefaultParagraphFont"/>
    <w:link w:val="UnderlineChar3"/>
    <w:rsid w:val="006016EB"/>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016EB"/>
    <w:rPr>
      <w:rFonts w:eastAsia="Times New Roman"/>
      <w:b/>
      <w:u w:val="single"/>
    </w:rPr>
  </w:style>
  <w:style w:type="character" w:customStyle="1" w:styleId="BoldandUnderlineChar3CharChar">
    <w:name w:val="Bold and Underline Char3 Char Char"/>
    <w:basedOn w:val="DefaultParagraphFont"/>
    <w:link w:val="BoldandUnderlineChar3Char"/>
    <w:rsid w:val="006016EB"/>
    <w:rPr>
      <w:rFonts w:ascii="Calibri" w:eastAsia="Times New Roman" w:hAnsi="Calibri"/>
      <w:b/>
      <w:sz w:val="22"/>
      <w:u w:val="single"/>
    </w:rPr>
  </w:style>
  <w:style w:type="character" w:customStyle="1" w:styleId="UnderlineChar1">
    <w:name w:val="Underline Char1"/>
    <w:basedOn w:val="DefaultParagraphFont"/>
    <w:rsid w:val="006016EB"/>
    <w:rPr>
      <w:szCs w:val="24"/>
      <w:u w:val="single"/>
      <w:lang w:val="en-US" w:eastAsia="en-US" w:bidi="ar-SA"/>
    </w:rPr>
  </w:style>
  <w:style w:type="character" w:customStyle="1" w:styleId="BoldandUnderlineChar1Char2Char">
    <w:name w:val="Bold and Underline Char1 Char2 Char"/>
    <w:basedOn w:val="DefaultParagraphFont"/>
    <w:rsid w:val="006016EB"/>
    <w:rPr>
      <w:b/>
      <w:szCs w:val="24"/>
      <w:u w:val="single"/>
      <w:lang w:val="en-US" w:eastAsia="en-US" w:bidi="ar-SA"/>
    </w:rPr>
  </w:style>
  <w:style w:type="paragraph" w:customStyle="1" w:styleId="HotRoute">
    <w:name w:val="Hot Route"/>
    <w:basedOn w:val="Normal"/>
    <w:link w:val="HotRouteChar0"/>
    <w:qFormat/>
    <w:rsid w:val="006016EB"/>
    <w:pPr>
      <w:ind w:left="144"/>
    </w:pPr>
    <w:rPr>
      <w:rFonts w:eastAsia="Times New Roman"/>
    </w:rPr>
  </w:style>
  <w:style w:type="character" w:customStyle="1" w:styleId="Style12ptBoldUnderline1">
    <w:name w:val="Style 12 pt Bold Underline1"/>
    <w:basedOn w:val="DefaultParagraphFont"/>
    <w:rsid w:val="006016EB"/>
    <w:rPr>
      <w:b/>
      <w:bCs/>
      <w:sz w:val="24"/>
      <w:u w:val="single"/>
    </w:rPr>
  </w:style>
  <w:style w:type="character" w:customStyle="1" w:styleId="StyleEmphasisArial12ptBoldNotItalic">
    <w:name w:val="Style Emphasis + Arial 12 pt Bold Not Italic"/>
    <w:basedOn w:val="Emphasis"/>
    <w:rsid w:val="006016EB"/>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016EB"/>
    <w:rPr>
      <w:rFonts w:ascii="SimSun" w:eastAsia="SimSun" w:hAnsi="SimSun"/>
      <w:sz w:val="15"/>
      <w:lang w:eastAsia="zh-CN"/>
    </w:rPr>
  </w:style>
  <w:style w:type="paragraph" w:customStyle="1" w:styleId="UnreadText">
    <w:name w:val="Unread Text"/>
    <w:basedOn w:val="Normal"/>
    <w:next w:val="Normal"/>
    <w:link w:val="UnreadTextChar"/>
    <w:autoRedefine/>
    <w:qFormat/>
    <w:rsid w:val="006016EB"/>
    <w:pPr>
      <w:ind w:left="360"/>
    </w:pPr>
    <w:rPr>
      <w:rFonts w:ascii="SimSun" w:eastAsia="SimSun" w:hAnsi="SimSun"/>
      <w:sz w:val="15"/>
      <w:lang w:eastAsia="zh-CN"/>
    </w:rPr>
  </w:style>
  <w:style w:type="character" w:customStyle="1" w:styleId="smallChar">
    <w:name w:val="small Char"/>
    <w:rsid w:val="006016EB"/>
    <w:rPr>
      <w:rFonts w:ascii="Calibri" w:eastAsia="Calibri" w:hAnsi="Calibri" w:cs="Calibri"/>
      <w:sz w:val="16"/>
      <w:szCs w:val="20"/>
      <w:lang w:val="x-none" w:eastAsia="x-none"/>
    </w:rPr>
  </w:style>
  <w:style w:type="paragraph" w:customStyle="1" w:styleId="HotRoute0">
    <w:name w:val="Hot Route!"/>
    <w:basedOn w:val="Normal"/>
    <w:qFormat/>
    <w:rsid w:val="006016E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016EB"/>
    <w:rPr>
      <w:rFonts w:ascii="Times New Roman" w:hAnsi="Times New Roman" w:cs="Times New Roman"/>
      <w:sz w:val="16"/>
      <w:szCs w:val="16"/>
    </w:rPr>
  </w:style>
  <w:style w:type="character" w:customStyle="1" w:styleId="BodyText2Char1">
    <w:name w:val="Body Text 2 Char1"/>
    <w:basedOn w:val="DefaultParagraphFont"/>
    <w:semiHidden/>
    <w:rsid w:val="006016EB"/>
    <w:rPr>
      <w:rFonts w:ascii="Times New Roman" w:hAnsi="Times New Roman" w:cs="Times New Roman"/>
      <w:sz w:val="20"/>
    </w:rPr>
  </w:style>
  <w:style w:type="character" w:customStyle="1" w:styleId="Heading2Char1CharCharCharCharCharC">
    <w:name w:val="Heading 2 Char1 Char Char Char Char Char C"/>
    <w:rsid w:val="006016EB"/>
    <w:rPr>
      <w:rFonts w:cs="Arial"/>
      <w:b/>
      <w:bCs/>
      <w:iCs/>
      <w:sz w:val="24"/>
      <w:szCs w:val="28"/>
      <w:lang w:val="en-US" w:eastAsia="en-US" w:bidi="ar-SA"/>
    </w:rPr>
  </w:style>
  <w:style w:type="character" w:customStyle="1" w:styleId="underline1">
    <w:name w:val="underline1"/>
    <w:basedOn w:val="DefaultParagraphFont"/>
    <w:rsid w:val="006016EB"/>
    <w:rPr>
      <w:u w:val="single"/>
    </w:rPr>
  </w:style>
  <w:style w:type="character" w:customStyle="1" w:styleId="author">
    <w:name w:val="author"/>
    <w:basedOn w:val="DefaultParagraphFont"/>
    <w:rsid w:val="006016EB"/>
    <w:rPr>
      <w:rFonts w:ascii="Times New Roman" w:hAnsi="Times New Roman"/>
      <w:b/>
      <w:sz w:val="24"/>
    </w:rPr>
  </w:style>
  <w:style w:type="character" w:customStyle="1" w:styleId="FontStyle291">
    <w:name w:val="Font Style291"/>
    <w:basedOn w:val="DefaultParagraphFont"/>
    <w:uiPriority w:val="99"/>
    <w:rsid w:val="006016E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016E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016E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016EB"/>
    <w:rPr>
      <w:rFonts w:ascii="Calibri" w:eastAsia="Times New Roman" w:hAnsi="Calibri"/>
      <w:sz w:val="22"/>
    </w:rPr>
  </w:style>
  <w:style w:type="paragraph" w:customStyle="1" w:styleId="Cards1">
    <w:name w:val="Cards1"/>
    <w:basedOn w:val="Normal"/>
    <w:link w:val="Cards1Char"/>
    <w:qFormat/>
    <w:rsid w:val="006016EB"/>
    <w:pPr>
      <w:ind w:left="288"/>
    </w:pPr>
    <w:rPr>
      <w:rFonts w:eastAsia="Times New Roman"/>
      <w:u w:val="single"/>
    </w:rPr>
  </w:style>
  <w:style w:type="character" w:customStyle="1" w:styleId="Cards1Char">
    <w:name w:val="Cards1 Char"/>
    <w:basedOn w:val="DefaultParagraphFont"/>
    <w:link w:val="Cards1"/>
    <w:rsid w:val="006016EB"/>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016E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016EB"/>
    <w:rPr>
      <w:rFonts w:ascii="Arial" w:eastAsia="Calibri" w:hAnsi="Arial" w:cs="Arial"/>
      <w:sz w:val="22"/>
      <w:szCs w:val="22"/>
      <w:u w:val="single"/>
    </w:rPr>
  </w:style>
  <w:style w:type="character" w:customStyle="1" w:styleId="EmphasizeThis">
    <w:name w:val="EmphasizeThis"/>
    <w:rsid w:val="006016EB"/>
    <w:rPr>
      <w:rFonts w:ascii="Georgia" w:hAnsi="Georgia"/>
      <w:b/>
      <w:iCs/>
      <w:sz w:val="24"/>
      <w:u w:val="thick"/>
    </w:rPr>
  </w:style>
  <w:style w:type="paragraph" w:customStyle="1" w:styleId="Stylecard8pt">
    <w:name w:val="Style card + 8 pt"/>
    <w:basedOn w:val="card"/>
    <w:link w:val="Stylecard8ptChar"/>
    <w:qFormat/>
    <w:rsid w:val="006016EB"/>
    <w:rPr>
      <w:rFonts w:ascii="Georgia" w:hAnsi="Georgia"/>
      <w:bCs/>
      <w:color w:val="000000"/>
      <w:lang w:eastAsia="ar-SA"/>
    </w:rPr>
  </w:style>
  <w:style w:type="character" w:customStyle="1" w:styleId="Stylecard8ptChar">
    <w:name w:val="Style card + 8 pt Char"/>
    <w:basedOn w:val="cardChar"/>
    <w:link w:val="Stylecard8pt"/>
    <w:rsid w:val="006016EB"/>
    <w:rPr>
      <w:rFonts w:ascii="Georgia" w:hAnsi="Georgia"/>
      <w:bCs/>
      <w:color w:val="000000"/>
      <w:sz w:val="16"/>
      <w:lang w:eastAsia="ar-SA"/>
    </w:rPr>
  </w:style>
  <w:style w:type="character" w:customStyle="1" w:styleId="bhl">
    <w:name w:val="bhl"/>
    <w:basedOn w:val="DefaultParagraphFont"/>
    <w:rsid w:val="006016EB"/>
  </w:style>
  <w:style w:type="paragraph" w:customStyle="1" w:styleId="TagGA11">
    <w:name w:val="Tag GA 11"/>
    <w:basedOn w:val="TOC1"/>
    <w:qFormat/>
    <w:rsid w:val="006016EB"/>
    <w:pPr>
      <w:spacing w:before="0" w:after="160"/>
    </w:pPr>
    <w:rPr>
      <w:rFonts w:ascii="Georgia" w:eastAsia="Calibri" w:hAnsi="Georgia"/>
      <w:u w:val="none"/>
      <w:lang w:bidi="ar-SA"/>
    </w:rPr>
  </w:style>
  <w:style w:type="paragraph" w:customStyle="1" w:styleId="CiteCard">
    <w:name w:val="Cite/Card"/>
    <w:basedOn w:val="TOC2"/>
    <w:qFormat/>
    <w:rsid w:val="006016E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016EB"/>
    <w:rPr>
      <w:rFonts w:ascii="Georgia" w:eastAsia="Times New Roman" w:hAnsi="Georgia" w:hint="default"/>
      <w:sz w:val="22"/>
      <w:u w:val="single"/>
      <w:lang w:eastAsia="zh-CN"/>
    </w:rPr>
  </w:style>
  <w:style w:type="character" w:customStyle="1" w:styleId="addmd">
    <w:name w:val="addmd"/>
    <w:basedOn w:val="DefaultParagraphFont"/>
    <w:rsid w:val="006016EB"/>
  </w:style>
  <w:style w:type="character" w:customStyle="1" w:styleId="UnderlinedTextCharChar">
    <w:name w:val="Underlined Text Char Char"/>
    <w:basedOn w:val="DefaultParagraphFont"/>
    <w:rsid w:val="006016EB"/>
    <w:rPr>
      <w:rFonts w:cs="Arial"/>
      <w:bCs/>
      <w:noProof w:val="0"/>
      <w:szCs w:val="26"/>
      <w:u w:val="single"/>
      <w:lang w:val="en-US" w:eastAsia="en-US" w:bidi="ar-SA"/>
    </w:rPr>
  </w:style>
  <w:style w:type="character" w:customStyle="1" w:styleId="CardText1Char">
    <w:name w:val="Card Text 1 Char"/>
    <w:rsid w:val="006016EB"/>
    <w:rPr>
      <w:rFonts w:ascii="Georgia" w:hAnsi="Georgia"/>
      <w:color w:val="000000"/>
      <w:sz w:val="22"/>
      <w:szCs w:val="22"/>
      <w:u w:val="single"/>
    </w:rPr>
  </w:style>
  <w:style w:type="character" w:customStyle="1" w:styleId="BoldUnderlining">
    <w:name w:val="Bold Underlining"/>
    <w:rsid w:val="006016EB"/>
    <w:rPr>
      <w:u w:val="single"/>
    </w:rPr>
  </w:style>
  <w:style w:type="character" w:customStyle="1" w:styleId="Intemphasis">
    <w:name w:val="Intemphasis"/>
    <w:uiPriority w:val="1"/>
    <w:qFormat/>
    <w:rsid w:val="006016EB"/>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016EB"/>
    <w:pPr>
      <w:ind w:left="288" w:right="288"/>
    </w:pPr>
    <w:rPr>
      <w:szCs w:val="16"/>
    </w:rPr>
  </w:style>
  <w:style w:type="character" w:customStyle="1" w:styleId="cardtextChar3">
    <w:name w:val="cardtext Char"/>
    <w:basedOn w:val="DefaultParagraphFont"/>
    <w:link w:val="cardtext2"/>
    <w:rsid w:val="006016EB"/>
    <w:rPr>
      <w:rFonts w:ascii="Calibri" w:hAnsi="Calibri"/>
      <w:sz w:val="22"/>
      <w:szCs w:val="16"/>
    </w:rPr>
  </w:style>
  <w:style w:type="character" w:customStyle="1" w:styleId="BoldUnderlineChar10">
    <w:name w:val="BoldUnderline Char1"/>
    <w:rsid w:val="006016E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016EB"/>
    <w:pPr>
      <w:spacing w:after="200"/>
      <w:contextualSpacing/>
    </w:pPr>
    <w:rPr>
      <w:rFonts w:eastAsia="Calibri"/>
      <w:u w:val="single"/>
    </w:rPr>
  </w:style>
  <w:style w:type="character" w:customStyle="1" w:styleId="UnderlinedCardTextChar">
    <w:name w:val="Underlined Card Text Char"/>
    <w:link w:val="UnderlinedCardText"/>
    <w:rsid w:val="006016EB"/>
    <w:rPr>
      <w:rFonts w:ascii="Calibri" w:eastAsia="Calibri" w:hAnsi="Calibri"/>
      <w:sz w:val="22"/>
      <w:u w:val="single"/>
    </w:rPr>
  </w:style>
  <w:style w:type="character" w:customStyle="1" w:styleId="Hyperlink6">
    <w:name w:val="Hyperlink6"/>
    <w:basedOn w:val="DefaultParagraphFont"/>
    <w:rsid w:val="006016EB"/>
    <w:rPr>
      <w:color w:val="3300CC"/>
      <w:u w:val="single"/>
    </w:rPr>
  </w:style>
  <w:style w:type="paragraph" w:customStyle="1" w:styleId="Tag12">
    <w:name w:val="Tag12"/>
    <w:basedOn w:val="Normal"/>
    <w:qFormat/>
    <w:rsid w:val="006016EB"/>
    <w:pPr>
      <w:contextualSpacing/>
    </w:pPr>
    <w:rPr>
      <w:rFonts w:eastAsia="Cambria"/>
      <w:b/>
    </w:rPr>
  </w:style>
  <w:style w:type="character" w:customStyle="1" w:styleId="citation">
    <w:name w:val="citation"/>
    <w:basedOn w:val="DefaultParagraphFont"/>
    <w:rsid w:val="006016EB"/>
  </w:style>
  <w:style w:type="paragraph" w:customStyle="1" w:styleId="UnderlineText">
    <w:name w:val="Underline Text"/>
    <w:basedOn w:val="Normal"/>
    <w:link w:val="UnderlineTextChar"/>
    <w:qFormat/>
    <w:rsid w:val="006016EB"/>
    <w:pPr>
      <w:ind w:left="288"/>
    </w:pPr>
    <w:rPr>
      <w:rFonts w:eastAsia="Times New Roman"/>
      <w:u w:val="single"/>
    </w:rPr>
  </w:style>
  <w:style w:type="character" w:customStyle="1" w:styleId="UnderlineTextChar">
    <w:name w:val="Underline Text Char"/>
    <w:basedOn w:val="DefaultParagraphFont"/>
    <w:link w:val="UnderlineText"/>
    <w:rsid w:val="006016EB"/>
    <w:rPr>
      <w:rFonts w:ascii="Calibri" w:eastAsia="Times New Roman" w:hAnsi="Calibri"/>
      <w:sz w:val="22"/>
      <w:u w:val="single"/>
    </w:rPr>
  </w:style>
  <w:style w:type="character" w:customStyle="1" w:styleId="il">
    <w:name w:val="il"/>
    <w:basedOn w:val="DefaultParagraphFont"/>
    <w:rsid w:val="006016EB"/>
  </w:style>
  <w:style w:type="character" w:customStyle="1" w:styleId="commentstext">
    <w:name w:val="comments_text"/>
    <w:uiPriority w:val="99"/>
    <w:rsid w:val="006016EB"/>
    <w:rPr>
      <w:rFonts w:cs="Times New Roman"/>
    </w:rPr>
  </w:style>
  <w:style w:type="paragraph" w:customStyle="1" w:styleId="Heading42">
    <w:name w:val="Heading 42"/>
    <w:basedOn w:val="Normal"/>
    <w:qFormat/>
    <w:rsid w:val="006016EB"/>
    <w:rPr>
      <w:rFonts w:eastAsia="Times New Roman"/>
    </w:rPr>
  </w:style>
  <w:style w:type="paragraph" w:customStyle="1" w:styleId="DebateNormal">
    <w:name w:val="DebateNormal"/>
    <w:basedOn w:val="Normal"/>
    <w:link w:val="DebateNormalChar"/>
    <w:qFormat/>
    <w:rsid w:val="006016EB"/>
    <w:pPr>
      <w:spacing w:line="276" w:lineRule="auto"/>
    </w:pPr>
    <w:rPr>
      <w:rFonts w:eastAsia="Calibri"/>
      <w:szCs w:val="20"/>
    </w:rPr>
  </w:style>
  <w:style w:type="character" w:customStyle="1" w:styleId="DebateNormalChar">
    <w:name w:val="DebateNormal Char"/>
    <w:basedOn w:val="DefaultParagraphFont"/>
    <w:link w:val="DebateNormal"/>
    <w:rsid w:val="006016EB"/>
    <w:rPr>
      <w:rFonts w:ascii="Calibri" w:eastAsia="Calibri" w:hAnsi="Calibri"/>
      <w:sz w:val="22"/>
      <w:szCs w:val="20"/>
    </w:rPr>
  </w:style>
  <w:style w:type="paragraph" w:customStyle="1" w:styleId="DebateEmphasis">
    <w:name w:val="DebateEmphasis"/>
    <w:basedOn w:val="Normal"/>
    <w:link w:val="DebateEmphasisChar"/>
    <w:qFormat/>
    <w:rsid w:val="006016E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016EB"/>
    <w:rPr>
      <w:rFonts w:ascii="Calibri" w:eastAsia="Calibri" w:hAnsi="Calibri"/>
      <w:b/>
      <w:sz w:val="22"/>
      <w:szCs w:val="20"/>
      <w:u w:val="single"/>
    </w:rPr>
  </w:style>
  <w:style w:type="paragraph" w:customStyle="1" w:styleId="NormalCite">
    <w:name w:val="NormalCite"/>
    <w:link w:val="NormalCiteChar"/>
    <w:qFormat/>
    <w:rsid w:val="006016E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016EB"/>
    <w:rPr>
      <w:rFonts w:ascii="Times New Roman" w:eastAsiaTheme="minorHAnsi" w:hAnsi="Times New Roman" w:cs="Times New Roman"/>
      <w:sz w:val="18"/>
      <w:szCs w:val="22"/>
    </w:rPr>
  </w:style>
  <w:style w:type="character" w:customStyle="1" w:styleId="articletext">
    <w:name w:val="articletext"/>
    <w:basedOn w:val="DefaultParagraphFont"/>
    <w:rsid w:val="006016EB"/>
  </w:style>
  <w:style w:type="character" w:customStyle="1" w:styleId="grey10">
    <w:name w:val="grey10"/>
    <w:basedOn w:val="DefaultParagraphFont"/>
    <w:rsid w:val="006016EB"/>
  </w:style>
  <w:style w:type="character" w:customStyle="1" w:styleId="navy13bd">
    <w:name w:val="navy13bd"/>
    <w:basedOn w:val="DefaultParagraphFont"/>
    <w:rsid w:val="006016EB"/>
  </w:style>
  <w:style w:type="character" w:customStyle="1" w:styleId="Style9ptUnderline2">
    <w:name w:val="Style 9 pt Underline2"/>
    <w:basedOn w:val="DefaultParagraphFont"/>
    <w:rsid w:val="006016EB"/>
    <w:rPr>
      <w:sz w:val="20"/>
      <w:u w:val="single"/>
    </w:rPr>
  </w:style>
  <w:style w:type="character" w:customStyle="1" w:styleId="Style9ptBoldUnderline1">
    <w:name w:val="Style 9 pt Bold Underline1"/>
    <w:basedOn w:val="DefaultParagraphFont"/>
    <w:rsid w:val="006016EB"/>
    <w:rPr>
      <w:b/>
      <w:bCs/>
      <w:sz w:val="20"/>
      <w:u w:val="single"/>
    </w:rPr>
  </w:style>
  <w:style w:type="character" w:customStyle="1" w:styleId="TagsCharChar">
    <w:name w:val="Tags Char Char"/>
    <w:basedOn w:val="DefaultParagraphFont"/>
    <w:rsid w:val="006016EB"/>
    <w:rPr>
      <w:rFonts w:eastAsia="SimSun"/>
      <w:b/>
      <w:sz w:val="24"/>
      <w:lang w:val="en-US" w:eastAsia="zh-CN" w:bidi="ar-SA"/>
    </w:rPr>
  </w:style>
  <w:style w:type="paragraph" w:customStyle="1" w:styleId="cardCharCharCharChar">
    <w:name w:val="card Char Char Char Char"/>
    <w:basedOn w:val="Normal"/>
    <w:qFormat/>
    <w:rsid w:val="006016EB"/>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6016EB"/>
    <w:rPr>
      <w:rFonts w:eastAsia="Times New Roman"/>
      <w:u w:val="single"/>
    </w:rPr>
  </w:style>
  <w:style w:type="character" w:customStyle="1" w:styleId="CARDChar0">
    <w:name w:val="CARD Char"/>
    <w:basedOn w:val="DefaultParagraphFont"/>
    <w:link w:val="CARD0"/>
    <w:rsid w:val="006016EB"/>
    <w:rPr>
      <w:rFonts w:ascii="Calibri" w:eastAsia="Times New Roman" w:hAnsi="Calibri"/>
      <w:sz w:val="22"/>
      <w:u w:val="single"/>
    </w:rPr>
  </w:style>
  <w:style w:type="paragraph" w:customStyle="1" w:styleId="Normal2">
    <w:name w:val="Normal2"/>
    <w:basedOn w:val="Normal"/>
    <w:qFormat/>
    <w:rsid w:val="006016EB"/>
    <w:rPr>
      <w:rFonts w:eastAsia="Times New Roman"/>
    </w:rPr>
  </w:style>
  <w:style w:type="character" w:customStyle="1" w:styleId="Style11ptThickunderline">
    <w:name w:val="Style 11 pt Thick underline"/>
    <w:rsid w:val="006016EB"/>
    <w:rPr>
      <w:rFonts w:ascii="Times New Roman" w:hAnsi="Times New Roman"/>
      <w:sz w:val="20"/>
      <w:u w:val="single"/>
    </w:rPr>
  </w:style>
  <w:style w:type="character" w:customStyle="1" w:styleId="Style11ptBoldThickunderline">
    <w:name w:val="Style 11 pt Bold Thick underline"/>
    <w:rsid w:val="006016EB"/>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016E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016EB"/>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016EB"/>
    <w:rPr>
      <w:u w:val="single"/>
    </w:rPr>
  </w:style>
  <w:style w:type="character" w:customStyle="1" w:styleId="StyleUnderlineBoldIndent11ptChar">
    <w:name w:val="Style Underline + Bold Indent + 11 pt Char"/>
    <w:link w:val="StyleUnderlineBoldIndent11pt"/>
    <w:rsid w:val="006016EB"/>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016EB"/>
    <w:rPr>
      <w:b/>
      <w:bCs/>
      <w:u w:val="single"/>
    </w:rPr>
  </w:style>
  <w:style w:type="character" w:customStyle="1" w:styleId="StyleUnderlineBoldIndent11ptBoldChar">
    <w:name w:val="Style Underline + Bold Indent + 11 pt Bold Char"/>
    <w:link w:val="StyleUnderlineBoldIndent11ptBold"/>
    <w:rsid w:val="006016EB"/>
    <w:rPr>
      <w:rFonts w:ascii="Calibri" w:eastAsia="Times New Roman" w:hAnsi="Calibri"/>
      <w:b/>
      <w:bCs/>
      <w:sz w:val="22"/>
      <w:szCs w:val="20"/>
      <w:u w:val="single"/>
    </w:rPr>
  </w:style>
  <w:style w:type="paragraph" w:customStyle="1" w:styleId="Normal20pt">
    <w:name w:val="Normal  + 20 pt"/>
    <w:basedOn w:val="Normal"/>
    <w:uiPriority w:val="6"/>
    <w:qFormat/>
    <w:rsid w:val="006016EB"/>
    <w:rPr>
      <w:bCs/>
      <w:u w:val="single"/>
    </w:rPr>
  </w:style>
  <w:style w:type="paragraph" w:customStyle="1" w:styleId="author-name">
    <w:name w:val="author-name"/>
    <w:basedOn w:val="Normal"/>
    <w:qFormat/>
    <w:rsid w:val="006016EB"/>
    <w:pPr>
      <w:spacing w:before="100" w:beforeAutospacing="1" w:after="100" w:afterAutospacing="1"/>
    </w:pPr>
    <w:rPr>
      <w:rFonts w:eastAsia="Times New Roman"/>
    </w:rPr>
  </w:style>
  <w:style w:type="paragraph" w:customStyle="1" w:styleId="author-credentials">
    <w:name w:val="author-credentials"/>
    <w:basedOn w:val="Normal"/>
    <w:qFormat/>
    <w:rsid w:val="006016E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016EB"/>
    <w:rPr>
      <w:rFonts w:ascii="Consolas" w:hAnsi="Consolas" w:cs="Consolas"/>
      <w:sz w:val="20"/>
      <w:szCs w:val="20"/>
    </w:rPr>
  </w:style>
  <w:style w:type="character" w:customStyle="1" w:styleId="headline">
    <w:name w:val="headline"/>
    <w:basedOn w:val="DefaultParagraphFont"/>
    <w:rsid w:val="006016EB"/>
  </w:style>
  <w:style w:type="character" w:customStyle="1" w:styleId="yshortcuts">
    <w:name w:val="yshortcuts"/>
    <w:basedOn w:val="DefaultParagraphFont"/>
    <w:rsid w:val="006016EB"/>
  </w:style>
  <w:style w:type="character" w:customStyle="1" w:styleId="HotRouteChar0">
    <w:name w:val="Hot Route Char"/>
    <w:link w:val="HotRoute"/>
    <w:rsid w:val="006016EB"/>
    <w:rPr>
      <w:rFonts w:ascii="Calibri" w:eastAsia="Times New Roman" w:hAnsi="Calibri"/>
      <w:sz w:val="22"/>
    </w:rPr>
  </w:style>
  <w:style w:type="paragraph" w:styleId="PlainText">
    <w:name w:val="Plain Text"/>
    <w:basedOn w:val="Normal"/>
    <w:link w:val="PlainTextChar"/>
    <w:rsid w:val="006016EB"/>
    <w:rPr>
      <w:rFonts w:ascii="Courier New" w:eastAsia="Times New Roman" w:hAnsi="Courier New" w:cs="Courier New"/>
      <w:szCs w:val="20"/>
    </w:rPr>
  </w:style>
  <w:style w:type="character" w:customStyle="1" w:styleId="PlainTextChar">
    <w:name w:val="Plain Text Char"/>
    <w:basedOn w:val="DefaultParagraphFont"/>
    <w:link w:val="PlainText"/>
    <w:rsid w:val="006016EB"/>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016EB"/>
    <w:rPr>
      <w:sz w:val="12"/>
    </w:rPr>
  </w:style>
  <w:style w:type="character" w:customStyle="1" w:styleId="MicrotextChar0">
    <w:name w:val="Microtext Char"/>
    <w:link w:val="Microtext0"/>
    <w:rsid w:val="006016EB"/>
    <w:rPr>
      <w:rFonts w:ascii="Calibri" w:hAnsi="Calibri"/>
      <w:sz w:val="12"/>
    </w:rPr>
  </w:style>
  <w:style w:type="paragraph" w:customStyle="1" w:styleId="Style6">
    <w:name w:val="Style6"/>
    <w:basedOn w:val="Normal"/>
    <w:link w:val="Style6Char"/>
    <w:autoRedefine/>
    <w:qFormat/>
    <w:rsid w:val="006016EB"/>
    <w:rPr>
      <w:b/>
    </w:rPr>
  </w:style>
  <w:style w:type="character" w:customStyle="1" w:styleId="Style6Char">
    <w:name w:val="Style6 Char"/>
    <w:basedOn w:val="DefaultParagraphFont"/>
    <w:link w:val="Style6"/>
    <w:rsid w:val="006016EB"/>
    <w:rPr>
      <w:rFonts w:ascii="Calibri" w:hAnsi="Calibri"/>
      <w:b/>
      <w:sz w:val="22"/>
    </w:rPr>
  </w:style>
  <w:style w:type="paragraph" w:customStyle="1" w:styleId="Style11">
    <w:name w:val="Style11"/>
    <w:basedOn w:val="Normal"/>
    <w:link w:val="Style11Char"/>
    <w:qFormat/>
    <w:rsid w:val="006016EB"/>
    <w:rPr>
      <w:rFonts w:eastAsia="Times New Roman"/>
      <w:b/>
      <w:szCs w:val="20"/>
      <w:u w:val="thick"/>
    </w:rPr>
  </w:style>
  <w:style w:type="paragraph" w:customStyle="1" w:styleId="Style12">
    <w:name w:val="Style12"/>
    <w:basedOn w:val="Normal"/>
    <w:link w:val="Style12Char"/>
    <w:qFormat/>
    <w:rsid w:val="006016EB"/>
    <w:rPr>
      <w:rFonts w:eastAsia="Times New Roman"/>
      <w:b/>
      <w:u w:val="thick"/>
    </w:rPr>
  </w:style>
  <w:style w:type="character" w:customStyle="1" w:styleId="Style11Char">
    <w:name w:val="Style11 Char"/>
    <w:basedOn w:val="DefaultParagraphFont"/>
    <w:link w:val="Style11"/>
    <w:rsid w:val="006016EB"/>
    <w:rPr>
      <w:rFonts w:ascii="Calibri" w:eastAsia="Times New Roman" w:hAnsi="Calibri"/>
      <w:b/>
      <w:sz w:val="22"/>
      <w:szCs w:val="20"/>
      <w:u w:val="thick"/>
    </w:rPr>
  </w:style>
  <w:style w:type="character" w:customStyle="1" w:styleId="Style12Char">
    <w:name w:val="Style12 Char"/>
    <w:basedOn w:val="DefaultParagraphFont"/>
    <w:link w:val="Style12"/>
    <w:rsid w:val="006016EB"/>
    <w:rPr>
      <w:rFonts w:ascii="Calibri" w:eastAsia="Times New Roman" w:hAnsi="Calibri"/>
      <w:b/>
      <w:sz w:val="22"/>
      <w:u w:val="thick"/>
    </w:rPr>
  </w:style>
  <w:style w:type="character" w:customStyle="1" w:styleId="caps-label">
    <w:name w:val="caps-label"/>
    <w:basedOn w:val="DefaultParagraphFont"/>
    <w:rsid w:val="006016EB"/>
  </w:style>
  <w:style w:type="character" w:customStyle="1" w:styleId="wikiexternallink">
    <w:name w:val="wikiexternallink"/>
    <w:basedOn w:val="DefaultParagraphFont"/>
    <w:rsid w:val="006016EB"/>
  </w:style>
  <w:style w:type="character" w:customStyle="1" w:styleId="StyleStyleBoldUnderlineIntenseEmphasisUnderlineapple-style-s">
    <w:name w:val="Style Style Bold UnderlineIntense EmphasisUnderlineapple-style-s..."/>
    <w:basedOn w:val="DefaultParagraphFont"/>
    <w:rsid w:val="006016EB"/>
    <w:rPr>
      <w:b w:val="0"/>
      <w:bCs w:val="0"/>
      <w:sz w:val="22"/>
      <w:u w:val="single"/>
      <w:bdr w:val="none" w:sz="0" w:space="0" w:color="auto"/>
    </w:rPr>
  </w:style>
  <w:style w:type="paragraph" w:customStyle="1" w:styleId="blocktitle0">
    <w:name w:val="block title"/>
    <w:basedOn w:val="Normal"/>
    <w:link w:val="blocktitleChar0"/>
    <w:autoRedefine/>
    <w:qFormat/>
    <w:rsid w:val="006016EB"/>
    <w:pPr>
      <w:spacing w:after="240"/>
      <w:jc w:val="center"/>
      <w:outlineLvl w:val="0"/>
    </w:pPr>
    <w:rPr>
      <w:rFonts w:eastAsia="Calibri"/>
      <w:b/>
      <w:caps/>
      <w:sz w:val="28"/>
      <w:szCs w:val="28"/>
      <w:lang w:val="es-ES"/>
    </w:rPr>
  </w:style>
  <w:style w:type="character" w:customStyle="1" w:styleId="UnderlineCard">
    <w:name w:val="Underline Card"/>
    <w:uiPriority w:val="6"/>
    <w:qFormat/>
    <w:rsid w:val="006016EB"/>
    <w:rPr>
      <w:rFonts w:ascii="Arial" w:hAnsi="Arial"/>
      <w:b w:val="0"/>
      <w:bCs/>
      <w:sz w:val="20"/>
      <w:u w:val="single"/>
    </w:rPr>
  </w:style>
  <w:style w:type="character" w:customStyle="1" w:styleId="story-author">
    <w:name w:val="story-author"/>
    <w:basedOn w:val="DefaultParagraphFont"/>
    <w:rsid w:val="006016EB"/>
  </w:style>
  <w:style w:type="paragraph" w:customStyle="1" w:styleId="type">
    <w:name w:val="type"/>
    <w:basedOn w:val="Normal"/>
    <w:qFormat/>
    <w:rsid w:val="006016EB"/>
    <w:pPr>
      <w:spacing w:before="100" w:beforeAutospacing="1" w:after="100" w:afterAutospacing="1"/>
    </w:pPr>
    <w:rPr>
      <w:rFonts w:eastAsia="Times New Roman"/>
    </w:rPr>
  </w:style>
  <w:style w:type="character" w:customStyle="1" w:styleId="institution">
    <w:name w:val="institution"/>
    <w:basedOn w:val="DefaultParagraphFont"/>
    <w:rsid w:val="006016EB"/>
  </w:style>
  <w:style w:type="character" w:customStyle="1" w:styleId="abodyblack3">
    <w:name w:val="abodyblack3"/>
    <w:basedOn w:val="DefaultParagraphFont"/>
    <w:rsid w:val="006016EB"/>
  </w:style>
  <w:style w:type="paragraph" w:customStyle="1" w:styleId="UnderlineChar2CharChar">
    <w:name w:val="Underline Char2 Char Char"/>
    <w:basedOn w:val="Normal"/>
    <w:link w:val="UnderlineChar2CharCharChar"/>
    <w:qFormat/>
    <w:rsid w:val="006016EB"/>
    <w:rPr>
      <w:rFonts w:eastAsia="MS Mincho"/>
      <w:szCs w:val="20"/>
      <w:u w:val="single"/>
    </w:rPr>
  </w:style>
  <w:style w:type="character" w:customStyle="1" w:styleId="UnderlineChar2CharCharChar">
    <w:name w:val="Underline Char2 Char Char Char"/>
    <w:link w:val="UnderlineChar2CharChar"/>
    <w:rsid w:val="006016EB"/>
    <w:rPr>
      <w:rFonts w:ascii="Calibri" w:eastAsia="MS Mincho" w:hAnsi="Calibri"/>
      <w:sz w:val="22"/>
      <w:szCs w:val="20"/>
      <w:u w:val="single"/>
    </w:rPr>
  </w:style>
  <w:style w:type="character" w:customStyle="1" w:styleId="CharacterStyle1">
    <w:name w:val="Character Style 1"/>
    <w:rsid w:val="006016EB"/>
    <w:rPr>
      <w:sz w:val="20"/>
      <w:szCs w:val="20"/>
    </w:rPr>
  </w:style>
  <w:style w:type="character" w:customStyle="1" w:styleId="FontStyle177">
    <w:name w:val="Font Style177"/>
    <w:basedOn w:val="DefaultParagraphFont"/>
    <w:uiPriority w:val="99"/>
    <w:rsid w:val="006016EB"/>
    <w:rPr>
      <w:rFonts w:ascii="Times New Roman" w:hAnsi="Times New Roman" w:cs="Times New Roman"/>
      <w:sz w:val="20"/>
      <w:szCs w:val="20"/>
    </w:rPr>
  </w:style>
  <w:style w:type="character" w:customStyle="1" w:styleId="FontStyle173">
    <w:name w:val="Font Style173"/>
    <w:basedOn w:val="DefaultParagraphFont"/>
    <w:uiPriority w:val="99"/>
    <w:rsid w:val="006016EB"/>
    <w:rPr>
      <w:rFonts w:ascii="Times New Roman" w:hAnsi="Times New Roman" w:cs="Times New Roman"/>
      <w:sz w:val="14"/>
      <w:szCs w:val="14"/>
    </w:rPr>
  </w:style>
  <w:style w:type="character" w:customStyle="1" w:styleId="FontStyle151">
    <w:name w:val="Font Style151"/>
    <w:basedOn w:val="DefaultParagraphFont"/>
    <w:uiPriority w:val="99"/>
    <w:rsid w:val="006016EB"/>
    <w:rPr>
      <w:rFonts w:ascii="Arial Narrow" w:hAnsi="Arial Narrow" w:cs="Arial Narrow"/>
      <w:b/>
      <w:bCs/>
      <w:sz w:val="12"/>
      <w:szCs w:val="12"/>
    </w:rPr>
  </w:style>
  <w:style w:type="character" w:customStyle="1" w:styleId="FontStyle156">
    <w:name w:val="Font Style156"/>
    <w:basedOn w:val="DefaultParagraphFont"/>
    <w:uiPriority w:val="99"/>
    <w:rsid w:val="006016EB"/>
    <w:rPr>
      <w:rFonts w:ascii="Arial Narrow" w:hAnsi="Arial Narrow" w:cs="Arial Narrow"/>
      <w:sz w:val="8"/>
      <w:szCs w:val="8"/>
    </w:rPr>
  </w:style>
  <w:style w:type="character" w:customStyle="1" w:styleId="FontStyle160">
    <w:name w:val="Font Style160"/>
    <w:basedOn w:val="DefaultParagraphFont"/>
    <w:uiPriority w:val="99"/>
    <w:rsid w:val="006016EB"/>
    <w:rPr>
      <w:rFonts w:ascii="Times New Roman" w:hAnsi="Times New Roman" w:cs="Times New Roman"/>
      <w:b/>
      <w:bCs/>
      <w:sz w:val="20"/>
      <w:szCs w:val="20"/>
    </w:rPr>
  </w:style>
  <w:style w:type="character" w:customStyle="1" w:styleId="FontStyle178">
    <w:name w:val="Font Style178"/>
    <w:basedOn w:val="DefaultParagraphFont"/>
    <w:uiPriority w:val="99"/>
    <w:rsid w:val="006016EB"/>
    <w:rPr>
      <w:rFonts w:ascii="Times New Roman" w:hAnsi="Times New Roman" w:cs="Times New Roman"/>
      <w:sz w:val="18"/>
      <w:szCs w:val="18"/>
    </w:rPr>
  </w:style>
  <w:style w:type="paragraph" w:customStyle="1" w:styleId="Style14">
    <w:name w:val="Style14"/>
    <w:basedOn w:val="Normal"/>
    <w:uiPriority w:val="99"/>
    <w:qFormat/>
    <w:rsid w:val="006016E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016E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016EB"/>
    <w:rPr>
      <w:rFonts w:ascii="Times New Roman" w:hAnsi="Times New Roman" w:cs="Times New Roman"/>
      <w:sz w:val="12"/>
      <w:szCs w:val="12"/>
    </w:rPr>
  </w:style>
  <w:style w:type="paragraph" w:customStyle="1" w:styleId="Style9">
    <w:name w:val="Style9"/>
    <w:basedOn w:val="Normal"/>
    <w:uiPriority w:val="99"/>
    <w:qFormat/>
    <w:rsid w:val="006016E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016E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016E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016EB"/>
    <w:rPr>
      <w:rFonts w:ascii="Times New Roman" w:hAnsi="Times New Roman" w:cs="Times New Roman"/>
      <w:sz w:val="16"/>
      <w:szCs w:val="16"/>
    </w:rPr>
  </w:style>
  <w:style w:type="character" w:customStyle="1" w:styleId="f">
    <w:name w:val="f"/>
    <w:basedOn w:val="DefaultParagraphFont"/>
    <w:rsid w:val="006016EB"/>
  </w:style>
  <w:style w:type="character" w:customStyle="1" w:styleId="TagsChar2">
    <w:name w:val="Tags Char2"/>
    <w:rsid w:val="006016EB"/>
    <w:rPr>
      <w:b/>
      <w:sz w:val="24"/>
    </w:rPr>
  </w:style>
  <w:style w:type="paragraph" w:customStyle="1" w:styleId="CardsFont6ptChar">
    <w:name w:val="Cards + Font: 6 pt Char"/>
    <w:basedOn w:val="Normal"/>
    <w:link w:val="CardsFont6ptCharChar"/>
    <w:qFormat/>
    <w:rsid w:val="006016E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016EB"/>
    <w:rPr>
      <w:rFonts w:ascii="Calibri" w:eastAsia="Times New Roman" w:hAnsi="Calibri"/>
      <w:sz w:val="12"/>
    </w:rPr>
  </w:style>
  <w:style w:type="character" w:customStyle="1" w:styleId="FontStyle172">
    <w:name w:val="Font Style172"/>
    <w:basedOn w:val="DefaultParagraphFont"/>
    <w:uiPriority w:val="99"/>
    <w:rsid w:val="006016EB"/>
    <w:rPr>
      <w:rFonts w:ascii="Times New Roman" w:hAnsi="Times New Roman" w:cs="Times New Roman"/>
      <w:b/>
      <w:bCs/>
      <w:sz w:val="16"/>
      <w:szCs w:val="16"/>
    </w:rPr>
  </w:style>
  <w:style w:type="paragraph" w:customStyle="1" w:styleId="Style18">
    <w:name w:val="Style18"/>
    <w:basedOn w:val="Normal"/>
    <w:uiPriority w:val="99"/>
    <w:qFormat/>
    <w:rsid w:val="006016E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016EB"/>
    <w:rPr>
      <w:rFonts w:ascii="Times New Roman" w:hAnsi="Times New Roman" w:cs="Times New Roman"/>
      <w:i/>
      <w:iCs/>
      <w:sz w:val="16"/>
      <w:szCs w:val="16"/>
    </w:rPr>
  </w:style>
  <w:style w:type="character" w:customStyle="1" w:styleId="FontStyle162">
    <w:name w:val="Font Style162"/>
    <w:basedOn w:val="DefaultParagraphFont"/>
    <w:uiPriority w:val="99"/>
    <w:rsid w:val="006016EB"/>
    <w:rPr>
      <w:rFonts w:ascii="Times New Roman" w:hAnsi="Times New Roman" w:cs="Times New Roman"/>
      <w:b/>
      <w:bCs/>
      <w:sz w:val="18"/>
      <w:szCs w:val="18"/>
    </w:rPr>
  </w:style>
  <w:style w:type="character" w:customStyle="1" w:styleId="FontStyle167">
    <w:name w:val="Font Style167"/>
    <w:basedOn w:val="DefaultParagraphFont"/>
    <w:uiPriority w:val="99"/>
    <w:rsid w:val="006016EB"/>
    <w:rPr>
      <w:rFonts w:ascii="Times New Roman" w:hAnsi="Times New Roman" w:cs="Times New Roman"/>
      <w:sz w:val="10"/>
      <w:szCs w:val="10"/>
    </w:rPr>
  </w:style>
  <w:style w:type="character" w:customStyle="1" w:styleId="FontStyle174">
    <w:name w:val="Font Style174"/>
    <w:basedOn w:val="DefaultParagraphFont"/>
    <w:uiPriority w:val="99"/>
    <w:rsid w:val="006016EB"/>
    <w:rPr>
      <w:rFonts w:ascii="Arial Narrow" w:hAnsi="Arial Narrow" w:cs="Arial Narrow"/>
      <w:b/>
      <w:bCs/>
      <w:sz w:val="18"/>
      <w:szCs w:val="18"/>
    </w:rPr>
  </w:style>
  <w:style w:type="paragraph" w:customStyle="1" w:styleId="Style47">
    <w:name w:val="Style47"/>
    <w:basedOn w:val="Normal"/>
    <w:uiPriority w:val="99"/>
    <w:qFormat/>
    <w:rsid w:val="006016E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016EB"/>
    <w:rPr>
      <w:rFonts w:ascii="Times New Roman" w:hAnsi="Times New Roman" w:cs="Times New Roman"/>
      <w:sz w:val="12"/>
      <w:szCs w:val="12"/>
    </w:rPr>
  </w:style>
  <w:style w:type="paragraph" w:customStyle="1" w:styleId="Style24">
    <w:name w:val="Style24"/>
    <w:basedOn w:val="Normal"/>
    <w:uiPriority w:val="99"/>
    <w:qFormat/>
    <w:rsid w:val="006016E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016E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016E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016EB"/>
    <w:rPr>
      <w:rFonts w:ascii="Times New Roman" w:hAnsi="Times New Roman" w:cs="Times New Roman"/>
      <w:b/>
      <w:bCs/>
      <w:sz w:val="18"/>
      <w:szCs w:val="18"/>
    </w:rPr>
  </w:style>
  <w:style w:type="paragraph" w:customStyle="1" w:styleId="Style21">
    <w:name w:val="Style21"/>
    <w:basedOn w:val="Normal"/>
    <w:uiPriority w:val="99"/>
    <w:qFormat/>
    <w:rsid w:val="006016E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016EB"/>
    <w:pPr>
      <w:widowControl w:val="0"/>
      <w:autoSpaceDE w:val="0"/>
      <w:autoSpaceDN w:val="0"/>
      <w:adjustRightInd w:val="0"/>
      <w:spacing w:line="198" w:lineRule="exact"/>
    </w:pPr>
    <w:rPr>
      <w:rFonts w:eastAsia="Times New Roman"/>
    </w:rPr>
  </w:style>
  <w:style w:type="paragraph" w:customStyle="1" w:styleId="Standard">
    <w:name w:val="Standard"/>
    <w:qFormat/>
    <w:rsid w:val="006016E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016EB"/>
    <w:rPr>
      <w:color w:val="000000"/>
      <w:sz w:val="32"/>
      <w:szCs w:val="32"/>
    </w:rPr>
  </w:style>
  <w:style w:type="paragraph" w:customStyle="1" w:styleId="Cardnon-underlined">
    <w:name w:val="Card non-underlined"/>
    <w:basedOn w:val="Normal"/>
    <w:link w:val="Cardnon-underlinedChar"/>
    <w:autoRedefine/>
    <w:uiPriority w:val="99"/>
    <w:qFormat/>
    <w:rsid w:val="006016EB"/>
    <w:rPr>
      <w:rFonts w:eastAsia="Times New Roman"/>
      <w:szCs w:val="20"/>
    </w:rPr>
  </w:style>
  <w:style w:type="character" w:customStyle="1" w:styleId="Cardnon-underlinedChar">
    <w:name w:val="Card non-underlined Char"/>
    <w:basedOn w:val="DefaultParagraphFont"/>
    <w:link w:val="Cardnon-underlined"/>
    <w:uiPriority w:val="99"/>
    <w:rsid w:val="006016EB"/>
    <w:rPr>
      <w:rFonts w:ascii="Calibri" w:eastAsia="Times New Roman" w:hAnsi="Calibri"/>
      <w:sz w:val="22"/>
      <w:szCs w:val="20"/>
    </w:rPr>
  </w:style>
  <w:style w:type="character" w:customStyle="1" w:styleId="TitleChar2">
    <w:name w:val="Title Char2"/>
    <w:basedOn w:val="DefaultParagraphFont"/>
    <w:uiPriority w:val="10"/>
    <w:qFormat/>
    <w:locked/>
    <w:rsid w:val="006016EB"/>
    <w:rPr>
      <w:b/>
      <w:bCs/>
      <w:u w:val="single"/>
    </w:rPr>
  </w:style>
  <w:style w:type="paragraph" w:styleId="TOC3">
    <w:name w:val="toc 3"/>
    <w:basedOn w:val="Normal"/>
    <w:next w:val="Normal"/>
    <w:autoRedefine/>
    <w:qFormat/>
    <w:rsid w:val="006016EB"/>
    <w:pPr>
      <w:ind w:left="400"/>
    </w:pPr>
    <w:rPr>
      <w:rFonts w:eastAsia="Times New Roman"/>
      <w:szCs w:val="20"/>
    </w:rPr>
  </w:style>
  <w:style w:type="paragraph" w:styleId="TOC4">
    <w:name w:val="toc 4"/>
    <w:basedOn w:val="Normal"/>
    <w:next w:val="Normal"/>
    <w:autoRedefine/>
    <w:rsid w:val="006016EB"/>
    <w:pPr>
      <w:ind w:left="600"/>
    </w:pPr>
    <w:rPr>
      <w:rFonts w:eastAsia="Times New Roman"/>
      <w:szCs w:val="20"/>
    </w:rPr>
  </w:style>
  <w:style w:type="paragraph" w:styleId="TOC5">
    <w:name w:val="toc 5"/>
    <w:basedOn w:val="Normal"/>
    <w:next w:val="Normal"/>
    <w:autoRedefine/>
    <w:rsid w:val="006016EB"/>
    <w:pPr>
      <w:ind w:left="800"/>
    </w:pPr>
    <w:rPr>
      <w:rFonts w:eastAsia="Times New Roman"/>
      <w:szCs w:val="20"/>
    </w:rPr>
  </w:style>
  <w:style w:type="paragraph" w:styleId="TOC6">
    <w:name w:val="toc 6"/>
    <w:basedOn w:val="Normal"/>
    <w:next w:val="Normal"/>
    <w:autoRedefine/>
    <w:rsid w:val="006016EB"/>
    <w:pPr>
      <w:ind w:left="1000"/>
    </w:pPr>
    <w:rPr>
      <w:rFonts w:eastAsia="Times New Roman"/>
      <w:szCs w:val="20"/>
    </w:rPr>
  </w:style>
  <w:style w:type="paragraph" w:styleId="TOC7">
    <w:name w:val="toc 7"/>
    <w:basedOn w:val="Normal"/>
    <w:next w:val="Normal"/>
    <w:autoRedefine/>
    <w:rsid w:val="006016EB"/>
    <w:pPr>
      <w:ind w:left="1200"/>
    </w:pPr>
    <w:rPr>
      <w:rFonts w:eastAsia="Times New Roman"/>
      <w:szCs w:val="20"/>
    </w:rPr>
  </w:style>
  <w:style w:type="paragraph" w:styleId="TOC8">
    <w:name w:val="toc 8"/>
    <w:basedOn w:val="Normal"/>
    <w:next w:val="Normal"/>
    <w:autoRedefine/>
    <w:rsid w:val="006016EB"/>
    <w:pPr>
      <w:ind w:left="1400"/>
    </w:pPr>
    <w:rPr>
      <w:rFonts w:eastAsia="Times New Roman"/>
      <w:szCs w:val="20"/>
    </w:rPr>
  </w:style>
  <w:style w:type="character" w:customStyle="1" w:styleId="allocatoragentsleft">
    <w:name w:val="al_locatoragentsleft"/>
    <w:basedOn w:val="DefaultParagraphFont"/>
    <w:rsid w:val="006016EB"/>
  </w:style>
  <w:style w:type="character" w:styleId="HTMLTypewriter">
    <w:name w:val="HTML Typewriter"/>
    <w:basedOn w:val="DefaultParagraphFont"/>
    <w:unhideWhenUsed/>
    <w:rsid w:val="006016EB"/>
    <w:rPr>
      <w:rFonts w:ascii="Courier New" w:eastAsia="Times New Roman" w:hAnsi="Courier New" w:cs="Courier New"/>
      <w:sz w:val="20"/>
      <w:szCs w:val="20"/>
    </w:rPr>
  </w:style>
  <w:style w:type="paragraph" w:customStyle="1" w:styleId="Carding">
    <w:name w:val="Carding"/>
    <w:basedOn w:val="Normal"/>
    <w:uiPriority w:val="99"/>
    <w:qFormat/>
    <w:rsid w:val="006016EB"/>
    <w:rPr>
      <w:rFonts w:eastAsia="Times New Roman"/>
      <w:sz w:val="18"/>
    </w:rPr>
  </w:style>
  <w:style w:type="character" w:customStyle="1" w:styleId="TagsChar1">
    <w:name w:val="Tags Char1"/>
    <w:basedOn w:val="DefaultParagraphFont"/>
    <w:rsid w:val="006016EB"/>
    <w:rPr>
      <w:rFonts w:ascii="Arial Narrow" w:hAnsi="Arial Narrow"/>
      <w:b/>
      <w:noProof w:val="0"/>
      <w:sz w:val="22"/>
      <w:szCs w:val="60"/>
      <w:lang w:val="en-US" w:eastAsia="en-US" w:bidi="ar-SA"/>
    </w:rPr>
  </w:style>
  <w:style w:type="character" w:customStyle="1" w:styleId="aunderline">
    <w:name w:val="aunderline"/>
    <w:basedOn w:val="DefaultParagraphFont"/>
    <w:qFormat/>
    <w:rsid w:val="006016EB"/>
    <w:rPr>
      <w:rFonts w:ascii="Times New Roman" w:hAnsi="Times New Roman"/>
      <w:sz w:val="20"/>
      <w:szCs w:val="24"/>
      <w:u w:val="thick"/>
    </w:rPr>
  </w:style>
  <w:style w:type="character" w:customStyle="1" w:styleId="tagChar1">
    <w:name w:val="tag Char1"/>
    <w:aliases w:val="Heading 2 Char1 Char Char Char Char"/>
    <w:basedOn w:val="DefaultParagraphFont"/>
    <w:rsid w:val="006016EB"/>
    <w:rPr>
      <w:b/>
      <w:noProof w:val="0"/>
      <w:sz w:val="24"/>
      <w:lang w:val="en-US" w:eastAsia="en-US" w:bidi="ar-SA"/>
    </w:rPr>
  </w:style>
  <w:style w:type="character" w:customStyle="1" w:styleId="tagChar2">
    <w:name w:val="tag Char2"/>
    <w:basedOn w:val="DefaultParagraphFont"/>
    <w:qFormat/>
    <w:rsid w:val="006016EB"/>
    <w:rPr>
      <w:b/>
      <w:noProof w:val="0"/>
      <w:sz w:val="24"/>
      <w:lang w:val="en-US" w:eastAsia="en-US" w:bidi="ar-SA"/>
    </w:rPr>
  </w:style>
  <w:style w:type="character" w:customStyle="1" w:styleId="Taggin-New">
    <w:name w:val="Taggin - New"/>
    <w:basedOn w:val="DefaultParagraphFont"/>
    <w:rsid w:val="006016EB"/>
    <w:rPr>
      <w:rFonts w:ascii="Arial Narrow" w:hAnsi="Arial Narrow"/>
      <w:b/>
      <w:sz w:val="22"/>
    </w:rPr>
  </w:style>
  <w:style w:type="character" w:customStyle="1" w:styleId="Boxing-New">
    <w:name w:val="Boxing - New"/>
    <w:basedOn w:val="DefaultParagraphFont"/>
    <w:rsid w:val="006016EB"/>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016E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016E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016EB"/>
    <w:rPr>
      <w:rFonts w:ascii="Garamond" w:hAnsi="Garamond"/>
      <w:sz w:val="22"/>
      <w:szCs w:val="24"/>
      <w:u w:val="single"/>
      <w:lang w:val="en-US" w:eastAsia="en-US" w:bidi="ar-SA"/>
    </w:rPr>
  </w:style>
  <w:style w:type="paragraph" w:customStyle="1" w:styleId="Style2">
    <w:name w:val="Style2"/>
    <w:basedOn w:val="Heading4"/>
    <w:qFormat/>
    <w:rsid w:val="006016EB"/>
    <w:rPr>
      <w:rFonts w:eastAsia="Times New Roman" w:cs="Times New Roman"/>
      <w:iCs/>
      <w:caps/>
      <w:szCs w:val="20"/>
    </w:rPr>
  </w:style>
  <w:style w:type="character" w:customStyle="1" w:styleId="pagetitle">
    <w:name w:val="pagetitle"/>
    <w:basedOn w:val="DefaultParagraphFont"/>
    <w:rsid w:val="006016EB"/>
  </w:style>
  <w:style w:type="paragraph" w:customStyle="1" w:styleId="text">
    <w:name w:val="text"/>
    <w:basedOn w:val="Normal"/>
    <w:uiPriority w:val="99"/>
    <w:qFormat/>
    <w:rsid w:val="006016EB"/>
    <w:pPr>
      <w:spacing w:before="100" w:beforeAutospacing="1" w:after="100" w:afterAutospacing="1"/>
    </w:pPr>
    <w:rPr>
      <w:rFonts w:eastAsia="Times New Roman"/>
    </w:rPr>
  </w:style>
  <w:style w:type="character" w:customStyle="1" w:styleId="StyleUnderlineCharChar9ptBold1">
    <w:name w:val="Style Underline Char Char + 9 pt Bold1"/>
    <w:rsid w:val="006016E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016EB"/>
    <w:rPr>
      <w:rFonts w:ascii="Times New Roman" w:hAnsi="Times New Roman"/>
      <w:sz w:val="20"/>
      <w:szCs w:val="24"/>
      <w:u w:val="single"/>
      <w:lang w:val="en-US" w:eastAsia="en-US" w:bidi="ar-SA"/>
    </w:rPr>
  </w:style>
  <w:style w:type="character" w:customStyle="1" w:styleId="Style9ptBoldUnderline">
    <w:name w:val="Style 9 pt Bold Underline"/>
    <w:rsid w:val="006016EB"/>
    <w:rPr>
      <w:b/>
      <w:bCs/>
      <w:sz w:val="20"/>
      <w:u w:val="single"/>
    </w:rPr>
  </w:style>
  <w:style w:type="paragraph" w:customStyle="1" w:styleId="StyleUnderline9pt0">
    <w:name w:val="Style Underline + 9 pt"/>
    <w:link w:val="StyleUnderline9ptChar"/>
    <w:qFormat/>
    <w:rsid w:val="006016E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016EB"/>
    <w:rPr>
      <w:rFonts w:ascii="Arial" w:eastAsia="Times New Roman" w:hAnsi="Arial" w:cs="Times New Roman"/>
      <w:sz w:val="22"/>
      <w:szCs w:val="20"/>
      <w:u w:val="single"/>
    </w:rPr>
  </w:style>
  <w:style w:type="character" w:customStyle="1" w:styleId="StyleUnderlineChar1Bold">
    <w:name w:val="Style Underline Char1 + Bold"/>
    <w:rsid w:val="006016EB"/>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6016EB"/>
    <w:pPr>
      <w:widowControl w:val="0"/>
    </w:pPr>
    <w:rPr>
      <w:bCs/>
      <w:kern w:val="32"/>
      <w:szCs w:val="20"/>
      <w:lang w:eastAsia="ar-SA"/>
    </w:rPr>
  </w:style>
  <w:style w:type="character" w:customStyle="1" w:styleId="Stylecard9ptChar">
    <w:name w:val="Style card + 9 pt Char"/>
    <w:basedOn w:val="cardChar"/>
    <w:link w:val="Stylecard9pt"/>
    <w:rsid w:val="006016EB"/>
    <w:rPr>
      <w:rFonts w:ascii="Times New Roman" w:hAnsi="Times New Roman"/>
      <w:bCs/>
      <w:kern w:val="32"/>
      <w:sz w:val="16"/>
      <w:szCs w:val="20"/>
      <w:lang w:eastAsia="ar-SA"/>
    </w:rPr>
  </w:style>
  <w:style w:type="character" w:customStyle="1" w:styleId="TagsCharCharChar">
    <w:name w:val="Tags Char Char Char"/>
    <w:basedOn w:val="DefaultParagraphFont"/>
    <w:rsid w:val="006016E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016EB"/>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016EB"/>
    <w:rPr>
      <w:rFonts w:ascii="Times" w:hAnsi="Times"/>
      <w:b w:val="0"/>
      <w:bCs/>
      <w:sz w:val="20"/>
      <w:u w:val="single"/>
    </w:rPr>
  </w:style>
  <w:style w:type="character" w:customStyle="1" w:styleId="blubigktbiz">
    <w:name w:val="blubigktbiz"/>
    <w:rsid w:val="006016E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016EB"/>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016EB"/>
    <w:rPr>
      <w:rFonts w:ascii="Calibri" w:hAnsi="Calibri"/>
      <w:color w:val="000000"/>
      <w:sz w:val="22"/>
      <w:lang w:val="x-none" w:eastAsia="x-none"/>
    </w:rPr>
  </w:style>
  <w:style w:type="character" w:customStyle="1" w:styleId="Style4CharChar">
    <w:name w:val="Style4 Char Char"/>
    <w:basedOn w:val="DefaultParagraphFont"/>
    <w:rsid w:val="006016E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016EB"/>
    <w:rPr>
      <w:rFonts w:ascii="Times New Roman" w:hAnsi="Times New Roman" w:cs="Times New Roman"/>
      <w:sz w:val="16"/>
      <w:szCs w:val="16"/>
    </w:rPr>
  </w:style>
  <w:style w:type="character" w:customStyle="1" w:styleId="StyleEmphasisArial12ptBold">
    <w:name w:val="Style Emphasis + Arial 12 pt Bold"/>
    <w:rsid w:val="006016EB"/>
    <w:rPr>
      <w:rFonts w:ascii="Arial" w:hAnsi="Arial"/>
      <w:b/>
      <w:bCs/>
      <w:i/>
      <w:iCs/>
      <w:sz w:val="24"/>
    </w:rPr>
  </w:style>
  <w:style w:type="character" w:customStyle="1" w:styleId="super">
    <w:name w:val="super"/>
    <w:rsid w:val="006016EB"/>
  </w:style>
  <w:style w:type="character" w:customStyle="1" w:styleId="text30">
    <w:name w:val="text30"/>
    <w:rsid w:val="006016EB"/>
  </w:style>
  <w:style w:type="character" w:customStyle="1" w:styleId="uppercase">
    <w:name w:val="uppercase"/>
    <w:rsid w:val="006016EB"/>
  </w:style>
  <w:style w:type="character" w:customStyle="1" w:styleId="bodytext0">
    <w:name w:val="bodytext"/>
    <w:rsid w:val="006016EB"/>
  </w:style>
  <w:style w:type="character" w:customStyle="1" w:styleId="entry-title">
    <w:name w:val="entry-title"/>
    <w:rsid w:val="006016EB"/>
  </w:style>
  <w:style w:type="character" w:customStyle="1" w:styleId="BodyTextIndentChar1">
    <w:name w:val="Body Text Indent Char1"/>
    <w:basedOn w:val="DefaultParagraphFont"/>
    <w:uiPriority w:val="99"/>
    <w:semiHidden/>
    <w:rsid w:val="006016EB"/>
    <w:rPr>
      <w:rFonts w:ascii="Times New Roman" w:hAnsi="Times New Roman" w:cs="Times New Roman"/>
      <w:sz w:val="20"/>
    </w:rPr>
  </w:style>
  <w:style w:type="character" w:customStyle="1" w:styleId="Style6pt">
    <w:name w:val="Style 6 pt"/>
    <w:basedOn w:val="DefaultParagraphFont"/>
    <w:qFormat/>
    <w:rsid w:val="006016EB"/>
    <w:rPr>
      <w:sz w:val="12"/>
    </w:rPr>
  </w:style>
  <w:style w:type="character" w:customStyle="1" w:styleId="CiteCharCharCharCharCharChar">
    <w:name w:val="Cite Char Char Char Char Char Char"/>
    <w:basedOn w:val="DefaultParagraphFont"/>
    <w:rsid w:val="006016EB"/>
    <w:rPr>
      <w:b/>
      <w:noProof w:val="0"/>
      <w:sz w:val="22"/>
      <w:szCs w:val="24"/>
      <w:u w:val="single"/>
      <w:lang w:val="en-US" w:eastAsia="en-US" w:bidi="ar-SA"/>
    </w:rPr>
  </w:style>
  <w:style w:type="character" w:customStyle="1" w:styleId="mainbody1">
    <w:name w:val="mainbody1"/>
    <w:basedOn w:val="DefaultParagraphFont"/>
    <w:rsid w:val="006016EB"/>
    <w:rPr>
      <w:rFonts w:ascii="Verdana" w:hAnsi="Verdana" w:hint="default"/>
      <w:color w:val="000000"/>
      <w:sz w:val="22"/>
      <w:szCs w:val="22"/>
    </w:rPr>
  </w:style>
  <w:style w:type="character" w:customStyle="1" w:styleId="ssl4">
    <w:name w:val="ss_l4"/>
    <w:basedOn w:val="DefaultParagraphFont"/>
    <w:rsid w:val="006016EB"/>
  </w:style>
  <w:style w:type="paragraph" w:customStyle="1" w:styleId="StyleNormalWeb11ptUnderline">
    <w:name w:val="Style Normal (Web) + 11 pt Underline"/>
    <w:basedOn w:val="NormalWeb"/>
    <w:link w:val="StyleNormalWeb11ptUnderlineChar"/>
    <w:qFormat/>
    <w:rsid w:val="006016EB"/>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016EB"/>
    <w:rPr>
      <w:rFonts w:ascii="Calibri" w:eastAsia="Calibri" w:hAnsi="Calibri" w:cs="Calibri"/>
      <w:sz w:val="22"/>
      <w:szCs w:val="22"/>
      <w:u w:val="single"/>
    </w:rPr>
  </w:style>
  <w:style w:type="character" w:customStyle="1" w:styleId="cit-first-element">
    <w:name w:val="cit-first-element"/>
    <w:basedOn w:val="DefaultParagraphFont"/>
    <w:rsid w:val="006016EB"/>
  </w:style>
  <w:style w:type="character" w:customStyle="1" w:styleId="title1">
    <w:name w:val="title1"/>
    <w:basedOn w:val="DefaultParagraphFont"/>
    <w:rsid w:val="006016EB"/>
  </w:style>
  <w:style w:type="character" w:customStyle="1" w:styleId="StyleThickunderline1">
    <w:name w:val="Style Thick underline1"/>
    <w:basedOn w:val="DefaultParagraphFont"/>
    <w:rsid w:val="006016E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016EB"/>
    <w:rPr>
      <w:rFonts w:ascii="Georgia" w:hAnsi="Georgia"/>
    </w:rPr>
  </w:style>
  <w:style w:type="character" w:customStyle="1" w:styleId="FooterChar1">
    <w:name w:val="Footer Char1"/>
    <w:basedOn w:val="DefaultParagraphFont"/>
    <w:uiPriority w:val="99"/>
    <w:semiHidden/>
    <w:rsid w:val="006016EB"/>
    <w:rPr>
      <w:rFonts w:ascii="Georgia" w:hAnsi="Georgia"/>
    </w:rPr>
  </w:style>
  <w:style w:type="paragraph" w:customStyle="1" w:styleId="Underline20">
    <w:name w:val="Underline2"/>
    <w:basedOn w:val="Normal"/>
    <w:link w:val="Underline2Char"/>
    <w:autoRedefine/>
    <w:uiPriority w:val="4"/>
    <w:qFormat/>
    <w:rsid w:val="006016EB"/>
    <w:rPr>
      <w:b/>
      <w:u w:val="single"/>
    </w:rPr>
  </w:style>
  <w:style w:type="character" w:customStyle="1" w:styleId="Underline2Char">
    <w:name w:val="Underline2 Char"/>
    <w:basedOn w:val="DefaultParagraphFont"/>
    <w:link w:val="Underline20"/>
    <w:uiPriority w:val="4"/>
    <w:qFormat/>
    <w:rsid w:val="006016EB"/>
    <w:rPr>
      <w:rFonts w:ascii="Calibri" w:hAnsi="Calibri"/>
      <w:b/>
      <w:sz w:val="22"/>
      <w:u w:val="single"/>
    </w:rPr>
  </w:style>
  <w:style w:type="paragraph" w:customStyle="1" w:styleId="TableParagraph">
    <w:name w:val="Table Paragraph"/>
    <w:basedOn w:val="Normal"/>
    <w:uiPriority w:val="1"/>
    <w:qFormat/>
    <w:rsid w:val="006016EB"/>
    <w:pPr>
      <w:widowControl w:val="0"/>
    </w:pPr>
  </w:style>
  <w:style w:type="character" w:customStyle="1" w:styleId="UnderlineChar2">
    <w:name w:val="UnderlineChar"/>
    <w:rsid w:val="006016EB"/>
    <w:rPr>
      <w:sz w:val="24"/>
      <w:u w:val="single"/>
      <w:shd w:val="clear" w:color="auto" w:fill="auto"/>
    </w:rPr>
  </w:style>
  <w:style w:type="character" w:customStyle="1" w:styleId="foreground">
    <w:name w:val="foreground"/>
    <w:basedOn w:val="DefaultParagraphFont"/>
    <w:rsid w:val="006016EB"/>
  </w:style>
  <w:style w:type="paragraph" w:customStyle="1" w:styleId="StyleCircled11pt">
    <w:name w:val="Style Circled + 11 pt"/>
    <w:basedOn w:val="Normal"/>
    <w:link w:val="StyleCircled11ptChar"/>
    <w:qFormat/>
    <w:rsid w:val="006016EB"/>
    <w:rPr>
      <w:rFonts w:eastAsia="Times New Roman"/>
      <w:b/>
      <w:bCs/>
      <w:sz w:val="20"/>
      <w:u w:val="single"/>
    </w:rPr>
  </w:style>
  <w:style w:type="character" w:customStyle="1" w:styleId="StyleCircled11ptChar">
    <w:name w:val="Style Circled + 11 pt Char"/>
    <w:link w:val="StyleCircled11pt"/>
    <w:rsid w:val="006016EB"/>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016E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016EB"/>
    <w:rPr>
      <w:rFonts w:ascii="Times" w:eastAsia="Times New Roman" w:hAnsi="Times"/>
      <w:sz w:val="20"/>
      <w:szCs w:val="28"/>
      <w:u w:val="single"/>
    </w:rPr>
  </w:style>
  <w:style w:type="paragraph" w:customStyle="1" w:styleId="cite20">
    <w:name w:val="cite2"/>
    <w:basedOn w:val="Normal"/>
    <w:uiPriority w:val="99"/>
    <w:qFormat/>
    <w:rsid w:val="006016EB"/>
    <w:rPr>
      <w:rFonts w:eastAsia="Times New Roman"/>
      <w:color w:val="000000"/>
      <w:sz w:val="20"/>
      <w:szCs w:val="20"/>
    </w:rPr>
  </w:style>
  <w:style w:type="character" w:customStyle="1" w:styleId="postby">
    <w:name w:val="post_by"/>
    <w:basedOn w:val="DefaultParagraphFont"/>
    <w:rsid w:val="006016EB"/>
  </w:style>
  <w:style w:type="character" w:customStyle="1" w:styleId="Style11ptBorderSinglesolidlineAuto05ptLinewidth">
    <w:name w:val="Style 11 pt Border: : (Single solid line Auto  0.5 pt Line width)"/>
    <w:rsid w:val="006016EB"/>
    <w:rPr>
      <w:sz w:val="20"/>
      <w:bdr w:val="single" w:sz="4" w:space="0" w:color="auto" w:frame="1"/>
    </w:rPr>
  </w:style>
  <w:style w:type="character" w:customStyle="1" w:styleId="StyleUnderlineChar9ptBorderSinglesolidlineAuto0">
    <w:name w:val="Style Underline Char + 9 pt Border: : (Single solid line Auto  0..."/>
    <w:rsid w:val="006016E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016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016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016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016EB"/>
    <w:rPr>
      <w:sz w:val="20"/>
      <w:szCs w:val="24"/>
      <w:u w:val="single"/>
      <w:bdr w:val="single" w:sz="4" w:space="0" w:color="auto"/>
      <w:lang w:val="en-US" w:eastAsia="en-US" w:bidi="ar-SA"/>
    </w:rPr>
  </w:style>
  <w:style w:type="character" w:customStyle="1" w:styleId="StyleLatinGaramondUnderline">
    <w:name w:val="Style (Latin) Garamond Underline"/>
    <w:rsid w:val="006016EB"/>
    <w:rPr>
      <w:rFonts w:ascii="Times New Roman" w:hAnsi="Times New Roman"/>
      <w:sz w:val="20"/>
      <w:u w:val="single"/>
    </w:rPr>
  </w:style>
  <w:style w:type="character" w:customStyle="1" w:styleId="StyleLatinGaramond">
    <w:name w:val="Style (Latin) Garamond"/>
    <w:rsid w:val="006016EB"/>
    <w:rPr>
      <w:rFonts w:ascii="Times New Roman" w:hAnsi="Times New Roman"/>
      <w:sz w:val="20"/>
    </w:rPr>
  </w:style>
  <w:style w:type="character" w:customStyle="1" w:styleId="styletimesnewroman12ptbold0">
    <w:name w:val="styletimesnewroman12ptbold"/>
    <w:basedOn w:val="DefaultParagraphFont"/>
    <w:rsid w:val="006016EB"/>
  </w:style>
  <w:style w:type="character" w:customStyle="1" w:styleId="mainheading">
    <w:name w:val="mainheading"/>
    <w:basedOn w:val="DefaultParagraphFont"/>
    <w:rsid w:val="006016EB"/>
  </w:style>
  <w:style w:type="paragraph" w:customStyle="1" w:styleId="BoldandUnderlineChar2CharChar">
    <w:name w:val="Bold and Underline Char2 Char Char"/>
    <w:basedOn w:val="Normal"/>
    <w:link w:val="BoldandUnderlineChar2CharCharChar"/>
    <w:qFormat/>
    <w:rsid w:val="006016E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016EB"/>
    <w:rPr>
      <w:rFonts w:ascii="Calibri" w:eastAsia="Times New Roman" w:hAnsi="Calibri"/>
      <w:b/>
      <w:sz w:val="22"/>
      <w:u w:val="single"/>
    </w:rPr>
  </w:style>
  <w:style w:type="character" w:customStyle="1" w:styleId="StyleUnderlineChar9ptChar">
    <w:name w:val="Style Underline Char + 9 pt Char"/>
    <w:basedOn w:val="UnderlineCharChar"/>
    <w:rsid w:val="006016E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016E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016EB"/>
    <w:rPr>
      <w:sz w:val="16"/>
    </w:rPr>
  </w:style>
  <w:style w:type="paragraph" w:customStyle="1" w:styleId="Reduce8pt">
    <w:name w:val="Reduce 8pt"/>
    <w:basedOn w:val="Normal"/>
    <w:link w:val="Reduce8ptCharChar"/>
    <w:qFormat/>
    <w:rsid w:val="006016EB"/>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016EB"/>
    <w:rPr>
      <w:rFonts w:ascii="Arial" w:hAnsi="Arial" w:cs="Arial"/>
      <w:sz w:val="22"/>
    </w:rPr>
  </w:style>
  <w:style w:type="character" w:customStyle="1" w:styleId="boldciteChar4">
    <w:name w:val="bold cite Char4"/>
    <w:link w:val="boldcite"/>
    <w:locked/>
    <w:rsid w:val="006016EB"/>
    <w:rPr>
      <w:rFonts w:eastAsia="Times New Roman" w:cs="Times New Roman"/>
      <w:b/>
      <w:color w:val="000000"/>
      <w:sz w:val="20"/>
      <w:u w:val="thick" w:color="000000"/>
    </w:rPr>
  </w:style>
  <w:style w:type="paragraph" w:customStyle="1" w:styleId="boldcite">
    <w:name w:val="bold cite"/>
    <w:basedOn w:val="Normal"/>
    <w:link w:val="boldciteChar4"/>
    <w:qFormat/>
    <w:rsid w:val="006016E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016EB"/>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6016EB"/>
    <w:rPr>
      <w:rFonts w:eastAsia="Calibri"/>
      <w:b/>
    </w:rPr>
  </w:style>
  <w:style w:type="character" w:customStyle="1" w:styleId="HeadingsBaseChar">
    <w:name w:val="Headings Base Char"/>
    <w:basedOn w:val="DefaultParagraphFont"/>
    <w:link w:val="HeadingsBase"/>
    <w:locked/>
    <w:rsid w:val="006016EB"/>
    <w:rPr>
      <w:rFonts w:ascii="Times New Roman" w:hAnsi="Times New Roman" w:cs="Times New Roman"/>
      <w:b/>
      <w:sz w:val="32"/>
    </w:rPr>
  </w:style>
  <w:style w:type="paragraph" w:customStyle="1" w:styleId="HeadingsBase">
    <w:name w:val="Headings Base"/>
    <w:basedOn w:val="Normal"/>
    <w:link w:val="HeadingsBaseChar"/>
    <w:qFormat/>
    <w:rsid w:val="006016E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016E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016EB"/>
    <w:pPr>
      <w:spacing w:line="480" w:lineRule="auto"/>
      <w:ind w:firstLine="720"/>
    </w:pPr>
    <w:rPr>
      <w:rFonts w:eastAsia="Calibri"/>
    </w:rPr>
  </w:style>
  <w:style w:type="paragraph" w:customStyle="1" w:styleId="SchoolBlockQuote">
    <w:name w:val="School Block Quote"/>
    <w:basedOn w:val="SchoolPaper"/>
    <w:qFormat/>
    <w:rsid w:val="006016EB"/>
  </w:style>
  <w:style w:type="paragraph" w:customStyle="1" w:styleId="SchoolWorksCited">
    <w:name w:val="School Works Cited"/>
    <w:basedOn w:val="SchoolPaper"/>
    <w:qFormat/>
    <w:rsid w:val="006016EB"/>
  </w:style>
  <w:style w:type="paragraph" w:customStyle="1" w:styleId="BlockQuote">
    <w:name w:val="Block Quote"/>
    <w:basedOn w:val="Normal"/>
    <w:qFormat/>
    <w:rsid w:val="006016EB"/>
    <w:pPr>
      <w:ind w:left="720" w:right="720"/>
    </w:pPr>
    <w:rPr>
      <w:rFonts w:eastAsia="Calibri"/>
    </w:rPr>
  </w:style>
  <w:style w:type="paragraph" w:customStyle="1" w:styleId="PaperBody">
    <w:name w:val="Paper Body"/>
    <w:basedOn w:val="Normal"/>
    <w:qFormat/>
    <w:rsid w:val="006016EB"/>
    <w:pPr>
      <w:spacing w:line="480" w:lineRule="auto"/>
      <w:ind w:firstLine="720"/>
    </w:pPr>
    <w:rPr>
      <w:rFonts w:eastAsia="Calibri"/>
    </w:rPr>
  </w:style>
  <w:style w:type="paragraph" w:customStyle="1" w:styleId="PaperCitation">
    <w:name w:val="Paper Citation"/>
    <w:basedOn w:val="Normal"/>
    <w:qFormat/>
    <w:rsid w:val="006016EB"/>
    <w:pPr>
      <w:spacing w:line="480" w:lineRule="auto"/>
      <w:ind w:left="720" w:hanging="720"/>
    </w:pPr>
    <w:rPr>
      <w:rFonts w:eastAsia="Calibri"/>
    </w:rPr>
  </w:style>
  <w:style w:type="character" w:customStyle="1" w:styleId="hatChar">
    <w:name w:val="hat Char"/>
    <w:basedOn w:val="DefaultParagraphFont"/>
    <w:link w:val="hat"/>
    <w:locked/>
    <w:rsid w:val="006016EB"/>
    <w:rPr>
      <w:rFonts w:ascii="Calibri" w:eastAsia="Times New Roman" w:hAnsi="Calibri"/>
      <w:b/>
      <w:bCs/>
      <w:sz w:val="32"/>
      <w:u w:val="single"/>
      <w:lang w:bidi="en-US"/>
    </w:rPr>
  </w:style>
  <w:style w:type="paragraph" w:customStyle="1" w:styleId="WW-Default">
    <w:name w:val="WW-Default"/>
    <w:qFormat/>
    <w:rsid w:val="006016EB"/>
    <w:pPr>
      <w:suppressAutoHyphens/>
    </w:pPr>
    <w:rPr>
      <w:rFonts w:ascii="Georgia" w:eastAsia="Calibri" w:hAnsi="Georgia" w:cs="Calibri"/>
      <w:sz w:val="22"/>
      <w:szCs w:val="22"/>
      <w:lang w:eastAsia="ar-SA"/>
    </w:rPr>
  </w:style>
  <w:style w:type="paragraph" w:customStyle="1" w:styleId="B-TagCite">
    <w:name w:val="B-TagCite"/>
    <w:qFormat/>
    <w:rsid w:val="006016E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016EB"/>
    <w:rPr>
      <w:rFonts w:ascii="Times New Roman" w:hAnsi="Times New Roman" w:cs="Times New Roman"/>
      <w:b/>
      <w:sz w:val="20"/>
    </w:rPr>
  </w:style>
  <w:style w:type="paragraph" w:customStyle="1" w:styleId="MicroText">
    <w:name w:val="MicroText"/>
    <w:basedOn w:val="Normal"/>
    <w:next w:val="Normal"/>
    <w:link w:val="MicroTextChar"/>
    <w:qFormat/>
    <w:rsid w:val="006016EB"/>
    <w:rPr>
      <w:rFonts w:ascii="Arial Narrow" w:hAnsi="Arial Narrow"/>
      <w:sz w:val="12"/>
    </w:rPr>
  </w:style>
  <w:style w:type="paragraph" w:customStyle="1" w:styleId="indent">
    <w:name w:val="indent"/>
    <w:basedOn w:val="Normal"/>
    <w:qFormat/>
    <w:rsid w:val="006016EB"/>
    <w:pPr>
      <w:spacing w:before="100" w:beforeAutospacing="1" w:after="100" w:afterAutospacing="1"/>
    </w:pPr>
    <w:rPr>
      <w:rFonts w:eastAsia="Times New Roman"/>
    </w:rPr>
  </w:style>
  <w:style w:type="paragraph" w:customStyle="1" w:styleId="PageHeaderLine1">
    <w:name w:val="PageHeaderLine1"/>
    <w:basedOn w:val="Normal"/>
    <w:qFormat/>
    <w:rsid w:val="006016EB"/>
    <w:pPr>
      <w:tabs>
        <w:tab w:val="right" w:pos="10800"/>
      </w:tabs>
    </w:pPr>
    <w:rPr>
      <w:rFonts w:eastAsia="Calibri"/>
      <w:b/>
    </w:rPr>
  </w:style>
  <w:style w:type="paragraph" w:customStyle="1" w:styleId="PageHeaderLine2">
    <w:name w:val="PageHeaderLine2"/>
    <w:basedOn w:val="Normal"/>
    <w:next w:val="Normal"/>
    <w:link w:val="PageHeaderLine2Char"/>
    <w:qFormat/>
    <w:rsid w:val="006016EB"/>
    <w:pPr>
      <w:tabs>
        <w:tab w:val="right" w:pos="10800"/>
      </w:tabs>
      <w:spacing w:line="480" w:lineRule="auto"/>
    </w:pPr>
    <w:rPr>
      <w:rFonts w:eastAsia="Calibri"/>
      <w:b/>
    </w:rPr>
  </w:style>
  <w:style w:type="character" w:customStyle="1" w:styleId="styleboldunderline">
    <w:name w:val="styleboldunderline"/>
    <w:basedOn w:val="DefaultParagraphFont"/>
    <w:rsid w:val="006016EB"/>
  </w:style>
  <w:style w:type="character" w:customStyle="1" w:styleId="box">
    <w:name w:val="box"/>
    <w:basedOn w:val="DefaultParagraphFont"/>
    <w:rsid w:val="006016E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016EB"/>
    <w:rPr>
      <w:rFonts w:ascii="Arial Narrow" w:hAnsi="Arial Narrow" w:cs="Arial Narrow" w:hint="default"/>
      <w:sz w:val="18"/>
      <w:szCs w:val="18"/>
    </w:rPr>
  </w:style>
  <w:style w:type="character" w:customStyle="1" w:styleId="FontStyle14">
    <w:name w:val="Font Style14"/>
    <w:basedOn w:val="DefaultParagraphFont"/>
    <w:uiPriority w:val="99"/>
    <w:rsid w:val="006016E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016EB"/>
    <w:rPr>
      <w:rFonts w:ascii="Arial Narrow" w:hAnsi="Arial Narrow" w:cs="Arial Narrow" w:hint="default"/>
      <w:b/>
      <w:bCs/>
      <w:sz w:val="10"/>
      <w:szCs w:val="10"/>
    </w:rPr>
  </w:style>
  <w:style w:type="character" w:customStyle="1" w:styleId="CardTagandCiteChar">
    <w:name w:val="Card Tag and Cite Char"/>
    <w:basedOn w:val="DefaultParagraphFont"/>
    <w:rsid w:val="006016E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016EB"/>
    <w:rPr>
      <w:rFonts w:ascii="Arial Narrow" w:hAnsi="Arial Narrow"/>
      <w:b/>
      <w:color w:val="000000"/>
      <w:sz w:val="22"/>
      <w:szCs w:val="22"/>
      <w:u w:val="single"/>
    </w:rPr>
  </w:style>
  <w:style w:type="character" w:customStyle="1" w:styleId="SmallText0">
    <w:name w:val="SmallText"/>
    <w:rsid w:val="006016EB"/>
    <w:rPr>
      <w:color w:val="000000"/>
    </w:rPr>
  </w:style>
  <w:style w:type="character" w:customStyle="1" w:styleId="CitesChar1">
    <w:name w:val="Cites Char1"/>
    <w:basedOn w:val="DefaultParagraphFont"/>
    <w:rsid w:val="006016EB"/>
    <w:rPr>
      <w:b/>
      <w:bCs w:val="0"/>
      <w:szCs w:val="24"/>
      <w:u w:val="single"/>
      <w:lang w:val="en-US" w:eastAsia="en-US" w:bidi="ar-SA"/>
    </w:rPr>
  </w:style>
  <w:style w:type="character" w:customStyle="1" w:styleId="CardUnderlinedChar">
    <w:name w:val="Card Underlined Char"/>
    <w:basedOn w:val="DefaultParagraphFont"/>
    <w:rsid w:val="006016EB"/>
    <w:rPr>
      <w:rFonts w:ascii="Arial Narrow" w:hAnsi="Arial Narrow" w:hint="default"/>
      <w:sz w:val="22"/>
      <w:szCs w:val="24"/>
      <w:u w:val="single"/>
      <w:lang w:val="en-US" w:eastAsia="en-US" w:bidi="ar-SA"/>
    </w:rPr>
  </w:style>
  <w:style w:type="character" w:customStyle="1" w:styleId="underline3">
    <w:name w:val="underline3"/>
    <w:basedOn w:val="underline2"/>
    <w:rsid w:val="006016EB"/>
    <w:rPr>
      <w:rFonts w:ascii="Arial" w:hAnsi="Arial"/>
      <w:sz w:val="18"/>
      <w:u w:val="single"/>
      <w:bdr w:val="none" w:sz="0" w:space="0" w:color="auto" w:frame="1"/>
      <w:shd w:val="clear" w:color="auto" w:fill="FFFF00"/>
    </w:rPr>
  </w:style>
  <w:style w:type="character" w:customStyle="1" w:styleId="menu">
    <w:name w:val="menu"/>
    <w:basedOn w:val="DefaultParagraphFont"/>
    <w:rsid w:val="006016EB"/>
  </w:style>
  <w:style w:type="character" w:customStyle="1" w:styleId="itxtrst">
    <w:name w:val="itxtrst"/>
    <w:rsid w:val="006016EB"/>
  </w:style>
  <w:style w:type="character" w:customStyle="1" w:styleId="A-Underlining">
    <w:name w:val="A-Underlining"/>
    <w:basedOn w:val="DefaultParagraphFont"/>
    <w:rsid w:val="006016EB"/>
    <w:rPr>
      <w:rFonts w:ascii="Garamond" w:hAnsi="Garamond" w:hint="default"/>
      <w:color w:val="auto"/>
      <w:sz w:val="24"/>
      <w:u w:val="single"/>
    </w:rPr>
  </w:style>
  <w:style w:type="character" w:customStyle="1" w:styleId="StyleUnderlineBold0">
    <w:name w:val="Style Underline + Bold"/>
    <w:rsid w:val="006016EB"/>
    <w:rPr>
      <w:b/>
      <w:bCs/>
      <w:u w:val="single"/>
    </w:rPr>
  </w:style>
  <w:style w:type="character" w:customStyle="1" w:styleId="Underline-Highlighted">
    <w:name w:val="Underline-Highlighted"/>
    <w:uiPriority w:val="1"/>
    <w:qFormat/>
    <w:rsid w:val="006016E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016EB"/>
  </w:style>
  <w:style w:type="character" w:customStyle="1" w:styleId="newsmain">
    <w:name w:val="news_main"/>
    <w:basedOn w:val="DefaultParagraphFont"/>
    <w:rsid w:val="006016EB"/>
  </w:style>
  <w:style w:type="character" w:customStyle="1" w:styleId="AuthorDate0">
    <w:name w:val="Author Date"/>
    <w:rsid w:val="006016EB"/>
    <w:rPr>
      <w:b/>
      <w:bCs w:val="0"/>
      <w:sz w:val="24"/>
      <w:u w:val="thick"/>
    </w:rPr>
  </w:style>
  <w:style w:type="character" w:customStyle="1" w:styleId="red">
    <w:name w:val="red"/>
    <w:basedOn w:val="DefaultParagraphFont"/>
    <w:rsid w:val="006016EB"/>
  </w:style>
  <w:style w:type="character" w:customStyle="1" w:styleId="at">
    <w:name w:val="at"/>
    <w:rsid w:val="006016EB"/>
  </w:style>
  <w:style w:type="character" w:customStyle="1" w:styleId="org">
    <w:name w:val="org"/>
    <w:rsid w:val="006016EB"/>
  </w:style>
  <w:style w:type="character" w:customStyle="1" w:styleId="pnumber">
    <w:name w:val="pnumber"/>
    <w:rsid w:val="006016EB"/>
  </w:style>
  <w:style w:type="character" w:customStyle="1" w:styleId="ital">
    <w:name w:val="ital"/>
    <w:rsid w:val="006016EB"/>
  </w:style>
  <w:style w:type="character" w:customStyle="1" w:styleId="orgdiv">
    <w:name w:val="orgdiv"/>
    <w:rsid w:val="006016EB"/>
  </w:style>
  <w:style w:type="character" w:customStyle="1" w:styleId="orgname">
    <w:name w:val="orgname"/>
    <w:rsid w:val="006016EB"/>
  </w:style>
  <w:style w:type="character" w:customStyle="1" w:styleId="city">
    <w:name w:val="city"/>
    <w:rsid w:val="006016EB"/>
  </w:style>
  <w:style w:type="character" w:customStyle="1" w:styleId="state">
    <w:name w:val="state"/>
    <w:rsid w:val="006016EB"/>
  </w:style>
  <w:style w:type="character" w:customStyle="1" w:styleId="country">
    <w:name w:val="country"/>
    <w:rsid w:val="006016EB"/>
  </w:style>
  <w:style w:type="character" w:customStyle="1" w:styleId="articletitle">
    <w:name w:val="articletitle"/>
    <w:rsid w:val="006016EB"/>
    <w:rPr>
      <w:rFonts w:ascii="Times New Roman" w:hAnsi="Times New Roman" w:cs="Times New Roman" w:hint="default"/>
    </w:rPr>
  </w:style>
  <w:style w:type="character" w:customStyle="1" w:styleId="6pointChar">
    <w:name w:val="6 point Char"/>
    <w:rsid w:val="006016EB"/>
    <w:rPr>
      <w:rFonts w:ascii="Times New Roman" w:hAnsi="Times New Roman" w:cs="Times New Roman" w:hint="default"/>
      <w:sz w:val="12"/>
      <w:lang w:val="en-US" w:eastAsia="en-US"/>
    </w:rPr>
  </w:style>
  <w:style w:type="character" w:customStyle="1" w:styleId="StyleThickunderline">
    <w:name w:val="Style Thick underline"/>
    <w:qFormat/>
    <w:rsid w:val="006016EB"/>
    <w:rPr>
      <w:u w:val="thick"/>
    </w:rPr>
  </w:style>
  <w:style w:type="character" w:customStyle="1" w:styleId="Box0">
    <w:name w:val="Box!"/>
    <w:rsid w:val="006016EB"/>
    <w:rPr>
      <w:rFonts w:ascii="Garamond" w:hAnsi="Garamond" w:hint="default"/>
      <w:sz w:val="24"/>
      <w:u w:val="single"/>
      <w:bdr w:val="single" w:sz="4" w:space="0" w:color="auto" w:frame="1"/>
    </w:rPr>
  </w:style>
  <w:style w:type="character" w:customStyle="1" w:styleId="citechar1">
    <w:name w:val="citechar"/>
    <w:basedOn w:val="DefaultParagraphFont"/>
    <w:rsid w:val="006016EB"/>
  </w:style>
  <w:style w:type="character" w:customStyle="1" w:styleId="underlinechar5">
    <w:name w:val="underlinechar"/>
    <w:basedOn w:val="DefaultParagraphFont"/>
    <w:rsid w:val="006016EB"/>
  </w:style>
  <w:style w:type="character" w:customStyle="1" w:styleId="CardUnderlineChar">
    <w:name w:val="Card Underline Char"/>
    <w:rsid w:val="006016EB"/>
    <w:rPr>
      <w:szCs w:val="24"/>
      <w:u w:val="single"/>
      <w:lang w:val="en-US" w:eastAsia="en-US" w:bidi="ar-SA"/>
    </w:rPr>
  </w:style>
  <w:style w:type="character" w:customStyle="1" w:styleId="tagciteChar">
    <w:name w:val="tag/cite Char"/>
    <w:basedOn w:val="DefaultParagraphFont"/>
    <w:rsid w:val="006016EB"/>
    <w:rPr>
      <w:b/>
      <w:bCs w:val="0"/>
      <w:sz w:val="24"/>
      <w:lang w:val="en-US" w:eastAsia="en-US" w:bidi="ar-SA"/>
    </w:rPr>
  </w:style>
  <w:style w:type="character" w:customStyle="1" w:styleId="8pointChar">
    <w:name w:val="8 point Char"/>
    <w:basedOn w:val="DefaultParagraphFont"/>
    <w:rsid w:val="006016EB"/>
    <w:rPr>
      <w:sz w:val="16"/>
      <w:lang w:val="en-US" w:eastAsia="en-US" w:bidi="ar-SA"/>
    </w:rPr>
  </w:style>
  <w:style w:type="character" w:customStyle="1" w:styleId="BoldText12pt">
    <w:name w:val="Bold Text 12 pt"/>
    <w:rsid w:val="006016E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016EB"/>
  </w:style>
  <w:style w:type="table" w:styleId="TableGrid">
    <w:name w:val="Table Grid"/>
    <w:basedOn w:val="TableNormal"/>
    <w:rsid w:val="006016E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016EB"/>
    <w:rPr>
      <w:b/>
      <w:bCs w:val="0"/>
      <w:sz w:val="24"/>
      <w:lang w:val="en-US" w:eastAsia="en-US" w:bidi="ar-SA"/>
    </w:rPr>
  </w:style>
  <w:style w:type="character" w:customStyle="1" w:styleId="Mention11">
    <w:name w:val="Mention11"/>
    <w:basedOn w:val="DefaultParagraphFont"/>
    <w:uiPriority w:val="99"/>
    <w:semiHidden/>
    <w:unhideWhenUsed/>
    <w:rsid w:val="006016EB"/>
    <w:rPr>
      <w:color w:val="2B579A"/>
      <w:shd w:val="clear" w:color="auto" w:fill="E6E6E6"/>
    </w:rPr>
  </w:style>
  <w:style w:type="character" w:customStyle="1" w:styleId="Emph">
    <w:name w:val="Emph"/>
    <w:basedOn w:val="DefaultParagraphFont"/>
    <w:uiPriority w:val="1"/>
    <w:qFormat/>
    <w:rsid w:val="006016E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016EB"/>
  </w:style>
  <w:style w:type="character" w:customStyle="1" w:styleId="Mention2">
    <w:name w:val="Mention2"/>
    <w:basedOn w:val="DefaultParagraphFont"/>
    <w:uiPriority w:val="99"/>
    <w:semiHidden/>
    <w:unhideWhenUsed/>
    <w:rsid w:val="006016EB"/>
    <w:rPr>
      <w:color w:val="2B579A"/>
      <w:shd w:val="clear" w:color="auto" w:fill="E6E6E6"/>
    </w:rPr>
  </w:style>
  <w:style w:type="paragraph" w:customStyle="1" w:styleId="FlashTag">
    <w:name w:val="FlashTag"/>
    <w:basedOn w:val="Normal"/>
    <w:link w:val="FlashTagChar"/>
    <w:autoRedefine/>
    <w:uiPriority w:val="4"/>
    <w:qFormat/>
    <w:rsid w:val="006016EB"/>
    <w:rPr>
      <w:rFonts w:asciiTheme="majorHAnsi" w:hAnsiTheme="majorHAnsi"/>
      <w:b/>
      <w:sz w:val="28"/>
    </w:rPr>
  </w:style>
  <w:style w:type="character" w:customStyle="1" w:styleId="FlashTagChar">
    <w:name w:val="FlashTag Char"/>
    <w:basedOn w:val="DefaultParagraphFont"/>
    <w:link w:val="FlashTag"/>
    <w:uiPriority w:val="4"/>
    <w:rsid w:val="006016EB"/>
    <w:rPr>
      <w:rFonts w:asciiTheme="majorHAnsi" w:hAnsiTheme="majorHAnsi"/>
      <w:b/>
      <w:sz w:val="28"/>
    </w:rPr>
  </w:style>
  <w:style w:type="paragraph" w:customStyle="1" w:styleId="Warrant">
    <w:name w:val="Warrant"/>
    <w:autoRedefine/>
    <w:uiPriority w:val="4"/>
    <w:qFormat/>
    <w:rsid w:val="006016EB"/>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016EB"/>
  </w:style>
  <w:style w:type="character" w:customStyle="1" w:styleId="m-8793234324905335251gmail-style13ptbold">
    <w:name w:val="m_-8793234324905335251gmail-style13ptbold"/>
    <w:basedOn w:val="DefaultParagraphFont"/>
    <w:rsid w:val="006016EB"/>
  </w:style>
  <w:style w:type="character" w:customStyle="1" w:styleId="EndnoteTextChar">
    <w:name w:val="Endnote Text Char"/>
    <w:basedOn w:val="DefaultParagraphFont"/>
    <w:link w:val="EndnoteText"/>
    <w:locked/>
    <w:rsid w:val="006016EB"/>
    <w:rPr>
      <w:rFonts w:ascii="Georgia" w:eastAsia="Times New Roman" w:hAnsi="Georgia"/>
      <w:szCs w:val="20"/>
    </w:rPr>
  </w:style>
  <w:style w:type="paragraph" w:styleId="EndnoteText">
    <w:name w:val="endnote text"/>
    <w:basedOn w:val="Normal"/>
    <w:link w:val="EndnoteTextChar"/>
    <w:unhideWhenUsed/>
    <w:rsid w:val="006016EB"/>
    <w:rPr>
      <w:rFonts w:ascii="Georgia" w:eastAsia="Times New Roman" w:hAnsi="Georgia"/>
      <w:sz w:val="24"/>
      <w:szCs w:val="20"/>
    </w:rPr>
  </w:style>
  <w:style w:type="character" w:customStyle="1" w:styleId="EndnoteTextChar1">
    <w:name w:val="Endnote Text Char1"/>
    <w:basedOn w:val="DefaultParagraphFont"/>
    <w:semiHidden/>
    <w:rsid w:val="006016EB"/>
    <w:rPr>
      <w:rFonts w:ascii="Calibri" w:hAnsi="Calibri"/>
      <w:sz w:val="20"/>
      <w:szCs w:val="20"/>
    </w:rPr>
  </w:style>
  <w:style w:type="character" w:customStyle="1" w:styleId="DateChar1">
    <w:name w:val="Date Char1"/>
    <w:basedOn w:val="DefaultParagraphFont"/>
    <w:uiPriority w:val="99"/>
    <w:rsid w:val="006016EB"/>
    <w:rPr>
      <w:rFonts w:ascii="Calibri" w:hAnsi="Calibri"/>
      <w:sz w:val="22"/>
    </w:rPr>
  </w:style>
  <w:style w:type="character" w:customStyle="1" w:styleId="BodyTextFirstIndentChar">
    <w:name w:val="Body Text First Indent Char"/>
    <w:basedOn w:val="BodyTextChar"/>
    <w:link w:val="BodyTextFirstIndent"/>
    <w:locked/>
    <w:rsid w:val="006016E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016EB"/>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016EB"/>
    <w:rPr>
      <w:rFonts w:ascii="Calibri" w:hAnsi="Calibri"/>
      <w:sz w:val="22"/>
    </w:rPr>
  </w:style>
  <w:style w:type="character" w:customStyle="1" w:styleId="BodyTextIndent2Char1">
    <w:name w:val="Body Text Indent 2 Char1"/>
    <w:basedOn w:val="DefaultParagraphFont"/>
    <w:semiHidden/>
    <w:rsid w:val="006016EB"/>
    <w:rPr>
      <w:rFonts w:ascii="Calibri" w:hAnsi="Calibri" w:cs="Calibri"/>
    </w:rPr>
  </w:style>
  <w:style w:type="character" w:customStyle="1" w:styleId="PlainTextChar1">
    <w:name w:val="Plain Text Char1"/>
    <w:basedOn w:val="DefaultParagraphFont"/>
    <w:semiHidden/>
    <w:rsid w:val="006016EB"/>
    <w:rPr>
      <w:rFonts w:ascii="Consolas" w:hAnsi="Consolas" w:cs="Calibri"/>
      <w:sz w:val="21"/>
      <w:szCs w:val="21"/>
    </w:rPr>
  </w:style>
  <w:style w:type="paragraph" w:customStyle="1" w:styleId="msolistparagraphcxspfirst">
    <w:name w:val="msolistparagraphcxspfirst"/>
    <w:basedOn w:val="Normal"/>
    <w:uiPriority w:val="99"/>
    <w:qFormat/>
    <w:rsid w:val="006016E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016E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016EB"/>
    <w:rPr>
      <w:rFonts w:ascii="Calibri" w:hAnsi="Calibri" w:cs="Calibri"/>
      <w:i/>
      <w:iCs/>
      <w:color w:val="000000" w:themeColor="text1"/>
    </w:rPr>
  </w:style>
  <w:style w:type="paragraph" w:customStyle="1" w:styleId="Heading2-NotBold">
    <w:name w:val="Heading 2 - Not Bold"/>
    <w:basedOn w:val="Heading2"/>
    <w:autoRedefine/>
    <w:uiPriority w:val="99"/>
    <w:qFormat/>
    <w:rsid w:val="006016EB"/>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6016EB"/>
    <w:rPr>
      <w:rFonts w:ascii="Calibri" w:eastAsia="Calibri" w:hAnsi="Calibri"/>
      <w:b/>
      <w:sz w:val="22"/>
    </w:rPr>
  </w:style>
  <w:style w:type="paragraph" w:customStyle="1" w:styleId="Heading2-Bold">
    <w:name w:val="Heading 2 - Bold"/>
    <w:basedOn w:val="Normal"/>
    <w:autoRedefine/>
    <w:uiPriority w:val="99"/>
    <w:qFormat/>
    <w:rsid w:val="006016EB"/>
    <w:rPr>
      <w:rFonts w:eastAsia="Calibri"/>
      <w:b/>
    </w:rPr>
  </w:style>
  <w:style w:type="paragraph" w:customStyle="1" w:styleId="tag">
    <w:name w:val="%tag"/>
    <w:basedOn w:val="Normal"/>
    <w:next w:val="Normal"/>
    <w:uiPriority w:val="99"/>
    <w:qFormat/>
    <w:rsid w:val="006016EB"/>
    <w:rPr>
      <w:rFonts w:eastAsia="Calibri"/>
      <w:bCs/>
      <w:sz w:val="18"/>
    </w:rPr>
  </w:style>
  <w:style w:type="character" w:customStyle="1" w:styleId="Style2Char">
    <w:name w:val="Style 2 Char"/>
    <w:link w:val="Style20"/>
    <w:uiPriority w:val="99"/>
    <w:locked/>
    <w:rsid w:val="006016E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016EB"/>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016E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016EB"/>
    <w:rPr>
      <w:rFonts w:ascii="Garamond" w:eastAsia="Times New Roman" w:hAnsi="Garamond"/>
      <w:sz w:val="24"/>
      <w:szCs w:val="20"/>
      <w:u w:val="single"/>
      <w:lang w:val="x-none" w:eastAsia="x-none"/>
    </w:rPr>
  </w:style>
  <w:style w:type="character" w:customStyle="1" w:styleId="textsmallChar0">
    <w:name w:val="textsmall Char"/>
    <w:link w:val="textsmall0"/>
    <w:locked/>
    <w:rsid w:val="006016EB"/>
    <w:rPr>
      <w:rFonts w:ascii="Georgia" w:eastAsia="Times New Roman" w:hAnsi="Georgia"/>
      <w:sz w:val="18"/>
      <w:szCs w:val="20"/>
      <w:lang w:val="x-none" w:eastAsia="x-none"/>
    </w:rPr>
  </w:style>
  <w:style w:type="paragraph" w:customStyle="1" w:styleId="textsmall0">
    <w:name w:val="textsmall"/>
    <w:basedOn w:val="Normal"/>
    <w:link w:val="textsmallChar0"/>
    <w:qFormat/>
    <w:rsid w:val="006016E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016E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016E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016EB"/>
    <w:rPr>
      <w:rFonts w:ascii="Arial" w:eastAsia="Times New Roman" w:hAnsi="Arial" w:cs="Arial"/>
      <w:sz w:val="12"/>
    </w:rPr>
  </w:style>
  <w:style w:type="paragraph" w:customStyle="1" w:styleId="Micro">
    <w:name w:val="Micro"/>
    <w:basedOn w:val="Normal"/>
    <w:next w:val="Normal"/>
    <w:link w:val="MicroChar"/>
    <w:qFormat/>
    <w:rsid w:val="006016EB"/>
    <w:rPr>
      <w:rFonts w:ascii="Arial" w:eastAsia="Times New Roman" w:hAnsi="Arial" w:cs="Arial"/>
      <w:sz w:val="12"/>
    </w:rPr>
  </w:style>
  <w:style w:type="character" w:customStyle="1" w:styleId="CardNotUnderlinedChar1">
    <w:name w:val="Card Not Underlined Char1"/>
    <w:link w:val="CardNotUnderlined"/>
    <w:locked/>
    <w:rsid w:val="006016EB"/>
    <w:rPr>
      <w:rFonts w:ascii="Cambria" w:eastAsia="Times New Roman" w:hAnsi="Cambria" w:cs="Times New Roman"/>
      <w:sz w:val="18"/>
      <w:szCs w:val="20"/>
    </w:rPr>
  </w:style>
  <w:style w:type="paragraph" w:customStyle="1" w:styleId="h-lead">
    <w:name w:val="h-lead"/>
    <w:basedOn w:val="Normal"/>
    <w:uiPriority w:val="99"/>
    <w:qFormat/>
    <w:rsid w:val="006016EB"/>
    <w:pPr>
      <w:spacing w:before="100" w:beforeAutospacing="1" w:after="100" w:afterAutospacing="1"/>
    </w:pPr>
    <w:rPr>
      <w:rFonts w:eastAsia="Times New Roman"/>
      <w:sz w:val="24"/>
    </w:rPr>
  </w:style>
  <w:style w:type="paragraph" w:customStyle="1" w:styleId="intro">
    <w:name w:val="intro"/>
    <w:basedOn w:val="Normal"/>
    <w:uiPriority w:val="99"/>
    <w:qFormat/>
    <w:rsid w:val="006016E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016E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016E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016E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016EB"/>
    <w:rPr>
      <w:rFonts w:eastAsia="Calibri"/>
    </w:rPr>
  </w:style>
  <w:style w:type="paragraph" w:customStyle="1" w:styleId="F3-TagAuthor">
    <w:name w:val="F3 - Tag/Author"/>
    <w:basedOn w:val="Normal"/>
    <w:uiPriority w:val="99"/>
    <w:qFormat/>
    <w:rsid w:val="006016EB"/>
    <w:rPr>
      <w:rFonts w:eastAsia="Times New Roman"/>
      <w:b/>
    </w:rPr>
  </w:style>
  <w:style w:type="paragraph" w:customStyle="1" w:styleId="F5-UnderlineNormal">
    <w:name w:val="F5 - Underline Normal"/>
    <w:basedOn w:val="Normal"/>
    <w:uiPriority w:val="99"/>
    <w:qFormat/>
    <w:rsid w:val="006016EB"/>
    <w:rPr>
      <w:rFonts w:eastAsia="Calibri"/>
      <w:u w:val="single"/>
    </w:rPr>
  </w:style>
  <w:style w:type="paragraph" w:customStyle="1" w:styleId="Brief-PrimarySource">
    <w:name w:val="Brief - Primary Source"/>
    <w:basedOn w:val="Normal"/>
    <w:uiPriority w:val="99"/>
    <w:qFormat/>
    <w:rsid w:val="006016EB"/>
    <w:rPr>
      <w:rFonts w:eastAsia="Times New Roman"/>
      <w:b/>
      <w:sz w:val="24"/>
      <w:u w:val="single"/>
    </w:rPr>
  </w:style>
  <w:style w:type="paragraph" w:customStyle="1" w:styleId="Brief-Underline">
    <w:name w:val="Brief - Underline"/>
    <w:basedOn w:val="Normal"/>
    <w:uiPriority w:val="99"/>
    <w:qFormat/>
    <w:rsid w:val="006016EB"/>
    <w:rPr>
      <w:rFonts w:eastAsia="Times New Roman"/>
      <w:u w:val="single"/>
    </w:rPr>
  </w:style>
  <w:style w:type="paragraph" w:customStyle="1" w:styleId="Brief">
    <w:name w:val="Brief"/>
    <w:basedOn w:val="Brief-PrimarySource"/>
    <w:uiPriority w:val="99"/>
    <w:qFormat/>
    <w:rsid w:val="006016EB"/>
    <w:rPr>
      <w:b w:val="0"/>
    </w:rPr>
  </w:style>
  <w:style w:type="paragraph" w:customStyle="1" w:styleId="CM2">
    <w:name w:val="CM2"/>
    <w:basedOn w:val="Normal"/>
    <w:next w:val="Normal"/>
    <w:uiPriority w:val="99"/>
    <w:qFormat/>
    <w:rsid w:val="006016E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016E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016E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016E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016E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016EB"/>
    <w:pPr>
      <w:widowControl w:val="0"/>
      <w:spacing w:line="276" w:lineRule="atLeast"/>
    </w:pPr>
    <w:rPr>
      <w:color w:val="auto"/>
    </w:rPr>
  </w:style>
  <w:style w:type="paragraph" w:customStyle="1" w:styleId="CM34">
    <w:name w:val="CM34"/>
    <w:basedOn w:val="Default"/>
    <w:next w:val="Default"/>
    <w:uiPriority w:val="99"/>
    <w:qFormat/>
    <w:rsid w:val="006016EB"/>
    <w:pPr>
      <w:widowControl w:val="0"/>
    </w:pPr>
    <w:rPr>
      <w:color w:val="auto"/>
    </w:rPr>
  </w:style>
  <w:style w:type="paragraph" w:customStyle="1" w:styleId="CM56">
    <w:name w:val="CM56"/>
    <w:basedOn w:val="Default"/>
    <w:next w:val="Default"/>
    <w:uiPriority w:val="99"/>
    <w:qFormat/>
    <w:rsid w:val="006016EB"/>
    <w:pPr>
      <w:widowControl w:val="0"/>
    </w:pPr>
    <w:rPr>
      <w:rFonts w:eastAsia="Calibri"/>
      <w:color w:val="auto"/>
    </w:rPr>
  </w:style>
  <w:style w:type="paragraph" w:customStyle="1" w:styleId="CM58">
    <w:name w:val="CM58"/>
    <w:basedOn w:val="Default"/>
    <w:next w:val="Default"/>
    <w:uiPriority w:val="99"/>
    <w:qFormat/>
    <w:rsid w:val="006016EB"/>
    <w:pPr>
      <w:widowControl w:val="0"/>
    </w:pPr>
    <w:rPr>
      <w:rFonts w:eastAsia="Calibri"/>
      <w:color w:val="auto"/>
    </w:rPr>
  </w:style>
  <w:style w:type="paragraph" w:customStyle="1" w:styleId="CM57">
    <w:name w:val="CM57"/>
    <w:basedOn w:val="Default"/>
    <w:next w:val="Default"/>
    <w:uiPriority w:val="99"/>
    <w:qFormat/>
    <w:rsid w:val="006016EB"/>
    <w:pPr>
      <w:widowControl w:val="0"/>
    </w:pPr>
    <w:rPr>
      <w:rFonts w:eastAsia="Calibri"/>
      <w:color w:val="auto"/>
    </w:rPr>
  </w:style>
  <w:style w:type="paragraph" w:customStyle="1" w:styleId="CM1">
    <w:name w:val="CM1"/>
    <w:basedOn w:val="Default"/>
    <w:next w:val="Default"/>
    <w:uiPriority w:val="99"/>
    <w:qFormat/>
    <w:rsid w:val="006016EB"/>
    <w:pPr>
      <w:widowControl w:val="0"/>
    </w:pPr>
    <w:rPr>
      <w:rFonts w:eastAsia="Calibri"/>
      <w:color w:val="auto"/>
    </w:rPr>
  </w:style>
  <w:style w:type="paragraph" w:customStyle="1" w:styleId="CM49">
    <w:name w:val="CM49"/>
    <w:basedOn w:val="Default"/>
    <w:next w:val="Default"/>
    <w:uiPriority w:val="99"/>
    <w:qFormat/>
    <w:rsid w:val="006016EB"/>
    <w:pPr>
      <w:widowControl w:val="0"/>
    </w:pPr>
    <w:rPr>
      <w:rFonts w:eastAsia="Calibri"/>
      <w:color w:val="auto"/>
    </w:rPr>
  </w:style>
  <w:style w:type="paragraph" w:customStyle="1" w:styleId="CM41">
    <w:name w:val="CM41"/>
    <w:basedOn w:val="Default"/>
    <w:next w:val="Default"/>
    <w:uiPriority w:val="99"/>
    <w:qFormat/>
    <w:rsid w:val="006016EB"/>
    <w:pPr>
      <w:widowControl w:val="0"/>
    </w:pPr>
    <w:rPr>
      <w:rFonts w:eastAsia="Calibri"/>
      <w:color w:val="auto"/>
    </w:rPr>
  </w:style>
  <w:style w:type="paragraph" w:customStyle="1" w:styleId="3rdOrderPara">
    <w:name w:val="3rd Order Para"/>
    <w:basedOn w:val="Default"/>
    <w:next w:val="Default"/>
    <w:qFormat/>
    <w:rsid w:val="006016EB"/>
    <w:pPr>
      <w:widowControl w:val="0"/>
    </w:pPr>
    <w:rPr>
      <w:rFonts w:eastAsia="Calibri"/>
      <w:color w:val="auto"/>
    </w:rPr>
  </w:style>
  <w:style w:type="paragraph" w:customStyle="1" w:styleId="2ndOrderPara">
    <w:name w:val="2nd Order Para"/>
    <w:basedOn w:val="Default"/>
    <w:next w:val="Default"/>
    <w:qFormat/>
    <w:rsid w:val="006016EB"/>
    <w:pPr>
      <w:widowControl w:val="0"/>
    </w:pPr>
    <w:rPr>
      <w:rFonts w:eastAsia="Calibri"/>
      <w:color w:val="auto"/>
    </w:rPr>
  </w:style>
  <w:style w:type="paragraph" w:customStyle="1" w:styleId="Normal-SIGN2">
    <w:name w:val="Normal-SIGN2"/>
    <w:basedOn w:val="Default"/>
    <w:next w:val="Default"/>
    <w:qFormat/>
    <w:rsid w:val="006016EB"/>
    <w:pPr>
      <w:widowControl w:val="0"/>
    </w:pPr>
    <w:rPr>
      <w:rFonts w:eastAsia="Calibri"/>
      <w:color w:val="auto"/>
    </w:rPr>
  </w:style>
  <w:style w:type="paragraph" w:customStyle="1" w:styleId="Normal-SIGN1">
    <w:name w:val="Normal-SIGN1"/>
    <w:basedOn w:val="Default"/>
    <w:next w:val="Default"/>
    <w:uiPriority w:val="99"/>
    <w:qFormat/>
    <w:rsid w:val="006016EB"/>
    <w:pPr>
      <w:widowControl w:val="0"/>
    </w:pPr>
    <w:rPr>
      <w:rFonts w:eastAsia="Calibri"/>
      <w:color w:val="auto"/>
    </w:rPr>
  </w:style>
  <w:style w:type="paragraph" w:customStyle="1" w:styleId="CM3">
    <w:name w:val="CM3"/>
    <w:basedOn w:val="Default"/>
    <w:next w:val="Default"/>
    <w:uiPriority w:val="99"/>
    <w:qFormat/>
    <w:rsid w:val="006016EB"/>
    <w:pPr>
      <w:widowControl w:val="0"/>
      <w:spacing w:line="553" w:lineRule="atLeast"/>
    </w:pPr>
    <w:rPr>
      <w:rFonts w:eastAsia="Calibri"/>
      <w:color w:val="auto"/>
    </w:rPr>
  </w:style>
  <w:style w:type="paragraph" w:customStyle="1" w:styleId="CM33">
    <w:name w:val="CM33"/>
    <w:basedOn w:val="Default"/>
    <w:next w:val="Default"/>
    <w:uiPriority w:val="99"/>
    <w:qFormat/>
    <w:rsid w:val="006016EB"/>
    <w:pPr>
      <w:widowControl w:val="0"/>
    </w:pPr>
    <w:rPr>
      <w:rFonts w:eastAsia="Calibri"/>
      <w:color w:val="auto"/>
    </w:rPr>
  </w:style>
  <w:style w:type="paragraph" w:customStyle="1" w:styleId="CM37">
    <w:name w:val="CM37"/>
    <w:basedOn w:val="Default"/>
    <w:next w:val="Default"/>
    <w:uiPriority w:val="99"/>
    <w:qFormat/>
    <w:rsid w:val="006016EB"/>
    <w:pPr>
      <w:widowControl w:val="0"/>
    </w:pPr>
    <w:rPr>
      <w:rFonts w:eastAsia="Calibri"/>
      <w:color w:val="auto"/>
    </w:rPr>
  </w:style>
  <w:style w:type="paragraph" w:customStyle="1" w:styleId="CM7">
    <w:name w:val="CM7"/>
    <w:basedOn w:val="Default"/>
    <w:next w:val="Default"/>
    <w:uiPriority w:val="99"/>
    <w:qFormat/>
    <w:rsid w:val="006016EB"/>
    <w:pPr>
      <w:widowControl w:val="0"/>
      <w:spacing w:line="553" w:lineRule="atLeast"/>
    </w:pPr>
    <w:rPr>
      <w:rFonts w:eastAsia="Calibri"/>
      <w:color w:val="auto"/>
    </w:rPr>
  </w:style>
  <w:style w:type="paragraph" w:customStyle="1" w:styleId="Brief-SecondarySource">
    <w:name w:val="Brief - Secondary Source"/>
    <w:basedOn w:val="Normal"/>
    <w:qFormat/>
    <w:rsid w:val="006016EB"/>
    <w:rPr>
      <w:rFonts w:eastAsia="Times New Roman"/>
      <w:sz w:val="14"/>
      <w:szCs w:val="20"/>
    </w:rPr>
  </w:style>
  <w:style w:type="paragraph" w:customStyle="1" w:styleId="Brief-Card">
    <w:name w:val="Brief - Card"/>
    <w:basedOn w:val="Normal"/>
    <w:uiPriority w:val="99"/>
    <w:qFormat/>
    <w:rsid w:val="006016EB"/>
    <w:rPr>
      <w:rFonts w:eastAsia="Times New Roman"/>
    </w:rPr>
  </w:style>
  <w:style w:type="paragraph" w:customStyle="1" w:styleId="Pa2">
    <w:name w:val="Pa2"/>
    <w:basedOn w:val="Default"/>
    <w:next w:val="Default"/>
    <w:uiPriority w:val="99"/>
    <w:qFormat/>
    <w:rsid w:val="006016E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016E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016E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016E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016EB"/>
    <w:pPr>
      <w:widowControl w:val="0"/>
    </w:pPr>
    <w:rPr>
      <w:rFonts w:ascii="Arial Black" w:hAnsi="Arial Black"/>
      <w:color w:val="auto"/>
    </w:rPr>
  </w:style>
  <w:style w:type="paragraph" w:customStyle="1" w:styleId="Cover1">
    <w:name w:val="Cover 1"/>
    <w:basedOn w:val="Normal"/>
    <w:next w:val="Normal"/>
    <w:uiPriority w:val="99"/>
    <w:qFormat/>
    <w:rsid w:val="006016EB"/>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016EB"/>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016EB"/>
    <w:pPr>
      <w:widowControl w:val="0"/>
    </w:pPr>
    <w:rPr>
      <w:color w:val="auto"/>
    </w:rPr>
  </w:style>
  <w:style w:type="paragraph" w:customStyle="1" w:styleId="Pa11">
    <w:name w:val="Pa11"/>
    <w:basedOn w:val="Normal"/>
    <w:next w:val="Normal"/>
    <w:uiPriority w:val="99"/>
    <w:qFormat/>
    <w:rsid w:val="006016E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016E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016E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016EB"/>
    <w:pPr>
      <w:widowControl w:val="0"/>
    </w:pPr>
    <w:rPr>
      <w:rFonts w:eastAsia="Calibri"/>
      <w:color w:val="auto"/>
    </w:rPr>
  </w:style>
  <w:style w:type="paragraph" w:customStyle="1" w:styleId="CM5">
    <w:name w:val="CM5"/>
    <w:basedOn w:val="Default"/>
    <w:next w:val="Default"/>
    <w:qFormat/>
    <w:rsid w:val="006016EB"/>
    <w:pPr>
      <w:widowControl w:val="0"/>
      <w:spacing w:line="553" w:lineRule="atLeast"/>
    </w:pPr>
    <w:rPr>
      <w:rFonts w:eastAsia="Calibri"/>
      <w:color w:val="auto"/>
    </w:rPr>
  </w:style>
  <w:style w:type="paragraph" w:customStyle="1" w:styleId="CM28">
    <w:name w:val="CM28"/>
    <w:basedOn w:val="Default"/>
    <w:next w:val="Default"/>
    <w:uiPriority w:val="99"/>
    <w:qFormat/>
    <w:rsid w:val="006016EB"/>
    <w:pPr>
      <w:widowControl w:val="0"/>
    </w:pPr>
    <w:rPr>
      <w:rFonts w:eastAsia="Calibri"/>
      <w:color w:val="auto"/>
    </w:rPr>
  </w:style>
  <w:style w:type="paragraph" w:customStyle="1" w:styleId="CM8">
    <w:name w:val="CM8"/>
    <w:basedOn w:val="Default"/>
    <w:next w:val="Default"/>
    <w:uiPriority w:val="99"/>
    <w:qFormat/>
    <w:rsid w:val="006016EB"/>
    <w:pPr>
      <w:widowControl w:val="0"/>
    </w:pPr>
    <w:rPr>
      <w:rFonts w:eastAsia="Calibri"/>
      <w:color w:val="auto"/>
    </w:rPr>
  </w:style>
  <w:style w:type="paragraph" w:customStyle="1" w:styleId="CM6">
    <w:name w:val="CM6"/>
    <w:basedOn w:val="Default"/>
    <w:next w:val="Default"/>
    <w:uiPriority w:val="99"/>
    <w:qFormat/>
    <w:rsid w:val="006016EB"/>
    <w:pPr>
      <w:widowControl w:val="0"/>
      <w:spacing w:line="553" w:lineRule="atLeast"/>
    </w:pPr>
    <w:rPr>
      <w:rFonts w:eastAsia="Calibri"/>
      <w:color w:val="auto"/>
    </w:rPr>
  </w:style>
  <w:style w:type="paragraph" w:customStyle="1" w:styleId="CM22">
    <w:name w:val="CM22"/>
    <w:basedOn w:val="Default"/>
    <w:next w:val="Default"/>
    <w:uiPriority w:val="99"/>
    <w:qFormat/>
    <w:rsid w:val="006016EB"/>
    <w:pPr>
      <w:widowControl w:val="0"/>
    </w:pPr>
    <w:rPr>
      <w:rFonts w:eastAsia="Calibri"/>
      <w:color w:val="auto"/>
    </w:rPr>
  </w:style>
  <w:style w:type="paragraph" w:customStyle="1" w:styleId="DoubleUnderlined">
    <w:name w:val="Double Underlined"/>
    <w:basedOn w:val="Heading2"/>
    <w:autoRedefine/>
    <w:uiPriority w:val="99"/>
    <w:qFormat/>
    <w:rsid w:val="006016E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016E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016E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016E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016E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016E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016EB"/>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6016E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016E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016EB"/>
  </w:style>
  <w:style w:type="paragraph" w:customStyle="1" w:styleId="StyleUnderliningTimesNewRomanBoldNounderlineKernat16">
    <w:name w:val="Style Underlining + Times New Roman Bold No underline Kern at 16..."/>
    <w:basedOn w:val="Normal"/>
    <w:uiPriority w:val="99"/>
    <w:qFormat/>
    <w:rsid w:val="006016E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016EB"/>
    <w:rPr>
      <w:rFonts w:eastAsia="Times New Roman"/>
      <w:b/>
      <w:bCs/>
      <w:kern w:val="32"/>
      <w:sz w:val="32"/>
      <w:szCs w:val="32"/>
    </w:rPr>
  </w:style>
  <w:style w:type="paragraph" w:customStyle="1" w:styleId="StyleBoldUnderliningKernat16pt">
    <w:name w:val="Style Bold Underlining + Kern at 16 pt"/>
    <w:uiPriority w:val="99"/>
    <w:qFormat/>
    <w:rsid w:val="006016E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016EB"/>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016E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016EB"/>
    <w:pPr>
      <w:ind w:left="400"/>
    </w:pPr>
    <w:rPr>
      <w:rFonts w:eastAsia="Times New Roman"/>
      <w:szCs w:val="20"/>
    </w:rPr>
  </w:style>
  <w:style w:type="paragraph" w:customStyle="1" w:styleId="Paste">
    <w:name w:val="Paste"/>
    <w:basedOn w:val="card"/>
    <w:qFormat/>
    <w:rsid w:val="006016EB"/>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6016EB"/>
    <w:rPr>
      <w:rFonts w:ascii="Georgia" w:eastAsia="Times New Roman" w:hAnsi="Georgia"/>
      <w:b/>
      <w:u w:val="single"/>
    </w:rPr>
  </w:style>
  <w:style w:type="paragraph" w:customStyle="1" w:styleId="UnderlineStyle0">
    <w:name w:val="Underline Style"/>
    <w:basedOn w:val="Normal"/>
    <w:link w:val="UnderlineStyleChar"/>
    <w:qFormat/>
    <w:rsid w:val="006016EB"/>
    <w:rPr>
      <w:rFonts w:ascii="Georgia" w:eastAsia="Times New Roman" w:hAnsi="Georgia"/>
      <w:b/>
      <w:sz w:val="24"/>
      <w:u w:val="single"/>
    </w:rPr>
  </w:style>
  <w:style w:type="paragraph" w:customStyle="1" w:styleId="Normalization">
    <w:name w:val="Normalization"/>
    <w:basedOn w:val="Normal"/>
    <w:uiPriority w:val="99"/>
    <w:qFormat/>
    <w:rsid w:val="006016EB"/>
    <w:rPr>
      <w:rFonts w:eastAsia="Times New Roman"/>
      <w:sz w:val="18"/>
    </w:rPr>
  </w:style>
  <w:style w:type="paragraph" w:customStyle="1" w:styleId="BreifTitle">
    <w:name w:val="Breif Title"/>
    <w:basedOn w:val="Normal"/>
    <w:autoRedefine/>
    <w:uiPriority w:val="99"/>
    <w:qFormat/>
    <w:rsid w:val="006016E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016E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016E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016EB"/>
    <w:rPr>
      <w:rFonts w:eastAsia="Times New Roman"/>
      <w:color w:val="333333"/>
    </w:rPr>
  </w:style>
  <w:style w:type="paragraph" w:customStyle="1" w:styleId="StyleTagandCiteFranklinGothicDemi">
    <w:name w:val="Style Tag and Cite + Franklin Gothic Demi"/>
    <w:basedOn w:val="Normal"/>
    <w:autoRedefine/>
    <w:uiPriority w:val="99"/>
    <w:qFormat/>
    <w:rsid w:val="006016E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016EB"/>
    <w:rPr>
      <w:bCs/>
    </w:rPr>
  </w:style>
  <w:style w:type="paragraph" w:customStyle="1" w:styleId="tagCharCharCharCharCharCharChar">
    <w:name w:val="tag Char Char Char Char Char Char Char"/>
    <w:basedOn w:val="Normal"/>
    <w:uiPriority w:val="99"/>
    <w:qFormat/>
    <w:rsid w:val="006016EB"/>
    <w:rPr>
      <w:rFonts w:eastAsia="Times New Roman"/>
      <w:b/>
      <w:sz w:val="24"/>
      <w:szCs w:val="20"/>
    </w:rPr>
  </w:style>
  <w:style w:type="paragraph" w:customStyle="1" w:styleId="title-bold-medium">
    <w:name w:val="title-bold-medium"/>
    <w:basedOn w:val="Normal"/>
    <w:uiPriority w:val="99"/>
    <w:qFormat/>
    <w:rsid w:val="006016EB"/>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016EB"/>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6016EB"/>
    <w:rPr>
      <w:rFonts w:ascii="Arial Narrow" w:eastAsia="Times New Roman" w:hAnsi="Arial Narrow"/>
      <w:b/>
      <w:sz w:val="24"/>
    </w:rPr>
  </w:style>
  <w:style w:type="paragraph" w:customStyle="1" w:styleId="BLOCKTITLE1">
    <w:name w:val="BLOCK TITLE"/>
    <w:basedOn w:val="Heading1"/>
    <w:uiPriority w:val="99"/>
    <w:qFormat/>
    <w:rsid w:val="006016E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016EB"/>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016E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016E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016E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016E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016EB"/>
    <w:pPr>
      <w:spacing w:before="100" w:beforeAutospacing="1" w:after="100" w:afterAutospacing="1"/>
    </w:pPr>
    <w:rPr>
      <w:rFonts w:eastAsia="Times New Roman"/>
    </w:rPr>
  </w:style>
  <w:style w:type="paragraph" w:customStyle="1" w:styleId="ToRead">
    <w:name w:val="To Read"/>
    <w:basedOn w:val="Normal"/>
    <w:uiPriority w:val="99"/>
    <w:qFormat/>
    <w:rsid w:val="006016EB"/>
    <w:pPr>
      <w:ind w:left="720"/>
    </w:pPr>
    <w:rPr>
      <w:rFonts w:ascii="Verdana" w:eastAsia="Times New Roman" w:hAnsi="Verdana"/>
      <w:b/>
      <w:u w:val="single"/>
    </w:rPr>
  </w:style>
  <w:style w:type="paragraph" w:customStyle="1" w:styleId="Style1">
    <w:name w:val="Style 1"/>
    <w:basedOn w:val="Normal"/>
    <w:uiPriority w:val="99"/>
    <w:qFormat/>
    <w:rsid w:val="006016EB"/>
    <w:pPr>
      <w:widowControl w:val="0"/>
      <w:ind w:firstLine="216"/>
    </w:pPr>
    <w:rPr>
      <w:rFonts w:eastAsia="Times New Roman"/>
      <w:noProof/>
      <w:color w:val="000000"/>
      <w:szCs w:val="20"/>
    </w:rPr>
  </w:style>
  <w:style w:type="paragraph" w:customStyle="1" w:styleId="Style41">
    <w:name w:val="Style 4"/>
    <w:basedOn w:val="Normal"/>
    <w:uiPriority w:val="99"/>
    <w:qFormat/>
    <w:rsid w:val="006016E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016E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016E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016EB"/>
    <w:pPr>
      <w:ind w:left="1660"/>
    </w:pPr>
  </w:style>
  <w:style w:type="paragraph" w:customStyle="1" w:styleId="PageNumber1">
    <w:name w:val="Page Number1"/>
    <w:basedOn w:val="Normal"/>
    <w:next w:val="Normal"/>
    <w:uiPriority w:val="99"/>
    <w:qFormat/>
    <w:rsid w:val="006016EB"/>
    <w:rPr>
      <w:rFonts w:eastAsia="Times New Roman"/>
    </w:rPr>
  </w:style>
  <w:style w:type="paragraph" w:customStyle="1" w:styleId="Card1">
    <w:name w:val="Card1"/>
    <w:uiPriority w:val="99"/>
    <w:qFormat/>
    <w:rsid w:val="006016E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016E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016EB"/>
    <w:pPr>
      <w:ind w:left="288" w:right="288"/>
    </w:pPr>
    <w:rPr>
      <w:rFonts w:eastAsia="Times New Roman"/>
    </w:rPr>
  </w:style>
  <w:style w:type="paragraph" w:customStyle="1" w:styleId="CaseListNormal">
    <w:name w:val="Case List Normal"/>
    <w:basedOn w:val="Normal"/>
    <w:uiPriority w:val="99"/>
    <w:qFormat/>
    <w:rsid w:val="006016EB"/>
    <w:rPr>
      <w:rFonts w:ascii="Times" w:eastAsia="Times New Roman" w:hAnsi="Times"/>
      <w:szCs w:val="26"/>
    </w:rPr>
  </w:style>
  <w:style w:type="paragraph" w:customStyle="1" w:styleId="Body">
    <w:name w:val="Body"/>
    <w:basedOn w:val="Normal"/>
    <w:uiPriority w:val="99"/>
    <w:qFormat/>
    <w:rsid w:val="006016EB"/>
    <w:pPr>
      <w:outlineLvl w:val="3"/>
    </w:pPr>
    <w:rPr>
      <w:rFonts w:eastAsia="Times New Roman"/>
      <w:szCs w:val="20"/>
    </w:rPr>
  </w:style>
  <w:style w:type="paragraph" w:customStyle="1" w:styleId="3text">
    <w:name w:val="3text"/>
    <w:basedOn w:val="Normal"/>
    <w:uiPriority w:val="99"/>
    <w:qFormat/>
    <w:rsid w:val="006016EB"/>
    <w:pPr>
      <w:spacing w:before="100" w:beforeAutospacing="1" w:after="100" w:afterAutospacing="1"/>
    </w:pPr>
    <w:rPr>
      <w:rFonts w:eastAsia="Times New Roman"/>
      <w:sz w:val="24"/>
    </w:rPr>
  </w:style>
  <w:style w:type="paragraph" w:customStyle="1" w:styleId="TimesNewRoman12">
    <w:name w:val="TimesNewRoman12"/>
    <w:uiPriority w:val="99"/>
    <w:qFormat/>
    <w:rsid w:val="006016E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016E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016E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016EB"/>
    <w:rPr>
      <w:rFonts w:eastAsia="Times New Roman"/>
      <w:color w:val="000000"/>
      <w:sz w:val="18"/>
    </w:rPr>
  </w:style>
  <w:style w:type="paragraph" w:customStyle="1" w:styleId="text1">
    <w:name w:val="text1"/>
    <w:basedOn w:val="Normal"/>
    <w:autoRedefine/>
    <w:uiPriority w:val="99"/>
    <w:qFormat/>
    <w:rsid w:val="006016EB"/>
    <w:rPr>
      <w:rFonts w:eastAsia="Times New Roman"/>
      <w:szCs w:val="20"/>
    </w:rPr>
  </w:style>
  <w:style w:type="paragraph" w:customStyle="1" w:styleId="RepeatBlockHeading">
    <w:name w:val="Repeat Block Heading"/>
    <w:basedOn w:val="Normal"/>
    <w:autoRedefine/>
    <w:uiPriority w:val="99"/>
    <w:qFormat/>
    <w:rsid w:val="006016EB"/>
    <w:pPr>
      <w:jc w:val="center"/>
    </w:pPr>
    <w:rPr>
      <w:rFonts w:eastAsia="Times New Roman"/>
      <w:b/>
      <w:smallCaps/>
      <w:color w:val="000000"/>
      <w:sz w:val="24"/>
      <w:u w:val="thick"/>
    </w:rPr>
  </w:style>
  <w:style w:type="paragraph" w:customStyle="1" w:styleId="story-headline">
    <w:name w:val="story-headline"/>
    <w:basedOn w:val="Normal"/>
    <w:uiPriority w:val="99"/>
    <w:qFormat/>
    <w:rsid w:val="006016EB"/>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016EB"/>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016EB"/>
    <w:rPr>
      <w:rFonts w:ascii="Arial" w:eastAsia="Times New Roman" w:hAnsi="Arial"/>
      <w:b/>
      <w:bCs/>
    </w:rPr>
  </w:style>
  <w:style w:type="paragraph" w:customStyle="1" w:styleId="TextofCards">
    <w:name w:val="Text of Cards"/>
    <w:basedOn w:val="Normal"/>
    <w:uiPriority w:val="99"/>
    <w:qFormat/>
    <w:rsid w:val="006016EB"/>
    <w:rPr>
      <w:rFonts w:eastAsia="Times New Roman"/>
      <w:color w:val="000000"/>
      <w:spacing w:val="6"/>
      <w:szCs w:val="23"/>
    </w:rPr>
  </w:style>
  <w:style w:type="paragraph" w:customStyle="1" w:styleId="Corpotesto">
    <w:name w:val="Corpo testo"/>
    <w:basedOn w:val="Normal"/>
    <w:uiPriority w:val="99"/>
    <w:qFormat/>
    <w:rsid w:val="006016EB"/>
    <w:pPr>
      <w:widowControl w:val="0"/>
      <w:adjustRightInd w:val="0"/>
      <w:spacing w:after="283"/>
    </w:pPr>
    <w:rPr>
      <w:rFonts w:ascii="Times" w:eastAsia="Times New Roman" w:hAnsi="Times"/>
    </w:rPr>
  </w:style>
  <w:style w:type="paragraph" w:customStyle="1" w:styleId="tagCharChar1Char">
    <w:name w:val="tag Char Char1 Char"/>
    <w:uiPriority w:val="99"/>
    <w:qFormat/>
    <w:rsid w:val="006016EB"/>
    <w:rPr>
      <w:rFonts w:eastAsia="Times New Roman" w:cs="Calibri"/>
      <w:b/>
      <w:bCs/>
    </w:rPr>
  </w:style>
  <w:style w:type="paragraph" w:customStyle="1" w:styleId="inside-copy">
    <w:name w:val="inside-copy"/>
    <w:basedOn w:val="Normal"/>
    <w:uiPriority w:val="99"/>
    <w:qFormat/>
    <w:rsid w:val="006016EB"/>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016E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016E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016EB"/>
    <w:rPr>
      <w:rFonts w:ascii="Arial" w:hAnsi="Arial"/>
      <w:b w:val="0"/>
      <w:caps w:val="0"/>
      <w:sz w:val="20"/>
    </w:rPr>
  </w:style>
  <w:style w:type="paragraph" w:customStyle="1" w:styleId="ProjectTitleLine">
    <w:name w:val="Project Title Line"/>
    <w:basedOn w:val="Normal"/>
    <w:next w:val="Normal"/>
    <w:autoRedefine/>
    <w:uiPriority w:val="99"/>
    <w:qFormat/>
    <w:rsid w:val="006016EB"/>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016EB"/>
    <w:rPr>
      <w:rFonts w:ascii="Arial Narrow" w:eastAsia="Times New Roman" w:hAnsi="Arial Narrow"/>
      <w:strike/>
    </w:rPr>
  </w:style>
  <w:style w:type="paragraph" w:customStyle="1" w:styleId="NormalVerdana">
    <w:name w:val="Normal + Verdana"/>
    <w:aliases w:val="10 pt,White,Normal + Arial"/>
    <w:basedOn w:val="Normal"/>
    <w:uiPriority w:val="99"/>
    <w:qFormat/>
    <w:rsid w:val="006016EB"/>
    <w:rPr>
      <w:rFonts w:ascii="Arial" w:eastAsia="Times New Roman" w:hAnsi="Arial"/>
      <w:szCs w:val="20"/>
      <w:u w:val="single"/>
    </w:rPr>
  </w:style>
  <w:style w:type="paragraph" w:customStyle="1" w:styleId="Normal10pt">
    <w:name w:val="Normal + 10 pt"/>
    <w:basedOn w:val="Normal"/>
    <w:uiPriority w:val="99"/>
    <w:qFormat/>
    <w:rsid w:val="006016EB"/>
    <w:rPr>
      <w:rFonts w:eastAsia="Times New Roman"/>
      <w:szCs w:val="20"/>
    </w:rPr>
  </w:style>
  <w:style w:type="paragraph" w:customStyle="1" w:styleId="cardChar1Char">
    <w:name w:val="card Char1 Char"/>
    <w:basedOn w:val="Normal"/>
    <w:uiPriority w:val="99"/>
    <w:qFormat/>
    <w:rsid w:val="006016EB"/>
    <w:pPr>
      <w:ind w:left="288" w:right="288"/>
    </w:pPr>
    <w:rPr>
      <w:rFonts w:eastAsia="Times New Roman"/>
      <w:szCs w:val="20"/>
    </w:rPr>
  </w:style>
  <w:style w:type="paragraph" w:customStyle="1" w:styleId="CM12">
    <w:name w:val="CM12"/>
    <w:basedOn w:val="Default"/>
    <w:next w:val="Default"/>
    <w:uiPriority w:val="99"/>
    <w:qFormat/>
    <w:rsid w:val="006016E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016EB"/>
    <w:pPr>
      <w:widowControl w:val="0"/>
      <w:spacing w:after="480"/>
    </w:pPr>
    <w:rPr>
      <w:rFonts w:ascii="Granjon LT Std" w:hAnsi="Granjon LT Std"/>
      <w:color w:val="auto"/>
    </w:rPr>
  </w:style>
  <w:style w:type="paragraph" w:customStyle="1" w:styleId="CM10">
    <w:name w:val="CM10"/>
    <w:basedOn w:val="Default"/>
    <w:next w:val="Default"/>
    <w:uiPriority w:val="99"/>
    <w:qFormat/>
    <w:rsid w:val="006016EB"/>
    <w:pPr>
      <w:widowControl w:val="0"/>
      <w:spacing w:line="320" w:lineRule="atLeast"/>
    </w:pPr>
    <w:rPr>
      <w:rFonts w:ascii="Granjon LT Std" w:hAnsi="Granjon LT Std"/>
      <w:color w:val="auto"/>
    </w:rPr>
  </w:style>
  <w:style w:type="paragraph" w:customStyle="1" w:styleId="bold">
    <w:name w:val="bold"/>
    <w:basedOn w:val="Normal"/>
    <w:uiPriority w:val="99"/>
    <w:qFormat/>
    <w:rsid w:val="006016E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016EB"/>
    <w:rPr>
      <w:rFonts w:ascii="Arial Narrow" w:eastAsia="Times New Roman" w:hAnsi="Arial Narrow"/>
      <w:strike/>
      <w:szCs w:val="20"/>
    </w:rPr>
  </w:style>
  <w:style w:type="paragraph" w:customStyle="1" w:styleId="textbodyblack">
    <w:name w:val="textbodyblack"/>
    <w:basedOn w:val="Normal"/>
    <w:uiPriority w:val="99"/>
    <w:qFormat/>
    <w:rsid w:val="006016E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016E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016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016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016E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016EB"/>
    <w:rPr>
      <w:rFonts w:ascii="Georgia" w:eastAsia="Times New Roman" w:hAnsi="Georgia"/>
      <w:b/>
      <w:bCs/>
      <w:szCs w:val="16"/>
      <w:u w:val="single"/>
    </w:rPr>
  </w:style>
  <w:style w:type="paragraph" w:customStyle="1" w:styleId="CiteCorrected">
    <w:name w:val="Cite Corrected"/>
    <w:basedOn w:val="Normal"/>
    <w:link w:val="CiteCorrectedChar"/>
    <w:qFormat/>
    <w:rsid w:val="006016EB"/>
    <w:rPr>
      <w:rFonts w:ascii="Georgia" w:eastAsia="Times New Roman" w:hAnsi="Georgia"/>
      <w:b/>
      <w:bCs/>
      <w:sz w:val="24"/>
      <w:szCs w:val="16"/>
      <w:u w:val="single"/>
    </w:rPr>
  </w:style>
  <w:style w:type="paragraph" w:customStyle="1" w:styleId="CardText20">
    <w:name w:val="Card Text 2"/>
    <w:basedOn w:val="CardText10"/>
    <w:link w:val="CardText2Char"/>
    <w:qFormat/>
    <w:rsid w:val="006016E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016EB"/>
    <w:pPr>
      <w:ind w:left="288"/>
    </w:pPr>
    <w:rPr>
      <w:rFonts w:eastAsia="SimSun"/>
      <w:szCs w:val="20"/>
      <w:lang w:eastAsia="zh-CN"/>
    </w:rPr>
  </w:style>
  <w:style w:type="paragraph" w:customStyle="1" w:styleId="BriefTitle2">
    <w:name w:val="Brief Title 2"/>
    <w:basedOn w:val="BriefTitle"/>
    <w:uiPriority w:val="99"/>
    <w:qFormat/>
    <w:rsid w:val="006016E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016EB"/>
    <w:rPr>
      <w:u w:val="single"/>
    </w:rPr>
  </w:style>
  <w:style w:type="paragraph" w:customStyle="1" w:styleId="StyleCardText11ptUnderline">
    <w:name w:val="Style Card Text + 11 pt Underline"/>
    <w:link w:val="StyleCardText11ptUnderlineChar"/>
    <w:qFormat/>
    <w:rsid w:val="006016E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016EB"/>
    <w:rPr>
      <w:rFonts w:ascii="Georgia" w:hAnsi="Georgia"/>
      <w:sz w:val="16"/>
    </w:rPr>
  </w:style>
  <w:style w:type="paragraph" w:customStyle="1" w:styleId="StyleMinimizedText11pt">
    <w:name w:val="Style Minimized Text + 11 pt"/>
    <w:basedOn w:val="Normal"/>
    <w:link w:val="StyleMinimizedText11ptChar"/>
    <w:qFormat/>
    <w:rsid w:val="006016EB"/>
    <w:rPr>
      <w:rFonts w:ascii="Georgia" w:hAnsi="Georgia"/>
      <w:sz w:val="16"/>
    </w:rPr>
  </w:style>
  <w:style w:type="character" w:customStyle="1" w:styleId="StyleMinimizedText11pt1Char">
    <w:name w:val="Style Minimized Text + 11 pt1 Char"/>
    <w:basedOn w:val="DefaultParagraphFont"/>
    <w:link w:val="StyleMinimizedText11pt1"/>
    <w:locked/>
    <w:rsid w:val="006016EB"/>
    <w:rPr>
      <w:rFonts w:ascii="Georgia" w:hAnsi="Georgia"/>
      <w:sz w:val="16"/>
    </w:rPr>
  </w:style>
  <w:style w:type="paragraph" w:customStyle="1" w:styleId="StyleMinimizedText11pt1">
    <w:name w:val="Style Minimized Text + 11 pt1"/>
    <w:basedOn w:val="Normal"/>
    <w:link w:val="StyleMinimizedText11pt1Char"/>
    <w:qFormat/>
    <w:rsid w:val="006016EB"/>
    <w:rPr>
      <w:rFonts w:ascii="Georgia" w:hAnsi="Georgia"/>
      <w:sz w:val="16"/>
    </w:rPr>
  </w:style>
  <w:style w:type="character" w:customStyle="1" w:styleId="Debate-CardSmalltextF2Char">
    <w:name w:val="Debate- Card Small text F2 Char"/>
    <w:link w:val="Debate-CardSmalltextF2"/>
    <w:locked/>
    <w:rsid w:val="006016EB"/>
    <w:rPr>
      <w:rFonts w:ascii="Arial Narrow" w:hAnsi="Arial Narrow"/>
      <w:sz w:val="16"/>
    </w:rPr>
  </w:style>
  <w:style w:type="paragraph" w:customStyle="1" w:styleId="Debate-CardSmalltextF2">
    <w:name w:val="Debate- Card Small text F2"/>
    <w:basedOn w:val="Normal"/>
    <w:next w:val="Normal"/>
    <w:link w:val="Debate-CardSmalltextF2Char"/>
    <w:qFormat/>
    <w:rsid w:val="006016E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016EB"/>
    <w:rPr>
      <w:rFonts w:ascii="Arial Narrow" w:hAnsi="Arial Narrow"/>
      <w:b/>
      <w:sz w:val="18"/>
      <w:u w:val="single"/>
    </w:rPr>
  </w:style>
  <w:style w:type="paragraph" w:customStyle="1" w:styleId="Debate-EmphasizedText-F5">
    <w:name w:val="Debate- Emphasized Text- F5"/>
    <w:basedOn w:val="Normal"/>
    <w:link w:val="Debate-EmphasizedText-F5Char"/>
    <w:qFormat/>
    <w:rsid w:val="006016E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016E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016E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016E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016EB"/>
    <w:rPr>
      <w:rFonts w:ascii="Times New Roman" w:eastAsia="Times New Roman" w:hAnsi="Times New Roman" w:cs="Calibri"/>
      <w:sz w:val="16"/>
    </w:rPr>
  </w:style>
  <w:style w:type="character" w:customStyle="1" w:styleId="CardStyleChar">
    <w:name w:val="Card Style Char"/>
    <w:link w:val="CardStyle0"/>
    <w:locked/>
    <w:rsid w:val="006016EB"/>
    <w:rPr>
      <w:rFonts w:ascii="Calibri" w:eastAsia="Times New Roman" w:hAnsi="Calibri"/>
      <w:sz w:val="22"/>
    </w:rPr>
  </w:style>
  <w:style w:type="paragraph" w:customStyle="1" w:styleId="emactive">
    <w:name w:val="emactive"/>
    <w:basedOn w:val="Normal"/>
    <w:uiPriority w:val="99"/>
    <w:qFormat/>
    <w:rsid w:val="006016EB"/>
    <w:pPr>
      <w:spacing w:before="100" w:beforeAutospacing="1" w:after="100" w:afterAutospacing="1"/>
    </w:pPr>
    <w:rPr>
      <w:rFonts w:eastAsia="Times New Roman"/>
      <w:sz w:val="24"/>
    </w:rPr>
  </w:style>
  <w:style w:type="paragraph" w:customStyle="1" w:styleId="emready">
    <w:name w:val="emready"/>
    <w:basedOn w:val="Normal"/>
    <w:uiPriority w:val="99"/>
    <w:qFormat/>
    <w:rsid w:val="006016E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016E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016EB"/>
    <w:rPr>
      <w:rFonts w:ascii="Georgia" w:eastAsia="Times New Roman" w:hAnsi="Georgia" w:cs="Times New Roman"/>
      <w:b/>
      <w:sz w:val="24"/>
      <w:u w:val="single"/>
    </w:rPr>
  </w:style>
  <w:style w:type="character" w:customStyle="1" w:styleId="CardHighlightChar">
    <w:name w:val="Card Highlight Char"/>
    <w:link w:val="CardHighlight"/>
    <w:locked/>
    <w:rsid w:val="006016E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016EB"/>
    <w:pPr>
      <w:shd w:val="clear" w:color="auto" w:fill="66FFFF"/>
    </w:pPr>
    <w:rPr>
      <w:rFonts w:eastAsia="Calibri" w:cs="Calibri"/>
      <w:sz w:val="24"/>
      <w:u w:val="single"/>
    </w:rPr>
  </w:style>
  <w:style w:type="character" w:customStyle="1" w:styleId="BlockHeaderHiddenChar">
    <w:name w:val="Block Header Hidden Char"/>
    <w:link w:val="BlockHeaderHidden"/>
    <w:locked/>
    <w:rsid w:val="006016E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016E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016EB"/>
    <w:pPr>
      <w:spacing w:before="100" w:beforeAutospacing="1" w:after="100" w:afterAutospacing="1"/>
    </w:pPr>
    <w:rPr>
      <w:rFonts w:eastAsia="Times New Roman"/>
      <w:sz w:val="24"/>
    </w:rPr>
  </w:style>
  <w:style w:type="paragraph" w:customStyle="1" w:styleId="norma">
    <w:name w:val="norma"/>
    <w:basedOn w:val="Heading3"/>
    <w:uiPriority w:val="99"/>
    <w:qFormat/>
    <w:rsid w:val="006016EB"/>
    <w:rPr>
      <w:rFonts w:eastAsia="MS Gothic" w:cs="Arial"/>
      <w:bCs w:val="0"/>
      <w:sz w:val="24"/>
      <w:szCs w:val="24"/>
    </w:rPr>
  </w:style>
  <w:style w:type="paragraph" w:customStyle="1" w:styleId="nromal">
    <w:name w:val="nromal"/>
    <w:basedOn w:val="Normal"/>
    <w:uiPriority w:val="99"/>
    <w:qFormat/>
    <w:rsid w:val="006016EB"/>
    <w:pPr>
      <w:keepNext/>
      <w:keepLines/>
      <w:spacing w:before="200"/>
      <w:outlineLvl w:val="3"/>
    </w:pPr>
    <w:rPr>
      <w:rFonts w:eastAsia="Times New Roman" w:cs="Cambria"/>
      <w:b/>
      <w:iCs/>
    </w:rPr>
  </w:style>
  <w:style w:type="paragraph" w:customStyle="1" w:styleId="natural">
    <w:name w:val="natural"/>
    <w:basedOn w:val="Normal"/>
    <w:uiPriority w:val="99"/>
    <w:qFormat/>
    <w:rsid w:val="006016EB"/>
    <w:pPr>
      <w:keepNext/>
      <w:keepLines/>
      <w:spacing w:before="200"/>
      <w:outlineLvl w:val="3"/>
    </w:pPr>
    <w:rPr>
      <w:rFonts w:eastAsia="Times New Roman"/>
      <w:b/>
      <w:iCs/>
    </w:rPr>
  </w:style>
  <w:style w:type="paragraph" w:customStyle="1" w:styleId="nroaml">
    <w:name w:val="nroaml"/>
    <w:basedOn w:val="Normal"/>
    <w:uiPriority w:val="99"/>
    <w:qFormat/>
    <w:rsid w:val="006016EB"/>
    <w:pPr>
      <w:keepNext/>
      <w:keepLines/>
      <w:spacing w:before="200"/>
      <w:outlineLvl w:val="3"/>
    </w:pPr>
    <w:rPr>
      <w:rFonts w:eastAsia="Times New Roman"/>
      <w:b/>
      <w:iCs/>
    </w:rPr>
  </w:style>
  <w:style w:type="paragraph" w:customStyle="1" w:styleId="noraml">
    <w:name w:val="noraml"/>
    <w:basedOn w:val="Normal"/>
    <w:uiPriority w:val="99"/>
    <w:qFormat/>
    <w:rsid w:val="006016E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016EB"/>
    <w:rPr>
      <w:rFonts w:ascii="Georgia" w:eastAsia="Calibri" w:hAnsi="Georgia"/>
      <w:sz w:val="16"/>
      <w:szCs w:val="16"/>
    </w:rPr>
  </w:style>
  <w:style w:type="paragraph" w:customStyle="1" w:styleId="SmallSizeParagraph">
    <w:name w:val="Small Size Paragraph"/>
    <w:basedOn w:val="Normal"/>
    <w:link w:val="SmallSizeParagraphChar"/>
    <w:qFormat/>
    <w:rsid w:val="006016E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016E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016EB"/>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016EB"/>
    <w:rPr>
      <w:rFonts w:ascii="Arial" w:eastAsia="Calibri" w:hAnsi="Arial" w:cs="Arial"/>
      <w:kern w:val="2"/>
      <w:sz w:val="14"/>
      <w:szCs w:val="14"/>
      <w:lang w:eastAsia="zh-TW"/>
    </w:rPr>
  </w:style>
  <w:style w:type="paragraph" w:customStyle="1" w:styleId="CardT1">
    <w:name w:val="CardT1"/>
    <w:basedOn w:val="Normal"/>
    <w:link w:val="CardT1Char"/>
    <w:qFormat/>
    <w:rsid w:val="006016E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016E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016E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016EB"/>
    <w:pPr>
      <w:spacing w:before="100" w:beforeAutospacing="1" w:after="100" w:afterAutospacing="1"/>
    </w:pPr>
    <w:rPr>
      <w:rFonts w:eastAsia="Times New Roman"/>
      <w:sz w:val="24"/>
    </w:rPr>
  </w:style>
  <w:style w:type="paragraph" w:customStyle="1" w:styleId="CiteReal">
    <w:name w:val="Cite Real"/>
    <w:basedOn w:val="Normal"/>
    <w:next w:val="Normal"/>
    <w:qFormat/>
    <w:rsid w:val="006016EB"/>
    <w:rPr>
      <w:rFonts w:ascii="Arial" w:eastAsia="MS Mincho" w:hAnsi="Arial"/>
      <w:b/>
      <w:sz w:val="24"/>
      <w:u w:val="single"/>
    </w:rPr>
  </w:style>
  <w:style w:type="paragraph" w:customStyle="1" w:styleId="2909F619802848F09E01365C32F34654">
    <w:name w:val="2909F619802848F09E01365C32F34654"/>
    <w:uiPriority w:val="99"/>
    <w:qFormat/>
    <w:rsid w:val="006016E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016EB"/>
    <w:rPr>
      <w:rFonts w:ascii="Georgia" w:eastAsia="Calibri" w:hAnsi="Georgia"/>
      <w:u w:val="single"/>
      <w:lang w:val="x-none" w:eastAsia="zh-CN"/>
    </w:rPr>
  </w:style>
  <w:style w:type="paragraph" w:customStyle="1" w:styleId="UnderlineS">
    <w:name w:val="Underline S"/>
    <w:basedOn w:val="Normal"/>
    <w:link w:val="UnderlineSChar"/>
    <w:qFormat/>
    <w:rsid w:val="006016EB"/>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016EB"/>
    <w:rPr>
      <w:rFonts w:ascii="Georgia" w:eastAsia="SimSun" w:hAnsi="Georgia"/>
      <w:sz w:val="12"/>
    </w:rPr>
  </w:style>
  <w:style w:type="paragraph" w:customStyle="1" w:styleId="Ununderlined">
    <w:name w:val="Ununderlined"/>
    <w:basedOn w:val="Normal"/>
    <w:link w:val="UnunderlinedChar"/>
    <w:qFormat/>
    <w:rsid w:val="006016EB"/>
    <w:rPr>
      <w:rFonts w:ascii="Georgia" w:eastAsia="SimSun" w:hAnsi="Georgia"/>
      <w:sz w:val="12"/>
    </w:rPr>
  </w:style>
  <w:style w:type="character" w:customStyle="1" w:styleId="HighlightingChar">
    <w:name w:val="Highlighting Char"/>
    <w:link w:val="Highlighting"/>
    <w:locked/>
    <w:rsid w:val="006016EB"/>
    <w:rPr>
      <w:rFonts w:ascii="Georgia" w:eastAsia="SimSun" w:hAnsi="Georgia"/>
      <w:u w:val="thick"/>
    </w:rPr>
  </w:style>
  <w:style w:type="paragraph" w:customStyle="1" w:styleId="Highlighting">
    <w:name w:val="Highlighting"/>
    <w:basedOn w:val="Normal"/>
    <w:link w:val="HighlightingChar"/>
    <w:autoRedefine/>
    <w:qFormat/>
    <w:rsid w:val="006016EB"/>
    <w:rPr>
      <w:rFonts w:ascii="Georgia" w:eastAsia="SimSun" w:hAnsi="Georgia"/>
      <w:sz w:val="24"/>
      <w:u w:val="thick"/>
    </w:rPr>
  </w:style>
  <w:style w:type="character" w:customStyle="1" w:styleId="CITEChar">
    <w:name w:val="CITE Char"/>
    <w:link w:val="CITE"/>
    <w:locked/>
    <w:rsid w:val="006016EB"/>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016EB"/>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016E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016E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016E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016E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016EB"/>
    <w:rPr>
      <w:b/>
      <w:sz w:val="28"/>
    </w:rPr>
  </w:style>
  <w:style w:type="character" w:customStyle="1" w:styleId="SourcenameChar">
    <w:name w:val="Source name Char"/>
    <w:link w:val="Sourcename"/>
    <w:locked/>
    <w:rsid w:val="006016E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016EB"/>
    <w:rPr>
      <w:b/>
      <w:bCs/>
      <w:sz w:val="20"/>
    </w:rPr>
  </w:style>
  <w:style w:type="character" w:customStyle="1" w:styleId="underlinedcardChar">
    <w:name w:val="underlined card Char"/>
    <w:link w:val="underlinedcard0"/>
    <w:locked/>
    <w:rsid w:val="006016E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016EB"/>
    <w:rPr>
      <w:sz w:val="24"/>
      <w:u w:val="single"/>
    </w:rPr>
  </w:style>
  <w:style w:type="paragraph" w:customStyle="1" w:styleId="FullText">
    <w:name w:val="Full Text"/>
    <w:basedOn w:val="Normal"/>
    <w:uiPriority w:val="99"/>
    <w:qFormat/>
    <w:rsid w:val="006016EB"/>
    <w:rPr>
      <w:rFonts w:eastAsia="Times New Roman"/>
      <w:sz w:val="16"/>
    </w:rPr>
  </w:style>
  <w:style w:type="character" w:customStyle="1" w:styleId="TextUnderlineChar">
    <w:name w:val="Text Underline Char"/>
    <w:link w:val="TextUnderline"/>
    <w:locked/>
    <w:rsid w:val="006016E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016EB"/>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016E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016E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016E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016EB"/>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016EB"/>
    <w:pPr>
      <w:spacing w:before="240"/>
      <w:outlineLvl w:val="2"/>
    </w:pPr>
    <w:rPr>
      <w:rFonts w:eastAsia="Times New Roman"/>
      <w:b/>
    </w:rPr>
  </w:style>
  <w:style w:type="character" w:customStyle="1" w:styleId="CiteCardChar">
    <w:name w:val="Cite_Card Char"/>
    <w:link w:val="CiteCard0"/>
    <w:locked/>
    <w:rsid w:val="006016EB"/>
    <w:rPr>
      <w:rFonts w:ascii="Times New Roman" w:eastAsia="Times New Roman" w:hAnsi="Times New Roman" w:cs="Arial"/>
      <w:bCs/>
      <w:sz w:val="20"/>
      <w:szCs w:val="20"/>
    </w:rPr>
  </w:style>
  <w:style w:type="paragraph" w:customStyle="1" w:styleId="CiteCard0">
    <w:name w:val="Cite_Card"/>
    <w:link w:val="CiteCardChar"/>
    <w:qFormat/>
    <w:rsid w:val="006016E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016EB"/>
    <w:pPr>
      <w:widowControl w:val="0"/>
    </w:pPr>
    <w:rPr>
      <w:rFonts w:eastAsia="MS Mincho"/>
      <w:color w:val="auto"/>
    </w:rPr>
  </w:style>
  <w:style w:type="character" w:customStyle="1" w:styleId="StyleStyle49pt6Char">
    <w:name w:val="Style Style4 + 9 pt6 Char"/>
    <w:basedOn w:val="Style4Char"/>
    <w:link w:val="StyleStyle49pt6"/>
    <w:locked/>
    <w:rsid w:val="006016EB"/>
    <w:rPr>
      <w:rFonts w:ascii="Georgia" w:eastAsia="Times New Roman" w:hAnsi="Georgia"/>
      <w:u w:val="single"/>
      <w:lang w:val="x-none"/>
    </w:rPr>
  </w:style>
  <w:style w:type="paragraph" w:customStyle="1" w:styleId="StyleStyle49pt6">
    <w:name w:val="Style Style4 + 9 pt6"/>
    <w:basedOn w:val="Style4"/>
    <w:link w:val="StyleStyle49pt6Char"/>
    <w:qFormat/>
    <w:rsid w:val="006016EB"/>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016E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016E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016E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016E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016E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016EB"/>
    <w:rPr>
      <w:rFonts w:ascii="Georgia" w:hAnsi="Georgia" w:cs="Calibri"/>
      <w:b/>
      <w:bCs/>
      <w:sz w:val="24"/>
      <w:u w:val="single"/>
    </w:rPr>
  </w:style>
  <w:style w:type="character" w:customStyle="1" w:styleId="DebatenoramlChar">
    <w:name w:val="Debatenoraml Char"/>
    <w:link w:val="Debatenoraml"/>
    <w:locked/>
    <w:rsid w:val="006016EB"/>
    <w:rPr>
      <w:rFonts w:ascii="Times New Roman" w:hAnsi="Times New Roman" w:cs="Times New Roman"/>
    </w:rPr>
  </w:style>
  <w:style w:type="paragraph" w:customStyle="1" w:styleId="Debatenoraml">
    <w:name w:val="Debatenoraml"/>
    <w:basedOn w:val="NoSpacing"/>
    <w:link w:val="DebatenoramlChar"/>
    <w:qFormat/>
    <w:rsid w:val="006016EB"/>
    <w:pPr>
      <w:spacing w:before="0" w:line="240" w:lineRule="auto"/>
    </w:pPr>
    <w:rPr>
      <w:rFonts w:ascii="Times New Roman" w:hAnsi="Times New Roman" w:cs="Times New Roman"/>
    </w:rPr>
  </w:style>
  <w:style w:type="paragraph" w:customStyle="1" w:styleId="SynergyTag">
    <w:name w:val="SynergyTag"/>
    <w:basedOn w:val="Normal"/>
    <w:uiPriority w:val="99"/>
    <w:qFormat/>
    <w:rsid w:val="006016EB"/>
    <w:rPr>
      <w:rFonts w:eastAsia="Calibri"/>
      <w:b/>
    </w:rPr>
  </w:style>
  <w:style w:type="character" w:customStyle="1" w:styleId="QualsChar">
    <w:name w:val="Quals Char"/>
    <w:link w:val="Quals"/>
    <w:locked/>
    <w:rsid w:val="006016EB"/>
    <w:rPr>
      <w:rFonts w:ascii="Georgia" w:eastAsia="Calibri" w:hAnsi="Georgia"/>
      <w:sz w:val="18"/>
    </w:rPr>
  </w:style>
  <w:style w:type="paragraph" w:customStyle="1" w:styleId="Quals">
    <w:name w:val="Quals"/>
    <w:basedOn w:val="Normal"/>
    <w:link w:val="QualsChar"/>
    <w:qFormat/>
    <w:rsid w:val="006016EB"/>
    <w:rPr>
      <w:rFonts w:ascii="Georgia" w:eastAsia="Calibri" w:hAnsi="Georgia"/>
      <w:sz w:val="18"/>
    </w:rPr>
  </w:style>
  <w:style w:type="paragraph" w:customStyle="1" w:styleId="times">
    <w:name w:val="times"/>
    <w:basedOn w:val="Normal"/>
    <w:qFormat/>
    <w:rsid w:val="006016EB"/>
    <w:pPr>
      <w:spacing w:before="100" w:beforeAutospacing="1" w:after="100" w:afterAutospacing="1"/>
    </w:pPr>
    <w:rPr>
      <w:rFonts w:eastAsia="Times New Roman"/>
      <w:sz w:val="24"/>
    </w:rPr>
  </w:style>
  <w:style w:type="paragraph" w:customStyle="1" w:styleId="BodyA">
    <w:name w:val="Body A"/>
    <w:uiPriority w:val="99"/>
    <w:qFormat/>
    <w:rsid w:val="006016EB"/>
    <w:rPr>
      <w:rFonts w:ascii="Helvetica" w:eastAsia="ヒラギノ角ゴ Pro W3" w:hAnsi="Helvetica" w:cs="Times New Roman"/>
      <w:color w:val="000000"/>
      <w:szCs w:val="20"/>
    </w:rPr>
  </w:style>
  <w:style w:type="character" w:customStyle="1" w:styleId="StarredChar">
    <w:name w:val="Starred Char"/>
    <w:link w:val="Starred"/>
    <w:locked/>
    <w:rsid w:val="006016EB"/>
    <w:rPr>
      <w:rFonts w:ascii="Georgia" w:eastAsia="Times New Roman" w:hAnsi="Georgia"/>
      <w:b/>
      <w:caps/>
      <w:szCs w:val="28"/>
      <w:u w:val="single"/>
    </w:rPr>
  </w:style>
  <w:style w:type="paragraph" w:customStyle="1" w:styleId="Starred">
    <w:name w:val="Starred"/>
    <w:basedOn w:val="Normal"/>
    <w:link w:val="StarredChar"/>
    <w:qFormat/>
    <w:rsid w:val="006016EB"/>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016EB"/>
    <w:rPr>
      <w:rFonts w:ascii="Georgia" w:eastAsia="Times New Roman" w:hAnsi="Georgia"/>
      <w:b/>
      <w:caps/>
      <w:szCs w:val="28"/>
      <w:u w:val="single"/>
    </w:rPr>
  </w:style>
  <w:style w:type="paragraph" w:customStyle="1" w:styleId="NotStarred">
    <w:name w:val="NotStarred"/>
    <w:basedOn w:val="Normal"/>
    <w:link w:val="NotStarredChar"/>
    <w:qFormat/>
    <w:rsid w:val="006016EB"/>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016E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016E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016EB"/>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6016EB"/>
    <w:rPr>
      <w:rFonts w:ascii="Georgia" w:eastAsia="Calibri" w:hAnsi="Georgia"/>
      <w:b/>
    </w:rPr>
  </w:style>
  <w:style w:type="paragraph" w:customStyle="1" w:styleId="H4Tag">
    <w:name w:val="H4 (Tag)"/>
    <w:basedOn w:val="Normal"/>
    <w:link w:val="H4TagChar1"/>
    <w:qFormat/>
    <w:rsid w:val="006016EB"/>
    <w:rPr>
      <w:rFonts w:ascii="Georgia" w:eastAsia="Calibri" w:hAnsi="Georgia"/>
      <w:b/>
      <w:sz w:val="24"/>
    </w:rPr>
  </w:style>
  <w:style w:type="paragraph" w:customStyle="1" w:styleId="CM25">
    <w:name w:val="CM25"/>
    <w:basedOn w:val="Default"/>
    <w:next w:val="Default"/>
    <w:qFormat/>
    <w:rsid w:val="006016E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016EB"/>
    <w:rPr>
      <w:rFonts w:ascii="Georgia" w:hAnsi="Georgia"/>
      <w:b/>
    </w:rPr>
  </w:style>
  <w:style w:type="paragraph" w:customStyle="1" w:styleId="Debate-CardTagandCite-F6">
    <w:name w:val="Debate- Card Tag and Cite- F6"/>
    <w:basedOn w:val="Normal"/>
    <w:link w:val="Debate-CardTagandCite-F6Char"/>
    <w:qFormat/>
    <w:rsid w:val="006016EB"/>
    <w:pPr>
      <w:contextualSpacing/>
    </w:pPr>
    <w:rPr>
      <w:rFonts w:ascii="Georgia" w:hAnsi="Georgia"/>
      <w:b/>
      <w:sz w:val="24"/>
    </w:rPr>
  </w:style>
  <w:style w:type="paragraph" w:customStyle="1" w:styleId="Cardtext0">
    <w:name w:val="Card text"/>
    <w:link w:val="CardtextChar0"/>
    <w:qFormat/>
    <w:rsid w:val="006016EB"/>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016EB"/>
    <w:rPr>
      <w:rFonts w:ascii="Georgia" w:eastAsia="Times New Roman" w:hAnsi="Georgia"/>
      <w:b/>
      <w:szCs w:val="28"/>
      <w:u w:val="single"/>
    </w:rPr>
  </w:style>
  <w:style w:type="paragraph" w:customStyle="1" w:styleId="NewHeading2">
    <w:name w:val="NewHeading2"/>
    <w:basedOn w:val="Normal"/>
    <w:link w:val="NewHeading2Char"/>
    <w:qFormat/>
    <w:rsid w:val="006016EB"/>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016E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016EB"/>
    <w:rPr>
      <w:rFonts w:eastAsia="Calibri"/>
    </w:rPr>
  </w:style>
  <w:style w:type="paragraph" w:customStyle="1" w:styleId="Card6pt">
    <w:name w:val="Card 6pt"/>
    <w:basedOn w:val="card"/>
    <w:uiPriority w:val="99"/>
    <w:qFormat/>
    <w:rsid w:val="006016EB"/>
    <w:rPr>
      <w:rFonts w:ascii="Georgia" w:eastAsia="Calibri" w:hAnsi="Georgia"/>
      <w:bCs/>
      <w:color w:val="000000"/>
      <w:sz w:val="12"/>
      <w:szCs w:val="20"/>
    </w:rPr>
  </w:style>
  <w:style w:type="character" w:customStyle="1" w:styleId="FullCiteChar">
    <w:name w:val="Full Cite Char"/>
    <w:link w:val="FullCite"/>
    <w:locked/>
    <w:rsid w:val="006016EB"/>
    <w:rPr>
      <w:rFonts w:ascii="Garamond" w:eastAsia="Calibri" w:hAnsi="Garamond"/>
    </w:rPr>
  </w:style>
  <w:style w:type="paragraph" w:customStyle="1" w:styleId="FullCite">
    <w:name w:val="Full Cite"/>
    <w:basedOn w:val="Normal"/>
    <w:next w:val="Normal"/>
    <w:link w:val="FullCiteChar"/>
    <w:qFormat/>
    <w:rsid w:val="006016EB"/>
    <w:rPr>
      <w:rFonts w:ascii="Garamond" w:eastAsia="Calibri" w:hAnsi="Garamond"/>
      <w:sz w:val="24"/>
    </w:rPr>
  </w:style>
  <w:style w:type="character" w:customStyle="1" w:styleId="StyleCardStyleBlackUnderlineChar">
    <w:name w:val="Style Card Style + Black Underline Char"/>
    <w:link w:val="StyleCardStyleBlackUnderline"/>
    <w:locked/>
    <w:rsid w:val="006016E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016EB"/>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016EB"/>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016EB"/>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6016EB"/>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016EB"/>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6016EB"/>
    <w:rPr>
      <w:rFonts w:ascii="Georgia" w:eastAsia="SimSun" w:hAnsi="Georgia"/>
      <w:b/>
      <w:bCs/>
      <w:sz w:val="24"/>
      <w:u w:val="single"/>
      <w:lang w:eastAsia="zh-CN"/>
    </w:rPr>
  </w:style>
  <w:style w:type="paragraph" w:customStyle="1" w:styleId="CM27">
    <w:name w:val="CM27"/>
    <w:basedOn w:val="Default"/>
    <w:next w:val="Default"/>
    <w:qFormat/>
    <w:rsid w:val="006016EB"/>
    <w:pPr>
      <w:spacing w:after="200" w:line="276" w:lineRule="auto"/>
    </w:pPr>
    <w:rPr>
      <w:rFonts w:eastAsia="Calibri"/>
      <w:color w:val="auto"/>
      <w:sz w:val="22"/>
    </w:rPr>
  </w:style>
  <w:style w:type="paragraph" w:customStyle="1" w:styleId="font-null">
    <w:name w:val="font-null"/>
    <w:basedOn w:val="Normal"/>
    <w:uiPriority w:val="99"/>
    <w:qFormat/>
    <w:rsid w:val="006016EB"/>
    <w:pPr>
      <w:spacing w:before="100" w:beforeAutospacing="1" w:after="100" w:afterAutospacing="1"/>
    </w:pPr>
    <w:rPr>
      <w:rFonts w:eastAsia="Times New Roman"/>
      <w:sz w:val="24"/>
    </w:rPr>
  </w:style>
  <w:style w:type="paragraph" w:customStyle="1" w:styleId="rteindent1">
    <w:name w:val="rteindent1"/>
    <w:basedOn w:val="Normal"/>
    <w:uiPriority w:val="99"/>
    <w:qFormat/>
    <w:rsid w:val="006016E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016E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016E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016E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016E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016EB"/>
    <w:pPr>
      <w:spacing w:before="100" w:beforeAutospacing="1" w:after="100" w:afterAutospacing="1"/>
    </w:pPr>
    <w:rPr>
      <w:rFonts w:eastAsia="Times New Roman"/>
      <w:sz w:val="24"/>
    </w:rPr>
  </w:style>
  <w:style w:type="paragraph" w:customStyle="1" w:styleId="class">
    <w:name w:val="class"/>
    <w:basedOn w:val="Normal"/>
    <w:uiPriority w:val="99"/>
    <w:qFormat/>
    <w:rsid w:val="006016EB"/>
    <w:pPr>
      <w:spacing w:before="100" w:beforeAutospacing="1" w:after="100" w:afterAutospacing="1"/>
    </w:pPr>
    <w:rPr>
      <w:rFonts w:eastAsia="Times New Roman"/>
      <w:sz w:val="24"/>
    </w:rPr>
  </w:style>
  <w:style w:type="character" w:customStyle="1" w:styleId="blocktitleChar0">
    <w:name w:val="block title Char"/>
    <w:link w:val="blocktitle0"/>
    <w:locked/>
    <w:rsid w:val="006016EB"/>
    <w:rPr>
      <w:rFonts w:ascii="Calibri" w:eastAsia="Calibri" w:hAnsi="Calibri"/>
      <w:b/>
      <w:caps/>
      <w:sz w:val="28"/>
      <w:szCs w:val="28"/>
      <w:lang w:val="es-ES"/>
    </w:rPr>
  </w:style>
  <w:style w:type="paragraph" w:customStyle="1" w:styleId="Pa6">
    <w:name w:val="Pa6"/>
    <w:basedOn w:val="Normal"/>
    <w:next w:val="Normal"/>
    <w:uiPriority w:val="99"/>
    <w:qFormat/>
    <w:rsid w:val="006016E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016E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016E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016E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016E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016E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016E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016EB"/>
    <w:pPr>
      <w:spacing w:after="160" w:line="259" w:lineRule="auto"/>
    </w:pPr>
    <w:rPr>
      <w:rFonts w:ascii="Georgia" w:eastAsia="SimSun" w:hAnsi="Georgia"/>
      <w:b/>
      <w:bCs/>
      <w:lang w:val="en-US"/>
    </w:rPr>
  </w:style>
  <w:style w:type="paragraph" w:customStyle="1" w:styleId="summary">
    <w:name w:val="summary"/>
    <w:basedOn w:val="Normal"/>
    <w:uiPriority w:val="99"/>
    <w:qFormat/>
    <w:rsid w:val="006016EB"/>
    <w:pPr>
      <w:spacing w:before="100" w:beforeAutospacing="1" w:after="100" w:afterAutospacing="1"/>
    </w:pPr>
    <w:rPr>
      <w:rFonts w:eastAsia="Times New Roman"/>
      <w:sz w:val="24"/>
    </w:rPr>
  </w:style>
  <w:style w:type="paragraph" w:customStyle="1" w:styleId="Caption2">
    <w:name w:val="Caption2"/>
    <w:basedOn w:val="Normal"/>
    <w:uiPriority w:val="99"/>
    <w:qFormat/>
    <w:rsid w:val="006016E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016E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016EB"/>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016EB"/>
    <w:pPr>
      <w:jc w:val="center"/>
    </w:pPr>
    <w:rPr>
      <w:rFonts w:ascii="Book Antiqua" w:eastAsia="Times New Roman" w:hAnsi="Book Antiqua"/>
      <w:b/>
      <w:sz w:val="28"/>
    </w:rPr>
  </w:style>
  <w:style w:type="paragraph" w:customStyle="1" w:styleId="Little">
    <w:name w:val="Little"/>
    <w:basedOn w:val="Normal"/>
    <w:next w:val="Normal"/>
    <w:link w:val="LittleChar"/>
    <w:qFormat/>
    <w:rsid w:val="006016EB"/>
    <w:pPr>
      <w:ind w:left="288"/>
    </w:pPr>
    <w:rPr>
      <w:rFonts w:eastAsia="Times New Roman"/>
      <w:sz w:val="16"/>
    </w:rPr>
  </w:style>
  <w:style w:type="paragraph" w:customStyle="1" w:styleId="AAAcard">
    <w:name w:val="AAAcard"/>
    <w:basedOn w:val="Normal"/>
    <w:uiPriority w:val="99"/>
    <w:qFormat/>
    <w:rsid w:val="006016EB"/>
    <w:pPr>
      <w:ind w:left="288" w:right="288"/>
    </w:pPr>
    <w:rPr>
      <w:rFonts w:eastAsia="Times New Roman"/>
    </w:rPr>
  </w:style>
  <w:style w:type="paragraph" w:customStyle="1" w:styleId="Caption3">
    <w:name w:val="Caption3"/>
    <w:basedOn w:val="Normal"/>
    <w:uiPriority w:val="99"/>
    <w:qFormat/>
    <w:rsid w:val="006016EB"/>
    <w:pPr>
      <w:spacing w:before="100" w:beforeAutospacing="1" w:after="100" w:afterAutospacing="1"/>
    </w:pPr>
    <w:rPr>
      <w:rFonts w:eastAsia="Times New Roman"/>
      <w:sz w:val="24"/>
    </w:rPr>
  </w:style>
  <w:style w:type="paragraph" w:customStyle="1" w:styleId="body-12-5">
    <w:name w:val="body-12-5"/>
    <w:basedOn w:val="Normal"/>
    <w:uiPriority w:val="99"/>
    <w:qFormat/>
    <w:rsid w:val="006016EB"/>
    <w:pPr>
      <w:spacing w:before="100" w:beforeAutospacing="1" w:after="100" w:afterAutospacing="1"/>
    </w:pPr>
    <w:rPr>
      <w:rFonts w:eastAsia="Times New Roman"/>
      <w:sz w:val="24"/>
    </w:rPr>
  </w:style>
  <w:style w:type="paragraph" w:customStyle="1" w:styleId="infuse">
    <w:name w:val="infuse"/>
    <w:basedOn w:val="Normal"/>
    <w:uiPriority w:val="99"/>
    <w:qFormat/>
    <w:rsid w:val="006016EB"/>
    <w:pPr>
      <w:spacing w:before="100" w:beforeAutospacing="1" w:after="100" w:afterAutospacing="1"/>
    </w:pPr>
    <w:rPr>
      <w:rFonts w:eastAsia="Times New Roman"/>
      <w:sz w:val="24"/>
    </w:rPr>
  </w:style>
  <w:style w:type="paragraph" w:customStyle="1" w:styleId="fontreg">
    <w:name w:val="font_reg"/>
    <w:basedOn w:val="Normal"/>
    <w:uiPriority w:val="99"/>
    <w:qFormat/>
    <w:rsid w:val="006016EB"/>
    <w:pPr>
      <w:spacing w:before="100" w:beforeAutospacing="1" w:after="100" w:afterAutospacing="1"/>
    </w:pPr>
    <w:rPr>
      <w:rFonts w:eastAsia="Times New Roman"/>
      <w:sz w:val="24"/>
    </w:rPr>
  </w:style>
  <w:style w:type="paragraph" w:customStyle="1" w:styleId="CITEF3">
    <w:name w:val="CITE F3"/>
    <w:uiPriority w:val="99"/>
    <w:qFormat/>
    <w:rsid w:val="006016E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016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016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016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016EB"/>
    <w:pPr>
      <w:spacing w:after="200"/>
    </w:pPr>
    <w:rPr>
      <w:rFonts w:ascii="Calibri" w:eastAsia="Calibri" w:hAnsi="Calibri" w:cs="Times New Roman"/>
      <w:sz w:val="20"/>
      <w:szCs w:val="20"/>
      <w:u w:val="single"/>
    </w:rPr>
  </w:style>
  <w:style w:type="paragraph" w:customStyle="1" w:styleId="hotroute1">
    <w:name w:val="hot route!"/>
    <w:basedOn w:val="Normal"/>
    <w:qFormat/>
    <w:rsid w:val="006016EB"/>
    <w:pPr>
      <w:ind w:left="144"/>
    </w:pPr>
    <w:rPr>
      <w:rFonts w:ascii="Cambria" w:eastAsia="Calibri" w:hAnsi="Cambria"/>
      <w:sz w:val="24"/>
    </w:rPr>
  </w:style>
  <w:style w:type="paragraph" w:customStyle="1" w:styleId="FreeFormA">
    <w:name w:val="Free Form A"/>
    <w:autoRedefine/>
    <w:uiPriority w:val="99"/>
    <w:qFormat/>
    <w:rsid w:val="006016E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016EB"/>
    <w:pPr>
      <w:spacing w:before="100" w:beforeAutospacing="1" w:after="100" w:afterAutospacing="1"/>
    </w:pPr>
    <w:rPr>
      <w:rFonts w:eastAsia="Times New Roman"/>
      <w:sz w:val="24"/>
    </w:rPr>
  </w:style>
  <w:style w:type="paragraph" w:customStyle="1" w:styleId="subheader">
    <w:name w:val="subheader"/>
    <w:basedOn w:val="Normal"/>
    <w:uiPriority w:val="99"/>
    <w:qFormat/>
    <w:rsid w:val="006016E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016EB"/>
    <w:pPr>
      <w:spacing w:before="100" w:beforeAutospacing="1" w:after="100" w:afterAutospacing="1"/>
    </w:pPr>
    <w:rPr>
      <w:rFonts w:eastAsia="Times New Roman"/>
      <w:sz w:val="24"/>
    </w:rPr>
  </w:style>
  <w:style w:type="paragraph" w:customStyle="1" w:styleId="more">
    <w:name w:val="more"/>
    <w:basedOn w:val="Normal"/>
    <w:uiPriority w:val="99"/>
    <w:qFormat/>
    <w:rsid w:val="006016EB"/>
    <w:pPr>
      <w:spacing w:before="100" w:beforeAutospacing="1" w:after="100" w:afterAutospacing="1"/>
    </w:pPr>
    <w:rPr>
      <w:rFonts w:eastAsia="Times New Roman"/>
      <w:sz w:val="24"/>
    </w:rPr>
  </w:style>
  <w:style w:type="paragraph" w:customStyle="1" w:styleId="story">
    <w:name w:val="story"/>
    <w:basedOn w:val="Normal"/>
    <w:uiPriority w:val="99"/>
    <w:qFormat/>
    <w:rsid w:val="006016EB"/>
    <w:pPr>
      <w:spacing w:before="100" w:beforeAutospacing="1" w:after="100" w:afterAutospacing="1"/>
    </w:pPr>
    <w:rPr>
      <w:rFonts w:eastAsia="Times New Roman"/>
      <w:sz w:val="24"/>
    </w:rPr>
  </w:style>
  <w:style w:type="paragraph" w:customStyle="1" w:styleId="H1numbered">
    <w:name w:val="H1 numbered"/>
    <w:basedOn w:val="Normal"/>
    <w:uiPriority w:val="99"/>
    <w:qFormat/>
    <w:rsid w:val="006016EB"/>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016EB"/>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016E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016E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016E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016E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016E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016EB"/>
    <w:pPr>
      <w:widowControl w:val="0"/>
      <w:spacing w:after="63"/>
    </w:pPr>
    <w:rPr>
      <w:rFonts w:ascii="Arial" w:hAnsi="Arial"/>
      <w:color w:val="auto"/>
    </w:rPr>
  </w:style>
  <w:style w:type="paragraph" w:customStyle="1" w:styleId="CM35">
    <w:name w:val="CM35"/>
    <w:basedOn w:val="Default"/>
    <w:next w:val="Default"/>
    <w:uiPriority w:val="99"/>
    <w:qFormat/>
    <w:rsid w:val="006016E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016E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016E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016E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016E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016EB"/>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016E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016EB"/>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016E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016EB"/>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016E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016EB"/>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016E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016EB"/>
    <w:rPr>
      <w:rFonts w:ascii="Georgia" w:hAnsi="Georgia"/>
      <w:sz w:val="24"/>
      <w:lang w:val="x-none" w:eastAsia="x-none"/>
    </w:rPr>
  </w:style>
  <w:style w:type="character" w:customStyle="1" w:styleId="NormalFontChar">
    <w:name w:val="Normal Font Char"/>
    <w:link w:val="NormalFont"/>
    <w:locked/>
    <w:rsid w:val="006016EB"/>
    <w:rPr>
      <w:rFonts w:ascii="Times New Roman" w:eastAsia="Times New Roman" w:hAnsi="Times New Roman" w:cs="Times New Roman"/>
      <w:sz w:val="20"/>
      <w:szCs w:val="20"/>
    </w:rPr>
  </w:style>
  <w:style w:type="paragraph" w:customStyle="1" w:styleId="NormalFont">
    <w:name w:val="Normal Font"/>
    <w:link w:val="NormalFontChar"/>
    <w:qFormat/>
    <w:rsid w:val="006016EB"/>
    <w:rPr>
      <w:rFonts w:ascii="Times New Roman" w:eastAsia="Times New Roman" w:hAnsi="Times New Roman" w:cs="Times New Roman"/>
      <w:sz w:val="20"/>
      <w:szCs w:val="20"/>
    </w:rPr>
  </w:style>
  <w:style w:type="paragraph" w:customStyle="1" w:styleId="StyleSmall11pt">
    <w:name w:val="Style Small + 11 pt"/>
    <w:uiPriority w:val="99"/>
    <w:qFormat/>
    <w:rsid w:val="006016E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016E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016EB"/>
    <w:rPr>
      <w:u w:val="single"/>
      <w:lang w:val="x-none" w:eastAsia="x-none"/>
    </w:rPr>
  </w:style>
  <w:style w:type="character" w:customStyle="1" w:styleId="StyleNormalFont11ptBoldUnderlineChar">
    <w:name w:val="Style Normal Font + 11 pt Bold Underline Char"/>
    <w:link w:val="StyleNormalFont11ptBoldUnderline"/>
    <w:locked/>
    <w:rsid w:val="006016E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016EB"/>
    <w:rPr>
      <w:b/>
      <w:bCs/>
      <w:u w:val="single"/>
      <w:lang w:val="x-none" w:eastAsia="x-none"/>
    </w:rPr>
  </w:style>
  <w:style w:type="paragraph" w:customStyle="1" w:styleId="Smallfont0">
    <w:name w:val="Smallfont"/>
    <w:basedOn w:val="Normal"/>
    <w:uiPriority w:val="99"/>
    <w:qFormat/>
    <w:rsid w:val="006016EB"/>
    <w:rPr>
      <w:rFonts w:eastAsia="Times New Roman"/>
      <w:sz w:val="15"/>
    </w:rPr>
  </w:style>
  <w:style w:type="paragraph" w:customStyle="1" w:styleId="formatvorlage2">
    <w:name w:val="formatvorlage2"/>
    <w:basedOn w:val="Normal"/>
    <w:uiPriority w:val="99"/>
    <w:qFormat/>
    <w:rsid w:val="006016E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016E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016EB"/>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016E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016EB"/>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016E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016EB"/>
    <w:pPr>
      <w:ind w:left="144"/>
    </w:pPr>
    <w:rPr>
      <w:rFonts w:ascii="Georgia" w:eastAsia="Times New Roman" w:hAnsi="Georgia"/>
      <w:sz w:val="24"/>
      <w:lang w:val="x-none" w:eastAsia="x-none"/>
    </w:rPr>
  </w:style>
  <w:style w:type="paragraph" w:customStyle="1" w:styleId="deck">
    <w:name w:val="deck"/>
    <w:basedOn w:val="Normal"/>
    <w:uiPriority w:val="99"/>
    <w:qFormat/>
    <w:rsid w:val="006016EB"/>
    <w:pPr>
      <w:spacing w:before="100" w:beforeAutospacing="1" w:after="100" w:afterAutospacing="1"/>
    </w:pPr>
    <w:rPr>
      <w:rFonts w:eastAsia="Times New Roman"/>
      <w:sz w:val="24"/>
    </w:rPr>
  </w:style>
  <w:style w:type="paragraph" w:customStyle="1" w:styleId="i1">
    <w:name w:val="i1"/>
    <w:basedOn w:val="Normal"/>
    <w:uiPriority w:val="99"/>
    <w:qFormat/>
    <w:rsid w:val="006016EB"/>
    <w:pPr>
      <w:spacing w:before="100" w:beforeAutospacing="1" w:after="100" w:afterAutospacing="1"/>
    </w:pPr>
    <w:rPr>
      <w:rFonts w:eastAsia="Times New Roman"/>
      <w:sz w:val="24"/>
    </w:rPr>
  </w:style>
  <w:style w:type="paragraph" w:customStyle="1" w:styleId="question">
    <w:name w:val="question"/>
    <w:basedOn w:val="Normal"/>
    <w:uiPriority w:val="99"/>
    <w:qFormat/>
    <w:rsid w:val="006016EB"/>
    <w:pPr>
      <w:spacing w:before="100" w:beforeAutospacing="1" w:after="100" w:afterAutospacing="1"/>
    </w:pPr>
    <w:rPr>
      <w:rFonts w:eastAsia="Times New Roman"/>
      <w:sz w:val="24"/>
    </w:rPr>
  </w:style>
  <w:style w:type="paragraph" w:customStyle="1" w:styleId="bodycopy">
    <w:name w:val="bodycopy"/>
    <w:basedOn w:val="Normal"/>
    <w:uiPriority w:val="99"/>
    <w:qFormat/>
    <w:rsid w:val="006016EB"/>
    <w:pPr>
      <w:spacing w:before="100" w:beforeAutospacing="1" w:after="100" w:afterAutospacing="1"/>
    </w:pPr>
    <w:rPr>
      <w:rFonts w:eastAsia="Times New Roman"/>
      <w:sz w:val="24"/>
    </w:rPr>
  </w:style>
  <w:style w:type="paragraph" w:customStyle="1" w:styleId="Fifth">
    <w:name w:val="Fifth"/>
    <w:basedOn w:val="Normal"/>
    <w:link w:val="FifthChar"/>
    <w:qFormat/>
    <w:rsid w:val="006016EB"/>
    <w:rPr>
      <w:rFonts w:ascii="Arial" w:eastAsia="Calibri" w:hAnsi="Arial"/>
    </w:rPr>
  </w:style>
  <w:style w:type="paragraph" w:customStyle="1" w:styleId="NoteLevel22">
    <w:name w:val="Note Level 22"/>
    <w:basedOn w:val="card"/>
    <w:next w:val="Normal"/>
    <w:uiPriority w:val="99"/>
    <w:qFormat/>
    <w:rsid w:val="006016EB"/>
    <w:pPr>
      <w:keepNext/>
    </w:pPr>
    <w:rPr>
      <w:rFonts w:ascii="Georgia" w:eastAsia="MS Gothic" w:hAnsi="Georgia"/>
      <w:bCs/>
      <w:szCs w:val="20"/>
    </w:rPr>
  </w:style>
  <w:style w:type="paragraph" w:customStyle="1" w:styleId="wp-caption-text">
    <w:name w:val="wp-caption-text"/>
    <w:basedOn w:val="Normal"/>
    <w:qFormat/>
    <w:rsid w:val="006016EB"/>
    <w:pPr>
      <w:spacing w:before="100" w:beforeAutospacing="1" w:after="100" w:afterAutospacing="1"/>
    </w:pPr>
    <w:rPr>
      <w:rFonts w:eastAsia="Times New Roman"/>
      <w:sz w:val="24"/>
    </w:rPr>
  </w:style>
  <w:style w:type="paragraph" w:customStyle="1" w:styleId="svarticle">
    <w:name w:val="svarticle"/>
    <w:basedOn w:val="Normal"/>
    <w:uiPriority w:val="99"/>
    <w:qFormat/>
    <w:rsid w:val="006016E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016E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016EB"/>
    <w:pPr>
      <w:spacing w:before="100" w:beforeAutospacing="1" w:after="100" w:afterAutospacing="1"/>
    </w:pPr>
  </w:style>
  <w:style w:type="paragraph" w:customStyle="1" w:styleId="description">
    <w:name w:val="description"/>
    <w:basedOn w:val="Normal"/>
    <w:uiPriority w:val="99"/>
    <w:qFormat/>
    <w:rsid w:val="006016EB"/>
    <w:pPr>
      <w:spacing w:before="100" w:beforeAutospacing="1" w:after="100" w:afterAutospacing="1"/>
    </w:pPr>
  </w:style>
  <w:style w:type="paragraph" w:customStyle="1" w:styleId="graf">
    <w:name w:val="graf"/>
    <w:basedOn w:val="Normal"/>
    <w:uiPriority w:val="99"/>
    <w:qFormat/>
    <w:rsid w:val="006016EB"/>
    <w:pPr>
      <w:spacing w:before="100" w:beforeAutospacing="1" w:after="100" w:afterAutospacing="1"/>
    </w:pPr>
  </w:style>
  <w:style w:type="paragraph" w:customStyle="1" w:styleId="column">
    <w:name w:val="column"/>
    <w:basedOn w:val="Normal"/>
    <w:uiPriority w:val="99"/>
    <w:qFormat/>
    <w:rsid w:val="006016EB"/>
    <w:pPr>
      <w:spacing w:before="100" w:beforeAutospacing="1" w:after="100" w:afterAutospacing="1"/>
    </w:pPr>
  </w:style>
  <w:style w:type="paragraph" w:customStyle="1" w:styleId="recirc-container">
    <w:name w:val="recirc-container"/>
    <w:basedOn w:val="Normal"/>
    <w:uiPriority w:val="99"/>
    <w:qFormat/>
    <w:rsid w:val="006016E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016E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016E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016EB"/>
    <w:rPr>
      <w:rFonts w:ascii="Georgia" w:hAnsi="Georgia" w:hint="default"/>
      <w:i/>
      <w:iCs/>
      <w:color w:val="808080"/>
    </w:rPr>
  </w:style>
  <w:style w:type="character" w:customStyle="1" w:styleId="cardchar00">
    <w:name w:val="cardchar0"/>
    <w:basedOn w:val="DefaultParagraphFont"/>
    <w:rsid w:val="006016EB"/>
  </w:style>
  <w:style w:type="character" w:customStyle="1" w:styleId="UnderlineNon-bold">
    <w:name w:val="Underline Non - bold"/>
    <w:rsid w:val="006016EB"/>
    <w:rPr>
      <w:rFonts w:ascii="Times New Roman" w:hAnsi="Times New Roman" w:cs="Times New Roman" w:hint="default"/>
      <w:iCs/>
      <w:sz w:val="22"/>
      <w:u w:val="single"/>
    </w:rPr>
  </w:style>
  <w:style w:type="character" w:customStyle="1" w:styleId="Heading5Char2">
    <w:name w:val="Heading 5 Char2"/>
    <w:rsid w:val="006016E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016EB"/>
    <w:rPr>
      <w:rFonts w:ascii="Arial" w:hAnsi="Arial" w:cs="Arial"/>
      <w:vanish/>
      <w:sz w:val="16"/>
      <w:szCs w:val="16"/>
    </w:rPr>
  </w:style>
  <w:style w:type="paragraph" w:styleId="z-TopofForm">
    <w:name w:val="HTML Top of Form"/>
    <w:basedOn w:val="Normal"/>
    <w:next w:val="Normal"/>
    <w:link w:val="z-TopofFormChar"/>
    <w:hidden/>
    <w:uiPriority w:val="99"/>
    <w:unhideWhenUsed/>
    <w:rsid w:val="006016E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016EB"/>
    <w:rPr>
      <w:rFonts w:ascii="Arial" w:hAnsi="Arial" w:cs="Arial"/>
      <w:vanish/>
      <w:sz w:val="16"/>
      <w:szCs w:val="16"/>
    </w:rPr>
  </w:style>
  <w:style w:type="character" w:customStyle="1" w:styleId="z-BottomofFormChar">
    <w:name w:val="z-Bottom of Form Char"/>
    <w:basedOn w:val="DefaultParagraphFont"/>
    <w:link w:val="z-BottomofForm"/>
    <w:uiPriority w:val="99"/>
    <w:rsid w:val="006016E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016E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016EB"/>
    <w:rPr>
      <w:rFonts w:ascii="Arial" w:hAnsi="Arial" w:cs="Arial"/>
      <w:vanish/>
      <w:sz w:val="16"/>
      <w:szCs w:val="16"/>
    </w:rPr>
  </w:style>
  <w:style w:type="character" w:customStyle="1" w:styleId="authordate1">
    <w:name w:val="authordate"/>
    <w:rsid w:val="006016EB"/>
  </w:style>
  <w:style w:type="character" w:customStyle="1" w:styleId="underline0">
    <w:name w:val="%underline"/>
    <w:qFormat/>
    <w:rsid w:val="006016EB"/>
    <w:rPr>
      <w:rFonts w:ascii="Times New Roman" w:hAnsi="Times New Roman" w:cs="Times New Roman" w:hint="default"/>
      <w:strike w:val="0"/>
      <w:dstrike w:val="0"/>
      <w:sz w:val="16"/>
      <w:u w:val="none"/>
      <w:effect w:val="none"/>
    </w:rPr>
  </w:style>
  <w:style w:type="character" w:customStyle="1" w:styleId="AUNDERLINE0">
    <w:name w:val="AUNDERLINE"/>
    <w:qFormat/>
    <w:rsid w:val="006016EB"/>
    <w:rPr>
      <w:rFonts w:ascii="Times New Roman" w:hAnsi="Times New Roman" w:cs="Times New Roman" w:hint="default"/>
      <w:sz w:val="20"/>
      <w:u w:val="single"/>
    </w:rPr>
  </w:style>
  <w:style w:type="character" w:customStyle="1" w:styleId="UnderlinedCharChar">
    <w:name w:val="Underlined Char Char"/>
    <w:rsid w:val="006016EB"/>
    <w:rPr>
      <w:rFonts w:ascii="Garamond" w:hAnsi="Garamond" w:hint="default"/>
      <w:szCs w:val="28"/>
      <w:u w:val="single"/>
      <w:lang w:val="en-US" w:eastAsia="en-US" w:bidi="ar-SA"/>
    </w:rPr>
  </w:style>
  <w:style w:type="character" w:customStyle="1" w:styleId="slug-doi">
    <w:name w:val="slug-doi"/>
    <w:basedOn w:val="DefaultParagraphFont"/>
    <w:rsid w:val="006016EB"/>
  </w:style>
  <w:style w:type="character" w:customStyle="1" w:styleId="af">
    <w:name w:val="af"/>
    <w:basedOn w:val="DefaultParagraphFont"/>
    <w:rsid w:val="006016EB"/>
  </w:style>
  <w:style w:type="character" w:customStyle="1" w:styleId="ab">
    <w:name w:val="ab"/>
    <w:basedOn w:val="DefaultParagraphFont"/>
    <w:rsid w:val="006016EB"/>
  </w:style>
  <w:style w:type="character" w:customStyle="1" w:styleId="em">
    <w:name w:val="em"/>
    <w:basedOn w:val="DefaultParagraphFont"/>
    <w:rsid w:val="006016EB"/>
  </w:style>
  <w:style w:type="character" w:customStyle="1" w:styleId="au">
    <w:name w:val="au"/>
    <w:basedOn w:val="DefaultParagraphFont"/>
    <w:rsid w:val="006016EB"/>
  </w:style>
  <w:style w:type="character" w:customStyle="1" w:styleId="ti">
    <w:name w:val="ti"/>
    <w:basedOn w:val="DefaultParagraphFont"/>
    <w:rsid w:val="006016EB"/>
  </w:style>
  <w:style w:type="character" w:customStyle="1" w:styleId="subheadblue">
    <w:name w:val="subhead_blue"/>
    <w:basedOn w:val="DefaultParagraphFont"/>
    <w:rsid w:val="006016EB"/>
  </w:style>
  <w:style w:type="character" w:customStyle="1" w:styleId="affiliation">
    <w:name w:val="affiliation"/>
    <w:basedOn w:val="DefaultParagraphFont"/>
    <w:rsid w:val="006016EB"/>
  </w:style>
  <w:style w:type="character" w:customStyle="1" w:styleId="slug-doi-wrapper">
    <w:name w:val="slug-doi-wrapper"/>
    <w:basedOn w:val="DefaultParagraphFont"/>
    <w:rsid w:val="006016EB"/>
  </w:style>
  <w:style w:type="character" w:customStyle="1" w:styleId="slug-metadata-noteahead-of-print">
    <w:name w:val="slug-metadata-note ahead-of-print"/>
    <w:basedOn w:val="DefaultParagraphFont"/>
    <w:rsid w:val="006016EB"/>
  </w:style>
  <w:style w:type="character" w:customStyle="1" w:styleId="slug-ahead-of-print-date">
    <w:name w:val="slug-ahead-of-print-date"/>
    <w:basedOn w:val="DefaultParagraphFont"/>
    <w:rsid w:val="006016EB"/>
  </w:style>
  <w:style w:type="character" w:customStyle="1" w:styleId="medium-bold">
    <w:name w:val="medium-bold"/>
    <w:basedOn w:val="DefaultParagraphFont"/>
    <w:rsid w:val="006016EB"/>
  </w:style>
  <w:style w:type="character" w:customStyle="1" w:styleId="updated-short-citation">
    <w:name w:val="updated-short-citation"/>
    <w:basedOn w:val="DefaultParagraphFont"/>
    <w:rsid w:val="006016EB"/>
  </w:style>
  <w:style w:type="character" w:customStyle="1" w:styleId="goohl0">
    <w:name w:val="goohl0"/>
    <w:basedOn w:val="DefaultParagraphFont"/>
    <w:rsid w:val="006016EB"/>
  </w:style>
  <w:style w:type="character" w:customStyle="1" w:styleId="CharChar6">
    <w:name w:val="Char Char6"/>
    <w:rsid w:val="006016EB"/>
    <w:rPr>
      <w:rFonts w:ascii="Arial" w:hAnsi="Arial" w:cs="Arial" w:hint="default"/>
      <w:bCs/>
      <w:sz w:val="16"/>
      <w:szCs w:val="26"/>
      <w:lang w:val="en-US" w:eastAsia="en-US" w:bidi="ar-SA"/>
    </w:rPr>
  </w:style>
  <w:style w:type="character" w:customStyle="1" w:styleId="TagCharChar1">
    <w:name w:val="Tag Char Char1"/>
    <w:rsid w:val="006016EB"/>
    <w:rPr>
      <w:b/>
      <w:bCs w:val="0"/>
      <w:sz w:val="24"/>
      <w:szCs w:val="24"/>
      <w:lang w:val="en-US" w:eastAsia="en-US" w:bidi="ar-SA"/>
    </w:rPr>
  </w:style>
  <w:style w:type="character" w:customStyle="1" w:styleId="12TimesNewRoman">
    <w:name w:val="12 Times New Roman"/>
    <w:rsid w:val="006016E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016E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016EB"/>
    <w:rPr>
      <w:rFonts w:ascii="Times New Roman" w:hAnsi="Times New Roman" w:cs="Times New Roman" w:hint="default"/>
      <w:strike w:val="0"/>
      <w:dstrike w:val="0"/>
      <w:sz w:val="14"/>
      <w:u w:val="none"/>
      <w:effect w:val="none"/>
    </w:rPr>
  </w:style>
  <w:style w:type="character" w:customStyle="1" w:styleId="F8-UnderlineBold">
    <w:name w:val="F8 - Underline/Bold"/>
    <w:rsid w:val="006016EB"/>
    <w:rPr>
      <w:rFonts w:ascii="Times New Roman" w:hAnsi="Times New Roman" w:cs="Times New Roman" w:hint="default"/>
      <w:b/>
      <w:bCs w:val="0"/>
      <w:sz w:val="20"/>
      <w:u w:val="single"/>
    </w:rPr>
  </w:style>
  <w:style w:type="character" w:customStyle="1" w:styleId="F7-SmallFont">
    <w:name w:val="F7 - Small Font"/>
    <w:rsid w:val="006016EB"/>
    <w:rPr>
      <w:rFonts w:ascii="Times New Roman" w:hAnsi="Times New Roman" w:cs="Times New Roman" w:hint="default"/>
      <w:sz w:val="14"/>
    </w:rPr>
  </w:style>
  <w:style w:type="character" w:customStyle="1" w:styleId="Brief-Bold">
    <w:name w:val="Brief - Bold"/>
    <w:rsid w:val="006016EB"/>
    <w:rPr>
      <w:rFonts w:ascii="Times New Roman" w:hAnsi="Times New Roman" w:cs="Times New Roman" w:hint="default"/>
      <w:b/>
      <w:bCs w:val="0"/>
    </w:rPr>
  </w:style>
  <w:style w:type="character" w:customStyle="1" w:styleId="Card-Underline">
    <w:name w:val="Card - Underline"/>
    <w:rsid w:val="006016EB"/>
    <w:rPr>
      <w:rFonts w:ascii="Times New Roman" w:hAnsi="Times New Roman" w:cs="Times New Roman" w:hint="default"/>
      <w:u w:val="single"/>
    </w:rPr>
  </w:style>
  <w:style w:type="character" w:customStyle="1" w:styleId="beriefunderline">
    <w:name w:val="berief = underline"/>
    <w:rsid w:val="006016EB"/>
    <w:rPr>
      <w:rFonts w:ascii="Times New Roman" w:eastAsia="Times New Roman" w:hAnsi="Times New Roman" w:cs="Times New Roman" w:hint="default"/>
      <w:sz w:val="20"/>
      <w:u w:val="single"/>
    </w:rPr>
  </w:style>
  <w:style w:type="character" w:customStyle="1" w:styleId="BoldText10pt">
    <w:name w:val="Bold Text 10 pt"/>
    <w:rsid w:val="006016E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016EB"/>
  </w:style>
  <w:style w:type="character" w:customStyle="1" w:styleId="SC4208902">
    <w:name w:val="SC.4.208902"/>
    <w:rsid w:val="006016EB"/>
    <w:rPr>
      <w:rFonts w:ascii="Century" w:hAnsi="Century" w:cs="Century" w:hint="default"/>
      <w:color w:val="000000"/>
      <w:sz w:val="22"/>
      <w:szCs w:val="22"/>
    </w:rPr>
  </w:style>
  <w:style w:type="character" w:customStyle="1" w:styleId="SC4208915">
    <w:name w:val="SC.4.208915"/>
    <w:rsid w:val="006016EB"/>
    <w:rPr>
      <w:rFonts w:ascii="Century" w:hAnsi="Century" w:cs="Century" w:hint="default"/>
      <w:color w:val="000000"/>
      <w:sz w:val="13"/>
      <w:szCs w:val="13"/>
    </w:rPr>
  </w:style>
  <w:style w:type="character" w:customStyle="1" w:styleId="SC273764">
    <w:name w:val="SC.2.73764"/>
    <w:rsid w:val="006016EB"/>
    <w:rPr>
      <w:rFonts w:ascii="Century" w:hAnsi="Century" w:cs="Century" w:hint="default"/>
      <w:color w:val="000000"/>
      <w:sz w:val="72"/>
      <w:szCs w:val="72"/>
    </w:rPr>
  </w:style>
  <w:style w:type="character" w:customStyle="1" w:styleId="SC273779">
    <w:name w:val="SC.2.73779"/>
    <w:rsid w:val="006016EB"/>
    <w:rPr>
      <w:rFonts w:ascii="Century" w:hAnsi="Century" w:cs="Century" w:hint="default"/>
      <w:color w:val="000000"/>
      <w:sz w:val="40"/>
      <w:szCs w:val="40"/>
    </w:rPr>
  </w:style>
  <w:style w:type="character" w:customStyle="1" w:styleId="SC273763">
    <w:name w:val="SC.2.73763"/>
    <w:rsid w:val="006016EB"/>
    <w:rPr>
      <w:rFonts w:ascii="Century" w:hAnsi="Century" w:cs="Century" w:hint="default"/>
      <w:b/>
      <w:bCs/>
      <w:color w:val="000000"/>
    </w:rPr>
  </w:style>
  <w:style w:type="character" w:customStyle="1" w:styleId="SC4208910">
    <w:name w:val="SC.4.208910"/>
    <w:rsid w:val="006016EB"/>
    <w:rPr>
      <w:rFonts w:ascii="Century" w:hAnsi="Century" w:cs="Century" w:hint="default"/>
      <w:color w:val="000000"/>
      <w:sz w:val="28"/>
      <w:szCs w:val="28"/>
    </w:rPr>
  </w:style>
  <w:style w:type="character" w:customStyle="1" w:styleId="SC4208911">
    <w:name w:val="SC.4.208911"/>
    <w:rsid w:val="006016EB"/>
    <w:rPr>
      <w:rFonts w:ascii="Century" w:hAnsi="Century" w:cs="Century" w:hint="default"/>
      <w:color w:val="000000"/>
    </w:rPr>
  </w:style>
  <w:style w:type="character" w:customStyle="1" w:styleId="articlesubtitle">
    <w:name w:val="article_sub_title"/>
    <w:basedOn w:val="DefaultParagraphFont"/>
    <w:rsid w:val="006016EB"/>
  </w:style>
  <w:style w:type="character" w:customStyle="1" w:styleId="newsdate2">
    <w:name w:val="news_date2"/>
    <w:basedOn w:val="DefaultParagraphFont"/>
    <w:rsid w:val="006016EB"/>
  </w:style>
  <w:style w:type="character" w:customStyle="1" w:styleId="readarticleheader">
    <w:name w:val="readarticleheader"/>
    <w:basedOn w:val="DefaultParagraphFont"/>
    <w:rsid w:val="006016EB"/>
  </w:style>
  <w:style w:type="character" w:customStyle="1" w:styleId="UnderlineChar20">
    <w:name w:val="Underline Char2"/>
    <w:rsid w:val="006016EB"/>
    <w:rPr>
      <w:rFonts w:ascii="Trebuchet MS" w:hAnsi="Trebuchet MS" w:hint="default"/>
      <w:u w:val="thick"/>
      <w:lang w:val="en-US" w:eastAsia="zh-CN" w:bidi="ar-SA"/>
    </w:rPr>
  </w:style>
  <w:style w:type="character" w:customStyle="1" w:styleId="BoldUnderliningChar">
    <w:name w:val="Bold Underlining Char"/>
    <w:rsid w:val="006016EB"/>
    <w:rPr>
      <w:rFonts w:ascii="Arial Narrow" w:eastAsia="Times New Roman" w:hAnsi="Arial Narrow" w:hint="default"/>
      <w:b/>
      <w:bCs w:val="0"/>
      <w:szCs w:val="24"/>
      <w:u w:val="single"/>
      <w:lang w:val="en-GB" w:eastAsia="en-US" w:bidi="ar-SA"/>
    </w:rPr>
  </w:style>
  <w:style w:type="character" w:customStyle="1" w:styleId="medium-normal1">
    <w:name w:val="medium-normal1"/>
    <w:rsid w:val="006016EB"/>
    <w:rPr>
      <w:rFonts w:ascii="Arial" w:hAnsi="Arial" w:cs="Arial" w:hint="default"/>
      <w:b w:val="0"/>
      <w:bCs w:val="0"/>
      <w:i w:val="0"/>
      <w:iCs w:val="0"/>
      <w:sz w:val="20"/>
      <w:szCs w:val="20"/>
    </w:rPr>
  </w:style>
  <w:style w:type="character" w:customStyle="1" w:styleId="UnderlinedCardChar0">
    <w:name w:val="Underlined Card Char"/>
    <w:rsid w:val="006016EB"/>
    <w:rPr>
      <w:rFonts w:ascii="Palatino Linotype" w:hAnsi="Palatino Linotype" w:hint="default"/>
      <w:u w:val="single"/>
      <w:lang w:val="en-US" w:eastAsia="en-US" w:bidi="ar-SA"/>
    </w:rPr>
  </w:style>
  <w:style w:type="character" w:customStyle="1" w:styleId="char">
    <w:name w:val="char"/>
    <w:basedOn w:val="DefaultParagraphFont"/>
    <w:rsid w:val="006016EB"/>
  </w:style>
  <w:style w:type="character" w:customStyle="1" w:styleId="UnderlineCharCharCharCharCharChar">
    <w:name w:val="Underline Char Char Char Char Char Char"/>
    <w:rsid w:val="006016EB"/>
    <w:rPr>
      <w:rFonts w:ascii="Arial Narrow" w:hAnsi="Arial Narrow" w:hint="default"/>
      <w:szCs w:val="24"/>
      <w:u w:val="single"/>
      <w:lang w:val="en-US" w:eastAsia="en-US" w:bidi="ar-SA"/>
    </w:rPr>
  </w:style>
  <w:style w:type="character" w:customStyle="1" w:styleId="klink">
    <w:name w:val="klink"/>
    <w:basedOn w:val="DefaultParagraphFont"/>
    <w:rsid w:val="006016EB"/>
  </w:style>
  <w:style w:type="character" w:customStyle="1" w:styleId="date10">
    <w:name w:val="date1"/>
    <w:basedOn w:val="DefaultParagraphFont"/>
    <w:rsid w:val="006016EB"/>
  </w:style>
  <w:style w:type="character" w:customStyle="1" w:styleId="bolding1">
    <w:name w:val="bolding1"/>
    <w:rsid w:val="006016EB"/>
    <w:rPr>
      <w:b/>
      <w:bCs/>
    </w:rPr>
  </w:style>
  <w:style w:type="character" w:customStyle="1" w:styleId="bookoptions1">
    <w:name w:val="book_options1"/>
    <w:rsid w:val="006016EB"/>
    <w:rPr>
      <w:b/>
      <w:bCs/>
      <w:color w:val="333366"/>
    </w:rPr>
  </w:style>
  <w:style w:type="character" w:customStyle="1" w:styleId="descriptionblock">
    <w:name w:val="description block"/>
    <w:basedOn w:val="DefaultParagraphFont"/>
    <w:rsid w:val="006016EB"/>
  </w:style>
  <w:style w:type="character" w:customStyle="1" w:styleId="detailsboxblock">
    <w:name w:val="detailsbox block"/>
    <w:basedOn w:val="DefaultParagraphFont"/>
    <w:rsid w:val="006016EB"/>
  </w:style>
  <w:style w:type="character" w:customStyle="1" w:styleId="Char3">
    <w:name w:val="Char3"/>
    <w:rsid w:val="006016EB"/>
    <w:rPr>
      <w:rFonts w:ascii="Arial" w:hAnsi="Arial" w:cs="Arial" w:hint="default"/>
      <w:bCs/>
      <w:u w:val="thick"/>
      <w:lang w:val="en-US" w:eastAsia="en-US" w:bidi="ar-SA"/>
    </w:rPr>
  </w:style>
  <w:style w:type="character" w:customStyle="1" w:styleId="texto11">
    <w:name w:val="texto11"/>
    <w:rsid w:val="006016EB"/>
    <w:rPr>
      <w:rFonts w:ascii="Arial" w:hAnsi="Arial" w:cs="Arial" w:hint="default"/>
      <w:b w:val="0"/>
      <w:bCs w:val="0"/>
      <w:i w:val="0"/>
      <w:iCs w:val="0"/>
      <w:caps w:val="0"/>
      <w:color w:val="000000"/>
      <w:sz w:val="26"/>
      <w:szCs w:val="26"/>
    </w:rPr>
  </w:style>
  <w:style w:type="character" w:customStyle="1" w:styleId="CardTagChar">
    <w:name w:val="Card Tag Char"/>
    <w:rsid w:val="006016EB"/>
    <w:rPr>
      <w:rFonts w:ascii="Arial Narrow" w:hAnsi="Arial Narrow" w:hint="default"/>
      <w:b/>
      <w:bCs w:val="0"/>
      <w:sz w:val="24"/>
      <w:szCs w:val="24"/>
      <w:lang w:val="en-US" w:eastAsia="en-US" w:bidi="ar-SA"/>
    </w:rPr>
  </w:style>
  <w:style w:type="character" w:customStyle="1" w:styleId="DebateCiteCharCharChar">
    <w:name w:val="Debate Cite Char Char Char"/>
    <w:rsid w:val="006016EB"/>
    <w:rPr>
      <w:b/>
      <w:bCs w:val="0"/>
      <w:sz w:val="32"/>
      <w:szCs w:val="32"/>
      <w:lang w:val="en-US" w:eastAsia="en-US" w:bidi="ar-SA"/>
    </w:rPr>
  </w:style>
  <w:style w:type="character" w:customStyle="1" w:styleId="TagandCiteChar">
    <w:name w:val="Tag and Cite Char"/>
    <w:rsid w:val="006016EB"/>
    <w:rPr>
      <w:color w:val="333333"/>
      <w:sz w:val="22"/>
      <w:szCs w:val="22"/>
      <w:lang w:val="en-US" w:eastAsia="en-US" w:bidi="ar-SA"/>
    </w:rPr>
  </w:style>
  <w:style w:type="character" w:customStyle="1" w:styleId="Style10ptBold">
    <w:name w:val="Style 10 pt Bold"/>
    <w:rsid w:val="006016EB"/>
    <w:rPr>
      <w:b/>
      <w:bCs/>
      <w:sz w:val="20"/>
    </w:rPr>
  </w:style>
  <w:style w:type="character" w:customStyle="1" w:styleId="text9">
    <w:name w:val="text9"/>
    <w:basedOn w:val="DefaultParagraphFont"/>
    <w:rsid w:val="006016EB"/>
  </w:style>
  <w:style w:type="character" w:customStyle="1" w:styleId="text21">
    <w:name w:val="text21"/>
    <w:basedOn w:val="DefaultParagraphFont"/>
    <w:rsid w:val="006016EB"/>
  </w:style>
  <w:style w:type="character" w:customStyle="1" w:styleId="text19">
    <w:name w:val="text19"/>
    <w:basedOn w:val="DefaultParagraphFont"/>
    <w:rsid w:val="006016EB"/>
  </w:style>
  <w:style w:type="character" w:customStyle="1" w:styleId="term2">
    <w:name w:val="term2"/>
    <w:rsid w:val="006016EB"/>
    <w:rPr>
      <w:b/>
      <w:bCs/>
    </w:rPr>
  </w:style>
  <w:style w:type="character" w:customStyle="1" w:styleId="pmterms12">
    <w:name w:val="pmterms12"/>
    <w:rsid w:val="006016EB"/>
    <w:rPr>
      <w:b/>
      <w:bCs/>
      <w:i w:val="0"/>
      <w:iCs w:val="0"/>
      <w:color w:val="000000"/>
    </w:rPr>
  </w:style>
  <w:style w:type="character" w:customStyle="1" w:styleId="ToReadChar">
    <w:name w:val="To Read Char"/>
    <w:rsid w:val="006016EB"/>
    <w:rPr>
      <w:rFonts w:ascii="Verdana" w:hAnsi="Verdana" w:hint="default"/>
      <w:b/>
      <w:bCs w:val="0"/>
      <w:szCs w:val="24"/>
      <w:u w:val="single"/>
      <w:lang w:val="en-US" w:eastAsia="en-US" w:bidi="ar-SA"/>
    </w:rPr>
  </w:style>
  <w:style w:type="character" w:customStyle="1" w:styleId="ToReadCharChar">
    <w:name w:val="To Read Char Char"/>
    <w:rsid w:val="006016EB"/>
    <w:rPr>
      <w:rFonts w:ascii="Verdana" w:hAnsi="Verdana" w:hint="default"/>
      <w:b/>
      <w:bCs w:val="0"/>
      <w:szCs w:val="24"/>
      <w:u w:val="single"/>
      <w:lang w:val="en-US" w:eastAsia="en-US" w:bidi="ar-SA"/>
    </w:rPr>
  </w:style>
  <w:style w:type="character" w:customStyle="1" w:styleId="bio">
    <w:name w:val="bio"/>
    <w:basedOn w:val="DefaultParagraphFont"/>
    <w:rsid w:val="006016EB"/>
  </w:style>
  <w:style w:type="character" w:customStyle="1" w:styleId="storytextstyle">
    <w:name w:val="storytextstyle"/>
    <w:basedOn w:val="DefaultParagraphFont"/>
    <w:rsid w:val="006016EB"/>
  </w:style>
  <w:style w:type="character" w:customStyle="1" w:styleId="cardunderlinedCharChar">
    <w:name w:val="card underlined Char Char"/>
    <w:rsid w:val="006016EB"/>
    <w:rPr>
      <w:rFonts w:ascii="Arial" w:hAnsi="Arial" w:cs="Arial" w:hint="default"/>
      <w:sz w:val="22"/>
      <w:szCs w:val="24"/>
      <w:u w:val="single"/>
      <w:lang w:val="en-US" w:eastAsia="en-US" w:bidi="ar-SA"/>
    </w:rPr>
  </w:style>
  <w:style w:type="character" w:customStyle="1" w:styleId="Style2Char0">
    <w:name w:val="Style2 Char"/>
    <w:rsid w:val="006016EB"/>
    <w:rPr>
      <w:rFonts w:ascii="Book Antiqua" w:hAnsi="Book Antiqua" w:hint="default"/>
      <w:u w:val="thick"/>
      <w:lang w:val="en-US" w:eastAsia="en-US" w:bidi="ar-SA"/>
    </w:rPr>
  </w:style>
  <w:style w:type="character" w:customStyle="1" w:styleId="Style2Char1">
    <w:name w:val="Style2 Char1"/>
    <w:rsid w:val="006016EB"/>
    <w:rPr>
      <w:rFonts w:ascii="Book Antiqua" w:hAnsi="Book Antiqua" w:hint="default"/>
      <w:szCs w:val="24"/>
      <w:u w:val="thick"/>
      <w:lang w:val="en-US" w:eastAsia="en-US" w:bidi="ar-SA"/>
    </w:rPr>
  </w:style>
  <w:style w:type="character" w:customStyle="1" w:styleId="articlehead21">
    <w:name w:val="articlehead21"/>
    <w:rsid w:val="006016EB"/>
    <w:rPr>
      <w:rFonts w:ascii="Arial" w:hAnsi="Arial" w:cs="Arial" w:hint="default"/>
      <w:b/>
      <w:bCs/>
      <w:color w:val="660000"/>
      <w:sz w:val="20"/>
      <w:szCs w:val="20"/>
    </w:rPr>
  </w:style>
  <w:style w:type="character" w:customStyle="1" w:styleId="TagCiteChar1">
    <w:name w:val="Tag/Cite Char1"/>
    <w:rsid w:val="006016EB"/>
    <w:rPr>
      <w:b/>
      <w:bCs w:val="0"/>
      <w:lang w:val="en-US" w:eastAsia="en-US" w:bidi="ar-SA"/>
    </w:rPr>
  </w:style>
  <w:style w:type="character" w:customStyle="1" w:styleId="goohl2">
    <w:name w:val="goohl2"/>
    <w:basedOn w:val="DefaultParagraphFont"/>
    <w:rsid w:val="006016EB"/>
  </w:style>
  <w:style w:type="character" w:customStyle="1" w:styleId="CardCharChar0">
    <w:name w:val="Card Char Char"/>
    <w:rsid w:val="006016EB"/>
    <w:rPr>
      <w:lang w:val="en-US" w:eastAsia="en-US" w:bidi="ar-SA"/>
    </w:rPr>
  </w:style>
  <w:style w:type="character" w:customStyle="1" w:styleId="BriefTitle1Char">
    <w:name w:val="Brief Title 1 Char"/>
    <w:rsid w:val="006016EB"/>
    <w:rPr>
      <w:b/>
      <w:bCs w:val="0"/>
      <w:u w:val="single"/>
      <w:lang w:val="en-US" w:eastAsia="en-US" w:bidi="ar-SA"/>
    </w:rPr>
  </w:style>
  <w:style w:type="character" w:customStyle="1" w:styleId="TagCiteCharChar">
    <w:name w:val="Tag/Cite Char Char"/>
    <w:rsid w:val="006016EB"/>
    <w:rPr>
      <w:b/>
      <w:bCs w:val="0"/>
      <w:lang w:val="en-US" w:eastAsia="en-US" w:bidi="ar-SA"/>
    </w:rPr>
  </w:style>
  <w:style w:type="character" w:customStyle="1" w:styleId="btx">
    <w:name w:val="btx"/>
    <w:basedOn w:val="DefaultParagraphFont"/>
    <w:rsid w:val="006016EB"/>
  </w:style>
  <w:style w:type="character" w:customStyle="1" w:styleId="CardChar1">
    <w:name w:val="Card Char1"/>
    <w:rsid w:val="006016EB"/>
    <w:rPr>
      <w:lang w:val="en-US" w:eastAsia="en-US" w:bidi="ar-SA"/>
    </w:rPr>
  </w:style>
  <w:style w:type="character" w:customStyle="1" w:styleId="prodgeneral1">
    <w:name w:val="prodgeneral1"/>
    <w:rsid w:val="006016EB"/>
    <w:rPr>
      <w:rFonts w:ascii="Verdana" w:hAnsi="Verdana" w:hint="default"/>
      <w:b w:val="0"/>
      <w:bCs w:val="0"/>
      <w:caps w:val="0"/>
      <w:color w:val="000000"/>
      <w:spacing w:val="0"/>
      <w:sz w:val="16"/>
      <w:szCs w:val="16"/>
    </w:rPr>
  </w:style>
  <w:style w:type="character" w:customStyle="1" w:styleId="summary1">
    <w:name w:val="summary1"/>
    <w:rsid w:val="006016EB"/>
    <w:rPr>
      <w:rFonts w:ascii="Arial" w:hAnsi="Arial" w:cs="Arial" w:hint="default"/>
      <w:sz w:val="18"/>
      <w:szCs w:val="18"/>
    </w:rPr>
  </w:style>
  <w:style w:type="character" w:customStyle="1" w:styleId="text3">
    <w:name w:val="text3"/>
    <w:basedOn w:val="DefaultParagraphFont"/>
    <w:rsid w:val="006016EB"/>
  </w:style>
  <w:style w:type="character" w:customStyle="1" w:styleId="cardtextsmallChar">
    <w:name w:val="card text small Char"/>
    <w:rsid w:val="006016EB"/>
    <w:rPr>
      <w:rFonts w:ascii="Arial Narrow" w:hAnsi="Arial Narrow" w:hint="default"/>
      <w:sz w:val="16"/>
      <w:szCs w:val="24"/>
      <w:lang w:val="en-US" w:eastAsia="en-US" w:bidi="ar-SA"/>
    </w:rPr>
  </w:style>
  <w:style w:type="character" w:customStyle="1" w:styleId="countrytitle1">
    <w:name w:val="countrytitle1"/>
    <w:rsid w:val="006016EB"/>
    <w:rPr>
      <w:rFonts w:ascii="Verdana" w:hAnsi="Verdana" w:hint="default"/>
      <w:b/>
      <w:bCs/>
      <w:color w:val="293643"/>
      <w:sz w:val="24"/>
      <w:szCs w:val="24"/>
    </w:rPr>
  </w:style>
  <w:style w:type="character" w:customStyle="1" w:styleId="storyheader1">
    <w:name w:val="storyheader1"/>
    <w:rsid w:val="006016EB"/>
    <w:rPr>
      <w:rFonts w:ascii="Verdana" w:hAnsi="Verdana" w:hint="default"/>
      <w:b/>
      <w:bCs/>
      <w:color w:val="000000"/>
      <w:sz w:val="21"/>
      <w:szCs w:val="21"/>
    </w:rPr>
  </w:style>
  <w:style w:type="character" w:customStyle="1" w:styleId="cardunderlinedChar0">
    <w:name w:val="card underlined Char"/>
    <w:rsid w:val="006016EB"/>
    <w:rPr>
      <w:rFonts w:ascii="Arial" w:hAnsi="Arial" w:cs="Arial" w:hint="default"/>
      <w:sz w:val="22"/>
      <w:szCs w:val="24"/>
      <w:u w:val="single"/>
      <w:lang w:val="en-US" w:eastAsia="en-US" w:bidi="ar-SA"/>
    </w:rPr>
  </w:style>
  <w:style w:type="character" w:customStyle="1" w:styleId="article1">
    <w:name w:val="article1"/>
    <w:rsid w:val="006016EB"/>
    <w:rPr>
      <w:rFonts w:ascii="Verdana" w:hAnsi="Verdana" w:hint="default"/>
      <w:color w:val="333333"/>
      <w:sz w:val="16"/>
      <w:szCs w:val="16"/>
    </w:rPr>
  </w:style>
  <w:style w:type="character" w:customStyle="1" w:styleId="story-posted-date1">
    <w:name w:val="story-posted-date1"/>
    <w:rsid w:val="006016E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016E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016EB"/>
  </w:style>
  <w:style w:type="character" w:customStyle="1" w:styleId="textmedium">
    <w:name w:val="textmedium"/>
    <w:basedOn w:val="DefaultParagraphFont"/>
    <w:rsid w:val="006016EB"/>
  </w:style>
  <w:style w:type="character" w:customStyle="1" w:styleId="citation1">
    <w:name w:val="citation1"/>
    <w:rsid w:val="006016EB"/>
    <w:rPr>
      <w:rFonts w:ascii="Verdana" w:hAnsi="Verdana" w:hint="default"/>
      <w:sz w:val="17"/>
      <w:szCs w:val="17"/>
    </w:rPr>
  </w:style>
  <w:style w:type="character" w:customStyle="1" w:styleId="hithighlite">
    <w:name w:val="hithighlite"/>
    <w:basedOn w:val="DefaultParagraphFont"/>
    <w:rsid w:val="006016EB"/>
  </w:style>
  <w:style w:type="character" w:customStyle="1" w:styleId="articlecontent">
    <w:name w:val="articlecontent"/>
    <w:basedOn w:val="DefaultParagraphFont"/>
    <w:rsid w:val="006016EB"/>
  </w:style>
  <w:style w:type="character" w:customStyle="1" w:styleId="fource1">
    <w:name w:val="fource1"/>
    <w:rsid w:val="006016EB"/>
    <w:rPr>
      <w:sz w:val="34"/>
      <w:szCs w:val="34"/>
    </w:rPr>
  </w:style>
  <w:style w:type="character" w:customStyle="1" w:styleId="LanguageStrikeChar">
    <w:name w:val="Language Strike Char"/>
    <w:rsid w:val="006016EB"/>
    <w:rPr>
      <w:rFonts w:ascii="Arial Narrow" w:hAnsi="Arial Narrow" w:hint="default"/>
      <w:strike/>
      <w:szCs w:val="24"/>
      <w:lang w:val="en-US" w:eastAsia="en-US" w:bidi="ar-SA"/>
    </w:rPr>
  </w:style>
  <w:style w:type="character" w:customStyle="1" w:styleId="normal11">
    <w:name w:val="normal1"/>
    <w:basedOn w:val="DefaultParagraphFont"/>
    <w:rsid w:val="006016EB"/>
  </w:style>
  <w:style w:type="character" w:customStyle="1" w:styleId="ds">
    <w:name w:val="ds"/>
    <w:basedOn w:val="DefaultParagraphFont"/>
    <w:rsid w:val="006016EB"/>
  </w:style>
  <w:style w:type="character" w:customStyle="1" w:styleId="UnderliningChar1">
    <w:name w:val="Underlining Char1"/>
    <w:rsid w:val="006016EB"/>
    <w:rPr>
      <w:rFonts w:ascii="Arial Narrow" w:hAnsi="Arial Narrow" w:hint="default"/>
      <w:szCs w:val="24"/>
      <w:u w:val="single"/>
      <w:lang w:val="en-US" w:eastAsia="en-US" w:bidi="ar-SA"/>
    </w:rPr>
  </w:style>
  <w:style w:type="character" w:customStyle="1" w:styleId="UnderliningChar2">
    <w:name w:val="Underlining Char2"/>
    <w:rsid w:val="006016EB"/>
    <w:rPr>
      <w:rFonts w:ascii="Arial Narrow" w:hAnsi="Arial Narrow" w:hint="default"/>
      <w:szCs w:val="24"/>
      <w:u w:val="single"/>
      <w:lang w:val="en-US" w:eastAsia="en-US" w:bidi="ar-SA"/>
    </w:rPr>
  </w:style>
  <w:style w:type="character" w:customStyle="1" w:styleId="MicroTextChar1">
    <w:name w:val="MicroText Char1"/>
    <w:rsid w:val="006016EB"/>
    <w:rPr>
      <w:rFonts w:ascii="Arial Narrow" w:hAnsi="Arial Narrow" w:hint="default"/>
      <w:sz w:val="12"/>
      <w:szCs w:val="24"/>
      <w:lang w:val="en-US" w:eastAsia="en-US" w:bidi="ar-SA"/>
    </w:rPr>
  </w:style>
  <w:style w:type="character" w:customStyle="1" w:styleId="DefaultPara">
    <w:name w:val="Default Para"/>
    <w:rsid w:val="006016EB"/>
    <w:rPr>
      <w:sz w:val="20"/>
    </w:rPr>
  </w:style>
  <w:style w:type="character" w:customStyle="1" w:styleId="SYSHYPERTEXT">
    <w:name w:val="SYS_HYPERTEXT"/>
    <w:rsid w:val="006016EB"/>
    <w:rPr>
      <w:color w:val="0000FF"/>
      <w:u w:val="single"/>
    </w:rPr>
  </w:style>
  <w:style w:type="character" w:customStyle="1" w:styleId="Hyperlink1">
    <w:name w:val="Hyperlink1"/>
    <w:rsid w:val="006016E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016E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016EB"/>
    <w:rPr>
      <w:rFonts w:ascii="Arial Narrow" w:hAnsi="Arial Narrow" w:hint="default"/>
      <w:noProof w:val="0"/>
      <w:szCs w:val="24"/>
      <w:u w:val="single"/>
      <w:lang w:val="en-US" w:eastAsia="en-US" w:bidi="ar-SA"/>
    </w:rPr>
  </w:style>
  <w:style w:type="character" w:customStyle="1" w:styleId="BlockHeading1Char">
    <w:name w:val="Block Heading 1 Char"/>
    <w:rsid w:val="006016E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016EB"/>
    <w:rPr>
      <w:b/>
      <w:bCs w:val="0"/>
      <w:sz w:val="24"/>
      <w:szCs w:val="24"/>
      <w:u w:val="single"/>
      <w:lang w:val="en-US" w:eastAsia="en-US" w:bidi="ar-SA"/>
    </w:rPr>
  </w:style>
  <w:style w:type="character" w:customStyle="1" w:styleId="StyleTagTimesNewRomanChar">
    <w:name w:val="Style Tag + Times New Roman Char"/>
    <w:rsid w:val="006016E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016EB"/>
    <w:rPr>
      <w:rFonts w:ascii="Arial Narrow" w:hAnsi="Arial Narrow" w:cs="Arial" w:hint="default"/>
      <w:b/>
      <w:bCs/>
      <w:iCs/>
      <w:sz w:val="24"/>
      <w:szCs w:val="28"/>
      <w:lang w:val="en-US" w:eastAsia="en-US" w:bidi="ar-SA"/>
    </w:rPr>
  </w:style>
  <w:style w:type="character" w:customStyle="1" w:styleId="UnderliningCharChar">
    <w:name w:val="Underlining Char Char"/>
    <w:rsid w:val="006016EB"/>
    <w:rPr>
      <w:rFonts w:ascii="Arial Narrow" w:hAnsi="Arial Narrow" w:hint="default"/>
      <w:szCs w:val="24"/>
      <w:u w:val="single"/>
      <w:lang w:val="en-US" w:eastAsia="en-US" w:bidi="ar-SA"/>
    </w:rPr>
  </w:style>
  <w:style w:type="character" w:customStyle="1" w:styleId="StyleArialNarrow12ptBold">
    <w:name w:val="Style Arial Narrow 12 pt Bold"/>
    <w:rsid w:val="006016EB"/>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6016E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016EB"/>
    <w:rPr>
      <w:noProof w:val="0"/>
      <w:u w:val="single"/>
      <w:lang w:val="en-US" w:eastAsia="en-US" w:bidi="ar-SA"/>
    </w:rPr>
  </w:style>
  <w:style w:type="character" w:customStyle="1" w:styleId="UnderlinedCharChar1">
    <w:name w:val="Underlined Char Char1"/>
    <w:rsid w:val="006016EB"/>
    <w:rPr>
      <w:rFonts w:ascii="Bell MT" w:eastAsia="Times New Roman" w:hAnsi="Bell MT" w:hint="default"/>
      <w:bCs/>
      <w:iCs/>
      <w:sz w:val="22"/>
      <w:u w:val="single"/>
    </w:rPr>
  </w:style>
  <w:style w:type="character" w:customStyle="1" w:styleId="Heading2CharChar2">
    <w:name w:val="Heading 2 Char Char2"/>
    <w:rsid w:val="006016EB"/>
    <w:rPr>
      <w:rFonts w:ascii="Arial" w:hAnsi="Arial" w:cs="Arial" w:hint="default"/>
      <w:b/>
      <w:bCs/>
      <w:iCs/>
      <w:sz w:val="22"/>
      <w:szCs w:val="28"/>
      <w:lang w:val="en-US" w:eastAsia="en-US" w:bidi="ar-SA"/>
    </w:rPr>
  </w:style>
  <w:style w:type="character" w:customStyle="1" w:styleId="doctitle">
    <w:name w:val="doctitle"/>
    <w:rsid w:val="006016EB"/>
  </w:style>
  <w:style w:type="character" w:customStyle="1" w:styleId="cardtext-underlined0">
    <w:name w:val="card text- underlined"/>
    <w:rsid w:val="006016EB"/>
    <w:rPr>
      <w:rFonts w:ascii="Garamond" w:hAnsi="Garamond" w:hint="default"/>
      <w:u w:val="single"/>
    </w:rPr>
  </w:style>
  <w:style w:type="character" w:customStyle="1" w:styleId="BodyText1">
    <w:name w:val="Body Text1"/>
    <w:basedOn w:val="DefaultParagraphFont"/>
    <w:rsid w:val="006016E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016EB"/>
  </w:style>
  <w:style w:type="character" w:customStyle="1" w:styleId="BriefTitleChar">
    <w:name w:val="Brief Title Char"/>
    <w:basedOn w:val="DefaultParagraphFont"/>
    <w:rsid w:val="006016EB"/>
    <w:rPr>
      <w:b/>
      <w:bCs w:val="0"/>
      <w:sz w:val="24"/>
      <w:szCs w:val="24"/>
      <w:u w:val="single"/>
      <w:lang w:val="en-US" w:eastAsia="en-US" w:bidi="ar-SA"/>
    </w:rPr>
  </w:style>
  <w:style w:type="character" w:customStyle="1" w:styleId="BriefTitle2Char">
    <w:name w:val="Brief Title 2 Char"/>
    <w:basedOn w:val="BriefTitleChar"/>
    <w:rsid w:val="006016E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016EB"/>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016E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016EB"/>
    <w:rPr>
      <w:rFonts w:ascii="AGaramond" w:hAnsi="AGaramond" w:cs="AGaramond" w:hint="default"/>
      <w:color w:val="211D1E"/>
      <w:sz w:val="14"/>
      <w:szCs w:val="14"/>
    </w:rPr>
  </w:style>
  <w:style w:type="character" w:customStyle="1" w:styleId="CharacterStyle2">
    <w:name w:val="Character Style 2"/>
    <w:uiPriority w:val="99"/>
    <w:rsid w:val="006016EB"/>
    <w:rPr>
      <w:sz w:val="20"/>
      <w:szCs w:val="20"/>
    </w:rPr>
  </w:style>
  <w:style w:type="character" w:customStyle="1" w:styleId="cross-head">
    <w:name w:val="cross-head"/>
    <w:rsid w:val="006016EB"/>
  </w:style>
  <w:style w:type="character" w:customStyle="1" w:styleId="Subtitle1">
    <w:name w:val="Subtitle1"/>
    <w:rsid w:val="006016EB"/>
  </w:style>
  <w:style w:type="character" w:customStyle="1" w:styleId="metaorigin">
    <w:name w:val="meta_origin"/>
    <w:rsid w:val="006016EB"/>
  </w:style>
  <w:style w:type="character" w:customStyle="1" w:styleId="mandelbrotrefrag">
    <w:name w:val="mandelbrot_refrag"/>
    <w:rsid w:val="006016EB"/>
  </w:style>
  <w:style w:type="character" w:customStyle="1" w:styleId="eminfo">
    <w:name w:val="eminfo"/>
    <w:rsid w:val="006016EB"/>
  </w:style>
  <w:style w:type="character" w:customStyle="1" w:styleId="emhighlight">
    <w:name w:val="emhighlight"/>
    <w:rsid w:val="006016EB"/>
  </w:style>
  <w:style w:type="character" w:customStyle="1" w:styleId="name">
    <w:name w:val="name"/>
    <w:rsid w:val="006016EB"/>
  </w:style>
  <w:style w:type="character" w:customStyle="1" w:styleId="tkrname">
    <w:name w:val="tkrname"/>
    <w:rsid w:val="006016EB"/>
  </w:style>
  <w:style w:type="character" w:customStyle="1" w:styleId="tkrchange">
    <w:name w:val="tkrchange"/>
    <w:rsid w:val="006016EB"/>
  </w:style>
  <w:style w:type="character" w:customStyle="1" w:styleId="source-org">
    <w:name w:val="source-org"/>
    <w:rsid w:val="006016EB"/>
  </w:style>
  <w:style w:type="character" w:customStyle="1" w:styleId="updated">
    <w:name w:val="updated"/>
    <w:rsid w:val="006016EB"/>
  </w:style>
  <w:style w:type="character" w:customStyle="1" w:styleId="last">
    <w:name w:val="last"/>
    <w:rsid w:val="006016EB"/>
  </w:style>
  <w:style w:type="character" w:customStyle="1" w:styleId="Style11ptBoldUnderline1">
    <w:name w:val="Style 11 pt Bold Underline1"/>
    <w:rsid w:val="006016EB"/>
    <w:rPr>
      <w:b/>
      <w:bCs/>
      <w:sz w:val="20"/>
      <w:u w:val="single"/>
    </w:rPr>
  </w:style>
  <w:style w:type="character" w:customStyle="1" w:styleId="StyleStyleunderlineBold11pt">
    <w:name w:val="Style Style underline + Bold + 11 pt"/>
    <w:rsid w:val="006016EB"/>
    <w:rPr>
      <w:bCs/>
      <w:sz w:val="20"/>
      <w:u w:val="single"/>
    </w:rPr>
  </w:style>
  <w:style w:type="character" w:customStyle="1" w:styleId="StyleunderlineAsianTimesNewRomanBold">
    <w:name w:val="Style underline + (Asian) Times New Roman Bold"/>
    <w:rsid w:val="006016E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016EB"/>
    <w:rPr>
      <w:b/>
      <w:bCs/>
      <w:sz w:val="20"/>
      <w:u w:val="single"/>
      <w:bdr w:val="single" w:sz="4" w:space="0" w:color="auto" w:frame="1"/>
    </w:rPr>
  </w:style>
  <w:style w:type="character" w:customStyle="1" w:styleId="A5">
    <w:name w:val="A5"/>
    <w:uiPriority w:val="99"/>
    <w:rsid w:val="006016EB"/>
    <w:rPr>
      <w:rFonts w:ascii="Times New Roman" w:hAnsi="Times New Roman" w:cs="Times New Roman" w:hint="default"/>
      <w:color w:val="000000"/>
      <w:sz w:val="13"/>
      <w:szCs w:val="13"/>
    </w:rPr>
  </w:style>
  <w:style w:type="character" w:customStyle="1" w:styleId="quotepeekbase">
    <w:name w:val="quotepeekbase"/>
    <w:rsid w:val="006016EB"/>
  </w:style>
  <w:style w:type="character" w:customStyle="1" w:styleId="cardChar10">
    <w:name w:val="card Char1"/>
    <w:rsid w:val="006016EB"/>
    <w:rPr>
      <w:rFonts w:ascii="Calibri" w:eastAsia="Calibri" w:hAnsi="Calibri" w:cs="Calibri" w:hint="default"/>
      <w:sz w:val="24"/>
      <w:szCs w:val="22"/>
      <w:lang w:val="x-none" w:eastAsia="x-none"/>
    </w:rPr>
  </w:style>
  <w:style w:type="character" w:customStyle="1" w:styleId="NormalCard">
    <w:name w:val="Normal Card"/>
    <w:uiPriority w:val="1"/>
    <w:qFormat/>
    <w:rsid w:val="006016EB"/>
    <w:rPr>
      <w:rFonts w:ascii="Times New Roman" w:hAnsi="Times New Roman" w:cs="Times New Roman" w:hint="default"/>
      <w:sz w:val="24"/>
    </w:rPr>
  </w:style>
  <w:style w:type="character" w:customStyle="1" w:styleId="HighlightedUnderline0">
    <w:name w:val="Highlighted Underline"/>
    <w:uiPriority w:val="1"/>
    <w:qFormat/>
    <w:rsid w:val="006016E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016EB"/>
    <w:rPr>
      <w:rFonts w:ascii="Times New Roman" w:hAnsi="Times New Roman" w:cs="Times New Roman" w:hint="default"/>
      <w:sz w:val="16"/>
      <w:szCs w:val="16"/>
    </w:rPr>
  </w:style>
  <w:style w:type="character" w:customStyle="1" w:styleId="timebox">
    <w:name w:val="timebox"/>
    <w:rsid w:val="006016EB"/>
  </w:style>
  <w:style w:type="character" w:customStyle="1" w:styleId="Heading2Subtext">
    <w:name w:val="Heading 2 Subtext"/>
    <w:rsid w:val="006016EB"/>
    <w:rPr>
      <w:rFonts w:ascii="Times New Roman" w:hAnsi="Times New Roman" w:cs="Times New Roman" w:hint="default"/>
      <w:sz w:val="16"/>
    </w:rPr>
  </w:style>
  <w:style w:type="character" w:customStyle="1" w:styleId="-SmallText-">
    <w:name w:val="-Small Text-"/>
    <w:rsid w:val="006016EB"/>
    <w:rPr>
      <w:rFonts w:ascii="Garamond" w:hAnsi="Garamond" w:hint="default"/>
      <w:sz w:val="16"/>
    </w:rPr>
  </w:style>
  <w:style w:type="character" w:customStyle="1" w:styleId="label">
    <w:name w:val="label"/>
    <w:rsid w:val="006016EB"/>
  </w:style>
  <w:style w:type="character" w:customStyle="1" w:styleId="BoldUnderlineCharChar">
    <w:name w:val="BoldUnderline Char Char"/>
    <w:rsid w:val="006016E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016EB"/>
  </w:style>
  <w:style w:type="character" w:customStyle="1" w:styleId="FontStyle477">
    <w:name w:val="Font Style477"/>
    <w:basedOn w:val="DefaultParagraphFont"/>
    <w:uiPriority w:val="99"/>
    <w:rsid w:val="006016EB"/>
    <w:rPr>
      <w:rFonts w:ascii="Times New Roman" w:hAnsi="Times New Roman" w:cs="Times New Roman" w:hint="default"/>
      <w:sz w:val="18"/>
      <w:szCs w:val="18"/>
    </w:rPr>
  </w:style>
  <w:style w:type="character" w:customStyle="1" w:styleId="FontStyle505">
    <w:name w:val="Font Style505"/>
    <w:basedOn w:val="DefaultParagraphFont"/>
    <w:uiPriority w:val="99"/>
    <w:rsid w:val="006016EB"/>
    <w:rPr>
      <w:rFonts w:ascii="Times New Roman" w:hAnsi="Times New Roman" w:cs="Times New Roman" w:hint="default"/>
      <w:sz w:val="18"/>
      <w:szCs w:val="18"/>
    </w:rPr>
  </w:style>
  <w:style w:type="character" w:customStyle="1" w:styleId="FontStyle514">
    <w:name w:val="Font Style514"/>
    <w:basedOn w:val="DefaultParagraphFont"/>
    <w:uiPriority w:val="99"/>
    <w:rsid w:val="006016EB"/>
    <w:rPr>
      <w:rFonts w:ascii="Times New Roman" w:hAnsi="Times New Roman" w:cs="Times New Roman" w:hint="default"/>
      <w:sz w:val="14"/>
      <w:szCs w:val="14"/>
    </w:rPr>
  </w:style>
  <w:style w:type="character" w:customStyle="1" w:styleId="FontStyle500">
    <w:name w:val="Font Style500"/>
    <w:basedOn w:val="DefaultParagraphFont"/>
    <w:uiPriority w:val="99"/>
    <w:rsid w:val="006016EB"/>
    <w:rPr>
      <w:rFonts w:ascii="Times New Roman" w:hAnsi="Times New Roman" w:cs="Times New Roman" w:hint="default"/>
      <w:b/>
      <w:bCs/>
      <w:sz w:val="16"/>
      <w:szCs w:val="16"/>
    </w:rPr>
  </w:style>
  <w:style w:type="character" w:customStyle="1" w:styleId="CardCite1">
    <w:name w:val="CardCite1"/>
    <w:qFormat/>
    <w:rsid w:val="006016E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016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016EB"/>
    <w:rPr>
      <w:rFonts w:ascii="Times New Roman" w:hAnsi="Times New Roman" w:cs="Times New Roman" w:hint="default"/>
      <w:b/>
      <w:bCs/>
      <w:sz w:val="22"/>
      <w:szCs w:val="22"/>
    </w:rPr>
  </w:style>
  <w:style w:type="character" w:customStyle="1" w:styleId="CharacterStyle3">
    <w:name w:val="Character Style 3"/>
    <w:uiPriority w:val="99"/>
    <w:rsid w:val="006016EB"/>
    <w:rPr>
      <w:rFonts w:ascii="Bookman Old Style" w:hAnsi="Bookman Old Style" w:cs="Bookman Old Style" w:hint="default"/>
      <w:spacing w:val="-5"/>
      <w:sz w:val="18"/>
      <w:szCs w:val="18"/>
    </w:rPr>
  </w:style>
  <w:style w:type="character" w:customStyle="1" w:styleId="UnderlineStyleChar7">
    <w:name w:val="Underline Style Char7"/>
    <w:rsid w:val="006016EB"/>
    <w:rPr>
      <w:rFonts w:ascii="Garamond" w:hAnsi="Garamond" w:hint="default"/>
      <w:sz w:val="22"/>
      <w:szCs w:val="24"/>
      <w:u w:val="single"/>
      <w:lang w:val="en-US" w:eastAsia="en-US" w:bidi="ar-SA"/>
    </w:rPr>
  </w:style>
  <w:style w:type="character" w:customStyle="1" w:styleId="StyleArial6ptBold">
    <w:name w:val="Style Arial 6 pt Bold"/>
    <w:rsid w:val="006016EB"/>
    <w:rPr>
      <w:rFonts w:ascii="Arial" w:hAnsi="Arial" w:cs="Arial" w:hint="default"/>
      <w:bCs/>
      <w:sz w:val="12"/>
    </w:rPr>
  </w:style>
  <w:style w:type="character" w:customStyle="1" w:styleId="Heading2Char5">
    <w:name w:val="Heading 2 Char5"/>
    <w:rsid w:val="006016EB"/>
    <w:rPr>
      <w:rFonts w:ascii="Garamond" w:hAnsi="Garamond" w:cs="Arial" w:hint="default"/>
      <w:b/>
      <w:bCs/>
      <w:iCs/>
      <w:sz w:val="24"/>
      <w:szCs w:val="28"/>
      <w:lang w:val="en-US" w:eastAsia="en-US" w:bidi="ar-SA"/>
    </w:rPr>
  </w:style>
  <w:style w:type="character" w:customStyle="1" w:styleId="TagGreg">
    <w:name w:val="TagGreg"/>
    <w:uiPriority w:val="1"/>
    <w:qFormat/>
    <w:rsid w:val="006016EB"/>
    <w:rPr>
      <w:b/>
      <w:bCs w:val="0"/>
      <w:sz w:val="24"/>
    </w:rPr>
  </w:style>
  <w:style w:type="character" w:customStyle="1" w:styleId="StyleDebateUnderline10pt">
    <w:name w:val="Style Debate Underline + 10 pt"/>
    <w:rsid w:val="006016EB"/>
    <w:rPr>
      <w:rFonts w:ascii="Times New Roman" w:hAnsi="Times New Roman" w:cs="Times New Roman" w:hint="default"/>
      <w:sz w:val="20"/>
      <w:szCs w:val="20"/>
      <w:u w:val="single"/>
    </w:rPr>
  </w:style>
  <w:style w:type="character" w:customStyle="1" w:styleId="underlinedCharChar0">
    <w:name w:val="underlined Char Char"/>
    <w:locked/>
    <w:rsid w:val="006016EB"/>
    <w:rPr>
      <w:u w:val="single"/>
    </w:rPr>
  </w:style>
  <w:style w:type="character" w:customStyle="1" w:styleId="SourceBold">
    <w:name w:val="Source Bold"/>
    <w:rsid w:val="006016EB"/>
    <w:rPr>
      <w:rFonts w:ascii="Arial Narrow" w:hAnsi="Arial Narrow" w:hint="default"/>
      <w:b/>
      <w:bCs w:val="0"/>
      <w:strike w:val="0"/>
      <w:dstrike w:val="0"/>
      <w:sz w:val="24"/>
      <w:u w:val="none"/>
      <w:effect w:val="none"/>
    </w:rPr>
  </w:style>
  <w:style w:type="character" w:customStyle="1" w:styleId="2xBoldUnderline">
    <w:name w:val="2x_Bold_Underline"/>
    <w:rsid w:val="006016EB"/>
    <w:rPr>
      <w:b/>
      <w:bCs/>
      <w:sz w:val="24"/>
      <w:u w:val="thick"/>
    </w:rPr>
  </w:style>
  <w:style w:type="character" w:customStyle="1" w:styleId="Dottedunderline">
    <w:name w:val="Dotted underline"/>
    <w:rsid w:val="006016EB"/>
    <w:rPr>
      <w:u w:val="dotted"/>
    </w:rPr>
  </w:style>
  <w:style w:type="character" w:customStyle="1" w:styleId="readChar">
    <w:name w:val="read Char"/>
    <w:rsid w:val="006016EB"/>
    <w:rPr>
      <w:szCs w:val="22"/>
      <w:u w:val="single"/>
      <w:lang w:val="en-US" w:eastAsia="en-US" w:bidi="ar-SA"/>
    </w:rPr>
  </w:style>
  <w:style w:type="character" w:customStyle="1" w:styleId="underlining0">
    <w:name w:val="underlining"/>
    <w:rsid w:val="006016EB"/>
    <w:rPr>
      <w:u w:val="single"/>
    </w:rPr>
  </w:style>
  <w:style w:type="character" w:customStyle="1" w:styleId="btitle">
    <w:name w:val="btitle"/>
    <w:rsid w:val="006016EB"/>
  </w:style>
  <w:style w:type="character" w:customStyle="1" w:styleId="green">
    <w:name w:val="green"/>
    <w:rsid w:val="006016EB"/>
  </w:style>
  <w:style w:type="character" w:customStyle="1" w:styleId="BodyText20">
    <w:name w:val="Body Text2"/>
    <w:rsid w:val="006016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016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016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016E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016E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016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016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016EB"/>
    <w:rPr>
      <w:rFonts w:ascii="Sylfaen" w:hAnsi="Sylfaen" w:cs="Sylfaen" w:hint="default"/>
      <w:i/>
      <w:iCs/>
      <w:strike w:val="0"/>
      <w:dstrike w:val="0"/>
      <w:sz w:val="19"/>
      <w:szCs w:val="19"/>
      <w:u w:val="none"/>
      <w:effect w:val="none"/>
      <w:shd w:val="clear" w:color="auto" w:fill="FFFFFF"/>
    </w:rPr>
  </w:style>
  <w:style w:type="character" w:customStyle="1" w:styleId="1">
    <w:name w:val="1"/>
    <w:rsid w:val="006016EB"/>
    <w:rPr>
      <w:rFonts w:ascii="Arial" w:hAnsi="Arial" w:cs="Arial" w:hint="default"/>
      <w:bCs/>
      <w:sz w:val="20"/>
      <w:u w:val="single"/>
      <w:lang w:val="en-US" w:eastAsia="en-US" w:bidi="ar-SA"/>
    </w:rPr>
  </w:style>
  <w:style w:type="character" w:customStyle="1" w:styleId="CharChar31">
    <w:name w:val="Char Char31"/>
    <w:rsid w:val="006016EB"/>
    <w:rPr>
      <w:rFonts w:ascii="Arial" w:hAnsi="Arial" w:cs="Arial" w:hint="default"/>
      <w:b/>
      <w:bCs/>
      <w:iCs/>
      <w:lang w:val="en-US" w:eastAsia="en-US" w:bidi="ar-SA"/>
    </w:rPr>
  </w:style>
  <w:style w:type="character" w:customStyle="1" w:styleId="Subtitle2">
    <w:name w:val="Subtitle2"/>
    <w:rsid w:val="006016EB"/>
  </w:style>
  <w:style w:type="character" w:customStyle="1" w:styleId="drop">
    <w:name w:val="drop"/>
    <w:rsid w:val="006016EB"/>
  </w:style>
  <w:style w:type="character" w:customStyle="1" w:styleId="bioline">
    <w:name w:val="bioline"/>
    <w:rsid w:val="006016EB"/>
  </w:style>
  <w:style w:type="character" w:customStyle="1" w:styleId="articletitle0">
    <w:name w:val="article_title"/>
    <w:rsid w:val="006016EB"/>
  </w:style>
  <w:style w:type="character" w:customStyle="1" w:styleId="A4">
    <w:name w:val="A4"/>
    <w:uiPriority w:val="99"/>
    <w:rsid w:val="006016EB"/>
    <w:rPr>
      <w:color w:val="000000"/>
    </w:rPr>
  </w:style>
  <w:style w:type="character" w:customStyle="1" w:styleId="s2">
    <w:name w:val="s2"/>
    <w:rsid w:val="006016EB"/>
  </w:style>
  <w:style w:type="character" w:customStyle="1" w:styleId="s4">
    <w:name w:val="s4"/>
    <w:rsid w:val="006016EB"/>
  </w:style>
  <w:style w:type="character" w:customStyle="1" w:styleId="s5">
    <w:name w:val="s5"/>
    <w:rsid w:val="006016EB"/>
  </w:style>
  <w:style w:type="character" w:customStyle="1" w:styleId="cap">
    <w:name w:val="cap"/>
    <w:rsid w:val="006016EB"/>
  </w:style>
  <w:style w:type="character" w:customStyle="1" w:styleId="rightsnotice">
    <w:name w:val="rightsnotice"/>
    <w:rsid w:val="006016EB"/>
  </w:style>
  <w:style w:type="character" w:customStyle="1" w:styleId="Caption1">
    <w:name w:val="Caption1"/>
    <w:rsid w:val="006016EB"/>
  </w:style>
  <w:style w:type="character" w:customStyle="1" w:styleId="credit">
    <w:name w:val="credit"/>
    <w:rsid w:val="006016EB"/>
  </w:style>
  <w:style w:type="character" w:customStyle="1" w:styleId="scaps">
    <w:name w:val="scaps"/>
    <w:rsid w:val="006016EB"/>
  </w:style>
  <w:style w:type="character" w:customStyle="1" w:styleId="current-article">
    <w:name w:val="current-article"/>
    <w:rsid w:val="006016EB"/>
  </w:style>
  <w:style w:type="character" w:customStyle="1" w:styleId="related-current-indicator">
    <w:name w:val="related-current-indicator"/>
    <w:rsid w:val="006016EB"/>
  </w:style>
  <w:style w:type="character" w:customStyle="1" w:styleId="bylclear">
    <w:name w:val="bylclear"/>
    <w:rsid w:val="006016EB"/>
  </w:style>
  <w:style w:type="character" w:customStyle="1" w:styleId="timestamp">
    <w:name w:val="timestamp"/>
    <w:rsid w:val="006016EB"/>
  </w:style>
  <w:style w:type="character" w:customStyle="1" w:styleId="comments">
    <w:name w:val="comments"/>
    <w:rsid w:val="006016EB"/>
  </w:style>
  <w:style w:type="character" w:customStyle="1" w:styleId="essaytext">
    <w:name w:val="essaytext"/>
    <w:rsid w:val="006016EB"/>
  </w:style>
  <w:style w:type="character" w:customStyle="1" w:styleId="username">
    <w:name w:val="username"/>
    <w:rsid w:val="006016EB"/>
  </w:style>
  <w:style w:type="character" w:customStyle="1" w:styleId="toplinks">
    <w:name w:val="toplinks"/>
    <w:rsid w:val="006016EB"/>
  </w:style>
  <w:style w:type="character" w:customStyle="1" w:styleId="A3">
    <w:name w:val="A3"/>
    <w:uiPriority w:val="99"/>
    <w:rsid w:val="006016EB"/>
    <w:rPr>
      <w:rFonts w:ascii="Perpetua" w:hAnsi="Perpetua" w:cs="Perpetua" w:hint="default"/>
      <w:color w:val="000000"/>
      <w:sz w:val="15"/>
      <w:szCs w:val="15"/>
    </w:rPr>
  </w:style>
  <w:style w:type="character" w:customStyle="1" w:styleId="see">
    <w:name w:val="see"/>
    <w:rsid w:val="006016EB"/>
  </w:style>
  <w:style w:type="character" w:customStyle="1" w:styleId="first-letter">
    <w:name w:val="first-letter"/>
    <w:rsid w:val="006016EB"/>
  </w:style>
  <w:style w:type="character" w:customStyle="1" w:styleId="focusparagraph">
    <w:name w:val="focusparagraph"/>
    <w:rsid w:val="006016EB"/>
  </w:style>
  <w:style w:type="character" w:customStyle="1" w:styleId="lightblue">
    <w:name w:val="lightblue"/>
    <w:rsid w:val="006016EB"/>
  </w:style>
  <w:style w:type="character" w:customStyle="1" w:styleId="StyleUnderlineCharChar9pt">
    <w:name w:val="Style Underline Char Char + 9 pt"/>
    <w:rsid w:val="006016E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016EB"/>
  </w:style>
  <w:style w:type="character" w:customStyle="1" w:styleId="Title10">
    <w:name w:val="Title1"/>
    <w:rsid w:val="006016EB"/>
  </w:style>
  <w:style w:type="character" w:customStyle="1" w:styleId="BoldandUnderlineCharCharCharChar">
    <w:name w:val="Bold and Underline Char Char Char Char"/>
    <w:rsid w:val="006016EB"/>
    <w:rPr>
      <w:b/>
      <w:bCs w:val="0"/>
      <w:noProof w:val="0"/>
      <w:u w:val="single"/>
      <w:lang w:val="en-US" w:eastAsia="en-US" w:bidi="ar-SA"/>
    </w:rPr>
  </w:style>
  <w:style w:type="character" w:customStyle="1" w:styleId="FontStyle29">
    <w:name w:val="Font Style29"/>
    <w:uiPriority w:val="99"/>
    <w:rsid w:val="006016EB"/>
    <w:rPr>
      <w:rFonts w:ascii="Arial" w:hAnsi="Arial" w:cs="Arial" w:hint="default"/>
      <w:sz w:val="14"/>
      <w:szCs w:val="14"/>
    </w:rPr>
  </w:style>
  <w:style w:type="character" w:customStyle="1" w:styleId="titles">
    <w:name w:val="titles"/>
    <w:rsid w:val="006016EB"/>
  </w:style>
  <w:style w:type="character" w:customStyle="1" w:styleId="articletext0">
    <w:name w:val="article_text"/>
    <w:rsid w:val="006016EB"/>
  </w:style>
  <w:style w:type="character" w:customStyle="1" w:styleId="contentauthor">
    <w:name w:val="contentauthor"/>
    <w:rsid w:val="006016EB"/>
  </w:style>
  <w:style w:type="character" w:customStyle="1" w:styleId="subarticleheader">
    <w:name w:val="subarticleheader"/>
    <w:rsid w:val="006016EB"/>
  </w:style>
  <w:style w:type="character" w:customStyle="1" w:styleId="spelle">
    <w:name w:val="spelle"/>
    <w:rsid w:val="006016EB"/>
  </w:style>
  <w:style w:type="character" w:customStyle="1" w:styleId="grame">
    <w:name w:val="grame"/>
    <w:rsid w:val="006016EB"/>
  </w:style>
  <w:style w:type="character" w:customStyle="1" w:styleId="newstitle1">
    <w:name w:val="newstitle1"/>
    <w:rsid w:val="006016EB"/>
  </w:style>
  <w:style w:type="character" w:customStyle="1" w:styleId="copy">
    <w:name w:val="copy"/>
    <w:rsid w:val="006016EB"/>
  </w:style>
  <w:style w:type="character" w:customStyle="1" w:styleId="topheadline">
    <w:name w:val="topheadline"/>
    <w:rsid w:val="006016EB"/>
  </w:style>
  <w:style w:type="character" w:customStyle="1" w:styleId="Stylereduce27pt">
    <w:name w:val="Style reduce2 + 7 pt"/>
    <w:rsid w:val="006016EB"/>
    <w:rPr>
      <w:rFonts w:ascii="Times New Roman" w:hAnsi="Times New Roman" w:cs="Arial" w:hint="default"/>
      <w:color w:val="000000"/>
      <w:sz w:val="14"/>
      <w:szCs w:val="22"/>
    </w:rPr>
  </w:style>
  <w:style w:type="character" w:customStyle="1" w:styleId="srtitle">
    <w:name w:val="srtitle"/>
    <w:rsid w:val="006016EB"/>
  </w:style>
  <w:style w:type="character" w:customStyle="1" w:styleId="st1">
    <w:name w:val="st1"/>
    <w:rsid w:val="006016EB"/>
  </w:style>
  <w:style w:type="character" w:customStyle="1" w:styleId="StyleStyleGaramond">
    <w:name w:val="Style Style Garamond +"/>
    <w:rsid w:val="006016EB"/>
    <w:rPr>
      <w:rFonts w:ascii="Garamond" w:hAnsi="Garamond" w:cs="Times New Roman" w:hint="default"/>
      <w:sz w:val="20"/>
    </w:rPr>
  </w:style>
  <w:style w:type="character" w:customStyle="1" w:styleId="quotechar0">
    <w:name w:val="quotechar"/>
    <w:rsid w:val="006016EB"/>
  </w:style>
  <w:style w:type="character" w:customStyle="1" w:styleId="boldunderline1">
    <w:name w:val="boldunderline"/>
    <w:rsid w:val="006016EB"/>
  </w:style>
  <w:style w:type="character" w:customStyle="1" w:styleId="A8">
    <w:name w:val="A8"/>
    <w:rsid w:val="006016EB"/>
    <w:rPr>
      <w:rFonts w:ascii="Scala" w:hAnsi="Scala" w:cs="Scala" w:hint="default"/>
      <w:color w:val="000000"/>
      <w:sz w:val="15"/>
      <w:szCs w:val="15"/>
    </w:rPr>
  </w:style>
  <w:style w:type="character" w:customStyle="1" w:styleId="A0">
    <w:name w:val="A0"/>
    <w:uiPriority w:val="99"/>
    <w:rsid w:val="006016EB"/>
    <w:rPr>
      <w:rFonts w:ascii="Scala" w:hAnsi="Scala" w:cs="Scala" w:hint="default"/>
      <w:color w:val="000000"/>
      <w:sz w:val="16"/>
      <w:szCs w:val="16"/>
    </w:rPr>
  </w:style>
  <w:style w:type="character" w:customStyle="1" w:styleId="Date11">
    <w:name w:val="Date11"/>
    <w:rsid w:val="006016EB"/>
  </w:style>
  <w:style w:type="character" w:customStyle="1" w:styleId="Boxout">
    <w:name w:val="Box out"/>
    <w:uiPriority w:val="1"/>
    <w:qFormat/>
    <w:rsid w:val="006016EB"/>
    <w:rPr>
      <w:rFonts w:ascii="Tahoma" w:hAnsi="Tahoma" w:cs="Tahoma" w:hint="default"/>
      <w:b/>
      <w:bCs w:val="0"/>
      <w:sz w:val="20"/>
      <w:u w:val="single"/>
      <w:bdr w:val="none" w:sz="0" w:space="0" w:color="auto" w:frame="1"/>
      <w:shd w:val="clear" w:color="auto" w:fill="A9E8F5"/>
    </w:rPr>
  </w:style>
  <w:style w:type="character" w:customStyle="1" w:styleId="metad">
    <w:name w:val="metad"/>
    <w:rsid w:val="006016EB"/>
  </w:style>
  <w:style w:type="character" w:customStyle="1" w:styleId="sifr-alternate">
    <w:name w:val="sifr-alternate"/>
    <w:rsid w:val="006016EB"/>
  </w:style>
  <w:style w:type="character" w:customStyle="1" w:styleId="justify1">
    <w:name w:val="justify1"/>
    <w:rsid w:val="006016EB"/>
  </w:style>
  <w:style w:type="character" w:customStyle="1" w:styleId="artbody1">
    <w:name w:val="art_body1"/>
    <w:rsid w:val="006016EB"/>
    <w:rPr>
      <w:rFonts w:ascii="Arial" w:hAnsi="Arial" w:cs="Arial" w:hint="default"/>
    </w:rPr>
  </w:style>
  <w:style w:type="character" w:customStyle="1" w:styleId="A1">
    <w:name w:val="A1"/>
    <w:uiPriority w:val="99"/>
    <w:rsid w:val="006016EB"/>
    <w:rPr>
      <w:rFonts w:ascii="Book Antiqua" w:hAnsi="Book Antiqua" w:cs="Book Antiqua" w:hint="default"/>
      <w:color w:val="221E1F"/>
      <w:sz w:val="22"/>
      <w:szCs w:val="22"/>
    </w:rPr>
  </w:style>
  <w:style w:type="character" w:customStyle="1" w:styleId="reality">
    <w:name w:val="reality"/>
    <w:rsid w:val="006016EB"/>
  </w:style>
  <w:style w:type="character" w:customStyle="1" w:styleId="text2">
    <w:name w:val="text2"/>
    <w:rsid w:val="006016EB"/>
  </w:style>
  <w:style w:type="character" w:customStyle="1" w:styleId="StyleUnderlineChar2CharChar11pt">
    <w:name w:val="Style Underline Char2 Char Char + 11 pt"/>
    <w:rsid w:val="006016EB"/>
    <w:rPr>
      <w:rFonts w:ascii="Times New Roman" w:hAnsi="Times New Roman" w:cs="Times New Roman" w:hint="default"/>
      <w:sz w:val="20"/>
      <w:u w:val="single"/>
    </w:rPr>
  </w:style>
  <w:style w:type="character" w:customStyle="1" w:styleId="StyleStyleBoldUnderline11pt">
    <w:name w:val="Style Style Bold Underline + 11 pt"/>
    <w:rsid w:val="006016EB"/>
    <w:rPr>
      <w:b/>
      <w:bCs/>
      <w:sz w:val="20"/>
      <w:u w:val="single"/>
    </w:rPr>
  </w:style>
  <w:style w:type="character" w:customStyle="1" w:styleId="articlehead2">
    <w:name w:val="articlehead2"/>
    <w:rsid w:val="006016EB"/>
  </w:style>
  <w:style w:type="character" w:customStyle="1" w:styleId="pronset">
    <w:name w:val="pronset"/>
    <w:rsid w:val="006016EB"/>
  </w:style>
  <w:style w:type="character" w:customStyle="1" w:styleId="prondelim">
    <w:name w:val="prondelim"/>
    <w:rsid w:val="006016EB"/>
  </w:style>
  <w:style w:type="character" w:customStyle="1" w:styleId="prontoggle">
    <w:name w:val="pron_toggle"/>
    <w:rsid w:val="006016EB"/>
  </w:style>
  <w:style w:type="character" w:customStyle="1" w:styleId="boldface">
    <w:name w:val="boldface"/>
    <w:rsid w:val="006016EB"/>
  </w:style>
  <w:style w:type="character" w:customStyle="1" w:styleId="secondary-bf">
    <w:name w:val="secondary-bf"/>
    <w:rsid w:val="006016EB"/>
  </w:style>
  <w:style w:type="table" w:styleId="ColorfulGrid-Accent1">
    <w:name w:val="Colorful Grid Accent 1"/>
    <w:basedOn w:val="TableNormal"/>
    <w:link w:val="ColorfulGrid-Accent1Char"/>
    <w:uiPriority w:val="29"/>
    <w:unhideWhenUsed/>
    <w:rsid w:val="006016E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016EB"/>
    <w:rPr>
      <w:rFonts w:ascii="Times New Roman" w:hAnsi="Times New Roman" w:cs="Times New Roman" w:hint="default"/>
      <w:iCs/>
      <w:color w:val="000000"/>
      <w:sz w:val="16"/>
    </w:rPr>
  </w:style>
  <w:style w:type="character" w:customStyle="1" w:styleId="Boxout0">
    <w:name w:val="Boxout"/>
    <w:uiPriority w:val="1"/>
    <w:qFormat/>
    <w:rsid w:val="006016E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016EB"/>
  </w:style>
  <w:style w:type="character" w:customStyle="1" w:styleId="detailtitle">
    <w:name w:val="detailtitle"/>
    <w:rsid w:val="006016EB"/>
  </w:style>
  <w:style w:type="character" w:customStyle="1" w:styleId="storydate">
    <w:name w:val="storydate"/>
    <w:rsid w:val="006016EB"/>
  </w:style>
  <w:style w:type="character" w:customStyle="1" w:styleId="preloadwrap">
    <w:name w:val="preloadwrap"/>
    <w:rsid w:val="006016EB"/>
  </w:style>
  <w:style w:type="character" w:customStyle="1" w:styleId="creditwrap">
    <w:name w:val="creditwrap"/>
    <w:rsid w:val="006016EB"/>
  </w:style>
  <w:style w:type="character" w:customStyle="1" w:styleId="DefaultChar1">
    <w:name w:val="Default Char1"/>
    <w:rsid w:val="006016EB"/>
    <w:rPr>
      <w:noProof w:val="0"/>
      <w:color w:val="000000"/>
      <w:lang w:val="en-US" w:eastAsia="en-US" w:bidi="ar-SA"/>
    </w:rPr>
  </w:style>
  <w:style w:type="character" w:customStyle="1" w:styleId="textunderlineChar0">
    <w:name w:val="text underline Char"/>
    <w:link w:val="textunderline0"/>
    <w:rsid w:val="006016EB"/>
    <w:rPr>
      <w:u w:val="thick"/>
    </w:rPr>
  </w:style>
  <w:style w:type="character" w:customStyle="1" w:styleId="BoldChar">
    <w:name w:val="Bold Char"/>
    <w:rsid w:val="006016EB"/>
    <w:rPr>
      <w:rFonts w:ascii="Times New Roman" w:eastAsia="Times New Roman" w:hAnsi="Times New Roman" w:cs="Times New Roman" w:hint="default"/>
      <w:b/>
      <w:bCs w:val="0"/>
      <w:szCs w:val="24"/>
    </w:rPr>
  </w:style>
  <w:style w:type="character" w:customStyle="1" w:styleId="pmterms31">
    <w:name w:val="pmterms31"/>
    <w:rsid w:val="006016EB"/>
    <w:rPr>
      <w:b/>
      <w:bCs/>
      <w:i w:val="0"/>
      <w:iCs w:val="0"/>
      <w:color w:val="000000"/>
    </w:rPr>
  </w:style>
  <w:style w:type="character" w:customStyle="1" w:styleId="ft01">
    <w:name w:val="ft01"/>
    <w:rsid w:val="006016EB"/>
    <w:rPr>
      <w:rFonts w:ascii="Times" w:hAnsi="Times" w:cs="Times" w:hint="default"/>
      <w:color w:val="000000"/>
      <w:sz w:val="14"/>
      <w:szCs w:val="14"/>
    </w:rPr>
  </w:style>
  <w:style w:type="character" w:customStyle="1" w:styleId="ft11">
    <w:name w:val="ft11"/>
    <w:rsid w:val="006016EB"/>
    <w:rPr>
      <w:rFonts w:ascii="Times" w:hAnsi="Times" w:cs="Times" w:hint="default"/>
      <w:color w:val="000000"/>
      <w:sz w:val="17"/>
      <w:szCs w:val="17"/>
    </w:rPr>
  </w:style>
  <w:style w:type="character" w:customStyle="1" w:styleId="ft21">
    <w:name w:val="ft21"/>
    <w:rsid w:val="006016EB"/>
    <w:rPr>
      <w:rFonts w:ascii="Times" w:hAnsi="Times" w:cs="Times" w:hint="default"/>
      <w:color w:val="000000"/>
      <w:sz w:val="15"/>
      <w:szCs w:val="15"/>
    </w:rPr>
  </w:style>
  <w:style w:type="character" w:customStyle="1" w:styleId="ft31">
    <w:name w:val="ft31"/>
    <w:rsid w:val="006016EB"/>
    <w:rPr>
      <w:rFonts w:ascii="Times" w:hAnsi="Times" w:cs="Times" w:hint="default"/>
      <w:color w:val="000000"/>
      <w:sz w:val="15"/>
      <w:szCs w:val="15"/>
    </w:rPr>
  </w:style>
  <w:style w:type="character" w:customStyle="1" w:styleId="dquo">
    <w:name w:val="dquo"/>
    <w:rsid w:val="006016EB"/>
  </w:style>
  <w:style w:type="character" w:customStyle="1" w:styleId="caps2">
    <w:name w:val="caps2"/>
    <w:rsid w:val="006016EB"/>
  </w:style>
  <w:style w:type="character" w:customStyle="1" w:styleId="CardsFont12ptCharCharCharChar">
    <w:name w:val="Cards + Font: 12 pt Char Char Char Char"/>
    <w:rsid w:val="006016EB"/>
    <w:rPr>
      <w:sz w:val="24"/>
      <w:szCs w:val="24"/>
      <w:u w:val="thick"/>
      <w:lang w:val="en-US" w:eastAsia="en-US" w:bidi="ar-SA"/>
    </w:rPr>
  </w:style>
  <w:style w:type="character" w:customStyle="1" w:styleId="ccs">
    <w:name w:val="c cs"/>
    <w:rsid w:val="006016EB"/>
  </w:style>
  <w:style w:type="character" w:customStyle="1" w:styleId="UnderlinedEvChar">
    <w:name w:val="Underlined Ev Char"/>
    <w:rsid w:val="006016EB"/>
    <w:rPr>
      <w:rFonts w:ascii="Times New Roman" w:eastAsia="Times New Roman" w:hAnsi="Times New Roman" w:cs="Times New Roman" w:hint="default"/>
      <w:szCs w:val="24"/>
      <w:u w:val="single"/>
    </w:rPr>
  </w:style>
  <w:style w:type="character" w:customStyle="1" w:styleId="dropshadow">
    <w:name w:val="dropshadow"/>
    <w:rsid w:val="006016EB"/>
  </w:style>
  <w:style w:type="character" w:customStyle="1" w:styleId="d05ws">
    <w:name w:val="d05ws"/>
    <w:rsid w:val="006016EB"/>
  </w:style>
  <w:style w:type="character" w:customStyle="1" w:styleId="rzibod">
    <w:name w:val="rzibod"/>
    <w:rsid w:val="006016EB"/>
  </w:style>
  <w:style w:type="character" w:customStyle="1" w:styleId="StyleBold1">
    <w:name w:val="Style Bold1"/>
    <w:rsid w:val="006016EB"/>
    <w:rPr>
      <w:rFonts w:ascii="Georgia" w:hAnsi="Georgia" w:hint="default"/>
      <w:b/>
      <w:bCs/>
      <w:sz w:val="22"/>
    </w:rPr>
  </w:style>
  <w:style w:type="character" w:customStyle="1" w:styleId="headertext">
    <w:name w:val="headertext"/>
    <w:rsid w:val="006016EB"/>
  </w:style>
  <w:style w:type="character" w:customStyle="1" w:styleId="endnote-reference">
    <w:name w:val="endnote-reference"/>
    <w:rsid w:val="006016EB"/>
  </w:style>
  <w:style w:type="character" w:customStyle="1" w:styleId="officialsname">
    <w:name w:val="official_s_name"/>
    <w:rsid w:val="006016EB"/>
  </w:style>
  <w:style w:type="character" w:customStyle="1" w:styleId="audience">
    <w:name w:val="audience"/>
    <w:rsid w:val="006016EB"/>
  </w:style>
  <w:style w:type="character" w:customStyle="1" w:styleId="A7">
    <w:name w:val="A7"/>
    <w:uiPriority w:val="99"/>
    <w:rsid w:val="006016EB"/>
    <w:rPr>
      <w:rFonts w:ascii="Myriad Pro" w:hAnsi="Myriad Pro" w:cs="Myriad Pro" w:hint="default"/>
      <w:color w:val="0066B1"/>
      <w:sz w:val="22"/>
      <w:szCs w:val="22"/>
    </w:rPr>
  </w:style>
  <w:style w:type="character" w:customStyle="1" w:styleId="normalchar">
    <w:name w:val="normal__char"/>
    <w:rsid w:val="006016EB"/>
  </w:style>
  <w:style w:type="character" w:customStyle="1" w:styleId="hyperlink002cheading0020100200028block0020title0029char">
    <w:name w:val="hyperlink_002cheading_00201_0020_0028block_0020title_0029__char"/>
    <w:rsid w:val="006016EB"/>
  </w:style>
  <w:style w:type="character" w:customStyle="1" w:styleId="underline002cstyle0020bold0020underlinechar">
    <w:name w:val="underline_002cstyle_0020bold_0020underline__char"/>
    <w:rsid w:val="006016EB"/>
  </w:style>
  <w:style w:type="character" w:customStyle="1" w:styleId="copyboldblack">
    <w:name w:val="copyboldblack"/>
    <w:rsid w:val="006016EB"/>
  </w:style>
  <w:style w:type="character" w:customStyle="1" w:styleId="copybold">
    <w:name w:val="copybold"/>
    <w:rsid w:val="006016EB"/>
  </w:style>
  <w:style w:type="character" w:customStyle="1" w:styleId="author-date0">
    <w:name w:val="author-date"/>
    <w:rsid w:val="006016EB"/>
  </w:style>
  <w:style w:type="character" w:customStyle="1" w:styleId="hidden">
    <w:name w:val="hidden"/>
    <w:rsid w:val="006016EB"/>
  </w:style>
  <w:style w:type="character" w:customStyle="1" w:styleId="articlebegin">
    <w:name w:val="articlebegin"/>
    <w:rsid w:val="006016EB"/>
  </w:style>
  <w:style w:type="character" w:customStyle="1" w:styleId="mediaoverlay">
    <w:name w:val="mediaoverlay"/>
    <w:rsid w:val="006016EB"/>
  </w:style>
  <w:style w:type="character" w:customStyle="1" w:styleId="blogcaption">
    <w:name w:val="blog_caption"/>
    <w:rsid w:val="006016EB"/>
  </w:style>
  <w:style w:type="character" w:customStyle="1" w:styleId="commnet-abuzz">
    <w:name w:val="commnet-abuzz"/>
    <w:rsid w:val="006016EB"/>
  </w:style>
  <w:style w:type="character" w:customStyle="1" w:styleId="fbconnectbuttontext">
    <w:name w:val="fbconnectbutton_text"/>
    <w:rsid w:val="006016EB"/>
  </w:style>
  <w:style w:type="character" w:customStyle="1" w:styleId="fbsharecountinner">
    <w:name w:val="fb_share_count_inner"/>
    <w:rsid w:val="006016EB"/>
  </w:style>
  <w:style w:type="character" w:customStyle="1" w:styleId="stbuttontext">
    <w:name w:val="stbuttontext"/>
    <w:rsid w:val="006016EB"/>
  </w:style>
  <w:style w:type="character" w:customStyle="1" w:styleId="source">
    <w:name w:val="source"/>
    <w:rsid w:val="006016EB"/>
  </w:style>
  <w:style w:type="character" w:customStyle="1" w:styleId="pubdate">
    <w:name w:val="pubdate"/>
    <w:rsid w:val="006016EB"/>
  </w:style>
  <w:style w:type="character" w:customStyle="1" w:styleId="grey">
    <w:name w:val="grey"/>
    <w:rsid w:val="006016EB"/>
  </w:style>
  <w:style w:type="character" w:customStyle="1" w:styleId="postdate">
    <w:name w:val="post_date"/>
    <w:rsid w:val="006016EB"/>
  </w:style>
  <w:style w:type="character" w:customStyle="1" w:styleId="bdx">
    <w:name w:val="bdx"/>
    <w:rsid w:val="006016EB"/>
  </w:style>
  <w:style w:type="character" w:customStyle="1" w:styleId="bdl">
    <w:name w:val="bdl"/>
    <w:rsid w:val="006016EB"/>
  </w:style>
  <w:style w:type="character" w:customStyle="1" w:styleId="breadcrumbitemcurrent">
    <w:name w:val="breadcrumbitemcurrent"/>
    <w:rsid w:val="006016EB"/>
  </w:style>
  <w:style w:type="character" w:customStyle="1" w:styleId="bbl">
    <w:name w:val="bbl"/>
    <w:rsid w:val="006016EB"/>
  </w:style>
  <w:style w:type="character" w:customStyle="1" w:styleId="Date2">
    <w:name w:val="Date2"/>
    <w:rsid w:val="006016EB"/>
  </w:style>
  <w:style w:type="character" w:customStyle="1" w:styleId="company">
    <w:name w:val="company"/>
    <w:rsid w:val="006016EB"/>
  </w:style>
  <w:style w:type="character" w:customStyle="1" w:styleId="itxtnewhookspan">
    <w:name w:val="itxtnewhookspan"/>
    <w:rsid w:val="006016EB"/>
  </w:style>
  <w:style w:type="character" w:customStyle="1" w:styleId="gstxthlt">
    <w:name w:val="gstxt_hlt"/>
    <w:rsid w:val="006016EB"/>
  </w:style>
  <w:style w:type="character" w:customStyle="1" w:styleId="SubtleEmphasis1">
    <w:name w:val="Subtle Emphasis1"/>
    <w:uiPriority w:val="19"/>
    <w:qFormat/>
    <w:rsid w:val="006016EB"/>
    <w:rPr>
      <w:rFonts w:ascii="Times New Roman" w:hAnsi="Times New Roman" w:cs="Times New Roman" w:hint="default"/>
      <w:b/>
      <w:bCs w:val="0"/>
      <w:iCs/>
      <w:color w:val="auto"/>
      <w:sz w:val="22"/>
    </w:rPr>
  </w:style>
  <w:style w:type="character" w:customStyle="1" w:styleId="StyleBoldRed">
    <w:name w:val="Style Bold Red"/>
    <w:rsid w:val="006016EB"/>
    <w:rPr>
      <w:b/>
      <w:bCs/>
      <w:color w:val="auto"/>
    </w:rPr>
  </w:style>
  <w:style w:type="character" w:customStyle="1" w:styleId="StyleTimesNewRoman8pt">
    <w:name w:val="Style Times New Roman 8 pt"/>
    <w:rsid w:val="006016EB"/>
    <w:rPr>
      <w:rFonts w:ascii="Georgia" w:hAnsi="Georgia" w:hint="default"/>
      <w:sz w:val="16"/>
    </w:rPr>
  </w:style>
  <w:style w:type="character" w:customStyle="1" w:styleId="StyleStyle7pt8pt">
    <w:name w:val="Style Style 7 pt + 8 pt"/>
    <w:rsid w:val="006016EB"/>
    <w:rPr>
      <w:sz w:val="16"/>
    </w:rPr>
  </w:style>
  <w:style w:type="character" w:customStyle="1" w:styleId="StyleStyleThickunderlineBold1">
    <w:name w:val="Style Style Thick underline + Bold1"/>
    <w:rsid w:val="006016EB"/>
    <w:rPr>
      <w:b/>
      <w:bCs/>
      <w:u w:val="thick"/>
    </w:rPr>
  </w:style>
  <w:style w:type="character" w:customStyle="1" w:styleId="StyleUnderline2">
    <w:name w:val="Style Underline2"/>
    <w:rsid w:val="006016EB"/>
    <w:rPr>
      <w:u w:val="single"/>
    </w:rPr>
  </w:style>
  <w:style w:type="character" w:customStyle="1" w:styleId="ShrinkText">
    <w:name w:val="Shrink Text"/>
    <w:rsid w:val="006016EB"/>
    <w:rPr>
      <w:sz w:val="16"/>
    </w:rPr>
  </w:style>
  <w:style w:type="character" w:customStyle="1" w:styleId="smallcaps">
    <w:name w:val="smallcaps"/>
    <w:rsid w:val="006016EB"/>
  </w:style>
  <w:style w:type="character" w:customStyle="1" w:styleId="goldbldtext">
    <w:name w:val="goldbldtext"/>
    <w:rsid w:val="006016EB"/>
  </w:style>
  <w:style w:type="character" w:customStyle="1" w:styleId="cardshighlight0">
    <w:name w:val="cardshighlight"/>
    <w:rsid w:val="006016EB"/>
  </w:style>
  <w:style w:type="character" w:customStyle="1" w:styleId="cardsfont12pt1">
    <w:name w:val="cardsfont12pt"/>
    <w:rsid w:val="006016EB"/>
  </w:style>
  <w:style w:type="character" w:customStyle="1" w:styleId="ft6">
    <w:name w:val="ft6"/>
    <w:rsid w:val="006016EB"/>
  </w:style>
  <w:style w:type="character" w:customStyle="1" w:styleId="kicker">
    <w:name w:val="kicker"/>
    <w:rsid w:val="006016EB"/>
  </w:style>
  <w:style w:type="character" w:customStyle="1" w:styleId="backcontent">
    <w:name w:val="backcontent"/>
    <w:rsid w:val="006016EB"/>
  </w:style>
  <w:style w:type="character" w:customStyle="1" w:styleId="daystmp">
    <w:name w:val="daystmp"/>
    <w:rsid w:val="006016EB"/>
  </w:style>
  <w:style w:type="character" w:customStyle="1" w:styleId="cardsfont12ptchar">
    <w:name w:val="cardsfont12ptchar"/>
    <w:rsid w:val="006016EB"/>
  </w:style>
  <w:style w:type="character" w:customStyle="1" w:styleId="gal">
    <w:name w:val="gal"/>
    <w:rsid w:val="006016EB"/>
  </w:style>
  <w:style w:type="character" w:customStyle="1" w:styleId="submitted">
    <w:name w:val="submitted"/>
    <w:rsid w:val="006016EB"/>
  </w:style>
  <w:style w:type="character" w:customStyle="1" w:styleId="imagedateline">
    <w:name w:val="image_dateline"/>
    <w:rsid w:val="006016EB"/>
  </w:style>
  <w:style w:type="character" w:customStyle="1" w:styleId="authordatecharchar">
    <w:name w:val="authordatecharchar"/>
    <w:rsid w:val="006016EB"/>
  </w:style>
  <w:style w:type="character" w:customStyle="1" w:styleId="style1char0">
    <w:name w:val="style1char"/>
    <w:rsid w:val="006016EB"/>
  </w:style>
  <w:style w:type="character" w:customStyle="1" w:styleId="tagcharchar0">
    <w:name w:val="tagcharchar"/>
    <w:rsid w:val="006016EB"/>
  </w:style>
  <w:style w:type="character" w:customStyle="1" w:styleId="underlinedcharchar2">
    <w:name w:val="underlinedcharchar"/>
    <w:rsid w:val="006016EB"/>
  </w:style>
  <w:style w:type="character" w:customStyle="1" w:styleId="BoxedChar">
    <w:name w:val="Boxed Char"/>
    <w:rsid w:val="006016EB"/>
    <w:rPr>
      <w:rFonts w:ascii="Arial Narrow" w:hAnsi="Arial Narrow" w:hint="default"/>
      <w:b/>
      <w:bCs w:val="0"/>
      <w:sz w:val="18"/>
      <w:bdr w:val="single" w:sz="6" w:space="0" w:color="auto" w:frame="1"/>
    </w:rPr>
  </w:style>
  <w:style w:type="character" w:customStyle="1" w:styleId="Style11ptUnderline2">
    <w:name w:val="Style 11 pt Underline2"/>
    <w:rsid w:val="006016EB"/>
    <w:rPr>
      <w:sz w:val="20"/>
      <w:u w:val="single"/>
    </w:rPr>
  </w:style>
  <w:style w:type="character" w:customStyle="1" w:styleId="Style11ptBoldUnderline2">
    <w:name w:val="Style 11 pt Bold Underline2"/>
    <w:rsid w:val="006016EB"/>
    <w:rPr>
      <w:b/>
      <w:bCs/>
      <w:sz w:val="20"/>
      <w:u w:val="single"/>
    </w:rPr>
  </w:style>
  <w:style w:type="character" w:customStyle="1" w:styleId="nw">
    <w:name w:val="nw"/>
    <w:rsid w:val="006016EB"/>
  </w:style>
  <w:style w:type="character" w:customStyle="1" w:styleId="Styleunderline11ptBoldBorderSinglesolidlineAuto">
    <w:name w:val="Style underline + 11 pt Bold Border: : (Single solid line Auto ..."/>
    <w:rsid w:val="006016EB"/>
    <w:rPr>
      <w:b/>
      <w:bCs/>
      <w:sz w:val="20"/>
      <w:u w:val="single"/>
      <w:bdr w:val="single" w:sz="4" w:space="0" w:color="auto" w:frame="1"/>
    </w:rPr>
  </w:style>
  <w:style w:type="character" w:customStyle="1" w:styleId="cardCharCharChar1">
    <w:name w:val="card Char Char Char1"/>
    <w:rsid w:val="006016EB"/>
    <w:rPr>
      <w:lang w:val="en-US" w:eastAsia="en-US" w:bidi="ar-SA"/>
    </w:rPr>
  </w:style>
  <w:style w:type="character" w:customStyle="1" w:styleId="authors1">
    <w:name w:val="authors1"/>
    <w:rsid w:val="006016EB"/>
    <w:rPr>
      <w:rFonts w:ascii="Verdana" w:hAnsi="Verdana" w:hint="default"/>
      <w:b/>
      <w:bCs/>
      <w:color w:val="006699"/>
      <w:sz w:val="20"/>
      <w:szCs w:val="20"/>
    </w:rPr>
  </w:style>
  <w:style w:type="character" w:customStyle="1" w:styleId="headlinesectionlarge">
    <w:name w:val="headline_section_large"/>
    <w:rsid w:val="006016EB"/>
  </w:style>
  <w:style w:type="character" w:customStyle="1" w:styleId="Styleunderline11ptBlack">
    <w:name w:val="Style underline + 11 pt Black"/>
    <w:rsid w:val="006016EB"/>
    <w:rPr>
      <w:color w:val="000000"/>
      <w:sz w:val="20"/>
      <w:u w:val="single"/>
    </w:rPr>
  </w:style>
  <w:style w:type="character" w:customStyle="1" w:styleId="Styleunderline11ptBoldBlack">
    <w:name w:val="Style underline + 11 pt Bold Black"/>
    <w:rsid w:val="006016EB"/>
    <w:rPr>
      <w:b/>
      <w:bCs/>
      <w:color w:val="000000"/>
      <w:sz w:val="20"/>
      <w:u w:val="single"/>
    </w:rPr>
  </w:style>
  <w:style w:type="character" w:customStyle="1" w:styleId="Style11ptBoldBlackUnderline">
    <w:name w:val="Style 11 pt Bold Black Underline"/>
    <w:rsid w:val="006016EB"/>
    <w:rPr>
      <w:b/>
      <w:bCs/>
      <w:color w:val="000000"/>
      <w:sz w:val="20"/>
      <w:u w:val="single"/>
    </w:rPr>
  </w:style>
  <w:style w:type="character" w:customStyle="1" w:styleId="Style11ptBoldBlackUnderlineBorderSinglesolidline">
    <w:name w:val="Style 11 pt Bold Black Underline Border: : (Single solid line ..."/>
    <w:rsid w:val="006016EB"/>
    <w:rPr>
      <w:b/>
      <w:bCs/>
      <w:color w:val="000000"/>
      <w:sz w:val="20"/>
      <w:u w:val="single"/>
      <w:bdr w:val="single" w:sz="4" w:space="0" w:color="auto" w:frame="1"/>
    </w:rPr>
  </w:style>
  <w:style w:type="character" w:customStyle="1" w:styleId="StyleLatinMeridien-Italic11ptItalicUnderline">
    <w:name w:val="Style (Latin) Meridien-Italic 11 pt Italic Underline"/>
    <w:rsid w:val="006016EB"/>
    <w:rPr>
      <w:rFonts w:ascii="Meridien-Italic" w:hAnsi="Meridien-Italic" w:hint="default"/>
      <w:i/>
      <w:iCs/>
      <w:sz w:val="20"/>
      <w:u w:val="single"/>
    </w:rPr>
  </w:style>
  <w:style w:type="character" w:customStyle="1" w:styleId="Citation-AuthorDate">
    <w:name w:val="Citation - Author/Date"/>
    <w:rsid w:val="006016EB"/>
    <w:rPr>
      <w:b/>
      <w:bCs w:val="0"/>
      <w:smallCaps/>
      <w:sz w:val="24"/>
      <w:u w:val="single"/>
    </w:rPr>
  </w:style>
  <w:style w:type="character" w:customStyle="1" w:styleId="underlinestylechar0">
    <w:name w:val="underlinestylechar"/>
    <w:rsid w:val="006016EB"/>
  </w:style>
  <w:style w:type="character" w:customStyle="1" w:styleId="highlight">
    <w:name w:val="highlight"/>
    <w:rsid w:val="006016EB"/>
  </w:style>
  <w:style w:type="character" w:customStyle="1" w:styleId="DottedUnderline0">
    <w:name w:val="Dotted Underline"/>
    <w:rsid w:val="006016EB"/>
    <w:rPr>
      <w:rFonts w:ascii="Times New Roman" w:hAnsi="Times New Roman" w:cs="Times New Roman" w:hint="default"/>
      <w:sz w:val="20"/>
      <w:u w:val="dottedHeavy"/>
    </w:rPr>
  </w:style>
  <w:style w:type="character" w:customStyle="1" w:styleId="titleauthoretc">
    <w:name w:val="titleauthoretc"/>
    <w:rsid w:val="006016EB"/>
  </w:style>
  <w:style w:type="character" w:customStyle="1" w:styleId="labeltext">
    <w:name w:val="labeltext"/>
    <w:rsid w:val="006016EB"/>
  </w:style>
  <w:style w:type="character" w:customStyle="1" w:styleId="viewlink">
    <w:name w:val="viewlink"/>
    <w:rsid w:val="006016EB"/>
  </w:style>
  <w:style w:type="character" w:customStyle="1" w:styleId="share">
    <w:name w:val="share"/>
    <w:rsid w:val="006016EB"/>
  </w:style>
  <w:style w:type="character" w:customStyle="1" w:styleId="inlinkchart">
    <w:name w:val="inlink_chart"/>
    <w:rsid w:val="006016EB"/>
  </w:style>
  <w:style w:type="character" w:customStyle="1" w:styleId="underLight">
    <w:name w:val="underLight"/>
    <w:uiPriority w:val="1"/>
    <w:qFormat/>
    <w:rsid w:val="006016E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016EB"/>
  </w:style>
  <w:style w:type="character" w:customStyle="1" w:styleId="author-rss">
    <w:name w:val="author-rss"/>
    <w:rsid w:val="006016EB"/>
  </w:style>
  <w:style w:type="character" w:customStyle="1" w:styleId="fbsharecountwrapper">
    <w:name w:val="fb_share_count_wrapper"/>
    <w:rsid w:val="006016EB"/>
  </w:style>
  <w:style w:type="character" w:customStyle="1" w:styleId="fbbuttontext">
    <w:name w:val="fb_button_text"/>
    <w:rsid w:val="006016EB"/>
  </w:style>
  <w:style w:type="character" w:customStyle="1" w:styleId="hw">
    <w:name w:val="hw"/>
    <w:rsid w:val="006016EB"/>
  </w:style>
  <w:style w:type="character" w:customStyle="1" w:styleId="linktotop">
    <w:name w:val="linktotop"/>
    <w:rsid w:val="006016EB"/>
  </w:style>
  <w:style w:type="character" w:customStyle="1" w:styleId="maintextbldleft">
    <w:name w:val="maintextbldleft"/>
    <w:rsid w:val="006016EB"/>
  </w:style>
  <w:style w:type="character" w:customStyle="1" w:styleId="maintextleft">
    <w:name w:val="maintextleft"/>
    <w:rsid w:val="006016EB"/>
  </w:style>
  <w:style w:type="character" w:customStyle="1" w:styleId="descriptionstyle1block">
    <w:name w:val="description style1 block"/>
    <w:rsid w:val="006016EB"/>
  </w:style>
  <w:style w:type="character" w:customStyle="1" w:styleId="gutter-right-1">
    <w:name w:val="gutter-right-1"/>
    <w:basedOn w:val="DefaultParagraphFont"/>
    <w:rsid w:val="006016EB"/>
  </w:style>
  <w:style w:type="character" w:customStyle="1" w:styleId="ssl3">
    <w:name w:val="ss_l3"/>
    <w:rsid w:val="006016EB"/>
  </w:style>
  <w:style w:type="character" w:customStyle="1" w:styleId="FontStyle39">
    <w:name w:val="Font Style39"/>
    <w:uiPriority w:val="99"/>
    <w:rsid w:val="006016EB"/>
    <w:rPr>
      <w:rFonts w:ascii="Constantia" w:hAnsi="Constantia" w:cs="Constantia" w:hint="default"/>
      <w:b/>
      <w:bCs/>
      <w:sz w:val="18"/>
      <w:szCs w:val="18"/>
    </w:rPr>
  </w:style>
  <w:style w:type="character" w:customStyle="1" w:styleId="6">
    <w:name w:val="6"/>
    <w:rsid w:val="006016EB"/>
    <w:rPr>
      <w:rFonts w:ascii="Arial" w:hAnsi="Arial" w:cs="Arial" w:hint="default"/>
      <w:bCs/>
      <w:sz w:val="20"/>
      <w:u w:val="single"/>
      <w:lang w:val="en-US" w:eastAsia="en-US" w:bidi="ar-SA"/>
    </w:rPr>
  </w:style>
  <w:style w:type="character" w:customStyle="1" w:styleId="Header11">
    <w:name w:val="Header11"/>
    <w:rsid w:val="006016EB"/>
  </w:style>
  <w:style w:type="character" w:customStyle="1" w:styleId="posa">
    <w:name w:val="pos(a)"/>
    <w:basedOn w:val="DefaultParagraphFont"/>
    <w:rsid w:val="006016EB"/>
  </w:style>
  <w:style w:type="character" w:customStyle="1" w:styleId="u-hiddeninnarrowenv">
    <w:name w:val="u-hiddeninnarrowenv"/>
    <w:basedOn w:val="DefaultParagraphFont"/>
    <w:rsid w:val="006016EB"/>
  </w:style>
  <w:style w:type="character" w:customStyle="1" w:styleId="followbutton-bird">
    <w:name w:val="followbutton-bird"/>
    <w:basedOn w:val="DefaultParagraphFont"/>
    <w:rsid w:val="006016EB"/>
  </w:style>
  <w:style w:type="character" w:customStyle="1" w:styleId="tweetauthor-name">
    <w:name w:val="tweetauthor-name"/>
    <w:basedOn w:val="DefaultParagraphFont"/>
    <w:rsid w:val="006016EB"/>
  </w:style>
  <w:style w:type="character" w:customStyle="1" w:styleId="tweetauthor-verifiedbadge">
    <w:name w:val="tweetauthor-verifiedbadge"/>
    <w:basedOn w:val="DefaultParagraphFont"/>
    <w:rsid w:val="006016EB"/>
  </w:style>
  <w:style w:type="character" w:customStyle="1" w:styleId="tweetauthor-screenname">
    <w:name w:val="tweetauthor-screenname"/>
    <w:basedOn w:val="DefaultParagraphFont"/>
    <w:rsid w:val="006016EB"/>
  </w:style>
  <w:style w:type="character" w:customStyle="1" w:styleId="u-hiddenvisually">
    <w:name w:val="u-hiddenvisually"/>
    <w:basedOn w:val="DefaultParagraphFont"/>
    <w:rsid w:val="006016EB"/>
  </w:style>
  <w:style w:type="character" w:customStyle="1" w:styleId="tweetaction-stat">
    <w:name w:val="tweetaction-stat"/>
    <w:basedOn w:val="DefaultParagraphFont"/>
    <w:rsid w:val="006016EB"/>
  </w:style>
  <w:style w:type="character" w:customStyle="1" w:styleId="related">
    <w:name w:val="related"/>
    <w:basedOn w:val="DefaultParagraphFont"/>
    <w:rsid w:val="006016EB"/>
  </w:style>
  <w:style w:type="character" w:customStyle="1" w:styleId="related-content">
    <w:name w:val="related-content"/>
    <w:basedOn w:val="DefaultParagraphFont"/>
    <w:rsid w:val="006016EB"/>
  </w:style>
  <w:style w:type="character" w:customStyle="1" w:styleId="name-of-author">
    <w:name w:val="name-of-author"/>
    <w:basedOn w:val="DefaultParagraphFont"/>
    <w:rsid w:val="006016EB"/>
  </w:style>
  <w:style w:type="character" w:customStyle="1" w:styleId="first-name">
    <w:name w:val="first-name"/>
    <w:basedOn w:val="DefaultParagraphFont"/>
    <w:rsid w:val="006016EB"/>
  </w:style>
  <w:style w:type="character" w:customStyle="1" w:styleId="last-name">
    <w:name w:val="last-name"/>
    <w:basedOn w:val="DefaultParagraphFont"/>
    <w:rsid w:val="006016EB"/>
  </w:style>
  <w:style w:type="character" w:customStyle="1" w:styleId="caption10">
    <w:name w:val="caption1"/>
    <w:basedOn w:val="DefaultParagraphFont"/>
    <w:rsid w:val="006016EB"/>
  </w:style>
  <w:style w:type="character" w:customStyle="1" w:styleId="recirc-text">
    <w:name w:val="&quot;recirc-text”"/>
    <w:basedOn w:val="DefaultParagraphFont"/>
    <w:rsid w:val="006016EB"/>
  </w:style>
  <w:style w:type="character" w:customStyle="1" w:styleId="video-icon">
    <w:name w:val="video-icon"/>
    <w:basedOn w:val="DefaultParagraphFont"/>
    <w:rsid w:val="006016EB"/>
  </w:style>
  <w:style w:type="character" w:customStyle="1" w:styleId="powa-shot-play-btn-text">
    <w:name w:val="powa-shot-play-btn-text"/>
    <w:basedOn w:val="DefaultParagraphFont"/>
    <w:rsid w:val="006016EB"/>
  </w:style>
  <w:style w:type="character" w:customStyle="1" w:styleId="powa-shot-click">
    <w:name w:val="powa-shot-click"/>
    <w:basedOn w:val="DefaultParagraphFont"/>
    <w:rsid w:val="006016EB"/>
  </w:style>
  <w:style w:type="character" w:customStyle="1" w:styleId="wpv-blurb">
    <w:name w:val="wpv-blurb"/>
    <w:basedOn w:val="DefaultParagraphFont"/>
    <w:rsid w:val="006016EB"/>
  </w:style>
  <w:style w:type="character" w:customStyle="1" w:styleId="pb-caption">
    <w:name w:val="pb-caption"/>
    <w:basedOn w:val="DefaultParagraphFont"/>
    <w:rsid w:val="006016EB"/>
  </w:style>
  <w:style w:type="character" w:customStyle="1" w:styleId="Heading5Char1">
    <w:name w:val="Heading 5 Char1"/>
    <w:aliases w:val="Text Char1"/>
    <w:basedOn w:val="DefaultParagraphFont"/>
    <w:semiHidden/>
    <w:rsid w:val="006016E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016EB"/>
    <w:rPr>
      <w:vertAlign w:val="baseline"/>
    </w:rPr>
  </w:style>
  <w:style w:type="character" w:customStyle="1" w:styleId="Heading7Char1">
    <w:name w:val="Heading 7 Char1"/>
    <w:basedOn w:val="DefaultParagraphFont"/>
    <w:semiHidden/>
    <w:rsid w:val="006016E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016E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016E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016EB"/>
    <w:rPr>
      <w:rFonts w:ascii="Calibri" w:hAnsi="Calibri" w:cs="Calibri"/>
    </w:rPr>
  </w:style>
  <w:style w:type="numbering" w:customStyle="1" w:styleId="NoList2">
    <w:name w:val="No List2"/>
    <w:next w:val="NoList"/>
    <w:uiPriority w:val="99"/>
    <w:semiHidden/>
    <w:unhideWhenUsed/>
    <w:rsid w:val="006016EB"/>
  </w:style>
  <w:style w:type="numbering" w:customStyle="1" w:styleId="NoList3">
    <w:name w:val="No List3"/>
    <w:next w:val="NoList"/>
    <w:uiPriority w:val="99"/>
    <w:semiHidden/>
    <w:unhideWhenUsed/>
    <w:rsid w:val="006016EB"/>
  </w:style>
  <w:style w:type="numbering" w:customStyle="1" w:styleId="NoList4">
    <w:name w:val="No List4"/>
    <w:next w:val="NoList"/>
    <w:uiPriority w:val="99"/>
    <w:semiHidden/>
    <w:unhideWhenUsed/>
    <w:rsid w:val="006016EB"/>
  </w:style>
  <w:style w:type="numbering" w:customStyle="1" w:styleId="NoList5">
    <w:name w:val="No List5"/>
    <w:next w:val="NoList"/>
    <w:semiHidden/>
    <w:unhideWhenUsed/>
    <w:rsid w:val="006016EB"/>
  </w:style>
  <w:style w:type="paragraph" w:styleId="BlockText">
    <w:name w:val="Block Text"/>
    <w:basedOn w:val="Normal"/>
    <w:rsid w:val="006016EB"/>
    <w:pPr>
      <w:ind w:left="229" w:right="229"/>
    </w:pPr>
    <w:rPr>
      <w:rFonts w:ascii="Verdana" w:eastAsia="Times New Roman" w:hAnsi="Verdana"/>
      <w:sz w:val="16"/>
      <w:szCs w:val="20"/>
    </w:rPr>
  </w:style>
  <w:style w:type="paragraph" w:styleId="NormalIndent">
    <w:name w:val="Normal Indent"/>
    <w:basedOn w:val="Normal"/>
    <w:rsid w:val="006016EB"/>
    <w:pPr>
      <w:ind w:left="720"/>
    </w:pPr>
    <w:rPr>
      <w:rFonts w:eastAsia="Times New Roman"/>
      <w:szCs w:val="20"/>
    </w:rPr>
  </w:style>
  <w:style w:type="paragraph" w:styleId="EnvelopeReturn">
    <w:name w:val="envelope return"/>
    <w:basedOn w:val="Normal"/>
    <w:rsid w:val="006016EB"/>
    <w:rPr>
      <w:rFonts w:ascii="Arial" w:eastAsia="Times New Roman" w:hAnsi="Arial"/>
      <w:sz w:val="24"/>
      <w:szCs w:val="20"/>
    </w:rPr>
  </w:style>
  <w:style w:type="paragraph" w:styleId="EnvelopeAddress">
    <w:name w:val="envelope address"/>
    <w:basedOn w:val="Normal"/>
    <w:rsid w:val="006016EB"/>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016EB"/>
  </w:style>
  <w:style w:type="numbering" w:customStyle="1" w:styleId="NoList7">
    <w:name w:val="No List7"/>
    <w:next w:val="NoList"/>
    <w:semiHidden/>
    <w:unhideWhenUsed/>
    <w:rsid w:val="006016EB"/>
  </w:style>
  <w:style w:type="paragraph" w:styleId="ListBullet">
    <w:name w:val="List Bullet"/>
    <w:basedOn w:val="Normal"/>
    <w:link w:val="ListBulletChar"/>
    <w:uiPriority w:val="99"/>
    <w:unhideWhenUsed/>
    <w:rsid w:val="006016EB"/>
    <w:pPr>
      <w:tabs>
        <w:tab w:val="num" w:pos="360"/>
      </w:tabs>
      <w:ind w:left="360" w:hanging="360"/>
      <w:contextualSpacing/>
    </w:pPr>
    <w:rPr>
      <w:rFonts w:eastAsia="Calibri"/>
    </w:rPr>
  </w:style>
  <w:style w:type="table" w:styleId="MediumGrid1">
    <w:name w:val="Medium Grid 1"/>
    <w:basedOn w:val="TableNormal"/>
    <w:uiPriority w:val="67"/>
    <w:rsid w:val="006016E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016EB"/>
  </w:style>
  <w:style w:type="numbering" w:customStyle="1" w:styleId="NoList111">
    <w:name w:val="No List111"/>
    <w:next w:val="NoList"/>
    <w:uiPriority w:val="99"/>
    <w:semiHidden/>
    <w:unhideWhenUsed/>
    <w:rsid w:val="006016EB"/>
  </w:style>
  <w:style w:type="numbering" w:customStyle="1" w:styleId="NoList1111">
    <w:name w:val="No List1111"/>
    <w:next w:val="NoList"/>
    <w:uiPriority w:val="99"/>
    <w:semiHidden/>
    <w:unhideWhenUsed/>
    <w:rsid w:val="006016EB"/>
  </w:style>
  <w:style w:type="numbering" w:customStyle="1" w:styleId="NoList11111">
    <w:name w:val="No List11111"/>
    <w:next w:val="NoList"/>
    <w:uiPriority w:val="99"/>
    <w:semiHidden/>
    <w:unhideWhenUsed/>
    <w:rsid w:val="006016EB"/>
  </w:style>
  <w:style w:type="numbering" w:customStyle="1" w:styleId="NoList111111">
    <w:name w:val="No List111111"/>
    <w:next w:val="NoList"/>
    <w:uiPriority w:val="99"/>
    <w:semiHidden/>
    <w:unhideWhenUsed/>
    <w:rsid w:val="006016EB"/>
  </w:style>
  <w:style w:type="numbering" w:customStyle="1" w:styleId="NoList1111111">
    <w:name w:val="No List1111111"/>
    <w:next w:val="NoList"/>
    <w:uiPriority w:val="99"/>
    <w:semiHidden/>
    <w:unhideWhenUsed/>
    <w:rsid w:val="006016EB"/>
  </w:style>
  <w:style w:type="numbering" w:customStyle="1" w:styleId="NoList11111111">
    <w:name w:val="No List11111111"/>
    <w:next w:val="NoList"/>
    <w:uiPriority w:val="99"/>
    <w:semiHidden/>
    <w:unhideWhenUsed/>
    <w:rsid w:val="006016EB"/>
  </w:style>
  <w:style w:type="numbering" w:customStyle="1" w:styleId="NoList111111111">
    <w:name w:val="No List111111111"/>
    <w:next w:val="NoList"/>
    <w:uiPriority w:val="99"/>
    <w:semiHidden/>
    <w:unhideWhenUsed/>
    <w:rsid w:val="006016EB"/>
  </w:style>
  <w:style w:type="numbering" w:customStyle="1" w:styleId="NoList1111111111">
    <w:name w:val="No List1111111111"/>
    <w:next w:val="NoList"/>
    <w:uiPriority w:val="99"/>
    <w:semiHidden/>
    <w:unhideWhenUsed/>
    <w:rsid w:val="006016EB"/>
  </w:style>
  <w:style w:type="numbering" w:customStyle="1" w:styleId="NoList11111111111">
    <w:name w:val="No List11111111111"/>
    <w:next w:val="NoList"/>
    <w:uiPriority w:val="99"/>
    <w:semiHidden/>
    <w:unhideWhenUsed/>
    <w:rsid w:val="006016EB"/>
  </w:style>
  <w:style w:type="numbering" w:customStyle="1" w:styleId="NoList111111111111">
    <w:name w:val="No List111111111111"/>
    <w:next w:val="NoList"/>
    <w:uiPriority w:val="99"/>
    <w:semiHidden/>
    <w:unhideWhenUsed/>
    <w:rsid w:val="006016EB"/>
  </w:style>
  <w:style w:type="numbering" w:customStyle="1" w:styleId="NoList1111111111111">
    <w:name w:val="No List1111111111111"/>
    <w:next w:val="NoList"/>
    <w:uiPriority w:val="99"/>
    <w:semiHidden/>
    <w:unhideWhenUsed/>
    <w:rsid w:val="006016EB"/>
  </w:style>
  <w:style w:type="numbering" w:customStyle="1" w:styleId="NoList11111111111111">
    <w:name w:val="No List11111111111111"/>
    <w:next w:val="NoList"/>
    <w:uiPriority w:val="99"/>
    <w:semiHidden/>
    <w:unhideWhenUsed/>
    <w:rsid w:val="006016EB"/>
  </w:style>
  <w:style w:type="numbering" w:customStyle="1" w:styleId="NoList111111111111111">
    <w:name w:val="No List111111111111111"/>
    <w:next w:val="NoList"/>
    <w:uiPriority w:val="99"/>
    <w:semiHidden/>
    <w:unhideWhenUsed/>
    <w:rsid w:val="006016EB"/>
  </w:style>
  <w:style w:type="numbering" w:customStyle="1" w:styleId="NoList1111111111111111">
    <w:name w:val="No List1111111111111111"/>
    <w:next w:val="NoList"/>
    <w:uiPriority w:val="99"/>
    <w:semiHidden/>
    <w:unhideWhenUsed/>
    <w:rsid w:val="006016EB"/>
  </w:style>
  <w:style w:type="numbering" w:customStyle="1" w:styleId="NoList11111111111111111">
    <w:name w:val="No List11111111111111111"/>
    <w:next w:val="NoList"/>
    <w:uiPriority w:val="99"/>
    <w:semiHidden/>
    <w:unhideWhenUsed/>
    <w:rsid w:val="006016EB"/>
  </w:style>
  <w:style w:type="character" w:customStyle="1" w:styleId="FontStyle220">
    <w:name w:val="Font Style220"/>
    <w:basedOn w:val="DefaultParagraphFont"/>
    <w:uiPriority w:val="99"/>
    <w:rsid w:val="006016EB"/>
    <w:rPr>
      <w:rFonts w:ascii="Candara" w:hAnsi="Candara" w:cs="Candara" w:hint="default"/>
      <w:i/>
      <w:iCs/>
      <w:sz w:val="18"/>
      <w:szCs w:val="18"/>
    </w:rPr>
  </w:style>
  <w:style w:type="character" w:customStyle="1" w:styleId="FontStyle290">
    <w:name w:val="Font Style290"/>
    <w:basedOn w:val="DefaultParagraphFont"/>
    <w:uiPriority w:val="99"/>
    <w:rsid w:val="006016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016EB"/>
    <w:rPr>
      <w:rFonts w:ascii="Arial" w:hAnsi="Arial" w:cs="Arial"/>
      <w:b/>
      <w:bCs/>
      <w:sz w:val="16"/>
      <w:szCs w:val="16"/>
    </w:rPr>
  </w:style>
  <w:style w:type="paragraph" w:customStyle="1" w:styleId="articlebodynormaltext">
    <w:name w:val="articlebody_normaltext"/>
    <w:basedOn w:val="Normal"/>
    <w:rsid w:val="006016EB"/>
    <w:pPr>
      <w:spacing w:before="100" w:beforeAutospacing="1" w:after="100" w:afterAutospacing="1"/>
    </w:pPr>
    <w:rPr>
      <w:rFonts w:ascii="Georgia" w:hAnsi="Georgia"/>
    </w:rPr>
  </w:style>
  <w:style w:type="character" w:customStyle="1" w:styleId="Bodytext21">
    <w:name w:val="Body text (2)_"/>
    <w:basedOn w:val="DefaultParagraphFont"/>
    <w:link w:val="Bodytext22"/>
    <w:rsid w:val="006016EB"/>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016EB"/>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016EB"/>
    <w:rPr>
      <w:color w:val="000000"/>
      <w:sz w:val="28"/>
      <w:szCs w:val="28"/>
    </w:rPr>
  </w:style>
  <w:style w:type="character" w:customStyle="1" w:styleId="Style9ptItalicUnderline">
    <w:name w:val="Style 9 pt Italic Underline"/>
    <w:rsid w:val="006016EB"/>
    <w:rPr>
      <w:i/>
      <w:iCs/>
      <w:sz w:val="20"/>
      <w:u w:val="single"/>
    </w:rPr>
  </w:style>
  <w:style w:type="paragraph" w:customStyle="1" w:styleId="StyleHeading4TagsmalltextBigcardbodyNormalTagNotBold">
    <w:name w:val="Style Heading 4Tagsmall textBig cardbodyNormal Tag + Not Bold"/>
    <w:basedOn w:val="Heading4"/>
    <w:rsid w:val="006016EB"/>
    <w:rPr>
      <w:bCs w:val="0"/>
      <w:sz w:val="22"/>
      <w:szCs w:val="22"/>
    </w:rPr>
  </w:style>
  <w:style w:type="character" w:customStyle="1" w:styleId="StyleBox12ptBold">
    <w:name w:val="Style Box + 12 pt Bold"/>
    <w:basedOn w:val="DefaultParagraphFont"/>
    <w:rsid w:val="006016EB"/>
    <w:rPr>
      <w:rFonts w:ascii="Georgia" w:hAnsi="Georgia"/>
      <w:b/>
      <w:bCs/>
      <w:sz w:val="22"/>
      <w:u w:val="single"/>
      <w:bdr w:val="none" w:sz="0" w:space="0" w:color="auto"/>
    </w:rPr>
  </w:style>
  <w:style w:type="character" w:customStyle="1" w:styleId="StyleBox12pt">
    <w:name w:val="Style Box + 12 pt"/>
    <w:basedOn w:val="DefaultParagraphFont"/>
    <w:rsid w:val="006016E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016E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016EB"/>
    <w:rPr>
      <w:bCs w:val="0"/>
      <w:szCs w:val="22"/>
    </w:rPr>
  </w:style>
  <w:style w:type="character" w:customStyle="1" w:styleId="StyleGaramondText1">
    <w:name w:val="Style Garamond Text 1"/>
    <w:basedOn w:val="DefaultParagraphFont"/>
    <w:rsid w:val="006016EB"/>
    <w:rPr>
      <w:rFonts w:ascii="Georgia" w:hAnsi="Georgia"/>
      <w:color w:val="0D0D0D" w:themeColor="text1" w:themeTint="F2"/>
      <w:sz w:val="22"/>
    </w:rPr>
  </w:style>
  <w:style w:type="character" w:customStyle="1" w:styleId="StyleGaramondText1Underline">
    <w:name w:val="Style Garamond Text 1 Underline"/>
    <w:basedOn w:val="DefaultParagraphFont"/>
    <w:rsid w:val="006016E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016E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016E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016EB"/>
    <w:rPr>
      <w:b w:val="0"/>
      <w:bCs w:val="0"/>
      <w:sz w:val="14"/>
      <w:u w:val="none"/>
    </w:rPr>
  </w:style>
  <w:style w:type="character" w:customStyle="1" w:styleId="Style7ptBold">
    <w:name w:val="Style 7 pt Bold"/>
    <w:basedOn w:val="DefaultParagraphFont"/>
    <w:rsid w:val="006016EB"/>
    <w:rPr>
      <w:b w:val="0"/>
      <w:bCs/>
      <w:sz w:val="14"/>
    </w:rPr>
  </w:style>
  <w:style w:type="paragraph" w:customStyle="1" w:styleId="Stylecardtext8pt">
    <w:name w:val="Style card text + 8 pt"/>
    <w:basedOn w:val="Normal"/>
    <w:rsid w:val="006016EB"/>
    <w:pPr>
      <w:ind w:right="288"/>
    </w:pPr>
    <w:rPr>
      <w:sz w:val="16"/>
    </w:rPr>
  </w:style>
  <w:style w:type="paragraph" w:customStyle="1" w:styleId="Stylecardtext5pt">
    <w:name w:val="Style card text + 5 pt"/>
    <w:basedOn w:val="Normal"/>
    <w:rsid w:val="006016EB"/>
    <w:pPr>
      <w:ind w:right="288"/>
    </w:pPr>
    <w:rPr>
      <w:sz w:val="10"/>
    </w:rPr>
  </w:style>
  <w:style w:type="character" w:customStyle="1" w:styleId="StyleStyleBoldUnderlineUnderlineIntenseEmphasis1apple-style-">
    <w:name w:val="Style Style Bold UnderlineUnderlineIntense Emphasis1apple-style-..."/>
    <w:basedOn w:val="DefaultParagraphFont"/>
    <w:rsid w:val="006016E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016E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016EB"/>
    <w:rPr>
      <w:rFonts w:ascii="Georgia" w:hAnsi="Georgia"/>
      <w:u w:val="single"/>
    </w:rPr>
  </w:style>
  <w:style w:type="paragraph" w:customStyle="1" w:styleId="StyleCardsGeorgia12ptBoldThickunderlineBorderSin">
    <w:name w:val="Style Cards + Georgia 12 pt Bold Thick underline Border: : (Sin..."/>
    <w:basedOn w:val="Normal"/>
    <w:rsid w:val="006016EB"/>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016EB"/>
    <w:rPr>
      <w:rFonts w:ascii="Georgia" w:hAnsi="Georgia"/>
      <w:sz w:val="24"/>
      <w:u w:val="single"/>
    </w:rPr>
  </w:style>
  <w:style w:type="paragraph" w:customStyle="1" w:styleId="StyleCardsGeorgia">
    <w:name w:val="Style Cards + Georgia"/>
    <w:basedOn w:val="Normal"/>
    <w:rsid w:val="006016E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016E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016EB"/>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016EB"/>
    <w:rPr>
      <w:rFonts w:eastAsia="Times New Roman"/>
      <w:i/>
      <w:iCs/>
    </w:rPr>
  </w:style>
  <w:style w:type="character" w:customStyle="1" w:styleId="HTMLAddressChar">
    <w:name w:val="HTML Address Char"/>
    <w:basedOn w:val="DefaultParagraphFont"/>
    <w:link w:val="HTMLAddress"/>
    <w:uiPriority w:val="99"/>
    <w:rsid w:val="006016EB"/>
    <w:rPr>
      <w:rFonts w:ascii="Calibri" w:eastAsia="Times New Roman" w:hAnsi="Calibri"/>
      <w:i/>
      <w:iCs/>
      <w:sz w:val="22"/>
    </w:rPr>
  </w:style>
  <w:style w:type="paragraph" w:styleId="Index1">
    <w:name w:val="index 1"/>
    <w:basedOn w:val="Normal"/>
    <w:next w:val="Normal"/>
    <w:autoRedefine/>
    <w:unhideWhenUsed/>
    <w:rsid w:val="006016EB"/>
    <w:pPr>
      <w:ind w:left="220" w:hanging="220"/>
    </w:pPr>
  </w:style>
  <w:style w:type="character" w:customStyle="1" w:styleId="CardsFont6ptChar1">
    <w:name w:val="Cards + Font: 6 pt Char1"/>
    <w:link w:val="CardsFont6pt"/>
    <w:locked/>
    <w:rsid w:val="006016EB"/>
    <w:rPr>
      <w:rFonts w:ascii="Calibri" w:eastAsia="Times New Roman" w:hAnsi="Calibri" w:cs="Times New Roman"/>
      <w:sz w:val="12"/>
      <w:szCs w:val="20"/>
    </w:rPr>
  </w:style>
  <w:style w:type="paragraph" w:customStyle="1" w:styleId="Quote2">
    <w:name w:val="Quote2"/>
    <w:basedOn w:val="Default"/>
    <w:next w:val="Default"/>
    <w:rsid w:val="006016E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016EB"/>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6016EB"/>
    <w:pPr>
      <w:keepNext/>
      <w:keepLines/>
      <w:spacing w:before="200"/>
      <w:outlineLvl w:val="3"/>
    </w:pPr>
    <w:rPr>
      <w:rFonts w:eastAsia="Times New Roman"/>
      <w:b/>
      <w:bCs/>
      <w:iCs/>
      <w:sz w:val="26"/>
    </w:rPr>
  </w:style>
  <w:style w:type="paragraph" w:customStyle="1" w:styleId="post-subtitle">
    <w:name w:val="post-subtitle"/>
    <w:basedOn w:val="Normal"/>
    <w:rsid w:val="006016EB"/>
    <w:pPr>
      <w:spacing w:before="100" w:beforeAutospacing="1" w:after="100" w:afterAutospacing="1"/>
    </w:pPr>
    <w:rPr>
      <w:rFonts w:eastAsia="Times New Roman"/>
    </w:rPr>
  </w:style>
  <w:style w:type="paragraph" w:customStyle="1" w:styleId="Pa0">
    <w:name w:val="Pa0"/>
    <w:basedOn w:val="Default"/>
    <w:next w:val="Default"/>
    <w:uiPriority w:val="99"/>
    <w:rsid w:val="006016E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016E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016EB"/>
    <w:pPr>
      <w:spacing w:before="100" w:beforeAutospacing="1" w:after="100" w:afterAutospacing="1"/>
    </w:pPr>
    <w:rPr>
      <w:rFonts w:eastAsia="Times New Roman"/>
    </w:rPr>
  </w:style>
  <w:style w:type="paragraph" w:customStyle="1" w:styleId="tagline1">
    <w:name w:val="tagline"/>
    <w:basedOn w:val="Normal"/>
    <w:rsid w:val="006016EB"/>
    <w:pPr>
      <w:spacing w:before="100" w:beforeAutospacing="1" w:after="100" w:afterAutospacing="1"/>
    </w:pPr>
    <w:rPr>
      <w:rFonts w:eastAsia="Times New Roman"/>
    </w:rPr>
  </w:style>
  <w:style w:type="paragraph" w:customStyle="1" w:styleId="Block1">
    <w:name w:val="Block1"/>
    <w:basedOn w:val="Normal"/>
    <w:next w:val="Normal"/>
    <w:uiPriority w:val="3"/>
    <w:qFormat/>
    <w:rsid w:val="006016E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016E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016EB"/>
    <w:rPr>
      <w:sz w:val="10"/>
    </w:rPr>
  </w:style>
  <w:style w:type="paragraph" w:customStyle="1" w:styleId="ReallySamllText">
    <w:name w:val="ReallySamllText"/>
    <w:basedOn w:val="Normal"/>
    <w:link w:val="ReallySamllTextChar"/>
    <w:autoRedefine/>
    <w:rsid w:val="006016EB"/>
    <w:rPr>
      <w:rFonts w:asciiTheme="minorHAnsi" w:hAnsiTheme="minorHAnsi"/>
      <w:sz w:val="10"/>
    </w:rPr>
  </w:style>
  <w:style w:type="paragraph" w:customStyle="1" w:styleId="CardCites">
    <w:name w:val="Card Cites"/>
    <w:basedOn w:val="Normal"/>
    <w:next w:val="Normal"/>
    <w:qFormat/>
    <w:rsid w:val="006016EB"/>
    <w:rPr>
      <w:rFonts w:eastAsia="Times New Roman"/>
      <w:b/>
      <w:sz w:val="20"/>
    </w:rPr>
  </w:style>
  <w:style w:type="paragraph" w:customStyle="1" w:styleId="NormalWeb3">
    <w:name w:val="Normal (Web)3"/>
    <w:basedOn w:val="Normal"/>
    <w:rsid w:val="006016E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016EB"/>
    <w:pPr>
      <w:ind w:left="400"/>
    </w:pPr>
    <w:rPr>
      <w:rFonts w:eastAsia="Times New Roman"/>
    </w:rPr>
  </w:style>
  <w:style w:type="paragraph" w:customStyle="1" w:styleId="TagCiteChar2">
    <w:name w:val="Tag / Cite Char"/>
    <w:basedOn w:val="Normal"/>
    <w:rsid w:val="006016EB"/>
    <w:rPr>
      <w:rFonts w:eastAsia="Times New Roman"/>
      <w:b/>
      <w:color w:val="000000"/>
    </w:rPr>
  </w:style>
  <w:style w:type="paragraph" w:customStyle="1" w:styleId="PageNumber2">
    <w:name w:val="Page Number2"/>
    <w:basedOn w:val="Normal"/>
    <w:next w:val="Normal"/>
    <w:rsid w:val="006016EB"/>
    <w:rPr>
      <w:rFonts w:eastAsia="Times New Roman"/>
      <w:sz w:val="20"/>
    </w:rPr>
  </w:style>
  <w:style w:type="paragraph" w:customStyle="1" w:styleId="HeaderFooter">
    <w:name w:val="Header &amp; Footer"/>
    <w:rsid w:val="006016EB"/>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016EB"/>
    <w:rPr>
      <w:rFonts w:ascii="Arial Narrow" w:eastAsia="Times New Roman" w:hAnsi="Arial Narrow"/>
      <w:color w:val="000000"/>
      <w:sz w:val="16"/>
    </w:rPr>
  </w:style>
  <w:style w:type="paragraph" w:customStyle="1" w:styleId="CardTextUnderlined">
    <w:name w:val="Card Text Underlined"/>
    <w:basedOn w:val="Normal"/>
    <w:rsid w:val="006016EB"/>
    <w:rPr>
      <w:rFonts w:ascii="Arial Narrow" w:eastAsia="Times New Roman" w:hAnsi="Arial Narrow"/>
      <w:u w:val="single"/>
    </w:rPr>
  </w:style>
  <w:style w:type="paragraph" w:customStyle="1" w:styleId="HeaderDebate">
    <w:name w:val="Header Debate"/>
    <w:basedOn w:val="Normal"/>
    <w:rsid w:val="006016EB"/>
    <w:pPr>
      <w:jc w:val="center"/>
      <w:outlineLvl w:val="0"/>
    </w:pPr>
    <w:rPr>
      <w:rFonts w:eastAsia="Times New Roman"/>
      <w:b/>
      <w:sz w:val="48"/>
      <w:u w:val="words"/>
    </w:rPr>
  </w:style>
  <w:style w:type="paragraph" w:customStyle="1" w:styleId="NormalWeb1">
    <w:name w:val="Normal (Web)1"/>
    <w:basedOn w:val="Normal"/>
    <w:rsid w:val="006016EB"/>
    <w:pPr>
      <w:spacing w:before="100" w:beforeAutospacing="1" w:after="100" w:afterAutospacing="1"/>
    </w:pPr>
    <w:rPr>
      <w:rFonts w:eastAsia="Times New Roman"/>
      <w:sz w:val="20"/>
      <w:szCs w:val="20"/>
    </w:rPr>
  </w:style>
  <w:style w:type="paragraph" w:customStyle="1" w:styleId="CardTagCharChar">
    <w:name w:val="Card Tag Char Char"/>
    <w:basedOn w:val="Normal"/>
    <w:rsid w:val="006016EB"/>
    <w:rPr>
      <w:rFonts w:eastAsia="Times New Roman"/>
      <w:b/>
    </w:rPr>
  </w:style>
  <w:style w:type="paragraph" w:customStyle="1" w:styleId="fixed">
    <w:name w:val="fixed"/>
    <w:basedOn w:val="Normal"/>
    <w:rsid w:val="006016E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016EB"/>
    <w:pPr>
      <w:spacing w:before="100" w:beforeAutospacing="1" w:after="100" w:afterAutospacing="1"/>
    </w:pPr>
    <w:rPr>
      <w:rFonts w:eastAsia="Times New Roman"/>
    </w:rPr>
  </w:style>
  <w:style w:type="paragraph" w:customStyle="1" w:styleId="ExecutiveSummarytext">
    <w:name w:val="Executive Summary text"/>
    <w:basedOn w:val="Normal"/>
    <w:next w:val="Normal"/>
    <w:rsid w:val="006016EB"/>
    <w:pPr>
      <w:autoSpaceDE w:val="0"/>
      <w:autoSpaceDN w:val="0"/>
      <w:adjustRightInd w:val="0"/>
    </w:pPr>
    <w:rPr>
      <w:rFonts w:ascii="Arial" w:eastAsia="Times New Roman" w:hAnsi="Arial"/>
    </w:rPr>
  </w:style>
  <w:style w:type="character" w:customStyle="1" w:styleId="NormalUnderlineChar1">
    <w:name w:val="Normal Underline Char1"/>
    <w:locked/>
    <w:rsid w:val="006016EB"/>
    <w:rPr>
      <w:u w:val="single"/>
    </w:rPr>
  </w:style>
  <w:style w:type="character" w:customStyle="1" w:styleId="CardUpSize-LightChar">
    <w:name w:val="CardUpSize - Light Char"/>
    <w:link w:val="CardUpSize-Light"/>
    <w:locked/>
    <w:rsid w:val="006016EB"/>
    <w:rPr>
      <w:rFonts w:ascii="Times New Roman" w:eastAsia="Times New Roman" w:hAnsi="Times New Roman"/>
      <w:szCs w:val="32"/>
      <w:u w:val="single"/>
    </w:rPr>
  </w:style>
  <w:style w:type="paragraph" w:customStyle="1" w:styleId="CardUpSize-Light">
    <w:name w:val="CardUpSize - Light"/>
    <w:basedOn w:val="Normal"/>
    <w:link w:val="CardUpSize-LightChar"/>
    <w:rsid w:val="006016EB"/>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016E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016EB"/>
    <w:pPr>
      <w:jc w:val="both"/>
    </w:pPr>
    <w:rPr>
      <w:rFonts w:ascii="Times New Roman" w:eastAsia="Times New Roman" w:hAnsi="Times New Roman"/>
      <w:b/>
      <w:sz w:val="24"/>
      <w:szCs w:val="32"/>
      <w:u w:val="single"/>
    </w:rPr>
  </w:style>
  <w:style w:type="paragraph" w:customStyle="1" w:styleId="SmallCite">
    <w:name w:val="Small Cite"/>
    <w:basedOn w:val="Normal"/>
    <w:rsid w:val="006016EB"/>
    <w:rPr>
      <w:rFonts w:ascii="Verdana" w:eastAsia="Times New Roman" w:hAnsi="Verdana"/>
      <w:sz w:val="16"/>
    </w:rPr>
  </w:style>
  <w:style w:type="paragraph" w:customStyle="1" w:styleId="clearformatting">
    <w:name w:val="clear formatting"/>
    <w:basedOn w:val="Heading2"/>
    <w:rsid w:val="006016E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016E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016EB"/>
    <w:pPr>
      <w:spacing w:after="240" w:line="360" w:lineRule="atLeast"/>
    </w:pPr>
    <w:rPr>
      <w:rFonts w:eastAsia="Times New Roman"/>
      <w:b/>
      <w:bCs/>
      <w:sz w:val="16"/>
      <w:szCs w:val="16"/>
    </w:rPr>
  </w:style>
  <w:style w:type="paragraph" w:customStyle="1" w:styleId="PlaceholderText1">
    <w:name w:val="Placeholder Text1"/>
    <w:basedOn w:val="Normal"/>
    <w:rsid w:val="006016EB"/>
    <w:pPr>
      <w:keepNext/>
      <w:numPr>
        <w:numId w:val="21"/>
      </w:numPr>
      <w:outlineLvl w:val="0"/>
    </w:pPr>
    <w:rPr>
      <w:rFonts w:eastAsia="MS Gothic"/>
    </w:rPr>
  </w:style>
  <w:style w:type="character" w:customStyle="1" w:styleId="ImportantTextChar">
    <w:name w:val="Important Text Char"/>
    <w:link w:val="ImportantText"/>
    <w:locked/>
    <w:rsid w:val="006016E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016E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016EB"/>
    <w:rPr>
      <w:rFonts w:ascii="HNKAOE+Arial" w:hAnsi="HNKAOE+Arial"/>
    </w:rPr>
  </w:style>
  <w:style w:type="paragraph" w:customStyle="1" w:styleId="StyleBodyText11ptBlackUnderline">
    <w:name w:val="Style Body Text + 11 pt Black Underline"/>
    <w:basedOn w:val="BodyText"/>
    <w:link w:val="StyleBodyText11ptBlackUnderlineChar"/>
    <w:rsid w:val="006016EB"/>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016EB"/>
    <w:rPr>
      <w:rFonts w:ascii="HNKAOE+Arial" w:hAnsi="HNKAOE+Arial"/>
    </w:rPr>
  </w:style>
  <w:style w:type="paragraph" w:customStyle="1" w:styleId="StyleBodyText11ptBoldBlack">
    <w:name w:val="Style Body Text + 11 pt Bold Black"/>
    <w:basedOn w:val="BodyText"/>
    <w:link w:val="StyleBodyText11ptBoldBlackChar"/>
    <w:rsid w:val="006016EB"/>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016EB"/>
    <w:rPr>
      <w:rFonts w:ascii="Times New Roman" w:eastAsia="Malgun Gothic" w:hAnsi="Times New Roman"/>
      <w:bCs/>
    </w:rPr>
  </w:style>
  <w:style w:type="paragraph" w:customStyle="1" w:styleId="StyletinyBold">
    <w:name w:val="Style tiny + Bold"/>
    <w:basedOn w:val="tiny"/>
    <w:link w:val="StyletinyBoldChar"/>
    <w:rsid w:val="006016EB"/>
    <w:rPr>
      <w:rFonts w:cstheme="minorBidi"/>
      <w:bCs/>
      <w:sz w:val="24"/>
    </w:rPr>
  </w:style>
  <w:style w:type="character" w:customStyle="1" w:styleId="Heading5SizeDownChar">
    <w:name w:val="Heading 5 Size Down Char"/>
    <w:link w:val="Heading5SizeDown"/>
    <w:locked/>
    <w:rsid w:val="006016EB"/>
    <w:rPr>
      <w:rFonts w:ascii="Times New Roman" w:eastAsia="Times New Roman" w:hAnsi="Times New Roman"/>
      <w:szCs w:val="16"/>
    </w:rPr>
  </w:style>
  <w:style w:type="paragraph" w:customStyle="1" w:styleId="Heading5SizeDown">
    <w:name w:val="Heading 5 Size Down"/>
    <w:basedOn w:val="Normal"/>
    <w:link w:val="Heading5SizeDownChar"/>
    <w:autoRedefine/>
    <w:rsid w:val="006016EB"/>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016EB"/>
    <w:rPr>
      <w:rFonts w:ascii="Times New Roman" w:eastAsia="Times New Roman" w:hAnsi="Times New Roman" w:cs="Arial"/>
      <w:b/>
      <w:szCs w:val="44"/>
    </w:rPr>
  </w:style>
  <w:style w:type="paragraph" w:customStyle="1" w:styleId="Normal2Bold">
    <w:name w:val="Normal2 + Bold"/>
    <w:basedOn w:val="Normal"/>
    <w:link w:val="Normal2BoldChar"/>
    <w:rsid w:val="006016EB"/>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016EB"/>
    <w:rPr>
      <w:rFonts w:ascii="Times New Roman" w:eastAsia="Times New Roman" w:hAnsi="Times New Roman"/>
      <w:lang w:eastAsia="ar-SA"/>
    </w:rPr>
  </w:style>
  <w:style w:type="paragraph" w:customStyle="1" w:styleId="ListContents">
    <w:name w:val="List Contents"/>
    <w:basedOn w:val="Normal"/>
    <w:link w:val="ListContentsChar"/>
    <w:rsid w:val="006016EB"/>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016E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016EB"/>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016EB"/>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016E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016EB"/>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016EB"/>
    <w:rPr>
      <w:rFonts w:ascii="Arial" w:eastAsia="Times New Roman" w:hAnsi="Arial"/>
      <w:sz w:val="12"/>
    </w:rPr>
  </w:style>
  <w:style w:type="paragraph" w:customStyle="1" w:styleId="Unimportant">
    <w:name w:val="Unimportant"/>
    <w:basedOn w:val="Normal"/>
    <w:link w:val="UnimportantCharChar"/>
    <w:rsid w:val="006016EB"/>
    <w:pPr>
      <w:jc w:val="both"/>
    </w:pPr>
    <w:rPr>
      <w:rFonts w:ascii="Arial" w:eastAsia="Times New Roman" w:hAnsi="Arial"/>
      <w:sz w:val="12"/>
    </w:rPr>
  </w:style>
  <w:style w:type="character" w:customStyle="1" w:styleId="TagCiteChar3">
    <w:name w:val="Tag &amp; Cite Char"/>
    <w:link w:val="TagCite2"/>
    <w:locked/>
    <w:rsid w:val="006016EB"/>
    <w:rPr>
      <w:rFonts w:ascii="Arial" w:eastAsia="Times New Roman" w:hAnsi="Arial"/>
      <w:b/>
    </w:rPr>
  </w:style>
  <w:style w:type="paragraph" w:customStyle="1" w:styleId="TagCite2">
    <w:name w:val="Tag &amp; Cite"/>
    <w:basedOn w:val="Normal"/>
    <w:link w:val="TagCiteChar3"/>
    <w:rsid w:val="006016EB"/>
    <w:pPr>
      <w:jc w:val="both"/>
    </w:pPr>
    <w:rPr>
      <w:rFonts w:ascii="Arial" w:eastAsia="Times New Roman" w:hAnsi="Arial"/>
      <w:b/>
      <w:sz w:val="24"/>
    </w:rPr>
  </w:style>
  <w:style w:type="character" w:customStyle="1" w:styleId="HighlightedTextChar">
    <w:name w:val="Highlighted Text Char"/>
    <w:link w:val="HighlightedText"/>
    <w:locked/>
    <w:rsid w:val="006016EB"/>
    <w:rPr>
      <w:rFonts w:ascii="Arial" w:eastAsia="Times New Roman" w:hAnsi="Arial"/>
      <w:b/>
      <w:u w:val="thick"/>
    </w:rPr>
  </w:style>
  <w:style w:type="paragraph" w:customStyle="1" w:styleId="HighlightedText">
    <w:name w:val="Highlighted Text"/>
    <w:basedOn w:val="Normal"/>
    <w:link w:val="HighlightedTextChar"/>
    <w:rsid w:val="006016EB"/>
    <w:pPr>
      <w:jc w:val="both"/>
    </w:pPr>
    <w:rPr>
      <w:rFonts w:ascii="Arial" w:eastAsia="Times New Roman" w:hAnsi="Arial"/>
      <w:b/>
      <w:sz w:val="24"/>
      <w:u w:val="thick"/>
    </w:rPr>
  </w:style>
  <w:style w:type="paragraph" w:customStyle="1" w:styleId="StyleHeading1Justified">
    <w:name w:val="Style Heading 1 + Justified"/>
    <w:basedOn w:val="Normal"/>
    <w:next w:val="Normal"/>
    <w:rsid w:val="006016EB"/>
    <w:rPr>
      <w:rFonts w:ascii="Arial" w:eastAsia="Times New Roman" w:hAnsi="Arial"/>
      <w:sz w:val="20"/>
      <w:szCs w:val="20"/>
    </w:rPr>
  </w:style>
  <w:style w:type="paragraph" w:customStyle="1" w:styleId="textunderline0">
    <w:name w:val="text underline"/>
    <w:basedOn w:val="Normal"/>
    <w:link w:val="textunderlineChar0"/>
    <w:autoRedefine/>
    <w:rsid w:val="006016EB"/>
    <w:rPr>
      <w:rFonts w:asciiTheme="minorHAnsi" w:hAnsiTheme="minorHAnsi"/>
      <w:sz w:val="24"/>
      <w:u w:val="thick"/>
    </w:rPr>
  </w:style>
  <w:style w:type="character" w:customStyle="1" w:styleId="DebateTagChar">
    <w:name w:val="Debate Tag Char"/>
    <w:link w:val="DebateTag"/>
    <w:locked/>
    <w:rsid w:val="006016EB"/>
    <w:rPr>
      <w:rFonts w:ascii="Garamond" w:hAnsi="Garamond"/>
      <w:b/>
    </w:rPr>
  </w:style>
  <w:style w:type="paragraph" w:customStyle="1" w:styleId="DebateTag">
    <w:name w:val="Debate Tag"/>
    <w:basedOn w:val="Normal"/>
    <w:link w:val="DebateTagChar"/>
    <w:autoRedefine/>
    <w:rsid w:val="006016EB"/>
    <w:pPr>
      <w:tabs>
        <w:tab w:val="left" w:pos="270"/>
      </w:tabs>
    </w:pPr>
    <w:rPr>
      <w:rFonts w:ascii="Garamond" w:hAnsi="Garamond"/>
      <w:b/>
      <w:sz w:val="24"/>
    </w:rPr>
  </w:style>
  <w:style w:type="paragraph" w:customStyle="1" w:styleId="DebateCite">
    <w:name w:val="Debate Cite"/>
    <w:basedOn w:val="Normal"/>
    <w:autoRedefine/>
    <w:rsid w:val="006016EB"/>
    <w:pPr>
      <w:tabs>
        <w:tab w:val="left" w:pos="270"/>
      </w:tabs>
    </w:pPr>
    <w:rPr>
      <w:rFonts w:eastAsia="Times New Roman"/>
      <w:sz w:val="20"/>
    </w:rPr>
  </w:style>
  <w:style w:type="paragraph" w:customStyle="1" w:styleId="BlockTitle10">
    <w:name w:val="Block Title #1"/>
    <w:basedOn w:val="Heading1"/>
    <w:rsid w:val="006016E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016EB"/>
    <w:pPr>
      <w:widowControl w:val="0"/>
      <w:suppressAutoHyphens/>
    </w:pPr>
    <w:rPr>
      <w:rFonts w:ascii="Courier New" w:eastAsia="Courier New" w:hAnsi="Courier New"/>
      <w:sz w:val="20"/>
      <w:szCs w:val="20"/>
    </w:rPr>
  </w:style>
  <w:style w:type="paragraph" w:customStyle="1" w:styleId="MaggieTag">
    <w:name w:val="MaggieTag"/>
    <w:basedOn w:val="Heading2"/>
    <w:rsid w:val="006016E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016EB"/>
    <w:rPr>
      <w:rFonts w:ascii="Times New Roman" w:eastAsia="Times New Roman" w:hAnsi="Times New Roman"/>
    </w:rPr>
  </w:style>
  <w:style w:type="paragraph" w:customStyle="1" w:styleId="Heading4Cite">
    <w:name w:val="Heading 4 Cite"/>
    <w:basedOn w:val="Normal"/>
    <w:link w:val="Heading4CiteChar"/>
    <w:autoRedefine/>
    <w:rsid w:val="006016EB"/>
    <w:rPr>
      <w:rFonts w:ascii="Times New Roman" w:eastAsia="Times New Roman" w:hAnsi="Times New Roman"/>
      <w:sz w:val="24"/>
    </w:rPr>
  </w:style>
  <w:style w:type="paragraph" w:customStyle="1" w:styleId="4">
    <w:name w:val="4"/>
    <w:basedOn w:val="Normal"/>
    <w:rsid w:val="006016EB"/>
    <w:rPr>
      <w:rFonts w:eastAsia="Times New Roman"/>
      <w:sz w:val="20"/>
    </w:rPr>
  </w:style>
  <w:style w:type="character" w:customStyle="1" w:styleId="UnunderlinedTextChar">
    <w:name w:val="Ununderlined Text Char"/>
    <w:link w:val="UnunderlinedText"/>
    <w:locked/>
    <w:rsid w:val="006016EB"/>
    <w:rPr>
      <w:rFonts w:eastAsia="Times New Roman"/>
      <w:bCs/>
      <w:sz w:val="12"/>
    </w:rPr>
  </w:style>
  <w:style w:type="paragraph" w:customStyle="1" w:styleId="UnunderlinedText">
    <w:name w:val="Ununderlined Text"/>
    <w:basedOn w:val="Normal"/>
    <w:link w:val="UnunderlinedTextChar"/>
    <w:autoRedefine/>
    <w:rsid w:val="006016EB"/>
    <w:pPr>
      <w:spacing w:after="200" w:line="276" w:lineRule="auto"/>
    </w:pPr>
    <w:rPr>
      <w:rFonts w:asciiTheme="minorHAnsi" w:eastAsia="Times New Roman" w:hAnsiTheme="minorHAnsi"/>
      <w:bCs/>
      <w:sz w:val="12"/>
    </w:rPr>
  </w:style>
  <w:style w:type="paragraph" w:customStyle="1" w:styleId="card2">
    <w:name w:val="%card"/>
    <w:basedOn w:val="Normal"/>
    <w:autoRedefine/>
    <w:rsid w:val="006016EB"/>
    <w:pPr>
      <w:spacing w:after="200" w:line="276" w:lineRule="auto"/>
      <w:ind w:left="288" w:right="288"/>
    </w:pPr>
    <w:rPr>
      <w:rFonts w:eastAsia="Times New Roman"/>
      <w:bCs/>
    </w:rPr>
  </w:style>
  <w:style w:type="paragraph" w:customStyle="1" w:styleId="BlockTitle4">
    <w:name w:val="%Block Title"/>
    <w:basedOn w:val="Heading1"/>
    <w:rsid w:val="006016E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016EB"/>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6016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016EB"/>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016EB"/>
    <w:rPr>
      <w:rFonts w:ascii="Century Gothic" w:eastAsia="Cambria" w:hAnsi="Century Gothic"/>
      <w:u w:val="thick"/>
    </w:rPr>
  </w:style>
  <w:style w:type="paragraph" w:customStyle="1" w:styleId="Card-Underline0">
    <w:name w:val="Card-Underline"/>
    <w:basedOn w:val="Normal"/>
    <w:link w:val="Card-UnderlineChar"/>
    <w:qFormat/>
    <w:rsid w:val="006016EB"/>
    <w:rPr>
      <w:rFonts w:ascii="Century Gothic" w:eastAsia="Cambria" w:hAnsi="Century Gothic"/>
      <w:sz w:val="24"/>
      <w:u w:val="thick"/>
    </w:rPr>
  </w:style>
  <w:style w:type="paragraph" w:customStyle="1" w:styleId="PageNumber3">
    <w:name w:val="Page Number3"/>
    <w:basedOn w:val="Normal"/>
    <w:next w:val="Normal"/>
    <w:rsid w:val="006016EB"/>
    <w:rPr>
      <w:rFonts w:eastAsia="Times New Roman"/>
      <w:sz w:val="20"/>
    </w:rPr>
  </w:style>
  <w:style w:type="paragraph" w:customStyle="1" w:styleId="PageNumber4">
    <w:name w:val="Page Number4"/>
    <w:basedOn w:val="Normal"/>
    <w:next w:val="Normal"/>
    <w:rsid w:val="006016EB"/>
    <w:rPr>
      <w:rFonts w:eastAsia="Times New Roman"/>
      <w:sz w:val="20"/>
    </w:rPr>
  </w:style>
  <w:style w:type="paragraph" w:customStyle="1" w:styleId="PageNumber5">
    <w:name w:val="Page Number5"/>
    <w:basedOn w:val="Normal"/>
    <w:next w:val="Normal"/>
    <w:rsid w:val="006016EB"/>
    <w:rPr>
      <w:rFonts w:eastAsia="Times New Roman"/>
      <w:sz w:val="20"/>
    </w:rPr>
  </w:style>
  <w:style w:type="paragraph" w:customStyle="1" w:styleId="smalltext1">
    <w:name w:val="small text1"/>
    <w:basedOn w:val="Normal"/>
    <w:next w:val="Normal"/>
    <w:uiPriority w:val="4"/>
    <w:qFormat/>
    <w:rsid w:val="006016EB"/>
    <w:pPr>
      <w:keepNext/>
      <w:keepLines/>
      <w:spacing w:before="200"/>
      <w:outlineLvl w:val="3"/>
    </w:pPr>
    <w:rPr>
      <w:rFonts w:eastAsia="Times New Roman"/>
      <w:b/>
      <w:bCs/>
      <w:iCs/>
      <w:sz w:val="26"/>
    </w:rPr>
  </w:style>
  <w:style w:type="character" w:customStyle="1" w:styleId="CircleChar">
    <w:name w:val="Circle Char"/>
    <w:link w:val="Circle"/>
    <w:locked/>
    <w:rsid w:val="006016EB"/>
    <w:rPr>
      <w:rFonts w:ascii="Times New Roman" w:eastAsia="Times New Roman" w:hAnsi="Times New Roman"/>
      <w:b/>
      <w:u w:val="words"/>
    </w:rPr>
  </w:style>
  <w:style w:type="paragraph" w:customStyle="1" w:styleId="Circle">
    <w:name w:val="Circle"/>
    <w:basedOn w:val="Normal"/>
    <w:link w:val="CircleChar"/>
    <w:rsid w:val="006016EB"/>
    <w:rPr>
      <w:rFonts w:ascii="Times New Roman" w:eastAsia="Times New Roman" w:hAnsi="Times New Roman"/>
      <w:b/>
      <w:sz w:val="24"/>
      <w:u w:val="words"/>
    </w:rPr>
  </w:style>
  <w:style w:type="paragraph" w:customStyle="1" w:styleId="PageNumber6">
    <w:name w:val="Page Number6"/>
    <w:basedOn w:val="Normal"/>
    <w:next w:val="Normal"/>
    <w:rsid w:val="006016EB"/>
    <w:rPr>
      <w:rFonts w:eastAsia="Times New Roman"/>
      <w:sz w:val="20"/>
    </w:rPr>
  </w:style>
  <w:style w:type="paragraph" w:customStyle="1" w:styleId="user">
    <w:name w:val="user"/>
    <w:basedOn w:val="Normal"/>
    <w:rsid w:val="006016E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016E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016E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016E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016E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016E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016EB"/>
    <w:rPr>
      <w:rFonts w:eastAsia="Times New Roman"/>
      <w:sz w:val="20"/>
    </w:rPr>
  </w:style>
  <w:style w:type="paragraph" w:customStyle="1" w:styleId="DebateTag0">
    <w:name w:val="DebateTag"/>
    <w:basedOn w:val="Normal"/>
    <w:qFormat/>
    <w:rsid w:val="006016EB"/>
    <w:rPr>
      <w:b/>
    </w:rPr>
  </w:style>
  <w:style w:type="paragraph" w:customStyle="1" w:styleId="date-comments">
    <w:name w:val="date-comments"/>
    <w:basedOn w:val="Normal"/>
    <w:uiPriority w:val="99"/>
    <w:rsid w:val="006016E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016E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6016E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016EB"/>
    <w:rPr>
      <w:rFonts w:ascii="Garamond" w:eastAsia="Calibri" w:hAnsi="Garamond" w:hint="default"/>
      <w:sz w:val="16"/>
      <w:szCs w:val="22"/>
    </w:rPr>
  </w:style>
  <w:style w:type="character" w:customStyle="1" w:styleId="message-item">
    <w:name w:val="message-item"/>
    <w:rsid w:val="006016EB"/>
  </w:style>
  <w:style w:type="character" w:customStyle="1" w:styleId="lightheader">
    <w:name w:val="lightheader"/>
    <w:rsid w:val="006016EB"/>
  </w:style>
  <w:style w:type="character" w:customStyle="1" w:styleId="datestamp">
    <w:name w:val="datestamp"/>
    <w:rsid w:val="006016EB"/>
  </w:style>
  <w:style w:type="character" w:customStyle="1" w:styleId="i">
    <w:name w:val="i"/>
    <w:uiPriority w:val="99"/>
    <w:rsid w:val="006016EB"/>
  </w:style>
  <w:style w:type="character" w:customStyle="1" w:styleId="forenames">
    <w:name w:val="forenames"/>
    <w:rsid w:val="006016EB"/>
  </w:style>
  <w:style w:type="character" w:customStyle="1" w:styleId="surname">
    <w:name w:val="surname"/>
    <w:rsid w:val="006016EB"/>
  </w:style>
  <w:style w:type="character" w:customStyle="1" w:styleId="medium-font">
    <w:name w:val="medium-font"/>
    <w:rsid w:val="006016EB"/>
  </w:style>
  <w:style w:type="character" w:customStyle="1" w:styleId="title-link-wrapper">
    <w:name w:val="title-link-wrapper"/>
    <w:rsid w:val="006016EB"/>
  </w:style>
  <w:style w:type="character" w:customStyle="1" w:styleId="refpreview">
    <w:name w:val="refpreview"/>
    <w:rsid w:val="006016EB"/>
  </w:style>
  <w:style w:type="character" w:customStyle="1" w:styleId="loose1">
    <w:name w:val="loose1"/>
    <w:rsid w:val="006016EB"/>
  </w:style>
  <w:style w:type="character" w:customStyle="1" w:styleId="email">
    <w:name w:val="email"/>
    <w:rsid w:val="006016EB"/>
  </w:style>
  <w:style w:type="character" w:customStyle="1" w:styleId="gsa">
    <w:name w:val="gs_a"/>
    <w:rsid w:val="006016EB"/>
  </w:style>
  <w:style w:type="character" w:customStyle="1" w:styleId="goohl1">
    <w:name w:val="goohl1"/>
    <w:rsid w:val="006016EB"/>
  </w:style>
  <w:style w:type="character" w:customStyle="1" w:styleId="mainarttitle">
    <w:name w:val="mainarttitle"/>
    <w:rsid w:val="006016EB"/>
  </w:style>
  <w:style w:type="character" w:customStyle="1" w:styleId="mainartauthor">
    <w:name w:val="mainartauthor"/>
    <w:rsid w:val="006016EB"/>
  </w:style>
  <w:style w:type="character" w:customStyle="1" w:styleId="mainartdate">
    <w:name w:val="mainartdate"/>
    <w:rsid w:val="006016EB"/>
  </w:style>
  <w:style w:type="character" w:customStyle="1" w:styleId="gsggs">
    <w:name w:val="gs_ggs"/>
    <w:rsid w:val="006016EB"/>
  </w:style>
  <w:style w:type="character" w:customStyle="1" w:styleId="ahead">
    <w:name w:val="a_head"/>
    <w:rsid w:val="006016EB"/>
  </w:style>
  <w:style w:type="character" w:customStyle="1" w:styleId="articleauthor">
    <w:name w:val="articleauthor"/>
    <w:rsid w:val="006016EB"/>
  </w:style>
  <w:style w:type="character" w:customStyle="1" w:styleId="footnote">
    <w:name w:val="footnote"/>
    <w:rsid w:val="006016EB"/>
  </w:style>
  <w:style w:type="character" w:customStyle="1" w:styleId="docbody">
    <w:name w:val="docbody"/>
    <w:rsid w:val="006016EB"/>
  </w:style>
  <w:style w:type="character" w:customStyle="1" w:styleId="superscript">
    <w:name w:val="superscript"/>
    <w:rsid w:val="006016EB"/>
  </w:style>
  <w:style w:type="character" w:customStyle="1" w:styleId="citeChar2">
    <w:name w:val="cite Char"/>
    <w:locked/>
    <w:rsid w:val="006016EB"/>
    <w:rPr>
      <w:b/>
      <w:bCs w:val="0"/>
      <w:u w:val="single"/>
    </w:rPr>
  </w:style>
  <w:style w:type="character" w:customStyle="1" w:styleId="StyleUnderlineChar">
    <w:name w:val="Style Underline Char"/>
    <w:locked/>
    <w:rsid w:val="006016EB"/>
    <w:rPr>
      <w:u w:val="single"/>
    </w:rPr>
  </w:style>
  <w:style w:type="character" w:customStyle="1" w:styleId="CitesCharChar">
    <w:name w:val="Cites Char Char"/>
    <w:locked/>
    <w:rsid w:val="006016EB"/>
    <w:rPr>
      <w:b/>
      <w:bCs/>
    </w:rPr>
  </w:style>
  <w:style w:type="character" w:customStyle="1" w:styleId="bwxsm">
    <w:name w:val="b w xsm"/>
    <w:rsid w:val="006016EB"/>
  </w:style>
  <w:style w:type="character" w:customStyle="1" w:styleId="fstd">
    <w:name w:val="f std"/>
    <w:rsid w:val="006016EB"/>
  </w:style>
  <w:style w:type="character" w:customStyle="1" w:styleId="gl">
    <w:name w:val="gl"/>
    <w:rsid w:val="006016EB"/>
  </w:style>
  <w:style w:type="character" w:customStyle="1" w:styleId="heading2char2charchar1">
    <w:name w:val="heading2char2charchar1"/>
    <w:rsid w:val="006016EB"/>
  </w:style>
  <w:style w:type="character" w:customStyle="1" w:styleId="charchar60">
    <w:name w:val="charchar6"/>
    <w:rsid w:val="006016EB"/>
  </w:style>
  <w:style w:type="character" w:customStyle="1" w:styleId="bio1">
    <w:name w:val="bio1"/>
    <w:rsid w:val="006016EB"/>
    <w:rPr>
      <w:rFonts w:ascii="Arial" w:hAnsi="Arial" w:cs="Arial" w:hint="default"/>
      <w:i/>
      <w:iCs/>
      <w:color w:val="000000"/>
      <w:sz w:val="20"/>
      <w:szCs w:val="20"/>
    </w:rPr>
  </w:style>
  <w:style w:type="character" w:customStyle="1" w:styleId="cardCharCharCharCharCharChar">
    <w:name w:val="card Char Char Char Char Char Char"/>
    <w:rsid w:val="006016EB"/>
    <w:rPr>
      <w:sz w:val="24"/>
      <w:szCs w:val="24"/>
      <w:lang w:val="en-US" w:eastAsia="en-US" w:bidi="ar-SA"/>
    </w:rPr>
  </w:style>
  <w:style w:type="character" w:customStyle="1" w:styleId="Style24ptBoldUnderlineCenteredCharChar">
    <w:name w:val="Style 24 pt Bold Underline Centered Char Char"/>
    <w:rsid w:val="006016EB"/>
    <w:rPr>
      <w:b/>
      <w:bCs/>
      <w:sz w:val="48"/>
      <w:szCs w:val="24"/>
      <w:u w:val="single"/>
      <w:lang w:val="en-US" w:eastAsia="en-US" w:bidi="ar-SA"/>
    </w:rPr>
  </w:style>
  <w:style w:type="character" w:customStyle="1" w:styleId="TagCiteCharChar0">
    <w:name w:val="Tag / Cite Char Char"/>
    <w:rsid w:val="006016EB"/>
    <w:rPr>
      <w:b/>
      <w:bCs w:val="0"/>
      <w:color w:val="000000"/>
      <w:sz w:val="24"/>
      <w:szCs w:val="24"/>
      <w:lang w:val="en-US" w:eastAsia="en-US" w:bidi="ar-SA"/>
    </w:rPr>
  </w:style>
  <w:style w:type="character" w:customStyle="1" w:styleId="CardTextUnderlinedCharChar">
    <w:name w:val="Card Text Underlined Char Char"/>
    <w:rsid w:val="006016EB"/>
    <w:rPr>
      <w:rFonts w:ascii="Arial Narrow" w:hAnsi="Arial Narrow" w:hint="default"/>
      <w:szCs w:val="24"/>
      <w:u w:val="single"/>
      <w:lang w:val="en-US" w:eastAsia="en-US" w:bidi="ar-SA"/>
    </w:rPr>
  </w:style>
  <w:style w:type="character" w:customStyle="1" w:styleId="CardTagCharCharChar">
    <w:name w:val="Card Tag Char Char Char"/>
    <w:rsid w:val="006016EB"/>
    <w:rPr>
      <w:b/>
      <w:bCs w:val="0"/>
      <w:sz w:val="24"/>
      <w:szCs w:val="24"/>
      <w:lang w:val="en-US" w:eastAsia="en-US" w:bidi="ar-SA"/>
    </w:rPr>
  </w:style>
  <w:style w:type="character" w:customStyle="1" w:styleId="mainbody">
    <w:name w:val="mainbody"/>
    <w:rsid w:val="006016EB"/>
  </w:style>
  <w:style w:type="character" w:customStyle="1" w:styleId="UnderlineStyleChar2">
    <w:name w:val="Underline Style Char2"/>
    <w:rsid w:val="006016EB"/>
    <w:rPr>
      <w:rFonts w:ascii="Garamond" w:hAnsi="Garamond" w:hint="default"/>
      <w:sz w:val="22"/>
      <w:szCs w:val="24"/>
      <w:u w:val="single"/>
      <w:lang w:val="en-US" w:eastAsia="en-US" w:bidi="ar-SA"/>
    </w:rPr>
  </w:style>
  <w:style w:type="character" w:customStyle="1" w:styleId="Style1Char2">
    <w:name w:val="Style1 Char2"/>
    <w:rsid w:val="006016EB"/>
    <w:rPr>
      <w:szCs w:val="24"/>
    </w:rPr>
  </w:style>
  <w:style w:type="character" w:customStyle="1" w:styleId="t13">
    <w:name w:val="t13"/>
    <w:rsid w:val="006016EB"/>
  </w:style>
  <w:style w:type="character" w:customStyle="1" w:styleId="lead">
    <w:name w:val="lead"/>
    <w:rsid w:val="006016EB"/>
  </w:style>
  <w:style w:type="paragraph" w:customStyle="1" w:styleId="CardDownx1">
    <w:name w:val="CardDown x1"/>
    <w:basedOn w:val="Normal"/>
    <w:link w:val="CardDownx1Char"/>
    <w:rsid w:val="006016EB"/>
  </w:style>
  <w:style w:type="character" w:customStyle="1" w:styleId="CardDownx1Char">
    <w:name w:val="CardDown x1 Char"/>
    <w:link w:val="CardDownx1"/>
    <w:locked/>
    <w:rsid w:val="006016EB"/>
    <w:rPr>
      <w:rFonts w:ascii="Calibri" w:hAnsi="Calibri"/>
      <w:sz w:val="22"/>
    </w:rPr>
  </w:style>
  <w:style w:type="character" w:customStyle="1" w:styleId="CharChar17">
    <w:name w:val="Char Char17"/>
    <w:locked/>
    <w:rsid w:val="006016EB"/>
    <w:rPr>
      <w:rFonts w:ascii="Arial" w:hAnsi="Arial" w:cs="Arial" w:hint="default"/>
      <w:b/>
      <w:bCs/>
      <w:sz w:val="26"/>
      <w:szCs w:val="26"/>
    </w:rPr>
  </w:style>
  <w:style w:type="character" w:customStyle="1" w:styleId="address">
    <w:name w:val="address"/>
    <w:rsid w:val="006016EB"/>
  </w:style>
  <w:style w:type="character" w:customStyle="1" w:styleId="ilspan">
    <w:name w:val="il_span"/>
    <w:rsid w:val="006016EB"/>
  </w:style>
  <w:style w:type="character" w:customStyle="1" w:styleId="articletitle1">
    <w:name w:val="articletitle1"/>
    <w:rsid w:val="006016EB"/>
    <w:rPr>
      <w:rFonts w:ascii="Times New Roman" w:hAnsi="Times New Roman" w:cs="Times New Roman" w:hint="default"/>
      <w:b/>
      <w:bCs/>
      <w:sz w:val="36"/>
      <w:szCs w:val="36"/>
    </w:rPr>
  </w:style>
  <w:style w:type="character" w:customStyle="1" w:styleId="leftidx1">
    <w:name w:val="leftidx1"/>
    <w:rsid w:val="006016EB"/>
    <w:rPr>
      <w:rFonts w:ascii="Verdana" w:hAnsi="Verdana" w:hint="default"/>
      <w:sz w:val="22"/>
      <w:szCs w:val="22"/>
    </w:rPr>
  </w:style>
  <w:style w:type="character" w:customStyle="1" w:styleId="blue1">
    <w:name w:val="blue1"/>
    <w:rsid w:val="006016EB"/>
    <w:rPr>
      <w:color w:val="0000FF"/>
    </w:rPr>
  </w:style>
  <w:style w:type="character" w:customStyle="1" w:styleId="author-link1">
    <w:name w:val="author-link1"/>
    <w:rsid w:val="006016EB"/>
    <w:rPr>
      <w:b w:val="0"/>
      <w:bCs w:val="0"/>
    </w:rPr>
  </w:style>
  <w:style w:type="character" w:customStyle="1" w:styleId="black1">
    <w:name w:val="black1"/>
    <w:rsid w:val="006016EB"/>
    <w:rPr>
      <w:color w:val="000000"/>
    </w:rPr>
  </w:style>
  <w:style w:type="character" w:customStyle="1" w:styleId="StyleunderlinedCharBold">
    <w:name w:val="Style underlined Char + Bold"/>
    <w:rsid w:val="006016EB"/>
    <w:rPr>
      <w:rFonts w:ascii="Times New Roman" w:hAnsi="Times New Roman" w:cs="Times New Roman" w:hint="default"/>
      <w:b/>
      <w:bCs/>
      <w:sz w:val="21"/>
      <w:szCs w:val="24"/>
      <w:u w:val="single"/>
    </w:rPr>
  </w:style>
  <w:style w:type="character" w:customStyle="1" w:styleId="ThickUnderlineCharChar">
    <w:name w:val="Thick Underline Char Char"/>
    <w:rsid w:val="006016EB"/>
    <w:rPr>
      <w:rFonts w:ascii="Calibri" w:eastAsia="Calibri" w:hAnsi="Calibri" w:hint="default"/>
    </w:rPr>
  </w:style>
  <w:style w:type="character" w:customStyle="1" w:styleId="CardUnderline">
    <w:name w:val="Card Underline"/>
    <w:rsid w:val="006016EB"/>
    <w:rPr>
      <w:rFonts w:ascii="Times New Roman" w:hAnsi="Times New Roman" w:cs="Times New Roman" w:hint="default"/>
      <w:sz w:val="20"/>
      <w:u w:val="single"/>
    </w:rPr>
  </w:style>
  <w:style w:type="character" w:customStyle="1" w:styleId="lingoregion">
    <w:name w:val="lingo_region"/>
    <w:rsid w:val="006016EB"/>
  </w:style>
  <w:style w:type="character" w:customStyle="1" w:styleId="cite0">
    <w:name w:val="%cite"/>
    <w:rsid w:val="006016EB"/>
    <w:rPr>
      <w:rFonts w:ascii="Times New Roman" w:hAnsi="Times New Roman" w:cs="Times New Roman" w:hint="default"/>
      <w:b/>
      <w:bCs w:val="0"/>
      <w:sz w:val="24"/>
    </w:rPr>
  </w:style>
  <w:style w:type="character" w:customStyle="1" w:styleId="Emphasis21">
    <w:name w:val="%Emphasis2"/>
    <w:rsid w:val="006016EB"/>
    <w:rPr>
      <w:rFonts w:ascii="Cooper Black" w:hAnsi="Cooper Black" w:hint="default"/>
      <w:iCs/>
      <w:u w:val="single"/>
    </w:rPr>
  </w:style>
  <w:style w:type="character" w:customStyle="1" w:styleId="bodycontentlink">
    <w:name w:val="bodycontentlink"/>
    <w:rsid w:val="006016EB"/>
  </w:style>
  <w:style w:type="character" w:customStyle="1" w:styleId="AAAcite">
    <w:name w:val="AAAcite"/>
    <w:rsid w:val="006016EB"/>
    <w:rPr>
      <w:rFonts w:ascii="Times New Roman" w:hAnsi="Times New Roman" w:cs="Times New Roman" w:hint="default"/>
      <w:b/>
      <w:bCs w:val="0"/>
      <w:sz w:val="24"/>
    </w:rPr>
  </w:style>
  <w:style w:type="character" w:customStyle="1" w:styleId="tmplheaderlink">
    <w:name w:val="tmplheaderlink"/>
    <w:rsid w:val="006016EB"/>
    <w:rPr>
      <w:rFonts w:ascii="Times New Roman" w:hAnsi="Times New Roman" w:cs="Times New Roman" w:hint="default"/>
    </w:rPr>
  </w:style>
  <w:style w:type="character" w:customStyle="1" w:styleId="UnderlinedEvidenceCharChar">
    <w:name w:val="Underlined Evidence Char Char"/>
    <w:rsid w:val="006016EB"/>
    <w:rPr>
      <w:rFonts w:ascii="Verdana" w:hAnsi="Verdana" w:hint="default"/>
      <w:sz w:val="21"/>
      <w:szCs w:val="21"/>
      <w:u w:val="thick"/>
      <w:lang w:val="en-US" w:eastAsia="en-US" w:bidi="ar-SA"/>
    </w:rPr>
  </w:style>
  <w:style w:type="character" w:customStyle="1" w:styleId="role">
    <w:name w:val="role"/>
    <w:rsid w:val="006016EB"/>
  </w:style>
  <w:style w:type="character" w:customStyle="1" w:styleId="pagination">
    <w:name w:val="pagination"/>
    <w:rsid w:val="006016EB"/>
  </w:style>
  <w:style w:type="character" w:customStyle="1" w:styleId="doi">
    <w:name w:val="doi"/>
    <w:rsid w:val="006016EB"/>
  </w:style>
  <w:style w:type="character" w:customStyle="1" w:styleId="bodycontents">
    <w:name w:val="bodycontents"/>
    <w:rsid w:val="006016EB"/>
  </w:style>
  <w:style w:type="character" w:customStyle="1" w:styleId="comma">
    <w:name w:val="comma"/>
    <w:rsid w:val="006016EB"/>
  </w:style>
  <w:style w:type="character" w:customStyle="1" w:styleId="pad5right">
    <w:name w:val="pad5right"/>
    <w:rsid w:val="006016EB"/>
  </w:style>
  <w:style w:type="character" w:customStyle="1" w:styleId="entry-date">
    <w:name w:val="entry-date"/>
    <w:rsid w:val="006016EB"/>
  </w:style>
  <w:style w:type="character" w:customStyle="1" w:styleId="desc">
    <w:name w:val="desc"/>
    <w:rsid w:val="006016EB"/>
  </w:style>
  <w:style w:type="character" w:customStyle="1" w:styleId="divider">
    <w:name w:val="divider"/>
    <w:rsid w:val="006016EB"/>
  </w:style>
  <w:style w:type="character" w:customStyle="1" w:styleId="blogdate">
    <w:name w:val="blogdate"/>
    <w:rsid w:val="006016EB"/>
  </w:style>
  <w:style w:type="character" w:customStyle="1" w:styleId="ticker">
    <w:name w:val="ticker"/>
    <w:rsid w:val="006016EB"/>
  </w:style>
  <w:style w:type="character" w:customStyle="1" w:styleId="posted">
    <w:name w:val="posted"/>
    <w:rsid w:val="006016EB"/>
  </w:style>
  <w:style w:type="character" w:customStyle="1" w:styleId="time">
    <w:name w:val="time"/>
    <w:rsid w:val="006016EB"/>
  </w:style>
  <w:style w:type="character" w:customStyle="1" w:styleId="dot">
    <w:name w:val="dot"/>
    <w:rsid w:val="006016EB"/>
  </w:style>
  <w:style w:type="character" w:customStyle="1" w:styleId="hn-date">
    <w:name w:val="hn-date"/>
    <w:rsid w:val="006016EB"/>
  </w:style>
  <w:style w:type="character" w:customStyle="1" w:styleId="location">
    <w:name w:val="location"/>
    <w:rsid w:val="006016EB"/>
  </w:style>
  <w:style w:type="character" w:customStyle="1" w:styleId="arial11">
    <w:name w:val="arial_11"/>
    <w:rsid w:val="006016EB"/>
  </w:style>
  <w:style w:type="character" w:customStyle="1" w:styleId="dropcap-letter">
    <w:name w:val="dropcap-letter"/>
    <w:rsid w:val="006016EB"/>
  </w:style>
  <w:style w:type="character" w:customStyle="1" w:styleId="offscreen">
    <w:name w:val="offscreen"/>
    <w:rsid w:val="006016EB"/>
  </w:style>
  <w:style w:type="character" w:customStyle="1" w:styleId="linked-in">
    <w:name w:val="linked-in"/>
    <w:rsid w:val="006016EB"/>
  </w:style>
  <w:style w:type="character" w:customStyle="1" w:styleId="in-widget">
    <w:name w:val="in-widget"/>
    <w:rsid w:val="006016EB"/>
  </w:style>
  <w:style w:type="character" w:customStyle="1" w:styleId="in-right">
    <w:name w:val="in-right"/>
    <w:rsid w:val="006016EB"/>
  </w:style>
  <w:style w:type="character" w:customStyle="1" w:styleId="tickerwrap">
    <w:name w:val="ticker_wrap"/>
    <w:rsid w:val="006016EB"/>
  </w:style>
  <w:style w:type="character" w:customStyle="1" w:styleId="divs">
    <w:name w:val="divs"/>
    <w:rsid w:val="006016EB"/>
  </w:style>
  <w:style w:type="character" w:customStyle="1" w:styleId="in-top">
    <w:name w:val="in-top"/>
    <w:rsid w:val="006016EB"/>
  </w:style>
  <w:style w:type="character" w:customStyle="1" w:styleId="article-date">
    <w:name w:val="article-date"/>
    <w:rsid w:val="006016EB"/>
  </w:style>
  <w:style w:type="character" w:customStyle="1" w:styleId="bodysubtoc">
    <w:name w:val="bodysubtoc"/>
    <w:rsid w:val="006016EB"/>
  </w:style>
  <w:style w:type="character" w:customStyle="1" w:styleId="lefttitlesmaller">
    <w:name w:val="lefttitlesmaller"/>
    <w:rsid w:val="006016EB"/>
  </w:style>
  <w:style w:type="character" w:customStyle="1" w:styleId="mb">
    <w:name w:val="mb"/>
    <w:rsid w:val="006016EB"/>
  </w:style>
  <w:style w:type="character" w:customStyle="1" w:styleId="field-content">
    <w:name w:val="field-content"/>
    <w:rsid w:val="006016EB"/>
  </w:style>
  <w:style w:type="character" w:customStyle="1" w:styleId="submitted-date">
    <w:name w:val="submitted-date"/>
    <w:rsid w:val="006016EB"/>
  </w:style>
  <w:style w:type="character" w:customStyle="1" w:styleId="submitted-time">
    <w:name w:val="submitted-time"/>
    <w:rsid w:val="006016EB"/>
  </w:style>
  <w:style w:type="character" w:customStyle="1" w:styleId="A2">
    <w:name w:val="A2"/>
    <w:uiPriority w:val="99"/>
    <w:rsid w:val="006016EB"/>
    <w:rPr>
      <w:rFonts w:ascii="Sabon LT Std" w:hAnsi="Sabon LT Std" w:cs="Sabon LT Std" w:hint="default"/>
      <w:color w:val="000000"/>
      <w:sz w:val="15"/>
      <w:szCs w:val="15"/>
    </w:rPr>
  </w:style>
  <w:style w:type="character" w:customStyle="1" w:styleId="searchword">
    <w:name w:val="searchword"/>
    <w:rsid w:val="006016EB"/>
  </w:style>
  <w:style w:type="character" w:customStyle="1" w:styleId="meta-prep">
    <w:name w:val="meta-prep"/>
    <w:rsid w:val="006016EB"/>
  </w:style>
  <w:style w:type="numbering" w:customStyle="1" w:styleId="1ai1">
    <w:name w:val="1 / a / i1"/>
    <w:rsid w:val="006016EB"/>
    <w:pPr>
      <w:numPr>
        <w:numId w:val="21"/>
      </w:numPr>
    </w:pPr>
  </w:style>
  <w:style w:type="numbering" w:styleId="1ai">
    <w:name w:val="Outline List 1"/>
    <w:basedOn w:val="NoList"/>
    <w:unhideWhenUsed/>
    <w:rsid w:val="006016EB"/>
    <w:pPr>
      <w:numPr>
        <w:numId w:val="22"/>
      </w:numPr>
    </w:pPr>
  </w:style>
  <w:style w:type="character" w:customStyle="1" w:styleId="FontStyle310">
    <w:name w:val="Font Style310"/>
    <w:uiPriority w:val="99"/>
    <w:rsid w:val="006016EB"/>
    <w:rPr>
      <w:rFonts w:ascii="Times New Roman" w:hAnsi="Times New Roman" w:cs="Times New Roman"/>
      <w:b/>
      <w:bCs/>
      <w:i/>
      <w:iCs/>
      <w:spacing w:val="-10"/>
      <w:sz w:val="18"/>
      <w:szCs w:val="18"/>
    </w:rPr>
  </w:style>
  <w:style w:type="character" w:customStyle="1" w:styleId="FontStyle329">
    <w:name w:val="Font Style329"/>
    <w:uiPriority w:val="99"/>
    <w:rsid w:val="006016EB"/>
    <w:rPr>
      <w:rFonts w:ascii="Times New Roman" w:hAnsi="Times New Roman" w:cs="Times New Roman"/>
      <w:b/>
      <w:bCs/>
      <w:spacing w:val="-10"/>
      <w:sz w:val="18"/>
      <w:szCs w:val="18"/>
    </w:rPr>
  </w:style>
  <w:style w:type="character" w:customStyle="1" w:styleId="FontStyle370">
    <w:name w:val="Font Style370"/>
    <w:uiPriority w:val="99"/>
    <w:rsid w:val="006016EB"/>
    <w:rPr>
      <w:rFonts w:ascii="Cambria" w:hAnsi="Cambria" w:cs="Cambria"/>
      <w:b/>
      <w:bCs/>
      <w:spacing w:val="-10"/>
      <w:sz w:val="18"/>
      <w:szCs w:val="18"/>
    </w:rPr>
  </w:style>
  <w:style w:type="character" w:customStyle="1" w:styleId="FontStyle302">
    <w:name w:val="Font Style302"/>
    <w:uiPriority w:val="99"/>
    <w:rsid w:val="006016EB"/>
    <w:rPr>
      <w:rFonts w:ascii="Times New Roman" w:hAnsi="Times New Roman" w:cs="Times New Roman"/>
      <w:b/>
      <w:bCs/>
      <w:sz w:val="22"/>
      <w:szCs w:val="22"/>
    </w:rPr>
  </w:style>
  <w:style w:type="character" w:customStyle="1" w:styleId="FontStyle347">
    <w:name w:val="Font Style347"/>
    <w:uiPriority w:val="99"/>
    <w:rsid w:val="006016EB"/>
    <w:rPr>
      <w:rFonts w:ascii="Times New Roman" w:hAnsi="Times New Roman" w:cs="Times New Roman"/>
      <w:b/>
      <w:bCs/>
      <w:spacing w:val="-10"/>
      <w:sz w:val="20"/>
      <w:szCs w:val="20"/>
    </w:rPr>
  </w:style>
  <w:style w:type="paragraph" w:customStyle="1" w:styleId="Style27">
    <w:name w:val="Style27"/>
    <w:basedOn w:val="Normal"/>
    <w:uiPriority w:val="99"/>
    <w:rsid w:val="006016E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016EB"/>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016EB"/>
    <w:rPr>
      <w:rFonts w:ascii="Times New Roman" w:hAnsi="Times New Roman" w:cs="Times New Roman"/>
      <w:spacing w:val="-10"/>
      <w:sz w:val="18"/>
      <w:szCs w:val="18"/>
    </w:rPr>
  </w:style>
  <w:style w:type="character" w:customStyle="1" w:styleId="FontStyle312">
    <w:name w:val="Font Style312"/>
    <w:uiPriority w:val="99"/>
    <w:rsid w:val="006016EB"/>
    <w:rPr>
      <w:rFonts w:ascii="Times New Roman" w:hAnsi="Times New Roman" w:cs="Times New Roman"/>
      <w:b/>
      <w:bCs/>
      <w:spacing w:val="-10"/>
      <w:sz w:val="16"/>
      <w:szCs w:val="16"/>
    </w:rPr>
  </w:style>
  <w:style w:type="character" w:customStyle="1" w:styleId="FontStyle346">
    <w:name w:val="Font Style346"/>
    <w:uiPriority w:val="99"/>
    <w:rsid w:val="006016EB"/>
    <w:rPr>
      <w:rFonts w:ascii="Times New Roman" w:hAnsi="Times New Roman" w:cs="Times New Roman"/>
      <w:b/>
      <w:bCs/>
      <w:spacing w:val="-10"/>
      <w:sz w:val="18"/>
      <w:szCs w:val="18"/>
    </w:rPr>
  </w:style>
  <w:style w:type="character" w:customStyle="1" w:styleId="FontStyle330">
    <w:name w:val="Font Style330"/>
    <w:uiPriority w:val="99"/>
    <w:rsid w:val="006016EB"/>
    <w:rPr>
      <w:rFonts w:ascii="Times New Roman" w:hAnsi="Times New Roman" w:cs="Times New Roman"/>
      <w:b/>
      <w:bCs/>
      <w:sz w:val="16"/>
      <w:szCs w:val="16"/>
    </w:rPr>
  </w:style>
  <w:style w:type="character" w:customStyle="1" w:styleId="FontStyle372">
    <w:name w:val="Font Style372"/>
    <w:uiPriority w:val="99"/>
    <w:rsid w:val="006016EB"/>
    <w:rPr>
      <w:rFonts w:ascii="Times New Roman" w:hAnsi="Times New Roman" w:cs="Times New Roman"/>
      <w:b/>
      <w:bCs/>
      <w:sz w:val="16"/>
      <w:szCs w:val="16"/>
    </w:rPr>
  </w:style>
  <w:style w:type="paragraph" w:customStyle="1" w:styleId="Style59">
    <w:name w:val="Style59"/>
    <w:basedOn w:val="Normal"/>
    <w:uiPriority w:val="99"/>
    <w:rsid w:val="006016E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016EB"/>
    <w:rPr>
      <w:rFonts w:ascii="Times New Roman" w:hAnsi="Times New Roman" w:cs="Times New Roman"/>
      <w:b/>
      <w:bCs/>
      <w:i/>
      <w:iCs/>
      <w:sz w:val="16"/>
      <w:szCs w:val="16"/>
    </w:rPr>
  </w:style>
  <w:style w:type="paragraph" w:customStyle="1" w:styleId="Style200">
    <w:name w:val="Style20"/>
    <w:basedOn w:val="Normal"/>
    <w:uiPriority w:val="99"/>
    <w:rsid w:val="006016E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016EB"/>
    <w:rPr>
      <w:rFonts w:ascii="Times New Roman" w:hAnsi="Times New Roman" w:cs="Times New Roman"/>
      <w:smallCaps/>
      <w:sz w:val="14"/>
      <w:szCs w:val="14"/>
    </w:rPr>
  </w:style>
  <w:style w:type="paragraph" w:customStyle="1" w:styleId="Style89">
    <w:name w:val="Style89"/>
    <w:basedOn w:val="Normal"/>
    <w:uiPriority w:val="99"/>
    <w:rsid w:val="006016E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016EB"/>
    <w:rPr>
      <w:rFonts w:ascii="Times New Roman" w:hAnsi="Times New Roman" w:cs="Times New Roman"/>
      <w:b/>
      <w:bCs/>
      <w:spacing w:val="-10"/>
      <w:sz w:val="22"/>
      <w:szCs w:val="22"/>
    </w:rPr>
  </w:style>
  <w:style w:type="character" w:customStyle="1" w:styleId="FontStyle320">
    <w:name w:val="Font Style320"/>
    <w:uiPriority w:val="99"/>
    <w:rsid w:val="006016EB"/>
    <w:rPr>
      <w:rFonts w:ascii="Times New Roman" w:hAnsi="Times New Roman" w:cs="Times New Roman"/>
      <w:b/>
      <w:bCs/>
      <w:spacing w:val="-10"/>
      <w:sz w:val="22"/>
      <w:szCs w:val="22"/>
    </w:rPr>
  </w:style>
  <w:style w:type="character" w:customStyle="1" w:styleId="FontStyle352">
    <w:name w:val="Font Style352"/>
    <w:uiPriority w:val="99"/>
    <w:rsid w:val="006016EB"/>
    <w:rPr>
      <w:rFonts w:ascii="Times New Roman" w:hAnsi="Times New Roman" w:cs="Times New Roman"/>
      <w:b/>
      <w:bCs/>
      <w:sz w:val="16"/>
      <w:szCs w:val="16"/>
    </w:rPr>
  </w:style>
  <w:style w:type="character" w:customStyle="1" w:styleId="FontStyle356">
    <w:name w:val="Font Style356"/>
    <w:uiPriority w:val="99"/>
    <w:rsid w:val="006016EB"/>
    <w:rPr>
      <w:rFonts w:ascii="Times New Roman" w:hAnsi="Times New Roman" w:cs="Times New Roman"/>
      <w:b/>
      <w:bCs/>
      <w:spacing w:val="-10"/>
      <w:sz w:val="22"/>
      <w:szCs w:val="22"/>
    </w:rPr>
  </w:style>
  <w:style w:type="character" w:customStyle="1" w:styleId="FontStyle298">
    <w:name w:val="Font Style298"/>
    <w:uiPriority w:val="99"/>
    <w:rsid w:val="006016EB"/>
    <w:rPr>
      <w:rFonts w:ascii="Times New Roman" w:hAnsi="Times New Roman" w:cs="Times New Roman"/>
      <w:sz w:val="18"/>
      <w:szCs w:val="18"/>
    </w:rPr>
  </w:style>
  <w:style w:type="character" w:customStyle="1" w:styleId="FontStyle311">
    <w:name w:val="Font Style311"/>
    <w:uiPriority w:val="99"/>
    <w:rsid w:val="006016EB"/>
    <w:rPr>
      <w:rFonts w:ascii="Times New Roman" w:hAnsi="Times New Roman" w:cs="Times New Roman"/>
      <w:b/>
      <w:bCs/>
      <w:spacing w:val="-10"/>
      <w:sz w:val="18"/>
      <w:szCs w:val="18"/>
    </w:rPr>
  </w:style>
  <w:style w:type="character" w:customStyle="1" w:styleId="FontStyle332">
    <w:name w:val="Font Style332"/>
    <w:uiPriority w:val="99"/>
    <w:rsid w:val="006016EB"/>
    <w:rPr>
      <w:rFonts w:ascii="Times New Roman" w:hAnsi="Times New Roman" w:cs="Times New Roman"/>
      <w:b/>
      <w:bCs/>
      <w:i/>
      <w:iCs/>
      <w:spacing w:val="-10"/>
      <w:sz w:val="20"/>
      <w:szCs w:val="20"/>
    </w:rPr>
  </w:style>
  <w:style w:type="character" w:customStyle="1" w:styleId="FontStyle371">
    <w:name w:val="Font Style371"/>
    <w:uiPriority w:val="99"/>
    <w:rsid w:val="006016EB"/>
    <w:rPr>
      <w:rFonts w:ascii="Times New Roman" w:hAnsi="Times New Roman" w:cs="Times New Roman"/>
      <w:sz w:val="16"/>
      <w:szCs w:val="16"/>
    </w:rPr>
  </w:style>
  <w:style w:type="character" w:customStyle="1" w:styleId="FontStyle350">
    <w:name w:val="Font Style350"/>
    <w:uiPriority w:val="99"/>
    <w:rsid w:val="006016EB"/>
    <w:rPr>
      <w:rFonts w:ascii="Times New Roman" w:hAnsi="Times New Roman" w:cs="Times New Roman"/>
      <w:b/>
      <w:bCs/>
      <w:i/>
      <w:iCs/>
      <w:sz w:val="20"/>
      <w:szCs w:val="20"/>
    </w:rPr>
  </w:style>
  <w:style w:type="paragraph" w:customStyle="1" w:styleId="Style8">
    <w:name w:val="Style8"/>
    <w:basedOn w:val="Normal"/>
    <w:uiPriority w:val="99"/>
    <w:rsid w:val="006016EB"/>
    <w:pPr>
      <w:widowControl w:val="0"/>
      <w:autoSpaceDE w:val="0"/>
      <w:autoSpaceDN w:val="0"/>
      <w:adjustRightInd w:val="0"/>
    </w:pPr>
    <w:rPr>
      <w:rFonts w:eastAsia="Times New Roman"/>
      <w:sz w:val="24"/>
    </w:rPr>
  </w:style>
  <w:style w:type="paragraph" w:customStyle="1" w:styleId="Style5">
    <w:name w:val="Style5"/>
    <w:basedOn w:val="Normal"/>
    <w:uiPriority w:val="99"/>
    <w:rsid w:val="006016EB"/>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016EB"/>
    <w:pPr>
      <w:widowControl w:val="0"/>
      <w:autoSpaceDE w:val="0"/>
      <w:autoSpaceDN w:val="0"/>
      <w:adjustRightInd w:val="0"/>
    </w:pPr>
    <w:rPr>
      <w:rFonts w:eastAsia="Times New Roman"/>
      <w:sz w:val="24"/>
    </w:rPr>
  </w:style>
  <w:style w:type="character" w:customStyle="1" w:styleId="FontStyle351">
    <w:name w:val="Font Style351"/>
    <w:uiPriority w:val="99"/>
    <w:rsid w:val="006016EB"/>
    <w:rPr>
      <w:rFonts w:ascii="Times New Roman" w:hAnsi="Times New Roman" w:cs="Times New Roman"/>
      <w:b/>
      <w:bCs/>
      <w:sz w:val="22"/>
      <w:szCs w:val="22"/>
    </w:rPr>
  </w:style>
  <w:style w:type="paragraph" w:customStyle="1" w:styleId="Style10">
    <w:name w:val="Style10"/>
    <w:basedOn w:val="Normal"/>
    <w:uiPriority w:val="99"/>
    <w:rsid w:val="006016EB"/>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016EB"/>
    <w:pPr>
      <w:widowControl w:val="0"/>
      <w:autoSpaceDE w:val="0"/>
      <w:autoSpaceDN w:val="0"/>
      <w:adjustRightInd w:val="0"/>
      <w:jc w:val="both"/>
    </w:pPr>
    <w:rPr>
      <w:rFonts w:eastAsia="Times New Roman"/>
      <w:sz w:val="24"/>
    </w:rPr>
  </w:style>
  <w:style w:type="character" w:customStyle="1" w:styleId="FontStyle369">
    <w:name w:val="Font Style369"/>
    <w:uiPriority w:val="99"/>
    <w:rsid w:val="006016EB"/>
    <w:rPr>
      <w:rFonts w:ascii="Times New Roman" w:hAnsi="Times New Roman" w:cs="Times New Roman"/>
      <w:b/>
      <w:bCs/>
      <w:spacing w:val="-10"/>
      <w:sz w:val="20"/>
      <w:szCs w:val="20"/>
    </w:rPr>
  </w:style>
  <w:style w:type="character" w:customStyle="1" w:styleId="FontStyle357">
    <w:name w:val="Font Style357"/>
    <w:uiPriority w:val="99"/>
    <w:rsid w:val="006016EB"/>
    <w:rPr>
      <w:rFonts w:ascii="Times New Roman" w:hAnsi="Times New Roman" w:cs="Times New Roman"/>
      <w:b/>
      <w:bCs/>
      <w:spacing w:val="-10"/>
      <w:sz w:val="22"/>
      <w:szCs w:val="22"/>
    </w:rPr>
  </w:style>
  <w:style w:type="paragraph" w:customStyle="1" w:styleId="Style67">
    <w:name w:val="Style67"/>
    <w:basedOn w:val="Normal"/>
    <w:uiPriority w:val="99"/>
    <w:rsid w:val="006016E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016EB"/>
    <w:rPr>
      <w:rFonts w:ascii="Times New Roman" w:hAnsi="Times New Roman" w:cs="Times New Roman"/>
      <w:sz w:val="20"/>
      <w:szCs w:val="20"/>
    </w:rPr>
  </w:style>
  <w:style w:type="character" w:customStyle="1" w:styleId="FontStyle374">
    <w:name w:val="Font Style374"/>
    <w:uiPriority w:val="99"/>
    <w:rsid w:val="006016EB"/>
    <w:rPr>
      <w:rFonts w:ascii="Times New Roman" w:hAnsi="Times New Roman" w:cs="Times New Roman"/>
      <w:b/>
      <w:bCs/>
      <w:spacing w:val="-10"/>
      <w:sz w:val="22"/>
      <w:szCs w:val="22"/>
    </w:rPr>
  </w:style>
  <w:style w:type="paragraph" w:customStyle="1" w:styleId="Style30">
    <w:name w:val="Style30"/>
    <w:basedOn w:val="Normal"/>
    <w:uiPriority w:val="99"/>
    <w:rsid w:val="006016E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016EB"/>
    <w:rPr>
      <w:rFonts w:ascii="Times New Roman" w:hAnsi="Times New Roman" w:cs="Times New Roman"/>
      <w:smallCaps/>
      <w:sz w:val="16"/>
      <w:szCs w:val="16"/>
    </w:rPr>
  </w:style>
  <w:style w:type="paragraph" w:customStyle="1" w:styleId="Style93">
    <w:name w:val="Style93"/>
    <w:basedOn w:val="Normal"/>
    <w:uiPriority w:val="99"/>
    <w:rsid w:val="006016E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016EB"/>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016EB"/>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016EB"/>
    <w:rPr>
      <w:u w:val="single"/>
    </w:rPr>
  </w:style>
  <w:style w:type="character" w:customStyle="1" w:styleId="SmalltextCharCharCharChar0">
    <w:name w:val="Small text Char Char Char Char"/>
    <w:rsid w:val="006016EB"/>
    <w:rPr>
      <w:sz w:val="16"/>
      <w:szCs w:val="24"/>
      <w:lang w:val="en-US" w:eastAsia="en-US" w:bidi="ar-SA"/>
    </w:rPr>
  </w:style>
  <w:style w:type="paragraph" w:customStyle="1" w:styleId="boldcitation">
    <w:name w:val="bold citation"/>
    <w:basedOn w:val="Normal"/>
    <w:rsid w:val="006016EB"/>
    <w:rPr>
      <w:rFonts w:ascii="Arial" w:eastAsia="Times New Roman" w:hAnsi="Arial"/>
      <w:b/>
      <w:sz w:val="28"/>
      <w:u w:val="thick"/>
    </w:rPr>
  </w:style>
  <w:style w:type="character" w:customStyle="1" w:styleId="underlinecardChar">
    <w:name w:val="underline card Char"/>
    <w:rsid w:val="006016EB"/>
    <w:rPr>
      <w:rFonts w:ascii="Arial" w:hAnsi="Arial"/>
      <w:noProof w:val="0"/>
      <w:sz w:val="18"/>
      <w:szCs w:val="24"/>
      <w:u w:val="single"/>
      <w:lang w:val="en-US" w:eastAsia="en-US" w:bidi="ar-SA"/>
    </w:rPr>
  </w:style>
  <w:style w:type="character" w:customStyle="1" w:styleId="CardsCharCharChar">
    <w:name w:val="Cards Char Char Char"/>
    <w:rsid w:val="006016EB"/>
    <w:rPr>
      <w:szCs w:val="24"/>
      <w:lang w:val="en-US" w:eastAsia="en-US" w:bidi="ar-SA"/>
    </w:rPr>
  </w:style>
  <w:style w:type="character" w:customStyle="1" w:styleId="HiddenBlockHeaderChar">
    <w:name w:val="Hidden Block Header Char"/>
    <w:link w:val="HiddenBlockHeader"/>
    <w:rsid w:val="006016EB"/>
    <w:rPr>
      <w:rFonts w:ascii="Times New Roman" w:eastAsia="Times New Roman" w:hAnsi="Times New Roman" w:cs="Courier New"/>
      <w:b/>
      <w:bCs/>
      <w:sz w:val="28"/>
      <w:szCs w:val="22"/>
    </w:rPr>
  </w:style>
  <w:style w:type="paragraph" w:customStyle="1" w:styleId="NothingCharChar">
    <w:name w:val="Nothing Char Char"/>
    <w:link w:val="NothingCharCharChar"/>
    <w:rsid w:val="006016EB"/>
    <w:pPr>
      <w:jc w:val="both"/>
    </w:pPr>
    <w:rPr>
      <w:rFonts w:ascii="Times New Roman" w:eastAsia="MS Mincho" w:hAnsi="Times New Roman" w:cs="Times New Roman"/>
    </w:rPr>
  </w:style>
  <w:style w:type="character" w:customStyle="1" w:styleId="NothingCharCharChar">
    <w:name w:val="Nothing Char Char Char"/>
    <w:link w:val="NothingCharChar"/>
    <w:rsid w:val="006016EB"/>
    <w:rPr>
      <w:rFonts w:ascii="Times New Roman" w:eastAsia="MS Mincho" w:hAnsi="Times New Roman" w:cs="Times New Roman"/>
    </w:rPr>
  </w:style>
  <w:style w:type="character" w:customStyle="1" w:styleId="CardsCharChar">
    <w:name w:val="Cards Char Char"/>
    <w:rsid w:val="006016EB"/>
    <w:rPr>
      <w:szCs w:val="24"/>
      <w:lang w:val="en-US" w:eastAsia="en-US" w:bidi="ar-SA"/>
    </w:rPr>
  </w:style>
  <w:style w:type="character" w:customStyle="1" w:styleId="CardsCharCharCharChar">
    <w:name w:val="Cards Char Char Char Char"/>
    <w:rsid w:val="006016EB"/>
    <w:rPr>
      <w:szCs w:val="24"/>
      <w:lang w:val="en-US" w:eastAsia="en-US" w:bidi="ar-SA"/>
    </w:rPr>
  </w:style>
  <w:style w:type="character" w:customStyle="1" w:styleId="BlockHeadingsCharChar">
    <w:name w:val="Block Headings Char Char"/>
    <w:rsid w:val="006016EB"/>
    <w:rPr>
      <w:b/>
      <w:sz w:val="36"/>
      <w:szCs w:val="24"/>
      <w:u w:val="single"/>
      <w:lang w:val="en-US" w:eastAsia="en-US" w:bidi="ar-SA"/>
    </w:rPr>
  </w:style>
  <w:style w:type="character" w:customStyle="1" w:styleId="NothingChar1">
    <w:name w:val="Nothing Char1"/>
    <w:rsid w:val="006016EB"/>
    <w:rPr>
      <w:szCs w:val="24"/>
      <w:lang w:val="en-US" w:eastAsia="en-US" w:bidi="ar-SA"/>
    </w:rPr>
  </w:style>
  <w:style w:type="paragraph" w:customStyle="1" w:styleId="bloctitles">
    <w:name w:val="bloc titles"/>
    <w:basedOn w:val="Heading1"/>
    <w:next w:val="Normal"/>
    <w:link w:val="bloctitlesChar"/>
    <w:autoRedefine/>
    <w:rsid w:val="006016E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016EB"/>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016E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016EB"/>
  </w:style>
  <w:style w:type="character" w:customStyle="1" w:styleId="RegularChar">
    <w:name w:val="Regular Char"/>
    <w:link w:val="Regular"/>
    <w:rsid w:val="006016EB"/>
    <w:rPr>
      <w:rFonts w:ascii="Garamond" w:eastAsia="Times New Roman" w:hAnsi="Garamond" w:cs="Arial"/>
      <w:bCs/>
      <w:kern w:val="20"/>
      <w:sz w:val="20"/>
      <w:szCs w:val="32"/>
    </w:rPr>
  </w:style>
  <w:style w:type="character" w:customStyle="1" w:styleId="StyleTimesNewRoman">
    <w:name w:val="Style Times New Roman"/>
    <w:rsid w:val="006016EB"/>
    <w:rPr>
      <w:rFonts w:ascii="Garamond" w:hAnsi="Garamond"/>
    </w:rPr>
  </w:style>
  <w:style w:type="paragraph" w:customStyle="1" w:styleId="INDENTEDPARAGRAPH">
    <w:name w:val="INDENTED PARAGRAPH"/>
    <w:rsid w:val="006016EB"/>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016EB"/>
    <w:rPr>
      <w:rFonts w:cs="Arial"/>
      <w:bCs/>
      <w:caps/>
      <w:color w:val="FFFFFF"/>
      <w:sz w:val="2"/>
      <w:szCs w:val="2"/>
      <w:lang w:val="en-US" w:eastAsia="en-US" w:bidi="ar-SA"/>
    </w:rPr>
  </w:style>
  <w:style w:type="paragraph" w:customStyle="1" w:styleId="Numbering">
    <w:name w:val="Numbering"/>
    <w:basedOn w:val="Normal"/>
    <w:next w:val="Normal"/>
    <w:rsid w:val="006016EB"/>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6016E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016EB"/>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016EB"/>
    <w:pPr>
      <w:numPr>
        <w:numId w:val="25"/>
      </w:numPr>
    </w:pPr>
  </w:style>
  <w:style w:type="paragraph" w:customStyle="1" w:styleId="Lettering">
    <w:name w:val="Lettering"/>
    <w:basedOn w:val="Numbering"/>
    <w:next w:val="Normal"/>
    <w:rsid w:val="006016EB"/>
    <w:pPr>
      <w:numPr>
        <w:numId w:val="23"/>
      </w:numPr>
    </w:pPr>
    <w:rPr>
      <w:szCs w:val="22"/>
    </w:rPr>
  </w:style>
  <w:style w:type="paragraph" w:customStyle="1" w:styleId="FileName">
    <w:name w:val="File Name"/>
    <w:basedOn w:val="Normal"/>
    <w:next w:val="Normal"/>
    <w:rsid w:val="006016EB"/>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016E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016EB"/>
    <w:pPr>
      <w:numPr>
        <w:numId w:val="26"/>
      </w:numPr>
      <w:tabs>
        <w:tab w:val="num" w:pos="360"/>
      </w:tabs>
      <w:ind w:left="360"/>
    </w:pPr>
  </w:style>
  <w:style w:type="paragraph" w:customStyle="1" w:styleId="CardContinued1">
    <w:name w:val="Card Continued 1"/>
    <w:basedOn w:val="Normal"/>
    <w:next w:val="Normal"/>
    <w:rsid w:val="006016EB"/>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016EB"/>
    <w:pPr>
      <w:numPr>
        <w:numId w:val="0"/>
      </w:numPr>
      <w:spacing w:before="0" w:after="120"/>
      <w:jc w:val="left"/>
    </w:pPr>
  </w:style>
  <w:style w:type="paragraph" w:customStyle="1" w:styleId="Clearformatting0">
    <w:name w:val="Clear formatting"/>
    <w:basedOn w:val="Normal"/>
    <w:rsid w:val="006016EB"/>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016EB"/>
  </w:style>
  <w:style w:type="paragraph" w:customStyle="1" w:styleId="SmallCardText">
    <w:name w:val="Small Card Text"/>
    <w:rsid w:val="006016E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016EB"/>
    <w:rPr>
      <w:sz w:val="16"/>
      <w:szCs w:val="16"/>
      <w:lang w:val="en-US" w:eastAsia="en-US" w:bidi="ar-SA"/>
    </w:rPr>
  </w:style>
  <w:style w:type="paragraph" w:customStyle="1" w:styleId="TAGFONT">
    <w:name w:val="TAG FONT"/>
    <w:basedOn w:val="Normal"/>
    <w:autoRedefine/>
    <w:rsid w:val="006016EB"/>
    <w:rPr>
      <w:rFonts w:eastAsia="Times New Roman"/>
      <w:sz w:val="24"/>
    </w:rPr>
  </w:style>
  <w:style w:type="character" w:customStyle="1" w:styleId="mainarttxt">
    <w:name w:val="mainarttxt"/>
    <w:basedOn w:val="DefaultParagraphFont"/>
    <w:rsid w:val="006016EB"/>
  </w:style>
  <w:style w:type="paragraph" w:customStyle="1" w:styleId="TagChar1CharCharCharChar">
    <w:name w:val="Tag Char1 Char Char Char Char"/>
    <w:basedOn w:val="Normal"/>
    <w:rsid w:val="006016EB"/>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016EB"/>
    <w:rPr>
      <w:sz w:val="20"/>
    </w:rPr>
  </w:style>
  <w:style w:type="character" w:customStyle="1" w:styleId="highlightChar">
    <w:name w:val="highlight Char"/>
    <w:rsid w:val="006016EB"/>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016EB"/>
    <w:rPr>
      <w:rFonts w:eastAsia="Batang" w:cs="Arial"/>
      <w:b/>
      <w:bCs/>
      <w:iCs/>
      <w:sz w:val="24"/>
      <w:szCs w:val="28"/>
      <w:lang w:val="en-US" w:eastAsia="en-US" w:bidi="ar-SA"/>
    </w:rPr>
  </w:style>
  <w:style w:type="paragraph" w:customStyle="1" w:styleId="formfldssel">
    <w:name w:val="formfldssel"/>
    <w:basedOn w:val="Normal"/>
    <w:rsid w:val="006016EB"/>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016E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016EB"/>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016EB"/>
  </w:style>
  <w:style w:type="character" w:customStyle="1" w:styleId="StyleCardTextUnderline3Char">
    <w:name w:val="Style Card Text + Underline3 Char"/>
    <w:rsid w:val="006016EB"/>
    <w:rPr>
      <w:rFonts w:eastAsia="SimSun"/>
      <w:szCs w:val="24"/>
      <w:u w:val="thick"/>
      <w:lang w:val="en-US" w:eastAsia="zh-CN" w:bidi="ar-SA"/>
    </w:rPr>
  </w:style>
  <w:style w:type="character" w:customStyle="1" w:styleId="BoldandUnderlineChar1Char2CharChar">
    <w:name w:val="Bold and Underline Char1 Char2 Char Char"/>
    <w:rsid w:val="006016EB"/>
    <w:rPr>
      <w:b/>
      <w:noProof w:val="0"/>
      <w:szCs w:val="24"/>
      <w:u w:val="single"/>
      <w:lang w:val="en-US" w:eastAsia="en-US" w:bidi="ar-SA"/>
    </w:rPr>
  </w:style>
  <w:style w:type="character" w:customStyle="1" w:styleId="UnderlineChar1Char1">
    <w:name w:val="Underline Char1 Char1"/>
    <w:rsid w:val="006016EB"/>
    <w:rPr>
      <w:noProof w:val="0"/>
      <w:szCs w:val="24"/>
      <w:u w:val="single"/>
      <w:lang w:val="en-US" w:eastAsia="en-US" w:bidi="ar-SA"/>
    </w:rPr>
  </w:style>
  <w:style w:type="paragraph" w:customStyle="1" w:styleId="Underlinestyle1">
    <w:name w:val="Underlinestyle"/>
    <w:basedOn w:val="Normal"/>
    <w:rsid w:val="006016EB"/>
    <w:pPr>
      <w:tabs>
        <w:tab w:val="left" w:pos="720"/>
      </w:tabs>
      <w:ind w:left="720"/>
    </w:pPr>
    <w:rPr>
      <w:rFonts w:eastAsia="Times New Roman"/>
      <w:szCs w:val="20"/>
      <w:u w:val="single"/>
    </w:rPr>
  </w:style>
  <w:style w:type="character" w:customStyle="1" w:styleId="featurecontentgray1">
    <w:name w:val="featurecontentgray1"/>
    <w:rsid w:val="006016EB"/>
    <w:rPr>
      <w:rFonts w:ascii="Arial" w:hAnsi="Arial" w:cs="Arial" w:hint="default"/>
      <w:color w:val="666666"/>
    </w:rPr>
  </w:style>
  <w:style w:type="character" w:customStyle="1" w:styleId="CardCharCharChar0">
    <w:name w:val="Card Char Char Char"/>
    <w:rsid w:val="006016EB"/>
    <w:rPr>
      <w:rFonts w:ascii="Book Antiqua" w:hAnsi="Book Antiqua"/>
      <w:szCs w:val="24"/>
      <w:lang w:val="en-US" w:eastAsia="en-US" w:bidi="ar-SA"/>
    </w:rPr>
  </w:style>
  <w:style w:type="character" w:customStyle="1" w:styleId="big1">
    <w:name w:val="big1"/>
    <w:rsid w:val="006016EB"/>
    <w:rPr>
      <w:sz w:val="28"/>
      <w:szCs w:val="28"/>
    </w:rPr>
  </w:style>
  <w:style w:type="character" w:customStyle="1" w:styleId="prodgeneral">
    <w:name w:val="prodgeneral"/>
    <w:basedOn w:val="DefaultParagraphFont"/>
    <w:rsid w:val="006016EB"/>
  </w:style>
  <w:style w:type="character" w:customStyle="1" w:styleId="StyleUnderlineChar0">
    <w:name w:val="Style Underline + Char"/>
    <w:rsid w:val="006016EB"/>
    <w:rPr>
      <w:rFonts w:eastAsia="SimSun" w:cs="Arial"/>
      <w:b/>
      <w:bCs/>
      <w:iCs/>
      <w:caps/>
      <w:sz w:val="24"/>
      <w:szCs w:val="24"/>
      <w:u w:val="single"/>
      <w:lang w:val="en-US" w:eastAsia="en-US" w:bidi="ar-SA"/>
    </w:rPr>
  </w:style>
  <w:style w:type="character" w:customStyle="1" w:styleId="StyleciteChar">
    <w:name w:val="Style cite + Char"/>
    <w:basedOn w:val="citeChar2"/>
    <w:rsid w:val="006016E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016EB"/>
    <w:rPr>
      <w:rFonts w:eastAsia="Times New Roman"/>
      <w:b/>
      <w:sz w:val="24"/>
    </w:rPr>
  </w:style>
  <w:style w:type="paragraph" w:customStyle="1" w:styleId="RepeatHeader">
    <w:name w:val="Repeat Header"/>
    <w:basedOn w:val="HeaderDebate"/>
    <w:rsid w:val="006016EB"/>
    <w:pPr>
      <w:outlineLvl w:val="1"/>
    </w:pPr>
    <w:rPr>
      <w:szCs w:val="48"/>
    </w:rPr>
  </w:style>
  <w:style w:type="character" w:customStyle="1" w:styleId="sectiontitle">
    <w:name w:val="sectiontitle"/>
    <w:basedOn w:val="DefaultParagraphFont"/>
    <w:rsid w:val="006016EB"/>
  </w:style>
  <w:style w:type="character" w:customStyle="1" w:styleId="sectionsubtitle">
    <w:name w:val="sectionsubtitle"/>
    <w:basedOn w:val="DefaultParagraphFont"/>
    <w:rsid w:val="006016EB"/>
  </w:style>
  <w:style w:type="character" w:customStyle="1" w:styleId="copyright">
    <w:name w:val="copyright"/>
    <w:basedOn w:val="DefaultParagraphFont"/>
    <w:rsid w:val="006016EB"/>
  </w:style>
  <w:style w:type="character" w:customStyle="1" w:styleId="EvidenceTag">
    <w:name w:val="Evidence Tag"/>
    <w:rsid w:val="006016E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016E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016E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016E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016E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016EB"/>
    <w:rPr>
      <w:rFonts w:eastAsia="Times New Roman"/>
      <w:sz w:val="16"/>
    </w:rPr>
  </w:style>
  <w:style w:type="paragraph" w:customStyle="1" w:styleId="citationunderline">
    <w:name w:val="citation/underline"/>
    <w:autoRedefine/>
    <w:rsid w:val="006016EB"/>
    <w:rPr>
      <w:rFonts w:ascii="Times New Roman" w:eastAsia="Times New Roman" w:hAnsi="Times New Roman" w:cs="Times New Roman"/>
      <w:b/>
      <w:u w:val="single"/>
    </w:rPr>
  </w:style>
  <w:style w:type="character" w:customStyle="1" w:styleId="smcaps">
    <w:name w:val="smcaps"/>
    <w:basedOn w:val="DefaultParagraphFont"/>
    <w:rsid w:val="006016EB"/>
  </w:style>
  <w:style w:type="character" w:customStyle="1" w:styleId="inside-head1">
    <w:name w:val="inside-head1"/>
    <w:rsid w:val="006016EB"/>
    <w:rPr>
      <w:rFonts w:ascii="Arial" w:hAnsi="Arial" w:cs="Arial" w:hint="default"/>
      <w:b/>
      <w:bCs/>
      <w:color w:val="000000"/>
      <w:spacing w:val="-15"/>
      <w:sz w:val="45"/>
      <w:szCs w:val="45"/>
    </w:rPr>
  </w:style>
  <w:style w:type="character" w:customStyle="1" w:styleId="datestamp1">
    <w:name w:val="datestamp1"/>
    <w:rsid w:val="006016E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016E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016EB"/>
  </w:style>
  <w:style w:type="paragraph" w:customStyle="1" w:styleId="links1">
    <w:name w:val="links1"/>
    <w:basedOn w:val="Normal"/>
    <w:rsid w:val="006016EB"/>
    <w:pPr>
      <w:spacing w:before="100" w:beforeAutospacing="1" w:after="100" w:afterAutospacing="1"/>
    </w:pPr>
    <w:rPr>
      <w:rFonts w:eastAsia="Times New Roman"/>
      <w:color w:val="FFFFFF"/>
      <w:sz w:val="16"/>
      <w:szCs w:val="16"/>
    </w:rPr>
  </w:style>
  <w:style w:type="paragraph" w:customStyle="1" w:styleId="endtext">
    <w:name w:val="endtext"/>
    <w:basedOn w:val="Normal"/>
    <w:rsid w:val="006016EB"/>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016EB"/>
    <w:rPr>
      <w:rFonts w:ascii="Verdana" w:hAnsi="Verdana" w:hint="default"/>
      <w:b/>
      <w:bCs/>
      <w:sz w:val="32"/>
      <w:szCs w:val="32"/>
    </w:rPr>
  </w:style>
  <w:style w:type="character" w:customStyle="1" w:styleId="storydeck31">
    <w:name w:val="storydeck31"/>
    <w:rsid w:val="006016EB"/>
    <w:rPr>
      <w:rFonts w:ascii="Verdana" w:hAnsi="Verdana" w:hint="default"/>
      <w:i w:val="0"/>
      <w:iCs w:val="0"/>
      <w:sz w:val="21"/>
      <w:szCs w:val="21"/>
    </w:rPr>
  </w:style>
  <w:style w:type="character" w:customStyle="1" w:styleId="subtitle10">
    <w:name w:val="subtitle1"/>
    <w:rsid w:val="006016EB"/>
    <w:rPr>
      <w:rFonts w:ascii="Verdana" w:hAnsi="Verdana" w:hint="default"/>
      <w:b w:val="0"/>
      <w:bCs w:val="0"/>
      <w:vanish w:val="0"/>
      <w:webHidden w:val="0"/>
      <w:color w:val="484848"/>
      <w:sz w:val="14"/>
      <w:szCs w:val="14"/>
      <w:specVanish w:val="0"/>
    </w:rPr>
  </w:style>
  <w:style w:type="paragraph" w:customStyle="1" w:styleId="g">
    <w:name w:val="g"/>
    <w:basedOn w:val="Normal"/>
    <w:rsid w:val="006016EB"/>
    <w:pPr>
      <w:spacing w:before="240" w:after="240"/>
    </w:pPr>
    <w:rPr>
      <w:rFonts w:eastAsia="Times New Roman"/>
      <w:sz w:val="24"/>
    </w:rPr>
  </w:style>
  <w:style w:type="character" w:customStyle="1" w:styleId="clsbiolink">
    <w:name w:val="clsbiolink"/>
    <w:basedOn w:val="DefaultParagraphFont"/>
    <w:rsid w:val="006016EB"/>
  </w:style>
  <w:style w:type="character" w:customStyle="1" w:styleId="clssmaller">
    <w:name w:val="clssmaller"/>
    <w:basedOn w:val="DefaultParagraphFont"/>
    <w:rsid w:val="006016EB"/>
  </w:style>
  <w:style w:type="character" w:customStyle="1" w:styleId="sm1">
    <w:name w:val="sm1"/>
    <w:rsid w:val="006016EB"/>
    <w:rPr>
      <w:rFonts w:ascii="Verdana" w:hAnsi="Verdana" w:hint="default"/>
      <w:i w:val="0"/>
      <w:iCs w:val="0"/>
      <w:smallCaps w:val="0"/>
      <w:color w:val="000000"/>
      <w:sz w:val="17"/>
      <w:szCs w:val="17"/>
    </w:rPr>
  </w:style>
  <w:style w:type="character" w:customStyle="1" w:styleId="noindentChar">
    <w:name w:val="noindent Char"/>
    <w:rsid w:val="006016EB"/>
    <w:rPr>
      <w:rFonts w:ascii="Arial" w:hAnsi="Arial" w:cs="Arial"/>
      <w:sz w:val="24"/>
      <w:szCs w:val="24"/>
      <w:lang w:val="en-US" w:eastAsia="en-US" w:bidi="ar-SA"/>
    </w:rPr>
  </w:style>
  <w:style w:type="character" w:customStyle="1" w:styleId="SmallChar1">
    <w:name w:val="Small Char1"/>
    <w:rsid w:val="006016EB"/>
    <w:rPr>
      <w:sz w:val="16"/>
      <w:szCs w:val="24"/>
      <w:lang w:val="en-US" w:eastAsia="en-US" w:bidi="ar-SA"/>
    </w:rPr>
  </w:style>
  <w:style w:type="character" w:customStyle="1" w:styleId="fullcite0">
    <w:name w:val="fullcite"/>
    <w:basedOn w:val="DefaultParagraphFont"/>
    <w:rsid w:val="006016EB"/>
  </w:style>
  <w:style w:type="character" w:customStyle="1" w:styleId="Style9ptThickunderline">
    <w:name w:val="Style 9 pt Thick underline"/>
    <w:rsid w:val="006016EB"/>
    <w:rPr>
      <w:sz w:val="24"/>
      <w:u w:val="thick"/>
    </w:rPr>
  </w:style>
  <w:style w:type="paragraph" w:customStyle="1" w:styleId="Repeatheader0">
    <w:name w:val="Repeat header"/>
    <w:basedOn w:val="Normal"/>
    <w:autoRedefine/>
    <w:rsid w:val="006016E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016EB"/>
    <w:rPr>
      <w:rFonts w:ascii="Times New Roman" w:hAnsi="Times New Roman" w:cs="Calibri"/>
      <w:sz w:val="16"/>
    </w:rPr>
  </w:style>
  <w:style w:type="character" w:customStyle="1" w:styleId="CardNotUnderlinedChar">
    <w:name w:val="Card Not Underlined Char"/>
    <w:rsid w:val="006016EB"/>
    <w:rPr>
      <w:sz w:val="16"/>
      <w:lang w:val="en-US" w:eastAsia="en-US" w:bidi="ar-SA"/>
    </w:rPr>
  </w:style>
  <w:style w:type="paragraph" w:customStyle="1" w:styleId="CardNotUnderlined3">
    <w:name w:val="Card Not Underlined 3"/>
    <w:basedOn w:val="CardNotUnderlined"/>
    <w:rsid w:val="006016EB"/>
    <w:rPr>
      <w:rFonts w:ascii="Times New Roman" w:hAnsi="Times New Roman" w:cs="Calibri"/>
    </w:rPr>
  </w:style>
  <w:style w:type="paragraph" w:customStyle="1" w:styleId="CardNotUnderlinedFinal">
    <w:name w:val="Card Not Underlined Final"/>
    <w:basedOn w:val="CardNotUnderlined3"/>
    <w:rsid w:val="006016EB"/>
    <w:rPr>
      <w:sz w:val="20"/>
    </w:rPr>
  </w:style>
  <w:style w:type="character" w:customStyle="1" w:styleId="tagChar3">
    <w:name w:val="tag Char3"/>
    <w:rsid w:val="006016EB"/>
    <w:rPr>
      <w:b/>
      <w:sz w:val="24"/>
      <w:szCs w:val="24"/>
      <w:lang w:val="en-US" w:eastAsia="en-US" w:bidi="ar-SA"/>
    </w:rPr>
  </w:style>
  <w:style w:type="character" w:customStyle="1" w:styleId="link-mailto">
    <w:name w:val="link-mailto"/>
    <w:basedOn w:val="DefaultParagraphFont"/>
    <w:rsid w:val="006016EB"/>
  </w:style>
  <w:style w:type="character" w:customStyle="1" w:styleId="StyleUnderlineUnderlineChar">
    <w:name w:val="Style Underline + Underline Char"/>
    <w:rsid w:val="006016EB"/>
    <w:rPr>
      <w:rFonts w:ascii="Trebuchet MS" w:hAnsi="Trebuchet MS"/>
      <w:szCs w:val="18"/>
      <w:u w:val="single"/>
      <w:lang w:val="en-US" w:eastAsia="en-US" w:bidi="ar-SA"/>
    </w:rPr>
  </w:style>
  <w:style w:type="paragraph" w:customStyle="1" w:styleId="formfld">
    <w:name w:val="formfld"/>
    <w:basedOn w:val="Normal"/>
    <w:rsid w:val="006016EB"/>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6016EB"/>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016EB"/>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016EB"/>
    <w:rPr>
      <w:rFonts w:ascii="Times New Roman" w:eastAsia="Times New Roman" w:hAnsi="Times New Roman" w:cs="Times New Roman"/>
      <w:sz w:val="20"/>
      <w:u w:val="thick"/>
    </w:rPr>
  </w:style>
  <w:style w:type="paragraph" w:customStyle="1" w:styleId="SmallCards">
    <w:name w:val="Small Cards"/>
    <w:basedOn w:val="Cards"/>
    <w:link w:val="SmallCardsChar"/>
    <w:rsid w:val="006016EB"/>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016EB"/>
    <w:rPr>
      <w:rFonts w:ascii="Times New Roman" w:eastAsia="Times New Roman" w:hAnsi="Times New Roman" w:cs="Times New Roman"/>
      <w:sz w:val="14"/>
    </w:rPr>
  </w:style>
  <w:style w:type="paragraph" w:customStyle="1" w:styleId="ReadingCites">
    <w:name w:val="Reading Cites"/>
    <w:basedOn w:val="Normal"/>
    <w:link w:val="ReadingCitesChar"/>
    <w:rsid w:val="006016EB"/>
    <w:rPr>
      <w:rFonts w:eastAsia="Times New Roman"/>
      <w:b/>
      <w:sz w:val="20"/>
      <w:szCs w:val="20"/>
    </w:rPr>
  </w:style>
  <w:style w:type="character" w:customStyle="1" w:styleId="ReadingCitesChar">
    <w:name w:val="Reading Cites Char"/>
    <w:link w:val="ReadingCites"/>
    <w:rsid w:val="006016EB"/>
    <w:rPr>
      <w:rFonts w:ascii="Calibri" w:eastAsia="Times New Roman" w:hAnsi="Calibri"/>
      <w:b/>
      <w:sz w:val="20"/>
      <w:szCs w:val="20"/>
    </w:rPr>
  </w:style>
  <w:style w:type="paragraph" w:customStyle="1" w:styleId="ContentsHeading">
    <w:name w:val="Contents Heading"/>
    <w:basedOn w:val="Heading1"/>
    <w:next w:val="Normal"/>
    <w:rsid w:val="006016E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016EB"/>
    <w:pPr>
      <w:spacing w:before="100" w:beforeAutospacing="1" w:after="100" w:afterAutospacing="1"/>
    </w:pPr>
    <w:rPr>
      <w:rFonts w:eastAsia="Times New Roman"/>
      <w:sz w:val="20"/>
    </w:rPr>
  </w:style>
  <w:style w:type="character" w:customStyle="1" w:styleId="CharacterStyle8">
    <w:name w:val="Character Style 8"/>
    <w:rsid w:val="006016EB"/>
    <w:rPr>
      <w:sz w:val="22"/>
      <w:szCs w:val="22"/>
    </w:rPr>
  </w:style>
  <w:style w:type="paragraph" w:customStyle="1" w:styleId="Style110">
    <w:name w:val="Style 11"/>
    <w:rsid w:val="006016E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016E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6016EB"/>
    <w:rPr>
      <w:b/>
      <w:sz w:val="24"/>
    </w:rPr>
  </w:style>
  <w:style w:type="character" w:customStyle="1" w:styleId="CardText1CharChar">
    <w:name w:val="Card Text 1 Char Char"/>
    <w:rsid w:val="006016EB"/>
    <w:rPr>
      <w:rFonts w:ascii="Arial Narrow" w:hAnsi="Arial Narrow"/>
      <w:color w:val="000000"/>
      <w:sz w:val="22"/>
      <w:szCs w:val="22"/>
      <w:u w:val="single"/>
      <w:lang w:val="en-US" w:eastAsia="en-US" w:bidi="ar-SA"/>
    </w:rPr>
  </w:style>
  <w:style w:type="character" w:customStyle="1" w:styleId="CardText1Char1">
    <w:name w:val="Card Text 1 Char1"/>
    <w:rsid w:val="006016EB"/>
    <w:rPr>
      <w:rFonts w:ascii="Arial Narrow" w:hAnsi="Arial Narrow"/>
      <w:color w:val="000000"/>
      <w:sz w:val="22"/>
      <w:szCs w:val="22"/>
      <w:u w:val="single"/>
      <w:lang w:val="en-US" w:eastAsia="en-US" w:bidi="ar-SA"/>
    </w:rPr>
  </w:style>
  <w:style w:type="paragraph" w:customStyle="1" w:styleId="Style70">
    <w:name w:val="Style 7"/>
    <w:rsid w:val="006016EB"/>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6016EB"/>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016E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016EB"/>
  </w:style>
  <w:style w:type="paragraph" w:customStyle="1" w:styleId="Header1">
    <w:name w:val="Header1"/>
    <w:aliases w:val="Header Char Char,Header Char Char Char Char Char Char Char Cha,Char Char Char Cha"/>
    <w:basedOn w:val="Heading1"/>
    <w:next w:val="Heading1"/>
    <w:qFormat/>
    <w:rsid w:val="006016E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016EB"/>
    <w:rPr>
      <w:b/>
      <w:bCs/>
      <w:color w:val="695B54"/>
    </w:rPr>
  </w:style>
  <w:style w:type="paragraph" w:customStyle="1" w:styleId="Heading11">
    <w:name w:val="Heading 11"/>
    <w:basedOn w:val="Normal"/>
    <w:next w:val="Normal"/>
    <w:rsid w:val="006016EB"/>
    <w:pPr>
      <w:keepNext/>
      <w:widowControl w:val="0"/>
      <w:suppressAutoHyphens/>
      <w:jc w:val="center"/>
    </w:pPr>
    <w:rPr>
      <w:rFonts w:eastAsia="Tahoma"/>
      <w:b/>
      <w:sz w:val="48"/>
      <w:szCs w:val="32"/>
      <w:u w:val="single"/>
    </w:rPr>
  </w:style>
  <w:style w:type="paragraph" w:customStyle="1" w:styleId="TextHeading">
    <w:name w:val="Text Heading"/>
    <w:basedOn w:val="Heading3"/>
    <w:rsid w:val="006016EB"/>
    <w:pPr>
      <w:keepLines w:val="0"/>
      <w:pageBreakBefore w:val="0"/>
      <w:spacing w:before="0"/>
      <w:jc w:val="left"/>
    </w:pPr>
    <w:rPr>
      <w:rFonts w:eastAsia="Times New Roman" w:cs="Arial"/>
      <w:bCs w:val="0"/>
      <w:sz w:val="22"/>
      <w:szCs w:val="26"/>
    </w:rPr>
  </w:style>
  <w:style w:type="character" w:customStyle="1" w:styleId="TextHeadingChar">
    <w:name w:val="Text Heading Char"/>
    <w:rsid w:val="006016EB"/>
    <w:rPr>
      <w:rFonts w:cs="Arial"/>
      <w:b/>
      <w:bCs/>
      <w:sz w:val="22"/>
      <w:szCs w:val="26"/>
      <w:u w:val="single"/>
      <w:lang w:val="en-US" w:eastAsia="en-US" w:bidi="ar-SA"/>
    </w:rPr>
  </w:style>
  <w:style w:type="character" w:customStyle="1" w:styleId="FootnoteCharacters">
    <w:name w:val="Footnote Characters"/>
    <w:rsid w:val="006016EB"/>
    <w:rPr>
      <w:vertAlign w:val="superscript"/>
    </w:rPr>
  </w:style>
  <w:style w:type="paragraph" w:customStyle="1" w:styleId="StyleHeading1BlockTitleHeading1Char1ALEXHeadingBrief-He2">
    <w:name w:val="Style Heading 1Block TitleHeading 1 Char1ALEXHeadingBrief - He...2"/>
    <w:basedOn w:val="Heading1"/>
    <w:autoRedefine/>
    <w:rsid w:val="006016E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016E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016E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016EB"/>
    <w:rPr>
      <w:rFonts w:ascii="Arial" w:eastAsia="Times New Roman" w:hAnsi="Arial"/>
      <w:smallCaps/>
    </w:rPr>
  </w:style>
  <w:style w:type="paragraph" w:customStyle="1" w:styleId="DebateBody">
    <w:name w:val="Debate Body"/>
    <w:basedOn w:val="Normal"/>
    <w:qFormat/>
    <w:rsid w:val="006016EB"/>
    <w:rPr>
      <w:rFonts w:ascii="Cambria" w:eastAsia="Cambria" w:hAnsi="Cambria"/>
      <w:b/>
      <w:caps/>
      <w:sz w:val="24"/>
    </w:rPr>
  </w:style>
  <w:style w:type="paragraph" w:customStyle="1" w:styleId="StyleDebateBodyBefore12pt">
    <w:name w:val="Style Debate Body + Before:  12 pt"/>
    <w:basedOn w:val="Normal"/>
    <w:next w:val="Normal"/>
    <w:rsid w:val="006016EB"/>
    <w:pPr>
      <w:spacing w:before="240"/>
    </w:pPr>
    <w:rPr>
      <w:rFonts w:eastAsia="Times New Roman"/>
      <w:bCs/>
      <w:sz w:val="20"/>
      <w:szCs w:val="20"/>
    </w:rPr>
  </w:style>
  <w:style w:type="paragraph" w:customStyle="1" w:styleId="StyleDebateBodyBefore12pt1">
    <w:name w:val="Style Debate Body + Before:  12 pt1"/>
    <w:basedOn w:val="Normal"/>
    <w:rsid w:val="006016EB"/>
    <w:pPr>
      <w:spacing w:before="240"/>
    </w:pPr>
    <w:rPr>
      <w:rFonts w:eastAsia="Times New Roman"/>
      <w:bCs/>
      <w:sz w:val="20"/>
      <w:szCs w:val="20"/>
    </w:rPr>
  </w:style>
  <w:style w:type="character" w:customStyle="1" w:styleId="10ptnotbold">
    <w:name w:val="10ptnotbold"/>
    <w:rsid w:val="006016EB"/>
    <w:rPr>
      <w:sz w:val="20"/>
    </w:rPr>
  </w:style>
  <w:style w:type="paragraph" w:customStyle="1" w:styleId="PageNumber11">
    <w:name w:val="Page Number11"/>
    <w:basedOn w:val="Normal"/>
    <w:next w:val="Normal"/>
    <w:rsid w:val="006016EB"/>
    <w:rPr>
      <w:rFonts w:eastAsia="Times New Roman"/>
      <w:sz w:val="20"/>
    </w:rPr>
  </w:style>
  <w:style w:type="character" w:customStyle="1" w:styleId="Heading2CharCharCharCharCharCharCharCharCharCharCharCharCharChar1">
    <w:name w:val="Heading 2 Char Char Char Char Char Char Char Char Char Char Char Char Char Char1"/>
    <w:rsid w:val="006016EB"/>
    <w:rPr>
      <w:rFonts w:eastAsia="SimSun" w:cs="Arial"/>
      <w:b/>
      <w:bCs/>
      <w:iCs/>
      <w:sz w:val="24"/>
      <w:szCs w:val="28"/>
      <w:lang w:val="en-US" w:eastAsia="zh-CN" w:bidi="ar-SA"/>
    </w:rPr>
  </w:style>
  <w:style w:type="character" w:customStyle="1" w:styleId="Char31">
    <w:name w:val="Char31"/>
    <w:rsid w:val="006016EB"/>
    <w:rPr>
      <w:rFonts w:cs="Arial"/>
      <w:bCs/>
      <w:u w:val="thick"/>
      <w:lang w:val="en-US" w:eastAsia="en-US" w:bidi="ar-SA"/>
    </w:rPr>
  </w:style>
  <w:style w:type="paragraph" w:customStyle="1" w:styleId="StyleHeading1Centered">
    <w:name w:val="Style Heading 1 + Centered"/>
    <w:basedOn w:val="Heading1"/>
    <w:rsid w:val="006016E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016E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016E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016EB"/>
    <w:pPr>
      <w:spacing w:before="120"/>
    </w:pPr>
    <w:rPr>
      <w:rFonts w:eastAsia="Times New Roman"/>
      <w:sz w:val="20"/>
    </w:rPr>
  </w:style>
  <w:style w:type="character" w:customStyle="1" w:styleId="underliningChar0">
    <w:name w:val="underlining Char"/>
    <w:rsid w:val="006016EB"/>
    <w:rPr>
      <w:b/>
      <w:szCs w:val="24"/>
      <w:u w:val="single"/>
      <w:lang w:val="en-US" w:eastAsia="en-US" w:bidi="ar-SA"/>
    </w:rPr>
  </w:style>
  <w:style w:type="character" w:customStyle="1" w:styleId="notreadChar">
    <w:name w:val="not read Char"/>
    <w:rsid w:val="006016EB"/>
    <w:rPr>
      <w:sz w:val="18"/>
      <w:szCs w:val="24"/>
      <w:lang w:val="en-US" w:eastAsia="en-US" w:bidi="ar-SA"/>
    </w:rPr>
  </w:style>
  <w:style w:type="paragraph" w:customStyle="1" w:styleId="StyleStrong10ptNotBold">
    <w:name w:val="Style Strong + 10 pt Not Bold"/>
    <w:basedOn w:val="Normal"/>
    <w:autoRedefine/>
    <w:rsid w:val="006016EB"/>
    <w:pPr>
      <w:ind w:left="720" w:hanging="360"/>
    </w:pPr>
    <w:rPr>
      <w:rFonts w:eastAsia="Times New Roman"/>
      <w:sz w:val="26"/>
      <w:szCs w:val="26"/>
    </w:rPr>
  </w:style>
  <w:style w:type="character" w:customStyle="1" w:styleId="prbodytext1">
    <w:name w:val="pr_bodytext1"/>
    <w:rsid w:val="006016EB"/>
    <w:rPr>
      <w:rFonts w:ascii="Arial" w:hAnsi="Arial" w:cs="Arial" w:hint="default"/>
      <w:sz w:val="20"/>
      <w:szCs w:val="20"/>
    </w:rPr>
  </w:style>
  <w:style w:type="character" w:customStyle="1" w:styleId="smallCharChar">
    <w:name w:val="small Char Char"/>
    <w:rsid w:val="006016EB"/>
    <w:rPr>
      <w:rFonts w:ascii="Times New Roman" w:eastAsia="Times New Roman" w:hAnsi="Times New Roman" w:cs="Times New Roman"/>
      <w:sz w:val="12"/>
      <w:szCs w:val="16"/>
    </w:rPr>
  </w:style>
  <w:style w:type="character" w:customStyle="1" w:styleId="Undlerine">
    <w:name w:val="Undlerine"/>
    <w:qFormat/>
    <w:rsid w:val="006016EB"/>
    <w:rPr>
      <w:rFonts w:ascii="Times New Roman" w:hAnsi="Times New Roman"/>
      <w:w w:val="110"/>
      <w:sz w:val="20"/>
      <w:szCs w:val="20"/>
      <w:u w:val="single"/>
      <w:bdr w:val="none" w:sz="0" w:space="0" w:color="auto"/>
      <w:lang w:bidi="he-IL"/>
    </w:rPr>
  </w:style>
  <w:style w:type="character" w:customStyle="1" w:styleId="Aunderline1">
    <w:name w:val="Aunderline"/>
    <w:qFormat/>
    <w:rsid w:val="006016EB"/>
    <w:rPr>
      <w:rFonts w:ascii="Times New Roman" w:hAnsi="Times New Roman"/>
      <w:sz w:val="20"/>
      <w:u w:val="single"/>
    </w:rPr>
  </w:style>
  <w:style w:type="paragraph" w:customStyle="1" w:styleId="NormalUnderline0">
    <w:name w:val="Normal + Underline"/>
    <w:basedOn w:val="Normal"/>
    <w:link w:val="NormalUnderlineChar0"/>
    <w:rsid w:val="006016EB"/>
    <w:pPr>
      <w:ind w:left="720"/>
    </w:pPr>
    <w:rPr>
      <w:rFonts w:eastAsia="Times New Roman"/>
      <w:b/>
      <w:sz w:val="20"/>
      <w:u w:val="single"/>
      <w:lang w:val="x-none" w:eastAsia="x-none"/>
    </w:rPr>
  </w:style>
  <w:style w:type="character" w:customStyle="1" w:styleId="NormalUnderlineChar0">
    <w:name w:val="Normal + Underline Char"/>
    <w:link w:val="NormalUnderline0"/>
    <w:rsid w:val="006016EB"/>
    <w:rPr>
      <w:rFonts w:ascii="Calibri" w:eastAsia="Times New Roman" w:hAnsi="Calibri"/>
      <w:b/>
      <w:sz w:val="20"/>
      <w:u w:val="single"/>
      <w:lang w:val="x-none" w:eastAsia="x-none"/>
    </w:rPr>
  </w:style>
  <w:style w:type="character" w:customStyle="1" w:styleId="Boxes">
    <w:name w:val="Boxes"/>
    <w:qFormat/>
    <w:rsid w:val="006016EB"/>
    <w:rPr>
      <w:rFonts w:ascii="Times New Roman" w:hAnsi="Times New Roman"/>
      <w:sz w:val="20"/>
      <w:u w:val="single"/>
      <w:bdr w:val="single" w:sz="4" w:space="0" w:color="auto"/>
    </w:rPr>
  </w:style>
  <w:style w:type="character" w:customStyle="1" w:styleId="tim">
    <w:name w:val="tim"/>
    <w:qFormat/>
    <w:rsid w:val="006016EB"/>
    <w:rPr>
      <w:rFonts w:ascii="Times New Roman" w:hAnsi="Times New Roman"/>
      <w:sz w:val="20"/>
      <w:u w:val="single"/>
    </w:rPr>
  </w:style>
  <w:style w:type="character" w:customStyle="1" w:styleId="hl">
    <w:name w:val="hl"/>
    <w:basedOn w:val="DefaultParagraphFont"/>
    <w:rsid w:val="006016EB"/>
  </w:style>
  <w:style w:type="character" w:customStyle="1" w:styleId="clock1">
    <w:name w:val="clock1"/>
    <w:rsid w:val="006016EB"/>
    <w:rPr>
      <w:color w:val="B51B1B"/>
    </w:rPr>
  </w:style>
  <w:style w:type="character" w:customStyle="1" w:styleId="smallChar10">
    <w:name w:val="small Char1"/>
    <w:rsid w:val="006016EB"/>
    <w:rPr>
      <w:sz w:val="12"/>
      <w:szCs w:val="16"/>
      <w:lang w:val="en-US" w:eastAsia="en-US" w:bidi="ar-SA"/>
    </w:rPr>
  </w:style>
  <w:style w:type="character" w:customStyle="1" w:styleId="SmallCardsCharChar">
    <w:name w:val="Small Cards Char Char"/>
    <w:rsid w:val="006016EB"/>
    <w:rPr>
      <w:sz w:val="14"/>
      <w:szCs w:val="24"/>
      <w:lang w:val="en-US" w:eastAsia="en-US" w:bidi="ar-SA"/>
    </w:rPr>
  </w:style>
  <w:style w:type="paragraph" w:customStyle="1" w:styleId="NormalCards">
    <w:name w:val="Normal Cards"/>
    <w:basedOn w:val="Normal"/>
    <w:rsid w:val="006016EB"/>
    <w:pPr>
      <w:ind w:left="288"/>
    </w:pPr>
    <w:rPr>
      <w:rFonts w:eastAsia="Times New Roman"/>
      <w:sz w:val="20"/>
    </w:rPr>
  </w:style>
  <w:style w:type="character" w:customStyle="1" w:styleId="iniciales">
    <w:name w:val="iniciales"/>
    <w:basedOn w:val="DefaultParagraphFont"/>
    <w:rsid w:val="006016EB"/>
  </w:style>
  <w:style w:type="character" w:customStyle="1" w:styleId="Style10ptBoldUnderline">
    <w:name w:val="Style 10 pt Bold Underline"/>
    <w:rsid w:val="006016EB"/>
    <w:rPr>
      <w:b/>
      <w:bCs/>
      <w:sz w:val="20"/>
      <w:u w:val="single"/>
    </w:rPr>
  </w:style>
  <w:style w:type="paragraph" w:customStyle="1" w:styleId="outdent">
    <w:name w:val="outdent"/>
    <w:basedOn w:val="Normal"/>
    <w:rsid w:val="006016E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016EB"/>
    <w:pPr>
      <w:spacing w:before="100" w:beforeAutospacing="1" w:after="100" w:afterAutospacing="1"/>
    </w:pPr>
    <w:rPr>
      <w:rFonts w:eastAsia="Times New Roman"/>
      <w:sz w:val="24"/>
    </w:rPr>
  </w:style>
  <w:style w:type="paragraph" w:customStyle="1" w:styleId="separator">
    <w:name w:val="separator"/>
    <w:basedOn w:val="Normal"/>
    <w:rsid w:val="006016EB"/>
    <w:pPr>
      <w:spacing w:before="100" w:beforeAutospacing="1" w:after="100" w:afterAutospacing="1"/>
    </w:pPr>
    <w:rPr>
      <w:rFonts w:eastAsia="Times New Roman"/>
      <w:sz w:val="24"/>
    </w:rPr>
  </w:style>
  <w:style w:type="paragraph" w:customStyle="1" w:styleId="bulletfollow">
    <w:name w:val="bulletfollow"/>
    <w:basedOn w:val="Normal"/>
    <w:rsid w:val="006016EB"/>
    <w:pPr>
      <w:spacing w:before="100" w:beforeAutospacing="1" w:after="100" w:afterAutospacing="1"/>
    </w:pPr>
    <w:rPr>
      <w:rFonts w:eastAsia="Times New Roman"/>
      <w:sz w:val="24"/>
    </w:rPr>
  </w:style>
  <w:style w:type="paragraph" w:customStyle="1" w:styleId="bulleted">
    <w:name w:val="bulleted"/>
    <w:basedOn w:val="Normal"/>
    <w:rsid w:val="006016EB"/>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016EB"/>
    <w:rPr>
      <w:rFonts w:ascii="Times New Roman" w:eastAsia="Times New Roman" w:hAnsi="Times New Roman" w:cs="Times New Roman"/>
      <w:strike/>
      <w:sz w:val="20"/>
      <w:szCs w:val="20"/>
    </w:rPr>
  </w:style>
  <w:style w:type="character" w:customStyle="1" w:styleId="StrikethroughChar">
    <w:name w:val="Strikethrough Char"/>
    <w:link w:val="Strikethrough0"/>
    <w:rsid w:val="006016EB"/>
    <w:rPr>
      <w:rFonts w:ascii="Times New Roman" w:eastAsia="Times New Roman" w:hAnsi="Times New Roman" w:cs="Times New Roman"/>
      <w:strike/>
      <w:sz w:val="20"/>
      <w:szCs w:val="20"/>
    </w:rPr>
  </w:style>
  <w:style w:type="character" w:customStyle="1" w:styleId="UnderlineCardsCharChar">
    <w:name w:val="Underline Cards Char Char"/>
    <w:rsid w:val="006016EB"/>
    <w:rPr>
      <w:rFonts w:eastAsia="SimSun"/>
      <w:szCs w:val="24"/>
      <w:u w:val="thick"/>
      <w:lang w:val="en-US" w:eastAsia="en-US" w:bidi="ar-SA"/>
    </w:rPr>
  </w:style>
  <w:style w:type="character" w:customStyle="1" w:styleId="head">
    <w:name w:val="head"/>
    <w:basedOn w:val="DefaultParagraphFont"/>
    <w:rsid w:val="006016EB"/>
  </w:style>
  <w:style w:type="paragraph" w:customStyle="1" w:styleId="authorgroup">
    <w:name w:val="authorgroup"/>
    <w:basedOn w:val="Normal"/>
    <w:rsid w:val="006016EB"/>
    <w:pPr>
      <w:spacing w:before="100" w:beforeAutospacing="1" w:after="100" w:afterAutospacing="1"/>
    </w:pPr>
    <w:rPr>
      <w:rFonts w:eastAsia="Calibri"/>
      <w:sz w:val="24"/>
    </w:rPr>
  </w:style>
  <w:style w:type="paragraph" w:customStyle="1" w:styleId="affiliation1">
    <w:name w:val="affiliation1"/>
    <w:basedOn w:val="Normal"/>
    <w:rsid w:val="006016EB"/>
    <w:pPr>
      <w:spacing w:before="100" w:beforeAutospacing="1" w:after="100" w:afterAutospacing="1"/>
    </w:pPr>
    <w:rPr>
      <w:rFonts w:eastAsia="Calibri"/>
      <w:sz w:val="24"/>
    </w:rPr>
  </w:style>
  <w:style w:type="paragraph" w:customStyle="1" w:styleId="norm">
    <w:name w:val="norm"/>
    <w:basedOn w:val="Normal"/>
    <w:rsid w:val="006016EB"/>
    <w:pPr>
      <w:spacing w:before="100" w:beforeAutospacing="1" w:after="100" w:afterAutospacing="1"/>
    </w:pPr>
    <w:rPr>
      <w:rFonts w:eastAsia="Calibri"/>
      <w:sz w:val="24"/>
    </w:rPr>
  </w:style>
  <w:style w:type="character" w:customStyle="1" w:styleId="smallcapitals">
    <w:name w:val="smallcapitals"/>
    <w:basedOn w:val="DefaultParagraphFont"/>
    <w:rsid w:val="006016EB"/>
  </w:style>
  <w:style w:type="character" w:customStyle="1" w:styleId="number0">
    <w:name w:val="number"/>
    <w:basedOn w:val="DefaultParagraphFont"/>
    <w:rsid w:val="006016EB"/>
  </w:style>
  <w:style w:type="character" w:customStyle="1" w:styleId="swauthor">
    <w:name w:val="sw_author"/>
    <w:rsid w:val="006016EB"/>
  </w:style>
  <w:style w:type="character" w:customStyle="1" w:styleId="articlebody1">
    <w:name w:val="articlebody1"/>
    <w:rsid w:val="006016EB"/>
  </w:style>
  <w:style w:type="character" w:customStyle="1" w:styleId="small1">
    <w:name w:val="small1"/>
    <w:rsid w:val="006016EB"/>
  </w:style>
  <w:style w:type="paragraph" w:customStyle="1" w:styleId="AuthorDate2">
    <w:name w:val="Author/Date"/>
    <w:basedOn w:val="Normal"/>
    <w:link w:val="AuthorDateChar1"/>
    <w:rsid w:val="006016EB"/>
    <w:rPr>
      <w:rFonts w:eastAsia="Times New Roman"/>
      <w:b/>
      <w:sz w:val="24"/>
      <w:u w:val="single"/>
    </w:rPr>
  </w:style>
  <w:style w:type="character" w:customStyle="1" w:styleId="AuthorDateChar1">
    <w:name w:val="Author/Date Char1"/>
    <w:link w:val="AuthorDate2"/>
    <w:rsid w:val="006016EB"/>
    <w:rPr>
      <w:rFonts w:ascii="Calibri" w:eastAsia="Times New Roman" w:hAnsi="Calibri"/>
      <w:b/>
      <w:u w:val="single"/>
    </w:rPr>
  </w:style>
  <w:style w:type="character" w:customStyle="1" w:styleId="Shortcite">
    <w:name w:val="Shortcite"/>
    <w:basedOn w:val="DefaultParagraphFont"/>
    <w:rsid w:val="006016EB"/>
    <w:rPr>
      <w:rFonts w:ascii="Times New Roman" w:hAnsi="Times New Roman"/>
      <w:b/>
      <w:bCs/>
      <w:sz w:val="20"/>
    </w:rPr>
  </w:style>
  <w:style w:type="character" w:customStyle="1" w:styleId="Longcite">
    <w:name w:val="Longcite"/>
    <w:basedOn w:val="DefaultParagraphFont"/>
    <w:rsid w:val="006016EB"/>
    <w:rPr>
      <w:sz w:val="16"/>
    </w:rPr>
  </w:style>
  <w:style w:type="paragraph" w:customStyle="1" w:styleId="analytic0">
    <w:name w:val="analytic"/>
    <w:basedOn w:val="Normal"/>
    <w:link w:val="analyticChar0"/>
    <w:uiPriority w:val="4"/>
    <w:qFormat/>
    <w:rsid w:val="006016EB"/>
    <w:pPr>
      <w:spacing w:before="120"/>
    </w:pPr>
    <w:rPr>
      <w:rFonts w:ascii="Arial" w:hAnsi="Arial"/>
      <w:b/>
      <w:sz w:val="20"/>
    </w:rPr>
  </w:style>
  <w:style w:type="character" w:customStyle="1" w:styleId="analyticChar0">
    <w:name w:val="analytic Char"/>
    <w:basedOn w:val="DefaultParagraphFont"/>
    <w:link w:val="analytic0"/>
    <w:uiPriority w:val="4"/>
    <w:rsid w:val="006016EB"/>
    <w:rPr>
      <w:rFonts w:ascii="Arial" w:hAnsi="Arial"/>
      <w:b/>
      <w:sz w:val="20"/>
    </w:rPr>
  </w:style>
  <w:style w:type="character" w:customStyle="1" w:styleId="Normal30">
    <w:name w:val="Normal3"/>
    <w:basedOn w:val="DefaultParagraphFont"/>
    <w:rsid w:val="006016EB"/>
  </w:style>
  <w:style w:type="paragraph" w:customStyle="1" w:styleId="PageNumber8">
    <w:name w:val="Page Number8"/>
    <w:basedOn w:val="Normal"/>
    <w:next w:val="Normal"/>
    <w:rsid w:val="006016EB"/>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016EB"/>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016EB"/>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6016EB"/>
    <w:rPr>
      <w:rFonts w:cs="New Baskerville"/>
      <w:color w:val="000000"/>
    </w:rPr>
  </w:style>
  <w:style w:type="character" w:customStyle="1" w:styleId="postauthor">
    <w:name w:val="postauthor"/>
    <w:basedOn w:val="DefaultParagraphFont"/>
    <w:rsid w:val="006016EB"/>
  </w:style>
  <w:style w:type="paragraph" w:customStyle="1" w:styleId="notes-source-hasnotes">
    <w:name w:val="notes-source-hasnotes"/>
    <w:basedOn w:val="Normal"/>
    <w:rsid w:val="006016EB"/>
    <w:pPr>
      <w:spacing w:before="100" w:beforeAutospacing="1" w:after="100" w:afterAutospacing="1"/>
    </w:pPr>
    <w:rPr>
      <w:rFonts w:ascii="Times" w:hAnsi="Times"/>
      <w:sz w:val="20"/>
      <w:szCs w:val="20"/>
    </w:rPr>
  </w:style>
  <w:style w:type="character" w:customStyle="1" w:styleId="span">
    <w:name w:val="span"/>
    <w:basedOn w:val="DefaultParagraphFont"/>
    <w:rsid w:val="006016EB"/>
  </w:style>
  <w:style w:type="character" w:customStyle="1" w:styleId="maintitle">
    <w:name w:val="maintitle"/>
    <w:basedOn w:val="DefaultParagraphFont"/>
    <w:rsid w:val="006016EB"/>
  </w:style>
  <w:style w:type="character" w:customStyle="1" w:styleId="thirdparty-logo">
    <w:name w:val="thirdparty-logo"/>
    <w:basedOn w:val="DefaultParagraphFont"/>
    <w:rsid w:val="006016EB"/>
  </w:style>
  <w:style w:type="paragraph" w:customStyle="1" w:styleId="articlemeta">
    <w:name w:val="articlemeta"/>
    <w:basedOn w:val="Normal"/>
    <w:rsid w:val="006016EB"/>
    <w:pPr>
      <w:spacing w:before="100" w:beforeAutospacing="1" w:after="100" w:afterAutospacing="1"/>
    </w:pPr>
    <w:rPr>
      <w:rFonts w:ascii="Times" w:hAnsi="Times"/>
      <w:sz w:val="20"/>
      <w:szCs w:val="20"/>
    </w:rPr>
  </w:style>
  <w:style w:type="character" w:customStyle="1" w:styleId="vcard">
    <w:name w:val="vcard"/>
    <w:basedOn w:val="DefaultParagraphFont"/>
    <w:rsid w:val="006016EB"/>
  </w:style>
  <w:style w:type="character" w:customStyle="1" w:styleId="print-footnote">
    <w:name w:val="print-footnote"/>
    <w:basedOn w:val="DefaultParagraphFont"/>
    <w:rsid w:val="006016EB"/>
  </w:style>
  <w:style w:type="character" w:customStyle="1" w:styleId="datestring">
    <w:name w:val="datestring"/>
    <w:basedOn w:val="DefaultParagraphFont"/>
    <w:rsid w:val="006016EB"/>
  </w:style>
  <w:style w:type="paragraph" w:customStyle="1" w:styleId="left">
    <w:name w:val="left"/>
    <w:basedOn w:val="Normal"/>
    <w:rsid w:val="006016EB"/>
    <w:pPr>
      <w:spacing w:before="100" w:beforeAutospacing="1" w:after="100" w:afterAutospacing="1"/>
    </w:pPr>
    <w:rPr>
      <w:rFonts w:ascii="Times" w:hAnsi="Times"/>
      <w:sz w:val="20"/>
      <w:szCs w:val="20"/>
    </w:rPr>
  </w:style>
  <w:style w:type="paragraph" w:customStyle="1" w:styleId="right">
    <w:name w:val="right"/>
    <w:basedOn w:val="Normal"/>
    <w:rsid w:val="006016EB"/>
    <w:pPr>
      <w:spacing w:before="100" w:beforeAutospacing="1" w:after="100" w:afterAutospacing="1"/>
    </w:pPr>
    <w:rPr>
      <w:rFonts w:ascii="Times" w:hAnsi="Times"/>
      <w:sz w:val="20"/>
      <w:szCs w:val="20"/>
    </w:rPr>
  </w:style>
  <w:style w:type="character" w:customStyle="1" w:styleId="gptad">
    <w:name w:val="gptad"/>
    <w:basedOn w:val="DefaultParagraphFont"/>
    <w:rsid w:val="006016EB"/>
  </w:style>
  <w:style w:type="paragraph" w:customStyle="1" w:styleId="creditpostedmodified">
    <w:name w:val="credit_posted_modified"/>
    <w:basedOn w:val="Normal"/>
    <w:rsid w:val="006016EB"/>
    <w:pPr>
      <w:spacing w:before="100" w:beforeAutospacing="1" w:after="100" w:afterAutospacing="1"/>
    </w:pPr>
    <w:rPr>
      <w:rFonts w:ascii="Times" w:hAnsi="Times"/>
      <w:sz w:val="20"/>
      <w:szCs w:val="20"/>
    </w:rPr>
  </w:style>
  <w:style w:type="character" w:customStyle="1" w:styleId="creditline">
    <w:name w:val="creditline"/>
    <w:basedOn w:val="DefaultParagraphFont"/>
    <w:rsid w:val="006016EB"/>
  </w:style>
  <w:style w:type="character" w:customStyle="1" w:styleId="grd">
    <w:name w:val="grd"/>
    <w:basedOn w:val="DefaultParagraphFont"/>
    <w:rsid w:val="006016EB"/>
  </w:style>
  <w:style w:type="paragraph" w:customStyle="1" w:styleId="hs-text-container">
    <w:name w:val="hs-text-container"/>
    <w:basedOn w:val="Normal"/>
    <w:rsid w:val="006016EB"/>
    <w:pPr>
      <w:spacing w:before="100" w:beforeAutospacing="1" w:after="100" w:afterAutospacing="1"/>
    </w:pPr>
    <w:rPr>
      <w:rFonts w:ascii="Times" w:hAnsi="Times"/>
      <w:sz w:val="20"/>
      <w:szCs w:val="20"/>
    </w:rPr>
  </w:style>
  <w:style w:type="character" w:customStyle="1" w:styleId="created">
    <w:name w:val="created"/>
    <w:basedOn w:val="DefaultParagraphFont"/>
    <w:rsid w:val="006016EB"/>
  </w:style>
  <w:style w:type="character" w:customStyle="1" w:styleId="changed">
    <w:name w:val="changed"/>
    <w:basedOn w:val="DefaultParagraphFont"/>
    <w:rsid w:val="006016EB"/>
  </w:style>
  <w:style w:type="character" w:customStyle="1" w:styleId="article-author-name">
    <w:name w:val="article-author-name"/>
    <w:basedOn w:val="DefaultParagraphFont"/>
    <w:rsid w:val="006016EB"/>
  </w:style>
  <w:style w:type="character" w:customStyle="1" w:styleId="bioexcerpt">
    <w:name w:val="bio_excerpt"/>
    <w:basedOn w:val="DefaultParagraphFont"/>
    <w:rsid w:val="006016EB"/>
  </w:style>
  <w:style w:type="character" w:customStyle="1" w:styleId="commentcount">
    <w:name w:val="comment_count"/>
    <w:basedOn w:val="DefaultParagraphFont"/>
    <w:rsid w:val="006016EB"/>
  </w:style>
  <w:style w:type="character" w:customStyle="1" w:styleId="searchtermshighlighted">
    <w:name w:val="searchtermshighlighted"/>
    <w:basedOn w:val="DefaultParagraphFont"/>
    <w:rsid w:val="006016EB"/>
  </w:style>
  <w:style w:type="character" w:customStyle="1" w:styleId="contributornametrigger">
    <w:name w:val="contributornametrigger"/>
    <w:basedOn w:val="DefaultParagraphFont"/>
    <w:rsid w:val="006016EB"/>
  </w:style>
  <w:style w:type="character" w:customStyle="1" w:styleId="bylinepipe">
    <w:name w:val="bylinepipe"/>
    <w:basedOn w:val="DefaultParagraphFont"/>
    <w:rsid w:val="006016EB"/>
  </w:style>
  <w:style w:type="character" w:customStyle="1" w:styleId="lucenesearchresulturlb">
    <w:name w:val="lucene_search_result_url_b"/>
    <w:basedOn w:val="DefaultParagraphFont"/>
    <w:rsid w:val="006016EB"/>
  </w:style>
  <w:style w:type="character" w:customStyle="1" w:styleId="faculty-title">
    <w:name w:val="faculty-title"/>
    <w:basedOn w:val="DefaultParagraphFont"/>
    <w:rsid w:val="006016EB"/>
  </w:style>
  <w:style w:type="character" w:customStyle="1" w:styleId="count">
    <w:name w:val="count"/>
    <w:basedOn w:val="DefaultParagraphFont"/>
    <w:rsid w:val="006016EB"/>
  </w:style>
  <w:style w:type="character" w:customStyle="1" w:styleId="volume">
    <w:name w:val="volume"/>
    <w:basedOn w:val="DefaultParagraphFont"/>
    <w:rsid w:val="006016EB"/>
  </w:style>
  <w:style w:type="character" w:customStyle="1" w:styleId="issue">
    <w:name w:val="issue"/>
    <w:basedOn w:val="DefaultParagraphFont"/>
    <w:rsid w:val="006016EB"/>
  </w:style>
  <w:style w:type="character" w:customStyle="1" w:styleId="pages">
    <w:name w:val="pages"/>
    <w:basedOn w:val="DefaultParagraphFont"/>
    <w:rsid w:val="006016EB"/>
  </w:style>
  <w:style w:type="character" w:customStyle="1" w:styleId="person">
    <w:name w:val="person"/>
    <w:basedOn w:val="DefaultParagraphFont"/>
    <w:rsid w:val="006016EB"/>
  </w:style>
  <w:style w:type="character" w:customStyle="1" w:styleId="corresponding">
    <w:name w:val="corresponding"/>
    <w:basedOn w:val="DefaultParagraphFont"/>
    <w:rsid w:val="006016EB"/>
  </w:style>
  <w:style w:type="paragraph" w:customStyle="1" w:styleId="entry-meta">
    <w:name w:val="entry-meta"/>
    <w:basedOn w:val="Normal"/>
    <w:rsid w:val="006016EB"/>
    <w:pPr>
      <w:spacing w:before="100" w:beforeAutospacing="1" w:after="100" w:afterAutospacing="1"/>
    </w:pPr>
    <w:rPr>
      <w:rFonts w:ascii="Times" w:hAnsi="Times"/>
      <w:sz w:val="20"/>
      <w:szCs w:val="20"/>
    </w:rPr>
  </w:style>
  <w:style w:type="character" w:customStyle="1" w:styleId="post-time">
    <w:name w:val="post-time"/>
    <w:basedOn w:val="DefaultParagraphFont"/>
    <w:rsid w:val="006016EB"/>
  </w:style>
  <w:style w:type="character" w:customStyle="1" w:styleId="post-category">
    <w:name w:val="post-category"/>
    <w:basedOn w:val="DefaultParagraphFont"/>
    <w:rsid w:val="006016EB"/>
  </w:style>
  <w:style w:type="character" w:customStyle="1" w:styleId="post-author">
    <w:name w:val="post-author"/>
    <w:basedOn w:val="DefaultParagraphFont"/>
    <w:rsid w:val="006016EB"/>
  </w:style>
  <w:style w:type="character" w:customStyle="1" w:styleId="A10">
    <w:name w:val="A10"/>
    <w:uiPriority w:val="99"/>
    <w:rsid w:val="006016EB"/>
    <w:rPr>
      <w:rFonts w:cs="Trebuchet MS"/>
      <w:color w:val="000000"/>
      <w:sz w:val="11"/>
      <w:szCs w:val="11"/>
    </w:rPr>
  </w:style>
  <w:style w:type="paragraph" w:customStyle="1" w:styleId="Pa10">
    <w:name w:val="Pa10"/>
    <w:basedOn w:val="Default"/>
    <w:next w:val="Default"/>
    <w:uiPriority w:val="99"/>
    <w:rsid w:val="006016EB"/>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016E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016EB"/>
  </w:style>
  <w:style w:type="paragraph" w:customStyle="1" w:styleId="aff">
    <w:name w:val="aff"/>
    <w:basedOn w:val="Normal"/>
    <w:rsid w:val="006016EB"/>
    <w:pPr>
      <w:spacing w:before="100" w:beforeAutospacing="1" w:after="100" w:afterAutospacing="1"/>
    </w:pPr>
    <w:rPr>
      <w:rFonts w:ascii="Times" w:hAnsi="Times"/>
      <w:sz w:val="20"/>
      <w:szCs w:val="20"/>
    </w:rPr>
  </w:style>
  <w:style w:type="character" w:customStyle="1" w:styleId="entry-author">
    <w:name w:val="entry-author"/>
    <w:basedOn w:val="DefaultParagraphFont"/>
    <w:rsid w:val="006016EB"/>
  </w:style>
  <w:style w:type="character" w:customStyle="1" w:styleId="entry-author-name">
    <w:name w:val="entry-author-name"/>
    <w:basedOn w:val="DefaultParagraphFont"/>
    <w:rsid w:val="006016EB"/>
  </w:style>
  <w:style w:type="character" w:customStyle="1" w:styleId="contrib-degrees">
    <w:name w:val="contrib-degrees"/>
    <w:basedOn w:val="DefaultParagraphFont"/>
    <w:rsid w:val="006016EB"/>
  </w:style>
  <w:style w:type="character" w:customStyle="1" w:styleId="contrib-on-behalf-of">
    <w:name w:val="contrib-on-behalf-of"/>
    <w:basedOn w:val="DefaultParagraphFont"/>
    <w:rsid w:val="006016EB"/>
  </w:style>
  <w:style w:type="character" w:customStyle="1" w:styleId="pubtime">
    <w:name w:val="pubtime"/>
    <w:basedOn w:val="DefaultParagraphFont"/>
    <w:rsid w:val="006016EB"/>
  </w:style>
  <w:style w:type="character" w:customStyle="1" w:styleId="fbcommentscount">
    <w:name w:val="fb_comments_count"/>
    <w:basedOn w:val="DefaultParagraphFont"/>
    <w:rsid w:val="006016EB"/>
  </w:style>
  <w:style w:type="character" w:customStyle="1" w:styleId="stsharethiscustom">
    <w:name w:val="st_sharethis_custom"/>
    <w:basedOn w:val="DefaultParagraphFont"/>
    <w:rsid w:val="006016EB"/>
  </w:style>
  <w:style w:type="paragraph" w:customStyle="1" w:styleId="permalinkable">
    <w:name w:val="permalinkable"/>
    <w:basedOn w:val="Normal"/>
    <w:rsid w:val="006016EB"/>
    <w:pPr>
      <w:spacing w:before="100" w:beforeAutospacing="1" w:after="100" w:afterAutospacing="1"/>
    </w:pPr>
    <w:rPr>
      <w:rFonts w:ascii="Times" w:hAnsi="Times"/>
      <w:sz w:val="20"/>
      <w:szCs w:val="20"/>
    </w:rPr>
  </w:style>
  <w:style w:type="character" w:customStyle="1" w:styleId="post-date">
    <w:name w:val="post-date"/>
    <w:basedOn w:val="DefaultParagraphFont"/>
    <w:rsid w:val="006016EB"/>
  </w:style>
  <w:style w:type="character" w:customStyle="1" w:styleId="link-external">
    <w:name w:val="link-external"/>
    <w:basedOn w:val="DefaultParagraphFont"/>
    <w:rsid w:val="006016EB"/>
  </w:style>
  <w:style w:type="character" w:customStyle="1" w:styleId="articleauthor0">
    <w:name w:val="article_author"/>
    <w:basedOn w:val="DefaultParagraphFont"/>
    <w:rsid w:val="006016EB"/>
  </w:style>
  <w:style w:type="character" w:customStyle="1" w:styleId="articleissue">
    <w:name w:val="article_issue"/>
    <w:basedOn w:val="DefaultParagraphFont"/>
    <w:rsid w:val="006016EB"/>
  </w:style>
  <w:style w:type="character" w:customStyle="1" w:styleId="a-size-large">
    <w:name w:val="a-size-large"/>
    <w:basedOn w:val="DefaultParagraphFont"/>
    <w:rsid w:val="006016EB"/>
  </w:style>
  <w:style w:type="character" w:customStyle="1" w:styleId="a-size-medium">
    <w:name w:val="a-size-medium"/>
    <w:basedOn w:val="DefaultParagraphFont"/>
    <w:rsid w:val="006016EB"/>
  </w:style>
  <w:style w:type="character" w:customStyle="1" w:styleId="contribution">
    <w:name w:val="contribution"/>
    <w:basedOn w:val="DefaultParagraphFont"/>
    <w:rsid w:val="006016EB"/>
  </w:style>
  <w:style w:type="character" w:customStyle="1" w:styleId="a-color-secondary">
    <w:name w:val="a-color-secondary"/>
    <w:basedOn w:val="DefaultParagraphFont"/>
    <w:rsid w:val="006016EB"/>
  </w:style>
  <w:style w:type="paragraph" w:customStyle="1" w:styleId="sbyline">
    <w:name w:val="sbyline"/>
    <w:basedOn w:val="Normal"/>
    <w:rsid w:val="006016EB"/>
    <w:pPr>
      <w:spacing w:before="100" w:beforeAutospacing="1" w:after="100" w:afterAutospacing="1"/>
    </w:pPr>
    <w:rPr>
      <w:rFonts w:ascii="Times" w:hAnsi="Times"/>
      <w:sz w:val="20"/>
      <w:szCs w:val="20"/>
    </w:rPr>
  </w:style>
  <w:style w:type="character" w:customStyle="1" w:styleId="ui-author">
    <w:name w:val="ui-author"/>
    <w:basedOn w:val="DefaultParagraphFont"/>
    <w:rsid w:val="006016EB"/>
  </w:style>
  <w:style w:type="character" w:customStyle="1" w:styleId="ui-staffline">
    <w:name w:val="ui-staffline"/>
    <w:basedOn w:val="DefaultParagraphFont"/>
    <w:rsid w:val="006016EB"/>
  </w:style>
  <w:style w:type="paragraph" w:customStyle="1" w:styleId="promotion-tag-p">
    <w:name w:val="promotion-tag-p"/>
    <w:basedOn w:val="Normal"/>
    <w:rsid w:val="006016EB"/>
    <w:pPr>
      <w:spacing w:before="100" w:beforeAutospacing="1" w:after="100" w:afterAutospacing="1"/>
    </w:pPr>
    <w:rPr>
      <w:rFonts w:ascii="Times" w:hAnsi="Times"/>
      <w:sz w:val="20"/>
      <w:szCs w:val="20"/>
    </w:rPr>
  </w:style>
  <w:style w:type="paragraph" w:customStyle="1" w:styleId="heading">
    <w:name w:val="heading"/>
    <w:basedOn w:val="Normal"/>
    <w:rsid w:val="006016EB"/>
    <w:pPr>
      <w:spacing w:before="100" w:beforeAutospacing="1" w:after="100" w:afterAutospacing="1"/>
    </w:pPr>
    <w:rPr>
      <w:rFonts w:ascii="Times" w:hAnsi="Times"/>
      <w:sz w:val="20"/>
      <w:szCs w:val="20"/>
    </w:rPr>
  </w:style>
  <w:style w:type="character" w:customStyle="1" w:styleId="value">
    <w:name w:val="value"/>
    <w:basedOn w:val="DefaultParagraphFont"/>
    <w:rsid w:val="006016EB"/>
  </w:style>
  <w:style w:type="character" w:customStyle="1" w:styleId="specialissuelabel">
    <w:name w:val="specialissuelabel"/>
    <w:basedOn w:val="DefaultParagraphFont"/>
    <w:rsid w:val="006016EB"/>
  </w:style>
  <w:style w:type="character" w:customStyle="1" w:styleId="referencediv">
    <w:name w:val="referencediv"/>
    <w:basedOn w:val="DefaultParagraphFont"/>
    <w:rsid w:val="006016EB"/>
  </w:style>
  <w:style w:type="character" w:customStyle="1" w:styleId="wp-smiley">
    <w:name w:val="wp-smiley"/>
    <w:basedOn w:val="DefaultParagraphFont"/>
    <w:rsid w:val="006016EB"/>
  </w:style>
  <w:style w:type="character" w:customStyle="1" w:styleId="artjournal">
    <w:name w:val="art_journal"/>
    <w:basedOn w:val="DefaultParagraphFont"/>
    <w:rsid w:val="006016EB"/>
  </w:style>
  <w:style w:type="character" w:customStyle="1" w:styleId="artdatevolumeissuepart">
    <w:name w:val="art_datevolumeissuepart"/>
    <w:basedOn w:val="DefaultParagraphFont"/>
    <w:rsid w:val="006016EB"/>
  </w:style>
  <w:style w:type="character" w:customStyle="1" w:styleId="artpages">
    <w:name w:val="art_pages"/>
    <w:basedOn w:val="DefaultParagraphFont"/>
    <w:rsid w:val="006016EB"/>
  </w:style>
  <w:style w:type="character" w:customStyle="1" w:styleId="singlehighlightclass">
    <w:name w:val="single_highlight_class"/>
    <w:basedOn w:val="DefaultParagraphFont"/>
    <w:rsid w:val="006016EB"/>
  </w:style>
  <w:style w:type="character" w:customStyle="1" w:styleId="degree">
    <w:name w:val="degree"/>
    <w:basedOn w:val="DefaultParagraphFont"/>
    <w:rsid w:val="006016EB"/>
  </w:style>
  <w:style w:type="character" w:customStyle="1" w:styleId="major">
    <w:name w:val="major"/>
    <w:basedOn w:val="DefaultParagraphFont"/>
    <w:rsid w:val="006016EB"/>
  </w:style>
  <w:style w:type="character" w:customStyle="1" w:styleId="authors">
    <w:name w:val="authors"/>
    <w:basedOn w:val="DefaultParagraphFont"/>
    <w:rsid w:val="006016EB"/>
  </w:style>
  <w:style w:type="character" w:customStyle="1" w:styleId="views">
    <w:name w:val="views"/>
    <w:basedOn w:val="DefaultParagraphFont"/>
    <w:rsid w:val="006016EB"/>
  </w:style>
  <w:style w:type="character" w:customStyle="1" w:styleId="stmainservices">
    <w:name w:val="stmainservices"/>
    <w:basedOn w:val="DefaultParagraphFont"/>
    <w:rsid w:val="006016EB"/>
  </w:style>
  <w:style w:type="character" w:customStyle="1" w:styleId="stbubblehcount">
    <w:name w:val="stbubble_hcount"/>
    <w:basedOn w:val="DefaultParagraphFont"/>
    <w:rsid w:val="006016EB"/>
  </w:style>
  <w:style w:type="paragraph" w:customStyle="1" w:styleId="Document">
    <w:name w:val="_Document"/>
    <w:basedOn w:val="Default"/>
    <w:next w:val="Default"/>
    <w:uiPriority w:val="99"/>
    <w:rsid w:val="006016EB"/>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016EB"/>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016EB"/>
    <w:pPr>
      <w:widowControl w:val="0"/>
    </w:pPr>
    <w:rPr>
      <w:rFonts w:ascii="New Baskerville" w:eastAsiaTheme="minorEastAsia" w:hAnsi="New Baskerville"/>
      <w:color w:val="auto"/>
    </w:rPr>
  </w:style>
  <w:style w:type="paragraph" w:customStyle="1" w:styleId="collapsed-hide">
    <w:name w:val="collapsed-hide"/>
    <w:basedOn w:val="Normal"/>
    <w:rsid w:val="006016EB"/>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016EB"/>
    <w:pPr>
      <w:widowControl w:val="0"/>
      <w:spacing w:line="211" w:lineRule="atLeast"/>
    </w:pPr>
    <w:rPr>
      <w:rFonts w:ascii="Mokka" w:eastAsiaTheme="minorEastAsia" w:hAnsi="Mokka"/>
      <w:color w:val="auto"/>
    </w:rPr>
  </w:style>
  <w:style w:type="paragraph" w:customStyle="1" w:styleId="odd">
    <w:name w:val="odd"/>
    <w:basedOn w:val="Normal"/>
    <w:rsid w:val="006016E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016EB"/>
  </w:style>
  <w:style w:type="character" w:customStyle="1" w:styleId="tolocaltime">
    <w:name w:val="tolocaltime"/>
    <w:basedOn w:val="DefaultParagraphFont"/>
    <w:rsid w:val="006016EB"/>
  </w:style>
  <w:style w:type="character" w:customStyle="1" w:styleId="pb-byline">
    <w:name w:val="pb-byline"/>
    <w:basedOn w:val="DefaultParagraphFont"/>
    <w:rsid w:val="006016EB"/>
  </w:style>
  <w:style w:type="character" w:customStyle="1" w:styleId="pb-timestamp">
    <w:name w:val="pb-timestamp"/>
    <w:basedOn w:val="DefaultParagraphFont"/>
    <w:rsid w:val="006016EB"/>
  </w:style>
  <w:style w:type="character" w:customStyle="1" w:styleId="posted-on">
    <w:name w:val="posted-on"/>
    <w:basedOn w:val="DefaultParagraphFont"/>
    <w:rsid w:val="006016EB"/>
  </w:style>
  <w:style w:type="character" w:customStyle="1" w:styleId="even">
    <w:name w:val="even"/>
    <w:basedOn w:val="DefaultParagraphFont"/>
    <w:rsid w:val="006016EB"/>
  </w:style>
  <w:style w:type="paragraph" w:customStyle="1" w:styleId="volissue">
    <w:name w:val="volissue"/>
    <w:basedOn w:val="Normal"/>
    <w:rsid w:val="006016E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016EB"/>
  </w:style>
  <w:style w:type="character" w:customStyle="1" w:styleId="articledate">
    <w:name w:val="articledate"/>
    <w:basedOn w:val="DefaultParagraphFont"/>
    <w:rsid w:val="006016EB"/>
  </w:style>
  <w:style w:type="character" w:customStyle="1" w:styleId="post-byline">
    <w:name w:val="post-byline"/>
    <w:basedOn w:val="DefaultParagraphFont"/>
    <w:rsid w:val="006016EB"/>
  </w:style>
  <w:style w:type="character" w:customStyle="1" w:styleId="metadate">
    <w:name w:val="meta_date"/>
    <w:basedOn w:val="DefaultParagraphFont"/>
    <w:rsid w:val="006016EB"/>
  </w:style>
  <w:style w:type="character" w:customStyle="1" w:styleId="fa">
    <w:name w:val="fa"/>
    <w:basedOn w:val="DefaultParagraphFont"/>
    <w:rsid w:val="006016EB"/>
  </w:style>
  <w:style w:type="character" w:customStyle="1" w:styleId="longname">
    <w:name w:val="longname"/>
    <w:basedOn w:val="DefaultParagraphFont"/>
    <w:rsid w:val="006016EB"/>
  </w:style>
  <w:style w:type="character" w:customStyle="1" w:styleId="echocontainer">
    <w:name w:val="echo_container"/>
    <w:basedOn w:val="DefaultParagraphFont"/>
    <w:rsid w:val="006016EB"/>
  </w:style>
  <w:style w:type="character" w:customStyle="1" w:styleId="comment-display">
    <w:name w:val="comment-display"/>
    <w:basedOn w:val="DefaultParagraphFont"/>
    <w:rsid w:val="006016EB"/>
  </w:style>
  <w:style w:type="paragraph" w:customStyle="1" w:styleId="comment-count-label">
    <w:name w:val="comment-count-label"/>
    <w:basedOn w:val="Normal"/>
    <w:rsid w:val="006016EB"/>
    <w:pPr>
      <w:spacing w:before="100" w:beforeAutospacing="1" w:after="100" w:afterAutospacing="1"/>
    </w:pPr>
    <w:rPr>
      <w:rFonts w:ascii="Times" w:hAnsi="Times"/>
      <w:sz w:val="20"/>
      <w:szCs w:val="20"/>
    </w:rPr>
  </w:style>
  <w:style w:type="character" w:customStyle="1" w:styleId="echo-counter">
    <w:name w:val="echo-counter"/>
    <w:basedOn w:val="DefaultParagraphFont"/>
    <w:rsid w:val="006016EB"/>
  </w:style>
  <w:style w:type="character" w:customStyle="1" w:styleId="discussion-policy">
    <w:name w:val="discussion-policy"/>
    <w:basedOn w:val="DefaultParagraphFont"/>
    <w:rsid w:val="006016EB"/>
  </w:style>
  <w:style w:type="character" w:customStyle="1" w:styleId="echo-apps-conversations-streamcaption">
    <w:name w:val="echo-apps-conversations-streamcaption"/>
    <w:basedOn w:val="DefaultParagraphFont"/>
    <w:rsid w:val="006016EB"/>
  </w:style>
  <w:style w:type="character" w:customStyle="1" w:styleId="echo-streamserver-controls-stream-item-text">
    <w:name w:val="echo-streamserver-controls-stream-item-text"/>
    <w:basedOn w:val="DefaultParagraphFont"/>
    <w:rsid w:val="006016EB"/>
  </w:style>
  <w:style w:type="character" w:customStyle="1" w:styleId="echo-streamserver-controls-facepile-more">
    <w:name w:val="echo-streamserver-controls-facepile-more"/>
    <w:basedOn w:val="DefaultParagraphFont"/>
    <w:rsid w:val="006016EB"/>
  </w:style>
  <w:style w:type="character" w:customStyle="1" w:styleId="echo-primaryfont">
    <w:name w:val="echo-primaryfont"/>
    <w:basedOn w:val="DefaultParagraphFont"/>
    <w:rsid w:val="006016EB"/>
  </w:style>
  <w:style w:type="character" w:customStyle="1" w:styleId="section">
    <w:name w:val="section"/>
    <w:basedOn w:val="DefaultParagraphFont"/>
    <w:rsid w:val="006016EB"/>
  </w:style>
  <w:style w:type="character" w:customStyle="1" w:styleId="wpsr-txt-headline">
    <w:name w:val="wpsr-txt-headline"/>
    <w:basedOn w:val="DefaultParagraphFont"/>
    <w:rsid w:val="006016EB"/>
  </w:style>
  <w:style w:type="character" w:customStyle="1" w:styleId="asset-metabar-author">
    <w:name w:val="asset-metabar-author"/>
    <w:basedOn w:val="DefaultParagraphFont"/>
    <w:rsid w:val="006016EB"/>
  </w:style>
  <w:style w:type="character" w:customStyle="1" w:styleId="eza-dateline">
    <w:name w:val="eza-dateline"/>
    <w:basedOn w:val="DefaultParagraphFont"/>
    <w:rsid w:val="006016EB"/>
  </w:style>
  <w:style w:type="character" w:customStyle="1" w:styleId="eza-authors">
    <w:name w:val="eza-authors"/>
    <w:basedOn w:val="DefaultParagraphFont"/>
    <w:rsid w:val="006016EB"/>
  </w:style>
  <w:style w:type="character" w:customStyle="1" w:styleId="csmstaff">
    <w:name w:val="csm_staff"/>
    <w:basedOn w:val="DefaultParagraphFont"/>
    <w:rsid w:val="006016EB"/>
  </w:style>
  <w:style w:type="paragraph" w:customStyle="1" w:styleId="mol-para-with-font">
    <w:name w:val="mol-para-with-font"/>
    <w:basedOn w:val="Normal"/>
    <w:rsid w:val="006016E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016EB"/>
  </w:style>
  <w:style w:type="character" w:customStyle="1" w:styleId="byline-text">
    <w:name w:val="byline-text"/>
    <w:basedOn w:val="DefaultParagraphFont"/>
    <w:rsid w:val="006016EB"/>
  </w:style>
  <w:style w:type="character" w:customStyle="1" w:styleId="itemauthor">
    <w:name w:val="itemauthor"/>
    <w:basedOn w:val="DefaultParagraphFont"/>
    <w:rsid w:val="006016EB"/>
  </w:style>
  <w:style w:type="character" w:customStyle="1" w:styleId="itemdatecreated">
    <w:name w:val="itemdatecreated"/>
    <w:basedOn w:val="DefaultParagraphFont"/>
    <w:rsid w:val="006016EB"/>
  </w:style>
  <w:style w:type="character" w:customStyle="1" w:styleId="slug-metadata-note">
    <w:name w:val="slug-metadata-note"/>
    <w:basedOn w:val="DefaultParagraphFont"/>
    <w:rsid w:val="006016EB"/>
  </w:style>
  <w:style w:type="character" w:customStyle="1" w:styleId="drop-capped">
    <w:name w:val="drop-capped"/>
    <w:basedOn w:val="DefaultParagraphFont"/>
    <w:rsid w:val="006016EB"/>
  </w:style>
  <w:style w:type="character" w:customStyle="1" w:styleId="published">
    <w:name w:val="published"/>
    <w:basedOn w:val="DefaultParagraphFont"/>
    <w:rsid w:val="006016EB"/>
  </w:style>
  <w:style w:type="paragraph" w:customStyle="1" w:styleId="articleopinion-standfirst">
    <w:name w:val="articleopinion-standfirst"/>
    <w:basedOn w:val="Normal"/>
    <w:rsid w:val="006016EB"/>
    <w:pPr>
      <w:spacing w:before="100" w:beforeAutospacing="1" w:after="100" w:afterAutospacing="1"/>
    </w:pPr>
    <w:rPr>
      <w:rFonts w:ascii="Times" w:hAnsi="Times"/>
      <w:sz w:val="20"/>
      <w:szCs w:val="20"/>
    </w:rPr>
  </w:style>
  <w:style w:type="paragraph" w:customStyle="1" w:styleId="snippet">
    <w:name w:val="snippet"/>
    <w:basedOn w:val="Normal"/>
    <w:rsid w:val="006016EB"/>
    <w:pPr>
      <w:spacing w:before="100" w:beforeAutospacing="1" w:after="100" w:afterAutospacing="1"/>
    </w:pPr>
    <w:rPr>
      <w:rFonts w:ascii="Times" w:hAnsi="Times"/>
      <w:sz w:val="20"/>
      <w:szCs w:val="20"/>
    </w:rPr>
  </w:style>
  <w:style w:type="character" w:customStyle="1" w:styleId="thetitle">
    <w:name w:val="the_title"/>
    <w:basedOn w:val="DefaultParagraphFont"/>
    <w:rsid w:val="006016EB"/>
  </w:style>
  <w:style w:type="character" w:customStyle="1" w:styleId="view-count">
    <w:name w:val="view-count"/>
    <w:basedOn w:val="DefaultParagraphFont"/>
    <w:rsid w:val="006016EB"/>
  </w:style>
  <w:style w:type="character" w:customStyle="1" w:styleId="rupee">
    <w:name w:val="rupee"/>
    <w:basedOn w:val="DefaultParagraphFont"/>
    <w:rsid w:val="006016EB"/>
  </w:style>
  <w:style w:type="character" w:customStyle="1" w:styleId="grey1">
    <w:name w:val="grey1"/>
    <w:basedOn w:val="DefaultParagraphFont"/>
    <w:rsid w:val="006016EB"/>
  </w:style>
  <w:style w:type="paragraph" w:customStyle="1" w:styleId="Pa13">
    <w:name w:val="Pa13"/>
    <w:basedOn w:val="Default"/>
    <w:next w:val="Default"/>
    <w:uiPriority w:val="99"/>
    <w:rsid w:val="006016EB"/>
    <w:pPr>
      <w:widowControl w:val="0"/>
      <w:spacing w:line="201" w:lineRule="atLeast"/>
    </w:pPr>
    <w:rPr>
      <w:rFonts w:eastAsiaTheme="minorEastAsia"/>
      <w:color w:val="auto"/>
    </w:rPr>
  </w:style>
  <w:style w:type="paragraph" w:customStyle="1" w:styleId="Pa14">
    <w:name w:val="Pa14"/>
    <w:basedOn w:val="Default"/>
    <w:next w:val="Default"/>
    <w:uiPriority w:val="99"/>
    <w:rsid w:val="006016EB"/>
    <w:pPr>
      <w:widowControl w:val="0"/>
      <w:spacing w:line="241" w:lineRule="atLeast"/>
    </w:pPr>
    <w:rPr>
      <w:rFonts w:eastAsiaTheme="minorEastAsia"/>
      <w:color w:val="auto"/>
    </w:rPr>
  </w:style>
  <w:style w:type="paragraph" w:customStyle="1" w:styleId="Pa9">
    <w:name w:val="Pa9"/>
    <w:basedOn w:val="Default"/>
    <w:next w:val="Default"/>
    <w:uiPriority w:val="99"/>
    <w:rsid w:val="006016E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016EB"/>
  </w:style>
  <w:style w:type="character" w:customStyle="1" w:styleId="reporttitle">
    <w:name w:val="report_title"/>
    <w:basedOn w:val="DefaultParagraphFont"/>
    <w:rsid w:val="006016EB"/>
  </w:style>
  <w:style w:type="character" w:customStyle="1" w:styleId="documenttype-longreleases">
    <w:name w:val="document_type_-_long_releases"/>
    <w:basedOn w:val="DefaultParagraphFont"/>
    <w:rsid w:val="006016EB"/>
  </w:style>
  <w:style w:type="character" w:customStyle="1" w:styleId="alt-date">
    <w:name w:val="alt-date"/>
    <w:basedOn w:val="DefaultParagraphFont"/>
    <w:rsid w:val="006016EB"/>
  </w:style>
  <w:style w:type="character" w:customStyle="1" w:styleId="entry-byline">
    <w:name w:val="entry-byline"/>
    <w:basedOn w:val="DefaultParagraphFont"/>
    <w:rsid w:val="006016EB"/>
  </w:style>
  <w:style w:type="character" w:customStyle="1" w:styleId="taglinecontrib">
    <w:name w:val="tagline_contrib"/>
    <w:basedOn w:val="DefaultParagraphFont"/>
    <w:rsid w:val="006016EB"/>
  </w:style>
  <w:style w:type="character" w:customStyle="1" w:styleId="articledate0">
    <w:name w:val="article_date"/>
    <w:basedOn w:val="DefaultParagraphFont"/>
    <w:rsid w:val="006016EB"/>
  </w:style>
  <w:style w:type="paragraph" w:customStyle="1" w:styleId="hg-daily">
    <w:name w:val="hg-daily"/>
    <w:basedOn w:val="Normal"/>
    <w:rsid w:val="006016EB"/>
    <w:pPr>
      <w:spacing w:before="100" w:beforeAutospacing="1" w:after="100" w:afterAutospacing="1"/>
    </w:pPr>
    <w:rPr>
      <w:rFonts w:ascii="Times" w:hAnsi="Times"/>
      <w:sz w:val="20"/>
      <w:szCs w:val="20"/>
    </w:rPr>
  </w:style>
  <w:style w:type="character" w:customStyle="1" w:styleId="cit">
    <w:name w:val="cit"/>
    <w:basedOn w:val="DefaultParagraphFont"/>
    <w:rsid w:val="006016EB"/>
  </w:style>
  <w:style w:type="paragraph" w:customStyle="1" w:styleId="buttonheading">
    <w:name w:val="buttonheading"/>
    <w:basedOn w:val="Normal"/>
    <w:rsid w:val="006016EB"/>
    <w:pPr>
      <w:spacing w:before="100" w:beforeAutospacing="1" w:after="100" w:afterAutospacing="1"/>
    </w:pPr>
    <w:rPr>
      <w:rFonts w:ascii="Times" w:hAnsi="Times"/>
      <w:sz w:val="20"/>
      <w:szCs w:val="20"/>
    </w:rPr>
  </w:style>
  <w:style w:type="character" w:customStyle="1" w:styleId="createdate">
    <w:name w:val="createdate"/>
    <w:basedOn w:val="DefaultParagraphFont"/>
    <w:rsid w:val="006016EB"/>
  </w:style>
  <w:style w:type="character" w:customStyle="1" w:styleId="text-label">
    <w:name w:val="text-label"/>
    <w:basedOn w:val="DefaultParagraphFont"/>
    <w:rsid w:val="006016EB"/>
  </w:style>
  <w:style w:type="paragraph" w:customStyle="1" w:styleId="TOC3Char">
    <w:name w:val="TOC 3 Char"/>
    <w:basedOn w:val="Normal"/>
    <w:next w:val="Normal"/>
    <w:rsid w:val="006016EB"/>
    <w:rPr>
      <w:rFonts w:eastAsia="Times New Roman"/>
      <w:sz w:val="24"/>
      <w:szCs w:val="20"/>
    </w:rPr>
  </w:style>
  <w:style w:type="paragraph" w:customStyle="1" w:styleId="TOC1Char">
    <w:name w:val="TOC 1 Char"/>
    <w:basedOn w:val="Normal"/>
    <w:next w:val="Normal"/>
    <w:rsid w:val="006016EB"/>
    <w:rPr>
      <w:rFonts w:eastAsia="Times New Roman"/>
      <w:b/>
      <w:sz w:val="24"/>
      <w:szCs w:val="20"/>
    </w:rPr>
  </w:style>
  <w:style w:type="character" w:customStyle="1" w:styleId="StyleCardtextChar10pt">
    <w:name w:val="Style Card text Char + 10 pt"/>
    <w:rsid w:val="006016EB"/>
    <w:rPr>
      <w:rFonts w:ascii="Georgia" w:eastAsia="Calibri" w:hAnsi="Georgia"/>
      <w:sz w:val="20"/>
      <w:u w:val="single"/>
      <w:lang w:bidi="ar-SA"/>
    </w:rPr>
  </w:style>
  <w:style w:type="paragraph" w:customStyle="1" w:styleId="ColorfulList-Accent11">
    <w:name w:val="Colorful List - Accent 11"/>
    <w:basedOn w:val="Normal"/>
    <w:uiPriority w:val="34"/>
    <w:qFormat/>
    <w:rsid w:val="006016EB"/>
    <w:pPr>
      <w:ind w:left="720"/>
      <w:contextualSpacing/>
      <w:jc w:val="both"/>
    </w:pPr>
    <w:rPr>
      <w:rFonts w:eastAsia="Times New Roman"/>
      <w:sz w:val="20"/>
      <w:szCs w:val="20"/>
    </w:rPr>
  </w:style>
  <w:style w:type="paragraph" w:customStyle="1" w:styleId="NoteLevel11">
    <w:name w:val="Note Level 11"/>
    <w:basedOn w:val="Normal"/>
    <w:uiPriority w:val="99"/>
    <w:rsid w:val="006016E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016EB"/>
    <w:pPr>
      <w:keepNext/>
      <w:tabs>
        <w:tab w:val="num" w:pos="1440"/>
      </w:tabs>
      <w:ind w:left="1800" w:hanging="360"/>
      <w:outlineLvl w:val="2"/>
    </w:pPr>
    <w:rPr>
      <w:rFonts w:eastAsia="MS Gothic"/>
    </w:rPr>
  </w:style>
  <w:style w:type="paragraph" w:customStyle="1" w:styleId="NoteLevel41">
    <w:name w:val="Note Level 41"/>
    <w:basedOn w:val="Normal"/>
    <w:rsid w:val="006016EB"/>
    <w:pPr>
      <w:keepNext/>
      <w:tabs>
        <w:tab w:val="num" w:pos="2160"/>
      </w:tabs>
      <w:ind w:left="2520" w:hanging="360"/>
      <w:outlineLvl w:val="3"/>
    </w:pPr>
    <w:rPr>
      <w:rFonts w:eastAsia="MS Gothic"/>
    </w:rPr>
  </w:style>
  <w:style w:type="paragraph" w:customStyle="1" w:styleId="NoteLevel51">
    <w:name w:val="Note Level 51"/>
    <w:basedOn w:val="Normal"/>
    <w:rsid w:val="006016EB"/>
    <w:pPr>
      <w:keepNext/>
      <w:tabs>
        <w:tab w:val="num" w:pos="2880"/>
      </w:tabs>
      <w:ind w:left="3240" w:hanging="360"/>
      <w:outlineLvl w:val="4"/>
    </w:pPr>
    <w:rPr>
      <w:rFonts w:eastAsia="MS Gothic"/>
    </w:rPr>
  </w:style>
  <w:style w:type="paragraph" w:customStyle="1" w:styleId="NoteLevel61">
    <w:name w:val="Note Level 61"/>
    <w:basedOn w:val="Normal"/>
    <w:rsid w:val="006016EB"/>
    <w:pPr>
      <w:keepNext/>
      <w:tabs>
        <w:tab w:val="num" w:pos="3600"/>
      </w:tabs>
      <w:ind w:left="3960" w:hanging="360"/>
      <w:outlineLvl w:val="5"/>
    </w:pPr>
    <w:rPr>
      <w:rFonts w:eastAsia="MS Gothic"/>
    </w:rPr>
  </w:style>
  <w:style w:type="paragraph" w:customStyle="1" w:styleId="NoteLevel71">
    <w:name w:val="Note Level 71"/>
    <w:basedOn w:val="Normal"/>
    <w:rsid w:val="006016EB"/>
    <w:pPr>
      <w:keepNext/>
      <w:tabs>
        <w:tab w:val="num" w:pos="4320"/>
      </w:tabs>
      <w:ind w:left="4680" w:hanging="360"/>
      <w:outlineLvl w:val="6"/>
    </w:pPr>
    <w:rPr>
      <w:rFonts w:eastAsia="MS Gothic"/>
    </w:rPr>
  </w:style>
  <w:style w:type="paragraph" w:customStyle="1" w:styleId="NoteLevel81">
    <w:name w:val="Note Level 81"/>
    <w:basedOn w:val="Normal"/>
    <w:rsid w:val="006016EB"/>
    <w:pPr>
      <w:keepNext/>
      <w:tabs>
        <w:tab w:val="num" w:pos="5040"/>
      </w:tabs>
      <w:ind w:left="5400" w:hanging="360"/>
      <w:outlineLvl w:val="7"/>
    </w:pPr>
    <w:rPr>
      <w:rFonts w:eastAsia="MS Gothic"/>
    </w:rPr>
  </w:style>
  <w:style w:type="paragraph" w:customStyle="1" w:styleId="NoteLevel91">
    <w:name w:val="Note Level 91"/>
    <w:basedOn w:val="Normal"/>
    <w:rsid w:val="006016EB"/>
    <w:pPr>
      <w:keepNext/>
      <w:tabs>
        <w:tab w:val="num" w:pos="5760"/>
      </w:tabs>
      <w:ind w:left="6120" w:hanging="360"/>
      <w:outlineLvl w:val="8"/>
    </w:pPr>
    <w:rPr>
      <w:rFonts w:eastAsia="MS Gothic"/>
    </w:rPr>
  </w:style>
  <w:style w:type="paragraph" w:styleId="Index2">
    <w:name w:val="index 2"/>
    <w:basedOn w:val="Normal"/>
    <w:next w:val="Normal"/>
    <w:autoRedefine/>
    <w:rsid w:val="006016EB"/>
    <w:pPr>
      <w:spacing w:after="200" w:line="276" w:lineRule="auto"/>
      <w:ind w:left="400" w:hanging="200"/>
    </w:pPr>
    <w:rPr>
      <w:rFonts w:eastAsia="Times New Roman"/>
      <w:bCs/>
    </w:rPr>
  </w:style>
  <w:style w:type="paragraph" w:styleId="Index3">
    <w:name w:val="index 3"/>
    <w:basedOn w:val="Normal"/>
    <w:next w:val="Normal"/>
    <w:autoRedefine/>
    <w:rsid w:val="006016EB"/>
    <w:pPr>
      <w:spacing w:after="200" w:line="276" w:lineRule="auto"/>
      <w:ind w:left="600" w:hanging="200"/>
    </w:pPr>
    <w:rPr>
      <w:rFonts w:eastAsia="Times New Roman"/>
      <w:bCs/>
    </w:rPr>
  </w:style>
  <w:style w:type="paragraph" w:styleId="Index4">
    <w:name w:val="index 4"/>
    <w:basedOn w:val="Normal"/>
    <w:next w:val="Normal"/>
    <w:autoRedefine/>
    <w:rsid w:val="006016EB"/>
    <w:pPr>
      <w:spacing w:after="200" w:line="276" w:lineRule="auto"/>
      <w:ind w:left="800" w:hanging="200"/>
    </w:pPr>
    <w:rPr>
      <w:rFonts w:eastAsia="Times New Roman"/>
      <w:bCs/>
    </w:rPr>
  </w:style>
  <w:style w:type="paragraph" w:styleId="Index5">
    <w:name w:val="index 5"/>
    <w:basedOn w:val="Normal"/>
    <w:next w:val="Normal"/>
    <w:autoRedefine/>
    <w:rsid w:val="006016EB"/>
    <w:pPr>
      <w:spacing w:after="200" w:line="276" w:lineRule="auto"/>
      <w:ind w:left="1000" w:hanging="200"/>
    </w:pPr>
    <w:rPr>
      <w:rFonts w:eastAsia="Times New Roman"/>
      <w:bCs/>
    </w:rPr>
  </w:style>
  <w:style w:type="paragraph" w:styleId="Index6">
    <w:name w:val="index 6"/>
    <w:basedOn w:val="Normal"/>
    <w:next w:val="Normal"/>
    <w:autoRedefine/>
    <w:rsid w:val="006016EB"/>
    <w:pPr>
      <w:spacing w:after="200" w:line="276" w:lineRule="auto"/>
      <w:ind w:left="1200" w:hanging="200"/>
    </w:pPr>
    <w:rPr>
      <w:rFonts w:eastAsia="Times New Roman"/>
      <w:bCs/>
    </w:rPr>
  </w:style>
  <w:style w:type="paragraph" w:styleId="Index7">
    <w:name w:val="index 7"/>
    <w:basedOn w:val="Normal"/>
    <w:next w:val="Normal"/>
    <w:autoRedefine/>
    <w:rsid w:val="006016EB"/>
    <w:pPr>
      <w:spacing w:after="200" w:line="276" w:lineRule="auto"/>
      <w:ind w:left="1400" w:hanging="200"/>
    </w:pPr>
    <w:rPr>
      <w:rFonts w:eastAsia="Times New Roman"/>
      <w:bCs/>
    </w:rPr>
  </w:style>
  <w:style w:type="paragraph" w:styleId="Index8">
    <w:name w:val="index 8"/>
    <w:basedOn w:val="Normal"/>
    <w:next w:val="Normal"/>
    <w:autoRedefine/>
    <w:rsid w:val="006016EB"/>
    <w:pPr>
      <w:spacing w:after="200" w:line="276" w:lineRule="auto"/>
      <w:ind w:left="1600" w:hanging="200"/>
    </w:pPr>
    <w:rPr>
      <w:rFonts w:eastAsia="Times New Roman"/>
      <w:bCs/>
    </w:rPr>
  </w:style>
  <w:style w:type="paragraph" w:styleId="Index9">
    <w:name w:val="index 9"/>
    <w:basedOn w:val="Normal"/>
    <w:next w:val="Normal"/>
    <w:autoRedefine/>
    <w:rsid w:val="006016EB"/>
    <w:pPr>
      <w:spacing w:after="200" w:line="276" w:lineRule="auto"/>
      <w:ind w:left="1800" w:hanging="200"/>
    </w:pPr>
    <w:rPr>
      <w:rFonts w:eastAsia="Times New Roman"/>
      <w:bCs/>
    </w:rPr>
  </w:style>
  <w:style w:type="paragraph" w:styleId="IndexHeading">
    <w:name w:val="index heading"/>
    <w:basedOn w:val="Normal"/>
    <w:next w:val="Index1"/>
    <w:rsid w:val="006016E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016EB"/>
    <w:pPr>
      <w:jc w:val="both"/>
    </w:pPr>
    <w:rPr>
      <w:rFonts w:eastAsia="Times New Roman"/>
      <w:i/>
      <w:iCs/>
      <w:color w:val="000000"/>
      <w:sz w:val="20"/>
    </w:rPr>
  </w:style>
  <w:style w:type="character" w:customStyle="1" w:styleId="MediumGrid11">
    <w:name w:val="Medium Grid 11"/>
    <w:uiPriority w:val="99"/>
    <w:rsid w:val="006016EB"/>
    <w:rPr>
      <w:color w:val="808080"/>
    </w:rPr>
  </w:style>
  <w:style w:type="numbering" w:customStyle="1" w:styleId="NoList8">
    <w:name w:val="No List8"/>
    <w:next w:val="NoList"/>
    <w:semiHidden/>
    <w:unhideWhenUsed/>
    <w:rsid w:val="006016EB"/>
  </w:style>
  <w:style w:type="numbering" w:customStyle="1" w:styleId="NoList9">
    <w:name w:val="No List9"/>
    <w:next w:val="NoList"/>
    <w:semiHidden/>
    <w:unhideWhenUsed/>
    <w:rsid w:val="006016EB"/>
  </w:style>
  <w:style w:type="numbering" w:customStyle="1" w:styleId="NoList10">
    <w:name w:val="No List10"/>
    <w:next w:val="NoList"/>
    <w:semiHidden/>
    <w:unhideWhenUsed/>
    <w:rsid w:val="006016EB"/>
  </w:style>
  <w:style w:type="numbering" w:customStyle="1" w:styleId="NoList12">
    <w:name w:val="No List12"/>
    <w:next w:val="NoList"/>
    <w:semiHidden/>
    <w:unhideWhenUsed/>
    <w:rsid w:val="006016EB"/>
  </w:style>
  <w:style w:type="numbering" w:customStyle="1" w:styleId="NoList13">
    <w:name w:val="No List13"/>
    <w:next w:val="NoList"/>
    <w:semiHidden/>
    <w:unhideWhenUsed/>
    <w:rsid w:val="006016EB"/>
  </w:style>
  <w:style w:type="numbering" w:customStyle="1" w:styleId="NoList14">
    <w:name w:val="No List14"/>
    <w:next w:val="NoList"/>
    <w:semiHidden/>
    <w:unhideWhenUsed/>
    <w:rsid w:val="006016EB"/>
  </w:style>
  <w:style w:type="numbering" w:customStyle="1" w:styleId="NoList15">
    <w:name w:val="No List15"/>
    <w:next w:val="NoList"/>
    <w:uiPriority w:val="99"/>
    <w:semiHidden/>
    <w:unhideWhenUsed/>
    <w:rsid w:val="006016EB"/>
  </w:style>
  <w:style w:type="numbering" w:customStyle="1" w:styleId="NoList16">
    <w:name w:val="No List16"/>
    <w:next w:val="NoList"/>
    <w:uiPriority w:val="99"/>
    <w:semiHidden/>
    <w:unhideWhenUsed/>
    <w:rsid w:val="006016EB"/>
  </w:style>
  <w:style w:type="numbering" w:customStyle="1" w:styleId="NoList17">
    <w:name w:val="No List17"/>
    <w:next w:val="NoList"/>
    <w:semiHidden/>
    <w:unhideWhenUsed/>
    <w:rsid w:val="006016EB"/>
  </w:style>
  <w:style w:type="numbering" w:customStyle="1" w:styleId="NoList18">
    <w:name w:val="No List18"/>
    <w:next w:val="NoList"/>
    <w:uiPriority w:val="99"/>
    <w:semiHidden/>
    <w:unhideWhenUsed/>
    <w:rsid w:val="006016EB"/>
  </w:style>
  <w:style w:type="numbering" w:customStyle="1" w:styleId="NoList19">
    <w:name w:val="No List19"/>
    <w:next w:val="NoList"/>
    <w:uiPriority w:val="99"/>
    <w:semiHidden/>
    <w:unhideWhenUsed/>
    <w:rsid w:val="006016EB"/>
  </w:style>
  <w:style w:type="numbering" w:customStyle="1" w:styleId="NoList20">
    <w:name w:val="No List20"/>
    <w:next w:val="NoList"/>
    <w:semiHidden/>
    <w:unhideWhenUsed/>
    <w:rsid w:val="006016EB"/>
  </w:style>
  <w:style w:type="numbering" w:customStyle="1" w:styleId="NoList21">
    <w:name w:val="No List21"/>
    <w:next w:val="NoList"/>
    <w:semiHidden/>
    <w:unhideWhenUsed/>
    <w:rsid w:val="006016EB"/>
  </w:style>
  <w:style w:type="paragraph" w:customStyle="1" w:styleId="PlaceholderText2">
    <w:name w:val="Placeholder Text2"/>
    <w:basedOn w:val="Normal"/>
    <w:uiPriority w:val="99"/>
    <w:rsid w:val="006016E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016EB"/>
    <w:pPr>
      <w:keepNext/>
      <w:tabs>
        <w:tab w:val="num" w:pos="1440"/>
      </w:tabs>
      <w:ind w:left="1800" w:hanging="360"/>
      <w:outlineLvl w:val="2"/>
    </w:pPr>
    <w:rPr>
      <w:rFonts w:eastAsia="MS Gothic"/>
      <w:sz w:val="24"/>
    </w:rPr>
  </w:style>
  <w:style w:type="paragraph" w:customStyle="1" w:styleId="LightList1">
    <w:name w:val="Light List1"/>
    <w:basedOn w:val="Normal"/>
    <w:rsid w:val="006016EB"/>
    <w:pPr>
      <w:keepNext/>
      <w:tabs>
        <w:tab w:val="num" w:pos="2160"/>
      </w:tabs>
      <w:ind w:left="2520" w:hanging="360"/>
      <w:outlineLvl w:val="3"/>
    </w:pPr>
    <w:rPr>
      <w:rFonts w:eastAsia="MS Gothic"/>
      <w:sz w:val="24"/>
    </w:rPr>
  </w:style>
  <w:style w:type="paragraph" w:customStyle="1" w:styleId="LightGrid1">
    <w:name w:val="Light Grid1"/>
    <w:basedOn w:val="Normal"/>
    <w:rsid w:val="006016EB"/>
    <w:pPr>
      <w:keepNext/>
      <w:tabs>
        <w:tab w:val="num" w:pos="2880"/>
      </w:tabs>
      <w:ind w:left="3240" w:hanging="360"/>
      <w:outlineLvl w:val="4"/>
    </w:pPr>
    <w:rPr>
      <w:rFonts w:eastAsia="MS Gothic"/>
      <w:sz w:val="24"/>
    </w:rPr>
  </w:style>
  <w:style w:type="paragraph" w:customStyle="1" w:styleId="MediumShading11">
    <w:name w:val="Medium Shading 11"/>
    <w:basedOn w:val="Normal"/>
    <w:rsid w:val="006016EB"/>
    <w:pPr>
      <w:keepNext/>
      <w:tabs>
        <w:tab w:val="num" w:pos="3600"/>
      </w:tabs>
      <w:ind w:left="3960" w:hanging="360"/>
      <w:outlineLvl w:val="5"/>
    </w:pPr>
    <w:rPr>
      <w:rFonts w:eastAsia="MS Gothic"/>
      <w:sz w:val="24"/>
    </w:rPr>
  </w:style>
  <w:style w:type="paragraph" w:customStyle="1" w:styleId="MediumShading21">
    <w:name w:val="Medium Shading 21"/>
    <w:basedOn w:val="Normal"/>
    <w:rsid w:val="006016EB"/>
    <w:pPr>
      <w:keepNext/>
      <w:tabs>
        <w:tab w:val="num" w:pos="4320"/>
      </w:tabs>
      <w:ind w:left="4680" w:hanging="360"/>
      <w:outlineLvl w:val="6"/>
    </w:pPr>
    <w:rPr>
      <w:rFonts w:eastAsia="MS Gothic"/>
      <w:sz w:val="24"/>
    </w:rPr>
  </w:style>
  <w:style w:type="paragraph" w:customStyle="1" w:styleId="MediumList11">
    <w:name w:val="Medium List 11"/>
    <w:basedOn w:val="Normal"/>
    <w:rsid w:val="006016EB"/>
    <w:pPr>
      <w:keepNext/>
      <w:tabs>
        <w:tab w:val="num" w:pos="5040"/>
      </w:tabs>
      <w:ind w:left="5400" w:hanging="360"/>
      <w:outlineLvl w:val="7"/>
    </w:pPr>
    <w:rPr>
      <w:rFonts w:eastAsia="MS Gothic"/>
      <w:sz w:val="24"/>
    </w:rPr>
  </w:style>
  <w:style w:type="paragraph" w:customStyle="1" w:styleId="MediumList21">
    <w:name w:val="Medium List 21"/>
    <w:basedOn w:val="Normal"/>
    <w:rsid w:val="006016EB"/>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016EB"/>
    <w:rPr>
      <w:sz w:val="17"/>
      <w:szCs w:val="24"/>
      <w:lang w:val="en-US" w:eastAsia="en-US" w:bidi="ar-SA"/>
    </w:rPr>
  </w:style>
  <w:style w:type="paragraph" w:customStyle="1" w:styleId="TagsFutura">
    <w:name w:val="TagsFutura"/>
    <w:basedOn w:val="Normal"/>
    <w:next w:val="Cites"/>
    <w:rsid w:val="006016EB"/>
    <w:rPr>
      <w:rFonts w:ascii="Futura" w:eastAsia="Times" w:hAnsi="Futura"/>
      <w:b/>
      <w:caps/>
      <w:sz w:val="18"/>
      <w:szCs w:val="20"/>
    </w:rPr>
  </w:style>
  <w:style w:type="character" w:customStyle="1" w:styleId="italics">
    <w:name w:val="italics"/>
    <w:basedOn w:val="DefaultParagraphFont"/>
    <w:rsid w:val="006016EB"/>
  </w:style>
  <w:style w:type="character" w:customStyle="1" w:styleId="m-3583723223135346788gmail-style13ptbold">
    <w:name w:val="m_-3583723223135346788gmail-style13ptbold"/>
    <w:basedOn w:val="DefaultParagraphFont"/>
    <w:rsid w:val="006016EB"/>
  </w:style>
  <w:style w:type="character" w:customStyle="1" w:styleId="m-3583723223135346788gmail-styleunderline">
    <w:name w:val="m_-3583723223135346788gmail-styleunderline"/>
    <w:basedOn w:val="DefaultParagraphFont"/>
    <w:rsid w:val="006016EB"/>
  </w:style>
  <w:style w:type="paragraph" w:customStyle="1" w:styleId="speakable">
    <w:name w:val="speakable"/>
    <w:basedOn w:val="Normal"/>
    <w:uiPriority w:val="99"/>
    <w:qFormat/>
    <w:rsid w:val="006016EB"/>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6016EB"/>
    <w:rPr>
      <w:b/>
      <w:u w:val="single"/>
    </w:rPr>
  </w:style>
  <w:style w:type="character" w:customStyle="1" w:styleId="UnresolvedMention3">
    <w:name w:val="Unresolved Mention3"/>
    <w:basedOn w:val="DefaultParagraphFont"/>
    <w:uiPriority w:val="99"/>
    <w:semiHidden/>
    <w:unhideWhenUsed/>
    <w:rsid w:val="006016EB"/>
    <w:rPr>
      <w:color w:val="808080"/>
      <w:shd w:val="clear" w:color="auto" w:fill="E6E6E6"/>
    </w:rPr>
  </w:style>
  <w:style w:type="paragraph" w:customStyle="1" w:styleId="useless">
    <w:name w:val="useless"/>
    <w:basedOn w:val="Normal"/>
    <w:uiPriority w:val="99"/>
    <w:qFormat/>
    <w:rsid w:val="006016EB"/>
    <w:rPr>
      <w:rFonts w:eastAsia="Times New Roman"/>
      <w:sz w:val="12"/>
    </w:rPr>
  </w:style>
  <w:style w:type="character" w:customStyle="1" w:styleId="tagCharCharCharChar">
    <w:name w:val="tag Char Char Char Char"/>
    <w:rsid w:val="006016EB"/>
    <w:rPr>
      <w:b/>
      <w:sz w:val="24"/>
      <w:szCs w:val="24"/>
      <w:lang w:val="en-US" w:eastAsia="en-US" w:bidi="ar-SA"/>
    </w:rPr>
  </w:style>
  <w:style w:type="character" w:customStyle="1" w:styleId="DebateUnderlined">
    <w:name w:val="Debate Underlined"/>
    <w:rsid w:val="006016EB"/>
    <w:rPr>
      <w:rFonts w:ascii="Helvetica" w:hAnsi="Helvetica"/>
      <w:sz w:val="20"/>
      <w:u w:val="single"/>
    </w:rPr>
  </w:style>
  <w:style w:type="character" w:styleId="PlaceholderText">
    <w:name w:val="Placeholder Text"/>
    <w:basedOn w:val="DefaultParagraphFont"/>
    <w:uiPriority w:val="99"/>
    <w:rsid w:val="006016EB"/>
    <w:rPr>
      <w:color w:val="808080"/>
    </w:rPr>
  </w:style>
  <w:style w:type="character" w:customStyle="1" w:styleId="byl">
    <w:name w:val="byl"/>
    <w:rsid w:val="006016EB"/>
  </w:style>
  <w:style w:type="paragraph" w:customStyle="1" w:styleId="css-xhhu0i">
    <w:name w:val="css-xhhu0i"/>
    <w:basedOn w:val="Normal"/>
    <w:rsid w:val="006016EB"/>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016EB"/>
  </w:style>
  <w:style w:type="character" w:customStyle="1" w:styleId="m-8878800405382358272gmail-styleunderline">
    <w:name w:val="m_-8878800405382358272gmail-styleunderline"/>
    <w:basedOn w:val="DefaultParagraphFont"/>
    <w:rsid w:val="006016EB"/>
  </w:style>
  <w:style w:type="character" w:customStyle="1" w:styleId="m-5498913268213319940gmail-styleunderline">
    <w:name w:val="m_-5498913268213319940gmail-styleunderline"/>
    <w:basedOn w:val="DefaultParagraphFont"/>
    <w:rsid w:val="006016EB"/>
  </w:style>
  <w:style w:type="character" w:customStyle="1" w:styleId="overlay">
    <w:name w:val="overlay"/>
    <w:basedOn w:val="DefaultParagraphFont"/>
    <w:rsid w:val="006016EB"/>
  </w:style>
  <w:style w:type="character" w:customStyle="1" w:styleId="TagCharCharCharChar0">
    <w:name w:val="Tag Char Char Char Char"/>
    <w:basedOn w:val="DefaultParagraphFont"/>
    <w:rsid w:val="006016EB"/>
    <w:rPr>
      <w:rFonts w:ascii="Calibri" w:hAnsi="Calibri" w:cs="Calibri"/>
      <w:b/>
      <w:sz w:val="24"/>
    </w:rPr>
  </w:style>
  <w:style w:type="paragraph" w:customStyle="1" w:styleId="g-body">
    <w:name w:val="g-body"/>
    <w:basedOn w:val="Normal"/>
    <w:uiPriority w:val="99"/>
    <w:qFormat/>
    <w:rsid w:val="006016EB"/>
    <w:pPr>
      <w:spacing w:before="100" w:beforeAutospacing="1" w:after="100" w:afterAutospacing="1"/>
    </w:pPr>
    <w:rPr>
      <w:rFonts w:eastAsia="Times New Roman"/>
      <w:sz w:val="24"/>
    </w:rPr>
  </w:style>
  <w:style w:type="paragraph" w:customStyle="1" w:styleId="g-pstyle0">
    <w:name w:val="g-pstyle0"/>
    <w:basedOn w:val="Normal"/>
    <w:uiPriority w:val="99"/>
    <w:qFormat/>
    <w:rsid w:val="006016EB"/>
    <w:pPr>
      <w:spacing w:before="100" w:beforeAutospacing="1" w:after="100" w:afterAutospacing="1"/>
    </w:pPr>
    <w:rPr>
      <w:rFonts w:eastAsia="Times New Roman"/>
      <w:sz w:val="24"/>
    </w:rPr>
  </w:style>
  <w:style w:type="paragraph" w:customStyle="1" w:styleId="g-pstyle1">
    <w:name w:val="g-pstyle1"/>
    <w:basedOn w:val="Normal"/>
    <w:uiPriority w:val="99"/>
    <w:qFormat/>
    <w:rsid w:val="006016EB"/>
    <w:pPr>
      <w:spacing w:before="100" w:beforeAutospacing="1" w:after="100" w:afterAutospacing="1"/>
    </w:pPr>
    <w:rPr>
      <w:rFonts w:eastAsia="Times New Roman"/>
      <w:sz w:val="24"/>
    </w:rPr>
  </w:style>
  <w:style w:type="paragraph" w:customStyle="1" w:styleId="g-asset-hed">
    <w:name w:val="g-asset-hed"/>
    <w:basedOn w:val="Normal"/>
    <w:uiPriority w:val="99"/>
    <w:qFormat/>
    <w:rsid w:val="006016E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016EB"/>
    <w:pPr>
      <w:spacing w:before="100" w:beforeAutospacing="1" w:after="100" w:afterAutospacing="1"/>
    </w:pPr>
    <w:rPr>
      <w:rFonts w:ascii="Arial" w:hAnsi="Arial"/>
      <w:sz w:val="24"/>
    </w:rPr>
  </w:style>
  <w:style w:type="paragraph" w:customStyle="1" w:styleId="speech">
    <w:name w:val="speech"/>
    <w:basedOn w:val="Normal"/>
    <w:uiPriority w:val="99"/>
    <w:qFormat/>
    <w:rsid w:val="006016EB"/>
    <w:pPr>
      <w:spacing w:before="100" w:beforeAutospacing="1" w:after="100" w:afterAutospacing="1"/>
    </w:pPr>
    <w:rPr>
      <w:sz w:val="24"/>
    </w:rPr>
  </w:style>
  <w:style w:type="character" w:customStyle="1" w:styleId="adtext">
    <w:name w:val="adtext"/>
    <w:basedOn w:val="DefaultParagraphFont"/>
    <w:rsid w:val="006016EB"/>
  </w:style>
  <w:style w:type="character" w:customStyle="1" w:styleId="UL-Bold">
    <w:name w:val="UL-Bold"/>
    <w:basedOn w:val="DefaultParagraphFont"/>
    <w:rsid w:val="006016EB"/>
    <w:rPr>
      <w:u w:val="thick"/>
    </w:rPr>
  </w:style>
  <w:style w:type="character" w:customStyle="1" w:styleId="UL-None">
    <w:name w:val="UL-None"/>
    <w:basedOn w:val="DefaultParagraphFont"/>
    <w:rsid w:val="006016EB"/>
    <w:rPr>
      <w:strike w:val="0"/>
      <w:dstrike w:val="0"/>
      <w:u w:val="none"/>
      <w:effect w:val="none"/>
    </w:rPr>
  </w:style>
  <w:style w:type="character" w:customStyle="1" w:styleId="qu730rj69h">
    <w:name w:val="qu730rj69h"/>
    <w:basedOn w:val="DefaultParagraphFont"/>
    <w:rsid w:val="006016EB"/>
  </w:style>
  <w:style w:type="paragraph" w:customStyle="1" w:styleId="optext">
    <w:name w:val="optext"/>
    <w:basedOn w:val="Normal"/>
    <w:uiPriority w:val="99"/>
    <w:qFormat/>
    <w:rsid w:val="006016EB"/>
    <w:pPr>
      <w:spacing w:before="100" w:beforeAutospacing="1" w:after="100" w:afterAutospacing="1"/>
    </w:pPr>
    <w:rPr>
      <w:sz w:val="24"/>
    </w:rPr>
  </w:style>
  <w:style w:type="character" w:customStyle="1" w:styleId="lmy74qr12z">
    <w:name w:val="lmy74qr12z"/>
    <w:basedOn w:val="DefaultParagraphFont"/>
    <w:rsid w:val="006016EB"/>
  </w:style>
  <w:style w:type="character" w:customStyle="1" w:styleId="icr880">
    <w:name w:val="icr880"/>
    <w:basedOn w:val="DefaultParagraphFont"/>
    <w:rsid w:val="006016EB"/>
  </w:style>
  <w:style w:type="character" w:customStyle="1" w:styleId="hx23q54">
    <w:name w:val="hx23q54"/>
    <w:basedOn w:val="DefaultParagraphFont"/>
    <w:rsid w:val="006016EB"/>
  </w:style>
  <w:style w:type="character" w:customStyle="1" w:styleId="m-5348258726587825636gmail-style13ptbold">
    <w:name w:val="m_-5348258726587825636gmail-style13ptbold"/>
    <w:basedOn w:val="DefaultParagraphFont"/>
    <w:rsid w:val="006016EB"/>
  </w:style>
  <w:style w:type="character" w:customStyle="1" w:styleId="m-5348258726587825636gmail-styleunderline">
    <w:name w:val="m_-5348258726587825636gmail-styleunderline"/>
    <w:basedOn w:val="DefaultParagraphFont"/>
    <w:rsid w:val="006016EB"/>
  </w:style>
  <w:style w:type="character" w:customStyle="1" w:styleId="m4385445901877740177gmail-styleunderline">
    <w:name w:val="m_4385445901877740177gmail-styleunderline"/>
    <w:basedOn w:val="DefaultParagraphFont"/>
    <w:rsid w:val="006016EB"/>
  </w:style>
  <w:style w:type="character" w:customStyle="1" w:styleId="DDIUnderline">
    <w:name w:val="DDI Underline"/>
    <w:qFormat/>
    <w:rsid w:val="006016EB"/>
    <w:rPr>
      <w:rFonts w:ascii="Times New Roman" w:hAnsi="Times New Roman"/>
      <w:sz w:val="24"/>
      <w:u w:val="single"/>
    </w:rPr>
  </w:style>
  <w:style w:type="paragraph" w:customStyle="1" w:styleId="ALLCAPS">
    <w:name w:val="ALL CAPS"/>
    <w:basedOn w:val="Normal"/>
    <w:link w:val="ALLCAPSChar"/>
    <w:qFormat/>
    <w:rsid w:val="006016EB"/>
    <w:rPr>
      <w:rFonts w:eastAsia="Times New Roman"/>
      <w:b/>
      <w:caps/>
    </w:rPr>
  </w:style>
  <w:style w:type="character" w:customStyle="1" w:styleId="ALLCAPSChar">
    <w:name w:val="ALL CAPS Char"/>
    <w:basedOn w:val="DefaultParagraphFont"/>
    <w:link w:val="ALLCAPS"/>
    <w:rsid w:val="006016EB"/>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016EB"/>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016EB"/>
    <w:rPr>
      <w:rFonts w:ascii="Calibri" w:eastAsia="Times New Roman" w:hAnsi="Calibri"/>
      <w:b/>
    </w:rPr>
  </w:style>
  <w:style w:type="character" w:customStyle="1" w:styleId="Cites-AuthorDate">
    <w:name w:val="Cites-Author/Date"/>
    <w:rsid w:val="006016EB"/>
    <w:rPr>
      <w:rFonts w:ascii="Helvetica" w:hAnsi="Helvetica"/>
      <w:b/>
      <w:sz w:val="22"/>
      <w:szCs w:val="24"/>
      <w:u w:val="thick"/>
    </w:rPr>
  </w:style>
  <w:style w:type="paragraph" w:customStyle="1" w:styleId="CiteTag">
    <w:name w:val="Cite/Tag"/>
    <w:basedOn w:val="Normal"/>
    <w:uiPriority w:val="99"/>
    <w:qFormat/>
    <w:rsid w:val="006016EB"/>
    <w:rPr>
      <w:rFonts w:eastAsia="Cambria"/>
      <w:b/>
    </w:rPr>
  </w:style>
  <w:style w:type="character" w:customStyle="1" w:styleId="m489902567989944824gmail-style13ptbold">
    <w:name w:val="m_489902567989944824gmail-style13ptbold"/>
    <w:basedOn w:val="DefaultParagraphFont"/>
    <w:rsid w:val="006016EB"/>
  </w:style>
  <w:style w:type="character" w:customStyle="1" w:styleId="m489902567989944824gmail-styleunderline">
    <w:name w:val="m_489902567989944824gmail-styleunderline"/>
    <w:basedOn w:val="DefaultParagraphFont"/>
    <w:rsid w:val="006016EB"/>
  </w:style>
  <w:style w:type="character" w:customStyle="1" w:styleId="UnderlineCharChar3">
    <w:name w:val="Underline Char Char3"/>
    <w:rsid w:val="006016EB"/>
    <w:rPr>
      <w:szCs w:val="24"/>
      <w:u w:val="single"/>
      <w:lang w:val="en-US" w:eastAsia="en-US" w:bidi="ar-SA"/>
    </w:rPr>
  </w:style>
  <w:style w:type="character" w:customStyle="1" w:styleId="tl8wme">
    <w:name w:val="tl8wme"/>
    <w:basedOn w:val="DefaultParagraphFont"/>
    <w:rsid w:val="006016EB"/>
  </w:style>
  <w:style w:type="character" w:customStyle="1" w:styleId="Mention3">
    <w:name w:val="Mention3"/>
    <w:basedOn w:val="DefaultParagraphFont"/>
    <w:uiPriority w:val="99"/>
    <w:semiHidden/>
    <w:unhideWhenUsed/>
    <w:rsid w:val="006016EB"/>
    <w:rPr>
      <w:color w:val="2B579A"/>
      <w:shd w:val="clear" w:color="auto" w:fill="E6E6E6"/>
    </w:rPr>
  </w:style>
  <w:style w:type="character" w:customStyle="1" w:styleId="m-5251091010484660064gmail-style13ptbold">
    <w:name w:val="m_-5251091010484660064gmail-style13ptbold"/>
    <w:basedOn w:val="DefaultParagraphFont"/>
    <w:rsid w:val="006016EB"/>
  </w:style>
  <w:style w:type="character" w:customStyle="1" w:styleId="m-5251091010484660064gmail-styleunderline">
    <w:name w:val="m_-5251091010484660064gmail-styleunderline"/>
    <w:basedOn w:val="DefaultParagraphFont"/>
    <w:rsid w:val="006016EB"/>
  </w:style>
  <w:style w:type="character" w:customStyle="1" w:styleId="tablecaption">
    <w:name w:val="tablecaption"/>
    <w:basedOn w:val="DefaultParagraphFont"/>
    <w:rsid w:val="006016EB"/>
  </w:style>
  <w:style w:type="character" w:customStyle="1" w:styleId="StyleLatinHelvetica105ptBlack">
    <w:name w:val="Style (Latin) Helvetica 10.5 pt Black"/>
    <w:basedOn w:val="DefaultParagraphFont"/>
    <w:rsid w:val="006016EB"/>
    <w:rPr>
      <w:rFonts w:ascii="Times New Roman" w:hAnsi="Times New Roman"/>
      <w:color w:val="000000"/>
      <w:sz w:val="21"/>
    </w:rPr>
  </w:style>
  <w:style w:type="character" w:customStyle="1" w:styleId="Quotation">
    <w:name w:val="Quotation"/>
    <w:qFormat/>
    <w:rsid w:val="006016EB"/>
    <w:rPr>
      <w:rFonts w:ascii="Arial" w:hAnsi="Arial"/>
      <w:b/>
      <w:i/>
      <w:iCs/>
      <w:sz w:val="24"/>
      <w:u w:val="single"/>
    </w:rPr>
  </w:style>
  <w:style w:type="paragraph" w:customStyle="1" w:styleId="DateTime">
    <w:name w:val="DateTime"/>
    <w:basedOn w:val="Normal"/>
    <w:link w:val="DateTimeChar"/>
    <w:autoRedefine/>
    <w:uiPriority w:val="4"/>
    <w:qFormat/>
    <w:rsid w:val="006016EB"/>
  </w:style>
  <w:style w:type="character" w:customStyle="1" w:styleId="DateTimeChar">
    <w:name w:val="DateTime Char"/>
    <w:basedOn w:val="DefaultParagraphFont"/>
    <w:link w:val="DateTime"/>
    <w:uiPriority w:val="4"/>
    <w:rsid w:val="006016EB"/>
    <w:rPr>
      <w:rFonts w:ascii="Calibri" w:hAnsi="Calibri"/>
      <w:sz w:val="22"/>
    </w:rPr>
  </w:style>
  <w:style w:type="paragraph" w:customStyle="1" w:styleId="Lecture">
    <w:name w:val="Lecture"/>
    <w:next w:val="BodyText"/>
    <w:link w:val="LectureChar"/>
    <w:autoRedefine/>
    <w:uiPriority w:val="4"/>
    <w:qFormat/>
    <w:rsid w:val="006016E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016EB"/>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016EB"/>
  </w:style>
  <w:style w:type="character" w:customStyle="1" w:styleId="m-413333960618644972gmail-styleunderline">
    <w:name w:val="m_-413333960618644972gmail-styleunderline"/>
    <w:basedOn w:val="DefaultParagraphFont"/>
    <w:rsid w:val="006016EB"/>
  </w:style>
  <w:style w:type="character" w:customStyle="1" w:styleId="m8314098763611656848gmail-stylestylebold12pt">
    <w:name w:val="m_8314098763611656848gmail-stylestylebold12pt"/>
    <w:basedOn w:val="DefaultParagraphFont"/>
    <w:rsid w:val="006016EB"/>
  </w:style>
  <w:style w:type="character" w:customStyle="1" w:styleId="m8314098763611656848gmail-styleboldunderline">
    <w:name w:val="m_8314098763611656848gmail-styleboldunderline"/>
    <w:basedOn w:val="DefaultParagraphFont"/>
    <w:rsid w:val="006016EB"/>
  </w:style>
  <w:style w:type="paragraph" w:customStyle="1" w:styleId="Spacer">
    <w:name w:val="Spacer"/>
    <w:basedOn w:val="Heading1"/>
    <w:link w:val="SpacerChar"/>
    <w:autoRedefine/>
    <w:uiPriority w:val="4"/>
    <w:qFormat/>
    <w:rsid w:val="006016E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016EB"/>
    <w:rPr>
      <w:rFonts w:ascii="Georgia" w:eastAsiaTheme="majorEastAsia" w:hAnsi="Georgia" w:cstheme="majorBidi"/>
      <w:b/>
      <w:bCs/>
      <w:szCs w:val="32"/>
    </w:rPr>
  </w:style>
  <w:style w:type="paragraph" w:customStyle="1" w:styleId="msonormal0">
    <w:name w:val="msonormal"/>
    <w:basedOn w:val="Normal"/>
    <w:rsid w:val="006016EB"/>
    <w:pPr>
      <w:spacing w:before="100" w:beforeAutospacing="1" w:after="100" w:afterAutospacing="1"/>
    </w:pPr>
    <w:rPr>
      <w:rFonts w:eastAsia="Times New Roman"/>
      <w:sz w:val="24"/>
    </w:rPr>
  </w:style>
  <w:style w:type="paragraph" w:customStyle="1" w:styleId="TxBr41p1">
    <w:name w:val="TxBr_41p1"/>
    <w:basedOn w:val="Normal"/>
    <w:qFormat/>
    <w:rsid w:val="006016E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016EB"/>
    <w:rPr>
      <w:rFonts w:ascii="Georgia" w:eastAsia="Times New Roman" w:hAnsi="Georgia" w:cs="Arial" w:hint="default"/>
      <w:b/>
      <w:bCs/>
      <w:kern w:val="32"/>
      <w:sz w:val="28"/>
      <w:szCs w:val="32"/>
    </w:rPr>
  </w:style>
  <w:style w:type="character" w:customStyle="1" w:styleId="CiteReal0">
    <w:name w:val="CiteReal"/>
    <w:uiPriority w:val="1"/>
    <w:qFormat/>
    <w:rsid w:val="006016EB"/>
    <w:rPr>
      <w:rFonts w:ascii="Arial" w:hAnsi="Arial"/>
      <w:b/>
      <w:sz w:val="24"/>
      <w:u w:val="single"/>
    </w:rPr>
  </w:style>
  <w:style w:type="character" w:customStyle="1" w:styleId="dropcap1">
    <w:name w:val="dropcap1"/>
    <w:rsid w:val="006016EB"/>
  </w:style>
  <w:style w:type="paragraph" w:customStyle="1" w:styleId="Style42">
    <w:name w:val="Style42"/>
    <w:basedOn w:val="Normal"/>
    <w:uiPriority w:val="99"/>
    <w:rsid w:val="006016EB"/>
    <w:pPr>
      <w:spacing w:line="202" w:lineRule="exact"/>
      <w:jc w:val="both"/>
    </w:pPr>
    <w:rPr>
      <w:rFonts w:ascii="Palatino Linotype" w:hAnsi="Palatino Linotype" w:cs="Palatino Linotype"/>
    </w:rPr>
  </w:style>
  <w:style w:type="character" w:customStyle="1" w:styleId="FontStyle72">
    <w:name w:val="Font Style72"/>
    <w:uiPriority w:val="99"/>
    <w:rsid w:val="006016EB"/>
    <w:rPr>
      <w:rFonts w:ascii="Cambria" w:hAnsi="Cambria" w:cs="Cambria" w:hint="default"/>
      <w:sz w:val="16"/>
      <w:szCs w:val="16"/>
    </w:rPr>
  </w:style>
  <w:style w:type="character" w:customStyle="1" w:styleId="FontStyle73">
    <w:name w:val="Font Style73"/>
    <w:uiPriority w:val="99"/>
    <w:rsid w:val="006016EB"/>
    <w:rPr>
      <w:rFonts w:ascii="Cambria" w:hAnsi="Cambria" w:cs="Cambria" w:hint="default"/>
      <w:i/>
      <w:iCs/>
      <w:sz w:val="16"/>
      <w:szCs w:val="16"/>
    </w:rPr>
  </w:style>
  <w:style w:type="character" w:customStyle="1" w:styleId="UnderlinestyleChar20">
    <w:name w:val="Underline style Char2"/>
    <w:rsid w:val="006016EB"/>
    <w:rPr>
      <w:sz w:val="22"/>
      <w:szCs w:val="24"/>
      <w:u w:val="single"/>
      <w:lang w:val="en-US" w:eastAsia="en-US" w:bidi="ar-SA"/>
    </w:rPr>
  </w:style>
  <w:style w:type="character" w:customStyle="1" w:styleId="FontStyle49">
    <w:name w:val="Font Style49"/>
    <w:uiPriority w:val="99"/>
    <w:rsid w:val="006016EB"/>
    <w:rPr>
      <w:rFonts w:ascii="Cambria" w:hAnsi="Cambria" w:cs="Cambria"/>
      <w:sz w:val="20"/>
      <w:szCs w:val="20"/>
    </w:rPr>
  </w:style>
  <w:style w:type="character" w:customStyle="1" w:styleId="FontStyle50">
    <w:name w:val="Font Style50"/>
    <w:uiPriority w:val="99"/>
    <w:rsid w:val="006016E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016E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016EB"/>
    <w:rPr>
      <w:rFonts w:ascii="Cambria" w:eastAsia="Cambria" w:hAnsi="Cambria" w:cs="Cambria"/>
      <w:spacing w:val="-3"/>
      <w:sz w:val="22"/>
      <w:szCs w:val="20"/>
    </w:rPr>
  </w:style>
  <w:style w:type="character" w:customStyle="1" w:styleId="kn">
    <w:name w:val="kn"/>
    <w:basedOn w:val="DefaultParagraphFont"/>
    <w:rsid w:val="006016EB"/>
  </w:style>
  <w:style w:type="character" w:customStyle="1" w:styleId="StyleStyleUnderlineUnderlineStyleBoldUnderlineIntenseEmphas">
    <w:name w:val="Style Style UnderlineUnderlineStyle Bold UnderlineIntense Emphas..."/>
    <w:basedOn w:val="DefaultParagraphFont"/>
    <w:rsid w:val="006016EB"/>
    <w:rPr>
      <w:b/>
      <w:bCs/>
      <w:sz w:val="26"/>
      <w:u w:val="single"/>
    </w:rPr>
  </w:style>
  <w:style w:type="character" w:customStyle="1" w:styleId="articoloinside">
    <w:name w:val="articolo_inside"/>
    <w:rsid w:val="006016EB"/>
  </w:style>
  <w:style w:type="paragraph" w:customStyle="1" w:styleId="pagetools">
    <w:name w:val="pagetools"/>
    <w:basedOn w:val="Normal"/>
    <w:rsid w:val="006016EB"/>
    <w:pPr>
      <w:spacing w:before="100" w:beforeAutospacing="1" w:after="100" w:afterAutospacing="1"/>
    </w:pPr>
    <w:rPr>
      <w:rFonts w:ascii="Cambria" w:eastAsia="Cambria" w:hAnsi="Cambria"/>
      <w:sz w:val="24"/>
    </w:rPr>
  </w:style>
  <w:style w:type="character" w:customStyle="1" w:styleId="job">
    <w:name w:val="job"/>
    <w:basedOn w:val="DefaultParagraphFont"/>
    <w:rsid w:val="006016EB"/>
  </w:style>
  <w:style w:type="character" w:customStyle="1" w:styleId="publisher">
    <w:name w:val="publisher"/>
    <w:basedOn w:val="DefaultParagraphFont"/>
    <w:rsid w:val="006016EB"/>
  </w:style>
  <w:style w:type="character" w:customStyle="1" w:styleId="pubyear">
    <w:name w:val="pubyear"/>
    <w:basedOn w:val="DefaultParagraphFont"/>
    <w:rsid w:val="006016EB"/>
  </w:style>
  <w:style w:type="character" w:customStyle="1" w:styleId="pubcity">
    <w:name w:val="pubcity"/>
    <w:basedOn w:val="DefaultParagraphFont"/>
    <w:rsid w:val="006016EB"/>
  </w:style>
  <w:style w:type="paragraph" w:customStyle="1" w:styleId="C-Text">
    <w:name w:val="C-Text"/>
    <w:basedOn w:val="Normal"/>
    <w:rsid w:val="006016EB"/>
    <w:pPr>
      <w:tabs>
        <w:tab w:val="num" w:pos="720"/>
      </w:tabs>
      <w:ind w:left="720" w:hanging="360"/>
    </w:pPr>
    <w:rPr>
      <w:rFonts w:ascii="Book Antiqua" w:hAnsi="Book Antiqua"/>
      <w:sz w:val="24"/>
    </w:rPr>
  </w:style>
  <w:style w:type="character" w:customStyle="1" w:styleId="ecdate">
    <w:name w:val="ec_date"/>
    <w:basedOn w:val="DefaultParagraphFont"/>
    <w:rsid w:val="006016EB"/>
    <w:rPr>
      <w:rFonts w:ascii="Symbol" w:hAnsi="Symbol" w:hint="default"/>
      <w:sz w:val="20"/>
      <w:szCs w:val="20"/>
      <w:shd w:val="clear" w:color="auto" w:fill="FFFFFF"/>
    </w:rPr>
  </w:style>
  <w:style w:type="paragraph" w:customStyle="1" w:styleId="ecmsonormal">
    <w:name w:val="ec_msonormal"/>
    <w:basedOn w:val="Normal"/>
    <w:rsid w:val="006016E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016EB"/>
  </w:style>
  <w:style w:type="character" w:customStyle="1" w:styleId="articleheadline">
    <w:name w:val="articleheadline"/>
    <w:basedOn w:val="DefaultParagraphFont"/>
    <w:rsid w:val="006016EB"/>
  </w:style>
  <w:style w:type="paragraph" w:customStyle="1" w:styleId="u-intro">
    <w:name w:val="u-intro"/>
    <w:basedOn w:val="Normal"/>
    <w:rsid w:val="006016EB"/>
    <w:pPr>
      <w:spacing w:before="100" w:beforeAutospacing="1" w:after="100" w:afterAutospacing="1"/>
    </w:pPr>
    <w:rPr>
      <w:rFonts w:ascii="Georgia" w:hAnsi="Georgia"/>
      <w:sz w:val="24"/>
    </w:rPr>
  </w:style>
  <w:style w:type="character" w:customStyle="1" w:styleId="u-byline">
    <w:name w:val="u-byline"/>
    <w:basedOn w:val="DefaultParagraphFont"/>
    <w:rsid w:val="006016EB"/>
  </w:style>
  <w:style w:type="character" w:customStyle="1" w:styleId="articlebya">
    <w:name w:val="articleby_a"/>
    <w:basedOn w:val="DefaultParagraphFont"/>
    <w:rsid w:val="006016EB"/>
  </w:style>
  <w:style w:type="character" w:customStyle="1" w:styleId="popupwinby">
    <w:name w:val="popupwinby"/>
    <w:basedOn w:val="DefaultParagraphFont"/>
    <w:rsid w:val="006016EB"/>
  </w:style>
  <w:style w:type="character" w:customStyle="1" w:styleId="storyheader">
    <w:name w:val="storyheader"/>
    <w:basedOn w:val="DefaultParagraphFont"/>
    <w:rsid w:val="006016EB"/>
  </w:style>
  <w:style w:type="character" w:customStyle="1" w:styleId="marron">
    <w:name w:val="marron"/>
    <w:basedOn w:val="DefaultParagraphFont"/>
    <w:rsid w:val="006016EB"/>
  </w:style>
  <w:style w:type="paragraph" w:customStyle="1" w:styleId="StyleNormalWeb10pt">
    <w:name w:val="Style Normal (Web) + 10 pt"/>
    <w:basedOn w:val="NormalWeb"/>
    <w:next w:val="Normal"/>
    <w:rsid w:val="006016EB"/>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016EB"/>
    <w:rPr>
      <w:szCs w:val="24"/>
      <w:lang w:val="en-US" w:eastAsia="en-US" w:bidi="ar-SA"/>
    </w:rPr>
  </w:style>
  <w:style w:type="paragraph" w:customStyle="1" w:styleId="TagCiteShells">
    <w:name w:val="Tag/Cite/Shells"/>
    <w:basedOn w:val="Normal"/>
    <w:rsid w:val="006016EB"/>
    <w:rPr>
      <w:rFonts w:ascii="Georgia" w:hAnsi="Georgia"/>
      <w:b/>
    </w:rPr>
  </w:style>
  <w:style w:type="paragraph" w:customStyle="1" w:styleId="DefinitionTerm">
    <w:name w:val="Definition Term"/>
    <w:basedOn w:val="Normal"/>
    <w:next w:val="Normal"/>
    <w:rsid w:val="006016EB"/>
    <w:rPr>
      <w:rFonts w:ascii="Georgia" w:hAnsi="Georgia"/>
      <w:snapToGrid w:val="0"/>
      <w:sz w:val="24"/>
    </w:rPr>
  </w:style>
  <w:style w:type="character" w:customStyle="1" w:styleId="Style3CharChar">
    <w:name w:val="Style3 Char Char"/>
    <w:basedOn w:val="DefaultParagraphFont"/>
    <w:rsid w:val="006016E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016EB"/>
    <w:pPr>
      <w:spacing w:after="60"/>
    </w:pPr>
    <w:rPr>
      <w:rFonts w:ascii="Georgia" w:eastAsia="Segoe UI" w:hAnsi="Georgia" w:cs="Cambria"/>
      <w:caps/>
      <w:sz w:val="20"/>
      <w:lang w:eastAsia="zh-CN"/>
    </w:rPr>
  </w:style>
  <w:style w:type="character" w:customStyle="1" w:styleId="NormalChar0">
    <w:name w:val="Normal Char"/>
    <w:basedOn w:val="DefaultParagraphFont"/>
    <w:rsid w:val="006016EB"/>
    <w:rPr>
      <w:lang w:eastAsia="en-US"/>
    </w:rPr>
  </w:style>
  <w:style w:type="character" w:customStyle="1" w:styleId="BoldUnderlineChar2">
    <w:name w:val="Bold + Underline Char"/>
    <w:basedOn w:val="DefaultParagraphFont"/>
    <w:rsid w:val="006016E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016EB"/>
  </w:style>
  <w:style w:type="character" w:customStyle="1" w:styleId="CharacterStyle7">
    <w:name w:val="Character Style 7"/>
    <w:rsid w:val="006016EB"/>
    <w:rPr>
      <w:rFonts w:ascii="Trebuchet MS" w:hAnsi="Trebuchet MS" w:cs="Trebuchet MS"/>
      <w:sz w:val="20"/>
      <w:szCs w:val="20"/>
      <w:u w:val="single"/>
    </w:rPr>
  </w:style>
  <w:style w:type="character" w:customStyle="1" w:styleId="StyleStyle4Char">
    <w:name w:val="Style Style4 + Char"/>
    <w:basedOn w:val="DefaultParagraphFont"/>
    <w:rsid w:val="006016E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016E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016EB"/>
    <w:rPr>
      <w:rFonts w:ascii="Symbol" w:hAnsi="Symbol"/>
      <w:sz w:val="21"/>
      <w:szCs w:val="21"/>
      <w:u w:val="thick"/>
    </w:rPr>
  </w:style>
  <w:style w:type="paragraph" w:customStyle="1" w:styleId="Cite8">
    <w:name w:val="Cite8"/>
    <w:basedOn w:val="Normal"/>
    <w:autoRedefine/>
    <w:qFormat/>
    <w:rsid w:val="006016EB"/>
    <w:rPr>
      <w:rFonts w:ascii="Trebuchet MS" w:eastAsia="Verdana" w:hAnsi="Trebuchet MS" w:cs="Cambria"/>
      <w:sz w:val="16"/>
    </w:rPr>
  </w:style>
  <w:style w:type="paragraph" w:customStyle="1" w:styleId="8font">
    <w:name w:val="8font"/>
    <w:basedOn w:val="Normal"/>
    <w:next w:val="Normal"/>
    <w:autoRedefine/>
    <w:qFormat/>
    <w:rsid w:val="006016EB"/>
    <w:rPr>
      <w:rFonts w:ascii="Georgia" w:eastAsia="Cambria Math" w:hAnsi="Georgia" w:cs="Cambria"/>
      <w:sz w:val="16"/>
      <w:szCs w:val="16"/>
    </w:rPr>
  </w:style>
  <w:style w:type="paragraph" w:customStyle="1" w:styleId="BoldUnderlineChar20">
    <w:name w:val="BoldUnderline Char2"/>
    <w:link w:val="BoldUnderlineChar2Char"/>
    <w:rsid w:val="006016E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016EB"/>
    <w:rPr>
      <w:rFonts w:ascii="Times New Roman" w:eastAsia="Times New Roman" w:hAnsi="Times New Roman" w:cs="Times New Roman"/>
      <w:b/>
      <w:sz w:val="20"/>
      <w:u w:val="single"/>
    </w:rPr>
  </w:style>
  <w:style w:type="character" w:customStyle="1" w:styleId="UnderlineCharChar4">
    <w:name w:val="Underline Char Char4"/>
    <w:rsid w:val="006016EB"/>
    <w:rPr>
      <w:szCs w:val="24"/>
      <w:u w:val="single"/>
      <w:lang w:val="en-US" w:eastAsia="en-US" w:bidi="ar-SA"/>
    </w:rPr>
  </w:style>
  <w:style w:type="character" w:customStyle="1" w:styleId="BoldUnderlineCharChar3">
    <w:name w:val="BoldUnderline Char Char3"/>
    <w:rsid w:val="006016EB"/>
    <w:rPr>
      <w:b/>
      <w:szCs w:val="24"/>
      <w:u w:val="single"/>
      <w:lang w:val="en-US" w:eastAsia="en-US" w:bidi="ar-SA"/>
    </w:rPr>
  </w:style>
  <w:style w:type="character" w:customStyle="1" w:styleId="BoldUnderlineCharChar2">
    <w:name w:val="BoldUnderline Char Char2"/>
    <w:rsid w:val="006016EB"/>
    <w:rPr>
      <w:b/>
      <w:szCs w:val="24"/>
      <w:u w:val="single"/>
      <w:lang w:val="en-US" w:eastAsia="en-US" w:bidi="ar-SA"/>
    </w:rPr>
  </w:style>
  <w:style w:type="paragraph" w:customStyle="1" w:styleId="UnderlineCard0">
    <w:name w:val="UnderlineCard"/>
    <w:basedOn w:val="Heading3"/>
    <w:link w:val="UnderlineCardChar0"/>
    <w:qFormat/>
    <w:rsid w:val="006016EB"/>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016EB"/>
    <w:rPr>
      <w:rFonts w:ascii="Georgia" w:eastAsia="Calibri" w:hAnsi="Georgia" w:cs="Times New Roman"/>
      <w:sz w:val="20"/>
      <w:szCs w:val="20"/>
      <w:u w:val="single"/>
      <w:lang w:val="x-none" w:eastAsia="x-none"/>
    </w:rPr>
  </w:style>
  <w:style w:type="character" w:customStyle="1" w:styleId="5Notunderlined">
    <w:name w:val="5 Not underlined"/>
    <w:rsid w:val="006016EB"/>
    <w:rPr>
      <w:rFonts w:ascii="Times New Roman" w:hAnsi="Times New Roman"/>
      <w:sz w:val="16"/>
    </w:rPr>
  </w:style>
  <w:style w:type="character" w:customStyle="1" w:styleId="volume-issue">
    <w:name w:val="volume-issue"/>
    <w:rsid w:val="006016EB"/>
    <w:rPr>
      <w:rFonts w:cs="Times New Roman"/>
    </w:rPr>
  </w:style>
  <w:style w:type="character" w:customStyle="1" w:styleId="storytext">
    <w:name w:val="storytext"/>
    <w:basedOn w:val="DefaultParagraphFont"/>
    <w:rsid w:val="006016EB"/>
  </w:style>
  <w:style w:type="character" w:customStyle="1" w:styleId="boldness1">
    <w:name w:val="boldness1"/>
    <w:rsid w:val="006016EB"/>
  </w:style>
  <w:style w:type="paragraph" w:customStyle="1" w:styleId="Cardd">
    <w:name w:val="Cardd"/>
    <w:basedOn w:val="Normal"/>
    <w:uiPriority w:val="4"/>
    <w:qFormat/>
    <w:rsid w:val="006016EB"/>
    <w:pPr>
      <w:ind w:left="288" w:right="288"/>
    </w:pPr>
    <w:rPr>
      <w:rFonts w:ascii="Georgia" w:hAnsi="Georgia"/>
    </w:rPr>
  </w:style>
  <w:style w:type="paragraph" w:customStyle="1" w:styleId="document0">
    <w:name w:val="document"/>
    <w:basedOn w:val="Normal"/>
    <w:rsid w:val="006016EB"/>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016EB"/>
  </w:style>
  <w:style w:type="character" w:customStyle="1" w:styleId="aa">
    <w:name w:val="_"/>
    <w:basedOn w:val="DefaultParagraphFont"/>
    <w:rsid w:val="006016EB"/>
  </w:style>
  <w:style w:type="paragraph" w:customStyle="1" w:styleId="Shrink6">
    <w:name w:val="Shrink 6"/>
    <w:basedOn w:val="Normal"/>
    <w:qFormat/>
    <w:rsid w:val="006016EB"/>
    <w:rPr>
      <w:rFonts w:ascii="Georgia" w:eastAsia="Calibri" w:hAnsi="Georgia"/>
      <w:sz w:val="12"/>
    </w:rPr>
  </w:style>
  <w:style w:type="character" w:customStyle="1" w:styleId="messagecontent">
    <w:name w:val="message_content"/>
    <w:rsid w:val="006016EB"/>
  </w:style>
  <w:style w:type="paragraph" w:customStyle="1" w:styleId="BriefTitleWorks">
    <w:name w:val="Brief Title Works"/>
    <w:basedOn w:val="Heading1"/>
    <w:link w:val="BriefTitleWorksChar"/>
    <w:rsid w:val="006016E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016EB"/>
    <w:rPr>
      <w:rFonts w:ascii="Georgia" w:eastAsia="Times New Roman" w:hAnsi="Georgia" w:cs="Arial"/>
      <w:b/>
      <w:bCs/>
      <w:kern w:val="32"/>
      <w:szCs w:val="32"/>
      <w:u w:val="single"/>
    </w:rPr>
  </w:style>
  <w:style w:type="character" w:customStyle="1" w:styleId="twelptblackblack1">
    <w:name w:val="twelptblackblack1"/>
    <w:basedOn w:val="DefaultParagraphFont"/>
    <w:rsid w:val="006016EB"/>
    <w:rPr>
      <w:rFonts w:ascii="Verdana" w:hAnsi="Verdana" w:hint="default"/>
      <w:color w:val="000000"/>
      <w:sz w:val="16"/>
      <w:szCs w:val="16"/>
    </w:rPr>
  </w:style>
  <w:style w:type="character" w:customStyle="1" w:styleId="Heading3CharCharCharChar1">
    <w:name w:val="Heading 3 Char Char Char Char1"/>
    <w:rsid w:val="006016EB"/>
    <w:rPr>
      <w:rFonts w:cs="Arial"/>
      <w:bCs/>
      <w:szCs w:val="26"/>
      <w:u w:val="single"/>
      <w:lang w:val="en-US" w:eastAsia="en-US" w:bidi="ar-SA"/>
    </w:rPr>
  </w:style>
  <w:style w:type="paragraph" w:customStyle="1" w:styleId="conintrotext">
    <w:name w:val="conintrotext"/>
    <w:basedOn w:val="Normal"/>
    <w:uiPriority w:val="99"/>
    <w:rsid w:val="006016EB"/>
    <w:pPr>
      <w:spacing w:before="100" w:beforeAutospacing="1" w:after="100" w:afterAutospacing="1"/>
    </w:pPr>
    <w:rPr>
      <w:rFonts w:ascii="Georgia" w:eastAsia="Times New Roman" w:hAnsi="Georgia"/>
      <w:sz w:val="24"/>
    </w:rPr>
  </w:style>
  <w:style w:type="character" w:customStyle="1" w:styleId="comment-body">
    <w:name w:val="comment-body"/>
    <w:rsid w:val="006016EB"/>
  </w:style>
  <w:style w:type="character" w:customStyle="1" w:styleId="UnderlineCharCharChar1">
    <w:name w:val="Underline Char Char Char1"/>
    <w:rsid w:val="006016E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016E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016EB"/>
    <w:rPr>
      <w:rFonts w:asciiTheme="minorHAnsi" w:eastAsia="MS Mincho" w:hAnsiTheme="minorHAnsi"/>
      <w:b/>
      <w:sz w:val="24"/>
      <w:u w:val="single"/>
    </w:rPr>
  </w:style>
  <w:style w:type="character" w:customStyle="1" w:styleId="mw-headline">
    <w:name w:val="mw-headline"/>
    <w:rsid w:val="006016EB"/>
  </w:style>
  <w:style w:type="character" w:customStyle="1" w:styleId="flagicon">
    <w:name w:val="flagicon"/>
    <w:rsid w:val="006016EB"/>
  </w:style>
  <w:style w:type="paragraph" w:customStyle="1" w:styleId="assert">
    <w:name w:val="assert"/>
    <w:basedOn w:val="Normal"/>
    <w:uiPriority w:val="99"/>
    <w:rsid w:val="006016EB"/>
    <w:pPr>
      <w:spacing w:before="100" w:beforeAutospacing="1" w:after="100" w:afterAutospacing="1"/>
    </w:pPr>
    <w:rPr>
      <w:rFonts w:ascii="Georgia" w:eastAsia="Times New Roman" w:hAnsi="Georgia"/>
      <w:sz w:val="24"/>
    </w:rPr>
  </w:style>
  <w:style w:type="character" w:customStyle="1" w:styleId="apturelink">
    <w:name w:val="apturelink"/>
    <w:rsid w:val="006016EB"/>
  </w:style>
  <w:style w:type="character" w:customStyle="1" w:styleId="apturelinkicon">
    <w:name w:val="apturelinkicon"/>
    <w:rsid w:val="006016EB"/>
  </w:style>
  <w:style w:type="paragraph" w:customStyle="1" w:styleId="Default1">
    <w:name w:val="Default1"/>
    <w:basedOn w:val="Default"/>
    <w:next w:val="Default"/>
    <w:uiPriority w:val="99"/>
    <w:rsid w:val="006016EB"/>
    <w:rPr>
      <w:color w:val="auto"/>
    </w:rPr>
  </w:style>
  <w:style w:type="paragraph" w:customStyle="1" w:styleId="center">
    <w:name w:val="center"/>
    <w:basedOn w:val="Normal"/>
    <w:uiPriority w:val="99"/>
    <w:rsid w:val="006016EB"/>
    <w:pPr>
      <w:spacing w:before="100" w:beforeAutospacing="1" w:after="100" w:afterAutospacing="1"/>
    </w:pPr>
    <w:rPr>
      <w:rFonts w:ascii="Georgia" w:eastAsia="Times New Roman" w:hAnsi="Georgia"/>
      <w:sz w:val="24"/>
    </w:rPr>
  </w:style>
  <w:style w:type="character" w:customStyle="1" w:styleId="LittleChar">
    <w:name w:val="Little Char"/>
    <w:link w:val="Little"/>
    <w:rsid w:val="006016EB"/>
    <w:rPr>
      <w:rFonts w:ascii="Calibri" w:eastAsia="Times New Roman" w:hAnsi="Calibri"/>
      <w:sz w:val="16"/>
    </w:rPr>
  </w:style>
  <w:style w:type="character" w:customStyle="1" w:styleId="UnderlineChar1Char">
    <w:name w:val="Underline Char1 Char"/>
    <w:rsid w:val="006016E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016E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016EB"/>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016E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016EB"/>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016E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016EB"/>
    <w:rPr>
      <w:rFonts w:asciiTheme="minorHAnsi" w:eastAsia="MS Mincho" w:hAnsiTheme="minorHAnsi"/>
      <w:b/>
      <w:sz w:val="24"/>
      <w:u w:val="single"/>
    </w:rPr>
  </w:style>
  <w:style w:type="paragraph" w:customStyle="1" w:styleId="CardBody">
    <w:name w:val="Card Body"/>
    <w:basedOn w:val="Normal"/>
    <w:link w:val="CardBodyChar"/>
    <w:rsid w:val="006016EB"/>
    <w:rPr>
      <w:rFonts w:ascii="Georgia" w:eastAsia="Times New Roman" w:hAnsi="Georgia"/>
      <w:sz w:val="16"/>
    </w:rPr>
  </w:style>
  <w:style w:type="character" w:customStyle="1" w:styleId="CardBodyChar">
    <w:name w:val="Card Body Char"/>
    <w:link w:val="CardBody"/>
    <w:rsid w:val="006016EB"/>
    <w:rPr>
      <w:rFonts w:ascii="Georgia" w:eastAsia="Times New Roman" w:hAnsi="Georgia"/>
      <w:sz w:val="16"/>
    </w:rPr>
  </w:style>
  <w:style w:type="character" w:customStyle="1" w:styleId="ptitleinside">
    <w:name w:val="p_title_inside"/>
    <w:rsid w:val="006016EB"/>
  </w:style>
  <w:style w:type="paragraph" w:customStyle="1" w:styleId="StyleBoldandUnderlineChar11ptBorderSinglesolidline">
    <w:name w:val="Style Bold and Underline Char + 11 pt Border: : (Single solid line..."/>
    <w:link w:val="StyleBoldandUnderlineChar11ptBorderSinglesolidlineChar"/>
    <w:rsid w:val="006016E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016EB"/>
    <w:rPr>
      <w:rFonts w:eastAsia="Times New Roman"/>
      <w:b/>
      <w:bCs/>
      <w:sz w:val="22"/>
      <w:szCs w:val="20"/>
      <w:u w:val="single"/>
      <w:bdr w:val="single" w:sz="4" w:space="0" w:color="auto"/>
    </w:rPr>
  </w:style>
  <w:style w:type="paragraph" w:customStyle="1" w:styleId="Indentation">
    <w:name w:val="Indentation"/>
    <w:basedOn w:val="Normal"/>
    <w:uiPriority w:val="99"/>
    <w:rsid w:val="006016EB"/>
    <w:pPr>
      <w:ind w:left="288" w:right="288"/>
    </w:pPr>
    <w:rPr>
      <w:rFonts w:ascii="Georgia" w:hAnsi="Georgia"/>
    </w:rPr>
  </w:style>
  <w:style w:type="character" w:customStyle="1" w:styleId="StyleUnderlineCharChar9ptBold">
    <w:name w:val="Style Underline Char Char + 9 pt Bold"/>
    <w:rsid w:val="006016E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016EB"/>
    <w:rPr>
      <w:rFonts w:ascii="Georgia" w:eastAsia="Times New Roman" w:hAnsi="Georgia"/>
      <w:u w:val="single"/>
    </w:rPr>
  </w:style>
  <w:style w:type="character" w:customStyle="1" w:styleId="StyleStyle4ArialNarrow9ptChar">
    <w:name w:val="Style Style4 + Arial Narrow 9 pt Char"/>
    <w:link w:val="StyleStyle4ArialNarrow9pt"/>
    <w:rsid w:val="006016EB"/>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016E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016EB"/>
    <w:rPr>
      <w:rFonts w:ascii="Georgia" w:eastAsia="Times New Roman" w:hAnsi="Georgia"/>
      <w:b/>
      <w:bCs/>
      <w:sz w:val="22"/>
      <w:u w:val="single"/>
    </w:rPr>
  </w:style>
  <w:style w:type="character" w:customStyle="1" w:styleId="StyleBoldandUnderlineCharChar29pt">
    <w:name w:val="Style Bold and Underline Char Char2 + 9 pt"/>
    <w:rsid w:val="006016EB"/>
    <w:rPr>
      <w:rFonts w:ascii="Times New Roman" w:hAnsi="Times New Roman"/>
      <w:b/>
      <w:bCs/>
      <w:noProof w:val="0"/>
      <w:sz w:val="20"/>
      <w:u w:val="single"/>
    </w:rPr>
  </w:style>
  <w:style w:type="character" w:customStyle="1" w:styleId="StyleUnderlineCharChar19pt">
    <w:name w:val="Style Underline Char Char1 + 9 pt"/>
    <w:rsid w:val="006016E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016E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016EB"/>
    <w:rPr>
      <w:rFonts w:ascii="Georgia" w:eastAsia="Times New Roman" w:hAnsi="Georgia"/>
      <w:b/>
      <w:smallCaps/>
      <w:sz w:val="24"/>
      <w:szCs w:val="24"/>
      <w:u w:val="single"/>
    </w:rPr>
  </w:style>
  <w:style w:type="character" w:customStyle="1" w:styleId="CardTextCharChar">
    <w:name w:val="Card Text Char Char"/>
    <w:rsid w:val="006016E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016E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016E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6016EB"/>
    <w:rPr>
      <w:rFonts w:ascii="Times New Roman" w:hAnsi="Times New Roman"/>
      <w:sz w:val="24"/>
      <w:u w:val="single"/>
      <w:bdr w:val="none" w:sz="0" w:space="0" w:color="auto"/>
      <w:shd w:val="clear" w:color="auto" w:fill="auto"/>
    </w:rPr>
  </w:style>
  <w:style w:type="character" w:customStyle="1" w:styleId="FifthChar">
    <w:name w:val="Fifth Char"/>
    <w:link w:val="Fifth"/>
    <w:rsid w:val="006016EB"/>
    <w:rPr>
      <w:rFonts w:ascii="Arial" w:eastAsia="Calibri" w:hAnsi="Arial"/>
      <w:sz w:val="22"/>
    </w:rPr>
  </w:style>
  <w:style w:type="paragraph" w:customStyle="1" w:styleId="Third">
    <w:name w:val="Third"/>
    <w:basedOn w:val="Normal"/>
    <w:link w:val="ThirdChar"/>
    <w:rsid w:val="006016EB"/>
    <w:rPr>
      <w:rFonts w:ascii="Georgia" w:eastAsia="Times New Roman" w:hAnsi="Georgia"/>
      <w:b/>
      <w:u w:val="single"/>
      <w:lang w:val="x-none" w:eastAsia="x-none"/>
    </w:rPr>
  </w:style>
  <w:style w:type="character" w:customStyle="1" w:styleId="ThirdChar">
    <w:name w:val="Third Char"/>
    <w:link w:val="Third"/>
    <w:rsid w:val="006016EB"/>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6016EB"/>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016EB"/>
  </w:style>
  <w:style w:type="paragraph" w:customStyle="1" w:styleId="DebateUnderlineBoldChar">
    <w:name w:val="Debate Underline Bold Char"/>
    <w:basedOn w:val="Normal"/>
    <w:link w:val="DebateUnderlineBoldCharChar"/>
    <w:rsid w:val="006016EB"/>
    <w:pPr>
      <w:jc w:val="both"/>
    </w:pPr>
    <w:rPr>
      <w:rFonts w:ascii="Georgia" w:eastAsia="Times New Roman" w:hAnsi="Georgia"/>
      <w:b/>
      <w:u w:val="thick"/>
    </w:rPr>
  </w:style>
  <w:style w:type="character" w:customStyle="1" w:styleId="DebateUnderlineBoldCharChar">
    <w:name w:val="Debate Underline Bold Char Char"/>
    <w:link w:val="DebateUnderlineBoldChar"/>
    <w:rsid w:val="006016EB"/>
    <w:rPr>
      <w:rFonts w:ascii="Georgia" w:eastAsia="Times New Roman" w:hAnsi="Georgia"/>
      <w:b/>
      <w:sz w:val="22"/>
      <w:u w:val="thick"/>
    </w:rPr>
  </w:style>
  <w:style w:type="character" w:customStyle="1" w:styleId="bloctitlesChar">
    <w:name w:val="bloc titles Char"/>
    <w:link w:val="bloctitles"/>
    <w:rsid w:val="006016EB"/>
    <w:rPr>
      <w:rFonts w:ascii="Calibri" w:eastAsia="Malgun Gothic" w:hAnsi="Calibri" w:cs="Arial"/>
      <w:b/>
      <w:kern w:val="32"/>
      <w:sz w:val="32"/>
      <w:szCs w:val="32"/>
      <w:u w:val="single"/>
    </w:rPr>
  </w:style>
  <w:style w:type="paragraph" w:customStyle="1" w:styleId="CiteSmallText">
    <w:name w:val="Cite Small Text"/>
    <w:basedOn w:val="Normal"/>
    <w:uiPriority w:val="99"/>
    <w:rsid w:val="006016EB"/>
    <w:pPr>
      <w:widowControl w:val="0"/>
      <w:spacing w:after="200"/>
    </w:pPr>
    <w:rPr>
      <w:rFonts w:ascii="Helvetica Neue" w:hAnsi="Helvetica Neue"/>
      <w:b/>
      <w:sz w:val="18"/>
    </w:rPr>
  </w:style>
  <w:style w:type="character" w:customStyle="1" w:styleId="3TagCite">
    <w:name w:val="3 Tag/Cite"/>
    <w:rsid w:val="006016EB"/>
    <w:rPr>
      <w:rFonts w:ascii="Times New Roman" w:hAnsi="Times New Roman"/>
      <w:b/>
    </w:rPr>
  </w:style>
  <w:style w:type="character" w:customStyle="1" w:styleId="4Qualifications">
    <w:name w:val="4 Qualifications"/>
    <w:rsid w:val="006016EB"/>
    <w:rPr>
      <w:rFonts w:ascii="Times New Roman" w:hAnsi="Times New Roman"/>
      <w:sz w:val="19"/>
    </w:rPr>
  </w:style>
  <w:style w:type="character" w:customStyle="1" w:styleId="6Underlined">
    <w:name w:val="6 Underlined"/>
    <w:rsid w:val="006016EB"/>
    <w:rPr>
      <w:rFonts w:ascii="Times New Roman" w:hAnsi="Times New Roman"/>
      <w:b/>
      <w:sz w:val="21"/>
      <w:u w:val="single"/>
    </w:rPr>
  </w:style>
  <w:style w:type="paragraph" w:customStyle="1" w:styleId="Cards1CharChar">
    <w:name w:val="Cards1 Char Char"/>
    <w:basedOn w:val="Normal"/>
    <w:link w:val="Cards1CharCharChar"/>
    <w:rsid w:val="006016E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016EB"/>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016EB"/>
    <w:rPr>
      <w:rFonts w:asciiTheme="minorHAnsi" w:hAnsiTheme="minorHAnsi"/>
      <w:sz w:val="24"/>
      <w:u w:val="single"/>
    </w:rPr>
  </w:style>
  <w:style w:type="character" w:customStyle="1" w:styleId="CitesCharCharChar">
    <w:name w:val="Cites Char Char Char"/>
    <w:rsid w:val="006016EB"/>
    <w:rPr>
      <w:rFonts w:ascii="Times New Roman" w:eastAsia="Times New Roman" w:hAnsi="Times New Roman" w:cs="Times New Roman"/>
      <w:sz w:val="20"/>
      <w:szCs w:val="24"/>
    </w:rPr>
  </w:style>
  <w:style w:type="character" w:customStyle="1" w:styleId="nohighlighting">
    <w:name w:val="no highlighting"/>
    <w:rsid w:val="006016E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016EB"/>
    <w:rPr>
      <w:rFonts w:ascii="Cambria" w:hAnsi="Cambria" w:hint="default"/>
      <w:sz w:val="21"/>
      <w:u w:val="single"/>
    </w:rPr>
  </w:style>
  <w:style w:type="paragraph" w:customStyle="1" w:styleId="Swag">
    <w:name w:val="Swag"/>
    <w:basedOn w:val="Normal"/>
    <w:link w:val="SwagChar"/>
    <w:qFormat/>
    <w:rsid w:val="006016EB"/>
    <w:rPr>
      <w:rFonts w:ascii="Georgia" w:hAnsi="Georgia"/>
      <w:color w:val="0000FF"/>
      <w:sz w:val="12"/>
      <w:u w:val="single"/>
    </w:rPr>
  </w:style>
  <w:style w:type="character" w:customStyle="1" w:styleId="SwagChar">
    <w:name w:val="Swag Char"/>
    <w:link w:val="Swag"/>
    <w:rsid w:val="006016EB"/>
    <w:rPr>
      <w:rFonts w:ascii="Georgia" w:hAnsi="Georgia"/>
      <w:color w:val="0000FF"/>
      <w:sz w:val="12"/>
      <w:u w:val="single"/>
    </w:rPr>
  </w:style>
  <w:style w:type="paragraph" w:customStyle="1" w:styleId="StyleUnderlineTimesNewRoman1">
    <w:name w:val="Style Underline + Times New Roman1"/>
    <w:link w:val="StyleUnderlineTimesNewRoman1Char"/>
    <w:rsid w:val="006016E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016E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016E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016E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016EB"/>
    <w:rPr>
      <w:rFonts w:eastAsia="MS Mincho"/>
    </w:rPr>
  </w:style>
  <w:style w:type="character" w:customStyle="1" w:styleId="StyleStyleCardTextLeft-075Right0Char">
    <w:name w:val="Style Style Card Text + Left:  -0.75&quot; + Right:  0&quot; Char"/>
    <w:link w:val="StyleStyleCardTextLeft-075Right0"/>
    <w:rsid w:val="006016EB"/>
    <w:rPr>
      <w:rFonts w:ascii="Calibri" w:eastAsia="MS Mincho" w:hAnsi="Calibri"/>
      <w:sz w:val="22"/>
    </w:rPr>
  </w:style>
  <w:style w:type="character" w:customStyle="1" w:styleId="CharChar61">
    <w:name w:val="Char Char61"/>
    <w:rsid w:val="006016EB"/>
    <w:rPr>
      <w:rFonts w:cs="Arial"/>
      <w:bCs/>
      <w:sz w:val="16"/>
      <w:szCs w:val="26"/>
      <w:lang w:val="en-US" w:eastAsia="en-US" w:bidi="ar-SA"/>
    </w:rPr>
  </w:style>
  <w:style w:type="character" w:customStyle="1" w:styleId="ListBulletChar">
    <w:name w:val="List Bullet Char"/>
    <w:link w:val="ListBullet"/>
    <w:uiPriority w:val="99"/>
    <w:rsid w:val="006016EB"/>
    <w:rPr>
      <w:rFonts w:ascii="Calibri" w:eastAsia="Calibri" w:hAnsi="Calibri"/>
      <w:sz w:val="22"/>
    </w:rPr>
  </w:style>
  <w:style w:type="paragraph" w:customStyle="1" w:styleId="subhead10">
    <w:name w:val="subhead1"/>
    <w:basedOn w:val="Normal"/>
    <w:uiPriority w:val="99"/>
    <w:rsid w:val="006016EB"/>
    <w:pPr>
      <w:spacing w:before="100" w:beforeAutospacing="1" w:after="100" w:afterAutospacing="1"/>
    </w:pPr>
    <w:rPr>
      <w:rFonts w:ascii="Georgia" w:eastAsia="Times New Roman" w:hAnsi="Georgia"/>
      <w:sz w:val="24"/>
    </w:rPr>
  </w:style>
  <w:style w:type="character" w:customStyle="1" w:styleId="styledate0">
    <w:name w:val="styledate"/>
    <w:rsid w:val="006016EB"/>
  </w:style>
  <w:style w:type="character" w:customStyle="1" w:styleId="BoldandUnderlineChar1">
    <w:name w:val="Bold and Underline Char1"/>
    <w:rsid w:val="006016EB"/>
    <w:rPr>
      <w:b/>
      <w:szCs w:val="24"/>
      <w:u w:val="single"/>
      <w:lang w:val="en-US" w:eastAsia="en-US" w:bidi="ar-SA"/>
    </w:rPr>
  </w:style>
  <w:style w:type="character" w:customStyle="1" w:styleId="BoldandUnderlineChar1Char2">
    <w:name w:val="Bold and Underline Char1 Char2"/>
    <w:rsid w:val="006016EB"/>
    <w:rPr>
      <w:b/>
      <w:szCs w:val="24"/>
      <w:u w:val="single"/>
      <w:lang w:val="en-US" w:eastAsia="en-US" w:bidi="ar-SA"/>
    </w:rPr>
  </w:style>
  <w:style w:type="character" w:customStyle="1" w:styleId="BoldandUnderlineCharChar1">
    <w:name w:val="Bold and Underline Char Char1"/>
    <w:rsid w:val="006016EB"/>
    <w:rPr>
      <w:b/>
      <w:szCs w:val="24"/>
      <w:u w:val="single"/>
      <w:lang w:val="en-US" w:eastAsia="en-US" w:bidi="ar-SA"/>
    </w:rPr>
  </w:style>
  <w:style w:type="character" w:customStyle="1" w:styleId="BoldandUnderlineChar6">
    <w:name w:val="Bold and Underline Char6"/>
    <w:rsid w:val="006016EB"/>
    <w:rPr>
      <w:b/>
      <w:szCs w:val="24"/>
      <w:u w:val="single"/>
      <w:lang w:val="en-US" w:eastAsia="en-US" w:bidi="ar-SA"/>
    </w:rPr>
  </w:style>
  <w:style w:type="paragraph" w:customStyle="1" w:styleId="abstract">
    <w:name w:val="abstract"/>
    <w:basedOn w:val="Normal"/>
    <w:uiPriority w:val="99"/>
    <w:rsid w:val="006016E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016EB"/>
    <w:rPr>
      <w:rFonts w:ascii="Georgia" w:eastAsia="Times New Roman" w:hAnsi="Georgia"/>
      <w:b/>
      <w:bCs/>
      <w:u w:val="single"/>
    </w:rPr>
  </w:style>
  <w:style w:type="character" w:customStyle="1" w:styleId="StyleUnderlineChar11ptBold2Char">
    <w:name w:val="Style Underline Char + 11 pt Bold2 Char"/>
    <w:link w:val="StyleUnderlineChar11ptBold2"/>
    <w:rsid w:val="006016EB"/>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016E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016EB"/>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016E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016EB"/>
    <w:rPr>
      <w:rFonts w:ascii="Georgia" w:eastAsia="Times New Roman" w:hAnsi="Georgia"/>
      <w:sz w:val="22"/>
      <w:u w:val="single"/>
    </w:rPr>
  </w:style>
  <w:style w:type="character" w:customStyle="1" w:styleId="style13">
    <w:name w:val="style1"/>
    <w:rsid w:val="006016EB"/>
  </w:style>
  <w:style w:type="character" w:customStyle="1" w:styleId="pmtermsel">
    <w:name w:val="pmtermsel"/>
    <w:rsid w:val="006016EB"/>
  </w:style>
  <w:style w:type="character" w:customStyle="1" w:styleId="showipapr">
    <w:name w:val="show_ipapr"/>
    <w:rsid w:val="006016EB"/>
  </w:style>
  <w:style w:type="character" w:customStyle="1" w:styleId="dnindex">
    <w:name w:val="dnindex"/>
    <w:rsid w:val="006016EB"/>
  </w:style>
  <w:style w:type="character" w:customStyle="1" w:styleId="23">
    <w:name w:val="23"/>
    <w:rsid w:val="006016EB"/>
    <w:rPr>
      <w:rFonts w:ascii="Times New Roman" w:hAnsi="Times New Roman" w:cs="Arial"/>
      <w:bCs/>
      <w:sz w:val="20"/>
      <w:u w:val="single"/>
      <w:lang w:val="en-US" w:eastAsia="en-US" w:bidi="ar-SA"/>
    </w:rPr>
  </w:style>
  <w:style w:type="character" w:customStyle="1" w:styleId="33">
    <w:name w:val="33"/>
    <w:rsid w:val="006016EB"/>
    <w:rPr>
      <w:rFonts w:ascii="Times New Roman" w:hAnsi="Times New Roman" w:cs="Arial"/>
      <w:b/>
      <w:bCs/>
      <w:sz w:val="20"/>
      <w:u w:val="single"/>
      <w:lang w:val="en-US" w:eastAsia="en-US" w:bidi="ar-SA"/>
    </w:rPr>
  </w:style>
  <w:style w:type="character" w:customStyle="1" w:styleId="55">
    <w:name w:val="55"/>
    <w:rsid w:val="006016EB"/>
    <w:rPr>
      <w:rFonts w:cs="Arial"/>
      <w:bCs/>
      <w:sz w:val="20"/>
      <w:u w:val="single"/>
      <w:lang w:val="en-US" w:eastAsia="en-US" w:bidi="ar-SA"/>
    </w:rPr>
  </w:style>
  <w:style w:type="character" w:customStyle="1" w:styleId="authoraffil">
    <w:name w:val="authoraffil"/>
    <w:rsid w:val="006016EB"/>
  </w:style>
  <w:style w:type="character" w:customStyle="1" w:styleId="CharChar8">
    <w:name w:val="Char Char8"/>
    <w:rsid w:val="006016EB"/>
    <w:rPr>
      <w:rFonts w:ascii="Georgia" w:eastAsia="Times New Roman" w:hAnsi="Georgia"/>
      <w:b/>
      <w:bCs/>
      <w:sz w:val="30"/>
      <w:szCs w:val="28"/>
      <w:u w:val="single"/>
    </w:rPr>
  </w:style>
  <w:style w:type="character" w:customStyle="1" w:styleId="FontStyle13">
    <w:name w:val="Font Style13"/>
    <w:uiPriority w:val="99"/>
    <w:rsid w:val="006016EB"/>
    <w:rPr>
      <w:rFonts w:ascii="Constantia" w:hAnsi="Constantia" w:cs="Constantia"/>
      <w:sz w:val="18"/>
      <w:szCs w:val="18"/>
    </w:rPr>
  </w:style>
  <w:style w:type="character" w:customStyle="1" w:styleId="TagsCharCharCharChar">
    <w:name w:val="Tags Char Char Char Char"/>
    <w:rsid w:val="006016EB"/>
    <w:rPr>
      <w:rFonts w:ascii="Times New Roman" w:eastAsia="Times New Roman" w:hAnsi="Times New Roman" w:cs="Times New Roman"/>
      <w:b/>
      <w:sz w:val="24"/>
      <w:szCs w:val="24"/>
    </w:rPr>
  </w:style>
  <w:style w:type="character" w:customStyle="1" w:styleId="Citation1Char">
    <w:name w:val="Citation1 Char"/>
    <w:link w:val="Citation10"/>
    <w:locked/>
    <w:rsid w:val="006016EB"/>
    <w:rPr>
      <w:rFonts w:ascii="Georgia" w:hAnsi="Georgia"/>
      <w:b/>
      <w:u w:val="single"/>
    </w:rPr>
  </w:style>
  <w:style w:type="paragraph" w:customStyle="1" w:styleId="Citation10">
    <w:name w:val="Citation1"/>
    <w:basedOn w:val="Normal"/>
    <w:link w:val="Citation1Char"/>
    <w:qFormat/>
    <w:rsid w:val="006016EB"/>
    <w:rPr>
      <w:rFonts w:ascii="Georgia" w:hAnsi="Georgia"/>
      <w:b/>
      <w:sz w:val="24"/>
      <w:u w:val="single"/>
    </w:rPr>
  </w:style>
  <w:style w:type="character" w:customStyle="1" w:styleId="TaglineChar">
    <w:name w:val="Tagline Char"/>
    <w:link w:val="Tagline2"/>
    <w:locked/>
    <w:rsid w:val="006016EB"/>
    <w:rPr>
      <w:rFonts w:ascii="Georgia" w:hAnsi="Georgia"/>
      <w:b/>
    </w:rPr>
  </w:style>
  <w:style w:type="paragraph" w:customStyle="1" w:styleId="Tagline2">
    <w:name w:val="Tagline"/>
    <w:basedOn w:val="Normal"/>
    <w:link w:val="TaglineChar"/>
    <w:qFormat/>
    <w:rsid w:val="006016EB"/>
    <w:rPr>
      <w:rFonts w:ascii="Georgia" w:hAnsi="Georgia"/>
      <w:b/>
      <w:sz w:val="24"/>
    </w:rPr>
  </w:style>
  <w:style w:type="paragraph" w:customStyle="1" w:styleId="StyleLeft021">
    <w:name w:val="Style Left:  0.2&quot;1"/>
    <w:basedOn w:val="Normal"/>
    <w:uiPriority w:val="99"/>
    <w:rsid w:val="006016E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016E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016EB"/>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016E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016EB"/>
    <w:rPr>
      <w:rFonts w:ascii="Georgia" w:eastAsia="Times New Roman" w:hAnsi="Georgia"/>
      <w:sz w:val="22"/>
      <w:u w:val="single"/>
      <w:bdr w:val="single" w:sz="4" w:space="0" w:color="auto"/>
    </w:rPr>
  </w:style>
  <w:style w:type="character" w:customStyle="1" w:styleId="boldcitationChar">
    <w:name w:val="bold citation Char"/>
    <w:rsid w:val="006016EB"/>
    <w:rPr>
      <w:rFonts w:ascii="Arial" w:hAnsi="Arial"/>
      <w:b/>
      <w:sz w:val="28"/>
      <w:szCs w:val="24"/>
      <w:u w:val="thick"/>
      <w:lang w:val="en-US" w:eastAsia="en-US" w:bidi="ar-SA"/>
    </w:rPr>
  </w:style>
  <w:style w:type="paragraph" w:customStyle="1" w:styleId="BlockTitle20">
    <w:name w:val="Block Title #2"/>
    <w:basedOn w:val="Normal"/>
    <w:uiPriority w:val="99"/>
    <w:rsid w:val="006016E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016EB"/>
    <w:rPr>
      <w:rFonts w:ascii="Georgia" w:hAnsi="Georgia"/>
      <w:b/>
    </w:rPr>
  </w:style>
  <w:style w:type="character" w:customStyle="1" w:styleId="BoldunderlineChar3">
    <w:name w:val="Bold/underline Char"/>
    <w:rsid w:val="006016EB"/>
    <w:rPr>
      <w:rFonts w:eastAsia="SimSun"/>
      <w:b/>
      <w:noProof w:val="0"/>
      <w:sz w:val="24"/>
      <w:szCs w:val="24"/>
      <w:u w:val="single"/>
      <w:lang w:val="en-US" w:eastAsia="zh-CN" w:bidi="ar-SA"/>
    </w:rPr>
  </w:style>
  <w:style w:type="character" w:customStyle="1" w:styleId="underlinetextchar0">
    <w:name w:val="underlinetextchar"/>
    <w:rsid w:val="006016EB"/>
  </w:style>
  <w:style w:type="character" w:customStyle="1" w:styleId="boldciteChar1">
    <w:name w:val="bold cite Char1"/>
    <w:rsid w:val="006016EB"/>
    <w:rPr>
      <w:b/>
      <w:sz w:val="28"/>
      <w:u w:val="thick" w:color="000000"/>
    </w:rPr>
  </w:style>
  <w:style w:type="character" w:customStyle="1" w:styleId="tagCharCharChar1">
    <w:name w:val="tag Char Char Char1"/>
    <w:rsid w:val="006016E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016E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016EB"/>
    <w:rPr>
      <w:rFonts w:ascii="Times New Roman" w:hAnsi="Times New Roman" w:cs="Times New Roman"/>
      <w:sz w:val="18"/>
      <w:szCs w:val="18"/>
    </w:rPr>
  </w:style>
  <w:style w:type="character" w:customStyle="1" w:styleId="bylines">
    <w:name w:val="bylines"/>
    <w:basedOn w:val="DefaultParagraphFont"/>
    <w:rsid w:val="006016EB"/>
  </w:style>
  <w:style w:type="character" w:customStyle="1" w:styleId="StyleStyleBoldUnderlineUnderlineIntenseEmphasis1apple-style-2">
    <w:name w:val="Style Style Bold UnderlineUnderlineIntense Emphasis1apple-style-...2"/>
    <w:basedOn w:val="DefaultParagraphFont"/>
    <w:rsid w:val="006016EB"/>
    <w:rPr>
      <w:b w:val="0"/>
      <w:bCs/>
      <w:sz w:val="22"/>
      <w:u w:val="single"/>
    </w:rPr>
  </w:style>
  <w:style w:type="character" w:customStyle="1" w:styleId="FontStyle57">
    <w:name w:val="Font Style57"/>
    <w:rsid w:val="006016EB"/>
    <w:rPr>
      <w:rFonts w:ascii="Georgia" w:hAnsi="Georgia" w:cs="Georgia"/>
      <w:b/>
      <w:bCs/>
      <w:sz w:val="14"/>
      <w:szCs w:val="14"/>
    </w:rPr>
  </w:style>
  <w:style w:type="character" w:customStyle="1" w:styleId="FontStyle89">
    <w:name w:val="Font Style89"/>
    <w:rsid w:val="006016EB"/>
    <w:rPr>
      <w:rFonts w:ascii="Times New Roman" w:hAnsi="Times New Roman" w:cs="Times New Roman"/>
      <w:b/>
      <w:bCs/>
      <w:smallCaps/>
      <w:spacing w:val="40"/>
      <w:sz w:val="16"/>
      <w:szCs w:val="16"/>
    </w:rPr>
  </w:style>
  <w:style w:type="character" w:customStyle="1" w:styleId="style3Char0">
    <w:name w:val="style 3 Char"/>
    <w:rsid w:val="006016EB"/>
    <w:rPr>
      <w:sz w:val="18"/>
      <w:szCs w:val="24"/>
      <w:lang w:val="en-US" w:eastAsia="en-US" w:bidi="ar-SA"/>
    </w:rPr>
  </w:style>
  <w:style w:type="paragraph" w:customStyle="1" w:styleId="003Cite">
    <w:name w:val="003Cite"/>
    <w:basedOn w:val="Normal"/>
    <w:qFormat/>
    <w:rsid w:val="006016EB"/>
    <w:rPr>
      <w:rFonts w:eastAsia="Calibri"/>
      <w:sz w:val="16"/>
      <w:szCs w:val="16"/>
    </w:rPr>
  </w:style>
  <w:style w:type="paragraph" w:customStyle="1" w:styleId="NormalBold">
    <w:name w:val="Normal + Bold"/>
    <w:aliases w:val="Double Underline"/>
    <w:basedOn w:val="Normal"/>
    <w:link w:val="NormalBoldChar"/>
    <w:rsid w:val="006016E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016EB"/>
    <w:rPr>
      <w:rFonts w:ascii="Georgia" w:hAnsi="Georgia"/>
      <w:b/>
      <w:color w:val="000000"/>
      <w:sz w:val="22"/>
      <w:u w:val="single"/>
    </w:rPr>
  </w:style>
  <w:style w:type="character" w:customStyle="1" w:styleId="BlockHeadingsChar1">
    <w:name w:val="Block Headings Char1"/>
    <w:rsid w:val="006016EB"/>
    <w:rPr>
      <w:b/>
      <w:caps/>
    </w:rPr>
  </w:style>
  <w:style w:type="character" w:customStyle="1" w:styleId="FontStyle170">
    <w:name w:val="Font Style170"/>
    <w:uiPriority w:val="99"/>
    <w:rsid w:val="006016EB"/>
    <w:rPr>
      <w:rFonts w:ascii="Bookman Old Style" w:hAnsi="Bookman Old Style" w:cs="Bookman Old Style"/>
      <w:sz w:val="16"/>
      <w:szCs w:val="16"/>
    </w:rPr>
  </w:style>
  <w:style w:type="character" w:customStyle="1" w:styleId="FontStyle17">
    <w:name w:val="Font Style17"/>
    <w:uiPriority w:val="99"/>
    <w:rsid w:val="006016EB"/>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wern.net/docs/philosophy/ethics/2007-green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datacenterdynamics.com/en/analysis/chinas-moves-into-mega-satellite-constelations-could-add-to-space-debris-proble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21</Pages>
  <Words>17785</Words>
  <Characters>101380</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13</cp:revision>
  <dcterms:created xsi:type="dcterms:W3CDTF">2022-01-15T21:48:00Z</dcterms:created>
  <dcterms:modified xsi:type="dcterms:W3CDTF">2022-01-15T22:04:00Z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