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D59D05" w14:textId="77777777" w:rsidR="006D0C5D" w:rsidRDefault="006D0C5D" w:rsidP="006D0C5D">
      <w:pPr>
        <w:pStyle w:val="Heading2"/>
      </w:pPr>
      <w:r>
        <w:t>1AC -- HWL</w:t>
      </w:r>
    </w:p>
    <w:p w14:paraId="06F5C820" w14:textId="77777777" w:rsidR="006D0C5D" w:rsidRDefault="006D0C5D" w:rsidP="006D0C5D">
      <w:pPr>
        <w:pStyle w:val="Heading4"/>
      </w:pPr>
      <w:r>
        <w:t xml:space="preserve">Plan: </w:t>
      </w:r>
      <w:r w:rsidRPr="0047404B">
        <w:t>The appropriation of outer space by private entities in The People's Republic of China is unjust.</w:t>
      </w:r>
    </w:p>
    <w:p w14:paraId="1E0B181E" w14:textId="77777777" w:rsidR="006D0C5D" w:rsidRPr="00344506" w:rsidRDefault="006D0C5D" w:rsidP="006D0C5D">
      <w:pPr>
        <w:pStyle w:val="Heading4"/>
      </w:pPr>
      <w:r>
        <w:t>1] China’s dependent on private companies for space expansion, satellite deployment, and mining</w:t>
      </w:r>
    </w:p>
    <w:p w14:paraId="2AA8FBFC" w14:textId="77777777" w:rsidR="006D0C5D" w:rsidRDefault="006D0C5D" w:rsidP="006D0C5D">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“Hundreds Chinese Companies Called To Boost Space “, ScreenRant, 11-27-2021, Available Online at https://screenrant.com/chinese-companies-boost-space-development/, accessed 1-1</w:t>
      </w:r>
      <w:r>
        <w:rPr>
          <w:szCs w:val="22"/>
        </w:rPr>
        <w:t>1</w:t>
      </w:r>
      <w:r w:rsidRPr="00344506">
        <w:rPr>
          <w:szCs w:val="22"/>
        </w:rPr>
        <w:t>-2022, HKR-AR)</w:t>
      </w:r>
    </w:p>
    <w:p w14:paraId="2FD7B828" w14:textId="77777777" w:rsidR="006D0C5D" w:rsidRPr="00344506" w:rsidRDefault="006D0C5D" w:rsidP="006D0C5D">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01C0A68F" w14:textId="77777777" w:rsidR="006D0C5D" w:rsidRPr="00344506" w:rsidRDefault="006D0C5D" w:rsidP="006D0C5D">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56C26F20" w14:textId="77777777" w:rsidR="006D0C5D" w:rsidRPr="00344506" w:rsidRDefault="006D0C5D" w:rsidP="006D0C5D">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7C2DFAC9" w14:textId="77777777" w:rsidR="006D0C5D" w:rsidRPr="00344506" w:rsidRDefault="006D0C5D" w:rsidP="006D0C5D">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solid-fuel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CASIC is also working on the Tengyun spaceplane, recently flight-testing an advanced turbine-based combined cycle engine in the Gobi desert.</w:t>
      </w:r>
    </w:p>
    <w:p w14:paraId="0AFAF1E6" w14:textId="77777777" w:rsidR="006D0C5D" w:rsidRPr="00344506" w:rsidRDefault="006D0C5D" w:rsidP="006D0C5D">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581EC837" w14:textId="77777777" w:rsidR="006D0C5D" w:rsidRDefault="006D0C5D" w:rsidP="006D0C5D">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2FF3C0A5" w14:textId="77777777" w:rsidR="006D0C5D" w:rsidRDefault="006D0C5D" w:rsidP="006D0C5D">
      <w:pPr>
        <w:pStyle w:val="Heading4"/>
      </w:pPr>
      <w:r>
        <w:t>2] Xi commitments, manufacturing capacity, and FDI make the CCP’s private sector integral to 21</w:t>
      </w:r>
      <w:r w:rsidRPr="00880A29">
        <w:rPr>
          <w:vertAlign w:val="superscript"/>
        </w:rPr>
        <w:t>st</w:t>
      </w:r>
      <w:r>
        <w:t xml:space="preserve"> century space competition</w:t>
      </w:r>
    </w:p>
    <w:p w14:paraId="35324B8A" w14:textId="77777777" w:rsidR="006D0C5D" w:rsidRDefault="006D0C5D" w:rsidP="006D0C5D">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6588BF8D" w14:textId="77777777" w:rsidR="006D0C5D" w:rsidRPr="00E05B4F" w:rsidRDefault="006D0C5D" w:rsidP="006D0C5D">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4A297CEF" w14:textId="77777777" w:rsidR="006D0C5D" w:rsidRDefault="006D0C5D" w:rsidP="006D0C5D">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34AAA834" w14:textId="77777777" w:rsidR="006D0C5D" w:rsidRPr="00E05B4F" w:rsidRDefault="006D0C5D" w:rsidP="006D0C5D">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1203A265" w14:textId="77777777" w:rsidR="006D0C5D" w:rsidRPr="00E05B4F" w:rsidRDefault="006D0C5D" w:rsidP="006D0C5D">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3079A574" w14:textId="77777777" w:rsidR="006D0C5D" w:rsidRPr="00E05B4F" w:rsidRDefault="006D0C5D" w:rsidP="006D0C5D">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45CD25C9" w14:textId="77777777" w:rsidR="006D0C5D" w:rsidRPr="00E05B4F" w:rsidRDefault="006D0C5D" w:rsidP="006D0C5D">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A2F7745" w14:textId="77777777" w:rsidR="006D0C5D" w:rsidRDefault="006D0C5D" w:rsidP="006D0C5D">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39FF7772" w14:textId="77777777" w:rsidR="006D0C5D" w:rsidRDefault="006D0C5D" w:rsidP="006D0C5D">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1896210A" w14:textId="77777777" w:rsidR="006D0C5D" w:rsidRPr="00E05B4F" w:rsidRDefault="006D0C5D" w:rsidP="006D0C5D">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527E4131" w14:textId="77777777" w:rsidR="006D0C5D" w:rsidRDefault="006D0C5D" w:rsidP="006D0C5D">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5097D65B" w14:textId="77777777" w:rsidR="006D0C5D" w:rsidRPr="00D66325" w:rsidRDefault="006D0C5D" w:rsidP="006D0C5D">
      <w:pPr>
        <w:rPr>
          <w:szCs w:val="22"/>
        </w:rPr>
      </w:pPr>
      <w:r w:rsidRPr="00D66325">
        <w:rPr>
          <w:szCs w:val="22"/>
        </w:rPr>
        <w:t>Making friends</w:t>
      </w:r>
    </w:p>
    <w:p w14:paraId="6C074DED" w14:textId="77777777" w:rsidR="006D0C5D" w:rsidRPr="00D66325" w:rsidRDefault="006D0C5D" w:rsidP="006D0C5D">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6F457A60" w14:textId="77777777" w:rsidR="006D0C5D" w:rsidRPr="00880A29" w:rsidRDefault="006D0C5D" w:rsidP="006D0C5D">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5774A9B0" w14:textId="77777777" w:rsidR="006D0C5D" w:rsidRPr="00B84197" w:rsidRDefault="006D0C5D" w:rsidP="006D0C5D">
      <w:pPr>
        <w:pStyle w:val="Heading4"/>
      </w:pPr>
      <w:r>
        <w:t>3] Mining basing competition causes war</w:t>
      </w:r>
    </w:p>
    <w:p w14:paraId="319EA5AC" w14:textId="77777777" w:rsidR="006D0C5D" w:rsidRDefault="006D0C5D" w:rsidP="006D0C5D">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rPr>
          <w:szCs w:val="22"/>
        </w:rPr>
        <w:t>4-29-21</w:t>
      </w:r>
      <w:r w:rsidRPr="00C13EA1">
        <w:rPr>
          <w:szCs w:val="22"/>
        </w:rPr>
        <w:t>, Available Online at https://www.mining.com/experts-warn-of-brewing-space-mining-war-among-us-china-and-russia/, accessed 1-11-2022, HKR-AR)</w:t>
      </w:r>
    </w:p>
    <w:p w14:paraId="2E467E11" w14:textId="77777777" w:rsidR="006D0C5D" w:rsidRPr="00BE1EFA" w:rsidRDefault="006D0C5D" w:rsidP="006D0C5D">
      <w:pPr>
        <w:rPr>
          <w:szCs w:val="22"/>
        </w:rPr>
      </w:pPr>
      <w:r w:rsidRPr="00BE1EFA">
        <w:rPr>
          <w:szCs w:val="22"/>
        </w:rPr>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615F300F" w14:textId="77777777" w:rsidR="006D0C5D" w:rsidRPr="00B84197" w:rsidRDefault="006D0C5D" w:rsidP="006D0C5D">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1BC3A025" w14:textId="77777777" w:rsidR="006D0C5D" w:rsidRPr="006B4554" w:rsidRDefault="006D0C5D" w:rsidP="006D0C5D">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3AE3661C" w14:textId="77777777" w:rsidR="006D0C5D" w:rsidRPr="006B4554" w:rsidRDefault="006D0C5D" w:rsidP="006D0C5D">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40D122A1" w14:textId="77777777" w:rsidR="006D0C5D" w:rsidRPr="006B4554" w:rsidRDefault="006D0C5D" w:rsidP="006D0C5D">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322A47E4" w14:textId="77777777" w:rsidR="006D0C5D" w:rsidRPr="006B4554" w:rsidRDefault="006D0C5D" w:rsidP="006D0C5D">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1B14C1A8" w14:textId="77777777" w:rsidR="006D0C5D" w:rsidRPr="006B4554" w:rsidRDefault="006D0C5D" w:rsidP="006D0C5D">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06561CFB" w14:textId="77777777" w:rsidR="006D0C5D" w:rsidRPr="006B4554" w:rsidRDefault="006D0C5D" w:rsidP="006D0C5D">
      <w:pPr>
        <w:rPr>
          <w:sz w:val="16"/>
          <w:szCs w:val="16"/>
        </w:rPr>
      </w:pPr>
      <w:r w:rsidRPr="006B4554">
        <w:rPr>
          <w:sz w:val="16"/>
          <w:szCs w:val="16"/>
        </w:rPr>
        <w:t>Russia’s space agency Roscosmos was the first to speak up, likening the policy to colonialism.</w:t>
      </w:r>
    </w:p>
    <w:p w14:paraId="30A27F95" w14:textId="77777777" w:rsidR="006D0C5D" w:rsidRPr="006B4554" w:rsidRDefault="006D0C5D" w:rsidP="006D0C5D">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65054C05" w14:textId="77777777" w:rsidR="006D0C5D" w:rsidRPr="006B4554" w:rsidRDefault="006D0C5D" w:rsidP="006D0C5D">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1742544E" w14:textId="77777777" w:rsidR="006D0C5D" w:rsidRPr="006B4554" w:rsidRDefault="006D0C5D" w:rsidP="006D0C5D">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66A8EACF" w14:textId="77777777" w:rsidR="006D0C5D" w:rsidRDefault="006D0C5D" w:rsidP="006D0C5D">
      <w:pPr>
        <w:pStyle w:val="Heading4"/>
      </w:pPr>
      <w:r>
        <w:t>7] NEA scarcity and ilaw ambiguity makes US-China competition go nuclear</w:t>
      </w:r>
    </w:p>
    <w:p w14:paraId="7944E30F" w14:textId="77777777" w:rsidR="006D0C5D" w:rsidRPr="005A25B8" w:rsidRDefault="006D0C5D" w:rsidP="006D0C5D">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62C7AAD0" w14:textId="77777777" w:rsidR="006D0C5D" w:rsidRPr="00441174" w:rsidRDefault="006D0C5D" w:rsidP="006D0C5D">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benefits[16].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20F0CADA" w14:textId="77777777" w:rsidR="006D0C5D" w:rsidRPr="00441174" w:rsidRDefault="006D0C5D" w:rsidP="006D0C5D">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50A2C624" w14:textId="77777777" w:rsidR="006D0C5D" w:rsidRPr="00441174" w:rsidRDefault="006D0C5D" w:rsidP="006D0C5D">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0F982EB8" w14:textId="77777777" w:rsidR="006D0C5D" w:rsidRPr="00441174" w:rsidRDefault="006D0C5D" w:rsidP="006D0C5D">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only ten</w:t>
      </w:r>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5C4501F0" w14:textId="77777777" w:rsidR="006D0C5D" w:rsidRPr="00563475" w:rsidRDefault="006D0C5D" w:rsidP="006D0C5D">
      <w:pPr>
        <w:rPr>
          <w:szCs w:val="22"/>
        </w:rPr>
      </w:pPr>
      <w:r w:rsidRPr="00563475">
        <w:rPr>
          <w:szCs w:val="22"/>
        </w:rPr>
        <w:t>Failures to Coordinate</w:t>
      </w:r>
    </w:p>
    <w:p w14:paraId="5E683DC3" w14:textId="77777777" w:rsidR="006D0C5D" w:rsidRPr="00441174" w:rsidRDefault="006D0C5D" w:rsidP="006D0C5D">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6016390E" w14:textId="77777777" w:rsidR="006D0C5D" w:rsidRDefault="006D0C5D" w:rsidP="006D0C5D">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4F97B869" w14:textId="77777777" w:rsidR="006D0C5D" w:rsidRPr="002A12E8" w:rsidRDefault="006D0C5D" w:rsidP="006D0C5D">
      <w:pPr>
        <w:pStyle w:val="Heading4"/>
      </w:pPr>
      <w:r>
        <w:t>8] China will long-term outpace the US in space – mining, first-mover advantage, lunar projects</w:t>
      </w:r>
    </w:p>
    <w:p w14:paraId="0A8A6452" w14:textId="77777777" w:rsidR="006D0C5D" w:rsidRDefault="006D0C5D" w:rsidP="006D0C5D">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7A375EE6" w14:textId="77777777" w:rsidR="006D0C5D" w:rsidRPr="002A12E8" w:rsidRDefault="006D0C5D" w:rsidP="006D0C5D">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 xml:space="preserve">omic development, would achieve potent soft-power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394097D7" w14:textId="77777777" w:rsidR="006D0C5D" w:rsidRPr="002A12E8" w:rsidRDefault="006D0C5D" w:rsidP="006D0C5D">
      <w:pPr>
        <w:rPr>
          <w:szCs w:val="22"/>
          <w:u w:val="single"/>
        </w:rPr>
      </w:pPr>
      <w:r w:rsidRPr="002A12E8">
        <w:rPr>
          <w:sz w:val="16"/>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7E0DD75D" w14:textId="77777777" w:rsidR="006D0C5D" w:rsidRPr="002A12E8" w:rsidRDefault="006D0C5D" w:rsidP="006D0C5D">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740BF6D4" w14:textId="77777777" w:rsidR="006D0C5D" w:rsidRDefault="006D0C5D" w:rsidP="006D0C5D">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0A092086" w14:textId="77777777" w:rsidR="006D0C5D" w:rsidRPr="00547C7C" w:rsidRDefault="006D0C5D" w:rsidP="006D0C5D">
      <w:pPr>
        <w:pStyle w:val="Heading4"/>
        <w:rPr>
          <w:rFonts w:ascii="Georgia" w:hAnsi="Georgia"/>
        </w:rPr>
      </w:pPr>
      <w:r>
        <w:t xml:space="preserve">9] </w:t>
      </w:r>
      <w:r w:rsidRPr="00547C7C">
        <w:rPr>
          <w:rFonts w:ascii="Georgia" w:hAnsi="Georgia"/>
        </w:rPr>
        <w:t xml:space="preserve">Space competition is inevitable and will determine hegemonic power on Earth–it’s just a question of who wins the race. </w:t>
      </w:r>
    </w:p>
    <w:p w14:paraId="1B3171C0" w14:textId="77777777" w:rsidR="006D0C5D" w:rsidRPr="00547C7C" w:rsidRDefault="006D0C5D" w:rsidP="006D0C5D">
      <w:pPr>
        <w:rPr>
          <w:rFonts w:ascii="Georgia" w:hAnsi="Georgia"/>
        </w:rPr>
      </w:pPr>
      <w:r w:rsidRPr="00547C7C">
        <w:rPr>
          <w:rFonts w:ascii="Georgia" w:hAnsi="Georgia"/>
          <w:sz w:val="16"/>
          <w:szCs w:val="16"/>
        </w:rPr>
        <w:t>Jaewoo</w:t>
      </w:r>
      <w:r w:rsidRPr="00547C7C">
        <w:rPr>
          <w:rFonts w:ascii="Georgia" w:hAnsi="Georgia"/>
        </w:rPr>
        <w:t xml:space="preserve"> </w:t>
      </w:r>
      <w:r w:rsidRPr="00547C7C">
        <w:rPr>
          <w:rStyle w:val="Style13ptBold"/>
          <w:rFonts w:ascii="Georgia" w:hAnsi="Georgia"/>
        </w:rPr>
        <w:t>Choo 21</w:t>
      </w:r>
      <w:r w:rsidRPr="00547C7C">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52E587A6" w14:textId="77777777" w:rsidR="006D0C5D" w:rsidRPr="00E37866" w:rsidRDefault="006D0C5D" w:rsidP="006D0C5D">
      <w:pPr>
        <w:rPr>
          <w:rFonts w:ascii="Georgia" w:hAnsi="Georgia"/>
          <w:sz w:val="16"/>
        </w:rPr>
      </w:pPr>
      <w:r w:rsidRPr="00547C7C">
        <w:rPr>
          <w:rStyle w:val="StyleUnderline"/>
          <w:rFonts w:ascii="Georgia" w:hAnsi="Georgia"/>
          <w:b/>
          <w:bCs/>
        </w:rPr>
        <w:t xml:space="preserve">The strategic </w:t>
      </w:r>
      <w:r w:rsidRPr="00547C7C">
        <w:rPr>
          <w:rStyle w:val="StyleUnderline"/>
          <w:rFonts w:ascii="Georgia" w:hAnsi="Georgia"/>
          <w:b/>
          <w:bCs/>
          <w:highlight w:val="green"/>
        </w:rPr>
        <w:t>competition between the U.S. and China is fierce</w:t>
      </w:r>
      <w:r w:rsidRPr="00547C7C">
        <w:rPr>
          <w:rFonts w:ascii="Georgia" w:hAnsi="Georgia"/>
          <w:sz w:val="16"/>
          <w:highlight w:val="green"/>
        </w:rPr>
        <w:t xml:space="preserve"> </w:t>
      </w:r>
      <w:r w:rsidRPr="00547C7C">
        <w:rPr>
          <w:rFonts w:ascii="Georgia" w:hAnsi="Georgia"/>
          <w:sz w:val="16"/>
        </w:rPr>
        <w:t xml:space="preserve">even </w:t>
      </w:r>
      <w:r w:rsidRPr="00547C7C">
        <w:rPr>
          <w:rStyle w:val="StyleUnderline"/>
          <w:rFonts w:ascii="Georgia" w:hAnsi="Georgia"/>
          <w:b/>
          <w:bCs/>
          <w:highlight w:val="green"/>
        </w:rPr>
        <w:t>in</w:t>
      </w:r>
      <w:r w:rsidRPr="00547C7C">
        <w:rPr>
          <w:rFonts w:ascii="Georgia" w:hAnsi="Georgia"/>
          <w:sz w:val="16"/>
          <w:highlight w:val="green"/>
        </w:rPr>
        <w:t xml:space="preserve"> </w:t>
      </w:r>
      <w:r w:rsidRPr="00547C7C">
        <w:rPr>
          <w:rStyle w:val="StyleUnderline"/>
          <w:rFonts w:ascii="Georgia" w:hAnsi="Georgia"/>
          <w:b/>
          <w:bCs/>
          <w:highlight w:val="green"/>
        </w:rPr>
        <w:t>space</w:t>
      </w:r>
      <w:r w:rsidRPr="00547C7C">
        <w:rPr>
          <w:rFonts w:ascii="Georgia" w:hAnsi="Georgia"/>
          <w:sz w:val="16"/>
          <w:highlight w:val="green"/>
        </w:rPr>
        <w:t xml:space="preserve"> </w:t>
      </w:r>
      <w:r w:rsidRPr="00547C7C">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47C7C">
        <w:rPr>
          <w:rStyle w:val="StyleUnderline"/>
          <w:rFonts w:ascii="Georgia" w:hAnsi="Georgia"/>
          <w:b/>
          <w:bCs/>
          <w:highlight w:val="green"/>
        </w:rPr>
        <w:t>Whoever rules space rules the future</w:t>
      </w:r>
      <w:r w:rsidRPr="00547C7C">
        <w:rPr>
          <w:rStyle w:val="StyleUnderline"/>
          <w:rFonts w:ascii="Georgia" w:hAnsi="Georgia"/>
          <w:b/>
          <w:bCs/>
        </w:rPr>
        <w:t xml:space="preserve"> </w:t>
      </w:r>
      <w:r w:rsidRPr="00547C7C">
        <w:rPr>
          <w:rFonts w:ascii="Georgia" w:hAnsi="Georgia"/>
          <w:sz w:val="16"/>
        </w:rPr>
        <w:t xml:space="preserve">There is one reason why </w:t>
      </w:r>
      <w:r w:rsidRPr="00547C7C">
        <w:rPr>
          <w:rStyle w:val="StyleUnderline"/>
          <w:rFonts w:ascii="Georgia" w:hAnsi="Georgia"/>
          <w:b/>
          <w:bCs/>
        </w:rPr>
        <w:t xml:space="preserve">the </w:t>
      </w:r>
      <w:r w:rsidRPr="00547C7C">
        <w:rPr>
          <w:rFonts w:ascii="Georgia" w:hAnsi="Georgia"/>
          <w:sz w:val="16"/>
        </w:rPr>
        <w:t xml:space="preserve">two </w:t>
      </w:r>
      <w:r w:rsidRPr="00547C7C">
        <w:rPr>
          <w:rStyle w:val="StyleUnderline"/>
          <w:rFonts w:ascii="Georgia" w:hAnsi="Georgia"/>
          <w:b/>
          <w:bCs/>
        </w:rPr>
        <w:t xml:space="preserve">countries' space </w:t>
      </w:r>
      <w:r w:rsidRPr="00547C7C">
        <w:rPr>
          <w:rStyle w:val="StyleUnderline"/>
          <w:rFonts w:ascii="Georgia" w:hAnsi="Georgia"/>
          <w:b/>
          <w:bCs/>
          <w:highlight w:val="green"/>
        </w:rPr>
        <w:t>strategy competition will inevitably lead to a hegemony competition</w:t>
      </w:r>
      <w:r w:rsidRPr="00547C7C">
        <w:rPr>
          <w:rFonts w:ascii="Georgia" w:hAnsi="Georgia"/>
          <w:sz w:val="16"/>
        </w:rPr>
        <w:t xml:space="preserve">. This is </w:t>
      </w:r>
      <w:r w:rsidRPr="00547C7C">
        <w:rPr>
          <w:rStyle w:val="StyleUnderline"/>
          <w:rFonts w:ascii="Georgia" w:hAnsi="Georgia"/>
          <w:b/>
          <w:bCs/>
        </w:rPr>
        <w:t>because they try to conquer the space order</w:t>
      </w:r>
      <w:r w:rsidRPr="00547C7C">
        <w:rPr>
          <w:rFonts w:ascii="Georgia" w:hAnsi="Georgia"/>
          <w:sz w:val="16"/>
        </w:rPr>
        <w:t xml:space="preserve">. Conquering the space order is to define and establish the space order. </w:t>
      </w:r>
      <w:r w:rsidRPr="00547C7C">
        <w:rPr>
          <w:rStyle w:val="StyleUnderline"/>
          <w:rFonts w:ascii="Georgia" w:hAnsi="Georgia"/>
          <w:b/>
          <w:bCs/>
          <w:highlight w:val="green"/>
        </w:rPr>
        <w:t xml:space="preserve">Those who dominate space will dominate </w:t>
      </w:r>
      <w:r w:rsidRPr="00547C7C">
        <w:rPr>
          <w:rStyle w:val="StyleUnderline"/>
          <w:rFonts w:ascii="Georgia" w:hAnsi="Georgia"/>
          <w:b/>
          <w:bCs/>
        </w:rPr>
        <w:t xml:space="preserve">almost all sectors of </w:t>
      </w:r>
      <w:r w:rsidRPr="00547C7C">
        <w:rPr>
          <w:rStyle w:val="StyleUnderline"/>
          <w:rFonts w:ascii="Georgia" w:hAnsi="Georgia"/>
          <w:b/>
          <w:bCs/>
          <w:highlight w:val="green"/>
        </w:rPr>
        <w:t xml:space="preserve">the </w:t>
      </w:r>
      <w:r w:rsidRPr="00547C7C">
        <w:rPr>
          <w:rStyle w:val="StyleUnderline"/>
          <w:rFonts w:ascii="Georgia" w:hAnsi="Georgia"/>
          <w:b/>
          <w:bCs/>
        </w:rPr>
        <w:t xml:space="preserve">future </w:t>
      </w:r>
      <w:r w:rsidRPr="00547C7C">
        <w:rPr>
          <w:rStyle w:val="StyleUnderline"/>
          <w:rFonts w:ascii="Georgia" w:hAnsi="Georgia"/>
          <w:b/>
          <w:bCs/>
          <w:highlight w:val="green"/>
        </w:rPr>
        <w:t>world</w:t>
      </w:r>
      <w:r w:rsidRPr="00547C7C">
        <w:rPr>
          <w:rStyle w:val="StyleUnderline"/>
          <w:rFonts w:ascii="Georgia" w:hAnsi="Georgia"/>
          <w:b/>
          <w:bCs/>
        </w:rPr>
        <w:t xml:space="preserve">, </w:t>
      </w:r>
      <w:r w:rsidRPr="00547C7C">
        <w:rPr>
          <w:rStyle w:val="StyleUnderline"/>
          <w:rFonts w:ascii="Georgia" w:hAnsi="Georgia"/>
          <w:b/>
          <w:bCs/>
          <w:highlight w:val="green"/>
        </w:rPr>
        <w:t>including economy</w:t>
      </w:r>
      <w:r w:rsidRPr="00547C7C">
        <w:rPr>
          <w:rStyle w:val="StyleUnderline"/>
          <w:rFonts w:ascii="Georgia" w:hAnsi="Georgia"/>
          <w:b/>
          <w:bCs/>
        </w:rPr>
        <w:t xml:space="preserve">, </w:t>
      </w:r>
      <w:r w:rsidRPr="00547C7C">
        <w:rPr>
          <w:rStyle w:val="StyleUnderline"/>
          <w:rFonts w:ascii="Georgia" w:hAnsi="Georgia"/>
          <w:b/>
          <w:bCs/>
          <w:highlight w:val="green"/>
        </w:rPr>
        <w:t>technology, environment, cyberspace, transportation and energy</w:t>
      </w:r>
      <w:r w:rsidRPr="00547C7C">
        <w:rPr>
          <w:rFonts w:ascii="Georgia" w:hAnsi="Georgia"/>
          <w:sz w:val="16"/>
        </w:rPr>
        <w:t xml:space="preserve">. That's why the United States is considered as a hegemonic country on Earth today. </w:t>
      </w:r>
      <w:r w:rsidRPr="00547C7C">
        <w:rPr>
          <w:rStyle w:val="StyleUnderline"/>
          <w:rFonts w:ascii="Georgia" w:hAnsi="Georgia"/>
          <w:b/>
          <w:bCs/>
        </w:rPr>
        <w:t>The U.S. is recognized as a hegemonic country because it establishes and leads the economic, financial, trade, political, and diplomatic order.</w:t>
      </w:r>
      <w:r w:rsidRPr="00547C7C">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47C7C">
        <w:rPr>
          <w:rStyle w:val="StyleUnderline"/>
          <w:rFonts w:ascii="Georgia" w:hAnsi="Georgia"/>
          <w:b/>
          <w:bCs/>
          <w:highlight w:val="green"/>
        </w:rPr>
        <w:t>Space and the moon were known as repositories of resources</w:t>
      </w:r>
      <w:r w:rsidRPr="00547C7C">
        <w:rPr>
          <w:rStyle w:val="StyleUnderline"/>
          <w:rFonts w:ascii="Georgia" w:hAnsi="Georgia"/>
          <w:b/>
          <w:bCs/>
        </w:rPr>
        <w:t>. As it became known that the resources that are scarce or will be depleted on Earth are very abundant outside the Earth in space, the space race has gotten intense. This is why the space race has been promoted on a geoeconomic level</w:t>
      </w:r>
      <w:r w:rsidRPr="00547C7C">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547C7C">
        <w:rPr>
          <w:rStyle w:val="StyleUnderline"/>
          <w:rFonts w:ascii="Georgia" w:hAnsi="Georgia"/>
          <w:b/>
          <w:bCs/>
          <w:highlight w:val="green"/>
        </w:rPr>
        <w:t>There are endless resources buried in</w:t>
      </w:r>
      <w:r w:rsidRPr="00547C7C">
        <w:rPr>
          <w:rStyle w:val="StyleUnderline"/>
          <w:rFonts w:ascii="Georgia" w:hAnsi="Georgia"/>
          <w:b/>
          <w:bCs/>
        </w:rPr>
        <w:t xml:space="preserve"> more than 10,000 </w:t>
      </w:r>
      <w:r w:rsidRPr="00547C7C">
        <w:rPr>
          <w:rStyle w:val="StyleUnderline"/>
          <w:rFonts w:ascii="Georgia" w:hAnsi="Georgia"/>
          <w:b/>
          <w:bCs/>
          <w:highlight w:val="green"/>
        </w:rPr>
        <w:t xml:space="preserve">asteroids </w:t>
      </w:r>
      <w:r w:rsidRPr="00547C7C">
        <w:rPr>
          <w:rStyle w:val="StyleUnderline"/>
          <w:rFonts w:ascii="Georgia" w:hAnsi="Georgia"/>
          <w:b/>
          <w:bCs/>
        </w:rPr>
        <w:t>orbiting the Earth.</w:t>
      </w:r>
      <w:r w:rsidRPr="00547C7C">
        <w:rPr>
          <w:rFonts w:ascii="Georgia" w:hAnsi="Georgia"/>
          <w:sz w:val="16"/>
        </w:rPr>
        <w:t xml:space="preserve"> </w:t>
      </w:r>
      <w:r w:rsidRPr="00547C7C">
        <w:rPr>
          <w:rStyle w:val="StyleUnderline"/>
          <w:rFonts w:ascii="Georgia" w:hAnsi="Georgia"/>
          <w:b/>
          <w:bCs/>
        </w:rPr>
        <w:t xml:space="preserve">They are known to have an abundance of resources </w:t>
      </w:r>
      <w:r w:rsidRPr="00547C7C">
        <w:rPr>
          <w:rStyle w:val="StyleUnderline"/>
          <w:rFonts w:ascii="Georgia" w:hAnsi="Georgia"/>
          <w:b/>
          <w:bCs/>
          <w:highlight w:val="green"/>
        </w:rPr>
        <w:t>such as carbon, zinc, cobalt, platinum, gold, silver and titanium</w:t>
      </w:r>
      <w:r w:rsidRPr="00547C7C">
        <w:rPr>
          <w:rStyle w:val="StyleUnderline"/>
          <w:rFonts w:ascii="Georgia" w:hAnsi="Georgia"/>
          <w:b/>
          <w:bCs/>
        </w:rPr>
        <w:t xml:space="preserve">, in which platinum and titanium, for example, can be sold for $30,000 to $50,000 per kilogram. </w:t>
      </w:r>
      <w:r w:rsidRPr="00547C7C">
        <w:rPr>
          <w:rFonts w:ascii="Georgia" w:hAnsi="Georgia"/>
          <w:sz w:val="16"/>
        </w:rPr>
        <w:t xml:space="preserve">Second, the </w:t>
      </w:r>
      <w:r w:rsidRPr="00547C7C">
        <w:rPr>
          <w:rStyle w:val="StyleUnderline"/>
          <w:rFonts w:ascii="Georgia" w:hAnsi="Georgia"/>
          <w:b/>
          <w:bCs/>
          <w:highlight w:val="green"/>
        </w:rPr>
        <w:t>future energy source lies in space</w:t>
      </w:r>
      <w:r w:rsidRPr="00547C7C">
        <w:rPr>
          <w:rFonts w:ascii="Georgia" w:hAnsi="Georgia"/>
          <w:sz w:val="16"/>
        </w:rPr>
        <w:t xml:space="preserve">. </w:t>
      </w:r>
      <w:r w:rsidRPr="00547C7C">
        <w:rPr>
          <w:rStyle w:val="StyleUnderline"/>
          <w:rFonts w:ascii="Georgia" w:hAnsi="Georgia"/>
          <w:b/>
          <w:bCs/>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547C7C">
        <w:rPr>
          <w:rStyle w:val="StyleUnderline"/>
          <w:rFonts w:ascii="Georgia" w:hAnsi="Georgia"/>
          <w:b/>
          <w:bCs/>
          <w:highlight w:val="green"/>
        </w:rPr>
        <w:t>By 2100, 70 terawatts of energy will be needed</w:t>
      </w:r>
      <w:r w:rsidRPr="00547C7C">
        <w:rPr>
          <w:rStyle w:val="StyleUnderline"/>
          <w:rFonts w:ascii="Georgia" w:hAnsi="Georgia"/>
          <w:b/>
          <w:bCs/>
        </w:rPr>
        <w:t xml:space="preserve">, </w:t>
      </w:r>
      <w:r w:rsidRPr="00547C7C">
        <w:rPr>
          <w:rStyle w:val="StyleUnderline"/>
          <w:rFonts w:ascii="Georgia" w:hAnsi="Georgia"/>
          <w:b/>
          <w:bCs/>
          <w:highlight w:val="green"/>
        </w:rPr>
        <w:t xml:space="preserve">and </w:t>
      </w:r>
      <w:r w:rsidRPr="00547C7C">
        <w:rPr>
          <w:rStyle w:val="StyleUnderline"/>
          <w:rFonts w:ascii="Georgia" w:hAnsi="Georgia"/>
          <w:b/>
          <w:bCs/>
        </w:rPr>
        <w:t xml:space="preserve">it is expected that </w:t>
      </w:r>
      <w:r w:rsidRPr="00547C7C">
        <w:rPr>
          <w:rStyle w:val="StyleUnderline"/>
          <w:rFonts w:ascii="Georgia" w:hAnsi="Georgia"/>
          <w:b/>
          <w:bCs/>
          <w:highlight w:val="green"/>
        </w:rPr>
        <w:t xml:space="preserve">332 </w:t>
      </w:r>
      <w:r w:rsidRPr="00547C7C">
        <w:rPr>
          <w:rStyle w:val="StyleUnderline"/>
          <w:rFonts w:ascii="Georgia" w:hAnsi="Georgia"/>
          <w:b/>
          <w:bCs/>
        </w:rPr>
        <w:t xml:space="preserve">terawatts </w:t>
      </w:r>
      <w:r w:rsidRPr="00547C7C">
        <w:rPr>
          <w:rStyle w:val="StyleUnderline"/>
          <w:rFonts w:ascii="Georgia" w:hAnsi="Georgia"/>
          <w:b/>
          <w:bCs/>
          <w:highlight w:val="green"/>
        </w:rPr>
        <w:t>can be supplied through</w:t>
      </w:r>
      <w:r w:rsidRPr="00547C7C">
        <w:rPr>
          <w:rStyle w:val="StyleUnderline"/>
          <w:rFonts w:ascii="Georgia" w:hAnsi="Georgia"/>
          <w:b/>
          <w:bCs/>
        </w:rPr>
        <w:t xml:space="preserve"> the development of </w:t>
      </w:r>
      <w:r w:rsidRPr="00547C7C">
        <w:rPr>
          <w:rStyle w:val="StyleUnderline"/>
          <w:rFonts w:ascii="Georgia" w:hAnsi="Georgia"/>
          <w:b/>
          <w:bCs/>
          <w:highlight w:val="green"/>
        </w:rPr>
        <w:t xml:space="preserve">space </w:t>
      </w:r>
      <w:r w:rsidRPr="00547C7C">
        <w:rPr>
          <w:rStyle w:val="StyleUnderline"/>
          <w:rFonts w:ascii="Georgia" w:hAnsi="Georgia"/>
          <w:b/>
          <w:bCs/>
        </w:rPr>
        <w:t xml:space="preserve">solar </w:t>
      </w:r>
      <w:r w:rsidRPr="00547C7C">
        <w:rPr>
          <w:rStyle w:val="StyleUnderline"/>
          <w:rFonts w:ascii="Georgia" w:hAnsi="Georgia"/>
          <w:b/>
          <w:bCs/>
          <w:highlight w:val="green"/>
        </w:rPr>
        <w:t xml:space="preserve">power plants </w:t>
      </w:r>
      <w:r w:rsidRPr="00547C7C">
        <w:rPr>
          <w:rStyle w:val="StyleUnderline"/>
          <w:rFonts w:ascii="Georgia" w:hAnsi="Georgia"/>
          <w:b/>
          <w:bCs/>
        </w:rPr>
        <w:t xml:space="preserve">in a geostationary orbit. Third, the </w:t>
      </w:r>
      <w:r w:rsidRPr="00547C7C">
        <w:rPr>
          <w:rStyle w:val="StyleUnderline"/>
          <w:rFonts w:ascii="Georgia" w:hAnsi="Georgia"/>
          <w:b/>
          <w:bCs/>
          <w:highlight w:val="green"/>
        </w:rPr>
        <w:t xml:space="preserve">desire </w:t>
      </w:r>
      <w:r w:rsidRPr="00547C7C">
        <w:rPr>
          <w:rStyle w:val="StyleUnderline"/>
          <w:rFonts w:ascii="Georgia" w:hAnsi="Georgia"/>
          <w:b/>
          <w:bCs/>
        </w:rPr>
        <w:t xml:space="preserve">to dominate space </w:t>
      </w:r>
      <w:r w:rsidRPr="00547C7C">
        <w:rPr>
          <w:rStyle w:val="StyleUnderline"/>
          <w:rFonts w:ascii="Georgia" w:hAnsi="Georgia"/>
          <w:b/>
          <w:bCs/>
          <w:highlight w:val="green"/>
        </w:rPr>
        <w:t>for hegemony has established the</w:t>
      </w:r>
      <w:r w:rsidRPr="00547C7C">
        <w:rPr>
          <w:rStyle w:val="StyleUnderline"/>
          <w:rFonts w:ascii="Georgia" w:hAnsi="Georgia"/>
          <w:b/>
          <w:bCs/>
        </w:rPr>
        <w:t xml:space="preserve"> space </w:t>
      </w:r>
      <w:r w:rsidRPr="00547C7C">
        <w:rPr>
          <w:rStyle w:val="StyleUnderline"/>
          <w:rFonts w:ascii="Georgia" w:hAnsi="Georgia"/>
          <w:b/>
          <w:bCs/>
          <w:highlight w:val="green"/>
        </w:rPr>
        <w:t>competition relationship between the U.S. and China</w:t>
      </w:r>
      <w:r w:rsidRPr="00547C7C">
        <w:rPr>
          <w:rStyle w:val="StyleUnderline"/>
          <w:rFonts w:ascii="Georgia" w:hAnsi="Georgia"/>
          <w:b/>
          <w:bCs/>
        </w:rPr>
        <w:t xml:space="preserve">. Although each started from different strategic interests, in the end, they have one common goal. </w:t>
      </w:r>
      <w:r w:rsidRPr="00547C7C">
        <w:rPr>
          <w:rFonts w:ascii="Georgia" w:hAnsi="Georgia"/>
          <w:sz w:val="16"/>
        </w:rPr>
        <w:t xml:space="preserve">First of all, </w:t>
      </w:r>
      <w:r w:rsidRPr="00547C7C">
        <w:rPr>
          <w:rStyle w:val="StyleUnderline"/>
          <w:rFonts w:ascii="Georgia" w:hAnsi="Georgia"/>
          <w:b/>
          <w:bCs/>
        </w:rPr>
        <w:t>China</w:t>
      </w:r>
      <w:r w:rsidRPr="00547C7C">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547C7C">
        <w:rPr>
          <w:rStyle w:val="StyleUnderline"/>
          <w:rFonts w:ascii="Georgia" w:hAnsi="Georgia"/>
          <w:b/>
          <w:bCs/>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w:t>
      </w:r>
      <w:r w:rsidRPr="00547C7C">
        <w:rPr>
          <w:rStyle w:val="StyleUnderline"/>
          <w:rFonts w:ascii="Georgia" w:hAnsi="Georgia"/>
        </w:rPr>
        <w:t xml:space="preserve"> </w:t>
      </w:r>
      <w:r w:rsidRPr="00547C7C">
        <w:rPr>
          <w:rStyle w:val="StyleUnderline"/>
          <w:rFonts w:ascii="Georgia" w:hAnsi="Georgia"/>
          <w:b/>
          <w:bCs/>
        </w:rPr>
        <w:t>The competition between the U.S. and China to establish a space station in order to secure the benefits from space strategies is inevitable.</w:t>
      </w:r>
      <w:r w:rsidRPr="00547C7C">
        <w:rPr>
          <w:rFonts w:ascii="Georgia" w:hAnsi="Georgia"/>
          <w:sz w:val="16"/>
        </w:rPr>
        <w:t xml:space="preserve"> This is because a space station is the foundation for establishing space order. As the space station has the purpose of protecting and defending from enemies</w:t>
      </w:r>
      <w:r w:rsidRPr="00547C7C">
        <w:rPr>
          <w:rStyle w:val="StyleUnderline"/>
          <w:rFonts w:ascii="Georgia" w:hAnsi="Georgia"/>
          <w:b/>
          <w:bCs/>
        </w:rPr>
        <w:t xml:space="preserve">, </w:t>
      </w:r>
      <w:r w:rsidRPr="00547C7C">
        <w:rPr>
          <w:rStyle w:val="StyleUnderline"/>
          <w:rFonts w:ascii="Georgia" w:hAnsi="Georgia"/>
          <w:b/>
          <w:bCs/>
          <w:highlight w:val="green"/>
        </w:rPr>
        <w:t>militarization is inevitable in the process</w:t>
      </w:r>
      <w:r w:rsidRPr="00547C7C">
        <w:rPr>
          <w:rStyle w:val="StyleUnderline"/>
          <w:rFonts w:ascii="Georgia" w:hAnsi="Georgia"/>
          <w:b/>
          <w:bCs/>
        </w:rPr>
        <w:t xml:space="preserve">. It is clear that the outcome will lead to a space arms race. This is why the </w:t>
      </w:r>
      <w:r w:rsidRPr="00547C7C">
        <w:rPr>
          <w:rStyle w:val="StyleUnderline"/>
          <w:rFonts w:ascii="Georgia" w:hAnsi="Georgia"/>
          <w:b/>
          <w:bCs/>
          <w:highlight w:val="green"/>
        </w:rPr>
        <w:t xml:space="preserve">competition </w:t>
      </w:r>
      <w:r w:rsidRPr="00547C7C">
        <w:rPr>
          <w:rStyle w:val="StyleUnderline"/>
          <w:rFonts w:ascii="Georgia" w:hAnsi="Georgia"/>
          <w:b/>
          <w:bCs/>
        </w:rPr>
        <w:t xml:space="preserve">over supremacy in space between the U.S. and China </w:t>
      </w:r>
      <w:r w:rsidRPr="00547C7C">
        <w:rPr>
          <w:rStyle w:val="StyleUnderline"/>
          <w:rFonts w:ascii="Georgia" w:hAnsi="Georgia"/>
          <w:b/>
          <w:bCs/>
          <w:highlight w:val="green"/>
        </w:rPr>
        <w:t>has the aspects of the New Cold War</w:t>
      </w:r>
      <w:r w:rsidRPr="00547C7C">
        <w:rPr>
          <w:rStyle w:val="StyleUnderline"/>
          <w:rFonts w:ascii="Georgia" w:hAnsi="Georgia"/>
          <w:b/>
          <w:bCs/>
        </w:rPr>
        <w:t xml:space="preserve"> outside the Earth. </w:t>
      </w:r>
      <w:r w:rsidRPr="00547C7C">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47C7C">
        <w:rPr>
          <w:rStyle w:val="StyleUnderline"/>
          <w:rFonts w:ascii="Georgia" w:hAnsi="Georgia"/>
          <w:b/>
          <w:bCs/>
          <w:highlight w:val="green"/>
        </w:rPr>
        <w:t xml:space="preserve">space is the decisive factor in the operation of energy, resources, environment, communication, and advanced military weapons systems </w:t>
      </w:r>
      <w:r w:rsidRPr="00547C7C">
        <w:rPr>
          <w:rStyle w:val="StyleUnderline"/>
          <w:rFonts w:ascii="Georgia" w:hAnsi="Georgia"/>
          <w:b/>
          <w:bCs/>
        </w:rPr>
        <w:t>in the future.</w:t>
      </w:r>
      <w:r w:rsidRPr="00547C7C">
        <w:rPr>
          <w:rStyle w:val="StyleUnderline"/>
          <w:rFonts w:ascii="Georgia" w:hAnsi="Georgia"/>
          <w:b/>
          <w:bCs/>
          <w:highlight w:val="green"/>
        </w:rPr>
        <w:t xml:space="preserve"> Space is no longer a dream world.</w:t>
      </w:r>
      <w:r w:rsidRPr="00547C7C">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4A91CE49" w14:textId="77777777" w:rsidR="006D0C5D" w:rsidRPr="003F77ED" w:rsidRDefault="006D0C5D" w:rsidP="006D0C5D">
      <w:pPr>
        <w:pStyle w:val="Heading4"/>
      </w:pPr>
      <w:r>
        <w:t xml:space="preserve">10] Heg solves </w:t>
      </w:r>
      <w:r>
        <w:rPr>
          <w:u w:val="single"/>
        </w:rPr>
        <w:t>nuclear war</w:t>
      </w:r>
      <w:r>
        <w:t xml:space="preserve"> and </w:t>
      </w:r>
      <w:r>
        <w:rPr>
          <w:u w:val="single"/>
        </w:rPr>
        <w:t>global fascism</w:t>
      </w:r>
      <w:r>
        <w:t xml:space="preserve"> </w:t>
      </w:r>
    </w:p>
    <w:p w14:paraId="56A39E56" w14:textId="77777777" w:rsidR="006D0C5D" w:rsidRDefault="006D0C5D" w:rsidP="006D0C5D">
      <w:r w:rsidRPr="0021662E">
        <w:rPr>
          <w:rStyle w:val="Style13ptBold"/>
        </w:rPr>
        <w:t>Kroenig 20</w:t>
      </w:r>
      <w:r w:rsidRPr="0021662E">
        <w:t xml:space="preserve"> [Matthew Kroenig is an American political scientist, best-selling author, and an award-winning national security strategist. "The Return of Great Power Rivalry Democracy versus Autocracy from the Ancient World to the U.S. and China."</w:t>
      </w:r>
      <w:r>
        <w:t xml:space="preserve"> </w:t>
      </w:r>
      <w:r w:rsidRPr="00A43E9F">
        <w:t>https://www.google.com/books/edition/The_Return_of_Great_Power_Rivalry/dXLKDwAAQBAJ?hl=en&amp;gbpv=1&amp;printsec=frontcover</w:t>
      </w:r>
      <w:r>
        <w:t>]</w:t>
      </w:r>
    </w:p>
    <w:p w14:paraId="5DFE1E96" w14:textId="77777777" w:rsidR="006D0C5D" w:rsidRPr="00A65BD5" w:rsidRDefault="006D0C5D" w:rsidP="006D0C5D">
      <w:pPr>
        <w:rPr>
          <w:sz w:val="16"/>
        </w:rPr>
      </w:pPr>
      <w:r w:rsidRPr="00A65BD5">
        <w:rPr>
          <w:sz w:val="16"/>
        </w:rPr>
        <w:t xml:space="preserve">Indeed, </w:t>
      </w:r>
      <w:r w:rsidRPr="00A833F7">
        <w:rPr>
          <w:rStyle w:val="StyleUnderline"/>
        </w:rPr>
        <w:t xml:space="preserve">China itself has been among the </w:t>
      </w:r>
      <w:r w:rsidRPr="00A833F7">
        <w:rPr>
          <w:rStyle w:val="Emphasis"/>
        </w:rPr>
        <w:t>greatest beneficiaries</w:t>
      </w:r>
      <w:r w:rsidRPr="00A65BD5">
        <w:rPr>
          <w:sz w:val="16"/>
        </w:rPr>
        <w:t xml:space="preserve"> </w:t>
      </w:r>
      <w:r w:rsidRPr="00A833F7">
        <w:rPr>
          <w:rStyle w:val="StyleUnderline"/>
        </w:rPr>
        <w:t xml:space="preserve">of a U.S.- led international order. American military and economic power have provided the </w:t>
      </w:r>
      <w:r w:rsidRPr="00A833F7">
        <w:rPr>
          <w:rStyle w:val="Emphasis"/>
        </w:rPr>
        <w:t>peace</w:t>
      </w:r>
      <w:r w:rsidRPr="00A833F7">
        <w:rPr>
          <w:rStyle w:val="StyleUnderline"/>
        </w:rPr>
        <w:t xml:space="preserve"> and</w:t>
      </w:r>
      <w:r w:rsidRPr="00A65BD5">
        <w:rPr>
          <w:sz w:val="16"/>
        </w:rPr>
        <w:t xml:space="preserve"> macroeconomic </w:t>
      </w:r>
      <w:r w:rsidRPr="00A833F7">
        <w:rPr>
          <w:rStyle w:val="Emphasis"/>
        </w:rPr>
        <w:t>stability</w:t>
      </w:r>
      <w:r w:rsidRPr="00A65BD5">
        <w:rPr>
          <w:sz w:val="16"/>
        </w:rPr>
        <w:t xml:space="preserve"> </w:t>
      </w:r>
      <w:r w:rsidRPr="00A833F7">
        <w:rPr>
          <w:rStyle w:val="StyleUnderline"/>
        </w:rPr>
        <w:t>that allowed China to grow into the major power</w:t>
      </w:r>
      <w:r w:rsidRPr="00A65BD5">
        <w:rPr>
          <w:sz w:val="16"/>
        </w:rPr>
        <w:t xml:space="preserve"> that it is today. </w:t>
      </w:r>
    </w:p>
    <w:p w14:paraId="78E8360F" w14:textId="77777777" w:rsidR="006D0C5D" w:rsidRPr="00A833F7" w:rsidRDefault="006D0C5D" w:rsidP="006D0C5D">
      <w:pPr>
        <w:rPr>
          <w:rStyle w:val="StyleUnderline"/>
        </w:rPr>
      </w:pPr>
      <w:r w:rsidRPr="00A833F7">
        <w:rPr>
          <w:rStyle w:val="StyleUnderline"/>
        </w:rPr>
        <w:t xml:space="preserve">There is little reason to believe that Russia and China will be </w:t>
      </w:r>
      <w:r w:rsidRPr="00A833F7">
        <w:rPr>
          <w:rStyle w:val="Emphasis"/>
        </w:rPr>
        <w:t>as kind</w:t>
      </w:r>
      <w:r w:rsidRPr="00A833F7">
        <w:rPr>
          <w:rStyle w:val="StyleUnderline"/>
        </w:rPr>
        <w:t>.</w:t>
      </w:r>
      <w:r w:rsidRPr="00A65BD5">
        <w:rPr>
          <w:sz w:val="16"/>
        </w:rPr>
        <w:t xml:space="preserve"> </w:t>
      </w:r>
      <w:r w:rsidRPr="00A833F7">
        <w:rPr>
          <w:rStyle w:val="StyleUnderline"/>
        </w:rPr>
        <w:t xml:space="preserve">These </w:t>
      </w:r>
      <w:r w:rsidRPr="00294CC0">
        <w:rPr>
          <w:rStyle w:val="Emphasis"/>
          <w:highlight w:val="cyan"/>
        </w:rPr>
        <w:t>autocratic powers</w:t>
      </w:r>
      <w:r w:rsidRPr="00A833F7">
        <w:rPr>
          <w:rStyle w:val="StyleUnderline"/>
        </w:rPr>
        <w:t xml:space="preserve"> long to </w:t>
      </w:r>
      <w:r w:rsidRPr="00294CC0">
        <w:rPr>
          <w:rStyle w:val="StyleUnderline"/>
          <w:highlight w:val="cyan"/>
        </w:rPr>
        <w:t>establish</w:t>
      </w:r>
      <w:r w:rsidRPr="00A65BD5">
        <w:rPr>
          <w:sz w:val="16"/>
        </w:rPr>
        <w:t xml:space="preserve"> </w:t>
      </w:r>
      <w:r w:rsidRPr="00294CC0">
        <w:rPr>
          <w:rStyle w:val="Emphasis"/>
          <w:highlight w:val="cyan"/>
        </w:rPr>
        <w:t>s</w:t>
      </w:r>
      <w:r w:rsidRPr="00A65BD5">
        <w:rPr>
          <w:sz w:val="16"/>
        </w:rPr>
        <w:t xml:space="preserve">pheres </w:t>
      </w:r>
      <w:r w:rsidRPr="00294CC0">
        <w:rPr>
          <w:rStyle w:val="Emphasis"/>
          <w:highlight w:val="cyan"/>
        </w:rPr>
        <w:t>o</w:t>
      </w:r>
      <w:r w:rsidRPr="00A65BD5">
        <w:rPr>
          <w:sz w:val="16"/>
        </w:rPr>
        <w:t xml:space="preserve">f </w:t>
      </w:r>
      <w:r w:rsidRPr="00294CC0">
        <w:rPr>
          <w:rStyle w:val="Emphasis"/>
          <w:highlight w:val="cyan"/>
        </w:rPr>
        <w:t>i</w:t>
      </w:r>
      <w:r w:rsidRPr="00A65BD5">
        <w:rPr>
          <w:sz w:val="16"/>
        </w:rPr>
        <w:t xml:space="preserve">nfluence in their near abroad, </w:t>
      </w:r>
      <w:r w:rsidRPr="00A833F7">
        <w:rPr>
          <w:rStyle w:val="StyleUnderline"/>
        </w:rPr>
        <w:t xml:space="preserve">and they have shown little concern for the </w:t>
      </w:r>
      <w:r w:rsidRPr="00A833F7">
        <w:rPr>
          <w:rStyle w:val="Emphasis"/>
        </w:rPr>
        <w:t>sovereignty</w:t>
      </w:r>
      <w:r w:rsidRPr="00A65BD5">
        <w:rPr>
          <w:sz w:val="16"/>
        </w:rPr>
        <w:t xml:space="preserve"> or personal freedoms of their own citizens or subjected populations. </w:t>
      </w:r>
      <w:r w:rsidRPr="00A833F7">
        <w:rPr>
          <w:rStyle w:val="StyleUnderline"/>
        </w:rPr>
        <w:t xml:space="preserve">To get a </w:t>
      </w:r>
      <w:r w:rsidRPr="00A833F7">
        <w:rPr>
          <w:rStyle w:val="Emphasis"/>
        </w:rPr>
        <w:t>vision</w:t>
      </w:r>
      <w:r w:rsidRPr="00A833F7">
        <w:rPr>
          <w:rStyle w:val="StyleUnderline"/>
        </w:rPr>
        <w:t xml:space="preserve"> of a world led by Russia or China</w:t>
      </w:r>
      <w:r w:rsidRPr="00A65BD5">
        <w:rPr>
          <w:sz w:val="16"/>
        </w:rPr>
        <w:t xml:space="preserve">, </w:t>
      </w:r>
      <w:r w:rsidRPr="00A833F7">
        <w:rPr>
          <w:rStyle w:val="StyleUnderline"/>
        </w:rPr>
        <w:t xml:space="preserve">just </w:t>
      </w:r>
      <w:r w:rsidRPr="00294CC0">
        <w:rPr>
          <w:rStyle w:val="StyleUnderline"/>
          <w:highlight w:val="cyan"/>
        </w:rPr>
        <w:t xml:space="preserve">look </w:t>
      </w:r>
      <w:r w:rsidRPr="00294CC0">
        <w:rPr>
          <w:rStyle w:val="StyleUnderline"/>
        </w:rPr>
        <w:t xml:space="preserve">at </w:t>
      </w:r>
      <w:r w:rsidRPr="00294CC0">
        <w:rPr>
          <w:rStyle w:val="StyleUnderline"/>
          <w:highlight w:val="cyan"/>
        </w:rPr>
        <w:t>how they treat the people</w:t>
      </w:r>
      <w:r w:rsidRPr="00A833F7">
        <w:rPr>
          <w:rStyle w:val="StyleUnderline"/>
        </w:rPr>
        <w:t xml:space="preserve"> that fall under their influence today</w:t>
      </w:r>
      <w:r w:rsidRPr="00A65BD5">
        <w:rPr>
          <w:sz w:val="16"/>
        </w:rPr>
        <w:t xml:space="preserve">. Russian dictator Vladimir </w:t>
      </w:r>
      <w:r w:rsidRPr="00294CC0">
        <w:rPr>
          <w:rStyle w:val="Emphasis"/>
          <w:highlight w:val="cyan"/>
        </w:rPr>
        <w:t>Putin</w:t>
      </w:r>
      <w:r w:rsidRPr="00294CC0">
        <w:rPr>
          <w:sz w:val="16"/>
          <w:highlight w:val="cyan"/>
        </w:rPr>
        <w:t xml:space="preserve"> </w:t>
      </w:r>
      <w:r w:rsidRPr="00294CC0">
        <w:rPr>
          <w:rStyle w:val="StyleUnderline"/>
          <w:highlight w:val="cyan"/>
        </w:rPr>
        <w:t>invades neighboring countries</w:t>
      </w:r>
      <w:r w:rsidRPr="00A833F7">
        <w:rPr>
          <w:rStyle w:val="StyleUnderline"/>
        </w:rPr>
        <w:t xml:space="preserve"> and murders critical journalists</w:t>
      </w:r>
      <w:r w:rsidRPr="00A65BD5">
        <w:rPr>
          <w:sz w:val="16"/>
        </w:rPr>
        <w:t xml:space="preserve">. And </w:t>
      </w:r>
      <w:r w:rsidRPr="00294CC0">
        <w:rPr>
          <w:rStyle w:val="StyleUnderline"/>
          <w:highlight w:val="cyan"/>
        </w:rPr>
        <w:t>China</w:t>
      </w:r>
      <w:r w:rsidRPr="00294CC0">
        <w:rPr>
          <w:sz w:val="16"/>
          <w:highlight w:val="cyan"/>
        </w:rPr>
        <w:t xml:space="preserve"> </w:t>
      </w:r>
      <w:r w:rsidRPr="00294CC0">
        <w:rPr>
          <w:rStyle w:val="StyleUnderline"/>
          <w:highlight w:val="cyan"/>
        </w:rPr>
        <w:t>takes</w:t>
      </w:r>
      <w:r w:rsidRPr="00294CC0">
        <w:rPr>
          <w:sz w:val="16"/>
          <w:highlight w:val="cyan"/>
        </w:rPr>
        <w:t xml:space="preserve"> </w:t>
      </w:r>
      <w:r w:rsidRPr="00294CC0">
        <w:rPr>
          <w:rStyle w:val="Emphasis"/>
          <w:highlight w:val="cyan"/>
        </w:rPr>
        <w:t>contested territory</w:t>
      </w:r>
      <w:r w:rsidRPr="00A65BD5">
        <w:rPr>
          <w:sz w:val="16"/>
        </w:rPr>
        <w:t xml:space="preserve"> </w:t>
      </w:r>
      <w:r w:rsidRPr="00A833F7">
        <w:rPr>
          <w:rStyle w:val="StyleUnderline"/>
        </w:rPr>
        <w:t xml:space="preserve">from its neighbors through brute force and locks up one million </w:t>
      </w:r>
      <w:r w:rsidRPr="00294CC0">
        <w:rPr>
          <w:rStyle w:val="Emphasis"/>
          <w:highlight w:val="cyan"/>
        </w:rPr>
        <w:t>Muslim minorities</w:t>
      </w:r>
      <w:r w:rsidRPr="00A65BD5">
        <w:rPr>
          <w:sz w:val="16"/>
        </w:rPr>
        <w:t xml:space="preserve"> </w:t>
      </w:r>
      <w:r w:rsidRPr="00A833F7">
        <w:rPr>
          <w:rStyle w:val="StyleUnderline"/>
        </w:rPr>
        <w:t>in</w:t>
      </w:r>
      <w:r w:rsidRPr="00A65BD5">
        <w:rPr>
          <w:sz w:val="16"/>
        </w:rPr>
        <w:t xml:space="preserve"> “</w:t>
      </w:r>
      <w:r w:rsidRPr="00294CC0">
        <w:rPr>
          <w:rStyle w:val="Emphasis"/>
          <w:highlight w:val="cyan"/>
        </w:rPr>
        <w:t>re-education” camps</w:t>
      </w:r>
      <w:r w:rsidRPr="00A65BD5">
        <w:rPr>
          <w:sz w:val="16"/>
        </w:rPr>
        <w:t xml:space="preserve">. And </w:t>
      </w:r>
      <w:r w:rsidRPr="00294CC0">
        <w:rPr>
          <w:rStyle w:val="StyleUnderline"/>
          <w:highlight w:val="cyan"/>
        </w:rPr>
        <w:t xml:space="preserve">this is but a </w:t>
      </w:r>
      <w:r w:rsidRPr="00294CC0">
        <w:rPr>
          <w:rStyle w:val="Emphasis"/>
          <w:highlight w:val="cyan"/>
        </w:rPr>
        <w:t>small taste</w:t>
      </w:r>
      <w:r w:rsidRPr="00A833F7">
        <w:rPr>
          <w:rStyle w:val="StyleUnderline"/>
        </w:rPr>
        <w:t xml:space="preserve"> of the </w:t>
      </w:r>
      <w:r w:rsidRPr="00A833F7">
        <w:rPr>
          <w:rStyle w:val="Emphasis"/>
        </w:rPr>
        <w:t>brutality</w:t>
      </w:r>
      <w:r w:rsidRPr="00A833F7">
        <w:rPr>
          <w:rStyle w:val="StyleUnderline"/>
        </w:rPr>
        <w:t xml:space="preserve"> of these</w:t>
      </w:r>
      <w:r w:rsidRPr="00A65BD5">
        <w:rPr>
          <w:sz w:val="16"/>
        </w:rPr>
        <w:t xml:space="preserve"> </w:t>
      </w:r>
      <w:r w:rsidRPr="00A833F7">
        <w:rPr>
          <w:rStyle w:val="StyleUnderline"/>
        </w:rPr>
        <w:t>governments</w:t>
      </w:r>
      <w:r w:rsidRPr="00A65BD5">
        <w:rPr>
          <w:sz w:val="16"/>
        </w:rPr>
        <w:t xml:space="preserve">. </w:t>
      </w:r>
      <w:r w:rsidRPr="00A833F7">
        <w:rPr>
          <w:rStyle w:val="StyleUnderline"/>
        </w:rPr>
        <w:t xml:space="preserve">If readers doubt these claims, they can simply ask citizens of American </w:t>
      </w:r>
      <w:r w:rsidRPr="00A833F7">
        <w:rPr>
          <w:rStyle w:val="Emphasis"/>
        </w:rPr>
        <w:t>allies</w:t>
      </w:r>
      <w:r w:rsidRPr="00A833F7">
        <w:rPr>
          <w:rStyle w:val="StyleUnderline"/>
        </w:rPr>
        <w:t xml:space="preserve"> in Eastern Europe or East Asia whether they desire continued American </w:t>
      </w:r>
      <w:r w:rsidRPr="00A833F7">
        <w:rPr>
          <w:rStyle w:val="Emphasis"/>
        </w:rPr>
        <w:t>leadership</w:t>
      </w:r>
      <w:r w:rsidRPr="00A833F7">
        <w:rPr>
          <w:rStyle w:val="StyleUnderline"/>
        </w:rPr>
        <w:t xml:space="preserve">, or whether they would prefer to live </w:t>
      </w:r>
      <w:r w:rsidRPr="00A833F7">
        <w:rPr>
          <w:rStyle w:val="Emphasis"/>
        </w:rPr>
        <w:t>under the thumb</w:t>
      </w:r>
      <w:r w:rsidRPr="00A833F7">
        <w:rPr>
          <w:rStyle w:val="StyleUnderline"/>
        </w:rPr>
        <w:t xml:space="preserve"> of Moscow or Beijing, respectively.</w:t>
      </w:r>
    </w:p>
    <w:p w14:paraId="7F6EC7EB" w14:textId="77777777" w:rsidR="006D0C5D" w:rsidRPr="00DB2EF9" w:rsidRDefault="006D0C5D" w:rsidP="006D0C5D">
      <w:pPr>
        <w:rPr>
          <w:u w:val="single"/>
        </w:rPr>
      </w:pPr>
      <w:r w:rsidRPr="00A65BD5">
        <w:rPr>
          <w:sz w:val="16"/>
        </w:rPr>
        <w:t xml:space="preserve">Moreover, just as consequentially for the globe, </w:t>
      </w:r>
      <w:r w:rsidRPr="00A833F7">
        <w:rPr>
          <w:rStyle w:val="StyleUnderline"/>
        </w:rPr>
        <w:t xml:space="preserve">the </w:t>
      </w:r>
      <w:r w:rsidRPr="00294CC0">
        <w:rPr>
          <w:rStyle w:val="Emphasis"/>
          <w:highlight w:val="cyan"/>
        </w:rPr>
        <w:t>decline</w:t>
      </w:r>
      <w:r w:rsidRPr="00294CC0">
        <w:rPr>
          <w:sz w:val="16"/>
          <w:highlight w:val="cyan"/>
        </w:rPr>
        <w:t xml:space="preserve"> </w:t>
      </w:r>
      <w:r w:rsidRPr="00294CC0">
        <w:rPr>
          <w:rStyle w:val="StyleUnderline"/>
          <w:highlight w:val="cyan"/>
        </w:rPr>
        <w:t>of the</w:t>
      </w:r>
      <w:r w:rsidRPr="00A65BD5">
        <w:rPr>
          <w:sz w:val="16"/>
        </w:rPr>
        <w:t xml:space="preserve"> </w:t>
      </w:r>
      <w:r w:rsidRPr="00294CC0">
        <w:rPr>
          <w:rStyle w:val="Emphasis"/>
          <w:highlight w:val="cyan"/>
        </w:rPr>
        <w:t>U</w:t>
      </w:r>
      <w:r w:rsidRPr="00A65BD5">
        <w:rPr>
          <w:sz w:val="16"/>
        </w:rPr>
        <w:t xml:space="preserve">nited </w:t>
      </w:r>
      <w:r w:rsidRPr="00294CC0">
        <w:rPr>
          <w:rStyle w:val="Emphasis"/>
          <w:highlight w:val="cyan"/>
        </w:rPr>
        <w:t>S</w:t>
      </w:r>
      <w:r w:rsidRPr="00294CC0">
        <w:rPr>
          <w:sz w:val="16"/>
          <w:highlight w:val="cyan"/>
        </w:rPr>
        <w:t>t</w:t>
      </w:r>
      <w:r w:rsidRPr="00A65BD5">
        <w:rPr>
          <w:sz w:val="16"/>
        </w:rPr>
        <w:t xml:space="preserve">ates </w:t>
      </w:r>
      <w:r w:rsidRPr="00294CC0">
        <w:rPr>
          <w:rStyle w:val="StyleUnderline"/>
          <w:highlight w:val="cyan"/>
        </w:rPr>
        <w:t>could</w:t>
      </w:r>
      <w:r w:rsidRPr="00A833F7">
        <w:rPr>
          <w:rStyle w:val="StyleUnderline"/>
        </w:rPr>
        <w:t xml:space="preserve"> very well </w:t>
      </w:r>
      <w:r w:rsidRPr="00294CC0">
        <w:rPr>
          <w:rStyle w:val="StyleUnderline"/>
          <w:highlight w:val="cyan"/>
        </w:rPr>
        <w:t xml:space="preserve">result </w:t>
      </w:r>
      <w:r w:rsidRPr="00C41EA0">
        <w:rPr>
          <w:rStyle w:val="StyleUnderline"/>
        </w:rPr>
        <w:t xml:space="preserve">in </w:t>
      </w:r>
      <w:r w:rsidRPr="00C41EA0">
        <w:rPr>
          <w:rStyle w:val="Emphasis"/>
        </w:rPr>
        <w:t>war</w:t>
      </w:r>
      <w:r w:rsidRPr="00A65BD5">
        <w:rPr>
          <w:sz w:val="16"/>
        </w:rPr>
        <w:t xml:space="preserve">. As noted earlier, international relations theory maintains that the </w:t>
      </w:r>
      <w:r w:rsidRPr="00A833F7">
        <w:rPr>
          <w:rStyle w:val="StyleUnderline"/>
        </w:rPr>
        <w:t xml:space="preserve">decline of one dominant power and the rise of another often results in </w:t>
      </w:r>
      <w:r w:rsidRPr="00C41EA0">
        <w:rPr>
          <w:rStyle w:val="Emphasis"/>
          <w:highlight w:val="cyan"/>
        </w:rPr>
        <w:t>great power conflict</w:t>
      </w:r>
      <w:r w:rsidRPr="00A65BD5">
        <w:rPr>
          <w:sz w:val="16"/>
        </w:rPr>
        <w:t xml:space="preserve">.24 According to this telling, </w:t>
      </w:r>
      <w:r w:rsidRPr="00C41EA0">
        <w:rPr>
          <w:rStyle w:val="Emphasis"/>
          <w:highlight w:val="cyan"/>
        </w:rPr>
        <w:t>World War I</w:t>
      </w:r>
      <w:r w:rsidRPr="00C41EA0">
        <w:rPr>
          <w:sz w:val="16"/>
          <w:highlight w:val="cyan"/>
        </w:rPr>
        <w:t> </w:t>
      </w:r>
      <w:r w:rsidRPr="00C41EA0">
        <w:rPr>
          <w:rStyle w:val="StyleUnderline"/>
          <w:highlight w:val="cyan"/>
        </w:rPr>
        <w:t>and</w:t>
      </w:r>
      <w:r w:rsidRPr="00A65BD5">
        <w:rPr>
          <w:sz w:val="16"/>
        </w:rPr>
        <w:t xml:space="preserve"> World War </w:t>
      </w:r>
      <w:r w:rsidRPr="00C41EA0">
        <w:rPr>
          <w:rStyle w:val="Emphasis"/>
          <w:highlight w:val="cyan"/>
        </w:rPr>
        <w:t>II</w:t>
      </w:r>
      <w:r w:rsidRPr="00C41EA0">
        <w:rPr>
          <w:sz w:val="16"/>
          <w:highlight w:val="cyan"/>
        </w:rPr>
        <w:t xml:space="preserve"> </w:t>
      </w:r>
      <w:r w:rsidRPr="00C41EA0">
        <w:rPr>
          <w:rStyle w:val="StyleUnderline"/>
          <w:highlight w:val="cyan"/>
        </w:rPr>
        <w:t>were</w:t>
      </w:r>
      <w:r w:rsidRPr="00A833F7">
        <w:rPr>
          <w:rStyle w:val="StyleUnderline"/>
        </w:rPr>
        <w:t xml:space="preserve"> primarily </w:t>
      </w:r>
      <w:r w:rsidRPr="00C41EA0">
        <w:rPr>
          <w:rStyle w:val="StyleUnderline"/>
          <w:highlight w:val="cyan"/>
        </w:rPr>
        <w:t xml:space="preserve">the </w:t>
      </w:r>
      <w:r w:rsidRPr="00C41EA0">
        <w:rPr>
          <w:rStyle w:val="Emphasis"/>
          <w:highlight w:val="cyan"/>
        </w:rPr>
        <w:t>result</w:t>
      </w:r>
      <w:r w:rsidRPr="00C41EA0">
        <w:rPr>
          <w:rStyle w:val="StyleUnderline"/>
          <w:highlight w:val="cyan"/>
        </w:rPr>
        <w:t xml:space="preserve"> of the decline of the</w:t>
      </w:r>
      <w:r w:rsidRPr="00C41EA0">
        <w:rPr>
          <w:sz w:val="16"/>
          <w:highlight w:val="cyan"/>
        </w:rPr>
        <w:t xml:space="preserve"> </w:t>
      </w:r>
      <w:r w:rsidRPr="00C41EA0">
        <w:rPr>
          <w:rStyle w:val="Emphasis"/>
          <w:highlight w:val="cyan"/>
        </w:rPr>
        <w:t>British</w:t>
      </w:r>
      <w:r w:rsidRPr="00A833F7">
        <w:rPr>
          <w:rStyle w:val="Emphasis"/>
        </w:rPr>
        <w:t xml:space="preserve"> Empire</w:t>
      </w:r>
      <w:r w:rsidRPr="00A65BD5">
        <w:rPr>
          <w:sz w:val="16"/>
        </w:rPr>
        <w:t xml:space="preserve"> </w:t>
      </w:r>
      <w:r w:rsidRPr="00A833F7">
        <w:rPr>
          <w:rStyle w:val="StyleUnderline"/>
        </w:rPr>
        <w:t>and the rise of Imperial</w:t>
      </w:r>
      <w:r w:rsidRPr="00A65BD5">
        <w:rPr>
          <w:sz w:val="16"/>
        </w:rPr>
        <w:t xml:space="preserve"> and then Nazi </w:t>
      </w:r>
      <w:r w:rsidRPr="00A833F7">
        <w:rPr>
          <w:rStyle w:val="StyleUnderline"/>
        </w:rPr>
        <w:t>Germany</w:t>
      </w:r>
      <w:r w:rsidRPr="00A65BD5">
        <w:rPr>
          <w:sz w:val="16"/>
        </w:rPr>
        <w:t xml:space="preserve">. </w:t>
      </w:r>
      <w:r w:rsidRPr="00C41EA0">
        <w:rPr>
          <w:rStyle w:val="StyleUnderline"/>
          <w:highlight w:val="cyan"/>
        </w:rPr>
        <w:t xml:space="preserve">Falling powers fight </w:t>
      </w:r>
      <w:r w:rsidRPr="00C41EA0">
        <w:rPr>
          <w:rStyle w:val="Emphasis"/>
          <w:highlight w:val="cyan"/>
        </w:rPr>
        <w:t>preventive wars</w:t>
      </w:r>
      <w:r w:rsidRPr="00A65BD5">
        <w:rPr>
          <w:sz w:val="16"/>
        </w:rPr>
        <w:t xml:space="preserve"> </w:t>
      </w:r>
      <w:r w:rsidRPr="00A833F7">
        <w:rPr>
          <w:rStyle w:val="StyleUnderline"/>
        </w:rPr>
        <w:t>in a bid to remain on top</w:t>
      </w:r>
      <w:r w:rsidRPr="00A65BD5">
        <w:rPr>
          <w:sz w:val="16"/>
        </w:rPr>
        <w:t xml:space="preserve">, </w:t>
      </w:r>
      <w:r w:rsidRPr="00A833F7">
        <w:rPr>
          <w:rStyle w:val="StyleUnderline"/>
        </w:rPr>
        <w:t xml:space="preserve">and </w:t>
      </w:r>
      <w:r w:rsidRPr="00C41EA0">
        <w:rPr>
          <w:rStyle w:val="StyleUnderline"/>
          <w:highlight w:val="cyan"/>
        </w:rPr>
        <w:t xml:space="preserve">rising powers </w:t>
      </w:r>
      <w:r w:rsidRPr="00C41EA0">
        <w:rPr>
          <w:rStyle w:val="Emphasis"/>
          <w:highlight w:val="cyan"/>
        </w:rPr>
        <w:t>launch conflicts</w:t>
      </w:r>
      <w:r w:rsidRPr="00C41EA0">
        <w:rPr>
          <w:rStyle w:val="StyleUnderline"/>
          <w:highlight w:val="cyan"/>
        </w:rPr>
        <w:t xml:space="preserve"> </w:t>
      </w:r>
      <w:r w:rsidRPr="00C41EA0">
        <w:rPr>
          <w:rStyle w:val="StyleUnderline"/>
        </w:rPr>
        <w:t>to</w:t>
      </w:r>
      <w:r w:rsidRPr="00A833F7">
        <w:rPr>
          <w:rStyle w:val="StyleUnderline"/>
        </w:rPr>
        <w:t xml:space="preserve"> dislodge the </w:t>
      </w:r>
      <w:r w:rsidRPr="00A833F7">
        <w:rPr>
          <w:rStyle w:val="Emphasis"/>
        </w:rPr>
        <w:t>reigning power</w:t>
      </w:r>
      <w:r w:rsidRPr="00A65BD5">
        <w:rPr>
          <w:sz w:val="16"/>
        </w:rPr>
        <w:t xml:space="preserve"> and claim their “place in the sun.”25 </w:t>
      </w:r>
      <w:r w:rsidRPr="00A833F7">
        <w:rPr>
          <w:rStyle w:val="StyleUnderline"/>
        </w:rPr>
        <w:t xml:space="preserve">Many fear that </w:t>
      </w:r>
      <w:r w:rsidRPr="00C41EA0">
        <w:rPr>
          <w:rStyle w:val="StyleUnderline"/>
          <w:highlight w:val="cyan"/>
        </w:rPr>
        <w:t xml:space="preserve">a </w:t>
      </w:r>
      <w:r w:rsidRPr="00C41EA0">
        <w:rPr>
          <w:rStyle w:val="Emphasis"/>
          <w:highlight w:val="cyan"/>
        </w:rPr>
        <w:t>power transition</w:t>
      </w:r>
      <w:r w:rsidRPr="00A833F7">
        <w:rPr>
          <w:rStyle w:val="StyleUnderline"/>
        </w:rPr>
        <w:t xml:space="preserve"> between Beijing and Washington </w:t>
      </w:r>
      <w:r w:rsidRPr="00C41EA0">
        <w:rPr>
          <w:rStyle w:val="StyleUnderline"/>
          <w:highlight w:val="cyan"/>
        </w:rPr>
        <w:t>would produce a</w:t>
      </w:r>
      <w:r w:rsidRPr="00A833F7">
        <w:rPr>
          <w:rStyle w:val="StyleUnderline"/>
        </w:rPr>
        <w:t xml:space="preserve"> similar </w:t>
      </w:r>
      <w:r w:rsidRPr="00C41EA0">
        <w:rPr>
          <w:rStyle w:val="Emphasis"/>
          <w:highlight w:val="cyan"/>
        </w:rPr>
        <w:t>catastrophic result</w:t>
      </w:r>
      <w:r w:rsidRPr="00A833F7">
        <w:rPr>
          <w:rStyle w:val="StyleUnderline"/>
        </w:rPr>
        <w:t xml:space="preserve">.26 Continued American </w:t>
      </w:r>
      <w:r w:rsidRPr="00C41EA0">
        <w:rPr>
          <w:rStyle w:val="StyleUnderline"/>
          <w:highlight w:val="cyan"/>
        </w:rPr>
        <w:t>leadership</w:t>
      </w:r>
      <w:r w:rsidRPr="00A833F7">
        <w:rPr>
          <w:rStyle w:val="StyleUnderline"/>
        </w:rPr>
        <w:t xml:space="preserve">, therefore, </w:t>
      </w:r>
      <w:r w:rsidRPr="00C41EA0">
        <w:rPr>
          <w:rStyle w:val="StyleUnderline"/>
          <w:highlight w:val="cyan"/>
        </w:rPr>
        <w:t>could forestall this</w:t>
      </w:r>
      <w:r w:rsidRPr="00A833F7">
        <w:rPr>
          <w:rStyle w:val="StyleUnderline"/>
        </w:rPr>
        <w:t xml:space="preserve"> </w:t>
      </w:r>
      <w:r w:rsidRPr="00A833F7">
        <w:rPr>
          <w:rStyle w:val="Emphasis"/>
        </w:rPr>
        <w:t>transition</w:t>
      </w:r>
      <w:r w:rsidRPr="00A833F7">
        <w:rPr>
          <w:rStyle w:val="StyleUnderline"/>
        </w:rPr>
        <w:t xml:space="preserve"> </w:t>
      </w:r>
      <w:r w:rsidRPr="00C41EA0">
        <w:rPr>
          <w:rStyle w:val="StyleUnderline"/>
          <w:highlight w:val="cyan"/>
        </w:rPr>
        <w:t xml:space="preserve">and may be </w:t>
      </w:r>
      <w:r w:rsidRPr="00C41EA0">
        <w:rPr>
          <w:rStyle w:val="Emphasis"/>
          <w:highlight w:val="cyan"/>
        </w:rPr>
        <w:t>necessary</w:t>
      </w:r>
      <w:r w:rsidRPr="00C41EA0">
        <w:rPr>
          <w:rStyle w:val="StyleUnderline"/>
          <w:highlight w:val="cyan"/>
        </w:rPr>
        <w:t xml:space="preserve"> for</w:t>
      </w:r>
      <w:r w:rsidRPr="00A833F7">
        <w:rPr>
          <w:rStyle w:val="StyleUnderline"/>
        </w:rPr>
        <w:t xml:space="preserve"> continued </w:t>
      </w:r>
      <w:r w:rsidRPr="00C41EA0">
        <w:rPr>
          <w:rStyle w:val="Emphasis"/>
          <w:highlight w:val="cyan"/>
        </w:rPr>
        <w:t>peace and stability</w:t>
      </w:r>
      <w:r w:rsidRPr="00A833F7">
        <w:rPr>
          <w:rStyle w:val="StyleUnderline"/>
        </w:rPr>
        <w:t xml:space="preserve"> among the major powers. </w:t>
      </w:r>
      <w:r>
        <w:rPr>
          <w:rStyle w:val="StyleUnderline"/>
        </w:rPr>
        <w:t>s</w:t>
      </w:r>
    </w:p>
    <w:p w14:paraId="57F886EB" w14:textId="77777777" w:rsidR="006D0C5D" w:rsidRDefault="006D0C5D" w:rsidP="006D0C5D">
      <w:pPr>
        <w:pStyle w:val="Heading4"/>
      </w:pPr>
      <w:r>
        <w:t xml:space="preserve">11] Heg is sustainable but not impervious to collapse </w:t>
      </w:r>
    </w:p>
    <w:p w14:paraId="745CCBA5" w14:textId="77777777" w:rsidR="006D0C5D" w:rsidRDefault="006D0C5D" w:rsidP="006D0C5D">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26FD76D3" w14:textId="77777777" w:rsidR="006D0C5D" w:rsidRPr="00542855" w:rsidRDefault="006D0C5D" w:rsidP="006D0C5D">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26756547" w14:textId="77777777" w:rsidR="006D0C5D" w:rsidRDefault="006D0C5D" w:rsidP="006D0C5D">
      <w:pPr>
        <w:pStyle w:val="Heading4"/>
      </w:pPr>
      <w:r>
        <w:t xml:space="preserve">12] G7 proves – Biden tries to </w:t>
      </w:r>
      <w:r>
        <w:rPr>
          <w:u w:val="single"/>
        </w:rPr>
        <w:t>undo damage</w:t>
      </w:r>
      <w:r>
        <w:t xml:space="preserve"> by piling onto strategic challenges</w:t>
      </w:r>
    </w:p>
    <w:p w14:paraId="00BB11A4" w14:textId="77777777" w:rsidR="006D0C5D" w:rsidRPr="00E502F5" w:rsidRDefault="006D0C5D" w:rsidP="006D0C5D">
      <w:r w:rsidRPr="00E502F5">
        <w:rPr>
          <w:rStyle w:val="Style13ptBold"/>
        </w:rPr>
        <w:t>Luce 21</w:t>
      </w:r>
      <w:r>
        <w:t xml:space="preserve"> – the US national editor and columnist at the Financial Times. Before that he was the FT's Washington Bureau chief. Other roles have included South Asia bureau chief, Capital Markets editor, and Philippines Correspondent. Luce was previously the speechwriter for the US Treasury Secretary, Lawrence H. Summers, in the Clinton administration. (Edward, "America is back — and wants everyone to focus on China," Financial Times, 6-18-2021, https://www.ft.com/content/f029ba6a-2b4c-45c0-b423-74089d953173, Accessed 11-17-2021, LASA-SC)</w:t>
      </w:r>
    </w:p>
    <w:p w14:paraId="23A06093" w14:textId="77777777" w:rsidR="006D0C5D" w:rsidRPr="00E502F5" w:rsidRDefault="006D0C5D" w:rsidP="006D0C5D">
      <w:pPr>
        <w:rPr>
          <w:sz w:val="16"/>
        </w:rPr>
      </w:pPr>
      <w:r w:rsidRPr="00E502F5">
        <w:rPr>
          <w:sz w:val="16"/>
        </w:rPr>
        <w:t xml:space="preserve">From Europe’s point of view, Joe </w:t>
      </w:r>
      <w:r w:rsidRPr="00F7480E">
        <w:rPr>
          <w:rStyle w:val="StyleUnderline"/>
        </w:rPr>
        <w:t>Biden’s</w:t>
      </w:r>
      <w:r w:rsidRPr="00E502F5">
        <w:rPr>
          <w:sz w:val="16"/>
        </w:rPr>
        <w:t xml:space="preserve"> one-week </w:t>
      </w:r>
      <w:r w:rsidRPr="00F7480E">
        <w:rPr>
          <w:rStyle w:val="StyleUnderline"/>
        </w:rPr>
        <w:t>visit could hardly have gone better</w:t>
      </w:r>
      <w:r w:rsidRPr="00E502F5">
        <w:rPr>
          <w:sz w:val="16"/>
        </w:rPr>
        <w:t xml:space="preserve">. </w:t>
      </w:r>
      <w:r w:rsidRPr="00F7480E">
        <w:rPr>
          <w:rStyle w:val="StyleUnderline"/>
        </w:rPr>
        <w:t>Having spent four years</w:t>
      </w:r>
      <w:r w:rsidRPr="00E502F5">
        <w:rPr>
          <w:sz w:val="16"/>
        </w:rPr>
        <w:t xml:space="preserve"> being </w:t>
      </w:r>
      <w:r w:rsidRPr="00F7480E">
        <w:rPr>
          <w:rStyle w:val="Emphasis"/>
        </w:rPr>
        <w:t>pilloried by</w:t>
      </w:r>
      <w:r w:rsidRPr="00E502F5">
        <w:rPr>
          <w:sz w:val="16"/>
        </w:rPr>
        <w:t xml:space="preserve"> Donald </w:t>
      </w:r>
      <w:r w:rsidRPr="00246B80">
        <w:rPr>
          <w:rStyle w:val="Emphasis"/>
          <w:highlight w:val="cyan"/>
        </w:rPr>
        <w:t>Trump</w:t>
      </w:r>
      <w:r w:rsidRPr="00E502F5">
        <w:rPr>
          <w:sz w:val="16"/>
        </w:rPr>
        <w:t xml:space="preserve"> — for low Nato defence spending, trade surpluses, freeriding on US generosity and </w:t>
      </w:r>
      <w:r w:rsidRPr="00F7480E">
        <w:rPr>
          <w:rStyle w:val="StyleUnderline"/>
        </w:rPr>
        <w:t>behaving like a “</w:t>
      </w:r>
      <w:r w:rsidRPr="00246B80">
        <w:rPr>
          <w:rStyle w:val="StyleUnderline"/>
          <w:highlight w:val="cyan"/>
        </w:rPr>
        <w:t>geopolitical foe</w:t>
      </w:r>
      <w:r w:rsidRPr="00E502F5">
        <w:rPr>
          <w:sz w:val="16"/>
        </w:rPr>
        <w:t xml:space="preserve">” — </w:t>
      </w:r>
      <w:r w:rsidRPr="00246B80">
        <w:rPr>
          <w:rStyle w:val="StyleUnderline"/>
          <w:highlight w:val="cyan"/>
        </w:rPr>
        <w:t>Europe was</w:t>
      </w:r>
      <w:r w:rsidRPr="00246B80">
        <w:rPr>
          <w:sz w:val="16"/>
          <w:highlight w:val="cyan"/>
        </w:rPr>
        <w:t xml:space="preserve"> </w:t>
      </w:r>
      <w:r w:rsidRPr="00246B80">
        <w:rPr>
          <w:rStyle w:val="Emphasis"/>
          <w:highlight w:val="cyan"/>
        </w:rPr>
        <w:t>craving Biden</w:t>
      </w:r>
      <w:r w:rsidRPr="00246B80">
        <w:rPr>
          <w:sz w:val="16"/>
          <w:highlight w:val="cyan"/>
        </w:rPr>
        <w:t>’s</w:t>
      </w:r>
      <w:r w:rsidRPr="00E502F5">
        <w:rPr>
          <w:sz w:val="16"/>
        </w:rPr>
        <w:t xml:space="preserve"> diplomatic balm. The 46th US </w:t>
      </w:r>
      <w:r w:rsidRPr="00F7480E">
        <w:rPr>
          <w:rStyle w:val="StyleUnderline"/>
        </w:rPr>
        <w:t>president</w:t>
      </w:r>
      <w:r w:rsidRPr="00E502F5">
        <w:rPr>
          <w:sz w:val="16"/>
        </w:rPr>
        <w:t xml:space="preserve"> </w:t>
      </w:r>
      <w:r w:rsidRPr="00F7480E">
        <w:rPr>
          <w:rStyle w:val="Emphasis"/>
        </w:rPr>
        <w:t>did not</w:t>
      </w:r>
      <w:r w:rsidRPr="00E502F5">
        <w:rPr>
          <w:sz w:val="16"/>
        </w:rPr>
        <w:t xml:space="preserve"> </w:t>
      </w:r>
      <w:r w:rsidRPr="00F7480E">
        <w:rPr>
          <w:rStyle w:val="StyleUnderline"/>
        </w:rPr>
        <w:t>disappoint</w:t>
      </w:r>
      <w:r w:rsidRPr="00E502F5">
        <w:rPr>
          <w:sz w:val="16"/>
        </w:rPr>
        <w:t xml:space="preserve">. </w:t>
      </w:r>
      <w:r w:rsidRPr="00F7480E">
        <w:rPr>
          <w:rStyle w:val="StyleUnderline"/>
        </w:rPr>
        <w:t xml:space="preserve">America’s </w:t>
      </w:r>
      <w:r w:rsidRPr="00246B80">
        <w:rPr>
          <w:rStyle w:val="StyleUnderline"/>
          <w:highlight w:val="cyan"/>
        </w:rPr>
        <w:t>friendship was</w:t>
      </w:r>
      <w:r w:rsidRPr="00E502F5">
        <w:rPr>
          <w:sz w:val="16"/>
        </w:rPr>
        <w:t xml:space="preserve"> “</w:t>
      </w:r>
      <w:r w:rsidRPr="00246B80">
        <w:rPr>
          <w:rStyle w:val="Emphasis"/>
          <w:highlight w:val="cyan"/>
        </w:rPr>
        <w:t>rock solid</w:t>
      </w:r>
      <w:r w:rsidRPr="00E502F5">
        <w:rPr>
          <w:sz w:val="16"/>
        </w:rPr>
        <w:t xml:space="preserve">”, </w:t>
      </w:r>
      <w:r w:rsidRPr="00246B80">
        <w:rPr>
          <w:rStyle w:val="StyleUnderline"/>
          <w:highlight w:val="cyan"/>
        </w:rPr>
        <w:t>Biden said</w:t>
      </w:r>
      <w:r w:rsidRPr="00E502F5">
        <w:rPr>
          <w:sz w:val="16"/>
        </w:rPr>
        <w:t xml:space="preserve">; Europe’s security was America’s “sacred obligation”. </w:t>
      </w:r>
      <w:r w:rsidRPr="00F7480E">
        <w:rPr>
          <w:rStyle w:val="StyleUnderline"/>
        </w:rPr>
        <w:t>In addition to strategic reassurance, Biden also lifted punitive US tariffs on Europe</w:t>
      </w:r>
      <w:r w:rsidRPr="00E502F5">
        <w:rPr>
          <w:sz w:val="16"/>
        </w:rPr>
        <w:t xml:space="preserve"> and called off the long-running Boeing-Airbus subsidy dispute. The relief among European officials was visible. Ursula von der Leyen, president of the European Commission, referred to America’s president as “Dear Joe” — an endearment it would be hard to imagine being used for many of Biden’s predecessors, not just Trump. “Biden’s language and tone was everything Europeans wished for,” says Jeremy Shapiro, research director at the European Council on Foreign Relations. Long-running differences remain — not least over Europe’s low defence spending. </w:t>
      </w:r>
      <w:r w:rsidRPr="00E502F5">
        <w:rPr>
          <w:rStyle w:val="StyleUnderline"/>
        </w:rPr>
        <w:t>But the larger purpose behind Biden’s trip, which began with the G7</w:t>
      </w:r>
      <w:r w:rsidRPr="00E502F5">
        <w:rPr>
          <w:sz w:val="16"/>
        </w:rPr>
        <w:t xml:space="preserve"> gathering in an occasionally drizzly Cornwall and wrapped up with the Vladimir Putin summit in Geneva, had more to do with the Indo-Pacific than the Atlantic. </w:t>
      </w:r>
      <w:r w:rsidRPr="00F7480E">
        <w:rPr>
          <w:rStyle w:val="StyleUnderline"/>
        </w:rPr>
        <w:t xml:space="preserve">Prior to </w:t>
      </w:r>
      <w:r w:rsidRPr="00246B80">
        <w:rPr>
          <w:rStyle w:val="StyleUnderline"/>
          <w:highlight w:val="cyan"/>
        </w:rPr>
        <w:t>Biden</w:t>
      </w:r>
      <w:r w:rsidRPr="00F7480E">
        <w:rPr>
          <w:rStyle w:val="StyleUnderline"/>
        </w:rPr>
        <w:t>’s first</w:t>
      </w:r>
      <w:r w:rsidRPr="00E502F5">
        <w:rPr>
          <w:sz w:val="16"/>
        </w:rPr>
        <w:t xml:space="preserve"> overseas presidential </w:t>
      </w:r>
      <w:r w:rsidRPr="00F7480E">
        <w:rPr>
          <w:rStyle w:val="StyleUnderline"/>
        </w:rPr>
        <w:t>foray, there was speculation about</w:t>
      </w:r>
      <w:r w:rsidRPr="00E502F5">
        <w:rPr>
          <w:sz w:val="16"/>
        </w:rPr>
        <w:t xml:space="preserve"> where </w:t>
      </w:r>
      <w:r w:rsidRPr="00F7480E">
        <w:rPr>
          <w:rStyle w:val="Emphasis"/>
        </w:rPr>
        <w:t xml:space="preserve">his </w:t>
      </w:r>
      <w:r w:rsidRPr="00246B80">
        <w:rPr>
          <w:rStyle w:val="Emphasis"/>
          <w:highlight w:val="cyan"/>
        </w:rPr>
        <w:t>strategic priority</w:t>
      </w:r>
      <w:r w:rsidRPr="00E502F5">
        <w:rPr>
          <w:sz w:val="16"/>
        </w:rPr>
        <w:t xml:space="preserve"> lay. Was it the </w:t>
      </w:r>
      <w:r w:rsidRPr="00F7480E">
        <w:rPr>
          <w:rStyle w:val="StyleUnderline"/>
        </w:rPr>
        <w:t>contest between democracy and autocracy</w:t>
      </w:r>
      <w:r w:rsidRPr="00E502F5">
        <w:rPr>
          <w:sz w:val="16"/>
        </w:rPr>
        <w:t xml:space="preserve">, managing the </w:t>
      </w:r>
      <w:r w:rsidRPr="00246B80">
        <w:rPr>
          <w:rStyle w:val="Emphasis"/>
          <w:highlight w:val="cyan"/>
        </w:rPr>
        <w:t>new era of great power competition</w:t>
      </w:r>
      <w:r w:rsidRPr="00E502F5">
        <w:rPr>
          <w:sz w:val="16"/>
        </w:rPr>
        <w:t xml:space="preserve">, </w:t>
      </w:r>
      <w:r w:rsidRPr="00246B80">
        <w:rPr>
          <w:rStyle w:val="StyleUnderline"/>
          <w:highlight w:val="cyan"/>
        </w:rPr>
        <w:t>reasserting US-led multilateralism</w:t>
      </w:r>
      <w:r w:rsidRPr="00E502F5">
        <w:rPr>
          <w:sz w:val="16"/>
        </w:rPr>
        <w:t xml:space="preserve"> or forging coalitions to tackle the pandemic and global warming? The answer is “</w:t>
      </w:r>
      <w:r w:rsidRPr="00F7480E">
        <w:rPr>
          <w:rStyle w:val="Emphasis"/>
        </w:rPr>
        <w:t>all of the above</w:t>
      </w:r>
      <w:r w:rsidRPr="00E502F5">
        <w:rPr>
          <w:sz w:val="16"/>
        </w:rPr>
        <w:t>”.</w:t>
      </w:r>
      <w:r>
        <w:rPr>
          <w:rStyle w:val="Emphasis"/>
        </w:rPr>
        <w:t xml:space="preserve"> </w:t>
      </w:r>
      <w:r w:rsidRPr="00E502F5">
        <w:rPr>
          <w:sz w:val="16"/>
        </w:rPr>
        <w:t xml:space="preserve">But </w:t>
      </w:r>
      <w:r w:rsidRPr="00E502F5">
        <w:rPr>
          <w:rStyle w:val="StyleUnderline"/>
        </w:rPr>
        <w:t>Biden’s trip conveyed what matters most</w:t>
      </w:r>
      <w:r w:rsidRPr="00E502F5">
        <w:rPr>
          <w:sz w:val="16"/>
        </w:rPr>
        <w:t xml:space="preserve">. </w:t>
      </w:r>
      <w:r w:rsidRPr="00E502F5">
        <w:rPr>
          <w:rStyle w:val="Emphasis"/>
        </w:rPr>
        <w:t xml:space="preserve">His </w:t>
      </w:r>
      <w:r w:rsidRPr="00246B80">
        <w:rPr>
          <w:rStyle w:val="Emphasis"/>
          <w:highlight w:val="cyan"/>
        </w:rPr>
        <w:t>overriding preoccupation is China</w:t>
      </w:r>
      <w:r w:rsidRPr="00E502F5">
        <w:rPr>
          <w:sz w:val="16"/>
        </w:rPr>
        <w:t xml:space="preserve">. Biden’s much-hyped Summit of Democracy, which received rote citation from the G7, has been put off until next year. No venue was specified. By contrast, the </w:t>
      </w:r>
      <w:r w:rsidRPr="00E502F5">
        <w:rPr>
          <w:rStyle w:val="StyleUnderline"/>
        </w:rPr>
        <w:t>China challenge appeared three times in the G7 communiqué</w:t>
      </w:r>
      <w:r w:rsidRPr="00E502F5">
        <w:rPr>
          <w:sz w:val="16"/>
        </w:rPr>
        <w:t xml:space="preserve"> and was for the first time cited by Nato — an alliance supposedly about defending the north Atlantic. “</w:t>
      </w:r>
      <w:r w:rsidRPr="00246B80">
        <w:rPr>
          <w:rStyle w:val="Emphasis"/>
          <w:highlight w:val="cyan"/>
        </w:rPr>
        <w:t>Biden’s basic message</w:t>
      </w:r>
      <w:r w:rsidRPr="00E502F5">
        <w:rPr>
          <w:sz w:val="16"/>
        </w:rPr>
        <w:t xml:space="preserve"> to his European friends was: ‘Don’t worry guys, </w:t>
      </w:r>
      <w:r w:rsidRPr="00246B80">
        <w:rPr>
          <w:rStyle w:val="Emphasis"/>
          <w:highlight w:val="cyan"/>
        </w:rPr>
        <w:t>I’ve got your back</w:t>
      </w:r>
      <w:r w:rsidRPr="00E502F5">
        <w:rPr>
          <w:sz w:val="16"/>
        </w:rPr>
        <w:t>. Now let me go and do my real business in the Indo-Pacific’,” says Robin Niblett, director of Chatham House, the London-based think-tank. “The language on China was careful. But it threaded through everything.”</w:t>
      </w:r>
    </w:p>
    <w:p w14:paraId="52A80477" w14:textId="5AA5B062" w:rsidR="006D0C5D" w:rsidRDefault="006D0C5D" w:rsidP="006D0C5D">
      <w:pPr>
        <w:pStyle w:val="Heading4"/>
        <w:rPr>
          <w:rFonts w:cs="Arial"/>
          <w:color w:val="000000"/>
        </w:rPr>
      </w:pPr>
      <w:r>
        <w:rPr>
          <w:rFonts w:asciiTheme="minorHAnsi" w:hAnsiTheme="minorHAnsi" w:cstheme="minorHAnsi"/>
        </w:rPr>
        <w:t xml:space="preserve">13] </w:t>
      </w:r>
      <w:r>
        <w:rPr>
          <w:rFonts w:cs="Arial"/>
          <w:color w:val="000000"/>
        </w:rPr>
        <w:t>Heg solves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12C02E29" w14:textId="77777777" w:rsidR="006D0C5D" w:rsidRDefault="006D0C5D" w:rsidP="006D0C5D">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9" w:tgtFrame="_blank" w:history="1">
        <w:r w:rsidRPr="00A421D9">
          <w:rPr>
            <w:rStyle w:val="Hyperlink"/>
          </w:rPr>
          <w:t>https://www.tandfonline.com/doi/full/10.1080/25751654.2018.1532525</w:t>
        </w:r>
      </w:hyperlink>
      <w:r w:rsidRPr="00A421D9">
        <w:t>]</w:t>
      </w:r>
    </w:p>
    <w:p w14:paraId="71B7A811" w14:textId="77777777" w:rsidR="006D0C5D" w:rsidRDefault="006D0C5D" w:rsidP="006D0C5D">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2DB797D4" w14:textId="77777777" w:rsidR="006D0C5D" w:rsidRDefault="006D0C5D" w:rsidP="006D0C5D">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77485908" w14:textId="77777777" w:rsidR="006D0C5D" w:rsidRDefault="006D0C5D" w:rsidP="006D0C5D">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2D8C90E0" w14:textId="77777777" w:rsidR="006D0C5D" w:rsidRDefault="006D0C5D" w:rsidP="006D0C5D">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049EBCB7" w14:textId="77777777" w:rsidR="006D0C5D" w:rsidRPr="00D21479" w:rsidRDefault="006D0C5D" w:rsidP="006D0C5D">
      <w:pPr>
        <w:pStyle w:val="Heading4"/>
      </w:pPr>
      <w:r w:rsidRPr="00D21479">
        <w:t xml:space="preserve">Chinese led order fails – no clear vision or plan for security concerns </w:t>
      </w:r>
    </w:p>
    <w:p w14:paraId="58BA7C11" w14:textId="77777777" w:rsidR="006D0C5D" w:rsidRPr="002970B7" w:rsidRDefault="006D0C5D" w:rsidP="006D0C5D">
      <w:r w:rsidRPr="00D21479">
        <w:rPr>
          <w:rStyle w:val="Style13ptBold"/>
          <w:szCs w:val="26"/>
        </w:rPr>
        <w:t xml:space="preserve">Liff '20 </w:t>
      </w:r>
      <w:r w:rsidRPr="002970B7">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05366BE0" w14:textId="77777777" w:rsidR="006D0C5D" w:rsidRPr="002970B7" w:rsidRDefault="006D0C5D" w:rsidP="006D0C5D">
      <w:pPr>
        <w:rPr>
          <w:sz w:val="16"/>
        </w:rPr>
      </w:pPr>
      <w:r w:rsidRPr="00AE2989">
        <w:rPr>
          <w:sz w:val="16"/>
        </w:rPr>
        <w:t xml:space="preserve">As </w:t>
      </w:r>
      <w:r w:rsidRPr="00AE2989">
        <w:rPr>
          <w:rStyle w:val="StyleUnderline"/>
        </w:rPr>
        <w:t>Beijing’s behaviors</w:t>
      </w:r>
      <w:r w:rsidRPr="00AE2989">
        <w:rPr>
          <w:sz w:val="16"/>
        </w:rPr>
        <w:t xml:space="preserve"> appear to corrode key elements of the order in pursuit of narrow self-interest, it also </w:t>
      </w:r>
      <w:r w:rsidRPr="00AE2989">
        <w:rPr>
          <w:rStyle w:val="StyleUnderline"/>
        </w:rPr>
        <w:t>appears</w:t>
      </w:r>
      <w:r w:rsidRPr="00AE2989">
        <w:rPr>
          <w:sz w:val="16"/>
        </w:rPr>
        <w:t>—</w:t>
      </w:r>
      <w:r w:rsidRPr="00AE2989">
        <w:rPr>
          <w:rStyle w:val="StyleUnderline"/>
        </w:rPr>
        <w:t>at least</w:t>
      </w:r>
      <w:r w:rsidRPr="00AE2989">
        <w:rPr>
          <w:sz w:val="16"/>
        </w:rPr>
        <w:t xml:space="preserve"> </w:t>
      </w:r>
      <w:r w:rsidRPr="00AE2989">
        <w:rPr>
          <w:rStyle w:val="Emphasis"/>
        </w:rPr>
        <w:t>rhetorically</w:t>
      </w:r>
      <w:r w:rsidRPr="00AE2989">
        <w:rPr>
          <w:sz w:val="16"/>
        </w:rPr>
        <w:t>—</w:t>
      </w:r>
      <w:r w:rsidRPr="00AE2989">
        <w:rPr>
          <w:rStyle w:val="StyleUnderline"/>
        </w:rPr>
        <w:t xml:space="preserve">keen to </w:t>
      </w:r>
      <w:r w:rsidRPr="00AE2989">
        <w:rPr>
          <w:rStyle w:val="Emphasis"/>
        </w:rPr>
        <w:t>undermine</w:t>
      </w:r>
      <w:r w:rsidRPr="00AE2989">
        <w:rPr>
          <w:rStyle w:val="StyleUnderline"/>
        </w:rPr>
        <w:t xml:space="preserve"> </w:t>
      </w:r>
      <w:r w:rsidRPr="00AE2989">
        <w:rPr>
          <w:rStyle w:val="StyleUnderline"/>
          <w:highlight w:val="green"/>
        </w:rPr>
        <w:t>the U.S.</w:t>
      </w:r>
      <w:r w:rsidRPr="00AE2989">
        <w:rPr>
          <w:sz w:val="16"/>
        </w:rPr>
        <w:t xml:space="preserve"> </w:t>
      </w:r>
      <w:r w:rsidRPr="00AE2989">
        <w:rPr>
          <w:rStyle w:val="Emphasis"/>
        </w:rPr>
        <w:t xml:space="preserve">alliance </w:t>
      </w:r>
      <w:r w:rsidRPr="00AE2989">
        <w:rPr>
          <w:rStyle w:val="Emphasis"/>
          <w:highlight w:val="green"/>
        </w:rPr>
        <w:t>system</w:t>
      </w:r>
      <w:r w:rsidRPr="00AE2989">
        <w:rPr>
          <w:sz w:val="16"/>
        </w:rPr>
        <w:t xml:space="preserve">, </w:t>
      </w:r>
      <w:r w:rsidRPr="00AE2989">
        <w:rPr>
          <w:rStyle w:val="StyleUnderline"/>
        </w:rPr>
        <w:t>which it regularly disparages as “</w:t>
      </w:r>
      <w:r w:rsidRPr="00AE2989">
        <w:rPr>
          <w:rStyle w:val="Emphasis"/>
        </w:rPr>
        <w:t>exclusive</w:t>
      </w:r>
      <w:r w:rsidRPr="00AE2989">
        <w:rPr>
          <w:rStyle w:val="StyleUnderline"/>
        </w:rPr>
        <w:t>,” “</w:t>
      </w:r>
      <w:r w:rsidRPr="00AE2989">
        <w:rPr>
          <w:rStyle w:val="Emphasis"/>
        </w:rPr>
        <w:t>zero-sum</w:t>
      </w:r>
      <w:r w:rsidRPr="00AE2989">
        <w:rPr>
          <w:rStyle w:val="StyleUnderline"/>
        </w:rPr>
        <w:t>,” and reflecting a “</w:t>
      </w:r>
      <w:r w:rsidRPr="00AE2989">
        <w:rPr>
          <w:rStyle w:val="Emphasis"/>
        </w:rPr>
        <w:t>Cold War mentality</w:t>
      </w:r>
      <w:r w:rsidRPr="00AE2989">
        <w:rPr>
          <w:sz w:val="16"/>
        </w:rPr>
        <w:t xml:space="preserve">.”43 </w:t>
      </w:r>
      <w:r w:rsidRPr="00AE2989">
        <w:rPr>
          <w:rStyle w:val="StyleUnderline"/>
          <w:highlight w:val="green"/>
        </w:rPr>
        <w:t>Even if</w:t>
      </w:r>
      <w:r w:rsidRPr="00AE2989">
        <w:rPr>
          <w:rStyle w:val="StyleUnderline"/>
        </w:rPr>
        <w:t xml:space="preserve"> one concedes that the alliance system is </w:t>
      </w:r>
      <w:r w:rsidRPr="00AE2989">
        <w:rPr>
          <w:rStyle w:val="StyleUnderline"/>
          <w:highlight w:val="green"/>
        </w:rPr>
        <w:t>imperfect</w:t>
      </w:r>
      <w:r w:rsidRPr="00AE2989">
        <w:rPr>
          <w:rStyle w:val="StyleUnderline"/>
        </w:rPr>
        <w:t xml:space="preserve"> and may</w:t>
      </w:r>
      <w:r w:rsidRPr="00AE2989">
        <w:rPr>
          <w:sz w:val="16"/>
        </w:rPr>
        <w:t xml:space="preserve">, inter alia, </w:t>
      </w:r>
      <w:r w:rsidRPr="00AE2989">
        <w:rPr>
          <w:rStyle w:val="StyleUnderline"/>
        </w:rPr>
        <w:t>contribute to a security dilemma</w:t>
      </w:r>
      <w:r w:rsidRPr="00AE2989">
        <w:rPr>
          <w:sz w:val="16"/>
        </w:rPr>
        <w:t xml:space="preserve"> with China,44 </w:t>
      </w:r>
      <w:r w:rsidRPr="00AE2989">
        <w:rPr>
          <w:rStyle w:val="StyleUnderline"/>
        </w:rPr>
        <w:t xml:space="preserve">it </w:t>
      </w:r>
      <w:r w:rsidRPr="00AE2989">
        <w:rPr>
          <w:rStyle w:val="StyleUnderline"/>
          <w:highlight w:val="green"/>
        </w:rPr>
        <w:t>is</w:t>
      </w:r>
      <w:r w:rsidRPr="00AE2989">
        <w:rPr>
          <w:rStyle w:val="StyleUnderline"/>
        </w:rPr>
        <w:t xml:space="preserve"> generally </w:t>
      </w:r>
      <w:r w:rsidRPr="00AE2989">
        <w:rPr>
          <w:rStyle w:val="Emphasis"/>
          <w:highlight w:val="green"/>
        </w:rPr>
        <w:t>welcomed by regional states</w:t>
      </w:r>
      <w:r w:rsidRPr="00AE2989">
        <w:rPr>
          <w:sz w:val="16"/>
        </w:rPr>
        <w:t>—</w:t>
      </w:r>
      <w:r w:rsidRPr="00AE2989">
        <w:rPr>
          <w:rStyle w:val="StyleUnderline"/>
        </w:rPr>
        <w:t xml:space="preserve">especially those who </w:t>
      </w:r>
      <w:r w:rsidRPr="00AE2989">
        <w:rPr>
          <w:rStyle w:val="Emphasis"/>
        </w:rPr>
        <w:t>feel insecure</w:t>
      </w:r>
      <w:r w:rsidRPr="00AE2989">
        <w:rPr>
          <w:sz w:val="16"/>
        </w:rPr>
        <w:t xml:space="preserve"> </w:t>
      </w:r>
      <w:r w:rsidRPr="00AE2989">
        <w:rPr>
          <w:rStyle w:val="StyleUnderline"/>
        </w:rPr>
        <w:t>vis-à- vis Beijing</w:t>
      </w:r>
      <w:r w:rsidRPr="00AE2989">
        <w:rPr>
          <w:sz w:val="16"/>
        </w:rPr>
        <w:t>—</w:t>
      </w:r>
      <w:r w:rsidRPr="00AE2989">
        <w:rPr>
          <w:rStyle w:val="StyleUnderline"/>
          <w:highlight w:val="green"/>
        </w:rPr>
        <w:t>and has</w:t>
      </w:r>
      <w:r w:rsidRPr="00AE2989">
        <w:rPr>
          <w:rStyle w:val="StyleUnderline"/>
        </w:rPr>
        <w:t xml:space="preserve"> important</w:t>
      </w:r>
      <w:r w:rsidRPr="00AE2989">
        <w:rPr>
          <w:sz w:val="16"/>
        </w:rPr>
        <w:t xml:space="preserve"> </w:t>
      </w:r>
      <w:r w:rsidRPr="00AE2989">
        <w:rPr>
          <w:rStyle w:val="Emphasis"/>
          <w:highlight w:val="green"/>
        </w:rPr>
        <w:t>stabilizing effects</w:t>
      </w:r>
      <w:r w:rsidRPr="00AE2989">
        <w:rPr>
          <w:sz w:val="16"/>
        </w:rPr>
        <w:t>.</w:t>
      </w:r>
    </w:p>
    <w:p w14:paraId="13D51FBC" w14:textId="77777777" w:rsidR="006D0C5D" w:rsidRPr="002970B7" w:rsidRDefault="006D0C5D" w:rsidP="006D0C5D">
      <w:pPr>
        <w:rPr>
          <w:sz w:val="16"/>
        </w:rPr>
      </w:pPr>
      <w:r w:rsidRPr="002970B7">
        <w:rPr>
          <w:sz w:val="16"/>
        </w:rPr>
        <w:t xml:space="preserve">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w:t>
      </w:r>
      <w:r w:rsidRPr="002970B7">
        <w:rPr>
          <w:rStyle w:val="StyleUnderline"/>
        </w:rPr>
        <w:t>to refer to the status quo as “the U.S. vision” is</w:t>
      </w:r>
      <w:r w:rsidRPr="002970B7">
        <w:rPr>
          <w:sz w:val="16"/>
        </w:rPr>
        <w:t xml:space="preserve"> </w:t>
      </w:r>
      <w:r w:rsidRPr="002970B7">
        <w:rPr>
          <w:rStyle w:val="Emphasis"/>
        </w:rPr>
        <w:t>misleading</w:t>
      </w:r>
      <w:r w:rsidRPr="002970B7">
        <w:rPr>
          <w:sz w:val="16"/>
        </w:rPr>
        <w:t xml:space="preserve">. </w:t>
      </w:r>
      <w:r w:rsidRPr="002970B7">
        <w:rPr>
          <w:rStyle w:val="StyleUnderline"/>
        </w:rPr>
        <w:t>A wide array of</w:t>
      </w:r>
      <w:r w:rsidRPr="002970B7">
        <w:rPr>
          <w:sz w:val="16"/>
        </w:rPr>
        <w:t xml:space="preserve"> </w:t>
      </w:r>
      <w:r w:rsidRPr="00AE2989">
        <w:rPr>
          <w:rStyle w:val="Emphasis"/>
        </w:rPr>
        <w:t>regional players</w:t>
      </w:r>
      <w:r w:rsidRPr="00AE2989">
        <w:rPr>
          <w:sz w:val="16"/>
        </w:rPr>
        <w:t xml:space="preserve"> </w:t>
      </w:r>
      <w:r w:rsidRPr="00AE2989">
        <w:rPr>
          <w:rStyle w:val="StyleUnderline"/>
        </w:rPr>
        <w:t xml:space="preserve">publicly </w:t>
      </w:r>
      <w:r w:rsidRPr="00AE2989">
        <w:rPr>
          <w:rStyle w:val="Emphasis"/>
        </w:rPr>
        <w:t>advocate for it</w:t>
      </w:r>
      <w:r w:rsidRPr="00AE2989">
        <w:rPr>
          <w:rStyle w:val="StyleUnderline"/>
        </w:rPr>
        <w:t>, including both U.</w:t>
      </w:r>
      <w:r w:rsidRPr="002970B7">
        <w:rPr>
          <w:rStyle w:val="StyleUnderline"/>
        </w:rPr>
        <w:t xml:space="preserve">S. </w:t>
      </w:r>
      <w:r w:rsidRPr="002970B7">
        <w:rPr>
          <w:rStyle w:val="Emphasis"/>
        </w:rPr>
        <w:t>treaty allies</w:t>
      </w:r>
      <w:r w:rsidRPr="002970B7">
        <w:rPr>
          <w:rStyle w:val="StyleUnderline"/>
        </w:rPr>
        <w:t xml:space="preserve"> and </w:t>
      </w:r>
      <w:r w:rsidRPr="002970B7">
        <w:rPr>
          <w:rStyle w:val="Emphasis"/>
        </w:rPr>
        <w:t>others</w:t>
      </w:r>
      <w:r w:rsidRPr="002970B7">
        <w:rPr>
          <w:rStyle w:val="StyleUnderline"/>
        </w:rPr>
        <w:t xml:space="preserve"> who see it as</w:t>
      </w:r>
      <w:r w:rsidRPr="002970B7">
        <w:rPr>
          <w:sz w:val="16"/>
        </w:rPr>
        <w:t xml:space="preserve"> </w:t>
      </w:r>
      <w:r w:rsidRPr="002970B7">
        <w:rPr>
          <w:rStyle w:val="Emphasis"/>
        </w:rPr>
        <w:t>fundamentally stabilizing</w:t>
      </w:r>
      <w:r w:rsidRPr="002970B7">
        <w:rPr>
          <w:sz w:val="16"/>
        </w:rPr>
        <w:t xml:space="preserve">—for example, Singapore. Furthermore, </w:t>
      </w:r>
      <w:r w:rsidRPr="002970B7">
        <w:rPr>
          <w:rStyle w:val="StyleUnderline"/>
          <w:highlight w:val="green"/>
        </w:rPr>
        <w:t xml:space="preserve">beyond </w:t>
      </w:r>
      <w:r w:rsidRPr="002970B7">
        <w:rPr>
          <w:rStyle w:val="Emphasis"/>
          <w:highlight w:val="green"/>
        </w:rPr>
        <w:t>lofty rhetoric</w:t>
      </w:r>
      <w:r w:rsidRPr="002970B7">
        <w:rPr>
          <w:rStyle w:val="StyleUnderline"/>
        </w:rPr>
        <w:t xml:space="preserve"> and abstract, </w:t>
      </w:r>
      <w:r w:rsidRPr="002970B7">
        <w:rPr>
          <w:rStyle w:val="Emphasis"/>
        </w:rPr>
        <w:t>superficially attractive principles</w:t>
      </w:r>
      <w:r w:rsidRPr="002970B7">
        <w:rPr>
          <w:rStyle w:val="StyleUnderline"/>
        </w:rPr>
        <w:t xml:space="preserve">, </w:t>
      </w:r>
      <w:r w:rsidRPr="002970B7">
        <w:rPr>
          <w:rStyle w:val="StyleUnderline"/>
          <w:highlight w:val="green"/>
        </w:rPr>
        <w:t xml:space="preserve">China </w:t>
      </w:r>
      <w:r w:rsidRPr="00AE2989">
        <w:rPr>
          <w:rStyle w:val="StyleUnderline"/>
          <w:highlight w:val="green"/>
        </w:rPr>
        <w:t xml:space="preserve">has offered </w:t>
      </w:r>
      <w:r w:rsidRPr="00AE2989">
        <w:rPr>
          <w:rStyle w:val="Emphasis"/>
          <w:highlight w:val="green"/>
        </w:rPr>
        <w:t>no clear alternative</w:t>
      </w:r>
      <w:r w:rsidRPr="00AE2989">
        <w:rPr>
          <w:rStyle w:val="StyleUnderline"/>
          <w:highlight w:val="green"/>
        </w:rPr>
        <w:t xml:space="preserve"> to the U.S.-centered alliance system</w:t>
      </w:r>
      <w:r w:rsidRPr="002970B7">
        <w:rPr>
          <w:rStyle w:val="StyleUnderline"/>
        </w:rPr>
        <w:t xml:space="preserve"> as a </w:t>
      </w:r>
      <w:r w:rsidRPr="002970B7">
        <w:rPr>
          <w:rStyle w:val="Emphasis"/>
        </w:rPr>
        <w:t>regional security guarantor</w:t>
      </w:r>
      <w:r w:rsidRPr="002970B7">
        <w:rPr>
          <w:sz w:val="16"/>
        </w:rPr>
        <w:t xml:space="preserve">. </w:t>
      </w:r>
      <w:r w:rsidRPr="002970B7">
        <w:rPr>
          <w:rStyle w:val="StyleUnderline"/>
        </w:rPr>
        <w:t>To be sure, Beijing has promoted its 1997 “New Security Concept” and 2014 “Asian Security Concept” as explicit foils</w:t>
      </w:r>
      <w:r w:rsidRPr="002970B7">
        <w:rPr>
          <w:sz w:val="16"/>
        </w:rPr>
        <w:t xml:space="preserve"> to the U.S. alliance system </w:t>
      </w:r>
      <w:r w:rsidRPr="002970B7">
        <w:rPr>
          <w:rStyle w:val="StyleUnderline"/>
        </w:rPr>
        <w:t xml:space="preserve">and allegedly superior, enlightened pathways to “universal” security. Yet </w:t>
      </w:r>
      <w:r w:rsidRPr="002970B7">
        <w:rPr>
          <w:rStyle w:val="Emphasis"/>
        </w:rPr>
        <w:t xml:space="preserve">neither offers </w:t>
      </w:r>
      <w:r w:rsidRPr="00AE2989">
        <w:rPr>
          <w:rStyle w:val="Emphasis"/>
        </w:rPr>
        <w:t>a clear plan for implementation</w:t>
      </w:r>
      <w:r w:rsidRPr="00AE2989">
        <w:rPr>
          <w:sz w:val="16"/>
        </w:rPr>
        <w:t xml:space="preserve"> </w:t>
      </w:r>
      <w:r w:rsidRPr="00AE2989">
        <w:rPr>
          <w:rStyle w:val="StyleUnderline"/>
        </w:rPr>
        <w:t>or seems to acknowledge other states’</w:t>
      </w:r>
      <w:r w:rsidRPr="002970B7">
        <w:rPr>
          <w:rStyle w:val="StyleUnderline"/>
        </w:rPr>
        <w:t xml:space="preserve"> legitimate traditional </w:t>
      </w:r>
      <w:r w:rsidRPr="00AE2989">
        <w:rPr>
          <w:rStyle w:val="Emphasis"/>
        </w:rPr>
        <w:t>security concerns</w:t>
      </w:r>
      <w:r w:rsidRPr="00AE2989">
        <w:rPr>
          <w:sz w:val="16"/>
        </w:rPr>
        <w:t>—</w:t>
      </w:r>
      <w:r w:rsidRPr="002970B7">
        <w:rPr>
          <w:rStyle w:val="StyleUnderline"/>
        </w:rPr>
        <w:t>especially with respect to Beijing.</w:t>
      </w:r>
      <w:r w:rsidRPr="002970B7">
        <w:rPr>
          <w:sz w:val="16"/>
        </w:rPr>
        <w:t xml:space="preserve"> In contrast, </w:t>
      </w:r>
      <w:r w:rsidRPr="002970B7">
        <w:rPr>
          <w:rStyle w:val="StyleUnderline"/>
        </w:rPr>
        <w:t xml:space="preserve">major functions of the U.S. alliance system are “to </w:t>
      </w:r>
      <w:r w:rsidRPr="002970B7">
        <w:rPr>
          <w:rStyle w:val="Emphasis"/>
        </w:rPr>
        <w:t>ensure diplomacy</w:t>
      </w:r>
      <w:r w:rsidRPr="002970B7">
        <w:rPr>
          <w:sz w:val="16"/>
        </w:rPr>
        <w:t xml:space="preserve"> </w:t>
      </w:r>
      <w:r w:rsidRPr="002970B7">
        <w:rPr>
          <w:rStyle w:val="StyleUnderline"/>
        </w:rPr>
        <w:t>is always the</w:t>
      </w:r>
      <w:r w:rsidRPr="002970B7">
        <w:rPr>
          <w:sz w:val="16"/>
        </w:rPr>
        <w:t xml:space="preserve"> </w:t>
      </w:r>
      <w:r w:rsidRPr="002970B7">
        <w:rPr>
          <w:rStyle w:val="Emphasis"/>
        </w:rPr>
        <w:t>first line of resort</w:t>
      </w:r>
      <w:r w:rsidRPr="002970B7">
        <w:rPr>
          <w:sz w:val="16"/>
        </w:rPr>
        <w:t xml:space="preserve"> </w:t>
      </w:r>
      <w:r w:rsidRPr="002970B7">
        <w:rPr>
          <w:rStyle w:val="StyleUnderline"/>
        </w:rPr>
        <w:t>and as a hedge if diplomacy should fail.”</w:t>
      </w:r>
      <w:r w:rsidRPr="002970B7">
        <w:rPr>
          <w:sz w:val="16"/>
        </w:rPr>
        <w:t xml:space="preserve">46 In short, </w:t>
      </w:r>
      <w:r w:rsidRPr="002970B7">
        <w:rPr>
          <w:rStyle w:val="StyleUnderline"/>
          <w:highlight w:val="green"/>
        </w:rPr>
        <w:t xml:space="preserve">it is </w:t>
      </w:r>
      <w:r w:rsidRPr="002970B7">
        <w:rPr>
          <w:rStyle w:val="Emphasis"/>
          <w:highlight w:val="green"/>
        </w:rPr>
        <w:t>not clear</w:t>
      </w:r>
      <w:r w:rsidRPr="002970B7">
        <w:rPr>
          <w:rStyle w:val="StyleUnderline"/>
          <w:highlight w:val="green"/>
        </w:rPr>
        <w:t xml:space="preserve"> what</w:t>
      </w:r>
      <w:r w:rsidRPr="002970B7">
        <w:rPr>
          <w:rStyle w:val="StyleUnderline"/>
        </w:rPr>
        <w:t xml:space="preserve"> an alternative, </w:t>
      </w:r>
      <w:r w:rsidRPr="002970B7">
        <w:rPr>
          <w:rStyle w:val="StyleUnderline"/>
          <w:highlight w:val="green"/>
        </w:rPr>
        <w:t xml:space="preserve">China-led </w:t>
      </w:r>
      <w:r w:rsidRPr="00AE2989">
        <w:rPr>
          <w:rStyle w:val="StyleUnderline"/>
        </w:rPr>
        <w:t>security</w:t>
      </w:r>
      <w:r w:rsidRPr="002970B7">
        <w:rPr>
          <w:rStyle w:val="StyleUnderline"/>
        </w:rPr>
        <w:t xml:space="preserve"> </w:t>
      </w:r>
      <w:r w:rsidRPr="00AE2989">
        <w:rPr>
          <w:rStyle w:val="StyleUnderline"/>
          <w:highlight w:val="green"/>
        </w:rPr>
        <w:t xml:space="preserve">order would </w:t>
      </w:r>
      <w:r w:rsidRPr="002970B7">
        <w:rPr>
          <w:rStyle w:val="StyleUnderline"/>
          <w:highlight w:val="green"/>
        </w:rPr>
        <w:t>even look like. In</w:t>
      </w:r>
      <w:r w:rsidRPr="002970B7">
        <w:rPr>
          <w:rStyle w:val="StyleUnderline"/>
        </w:rPr>
        <w:t xml:space="preserve"> fact, when it comes to </w:t>
      </w:r>
      <w:r w:rsidRPr="002970B7">
        <w:rPr>
          <w:rStyle w:val="StyleUnderline"/>
          <w:highlight w:val="green"/>
        </w:rPr>
        <w:t>Chinese discussions</w:t>
      </w:r>
      <w:r w:rsidRPr="002970B7">
        <w:rPr>
          <w:rStyle w:val="StyleUnderline"/>
        </w:rPr>
        <w:t xml:space="preserve"> of “order,” </w:t>
      </w:r>
      <w:r w:rsidRPr="002970B7">
        <w:rPr>
          <w:rStyle w:val="StyleUnderline"/>
          <w:highlight w:val="green"/>
        </w:rPr>
        <w:t>security</w:t>
      </w:r>
      <w:r w:rsidRPr="002970B7">
        <w:rPr>
          <w:rStyle w:val="StyleUnderline"/>
        </w:rPr>
        <w:t xml:space="preserve"> often </w:t>
      </w:r>
      <w:r w:rsidRPr="002970B7">
        <w:rPr>
          <w:rStyle w:val="StyleUnderline"/>
          <w:highlight w:val="green"/>
        </w:rPr>
        <w:t>appears</w:t>
      </w:r>
      <w:r w:rsidRPr="002970B7">
        <w:rPr>
          <w:rStyle w:val="StyleUnderline"/>
        </w:rPr>
        <w:t xml:space="preserve"> to be </w:t>
      </w:r>
      <w:r w:rsidRPr="002970B7">
        <w:rPr>
          <w:rStyle w:val="StyleUnderline"/>
          <w:highlight w:val="green"/>
        </w:rPr>
        <w:t>an</w:t>
      </w:r>
      <w:r w:rsidRPr="002970B7">
        <w:rPr>
          <w:sz w:val="16"/>
          <w:highlight w:val="green"/>
        </w:rPr>
        <w:t xml:space="preserve"> </w:t>
      </w:r>
      <w:r w:rsidRPr="002970B7">
        <w:rPr>
          <w:rStyle w:val="Emphasis"/>
          <w:highlight w:val="green"/>
        </w:rPr>
        <w:t>afterthought</w:t>
      </w:r>
      <w:r w:rsidRPr="002970B7">
        <w:rPr>
          <w:sz w:val="16"/>
        </w:rPr>
        <w:t xml:space="preserve">. For example, a recent analysis of </w:t>
      </w:r>
      <w:r w:rsidRPr="002970B7">
        <w:rPr>
          <w:rStyle w:val="Emphasis"/>
          <w:highlight w:val="green"/>
        </w:rPr>
        <w:t>Chinese discourse</w:t>
      </w:r>
      <w:r w:rsidRPr="002970B7">
        <w:rPr>
          <w:rStyle w:val="StyleUnderline"/>
        </w:rPr>
        <w:t xml:space="preserve"> on future international order </w:t>
      </w:r>
      <w:r w:rsidRPr="002970B7">
        <w:rPr>
          <w:rStyle w:val="Emphasis"/>
        </w:rPr>
        <w:t>barely mentions security</w:t>
      </w:r>
      <w:r w:rsidRPr="002970B7">
        <w:rPr>
          <w:sz w:val="16"/>
        </w:rPr>
        <w:t xml:space="preserve"> affairs; instead, </w:t>
      </w:r>
      <w:r w:rsidRPr="002970B7">
        <w:rPr>
          <w:rStyle w:val="StyleUnderline"/>
        </w:rPr>
        <w:t xml:space="preserve">it </w:t>
      </w:r>
      <w:r w:rsidRPr="002970B7">
        <w:rPr>
          <w:rStyle w:val="StyleUnderline"/>
          <w:highlight w:val="green"/>
        </w:rPr>
        <w:t>focuses</w:t>
      </w:r>
      <w:r w:rsidRPr="002970B7">
        <w:rPr>
          <w:rStyle w:val="StyleUnderline"/>
        </w:rPr>
        <w:t xml:space="preserve"> almost </w:t>
      </w:r>
      <w:r w:rsidRPr="002970B7">
        <w:rPr>
          <w:rStyle w:val="StyleUnderline"/>
          <w:highlight w:val="green"/>
        </w:rPr>
        <w:t>exclusively on</w:t>
      </w:r>
      <w:r w:rsidRPr="002970B7">
        <w:rPr>
          <w:rStyle w:val="StyleUnderline"/>
        </w:rPr>
        <w:t xml:space="preserve"> </w:t>
      </w:r>
      <w:r w:rsidRPr="002970B7">
        <w:rPr>
          <w:rStyle w:val="Emphasis"/>
        </w:rPr>
        <w:t xml:space="preserve">international </w:t>
      </w:r>
      <w:r w:rsidRPr="002970B7">
        <w:rPr>
          <w:rStyle w:val="Emphasis"/>
          <w:highlight w:val="green"/>
        </w:rPr>
        <w:t>finance</w:t>
      </w:r>
      <w:r w:rsidRPr="002970B7">
        <w:rPr>
          <w:sz w:val="16"/>
          <w:highlight w:val="green"/>
        </w:rPr>
        <w:t xml:space="preserve"> </w:t>
      </w:r>
      <w:r w:rsidRPr="002970B7">
        <w:rPr>
          <w:rStyle w:val="StyleUnderline"/>
          <w:highlight w:val="green"/>
        </w:rPr>
        <w:t>and</w:t>
      </w:r>
      <w:r w:rsidRPr="002970B7">
        <w:rPr>
          <w:sz w:val="16"/>
          <w:highlight w:val="green"/>
        </w:rPr>
        <w:t xml:space="preserve"> </w:t>
      </w:r>
      <w:r w:rsidRPr="002970B7">
        <w:rPr>
          <w:rStyle w:val="Emphasis"/>
          <w:highlight w:val="green"/>
        </w:rPr>
        <w:t>economic integration</w:t>
      </w:r>
      <w:r w:rsidRPr="002970B7">
        <w:rPr>
          <w:sz w:val="16"/>
        </w:rPr>
        <w:t>.47</w:t>
      </w:r>
    </w:p>
    <w:p w14:paraId="722F1AFA" w14:textId="77777777" w:rsidR="006D0C5D" w:rsidRPr="0007118B" w:rsidRDefault="006D0C5D" w:rsidP="006D0C5D">
      <w:pPr>
        <w:shd w:val="clear" w:color="auto" w:fill="FFFFFF"/>
        <w:rPr>
          <w:color w:val="000000"/>
          <w:sz w:val="16"/>
          <w:szCs w:val="16"/>
        </w:rPr>
      </w:pPr>
    </w:p>
    <w:p w14:paraId="142AE50E" w14:textId="77777777" w:rsidR="006D0C5D" w:rsidRDefault="006D0C5D" w:rsidP="006D0C5D">
      <w:pPr>
        <w:pStyle w:val="Heading3"/>
        <w:rPr>
          <w:rFonts w:cs="Arial"/>
        </w:rPr>
      </w:pPr>
      <w:r>
        <w:rPr>
          <w:rFonts w:cs="Arial"/>
        </w:rPr>
        <w:t>Framing</w:t>
      </w:r>
    </w:p>
    <w:p w14:paraId="4CA203DB" w14:textId="77777777" w:rsidR="006D0C5D" w:rsidRPr="00C7794F" w:rsidRDefault="006D0C5D" w:rsidP="006D0C5D">
      <w:pPr>
        <w:pStyle w:val="Heading4"/>
        <w:rPr>
          <w:rFonts w:cs="Calibri"/>
        </w:rPr>
      </w:pPr>
      <w:r w:rsidRPr="00C7794F">
        <w:rPr>
          <w:rFonts w:cs="Calibri"/>
        </w:rPr>
        <w:t>the standard is maximizing expected wellbeing</w:t>
      </w:r>
    </w:p>
    <w:p w14:paraId="7E7AC41E" w14:textId="77777777" w:rsidR="006D0C5D" w:rsidRPr="00C7794F" w:rsidRDefault="006D0C5D" w:rsidP="006D0C5D">
      <w:pPr>
        <w:pStyle w:val="Heading4"/>
        <w:rPr>
          <w:rFonts w:cs="Calibri"/>
        </w:rPr>
      </w:pPr>
      <w:r w:rsidRPr="00C7794F">
        <w:rPr>
          <w:rFonts w:cs="Calibri"/>
        </w:rPr>
        <w:t>Independently:</w:t>
      </w:r>
    </w:p>
    <w:p w14:paraId="46C2B1C0" w14:textId="77777777" w:rsidR="006D0C5D" w:rsidRPr="00730CE9" w:rsidRDefault="006D0C5D" w:rsidP="006D0C5D">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362A0085" w14:textId="77777777" w:rsidR="006D0C5D" w:rsidRPr="00AE4834" w:rsidRDefault="006D0C5D" w:rsidP="006D0C5D">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0462CC21" w14:textId="77777777" w:rsidR="006D0C5D" w:rsidRDefault="006D0C5D" w:rsidP="006D0C5D">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5D3DD159" w14:textId="77777777" w:rsidR="006D0C5D" w:rsidRPr="00DF4A11" w:rsidRDefault="006D0C5D" w:rsidP="006D0C5D">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2795287D" w14:textId="77777777" w:rsidR="006D0C5D" w:rsidRDefault="006D0C5D" w:rsidP="006D0C5D">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203EFF21" w14:textId="77777777" w:rsidR="006D0C5D" w:rsidRPr="00A73F6D" w:rsidRDefault="006D0C5D" w:rsidP="006D0C5D">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2BCE65EA" w14:textId="77777777" w:rsidR="006D0C5D" w:rsidRPr="008A2B5C" w:rsidRDefault="006D0C5D" w:rsidP="006D0C5D">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28287C14" w14:textId="77777777" w:rsidR="006D0C5D" w:rsidRPr="00C7794F" w:rsidRDefault="006D0C5D" w:rsidP="006D0C5D">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342CDC57" w14:textId="77777777" w:rsidR="006D0C5D" w:rsidRPr="00C7794F" w:rsidRDefault="006D0C5D" w:rsidP="006D0C5D">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1"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380DBD9D" w14:textId="77777777" w:rsidR="006D0C5D" w:rsidRPr="00C7794F" w:rsidRDefault="006D0C5D" w:rsidP="006D0C5D">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022FF8DF" w14:textId="77777777" w:rsidR="006D0C5D" w:rsidRPr="00C7794F" w:rsidRDefault="006D0C5D" w:rsidP="006D0C5D">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056B2568" w14:textId="77777777" w:rsidR="006D0C5D" w:rsidRPr="00C7794F" w:rsidRDefault="006D0C5D" w:rsidP="006D0C5D">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7A86C891" w14:textId="77777777" w:rsidR="006D0C5D" w:rsidRPr="00F601E6" w:rsidRDefault="006D0C5D" w:rsidP="006D0C5D">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r>
        <w:rPr>
          <w:rStyle w:val="StyleUnderline"/>
          <w:rFonts w:eastAsiaTheme="minorHAnsi" w:cs="Calibri"/>
        </w:rPr>
        <w:br/>
      </w:r>
    </w:p>
    <w:p w14:paraId="6E1CC25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ߠƘ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Ɛ"/>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Futura">
    <w:altName w:val="﷽﷽﷽﷽﷽﷽﷽"/>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1"/>
  </w:num>
  <w:num w:numId="14">
    <w:abstractNumId w:val="15"/>
  </w:num>
  <w:num w:numId="15">
    <w:abstractNumId w:val="24"/>
  </w:num>
  <w:num w:numId="16">
    <w:abstractNumId w:val="30"/>
  </w:num>
  <w:num w:numId="17">
    <w:abstractNumId w:val="21"/>
  </w:num>
  <w:num w:numId="18">
    <w:abstractNumId w:val="27"/>
  </w:num>
  <w:num w:numId="19">
    <w:abstractNumId w:val="18"/>
  </w:num>
  <w:num w:numId="20">
    <w:abstractNumId w:val="23"/>
  </w:num>
  <w:num w:numId="21">
    <w:abstractNumId w:val="16"/>
  </w:num>
  <w:num w:numId="22">
    <w:abstractNumId w:val="29"/>
  </w:num>
  <w:num w:numId="23">
    <w:abstractNumId w:val="25"/>
  </w:num>
  <w:num w:numId="24">
    <w:abstractNumId w:val="22"/>
  </w:num>
  <w:num w:numId="25">
    <w:abstractNumId w:val="28"/>
  </w:num>
  <w:num w:numId="26">
    <w:abstractNumId w:val="17"/>
  </w:num>
  <w:num w:numId="27">
    <w:abstractNumId w:val="13"/>
  </w:num>
  <w:num w:numId="28">
    <w:abstractNumId w:val="14"/>
  </w:num>
  <w:num w:numId="29">
    <w:abstractNumId w:val="31"/>
  </w:num>
  <w:num w:numId="30">
    <w:abstractNumId w:val="12"/>
  </w:num>
  <w:num w:numId="31">
    <w:abstractNumId w:val="19"/>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0C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C5D"/>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8F4F22"/>
  <w14:defaultImageDpi w14:val="300"/>
  <w15:docId w15:val="{A2CA94FE-DD45-624A-90F5-4862FBE79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0C5D"/>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6D0C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6D0C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D0C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D0C5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6D0C5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6D0C5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D0C5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D0C5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D0C5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D0C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0C5D"/>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6D0C5D"/>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6D0C5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D0C5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D0C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D0C5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6D0C5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D0C5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D0C5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6D0C5D"/>
    <w:rPr>
      <w:color w:val="auto"/>
      <w:u w:val="none"/>
    </w:rPr>
  </w:style>
  <w:style w:type="paragraph" w:styleId="DocumentMap">
    <w:name w:val="Document Map"/>
    <w:basedOn w:val="Normal"/>
    <w:link w:val="DocumentMapChar"/>
    <w:uiPriority w:val="99"/>
    <w:unhideWhenUsed/>
    <w:rsid w:val="006D0C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D0C5D"/>
    <w:rPr>
      <w:rFonts w:ascii="Lucida Grande" w:hAnsi="Lucida Grande" w:cs="Lucida Grande"/>
    </w:rPr>
  </w:style>
  <w:style w:type="character" w:customStyle="1" w:styleId="Heading5Char">
    <w:name w:val="Heading 5 Char"/>
    <w:basedOn w:val="DefaultParagraphFont"/>
    <w:link w:val="Heading5"/>
    <w:rsid w:val="006D0C5D"/>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6D0C5D"/>
    <w:rPr>
      <w:rFonts w:ascii="Cambria" w:eastAsia="Times New Roman" w:hAnsi="Cambria"/>
      <w:b/>
      <w:bCs/>
      <w:i/>
      <w:iCs/>
      <w:sz w:val="20"/>
      <w:lang w:bidi="en-US"/>
    </w:rPr>
  </w:style>
  <w:style w:type="character" w:customStyle="1" w:styleId="Heading7Char">
    <w:name w:val="Heading 7 Char"/>
    <w:basedOn w:val="DefaultParagraphFont"/>
    <w:link w:val="Heading7"/>
    <w:rsid w:val="006D0C5D"/>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6D0C5D"/>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6D0C5D"/>
    <w:rPr>
      <w:rFonts w:ascii="Cambria" w:eastAsia="Times New Roman" w:hAnsi="Cambria"/>
      <w:i/>
      <w:iCs/>
      <w:sz w:val="18"/>
      <w:szCs w:val="18"/>
      <w:lang w:bidi="en-US"/>
    </w:rPr>
  </w:style>
  <w:style w:type="paragraph" w:styleId="ListParagraph">
    <w:name w:val="List Paragraph"/>
    <w:aliases w:val="6 font"/>
    <w:basedOn w:val="Normal"/>
    <w:uiPriority w:val="99"/>
    <w:qFormat/>
    <w:rsid w:val="006D0C5D"/>
    <w:pPr>
      <w:ind w:left="720"/>
      <w:contextualSpacing/>
    </w:pPr>
  </w:style>
  <w:style w:type="paragraph" w:customStyle="1" w:styleId="Emphasis1">
    <w:name w:val="Emphasis1"/>
    <w:basedOn w:val="Normal"/>
    <w:link w:val="Emphasis"/>
    <w:autoRedefine/>
    <w:uiPriority w:val="20"/>
    <w:qFormat/>
    <w:rsid w:val="006D0C5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6D0C5D"/>
    <w:rPr>
      <w:color w:val="605E5C"/>
      <w:shd w:val="clear" w:color="auto" w:fill="E1DFDD"/>
    </w:rPr>
  </w:style>
  <w:style w:type="paragraph" w:styleId="BalloonText">
    <w:name w:val="Balloon Text"/>
    <w:basedOn w:val="Normal"/>
    <w:link w:val="BalloonTextChar"/>
    <w:uiPriority w:val="99"/>
    <w:unhideWhenUsed/>
    <w:qFormat/>
    <w:rsid w:val="006D0C5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6D0C5D"/>
    <w:rPr>
      <w:rFonts w:ascii="Times New Roman" w:hAnsi="Times New Roman" w:cs="Times New Roman"/>
      <w:sz w:val="18"/>
      <w:szCs w:val="18"/>
    </w:rPr>
  </w:style>
  <w:style w:type="paragraph" w:customStyle="1" w:styleId="textbold">
    <w:name w:val="text bold"/>
    <w:basedOn w:val="Normal"/>
    <w:autoRedefine/>
    <w:uiPriority w:val="20"/>
    <w:qFormat/>
    <w:rsid w:val="006D0C5D"/>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D0C5D"/>
    <w:rPr>
      <w:sz w:val="22"/>
      <w:u w:val="single"/>
    </w:rPr>
  </w:style>
  <w:style w:type="paragraph" w:customStyle="1" w:styleId="Analytic">
    <w:name w:val="Analytic"/>
    <w:basedOn w:val="Heading4"/>
    <w:link w:val="AnalyticChar"/>
    <w:uiPriority w:val="4"/>
    <w:qFormat/>
    <w:rsid w:val="006D0C5D"/>
    <w:pPr>
      <w:outlineLvl w:val="9"/>
    </w:pPr>
  </w:style>
  <w:style w:type="character" w:customStyle="1" w:styleId="AnalyticChar">
    <w:name w:val="Analytic Char"/>
    <w:basedOn w:val="DefaultParagraphFont"/>
    <w:link w:val="Analytic"/>
    <w:uiPriority w:val="4"/>
    <w:rsid w:val="006D0C5D"/>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6D0C5D"/>
    <w:rPr>
      <w:sz w:val="20"/>
      <w:u w:val="single"/>
    </w:rPr>
  </w:style>
  <w:style w:type="paragraph" w:styleId="Title">
    <w:name w:val="Title"/>
    <w:aliases w:val="UNDERLINE,Bold Underlined,Cites and Cards,title,Block Heading,Read This"/>
    <w:basedOn w:val="Normal"/>
    <w:next w:val="Normal"/>
    <w:link w:val="TitleChar"/>
    <w:uiPriority w:val="6"/>
    <w:qFormat/>
    <w:rsid w:val="006D0C5D"/>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6D0C5D"/>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6D0C5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6D0C5D"/>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6D0C5D"/>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6D0C5D"/>
    <w:rPr>
      <w:rFonts w:ascii="Calibri" w:hAnsi="Calibri"/>
      <w:b/>
      <w:sz w:val="26"/>
    </w:rPr>
  </w:style>
  <w:style w:type="character" w:customStyle="1" w:styleId="Heading4Char3">
    <w:name w:val="Heading 4 Char3"/>
    <w:aliases w:val="Tag Char3,heading 2 Char3,Heading 2 Char2 Char Char1,Heading 2 Char1 Char Char Char1,ta Char"/>
    <w:rsid w:val="006D0C5D"/>
    <w:rPr>
      <w:rFonts w:ascii="Calibri" w:hAnsi="Calibri"/>
      <w:b/>
      <w:sz w:val="26"/>
    </w:rPr>
  </w:style>
  <w:style w:type="character" w:customStyle="1" w:styleId="UnderlineBold">
    <w:name w:val="Underline + Bold"/>
    <w:uiPriority w:val="1"/>
    <w:qFormat/>
    <w:rsid w:val="006D0C5D"/>
    <w:rPr>
      <w:rFonts w:ascii="Georgia" w:hAnsi="Georgia"/>
      <w:b w:val="0"/>
      <w:bCs w:val="0"/>
      <w:sz w:val="22"/>
      <w:u w:val="single"/>
    </w:rPr>
  </w:style>
  <w:style w:type="paragraph" w:customStyle="1" w:styleId="underlined">
    <w:name w:val="underlined"/>
    <w:next w:val="Normal"/>
    <w:link w:val="underlinedChar"/>
    <w:autoRedefine/>
    <w:qFormat/>
    <w:rsid w:val="006D0C5D"/>
    <w:pPr>
      <w:contextualSpacing/>
    </w:pPr>
    <w:rPr>
      <w:rFonts w:ascii="Times New Roman" w:eastAsia="Malgun Gothic" w:hAnsi="Times New Roman" w:cs="Times New Roman"/>
      <w:u w:val="single"/>
    </w:rPr>
  </w:style>
  <w:style w:type="character" w:customStyle="1" w:styleId="underlinedChar">
    <w:name w:val="underlined Char"/>
    <w:link w:val="underlined"/>
    <w:rsid w:val="006D0C5D"/>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D0C5D"/>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6D0C5D"/>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6D0C5D"/>
    <w:rPr>
      <w:rFonts w:ascii="Times New Roman" w:eastAsia="Calibri" w:hAnsi="Times New Roman"/>
      <w:u w:val="single"/>
      <w:lang w:val="x-none"/>
    </w:rPr>
  </w:style>
  <w:style w:type="paragraph" w:customStyle="1" w:styleId="Analytics">
    <w:name w:val="Analytics"/>
    <w:basedOn w:val="Heading4"/>
    <w:link w:val="AnalyticsChar"/>
    <w:qFormat/>
    <w:rsid w:val="006D0C5D"/>
    <w:rPr>
      <w:bCs w:val="0"/>
      <w:szCs w:val="22"/>
    </w:rPr>
  </w:style>
  <w:style w:type="character" w:customStyle="1" w:styleId="AnalyticsChar">
    <w:name w:val="Analytics Char"/>
    <w:basedOn w:val="DefaultParagraphFont"/>
    <w:link w:val="Analytics"/>
    <w:rsid w:val="006D0C5D"/>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6D0C5D"/>
    <w:rPr>
      <w:rFonts w:cs="Arial"/>
      <w:b/>
      <w:bCs/>
      <w:iCs/>
      <w:szCs w:val="28"/>
      <w:lang w:val="en-US" w:eastAsia="en-US" w:bidi="ar-SA"/>
    </w:rPr>
  </w:style>
  <w:style w:type="numbering" w:customStyle="1" w:styleId="NoList1">
    <w:name w:val="No List1"/>
    <w:next w:val="NoList"/>
    <w:semiHidden/>
    <w:unhideWhenUsed/>
    <w:rsid w:val="006D0C5D"/>
  </w:style>
  <w:style w:type="character" w:customStyle="1" w:styleId="underline">
    <w:name w:val="underline"/>
    <w:basedOn w:val="DefaultParagraphFont"/>
    <w:qFormat/>
    <w:locked/>
    <w:rsid w:val="006D0C5D"/>
    <w:rPr>
      <w:rFonts w:ascii="Times New Roman" w:hAnsi="Times New Roman" w:cs="Times New Roman" w:hint="default"/>
      <w:u w:val="single"/>
    </w:rPr>
  </w:style>
  <w:style w:type="character" w:customStyle="1" w:styleId="Style11ptUnderline">
    <w:name w:val="Style 11 pt Underline"/>
    <w:basedOn w:val="DefaultParagraphFont"/>
    <w:qFormat/>
    <w:rsid w:val="006D0C5D"/>
    <w:rPr>
      <w:sz w:val="20"/>
      <w:u w:val="single"/>
    </w:rPr>
  </w:style>
  <w:style w:type="character" w:customStyle="1" w:styleId="Style11pt">
    <w:name w:val="Style 11 pt"/>
    <w:basedOn w:val="DefaultParagraphFont"/>
    <w:qFormat/>
    <w:rsid w:val="006D0C5D"/>
    <w:rPr>
      <w:sz w:val="20"/>
    </w:rPr>
  </w:style>
  <w:style w:type="character" w:customStyle="1" w:styleId="Style1Char1">
    <w:name w:val="Style1 Char1"/>
    <w:basedOn w:val="DefaultParagraphFont"/>
    <w:qFormat/>
    <w:rsid w:val="006D0C5D"/>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6D0C5D"/>
    <w:rPr>
      <w:sz w:val="18"/>
      <w:szCs w:val="18"/>
    </w:rPr>
  </w:style>
  <w:style w:type="paragraph" w:styleId="CommentText">
    <w:name w:val="annotation text"/>
    <w:basedOn w:val="Normal"/>
    <w:link w:val="CommentTextChar"/>
    <w:uiPriority w:val="99"/>
    <w:unhideWhenUsed/>
    <w:rsid w:val="006D0C5D"/>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6D0C5D"/>
    <w:rPr>
      <w:rFonts w:ascii="Times New Roman" w:hAnsi="Times New Roman"/>
    </w:rPr>
  </w:style>
  <w:style w:type="paragraph" w:styleId="CommentSubject">
    <w:name w:val="annotation subject"/>
    <w:basedOn w:val="CommentText"/>
    <w:next w:val="CommentText"/>
    <w:link w:val="CommentSubjectChar"/>
    <w:unhideWhenUsed/>
    <w:rsid w:val="006D0C5D"/>
    <w:rPr>
      <w:b/>
      <w:bCs/>
      <w:sz w:val="20"/>
      <w:szCs w:val="20"/>
    </w:rPr>
  </w:style>
  <w:style w:type="character" w:customStyle="1" w:styleId="CommentSubjectChar">
    <w:name w:val="Comment Subject Char"/>
    <w:basedOn w:val="CommentTextChar"/>
    <w:link w:val="CommentSubject"/>
    <w:rsid w:val="006D0C5D"/>
    <w:rPr>
      <w:rFonts w:ascii="Times New Roman" w:hAnsi="Times New Roman"/>
      <w:b/>
      <w:bCs/>
      <w:sz w:val="20"/>
      <w:szCs w:val="20"/>
    </w:rPr>
  </w:style>
  <w:style w:type="character" w:customStyle="1" w:styleId="cardChar">
    <w:name w:val="card Char"/>
    <w:aliases w:val="Bold Cite Char Char,Speed Cite Char"/>
    <w:link w:val="card"/>
    <w:qFormat/>
    <w:rsid w:val="006D0C5D"/>
    <w:rPr>
      <w:rFonts w:ascii="Times New Roman" w:hAnsi="Times New Roman"/>
      <w:sz w:val="16"/>
    </w:rPr>
  </w:style>
  <w:style w:type="character" w:customStyle="1" w:styleId="StyleDate">
    <w:name w:val="Style Date"/>
    <w:aliases w:val="Author"/>
    <w:qFormat/>
    <w:rsid w:val="006D0C5D"/>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6D0C5D"/>
    <w:rPr>
      <w:b/>
      <w:bCs/>
    </w:rPr>
  </w:style>
  <w:style w:type="character" w:customStyle="1" w:styleId="apple-converted-space">
    <w:name w:val="apple-converted-space"/>
    <w:basedOn w:val="DefaultParagraphFont"/>
    <w:qFormat/>
    <w:rsid w:val="006D0C5D"/>
  </w:style>
  <w:style w:type="character" w:customStyle="1" w:styleId="st">
    <w:name w:val="st"/>
    <w:rsid w:val="006D0C5D"/>
  </w:style>
  <w:style w:type="character" w:customStyle="1" w:styleId="CharChar11">
    <w:name w:val="Char Char11"/>
    <w:rsid w:val="006D0C5D"/>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6D0C5D"/>
    <w:rPr>
      <w:b/>
      <w:sz w:val="22"/>
      <w:u w:val="single"/>
    </w:rPr>
  </w:style>
  <w:style w:type="character" w:customStyle="1" w:styleId="DebateHighlighted">
    <w:name w:val="Debate Highlighted"/>
    <w:basedOn w:val="DefaultParagraphFont"/>
    <w:qFormat/>
    <w:rsid w:val="006D0C5D"/>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6D0C5D"/>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6D0C5D"/>
    <w:rPr>
      <w:szCs w:val="24"/>
      <w:u w:val="single"/>
      <w:lang w:val="en-US" w:eastAsia="en-US" w:bidi="ar-SA"/>
    </w:rPr>
  </w:style>
  <w:style w:type="character" w:customStyle="1" w:styleId="Highlightedunderline">
    <w:name w:val="Highlighted underline"/>
    <w:qFormat/>
    <w:rsid w:val="006D0C5D"/>
    <w:rPr>
      <w:rFonts w:ascii="Times New Roman" w:hAnsi="Times New Roman"/>
      <w:sz w:val="20"/>
      <w:shd w:val="clear" w:color="auto" w:fill="C0C0C0"/>
    </w:rPr>
  </w:style>
  <w:style w:type="paragraph" w:customStyle="1" w:styleId="CITE">
    <w:name w:val="CITE"/>
    <w:basedOn w:val="Normal"/>
    <w:next w:val="Normal"/>
    <w:link w:val="CITEChar"/>
    <w:qFormat/>
    <w:rsid w:val="006D0C5D"/>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6D0C5D"/>
    <w:rPr>
      <w:rFonts w:ascii="Liberation Sans" w:hAnsi="Liberation Sans" w:cs="Georgia"/>
      <w:sz w:val="20"/>
      <w:szCs w:val="20"/>
      <w:u w:val="single"/>
    </w:rPr>
  </w:style>
  <w:style w:type="paragraph" w:customStyle="1" w:styleId="cardtext">
    <w:name w:val="card text"/>
    <w:basedOn w:val="Normal"/>
    <w:link w:val="cardtextChar"/>
    <w:qFormat/>
    <w:rsid w:val="006D0C5D"/>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6D0C5D"/>
    <w:rPr>
      <w:rFonts w:ascii="Georgia" w:eastAsia="Calibri" w:hAnsi="Georgia"/>
    </w:rPr>
  </w:style>
  <w:style w:type="character" w:customStyle="1" w:styleId="UnderlineBold0">
    <w:name w:val="Underline Bold"/>
    <w:basedOn w:val="DefaultParagraphFont"/>
    <w:uiPriority w:val="6"/>
    <w:qFormat/>
    <w:rsid w:val="006D0C5D"/>
    <w:rPr>
      <w:b/>
      <w:sz w:val="20"/>
      <w:u w:val="single"/>
    </w:rPr>
  </w:style>
  <w:style w:type="paragraph" w:styleId="BodyText">
    <w:name w:val="Body Text"/>
    <w:basedOn w:val="Normal"/>
    <w:link w:val="BodyTextChar"/>
    <w:uiPriority w:val="99"/>
    <w:unhideWhenUsed/>
    <w:qFormat/>
    <w:rsid w:val="006D0C5D"/>
    <w:pPr>
      <w:spacing w:after="120"/>
    </w:pPr>
  </w:style>
  <w:style w:type="character" w:customStyle="1" w:styleId="BodyTextChar">
    <w:name w:val="Body Text Char"/>
    <w:basedOn w:val="DefaultParagraphFont"/>
    <w:link w:val="BodyText"/>
    <w:uiPriority w:val="99"/>
    <w:qFormat/>
    <w:rsid w:val="006D0C5D"/>
    <w:rPr>
      <w:rFonts w:ascii="Calibri" w:hAnsi="Calibri"/>
      <w:sz w:val="22"/>
    </w:rPr>
  </w:style>
  <w:style w:type="paragraph" w:customStyle="1" w:styleId="UnderlinePara">
    <w:name w:val="Underline Para"/>
    <w:basedOn w:val="Normal"/>
    <w:uiPriority w:val="6"/>
    <w:qFormat/>
    <w:rsid w:val="006D0C5D"/>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6D0C5D"/>
  </w:style>
  <w:style w:type="paragraph" w:customStyle="1" w:styleId="tiny">
    <w:name w:val="tiny"/>
    <w:next w:val="Normal"/>
    <w:link w:val="tinyChar"/>
    <w:autoRedefine/>
    <w:qFormat/>
    <w:rsid w:val="006D0C5D"/>
    <w:pPr>
      <w:contextualSpacing/>
    </w:pPr>
    <w:rPr>
      <w:rFonts w:ascii="Times New Roman" w:eastAsia="Malgun Gothic" w:hAnsi="Times New Roman" w:cs="Times New Roman"/>
      <w:sz w:val="12"/>
    </w:rPr>
  </w:style>
  <w:style w:type="character" w:customStyle="1" w:styleId="tinyChar">
    <w:name w:val="tiny Char"/>
    <w:link w:val="tiny"/>
    <w:rsid w:val="006D0C5D"/>
    <w:rPr>
      <w:rFonts w:ascii="Times New Roman" w:eastAsia="Malgun Gothic" w:hAnsi="Times New Roman" w:cs="Times New Roman"/>
      <w:sz w:val="12"/>
    </w:rPr>
  </w:style>
  <w:style w:type="character" w:customStyle="1" w:styleId="DocumentMapChar1">
    <w:name w:val="Document Map Char1"/>
    <w:basedOn w:val="DefaultParagraphFont"/>
    <w:uiPriority w:val="99"/>
    <w:rsid w:val="006D0C5D"/>
    <w:rPr>
      <w:rFonts w:ascii="Segoe UI" w:hAnsi="Segoe UI" w:cs="Segoe UI"/>
      <w:sz w:val="16"/>
      <w:szCs w:val="16"/>
    </w:rPr>
  </w:style>
  <w:style w:type="character" w:customStyle="1" w:styleId="CommentSubjectChar1">
    <w:name w:val="Comment Subject Char1"/>
    <w:basedOn w:val="CommentTextChar"/>
    <w:uiPriority w:val="99"/>
    <w:semiHidden/>
    <w:rsid w:val="006D0C5D"/>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6D0C5D"/>
    <w:rPr>
      <w:rFonts w:ascii="Lucida Grande" w:eastAsiaTheme="minorHAnsi" w:hAnsi="Lucida Grande" w:cs="Lucida Grande"/>
      <w:sz w:val="18"/>
      <w:szCs w:val="18"/>
    </w:rPr>
  </w:style>
  <w:style w:type="character" w:customStyle="1" w:styleId="Style1Char">
    <w:name w:val="Style1 Char"/>
    <w:basedOn w:val="DefaultParagraphFont"/>
    <w:qFormat/>
    <w:rsid w:val="006D0C5D"/>
    <w:rPr>
      <w:rFonts w:eastAsia="SimSun"/>
      <w:sz w:val="20"/>
      <w:szCs w:val="24"/>
      <w:u w:val="single"/>
      <w:lang w:val="en-US" w:eastAsia="zh-CN" w:bidi="ar-SA"/>
    </w:rPr>
  </w:style>
  <w:style w:type="paragraph" w:customStyle="1" w:styleId="Tag2">
    <w:name w:val="Tag2"/>
    <w:basedOn w:val="Normal"/>
    <w:autoRedefine/>
    <w:qFormat/>
    <w:rsid w:val="006D0C5D"/>
    <w:rPr>
      <w:rFonts w:eastAsia="Calibri" w:cs="Arial"/>
      <w:b/>
    </w:rPr>
  </w:style>
  <w:style w:type="character" w:customStyle="1" w:styleId="CommentTextChar1">
    <w:name w:val="Comment Text Char1"/>
    <w:basedOn w:val="DefaultParagraphFont"/>
    <w:uiPriority w:val="99"/>
    <w:rsid w:val="006D0C5D"/>
    <w:rPr>
      <w:rFonts w:ascii="Calibri" w:hAnsi="Calibri"/>
    </w:rPr>
  </w:style>
  <w:style w:type="character" w:customStyle="1" w:styleId="apple-style-span">
    <w:name w:val="apple-style-span"/>
    <w:basedOn w:val="DefaultParagraphFont"/>
    <w:qFormat/>
    <w:rsid w:val="006D0C5D"/>
  </w:style>
  <w:style w:type="character" w:customStyle="1" w:styleId="FootnoteTextChar">
    <w:name w:val="Footnote Text Char"/>
    <w:basedOn w:val="DefaultParagraphFont"/>
    <w:link w:val="FootnoteText"/>
    <w:rsid w:val="006D0C5D"/>
    <w:rPr>
      <w:rFonts w:ascii="Calibri" w:hAnsi="Calibri"/>
    </w:rPr>
  </w:style>
  <w:style w:type="paragraph" w:styleId="FootnoteText">
    <w:name w:val="footnote text"/>
    <w:basedOn w:val="Normal"/>
    <w:link w:val="FootnoteTextChar"/>
    <w:unhideWhenUsed/>
    <w:qFormat/>
    <w:rsid w:val="006D0C5D"/>
    <w:pPr>
      <w:spacing w:after="0" w:line="240" w:lineRule="auto"/>
    </w:pPr>
    <w:rPr>
      <w:sz w:val="24"/>
    </w:rPr>
  </w:style>
  <w:style w:type="character" w:customStyle="1" w:styleId="FootnoteTextChar1">
    <w:name w:val="Footnote Text Char1"/>
    <w:basedOn w:val="DefaultParagraphFont"/>
    <w:rsid w:val="006D0C5D"/>
    <w:rPr>
      <w:rFonts w:ascii="Calibri" w:hAnsi="Calibri"/>
      <w:sz w:val="20"/>
      <w:szCs w:val="20"/>
    </w:rPr>
  </w:style>
  <w:style w:type="paragraph" w:customStyle="1" w:styleId="p">
    <w:name w:val="p"/>
    <w:basedOn w:val="Normal"/>
    <w:rsid w:val="006D0C5D"/>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6D0C5D"/>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6D0C5D"/>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6D0C5D"/>
    <w:rPr>
      <w:vertAlign w:val="superscript"/>
    </w:rPr>
  </w:style>
  <w:style w:type="paragraph" w:customStyle="1" w:styleId="para">
    <w:name w:val="para"/>
    <w:basedOn w:val="Normal"/>
    <w:rsid w:val="006D0C5D"/>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6D0C5D"/>
    <w:pPr>
      <w:spacing w:before="100" w:beforeAutospacing="1" w:after="100" w:afterAutospacing="1" w:line="240" w:lineRule="auto"/>
    </w:pPr>
    <w:rPr>
      <w:rFonts w:cs="Times New Roman"/>
    </w:rPr>
  </w:style>
  <w:style w:type="character" w:customStyle="1" w:styleId="vm-hook">
    <w:name w:val="vm-hook"/>
    <w:basedOn w:val="DefaultParagraphFont"/>
    <w:rsid w:val="006D0C5D"/>
  </w:style>
  <w:style w:type="character" w:customStyle="1" w:styleId="dfm-title">
    <w:name w:val="dfm-title"/>
    <w:basedOn w:val="DefaultParagraphFont"/>
    <w:rsid w:val="006D0C5D"/>
  </w:style>
  <w:style w:type="paragraph" w:customStyle="1" w:styleId="evidencetext">
    <w:name w:val="evidence text"/>
    <w:basedOn w:val="Normal"/>
    <w:link w:val="evidencetextChar1"/>
    <w:qFormat/>
    <w:rsid w:val="006D0C5D"/>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6D0C5D"/>
    <w:rPr>
      <w:rFonts w:ascii="Arial" w:hAnsi="Arial" w:cs="Arial"/>
      <w:color w:val="000000"/>
      <w:sz w:val="22"/>
      <w:lang w:val="x-none" w:eastAsia="x-none"/>
    </w:rPr>
  </w:style>
  <w:style w:type="paragraph" w:customStyle="1" w:styleId="CardIndented">
    <w:name w:val="Card (Indented)"/>
    <w:basedOn w:val="Normal"/>
    <w:link w:val="CardIndentedChar"/>
    <w:qFormat/>
    <w:rsid w:val="006D0C5D"/>
    <w:pPr>
      <w:spacing w:after="0" w:line="240" w:lineRule="auto"/>
      <w:ind w:left="288"/>
    </w:pPr>
    <w:rPr>
      <w:rFonts w:ascii="Arial" w:hAnsi="Arial" w:cs="Arial"/>
    </w:rPr>
  </w:style>
  <w:style w:type="paragraph" w:customStyle="1" w:styleId="Emphasize">
    <w:name w:val="Emphasize"/>
    <w:basedOn w:val="Normal"/>
    <w:uiPriority w:val="7"/>
    <w:qFormat/>
    <w:rsid w:val="006D0C5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6D0C5D"/>
    <w:rPr>
      <w:rFonts w:asciiTheme="minorHAnsi" w:hAnsiTheme="minorHAnsi"/>
      <w:sz w:val="22"/>
    </w:rPr>
  </w:style>
  <w:style w:type="character" w:customStyle="1" w:styleId="UnresolvedMention1">
    <w:name w:val="Unresolved Mention1"/>
    <w:basedOn w:val="DefaultParagraphFont"/>
    <w:uiPriority w:val="99"/>
    <w:unhideWhenUsed/>
    <w:rsid w:val="006D0C5D"/>
    <w:rPr>
      <w:color w:val="808080"/>
      <w:shd w:val="clear" w:color="auto" w:fill="E6E6E6"/>
    </w:rPr>
  </w:style>
  <w:style w:type="character" w:customStyle="1" w:styleId="BodyTextChar1">
    <w:name w:val="Body Text Char1"/>
    <w:aliases w:val="Very Small Text Char1"/>
    <w:basedOn w:val="DefaultParagraphFont"/>
    <w:uiPriority w:val="99"/>
    <w:rsid w:val="006D0C5D"/>
    <w:rPr>
      <w:rFonts w:ascii="Times New Roman" w:hAnsi="Times New Roman"/>
      <w:sz w:val="24"/>
    </w:rPr>
  </w:style>
  <w:style w:type="character" w:customStyle="1" w:styleId="UnresolvedMention2">
    <w:name w:val="Unresolved Mention2"/>
    <w:basedOn w:val="DefaultParagraphFont"/>
    <w:uiPriority w:val="99"/>
    <w:unhideWhenUsed/>
    <w:rsid w:val="006D0C5D"/>
    <w:rPr>
      <w:color w:val="808080"/>
      <w:shd w:val="clear" w:color="auto" w:fill="E6E6E6"/>
    </w:rPr>
  </w:style>
  <w:style w:type="character" w:customStyle="1" w:styleId="Author-Date">
    <w:name w:val="Author-Date"/>
    <w:qFormat/>
    <w:rsid w:val="006D0C5D"/>
    <w:rPr>
      <w:b/>
      <w:sz w:val="24"/>
    </w:rPr>
  </w:style>
  <w:style w:type="character" w:customStyle="1" w:styleId="ListLabel12">
    <w:name w:val="ListLabel 12"/>
    <w:qFormat/>
    <w:rsid w:val="006D0C5D"/>
    <w:rPr>
      <w:strike w:val="0"/>
      <w:dstrike w:val="0"/>
      <w:color w:val="000000"/>
      <w:spacing w:val="0"/>
      <w:w w:val="100"/>
      <w:sz w:val="16"/>
      <w:lang w:val="en-US"/>
    </w:rPr>
  </w:style>
  <w:style w:type="character" w:customStyle="1" w:styleId="ListLabel11">
    <w:name w:val="ListLabel 11"/>
    <w:qFormat/>
    <w:rsid w:val="006D0C5D"/>
    <w:rPr>
      <w:strike w:val="0"/>
      <w:dstrike w:val="0"/>
      <w:color w:val="000000"/>
      <w:spacing w:val="70"/>
      <w:w w:val="100"/>
      <w:sz w:val="16"/>
      <w:lang w:val="en-US"/>
    </w:rPr>
  </w:style>
  <w:style w:type="character" w:customStyle="1" w:styleId="ListLabel10">
    <w:name w:val="ListLabel 10"/>
    <w:qFormat/>
    <w:rsid w:val="006D0C5D"/>
    <w:rPr>
      <w:strike w:val="0"/>
      <w:dstrike w:val="0"/>
      <w:color w:val="000000"/>
      <w:spacing w:val="0"/>
      <w:w w:val="100"/>
      <w:sz w:val="18"/>
      <w:lang w:val="en-US"/>
    </w:rPr>
  </w:style>
  <w:style w:type="character" w:customStyle="1" w:styleId="ListLabel9">
    <w:name w:val="ListLabel 9"/>
    <w:qFormat/>
    <w:rsid w:val="006D0C5D"/>
    <w:rPr>
      <w:strike w:val="0"/>
      <w:dstrike w:val="0"/>
      <w:color w:val="000000"/>
      <w:spacing w:val="0"/>
      <w:w w:val="100"/>
      <w:sz w:val="21"/>
      <w:lang w:val="en-US"/>
    </w:rPr>
  </w:style>
  <w:style w:type="character" w:customStyle="1" w:styleId="ListLabel8">
    <w:name w:val="ListLabel 8"/>
    <w:qFormat/>
    <w:rsid w:val="006D0C5D"/>
    <w:rPr>
      <w:strike w:val="0"/>
      <w:dstrike w:val="0"/>
      <w:color w:val="000000"/>
      <w:spacing w:val="0"/>
      <w:w w:val="100"/>
      <w:sz w:val="20"/>
      <w:lang w:val="en-US"/>
    </w:rPr>
  </w:style>
  <w:style w:type="character" w:customStyle="1" w:styleId="ListLabel7">
    <w:name w:val="ListLabel 7"/>
    <w:qFormat/>
    <w:rsid w:val="006D0C5D"/>
    <w:rPr>
      <w:strike w:val="0"/>
      <w:dstrike w:val="0"/>
      <w:color w:val="000000"/>
      <w:spacing w:val="0"/>
      <w:w w:val="100"/>
      <w:sz w:val="20"/>
      <w:lang w:val="en-US"/>
    </w:rPr>
  </w:style>
  <w:style w:type="character" w:customStyle="1" w:styleId="ListLabel6">
    <w:name w:val="ListLabel 6"/>
    <w:qFormat/>
    <w:rsid w:val="006D0C5D"/>
    <w:rPr>
      <w:i/>
      <w:strike w:val="0"/>
      <w:dstrike w:val="0"/>
      <w:color w:val="000000"/>
      <w:spacing w:val="0"/>
      <w:w w:val="100"/>
      <w:sz w:val="20"/>
      <w:lang w:val="en-US"/>
    </w:rPr>
  </w:style>
  <w:style w:type="character" w:customStyle="1" w:styleId="ListLabel5">
    <w:name w:val="ListLabel 5"/>
    <w:qFormat/>
    <w:rsid w:val="006D0C5D"/>
    <w:rPr>
      <w:strike w:val="0"/>
      <w:dstrike w:val="0"/>
      <w:color w:val="000000"/>
      <w:spacing w:val="0"/>
      <w:w w:val="100"/>
      <w:sz w:val="20"/>
      <w:lang w:val="en-US"/>
    </w:rPr>
  </w:style>
  <w:style w:type="character" w:customStyle="1" w:styleId="ListLabel4">
    <w:name w:val="ListLabel 4"/>
    <w:qFormat/>
    <w:rsid w:val="006D0C5D"/>
    <w:rPr>
      <w:strike w:val="0"/>
      <w:dstrike w:val="0"/>
      <w:color w:val="000000"/>
      <w:spacing w:val="0"/>
      <w:w w:val="100"/>
      <w:sz w:val="19"/>
      <w:lang w:val="en-US"/>
    </w:rPr>
  </w:style>
  <w:style w:type="character" w:customStyle="1" w:styleId="ListLabel3">
    <w:name w:val="ListLabel 3"/>
    <w:qFormat/>
    <w:rsid w:val="006D0C5D"/>
    <w:rPr>
      <w:i/>
      <w:strike w:val="0"/>
      <w:dstrike w:val="0"/>
      <w:color w:val="000000"/>
      <w:spacing w:val="0"/>
      <w:w w:val="100"/>
      <w:sz w:val="20"/>
      <w:lang w:val="en-US"/>
    </w:rPr>
  </w:style>
  <w:style w:type="character" w:customStyle="1" w:styleId="ListLabel2">
    <w:name w:val="ListLabel 2"/>
    <w:qFormat/>
    <w:rsid w:val="006D0C5D"/>
    <w:rPr>
      <w:strike w:val="0"/>
      <w:dstrike w:val="0"/>
      <w:color w:val="000000"/>
      <w:spacing w:val="0"/>
      <w:w w:val="100"/>
      <w:sz w:val="20"/>
      <w:lang w:val="en-US"/>
    </w:rPr>
  </w:style>
  <w:style w:type="character" w:customStyle="1" w:styleId="ListLabel1">
    <w:name w:val="ListLabel 1"/>
    <w:qFormat/>
    <w:rsid w:val="006D0C5D"/>
    <w:rPr>
      <w:i/>
      <w:strike w:val="0"/>
      <w:dstrike w:val="0"/>
      <w:color w:val="000000"/>
      <w:spacing w:val="0"/>
      <w:w w:val="100"/>
      <w:sz w:val="18"/>
      <w:lang w:val="en-US"/>
    </w:rPr>
  </w:style>
  <w:style w:type="character" w:customStyle="1" w:styleId="verdana">
    <w:name w:val="verdana"/>
    <w:basedOn w:val="DefaultParagraphFont"/>
    <w:qFormat/>
    <w:rsid w:val="006D0C5D"/>
    <w:rPr>
      <w:rFonts w:cs="Times New Roman"/>
    </w:rPr>
  </w:style>
  <w:style w:type="character" w:customStyle="1" w:styleId="italic">
    <w:name w:val="italic"/>
    <w:basedOn w:val="DefaultParagraphFont"/>
    <w:qFormat/>
    <w:rsid w:val="006D0C5D"/>
    <w:rPr>
      <w:rFonts w:cs="Times New Roman"/>
    </w:rPr>
  </w:style>
  <w:style w:type="character" w:customStyle="1" w:styleId="hit">
    <w:name w:val="hit"/>
    <w:basedOn w:val="DefaultParagraphFont"/>
    <w:qFormat/>
    <w:rsid w:val="006D0C5D"/>
    <w:rPr>
      <w:rFonts w:cs="Times New Roman"/>
    </w:rPr>
  </w:style>
  <w:style w:type="character" w:customStyle="1" w:styleId="blue">
    <w:name w:val="blue"/>
    <w:basedOn w:val="DefaultParagraphFont"/>
    <w:qFormat/>
    <w:rsid w:val="006D0C5D"/>
    <w:rPr>
      <w:rFonts w:cs="Times New Roman"/>
    </w:rPr>
  </w:style>
  <w:style w:type="character" w:customStyle="1" w:styleId="copyrightdescription">
    <w:name w:val="copyrightdescription"/>
    <w:basedOn w:val="DefaultParagraphFont"/>
    <w:qFormat/>
    <w:rsid w:val="006D0C5D"/>
    <w:rPr>
      <w:rFonts w:cs="Times New Roman"/>
    </w:rPr>
  </w:style>
  <w:style w:type="character" w:customStyle="1" w:styleId="tabtitle">
    <w:name w:val="tabtitle"/>
    <w:basedOn w:val="DefaultParagraphFont"/>
    <w:qFormat/>
    <w:rsid w:val="006D0C5D"/>
    <w:rPr>
      <w:rFonts w:cs="Times New Roman"/>
    </w:rPr>
  </w:style>
  <w:style w:type="character" w:customStyle="1" w:styleId="resultbodyblack">
    <w:name w:val="resultbodyblack"/>
    <w:basedOn w:val="DefaultParagraphFont"/>
    <w:qFormat/>
    <w:rsid w:val="006D0C5D"/>
    <w:rPr>
      <w:rFonts w:cs="Times New Roman"/>
    </w:rPr>
  </w:style>
  <w:style w:type="character" w:customStyle="1" w:styleId="resultbody">
    <w:name w:val="resultbody"/>
    <w:basedOn w:val="DefaultParagraphFont"/>
    <w:qFormat/>
    <w:rsid w:val="006D0C5D"/>
    <w:rPr>
      <w:rFonts w:cs="Times New Roman"/>
    </w:rPr>
  </w:style>
  <w:style w:type="character" w:customStyle="1" w:styleId="resultbodysmallitalic">
    <w:name w:val="resultbodysmallitalic"/>
    <w:basedOn w:val="DefaultParagraphFont"/>
    <w:qFormat/>
    <w:rsid w:val="006D0C5D"/>
    <w:rPr>
      <w:rFonts w:cs="Times New Roman"/>
    </w:rPr>
  </w:style>
  <w:style w:type="character" w:customStyle="1" w:styleId="resultpron">
    <w:name w:val="resultpron"/>
    <w:basedOn w:val="DefaultParagraphFont"/>
    <w:qFormat/>
    <w:rsid w:val="006D0C5D"/>
    <w:rPr>
      <w:rFonts w:cs="Times New Roman"/>
    </w:rPr>
  </w:style>
  <w:style w:type="character" w:customStyle="1" w:styleId="NumberingSymbols">
    <w:name w:val="Numbering Symbols"/>
    <w:qFormat/>
    <w:rsid w:val="006D0C5D"/>
  </w:style>
  <w:style w:type="character" w:customStyle="1" w:styleId="StrongEmphasis">
    <w:name w:val="Strong Emphasis"/>
    <w:qFormat/>
    <w:rsid w:val="006D0C5D"/>
    <w:rPr>
      <w:b/>
      <w:bCs/>
    </w:rPr>
  </w:style>
  <w:style w:type="character" w:customStyle="1" w:styleId="Emphasis2">
    <w:name w:val="Emphasis2"/>
    <w:basedOn w:val="DefaultParagraphFont"/>
    <w:qFormat/>
    <w:rsid w:val="006D0C5D"/>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6D0C5D"/>
    <w:rPr>
      <w:rFonts w:ascii="Times New Roman" w:hAnsi="Times New Roman"/>
      <w:sz w:val="20"/>
      <w:szCs w:val="24"/>
      <w:u w:val="single"/>
      <w:lang w:val="en-US" w:eastAsia="en-US" w:bidi="ar-SA"/>
    </w:rPr>
  </w:style>
  <w:style w:type="character" w:customStyle="1" w:styleId="pg">
    <w:name w:val="pg"/>
    <w:basedOn w:val="DefaultParagraphFont"/>
    <w:qFormat/>
    <w:rsid w:val="006D0C5D"/>
  </w:style>
  <w:style w:type="character" w:customStyle="1" w:styleId="ital-inline">
    <w:name w:val="ital-inline"/>
    <w:basedOn w:val="DefaultParagraphFont"/>
    <w:qFormat/>
    <w:rsid w:val="006D0C5D"/>
  </w:style>
  <w:style w:type="character" w:customStyle="1" w:styleId="senselabelstart">
    <w:name w:val="sense_label start"/>
    <w:basedOn w:val="DefaultParagraphFont"/>
    <w:qFormat/>
    <w:rsid w:val="006D0C5D"/>
  </w:style>
  <w:style w:type="character" w:customStyle="1" w:styleId="sensecontent">
    <w:name w:val="sense_content"/>
    <w:basedOn w:val="DefaultParagraphFont"/>
    <w:qFormat/>
    <w:rsid w:val="006D0C5D"/>
  </w:style>
  <w:style w:type="character" w:customStyle="1" w:styleId="vi">
    <w:name w:val="vi"/>
    <w:basedOn w:val="DefaultParagraphFont"/>
    <w:qFormat/>
    <w:rsid w:val="006D0C5D"/>
  </w:style>
  <w:style w:type="character" w:customStyle="1" w:styleId="senselabel">
    <w:name w:val="sense_label"/>
    <w:basedOn w:val="DefaultParagraphFont"/>
    <w:qFormat/>
    <w:rsid w:val="006D0C5D"/>
  </w:style>
  <w:style w:type="character" w:customStyle="1" w:styleId="Style11ptItalicUnderline">
    <w:name w:val="Style 11 pt Italic Underline"/>
    <w:basedOn w:val="DefaultParagraphFont"/>
    <w:qFormat/>
    <w:rsid w:val="006D0C5D"/>
    <w:rPr>
      <w:i/>
      <w:iCs/>
      <w:sz w:val="20"/>
      <w:u w:val="single"/>
    </w:rPr>
  </w:style>
  <w:style w:type="character" w:customStyle="1" w:styleId="Style11ptBoldUnderline">
    <w:name w:val="Style 11 pt Bold Underline"/>
    <w:basedOn w:val="DefaultParagraphFont"/>
    <w:qFormat/>
    <w:rsid w:val="006D0C5D"/>
    <w:rPr>
      <w:b/>
      <w:bCs/>
      <w:sz w:val="20"/>
      <w:u w:val="single"/>
    </w:rPr>
  </w:style>
  <w:style w:type="character" w:customStyle="1" w:styleId="StyleStyle4CharTimesNewRoman11ptItalic">
    <w:name w:val="Style Style4 Char + Times New Roman 11 pt Italic"/>
    <w:basedOn w:val="DefaultParagraphFont"/>
    <w:qFormat/>
    <w:rsid w:val="006D0C5D"/>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6D0C5D"/>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6D0C5D"/>
    <w:rPr>
      <w:color w:val="000000"/>
      <w:sz w:val="20"/>
    </w:rPr>
  </w:style>
  <w:style w:type="character" w:customStyle="1" w:styleId="Style11ptBlackUnderline">
    <w:name w:val="Style 11 pt Black Underline"/>
    <w:basedOn w:val="DefaultParagraphFont"/>
    <w:qFormat/>
    <w:rsid w:val="006D0C5D"/>
    <w:rPr>
      <w:color w:val="000000"/>
      <w:sz w:val="20"/>
      <w:u w:val="single"/>
    </w:rPr>
  </w:style>
  <w:style w:type="character" w:customStyle="1" w:styleId="pmterms1">
    <w:name w:val="pmterms1"/>
    <w:basedOn w:val="DefaultParagraphFont"/>
    <w:qFormat/>
    <w:rsid w:val="006D0C5D"/>
  </w:style>
  <w:style w:type="character" w:customStyle="1" w:styleId="HTMLTypewriter3">
    <w:name w:val="HTML Typewriter3"/>
    <w:basedOn w:val="DefaultParagraphFont"/>
    <w:qFormat/>
    <w:rsid w:val="006D0C5D"/>
    <w:rPr>
      <w:rFonts w:ascii="Courier New" w:eastAsia="SimSun" w:hAnsi="Courier New" w:cs="Courier New"/>
      <w:sz w:val="20"/>
      <w:szCs w:val="20"/>
    </w:rPr>
  </w:style>
  <w:style w:type="character" w:customStyle="1" w:styleId="CardsChar">
    <w:name w:val="Cards Char"/>
    <w:basedOn w:val="DefaultParagraphFont"/>
    <w:qFormat/>
    <w:rsid w:val="006D0C5D"/>
    <w:rPr>
      <w:rFonts w:ascii="Times New Roman" w:hAnsi="Times New Roman" w:cs="Times New Roman"/>
      <w:lang w:val="en-US" w:bidi="ar-SA"/>
    </w:rPr>
  </w:style>
  <w:style w:type="character" w:customStyle="1" w:styleId="CardsFont12pt0">
    <w:name w:val="Cards + Font 12pt"/>
    <w:basedOn w:val="CardsChar"/>
    <w:qFormat/>
    <w:rsid w:val="006D0C5D"/>
    <w:rPr>
      <w:rFonts w:ascii="Times New Roman" w:hAnsi="Times New Roman" w:cs="Times New Roman"/>
      <w:sz w:val="24"/>
      <w:u w:val="single"/>
      <w:lang w:val="en-US" w:bidi="ar-SA"/>
    </w:rPr>
  </w:style>
  <w:style w:type="character" w:customStyle="1" w:styleId="AuthorDateChar">
    <w:name w:val="AuthorDate Char"/>
    <w:basedOn w:val="DefaultParagraphFont"/>
    <w:qFormat/>
    <w:rsid w:val="006D0C5D"/>
    <w:rPr>
      <w:rFonts w:ascii="Times New Roman" w:hAnsi="Times New Roman" w:cs="Times New Roman"/>
      <w:b/>
      <w:sz w:val="24"/>
      <w:u w:val="single"/>
      <w:lang w:val="en-US" w:bidi="ar-SA"/>
    </w:rPr>
  </w:style>
  <w:style w:type="character" w:styleId="HTMLCite">
    <w:name w:val="HTML Cite"/>
    <w:basedOn w:val="DefaultParagraphFont"/>
    <w:uiPriority w:val="99"/>
    <w:qFormat/>
    <w:rsid w:val="006D0C5D"/>
    <w:rPr>
      <w:rFonts w:cs="Times New Roman"/>
      <w:i/>
    </w:rPr>
  </w:style>
  <w:style w:type="character" w:customStyle="1" w:styleId="VisitedInternetLink">
    <w:name w:val="Visited Internet Link"/>
    <w:basedOn w:val="DefaultParagraphFont"/>
    <w:rsid w:val="006D0C5D"/>
    <w:rPr>
      <w:color w:val="800080"/>
      <w:u w:val="single"/>
    </w:rPr>
  </w:style>
  <w:style w:type="character" w:customStyle="1" w:styleId="CitesChar">
    <w:name w:val="Cites Char"/>
    <w:basedOn w:val="DefaultParagraphFont"/>
    <w:qFormat/>
    <w:rsid w:val="006D0C5D"/>
    <w:rPr>
      <w:szCs w:val="24"/>
      <w:lang w:val="en-US" w:bidi="ar-SA"/>
    </w:rPr>
  </w:style>
  <w:style w:type="character" w:customStyle="1" w:styleId="loose">
    <w:name w:val="loose"/>
    <w:qFormat/>
    <w:rsid w:val="006D0C5D"/>
  </w:style>
  <w:style w:type="character" w:customStyle="1" w:styleId="domtooltips">
    <w:name w:val="domtooltips"/>
    <w:basedOn w:val="DefaultParagraphFont"/>
    <w:qFormat/>
    <w:rsid w:val="006D0C5D"/>
  </w:style>
  <w:style w:type="character" w:customStyle="1" w:styleId="caps">
    <w:name w:val="caps"/>
    <w:basedOn w:val="DefaultParagraphFont"/>
    <w:qFormat/>
    <w:rsid w:val="006D0C5D"/>
  </w:style>
  <w:style w:type="character" w:customStyle="1" w:styleId="Style11ptUnderlineBorderSinglesolidlineAuto05pt">
    <w:name w:val="Style 11 pt Underline Border: : (Single solid line Auto  0.5 pt..."/>
    <w:basedOn w:val="DefaultParagraphFont"/>
    <w:qFormat/>
    <w:rsid w:val="006D0C5D"/>
    <w:rPr>
      <w:sz w:val="20"/>
      <w:u w:val="single"/>
      <w:bdr w:val="single" w:sz="4" w:space="0" w:color="00000A"/>
    </w:rPr>
  </w:style>
  <w:style w:type="character" w:customStyle="1" w:styleId="StyleUnderlineChar11pt">
    <w:name w:val="Style Underline Char + 11 pt"/>
    <w:basedOn w:val="DefaultParagraphFont"/>
    <w:qFormat/>
    <w:rsid w:val="006D0C5D"/>
    <w:rPr>
      <w:rFonts w:ascii="Times New Roman" w:hAnsi="Times New Roman"/>
      <w:sz w:val="20"/>
      <w:szCs w:val="24"/>
      <w:u w:val="single"/>
      <w:lang w:val="en-US" w:eastAsia="en-US" w:bidi="ar-SA"/>
    </w:rPr>
  </w:style>
  <w:style w:type="paragraph" w:styleId="List">
    <w:name w:val="List"/>
    <w:basedOn w:val="BodyText"/>
    <w:uiPriority w:val="99"/>
    <w:rsid w:val="006D0C5D"/>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6D0C5D"/>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6D0C5D"/>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D0C5D"/>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6D0C5D"/>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D0C5D"/>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6D0C5D"/>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6D0C5D"/>
    <w:rPr>
      <w:rFonts w:ascii="Liberation Sans" w:eastAsia="Droid Sans Fallback" w:hAnsi="Liberation Sans"/>
      <w:color w:val="00000A"/>
      <w:sz w:val="22"/>
    </w:rPr>
  </w:style>
  <w:style w:type="paragraph" w:customStyle="1" w:styleId="FrameContents">
    <w:name w:val="Frame Contents"/>
    <w:basedOn w:val="Normal"/>
    <w:qFormat/>
    <w:rsid w:val="006D0C5D"/>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6D0C5D"/>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6D0C5D"/>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6D0C5D"/>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6D0C5D"/>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6D0C5D"/>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6D0C5D"/>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6D0C5D"/>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6D0C5D"/>
    <w:rPr>
      <w:rFonts w:ascii="Times New Roman" w:eastAsia="Times New Roman" w:hAnsi="Times New Roman" w:cs="Arial"/>
      <w:bCs/>
      <w:caps/>
      <w:color w:val="00000A"/>
      <w:sz w:val="20"/>
      <w:szCs w:val="20"/>
    </w:rPr>
  </w:style>
  <w:style w:type="character" w:customStyle="1" w:styleId="Heading3Char1">
    <w:name w:val="Heading 3 Char1"/>
    <w:qFormat/>
    <w:rsid w:val="006D0C5D"/>
    <w:rPr>
      <w:rFonts w:cs="Arial"/>
      <w:bCs/>
      <w:szCs w:val="26"/>
      <w:u w:val="single"/>
      <w:lang w:val="en-US" w:eastAsia="en-US" w:bidi="ar-SA"/>
    </w:rPr>
  </w:style>
  <w:style w:type="paragraph" w:styleId="Revision">
    <w:name w:val="Revision"/>
    <w:hidden/>
    <w:uiPriority w:val="99"/>
    <w:semiHidden/>
    <w:rsid w:val="006D0C5D"/>
    <w:rPr>
      <w:rFonts w:ascii="Calibri" w:hAnsi="Calibri"/>
      <w:sz w:val="22"/>
    </w:rPr>
  </w:style>
  <w:style w:type="paragraph" w:customStyle="1" w:styleId="Smalltext">
    <w:name w:val="Small text"/>
    <w:aliases w:val="Quote1,Quote11"/>
    <w:basedOn w:val="Normal"/>
    <w:link w:val="SmalltextChar"/>
    <w:qFormat/>
    <w:rsid w:val="006D0C5D"/>
    <w:rPr>
      <w:rFonts w:ascii="Times New Roman" w:eastAsia="MS Mincho" w:hAnsi="Times New Roman" w:cs="Times New Roman"/>
      <w:sz w:val="16"/>
    </w:rPr>
  </w:style>
  <w:style w:type="character" w:customStyle="1" w:styleId="BoldUnderlineChar">
    <w:name w:val="Bold Underline Char"/>
    <w:basedOn w:val="DefaultParagraphFont"/>
    <w:locked/>
    <w:rsid w:val="006D0C5D"/>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6D0C5D"/>
    <w:rPr>
      <w:b w:val="0"/>
      <w:bCs w:val="0"/>
      <w:sz w:val="22"/>
      <w:u w:val="single"/>
    </w:rPr>
  </w:style>
  <w:style w:type="character" w:customStyle="1" w:styleId="StyleGaramond">
    <w:name w:val="Style Garamond"/>
    <w:qFormat/>
    <w:rsid w:val="006D0C5D"/>
    <w:rPr>
      <w:rFonts w:ascii="Garamond" w:hAnsi="Garamond" w:cs="Garamond"/>
    </w:rPr>
  </w:style>
  <w:style w:type="character" w:customStyle="1" w:styleId="StyletagGaramondChar">
    <w:name w:val="Style tag + Garamond Char"/>
    <w:qFormat/>
    <w:rsid w:val="006D0C5D"/>
    <w:rPr>
      <w:rFonts w:ascii="Garamond" w:hAnsi="Garamond" w:cs="Garamond"/>
      <w:b/>
      <w:bCs/>
      <w:sz w:val="24"/>
      <w:szCs w:val="24"/>
      <w:lang w:val="en-US" w:bidi="ar-SA"/>
    </w:rPr>
  </w:style>
  <w:style w:type="character" w:customStyle="1" w:styleId="StylecardGaramond12ptUnderlineChar">
    <w:name w:val="Style card + Garamond 12 pt Underline Char"/>
    <w:qFormat/>
    <w:rsid w:val="006D0C5D"/>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6D0C5D"/>
    <w:rPr>
      <w:rFonts w:ascii="Arial" w:hAnsi="Arial"/>
      <w:b/>
      <w:sz w:val="20"/>
      <w:u w:val="single"/>
    </w:rPr>
  </w:style>
  <w:style w:type="character" w:customStyle="1" w:styleId="WW8Num2z0">
    <w:name w:val="WW8Num2z0"/>
    <w:qFormat/>
    <w:rsid w:val="006D0C5D"/>
  </w:style>
  <w:style w:type="character" w:customStyle="1" w:styleId="WW8Num2z1">
    <w:name w:val="WW8Num2z1"/>
    <w:qFormat/>
    <w:rsid w:val="006D0C5D"/>
  </w:style>
  <w:style w:type="character" w:customStyle="1" w:styleId="WW8Num2z2">
    <w:name w:val="WW8Num2z2"/>
    <w:qFormat/>
    <w:rsid w:val="006D0C5D"/>
  </w:style>
  <w:style w:type="character" w:customStyle="1" w:styleId="WW8Num2z3">
    <w:name w:val="WW8Num2z3"/>
    <w:qFormat/>
    <w:rsid w:val="006D0C5D"/>
  </w:style>
  <w:style w:type="character" w:customStyle="1" w:styleId="WW8Num2z4">
    <w:name w:val="WW8Num2z4"/>
    <w:qFormat/>
    <w:rsid w:val="006D0C5D"/>
  </w:style>
  <w:style w:type="character" w:customStyle="1" w:styleId="WW8Num2z5">
    <w:name w:val="WW8Num2z5"/>
    <w:qFormat/>
    <w:rsid w:val="006D0C5D"/>
  </w:style>
  <w:style w:type="character" w:customStyle="1" w:styleId="WW8Num2z6">
    <w:name w:val="WW8Num2z6"/>
    <w:qFormat/>
    <w:rsid w:val="006D0C5D"/>
  </w:style>
  <w:style w:type="character" w:customStyle="1" w:styleId="WW8Num2z7">
    <w:name w:val="WW8Num2z7"/>
    <w:qFormat/>
    <w:rsid w:val="006D0C5D"/>
  </w:style>
  <w:style w:type="character" w:customStyle="1" w:styleId="WW8Num2z8">
    <w:name w:val="WW8Num2z8"/>
    <w:qFormat/>
    <w:rsid w:val="006D0C5D"/>
  </w:style>
  <w:style w:type="character" w:customStyle="1" w:styleId="WW8Num5z0">
    <w:name w:val="WW8Num5z0"/>
    <w:qFormat/>
    <w:rsid w:val="006D0C5D"/>
  </w:style>
  <w:style w:type="character" w:customStyle="1" w:styleId="WW8Num5z1">
    <w:name w:val="WW8Num5z1"/>
    <w:qFormat/>
    <w:rsid w:val="006D0C5D"/>
  </w:style>
  <w:style w:type="character" w:customStyle="1" w:styleId="WW8Num5z2">
    <w:name w:val="WW8Num5z2"/>
    <w:qFormat/>
    <w:rsid w:val="006D0C5D"/>
  </w:style>
  <w:style w:type="character" w:customStyle="1" w:styleId="WW8Num5z3">
    <w:name w:val="WW8Num5z3"/>
    <w:qFormat/>
    <w:rsid w:val="006D0C5D"/>
  </w:style>
  <w:style w:type="character" w:customStyle="1" w:styleId="WW8Num5z4">
    <w:name w:val="WW8Num5z4"/>
    <w:qFormat/>
    <w:rsid w:val="006D0C5D"/>
  </w:style>
  <w:style w:type="character" w:customStyle="1" w:styleId="WW8Num5z5">
    <w:name w:val="WW8Num5z5"/>
    <w:qFormat/>
    <w:rsid w:val="006D0C5D"/>
  </w:style>
  <w:style w:type="character" w:customStyle="1" w:styleId="WW8Num5z6">
    <w:name w:val="WW8Num5z6"/>
    <w:qFormat/>
    <w:rsid w:val="006D0C5D"/>
  </w:style>
  <w:style w:type="character" w:customStyle="1" w:styleId="WW8Num5z7">
    <w:name w:val="WW8Num5z7"/>
    <w:qFormat/>
    <w:rsid w:val="006D0C5D"/>
  </w:style>
  <w:style w:type="character" w:customStyle="1" w:styleId="WW8Num5z8">
    <w:name w:val="WW8Num5z8"/>
    <w:qFormat/>
    <w:rsid w:val="006D0C5D"/>
  </w:style>
  <w:style w:type="character" w:customStyle="1" w:styleId="CiteChar0">
    <w:name w:val="Cite Char"/>
    <w:aliases w:val="cite_tag Char,Char Char Char Char1 Char Char1,Char Char Char Char1 Char,Taglines Char Char, Cha"/>
    <w:basedOn w:val="DefaultParagraphFont"/>
    <w:qFormat/>
    <w:rsid w:val="006D0C5D"/>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D0C5D"/>
    <w:rPr>
      <w:rFonts w:ascii="Times New Roman" w:eastAsia="Times New Roman" w:hAnsi="Times New Roman" w:cs="Times New Roman"/>
      <w:u w:val="thick"/>
    </w:rPr>
  </w:style>
  <w:style w:type="character" w:customStyle="1" w:styleId="ListLabel19">
    <w:name w:val="ListLabel 19"/>
    <w:qFormat/>
    <w:rsid w:val="006D0C5D"/>
    <w:rPr>
      <w:b/>
      <w:i/>
      <w:strike w:val="0"/>
      <w:dstrike w:val="0"/>
      <w:spacing w:val="0"/>
      <w:w w:val="100"/>
      <w:sz w:val="26"/>
    </w:rPr>
  </w:style>
  <w:style w:type="paragraph" w:styleId="Footer">
    <w:name w:val="footer"/>
    <w:basedOn w:val="Normal"/>
    <w:link w:val="FooterChar"/>
    <w:uiPriority w:val="99"/>
    <w:rsid w:val="006D0C5D"/>
  </w:style>
  <w:style w:type="character" w:customStyle="1" w:styleId="FooterChar">
    <w:name w:val="Footer Char"/>
    <w:basedOn w:val="DefaultParagraphFont"/>
    <w:link w:val="Footer"/>
    <w:uiPriority w:val="99"/>
    <w:rsid w:val="006D0C5D"/>
    <w:rPr>
      <w:rFonts w:ascii="Calibri" w:hAnsi="Calibri"/>
      <w:sz w:val="22"/>
    </w:rPr>
  </w:style>
  <w:style w:type="paragraph" w:customStyle="1" w:styleId="TagCite">
    <w:name w:val="Tag/Cite"/>
    <w:basedOn w:val="Normal"/>
    <w:qFormat/>
    <w:rsid w:val="006D0C5D"/>
    <w:rPr>
      <w:rFonts w:eastAsia="Times New Roman" w:cs="Times New Roman"/>
      <w:b/>
    </w:rPr>
  </w:style>
  <w:style w:type="paragraph" w:customStyle="1" w:styleId="NormalText">
    <w:name w:val="Normal Text"/>
    <w:basedOn w:val="Normal"/>
    <w:link w:val="NormalTextChar"/>
    <w:qFormat/>
    <w:rsid w:val="006D0C5D"/>
    <w:pPr>
      <w:jc w:val="both"/>
    </w:pPr>
    <w:rPr>
      <w:sz w:val="20"/>
      <w:szCs w:val="26"/>
    </w:rPr>
  </w:style>
  <w:style w:type="paragraph" w:customStyle="1" w:styleId="CardsFont6pt">
    <w:name w:val="Cards + Font: 6 pt"/>
    <w:basedOn w:val="Normal"/>
    <w:link w:val="CardsFont6ptChar1"/>
    <w:qFormat/>
    <w:rsid w:val="006D0C5D"/>
    <w:pPr>
      <w:ind w:left="432" w:right="432"/>
      <w:jc w:val="both"/>
    </w:pPr>
    <w:rPr>
      <w:rFonts w:eastAsia="Times New Roman" w:cs="Times New Roman"/>
      <w:sz w:val="12"/>
      <w:szCs w:val="20"/>
    </w:rPr>
  </w:style>
  <w:style w:type="paragraph" w:customStyle="1" w:styleId="Small">
    <w:name w:val="Small"/>
    <w:basedOn w:val="Normal"/>
    <w:uiPriority w:val="99"/>
    <w:qFormat/>
    <w:rsid w:val="006D0C5D"/>
    <w:rPr>
      <w:sz w:val="14"/>
    </w:rPr>
  </w:style>
  <w:style w:type="paragraph" w:customStyle="1" w:styleId="NotUnderlined">
    <w:name w:val="Not Underlined"/>
    <w:basedOn w:val="Normal"/>
    <w:uiPriority w:val="99"/>
    <w:qFormat/>
    <w:rsid w:val="006D0C5D"/>
  </w:style>
  <w:style w:type="numbering" w:customStyle="1" w:styleId="WW8Num2">
    <w:name w:val="WW8Num2"/>
    <w:qFormat/>
    <w:rsid w:val="006D0C5D"/>
  </w:style>
  <w:style w:type="numbering" w:customStyle="1" w:styleId="WW8Num5">
    <w:name w:val="WW8Num5"/>
    <w:qFormat/>
    <w:rsid w:val="006D0C5D"/>
  </w:style>
  <w:style w:type="paragraph" w:customStyle="1" w:styleId="citenon-bold">
    <w:name w:val="cite non-bold"/>
    <w:basedOn w:val="Normal"/>
    <w:link w:val="citenon-boldChar"/>
    <w:qFormat/>
    <w:rsid w:val="006D0C5D"/>
    <w:rPr>
      <w:rFonts w:ascii="Georgia" w:eastAsia="Calibri" w:hAnsi="Georgia"/>
    </w:rPr>
  </w:style>
  <w:style w:type="character" w:customStyle="1" w:styleId="citenon-boldChar">
    <w:name w:val="cite non-bold Char"/>
    <w:link w:val="citenon-bold"/>
    <w:rsid w:val="006D0C5D"/>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D0C5D"/>
    <w:rPr>
      <w:rFonts w:ascii="Times" w:eastAsia="MS Mincho" w:hAnsi="Times"/>
      <w:sz w:val="20"/>
      <w:szCs w:val="20"/>
    </w:rPr>
  </w:style>
  <w:style w:type="paragraph" w:customStyle="1" w:styleId="NewDebate">
    <w:name w:val="New Debate"/>
    <w:basedOn w:val="Heading4"/>
    <w:link w:val="NewDebateChar"/>
    <w:uiPriority w:val="4"/>
    <w:qFormat/>
    <w:rsid w:val="006D0C5D"/>
    <w:rPr>
      <w:szCs w:val="22"/>
    </w:rPr>
  </w:style>
  <w:style w:type="character" w:customStyle="1" w:styleId="NewDebateChar">
    <w:name w:val="New Debate Char"/>
    <w:basedOn w:val="DefaultParagraphFont"/>
    <w:link w:val="NewDebate"/>
    <w:uiPriority w:val="4"/>
    <w:rsid w:val="006D0C5D"/>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6D0C5D"/>
    <w:rPr>
      <w:rFonts w:eastAsia="Calibri"/>
      <w:sz w:val="10"/>
    </w:rPr>
  </w:style>
  <w:style w:type="character" w:customStyle="1" w:styleId="ReallyfuckingsmallChar">
    <w:name w:val="Really fucking small Char"/>
    <w:basedOn w:val="DefaultParagraphFont"/>
    <w:link w:val="Reallyfuckingsmall"/>
    <w:rsid w:val="006D0C5D"/>
    <w:rPr>
      <w:rFonts w:ascii="Calibri" w:eastAsia="Calibri" w:hAnsi="Calibri"/>
      <w:sz w:val="10"/>
    </w:rPr>
  </w:style>
  <w:style w:type="character" w:customStyle="1" w:styleId="NothingChar">
    <w:name w:val="Nothing Char"/>
    <w:link w:val="Nothing"/>
    <w:rsid w:val="006D0C5D"/>
    <w:rPr>
      <w:rFonts w:ascii="Times New Roman" w:eastAsia="Times New Roman" w:hAnsi="Times New Roman" w:cs="Times New Roman"/>
      <w:color w:val="00000A"/>
      <w:sz w:val="20"/>
    </w:rPr>
  </w:style>
  <w:style w:type="character" w:customStyle="1" w:styleId="Footnote2Char">
    <w:name w:val="Footnote2 Char"/>
    <w:link w:val="Footnote2"/>
    <w:locked/>
    <w:rsid w:val="006D0C5D"/>
  </w:style>
  <w:style w:type="paragraph" w:customStyle="1" w:styleId="Footnote2">
    <w:name w:val="Footnote2"/>
    <w:basedOn w:val="Normal"/>
    <w:next w:val="Normal"/>
    <w:link w:val="Footnote2Char"/>
    <w:autoRedefine/>
    <w:qFormat/>
    <w:rsid w:val="006D0C5D"/>
    <w:pPr>
      <w:spacing w:after="120" w:line="480" w:lineRule="auto"/>
    </w:pPr>
    <w:rPr>
      <w:rFonts w:asciiTheme="minorHAnsi" w:hAnsiTheme="minorHAnsi"/>
      <w:sz w:val="24"/>
    </w:rPr>
  </w:style>
  <w:style w:type="character" w:customStyle="1" w:styleId="UnderlineCharChar">
    <w:name w:val="Underline Char Char"/>
    <w:basedOn w:val="DefaultParagraphFont"/>
    <w:rsid w:val="006D0C5D"/>
    <w:rPr>
      <w:noProof w:val="0"/>
      <w:u w:val="single"/>
      <w:lang w:val="en-US" w:eastAsia="en-US" w:bidi="ar-SA"/>
    </w:rPr>
  </w:style>
  <w:style w:type="character" w:customStyle="1" w:styleId="UnderlinesCharChar">
    <w:name w:val="Underlines Char Char"/>
    <w:basedOn w:val="DefaultParagraphFont"/>
    <w:rsid w:val="006D0C5D"/>
    <w:rPr>
      <w:rFonts w:cs="Arial"/>
      <w:b/>
      <w:bCs/>
      <w:noProof w:val="0"/>
      <w:sz w:val="22"/>
      <w:szCs w:val="26"/>
      <w:u w:val="single"/>
      <w:lang w:val="en-US" w:eastAsia="en-US" w:bidi="ar-SA"/>
    </w:rPr>
  </w:style>
  <w:style w:type="paragraph" w:customStyle="1" w:styleId="Style3">
    <w:name w:val="Style3"/>
    <w:basedOn w:val="Normal"/>
    <w:link w:val="Style3Char"/>
    <w:qFormat/>
    <w:rsid w:val="006D0C5D"/>
    <w:rPr>
      <w:rFonts w:ascii="Arial Narrow" w:eastAsia="Times New Roman" w:hAnsi="Arial Narrow" w:cs="Times New Roman"/>
      <w:b/>
      <w:sz w:val="20"/>
    </w:rPr>
  </w:style>
  <w:style w:type="character" w:customStyle="1" w:styleId="Style3Char">
    <w:name w:val="Style3 Char"/>
    <w:basedOn w:val="DefaultParagraphFont"/>
    <w:link w:val="Style3"/>
    <w:rsid w:val="006D0C5D"/>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6D0C5D"/>
    <w:rPr>
      <w:rFonts w:eastAsia="Times New Roman"/>
      <w:sz w:val="20"/>
      <w:u w:val="single"/>
    </w:rPr>
  </w:style>
  <w:style w:type="character" w:customStyle="1" w:styleId="StyleStyle411ptChar">
    <w:name w:val="Style Style4 + 11 pt Char"/>
    <w:link w:val="StyleStyle411pt"/>
    <w:rsid w:val="006D0C5D"/>
    <w:rPr>
      <w:rFonts w:ascii="Calibri" w:eastAsia="Times New Roman" w:hAnsi="Calibri"/>
      <w:sz w:val="20"/>
      <w:u w:val="single"/>
    </w:rPr>
  </w:style>
  <w:style w:type="paragraph" w:customStyle="1" w:styleId="StyleStyle411ptBold">
    <w:name w:val="Style Style4 + 11 pt Bold"/>
    <w:basedOn w:val="Normal"/>
    <w:link w:val="StyleStyle411ptBoldChar"/>
    <w:qFormat/>
    <w:rsid w:val="006D0C5D"/>
    <w:rPr>
      <w:b/>
      <w:bCs/>
      <w:sz w:val="20"/>
      <w:u w:val="single"/>
    </w:rPr>
  </w:style>
  <w:style w:type="character" w:customStyle="1" w:styleId="StyleStyle411ptBoldChar">
    <w:name w:val="Style Style4 + 11 pt Bold Char"/>
    <w:link w:val="StyleStyle411ptBold"/>
    <w:rsid w:val="006D0C5D"/>
    <w:rPr>
      <w:rFonts w:ascii="Calibri" w:hAnsi="Calibri"/>
      <w:b/>
      <w:bCs/>
      <w:sz w:val="20"/>
      <w:u w:val="single"/>
    </w:rPr>
  </w:style>
  <w:style w:type="paragraph" w:customStyle="1" w:styleId="Underlining">
    <w:name w:val="Underlining"/>
    <w:basedOn w:val="Normal"/>
    <w:link w:val="UnderliningChar"/>
    <w:qFormat/>
    <w:rsid w:val="006D0C5D"/>
    <w:rPr>
      <w:rFonts w:eastAsia="Times New Roman"/>
      <w:sz w:val="20"/>
      <w:u w:val="single"/>
    </w:rPr>
  </w:style>
  <w:style w:type="character" w:customStyle="1" w:styleId="UnderliningChar">
    <w:name w:val="Underlining Char"/>
    <w:basedOn w:val="DefaultParagraphFont"/>
    <w:link w:val="Underlining"/>
    <w:rsid w:val="006D0C5D"/>
    <w:rPr>
      <w:rFonts w:ascii="Calibri" w:eastAsia="Times New Roman" w:hAnsi="Calibri"/>
      <w:sz w:val="20"/>
      <w:u w:val="single"/>
    </w:rPr>
  </w:style>
  <w:style w:type="character" w:customStyle="1" w:styleId="StyleTimesNewRoman12ptBold">
    <w:name w:val="Style Times New Roman 12 pt Bold"/>
    <w:rsid w:val="006D0C5D"/>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6D0C5D"/>
    <w:rPr>
      <w:rFonts w:ascii="Century Gothic" w:hAnsi="Century Gothic"/>
      <w:sz w:val="24"/>
      <w:u w:val="thick"/>
    </w:rPr>
  </w:style>
  <w:style w:type="paragraph" w:customStyle="1" w:styleId="Cardstyle">
    <w:name w:val="Cardstyle"/>
    <w:basedOn w:val="Normal"/>
    <w:next w:val="Normal"/>
    <w:qFormat/>
    <w:rsid w:val="006D0C5D"/>
    <w:rPr>
      <w:rFonts w:eastAsia="Times New Roman" w:cs="Times New Roman"/>
      <w:sz w:val="20"/>
    </w:rPr>
  </w:style>
  <w:style w:type="character" w:customStyle="1" w:styleId="Style8pt1">
    <w:name w:val="Style 8 pt1"/>
    <w:basedOn w:val="DefaultParagraphFont"/>
    <w:rsid w:val="006D0C5D"/>
    <w:rPr>
      <w:rFonts w:ascii="Georgia" w:hAnsi="Georgia"/>
      <w:sz w:val="16"/>
    </w:rPr>
  </w:style>
  <w:style w:type="character" w:customStyle="1" w:styleId="Style8pt">
    <w:name w:val="Style 8 pt"/>
    <w:basedOn w:val="DefaultParagraphFont"/>
    <w:rsid w:val="006D0C5D"/>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6D0C5D"/>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D0C5D"/>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6D0C5D"/>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6D0C5D"/>
    <w:rPr>
      <w:rFonts w:eastAsia="Times New Roman" w:cs="Times New Roman"/>
      <w:b/>
      <w:bCs/>
      <w:sz w:val="20"/>
      <w:u w:val="single"/>
    </w:rPr>
  </w:style>
  <w:style w:type="character" w:customStyle="1" w:styleId="StyleUnderlineChar11ptBoldChar">
    <w:name w:val="Style Underline Char + 11 pt Bold Char"/>
    <w:link w:val="StyleUnderlineChar11ptBold"/>
    <w:rsid w:val="006D0C5D"/>
    <w:rPr>
      <w:rFonts w:ascii="Calibri" w:eastAsia="Times New Roman" w:hAnsi="Calibri" w:cs="Times New Roman"/>
      <w:b/>
      <w:bCs/>
      <w:sz w:val="20"/>
      <w:u w:val="single"/>
    </w:rPr>
  </w:style>
  <w:style w:type="character" w:customStyle="1" w:styleId="NormalTextChar">
    <w:name w:val="Normal Text Char"/>
    <w:link w:val="NormalText"/>
    <w:rsid w:val="006D0C5D"/>
    <w:rPr>
      <w:rFonts w:ascii="Calibri" w:hAnsi="Calibri"/>
      <w:sz w:val="20"/>
      <w:szCs w:val="26"/>
    </w:rPr>
  </w:style>
  <w:style w:type="character" w:customStyle="1" w:styleId="ShrinkChar">
    <w:name w:val="Shrink Char"/>
    <w:link w:val="Shrink"/>
    <w:rsid w:val="006D0C5D"/>
    <w:rPr>
      <w:rFonts w:ascii="Garamond" w:hAnsi="Garamond"/>
      <w:sz w:val="12"/>
    </w:rPr>
  </w:style>
  <w:style w:type="paragraph" w:customStyle="1" w:styleId="Shrink">
    <w:name w:val="Shrink"/>
    <w:link w:val="ShrinkChar"/>
    <w:qFormat/>
    <w:rsid w:val="006D0C5D"/>
    <w:pPr>
      <w:ind w:left="288" w:right="288"/>
    </w:pPr>
    <w:rPr>
      <w:rFonts w:ascii="Garamond" w:hAnsi="Garamond"/>
      <w:sz w:val="12"/>
    </w:rPr>
  </w:style>
  <w:style w:type="paragraph" w:customStyle="1" w:styleId="cites0">
    <w:name w:val="cites"/>
    <w:link w:val="citesChar0"/>
    <w:autoRedefine/>
    <w:qFormat/>
    <w:rsid w:val="006D0C5D"/>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6D0C5D"/>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6D0C5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D0C5D"/>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6D0C5D"/>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6D0C5D"/>
  </w:style>
  <w:style w:type="character" w:customStyle="1" w:styleId="CardsChar1">
    <w:name w:val="Cards Char1"/>
    <w:rsid w:val="006D0C5D"/>
    <w:rPr>
      <w:rFonts w:ascii="Times New Roman" w:hAnsi="Times New Roman" w:cs="Times New Roman"/>
      <w:sz w:val="20"/>
      <w:szCs w:val="20"/>
    </w:rPr>
  </w:style>
  <w:style w:type="character" w:customStyle="1" w:styleId="AuthorYear">
    <w:name w:val="AuthorYear"/>
    <w:uiPriority w:val="1"/>
    <w:qFormat/>
    <w:rsid w:val="006D0C5D"/>
    <w:rPr>
      <w:rFonts w:ascii="Georgia" w:hAnsi="Georgia"/>
      <w:b/>
      <w:sz w:val="24"/>
    </w:rPr>
  </w:style>
  <w:style w:type="paragraph" w:customStyle="1" w:styleId="Shrink8">
    <w:name w:val="Shrink8"/>
    <w:basedOn w:val="Normal"/>
    <w:qFormat/>
    <w:rsid w:val="006D0C5D"/>
    <w:rPr>
      <w:sz w:val="16"/>
    </w:rPr>
  </w:style>
  <w:style w:type="paragraph" w:customStyle="1" w:styleId="Normal1">
    <w:name w:val="Normal1"/>
    <w:qFormat/>
    <w:rsid w:val="006D0C5D"/>
    <w:rPr>
      <w:rFonts w:ascii="Calibri" w:eastAsia="Calibri" w:hAnsi="Calibri" w:cs="Calibri"/>
      <w:color w:val="000000"/>
      <w:sz w:val="22"/>
      <w:szCs w:val="20"/>
      <w:lang w:val="es-US" w:eastAsia="es-US"/>
    </w:rPr>
  </w:style>
  <w:style w:type="character" w:customStyle="1" w:styleId="highlight2">
    <w:name w:val="highlight2"/>
    <w:rsid w:val="006D0C5D"/>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6D0C5D"/>
    <w:rPr>
      <w:rFonts w:eastAsia="SimSun" w:cs="Times New Roman"/>
      <w:color w:val="00000A"/>
      <w:sz w:val="20"/>
      <w:lang w:eastAsia="zh-CN"/>
    </w:rPr>
  </w:style>
  <w:style w:type="character" w:customStyle="1" w:styleId="Stylecard11ptChar">
    <w:name w:val="Style card + 11 pt Char"/>
    <w:basedOn w:val="cardChar"/>
    <w:link w:val="Stylecard11pt"/>
    <w:rsid w:val="006D0C5D"/>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6D0C5D"/>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6D0C5D"/>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6D0C5D"/>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6D0C5D"/>
    <w:rPr>
      <w:rFonts w:cs="Arial"/>
      <w:b/>
      <w:bCs/>
      <w:kern w:val="32"/>
      <w:sz w:val="32"/>
      <w:szCs w:val="32"/>
      <w:u w:val="single"/>
      <w:lang w:val="en-US" w:eastAsia="en-US" w:bidi="ar-SA"/>
    </w:rPr>
  </w:style>
  <w:style w:type="character" w:customStyle="1" w:styleId="UNDERLINECharChar0">
    <w:name w:val="UNDERLINE Char Char"/>
    <w:basedOn w:val="DefaultParagraphFont"/>
    <w:rsid w:val="006D0C5D"/>
    <w:rPr>
      <w:bCs/>
      <w:kern w:val="28"/>
      <w:szCs w:val="32"/>
      <w:u w:val="single"/>
    </w:rPr>
  </w:style>
  <w:style w:type="character" w:customStyle="1" w:styleId="term">
    <w:name w:val="term"/>
    <w:basedOn w:val="DefaultParagraphFont"/>
    <w:rsid w:val="006D0C5D"/>
  </w:style>
  <w:style w:type="character" w:customStyle="1" w:styleId="SmallFontCharCharCharChar">
    <w:name w:val="Small Font Char Char Char Char"/>
    <w:basedOn w:val="DefaultParagraphFont"/>
    <w:rsid w:val="006D0C5D"/>
    <w:rPr>
      <w:rFonts w:ascii="Arial" w:hAnsi="Arial"/>
      <w:sz w:val="12"/>
      <w:szCs w:val="24"/>
    </w:rPr>
  </w:style>
  <w:style w:type="character" w:customStyle="1" w:styleId="vitstoryheadline">
    <w:name w:val="vitstoryheadline"/>
    <w:basedOn w:val="DefaultParagraphFont"/>
    <w:rsid w:val="006D0C5D"/>
  </w:style>
  <w:style w:type="character" w:customStyle="1" w:styleId="regtext">
    <w:name w:val="regtext"/>
    <w:basedOn w:val="DefaultParagraphFont"/>
    <w:rsid w:val="006D0C5D"/>
  </w:style>
  <w:style w:type="character" w:customStyle="1" w:styleId="bps-topic-ident">
    <w:name w:val="bps-topic-ident"/>
    <w:basedOn w:val="DefaultParagraphFont"/>
    <w:rsid w:val="006D0C5D"/>
  </w:style>
  <w:style w:type="character" w:customStyle="1" w:styleId="CharChar4">
    <w:name w:val="Char Char4"/>
    <w:basedOn w:val="DefaultParagraphFont"/>
    <w:rsid w:val="006D0C5D"/>
    <w:rPr>
      <w:b/>
      <w:bCs/>
      <w:sz w:val="28"/>
      <w:szCs w:val="28"/>
    </w:rPr>
  </w:style>
  <w:style w:type="character" w:customStyle="1" w:styleId="CharChar5">
    <w:name w:val="Char Char5"/>
    <w:basedOn w:val="DefaultParagraphFont"/>
    <w:rsid w:val="006D0C5D"/>
    <w:rPr>
      <w:rFonts w:ascii="Arial" w:hAnsi="Arial" w:cs="Arial"/>
      <w:b/>
      <w:bCs/>
      <w:sz w:val="26"/>
      <w:szCs w:val="26"/>
    </w:rPr>
  </w:style>
  <w:style w:type="paragraph" w:customStyle="1" w:styleId="tagcite0">
    <w:name w:val="tagcite"/>
    <w:basedOn w:val="Normal"/>
    <w:qFormat/>
    <w:rsid w:val="006D0C5D"/>
    <w:rPr>
      <w:rFonts w:eastAsia="Times New Roman" w:cs="Times New Roman"/>
      <w:b/>
    </w:rPr>
  </w:style>
  <w:style w:type="paragraph" w:customStyle="1" w:styleId="Regular">
    <w:name w:val="Regular"/>
    <w:link w:val="RegularChar"/>
    <w:rsid w:val="006D0C5D"/>
    <w:rPr>
      <w:rFonts w:ascii="Garamond" w:eastAsia="Times New Roman" w:hAnsi="Garamond" w:cs="Arial"/>
      <w:bCs/>
      <w:kern w:val="20"/>
      <w:sz w:val="20"/>
      <w:szCs w:val="32"/>
    </w:rPr>
  </w:style>
  <w:style w:type="paragraph" w:customStyle="1" w:styleId="Boldunderline0">
    <w:name w:val="Bold underline"/>
    <w:basedOn w:val="Normal"/>
    <w:rsid w:val="006D0C5D"/>
    <w:rPr>
      <w:rFonts w:eastAsia="Times New Roman" w:cs="Arial"/>
      <w:b/>
      <w:bCs/>
      <w:kern w:val="20"/>
      <w:sz w:val="20"/>
      <w:szCs w:val="32"/>
      <w:u w:val="single"/>
    </w:rPr>
  </w:style>
  <w:style w:type="character" w:customStyle="1" w:styleId="BoldunderlineChar0">
    <w:name w:val="Bold underline Char"/>
    <w:basedOn w:val="DefaultParagraphFont"/>
    <w:rsid w:val="006D0C5D"/>
    <w:rPr>
      <w:rFonts w:ascii="Garamond" w:hAnsi="Garamond" w:cs="Arial"/>
      <w:b/>
      <w:bCs/>
      <w:kern w:val="20"/>
      <w:szCs w:val="32"/>
      <w:u w:val="single"/>
      <w:lang w:val="en-US" w:eastAsia="en-US" w:bidi="ar-SA"/>
    </w:rPr>
  </w:style>
  <w:style w:type="paragraph" w:customStyle="1" w:styleId="tag1">
    <w:name w:val="tag1"/>
    <w:basedOn w:val="Normal"/>
    <w:qFormat/>
    <w:rsid w:val="006D0C5D"/>
    <w:rPr>
      <w:rFonts w:eastAsia="Times New Roman" w:cs="Times New Roman"/>
      <w:b/>
      <w:szCs w:val="20"/>
    </w:rPr>
  </w:style>
  <w:style w:type="character" w:customStyle="1" w:styleId="byline">
    <w:name w:val="byline"/>
    <w:basedOn w:val="DefaultParagraphFont"/>
    <w:rsid w:val="006D0C5D"/>
  </w:style>
  <w:style w:type="character" w:customStyle="1" w:styleId="7TimesNewRoman">
    <w:name w:val="7 Times New Roman"/>
    <w:rsid w:val="006D0C5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6D0C5D"/>
    <w:rPr>
      <w:rFonts w:ascii="Cambria" w:eastAsia="Times New Roman" w:hAnsi="Cambria" w:cs="Times New Roman"/>
      <w:sz w:val="18"/>
      <w:szCs w:val="20"/>
    </w:rPr>
  </w:style>
  <w:style w:type="character" w:customStyle="1" w:styleId="Boxed">
    <w:name w:val="Boxed"/>
    <w:qFormat/>
    <w:rsid w:val="006D0C5D"/>
    <w:rPr>
      <w:rFonts w:ascii="Garamond" w:hAnsi="Garamond"/>
      <w:sz w:val="20"/>
      <w:bdr w:val="single" w:sz="6" w:space="0" w:color="auto"/>
    </w:rPr>
  </w:style>
  <w:style w:type="character" w:customStyle="1" w:styleId="CardtextChar0">
    <w:name w:val="Card text Char"/>
    <w:basedOn w:val="DefaultParagraphFont"/>
    <w:link w:val="Cardtext0"/>
    <w:rsid w:val="006D0C5D"/>
    <w:rPr>
      <w:rFonts w:ascii="Garamond" w:hAnsi="Garamond"/>
      <w:u w:val="single"/>
    </w:rPr>
  </w:style>
  <w:style w:type="paragraph" w:styleId="Date">
    <w:name w:val="Date"/>
    <w:aliases w:val="date"/>
    <w:basedOn w:val="Normal"/>
    <w:next w:val="Normal"/>
    <w:link w:val="DateChar"/>
    <w:uiPriority w:val="99"/>
    <w:rsid w:val="006D0C5D"/>
    <w:rPr>
      <w:rFonts w:eastAsia="Times New Roman" w:cs="Times New Roman"/>
      <w:sz w:val="16"/>
    </w:rPr>
  </w:style>
  <w:style w:type="character" w:customStyle="1" w:styleId="DateChar">
    <w:name w:val="Date Char"/>
    <w:aliases w:val="date Char"/>
    <w:basedOn w:val="DefaultParagraphFont"/>
    <w:link w:val="Date"/>
    <w:uiPriority w:val="99"/>
    <w:rsid w:val="006D0C5D"/>
    <w:rPr>
      <w:rFonts w:ascii="Calibri" w:eastAsia="Times New Roman" w:hAnsi="Calibri" w:cs="Times New Roman"/>
      <w:sz w:val="16"/>
    </w:rPr>
  </w:style>
  <w:style w:type="paragraph" w:customStyle="1" w:styleId="DebateCardSmall">
    <w:name w:val="Debate Card Small"/>
    <w:basedOn w:val="Normal"/>
    <w:link w:val="DebateCardSmallChar"/>
    <w:qFormat/>
    <w:rsid w:val="006D0C5D"/>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6D0C5D"/>
    <w:rPr>
      <w:rFonts w:ascii="Calibri" w:eastAsia="Times New Roman" w:hAnsi="Calibri" w:cs="Times New Roman"/>
      <w:sz w:val="16"/>
      <w:szCs w:val="16"/>
      <w:lang w:val="x-none" w:eastAsia="x-none"/>
    </w:rPr>
  </w:style>
  <w:style w:type="character" w:customStyle="1" w:styleId="reduce2">
    <w:name w:val="reduce2"/>
    <w:rsid w:val="006D0C5D"/>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6D0C5D"/>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6D0C5D"/>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6D0C5D"/>
  </w:style>
  <w:style w:type="character" w:customStyle="1" w:styleId="Style1CharChar">
    <w:name w:val="Style1 Char Char"/>
    <w:basedOn w:val="DefaultParagraphFont"/>
    <w:rsid w:val="006D0C5D"/>
    <w:rPr>
      <w:sz w:val="16"/>
      <w:szCs w:val="16"/>
      <w:lang w:val="en-US" w:eastAsia="en-US" w:bidi="ar-SA"/>
    </w:rPr>
  </w:style>
  <w:style w:type="character" w:customStyle="1" w:styleId="Style2CharChar">
    <w:name w:val="Style2 Char Char"/>
    <w:basedOn w:val="DefaultParagraphFont"/>
    <w:rsid w:val="006D0C5D"/>
    <w:rPr>
      <w:u w:val="thick"/>
      <w:lang w:val="en-US" w:eastAsia="en-US" w:bidi="ar-SA"/>
    </w:rPr>
  </w:style>
  <w:style w:type="character" w:customStyle="1" w:styleId="dateline">
    <w:name w:val="dateline"/>
    <w:basedOn w:val="DefaultParagraphFont"/>
    <w:rsid w:val="006D0C5D"/>
  </w:style>
  <w:style w:type="character" w:customStyle="1" w:styleId="date-display-single">
    <w:name w:val="date-display-single"/>
    <w:basedOn w:val="DefaultParagraphFont"/>
    <w:rsid w:val="006D0C5D"/>
  </w:style>
  <w:style w:type="character" w:customStyle="1" w:styleId="wikigeneratedlinkcontent">
    <w:name w:val="wikigeneratedlinkcontent"/>
    <w:basedOn w:val="DefaultParagraphFont"/>
    <w:rsid w:val="006D0C5D"/>
  </w:style>
  <w:style w:type="character" w:customStyle="1" w:styleId="Heading3CharCharChar3">
    <w:name w:val="Heading 3 Char Char Char3"/>
    <w:aliases w:val=" Char Char Char3,Char Char Char3,Heading 3 Char Char Char2, Char Char Char2,Char Char Char2"/>
    <w:basedOn w:val="DefaultParagraphFont"/>
    <w:rsid w:val="006D0C5D"/>
    <w:rPr>
      <w:rFonts w:cs="Arial"/>
      <w:bCs/>
      <w:szCs w:val="26"/>
      <w:u w:val="single"/>
      <w:lang w:val="en-US" w:eastAsia="en-US" w:bidi="ar-SA"/>
    </w:rPr>
  </w:style>
  <w:style w:type="character" w:customStyle="1" w:styleId="aqj">
    <w:name w:val="aqj"/>
    <w:rsid w:val="006D0C5D"/>
  </w:style>
  <w:style w:type="character" w:customStyle="1" w:styleId="CardTextChar1">
    <w:name w:val="CardText Char"/>
    <w:basedOn w:val="DefaultParagraphFont"/>
    <w:link w:val="CardText1"/>
    <w:locked/>
    <w:rsid w:val="006D0C5D"/>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6D0C5D"/>
    <w:pPr>
      <w:ind w:left="288" w:right="288"/>
    </w:pPr>
    <w:rPr>
      <w:rFonts w:ascii="Times New Roman" w:eastAsia="Times New Roman" w:hAnsi="Times New Roman" w:cs="Times New Roman"/>
      <w:sz w:val="16"/>
    </w:rPr>
  </w:style>
  <w:style w:type="character" w:customStyle="1" w:styleId="ilad">
    <w:name w:val="il_ad"/>
    <w:rsid w:val="006D0C5D"/>
  </w:style>
  <w:style w:type="character" w:customStyle="1" w:styleId="CardsUnderlined">
    <w:name w:val="Cards Underlined"/>
    <w:qFormat/>
    <w:rsid w:val="006D0C5D"/>
    <w:rPr>
      <w:rFonts w:ascii="Helvetica" w:hAnsi="Helvetica"/>
      <w:sz w:val="22"/>
      <w:szCs w:val="24"/>
      <w:u w:val="thick"/>
    </w:rPr>
  </w:style>
  <w:style w:type="paragraph" w:customStyle="1" w:styleId="BBCite">
    <w:name w:val="BB Cite"/>
    <w:basedOn w:val="Normal"/>
    <w:autoRedefine/>
    <w:rsid w:val="006D0C5D"/>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6D0C5D"/>
  </w:style>
  <w:style w:type="character" w:customStyle="1" w:styleId="StyleStyleUnderline411pt">
    <w:name w:val="Style Style Underline4 + 11 pt"/>
    <w:basedOn w:val="DefaultParagraphFont"/>
    <w:rsid w:val="006D0C5D"/>
    <w:rPr>
      <w:sz w:val="20"/>
      <w:u w:val="single"/>
    </w:rPr>
  </w:style>
  <w:style w:type="character" w:customStyle="1" w:styleId="StyleStyleUnderline411ptBold">
    <w:name w:val="Style Style Underline4 + 11 pt Bold"/>
    <w:basedOn w:val="DefaultParagraphFont"/>
    <w:rsid w:val="006D0C5D"/>
    <w:rPr>
      <w:b/>
      <w:bCs/>
      <w:sz w:val="20"/>
      <w:u w:val="single"/>
    </w:rPr>
  </w:style>
  <w:style w:type="character" w:customStyle="1" w:styleId="StyleStyleUnderline311pt">
    <w:name w:val="Style Style Underline3 + 11 pt"/>
    <w:basedOn w:val="DefaultParagraphFont"/>
    <w:rsid w:val="006D0C5D"/>
    <w:rPr>
      <w:sz w:val="20"/>
      <w:u w:val="single"/>
    </w:rPr>
  </w:style>
  <w:style w:type="character" w:customStyle="1" w:styleId="StyleStyleUnderline311ptBold">
    <w:name w:val="Style Style Underline3 + 11 pt Bold"/>
    <w:basedOn w:val="DefaultParagraphFont"/>
    <w:rsid w:val="006D0C5D"/>
    <w:rPr>
      <w:b/>
      <w:bCs/>
      <w:sz w:val="20"/>
      <w:u w:val="single"/>
    </w:rPr>
  </w:style>
  <w:style w:type="character" w:customStyle="1" w:styleId="red-subtitle">
    <w:name w:val="red-subtitle"/>
    <w:basedOn w:val="DefaultParagraphFont"/>
    <w:rsid w:val="006D0C5D"/>
  </w:style>
  <w:style w:type="character" w:styleId="PageNumber">
    <w:name w:val="page number"/>
    <w:aliases w:val="card ununderlined"/>
    <w:basedOn w:val="DefaultParagraphFont"/>
    <w:uiPriority w:val="99"/>
    <w:unhideWhenUsed/>
    <w:rsid w:val="006D0C5D"/>
  </w:style>
  <w:style w:type="character" w:customStyle="1" w:styleId="ft1">
    <w:name w:val="ft1"/>
    <w:basedOn w:val="DefaultParagraphFont"/>
    <w:rsid w:val="006D0C5D"/>
  </w:style>
  <w:style w:type="character" w:customStyle="1" w:styleId="dropcap">
    <w:name w:val="dropcap"/>
    <w:basedOn w:val="DefaultParagraphFont"/>
    <w:rsid w:val="006D0C5D"/>
  </w:style>
  <w:style w:type="paragraph" w:customStyle="1" w:styleId="TagText">
    <w:name w:val="TagText"/>
    <w:basedOn w:val="Normal"/>
    <w:uiPriority w:val="99"/>
    <w:qFormat/>
    <w:rsid w:val="006D0C5D"/>
    <w:pPr>
      <w:spacing w:before="200"/>
    </w:pPr>
    <w:rPr>
      <w:rFonts w:eastAsia="Calibri"/>
      <w:b/>
      <w:sz w:val="24"/>
    </w:rPr>
  </w:style>
  <w:style w:type="paragraph" w:customStyle="1" w:styleId="BreakTag">
    <w:name w:val="Break Tag"/>
    <w:basedOn w:val="Normal"/>
    <w:autoRedefine/>
    <w:uiPriority w:val="4"/>
    <w:qFormat/>
    <w:rsid w:val="006D0C5D"/>
    <w:pPr>
      <w:spacing w:before="240"/>
    </w:pPr>
    <w:rPr>
      <w:rFonts w:ascii="Arial" w:hAnsi="Arial" w:cs="Arial"/>
      <w:b/>
      <w:sz w:val="26"/>
    </w:rPr>
  </w:style>
  <w:style w:type="paragraph" w:customStyle="1" w:styleId="BreakBlock">
    <w:name w:val="Break Block"/>
    <w:basedOn w:val="Normal"/>
    <w:link w:val="BreakBlockChar"/>
    <w:autoRedefine/>
    <w:qFormat/>
    <w:rsid w:val="006D0C5D"/>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6D0C5D"/>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6D0C5D"/>
  </w:style>
  <w:style w:type="character" w:customStyle="1" w:styleId="Mention1">
    <w:name w:val="Mention1"/>
    <w:basedOn w:val="DefaultParagraphFont"/>
    <w:uiPriority w:val="99"/>
    <w:semiHidden/>
    <w:unhideWhenUsed/>
    <w:rsid w:val="006D0C5D"/>
    <w:rPr>
      <w:color w:val="2B579A"/>
      <w:shd w:val="clear" w:color="auto" w:fill="E6E6E6"/>
    </w:rPr>
  </w:style>
  <w:style w:type="character" w:customStyle="1" w:styleId="Styleunderline11pt">
    <w:name w:val="Style underline + 11 pt"/>
    <w:rsid w:val="006D0C5D"/>
    <w:rPr>
      <w:rFonts w:ascii="Times New Roman" w:hAnsi="Times New Roman"/>
      <w:sz w:val="20"/>
      <w:u w:val="single"/>
    </w:rPr>
  </w:style>
  <w:style w:type="paragraph" w:customStyle="1" w:styleId="Minimize">
    <w:name w:val="Minimize"/>
    <w:basedOn w:val="card"/>
    <w:next w:val="Normal"/>
    <w:link w:val="MinimizeChar"/>
    <w:qFormat/>
    <w:rsid w:val="006D0C5D"/>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6D0C5D"/>
    <w:rPr>
      <w:rFonts w:ascii="Georgia" w:hAnsi="Georgia"/>
      <w:bCs/>
      <w:color w:val="000000"/>
      <w:sz w:val="12"/>
      <w:szCs w:val="20"/>
    </w:rPr>
  </w:style>
  <w:style w:type="character" w:customStyle="1" w:styleId="hilite1">
    <w:name w:val="hilite1"/>
    <w:basedOn w:val="DefaultParagraphFont"/>
    <w:rsid w:val="006D0C5D"/>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6D0C5D"/>
    <w:rPr>
      <w:rFonts w:eastAsia="Times New Roman"/>
      <w:b/>
      <w:szCs w:val="20"/>
    </w:rPr>
  </w:style>
  <w:style w:type="character" w:customStyle="1" w:styleId="NormaltagChar">
    <w:name w:val="Normal tag Char"/>
    <w:basedOn w:val="DefaultParagraphFont"/>
    <w:link w:val="Normaltag"/>
    <w:uiPriority w:val="99"/>
    <w:locked/>
    <w:rsid w:val="006D0C5D"/>
    <w:rPr>
      <w:rFonts w:ascii="Calibri" w:eastAsia="Times New Roman" w:hAnsi="Calibri"/>
      <w:b/>
      <w:sz w:val="22"/>
      <w:szCs w:val="20"/>
    </w:rPr>
  </w:style>
  <w:style w:type="character" w:customStyle="1" w:styleId="CitesChar2">
    <w:name w:val="Cites Char2"/>
    <w:link w:val="Cites"/>
    <w:rsid w:val="006D0C5D"/>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6D0C5D"/>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6D0C5D"/>
    <w:pPr>
      <w:spacing w:before="120" w:after="120"/>
    </w:pPr>
    <w:rPr>
      <w:rFonts w:eastAsia="Times New Roman"/>
      <w:b/>
      <w:u w:val="single"/>
      <w:lang w:bidi="en-US"/>
    </w:rPr>
  </w:style>
  <w:style w:type="paragraph" w:styleId="TOC9">
    <w:name w:val="toc 9"/>
    <w:basedOn w:val="Normal"/>
    <w:next w:val="Normal"/>
    <w:autoRedefine/>
    <w:rsid w:val="006D0C5D"/>
    <w:pPr>
      <w:ind w:left="1600"/>
    </w:pPr>
    <w:rPr>
      <w:rFonts w:eastAsia="Times New Roman"/>
      <w:sz w:val="20"/>
      <w:lang w:bidi="en-US"/>
    </w:rPr>
  </w:style>
  <w:style w:type="paragraph" w:customStyle="1" w:styleId="TxBrp1">
    <w:name w:val="TxBr_p1"/>
    <w:basedOn w:val="Normal"/>
    <w:qFormat/>
    <w:rsid w:val="006D0C5D"/>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6D0C5D"/>
    <w:pPr>
      <w:spacing w:before="100" w:beforeAutospacing="1" w:after="100" w:afterAutospacing="1"/>
    </w:pPr>
    <w:rPr>
      <w:rFonts w:eastAsia="Times New Roman"/>
      <w:lang w:bidi="en-US"/>
    </w:rPr>
  </w:style>
  <w:style w:type="character" w:customStyle="1" w:styleId="standardcontent">
    <w:name w:val="standardcontent"/>
    <w:basedOn w:val="DefaultParagraphFont"/>
    <w:rsid w:val="006D0C5D"/>
  </w:style>
  <w:style w:type="paragraph" w:customStyle="1" w:styleId="hat">
    <w:name w:val="hat"/>
    <w:basedOn w:val="Normal"/>
    <w:next w:val="Normal"/>
    <w:link w:val="hatChar"/>
    <w:qFormat/>
    <w:rsid w:val="006D0C5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D0C5D"/>
  </w:style>
  <w:style w:type="paragraph" w:customStyle="1" w:styleId="HotRouteChar">
    <w:name w:val="Hot Route! Char"/>
    <w:basedOn w:val="Normal"/>
    <w:qFormat/>
    <w:rsid w:val="006D0C5D"/>
    <w:pPr>
      <w:ind w:left="144"/>
    </w:pPr>
    <w:rPr>
      <w:rFonts w:eastAsia="Times New Roman"/>
      <w:sz w:val="20"/>
      <w:lang w:bidi="en-US"/>
    </w:rPr>
  </w:style>
  <w:style w:type="paragraph" w:customStyle="1" w:styleId="Default">
    <w:name w:val="Default"/>
    <w:qFormat/>
    <w:rsid w:val="006D0C5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D0C5D"/>
    <w:rPr>
      <w:rFonts w:ascii="Cambria" w:hAnsi="Cambria" w:cs="Times New Roman"/>
      <w:b/>
      <w:bCs/>
      <w:sz w:val="26"/>
      <w:szCs w:val="26"/>
    </w:rPr>
  </w:style>
  <w:style w:type="character" w:customStyle="1" w:styleId="CardCharChar1">
    <w:name w:val="Card Char Char1"/>
    <w:basedOn w:val="DefaultParagraphFont"/>
    <w:rsid w:val="006D0C5D"/>
    <w:rPr>
      <w:rFonts w:cs="Times New Roman"/>
      <w:b/>
      <w:bCs/>
      <w:sz w:val="28"/>
      <w:szCs w:val="28"/>
    </w:rPr>
  </w:style>
  <w:style w:type="paragraph" w:customStyle="1" w:styleId="SmallFont">
    <w:name w:val="Small Font"/>
    <w:basedOn w:val="Normal"/>
    <w:link w:val="SmallFontChar"/>
    <w:qFormat/>
    <w:rsid w:val="006D0C5D"/>
    <w:pPr>
      <w:spacing w:after="200"/>
      <w:jc w:val="both"/>
    </w:pPr>
    <w:rPr>
      <w:rFonts w:eastAsia="Calibri"/>
      <w:szCs w:val="18"/>
    </w:rPr>
  </w:style>
  <w:style w:type="character" w:customStyle="1" w:styleId="SmallFontChar">
    <w:name w:val="Small Font Char"/>
    <w:basedOn w:val="DefaultParagraphFont"/>
    <w:link w:val="SmallFont"/>
    <w:locked/>
    <w:rsid w:val="006D0C5D"/>
    <w:rPr>
      <w:rFonts w:ascii="Calibri" w:eastAsia="Calibri" w:hAnsi="Calibri"/>
      <w:sz w:val="22"/>
      <w:szCs w:val="18"/>
    </w:rPr>
  </w:style>
  <w:style w:type="character" w:customStyle="1" w:styleId="CircleChar1">
    <w:name w:val="Circle Char1"/>
    <w:basedOn w:val="DefaultParagraphFont"/>
    <w:rsid w:val="006D0C5D"/>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6D0C5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6D0C5D"/>
    <w:rPr>
      <w:rFonts w:ascii="Calibri" w:eastAsia="Times New Roman" w:hAnsi="Calibri" w:cs="Times New Roman"/>
      <w:b/>
      <w:sz w:val="20"/>
      <w:szCs w:val="20"/>
    </w:rPr>
  </w:style>
  <w:style w:type="character" w:customStyle="1" w:styleId="hit1">
    <w:name w:val="hit1"/>
    <w:basedOn w:val="DefaultParagraphFont"/>
    <w:rsid w:val="006D0C5D"/>
    <w:rPr>
      <w:b/>
      <w:bCs/>
      <w:color w:val="CC0033"/>
    </w:rPr>
  </w:style>
  <w:style w:type="character" w:customStyle="1" w:styleId="upper">
    <w:name w:val="upper"/>
    <w:basedOn w:val="DefaultParagraphFont"/>
    <w:rsid w:val="006D0C5D"/>
  </w:style>
  <w:style w:type="character" w:customStyle="1" w:styleId="SmallFont7pt">
    <w:name w:val="Small Font (7 pt)"/>
    <w:basedOn w:val="DefaultParagraphFont"/>
    <w:qFormat/>
    <w:rsid w:val="006D0C5D"/>
    <w:rPr>
      <w:sz w:val="14"/>
    </w:rPr>
  </w:style>
  <w:style w:type="paragraph" w:customStyle="1" w:styleId="UnderlinedText">
    <w:name w:val="Underlined Text"/>
    <w:basedOn w:val="Normal"/>
    <w:qFormat/>
    <w:rsid w:val="006D0C5D"/>
    <w:rPr>
      <w:rFonts w:eastAsia="Times New Roman"/>
      <w:b/>
      <w:szCs w:val="20"/>
    </w:rPr>
  </w:style>
  <w:style w:type="character" w:customStyle="1" w:styleId="SmallText-New">
    <w:name w:val="Small Text - New"/>
    <w:basedOn w:val="DefaultParagraphFont"/>
    <w:rsid w:val="006D0C5D"/>
    <w:rPr>
      <w:rFonts w:ascii="Arial Narrow" w:hAnsi="Arial Narrow"/>
      <w:sz w:val="14"/>
    </w:rPr>
  </w:style>
  <w:style w:type="character" w:customStyle="1" w:styleId="Underlined-New">
    <w:name w:val="Underlined - New"/>
    <w:basedOn w:val="DefaultParagraphFont"/>
    <w:rsid w:val="006D0C5D"/>
    <w:rPr>
      <w:rFonts w:ascii="Arial Narrow" w:hAnsi="Arial Narrow"/>
      <w:sz w:val="16"/>
      <w:u w:val="single"/>
    </w:rPr>
  </w:style>
  <w:style w:type="paragraph" w:styleId="TOC2">
    <w:name w:val="toc 2"/>
    <w:basedOn w:val="Normal"/>
    <w:next w:val="Normal"/>
    <w:autoRedefine/>
    <w:uiPriority w:val="39"/>
    <w:qFormat/>
    <w:rsid w:val="006D0C5D"/>
    <w:pPr>
      <w:ind w:left="200"/>
    </w:pPr>
    <w:rPr>
      <w:rFonts w:eastAsia="Times New Roman"/>
      <w:sz w:val="20"/>
      <w:lang w:bidi="en-US"/>
    </w:rPr>
  </w:style>
  <w:style w:type="paragraph" w:styleId="TOCHeading">
    <w:name w:val="TOC Heading"/>
    <w:basedOn w:val="Heading1"/>
    <w:next w:val="Normal"/>
    <w:uiPriority w:val="39"/>
    <w:qFormat/>
    <w:rsid w:val="006D0C5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D0C5D"/>
    <w:rPr>
      <w:rFonts w:ascii="Arial Narrow" w:hAnsi="Arial Narrow"/>
      <w:dstrike w:val="0"/>
      <w:sz w:val="20"/>
      <w:bdr w:val="single" w:sz="2" w:space="0" w:color="auto"/>
      <w:vertAlign w:val="baseline"/>
    </w:rPr>
  </w:style>
  <w:style w:type="character" w:customStyle="1" w:styleId="style65">
    <w:name w:val="style65"/>
    <w:basedOn w:val="DefaultParagraphFont"/>
    <w:rsid w:val="006D0C5D"/>
    <w:rPr>
      <w:rFonts w:cs="Times New Roman"/>
    </w:rPr>
  </w:style>
  <w:style w:type="character" w:customStyle="1" w:styleId="qlabel">
    <w:name w:val="q_label"/>
    <w:basedOn w:val="DefaultParagraphFont"/>
    <w:rsid w:val="006D0C5D"/>
  </w:style>
  <w:style w:type="character" w:customStyle="1" w:styleId="alabel">
    <w:name w:val="a_label"/>
    <w:basedOn w:val="DefaultParagraphFont"/>
    <w:rsid w:val="006D0C5D"/>
  </w:style>
  <w:style w:type="character" w:customStyle="1" w:styleId="BoldandUnderlineCharChar">
    <w:name w:val="Bold and Underline Char Char"/>
    <w:basedOn w:val="DefaultParagraphFont"/>
    <w:rsid w:val="006D0C5D"/>
    <w:rPr>
      <w:rFonts w:eastAsia="MS Mincho"/>
      <w:b/>
      <w:u w:val="single"/>
      <w:lang w:val="en-US" w:eastAsia="en-US" w:bidi="ar-SA"/>
    </w:rPr>
  </w:style>
  <w:style w:type="character" w:customStyle="1" w:styleId="CardTextChar2">
    <w:name w:val="Card Text Char"/>
    <w:basedOn w:val="DefaultParagraphFont"/>
    <w:rsid w:val="006D0C5D"/>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6D0C5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D0C5D"/>
    <w:rPr>
      <w:rFonts w:cs="Arial"/>
      <w:bCs/>
      <w:szCs w:val="26"/>
      <w:u w:val="single"/>
      <w:lang w:val="en-US" w:eastAsia="en-US" w:bidi="ar-SA"/>
    </w:rPr>
  </w:style>
  <w:style w:type="paragraph" w:customStyle="1" w:styleId="evidencetextChar">
    <w:name w:val="evidence text Char"/>
    <w:basedOn w:val="Normal"/>
    <w:qFormat/>
    <w:rsid w:val="006D0C5D"/>
    <w:pPr>
      <w:ind w:left="1728" w:right="1008"/>
    </w:pPr>
    <w:rPr>
      <w:rFonts w:eastAsia="Times New Roman"/>
      <w:color w:val="000000"/>
      <w:sz w:val="18"/>
    </w:rPr>
  </w:style>
  <w:style w:type="character" w:customStyle="1" w:styleId="underline2">
    <w:name w:val="underline2"/>
    <w:basedOn w:val="DefaultParagraphFont"/>
    <w:rsid w:val="006D0C5D"/>
    <w:rPr>
      <w:u w:val="single"/>
    </w:rPr>
  </w:style>
  <w:style w:type="character" w:customStyle="1" w:styleId="UnderlineChar4Char">
    <w:name w:val="Underline Char4 Char"/>
    <w:basedOn w:val="DefaultParagraphFont"/>
    <w:link w:val="UnderlineChar4"/>
    <w:rsid w:val="006D0C5D"/>
    <w:rPr>
      <w:u w:val="single"/>
    </w:rPr>
  </w:style>
  <w:style w:type="paragraph" w:customStyle="1" w:styleId="UnderlineChar4">
    <w:name w:val="Underline Char4"/>
    <w:basedOn w:val="Normal"/>
    <w:link w:val="UnderlineChar4Char"/>
    <w:qFormat/>
    <w:rsid w:val="006D0C5D"/>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D0C5D"/>
    <w:rPr>
      <w:b/>
      <w:u w:val="single"/>
    </w:rPr>
  </w:style>
  <w:style w:type="paragraph" w:customStyle="1" w:styleId="BoldandUnderlineChar3">
    <w:name w:val="Bold and Underline Char3"/>
    <w:basedOn w:val="Normal"/>
    <w:link w:val="BoldandUnderlineChar3Char2"/>
    <w:qFormat/>
    <w:rsid w:val="006D0C5D"/>
    <w:rPr>
      <w:rFonts w:asciiTheme="minorHAnsi" w:hAnsiTheme="minorHAnsi"/>
      <w:b/>
      <w:sz w:val="24"/>
      <w:u w:val="single"/>
    </w:rPr>
  </w:style>
  <w:style w:type="character" w:customStyle="1" w:styleId="inside-head">
    <w:name w:val="inside-head"/>
    <w:basedOn w:val="DefaultParagraphFont"/>
    <w:rsid w:val="006D0C5D"/>
  </w:style>
  <w:style w:type="character" w:customStyle="1" w:styleId="officialstitle-">
    <w:name w:val="official_s_title-"/>
    <w:basedOn w:val="DefaultParagraphFont"/>
    <w:rsid w:val="006D0C5D"/>
  </w:style>
  <w:style w:type="character" w:customStyle="1" w:styleId="officialsbureau">
    <w:name w:val="official_s_bureau"/>
    <w:basedOn w:val="DefaultParagraphFont"/>
    <w:rsid w:val="006D0C5D"/>
  </w:style>
  <w:style w:type="paragraph" w:customStyle="1" w:styleId="Stylecard11ptBoldUnderline">
    <w:name w:val="Style card + 11 pt Bold Underline"/>
    <w:basedOn w:val="card"/>
    <w:link w:val="Stylecard11ptBoldUnderlineChar"/>
    <w:qFormat/>
    <w:rsid w:val="006D0C5D"/>
    <w:rPr>
      <w:rFonts w:ascii="Georgia" w:eastAsia="SimSun" w:hAnsi="Georgia"/>
      <w:b/>
      <w:lang w:eastAsia="zh-CN"/>
    </w:rPr>
  </w:style>
  <w:style w:type="character" w:customStyle="1" w:styleId="Stylecard11ptBoldUnderlineChar">
    <w:name w:val="Style card + 11 pt Bold Underline Char"/>
    <w:link w:val="Stylecard11ptBoldUnderline"/>
    <w:rsid w:val="006D0C5D"/>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6D0C5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6D0C5D"/>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6D0C5D"/>
    <w:rPr>
      <w:rFonts w:ascii="Georgia" w:eastAsia="SimSun" w:hAnsi="Georgia"/>
      <w:bCs/>
      <w:sz w:val="16"/>
      <w:lang w:eastAsia="zh-CN"/>
    </w:rPr>
  </w:style>
  <w:style w:type="paragraph" w:styleId="HTMLPreformatted">
    <w:name w:val="HTML Preformatted"/>
    <w:basedOn w:val="Normal"/>
    <w:link w:val="HTMLPreformattedChar"/>
    <w:rsid w:val="006D0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D0C5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D0C5D"/>
    <w:rPr>
      <w:u w:val="single"/>
    </w:rPr>
  </w:style>
  <w:style w:type="character" w:customStyle="1" w:styleId="StyleUnderlining11ptChar">
    <w:name w:val="Style Underlining + 11 pt Char"/>
    <w:basedOn w:val="DefaultParagraphFont"/>
    <w:link w:val="StyleUnderlining11pt"/>
    <w:rsid w:val="006D0C5D"/>
    <w:rPr>
      <w:rFonts w:ascii="Calibri" w:hAnsi="Calibri"/>
      <w:sz w:val="22"/>
      <w:u w:val="single"/>
    </w:rPr>
  </w:style>
  <w:style w:type="paragraph" w:customStyle="1" w:styleId="StyleCardText9pt">
    <w:name w:val="Style Card Text + 9 pt"/>
    <w:basedOn w:val="Normal"/>
    <w:link w:val="StyleCardText9ptChar"/>
    <w:qFormat/>
    <w:rsid w:val="006D0C5D"/>
    <w:pPr>
      <w:spacing w:after="200"/>
      <w:contextualSpacing/>
    </w:pPr>
    <w:rPr>
      <w:rFonts w:eastAsia="Calibri"/>
    </w:rPr>
  </w:style>
  <w:style w:type="character" w:customStyle="1" w:styleId="StyleCardText9ptChar">
    <w:name w:val="Style Card Text + 9 pt Char"/>
    <w:basedOn w:val="DefaultParagraphFont"/>
    <w:link w:val="StyleCardText9pt"/>
    <w:rsid w:val="006D0C5D"/>
    <w:rPr>
      <w:rFonts w:ascii="Calibri" w:eastAsia="Calibri" w:hAnsi="Calibri"/>
      <w:sz w:val="22"/>
    </w:rPr>
  </w:style>
  <w:style w:type="paragraph" w:styleId="Quote">
    <w:name w:val="Quote"/>
    <w:basedOn w:val="Normal"/>
    <w:next w:val="Normal"/>
    <w:link w:val="QuoteChar"/>
    <w:uiPriority w:val="29"/>
    <w:qFormat/>
    <w:rsid w:val="006D0C5D"/>
    <w:pPr>
      <w:widowControl w:val="0"/>
    </w:pPr>
    <w:rPr>
      <w:rFonts w:eastAsia="Times New Roman"/>
      <w:iCs/>
      <w:color w:val="000000"/>
      <w:lang w:bidi="en-US"/>
    </w:rPr>
  </w:style>
  <w:style w:type="character" w:customStyle="1" w:styleId="QuoteChar">
    <w:name w:val="Quote Char"/>
    <w:basedOn w:val="DefaultParagraphFont"/>
    <w:link w:val="Quote"/>
    <w:uiPriority w:val="29"/>
    <w:rsid w:val="006D0C5D"/>
    <w:rPr>
      <w:rFonts w:ascii="Calibri" w:eastAsia="Times New Roman" w:hAnsi="Calibri"/>
      <w:iCs/>
      <w:color w:val="000000"/>
      <w:sz w:val="22"/>
      <w:lang w:bidi="en-US"/>
    </w:rPr>
  </w:style>
  <w:style w:type="character" w:customStyle="1" w:styleId="underlineChar0">
    <w:name w:val="underline Char"/>
    <w:basedOn w:val="DefaultParagraphFont"/>
    <w:rsid w:val="006D0C5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6D0C5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D0C5D"/>
    <w:rPr>
      <w:sz w:val="20"/>
      <w:u w:val="single"/>
    </w:rPr>
  </w:style>
  <w:style w:type="paragraph" w:styleId="BodyTextIndent2">
    <w:name w:val="Body Text Indent 2"/>
    <w:basedOn w:val="Normal"/>
    <w:link w:val="BodyTextIndent2Char"/>
    <w:unhideWhenUsed/>
    <w:rsid w:val="006D0C5D"/>
    <w:pPr>
      <w:spacing w:after="120" w:line="480" w:lineRule="auto"/>
      <w:ind w:left="360"/>
    </w:pPr>
  </w:style>
  <w:style w:type="character" w:customStyle="1" w:styleId="BodyTextIndent2Char">
    <w:name w:val="Body Text Indent 2 Char"/>
    <w:basedOn w:val="DefaultParagraphFont"/>
    <w:link w:val="BodyTextIndent2"/>
    <w:rsid w:val="006D0C5D"/>
    <w:rPr>
      <w:rFonts w:ascii="Calibri" w:hAnsi="Calibri"/>
      <w:sz w:val="22"/>
    </w:rPr>
  </w:style>
  <w:style w:type="paragraph" w:styleId="BodyTextIndent3">
    <w:name w:val="Body Text Indent 3"/>
    <w:basedOn w:val="Normal"/>
    <w:link w:val="BodyTextIndent3Char"/>
    <w:uiPriority w:val="99"/>
    <w:unhideWhenUsed/>
    <w:rsid w:val="006D0C5D"/>
    <w:pPr>
      <w:spacing w:after="120"/>
      <w:ind w:left="360"/>
    </w:pPr>
    <w:rPr>
      <w:szCs w:val="16"/>
    </w:rPr>
  </w:style>
  <w:style w:type="character" w:customStyle="1" w:styleId="BodyTextIndent3Char">
    <w:name w:val="Body Text Indent 3 Char"/>
    <w:basedOn w:val="DefaultParagraphFont"/>
    <w:link w:val="BodyTextIndent3"/>
    <w:uiPriority w:val="99"/>
    <w:rsid w:val="006D0C5D"/>
    <w:rPr>
      <w:rFonts w:ascii="Calibri" w:hAnsi="Calibri"/>
      <w:sz w:val="22"/>
      <w:szCs w:val="16"/>
    </w:rPr>
  </w:style>
  <w:style w:type="paragraph" w:styleId="BodyText2">
    <w:name w:val="Body Text 2"/>
    <w:basedOn w:val="Normal"/>
    <w:link w:val="BodyText2Char"/>
    <w:unhideWhenUsed/>
    <w:rsid w:val="006D0C5D"/>
    <w:pPr>
      <w:spacing w:after="120" w:line="480" w:lineRule="auto"/>
    </w:pPr>
  </w:style>
  <w:style w:type="character" w:customStyle="1" w:styleId="BodyText2Char">
    <w:name w:val="Body Text 2 Char"/>
    <w:basedOn w:val="DefaultParagraphFont"/>
    <w:link w:val="BodyText2"/>
    <w:rsid w:val="006D0C5D"/>
    <w:rPr>
      <w:rFonts w:ascii="Calibri" w:hAnsi="Calibri"/>
      <w:sz w:val="22"/>
    </w:rPr>
  </w:style>
  <w:style w:type="paragraph" w:styleId="BodyTextIndent">
    <w:name w:val="Body Text Indent"/>
    <w:basedOn w:val="Normal"/>
    <w:link w:val="BodyTextIndentChar"/>
    <w:uiPriority w:val="99"/>
    <w:unhideWhenUsed/>
    <w:rsid w:val="006D0C5D"/>
    <w:pPr>
      <w:spacing w:after="120"/>
      <w:ind w:left="360"/>
    </w:pPr>
  </w:style>
  <w:style w:type="character" w:customStyle="1" w:styleId="BodyTextIndentChar">
    <w:name w:val="Body Text Indent Char"/>
    <w:basedOn w:val="DefaultParagraphFont"/>
    <w:link w:val="BodyTextIndent"/>
    <w:uiPriority w:val="99"/>
    <w:rsid w:val="006D0C5D"/>
    <w:rPr>
      <w:rFonts w:ascii="Calibri" w:hAnsi="Calibri"/>
      <w:sz w:val="22"/>
    </w:rPr>
  </w:style>
  <w:style w:type="paragraph" w:styleId="BodyText3">
    <w:name w:val="Body Text 3"/>
    <w:basedOn w:val="Normal"/>
    <w:link w:val="BodyText3Char"/>
    <w:unhideWhenUsed/>
    <w:rsid w:val="006D0C5D"/>
    <w:pPr>
      <w:spacing w:after="120"/>
    </w:pPr>
    <w:rPr>
      <w:szCs w:val="16"/>
    </w:rPr>
  </w:style>
  <w:style w:type="character" w:customStyle="1" w:styleId="BodyText3Char">
    <w:name w:val="Body Text 3 Char"/>
    <w:basedOn w:val="DefaultParagraphFont"/>
    <w:link w:val="BodyText3"/>
    <w:rsid w:val="006D0C5D"/>
    <w:rPr>
      <w:rFonts w:ascii="Calibri" w:hAnsi="Calibri"/>
      <w:sz w:val="22"/>
      <w:szCs w:val="16"/>
    </w:rPr>
  </w:style>
  <w:style w:type="character" w:customStyle="1" w:styleId="StyleBold">
    <w:name w:val="Style Bold"/>
    <w:basedOn w:val="DefaultParagraphFont"/>
    <w:uiPriority w:val="9"/>
    <w:semiHidden/>
    <w:rsid w:val="006D0C5D"/>
    <w:rPr>
      <w:b/>
      <w:bCs/>
    </w:rPr>
  </w:style>
  <w:style w:type="character" w:customStyle="1" w:styleId="body-text">
    <w:name w:val="body-text"/>
    <w:basedOn w:val="DefaultParagraphFont"/>
    <w:rsid w:val="006D0C5D"/>
  </w:style>
  <w:style w:type="paragraph" w:customStyle="1" w:styleId="StyleStyle411ptBoldBorderSinglesolidlineAuto0">
    <w:name w:val="Style Style4 + 11 pt Bold Border: : (Single solid line Auto  0...."/>
    <w:basedOn w:val="Normal"/>
    <w:link w:val="StyleStyle411ptBoldBorderSinglesolidlineAuto0Char"/>
    <w:qFormat/>
    <w:rsid w:val="006D0C5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D0C5D"/>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6D0C5D"/>
  </w:style>
  <w:style w:type="paragraph" w:customStyle="1" w:styleId="StyleStyle112pt">
    <w:name w:val="Style Style1 + 12 pt"/>
    <w:basedOn w:val="Normal"/>
    <w:link w:val="StyleStyle112ptChar"/>
    <w:qFormat/>
    <w:rsid w:val="006D0C5D"/>
    <w:rPr>
      <w:rFonts w:eastAsia="SimSun"/>
      <w:u w:val="single"/>
      <w:lang w:eastAsia="zh-CN"/>
    </w:rPr>
  </w:style>
  <w:style w:type="character" w:customStyle="1" w:styleId="StyleStyle112ptChar">
    <w:name w:val="Style Style1 + 12 pt Char"/>
    <w:basedOn w:val="DefaultParagraphFont"/>
    <w:link w:val="StyleStyle112pt"/>
    <w:rsid w:val="006D0C5D"/>
    <w:rPr>
      <w:rFonts w:ascii="Calibri" w:eastAsia="SimSun" w:hAnsi="Calibri"/>
      <w:sz w:val="22"/>
      <w:u w:val="single"/>
      <w:lang w:eastAsia="zh-CN"/>
    </w:rPr>
  </w:style>
  <w:style w:type="paragraph" w:customStyle="1" w:styleId="MinimizedText">
    <w:name w:val="Minimized Text"/>
    <w:basedOn w:val="Normal"/>
    <w:link w:val="MinimizedTextChar"/>
    <w:qFormat/>
    <w:rsid w:val="006D0C5D"/>
    <w:rPr>
      <w:rFonts w:eastAsia="Times New Roman"/>
    </w:rPr>
  </w:style>
  <w:style w:type="character" w:customStyle="1" w:styleId="MinimizedTextChar">
    <w:name w:val="Minimized Text Char"/>
    <w:basedOn w:val="DefaultParagraphFont"/>
    <w:link w:val="MinimizedText"/>
    <w:rsid w:val="006D0C5D"/>
    <w:rPr>
      <w:rFonts w:ascii="Calibri" w:eastAsia="Times New Roman" w:hAnsi="Calibri"/>
      <w:sz w:val="22"/>
    </w:rPr>
  </w:style>
  <w:style w:type="character" w:customStyle="1" w:styleId="term1">
    <w:name w:val="term1"/>
    <w:basedOn w:val="DefaultParagraphFont"/>
    <w:rsid w:val="006D0C5D"/>
    <w:rPr>
      <w:b/>
      <w:bCs/>
    </w:rPr>
  </w:style>
  <w:style w:type="character" w:customStyle="1" w:styleId="Styleterm111ptUnderline">
    <w:name w:val="Style term1 + 11 pt Underline"/>
    <w:basedOn w:val="term1"/>
    <w:rsid w:val="006D0C5D"/>
    <w:rPr>
      <w:b/>
      <w:bCs/>
      <w:sz w:val="20"/>
      <w:u w:val="single"/>
    </w:rPr>
  </w:style>
  <w:style w:type="paragraph" w:customStyle="1" w:styleId="StyleMinimizedTextArialNarrow10pt">
    <w:name w:val="Style Minimized Text + Arial Narrow 10 pt"/>
    <w:basedOn w:val="MinimizedText"/>
    <w:link w:val="StyleMinimizedTextArialNarrow10ptChar"/>
    <w:qFormat/>
    <w:rsid w:val="006D0C5D"/>
    <w:rPr>
      <w:sz w:val="20"/>
    </w:rPr>
  </w:style>
  <w:style w:type="character" w:customStyle="1" w:styleId="StyleMinimizedTextArialNarrow10ptChar">
    <w:name w:val="Style Minimized Text + Arial Narrow 10 pt Char"/>
    <w:basedOn w:val="MinimizedTextChar"/>
    <w:link w:val="StyleMinimizedTextArialNarrow10pt"/>
    <w:rsid w:val="006D0C5D"/>
    <w:rPr>
      <w:rFonts w:ascii="Calibri" w:eastAsia="Times New Roman" w:hAnsi="Calibri"/>
      <w:sz w:val="20"/>
    </w:rPr>
  </w:style>
  <w:style w:type="character" w:customStyle="1" w:styleId="Styleunderline11ptBold">
    <w:name w:val="Style underline + 11 pt Bold"/>
    <w:basedOn w:val="underline"/>
    <w:rsid w:val="006D0C5D"/>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D0C5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D0C5D"/>
    <w:rPr>
      <w:rFonts w:ascii="Calibri" w:eastAsia="Times New Roman" w:hAnsi="Calibri"/>
      <w:sz w:val="22"/>
      <w:u w:val="single"/>
      <w:bdr w:val="single" w:sz="4" w:space="0" w:color="auto"/>
    </w:rPr>
  </w:style>
  <w:style w:type="character" w:customStyle="1" w:styleId="Style9pt">
    <w:name w:val="Style 9 pt"/>
    <w:basedOn w:val="DefaultParagraphFont"/>
    <w:rsid w:val="006D0C5D"/>
    <w:rPr>
      <w:rFonts w:ascii="Times New Roman" w:hAnsi="Times New Roman"/>
      <w:sz w:val="20"/>
    </w:rPr>
  </w:style>
  <w:style w:type="paragraph" w:customStyle="1" w:styleId="StyleStyle49pt3">
    <w:name w:val="Style Style4 + 9 pt3"/>
    <w:basedOn w:val="Style4"/>
    <w:link w:val="StyleStyle49pt3Char"/>
    <w:qFormat/>
    <w:rsid w:val="006D0C5D"/>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6D0C5D"/>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6D0C5D"/>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6D0C5D"/>
    <w:rPr>
      <w:rFonts w:ascii="Calibri" w:eastAsia="Times New Roman" w:hAnsi="Calibri" w:cs="Times New Roman"/>
      <w:b/>
      <w:bCs/>
      <w:u w:val="single"/>
      <w:lang w:val="x-none"/>
    </w:rPr>
  </w:style>
  <w:style w:type="character" w:customStyle="1" w:styleId="authorbio">
    <w:name w:val="authorbio"/>
    <w:basedOn w:val="DefaultParagraphFont"/>
    <w:rsid w:val="006D0C5D"/>
  </w:style>
  <w:style w:type="character" w:customStyle="1" w:styleId="a">
    <w:name w:val="a"/>
    <w:basedOn w:val="DefaultParagraphFont"/>
    <w:rsid w:val="006D0C5D"/>
  </w:style>
  <w:style w:type="character" w:customStyle="1" w:styleId="StyleUnderline3">
    <w:name w:val="Style Underline3"/>
    <w:basedOn w:val="DefaultParagraphFont"/>
    <w:rsid w:val="006D0C5D"/>
    <w:rPr>
      <w:u w:val="single"/>
    </w:rPr>
  </w:style>
  <w:style w:type="paragraph" w:customStyle="1" w:styleId="StyleStyle111ptBorderSinglesolidlineAuto05ptL">
    <w:name w:val="Style Style1 + 11 pt Border: : (Single solid line Auto  0.5 pt L..."/>
    <w:link w:val="StyleStyle111ptBorderSinglesolidlineAuto05ptLChar"/>
    <w:qFormat/>
    <w:rsid w:val="006D0C5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D0C5D"/>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6D0C5D"/>
    <w:rPr>
      <w:u w:val="single"/>
    </w:rPr>
  </w:style>
  <w:style w:type="paragraph" w:customStyle="1" w:styleId="Circled">
    <w:name w:val="Circled"/>
    <w:link w:val="CircledChar"/>
    <w:qFormat/>
    <w:rsid w:val="006D0C5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6D0C5D"/>
    <w:rPr>
      <w:rFonts w:ascii="Times New Roman" w:eastAsia="MS Mincho" w:hAnsi="Times New Roman" w:cs="Times New Roman"/>
      <w:b/>
      <w:sz w:val="22"/>
      <w:szCs w:val="20"/>
      <w:u w:val="single"/>
      <w:lang w:eastAsia="ja-JP"/>
    </w:rPr>
  </w:style>
  <w:style w:type="character" w:customStyle="1" w:styleId="base">
    <w:name w:val="base"/>
    <w:basedOn w:val="DefaultParagraphFont"/>
    <w:rsid w:val="006D0C5D"/>
  </w:style>
  <w:style w:type="character" w:customStyle="1" w:styleId="part-of-speech">
    <w:name w:val="part-of-speech"/>
    <w:basedOn w:val="DefaultParagraphFont"/>
    <w:rsid w:val="006D0C5D"/>
  </w:style>
  <w:style w:type="character" w:customStyle="1" w:styleId="sep">
    <w:name w:val="sep"/>
    <w:basedOn w:val="DefaultParagraphFont"/>
    <w:rsid w:val="006D0C5D"/>
  </w:style>
  <w:style w:type="character" w:customStyle="1" w:styleId="pron">
    <w:name w:val="pron"/>
    <w:basedOn w:val="DefaultParagraphFont"/>
    <w:rsid w:val="006D0C5D"/>
  </w:style>
  <w:style w:type="paragraph" w:customStyle="1" w:styleId="StyleStyle4LatinTimesNewRomanAsianSimSun">
    <w:name w:val="Style Style4 + (Latin) Times New Roman (Asian) SimSun"/>
    <w:basedOn w:val="Normal"/>
    <w:link w:val="StyleStyle4LatinTimesNewRomanAsianSimSunChar"/>
    <w:qFormat/>
    <w:rsid w:val="006D0C5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D0C5D"/>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D0C5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D0C5D"/>
    <w:rPr>
      <w:rFonts w:ascii="Calibri" w:eastAsia="SimSun" w:hAnsi="Calibri"/>
      <w:b/>
      <w:bCs/>
      <w:sz w:val="22"/>
      <w:u w:val="single"/>
    </w:rPr>
  </w:style>
  <w:style w:type="character" w:customStyle="1" w:styleId="CharChar3">
    <w:name w:val="Char Char3"/>
    <w:basedOn w:val="DefaultParagraphFont"/>
    <w:rsid w:val="006D0C5D"/>
    <w:rPr>
      <w:rFonts w:cs="Arial"/>
      <w:b/>
      <w:bCs/>
      <w:iCs/>
      <w:lang w:val="en-US" w:eastAsia="en-US" w:bidi="ar-SA"/>
    </w:rPr>
  </w:style>
  <w:style w:type="character" w:customStyle="1" w:styleId="SubtitleChar1">
    <w:name w:val="Subtitle Char1"/>
    <w:aliases w:val="Underlined card text Char1"/>
    <w:basedOn w:val="DefaultParagraphFont"/>
    <w:rsid w:val="006D0C5D"/>
    <w:rPr>
      <w:color w:val="5A5A5A" w:themeColor="text1" w:themeTint="A5"/>
      <w:spacing w:val="15"/>
      <w:sz w:val="22"/>
      <w:szCs w:val="22"/>
    </w:rPr>
  </w:style>
  <w:style w:type="paragraph" w:customStyle="1" w:styleId="StyleStyle411pt1">
    <w:name w:val="Style Style4 + 11 pt1"/>
    <w:basedOn w:val="Style4"/>
    <w:link w:val="StyleStyle411pt1Char"/>
    <w:qFormat/>
    <w:rsid w:val="006D0C5D"/>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6D0C5D"/>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6D0C5D"/>
    <w:rPr>
      <w:b/>
      <w:u w:val="single"/>
      <w:lang w:val="en-US" w:eastAsia="en-US" w:bidi="ar-SA"/>
    </w:rPr>
  </w:style>
  <w:style w:type="character" w:customStyle="1" w:styleId="StyleUnderlineCharChar111pt">
    <w:name w:val="Style Underline Char Char1 + 11 pt"/>
    <w:basedOn w:val="DefaultParagraphFont"/>
    <w:rsid w:val="006D0C5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D0C5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D0C5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D0C5D"/>
    <w:rPr>
      <w:sz w:val="22"/>
      <w:u w:val="single"/>
    </w:rPr>
  </w:style>
  <w:style w:type="paragraph" w:customStyle="1" w:styleId="StyleMinimizedTextArialNarrow9pt">
    <w:name w:val="Style Minimized Text + Arial Narrow 9 pt"/>
    <w:basedOn w:val="Normal"/>
    <w:link w:val="StyleMinimizedTextArialNarrow9ptChar"/>
    <w:qFormat/>
    <w:rsid w:val="006D0C5D"/>
    <w:rPr>
      <w:rFonts w:eastAsia="Times New Roman"/>
    </w:rPr>
  </w:style>
  <w:style w:type="character" w:customStyle="1" w:styleId="StyleMinimizedTextArialNarrow9ptChar">
    <w:name w:val="Style Minimized Text + Arial Narrow 9 pt Char"/>
    <w:basedOn w:val="DefaultParagraphFont"/>
    <w:link w:val="StyleMinimizedTextArialNarrow9pt"/>
    <w:rsid w:val="006D0C5D"/>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6D0C5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D0C5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D0C5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D0C5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D0C5D"/>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6D0C5D"/>
    <w:rPr>
      <w:b w:val="0"/>
      <w:bCs/>
      <w:sz w:val="20"/>
      <w:u w:val="single"/>
      <w:lang w:val="en-US" w:eastAsia="en-US" w:bidi="ar-SA"/>
    </w:rPr>
  </w:style>
  <w:style w:type="character" w:customStyle="1" w:styleId="Styleunderline9pt">
    <w:name w:val="Style underline + 9 pt"/>
    <w:basedOn w:val="underline"/>
    <w:rsid w:val="006D0C5D"/>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6D0C5D"/>
    <w:rPr>
      <w:rFonts w:ascii="Times New Roman" w:hAnsi="Times New Roman"/>
      <w:sz w:val="20"/>
    </w:rPr>
  </w:style>
  <w:style w:type="character" w:customStyle="1" w:styleId="Styleunderline9pt1">
    <w:name w:val="Style underline + 9 pt1"/>
    <w:basedOn w:val="underline"/>
    <w:rsid w:val="006D0C5D"/>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6D0C5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D0C5D"/>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6D0C5D"/>
    <w:rPr>
      <w:b/>
      <w:bCs/>
      <w:noProof w:val="0"/>
      <w:sz w:val="20"/>
      <w:u w:val="single"/>
      <w:lang w:val="en-US" w:eastAsia="en-US" w:bidi="ar-SA"/>
    </w:rPr>
  </w:style>
  <w:style w:type="character" w:customStyle="1" w:styleId="Hyperlink23">
    <w:name w:val="Hyperlink23"/>
    <w:basedOn w:val="DefaultParagraphFont"/>
    <w:rsid w:val="006D0C5D"/>
    <w:rPr>
      <w:color w:val="3300CC"/>
      <w:u w:val="single"/>
    </w:rPr>
  </w:style>
  <w:style w:type="paragraph" w:customStyle="1" w:styleId="cardCharChar">
    <w:name w:val="card Char Char"/>
    <w:basedOn w:val="Normal"/>
    <w:link w:val="cardCharCharChar"/>
    <w:qFormat/>
    <w:rsid w:val="006D0C5D"/>
    <w:pPr>
      <w:ind w:left="288" w:right="288"/>
    </w:pPr>
    <w:rPr>
      <w:rFonts w:eastAsia="Times New Roman"/>
      <w:szCs w:val="20"/>
    </w:rPr>
  </w:style>
  <w:style w:type="character" w:customStyle="1" w:styleId="cardCharCharChar">
    <w:name w:val="card Char Char Char"/>
    <w:basedOn w:val="DefaultParagraphFont"/>
    <w:link w:val="cardCharChar"/>
    <w:rsid w:val="006D0C5D"/>
    <w:rPr>
      <w:rFonts w:ascii="Calibri" w:eastAsia="Times New Roman" w:hAnsi="Calibri"/>
      <w:sz w:val="22"/>
      <w:szCs w:val="20"/>
    </w:rPr>
  </w:style>
  <w:style w:type="character" w:customStyle="1" w:styleId="StyleunderlineArialNarrow9ptBold">
    <w:name w:val="Style underline + Arial Narrow 9 pt Bold"/>
    <w:basedOn w:val="underline"/>
    <w:rsid w:val="006D0C5D"/>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6D0C5D"/>
  </w:style>
  <w:style w:type="character" w:customStyle="1" w:styleId="StylecardCharCharArialNarrow9ptChar">
    <w:name w:val="Style card Char Char + Arial Narrow 9 pt Char"/>
    <w:basedOn w:val="cardCharCharChar"/>
    <w:link w:val="StylecardCharCharArialNarrow9pt"/>
    <w:rsid w:val="006D0C5D"/>
    <w:rPr>
      <w:rFonts w:ascii="Calibri" w:eastAsia="Times New Roman" w:hAnsi="Calibri"/>
      <w:sz w:val="22"/>
      <w:szCs w:val="20"/>
    </w:rPr>
  </w:style>
  <w:style w:type="character" w:customStyle="1" w:styleId="CardTextChar10">
    <w:name w:val="Card Text Char1"/>
    <w:basedOn w:val="DefaultParagraphFont"/>
    <w:rsid w:val="006D0C5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D0C5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6D0C5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D0C5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6D0C5D"/>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6D0C5D"/>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6D0C5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6D0C5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D0C5D"/>
    <w:rPr>
      <w:rFonts w:eastAsia="Times New Roman"/>
    </w:rPr>
  </w:style>
  <w:style w:type="character" w:customStyle="1" w:styleId="TextsmallChar">
    <w:name w:val="Textsmall Char"/>
    <w:basedOn w:val="DefaultParagraphFont"/>
    <w:link w:val="Textsmall"/>
    <w:rsid w:val="006D0C5D"/>
    <w:rPr>
      <w:rFonts w:ascii="Calibri" w:eastAsia="Times New Roman" w:hAnsi="Calibri"/>
      <w:sz w:val="22"/>
    </w:rPr>
  </w:style>
  <w:style w:type="character" w:customStyle="1" w:styleId="CharChar111">
    <w:name w:val="Char Char111"/>
    <w:basedOn w:val="DefaultParagraphFont"/>
    <w:rsid w:val="006D0C5D"/>
    <w:rPr>
      <w:rFonts w:cs="Arial"/>
      <w:bCs/>
      <w:szCs w:val="26"/>
      <w:u w:val="single"/>
      <w:lang w:val="en-US" w:eastAsia="en-US" w:bidi="ar-SA"/>
    </w:rPr>
  </w:style>
  <w:style w:type="paragraph" w:customStyle="1" w:styleId="cardtextsmall">
    <w:name w:val="card text small"/>
    <w:basedOn w:val="Normal"/>
    <w:qFormat/>
    <w:rsid w:val="006D0C5D"/>
    <w:rPr>
      <w:rFonts w:ascii="Arial Narrow" w:eastAsia="Times New Roman" w:hAnsi="Arial Narrow"/>
    </w:rPr>
  </w:style>
  <w:style w:type="character" w:customStyle="1" w:styleId="AUnterdline">
    <w:name w:val="AUnterdline"/>
    <w:qFormat/>
    <w:rsid w:val="006D0C5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D0C5D"/>
    <w:rPr>
      <w:rFonts w:ascii="Times New Roman" w:hAnsi="Times New Roman"/>
      <w:b/>
      <w:bCs/>
      <w:sz w:val="20"/>
      <w:u w:val="single"/>
      <w:bdr w:val="single" w:sz="4" w:space="0" w:color="auto"/>
    </w:rPr>
  </w:style>
  <w:style w:type="character" w:customStyle="1" w:styleId="highlightedsearchterm">
    <w:name w:val="highlightedsearchterm"/>
    <w:rsid w:val="006D0C5D"/>
  </w:style>
  <w:style w:type="character" w:customStyle="1" w:styleId="StyleUnderline1">
    <w:name w:val="Style Underline1"/>
    <w:basedOn w:val="DefaultParagraphFont"/>
    <w:rsid w:val="006D0C5D"/>
    <w:rPr>
      <w:rFonts w:ascii="Times New Roman" w:hAnsi="Times New Roman"/>
      <w:sz w:val="20"/>
      <w:u w:val="single"/>
    </w:rPr>
  </w:style>
  <w:style w:type="paragraph" w:customStyle="1" w:styleId="StyleStyle49pt10">
    <w:name w:val="Style Style4 + 9 pt10"/>
    <w:basedOn w:val="Style4"/>
    <w:link w:val="StyleStyle49pt10Char"/>
    <w:qFormat/>
    <w:rsid w:val="006D0C5D"/>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6D0C5D"/>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6D0C5D"/>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6D0C5D"/>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6D0C5D"/>
    <w:pPr>
      <w:ind w:left="288"/>
    </w:pPr>
    <w:rPr>
      <w:rFonts w:eastAsia="Times New Roman"/>
      <w:u w:val="single"/>
    </w:rPr>
  </w:style>
  <w:style w:type="character" w:customStyle="1" w:styleId="NormalUnderlineChar">
    <w:name w:val="Normal Underline Char"/>
    <w:link w:val="NormalUnderline"/>
    <w:rsid w:val="006D0C5D"/>
    <w:rPr>
      <w:rFonts w:ascii="Calibri" w:eastAsia="Times New Roman" w:hAnsi="Calibri"/>
      <w:sz w:val="22"/>
      <w:u w:val="single"/>
    </w:rPr>
  </w:style>
  <w:style w:type="character" w:customStyle="1" w:styleId="DontRead">
    <w:name w:val="Don't Read"/>
    <w:qFormat/>
    <w:rsid w:val="006D0C5D"/>
    <w:rPr>
      <w:rFonts w:ascii="Times New Roman" w:hAnsi="Times New Roman"/>
      <w:sz w:val="16"/>
    </w:rPr>
  </w:style>
  <w:style w:type="paragraph" w:customStyle="1" w:styleId="Underlinestyle">
    <w:name w:val="Underline style"/>
    <w:basedOn w:val="Normal"/>
    <w:qFormat/>
    <w:rsid w:val="006D0C5D"/>
    <w:rPr>
      <w:rFonts w:eastAsia="Times New Roman"/>
      <w:u w:val="single"/>
    </w:rPr>
  </w:style>
  <w:style w:type="character" w:customStyle="1" w:styleId="Style11ptUnderline3">
    <w:name w:val="Style 11 pt Underline3"/>
    <w:rsid w:val="006D0C5D"/>
    <w:rPr>
      <w:sz w:val="20"/>
      <w:u w:val="single"/>
    </w:rPr>
  </w:style>
  <w:style w:type="character" w:customStyle="1" w:styleId="27">
    <w:name w:val="27"/>
    <w:rsid w:val="006D0C5D"/>
    <w:rPr>
      <w:rFonts w:cs="Arial"/>
      <w:bCs/>
      <w:sz w:val="20"/>
      <w:u w:val="single"/>
      <w:lang w:val="en-US" w:eastAsia="en-US" w:bidi="ar-SA"/>
    </w:rPr>
  </w:style>
  <w:style w:type="character" w:customStyle="1" w:styleId="2">
    <w:name w:val="2"/>
    <w:rsid w:val="006D0C5D"/>
    <w:rPr>
      <w:rFonts w:cs="Arial"/>
      <w:bCs/>
      <w:sz w:val="20"/>
      <w:u w:val="single"/>
      <w:lang w:val="en-US" w:eastAsia="en-US" w:bidi="ar-SA"/>
    </w:rPr>
  </w:style>
  <w:style w:type="character" w:customStyle="1" w:styleId="Style9ptUnderline11">
    <w:name w:val="Style 9 pt Underline11"/>
    <w:basedOn w:val="DefaultParagraphFont"/>
    <w:rsid w:val="006D0C5D"/>
    <w:rPr>
      <w:sz w:val="20"/>
      <w:u w:val="single"/>
    </w:rPr>
  </w:style>
  <w:style w:type="character" w:customStyle="1" w:styleId="Style9ptBoldUnderline5">
    <w:name w:val="Style 9 pt Bold Underline5"/>
    <w:basedOn w:val="DefaultParagraphFont"/>
    <w:rsid w:val="006D0C5D"/>
    <w:rPr>
      <w:b/>
      <w:bCs/>
      <w:sz w:val="20"/>
      <w:u w:val="single"/>
    </w:rPr>
  </w:style>
  <w:style w:type="character" w:customStyle="1" w:styleId="CharChar114">
    <w:name w:val="Char Char114"/>
    <w:basedOn w:val="DefaultParagraphFont"/>
    <w:rsid w:val="006D0C5D"/>
    <w:rPr>
      <w:rFonts w:cs="Arial"/>
      <w:bCs/>
      <w:szCs w:val="26"/>
      <w:u w:val="single"/>
      <w:lang w:val="en-US" w:eastAsia="en-US" w:bidi="ar-SA"/>
    </w:rPr>
  </w:style>
  <w:style w:type="character" w:customStyle="1" w:styleId="CharChar113">
    <w:name w:val="Char Char113"/>
    <w:basedOn w:val="DefaultParagraphFont"/>
    <w:rsid w:val="006D0C5D"/>
    <w:rPr>
      <w:rFonts w:cs="Arial"/>
      <w:bCs/>
      <w:szCs w:val="26"/>
      <w:u w:val="single"/>
      <w:lang w:val="en-US" w:eastAsia="en-US" w:bidi="ar-SA"/>
    </w:rPr>
  </w:style>
  <w:style w:type="character" w:customStyle="1" w:styleId="CharChar112">
    <w:name w:val="Char Char112"/>
    <w:basedOn w:val="DefaultParagraphFont"/>
    <w:rsid w:val="006D0C5D"/>
    <w:rPr>
      <w:rFonts w:cs="Arial"/>
      <w:bCs/>
      <w:szCs w:val="26"/>
      <w:u w:val="single"/>
      <w:lang w:val="en-US" w:eastAsia="en-US" w:bidi="ar-SA"/>
    </w:rPr>
  </w:style>
  <w:style w:type="character" w:customStyle="1" w:styleId="ssl0">
    <w:name w:val="ss_l0"/>
    <w:basedOn w:val="DefaultParagraphFont"/>
    <w:rsid w:val="006D0C5D"/>
  </w:style>
  <w:style w:type="paragraph" w:customStyle="1" w:styleId="WW-Default1">
    <w:name w:val="WW-Default1"/>
    <w:basedOn w:val="Normal"/>
    <w:qFormat/>
    <w:rsid w:val="006D0C5D"/>
    <w:pPr>
      <w:suppressAutoHyphens/>
    </w:pPr>
    <w:rPr>
      <w:rFonts w:eastAsia="Times New Roman"/>
      <w:b/>
      <w:bCs/>
      <w:szCs w:val="20"/>
      <w:lang w:eastAsia="ar-SA"/>
    </w:rPr>
  </w:style>
  <w:style w:type="character" w:customStyle="1" w:styleId="zoomme">
    <w:name w:val="zoomme"/>
    <w:basedOn w:val="DefaultParagraphFont"/>
    <w:rsid w:val="006D0C5D"/>
  </w:style>
  <w:style w:type="character" w:customStyle="1" w:styleId="Date1">
    <w:name w:val="Date1"/>
    <w:basedOn w:val="DefaultParagraphFont"/>
    <w:rsid w:val="006D0C5D"/>
  </w:style>
  <w:style w:type="character" w:customStyle="1" w:styleId="classauthor">
    <w:name w:val="class=&quot;author&quot;"/>
    <w:basedOn w:val="DefaultParagraphFont"/>
    <w:rsid w:val="006D0C5D"/>
  </w:style>
  <w:style w:type="paragraph" w:customStyle="1" w:styleId="CardStyle0">
    <w:name w:val="Card Style"/>
    <w:basedOn w:val="Normal"/>
    <w:link w:val="CardStyleChar"/>
    <w:qFormat/>
    <w:rsid w:val="006D0C5D"/>
    <w:rPr>
      <w:rFonts w:eastAsia="Times New Roman"/>
    </w:rPr>
  </w:style>
  <w:style w:type="character" w:customStyle="1" w:styleId="CharCharChar">
    <w:name w:val="Char Char Char"/>
    <w:basedOn w:val="DefaultParagraphFont"/>
    <w:rsid w:val="006D0C5D"/>
    <w:rPr>
      <w:rFonts w:cs="Arial"/>
      <w:bCs/>
      <w:szCs w:val="26"/>
      <w:u w:val="single"/>
      <w:lang w:val="en-US" w:eastAsia="en-US" w:bidi="ar-SA"/>
    </w:rPr>
  </w:style>
  <w:style w:type="character" w:customStyle="1" w:styleId="texto1">
    <w:name w:val="texto1"/>
    <w:rsid w:val="006D0C5D"/>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D0C5D"/>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D0C5D"/>
    <w:rPr>
      <w:rFonts w:ascii="Calibri" w:eastAsia="Times New Roman" w:hAnsi="Calibri" w:cs="Arial"/>
      <w:b/>
      <w:szCs w:val="28"/>
    </w:rPr>
  </w:style>
  <w:style w:type="paragraph" w:customStyle="1" w:styleId="Style23">
    <w:name w:val="Style23"/>
    <w:basedOn w:val="Normal"/>
    <w:uiPriority w:val="99"/>
    <w:qFormat/>
    <w:rsid w:val="006D0C5D"/>
    <w:pPr>
      <w:widowControl w:val="0"/>
      <w:autoSpaceDE w:val="0"/>
      <w:autoSpaceDN w:val="0"/>
      <w:adjustRightInd w:val="0"/>
      <w:spacing w:line="209" w:lineRule="exact"/>
    </w:pPr>
    <w:rPr>
      <w:rFonts w:eastAsia="SimSun"/>
    </w:rPr>
  </w:style>
  <w:style w:type="character" w:customStyle="1" w:styleId="gray">
    <w:name w:val="gray"/>
    <w:basedOn w:val="DefaultParagraphFont"/>
    <w:rsid w:val="006D0C5D"/>
  </w:style>
  <w:style w:type="paragraph" w:customStyle="1" w:styleId="Tagtemplate">
    <w:name w:val="Tagtemplate"/>
    <w:basedOn w:val="Normal"/>
    <w:link w:val="TagtemplateChar"/>
    <w:autoRedefine/>
    <w:qFormat/>
    <w:rsid w:val="006D0C5D"/>
    <w:pPr>
      <w:keepNext/>
      <w:keepLines/>
    </w:pPr>
    <w:rPr>
      <w:rFonts w:eastAsia="Calibri"/>
      <w:b/>
    </w:rPr>
  </w:style>
  <w:style w:type="character" w:customStyle="1" w:styleId="TagtemplateChar">
    <w:name w:val="Tagtemplate Char"/>
    <w:basedOn w:val="DefaultParagraphFont"/>
    <w:link w:val="Tagtemplate"/>
    <w:rsid w:val="006D0C5D"/>
    <w:rPr>
      <w:rFonts w:ascii="Calibri" w:eastAsia="Calibri" w:hAnsi="Calibri"/>
      <w:b/>
      <w:sz w:val="22"/>
    </w:rPr>
  </w:style>
  <w:style w:type="character" w:customStyle="1" w:styleId="Styleunderline11ptBorderSinglesolidlineAuto05p">
    <w:name w:val="Style underline + 11 pt Border: : (Single solid line Auto  0.5 p..."/>
    <w:rsid w:val="006D0C5D"/>
    <w:rPr>
      <w:sz w:val="20"/>
      <w:u w:val="single"/>
      <w:bdr w:val="single" w:sz="4" w:space="0" w:color="auto"/>
    </w:rPr>
  </w:style>
  <w:style w:type="paragraph" w:customStyle="1" w:styleId="Citation-FirstLine">
    <w:name w:val="Citation - First Line"/>
    <w:basedOn w:val="Normal"/>
    <w:next w:val="Normal"/>
    <w:autoRedefine/>
    <w:qFormat/>
    <w:rsid w:val="006D0C5D"/>
    <w:pPr>
      <w:spacing w:line="240" w:lineRule="atLeast"/>
      <w:jc w:val="both"/>
    </w:pPr>
    <w:rPr>
      <w:rFonts w:ascii="Book Antiqua" w:eastAsia="Times New Roman" w:hAnsi="Book Antiqua"/>
    </w:rPr>
  </w:style>
  <w:style w:type="character" w:customStyle="1" w:styleId="CardText-Underlined">
    <w:name w:val="Card Text - Underlined"/>
    <w:rsid w:val="006D0C5D"/>
    <w:rPr>
      <w:b/>
      <w:sz w:val="20"/>
      <w:u w:val="single"/>
    </w:rPr>
  </w:style>
  <w:style w:type="paragraph" w:customStyle="1" w:styleId="Citation-Complete">
    <w:name w:val="Citation - Complete"/>
    <w:basedOn w:val="Normal"/>
    <w:next w:val="Normal"/>
    <w:link w:val="Citation-CompleteChar"/>
    <w:autoRedefine/>
    <w:qFormat/>
    <w:rsid w:val="006D0C5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D0C5D"/>
    <w:rPr>
      <w:rFonts w:ascii="Book Antiqua" w:eastAsia="Times New Roman" w:hAnsi="Book Antiqua"/>
      <w:sz w:val="22"/>
    </w:rPr>
  </w:style>
  <w:style w:type="character" w:customStyle="1" w:styleId="MicroTextChar">
    <w:name w:val="MicroText Char"/>
    <w:link w:val="MicroText"/>
    <w:rsid w:val="006D0C5D"/>
    <w:rPr>
      <w:rFonts w:ascii="Arial Narrow" w:hAnsi="Arial Narrow"/>
      <w:sz w:val="12"/>
    </w:rPr>
  </w:style>
  <w:style w:type="character" w:customStyle="1" w:styleId="Style11ptItalic">
    <w:name w:val="Style 11 pt Italic"/>
    <w:basedOn w:val="DefaultParagraphFont"/>
    <w:rsid w:val="006D0C5D"/>
    <w:rPr>
      <w:rFonts w:ascii="Times New Roman" w:hAnsi="Times New Roman"/>
      <w:i/>
      <w:iCs/>
      <w:sz w:val="20"/>
    </w:rPr>
  </w:style>
  <w:style w:type="character" w:customStyle="1" w:styleId="BoldandUnderlineChar">
    <w:name w:val="Bold and Underline Char"/>
    <w:basedOn w:val="DefaultParagraphFont"/>
    <w:link w:val="BoldandUnderline"/>
    <w:locked/>
    <w:rsid w:val="006D0C5D"/>
    <w:rPr>
      <w:b/>
      <w:u w:val="single"/>
    </w:rPr>
  </w:style>
  <w:style w:type="paragraph" w:customStyle="1" w:styleId="BoldandUnderline">
    <w:name w:val="Bold and Underline"/>
    <w:basedOn w:val="Normal"/>
    <w:link w:val="BoldandUnderlineChar"/>
    <w:qFormat/>
    <w:rsid w:val="006D0C5D"/>
    <w:rPr>
      <w:rFonts w:asciiTheme="minorHAnsi" w:hAnsiTheme="minorHAnsi"/>
      <w:b/>
      <w:sz w:val="24"/>
      <w:u w:val="single"/>
    </w:rPr>
  </w:style>
  <w:style w:type="character" w:customStyle="1" w:styleId="hdr">
    <w:name w:val="hdr"/>
    <w:basedOn w:val="DefaultParagraphFont"/>
    <w:rsid w:val="006D0C5D"/>
  </w:style>
  <w:style w:type="paragraph" w:customStyle="1" w:styleId="StyleStyle49ptBold3">
    <w:name w:val="Style Style4 + 9 pt Bold3"/>
    <w:basedOn w:val="Style4"/>
    <w:link w:val="StyleStyle49ptBold3Char"/>
    <w:qFormat/>
    <w:rsid w:val="006D0C5D"/>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6D0C5D"/>
    <w:rPr>
      <w:rFonts w:ascii="Calibri" w:eastAsia="Times New Roman" w:hAnsi="Calibri" w:cs="Times New Roman"/>
      <w:b/>
      <w:bCs/>
      <w:u w:val="single"/>
      <w:lang w:val="x-none"/>
    </w:rPr>
  </w:style>
  <w:style w:type="character" w:customStyle="1" w:styleId="Style9ptUnderline6">
    <w:name w:val="Style 9 pt Underline6"/>
    <w:basedOn w:val="DefaultParagraphFont"/>
    <w:rsid w:val="006D0C5D"/>
    <w:rPr>
      <w:sz w:val="20"/>
      <w:u w:val="single"/>
    </w:rPr>
  </w:style>
  <w:style w:type="character" w:customStyle="1" w:styleId="ct-with-fmlt">
    <w:name w:val="ct-with-fmlt"/>
    <w:basedOn w:val="DefaultParagraphFont"/>
    <w:rsid w:val="006D0C5D"/>
  </w:style>
  <w:style w:type="paragraph" w:customStyle="1" w:styleId="StyleStyle49pt">
    <w:name w:val="Style Style4 + 9 pt"/>
    <w:basedOn w:val="Normal"/>
    <w:link w:val="StyleStyle49ptChar"/>
    <w:qFormat/>
    <w:rsid w:val="006D0C5D"/>
    <w:rPr>
      <w:rFonts w:eastAsia="Times New Roman"/>
      <w:u w:val="single"/>
    </w:rPr>
  </w:style>
  <w:style w:type="character" w:customStyle="1" w:styleId="StyleStyle49ptChar">
    <w:name w:val="Style Style4 + 9 pt Char"/>
    <w:basedOn w:val="DefaultParagraphFont"/>
    <w:link w:val="StyleStyle49pt"/>
    <w:rsid w:val="006D0C5D"/>
    <w:rPr>
      <w:rFonts w:ascii="Calibri" w:eastAsia="Times New Roman" w:hAnsi="Calibri"/>
      <w:sz w:val="22"/>
      <w:u w:val="single"/>
    </w:rPr>
  </w:style>
  <w:style w:type="paragraph" w:customStyle="1" w:styleId="StyleStyle49ptBold">
    <w:name w:val="Style Style4 + 9 pt Bold"/>
    <w:basedOn w:val="Normal"/>
    <w:link w:val="StyleStyle49ptBoldChar"/>
    <w:qFormat/>
    <w:rsid w:val="006D0C5D"/>
    <w:rPr>
      <w:rFonts w:eastAsia="Times New Roman"/>
      <w:b/>
      <w:bCs/>
      <w:u w:val="single"/>
    </w:rPr>
  </w:style>
  <w:style w:type="character" w:customStyle="1" w:styleId="StyleStyle49ptBoldChar">
    <w:name w:val="Style Style4 + 9 pt Bold Char"/>
    <w:basedOn w:val="DefaultParagraphFont"/>
    <w:link w:val="StyleStyle49ptBold"/>
    <w:rsid w:val="006D0C5D"/>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6D0C5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D0C5D"/>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6D0C5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D0C5D"/>
    <w:rPr>
      <w:rFonts w:ascii="Arial" w:eastAsia="Times New Roman" w:hAnsi="Arial" w:cs="Arial"/>
      <w:b/>
      <w:bCs/>
      <w:sz w:val="22"/>
      <w:u w:val="single"/>
    </w:rPr>
  </w:style>
  <w:style w:type="paragraph" w:customStyle="1" w:styleId="StyleUnderlined11pt">
    <w:name w:val="Style Underlined + 11 pt"/>
    <w:link w:val="StyleUnderlined11ptChar"/>
    <w:qFormat/>
    <w:rsid w:val="006D0C5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D0C5D"/>
    <w:rPr>
      <w:rFonts w:ascii="Arial" w:eastAsia="Times New Roman" w:hAnsi="Arial" w:cs="Arial"/>
      <w:sz w:val="22"/>
      <w:u w:val="single"/>
    </w:rPr>
  </w:style>
  <w:style w:type="character" w:customStyle="1" w:styleId="newscontent">
    <w:name w:val="newscontent"/>
    <w:rsid w:val="006D0C5D"/>
  </w:style>
  <w:style w:type="character" w:customStyle="1" w:styleId="StyleUnderlinePatternClearYellow">
    <w:name w:val="Style Underline Pattern: Clear (Yellow)"/>
    <w:basedOn w:val="DefaultParagraphFont"/>
    <w:rsid w:val="006D0C5D"/>
    <w:rPr>
      <w:u w:val="single"/>
      <w:shd w:val="clear" w:color="auto" w:fill="00FF00"/>
    </w:rPr>
  </w:style>
  <w:style w:type="paragraph" w:customStyle="1" w:styleId="StyleUnderlineChar11pt3">
    <w:name w:val="Style Underline Char + 11 pt3"/>
    <w:link w:val="StyleUnderlineChar11pt3Char"/>
    <w:qFormat/>
    <w:rsid w:val="006D0C5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D0C5D"/>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6D0C5D"/>
    <w:rPr>
      <w:b w:val="0"/>
      <w:bCs/>
      <w:u w:val="single"/>
    </w:rPr>
  </w:style>
  <w:style w:type="paragraph" w:customStyle="1" w:styleId="Cite2">
    <w:name w:val="Cite 2"/>
    <w:basedOn w:val="Normal"/>
    <w:qFormat/>
    <w:rsid w:val="006D0C5D"/>
    <w:rPr>
      <w:rFonts w:eastAsia="MS Mincho"/>
      <w:b/>
      <w:u w:val="single"/>
    </w:rPr>
  </w:style>
  <w:style w:type="character" w:customStyle="1" w:styleId="StyleunderlineBold">
    <w:name w:val="Style underline + Bold"/>
    <w:basedOn w:val="underline"/>
    <w:rsid w:val="006D0C5D"/>
    <w:rPr>
      <w:rFonts w:ascii="Times New Roman" w:hAnsi="Times New Roman" w:cs="Times New Roman" w:hint="default"/>
      <w:b w:val="0"/>
      <w:bCs/>
      <w:sz w:val="20"/>
      <w:u w:val="single"/>
    </w:rPr>
  </w:style>
  <w:style w:type="paragraph" w:customStyle="1" w:styleId="cards0">
    <w:name w:val="cards"/>
    <w:basedOn w:val="Cites"/>
    <w:qFormat/>
    <w:rsid w:val="006D0C5D"/>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6D0C5D"/>
    <w:rPr>
      <w:sz w:val="20"/>
      <w:u w:val="single"/>
    </w:rPr>
  </w:style>
  <w:style w:type="character" w:customStyle="1" w:styleId="slug-pub-date">
    <w:name w:val="slug-pub-date"/>
    <w:basedOn w:val="DefaultParagraphFont"/>
    <w:rsid w:val="006D0C5D"/>
  </w:style>
  <w:style w:type="character" w:customStyle="1" w:styleId="slug-vol">
    <w:name w:val="slug-vol"/>
    <w:basedOn w:val="DefaultParagraphFont"/>
    <w:rsid w:val="006D0C5D"/>
  </w:style>
  <w:style w:type="character" w:customStyle="1" w:styleId="slug-issue">
    <w:name w:val="slug-issue"/>
    <w:basedOn w:val="DefaultParagraphFont"/>
    <w:rsid w:val="006D0C5D"/>
  </w:style>
  <w:style w:type="character" w:customStyle="1" w:styleId="slug-pages">
    <w:name w:val="slug-pages"/>
    <w:basedOn w:val="DefaultParagraphFont"/>
    <w:rsid w:val="006D0C5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D0C5D"/>
    <w:rPr>
      <w:b/>
      <w:bCs/>
      <w:strike w:val="0"/>
      <w:dstrike w:val="0"/>
      <w:sz w:val="24"/>
      <w:u w:val="none"/>
      <w:effect w:val="none"/>
    </w:rPr>
  </w:style>
  <w:style w:type="character" w:customStyle="1" w:styleId="tagchar">
    <w:name w:val="tagchar"/>
    <w:basedOn w:val="DefaultParagraphFont"/>
    <w:rsid w:val="006D0C5D"/>
  </w:style>
  <w:style w:type="character" w:customStyle="1" w:styleId="pmterms11">
    <w:name w:val="pmterms11"/>
    <w:basedOn w:val="DefaultParagraphFont"/>
    <w:rsid w:val="006D0C5D"/>
    <w:rPr>
      <w:b/>
      <w:bCs/>
      <w:i w:val="0"/>
      <w:iCs w:val="0"/>
      <w:color w:val="000000"/>
    </w:rPr>
  </w:style>
  <w:style w:type="character" w:customStyle="1" w:styleId="StyleUnderlineChar9ptBold">
    <w:name w:val="Style Underline Char + 9 pt Bold"/>
    <w:basedOn w:val="DefaultParagraphFont"/>
    <w:rsid w:val="006D0C5D"/>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6D0C5D"/>
    <w:rPr>
      <w:szCs w:val="24"/>
      <w:u w:val="single"/>
      <w:lang w:val="en-US" w:eastAsia="en-US" w:bidi="ar-SA"/>
    </w:rPr>
  </w:style>
  <w:style w:type="character" w:customStyle="1" w:styleId="BoldandUnderlineChar2Char1">
    <w:name w:val="Bold and Underline Char2 Char1"/>
    <w:basedOn w:val="DefaultParagraphFont"/>
    <w:rsid w:val="006D0C5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D0C5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D0C5D"/>
    <w:rPr>
      <w:szCs w:val="24"/>
      <w:u w:val="single"/>
      <w:lang w:val="en-US" w:eastAsia="en-US" w:bidi="ar-SA"/>
    </w:rPr>
  </w:style>
  <w:style w:type="paragraph" w:customStyle="1" w:styleId="Language">
    <w:name w:val="Language"/>
    <w:basedOn w:val="Normal"/>
    <w:link w:val="LanguageChar"/>
    <w:qFormat/>
    <w:rsid w:val="006D0C5D"/>
    <w:rPr>
      <w:rFonts w:eastAsia="Times New Roman"/>
      <w:strike/>
      <w:szCs w:val="20"/>
    </w:rPr>
  </w:style>
  <w:style w:type="character" w:customStyle="1" w:styleId="LanguageChar">
    <w:name w:val="Language Char"/>
    <w:basedOn w:val="DefaultParagraphFont"/>
    <w:link w:val="Language"/>
    <w:rsid w:val="006D0C5D"/>
    <w:rPr>
      <w:rFonts w:ascii="Calibri" w:eastAsia="Times New Roman" w:hAnsi="Calibri"/>
      <w:strike/>
      <w:sz w:val="22"/>
      <w:szCs w:val="20"/>
    </w:rPr>
  </w:style>
  <w:style w:type="paragraph" w:customStyle="1" w:styleId="UnderlineChar3">
    <w:name w:val="Underline Char3"/>
    <w:basedOn w:val="Normal"/>
    <w:link w:val="UnderlineChar3Char"/>
    <w:qFormat/>
    <w:rsid w:val="006D0C5D"/>
    <w:rPr>
      <w:rFonts w:eastAsia="Times New Roman"/>
      <w:u w:val="single"/>
    </w:rPr>
  </w:style>
  <w:style w:type="character" w:customStyle="1" w:styleId="UnderlineChar3Char">
    <w:name w:val="Underline Char3 Char"/>
    <w:basedOn w:val="DefaultParagraphFont"/>
    <w:link w:val="UnderlineChar3"/>
    <w:rsid w:val="006D0C5D"/>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6D0C5D"/>
    <w:rPr>
      <w:rFonts w:eastAsia="Times New Roman"/>
      <w:b/>
      <w:u w:val="single"/>
    </w:rPr>
  </w:style>
  <w:style w:type="character" w:customStyle="1" w:styleId="BoldandUnderlineChar3CharChar">
    <w:name w:val="Bold and Underline Char3 Char Char"/>
    <w:basedOn w:val="DefaultParagraphFont"/>
    <w:link w:val="BoldandUnderlineChar3Char"/>
    <w:rsid w:val="006D0C5D"/>
    <w:rPr>
      <w:rFonts w:ascii="Calibri" w:eastAsia="Times New Roman" w:hAnsi="Calibri"/>
      <w:b/>
      <w:sz w:val="22"/>
      <w:u w:val="single"/>
    </w:rPr>
  </w:style>
  <w:style w:type="character" w:customStyle="1" w:styleId="UnderlineChar1">
    <w:name w:val="Underline Char1"/>
    <w:basedOn w:val="DefaultParagraphFont"/>
    <w:rsid w:val="006D0C5D"/>
    <w:rPr>
      <w:szCs w:val="24"/>
      <w:u w:val="single"/>
      <w:lang w:val="en-US" w:eastAsia="en-US" w:bidi="ar-SA"/>
    </w:rPr>
  </w:style>
  <w:style w:type="character" w:customStyle="1" w:styleId="BoldandUnderlineChar1Char2Char">
    <w:name w:val="Bold and Underline Char1 Char2 Char"/>
    <w:basedOn w:val="DefaultParagraphFont"/>
    <w:rsid w:val="006D0C5D"/>
    <w:rPr>
      <w:b/>
      <w:szCs w:val="24"/>
      <w:u w:val="single"/>
      <w:lang w:val="en-US" w:eastAsia="en-US" w:bidi="ar-SA"/>
    </w:rPr>
  </w:style>
  <w:style w:type="paragraph" w:customStyle="1" w:styleId="HotRoute">
    <w:name w:val="Hot Route"/>
    <w:basedOn w:val="Normal"/>
    <w:link w:val="HotRouteChar0"/>
    <w:qFormat/>
    <w:rsid w:val="006D0C5D"/>
    <w:pPr>
      <w:ind w:left="144"/>
    </w:pPr>
    <w:rPr>
      <w:rFonts w:eastAsia="Times New Roman"/>
    </w:rPr>
  </w:style>
  <w:style w:type="character" w:customStyle="1" w:styleId="Style12ptBoldUnderline1">
    <w:name w:val="Style 12 pt Bold Underline1"/>
    <w:basedOn w:val="DefaultParagraphFont"/>
    <w:rsid w:val="006D0C5D"/>
    <w:rPr>
      <w:b/>
      <w:bCs/>
      <w:sz w:val="24"/>
      <w:u w:val="single"/>
    </w:rPr>
  </w:style>
  <w:style w:type="character" w:customStyle="1" w:styleId="StyleEmphasisArial12ptBoldNotItalic">
    <w:name w:val="Style Emphasis + Arial 12 pt Bold Not Italic"/>
    <w:basedOn w:val="Emphasis"/>
    <w:rsid w:val="006D0C5D"/>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6D0C5D"/>
    <w:rPr>
      <w:rFonts w:ascii="SimSun" w:eastAsia="SimSun" w:hAnsi="SimSun"/>
      <w:sz w:val="15"/>
      <w:lang w:eastAsia="zh-CN"/>
    </w:rPr>
  </w:style>
  <w:style w:type="paragraph" w:customStyle="1" w:styleId="UnreadText">
    <w:name w:val="Unread Text"/>
    <w:basedOn w:val="Normal"/>
    <w:next w:val="Normal"/>
    <w:link w:val="UnreadTextChar"/>
    <w:autoRedefine/>
    <w:qFormat/>
    <w:rsid w:val="006D0C5D"/>
    <w:pPr>
      <w:ind w:left="360"/>
    </w:pPr>
    <w:rPr>
      <w:rFonts w:ascii="SimSun" w:eastAsia="SimSun" w:hAnsi="SimSun"/>
      <w:sz w:val="15"/>
      <w:lang w:eastAsia="zh-CN"/>
    </w:rPr>
  </w:style>
  <w:style w:type="character" w:customStyle="1" w:styleId="smallChar">
    <w:name w:val="small Char"/>
    <w:rsid w:val="006D0C5D"/>
    <w:rPr>
      <w:rFonts w:ascii="Calibri" w:eastAsia="Calibri" w:hAnsi="Calibri" w:cs="Calibri"/>
      <w:sz w:val="16"/>
      <w:szCs w:val="20"/>
      <w:lang w:val="x-none" w:eastAsia="x-none"/>
    </w:rPr>
  </w:style>
  <w:style w:type="paragraph" w:customStyle="1" w:styleId="HotRoute0">
    <w:name w:val="Hot Route!"/>
    <w:basedOn w:val="Normal"/>
    <w:qFormat/>
    <w:rsid w:val="006D0C5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D0C5D"/>
    <w:rPr>
      <w:rFonts w:ascii="Times New Roman" w:hAnsi="Times New Roman" w:cs="Times New Roman"/>
      <w:sz w:val="16"/>
      <w:szCs w:val="16"/>
    </w:rPr>
  </w:style>
  <w:style w:type="character" w:customStyle="1" w:styleId="BodyText2Char1">
    <w:name w:val="Body Text 2 Char1"/>
    <w:basedOn w:val="DefaultParagraphFont"/>
    <w:semiHidden/>
    <w:rsid w:val="006D0C5D"/>
    <w:rPr>
      <w:rFonts w:ascii="Times New Roman" w:hAnsi="Times New Roman" w:cs="Times New Roman"/>
      <w:sz w:val="20"/>
    </w:rPr>
  </w:style>
  <w:style w:type="character" w:customStyle="1" w:styleId="Heading2Char1CharCharCharCharCharC">
    <w:name w:val="Heading 2 Char1 Char Char Char Char Char C"/>
    <w:rsid w:val="006D0C5D"/>
    <w:rPr>
      <w:rFonts w:cs="Arial"/>
      <w:b/>
      <w:bCs/>
      <w:iCs/>
      <w:sz w:val="24"/>
      <w:szCs w:val="28"/>
      <w:lang w:val="en-US" w:eastAsia="en-US" w:bidi="ar-SA"/>
    </w:rPr>
  </w:style>
  <w:style w:type="character" w:customStyle="1" w:styleId="underline1">
    <w:name w:val="underline1"/>
    <w:basedOn w:val="DefaultParagraphFont"/>
    <w:rsid w:val="006D0C5D"/>
    <w:rPr>
      <w:u w:val="single"/>
    </w:rPr>
  </w:style>
  <w:style w:type="character" w:customStyle="1" w:styleId="author">
    <w:name w:val="author"/>
    <w:basedOn w:val="DefaultParagraphFont"/>
    <w:rsid w:val="006D0C5D"/>
    <w:rPr>
      <w:rFonts w:ascii="Times New Roman" w:hAnsi="Times New Roman"/>
      <w:b/>
      <w:sz w:val="24"/>
    </w:rPr>
  </w:style>
  <w:style w:type="character" w:customStyle="1" w:styleId="FontStyle291">
    <w:name w:val="Font Style291"/>
    <w:basedOn w:val="DefaultParagraphFont"/>
    <w:uiPriority w:val="99"/>
    <w:rsid w:val="006D0C5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D0C5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D0C5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D0C5D"/>
    <w:rPr>
      <w:rFonts w:ascii="Calibri" w:eastAsia="Times New Roman" w:hAnsi="Calibri"/>
      <w:sz w:val="22"/>
    </w:rPr>
  </w:style>
  <w:style w:type="paragraph" w:customStyle="1" w:styleId="Cards1">
    <w:name w:val="Cards1"/>
    <w:basedOn w:val="Normal"/>
    <w:link w:val="Cards1Char"/>
    <w:qFormat/>
    <w:rsid w:val="006D0C5D"/>
    <w:pPr>
      <w:ind w:left="288"/>
    </w:pPr>
    <w:rPr>
      <w:rFonts w:eastAsia="Times New Roman"/>
      <w:u w:val="single"/>
    </w:rPr>
  </w:style>
  <w:style w:type="character" w:customStyle="1" w:styleId="Cards1Char">
    <w:name w:val="Cards1 Char"/>
    <w:basedOn w:val="DefaultParagraphFont"/>
    <w:link w:val="Cards1"/>
    <w:rsid w:val="006D0C5D"/>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6D0C5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D0C5D"/>
    <w:rPr>
      <w:rFonts w:ascii="Arial" w:eastAsia="Calibri" w:hAnsi="Arial" w:cs="Arial"/>
      <w:sz w:val="22"/>
      <w:szCs w:val="22"/>
      <w:u w:val="single"/>
    </w:rPr>
  </w:style>
  <w:style w:type="character" w:customStyle="1" w:styleId="EmphasizeThis">
    <w:name w:val="EmphasizeThis"/>
    <w:rsid w:val="006D0C5D"/>
    <w:rPr>
      <w:rFonts w:ascii="Georgia" w:hAnsi="Georgia"/>
      <w:b/>
      <w:iCs/>
      <w:sz w:val="24"/>
      <w:u w:val="thick"/>
    </w:rPr>
  </w:style>
  <w:style w:type="paragraph" w:customStyle="1" w:styleId="Stylecard8pt">
    <w:name w:val="Style card + 8 pt"/>
    <w:basedOn w:val="card"/>
    <w:link w:val="Stylecard8ptChar"/>
    <w:qFormat/>
    <w:rsid w:val="006D0C5D"/>
    <w:rPr>
      <w:rFonts w:ascii="Georgia" w:hAnsi="Georgia"/>
      <w:bCs/>
      <w:color w:val="000000"/>
      <w:lang w:eastAsia="ar-SA"/>
    </w:rPr>
  </w:style>
  <w:style w:type="character" w:customStyle="1" w:styleId="Stylecard8ptChar">
    <w:name w:val="Style card + 8 pt Char"/>
    <w:basedOn w:val="cardChar"/>
    <w:link w:val="Stylecard8pt"/>
    <w:rsid w:val="006D0C5D"/>
    <w:rPr>
      <w:rFonts w:ascii="Georgia" w:hAnsi="Georgia"/>
      <w:bCs/>
      <w:color w:val="000000"/>
      <w:sz w:val="16"/>
      <w:lang w:eastAsia="ar-SA"/>
    </w:rPr>
  </w:style>
  <w:style w:type="character" w:customStyle="1" w:styleId="bhl">
    <w:name w:val="bhl"/>
    <w:basedOn w:val="DefaultParagraphFont"/>
    <w:rsid w:val="006D0C5D"/>
  </w:style>
  <w:style w:type="paragraph" w:customStyle="1" w:styleId="TagGA11">
    <w:name w:val="Tag GA 11"/>
    <w:basedOn w:val="TOC1"/>
    <w:qFormat/>
    <w:rsid w:val="006D0C5D"/>
    <w:pPr>
      <w:spacing w:before="0" w:after="160"/>
    </w:pPr>
    <w:rPr>
      <w:rFonts w:ascii="Georgia" w:eastAsia="Calibri" w:hAnsi="Georgia"/>
      <w:u w:val="none"/>
      <w:lang w:bidi="ar-SA"/>
    </w:rPr>
  </w:style>
  <w:style w:type="paragraph" w:customStyle="1" w:styleId="CiteCard">
    <w:name w:val="Cite/Card"/>
    <w:basedOn w:val="TOC2"/>
    <w:qFormat/>
    <w:rsid w:val="006D0C5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D0C5D"/>
    <w:rPr>
      <w:rFonts w:ascii="Georgia" w:eastAsia="Times New Roman" w:hAnsi="Georgia" w:hint="default"/>
      <w:sz w:val="22"/>
      <w:u w:val="single"/>
      <w:lang w:eastAsia="zh-CN"/>
    </w:rPr>
  </w:style>
  <w:style w:type="character" w:customStyle="1" w:styleId="addmd">
    <w:name w:val="addmd"/>
    <w:basedOn w:val="DefaultParagraphFont"/>
    <w:rsid w:val="006D0C5D"/>
  </w:style>
  <w:style w:type="character" w:customStyle="1" w:styleId="UnderlinedTextCharChar">
    <w:name w:val="Underlined Text Char Char"/>
    <w:basedOn w:val="DefaultParagraphFont"/>
    <w:rsid w:val="006D0C5D"/>
    <w:rPr>
      <w:rFonts w:cs="Arial"/>
      <w:bCs/>
      <w:noProof w:val="0"/>
      <w:szCs w:val="26"/>
      <w:u w:val="single"/>
      <w:lang w:val="en-US" w:eastAsia="en-US" w:bidi="ar-SA"/>
    </w:rPr>
  </w:style>
  <w:style w:type="character" w:customStyle="1" w:styleId="CardText1Char">
    <w:name w:val="Card Text 1 Char"/>
    <w:rsid w:val="006D0C5D"/>
    <w:rPr>
      <w:rFonts w:ascii="Georgia" w:hAnsi="Georgia"/>
      <w:color w:val="000000"/>
      <w:sz w:val="22"/>
      <w:szCs w:val="22"/>
      <w:u w:val="single"/>
    </w:rPr>
  </w:style>
  <w:style w:type="character" w:customStyle="1" w:styleId="BoldUnderlining">
    <w:name w:val="Bold Underlining"/>
    <w:rsid w:val="006D0C5D"/>
    <w:rPr>
      <w:u w:val="single"/>
    </w:rPr>
  </w:style>
  <w:style w:type="character" w:customStyle="1" w:styleId="Intemphasis">
    <w:name w:val="Intemphasis"/>
    <w:uiPriority w:val="1"/>
    <w:qFormat/>
    <w:rsid w:val="006D0C5D"/>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6D0C5D"/>
    <w:pPr>
      <w:ind w:left="288" w:right="288"/>
    </w:pPr>
    <w:rPr>
      <w:szCs w:val="16"/>
    </w:rPr>
  </w:style>
  <w:style w:type="character" w:customStyle="1" w:styleId="cardtextChar3">
    <w:name w:val="cardtext Char"/>
    <w:basedOn w:val="DefaultParagraphFont"/>
    <w:link w:val="cardtext2"/>
    <w:rsid w:val="006D0C5D"/>
    <w:rPr>
      <w:rFonts w:ascii="Calibri" w:hAnsi="Calibri"/>
      <w:sz w:val="22"/>
      <w:szCs w:val="16"/>
    </w:rPr>
  </w:style>
  <w:style w:type="character" w:customStyle="1" w:styleId="BoldUnderlineChar10">
    <w:name w:val="BoldUnderline Char1"/>
    <w:rsid w:val="006D0C5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D0C5D"/>
    <w:pPr>
      <w:spacing w:after="200"/>
      <w:contextualSpacing/>
    </w:pPr>
    <w:rPr>
      <w:rFonts w:eastAsia="Calibri"/>
      <w:u w:val="single"/>
    </w:rPr>
  </w:style>
  <w:style w:type="character" w:customStyle="1" w:styleId="UnderlinedCardTextChar">
    <w:name w:val="Underlined Card Text Char"/>
    <w:link w:val="UnderlinedCardText"/>
    <w:rsid w:val="006D0C5D"/>
    <w:rPr>
      <w:rFonts w:ascii="Calibri" w:eastAsia="Calibri" w:hAnsi="Calibri"/>
      <w:sz w:val="22"/>
      <w:u w:val="single"/>
    </w:rPr>
  </w:style>
  <w:style w:type="character" w:customStyle="1" w:styleId="Hyperlink6">
    <w:name w:val="Hyperlink6"/>
    <w:basedOn w:val="DefaultParagraphFont"/>
    <w:rsid w:val="006D0C5D"/>
    <w:rPr>
      <w:color w:val="3300CC"/>
      <w:u w:val="single"/>
    </w:rPr>
  </w:style>
  <w:style w:type="paragraph" w:customStyle="1" w:styleId="Tag12">
    <w:name w:val="Tag12"/>
    <w:basedOn w:val="Normal"/>
    <w:qFormat/>
    <w:rsid w:val="006D0C5D"/>
    <w:pPr>
      <w:contextualSpacing/>
    </w:pPr>
    <w:rPr>
      <w:rFonts w:eastAsia="Cambria"/>
      <w:b/>
    </w:rPr>
  </w:style>
  <w:style w:type="character" w:customStyle="1" w:styleId="citation">
    <w:name w:val="citation"/>
    <w:basedOn w:val="DefaultParagraphFont"/>
    <w:rsid w:val="006D0C5D"/>
  </w:style>
  <w:style w:type="paragraph" w:customStyle="1" w:styleId="UnderlineText">
    <w:name w:val="Underline Text"/>
    <w:basedOn w:val="Normal"/>
    <w:link w:val="UnderlineTextChar"/>
    <w:qFormat/>
    <w:rsid w:val="006D0C5D"/>
    <w:pPr>
      <w:ind w:left="288"/>
    </w:pPr>
    <w:rPr>
      <w:rFonts w:eastAsia="Times New Roman"/>
      <w:u w:val="single"/>
    </w:rPr>
  </w:style>
  <w:style w:type="character" w:customStyle="1" w:styleId="UnderlineTextChar">
    <w:name w:val="Underline Text Char"/>
    <w:basedOn w:val="DefaultParagraphFont"/>
    <w:link w:val="UnderlineText"/>
    <w:rsid w:val="006D0C5D"/>
    <w:rPr>
      <w:rFonts w:ascii="Calibri" w:eastAsia="Times New Roman" w:hAnsi="Calibri"/>
      <w:sz w:val="22"/>
      <w:u w:val="single"/>
    </w:rPr>
  </w:style>
  <w:style w:type="character" w:customStyle="1" w:styleId="il">
    <w:name w:val="il"/>
    <w:basedOn w:val="DefaultParagraphFont"/>
    <w:rsid w:val="006D0C5D"/>
  </w:style>
  <w:style w:type="character" w:customStyle="1" w:styleId="commentstext">
    <w:name w:val="comments_text"/>
    <w:uiPriority w:val="99"/>
    <w:rsid w:val="006D0C5D"/>
    <w:rPr>
      <w:rFonts w:cs="Times New Roman"/>
    </w:rPr>
  </w:style>
  <w:style w:type="paragraph" w:customStyle="1" w:styleId="Heading42">
    <w:name w:val="Heading 42"/>
    <w:basedOn w:val="Normal"/>
    <w:qFormat/>
    <w:rsid w:val="006D0C5D"/>
    <w:rPr>
      <w:rFonts w:eastAsia="Times New Roman"/>
    </w:rPr>
  </w:style>
  <w:style w:type="paragraph" w:customStyle="1" w:styleId="DebateNormal">
    <w:name w:val="DebateNormal"/>
    <w:basedOn w:val="Normal"/>
    <w:link w:val="DebateNormalChar"/>
    <w:qFormat/>
    <w:rsid w:val="006D0C5D"/>
    <w:pPr>
      <w:spacing w:line="276" w:lineRule="auto"/>
    </w:pPr>
    <w:rPr>
      <w:rFonts w:eastAsia="Calibri"/>
      <w:szCs w:val="20"/>
    </w:rPr>
  </w:style>
  <w:style w:type="character" w:customStyle="1" w:styleId="DebateNormalChar">
    <w:name w:val="DebateNormal Char"/>
    <w:basedOn w:val="DefaultParagraphFont"/>
    <w:link w:val="DebateNormal"/>
    <w:rsid w:val="006D0C5D"/>
    <w:rPr>
      <w:rFonts w:ascii="Calibri" w:eastAsia="Calibri" w:hAnsi="Calibri"/>
      <w:sz w:val="22"/>
      <w:szCs w:val="20"/>
    </w:rPr>
  </w:style>
  <w:style w:type="paragraph" w:customStyle="1" w:styleId="DebateEmphasis">
    <w:name w:val="DebateEmphasis"/>
    <w:basedOn w:val="Normal"/>
    <w:link w:val="DebateEmphasisChar"/>
    <w:qFormat/>
    <w:rsid w:val="006D0C5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D0C5D"/>
    <w:rPr>
      <w:rFonts w:ascii="Calibri" w:eastAsia="Calibri" w:hAnsi="Calibri"/>
      <w:b/>
      <w:sz w:val="22"/>
      <w:szCs w:val="20"/>
      <w:u w:val="single"/>
    </w:rPr>
  </w:style>
  <w:style w:type="paragraph" w:customStyle="1" w:styleId="NormalCite">
    <w:name w:val="NormalCite"/>
    <w:link w:val="NormalCiteChar"/>
    <w:qFormat/>
    <w:rsid w:val="006D0C5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D0C5D"/>
    <w:rPr>
      <w:rFonts w:ascii="Times New Roman" w:eastAsiaTheme="minorHAnsi" w:hAnsi="Times New Roman" w:cs="Times New Roman"/>
      <w:sz w:val="18"/>
      <w:szCs w:val="22"/>
    </w:rPr>
  </w:style>
  <w:style w:type="character" w:customStyle="1" w:styleId="articletext">
    <w:name w:val="articletext"/>
    <w:basedOn w:val="DefaultParagraphFont"/>
    <w:rsid w:val="006D0C5D"/>
  </w:style>
  <w:style w:type="character" w:customStyle="1" w:styleId="grey10">
    <w:name w:val="grey10"/>
    <w:basedOn w:val="DefaultParagraphFont"/>
    <w:rsid w:val="006D0C5D"/>
  </w:style>
  <w:style w:type="character" w:customStyle="1" w:styleId="navy13bd">
    <w:name w:val="navy13bd"/>
    <w:basedOn w:val="DefaultParagraphFont"/>
    <w:rsid w:val="006D0C5D"/>
  </w:style>
  <w:style w:type="character" w:customStyle="1" w:styleId="Style9ptUnderline2">
    <w:name w:val="Style 9 pt Underline2"/>
    <w:basedOn w:val="DefaultParagraphFont"/>
    <w:rsid w:val="006D0C5D"/>
    <w:rPr>
      <w:sz w:val="20"/>
      <w:u w:val="single"/>
    </w:rPr>
  </w:style>
  <w:style w:type="character" w:customStyle="1" w:styleId="Style9ptBoldUnderline1">
    <w:name w:val="Style 9 pt Bold Underline1"/>
    <w:basedOn w:val="DefaultParagraphFont"/>
    <w:rsid w:val="006D0C5D"/>
    <w:rPr>
      <w:b/>
      <w:bCs/>
      <w:sz w:val="20"/>
      <w:u w:val="single"/>
    </w:rPr>
  </w:style>
  <w:style w:type="character" w:customStyle="1" w:styleId="TagsCharChar">
    <w:name w:val="Tags Char Char"/>
    <w:basedOn w:val="DefaultParagraphFont"/>
    <w:rsid w:val="006D0C5D"/>
    <w:rPr>
      <w:rFonts w:eastAsia="SimSun"/>
      <w:b/>
      <w:sz w:val="24"/>
      <w:lang w:val="en-US" w:eastAsia="zh-CN" w:bidi="ar-SA"/>
    </w:rPr>
  </w:style>
  <w:style w:type="paragraph" w:customStyle="1" w:styleId="cardCharCharCharChar">
    <w:name w:val="card Char Char Char Char"/>
    <w:basedOn w:val="Normal"/>
    <w:qFormat/>
    <w:rsid w:val="006D0C5D"/>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6D0C5D"/>
    <w:rPr>
      <w:rFonts w:eastAsia="Times New Roman"/>
      <w:u w:val="single"/>
    </w:rPr>
  </w:style>
  <w:style w:type="character" w:customStyle="1" w:styleId="CARDChar0">
    <w:name w:val="CARD Char"/>
    <w:basedOn w:val="DefaultParagraphFont"/>
    <w:link w:val="CARD0"/>
    <w:rsid w:val="006D0C5D"/>
    <w:rPr>
      <w:rFonts w:ascii="Calibri" w:eastAsia="Times New Roman" w:hAnsi="Calibri"/>
      <w:sz w:val="22"/>
      <w:u w:val="single"/>
    </w:rPr>
  </w:style>
  <w:style w:type="paragraph" w:customStyle="1" w:styleId="Normal2">
    <w:name w:val="Normal2"/>
    <w:basedOn w:val="Normal"/>
    <w:qFormat/>
    <w:rsid w:val="006D0C5D"/>
    <w:rPr>
      <w:rFonts w:eastAsia="Times New Roman"/>
    </w:rPr>
  </w:style>
  <w:style w:type="character" w:customStyle="1" w:styleId="Style11ptThickunderline">
    <w:name w:val="Style 11 pt Thick underline"/>
    <w:rsid w:val="006D0C5D"/>
    <w:rPr>
      <w:rFonts w:ascii="Times New Roman" w:hAnsi="Times New Roman"/>
      <w:sz w:val="20"/>
      <w:u w:val="single"/>
    </w:rPr>
  </w:style>
  <w:style w:type="character" w:customStyle="1" w:styleId="Style11ptBoldThickunderline">
    <w:name w:val="Style 11 pt Bold Thick underline"/>
    <w:rsid w:val="006D0C5D"/>
    <w:rPr>
      <w:rFonts w:ascii="Times New Roman" w:hAnsi="Times New Roman"/>
      <w:b/>
      <w:bCs/>
      <w:sz w:val="20"/>
      <w:u w:val="single"/>
    </w:rPr>
  </w:style>
  <w:style w:type="paragraph" w:customStyle="1" w:styleId="UnderlineBoldIndent">
    <w:name w:val="Underline + Bold Indent"/>
    <w:basedOn w:val="Normal"/>
    <w:link w:val="UnderlineBoldIndentCharChar"/>
    <w:qFormat/>
    <w:rsid w:val="006D0C5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D0C5D"/>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D0C5D"/>
    <w:rPr>
      <w:u w:val="single"/>
    </w:rPr>
  </w:style>
  <w:style w:type="character" w:customStyle="1" w:styleId="StyleUnderlineBoldIndent11ptChar">
    <w:name w:val="Style Underline + Bold Indent + 11 pt Char"/>
    <w:link w:val="StyleUnderlineBoldIndent11pt"/>
    <w:rsid w:val="006D0C5D"/>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D0C5D"/>
    <w:rPr>
      <w:b/>
      <w:bCs/>
      <w:u w:val="single"/>
    </w:rPr>
  </w:style>
  <w:style w:type="character" w:customStyle="1" w:styleId="StyleUnderlineBoldIndent11ptBoldChar">
    <w:name w:val="Style Underline + Bold Indent + 11 pt Bold Char"/>
    <w:link w:val="StyleUnderlineBoldIndent11ptBold"/>
    <w:rsid w:val="006D0C5D"/>
    <w:rPr>
      <w:rFonts w:ascii="Calibri" w:eastAsia="Times New Roman" w:hAnsi="Calibri"/>
      <w:b/>
      <w:bCs/>
      <w:sz w:val="22"/>
      <w:szCs w:val="20"/>
      <w:u w:val="single"/>
    </w:rPr>
  </w:style>
  <w:style w:type="paragraph" w:customStyle="1" w:styleId="Normal20pt">
    <w:name w:val="Normal  + 20 pt"/>
    <w:basedOn w:val="Normal"/>
    <w:uiPriority w:val="6"/>
    <w:qFormat/>
    <w:rsid w:val="006D0C5D"/>
    <w:rPr>
      <w:bCs/>
      <w:u w:val="single"/>
    </w:rPr>
  </w:style>
  <w:style w:type="paragraph" w:customStyle="1" w:styleId="author-name">
    <w:name w:val="author-name"/>
    <w:basedOn w:val="Normal"/>
    <w:qFormat/>
    <w:rsid w:val="006D0C5D"/>
    <w:pPr>
      <w:spacing w:before="100" w:beforeAutospacing="1" w:after="100" w:afterAutospacing="1"/>
    </w:pPr>
    <w:rPr>
      <w:rFonts w:eastAsia="Times New Roman"/>
    </w:rPr>
  </w:style>
  <w:style w:type="paragraph" w:customStyle="1" w:styleId="author-credentials">
    <w:name w:val="author-credentials"/>
    <w:basedOn w:val="Normal"/>
    <w:qFormat/>
    <w:rsid w:val="006D0C5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D0C5D"/>
    <w:rPr>
      <w:rFonts w:ascii="Consolas" w:hAnsi="Consolas" w:cs="Consolas"/>
      <w:sz w:val="20"/>
      <w:szCs w:val="20"/>
    </w:rPr>
  </w:style>
  <w:style w:type="character" w:customStyle="1" w:styleId="headline">
    <w:name w:val="headline"/>
    <w:basedOn w:val="DefaultParagraphFont"/>
    <w:rsid w:val="006D0C5D"/>
  </w:style>
  <w:style w:type="character" w:customStyle="1" w:styleId="yshortcuts">
    <w:name w:val="yshortcuts"/>
    <w:basedOn w:val="DefaultParagraphFont"/>
    <w:rsid w:val="006D0C5D"/>
  </w:style>
  <w:style w:type="character" w:customStyle="1" w:styleId="HotRouteChar0">
    <w:name w:val="Hot Route Char"/>
    <w:link w:val="HotRoute"/>
    <w:rsid w:val="006D0C5D"/>
    <w:rPr>
      <w:rFonts w:ascii="Calibri" w:eastAsia="Times New Roman" w:hAnsi="Calibri"/>
      <w:sz w:val="22"/>
    </w:rPr>
  </w:style>
  <w:style w:type="paragraph" w:styleId="PlainText">
    <w:name w:val="Plain Text"/>
    <w:basedOn w:val="Normal"/>
    <w:link w:val="PlainTextChar"/>
    <w:rsid w:val="006D0C5D"/>
    <w:rPr>
      <w:rFonts w:ascii="Courier New" w:eastAsia="Times New Roman" w:hAnsi="Courier New" w:cs="Courier New"/>
      <w:szCs w:val="20"/>
    </w:rPr>
  </w:style>
  <w:style w:type="character" w:customStyle="1" w:styleId="PlainTextChar">
    <w:name w:val="Plain Text Char"/>
    <w:basedOn w:val="DefaultParagraphFont"/>
    <w:link w:val="PlainText"/>
    <w:rsid w:val="006D0C5D"/>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6D0C5D"/>
    <w:rPr>
      <w:sz w:val="12"/>
    </w:rPr>
  </w:style>
  <w:style w:type="character" w:customStyle="1" w:styleId="MicrotextChar0">
    <w:name w:val="Microtext Char"/>
    <w:link w:val="Microtext0"/>
    <w:rsid w:val="006D0C5D"/>
    <w:rPr>
      <w:rFonts w:ascii="Calibri" w:hAnsi="Calibri"/>
      <w:sz w:val="12"/>
    </w:rPr>
  </w:style>
  <w:style w:type="paragraph" w:customStyle="1" w:styleId="Style6">
    <w:name w:val="Style6"/>
    <w:basedOn w:val="Normal"/>
    <w:link w:val="Style6Char"/>
    <w:autoRedefine/>
    <w:qFormat/>
    <w:rsid w:val="006D0C5D"/>
    <w:rPr>
      <w:b/>
    </w:rPr>
  </w:style>
  <w:style w:type="character" w:customStyle="1" w:styleId="Style6Char">
    <w:name w:val="Style6 Char"/>
    <w:basedOn w:val="DefaultParagraphFont"/>
    <w:link w:val="Style6"/>
    <w:rsid w:val="006D0C5D"/>
    <w:rPr>
      <w:rFonts w:ascii="Calibri" w:hAnsi="Calibri"/>
      <w:b/>
      <w:sz w:val="22"/>
    </w:rPr>
  </w:style>
  <w:style w:type="paragraph" w:customStyle="1" w:styleId="Style11">
    <w:name w:val="Style11"/>
    <w:basedOn w:val="Normal"/>
    <w:link w:val="Style11Char"/>
    <w:qFormat/>
    <w:rsid w:val="006D0C5D"/>
    <w:rPr>
      <w:rFonts w:eastAsia="Times New Roman"/>
      <w:b/>
      <w:szCs w:val="20"/>
      <w:u w:val="thick"/>
    </w:rPr>
  </w:style>
  <w:style w:type="paragraph" w:customStyle="1" w:styleId="Style12">
    <w:name w:val="Style12"/>
    <w:basedOn w:val="Normal"/>
    <w:link w:val="Style12Char"/>
    <w:qFormat/>
    <w:rsid w:val="006D0C5D"/>
    <w:rPr>
      <w:rFonts w:eastAsia="Times New Roman"/>
      <w:b/>
      <w:u w:val="thick"/>
    </w:rPr>
  </w:style>
  <w:style w:type="character" w:customStyle="1" w:styleId="Style11Char">
    <w:name w:val="Style11 Char"/>
    <w:basedOn w:val="DefaultParagraphFont"/>
    <w:link w:val="Style11"/>
    <w:rsid w:val="006D0C5D"/>
    <w:rPr>
      <w:rFonts w:ascii="Calibri" w:eastAsia="Times New Roman" w:hAnsi="Calibri"/>
      <w:b/>
      <w:sz w:val="22"/>
      <w:szCs w:val="20"/>
      <w:u w:val="thick"/>
    </w:rPr>
  </w:style>
  <w:style w:type="character" w:customStyle="1" w:styleId="Style12Char">
    <w:name w:val="Style12 Char"/>
    <w:basedOn w:val="DefaultParagraphFont"/>
    <w:link w:val="Style12"/>
    <w:rsid w:val="006D0C5D"/>
    <w:rPr>
      <w:rFonts w:ascii="Calibri" w:eastAsia="Times New Roman" w:hAnsi="Calibri"/>
      <w:b/>
      <w:sz w:val="22"/>
      <w:u w:val="thick"/>
    </w:rPr>
  </w:style>
  <w:style w:type="character" w:customStyle="1" w:styleId="caps-label">
    <w:name w:val="caps-label"/>
    <w:basedOn w:val="DefaultParagraphFont"/>
    <w:rsid w:val="006D0C5D"/>
  </w:style>
  <w:style w:type="character" w:customStyle="1" w:styleId="wikiexternallink">
    <w:name w:val="wikiexternallink"/>
    <w:basedOn w:val="DefaultParagraphFont"/>
    <w:rsid w:val="006D0C5D"/>
  </w:style>
  <w:style w:type="character" w:customStyle="1" w:styleId="StyleStyleBoldUnderlineIntenseEmphasisUnderlineapple-style-s">
    <w:name w:val="Style Style Bold UnderlineIntense EmphasisUnderlineapple-style-s..."/>
    <w:basedOn w:val="DefaultParagraphFont"/>
    <w:rsid w:val="006D0C5D"/>
    <w:rPr>
      <w:b w:val="0"/>
      <w:bCs w:val="0"/>
      <w:sz w:val="22"/>
      <w:u w:val="single"/>
      <w:bdr w:val="none" w:sz="0" w:space="0" w:color="auto"/>
    </w:rPr>
  </w:style>
  <w:style w:type="paragraph" w:customStyle="1" w:styleId="blocktitle0">
    <w:name w:val="block title"/>
    <w:basedOn w:val="Normal"/>
    <w:link w:val="blocktitleChar0"/>
    <w:autoRedefine/>
    <w:qFormat/>
    <w:rsid w:val="006D0C5D"/>
    <w:pPr>
      <w:spacing w:after="240"/>
      <w:jc w:val="center"/>
      <w:outlineLvl w:val="0"/>
    </w:pPr>
    <w:rPr>
      <w:rFonts w:eastAsia="Calibri"/>
      <w:b/>
      <w:caps/>
      <w:sz w:val="28"/>
      <w:szCs w:val="28"/>
      <w:lang w:val="es-ES"/>
    </w:rPr>
  </w:style>
  <w:style w:type="character" w:customStyle="1" w:styleId="UnderlineCard">
    <w:name w:val="Underline Card"/>
    <w:uiPriority w:val="6"/>
    <w:qFormat/>
    <w:rsid w:val="006D0C5D"/>
    <w:rPr>
      <w:rFonts w:ascii="Arial" w:hAnsi="Arial"/>
      <w:b w:val="0"/>
      <w:bCs/>
      <w:sz w:val="20"/>
      <w:u w:val="single"/>
    </w:rPr>
  </w:style>
  <w:style w:type="character" w:customStyle="1" w:styleId="story-author">
    <w:name w:val="story-author"/>
    <w:basedOn w:val="DefaultParagraphFont"/>
    <w:rsid w:val="006D0C5D"/>
  </w:style>
  <w:style w:type="paragraph" w:customStyle="1" w:styleId="type">
    <w:name w:val="type"/>
    <w:basedOn w:val="Normal"/>
    <w:qFormat/>
    <w:rsid w:val="006D0C5D"/>
    <w:pPr>
      <w:spacing w:before="100" w:beforeAutospacing="1" w:after="100" w:afterAutospacing="1"/>
    </w:pPr>
    <w:rPr>
      <w:rFonts w:eastAsia="Times New Roman"/>
    </w:rPr>
  </w:style>
  <w:style w:type="character" w:customStyle="1" w:styleId="institution">
    <w:name w:val="institution"/>
    <w:basedOn w:val="DefaultParagraphFont"/>
    <w:rsid w:val="006D0C5D"/>
  </w:style>
  <w:style w:type="character" w:customStyle="1" w:styleId="abodyblack3">
    <w:name w:val="abodyblack3"/>
    <w:basedOn w:val="DefaultParagraphFont"/>
    <w:rsid w:val="006D0C5D"/>
  </w:style>
  <w:style w:type="paragraph" w:customStyle="1" w:styleId="UnderlineChar2CharChar">
    <w:name w:val="Underline Char2 Char Char"/>
    <w:basedOn w:val="Normal"/>
    <w:link w:val="UnderlineChar2CharCharChar"/>
    <w:qFormat/>
    <w:rsid w:val="006D0C5D"/>
    <w:rPr>
      <w:rFonts w:eastAsia="MS Mincho"/>
      <w:szCs w:val="20"/>
      <w:u w:val="single"/>
    </w:rPr>
  </w:style>
  <w:style w:type="character" w:customStyle="1" w:styleId="UnderlineChar2CharCharChar">
    <w:name w:val="Underline Char2 Char Char Char"/>
    <w:link w:val="UnderlineChar2CharChar"/>
    <w:rsid w:val="006D0C5D"/>
    <w:rPr>
      <w:rFonts w:ascii="Calibri" w:eastAsia="MS Mincho" w:hAnsi="Calibri"/>
      <w:sz w:val="22"/>
      <w:szCs w:val="20"/>
      <w:u w:val="single"/>
    </w:rPr>
  </w:style>
  <w:style w:type="character" w:customStyle="1" w:styleId="CharacterStyle1">
    <w:name w:val="Character Style 1"/>
    <w:rsid w:val="006D0C5D"/>
    <w:rPr>
      <w:sz w:val="20"/>
      <w:szCs w:val="20"/>
    </w:rPr>
  </w:style>
  <w:style w:type="character" w:customStyle="1" w:styleId="FontStyle177">
    <w:name w:val="Font Style177"/>
    <w:basedOn w:val="DefaultParagraphFont"/>
    <w:uiPriority w:val="99"/>
    <w:rsid w:val="006D0C5D"/>
    <w:rPr>
      <w:rFonts w:ascii="Times New Roman" w:hAnsi="Times New Roman" w:cs="Times New Roman"/>
      <w:sz w:val="20"/>
      <w:szCs w:val="20"/>
    </w:rPr>
  </w:style>
  <w:style w:type="character" w:customStyle="1" w:styleId="FontStyle173">
    <w:name w:val="Font Style173"/>
    <w:basedOn w:val="DefaultParagraphFont"/>
    <w:uiPriority w:val="99"/>
    <w:rsid w:val="006D0C5D"/>
    <w:rPr>
      <w:rFonts w:ascii="Times New Roman" w:hAnsi="Times New Roman" w:cs="Times New Roman"/>
      <w:sz w:val="14"/>
      <w:szCs w:val="14"/>
    </w:rPr>
  </w:style>
  <w:style w:type="character" w:customStyle="1" w:styleId="FontStyle151">
    <w:name w:val="Font Style151"/>
    <w:basedOn w:val="DefaultParagraphFont"/>
    <w:uiPriority w:val="99"/>
    <w:rsid w:val="006D0C5D"/>
    <w:rPr>
      <w:rFonts w:ascii="Arial Narrow" w:hAnsi="Arial Narrow" w:cs="Arial Narrow"/>
      <w:b/>
      <w:bCs/>
      <w:sz w:val="12"/>
      <w:szCs w:val="12"/>
    </w:rPr>
  </w:style>
  <w:style w:type="character" w:customStyle="1" w:styleId="FontStyle156">
    <w:name w:val="Font Style156"/>
    <w:basedOn w:val="DefaultParagraphFont"/>
    <w:uiPriority w:val="99"/>
    <w:rsid w:val="006D0C5D"/>
    <w:rPr>
      <w:rFonts w:ascii="Arial Narrow" w:hAnsi="Arial Narrow" w:cs="Arial Narrow"/>
      <w:sz w:val="8"/>
      <w:szCs w:val="8"/>
    </w:rPr>
  </w:style>
  <w:style w:type="character" w:customStyle="1" w:styleId="FontStyle160">
    <w:name w:val="Font Style160"/>
    <w:basedOn w:val="DefaultParagraphFont"/>
    <w:uiPriority w:val="99"/>
    <w:rsid w:val="006D0C5D"/>
    <w:rPr>
      <w:rFonts w:ascii="Times New Roman" w:hAnsi="Times New Roman" w:cs="Times New Roman"/>
      <w:b/>
      <w:bCs/>
      <w:sz w:val="20"/>
      <w:szCs w:val="20"/>
    </w:rPr>
  </w:style>
  <w:style w:type="character" w:customStyle="1" w:styleId="FontStyle178">
    <w:name w:val="Font Style178"/>
    <w:basedOn w:val="DefaultParagraphFont"/>
    <w:uiPriority w:val="99"/>
    <w:rsid w:val="006D0C5D"/>
    <w:rPr>
      <w:rFonts w:ascii="Times New Roman" w:hAnsi="Times New Roman" w:cs="Times New Roman"/>
      <w:sz w:val="18"/>
      <w:szCs w:val="18"/>
    </w:rPr>
  </w:style>
  <w:style w:type="paragraph" w:customStyle="1" w:styleId="Style14">
    <w:name w:val="Style14"/>
    <w:basedOn w:val="Normal"/>
    <w:uiPriority w:val="99"/>
    <w:qFormat/>
    <w:rsid w:val="006D0C5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D0C5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D0C5D"/>
    <w:rPr>
      <w:rFonts w:ascii="Times New Roman" w:hAnsi="Times New Roman" w:cs="Times New Roman"/>
      <w:sz w:val="12"/>
      <w:szCs w:val="12"/>
    </w:rPr>
  </w:style>
  <w:style w:type="paragraph" w:customStyle="1" w:styleId="Style9">
    <w:name w:val="Style9"/>
    <w:basedOn w:val="Normal"/>
    <w:uiPriority w:val="99"/>
    <w:qFormat/>
    <w:rsid w:val="006D0C5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D0C5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D0C5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D0C5D"/>
    <w:rPr>
      <w:rFonts w:ascii="Times New Roman" w:hAnsi="Times New Roman" w:cs="Times New Roman"/>
      <w:sz w:val="16"/>
      <w:szCs w:val="16"/>
    </w:rPr>
  </w:style>
  <w:style w:type="character" w:customStyle="1" w:styleId="f">
    <w:name w:val="f"/>
    <w:basedOn w:val="DefaultParagraphFont"/>
    <w:rsid w:val="006D0C5D"/>
  </w:style>
  <w:style w:type="character" w:customStyle="1" w:styleId="TagsChar2">
    <w:name w:val="Tags Char2"/>
    <w:rsid w:val="006D0C5D"/>
    <w:rPr>
      <w:b/>
      <w:sz w:val="24"/>
    </w:rPr>
  </w:style>
  <w:style w:type="paragraph" w:customStyle="1" w:styleId="CardsFont6ptChar">
    <w:name w:val="Cards + Font: 6 pt Char"/>
    <w:basedOn w:val="Normal"/>
    <w:link w:val="CardsFont6ptCharChar"/>
    <w:qFormat/>
    <w:rsid w:val="006D0C5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D0C5D"/>
    <w:rPr>
      <w:rFonts w:ascii="Calibri" w:eastAsia="Times New Roman" w:hAnsi="Calibri"/>
      <w:sz w:val="12"/>
    </w:rPr>
  </w:style>
  <w:style w:type="character" w:customStyle="1" w:styleId="FontStyle172">
    <w:name w:val="Font Style172"/>
    <w:basedOn w:val="DefaultParagraphFont"/>
    <w:uiPriority w:val="99"/>
    <w:rsid w:val="006D0C5D"/>
    <w:rPr>
      <w:rFonts w:ascii="Times New Roman" w:hAnsi="Times New Roman" w:cs="Times New Roman"/>
      <w:b/>
      <w:bCs/>
      <w:sz w:val="16"/>
      <w:szCs w:val="16"/>
    </w:rPr>
  </w:style>
  <w:style w:type="paragraph" w:customStyle="1" w:styleId="Style18">
    <w:name w:val="Style18"/>
    <w:basedOn w:val="Normal"/>
    <w:uiPriority w:val="99"/>
    <w:qFormat/>
    <w:rsid w:val="006D0C5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D0C5D"/>
    <w:rPr>
      <w:rFonts w:ascii="Times New Roman" w:hAnsi="Times New Roman" w:cs="Times New Roman"/>
      <w:i/>
      <w:iCs/>
      <w:sz w:val="16"/>
      <w:szCs w:val="16"/>
    </w:rPr>
  </w:style>
  <w:style w:type="character" w:customStyle="1" w:styleId="FontStyle162">
    <w:name w:val="Font Style162"/>
    <w:basedOn w:val="DefaultParagraphFont"/>
    <w:uiPriority w:val="99"/>
    <w:rsid w:val="006D0C5D"/>
    <w:rPr>
      <w:rFonts w:ascii="Times New Roman" w:hAnsi="Times New Roman" w:cs="Times New Roman"/>
      <w:b/>
      <w:bCs/>
      <w:sz w:val="18"/>
      <w:szCs w:val="18"/>
    </w:rPr>
  </w:style>
  <w:style w:type="character" w:customStyle="1" w:styleId="FontStyle167">
    <w:name w:val="Font Style167"/>
    <w:basedOn w:val="DefaultParagraphFont"/>
    <w:uiPriority w:val="99"/>
    <w:rsid w:val="006D0C5D"/>
    <w:rPr>
      <w:rFonts w:ascii="Times New Roman" w:hAnsi="Times New Roman" w:cs="Times New Roman"/>
      <w:sz w:val="10"/>
      <w:szCs w:val="10"/>
    </w:rPr>
  </w:style>
  <w:style w:type="character" w:customStyle="1" w:styleId="FontStyle174">
    <w:name w:val="Font Style174"/>
    <w:basedOn w:val="DefaultParagraphFont"/>
    <w:uiPriority w:val="99"/>
    <w:rsid w:val="006D0C5D"/>
    <w:rPr>
      <w:rFonts w:ascii="Arial Narrow" w:hAnsi="Arial Narrow" w:cs="Arial Narrow"/>
      <w:b/>
      <w:bCs/>
      <w:sz w:val="18"/>
      <w:szCs w:val="18"/>
    </w:rPr>
  </w:style>
  <w:style w:type="paragraph" w:customStyle="1" w:styleId="Style47">
    <w:name w:val="Style47"/>
    <w:basedOn w:val="Normal"/>
    <w:uiPriority w:val="99"/>
    <w:qFormat/>
    <w:rsid w:val="006D0C5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D0C5D"/>
    <w:rPr>
      <w:rFonts w:ascii="Times New Roman" w:hAnsi="Times New Roman" w:cs="Times New Roman"/>
      <w:sz w:val="12"/>
      <w:szCs w:val="12"/>
    </w:rPr>
  </w:style>
  <w:style w:type="paragraph" w:customStyle="1" w:styleId="Style24">
    <w:name w:val="Style24"/>
    <w:basedOn w:val="Normal"/>
    <w:uiPriority w:val="99"/>
    <w:qFormat/>
    <w:rsid w:val="006D0C5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D0C5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D0C5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D0C5D"/>
    <w:rPr>
      <w:rFonts w:ascii="Times New Roman" w:hAnsi="Times New Roman" w:cs="Times New Roman"/>
      <w:b/>
      <w:bCs/>
      <w:sz w:val="18"/>
      <w:szCs w:val="18"/>
    </w:rPr>
  </w:style>
  <w:style w:type="paragraph" w:customStyle="1" w:styleId="Style21">
    <w:name w:val="Style21"/>
    <w:basedOn w:val="Normal"/>
    <w:uiPriority w:val="99"/>
    <w:qFormat/>
    <w:rsid w:val="006D0C5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D0C5D"/>
    <w:pPr>
      <w:widowControl w:val="0"/>
      <w:autoSpaceDE w:val="0"/>
      <w:autoSpaceDN w:val="0"/>
      <w:adjustRightInd w:val="0"/>
      <w:spacing w:line="198" w:lineRule="exact"/>
    </w:pPr>
    <w:rPr>
      <w:rFonts w:eastAsia="Times New Roman"/>
    </w:rPr>
  </w:style>
  <w:style w:type="paragraph" w:customStyle="1" w:styleId="Standard">
    <w:name w:val="Standard"/>
    <w:qFormat/>
    <w:rsid w:val="006D0C5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D0C5D"/>
    <w:rPr>
      <w:color w:val="000000"/>
      <w:sz w:val="32"/>
      <w:szCs w:val="32"/>
    </w:rPr>
  </w:style>
  <w:style w:type="paragraph" w:customStyle="1" w:styleId="Cardnon-underlined">
    <w:name w:val="Card non-underlined"/>
    <w:basedOn w:val="Normal"/>
    <w:link w:val="Cardnon-underlinedChar"/>
    <w:autoRedefine/>
    <w:uiPriority w:val="99"/>
    <w:qFormat/>
    <w:rsid w:val="006D0C5D"/>
    <w:rPr>
      <w:rFonts w:eastAsia="Times New Roman"/>
      <w:szCs w:val="20"/>
    </w:rPr>
  </w:style>
  <w:style w:type="character" w:customStyle="1" w:styleId="Cardnon-underlinedChar">
    <w:name w:val="Card non-underlined Char"/>
    <w:basedOn w:val="DefaultParagraphFont"/>
    <w:link w:val="Cardnon-underlined"/>
    <w:uiPriority w:val="99"/>
    <w:rsid w:val="006D0C5D"/>
    <w:rPr>
      <w:rFonts w:ascii="Calibri" w:eastAsia="Times New Roman" w:hAnsi="Calibri"/>
      <w:sz w:val="22"/>
      <w:szCs w:val="20"/>
    </w:rPr>
  </w:style>
  <w:style w:type="character" w:customStyle="1" w:styleId="TitleChar2">
    <w:name w:val="Title Char2"/>
    <w:basedOn w:val="DefaultParagraphFont"/>
    <w:uiPriority w:val="10"/>
    <w:qFormat/>
    <w:locked/>
    <w:rsid w:val="006D0C5D"/>
    <w:rPr>
      <w:b/>
      <w:bCs/>
      <w:u w:val="single"/>
    </w:rPr>
  </w:style>
  <w:style w:type="paragraph" w:styleId="TOC3">
    <w:name w:val="toc 3"/>
    <w:basedOn w:val="Normal"/>
    <w:next w:val="Normal"/>
    <w:autoRedefine/>
    <w:qFormat/>
    <w:rsid w:val="006D0C5D"/>
    <w:pPr>
      <w:ind w:left="400"/>
    </w:pPr>
    <w:rPr>
      <w:rFonts w:eastAsia="Times New Roman"/>
      <w:szCs w:val="20"/>
    </w:rPr>
  </w:style>
  <w:style w:type="paragraph" w:styleId="TOC4">
    <w:name w:val="toc 4"/>
    <w:basedOn w:val="Normal"/>
    <w:next w:val="Normal"/>
    <w:autoRedefine/>
    <w:rsid w:val="006D0C5D"/>
    <w:pPr>
      <w:ind w:left="600"/>
    </w:pPr>
    <w:rPr>
      <w:rFonts w:eastAsia="Times New Roman"/>
      <w:szCs w:val="20"/>
    </w:rPr>
  </w:style>
  <w:style w:type="paragraph" w:styleId="TOC5">
    <w:name w:val="toc 5"/>
    <w:basedOn w:val="Normal"/>
    <w:next w:val="Normal"/>
    <w:autoRedefine/>
    <w:rsid w:val="006D0C5D"/>
    <w:pPr>
      <w:ind w:left="800"/>
    </w:pPr>
    <w:rPr>
      <w:rFonts w:eastAsia="Times New Roman"/>
      <w:szCs w:val="20"/>
    </w:rPr>
  </w:style>
  <w:style w:type="paragraph" w:styleId="TOC6">
    <w:name w:val="toc 6"/>
    <w:basedOn w:val="Normal"/>
    <w:next w:val="Normal"/>
    <w:autoRedefine/>
    <w:rsid w:val="006D0C5D"/>
    <w:pPr>
      <w:ind w:left="1000"/>
    </w:pPr>
    <w:rPr>
      <w:rFonts w:eastAsia="Times New Roman"/>
      <w:szCs w:val="20"/>
    </w:rPr>
  </w:style>
  <w:style w:type="paragraph" w:styleId="TOC7">
    <w:name w:val="toc 7"/>
    <w:basedOn w:val="Normal"/>
    <w:next w:val="Normal"/>
    <w:autoRedefine/>
    <w:rsid w:val="006D0C5D"/>
    <w:pPr>
      <w:ind w:left="1200"/>
    </w:pPr>
    <w:rPr>
      <w:rFonts w:eastAsia="Times New Roman"/>
      <w:szCs w:val="20"/>
    </w:rPr>
  </w:style>
  <w:style w:type="paragraph" w:styleId="TOC8">
    <w:name w:val="toc 8"/>
    <w:basedOn w:val="Normal"/>
    <w:next w:val="Normal"/>
    <w:autoRedefine/>
    <w:rsid w:val="006D0C5D"/>
    <w:pPr>
      <w:ind w:left="1400"/>
    </w:pPr>
    <w:rPr>
      <w:rFonts w:eastAsia="Times New Roman"/>
      <w:szCs w:val="20"/>
    </w:rPr>
  </w:style>
  <w:style w:type="character" w:customStyle="1" w:styleId="allocatoragentsleft">
    <w:name w:val="al_locatoragentsleft"/>
    <w:basedOn w:val="DefaultParagraphFont"/>
    <w:rsid w:val="006D0C5D"/>
  </w:style>
  <w:style w:type="character" w:styleId="HTMLTypewriter">
    <w:name w:val="HTML Typewriter"/>
    <w:basedOn w:val="DefaultParagraphFont"/>
    <w:unhideWhenUsed/>
    <w:rsid w:val="006D0C5D"/>
    <w:rPr>
      <w:rFonts w:ascii="Courier New" w:eastAsia="Times New Roman" w:hAnsi="Courier New" w:cs="Courier New"/>
      <w:sz w:val="20"/>
      <w:szCs w:val="20"/>
    </w:rPr>
  </w:style>
  <w:style w:type="paragraph" w:customStyle="1" w:styleId="Carding">
    <w:name w:val="Carding"/>
    <w:basedOn w:val="Normal"/>
    <w:uiPriority w:val="99"/>
    <w:qFormat/>
    <w:rsid w:val="006D0C5D"/>
    <w:rPr>
      <w:rFonts w:eastAsia="Times New Roman"/>
      <w:sz w:val="18"/>
    </w:rPr>
  </w:style>
  <w:style w:type="character" w:customStyle="1" w:styleId="TagsChar1">
    <w:name w:val="Tags Char1"/>
    <w:basedOn w:val="DefaultParagraphFont"/>
    <w:rsid w:val="006D0C5D"/>
    <w:rPr>
      <w:rFonts w:ascii="Arial Narrow" w:hAnsi="Arial Narrow"/>
      <w:b/>
      <w:noProof w:val="0"/>
      <w:sz w:val="22"/>
      <w:szCs w:val="60"/>
      <w:lang w:val="en-US" w:eastAsia="en-US" w:bidi="ar-SA"/>
    </w:rPr>
  </w:style>
  <w:style w:type="character" w:customStyle="1" w:styleId="aunderline">
    <w:name w:val="aunderline"/>
    <w:basedOn w:val="DefaultParagraphFont"/>
    <w:qFormat/>
    <w:rsid w:val="006D0C5D"/>
    <w:rPr>
      <w:rFonts w:ascii="Times New Roman" w:hAnsi="Times New Roman"/>
      <w:sz w:val="20"/>
      <w:szCs w:val="24"/>
      <w:u w:val="thick"/>
    </w:rPr>
  </w:style>
  <w:style w:type="character" w:customStyle="1" w:styleId="tagChar1">
    <w:name w:val="tag Char1"/>
    <w:aliases w:val="Heading 2 Char1 Char Char Char Char"/>
    <w:basedOn w:val="DefaultParagraphFont"/>
    <w:rsid w:val="006D0C5D"/>
    <w:rPr>
      <w:b/>
      <w:noProof w:val="0"/>
      <w:sz w:val="24"/>
      <w:lang w:val="en-US" w:eastAsia="en-US" w:bidi="ar-SA"/>
    </w:rPr>
  </w:style>
  <w:style w:type="character" w:customStyle="1" w:styleId="tagChar2">
    <w:name w:val="tag Char2"/>
    <w:basedOn w:val="DefaultParagraphFont"/>
    <w:qFormat/>
    <w:rsid w:val="006D0C5D"/>
    <w:rPr>
      <w:b/>
      <w:noProof w:val="0"/>
      <w:sz w:val="24"/>
      <w:lang w:val="en-US" w:eastAsia="en-US" w:bidi="ar-SA"/>
    </w:rPr>
  </w:style>
  <w:style w:type="character" w:customStyle="1" w:styleId="Taggin-New">
    <w:name w:val="Taggin - New"/>
    <w:basedOn w:val="DefaultParagraphFont"/>
    <w:rsid w:val="006D0C5D"/>
    <w:rPr>
      <w:rFonts w:ascii="Arial Narrow" w:hAnsi="Arial Narrow"/>
      <w:b/>
      <w:sz w:val="22"/>
    </w:rPr>
  </w:style>
  <w:style w:type="character" w:customStyle="1" w:styleId="Boxing-New">
    <w:name w:val="Boxing - New"/>
    <w:basedOn w:val="DefaultParagraphFont"/>
    <w:rsid w:val="006D0C5D"/>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6D0C5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D0C5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D0C5D"/>
    <w:rPr>
      <w:rFonts w:ascii="Garamond" w:hAnsi="Garamond"/>
      <w:sz w:val="22"/>
      <w:szCs w:val="24"/>
      <w:u w:val="single"/>
      <w:lang w:val="en-US" w:eastAsia="en-US" w:bidi="ar-SA"/>
    </w:rPr>
  </w:style>
  <w:style w:type="paragraph" w:customStyle="1" w:styleId="Style2">
    <w:name w:val="Style2"/>
    <w:basedOn w:val="Heading4"/>
    <w:qFormat/>
    <w:rsid w:val="006D0C5D"/>
    <w:rPr>
      <w:rFonts w:eastAsia="Times New Roman" w:cs="Times New Roman"/>
      <w:iCs/>
      <w:caps/>
      <w:szCs w:val="20"/>
    </w:rPr>
  </w:style>
  <w:style w:type="character" w:customStyle="1" w:styleId="pagetitle">
    <w:name w:val="pagetitle"/>
    <w:basedOn w:val="DefaultParagraphFont"/>
    <w:rsid w:val="006D0C5D"/>
  </w:style>
  <w:style w:type="paragraph" w:customStyle="1" w:styleId="text">
    <w:name w:val="text"/>
    <w:basedOn w:val="Normal"/>
    <w:uiPriority w:val="99"/>
    <w:qFormat/>
    <w:rsid w:val="006D0C5D"/>
    <w:pPr>
      <w:spacing w:before="100" w:beforeAutospacing="1" w:after="100" w:afterAutospacing="1"/>
    </w:pPr>
    <w:rPr>
      <w:rFonts w:eastAsia="Times New Roman"/>
    </w:rPr>
  </w:style>
  <w:style w:type="character" w:customStyle="1" w:styleId="StyleUnderlineCharChar9ptBold1">
    <w:name w:val="Style Underline Char Char + 9 pt Bold1"/>
    <w:rsid w:val="006D0C5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D0C5D"/>
    <w:rPr>
      <w:rFonts w:ascii="Times New Roman" w:hAnsi="Times New Roman"/>
      <w:sz w:val="20"/>
      <w:szCs w:val="24"/>
      <w:u w:val="single"/>
      <w:lang w:val="en-US" w:eastAsia="en-US" w:bidi="ar-SA"/>
    </w:rPr>
  </w:style>
  <w:style w:type="character" w:customStyle="1" w:styleId="Style9ptBoldUnderline">
    <w:name w:val="Style 9 pt Bold Underline"/>
    <w:rsid w:val="006D0C5D"/>
    <w:rPr>
      <w:b/>
      <w:bCs/>
      <w:sz w:val="20"/>
      <w:u w:val="single"/>
    </w:rPr>
  </w:style>
  <w:style w:type="paragraph" w:customStyle="1" w:styleId="StyleUnderline9pt0">
    <w:name w:val="Style Underline + 9 pt"/>
    <w:link w:val="StyleUnderline9ptChar"/>
    <w:qFormat/>
    <w:rsid w:val="006D0C5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D0C5D"/>
    <w:rPr>
      <w:rFonts w:ascii="Arial" w:eastAsia="Times New Roman" w:hAnsi="Arial" w:cs="Times New Roman"/>
      <w:sz w:val="22"/>
      <w:szCs w:val="20"/>
      <w:u w:val="single"/>
    </w:rPr>
  </w:style>
  <w:style w:type="character" w:customStyle="1" w:styleId="StyleUnderlineChar1Bold">
    <w:name w:val="Style Underline Char1 + Bold"/>
    <w:rsid w:val="006D0C5D"/>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6D0C5D"/>
    <w:pPr>
      <w:widowControl w:val="0"/>
    </w:pPr>
    <w:rPr>
      <w:bCs/>
      <w:kern w:val="32"/>
      <w:szCs w:val="20"/>
      <w:lang w:eastAsia="ar-SA"/>
    </w:rPr>
  </w:style>
  <w:style w:type="character" w:customStyle="1" w:styleId="Stylecard9ptChar">
    <w:name w:val="Style card + 9 pt Char"/>
    <w:basedOn w:val="cardChar"/>
    <w:link w:val="Stylecard9pt"/>
    <w:rsid w:val="006D0C5D"/>
    <w:rPr>
      <w:rFonts w:ascii="Times New Roman" w:hAnsi="Times New Roman"/>
      <w:bCs/>
      <w:kern w:val="32"/>
      <w:sz w:val="16"/>
      <w:szCs w:val="20"/>
      <w:lang w:eastAsia="ar-SA"/>
    </w:rPr>
  </w:style>
  <w:style w:type="character" w:customStyle="1" w:styleId="TagsCharCharChar">
    <w:name w:val="Tags Char Char Char"/>
    <w:basedOn w:val="DefaultParagraphFont"/>
    <w:rsid w:val="006D0C5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D0C5D"/>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6D0C5D"/>
    <w:rPr>
      <w:rFonts w:ascii="Times" w:hAnsi="Times"/>
      <w:b w:val="0"/>
      <w:bCs/>
      <w:sz w:val="20"/>
      <w:u w:val="single"/>
    </w:rPr>
  </w:style>
  <w:style w:type="character" w:customStyle="1" w:styleId="blubigktbiz">
    <w:name w:val="blubigktbiz"/>
    <w:rsid w:val="006D0C5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D0C5D"/>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6D0C5D"/>
    <w:rPr>
      <w:rFonts w:ascii="Calibri" w:hAnsi="Calibri"/>
      <w:color w:val="000000"/>
      <w:sz w:val="22"/>
      <w:lang w:val="x-none" w:eastAsia="x-none"/>
    </w:rPr>
  </w:style>
  <w:style w:type="character" w:customStyle="1" w:styleId="Style4CharChar">
    <w:name w:val="Style4 Char Char"/>
    <w:basedOn w:val="DefaultParagraphFont"/>
    <w:rsid w:val="006D0C5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D0C5D"/>
    <w:rPr>
      <w:rFonts w:ascii="Times New Roman" w:hAnsi="Times New Roman" w:cs="Times New Roman"/>
      <w:sz w:val="16"/>
      <w:szCs w:val="16"/>
    </w:rPr>
  </w:style>
  <w:style w:type="character" w:customStyle="1" w:styleId="StyleEmphasisArial12ptBold">
    <w:name w:val="Style Emphasis + Arial 12 pt Bold"/>
    <w:rsid w:val="006D0C5D"/>
    <w:rPr>
      <w:rFonts w:ascii="Arial" w:hAnsi="Arial"/>
      <w:b/>
      <w:bCs/>
      <w:i/>
      <w:iCs/>
      <w:sz w:val="24"/>
    </w:rPr>
  </w:style>
  <w:style w:type="character" w:customStyle="1" w:styleId="super">
    <w:name w:val="super"/>
    <w:rsid w:val="006D0C5D"/>
  </w:style>
  <w:style w:type="character" w:customStyle="1" w:styleId="text30">
    <w:name w:val="text30"/>
    <w:rsid w:val="006D0C5D"/>
  </w:style>
  <w:style w:type="character" w:customStyle="1" w:styleId="uppercase">
    <w:name w:val="uppercase"/>
    <w:rsid w:val="006D0C5D"/>
  </w:style>
  <w:style w:type="character" w:customStyle="1" w:styleId="bodytext0">
    <w:name w:val="bodytext"/>
    <w:rsid w:val="006D0C5D"/>
  </w:style>
  <w:style w:type="character" w:customStyle="1" w:styleId="entry-title">
    <w:name w:val="entry-title"/>
    <w:rsid w:val="006D0C5D"/>
  </w:style>
  <w:style w:type="character" w:customStyle="1" w:styleId="BodyTextIndentChar1">
    <w:name w:val="Body Text Indent Char1"/>
    <w:basedOn w:val="DefaultParagraphFont"/>
    <w:uiPriority w:val="99"/>
    <w:semiHidden/>
    <w:rsid w:val="006D0C5D"/>
    <w:rPr>
      <w:rFonts w:ascii="Times New Roman" w:hAnsi="Times New Roman" w:cs="Times New Roman"/>
      <w:sz w:val="20"/>
    </w:rPr>
  </w:style>
  <w:style w:type="character" w:customStyle="1" w:styleId="Style6pt">
    <w:name w:val="Style 6 pt"/>
    <w:basedOn w:val="DefaultParagraphFont"/>
    <w:qFormat/>
    <w:rsid w:val="006D0C5D"/>
    <w:rPr>
      <w:sz w:val="12"/>
    </w:rPr>
  </w:style>
  <w:style w:type="character" w:customStyle="1" w:styleId="CiteCharCharCharCharCharChar">
    <w:name w:val="Cite Char Char Char Char Char Char"/>
    <w:basedOn w:val="DefaultParagraphFont"/>
    <w:rsid w:val="006D0C5D"/>
    <w:rPr>
      <w:b/>
      <w:noProof w:val="0"/>
      <w:sz w:val="22"/>
      <w:szCs w:val="24"/>
      <w:u w:val="single"/>
      <w:lang w:val="en-US" w:eastAsia="en-US" w:bidi="ar-SA"/>
    </w:rPr>
  </w:style>
  <w:style w:type="character" w:customStyle="1" w:styleId="mainbody1">
    <w:name w:val="mainbody1"/>
    <w:basedOn w:val="DefaultParagraphFont"/>
    <w:rsid w:val="006D0C5D"/>
    <w:rPr>
      <w:rFonts w:ascii="Verdana" w:hAnsi="Verdana" w:hint="default"/>
      <w:color w:val="000000"/>
      <w:sz w:val="22"/>
      <w:szCs w:val="22"/>
    </w:rPr>
  </w:style>
  <w:style w:type="character" w:customStyle="1" w:styleId="ssl4">
    <w:name w:val="ss_l4"/>
    <w:basedOn w:val="DefaultParagraphFont"/>
    <w:rsid w:val="006D0C5D"/>
  </w:style>
  <w:style w:type="paragraph" w:customStyle="1" w:styleId="StyleNormalWeb11ptUnderline">
    <w:name w:val="Style Normal (Web) + 11 pt Underline"/>
    <w:basedOn w:val="NormalWeb"/>
    <w:link w:val="StyleNormalWeb11ptUnderlineChar"/>
    <w:qFormat/>
    <w:rsid w:val="006D0C5D"/>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6D0C5D"/>
    <w:rPr>
      <w:rFonts w:ascii="Calibri" w:eastAsia="Calibri" w:hAnsi="Calibri" w:cs="Calibri"/>
      <w:sz w:val="22"/>
      <w:szCs w:val="22"/>
      <w:u w:val="single"/>
    </w:rPr>
  </w:style>
  <w:style w:type="character" w:customStyle="1" w:styleId="cit-first-element">
    <w:name w:val="cit-first-element"/>
    <w:basedOn w:val="DefaultParagraphFont"/>
    <w:rsid w:val="006D0C5D"/>
  </w:style>
  <w:style w:type="character" w:customStyle="1" w:styleId="title1">
    <w:name w:val="title1"/>
    <w:basedOn w:val="DefaultParagraphFont"/>
    <w:rsid w:val="006D0C5D"/>
  </w:style>
  <w:style w:type="character" w:customStyle="1" w:styleId="StyleThickunderline1">
    <w:name w:val="Style Thick underline1"/>
    <w:basedOn w:val="DefaultParagraphFont"/>
    <w:rsid w:val="006D0C5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D0C5D"/>
    <w:rPr>
      <w:rFonts w:ascii="Georgia" w:hAnsi="Georgia"/>
    </w:rPr>
  </w:style>
  <w:style w:type="character" w:customStyle="1" w:styleId="FooterChar1">
    <w:name w:val="Footer Char1"/>
    <w:basedOn w:val="DefaultParagraphFont"/>
    <w:uiPriority w:val="99"/>
    <w:semiHidden/>
    <w:rsid w:val="006D0C5D"/>
    <w:rPr>
      <w:rFonts w:ascii="Georgia" w:hAnsi="Georgia"/>
    </w:rPr>
  </w:style>
  <w:style w:type="paragraph" w:customStyle="1" w:styleId="Underline20">
    <w:name w:val="Underline2"/>
    <w:basedOn w:val="Normal"/>
    <w:link w:val="Underline2Char"/>
    <w:autoRedefine/>
    <w:uiPriority w:val="4"/>
    <w:qFormat/>
    <w:rsid w:val="006D0C5D"/>
    <w:rPr>
      <w:b/>
      <w:u w:val="single"/>
    </w:rPr>
  </w:style>
  <w:style w:type="character" w:customStyle="1" w:styleId="Underline2Char">
    <w:name w:val="Underline2 Char"/>
    <w:basedOn w:val="DefaultParagraphFont"/>
    <w:link w:val="Underline20"/>
    <w:uiPriority w:val="4"/>
    <w:qFormat/>
    <w:rsid w:val="006D0C5D"/>
    <w:rPr>
      <w:rFonts w:ascii="Calibri" w:hAnsi="Calibri"/>
      <w:b/>
      <w:sz w:val="22"/>
      <w:u w:val="single"/>
    </w:rPr>
  </w:style>
  <w:style w:type="paragraph" w:customStyle="1" w:styleId="TableParagraph">
    <w:name w:val="Table Paragraph"/>
    <w:basedOn w:val="Normal"/>
    <w:uiPriority w:val="1"/>
    <w:qFormat/>
    <w:rsid w:val="006D0C5D"/>
    <w:pPr>
      <w:widowControl w:val="0"/>
    </w:pPr>
  </w:style>
  <w:style w:type="character" w:customStyle="1" w:styleId="UnderlineChar2">
    <w:name w:val="UnderlineChar"/>
    <w:rsid w:val="006D0C5D"/>
    <w:rPr>
      <w:sz w:val="24"/>
      <w:u w:val="single"/>
      <w:shd w:val="clear" w:color="auto" w:fill="auto"/>
    </w:rPr>
  </w:style>
  <w:style w:type="character" w:customStyle="1" w:styleId="foreground">
    <w:name w:val="foreground"/>
    <w:basedOn w:val="DefaultParagraphFont"/>
    <w:rsid w:val="006D0C5D"/>
  </w:style>
  <w:style w:type="paragraph" w:customStyle="1" w:styleId="StyleCircled11pt">
    <w:name w:val="Style Circled + 11 pt"/>
    <w:basedOn w:val="Normal"/>
    <w:link w:val="StyleCircled11ptChar"/>
    <w:qFormat/>
    <w:rsid w:val="006D0C5D"/>
    <w:rPr>
      <w:rFonts w:eastAsia="Times New Roman"/>
      <w:b/>
      <w:bCs/>
      <w:sz w:val="20"/>
      <w:u w:val="single"/>
    </w:rPr>
  </w:style>
  <w:style w:type="character" w:customStyle="1" w:styleId="StyleCircled11ptChar">
    <w:name w:val="Style Circled + 11 pt Char"/>
    <w:link w:val="StyleCircled11pt"/>
    <w:rsid w:val="006D0C5D"/>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D0C5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D0C5D"/>
    <w:rPr>
      <w:rFonts w:ascii="Times" w:eastAsia="Times New Roman" w:hAnsi="Times"/>
      <w:sz w:val="20"/>
      <w:szCs w:val="28"/>
      <w:u w:val="single"/>
    </w:rPr>
  </w:style>
  <w:style w:type="paragraph" w:customStyle="1" w:styleId="cite20">
    <w:name w:val="cite2"/>
    <w:basedOn w:val="Normal"/>
    <w:uiPriority w:val="99"/>
    <w:qFormat/>
    <w:rsid w:val="006D0C5D"/>
    <w:rPr>
      <w:rFonts w:eastAsia="Times New Roman"/>
      <w:color w:val="000000"/>
      <w:sz w:val="20"/>
      <w:szCs w:val="20"/>
    </w:rPr>
  </w:style>
  <w:style w:type="character" w:customStyle="1" w:styleId="postby">
    <w:name w:val="post_by"/>
    <w:basedOn w:val="DefaultParagraphFont"/>
    <w:rsid w:val="006D0C5D"/>
  </w:style>
  <w:style w:type="character" w:customStyle="1" w:styleId="Style11ptBorderSinglesolidlineAuto05ptLinewidth">
    <w:name w:val="Style 11 pt Border: : (Single solid line Auto  0.5 pt Line width)"/>
    <w:rsid w:val="006D0C5D"/>
    <w:rPr>
      <w:sz w:val="20"/>
      <w:bdr w:val="single" w:sz="4" w:space="0" w:color="auto" w:frame="1"/>
    </w:rPr>
  </w:style>
  <w:style w:type="character" w:customStyle="1" w:styleId="StyleUnderlineChar9ptBorderSinglesolidlineAuto0">
    <w:name w:val="Style Underline Char + 9 pt Border: : (Single solid line Auto  0..."/>
    <w:rsid w:val="006D0C5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D0C5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D0C5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D0C5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D0C5D"/>
    <w:rPr>
      <w:sz w:val="20"/>
      <w:szCs w:val="24"/>
      <w:u w:val="single"/>
      <w:bdr w:val="single" w:sz="4" w:space="0" w:color="auto"/>
      <w:lang w:val="en-US" w:eastAsia="en-US" w:bidi="ar-SA"/>
    </w:rPr>
  </w:style>
  <w:style w:type="character" w:customStyle="1" w:styleId="StyleLatinGaramondUnderline">
    <w:name w:val="Style (Latin) Garamond Underline"/>
    <w:rsid w:val="006D0C5D"/>
    <w:rPr>
      <w:rFonts w:ascii="Times New Roman" w:hAnsi="Times New Roman"/>
      <w:sz w:val="20"/>
      <w:u w:val="single"/>
    </w:rPr>
  </w:style>
  <w:style w:type="character" w:customStyle="1" w:styleId="StyleLatinGaramond">
    <w:name w:val="Style (Latin) Garamond"/>
    <w:rsid w:val="006D0C5D"/>
    <w:rPr>
      <w:rFonts w:ascii="Times New Roman" w:hAnsi="Times New Roman"/>
      <w:sz w:val="20"/>
    </w:rPr>
  </w:style>
  <w:style w:type="character" w:customStyle="1" w:styleId="styletimesnewroman12ptbold0">
    <w:name w:val="styletimesnewroman12ptbold"/>
    <w:basedOn w:val="DefaultParagraphFont"/>
    <w:rsid w:val="006D0C5D"/>
  </w:style>
  <w:style w:type="character" w:customStyle="1" w:styleId="mainheading">
    <w:name w:val="mainheading"/>
    <w:basedOn w:val="DefaultParagraphFont"/>
    <w:rsid w:val="006D0C5D"/>
  </w:style>
  <w:style w:type="paragraph" w:customStyle="1" w:styleId="BoldandUnderlineChar2CharChar">
    <w:name w:val="Bold and Underline Char2 Char Char"/>
    <w:basedOn w:val="Normal"/>
    <w:link w:val="BoldandUnderlineChar2CharCharChar"/>
    <w:qFormat/>
    <w:rsid w:val="006D0C5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D0C5D"/>
    <w:rPr>
      <w:rFonts w:ascii="Calibri" w:eastAsia="Times New Roman" w:hAnsi="Calibri"/>
      <w:b/>
      <w:sz w:val="22"/>
      <w:u w:val="single"/>
    </w:rPr>
  </w:style>
  <w:style w:type="character" w:customStyle="1" w:styleId="StyleUnderlineChar9ptChar">
    <w:name w:val="Style Underline Char + 9 pt Char"/>
    <w:basedOn w:val="UnderlineCharChar"/>
    <w:rsid w:val="006D0C5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D0C5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D0C5D"/>
    <w:rPr>
      <w:sz w:val="16"/>
    </w:rPr>
  </w:style>
  <w:style w:type="paragraph" w:customStyle="1" w:styleId="Reduce8pt">
    <w:name w:val="Reduce 8pt"/>
    <w:basedOn w:val="Normal"/>
    <w:link w:val="Reduce8ptCharChar"/>
    <w:qFormat/>
    <w:rsid w:val="006D0C5D"/>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6D0C5D"/>
    <w:rPr>
      <w:rFonts w:ascii="Arial" w:hAnsi="Arial" w:cs="Arial"/>
      <w:sz w:val="22"/>
    </w:rPr>
  </w:style>
  <w:style w:type="character" w:customStyle="1" w:styleId="boldciteChar4">
    <w:name w:val="bold cite Char4"/>
    <w:link w:val="boldcite"/>
    <w:locked/>
    <w:rsid w:val="006D0C5D"/>
    <w:rPr>
      <w:rFonts w:eastAsia="Times New Roman" w:cs="Times New Roman"/>
      <w:b/>
      <w:color w:val="000000"/>
      <w:sz w:val="20"/>
      <w:u w:val="thick" w:color="000000"/>
    </w:rPr>
  </w:style>
  <w:style w:type="paragraph" w:customStyle="1" w:styleId="boldcite">
    <w:name w:val="bold cite"/>
    <w:basedOn w:val="Normal"/>
    <w:link w:val="boldciteChar4"/>
    <w:qFormat/>
    <w:rsid w:val="006D0C5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D0C5D"/>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6D0C5D"/>
    <w:rPr>
      <w:rFonts w:eastAsia="Calibri"/>
      <w:b/>
    </w:rPr>
  </w:style>
  <w:style w:type="character" w:customStyle="1" w:styleId="HeadingsBaseChar">
    <w:name w:val="Headings Base Char"/>
    <w:basedOn w:val="DefaultParagraphFont"/>
    <w:link w:val="HeadingsBase"/>
    <w:locked/>
    <w:rsid w:val="006D0C5D"/>
    <w:rPr>
      <w:rFonts w:ascii="Times New Roman" w:hAnsi="Times New Roman" w:cs="Times New Roman"/>
      <w:b/>
      <w:sz w:val="32"/>
    </w:rPr>
  </w:style>
  <w:style w:type="paragraph" w:customStyle="1" w:styleId="HeadingsBase">
    <w:name w:val="Headings Base"/>
    <w:basedOn w:val="Normal"/>
    <w:link w:val="HeadingsBaseChar"/>
    <w:qFormat/>
    <w:rsid w:val="006D0C5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6D0C5D"/>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6D0C5D"/>
    <w:pPr>
      <w:spacing w:line="480" w:lineRule="auto"/>
      <w:ind w:firstLine="720"/>
    </w:pPr>
    <w:rPr>
      <w:rFonts w:eastAsia="Calibri"/>
    </w:rPr>
  </w:style>
  <w:style w:type="paragraph" w:customStyle="1" w:styleId="SchoolBlockQuote">
    <w:name w:val="School Block Quote"/>
    <w:basedOn w:val="SchoolPaper"/>
    <w:qFormat/>
    <w:rsid w:val="006D0C5D"/>
  </w:style>
  <w:style w:type="paragraph" w:customStyle="1" w:styleId="SchoolWorksCited">
    <w:name w:val="School Works Cited"/>
    <w:basedOn w:val="SchoolPaper"/>
    <w:qFormat/>
    <w:rsid w:val="006D0C5D"/>
  </w:style>
  <w:style w:type="paragraph" w:customStyle="1" w:styleId="BlockQuote">
    <w:name w:val="Block Quote"/>
    <w:basedOn w:val="Normal"/>
    <w:qFormat/>
    <w:rsid w:val="006D0C5D"/>
    <w:pPr>
      <w:ind w:left="720" w:right="720"/>
    </w:pPr>
    <w:rPr>
      <w:rFonts w:eastAsia="Calibri"/>
    </w:rPr>
  </w:style>
  <w:style w:type="paragraph" w:customStyle="1" w:styleId="PaperBody">
    <w:name w:val="Paper Body"/>
    <w:basedOn w:val="Normal"/>
    <w:qFormat/>
    <w:rsid w:val="006D0C5D"/>
    <w:pPr>
      <w:spacing w:line="480" w:lineRule="auto"/>
      <w:ind w:firstLine="720"/>
    </w:pPr>
    <w:rPr>
      <w:rFonts w:eastAsia="Calibri"/>
    </w:rPr>
  </w:style>
  <w:style w:type="paragraph" w:customStyle="1" w:styleId="PaperCitation">
    <w:name w:val="Paper Citation"/>
    <w:basedOn w:val="Normal"/>
    <w:qFormat/>
    <w:rsid w:val="006D0C5D"/>
    <w:pPr>
      <w:spacing w:line="480" w:lineRule="auto"/>
      <w:ind w:left="720" w:hanging="720"/>
    </w:pPr>
    <w:rPr>
      <w:rFonts w:eastAsia="Calibri"/>
    </w:rPr>
  </w:style>
  <w:style w:type="character" w:customStyle="1" w:styleId="hatChar">
    <w:name w:val="hat Char"/>
    <w:basedOn w:val="DefaultParagraphFont"/>
    <w:link w:val="hat"/>
    <w:locked/>
    <w:rsid w:val="006D0C5D"/>
    <w:rPr>
      <w:rFonts w:ascii="Calibri" w:eastAsia="Times New Roman" w:hAnsi="Calibri"/>
      <w:b/>
      <w:bCs/>
      <w:sz w:val="32"/>
      <w:u w:val="single"/>
      <w:lang w:bidi="en-US"/>
    </w:rPr>
  </w:style>
  <w:style w:type="paragraph" w:customStyle="1" w:styleId="WW-Default">
    <w:name w:val="WW-Default"/>
    <w:qFormat/>
    <w:rsid w:val="006D0C5D"/>
    <w:pPr>
      <w:suppressAutoHyphens/>
    </w:pPr>
    <w:rPr>
      <w:rFonts w:ascii="Georgia" w:eastAsia="Calibri" w:hAnsi="Georgia" w:cs="Calibri"/>
      <w:sz w:val="22"/>
      <w:szCs w:val="22"/>
      <w:lang w:eastAsia="ar-SA"/>
    </w:rPr>
  </w:style>
  <w:style w:type="paragraph" w:customStyle="1" w:styleId="B-TagCite">
    <w:name w:val="B-TagCite"/>
    <w:qFormat/>
    <w:rsid w:val="006D0C5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D0C5D"/>
    <w:rPr>
      <w:rFonts w:ascii="Times New Roman" w:hAnsi="Times New Roman" w:cs="Times New Roman"/>
      <w:b/>
      <w:sz w:val="20"/>
    </w:rPr>
  </w:style>
  <w:style w:type="paragraph" w:customStyle="1" w:styleId="MicroText">
    <w:name w:val="MicroText"/>
    <w:basedOn w:val="Normal"/>
    <w:next w:val="Normal"/>
    <w:link w:val="MicroTextChar"/>
    <w:qFormat/>
    <w:rsid w:val="006D0C5D"/>
    <w:rPr>
      <w:rFonts w:ascii="Arial Narrow" w:hAnsi="Arial Narrow"/>
      <w:sz w:val="12"/>
    </w:rPr>
  </w:style>
  <w:style w:type="paragraph" w:customStyle="1" w:styleId="indent">
    <w:name w:val="indent"/>
    <w:basedOn w:val="Normal"/>
    <w:qFormat/>
    <w:rsid w:val="006D0C5D"/>
    <w:pPr>
      <w:spacing w:before="100" w:beforeAutospacing="1" w:after="100" w:afterAutospacing="1"/>
    </w:pPr>
    <w:rPr>
      <w:rFonts w:eastAsia="Times New Roman"/>
    </w:rPr>
  </w:style>
  <w:style w:type="paragraph" w:customStyle="1" w:styleId="PageHeaderLine1">
    <w:name w:val="PageHeaderLine1"/>
    <w:basedOn w:val="Normal"/>
    <w:qFormat/>
    <w:rsid w:val="006D0C5D"/>
    <w:pPr>
      <w:tabs>
        <w:tab w:val="right" w:pos="10800"/>
      </w:tabs>
    </w:pPr>
    <w:rPr>
      <w:rFonts w:eastAsia="Calibri"/>
      <w:b/>
    </w:rPr>
  </w:style>
  <w:style w:type="paragraph" w:customStyle="1" w:styleId="PageHeaderLine2">
    <w:name w:val="PageHeaderLine2"/>
    <w:basedOn w:val="Normal"/>
    <w:next w:val="Normal"/>
    <w:link w:val="PageHeaderLine2Char"/>
    <w:qFormat/>
    <w:rsid w:val="006D0C5D"/>
    <w:pPr>
      <w:tabs>
        <w:tab w:val="right" w:pos="10800"/>
      </w:tabs>
      <w:spacing w:line="480" w:lineRule="auto"/>
    </w:pPr>
    <w:rPr>
      <w:rFonts w:eastAsia="Calibri"/>
      <w:b/>
    </w:rPr>
  </w:style>
  <w:style w:type="character" w:customStyle="1" w:styleId="styleboldunderline">
    <w:name w:val="styleboldunderline"/>
    <w:basedOn w:val="DefaultParagraphFont"/>
    <w:rsid w:val="006D0C5D"/>
  </w:style>
  <w:style w:type="character" w:customStyle="1" w:styleId="box">
    <w:name w:val="box"/>
    <w:basedOn w:val="DefaultParagraphFont"/>
    <w:rsid w:val="006D0C5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D0C5D"/>
    <w:rPr>
      <w:rFonts w:ascii="Arial Narrow" w:hAnsi="Arial Narrow" w:cs="Arial Narrow" w:hint="default"/>
      <w:sz w:val="18"/>
      <w:szCs w:val="18"/>
    </w:rPr>
  </w:style>
  <w:style w:type="character" w:customStyle="1" w:styleId="FontStyle14">
    <w:name w:val="Font Style14"/>
    <w:basedOn w:val="DefaultParagraphFont"/>
    <w:uiPriority w:val="99"/>
    <w:rsid w:val="006D0C5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D0C5D"/>
    <w:rPr>
      <w:rFonts w:ascii="Arial Narrow" w:hAnsi="Arial Narrow" w:cs="Arial Narrow" w:hint="default"/>
      <w:b/>
      <w:bCs/>
      <w:sz w:val="10"/>
      <w:szCs w:val="10"/>
    </w:rPr>
  </w:style>
  <w:style w:type="character" w:customStyle="1" w:styleId="CardTagandCiteChar">
    <w:name w:val="Card Tag and Cite Char"/>
    <w:basedOn w:val="DefaultParagraphFont"/>
    <w:rsid w:val="006D0C5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6D0C5D"/>
    <w:rPr>
      <w:rFonts w:ascii="Arial Narrow" w:hAnsi="Arial Narrow"/>
      <w:b/>
      <w:color w:val="000000"/>
      <w:sz w:val="22"/>
      <w:szCs w:val="22"/>
      <w:u w:val="single"/>
    </w:rPr>
  </w:style>
  <w:style w:type="character" w:customStyle="1" w:styleId="SmallText0">
    <w:name w:val="SmallText"/>
    <w:rsid w:val="006D0C5D"/>
    <w:rPr>
      <w:color w:val="000000"/>
    </w:rPr>
  </w:style>
  <w:style w:type="character" w:customStyle="1" w:styleId="CitesChar1">
    <w:name w:val="Cites Char1"/>
    <w:basedOn w:val="DefaultParagraphFont"/>
    <w:rsid w:val="006D0C5D"/>
    <w:rPr>
      <w:b/>
      <w:bCs w:val="0"/>
      <w:szCs w:val="24"/>
      <w:u w:val="single"/>
      <w:lang w:val="en-US" w:eastAsia="en-US" w:bidi="ar-SA"/>
    </w:rPr>
  </w:style>
  <w:style w:type="character" w:customStyle="1" w:styleId="CardUnderlinedChar">
    <w:name w:val="Card Underlined Char"/>
    <w:basedOn w:val="DefaultParagraphFont"/>
    <w:rsid w:val="006D0C5D"/>
    <w:rPr>
      <w:rFonts w:ascii="Arial Narrow" w:hAnsi="Arial Narrow" w:hint="default"/>
      <w:sz w:val="22"/>
      <w:szCs w:val="24"/>
      <w:u w:val="single"/>
      <w:lang w:val="en-US" w:eastAsia="en-US" w:bidi="ar-SA"/>
    </w:rPr>
  </w:style>
  <w:style w:type="character" w:customStyle="1" w:styleId="underline3">
    <w:name w:val="underline3"/>
    <w:basedOn w:val="underline2"/>
    <w:rsid w:val="006D0C5D"/>
    <w:rPr>
      <w:rFonts w:ascii="Arial" w:hAnsi="Arial"/>
      <w:sz w:val="18"/>
      <w:u w:val="single"/>
      <w:bdr w:val="none" w:sz="0" w:space="0" w:color="auto" w:frame="1"/>
      <w:shd w:val="clear" w:color="auto" w:fill="FFFF00"/>
    </w:rPr>
  </w:style>
  <w:style w:type="character" w:customStyle="1" w:styleId="menu">
    <w:name w:val="menu"/>
    <w:basedOn w:val="DefaultParagraphFont"/>
    <w:rsid w:val="006D0C5D"/>
  </w:style>
  <w:style w:type="character" w:customStyle="1" w:styleId="itxtrst">
    <w:name w:val="itxtrst"/>
    <w:rsid w:val="006D0C5D"/>
  </w:style>
  <w:style w:type="character" w:customStyle="1" w:styleId="A-Underlining">
    <w:name w:val="A-Underlining"/>
    <w:basedOn w:val="DefaultParagraphFont"/>
    <w:rsid w:val="006D0C5D"/>
    <w:rPr>
      <w:rFonts w:ascii="Garamond" w:hAnsi="Garamond" w:hint="default"/>
      <w:color w:val="auto"/>
      <w:sz w:val="24"/>
      <w:u w:val="single"/>
    </w:rPr>
  </w:style>
  <w:style w:type="character" w:customStyle="1" w:styleId="StyleUnderlineBold0">
    <w:name w:val="Style Underline + Bold"/>
    <w:rsid w:val="006D0C5D"/>
    <w:rPr>
      <w:b/>
      <w:bCs/>
      <w:u w:val="single"/>
    </w:rPr>
  </w:style>
  <w:style w:type="character" w:customStyle="1" w:styleId="Underline-Highlighted">
    <w:name w:val="Underline-Highlighted"/>
    <w:uiPriority w:val="1"/>
    <w:qFormat/>
    <w:rsid w:val="006D0C5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D0C5D"/>
  </w:style>
  <w:style w:type="character" w:customStyle="1" w:styleId="newsmain">
    <w:name w:val="news_main"/>
    <w:basedOn w:val="DefaultParagraphFont"/>
    <w:rsid w:val="006D0C5D"/>
  </w:style>
  <w:style w:type="character" w:customStyle="1" w:styleId="AuthorDate0">
    <w:name w:val="Author Date"/>
    <w:rsid w:val="006D0C5D"/>
    <w:rPr>
      <w:b/>
      <w:bCs w:val="0"/>
      <w:sz w:val="24"/>
      <w:u w:val="thick"/>
    </w:rPr>
  </w:style>
  <w:style w:type="character" w:customStyle="1" w:styleId="red">
    <w:name w:val="red"/>
    <w:basedOn w:val="DefaultParagraphFont"/>
    <w:rsid w:val="006D0C5D"/>
  </w:style>
  <w:style w:type="character" w:customStyle="1" w:styleId="at">
    <w:name w:val="at"/>
    <w:rsid w:val="006D0C5D"/>
  </w:style>
  <w:style w:type="character" w:customStyle="1" w:styleId="org">
    <w:name w:val="org"/>
    <w:rsid w:val="006D0C5D"/>
  </w:style>
  <w:style w:type="character" w:customStyle="1" w:styleId="pnumber">
    <w:name w:val="pnumber"/>
    <w:rsid w:val="006D0C5D"/>
  </w:style>
  <w:style w:type="character" w:customStyle="1" w:styleId="ital">
    <w:name w:val="ital"/>
    <w:rsid w:val="006D0C5D"/>
  </w:style>
  <w:style w:type="character" w:customStyle="1" w:styleId="orgdiv">
    <w:name w:val="orgdiv"/>
    <w:rsid w:val="006D0C5D"/>
  </w:style>
  <w:style w:type="character" w:customStyle="1" w:styleId="orgname">
    <w:name w:val="orgname"/>
    <w:rsid w:val="006D0C5D"/>
  </w:style>
  <w:style w:type="character" w:customStyle="1" w:styleId="city">
    <w:name w:val="city"/>
    <w:rsid w:val="006D0C5D"/>
  </w:style>
  <w:style w:type="character" w:customStyle="1" w:styleId="state">
    <w:name w:val="state"/>
    <w:rsid w:val="006D0C5D"/>
  </w:style>
  <w:style w:type="character" w:customStyle="1" w:styleId="country">
    <w:name w:val="country"/>
    <w:rsid w:val="006D0C5D"/>
  </w:style>
  <w:style w:type="character" w:customStyle="1" w:styleId="articletitle">
    <w:name w:val="articletitle"/>
    <w:rsid w:val="006D0C5D"/>
    <w:rPr>
      <w:rFonts w:ascii="Times New Roman" w:hAnsi="Times New Roman" w:cs="Times New Roman" w:hint="default"/>
    </w:rPr>
  </w:style>
  <w:style w:type="character" w:customStyle="1" w:styleId="6pointChar">
    <w:name w:val="6 point Char"/>
    <w:rsid w:val="006D0C5D"/>
    <w:rPr>
      <w:rFonts w:ascii="Times New Roman" w:hAnsi="Times New Roman" w:cs="Times New Roman" w:hint="default"/>
      <w:sz w:val="12"/>
      <w:lang w:val="en-US" w:eastAsia="en-US"/>
    </w:rPr>
  </w:style>
  <w:style w:type="character" w:customStyle="1" w:styleId="StyleThickunderline">
    <w:name w:val="Style Thick underline"/>
    <w:qFormat/>
    <w:rsid w:val="006D0C5D"/>
    <w:rPr>
      <w:u w:val="thick"/>
    </w:rPr>
  </w:style>
  <w:style w:type="character" w:customStyle="1" w:styleId="Box0">
    <w:name w:val="Box!"/>
    <w:rsid w:val="006D0C5D"/>
    <w:rPr>
      <w:rFonts w:ascii="Garamond" w:hAnsi="Garamond" w:hint="default"/>
      <w:sz w:val="24"/>
      <w:u w:val="single"/>
      <w:bdr w:val="single" w:sz="4" w:space="0" w:color="auto" w:frame="1"/>
    </w:rPr>
  </w:style>
  <w:style w:type="character" w:customStyle="1" w:styleId="citechar1">
    <w:name w:val="citechar"/>
    <w:basedOn w:val="DefaultParagraphFont"/>
    <w:rsid w:val="006D0C5D"/>
  </w:style>
  <w:style w:type="character" w:customStyle="1" w:styleId="underlinechar5">
    <w:name w:val="underlinechar"/>
    <w:basedOn w:val="DefaultParagraphFont"/>
    <w:rsid w:val="006D0C5D"/>
  </w:style>
  <w:style w:type="character" w:customStyle="1" w:styleId="CardUnderlineChar">
    <w:name w:val="Card Underline Char"/>
    <w:rsid w:val="006D0C5D"/>
    <w:rPr>
      <w:szCs w:val="24"/>
      <w:u w:val="single"/>
      <w:lang w:val="en-US" w:eastAsia="en-US" w:bidi="ar-SA"/>
    </w:rPr>
  </w:style>
  <w:style w:type="character" w:customStyle="1" w:styleId="tagciteChar">
    <w:name w:val="tag/cite Char"/>
    <w:basedOn w:val="DefaultParagraphFont"/>
    <w:rsid w:val="006D0C5D"/>
    <w:rPr>
      <w:b/>
      <w:bCs w:val="0"/>
      <w:sz w:val="24"/>
      <w:lang w:val="en-US" w:eastAsia="en-US" w:bidi="ar-SA"/>
    </w:rPr>
  </w:style>
  <w:style w:type="character" w:customStyle="1" w:styleId="8pointChar">
    <w:name w:val="8 point Char"/>
    <w:basedOn w:val="DefaultParagraphFont"/>
    <w:rsid w:val="006D0C5D"/>
    <w:rPr>
      <w:sz w:val="16"/>
      <w:lang w:val="en-US" w:eastAsia="en-US" w:bidi="ar-SA"/>
    </w:rPr>
  </w:style>
  <w:style w:type="character" w:customStyle="1" w:styleId="BoldText12pt">
    <w:name w:val="Bold Text 12 pt"/>
    <w:rsid w:val="006D0C5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D0C5D"/>
  </w:style>
  <w:style w:type="table" w:styleId="TableGrid">
    <w:name w:val="Table Grid"/>
    <w:basedOn w:val="TableNormal"/>
    <w:rsid w:val="006D0C5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D0C5D"/>
    <w:rPr>
      <w:b/>
      <w:bCs w:val="0"/>
      <w:sz w:val="24"/>
      <w:lang w:val="en-US" w:eastAsia="en-US" w:bidi="ar-SA"/>
    </w:rPr>
  </w:style>
  <w:style w:type="character" w:customStyle="1" w:styleId="Mention11">
    <w:name w:val="Mention11"/>
    <w:basedOn w:val="DefaultParagraphFont"/>
    <w:uiPriority w:val="99"/>
    <w:semiHidden/>
    <w:unhideWhenUsed/>
    <w:rsid w:val="006D0C5D"/>
    <w:rPr>
      <w:color w:val="2B579A"/>
      <w:shd w:val="clear" w:color="auto" w:fill="E6E6E6"/>
    </w:rPr>
  </w:style>
  <w:style w:type="character" w:customStyle="1" w:styleId="Emph">
    <w:name w:val="Emph"/>
    <w:basedOn w:val="DefaultParagraphFont"/>
    <w:uiPriority w:val="1"/>
    <w:qFormat/>
    <w:rsid w:val="006D0C5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D0C5D"/>
  </w:style>
  <w:style w:type="character" w:customStyle="1" w:styleId="Mention2">
    <w:name w:val="Mention2"/>
    <w:basedOn w:val="DefaultParagraphFont"/>
    <w:uiPriority w:val="99"/>
    <w:semiHidden/>
    <w:unhideWhenUsed/>
    <w:rsid w:val="006D0C5D"/>
    <w:rPr>
      <w:color w:val="2B579A"/>
      <w:shd w:val="clear" w:color="auto" w:fill="E6E6E6"/>
    </w:rPr>
  </w:style>
  <w:style w:type="paragraph" w:customStyle="1" w:styleId="FlashTag">
    <w:name w:val="FlashTag"/>
    <w:basedOn w:val="Normal"/>
    <w:link w:val="FlashTagChar"/>
    <w:autoRedefine/>
    <w:uiPriority w:val="4"/>
    <w:qFormat/>
    <w:rsid w:val="006D0C5D"/>
    <w:rPr>
      <w:rFonts w:asciiTheme="majorHAnsi" w:hAnsiTheme="majorHAnsi"/>
      <w:b/>
      <w:sz w:val="28"/>
    </w:rPr>
  </w:style>
  <w:style w:type="character" w:customStyle="1" w:styleId="FlashTagChar">
    <w:name w:val="FlashTag Char"/>
    <w:basedOn w:val="DefaultParagraphFont"/>
    <w:link w:val="FlashTag"/>
    <w:uiPriority w:val="4"/>
    <w:rsid w:val="006D0C5D"/>
    <w:rPr>
      <w:rFonts w:asciiTheme="majorHAnsi" w:hAnsiTheme="majorHAnsi"/>
      <w:b/>
      <w:sz w:val="28"/>
    </w:rPr>
  </w:style>
  <w:style w:type="paragraph" w:customStyle="1" w:styleId="Warrant">
    <w:name w:val="Warrant"/>
    <w:autoRedefine/>
    <w:uiPriority w:val="4"/>
    <w:qFormat/>
    <w:rsid w:val="006D0C5D"/>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6D0C5D"/>
  </w:style>
  <w:style w:type="character" w:customStyle="1" w:styleId="m-8793234324905335251gmail-style13ptbold">
    <w:name w:val="m_-8793234324905335251gmail-style13ptbold"/>
    <w:basedOn w:val="DefaultParagraphFont"/>
    <w:rsid w:val="006D0C5D"/>
  </w:style>
  <w:style w:type="character" w:customStyle="1" w:styleId="EndnoteTextChar">
    <w:name w:val="Endnote Text Char"/>
    <w:basedOn w:val="DefaultParagraphFont"/>
    <w:link w:val="EndnoteText"/>
    <w:locked/>
    <w:rsid w:val="006D0C5D"/>
    <w:rPr>
      <w:rFonts w:ascii="Georgia" w:eastAsia="Times New Roman" w:hAnsi="Georgia"/>
      <w:szCs w:val="20"/>
    </w:rPr>
  </w:style>
  <w:style w:type="paragraph" w:styleId="EndnoteText">
    <w:name w:val="endnote text"/>
    <w:basedOn w:val="Normal"/>
    <w:link w:val="EndnoteTextChar"/>
    <w:unhideWhenUsed/>
    <w:rsid w:val="006D0C5D"/>
    <w:rPr>
      <w:rFonts w:ascii="Georgia" w:eastAsia="Times New Roman" w:hAnsi="Georgia"/>
      <w:sz w:val="24"/>
      <w:szCs w:val="20"/>
    </w:rPr>
  </w:style>
  <w:style w:type="character" w:customStyle="1" w:styleId="EndnoteTextChar1">
    <w:name w:val="Endnote Text Char1"/>
    <w:basedOn w:val="DefaultParagraphFont"/>
    <w:semiHidden/>
    <w:rsid w:val="006D0C5D"/>
    <w:rPr>
      <w:rFonts w:ascii="Calibri" w:hAnsi="Calibri"/>
      <w:sz w:val="20"/>
      <w:szCs w:val="20"/>
    </w:rPr>
  </w:style>
  <w:style w:type="character" w:customStyle="1" w:styleId="DateChar1">
    <w:name w:val="Date Char1"/>
    <w:basedOn w:val="DefaultParagraphFont"/>
    <w:uiPriority w:val="99"/>
    <w:rsid w:val="006D0C5D"/>
    <w:rPr>
      <w:rFonts w:ascii="Calibri" w:hAnsi="Calibri"/>
      <w:sz w:val="22"/>
    </w:rPr>
  </w:style>
  <w:style w:type="character" w:customStyle="1" w:styleId="BodyTextFirstIndentChar">
    <w:name w:val="Body Text First Indent Char"/>
    <w:basedOn w:val="BodyTextChar"/>
    <w:link w:val="BodyTextFirstIndent"/>
    <w:locked/>
    <w:rsid w:val="006D0C5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D0C5D"/>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D0C5D"/>
    <w:rPr>
      <w:rFonts w:ascii="Calibri" w:hAnsi="Calibri"/>
      <w:sz w:val="22"/>
    </w:rPr>
  </w:style>
  <w:style w:type="character" w:customStyle="1" w:styleId="BodyTextIndent2Char1">
    <w:name w:val="Body Text Indent 2 Char1"/>
    <w:basedOn w:val="DefaultParagraphFont"/>
    <w:semiHidden/>
    <w:rsid w:val="006D0C5D"/>
    <w:rPr>
      <w:rFonts w:ascii="Calibri" w:hAnsi="Calibri" w:cs="Calibri"/>
    </w:rPr>
  </w:style>
  <w:style w:type="character" w:customStyle="1" w:styleId="PlainTextChar1">
    <w:name w:val="Plain Text Char1"/>
    <w:basedOn w:val="DefaultParagraphFont"/>
    <w:semiHidden/>
    <w:rsid w:val="006D0C5D"/>
    <w:rPr>
      <w:rFonts w:ascii="Consolas" w:hAnsi="Consolas" w:cs="Calibri"/>
      <w:sz w:val="21"/>
      <w:szCs w:val="21"/>
    </w:rPr>
  </w:style>
  <w:style w:type="paragraph" w:customStyle="1" w:styleId="msolistparagraphcxspfirst">
    <w:name w:val="msolistparagraphcxspfirst"/>
    <w:basedOn w:val="Normal"/>
    <w:uiPriority w:val="99"/>
    <w:qFormat/>
    <w:rsid w:val="006D0C5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D0C5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D0C5D"/>
    <w:rPr>
      <w:rFonts w:ascii="Calibri" w:hAnsi="Calibri" w:cs="Calibri"/>
      <w:i/>
      <w:iCs/>
      <w:color w:val="000000" w:themeColor="text1"/>
    </w:rPr>
  </w:style>
  <w:style w:type="paragraph" w:customStyle="1" w:styleId="Heading2-NotBold">
    <w:name w:val="Heading 2 - Not Bold"/>
    <w:basedOn w:val="Heading2"/>
    <w:autoRedefine/>
    <w:uiPriority w:val="99"/>
    <w:qFormat/>
    <w:rsid w:val="006D0C5D"/>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6D0C5D"/>
    <w:rPr>
      <w:rFonts w:ascii="Calibri" w:eastAsia="Calibri" w:hAnsi="Calibri"/>
      <w:b/>
      <w:sz w:val="22"/>
    </w:rPr>
  </w:style>
  <w:style w:type="paragraph" w:customStyle="1" w:styleId="Heading2-Bold">
    <w:name w:val="Heading 2 - Bold"/>
    <w:basedOn w:val="Normal"/>
    <w:autoRedefine/>
    <w:uiPriority w:val="99"/>
    <w:qFormat/>
    <w:rsid w:val="006D0C5D"/>
    <w:rPr>
      <w:rFonts w:eastAsia="Calibri"/>
      <w:b/>
    </w:rPr>
  </w:style>
  <w:style w:type="paragraph" w:customStyle="1" w:styleId="tag">
    <w:name w:val="%tag"/>
    <w:basedOn w:val="Normal"/>
    <w:next w:val="Normal"/>
    <w:uiPriority w:val="99"/>
    <w:qFormat/>
    <w:rsid w:val="006D0C5D"/>
    <w:rPr>
      <w:rFonts w:eastAsia="Calibri"/>
      <w:bCs/>
      <w:sz w:val="18"/>
    </w:rPr>
  </w:style>
  <w:style w:type="character" w:customStyle="1" w:styleId="Style2Char">
    <w:name w:val="Style 2 Char"/>
    <w:link w:val="Style20"/>
    <w:uiPriority w:val="99"/>
    <w:locked/>
    <w:rsid w:val="006D0C5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D0C5D"/>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D0C5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D0C5D"/>
    <w:rPr>
      <w:rFonts w:ascii="Garamond" w:eastAsia="Times New Roman" w:hAnsi="Garamond"/>
      <w:sz w:val="24"/>
      <w:szCs w:val="20"/>
      <w:u w:val="single"/>
      <w:lang w:val="x-none" w:eastAsia="x-none"/>
    </w:rPr>
  </w:style>
  <w:style w:type="character" w:customStyle="1" w:styleId="textsmallChar0">
    <w:name w:val="textsmall Char"/>
    <w:link w:val="textsmall0"/>
    <w:locked/>
    <w:rsid w:val="006D0C5D"/>
    <w:rPr>
      <w:rFonts w:ascii="Georgia" w:eastAsia="Times New Roman" w:hAnsi="Georgia"/>
      <w:sz w:val="18"/>
      <w:szCs w:val="20"/>
      <w:lang w:val="x-none" w:eastAsia="x-none"/>
    </w:rPr>
  </w:style>
  <w:style w:type="paragraph" w:customStyle="1" w:styleId="textsmall0">
    <w:name w:val="textsmall"/>
    <w:basedOn w:val="Normal"/>
    <w:link w:val="textsmallChar0"/>
    <w:qFormat/>
    <w:rsid w:val="006D0C5D"/>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D0C5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D0C5D"/>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D0C5D"/>
    <w:rPr>
      <w:rFonts w:ascii="Arial" w:eastAsia="Times New Roman" w:hAnsi="Arial" w:cs="Arial"/>
      <w:sz w:val="12"/>
    </w:rPr>
  </w:style>
  <w:style w:type="paragraph" w:customStyle="1" w:styleId="Micro">
    <w:name w:val="Micro"/>
    <w:basedOn w:val="Normal"/>
    <w:next w:val="Normal"/>
    <w:link w:val="MicroChar"/>
    <w:qFormat/>
    <w:rsid w:val="006D0C5D"/>
    <w:rPr>
      <w:rFonts w:ascii="Arial" w:eastAsia="Times New Roman" w:hAnsi="Arial" w:cs="Arial"/>
      <w:sz w:val="12"/>
    </w:rPr>
  </w:style>
  <w:style w:type="character" w:customStyle="1" w:styleId="CardNotUnderlinedChar1">
    <w:name w:val="Card Not Underlined Char1"/>
    <w:link w:val="CardNotUnderlined"/>
    <w:locked/>
    <w:rsid w:val="006D0C5D"/>
    <w:rPr>
      <w:rFonts w:ascii="Cambria" w:eastAsia="Times New Roman" w:hAnsi="Cambria" w:cs="Times New Roman"/>
      <w:sz w:val="18"/>
      <w:szCs w:val="20"/>
    </w:rPr>
  </w:style>
  <w:style w:type="paragraph" w:customStyle="1" w:styleId="h-lead">
    <w:name w:val="h-lead"/>
    <w:basedOn w:val="Normal"/>
    <w:uiPriority w:val="99"/>
    <w:qFormat/>
    <w:rsid w:val="006D0C5D"/>
    <w:pPr>
      <w:spacing w:before="100" w:beforeAutospacing="1" w:after="100" w:afterAutospacing="1"/>
    </w:pPr>
    <w:rPr>
      <w:rFonts w:eastAsia="Times New Roman"/>
      <w:sz w:val="24"/>
    </w:rPr>
  </w:style>
  <w:style w:type="paragraph" w:customStyle="1" w:styleId="intro">
    <w:name w:val="intro"/>
    <w:basedOn w:val="Normal"/>
    <w:uiPriority w:val="99"/>
    <w:qFormat/>
    <w:rsid w:val="006D0C5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D0C5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D0C5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D0C5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D0C5D"/>
    <w:rPr>
      <w:rFonts w:eastAsia="Calibri"/>
    </w:rPr>
  </w:style>
  <w:style w:type="paragraph" w:customStyle="1" w:styleId="F3-TagAuthor">
    <w:name w:val="F3 - Tag/Author"/>
    <w:basedOn w:val="Normal"/>
    <w:uiPriority w:val="99"/>
    <w:qFormat/>
    <w:rsid w:val="006D0C5D"/>
    <w:rPr>
      <w:rFonts w:eastAsia="Times New Roman"/>
      <w:b/>
    </w:rPr>
  </w:style>
  <w:style w:type="paragraph" w:customStyle="1" w:styleId="F5-UnderlineNormal">
    <w:name w:val="F5 - Underline Normal"/>
    <w:basedOn w:val="Normal"/>
    <w:uiPriority w:val="99"/>
    <w:qFormat/>
    <w:rsid w:val="006D0C5D"/>
    <w:rPr>
      <w:rFonts w:eastAsia="Calibri"/>
      <w:u w:val="single"/>
    </w:rPr>
  </w:style>
  <w:style w:type="paragraph" w:customStyle="1" w:styleId="Brief-PrimarySource">
    <w:name w:val="Brief - Primary Source"/>
    <w:basedOn w:val="Normal"/>
    <w:uiPriority w:val="99"/>
    <w:qFormat/>
    <w:rsid w:val="006D0C5D"/>
    <w:rPr>
      <w:rFonts w:eastAsia="Times New Roman"/>
      <w:b/>
      <w:sz w:val="24"/>
      <w:u w:val="single"/>
    </w:rPr>
  </w:style>
  <w:style w:type="paragraph" w:customStyle="1" w:styleId="Brief-Underline">
    <w:name w:val="Brief - Underline"/>
    <w:basedOn w:val="Normal"/>
    <w:uiPriority w:val="99"/>
    <w:qFormat/>
    <w:rsid w:val="006D0C5D"/>
    <w:rPr>
      <w:rFonts w:eastAsia="Times New Roman"/>
      <w:u w:val="single"/>
    </w:rPr>
  </w:style>
  <w:style w:type="paragraph" w:customStyle="1" w:styleId="Brief">
    <w:name w:val="Brief"/>
    <w:basedOn w:val="Brief-PrimarySource"/>
    <w:uiPriority w:val="99"/>
    <w:qFormat/>
    <w:rsid w:val="006D0C5D"/>
    <w:rPr>
      <w:b w:val="0"/>
    </w:rPr>
  </w:style>
  <w:style w:type="paragraph" w:customStyle="1" w:styleId="CM2">
    <w:name w:val="CM2"/>
    <w:basedOn w:val="Normal"/>
    <w:next w:val="Normal"/>
    <w:uiPriority w:val="99"/>
    <w:qFormat/>
    <w:rsid w:val="006D0C5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D0C5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D0C5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D0C5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D0C5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D0C5D"/>
    <w:pPr>
      <w:widowControl w:val="0"/>
      <w:spacing w:line="276" w:lineRule="atLeast"/>
    </w:pPr>
    <w:rPr>
      <w:color w:val="auto"/>
    </w:rPr>
  </w:style>
  <w:style w:type="paragraph" w:customStyle="1" w:styleId="CM34">
    <w:name w:val="CM34"/>
    <w:basedOn w:val="Default"/>
    <w:next w:val="Default"/>
    <w:uiPriority w:val="99"/>
    <w:qFormat/>
    <w:rsid w:val="006D0C5D"/>
    <w:pPr>
      <w:widowControl w:val="0"/>
    </w:pPr>
    <w:rPr>
      <w:color w:val="auto"/>
    </w:rPr>
  </w:style>
  <w:style w:type="paragraph" w:customStyle="1" w:styleId="CM56">
    <w:name w:val="CM56"/>
    <w:basedOn w:val="Default"/>
    <w:next w:val="Default"/>
    <w:uiPriority w:val="99"/>
    <w:qFormat/>
    <w:rsid w:val="006D0C5D"/>
    <w:pPr>
      <w:widowControl w:val="0"/>
    </w:pPr>
    <w:rPr>
      <w:rFonts w:eastAsia="Calibri"/>
      <w:color w:val="auto"/>
    </w:rPr>
  </w:style>
  <w:style w:type="paragraph" w:customStyle="1" w:styleId="CM58">
    <w:name w:val="CM58"/>
    <w:basedOn w:val="Default"/>
    <w:next w:val="Default"/>
    <w:uiPriority w:val="99"/>
    <w:qFormat/>
    <w:rsid w:val="006D0C5D"/>
    <w:pPr>
      <w:widowControl w:val="0"/>
    </w:pPr>
    <w:rPr>
      <w:rFonts w:eastAsia="Calibri"/>
      <w:color w:val="auto"/>
    </w:rPr>
  </w:style>
  <w:style w:type="paragraph" w:customStyle="1" w:styleId="CM57">
    <w:name w:val="CM57"/>
    <w:basedOn w:val="Default"/>
    <w:next w:val="Default"/>
    <w:uiPriority w:val="99"/>
    <w:qFormat/>
    <w:rsid w:val="006D0C5D"/>
    <w:pPr>
      <w:widowControl w:val="0"/>
    </w:pPr>
    <w:rPr>
      <w:rFonts w:eastAsia="Calibri"/>
      <w:color w:val="auto"/>
    </w:rPr>
  </w:style>
  <w:style w:type="paragraph" w:customStyle="1" w:styleId="CM1">
    <w:name w:val="CM1"/>
    <w:basedOn w:val="Default"/>
    <w:next w:val="Default"/>
    <w:uiPriority w:val="99"/>
    <w:qFormat/>
    <w:rsid w:val="006D0C5D"/>
    <w:pPr>
      <w:widowControl w:val="0"/>
    </w:pPr>
    <w:rPr>
      <w:rFonts w:eastAsia="Calibri"/>
      <w:color w:val="auto"/>
    </w:rPr>
  </w:style>
  <w:style w:type="paragraph" w:customStyle="1" w:styleId="CM49">
    <w:name w:val="CM49"/>
    <w:basedOn w:val="Default"/>
    <w:next w:val="Default"/>
    <w:uiPriority w:val="99"/>
    <w:qFormat/>
    <w:rsid w:val="006D0C5D"/>
    <w:pPr>
      <w:widowControl w:val="0"/>
    </w:pPr>
    <w:rPr>
      <w:rFonts w:eastAsia="Calibri"/>
      <w:color w:val="auto"/>
    </w:rPr>
  </w:style>
  <w:style w:type="paragraph" w:customStyle="1" w:styleId="CM41">
    <w:name w:val="CM41"/>
    <w:basedOn w:val="Default"/>
    <w:next w:val="Default"/>
    <w:uiPriority w:val="99"/>
    <w:qFormat/>
    <w:rsid w:val="006D0C5D"/>
    <w:pPr>
      <w:widowControl w:val="0"/>
    </w:pPr>
    <w:rPr>
      <w:rFonts w:eastAsia="Calibri"/>
      <w:color w:val="auto"/>
    </w:rPr>
  </w:style>
  <w:style w:type="paragraph" w:customStyle="1" w:styleId="3rdOrderPara">
    <w:name w:val="3rd Order Para"/>
    <w:basedOn w:val="Default"/>
    <w:next w:val="Default"/>
    <w:qFormat/>
    <w:rsid w:val="006D0C5D"/>
    <w:pPr>
      <w:widowControl w:val="0"/>
    </w:pPr>
    <w:rPr>
      <w:rFonts w:eastAsia="Calibri"/>
      <w:color w:val="auto"/>
    </w:rPr>
  </w:style>
  <w:style w:type="paragraph" w:customStyle="1" w:styleId="2ndOrderPara">
    <w:name w:val="2nd Order Para"/>
    <w:basedOn w:val="Default"/>
    <w:next w:val="Default"/>
    <w:qFormat/>
    <w:rsid w:val="006D0C5D"/>
    <w:pPr>
      <w:widowControl w:val="0"/>
    </w:pPr>
    <w:rPr>
      <w:rFonts w:eastAsia="Calibri"/>
      <w:color w:val="auto"/>
    </w:rPr>
  </w:style>
  <w:style w:type="paragraph" w:customStyle="1" w:styleId="Normal-SIGN2">
    <w:name w:val="Normal-SIGN2"/>
    <w:basedOn w:val="Default"/>
    <w:next w:val="Default"/>
    <w:qFormat/>
    <w:rsid w:val="006D0C5D"/>
    <w:pPr>
      <w:widowControl w:val="0"/>
    </w:pPr>
    <w:rPr>
      <w:rFonts w:eastAsia="Calibri"/>
      <w:color w:val="auto"/>
    </w:rPr>
  </w:style>
  <w:style w:type="paragraph" w:customStyle="1" w:styleId="Normal-SIGN1">
    <w:name w:val="Normal-SIGN1"/>
    <w:basedOn w:val="Default"/>
    <w:next w:val="Default"/>
    <w:uiPriority w:val="99"/>
    <w:qFormat/>
    <w:rsid w:val="006D0C5D"/>
    <w:pPr>
      <w:widowControl w:val="0"/>
    </w:pPr>
    <w:rPr>
      <w:rFonts w:eastAsia="Calibri"/>
      <w:color w:val="auto"/>
    </w:rPr>
  </w:style>
  <w:style w:type="paragraph" w:customStyle="1" w:styleId="CM3">
    <w:name w:val="CM3"/>
    <w:basedOn w:val="Default"/>
    <w:next w:val="Default"/>
    <w:uiPriority w:val="99"/>
    <w:qFormat/>
    <w:rsid w:val="006D0C5D"/>
    <w:pPr>
      <w:widowControl w:val="0"/>
      <w:spacing w:line="553" w:lineRule="atLeast"/>
    </w:pPr>
    <w:rPr>
      <w:rFonts w:eastAsia="Calibri"/>
      <w:color w:val="auto"/>
    </w:rPr>
  </w:style>
  <w:style w:type="paragraph" w:customStyle="1" w:styleId="CM33">
    <w:name w:val="CM33"/>
    <w:basedOn w:val="Default"/>
    <w:next w:val="Default"/>
    <w:uiPriority w:val="99"/>
    <w:qFormat/>
    <w:rsid w:val="006D0C5D"/>
    <w:pPr>
      <w:widowControl w:val="0"/>
    </w:pPr>
    <w:rPr>
      <w:rFonts w:eastAsia="Calibri"/>
      <w:color w:val="auto"/>
    </w:rPr>
  </w:style>
  <w:style w:type="paragraph" w:customStyle="1" w:styleId="CM37">
    <w:name w:val="CM37"/>
    <w:basedOn w:val="Default"/>
    <w:next w:val="Default"/>
    <w:uiPriority w:val="99"/>
    <w:qFormat/>
    <w:rsid w:val="006D0C5D"/>
    <w:pPr>
      <w:widowControl w:val="0"/>
    </w:pPr>
    <w:rPr>
      <w:rFonts w:eastAsia="Calibri"/>
      <w:color w:val="auto"/>
    </w:rPr>
  </w:style>
  <w:style w:type="paragraph" w:customStyle="1" w:styleId="CM7">
    <w:name w:val="CM7"/>
    <w:basedOn w:val="Default"/>
    <w:next w:val="Default"/>
    <w:uiPriority w:val="99"/>
    <w:qFormat/>
    <w:rsid w:val="006D0C5D"/>
    <w:pPr>
      <w:widowControl w:val="0"/>
      <w:spacing w:line="553" w:lineRule="atLeast"/>
    </w:pPr>
    <w:rPr>
      <w:rFonts w:eastAsia="Calibri"/>
      <w:color w:val="auto"/>
    </w:rPr>
  </w:style>
  <w:style w:type="paragraph" w:customStyle="1" w:styleId="Brief-SecondarySource">
    <w:name w:val="Brief - Secondary Source"/>
    <w:basedOn w:val="Normal"/>
    <w:qFormat/>
    <w:rsid w:val="006D0C5D"/>
    <w:rPr>
      <w:rFonts w:eastAsia="Times New Roman"/>
      <w:sz w:val="14"/>
      <w:szCs w:val="20"/>
    </w:rPr>
  </w:style>
  <w:style w:type="paragraph" w:customStyle="1" w:styleId="Brief-Card">
    <w:name w:val="Brief - Card"/>
    <w:basedOn w:val="Normal"/>
    <w:uiPriority w:val="99"/>
    <w:qFormat/>
    <w:rsid w:val="006D0C5D"/>
    <w:rPr>
      <w:rFonts w:eastAsia="Times New Roman"/>
    </w:rPr>
  </w:style>
  <w:style w:type="paragraph" w:customStyle="1" w:styleId="Pa2">
    <w:name w:val="Pa2"/>
    <w:basedOn w:val="Default"/>
    <w:next w:val="Default"/>
    <w:uiPriority w:val="99"/>
    <w:qFormat/>
    <w:rsid w:val="006D0C5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D0C5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D0C5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D0C5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D0C5D"/>
    <w:pPr>
      <w:widowControl w:val="0"/>
    </w:pPr>
    <w:rPr>
      <w:rFonts w:ascii="Arial Black" w:hAnsi="Arial Black"/>
      <w:color w:val="auto"/>
    </w:rPr>
  </w:style>
  <w:style w:type="paragraph" w:customStyle="1" w:styleId="Cover1">
    <w:name w:val="Cover 1"/>
    <w:basedOn w:val="Normal"/>
    <w:next w:val="Normal"/>
    <w:uiPriority w:val="99"/>
    <w:qFormat/>
    <w:rsid w:val="006D0C5D"/>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6D0C5D"/>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6D0C5D"/>
    <w:pPr>
      <w:widowControl w:val="0"/>
    </w:pPr>
    <w:rPr>
      <w:color w:val="auto"/>
    </w:rPr>
  </w:style>
  <w:style w:type="paragraph" w:customStyle="1" w:styleId="Pa11">
    <w:name w:val="Pa11"/>
    <w:basedOn w:val="Normal"/>
    <w:next w:val="Normal"/>
    <w:uiPriority w:val="99"/>
    <w:qFormat/>
    <w:rsid w:val="006D0C5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D0C5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6D0C5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6D0C5D"/>
    <w:pPr>
      <w:widowControl w:val="0"/>
    </w:pPr>
    <w:rPr>
      <w:rFonts w:eastAsia="Calibri"/>
      <w:color w:val="auto"/>
    </w:rPr>
  </w:style>
  <w:style w:type="paragraph" w:customStyle="1" w:styleId="CM5">
    <w:name w:val="CM5"/>
    <w:basedOn w:val="Default"/>
    <w:next w:val="Default"/>
    <w:qFormat/>
    <w:rsid w:val="006D0C5D"/>
    <w:pPr>
      <w:widowControl w:val="0"/>
      <w:spacing w:line="553" w:lineRule="atLeast"/>
    </w:pPr>
    <w:rPr>
      <w:rFonts w:eastAsia="Calibri"/>
      <w:color w:val="auto"/>
    </w:rPr>
  </w:style>
  <w:style w:type="paragraph" w:customStyle="1" w:styleId="CM28">
    <w:name w:val="CM28"/>
    <w:basedOn w:val="Default"/>
    <w:next w:val="Default"/>
    <w:uiPriority w:val="99"/>
    <w:qFormat/>
    <w:rsid w:val="006D0C5D"/>
    <w:pPr>
      <w:widowControl w:val="0"/>
    </w:pPr>
    <w:rPr>
      <w:rFonts w:eastAsia="Calibri"/>
      <w:color w:val="auto"/>
    </w:rPr>
  </w:style>
  <w:style w:type="paragraph" w:customStyle="1" w:styleId="CM8">
    <w:name w:val="CM8"/>
    <w:basedOn w:val="Default"/>
    <w:next w:val="Default"/>
    <w:uiPriority w:val="99"/>
    <w:qFormat/>
    <w:rsid w:val="006D0C5D"/>
    <w:pPr>
      <w:widowControl w:val="0"/>
    </w:pPr>
    <w:rPr>
      <w:rFonts w:eastAsia="Calibri"/>
      <w:color w:val="auto"/>
    </w:rPr>
  </w:style>
  <w:style w:type="paragraph" w:customStyle="1" w:styleId="CM6">
    <w:name w:val="CM6"/>
    <w:basedOn w:val="Default"/>
    <w:next w:val="Default"/>
    <w:uiPriority w:val="99"/>
    <w:qFormat/>
    <w:rsid w:val="006D0C5D"/>
    <w:pPr>
      <w:widowControl w:val="0"/>
      <w:spacing w:line="553" w:lineRule="atLeast"/>
    </w:pPr>
    <w:rPr>
      <w:rFonts w:eastAsia="Calibri"/>
      <w:color w:val="auto"/>
    </w:rPr>
  </w:style>
  <w:style w:type="paragraph" w:customStyle="1" w:styleId="CM22">
    <w:name w:val="CM22"/>
    <w:basedOn w:val="Default"/>
    <w:next w:val="Default"/>
    <w:uiPriority w:val="99"/>
    <w:qFormat/>
    <w:rsid w:val="006D0C5D"/>
    <w:pPr>
      <w:widowControl w:val="0"/>
    </w:pPr>
    <w:rPr>
      <w:rFonts w:eastAsia="Calibri"/>
      <w:color w:val="auto"/>
    </w:rPr>
  </w:style>
  <w:style w:type="paragraph" w:customStyle="1" w:styleId="DoubleUnderlined">
    <w:name w:val="Double Underlined"/>
    <w:basedOn w:val="Heading2"/>
    <w:autoRedefine/>
    <w:uiPriority w:val="99"/>
    <w:qFormat/>
    <w:rsid w:val="006D0C5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D0C5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6D0C5D"/>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6D0C5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D0C5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D0C5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D0C5D"/>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6D0C5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D0C5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6D0C5D"/>
  </w:style>
  <w:style w:type="paragraph" w:customStyle="1" w:styleId="StyleUnderliningTimesNewRomanBoldNounderlineKernat16">
    <w:name w:val="Style Underlining + Times New Roman Bold No underline Kern at 16..."/>
    <w:basedOn w:val="Normal"/>
    <w:uiPriority w:val="99"/>
    <w:qFormat/>
    <w:rsid w:val="006D0C5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D0C5D"/>
    <w:rPr>
      <w:rFonts w:eastAsia="Times New Roman"/>
      <w:b/>
      <w:bCs/>
      <w:kern w:val="32"/>
      <w:sz w:val="32"/>
      <w:szCs w:val="32"/>
    </w:rPr>
  </w:style>
  <w:style w:type="paragraph" w:customStyle="1" w:styleId="StyleBoldUnderliningKernat16pt">
    <w:name w:val="Style Bold Underlining + Kern at 16 pt"/>
    <w:uiPriority w:val="99"/>
    <w:qFormat/>
    <w:rsid w:val="006D0C5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D0C5D"/>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6D0C5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D0C5D"/>
    <w:pPr>
      <w:ind w:left="400"/>
    </w:pPr>
    <w:rPr>
      <w:rFonts w:eastAsia="Times New Roman"/>
      <w:szCs w:val="20"/>
    </w:rPr>
  </w:style>
  <w:style w:type="paragraph" w:customStyle="1" w:styleId="Paste">
    <w:name w:val="Paste"/>
    <w:basedOn w:val="card"/>
    <w:qFormat/>
    <w:rsid w:val="006D0C5D"/>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6D0C5D"/>
    <w:rPr>
      <w:rFonts w:ascii="Georgia" w:eastAsia="Times New Roman" w:hAnsi="Georgia"/>
      <w:b/>
      <w:u w:val="single"/>
    </w:rPr>
  </w:style>
  <w:style w:type="paragraph" w:customStyle="1" w:styleId="UnderlineStyle0">
    <w:name w:val="Underline Style"/>
    <w:basedOn w:val="Normal"/>
    <w:link w:val="UnderlineStyleChar"/>
    <w:qFormat/>
    <w:rsid w:val="006D0C5D"/>
    <w:rPr>
      <w:rFonts w:ascii="Georgia" w:eastAsia="Times New Roman" w:hAnsi="Georgia"/>
      <w:b/>
      <w:sz w:val="24"/>
      <w:u w:val="single"/>
    </w:rPr>
  </w:style>
  <w:style w:type="paragraph" w:customStyle="1" w:styleId="Normalization">
    <w:name w:val="Normalization"/>
    <w:basedOn w:val="Normal"/>
    <w:uiPriority w:val="99"/>
    <w:qFormat/>
    <w:rsid w:val="006D0C5D"/>
    <w:rPr>
      <w:rFonts w:eastAsia="Times New Roman"/>
      <w:sz w:val="18"/>
    </w:rPr>
  </w:style>
  <w:style w:type="paragraph" w:customStyle="1" w:styleId="BreifTitle">
    <w:name w:val="Breif Title"/>
    <w:basedOn w:val="Normal"/>
    <w:autoRedefine/>
    <w:uiPriority w:val="99"/>
    <w:qFormat/>
    <w:rsid w:val="006D0C5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6D0C5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D0C5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D0C5D"/>
    <w:rPr>
      <w:rFonts w:eastAsia="Times New Roman"/>
      <w:color w:val="333333"/>
    </w:rPr>
  </w:style>
  <w:style w:type="paragraph" w:customStyle="1" w:styleId="StyleTagandCiteFranklinGothicDemi">
    <w:name w:val="Style Tag and Cite + Franklin Gothic Demi"/>
    <w:basedOn w:val="Normal"/>
    <w:autoRedefine/>
    <w:uiPriority w:val="99"/>
    <w:qFormat/>
    <w:rsid w:val="006D0C5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D0C5D"/>
    <w:rPr>
      <w:bCs/>
    </w:rPr>
  </w:style>
  <w:style w:type="paragraph" w:customStyle="1" w:styleId="tagCharCharCharCharCharCharChar">
    <w:name w:val="tag Char Char Char Char Char Char Char"/>
    <w:basedOn w:val="Normal"/>
    <w:uiPriority w:val="99"/>
    <w:qFormat/>
    <w:rsid w:val="006D0C5D"/>
    <w:rPr>
      <w:rFonts w:eastAsia="Times New Roman"/>
      <w:b/>
      <w:sz w:val="24"/>
      <w:szCs w:val="20"/>
    </w:rPr>
  </w:style>
  <w:style w:type="paragraph" w:customStyle="1" w:styleId="title-bold-medium">
    <w:name w:val="title-bold-medium"/>
    <w:basedOn w:val="Normal"/>
    <w:uiPriority w:val="99"/>
    <w:qFormat/>
    <w:rsid w:val="006D0C5D"/>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6D0C5D"/>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6D0C5D"/>
    <w:rPr>
      <w:rFonts w:ascii="Arial Narrow" w:eastAsia="Times New Roman" w:hAnsi="Arial Narrow"/>
      <w:b/>
      <w:sz w:val="24"/>
    </w:rPr>
  </w:style>
  <w:style w:type="paragraph" w:customStyle="1" w:styleId="BLOCKTITLE1">
    <w:name w:val="BLOCK TITLE"/>
    <w:basedOn w:val="Heading1"/>
    <w:uiPriority w:val="99"/>
    <w:qFormat/>
    <w:rsid w:val="006D0C5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6D0C5D"/>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6D0C5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D0C5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D0C5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D0C5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D0C5D"/>
    <w:pPr>
      <w:spacing w:before="100" w:beforeAutospacing="1" w:after="100" w:afterAutospacing="1"/>
    </w:pPr>
    <w:rPr>
      <w:rFonts w:eastAsia="Times New Roman"/>
    </w:rPr>
  </w:style>
  <w:style w:type="paragraph" w:customStyle="1" w:styleId="ToRead">
    <w:name w:val="To Read"/>
    <w:basedOn w:val="Normal"/>
    <w:uiPriority w:val="99"/>
    <w:qFormat/>
    <w:rsid w:val="006D0C5D"/>
    <w:pPr>
      <w:ind w:left="720"/>
    </w:pPr>
    <w:rPr>
      <w:rFonts w:ascii="Verdana" w:eastAsia="Times New Roman" w:hAnsi="Verdana"/>
      <w:b/>
      <w:u w:val="single"/>
    </w:rPr>
  </w:style>
  <w:style w:type="paragraph" w:customStyle="1" w:styleId="Style1">
    <w:name w:val="Style 1"/>
    <w:basedOn w:val="Normal"/>
    <w:uiPriority w:val="99"/>
    <w:qFormat/>
    <w:rsid w:val="006D0C5D"/>
    <w:pPr>
      <w:widowControl w:val="0"/>
      <w:ind w:firstLine="216"/>
    </w:pPr>
    <w:rPr>
      <w:rFonts w:eastAsia="Times New Roman"/>
      <w:noProof/>
      <w:color w:val="000000"/>
      <w:szCs w:val="20"/>
    </w:rPr>
  </w:style>
  <w:style w:type="paragraph" w:customStyle="1" w:styleId="Style41">
    <w:name w:val="Style 4"/>
    <w:basedOn w:val="Normal"/>
    <w:uiPriority w:val="99"/>
    <w:qFormat/>
    <w:rsid w:val="006D0C5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D0C5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D0C5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D0C5D"/>
    <w:pPr>
      <w:ind w:left="1660"/>
    </w:pPr>
  </w:style>
  <w:style w:type="paragraph" w:customStyle="1" w:styleId="PageNumber1">
    <w:name w:val="Page Number1"/>
    <w:basedOn w:val="Normal"/>
    <w:next w:val="Normal"/>
    <w:uiPriority w:val="99"/>
    <w:qFormat/>
    <w:rsid w:val="006D0C5D"/>
    <w:rPr>
      <w:rFonts w:eastAsia="Times New Roman"/>
    </w:rPr>
  </w:style>
  <w:style w:type="paragraph" w:customStyle="1" w:styleId="Card1">
    <w:name w:val="Card1"/>
    <w:uiPriority w:val="99"/>
    <w:qFormat/>
    <w:rsid w:val="006D0C5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D0C5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6D0C5D"/>
    <w:pPr>
      <w:ind w:left="288" w:right="288"/>
    </w:pPr>
    <w:rPr>
      <w:rFonts w:eastAsia="Times New Roman"/>
    </w:rPr>
  </w:style>
  <w:style w:type="paragraph" w:customStyle="1" w:styleId="CaseListNormal">
    <w:name w:val="Case List Normal"/>
    <w:basedOn w:val="Normal"/>
    <w:uiPriority w:val="99"/>
    <w:qFormat/>
    <w:rsid w:val="006D0C5D"/>
    <w:rPr>
      <w:rFonts w:ascii="Times" w:eastAsia="Times New Roman" w:hAnsi="Times"/>
      <w:szCs w:val="26"/>
    </w:rPr>
  </w:style>
  <w:style w:type="paragraph" w:customStyle="1" w:styleId="Body">
    <w:name w:val="Body"/>
    <w:basedOn w:val="Normal"/>
    <w:uiPriority w:val="99"/>
    <w:qFormat/>
    <w:rsid w:val="006D0C5D"/>
    <w:pPr>
      <w:outlineLvl w:val="3"/>
    </w:pPr>
    <w:rPr>
      <w:rFonts w:eastAsia="Times New Roman"/>
      <w:szCs w:val="20"/>
    </w:rPr>
  </w:style>
  <w:style w:type="paragraph" w:customStyle="1" w:styleId="3text">
    <w:name w:val="3text"/>
    <w:basedOn w:val="Normal"/>
    <w:uiPriority w:val="99"/>
    <w:qFormat/>
    <w:rsid w:val="006D0C5D"/>
    <w:pPr>
      <w:spacing w:before="100" w:beforeAutospacing="1" w:after="100" w:afterAutospacing="1"/>
    </w:pPr>
    <w:rPr>
      <w:rFonts w:eastAsia="Times New Roman"/>
      <w:sz w:val="24"/>
    </w:rPr>
  </w:style>
  <w:style w:type="paragraph" w:customStyle="1" w:styleId="TimesNewRoman12">
    <w:name w:val="TimesNewRoman12"/>
    <w:uiPriority w:val="99"/>
    <w:qFormat/>
    <w:rsid w:val="006D0C5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D0C5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D0C5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D0C5D"/>
    <w:rPr>
      <w:rFonts w:eastAsia="Times New Roman"/>
      <w:color w:val="000000"/>
      <w:sz w:val="18"/>
    </w:rPr>
  </w:style>
  <w:style w:type="paragraph" w:customStyle="1" w:styleId="text1">
    <w:name w:val="text1"/>
    <w:basedOn w:val="Normal"/>
    <w:autoRedefine/>
    <w:uiPriority w:val="99"/>
    <w:qFormat/>
    <w:rsid w:val="006D0C5D"/>
    <w:rPr>
      <w:rFonts w:eastAsia="Times New Roman"/>
      <w:szCs w:val="20"/>
    </w:rPr>
  </w:style>
  <w:style w:type="paragraph" w:customStyle="1" w:styleId="RepeatBlockHeading">
    <w:name w:val="Repeat Block Heading"/>
    <w:basedOn w:val="Normal"/>
    <w:autoRedefine/>
    <w:uiPriority w:val="99"/>
    <w:qFormat/>
    <w:rsid w:val="006D0C5D"/>
    <w:pPr>
      <w:jc w:val="center"/>
    </w:pPr>
    <w:rPr>
      <w:rFonts w:eastAsia="Times New Roman"/>
      <w:b/>
      <w:smallCaps/>
      <w:color w:val="000000"/>
      <w:sz w:val="24"/>
      <w:u w:val="thick"/>
    </w:rPr>
  </w:style>
  <w:style w:type="paragraph" w:customStyle="1" w:styleId="story-headline">
    <w:name w:val="story-headline"/>
    <w:basedOn w:val="Normal"/>
    <w:uiPriority w:val="99"/>
    <w:qFormat/>
    <w:rsid w:val="006D0C5D"/>
    <w:pPr>
      <w:spacing w:before="72" w:after="72"/>
    </w:pPr>
    <w:rPr>
      <w:rFonts w:ascii="Arial" w:eastAsia="Times New Roman" w:hAnsi="Arial"/>
      <w:b/>
      <w:bCs/>
      <w:sz w:val="26"/>
      <w:szCs w:val="26"/>
    </w:rPr>
  </w:style>
  <w:style w:type="paragraph" w:customStyle="1" w:styleId="story-body">
    <w:name w:val="story-body"/>
    <w:basedOn w:val="Normal"/>
    <w:uiPriority w:val="99"/>
    <w:qFormat/>
    <w:rsid w:val="006D0C5D"/>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6D0C5D"/>
    <w:rPr>
      <w:rFonts w:ascii="Arial" w:eastAsia="Times New Roman" w:hAnsi="Arial"/>
      <w:b/>
      <w:bCs/>
    </w:rPr>
  </w:style>
  <w:style w:type="paragraph" w:customStyle="1" w:styleId="TextofCards">
    <w:name w:val="Text of Cards"/>
    <w:basedOn w:val="Normal"/>
    <w:uiPriority w:val="99"/>
    <w:qFormat/>
    <w:rsid w:val="006D0C5D"/>
    <w:rPr>
      <w:rFonts w:eastAsia="Times New Roman"/>
      <w:color w:val="000000"/>
      <w:spacing w:val="6"/>
      <w:szCs w:val="23"/>
    </w:rPr>
  </w:style>
  <w:style w:type="paragraph" w:customStyle="1" w:styleId="Corpotesto">
    <w:name w:val="Corpo testo"/>
    <w:basedOn w:val="Normal"/>
    <w:uiPriority w:val="99"/>
    <w:qFormat/>
    <w:rsid w:val="006D0C5D"/>
    <w:pPr>
      <w:widowControl w:val="0"/>
      <w:adjustRightInd w:val="0"/>
      <w:spacing w:after="283"/>
    </w:pPr>
    <w:rPr>
      <w:rFonts w:ascii="Times" w:eastAsia="Times New Roman" w:hAnsi="Times"/>
    </w:rPr>
  </w:style>
  <w:style w:type="paragraph" w:customStyle="1" w:styleId="tagCharChar1Char">
    <w:name w:val="tag Char Char1 Char"/>
    <w:uiPriority w:val="99"/>
    <w:qFormat/>
    <w:rsid w:val="006D0C5D"/>
    <w:rPr>
      <w:rFonts w:eastAsia="Times New Roman" w:cs="Calibri"/>
      <w:b/>
      <w:bCs/>
    </w:rPr>
  </w:style>
  <w:style w:type="paragraph" w:customStyle="1" w:styleId="inside-copy">
    <w:name w:val="inside-copy"/>
    <w:basedOn w:val="Normal"/>
    <w:uiPriority w:val="99"/>
    <w:qFormat/>
    <w:rsid w:val="006D0C5D"/>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6D0C5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D0C5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D0C5D"/>
    <w:rPr>
      <w:rFonts w:ascii="Arial" w:hAnsi="Arial"/>
      <w:b w:val="0"/>
      <w:caps w:val="0"/>
      <w:sz w:val="20"/>
    </w:rPr>
  </w:style>
  <w:style w:type="paragraph" w:customStyle="1" w:styleId="ProjectTitleLine">
    <w:name w:val="Project Title Line"/>
    <w:basedOn w:val="Normal"/>
    <w:next w:val="Normal"/>
    <w:autoRedefine/>
    <w:uiPriority w:val="99"/>
    <w:qFormat/>
    <w:rsid w:val="006D0C5D"/>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6D0C5D"/>
    <w:rPr>
      <w:rFonts w:ascii="Arial Narrow" w:eastAsia="Times New Roman" w:hAnsi="Arial Narrow"/>
      <w:strike/>
    </w:rPr>
  </w:style>
  <w:style w:type="paragraph" w:customStyle="1" w:styleId="NormalVerdana">
    <w:name w:val="Normal + Verdana"/>
    <w:aliases w:val="10 pt,White,Normal + Arial"/>
    <w:basedOn w:val="Normal"/>
    <w:uiPriority w:val="99"/>
    <w:qFormat/>
    <w:rsid w:val="006D0C5D"/>
    <w:rPr>
      <w:rFonts w:ascii="Arial" w:eastAsia="Times New Roman" w:hAnsi="Arial"/>
      <w:szCs w:val="20"/>
      <w:u w:val="single"/>
    </w:rPr>
  </w:style>
  <w:style w:type="paragraph" w:customStyle="1" w:styleId="Normal10pt">
    <w:name w:val="Normal + 10 pt"/>
    <w:basedOn w:val="Normal"/>
    <w:uiPriority w:val="99"/>
    <w:qFormat/>
    <w:rsid w:val="006D0C5D"/>
    <w:rPr>
      <w:rFonts w:eastAsia="Times New Roman"/>
      <w:szCs w:val="20"/>
    </w:rPr>
  </w:style>
  <w:style w:type="paragraph" w:customStyle="1" w:styleId="cardChar1Char">
    <w:name w:val="card Char1 Char"/>
    <w:basedOn w:val="Normal"/>
    <w:uiPriority w:val="99"/>
    <w:qFormat/>
    <w:rsid w:val="006D0C5D"/>
    <w:pPr>
      <w:ind w:left="288" w:right="288"/>
    </w:pPr>
    <w:rPr>
      <w:rFonts w:eastAsia="Times New Roman"/>
      <w:szCs w:val="20"/>
    </w:rPr>
  </w:style>
  <w:style w:type="paragraph" w:customStyle="1" w:styleId="CM12">
    <w:name w:val="CM12"/>
    <w:basedOn w:val="Default"/>
    <w:next w:val="Default"/>
    <w:uiPriority w:val="99"/>
    <w:qFormat/>
    <w:rsid w:val="006D0C5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D0C5D"/>
    <w:pPr>
      <w:widowControl w:val="0"/>
      <w:spacing w:after="480"/>
    </w:pPr>
    <w:rPr>
      <w:rFonts w:ascii="Granjon LT Std" w:hAnsi="Granjon LT Std"/>
      <w:color w:val="auto"/>
    </w:rPr>
  </w:style>
  <w:style w:type="paragraph" w:customStyle="1" w:styleId="CM10">
    <w:name w:val="CM10"/>
    <w:basedOn w:val="Default"/>
    <w:next w:val="Default"/>
    <w:uiPriority w:val="99"/>
    <w:qFormat/>
    <w:rsid w:val="006D0C5D"/>
    <w:pPr>
      <w:widowControl w:val="0"/>
      <w:spacing w:line="320" w:lineRule="atLeast"/>
    </w:pPr>
    <w:rPr>
      <w:rFonts w:ascii="Granjon LT Std" w:hAnsi="Granjon LT Std"/>
      <w:color w:val="auto"/>
    </w:rPr>
  </w:style>
  <w:style w:type="paragraph" w:customStyle="1" w:styleId="bold">
    <w:name w:val="bold"/>
    <w:basedOn w:val="Normal"/>
    <w:uiPriority w:val="99"/>
    <w:qFormat/>
    <w:rsid w:val="006D0C5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D0C5D"/>
    <w:rPr>
      <w:rFonts w:ascii="Arial Narrow" w:eastAsia="Times New Roman" w:hAnsi="Arial Narrow"/>
      <w:strike/>
      <w:szCs w:val="20"/>
    </w:rPr>
  </w:style>
  <w:style w:type="paragraph" w:customStyle="1" w:styleId="textbodyblack">
    <w:name w:val="textbodyblack"/>
    <w:basedOn w:val="Normal"/>
    <w:uiPriority w:val="99"/>
    <w:qFormat/>
    <w:rsid w:val="006D0C5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D0C5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D0C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6D0C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D0C5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D0C5D"/>
    <w:rPr>
      <w:rFonts w:ascii="Georgia" w:eastAsia="Times New Roman" w:hAnsi="Georgia"/>
      <w:b/>
      <w:bCs/>
      <w:szCs w:val="16"/>
      <w:u w:val="single"/>
    </w:rPr>
  </w:style>
  <w:style w:type="paragraph" w:customStyle="1" w:styleId="CiteCorrected">
    <w:name w:val="Cite Corrected"/>
    <w:basedOn w:val="Normal"/>
    <w:link w:val="CiteCorrectedChar"/>
    <w:qFormat/>
    <w:rsid w:val="006D0C5D"/>
    <w:rPr>
      <w:rFonts w:ascii="Georgia" w:eastAsia="Times New Roman" w:hAnsi="Georgia"/>
      <w:b/>
      <w:bCs/>
      <w:sz w:val="24"/>
      <w:szCs w:val="16"/>
      <w:u w:val="single"/>
    </w:rPr>
  </w:style>
  <w:style w:type="paragraph" w:customStyle="1" w:styleId="CardText20">
    <w:name w:val="Card Text 2"/>
    <w:basedOn w:val="CardText10"/>
    <w:link w:val="CardText2Char"/>
    <w:qFormat/>
    <w:rsid w:val="006D0C5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6D0C5D"/>
    <w:pPr>
      <w:ind w:left="288"/>
    </w:pPr>
    <w:rPr>
      <w:rFonts w:eastAsia="SimSun"/>
      <w:szCs w:val="20"/>
      <w:lang w:eastAsia="zh-CN"/>
    </w:rPr>
  </w:style>
  <w:style w:type="paragraph" w:customStyle="1" w:styleId="BriefTitle2">
    <w:name w:val="Brief Title 2"/>
    <w:basedOn w:val="BriefTitle"/>
    <w:uiPriority w:val="99"/>
    <w:qFormat/>
    <w:rsid w:val="006D0C5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D0C5D"/>
    <w:rPr>
      <w:u w:val="single"/>
    </w:rPr>
  </w:style>
  <w:style w:type="paragraph" w:customStyle="1" w:styleId="StyleCardText11ptUnderline">
    <w:name w:val="Style Card Text + 11 pt Underline"/>
    <w:link w:val="StyleCardText11ptUnderlineChar"/>
    <w:qFormat/>
    <w:rsid w:val="006D0C5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D0C5D"/>
    <w:rPr>
      <w:rFonts w:ascii="Georgia" w:hAnsi="Georgia"/>
      <w:sz w:val="16"/>
    </w:rPr>
  </w:style>
  <w:style w:type="paragraph" w:customStyle="1" w:styleId="StyleMinimizedText11pt">
    <w:name w:val="Style Minimized Text + 11 pt"/>
    <w:basedOn w:val="Normal"/>
    <w:link w:val="StyleMinimizedText11ptChar"/>
    <w:qFormat/>
    <w:rsid w:val="006D0C5D"/>
    <w:rPr>
      <w:rFonts w:ascii="Georgia" w:hAnsi="Georgia"/>
      <w:sz w:val="16"/>
    </w:rPr>
  </w:style>
  <w:style w:type="character" w:customStyle="1" w:styleId="StyleMinimizedText11pt1Char">
    <w:name w:val="Style Minimized Text + 11 pt1 Char"/>
    <w:basedOn w:val="DefaultParagraphFont"/>
    <w:link w:val="StyleMinimizedText11pt1"/>
    <w:locked/>
    <w:rsid w:val="006D0C5D"/>
    <w:rPr>
      <w:rFonts w:ascii="Georgia" w:hAnsi="Georgia"/>
      <w:sz w:val="16"/>
    </w:rPr>
  </w:style>
  <w:style w:type="paragraph" w:customStyle="1" w:styleId="StyleMinimizedText11pt1">
    <w:name w:val="Style Minimized Text + 11 pt1"/>
    <w:basedOn w:val="Normal"/>
    <w:link w:val="StyleMinimizedText11pt1Char"/>
    <w:qFormat/>
    <w:rsid w:val="006D0C5D"/>
    <w:rPr>
      <w:rFonts w:ascii="Georgia" w:hAnsi="Georgia"/>
      <w:sz w:val="16"/>
    </w:rPr>
  </w:style>
  <w:style w:type="character" w:customStyle="1" w:styleId="Debate-CardSmalltextF2Char">
    <w:name w:val="Debate- Card Small text F2 Char"/>
    <w:link w:val="Debate-CardSmalltextF2"/>
    <w:locked/>
    <w:rsid w:val="006D0C5D"/>
    <w:rPr>
      <w:rFonts w:ascii="Arial Narrow" w:hAnsi="Arial Narrow"/>
      <w:sz w:val="16"/>
    </w:rPr>
  </w:style>
  <w:style w:type="paragraph" w:customStyle="1" w:styleId="Debate-CardSmalltextF2">
    <w:name w:val="Debate- Card Small text F2"/>
    <w:basedOn w:val="Normal"/>
    <w:next w:val="Normal"/>
    <w:link w:val="Debate-CardSmalltextF2Char"/>
    <w:qFormat/>
    <w:rsid w:val="006D0C5D"/>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D0C5D"/>
    <w:rPr>
      <w:rFonts w:ascii="Arial Narrow" w:hAnsi="Arial Narrow"/>
      <w:b/>
      <w:sz w:val="18"/>
      <w:u w:val="single"/>
    </w:rPr>
  </w:style>
  <w:style w:type="paragraph" w:customStyle="1" w:styleId="Debate-EmphasizedText-F5">
    <w:name w:val="Debate- Emphasized Text- F5"/>
    <w:basedOn w:val="Normal"/>
    <w:link w:val="Debate-EmphasizedText-F5Char"/>
    <w:qFormat/>
    <w:rsid w:val="006D0C5D"/>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D0C5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D0C5D"/>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D0C5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D0C5D"/>
    <w:rPr>
      <w:rFonts w:ascii="Times New Roman" w:eastAsia="Times New Roman" w:hAnsi="Times New Roman" w:cs="Calibri"/>
      <w:sz w:val="16"/>
    </w:rPr>
  </w:style>
  <w:style w:type="character" w:customStyle="1" w:styleId="CardStyleChar">
    <w:name w:val="Card Style Char"/>
    <w:link w:val="CardStyle0"/>
    <w:locked/>
    <w:rsid w:val="006D0C5D"/>
    <w:rPr>
      <w:rFonts w:ascii="Calibri" w:eastAsia="Times New Roman" w:hAnsi="Calibri"/>
      <w:sz w:val="22"/>
    </w:rPr>
  </w:style>
  <w:style w:type="paragraph" w:customStyle="1" w:styleId="emactive">
    <w:name w:val="emactive"/>
    <w:basedOn w:val="Normal"/>
    <w:uiPriority w:val="99"/>
    <w:qFormat/>
    <w:rsid w:val="006D0C5D"/>
    <w:pPr>
      <w:spacing w:before="100" w:beforeAutospacing="1" w:after="100" w:afterAutospacing="1"/>
    </w:pPr>
    <w:rPr>
      <w:rFonts w:eastAsia="Times New Roman"/>
      <w:sz w:val="24"/>
    </w:rPr>
  </w:style>
  <w:style w:type="paragraph" w:customStyle="1" w:styleId="emready">
    <w:name w:val="emready"/>
    <w:basedOn w:val="Normal"/>
    <w:uiPriority w:val="99"/>
    <w:qFormat/>
    <w:rsid w:val="006D0C5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D0C5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D0C5D"/>
    <w:rPr>
      <w:rFonts w:ascii="Georgia" w:eastAsia="Times New Roman" w:hAnsi="Georgia" w:cs="Times New Roman"/>
      <w:b/>
      <w:sz w:val="24"/>
      <w:u w:val="single"/>
    </w:rPr>
  </w:style>
  <w:style w:type="character" w:customStyle="1" w:styleId="CardHighlightChar">
    <w:name w:val="Card Highlight Char"/>
    <w:link w:val="CardHighlight"/>
    <w:locked/>
    <w:rsid w:val="006D0C5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D0C5D"/>
    <w:pPr>
      <w:shd w:val="clear" w:color="auto" w:fill="66FFFF"/>
    </w:pPr>
    <w:rPr>
      <w:rFonts w:eastAsia="Calibri" w:cs="Calibri"/>
      <w:sz w:val="24"/>
      <w:u w:val="single"/>
    </w:rPr>
  </w:style>
  <w:style w:type="character" w:customStyle="1" w:styleId="BlockHeaderHiddenChar">
    <w:name w:val="Block Header Hidden Char"/>
    <w:link w:val="BlockHeaderHidden"/>
    <w:locked/>
    <w:rsid w:val="006D0C5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D0C5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D0C5D"/>
    <w:pPr>
      <w:spacing w:before="100" w:beforeAutospacing="1" w:after="100" w:afterAutospacing="1"/>
    </w:pPr>
    <w:rPr>
      <w:rFonts w:eastAsia="Times New Roman"/>
      <w:sz w:val="24"/>
    </w:rPr>
  </w:style>
  <w:style w:type="paragraph" w:customStyle="1" w:styleId="norma">
    <w:name w:val="norma"/>
    <w:basedOn w:val="Heading3"/>
    <w:uiPriority w:val="99"/>
    <w:qFormat/>
    <w:rsid w:val="006D0C5D"/>
    <w:rPr>
      <w:rFonts w:eastAsia="MS Gothic" w:cs="Arial"/>
      <w:bCs w:val="0"/>
      <w:sz w:val="24"/>
      <w:szCs w:val="24"/>
    </w:rPr>
  </w:style>
  <w:style w:type="paragraph" w:customStyle="1" w:styleId="nromal">
    <w:name w:val="nromal"/>
    <w:basedOn w:val="Normal"/>
    <w:uiPriority w:val="99"/>
    <w:qFormat/>
    <w:rsid w:val="006D0C5D"/>
    <w:pPr>
      <w:keepNext/>
      <w:keepLines/>
      <w:spacing w:before="200"/>
      <w:outlineLvl w:val="3"/>
    </w:pPr>
    <w:rPr>
      <w:rFonts w:eastAsia="Times New Roman" w:cs="Cambria"/>
      <w:b/>
      <w:iCs/>
    </w:rPr>
  </w:style>
  <w:style w:type="paragraph" w:customStyle="1" w:styleId="natural">
    <w:name w:val="natural"/>
    <w:basedOn w:val="Normal"/>
    <w:uiPriority w:val="99"/>
    <w:qFormat/>
    <w:rsid w:val="006D0C5D"/>
    <w:pPr>
      <w:keepNext/>
      <w:keepLines/>
      <w:spacing w:before="200"/>
      <w:outlineLvl w:val="3"/>
    </w:pPr>
    <w:rPr>
      <w:rFonts w:eastAsia="Times New Roman"/>
      <w:b/>
      <w:iCs/>
    </w:rPr>
  </w:style>
  <w:style w:type="paragraph" w:customStyle="1" w:styleId="nroaml">
    <w:name w:val="nroaml"/>
    <w:basedOn w:val="Normal"/>
    <w:uiPriority w:val="99"/>
    <w:qFormat/>
    <w:rsid w:val="006D0C5D"/>
    <w:pPr>
      <w:keepNext/>
      <w:keepLines/>
      <w:spacing w:before="200"/>
      <w:outlineLvl w:val="3"/>
    </w:pPr>
    <w:rPr>
      <w:rFonts w:eastAsia="Times New Roman"/>
      <w:b/>
      <w:iCs/>
    </w:rPr>
  </w:style>
  <w:style w:type="paragraph" w:customStyle="1" w:styleId="noraml">
    <w:name w:val="noraml"/>
    <w:basedOn w:val="Normal"/>
    <w:uiPriority w:val="99"/>
    <w:qFormat/>
    <w:rsid w:val="006D0C5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D0C5D"/>
    <w:rPr>
      <w:rFonts w:ascii="Georgia" w:eastAsia="Calibri" w:hAnsi="Georgia"/>
      <w:sz w:val="16"/>
      <w:szCs w:val="16"/>
    </w:rPr>
  </w:style>
  <w:style w:type="paragraph" w:customStyle="1" w:styleId="SmallSizeParagraph">
    <w:name w:val="Small Size Paragraph"/>
    <w:basedOn w:val="Normal"/>
    <w:link w:val="SmallSizeParagraphChar"/>
    <w:qFormat/>
    <w:rsid w:val="006D0C5D"/>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D0C5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D0C5D"/>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6D0C5D"/>
    <w:rPr>
      <w:rFonts w:ascii="Arial" w:eastAsia="Calibri" w:hAnsi="Arial" w:cs="Arial"/>
      <w:kern w:val="2"/>
      <w:sz w:val="14"/>
      <w:szCs w:val="14"/>
      <w:lang w:eastAsia="zh-TW"/>
    </w:rPr>
  </w:style>
  <w:style w:type="paragraph" w:customStyle="1" w:styleId="CardT1">
    <w:name w:val="CardT1"/>
    <w:basedOn w:val="Normal"/>
    <w:link w:val="CardT1Char"/>
    <w:qFormat/>
    <w:rsid w:val="006D0C5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D0C5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D0C5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D0C5D"/>
    <w:pPr>
      <w:spacing w:before="100" w:beforeAutospacing="1" w:after="100" w:afterAutospacing="1"/>
    </w:pPr>
    <w:rPr>
      <w:rFonts w:eastAsia="Times New Roman"/>
      <w:sz w:val="24"/>
    </w:rPr>
  </w:style>
  <w:style w:type="paragraph" w:customStyle="1" w:styleId="CiteReal">
    <w:name w:val="Cite Real"/>
    <w:basedOn w:val="Normal"/>
    <w:next w:val="Normal"/>
    <w:qFormat/>
    <w:rsid w:val="006D0C5D"/>
    <w:rPr>
      <w:rFonts w:ascii="Arial" w:eastAsia="MS Mincho" w:hAnsi="Arial"/>
      <w:b/>
      <w:sz w:val="24"/>
      <w:u w:val="single"/>
    </w:rPr>
  </w:style>
  <w:style w:type="paragraph" w:customStyle="1" w:styleId="2909F619802848F09E01365C32F34654">
    <w:name w:val="2909F619802848F09E01365C32F34654"/>
    <w:uiPriority w:val="99"/>
    <w:qFormat/>
    <w:rsid w:val="006D0C5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D0C5D"/>
    <w:rPr>
      <w:rFonts w:ascii="Georgia" w:eastAsia="Calibri" w:hAnsi="Georgia"/>
      <w:u w:val="single"/>
      <w:lang w:val="x-none" w:eastAsia="zh-CN"/>
    </w:rPr>
  </w:style>
  <w:style w:type="paragraph" w:customStyle="1" w:styleId="UnderlineS">
    <w:name w:val="Underline S"/>
    <w:basedOn w:val="Normal"/>
    <w:link w:val="UnderlineSChar"/>
    <w:qFormat/>
    <w:rsid w:val="006D0C5D"/>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D0C5D"/>
    <w:rPr>
      <w:rFonts w:ascii="Georgia" w:eastAsia="SimSun" w:hAnsi="Georgia"/>
      <w:sz w:val="12"/>
    </w:rPr>
  </w:style>
  <w:style w:type="paragraph" w:customStyle="1" w:styleId="Ununderlined">
    <w:name w:val="Ununderlined"/>
    <w:basedOn w:val="Normal"/>
    <w:link w:val="UnunderlinedChar"/>
    <w:qFormat/>
    <w:rsid w:val="006D0C5D"/>
    <w:rPr>
      <w:rFonts w:ascii="Georgia" w:eastAsia="SimSun" w:hAnsi="Georgia"/>
      <w:sz w:val="12"/>
    </w:rPr>
  </w:style>
  <w:style w:type="character" w:customStyle="1" w:styleId="HighlightingChar">
    <w:name w:val="Highlighting Char"/>
    <w:link w:val="Highlighting"/>
    <w:locked/>
    <w:rsid w:val="006D0C5D"/>
    <w:rPr>
      <w:rFonts w:ascii="Georgia" w:eastAsia="SimSun" w:hAnsi="Georgia"/>
      <w:u w:val="thick"/>
    </w:rPr>
  </w:style>
  <w:style w:type="paragraph" w:customStyle="1" w:styleId="Highlighting">
    <w:name w:val="Highlighting"/>
    <w:basedOn w:val="Normal"/>
    <w:link w:val="HighlightingChar"/>
    <w:autoRedefine/>
    <w:qFormat/>
    <w:rsid w:val="006D0C5D"/>
    <w:rPr>
      <w:rFonts w:ascii="Georgia" w:eastAsia="SimSun" w:hAnsi="Georgia"/>
      <w:sz w:val="24"/>
      <w:u w:val="thick"/>
    </w:rPr>
  </w:style>
  <w:style w:type="character" w:customStyle="1" w:styleId="CITEChar">
    <w:name w:val="CITE Char"/>
    <w:link w:val="CITE"/>
    <w:locked/>
    <w:rsid w:val="006D0C5D"/>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6D0C5D"/>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6D0C5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D0C5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D0C5D"/>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D0C5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D0C5D"/>
    <w:rPr>
      <w:b/>
      <w:sz w:val="28"/>
    </w:rPr>
  </w:style>
  <w:style w:type="character" w:customStyle="1" w:styleId="SourcenameChar">
    <w:name w:val="Source name Char"/>
    <w:link w:val="Sourcename"/>
    <w:locked/>
    <w:rsid w:val="006D0C5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D0C5D"/>
    <w:rPr>
      <w:b/>
      <w:bCs/>
      <w:sz w:val="20"/>
    </w:rPr>
  </w:style>
  <w:style w:type="character" w:customStyle="1" w:styleId="underlinedcardChar">
    <w:name w:val="underlined card Char"/>
    <w:link w:val="underlinedcard0"/>
    <w:locked/>
    <w:rsid w:val="006D0C5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D0C5D"/>
    <w:rPr>
      <w:sz w:val="24"/>
      <w:u w:val="single"/>
    </w:rPr>
  </w:style>
  <w:style w:type="paragraph" w:customStyle="1" w:styleId="FullText">
    <w:name w:val="Full Text"/>
    <w:basedOn w:val="Normal"/>
    <w:uiPriority w:val="99"/>
    <w:qFormat/>
    <w:rsid w:val="006D0C5D"/>
    <w:rPr>
      <w:rFonts w:eastAsia="Times New Roman"/>
      <w:sz w:val="16"/>
    </w:rPr>
  </w:style>
  <w:style w:type="character" w:customStyle="1" w:styleId="TextUnderlineChar">
    <w:name w:val="Text Underline Char"/>
    <w:link w:val="TextUnderline"/>
    <w:locked/>
    <w:rsid w:val="006D0C5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D0C5D"/>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D0C5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D0C5D"/>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D0C5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D0C5D"/>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D0C5D"/>
    <w:pPr>
      <w:spacing w:before="240"/>
      <w:outlineLvl w:val="2"/>
    </w:pPr>
    <w:rPr>
      <w:rFonts w:eastAsia="Times New Roman"/>
      <w:b/>
    </w:rPr>
  </w:style>
  <w:style w:type="character" w:customStyle="1" w:styleId="CiteCardChar">
    <w:name w:val="Cite_Card Char"/>
    <w:link w:val="CiteCard0"/>
    <w:locked/>
    <w:rsid w:val="006D0C5D"/>
    <w:rPr>
      <w:rFonts w:ascii="Times New Roman" w:eastAsia="Times New Roman" w:hAnsi="Times New Roman" w:cs="Arial"/>
      <w:bCs/>
      <w:sz w:val="20"/>
      <w:szCs w:val="20"/>
    </w:rPr>
  </w:style>
  <w:style w:type="paragraph" w:customStyle="1" w:styleId="CiteCard0">
    <w:name w:val="Cite_Card"/>
    <w:link w:val="CiteCardChar"/>
    <w:qFormat/>
    <w:rsid w:val="006D0C5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D0C5D"/>
    <w:pPr>
      <w:widowControl w:val="0"/>
    </w:pPr>
    <w:rPr>
      <w:rFonts w:eastAsia="MS Mincho"/>
      <w:color w:val="auto"/>
    </w:rPr>
  </w:style>
  <w:style w:type="character" w:customStyle="1" w:styleId="StyleStyle49pt6Char">
    <w:name w:val="Style Style4 + 9 pt6 Char"/>
    <w:basedOn w:val="Style4Char"/>
    <w:link w:val="StyleStyle49pt6"/>
    <w:locked/>
    <w:rsid w:val="006D0C5D"/>
    <w:rPr>
      <w:rFonts w:ascii="Georgia" w:eastAsia="Times New Roman" w:hAnsi="Georgia"/>
      <w:u w:val="single"/>
      <w:lang w:val="x-none"/>
    </w:rPr>
  </w:style>
  <w:style w:type="paragraph" w:customStyle="1" w:styleId="StyleStyle49pt6">
    <w:name w:val="Style Style4 + 9 pt6"/>
    <w:basedOn w:val="Style4"/>
    <w:link w:val="StyleStyle49pt6Char"/>
    <w:qFormat/>
    <w:rsid w:val="006D0C5D"/>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6D0C5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D0C5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D0C5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D0C5D"/>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D0C5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D0C5D"/>
    <w:rPr>
      <w:rFonts w:ascii="Georgia" w:hAnsi="Georgia" w:cs="Calibri"/>
      <w:b/>
      <w:bCs/>
      <w:sz w:val="24"/>
      <w:u w:val="single"/>
    </w:rPr>
  </w:style>
  <w:style w:type="character" w:customStyle="1" w:styleId="DebatenoramlChar">
    <w:name w:val="Debatenoraml Char"/>
    <w:link w:val="Debatenoraml"/>
    <w:locked/>
    <w:rsid w:val="006D0C5D"/>
    <w:rPr>
      <w:rFonts w:ascii="Times New Roman" w:hAnsi="Times New Roman" w:cs="Times New Roman"/>
    </w:rPr>
  </w:style>
  <w:style w:type="paragraph" w:customStyle="1" w:styleId="Debatenoraml">
    <w:name w:val="Debatenoraml"/>
    <w:basedOn w:val="NoSpacing"/>
    <w:link w:val="DebatenoramlChar"/>
    <w:qFormat/>
    <w:rsid w:val="006D0C5D"/>
    <w:pPr>
      <w:spacing w:before="0" w:line="240" w:lineRule="auto"/>
    </w:pPr>
    <w:rPr>
      <w:rFonts w:ascii="Times New Roman" w:hAnsi="Times New Roman" w:cs="Times New Roman"/>
    </w:rPr>
  </w:style>
  <w:style w:type="paragraph" w:customStyle="1" w:styleId="SynergyTag">
    <w:name w:val="SynergyTag"/>
    <w:basedOn w:val="Normal"/>
    <w:uiPriority w:val="99"/>
    <w:qFormat/>
    <w:rsid w:val="006D0C5D"/>
    <w:rPr>
      <w:rFonts w:eastAsia="Calibri"/>
      <w:b/>
    </w:rPr>
  </w:style>
  <w:style w:type="character" w:customStyle="1" w:styleId="QualsChar">
    <w:name w:val="Quals Char"/>
    <w:link w:val="Quals"/>
    <w:locked/>
    <w:rsid w:val="006D0C5D"/>
    <w:rPr>
      <w:rFonts w:ascii="Georgia" w:eastAsia="Calibri" w:hAnsi="Georgia"/>
      <w:sz w:val="18"/>
    </w:rPr>
  </w:style>
  <w:style w:type="paragraph" w:customStyle="1" w:styleId="Quals">
    <w:name w:val="Quals"/>
    <w:basedOn w:val="Normal"/>
    <w:link w:val="QualsChar"/>
    <w:qFormat/>
    <w:rsid w:val="006D0C5D"/>
    <w:rPr>
      <w:rFonts w:ascii="Georgia" w:eastAsia="Calibri" w:hAnsi="Georgia"/>
      <w:sz w:val="18"/>
    </w:rPr>
  </w:style>
  <w:style w:type="paragraph" w:customStyle="1" w:styleId="times">
    <w:name w:val="times"/>
    <w:basedOn w:val="Normal"/>
    <w:qFormat/>
    <w:rsid w:val="006D0C5D"/>
    <w:pPr>
      <w:spacing w:before="100" w:beforeAutospacing="1" w:after="100" w:afterAutospacing="1"/>
    </w:pPr>
    <w:rPr>
      <w:rFonts w:eastAsia="Times New Roman"/>
      <w:sz w:val="24"/>
    </w:rPr>
  </w:style>
  <w:style w:type="paragraph" w:customStyle="1" w:styleId="BodyA">
    <w:name w:val="Body A"/>
    <w:uiPriority w:val="99"/>
    <w:qFormat/>
    <w:rsid w:val="006D0C5D"/>
    <w:rPr>
      <w:rFonts w:ascii="Helvetica" w:eastAsia="ヒラギノ角ゴ Pro W3" w:hAnsi="Helvetica" w:cs="Times New Roman"/>
      <w:color w:val="000000"/>
      <w:szCs w:val="20"/>
    </w:rPr>
  </w:style>
  <w:style w:type="character" w:customStyle="1" w:styleId="StarredChar">
    <w:name w:val="Starred Char"/>
    <w:link w:val="Starred"/>
    <w:locked/>
    <w:rsid w:val="006D0C5D"/>
    <w:rPr>
      <w:rFonts w:ascii="Georgia" w:eastAsia="Times New Roman" w:hAnsi="Georgia"/>
      <w:b/>
      <w:caps/>
      <w:szCs w:val="28"/>
      <w:u w:val="single"/>
    </w:rPr>
  </w:style>
  <w:style w:type="paragraph" w:customStyle="1" w:styleId="Starred">
    <w:name w:val="Starred"/>
    <w:basedOn w:val="Normal"/>
    <w:link w:val="StarredChar"/>
    <w:qFormat/>
    <w:rsid w:val="006D0C5D"/>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D0C5D"/>
    <w:rPr>
      <w:rFonts w:ascii="Georgia" w:eastAsia="Times New Roman" w:hAnsi="Georgia"/>
      <w:b/>
      <w:caps/>
      <w:szCs w:val="28"/>
      <w:u w:val="single"/>
    </w:rPr>
  </w:style>
  <w:style w:type="paragraph" w:customStyle="1" w:styleId="NotStarred">
    <w:name w:val="NotStarred"/>
    <w:basedOn w:val="Normal"/>
    <w:link w:val="NotStarredChar"/>
    <w:qFormat/>
    <w:rsid w:val="006D0C5D"/>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D0C5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D0C5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D0C5D"/>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6D0C5D"/>
    <w:rPr>
      <w:rFonts w:ascii="Georgia" w:eastAsia="Calibri" w:hAnsi="Georgia"/>
      <w:b/>
    </w:rPr>
  </w:style>
  <w:style w:type="paragraph" w:customStyle="1" w:styleId="H4Tag">
    <w:name w:val="H4 (Tag)"/>
    <w:basedOn w:val="Normal"/>
    <w:link w:val="H4TagChar1"/>
    <w:qFormat/>
    <w:rsid w:val="006D0C5D"/>
    <w:rPr>
      <w:rFonts w:ascii="Georgia" w:eastAsia="Calibri" w:hAnsi="Georgia"/>
      <w:b/>
      <w:sz w:val="24"/>
    </w:rPr>
  </w:style>
  <w:style w:type="paragraph" w:customStyle="1" w:styleId="CM25">
    <w:name w:val="CM25"/>
    <w:basedOn w:val="Default"/>
    <w:next w:val="Default"/>
    <w:qFormat/>
    <w:rsid w:val="006D0C5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D0C5D"/>
    <w:rPr>
      <w:rFonts w:ascii="Georgia" w:hAnsi="Georgia"/>
      <w:b/>
    </w:rPr>
  </w:style>
  <w:style w:type="paragraph" w:customStyle="1" w:styleId="Debate-CardTagandCite-F6">
    <w:name w:val="Debate- Card Tag and Cite- F6"/>
    <w:basedOn w:val="Normal"/>
    <w:link w:val="Debate-CardTagandCite-F6Char"/>
    <w:qFormat/>
    <w:rsid w:val="006D0C5D"/>
    <w:pPr>
      <w:contextualSpacing/>
    </w:pPr>
    <w:rPr>
      <w:rFonts w:ascii="Georgia" w:hAnsi="Georgia"/>
      <w:b/>
      <w:sz w:val="24"/>
    </w:rPr>
  </w:style>
  <w:style w:type="paragraph" w:customStyle="1" w:styleId="Cardtext0">
    <w:name w:val="Card text"/>
    <w:link w:val="CardtextChar0"/>
    <w:qFormat/>
    <w:rsid w:val="006D0C5D"/>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6D0C5D"/>
    <w:rPr>
      <w:rFonts w:ascii="Georgia" w:eastAsia="Times New Roman" w:hAnsi="Georgia"/>
      <w:b/>
      <w:szCs w:val="28"/>
      <w:u w:val="single"/>
    </w:rPr>
  </w:style>
  <w:style w:type="paragraph" w:customStyle="1" w:styleId="NewHeading2">
    <w:name w:val="NewHeading2"/>
    <w:basedOn w:val="Normal"/>
    <w:link w:val="NewHeading2Char"/>
    <w:qFormat/>
    <w:rsid w:val="006D0C5D"/>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D0C5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D0C5D"/>
    <w:rPr>
      <w:rFonts w:eastAsia="Calibri"/>
    </w:rPr>
  </w:style>
  <w:style w:type="paragraph" w:customStyle="1" w:styleId="Card6pt">
    <w:name w:val="Card 6pt"/>
    <w:basedOn w:val="card"/>
    <w:uiPriority w:val="99"/>
    <w:qFormat/>
    <w:rsid w:val="006D0C5D"/>
    <w:rPr>
      <w:rFonts w:ascii="Georgia" w:eastAsia="Calibri" w:hAnsi="Georgia"/>
      <w:bCs/>
      <w:color w:val="000000"/>
      <w:sz w:val="12"/>
      <w:szCs w:val="20"/>
    </w:rPr>
  </w:style>
  <w:style w:type="character" w:customStyle="1" w:styleId="FullCiteChar">
    <w:name w:val="Full Cite Char"/>
    <w:link w:val="FullCite"/>
    <w:locked/>
    <w:rsid w:val="006D0C5D"/>
    <w:rPr>
      <w:rFonts w:ascii="Garamond" w:eastAsia="Calibri" w:hAnsi="Garamond"/>
    </w:rPr>
  </w:style>
  <w:style w:type="paragraph" w:customStyle="1" w:styleId="FullCite">
    <w:name w:val="Full Cite"/>
    <w:basedOn w:val="Normal"/>
    <w:next w:val="Normal"/>
    <w:link w:val="FullCiteChar"/>
    <w:qFormat/>
    <w:rsid w:val="006D0C5D"/>
    <w:rPr>
      <w:rFonts w:ascii="Garamond" w:eastAsia="Calibri" w:hAnsi="Garamond"/>
      <w:sz w:val="24"/>
    </w:rPr>
  </w:style>
  <w:style w:type="character" w:customStyle="1" w:styleId="StyleCardStyleBlackUnderlineChar">
    <w:name w:val="Style Card Style + Black Underline Char"/>
    <w:link w:val="StyleCardStyleBlackUnderline"/>
    <w:locked/>
    <w:rsid w:val="006D0C5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D0C5D"/>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D0C5D"/>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6D0C5D"/>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6D0C5D"/>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D0C5D"/>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6D0C5D"/>
    <w:rPr>
      <w:rFonts w:ascii="Georgia" w:eastAsia="SimSun" w:hAnsi="Georgia"/>
      <w:b/>
      <w:bCs/>
      <w:sz w:val="24"/>
      <w:u w:val="single"/>
      <w:lang w:eastAsia="zh-CN"/>
    </w:rPr>
  </w:style>
  <w:style w:type="paragraph" w:customStyle="1" w:styleId="CM27">
    <w:name w:val="CM27"/>
    <w:basedOn w:val="Default"/>
    <w:next w:val="Default"/>
    <w:qFormat/>
    <w:rsid w:val="006D0C5D"/>
    <w:pPr>
      <w:spacing w:after="200" w:line="276" w:lineRule="auto"/>
    </w:pPr>
    <w:rPr>
      <w:rFonts w:eastAsia="Calibri"/>
      <w:color w:val="auto"/>
      <w:sz w:val="22"/>
    </w:rPr>
  </w:style>
  <w:style w:type="paragraph" w:customStyle="1" w:styleId="font-null">
    <w:name w:val="font-null"/>
    <w:basedOn w:val="Normal"/>
    <w:uiPriority w:val="99"/>
    <w:qFormat/>
    <w:rsid w:val="006D0C5D"/>
    <w:pPr>
      <w:spacing w:before="100" w:beforeAutospacing="1" w:after="100" w:afterAutospacing="1"/>
    </w:pPr>
    <w:rPr>
      <w:rFonts w:eastAsia="Times New Roman"/>
      <w:sz w:val="24"/>
    </w:rPr>
  </w:style>
  <w:style w:type="paragraph" w:customStyle="1" w:styleId="rteindent1">
    <w:name w:val="rteindent1"/>
    <w:basedOn w:val="Normal"/>
    <w:uiPriority w:val="99"/>
    <w:qFormat/>
    <w:rsid w:val="006D0C5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D0C5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D0C5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D0C5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D0C5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D0C5D"/>
    <w:pPr>
      <w:spacing w:before="100" w:beforeAutospacing="1" w:after="100" w:afterAutospacing="1"/>
    </w:pPr>
    <w:rPr>
      <w:rFonts w:eastAsia="Times New Roman"/>
      <w:sz w:val="24"/>
    </w:rPr>
  </w:style>
  <w:style w:type="paragraph" w:customStyle="1" w:styleId="class">
    <w:name w:val="class"/>
    <w:basedOn w:val="Normal"/>
    <w:uiPriority w:val="99"/>
    <w:qFormat/>
    <w:rsid w:val="006D0C5D"/>
    <w:pPr>
      <w:spacing w:before="100" w:beforeAutospacing="1" w:after="100" w:afterAutospacing="1"/>
    </w:pPr>
    <w:rPr>
      <w:rFonts w:eastAsia="Times New Roman"/>
      <w:sz w:val="24"/>
    </w:rPr>
  </w:style>
  <w:style w:type="character" w:customStyle="1" w:styleId="blocktitleChar0">
    <w:name w:val="block title Char"/>
    <w:link w:val="blocktitle0"/>
    <w:locked/>
    <w:rsid w:val="006D0C5D"/>
    <w:rPr>
      <w:rFonts w:ascii="Calibri" w:eastAsia="Calibri" w:hAnsi="Calibri"/>
      <w:b/>
      <w:caps/>
      <w:sz w:val="28"/>
      <w:szCs w:val="28"/>
      <w:lang w:val="es-ES"/>
    </w:rPr>
  </w:style>
  <w:style w:type="paragraph" w:customStyle="1" w:styleId="Pa6">
    <w:name w:val="Pa6"/>
    <w:basedOn w:val="Normal"/>
    <w:next w:val="Normal"/>
    <w:uiPriority w:val="99"/>
    <w:qFormat/>
    <w:rsid w:val="006D0C5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D0C5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D0C5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D0C5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D0C5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D0C5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D0C5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D0C5D"/>
    <w:pPr>
      <w:spacing w:after="160" w:line="259" w:lineRule="auto"/>
    </w:pPr>
    <w:rPr>
      <w:rFonts w:ascii="Georgia" w:eastAsia="SimSun" w:hAnsi="Georgia"/>
      <w:b/>
      <w:bCs/>
      <w:lang w:val="en-US"/>
    </w:rPr>
  </w:style>
  <w:style w:type="paragraph" w:customStyle="1" w:styleId="summary">
    <w:name w:val="summary"/>
    <w:basedOn w:val="Normal"/>
    <w:uiPriority w:val="99"/>
    <w:qFormat/>
    <w:rsid w:val="006D0C5D"/>
    <w:pPr>
      <w:spacing w:before="100" w:beforeAutospacing="1" w:after="100" w:afterAutospacing="1"/>
    </w:pPr>
    <w:rPr>
      <w:rFonts w:eastAsia="Times New Roman"/>
      <w:sz w:val="24"/>
    </w:rPr>
  </w:style>
  <w:style w:type="paragraph" w:customStyle="1" w:styleId="Caption2">
    <w:name w:val="Caption2"/>
    <w:basedOn w:val="Normal"/>
    <w:uiPriority w:val="99"/>
    <w:qFormat/>
    <w:rsid w:val="006D0C5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D0C5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D0C5D"/>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D0C5D"/>
    <w:pPr>
      <w:jc w:val="center"/>
    </w:pPr>
    <w:rPr>
      <w:rFonts w:ascii="Book Antiqua" w:eastAsia="Times New Roman" w:hAnsi="Book Antiqua"/>
      <w:b/>
      <w:sz w:val="28"/>
    </w:rPr>
  </w:style>
  <w:style w:type="paragraph" w:customStyle="1" w:styleId="Little">
    <w:name w:val="Little"/>
    <w:basedOn w:val="Normal"/>
    <w:next w:val="Normal"/>
    <w:link w:val="LittleChar"/>
    <w:qFormat/>
    <w:rsid w:val="006D0C5D"/>
    <w:pPr>
      <w:ind w:left="288"/>
    </w:pPr>
    <w:rPr>
      <w:rFonts w:eastAsia="Times New Roman"/>
      <w:sz w:val="16"/>
    </w:rPr>
  </w:style>
  <w:style w:type="paragraph" w:customStyle="1" w:styleId="AAAcard">
    <w:name w:val="AAAcard"/>
    <w:basedOn w:val="Normal"/>
    <w:uiPriority w:val="99"/>
    <w:qFormat/>
    <w:rsid w:val="006D0C5D"/>
    <w:pPr>
      <w:ind w:left="288" w:right="288"/>
    </w:pPr>
    <w:rPr>
      <w:rFonts w:eastAsia="Times New Roman"/>
    </w:rPr>
  </w:style>
  <w:style w:type="paragraph" w:customStyle="1" w:styleId="Caption3">
    <w:name w:val="Caption3"/>
    <w:basedOn w:val="Normal"/>
    <w:uiPriority w:val="99"/>
    <w:qFormat/>
    <w:rsid w:val="006D0C5D"/>
    <w:pPr>
      <w:spacing w:before="100" w:beforeAutospacing="1" w:after="100" w:afterAutospacing="1"/>
    </w:pPr>
    <w:rPr>
      <w:rFonts w:eastAsia="Times New Roman"/>
      <w:sz w:val="24"/>
    </w:rPr>
  </w:style>
  <w:style w:type="paragraph" w:customStyle="1" w:styleId="body-12-5">
    <w:name w:val="body-12-5"/>
    <w:basedOn w:val="Normal"/>
    <w:uiPriority w:val="99"/>
    <w:qFormat/>
    <w:rsid w:val="006D0C5D"/>
    <w:pPr>
      <w:spacing w:before="100" w:beforeAutospacing="1" w:after="100" w:afterAutospacing="1"/>
    </w:pPr>
    <w:rPr>
      <w:rFonts w:eastAsia="Times New Roman"/>
      <w:sz w:val="24"/>
    </w:rPr>
  </w:style>
  <w:style w:type="paragraph" w:customStyle="1" w:styleId="infuse">
    <w:name w:val="infuse"/>
    <w:basedOn w:val="Normal"/>
    <w:uiPriority w:val="99"/>
    <w:qFormat/>
    <w:rsid w:val="006D0C5D"/>
    <w:pPr>
      <w:spacing w:before="100" w:beforeAutospacing="1" w:after="100" w:afterAutospacing="1"/>
    </w:pPr>
    <w:rPr>
      <w:rFonts w:eastAsia="Times New Roman"/>
      <w:sz w:val="24"/>
    </w:rPr>
  </w:style>
  <w:style w:type="paragraph" w:customStyle="1" w:styleId="fontreg">
    <w:name w:val="font_reg"/>
    <w:basedOn w:val="Normal"/>
    <w:uiPriority w:val="99"/>
    <w:qFormat/>
    <w:rsid w:val="006D0C5D"/>
    <w:pPr>
      <w:spacing w:before="100" w:beforeAutospacing="1" w:after="100" w:afterAutospacing="1"/>
    </w:pPr>
    <w:rPr>
      <w:rFonts w:eastAsia="Times New Roman"/>
      <w:sz w:val="24"/>
    </w:rPr>
  </w:style>
  <w:style w:type="paragraph" w:customStyle="1" w:styleId="CITEF3">
    <w:name w:val="CITE F3"/>
    <w:uiPriority w:val="99"/>
    <w:qFormat/>
    <w:rsid w:val="006D0C5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D0C5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D0C5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D0C5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D0C5D"/>
    <w:pPr>
      <w:spacing w:after="200"/>
    </w:pPr>
    <w:rPr>
      <w:rFonts w:ascii="Calibri" w:eastAsia="Calibri" w:hAnsi="Calibri" w:cs="Times New Roman"/>
      <w:sz w:val="20"/>
      <w:szCs w:val="20"/>
      <w:u w:val="single"/>
    </w:rPr>
  </w:style>
  <w:style w:type="paragraph" w:customStyle="1" w:styleId="hotroute1">
    <w:name w:val="hot route!"/>
    <w:basedOn w:val="Normal"/>
    <w:qFormat/>
    <w:rsid w:val="006D0C5D"/>
    <w:pPr>
      <w:ind w:left="144"/>
    </w:pPr>
    <w:rPr>
      <w:rFonts w:ascii="Cambria" w:eastAsia="Calibri" w:hAnsi="Cambria"/>
      <w:sz w:val="24"/>
    </w:rPr>
  </w:style>
  <w:style w:type="paragraph" w:customStyle="1" w:styleId="FreeFormA">
    <w:name w:val="Free Form A"/>
    <w:autoRedefine/>
    <w:uiPriority w:val="99"/>
    <w:qFormat/>
    <w:rsid w:val="006D0C5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D0C5D"/>
    <w:pPr>
      <w:spacing w:before="100" w:beforeAutospacing="1" w:after="100" w:afterAutospacing="1"/>
    </w:pPr>
    <w:rPr>
      <w:rFonts w:eastAsia="Times New Roman"/>
      <w:sz w:val="24"/>
    </w:rPr>
  </w:style>
  <w:style w:type="paragraph" w:customStyle="1" w:styleId="subheader">
    <w:name w:val="subheader"/>
    <w:basedOn w:val="Normal"/>
    <w:uiPriority w:val="99"/>
    <w:qFormat/>
    <w:rsid w:val="006D0C5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D0C5D"/>
    <w:pPr>
      <w:spacing w:before="100" w:beforeAutospacing="1" w:after="100" w:afterAutospacing="1"/>
    </w:pPr>
    <w:rPr>
      <w:rFonts w:eastAsia="Times New Roman"/>
      <w:sz w:val="24"/>
    </w:rPr>
  </w:style>
  <w:style w:type="paragraph" w:customStyle="1" w:styleId="more">
    <w:name w:val="more"/>
    <w:basedOn w:val="Normal"/>
    <w:uiPriority w:val="99"/>
    <w:qFormat/>
    <w:rsid w:val="006D0C5D"/>
    <w:pPr>
      <w:spacing w:before="100" w:beforeAutospacing="1" w:after="100" w:afterAutospacing="1"/>
    </w:pPr>
    <w:rPr>
      <w:rFonts w:eastAsia="Times New Roman"/>
      <w:sz w:val="24"/>
    </w:rPr>
  </w:style>
  <w:style w:type="paragraph" w:customStyle="1" w:styleId="story">
    <w:name w:val="story"/>
    <w:basedOn w:val="Normal"/>
    <w:uiPriority w:val="99"/>
    <w:qFormat/>
    <w:rsid w:val="006D0C5D"/>
    <w:pPr>
      <w:spacing w:before="100" w:beforeAutospacing="1" w:after="100" w:afterAutospacing="1"/>
    </w:pPr>
    <w:rPr>
      <w:rFonts w:eastAsia="Times New Roman"/>
      <w:sz w:val="24"/>
    </w:rPr>
  </w:style>
  <w:style w:type="paragraph" w:customStyle="1" w:styleId="H1numbered">
    <w:name w:val="H1 numbered"/>
    <w:basedOn w:val="Normal"/>
    <w:uiPriority w:val="99"/>
    <w:qFormat/>
    <w:rsid w:val="006D0C5D"/>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6D0C5D"/>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6D0C5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D0C5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D0C5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D0C5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D0C5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D0C5D"/>
    <w:pPr>
      <w:widowControl w:val="0"/>
      <w:spacing w:after="63"/>
    </w:pPr>
    <w:rPr>
      <w:rFonts w:ascii="Arial" w:hAnsi="Arial"/>
      <w:color w:val="auto"/>
    </w:rPr>
  </w:style>
  <w:style w:type="paragraph" w:customStyle="1" w:styleId="CM35">
    <w:name w:val="CM35"/>
    <w:basedOn w:val="Default"/>
    <w:next w:val="Default"/>
    <w:uiPriority w:val="99"/>
    <w:qFormat/>
    <w:rsid w:val="006D0C5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D0C5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D0C5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D0C5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D0C5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D0C5D"/>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6D0C5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D0C5D"/>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6D0C5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D0C5D"/>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D0C5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D0C5D"/>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D0C5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D0C5D"/>
    <w:rPr>
      <w:rFonts w:ascii="Georgia" w:hAnsi="Georgia"/>
      <w:sz w:val="24"/>
      <w:lang w:val="x-none" w:eastAsia="x-none"/>
    </w:rPr>
  </w:style>
  <w:style w:type="character" w:customStyle="1" w:styleId="NormalFontChar">
    <w:name w:val="Normal Font Char"/>
    <w:link w:val="NormalFont"/>
    <w:locked/>
    <w:rsid w:val="006D0C5D"/>
    <w:rPr>
      <w:rFonts w:ascii="Times New Roman" w:eastAsia="Times New Roman" w:hAnsi="Times New Roman" w:cs="Times New Roman"/>
      <w:sz w:val="20"/>
      <w:szCs w:val="20"/>
    </w:rPr>
  </w:style>
  <w:style w:type="paragraph" w:customStyle="1" w:styleId="NormalFont">
    <w:name w:val="Normal Font"/>
    <w:link w:val="NormalFontChar"/>
    <w:qFormat/>
    <w:rsid w:val="006D0C5D"/>
    <w:rPr>
      <w:rFonts w:ascii="Times New Roman" w:eastAsia="Times New Roman" w:hAnsi="Times New Roman" w:cs="Times New Roman"/>
      <w:sz w:val="20"/>
      <w:szCs w:val="20"/>
    </w:rPr>
  </w:style>
  <w:style w:type="paragraph" w:customStyle="1" w:styleId="StyleSmall11pt">
    <w:name w:val="Style Small + 11 pt"/>
    <w:uiPriority w:val="99"/>
    <w:qFormat/>
    <w:rsid w:val="006D0C5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D0C5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D0C5D"/>
    <w:rPr>
      <w:u w:val="single"/>
      <w:lang w:val="x-none" w:eastAsia="x-none"/>
    </w:rPr>
  </w:style>
  <w:style w:type="character" w:customStyle="1" w:styleId="StyleNormalFont11ptBoldUnderlineChar">
    <w:name w:val="Style Normal Font + 11 pt Bold Underline Char"/>
    <w:link w:val="StyleNormalFont11ptBoldUnderline"/>
    <w:locked/>
    <w:rsid w:val="006D0C5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D0C5D"/>
    <w:rPr>
      <w:b/>
      <w:bCs/>
      <w:u w:val="single"/>
      <w:lang w:val="x-none" w:eastAsia="x-none"/>
    </w:rPr>
  </w:style>
  <w:style w:type="paragraph" w:customStyle="1" w:styleId="Smallfont0">
    <w:name w:val="Smallfont"/>
    <w:basedOn w:val="Normal"/>
    <w:uiPriority w:val="99"/>
    <w:qFormat/>
    <w:rsid w:val="006D0C5D"/>
    <w:rPr>
      <w:rFonts w:eastAsia="Times New Roman"/>
      <w:sz w:val="15"/>
    </w:rPr>
  </w:style>
  <w:style w:type="paragraph" w:customStyle="1" w:styleId="formatvorlage2">
    <w:name w:val="formatvorlage2"/>
    <w:basedOn w:val="Normal"/>
    <w:uiPriority w:val="99"/>
    <w:qFormat/>
    <w:rsid w:val="006D0C5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D0C5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D0C5D"/>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6D0C5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D0C5D"/>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6D0C5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D0C5D"/>
    <w:pPr>
      <w:ind w:left="144"/>
    </w:pPr>
    <w:rPr>
      <w:rFonts w:ascii="Georgia" w:eastAsia="Times New Roman" w:hAnsi="Georgia"/>
      <w:sz w:val="24"/>
      <w:lang w:val="x-none" w:eastAsia="x-none"/>
    </w:rPr>
  </w:style>
  <w:style w:type="paragraph" w:customStyle="1" w:styleId="deck">
    <w:name w:val="deck"/>
    <w:basedOn w:val="Normal"/>
    <w:uiPriority w:val="99"/>
    <w:qFormat/>
    <w:rsid w:val="006D0C5D"/>
    <w:pPr>
      <w:spacing w:before="100" w:beforeAutospacing="1" w:after="100" w:afterAutospacing="1"/>
    </w:pPr>
    <w:rPr>
      <w:rFonts w:eastAsia="Times New Roman"/>
      <w:sz w:val="24"/>
    </w:rPr>
  </w:style>
  <w:style w:type="paragraph" w:customStyle="1" w:styleId="i1">
    <w:name w:val="i1"/>
    <w:basedOn w:val="Normal"/>
    <w:uiPriority w:val="99"/>
    <w:qFormat/>
    <w:rsid w:val="006D0C5D"/>
    <w:pPr>
      <w:spacing w:before="100" w:beforeAutospacing="1" w:after="100" w:afterAutospacing="1"/>
    </w:pPr>
    <w:rPr>
      <w:rFonts w:eastAsia="Times New Roman"/>
      <w:sz w:val="24"/>
    </w:rPr>
  </w:style>
  <w:style w:type="paragraph" w:customStyle="1" w:styleId="question">
    <w:name w:val="question"/>
    <w:basedOn w:val="Normal"/>
    <w:uiPriority w:val="99"/>
    <w:qFormat/>
    <w:rsid w:val="006D0C5D"/>
    <w:pPr>
      <w:spacing w:before="100" w:beforeAutospacing="1" w:after="100" w:afterAutospacing="1"/>
    </w:pPr>
    <w:rPr>
      <w:rFonts w:eastAsia="Times New Roman"/>
      <w:sz w:val="24"/>
    </w:rPr>
  </w:style>
  <w:style w:type="paragraph" w:customStyle="1" w:styleId="bodycopy">
    <w:name w:val="bodycopy"/>
    <w:basedOn w:val="Normal"/>
    <w:uiPriority w:val="99"/>
    <w:qFormat/>
    <w:rsid w:val="006D0C5D"/>
    <w:pPr>
      <w:spacing w:before="100" w:beforeAutospacing="1" w:after="100" w:afterAutospacing="1"/>
    </w:pPr>
    <w:rPr>
      <w:rFonts w:eastAsia="Times New Roman"/>
      <w:sz w:val="24"/>
    </w:rPr>
  </w:style>
  <w:style w:type="paragraph" w:customStyle="1" w:styleId="Fifth">
    <w:name w:val="Fifth"/>
    <w:basedOn w:val="Normal"/>
    <w:link w:val="FifthChar"/>
    <w:qFormat/>
    <w:rsid w:val="006D0C5D"/>
    <w:rPr>
      <w:rFonts w:ascii="Arial" w:eastAsia="Calibri" w:hAnsi="Arial"/>
    </w:rPr>
  </w:style>
  <w:style w:type="paragraph" w:customStyle="1" w:styleId="NoteLevel22">
    <w:name w:val="Note Level 22"/>
    <w:basedOn w:val="card"/>
    <w:next w:val="Normal"/>
    <w:uiPriority w:val="99"/>
    <w:qFormat/>
    <w:rsid w:val="006D0C5D"/>
    <w:pPr>
      <w:keepNext/>
    </w:pPr>
    <w:rPr>
      <w:rFonts w:ascii="Georgia" w:eastAsia="MS Gothic" w:hAnsi="Georgia"/>
      <w:bCs/>
      <w:szCs w:val="20"/>
    </w:rPr>
  </w:style>
  <w:style w:type="paragraph" w:customStyle="1" w:styleId="wp-caption-text">
    <w:name w:val="wp-caption-text"/>
    <w:basedOn w:val="Normal"/>
    <w:qFormat/>
    <w:rsid w:val="006D0C5D"/>
    <w:pPr>
      <w:spacing w:before="100" w:beforeAutospacing="1" w:after="100" w:afterAutospacing="1"/>
    </w:pPr>
    <w:rPr>
      <w:rFonts w:eastAsia="Times New Roman"/>
      <w:sz w:val="24"/>
    </w:rPr>
  </w:style>
  <w:style w:type="paragraph" w:customStyle="1" w:styleId="svarticle">
    <w:name w:val="svarticle"/>
    <w:basedOn w:val="Normal"/>
    <w:uiPriority w:val="99"/>
    <w:qFormat/>
    <w:rsid w:val="006D0C5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D0C5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D0C5D"/>
    <w:pPr>
      <w:spacing w:before="100" w:beforeAutospacing="1" w:after="100" w:afterAutospacing="1"/>
    </w:pPr>
  </w:style>
  <w:style w:type="paragraph" w:customStyle="1" w:styleId="description">
    <w:name w:val="description"/>
    <w:basedOn w:val="Normal"/>
    <w:uiPriority w:val="99"/>
    <w:qFormat/>
    <w:rsid w:val="006D0C5D"/>
    <w:pPr>
      <w:spacing w:before="100" w:beforeAutospacing="1" w:after="100" w:afterAutospacing="1"/>
    </w:pPr>
  </w:style>
  <w:style w:type="paragraph" w:customStyle="1" w:styleId="graf">
    <w:name w:val="graf"/>
    <w:basedOn w:val="Normal"/>
    <w:uiPriority w:val="99"/>
    <w:qFormat/>
    <w:rsid w:val="006D0C5D"/>
    <w:pPr>
      <w:spacing w:before="100" w:beforeAutospacing="1" w:after="100" w:afterAutospacing="1"/>
    </w:pPr>
  </w:style>
  <w:style w:type="paragraph" w:customStyle="1" w:styleId="column">
    <w:name w:val="column"/>
    <w:basedOn w:val="Normal"/>
    <w:uiPriority w:val="99"/>
    <w:qFormat/>
    <w:rsid w:val="006D0C5D"/>
    <w:pPr>
      <w:spacing w:before="100" w:beforeAutospacing="1" w:after="100" w:afterAutospacing="1"/>
    </w:pPr>
  </w:style>
  <w:style w:type="paragraph" w:customStyle="1" w:styleId="recirc-container">
    <w:name w:val="recirc-container"/>
    <w:basedOn w:val="Normal"/>
    <w:uiPriority w:val="99"/>
    <w:qFormat/>
    <w:rsid w:val="006D0C5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D0C5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D0C5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D0C5D"/>
    <w:rPr>
      <w:rFonts w:ascii="Georgia" w:hAnsi="Georgia" w:hint="default"/>
      <w:i/>
      <w:iCs/>
      <w:color w:val="808080"/>
    </w:rPr>
  </w:style>
  <w:style w:type="character" w:customStyle="1" w:styleId="cardchar00">
    <w:name w:val="cardchar0"/>
    <w:basedOn w:val="DefaultParagraphFont"/>
    <w:rsid w:val="006D0C5D"/>
  </w:style>
  <w:style w:type="character" w:customStyle="1" w:styleId="UnderlineNon-bold">
    <w:name w:val="Underline Non - bold"/>
    <w:rsid w:val="006D0C5D"/>
    <w:rPr>
      <w:rFonts w:ascii="Times New Roman" w:hAnsi="Times New Roman" w:cs="Times New Roman" w:hint="default"/>
      <w:iCs/>
      <w:sz w:val="22"/>
      <w:u w:val="single"/>
    </w:rPr>
  </w:style>
  <w:style w:type="character" w:customStyle="1" w:styleId="Heading5Char2">
    <w:name w:val="Heading 5 Char2"/>
    <w:rsid w:val="006D0C5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D0C5D"/>
    <w:rPr>
      <w:rFonts w:ascii="Arial" w:hAnsi="Arial" w:cs="Arial"/>
      <w:vanish/>
      <w:sz w:val="16"/>
      <w:szCs w:val="16"/>
    </w:rPr>
  </w:style>
  <w:style w:type="paragraph" w:styleId="z-TopofForm">
    <w:name w:val="HTML Top of Form"/>
    <w:basedOn w:val="Normal"/>
    <w:next w:val="Normal"/>
    <w:link w:val="z-TopofFormChar"/>
    <w:hidden/>
    <w:uiPriority w:val="99"/>
    <w:unhideWhenUsed/>
    <w:rsid w:val="006D0C5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D0C5D"/>
    <w:rPr>
      <w:rFonts w:ascii="Arial" w:hAnsi="Arial" w:cs="Arial"/>
      <w:vanish/>
      <w:sz w:val="16"/>
      <w:szCs w:val="16"/>
    </w:rPr>
  </w:style>
  <w:style w:type="character" w:customStyle="1" w:styleId="z-BottomofFormChar">
    <w:name w:val="z-Bottom of Form Char"/>
    <w:basedOn w:val="DefaultParagraphFont"/>
    <w:link w:val="z-BottomofForm"/>
    <w:uiPriority w:val="99"/>
    <w:rsid w:val="006D0C5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D0C5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D0C5D"/>
    <w:rPr>
      <w:rFonts w:ascii="Arial" w:hAnsi="Arial" w:cs="Arial"/>
      <w:vanish/>
      <w:sz w:val="16"/>
      <w:szCs w:val="16"/>
    </w:rPr>
  </w:style>
  <w:style w:type="character" w:customStyle="1" w:styleId="authordate1">
    <w:name w:val="authordate"/>
    <w:rsid w:val="006D0C5D"/>
  </w:style>
  <w:style w:type="character" w:customStyle="1" w:styleId="underline0">
    <w:name w:val="%underline"/>
    <w:qFormat/>
    <w:rsid w:val="006D0C5D"/>
    <w:rPr>
      <w:rFonts w:ascii="Times New Roman" w:hAnsi="Times New Roman" w:cs="Times New Roman" w:hint="default"/>
      <w:strike w:val="0"/>
      <w:dstrike w:val="0"/>
      <w:sz w:val="16"/>
      <w:u w:val="none"/>
      <w:effect w:val="none"/>
    </w:rPr>
  </w:style>
  <w:style w:type="character" w:customStyle="1" w:styleId="AUNDERLINE0">
    <w:name w:val="AUNDERLINE"/>
    <w:qFormat/>
    <w:rsid w:val="006D0C5D"/>
    <w:rPr>
      <w:rFonts w:ascii="Times New Roman" w:hAnsi="Times New Roman" w:cs="Times New Roman" w:hint="default"/>
      <w:sz w:val="20"/>
      <w:u w:val="single"/>
    </w:rPr>
  </w:style>
  <w:style w:type="character" w:customStyle="1" w:styleId="UnderlinedCharChar">
    <w:name w:val="Underlined Char Char"/>
    <w:rsid w:val="006D0C5D"/>
    <w:rPr>
      <w:rFonts w:ascii="Garamond" w:hAnsi="Garamond" w:hint="default"/>
      <w:szCs w:val="28"/>
      <w:u w:val="single"/>
      <w:lang w:val="en-US" w:eastAsia="en-US" w:bidi="ar-SA"/>
    </w:rPr>
  </w:style>
  <w:style w:type="character" w:customStyle="1" w:styleId="slug-doi">
    <w:name w:val="slug-doi"/>
    <w:basedOn w:val="DefaultParagraphFont"/>
    <w:rsid w:val="006D0C5D"/>
  </w:style>
  <w:style w:type="character" w:customStyle="1" w:styleId="af">
    <w:name w:val="af"/>
    <w:basedOn w:val="DefaultParagraphFont"/>
    <w:rsid w:val="006D0C5D"/>
  </w:style>
  <w:style w:type="character" w:customStyle="1" w:styleId="ab">
    <w:name w:val="ab"/>
    <w:basedOn w:val="DefaultParagraphFont"/>
    <w:rsid w:val="006D0C5D"/>
  </w:style>
  <w:style w:type="character" w:customStyle="1" w:styleId="em">
    <w:name w:val="em"/>
    <w:basedOn w:val="DefaultParagraphFont"/>
    <w:rsid w:val="006D0C5D"/>
  </w:style>
  <w:style w:type="character" w:customStyle="1" w:styleId="au">
    <w:name w:val="au"/>
    <w:basedOn w:val="DefaultParagraphFont"/>
    <w:rsid w:val="006D0C5D"/>
  </w:style>
  <w:style w:type="character" w:customStyle="1" w:styleId="ti">
    <w:name w:val="ti"/>
    <w:basedOn w:val="DefaultParagraphFont"/>
    <w:rsid w:val="006D0C5D"/>
  </w:style>
  <w:style w:type="character" w:customStyle="1" w:styleId="subheadblue">
    <w:name w:val="subhead_blue"/>
    <w:basedOn w:val="DefaultParagraphFont"/>
    <w:rsid w:val="006D0C5D"/>
  </w:style>
  <w:style w:type="character" w:customStyle="1" w:styleId="affiliation">
    <w:name w:val="affiliation"/>
    <w:basedOn w:val="DefaultParagraphFont"/>
    <w:rsid w:val="006D0C5D"/>
  </w:style>
  <w:style w:type="character" w:customStyle="1" w:styleId="slug-doi-wrapper">
    <w:name w:val="slug-doi-wrapper"/>
    <w:basedOn w:val="DefaultParagraphFont"/>
    <w:rsid w:val="006D0C5D"/>
  </w:style>
  <w:style w:type="character" w:customStyle="1" w:styleId="slug-metadata-noteahead-of-print">
    <w:name w:val="slug-metadata-note ahead-of-print"/>
    <w:basedOn w:val="DefaultParagraphFont"/>
    <w:rsid w:val="006D0C5D"/>
  </w:style>
  <w:style w:type="character" w:customStyle="1" w:styleId="slug-ahead-of-print-date">
    <w:name w:val="slug-ahead-of-print-date"/>
    <w:basedOn w:val="DefaultParagraphFont"/>
    <w:rsid w:val="006D0C5D"/>
  </w:style>
  <w:style w:type="character" w:customStyle="1" w:styleId="medium-bold">
    <w:name w:val="medium-bold"/>
    <w:basedOn w:val="DefaultParagraphFont"/>
    <w:rsid w:val="006D0C5D"/>
  </w:style>
  <w:style w:type="character" w:customStyle="1" w:styleId="updated-short-citation">
    <w:name w:val="updated-short-citation"/>
    <w:basedOn w:val="DefaultParagraphFont"/>
    <w:rsid w:val="006D0C5D"/>
  </w:style>
  <w:style w:type="character" w:customStyle="1" w:styleId="goohl0">
    <w:name w:val="goohl0"/>
    <w:basedOn w:val="DefaultParagraphFont"/>
    <w:rsid w:val="006D0C5D"/>
  </w:style>
  <w:style w:type="character" w:customStyle="1" w:styleId="CharChar6">
    <w:name w:val="Char Char6"/>
    <w:rsid w:val="006D0C5D"/>
    <w:rPr>
      <w:rFonts w:ascii="Arial" w:hAnsi="Arial" w:cs="Arial" w:hint="default"/>
      <w:bCs/>
      <w:sz w:val="16"/>
      <w:szCs w:val="26"/>
      <w:lang w:val="en-US" w:eastAsia="en-US" w:bidi="ar-SA"/>
    </w:rPr>
  </w:style>
  <w:style w:type="character" w:customStyle="1" w:styleId="TagCharChar1">
    <w:name w:val="Tag Char Char1"/>
    <w:rsid w:val="006D0C5D"/>
    <w:rPr>
      <w:b/>
      <w:bCs w:val="0"/>
      <w:sz w:val="24"/>
      <w:szCs w:val="24"/>
      <w:lang w:val="en-US" w:eastAsia="en-US" w:bidi="ar-SA"/>
    </w:rPr>
  </w:style>
  <w:style w:type="character" w:customStyle="1" w:styleId="12TimesNewRoman">
    <w:name w:val="12 Times New Roman"/>
    <w:rsid w:val="006D0C5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D0C5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D0C5D"/>
    <w:rPr>
      <w:rFonts w:ascii="Times New Roman" w:hAnsi="Times New Roman" w:cs="Times New Roman" w:hint="default"/>
      <w:strike w:val="0"/>
      <w:dstrike w:val="0"/>
      <w:sz w:val="14"/>
      <w:u w:val="none"/>
      <w:effect w:val="none"/>
    </w:rPr>
  </w:style>
  <w:style w:type="character" w:customStyle="1" w:styleId="F8-UnderlineBold">
    <w:name w:val="F8 - Underline/Bold"/>
    <w:rsid w:val="006D0C5D"/>
    <w:rPr>
      <w:rFonts w:ascii="Times New Roman" w:hAnsi="Times New Roman" w:cs="Times New Roman" w:hint="default"/>
      <w:b/>
      <w:bCs w:val="0"/>
      <w:sz w:val="20"/>
      <w:u w:val="single"/>
    </w:rPr>
  </w:style>
  <w:style w:type="character" w:customStyle="1" w:styleId="F7-SmallFont">
    <w:name w:val="F7 - Small Font"/>
    <w:rsid w:val="006D0C5D"/>
    <w:rPr>
      <w:rFonts w:ascii="Times New Roman" w:hAnsi="Times New Roman" w:cs="Times New Roman" w:hint="default"/>
      <w:sz w:val="14"/>
    </w:rPr>
  </w:style>
  <w:style w:type="character" w:customStyle="1" w:styleId="Brief-Bold">
    <w:name w:val="Brief - Bold"/>
    <w:rsid w:val="006D0C5D"/>
    <w:rPr>
      <w:rFonts w:ascii="Times New Roman" w:hAnsi="Times New Roman" w:cs="Times New Roman" w:hint="default"/>
      <w:b/>
      <w:bCs w:val="0"/>
    </w:rPr>
  </w:style>
  <w:style w:type="character" w:customStyle="1" w:styleId="Card-Underline">
    <w:name w:val="Card - Underline"/>
    <w:rsid w:val="006D0C5D"/>
    <w:rPr>
      <w:rFonts w:ascii="Times New Roman" w:hAnsi="Times New Roman" w:cs="Times New Roman" w:hint="default"/>
      <w:u w:val="single"/>
    </w:rPr>
  </w:style>
  <w:style w:type="character" w:customStyle="1" w:styleId="beriefunderline">
    <w:name w:val="berief = underline"/>
    <w:rsid w:val="006D0C5D"/>
    <w:rPr>
      <w:rFonts w:ascii="Times New Roman" w:eastAsia="Times New Roman" w:hAnsi="Times New Roman" w:cs="Times New Roman" w:hint="default"/>
      <w:sz w:val="20"/>
      <w:u w:val="single"/>
    </w:rPr>
  </w:style>
  <w:style w:type="character" w:customStyle="1" w:styleId="BoldText10pt">
    <w:name w:val="Bold Text 10 pt"/>
    <w:rsid w:val="006D0C5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6D0C5D"/>
  </w:style>
  <w:style w:type="character" w:customStyle="1" w:styleId="SC4208902">
    <w:name w:val="SC.4.208902"/>
    <w:rsid w:val="006D0C5D"/>
    <w:rPr>
      <w:rFonts w:ascii="Century" w:hAnsi="Century" w:cs="Century" w:hint="default"/>
      <w:color w:val="000000"/>
      <w:sz w:val="22"/>
      <w:szCs w:val="22"/>
    </w:rPr>
  </w:style>
  <w:style w:type="character" w:customStyle="1" w:styleId="SC4208915">
    <w:name w:val="SC.4.208915"/>
    <w:rsid w:val="006D0C5D"/>
    <w:rPr>
      <w:rFonts w:ascii="Century" w:hAnsi="Century" w:cs="Century" w:hint="default"/>
      <w:color w:val="000000"/>
      <w:sz w:val="13"/>
      <w:szCs w:val="13"/>
    </w:rPr>
  </w:style>
  <w:style w:type="character" w:customStyle="1" w:styleId="SC273764">
    <w:name w:val="SC.2.73764"/>
    <w:rsid w:val="006D0C5D"/>
    <w:rPr>
      <w:rFonts w:ascii="Century" w:hAnsi="Century" w:cs="Century" w:hint="default"/>
      <w:color w:val="000000"/>
      <w:sz w:val="72"/>
      <w:szCs w:val="72"/>
    </w:rPr>
  </w:style>
  <w:style w:type="character" w:customStyle="1" w:styleId="SC273779">
    <w:name w:val="SC.2.73779"/>
    <w:rsid w:val="006D0C5D"/>
    <w:rPr>
      <w:rFonts w:ascii="Century" w:hAnsi="Century" w:cs="Century" w:hint="default"/>
      <w:color w:val="000000"/>
      <w:sz w:val="40"/>
      <w:szCs w:val="40"/>
    </w:rPr>
  </w:style>
  <w:style w:type="character" w:customStyle="1" w:styleId="SC273763">
    <w:name w:val="SC.2.73763"/>
    <w:rsid w:val="006D0C5D"/>
    <w:rPr>
      <w:rFonts w:ascii="Century" w:hAnsi="Century" w:cs="Century" w:hint="default"/>
      <w:b/>
      <w:bCs/>
      <w:color w:val="000000"/>
    </w:rPr>
  </w:style>
  <w:style w:type="character" w:customStyle="1" w:styleId="SC4208910">
    <w:name w:val="SC.4.208910"/>
    <w:rsid w:val="006D0C5D"/>
    <w:rPr>
      <w:rFonts w:ascii="Century" w:hAnsi="Century" w:cs="Century" w:hint="default"/>
      <w:color w:val="000000"/>
      <w:sz w:val="28"/>
      <w:szCs w:val="28"/>
    </w:rPr>
  </w:style>
  <w:style w:type="character" w:customStyle="1" w:styleId="SC4208911">
    <w:name w:val="SC.4.208911"/>
    <w:rsid w:val="006D0C5D"/>
    <w:rPr>
      <w:rFonts w:ascii="Century" w:hAnsi="Century" w:cs="Century" w:hint="default"/>
      <w:color w:val="000000"/>
    </w:rPr>
  </w:style>
  <w:style w:type="character" w:customStyle="1" w:styleId="articlesubtitle">
    <w:name w:val="article_sub_title"/>
    <w:basedOn w:val="DefaultParagraphFont"/>
    <w:rsid w:val="006D0C5D"/>
  </w:style>
  <w:style w:type="character" w:customStyle="1" w:styleId="newsdate2">
    <w:name w:val="news_date2"/>
    <w:basedOn w:val="DefaultParagraphFont"/>
    <w:rsid w:val="006D0C5D"/>
  </w:style>
  <w:style w:type="character" w:customStyle="1" w:styleId="readarticleheader">
    <w:name w:val="readarticleheader"/>
    <w:basedOn w:val="DefaultParagraphFont"/>
    <w:rsid w:val="006D0C5D"/>
  </w:style>
  <w:style w:type="character" w:customStyle="1" w:styleId="UnderlineChar20">
    <w:name w:val="Underline Char2"/>
    <w:rsid w:val="006D0C5D"/>
    <w:rPr>
      <w:rFonts w:ascii="Trebuchet MS" w:hAnsi="Trebuchet MS" w:hint="default"/>
      <w:u w:val="thick"/>
      <w:lang w:val="en-US" w:eastAsia="zh-CN" w:bidi="ar-SA"/>
    </w:rPr>
  </w:style>
  <w:style w:type="character" w:customStyle="1" w:styleId="BoldUnderliningChar">
    <w:name w:val="Bold Underlining Char"/>
    <w:rsid w:val="006D0C5D"/>
    <w:rPr>
      <w:rFonts w:ascii="Arial Narrow" w:eastAsia="Times New Roman" w:hAnsi="Arial Narrow" w:hint="default"/>
      <w:b/>
      <w:bCs w:val="0"/>
      <w:szCs w:val="24"/>
      <w:u w:val="single"/>
      <w:lang w:val="en-GB" w:eastAsia="en-US" w:bidi="ar-SA"/>
    </w:rPr>
  </w:style>
  <w:style w:type="character" w:customStyle="1" w:styleId="medium-normal1">
    <w:name w:val="medium-normal1"/>
    <w:rsid w:val="006D0C5D"/>
    <w:rPr>
      <w:rFonts w:ascii="Arial" w:hAnsi="Arial" w:cs="Arial" w:hint="default"/>
      <w:b w:val="0"/>
      <w:bCs w:val="0"/>
      <w:i w:val="0"/>
      <w:iCs w:val="0"/>
      <w:sz w:val="20"/>
      <w:szCs w:val="20"/>
    </w:rPr>
  </w:style>
  <w:style w:type="character" w:customStyle="1" w:styleId="UnderlinedCardChar0">
    <w:name w:val="Underlined Card Char"/>
    <w:rsid w:val="006D0C5D"/>
    <w:rPr>
      <w:rFonts w:ascii="Palatino Linotype" w:hAnsi="Palatino Linotype" w:hint="default"/>
      <w:u w:val="single"/>
      <w:lang w:val="en-US" w:eastAsia="en-US" w:bidi="ar-SA"/>
    </w:rPr>
  </w:style>
  <w:style w:type="character" w:customStyle="1" w:styleId="char">
    <w:name w:val="char"/>
    <w:basedOn w:val="DefaultParagraphFont"/>
    <w:rsid w:val="006D0C5D"/>
  </w:style>
  <w:style w:type="character" w:customStyle="1" w:styleId="UnderlineCharCharCharCharCharChar">
    <w:name w:val="Underline Char Char Char Char Char Char"/>
    <w:rsid w:val="006D0C5D"/>
    <w:rPr>
      <w:rFonts w:ascii="Arial Narrow" w:hAnsi="Arial Narrow" w:hint="default"/>
      <w:szCs w:val="24"/>
      <w:u w:val="single"/>
      <w:lang w:val="en-US" w:eastAsia="en-US" w:bidi="ar-SA"/>
    </w:rPr>
  </w:style>
  <w:style w:type="character" w:customStyle="1" w:styleId="klink">
    <w:name w:val="klink"/>
    <w:basedOn w:val="DefaultParagraphFont"/>
    <w:rsid w:val="006D0C5D"/>
  </w:style>
  <w:style w:type="character" w:customStyle="1" w:styleId="date10">
    <w:name w:val="date1"/>
    <w:basedOn w:val="DefaultParagraphFont"/>
    <w:rsid w:val="006D0C5D"/>
  </w:style>
  <w:style w:type="character" w:customStyle="1" w:styleId="bolding1">
    <w:name w:val="bolding1"/>
    <w:rsid w:val="006D0C5D"/>
    <w:rPr>
      <w:b/>
      <w:bCs/>
    </w:rPr>
  </w:style>
  <w:style w:type="character" w:customStyle="1" w:styleId="bookoptions1">
    <w:name w:val="book_options1"/>
    <w:rsid w:val="006D0C5D"/>
    <w:rPr>
      <w:b/>
      <w:bCs/>
      <w:color w:val="333366"/>
    </w:rPr>
  </w:style>
  <w:style w:type="character" w:customStyle="1" w:styleId="descriptionblock">
    <w:name w:val="description block"/>
    <w:basedOn w:val="DefaultParagraphFont"/>
    <w:rsid w:val="006D0C5D"/>
  </w:style>
  <w:style w:type="character" w:customStyle="1" w:styleId="detailsboxblock">
    <w:name w:val="detailsbox block"/>
    <w:basedOn w:val="DefaultParagraphFont"/>
    <w:rsid w:val="006D0C5D"/>
  </w:style>
  <w:style w:type="character" w:customStyle="1" w:styleId="Char3">
    <w:name w:val="Char3"/>
    <w:rsid w:val="006D0C5D"/>
    <w:rPr>
      <w:rFonts w:ascii="Arial" w:hAnsi="Arial" w:cs="Arial" w:hint="default"/>
      <w:bCs/>
      <w:u w:val="thick"/>
      <w:lang w:val="en-US" w:eastAsia="en-US" w:bidi="ar-SA"/>
    </w:rPr>
  </w:style>
  <w:style w:type="character" w:customStyle="1" w:styleId="texto11">
    <w:name w:val="texto11"/>
    <w:rsid w:val="006D0C5D"/>
    <w:rPr>
      <w:rFonts w:ascii="Arial" w:hAnsi="Arial" w:cs="Arial" w:hint="default"/>
      <w:b w:val="0"/>
      <w:bCs w:val="0"/>
      <w:i w:val="0"/>
      <w:iCs w:val="0"/>
      <w:caps w:val="0"/>
      <w:color w:val="000000"/>
      <w:sz w:val="26"/>
      <w:szCs w:val="26"/>
    </w:rPr>
  </w:style>
  <w:style w:type="character" w:customStyle="1" w:styleId="CardTagChar">
    <w:name w:val="Card Tag Char"/>
    <w:rsid w:val="006D0C5D"/>
    <w:rPr>
      <w:rFonts w:ascii="Arial Narrow" w:hAnsi="Arial Narrow" w:hint="default"/>
      <w:b/>
      <w:bCs w:val="0"/>
      <w:sz w:val="24"/>
      <w:szCs w:val="24"/>
      <w:lang w:val="en-US" w:eastAsia="en-US" w:bidi="ar-SA"/>
    </w:rPr>
  </w:style>
  <w:style w:type="character" w:customStyle="1" w:styleId="DebateCiteCharCharChar">
    <w:name w:val="Debate Cite Char Char Char"/>
    <w:rsid w:val="006D0C5D"/>
    <w:rPr>
      <w:b/>
      <w:bCs w:val="0"/>
      <w:sz w:val="32"/>
      <w:szCs w:val="32"/>
      <w:lang w:val="en-US" w:eastAsia="en-US" w:bidi="ar-SA"/>
    </w:rPr>
  </w:style>
  <w:style w:type="character" w:customStyle="1" w:styleId="TagandCiteChar">
    <w:name w:val="Tag and Cite Char"/>
    <w:rsid w:val="006D0C5D"/>
    <w:rPr>
      <w:color w:val="333333"/>
      <w:sz w:val="22"/>
      <w:szCs w:val="22"/>
      <w:lang w:val="en-US" w:eastAsia="en-US" w:bidi="ar-SA"/>
    </w:rPr>
  </w:style>
  <w:style w:type="character" w:customStyle="1" w:styleId="Style10ptBold">
    <w:name w:val="Style 10 pt Bold"/>
    <w:rsid w:val="006D0C5D"/>
    <w:rPr>
      <w:b/>
      <w:bCs/>
      <w:sz w:val="20"/>
    </w:rPr>
  </w:style>
  <w:style w:type="character" w:customStyle="1" w:styleId="text9">
    <w:name w:val="text9"/>
    <w:basedOn w:val="DefaultParagraphFont"/>
    <w:rsid w:val="006D0C5D"/>
  </w:style>
  <w:style w:type="character" w:customStyle="1" w:styleId="text21">
    <w:name w:val="text21"/>
    <w:basedOn w:val="DefaultParagraphFont"/>
    <w:rsid w:val="006D0C5D"/>
  </w:style>
  <w:style w:type="character" w:customStyle="1" w:styleId="text19">
    <w:name w:val="text19"/>
    <w:basedOn w:val="DefaultParagraphFont"/>
    <w:rsid w:val="006D0C5D"/>
  </w:style>
  <w:style w:type="character" w:customStyle="1" w:styleId="term2">
    <w:name w:val="term2"/>
    <w:rsid w:val="006D0C5D"/>
    <w:rPr>
      <w:b/>
      <w:bCs/>
    </w:rPr>
  </w:style>
  <w:style w:type="character" w:customStyle="1" w:styleId="pmterms12">
    <w:name w:val="pmterms12"/>
    <w:rsid w:val="006D0C5D"/>
    <w:rPr>
      <w:b/>
      <w:bCs/>
      <w:i w:val="0"/>
      <w:iCs w:val="0"/>
      <w:color w:val="000000"/>
    </w:rPr>
  </w:style>
  <w:style w:type="character" w:customStyle="1" w:styleId="ToReadChar">
    <w:name w:val="To Read Char"/>
    <w:rsid w:val="006D0C5D"/>
    <w:rPr>
      <w:rFonts w:ascii="Verdana" w:hAnsi="Verdana" w:hint="default"/>
      <w:b/>
      <w:bCs w:val="0"/>
      <w:szCs w:val="24"/>
      <w:u w:val="single"/>
      <w:lang w:val="en-US" w:eastAsia="en-US" w:bidi="ar-SA"/>
    </w:rPr>
  </w:style>
  <w:style w:type="character" w:customStyle="1" w:styleId="ToReadCharChar">
    <w:name w:val="To Read Char Char"/>
    <w:rsid w:val="006D0C5D"/>
    <w:rPr>
      <w:rFonts w:ascii="Verdana" w:hAnsi="Verdana" w:hint="default"/>
      <w:b/>
      <w:bCs w:val="0"/>
      <w:szCs w:val="24"/>
      <w:u w:val="single"/>
      <w:lang w:val="en-US" w:eastAsia="en-US" w:bidi="ar-SA"/>
    </w:rPr>
  </w:style>
  <w:style w:type="character" w:customStyle="1" w:styleId="bio">
    <w:name w:val="bio"/>
    <w:basedOn w:val="DefaultParagraphFont"/>
    <w:rsid w:val="006D0C5D"/>
  </w:style>
  <w:style w:type="character" w:customStyle="1" w:styleId="storytextstyle">
    <w:name w:val="storytextstyle"/>
    <w:basedOn w:val="DefaultParagraphFont"/>
    <w:rsid w:val="006D0C5D"/>
  </w:style>
  <w:style w:type="character" w:customStyle="1" w:styleId="cardunderlinedCharChar">
    <w:name w:val="card underlined Char Char"/>
    <w:rsid w:val="006D0C5D"/>
    <w:rPr>
      <w:rFonts w:ascii="Arial" w:hAnsi="Arial" w:cs="Arial" w:hint="default"/>
      <w:sz w:val="22"/>
      <w:szCs w:val="24"/>
      <w:u w:val="single"/>
      <w:lang w:val="en-US" w:eastAsia="en-US" w:bidi="ar-SA"/>
    </w:rPr>
  </w:style>
  <w:style w:type="character" w:customStyle="1" w:styleId="Style2Char0">
    <w:name w:val="Style2 Char"/>
    <w:rsid w:val="006D0C5D"/>
    <w:rPr>
      <w:rFonts w:ascii="Book Antiqua" w:hAnsi="Book Antiqua" w:hint="default"/>
      <w:u w:val="thick"/>
      <w:lang w:val="en-US" w:eastAsia="en-US" w:bidi="ar-SA"/>
    </w:rPr>
  </w:style>
  <w:style w:type="character" w:customStyle="1" w:styleId="Style2Char1">
    <w:name w:val="Style2 Char1"/>
    <w:rsid w:val="006D0C5D"/>
    <w:rPr>
      <w:rFonts w:ascii="Book Antiqua" w:hAnsi="Book Antiqua" w:hint="default"/>
      <w:szCs w:val="24"/>
      <w:u w:val="thick"/>
      <w:lang w:val="en-US" w:eastAsia="en-US" w:bidi="ar-SA"/>
    </w:rPr>
  </w:style>
  <w:style w:type="character" w:customStyle="1" w:styleId="articlehead21">
    <w:name w:val="articlehead21"/>
    <w:rsid w:val="006D0C5D"/>
    <w:rPr>
      <w:rFonts w:ascii="Arial" w:hAnsi="Arial" w:cs="Arial" w:hint="default"/>
      <w:b/>
      <w:bCs/>
      <w:color w:val="660000"/>
      <w:sz w:val="20"/>
      <w:szCs w:val="20"/>
    </w:rPr>
  </w:style>
  <w:style w:type="character" w:customStyle="1" w:styleId="TagCiteChar1">
    <w:name w:val="Tag/Cite Char1"/>
    <w:rsid w:val="006D0C5D"/>
    <w:rPr>
      <w:b/>
      <w:bCs w:val="0"/>
      <w:lang w:val="en-US" w:eastAsia="en-US" w:bidi="ar-SA"/>
    </w:rPr>
  </w:style>
  <w:style w:type="character" w:customStyle="1" w:styleId="goohl2">
    <w:name w:val="goohl2"/>
    <w:basedOn w:val="DefaultParagraphFont"/>
    <w:rsid w:val="006D0C5D"/>
  </w:style>
  <w:style w:type="character" w:customStyle="1" w:styleId="CardCharChar0">
    <w:name w:val="Card Char Char"/>
    <w:rsid w:val="006D0C5D"/>
    <w:rPr>
      <w:lang w:val="en-US" w:eastAsia="en-US" w:bidi="ar-SA"/>
    </w:rPr>
  </w:style>
  <w:style w:type="character" w:customStyle="1" w:styleId="BriefTitle1Char">
    <w:name w:val="Brief Title 1 Char"/>
    <w:rsid w:val="006D0C5D"/>
    <w:rPr>
      <w:b/>
      <w:bCs w:val="0"/>
      <w:u w:val="single"/>
      <w:lang w:val="en-US" w:eastAsia="en-US" w:bidi="ar-SA"/>
    </w:rPr>
  </w:style>
  <w:style w:type="character" w:customStyle="1" w:styleId="TagCiteCharChar">
    <w:name w:val="Tag/Cite Char Char"/>
    <w:rsid w:val="006D0C5D"/>
    <w:rPr>
      <w:b/>
      <w:bCs w:val="0"/>
      <w:lang w:val="en-US" w:eastAsia="en-US" w:bidi="ar-SA"/>
    </w:rPr>
  </w:style>
  <w:style w:type="character" w:customStyle="1" w:styleId="btx">
    <w:name w:val="btx"/>
    <w:basedOn w:val="DefaultParagraphFont"/>
    <w:rsid w:val="006D0C5D"/>
  </w:style>
  <w:style w:type="character" w:customStyle="1" w:styleId="CardChar1">
    <w:name w:val="Card Char1"/>
    <w:rsid w:val="006D0C5D"/>
    <w:rPr>
      <w:lang w:val="en-US" w:eastAsia="en-US" w:bidi="ar-SA"/>
    </w:rPr>
  </w:style>
  <w:style w:type="character" w:customStyle="1" w:styleId="prodgeneral1">
    <w:name w:val="prodgeneral1"/>
    <w:rsid w:val="006D0C5D"/>
    <w:rPr>
      <w:rFonts w:ascii="Verdana" w:hAnsi="Verdana" w:hint="default"/>
      <w:b w:val="0"/>
      <w:bCs w:val="0"/>
      <w:caps w:val="0"/>
      <w:color w:val="000000"/>
      <w:spacing w:val="0"/>
      <w:sz w:val="16"/>
      <w:szCs w:val="16"/>
    </w:rPr>
  </w:style>
  <w:style w:type="character" w:customStyle="1" w:styleId="summary1">
    <w:name w:val="summary1"/>
    <w:rsid w:val="006D0C5D"/>
    <w:rPr>
      <w:rFonts w:ascii="Arial" w:hAnsi="Arial" w:cs="Arial" w:hint="default"/>
      <w:sz w:val="18"/>
      <w:szCs w:val="18"/>
    </w:rPr>
  </w:style>
  <w:style w:type="character" w:customStyle="1" w:styleId="text3">
    <w:name w:val="text3"/>
    <w:basedOn w:val="DefaultParagraphFont"/>
    <w:rsid w:val="006D0C5D"/>
  </w:style>
  <w:style w:type="character" w:customStyle="1" w:styleId="cardtextsmallChar">
    <w:name w:val="card text small Char"/>
    <w:rsid w:val="006D0C5D"/>
    <w:rPr>
      <w:rFonts w:ascii="Arial Narrow" w:hAnsi="Arial Narrow" w:hint="default"/>
      <w:sz w:val="16"/>
      <w:szCs w:val="24"/>
      <w:lang w:val="en-US" w:eastAsia="en-US" w:bidi="ar-SA"/>
    </w:rPr>
  </w:style>
  <w:style w:type="character" w:customStyle="1" w:styleId="countrytitle1">
    <w:name w:val="countrytitle1"/>
    <w:rsid w:val="006D0C5D"/>
    <w:rPr>
      <w:rFonts w:ascii="Verdana" w:hAnsi="Verdana" w:hint="default"/>
      <w:b/>
      <w:bCs/>
      <w:color w:val="293643"/>
      <w:sz w:val="24"/>
      <w:szCs w:val="24"/>
    </w:rPr>
  </w:style>
  <w:style w:type="character" w:customStyle="1" w:styleId="storyheader1">
    <w:name w:val="storyheader1"/>
    <w:rsid w:val="006D0C5D"/>
    <w:rPr>
      <w:rFonts w:ascii="Verdana" w:hAnsi="Verdana" w:hint="default"/>
      <w:b/>
      <w:bCs/>
      <w:color w:val="000000"/>
      <w:sz w:val="21"/>
      <w:szCs w:val="21"/>
    </w:rPr>
  </w:style>
  <w:style w:type="character" w:customStyle="1" w:styleId="cardunderlinedChar0">
    <w:name w:val="card underlined Char"/>
    <w:rsid w:val="006D0C5D"/>
    <w:rPr>
      <w:rFonts w:ascii="Arial" w:hAnsi="Arial" w:cs="Arial" w:hint="default"/>
      <w:sz w:val="22"/>
      <w:szCs w:val="24"/>
      <w:u w:val="single"/>
      <w:lang w:val="en-US" w:eastAsia="en-US" w:bidi="ar-SA"/>
    </w:rPr>
  </w:style>
  <w:style w:type="character" w:customStyle="1" w:styleId="article1">
    <w:name w:val="article1"/>
    <w:rsid w:val="006D0C5D"/>
    <w:rPr>
      <w:rFonts w:ascii="Verdana" w:hAnsi="Verdana" w:hint="default"/>
      <w:color w:val="333333"/>
      <w:sz w:val="16"/>
      <w:szCs w:val="16"/>
    </w:rPr>
  </w:style>
  <w:style w:type="character" w:customStyle="1" w:styleId="story-posted-date1">
    <w:name w:val="story-posted-date1"/>
    <w:rsid w:val="006D0C5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D0C5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D0C5D"/>
  </w:style>
  <w:style w:type="character" w:customStyle="1" w:styleId="textmedium">
    <w:name w:val="textmedium"/>
    <w:basedOn w:val="DefaultParagraphFont"/>
    <w:rsid w:val="006D0C5D"/>
  </w:style>
  <w:style w:type="character" w:customStyle="1" w:styleId="citation1">
    <w:name w:val="citation1"/>
    <w:rsid w:val="006D0C5D"/>
    <w:rPr>
      <w:rFonts w:ascii="Verdana" w:hAnsi="Verdana" w:hint="default"/>
      <w:sz w:val="17"/>
      <w:szCs w:val="17"/>
    </w:rPr>
  </w:style>
  <w:style w:type="character" w:customStyle="1" w:styleId="hithighlite">
    <w:name w:val="hithighlite"/>
    <w:basedOn w:val="DefaultParagraphFont"/>
    <w:rsid w:val="006D0C5D"/>
  </w:style>
  <w:style w:type="character" w:customStyle="1" w:styleId="articlecontent">
    <w:name w:val="articlecontent"/>
    <w:basedOn w:val="DefaultParagraphFont"/>
    <w:rsid w:val="006D0C5D"/>
  </w:style>
  <w:style w:type="character" w:customStyle="1" w:styleId="fource1">
    <w:name w:val="fource1"/>
    <w:rsid w:val="006D0C5D"/>
    <w:rPr>
      <w:sz w:val="34"/>
      <w:szCs w:val="34"/>
    </w:rPr>
  </w:style>
  <w:style w:type="character" w:customStyle="1" w:styleId="LanguageStrikeChar">
    <w:name w:val="Language Strike Char"/>
    <w:rsid w:val="006D0C5D"/>
    <w:rPr>
      <w:rFonts w:ascii="Arial Narrow" w:hAnsi="Arial Narrow" w:hint="default"/>
      <w:strike/>
      <w:szCs w:val="24"/>
      <w:lang w:val="en-US" w:eastAsia="en-US" w:bidi="ar-SA"/>
    </w:rPr>
  </w:style>
  <w:style w:type="character" w:customStyle="1" w:styleId="normal11">
    <w:name w:val="normal1"/>
    <w:basedOn w:val="DefaultParagraphFont"/>
    <w:rsid w:val="006D0C5D"/>
  </w:style>
  <w:style w:type="character" w:customStyle="1" w:styleId="ds">
    <w:name w:val="ds"/>
    <w:basedOn w:val="DefaultParagraphFont"/>
    <w:rsid w:val="006D0C5D"/>
  </w:style>
  <w:style w:type="character" w:customStyle="1" w:styleId="UnderliningChar1">
    <w:name w:val="Underlining Char1"/>
    <w:rsid w:val="006D0C5D"/>
    <w:rPr>
      <w:rFonts w:ascii="Arial Narrow" w:hAnsi="Arial Narrow" w:hint="default"/>
      <w:szCs w:val="24"/>
      <w:u w:val="single"/>
      <w:lang w:val="en-US" w:eastAsia="en-US" w:bidi="ar-SA"/>
    </w:rPr>
  </w:style>
  <w:style w:type="character" w:customStyle="1" w:styleId="UnderliningChar2">
    <w:name w:val="Underlining Char2"/>
    <w:rsid w:val="006D0C5D"/>
    <w:rPr>
      <w:rFonts w:ascii="Arial Narrow" w:hAnsi="Arial Narrow" w:hint="default"/>
      <w:szCs w:val="24"/>
      <w:u w:val="single"/>
      <w:lang w:val="en-US" w:eastAsia="en-US" w:bidi="ar-SA"/>
    </w:rPr>
  </w:style>
  <w:style w:type="character" w:customStyle="1" w:styleId="MicroTextChar1">
    <w:name w:val="MicroText Char1"/>
    <w:rsid w:val="006D0C5D"/>
    <w:rPr>
      <w:rFonts w:ascii="Arial Narrow" w:hAnsi="Arial Narrow" w:hint="default"/>
      <w:sz w:val="12"/>
      <w:szCs w:val="24"/>
      <w:lang w:val="en-US" w:eastAsia="en-US" w:bidi="ar-SA"/>
    </w:rPr>
  </w:style>
  <w:style w:type="character" w:customStyle="1" w:styleId="DefaultPara">
    <w:name w:val="Default Para"/>
    <w:rsid w:val="006D0C5D"/>
    <w:rPr>
      <w:sz w:val="20"/>
    </w:rPr>
  </w:style>
  <w:style w:type="character" w:customStyle="1" w:styleId="SYSHYPERTEXT">
    <w:name w:val="SYS_HYPERTEXT"/>
    <w:rsid w:val="006D0C5D"/>
    <w:rPr>
      <w:color w:val="0000FF"/>
      <w:u w:val="single"/>
    </w:rPr>
  </w:style>
  <w:style w:type="character" w:customStyle="1" w:styleId="Hyperlink1">
    <w:name w:val="Hyperlink1"/>
    <w:rsid w:val="006D0C5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D0C5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D0C5D"/>
    <w:rPr>
      <w:rFonts w:ascii="Arial Narrow" w:hAnsi="Arial Narrow" w:hint="default"/>
      <w:noProof w:val="0"/>
      <w:szCs w:val="24"/>
      <w:u w:val="single"/>
      <w:lang w:val="en-US" w:eastAsia="en-US" w:bidi="ar-SA"/>
    </w:rPr>
  </w:style>
  <w:style w:type="character" w:customStyle="1" w:styleId="BlockHeading1Char">
    <w:name w:val="Block Heading 1 Char"/>
    <w:rsid w:val="006D0C5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D0C5D"/>
    <w:rPr>
      <w:b/>
      <w:bCs w:val="0"/>
      <w:sz w:val="24"/>
      <w:szCs w:val="24"/>
      <w:u w:val="single"/>
      <w:lang w:val="en-US" w:eastAsia="en-US" w:bidi="ar-SA"/>
    </w:rPr>
  </w:style>
  <w:style w:type="character" w:customStyle="1" w:styleId="StyleTagTimesNewRomanChar">
    <w:name w:val="Style Tag + Times New Roman Char"/>
    <w:rsid w:val="006D0C5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D0C5D"/>
    <w:rPr>
      <w:rFonts w:ascii="Arial Narrow" w:hAnsi="Arial Narrow" w:cs="Arial" w:hint="default"/>
      <w:b/>
      <w:bCs/>
      <w:iCs/>
      <w:sz w:val="24"/>
      <w:szCs w:val="28"/>
      <w:lang w:val="en-US" w:eastAsia="en-US" w:bidi="ar-SA"/>
    </w:rPr>
  </w:style>
  <w:style w:type="character" w:customStyle="1" w:styleId="UnderliningCharChar">
    <w:name w:val="Underlining Char Char"/>
    <w:rsid w:val="006D0C5D"/>
    <w:rPr>
      <w:rFonts w:ascii="Arial Narrow" w:hAnsi="Arial Narrow" w:hint="default"/>
      <w:szCs w:val="24"/>
      <w:u w:val="single"/>
      <w:lang w:val="en-US" w:eastAsia="en-US" w:bidi="ar-SA"/>
    </w:rPr>
  </w:style>
  <w:style w:type="character" w:customStyle="1" w:styleId="StyleArialNarrow12ptBold">
    <w:name w:val="Style Arial Narrow 12 pt Bold"/>
    <w:rsid w:val="006D0C5D"/>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6D0C5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D0C5D"/>
    <w:rPr>
      <w:noProof w:val="0"/>
      <w:u w:val="single"/>
      <w:lang w:val="en-US" w:eastAsia="en-US" w:bidi="ar-SA"/>
    </w:rPr>
  </w:style>
  <w:style w:type="character" w:customStyle="1" w:styleId="UnderlinedCharChar1">
    <w:name w:val="Underlined Char Char1"/>
    <w:rsid w:val="006D0C5D"/>
    <w:rPr>
      <w:rFonts w:ascii="Bell MT" w:eastAsia="Times New Roman" w:hAnsi="Bell MT" w:hint="default"/>
      <w:bCs/>
      <w:iCs/>
      <w:sz w:val="22"/>
      <w:u w:val="single"/>
    </w:rPr>
  </w:style>
  <w:style w:type="character" w:customStyle="1" w:styleId="Heading2CharChar2">
    <w:name w:val="Heading 2 Char Char2"/>
    <w:rsid w:val="006D0C5D"/>
    <w:rPr>
      <w:rFonts w:ascii="Arial" w:hAnsi="Arial" w:cs="Arial" w:hint="default"/>
      <w:b/>
      <w:bCs/>
      <w:iCs/>
      <w:sz w:val="22"/>
      <w:szCs w:val="28"/>
      <w:lang w:val="en-US" w:eastAsia="en-US" w:bidi="ar-SA"/>
    </w:rPr>
  </w:style>
  <w:style w:type="character" w:customStyle="1" w:styleId="doctitle">
    <w:name w:val="doctitle"/>
    <w:rsid w:val="006D0C5D"/>
  </w:style>
  <w:style w:type="character" w:customStyle="1" w:styleId="cardtext-underlined0">
    <w:name w:val="card text- underlined"/>
    <w:rsid w:val="006D0C5D"/>
    <w:rPr>
      <w:rFonts w:ascii="Garamond" w:hAnsi="Garamond" w:hint="default"/>
      <w:u w:val="single"/>
    </w:rPr>
  </w:style>
  <w:style w:type="character" w:customStyle="1" w:styleId="BodyText1">
    <w:name w:val="Body Text1"/>
    <w:basedOn w:val="DefaultParagraphFont"/>
    <w:rsid w:val="006D0C5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D0C5D"/>
  </w:style>
  <w:style w:type="character" w:customStyle="1" w:styleId="BriefTitleChar">
    <w:name w:val="Brief Title Char"/>
    <w:basedOn w:val="DefaultParagraphFont"/>
    <w:rsid w:val="006D0C5D"/>
    <w:rPr>
      <w:b/>
      <w:bCs w:val="0"/>
      <w:sz w:val="24"/>
      <w:szCs w:val="24"/>
      <w:u w:val="single"/>
      <w:lang w:val="en-US" w:eastAsia="en-US" w:bidi="ar-SA"/>
    </w:rPr>
  </w:style>
  <w:style w:type="character" w:customStyle="1" w:styleId="BriefTitle2Char">
    <w:name w:val="Brief Title 2 Char"/>
    <w:basedOn w:val="BriefTitleChar"/>
    <w:rsid w:val="006D0C5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D0C5D"/>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6D0C5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D0C5D"/>
    <w:rPr>
      <w:rFonts w:ascii="AGaramond" w:hAnsi="AGaramond" w:cs="AGaramond" w:hint="default"/>
      <w:color w:val="211D1E"/>
      <w:sz w:val="14"/>
      <w:szCs w:val="14"/>
    </w:rPr>
  </w:style>
  <w:style w:type="character" w:customStyle="1" w:styleId="CharacterStyle2">
    <w:name w:val="Character Style 2"/>
    <w:uiPriority w:val="99"/>
    <w:rsid w:val="006D0C5D"/>
    <w:rPr>
      <w:sz w:val="20"/>
      <w:szCs w:val="20"/>
    </w:rPr>
  </w:style>
  <w:style w:type="character" w:customStyle="1" w:styleId="cross-head">
    <w:name w:val="cross-head"/>
    <w:rsid w:val="006D0C5D"/>
  </w:style>
  <w:style w:type="character" w:customStyle="1" w:styleId="Subtitle1">
    <w:name w:val="Subtitle1"/>
    <w:rsid w:val="006D0C5D"/>
  </w:style>
  <w:style w:type="character" w:customStyle="1" w:styleId="metaorigin">
    <w:name w:val="meta_origin"/>
    <w:rsid w:val="006D0C5D"/>
  </w:style>
  <w:style w:type="character" w:customStyle="1" w:styleId="mandelbrotrefrag">
    <w:name w:val="mandelbrot_refrag"/>
    <w:rsid w:val="006D0C5D"/>
  </w:style>
  <w:style w:type="character" w:customStyle="1" w:styleId="eminfo">
    <w:name w:val="eminfo"/>
    <w:rsid w:val="006D0C5D"/>
  </w:style>
  <w:style w:type="character" w:customStyle="1" w:styleId="emhighlight">
    <w:name w:val="emhighlight"/>
    <w:rsid w:val="006D0C5D"/>
  </w:style>
  <w:style w:type="character" w:customStyle="1" w:styleId="name">
    <w:name w:val="name"/>
    <w:rsid w:val="006D0C5D"/>
  </w:style>
  <w:style w:type="character" w:customStyle="1" w:styleId="tkrname">
    <w:name w:val="tkrname"/>
    <w:rsid w:val="006D0C5D"/>
  </w:style>
  <w:style w:type="character" w:customStyle="1" w:styleId="tkrchange">
    <w:name w:val="tkrchange"/>
    <w:rsid w:val="006D0C5D"/>
  </w:style>
  <w:style w:type="character" w:customStyle="1" w:styleId="source-org">
    <w:name w:val="source-org"/>
    <w:rsid w:val="006D0C5D"/>
  </w:style>
  <w:style w:type="character" w:customStyle="1" w:styleId="updated">
    <w:name w:val="updated"/>
    <w:rsid w:val="006D0C5D"/>
  </w:style>
  <w:style w:type="character" w:customStyle="1" w:styleId="last">
    <w:name w:val="last"/>
    <w:rsid w:val="006D0C5D"/>
  </w:style>
  <w:style w:type="character" w:customStyle="1" w:styleId="Style11ptBoldUnderline1">
    <w:name w:val="Style 11 pt Bold Underline1"/>
    <w:rsid w:val="006D0C5D"/>
    <w:rPr>
      <w:b/>
      <w:bCs/>
      <w:sz w:val="20"/>
      <w:u w:val="single"/>
    </w:rPr>
  </w:style>
  <w:style w:type="character" w:customStyle="1" w:styleId="StyleStyleunderlineBold11pt">
    <w:name w:val="Style Style underline + Bold + 11 pt"/>
    <w:rsid w:val="006D0C5D"/>
    <w:rPr>
      <w:bCs/>
      <w:sz w:val="20"/>
      <w:u w:val="single"/>
    </w:rPr>
  </w:style>
  <w:style w:type="character" w:customStyle="1" w:styleId="StyleunderlineAsianTimesNewRomanBold">
    <w:name w:val="Style underline + (Asian) Times New Roman Bold"/>
    <w:rsid w:val="006D0C5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D0C5D"/>
    <w:rPr>
      <w:b/>
      <w:bCs/>
      <w:sz w:val="20"/>
      <w:u w:val="single"/>
      <w:bdr w:val="single" w:sz="4" w:space="0" w:color="auto" w:frame="1"/>
    </w:rPr>
  </w:style>
  <w:style w:type="character" w:customStyle="1" w:styleId="A5">
    <w:name w:val="A5"/>
    <w:uiPriority w:val="99"/>
    <w:rsid w:val="006D0C5D"/>
    <w:rPr>
      <w:rFonts w:ascii="Times New Roman" w:hAnsi="Times New Roman" w:cs="Times New Roman" w:hint="default"/>
      <w:color w:val="000000"/>
      <w:sz w:val="13"/>
      <w:szCs w:val="13"/>
    </w:rPr>
  </w:style>
  <w:style w:type="character" w:customStyle="1" w:styleId="quotepeekbase">
    <w:name w:val="quotepeekbase"/>
    <w:rsid w:val="006D0C5D"/>
  </w:style>
  <w:style w:type="character" w:customStyle="1" w:styleId="cardChar10">
    <w:name w:val="card Char1"/>
    <w:rsid w:val="006D0C5D"/>
    <w:rPr>
      <w:rFonts w:ascii="Calibri" w:eastAsia="Calibri" w:hAnsi="Calibri" w:cs="Calibri" w:hint="default"/>
      <w:sz w:val="24"/>
      <w:szCs w:val="22"/>
      <w:lang w:val="x-none" w:eastAsia="x-none"/>
    </w:rPr>
  </w:style>
  <w:style w:type="character" w:customStyle="1" w:styleId="NormalCard">
    <w:name w:val="Normal Card"/>
    <w:uiPriority w:val="1"/>
    <w:qFormat/>
    <w:rsid w:val="006D0C5D"/>
    <w:rPr>
      <w:rFonts w:ascii="Times New Roman" w:hAnsi="Times New Roman" w:cs="Times New Roman" w:hint="default"/>
      <w:sz w:val="24"/>
    </w:rPr>
  </w:style>
  <w:style w:type="character" w:customStyle="1" w:styleId="HighlightedUnderline0">
    <w:name w:val="Highlighted Underline"/>
    <w:uiPriority w:val="1"/>
    <w:qFormat/>
    <w:rsid w:val="006D0C5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D0C5D"/>
    <w:rPr>
      <w:rFonts w:ascii="Times New Roman" w:hAnsi="Times New Roman" w:cs="Times New Roman" w:hint="default"/>
      <w:sz w:val="16"/>
      <w:szCs w:val="16"/>
    </w:rPr>
  </w:style>
  <w:style w:type="character" w:customStyle="1" w:styleId="timebox">
    <w:name w:val="timebox"/>
    <w:rsid w:val="006D0C5D"/>
  </w:style>
  <w:style w:type="character" w:customStyle="1" w:styleId="Heading2Subtext">
    <w:name w:val="Heading 2 Subtext"/>
    <w:rsid w:val="006D0C5D"/>
    <w:rPr>
      <w:rFonts w:ascii="Times New Roman" w:hAnsi="Times New Roman" w:cs="Times New Roman" w:hint="default"/>
      <w:sz w:val="16"/>
    </w:rPr>
  </w:style>
  <w:style w:type="character" w:customStyle="1" w:styleId="-SmallText-">
    <w:name w:val="-Small Text-"/>
    <w:rsid w:val="006D0C5D"/>
    <w:rPr>
      <w:rFonts w:ascii="Garamond" w:hAnsi="Garamond" w:hint="default"/>
      <w:sz w:val="16"/>
    </w:rPr>
  </w:style>
  <w:style w:type="character" w:customStyle="1" w:styleId="label">
    <w:name w:val="label"/>
    <w:rsid w:val="006D0C5D"/>
  </w:style>
  <w:style w:type="character" w:customStyle="1" w:styleId="BoldUnderlineCharChar">
    <w:name w:val="BoldUnderline Char Char"/>
    <w:rsid w:val="006D0C5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D0C5D"/>
  </w:style>
  <w:style w:type="character" w:customStyle="1" w:styleId="FontStyle477">
    <w:name w:val="Font Style477"/>
    <w:basedOn w:val="DefaultParagraphFont"/>
    <w:uiPriority w:val="99"/>
    <w:rsid w:val="006D0C5D"/>
    <w:rPr>
      <w:rFonts w:ascii="Times New Roman" w:hAnsi="Times New Roman" w:cs="Times New Roman" w:hint="default"/>
      <w:sz w:val="18"/>
      <w:szCs w:val="18"/>
    </w:rPr>
  </w:style>
  <w:style w:type="character" w:customStyle="1" w:styleId="FontStyle505">
    <w:name w:val="Font Style505"/>
    <w:basedOn w:val="DefaultParagraphFont"/>
    <w:uiPriority w:val="99"/>
    <w:rsid w:val="006D0C5D"/>
    <w:rPr>
      <w:rFonts w:ascii="Times New Roman" w:hAnsi="Times New Roman" w:cs="Times New Roman" w:hint="default"/>
      <w:sz w:val="18"/>
      <w:szCs w:val="18"/>
    </w:rPr>
  </w:style>
  <w:style w:type="character" w:customStyle="1" w:styleId="FontStyle514">
    <w:name w:val="Font Style514"/>
    <w:basedOn w:val="DefaultParagraphFont"/>
    <w:uiPriority w:val="99"/>
    <w:rsid w:val="006D0C5D"/>
    <w:rPr>
      <w:rFonts w:ascii="Times New Roman" w:hAnsi="Times New Roman" w:cs="Times New Roman" w:hint="default"/>
      <w:sz w:val="14"/>
      <w:szCs w:val="14"/>
    </w:rPr>
  </w:style>
  <w:style w:type="character" w:customStyle="1" w:styleId="FontStyle500">
    <w:name w:val="Font Style500"/>
    <w:basedOn w:val="DefaultParagraphFont"/>
    <w:uiPriority w:val="99"/>
    <w:rsid w:val="006D0C5D"/>
    <w:rPr>
      <w:rFonts w:ascii="Times New Roman" w:hAnsi="Times New Roman" w:cs="Times New Roman" w:hint="default"/>
      <w:b/>
      <w:bCs/>
      <w:sz w:val="16"/>
      <w:szCs w:val="16"/>
    </w:rPr>
  </w:style>
  <w:style w:type="character" w:customStyle="1" w:styleId="CardCite1">
    <w:name w:val="CardCite1"/>
    <w:qFormat/>
    <w:rsid w:val="006D0C5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D0C5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D0C5D"/>
    <w:rPr>
      <w:rFonts w:ascii="Times New Roman" w:hAnsi="Times New Roman" w:cs="Times New Roman" w:hint="default"/>
      <w:b/>
      <w:bCs/>
      <w:sz w:val="22"/>
      <w:szCs w:val="22"/>
    </w:rPr>
  </w:style>
  <w:style w:type="character" w:customStyle="1" w:styleId="CharacterStyle3">
    <w:name w:val="Character Style 3"/>
    <w:uiPriority w:val="99"/>
    <w:rsid w:val="006D0C5D"/>
    <w:rPr>
      <w:rFonts w:ascii="Bookman Old Style" w:hAnsi="Bookman Old Style" w:cs="Bookman Old Style" w:hint="default"/>
      <w:spacing w:val="-5"/>
      <w:sz w:val="18"/>
      <w:szCs w:val="18"/>
    </w:rPr>
  </w:style>
  <w:style w:type="character" w:customStyle="1" w:styleId="UnderlineStyleChar7">
    <w:name w:val="Underline Style Char7"/>
    <w:rsid w:val="006D0C5D"/>
    <w:rPr>
      <w:rFonts w:ascii="Garamond" w:hAnsi="Garamond" w:hint="default"/>
      <w:sz w:val="22"/>
      <w:szCs w:val="24"/>
      <w:u w:val="single"/>
      <w:lang w:val="en-US" w:eastAsia="en-US" w:bidi="ar-SA"/>
    </w:rPr>
  </w:style>
  <w:style w:type="character" w:customStyle="1" w:styleId="StyleArial6ptBold">
    <w:name w:val="Style Arial 6 pt Bold"/>
    <w:rsid w:val="006D0C5D"/>
    <w:rPr>
      <w:rFonts w:ascii="Arial" w:hAnsi="Arial" w:cs="Arial" w:hint="default"/>
      <w:bCs/>
      <w:sz w:val="12"/>
    </w:rPr>
  </w:style>
  <w:style w:type="character" w:customStyle="1" w:styleId="Heading2Char5">
    <w:name w:val="Heading 2 Char5"/>
    <w:rsid w:val="006D0C5D"/>
    <w:rPr>
      <w:rFonts w:ascii="Garamond" w:hAnsi="Garamond" w:cs="Arial" w:hint="default"/>
      <w:b/>
      <w:bCs/>
      <w:iCs/>
      <w:sz w:val="24"/>
      <w:szCs w:val="28"/>
      <w:lang w:val="en-US" w:eastAsia="en-US" w:bidi="ar-SA"/>
    </w:rPr>
  </w:style>
  <w:style w:type="character" w:customStyle="1" w:styleId="TagGreg">
    <w:name w:val="TagGreg"/>
    <w:uiPriority w:val="1"/>
    <w:qFormat/>
    <w:rsid w:val="006D0C5D"/>
    <w:rPr>
      <w:b/>
      <w:bCs w:val="0"/>
      <w:sz w:val="24"/>
    </w:rPr>
  </w:style>
  <w:style w:type="character" w:customStyle="1" w:styleId="StyleDebateUnderline10pt">
    <w:name w:val="Style Debate Underline + 10 pt"/>
    <w:rsid w:val="006D0C5D"/>
    <w:rPr>
      <w:rFonts w:ascii="Times New Roman" w:hAnsi="Times New Roman" w:cs="Times New Roman" w:hint="default"/>
      <w:sz w:val="20"/>
      <w:szCs w:val="20"/>
      <w:u w:val="single"/>
    </w:rPr>
  </w:style>
  <w:style w:type="character" w:customStyle="1" w:styleId="underlinedCharChar0">
    <w:name w:val="underlined Char Char"/>
    <w:locked/>
    <w:rsid w:val="006D0C5D"/>
    <w:rPr>
      <w:u w:val="single"/>
    </w:rPr>
  </w:style>
  <w:style w:type="character" w:customStyle="1" w:styleId="SourceBold">
    <w:name w:val="Source Bold"/>
    <w:rsid w:val="006D0C5D"/>
    <w:rPr>
      <w:rFonts w:ascii="Arial Narrow" w:hAnsi="Arial Narrow" w:hint="default"/>
      <w:b/>
      <w:bCs w:val="0"/>
      <w:strike w:val="0"/>
      <w:dstrike w:val="0"/>
      <w:sz w:val="24"/>
      <w:u w:val="none"/>
      <w:effect w:val="none"/>
    </w:rPr>
  </w:style>
  <w:style w:type="character" w:customStyle="1" w:styleId="2xBoldUnderline">
    <w:name w:val="2x_Bold_Underline"/>
    <w:rsid w:val="006D0C5D"/>
    <w:rPr>
      <w:b/>
      <w:bCs/>
      <w:sz w:val="24"/>
      <w:u w:val="thick"/>
    </w:rPr>
  </w:style>
  <w:style w:type="character" w:customStyle="1" w:styleId="Dottedunderline">
    <w:name w:val="Dotted underline"/>
    <w:rsid w:val="006D0C5D"/>
    <w:rPr>
      <w:u w:val="dotted"/>
    </w:rPr>
  </w:style>
  <w:style w:type="character" w:customStyle="1" w:styleId="readChar">
    <w:name w:val="read Char"/>
    <w:rsid w:val="006D0C5D"/>
    <w:rPr>
      <w:szCs w:val="22"/>
      <w:u w:val="single"/>
      <w:lang w:val="en-US" w:eastAsia="en-US" w:bidi="ar-SA"/>
    </w:rPr>
  </w:style>
  <w:style w:type="character" w:customStyle="1" w:styleId="underlining0">
    <w:name w:val="underlining"/>
    <w:rsid w:val="006D0C5D"/>
    <w:rPr>
      <w:u w:val="single"/>
    </w:rPr>
  </w:style>
  <w:style w:type="character" w:customStyle="1" w:styleId="btitle">
    <w:name w:val="btitle"/>
    <w:rsid w:val="006D0C5D"/>
  </w:style>
  <w:style w:type="character" w:customStyle="1" w:styleId="green">
    <w:name w:val="green"/>
    <w:rsid w:val="006D0C5D"/>
  </w:style>
  <w:style w:type="character" w:customStyle="1" w:styleId="BodyText20">
    <w:name w:val="Body Text2"/>
    <w:rsid w:val="006D0C5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6D0C5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D0C5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D0C5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D0C5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D0C5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D0C5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D0C5D"/>
    <w:rPr>
      <w:rFonts w:ascii="Sylfaen" w:hAnsi="Sylfaen" w:cs="Sylfaen" w:hint="default"/>
      <w:i/>
      <w:iCs/>
      <w:strike w:val="0"/>
      <w:dstrike w:val="0"/>
      <w:sz w:val="19"/>
      <w:szCs w:val="19"/>
      <w:u w:val="none"/>
      <w:effect w:val="none"/>
      <w:shd w:val="clear" w:color="auto" w:fill="FFFFFF"/>
    </w:rPr>
  </w:style>
  <w:style w:type="character" w:customStyle="1" w:styleId="1">
    <w:name w:val="1"/>
    <w:rsid w:val="006D0C5D"/>
    <w:rPr>
      <w:rFonts w:ascii="Arial" w:hAnsi="Arial" w:cs="Arial" w:hint="default"/>
      <w:bCs/>
      <w:sz w:val="20"/>
      <w:u w:val="single"/>
      <w:lang w:val="en-US" w:eastAsia="en-US" w:bidi="ar-SA"/>
    </w:rPr>
  </w:style>
  <w:style w:type="character" w:customStyle="1" w:styleId="CharChar31">
    <w:name w:val="Char Char31"/>
    <w:rsid w:val="006D0C5D"/>
    <w:rPr>
      <w:rFonts w:ascii="Arial" w:hAnsi="Arial" w:cs="Arial" w:hint="default"/>
      <w:b/>
      <w:bCs/>
      <w:iCs/>
      <w:lang w:val="en-US" w:eastAsia="en-US" w:bidi="ar-SA"/>
    </w:rPr>
  </w:style>
  <w:style w:type="character" w:customStyle="1" w:styleId="Subtitle2">
    <w:name w:val="Subtitle2"/>
    <w:rsid w:val="006D0C5D"/>
  </w:style>
  <w:style w:type="character" w:customStyle="1" w:styleId="drop">
    <w:name w:val="drop"/>
    <w:rsid w:val="006D0C5D"/>
  </w:style>
  <w:style w:type="character" w:customStyle="1" w:styleId="bioline">
    <w:name w:val="bioline"/>
    <w:rsid w:val="006D0C5D"/>
  </w:style>
  <w:style w:type="character" w:customStyle="1" w:styleId="articletitle0">
    <w:name w:val="article_title"/>
    <w:rsid w:val="006D0C5D"/>
  </w:style>
  <w:style w:type="character" w:customStyle="1" w:styleId="A4">
    <w:name w:val="A4"/>
    <w:uiPriority w:val="99"/>
    <w:rsid w:val="006D0C5D"/>
    <w:rPr>
      <w:color w:val="000000"/>
    </w:rPr>
  </w:style>
  <w:style w:type="character" w:customStyle="1" w:styleId="s2">
    <w:name w:val="s2"/>
    <w:rsid w:val="006D0C5D"/>
  </w:style>
  <w:style w:type="character" w:customStyle="1" w:styleId="s4">
    <w:name w:val="s4"/>
    <w:rsid w:val="006D0C5D"/>
  </w:style>
  <w:style w:type="character" w:customStyle="1" w:styleId="s5">
    <w:name w:val="s5"/>
    <w:rsid w:val="006D0C5D"/>
  </w:style>
  <w:style w:type="character" w:customStyle="1" w:styleId="cap">
    <w:name w:val="cap"/>
    <w:rsid w:val="006D0C5D"/>
  </w:style>
  <w:style w:type="character" w:customStyle="1" w:styleId="rightsnotice">
    <w:name w:val="rightsnotice"/>
    <w:rsid w:val="006D0C5D"/>
  </w:style>
  <w:style w:type="character" w:customStyle="1" w:styleId="Caption1">
    <w:name w:val="Caption1"/>
    <w:rsid w:val="006D0C5D"/>
  </w:style>
  <w:style w:type="character" w:customStyle="1" w:styleId="credit">
    <w:name w:val="credit"/>
    <w:rsid w:val="006D0C5D"/>
  </w:style>
  <w:style w:type="character" w:customStyle="1" w:styleId="scaps">
    <w:name w:val="scaps"/>
    <w:rsid w:val="006D0C5D"/>
  </w:style>
  <w:style w:type="character" w:customStyle="1" w:styleId="current-article">
    <w:name w:val="current-article"/>
    <w:rsid w:val="006D0C5D"/>
  </w:style>
  <w:style w:type="character" w:customStyle="1" w:styleId="related-current-indicator">
    <w:name w:val="related-current-indicator"/>
    <w:rsid w:val="006D0C5D"/>
  </w:style>
  <w:style w:type="character" w:customStyle="1" w:styleId="bylclear">
    <w:name w:val="bylclear"/>
    <w:rsid w:val="006D0C5D"/>
  </w:style>
  <w:style w:type="character" w:customStyle="1" w:styleId="timestamp">
    <w:name w:val="timestamp"/>
    <w:rsid w:val="006D0C5D"/>
  </w:style>
  <w:style w:type="character" w:customStyle="1" w:styleId="comments">
    <w:name w:val="comments"/>
    <w:rsid w:val="006D0C5D"/>
  </w:style>
  <w:style w:type="character" w:customStyle="1" w:styleId="essaytext">
    <w:name w:val="essaytext"/>
    <w:rsid w:val="006D0C5D"/>
  </w:style>
  <w:style w:type="character" w:customStyle="1" w:styleId="username">
    <w:name w:val="username"/>
    <w:rsid w:val="006D0C5D"/>
  </w:style>
  <w:style w:type="character" w:customStyle="1" w:styleId="toplinks">
    <w:name w:val="toplinks"/>
    <w:rsid w:val="006D0C5D"/>
  </w:style>
  <w:style w:type="character" w:customStyle="1" w:styleId="A3">
    <w:name w:val="A3"/>
    <w:uiPriority w:val="99"/>
    <w:rsid w:val="006D0C5D"/>
    <w:rPr>
      <w:rFonts w:ascii="Perpetua" w:hAnsi="Perpetua" w:cs="Perpetua" w:hint="default"/>
      <w:color w:val="000000"/>
      <w:sz w:val="15"/>
      <w:szCs w:val="15"/>
    </w:rPr>
  </w:style>
  <w:style w:type="character" w:customStyle="1" w:styleId="see">
    <w:name w:val="see"/>
    <w:rsid w:val="006D0C5D"/>
  </w:style>
  <w:style w:type="character" w:customStyle="1" w:styleId="first-letter">
    <w:name w:val="first-letter"/>
    <w:rsid w:val="006D0C5D"/>
  </w:style>
  <w:style w:type="character" w:customStyle="1" w:styleId="focusparagraph">
    <w:name w:val="focusparagraph"/>
    <w:rsid w:val="006D0C5D"/>
  </w:style>
  <w:style w:type="character" w:customStyle="1" w:styleId="lightblue">
    <w:name w:val="lightblue"/>
    <w:rsid w:val="006D0C5D"/>
  </w:style>
  <w:style w:type="character" w:customStyle="1" w:styleId="StyleUnderlineCharChar9pt">
    <w:name w:val="Style Underline Char Char + 9 pt"/>
    <w:rsid w:val="006D0C5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D0C5D"/>
  </w:style>
  <w:style w:type="character" w:customStyle="1" w:styleId="Title10">
    <w:name w:val="Title1"/>
    <w:rsid w:val="006D0C5D"/>
  </w:style>
  <w:style w:type="character" w:customStyle="1" w:styleId="BoldandUnderlineCharCharCharChar">
    <w:name w:val="Bold and Underline Char Char Char Char"/>
    <w:rsid w:val="006D0C5D"/>
    <w:rPr>
      <w:b/>
      <w:bCs w:val="0"/>
      <w:noProof w:val="0"/>
      <w:u w:val="single"/>
      <w:lang w:val="en-US" w:eastAsia="en-US" w:bidi="ar-SA"/>
    </w:rPr>
  </w:style>
  <w:style w:type="character" w:customStyle="1" w:styleId="FontStyle29">
    <w:name w:val="Font Style29"/>
    <w:uiPriority w:val="99"/>
    <w:rsid w:val="006D0C5D"/>
    <w:rPr>
      <w:rFonts w:ascii="Arial" w:hAnsi="Arial" w:cs="Arial" w:hint="default"/>
      <w:sz w:val="14"/>
      <w:szCs w:val="14"/>
    </w:rPr>
  </w:style>
  <w:style w:type="character" w:customStyle="1" w:styleId="titles">
    <w:name w:val="titles"/>
    <w:rsid w:val="006D0C5D"/>
  </w:style>
  <w:style w:type="character" w:customStyle="1" w:styleId="articletext0">
    <w:name w:val="article_text"/>
    <w:rsid w:val="006D0C5D"/>
  </w:style>
  <w:style w:type="character" w:customStyle="1" w:styleId="contentauthor">
    <w:name w:val="contentauthor"/>
    <w:rsid w:val="006D0C5D"/>
  </w:style>
  <w:style w:type="character" w:customStyle="1" w:styleId="subarticleheader">
    <w:name w:val="subarticleheader"/>
    <w:rsid w:val="006D0C5D"/>
  </w:style>
  <w:style w:type="character" w:customStyle="1" w:styleId="spelle">
    <w:name w:val="spelle"/>
    <w:rsid w:val="006D0C5D"/>
  </w:style>
  <w:style w:type="character" w:customStyle="1" w:styleId="grame">
    <w:name w:val="grame"/>
    <w:rsid w:val="006D0C5D"/>
  </w:style>
  <w:style w:type="character" w:customStyle="1" w:styleId="newstitle1">
    <w:name w:val="newstitle1"/>
    <w:rsid w:val="006D0C5D"/>
  </w:style>
  <w:style w:type="character" w:customStyle="1" w:styleId="copy">
    <w:name w:val="copy"/>
    <w:rsid w:val="006D0C5D"/>
  </w:style>
  <w:style w:type="character" w:customStyle="1" w:styleId="topheadline">
    <w:name w:val="topheadline"/>
    <w:rsid w:val="006D0C5D"/>
  </w:style>
  <w:style w:type="character" w:customStyle="1" w:styleId="Stylereduce27pt">
    <w:name w:val="Style reduce2 + 7 pt"/>
    <w:rsid w:val="006D0C5D"/>
    <w:rPr>
      <w:rFonts w:ascii="Times New Roman" w:hAnsi="Times New Roman" w:cs="Arial" w:hint="default"/>
      <w:color w:val="000000"/>
      <w:sz w:val="14"/>
      <w:szCs w:val="22"/>
    </w:rPr>
  </w:style>
  <w:style w:type="character" w:customStyle="1" w:styleId="srtitle">
    <w:name w:val="srtitle"/>
    <w:rsid w:val="006D0C5D"/>
  </w:style>
  <w:style w:type="character" w:customStyle="1" w:styleId="st1">
    <w:name w:val="st1"/>
    <w:rsid w:val="006D0C5D"/>
  </w:style>
  <w:style w:type="character" w:customStyle="1" w:styleId="StyleStyleGaramond">
    <w:name w:val="Style Style Garamond +"/>
    <w:rsid w:val="006D0C5D"/>
    <w:rPr>
      <w:rFonts w:ascii="Garamond" w:hAnsi="Garamond" w:cs="Times New Roman" w:hint="default"/>
      <w:sz w:val="20"/>
    </w:rPr>
  </w:style>
  <w:style w:type="character" w:customStyle="1" w:styleId="quotechar0">
    <w:name w:val="quotechar"/>
    <w:rsid w:val="006D0C5D"/>
  </w:style>
  <w:style w:type="character" w:customStyle="1" w:styleId="boldunderline1">
    <w:name w:val="boldunderline"/>
    <w:rsid w:val="006D0C5D"/>
  </w:style>
  <w:style w:type="character" w:customStyle="1" w:styleId="A8">
    <w:name w:val="A8"/>
    <w:rsid w:val="006D0C5D"/>
    <w:rPr>
      <w:rFonts w:ascii="Scala" w:hAnsi="Scala" w:cs="Scala" w:hint="default"/>
      <w:color w:val="000000"/>
      <w:sz w:val="15"/>
      <w:szCs w:val="15"/>
    </w:rPr>
  </w:style>
  <w:style w:type="character" w:customStyle="1" w:styleId="A0">
    <w:name w:val="A0"/>
    <w:uiPriority w:val="99"/>
    <w:rsid w:val="006D0C5D"/>
    <w:rPr>
      <w:rFonts w:ascii="Scala" w:hAnsi="Scala" w:cs="Scala" w:hint="default"/>
      <w:color w:val="000000"/>
      <w:sz w:val="16"/>
      <w:szCs w:val="16"/>
    </w:rPr>
  </w:style>
  <w:style w:type="character" w:customStyle="1" w:styleId="Date11">
    <w:name w:val="Date11"/>
    <w:rsid w:val="006D0C5D"/>
  </w:style>
  <w:style w:type="character" w:customStyle="1" w:styleId="Boxout">
    <w:name w:val="Box out"/>
    <w:uiPriority w:val="1"/>
    <w:qFormat/>
    <w:rsid w:val="006D0C5D"/>
    <w:rPr>
      <w:rFonts w:ascii="Tahoma" w:hAnsi="Tahoma" w:cs="Tahoma" w:hint="default"/>
      <w:b/>
      <w:bCs w:val="0"/>
      <w:sz w:val="20"/>
      <w:u w:val="single"/>
      <w:bdr w:val="none" w:sz="0" w:space="0" w:color="auto" w:frame="1"/>
      <w:shd w:val="clear" w:color="auto" w:fill="A9E8F5"/>
    </w:rPr>
  </w:style>
  <w:style w:type="character" w:customStyle="1" w:styleId="metad">
    <w:name w:val="metad"/>
    <w:rsid w:val="006D0C5D"/>
  </w:style>
  <w:style w:type="character" w:customStyle="1" w:styleId="sifr-alternate">
    <w:name w:val="sifr-alternate"/>
    <w:rsid w:val="006D0C5D"/>
  </w:style>
  <w:style w:type="character" w:customStyle="1" w:styleId="justify1">
    <w:name w:val="justify1"/>
    <w:rsid w:val="006D0C5D"/>
  </w:style>
  <w:style w:type="character" w:customStyle="1" w:styleId="artbody1">
    <w:name w:val="art_body1"/>
    <w:rsid w:val="006D0C5D"/>
    <w:rPr>
      <w:rFonts w:ascii="Arial" w:hAnsi="Arial" w:cs="Arial" w:hint="default"/>
    </w:rPr>
  </w:style>
  <w:style w:type="character" w:customStyle="1" w:styleId="A1">
    <w:name w:val="A1"/>
    <w:uiPriority w:val="99"/>
    <w:rsid w:val="006D0C5D"/>
    <w:rPr>
      <w:rFonts w:ascii="Book Antiqua" w:hAnsi="Book Antiqua" w:cs="Book Antiqua" w:hint="default"/>
      <w:color w:val="221E1F"/>
      <w:sz w:val="22"/>
      <w:szCs w:val="22"/>
    </w:rPr>
  </w:style>
  <w:style w:type="character" w:customStyle="1" w:styleId="reality">
    <w:name w:val="reality"/>
    <w:rsid w:val="006D0C5D"/>
  </w:style>
  <w:style w:type="character" w:customStyle="1" w:styleId="text2">
    <w:name w:val="text2"/>
    <w:rsid w:val="006D0C5D"/>
  </w:style>
  <w:style w:type="character" w:customStyle="1" w:styleId="StyleUnderlineChar2CharChar11pt">
    <w:name w:val="Style Underline Char2 Char Char + 11 pt"/>
    <w:rsid w:val="006D0C5D"/>
    <w:rPr>
      <w:rFonts w:ascii="Times New Roman" w:hAnsi="Times New Roman" w:cs="Times New Roman" w:hint="default"/>
      <w:sz w:val="20"/>
      <w:u w:val="single"/>
    </w:rPr>
  </w:style>
  <w:style w:type="character" w:customStyle="1" w:styleId="StyleStyleBoldUnderline11pt">
    <w:name w:val="Style Style Bold Underline + 11 pt"/>
    <w:rsid w:val="006D0C5D"/>
    <w:rPr>
      <w:b/>
      <w:bCs/>
      <w:sz w:val="20"/>
      <w:u w:val="single"/>
    </w:rPr>
  </w:style>
  <w:style w:type="character" w:customStyle="1" w:styleId="articlehead2">
    <w:name w:val="articlehead2"/>
    <w:rsid w:val="006D0C5D"/>
  </w:style>
  <w:style w:type="character" w:customStyle="1" w:styleId="pronset">
    <w:name w:val="pronset"/>
    <w:rsid w:val="006D0C5D"/>
  </w:style>
  <w:style w:type="character" w:customStyle="1" w:styleId="prondelim">
    <w:name w:val="prondelim"/>
    <w:rsid w:val="006D0C5D"/>
  </w:style>
  <w:style w:type="character" w:customStyle="1" w:styleId="prontoggle">
    <w:name w:val="pron_toggle"/>
    <w:rsid w:val="006D0C5D"/>
  </w:style>
  <w:style w:type="character" w:customStyle="1" w:styleId="boldface">
    <w:name w:val="boldface"/>
    <w:rsid w:val="006D0C5D"/>
  </w:style>
  <w:style w:type="character" w:customStyle="1" w:styleId="secondary-bf">
    <w:name w:val="secondary-bf"/>
    <w:rsid w:val="006D0C5D"/>
  </w:style>
  <w:style w:type="table" w:styleId="ColorfulGrid-Accent1">
    <w:name w:val="Colorful Grid Accent 1"/>
    <w:basedOn w:val="TableNormal"/>
    <w:link w:val="ColorfulGrid-Accent1Char"/>
    <w:uiPriority w:val="29"/>
    <w:unhideWhenUsed/>
    <w:rsid w:val="006D0C5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D0C5D"/>
    <w:rPr>
      <w:rFonts w:ascii="Times New Roman" w:hAnsi="Times New Roman" w:cs="Times New Roman" w:hint="default"/>
      <w:iCs/>
      <w:color w:val="000000"/>
      <w:sz w:val="16"/>
    </w:rPr>
  </w:style>
  <w:style w:type="character" w:customStyle="1" w:styleId="Boxout0">
    <w:name w:val="Boxout"/>
    <w:uiPriority w:val="1"/>
    <w:qFormat/>
    <w:rsid w:val="006D0C5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D0C5D"/>
  </w:style>
  <w:style w:type="character" w:customStyle="1" w:styleId="detailtitle">
    <w:name w:val="detailtitle"/>
    <w:rsid w:val="006D0C5D"/>
  </w:style>
  <w:style w:type="character" w:customStyle="1" w:styleId="storydate">
    <w:name w:val="storydate"/>
    <w:rsid w:val="006D0C5D"/>
  </w:style>
  <w:style w:type="character" w:customStyle="1" w:styleId="preloadwrap">
    <w:name w:val="preloadwrap"/>
    <w:rsid w:val="006D0C5D"/>
  </w:style>
  <w:style w:type="character" w:customStyle="1" w:styleId="creditwrap">
    <w:name w:val="creditwrap"/>
    <w:rsid w:val="006D0C5D"/>
  </w:style>
  <w:style w:type="character" w:customStyle="1" w:styleId="DefaultChar1">
    <w:name w:val="Default Char1"/>
    <w:rsid w:val="006D0C5D"/>
    <w:rPr>
      <w:noProof w:val="0"/>
      <w:color w:val="000000"/>
      <w:lang w:val="en-US" w:eastAsia="en-US" w:bidi="ar-SA"/>
    </w:rPr>
  </w:style>
  <w:style w:type="character" w:customStyle="1" w:styleId="textunderlineChar0">
    <w:name w:val="text underline Char"/>
    <w:link w:val="textunderline0"/>
    <w:rsid w:val="006D0C5D"/>
    <w:rPr>
      <w:u w:val="thick"/>
    </w:rPr>
  </w:style>
  <w:style w:type="character" w:customStyle="1" w:styleId="BoldChar">
    <w:name w:val="Bold Char"/>
    <w:rsid w:val="006D0C5D"/>
    <w:rPr>
      <w:rFonts w:ascii="Times New Roman" w:eastAsia="Times New Roman" w:hAnsi="Times New Roman" w:cs="Times New Roman" w:hint="default"/>
      <w:b/>
      <w:bCs w:val="0"/>
      <w:szCs w:val="24"/>
    </w:rPr>
  </w:style>
  <w:style w:type="character" w:customStyle="1" w:styleId="pmterms31">
    <w:name w:val="pmterms31"/>
    <w:rsid w:val="006D0C5D"/>
    <w:rPr>
      <w:b/>
      <w:bCs/>
      <w:i w:val="0"/>
      <w:iCs w:val="0"/>
      <w:color w:val="000000"/>
    </w:rPr>
  </w:style>
  <w:style w:type="character" w:customStyle="1" w:styleId="ft01">
    <w:name w:val="ft01"/>
    <w:rsid w:val="006D0C5D"/>
    <w:rPr>
      <w:rFonts w:ascii="Times" w:hAnsi="Times" w:cs="Times" w:hint="default"/>
      <w:color w:val="000000"/>
      <w:sz w:val="14"/>
      <w:szCs w:val="14"/>
    </w:rPr>
  </w:style>
  <w:style w:type="character" w:customStyle="1" w:styleId="ft11">
    <w:name w:val="ft11"/>
    <w:rsid w:val="006D0C5D"/>
    <w:rPr>
      <w:rFonts w:ascii="Times" w:hAnsi="Times" w:cs="Times" w:hint="default"/>
      <w:color w:val="000000"/>
      <w:sz w:val="17"/>
      <w:szCs w:val="17"/>
    </w:rPr>
  </w:style>
  <w:style w:type="character" w:customStyle="1" w:styleId="ft21">
    <w:name w:val="ft21"/>
    <w:rsid w:val="006D0C5D"/>
    <w:rPr>
      <w:rFonts w:ascii="Times" w:hAnsi="Times" w:cs="Times" w:hint="default"/>
      <w:color w:val="000000"/>
      <w:sz w:val="15"/>
      <w:szCs w:val="15"/>
    </w:rPr>
  </w:style>
  <w:style w:type="character" w:customStyle="1" w:styleId="ft31">
    <w:name w:val="ft31"/>
    <w:rsid w:val="006D0C5D"/>
    <w:rPr>
      <w:rFonts w:ascii="Times" w:hAnsi="Times" w:cs="Times" w:hint="default"/>
      <w:color w:val="000000"/>
      <w:sz w:val="15"/>
      <w:szCs w:val="15"/>
    </w:rPr>
  </w:style>
  <w:style w:type="character" w:customStyle="1" w:styleId="dquo">
    <w:name w:val="dquo"/>
    <w:rsid w:val="006D0C5D"/>
  </w:style>
  <w:style w:type="character" w:customStyle="1" w:styleId="caps2">
    <w:name w:val="caps2"/>
    <w:rsid w:val="006D0C5D"/>
  </w:style>
  <w:style w:type="character" w:customStyle="1" w:styleId="CardsFont12ptCharCharCharChar">
    <w:name w:val="Cards + Font: 12 pt Char Char Char Char"/>
    <w:rsid w:val="006D0C5D"/>
    <w:rPr>
      <w:sz w:val="24"/>
      <w:szCs w:val="24"/>
      <w:u w:val="thick"/>
      <w:lang w:val="en-US" w:eastAsia="en-US" w:bidi="ar-SA"/>
    </w:rPr>
  </w:style>
  <w:style w:type="character" w:customStyle="1" w:styleId="ccs">
    <w:name w:val="c cs"/>
    <w:rsid w:val="006D0C5D"/>
  </w:style>
  <w:style w:type="character" w:customStyle="1" w:styleId="UnderlinedEvChar">
    <w:name w:val="Underlined Ev Char"/>
    <w:rsid w:val="006D0C5D"/>
    <w:rPr>
      <w:rFonts w:ascii="Times New Roman" w:eastAsia="Times New Roman" w:hAnsi="Times New Roman" w:cs="Times New Roman" w:hint="default"/>
      <w:szCs w:val="24"/>
      <w:u w:val="single"/>
    </w:rPr>
  </w:style>
  <w:style w:type="character" w:customStyle="1" w:styleId="dropshadow">
    <w:name w:val="dropshadow"/>
    <w:rsid w:val="006D0C5D"/>
  </w:style>
  <w:style w:type="character" w:customStyle="1" w:styleId="d05ws">
    <w:name w:val="d05ws"/>
    <w:rsid w:val="006D0C5D"/>
  </w:style>
  <w:style w:type="character" w:customStyle="1" w:styleId="rzibod">
    <w:name w:val="rzibod"/>
    <w:rsid w:val="006D0C5D"/>
  </w:style>
  <w:style w:type="character" w:customStyle="1" w:styleId="StyleBold1">
    <w:name w:val="Style Bold1"/>
    <w:rsid w:val="006D0C5D"/>
    <w:rPr>
      <w:rFonts w:ascii="Georgia" w:hAnsi="Georgia" w:hint="default"/>
      <w:b/>
      <w:bCs/>
      <w:sz w:val="22"/>
    </w:rPr>
  </w:style>
  <w:style w:type="character" w:customStyle="1" w:styleId="headertext">
    <w:name w:val="headertext"/>
    <w:rsid w:val="006D0C5D"/>
  </w:style>
  <w:style w:type="character" w:customStyle="1" w:styleId="endnote-reference">
    <w:name w:val="endnote-reference"/>
    <w:rsid w:val="006D0C5D"/>
  </w:style>
  <w:style w:type="character" w:customStyle="1" w:styleId="officialsname">
    <w:name w:val="official_s_name"/>
    <w:rsid w:val="006D0C5D"/>
  </w:style>
  <w:style w:type="character" w:customStyle="1" w:styleId="audience">
    <w:name w:val="audience"/>
    <w:rsid w:val="006D0C5D"/>
  </w:style>
  <w:style w:type="character" w:customStyle="1" w:styleId="A7">
    <w:name w:val="A7"/>
    <w:uiPriority w:val="99"/>
    <w:rsid w:val="006D0C5D"/>
    <w:rPr>
      <w:rFonts w:ascii="Myriad Pro" w:hAnsi="Myriad Pro" w:cs="Myriad Pro" w:hint="default"/>
      <w:color w:val="0066B1"/>
      <w:sz w:val="22"/>
      <w:szCs w:val="22"/>
    </w:rPr>
  </w:style>
  <w:style w:type="character" w:customStyle="1" w:styleId="normalchar">
    <w:name w:val="normal__char"/>
    <w:rsid w:val="006D0C5D"/>
  </w:style>
  <w:style w:type="character" w:customStyle="1" w:styleId="hyperlink002cheading0020100200028block0020title0029char">
    <w:name w:val="hyperlink_002cheading_00201_0020_0028block_0020title_0029__char"/>
    <w:rsid w:val="006D0C5D"/>
  </w:style>
  <w:style w:type="character" w:customStyle="1" w:styleId="underline002cstyle0020bold0020underlinechar">
    <w:name w:val="underline_002cstyle_0020bold_0020underline__char"/>
    <w:rsid w:val="006D0C5D"/>
  </w:style>
  <w:style w:type="character" w:customStyle="1" w:styleId="copyboldblack">
    <w:name w:val="copyboldblack"/>
    <w:rsid w:val="006D0C5D"/>
  </w:style>
  <w:style w:type="character" w:customStyle="1" w:styleId="copybold">
    <w:name w:val="copybold"/>
    <w:rsid w:val="006D0C5D"/>
  </w:style>
  <w:style w:type="character" w:customStyle="1" w:styleId="author-date0">
    <w:name w:val="author-date"/>
    <w:rsid w:val="006D0C5D"/>
  </w:style>
  <w:style w:type="character" w:customStyle="1" w:styleId="hidden">
    <w:name w:val="hidden"/>
    <w:rsid w:val="006D0C5D"/>
  </w:style>
  <w:style w:type="character" w:customStyle="1" w:styleId="articlebegin">
    <w:name w:val="articlebegin"/>
    <w:rsid w:val="006D0C5D"/>
  </w:style>
  <w:style w:type="character" w:customStyle="1" w:styleId="mediaoverlay">
    <w:name w:val="mediaoverlay"/>
    <w:rsid w:val="006D0C5D"/>
  </w:style>
  <w:style w:type="character" w:customStyle="1" w:styleId="blogcaption">
    <w:name w:val="blog_caption"/>
    <w:rsid w:val="006D0C5D"/>
  </w:style>
  <w:style w:type="character" w:customStyle="1" w:styleId="commnet-abuzz">
    <w:name w:val="commnet-abuzz"/>
    <w:rsid w:val="006D0C5D"/>
  </w:style>
  <w:style w:type="character" w:customStyle="1" w:styleId="fbconnectbuttontext">
    <w:name w:val="fbconnectbutton_text"/>
    <w:rsid w:val="006D0C5D"/>
  </w:style>
  <w:style w:type="character" w:customStyle="1" w:styleId="fbsharecountinner">
    <w:name w:val="fb_share_count_inner"/>
    <w:rsid w:val="006D0C5D"/>
  </w:style>
  <w:style w:type="character" w:customStyle="1" w:styleId="stbuttontext">
    <w:name w:val="stbuttontext"/>
    <w:rsid w:val="006D0C5D"/>
  </w:style>
  <w:style w:type="character" w:customStyle="1" w:styleId="source">
    <w:name w:val="source"/>
    <w:rsid w:val="006D0C5D"/>
  </w:style>
  <w:style w:type="character" w:customStyle="1" w:styleId="pubdate">
    <w:name w:val="pubdate"/>
    <w:rsid w:val="006D0C5D"/>
  </w:style>
  <w:style w:type="character" w:customStyle="1" w:styleId="grey">
    <w:name w:val="grey"/>
    <w:rsid w:val="006D0C5D"/>
  </w:style>
  <w:style w:type="character" w:customStyle="1" w:styleId="postdate">
    <w:name w:val="post_date"/>
    <w:rsid w:val="006D0C5D"/>
  </w:style>
  <w:style w:type="character" w:customStyle="1" w:styleId="bdx">
    <w:name w:val="bdx"/>
    <w:rsid w:val="006D0C5D"/>
  </w:style>
  <w:style w:type="character" w:customStyle="1" w:styleId="bdl">
    <w:name w:val="bdl"/>
    <w:rsid w:val="006D0C5D"/>
  </w:style>
  <w:style w:type="character" w:customStyle="1" w:styleId="breadcrumbitemcurrent">
    <w:name w:val="breadcrumbitemcurrent"/>
    <w:rsid w:val="006D0C5D"/>
  </w:style>
  <w:style w:type="character" w:customStyle="1" w:styleId="bbl">
    <w:name w:val="bbl"/>
    <w:rsid w:val="006D0C5D"/>
  </w:style>
  <w:style w:type="character" w:customStyle="1" w:styleId="Date2">
    <w:name w:val="Date2"/>
    <w:rsid w:val="006D0C5D"/>
  </w:style>
  <w:style w:type="character" w:customStyle="1" w:styleId="company">
    <w:name w:val="company"/>
    <w:rsid w:val="006D0C5D"/>
  </w:style>
  <w:style w:type="character" w:customStyle="1" w:styleId="itxtnewhookspan">
    <w:name w:val="itxtnewhookspan"/>
    <w:rsid w:val="006D0C5D"/>
  </w:style>
  <w:style w:type="character" w:customStyle="1" w:styleId="gstxthlt">
    <w:name w:val="gstxt_hlt"/>
    <w:rsid w:val="006D0C5D"/>
  </w:style>
  <w:style w:type="character" w:customStyle="1" w:styleId="SubtleEmphasis1">
    <w:name w:val="Subtle Emphasis1"/>
    <w:uiPriority w:val="19"/>
    <w:qFormat/>
    <w:rsid w:val="006D0C5D"/>
    <w:rPr>
      <w:rFonts w:ascii="Times New Roman" w:hAnsi="Times New Roman" w:cs="Times New Roman" w:hint="default"/>
      <w:b/>
      <w:bCs w:val="0"/>
      <w:iCs/>
      <w:color w:val="auto"/>
      <w:sz w:val="22"/>
    </w:rPr>
  </w:style>
  <w:style w:type="character" w:customStyle="1" w:styleId="StyleBoldRed">
    <w:name w:val="Style Bold Red"/>
    <w:rsid w:val="006D0C5D"/>
    <w:rPr>
      <w:b/>
      <w:bCs/>
      <w:color w:val="auto"/>
    </w:rPr>
  </w:style>
  <w:style w:type="character" w:customStyle="1" w:styleId="StyleTimesNewRoman8pt">
    <w:name w:val="Style Times New Roman 8 pt"/>
    <w:rsid w:val="006D0C5D"/>
    <w:rPr>
      <w:rFonts w:ascii="Georgia" w:hAnsi="Georgia" w:hint="default"/>
      <w:sz w:val="16"/>
    </w:rPr>
  </w:style>
  <w:style w:type="character" w:customStyle="1" w:styleId="StyleStyle7pt8pt">
    <w:name w:val="Style Style 7 pt + 8 pt"/>
    <w:rsid w:val="006D0C5D"/>
    <w:rPr>
      <w:sz w:val="16"/>
    </w:rPr>
  </w:style>
  <w:style w:type="character" w:customStyle="1" w:styleId="StyleStyleThickunderlineBold1">
    <w:name w:val="Style Style Thick underline + Bold1"/>
    <w:rsid w:val="006D0C5D"/>
    <w:rPr>
      <w:b/>
      <w:bCs/>
      <w:u w:val="thick"/>
    </w:rPr>
  </w:style>
  <w:style w:type="character" w:customStyle="1" w:styleId="StyleUnderline2">
    <w:name w:val="Style Underline2"/>
    <w:rsid w:val="006D0C5D"/>
    <w:rPr>
      <w:u w:val="single"/>
    </w:rPr>
  </w:style>
  <w:style w:type="character" w:customStyle="1" w:styleId="ShrinkText">
    <w:name w:val="Shrink Text"/>
    <w:rsid w:val="006D0C5D"/>
    <w:rPr>
      <w:sz w:val="16"/>
    </w:rPr>
  </w:style>
  <w:style w:type="character" w:customStyle="1" w:styleId="smallcaps">
    <w:name w:val="smallcaps"/>
    <w:rsid w:val="006D0C5D"/>
  </w:style>
  <w:style w:type="character" w:customStyle="1" w:styleId="goldbldtext">
    <w:name w:val="goldbldtext"/>
    <w:rsid w:val="006D0C5D"/>
  </w:style>
  <w:style w:type="character" w:customStyle="1" w:styleId="cardshighlight0">
    <w:name w:val="cardshighlight"/>
    <w:rsid w:val="006D0C5D"/>
  </w:style>
  <w:style w:type="character" w:customStyle="1" w:styleId="cardsfont12pt1">
    <w:name w:val="cardsfont12pt"/>
    <w:rsid w:val="006D0C5D"/>
  </w:style>
  <w:style w:type="character" w:customStyle="1" w:styleId="ft6">
    <w:name w:val="ft6"/>
    <w:rsid w:val="006D0C5D"/>
  </w:style>
  <w:style w:type="character" w:customStyle="1" w:styleId="kicker">
    <w:name w:val="kicker"/>
    <w:rsid w:val="006D0C5D"/>
  </w:style>
  <w:style w:type="character" w:customStyle="1" w:styleId="backcontent">
    <w:name w:val="backcontent"/>
    <w:rsid w:val="006D0C5D"/>
  </w:style>
  <w:style w:type="character" w:customStyle="1" w:styleId="daystmp">
    <w:name w:val="daystmp"/>
    <w:rsid w:val="006D0C5D"/>
  </w:style>
  <w:style w:type="character" w:customStyle="1" w:styleId="cardsfont12ptchar">
    <w:name w:val="cardsfont12ptchar"/>
    <w:rsid w:val="006D0C5D"/>
  </w:style>
  <w:style w:type="character" w:customStyle="1" w:styleId="gal">
    <w:name w:val="gal"/>
    <w:rsid w:val="006D0C5D"/>
  </w:style>
  <w:style w:type="character" w:customStyle="1" w:styleId="submitted">
    <w:name w:val="submitted"/>
    <w:rsid w:val="006D0C5D"/>
  </w:style>
  <w:style w:type="character" w:customStyle="1" w:styleId="imagedateline">
    <w:name w:val="image_dateline"/>
    <w:rsid w:val="006D0C5D"/>
  </w:style>
  <w:style w:type="character" w:customStyle="1" w:styleId="authordatecharchar">
    <w:name w:val="authordatecharchar"/>
    <w:rsid w:val="006D0C5D"/>
  </w:style>
  <w:style w:type="character" w:customStyle="1" w:styleId="style1char0">
    <w:name w:val="style1char"/>
    <w:rsid w:val="006D0C5D"/>
  </w:style>
  <w:style w:type="character" w:customStyle="1" w:styleId="tagcharchar0">
    <w:name w:val="tagcharchar"/>
    <w:rsid w:val="006D0C5D"/>
  </w:style>
  <w:style w:type="character" w:customStyle="1" w:styleId="underlinedcharchar2">
    <w:name w:val="underlinedcharchar"/>
    <w:rsid w:val="006D0C5D"/>
  </w:style>
  <w:style w:type="character" w:customStyle="1" w:styleId="BoxedChar">
    <w:name w:val="Boxed Char"/>
    <w:rsid w:val="006D0C5D"/>
    <w:rPr>
      <w:rFonts w:ascii="Arial Narrow" w:hAnsi="Arial Narrow" w:hint="default"/>
      <w:b/>
      <w:bCs w:val="0"/>
      <w:sz w:val="18"/>
      <w:bdr w:val="single" w:sz="6" w:space="0" w:color="auto" w:frame="1"/>
    </w:rPr>
  </w:style>
  <w:style w:type="character" w:customStyle="1" w:styleId="Style11ptUnderline2">
    <w:name w:val="Style 11 pt Underline2"/>
    <w:rsid w:val="006D0C5D"/>
    <w:rPr>
      <w:sz w:val="20"/>
      <w:u w:val="single"/>
    </w:rPr>
  </w:style>
  <w:style w:type="character" w:customStyle="1" w:styleId="Style11ptBoldUnderline2">
    <w:name w:val="Style 11 pt Bold Underline2"/>
    <w:rsid w:val="006D0C5D"/>
    <w:rPr>
      <w:b/>
      <w:bCs/>
      <w:sz w:val="20"/>
      <w:u w:val="single"/>
    </w:rPr>
  </w:style>
  <w:style w:type="character" w:customStyle="1" w:styleId="nw">
    <w:name w:val="nw"/>
    <w:rsid w:val="006D0C5D"/>
  </w:style>
  <w:style w:type="character" w:customStyle="1" w:styleId="Styleunderline11ptBoldBorderSinglesolidlineAuto">
    <w:name w:val="Style underline + 11 pt Bold Border: : (Single solid line Auto ..."/>
    <w:rsid w:val="006D0C5D"/>
    <w:rPr>
      <w:b/>
      <w:bCs/>
      <w:sz w:val="20"/>
      <w:u w:val="single"/>
      <w:bdr w:val="single" w:sz="4" w:space="0" w:color="auto" w:frame="1"/>
    </w:rPr>
  </w:style>
  <w:style w:type="character" w:customStyle="1" w:styleId="cardCharCharChar1">
    <w:name w:val="card Char Char Char1"/>
    <w:rsid w:val="006D0C5D"/>
    <w:rPr>
      <w:lang w:val="en-US" w:eastAsia="en-US" w:bidi="ar-SA"/>
    </w:rPr>
  </w:style>
  <w:style w:type="character" w:customStyle="1" w:styleId="authors1">
    <w:name w:val="authors1"/>
    <w:rsid w:val="006D0C5D"/>
    <w:rPr>
      <w:rFonts w:ascii="Verdana" w:hAnsi="Verdana" w:hint="default"/>
      <w:b/>
      <w:bCs/>
      <w:color w:val="006699"/>
      <w:sz w:val="20"/>
      <w:szCs w:val="20"/>
    </w:rPr>
  </w:style>
  <w:style w:type="character" w:customStyle="1" w:styleId="headlinesectionlarge">
    <w:name w:val="headline_section_large"/>
    <w:rsid w:val="006D0C5D"/>
  </w:style>
  <w:style w:type="character" w:customStyle="1" w:styleId="Styleunderline11ptBlack">
    <w:name w:val="Style underline + 11 pt Black"/>
    <w:rsid w:val="006D0C5D"/>
    <w:rPr>
      <w:color w:val="000000"/>
      <w:sz w:val="20"/>
      <w:u w:val="single"/>
    </w:rPr>
  </w:style>
  <w:style w:type="character" w:customStyle="1" w:styleId="Styleunderline11ptBoldBlack">
    <w:name w:val="Style underline + 11 pt Bold Black"/>
    <w:rsid w:val="006D0C5D"/>
    <w:rPr>
      <w:b/>
      <w:bCs/>
      <w:color w:val="000000"/>
      <w:sz w:val="20"/>
      <w:u w:val="single"/>
    </w:rPr>
  </w:style>
  <w:style w:type="character" w:customStyle="1" w:styleId="Style11ptBoldBlackUnderline">
    <w:name w:val="Style 11 pt Bold Black Underline"/>
    <w:rsid w:val="006D0C5D"/>
    <w:rPr>
      <w:b/>
      <w:bCs/>
      <w:color w:val="000000"/>
      <w:sz w:val="20"/>
      <w:u w:val="single"/>
    </w:rPr>
  </w:style>
  <w:style w:type="character" w:customStyle="1" w:styleId="Style11ptBoldBlackUnderlineBorderSinglesolidline">
    <w:name w:val="Style 11 pt Bold Black Underline Border: : (Single solid line ..."/>
    <w:rsid w:val="006D0C5D"/>
    <w:rPr>
      <w:b/>
      <w:bCs/>
      <w:color w:val="000000"/>
      <w:sz w:val="20"/>
      <w:u w:val="single"/>
      <w:bdr w:val="single" w:sz="4" w:space="0" w:color="auto" w:frame="1"/>
    </w:rPr>
  </w:style>
  <w:style w:type="character" w:customStyle="1" w:styleId="StyleLatinMeridien-Italic11ptItalicUnderline">
    <w:name w:val="Style (Latin) Meridien-Italic 11 pt Italic Underline"/>
    <w:rsid w:val="006D0C5D"/>
    <w:rPr>
      <w:rFonts w:ascii="Meridien-Italic" w:hAnsi="Meridien-Italic" w:hint="default"/>
      <w:i/>
      <w:iCs/>
      <w:sz w:val="20"/>
      <w:u w:val="single"/>
    </w:rPr>
  </w:style>
  <w:style w:type="character" w:customStyle="1" w:styleId="Citation-AuthorDate">
    <w:name w:val="Citation - Author/Date"/>
    <w:rsid w:val="006D0C5D"/>
    <w:rPr>
      <w:b/>
      <w:bCs w:val="0"/>
      <w:smallCaps/>
      <w:sz w:val="24"/>
      <w:u w:val="single"/>
    </w:rPr>
  </w:style>
  <w:style w:type="character" w:customStyle="1" w:styleId="underlinestylechar0">
    <w:name w:val="underlinestylechar"/>
    <w:rsid w:val="006D0C5D"/>
  </w:style>
  <w:style w:type="character" w:customStyle="1" w:styleId="highlight">
    <w:name w:val="highlight"/>
    <w:rsid w:val="006D0C5D"/>
  </w:style>
  <w:style w:type="character" w:customStyle="1" w:styleId="DottedUnderline0">
    <w:name w:val="Dotted Underline"/>
    <w:rsid w:val="006D0C5D"/>
    <w:rPr>
      <w:rFonts w:ascii="Times New Roman" w:hAnsi="Times New Roman" w:cs="Times New Roman" w:hint="default"/>
      <w:sz w:val="20"/>
      <w:u w:val="dottedHeavy"/>
    </w:rPr>
  </w:style>
  <w:style w:type="character" w:customStyle="1" w:styleId="titleauthoretc">
    <w:name w:val="titleauthoretc"/>
    <w:rsid w:val="006D0C5D"/>
  </w:style>
  <w:style w:type="character" w:customStyle="1" w:styleId="labeltext">
    <w:name w:val="labeltext"/>
    <w:rsid w:val="006D0C5D"/>
  </w:style>
  <w:style w:type="character" w:customStyle="1" w:styleId="viewlink">
    <w:name w:val="viewlink"/>
    <w:rsid w:val="006D0C5D"/>
  </w:style>
  <w:style w:type="character" w:customStyle="1" w:styleId="share">
    <w:name w:val="share"/>
    <w:rsid w:val="006D0C5D"/>
  </w:style>
  <w:style w:type="character" w:customStyle="1" w:styleId="inlinkchart">
    <w:name w:val="inlink_chart"/>
    <w:rsid w:val="006D0C5D"/>
  </w:style>
  <w:style w:type="character" w:customStyle="1" w:styleId="underLight">
    <w:name w:val="underLight"/>
    <w:uiPriority w:val="1"/>
    <w:qFormat/>
    <w:rsid w:val="006D0C5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D0C5D"/>
  </w:style>
  <w:style w:type="character" w:customStyle="1" w:styleId="author-rss">
    <w:name w:val="author-rss"/>
    <w:rsid w:val="006D0C5D"/>
  </w:style>
  <w:style w:type="character" w:customStyle="1" w:styleId="fbsharecountwrapper">
    <w:name w:val="fb_share_count_wrapper"/>
    <w:rsid w:val="006D0C5D"/>
  </w:style>
  <w:style w:type="character" w:customStyle="1" w:styleId="fbbuttontext">
    <w:name w:val="fb_button_text"/>
    <w:rsid w:val="006D0C5D"/>
  </w:style>
  <w:style w:type="character" w:customStyle="1" w:styleId="hw">
    <w:name w:val="hw"/>
    <w:rsid w:val="006D0C5D"/>
  </w:style>
  <w:style w:type="character" w:customStyle="1" w:styleId="linktotop">
    <w:name w:val="linktotop"/>
    <w:rsid w:val="006D0C5D"/>
  </w:style>
  <w:style w:type="character" w:customStyle="1" w:styleId="maintextbldleft">
    <w:name w:val="maintextbldleft"/>
    <w:rsid w:val="006D0C5D"/>
  </w:style>
  <w:style w:type="character" w:customStyle="1" w:styleId="maintextleft">
    <w:name w:val="maintextleft"/>
    <w:rsid w:val="006D0C5D"/>
  </w:style>
  <w:style w:type="character" w:customStyle="1" w:styleId="descriptionstyle1block">
    <w:name w:val="description style1 block"/>
    <w:rsid w:val="006D0C5D"/>
  </w:style>
  <w:style w:type="character" w:customStyle="1" w:styleId="gutter-right-1">
    <w:name w:val="gutter-right-1"/>
    <w:basedOn w:val="DefaultParagraphFont"/>
    <w:rsid w:val="006D0C5D"/>
  </w:style>
  <w:style w:type="character" w:customStyle="1" w:styleId="ssl3">
    <w:name w:val="ss_l3"/>
    <w:rsid w:val="006D0C5D"/>
  </w:style>
  <w:style w:type="character" w:customStyle="1" w:styleId="FontStyle39">
    <w:name w:val="Font Style39"/>
    <w:uiPriority w:val="99"/>
    <w:rsid w:val="006D0C5D"/>
    <w:rPr>
      <w:rFonts w:ascii="Constantia" w:hAnsi="Constantia" w:cs="Constantia" w:hint="default"/>
      <w:b/>
      <w:bCs/>
      <w:sz w:val="18"/>
      <w:szCs w:val="18"/>
    </w:rPr>
  </w:style>
  <w:style w:type="character" w:customStyle="1" w:styleId="6">
    <w:name w:val="6"/>
    <w:rsid w:val="006D0C5D"/>
    <w:rPr>
      <w:rFonts w:ascii="Arial" w:hAnsi="Arial" w:cs="Arial" w:hint="default"/>
      <w:bCs/>
      <w:sz w:val="20"/>
      <w:u w:val="single"/>
      <w:lang w:val="en-US" w:eastAsia="en-US" w:bidi="ar-SA"/>
    </w:rPr>
  </w:style>
  <w:style w:type="character" w:customStyle="1" w:styleId="Header11">
    <w:name w:val="Header11"/>
    <w:rsid w:val="006D0C5D"/>
  </w:style>
  <w:style w:type="character" w:customStyle="1" w:styleId="posa">
    <w:name w:val="pos(a)"/>
    <w:basedOn w:val="DefaultParagraphFont"/>
    <w:rsid w:val="006D0C5D"/>
  </w:style>
  <w:style w:type="character" w:customStyle="1" w:styleId="u-hiddeninnarrowenv">
    <w:name w:val="u-hiddeninnarrowenv"/>
    <w:basedOn w:val="DefaultParagraphFont"/>
    <w:rsid w:val="006D0C5D"/>
  </w:style>
  <w:style w:type="character" w:customStyle="1" w:styleId="followbutton-bird">
    <w:name w:val="followbutton-bird"/>
    <w:basedOn w:val="DefaultParagraphFont"/>
    <w:rsid w:val="006D0C5D"/>
  </w:style>
  <w:style w:type="character" w:customStyle="1" w:styleId="tweetauthor-name">
    <w:name w:val="tweetauthor-name"/>
    <w:basedOn w:val="DefaultParagraphFont"/>
    <w:rsid w:val="006D0C5D"/>
  </w:style>
  <w:style w:type="character" w:customStyle="1" w:styleId="tweetauthor-verifiedbadge">
    <w:name w:val="tweetauthor-verifiedbadge"/>
    <w:basedOn w:val="DefaultParagraphFont"/>
    <w:rsid w:val="006D0C5D"/>
  </w:style>
  <w:style w:type="character" w:customStyle="1" w:styleId="tweetauthor-screenname">
    <w:name w:val="tweetauthor-screenname"/>
    <w:basedOn w:val="DefaultParagraphFont"/>
    <w:rsid w:val="006D0C5D"/>
  </w:style>
  <w:style w:type="character" w:customStyle="1" w:styleId="u-hiddenvisually">
    <w:name w:val="u-hiddenvisually"/>
    <w:basedOn w:val="DefaultParagraphFont"/>
    <w:rsid w:val="006D0C5D"/>
  </w:style>
  <w:style w:type="character" w:customStyle="1" w:styleId="tweetaction-stat">
    <w:name w:val="tweetaction-stat"/>
    <w:basedOn w:val="DefaultParagraphFont"/>
    <w:rsid w:val="006D0C5D"/>
  </w:style>
  <w:style w:type="character" w:customStyle="1" w:styleId="related">
    <w:name w:val="related"/>
    <w:basedOn w:val="DefaultParagraphFont"/>
    <w:rsid w:val="006D0C5D"/>
  </w:style>
  <w:style w:type="character" w:customStyle="1" w:styleId="related-content">
    <w:name w:val="related-content"/>
    <w:basedOn w:val="DefaultParagraphFont"/>
    <w:rsid w:val="006D0C5D"/>
  </w:style>
  <w:style w:type="character" w:customStyle="1" w:styleId="name-of-author">
    <w:name w:val="name-of-author"/>
    <w:basedOn w:val="DefaultParagraphFont"/>
    <w:rsid w:val="006D0C5D"/>
  </w:style>
  <w:style w:type="character" w:customStyle="1" w:styleId="first-name">
    <w:name w:val="first-name"/>
    <w:basedOn w:val="DefaultParagraphFont"/>
    <w:rsid w:val="006D0C5D"/>
  </w:style>
  <w:style w:type="character" w:customStyle="1" w:styleId="last-name">
    <w:name w:val="last-name"/>
    <w:basedOn w:val="DefaultParagraphFont"/>
    <w:rsid w:val="006D0C5D"/>
  </w:style>
  <w:style w:type="character" w:customStyle="1" w:styleId="caption10">
    <w:name w:val="caption1"/>
    <w:basedOn w:val="DefaultParagraphFont"/>
    <w:rsid w:val="006D0C5D"/>
  </w:style>
  <w:style w:type="character" w:customStyle="1" w:styleId="recirc-text">
    <w:name w:val="&quot;recirc-text”"/>
    <w:basedOn w:val="DefaultParagraphFont"/>
    <w:rsid w:val="006D0C5D"/>
  </w:style>
  <w:style w:type="character" w:customStyle="1" w:styleId="video-icon">
    <w:name w:val="video-icon"/>
    <w:basedOn w:val="DefaultParagraphFont"/>
    <w:rsid w:val="006D0C5D"/>
  </w:style>
  <w:style w:type="character" w:customStyle="1" w:styleId="powa-shot-play-btn-text">
    <w:name w:val="powa-shot-play-btn-text"/>
    <w:basedOn w:val="DefaultParagraphFont"/>
    <w:rsid w:val="006D0C5D"/>
  </w:style>
  <w:style w:type="character" w:customStyle="1" w:styleId="powa-shot-click">
    <w:name w:val="powa-shot-click"/>
    <w:basedOn w:val="DefaultParagraphFont"/>
    <w:rsid w:val="006D0C5D"/>
  </w:style>
  <w:style w:type="character" w:customStyle="1" w:styleId="wpv-blurb">
    <w:name w:val="wpv-blurb"/>
    <w:basedOn w:val="DefaultParagraphFont"/>
    <w:rsid w:val="006D0C5D"/>
  </w:style>
  <w:style w:type="character" w:customStyle="1" w:styleId="pb-caption">
    <w:name w:val="pb-caption"/>
    <w:basedOn w:val="DefaultParagraphFont"/>
    <w:rsid w:val="006D0C5D"/>
  </w:style>
  <w:style w:type="character" w:customStyle="1" w:styleId="Heading5Char1">
    <w:name w:val="Heading 5 Char1"/>
    <w:aliases w:val="Text Char1"/>
    <w:basedOn w:val="DefaultParagraphFont"/>
    <w:semiHidden/>
    <w:rsid w:val="006D0C5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D0C5D"/>
    <w:rPr>
      <w:vertAlign w:val="baseline"/>
    </w:rPr>
  </w:style>
  <w:style w:type="character" w:customStyle="1" w:styleId="Heading7Char1">
    <w:name w:val="Heading 7 Char1"/>
    <w:basedOn w:val="DefaultParagraphFont"/>
    <w:semiHidden/>
    <w:rsid w:val="006D0C5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D0C5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D0C5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D0C5D"/>
    <w:rPr>
      <w:rFonts w:ascii="Calibri" w:hAnsi="Calibri" w:cs="Calibri"/>
    </w:rPr>
  </w:style>
  <w:style w:type="numbering" w:customStyle="1" w:styleId="NoList2">
    <w:name w:val="No List2"/>
    <w:next w:val="NoList"/>
    <w:uiPriority w:val="99"/>
    <w:semiHidden/>
    <w:unhideWhenUsed/>
    <w:rsid w:val="006D0C5D"/>
  </w:style>
  <w:style w:type="numbering" w:customStyle="1" w:styleId="NoList3">
    <w:name w:val="No List3"/>
    <w:next w:val="NoList"/>
    <w:uiPriority w:val="99"/>
    <w:semiHidden/>
    <w:unhideWhenUsed/>
    <w:rsid w:val="006D0C5D"/>
  </w:style>
  <w:style w:type="numbering" w:customStyle="1" w:styleId="NoList4">
    <w:name w:val="No List4"/>
    <w:next w:val="NoList"/>
    <w:uiPriority w:val="99"/>
    <w:semiHidden/>
    <w:unhideWhenUsed/>
    <w:rsid w:val="006D0C5D"/>
  </w:style>
  <w:style w:type="numbering" w:customStyle="1" w:styleId="NoList5">
    <w:name w:val="No List5"/>
    <w:next w:val="NoList"/>
    <w:semiHidden/>
    <w:unhideWhenUsed/>
    <w:rsid w:val="006D0C5D"/>
  </w:style>
  <w:style w:type="paragraph" w:styleId="BlockText">
    <w:name w:val="Block Text"/>
    <w:basedOn w:val="Normal"/>
    <w:rsid w:val="006D0C5D"/>
    <w:pPr>
      <w:ind w:left="229" w:right="229"/>
    </w:pPr>
    <w:rPr>
      <w:rFonts w:ascii="Verdana" w:eastAsia="Times New Roman" w:hAnsi="Verdana"/>
      <w:sz w:val="16"/>
      <w:szCs w:val="20"/>
    </w:rPr>
  </w:style>
  <w:style w:type="paragraph" w:styleId="NormalIndent">
    <w:name w:val="Normal Indent"/>
    <w:basedOn w:val="Normal"/>
    <w:rsid w:val="006D0C5D"/>
    <w:pPr>
      <w:ind w:left="720"/>
    </w:pPr>
    <w:rPr>
      <w:rFonts w:eastAsia="Times New Roman"/>
      <w:szCs w:val="20"/>
    </w:rPr>
  </w:style>
  <w:style w:type="paragraph" w:styleId="EnvelopeReturn">
    <w:name w:val="envelope return"/>
    <w:basedOn w:val="Normal"/>
    <w:rsid w:val="006D0C5D"/>
    <w:rPr>
      <w:rFonts w:ascii="Arial" w:eastAsia="Times New Roman" w:hAnsi="Arial"/>
      <w:sz w:val="24"/>
      <w:szCs w:val="20"/>
    </w:rPr>
  </w:style>
  <w:style w:type="paragraph" w:styleId="EnvelopeAddress">
    <w:name w:val="envelope address"/>
    <w:basedOn w:val="Normal"/>
    <w:rsid w:val="006D0C5D"/>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6D0C5D"/>
  </w:style>
  <w:style w:type="numbering" w:customStyle="1" w:styleId="NoList7">
    <w:name w:val="No List7"/>
    <w:next w:val="NoList"/>
    <w:semiHidden/>
    <w:unhideWhenUsed/>
    <w:rsid w:val="006D0C5D"/>
  </w:style>
  <w:style w:type="paragraph" w:styleId="ListBullet">
    <w:name w:val="List Bullet"/>
    <w:basedOn w:val="Normal"/>
    <w:link w:val="ListBulletChar"/>
    <w:uiPriority w:val="99"/>
    <w:unhideWhenUsed/>
    <w:rsid w:val="006D0C5D"/>
    <w:pPr>
      <w:tabs>
        <w:tab w:val="num" w:pos="360"/>
      </w:tabs>
      <w:ind w:left="360" w:hanging="360"/>
      <w:contextualSpacing/>
    </w:pPr>
    <w:rPr>
      <w:rFonts w:eastAsia="Calibri"/>
    </w:rPr>
  </w:style>
  <w:style w:type="table" w:styleId="MediumGrid1">
    <w:name w:val="Medium Grid 1"/>
    <w:basedOn w:val="TableNormal"/>
    <w:uiPriority w:val="67"/>
    <w:rsid w:val="006D0C5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6D0C5D"/>
  </w:style>
  <w:style w:type="numbering" w:customStyle="1" w:styleId="NoList111">
    <w:name w:val="No List111"/>
    <w:next w:val="NoList"/>
    <w:uiPriority w:val="99"/>
    <w:semiHidden/>
    <w:unhideWhenUsed/>
    <w:rsid w:val="006D0C5D"/>
  </w:style>
  <w:style w:type="numbering" w:customStyle="1" w:styleId="NoList1111">
    <w:name w:val="No List1111"/>
    <w:next w:val="NoList"/>
    <w:uiPriority w:val="99"/>
    <w:semiHidden/>
    <w:unhideWhenUsed/>
    <w:rsid w:val="006D0C5D"/>
  </w:style>
  <w:style w:type="numbering" w:customStyle="1" w:styleId="NoList11111">
    <w:name w:val="No List11111"/>
    <w:next w:val="NoList"/>
    <w:uiPriority w:val="99"/>
    <w:semiHidden/>
    <w:unhideWhenUsed/>
    <w:rsid w:val="006D0C5D"/>
  </w:style>
  <w:style w:type="numbering" w:customStyle="1" w:styleId="NoList111111">
    <w:name w:val="No List111111"/>
    <w:next w:val="NoList"/>
    <w:uiPriority w:val="99"/>
    <w:semiHidden/>
    <w:unhideWhenUsed/>
    <w:rsid w:val="006D0C5D"/>
  </w:style>
  <w:style w:type="numbering" w:customStyle="1" w:styleId="NoList1111111">
    <w:name w:val="No List1111111"/>
    <w:next w:val="NoList"/>
    <w:uiPriority w:val="99"/>
    <w:semiHidden/>
    <w:unhideWhenUsed/>
    <w:rsid w:val="006D0C5D"/>
  </w:style>
  <w:style w:type="numbering" w:customStyle="1" w:styleId="NoList11111111">
    <w:name w:val="No List11111111"/>
    <w:next w:val="NoList"/>
    <w:uiPriority w:val="99"/>
    <w:semiHidden/>
    <w:unhideWhenUsed/>
    <w:rsid w:val="006D0C5D"/>
  </w:style>
  <w:style w:type="numbering" w:customStyle="1" w:styleId="NoList111111111">
    <w:name w:val="No List111111111"/>
    <w:next w:val="NoList"/>
    <w:uiPriority w:val="99"/>
    <w:semiHidden/>
    <w:unhideWhenUsed/>
    <w:rsid w:val="006D0C5D"/>
  </w:style>
  <w:style w:type="numbering" w:customStyle="1" w:styleId="NoList1111111111">
    <w:name w:val="No List1111111111"/>
    <w:next w:val="NoList"/>
    <w:uiPriority w:val="99"/>
    <w:semiHidden/>
    <w:unhideWhenUsed/>
    <w:rsid w:val="006D0C5D"/>
  </w:style>
  <w:style w:type="numbering" w:customStyle="1" w:styleId="NoList11111111111">
    <w:name w:val="No List11111111111"/>
    <w:next w:val="NoList"/>
    <w:uiPriority w:val="99"/>
    <w:semiHidden/>
    <w:unhideWhenUsed/>
    <w:rsid w:val="006D0C5D"/>
  </w:style>
  <w:style w:type="numbering" w:customStyle="1" w:styleId="NoList111111111111">
    <w:name w:val="No List111111111111"/>
    <w:next w:val="NoList"/>
    <w:uiPriority w:val="99"/>
    <w:semiHidden/>
    <w:unhideWhenUsed/>
    <w:rsid w:val="006D0C5D"/>
  </w:style>
  <w:style w:type="numbering" w:customStyle="1" w:styleId="NoList1111111111111">
    <w:name w:val="No List1111111111111"/>
    <w:next w:val="NoList"/>
    <w:uiPriority w:val="99"/>
    <w:semiHidden/>
    <w:unhideWhenUsed/>
    <w:rsid w:val="006D0C5D"/>
  </w:style>
  <w:style w:type="numbering" w:customStyle="1" w:styleId="NoList11111111111111">
    <w:name w:val="No List11111111111111"/>
    <w:next w:val="NoList"/>
    <w:uiPriority w:val="99"/>
    <w:semiHidden/>
    <w:unhideWhenUsed/>
    <w:rsid w:val="006D0C5D"/>
  </w:style>
  <w:style w:type="numbering" w:customStyle="1" w:styleId="NoList111111111111111">
    <w:name w:val="No List111111111111111"/>
    <w:next w:val="NoList"/>
    <w:uiPriority w:val="99"/>
    <w:semiHidden/>
    <w:unhideWhenUsed/>
    <w:rsid w:val="006D0C5D"/>
  </w:style>
  <w:style w:type="numbering" w:customStyle="1" w:styleId="NoList1111111111111111">
    <w:name w:val="No List1111111111111111"/>
    <w:next w:val="NoList"/>
    <w:uiPriority w:val="99"/>
    <w:semiHidden/>
    <w:unhideWhenUsed/>
    <w:rsid w:val="006D0C5D"/>
  </w:style>
  <w:style w:type="numbering" w:customStyle="1" w:styleId="NoList11111111111111111">
    <w:name w:val="No List11111111111111111"/>
    <w:next w:val="NoList"/>
    <w:uiPriority w:val="99"/>
    <w:semiHidden/>
    <w:unhideWhenUsed/>
    <w:rsid w:val="006D0C5D"/>
  </w:style>
  <w:style w:type="character" w:customStyle="1" w:styleId="FontStyle220">
    <w:name w:val="Font Style220"/>
    <w:basedOn w:val="DefaultParagraphFont"/>
    <w:uiPriority w:val="99"/>
    <w:rsid w:val="006D0C5D"/>
    <w:rPr>
      <w:rFonts w:ascii="Candara" w:hAnsi="Candara" w:cs="Candara" w:hint="default"/>
      <w:i/>
      <w:iCs/>
      <w:sz w:val="18"/>
      <w:szCs w:val="18"/>
    </w:rPr>
  </w:style>
  <w:style w:type="character" w:customStyle="1" w:styleId="FontStyle290">
    <w:name w:val="Font Style290"/>
    <w:basedOn w:val="DefaultParagraphFont"/>
    <w:uiPriority w:val="99"/>
    <w:rsid w:val="006D0C5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D0C5D"/>
    <w:rPr>
      <w:rFonts w:ascii="Arial" w:hAnsi="Arial" w:cs="Arial"/>
      <w:b/>
      <w:bCs/>
      <w:sz w:val="16"/>
      <w:szCs w:val="16"/>
    </w:rPr>
  </w:style>
  <w:style w:type="paragraph" w:customStyle="1" w:styleId="articlebodynormaltext">
    <w:name w:val="articlebody_normaltext"/>
    <w:basedOn w:val="Normal"/>
    <w:rsid w:val="006D0C5D"/>
    <w:pPr>
      <w:spacing w:before="100" w:beforeAutospacing="1" w:after="100" w:afterAutospacing="1"/>
    </w:pPr>
    <w:rPr>
      <w:rFonts w:ascii="Georgia" w:hAnsi="Georgia"/>
    </w:rPr>
  </w:style>
  <w:style w:type="character" w:customStyle="1" w:styleId="Bodytext21">
    <w:name w:val="Body text (2)_"/>
    <w:basedOn w:val="DefaultParagraphFont"/>
    <w:link w:val="Bodytext22"/>
    <w:rsid w:val="006D0C5D"/>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D0C5D"/>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6D0C5D"/>
    <w:rPr>
      <w:color w:val="000000"/>
      <w:sz w:val="28"/>
      <w:szCs w:val="28"/>
    </w:rPr>
  </w:style>
  <w:style w:type="character" w:customStyle="1" w:styleId="Style9ptItalicUnderline">
    <w:name w:val="Style 9 pt Italic Underline"/>
    <w:rsid w:val="006D0C5D"/>
    <w:rPr>
      <w:i/>
      <w:iCs/>
      <w:sz w:val="20"/>
      <w:u w:val="single"/>
    </w:rPr>
  </w:style>
  <w:style w:type="paragraph" w:customStyle="1" w:styleId="StyleHeading4TagsmalltextBigcardbodyNormalTagNotBold">
    <w:name w:val="Style Heading 4Tagsmall textBig cardbodyNormal Tag + Not Bold"/>
    <w:basedOn w:val="Heading4"/>
    <w:rsid w:val="006D0C5D"/>
    <w:rPr>
      <w:bCs w:val="0"/>
      <w:sz w:val="22"/>
      <w:szCs w:val="22"/>
    </w:rPr>
  </w:style>
  <w:style w:type="character" w:customStyle="1" w:styleId="StyleBox12ptBold">
    <w:name w:val="Style Box + 12 pt Bold"/>
    <w:basedOn w:val="DefaultParagraphFont"/>
    <w:rsid w:val="006D0C5D"/>
    <w:rPr>
      <w:rFonts w:ascii="Georgia" w:hAnsi="Georgia"/>
      <w:b/>
      <w:bCs/>
      <w:sz w:val="22"/>
      <w:u w:val="single"/>
      <w:bdr w:val="none" w:sz="0" w:space="0" w:color="auto"/>
    </w:rPr>
  </w:style>
  <w:style w:type="character" w:customStyle="1" w:styleId="StyleBox12pt">
    <w:name w:val="Style Box + 12 pt"/>
    <w:basedOn w:val="DefaultParagraphFont"/>
    <w:rsid w:val="006D0C5D"/>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D0C5D"/>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D0C5D"/>
    <w:rPr>
      <w:bCs w:val="0"/>
      <w:szCs w:val="22"/>
    </w:rPr>
  </w:style>
  <w:style w:type="character" w:customStyle="1" w:styleId="StyleGaramondText1">
    <w:name w:val="Style Garamond Text 1"/>
    <w:basedOn w:val="DefaultParagraphFont"/>
    <w:rsid w:val="006D0C5D"/>
    <w:rPr>
      <w:rFonts w:ascii="Georgia" w:hAnsi="Georgia"/>
      <w:color w:val="0D0D0D" w:themeColor="text1" w:themeTint="F2"/>
      <w:sz w:val="22"/>
    </w:rPr>
  </w:style>
  <w:style w:type="character" w:customStyle="1" w:styleId="StyleGaramondText1Underline">
    <w:name w:val="Style Garamond Text 1 Underline"/>
    <w:basedOn w:val="DefaultParagraphFont"/>
    <w:rsid w:val="006D0C5D"/>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D0C5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D0C5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D0C5D"/>
    <w:rPr>
      <w:b w:val="0"/>
      <w:bCs w:val="0"/>
      <w:sz w:val="14"/>
      <w:u w:val="none"/>
    </w:rPr>
  </w:style>
  <w:style w:type="character" w:customStyle="1" w:styleId="Style7ptBold">
    <w:name w:val="Style 7 pt Bold"/>
    <w:basedOn w:val="DefaultParagraphFont"/>
    <w:rsid w:val="006D0C5D"/>
    <w:rPr>
      <w:b w:val="0"/>
      <w:bCs/>
      <w:sz w:val="14"/>
    </w:rPr>
  </w:style>
  <w:style w:type="paragraph" w:customStyle="1" w:styleId="Stylecardtext8pt">
    <w:name w:val="Style card text + 8 pt"/>
    <w:basedOn w:val="Normal"/>
    <w:rsid w:val="006D0C5D"/>
    <w:pPr>
      <w:ind w:right="288"/>
    </w:pPr>
    <w:rPr>
      <w:sz w:val="16"/>
    </w:rPr>
  </w:style>
  <w:style w:type="paragraph" w:customStyle="1" w:styleId="Stylecardtext5pt">
    <w:name w:val="Style card text + 5 pt"/>
    <w:basedOn w:val="Normal"/>
    <w:rsid w:val="006D0C5D"/>
    <w:pPr>
      <w:ind w:right="288"/>
    </w:pPr>
    <w:rPr>
      <w:sz w:val="10"/>
    </w:rPr>
  </w:style>
  <w:style w:type="character" w:customStyle="1" w:styleId="StyleStyleBoldUnderlineUnderlineIntenseEmphasis1apple-style-">
    <w:name w:val="Style Style Bold UnderlineUnderlineIntense Emphasis1apple-style-..."/>
    <w:basedOn w:val="DefaultParagraphFont"/>
    <w:rsid w:val="006D0C5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D0C5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D0C5D"/>
    <w:rPr>
      <w:rFonts w:ascii="Georgia" w:hAnsi="Georgia"/>
      <w:u w:val="single"/>
    </w:rPr>
  </w:style>
  <w:style w:type="paragraph" w:customStyle="1" w:styleId="StyleCardsGeorgia12ptBoldThickunderlineBorderSin">
    <w:name w:val="Style Cards + Georgia 12 pt Bold Thick underline Border: : (Sin..."/>
    <w:basedOn w:val="Normal"/>
    <w:rsid w:val="006D0C5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D0C5D"/>
    <w:rPr>
      <w:rFonts w:ascii="Georgia" w:hAnsi="Georgia"/>
      <w:sz w:val="24"/>
      <w:u w:val="single"/>
    </w:rPr>
  </w:style>
  <w:style w:type="paragraph" w:customStyle="1" w:styleId="StyleCardsGeorgia">
    <w:name w:val="Style Cards + Georgia"/>
    <w:basedOn w:val="Normal"/>
    <w:rsid w:val="006D0C5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D0C5D"/>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6D0C5D"/>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6D0C5D"/>
    <w:rPr>
      <w:rFonts w:eastAsia="Times New Roman"/>
      <w:i/>
      <w:iCs/>
    </w:rPr>
  </w:style>
  <w:style w:type="character" w:customStyle="1" w:styleId="HTMLAddressChar">
    <w:name w:val="HTML Address Char"/>
    <w:basedOn w:val="DefaultParagraphFont"/>
    <w:link w:val="HTMLAddress"/>
    <w:uiPriority w:val="99"/>
    <w:rsid w:val="006D0C5D"/>
    <w:rPr>
      <w:rFonts w:ascii="Calibri" w:eastAsia="Times New Roman" w:hAnsi="Calibri"/>
      <w:i/>
      <w:iCs/>
      <w:sz w:val="22"/>
    </w:rPr>
  </w:style>
  <w:style w:type="paragraph" w:styleId="Index1">
    <w:name w:val="index 1"/>
    <w:basedOn w:val="Normal"/>
    <w:next w:val="Normal"/>
    <w:autoRedefine/>
    <w:unhideWhenUsed/>
    <w:rsid w:val="006D0C5D"/>
    <w:pPr>
      <w:ind w:left="220" w:hanging="220"/>
    </w:pPr>
  </w:style>
  <w:style w:type="character" w:customStyle="1" w:styleId="CardsFont6ptChar1">
    <w:name w:val="Cards + Font: 6 pt Char1"/>
    <w:link w:val="CardsFont6pt"/>
    <w:locked/>
    <w:rsid w:val="006D0C5D"/>
    <w:rPr>
      <w:rFonts w:ascii="Calibri" w:eastAsia="Times New Roman" w:hAnsi="Calibri" w:cs="Times New Roman"/>
      <w:sz w:val="12"/>
      <w:szCs w:val="20"/>
    </w:rPr>
  </w:style>
  <w:style w:type="paragraph" w:customStyle="1" w:styleId="Quote2">
    <w:name w:val="Quote2"/>
    <w:basedOn w:val="Default"/>
    <w:next w:val="Default"/>
    <w:rsid w:val="006D0C5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6D0C5D"/>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6D0C5D"/>
    <w:pPr>
      <w:keepNext/>
      <w:keepLines/>
      <w:spacing w:before="200"/>
      <w:outlineLvl w:val="3"/>
    </w:pPr>
    <w:rPr>
      <w:rFonts w:eastAsia="Times New Roman"/>
      <w:b/>
      <w:bCs/>
      <w:iCs/>
      <w:sz w:val="26"/>
    </w:rPr>
  </w:style>
  <w:style w:type="paragraph" w:customStyle="1" w:styleId="post-subtitle">
    <w:name w:val="post-subtitle"/>
    <w:basedOn w:val="Normal"/>
    <w:rsid w:val="006D0C5D"/>
    <w:pPr>
      <w:spacing w:before="100" w:beforeAutospacing="1" w:after="100" w:afterAutospacing="1"/>
    </w:pPr>
    <w:rPr>
      <w:rFonts w:eastAsia="Times New Roman"/>
    </w:rPr>
  </w:style>
  <w:style w:type="paragraph" w:customStyle="1" w:styleId="Pa0">
    <w:name w:val="Pa0"/>
    <w:basedOn w:val="Default"/>
    <w:next w:val="Default"/>
    <w:uiPriority w:val="99"/>
    <w:rsid w:val="006D0C5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6D0C5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6D0C5D"/>
    <w:pPr>
      <w:spacing w:before="100" w:beforeAutospacing="1" w:after="100" w:afterAutospacing="1"/>
    </w:pPr>
    <w:rPr>
      <w:rFonts w:eastAsia="Times New Roman"/>
    </w:rPr>
  </w:style>
  <w:style w:type="paragraph" w:customStyle="1" w:styleId="tagline1">
    <w:name w:val="tagline"/>
    <w:basedOn w:val="Normal"/>
    <w:rsid w:val="006D0C5D"/>
    <w:pPr>
      <w:spacing w:before="100" w:beforeAutospacing="1" w:after="100" w:afterAutospacing="1"/>
    </w:pPr>
    <w:rPr>
      <w:rFonts w:eastAsia="Times New Roman"/>
    </w:rPr>
  </w:style>
  <w:style w:type="paragraph" w:customStyle="1" w:styleId="Block1">
    <w:name w:val="Block1"/>
    <w:basedOn w:val="Normal"/>
    <w:next w:val="Normal"/>
    <w:uiPriority w:val="3"/>
    <w:qFormat/>
    <w:rsid w:val="006D0C5D"/>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D0C5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6D0C5D"/>
    <w:rPr>
      <w:sz w:val="10"/>
    </w:rPr>
  </w:style>
  <w:style w:type="paragraph" w:customStyle="1" w:styleId="ReallySamllText">
    <w:name w:val="ReallySamllText"/>
    <w:basedOn w:val="Normal"/>
    <w:link w:val="ReallySamllTextChar"/>
    <w:autoRedefine/>
    <w:rsid w:val="006D0C5D"/>
    <w:rPr>
      <w:rFonts w:asciiTheme="minorHAnsi" w:hAnsiTheme="minorHAnsi"/>
      <w:sz w:val="10"/>
    </w:rPr>
  </w:style>
  <w:style w:type="paragraph" w:customStyle="1" w:styleId="CardCites">
    <w:name w:val="Card Cites"/>
    <w:basedOn w:val="Normal"/>
    <w:next w:val="Normal"/>
    <w:qFormat/>
    <w:rsid w:val="006D0C5D"/>
    <w:rPr>
      <w:rFonts w:eastAsia="Times New Roman"/>
      <w:b/>
      <w:sz w:val="20"/>
    </w:rPr>
  </w:style>
  <w:style w:type="paragraph" w:customStyle="1" w:styleId="NormalWeb3">
    <w:name w:val="Normal (Web)3"/>
    <w:basedOn w:val="Normal"/>
    <w:rsid w:val="006D0C5D"/>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D0C5D"/>
    <w:pPr>
      <w:ind w:left="400"/>
    </w:pPr>
    <w:rPr>
      <w:rFonts w:eastAsia="Times New Roman"/>
    </w:rPr>
  </w:style>
  <w:style w:type="paragraph" w:customStyle="1" w:styleId="TagCiteChar2">
    <w:name w:val="Tag / Cite Char"/>
    <w:basedOn w:val="Normal"/>
    <w:rsid w:val="006D0C5D"/>
    <w:rPr>
      <w:rFonts w:eastAsia="Times New Roman"/>
      <w:b/>
      <w:color w:val="000000"/>
    </w:rPr>
  </w:style>
  <w:style w:type="paragraph" w:customStyle="1" w:styleId="PageNumber2">
    <w:name w:val="Page Number2"/>
    <w:basedOn w:val="Normal"/>
    <w:next w:val="Normal"/>
    <w:rsid w:val="006D0C5D"/>
    <w:rPr>
      <w:rFonts w:eastAsia="Times New Roman"/>
      <w:sz w:val="20"/>
    </w:rPr>
  </w:style>
  <w:style w:type="paragraph" w:customStyle="1" w:styleId="HeaderFooter">
    <w:name w:val="Header &amp; Footer"/>
    <w:rsid w:val="006D0C5D"/>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6D0C5D"/>
    <w:rPr>
      <w:rFonts w:ascii="Arial Narrow" w:eastAsia="Times New Roman" w:hAnsi="Arial Narrow"/>
      <w:color w:val="000000"/>
      <w:sz w:val="16"/>
    </w:rPr>
  </w:style>
  <w:style w:type="paragraph" w:customStyle="1" w:styleId="CardTextUnderlined">
    <w:name w:val="Card Text Underlined"/>
    <w:basedOn w:val="Normal"/>
    <w:rsid w:val="006D0C5D"/>
    <w:rPr>
      <w:rFonts w:ascii="Arial Narrow" w:eastAsia="Times New Roman" w:hAnsi="Arial Narrow"/>
      <w:u w:val="single"/>
    </w:rPr>
  </w:style>
  <w:style w:type="paragraph" w:customStyle="1" w:styleId="HeaderDebate">
    <w:name w:val="Header Debate"/>
    <w:basedOn w:val="Normal"/>
    <w:rsid w:val="006D0C5D"/>
    <w:pPr>
      <w:jc w:val="center"/>
      <w:outlineLvl w:val="0"/>
    </w:pPr>
    <w:rPr>
      <w:rFonts w:eastAsia="Times New Roman"/>
      <w:b/>
      <w:sz w:val="48"/>
      <w:u w:val="words"/>
    </w:rPr>
  </w:style>
  <w:style w:type="paragraph" w:customStyle="1" w:styleId="NormalWeb1">
    <w:name w:val="Normal (Web)1"/>
    <w:basedOn w:val="Normal"/>
    <w:rsid w:val="006D0C5D"/>
    <w:pPr>
      <w:spacing w:before="100" w:beforeAutospacing="1" w:after="100" w:afterAutospacing="1"/>
    </w:pPr>
    <w:rPr>
      <w:rFonts w:eastAsia="Times New Roman"/>
      <w:sz w:val="20"/>
      <w:szCs w:val="20"/>
    </w:rPr>
  </w:style>
  <w:style w:type="paragraph" w:customStyle="1" w:styleId="CardTagCharChar">
    <w:name w:val="Card Tag Char Char"/>
    <w:basedOn w:val="Normal"/>
    <w:rsid w:val="006D0C5D"/>
    <w:rPr>
      <w:rFonts w:eastAsia="Times New Roman"/>
      <w:b/>
    </w:rPr>
  </w:style>
  <w:style w:type="paragraph" w:customStyle="1" w:styleId="fixed">
    <w:name w:val="fixed"/>
    <w:basedOn w:val="Normal"/>
    <w:rsid w:val="006D0C5D"/>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D0C5D"/>
    <w:pPr>
      <w:spacing w:before="100" w:beforeAutospacing="1" w:after="100" w:afterAutospacing="1"/>
    </w:pPr>
    <w:rPr>
      <w:rFonts w:eastAsia="Times New Roman"/>
    </w:rPr>
  </w:style>
  <w:style w:type="paragraph" w:customStyle="1" w:styleId="ExecutiveSummarytext">
    <w:name w:val="Executive Summary text"/>
    <w:basedOn w:val="Normal"/>
    <w:next w:val="Normal"/>
    <w:rsid w:val="006D0C5D"/>
    <w:pPr>
      <w:autoSpaceDE w:val="0"/>
      <w:autoSpaceDN w:val="0"/>
      <w:adjustRightInd w:val="0"/>
    </w:pPr>
    <w:rPr>
      <w:rFonts w:ascii="Arial" w:eastAsia="Times New Roman" w:hAnsi="Arial"/>
    </w:rPr>
  </w:style>
  <w:style w:type="character" w:customStyle="1" w:styleId="NormalUnderlineChar1">
    <w:name w:val="Normal Underline Char1"/>
    <w:locked/>
    <w:rsid w:val="006D0C5D"/>
    <w:rPr>
      <w:u w:val="single"/>
    </w:rPr>
  </w:style>
  <w:style w:type="character" w:customStyle="1" w:styleId="CardUpSize-LightChar">
    <w:name w:val="CardUpSize - Light Char"/>
    <w:link w:val="CardUpSize-Light"/>
    <w:locked/>
    <w:rsid w:val="006D0C5D"/>
    <w:rPr>
      <w:rFonts w:ascii="Times New Roman" w:eastAsia="Times New Roman" w:hAnsi="Times New Roman"/>
      <w:szCs w:val="32"/>
      <w:u w:val="single"/>
    </w:rPr>
  </w:style>
  <w:style w:type="paragraph" w:customStyle="1" w:styleId="CardUpSize-Light">
    <w:name w:val="CardUpSize - Light"/>
    <w:basedOn w:val="Normal"/>
    <w:link w:val="CardUpSize-LightChar"/>
    <w:rsid w:val="006D0C5D"/>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6D0C5D"/>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D0C5D"/>
    <w:pPr>
      <w:jc w:val="both"/>
    </w:pPr>
    <w:rPr>
      <w:rFonts w:ascii="Times New Roman" w:eastAsia="Times New Roman" w:hAnsi="Times New Roman"/>
      <w:b/>
      <w:sz w:val="24"/>
      <w:szCs w:val="32"/>
      <w:u w:val="single"/>
    </w:rPr>
  </w:style>
  <w:style w:type="paragraph" w:customStyle="1" w:styleId="SmallCite">
    <w:name w:val="Small Cite"/>
    <w:basedOn w:val="Normal"/>
    <w:rsid w:val="006D0C5D"/>
    <w:rPr>
      <w:rFonts w:ascii="Verdana" w:eastAsia="Times New Roman" w:hAnsi="Verdana"/>
      <w:sz w:val="16"/>
    </w:rPr>
  </w:style>
  <w:style w:type="paragraph" w:customStyle="1" w:styleId="clearformatting">
    <w:name w:val="clear formatting"/>
    <w:basedOn w:val="Heading2"/>
    <w:rsid w:val="006D0C5D"/>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D0C5D"/>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D0C5D"/>
    <w:pPr>
      <w:spacing w:after="240" w:line="360" w:lineRule="atLeast"/>
    </w:pPr>
    <w:rPr>
      <w:rFonts w:eastAsia="Times New Roman"/>
      <w:b/>
      <w:bCs/>
      <w:sz w:val="16"/>
      <w:szCs w:val="16"/>
    </w:rPr>
  </w:style>
  <w:style w:type="paragraph" w:customStyle="1" w:styleId="PlaceholderText1">
    <w:name w:val="Placeholder Text1"/>
    <w:basedOn w:val="Normal"/>
    <w:rsid w:val="006D0C5D"/>
    <w:pPr>
      <w:keepNext/>
      <w:numPr>
        <w:numId w:val="21"/>
      </w:numPr>
      <w:outlineLvl w:val="0"/>
    </w:pPr>
    <w:rPr>
      <w:rFonts w:eastAsia="MS Gothic"/>
    </w:rPr>
  </w:style>
  <w:style w:type="character" w:customStyle="1" w:styleId="ImportantTextChar">
    <w:name w:val="Important Text Char"/>
    <w:link w:val="ImportantText"/>
    <w:locked/>
    <w:rsid w:val="006D0C5D"/>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D0C5D"/>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D0C5D"/>
    <w:rPr>
      <w:rFonts w:ascii="HNKAOE+Arial" w:hAnsi="HNKAOE+Arial"/>
    </w:rPr>
  </w:style>
  <w:style w:type="paragraph" w:customStyle="1" w:styleId="StyleBodyText11ptBlackUnderline">
    <w:name w:val="Style Body Text + 11 pt Black Underline"/>
    <w:basedOn w:val="BodyText"/>
    <w:link w:val="StyleBodyText11ptBlackUnderlineChar"/>
    <w:rsid w:val="006D0C5D"/>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6D0C5D"/>
    <w:rPr>
      <w:rFonts w:ascii="HNKAOE+Arial" w:hAnsi="HNKAOE+Arial"/>
    </w:rPr>
  </w:style>
  <w:style w:type="paragraph" w:customStyle="1" w:styleId="StyleBodyText11ptBoldBlack">
    <w:name w:val="Style Body Text + 11 pt Bold Black"/>
    <w:basedOn w:val="BodyText"/>
    <w:link w:val="StyleBodyText11ptBoldBlackChar"/>
    <w:rsid w:val="006D0C5D"/>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6D0C5D"/>
    <w:rPr>
      <w:rFonts w:ascii="Times New Roman" w:eastAsia="Malgun Gothic" w:hAnsi="Times New Roman"/>
      <w:bCs/>
    </w:rPr>
  </w:style>
  <w:style w:type="paragraph" w:customStyle="1" w:styleId="StyletinyBold">
    <w:name w:val="Style tiny + Bold"/>
    <w:basedOn w:val="tiny"/>
    <w:link w:val="StyletinyBoldChar"/>
    <w:rsid w:val="006D0C5D"/>
    <w:rPr>
      <w:rFonts w:cstheme="minorBidi"/>
      <w:bCs/>
      <w:sz w:val="24"/>
    </w:rPr>
  </w:style>
  <w:style w:type="character" w:customStyle="1" w:styleId="Heading5SizeDownChar">
    <w:name w:val="Heading 5 Size Down Char"/>
    <w:link w:val="Heading5SizeDown"/>
    <w:locked/>
    <w:rsid w:val="006D0C5D"/>
    <w:rPr>
      <w:rFonts w:ascii="Times New Roman" w:eastAsia="Times New Roman" w:hAnsi="Times New Roman"/>
      <w:szCs w:val="16"/>
    </w:rPr>
  </w:style>
  <w:style w:type="paragraph" w:customStyle="1" w:styleId="Heading5SizeDown">
    <w:name w:val="Heading 5 Size Down"/>
    <w:basedOn w:val="Normal"/>
    <w:link w:val="Heading5SizeDownChar"/>
    <w:autoRedefine/>
    <w:rsid w:val="006D0C5D"/>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6D0C5D"/>
    <w:rPr>
      <w:rFonts w:ascii="Times New Roman" w:eastAsia="Times New Roman" w:hAnsi="Times New Roman" w:cs="Arial"/>
      <w:b/>
      <w:szCs w:val="44"/>
    </w:rPr>
  </w:style>
  <w:style w:type="paragraph" w:customStyle="1" w:styleId="Normal2Bold">
    <w:name w:val="Normal2 + Bold"/>
    <w:basedOn w:val="Normal"/>
    <w:link w:val="Normal2BoldChar"/>
    <w:rsid w:val="006D0C5D"/>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6D0C5D"/>
    <w:rPr>
      <w:rFonts w:ascii="Times New Roman" w:eastAsia="Times New Roman" w:hAnsi="Times New Roman"/>
      <w:lang w:eastAsia="ar-SA"/>
    </w:rPr>
  </w:style>
  <w:style w:type="paragraph" w:customStyle="1" w:styleId="ListContents">
    <w:name w:val="List Contents"/>
    <w:basedOn w:val="Normal"/>
    <w:link w:val="ListContentsChar"/>
    <w:rsid w:val="006D0C5D"/>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D0C5D"/>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D0C5D"/>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6D0C5D"/>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6D0C5D"/>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6D0C5D"/>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6D0C5D"/>
    <w:rPr>
      <w:rFonts w:ascii="Arial" w:eastAsia="Times New Roman" w:hAnsi="Arial"/>
      <w:sz w:val="12"/>
    </w:rPr>
  </w:style>
  <w:style w:type="paragraph" w:customStyle="1" w:styleId="Unimportant">
    <w:name w:val="Unimportant"/>
    <w:basedOn w:val="Normal"/>
    <w:link w:val="UnimportantCharChar"/>
    <w:rsid w:val="006D0C5D"/>
    <w:pPr>
      <w:jc w:val="both"/>
    </w:pPr>
    <w:rPr>
      <w:rFonts w:ascii="Arial" w:eastAsia="Times New Roman" w:hAnsi="Arial"/>
      <w:sz w:val="12"/>
    </w:rPr>
  </w:style>
  <w:style w:type="character" w:customStyle="1" w:styleId="TagCiteChar3">
    <w:name w:val="Tag &amp; Cite Char"/>
    <w:link w:val="TagCite2"/>
    <w:locked/>
    <w:rsid w:val="006D0C5D"/>
    <w:rPr>
      <w:rFonts w:ascii="Arial" w:eastAsia="Times New Roman" w:hAnsi="Arial"/>
      <w:b/>
    </w:rPr>
  </w:style>
  <w:style w:type="paragraph" w:customStyle="1" w:styleId="TagCite2">
    <w:name w:val="Tag &amp; Cite"/>
    <w:basedOn w:val="Normal"/>
    <w:link w:val="TagCiteChar3"/>
    <w:rsid w:val="006D0C5D"/>
    <w:pPr>
      <w:jc w:val="both"/>
    </w:pPr>
    <w:rPr>
      <w:rFonts w:ascii="Arial" w:eastAsia="Times New Roman" w:hAnsi="Arial"/>
      <w:b/>
      <w:sz w:val="24"/>
    </w:rPr>
  </w:style>
  <w:style w:type="character" w:customStyle="1" w:styleId="HighlightedTextChar">
    <w:name w:val="Highlighted Text Char"/>
    <w:link w:val="HighlightedText"/>
    <w:locked/>
    <w:rsid w:val="006D0C5D"/>
    <w:rPr>
      <w:rFonts w:ascii="Arial" w:eastAsia="Times New Roman" w:hAnsi="Arial"/>
      <w:b/>
      <w:u w:val="thick"/>
    </w:rPr>
  </w:style>
  <w:style w:type="paragraph" w:customStyle="1" w:styleId="HighlightedText">
    <w:name w:val="Highlighted Text"/>
    <w:basedOn w:val="Normal"/>
    <w:link w:val="HighlightedTextChar"/>
    <w:rsid w:val="006D0C5D"/>
    <w:pPr>
      <w:jc w:val="both"/>
    </w:pPr>
    <w:rPr>
      <w:rFonts w:ascii="Arial" w:eastAsia="Times New Roman" w:hAnsi="Arial"/>
      <w:b/>
      <w:sz w:val="24"/>
      <w:u w:val="thick"/>
    </w:rPr>
  </w:style>
  <w:style w:type="paragraph" w:customStyle="1" w:styleId="StyleHeading1Justified">
    <w:name w:val="Style Heading 1 + Justified"/>
    <w:basedOn w:val="Normal"/>
    <w:next w:val="Normal"/>
    <w:rsid w:val="006D0C5D"/>
    <w:rPr>
      <w:rFonts w:ascii="Arial" w:eastAsia="Times New Roman" w:hAnsi="Arial"/>
      <w:sz w:val="20"/>
      <w:szCs w:val="20"/>
    </w:rPr>
  </w:style>
  <w:style w:type="paragraph" w:customStyle="1" w:styleId="textunderline0">
    <w:name w:val="text underline"/>
    <w:basedOn w:val="Normal"/>
    <w:link w:val="textunderlineChar0"/>
    <w:autoRedefine/>
    <w:rsid w:val="006D0C5D"/>
    <w:rPr>
      <w:rFonts w:asciiTheme="minorHAnsi" w:hAnsiTheme="minorHAnsi"/>
      <w:sz w:val="24"/>
      <w:u w:val="thick"/>
    </w:rPr>
  </w:style>
  <w:style w:type="character" w:customStyle="1" w:styleId="DebateTagChar">
    <w:name w:val="Debate Tag Char"/>
    <w:link w:val="DebateTag"/>
    <w:locked/>
    <w:rsid w:val="006D0C5D"/>
    <w:rPr>
      <w:rFonts w:ascii="Garamond" w:hAnsi="Garamond"/>
      <w:b/>
    </w:rPr>
  </w:style>
  <w:style w:type="paragraph" w:customStyle="1" w:styleId="DebateTag">
    <w:name w:val="Debate Tag"/>
    <w:basedOn w:val="Normal"/>
    <w:link w:val="DebateTagChar"/>
    <w:autoRedefine/>
    <w:rsid w:val="006D0C5D"/>
    <w:pPr>
      <w:tabs>
        <w:tab w:val="left" w:pos="270"/>
      </w:tabs>
    </w:pPr>
    <w:rPr>
      <w:rFonts w:ascii="Garamond" w:hAnsi="Garamond"/>
      <w:b/>
      <w:sz w:val="24"/>
    </w:rPr>
  </w:style>
  <w:style w:type="paragraph" w:customStyle="1" w:styleId="DebateCite">
    <w:name w:val="Debate Cite"/>
    <w:basedOn w:val="Normal"/>
    <w:autoRedefine/>
    <w:rsid w:val="006D0C5D"/>
    <w:pPr>
      <w:tabs>
        <w:tab w:val="left" w:pos="270"/>
      </w:tabs>
    </w:pPr>
    <w:rPr>
      <w:rFonts w:eastAsia="Times New Roman"/>
      <w:sz w:val="20"/>
    </w:rPr>
  </w:style>
  <w:style w:type="paragraph" w:customStyle="1" w:styleId="BlockTitle10">
    <w:name w:val="Block Title #1"/>
    <w:basedOn w:val="Heading1"/>
    <w:rsid w:val="006D0C5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6D0C5D"/>
    <w:pPr>
      <w:widowControl w:val="0"/>
      <w:suppressAutoHyphens/>
    </w:pPr>
    <w:rPr>
      <w:rFonts w:ascii="Courier New" w:eastAsia="Courier New" w:hAnsi="Courier New"/>
      <w:sz w:val="20"/>
      <w:szCs w:val="20"/>
    </w:rPr>
  </w:style>
  <w:style w:type="paragraph" w:customStyle="1" w:styleId="MaggieTag">
    <w:name w:val="MaggieTag"/>
    <w:basedOn w:val="Heading2"/>
    <w:rsid w:val="006D0C5D"/>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D0C5D"/>
    <w:rPr>
      <w:rFonts w:ascii="Times New Roman" w:eastAsia="Times New Roman" w:hAnsi="Times New Roman"/>
    </w:rPr>
  </w:style>
  <w:style w:type="paragraph" w:customStyle="1" w:styleId="Heading4Cite">
    <w:name w:val="Heading 4 Cite"/>
    <w:basedOn w:val="Normal"/>
    <w:link w:val="Heading4CiteChar"/>
    <w:autoRedefine/>
    <w:rsid w:val="006D0C5D"/>
    <w:rPr>
      <w:rFonts w:ascii="Times New Roman" w:eastAsia="Times New Roman" w:hAnsi="Times New Roman"/>
      <w:sz w:val="24"/>
    </w:rPr>
  </w:style>
  <w:style w:type="paragraph" w:customStyle="1" w:styleId="4">
    <w:name w:val="4"/>
    <w:basedOn w:val="Normal"/>
    <w:rsid w:val="006D0C5D"/>
    <w:rPr>
      <w:rFonts w:eastAsia="Times New Roman"/>
      <w:sz w:val="20"/>
    </w:rPr>
  </w:style>
  <w:style w:type="character" w:customStyle="1" w:styleId="UnunderlinedTextChar">
    <w:name w:val="Ununderlined Text Char"/>
    <w:link w:val="UnunderlinedText"/>
    <w:locked/>
    <w:rsid w:val="006D0C5D"/>
    <w:rPr>
      <w:rFonts w:eastAsia="Times New Roman"/>
      <w:bCs/>
      <w:sz w:val="12"/>
    </w:rPr>
  </w:style>
  <w:style w:type="paragraph" w:customStyle="1" w:styleId="UnunderlinedText">
    <w:name w:val="Ununderlined Text"/>
    <w:basedOn w:val="Normal"/>
    <w:link w:val="UnunderlinedTextChar"/>
    <w:autoRedefine/>
    <w:rsid w:val="006D0C5D"/>
    <w:pPr>
      <w:spacing w:after="200" w:line="276" w:lineRule="auto"/>
    </w:pPr>
    <w:rPr>
      <w:rFonts w:asciiTheme="minorHAnsi" w:eastAsia="Times New Roman" w:hAnsiTheme="minorHAnsi"/>
      <w:bCs/>
      <w:sz w:val="12"/>
    </w:rPr>
  </w:style>
  <w:style w:type="paragraph" w:customStyle="1" w:styleId="card2">
    <w:name w:val="%card"/>
    <w:basedOn w:val="Normal"/>
    <w:autoRedefine/>
    <w:rsid w:val="006D0C5D"/>
    <w:pPr>
      <w:spacing w:after="200" w:line="276" w:lineRule="auto"/>
      <w:ind w:left="288" w:right="288"/>
    </w:pPr>
    <w:rPr>
      <w:rFonts w:eastAsia="Times New Roman"/>
      <w:bCs/>
    </w:rPr>
  </w:style>
  <w:style w:type="paragraph" w:customStyle="1" w:styleId="BlockTitle4">
    <w:name w:val="%Block Title"/>
    <w:basedOn w:val="Heading1"/>
    <w:rsid w:val="006D0C5D"/>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6D0C5D"/>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6D0C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6D0C5D"/>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6D0C5D"/>
    <w:rPr>
      <w:rFonts w:ascii="Century Gothic" w:eastAsia="Cambria" w:hAnsi="Century Gothic"/>
      <w:u w:val="thick"/>
    </w:rPr>
  </w:style>
  <w:style w:type="paragraph" w:customStyle="1" w:styleId="Card-Underline0">
    <w:name w:val="Card-Underline"/>
    <w:basedOn w:val="Normal"/>
    <w:link w:val="Card-UnderlineChar"/>
    <w:qFormat/>
    <w:rsid w:val="006D0C5D"/>
    <w:rPr>
      <w:rFonts w:ascii="Century Gothic" w:eastAsia="Cambria" w:hAnsi="Century Gothic"/>
      <w:sz w:val="24"/>
      <w:u w:val="thick"/>
    </w:rPr>
  </w:style>
  <w:style w:type="paragraph" w:customStyle="1" w:styleId="PageNumber3">
    <w:name w:val="Page Number3"/>
    <w:basedOn w:val="Normal"/>
    <w:next w:val="Normal"/>
    <w:rsid w:val="006D0C5D"/>
    <w:rPr>
      <w:rFonts w:eastAsia="Times New Roman"/>
      <w:sz w:val="20"/>
    </w:rPr>
  </w:style>
  <w:style w:type="paragraph" w:customStyle="1" w:styleId="PageNumber4">
    <w:name w:val="Page Number4"/>
    <w:basedOn w:val="Normal"/>
    <w:next w:val="Normal"/>
    <w:rsid w:val="006D0C5D"/>
    <w:rPr>
      <w:rFonts w:eastAsia="Times New Roman"/>
      <w:sz w:val="20"/>
    </w:rPr>
  </w:style>
  <w:style w:type="paragraph" w:customStyle="1" w:styleId="PageNumber5">
    <w:name w:val="Page Number5"/>
    <w:basedOn w:val="Normal"/>
    <w:next w:val="Normal"/>
    <w:rsid w:val="006D0C5D"/>
    <w:rPr>
      <w:rFonts w:eastAsia="Times New Roman"/>
      <w:sz w:val="20"/>
    </w:rPr>
  </w:style>
  <w:style w:type="paragraph" w:customStyle="1" w:styleId="smalltext1">
    <w:name w:val="small text1"/>
    <w:basedOn w:val="Normal"/>
    <w:next w:val="Normal"/>
    <w:uiPriority w:val="4"/>
    <w:qFormat/>
    <w:rsid w:val="006D0C5D"/>
    <w:pPr>
      <w:keepNext/>
      <w:keepLines/>
      <w:spacing w:before="200"/>
      <w:outlineLvl w:val="3"/>
    </w:pPr>
    <w:rPr>
      <w:rFonts w:eastAsia="Times New Roman"/>
      <w:b/>
      <w:bCs/>
      <w:iCs/>
      <w:sz w:val="26"/>
    </w:rPr>
  </w:style>
  <w:style w:type="character" w:customStyle="1" w:styleId="CircleChar">
    <w:name w:val="Circle Char"/>
    <w:link w:val="Circle"/>
    <w:locked/>
    <w:rsid w:val="006D0C5D"/>
    <w:rPr>
      <w:rFonts w:ascii="Times New Roman" w:eastAsia="Times New Roman" w:hAnsi="Times New Roman"/>
      <w:b/>
      <w:u w:val="words"/>
    </w:rPr>
  </w:style>
  <w:style w:type="paragraph" w:customStyle="1" w:styleId="Circle">
    <w:name w:val="Circle"/>
    <w:basedOn w:val="Normal"/>
    <w:link w:val="CircleChar"/>
    <w:rsid w:val="006D0C5D"/>
    <w:rPr>
      <w:rFonts w:ascii="Times New Roman" w:eastAsia="Times New Roman" w:hAnsi="Times New Roman"/>
      <w:b/>
      <w:sz w:val="24"/>
      <w:u w:val="words"/>
    </w:rPr>
  </w:style>
  <w:style w:type="paragraph" w:customStyle="1" w:styleId="PageNumber6">
    <w:name w:val="Page Number6"/>
    <w:basedOn w:val="Normal"/>
    <w:next w:val="Normal"/>
    <w:rsid w:val="006D0C5D"/>
    <w:rPr>
      <w:rFonts w:eastAsia="Times New Roman"/>
      <w:sz w:val="20"/>
    </w:rPr>
  </w:style>
  <w:style w:type="paragraph" w:customStyle="1" w:styleId="user">
    <w:name w:val="user"/>
    <w:basedOn w:val="Normal"/>
    <w:rsid w:val="006D0C5D"/>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6D0C5D"/>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6D0C5D"/>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6D0C5D"/>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6D0C5D"/>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D0C5D"/>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D0C5D"/>
    <w:rPr>
      <w:rFonts w:eastAsia="Times New Roman"/>
      <w:sz w:val="20"/>
    </w:rPr>
  </w:style>
  <w:style w:type="paragraph" w:customStyle="1" w:styleId="DebateTag0">
    <w:name w:val="DebateTag"/>
    <w:basedOn w:val="Normal"/>
    <w:qFormat/>
    <w:rsid w:val="006D0C5D"/>
    <w:rPr>
      <w:b/>
    </w:rPr>
  </w:style>
  <w:style w:type="paragraph" w:customStyle="1" w:styleId="date-comments">
    <w:name w:val="date-comments"/>
    <w:basedOn w:val="Normal"/>
    <w:uiPriority w:val="99"/>
    <w:rsid w:val="006D0C5D"/>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6D0C5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6D0C5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6D0C5D"/>
    <w:rPr>
      <w:rFonts w:ascii="Garamond" w:eastAsia="Calibri" w:hAnsi="Garamond" w:hint="default"/>
      <w:sz w:val="16"/>
      <w:szCs w:val="22"/>
    </w:rPr>
  </w:style>
  <w:style w:type="character" w:customStyle="1" w:styleId="message-item">
    <w:name w:val="message-item"/>
    <w:rsid w:val="006D0C5D"/>
  </w:style>
  <w:style w:type="character" w:customStyle="1" w:styleId="lightheader">
    <w:name w:val="lightheader"/>
    <w:rsid w:val="006D0C5D"/>
  </w:style>
  <w:style w:type="character" w:customStyle="1" w:styleId="datestamp">
    <w:name w:val="datestamp"/>
    <w:rsid w:val="006D0C5D"/>
  </w:style>
  <w:style w:type="character" w:customStyle="1" w:styleId="i">
    <w:name w:val="i"/>
    <w:uiPriority w:val="99"/>
    <w:rsid w:val="006D0C5D"/>
  </w:style>
  <w:style w:type="character" w:customStyle="1" w:styleId="forenames">
    <w:name w:val="forenames"/>
    <w:rsid w:val="006D0C5D"/>
  </w:style>
  <w:style w:type="character" w:customStyle="1" w:styleId="surname">
    <w:name w:val="surname"/>
    <w:rsid w:val="006D0C5D"/>
  </w:style>
  <w:style w:type="character" w:customStyle="1" w:styleId="medium-font">
    <w:name w:val="medium-font"/>
    <w:rsid w:val="006D0C5D"/>
  </w:style>
  <w:style w:type="character" w:customStyle="1" w:styleId="title-link-wrapper">
    <w:name w:val="title-link-wrapper"/>
    <w:rsid w:val="006D0C5D"/>
  </w:style>
  <w:style w:type="character" w:customStyle="1" w:styleId="refpreview">
    <w:name w:val="refpreview"/>
    <w:rsid w:val="006D0C5D"/>
  </w:style>
  <w:style w:type="character" w:customStyle="1" w:styleId="loose1">
    <w:name w:val="loose1"/>
    <w:rsid w:val="006D0C5D"/>
  </w:style>
  <w:style w:type="character" w:customStyle="1" w:styleId="email">
    <w:name w:val="email"/>
    <w:rsid w:val="006D0C5D"/>
  </w:style>
  <w:style w:type="character" w:customStyle="1" w:styleId="gsa">
    <w:name w:val="gs_a"/>
    <w:rsid w:val="006D0C5D"/>
  </w:style>
  <w:style w:type="character" w:customStyle="1" w:styleId="goohl1">
    <w:name w:val="goohl1"/>
    <w:rsid w:val="006D0C5D"/>
  </w:style>
  <w:style w:type="character" w:customStyle="1" w:styleId="mainarttitle">
    <w:name w:val="mainarttitle"/>
    <w:rsid w:val="006D0C5D"/>
  </w:style>
  <w:style w:type="character" w:customStyle="1" w:styleId="mainartauthor">
    <w:name w:val="mainartauthor"/>
    <w:rsid w:val="006D0C5D"/>
  </w:style>
  <w:style w:type="character" w:customStyle="1" w:styleId="mainartdate">
    <w:name w:val="mainartdate"/>
    <w:rsid w:val="006D0C5D"/>
  </w:style>
  <w:style w:type="character" w:customStyle="1" w:styleId="gsggs">
    <w:name w:val="gs_ggs"/>
    <w:rsid w:val="006D0C5D"/>
  </w:style>
  <w:style w:type="character" w:customStyle="1" w:styleId="ahead">
    <w:name w:val="a_head"/>
    <w:rsid w:val="006D0C5D"/>
  </w:style>
  <w:style w:type="character" w:customStyle="1" w:styleId="articleauthor">
    <w:name w:val="articleauthor"/>
    <w:rsid w:val="006D0C5D"/>
  </w:style>
  <w:style w:type="character" w:customStyle="1" w:styleId="footnote">
    <w:name w:val="footnote"/>
    <w:rsid w:val="006D0C5D"/>
  </w:style>
  <w:style w:type="character" w:customStyle="1" w:styleId="docbody">
    <w:name w:val="docbody"/>
    <w:rsid w:val="006D0C5D"/>
  </w:style>
  <w:style w:type="character" w:customStyle="1" w:styleId="superscript">
    <w:name w:val="superscript"/>
    <w:rsid w:val="006D0C5D"/>
  </w:style>
  <w:style w:type="character" w:customStyle="1" w:styleId="citeChar2">
    <w:name w:val="cite Char"/>
    <w:locked/>
    <w:rsid w:val="006D0C5D"/>
    <w:rPr>
      <w:b/>
      <w:bCs w:val="0"/>
      <w:u w:val="single"/>
    </w:rPr>
  </w:style>
  <w:style w:type="character" w:customStyle="1" w:styleId="StyleUnderlineChar">
    <w:name w:val="Style Underline Char"/>
    <w:locked/>
    <w:rsid w:val="006D0C5D"/>
    <w:rPr>
      <w:u w:val="single"/>
    </w:rPr>
  </w:style>
  <w:style w:type="character" w:customStyle="1" w:styleId="CitesCharChar">
    <w:name w:val="Cites Char Char"/>
    <w:locked/>
    <w:rsid w:val="006D0C5D"/>
    <w:rPr>
      <w:b/>
      <w:bCs/>
    </w:rPr>
  </w:style>
  <w:style w:type="character" w:customStyle="1" w:styleId="bwxsm">
    <w:name w:val="b w xsm"/>
    <w:rsid w:val="006D0C5D"/>
  </w:style>
  <w:style w:type="character" w:customStyle="1" w:styleId="fstd">
    <w:name w:val="f std"/>
    <w:rsid w:val="006D0C5D"/>
  </w:style>
  <w:style w:type="character" w:customStyle="1" w:styleId="gl">
    <w:name w:val="gl"/>
    <w:rsid w:val="006D0C5D"/>
  </w:style>
  <w:style w:type="character" w:customStyle="1" w:styleId="heading2char2charchar1">
    <w:name w:val="heading2char2charchar1"/>
    <w:rsid w:val="006D0C5D"/>
  </w:style>
  <w:style w:type="character" w:customStyle="1" w:styleId="charchar60">
    <w:name w:val="charchar6"/>
    <w:rsid w:val="006D0C5D"/>
  </w:style>
  <w:style w:type="character" w:customStyle="1" w:styleId="bio1">
    <w:name w:val="bio1"/>
    <w:rsid w:val="006D0C5D"/>
    <w:rPr>
      <w:rFonts w:ascii="Arial" w:hAnsi="Arial" w:cs="Arial" w:hint="default"/>
      <w:i/>
      <w:iCs/>
      <w:color w:val="000000"/>
      <w:sz w:val="20"/>
      <w:szCs w:val="20"/>
    </w:rPr>
  </w:style>
  <w:style w:type="character" w:customStyle="1" w:styleId="cardCharCharCharCharCharChar">
    <w:name w:val="card Char Char Char Char Char Char"/>
    <w:rsid w:val="006D0C5D"/>
    <w:rPr>
      <w:sz w:val="24"/>
      <w:szCs w:val="24"/>
      <w:lang w:val="en-US" w:eastAsia="en-US" w:bidi="ar-SA"/>
    </w:rPr>
  </w:style>
  <w:style w:type="character" w:customStyle="1" w:styleId="Style24ptBoldUnderlineCenteredCharChar">
    <w:name w:val="Style 24 pt Bold Underline Centered Char Char"/>
    <w:rsid w:val="006D0C5D"/>
    <w:rPr>
      <w:b/>
      <w:bCs/>
      <w:sz w:val="48"/>
      <w:szCs w:val="24"/>
      <w:u w:val="single"/>
      <w:lang w:val="en-US" w:eastAsia="en-US" w:bidi="ar-SA"/>
    </w:rPr>
  </w:style>
  <w:style w:type="character" w:customStyle="1" w:styleId="TagCiteCharChar0">
    <w:name w:val="Tag / Cite Char Char"/>
    <w:rsid w:val="006D0C5D"/>
    <w:rPr>
      <w:b/>
      <w:bCs w:val="0"/>
      <w:color w:val="000000"/>
      <w:sz w:val="24"/>
      <w:szCs w:val="24"/>
      <w:lang w:val="en-US" w:eastAsia="en-US" w:bidi="ar-SA"/>
    </w:rPr>
  </w:style>
  <w:style w:type="character" w:customStyle="1" w:styleId="CardTextUnderlinedCharChar">
    <w:name w:val="Card Text Underlined Char Char"/>
    <w:rsid w:val="006D0C5D"/>
    <w:rPr>
      <w:rFonts w:ascii="Arial Narrow" w:hAnsi="Arial Narrow" w:hint="default"/>
      <w:szCs w:val="24"/>
      <w:u w:val="single"/>
      <w:lang w:val="en-US" w:eastAsia="en-US" w:bidi="ar-SA"/>
    </w:rPr>
  </w:style>
  <w:style w:type="character" w:customStyle="1" w:styleId="CardTagCharCharChar">
    <w:name w:val="Card Tag Char Char Char"/>
    <w:rsid w:val="006D0C5D"/>
    <w:rPr>
      <w:b/>
      <w:bCs w:val="0"/>
      <w:sz w:val="24"/>
      <w:szCs w:val="24"/>
      <w:lang w:val="en-US" w:eastAsia="en-US" w:bidi="ar-SA"/>
    </w:rPr>
  </w:style>
  <w:style w:type="character" w:customStyle="1" w:styleId="mainbody">
    <w:name w:val="mainbody"/>
    <w:rsid w:val="006D0C5D"/>
  </w:style>
  <w:style w:type="character" w:customStyle="1" w:styleId="UnderlineStyleChar2">
    <w:name w:val="Underline Style Char2"/>
    <w:rsid w:val="006D0C5D"/>
    <w:rPr>
      <w:rFonts w:ascii="Garamond" w:hAnsi="Garamond" w:hint="default"/>
      <w:sz w:val="22"/>
      <w:szCs w:val="24"/>
      <w:u w:val="single"/>
      <w:lang w:val="en-US" w:eastAsia="en-US" w:bidi="ar-SA"/>
    </w:rPr>
  </w:style>
  <w:style w:type="character" w:customStyle="1" w:styleId="Style1Char2">
    <w:name w:val="Style1 Char2"/>
    <w:rsid w:val="006D0C5D"/>
    <w:rPr>
      <w:szCs w:val="24"/>
    </w:rPr>
  </w:style>
  <w:style w:type="character" w:customStyle="1" w:styleId="t13">
    <w:name w:val="t13"/>
    <w:rsid w:val="006D0C5D"/>
  </w:style>
  <w:style w:type="character" w:customStyle="1" w:styleId="lead">
    <w:name w:val="lead"/>
    <w:rsid w:val="006D0C5D"/>
  </w:style>
  <w:style w:type="paragraph" w:customStyle="1" w:styleId="CardDownx1">
    <w:name w:val="CardDown x1"/>
    <w:basedOn w:val="Normal"/>
    <w:link w:val="CardDownx1Char"/>
    <w:rsid w:val="006D0C5D"/>
  </w:style>
  <w:style w:type="character" w:customStyle="1" w:styleId="CardDownx1Char">
    <w:name w:val="CardDown x1 Char"/>
    <w:link w:val="CardDownx1"/>
    <w:locked/>
    <w:rsid w:val="006D0C5D"/>
    <w:rPr>
      <w:rFonts w:ascii="Calibri" w:hAnsi="Calibri"/>
      <w:sz w:val="22"/>
    </w:rPr>
  </w:style>
  <w:style w:type="character" w:customStyle="1" w:styleId="CharChar17">
    <w:name w:val="Char Char17"/>
    <w:locked/>
    <w:rsid w:val="006D0C5D"/>
    <w:rPr>
      <w:rFonts w:ascii="Arial" w:hAnsi="Arial" w:cs="Arial" w:hint="default"/>
      <w:b/>
      <w:bCs/>
      <w:sz w:val="26"/>
      <w:szCs w:val="26"/>
    </w:rPr>
  </w:style>
  <w:style w:type="character" w:customStyle="1" w:styleId="address">
    <w:name w:val="address"/>
    <w:rsid w:val="006D0C5D"/>
  </w:style>
  <w:style w:type="character" w:customStyle="1" w:styleId="ilspan">
    <w:name w:val="il_span"/>
    <w:rsid w:val="006D0C5D"/>
  </w:style>
  <w:style w:type="character" w:customStyle="1" w:styleId="articletitle1">
    <w:name w:val="articletitle1"/>
    <w:rsid w:val="006D0C5D"/>
    <w:rPr>
      <w:rFonts w:ascii="Times New Roman" w:hAnsi="Times New Roman" w:cs="Times New Roman" w:hint="default"/>
      <w:b/>
      <w:bCs/>
      <w:sz w:val="36"/>
      <w:szCs w:val="36"/>
    </w:rPr>
  </w:style>
  <w:style w:type="character" w:customStyle="1" w:styleId="leftidx1">
    <w:name w:val="leftidx1"/>
    <w:rsid w:val="006D0C5D"/>
    <w:rPr>
      <w:rFonts w:ascii="Verdana" w:hAnsi="Verdana" w:hint="default"/>
      <w:sz w:val="22"/>
      <w:szCs w:val="22"/>
    </w:rPr>
  </w:style>
  <w:style w:type="character" w:customStyle="1" w:styleId="blue1">
    <w:name w:val="blue1"/>
    <w:rsid w:val="006D0C5D"/>
    <w:rPr>
      <w:color w:val="0000FF"/>
    </w:rPr>
  </w:style>
  <w:style w:type="character" w:customStyle="1" w:styleId="author-link1">
    <w:name w:val="author-link1"/>
    <w:rsid w:val="006D0C5D"/>
    <w:rPr>
      <w:b w:val="0"/>
      <w:bCs w:val="0"/>
    </w:rPr>
  </w:style>
  <w:style w:type="character" w:customStyle="1" w:styleId="black1">
    <w:name w:val="black1"/>
    <w:rsid w:val="006D0C5D"/>
    <w:rPr>
      <w:color w:val="000000"/>
    </w:rPr>
  </w:style>
  <w:style w:type="character" w:customStyle="1" w:styleId="StyleunderlinedCharBold">
    <w:name w:val="Style underlined Char + Bold"/>
    <w:rsid w:val="006D0C5D"/>
    <w:rPr>
      <w:rFonts w:ascii="Times New Roman" w:hAnsi="Times New Roman" w:cs="Times New Roman" w:hint="default"/>
      <w:b/>
      <w:bCs/>
      <w:sz w:val="21"/>
      <w:szCs w:val="24"/>
      <w:u w:val="single"/>
    </w:rPr>
  </w:style>
  <w:style w:type="character" w:customStyle="1" w:styleId="ThickUnderlineCharChar">
    <w:name w:val="Thick Underline Char Char"/>
    <w:rsid w:val="006D0C5D"/>
    <w:rPr>
      <w:rFonts w:ascii="Calibri" w:eastAsia="Calibri" w:hAnsi="Calibri" w:hint="default"/>
    </w:rPr>
  </w:style>
  <w:style w:type="character" w:customStyle="1" w:styleId="CardUnderline">
    <w:name w:val="Card Underline"/>
    <w:rsid w:val="006D0C5D"/>
    <w:rPr>
      <w:rFonts w:ascii="Times New Roman" w:hAnsi="Times New Roman" w:cs="Times New Roman" w:hint="default"/>
      <w:sz w:val="20"/>
      <w:u w:val="single"/>
    </w:rPr>
  </w:style>
  <w:style w:type="character" w:customStyle="1" w:styleId="lingoregion">
    <w:name w:val="lingo_region"/>
    <w:rsid w:val="006D0C5D"/>
  </w:style>
  <w:style w:type="character" w:customStyle="1" w:styleId="cite0">
    <w:name w:val="%cite"/>
    <w:rsid w:val="006D0C5D"/>
    <w:rPr>
      <w:rFonts w:ascii="Times New Roman" w:hAnsi="Times New Roman" w:cs="Times New Roman" w:hint="default"/>
      <w:b/>
      <w:bCs w:val="0"/>
      <w:sz w:val="24"/>
    </w:rPr>
  </w:style>
  <w:style w:type="character" w:customStyle="1" w:styleId="Emphasis21">
    <w:name w:val="%Emphasis2"/>
    <w:rsid w:val="006D0C5D"/>
    <w:rPr>
      <w:rFonts w:ascii="Cooper Black" w:hAnsi="Cooper Black" w:hint="default"/>
      <w:iCs/>
      <w:u w:val="single"/>
    </w:rPr>
  </w:style>
  <w:style w:type="character" w:customStyle="1" w:styleId="bodycontentlink">
    <w:name w:val="bodycontentlink"/>
    <w:rsid w:val="006D0C5D"/>
  </w:style>
  <w:style w:type="character" w:customStyle="1" w:styleId="AAAcite">
    <w:name w:val="AAAcite"/>
    <w:rsid w:val="006D0C5D"/>
    <w:rPr>
      <w:rFonts w:ascii="Times New Roman" w:hAnsi="Times New Roman" w:cs="Times New Roman" w:hint="default"/>
      <w:b/>
      <w:bCs w:val="0"/>
      <w:sz w:val="24"/>
    </w:rPr>
  </w:style>
  <w:style w:type="character" w:customStyle="1" w:styleId="tmplheaderlink">
    <w:name w:val="tmplheaderlink"/>
    <w:rsid w:val="006D0C5D"/>
    <w:rPr>
      <w:rFonts w:ascii="Times New Roman" w:hAnsi="Times New Roman" w:cs="Times New Roman" w:hint="default"/>
    </w:rPr>
  </w:style>
  <w:style w:type="character" w:customStyle="1" w:styleId="UnderlinedEvidenceCharChar">
    <w:name w:val="Underlined Evidence Char Char"/>
    <w:rsid w:val="006D0C5D"/>
    <w:rPr>
      <w:rFonts w:ascii="Verdana" w:hAnsi="Verdana" w:hint="default"/>
      <w:sz w:val="21"/>
      <w:szCs w:val="21"/>
      <w:u w:val="thick"/>
      <w:lang w:val="en-US" w:eastAsia="en-US" w:bidi="ar-SA"/>
    </w:rPr>
  </w:style>
  <w:style w:type="character" w:customStyle="1" w:styleId="role">
    <w:name w:val="role"/>
    <w:rsid w:val="006D0C5D"/>
  </w:style>
  <w:style w:type="character" w:customStyle="1" w:styleId="pagination">
    <w:name w:val="pagination"/>
    <w:rsid w:val="006D0C5D"/>
  </w:style>
  <w:style w:type="character" w:customStyle="1" w:styleId="doi">
    <w:name w:val="doi"/>
    <w:rsid w:val="006D0C5D"/>
  </w:style>
  <w:style w:type="character" w:customStyle="1" w:styleId="bodycontents">
    <w:name w:val="bodycontents"/>
    <w:rsid w:val="006D0C5D"/>
  </w:style>
  <w:style w:type="character" w:customStyle="1" w:styleId="comma">
    <w:name w:val="comma"/>
    <w:rsid w:val="006D0C5D"/>
  </w:style>
  <w:style w:type="character" w:customStyle="1" w:styleId="pad5right">
    <w:name w:val="pad5right"/>
    <w:rsid w:val="006D0C5D"/>
  </w:style>
  <w:style w:type="character" w:customStyle="1" w:styleId="entry-date">
    <w:name w:val="entry-date"/>
    <w:rsid w:val="006D0C5D"/>
  </w:style>
  <w:style w:type="character" w:customStyle="1" w:styleId="desc">
    <w:name w:val="desc"/>
    <w:rsid w:val="006D0C5D"/>
  </w:style>
  <w:style w:type="character" w:customStyle="1" w:styleId="divider">
    <w:name w:val="divider"/>
    <w:rsid w:val="006D0C5D"/>
  </w:style>
  <w:style w:type="character" w:customStyle="1" w:styleId="blogdate">
    <w:name w:val="blogdate"/>
    <w:rsid w:val="006D0C5D"/>
  </w:style>
  <w:style w:type="character" w:customStyle="1" w:styleId="ticker">
    <w:name w:val="ticker"/>
    <w:rsid w:val="006D0C5D"/>
  </w:style>
  <w:style w:type="character" w:customStyle="1" w:styleId="posted">
    <w:name w:val="posted"/>
    <w:rsid w:val="006D0C5D"/>
  </w:style>
  <w:style w:type="character" w:customStyle="1" w:styleId="time">
    <w:name w:val="time"/>
    <w:rsid w:val="006D0C5D"/>
  </w:style>
  <w:style w:type="character" w:customStyle="1" w:styleId="dot">
    <w:name w:val="dot"/>
    <w:rsid w:val="006D0C5D"/>
  </w:style>
  <w:style w:type="character" w:customStyle="1" w:styleId="hn-date">
    <w:name w:val="hn-date"/>
    <w:rsid w:val="006D0C5D"/>
  </w:style>
  <w:style w:type="character" w:customStyle="1" w:styleId="location">
    <w:name w:val="location"/>
    <w:rsid w:val="006D0C5D"/>
  </w:style>
  <w:style w:type="character" w:customStyle="1" w:styleId="arial11">
    <w:name w:val="arial_11"/>
    <w:rsid w:val="006D0C5D"/>
  </w:style>
  <w:style w:type="character" w:customStyle="1" w:styleId="dropcap-letter">
    <w:name w:val="dropcap-letter"/>
    <w:rsid w:val="006D0C5D"/>
  </w:style>
  <w:style w:type="character" w:customStyle="1" w:styleId="offscreen">
    <w:name w:val="offscreen"/>
    <w:rsid w:val="006D0C5D"/>
  </w:style>
  <w:style w:type="character" w:customStyle="1" w:styleId="linked-in">
    <w:name w:val="linked-in"/>
    <w:rsid w:val="006D0C5D"/>
  </w:style>
  <w:style w:type="character" w:customStyle="1" w:styleId="in-widget">
    <w:name w:val="in-widget"/>
    <w:rsid w:val="006D0C5D"/>
  </w:style>
  <w:style w:type="character" w:customStyle="1" w:styleId="in-right">
    <w:name w:val="in-right"/>
    <w:rsid w:val="006D0C5D"/>
  </w:style>
  <w:style w:type="character" w:customStyle="1" w:styleId="tickerwrap">
    <w:name w:val="ticker_wrap"/>
    <w:rsid w:val="006D0C5D"/>
  </w:style>
  <w:style w:type="character" w:customStyle="1" w:styleId="divs">
    <w:name w:val="divs"/>
    <w:rsid w:val="006D0C5D"/>
  </w:style>
  <w:style w:type="character" w:customStyle="1" w:styleId="in-top">
    <w:name w:val="in-top"/>
    <w:rsid w:val="006D0C5D"/>
  </w:style>
  <w:style w:type="character" w:customStyle="1" w:styleId="article-date">
    <w:name w:val="article-date"/>
    <w:rsid w:val="006D0C5D"/>
  </w:style>
  <w:style w:type="character" w:customStyle="1" w:styleId="bodysubtoc">
    <w:name w:val="bodysubtoc"/>
    <w:rsid w:val="006D0C5D"/>
  </w:style>
  <w:style w:type="character" w:customStyle="1" w:styleId="lefttitlesmaller">
    <w:name w:val="lefttitlesmaller"/>
    <w:rsid w:val="006D0C5D"/>
  </w:style>
  <w:style w:type="character" w:customStyle="1" w:styleId="mb">
    <w:name w:val="mb"/>
    <w:rsid w:val="006D0C5D"/>
  </w:style>
  <w:style w:type="character" w:customStyle="1" w:styleId="field-content">
    <w:name w:val="field-content"/>
    <w:rsid w:val="006D0C5D"/>
  </w:style>
  <w:style w:type="character" w:customStyle="1" w:styleId="submitted-date">
    <w:name w:val="submitted-date"/>
    <w:rsid w:val="006D0C5D"/>
  </w:style>
  <w:style w:type="character" w:customStyle="1" w:styleId="submitted-time">
    <w:name w:val="submitted-time"/>
    <w:rsid w:val="006D0C5D"/>
  </w:style>
  <w:style w:type="character" w:customStyle="1" w:styleId="A2">
    <w:name w:val="A2"/>
    <w:uiPriority w:val="99"/>
    <w:rsid w:val="006D0C5D"/>
    <w:rPr>
      <w:rFonts w:ascii="Sabon LT Std" w:hAnsi="Sabon LT Std" w:cs="Sabon LT Std" w:hint="default"/>
      <w:color w:val="000000"/>
      <w:sz w:val="15"/>
      <w:szCs w:val="15"/>
    </w:rPr>
  </w:style>
  <w:style w:type="character" w:customStyle="1" w:styleId="searchword">
    <w:name w:val="searchword"/>
    <w:rsid w:val="006D0C5D"/>
  </w:style>
  <w:style w:type="character" w:customStyle="1" w:styleId="meta-prep">
    <w:name w:val="meta-prep"/>
    <w:rsid w:val="006D0C5D"/>
  </w:style>
  <w:style w:type="numbering" w:customStyle="1" w:styleId="1ai1">
    <w:name w:val="1 / a / i1"/>
    <w:rsid w:val="006D0C5D"/>
    <w:pPr>
      <w:numPr>
        <w:numId w:val="21"/>
      </w:numPr>
    </w:pPr>
  </w:style>
  <w:style w:type="numbering" w:styleId="1ai">
    <w:name w:val="Outline List 1"/>
    <w:basedOn w:val="NoList"/>
    <w:unhideWhenUsed/>
    <w:rsid w:val="006D0C5D"/>
    <w:pPr>
      <w:numPr>
        <w:numId w:val="22"/>
      </w:numPr>
    </w:pPr>
  </w:style>
  <w:style w:type="character" w:customStyle="1" w:styleId="FontStyle310">
    <w:name w:val="Font Style310"/>
    <w:uiPriority w:val="99"/>
    <w:rsid w:val="006D0C5D"/>
    <w:rPr>
      <w:rFonts w:ascii="Times New Roman" w:hAnsi="Times New Roman" w:cs="Times New Roman"/>
      <w:b/>
      <w:bCs/>
      <w:i/>
      <w:iCs/>
      <w:spacing w:val="-10"/>
      <w:sz w:val="18"/>
      <w:szCs w:val="18"/>
    </w:rPr>
  </w:style>
  <w:style w:type="character" w:customStyle="1" w:styleId="FontStyle329">
    <w:name w:val="Font Style329"/>
    <w:uiPriority w:val="99"/>
    <w:rsid w:val="006D0C5D"/>
    <w:rPr>
      <w:rFonts w:ascii="Times New Roman" w:hAnsi="Times New Roman" w:cs="Times New Roman"/>
      <w:b/>
      <w:bCs/>
      <w:spacing w:val="-10"/>
      <w:sz w:val="18"/>
      <w:szCs w:val="18"/>
    </w:rPr>
  </w:style>
  <w:style w:type="character" w:customStyle="1" w:styleId="FontStyle370">
    <w:name w:val="Font Style370"/>
    <w:uiPriority w:val="99"/>
    <w:rsid w:val="006D0C5D"/>
    <w:rPr>
      <w:rFonts w:ascii="Cambria" w:hAnsi="Cambria" w:cs="Cambria"/>
      <w:b/>
      <w:bCs/>
      <w:spacing w:val="-10"/>
      <w:sz w:val="18"/>
      <w:szCs w:val="18"/>
    </w:rPr>
  </w:style>
  <w:style w:type="character" w:customStyle="1" w:styleId="FontStyle302">
    <w:name w:val="Font Style302"/>
    <w:uiPriority w:val="99"/>
    <w:rsid w:val="006D0C5D"/>
    <w:rPr>
      <w:rFonts w:ascii="Times New Roman" w:hAnsi="Times New Roman" w:cs="Times New Roman"/>
      <w:b/>
      <w:bCs/>
      <w:sz w:val="22"/>
      <w:szCs w:val="22"/>
    </w:rPr>
  </w:style>
  <w:style w:type="character" w:customStyle="1" w:styleId="FontStyle347">
    <w:name w:val="Font Style347"/>
    <w:uiPriority w:val="99"/>
    <w:rsid w:val="006D0C5D"/>
    <w:rPr>
      <w:rFonts w:ascii="Times New Roman" w:hAnsi="Times New Roman" w:cs="Times New Roman"/>
      <w:b/>
      <w:bCs/>
      <w:spacing w:val="-10"/>
      <w:sz w:val="20"/>
      <w:szCs w:val="20"/>
    </w:rPr>
  </w:style>
  <w:style w:type="paragraph" w:customStyle="1" w:styleId="Style27">
    <w:name w:val="Style27"/>
    <w:basedOn w:val="Normal"/>
    <w:uiPriority w:val="99"/>
    <w:rsid w:val="006D0C5D"/>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6D0C5D"/>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6D0C5D"/>
    <w:rPr>
      <w:rFonts w:ascii="Times New Roman" w:hAnsi="Times New Roman" w:cs="Times New Roman"/>
      <w:spacing w:val="-10"/>
      <w:sz w:val="18"/>
      <w:szCs w:val="18"/>
    </w:rPr>
  </w:style>
  <w:style w:type="character" w:customStyle="1" w:styleId="FontStyle312">
    <w:name w:val="Font Style312"/>
    <w:uiPriority w:val="99"/>
    <w:rsid w:val="006D0C5D"/>
    <w:rPr>
      <w:rFonts w:ascii="Times New Roman" w:hAnsi="Times New Roman" w:cs="Times New Roman"/>
      <w:b/>
      <w:bCs/>
      <w:spacing w:val="-10"/>
      <w:sz w:val="16"/>
      <w:szCs w:val="16"/>
    </w:rPr>
  </w:style>
  <w:style w:type="character" w:customStyle="1" w:styleId="FontStyle346">
    <w:name w:val="Font Style346"/>
    <w:uiPriority w:val="99"/>
    <w:rsid w:val="006D0C5D"/>
    <w:rPr>
      <w:rFonts w:ascii="Times New Roman" w:hAnsi="Times New Roman" w:cs="Times New Roman"/>
      <w:b/>
      <w:bCs/>
      <w:spacing w:val="-10"/>
      <w:sz w:val="18"/>
      <w:szCs w:val="18"/>
    </w:rPr>
  </w:style>
  <w:style w:type="character" w:customStyle="1" w:styleId="FontStyle330">
    <w:name w:val="Font Style330"/>
    <w:uiPriority w:val="99"/>
    <w:rsid w:val="006D0C5D"/>
    <w:rPr>
      <w:rFonts w:ascii="Times New Roman" w:hAnsi="Times New Roman" w:cs="Times New Roman"/>
      <w:b/>
      <w:bCs/>
      <w:sz w:val="16"/>
      <w:szCs w:val="16"/>
    </w:rPr>
  </w:style>
  <w:style w:type="character" w:customStyle="1" w:styleId="FontStyle372">
    <w:name w:val="Font Style372"/>
    <w:uiPriority w:val="99"/>
    <w:rsid w:val="006D0C5D"/>
    <w:rPr>
      <w:rFonts w:ascii="Times New Roman" w:hAnsi="Times New Roman" w:cs="Times New Roman"/>
      <w:b/>
      <w:bCs/>
      <w:sz w:val="16"/>
      <w:szCs w:val="16"/>
    </w:rPr>
  </w:style>
  <w:style w:type="paragraph" w:customStyle="1" w:styleId="Style59">
    <w:name w:val="Style59"/>
    <w:basedOn w:val="Normal"/>
    <w:uiPriority w:val="99"/>
    <w:rsid w:val="006D0C5D"/>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D0C5D"/>
    <w:rPr>
      <w:rFonts w:ascii="Times New Roman" w:hAnsi="Times New Roman" w:cs="Times New Roman"/>
      <w:b/>
      <w:bCs/>
      <w:i/>
      <w:iCs/>
      <w:sz w:val="16"/>
      <w:szCs w:val="16"/>
    </w:rPr>
  </w:style>
  <w:style w:type="paragraph" w:customStyle="1" w:styleId="Style200">
    <w:name w:val="Style20"/>
    <w:basedOn w:val="Normal"/>
    <w:uiPriority w:val="99"/>
    <w:rsid w:val="006D0C5D"/>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D0C5D"/>
    <w:rPr>
      <w:rFonts w:ascii="Times New Roman" w:hAnsi="Times New Roman" w:cs="Times New Roman"/>
      <w:smallCaps/>
      <w:sz w:val="14"/>
      <w:szCs w:val="14"/>
    </w:rPr>
  </w:style>
  <w:style w:type="paragraph" w:customStyle="1" w:styleId="Style89">
    <w:name w:val="Style89"/>
    <w:basedOn w:val="Normal"/>
    <w:uiPriority w:val="99"/>
    <w:rsid w:val="006D0C5D"/>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D0C5D"/>
    <w:rPr>
      <w:rFonts w:ascii="Times New Roman" w:hAnsi="Times New Roman" w:cs="Times New Roman"/>
      <w:b/>
      <w:bCs/>
      <w:spacing w:val="-10"/>
      <w:sz w:val="22"/>
      <w:szCs w:val="22"/>
    </w:rPr>
  </w:style>
  <w:style w:type="character" w:customStyle="1" w:styleId="FontStyle320">
    <w:name w:val="Font Style320"/>
    <w:uiPriority w:val="99"/>
    <w:rsid w:val="006D0C5D"/>
    <w:rPr>
      <w:rFonts w:ascii="Times New Roman" w:hAnsi="Times New Roman" w:cs="Times New Roman"/>
      <w:b/>
      <w:bCs/>
      <w:spacing w:val="-10"/>
      <w:sz w:val="22"/>
      <w:szCs w:val="22"/>
    </w:rPr>
  </w:style>
  <w:style w:type="character" w:customStyle="1" w:styleId="FontStyle352">
    <w:name w:val="Font Style352"/>
    <w:uiPriority w:val="99"/>
    <w:rsid w:val="006D0C5D"/>
    <w:rPr>
      <w:rFonts w:ascii="Times New Roman" w:hAnsi="Times New Roman" w:cs="Times New Roman"/>
      <w:b/>
      <w:bCs/>
      <w:sz w:val="16"/>
      <w:szCs w:val="16"/>
    </w:rPr>
  </w:style>
  <w:style w:type="character" w:customStyle="1" w:styleId="FontStyle356">
    <w:name w:val="Font Style356"/>
    <w:uiPriority w:val="99"/>
    <w:rsid w:val="006D0C5D"/>
    <w:rPr>
      <w:rFonts w:ascii="Times New Roman" w:hAnsi="Times New Roman" w:cs="Times New Roman"/>
      <w:b/>
      <w:bCs/>
      <w:spacing w:val="-10"/>
      <w:sz w:val="22"/>
      <w:szCs w:val="22"/>
    </w:rPr>
  </w:style>
  <w:style w:type="character" w:customStyle="1" w:styleId="FontStyle298">
    <w:name w:val="Font Style298"/>
    <w:uiPriority w:val="99"/>
    <w:rsid w:val="006D0C5D"/>
    <w:rPr>
      <w:rFonts w:ascii="Times New Roman" w:hAnsi="Times New Roman" w:cs="Times New Roman"/>
      <w:sz w:val="18"/>
      <w:szCs w:val="18"/>
    </w:rPr>
  </w:style>
  <w:style w:type="character" w:customStyle="1" w:styleId="FontStyle311">
    <w:name w:val="Font Style311"/>
    <w:uiPriority w:val="99"/>
    <w:rsid w:val="006D0C5D"/>
    <w:rPr>
      <w:rFonts w:ascii="Times New Roman" w:hAnsi="Times New Roman" w:cs="Times New Roman"/>
      <w:b/>
      <w:bCs/>
      <w:spacing w:val="-10"/>
      <w:sz w:val="18"/>
      <w:szCs w:val="18"/>
    </w:rPr>
  </w:style>
  <w:style w:type="character" w:customStyle="1" w:styleId="FontStyle332">
    <w:name w:val="Font Style332"/>
    <w:uiPriority w:val="99"/>
    <w:rsid w:val="006D0C5D"/>
    <w:rPr>
      <w:rFonts w:ascii="Times New Roman" w:hAnsi="Times New Roman" w:cs="Times New Roman"/>
      <w:b/>
      <w:bCs/>
      <w:i/>
      <w:iCs/>
      <w:spacing w:val="-10"/>
      <w:sz w:val="20"/>
      <w:szCs w:val="20"/>
    </w:rPr>
  </w:style>
  <w:style w:type="character" w:customStyle="1" w:styleId="FontStyle371">
    <w:name w:val="Font Style371"/>
    <w:uiPriority w:val="99"/>
    <w:rsid w:val="006D0C5D"/>
    <w:rPr>
      <w:rFonts w:ascii="Times New Roman" w:hAnsi="Times New Roman" w:cs="Times New Roman"/>
      <w:sz w:val="16"/>
      <w:szCs w:val="16"/>
    </w:rPr>
  </w:style>
  <w:style w:type="character" w:customStyle="1" w:styleId="FontStyle350">
    <w:name w:val="Font Style350"/>
    <w:uiPriority w:val="99"/>
    <w:rsid w:val="006D0C5D"/>
    <w:rPr>
      <w:rFonts w:ascii="Times New Roman" w:hAnsi="Times New Roman" w:cs="Times New Roman"/>
      <w:b/>
      <w:bCs/>
      <w:i/>
      <w:iCs/>
      <w:sz w:val="20"/>
      <w:szCs w:val="20"/>
    </w:rPr>
  </w:style>
  <w:style w:type="paragraph" w:customStyle="1" w:styleId="Style8">
    <w:name w:val="Style8"/>
    <w:basedOn w:val="Normal"/>
    <w:uiPriority w:val="99"/>
    <w:rsid w:val="006D0C5D"/>
    <w:pPr>
      <w:widowControl w:val="0"/>
      <w:autoSpaceDE w:val="0"/>
      <w:autoSpaceDN w:val="0"/>
      <w:adjustRightInd w:val="0"/>
    </w:pPr>
    <w:rPr>
      <w:rFonts w:eastAsia="Times New Roman"/>
      <w:sz w:val="24"/>
    </w:rPr>
  </w:style>
  <w:style w:type="paragraph" w:customStyle="1" w:styleId="Style5">
    <w:name w:val="Style5"/>
    <w:basedOn w:val="Normal"/>
    <w:uiPriority w:val="99"/>
    <w:rsid w:val="006D0C5D"/>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6D0C5D"/>
    <w:pPr>
      <w:widowControl w:val="0"/>
      <w:autoSpaceDE w:val="0"/>
      <w:autoSpaceDN w:val="0"/>
      <w:adjustRightInd w:val="0"/>
    </w:pPr>
    <w:rPr>
      <w:rFonts w:eastAsia="Times New Roman"/>
      <w:sz w:val="24"/>
    </w:rPr>
  </w:style>
  <w:style w:type="character" w:customStyle="1" w:styleId="FontStyle351">
    <w:name w:val="Font Style351"/>
    <w:uiPriority w:val="99"/>
    <w:rsid w:val="006D0C5D"/>
    <w:rPr>
      <w:rFonts w:ascii="Times New Roman" w:hAnsi="Times New Roman" w:cs="Times New Roman"/>
      <w:b/>
      <w:bCs/>
      <w:sz w:val="22"/>
      <w:szCs w:val="22"/>
    </w:rPr>
  </w:style>
  <w:style w:type="paragraph" w:customStyle="1" w:styleId="Style10">
    <w:name w:val="Style10"/>
    <w:basedOn w:val="Normal"/>
    <w:uiPriority w:val="99"/>
    <w:rsid w:val="006D0C5D"/>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6D0C5D"/>
    <w:pPr>
      <w:widowControl w:val="0"/>
      <w:autoSpaceDE w:val="0"/>
      <w:autoSpaceDN w:val="0"/>
      <w:adjustRightInd w:val="0"/>
      <w:jc w:val="both"/>
    </w:pPr>
    <w:rPr>
      <w:rFonts w:eastAsia="Times New Roman"/>
      <w:sz w:val="24"/>
    </w:rPr>
  </w:style>
  <w:style w:type="character" w:customStyle="1" w:styleId="FontStyle369">
    <w:name w:val="Font Style369"/>
    <w:uiPriority w:val="99"/>
    <w:rsid w:val="006D0C5D"/>
    <w:rPr>
      <w:rFonts w:ascii="Times New Roman" w:hAnsi="Times New Roman" w:cs="Times New Roman"/>
      <w:b/>
      <w:bCs/>
      <w:spacing w:val="-10"/>
      <w:sz w:val="20"/>
      <w:szCs w:val="20"/>
    </w:rPr>
  </w:style>
  <w:style w:type="character" w:customStyle="1" w:styleId="FontStyle357">
    <w:name w:val="Font Style357"/>
    <w:uiPriority w:val="99"/>
    <w:rsid w:val="006D0C5D"/>
    <w:rPr>
      <w:rFonts w:ascii="Times New Roman" w:hAnsi="Times New Roman" w:cs="Times New Roman"/>
      <w:b/>
      <w:bCs/>
      <w:spacing w:val="-10"/>
      <w:sz w:val="22"/>
      <w:szCs w:val="22"/>
    </w:rPr>
  </w:style>
  <w:style w:type="paragraph" w:customStyle="1" w:styleId="Style67">
    <w:name w:val="Style67"/>
    <w:basedOn w:val="Normal"/>
    <w:uiPriority w:val="99"/>
    <w:rsid w:val="006D0C5D"/>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D0C5D"/>
    <w:rPr>
      <w:rFonts w:ascii="Times New Roman" w:hAnsi="Times New Roman" w:cs="Times New Roman"/>
      <w:sz w:val="20"/>
      <w:szCs w:val="20"/>
    </w:rPr>
  </w:style>
  <w:style w:type="character" w:customStyle="1" w:styleId="FontStyle374">
    <w:name w:val="Font Style374"/>
    <w:uiPriority w:val="99"/>
    <w:rsid w:val="006D0C5D"/>
    <w:rPr>
      <w:rFonts w:ascii="Times New Roman" w:hAnsi="Times New Roman" w:cs="Times New Roman"/>
      <w:b/>
      <w:bCs/>
      <w:spacing w:val="-10"/>
      <w:sz w:val="22"/>
      <w:szCs w:val="22"/>
    </w:rPr>
  </w:style>
  <w:style w:type="paragraph" w:customStyle="1" w:styleId="Style30">
    <w:name w:val="Style30"/>
    <w:basedOn w:val="Normal"/>
    <w:uiPriority w:val="99"/>
    <w:rsid w:val="006D0C5D"/>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D0C5D"/>
    <w:rPr>
      <w:rFonts w:ascii="Times New Roman" w:hAnsi="Times New Roman" w:cs="Times New Roman"/>
      <w:smallCaps/>
      <w:sz w:val="16"/>
      <w:szCs w:val="16"/>
    </w:rPr>
  </w:style>
  <w:style w:type="paragraph" w:customStyle="1" w:styleId="Style93">
    <w:name w:val="Style93"/>
    <w:basedOn w:val="Normal"/>
    <w:uiPriority w:val="99"/>
    <w:rsid w:val="006D0C5D"/>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D0C5D"/>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6D0C5D"/>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6D0C5D"/>
    <w:rPr>
      <w:u w:val="single"/>
    </w:rPr>
  </w:style>
  <w:style w:type="character" w:customStyle="1" w:styleId="SmalltextCharCharCharChar0">
    <w:name w:val="Small text Char Char Char Char"/>
    <w:rsid w:val="006D0C5D"/>
    <w:rPr>
      <w:sz w:val="16"/>
      <w:szCs w:val="24"/>
      <w:lang w:val="en-US" w:eastAsia="en-US" w:bidi="ar-SA"/>
    </w:rPr>
  </w:style>
  <w:style w:type="paragraph" w:customStyle="1" w:styleId="boldcitation">
    <w:name w:val="bold citation"/>
    <w:basedOn w:val="Normal"/>
    <w:rsid w:val="006D0C5D"/>
    <w:rPr>
      <w:rFonts w:ascii="Arial" w:eastAsia="Times New Roman" w:hAnsi="Arial"/>
      <w:b/>
      <w:sz w:val="28"/>
      <w:u w:val="thick"/>
    </w:rPr>
  </w:style>
  <w:style w:type="character" w:customStyle="1" w:styleId="underlinecardChar">
    <w:name w:val="underline card Char"/>
    <w:rsid w:val="006D0C5D"/>
    <w:rPr>
      <w:rFonts w:ascii="Arial" w:hAnsi="Arial"/>
      <w:noProof w:val="0"/>
      <w:sz w:val="18"/>
      <w:szCs w:val="24"/>
      <w:u w:val="single"/>
      <w:lang w:val="en-US" w:eastAsia="en-US" w:bidi="ar-SA"/>
    </w:rPr>
  </w:style>
  <w:style w:type="character" w:customStyle="1" w:styleId="CardsCharCharChar">
    <w:name w:val="Cards Char Char Char"/>
    <w:rsid w:val="006D0C5D"/>
    <w:rPr>
      <w:szCs w:val="24"/>
      <w:lang w:val="en-US" w:eastAsia="en-US" w:bidi="ar-SA"/>
    </w:rPr>
  </w:style>
  <w:style w:type="character" w:customStyle="1" w:styleId="HiddenBlockHeaderChar">
    <w:name w:val="Hidden Block Header Char"/>
    <w:link w:val="HiddenBlockHeader"/>
    <w:rsid w:val="006D0C5D"/>
    <w:rPr>
      <w:rFonts w:ascii="Times New Roman" w:eastAsia="Times New Roman" w:hAnsi="Times New Roman" w:cs="Courier New"/>
      <w:b/>
      <w:bCs/>
      <w:sz w:val="28"/>
      <w:szCs w:val="22"/>
    </w:rPr>
  </w:style>
  <w:style w:type="paragraph" w:customStyle="1" w:styleId="NothingCharChar">
    <w:name w:val="Nothing Char Char"/>
    <w:link w:val="NothingCharCharChar"/>
    <w:rsid w:val="006D0C5D"/>
    <w:pPr>
      <w:jc w:val="both"/>
    </w:pPr>
    <w:rPr>
      <w:rFonts w:ascii="Times New Roman" w:eastAsia="MS Mincho" w:hAnsi="Times New Roman" w:cs="Times New Roman"/>
    </w:rPr>
  </w:style>
  <w:style w:type="character" w:customStyle="1" w:styleId="NothingCharCharChar">
    <w:name w:val="Nothing Char Char Char"/>
    <w:link w:val="NothingCharChar"/>
    <w:rsid w:val="006D0C5D"/>
    <w:rPr>
      <w:rFonts w:ascii="Times New Roman" w:eastAsia="MS Mincho" w:hAnsi="Times New Roman" w:cs="Times New Roman"/>
    </w:rPr>
  </w:style>
  <w:style w:type="character" w:customStyle="1" w:styleId="CardsCharChar">
    <w:name w:val="Cards Char Char"/>
    <w:rsid w:val="006D0C5D"/>
    <w:rPr>
      <w:szCs w:val="24"/>
      <w:lang w:val="en-US" w:eastAsia="en-US" w:bidi="ar-SA"/>
    </w:rPr>
  </w:style>
  <w:style w:type="character" w:customStyle="1" w:styleId="CardsCharCharCharChar">
    <w:name w:val="Cards Char Char Char Char"/>
    <w:rsid w:val="006D0C5D"/>
    <w:rPr>
      <w:szCs w:val="24"/>
      <w:lang w:val="en-US" w:eastAsia="en-US" w:bidi="ar-SA"/>
    </w:rPr>
  </w:style>
  <w:style w:type="character" w:customStyle="1" w:styleId="BlockHeadingsCharChar">
    <w:name w:val="Block Headings Char Char"/>
    <w:rsid w:val="006D0C5D"/>
    <w:rPr>
      <w:b/>
      <w:sz w:val="36"/>
      <w:szCs w:val="24"/>
      <w:u w:val="single"/>
      <w:lang w:val="en-US" w:eastAsia="en-US" w:bidi="ar-SA"/>
    </w:rPr>
  </w:style>
  <w:style w:type="character" w:customStyle="1" w:styleId="NothingChar1">
    <w:name w:val="Nothing Char1"/>
    <w:rsid w:val="006D0C5D"/>
    <w:rPr>
      <w:szCs w:val="24"/>
      <w:lang w:val="en-US" w:eastAsia="en-US" w:bidi="ar-SA"/>
    </w:rPr>
  </w:style>
  <w:style w:type="paragraph" w:customStyle="1" w:styleId="bloctitles">
    <w:name w:val="bloc titles"/>
    <w:basedOn w:val="Heading1"/>
    <w:next w:val="Normal"/>
    <w:link w:val="bloctitlesChar"/>
    <w:autoRedefine/>
    <w:rsid w:val="006D0C5D"/>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6D0C5D"/>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6D0C5D"/>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6D0C5D"/>
  </w:style>
  <w:style w:type="character" w:customStyle="1" w:styleId="RegularChar">
    <w:name w:val="Regular Char"/>
    <w:link w:val="Regular"/>
    <w:rsid w:val="006D0C5D"/>
    <w:rPr>
      <w:rFonts w:ascii="Garamond" w:eastAsia="Times New Roman" w:hAnsi="Garamond" w:cs="Arial"/>
      <w:bCs/>
      <w:kern w:val="20"/>
      <w:sz w:val="20"/>
      <w:szCs w:val="32"/>
    </w:rPr>
  </w:style>
  <w:style w:type="character" w:customStyle="1" w:styleId="StyleTimesNewRoman">
    <w:name w:val="Style Times New Roman"/>
    <w:rsid w:val="006D0C5D"/>
    <w:rPr>
      <w:rFonts w:ascii="Garamond" w:hAnsi="Garamond"/>
    </w:rPr>
  </w:style>
  <w:style w:type="paragraph" w:customStyle="1" w:styleId="INDENTEDPARAGRAPH">
    <w:name w:val="INDENTED PARAGRAPH"/>
    <w:rsid w:val="006D0C5D"/>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6D0C5D"/>
    <w:rPr>
      <w:rFonts w:cs="Arial"/>
      <w:bCs/>
      <w:caps/>
      <w:color w:val="FFFFFF"/>
      <w:sz w:val="2"/>
      <w:szCs w:val="2"/>
      <w:lang w:val="en-US" w:eastAsia="en-US" w:bidi="ar-SA"/>
    </w:rPr>
  </w:style>
  <w:style w:type="paragraph" w:customStyle="1" w:styleId="Numbering">
    <w:name w:val="Numbering"/>
    <w:basedOn w:val="Normal"/>
    <w:next w:val="Normal"/>
    <w:rsid w:val="006D0C5D"/>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6D0C5D"/>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6D0C5D"/>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6D0C5D"/>
    <w:pPr>
      <w:numPr>
        <w:numId w:val="25"/>
      </w:numPr>
    </w:pPr>
  </w:style>
  <w:style w:type="paragraph" w:customStyle="1" w:styleId="Lettering">
    <w:name w:val="Lettering"/>
    <w:basedOn w:val="Numbering"/>
    <w:next w:val="Normal"/>
    <w:rsid w:val="006D0C5D"/>
    <w:pPr>
      <w:numPr>
        <w:numId w:val="23"/>
      </w:numPr>
    </w:pPr>
    <w:rPr>
      <w:szCs w:val="22"/>
    </w:rPr>
  </w:style>
  <w:style w:type="paragraph" w:customStyle="1" w:styleId="FileName">
    <w:name w:val="File Name"/>
    <w:basedOn w:val="Normal"/>
    <w:next w:val="Normal"/>
    <w:rsid w:val="006D0C5D"/>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D0C5D"/>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D0C5D"/>
    <w:pPr>
      <w:numPr>
        <w:numId w:val="26"/>
      </w:numPr>
      <w:tabs>
        <w:tab w:val="num" w:pos="360"/>
      </w:tabs>
      <w:ind w:left="360"/>
    </w:pPr>
  </w:style>
  <w:style w:type="paragraph" w:customStyle="1" w:styleId="CardContinued1">
    <w:name w:val="Card Continued 1"/>
    <w:basedOn w:val="Normal"/>
    <w:next w:val="Normal"/>
    <w:rsid w:val="006D0C5D"/>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D0C5D"/>
    <w:pPr>
      <w:numPr>
        <w:numId w:val="0"/>
      </w:numPr>
      <w:spacing w:before="0" w:after="120"/>
      <w:jc w:val="left"/>
    </w:pPr>
  </w:style>
  <w:style w:type="paragraph" w:customStyle="1" w:styleId="Clearformatting0">
    <w:name w:val="Clear formatting"/>
    <w:basedOn w:val="Normal"/>
    <w:rsid w:val="006D0C5D"/>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6D0C5D"/>
  </w:style>
  <w:style w:type="paragraph" w:customStyle="1" w:styleId="SmallCardText">
    <w:name w:val="Small Card Text"/>
    <w:rsid w:val="006D0C5D"/>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D0C5D"/>
    <w:rPr>
      <w:sz w:val="16"/>
      <w:szCs w:val="16"/>
      <w:lang w:val="en-US" w:eastAsia="en-US" w:bidi="ar-SA"/>
    </w:rPr>
  </w:style>
  <w:style w:type="paragraph" w:customStyle="1" w:styleId="TAGFONT">
    <w:name w:val="TAG FONT"/>
    <w:basedOn w:val="Normal"/>
    <w:autoRedefine/>
    <w:rsid w:val="006D0C5D"/>
    <w:rPr>
      <w:rFonts w:eastAsia="Times New Roman"/>
      <w:sz w:val="24"/>
    </w:rPr>
  </w:style>
  <w:style w:type="character" w:customStyle="1" w:styleId="mainarttxt">
    <w:name w:val="mainarttxt"/>
    <w:basedOn w:val="DefaultParagraphFont"/>
    <w:rsid w:val="006D0C5D"/>
  </w:style>
  <w:style w:type="paragraph" w:customStyle="1" w:styleId="TagChar1CharCharCharChar">
    <w:name w:val="Tag Char1 Char Char Char Char"/>
    <w:basedOn w:val="Normal"/>
    <w:rsid w:val="006D0C5D"/>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6D0C5D"/>
    <w:rPr>
      <w:sz w:val="20"/>
    </w:rPr>
  </w:style>
  <w:style w:type="character" w:customStyle="1" w:styleId="highlightChar">
    <w:name w:val="highlight Char"/>
    <w:rsid w:val="006D0C5D"/>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6D0C5D"/>
    <w:rPr>
      <w:rFonts w:eastAsia="Batang" w:cs="Arial"/>
      <w:b/>
      <w:bCs/>
      <w:iCs/>
      <w:sz w:val="24"/>
      <w:szCs w:val="28"/>
      <w:lang w:val="en-US" w:eastAsia="en-US" w:bidi="ar-SA"/>
    </w:rPr>
  </w:style>
  <w:style w:type="paragraph" w:customStyle="1" w:styleId="formfldssel">
    <w:name w:val="formfldssel"/>
    <w:basedOn w:val="Normal"/>
    <w:rsid w:val="006D0C5D"/>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6D0C5D"/>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D0C5D"/>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6D0C5D"/>
  </w:style>
  <w:style w:type="character" w:customStyle="1" w:styleId="StyleCardTextUnderline3Char">
    <w:name w:val="Style Card Text + Underline3 Char"/>
    <w:rsid w:val="006D0C5D"/>
    <w:rPr>
      <w:rFonts w:eastAsia="SimSun"/>
      <w:szCs w:val="24"/>
      <w:u w:val="thick"/>
      <w:lang w:val="en-US" w:eastAsia="zh-CN" w:bidi="ar-SA"/>
    </w:rPr>
  </w:style>
  <w:style w:type="character" w:customStyle="1" w:styleId="BoldandUnderlineChar1Char2CharChar">
    <w:name w:val="Bold and Underline Char1 Char2 Char Char"/>
    <w:rsid w:val="006D0C5D"/>
    <w:rPr>
      <w:b/>
      <w:noProof w:val="0"/>
      <w:szCs w:val="24"/>
      <w:u w:val="single"/>
      <w:lang w:val="en-US" w:eastAsia="en-US" w:bidi="ar-SA"/>
    </w:rPr>
  </w:style>
  <w:style w:type="character" w:customStyle="1" w:styleId="UnderlineChar1Char1">
    <w:name w:val="Underline Char1 Char1"/>
    <w:rsid w:val="006D0C5D"/>
    <w:rPr>
      <w:noProof w:val="0"/>
      <w:szCs w:val="24"/>
      <w:u w:val="single"/>
      <w:lang w:val="en-US" w:eastAsia="en-US" w:bidi="ar-SA"/>
    </w:rPr>
  </w:style>
  <w:style w:type="paragraph" w:customStyle="1" w:styleId="Underlinestyle1">
    <w:name w:val="Underlinestyle"/>
    <w:basedOn w:val="Normal"/>
    <w:rsid w:val="006D0C5D"/>
    <w:pPr>
      <w:tabs>
        <w:tab w:val="left" w:pos="720"/>
      </w:tabs>
      <w:ind w:left="720"/>
    </w:pPr>
    <w:rPr>
      <w:rFonts w:eastAsia="Times New Roman"/>
      <w:szCs w:val="20"/>
      <w:u w:val="single"/>
    </w:rPr>
  </w:style>
  <w:style w:type="character" w:customStyle="1" w:styleId="featurecontentgray1">
    <w:name w:val="featurecontentgray1"/>
    <w:rsid w:val="006D0C5D"/>
    <w:rPr>
      <w:rFonts w:ascii="Arial" w:hAnsi="Arial" w:cs="Arial" w:hint="default"/>
      <w:color w:val="666666"/>
    </w:rPr>
  </w:style>
  <w:style w:type="character" w:customStyle="1" w:styleId="CardCharCharChar0">
    <w:name w:val="Card Char Char Char"/>
    <w:rsid w:val="006D0C5D"/>
    <w:rPr>
      <w:rFonts w:ascii="Book Antiqua" w:hAnsi="Book Antiqua"/>
      <w:szCs w:val="24"/>
      <w:lang w:val="en-US" w:eastAsia="en-US" w:bidi="ar-SA"/>
    </w:rPr>
  </w:style>
  <w:style w:type="character" w:customStyle="1" w:styleId="big1">
    <w:name w:val="big1"/>
    <w:rsid w:val="006D0C5D"/>
    <w:rPr>
      <w:sz w:val="28"/>
      <w:szCs w:val="28"/>
    </w:rPr>
  </w:style>
  <w:style w:type="character" w:customStyle="1" w:styleId="prodgeneral">
    <w:name w:val="prodgeneral"/>
    <w:basedOn w:val="DefaultParagraphFont"/>
    <w:rsid w:val="006D0C5D"/>
  </w:style>
  <w:style w:type="character" w:customStyle="1" w:styleId="StyleUnderlineChar0">
    <w:name w:val="Style Underline + Char"/>
    <w:rsid w:val="006D0C5D"/>
    <w:rPr>
      <w:rFonts w:eastAsia="SimSun" w:cs="Arial"/>
      <w:b/>
      <w:bCs/>
      <w:iCs/>
      <w:caps/>
      <w:sz w:val="24"/>
      <w:szCs w:val="24"/>
      <w:u w:val="single"/>
      <w:lang w:val="en-US" w:eastAsia="en-US" w:bidi="ar-SA"/>
    </w:rPr>
  </w:style>
  <w:style w:type="character" w:customStyle="1" w:styleId="StyleciteChar">
    <w:name w:val="Style cite + Char"/>
    <w:basedOn w:val="citeChar2"/>
    <w:rsid w:val="006D0C5D"/>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D0C5D"/>
    <w:rPr>
      <w:rFonts w:eastAsia="Times New Roman"/>
      <w:b/>
      <w:sz w:val="24"/>
    </w:rPr>
  </w:style>
  <w:style w:type="paragraph" w:customStyle="1" w:styleId="RepeatHeader">
    <w:name w:val="Repeat Header"/>
    <w:basedOn w:val="HeaderDebate"/>
    <w:rsid w:val="006D0C5D"/>
    <w:pPr>
      <w:outlineLvl w:val="1"/>
    </w:pPr>
    <w:rPr>
      <w:szCs w:val="48"/>
    </w:rPr>
  </w:style>
  <w:style w:type="character" w:customStyle="1" w:styleId="sectiontitle">
    <w:name w:val="sectiontitle"/>
    <w:basedOn w:val="DefaultParagraphFont"/>
    <w:rsid w:val="006D0C5D"/>
  </w:style>
  <w:style w:type="character" w:customStyle="1" w:styleId="sectionsubtitle">
    <w:name w:val="sectionsubtitle"/>
    <w:basedOn w:val="DefaultParagraphFont"/>
    <w:rsid w:val="006D0C5D"/>
  </w:style>
  <w:style w:type="character" w:customStyle="1" w:styleId="copyright">
    <w:name w:val="copyright"/>
    <w:basedOn w:val="DefaultParagraphFont"/>
    <w:rsid w:val="006D0C5D"/>
  </w:style>
  <w:style w:type="character" w:customStyle="1" w:styleId="EvidenceTag">
    <w:name w:val="Evidence Tag"/>
    <w:rsid w:val="006D0C5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D0C5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D0C5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D0C5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D0C5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D0C5D"/>
    <w:rPr>
      <w:rFonts w:eastAsia="Times New Roman"/>
      <w:sz w:val="16"/>
    </w:rPr>
  </w:style>
  <w:style w:type="paragraph" w:customStyle="1" w:styleId="citationunderline">
    <w:name w:val="citation/underline"/>
    <w:autoRedefine/>
    <w:rsid w:val="006D0C5D"/>
    <w:rPr>
      <w:rFonts w:ascii="Times New Roman" w:eastAsia="Times New Roman" w:hAnsi="Times New Roman" w:cs="Times New Roman"/>
      <w:b/>
      <w:u w:val="single"/>
    </w:rPr>
  </w:style>
  <w:style w:type="character" w:customStyle="1" w:styleId="smcaps">
    <w:name w:val="smcaps"/>
    <w:basedOn w:val="DefaultParagraphFont"/>
    <w:rsid w:val="006D0C5D"/>
  </w:style>
  <w:style w:type="character" w:customStyle="1" w:styleId="inside-head1">
    <w:name w:val="inside-head1"/>
    <w:rsid w:val="006D0C5D"/>
    <w:rPr>
      <w:rFonts w:ascii="Arial" w:hAnsi="Arial" w:cs="Arial" w:hint="default"/>
      <w:b/>
      <w:bCs/>
      <w:color w:val="000000"/>
      <w:spacing w:val="-15"/>
      <w:sz w:val="45"/>
      <w:szCs w:val="45"/>
    </w:rPr>
  </w:style>
  <w:style w:type="character" w:customStyle="1" w:styleId="datestamp1">
    <w:name w:val="datestamp1"/>
    <w:rsid w:val="006D0C5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D0C5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D0C5D"/>
  </w:style>
  <w:style w:type="paragraph" w:customStyle="1" w:styleId="links1">
    <w:name w:val="links1"/>
    <w:basedOn w:val="Normal"/>
    <w:rsid w:val="006D0C5D"/>
    <w:pPr>
      <w:spacing w:before="100" w:beforeAutospacing="1" w:after="100" w:afterAutospacing="1"/>
    </w:pPr>
    <w:rPr>
      <w:rFonts w:eastAsia="Times New Roman"/>
      <w:color w:val="FFFFFF"/>
      <w:sz w:val="16"/>
      <w:szCs w:val="16"/>
    </w:rPr>
  </w:style>
  <w:style w:type="paragraph" w:customStyle="1" w:styleId="endtext">
    <w:name w:val="endtext"/>
    <w:basedOn w:val="Normal"/>
    <w:rsid w:val="006D0C5D"/>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6D0C5D"/>
    <w:rPr>
      <w:rFonts w:ascii="Verdana" w:hAnsi="Verdana" w:hint="default"/>
      <w:b/>
      <w:bCs/>
      <w:sz w:val="32"/>
      <w:szCs w:val="32"/>
    </w:rPr>
  </w:style>
  <w:style w:type="character" w:customStyle="1" w:styleId="storydeck31">
    <w:name w:val="storydeck31"/>
    <w:rsid w:val="006D0C5D"/>
    <w:rPr>
      <w:rFonts w:ascii="Verdana" w:hAnsi="Verdana" w:hint="default"/>
      <w:i w:val="0"/>
      <w:iCs w:val="0"/>
      <w:sz w:val="21"/>
      <w:szCs w:val="21"/>
    </w:rPr>
  </w:style>
  <w:style w:type="character" w:customStyle="1" w:styleId="subtitle10">
    <w:name w:val="subtitle1"/>
    <w:rsid w:val="006D0C5D"/>
    <w:rPr>
      <w:rFonts w:ascii="Verdana" w:hAnsi="Verdana" w:hint="default"/>
      <w:b w:val="0"/>
      <w:bCs w:val="0"/>
      <w:vanish w:val="0"/>
      <w:webHidden w:val="0"/>
      <w:color w:val="484848"/>
      <w:sz w:val="14"/>
      <w:szCs w:val="14"/>
      <w:specVanish w:val="0"/>
    </w:rPr>
  </w:style>
  <w:style w:type="paragraph" w:customStyle="1" w:styleId="g">
    <w:name w:val="g"/>
    <w:basedOn w:val="Normal"/>
    <w:rsid w:val="006D0C5D"/>
    <w:pPr>
      <w:spacing w:before="240" w:after="240"/>
    </w:pPr>
    <w:rPr>
      <w:rFonts w:eastAsia="Times New Roman"/>
      <w:sz w:val="24"/>
    </w:rPr>
  </w:style>
  <w:style w:type="character" w:customStyle="1" w:styleId="clsbiolink">
    <w:name w:val="clsbiolink"/>
    <w:basedOn w:val="DefaultParagraphFont"/>
    <w:rsid w:val="006D0C5D"/>
  </w:style>
  <w:style w:type="character" w:customStyle="1" w:styleId="clssmaller">
    <w:name w:val="clssmaller"/>
    <w:basedOn w:val="DefaultParagraphFont"/>
    <w:rsid w:val="006D0C5D"/>
  </w:style>
  <w:style w:type="character" w:customStyle="1" w:styleId="sm1">
    <w:name w:val="sm1"/>
    <w:rsid w:val="006D0C5D"/>
    <w:rPr>
      <w:rFonts w:ascii="Verdana" w:hAnsi="Verdana" w:hint="default"/>
      <w:i w:val="0"/>
      <w:iCs w:val="0"/>
      <w:smallCaps w:val="0"/>
      <w:color w:val="000000"/>
      <w:sz w:val="17"/>
      <w:szCs w:val="17"/>
    </w:rPr>
  </w:style>
  <w:style w:type="character" w:customStyle="1" w:styleId="noindentChar">
    <w:name w:val="noindent Char"/>
    <w:rsid w:val="006D0C5D"/>
    <w:rPr>
      <w:rFonts w:ascii="Arial" w:hAnsi="Arial" w:cs="Arial"/>
      <w:sz w:val="24"/>
      <w:szCs w:val="24"/>
      <w:lang w:val="en-US" w:eastAsia="en-US" w:bidi="ar-SA"/>
    </w:rPr>
  </w:style>
  <w:style w:type="character" w:customStyle="1" w:styleId="SmallChar1">
    <w:name w:val="Small Char1"/>
    <w:rsid w:val="006D0C5D"/>
    <w:rPr>
      <w:sz w:val="16"/>
      <w:szCs w:val="24"/>
      <w:lang w:val="en-US" w:eastAsia="en-US" w:bidi="ar-SA"/>
    </w:rPr>
  </w:style>
  <w:style w:type="character" w:customStyle="1" w:styleId="fullcite0">
    <w:name w:val="fullcite"/>
    <w:basedOn w:val="DefaultParagraphFont"/>
    <w:rsid w:val="006D0C5D"/>
  </w:style>
  <w:style w:type="character" w:customStyle="1" w:styleId="Style9ptThickunderline">
    <w:name w:val="Style 9 pt Thick underline"/>
    <w:rsid w:val="006D0C5D"/>
    <w:rPr>
      <w:sz w:val="24"/>
      <w:u w:val="thick"/>
    </w:rPr>
  </w:style>
  <w:style w:type="paragraph" w:customStyle="1" w:styleId="Repeatheader0">
    <w:name w:val="Repeat header"/>
    <w:basedOn w:val="Normal"/>
    <w:autoRedefine/>
    <w:rsid w:val="006D0C5D"/>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D0C5D"/>
    <w:rPr>
      <w:rFonts w:ascii="Times New Roman" w:hAnsi="Times New Roman" w:cs="Calibri"/>
      <w:sz w:val="16"/>
    </w:rPr>
  </w:style>
  <w:style w:type="character" w:customStyle="1" w:styleId="CardNotUnderlinedChar">
    <w:name w:val="Card Not Underlined Char"/>
    <w:rsid w:val="006D0C5D"/>
    <w:rPr>
      <w:sz w:val="16"/>
      <w:lang w:val="en-US" w:eastAsia="en-US" w:bidi="ar-SA"/>
    </w:rPr>
  </w:style>
  <w:style w:type="paragraph" w:customStyle="1" w:styleId="CardNotUnderlined3">
    <w:name w:val="Card Not Underlined 3"/>
    <w:basedOn w:val="CardNotUnderlined"/>
    <w:rsid w:val="006D0C5D"/>
    <w:rPr>
      <w:rFonts w:ascii="Times New Roman" w:hAnsi="Times New Roman" w:cs="Calibri"/>
    </w:rPr>
  </w:style>
  <w:style w:type="paragraph" w:customStyle="1" w:styleId="CardNotUnderlinedFinal">
    <w:name w:val="Card Not Underlined Final"/>
    <w:basedOn w:val="CardNotUnderlined3"/>
    <w:rsid w:val="006D0C5D"/>
    <w:rPr>
      <w:sz w:val="20"/>
    </w:rPr>
  </w:style>
  <w:style w:type="character" w:customStyle="1" w:styleId="tagChar3">
    <w:name w:val="tag Char3"/>
    <w:rsid w:val="006D0C5D"/>
    <w:rPr>
      <w:b/>
      <w:sz w:val="24"/>
      <w:szCs w:val="24"/>
      <w:lang w:val="en-US" w:eastAsia="en-US" w:bidi="ar-SA"/>
    </w:rPr>
  </w:style>
  <w:style w:type="character" w:customStyle="1" w:styleId="link-mailto">
    <w:name w:val="link-mailto"/>
    <w:basedOn w:val="DefaultParagraphFont"/>
    <w:rsid w:val="006D0C5D"/>
  </w:style>
  <w:style w:type="character" w:customStyle="1" w:styleId="StyleUnderlineUnderlineChar">
    <w:name w:val="Style Underline + Underline Char"/>
    <w:rsid w:val="006D0C5D"/>
    <w:rPr>
      <w:rFonts w:ascii="Trebuchet MS" w:hAnsi="Trebuchet MS"/>
      <w:szCs w:val="18"/>
      <w:u w:val="single"/>
      <w:lang w:val="en-US" w:eastAsia="en-US" w:bidi="ar-SA"/>
    </w:rPr>
  </w:style>
  <w:style w:type="paragraph" w:customStyle="1" w:styleId="formfld">
    <w:name w:val="formfld"/>
    <w:basedOn w:val="Normal"/>
    <w:rsid w:val="006D0C5D"/>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6D0C5D"/>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6D0C5D"/>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6D0C5D"/>
    <w:rPr>
      <w:rFonts w:ascii="Times New Roman" w:eastAsia="Times New Roman" w:hAnsi="Times New Roman" w:cs="Times New Roman"/>
      <w:sz w:val="20"/>
      <w:u w:val="thick"/>
    </w:rPr>
  </w:style>
  <w:style w:type="paragraph" w:customStyle="1" w:styleId="SmallCards">
    <w:name w:val="Small Cards"/>
    <w:basedOn w:val="Cards"/>
    <w:link w:val="SmallCardsChar"/>
    <w:rsid w:val="006D0C5D"/>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6D0C5D"/>
    <w:rPr>
      <w:rFonts w:ascii="Times New Roman" w:eastAsia="Times New Roman" w:hAnsi="Times New Roman" w:cs="Times New Roman"/>
      <w:sz w:val="14"/>
    </w:rPr>
  </w:style>
  <w:style w:type="paragraph" w:customStyle="1" w:styleId="ReadingCites">
    <w:name w:val="Reading Cites"/>
    <w:basedOn w:val="Normal"/>
    <w:link w:val="ReadingCitesChar"/>
    <w:rsid w:val="006D0C5D"/>
    <w:rPr>
      <w:rFonts w:eastAsia="Times New Roman"/>
      <w:b/>
      <w:sz w:val="20"/>
      <w:szCs w:val="20"/>
    </w:rPr>
  </w:style>
  <w:style w:type="character" w:customStyle="1" w:styleId="ReadingCitesChar">
    <w:name w:val="Reading Cites Char"/>
    <w:link w:val="ReadingCites"/>
    <w:rsid w:val="006D0C5D"/>
    <w:rPr>
      <w:rFonts w:ascii="Calibri" w:eastAsia="Times New Roman" w:hAnsi="Calibri"/>
      <w:b/>
      <w:sz w:val="20"/>
      <w:szCs w:val="20"/>
    </w:rPr>
  </w:style>
  <w:style w:type="paragraph" w:customStyle="1" w:styleId="ContentsHeading">
    <w:name w:val="Contents Heading"/>
    <w:basedOn w:val="Heading1"/>
    <w:next w:val="Normal"/>
    <w:rsid w:val="006D0C5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6D0C5D"/>
    <w:pPr>
      <w:spacing w:before="100" w:beforeAutospacing="1" w:after="100" w:afterAutospacing="1"/>
    </w:pPr>
    <w:rPr>
      <w:rFonts w:eastAsia="Times New Roman"/>
      <w:sz w:val="20"/>
    </w:rPr>
  </w:style>
  <w:style w:type="character" w:customStyle="1" w:styleId="CharacterStyle8">
    <w:name w:val="Character Style 8"/>
    <w:rsid w:val="006D0C5D"/>
    <w:rPr>
      <w:sz w:val="22"/>
      <w:szCs w:val="22"/>
    </w:rPr>
  </w:style>
  <w:style w:type="paragraph" w:customStyle="1" w:styleId="Style110">
    <w:name w:val="Style 11"/>
    <w:rsid w:val="006D0C5D"/>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6D0C5D"/>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6D0C5D"/>
    <w:rPr>
      <w:b/>
      <w:sz w:val="24"/>
    </w:rPr>
  </w:style>
  <w:style w:type="character" w:customStyle="1" w:styleId="CardText1CharChar">
    <w:name w:val="Card Text 1 Char Char"/>
    <w:rsid w:val="006D0C5D"/>
    <w:rPr>
      <w:rFonts w:ascii="Arial Narrow" w:hAnsi="Arial Narrow"/>
      <w:color w:val="000000"/>
      <w:sz w:val="22"/>
      <w:szCs w:val="22"/>
      <w:u w:val="single"/>
      <w:lang w:val="en-US" w:eastAsia="en-US" w:bidi="ar-SA"/>
    </w:rPr>
  </w:style>
  <w:style w:type="character" w:customStyle="1" w:styleId="CardText1Char1">
    <w:name w:val="Card Text 1 Char1"/>
    <w:rsid w:val="006D0C5D"/>
    <w:rPr>
      <w:rFonts w:ascii="Arial Narrow" w:hAnsi="Arial Narrow"/>
      <w:color w:val="000000"/>
      <w:sz w:val="22"/>
      <w:szCs w:val="22"/>
      <w:u w:val="single"/>
      <w:lang w:val="en-US" w:eastAsia="en-US" w:bidi="ar-SA"/>
    </w:rPr>
  </w:style>
  <w:style w:type="paragraph" w:customStyle="1" w:styleId="Style70">
    <w:name w:val="Style 7"/>
    <w:rsid w:val="006D0C5D"/>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6D0C5D"/>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6D0C5D"/>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D0C5D"/>
  </w:style>
  <w:style w:type="paragraph" w:customStyle="1" w:styleId="Header1">
    <w:name w:val="Header1"/>
    <w:aliases w:val="Header Char Char,Header Char Char Char Char Char Char Char Cha,Char Char Char Cha"/>
    <w:basedOn w:val="Heading1"/>
    <w:next w:val="Heading1"/>
    <w:qFormat/>
    <w:rsid w:val="006D0C5D"/>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6D0C5D"/>
    <w:rPr>
      <w:b/>
      <w:bCs/>
      <w:color w:val="695B54"/>
    </w:rPr>
  </w:style>
  <w:style w:type="paragraph" w:customStyle="1" w:styleId="Heading11">
    <w:name w:val="Heading 11"/>
    <w:basedOn w:val="Normal"/>
    <w:next w:val="Normal"/>
    <w:rsid w:val="006D0C5D"/>
    <w:pPr>
      <w:keepNext/>
      <w:widowControl w:val="0"/>
      <w:suppressAutoHyphens/>
      <w:jc w:val="center"/>
    </w:pPr>
    <w:rPr>
      <w:rFonts w:eastAsia="Tahoma"/>
      <w:b/>
      <w:sz w:val="48"/>
      <w:szCs w:val="32"/>
      <w:u w:val="single"/>
    </w:rPr>
  </w:style>
  <w:style w:type="paragraph" w:customStyle="1" w:styleId="TextHeading">
    <w:name w:val="Text Heading"/>
    <w:basedOn w:val="Heading3"/>
    <w:rsid w:val="006D0C5D"/>
    <w:pPr>
      <w:keepLines w:val="0"/>
      <w:pageBreakBefore w:val="0"/>
      <w:spacing w:before="0"/>
      <w:jc w:val="left"/>
    </w:pPr>
    <w:rPr>
      <w:rFonts w:eastAsia="Times New Roman" w:cs="Arial"/>
      <w:bCs w:val="0"/>
      <w:sz w:val="22"/>
      <w:szCs w:val="26"/>
    </w:rPr>
  </w:style>
  <w:style w:type="character" w:customStyle="1" w:styleId="TextHeadingChar">
    <w:name w:val="Text Heading Char"/>
    <w:rsid w:val="006D0C5D"/>
    <w:rPr>
      <w:rFonts w:cs="Arial"/>
      <w:b/>
      <w:bCs/>
      <w:sz w:val="22"/>
      <w:szCs w:val="26"/>
      <w:u w:val="single"/>
      <w:lang w:val="en-US" w:eastAsia="en-US" w:bidi="ar-SA"/>
    </w:rPr>
  </w:style>
  <w:style w:type="character" w:customStyle="1" w:styleId="FootnoteCharacters">
    <w:name w:val="Footnote Characters"/>
    <w:rsid w:val="006D0C5D"/>
    <w:rPr>
      <w:vertAlign w:val="superscript"/>
    </w:rPr>
  </w:style>
  <w:style w:type="paragraph" w:customStyle="1" w:styleId="StyleHeading1BlockTitleHeading1Char1ALEXHeadingBrief-He2">
    <w:name w:val="Style Heading 1Block TitleHeading 1 Char1ALEXHeadingBrief - He...2"/>
    <w:basedOn w:val="Heading1"/>
    <w:autoRedefine/>
    <w:rsid w:val="006D0C5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D0C5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6D0C5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6D0C5D"/>
    <w:rPr>
      <w:rFonts w:ascii="Arial" w:eastAsia="Times New Roman" w:hAnsi="Arial"/>
      <w:smallCaps/>
    </w:rPr>
  </w:style>
  <w:style w:type="paragraph" w:customStyle="1" w:styleId="DebateBody">
    <w:name w:val="Debate Body"/>
    <w:basedOn w:val="Normal"/>
    <w:qFormat/>
    <w:rsid w:val="006D0C5D"/>
    <w:rPr>
      <w:rFonts w:ascii="Cambria" w:eastAsia="Cambria" w:hAnsi="Cambria"/>
      <w:b/>
      <w:caps/>
      <w:sz w:val="24"/>
    </w:rPr>
  </w:style>
  <w:style w:type="paragraph" w:customStyle="1" w:styleId="StyleDebateBodyBefore12pt">
    <w:name w:val="Style Debate Body + Before:  12 pt"/>
    <w:basedOn w:val="Normal"/>
    <w:next w:val="Normal"/>
    <w:rsid w:val="006D0C5D"/>
    <w:pPr>
      <w:spacing w:before="240"/>
    </w:pPr>
    <w:rPr>
      <w:rFonts w:eastAsia="Times New Roman"/>
      <w:bCs/>
      <w:sz w:val="20"/>
      <w:szCs w:val="20"/>
    </w:rPr>
  </w:style>
  <w:style w:type="paragraph" w:customStyle="1" w:styleId="StyleDebateBodyBefore12pt1">
    <w:name w:val="Style Debate Body + Before:  12 pt1"/>
    <w:basedOn w:val="Normal"/>
    <w:rsid w:val="006D0C5D"/>
    <w:pPr>
      <w:spacing w:before="240"/>
    </w:pPr>
    <w:rPr>
      <w:rFonts w:eastAsia="Times New Roman"/>
      <w:bCs/>
      <w:sz w:val="20"/>
      <w:szCs w:val="20"/>
    </w:rPr>
  </w:style>
  <w:style w:type="character" w:customStyle="1" w:styleId="10ptnotbold">
    <w:name w:val="10ptnotbold"/>
    <w:rsid w:val="006D0C5D"/>
    <w:rPr>
      <w:sz w:val="20"/>
    </w:rPr>
  </w:style>
  <w:style w:type="paragraph" w:customStyle="1" w:styleId="PageNumber11">
    <w:name w:val="Page Number11"/>
    <w:basedOn w:val="Normal"/>
    <w:next w:val="Normal"/>
    <w:rsid w:val="006D0C5D"/>
    <w:rPr>
      <w:rFonts w:eastAsia="Times New Roman"/>
      <w:sz w:val="20"/>
    </w:rPr>
  </w:style>
  <w:style w:type="character" w:customStyle="1" w:styleId="Heading2CharCharCharCharCharCharCharCharCharCharCharCharCharChar1">
    <w:name w:val="Heading 2 Char Char Char Char Char Char Char Char Char Char Char Char Char Char1"/>
    <w:rsid w:val="006D0C5D"/>
    <w:rPr>
      <w:rFonts w:eastAsia="SimSun" w:cs="Arial"/>
      <w:b/>
      <w:bCs/>
      <w:iCs/>
      <w:sz w:val="24"/>
      <w:szCs w:val="28"/>
      <w:lang w:val="en-US" w:eastAsia="zh-CN" w:bidi="ar-SA"/>
    </w:rPr>
  </w:style>
  <w:style w:type="character" w:customStyle="1" w:styleId="Char31">
    <w:name w:val="Char31"/>
    <w:rsid w:val="006D0C5D"/>
    <w:rPr>
      <w:rFonts w:cs="Arial"/>
      <w:bCs/>
      <w:u w:val="thick"/>
      <w:lang w:val="en-US" w:eastAsia="en-US" w:bidi="ar-SA"/>
    </w:rPr>
  </w:style>
  <w:style w:type="paragraph" w:customStyle="1" w:styleId="StyleHeading1Centered">
    <w:name w:val="Style Heading 1 + Centered"/>
    <w:basedOn w:val="Heading1"/>
    <w:rsid w:val="006D0C5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6D0C5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6D0C5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6D0C5D"/>
    <w:pPr>
      <w:spacing w:before="120"/>
    </w:pPr>
    <w:rPr>
      <w:rFonts w:eastAsia="Times New Roman"/>
      <w:sz w:val="20"/>
    </w:rPr>
  </w:style>
  <w:style w:type="character" w:customStyle="1" w:styleId="underliningChar0">
    <w:name w:val="underlining Char"/>
    <w:rsid w:val="006D0C5D"/>
    <w:rPr>
      <w:b/>
      <w:szCs w:val="24"/>
      <w:u w:val="single"/>
      <w:lang w:val="en-US" w:eastAsia="en-US" w:bidi="ar-SA"/>
    </w:rPr>
  </w:style>
  <w:style w:type="character" w:customStyle="1" w:styleId="notreadChar">
    <w:name w:val="not read Char"/>
    <w:rsid w:val="006D0C5D"/>
    <w:rPr>
      <w:sz w:val="18"/>
      <w:szCs w:val="24"/>
      <w:lang w:val="en-US" w:eastAsia="en-US" w:bidi="ar-SA"/>
    </w:rPr>
  </w:style>
  <w:style w:type="paragraph" w:customStyle="1" w:styleId="StyleStrong10ptNotBold">
    <w:name w:val="Style Strong + 10 pt Not Bold"/>
    <w:basedOn w:val="Normal"/>
    <w:autoRedefine/>
    <w:rsid w:val="006D0C5D"/>
    <w:pPr>
      <w:ind w:left="720" w:hanging="360"/>
    </w:pPr>
    <w:rPr>
      <w:rFonts w:eastAsia="Times New Roman"/>
      <w:sz w:val="26"/>
      <w:szCs w:val="26"/>
    </w:rPr>
  </w:style>
  <w:style w:type="character" w:customStyle="1" w:styleId="prbodytext1">
    <w:name w:val="pr_bodytext1"/>
    <w:rsid w:val="006D0C5D"/>
    <w:rPr>
      <w:rFonts w:ascii="Arial" w:hAnsi="Arial" w:cs="Arial" w:hint="default"/>
      <w:sz w:val="20"/>
      <w:szCs w:val="20"/>
    </w:rPr>
  </w:style>
  <w:style w:type="character" w:customStyle="1" w:styleId="smallCharChar">
    <w:name w:val="small Char Char"/>
    <w:rsid w:val="006D0C5D"/>
    <w:rPr>
      <w:rFonts w:ascii="Times New Roman" w:eastAsia="Times New Roman" w:hAnsi="Times New Roman" w:cs="Times New Roman"/>
      <w:sz w:val="12"/>
      <w:szCs w:val="16"/>
    </w:rPr>
  </w:style>
  <w:style w:type="character" w:customStyle="1" w:styleId="Undlerine">
    <w:name w:val="Undlerine"/>
    <w:qFormat/>
    <w:rsid w:val="006D0C5D"/>
    <w:rPr>
      <w:rFonts w:ascii="Times New Roman" w:hAnsi="Times New Roman"/>
      <w:w w:val="110"/>
      <w:sz w:val="20"/>
      <w:szCs w:val="20"/>
      <w:u w:val="single"/>
      <w:bdr w:val="none" w:sz="0" w:space="0" w:color="auto"/>
      <w:lang w:bidi="he-IL"/>
    </w:rPr>
  </w:style>
  <w:style w:type="character" w:customStyle="1" w:styleId="Aunderline1">
    <w:name w:val="Aunderline"/>
    <w:qFormat/>
    <w:rsid w:val="006D0C5D"/>
    <w:rPr>
      <w:rFonts w:ascii="Times New Roman" w:hAnsi="Times New Roman"/>
      <w:sz w:val="20"/>
      <w:u w:val="single"/>
    </w:rPr>
  </w:style>
  <w:style w:type="paragraph" w:customStyle="1" w:styleId="NormalUnderline0">
    <w:name w:val="Normal + Underline"/>
    <w:basedOn w:val="Normal"/>
    <w:link w:val="NormalUnderlineChar0"/>
    <w:rsid w:val="006D0C5D"/>
    <w:pPr>
      <w:ind w:left="720"/>
    </w:pPr>
    <w:rPr>
      <w:rFonts w:eastAsia="Times New Roman"/>
      <w:b/>
      <w:sz w:val="20"/>
      <w:u w:val="single"/>
      <w:lang w:val="x-none" w:eastAsia="x-none"/>
    </w:rPr>
  </w:style>
  <w:style w:type="character" w:customStyle="1" w:styleId="NormalUnderlineChar0">
    <w:name w:val="Normal + Underline Char"/>
    <w:link w:val="NormalUnderline0"/>
    <w:rsid w:val="006D0C5D"/>
    <w:rPr>
      <w:rFonts w:ascii="Calibri" w:eastAsia="Times New Roman" w:hAnsi="Calibri"/>
      <w:b/>
      <w:sz w:val="20"/>
      <w:u w:val="single"/>
      <w:lang w:val="x-none" w:eastAsia="x-none"/>
    </w:rPr>
  </w:style>
  <w:style w:type="character" w:customStyle="1" w:styleId="Boxes">
    <w:name w:val="Boxes"/>
    <w:qFormat/>
    <w:rsid w:val="006D0C5D"/>
    <w:rPr>
      <w:rFonts w:ascii="Times New Roman" w:hAnsi="Times New Roman"/>
      <w:sz w:val="20"/>
      <w:u w:val="single"/>
      <w:bdr w:val="single" w:sz="4" w:space="0" w:color="auto"/>
    </w:rPr>
  </w:style>
  <w:style w:type="character" w:customStyle="1" w:styleId="tim">
    <w:name w:val="tim"/>
    <w:qFormat/>
    <w:rsid w:val="006D0C5D"/>
    <w:rPr>
      <w:rFonts w:ascii="Times New Roman" w:hAnsi="Times New Roman"/>
      <w:sz w:val="20"/>
      <w:u w:val="single"/>
    </w:rPr>
  </w:style>
  <w:style w:type="character" w:customStyle="1" w:styleId="hl">
    <w:name w:val="hl"/>
    <w:basedOn w:val="DefaultParagraphFont"/>
    <w:rsid w:val="006D0C5D"/>
  </w:style>
  <w:style w:type="character" w:customStyle="1" w:styleId="clock1">
    <w:name w:val="clock1"/>
    <w:rsid w:val="006D0C5D"/>
    <w:rPr>
      <w:color w:val="B51B1B"/>
    </w:rPr>
  </w:style>
  <w:style w:type="character" w:customStyle="1" w:styleId="smallChar10">
    <w:name w:val="small Char1"/>
    <w:rsid w:val="006D0C5D"/>
    <w:rPr>
      <w:sz w:val="12"/>
      <w:szCs w:val="16"/>
      <w:lang w:val="en-US" w:eastAsia="en-US" w:bidi="ar-SA"/>
    </w:rPr>
  </w:style>
  <w:style w:type="character" w:customStyle="1" w:styleId="SmallCardsCharChar">
    <w:name w:val="Small Cards Char Char"/>
    <w:rsid w:val="006D0C5D"/>
    <w:rPr>
      <w:sz w:val="14"/>
      <w:szCs w:val="24"/>
      <w:lang w:val="en-US" w:eastAsia="en-US" w:bidi="ar-SA"/>
    </w:rPr>
  </w:style>
  <w:style w:type="paragraph" w:customStyle="1" w:styleId="NormalCards">
    <w:name w:val="Normal Cards"/>
    <w:basedOn w:val="Normal"/>
    <w:rsid w:val="006D0C5D"/>
    <w:pPr>
      <w:ind w:left="288"/>
    </w:pPr>
    <w:rPr>
      <w:rFonts w:eastAsia="Times New Roman"/>
      <w:sz w:val="20"/>
    </w:rPr>
  </w:style>
  <w:style w:type="character" w:customStyle="1" w:styleId="iniciales">
    <w:name w:val="iniciales"/>
    <w:basedOn w:val="DefaultParagraphFont"/>
    <w:rsid w:val="006D0C5D"/>
  </w:style>
  <w:style w:type="character" w:customStyle="1" w:styleId="Style10ptBoldUnderline">
    <w:name w:val="Style 10 pt Bold Underline"/>
    <w:rsid w:val="006D0C5D"/>
    <w:rPr>
      <w:b/>
      <w:bCs/>
      <w:sz w:val="20"/>
      <w:u w:val="single"/>
    </w:rPr>
  </w:style>
  <w:style w:type="paragraph" w:customStyle="1" w:styleId="outdent">
    <w:name w:val="outdent"/>
    <w:basedOn w:val="Normal"/>
    <w:rsid w:val="006D0C5D"/>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D0C5D"/>
    <w:pPr>
      <w:spacing w:before="100" w:beforeAutospacing="1" w:after="100" w:afterAutospacing="1"/>
    </w:pPr>
    <w:rPr>
      <w:rFonts w:eastAsia="Times New Roman"/>
      <w:sz w:val="24"/>
    </w:rPr>
  </w:style>
  <w:style w:type="paragraph" w:customStyle="1" w:styleId="separator">
    <w:name w:val="separator"/>
    <w:basedOn w:val="Normal"/>
    <w:rsid w:val="006D0C5D"/>
    <w:pPr>
      <w:spacing w:before="100" w:beforeAutospacing="1" w:after="100" w:afterAutospacing="1"/>
    </w:pPr>
    <w:rPr>
      <w:rFonts w:eastAsia="Times New Roman"/>
      <w:sz w:val="24"/>
    </w:rPr>
  </w:style>
  <w:style w:type="paragraph" w:customStyle="1" w:styleId="bulletfollow">
    <w:name w:val="bulletfollow"/>
    <w:basedOn w:val="Normal"/>
    <w:rsid w:val="006D0C5D"/>
    <w:pPr>
      <w:spacing w:before="100" w:beforeAutospacing="1" w:after="100" w:afterAutospacing="1"/>
    </w:pPr>
    <w:rPr>
      <w:rFonts w:eastAsia="Times New Roman"/>
      <w:sz w:val="24"/>
    </w:rPr>
  </w:style>
  <w:style w:type="paragraph" w:customStyle="1" w:styleId="bulleted">
    <w:name w:val="bulleted"/>
    <w:basedOn w:val="Normal"/>
    <w:rsid w:val="006D0C5D"/>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6D0C5D"/>
    <w:rPr>
      <w:rFonts w:ascii="Times New Roman" w:eastAsia="Times New Roman" w:hAnsi="Times New Roman" w:cs="Times New Roman"/>
      <w:strike/>
      <w:sz w:val="20"/>
      <w:szCs w:val="20"/>
    </w:rPr>
  </w:style>
  <w:style w:type="character" w:customStyle="1" w:styleId="StrikethroughChar">
    <w:name w:val="Strikethrough Char"/>
    <w:link w:val="Strikethrough0"/>
    <w:rsid w:val="006D0C5D"/>
    <w:rPr>
      <w:rFonts w:ascii="Times New Roman" w:eastAsia="Times New Roman" w:hAnsi="Times New Roman" w:cs="Times New Roman"/>
      <w:strike/>
      <w:sz w:val="20"/>
      <w:szCs w:val="20"/>
    </w:rPr>
  </w:style>
  <w:style w:type="character" w:customStyle="1" w:styleId="UnderlineCardsCharChar">
    <w:name w:val="Underline Cards Char Char"/>
    <w:rsid w:val="006D0C5D"/>
    <w:rPr>
      <w:rFonts w:eastAsia="SimSun"/>
      <w:szCs w:val="24"/>
      <w:u w:val="thick"/>
      <w:lang w:val="en-US" w:eastAsia="en-US" w:bidi="ar-SA"/>
    </w:rPr>
  </w:style>
  <w:style w:type="character" w:customStyle="1" w:styleId="head">
    <w:name w:val="head"/>
    <w:basedOn w:val="DefaultParagraphFont"/>
    <w:rsid w:val="006D0C5D"/>
  </w:style>
  <w:style w:type="paragraph" w:customStyle="1" w:styleId="authorgroup">
    <w:name w:val="authorgroup"/>
    <w:basedOn w:val="Normal"/>
    <w:rsid w:val="006D0C5D"/>
    <w:pPr>
      <w:spacing w:before="100" w:beforeAutospacing="1" w:after="100" w:afterAutospacing="1"/>
    </w:pPr>
    <w:rPr>
      <w:rFonts w:eastAsia="Calibri"/>
      <w:sz w:val="24"/>
    </w:rPr>
  </w:style>
  <w:style w:type="paragraph" w:customStyle="1" w:styleId="affiliation1">
    <w:name w:val="affiliation1"/>
    <w:basedOn w:val="Normal"/>
    <w:rsid w:val="006D0C5D"/>
    <w:pPr>
      <w:spacing w:before="100" w:beforeAutospacing="1" w:after="100" w:afterAutospacing="1"/>
    </w:pPr>
    <w:rPr>
      <w:rFonts w:eastAsia="Calibri"/>
      <w:sz w:val="24"/>
    </w:rPr>
  </w:style>
  <w:style w:type="paragraph" w:customStyle="1" w:styleId="norm">
    <w:name w:val="norm"/>
    <w:basedOn w:val="Normal"/>
    <w:rsid w:val="006D0C5D"/>
    <w:pPr>
      <w:spacing w:before="100" w:beforeAutospacing="1" w:after="100" w:afterAutospacing="1"/>
    </w:pPr>
    <w:rPr>
      <w:rFonts w:eastAsia="Calibri"/>
      <w:sz w:val="24"/>
    </w:rPr>
  </w:style>
  <w:style w:type="character" w:customStyle="1" w:styleId="smallcapitals">
    <w:name w:val="smallcapitals"/>
    <w:basedOn w:val="DefaultParagraphFont"/>
    <w:rsid w:val="006D0C5D"/>
  </w:style>
  <w:style w:type="character" w:customStyle="1" w:styleId="number0">
    <w:name w:val="number"/>
    <w:basedOn w:val="DefaultParagraphFont"/>
    <w:rsid w:val="006D0C5D"/>
  </w:style>
  <w:style w:type="character" w:customStyle="1" w:styleId="swauthor">
    <w:name w:val="sw_author"/>
    <w:rsid w:val="006D0C5D"/>
  </w:style>
  <w:style w:type="character" w:customStyle="1" w:styleId="articlebody1">
    <w:name w:val="articlebody1"/>
    <w:rsid w:val="006D0C5D"/>
  </w:style>
  <w:style w:type="character" w:customStyle="1" w:styleId="small1">
    <w:name w:val="small1"/>
    <w:rsid w:val="006D0C5D"/>
  </w:style>
  <w:style w:type="paragraph" w:customStyle="1" w:styleId="AuthorDate2">
    <w:name w:val="Author/Date"/>
    <w:basedOn w:val="Normal"/>
    <w:link w:val="AuthorDateChar1"/>
    <w:rsid w:val="006D0C5D"/>
    <w:rPr>
      <w:rFonts w:eastAsia="Times New Roman"/>
      <w:b/>
      <w:sz w:val="24"/>
      <w:u w:val="single"/>
    </w:rPr>
  </w:style>
  <w:style w:type="character" w:customStyle="1" w:styleId="AuthorDateChar1">
    <w:name w:val="Author/Date Char1"/>
    <w:link w:val="AuthorDate2"/>
    <w:rsid w:val="006D0C5D"/>
    <w:rPr>
      <w:rFonts w:ascii="Calibri" w:eastAsia="Times New Roman" w:hAnsi="Calibri"/>
      <w:b/>
      <w:u w:val="single"/>
    </w:rPr>
  </w:style>
  <w:style w:type="character" w:customStyle="1" w:styleId="Shortcite">
    <w:name w:val="Shortcite"/>
    <w:basedOn w:val="DefaultParagraphFont"/>
    <w:rsid w:val="006D0C5D"/>
    <w:rPr>
      <w:rFonts w:ascii="Times New Roman" w:hAnsi="Times New Roman"/>
      <w:b/>
      <w:bCs/>
      <w:sz w:val="20"/>
    </w:rPr>
  </w:style>
  <w:style w:type="character" w:customStyle="1" w:styleId="Longcite">
    <w:name w:val="Longcite"/>
    <w:basedOn w:val="DefaultParagraphFont"/>
    <w:rsid w:val="006D0C5D"/>
    <w:rPr>
      <w:sz w:val="16"/>
    </w:rPr>
  </w:style>
  <w:style w:type="paragraph" w:customStyle="1" w:styleId="analytic0">
    <w:name w:val="analytic"/>
    <w:basedOn w:val="Normal"/>
    <w:link w:val="analyticChar0"/>
    <w:uiPriority w:val="4"/>
    <w:qFormat/>
    <w:rsid w:val="006D0C5D"/>
    <w:pPr>
      <w:spacing w:before="120"/>
    </w:pPr>
    <w:rPr>
      <w:rFonts w:ascii="Arial" w:hAnsi="Arial"/>
      <w:b/>
      <w:sz w:val="20"/>
    </w:rPr>
  </w:style>
  <w:style w:type="character" w:customStyle="1" w:styleId="analyticChar0">
    <w:name w:val="analytic Char"/>
    <w:basedOn w:val="DefaultParagraphFont"/>
    <w:link w:val="analytic0"/>
    <w:uiPriority w:val="4"/>
    <w:rsid w:val="006D0C5D"/>
    <w:rPr>
      <w:rFonts w:ascii="Arial" w:hAnsi="Arial"/>
      <w:b/>
      <w:sz w:val="20"/>
    </w:rPr>
  </w:style>
  <w:style w:type="character" w:customStyle="1" w:styleId="Normal30">
    <w:name w:val="Normal3"/>
    <w:basedOn w:val="DefaultParagraphFont"/>
    <w:rsid w:val="006D0C5D"/>
  </w:style>
  <w:style w:type="paragraph" w:customStyle="1" w:styleId="PageNumber8">
    <w:name w:val="Page Number8"/>
    <w:basedOn w:val="Normal"/>
    <w:next w:val="Normal"/>
    <w:rsid w:val="006D0C5D"/>
    <w:pPr>
      <w:spacing w:after="0" w:line="240" w:lineRule="auto"/>
    </w:pPr>
    <w:rPr>
      <w:rFonts w:ascii="Times New Roman" w:eastAsia="Times New Roman" w:hAnsi="Times New Roman"/>
      <w:sz w:val="20"/>
    </w:rPr>
  </w:style>
  <w:style w:type="paragraph" w:customStyle="1" w:styleId="Header2">
    <w:name w:val="Header2"/>
    <w:basedOn w:val="Heading1"/>
    <w:next w:val="Heading1"/>
    <w:rsid w:val="006D0C5D"/>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6D0C5D"/>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6D0C5D"/>
    <w:rPr>
      <w:rFonts w:cs="New Baskerville"/>
      <w:color w:val="000000"/>
    </w:rPr>
  </w:style>
  <w:style w:type="character" w:customStyle="1" w:styleId="postauthor">
    <w:name w:val="postauthor"/>
    <w:basedOn w:val="DefaultParagraphFont"/>
    <w:rsid w:val="006D0C5D"/>
  </w:style>
  <w:style w:type="paragraph" w:customStyle="1" w:styleId="notes-source-hasnotes">
    <w:name w:val="notes-source-hasnotes"/>
    <w:basedOn w:val="Normal"/>
    <w:rsid w:val="006D0C5D"/>
    <w:pPr>
      <w:spacing w:before="100" w:beforeAutospacing="1" w:after="100" w:afterAutospacing="1"/>
    </w:pPr>
    <w:rPr>
      <w:rFonts w:ascii="Times" w:hAnsi="Times"/>
      <w:sz w:val="20"/>
      <w:szCs w:val="20"/>
    </w:rPr>
  </w:style>
  <w:style w:type="character" w:customStyle="1" w:styleId="span">
    <w:name w:val="span"/>
    <w:basedOn w:val="DefaultParagraphFont"/>
    <w:rsid w:val="006D0C5D"/>
  </w:style>
  <w:style w:type="character" w:customStyle="1" w:styleId="maintitle">
    <w:name w:val="maintitle"/>
    <w:basedOn w:val="DefaultParagraphFont"/>
    <w:rsid w:val="006D0C5D"/>
  </w:style>
  <w:style w:type="character" w:customStyle="1" w:styleId="thirdparty-logo">
    <w:name w:val="thirdparty-logo"/>
    <w:basedOn w:val="DefaultParagraphFont"/>
    <w:rsid w:val="006D0C5D"/>
  </w:style>
  <w:style w:type="paragraph" w:customStyle="1" w:styleId="articlemeta">
    <w:name w:val="articlemeta"/>
    <w:basedOn w:val="Normal"/>
    <w:rsid w:val="006D0C5D"/>
    <w:pPr>
      <w:spacing w:before="100" w:beforeAutospacing="1" w:after="100" w:afterAutospacing="1"/>
    </w:pPr>
    <w:rPr>
      <w:rFonts w:ascii="Times" w:hAnsi="Times"/>
      <w:sz w:val="20"/>
      <w:szCs w:val="20"/>
    </w:rPr>
  </w:style>
  <w:style w:type="character" w:customStyle="1" w:styleId="vcard">
    <w:name w:val="vcard"/>
    <w:basedOn w:val="DefaultParagraphFont"/>
    <w:rsid w:val="006D0C5D"/>
  </w:style>
  <w:style w:type="character" w:customStyle="1" w:styleId="print-footnote">
    <w:name w:val="print-footnote"/>
    <w:basedOn w:val="DefaultParagraphFont"/>
    <w:rsid w:val="006D0C5D"/>
  </w:style>
  <w:style w:type="character" w:customStyle="1" w:styleId="datestring">
    <w:name w:val="datestring"/>
    <w:basedOn w:val="DefaultParagraphFont"/>
    <w:rsid w:val="006D0C5D"/>
  </w:style>
  <w:style w:type="paragraph" w:customStyle="1" w:styleId="left">
    <w:name w:val="left"/>
    <w:basedOn w:val="Normal"/>
    <w:rsid w:val="006D0C5D"/>
    <w:pPr>
      <w:spacing w:before="100" w:beforeAutospacing="1" w:after="100" w:afterAutospacing="1"/>
    </w:pPr>
    <w:rPr>
      <w:rFonts w:ascii="Times" w:hAnsi="Times"/>
      <w:sz w:val="20"/>
      <w:szCs w:val="20"/>
    </w:rPr>
  </w:style>
  <w:style w:type="paragraph" w:customStyle="1" w:styleId="right">
    <w:name w:val="right"/>
    <w:basedOn w:val="Normal"/>
    <w:rsid w:val="006D0C5D"/>
    <w:pPr>
      <w:spacing w:before="100" w:beforeAutospacing="1" w:after="100" w:afterAutospacing="1"/>
    </w:pPr>
    <w:rPr>
      <w:rFonts w:ascii="Times" w:hAnsi="Times"/>
      <w:sz w:val="20"/>
      <w:szCs w:val="20"/>
    </w:rPr>
  </w:style>
  <w:style w:type="character" w:customStyle="1" w:styleId="gptad">
    <w:name w:val="gptad"/>
    <w:basedOn w:val="DefaultParagraphFont"/>
    <w:rsid w:val="006D0C5D"/>
  </w:style>
  <w:style w:type="paragraph" w:customStyle="1" w:styleId="creditpostedmodified">
    <w:name w:val="credit_posted_modified"/>
    <w:basedOn w:val="Normal"/>
    <w:rsid w:val="006D0C5D"/>
    <w:pPr>
      <w:spacing w:before="100" w:beforeAutospacing="1" w:after="100" w:afterAutospacing="1"/>
    </w:pPr>
    <w:rPr>
      <w:rFonts w:ascii="Times" w:hAnsi="Times"/>
      <w:sz w:val="20"/>
      <w:szCs w:val="20"/>
    </w:rPr>
  </w:style>
  <w:style w:type="character" w:customStyle="1" w:styleId="creditline">
    <w:name w:val="creditline"/>
    <w:basedOn w:val="DefaultParagraphFont"/>
    <w:rsid w:val="006D0C5D"/>
  </w:style>
  <w:style w:type="character" w:customStyle="1" w:styleId="grd">
    <w:name w:val="grd"/>
    <w:basedOn w:val="DefaultParagraphFont"/>
    <w:rsid w:val="006D0C5D"/>
  </w:style>
  <w:style w:type="paragraph" w:customStyle="1" w:styleId="hs-text-container">
    <w:name w:val="hs-text-container"/>
    <w:basedOn w:val="Normal"/>
    <w:rsid w:val="006D0C5D"/>
    <w:pPr>
      <w:spacing w:before="100" w:beforeAutospacing="1" w:after="100" w:afterAutospacing="1"/>
    </w:pPr>
    <w:rPr>
      <w:rFonts w:ascii="Times" w:hAnsi="Times"/>
      <w:sz w:val="20"/>
      <w:szCs w:val="20"/>
    </w:rPr>
  </w:style>
  <w:style w:type="character" w:customStyle="1" w:styleId="created">
    <w:name w:val="created"/>
    <w:basedOn w:val="DefaultParagraphFont"/>
    <w:rsid w:val="006D0C5D"/>
  </w:style>
  <w:style w:type="character" w:customStyle="1" w:styleId="changed">
    <w:name w:val="changed"/>
    <w:basedOn w:val="DefaultParagraphFont"/>
    <w:rsid w:val="006D0C5D"/>
  </w:style>
  <w:style w:type="character" w:customStyle="1" w:styleId="article-author-name">
    <w:name w:val="article-author-name"/>
    <w:basedOn w:val="DefaultParagraphFont"/>
    <w:rsid w:val="006D0C5D"/>
  </w:style>
  <w:style w:type="character" w:customStyle="1" w:styleId="bioexcerpt">
    <w:name w:val="bio_excerpt"/>
    <w:basedOn w:val="DefaultParagraphFont"/>
    <w:rsid w:val="006D0C5D"/>
  </w:style>
  <w:style w:type="character" w:customStyle="1" w:styleId="commentcount">
    <w:name w:val="comment_count"/>
    <w:basedOn w:val="DefaultParagraphFont"/>
    <w:rsid w:val="006D0C5D"/>
  </w:style>
  <w:style w:type="character" w:customStyle="1" w:styleId="searchtermshighlighted">
    <w:name w:val="searchtermshighlighted"/>
    <w:basedOn w:val="DefaultParagraphFont"/>
    <w:rsid w:val="006D0C5D"/>
  </w:style>
  <w:style w:type="character" w:customStyle="1" w:styleId="contributornametrigger">
    <w:name w:val="contributornametrigger"/>
    <w:basedOn w:val="DefaultParagraphFont"/>
    <w:rsid w:val="006D0C5D"/>
  </w:style>
  <w:style w:type="character" w:customStyle="1" w:styleId="bylinepipe">
    <w:name w:val="bylinepipe"/>
    <w:basedOn w:val="DefaultParagraphFont"/>
    <w:rsid w:val="006D0C5D"/>
  </w:style>
  <w:style w:type="character" w:customStyle="1" w:styleId="lucenesearchresulturlb">
    <w:name w:val="lucene_search_result_url_b"/>
    <w:basedOn w:val="DefaultParagraphFont"/>
    <w:rsid w:val="006D0C5D"/>
  </w:style>
  <w:style w:type="character" w:customStyle="1" w:styleId="faculty-title">
    <w:name w:val="faculty-title"/>
    <w:basedOn w:val="DefaultParagraphFont"/>
    <w:rsid w:val="006D0C5D"/>
  </w:style>
  <w:style w:type="character" w:customStyle="1" w:styleId="count">
    <w:name w:val="count"/>
    <w:basedOn w:val="DefaultParagraphFont"/>
    <w:rsid w:val="006D0C5D"/>
  </w:style>
  <w:style w:type="character" w:customStyle="1" w:styleId="volume">
    <w:name w:val="volume"/>
    <w:basedOn w:val="DefaultParagraphFont"/>
    <w:rsid w:val="006D0C5D"/>
  </w:style>
  <w:style w:type="character" w:customStyle="1" w:styleId="issue">
    <w:name w:val="issue"/>
    <w:basedOn w:val="DefaultParagraphFont"/>
    <w:rsid w:val="006D0C5D"/>
  </w:style>
  <w:style w:type="character" w:customStyle="1" w:styleId="pages">
    <w:name w:val="pages"/>
    <w:basedOn w:val="DefaultParagraphFont"/>
    <w:rsid w:val="006D0C5D"/>
  </w:style>
  <w:style w:type="character" w:customStyle="1" w:styleId="person">
    <w:name w:val="person"/>
    <w:basedOn w:val="DefaultParagraphFont"/>
    <w:rsid w:val="006D0C5D"/>
  </w:style>
  <w:style w:type="character" w:customStyle="1" w:styleId="corresponding">
    <w:name w:val="corresponding"/>
    <w:basedOn w:val="DefaultParagraphFont"/>
    <w:rsid w:val="006D0C5D"/>
  </w:style>
  <w:style w:type="paragraph" w:customStyle="1" w:styleId="entry-meta">
    <w:name w:val="entry-meta"/>
    <w:basedOn w:val="Normal"/>
    <w:rsid w:val="006D0C5D"/>
    <w:pPr>
      <w:spacing w:before="100" w:beforeAutospacing="1" w:after="100" w:afterAutospacing="1"/>
    </w:pPr>
    <w:rPr>
      <w:rFonts w:ascii="Times" w:hAnsi="Times"/>
      <w:sz w:val="20"/>
      <w:szCs w:val="20"/>
    </w:rPr>
  </w:style>
  <w:style w:type="character" w:customStyle="1" w:styleId="post-time">
    <w:name w:val="post-time"/>
    <w:basedOn w:val="DefaultParagraphFont"/>
    <w:rsid w:val="006D0C5D"/>
  </w:style>
  <w:style w:type="character" w:customStyle="1" w:styleId="post-category">
    <w:name w:val="post-category"/>
    <w:basedOn w:val="DefaultParagraphFont"/>
    <w:rsid w:val="006D0C5D"/>
  </w:style>
  <w:style w:type="character" w:customStyle="1" w:styleId="post-author">
    <w:name w:val="post-author"/>
    <w:basedOn w:val="DefaultParagraphFont"/>
    <w:rsid w:val="006D0C5D"/>
  </w:style>
  <w:style w:type="character" w:customStyle="1" w:styleId="A10">
    <w:name w:val="A10"/>
    <w:uiPriority w:val="99"/>
    <w:rsid w:val="006D0C5D"/>
    <w:rPr>
      <w:rFonts w:cs="Trebuchet MS"/>
      <w:color w:val="000000"/>
      <w:sz w:val="11"/>
      <w:szCs w:val="11"/>
    </w:rPr>
  </w:style>
  <w:style w:type="paragraph" w:customStyle="1" w:styleId="Pa10">
    <w:name w:val="Pa10"/>
    <w:basedOn w:val="Default"/>
    <w:next w:val="Default"/>
    <w:uiPriority w:val="99"/>
    <w:rsid w:val="006D0C5D"/>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6D0C5D"/>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D0C5D"/>
  </w:style>
  <w:style w:type="paragraph" w:customStyle="1" w:styleId="aff">
    <w:name w:val="aff"/>
    <w:basedOn w:val="Normal"/>
    <w:rsid w:val="006D0C5D"/>
    <w:pPr>
      <w:spacing w:before="100" w:beforeAutospacing="1" w:after="100" w:afterAutospacing="1"/>
    </w:pPr>
    <w:rPr>
      <w:rFonts w:ascii="Times" w:hAnsi="Times"/>
      <w:sz w:val="20"/>
      <w:szCs w:val="20"/>
    </w:rPr>
  </w:style>
  <w:style w:type="character" w:customStyle="1" w:styleId="entry-author">
    <w:name w:val="entry-author"/>
    <w:basedOn w:val="DefaultParagraphFont"/>
    <w:rsid w:val="006D0C5D"/>
  </w:style>
  <w:style w:type="character" w:customStyle="1" w:styleId="entry-author-name">
    <w:name w:val="entry-author-name"/>
    <w:basedOn w:val="DefaultParagraphFont"/>
    <w:rsid w:val="006D0C5D"/>
  </w:style>
  <w:style w:type="character" w:customStyle="1" w:styleId="contrib-degrees">
    <w:name w:val="contrib-degrees"/>
    <w:basedOn w:val="DefaultParagraphFont"/>
    <w:rsid w:val="006D0C5D"/>
  </w:style>
  <w:style w:type="character" w:customStyle="1" w:styleId="contrib-on-behalf-of">
    <w:name w:val="contrib-on-behalf-of"/>
    <w:basedOn w:val="DefaultParagraphFont"/>
    <w:rsid w:val="006D0C5D"/>
  </w:style>
  <w:style w:type="character" w:customStyle="1" w:styleId="pubtime">
    <w:name w:val="pubtime"/>
    <w:basedOn w:val="DefaultParagraphFont"/>
    <w:rsid w:val="006D0C5D"/>
  </w:style>
  <w:style w:type="character" w:customStyle="1" w:styleId="fbcommentscount">
    <w:name w:val="fb_comments_count"/>
    <w:basedOn w:val="DefaultParagraphFont"/>
    <w:rsid w:val="006D0C5D"/>
  </w:style>
  <w:style w:type="character" w:customStyle="1" w:styleId="stsharethiscustom">
    <w:name w:val="st_sharethis_custom"/>
    <w:basedOn w:val="DefaultParagraphFont"/>
    <w:rsid w:val="006D0C5D"/>
  </w:style>
  <w:style w:type="paragraph" w:customStyle="1" w:styleId="permalinkable">
    <w:name w:val="permalinkable"/>
    <w:basedOn w:val="Normal"/>
    <w:rsid w:val="006D0C5D"/>
    <w:pPr>
      <w:spacing w:before="100" w:beforeAutospacing="1" w:after="100" w:afterAutospacing="1"/>
    </w:pPr>
    <w:rPr>
      <w:rFonts w:ascii="Times" w:hAnsi="Times"/>
      <w:sz w:val="20"/>
      <w:szCs w:val="20"/>
    </w:rPr>
  </w:style>
  <w:style w:type="character" w:customStyle="1" w:styleId="post-date">
    <w:name w:val="post-date"/>
    <w:basedOn w:val="DefaultParagraphFont"/>
    <w:rsid w:val="006D0C5D"/>
  </w:style>
  <w:style w:type="character" w:customStyle="1" w:styleId="link-external">
    <w:name w:val="link-external"/>
    <w:basedOn w:val="DefaultParagraphFont"/>
    <w:rsid w:val="006D0C5D"/>
  </w:style>
  <w:style w:type="character" w:customStyle="1" w:styleId="articleauthor0">
    <w:name w:val="article_author"/>
    <w:basedOn w:val="DefaultParagraphFont"/>
    <w:rsid w:val="006D0C5D"/>
  </w:style>
  <w:style w:type="character" w:customStyle="1" w:styleId="articleissue">
    <w:name w:val="article_issue"/>
    <w:basedOn w:val="DefaultParagraphFont"/>
    <w:rsid w:val="006D0C5D"/>
  </w:style>
  <w:style w:type="character" w:customStyle="1" w:styleId="a-size-large">
    <w:name w:val="a-size-large"/>
    <w:basedOn w:val="DefaultParagraphFont"/>
    <w:rsid w:val="006D0C5D"/>
  </w:style>
  <w:style w:type="character" w:customStyle="1" w:styleId="a-size-medium">
    <w:name w:val="a-size-medium"/>
    <w:basedOn w:val="DefaultParagraphFont"/>
    <w:rsid w:val="006D0C5D"/>
  </w:style>
  <w:style w:type="character" w:customStyle="1" w:styleId="contribution">
    <w:name w:val="contribution"/>
    <w:basedOn w:val="DefaultParagraphFont"/>
    <w:rsid w:val="006D0C5D"/>
  </w:style>
  <w:style w:type="character" w:customStyle="1" w:styleId="a-color-secondary">
    <w:name w:val="a-color-secondary"/>
    <w:basedOn w:val="DefaultParagraphFont"/>
    <w:rsid w:val="006D0C5D"/>
  </w:style>
  <w:style w:type="paragraph" w:customStyle="1" w:styleId="sbyline">
    <w:name w:val="sbyline"/>
    <w:basedOn w:val="Normal"/>
    <w:rsid w:val="006D0C5D"/>
    <w:pPr>
      <w:spacing w:before="100" w:beforeAutospacing="1" w:after="100" w:afterAutospacing="1"/>
    </w:pPr>
    <w:rPr>
      <w:rFonts w:ascii="Times" w:hAnsi="Times"/>
      <w:sz w:val="20"/>
      <w:szCs w:val="20"/>
    </w:rPr>
  </w:style>
  <w:style w:type="character" w:customStyle="1" w:styleId="ui-author">
    <w:name w:val="ui-author"/>
    <w:basedOn w:val="DefaultParagraphFont"/>
    <w:rsid w:val="006D0C5D"/>
  </w:style>
  <w:style w:type="character" w:customStyle="1" w:styleId="ui-staffline">
    <w:name w:val="ui-staffline"/>
    <w:basedOn w:val="DefaultParagraphFont"/>
    <w:rsid w:val="006D0C5D"/>
  </w:style>
  <w:style w:type="paragraph" w:customStyle="1" w:styleId="promotion-tag-p">
    <w:name w:val="promotion-tag-p"/>
    <w:basedOn w:val="Normal"/>
    <w:rsid w:val="006D0C5D"/>
    <w:pPr>
      <w:spacing w:before="100" w:beforeAutospacing="1" w:after="100" w:afterAutospacing="1"/>
    </w:pPr>
    <w:rPr>
      <w:rFonts w:ascii="Times" w:hAnsi="Times"/>
      <w:sz w:val="20"/>
      <w:szCs w:val="20"/>
    </w:rPr>
  </w:style>
  <w:style w:type="paragraph" w:customStyle="1" w:styleId="heading">
    <w:name w:val="heading"/>
    <w:basedOn w:val="Normal"/>
    <w:rsid w:val="006D0C5D"/>
    <w:pPr>
      <w:spacing w:before="100" w:beforeAutospacing="1" w:after="100" w:afterAutospacing="1"/>
    </w:pPr>
    <w:rPr>
      <w:rFonts w:ascii="Times" w:hAnsi="Times"/>
      <w:sz w:val="20"/>
      <w:szCs w:val="20"/>
    </w:rPr>
  </w:style>
  <w:style w:type="character" w:customStyle="1" w:styleId="value">
    <w:name w:val="value"/>
    <w:basedOn w:val="DefaultParagraphFont"/>
    <w:rsid w:val="006D0C5D"/>
  </w:style>
  <w:style w:type="character" w:customStyle="1" w:styleId="specialissuelabel">
    <w:name w:val="specialissuelabel"/>
    <w:basedOn w:val="DefaultParagraphFont"/>
    <w:rsid w:val="006D0C5D"/>
  </w:style>
  <w:style w:type="character" w:customStyle="1" w:styleId="referencediv">
    <w:name w:val="referencediv"/>
    <w:basedOn w:val="DefaultParagraphFont"/>
    <w:rsid w:val="006D0C5D"/>
  </w:style>
  <w:style w:type="character" w:customStyle="1" w:styleId="wp-smiley">
    <w:name w:val="wp-smiley"/>
    <w:basedOn w:val="DefaultParagraphFont"/>
    <w:rsid w:val="006D0C5D"/>
  </w:style>
  <w:style w:type="character" w:customStyle="1" w:styleId="artjournal">
    <w:name w:val="art_journal"/>
    <w:basedOn w:val="DefaultParagraphFont"/>
    <w:rsid w:val="006D0C5D"/>
  </w:style>
  <w:style w:type="character" w:customStyle="1" w:styleId="artdatevolumeissuepart">
    <w:name w:val="art_datevolumeissuepart"/>
    <w:basedOn w:val="DefaultParagraphFont"/>
    <w:rsid w:val="006D0C5D"/>
  </w:style>
  <w:style w:type="character" w:customStyle="1" w:styleId="artpages">
    <w:name w:val="art_pages"/>
    <w:basedOn w:val="DefaultParagraphFont"/>
    <w:rsid w:val="006D0C5D"/>
  </w:style>
  <w:style w:type="character" w:customStyle="1" w:styleId="singlehighlightclass">
    <w:name w:val="single_highlight_class"/>
    <w:basedOn w:val="DefaultParagraphFont"/>
    <w:rsid w:val="006D0C5D"/>
  </w:style>
  <w:style w:type="character" w:customStyle="1" w:styleId="degree">
    <w:name w:val="degree"/>
    <w:basedOn w:val="DefaultParagraphFont"/>
    <w:rsid w:val="006D0C5D"/>
  </w:style>
  <w:style w:type="character" w:customStyle="1" w:styleId="major">
    <w:name w:val="major"/>
    <w:basedOn w:val="DefaultParagraphFont"/>
    <w:rsid w:val="006D0C5D"/>
  </w:style>
  <w:style w:type="character" w:customStyle="1" w:styleId="authors">
    <w:name w:val="authors"/>
    <w:basedOn w:val="DefaultParagraphFont"/>
    <w:rsid w:val="006D0C5D"/>
  </w:style>
  <w:style w:type="character" w:customStyle="1" w:styleId="views">
    <w:name w:val="views"/>
    <w:basedOn w:val="DefaultParagraphFont"/>
    <w:rsid w:val="006D0C5D"/>
  </w:style>
  <w:style w:type="character" w:customStyle="1" w:styleId="stmainservices">
    <w:name w:val="stmainservices"/>
    <w:basedOn w:val="DefaultParagraphFont"/>
    <w:rsid w:val="006D0C5D"/>
  </w:style>
  <w:style w:type="character" w:customStyle="1" w:styleId="stbubblehcount">
    <w:name w:val="stbubble_hcount"/>
    <w:basedOn w:val="DefaultParagraphFont"/>
    <w:rsid w:val="006D0C5D"/>
  </w:style>
  <w:style w:type="paragraph" w:customStyle="1" w:styleId="Document">
    <w:name w:val="_Document"/>
    <w:basedOn w:val="Default"/>
    <w:next w:val="Default"/>
    <w:uiPriority w:val="99"/>
    <w:rsid w:val="006D0C5D"/>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6D0C5D"/>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6D0C5D"/>
    <w:pPr>
      <w:widowControl w:val="0"/>
    </w:pPr>
    <w:rPr>
      <w:rFonts w:ascii="New Baskerville" w:eastAsiaTheme="minorEastAsia" w:hAnsi="New Baskerville"/>
      <w:color w:val="auto"/>
    </w:rPr>
  </w:style>
  <w:style w:type="paragraph" w:customStyle="1" w:styleId="collapsed-hide">
    <w:name w:val="collapsed-hide"/>
    <w:basedOn w:val="Normal"/>
    <w:rsid w:val="006D0C5D"/>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6D0C5D"/>
    <w:pPr>
      <w:widowControl w:val="0"/>
      <w:spacing w:line="211" w:lineRule="atLeast"/>
    </w:pPr>
    <w:rPr>
      <w:rFonts w:ascii="Mokka" w:eastAsiaTheme="minorEastAsia" w:hAnsi="Mokka"/>
      <w:color w:val="auto"/>
    </w:rPr>
  </w:style>
  <w:style w:type="paragraph" w:customStyle="1" w:styleId="odd">
    <w:name w:val="odd"/>
    <w:basedOn w:val="Normal"/>
    <w:rsid w:val="006D0C5D"/>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6D0C5D"/>
  </w:style>
  <w:style w:type="character" w:customStyle="1" w:styleId="tolocaltime">
    <w:name w:val="tolocaltime"/>
    <w:basedOn w:val="DefaultParagraphFont"/>
    <w:rsid w:val="006D0C5D"/>
  </w:style>
  <w:style w:type="character" w:customStyle="1" w:styleId="pb-byline">
    <w:name w:val="pb-byline"/>
    <w:basedOn w:val="DefaultParagraphFont"/>
    <w:rsid w:val="006D0C5D"/>
  </w:style>
  <w:style w:type="character" w:customStyle="1" w:styleId="pb-timestamp">
    <w:name w:val="pb-timestamp"/>
    <w:basedOn w:val="DefaultParagraphFont"/>
    <w:rsid w:val="006D0C5D"/>
  </w:style>
  <w:style w:type="character" w:customStyle="1" w:styleId="posted-on">
    <w:name w:val="posted-on"/>
    <w:basedOn w:val="DefaultParagraphFont"/>
    <w:rsid w:val="006D0C5D"/>
  </w:style>
  <w:style w:type="character" w:customStyle="1" w:styleId="even">
    <w:name w:val="even"/>
    <w:basedOn w:val="DefaultParagraphFont"/>
    <w:rsid w:val="006D0C5D"/>
  </w:style>
  <w:style w:type="paragraph" w:customStyle="1" w:styleId="volissue">
    <w:name w:val="volissue"/>
    <w:basedOn w:val="Normal"/>
    <w:rsid w:val="006D0C5D"/>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D0C5D"/>
  </w:style>
  <w:style w:type="character" w:customStyle="1" w:styleId="articledate">
    <w:name w:val="articledate"/>
    <w:basedOn w:val="DefaultParagraphFont"/>
    <w:rsid w:val="006D0C5D"/>
  </w:style>
  <w:style w:type="character" w:customStyle="1" w:styleId="post-byline">
    <w:name w:val="post-byline"/>
    <w:basedOn w:val="DefaultParagraphFont"/>
    <w:rsid w:val="006D0C5D"/>
  </w:style>
  <w:style w:type="character" w:customStyle="1" w:styleId="metadate">
    <w:name w:val="meta_date"/>
    <w:basedOn w:val="DefaultParagraphFont"/>
    <w:rsid w:val="006D0C5D"/>
  </w:style>
  <w:style w:type="character" w:customStyle="1" w:styleId="fa">
    <w:name w:val="fa"/>
    <w:basedOn w:val="DefaultParagraphFont"/>
    <w:rsid w:val="006D0C5D"/>
  </w:style>
  <w:style w:type="character" w:customStyle="1" w:styleId="longname">
    <w:name w:val="longname"/>
    <w:basedOn w:val="DefaultParagraphFont"/>
    <w:rsid w:val="006D0C5D"/>
  </w:style>
  <w:style w:type="character" w:customStyle="1" w:styleId="echocontainer">
    <w:name w:val="echo_container"/>
    <w:basedOn w:val="DefaultParagraphFont"/>
    <w:rsid w:val="006D0C5D"/>
  </w:style>
  <w:style w:type="character" w:customStyle="1" w:styleId="comment-display">
    <w:name w:val="comment-display"/>
    <w:basedOn w:val="DefaultParagraphFont"/>
    <w:rsid w:val="006D0C5D"/>
  </w:style>
  <w:style w:type="paragraph" w:customStyle="1" w:styleId="comment-count-label">
    <w:name w:val="comment-count-label"/>
    <w:basedOn w:val="Normal"/>
    <w:rsid w:val="006D0C5D"/>
    <w:pPr>
      <w:spacing w:before="100" w:beforeAutospacing="1" w:after="100" w:afterAutospacing="1"/>
    </w:pPr>
    <w:rPr>
      <w:rFonts w:ascii="Times" w:hAnsi="Times"/>
      <w:sz w:val="20"/>
      <w:szCs w:val="20"/>
    </w:rPr>
  </w:style>
  <w:style w:type="character" w:customStyle="1" w:styleId="echo-counter">
    <w:name w:val="echo-counter"/>
    <w:basedOn w:val="DefaultParagraphFont"/>
    <w:rsid w:val="006D0C5D"/>
  </w:style>
  <w:style w:type="character" w:customStyle="1" w:styleId="discussion-policy">
    <w:name w:val="discussion-policy"/>
    <w:basedOn w:val="DefaultParagraphFont"/>
    <w:rsid w:val="006D0C5D"/>
  </w:style>
  <w:style w:type="character" w:customStyle="1" w:styleId="echo-apps-conversations-streamcaption">
    <w:name w:val="echo-apps-conversations-streamcaption"/>
    <w:basedOn w:val="DefaultParagraphFont"/>
    <w:rsid w:val="006D0C5D"/>
  </w:style>
  <w:style w:type="character" w:customStyle="1" w:styleId="echo-streamserver-controls-stream-item-text">
    <w:name w:val="echo-streamserver-controls-stream-item-text"/>
    <w:basedOn w:val="DefaultParagraphFont"/>
    <w:rsid w:val="006D0C5D"/>
  </w:style>
  <w:style w:type="character" w:customStyle="1" w:styleId="echo-streamserver-controls-facepile-more">
    <w:name w:val="echo-streamserver-controls-facepile-more"/>
    <w:basedOn w:val="DefaultParagraphFont"/>
    <w:rsid w:val="006D0C5D"/>
  </w:style>
  <w:style w:type="character" w:customStyle="1" w:styleId="echo-primaryfont">
    <w:name w:val="echo-primaryfont"/>
    <w:basedOn w:val="DefaultParagraphFont"/>
    <w:rsid w:val="006D0C5D"/>
  </w:style>
  <w:style w:type="character" w:customStyle="1" w:styleId="section">
    <w:name w:val="section"/>
    <w:basedOn w:val="DefaultParagraphFont"/>
    <w:rsid w:val="006D0C5D"/>
  </w:style>
  <w:style w:type="character" w:customStyle="1" w:styleId="wpsr-txt-headline">
    <w:name w:val="wpsr-txt-headline"/>
    <w:basedOn w:val="DefaultParagraphFont"/>
    <w:rsid w:val="006D0C5D"/>
  </w:style>
  <w:style w:type="character" w:customStyle="1" w:styleId="asset-metabar-author">
    <w:name w:val="asset-metabar-author"/>
    <w:basedOn w:val="DefaultParagraphFont"/>
    <w:rsid w:val="006D0C5D"/>
  </w:style>
  <w:style w:type="character" w:customStyle="1" w:styleId="eza-dateline">
    <w:name w:val="eza-dateline"/>
    <w:basedOn w:val="DefaultParagraphFont"/>
    <w:rsid w:val="006D0C5D"/>
  </w:style>
  <w:style w:type="character" w:customStyle="1" w:styleId="eza-authors">
    <w:name w:val="eza-authors"/>
    <w:basedOn w:val="DefaultParagraphFont"/>
    <w:rsid w:val="006D0C5D"/>
  </w:style>
  <w:style w:type="character" w:customStyle="1" w:styleId="csmstaff">
    <w:name w:val="csm_staff"/>
    <w:basedOn w:val="DefaultParagraphFont"/>
    <w:rsid w:val="006D0C5D"/>
  </w:style>
  <w:style w:type="paragraph" w:customStyle="1" w:styleId="mol-para-with-font">
    <w:name w:val="mol-para-with-font"/>
    <w:basedOn w:val="Normal"/>
    <w:rsid w:val="006D0C5D"/>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D0C5D"/>
  </w:style>
  <w:style w:type="character" w:customStyle="1" w:styleId="byline-text">
    <w:name w:val="byline-text"/>
    <w:basedOn w:val="DefaultParagraphFont"/>
    <w:rsid w:val="006D0C5D"/>
  </w:style>
  <w:style w:type="character" w:customStyle="1" w:styleId="itemauthor">
    <w:name w:val="itemauthor"/>
    <w:basedOn w:val="DefaultParagraphFont"/>
    <w:rsid w:val="006D0C5D"/>
  </w:style>
  <w:style w:type="character" w:customStyle="1" w:styleId="itemdatecreated">
    <w:name w:val="itemdatecreated"/>
    <w:basedOn w:val="DefaultParagraphFont"/>
    <w:rsid w:val="006D0C5D"/>
  </w:style>
  <w:style w:type="character" w:customStyle="1" w:styleId="slug-metadata-note">
    <w:name w:val="slug-metadata-note"/>
    <w:basedOn w:val="DefaultParagraphFont"/>
    <w:rsid w:val="006D0C5D"/>
  </w:style>
  <w:style w:type="character" w:customStyle="1" w:styleId="drop-capped">
    <w:name w:val="drop-capped"/>
    <w:basedOn w:val="DefaultParagraphFont"/>
    <w:rsid w:val="006D0C5D"/>
  </w:style>
  <w:style w:type="character" w:customStyle="1" w:styleId="published">
    <w:name w:val="published"/>
    <w:basedOn w:val="DefaultParagraphFont"/>
    <w:rsid w:val="006D0C5D"/>
  </w:style>
  <w:style w:type="paragraph" w:customStyle="1" w:styleId="articleopinion-standfirst">
    <w:name w:val="articleopinion-standfirst"/>
    <w:basedOn w:val="Normal"/>
    <w:rsid w:val="006D0C5D"/>
    <w:pPr>
      <w:spacing w:before="100" w:beforeAutospacing="1" w:after="100" w:afterAutospacing="1"/>
    </w:pPr>
    <w:rPr>
      <w:rFonts w:ascii="Times" w:hAnsi="Times"/>
      <w:sz w:val="20"/>
      <w:szCs w:val="20"/>
    </w:rPr>
  </w:style>
  <w:style w:type="paragraph" w:customStyle="1" w:styleId="snippet">
    <w:name w:val="snippet"/>
    <w:basedOn w:val="Normal"/>
    <w:rsid w:val="006D0C5D"/>
    <w:pPr>
      <w:spacing w:before="100" w:beforeAutospacing="1" w:after="100" w:afterAutospacing="1"/>
    </w:pPr>
    <w:rPr>
      <w:rFonts w:ascii="Times" w:hAnsi="Times"/>
      <w:sz w:val="20"/>
      <w:szCs w:val="20"/>
    </w:rPr>
  </w:style>
  <w:style w:type="character" w:customStyle="1" w:styleId="thetitle">
    <w:name w:val="the_title"/>
    <w:basedOn w:val="DefaultParagraphFont"/>
    <w:rsid w:val="006D0C5D"/>
  </w:style>
  <w:style w:type="character" w:customStyle="1" w:styleId="view-count">
    <w:name w:val="view-count"/>
    <w:basedOn w:val="DefaultParagraphFont"/>
    <w:rsid w:val="006D0C5D"/>
  </w:style>
  <w:style w:type="character" w:customStyle="1" w:styleId="rupee">
    <w:name w:val="rupee"/>
    <w:basedOn w:val="DefaultParagraphFont"/>
    <w:rsid w:val="006D0C5D"/>
  </w:style>
  <w:style w:type="character" w:customStyle="1" w:styleId="grey1">
    <w:name w:val="grey1"/>
    <w:basedOn w:val="DefaultParagraphFont"/>
    <w:rsid w:val="006D0C5D"/>
  </w:style>
  <w:style w:type="paragraph" w:customStyle="1" w:styleId="Pa13">
    <w:name w:val="Pa13"/>
    <w:basedOn w:val="Default"/>
    <w:next w:val="Default"/>
    <w:uiPriority w:val="99"/>
    <w:rsid w:val="006D0C5D"/>
    <w:pPr>
      <w:widowControl w:val="0"/>
      <w:spacing w:line="201" w:lineRule="atLeast"/>
    </w:pPr>
    <w:rPr>
      <w:rFonts w:eastAsiaTheme="minorEastAsia"/>
      <w:color w:val="auto"/>
    </w:rPr>
  </w:style>
  <w:style w:type="paragraph" w:customStyle="1" w:styleId="Pa14">
    <w:name w:val="Pa14"/>
    <w:basedOn w:val="Default"/>
    <w:next w:val="Default"/>
    <w:uiPriority w:val="99"/>
    <w:rsid w:val="006D0C5D"/>
    <w:pPr>
      <w:widowControl w:val="0"/>
      <w:spacing w:line="241" w:lineRule="atLeast"/>
    </w:pPr>
    <w:rPr>
      <w:rFonts w:eastAsiaTheme="minorEastAsia"/>
      <w:color w:val="auto"/>
    </w:rPr>
  </w:style>
  <w:style w:type="paragraph" w:customStyle="1" w:styleId="Pa9">
    <w:name w:val="Pa9"/>
    <w:basedOn w:val="Default"/>
    <w:next w:val="Default"/>
    <w:uiPriority w:val="99"/>
    <w:rsid w:val="006D0C5D"/>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6D0C5D"/>
  </w:style>
  <w:style w:type="character" w:customStyle="1" w:styleId="reporttitle">
    <w:name w:val="report_title"/>
    <w:basedOn w:val="DefaultParagraphFont"/>
    <w:rsid w:val="006D0C5D"/>
  </w:style>
  <w:style w:type="character" w:customStyle="1" w:styleId="documenttype-longreleases">
    <w:name w:val="document_type_-_long_releases"/>
    <w:basedOn w:val="DefaultParagraphFont"/>
    <w:rsid w:val="006D0C5D"/>
  </w:style>
  <w:style w:type="character" w:customStyle="1" w:styleId="alt-date">
    <w:name w:val="alt-date"/>
    <w:basedOn w:val="DefaultParagraphFont"/>
    <w:rsid w:val="006D0C5D"/>
  </w:style>
  <w:style w:type="character" w:customStyle="1" w:styleId="entry-byline">
    <w:name w:val="entry-byline"/>
    <w:basedOn w:val="DefaultParagraphFont"/>
    <w:rsid w:val="006D0C5D"/>
  </w:style>
  <w:style w:type="character" w:customStyle="1" w:styleId="taglinecontrib">
    <w:name w:val="tagline_contrib"/>
    <w:basedOn w:val="DefaultParagraphFont"/>
    <w:rsid w:val="006D0C5D"/>
  </w:style>
  <w:style w:type="character" w:customStyle="1" w:styleId="articledate0">
    <w:name w:val="article_date"/>
    <w:basedOn w:val="DefaultParagraphFont"/>
    <w:rsid w:val="006D0C5D"/>
  </w:style>
  <w:style w:type="paragraph" w:customStyle="1" w:styleId="hg-daily">
    <w:name w:val="hg-daily"/>
    <w:basedOn w:val="Normal"/>
    <w:rsid w:val="006D0C5D"/>
    <w:pPr>
      <w:spacing w:before="100" w:beforeAutospacing="1" w:after="100" w:afterAutospacing="1"/>
    </w:pPr>
    <w:rPr>
      <w:rFonts w:ascii="Times" w:hAnsi="Times"/>
      <w:sz w:val="20"/>
      <w:szCs w:val="20"/>
    </w:rPr>
  </w:style>
  <w:style w:type="character" w:customStyle="1" w:styleId="cit">
    <w:name w:val="cit"/>
    <w:basedOn w:val="DefaultParagraphFont"/>
    <w:rsid w:val="006D0C5D"/>
  </w:style>
  <w:style w:type="paragraph" w:customStyle="1" w:styleId="buttonheading">
    <w:name w:val="buttonheading"/>
    <w:basedOn w:val="Normal"/>
    <w:rsid w:val="006D0C5D"/>
    <w:pPr>
      <w:spacing w:before="100" w:beforeAutospacing="1" w:after="100" w:afterAutospacing="1"/>
    </w:pPr>
    <w:rPr>
      <w:rFonts w:ascii="Times" w:hAnsi="Times"/>
      <w:sz w:val="20"/>
      <w:szCs w:val="20"/>
    </w:rPr>
  </w:style>
  <w:style w:type="character" w:customStyle="1" w:styleId="createdate">
    <w:name w:val="createdate"/>
    <w:basedOn w:val="DefaultParagraphFont"/>
    <w:rsid w:val="006D0C5D"/>
  </w:style>
  <w:style w:type="character" w:customStyle="1" w:styleId="text-label">
    <w:name w:val="text-label"/>
    <w:basedOn w:val="DefaultParagraphFont"/>
    <w:rsid w:val="006D0C5D"/>
  </w:style>
  <w:style w:type="paragraph" w:customStyle="1" w:styleId="TOC3Char">
    <w:name w:val="TOC 3 Char"/>
    <w:basedOn w:val="Normal"/>
    <w:next w:val="Normal"/>
    <w:rsid w:val="006D0C5D"/>
    <w:rPr>
      <w:rFonts w:eastAsia="Times New Roman"/>
      <w:sz w:val="24"/>
      <w:szCs w:val="20"/>
    </w:rPr>
  </w:style>
  <w:style w:type="paragraph" w:customStyle="1" w:styleId="TOC1Char">
    <w:name w:val="TOC 1 Char"/>
    <w:basedOn w:val="Normal"/>
    <w:next w:val="Normal"/>
    <w:rsid w:val="006D0C5D"/>
    <w:rPr>
      <w:rFonts w:eastAsia="Times New Roman"/>
      <w:b/>
      <w:sz w:val="24"/>
      <w:szCs w:val="20"/>
    </w:rPr>
  </w:style>
  <w:style w:type="character" w:customStyle="1" w:styleId="StyleCardtextChar10pt">
    <w:name w:val="Style Card text Char + 10 pt"/>
    <w:rsid w:val="006D0C5D"/>
    <w:rPr>
      <w:rFonts w:ascii="Georgia" w:eastAsia="Calibri" w:hAnsi="Georgia"/>
      <w:sz w:val="20"/>
      <w:u w:val="single"/>
      <w:lang w:bidi="ar-SA"/>
    </w:rPr>
  </w:style>
  <w:style w:type="paragraph" w:customStyle="1" w:styleId="ColorfulList-Accent11">
    <w:name w:val="Colorful List - Accent 11"/>
    <w:basedOn w:val="Normal"/>
    <w:uiPriority w:val="34"/>
    <w:qFormat/>
    <w:rsid w:val="006D0C5D"/>
    <w:pPr>
      <w:ind w:left="720"/>
      <w:contextualSpacing/>
      <w:jc w:val="both"/>
    </w:pPr>
    <w:rPr>
      <w:rFonts w:eastAsia="Times New Roman"/>
      <w:sz w:val="20"/>
      <w:szCs w:val="20"/>
    </w:rPr>
  </w:style>
  <w:style w:type="paragraph" w:customStyle="1" w:styleId="NoteLevel11">
    <w:name w:val="Note Level 11"/>
    <w:basedOn w:val="Normal"/>
    <w:uiPriority w:val="99"/>
    <w:rsid w:val="006D0C5D"/>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D0C5D"/>
    <w:pPr>
      <w:keepNext/>
      <w:tabs>
        <w:tab w:val="num" w:pos="1440"/>
      </w:tabs>
      <w:ind w:left="1800" w:hanging="360"/>
      <w:outlineLvl w:val="2"/>
    </w:pPr>
    <w:rPr>
      <w:rFonts w:eastAsia="MS Gothic"/>
    </w:rPr>
  </w:style>
  <w:style w:type="paragraph" w:customStyle="1" w:styleId="NoteLevel41">
    <w:name w:val="Note Level 41"/>
    <w:basedOn w:val="Normal"/>
    <w:rsid w:val="006D0C5D"/>
    <w:pPr>
      <w:keepNext/>
      <w:tabs>
        <w:tab w:val="num" w:pos="2160"/>
      </w:tabs>
      <w:ind w:left="2520" w:hanging="360"/>
      <w:outlineLvl w:val="3"/>
    </w:pPr>
    <w:rPr>
      <w:rFonts w:eastAsia="MS Gothic"/>
    </w:rPr>
  </w:style>
  <w:style w:type="paragraph" w:customStyle="1" w:styleId="NoteLevel51">
    <w:name w:val="Note Level 51"/>
    <w:basedOn w:val="Normal"/>
    <w:rsid w:val="006D0C5D"/>
    <w:pPr>
      <w:keepNext/>
      <w:tabs>
        <w:tab w:val="num" w:pos="2880"/>
      </w:tabs>
      <w:ind w:left="3240" w:hanging="360"/>
      <w:outlineLvl w:val="4"/>
    </w:pPr>
    <w:rPr>
      <w:rFonts w:eastAsia="MS Gothic"/>
    </w:rPr>
  </w:style>
  <w:style w:type="paragraph" w:customStyle="1" w:styleId="NoteLevel61">
    <w:name w:val="Note Level 61"/>
    <w:basedOn w:val="Normal"/>
    <w:rsid w:val="006D0C5D"/>
    <w:pPr>
      <w:keepNext/>
      <w:tabs>
        <w:tab w:val="num" w:pos="3600"/>
      </w:tabs>
      <w:ind w:left="3960" w:hanging="360"/>
      <w:outlineLvl w:val="5"/>
    </w:pPr>
    <w:rPr>
      <w:rFonts w:eastAsia="MS Gothic"/>
    </w:rPr>
  </w:style>
  <w:style w:type="paragraph" w:customStyle="1" w:styleId="NoteLevel71">
    <w:name w:val="Note Level 71"/>
    <w:basedOn w:val="Normal"/>
    <w:rsid w:val="006D0C5D"/>
    <w:pPr>
      <w:keepNext/>
      <w:tabs>
        <w:tab w:val="num" w:pos="4320"/>
      </w:tabs>
      <w:ind w:left="4680" w:hanging="360"/>
      <w:outlineLvl w:val="6"/>
    </w:pPr>
    <w:rPr>
      <w:rFonts w:eastAsia="MS Gothic"/>
    </w:rPr>
  </w:style>
  <w:style w:type="paragraph" w:customStyle="1" w:styleId="NoteLevel81">
    <w:name w:val="Note Level 81"/>
    <w:basedOn w:val="Normal"/>
    <w:rsid w:val="006D0C5D"/>
    <w:pPr>
      <w:keepNext/>
      <w:tabs>
        <w:tab w:val="num" w:pos="5040"/>
      </w:tabs>
      <w:ind w:left="5400" w:hanging="360"/>
      <w:outlineLvl w:val="7"/>
    </w:pPr>
    <w:rPr>
      <w:rFonts w:eastAsia="MS Gothic"/>
    </w:rPr>
  </w:style>
  <w:style w:type="paragraph" w:customStyle="1" w:styleId="NoteLevel91">
    <w:name w:val="Note Level 91"/>
    <w:basedOn w:val="Normal"/>
    <w:rsid w:val="006D0C5D"/>
    <w:pPr>
      <w:keepNext/>
      <w:tabs>
        <w:tab w:val="num" w:pos="5760"/>
      </w:tabs>
      <w:ind w:left="6120" w:hanging="360"/>
      <w:outlineLvl w:val="8"/>
    </w:pPr>
    <w:rPr>
      <w:rFonts w:eastAsia="MS Gothic"/>
    </w:rPr>
  </w:style>
  <w:style w:type="paragraph" w:styleId="Index2">
    <w:name w:val="index 2"/>
    <w:basedOn w:val="Normal"/>
    <w:next w:val="Normal"/>
    <w:autoRedefine/>
    <w:rsid w:val="006D0C5D"/>
    <w:pPr>
      <w:spacing w:after="200" w:line="276" w:lineRule="auto"/>
      <w:ind w:left="400" w:hanging="200"/>
    </w:pPr>
    <w:rPr>
      <w:rFonts w:eastAsia="Times New Roman"/>
      <w:bCs/>
    </w:rPr>
  </w:style>
  <w:style w:type="paragraph" w:styleId="Index3">
    <w:name w:val="index 3"/>
    <w:basedOn w:val="Normal"/>
    <w:next w:val="Normal"/>
    <w:autoRedefine/>
    <w:rsid w:val="006D0C5D"/>
    <w:pPr>
      <w:spacing w:after="200" w:line="276" w:lineRule="auto"/>
      <w:ind w:left="600" w:hanging="200"/>
    </w:pPr>
    <w:rPr>
      <w:rFonts w:eastAsia="Times New Roman"/>
      <w:bCs/>
    </w:rPr>
  </w:style>
  <w:style w:type="paragraph" w:styleId="Index4">
    <w:name w:val="index 4"/>
    <w:basedOn w:val="Normal"/>
    <w:next w:val="Normal"/>
    <w:autoRedefine/>
    <w:rsid w:val="006D0C5D"/>
    <w:pPr>
      <w:spacing w:after="200" w:line="276" w:lineRule="auto"/>
      <w:ind w:left="800" w:hanging="200"/>
    </w:pPr>
    <w:rPr>
      <w:rFonts w:eastAsia="Times New Roman"/>
      <w:bCs/>
    </w:rPr>
  </w:style>
  <w:style w:type="paragraph" w:styleId="Index5">
    <w:name w:val="index 5"/>
    <w:basedOn w:val="Normal"/>
    <w:next w:val="Normal"/>
    <w:autoRedefine/>
    <w:rsid w:val="006D0C5D"/>
    <w:pPr>
      <w:spacing w:after="200" w:line="276" w:lineRule="auto"/>
      <w:ind w:left="1000" w:hanging="200"/>
    </w:pPr>
    <w:rPr>
      <w:rFonts w:eastAsia="Times New Roman"/>
      <w:bCs/>
    </w:rPr>
  </w:style>
  <w:style w:type="paragraph" w:styleId="Index6">
    <w:name w:val="index 6"/>
    <w:basedOn w:val="Normal"/>
    <w:next w:val="Normal"/>
    <w:autoRedefine/>
    <w:rsid w:val="006D0C5D"/>
    <w:pPr>
      <w:spacing w:after="200" w:line="276" w:lineRule="auto"/>
      <w:ind w:left="1200" w:hanging="200"/>
    </w:pPr>
    <w:rPr>
      <w:rFonts w:eastAsia="Times New Roman"/>
      <w:bCs/>
    </w:rPr>
  </w:style>
  <w:style w:type="paragraph" w:styleId="Index7">
    <w:name w:val="index 7"/>
    <w:basedOn w:val="Normal"/>
    <w:next w:val="Normal"/>
    <w:autoRedefine/>
    <w:rsid w:val="006D0C5D"/>
    <w:pPr>
      <w:spacing w:after="200" w:line="276" w:lineRule="auto"/>
      <w:ind w:left="1400" w:hanging="200"/>
    </w:pPr>
    <w:rPr>
      <w:rFonts w:eastAsia="Times New Roman"/>
      <w:bCs/>
    </w:rPr>
  </w:style>
  <w:style w:type="paragraph" w:styleId="Index8">
    <w:name w:val="index 8"/>
    <w:basedOn w:val="Normal"/>
    <w:next w:val="Normal"/>
    <w:autoRedefine/>
    <w:rsid w:val="006D0C5D"/>
    <w:pPr>
      <w:spacing w:after="200" w:line="276" w:lineRule="auto"/>
      <w:ind w:left="1600" w:hanging="200"/>
    </w:pPr>
    <w:rPr>
      <w:rFonts w:eastAsia="Times New Roman"/>
      <w:bCs/>
    </w:rPr>
  </w:style>
  <w:style w:type="paragraph" w:styleId="Index9">
    <w:name w:val="index 9"/>
    <w:basedOn w:val="Normal"/>
    <w:next w:val="Normal"/>
    <w:autoRedefine/>
    <w:rsid w:val="006D0C5D"/>
    <w:pPr>
      <w:spacing w:after="200" w:line="276" w:lineRule="auto"/>
      <w:ind w:left="1800" w:hanging="200"/>
    </w:pPr>
    <w:rPr>
      <w:rFonts w:eastAsia="Times New Roman"/>
      <w:bCs/>
    </w:rPr>
  </w:style>
  <w:style w:type="paragraph" w:styleId="IndexHeading">
    <w:name w:val="index heading"/>
    <w:basedOn w:val="Normal"/>
    <w:next w:val="Index1"/>
    <w:rsid w:val="006D0C5D"/>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D0C5D"/>
    <w:pPr>
      <w:jc w:val="both"/>
    </w:pPr>
    <w:rPr>
      <w:rFonts w:eastAsia="Times New Roman"/>
      <w:i/>
      <w:iCs/>
      <w:color w:val="000000"/>
      <w:sz w:val="20"/>
    </w:rPr>
  </w:style>
  <w:style w:type="character" w:customStyle="1" w:styleId="MediumGrid11">
    <w:name w:val="Medium Grid 11"/>
    <w:uiPriority w:val="99"/>
    <w:rsid w:val="006D0C5D"/>
    <w:rPr>
      <w:color w:val="808080"/>
    </w:rPr>
  </w:style>
  <w:style w:type="numbering" w:customStyle="1" w:styleId="NoList8">
    <w:name w:val="No List8"/>
    <w:next w:val="NoList"/>
    <w:semiHidden/>
    <w:unhideWhenUsed/>
    <w:rsid w:val="006D0C5D"/>
  </w:style>
  <w:style w:type="numbering" w:customStyle="1" w:styleId="NoList9">
    <w:name w:val="No List9"/>
    <w:next w:val="NoList"/>
    <w:semiHidden/>
    <w:unhideWhenUsed/>
    <w:rsid w:val="006D0C5D"/>
  </w:style>
  <w:style w:type="numbering" w:customStyle="1" w:styleId="NoList10">
    <w:name w:val="No List10"/>
    <w:next w:val="NoList"/>
    <w:semiHidden/>
    <w:unhideWhenUsed/>
    <w:rsid w:val="006D0C5D"/>
  </w:style>
  <w:style w:type="numbering" w:customStyle="1" w:styleId="NoList12">
    <w:name w:val="No List12"/>
    <w:next w:val="NoList"/>
    <w:semiHidden/>
    <w:unhideWhenUsed/>
    <w:rsid w:val="006D0C5D"/>
  </w:style>
  <w:style w:type="numbering" w:customStyle="1" w:styleId="NoList13">
    <w:name w:val="No List13"/>
    <w:next w:val="NoList"/>
    <w:semiHidden/>
    <w:unhideWhenUsed/>
    <w:rsid w:val="006D0C5D"/>
  </w:style>
  <w:style w:type="numbering" w:customStyle="1" w:styleId="NoList14">
    <w:name w:val="No List14"/>
    <w:next w:val="NoList"/>
    <w:semiHidden/>
    <w:unhideWhenUsed/>
    <w:rsid w:val="006D0C5D"/>
  </w:style>
  <w:style w:type="numbering" w:customStyle="1" w:styleId="NoList15">
    <w:name w:val="No List15"/>
    <w:next w:val="NoList"/>
    <w:uiPriority w:val="99"/>
    <w:semiHidden/>
    <w:unhideWhenUsed/>
    <w:rsid w:val="006D0C5D"/>
  </w:style>
  <w:style w:type="numbering" w:customStyle="1" w:styleId="NoList16">
    <w:name w:val="No List16"/>
    <w:next w:val="NoList"/>
    <w:uiPriority w:val="99"/>
    <w:semiHidden/>
    <w:unhideWhenUsed/>
    <w:rsid w:val="006D0C5D"/>
  </w:style>
  <w:style w:type="numbering" w:customStyle="1" w:styleId="NoList17">
    <w:name w:val="No List17"/>
    <w:next w:val="NoList"/>
    <w:semiHidden/>
    <w:unhideWhenUsed/>
    <w:rsid w:val="006D0C5D"/>
  </w:style>
  <w:style w:type="numbering" w:customStyle="1" w:styleId="NoList18">
    <w:name w:val="No List18"/>
    <w:next w:val="NoList"/>
    <w:uiPriority w:val="99"/>
    <w:semiHidden/>
    <w:unhideWhenUsed/>
    <w:rsid w:val="006D0C5D"/>
  </w:style>
  <w:style w:type="numbering" w:customStyle="1" w:styleId="NoList19">
    <w:name w:val="No List19"/>
    <w:next w:val="NoList"/>
    <w:uiPriority w:val="99"/>
    <w:semiHidden/>
    <w:unhideWhenUsed/>
    <w:rsid w:val="006D0C5D"/>
  </w:style>
  <w:style w:type="numbering" w:customStyle="1" w:styleId="NoList20">
    <w:name w:val="No List20"/>
    <w:next w:val="NoList"/>
    <w:semiHidden/>
    <w:unhideWhenUsed/>
    <w:rsid w:val="006D0C5D"/>
  </w:style>
  <w:style w:type="numbering" w:customStyle="1" w:styleId="NoList21">
    <w:name w:val="No List21"/>
    <w:next w:val="NoList"/>
    <w:semiHidden/>
    <w:unhideWhenUsed/>
    <w:rsid w:val="006D0C5D"/>
  </w:style>
  <w:style w:type="paragraph" w:customStyle="1" w:styleId="PlaceholderText2">
    <w:name w:val="Placeholder Text2"/>
    <w:basedOn w:val="Normal"/>
    <w:uiPriority w:val="99"/>
    <w:rsid w:val="006D0C5D"/>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D0C5D"/>
    <w:pPr>
      <w:keepNext/>
      <w:tabs>
        <w:tab w:val="num" w:pos="1440"/>
      </w:tabs>
      <w:ind w:left="1800" w:hanging="360"/>
      <w:outlineLvl w:val="2"/>
    </w:pPr>
    <w:rPr>
      <w:rFonts w:eastAsia="MS Gothic"/>
      <w:sz w:val="24"/>
    </w:rPr>
  </w:style>
  <w:style w:type="paragraph" w:customStyle="1" w:styleId="LightList1">
    <w:name w:val="Light List1"/>
    <w:basedOn w:val="Normal"/>
    <w:rsid w:val="006D0C5D"/>
    <w:pPr>
      <w:keepNext/>
      <w:tabs>
        <w:tab w:val="num" w:pos="2160"/>
      </w:tabs>
      <w:ind w:left="2520" w:hanging="360"/>
      <w:outlineLvl w:val="3"/>
    </w:pPr>
    <w:rPr>
      <w:rFonts w:eastAsia="MS Gothic"/>
      <w:sz w:val="24"/>
    </w:rPr>
  </w:style>
  <w:style w:type="paragraph" w:customStyle="1" w:styleId="LightGrid1">
    <w:name w:val="Light Grid1"/>
    <w:basedOn w:val="Normal"/>
    <w:rsid w:val="006D0C5D"/>
    <w:pPr>
      <w:keepNext/>
      <w:tabs>
        <w:tab w:val="num" w:pos="2880"/>
      </w:tabs>
      <w:ind w:left="3240" w:hanging="360"/>
      <w:outlineLvl w:val="4"/>
    </w:pPr>
    <w:rPr>
      <w:rFonts w:eastAsia="MS Gothic"/>
      <w:sz w:val="24"/>
    </w:rPr>
  </w:style>
  <w:style w:type="paragraph" w:customStyle="1" w:styleId="MediumShading11">
    <w:name w:val="Medium Shading 11"/>
    <w:basedOn w:val="Normal"/>
    <w:rsid w:val="006D0C5D"/>
    <w:pPr>
      <w:keepNext/>
      <w:tabs>
        <w:tab w:val="num" w:pos="3600"/>
      </w:tabs>
      <w:ind w:left="3960" w:hanging="360"/>
      <w:outlineLvl w:val="5"/>
    </w:pPr>
    <w:rPr>
      <w:rFonts w:eastAsia="MS Gothic"/>
      <w:sz w:val="24"/>
    </w:rPr>
  </w:style>
  <w:style w:type="paragraph" w:customStyle="1" w:styleId="MediumShading21">
    <w:name w:val="Medium Shading 21"/>
    <w:basedOn w:val="Normal"/>
    <w:rsid w:val="006D0C5D"/>
    <w:pPr>
      <w:keepNext/>
      <w:tabs>
        <w:tab w:val="num" w:pos="4320"/>
      </w:tabs>
      <w:ind w:left="4680" w:hanging="360"/>
      <w:outlineLvl w:val="6"/>
    </w:pPr>
    <w:rPr>
      <w:rFonts w:eastAsia="MS Gothic"/>
      <w:sz w:val="24"/>
    </w:rPr>
  </w:style>
  <w:style w:type="paragraph" w:customStyle="1" w:styleId="MediumList11">
    <w:name w:val="Medium List 11"/>
    <w:basedOn w:val="Normal"/>
    <w:rsid w:val="006D0C5D"/>
    <w:pPr>
      <w:keepNext/>
      <w:tabs>
        <w:tab w:val="num" w:pos="5040"/>
      </w:tabs>
      <w:ind w:left="5400" w:hanging="360"/>
      <w:outlineLvl w:val="7"/>
    </w:pPr>
    <w:rPr>
      <w:rFonts w:eastAsia="MS Gothic"/>
      <w:sz w:val="24"/>
    </w:rPr>
  </w:style>
  <w:style w:type="paragraph" w:customStyle="1" w:styleId="MediumList21">
    <w:name w:val="Medium List 21"/>
    <w:basedOn w:val="Normal"/>
    <w:rsid w:val="006D0C5D"/>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6D0C5D"/>
    <w:rPr>
      <w:sz w:val="17"/>
      <w:szCs w:val="24"/>
      <w:lang w:val="en-US" w:eastAsia="en-US" w:bidi="ar-SA"/>
    </w:rPr>
  </w:style>
  <w:style w:type="paragraph" w:customStyle="1" w:styleId="TagsFutura">
    <w:name w:val="TagsFutura"/>
    <w:basedOn w:val="Normal"/>
    <w:next w:val="Cites"/>
    <w:rsid w:val="006D0C5D"/>
    <w:rPr>
      <w:rFonts w:ascii="Futura" w:eastAsia="Times" w:hAnsi="Futura"/>
      <w:b/>
      <w:caps/>
      <w:sz w:val="18"/>
      <w:szCs w:val="20"/>
    </w:rPr>
  </w:style>
  <w:style w:type="character" w:customStyle="1" w:styleId="italics">
    <w:name w:val="italics"/>
    <w:basedOn w:val="DefaultParagraphFont"/>
    <w:rsid w:val="006D0C5D"/>
  </w:style>
  <w:style w:type="character" w:customStyle="1" w:styleId="m-3583723223135346788gmail-style13ptbold">
    <w:name w:val="m_-3583723223135346788gmail-style13ptbold"/>
    <w:basedOn w:val="DefaultParagraphFont"/>
    <w:rsid w:val="006D0C5D"/>
  </w:style>
  <w:style w:type="character" w:customStyle="1" w:styleId="m-3583723223135346788gmail-styleunderline">
    <w:name w:val="m_-3583723223135346788gmail-styleunderline"/>
    <w:basedOn w:val="DefaultParagraphFont"/>
    <w:rsid w:val="006D0C5D"/>
  </w:style>
  <w:style w:type="paragraph" w:customStyle="1" w:styleId="speakable">
    <w:name w:val="speakable"/>
    <w:basedOn w:val="Normal"/>
    <w:uiPriority w:val="99"/>
    <w:qFormat/>
    <w:rsid w:val="006D0C5D"/>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6D0C5D"/>
    <w:rPr>
      <w:b/>
      <w:u w:val="single"/>
    </w:rPr>
  </w:style>
  <w:style w:type="character" w:customStyle="1" w:styleId="UnresolvedMention3">
    <w:name w:val="Unresolved Mention3"/>
    <w:basedOn w:val="DefaultParagraphFont"/>
    <w:uiPriority w:val="99"/>
    <w:semiHidden/>
    <w:unhideWhenUsed/>
    <w:rsid w:val="006D0C5D"/>
    <w:rPr>
      <w:color w:val="808080"/>
      <w:shd w:val="clear" w:color="auto" w:fill="E6E6E6"/>
    </w:rPr>
  </w:style>
  <w:style w:type="paragraph" w:customStyle="1" w:styleId="useless">
    <w:name w:val="useless"/>
    <w:basedOn w:val="Normal"/>
    <w:uiPriority w:val="99"/>
    <w:qFormat/>
    <w:rsid w:val="006D0C5D"/>
    <w:rPr>
      <w:rFonts w:eastAsia="Times New Roman"/>
      <w:sz w:val="12"/>
    </w:rPr>
  </w:style>
  <w:style w:type="character" w:customStyle="1" w:styleId="tagCharCharCharChar">
    <w:name w:val="tag Char Char Char Char"/>
    <w:rsid w:val="006D0C5D"/>
    <w:rPr>
      <w:b/>
      <w:sz w:val="24"/>
      <w:szCs w:val="24"/>
      <w:lang w:val="en-US" w:eastAsia="en-US" w:bidi="ar-SA"/>
    </w:rPr>
  </w:style>
  <w:style w:type="character" w:customStyle="1" w:styleId="DebateUnderlined">
    <w:name w:val="Debate Underlined"/>
    <w:rsid w:val="006D0C5D"/>
    <w:rPr>
      <w:rFonts w:ascii="Helvetica" w:hAnsi="Helvetica"/>
      <w:sz w:val="20"/>
      <w:u w:val="single"/>
    </w:rPr>
  </w:style>
  <w:style w:type="character" w:styleId="PlaceholderText">
    <w:name w:val="Placeholder Text"/>
    <w:basedOn w:val="DefaultParagraphFont"/>
    <w:uiPriority w:val="99"/>
    <w:rsid w:val="006D0C5D"/>
    <w:rPr>
      <w:color w:val="808080"/>
    </w:rPr>
  </w:style>
  <w:style w:type="character" w:customStyle="1" w:styleId="byl">
    <w:name w:val="byl"/>
    <w:rsid w:val="006D0C5D"/>
  </w:style>
  <w:style w:type="paragraph" w:customStyle="1" w:styleId="css-xhhu0i">
    <w:name w:val="css-xhhu0i"/>
    <w:basedOn w:val="Normal"/>
    <w:rsid w:val="006D0C5D"/>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6D0C5D"/>
  </w:style>
  <w:style w:type="character" w:customStyle="1" w:styleId="m-8878800405382358272gmail-styleunderline">
    <w:name w:val="m_-8878800405382358272gmail-styleunderline"/>
    <w:basedOn w:val="DefaultParagraphFont"/>
    <w:rsid w:val="006D0C5D"/>
  </w:style>
  <w:style w:type="character" w:customStyle="1" w:styleId="m-5498913268213319940gmail-styleunderline">
    <w:name w:val="m_-5498913268213319940gmail-styleunderline"/>
    <w:basedOn w:val="DefaultParagraphFont"/>
    <w:rsid w:val="006D0C5D"/>
  </w:style>
  <w:style w:type="character" w:customStyle="1" w:styleId="overlay">
    <w:name w:val="overlay"/>
    <w:basedOn w:val="DefaultParagraphFont"/>
    <w:rsid w:val="006D0C5D"/>
  </w:style>
  <w:style w:type="character" w:customStyle="1" w:styleId="TagCharCharCharChar0">
    <w:name w:val="Tag Char Char Char Char"/>
    <w:basedOn w:val="DefaultParagraphFont"/>
    <w:rsid w:val="006D0C5D"/>
    <w:rPr>
      <w:rFonts w:ascii="Calibri" w:hAnsi="Calibri" w:cs="Calibri"/>
      <w:b/>
      <w:sz w:val="24"/>
    </w:rPr>
  </w:style>
  <w:style w:type="paragraph" w:customStyle="1" w:styleId="g-body">
    <w:name w:val="g-body"/>
    <w:basedOn w:val="Normal"/>
    <w:uiPriority w:val="99"/>
    <w:qFormat/>
    <w:rsid w:val="006D0C5D"/>
    <w:pPr>
      <w:spacing w:before="100" w:beforeAutospacing="1" w:after="100" w:afterAutospacing="1"/>
    </w:pPr>
    <w:rPr>
      <w:rFonts w:eastAsia="Times New Roman"/>
      <w:sz w:val="24"/>
    </w:rPr>
  </w:style>
  <w:style w:type="paragraph" w:customStyle="1" w:styleId="g-pstyle0">
    <w:name w:val="g-pstyle0"/>
    <w:basedOn w:val="Normal"/>
    <w:uiPriority w:val="99"/>
    <w:qFormat/>
    <w:rsid w:val="006D0C5D"/>
    <w:pPr>
      <w:spacing w:before="100" w:beforeAutospacing="1" w:after="100" w:afterAutospacing="1"/>
    </w:pPr>
    <w:rPr>
      <w:rFonts w:eastAsia="Times New Roman"/>
      <w:sz w:val="24"/>
    </w:rPr>
  </w:style>
  <w:style w:type="paragraph" w:customStyle="1" w:styleId="g-pstyle1">
    <w:name w:val="g-pstyle1"/>
    <w:basedOn w:val="Normal"/>
    <w:uiPriority w:val="99"/>
    <w:qFormat/>
    <w:rsid w:val="006D0C5D"/>
    <w:pPr>
      <w:spacing w:before="100" w:beforeAutospacing="1" w:after="100" w:afterAutospacing="1"/>
    </w:pPr>
    <w:rPr>
      <w:rFonts w:eastAsia="Times New Roman"/>
      <w:sz w:val="24"/>
    </w:rPr>
  </w:style>
  <w:style w:type="paragraph" w:customStyle="1" w:styleId="g-asset-hed">
    <w:name w:val="g-asset-hed"/>
    <w:basedOn w:val="Normal"/>
    <w:uiPriority w:val="99"/>
    <w:qFormat/>
    <w:rsid w:val="006D0C5D"/>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D0C5D"/>
    <w:pPr>
      <w:spacing w:before="100" w:beforeAutospacing="1" w:after="100" w:afterAutospacing="1"/>
    </w:pPr>
    <w:rPr>
      <w:rFonts w:ascii="Arial" w:hAnsi="Arial"/>
      <w:sz w:val="24"/>
    </w:rPr>
  </w:style>
  <w:style w:type="paragraph" w:customStyle="1" w:styleId="speech">
    <w:name w:val="speech"/>
    <w:basedOn w:val="Normal"/>
    <w:uiPriority w:val="99"/>
    <w:qFormat/>
    <w:rsid w:val="006D0C5D"/>
    <w:pPr>
      <w:spacing w:before="100" w:beforeAutospacing="1" w:after="100" w:afterAutospacing="1"/>
    </w:pPr>
    <w:rPr>
      <w:sz w:val="24"/>
    </w:rPr>
  </w:style>
  <w:style w:type="character" w:customStyle="1" w:styleId="adtext">
    <w:name w:val="adtext"/>
    <w:basedOn w:val="DefaultParagraphFont"/>
    <w:rsid w:val="006D0C5D"/>
  </w:style>
  <w:style w:type="character" w:customStyle="1" w:styleId="UL-Bold">
    <w:name w:val="UL-Bold"/>
    <w:basedOn w:val="DefaultParagraphFont"/>
    <w:rsid w:val="006D0C5D"/>
    <w:rPr>
      <w:u w:val="thick"/>
    </w:rPr>
  </w:style>
  <w:style w:type="character" w:customStyle="1" w:styleId="UL-None">
    <w:name w:val="UL-None"/>
    <w:basedOn w:val="DefaultParagraphFont"/>
    <w:rsid w:val="006D0C5D"/>
    <w:rPr>
      <w:strike w:val="0"/>
      <w:dstrike w:val="0"/>
      <w:u w:val="none"/>
      <w:effect w:val="none"/>
    </w:rPr>
  </w:style>
  <w:style w:type="character" w:customStyle="1" w:styleId="qu730rj69h">
    <w:name w:val="qu730rj69h"/>
    <w:basedOn w:val="DefaultParagraphFont"/>
    <w:rsid w:val="006D0C5D"/>
  </w:style>
  <w:style w:type="paragraph" w:customStyle="1" w:styleId="optext">
    <w:name w:val="optext"/>
    <w:basedOn w:val="Normal"/>
    <w:uiPriority w:val="99"/>
    <w:qFormat/>
    <w:rsid w:val="006D0C5D"/>
    <w:pPr>
      <w:spacing w:before="100" w:beforeAutospacing="1" w:after="100" w:afterAutospacing="1"/>
    </w:pPr>
    <w:rPr>
      <w:sz w:val="24"/>
    </w:rPr>
  </w:style>
  <w:style w:type="character" w:customStyle="1" w:styleId="lmy74qr12z">
    <w:name w:val="lmy74qr12z"/>
    <w:basedOn w:val="DefaultParagraphFont"/>
    <w:rsid w:val="006D0C5D"/>
  </w:style>
  <w:style w:type="character" w:customStyle="1" w:styleId="icr880">
    <w:name w:val="icr880"/>
    <w:basedOn w:val="DefaultParagraphFont"/>
    <w:rsid w:val="006D0C5D"/>
  </w:style>
  <w:style w:type="character" w:customStyle="1" w:styleId="hx23q54">
    <w:name w:val="hx23q54"/>
    <w:basedOn w:val="DefaultParagraphFont"/>
    <w:rsid w:val="006D0C5D"/>
  </w:style>
  <w:style w:type="character" w:customStyle="1" w:styleId="m-5348258726587825636gmail-style13ptbold">
    <w:name w:val="m_-5348258726587825636gmail-style13ptbold"/>
    <w:basedOn w:val="DefaultParagraphFont"/>
    <w:rsid w:val="006D0C5D"/>
  </w:style>
  <w:style w:type="character" w:customStyle="1" w:styleId="m-5348258726587825636gmail-styleunderline">
    <w:name w:val="m_-5348258726587825636gmail-styleunderline"/>
    <w:basedOn w:val="DefaultParagraphFont"/>
    <w:rsid w:val="006D0C5D"/>
  </w:style>
  <w:style w:type="character" w:customStyle="1" w:styleId="m4385445901877740177gmail-styleunderline">
    <w:name w:val="m_4385445901877740177gmail-styleunderline"/>
    <w:basedOn w:val="DefaultParagraphFont"/>
    <w:rsid w:val="006D0C5D"/>
  </w:style>
  <w:style w:type="character" w:customStyle="1" w:styleId="DDIUnderline">
    <w:name w:val="DDI Underline"/>
    <w:qFormat/>
    <w:rsid w:val="006D0C5D"/>
    <w:rPr>
      <w:rFonts w:ascii="Times New Roman" w:hAnsi="Times New Roman"/>
      <w:sz w:val="24"/>
      <w:u w:val="single"/>
    </w:rPr>
  </w:style>
  <w:style w:type="paragraph" w:customStyle="1" w:styleId="ALLCAPS">
    <w:name w:val="ALL CAPS"/>
    <w:basedOn w:val="Normal"/>
    <w:link w:val="ALLCAPSChar"/>
    <w:qFormat/>
    <w:rsid w:val="006D0C5D"/>
    <w:rPr>
      <w:rFonts w:eastAsia="Times New Roman"/>
      <w:b/>
      <w:caps/>
    </w:rPr>
  </w:style>
  <w:style w:type="character" w:customStyle="1" w:styleId="ALLCAPSChar">
    <w:name w:val="ALL CAPS Char"/>
    <w:basedOn w:val="DefaultParagraphFont"/>
    <w:link w:val="ALLCAPS"/>
    <w:rsid w:val="006D0C5D"/>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6D0C5D"/>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6D0C5D"/>
    <w:rPr>
      <w:rFonts w:ascii="Calibri" w:eastAsia="Times New Roman" w:hAnsi="Calibri"/>
      <w:b/>
    </w:rPr>
  </w:style>
  <w:style w:type="character" w:customStyle="1" w:styleId="Cites-AuthorDate">
    <w:name w:val="Cites-Author/Date"/>
    <w:rsid w:val="006D0C5D"/>
    <w:rPr>
      <w:rFonts w:ascii="Helvetica" w:hAnsi="Helvetica"/>
      <w:b/>
      <w:sz w:val="22"/>
      <w:szCs w:val="24"/>
      <w:u w:val="thick"/>
    </w:rPr>
  </w:style>
  <w:style w:type="paragraph" w:customStyle="1" w:styleId="CiteTag">
    <w:name w:val="Cite/Tag"/>
    <w:basedOn w:val="Normal"/>
    <w:uiPriority w:val="99"/>
    <w:qFormat/>
    <w:rsid w:val="006D0C5D"/>
    <w:rPr>
      <w:rFonts w:eastAsia="Cambria"/>
      <w:b/>
    </w:rPr>
  </w:style>
  <w:style w:type="character" w:customStyle="1" w:styleId="m489902567989944824gmail-style13ptbold">
    <w:name w:val="m_489902567989944824gmail-style13ptbold"/>
    <w:basedOn w:val="DefaultParagraphFont"/>
    <w:rsid w:val="006D0C5D"/>
  </w:style>
  <w:style w:type="character" w:customStyle="1" w:styleId="m489902567989944824gmail-styleunderline">
    <w:name w:val="m_489902567989944824gmail-styleunderline"/>
    <w:basedOn w:val="DefaultParagraphFont"/>
    <w:rsid w:val="006D0C5D"/>
  </w:style>
  <w:style w:type="character" w:customStyle="1" w:styleId="UnderlineCharChar3">
    <w:name w:val="Underline Char Char3"/>
    <w:rsid w:val="006D0C5D"/>
    <w:rPr>
      <w:szCs w:val="24"/>
      <w:u w:val="single"/>
      <w:lang w:val="en-US" w:eastAsia="en-US" w:bidi="ar-SA"/>
    </w:rPr>
  </w:style>
  <w:style w:type="character" w:customStyle="1" w:styleId="tl8wme">
    <w:name w:val="tl8wme"/>
    <w:basedOn w:val="DefaultParagraphFont"/>
    <w:rsid w:val="006D0C5D"/>
  </w:style>
  <w:style w:type="character" w:customStyle="1" w:styleId="Mention3">
    <w:name w:val="Mention3"/>
    <w:basedOn w:val="DefaultParagraphFont"/>
    <w:uiPriority w:val="99"/>
    <w:semiHidden/>
    <w:unhideWhenUsed/>
    <w:rsid w:val="006D0C5D"/>
    <w:rPr>
      <w:color w:val="2B579A"/>
      <w:shd w:val="clear" w:color="auto" w:fill="E6E6E6"/>
    </w:rPr>
  </w:style>
  <w:style w:type="character" w:customStyle="1" w:styleId="m-5251091010484660064gmail-style13ptbold">
    <w:name w:val="m_-5251091010484660064gmail-style13ptbold"/>
    <w:basedOn w:val="DefaultParagraphFont"/>
    <w:rsid w:val="006D0C5D"/>
  </w:style>
  <w:style w:type="character" w:customStyle="1" w:styleId="m-5251091010484660064gmail-styleunderline">
    <w:name w:val="m_-5251091010484660064gmail-styleunderline"/>
    <w:basedOn w:val="DefaultParagraphFont"/>
    <w:rsid w:val="006D0C5D"/>
  </w:style>
  <w:style w:type="character" w:customStyle="1" w:styleId="tablecaption">
    <w:name w:val="tablecaption"/>
    <w:basedOn w:val="DefaultParagraphFont"/>
    <w:rsid w:val="006D0C5D"/>
  </w:style>
  <w:style w:type="character" w:customStyle="1" w:styleId="StyleLatinHelvetica105ptBlack">
    <w:name w:val="Style (Latin) Helvetica 10.5 pt Black"/>
    <w:basedOn w:val="DefaultParagraphFont"/>
    <w:rsid w:val="006D0C5D"/>
    <w:rPr>
      <w:rFonts w:ascii="Times New Roman" w:hAnsi="Times New Roman"/>
      <w:color w:val="000000"/>
      <w:sz w:val="21"/>
    </w:rPr>
  </w:style>
  <w:style w:type="character" w:customStyle="1" w:styleId="Quotation">
    <w:name w:val="Quotation"/>
    <w:qFormat/>
    <w:rsid w:val="006D0C5D"/>
    <w:rPr>
      <w:rFonts w:ascii="Arial" w:hAnsi="Arial"/>
      <w:b/>
      <w:i/>
      <w:iCs/>
      <w:sz w:val="24"/>
      <w:u w:val="single"/>
    </w:rPr>
  </w:style>
  <w:style w:type="paragraph" w:customStyle="1" w:styleId="DateTime">
    <w:name w:val="DateTime"/>
    <w:basedOn w:val="Normal"/>
    <w:link w:val="DateTimeChar"/>
    <w:autoRedefine/>
    <w:uiPriority w:val="4"/>
    <w:qFormat/>
    <w:rsid w:val="006D0C5D"/>
  </w:style>
  <w:style w:type="character" w:customStyle="1" w:styleId="DateTimeChar">
    <w:name w:val="DateTime Char"/>
    <w:basedOn w:val="DefaultParagraphFont"/>
    <w:link w:val="DateTime"/>
    <w:uiPriority w:val="4"/>
    <w:rsid w:val="006D0C5D"/>
    <w:rPr>
      <w:rFonts w:ascii="Calibri" w:hAnsi="Calibri"/>
      <w:sz w:val="22"/>
    </w:rPr>
  </w:style>
  <w:style w:type="paragraph" w:customStyle="1" w:styleId="Lecture">
    <w:name w:val="Lecture"/>
    <w:next w:val="BodyText"/>
    <w:link w:val="LectureChar"/>
    <w:autoRedefine/>
    <w:uiPriority w:val="4"/>
    <w:qFormat/>
    <w:rsid w:val="006D0C5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D0C5D"/>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6D0C5D"/>
  </w:style>
  <w:style w:type="character" w:customStyle="1" w:styleId="m-413333960618644972gmail-styleunderline">
    <w:name w:val="m_-413333960618644972gmail-styleunderline"/>
    <w:basedOn w:val="DefaultParagraphFont"/>
    <w:rsid w:val="006D0C5D"/>
  </w:style>
  <w:style w:type="character" w:customStyle="1" w:styleId="m8314098763611656848gmail-stylestylebold12pt">
    <w:name w:val="m_8314098763611656848gmail-stylestylebold12pt"/>
    <w:basedOn w:val="DefaultParagraphFont"/>
    <w:rsid w:val="006D0C5D"/>
  </w:style>
  <w:style w:type="character" w:customStyle="1" w:styleId="m8314098763611656848gmail-styleboldunderline">
    <w:name w:val="m_8314098763611656848gmail-styleboldunderline"/>
    <w:basedOn w:val="DefaultParagraphFont"/>
    <w:rsid w:val="006D0C5D"/>
  </w:style>
  <w:style w:type="paragraph" w:customStyle="1" w:styleId="Spacer">
    <w:name w:val="Spacer"/>
    <w:basedOn w:val="Heading1"/>
    <w:link w:val="SpacerChar"/>
    <w:autoRedefine/>
    <w:uiPriority w:val="4"/>
    <w:qFormat/>
    <w:rsid w:val="006D0C5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D0C5D"/>
    <w:rPr>
      <w:rFonts w:ascii="Georgia" w:eastAsiaTheme="majorEastAsia" w:hAnsi="Georgia" w:cstheme="majorBidi"/>
      <w:b/>
      <w:bCs/>
      <w:szCs w:val="32"/>
    </w:rPr>
  </w:style>
  <w:style w:type="paragraph" w:customStyle="1" w:styleId="msonormal0">
    <w:name w:val="msonormal"/>
    <w:basedOn w:val="Normal"/>
    <w:rsid w:val="006D0C5D"/>
    <w:pPr>
      <w:spacing w:before="100" w:beforeAutospacing="1" w:after="100" w:afterAutospacing="1"/>
    </w:pPr>
    <w:rPr>
      <w:rFonts w:eastAsia="Times New Roman"/>
      <w:sz w:val="24"/>
    </w:rPr>
  </w:style>
  <w:style w:type="paragraph" w:customStyle="1" w:styleId="TxBr41p1">
    <w:name w:val="TxBr_41p1"/>
    <w:basedOn w:val="Normal"/>
    <w:qFormat/>
    <w:rsid w:val="006D0C5D"/>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6D0C5D"/>
    <w:rPr>
      <w:rFonts w:ascii="Georgia" w:eastAsia="Times New Roman" w:hAnsi="Georgia" w:cs="Arial" w:hint="default"/>
      <w:b/>
      <w:bCs/>
      <w:kern w:val="32"/>
      <w:sz w:val="28"/>
      <w:szCs w:val="32"/>
    </w:rPr>
  </w:style>
  <w:style w:type="character" w:customStyle="1" w:styleId="CiteReal0">
    <w:name w:val="CiteReal"/>
    <w:uiPriority w:val="1"/>
    <w:qFormat/>
    <w:rsid w:val="006D0C5D"/>
    <w:rPr>
      <w:rFonts w:ascii="Arial" w:hAnsi="Arial"/>
      <w:b/>
      <w:sz w:val="24"/>
      <w:u w:val="single"/>
    </w:rPr>
  </w:style>
  <w:style w:type="character" w:customStyle="1" w:styleId="dropcap1">
    <w:name w:val="dropcap1"/>
    <w:rsid w:val="006D0C5D"/>
  </w:style>
  <w:style w:type="paragraph" w:customStyle="1" w:styleId="Style42">
    <w:name w:val="Style42"/>
    <w:basedOn w:val="Normal"/>
    <w:uiPriority w:val="99"/>
    <w:rsid w:val="006D0C5D"/>
    <w:pPr>
      <w:spacing w:line="202" w:lineRule="exact"/>
      <w:jc w:val="both"/>
    </w:pPr>
    <w:rPr>
      <w:rFonts w:ascii="Palatino Linotype" w:hAnsi="Palatino Linotype" w:cs="Palatino Linotype"/>
    </w:rPr>
  </w:style>
  <w:style w:type="character" w:customStyle="1" w:styleId="FontStyle72">
    <w:name w:val="Font Style72"/>
    <w:uiPriority w:val="99"/>
    <w:rsid w:val="006D0C5D"/>
    <w:rPr>
      <w:rFonts w:ascii="Cambria" w:hAnsi="Cambria" w:cs="Cambria" w:hint="default"/>
      <w:sz w:val="16"/>
      <w:szCs w:val="16"/>
    </w:rPr>
  </w:style>
  <w:style w:type="character" w:customStyle="1" w:styleId="FontStyle73">
    <w:name w:val="Font Style73"/>
    <w:uiPriority w:val="99"/>
    <w:rsid w:val="006D0C5D"/>
    <w:rPr>
      <w:rFonts w:ascii="Cambria" w:hAnsi="Cambria" w:cs="Cambria" w:hint="default"/>
      <w:i/>
      <w:iCs/>
      <w:sz w:val="16"/>
      <w:szCs w:val="16"/>
    </w:rPr>
  </w:style>
  <w:style w:type="character" w:customStyle="1" w:styleId="UnderlinestyleChar20">
    <w:name w:val="Underline style Char2"/>
    <w:rsid w:val="006D0C5D"/>
    <w:rPr>
      <w:sz w:val="22"/>
      <w:szCs w:val="24"/>
      <w:u w:val="single"/>
      <w:lang w:val="en-US" w:eastAsia="en-US" w:bidi="ar-SA"/>
    </w:rPr>
  </w:style>
  <w:style w:type="character" w:customStyle="1" w:styleId="FontStyle49">
    <w:name w:val="Font Style49"/>
    <w:uiPriority w:val="99"/>
    <w:rsid w:val="006D0C5D"/>
    <w:rPr>
      <w:rFonts w:ascii="Cambria" w:hAnsi="Cambria" w:cs="Cambria"/>
      <w:sz w:val="20"/>
      <w:szCs w:val="20"/>
    </w:rPr>
  </w:style>
  <w:style w:type="character" w:customStyle="1" w:styleId="FontStyle50">
    <w:name w:val="Font Style50"/>
    <w:uiPriority w:val="99"/>
    <w:rsid w:val="006D0C5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D0C5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D0C5D"/>
    <w:rPr>
      <w:rFonts w:ascii="Cambria" w:eastAsia="Cambria" w:hAnsi="Cambria" w:cs="Cambria"/>
      <w:spacing w:val="-3"/>
      <w:sz w:val="22"/>
      <w:szCs w:val="20"/>
    </w:rPr>
  </w:style>
  <w:style w:type="character" w:customStyle="1" w:styleId="kn">
    <w:name w:val="kn"/>
    <w:basedOn w:val="DefaultParagraphFont"/>
    <w:rsid w:val="006D0C5D"/>
  </w:style>
  <w:style w:type="character" w:customStyle="1" w:styleId="StyleStyleUnderlineUnderlineStyleBoldUnderlineIntenseEmphas">
    <w:name w:val="Style Style UnderlineUnderlineStyle Bold UnderlineIntense Emphas..."/>
    <w:basedOn w:val="DefaultParagraphFont"/>
    <w:rsid w:val="006D0C5D"/>
    <w:rPr>
      <w:b/>
      <w:bCs/>
      <w:sz w:val="26"/>
      <w:u w:val="single"/>
    </w:rPr>
  </w:style>
  <w:style w:type="character" w:customStyle="1" w:styleId="articoloinside">
    <w:name w:val="articolo_inside"/>
    <w:rsid w:val="006D0C5D"/>
  </w:style>
  <w:style w:type="paragraph" w:customStyle="1" w:styleId="pagetools">
    <w:name w:val="pagetools"/>
    <w:basedOn w:val="Normal"/>
    <w:rsid w:val="006D0C5D"/>
    <w:pPr>
      <w:spacing w:before="100" w:beforeAutospacing="1" w:after="100" w:afterAutospacing="1"/>
    </w:pPr>
    <w:rPr>
      <w:rFonts w:ascii="Cambria" w:eastAsia="Cambria" w:hAnsi="Cambria"/>
      <w:sz w:val="24"/>
    </w:rPr>
  </w:style>
  <w:style w:type="character" w:customStyle="1" w:styleId="job">
    <w:name w:val="job"/>
    <w:basedOn w:val="DefaultParagraphFont"/>
    <w:rsid w:val="006D0C5D"/>
  </w:style>
  <w:style w:type="character" w:customStyle="1" w:styleId="publisher">
    <w:name w:val="publisher"/>
    <w:basedOn w:val="DefaultParagraphFont"/>
    <w:rsid w:val="006D0C5D"/>
  </w:style>
  <w:style w:type="character" w:customStyle="1" w:styleId="pubyear">
    <w:name w:val="pubyear"/>
    <w:basedOn w:val="DefaultParagraphFont"/>
    <w:rsid w:val="006D0C5D"/>
  </w:style>
  <w:style w:type="character" w:customStyle="1" w:styleId="pubcity">
    <w:name w:val="pubcity"/>
    <w:basedOn w:val="DefaultParagraphFont"/>
    <w:rsid w:val="006D0C5D"/>
  </w:style>
  <w:style w:type="paragraph" w:customStyle="1" w:styleId="C-Text">
    <w:name w:val="C-Text"/>
    <w:basedOn w:val="Normal"/>
    <w:rsid w:val="006D0C5D"/>
    <w:pPr>
      <w:tabs>
        <w:tab w:val="num" w:pos="720"/>
      </w:tabs>
      <w:ind w:left="720" w:hanging="360"/>
    </w:pPr>
    <w:rPr>
      <w:rFonts w:ascii="Book Antiqua" w:hAnsi="Book Antiqua"/>
      <w:sz w:val="24"/>
    </w:rPr>
  </w:style>
  <w:style w:type="character" w:customStyle="1" w:styleId="ecdate">
    <w:name w:val="ec_date"/>
    <w:basedOn w:val="DefaultParagraphFont"/>
    <w:rsid w:val="006D0C5D"/>
    <w:rPr>
      <w:rFonts w:ascii="Symbol" w:hAnsi="Symbol" w:hint="default"/>
      <w:sz w:val="20"/>
      <w:szCs w:val="20"/>
      <w:shd w:val="clear" w:color="auto" w:fill="FFFFFF"/>
    </w:rPr>
  </w:style>
  <w:style w:type="paragraph" w:customStyle="1" w:styleId="ecmsonormal">
    <w:name w:val="ec_msonormal"/>
    <w:basedOn w:val="Normal"/>
    <w:rsid w:val="006D0C5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D0C5D"/>
  </w:style>
  <w:style w:type="character" w:customStyle="1" w:styleId="articleheadline">
    <w:name w:val="articleheadline"/>
    <w:basedOn w:val="DefaultParagraphFont"/>
    <w:rsid w:val="006D0C5D"/>
  </w:style>
  <w:style w:type="paragraph" w:customStyle="1" w:styleId="u-intro">
    <w:name w:val="u-intro"/>
    <w:basedOn w:val="Normal"/>
    <w:rsid w:val="006D0C5D"/>
    <w:pPr>
      <w:spacing w:before="100" w:beforeAutospacing="1" w:after="100" w:afterAutospacing="1"/>
    </w:pPr>
    <w:rPr>
      <w:rFonts w:ascii="Georgia" w:hAnsi="Georgia"/>
      <w:sz w:val="24"/>
    </w:rPr>
  </w:style>
  <w:style w:type="character" w:customStyle="1" w:styleId="u-byline">
    <w:name w:val="u-byline"/>
    <w:basedOn w:val="DefaultParagraphFont"/>
    <w:rsid w:val="006D0C5D"/>
  </w:style>
  <w:style w:type="character" w:customStyle="1" w:styleId="articlebya">
    <w:name w:val="articleby_a"/>
    <w:basedOn w:val="DefaultParagraphFont"/>
    <w:rsid w:val="006D0C5D"/>
  </w:style>
  <w:style w:type="character" w:customStyle="1" w:styleId="popupwinby">
    <w:name w:val="popupwinby"/>
    <w:basedOn w:val="DefaultParagraphFont"/>
    <w:rsid w:val="006D0C5D"/>
  </w:style>
  <w:style w:type="character" w:customStyle="1" w:styleId="storyheader">
    <w:name w:val="storyheader"/>
    <w:basedOn w:val="DefaultParagraphFont"/>
    <w:rsid w:val="006D0C5D"/>
  </w:style>
  <w:style w:type="character" w:customStyle="1" w:styleId="marron">
    <w:name w:val="marron"/>
    <w:basedOn w:val="DefaultParagraphFont"/>
    <w:rsid w:val="006D0C5D"/>
  </w:style>
  <w:style w:type="paragraph" w:customStyle="1" w:styleId="StyleNormalWeb10pt">
    <w:name w:val="Style Normal (Web) + 10 pt"/>
    <w:basedOn w:val="NormalWeb"/>
    <w:next w:val="Normal"/>
    <w:rsid w:val="006D0C5D"/>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6D0C5D"/>
    <w:rPr>
      <w:szCs w:val="24"/>
      <w:lang w:val="en-US" w:eastAsia="en-US" w:bidi="ar-SA"/>
    </w:rPr>
  </w:style>
  <w:style w:type="paragraph" w:customStyle="1" w:styleId="TagCiteShells">
    <w:name w:val="Tag/Cite/Shells"/>
    <w:basedOn w:val="Normal"/>
    <w:rsid w:val="006D0C5D"/>
    <w:rPr>
      <w:rFonts w:ascii="Georgia" w:hAnsi="Georgia"/>
      <w:b/>
    </w:rPr>
  </w:style>
  <w:style w:type="paragraph" w:customStyle="1" w:styleId="DefinitionTerm">
    <w:name w:val="Definition Term"/>
    <w:basedOn w:val="Normal"/>
    <w:next w:val="Normal"/>
    <w:rsid w:val="006D0C5D"/>
    <w:rPr>
      <w:rFonts w:ascii="Georgia" w:hAnsi="Georgia"/>
      <w:snapToGrid w:val="0"/>
      <w:sz w:val="24"/>
    </w:rPr>
  </w:style>
  <w:style w:type="character" w:customStyle="1" w:styleId="Style3CharChar">
    <w:name w:val="Style3 Char Char"/>
    <w:basedOn w:val="DefaultParagraphFont"/>
    <w:rsid w:val="006D0C5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D0C5D"/>
    <w:pPr>
      <w:spacing w:after="60"/>
    </w:pPr>
    <w:rPr>
      <w:rFonts w:ascii="Georgia" w:eastAsia="Segoe UI" w:hAnsi="Georgia" w:cs="Cambria"/>
      <w:caps/>
      <w:sz w:val="20"/>
      <w:lang w:eastAsia="zh-CN"/>
    </w:rPr>
  </w:style>
  <w:style w:type="character" w:customStyle="1" w:styleId="NormalChar0">
    <w:name w:val="Normal Char"/>
    <w:basedOn w:val="DefaultParagraphFont"/>
    <w:rsid w:val="006D0C5D"/>
    <w:rPr>
      <w:lang w:eastAsia="en-US"/>
    </w:rPr>
  </w:style>
  <w:style w:type="character" w:customStyle="1" w:styleId="BoldUnderlineChar2">
    <w:name w:val="Bold + Underline Char"/>
    <w:basedOn w:val="DefaultParagraphFont"/>
    <w:rsid w:val="006D0C5D"/>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6D0C5D"/>
  </w:style>
  <w:style w:type="character" w:customStyle="1" w:styleId="CharacterStyle7">
    <w:name w:val="Character Style 7"/>
    <w:rsid w:val="006D0C5D"/>
    <w:rPr>
      <w:rFonts w:ascii="Trebuchet MS" w:hAnsi="Trebuchet MS" w:cs="Trebuchet MS"/>
      <w:sz w:val="20"/>
      <w:szCs w:val="20"/>
      <w:u w:val="single"/>
    </w:rPr>
  </w:style>
  <w:style w:type="character" w:customStyle="1" w:styleId="StyleStyle4Char">
    <w:name w:val="Style Style4 + Char"/>
    <w:basedOn w:val="DefaultParagraphFont"/>
    <w:rsid w:val="006D0C5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D0C5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D0C5D"/>
    <w:rPr>
      <w:rFonts w:ascii="Symbol" w:hAnsi="Symbol"/>
      <w:sz w:val="21"/>
      <w:szCs w:val="21"/>
      <w:u w:val="thick"/>
    </w:rPr>
  </w:style>
  <w:style w:type="paragraph" w:customStyle="1" w:styleId="Cite8">
    <w:name w:val="Cite8"/>
    <w:basedOn w:val="Normal"/>
    <w:autoRedefine/>
    <w:qFormat/>
    <w:rsid w:val="006D0C5D"/>
    <w:rPr>
      <w:rFonts w:ascii="Trebuchet MS" w:eastAsia="Verdana" w:hAnsi="Trebuchet MS" w:cs="Cambria"/>
      <w:sz w:val="16"/>
    </w:rPr>
  </w:style>
  <w:style w:type="paragraph" w:customStyle="1" w:styleId="8font">
    <w:name w:val="8font"/>
    <w:basedOn w:val="Normal"/>
    <w:next w:val="Normal"/>
    <w:autoRedefine/>
    <w:qFormat/>
    <w:rsid w:val="006D0C5D"/>
    <w:rPr>
      <w:rFonts w:ascii="Georgia" w:eastAsia="Cambria Math" w:hAnsi="Georgia" w:cs="Cambria"/>
      <w:sz w:val="16"/>
      <w:szCs w:val="16"/>
    </w:rPr>
  </w:style>
  <w:style w:type="paragraph" w:customStyle="1" w:styleId="BoldUnderlineChar20">
    <w:name w:val="BoldUnderline Char2"/>
    <w:link w:val="BoldUnderlineChar2Char"/>
    <w:rsid w:val="006D0C5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D0C5D"/>
    <w:rPr>
      <w:rFonts w:ascii="Times New Roman" w:eastAsia="Times New Roman" w:hAnsi="Times New Roman" w:cs="Times New Roman"/>
      <w:b/>
      <w:sz w:val="20"/>
      <w:u w:val="single"/>
    </w:rPr>
  </w:style>
  <w:style w:type="character" w:customStyle="1" w:styleId="UnderlineCharChar4">
    <w:name w:val="Underline Char Char4"/>
    <w:rsid w:val="006D0C5D"/>
    <w:rPr>
      <w:szCs w:val="24"/>
      <w:u w:val="single"/>
      <w:lang w:val="en-US" w:eastAsia="en-US" w:bidi="ar-SA"/>
    </w:rPr>
  </w:style>
  <w:style w:type="character" w:customStyle="1" w:styleId="BoldUnderlineCharChar3">
    <w:name w:val="BoldUnderline Char Char3"/>
    <w:rsid w:val="006D0C5D"/>
    <w:rPr>
      <w:b/>
      <w:szCs w:val="24"/>
      <w:u w:val="single"/>
      <w:lang w:val="en-US" w:eastAsia="en-US" w:bidi="ar-SA"/>
    </w:rPr>
  </w:style>
  <w:style w:type="character" w:customStyle="1" w:styleId="BoldUnderlineCharChar2">
    <w:name w:val="BoldUnderline Char Char2"/>
    <w:rsid w:val="006D0C5D"/>
    <w:rPr>
      <w:b/>
      <w:szCs w:val="24"/>
      <w:u w:val="single"/>
      <w:lang w:val="en-US" w:eastAsia="en-US" w:bidi="ar-SA"/>
    </w:rPr>
  </w:style>
  <w:style w:type="paragraph" w:customStyle="1" w:styleId="UnderlineCard0">
    <w:name w:val="UnderlineCard"/>
    <w:basedOn w:val="Heading3"/>
    <w:link w:val="UnderlineCardChar0"/>
    <w:qFormat/>
    <w:rsid w:val="006D0C5D"/>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6D0C5D"/>
    <w:rPr>
      <w:rFonts w:ascii="Georgia" w:eastAsia="Calibri" w:hAnsi="Georgia" w:cs="Times New Roman"/>
      <w:sz w:val="20"/>
      <w:szCs w:val="20"/>
      <w:u w:val="single"/>
      <w:lang w:val="x-none" w:eastAsia="x-none"/>
    </w:rPr>
  </w:style>
  <w:style w:type="character" w:customStyle="1" w:styleId="5Notunderlined">
    <w:name w:val="5 Not underlined"/>
    <w:rsid w:val="006D0C5D"/>
    <w:rPr>
      <w:rFonts w:ascii="Times New Roman" w:hAnsi="Times New Roman"/>
      <w:sz w:val="16"/>
    </w:rPr>
  </w:style>
  <w:style w:type="character" w:customStyle="1" w:styleId="volume-issue">
    <w:name w:val="volume-issue"/>
    <w:rsid w:val="006D0C5D"/>
    <w:rPr>
      <w:rFonts w:cs="Times New Roman"/>
    </w:rPr>
  </w:style>
  <w:style w:type="character" w:customStyle="1" w:styleId="storytext">
    <w:name w:val="storytext"/>
    <w:basedOn w:val="DefaultParagraphFont"/>
    <w:rsid w:val="006D0C5D"/>
  </w:style>
  <w:style w:type="character" w:customStyle="1" w:styleId="boldness1">
    <w:name w:val="boldness1"/>
    <w:rsid w:val="006D0C5D"/>
  </w:style>
  <w:style w:type="paragraph" w:customStyle="1" w:styleId="Cardd">
    <w:name w:val="Cardd"/>
    <w:basedOn w:val="Normal"/>
    <w:uiPriority w:val="4"/>
    <w:qFormat/>
    <w:rsid w:val="006D0C5D"/>
    <w:pPr>
      <w:ind w:left="288" w:right="288"/>
    </w:pPr>
    <w:rPr>
      <w:rFonts w:ascii="Georgia" w:hAnsi="Georgia"/>
    </w:rPr>
  </w:style>
  <w:style w:type="paragraph" w:customStyle="1" w:styleId="document0">
    <w:name w:val="document"/>
    <w:basedOn w:val="Normal"/>
    <w:rsid w:val="006D0C5D"/>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6D0C5D"/>
  </w:style>
  <w:style w:type="character" w:customStyle="1" w:styleId="aa">
    <w:name w:val="_"/>
    <w:basedOn w:val="DefaultParagraphFont"/>
    <w:rsid w:val="006D0C5D"/>
  </w:style>
  <w:style w:type="paragraph" w:customStyle="1" w:styleId="Shrink6">
    <w:name w:val="Shrink 6"/>
    <w:basedOn w:val="Normal"/>
    <w:qFormat/>
    <w:rsid w:val="006D0C5D"/>
    <w:rPr>
      <w:rFonts w:ascii="Georgia" w:eastAsia="Calibri" w:hAnsi="Georgia"/>
      <w:sz w:val="12"/>
    </w:rPr>
  </w:style>
  <w:style w:type="character" w:customStyle="1" w:styleId="messagecontent">
    <w:name w:val="message_content"/>
    <w:rsid w:val="006D0C5D"/>
  </w:style>
  <w:style w:type="paragraph" w:customStyle="1" w:styleId="BriefTitleWorks">
    <w:name w:val="Brief Title Works"/>
    <w:basedOn w:val="Heading1"/>
    <w:link w:val="BriefTitleWorksChar"/>
    <w:rsid w:val="006D0C5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D0C5D"/>
    <w:rPr>
      <w:rFonts w:ascii="Georgia" w:eastAsia="Times New Roman" w:hAnsi="Georgia" w:cs="Arial"/>
      <w:b/>
      <w:bCs/>
      <w:kern w:val="32"/>
      <w:szCs w:val="32"/>
      <w:u w:val="single"/>
    </w:rPr>
  </w:style>
  <w:style w:type="character" w:customStyle="1" w:styleId="twelptblackblack1">
    <w:name w:val="twelptblackblack1"/>
    <w:basedOn w:val="DefaultParagraphFont"/>
    <w:rsid w:val="006D0C5D"/>
    <w:rPr>
      <w:rFonts w:ascii="Verdana" w:hAnsi="Verdana" w:hint="default"/>
      <w:color w:val="000000"/>
      <w:sz w:val="16"/>
      <w:szCs w:val="16"/>
    </w:rPr>
  </w:style>
  <w:style w:type="character" w:customStyle="1" w:styleId="Heading3CharCharCharChar1">
    <w:name w:val="Heading 3 Char Char Char Char1"/>
    <w:rsid w:val="006D0C5D"/>
    <w:rPr>
      <w:rFonts w:cs="Arial"/>
      <w:bCs/>
      <w:szCs w:val="26"/>
      <w:u w:val="single"/>
      <w:lang w:val="en-US" w:eastAsia="en-US" w:bidi="ar-SA"/>
    </w:rPr>
  </w:style>
  <w:style w:type="paragraph" w:customStyle="1" w:styleId="conintrotext">
    <w:name w:val="conintrotext"/>
    <w:basedOn w:val="Normal"/>
    <w:uiPriority w:val="99"/>
    <w:rsid w:val="006D0C5D"/>
    <w:pPr>
      <w:spacing w:before="100" w:beforeAutospacing="1" w:after="100" w:afterAutospacing="1"/>
    </w:pPr>
    <w:rPr>
      <w:rFonts w:ascii="Georgia" w:eastAsia="Times New Roman" w:hAnsi="Georgia"/>
      <w:sz w:val="24"/>
    </w:rPr>
  </w:style>
  <w:style w:type="character" w:customStyle="1" w:styleId="comment-body">
    <w:name w:val="comment-body"/>
    <w:rsid w:val="006D0C5D"/>
  </w:style>
  <w:style w:type="character" w:customStyle="1" w:styleId="UnderlineCharCharChar1">
    <w:name w:val="Underline Char Char Char1"/>
    <w:rsid w:val="006D0C5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D0C5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D0C5D"/>
    <w:rPr>
      <w:rFonts w:asciiTheme="minorHAnsi" w:eastAsia="MS Mincho" w:hAnsiTheme="minorHAnsi"/>
      <w:b/>
      <w:sz w:val="24"/>
      <w:u w:val="single"/>
    </w:rPr>
  </w:style>
  <w:style w:type="character" w:customStyle="1" w:styleId="mw-headline">
    <w:name w:val="mw-headline"/>
    <w:rsid w:val="006D0C5D"/>
  </w:style>
  <w:style w:type="character" w:customStyle="1" w:styleId="flagicon">
    <w:name w:val="flagicon"/>
    <w:rsid w:val="006D0C5D"/>
  </w:style>
  <w:style w:type="paragraph" w:customStyle="1" w:styleId="assert">
    <w:name w:val="assert"/>
    <w:basedOn w:val="Normal"/>
    <w:uiPriority w:val="99"/>
    <w:rsid w:val="006D0C5D"/>
    <w:pPr>
      <w:spacing w:before="100" w:beforeAutospacing="1" w:after="100" w:afterAutospacing="1"/>
    </w:pPr>
    <w:rPr>
      <w:rFonts w:ascii="Georgia" w:eastAsia="Times New Roman" w:hAnsi="Georgia"/>
      <w:sz w:val="24"/>
    </w:rPr>
  </w:style>
  <w:style w:type="character" w:customStyle="1" w:styleId="apturelink">
    <w:name w:val="apturelink"/>
    <w:rsid w:val="006D0C5D"/>
  </w:style>
  <w:style w:type="character" w:customStyle="1" w:styleId="apturelinkicon">
    <w:name w:val="apturelinkicon"/>
    <w:rsid w:val="006D0C5D"/>
  </w:style>
  <w:style w:type="paragraph" w:customStyle="1" w:styleId="Default1">
    <w:name w:val="Default1"/>
    <w:basedOn w:val="Default"/>
    <w:next w:val="Default"/>
    <w:uiPriority w:val="99"/>
    <w:rsid w:val="006D0C5D"/>
    <w:rPr>
      <w:color w:val="auto"/>
    </w:rPr>
  </w:style>
  <w:style w:type="paragraph" w:customStyle="1" w:styleId="center">
    <w:name w:val="center"/>
    <w:basedOn w:val="Normal"/>
    <w:uiPriority w:val="99"/>
    <w:rsid w:val="006D0C5D"/>
    <w:pPr>
      <w:spacing w:before="100" w:beforeAutospacing="1" w:after="100" w:afterAutospacing="1"/>
    </w:pPr>
    <w:rPr>
      <w:rFonts w:ascii="Georgia" w:eastAsia="Times New Roman" w:hAnsi="Georgia"/>
      <w:sz w:val="24"/>
    </w:rPr>
  </w:style>
  <w:style w:type="character" w:customStyle="1" w:styleId="LittleChar">
    <w:name w:val="Little Char"/>
    <w:link w:val="Little"/>
    <w:rsid w:val="006D0C5D"/>
    <w:rPr>
      <w:rFonts w:ascii="Calibri" w:eastAsia="Times New Roman" w:hAnsi="Calibri"/>
      <w:sz w:val="16"/>
    </w:rPr>
  </w:style>
  <w:style w:type="character" w:customStyle="1" w:styleId="UnderlineChar1Char">
    <w:name w:val="Underline Char1 Char"/>
    <w:rsid w:val="006D0C5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D0C5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D0C5D"/>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D0C5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D0C5D"/>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D0C5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D0C5D"/>
    <w:rPr>
      <w:rFonts w:asciiTheme="minorHAnsi" w:eastAsia="MS Mincho" w:hAnsiTheme="minorHAnsi"/>
      <w:b/>
      <w:sz w:val="24"/>
      <w:u w:val="single"/>
    </w:rPr>
  </w:style>
  <w:style w:type="paragraph" w:customStyle="1" w:styleId="CardBody">
    <w:name w:val="Card Body"/>
    <w:basedOn w:val="Normal"/>
    <w:link w:val="CardBodyChar"/>
    <w:rsid w:val="006D0C5D"/>
    <w:rPr>
      <w:rFonts w:ascii="Georgia" w:eastAsia="Times New Roman" w:hAnsi="Georgia"/>
      <w:sz w:val="16"/>
    </w:rPr>
  </w:style>
  <w:style w:type="character" w:customStyle="1" w:styleId="CardBodyChar">
    <w:name w:val="Card Body Char"/>
    <w:link w:val="CardBody"/>
    <w:rsid w:val="006D0C5D"/>
    <w:rPr>
      <w:rFonts w:ascii="Georgia" w:eastAsia="Times New Roman" w:hAnsi="Georgia"/>
      <w:sz w:val="16"/>
    </w:rPr>
  </w:style>
  <w:style w:type="character" w:customStyle="1" w:styleId="ptitleinside">
    <w:name w:val="p_title_inside"/>
    <w:rsid w:val="006D0C5D"/>
  </w:style>
  <w:style w:type="paragraph" w:customStyle="1" w:styleId="StyleBoldandUnderlineChar11ptBorderSinglesolidline">
    <w:name w:val="Style Bold and Underline Char + 11 pt Border: : (Single solid line..."/>
    <w:link w:val="StyleBoldandUnderlineChar11ptBorderSinglesolidlineChar"/>
    <w:rsid w:val="006D0C5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D0C5D"/>
    <w:rPr>
      <w:rFonts w:eastAsia="Times New Roman"/>
      <w:b/>
      <w:bCs/>
      <w:sz w:val="22"/>
      <w:szCs w:val="20"/>
      <w:u w:val="single"/>
      <w:bdr w:val="single" w:sz="4" w:space="0" w:color="auto"/>
    </w:rPr>
  </w:style>
  <w:style w:type="paragraph" w:customStyle="1" w:styleId="Indentation">
    <w:name w:val="Indentation"/>
    <w:basedOn w:val="Normal"/>
    <w:uiPriority w:val="99"/>
    <w:rsid w:val="006D0C5D"/>
    <w:pPr>
      <w:ind w:left="288" w:right="288"/>
    </w:pPr>
    <w:rPr>
      <w:rFonts w:ascii="Georgia" w:hAnsi="Georgia"/>
    </w:rPr>
  </w:style>
  <w:style w:type="character" w:customStyle="1" w:styleId="StyleUnderlineCharChar9ptBold">
    <w:name w:val="Style Underline Char Char + 9 pt Bold"/>
    <w:rsid w:val="006D0C5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D0C5D"/>
    <w:rPr>
      <w:rFonts w:ascii="Georgia" w:eastAsia="Times New Roman" w:hAnsi="Georgia"/>
      <w:u w:val="single"/>
    </w:rPr>
  </w:style>
  <w:style w:type="character" w:customStyle="1" w:styleId="StyleStyle4ArialNarrow9ptChar">
    <w:name w:val="Style Style4 + Arial Narrow 9 pt Char"/>
    <w:link w:val="StyleStyle4ArialNarrow9pt"/>
    <w:rsid w:val="006D0C5D"/>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6D0C5D"/>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6D0C5D"/>
    <w:rPr>
      <w:rFonts w:ascii="Georgia" w:eastAsia="Times New Roman" w:hAnsi="Georgia"/>
      <w:b/>
      <w:bCs/>
      <w:sz w:val="22"/>
      <w:u w:val="single"/>
    </w:rPr>
  </w:style>
  <w:style w:type="character" w:customStyle="1" w:styleId="StyleBoldandUnderlineCharChar29pt">
    <w:name w:val="Style Bold and Underline Char Char2 + 9 pt"/>
    <w:rsid w:val="006D0C5D"/>
    <w:rPr>
      <w:rFonts w:ascii="Times New Roman" w:hAnsi="Times New Roman"/>
      <w:b/>
      <w:bCs/>
      <w:noProof w:val="0"/>
      <w:sz w:val="20"/>
      <w:u w:val="single"/>
    </w:rPr>
  </w:style>
  <w:style w:type="character" w:customStyle="1" w:styleId="StyleUnderlineCharChar19pt">
    <w:name w:val="Style Underline Char Char1 + 9 pt"/>
    <w:rsid w:val="006D0C5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D0C5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D0C5D"/>
    <w:rPr>
      <w:rFonts w:ascii="Georgia" w:eastAsia="Times New Roman" w:hAnsi="Georgia"/>
      <w:b/>
      <w:smallCaps/>
      <w:sz w:val="24"/>
      <w:szCs w:val="24"/>
      <w:u w:val="single"/>
    </w:rPr>
  </w:style>
  <w:style w:type="character" w:customStyle="1" w:styleId="CardTextCharChar">
    <w:name w:val="Card Text Char Char"/>
    <w:rsid w:val="006D0C5D"/>
    <w:rPr>
      <w:rFonts w:ascii="Times New Roman" w:eastAsia="Times New Roman" w:hAnsi="Times New Roman" w:cs="Times New Roman"/>
      <w:sz w:val="20"/>
      <w:szCs w:val="20"/>
    </w:rPr>
  </w:style>
  <w:style w:type="character" w:customStyle="1" w:styleId="Underline-Highlighted-WFU">
    <w:name w:val="Underline-Highlighted-WFU"/>
    <w:uiPriority w:val="1"/>
    <w:qFormat/>
    <w:rsid w:val="006D0C5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D0C5D"/>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6D0C5D"/>
    <w:rPr>
      <w:rFonts w:ascii="Times New Roman" w:hAnsi="Times New Roman"/>
      <w:sz w:val="24"/>
      <w:u w:val="single"/>
      <w:bdr w:val="none" w:sz="0" w:space="0" w:color="auto"/>
      <w:shd w:val="clear" w:color="auto" w:fill="auto"/>
    </w:rPr>
  </w:style>
  <w:style w:type="character" w:customStyle="1" w:styleId="FifthChar">
    <w:name w:val="Fifth Char"/>
    <w:link w:val="Fifth"/>
    <w:rsid w:val="006D0C5D"/>
    <w:rPr>
      <w:rFonts w:ascii="Arial" w:eastAsia="Calibri" w:hAnsi="Arial"/>
      <w:sz w:val="22"/>
    </w:rPr>
  </w:style>
  <w:style w:type="paragraph" w:customStyle="1" w:styleId="Third">
    <w:name w:val="Third"/>
    <w:basedOn w:val="Normal"/>
    <w:link w:val="ThirdChar"/>
    <w:rsid w:val="006D0C5D"/>
    <w:rPr>
      <w:rFonts w:ascii="Georgia" w:eastAsia="Times New Roman" w:hAnsi="Georgia"/>
      <w:b/>
      <w:u w:val="single"/>
      <w:lang w:val="x-none" w:eastAsia="x-none"/>
    </w:rPr>
  </w:style>
  <w:style w:type="character" w:customStyle="1" w:styleId="ThirdChar">
    <w:name w:val="Third Char"/>
    <w:link w:val="Third"/>
    <w:rsid w:val="006D0C5D"/>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6D0C5D"/>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6D0C5D"/>
  </w:style>
  <w:style w:type="paragraph" w:customStyle="1" w:styleId="DebateUnderlineBoldChar">
    <w:name w:val="Debate Underline Bold Char"/>
    <w:basedOn w:val="Normal"/>
    <w:link w:val="DebateUnderlineBoldCharChar"/>
    <w:rsid w:val="006D0C5D"/>
    <w:pPr>
      <w:jc w:val="both"/>
    </w:pPr>
    <w:rPr>
      <w:rFonts w:ascii="Georgia" w:eastAsia="Times New Roman" w:hAnsi="Georgia"/>
      <w:b/>
      <w:u w:val="thick"/>
    </w:rPr>
  </w:style>
  <w:style w:type="character" w:customStyle="1" w:styleId="DebateUnderlineBoldCharChar">
    <w:name w:val="Debate Underline Bold Char Char"/>
    <w:link w:val="DebateUnderlineBoldChar"/>
    <w:rsid w:val="006D0C5D"/>
    <w:rPr>
      <w:rFonts w:ascii="Georgia" w:eastAsia="Times New Roman" w:hAnsi="Georgia"/>
      <w:b/>
      <w:sz w:val="22"/>
      <w:u w:val="thick"/>
    </w:rPr>
  </w:style>
  <w:style w:type="character" w:customStyle="1" w:styleId="bloctitlesChar">
    <w:name w:val="bloc titles Char"/>
    <w:link w:val="bloctitles"/>
    <w:rsid w:val="006D0C5D"/>
    <w:rPr>
      <w:rFonts w:ascii="Calibri" w:eastAsia="Malgun Gothic" w:hAnsi="Calibri" w:cs="Arial"/>
      <w:b/>
      <w:kern w:val="32"/>
      <w:sz w:val="32"/>
      <w:szCs w:val="32"/>
      <w:u w:val="single"/>
    </w:rPr>
  </w:style>
  <w:style w:type="paragraph" w:customStyle="1" w:styleId="CiteSmallText">
    <w:name w:val="Cite Small Text"/>
    <w:basedOn w:val="Normal"/>
    <w:uiPriority w:val="99"/>
    <w:rsid w:val="006D0C5D"/>
    <w:pPr>
      <w:widowControl w:val="0"/>
      <w:spacing w:after="200"/>
    </w:pPr>
    <w:rPr>
      <w:rFonts w:ascii="Helvetica Neue" w:hAnsi="Helvetica Neue"/>
      <w:b/>
      <w:sz w:val="18"/>
    </w:rPr>
  </w:style>
  <w:style w:type="character" w:customStyle="1" w:styleId="3TagCite">
    <w:name w:val="3 Tag/Cite"/>
    <w:rsid w:val="006D0C5D"/>
    <w:rPr>
      <w:rFonts w:ascii="Times New Roman" w:hAnsi="Times New Roman"/>
      <w:b/>
    </w:rPr>
  </w:style>
  <w:style w:type="character" w:customStyle="1" w:styleId="4Qualifications">
    <w:name w:val="4 Qualifications"/>
    <w:rsid w:val="006D0C5D"/>
    <w:rPr>
      <w:rFonts w:ascii="Times New Roman" w:hAnsi="Times New Roman"/>
      <w:sz w:val="19"/>
    </w:rPr>
  </w:style>
  <w:style w:type="character" w:customStyle="1" w:styleId="6Underlined">
    <w:name w:val="6 Underlined"/>
    <w:rsid w:val="006D0C5D"/>
    <w:rPr>
      <w:rFonts w:ascii="Times New Roman" w:hAnsi="Times New Roman"/>
      <w:b/>
      <w:sz w:val="21"/>
      <w:u w:val="single"/>
    </w:rPr>
  </w:style>
  <w:style w:type="paragraph" w:customStyle="1" w:styleId="Cards1CharChar">
    <w:name w:val="Cards1 Char Char"/>
    <w:basedOn w:val="Normal"/>
    <w:link w:val="Cards1CharCharChar"/>
    <w:rsid w:val="006D0C5D"/>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D0C5D"/>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6D0C5D"/>
    <w:rPr>
      <w:rFonts w:asciiTheme="minorHAnsi" w:hAnsiTheme="minorHAnsi"/>
      <w:sz w:val="24"/>
      <w:u w:val="single"/>
    </w:rPr>
  </w:style>
  <w:style w:type="character" w:customStyle="1" w:styleId="CitesCharCharChar">
    <w:name w:val="Cites Char Char Char"/>
    <w:rsid w:val="006D0C5D"/>
    <w:rPr>
      <w:rFonts w:ascii="Times New Roman" w:eastAsia="Times New Roman" w:hAnsi="Times New Roman" w:cs="Times New Roman"/>
      <w:sz w:val="20"/>
      <w:szCs w:val="24"/>
    </w:rPr>
  </w:style>
  <w:style w:type="character" w:customStyle="1" w:styleId="nohighlighting">
    <w:name w:val="no highlighting"/>
    <w:rsid w:val="006D0C5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D0C5D"/>
    <w:rPr>
      <w:rFonts w:ascii="Cambria" w:hAnsi="Cambria" w:hint="default"/>
      <w:sz w:val="21"/>
      <w:u w:val="single"/>
    </w:rPr>
  </w:style>
  <w:style w:type="paragraph" w:customStyle="1" w:styleId="Swag">
    <w:name w:val="Swag"/>
    <w:basedOn w:val="Normal"/>
    <w:link w:val="SwagChar"/>
    <w:qFormat/>
    <w:rsid w:val="006D0C5D"/>
    <w:rPr>
      <w:rFonts w:ascii="Georgia" w:hAnsi="Georgia"/>
      <w:color w:val="0000FF"/>
      <w:sz w:val="12"/>
      <w:u w:val="single"/>
    </w:rPr>
  </w:style>
  <w:style w:type="character" w:customStyle="1" w:styleId="SwagChar">
    <w:name w:val="Swag Char"/>
    <w:link w:val="Swag"/>
    <w:rsid w:val="006D0C5D"/>
    <w:rPr>
      <w:rFonts w:ascii="Georgia" w:hAnsi="Georgia"/>
      <w:color w:val="0000FF"/>
      <w:sz w:val="12"/>
      <w:u w:val="single"/>
    </w:rPr>
  </w:style>
  <w:style w:type="paragraph" w:customStyle="1" w:styleId="StyleUnderlineTimesNewRoman1">
    <w:name w:val="Style Underline + Times New Roman1"/>
    <w:link w:val="StyleUnderlineTimesNewRoman1Char"/>
    <w:rsid w:val="006D0C5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D0C5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D0C5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D0C5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D0C5D"/>
    <w:rPr>
      <w:rFonts w:eastAsia="MS Mincho"/>
    </w:rPr>
  </w:style>
  <w:style w:type="character" w:customStyle="1" w:styleId="StyleStyleCardTextLeft-075Right0Char">
    <w:name w:val="Style Style Card Text + Left:  -0.75&quot; + Right:  0&quot; Char"/>
    <w:link w:val="StyleStyleCardTextLeft-075Right0"/>
    <w:rsid w:val="006D0C5D"/>
    <w:rPr>
      <w:rFonts w:ascii="Calibri" w:eastAsia="MS Mincho" w:hAnsi="Calibri"/>
      <w:sz w:val="22"/>
    </w:rPr>
  </w:style>
  <w:style w:type="character" w:customStyle="1" w:styleId="CharChar61">
    <w:name w:val="Char Char61"/>
    <w:rsid w:val="006D0C5D"/>
    <w:rPr>
      <w:rFonts w:cs="Arial"/>
      <w:bCs/>
      <w:sz w:val="16"/>
      <w:szCs w:val="26"/>
      <w:lang w:val="en-US" w:eastAsia="en-US" w:bidi="ar-SA"/>
    </w:rPr>
  </w:style>
  <w:style w:type="character" w:customStyle="1" w:styleId="ListBulletChar">
    <w:name w:val="List Bullet Char"/>
    <w:link w:val="ListBullet"/>
    <w:uiPriority w:val="99"/>
    <w:rsid w:val="006D0C5D"/>
    <w:rPr>
      <w:rFonts w:ascii="Calibri" w:eastAsia="Calibri" w:hAnsi="Calibri"/>
      <w:sz w:val="22"/>
    </w:rPr>
  </w:style>
  <w:style w:type="paragraph" w:customStyle="1" w:styleId="subhead10">
    <w:name w:val="subhead1"/>
    <w:basedOn w:val="Normal"/>
    <w:uiPriority w:val="99"/>
    <w:rsid w:val="006D0C5D"/>
    <w:pPr>
      <w:spacing w:before="100" w:beforeAutospacing="1" w:after="100" w:afterAutospacing="1"/>
    </w:pPr>
    <w:rPr>
      <w:rFonts w:ascii="Georgia" w:eastAsia="Times New Roman" w:hAnsi="Georgia"/>
      <w:sz w:val="24"/>
    </w:rPr>
  </w:style>
  <w:style w:type="character" w:customStyle="1" w:styleId="styledate0">
    <w:name w:val="styledate"/>
    <w:rsid w:val="006D0C5D"/>
  </w:style>
  <w:style w:type="character" w:customStyle="1" w:styleId="BoldandUnderlineChar1">
    <w:name w:val="Bold and Underline Char1"/>
    <w:rsid w:val="006D0C5D"/>
    <w:rPr>
      <w:b/>
      <w:szCs w:val="24"/>
      <w:u w:val="single"/>
      <w:lang w:val="en-US" w:eastAsia="en-US" w:bidi="ar-SA"/>
    </w:rPr>
  </w:style>
  <w:style w:type="character" w:customStyle="1" w:styleId="BoldandUnderlineChar1Char2">
    <w:name w:val="Bold and Underline Char1 Char2"/>
    <w:rsid w:val="006D0C5D"/>
    <w:rPr>
      <w:b/>
      <w:szCs w:val="24"/>
      <w:u w:val="single"/>
      <w:lang w:val="en-US" w:eastAsia="en-US" w:bidi="ar-SA"/>
    </w:rPr>
  </w:style>
  <w:style w:type="character" w:customStyle="1" w:styleId="BoldandUnderlineCharChar1">
    <w:name w:val="Bold and Underline Char Char1"/>
    <w:rsid w:val="006D0C5D"/>
    <w:rPr>
      <w:b/>
      <w:szCs w:val="24"/>
      <w:u w:val="single"/>
      <w:lang w:val="en-US" w:eastAsia="en-US" w:bidi="ar-SA"/>
    </w:rPr>
  </w:style>
  <w:style w:type="character" w:customStyle="1" w:styleId="BoldandUnderlineChar6">
    <w:name w:val="Bold and Underline Char6"/>
    <w:rsid w:val="006D0C5D"/>
    <w:rPr>
      <w:b/>
      <w:szCs w:val="24"/>
      <w:u w:val="single"/>
      <w:lang w:val="en-US" w:eastAsia="en-US" w:bidi="ar-SA"/>
    </w:rPr>
  </w:style>
  <w:style w:type="paragraph" w:customStyle="1" w:styleId="abstract">
    <w:name w:val="abstract"/>
    <w:basedOn w:val="Normal"/>
    <w:uiPriority w:val="99"/>
    <w:rsid w:val="006D0C5D"/>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6D0C5D"/>
    <w:rPr>
      <w:rFonts w:ascii="Georgia" w:eastAsia="Times New Roman" w:hAnsi="Georgia"/>
      <w:b/>
      <w:bCs/>
      <w:u w:val="single"/>
    </w:rPr>
  </w:style>
  <w:style w:type="character" w:customStyle="1" w:styleId="StyleUnderlineChar11ptBold2Char">
    <w:name w:val="Style Underline Char + 11 pt Bold2 Char"/>
    <w:link w:val="StyleUnderlineChar11ptBold2"/>
    <w:rsid w:val="006D0C5D"/>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6D0C5D"/>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6D0C5D"/>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D0C5D"/>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D0C5D"/>
    <w:rPr>
      <w:rFonts w:ascii="Georgia" w:eastAsia="Times New Roman" w:hAnsi="Georgia"/>
      <w:sz w:val="22"/>
      <w:u w:val="single"/>
    </w:rPr>
  </w:style>
  <w:style w:type="character" w:customStyle="1" w:styleId="style13">
    <w:name w:val="style1"/>
    <w:rsid w:val="006D0C5D"/>
  </w:style>
  <w:style w:type="character" w:customStyle="1" w:styleId="pmtermsel">
    <w:name w:val="pmtermsel"/>
    <w:rsid w:val="006D0C5D"/>
  </w:style>
  <w:style w:type="character" w:customStyle="1" w:styleId="showipapr">
    <w:name w:val="show_ipapr"/>
    <w:rsid w:val="006D0C5D"/>
  </w:style>
  <w:style w:type="character" w:customStyle="1" w:styleId="dnindex">
    <w:name w:val="dnindex"/>
    <w:rsid w:val="006D0C5D"/>
  </w:style>
  <w:style w:type="character" w:customStyle="1" w:styleId="23">
    <w:name w:val="23"/>
    <w:rsid w:val="006D0C5D"/>
    <w:rPr>
      <w:rFonts w:ascii="Times New Roman" w:hAnsi="Times New Roman" w:cs="Arial"/>
      <w:bCs/>
      <w:sz w:val="20"/>
      <w:u w:val="single"/>
      <w:lang w:val="en-US" w:eastAsia="en-US" w:bidi="ar-SA"/>
    </w:rPr>
  </w:style>
  <w:style w:type="character" w:customStyle="1" w:styleId="33">
    <w:name w:val="33"/>
    <w:rsid w:val="006D0C5D"/>
    <w:rPr>
      <w:rFonts w:ascii="Times New Roman" w:hAnsi="Times New Roman" w:cs="Arial"/>
      <w:b/>
      <w:bCs/>
      <w:sz w:val="20"/>
      <w:u w:val="single"/>
      <w:lang w:val="en-US" w:eastAsia="en-US" w:bidi="ar-SA"/>
    </w:rPr>
  </w:style>
  <w:style w:type="character" w:customStyle="1" w:styleId="55">
    <w:name w:val="55"/>
    <w:rsid w:val="006D0C5D"/>
    <w:rPr>
      <w:rFonts w:cs="Arial"/>
      <w:bCs/>
      <w:sz w:val="20"/>
      <w:u w:val="single"/>
      <w:lang w:val="en-US" w:eastAsia="en-US" w:bidi="ar-SA"/>
    </w:rPr>
  </w:style>
  <w:style w:type="character" w:customStyle="1" w:styleId="authoraffil">
    <w:name w:val="authoraffil"/>
    <w:rsid w:val="006D0C5D"/>
  </w:style>
  <w:style w:type="character" w:customStyle="1" w:styleId="CharChar8">
    <w:name w:val="Char Char8"/>
    <w:rsid w:val="006D0C5D"/>
    <w:rPr>
      <w:rFonts w:ascii="Georgia" w:eastAsia="Times New Roman" w:hAnsi="Georgia"/>
      <w:b/>
      <w:bCs/>
      <w:sz w:val="30"/>
      <w:szCs w:val="28"/>
      <w:u w:val="single"/>
    </w:rPr>
  </w:style>
  <w:style w:type="character" w:customStyle="1" w:styleId="FontStyle13">
    <w:name w:val="Font Style13"/>
    <w:uiPriority w:val="99"/>
    <w:rsid w:val="006D0C5D"/>
    <w:rPr>
      <w:rFonts w:ascii="Constantia" w:hAnsi="Constantia" w:cs="Constantia"/>
      <w:sz w:val="18"/>
      <w:szCs w:val="18"/>
    </w:rPr>
  </w:style>
  <w:style w:type="character" w:customStyle="1" w:styleId="TagsCharCharCharChar">
    <w:name w:val="Tags Char Char Char Char"/>
    <w:rsid w:val="006D0C5D"/>
    <w:rPr>
      <w:rFonts w:ascii="Times New Roman" w:eastAsia="Times New Roman" w:hAnsi="Times New Roman" w:cs="Times New Roman"/>
      <w:b/>
      <w:sz w:val="24"/>
      <w:szCs w:val="24"/>
    </w:rPr>
  </w:style>
  <w:style w:type="character" w:customStyle="1" w:styleId="Citation1Char">
    <w:name w:val="Citation1 Char"/>
    <w:link w:val="Citation10"/>
    <w:locked/>
    <w:rsid w:val="006D0C5D"/>
    <w:rPr>
      <w:rFonts w:ascii="Georgia" w:hAnsi="Georgia"/>
      <w:b/>
      <w:u w:val="single"/>
    </w:rPr>
  </w:style>
  <w:style w:type="paragraph" w:customStyle="1" w:styleId="Citation10">
    <w:name w:val="Citation1"/>
    <w:basedOn w:val="Normal"/>
    <w:link w:val="Citation1Char"/>
    <w:qFormat/>
    <w:rsid w:val="006D0C5D"/>
    <w:rPr>
      <w:rFonts w:ascii="Georgia" w:hAnsi="Georgia"/>
      <w:b/>
      <w:sz w:val="24"/>
      <w:u w:val="single"/>
    </w:rPr>
  </w:style>
  <w:style w:type="character" w:customStyle="1" w:styleId="TaglineChar">
    <w:name w:val="Tagline Char"/>
    <w:link w:val="Tagline2"/>
    <w:locked/>
    <w:rsid w:val="006D0C5D"/>
    <w:rPr>
      <w:rFonts w:ascii="Georgia" w:hAnsi="Georgia"/>
      <w:b/>
    </w:rPr>
  </w:style>
  <w:style w:type="paragraph" w:customStyle="1" w:styleId="Tagline2">
    <w:name w:val="Tagline"/>
    <w:basedOn w:val="Normal"/>
    <w:link w:val="TaglineChar"/>
    <w:qFormat/>
    <w:rsid w:val="006D0C5D"/>
    <w:rPr>
      <w:rFonts w:ascii="Georgia" w:hAnsi="Georgia"/>
      <w:b/>
      <w:sz w:val="24"/>
    </w:rPr>
  </w:style>
  <w:style w:type="paragraph" w:customStyle="1" w:styleId="StyleLeft021">
    <w:name w:val="Style Left:  0.2&quot;1"/>
    <w:basedOn w:val="Normal"/>
    <w:uiPriority w:val="99"/>
    <w:rsid w:val="006D0C5D"/>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D0C5D"/>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D0C5D"/>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D0C5D"/>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D0C5D"/>
    <w:rPr>
      <w:rFonts w:ascii="Georgia" w:eastAsia="Times New Roman" w:hAnsi="Georgia"/>
      <w:sz w:val="22"/>
      <w:u w:val="single"/>
      <w:bdr w:val="single" w:sz="4" w:space="0" w:color="auto"/>
    </w:rPr>
  </w:style>
  <w:style w:type="character" w:customStyle="1" w:styleId="boldcitationChar">
    <w:name w:val="bold citation Char"/>
    <w:rsid w:val="006D0C5D"/>
    <w:rPr>
      <w:rFonts w:ascii="Arial" w:hAnsi="Arial"/>
      <w:b/>
      <w:sz w:val="28"/>
      <w:szCs w:val="24"/>
      <w:u w:val="thick"/>
      <w:lang w:val="en-US" w:eastAsia="en-US" w:bidi="ar-SA"/>
    </w:rPr>
  </w:style>
  <w:style w:type="paragraph" w:customStyle="1" w:styleId="BlockTitle20">
    <w:name w:val="Block Title #2"/>
    <w:basedOn w:val="Normal"/>
    <w:uiPriority w:val="99"/>
    <w:rsid w:val="006D0C5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6D0C5D"/>
    <w:rPr>
      <w:rFonts w:ascii="Georgia" w:hAnsi="Georgia"/>
      <w:b/>
    </w:rPr>
  </w:style>
  <w:style w:type="character" w:customStyle="1" w:styleId="BoldunderlineChar3">
    <w:name w:val="Bold/underline Char"/>
    <w:rsid w:val="006D0C5D"/>
    <w:rPr>
      <w:rFonts w:eastAsia="SimSun"/>
      <w:b/>
      <w:noProof w:val="0"/>
      <w:sz w:val="24"/>
      <w:szCs w:val="24"/>
      <w:u w:val="single"/>
      <w:lang w:val="en-US" w:eastAsia="zh-CN" w:bidi="ar-SA"/>
    </w:rPr>
  </w:style>
  <w:style w:type="character" w:customStyle="1" w:styleId="underlinetextchar0">
    <w:name w:val="underlinetextchar"/>
    <w:rsid w:val="006D0C5D"/>
  </w:style>
  <w:style w:type="character" w:customStyle="1" w:styleId="boldciteChar1">
    <w:name w:val="bold cite Char1"/>
    <w:rsid w:val="006D0C5D"/>
    <w:rPr>
      <w:b/>
      <w:sz w:val="28"/>
      <w:u w:val="thick" w:color="000000"/>
    </w:rPr>
  </w:style>
  <w:style w:type="character" w:customStyle="1" w:styleId="tagCharCharChar1">
    <w:name w:val="tag Char Char Char1"/>
    <w:rsid w:val="006D0C5D"/>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6D0C5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D0C5D"/>
    <w:rPr>
      <w:rFonts w:ascii="Times New Roman" w:hAnsi="Times New Roman" w:cs="Times New Roman"/>
      <w:sz w:val="18"/>
      <w:szCs w:val="18"/>
    </w:rPr>
  </w:style>
  <w:style w:type="character" w:customStyle="1" w:styleId="bylines">
    <w:name w:val="bylines"/>
    <w:basedOn w:val="DefaultParagraphFont"/>
    <w:rsid w:val="006D0C5D"/>
  </w:style>
  <w:style w:type="character" w:customStyle="1" w:styleId="StyleStyleBoldUnderlineUnderlineIntenseEmphasis1apple-style-2">
    <w:name w:val="Style Style Bold UnderlineUnderlineIntense Emphasis1apple-style-...2"/>
    <w:basedOn w:val="DefaultParagraphFont"/>
    <w:rsid w:val="006D0C5D"/>
    <w:rPr>
      <w:b w:val="0"/>
      <w:bCs/>
      <w:sz w:val="22"/>
      <w:u w:val="single"/>
    </w:rPr>
  </w:style>
  <w:style w:type="character" w:customStyle="1" w:styleId="FontStyle57">
    <w:name w:val="Font Style57"/>
    <w:rsid w:val="006D0C5D"/>
    <w:rPr>
      <w:rFonts w:ascii="Georgia" w:hAnsi="Georgia" w:cs="Georgia"/>
      <w:b/>
      <w:bCs/>
      <w:sz w:val="14"/>
      <w:szCs w:val="14"/>
    </w:rPr>
  </w:style>
  <w:style w:type="character" w:customStyle="1" w:styleId="FontStyle89">
    <w:name w:val="Font Style89"/>
    <w:rsid w:val="006D0C5D"/>
    <w:rPr>
      <w:rFonts w:ascii="Times New Roman" w:hAnsi="Times New Roman" w:cs="Times New Roman"/>
      <w:b/>
      <w:bCs/>
      <w:smallCaps/>
      <w:spacing w:val="40"/>
      <w:sz w:val="16"/>
      <w:szCs w:val="16"/>
    </w:rPr>
  </w:style>
  <w:style w:type="character" w:customStyle="1" w:styleId="style3Char0">
    <w:name w:val="style 3 Char"/>
    <w:rsid w:val="006D0C5D"/>
    <w:rPr>
      <w:sz w:val="18"/>
      <w:szCs w:val="24"/>
      <w:lang w:val="en-US" w:eastAsia="en-US" w:bidi="ar-SA"/>
    </w:rPr>
  </w:style>
  <w:style w:type="paragraph" w:customStyle="1" w:styleId="003Cite">
    <w:name w:val="003Cite"/>
    <w:basedOn w:val="Normal"/>
    <w:qFormat/>
    <w:rsid w:val="006D0C5D"/>
    <w:rPr>
      <w:rFonts w:eastAsia="Calibri"/>
      <w:sz w:val="16"/>
      <w:szCs w:val="16"/>
    </w:rPr>
  </w:style>
  <w:style w:type="paragraph" w:customStyle="1" w:styleId="NormalBold">
    <w:name w:val="Normal + Bold"/>
    <w:aliases w:val="Double Underline"/>
    <w:basedOn w:val="Normal"/>
    <w:link w:val="NormalBoldChar"/>
    <w:rsid w:val="006D0C5D"/>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D0C5D"/>
    <w:rPr>
      <w:rFonts w:ascii="Georgia" w:hAnsi="Georgia"/>
      <w:b/>
      <w:color w:val="000000"/>
      <w:sz w:val="22"/>
      <w:u w:val="single"/>
    </w:rPr>
  </w:style>
  <w:style w:type="character" w:customStyle="1" w:styleId="BlockHeadingsChar1">
    <w:name w:val="Block Headings Char1"/>
    <w:rsid w:val="006D0C5D"/>
    <w:rPr>
      <w:b/>
      <w:caps/>
    </w:rPr>
  </w:style>
  <w:style w:type="character" w:customStyle="1" w:styleId="FontStyle170">
    <w:name w:val="Font Style170"/>
    <w:uiPriority w:val="99"/>
    <w:rsid w:val="006D0C5D"/>
    <w:rPr>
      <w:rFonts w:ascii="Bookman Old Style" w:hAnsi="Bookman Old Style" w:cs="Bookman Old Style"/>
      <w:sz w:val="16"/>
      <w:szCs w:val="16"/>
    </w:rPr>
  </w:style>
  <w:style w:type="character" w:customStyle="1" w:styleId="FontStyle17">
    <w:name w:val="Font Style17"/>
    <w:uiPriority w:val="99"/>
    <w:rsid w:val="006D0C5D"/>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talk.org/joshua-greene-on-moral-tribes-moral-dilemmas-and-utilitarian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wern.net/docs/philosophy/ethics/2007-greene.pdf" TargetMode="Externa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s://www.tandfonline.com/doi/full/10.1080/25751654.2018.153252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13641</Words>
  <Characters>77759</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91218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cp:revision>
  <dcterms:created xsi:type="dcterms:W3CDTF">2022-01-15T18:33:00Z</dcterms:created>
  <dcterms:modified xsi:type="dcterms:W3CDTF">2022-01-15T18:34:00Z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