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3E7E1" w14:textId="77777777" w:rsidR="003C2459" w:rsidRDefault="003C2459" w:rsidP="003C2459">
      <w:pPr>
        <w:pStyle w:val="Heading2"/>
      </w:pPr>
      <w:r>
        <w:t>1AC -- HWL</w:t>
      </w:r>
    </w:p>
    <w:p w14:paraId="11D39AED" w14:textId="77777777" w:rsidR="003C2459" w:rsidRDefault="003C2459" w:rsidP="003C2459">
      <w:pPr>
        <w:pStyle w:val="Heading4"/>
      </w:pPr>
      <w:r>
        <w:t xml:space="preserve">Plan: </w:t>
      </w:r>
      <w:r w:rsidRPr="0047404B">
        <w:t>The appropriation of outer space by private entities in The People's Republic of China is unjust.</w:t>
      </w:r>
    </w:p>
    <w:p w14:paraId="7DEB370F" w14:textId="5CDA578B" w:rsidR="003C2459" w:rsidRPr="00344506" w:rsidRDefault="003C2459" w:rsidP="003C2459">
      <w:pPr>
        <w:pStyle w:val="Heading4"/>
      </w:pPr>
      <w:r>
        <w:t>China’s dependent on private companies for space expansion, satellite deployment, and mining</w:t>
      </w:r>
    </w:p>
    <w:p w14:paraId="43AC26CC" w14:textId="77777777" w:rsidR="003C2459" w:rsidRDefault="003C2459" w:rsidP="003C2459">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3E592CC3" w14:textId="77777777" w:rsidR="003C2459" w:rsidRPr="00344506" w:rsidRDefault="003C2459" w:rsidP="003C2459">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7E1707B5" w14:textId="77777777" w:rsidR="003C2459" w:rsidRPr="00344506" w:rsidRDefault="003C2459" w:rsidP="003C2459">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548FA6E9" w14:textId="77777777" w:rsidR="003C2459" w:rsidRPr="00344506" w:rsidRDefault="003C2459" w:rsidP="003C2459">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260311BC" w14:textId="77777777" w:rsidR="003C2459" w:rsidRPr="00344506" w:rsidRDefault="003C2459" w:rsidP="003C2459">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5ECC3203" w14:textId="77777777" w:rsidR="003C2459" w:rsidRPr="00344506" w:rsidRDefault="003C2459" w:rsidP="003C2459">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5AA77953" w14:textId="77777777" w:rsidR="003C2459" w:rsidRDefault="003C2459" w:rsidP="003C2459">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65E655FE" w14:textId="7DC40102" w:rsidR="003C2459" w:rsidRDefault="003C2459" w:rsidP="003C2459">
      <w:pPr>
        <w:pStyle w:val="Heading4"/>
      </w:pPr>
      <w:r>
        <w:t xml:space="preserve"> Xi commitments, manufacturing capacity, and FDI make the CCP’s private sector integral to 21</w:t>
      </w:r>
      <w:r w:rsidRPr="00880A29">
        <w:rPr>
          <w:vertAlign w:val="superscript"/>
        </w:rPr>
        <w:t>st</w:t>
      </w:r>
      <w:r>
        <w:t xml:space="preserve"> century space competition</w:t>
      </w:r>
    </w:p>
    <w:p w14:paraId="507DE03E" w14:textId="77777777" w:rsidR="003C2459" w:rsidRDefault="003C2459" w:rsidP="003C2459">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081084BE" w14:textId="77777777" w:rsidR="003C2459" w:rsidRPr="00E05B4F" w:rsidRDefault="003C2459" w:rsidP="003C2459">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CC114CF" w14:textId="77777777" w:rsidR="003C2459" w:rsidRDefault="003C2459" w:rsidP="003C2459">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16483459" w14:textId="77777777" w:rsidR="003C2459" w:rsidRPr="00E05B4F" w:rsidRDefault="003C2459" w:rsidP="003C2459">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6B0D0A94" w14:textId="77777777" w:rsidR="003C2459" w:rsidRPr="00E05B4F" w:rsidRDefault="003C2459" w:rsidP="003C2459">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6E5BBE35" w14:textId="77777777" w:rsidR="003C2459" w:rsidRPr="00E05B4F" w:rsidRDefault="003C2459" w:rsidP="003C2459">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509CED91" w14:textId="77777777" w:rsidR="003C2459" w:rsidRPr="00E05B4F" w:rsidRDefault="003C2459" w:rsidP="003C2459">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2F52A653" w14:textId="77777777" w:rsidR="003C2459" w:rsidRDefault="003C2459" w:rsidP="003C2459">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10C37F0B" w14:textId="77777777" w:rsidR="003C2459" w:rsidRDefault="003C2459" w:rsidP="003C2459">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36ED8803" w14:textId="77777777" w:rsidR="003C2459" w:rsidRPr="00E05B4F" w:rsidRDefault="003C2459" w:rsidP="003C2459">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5187ABB6" w14:textId="77777777" w:rsidR="003C2459" w:rsidRDefault="003C2459" w:rsidP="003C2459">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5CD3500A" w14:textId="77777777" w:rsidR="003C2459" w:rsidRPr="00D66325" w:rsidRDefault="003C2459" w:rsidP="003C2459">
      <w:pPr>
        <w:rPr>
          <w:szCs w:val="22"/>
        </w:rPr>
      </w:pPr>
      <w:r w:rsidRPr="00D66325">
        <w:rPr>
          <w:szCs w:val="22"/>
        </w:rPr>
        <w:t>Making friends</w:t>
      </w:r>
    </w:p>
    <w:p w14:paraId="31B27131" w14:textId="77777777" w:rsidR="003C2459" w:rsidRPr="00D66325" w:rsidRDefault="003C2459" w:rsidP="003C2459">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25AD2B4F" w14:textId="77777777" w:rsidR="003C2459" w:rsidRPr="00880A29" w:rsidRDefault="003C2459" w:rsidP="003C2459">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7F634C9D" w14:textId="2E33D224" w:rsidR="003C2459" w:rsidRPr="00B84197" w:rsidRDefault="003C2459" w:rsidP="003C2459">
      <w:pPr>
        <w:pStyle w:val="Heading4"/>
      </w:pPr>
      <w:r>
        <w:t>Mining basing competition causes war</w:t>
      </w:r>
    </w:p>
    <w:p w14:paraId="1F7F17DA" w14:textId="77777777" w:rsidR="003C2459" w:rsidRDefault="003C2459" w:rsidP="003C2459">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69C2C090" w14:textId="77777777" w:rsidR="003C2459" w:rsidRPr="00BE1EFA" w:rsidRDefault="003C2459" w:rsidP="003C2459">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6F624141" w14:textId="77777777" w:rsidR="003C2459" w:rsidRPr="00B84197" w:rsidRDefault="003C2459" w:rsidP="003C2459">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276E5EDD" w14:textId="77777777" w:rsidR="003C2459" w:rsidRPr="006B4554" w:rsidRDefault="003C2459" w:rsidP="003C2459">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503A0EB0" w14:textId="77777777" w:rsidR="003C2459" w:rsidRPr="006B4554" w:rsidRDefault="003C2459" w:rsidP="003C2459">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5E525DF0" w14:textId="77777777" w:rsidR="003C2459" w:rsidRPr="006B4554" w:rsidRDefault="003C2459" w:rsidP="003C2459">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18EA9E86" w14:textId="77777777" w:rsidR="003C2459" w:rsidRPr="006B4554" w:rsidRDefault="003C2459" w:rsidP="003C2459">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7BD04874" w14:textId="77777777" w:rsidR="003C2459" w:rsidRPr="006B4554" w:rsidRDefault="003C2459" w:rsidP="003C2459">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007878D0" w14:textId="77777777" w:rsidR="003C2459" w:rsidRPr="006B4554" w:rsidRDefault="003C2459" w:rsidP="003C2459">
      <w:pPr>
        <w:rPr>
          <w:sz w:val="16"/>
          <w:szCs w:val="16"/>
        </w:rPr>
      </w:pPr>
      <w:r w:rsidRPr="006B4554">
        <w:rPr>
          <w:sz w:val="16"/>
          <w:szCs w:val="16"/>
        </w:rPr>
        <w:t>Russia’s space agency Roscosmos was the first to speak up, likening the policy to colonialism.</w:t>
      </w:r>
    </w:p>
    <w:p w14:paraId="28BF81FB" w14:textId="77777777" w:rsidR="003C2459" w:rsidRPr="006B4554" w:rsidRDefault="003C2459" w:rsidP="003C2459">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55EA396C" w14:textId="77777777" w:rsidR="003C2459" w:rsidRPr="006B4554" w:rsidRDefault="003C2459" w:rsidP="003C2459">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15A9D544" w14:textId="77777777" w:rsidR="003C2459" w:rsidRDefault="003C2459" w:rsidP="003C2459">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2F675896" w14:textId="36CD1854" w:rsidR="003C2459" w:rsidRPr="00FA382F" w:rsidRDefault="003C2459" w:rsidP="003C2459">
      <w:pPr>
        <w:pStyle w:val="Heading4"/>
      </w:pPr>
      <w:r>
        <w:t xml:space="preserve">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2ABE45E4" w14:textId="77777777" w:rsidR="003C2459" w:rsidRDefault="003C2459" w:rsidP="003C2459">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9"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608BF5AC" w14:textId="77777777" w:rsidR="003C2459" w:rsidRPr="00033AFC" w:rsidRDefault="003C2459" w:rsidP="003C2459">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745CAA03" w14:textId="77777777" w:rsidR="003C2459" w:rsidRPr="00033AFC" w:rsidRDefault="003C2459" w:rsidP="003C2459">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21F32FD3" w14:textId="77777777" w:rsidR="003C2459" w:rsidRDefault="003C2459" w:rsidP="003C2459">
      <w:pPr>
        <w:spacing w:line="240" w:lineRule="auto"/>
        <w:contextualSpacing/>
      </w:pPr>
      <w:r w:rsidRPr="005E4324">
        <w:t>The new commercial space race</w:t>
      </w:r>
    </w:p>
    <w:p w14:paraId="097E7983" w14:textId="77777777" w:rsidR="003C2459" w:rsidRPr="00FA382F" w:rsidRDefault="003C2459" w:rsidP="003C2459">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5408517C" w14:textId="77777777" w:rsidR="003C2459" w:rsidRPr="00033AFC" w:rsidRDefault="003C2459" w:rsidP="003C2459">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5E2AD30B" w14:textId="77777777" w:rsidR="003C2459" w:rsidRPr="00FA382F" w:rsidRDefault="003C2459" w:rsidP="003C2459">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2BEF3466" w14:textId="77777777" w:rsidR="003C2459" w:rsidRPr="00033AFC" w:rsidRDefault="003C2459" w:rsidP="003C2459">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12B9FA02" w14:textId="77777777" w:rsidR="003C2459" w:rsidRPr="00033AFC" w:rsidRDefault="003C2459" w:rsidP="003C2459">
      <w:pPr>
        <w:spacing w:line="240" w:lineRule="auto"/>
        <w:contextualSpacing/>
        <w:rPr>
          <w:sz w:val="16"/>
          <w:szCs w:val="16"/>
        </w:rPr>
      </w:pPr>
      <w:r w:rsidRPr="00033AFC">
        <w:rPr>
          <w:sz w:val="16"/>
          <w:szCs w:val="16"/>
        </w:rPr>
        <w:t>China’s commercial space industry blasts off</w:t>
      </w:r>
    </w:p>
    <w:p w14:paraId="03B8E71C" w14:textId="77777777" w:rsidR="003C2459" w:rsidRPr="00033AFC" w:rsidRDefault="003C2459" w:rsidP="003C2459">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6786E27A" w14:textId="77777777" w:rsidR="003C2459" w:rsidRPr="00033AFC" w:rsidRDefault="003C2459" w:rsidP="003C2459">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3CAB6333" w14:textId="77777777" w:rsidR="003C2459" w:rsidRPr="00033AFC" w:rsidRDefault="003C2459" w:rsidP="003C2459">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16095F31" w14:textId="77777777" w:rsidR="003C2459" w:rsidRPr="00FA382F" w:rsidRDefault="003C2459" w:rsidP="003C2459">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00958F1B" w14:textId="77777777" w:rsidR="003C2459" w:rsidRPr="00033AFC" w:rsidRDefault="003C2459" w:rsidP="003C2459">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049FAA0C" w14:textId="77777777" w:rsidR="003C2459" w:rsidRPr="00FA382F" w:rsidRDefault="003C2459" w:rsidP="003C2459">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7C4B3A6A" w14:textId="77777777" w:rsidR="003C2459" w:rsidRPr="00FA382F" w:rsidRDefault="003C2459" w:rsidP="003C2459">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6D0CF8B6" w14:textId="77777777" w:rsidR="003C2459" w:rsidRPr="00033AFC" w:rsidRDefault="003C2459" w:rsidP="003C2459">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25AE56FA" w14:textId="77777777" w:rsidR="003C2459" w:rsidRPr="00033AFC" w:rsidRDefault="003C2459" w:rsidP="003C2459">
      <w:pPr>
        <w:spacing w:line="240" w:lineRule="auto"/>
        <w:contextualSpacing/>
        <w:rPr>
          <w:rStyle w:val="Emphasis"/>
        </w:rPr>
      </w:pPr>
      <w:r w:rsidRPr="00FA382F">
        <w:rPr>
          <w:rStyle w:val="Emphasis"/>
          <w:highlight w:val="cyan"/>
        </w:rPr>
        <w:t>China isn’t up to speed in orbital norms</w:t>
      </w:r>
    </w:p>
    <w:p w14:paraId="2C4B8E36" w14:textId="77777777" w:rsidR="003C2459" w:rsidRPr="00033AFC" w:rsidRDefault="003C2459" w:rsidP="003C2459">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699B7BD7" w14:textId="77777777" w:rsidR="003C2459" w:rsidRPr="00FA382F" w:rsidRDefault="003C2459" w:rsidP="003C2459">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0CEAD93A" w14:textId="77777777" w:rsidR="003C2459" w:rsidRPr="00FA382F" w:rsidRDefault="003C2459" w:rsidP="003C2459">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289C2BB0" w14:textId="77777777" w:rsidR="003C2459" w:rsidRPr="00FA382F" w:rsidRDefault="003C2459" w:rsidP="003C2459">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0A44B976" w14:textId="77777777" w:rsidR="003C2459" w:rsidRPr="00FA382F" w:rsidRDefault="003C2459" w:rsidP="003C2459">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098B9207" w14:textId="77777777" w:rsidR="003C2459" w:rsidRPr="00FA382F" w:rsidRDefault="003C2459" w:rsidP="003C2459">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4A6DC5D3" w14:textId="77777777" w:rsidR="003C2459" w:rsidRDefault="003C2459" w:rsidP="003C2459"/>
    <w:p w14:paraId="704AFABA" w14:textId="3393EF31" w:rsidR="003C2459" w:rsidRPr="00DE79D4" w:rsidRDefault="003C2459" w:rsidP="003C2459">
      <w:pPr>
        <w:pStyle w:val="Heading4"/>
        <w:rPr>
          <w:rFonts w:cs="Arial"/>
        </w:rPr>
      </w:pPr>
      <w:r>
        <w:rPr>
          <w:rFonts w:cs="Arial"/>
        </w:rPr>
        <w:t>Debris cascades---nuclear war</w:t>
      </w:r>
    </w:p>
    <w:p w14:paraId="0781B1ED" w14:textId="77777777" w:rsidR="003C2459" w:rsidRPr="00DE79D4" w:rsidRDefault="003C2459" w:rsidP="003C2459">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5938A6C" w14:textId="77777777" w:rsidR="003C2459" w:rsidRDefault="003C2459" w:rsidP="003C2459">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83202FC" w14:textId="77777777" w:rsidR="003C2459" w:rsidRPr="006B4554" w:rsidRDefault="003C2459" w:rsidP="003C2459">
      <w:pPr>
        <w:rPr>
          <w:sz w:val="16"/>
          <w:szCs w:val="16"/>
        </w:rPr>
      </w:pPr>
    </w:p>
    <w:p w14:paraId="11A96EC4" w14:textId="2DF14CF6" w:rsidR="003C2459" w:rsidRDefault="003C2459" w:rsidP="003C2459">
      <w:pPr>
        <w:pStyle w:val="Heading4"/>
      </w:pPr>
      <w:r>
        <w:t>NEA scarcity and ilaw ambiguity makes US-China competition go nuclear</w:t>
      </w:r>
    </w:p>
    <w:p w14:paraId="2C0B1A4A" w14:textId="77777777" w:rsidR="003C2459" w:rsidRPr="005A25B8" w:rsidRDefault="003C2459" w:rsidP="003C2459">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40FC4E7E" w14:textId="77777777" w:rsidR="003C2459" w:rsidRPr="00441174" w:rsidRDefault="003C2459" w:rsidP="003C2459">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2A5C07CC" w14:textId="77777777" w:rsidR="003C2459" w:rsidRPr="00441174" w:rsidRDefault="003C2459" w:rsidP="003C2459">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27A3F6A7" w14:textId="77777777" w:rsidR="003C2459" w:rsidRPr="00441174" w:rsidRDefault="003C2459" w:rsidP="003C2459">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583A1A77" w14:textId="77777777" w:rsidR="003C2459" w:rsidRPr="00441174" w:rsidRDefault="003C2459" w:rsidP="003C2459">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4816311B" w14:textId="77777777" w:rsidR="003C2459" w:rsidRPr="00563475" w:rsidRDefault="003C2459" w:rsidP="003C2459">
      <w:pPr>
        <w:rPr>
          <w:szCs w:val="22"/>
        </w:rPr>
      </w:pPr>
      <w:r w:rsidRPr="00563475">
        <w:rPr>
          <w:szCs w:val="22"/>
        </w:rPr>
        <w:t>Failures to Coordinate</w:t>
      </w:r>
    </w:p>
    <w:p w14:paraId="1666A58A" w14:textId="77777777" w:rsidR="003C2459" w:rsidRPr="00441174" w:rsidRDefault="003C2459" w:rsidP="003C2459">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7AE9529B" w14:textId="77777777" w:rsidR="003C2459" w:rsidRDefault="003C2459" w:rsidP="003C2459">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6412FC58" w14:textId="7434364C" w:rsidR="003C2459" w:rsidRPr="002A12E8" w:rsidRDefault="003C2459" w:rsidP="003C2459">
      <w:pPr>
        <w:pStyle w:val="Heading4"/>
      </w:pPr>
      <w:r>
        <w:t>China will long-term outpace the US in space – mining, first-mover advantage, lunar projects</w:t>
      </w:r>
    </w:p>
    <w:p w14:paraId="47679582" w14:textId="77777777" w:rsidR="003C2459" w:rsidRDefault="003C2459" w:rsidP="003C2459">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6BDF7863" w14:textId="77777777" w:rsidR="003C2459" w:rsidRPr="002A12E8" w:rsidRDefault="003C2459" w:rsidP="003C2459">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771A57D6" w14:textId="77777777" w:rsidR="003C2459" w:rsidRPr="002A12E8" w:rsidRDefault="003C2459" w:rsidP="003C2459">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48A89FE8" w14:textId="77777777" w:rsidR="003C2459" w:rsidRPr="002A12E8" w:rsidRDefault="003C2459" w:rsidP="003C2459">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080B682B" w14:textId="2A7E52B5" w:rsidR="003C2459" w:rsidRDefault="003C2459" w:rsidP="003C2459">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333B0834" w14:textId="77777777" w:rsidR="001269B4" w:rsidRPr="00862F77" w:rsidRDefault="001269B4" w:rsidP="001269B4">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7AB693C5" w14:textId="77777777" w:rsidR="001269B4" w:rsidRPr="00DA5043" w:rsidRDefault="001269B4" w:rsidP="001269B4">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494FE773" w14:textId="77777777" w:rsidR="001269B4" w:rsidRPr="008E3C60" w:rsidRDefault="001269B4" w:rsidP="001269B4">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196EFC6C" w14:textId="77777777" w:rsidR="001269B4" w:rsidRPr="008E3C60" w:rsidRDefault="001269B4" w:rsidP="001269B4">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51D68650" w14:textId="77777777" w:rsidR="001269B4" w:rsidRPr="008E3C60" w:rsidRDefault="001269B4" w:rsidP="001269B4">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8E3C60">
        <w:rPr>
          <w:rStyle w:val="Emphasis"/>
        </w:rPr>
        <w:t>long-</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DEB850E" w14:textId="77777777" w:rsidR="001269B4" w:rsidRPr="008E3C60" w:rsidRDefault="001269B4" w:rsidP="001269B4">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3F5C2355" w14:textId="77777777" w:rsidR="001269B4" w:rsidRPr="008E3C60" w:rsidRDefault="001269B4" w:rsidP="001269B4">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or as a mass driver apparatus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4CC44507" w14:textId="77777777" w:rsidR="001269B4" w:rsidRPr="003475F6" w:rsidRDefault="001269B4" w:rsidP="001269B4">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2098EC85" w14:textId="77777777" w:rsidR="001269B4" w:rsidRPr="002B51C1" w:rsidRDefault="001269B4" w:rsidP="001269B4">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25B66F07" w14:textId="77777777" w:rsidR="001269B4" w:rsidRPr="00732233" w:rsidRDefault="001269B4" w:rsidP="001269B4">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new challenges</w:t>
      </w:r>
      <w:r w:rsidRPr="00732233">
        <w:rPr>
          <w:sz w:val="16"/>
        </w:rPr>
        <w:t xml:space="preserve">, </w:t>
      </w:r>
      <w:r w:rsidRPr="004E40A0">
        <w:rPr>
          <w:u w:val="single"/>
        </w:rPr>
        <w:t xml:space="preserve">because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62CE28AC" w14:textId="77777777" w:rsidR="001269B4" w:rsidRPr="00732233" w:rsidRDefault="001269B4" w:rsidP="001269B4">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r w:rsidRPr="002E16CB">
        <w:rPr>
          <w:rStyle w:val="Emphasis"/>
        </w:rPr>
        <w:t>und</w:t>
      </w:r>
      <w:r w:rsidRPr="00812B4C">
        <w:rPr>
          <w:rStyle w:val="Emphasis"/>
          <w:highlight w:val="yellow"/>
        </w:rPr>
        <w:t>iverted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19FB331E" w14:textId="77777777" w:rsidR="001269B4" w:rsidRPr="00732233" w:rsidRDefault="001269B4" w:rsidP="001269B4">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54E4B733" w14:textId="77777777" w:rsidR="001269B4" w:rsidRPr="00732233" w:rsidRDefault="001269B4" w:rsidP="001269B4">
      <w:pPr>
        <w:rPr>
          <w:sz w:val="16"/>
        </w:rPr>
      </w:pPr>
      <w:r w:rsidRPr="00732233">
        <w:rPr>
          <w:sz w:val="16"/>
        </w:rPr>
        <w:t>Privatization and industry</w:t>
      </w:r>
    </w:p>
    <w:p w14:paraId="65550D4C" w14:textId="77777777" w:rsidR="001269B4" w:rsidRPr="00732233" w:rsidRDefault="001269B4" w:rsidP="001269B4">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0AEBFA6C" w14:textId="77777777" w:rsidR="001269B4" w:rsidRPr="00732233" w:rsidRDefault="001269B4" w:rsidP="001269B4">
      <w:pPr>
        <w:rPr>
          <w:sz w:val="16"/>
        </w:rPr>
      </w:pPr>
      <w:bookmarkStart w:id="0"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19F2C499" w14:textId="77777777" w:rsidR="001269B4" w:rsidRPr="00732233" w:rsidRDefault="001269B4" w:rsidP="001269B4">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16CE060" w14:textId="77777777" w:rsidR="001269B4" w:rsidRPr="00732233" w:rsidRDefault="001269B4" w:rsidP="001269B4">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18E87E98" w14:textId="77777777" w:rsidR="001269B4" w:rsidRPr="00732233" w:rsidRDefault="001269B4" w:rsidP="001269B4">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bookmarkEnd w:id="0"/>
    <w:p w14:paraId="38A7E7C7" w14:textId="3CE23FA0" w:rsidR="003C2459" w:rsidRPr="00547C7C" w:rsidRDefault="003C2459" w:rsidP="003C2459">
      <w:pPr>
        <w:pStyle w:val="Heading4"/>
        <w:rPr>
          <w:rFonts w:ascii="Georgia" w:hAnsi="Georgia"/>
        </w:rPr>
      </w:pPr>
      <w:r w:rsidRPr="00547C7C">
        <w:rPr>
          <w:rFonts w:ascii="Georgia" w:hAnsi="Georgia"/>
        </w:rPr>
        <w:t xml:space="preserve">Space competition is inevitable and will determine hegemonic power on Earth–it’s just a question of who wins the race. </w:t>
      </w:r>
    </w:p>
    <w:p w14:paraId="1C7392F0" w14:textId="77777777" w:rsidR="003C2459" w:rsidRPr="00547C7C" w:rsidRDefault="003C2459" w:rsidP="003C2459">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21A65FB2" w14:textId="77777777" w:rsidR="00DF0976" w:rsidRDefault="003C2459" w:rsidP="003C2459">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b/>
          <w:bCs/>
          <w:highlight w:val="green"/>
        </w:rPr>
        <w:t xml:space="preserve">Those who dominate space will dominate </w:t>
      </w:r>
      <w:r w:rsidRPr="00547C7C">
        <w:rPr>
          <w:rStyle w:val="StyleUnderline"/>
          <w:rFonts w:ascii="Georgia" w:hAnsi="Georgia"/>
          <w:b/>
          <w:bCs/>
        </w:rPr>
        <w:t xml:space="preserve">almost all sectors of </w:t>
      </w:r>
      <w:r w:rsidRPr="00547C7C">
        <w:rPr>
          <w:rStyle w:val="StyleUnderline"/>
          <w:rFonts w:ascii="Georgia" w:hAnsi="Georgia"/>
          <w:b/>
          <w:bCs/>
          <w:highlight w:val="green"/>
        </w:rPr>
        <w:t xml:space="preserve">the </w:t>
      </w:r>
      <w:r w:rsidRPr="00547C7C">
        <w:rPr>
          <w:rStyle w:val="StyleUnderline"/>
          <w:rFonts w:ascii="Georgia" w:hAnsi="Georgia"/>
          <w:b/>
          <w:bCs/>
        </w:rPr>
        <w:t xml:space="preserve">future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Space and the moon were known as 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b/>
          <w:bCs/>
          <w:highlight w:val="green"/>
        </w:rPr>
        <w:t>There are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547C7C">
        <w:rPr>
          <w:rStyle w:val="StyleUnderline"/>
          <w:rFonts w:ascii="Georgia" w:hAnsi="Georgia"/>
          <w:b/>
          <w:bCs/>
          <w:highlight w:val="green"/>
        </w:rPr>
        <w:t>such as carbon, zinc, cobalt, platinum, gold, silver and titanium</w:t>
      </w:r>
      <w:r w:rsidRPr="00547C7C">
        <w:rPr>
          <w:rStyle w:val="StyleUnderline"/>
          <w:rFonts w:ascii="Georgia" w:hAnsi="Georgia"/>
          <w:b/>
          <w:bCs/>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b/>
          <w:bCs/>
          <w:highlight w:val="green"/>
        </w:rPr>
        <w:t>future 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is the decisive factor in the operation of energy, resources, environment, communication, and advanced military weapons systems </w:t>
      </w:r>
      <w:r w:rsidRPr="00547C7C">
        <w:rPr>
          <w:rStyle w:val="StyleUnderline"/>
          <w:rFonts w:ascii="Georgia" w:hAnsi="Georgia"/>
          <w:b/>
          <w:bCs/>
        </w:rPr>
        <w:t>in the future.</w:t>
      </w:r>
      <w:r w:rsidRPr="00547C7C">
        <w:rPr>
          <w:rStyle w:val="StyleUnderline"/>
          <w:rFonts w:ascii="Georgia" w:hAnsi="Georgia"/>
          <w:b/>
          <w:bCs/>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w:t>
      </w:r>
    </w:p>
    <w:p w14:paraId="742C8DAD" w14:textId="77777777" w:rsidR="00DF0976" w:rsidRDefault="00DF0976" w:rsidP="003C2459">
      <w:pPr>
        <w:rPr>
          <w:rFonts w:ascii="Georgia" w:hAnsi="Georgia"/>
          <w:sz w:val="16"/>
        </w:rPr>
      </w:pPr>
    </w:p>
    <w:p w14:paraId="18D8CC45" w14:textId="06B1F5BA" w:rsidR="003C2459" w:rsidRPr="00E37866" w:rsidRDefault="003C2459" w:rsidP="003C2459">
      <w:pPr>
        <w:rPr>
          <w:rFonts w:ascii="Georgia" w:hAnsi="Georgia"/>
          <w:sz w:val="16"/>
        </w:rPr>
      </w:pPr>
      <w:r w:rsidRPr="00547C7C">
        <w:rPr>
          <w:rFonts w:ascii="Georgia" w:hAnsi="Georgia"/>
          <w:sz w:val="16"/>
        </w:rPr>
        <w:t>lved if spacecraft recycling is made possible with the participation of private companies and facilities related to space stations and mineral mining equipment are set up with 3D printers.</w:t>
      </w:r>
    </w:p>
    <w:p w14:paraId="502126B1" w14:textId="505907D9" w:rsidR="003C2459" w:rsidRPr="003F77ED" w:rsidRDefault="003C2459" w:rsidP="003C2459">
      <w:pPr>
        <w:pStyle w:val="Heading4"/>
      </w:pPr>
      <w:r>
        <w:t xml:space="preserve">Heg solves </w:t>
      </w:r>
      <w:r>
        <w:rPr>
          <w:u w:val="single"/>
        </w:rPr>
        <w:t>nuclear war</w:t>
      </w:r>
      <w:r>
        <w:t xml:space="preserve"> and </w:t>
      </w:r>
      <w:r>
        <w:rPr>
          <w:u w:val="single"/>
        </w:rPr>
        <w:t>global fascism</w:t>
      </w:r>
      <w:r>
        <w:t xml:space="preserve"> </w:t>
      </w:r>
    </w:p>
    <w:p w14:paraId="22D633E9" w14:textId="77777777" w:rsidR="003C2459" w:rsidRDefault="003C2459" w:rsidP="003C2459">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0E9242CC" w14:textId="77777777" w:rsidR="003C2459" w:rsidRPr="00A65BD5" w:rsidRDefault="003C2459" w:rsidP="003C2459">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1C1934B9" w14:textId="77777777" w:rsidR="003C2459" w:rsidRPr="00A833F7" w:rsidRDefault="003C2459" w:rsidP="003C2459">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0E0861EB" w14:textId="77777777" w:rsidR="003C2459" w:rsidRPr="00DB2EF9" w:rsidRDefault="003C2459" w:rsidP="003C2459">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72A13D80" w14:textId="5B2D23C0" w:rsidR="003C2459" w:rsidRDefault="003C2459" w:rsidP="003C2459">
      <w:pPr>
        <w:pStyle w:val="Heading4"/>
      </w:pPr>
      <w:r>
        <w:t xml:space="preserve">sustainable but not impervious to collapse </w:t>
      </w:r>
    </w:p>
    <w:p w14:paraId="2EC13C21" w14:textId="77777777" w:rsidR="003C2459" w:rsidRDefault="003C2459" w:rsidP="003C2459">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462C95BB" w14:textId="77777777" w:rsidR="003C2459" w:rsidRPr="00542855" w:rsidRDefault="003C2459" w:rsidP="003C2459">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3778F54F" w14:textId="5B0D9452" w:rsidR="003C2459" w:rsidRDefault="003C2459" w:rsidP="003C2459">
      <w:pPr>
        <w:pStyle w:val="Heading4"/>
      </w:pPr>
      <w:r>
        <w:t>Biden will inev try to regain it – proves try or die</w:t>
      </w:r>
    </w:p>
    <w:p w14:paraId="3667B164" w14:textId="77777777" w:rsidR="003C2459" w:rsidRPr="000B409E" w:rsidRDefault="003C2459" w:rsidP="003C2459">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430D0D10" w14:textId="77777777" w:rsidR="003C2459" w:rsidRDefault="003C2459" w:rsidP="003C2459">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66BB0071" w14:textId="2DD948EC" w:rsidR="003C2459" w:rsidRDefault="003C2459" w:rsidP="003C2459">
      <w:pPr>
        <w:pStyle w:val="Heading4"/>
        <w:shd w:val="clear" w:color="auto" w:fill="FFFFFF"/>
        <w:rPr>
          <w:rFonts w:cs="Arial"/>
          <w:color w:val="000000"/>
        </w:rPr>
      </w:pP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2F0CE2E4" w14:textId="77777777" w:rsidR="003C2459" w:rsidRDefault="003C2459" w:rsidP="003C2459">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0" w:tgtFrame="_blank" w:history="1">
        <w:r w:rsidRPr="00A421D9">
          <w:rPr>
            <w:rStyle w:val="Hyperlink"/>
          </w:rPr>
          <w:t>https://www.tandfonline.com/doi/full/10.1080/25751654.2018.1532525</w:t>
        </w:r>
      </w:hyperlink>
      <w:r w:rsidRPr="00A421D9">
        <w:t>]</w:t>
      </w:r>
    </w:p>
    <w:p w14:paraId="1C6917A0" w14:textId="77777777" w:rsidR="003C2459" w:rsidRDefault="003C2459" w:rsidP="003C2459">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06BC23F4" w14:textId="77777777" w:rsidR="003C2459" w:rsidRDefault="003C2459" w:rsidP="003C2459">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7ABBFE69" w14:textId="77777777" w:rsidR="003C2459" w:rsidRDefault="003C2459" w:rsidP="003C2459">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191BF9E2" w14:textId="1349F81C" w:rsidR="003C2459" w:rsidRDefault="003C2459" w:rsidP="003C2459">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3E247BF0" w14:textId="77777777" w:rsidR="0056412E" w:rsidRPr="00C0055E" w:rsidRDefault="0056412E" w:rsidP="0056412E">
      <w:pPr>
        <w:pStyle w:val="Heading4"/>
        <w:spacing w:before="0" w:line="240" w:lineRule="auto"/>
        <w:rPr>
          <w:rFonts w:cs="Times New Roman"/>
        </w:rPr>
      </w:pPr>
      <w:r>
        <w:rPr>
          <w:rFonts w:cs="Times New Roman"/>
          <w:u w:val="single"/>
        </w:rPr>
        <w:t>N</w:t>
      </w:r>
      <w:r w:rsidRPr="00C0055E">
        <w:rPr>
          <w:rFonts w:cs="Times New Roman"/>
          <w:u w:val="single"/>
        </w:rPr>
        <w:t>uclear war</w:t>
      </w:r>
      <w:r w:rsidRPr="00C0055E">
        <w:rPr>
          <w:rFonts w:cs="Times New Roman"/>
        </w:rPr>
        <w:t xml:space="preserve"> </w:t>
      </w:r>
    </w:p>
    <w:p w14:paraId="18B387F9" w14:textId="77777777" w:rsidR="0056412E" w:rsidRPr="00C0055E" w:rsidRDefault="0056412E" w:rsidP="0056412E">
      <w:pPr>
        <w:spacing w:line="240" w:lineRule="auto"/>
      </w:pPr>
      <w:r w:rsidRPr="00C0055E">
        <w:rPr>
          <w:b/>
          <w:sz w:val="26"/>
          <w:szCs w:val="26"/>
        </w:rPr>
        <w:t>Kroenig 15</w:t>
      </w:r>
      <w:r w:rsidRPr="00C0055E">
        <w:t xml:space="preserve"> </w:t>
      </w:r>
      <w:r w:rsidRPr="00C0055E">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C0055E">
        <w:rPr>
          <w:i/>
          <w:sz w:val="16"/>
        </w:rPr>
        <w:t>Journal of Strategic Studies</w:t>
      </w:r>
      <w:r w:rsidRPr="00C0055E">
        <w:rPr>
          <w:sz w:val="16"/>
        </w:rPr>
        <w:t>, Volume 38, Issue 1-2, 2015)</w:t>
      </w:r>
    </w:p>
    <w:p w14:paraId="3A741082" w14:textId="77777777" w:rsidR="0056412E" w:rsidRPr="00B65B77" w:rsidRDefault="0056412E" w:rsidP="0056412E">
      <w:pPr>
        <w:spacing w:line="240" w:lineRule="auto"/>
        <w:rPr>
          <w:u w:val="single"/>
        </w:rPr>
      </w:pPr>
      <w:r w:rsidRPr="00311A93">
        <w:rPr>
          <w:rStyle w:val="StyleUnderline"/>
          <w:highlight w:val="cyan"/>
        </w:rPr>
        <w:t xml:space="preserve">The spread of </w:t>
      </w:r>
      <w:r w:rsidRPr="00311A93">
        <w:rPr>
          <w:rStyle w:val="Emphasis"/>
          <w:highlight w:val="cyan"/>
        </w:rPr>
        <w:t>nuclear weapons</w:t>
      </w:r>
      <w:r w:rsidRPr="00311A93">
        <w:rPr>
          <w:rStyle w:val="StyleUnderline"/>
          <w:highlight w:val="cyan"/>
        </w:rPr>
        <w:t xml:space="preserve"> poses</w:t>
      </w:r>
      <w:r w:rsidRPr="00C0055E">
        <w:rPr>
          <w:rStyle w:val="StyleUnderline"/>
        </w:rPr>
        <w:t xml:space="preserve"> at least six </w:t>
      </w:r>
      <w:r w:rsidRPr="00311A93">
        <w:rPr>
          <w:rStyle w:val="Emphasis"/>
          <w:highlight w:val="cyan"/>
        </w:rPr>
        <w:t>severe threats</w:t>
      </w:r>
      <w:r w:rsidRPr="00311A93">
        <w:rPr>
          <w:rStyle w:val="StyleUnderline"/>
          <w:highlight w:val="cyan"/>
        </w:rPr>
        <w:t xml:space="preserve"> </w:t>
      </w:r>
      <w:r w:rsidRPr="00C0055E">
        <w:rPr>
          <w:rStyle w:val="StyleUnderline"/>
        </w:rPr>
        <w:t xml:space="preserve">to international peace and security </w:t>
      </w:r>
      <w:r w:rsidRPr="00311A93">
        <w:rPr>
          <w:rStyle w:val="StyleUnderline"/>
          <w:highlight w:val="cyan"/>
        </w:rPr>
        <w:t>including</w:t>
      </w:r>
      <w:r w:rsidRPr="00C0055E">
        <w:rPr>
          <w:rStyle w:val="StyleUnderline"/>
        </w:rPr>
        <w:t xml:space="preserve">: </w:t>
      </w:r>
      <w:r w:rsidRPr="00311A93">
        <w:rPr>
          <w:rStyle w:val="Emphasis"/>
          <w:highlight w:val="cyan"/>
        </w:rPr>
        <w:t>nuclear war</w:t>
      </w:r>
      <w:r w:rsidRPr="00C0055E">
        <w:rPr>
          <w:rStyle w:val="StyleUnderline"/>
        </w:rPr>
        <w:t xml:space="preserve">, </w:t>
      </w:r>
      <w:r w:rsidRPr="00C0055E">
        <w:rPr>
          <w:rStyle w:val="Emphasis"/>
        </w:rPr>
        <w:t xml:space="preserve">nuclear </w:t>
      </w:r>
      <w:r w:rsidRPr="00311A93">
        <w:rPr>
          <w:rStyle w:val="Emphasis"/>
          <w:highlight w:val="cyan"/>
        </w:rPr>
        <w:t>terrorism</w:t>
      </w:r>
      <w:r w:rsidRPr="00311A93">
        <w:rPr>
          <w:rStyle w:val="StyleUnderline"/>
          <w:highlight w:val="cyan"/>
        </w:rPr>
        <w:t>, global</w:t>
      </w:r>
      <w:r w:rsidRPr="00C0055E">
        <w:rPr>
          <w:rStyle w:val="StyleUnderline"/>
        </w:rPr>
        <w:t xml:space="preserve"> and</w:t>
      </w:r>
      <w:r w:rsidRPr="00C0055E">
        <w:rPr>
          <w:sz w:val="16"/>
        </w:rPr>
        <w:t xml:space="preserve"> </w:t>
      </w:r>
      <w:r w:rsidRPr="00C0055E">
        <w:rPr>
          <w:rStyle w:val="StyleUnderline"/>
        </w:rPr>
        <w:t xml:space="preserve">regional </w:t>
      </w:r>
      <w:r w:rsidRPr="00311A93">
        <w:rPr>
          <w:rStyle w:val="StyleUnderline"/>
          <w:highlight w:val="cyan"/>
        </w:rPr>
        <w:t>instability</w:t>
      </w:r>
      <w:r w:rsidRPr="00C0055E">
        <w:rPr>
          <w:rStyle w:val="StyleUnderline"/>
        </w:rPr>
        <w:t xml:space="preserve">, constrained US freedom of action, </w:t>
      </w:r>
      <w:r w:rsidRPr="00311A93">
        <w:rPr>
          <w:rStyle w:val="Emphasis"/>
          <w:highlight w:val="cyan"/>
        </w:rPr>
        <w:t>weakened alliances</w:t>
      </w:r>
      <w:r w:rsidRPr="00C0055E">
        <w:rPr>
          <w:rStyle w:val="StyleUnderline"/>
        </w:rPr>
        <w:t>, and further nuclear proliferation.</w:t>
      </w:r>
      <w:r w:rsidRPr="00C0055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0055E">
        <w:rPr>
          <w:rStyle w:val="StyleUnderline"/>
        </w:rPr>
        <w:t>we should be pessimistic about the likely consequences of nuclear proliferation</w:t>
      </w:r>
      <w:r w:rsidRPr="00C0055E">
        <w:rPr>
          <w:sz w:val="16"/>
        </w:rPr>
        <w:t xml:space="preserve">. Many of these threats will be illuminated with a discussion of a case of much contemporary concern: Iran’s advanced nuclear program. Nuclear War </w:t>
      </w:r>
      <w:r w:rsidRPr="00C0055E">
        <w:rPr>
          <w:rStyle w:val="StyleUnderline"/>
        </w:rPr>
        <w:t>The greatest threat</w:t>
      </w:r>
      <w:r w:rsidRPr="00C0055E">
        <w:rPr>
          <w:sz w:val="16"/>
        </w:rPr>
        <w:t xml:space="preserve"> posed by the spread of nuclear weapons </w:t>
      </w:r>
      <w:r w:rsidRPr="00C0055E">
        <w:rPr>
          <w:rStyle w:val="StyleUnderline"/>
        </w:rPr>
        <w:t xml:space="preserve">is nuclear war. The </w:t>
      </w:r>
      <w:r w:rsidRPr="00C0055E">
        <w:rPr>
          <w:rStyle w:val="Emphasis"/>
        </w:rPr>
        <w:t>more states</w:t>
      </w:r>
      <w:r w:rsidRPr="00C0055E">
        <w:rPr>
          <w:rStyle w:val="StyleUnderline"/>
        </w:rPr>
        <w:t xml:space="preserve"> in possession of nuclear weapons</w:t>
      </w:r>
      <w:r w:rsidRPr="00C0055E">
        <w:rPr>
          <w:sz w:val="16"/>
        </w:rPr>
        <w:t xml:space="preserve">, </w:t>
      </w:r>
      <w:r w:rsidRPr="00C0055E">
        <w:rPr>
          <w:rStyle w:val="StyleUnderline"/>
        </w:rPr>
        <w:t xml:space="preserve">the </w:t>
      </w:r>
      <w:r w:rsidRPr="00C0055E">
        <w:rPr>
          <w:rStyle w:val="Emphasis"/>
        </w:rPr>
        <w:t>greater the probability</w:t>
      </w:r>
      <w:r w:rsidRPr="00C0055E">
        <w:rPr>
          <w:rStyle w:val="StyleUnderline"/>
        </w:rPr>
        <w:t xml:space="preserve"> that somewhere, someday, there will be a </w:t>
      </w:r>
      <w:r w:rsidRPr="00C0055E">
        <w:rPr>
          <w:rStyle w:val="Emphasis"/>
        </w:rPr>
        <w:t>catastrophic nuclear</w:t>
      </w:r>
      <w:r w:rsidRPr="00C0055E">
        <w:rPr>
          <w:rStyle w:val="StyleUnderline"/>
        </w:rPr>
        <w:t xml:space="preserve"> war.</w:t>
      </w:r>
      <w:r w:rsidRPr="00C0055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11A93">
        <w:rPr>
          <w:rStyle w:val="StyleUnderline"/>
          <w:highlight w:val="cyan"/>
        </w:rPr>
        <w:t>Before</w:t>
      </w:r>
      <w:r w:rsidRPr="00C0055E">
        <w:rPr>
          <w:rStyle w:val="StyleUnderline"/>
        </w:rPr>
        <w:t xml:space="preserve"> reaching a state of </w:t>
      </w:r>
      <w:r w:rsidRPr="00311A93">
        <w:rPr>
          <w:rStyle w:val="Emphasis"/>
          <w:highlight w:val="cyan"/>
        </w:rPr>
        <w:t>MAD</w:t>
      </w:r>
      <w:r w:rsidRPr="00C0055E">
        <w:rPr>
          <w:sz w:val="16"/>
        </w:rPr>
        <w:t xml:space="preserve">, </w:t>
      </w:r>
      <w:r w:rsidRPr="00311A93">
        <w:rPr>
          <w:rStyle w:val="StyleUnderline"/>
          <w:highlight w:val="cyan"/>
        </w:rPr>
        <w:t>new</w:t>
      </w:r>
      <w:r w:rsidRPr="00C0055E">
        <w:rPr>
          <w:rStyle w:val="StyleUnderline"/>
        </w:rPr>
        <w:t xml:space="preserve"> nuclear </w:t>
      </w:r>
      <w:r w:rsidRPr="00311A93">
        <w:rPr>
          <w:rStyle w:val="StyleUnderline"/>
          <w:highlight w:val="cyan"/>
        </w:rPr>
        <w:t xml:space="preserve">states </w:t>
      </w:r>
      <w:r w:rsidRPr="00C0055E">
        <w:rPr>
          <w:rStyle w:val="StyleUnderline"/>
        </w:rPr>
        <w:t xml:space="preserve">go through a </w:t>
      </w:r>
      <w:r w:rsidRPr="00C0055E">
        <w:rPr>
          <w:rStyle w:val="Emphasis"/>
        </w:rPr>
        <w:t>transition</w:t>
      </w:r>
      <w:r w:rsidRPr="00C0055E">
        <w:rPr>
          <w:rStyle w:val="StyleUnderline"/>
        </w:rPr>
        <w:t xml:space="preserve"> period in which they</w:t>
      </w:r>
      <w:r w:rsidRPr="00311A93">
        <w:rPr>
          <w:rStyle w:val="StyleUnderline"/>
          <w:highlight w:val="cyan"/>
        </w:rPr>
        <w:t xml:space="preserve"> </w:t>
      </w:r>
      <w:r w:rsidRPr="00311A93">
        <w:rPr>
          <w:rStyle w:val="Emphasis"/>
          <w:highlight w:val="cyan"/>
        </w:rPr>
        <w:t>lack</w:t>
      </w:r>
      <w:r w:rsidRPr="00C0055E">
        <w:rPr>
          <w:rStyle w:val="StyleUnderline"/>
        </w:rPr>
        <w:t xml:space="preserve"> a secure-</w:t>
      </w:r>
      <w:r w:rsidRPr="00311A93">
        <w:rPr>
          <w:rStyle w:val="Emphasis"/>
          <w:highlight w:val="cyan"/>
        </w:rPr>
        <w:t>second strike</w:t>
      </w:r>
      <w:r w:rsidRPr="00311A93">
        <w:rPr>
          <w:rStyle w:val="StyleUnderline"/>
          <w:highlight w:val="cyan"/>
        </w:rPr>
        <w:t xml:space="preserve"> </w:t>
      </w:r>
      <w:r w:rsidRPr="00C0055E">
        <w:rPr>
          <w:rStyle w:val="StyleUnderline"/>
        </w:rPr>
        <w:t>capability</w:t>
      </w:r>
      <w:r w:rsidRPr="00C0055E">
        <w:rPr>
          <w:sz w:val="16"/>
        </w:rPr>
        <w:t xml:space="preserve">. In this context, </w:t>
      </w:r>
      <w:r w:rsidRPr="00C0055E">
        <w:rPr>
          <w:rStyle w:val="StyleUnderline"/>
        </w:rPr>
        <w:t xml:space="preserve">one or both states might believe that </w:t>
      </w:r>
      <w:r w:rsidRPr="00311A93">
        <w:rPr>
          <w:rStyle w:val="StyleUnderline"/>
          <w:highlight w:val="cyan"/>
        </w:rPr>
        <w:t xml:space="preserve">it has an </w:t>
      </w:r>
      <w:r w:rsidRPr="00311A93">
        <w:rPr>
          <w:rStyle w:val="Emphasis"/>
          <w:highlight w:val="cyan"/>
        </w:rPr>
        <w:t>incentive</w:t>
      </w:r>
      <w:r w:rsidRPr="00311A93">
        <w:rPr>
          <w:rStyle w:val="StyleUnderline"/>
          <w:highlight w:val="cyan"/>
        </w:rPr>
        <w:t xml:space="preserve"> to </w:t>
      </w:r>
      <w:r w:rsidRPr="00311A93">
        <w:rPr>
          <w:rStyle w:val="Emphasis"/>
          <w:highlight w:val="cyan"/>
        </w:rPr>
        <w:t>use</w:t>
      </w:r>
      <w:r w:rsidRPr="00C0055E">
        <w:rPr>
          <w:rStyle w:val="StyleUnderline"/>
        </w:rPr>
        <w:t xml:space="preserve"> nuclear weapons </w:t>
      </w:r>
      <w:r w:rsidRPr="00311A93">
        <w:rPr>
          <w:rStyle w:val="Emphasis"/>
          <w:highlight w:val="cyan"/>
        </w:rPr>
        <w:t>first</w:t>
      </w:r>
      <w:r w:rsidRPr="00C0055E">
        <w:rPr>
          <w:sz w:val="16"/>
        </w:rPr>
        <w:t xml:space="preserve">. For example, if Iran acquires nuclear weapons, neither Iran, nor its nuclear-armed rival, Israel, will have a secure, second-strike capability. Even though it is believed to have a large arsenal, </w:t>
      </w:r>
      <w:r w:rsidRPr="00C0055E">
        <w:rPr>
          <w:rStyle w:val="StyleUnderline"/>
        </w:rPr>
        <w:t>given its small size and lack of strategic depth, Israel might not be confident that it could absorb a nuclear strike and respond with a devastating counterstrike</w:t>
      </w:r>
      <w:r w:rsidRPr="00C0055E">
        <w:rPr>
          <w:sz w:val="16"/>
        </w:rPr>
        <w:t xml:space="preserve">. Similarly, </w:t>
      </w:r>
      <w:r w:rsidRPr="00C0055E">
        <w:rPr>
          <w:rStyle w:val="StyleUnderline"/>
        </w:rPr>
        <w:t>Iran might eventually be able to build a large and survivable nuclear arsenal, but, when it first crosses the nuclear threshold, Tehran will have a small and vulnerable nuclear force</w:t>
      </w:r>
      <w:r w:rsidRPr="00C0055E">
        <w:rPr>
          <w:sz w:val="16"/>
        </w:rPr>
        <w:t xml:space="preserve">. In these pre-MAD situations, there are at least three ways that nuclear war could occur. First, </w:t>
      </w:r>
      <w:r w:rsidRPr="00C0055E">
        <w:rPr>
          <w:rStyle w:val="StyleUnderline"/>
        </w:rPr>
        <w:t>the state with the nuclear advantage might believe it has a</w:t>
      </w:r>
      <w:r w:rsidRPr="00C0055E">
        <w:rPr>
          <w:sz w:val="16"/>
        </w:rPr>
        <w:t xml:space="preserve"> </w:t>
      </w:r>
      <w:r w:rsidRPr="00C0055E">
        <w:rPr>
          <w:rStyle w:val="StyleUnderline"/>
        </w:rPr>
        <w:t>splendid first strike capability. In a crisis, Israel might</w:t>
      </w:r>
      <w:r w:rsidRPr="00C0055E">
        <w:rPr>
          <w:sz w:val="16"/>
        </w:rPr>
        <w:t xml:space="preserve">, therefore, </w:t>
      </w:r>
      <w:r w:rsidRPr="00C0055E">
        <w:rPr>
          <w:rStyle w:val="StyleUnderline"/>
        </w:rPr>
        <w:t xml:space="preserve">decide to launch </w:t>
      </w:r>
      <w:r w:rsidRPr="00311A93">
        <w:rPr>
          <w:rStyle w:val="StyleUnderline"/>
          <w:highlight w:val="cyan"/>
        </w:rPr>
        <w:t xml:space="preserve">a </w:t>
      </w:r>
      <w:r w:rsidRPr="00311A93">
        <w:rPr>
          <w:rStyle w:val="Emphasis"/>
          <w:highlight w:val="cyan"/>
        </w:rPr>
        <w:t>preventive</w:t>
      </w:r>
      <w:r w:rsidRPr="00C0055E">
        <w:rPr>
          <w:rStyle w:val="Emphasis"/>
        </w:rPr>
        <w:t xml:space="preserve"> nuclear </w:t>
      </w:r>
      <w:r w:rsidRPr="00311A93">
        <w:rPr>
          <w:rStyle w:val="Emphasis"/>
          <w:highlight w:val="cyan"/>
        </w:rPr>
        <w:t>strike</w:t>
      </w:r>
      <w:r w:rsidRPr="00C0055E">
        <w:rPr>
          <w:rStyle w:val="StyleUnderline"/>
        </w:rPr>
        <w:t xml:space="preserve"> to disarm Iran’s nuclear capabilities. </w:t>
      </w:r>
      <w:r w:rsidRPr="00C0055E">
        <w:rPr>
          <w:sz w:val="16"/>
        </w:rPr>
        <w:t xml:space="preserve">Indeed, </w:t>
      </w:r>
      <w:r w:rsidRPr="00C0055E">
        <w:rPr>
          <w:rStyle w:val="StyleUnderline"/>
        </w:rPr>
        <w:t>this</w:t>
      </w:r>
      <w:r w:rsidRPr="00C0055E">
        <w:rPr>
          <w:sz w:val="16"/>
        </w:rPr>
        <w:t xml:space="preserve"> </w:t>
      </w:r>
      <w:r w:rsidRPr="00C0055E">
        <w:rPr>
          <w:rStyle w:val="Emphasis"/>
        </w:rPr>
        <w:t>incentive</w:t>
      </w:r>
      <w:r w:rsidRPr="00C0055E">
        <w:rPr>
          <w:sz w:val="16"/>
        </w:rPr>
        <w:t xml:space="preserve"> </w:t>
      </w:r>
      <w:r w:rsidRPr="00C0055E">
        <w:rPr>
          <w:rStyle w:val="StyleUnderline"/>
        </w:rPr>
        <w:t xml:space="preserve">might be further increased by Israel’s aggressive strategic culture that </w:t>
      </w:r>
      <w:r w:rsidRPr="00311A93">
        <w:rPr>
          <w:rStyle w:val="StyleUnderline"/>
          <w:highlight w:val="cyan"/>
        </w:rPr>
        <w:t>emphasizes</w:t>
      </w:r>
      <w:r w:rsidRPr="00C0055E">
        <w:rPr>
          <w:rStyle w:val="StyleUnderline"/>
        </w:rPr>
        <w:t xml:space="preserve"> </w:t>
      </w:r>
      <w:r w:rsidRPr="00C0055E">
        <w:rPr>
          <w:rStyle w:val="Emphasis"/>
        </w:rPr>
        <w:t>preemptive action</w:t>
      </w:r>
      <w:r w:rsidRPr="00C0055E">
        <w:rPr>
          <w:rStyle w:val="StyleUnderline"/>
        </w:rPr>
        <w:t>.</w:t>
      </w:r>
      <w:r w:rsidRPr="00C0055E">
        <w:rPr>
          <w:sz w:val="16"/>
        </w:rPr>
        <w:t xml:space="preserve"> Second, </w:t>
      </w:r>
      <w:r w:rsidRPr="00C0055E">
        <w:rPr>
          <w:rStyle w:val="StyleUnderline"/>
        </w:rPr>
        <w:t>the state with a small and vulnerable</w:t>
      </w:r>
      <w:r w:rsidRPr="00C0055E">
        <w:rPr>
          <w:sz w:val="16"/>
        </w:rPr>
        <w:t xml:space="preserve"> nuclear arsenal, in this case Iran, </w:t>
      </w:r>
      <w:r w:rsidRPr="00C0055E">
        <w:rPr>
          <w:rStyle w:val="StyleUnderline"/>
        </w:rPr>
        <w:t xml:space="preserve">might feel </w:t>
      </w:r>
      <w:r w:rsidRPr="00311A93">
        <w:rPr>
          <w:rStyle w:val="Emphasis"/>
          <w:highlight w:val="cyan"/>
        </w:rPr>
        <w:t xml:space="preserve">use </w:t>
      </w:r>
      <w:r w:rsidRPr="00C0055E">
        <w:rPr>
          <w:rStyle w:val="Emphasis"/>
        </w:rPr>
        <w:t>th</w:t>
      </w:r>
      <w:r w:rsidRPr="00311A93">
        <w:rPr>
          <w:rStyle w:val="Emphasis"/>
          <w:highlight w:val="cyan"/>
        </w:rPr>
        <w:t xml:space="preserve">em or lose </w:t>
      </w:r>
      <w:r w:rsidRPr="00C0055E">
        <w:rPr>
          <w:rStyle w:val="Emphasis"/>
        </w:rPr>
        <w:t>th</w:t>
      </w:r>
      <w:r w:rsidRPr="00311A93">
        <w:rPr>
          <w:rStyle w:val="Emphasis"/>
          <w:highlight w:val="cyan"/>
        </w:rPr>
        <w:t>em pressures</w:t>
      </w:r>
      <w:r w:rsidRPr="00C0055E">
        <w:rPr>
          <w:sz w:val="16"/>
        </w:rPr>
        <w:t xml:space="preserve">. That is, </w:t>
      </w:r>
      <w:r w:rsidRPr="00C0055E">
        <w:rPr>
          <w:rStyle w:val="StyleUnderline"/>
        </w:rPr>
        <w:t>in a crisis, Iran might decide to strike first rather than risk having its entire nuclear arsenal destroyed</w:t>
      </w:r>
      <w:r w:rsidRPr="00C0055E">
        <w:rPr>
          <w:sz w:val="16"/>
        </w:rPr>
        <w:t xml:space="preserve">. Third, as Thomas Schelling has argued, </w:t>
      </w:r>
      <w:r w:rsidRPr="00C0055E">
        <w:rPr>
          <w:rStyle w:val="StyleUnderline"/>
        </w:rPr>
        <w:t>nuclear war could result due to the reciprocal fear of surprise attack</w:t>
      </w:r>
      <w:r w:rsidRPr="00C0055E">
        <w:rPr>
          <w:sz w:val="16"/>
        </w:rPr>
        <w:t xml:space="preserve">.49 If there are advantages to striking first, </w:t>
      </w:r>
      <w:r w:rsidRPr="00C0055E">
        <w:rPr>
          <w:rStyle w:val="StyleUnderline"/>
        </w:rPr>
        <w:t>one state might start a nuclear war in the belief that war is inevitable and that it would be better to go first than to go second</w:t>
      </w:r>
      <w:r w:rsidRPr="00C0055E">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0055E">
        <w:rPr>
          <w:rStyle w:val="Emphasis"/>
        </w:rPr>
        <w:t>there is still a risk of nuclear war</w:t>
      </w:r>
      <w:r w:rsidRPr="00C0055E">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0055E">
        <w:rPr>
          <w:rStyle w:val="StyleUnderline"/>
        </w:rPr>
        <w:t>Iran’s theocratic government</w:t>
      </w:r>
      <w:r w:rsidRPr="00C0055E">
        <w:rPr>
          <w:sz w:val="16"/>
        </w:rPr>
        <w:t xml:space="preserve">, despite its inflammatory rhetoric, has followed a fairly pragmatic foreign policy since 1979, but it </w:t>
      </w:r>
      <w:r w:rsidRPr="00C0055E">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0055E">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0055E">
        <w:rPr>
          <w:rStyle w:val="StyleUnderline"/>
        </w:rPr>
        <w:t>nuclear-armed states still have conflicts of interest and leaders</w:t>
      </w:r>
      <w:r w:rsidRPr="00C0055E">
        <w:rPr>
          <w:sz w:val="16"/>
        </w:rPr>
        <w:t xml:space="preserve"> </w:t>
      </w:r>
      <w:r w:rsidRPr="00C0055E">
        <w:rPr>
          <w:rStyle w:val="StyleUnderline"/>
        </w:rPr>
        <w:t>still seek to coerce nuclear-armed adversaries</w:t>
      </w:r>
      <w:r w:rsidRPr="00C0055E">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11A93">
        <w:rPr>
          <w:rStyle w:val="StyleUnderline"/>
          <w:highlight w:val="cyan"/>
        </w:rPr>
        <w:t>leaders</w:t>
      </w:r>
      <w:r w:rsidRPr="00C0055E">
        <w:rPr>
          <w:rStyle w:val="StyleUnderline"/>
        </w:rPr>
        <w:t xml:space="preserve"> can make a ‘threat that leaves something to chance’.</w:t>
      </w:r>
      <w:r w:rsidRPr="00C0055E">
        <w:rPr>
          <w:sz w:val="16"/>
        </w:rPr>
        <w:t xml:space="preserve">52 </w:t>
      </w:r>
      <w:r w:rsidRPr="00C0055E">
        <w:rPr>
          <w:rStyle w:val="Emphasis"/>
        </w:rPr>
        <w:t xml:space="preserve">They can </w:t>
      </w:r>
      <w:r w:rsidRPr="00311A93">
        <w:rPr>
          <w:rStyle w:val="Emphasis"/>
          <w:highlight w:val="cyan"/>
        </w:rPr>
        <w:t>initiate a nuclear crisis</w:t>
      </w:r>
      <w:r w:rsidRPr="00C0055E">
        <w:rPr>
          <w:sz w:val="16"/>
        </w:rPr>
        <w:t xml:space="preserve">. </w:t>
      </w:r>
      <w:r w:rsidRPr="00311A93">
        <w:rPr>
          <w:rStyle w:val="StyleUnderline"/>
          <w:highlight w:val="cyan"/>
        </w:rPr>
        <w:t xml:space="preserve">By playing </w:t>
      </w:r>
      <w:r w:rsidRPr="00C0055E">
        <w:rPr>
          <w:rStyle w:val="StyleUnderline"/>
        </w:rPr>
        <w:t xml:space="preserve">these risky games of nuclear </w:t>
      </w:r>
      <w:r w:rsidRPr="00311A93">
        <w:rPr>
          <w:rStyle w:val="Emphasis"/>
          <w:highlight w:val="cyan"/>
        </w:rPr>
        <w:t>brinkmanship</w:t>
      </w:r>
      <w:r w:rsidRPr="00C0055E">
        <w:rPr>
          <w:rStyle w:val="StyleUnderline"/>
        </w:rPr>
        <w:t xml:space="preserve">, </w:t>
      </w:r>
      <w:r w:rsidRPr="00311A93">
        <w:rPr>
          <w:rStyle w:val="StyleUnderline"/>
          <w:highlight w:val="cyan"/>
        </w:rPr>
        <w:t xml:space="preserve">states </w:t>
      </w:r>
      <w:r w:rsidRPr="00C0055E">
        <w:rPr>
          <w:rStyle w:val="StyleUnderline"/>
        </w:rPr>
        <w:t xml:space="preserve">can </w:t>
      </w:r>
      <w:r w:rsidRPr="00311A93">
        <w:rPr>
          <w:rStyle w:val="Emphasis"/>
          <w:highlight w:val="cyan"/>
        </w:rPr>
        <w:t>increase the risk of nuclear war</w:t>
      </w:r>
      <w:r w:rsidRPr="00C0055E">
        <w:rPr>
          <w:rStyle w:val="StyleUnderline"/>
        </w:rPr>
        <w:t xml:space="preserve"> in an attempt </w:t>
      </w:r>
      <w:r w:rsidRPr="00C0055E">
        <w:rPr>
          <w:rStyle w:val="Emphasis"/>
        </w:rPr>
        <w:t>to force a less resolved adversary</w:t>
      </w:r>
      <w:r w:rsidRPr="00C0055E">
        <w:rPr>
          <w:rStyle w:val="StyleUnderline"/>
        </w:rPr>
        <w:t xml:space="preserve"> to </w:t>
      </w:r>
      <w:r w:rsidRPr="00C0055E">
        <w:rPr>
          <w:rStyle w:val="Emphasis"/>
        </w:rPr>
        <w:t>back down.</w:t>
      </w:r>
      <w:r w:rsidRPr="00C0055E">
        <w:rPr>
          <w:sz w:val="16"/>
        </w:rPr>
        <w:t xml:space="preserve"> Historical </w:t>
      </w:r>
      <w:r w:rsidRPr="00C0055E">
        <w:rPr>
          <w:rStyle w:val="StyleUnderline"/>
        </w:rPr>
        <w:t>crises have not resulted in nuclear war, but many of them</w:t>
      </w:r>
      <w:r w:rsidRPr="00C0055E">
        <w:rPr>
          <w:sz w:val="16"/>
        </w:rPr>
        <w:t xml:space="preserve">, including the 1962 Cuban Missile Crisis, </w:t>
      </w:r>
      <w:r w:rsidRPr="00C0055E">
        <w:rPr>
          <w:rStyle w:val="StyleUnderline"/>
        </w:rPr>
        <w:t xml:space="preserve">have </w:t>
      </w:r>
      <w:r w:rsidRPr="00C0055E">
        <w:rPr>
          <w:rStyle w:val="Emphasis"/>
        </w:rPr>
        <w:t>come close</w:t>
      </w:r>
      <w:r w:rsidRPr="00C0055E">
        <w:rPr>
          <w:sz w:val="16"/>
        </w:rPr>
        <w:t xml:space="preserve">. And scholars have documented historical incidents when accidents nearly led to war.53 </w:t>
      </w:r>
      <w:r w:rsidRPr="00C0055E">
        <w:rPr>
          <w:rStyle w:val="StyleUnderline"/>
        </w:rPr>
        <w:t>When we think about future nuclear crisis dyads</w:t>
      </w:r>
      <w:r w:rsidRPr="00C0055E">
        <w:rPr>
          <w:sz w:val="16"/>
        </w:rPr>
        <w:t xml:space="preserve">, such as Iran and Israel, </w:t>
      </w:r>
      <w:r w:rsidRPr="00C0055E">
        <w:rPr>
          <w:rStyle w:val="StyleUnderline"/>
        </w:rPr>
        <w:t xml:space="preserve">with fewer sources of stability than existed during the Cold War, we can see that there is a real risk that </w:t>
      </w:r>
      <w:r w:rsidRPr="00C0055E">
        <w:rPr>
          <w:rStyle w:val="Emphasis"/>
        </w:rPr>
        <w:t>a future crisis could result in a devastating nuclear exchange</w:t>
      </w:r>
      <w:r w:rsidRPr="00C0055E">
        <w:rPr>
          <w:sz w:val="16"/>
        </w:rPr>
        <w:t xml:space="preserve">. Nuclear Terrorism </w:t>
      </w:r>
      <w:r w:rsidRPr="00C0055E">
        <w:rPr>
          <w:rStyle w:val="StyleUnderline"/>
        </w:rPr>
        <w:t xml:space="preserve">The </w:t>
      </w:r>
      <w:r w:rsidRPr="00311A93">
        <w:rPr>
          <w:rStyle w:val="StyleUnderline"/>
          <w:highlight w:val="cyan"/>
        </w:rPr>
        <w:t>spread</w:t>
      </w:r>
      <w:r w:rsidRPr="00C0055E">
        <w:rPr>
          <w:rStyle w:val="StyleUnderline"/>
        </w:rPr>
        <w:t xml:space="preserve"> of nuclear weapons also </w:t>
      </w:r>
      <w:r w:rsidRPr="00311A93">
        <w:rPr>
          <w:rStyle w:val="Emphasis"/>
          <w:highlight w:val="cyan"/>
        </w:rPr>
        <w:t>increases the risk of nuclear terror</w:t>
      </w:r>
      <w:r w:rsidRPr="00C0055E">
        <w:rPr>
          <w:rStyle w:val="Emphasis"/>
        </w:rPr>
        <w:t>ism</w:t>
      </w:r>
      <w:r w:rsidRPr="00C0055E">
        <w:rPr>
          <w:sz w:val="16"/>
        </w:rPr>
        <w:t xml:space="preserve">.54 While September 11th was one of the greatest tragedies in American history, it would have been much worse had Osama Bin Laden possessed nuclear weapons. Bin </w:t>
      </w:r>
      <w:r w:rsidRPr="00C0055E">
        <w:rPr>
          <w:rStyle w:val="StyleUnderline"/>
        </w:rPr>
        <w:t>Laden declared it a ‘religious duty’ for Al- Qa’eda to acquire</w:t>
      </w:r>
      <w:r w:rsidRPr="00C0055E">
        <w:rPr>
          <w:sz w:val="16"/>
        </w:rPr>
        <w:t xml:space="preserve"> </w:t>
      </w:r>
      <w:r w:rsidRPr="00C0055E">
        <w:rPr>
          <w:rStyle w:val="StyleUnderline"/>
        </w:rPr>
        <w:t>nuclear weapons and radical clerics have issued fatwas declaring it permissible to use nuclear weapons in Jihad against the West</w:t>
      </w:r>
      <w:r w:rsidRPr="00C0055E">
        <w:rPr>
          <w:sz w:val="16"/>
        </w:rPr>
        <w:t xml:space="preserve">.55 </w:t>
      </w:r>
      <w:r w:rsidRPr="00C0055E">
        <w:rPr>
          <w:rStyle w:val="StyleUnderline"/>
        </w:rPr>
        <w:t>Unlike states, which can be more easily deterred, there is little doubt that if terrorists acquired nuclear weapons, they would use them.56</w:t>
      </w:r>
      <w:r w:rsidRPr="00C0055E">
        <w:rPr>
          <w:sz w:val="16"/>
        </w:rPr>
        <w:t xml:space="preserve"> Indeed, in recent years, many US politicians and security analysts have argued that nuclear terrorism poses the greatest threat to US national security.57 </w:t>
      </w:r>
      <w:r w:rsidRPr="00C0055E">
        <w:rPr>
          <w:rStyle w:val="Emphasis"/>
        </w:rPr>
        <w:t>Analysts</w:t>
      </w:r>
      <w:r w:rsidRPr="00C0055E">
        <w:rPr>
          <w:sz w:val="16"/>
        </w:rPr>
        <w:t xml:space="preserve"> </w:t>
      </w:r>
      <w:r w:rsidRPr="00C0055E">
        <w:rPr>
          <w:rStyle w:val="StyleUnderline"/>
        </w:rPr>
        <w:t>have pointed out</w:t>
      </w:r>
      <w:r w:rsidRPr="00C0055E">
        <w:rPr>
          <w:sz w:val="16"/>
        </w:rPr>
        <w:t xml:space="preserve"> the tremendous</w:t>
      </w:r>
      <w:r w:rsidRPr="00C0055E">
        <w:rPr>
          <w:rStyle w:val="Emphasis"/>
          <w:sz w:val="16"/>
        </w:rPr>
        <w:t xml:space="preserve"> </w:t>
      </w:r>
      <w:r w:rsidRPr="00C0055E">
        <w:rPr>
          <w:rStyle w:val="Emphasis"/>
        </w:rPr>
        <w:t>hurdles</w:t>
      </w:r>
      <w:r w:rsidRPr="00C0055E">
        <w:rPr>
          <w:sz w:val="16"/>
        </w:rPr>
        <w:t xml:space="preserve"> </w:t>
      </w:r>
      <w:r w:rsidRPr="00C0055E">
        <w:rPr>
          <w:rStyle w:val="StyleUnderline"/>
        </w:rPr>
        <w:t>that terrorists would have to overcome</w:t>
      </w:r>
      <w:r w:rsidRPr="00C0055E">
        <w:rPr>
          <w:sz w:val="16"/>
        </w:rPr>
        <w:t xml:space="preserve"> </w:t>
      </w:r>
      <w:r w:rsidRPr="00C0055E">
        <w:rPr>
          <w:rStyle w:val="StyleUnderline"/>
        </w:rPr>
        <w:t>in order to acquire nuclear weapons.58</w:t>
      </w:r>
      <w:r w:rsidRPr="00C0055E">
        <w:rPr>
          <w:sz w:val="16"/>
        </w:rPr>
        <w:t xml:space="preserve"> </w:t>
      </w:r>
      <w:r w:rsidRPr="00C0055E">
        <w:rPr>
          <w:rStyle w:val="Emphasis"/>
          <w:sz w:val="28"/>
        </w:rPr>
        <w:t>Nevertheless</w:t>
      </w:r>
      <w:r w:rsidRPr="00C0055E">
        <w:rPr>
          <w:sz w:val="16"/>
        </w:rPr>
        <w:t xml:space="preserve">, </w:t>
      </w:r>
      <w:r w:rsidRPr="00C0055E">
        <w:rPr>
          <w:rStyle w:val="StyleUnderline"/>
        </w:rPr>
        <w:t xml:space="preserve">as nuclear weapons spread, the possibility that they will </w:t>
      </w:r>
      <w:r w:rsidRPr="00C0055E">
        <w:rPr>
          <w:rStyle w:val="Emphasis"/>
        </w:rPr>
        <w:t>eventually fall into terrorist hands increases</w:t>
      </w:r>
      <w:r w:rsidRPr="00C0055E">
        <w:rPr>
          <w:sz w:val="16"/>
        </w:rPr>
        <w:t xml:space="preserve">. </w:t>
      </w:r>
      <w:r w:rsidRPr="00C0055E">
        <w:rPr>
          <w:rStyle w:val="StyleUnderline"/>
        </w:rPr>
        <w:t xml:space="preserve">States could intentionally </w:t>
      </w:r>
      <w:r w:rsidRPr="00C0055E">
        <w:rPr>
          <w:rStyle w:val="Emphasis"/>
        </w:rPr>
        <w:t>transfer nuclear weapons</w:t>
      </w:r>
      <w:r w:rsidRPr="00C0055E">
        <w:rPr>
          <w:sz w:val="16"/>
        </w:rPr>
        <w:t xml:space="preserve">, </w:t>
      </w:r>
      <w:r w:rsidRPr="00C0055E">
        <w:rPr>
          <w:rStyle w:val="StyleUnderline"/>
        </w:rPr>
        <w:t>or</w:t>
      </w:r>
      <w:r w:rsidRPr="00C0055E">
        <w:rPr>
          <w:sz w:val="16"/>
        </w:rPr>
        <w:t xml:space="preserve"> the fissile material required to build them, </w:t>
      </w:r>
      <w:r w:rsidRPr="00C0055E">
        <w:rPr>
          <w:rStyle w:val="StyleUnderline"/>
        </w:rPr>
        <w:t>to terrorist groups</w:t>
      </w:r>
      <w:r w:rsidRPr="00C0055E">
        <w:rPr>
          <w:sz w:val="16"/>
        </w:rPr>
        <w:t xml:space="preserve">. There are good reasons why a state might be reluctant to transfer nuclear weapons to terrorists, but, </w:t>
      </w:r>
      <w:r w:rsidRPr="00C0055E">
        <w:rPr>
          <w:rStyle w:val="StyleUnderline"/>
        </w:rPr>
        <w:t>as</w:t>
      </w:r>
      <w:r w:rsidRPr="00C0055E">
        <w:rPr>
          <w:sz w:val="16"/>
        </w:rPr>
        <w:t xml:space="preserve"> nuclear </w:t>
      </w:r>
      <w:r w:rsidRPr="00C0055E">
        <w:rPr>
          <w:rStyle w:val="Emphasis"/>
        </w:rPr>
        <w:t>weapons spread</w:t>
      </w:r>
      <w:r w:rsidRPr="00C0055E">
        <w:rPr>
          <w:sz w:val="16"/>
        </w:rPr>
        <w:t xml:space="preserve">, </w:t>
      </w:r>
      <w:r w:rsidRPr="00C0055E">
        <w:rPr>
          <w:rStyle w:val="StyleUnderline"/>
        </w:rPr>
        <w:t xml:space="preserve">the probability that a leader might someday </w:t>
      </w:r>
      <w:r w:rsidRPr="00C0055E">
        <w:rPr>
          <w:rStyle w:val="Emphasis"/>
        </w:rPr>
        <w:t>purposely arm a terrorist group increases</w:t>
      </w:r>
      <w:r w:rsidRPr="00C0055E">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0055E">
        <w:rPr>
          <w:rStyle w:val="StyleUnderline"/>
        </w:rPr>
        <w:t xml:space="preserve">a </w:t>
      </w:r>
      <w:r w:rsidRPr="00C0055E">
        <w:rPr>
          <w:rStyle w:val="Emphasis"/>
        </w:rPr>
        <w:t>new nuclear state</w:t>
      </w:r>
      <w:r w:rsidRPr="00C0055E">
        <w:rPr>
          <w:rStyle w:val="StyleUnderline"/>
        </w:rPr>
        <w:t xml:space="preserve">, with </w:t>
      </w:r>
      <w:r w:rsidRPr="00C0055E">
        <w:rPr>
          <w:rStyle w:val="Emphasis"/>
        </w:rPr>
        <w:t>underdeveloped security</w:t>
      </w:r>
      <w:r w:rsidRPr="00C0055E">
        <w:rPr>
          <w:rStyle w:val="StyleUnderline"/>
        </w:rPr>
        <w:t xml:space="preserve"> procedures, might be vulnerable to </w:t>
      </w:r>
      <w:r w:rsidRPr="00C0055E">
        <w:rPr>
          <w:rStyle w:val="Emphasis"/>
        </w:rPr>
        <w:t>theft</w:t>
      </w:r>
      <w:r w:rsidRPr="00C0055E">
        <w:rPr>
          <w:rStyle w:val="StyleUnderline"/>
        </w:rPr>
        <w:t>, allowing terrorist groups or corrupt or ideologically-motivated insiders to transfer dangerous material to terrorists.</w:t>
      </w:r>
      <w:r w:rsidRPr="00C0055E">
        <w:rPr>
          <w:sz w:val="16"/>
        </w:rPr>
        <w:t xml:space="preserve"> There is evidence, for example, that representatives from Pakistan’s atomic energy establishment met with Al-Qa’eda members to discuss a possible nuclear deal.59 Finally, </w:t>
      </w:r>
      <w:r w:rsidRPr="00C0055E">
        <w:rPr>
          <w:rStyle w:val="StyleUnderline"/>
        </w:rPr>
        <w:t>a nuclear-armed state could collapse</w:t>
      </w:r>
      <w:r w:rsidRPr="00C0055E">
        <w:rPr>
          <w:sz w:val="16"/>
        </w:rPr>
        <w:t xml:space="preserve">, </w:t>
      </w:r>
      <w:r w:rsidRPr="00C0055E">
        <w:rPr>
          <w:rStyle w:val="StyleUnderline"/>
        </w:rPr>
        <w:t>resulting in a breakdown of law and order and a loose nukes problem</w:t>
      </w:r>
      <w:r w:rsidRPr="00C0055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0055E">
        <w:rPr>
          <w:rStyle w:val="Emphasis"/>
        </w:rPr>
        <w:t xml:space="preserve">Regional Instability </w:t>
      </w:r>
      <w:r w:rsidRPr="00C0055E">
        <w:rPr>
          <w:rStyle w:val="StyleUnderline"/>
        </w:rPr>
        <w:t xml:space="preserve">The spread of </w:t>
      </w:r>
      <w:r w:rsidRPr="00311A93">
        <w:rPr>
          <w:rStyle w:val="StyleUnderline"/>
          <w:highlight w:val="cyan"/>
        </w:rPr>
        <w:t>nuclear weapons</w:t>
      </w:r>
      <w:r w:rsidRPr="00C0055E">
        <w:rPr>
          <w:rStyle w:val="StyleUnderline"/>
        </w:rPr>
        <w:t xml:space="preserve"> also </w:t>
      </w:r>
      <w:r w:rsidRPr="00311A93">
        <w:rPr>
          <w:rStyle w:val="Emphasis"/>
          <w:highlight w:val="cyan"/>
        </w:rPr>
        <w:t>embolden</w:t>
      </w:r>
      <w:r w:rsidRPr="00C0055E">
        <w:rPr>
          <w:rStyle w:val="Emphasis"/>
        </w:rPr>
        <w:t xml:space="preserve">s </w:t>
      </w:r>
      <w:r w:rsidRPr="00311A93">
        <w:rPr>
          <w:rStyle w:val="Emphasis"/>
          <w:highlight w:val="cyan"/>
        </w:rPr>
        <w:t>nuclear powers</w:t>
      </w:r>
      <w:r w:rsidRPr="00311A93">
        <w:rPr>
          <w:sz w:val="16"/>
          <w:highlight w:val="cyan"/>
        </w:rPr>
        <w:t xml:space="preserve">, </w:t>
      </w:r>
      <w:r w:rsidRPr="00311A93">
        <w:rPr>
          <w:rStyle w:val="StyleUnderline"/>
          <w:highlight w:val="cyan"/>
        </w:rPr>
        <w:t xml:space="preserve">contributing to </w:t>
      </w:r>
      <w:r w:rsidRPr="00311A93">
        <w:rPr>
          <w:rStyle w:val="Emphasis"/>
          <w:highlight w:val="cyan"/>
        </w:rPr>
        <w:t>regional instability</w:t>
      </w:r>
      <w:r w:rsidRPr="00C0055E">
        <w:rPr>
          <w:sz w:val="16"/>
        </w:rPr>
        <w:t xml:space="preserve">. </w:t>
      </w:r>
      <w:r w:rsidRPr="00C0055E">
        <w:rPr>
          <w:rStyle w:val="StyleUnderline"/>
        </w:rPr>
        <w:t>States that lack nuclear weapons need to fear direct</w:t>
      </w:r>
      <w:r w:rsidRPr="00C0055E">
        <w:rPr>
          <w:sz w:val="16"/>
        </w:rPr>
        <w:t xml:space="preserve"> </w:t>
      </w:r>
      <w:r w:rsidRPr="00C0055E">
        <w:rPr>
          <w:rStyle w:val="StyleUnderline"/>
        </w:rPr>
        <w:t xml:space="preserve">military attack from other states, but </w:t>
      </w:r>
      <w:r w:rsidRPr="00311A93">
        <w:rPr>
          <w:rStyle w:val="StyleUnderline"/>
          <w:highlight w:val="cyan"/>
        </w:rPr>
        <w:t xml:space="preserve">states with </w:t>
      </w:r>
      <w:r w:rsidRPr="00311A93">
        <w:rPr>
          <w:rStyle w:val="Emphasis"/>
          <w:highlight w:val="cyan"/>
        </w:rPr>
        <w:t>nuclear weapons</w:t>
      </w:r>
      <w:r w:rsidRPr="00311A93">
        <w:rPr>
          <w:rStyle w:val="StyleUnderline"/>
          <w:highlight w:val="cyan"/>
        </w:rPr>
        <w:t xml:space="preserve"> </w:t>
      </w:r>
      <w:r w:rsidRPr="00C0055E">
        <w:rPr>
          <w:rStyle w:val="StyleUnderline"/>
        </w:rPr>
        <w:t>can be confident that they can deter an intentional military attack, giving them an incentive</w:t>
      </w:r>
      <w:r w:rsidRPr="00C0055E">
        <w:rPr>
          <w:sz w:val="16"/>
        </w:rPr>
        <w:t xml:space="preserve"> </w:t>
      </w:r>
      <w:r w:rsidRPr="00C0055E">
        <w:rPr>
          <w:rStyle w:val="StyleUnderline"/>
        </w:rPr>
        <w:t>to be more aggressive in the conduct of their foreign policy</w:t>
      </w:r>
      <w:r w:rsidRPr="00C0055E">
        <w:rPr>
          <w:sz w:val="16"/>
        </w:rPr>
        <w:t>. In this way, n</w:t>
      </w:r>
      <w:r w:rsidRPr="00C0055E">
        <w:rPr>
          <w:rStyle w:val="StyleUnderline"/>
        </w:rPr>
        <w:t xml:space="preserve">uclear weapons provide a shield under which states can feel free to </w:t>
      </w:r>
      <w:r w:rsidRPr="00311A93">
        <w:rPr>
          <w:rStyle w:val="StyleUnderline"/>
          <w:highlight w:val="cyan"/>
        </w:rPr>
        <w:t xml:space="preserve">engage in </w:t>
      </w:r>
      <w:r w:rsidRPr="00311A93">
        <w:rPr>
          <w:rStyle w:val="Emphasis"/>
          <w:highlight w:val="cyan"/>
        </w:rPr>
        <w:t>lower-level aggression</w:t>
      </w:r>
      <w:r w:rsidRPr="00C0055E">
        <w:rPr>
          <w:sz w:val="16"/>
        </w:rPr>
        <w:t xml:space="preserve">. Indeed, international relations theories about the ‘stability-instability paradox’ maintain that stability at the nuclear level contributes to conventional instability.60 </w:t>
      </w:r>
      <w:r w:rsidRPr="00C0055E">
        <w:rPr>
          <w:rStyle w:val="Emphasis"/>
        </w:rPr>
        <w:t>Historically</w:t>
      </w:r>
      <w:r w:rsidRPr="00C0055E">
        <w:rPr>
          <w:sz w:val="16"/>
        </w:rPr>
        <w:t xml:space="preserve">, we have seen that </w:t>
      </w:r>
      <w:r w:rsidRPr="00C0055E">
        <w:rPr>
          <w:rStyle w:val="StyleUnderline"/>
        </w:rPr>
        <w:t xml:space="preserve">the </w:t>
      </w:r>
      <w:r w:rsidRPr="00C0055E">
        <w:rPr>
          <w:rStyle w:val="Emphasis"/>
        </w:rPr>
        <w:t>spread of nuclear weapons</w:t>
      </w:r>
      <w:r w:rsidRPr="00C0055E">
        <w:rPr>
          <w:rStyle w:val="StyleUnderline"/>
        </w:rPr>
        <w:t xml:space="preserve"> has emboldened their possessors and contributed to </w:t>
      </w:r>
      <w:r w:rsidRPr="00C0055E">
        <w:rPr>
          <w:rStyle w:val="Emphasis"/>
        </w:rPr>
        <w:t>regional instability</w:t>
      </w:r>
      <w:r w:rsidRPr="00C0055E">
        <w:rPr>
          <w:sz w:val="16"/>
        </w:rPr>
        <w:t xml:space="preserve">. </w:t>
      </w:r>
      <w:r w:rsidRPr="00C0055E">
        <w:rPr>
          <w:rStyle w:val="StyleUnderline"/>
        </w:rPr>
        <w:t>Recent scholarly analyses have demonstrated that, after controlling for other relevant factors, nuclear-weapon states are more likely to engage in conflict than nonnuclear</w:t>
      </w:r>
      <w:r w:rsidRPr="00C0055E">
        <w:rPr>
          <w:sz w:val="16"/>
        </w:rPr>
        <w:t>-</w:t>
      </w:r>
      <w:r w:rsidRPr="00C0055E">
        <w:rPr>
          <w:rStyle w:val="StyleUnderline"/>
        </w:rPr>
        <w:t>weapon states</w:t>
      </w:r>
      <w:r w:rsidRPr="00C0055E">
        <w:rPr>
          <w:sz w:val="16"/>
        </w:rPr>
        <w:t xml:space="preserve"> and that </w:t>
      </w:r>
      <w:r w:rsidRPr="00C0055E">
        <w:rPr>
          <w:rStyle w:val="StyleUnderline"/>
        </w:rPr>
        <w:t>this aggressiveness is more pronounced in new nuclear states that have less experience with nuclear diplomacy.</w:t>
      </w:r>
      <w:r w:rsidRPr="00C0055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0055E">
        <w:rPr>
          <w:rStyle w:val="StyleUnderline"/>
        </w:rPr>
        <w:t>nuclear-armed Iran would likely step up support to terrorist and proxy groups and engage in more aggressive coercive diplomacy</w:t>
      </w:r>
      <w:r w:rsidRPr="00C0055E">
        <w:rPr>
          <w:sz w:val="16"/>
        </w:rPr>
        <w:t xml:space="preserve">. With a nuclear-armed Iran increasingly throwing its weight around in the region, </w:t>
      </w:r>
      <w:r w:rsidRPr="00C0055E">
        <w:rPr>
          <w:rStyle w:val="Emphasis"/>
        </w:rPr>
        <w:t>we could witness an even more crisis prone Middle East.</w:t>
      </w:r>
      <w:r w:rsidRPr="00C0055E">
        <w:rPr>
          <w:sz w:val="16"/>
        </w:rPr>
        <w:t xml:space="preserve"> </w:t>
      </w:r>
      <w:r w:rsidRPr="00C0055E">
        <w:rPr>
          <w:rStyle w:val="StyleUnderline"/>
        </w:rPr>
        <w:t>And in a poly-nuclear Middle East</w:t>
      </w:r>
      <w:r w:rsidRPr="00C0055E">
        <w:rPr>
          <w:sz w:val="16"/>
        </w:rPr>
        <w:t xml:space="preserve"> with Israel, Iran, and, in the future, possibly other states, armed with nuclear weapons, </w:t>
      </w:r>
      <w:r w:rsidRPr="00311A93">
        <w:rPr>
          <w:rStyle w:val="Emphasis"/>
          <w:highlight w:val="cyan"/>
        </w:rPr>
        <w:t>any</w:t>
      </w:r>
      <w:r w:rsidRPr="00311A93">
        <w:rPr>
          <w:rStyle w:val="StyleUnderline"/>
          <w:highlight w:val="cyan"/>
        </w:rPr>
        <w:t xml:space="preserve"> </w:t>
      </w:r>
      <w:r w:rsidRPr="00C0055E">
        <w:rPr>
          <w:rStyle w:val="StyleUnderline"/>
        </w:rPr>
        <w:t xml:space="preserve">one of those </w:t>
      </w:r>
      <w:r w:rsidRPr="00311A93">
        <w:rPr>
          <w:rStyle w:val="Emphasis"/>
          <w:highlight w:val="cyan"/>
        </w:rPr>
        <w:t>crises</w:t>
      </w:r>
      <w:r w:rsidRPr="00311A93">
        <w:rPr>
          <w:rStyle w:val="StyleUnderline"/>
          <w:highlight w:val="cyan"/>
        </w:rPr>
        <w:t xml:space="preserve"> could result in a </w:t>
      </w:r>
      <w:r w:rsidRPr="00311A93">
        <w:rPr>
          <w:rStyle w:val="Emphasis"/>
          <w:highlight w:val="cyan"/>
        </w:rPr>
        <w:t>catastrophic nuclear exchange</w:t>
      </w:r>
      <w:r w:rsidRPr="00C0055E">
        <w:rPr>
          <w:rStyle w:val="StyleUnderline"/>
        </w:rPr>
        <w:t>.</w:t>
      </w:r>
    </w:p>
    <w:p w14:paraId="11064438" w14:textId="77777777" w:rsidR="00787363" w:rsidRPr="00C04160" w:rsidRDefault="00787363" w:rsidP="00787363">
      <w:pPr>
        <w:rPr>
          <w:b/>
        </w:rPr>
      </w:pPr>
      <w:r w:rsidRPr="00C04160">
        <w:rPr>
          <w:b/>
        </w:rPr>
        <w:t>multipolarity supports the natural incentive to seek status by fighting</w:t>
      </w:r>
    </w:p>
    <w:p w14:paraId="3873C3E1" w14:textId="77777777" w:rsidR="00787363" w:rsidRPr="00C04160" w:rsidRDefault="00787363" w:rsidP="00787363">
      <w:r w:rsidRPr="00C04160">
        <w:rPr>
          <w:b/>
        </w:rPr>
        <w:t>Wohlforth, 09</w:t>
      </w:r>
      <w:r w:rsidRPr="00C04160">
        <w:t xml:space="preserve"> – professor of government at Dartmouth (William, “Unipolarity, Status Competition, and Great Power War,” World Affairs, January, project muse)</w:t>
      </w:r>
    </w:p>
    <w:p w14:paraId="4C2E56AB" w14:textId="77777777" w:rsidR="00787363" w:rsidRPr="00C04160" w:rsidRDefault="00787363" w:rsidP="00787363"/>
    <w:p w14:paraId="28BFC659" w14:textId="77777777" w:rsidR="00787363" w:rsidRPr="00C04160" w:rsidRDefault="00787363" w:rsidP="00787363">
      <w:pPr>
        <w:pStyle w:val="NormalWeb"/>
        <w:rPr>
          <w:rFonts w:ascii="Garamond" w:hAnsi="Garamond"/>
          <w:sz w:val="14"/>
        </w:rPr>
      </w:pPr>
      <w:r w:rsidRPr="00C04160">
        <w:rPr>
          <w:rFonts w:ascii="Garamond" w:hAnsi="Garamond"/>
          <w:sz w:val="14"/>
        </w:rPr>
        <w:t xml:space="preserve">The upshot is a near scholarly consensus that unpolarity’s consequences for great power conflict are indeterminate and that a power shift resulting in a return to bipolarity or multipolarity will not raise the specter of great power war. This article questions the consensus on two counts. First, I show that it depends crucially on a dubious assumption about human motivation. </w:t>
      </w:r>
      <w:r w:rsidRPr="00C04160">
        <w:rPr>
          <w:rStyle w:val="UnderlineChar"/>
          <w:rFonts w:ascii="Garamond" w:eastAsiaTheme="minorHAnsi" w:hAnsi="Garamond"/>
          <w:highlight w:val="yellow"/>
        </w:rPr>
        <w:t>Prominent theories</w:t>
      </w:r>
      <w:r w:rsidRPr="00C04160">
        <w:rPr>
          <w:rStyle w:val="UnderlineChar"/>
          <w:rFonts w:ascii="Garamond" w:eastAsiaTheme="minorHAnsi" w:hAnsi="Garamond"/>
        </w:rPr>
        <w:t xml:space="preserve"> of war </w:t>
      </w:r>
      <w:r w:rsidRPr="00C04160">
        <w:rPr>
          <w:rStyle w:val="UnderlineChar"/>
          <w:rFonts w:ascii="Garamond" w:eastAsiaTheme="minorHAnsi" w:hAnsi="Garamond"/>
          <w:highlight w:val="yellow"/>
        </w:rPr>
        <w:t>are based on the assumption that</w:t>
      </w:r>
      <w:r w:rsidRPr="00C04160">
        <w:rPr>
          <w:rStyle w:val="UnderlineChar"/>
          <w:rFonts w:ascii="Garamond" w:eastAsiaTheme="minorHAnsi" w:hAnsi="Garamond"/>
        </w:rPr>
        <w:t xml:space="preserve"> </w:t>
      </w:r>
      <w:r w:rsidRPr="00C04160">
        <w:rPr>
          <w:rStyle w:val="UnderlineChar"/>
          <w:rFonts w:ascii="Garamond" w:eastAsiaTheme="minorHAnsi" w:hAnsi="Garamond"/>
          <w:highlight w:val="yellow"/>
        </w:rPr>
        <w:t xml:space="preserve">people are </w:t>
      </w:r>
      <w:r w:rsidRPr="00C04160">
        <w:rPr>
          <w:rStyle w:val="UnderlineChar"/>
          <w:rFonts w:ascii="Garamond" w:eastAsiaTheme="minorHAnsi" w:hAnsi="Garamond"/>
        </w:rPr>
        <w:t xml:space="preserve">mainly </w:t>
      </w:r>
      <w:r w:rsidRPr="00C04160">
        <w:rPr>
          <w:rStyle w:val="UnderlineChar"/>
          <w:rFonts w:ascii="Garamond" w:eastAsiaTheme="minorHAnsi" w:hAnsi="Garamond"/>
          <w:highlight w:val="yellow"/>
        </w:rPr>
        <w:t xml:space="preserve">motivated by </w:t>
      </w:r>
      <w:r w:rsidRPr="00C04160">
        <w:rPr>
          <w:rStyle w:val="UnderlineChar"/>
          <w:rFonts w:ascii="Garamond" w:eastAsiaTheme="minorHAnsi" w:hAnsi="Garamond"/>
        </w:rPr>
        <w:t xml:space="preserve">the instrumental pursuit of </w:t>
      </w:r>
      <w:r w:rsidRPr="00C04160">
        <w:rPr>
          <w:rStyle w:val="UnderlineChar"/>
          <w:rFonts w:ascii="Garamond" w:eastAsiaTheme="minorHAnsi" w:hAnsi="Garamond"/>
          <w:highlight w:val="yellow"/>
        </w:rPr>
        <w:t xml:space="preserve">tangible ends such as physical </w:t>
      </w:r>
      <w:r w:rsidRPr="00C04160">
        <w:rPr>
          <w:rStyle w:val="UnderlineChar"/>
          <w:rFonts w:ascii="Garamond" w:eastAsiaTheme="minorHAnsi" w:hAnsi="Garamond"/>
        </w:rPr>
        <w:t xml:space="preserve">security and material </w:t>
      </w:r>
      <w:r w:rsidRPr="00C04160">
        <w:rPr>
          <w:rStyle w:val="UnderlineChar"/>
          <w:rFonts w:ascii="Garamond" w:eastAsiaTheme="minorHAnsi" w:hAnsi="Garamond"/>
          <w:highlight w:val="yellow"/>
        </w:rPr>
        <w:t>prosperity</w:t>
      </w:r>
      <w:r w:rsidRPr="00C04160">
        <w:rPr>
          <w:rStyle w:val="UnderlineChar"/>
          <w:rFonts w:ascii="Garamond" w:eastAsiaTheme="minorHAnsi" w:hAnsi="Garamond"/>
        </w:rPr>
        <w:t>.</w:t>
      </w:r>
      <w:r w:rsidRPr="00C04160">
        <w:rPr>
          <w:rFonts w:ascii="Garamond" w:hAnsi="Garamond"/>
          <w:sz w:val="14"/>
        </w:rPr>
        <w:t xml:space="preserve"> This is why such theories seem irrelevant to interactions among great powers in an international environment that diminishes the utility of war for the pursuit of such ends. </w:t>
      </w:r>
      <w:r w:rsidRPr="00C04160">
        <w:rPr>
          <w:rStyle w:val="UnderlineChar"/>
          <w:rFonts w:ascii="Garamond" w:eastAsiaTheme="minorHAnsi" w:hAnsi="Garamond"/>
        </w:rPr>
        <w:t xml:space="preserve">Yet we know that </w:t>
      </w:r>
      <w:r w:rsidRPr="00C04160">
        <w:rPr>
          <w:rStyle w:val="UnderlineChar"/>
          <w:rFonts w:ascii="Garamond" w:eastAsiaTheme="minorHAnsi" w:hAnsi="Garamond"/>
          <w:highlight w:val="yellow"/>
        </w:rPr>
        <w:t>people are motivated by</w:t>
      </w:r>
      <w:r w:rsidRPr="00C04160">
        <w:rPr>
          <w:rStyle w:val="UnderlineChar"/>
          <w:rFonts w:ascii="Garamond" w:eastAsiaTheme="minorHAnsi" w:hAnsi="Garamond"/>
        </w:rPr>
        <w:t xml:space="preserve"> a great many </w:t>
      </w:r>
      <w:r w:rsidRPr="00C04160">
        <w:rPr>
          <w:rStyle w:val="UnderlineChar"/>
          <w:rFonts w:ascii="Garamond" w:eastAsiaTheme="minorHAnsi" w:hAnsi="Garamond"/>
          <w:highlight w:val="yellow"/>
        </w:rPr>
        <w:t>noninstrumental motives</w:t>
      </w:r>
      <w:r w:rsidRPr="00C04160">
        <w:rPr>
          <w:rFonts w:ascii="Garamond" w:hAnsi="Garamond"/>
          <w:sz w:val="14"/>
        </w:rPr>
        <w:t xml:space="preserve">, not least by concerns regarding their social status. </w:t>
      </w:r>
      <w:r w:rsidRPr="00C04160">
        <w:rPr>
          <w:rFonts w:ascii="Garamond" w:hAnsi="Garamond"/>
          <w:sz w:val="14"/>
          <w:vertAlign w:val="superscript"/>
        </w:rPr>
        <w:t>3</w:t>
      </w:r>
      <w:r w:rsidRPr="00C04160">
        <w:rPr>
          <w:rFonts w:ascii="Garamond" w:hAnsi="Garamond"/>
          <w:sz w:val="14"/>
        </w:rPr>
        <w:t xml:space="preserve"> As John Harsanyi noted, “</w:t>
      </w:r>
      <w:r w:rsidRPr="00C04160">
        <w:rPr>
          <w:rStyle w:val="UnderlineChar"/>
          <w:rFonts w:ascii="Garamond" w:eastAsiaTheme="minorHAnsi" w:hAnsi="Garamond"/>
          <w:highlight w:val="yellow"/>
        </w:rPr>
        <w:t>Apart from economic payoffs, social status</w:t>
      </w:r>
      <w:r w:rsidRPr="00C04160">
        <w:rPr>
          <w:rStyle w:val="UnderlineChar"/>
          <w:rFonts w:ascii="Garamond" w:eastAsiaTheme="minorHAnsi" w:hAnsi="Garamond"/>
        </w:rPr>
        <w:t xml:space="preserve"> (social rank) </w:t>
      </w:r>
      <w:r w:rsidRPr="00C04160">
        <w:rPr>
          <w:rStyle w:val="UnderlineChar"/>
          <w:rFonts w:ascii="Garamond" w:eastAsiaTheme="minorHAnsi" w:hAnsi="Garamond"/>
          <w:highlight w:val="yellow"/>
        </w:rPr>
        <w:t>seems to be the most important incentive</w:t>
      </w:r>
      <w:r w:rsidRPr="00C04160">
        <w:rPr>
          <w:rStyle w:val="UnderlineChar"/>
          <w:rFonts w:ascii="Garamond" w:eastAsiaTheme="minorHAnsi" w:hAnsi="Garamond"/>
        </w:rPr>
        <w:t xml:space="preserve"> and motivating force of social behavior</w:t>
      </w:r>
      <w:r w:rsidRPr="00C04160">
        <w:rPr>
          <w:rFonts w:ascii="Garamond" w:hAnsi="Garamond"/>
          <w:sz w:val="14"/>
        </w:rPr>
        <w:t>.”</w:t>
      </w:r>
      <w:r w:rsidRPr="00C04160">
        <w:rPr>
          <w:rFonts w:ascii="Garamond" w:hAnsi="Garamond"/>
          <w:sz w:val="14"/>
          <w:vertAlign w:val="superscript"/>
        </w:rPr>
        <w:t>4</w:t>
      </w:r>
      <w:r w:rsidRPr="00C04160">
        <w:rPr>
          <w:rFonts w:ascii="Garamond" w:hAnsi="Garamond"/>
          <w:sz w:val="14"/>
        </w:rPr>
        <w:t xml:space="preserve"> This proposition rests on much firmer scientific ground now than when Harsanyi expressed it a generation ago, as </w:t>
      </w:r>
      <w:r w:rsidRPr="00C04160">
        <w:rPr>
          <w:rStyle w:val="UnderlineChar"/>
          <w:rFonts w:ascii="Garamond" w:eastAsiaTheme="minorHAnsi" w:hAnsi="Garamond"/>
          <w:highlight w:val="yellow"/>
        </w:rPr>
        <w:t>cumulating research shows</w:t>
      </w:r>
      <w:r w:rsidRPr="00C04160">
        <w:rPr>
          <w:rStyle w:val="UnderlineChar"/>
          <w:rFonts w:ascii="Garamond" w:eastAsiaTheme="minorHAnsi" w:hAnsi="Garamond"/>
        </w:rPr>
        <w:t xml:space="preserve"> that </w:t>
      </w:r>
      <w:r w:rsidRPr="00C04160">
        <w:rPr>
          <w:rStyle w:val="UnderlineChar"/>
          <w:rFonts w:ascii="Garamond" w:eastAsiaTheme="minorHAnsi" w:hAnsi="Garamond"/>
          <w:highlight w:val="yellow"/>
        </w:rPr>
        <w:t>humans appear</w:t>
      </w:r>
      <w:r w:rsidRPr="00C04160">
        <w:rPr>
          <w:rStyle w:val="UnderlineChar"/>
          <w:rFonts w:ascii="Garamond" w:eastAsiaTheme="minorHAnsi" w:hAnsi="Garamond"/>
        </w:rPr>
        <w:t xml:space="preserve"> to be </w:t>
      </w:r>
      <w:r w:rsidRPr="00C04160">
        <w:rPr>
          <w:rStyle w:val="UnderlineChar"/>
          <w:rFonts w:ascii="Garamond" w:eastAsiaTheme="minorHAnsi" w:hAnsi="Garamond"/>
          <w:highlight w:val="yellow"/>
        </w:rPr>
        <w:t>hardwired for sensitivity to status</w:t>
      </w:r>
      <w:r w:rsidRPr="00C04160">
        <w:rPr>
          <w:rStyle w:val="UnderlineChar"/>
          <w:rFonts w:ascii="Garamond" w:eastAsiaTheme="minorHAnsi" w:hAnsi="Garamond"/>
        </w:rPr>
        <w:t xml:space="preserve"> and that relative standing is a powerful and independent motivator of behavior</w:t>
      </w:r>
      <w:r w:rsidRPr="00C04160">
        <w:rPr>
          <w:rFonts w:ascii="Garamond" w:hAnsi="Garamond"/>
          <w:sz w:val="14"/>
        </w:rPr>
        <w:t>.</w:t>
      </w:r>
      <w:r w:rsidRPr="00C04160">
        <w:rPr>
          <w:rFonts w:ascii="Garamond" w:hAnsi="Garamond"/>
          <w:sz w:val="14"/>
          <w:vertAlign w:val="superscript"/>
        </w:rPr>
        <w:t>5</w:t>
      </w:r>
      <w:r w:rsidRPr="00C04160">
        <w:rPr>
          <w:rFonts w:ascii="Garamond" w:hAnsi="Garamond"/>
          <w:sz w:val="14"/>
        </w:rPr>
        <w:t xml:space="preserve"> </w:t>
      </w:r>
      <w:r w:rsidRPr="00C04160">
        <w:rPr>
          <w:rFonts w:ascii="Garamond" w:hAnsi="Garamond"/>
          <w:bCs/>
          <w:sz w:val="14"/>
        </w:rPr>
        <w:t>[End Page 29]</w:t>
      </w:r>
      <w:r w:rsidRPr="00C04160">
        <w:rPr>
          <w:rFonts w:ascii="Garamond" w:hAnsi="Garamond"/>
          <w:sz w:val="14"/>
        </w:rPr>
        <w:t xml:space="preserve"> </w:t>
      </w:r>
    </w:p>
    <w:p w14:paraId="60291135" w14:textId="77777777" w:rsidR="00787363" w:rsidRPr="00C04160" w:rsidRDefault="00787363" w:rsidP="00787363">
      <w:pPr>
        <w:pStyle w:val="NormalWeb"/>
        <w:rPr>
          <w:rStyle w:val="UnderlineChar"/>
          <w:rFonts w:ascii="Garamond" w:eastAsiaTheme="minorHAnsi" w:hAnsi="Garamond"/>
        </w:rPr>
      </w:pPr>
      <w:r w:rsidRPr="00C04160">
        <w:rPr>
          <w:rFonts w:ascii="Garamond" w:hAnsi="Garamond"/>
          <w:sz w:val="14"/>
        </w:rPr>
        <w:t xml:space="preserve">Second, I question the dominant view that status quo evaluations are relatively independent of the distribution of capabilities. If the status of states depends in some measure on their relative capabilities, and if states derive utility from status, then different distributions of capabilities may affect levels of satisfaction, just as different income distributions may affect levels of status competition in domestic settings. </w:t>
      </w:r>
      <w:r w:rsidRPr="00C04160">
        <w:rPr>
          <w:rFonts w:ascii="Garamond" w:hAnsi="Garamond"/>
          <w:sz w:val="14"/>
          <w:vertAlign w:val="superscript"/>
        </w:rPr>
        <w:t>6</w:t>
      </w:r>
      <w:r w:rsidRPr="00C04160">
        <w:rPr>
          <w:rFonts w:ascii="Garamond" w:hAnsi="Garamond"/>
          <w:sz w:val="14"/>
        </w:rPr>
        <w:t xml:space="preserve"> Building on research in psychology and sociology, I argue that </w:t>
      </w:r>
      <w:r w:rsidRPr="00C04160">
        <w:rPr>
          <w:rStyle w:val="UnderlineChar"/>
          <w:rFonts w:ascii="Garamond" w:eastAsiaTheme="minorHAnsi" w:hAnsi="Garamond"/>
        </w:rPr>
        <w:t>even capabilities distributions among major powers foster ambiguous status hierarchies, which generate more dissatisfaction and clashes over the status quo</w:t>
      </w:r>
      <w:r w:rsidRPr="00C04160">
        <w:rPr>
          <w:rFonts w:ascii="Garamond" w:hAnsi="Garamond"/>
          <w:sz w:val="14"/>
        </w:rPr>
        <w:t xml:space="preserve">. And </w:t>
      </w:r>
      <w:r w:rsidRPr="00C04160">
        <w:rPr>
          <w:rStyle w:val="UnderlineChar"/>
          <w:rFonts w:ascii="Garamond" w:eastAsiaTheme="minorHAnsi" w:hAnsi="Garamond"/>
          <w:highlight w:val="yellow"/>
        </w:rPr>
        <w:t>the more stratified</w:t>
      </w:r>
      <w:r w:rsidRPr="00C04160">
        <w:rPr>
          <w:rStyle w:val="UnderlineChar"/>
          <w:rFonts w:ascii="Garamond" w:eastAsiaTheme="minorHAnsi" w:hAnsi="Garamond"/>
        </w:rPr>
        <w:t xml:space="preserve"> the </w:t>
      </w:r>
      <w:r w:rsidRPr="00C04160">
        <w:rPr>
          <w:rStyle w:val="UnderlineChar"/>
          <w:rFonts w:ascii="Garamond" w:eastAsiaTheme="minorHAnsi" w:hAnsi="Garamond"/>
          <w:highlight w:val="yellow"/>
        </w:rPr>
        <w:t>distribution</w:t>
      </w:r>
      <w:r w:rsidRPr="00C04160">
        <w:rPr>
          <w:rStyle w:val="UnderlineChar"/>
          <w:rFonts w:ascii="Garamond" w:eastAsiaTheme="minorHAnsi" w:hAnsi="Garamond"/>
        </w:rPr>
        <w:t xml:space="preserve"> of capabilities, </w:t>
      </w:r>
      <w:r w:rsidRPr="00C04160">
        <w:rPr>
          <w:rStyle w:val="UnderlineChar"/>
          <w:rFonts w:ascii="Garamond" w:eastAsiaTheme="minorHAnsi" w:hAnsi="Garamond"/>
          <w:highlight w:val="yellow"/>
        </w:rPr>
        <w:t>the less likely</w:t>
      </w:r>
      <w:r w:rsidRPr="00C04160">
        <w:rPr>
          <w:rStyle w:val="UnderlineChar"/>
          <w:rFonts w:ascii="Garamond" w:eastAsiaTheme="minorHAnsi" w:hAnsi="Garamond"/>
        </w:rPr>
        <w:t xml:space="preserve"> such status </w:t>
      </w:r>
      <w:r w:rsidRPr="00C04160">
        <w:rPr>
          <w:rStyle w:val="UnderlineChar"/>
          <w:rFonts w:ascii="Garamond" w:eastAsiaTheme="minorHAnsi" w:hAnsi="Garamond"/>
          <w:highlight w:val="yellow"/>
        </w:rPr>
        <w:t>competition is.</w:t>
      </w:r>
      <w:r w:rsidRPr="00C04160">
        <w:rPr>
          <w:rStyle w:val="UnderlineChar"/>
          <w:rFonts w:ascii="Garamond" w:eastAsiaTheme="minorHAnsi" w:hAnsi="Garamond"/>
        </w:rPr>
        <w:t xml:space="preserve"> </w:t>
      </w:r>
    </w:p>
    <w:p w14:paraId="22860608" w14:textId="77777777" w:rsidR="00787363" w:rsidRPr="00C04160" w:rsidRDefault="00787363" w:rsidP="00787363">
      <w:pPr>
        <w:pStyle w:val="NormalWeb"/>
        <w:rPr>
          <w:rFonts w:ascii="Garamond" w:hAnsi="Garamond"/>
          <w:sz w:val="14"/>
          <w:vertAlign w:val="superscript"/>
        </w:rPr>
      </w:pPr>
      <w:r w:rsidRPr="00C04160">
        <w:rPr>
          <w:rStyle w:val="UnderlineChar"/>
          <w:rFonts w:ascii="Garamond" w:eastAsiaTheme="minorHAnsi" w:hAnsi="Garamond"/>
          <w:highlight w:val="yellow"/>
        </w:rPr>
        <w:t>Unipolarity</w:t>
      </w:r>
      <w:r w:rsidRPr="00C04160">
        <w:rPr>
          <w:rStyle w:val="UnderlineChar"/>
          <w:rFonts w:ascii="Garamond" w:eastAsiaTheme="minorHAnsi" w:hAnsi="Garamond"/>
        </w:rPr>
        <w:t xml:space="preserve"> thus </w:t>
      </w:r>
      <w:r w:rsidRPr="00C04160">
        <w:rPr>
          <w:rStyle w:val="UnderlineChar"/>
          <w:rFonts w:ascii="Garamond" w:eastAsiaTheme="minorHAnsi" w:hAnsi="Garamond"/>
          <w:highlight w:val="yellow"/>
        </w:rPr>
        <w:t>generates</w:t>
      </w:r>
      <w:r w:rsidRPr="00C04160">
        <w:rPr>
          <w:rStyle w:val="UnderlineChar"/>
          <w:rFonts w:ascii="Garamond" w:eastAsiaTheme="minorHAnsi" w:hAnsi="Garamond"/>
        </w:rPr>
        <w:t xml:space="preserve"> far </w:t>
      </w:r>
      <w:r w:rsidRPr="00C04160">
        <w:rPr>
          <w:rStyle w:val="UnderlineChar"/>
          <w:rFonts w:ascii="Garamond" w:eastAsiaTheme="minorHAnsi" w:hAnsi="Garamond"/>
          <w:highlight w:val="yellow"/>
        </w:rPr>
        <w:t>fewer incentives</w:t>
      </w:r>
      <w:r w:rsidRPr="00C04160">
        <w:rPr>
          <w:rStyle w:val="UnderlineChar"/>
          <w:rFonts w:ascii="Garamond" w:eastAsiaTheme="minorHAnsi" w:hAnsi="Garamond"/>
        </w:rPr>
        <w:t xml:space="preserve"> than either bipolarity or multipolarity </w:t>
      </w:r>
      <w:r w:rsidRPr="00C04160">
        <w:rPr>
          <w:rStyle w:val="UnderlineChar"/>
          <w:rFonts w:ascii="Garamond" w:eastAsiaTheme="minorHAnsi" w:hAnsi="Garamond"/>
          <w:highlight w:val="yellow"/>
        </w:rPr>
        <w:t xml:space="preserve">for </w:t>
      </w:r>
      <w:r w:rsidRPr="00C04160">
        <w:rPr>
          <w:rStyle w:val="UnderlineChar"/>
          <w:rFonts w:ascii="Garamond" w:eastAsiaTheme="minorHAnsi" w:hAnsi="Garamond"/>
        </w:rPr>
        <w:t xml:space="preserve">direct great power positional </w:t>
      </w:r>
      <w:r w:rsidRPr="00C04160">
        <w:rPr>
          <w:rStyle w:val="UnderlineChar"/>
          <w:rFonts w:ascii="Garamond" w:eastAsiaTheme="minorHAnsi" w:hAnsi="Garamond"/>
          <w:highlight w:val="yellow"/>
        </w:rPr>
        <w:t>competition over status</w:t>
      </w:r>
      <w:r w:rsidRPr="00C04160">
        <w:rPr>
          <w:rFonts w:ascii="Garamond" w:hAnsi="Garamond"/>
          <w:sz w:val="14"/>
        </w:rPr>
        <w:t xml:space="preserve">. </w:t>
      </w:r>
      <w:r w:rsidRPr="00C04160">
        <w:rPr>
          <w:rStyle w:val="UnderlineChar"/>
          <w:rFonts w:ascii="Garamond" w:eastAsiaTheme="minorHAnsi" w:hAnsi="Garamond"/>
          <w:highlight w:val="yellow"/>
        </w:rPr>
        <w:t>Elites</w:t>
      </w:r>
      <w:r w:rsidRPr="00C04160">
        <w:rPr>
          <w:rStyle w:val="UnderlineChar"/>
          <w:rFonts w:ascii="Garamond" w:eastAsiaTheme="minorHAnsi" w:hAnsi="Garamond"/>
        </w:rPr>
        <w:t xml:space="preserve"> in the other major powers continue to </w:t>
      </w:r>
      <w:r w:rsidRPr="00C04160">
        <w:rPr>
          <w:rStyle w:val="UnderlineChar"/>
          <w:rFonts w:ascii="Garamond" w:eastAsiaTheme="minorHAnsi" w:hAnsi="Garamond"/>
          <w:highlight w:val="yellow"/>
        </w:rPr>
        <w:t xml:space="preserve">prefer higher status, but in a unipolar system they face comparatively weak incentives to translate that </w:t>
      </w:r>
      <w:r w:rsidRPr="00C04160">
        <w:rPr>
          <w:rStyle w:val="UnderlineChar"/>
          <w:rFonts w:ascii="Garamond" w:eastAsiaTheme="minorHAnsi" w:hAnsi="Garamond"/>
        </w:rPr>
        <w:t xml:space="preserve">preference </w:t>
      </w:r>
      <w:r w:rsidRPr="00C04160">
        <w:rPr>
          <w:rStyle w:val="UnderlineChar"/>
          <w:rFonts w:ascii="Garamond" w:eastAsiaTheme="minorHAnsi" w:hAnsi="Garamond"/>
          <w:highlight w:val="yellow"/>
        </w:rPr>
        <w:t>into costly action</w:t>
      </w:r>
      <w:r w:rsidRPr="00C04160">
        <w:rPr>
          <w:rFonts w:ascii="Garamond" w:hAnsi="Garamond"/>
          <w:sz w:val="14"/>
        </w:rPr>
        <w:t xml:space="preserve">. </w:t>
      </w:r>
      <w:r w:rsidRPr="00C04160">
        <w:rPr>
          <w:rStyle w:val="UnderlineChar"/>
          <w:rFonts w:ascii="Garamond" w:eastAsiaTheme="minorHAnsi" w:hAnsi="Garamond"/>
        </w:rPr>
        <w:t>And the absence of such incentives matters because social status is a positional good—something whose value depends on how much one has in relation to others</w:t>
      </w:r>
      <w:r w:rsidRPr="00C04160">
        <w:rPr>
          <w:rFonts w:ascii="Garamond" w:hAnsi="Garamond"/>
          <w:sz w:val="14"/>
        </w:rPr>
        <w:t>.</w:t>
      </w:r>
      <w:r w:rsidRPr="00C04160">
        <w:rPr>
          <w:rFonts w:ascii="Garamond" w:hAnsi="Garamond"/>
          <w:sz w:val="14"/>
          <w:vertAlign w:val="superscript"/>
        </w:rPr>
        <w:t>7</w:t>
      </w:r>
      <w:r w:rsidRPr="00C04160">
        <w:rPr>
          <w:rFonts w:ascii="Garamond" w:hAnsi="Garamond"/>
          <w:sz w:val="14"/>
        </w:rPr>
        <w:t xml:space="preserve"> “</w:t>
      </w:r>
      <w:r w:rsidRPr="00C04160">
        <w:rPr>
          <w:rStyle w:val="UnderlineChar"/>
          <w:rFonts w:ascii="Garamond" w:eastAsiaTheme="minorHAnsi" w:hAnsi="Garamond"/>
        </w:rPr>
        <w:t>If everyone has high status</w:t>
      </w:r>
      <w:r w:rsidRPr="00C04160">
        <w:rPr>
          <w:rFonts w:ascii="Garamond" w:hAnsi="Garamond"/>
          <w:sz w:val="14"/>
        </w:rPr>
        <w:t>,” Randall Schweller notes, “</w:t>
      </w:r>
      <w:r w:rsidRPr="00C04160">
        <w:rPr>
          <w:rStyle w:val="UnderlineChar"/>
          <w:rFonts w:ascii="Garamond" w:eastAsiaTheme="minorHAnsi" w:hAnsi="Garamond"/>
        </w:rPr>
        <w:t>no one does</w:t>
      </w:r>
      <w:r w:rsidRPr="00C04160">
        <w:rPr>
          <w:rFonts w:ascii="Garamond" w:hAnsi="Garamond"/>
          <w:sz w:val="14"/>
        </w:rPr>
        <w:t>.”</w:t>
      </w:r>
      <w:r w:rsidRPr="00C04160">
        <w:rPr>
          <w:rFonts w:ascii="Garamond" w:hAnsi="Garamond"/>
          <w:sz w:val="14"/>
          <w:vertAlign w:val="superscript"/>
        </w:rPr>
        <w:t>8</w:t>
      </w:r>
      <w:r w:rsidRPr="00C04160">
        <w:rPr>
          <w:rFonts w:ascii="Garamond" w:hAnsi="Garamond"/>
          <w:sz w:val="14"/>
        </w:rPr>
        <w:t xml:space="preserve"> While one actor might increase its status, all cannot simultaneously do so. </w:t>
      </w:r>
      <w:r w:rsidRPr="00C04160">
        <w:rPr>
          <w:rStyle w:val="UnderlineChar"/>
          <w:rFonts w:ascii="Garamond" w:eastAsiaTheme="minorHAnsi" w:hAnsi="Garamond"/>
        </w:rPr>
        <w:t xml:space="preserve">High status is thus inherently scarce, and </w:t>
      </w:r>
      <w:r w:rsidRPr="00C04160">
        <w:rPr>
          <w:rStyle w:val="UnderlineChar"/>
          <w:rFonts w:ascii="Garamond" w:eastAsiaTheme="minorHAnsi" w:hAnsi="Garamond"/>
          <w:highlight w:val="yellow"/>
        </w:rPr>
        <w:t>competitions for status tend to be zero sum</w:t>
      </w:r>
      <w:r w:rsidRPr="00C04160">
        <w:rPr>
          <w:rFonts w:ascii="Garamond" w:hAnsi="Garamond"/>
          <w:sz w:val="14"/>
          <w:highlight w:val="yellow"/>
        </w:rPr>
        <w:t>.</w:t>
      </w:r>
      <w:r w:rsidRPr="00C04160">
        <w:rPr>
          <w:rFonts w:ascii="Garamond" w:hAnsi="Garamond"/>
          <w:sz w:val="14"/>
          <w:highlight w:val="yellow"/>
          <w:vertAlign w:val="superscript"/>
        </w:rPr>
        <w:t>9</w:t>
      </w:r>
    </w:p>
    <w:p w14:paraId="747F222C" w14:textId="2871E257" w:rsidR="008125FF" w:rsidRPr="00C7794F" w:rsidRDefault="008125FF" w:rsidP="008125FF">
      <w:pPr>
        <w:pStyle w:val="Heading4"/>
        <w:rPr>
          <w:rFonts w:cs="Calibri"/>
        </w:rPr>
      </w:pPr>
      <w:r w:rsidRPr="00C7794F">
        <w:rPr>
          <w:rFonts w:cs="Calibri"/>
        </w:rPr>
        <w:t>China</w:t>
      </w:r>
      <w:r>
        <w:rPr>
          <w:rFonts w:cs="Calibri"/>
        </w:rPr>
        <w:t xml:space="preserve"> </w:t>
      </w:r>
      <w:r>
        <w:rPr>
          <w:rFonts w:cs="Calibri"/>
          <w:u w:val="single"/>
        </w:rPr>
        <w:t>long-term</w:t>
      </w:r>
      <w:r w:rsidRPr="00C7794F">
        <w:rPr>
          <w:rFonts w:cs="Calibri"/>
        </w:rPr>
        <w:t xml:space="preserve"> </w:t>
      </w:r>
      <w:r w:rsidRPr="00C7794F">
        <w:rPr>
          <w:rFonts w:cs="Calibri"/>
          <w:u w:val="single"/>
        </w:rPr>
        <w:t>can’t</w:t>
      </w:r>
      <w:r w:rsidRPr="00C7794F">
        <w:rPr>
          <w:rFonts w:cs="Calibri"/>
        </w:rPr>
        <w:t xml:space="preserve"> become a hegemon because of </w:t>
      </w:r>
      <w:r w:rsidRPr="00C7794F">
        <w:rPr>
          <w:rFonts w:cs="Calibri"/>
          <w:u w:val="single"/>
        </w:rPr>
        <w:t>slow growth</w:t>
      </w:r>
      <w:r w:rsidRPr="00C7794F">
        <w:rPr>
          <w:rFonts w:cs="Calibri"/>
        </w:rPr>
        <w:t xml:space="preserve"> and </w:t>
      </w:r>
      <w:r w:rsidRPr="00C7794F">
        <w:rPr>
          <w:rFonts w:cs="Calibri"/>
          <w:u w:val="single"/>
        </w:rPr>
        <w:t>international constraints</w:t>
      </w:r>
      <w:r w:rsidRPr="00C7794F">
        <w:rPr>
          <w:rFonts w:cs="Calibri"/>
        </w:rPr>
        <w:t xml:space="preserve">- BUT </w:t>
      </w:r>
      <w:r w:rsidRPr="00C7794F">
        <w:rPr>
          <w:rFonts w:cs="Calibri"/>
          <w:u w:val="single"/>
        </w:rPr>
        <w:t>short-term</w:t>
      </w:r>
      <w:r w:rsidRPr="00C7794F">
        <w:rPr>
          <w:rFonts w:cs="Calibri"/>
        </w:rPr>
        <w:t xml:space="preserve"> lunges for power trigger </w:t>
      </w:r>
      <w:r w:rsidRPr="00C7794F">
        <w:rPr>
          <w:rFonts w:cs="Calibri"/>
          <w:u w:val="single"/>
        </w:rPr>
        <w:t>immediate war</w:t>
      </w:r>
      <w:r w:rsidRPr="00C7794F">
        <w:rPr>
          <w:rFonts w:cs="Calibri"/>
        </w:rPr>
        <w:t xml:space="preserve">  </w:t>
      </w:r>
      <w:r>
        <w:rPr>
          <w:rFonts w:cs="Calibri"/>
        </w:rPr>
        <w:t>. ONLY deterrence solves</w:t>
      </w:r>
    </w:p>
    <w:p w14:paraId="4C4EE24D" w14:textId="77777777" w:rsidR="008125FF" w:rsidRPr="00C7794F" w:rsidRDefault="008125FF" w:rsidP="008125FF">
      <w:pPr>
        <w:rPr>
          <w:rFonts w:cs="Calibri"/>
        </w:rPr>
      </w:pPr>
      <w:r w:rsidRPr="00C7794F">
        <w:rPr>
          <w:rStyle w:val="Style13ptBold"/>
          <w:rFonts w:cs="Calibri"/>
        </w:rPr>
        <w:t>Beckley and Brands 12-17</w:t>
      </w:r>
      <w:r w:rsidRPr="00C7794F">
        <w:rPr>
          <w:rFonts w:cs="Calibri"/>
        </w:rPr>
        <w:t xml:space="preserve"> -- Associate Professor of Political Science at Tufts University and Jeane Kirkpatrick Visiting Scholar at the American Enterprise Institute</w:t>
      </w:r>
    </w:p>
    <w:p w14:paraId="094C889B" w14:textId="77777777" w:rsidR="008125FF" w:rsidRPr="00C7794F" w:rsidRDefault="008125FF" w:rsidP="008125FF">
      <w:pPr>
        <w:rPr>
          <w:rFonts w:cs="Calibri"/>
        </w:rPr>
      </w:pPr>
      <w:r w:rsidRPr="00C7794F">
        <w:rPr>
          <w:rFonts w:cs="Calibri"/>
        </w:rPr>
        <w:t>[Michael, and Hal Brands, Henry A. Kissinger Distinguished Professor of Global Affairs at the Johns Hopkins University School of Advanced International Studies and a Resident Scholar at the American Enterprise Institute, "Competition With China Could Be Short and Sharp," Foreign Affairs, 12-17-20, https://www.foreignaffairs.com/articles/united-states/2020-12-17/competition-china-could-be-short-and-sharp, accessed 12-20-20]</w:t>
      </w:r>
    </w:p>
    <w:p w14:paraId="5821539C" w14:textId="77777777" w:rsidR="008125FF" w:rsidRPr="00C7794F" w:rsidRDefault="008125FF" w:rsidP="008125FF">
      <w:pPr>
        <w:rPr>
          <w:rFonts w:cs="Calibri"/>
        </w:rPr>
      </w:pPr>
    </w:p>
    <w:p w14:paraId="11917572" w14:textId="6E23A350" w:rsidR="008125FF" w:rsidRDefault="008125FF" w:rsidP="008125FF">
      <w:pPr>
        <w:rPr>
          <w:rFonts w:cs="Calibri"/>
          <w:sz w:val="14"/>
        </w:rPr>
      </w:pPr>
      <w:r w:rsidRPr="00C7794F">
        <w:rPr>
          <w:rFonts w:cs="Calibri"/>
          <w:sz w:val="14"/>
        </w:rPr>
        <w:t xml:space="preserve">In foreign policy circles, it has become conventional wisdom that </w:t>
      </w:r>
      <w:r w:rsidRPr="00C7794F">
        <w:rPr>
          <w:rStyle w:val="StyleUnderline"/>
          <w:rFonts w:cs="Calibri"/>
        </w:rPr>
        <w:t>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and China are running a “</w:t>
      </w:r>
      <w:r w:rsidRPr="00C7794F">
        <w:rPr>
          <w:rStyle w:val="Emphasis"/>
          <w:rFonts w:cs="Calibri"/>
        </w:rPr>
        <w:t>superpower marathon</w:t>
      </w:r>
      <w:r w:rsidRPr="00C7794F">
        <w:rPr>
          <w:rStyle w:val="StyleUnderline"/>
          <w:rFonts w:cs="Calibri"/>
        </w:rPr>
        <w:t>”</w:t>
      </w:r>
      <w:r w:rsidRPr="00C7794F">
        <w:rPr>
          <w:rFonts w:cs="Calibri"/>
          <w:sz w:val="14"/>
        </w:rPr>
        <w:t xml:space="preserve"> that may last a century. But </w:t>
      </w:r>
      <w:r w:rsidRPr="00C7794F">
        <w:rPr>
          <w:rStyle w:val="StyleUnderline"/>
          <w:rFonts w:cs="Calibri"/>
          <w:highlight w:val="yellow"/>
        </w:rPr>
        <w:t xml:space="preserve">the </w:t>
      </w:r>
      <w:r w:rsidRPr="00C7794F">
        <w:rPr>
          <w:rStyle w:val="Emphasis"/>
          <w:rFonts w:cs="Calibri"/>
          <w:highlight w:val="yellow"/>
        </w:rPr>
        <w:t>sharpest phase</w:t>
      </w:r>
      <w:r w:rsidRPr="00C7794F">
        <w:rPr>
          <w:rStyle w:val="StyleUnderline"/>
          <w:rFonts w:cs="Calibri"/>
          <w:highlight w:val="yellow"/>
        </w:rPr>
        <w:t xml:space="preserve"> of</w:t>
      </w:r>
      <w:r w:rsidRPr="00C7794F">
        <w:rPr>
          <w:rStyle w:val="StyleUnderline"/>
          <w:rFonts w:cs="Calibri"/>
        </w:rPr>
        <w:t xml:space="preserve"> that </w:t>
      </w:r>
      <w:r w:rsidRPr="00C7794F">
        <w:rPr>
          <w:rStyle w:val="Emphasis"/>
          <w:rFonts w:cs="Calibri"/>
          <w:highlight w:val="yellow"/>
        </w:rPr>
        <w:t>competition</w:t>
      </w:r>
      <w:r w:rsidRPr="00C7794F">
        <w:rPr>
          <w:rStyle w:val="StyleUnderline"/>
          <w:rFonts w:cs="Calibri"/>
        </w:rPr>
        <w:t xml:space="preserve"> will be a decadelong sprint. The Sino-American contest for supremacy </w:t>
      </w:r>
      <w:r w:rsidRPr="00C7794F">
        <w:rPr>
          <w:rStyle w:val="Emphasis"/>
          <w:rFonts w:cs="Calibri"/>
        </w:rPr>
        <w:t>won’t be settled anytime soon</w:t>
      </w:r>
      <w:r w:rsidRPr="00C7794F">
        <w:rPr>
          <w:rFonts w:cs="Calibri"/>
          <w:sz w:val="14"/>
        </w:rPr>
        <w:t xml:space="preserve">. Yet history and China’s recent trajectory suggest that </w:t>
      </w:r>
      <w:r w:rsidRPr="00C7794F">
        <w:rPr>
          <w:rStyle w:val="StyleUnderline"/>
          <w:rFonts w:cs="Calibri"/>
        </w:rPr>
        <w:t xml:space="preserve">the </w:t>
      </w:r>
      <w:r w:rsidRPr="00C7794F">
        <w:rPr>
          <w:rStyle w:val="Emphasis"/>
          <w:rFonts w:cs="Calibri"/>
        </w:rPr>
        <w:t>moment of maximum danger</w:t>
      </w:r>
      <w:r w:rsidRPr="00C7794F">
        <w:rPr>
          <w:rStyle w:val="StyleUnderline"/>
          <w:rFonts w:cs="Calibri"/>
        </w:rPr>
        <w:t xml:space="preserve"> </w:t>
      </w:r>
      <w:r w:rsidRPr="00C7794F">
        <w:rPr>
          <w:rStyle w:val="StyleUnderline"/>
          <w:rFonts w:cs="Calibri"/>
          <w:highlight w:val="yellow"/>
        </w:rPr>
        <w:t>is</w:t>
      </w:r>
      <w:r w:rsidRPr="00C7794F">
        <w:rPr>
          <w:rStyle w:val="StyleUnderline"/>
          <w:rFonts w:cs="Calibri"/>
        </w:rPr>
        <w:t xml:space="preserve"> </w:t>
      </w:r>
      <w:r w:rsidRPr="00C7794F">
        <w:rPr>
          <w:rStyle w:val="Emphasis"/>
          <w:rFonts w:cs="Calibri"/>
        </w:rPr>
        <w:t xml:space="preserve">just </w:t>
      </w:r>
      <w:r w:rsidRPr="00C7794F">
        <w:rPr>
          <w:rStyle w:val="Emphasis"/>
          <w:rFonts w:cs="Calibri"/>
          <w:highlight w:val="yellow"/>
        </w:rPr>
        <w:t>a few years away</w:t>
      </w:r>
      <w:r w:rsidRPr="00C7794F">
        <w:rPr>
          <w:rFonts w:cs="Calibri"/>
          <w:sz w:val="14"/>
        </w:rPr>
        <w:t xml:space="preserve">. </w:t>
      </w:r>
      <w:r w:rsidRPr="00C7794F">
        <w:rPr>
          <w:rStyle w:val="StyleUnderline"/>
          <w:rFonts w:cs="Calibri"/>
          <w:highlight w:val="yellow"/>
        </w:rPr>
        <w:t>China has entered a</w:t>
      </w:r>
      <w:r w:rsidRPr="00C7794F">
        <w:rPr>
          <w:rStyle w:val="StyleUnderline"/>
          <w:rFonts w:cs="Calibri"/>
        </w:rPr>
        <w:t xml:space="preserve"> </w:t>
      </w:r>
      <w:r w:rsidRPr="00C7794F">
        <w:rPr>
          <w:rStyle w:val="Emphasis"/>
          <w:rFonts w:cs="Calibri"/>
        </w:rPr>
        <w:t xml:space="preserve">particularly </w:t>
      </w:r>
      <w:r w:rsidRPr="00C7794F">
        <w:rPr>
          <w:rStyle w:val="Emphasis"/>
          <w:rFonts w:cs="Calibri"/>
          <w:highlight w:val="yellow"/>
        </w:rPr>
        <w:t>perilous period</w:t>
      </w:r>
      <w:r w:rsidRPr="00C7794F">
        <w:rPr>
          <w:rStyle w:val="StyleUnderline"/>
          <w:rFonts w:cs="Calibri"/>
        </w:rPr>
        <w:t xml:space="preserve"> as a </w:t>
      </w:r>
      <w:r w:rsidRPr="00C7794F">
        <w:rPr>
          <w:rStyle w:val="Emphasis"/>
          <w:rFonts w:cs="Calibri"/>
        </w:rPr>
        <w:t>rising power</w:t>
      </w:r>
      <w:r w:rsidRPr="00C7794F">
        <w:rPr>
          <w:rStyle w:val="StyleUnderline"/>
          <w:rFonts w:cs="Calibri"/>
        </w:rPr>
        <w:t xml:space="preserve">: it has gained the capability to </w:t>
      </w:r>
      <w:r w:rsidRPr="00C7794F">
        <w:rPr>
          <w:rStyle w:val="Emphasis"/>
          <w:rFonts w:cs="Calibri"/>
        </w:rPr>
        <w:t>disrupt the existing order</w:t>
      </w:r>
      <w:r w:rsidRPr="00C7794F">
        <w:rPr>
          <w:rStyle w:val="StyleUnderline"/>
          <w:rFonts w:cs="Calibri"/>
        </w:rPr>
        <w:t xml:space="preserve">, but </w:t>
      </w:r>
      <w:r w:rsidRPr="00C7794F">
        <w:rPr>
          <w:rStyle w:val="Emphasis"/>
          <w:rFonts w:cs="Calibri"/>
          <w:highlight w:val="yellow"/>
        </w:rPr>
        <w:t>its window to act may be narrowing</w:t>
      </w:r>
      <w:r w:rsidRPr="00C7794F">
        <w:rPr>
          <w:rFonts w:cs="Calibri"/>
          <w:sz w:val="14"/>
        </w:rPr>
        <w:t xml:space="preserve">. The balance of power has been shifting in Beijing’s favor in important areas of U.S.-Chinese competition, such as the Taiwan Strait and the struggle over global telecommunications networks. </w:t>
      </w:r>
      <w:r w:rsidRPr="00C7794F">
        <w:rPr>
          <w:rStyle w:val="StyleUnderline"/>
          <w:rFonts w:cs="Calibri"/>
        </w:rPr>
        <w:t xml:space="preserve">Yet </w:t>
      </w:r>
      <w:r w:rsidRPr="00C7794F">
        <w:rPr>
          <w:rStyle w:val="StyleUnderline"/>
          <w:rFonts w:cs="Calibri"/>
          <w:highlight w:val="yellow"/>
        </w:rPr>
        <w:t>China is</w:t>
      </w:r>
      <w:r w:rsidRPr="00C7794F">
        <w:rPr>
          <w:rStyle w:val="StyleUnderline"/>
          <w:rFonts w:cs="Calibri"/>
        </w:rPr>
        <w:t xml:space="preserve"> also </w:t>
      </w:r>
      <w:r w:rsidRPr="00C7794F">
        <w:rPr>
          <w:rStyle w:val="Emphasis"/>
          <w:rFonts w:cs="Calibri"/>
          <w:highlight w:val="yellow"/>
        </w:rPr>
        <w:t>facing</w:t>
      </w:r>
      <w:r w:rsidRPr="00C7794F">
        <w:rPr>
          <w:rStyle w:val="Emphasis"/>
          <w:rFonts w:cs="Calibri"/>
        </w:rPr>
        <w:t xml:space="preserve"> a pronounced economic </w:t>
      </w:r>
      <w:r w:rsidRPr="00C7794F">
        <w:rPr>
          <w:rStyle w:val="Emphasis"/>
          <w:rFonts w:cs="Calibri"/>
          <w:highlight w:val="yellow"/>
        </w:rPr>
        <w:t>slowdown</w:t>
      </w:r>
      <w:r w:rsidRPr="00C7794F">
        <w:rPr>
          <w:rStyle w:val="StyleUnderline"/>
          <w:rFonts w:cs="Calibri"/>
          <w:highlight w:val="yellow"/>
        </w:rPr>
        <w:t xml:space="preserve"> and</w:t>
      </w:r>
      <w:r w:rsidRPr="00C7794F">
        <w:rPr>
          <w:rStyle w:val="StyleUnderline"/>
          <w:rFonts w:cs="Calibri"/>
        </w:rPr>
        <w:t xml:space="preserve"> a </w:t>
      </w:r>
      <w:r w:rsidRPr="00C7794F">
        <w:rPr>
          <w:rStyle w:val="Emphasis"/>
          <w:rFonts w:cs="Calibri"/>
        </w:rPr>
        <w:t xml:space="preserve">growing </w:t>
      </w:r>
      <w:r w:rsidRPr="00C7794F">
        <w:rPr>
          <w:rStyle w:val="Emphasis"/>
          <w:rFonts w:cs="Calibri"/>
          <w:highlight w:val="yellow"/>
        </w:rPr>
        <w:t>international backlash</w:t>
      </w:r>
      <w:r w:rsidRPr="00C7794F">
        <w:rPr>
          <w:rStyle w:val="StyleUnderline"/>
          <w:rFonts w:cs="Calibri"/>
        </w:rPr>
        <w:t>.</w:t>
      </w:r>
      <w:r w:rsidRPr="00C7794F">
        <w:rPr>
          <w:rFonts w:cs="Calibri"/>
          <w:u w:val="single"/>
        </w:rPr>
        <w:t xml:space="preserve"> </w:t>
      </w:r>
      <w:r w:rsidRPr="00C7794F">
        <w:rPr>
          <w:rFonts w:cs="Calibri"/>
          <w:sz w:val="14"/>
        </w:rPr>
        <w:t xml:space="preserve">The good news for the United States is that </w:t>
      </w:r>
      <w:r w:rsidRPr="00C7794F">
        <w:rPr>
          <w:rStyle w:val="StyleUnderline"/>
          <w:rFonts w:cs="Calibri"/>
        </w:rPr>
        <w:t>over the long term, competition with China may prove more manageable than many pessimists believe</w:t>
      </w:r>
      <w:r w:rsidRPr="00C7794F">
        <w:rPr>
          <w:rFonts w:cs="Calibri"/>
          <w:sz w:val="14"/>
        </w:rPr>
        <w:t xml:space="preserve">. Americans may one day look back on China the way they now view the Soviet Union—as a dangerous rival whose evident strengths concealed stagnation and vulnerability. </w:t>
      </w:r>
      <w:r w:rsidRPr="00C7794F">
        <w:rPr>
          <w:rStyle w:val="StyleUnderline"/>
          <w:rFonts w:cs="Calibri"/>
        </w:rPr>
        <w:t xml:space="preserve">The bad news is that over the </w:t>
      </w:r>
      <w:r w:rsidRPr="00C7794F">
        <w:rPr>
          <w:rStyle w:val="Emphasis"/>
          <w:rFonts w:cs="Calibri"/>
        </w:rPr>
        <w:t>next five to ten years</w:t>
      </w:r>
      <w:r w:rsidRPr="00C7794F">
        <w:rPr>
          <w:rStyle w:val="StyleUnderline"/>
          <w:rFonts w:cs="Calibri"/>
        </w:rPr>
        <w:t xml:space="preserve">, the pace of Sino-American rivalry will be </w:t>
      </w:r>
      <w:r w:rsidRPr="00C7794F">
        <w:rPr>
          <w:rStyle w:val="Emphasis"/>
          <w:rFonts w:cs="Calibri"/>
        </w:rPr>
        <w:t>torrid</w:t>
      </w:r>
      <w:r w:rsidRPr="00C7794F">
        <w:rPr>
          <w:rStyle w:val="StyleUnderline"/>
          <w:rFonts w:cs="Calibri"/>
        </w:rPr>
        <w:t xml:space="preserve">, and </w:t>
      </w:r>
      <w:r w:rsidRPr="00C7794F">
        <w:rPr>
          <w:rStyle w:val="StyleUnderline"/>
          <w:rFonts w:cs="Calibri"/>
          <w:highlight w:val="yellow"/>
        </w:rPr>
        <w:t xml:space="preserve">the </w:t>
      </w:r>
      <w:r w:rsidRPr="00C7794F">
        <w:rPr>
          <w:rStyle w:val="Emphasis"/>
          <w:rFonts w:cs="Calibri"/>
          <w:highlight w:val="yellow"/>
        </w:rPr>
        <w:t>prospect of war frighteningly real</w:t>
      </w:r>
      <w:r w:rsidRPr="00C7794F">
        <w:rPr>
          <w:rStyle w:val="StyleUnderline"/>
          <w:rFonts w:cs="Calibri"/>
          <w:highlight w:val="yellow"/>
        </w:rPr>
        <w:t>, as Beijing</w:t>
      </w:r>
      <w:r w:rsidRPr="00C7794F">
        <w:rPr>
          <w:rStyle w:val="StyleUnderline"/>
          <w:rFonts w:cs="Calibri"/>
        </w:rPr>
        <w:t xml:space="preserve"> becomes tempted to </w:t>
      </w:r>
      <w:r w:rsidRPr="00C7794F">
        <w:rPr>
          <w:rStyle w:val="Emphasis"/>
          <w:rFonts w:cs="Calibri"/>
          <w:highlight w:val="yellow"/>
        </w:rPr>
        <w:t>lunge for geopolitical gain</w:t>
      </w:r>
      <w:r w:rsidRPr="00C7794F">
        <w:rPr>
          <w:rFonts w:cs="Calibri"/>
          <w:sz w:val="14"/>
        </w:rPr>
        <w:t xml:space="preserve">. The United States still needs a long-term strategy for protracted competition. But first it needs a near-term strategy for navigating the danger zone. RED FLAGS Much debate on Washington’s China policy focuses on the dangers China will pose as a peer competitor later this century. Yet </w:t>
      </w:r>
      <w:r w:rsidRPr="00C7794F">
        <w:rPr>
          <w:rStyle w:val="StyleUnderline"/>
          <w:rFonts w:cs="Calibri"/>
        </w:rPr>
        <w:t>the U</w:t>
      </w:r>
      <w:r w:rsidRPr="00C7794F">
        <w:rPr>
          <w:rFonts w:cs="Calibri"/>
          <w:sz w:val="14"/>
        </w:rPr>
        <w:t xml:space="preserve">nited </w:t>
      </w:r>
      <w:r w:rsidRPr="00C7794F">
        <w:rPr>
          <w:rStyle w:val="StyleUnderline"/>
          <w:rFonts w:cs="Calibri"/>
        </w:rPr>
        <w:t>S</w:t>
      </w:r>
      <w:r w:rsidRPr="00C7794F">
        <w:rPr>
          <w:rFonts w:cs="Calibri"/>
          <w:sz w:val="14"/>
        </w:rPr>
        <w:t xml:space="preserve">tates actually </w:t>
      </w:r>
      <w:r w:rsidRPr="00C7794F">
        <w:rPr>
          <w:rStyle w:val="StyleUnderline"/>
          <w:rFonts w:cs="Calibri"/>
        </w:rPr>
        <w:t xml:space="preserve">faces a more </w:t>
      </w:r>
      <w:r w:rsidRPr="00C7794F">
        <w:rPr>
          <w:rStyle w:val="Emphasis"/>
          <w:rFonts w:cs="Calibri"/>
        </w:rPr>
        <w:t>pressing</w:t>
      </w:r>
      <w:r w:rsidRPr="00C7794F">
        <w:rPr>
          <w:rStyle w:val="StyleUnderline"/>
          <w:rFonts w:cs="Calibri"/>
        </w:rPr>
        <w:t xml:space="preserve"> and </w:t>
      </w:r>
      <w:r w:rsidRPr="00C7794F">
        <w:rPr>
          <w:rStyle w:val="Emphasis"/>
          <w:rFonts w:cs="Calibri"/>
        </w:rPr>
        <w:t>volatile threat</w:t>
      </w:r>
      <w:r w:rsidRPr="00C7794F">
        <w:rPr>
          <w:rFonts w:cs="Calibri"/>
          <w:sz w:val="14"/>
        </w:rPr>
        <w:t xml:space="preserve">: </w:t>
      </w:r>
      <w:r w:rsidRPr="00C7794F">
        <w:rPr>
          <w:rStyle w:val="StyleUnderline"/>
          <w:rFonts w:cs="Calibri"/>
        </w:rPr>
        <w:t xml:space="preserve">an </w:t>
      </w:r>
      <w:r w:rsidRPr="00C7794F">
        <w:rPr>
          <w:rStyle w:val="Emphasis"/>
          <w:rFonts w:cs="Calibri"/>
        </w:rPr>
        <w:t>already powerful</w:t>
      </w:r>
      <w:r w:rsidRPr="00C7794F">
        <w:rPr>
          <w:rStyle w:val="StyleUnderline"/>
          <w:rFonts w:cs="Calibri"/>
        </w:rPr>
        <w:t xml:space="preserve"> but </w:t>
      </w:r>
      <w:r w:rsidRPr="00C7794F">
        <w:rPr>
          <w:rStyle w:val="Emphasis"/>
          <w:rFonts w:cs="Calibri"/>
        </w:rPr>
        <w:t>insecure</w:t>
      </w:r>
      <w:r w:rsidRPr="00C7794F">
        <w:rPr>
          <w:rStyle w:val="StyleUnderline"/>
          <w:rFonts w:cs="Calibri"/>
        </w:rPr>
        <w:t xml:space="preserve"> China </w:t>
      </w:r>
      <w:r w:rsidRPr="00C7794F">
        <w:rPr>
          <w:rStyle w:val="Emphasis"/>
          <w:rFonts w:cs="Calibri"/>
        </w:rPr>
        <w:t>beset by slowing growth</w:t>
      </w:r>
      <w:r w:rsidRPr="00C7794F">
        <w:rPr>
          <w:rStyle w:val="StyleUnderline"/>
          <w:rFonts w:cs="Calibri"/>
        </w:rPr>
        <w:t xml:space="preserve"> and </w:t>
      </w:r>
      <w:r w:rsidRPr="00C7794F">
        <w:rPr>
          <w:rStyle w:val="Emphasis"/>
          <w:rFonts w:cs="Calibri"/>
        </w:rPr>
        <w:t>intensifying hostility abroad</w:t>
      </w:r>
      <w:r w:rsidRPr="00C7794F">
        <w:rPr>
          <w:rFonts w:cs="Calibri"/>
          <w:sz w:val="14"/>
        </w:rPr>
        <w:t xml:space="preserve">. China has the money and muscle to challenge the United States in key areas. Thanks to decades of rapid growth, China boasts the world’s largest economy (measured by purchasing power parity), trade surplus, financial reserves, navy by number of ships, and conventional missile force. Chinese investments span the globe, and Beijing is pushing for primacy in such strategic technologies as 5G telecommunications and artificial intelligence (AI). Add in four years of disarray in the U.S.-led world order under President Donald Trump, and it is hardly surprising that Beijing is testing the status quo from the South China Sea to the border with India. Yet China’s window of opportunity may be closing fast. </w:t>
      </w:r>
      <w:r w:rsidRPr="00C7794F">
        <w:rPr>
          <w:rStyle w:val="StyleUnderline"/>
          <w:rFonts w:cs="Calibri"/>
        </w:rPr>
        <w:t xml:space="preserve">Since 2007, China’s annual economic </w:t>
      </w:r>
      <w:r w:rsidRPr="00C7794F">
        <w:rPr>
          <w:rStyle w:val="StyleUnderline"/>
          <w:rFonts w:cs="Calibri"/>
          <w:highlight w:val="yellow"/>
        </w:rPr>
        <w:t>growth</w:t>
      </w:r>
      <w:r w:rsidRPr="00C7794F">
        <w:rPr>
          <w:rStyle w:val="StyleUnderline"/>
          <w:rFonts w:cs="Calibri"/>
        </w:rPr>
        <w:t xml:space="preserve"> rate </w:t>
      </w:r>
      <w:r w:rsidRPr="00C7794F">
        <w:rPr>
          <w:rStyle w:val="StyleUnderline"/>
          <w:rFonts w:cs="Calibri"/>
          <w:highlight w:val="yellow"/>
        </w:rPr>
        <w:t xml:space="preserve">has </w:t>
      </w:r>
      <w:r w:rsidRPr="00C7794F">
        <w:rPr>
          <w:rStyle w:val="Emphasis"/>
          <w:rFonts w:cs="Calibri"/>
          <w:highlight w:val="yellow"/>
        </w:rPr>
        <w:t>dropped</w:t>
      </w:r>
      <w:r w:rsidRPr="00C7794F">
        <w:rPr>
          <w:rStyle w:val="Emphasis"/>
          <w:rFonts w:cs="Calibri"/>
        </w:rPr>
        <w:t xml:space="preserve"> by more than half</w:t>
      </w:r>
      <w:r w:rsidRPr="00C7794F">
        <w:rPr>
          <w:rStyle w:val="StyleUnderline"/>
          <w:rFonts w:cs="Calibri"/>
        </w:rPr>
        <w:t xml:space="preserve">, and </w:t>
      </w:r>
      <w:r w:rsidRPr="00C7794F">
        <w:rPr>
          <w:rStyle w:val="Emphasis"/>
          <w:rFonts w:cs="Calibri"/>
          <w:highlight w:val="yellow"/>
        </w:rPr>
        <w:t>productivity</w:t>
      </w:r>
      <w:r w:rsidRPr="00C7794F">
        <w:rPr>
          <w:rStyle w:val="StyleUnderline"/>
          <w:rFonts w:cs="Calibri"/>
        </w:rPr>
        <w:t xml:space="preserve"> has </w:t>
      </w:r>
      <w:r w:rsidRPr="00C7794F">
        <w:rPr>
          <w:rStyle w:val="Emphasis"/>
          <w:rFonts w:cs="Calibri"/>
          <w:highlight w:val="yellow"/>
        </w:rPr>
        <w:t>declined</w:t>
      </w:r>
      <w:r w:rsidRPr="00C7794F">
        <w:rPr>
          <w:rStyle w:val="Emphasis"/>
          <w:rFonts w:cs="Calibri"/>
        </w:rPr>
        <w:t xml:space="preserve"> by ten percent</w:t>
      </w:r>
      <w:r w:rsidRPr="00C7794F">
        <w:rPr>
          <w:rFonts w:cs="Calibri"/>
          <w:sz w:val="14"/>
        </w:rPr>
        <w:t xml:space="preserve">. Meanwhile, </w:t>
      </w:r>
      <w:r w:rsidRPr="00C7794F">
        <w:rPr>
          <w:rStyle w:val="Emphasis"/>
          <w:rFonts w:cs="Calibri"/>
          <w:highlight w:val="yellow"/>
        </w:rPr>
        <w:t>debt</w:t>
      </w:r>
      <w:r w:rsidRPr="00C7794F">
        <w:rPr>
          <w:rStyle w:val="Emphasis"/>
          <w:rFonts w:cs="Calibri"/>
        </w:rPr>
        <w:t xml:space="preserve"> has </w:t>
      </w:r>
      <w:r w:rsidRPr="00C7794F">
        <w:rPr>
          <w:rStyle w:val="Emphasis"/>
          <w:rFonts w:cs="Calibri"/>
          <w:highlight w:val="yellow"/>
        </w:rPr>
        <w:t>ballooned eightfold</w:t>
      </w:r>
      <w:r w:rsidRPr="00C7794F">
        <w:rPr>
          <w:rStyle w:val="StyleUnderline"/>
          <w:rFonts w:cs="Calibri"/>
        </w:rPr>
        <w:t xml:space="preserve"> and is on pace to total 335 percent of GDP by the end of 2020</w:t>
      </w:r>
      <w:r w:rsidRPr="00C7794F">
        <w:rPr>
          <w:rFonts w:cs="Calibri"/>
          <w:sz w:val="14"/>
        </w:rPr>
        <w:t xml:space="preserve">. </w:t>
      </w:r>
      <w:r w:rsidRPr="00C7794F">
        <w:rPr>
          <w:rStyle w:val="StyleUnderline"/>
          <w:rFonts w:cs="Calibri"/>
        </w:rPr>
        <w:t xml:space="preserve">China has </w:t>
      </w:r>
      <w:r w:rsidRPr="00C7794F">
        <w:rPr>
          <w:rStyle w:val="Emphasis"/>
          <w:rFonts w:cs="Calibri"/>
          <w:highlight w:val="yellow"/>
        </w:rPr>
        <w:t>little hope</w:t>
      </w:r>
      <w:r w:rsidRPr="00C7794F">
        <w:rPr>
          <w:rStyle w:val="StyleUnderline"/>
          <w:rFonts w:cs="Calibri"/>
          <w:highlight w:val="yellow"/>
        </w:rPr>
        <w:t xml:space="preserve"> of </w:t>
      </w:r>
      <w:r w:rsidRPr="00C7794F">
        <w:rPr>
          <w:rStyle w:val="Emphasis"/>
          <w:rFonts w:cs="Calibri"/>
          <w:highlight w:val="yellow"/>
        </w:rPr>
        <w:t>reversing</w:t>
      </w:r>
      <w:r w:rsidRPr="00C7794F">
        <w:rPr>
          <w:rStyle w:val="Emphasis"/>
          <w:rFonts w:cs="Calibri"/>
        </w:rPr>
        <w:t xml:space="preserve"> these </w:t>
      </w:r>
      <w:r w:rsidRPr="00C7794F">
        <w:rPr>
          <w:rStyle w:val="Emphasis"/>
          <w:rFonts w:cs="Calibri"/>
          <w:highlight w:val="yellow"/>
        </w:rPr>
        <w:t>trends</w:t>
      </w:r>
      <w:r w:rsidRPr="00C7794F">
        <w:rPr>
          <w:rStyle w:val="StyleUnderline"/>
          <w:rFonts w:cs="Calibri"/>
        </w:rPr>
        <w:t xml:space="preserve">, because it will </w:t>
      </w:r>
      <w:r w:rsidRPr="00C7794F">
        <w:rPr>
          <w:rStyle w:val="Emphasis"/>
          <w:rFonts w:cs="Calibri"/>
          <w:highlight w:val="yellow"/>
        </w:rPr>
        <w:t>lose 200 million working-age adults</w:t>
      </w:r>
      <w:r w:rsidRPr="00C7794F">
        <w:rPr>
          <w:rStyle w:val="StyleUnderline"/>
          <w:rFonts w:cs="Calibri"/>
        </w:rPr>
        <w:t xml:space="preserve"> and </w:t>
      </w:r>
      <w:r w:rsidRPr="00C7794F">
        <w:rPr>
          <w:rStyle w:val="Emphasis"/>
          <w:rFonts w:cs="Calibri"/>
        </w:rPr>
        <w:t>gain 300 million senior citizens</w:t>
      </w:r>
      <w:r w:rsidRPr="00C7794F">
        <w:rPr>
          <w:rStyle w:val="StyleUnderline"/>
          <w:rFonts w:cs="Calibri"/>
        </w:rPr>
        <w:t xml:space="preserve"> over the next 30 years</w:t>
      </w:r>
      <w:r w:rsidRPr="00C7794F">
        <w:rPr>
          <w:rFonts w:cs="Calibri"/>
          <w:sz w:val="14"/>
        </w:rPr>
        <w:t xml:space="preserve">. </w:t>
      </w:r>
      <w:r w:rsidRPr="00C7794F">
        <w:rPr>
          <w:rStyle w:val="StyleUnderline"/>
          <w:rFonts w:cs="Calibri"/>
        </w:rPr>
        <w:t xml:space="preserve">And as economic growth falls, the </w:t>
      </w:r>
      <w:r w:rsidRPr="00C7794F">
        <w:rPr>
          <w:rStyle w:val="Emphasis"/>
          <w:rFonts w:cs="Calibri"/>
        </w:rPr>
        <w:t>dangers</w:t>
      </w:r>
      <w:r w:rsidRPr="00C7794F">
        <w:rPr>
          <w:rStyle w:val="StyleUnderline"/>
          <w:rFonts w:cs="Calibri"/>
        </w:rPr>
        <w:t xml:space="preserve"> of </w:t>
      </w:r>
      <w:r w:rsidRPr="00C7794F">
        <w:rPr>
          <w:rStyle w:val="Emphasis"/>
          <w:rFonts w:cs="Calibri"/>
          <w:highlight w:val="yellow"/>
        </w:rPr>
        <w:t>social</w:t>
      </w:r>
      <w:r w:rsidRPr="00C7794F">
        <w:rPr>
          <w:rStyle w:val="StyleUnderline"/>
          <w:rFonts w:cs="Calibri"/>
        </w:rPr>
        <w:t xml:space="preserve"> and </w:t>
      </w:r>
      <w:r w:rsidRPr="00C7794F">
        <w:rPr>
          <w:rStyle w:val="Emphasis"/>
          <w:rFonts w:cs="Calibri"/>
        </w:rPr>
        <w:t xml:space="preserve">political </w:t>
      </w:r>
      <w:r w:rsidRPr="00C7794F">
        <w:rPr>
          <w:rStyle w:val="Emphasis"/>
          <w:rFonts w:cs="Calibri"/>
          <w:highlight w:val="yellow"/>
        </w:rPr>
        <w:t>unrest</w:t>
      </w:r>
      <w:r w:rsidRPr="00C7794F">
        <w:rPr>
          <w:rStyle w:val="StyleUnderline"/>
          <w:rFonts w:cs="Calibri"/>
          <w:highlight w:val="yellow"/>
        </w:rPr>
        <w:t xml:space="preserve"> </w:t>
      </w:r>
      <w:r w:rsidRPr="00C7794F">
        <w:rPr>
          <w:rStyle w:val="Emphasis"/>
          <w:rFonts w:cs="Calibri"/>
          <w:highlight w:val="yellow"/>
        </w:rPr>
        <w:t>rise</w:t>
      </w:r>
      <w:r w:rsidRPr="00C7794F">
        <w:rPr>
          <w:rFonts w:cs="Calibri"/>
          <w:sz w:val="14"/>
        </w:rPr>
        <w:t xml:space="preserve">. Chinese leaders know this: President Xi Jinping has given multiple speeches warning about the possibility of a Soviet-style collapse, and Chinese elites are moving their money and children abroad. Meanwhile, </w:t>
      </w:r>
      <w:r w:rsidRPr="00C7794F">
        <w:rPr>
          <w:rStyle w:val="Emphasis"/>
          <w:rFonts w:cs="Calibri"/>
          <w:highlight w:val="yellow"/>
        </w:rPr>
        <w:t>global anti-China sentiment has soared</w:t>
      </w:r>
      <w:r w:rsidRPr="00C7794F">
        <w:rPr>
          <w:rFonts w:cs="Calibri"/>
          <w:sz w:val="14"/>
        </w:rPr>
        <w:t xml:space="preserve"> to levels not seen since the 1989 Tiananmen Square massacre. </w:t>
      </w:r>
      <w:r w:rsidRPr="00C7794F">
        <w:rPr>
          <w:rStyle w:val="StyleUnderline"/>
          <w:rFonts w:cs="Calibri"/>
        </w:rPr>
        <w:t>Nearly a dozen countries have suspended or canceled participation in</w:t>
      </w:r>
      <w:r w:rsidRPr="00C7794F">
        <w:rPr>
          <w:rFonts w:cs="Calibri"/>
          <w:sz w:val="14"/>
        </w:rPr>
        <w:t xml:space="preserve"> Belt and Road Initiative (</w:t>
      </w:r>
      <w:r w:rsidRPr="00C7794F">
        <w:rPr>
          <w:rStyle w:val="StyleUnderline"/>
          <w:rFonts w:cs="Calibri"/>
        </w:rPr>
        <w:t>BRI</w:t>
      </w:r>
      <w:r w:rsidRPr="00C7794F">
        <w:rPr>
          <w:rFonts w:cs="Calibri"/>
          <w:sz w:val="14"/>
        </w:rPr>
        <w:t xml:space="preserve">) </w:t>
      </w:r>
      <w:r w:rsidRPr="00C7794F">
        <w:rPr>
          <w:rStyle w:val="StyleUnderline"/>
          <w:rFonts w:cs="Calibri"/>
        </w:rPr>
        <w:t>projects</w:t>
      </w:r>
      <w:r w:rsidRPr="00C7794F">
        <w:rPr>
          <w:rFonts w:cs="Calibri"/>
          <w:sz w:val="14"/>
        </w:rPr>
        <w:t xml:space="preserve">. </w:t>
      </w:r>
      <w:r w:rsidRPr="00C7794F">
        <w:rPr>
          <w:rStyle w:val="StyleUnderline"/>
          <w:rFonts w:cs="Calibri"/>
        </w:rPr>
        <w:t>Another 16 countries</w:t>
      </w:r>
      <w:r w:rsidRPr="00C7794F">
        <w:rPr>
          <w:rFonts w:cs="Calibri"/>
          <w:sz w:val="14"/>
        </w:rPr>
        <w:t xml:space="preserve">, including eight of the world’s ten largest economies, </w:t>
      </w:r>
      <w:r w:rsidRPr="00C7794F">
        <w:rPr>
          <w:rStyle w:val="StyleUnderline"/>
          <w:rFonts w:cs="Calibri"/>
        </w:rPr>
        <w:t>have banned or severely restricted use of Huawei products in their 5G networks</w:t>
      </w:r>
      <w:r w:rsidRPr="00C7794F">
        <w:rPr>
          <w:rFonts w:cs="Calibri"/>
          <w:sz w:val="14"/>
        </w:rPr>
        <w:t xml:space="preserve">.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w:t>
      </w:r>
      <w:r w:rsidRPr="00C7794F">
        <w:rPr>
          <w:rStyle w:val="StyleUnderline"/>
          <w:rFonts w:cs="Calibri"/>
        </w:rPr>
        <w:t xml:space="preserve">On multiple fronts, China is facing the </w:t>
      </w:r>
      <w:r w:rsidRPr="00C7794F">
        <w:rPr>
          <w:rStyle w:val="Emphasis"/>
          <w:rFonts w:cs="Calibri"/>
        </w:rPr>
        <w:t>blowback</w:t>
      </w:r>
      <w:r w:rsidRPr="00C7794F">
        <w:rPr>
          <w:rStyle w:val="StyleUnderline"/>
          <w:rFonts w:cs="Calibri"/>
        </w:rPr>
        <w:t xml:space="preserve"> created by its own behavior.</w:t>
      </w:r>
      <w:r w:rsidRPr="00C7794F">
        <w:rPr>
          <w:rFonts w:cs="Calibri"/>
          <w:u w:val="single"/>
        </w:rPr>
        <w:t xml:space="preserve"> </w:t>
      </w:r>
      <w:r w:rsidRPr="00C7794F">
        <w:rPr>
          <w:rFonts w:cs="Calibri"/>
          <w:sz w:val="14"/>
        </w:rPr>
        <w:t xml:space="preserve">HISTORY RHYMES Many people assume that rising revisionists pose the greatest danger to international security. But historically, </w:t>
      </w:r>
      <w:r w:rsidRPr="00C7794F">
        <w:rPr>
          <w:rStyle w:val="StyleUnderline"/>
          <w:rFonts w:cs="Calibri"/>
          <w:highlight w:val="yellow"/>
        </w:rPr>
        <w:t xml:space="preserve">the </w:t>
      </w:r>
      <w:r w:rsidRPr="00C7794F">
        <w:rPr>
          <w:rStyle w:val="Emphasis"/>
          <w:rFonts w:cs="Calibri"/>
          <w:highlight w:val="yellow"/>
        </w:rPr>
        <w:t>most desperate dashes</w:t>
      </w:r>
      <w:r w:rsidRPr="00C7794F">
        <w:rPr>
          <w:rStyle w:val="StyleUnderline"/>
          <w:rFonts w:cs="Calibri"/>
          <w:highlight w:val="yellow"/>
        </w:rPr>
        <w:t xml:space="preserve"> have come from powers that had been on the ascent but </w:t>
      </w:r>
      <w:r w:rsidRPr="00C7794F">
        <w:rPr>
          <w:rStyle w:val="Emphasis"/>
          <w:rFonts w:cs="Calibri"/>
          <w:highlight w:val="yellow"/>
        </w:rPr>
        <w:t>grew worried that their time was running short</w:t>
      </w:r>
      <w:r w:rsidRPr="00C7794F">
        <w:rPr>
          <w:rStyle w:val="StyleUnderline"/>
          <w:rFonts w:cs="Calibri"/>
        </w:rPr>
        <w:t>.</w:t>
      </w:r>
      <w:r w:rsidRPr="00C7794F">
        <w:rPr>
          <w:rFonts w:cs="Calibri"/>
          <w:u w:val="single"/>
        </w:rPr>
        <w:t xml:space="preserve"> </w:t>
      </w:r>
      <w:r w:rsidRPr="00C7794F">
        <w:rPr>
          <w:rFonts w:cs="Calibri"/>
          <w:sz w:val="14"/>
        </w:rPr>
        <w:t xml:space="preserve">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 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r w:rsidRPr="00C7794F">
        <w:rPr>
          <w:rStyle w:val="StyleUnderline"/>
          <w:rFonts w:cs="Calibri"/>
        </w:rPr>
        <w:t xml:space="preserve">Given that China is currently facing both a grim economic forecast and a tightening strategic encirclement, the next few years may prove </w:t>
      </w:r>
      <w:r w:rsidRPr="00C7794F">
        <w:rPr>
          <w:rStyle w:val="Emphasis"/>
          <w:rFonts w:cs="Calibri"/>
        </w:rPr>
        <w:t>particularly turbulent</w:t>
      </w:r>
      <w:r w:rsidRPr="00C7794F">
        <w:rPr>
          <w:rFonts w:cs="Calibri"/>
          <w:sz w:val="14"/>
        </w:rPr>
        <w:t xml:space="preserve">. </w:t>
      </w:r>
      <w:r w:rsidRPr="00C7794F">
        <w:rPr>
          <w:rStyle w:val="StyleUnderline"/>
          <w:rFonts w:cs="Calibri"/>
          <w:highlight w:val="yellow"/>
        </w:rPr>
        <w:t>The U</w:t>
      </w:r>
      <w:r w:rsidRPr="00C7794F">
        <w:rPr>
          <w:rFonts w:cs="Calibri"/>
          <w:sz w:val="14"/>
        </w:rPr>
        <w:t xml:space="preserve">nited </w:t>
      </w:r>
      <w:r w:rsidRPr="00C7794F">
        <w:rPr>
          <w:rStyle w:val="StyleUnderline"/>
          <w:rFonts w:cs="Calibri"/>
          <w:highlight w:val="yellow"/>
        </w:rPr>
        <w:t>S</w:t>
      </w:r>
      <w:r w:rsidRPr="00C7794F">
        <w:rPr>
          <w:rFonts w:cs="Calibri"/>
          <w:sz w:val="14"/>
        </w:rPr>
        <w:t xml:space="preserve">tates obviously needs a long-term strategy to compete with China. But it also </w:t>
      </w:r>
      <w:r w:rsidRPr="00C7794F">
        <w:rPr>
          <w:rStyle w:val="StyleUnderline"/>
          <w:rFonts w:cs="Calibri"/>
          <w:highlight w:val="yellow"/>
        </w:rPr>
        <w:t xml:space="preserve">needs to </w:t>
      </w:r>
      <w:r w:rsidRPr="00C7794F">
        <w:rPr>
          <w:rStyle w:val="Emphasis"/>
          <w:rFonts w:cs="Calibri"/>
          <w:highlight w:val="yellow"/>
        </w:rPr>
        <w:t>blunt</w:t>
      </w:r>
      <w:r w:rsidRPr="00C7794F">
        <w:rPr>
          <w:rStyle w:val="StyleUnderline"/>
          <w:rFonts w:cs="Calibri"/>
          <w:highlight w:val="yellow"/>
        </w:rPr>
        <w:t xml:space="preserve"> a </w:t>
      </w:r>
      <w:r w:rsidRPr="00C7794F">
        <w:rPr>
          <w:rStyle w:val="Emphasis"/>
          <w:rFonts w:cs="Calibri"/>
          <w:highlight w:val="yellow"/>
        </w:rPr>
        <w:t>potential surge</w:t>
      </w:r>
      <w:r w:rsidRPr="00C7794F">
        <w:rPr>
          <w:rStyle w:val="StyleUnderline"/>
          <w:rFonts w:cs="Calibri"/>
          <w:highlight w:val="yellow"/>
        </w:rPr>
        <w:t xml:space="preserve"> of </w:t>
      </w:r>
      <w:r w:rsidRPr="00C7794F">
        <w:rPr>
          <w:rStyle w:val="Emphasis"/>
          <w:rFonts w:cs="Calibri"/>
          <w:highlight w:val="yellow"/>
        </w:rPr>
        <w:t>Chinese aggression</w:t>
      </w:r>
      <w:r w:rsidRPr="00C7794F">
        <w:rPr>
          <w:rStyle w:val="StyleUnderline"/>
          <w:rFonts w:cs="Calibri"/>
        </w:rPr>
        <w:t xml:space="preserve"> and </w:t>
      </w:r>
      <w:r w:rsidRPr="00C7794F">
        <w:rPr>
          <w:rStyle w:val="Emphasis"/>
          <w:rFonts w:cs="Calibri"/>
        </w:rPr>
        <w:t>expansion</w:t>
      </w:r>
      <w:r w:rsidRPr="00C7794F">
        <w:rPr>
          <w:rStyle w:val="StyleUnderline"/>
          <w:rFonts w:cs="Calibri"/>
        </w:rPr>
        <w:t xml:space="preserve"> this decade</w:t>
      </w:r>
      <w:r w:rsidRPr="00C7794F">
        <w:rPr>
          <w:rFonts w:cs="Calibri"/>
          <w:sz w:val="14"/>
        </w:rPr>
        <w:t>.</w:t>
      </w:r>
    </w:p>
    <w:p w14:paraId="0E363006" w14:textId="77777777" w:rsidR="00D852AC" w:rsidRPr="002F5B9E" w:rsidRDefault="00D852AC" w:rsidP="00D852AC">
      <w:pPr>
        <w:pStyle w:val="Heading4"/>
        <w:rPr>
          <w:rFonts w:cs="Arial"/>
        </w:rPr>
      </w:pPr>
      <w:r w:rsidRPr="002F5B9E">
        <w:rPr>
          <w:rFonts w:cs="Arial"/>
        </w:rPr>
        <w:t xml:space="preserve">Chinese revisionism causes </w:t>
      </w:r>
      <w:r w:rsidRPr="002F5B9E">
        <w:rPr>
          <w:rFonts w:cs="Arial"/>
          <w:u w:val="single"/>
        </w:rPr>
        <w:t>nuclear war</w:t>
      </w:r>
      <w:r w:rsidRPr="002F5B9E">
        <w:rPr>
          <w:rFonts w:cs="Arial"/>
        </w:rPr>
        <w:t xml:space="preserve"> </w:t>
      </w:r>
    </w:p>
    <w:p w14:paraId="4FDD0E3A" w14:textId="77777777" w:rsidR="00D852AC" w:rsidRPr="002F5B9E" w:rsidRDefault="00D852AC" w:rsidP="00D852AC">
      <w:pPr>
        <w:rPr>
          <w:rStyle w:val="Style13ptBold"/>
        </w:rPr>
      </w:pPr>
      <w:r w:rsidRPr="002F5B9E">
        <w:rPr>
          <w:rStyle w:val="Style13ptBold"/>
        </w:rPr>
        <w:t>Choi 18</w:t>
      </w:r>
      <w:r w:rsidRPr="000E4F47">
        <w:t xml:space="preserve"> [Ji Young Choi, associate professor in the Department of Politics and Government and affiliated professor in the International </w:t>
      </w:r>
      <w:r w:rsidRPr="002F5B9E">
        <w:t>Studies Program and East Asian Studies Program at Ohio Wesleyan University. “Historical and Theoretical Perspectives on the Rise of China: Long Cycles, Power Transitions, and China's Ascent”]</w:t>
      </w:r>
    </w:p>
    <w:p w14:paraId="6E779BD0" w14:textId="77777777" w:rsidR="00D852AC" w:rsidRPr="002F5B9E" w:rsidRDefault="00D852AC" w:rsidP="00D852AC">
      <w:pPr>
        <w:rPr>
          <w:sz w:val="16"/>
        </w:rPr>
      </w:pPr>
      <w:r w:rsidRPr="002F5B9E">
        <w:rPr>
          <w:sz w:val="16"/>
        </w:rPr>
        <w:t xml:space="preserve">Another important aspect is that </w:t>
      </w:r>
      <w:r w:rsidRPr="0046467F">
        <w:rPr>
          <w:rStyle w:val="StyleUnderline"/>
          <w:highlight w:val="cyan"/>
        </w:rPr>
        <w:t>Beijing is beginning to voice its dissatisfaction with the</w:t>
      </w:r>
      <w:r w:rsidRPr="002F5B9E">
        <w:rPr>
          <w:rStyle w:val="StyleUnderline"/>
        </w:rPr>
        <w:t xml:space="preserve"> existing </w:t>
      </w:r>
      <w:r w:rsidRPr="0046467F">
        <w:rPr>
          <w:rStyle w:val="Emphasis"/>
          <w:highlight w:val="cyan"/>
        </w:rPr>
        <w:t>international</w:t>
      </w:r>
      <w:r w:rsidRPr="002F5B9E">
        <w:rPr>
          <w:rStyle w:val="Emphasis"/>
        </w:rPr>
        <w:t xml:space="preserve"> economic </w:t>
      </w:r>
      <w:r w:rsidRPr="0046467F">
        <w:rPr>
          <w:rStyle w:val="Emphasis"/>
          <w:highlight w:val="cyan"/>
        </w:rPr>
        <w:t>order</w:t>
      </w:r>
      <w:r w:rsidRPr="002F5B9E">
        <w:rPr>
          <w:sz w:val="16"/>
        </w:rPr>
        <w:t xml:space="preserve"> </w:t>
      </w:r>
      <w:r w:rsidRPr="002F5B9E">
        <w:rPr>
          <w:rStyle w:val="StyleUnderline"/>
        </w:rPr>
        <w:t>and take actions that could potentially change this order</w:t>
      </w:r>
      <w:r w:rsidRPr="002F5B9E">
        <w:rPr>
          <w:sz w:val="16"/>
        </w:rPr>
        <w:t xml:space="preserve">. </w:t>
      </w:r>
      <w:r w:rsidRPr="002F5B9E">
        <w:rPr>
          <w:rStyle w:val="StyleUnderline"/>
        </w:rPr>
        <w:t>The Chinese economy has</w:t>
      </w:r>
      <w:r w:rsidRPr="002F5B9E">
        <w:rPr>
          <w:sz w:val="16"/>
        </w:rPr>
        <w:t xml:space="preserve"> overall </w:t>
      </w:r>
      <w:r w:rsidRPr="002F5B9E">
        <w:rPr>
          <w:rStyle w:val="StyleUnderline"/>
        </w:rPr>
        <w:t>benefited from the post-World War II international liberal order, but the Bretton Woods institutions</w:t>
      </w:r>
      <w:r w:rsidRPr="002F5B9E">
        <w:rPr>
          <w:sz w:val="16"/>
        </w:rPr>
        <w:t xml:space="preserve"> like the IMF and the World Bank </w:t>
      </w:r>
      <w:r w:rsidRPr="002F5B9E">
        <w:rPr>
          <w:rStyle w:val="StyleUnderline"/>
        </w:rPr>
        <w:t xml:space="preserve">have been </w:t>
      </w:r>
      <w:r w:rsidRPr="002F5B9E">
        <w:rPr>
          <w:rStyle w:val="Emphasis"/>
        </w:rPr>
        <w:t>dominated by 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and its allies and </w:t>
      </w:r>
      <w:r w:rsidRPr="002F5B9E">
        <w:rPr>
          <w:rStyle w:val="Emphasis"/>
        </w:rPr>
        <w:t>China does not have much power</w:t>
      </w:r>
      <w:r w:rsidRPr="002F5B9E">
        <w:rPr>
          <w:sz w:val="16"/>
        </w:rPr>
        <w:t xml:space="preserve"> or voice in these institutions. Both institutions are based in Washington, DC, and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has enjoyed the largest voting shares with its veto power</w:t>
      </w:r>
      <w:r w:rsidRPr="002F5B9E">
        <w:rPr>
          <w:sz w:val="16"/>
        </w:rPr>
        <w:t xml:space="preserve">. Along with other emerging economies, </w:t>
      </w:r>
      <w:r w:rsidRPr="002F5B9E">
        <w:rPr>
          <w:rStyle w:val="StyleUnderline"/>
        </w:rPr>
        <w:t>China has called for significant reforms</w:t>
      </w:r>
      <w:r w:rsidRPr="002F5B9E">
        <w:rPr>
          <w:sz w:val="16"/>
        </w:rPr>
        <w:t xml:space="preserve">, especially in the governing system of the IMF, but reform plans to give more power to China and other emerging economies have been delayed by the opposition of the US Congress (Choi 2013). In response to this, </w:t>
      </w:r>
      <w:r w:rsidRPr="002F5B9E">
        <w:rPr>
          <w:rStyle w:val="StyleUnderline"/>
        </w:rPr>
        <w:t>Beijing recently took the initiative to create new</w:t>
      </w:r>
      <w:r w:rsidRPr="002F5B9E">
        <w:rPr>
          <w:sz w:val="16"/>
        </w:rPr>
        <w:t xml:space="preserve"> </w:t>
      </w:r>
      <w:r w:rsidRPr="002F5B9E">
        <w:rPr>
          <w:rStyle w:val="Emphasis"/>
        </w:rPr>
        <w:t>i</w:t>
      </w:r>
      <w:r w:rsidRPr="002F5B9E">
        <w:rPr>
          <w:sz w:val="16"/>
        </w:rPr>
        <w:t xml:space="preserve">nternational </w:t>
      </w:r>
      <w:r w:rsidRPr="002F5B9E">
        <w:rPr>
          <w:rStyle w:val="Emphasis"/>
        </w:rPr>
        <w:t>f</w:t>
      </w:r>
      <w:r w:rsidRPr="002F5B9E">
        <w:rPr>
          <w:sz w:val="16"/>
        </w:rPr>
        <w:t xml:space="preserve">inancial </w:t>
      </w:r>
      <w:r w:rsidRPr="002F5B9E">
        <w:rPr>
          <w:rStyle w:val="Emphasis"/>
        </w:rPr>
        <w:t>i</w:t>
      </w:r>
      <w:r w:rsidRPr="002F5B9E">
        <w:rPr>
          <w:sz w:val="16"/>
        </w:rPr>
        <w:t xml:space="preserve">nstitutions including the AIIB. At this moment, it is premature to say that these new institutions would be able to replace the Bretton Woods institutions. Nonetheless, </w:t>
      </w:r>
      <w:r w:rsidRPr="0046467F">
        <w:rPr>
          <w:rStyle w:val="StyleUnderline"/>
          <w:highlight w:val="cyan"/>
        </w:rPr>
        <w:t>this</w:t>
      </w:r>
      <w:r w:rsidRPr="002F5B9E">
        <w:rPr>
          <w:rStyle w:val="StyleUnderline"/>
        </w:rPr>
        <w:t xml:space="preserve"> new development </w:t>
      </w:r>
      <w:r w:rsidRPr="0046467F">
        <w:rPr>
          <w:rStyle w:val="StyleUnderline"/>
          <w:highlight w:val="cyan"/>
        </w:rPr>
        <w:t>can be</w:t>
      </w:r>
      <w:r w:rsidRPr="002F5B9E">
        <w:rPr>
          <w:rStyle w:val="StyleUnderline"/>
        </w:rPr>
        <w:t xml:space="preserve"> read as </w:t>
      </w:r>
      <w:r w:rsidRPr="0046467F">
        <w:rPr>
          <w:rStyle w:val="StyleUnderline"/>
          <w:highlight w:val="cyan"/>
        </w:rPr>
        <w:t xml:space="preserve">a </w:t>
      </w:r>
      <w:r w:rsidRPr="0046467F">
        <w:rPr>
          <w:rStyle w:val="Emphasis"/>
          <w:highlight w:val="cyan"/>
        </w:rPr>
        <w:t>starting point</w:t>
      </w:r>
      <w:r w:rsidRPr="0046467F">
        <w:rPr>
          <w:sz w:val="16"/>
          <w:highlight w:val="cyan"/>
        </w:rPr>
        <w:t xml:space="preserve"> </w:t>
      </w:r>
      <w:r w:rsidRPr="0046467F">
        <w:rPr>
          <w:rStyle w:val="StyleUnderline"/>
          <w:highlight w:val="cyan"/>
        </w:rPr>
        <w:t>for</w:t>
      </w:r>
      <w:r w:rsidRPr="002F5B9E">
        <w:rPr>
          <w:rStyle w:val="StyleUnderline"/>
        </w:rPr>
        <w:t xml:space="preserve"> significant </w:t>
      </w:r>
      <w:r w:rsidRPr="0046467F">
        <w:rPr>
          <w:rStyle w:val="Emphasis"/>
          <w:highlight w:val="cyan"/>
        </w:rPr>
        <w:t>changes in global</w:t>
      </w:r>
      <w:r w:rsidRPr="002F5B9E">
        <w:rPr>
          <w:rStyle w:val="Emphasis"/>
        </w:rPr>
        <w:t xml:space="preserve"> economic and financial </w:t>
      </w:r>
      <w:r w:rsidRPr="0046467F">
        <w:rPr>
          <w:rStyle w:val="Emphasis"/>
          <w:highlight w:val="cyan"/>
        </w:rPr>
        <w:t>governance</w:t>
      </w:r>
      <w:r w:rsidRPr="002F5B9E">
        <w:rPr>
          <w:rStyle w:val="StyleUnderline"/>
        </w:rPr>
        <w:t xml:space="preserve"> that has been dominated by the United States since the end of World War II</w:t>
      </w:r>
      <w:r w:rsidRPr="002F5B9E">
        <w:rPr>
          <w:sz w:val="16"/>
        </w:rPr>
        <w:t xml:space="preserve"> (Subacchi 2015).</w:t>
      </w:r>
    </w:p>
    <w:p w14:paraId="7DA1651B" w14:textId="77777777" w:rsidR="00D852AC" w:rsidRPr="002F5B9E" w:rsidRDefault="00D852AC" w:rsidP="00D852AC">
      <w:pPr>
        <w:rPr>
          <w:sz w:val="16"/>
        </w:rPr>
      </w:pPr>
      <w:r w:rsidRPr="002F5B9E">
        <w:rPr>
          <w:sz w:val="16"/>
        </w:rPr>
        <w:t xml:space="preserve">China's historical legacies reinforce the view that </w:t>
      </w:r>
      <w:r w:rsidRPr="0046467F">
        <w:rPr>
          <w:rStyle w:val="Emphasis"/>
          <w:highlight w:val="cyan"/>
        </w:rPr>
        <w:t xml:space="preserve">China has a willingness to become a global hegemon </w:t>
      </w:r>
      <w:r w:rsidRPr="002F5B9E">
        <w:rPr>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2F5B9E">
        <w:rPr>
          <w:rStyle w:val="StyleUnderline"/>
        </w:rPr>
        <w:t>According to this</w:t>
      </w:r>
      <w:r w:rsidRPr="002F5B9E">
        <w:rPr>
          <w:sz w:val="16"/>
        </w:rPr>
        <w:t xml:space="preserve"> hierarchical </w:t>
      </w:r>
      <w:r w:rsidRPr="002F5B9E">
        <w:rPr>
          <w:rStyle w:val="StyleUnderline"/>
        </w:rPr>
        <w:t xml:space="preserve">world view, China, as the most advanced civilization, is at the </w:t>
      </w:r>
      <w:r w:rsidRPr="002F5B9E">
        <w:rPr>
          <w:rStyle w:val="Emphasis"/>
        </w:rPr>
        <w:t>center of East Asia and the world</w:t>
      </w:r>
      <w:r w:rsidRPr="002F5B9E">
        <w:rPr>
          <w:sz w:val="16"/>
        </w:rPr>
        <w:t xml:space="preserve">, </w:t>
      </w:r>
      <w:r w:rsidRPr="002F5B9E">
        <w:rPr>
          <w:rStyle w:val="StyleUnderline"/>
        </w:rPr>
        <w:t>and all China's neighbors are vassal states</w:t>
      </w:r>
      <w:r w:rsidRPr="002F5B9E">
        <w:rPr>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2F5B9E">
        <w:rPr>
          <w:rStyle w:val="StyleUnderline"/>
        </w:rPr>
        <w:t xml:space="preserve">China's </w:t>
      </w:r>
      <w:r w:rsidRPr="0046467F">
        <w:rPr>
          <w:rStyle w:val="Emphasis"/>
          <w:highlight w:val="cyan"/>
        </w:rPr>
        <w:t>economic modernization</w:t>
      </w:r>
      <w:r w:rsidRPr="0046467F">
        <w:rPr>
          <w:rStyle w:val="StyleUnderline"/>
          <w:highlight w:val="cyan"/>
        </w:rPr>
        <w:t xml:space="preserve"> is </w:t>
      </w:r>
      <w:r w:rsidRPr="002F5B9E">
        <w:rPr>
          <w:rStyle w:val="StyleUnderline"/>
        </w:rPr>
        <w:t xml:space="preserve">viewed as </w:t>
      </w:r>
      <w:r w:rsidRPr="0046467F">
        <w:rPr>
          <w:rStyle w:val="StyleUnderline"/>
          <w:highlight w:val="cyan"/>
        </w:rPr>
        <w:t xml:space="preserve">a </w:t>
      </w:r>
      <w:r w:rsidRPr="0046467F">
        <w:rPr>
          <w:rStyle w:val="Emphasis"/>
          <w:highlight w:val="cyan"/>
        </w:rPr>
        <w:t>national project</w:t>
      </w:r>
      <w:r w:rsidRPr="002F5B9E">
        <w:rPr>
          <w:rStyle w:val="Emphasis"/>
        </w:rPr>
        <w:t xml:space="preserve"> to lay an economic foundation</w:t>
      </w:r>
      <w:r w:rsidRPr="002F5B9E">
        <w:rPr>
          <w:sz w:val="16"/>
        </w:rPr>
        <w:t xml:space="preserve"> </w:t>
      </w:r>
      <w:r w:rsidRPr="0046467F">
        <w:rPr>
          <w:rStyle w:val="StyleUnderline"/>
          <w:highlight w:val="cyan"/>
        </w:rPr>
        <w:t>to overcome</w:t>
      </w:r>
      <w:r w:rsidRPr="002F5B9E">
        <w:rPr>
          <w:rStyle w:val="StyleUnderline"/>
        </w:rPr>
        <w:t xml:space="preserve"> this bitter experience of </w:t>
      </w:r>
      <w:r w:rsidRPr="0046467F">
        <w:rPr>
          <w:rStyle w:val="Emphasis"/>
          <w:highlight w:val="cyan"/>
        </w:rPr>
        <w:t>subjugation</w:t>
      </w:r>
      <w:r w:rsidRPr="002F5B9E">
        <w:rPr>
          <w:sz w:val="16"/>
        </w:rPr>
        <w:t xml:space="preserve"> and shame and recover its traditional position and old glory (Choi 2015). Viewed from this perspective, economic modernization or the accumulation of wealth is not an ultimate objective of China. Rather, </w:t>
      </w:r>
      <w:r w:rsidRPr="002F5B9E">
        <w:rPr>
          <w:rStyle w:val="StyleUnderline"/>
        </w:rPr>
        <w:t xml:space="preserve">its final goal is to return to its traditional status </w:t>
      </w:r>
      <w:r w:rsidRPr="0046467F">
        <w:rPr>
          <w:rStyle w:val="StyleUnderline"/>
          <w:highlight w:val="cyan"/>
        </w:rPr>
        <w:t>by expanding</w:t>
      </w:r>
      <w:r w:rsidRPr="002F5B9E">
        <w:rPr>
          <w:rStyle w:val="StyleUnderline"/>
        </w:rPr>
        <w:t xml:space="preserve"> its </w:t>
      </w:r>
      <w:r w:rsidRPr="002F5B9E">
        <w:rPr>
          <w:rStyle w:val="Emphasis"/>
        </w:rPr>
        <w:t xml:space="preserve">global </w:t>
      </w:r>
      <w:r w:rsidRPr="0046467F">
        <w:rPr>
          <w:rStyle w:val="Emphasis"/>
          <w:highlight w:val="cyan"/>
        </w:rPr>
        <w:t>political and military</w:t>
      </w:r>
      <w:r w:rsidRPr="002F5B9E">
        <w:rPr>
          <w:rStyle w:val="Emphasis"/>
        </w:rPr>
        <w:t xml:space="preserve"> as well as economic </w:t>
      </w:r>
      <w:r w:rsidRPr="0046467F">
        <w:rPr>
          <w:rStyle w:val="Emphasis"/>
          <w:highlight w:val="cyan"/>
        </w:rPr>
        <w:t>influence</w:t>
      </w:r>
      <w:r w:rsidRPr="002F5B9E">
        <w:rPr>
          <w:sz w:val="16"/>
        </w:rPr>
        <w:t>. What it ultimately desires is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w:t>
      </w:r>
    </w:p>
    <w:p w14:paraId="09B47DAB" w14:textId="77777777" w:rsidR="00DF0976" w:rsidRDefault="00D852AC" w:rsidP="00D852AC">
      <w:pPr>
        <w:rPr>
          <w:rStyle w:val="Emphasis"/>
        </w:rPr>
      </w:pPr>
      <w:r w:rsidRPr="002F5B9E">
        <w:rPr>
          <w:sz w:val="16"/>
        </w:rPr>
        <w:t xml:space="preserve">Considering all this, </w:t>
      </w:r>
      <w:r w:rsidRPr="002F5B9E">
        <w:rPr>
          <w:rStyle w:val="StyleUnderline"/>
        </w:rPr>
        <w:t>China has always been a territorial power rather than a trading state</w:t>
      </w:r>
      <w:r w:rsidRPr="002F5B9E">
        <w:rPr>
          <w:sz w:val="16"/>
        </w:rPr>
        <w:t xml:space="preserve">. </w:t>
      </w:r>
      <w:r w:rsidRPr="0046467F">
        <w:rPr>
          <w:rStyle w:val="StyleUnderline"/>
          <w:highlight w:val="cyan"/>
        </w:rPr>
        <w:t>China</w:t>
      </w:r>
      <w:r w:rsidRPr="002F5B9E">
        <w:rPr>
          <w:rStyle w:val="StyleUnderline"/>
        </w:rPr>
        <w:t xml:space="preserve"> does not seem to be satisfied only with the global expansion of international trade and the conquest of foreign markets. It also</w:t>
      </w:r>
      <w:r w:rsidRPr="002F5B9E">
        <w:rPr>
          <w:sz w:val="16"/>
        </w:rPr>
        <w:t xml:space="preserve"> </w:t>
      </w:r>
      <w:r w:rsidRPr="0046467F">
        <w:rPr>
          <w:rStyle w:val="Emphasis"/>
          <w:highlight w:val="cyan"/>
        </w:rPr>
        <w:t>wants to broaden</w:t>
      </w:r>
      <w:r w:rsidRPr="002F5B9E">
        <w:rPr>
          <w:rStyle w:val="Emphasis"/>
        </w:rPr>
        <w:t xml:space="preserve"> its</w:t>
      </w:r>
      <w:r w:rsidRPr="002F5B9E">
        <w:rPr>
          <w:sz w:val="16"/>
        </w:rPr>
        <w:t xml:space="preserve"> (particularly maritime) </w:t>
      </w:r>
      <w:r w:rsidRPr="002F5B9E">
        <w:rPr>
          <w:rStyle w:val="Emphasis"/>
        </w:rPr>
        <w:t xml:space="preserve">territories and </w:t>
      </w:r>
      <w:r w:rsidRPr="0046467F">
        <w:rPr>
          <w:rStyle w:val="Emphasis"/>
          <w:highlight w:val="cyan"/>
        </w:rPr>
        <w:t>spheres of influence</w:t>
      </w:r>
    </w:p>
    <w:p w14:paraId="4AABC7E4" w14:textId="77777777" w:rsidR="00DF0976" w:rsidRDefault="00DF0976" w:rsidP="00D852AC">
      <w:pPr>
        <w:rPr>
          <w:rStyle w:val="Emphasis"/>
        </w:rPr>
      </w:pPr>
    </w:p>
    <w:p w14:paraId="62BC97DC" w14:textId="77777777" w:rsidR="00DF0976" w:rsidRDefault="00DF0976" w:rsidP="00D852AC">
      <w:pPr>
        <w:rPr>
          <w:rStyle w:val="Emphasis"/>
        </w:rPr>
      </w:pPr>
    </w:p>
    <w:p w14:paraId="33B0C867" w14:textId="3B205729" w:rsidR="00D852AC" w:rsidRPr="002F5B9E" w:rsidRDefault="00D852AC" w:rsidP="00D852AC">
      <w:pPr>
        <w:rPr>
          <w:sz w:val="16"/>
        </w:rPr>
      </w:pPr>
      <w:r w:rsidRPr="002F5B9E">
        <w:rPr>
          <w:sz w:val="16"/>
        </w:rPr>
        <w:t xml:space="preserve"> </w:t>
      </w:r>
      <w:r w:rsidRPr="002F5B9E">
        <w:rPr>
          <w:rStyle w:val="StyleUnderline"/>
        </w:rPr>
        <w:t>to recover its traditional political status as the Middle Kingdom</w:t>
      </w:r>
      <w:r w:rsidRPr="002F5B9E">
        <w:rPr>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Germany and Japan (trading powers) that enjoyed a second economic expansion did not pursue the expansion of their territories and spheres of influence in the post-World War II era. </w:t>
      </w:r>
      <w:r w:rsidRPr="002F5B9E">
        <w:rPr>
          <w:rStyle w:val="StyleUnderline"/>
        </w:rPr>
        <w:t>Twentieth century history suggests that political regimes predicated upon nondemocratic or nonliberal values and cultures</w:t>
      </w:r>
      <w:r w:rsidRPr="002F5B9E">
        <w:rPr>
          <w:sz w:val="16"/>
        </w:rPr>
        <w:t xml:space="preserve"> (for instance, Nazism in Germany and militarism in Japan before the mid-twentieth century, and communism in the Soviet Union during the Cold War) can </w:t>
      </w:r>
      <w:r w:rsidRPr="002F5B9E">
        <w:rPr>
          <w:rStyle w:val="StyleUnderline"/>
        </w:rPr>
        <w:t xml:space="preserve">pose </w:t>
      </w:r>
      <w:r w:rsidRPr="002F5B9E">
        <w:rPr>
          <w:rStyle w:val="Emphasis"/>
        </w:rPr>
        <w:t>significant challenges</w:t>
      </w:r>
      <w:r w:rsidRPr="002F5B9E">
        <w:rPr>
          <w:rStyle w:val="StyleUnderline"/>
        </w:rPr>
        <w:t xml:space="preserve"> to democratic and liberal regimes</w:t>
      </w:r>
      <w:r w:rsidRPr="002F5B9E">
        <w:rPr>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46467F">
        <w:rPr>
          <w:rStyle w:val="Emphasis"/>
          <w:highlight w:val="cyan"/>
        </w:rPr>
        <w:t>economic interdependence</w:t>
      </w:r>
      <w:r w:rsidRPr="002F5B9E">
        <w:rPr>
          <w:rStyle w:val="Emphasis"/>
        </w:rPr>
        <w:t xml:space="preserve"> alone </w:t>
      </w:r>
      <w:r w:rsidRPr="0046467F">
        <w:rPr>
          <w:rStyle w:val="Emphasis"/>
          <w:highlight w:val="cyan"/>
        </w:rPr>
        <w:t>cannot prevent a war for hegemony</w:t>
      </w:r>
      <w:r w:rsidRPr="002F5B9E">
        <w:rPr>
          <w:sz w:val="16"/>
        </w:rPr>
        <w:t>. Germany was one of the main trade partners of Great Britain before World War I (Friedberg 2011), and Japan was the number three importer of American products before its attack on Pearl Harbor (Keylor 2011). A relatively peaceful relationship or transition is possible when economic interdependence is supported by a solid democratic alliance between a rising great power and an existing or declining one.</w:t>
      </w:r>
    </w:p>
    <w:p w14:paraId="2004DA2E" w14:textId="77777777" w:rsidR="00D852AC" w:rsidRPr="002F5B9E" w:rsidRDefault="00D852AC" w:rsidP="00D852AC">
      <w:pPr>
        <w:rPr>
          <w:sz w:val="16"/>
        </w:rPr>
      </w:pPr>
      <w:r w:rsidRPr="002F5B9E">
        <w:rPr>
          <w:sz w:val="16"/>
        </w:rPr>
        <w:t xml:space="preserve">Some scholars such as </w:t>
      </w:r>
      <w:r w:rsidRPr="0046467F">
        <w:rPr>
          <w:rStyle w:val="Emphasis"/>
          <w:highlight w:val="cyan"/>
        </w:rPr>
        <w:t>Ikenberry</w:t>
      </w:r>
      <w:r w:rsidRPr="002F5B9E">
        <w:rPr>
          <w:sz w:val="16"/>
        </w:rPr>
        <w:t xml:space="preserve"> (2008) </w:t>
      </w:r>
      <w:r w:rsidRPr="0046467F">
        <w:rPr>
          <w:rStyle w:val="StyleUnderline"/>
          <w:highlight w:val="cyan"/>
        </w:rPr>
        <w:t>emphasize</w:t>
      </w:r>
      <w:r w:rsidRPr="002F5B9E">
        <w:rPr>
          <w:rStyle w:val="StyleUnderline"/>
        </w:rPr>
        <w:t xml:space="preserve"> nuclear </w:t>
      </w:r>
      <w:r w:rsidRPr="0046467F">
        <w:rPr>
          <w:rStyle w:val="Emphasis"/>
          <w:highlight w:val="cyan"/>
        </w:rPr>
        <w:t>deterrence</w:t>
      </w:r>
      <w:r w:rsidRPr="002F5B9E">
        <w:rPr>
          <w:sz w:val="16"/>
        </w:rPr>
        <w:t xml:space="preserve"> and the high costs of a nuclear war. Power </w:t>
      </w:r>
      <w:r w:rsidRPr="0046467F">
        <w:rPr>
          <w:rStyle w:val="Emphasis"/>
          <w:highlight w:val="cyan"/>
        </w:rPr>
        <w:t>transition theorists</w:t>
      </w:r>
      <w:r w:rsidRPr="002F5B9E">
        <w:rPr>
          <w:sz w:val="16"/>
        </w:rPr>
        <w:t xml:space="preserve"> </w:t>
      </w:r>
      <w:r w:rsidRPr="002F5B9E">
        <w:rPr>
          <w:rStyle w:val="StyleUnderline"/>
        </w:rPr>
        <w:t xml:space="preserve">agree that the high costs of a nuclear war can constrain a war among great powers but </w:t>
      </w:r>
      <w:r w:rsidRPr="0046467F">
        <w:rPr>
          <w:rStyle w:val="StyleUnderline"/>
          <w:highlight w:val="cyan"/>
        </w:rPr>
        <w:t>do not view them as "</w:t>
      </w:r>
      <w:r w:rsidRPr="0046467F">
        <w:rPr>
          <w:rStyle w:val="Emphasis"/>
          <w:highlight w:val="cyan"/>
        </w:rPr>
        <w:t>a perfect deterrent</w:t>
      </w:r>
      <w:r w:rsidRPr="002F5B9E">
        <w:rPr>
          <w:sz w:val="16"/>
        </w:rPr>
        <w:t xml:space="preserve">" to war (Kugler and Zagare 1990; Tammen et al. 2000). The idea of nuclear deterrence is based upon the assumption of the rationality of actors (states): as long as the costs of a (nuclear) war are higher than its benefits, an actor (state) will not initiate the war. However, even some rationalists admit that certain </w:t>
      </w:r>
      <w:r w:rsidRPr="0046467F">
        <w:rPr>
          <w:rStyle w:val="StyleUnderline"/>
          <w:highlight w:val="cyan"/>
        </w:rPr>
        <w:t>actors</w:t>
      </w:r>
      <w:r w:rsidRPr="002F5B9E">
        <w:rPr>
          <w:sz w:val="16"/>
        </w:rPr>
        <w:t xml:space="preserve"> (such as exceedingly ambitious risk-taking states) </w:t>
      </w:r>
      <w:r w:rsidRPr="0046467F">
        <w:rPr>
          <w:rStyle w:val="StyleUnderline"/>
          <w:highlight w:val="cyan"/>
        </w:rPr>
        <w:t>do not</w:t>
      </w:r>
      <w:r w:rsidRPr="0046467F">
        <w:rPr>
          <w:sz w:val="16"/>
          <w:highlight w:val="cyan"/>
        </w:rPr>
        <w:t xml:space="preserve"> </w:t>
      </w:r>
      <w:r w:rsidRPr="0046467F">
        <w:rPr>
          <w:rStyle w:val="Emphasis"/>
          <w:highlight w:val="cyan"/>
        </w:rPr>
        <w:t>behave rationally</w:t>
      </w:r>
      <w:r w:rsidRPr="002F5B9E">
        <w:rPr>
          <w:sz w:val="16"/>
        </w:rPr>
        <w:t xml:space="preserve">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w:t>
      </w:r>
      <w:r w:rsidRPr="0046467F">
        <w:rPr>
          <w:rStyle w:val="StyleUnderline"/>
          <w:highlight w:val="cyan"/>
        </w:rPr>
        <w:t xml:space="preserve">The possibility of </w:t>
      </w:r>
      <w:r w:rsidRPr="002F5B9E">
        <w:rPr>
          <w:rStyle w:val="StyleUnderline"/>
        </w:rPr>
        <w:t xml:space="preserve">a </w:t>
      </w:r>
      <w:r w:rsidRPr="0046467F">
        <w:rPr>
          <w:rStyle w:val="Emphasis"/>
          <w:highlight w:val="cyan"/>
        </w:rPr>
        <w:t>war</w:t>
      </w:r>
      <w:r w:rsidRPr="002F5B9E">
        <w:rPr>
          <w:rStyle w:val="StyleUnderline"/>
        </w:rPr>
        <w:t xml:space="preserve"> between a democratic nation and a nondemocratic regime </w:t>
      </w:r>
      <w:r w:rsidRPr="0046467F">
        <w:rPr>
          <w:rStyle w:val="StyleUnderline"/>
          <w:highlight w:val="cyan"/>
        </w:rPr>
        <w:t>increases because they do not share</w:t>
      </w:r>
      <w:r w:rsidRPr="002F5B9E">
        <w:rPr>
          <w:rStyle w:val="StyleUnderline"/>
        </w:rPr>
        <w:t xml:space="preserve"> the same </w:t>
      </w:r>
      <w:r w:rsidRPr="0046467F">
        <w:rPr>
          <w:rStyle w:val="Emphasis"/>
          <w:highlight w:val="cyan"/>
        </w:rPr>
        <w:t>values</w:t>
      </w:r>
      <w:r w:rsidRPr="002F5B9E">
        <w:rPr>
          <w:sz w:val="16"/>
        </w:rPr>
        <w:t xml:space="preserve"> </w:t>
      </w:r>
      <w:r w:rsidRPr="002F5B9E">
        <w:rPr>
          <w:rStyle w:val="StyleUnderline"/>
        </w:rPr>
        <w:t>and</w:t>
      </w:r>
      <w:r w:rsidRPr="002F5B9E">
        <w:rPr>
          <w:sz w:val="16"/>
        </w:rPr>
        <w:t xml:space="preserve"> </w:t>
      </w:r>
      <w:r w:rsidRPr="002F5B9E">
        <w:rPr>
          <w:rStyle w:val="Emphasis"/>
        </w:rPr>
        <w:t>beliefs</w:t>
      </w:r>
      <w:r w:rsidRPr="002F5B9E">
        <w:rPr>
          <w:sz w:val="16"/>
        </w:rPr>
        <w:t xml:space="preserve"> and, therefore, the level of mistrust between them tends to be very high. </w:t>
      </w:r>
      <w:r w:rsidRPr="002F5B9E">
        <w:rPr>
          <w:rStyle w:val="StyleUnderline"/>
        </w:rPr>
        <w:t xml:space="preserve">China and the United States have enhanced their </w:t>
      </w:r>
      <w:r w:rsidRPr="002F5B9E">
        <w:rPr>
          <w:rStyle w:val="Emphasis"/>
        </w:rPr>
        <w:t>coop</w:t>
      </w:r>
      <w:r w:rsidRPr="002F5B9E">
        <w:rPr>
          <w:rStyle w:val="StyleUnderline"/>
        </w:rPr>
        <w:t xml:space="preserve">eration </w:t>
      </w:r>
      <w:r w:rsidRPr="0046467F">
        <w:rPr>
          <w:rStyle w:val="StyleUnderline"/>
          <w:highlight w:val="cyan"/>
        </w:rPr>
        <w:t xml:space="preserve">to address </w:t>
      </w:r>
      <w:r w:rsidRPr="002F5B9E">
        <w:rPr>
          <w:rStyle w:val="StyleUnderline"/>
        </w:rPr>
        <w:t xml:space="preserve">various </w:t>
      </w:r>
      <w:r w:rsidRPr="0046467F">
        <w:rPr>
          <w:rStyle w:val="Emphasis"/>
          <w:highlight w:val="cyan"/>
        </w:rPr>
        <w:t>global issues</w:t>
      </w:r>
      <w:r w:rsidRPr="002F5B9E">
        <w:rPr>
          <w:rStyle w:val="StyleUnderline"/>
        </w:rPr>
        <w:t xml:space="preserve"> like global </w:t>
      </w:r>
      <w:r w:rsidRPr="002F5B9E">
        <w:rPr>
          <w:rStyle w:val="Emphasis"/>
        </w:rPr>
        <w:t>warming</w:t>
      </w:r>
      <w:r w:rsidRPr="002F5B9E">
        <w:rPr>
          <w:rStyle w:val="StyleUnderline"/>
        </w:rPr>
        <w:t xml:space="preserve">, international </w:t>
      </w:r>
      <w:r w:rsidRPr="002F5B9E">
        <w:rPr>
          <w:rStyle w:val="Emphasis"/>
        </w:rPr>
        <w:t>terrorism</w:t>
      </w:r>
      <w:r w:rsidRPr="002F5B9E">
        <w:rPr>
          <w:rStyle w:val="StyleUnderline"/>
        </w:rPr>
        <w:t xml:space="preserve">, energy issues, and global </w:t>
      </w:r>
      <w:r w:rsidRPr="002F5B9E">
        <w:rPr>
          <w:rStyle w:val="Emphasis"/>
        </w:rPr>
        <w:t>economic stability</w:t>
      </w:r>
      <w:r w:rsidRPr="002F5B9E">
        <w:rPr>
          <w:rStyle w:val="StyleUnderline"/>
        </w:rPr>
        <w:t xml:space="preserve">. </w:t>
      </w:r>
      <w:r w:rsidRPr="002F5B9E">
        <w:rPr>
          <w:rStyle w:val="Emphasis"/>
        </w:rPr>
        <w:t xml:space="preserve">But these issues </w:t>
      </w:r>
      <w:r w:rsidRPr="0046467F">
        <w:rPr>
          <w:rStyle w:val="Emphasis"/>
          <w:highlight w:val="cyan"/>
        </w:rPr>
        <w:t>are not strong enough</w:t>
      </w:r>
      <w:r w:rsidRPr="002F5B9E">
        <w:rPr>
          <w:sz w:val="16"/>
        </w:rPr>
        <w:t xml:space="preserve"> </w:t>
      </w:r>
      <w:r w:rsidRPr="0046467F">
        <w:rPr>
          <w:rStyle w:val="StyleUnderline"/>
          <w:highlight w:val="cyan"/>
        </w:rPr>
        <w:t>to</w:t>
      </w:r>
      <w:r w:rsidRPr="002F5B9E">
        <w:rPr>
          <w:rStyle w:val="StyleUnderline"/>
        </w:rPr>
        <w:t xml:space="preserve"> bring them together to </w:t>
      </w:r>
      <w:r w:rsidRPr="0046467F">
        <w:rPr>
          <w:rStyle w:val="Emphasis"/>
          <w:highlight w:val="cyan"/>
        </w:rPr>
        <w:t>overcome</w:t>
      </w:r>
      <w:r w:rsidRPr="002F5B9E">
        <w:rPr>
          <w:rStyle w:val="Emphasis"/>
        </w:rPr>
        <w:t xml:space="preserve"> their </w:t>
      </w:r>
      <w:r w:rsidRPr="0046467F">
        <w:rPr>
          <w:rStyle w:val="Emphasis"/>
          <w:highlight w:val="cyan"/>
        </w:rPr>
        <w:t>mistrust</w:t>
      </w:r>
      <w:r w:rsidRPr="0046467F">
        <w:rPr>
          <w:sz w:val="16"/>
          <w:highlight w:val="cyan"/>
        </w:rPr>
        <w:t xml:space="preserve"> </w:t>
      </w:r>
      <w:r w:rsidRPr="002F5B9E">
        <w:rPr>
          <w:rStyle w:val="StyleUnderline"/>
        </w:rPr>
        <w:t>that stems from their different values, beliefs, and perceptions</w:t>
      </w:r>
      <w:r w:rsidRPr="002F5B9E">
        <w:rPr>
          <w:sz w:val="16"/>
        </w:rPr>
        <w:t xml:space="preserve"> (Friedberg 2011). What is more important is whether they can set mutually agreeable international rules on traditional security issues including territorial disputes.</w:t>
      </w:r>
    </w:p>
    <w:p w14:paraId="779FA3B5" w14:textId="77777777" w:rsidR="003C2459" w:rsidRPr="0007118B" w:rsidRDefault="003C2459" w:rsidP="003C2459">
      <w:pPr>
        <w:shd w:val="clear" w:color="auto" w:fill="FFFFFF"/>
        <w:rPr>
          <w:color w:val="000000"/>
          <w:sz w:val="16"/>
          <w:szCs w:val="16"/>
        </w:rPr>
      </w:pPr>
    </w:p>
    <w:p w14:paraId="4258474C" w14:textId="77777777" w:rsidR="003C2459" w:rsidRDefault="003C2459" w:rsidP="003C2459">
      <w:pPr>
        <w:pStyle w:val="Heading3"/>
        <w:rPr>
          <w:rFonts w:cs="Arial"/>
        </w:rPr>
      </w:pPr>
      <w:r>
        <w:rPr>
          <w:rFonts w:cs="Arial"/>
        </w:rPr>
        <w:t>Framing</w:t>
      </w:r>
    </w:p>
    <w:p w14:paraId="4FB401DB" w14:textId="77777777" w:rsidR="003C2459" w:rsidRPr="00C7794F" w:rsidRDefault="003C2459" w:rsidP="003C2459">
      <w:pPr>
        <w:pStyle w:val="Heading4"/>
        <w:rPr>
          <w:rFonts w:cs="Calibri"/>
        </w:rPr>
      </w:pPr>
      <w:r w:rsidRPr="00C7794F">
        <w:rPr>
          <w:rFonts w:cs="Calibri"/>
        </w:rPr>
        <w:t>the standard is maximizing expected wellbeing</w:t>
      </w:r>
    </w:p>
    <w:p w14:paraId="47B800D4" w14:textId="77777777" w:rsidR="003C2459" w:rsidRPr="00C7794F" w:rsidRDefault="003C2459" w:rsidP="003C2459">
      <w:pPr>
        <w:pStyle w:val="Heading4"/>
        <w:rPr>
          <w:rFonts w:cs="Calibri"/>
        </w:rPr>
      </w:pPr>
      <w:r w:rsidRPr="00C7794F">
        <w:rPr>
          <w:rFonts w:cs="Calibri"/>
        </w:rPr>
        <w:t>Independently:</w:t>
      </w:r>
    </w:p>
    <w:p w14:paraId="7904AFC9" w14:textId="77777777" w:rsidR="003C2459" w:rsidRPr="00730CE9" w:rsidRDefault="003C2459" w:rsidP="003C2459">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43D8AC01" w14:textId="77777777" w:rsidR="003C2459" w:rsidRPr="00AE4834" w:rsidRDefault="003C2459" w:rsidP="003C2459">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6A4B711C" w14:textId="77777777" w:rsidR="003C2459" w:rsidRDefault="003C2459" w:rsidP="003C2459">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BB60153" w14:textId="18A58076" w:rsidR="003C2459" w:rsidRPr="00C7794F" w:rsidRDefault="005E090E" w:rsidP="003C2459">
      <w:pPr>
        <w:pStyle w:val="Heading4"/>
        <w:rPr>
          <w:rFonts w:cs="Calibri"/>
        </w:rPr>
      </w:pPr>
      <w:r>
        <w:rPr>
          <w:rFonts w:cs="Calibri"/>
        </w:rPr>
        <w:t>2</w:t>
      </w:r>
      <w:r w:rsidR="003C2459">
        <w:rPr>
          <w:rFonts w:cs="Calibri"/>
        </w:rPr>
        <w:t>]</w:t>
      </w:r>
      <w:r w:rsidR="003C2459" w:rsidRPr="00C7794F">
        <w:rPr>
          <w:rFonts w:cs="Calibri"/>
        </w:rPr>
        <w:t xml:space="preserve"> That justifies </w:t>
      </w:r>
      <w:r w:rsidR="003C2459" w:rsidRPr="00C7794F">
        <w:rPr>
          <w:rFonts w:cs="Calibri"/>
          <w:u w:val="single"/>
        </w:rPr>
        <w:t>util</w:t>
      </w:r>
      <w:r w:rsidR="003C2459" w:rsidRPr="00C7794F">
        <w:rPr>
          <w:rFonts w:cs="Calibri"/>
        </w:rPr>
        <w:t xml:space="preserve"> – it’s </w:t>
      </w:r>
      <w:r w:rsidR="003C2459" w:rsidRPr="00C7794F">
        <w:rPr>
          <w:rFonts w:cs="Calibri"/>
          <w:u w:val="single"/>
        </w:rPr>
        <w:t>impartial</w:t>
      </w:r>
      <w:r w:rsidR="003C2459" w:rsidRPr="00C7794F">
        <w:rPr>
          <w:rFonts w:cs="Calibri"/>
        </w:rPr>
        <w:t xml:space="preserve">, </w:t>
      </w:r>
      <w:r w:rsidR="003C2459" w:rsidRPr="00C7794F">
        <w:rPr>
          <w:rFonts w:cs="Calibri"/>
          <w:u w:val="single"/>
        </w:rPr>
        <w:t>specific</w:t>
      </w:r>
      <w:r w:rsidR="003C2459" w:rsidRPr="00C7794F">
        <w:rPr>
          <w:rFonts w:cs="Calibri"/>
        </w:rPr>
        <w:t xml:space="preserve"> to </w:t>
      </w:r>
      <w:r w:rsidR="003C2459" w:rsidRPr="00C7794F">
        <w:rPr>
          <w:rFonts w:cs="Calibri"/>
          <w:u w:val="single"/>
        </w:rPr>
        <w:t>public actors</w:t>
      </w:r>
      <w:r w:rsidR="003C2459" w:rsidRPr="00C7794F">
        <w:rPr>
          <w:rFonts w:cs="Calibri"/>
        </w:rPr>
        <w:t xml:space="preserve">, and </w:t>
      </w:r>
      <w:r w:rsidR="003C2459" w:rsidRPr="00C7794F">
        <w:rPr>
          <w:rFonts w:cs="Calibri"/>
          <w:u w:val="single"/>
        </w:rPr>
        <w:t>resolves infinite regress</w:t>
      </w:r>
      <w:r w:rsidR="003C2459" w:rsidRPr="00C7794F">
        <w:rPr>
          <w:rFonts w:cs="Calibri"/>
        </w:rPr>
        <w:t xml:space="preserve"> which explains </w:t>
      </w:r>
      <w:r w:rsidR="003C2459" w:rsidRPr="00C7794F">
        <w:rPr>
          <w:rFonts w:cs="Calibri"/>
          <w:u w:val="single"/>
        </w:rPr>
        <w:t>all value</w:t>
      </w:r>
      <w:r w:rsidR="003C2459" w:rsidRPr="00C7794F">
        <w:rPr>
          <w:rFonts w:cs="Calibri"/>
        </w:rPr>
        <w:t xml:space="preserve">. </w:t>
      </w:r>
    </w:p>
    <w:p w14:paraId="005DA6D9" w14:textId="77777777" w:rsidR="003C2459" w:rsidRPr="00C7794F" w:rsidRDefault="003C2459" w:rsidP="003C2459">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228256F5" w14:textId="23D67035" w:rsidR="00E42E4C" w:rsidRPr="00F601E6" w:rsidRDefault="003C2459" w:rsidP="003C2459">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and weird cases. That's actually part of my defense.</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1"/>
  </w:num>
  <w:num w:numId="14">
    <w:abstractNumId w:val="15"/>
  </w:num>
  <w:num w:numId="15">
    <w:abstractNumId w:val="24"/>
  </w:num>
  <w:num w:numId="16">
    <w:abstractNumId w:val="30"/>
  </w:num>
  <w:num w:numId="17">
    <w:abstractNumId w:val="21"/>
  </w:num>
  <w:num w:numId="18">
    <w:abstractNumId w:val="27"/>
  </w:num>
  <w:num w:numId="19">
    <w:abstractNumId w:val="18"/>
  </w:num>
  <w:num w:numId="20">
    <w:abstractNumId w:val="23"/>
  </w:num>
  <w:num w:numId="21">
    <w:abstractNumId w:val="16"/>
  </w:num>
  <w:num w:numId="22">
    <w:abstractNumId w:val="29"/>
  </w:num>
  <w:num w:numId="23">
    <w:abstractNumId w:val="25"/>
  </w:num>
  <w:num w:numId="24">
    <w:abstractNumId w:val="22"/>
  </w:num>
  <w:num w:numId="25">
    <w:abstractNumId w:val="28"/>
  </w:num>
  <w:num w:numId="26">
    <w:abstractNumId w:val="17"/>
  </w:num>
  <w:num w:numId="27">
    <w:abstractNumId w:val="13"/>
  </w:num>
  <w:num w:numId="28">
    <w:abstractNumId w:val="14"/>
  </w:num>
  <w:num w:numId="29">
    <w:abstractNumId w:val="31"/>
  </w:num>
  <w:num w:numId="30">
    <w:abstractNumId w:val="12"/>
  </w:num>
  <w:num w:numId="31">
    <w:abstractNumId w:val="19"/>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24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9B4"/>
    <w:rsid w:val="0014538B"/>
    <w:rsid w:val="0015562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45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6D8"/>
    <w:rsid w:val="004B37B4"/>
    <w:rsid w:val="004B72B4"/>
    <w:rsid w:val="004C0314"/>
    <w:rsid w:val="004C0D3D"/>
    <w:rsid w:val="004C213E"/>
    <w:rsid w:val="004C376C"/>
    <w:rsid w:val="004C657F"/>
    <w:rsid w:val="004D17D8"/>
    <w:rsid w:val="004D521B"/>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12E"/>
    <w:rsid w:val="005659AA"/>
    <w:rsid w:val="005676E8"/>
    <w:rsid w:val="00577C12"/>
    <w:rsid w:val="00580BFC"/>
    <w:rsid w:val="00581048"/>
    <w:rsid w:val="00581203"/>
    <w:rsid w:val="0058349C"/>
    <w:rsid w:val="00585FBE"/>
    <w:rsid w:val="005870E8"/>
    <w:rsid w:val="0058789C"/>
    <w:rsid w:val="005A4D4E"/>
    <w:rsid w:val="005A53A7"/>
    <w:rsid w:val="005A7237"/>
    <w:rsid w:val="005B21FA"/>
    <w:rsid w:val="005B3244"/>
    <w:rsid w:val="005B6EE8"/>
    <w:rsid w:val="005B7731"/>
    <w:rsid w:val="005C4515"/>
    <w:rsid w:val="005C5602"/>
    <w:rsid w:val="005C74A6"/>
    <w:rsid w:val="005D3B4D"/>
    <w:rsid w:val="005D615C"/>
    <w:rsid w:val="005E090E"/>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340"/>
    <w:rsid w:val="007619E4"/>
    <w:rsid w:val="00761E75"/>
    <w:rsid w:val="0076495E"/>
    <w:rsid w:val="00765FC8"/>
    <w:rsid w:val="0077449C"/>
    <w:rsid w:val="00775694"/>
    <w:rsid w:val="0078736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5F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90A"/>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01C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3EE"/>
    <w:rsid w:val="00AE0243"/>
    <w:rsid w:val="00AE1BAD"/>
    <w:rsid w:val="00AE2124"/>
    <w:rsid w:val="00AE24BC"/>
    <w:rsid w:val="00AE3E3F"/>
    <w:rsid w:val="00AF2516"/>
    <w:rsid w:val="00AF4760"/>
    <w:rsid w:val="00AF55D4"/>
    <w:rsid w:val="00AF7BAA"/>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E8D"/>
    <w:rsid w:val="00CA6D6D"/>
    <w:rsid w:val="00CB799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B99"/>
    <w:rsid w:val="00D61A4E"/>
    <w:rsid w:val="00D634EA"/>
    <w:rsid w:val="00D713A1"/>
    <w:rsid w:val="00D75661"/>
    <w:rsid w:val="00D77956"/>
    <w:rsid w:val="00D80F0C"/>
    <w:rsid w:val="00D852AC"/>
    <w:rsid w:val="00D92077"/>
    <w:rsid w:val="00D951E2"/>
    <w:rsid w:val="00D9565A"/>
    <w:rsid w:val="00DA40FE"/>
    <w:rsid w:val="00DB2337"/>
    <w:rsid w:val="00DB5F87"/>
    <w:rsid w:val="00DB699B"/>
    <w:rsid w:val="00DC0376"/>
    <w:rsid w:val="00DC099B"/>
    <w:rsid w:val="00DC2BE5"/>
    <w:rsid w:val="00DD4CD4"/>
    <w:rsid w:val="00DD65A2"/>
    <w:rsid w:val="00DD6770"/>
    <w:rsid w:val="00DE0749"/>
    <w:rsid w:val="00DE1CE2"/>
    <w:rsid w:val="00DF097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4FA"/>
    <w:rsid w:val="00E8322E"/>
    <w:rsid w:val="00E903E0"/>
    <w:rsid w:val="00EA1115"/>
    <w:rsid w:val="00EA39EB"/>
    <w:rsid w:val="00EA58CE"/>
    <w:rsid w:val="00EB33FF"/>
    <w:rsid w:val="00EB3D1A"/>
    <w:rsid w:val="00EC2759"/>
    <w:rsid w:val="00EC7106"/>
    <w:rsid w:val="00ED0120"/>
    <w:rsid w:val="00ED0C8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D50"/>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5F7D4A"/>
  <w14:defaultImageDpi w14:val="300"/>
  <w15:docId w15:val="{A16A322D-7109-D240-BEF8-4982C2F2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2459"/>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3C24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3C24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C24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C245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3C245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3C245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C245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C245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C245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C24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2459"/>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3C2459"/>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3C245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C245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C24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C245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C245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C245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C245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3C2459"/>
    <w:rPr>
      <w:color w:val="auto"/>
      <w:u w:val="none"/>
    </w:rPr>
  </w:style>
  <w:style w:type="paragraph" w:styleId="DocumentMap">
    <w:name w:val="Document Map"/>
    <w:basedOn w:val="Normal"/>
    <w:link w:val="DocumentMapChar"/>
    <w:uiPriority w:val="99"/>
    <w:unhideWhenUsed/>
    <w:rsid w:val="003C24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C2459"/>
    <w:rPr>
      <w:rFonts w:ascii="Lucida Grande" w:hAnsi="Lucida Grande" w:cs="Lucida Grande"/>
    </w:rPr>
  </w:style>
  <w:style w:type="character" w:customStyle="1" w:styleId="Heading5Char">
    <w:name w:val="Heading 5 Char"/>
    <w:basedOn w:val="DefaultParagraphFont"/>
    <w:link w:val="Heading5"/>
    <w:rsid w:val="003C2459"/>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3C2459"/>
    <w:rPr>
      <w:rFonts w:ascii="Cambria" w:eastAsia="Times New Roman" w:hAnsi="Cambria"/>
      <w:b/>
      <w:bCs/>
      <w:i/>
      <w:iCs/>
      <w:sz w:val="20"/>
      <w:lang w:bidi="en-US"/>
    </w:rPr>
  </w:style>
  <w:style w:type="character" w:customStyle="1" w:styleId="Heading7Char">
    <w:name w:val="Heading 7 Char"/>
    <w:basedOn w:val="DefaultParagraphFont"/>
    <w:link w:val="Heading7"/>
    <w:rsid w:val="003C2459"/>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3C2459"/>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3C2459"/>
    <w:rPr>
      <w:rFonts w:ascii="Cambria" w:eastAsia="Times New Roman" w:hAnsi="Cambria"/>
      <w:i/>
      <w:iCs/>
      <w:sz w:val="18"/>
      <w:szCs w:val="18"/>
      <w:lang w:bidi="en-US"/>
    </w:rPr>
  </w:style>
  <w:style w:type="paragraph" w:styleId="ListParagraph">
    <w:name w:val="List Paragraph"/>
    <w:aliases w:val="6 font"/>
    <w:basedOn w:val="Normal"/>
    <w:uiPriority w:val="99"/>
    <w:qFormat/>
    <w:rsid w:val="003C2459"/>
    <w:pPr>
      <w:ind w:left="720"/>
      <w:contextualSpacing/>
    </w:pPr>
  </w:style>
  <w:style w:type="paragraph" w:customStyle="1" w:styleId="Emphasis1">
    <w:name w:val="Emphasis1"/>
    <w:basedOn w:val="Normal"/>
    <w:link w:val="Emphasis"/>
    <w:autoRedefine/>
    <w:uiPriority w:val="20"/>
    <w:qFormat/>
    <w:rsid w:val="003C245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3C2459"/>
    <w:rPr>
      <w:color w:val="605E5C"/>
      <w:shd w:val="clear" w:color="auto" w:fill="E1DFDD"/>
    </w:rPr>
  </w:style>
  <w:style w:type="paragraph" w:styleId="BalloonText">
    <w:name w:val="Balloon Text"/>
    <w:basedOn w:val="Normal"/>
    <w:link w:val="BalloonTextChar"/>
    <w:uiPriority w:val="99"/>
    <w:unhideWhenUsed/>
    <w:qFormat/>
    <w:rsid w:val="003C245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3C2459"/>
    <w:rPr>
      <w:rFonts w:ascii="Times New Roman" w:hAnsi="Times New Roman" w:cs="Times New Roman"/>
      <w:sz w:val="18"/>
      <w:szCs w:val="18"/>
    </w:rPr>
  </w:style>
  <w:style w:type="paragraph" w:customStyle="1" w:styleId="textbold">
    <w:name w:val="text bold"/>
    <w:basedOn w:val="Normal"/>
    <w:autoRedefine/>
    <w:uiPriority w:val="20"/>
    <w:qFormat/>
    <w:rsid w:val="003C2459"/>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C2459"/>
    <w:rPr>
      <w:sz w:val="22"/>
      <w:u w:val="single"/>
    </w:rPr>
  </w:style>
  <w:style w:type="paragraph" w:customStyle="1" w:styleId="Analytic">
    <w:name w:val="Analytic"/>
    <w:basedOn w:val="Heading4"/>
    <w:link w:val="AnalyticChar"/>
    <w:uiPriority w:val="4"/>
    <w:qFormat/>
    <w:rsid w:val="003C2459"/>
    <w:pPr>
      <w:outlineLvl w:val="9"/>
    </w:pPr>
  </w:style>
  <w:style w:type="character" w:customStyle="1" w:styleId="AnalyticChar">
    <w:name w:val="Analytic Char"/>
    <w:basedOn w:val="DefaultParagraphFont"/>
    <w:link w:val="Analytic"/>
    <w:uiPriority w:val="4"/>
    <w:rsid w:val="003C2459"/>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3C2459"/>
    <w:rPr>
      <w:sz w:val="20"/>
      <w:u w:val="single"/>
    </w:rPr>
  </w:style>
  <w:style w:type="paragraph" w:styleId="Title">
    <w:name w:val="Title"/>
    <w:aliases w:val="UNDERLINE,Bold Underlined,Cites and Cards,title,Block Heading,Read This"/>
    <w:basedOn w:val="Normal"/>
    <w:next w:val="Normal"/>
    <w:link w:val="TitleChar"/>
    <w:uiPriority w:val="6"/>
    <w:qFormat/>
    <w:rsid w:val="003C2459"/>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3C245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3C245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3C2459"/>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3C245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3C2459"/>
    <w:rPr>
      <w:rFonts w:ascii="Calibri" w:hAnsi="Calibri"/>
      <w:b/>
      <w:sz w:val="26"/>
    </w:rPr>
  </w:style>
  <w:style w:type="character" w:customStyle="1" w:styleId="Heading4Char3">
    <w:name w:val="Heading 4 Char3"/>
    <w:aliases w:val="Tag Char3,heading 2 Char3,Heading 2 Char2 Char Char1,Heading 2 Char1 Char Char Char1,ta Char"/>
    <w:rsid w:val="003C2459"/>
    <w:rPr>
      <w:rFonts w:ascii="Calibri" w:hAnsi="Calibri"/>
      <w:b/>
      <w:sz w:val="26"/>
    </w:rPr>
  </w:style>
  <w:style w:type="character" w:customStyle="1" w:styleId="UnderlineBold">
    <w:name w:val="Underline + Bold"/>
    <w:uiPriority w:val="1"/>
    <w:qFormat/>
    <w:rsid w:val="003C2459"/>
    <w:rPr>
      <w:rFonts w:ascii="Georgia" w:hAnsi="Georgia"/>
      <w:b w:val="0"/>
      <w:bCs w:val="0"/>
      <w:sz w:val="22"/>
      <w:u w:val="single"/>
    </w:rPr>
  </w:style>
  <w:style w:type="paragraph" w:customStyle="1" w:styleId="underlined">
    <w:name w:val="underlined"/>
    <w:next w:val="Normal"/>
    <w:link w:val="underlinedChar"/>
    <w:autoRedefine/>
    <w:qFormat/>
    <w:rsid w:val="003C2459"/>
    <w:pPr>
      <w:contextualSpacing/>
    </w:pPr>
    <w:rPr>
      <w:rFonts w:ascii="Times New Roman" w:eastAsia="Malgun Gothic" w:hAnsi="Times New Roman" w:cs="Times New Roman"/>
      <w:u w:val="single"/>
    </w:rPr>
  </w:style>
  <w:style w:type="character" w:customStyle="1" w:styleId="underlinedChar">
    <w:name w:val="underlined Char"/>
    <w:link w:val="underlined"/>
    <w:rsid w:val="003C2459"/>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C245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3C2459"/>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3C2459"/>
    <w:rPr>
      <w:rFonts w:ascii="Times New Roman" w:eastAsia="Calibri" w:hAnsi="Times New Roman"/>
      <w:u w:val="single"/>
      <w:lang w:val="x-none"/>
    </w:rPr>
  </w:style>
  <w:style w:type="paragraph" w:customStyle="1" w:styleId="Analytics">
    <w:name w:val="Analytics"/>
    <w:basedOn w:val="Heading4"/>
    <w:link w:val="AnalyticsChar"/>
    <w:qFormat/>
    <w:rsid w:val="003C2459"/>
    <w:rPr>
      <w:bCs w:val="0"/>
      <w:szCs w:val="22"/>
    </w:rPr>
  </w:style>
  <w:style w:type="character" w:customStyle="1" w:styleId="AnalyticsChar">
    <w:name w:val="Analytics Char"/>
    <w:basedOn w:val="DefaultParagraphFont"/>
    <w:link w:val="Analytics"/>
    <w:rsid w:val="003C2459"/>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3C2459"/>
    <w:rPr>
      <w:rFonts w:cs="Arial"/>
      <w:b/>
      <w:bCs/>
      <w:iCs/>
      <w:szCs w:val="28"/>
      <w:lang w:val="en-US" w:eastAsia="en-US" w:bidi="ar-SA"/>
    </w:rPr>
  </w:style>
  <w:style w:type="numbering" w:customStyle="1" w:styleId="NoList1">
    <w:name w:val="No List1"/>
    <w:next w:val="NoList"/>
    <w:semiHidden/>
    <w:unhideWhenUsed/>
    <w:rsid w:val="003C2459"/>
  </w:style>
  <w:style w:type="character" w:customStyle="1" w:styleId="underline">
    <w:name w:val="underline"/>
    <w:basedOn w:val="DefaultParagraphFont"/>
    <w:qFormat/>
    <w:locked/>
    <w:rsid w:val="003C2459"/>
    <w:rPr>
      <w:rFonts w:ascii="Times New Roman" w:hAnsi="Times New Roman" w:cs="Times New Roman" w:hint="default"/>
      <w:u w:val="single"/>
    </w:rPr>
  </w:style>
  <w:style w:type="character" w:customStyle="1" w:styleId="Style11ptUnderline">
    <w:name w:val="Style 11 pt Underline"/>
    <w:basedOn w:val="DefaultParagraphFont"/>
    <w:qFormat/>
    <w:rsid w:val="003C2459"/>
    <w:rPr>
      <w:sz w:val="20"/>
      <w:u w:val="single"/>
    </w:rPr>
  </w:style>
  <w:style w:type="character" w:customStyle="1" w:styleId="Style11pt">
    <w:name w:val="Style 11 pt"/>
    <w:basedOn w:val="DefaultParagraphFont"/>
    <w:qFormat/>
    <w:rsid w:val="003C2459"/>
    <w:rPr>
      <w:sz w:val="20"/>
    </w:rPr>
  </w:style>
  <w:style w:type="character" w:customStyle="1" w:styleId="Style1Char1">
    <w:name w:val="Style1 Char1"/>
    <w:basedOn w:val="DefaultParagraphFont"/>
    <w:qFormat/>
    <w:rsid w:val="003C245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3C2459"/>
    <w:rPr>
      <w:sz w:val="18"/>
      <w:szCs w:val="18"/>
    </w:rPr>
  </w:style>
  <w:style w:type="paragraph" w:styleId="CommentText">
    <w:name w:val="annotation text"/>
    <w:basedOn w:val="Normal"/>
    <w:link w:val="CommentTextChar"/>
    <w:uiPriority w:val="99"/>
    <w:unhideWhenUsed/>
    <w:rsid w:val="003C2459"/>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3C2459"/>
    <w:rPr>
      <w:rFonts w:ascii="Times New Roman" w:hAnsi="Times New Roman"/>
    </w:rPr>
  </w:style>
  <w:style w:type="paragraph" w:styleId="CommentSubject">
    <w:name w:val="annotation subject"/>
    <w:basedOn w:val="CommentText"/>
    <w:next w:val="CommentText"/>
    <w:link w:val="CommentSubjectChar"/>
    <w:unhideWhenUsed/>
    <w:rsid w:val="003C2459"/>
    <w:rPr>
      <w:b/>
      <w:bCs/>
      <w:sz w:val="20"/>
      <w:szCs w:val="20"/>
    </w:rPr>
  </w:style>
  <w:style w:type="character" w:customStyle="1" w:styleId="CommentSubjectChar">
    <w:name w:val="Comment Subject Char"/>
    <w:basedOn w:val="CommentTextChar"/>
    <w:link w:val="CommentSubject"/>
    <w:rsid w:val="003C2459"/>
    <w:rPr>
      <w:rFonts w:ascii="Times New Roman" w:hAnsi="Times New Roman"/>
      <w:b/>
      <w:bCs/>
      <w:sz w:val="20"/>
      <w:szCs w:val="20"/>
    </w:rPr>
  </w:style>
  <w:style w:type="character" w:customStyle="1" w:styleId="cardChar">
    <w:name w:val="card Char"/>
    <w:aliases w:val="Bold Cite Char Char,Speed Cite Char"/>
    <w:link w:val="card"/>
    <w:qFormat/>
    <w:rsid w:val="003C2459"/>
    <w:rPr>
      <w:rFonts w:ascii="Times New Roman" w:hAnsi="Times New Roman"/>
      <w:sz w:val="16"/>
    </w:rPr>
  </w:style>
  <w:style w:type="character" w:customStyle="1" w:styleId="StyleDate">
    <w:name w:val="Style Date"/>
    <w:aliases w:val="Author"/>
    <w:qFormat/>
    <w:rsid w:val="003C2459"/>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3C2459"/>
    <w:rPr>
      <w:b/>
      <w:bCs/>
    </w:rPr>
  </w:style>
  <w:style w:type="character" w:customStyle="1" w:styleId="apple-converted-space">
    <w:name w:val="apple-converted-space"/>
    <w:basedOn w:val="DefaultParagraphFont"/>
    <w:qFormat/>
    <w:rsid w:val="003C2459"/>
  </w:style>
  <w:style w:type="character" w:customStyle="1" w:styleId="st">
    <w:name w:val="st"/>
    <w:rsid w:val="003C2459"/>
  </w:style>
  <w:style w:type="character" w:customStyle="1" w:styleId="CharChar11">
    <w:name w:val="Char Char11"/>
    <w:rsid w:val="003C2459"/>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3C2459"/>
    <w:rPr>
      <w:b/>
      <w:sz w:val="22"/>
      <w:u w:val="single"/>
    </w:rPr>
  </w:style>
  <w:style w:type="character" w:customStyle="1" w:styleId="DebateHighlighted">
    <w:name w:val="Debate Highlighted"/>
    <w:basedOn w:val="DefaultParagraphFont"/>
    <w:qFormat/>
    <w:rsid w:val="003C245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3C2459"/>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uiPriority w:val="1"/>
    <w:qFormat/>
    <w:rsid w:val="003C2459"/>
    <w:rPr>
      <w:szCs w:val="24"/>
      <w:u w:val="single"/>
      <w:lang w:val="en-US" w:eastAsia="en-US" w:bidi="ar-SA"/>
    </w:rPr>
  </w:style>
  <w:style w:type="character" w:customStyle="1" w:styleId="Highlightedunderline">
    <w:name w:val="Highlighted underline"/>
    <w:qFormat/>
    <w:rsid w:val="003C2459"/>
    <w:rPr>
      <w:rFonts w:ascii="Times New Roman" w:hAnsi="Times New Roman"/>
      <w:sz w:val="20"/>
      <w:shd w:val="clear" w:color="auto" w:fill="C0C0C0"/>
    </w:rPr>
  </w:style>
  <w:style w:type="paragraph" w:customStyle="1" w:styleId="CITE">
    <w:name w:val="CITE"/>
    <w:basedOn w:val="Normal"/>
    <w:next w:val="Normal"/>
    <w:link w:val="CITEChar"/>
    <w:qFormat/>
    <w:rsid w:val="003C245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3C2459"/>
    <w:rPr>
      <w:rFonts w:ascii="Liberation Sans" w:hAnsi="Liberation Sans" w:cs="Georgia"/>
      <w:sz w:val="20"/>
      <w:szCs w:val="20"/>
      <w:u w:val="single"/>
    </w:rPr>
  </w:style>
  <w:style w:type="paragraph" w:customStyle="1" w:styleId="cardtext">
    <w:name w:val="card text"/>
    <w:basedOn w:val="Normal"/>
    <w:link w:val="cardtextChar"/>
    <w:qFormat/>
    <w:rsid w:val="003C245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3C2459"/>
    <w:rPr>
      <w:rFonts w:ascii="Georgia" w:eastAsia="Calibri" w:hAnsi="Georgia"/>
    </w:rPr>
  </w:style>
  <w:style w:type="character" w:customStyle="1" w:styleId="UnderlineBold0">
    <w:name w:val="Underline Bold"/>
    <w:basedOn w:val="DefaultParagraphFont"/>
    <w:uiPriority w:val="6"/>
    <w:qFormat/>
    <w:rsid w:val="003C2459"/>
    <w:rPr>
      <w:b/>
      <w:sz w:val="20"/>
      <w:u w:val="single"/>
    </w:rPr>
  </w:style>
  <w:style w:type="paragraph" w:styleId="BodyText">
    <w:name w:val="Body Text"/>
    <w:basedOn w:val="Normal"/>
    <w:link w:val="BodyTextChar"/>
    <w:uiPriority w:val="99"/>
    <w:unhideWhenUsed/>
    <w:qFormat/>
    <w:rsid w:val="003C2459"/>
    <w:pPr>
      <w:spacing w:after="120"/>
    </w:pPr>
  </w:style>
  <w:style w:type="character" w:customStyle="1" w:styleId="BodyTextChar">
    <w:name w:val="Body Text Char"/>
    <w:basedOn w:val="DefaultParagraphFont"/>
    <w:link w:val="BodyText"/>
    <w:uiPriority w:val="99"/>
    <w:qFormat/>
    <w:rsid w:val="003C2459"/>
    <w:rPr>
      <w:rFonts w:ascii="Calibri" w:hAnsi="Calibri"/>
      <w:sz w:val="22"/>
    </w:rPr>
  </w:style>
  <w:style w:type="paragraph" w:customStyle="1" w:styleId="UnderlinePara">
    <w:name w:val="Underline Para"/>
    <w:basedOn w:val="Normal"/>
    <w:uiPriority w:val="6"/>
    <w:qFormat/>
    <w:rsid w:val="003C2459"/>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3C2459"/>
  </w:style>
  <w:style w:type="paragraph" w:customStyle="1" w:styleId="tiny">
    <w:name w:val="tiny"/>
    <w:next w:val="Normal"/>
    <w:link w:val="tinyChar"/>
    <w:autoRedefine/>
    <w:qFormat/>
    <w:rsid w:val="003C2459"/>
    <w:pPr>
      <w:contextualSpacing/>
    </w:pPr>
    <w:rPr>
      <w:rFonts w:ascii="Times New Roman" w:eastAsia="Malgun Gothic" w:hAnsi="Times New Roman" w:cs="Times New Roman"/>
      <w:sz w:val="12"/>
    </w:rPr>
  </w:style>
  <w:style w:type="character" w:customStyle="1" w:styleId="tinyChar">
    <w:name w:val="tiny Char"/>
    <w:link w:val="tiny"/>
    <w:rsid w:val="003C2459"/>
    <w:rPr>
      <w:rFonts w:ascii="Times New Roman" w:eastAsia="Malgun Gothic" w:hAnsi="Times New Roman" w:cs="Times New Roman"/>
      <w:sz w:val="12"/>
    </w:rPr>
  </w:style>
  <w:style w:type="character" w:customStyle="1" w:styleId="DocumentMapChar1">
    <w:name w:val="Document Map Char1"/>
    <w:basedOn w:val="DefaultParagraphFont"/>
    <w:uiPriority w:val="99"/>
    <w:rsid w:val="003C2459"/>
    <w:rPr>
      <w:rFonts w:ascii="Segoe UI" w:hAnsi="Segoe UI" w:cs="Segoe UI"/>
      <w:sz w:val="16"/>
      <w:szCs w:val="16"/>
    </w:rPr>
  </w:style>
  <w:style w:type="character" w:customStyle="1" w:styleId="CommentSubjectChar1">
    <w:name w:val="Comment Subject Char1"/>
    <w:basedOn w:val="CommentTextChar"/>
    <w:uiPriority w:val="99"/>
    <w:semiHidden/>
    <w:rsid w:val="003C2459"/>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3C2459"/>
    <w:rPr>
      <w:rFonts w:ascii="Lucida Grande" w:eastAsiaTheme="minorHAnsi" w:hAnsi="Lucida Grande" w:cs="Lucida Grande"/>
      <w:sz w:val="18"/>
      <w:szCs w:val="18"/>
    </w:rPr>
  </w:style>
  <w:style w:type="character" w:customStyle="1" w:styleId="Style1Char">
    <w:name w:val="Style1 Char"/>
    <w:basedOn w:val="DefaultParagraphFont"/>
    <w:qFormat/>
    <w:rsid w:val="003C2459"/>
    <w:rPr>
      <w:rFonts w:eastAsia="SimSun"/>
      <w:sz w:val="20"/>
      <w:szCs w:val="24"/>
      <w:u w:val="single"/>
      <w:lang w:val="en-US" w:eastAsia="zh-CN" w:bidi="ar-SA"/>
    </w:rPr>
  </w:style>
  <w:style w:type="paragraph" w:customStyle="1" w:styleId="Tag2">
    <w:name w:val="Tag2"/>
    <w:basedOn w:val="Normal"/>
    <w:autoRedefine/>
    <w:qFormat/>
    <w:rsid w:val="003C2459"/>
    <w:rPr>
      <w:rFonts w:eastAsia="Calibri" w:cs="Arial"/>
      <w:b/>
    </w:rPr>
  </w:style>
  <w:style w:type="character" w:customStyle="1" w:styleId="CommentTextChar1">
    <w:name w:val="Comment Text Char1"/>
    <w:basedOn w:val="DefaultParagraphFont"/>
    <w:uiPriority w:val="99"/>
    <w:rsid w:val="003C2459"/>
    <w:rPr>
      <w:rFonts w:ascii="Calibri" w:hAnsi="Calibri"/>
    </w:rPr>
  </w:style>
  <w:style w:type="character" w:customStyle="1" w:styleId="apple-style-span">
    <w:name w:val="apple-style-span"/>
    <w:basedOn w:val="DefaultParagraphFont"/>
    <w:qFormat/>
    <w:rsid w:val="003C2459"/>
  </w:style>
  <w:style w:type="character" w:customStyle="1" w:styleId="FootnoteTextChar">
    <w:name w:val="Footnote Text Char"/>
    <w:basedOn w:val="DefaultParagraphFont"/>
    <w:link w:val="FootnoteText"/>
    <w:rsid w:val="003C2459"/>
    <w:rPr>
      <w:rFonts w:ascii="Calibri" w:hAnsi="Calibri"/>
    </w:rPr>
  </w:style>
  <w:style w:type="paragraph" w:styleId="FootnoteText">
    <w:name w:val="footnote text"/>
    <w:basedOn w:val="Normal"/>
    <w:link w:val="FootnoteTextChar"/>
    <w:unhideWhenUsed/>
    <w:qFormat/>
    <w:rsid w:val="003C2459"/>
    <w:pPr>
      <w:spacing w:after="0" w:line="240" w:lineRule="auto"/>
    </w:pPr>
    <w:rPr>
      <w:sz w:val="24"/>
    </w:rPr>
  </w:style>
  <w:style w:type="character" w:customStyle="1" w:styleId="FootnoteTextChar1">
    <w:name w:val="Footnote Text Char1"/>
    <w:basedOn w:val="DefaultParagraphFont"/>
    <w:rsid w:val="003C2459"/>
    <w:rPr>
      <w:rFonts w:ascii="Calibri" w:hAnsi="Calibri"/>
      <w:sz w:val="20"/>
      <w:szCs w:val="20"/>
    </w:rPr>
  </w:style>
  <w:style w:type="paragraph" w:customStyle="1" w:styleId="p">
    <w:name w:val="p"/>
    <w:basedOn w:val="Normal"/>
    <w:rsid w:val="003C245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3C245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3C2459"/>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3C2459"/>
    <w:rPr>
      <w:vertAlign w:val="superscript"/>
    </w:rPr>
  </w:style>
  <w:style w:type="paragraph" w:customStyle="1" w:styleId="para">
    <w:name w:val="para"/>
    <w:basedOn w:val="Normal"/>
    <w:rsid w:val="003C2459"/>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3C2459"/>
    <w:pPr>
      <w:spacing w:before="100" w:beforeAutospacing="1" w:after="100" w:afterAutospacing="1" w:line="240" w:lineRule="auto"/>
    </w:pPr>
    <w:rPr>
      <w:rFonts w:cs="Times New Roman"/>
    </w:rPr>
  </w:style>
  <w:style w:type="character" w:customStyle="1" w:styleId="vm-hook">
    <w:name w:val="vm-hook"/>
    <w:basedOn w:val="DefaultParagraphFont"/>
    <w:rsid w:val="003C2459"/>
  </w:style>
  <w:style w:type="character" w:customStyle="1" w:styleId="dfm-title">
    <w:name w:val="dfm-title"/>
    <w:basedOn w:val="DefaultParagraphFont"/>
    <w:rsid w:val="003C2459"/>
  </w:style>
  <w:style w:type="paragraph" w:customStyle="1" w:styleId="evidencetext">
    <w:name w:val="evidence text"/>
    <w:basedOn w:val="Normal"/>
    <w:link w:val="evidencetextChar1"/>
    <w:qFormat/>
    <w:rsid w:val="003C245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3C2459"/>
    <w:rPr>
      <w:rFonts w:ascii="Arial" w:hAnsi="Arial" w:cs="Arial"/>
      <w:color w:val="000000"/>
      <w:sz w:val="22"/>
      <w:lang w:val="x-none" w:eastAsia="x-none"/>
    </w:rPr>
  </w:style>
  <w:style w:type="paragraph" w:customStyle="1" w:styleId="CardIndented">
    <w:name w:val="Card (Indented)"/>
    <w:basedOn w:val="Normal"/>
    <w:link w:val="CardIndentedChar"/>
    <w:qFormat/>
    <w:rsid w:val="003C2459"/>
    <w:pPr>
      <w:spacing w:after="0" w:line="240" w:lineRule="auto"/>
      <w:ind w:left="288"/>
    </w:pPr>
    <w:rPr>
      <w:rFonts w:ascii="Arial" w:hAnsi="Arial" w:cs="Arial"/>
    </w:rPr>
  </w:style>
  <w:style w:type="paragraph" w:customStyle="1" w:styleId="Emphasize">
    <w:name w:val="Emphasize"/>
    <w:basedOn w:val="Normal"/>
    <w:uiPriority w:val="7"/>
    <w:qFormat/>
    <w:rsid w:val="003C245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3C2459"/>
    <w:rPr>
      <w:rFonts w:asciiTheme="minorHAnsi" w:hAnsiTheme="minorHAnsi"/>
      <w:sz w:val="22"/>
    </w:rPr>
  </w:style>
  <w:style w:type="character" w:customStyle="1" w:styleId="UnresolvedMention1">
    <w:name w:val="Unresolved Mention1"/>
    <w:basedOn w:val="DefaultParagraphFont"/>
    <w:uiPriority w:val="99"/>
    <w:unhideWhenUsed/>
    <w:rsid w:val="003C2459"/>
    <w:rPr>
      <w:color w:val="808080"/>
      <w:shd w:val="clear" w:color="auto" w:fill="E6E6E6"/>
    </w:rPr>
  </w:style>
  <w:style w:type="character" w:customStyle="1" w:styleId="BodyTextChar1">
    <w:name w:val="Body Text Char1"/>
    <w:aliases w:val="Very Small Text Char1"/>
    <w:basedOn w:val="DefaultParagraphFont"/>
    <w:uiPriority w:val="99"/>
    <w:rsid w:val="003C2459"/>
    <w:rPr>
      <w:rFonts w:ascii="Times New Roman" w:hAnsi="Times New Roman"/>
      <w:sz w:val="24"/>
    </w:rPr>
  </w:style>
  <w:style w:type="character" w:customStyle="1" w:styleId="UnresolvedMention2">
    <w:name w:val="Unresolved Mention2"/>
    <w:basedOn w:val="DefaultParagraphFont"/>
    <w:uiPriority w:val="99"/>
    <w:unhideWhenUsed/>
    <w:rsid w:val="003C2459"/>
    <w:rPr>
      <w:color w:val="808080"/>
      <w:shd w:val="clear" w:color="auto" w:fill="E6E6E6"/>
    </w:rPr>
  </w:style>
  <w:style w:type="character" w:customStyle="1" w:styleId="Author-Date">
    <w:name w:val="Author-Date"/>
    <w:qFormat/>
    <w:rsid w:val="003C2459"/>
    <w:rPr>
      <w:b/>
      <w:sz w:val="24"/>
    </w:rPr>
  </w:style>
  <w:style w:type="character" w:customStyle="1" w:styleId="ListLabel12">
    <w:name w:val="ListLabel 12"/>
    <w:qFormat/>
    <w:rsid w:val="003C2459"/>
    <w:rPr>
      <w:strike w:val="0"/>
      <w:dstrike w:val="0"/>
      <w:color w:val="000000"/>
      <w:spacing w:val="0"/>
      <w:w w:val="100"/>
      <w:sz w:val="16"/>
      <w:lang w:val="en-US"/>
    </w:rPr>
  </w:style>
  <w:style w:type="character" w:customStyle="1" w:styleId="ListLabel11">
    <w:name w:val="ListLabel 11"/>
    <w:qFormat/>
    <w:rsid w:val="003C2459"/>
    <w:rPr>
      <w:strike w:val="0"/>
      <w:dstrike w:val="0"/>
      <w:color w:val="000000"/>
      <w:spacing w:val="70"/>
      <w:w w:val="100"/>
      <w:sz w:val="16"/>
      <w:lang w:val="en-US"/>
    </w:rPr>
  </w:style>
  <w:style w:type="character" w:customStyle="1" w:styleId="ListLabel10">
    <w:name w:val="ListLabel 10"/>
    <w:qFormat/>
    <w:rsid w:val="003C2459"/>
    <w:rPr>
      <w:strike w:val="0"/>
      <w:dstrike w:val="0"/>
      <w:color w:val="000000"/>
      <w:spacing w:val="0"/>
      <w:w w:val="100"/>
      <w:sz w:val="18"/>
      <w:lang w:val="en-US"/>
    </w:rPr>
  </w:style>
  <w:style w:type="character" w:customStyle="1" w:styleId="ListLabel9">
    <w:name w:val="ListLabel 9"/>
    <w:qFormat/>
    <w:rsid w:val="003C2459"/>
    <w:rPr>
      <w:strike w:val="0"/>
      <w:dstrike w:val="0"/>
      <w:color w:val="000000"/>
      <w:spacing w:val="0"/>
      <w:w w:val="100"/>
      <w:sz w:val="21"/>
      <w:lang w:val="en-US"/>
    </w:rPr>
  </w:style>
  <w:style w:type="character" w:customStyle="1" w:styleId="ListLabel8">
    <w:name w:val="ListLabel 8"/>
    <w:qFormat/>
    <w:rsid w:val="003C2459"/>
    <w:rPr>
      <w:strike w:val="0"/>
      <w:dstrike w:val="0"/>
      <w:color w:val="000000"/>
      <w:spacing w:val="0"/>
      <w:w w:val="100"/>
      <w:sz w:val="20"/>
      <w:lang w:val="en-US"/>
    </w:rPr>
  </w:style>
  <w:style w:type="character" w:customStyle="1" w:styleId="ListLabel7">
    <w:name w:val="ListLabel 7"/>
    <w:qFormat/>
    <w:rsid w:val="003C2459"/>
    <w:rPr>
      <w:strike w:val="0"/>
      <w:dstrike w:val="0"/>
      <w:color w:val="000000"/>
      <w:spacing w:val="0"/>
      <w:w w:val="100"/>
      <w:sz w:val="20"/>
      <w:lang w:val="en-US"/>
    </w:rPr>
  </w:style>
  <w:style w:type="character" w:customStyle="1" w:styleId="ListLabel6">
    <w:name w:val="ListLabel 6"/>
    <w:qFormat/>
    <w:rsid w:val="003C2459"/>
    <w:rPr>
      <w:i/>
      <w:strike w:val="0"/>
      <w:dstrike w:val="0"/>
      <w:color w:val="000000"/>
      <w:spacing w:val="0"/>
      <w:w w:val="100"/>
      <w:sz w:val="20"/>
      <w:lang w:val="en-US"/>
    </w:rPr>
  </w:style>
  <w:style w:type="character" w:customStyle="1" w:styleId="ListLabel5">
    <w:name w:val="ListLabel 5"/>
    <w:qFormat/>
    <w:rsid w:val="003C2459"/>
    <w:rPr>
      <w:strike w:val="0"/>
      <w:dstrike w:val="0"/>
      <w:color w:val="000000"/>
      <w:spacing w:val="0"/>
      <w:w w:val="100"/>
      <w:sz w:val="20"/>
      <w:lang w:val="en-US"/>
    </w:rPr>
  </w:style>
  <w:style w:type="character" w:customStyle="1" w:styleId="ListLabel4">
    <w:name w:val="ListLabel 4"/>
    <w:qFormat/>
    <w:rsid w:val="003C2459"/>
    <w:rPr>
      <w:strike w:val="0"/>
      <w:dstrike w:val="0"/>
      <w:color w:val="000000"/>
      <w:spacing w:val="0"/>
      <w:w w:val="100"/>
      <w:sz w:val="19"/>
      <w:lang w:val="en-US"/>
    </w:rPr>
  </w:style>
  <w:style w:type="character" w:customStyle="1" w:styleId="ListLabel3">
    <w:name w:val="ListLabel 3"/>
    <w:qFormat/>
    <w:rsid w:val="003C2459"/>
    <w:rPr>
      <w:i/>
      <w:strike w:val="0"/>
      <w:dstrike w:val="0"/>
      <w:color w:val="000000"/>
      <w:spacing w:val="0"/>
      <w:w w:val="100"/>
      <w:sz w:val="20"/>
      <w:lang w:val="en-US"/>
    </w:rPr>
  </w:style>
  <w:style w:type="character" w:customStyle="1" w:styleId="ListLabel2">
    <w:name w:val="ListLabel 2"/>
    <w:qFormat/>
    <w:rsid w:val="003C2459"/>
    <w:rPr>
      <w:strike w:val="0"/>
      <w:dstrike w:val="0"/>
      <w:color w:val="000000"/>
      <w:spacing w:val="0"/>
      <w:w w:val="100"/>
      <w:sz w:val="20"/>
      <w:lang w:val="en-US"/>
    </w:rPr>
  </w:style>
  <w:style w:type="character" w:customStyle="1" w:styleId="ListLabel1">
    <w:name w:val="ListLabel 1"/>
    <w:qFormat/>
    <w:rsid w:val="003C2459"/>
    <w:rPr>
      <w:i/>
      <w:strike w:val="0"/>
      <w:dstrike w:val="0"/>
      <w:color w:val="000000"/>
      <w:spacing w:val="0"/>
      <w:w w:val="100"/>
      <w:sz w:val="18"/>
      <w:lang w:val="en-US"/>
    </w:rPr>
  </w:style>
  <w:style w:type="character" w:customStyle="1" w:styleId="verdana">
    <w:name w:val="verdana"/>
    <w:basedOn w:val="DefaultParagraphFont"/>
    <w:qFormat/>
    <w:rsid w:val="003C2459"/>
    <w:rPr>
      <w:rFonts w:cs="Times New Roman"/>
    </w:rPr>
  </w:style>
  <w:style w:type="character" w:customStyle="1" w:styleId="italic">
    <w:name w:val="italic"/>
    <w:basedOn w:val="DefaultParagraphFont"/>
    <w:qFormat/>
    <w:rsid w:val="003C2459"/>
    <w:rPr>
      <w:rFonts w:cs="Times New Roman"/>
    </w:rPr>
  </w:style>
  <w:style w:type="character" w:customStyle="1" w:styleId="hit">
    <w:name w:val="hit"/>
    <w:basedOn w:val="DefaultParagraphFont"/>
    <w:qFormat/>
    <w:rsid w:val="003C2459"/>
    <w:rPr>
      <w:rFonts w:cs="Times New Roman"/>
    </w:rPr>
  </w:style>
  <w:style w:type="character" w:customStyle="1" w:styleId="blue">
    <w:name w:val="blue"/>
    <w:basedOn w:val="DefaultParagraphFont"/>
    <w:qFormat/>
    <w:rsid w:val="003C2459"/>
    <w:rPr>
      <w:rFonts w:cs="Times New Roman"/>
    </w:rPr>
  </w:style>
  <w:style w:type="character" w:customStyle="1" w:styleId="copyrightdescription">
    <w:name w:val="copyrightdescription"/>
    <w:basedOn w:val="DefaultParagraphFont"/>
    <w:qFormat/>
    <w:rsid w:val="003C2459"/>
    <w:rPr>
      <w:rFonts w:cs="Times New Roman"/>
    </w:rPr>
  </w:style>
  <w:style w:type="character" w:customStyle="1" w:styleId="tabtitle">
    <w:name w:val="tabtitle"/>
    <w:basedOn w:val="DefaultParagraphFont"/>
    <w:qFormat/>
    <w:rsid w:val="003C2459"/>
    <w:rPr>
      <w:rFonts w:cs="Times New Roman"/>
    </w:rPr>
  </w:style>
  <w:style w:type="character" w:customStyle="1" w:styleId="resultbodyblack">
    <w:name w:val="resultbodyblack"/>
    <w:basedOn w:val="DefaultParagraphFont"/>
    <w:qFormat/>
    <w:rsid w:val="003C2459"/>
    <w:rPr>
      <w:rFonts w:cs="Times New Roman"/>
    </w:rPr>
  </w:style>
  <w:style w:type="character" w:customStyle="1" w:styleId="resultbody">
    <w:name w:val="resultbody"/>
    <w:basedOn w:val="DefaultParagraphFont"/>
    <w:qFormat/>
    <w:rsid w:val="003C2459"/>
    <w:rPr>
      <w:rFonts w:cs="Times New Roman"/>
    </w:rPr>
  </w:style>
  <w:style w:type="character" w:customStyle="1" w:styleId="resultbodysmallitalic">
    <w:name w:val="resultbodysmallitalic"/>
    <w:basedOn w:val="DefaultParagraphFont"/>
    <w:qFormat/>
    <w:rsid w:val="003C2459"/>
    <w:rPr>
      <w:rFonts w:cs="Times New Roman"/>
    </w:rPr>
  </w:style>
  <w:style w:type="character" w:customStyle="1" w:styleId="resultpron">
    <w:name w:val="resultpron"/>
    <w:basedOn w:val="DefaultParagraphFont"/>
    <w:qFormat/>
    <w:rsid w:val="003C2459"/>
    <w:rPr>
      <w:rFonts w:cs="Times New Roman"/>
    </w:rPr>
  </w:style>
  <w:style w:type="character" w:customStyle="1" w:styleId="NumberingSymbols">
    <w:name w:val="Numbering Symbols"/>
    <w:qFormat/>
    <w:rsid w:val="003C2459"/>
  </w:style>
  <w:style w:type="character" w:customStyle="1" w:styleId="StrongEmphasis">
    <w:name w:val="Strong Emphasis"/>
    <w:qFormat/>
    <w:rsid w:val="003C2459"/>
    <w:rPr>
      <w:b/>
      <w:bCs/>
    </w:rPr>
  </w:style>
  <w:style w:type="character" w:customStyle="1" w:styleId="Emphasis2">
    <w:name w:val="Emphasis2"/>
    <w:basedOn w:val="DefaultParagraphFont"/>
    <w:qFormat/>
    <w:rsid w:val="003C245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3C2459"/>
    <w:rPr>
      <w:rFonts w:ascii="Times New Roman" w:hAnsi="Times New Roman"/>
      <w:sz w:val="20"/>
      <w:szCs w:val="24"/>
      <w:u w:val="single"/>
      <w:lang w:val="en-US" w:eastAsia="en-US" w:bidi="ar-SA"/>
    </w:rPr>
  </w:style>
  <w:style w:type="character" w:customStyle="1" w:styleId="pg">
    <w:name w:val="pg"/>
    <w:basedOn w:val="DefaultParagraphFont"/>
    <w:qFormat/>
    <w:rsid w:val="003C2459"/>
  </w:style>
  <w:style w:type="character" w:customStyle="1" w:styleId="ital-inline">
    <w:name w:val="ital-inline"/>
    <w:basedOn w:val="DefaultParagraphFont"/>
    <w:qFormat/>
    <w:rsid w:val="003C2459"/>
  </w:style>
  <w:style w:type="character" w:customStyle="1" w:styleId="senselabelstart">
    <w:name w:val="sense_label start"/>
    <w:basedOn w:val="DefaultParagraphFont"/>
    <w:qFormat/>
    <w:rsid w:val="003C2459"/>
  </w:style>
  <w:style w:type="character" w:customStyle="1" w:styleId="sensecontent">
    <w:name w:val="sense_content"/>
    <w:basedOn w:val="DefaultParagraphFont"/>
    <w:qFormat/>
    <w:rsid w:val="003C2459"/>
  </w:style>
  <w:style w:type="character" w:customStyle="1" w:styleId="vi">
    <w:name w:val="vi"/>
    <w:basedOn w:val="DefaultParagraphFont"/>
    <w:qFormat/>
    <w:rsid w:val="003C2459"/>
  </w:style>
  <w:style w:type="character" w:customStyle="1" w:styleId="senselabel">
    <w:name w:val="sense_label"/>
    <w:basedOn w:val="DefaultParagraphFont"/>
    <w:qFormat/>
    <w:rsid w:val="003C2459"/>
  </w:style>
  <w:style w:type="character" w:customStyle="1" w:styleId="Style11ptItalicUnderline">
    <w:name w:val="Style 11 pt Italic Underline"/>
    <w:basedOn w:val="DefaultParagraphFont"/>
    <w:qFormat/>
    <w:rsid w:val="003C2459"/>
    <w:rPr>
      <w:i/>
      <w:iCs/>
      <w:sz w:val="20"/>
      <w:u w:val="single"/>
    </w:rPr>
  </w:style>
  <w:style w:type="character" w:customStyle="1" w:styleId="Style11ptBoldUnderline">
    <w:name w:val="Style 11 pt Bold Underline"/>
    <w:basedOn w:val="DefaultParagraphFont"/>
    <w:qFormat/>
    <w:rsid w:val="003C2459"/>
    <w:rPr>
      <w:b/>
      <w:bCs/>
      <w:sz w:val="20"/>
      <w:u w:val="single"/>
    </w:rPr>
  </w:style>
  <w:style w:type="character" w:customStyle="1" w:styleId="StyleStyle4CharTimesNewRoman11ptItalic">
    <w:name w:val="Style Style4 Char + Times New Roman 11 pt Italic"/>
    <w:basedOn w:val="DefaultParagraphFont"/>
    <w:qFormat/>
    <w:rsid w:val="003C245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3C245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3C2459"/>
    <w:rPr>
      <w:color w:val="000000"/>
      <w:sz w:val="20"/>
    </w:rPr>
  </w:style>
  <w:style w:type="character" w:customStyle="1" w:styleId="Style11ptBlackUnderline">
    <w:name w:val="Style 11 pt Black Underline"/>
    <w:basedOn w:val="DefaultParagraphFont"/>
    <w:qFormat/>
    <w:rsid w:val="003C2459"/>
    <w:rPr>
      <w:color w:val="000000"/>
      <w:sz w:val="20"/>
      <w:u w:val="single"/>
    </w:rPr>
  </w:style>
  <w:style w:type="character" w:customStyle="1" w:styleId="pmterms1">
    <w:name w:val="pmterms1"/>
    <w:basedOn w:val="DefaultParagraphFont"/>
    <w:qFormat/>
    <w:rsid w:val="003C2459"/>
  </w:style>
  <w:style w:type="character" w:customStyle="1" w:styleId="HTMLTypewriter3">
    <w:name w:val="HTML Typewriter3"/>
    <w:basedOn w:val="DefaultParagraphFont"/>
    <w:qFormat/>
    <w:rsid w:val="003C2459"/>
    <w:rPr>
      <w:rFonts w:ascii="Courier New" w:eastAsia="SimSun" w:hAnsi="Courier New" w:cs="Courier New"/>
      <w:sz w:val="20"/>
      <w:szCs w:val="20"/>
    </w:rPr>
  </w:style>
  <w:style w:type="character" w:customStyle="1" w:styleId="CardsChar">
    <w:name w:val="Cards Char"/>
    <w:basedOn w:val="DefaultParagraphFont"/>
    <w:qFormat/>
    <w:rsid w:val="003C2459"/>
    <w:rPr>
      <w:rFonts w:ascii="Times New Roman" w:hAnsi="Times New Roman" w:cs="Times New Roman"/>
      <w:lang w:val="en-US" w:bidi="ar-SA"/>
    </w:rPr>
  </w:style>
  <w:style w:type="character" w:customStyle="1" w:styleId="CardsFont12pt0">
    <w:name w:val="Cards + Font 12pt"/>
    <w:basedOn w:val="CardsChar"/>
    <w:qFormat/>
    <w:rsid w:val="003C245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3C2459"/>
    <w:rPr>
      <w:rFonts w:ascii="Times New Roman" w:hAnsi="Times New Roman" w:cs="Times New Roman"/>
      <w:b/>
      <w:sz w:val="24"/>
      <w:u w:val="single"/>
      <w:lang w:val="en-US" w:bidi="ar-SA"/>
    </w:rPr>
  </w:style>
  <w:style w:type="character" w:styleId="HTMLCite">
    <w:name w:val="HTML Cite"/>
    <w:basedOn w:val="DefaultParagraphFont"/>
    <w:uiPriority w:val="99"/>
    <w:qFormat/>
    <w:rsid w:val="003C2459"/>
    <w:rPr>
      <w:rFonts w:cs="Times New Roman"/>
      <w:i/>
    </w:rPr>
  </w:style>
  <w:style w:type="character" w:customStyle="1" w:styleId="VisitedInternetLink">
    <w:name w:val="Visited Internet Link"/>
    <w:basedOn w:val="DefaultParagraphFont"/>
    <w:rsid w:val="003C2459"/>
    <w:rPr>
      <w:color w:val="800080"/>
      <w:u w:val="single"/>
    </w:rPr>
  </w:style>
  <w:style w:type="character" w:customStyle="1" w:styleId="CitesChar">
    <w:name w:val="Cites Char"/>
    <w:basedOn w:val="DefaultParagraphFont"/>
    <w:qFormat/>
    <w:rsid w:val="003C2459"/>
    <w:rPr>
      <w:szCs w:val="24"/>
      <w:lang w:val="en-US" w:bidi="ar-SA"/>
    </w:rPr>
  </w:style>
  <w:style w:type="character" w:customStyle="1" w:styleId="loose">
    <w:name w:val="loose"/>
    <w:qFormat/>
    <w:rsid w:val="003C2459"/>
  </w:style>
  <w:style w:type="character" w:customStyle="1" w:styleId="domtooltips">
    <w:name w:val="domtooltips"/>
    <w:basedOn w:val="DefaultParagraphFont"/>
    <w:qFormat/>
    <w:rsid w:val="003C2459"/>
  </w:style>
  <w:style w:type="character" w:customStyle="1" w:styleId="caps">
    <w:name w:val="caps"/>
    <w:basedOn w:val="DefaultParagraphFont"/>
    <w:qFormat/>
    <w:rsid w:val="003C2459"/>
  </w:style>
  <w:style w:type="character" w:customStyle="1" w:styleId="Style11ptUnderlineBorderSinglesolidlineAuto05pt">
    <w:name w:val="Style 11 pt Underline Border: : (Single solid line Auto  0.5 pt..."/>
    <w:basedOn w:val="DefaultParagraphFont"/>
    <w:qFormat/>
    <w:rsid w:val="003C2459"/>
    <w:rPr>
      <w:sz w:val="20"/>
      <w:u w:val="single"/>
      <w:bdr w:val="single" w:sz="4" w:space="0" w:color="00000A"/>
    </w:rPr>
  </w:style>
  <w:style w:type="character" w:customStyle="1" w:styleId="StyleUnderlineChar11pt">
    <w:name w:val="Style Underline Char + 11 pt"/>
    <w:basedOn w:val="DefaultParagraphFont"/>
    <w:qFormat/>
    <w:rsid w:val="003C2459"/>
    <w:rPr>
      <w:rFonts w:ascii="Times New Roman" w:hAnsi="Times New Roman"/>
      <w:sz w:val="20"/>
      <w:szCs w:val="24"/>
      <w:u w:val="single"/>
      <w:lang w:val="en-US" w:eastAsia="en-US" w:bidi="ar-SA"/>
    </w:rPr>
  </w:style>
  <w:style w:type="paragraph" w:styleId="List">
    <w:name w:val="List"/>
    <w:basedOn w:val="BodyText"/>
    <w:uiPriority w:val="99"/>
    <w:rsid w:val="003C245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3C245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3C245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3C245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3C245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C2459"/>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3C245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3C2459"/>
    <w:rPr>
      <w:rFonts w:ascii="Liberation Sans" w:eastAsia="Droid Sans Fallback" w:hAnsi="Liberation Sans"/>
      <w:color w:val="00000A"/>
      <w:sz w:val="22"/>
    </w:rPr>
  </w:style>
  <w:style w:type="paragraph" w:customStyle="1" w:styleId="FrameContents">
    <w:name w:val="Frame Contents"/>
    <w:basedOn w:val="Normal"/>
    <w:qFormat/>
    <w:rsid w:val="003C245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3C2459"/>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3C245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3C2459"/>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3C2459"/>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3C2459"/>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3C245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3C245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3C2459"/>
    <w:rPr>
      <w:rFonts w:ascii="Times New Roman" w:eastAsia="Times New Roman" w:hAnsi="Times New Roman" w:cs="Arial"/>
      <w:bCs/>
      <w:caps/>
      <w:color w:val="00000A"/>
      <w:sz w:val="20"/>
      <w:szCs w:val="20"/>
    </w:rPr>
  </w:style>
  <w:style w:type="character" w:customStyle="1" w:styleId="Heading3Char1">
    <w:name w:val="Heading 3 Char1"/>
    <w:qFormat/>
    <w:rsid w:val="003C2459"/>
    <w:rPr>
      <w:rFonts w:cs="Arial"/>
      <w:bCs/>
      <w:szCs w:val="26"/>
      <w:u w:val="single"/>
      <w:lang w:val="en-US" w:eastAsia="en-US" w:bidi="ar-SA"/>
    </w:rPr>
  </w:style>
  <w:style w:type="paragraph" w:styleId="Revision">
    <w:name w:val="Revision"/>
    <w:hidden/>
    <w:uiPriority w:val="99"/>
    <w:semiHidden/>
    <w:rsid w:val="003C2459"/>
    <w:rPr>
      <w:rFonts w:ascii="Calibri" w:hAnsi="Calibri"/>
      <w:sz w:val="22"/>
    </w:rPr>
  </w:style>
  <w:style w:type="paragraph" w:customStyle="1" w:styleId="Smalltext">
    <w:name w:val="Small text"/>
    <w:aliases w:val="Quote1,Quote11"/>
    <w:basedOn w:val="Normal"/>
    <w:link w:val="SmalltextChar"/>
    <w:qFormat/>
    <w:rsid w:val="003C2459"/>
    <w:rPr>
      <w:rFonts w:ascii="Times New Roman" w:eastAsia="MS Mincho" w:hAnsi="Times New Roman" w:cs="Times New Roman"/>
      <w:sz w:val="16"/>
    </w:rPr>
  </w:style>
  <w:style w:type="character" w:customStyle="1" w:styleId="BoldUnderlineChar">
    <w:name w:val="Bold Underline Char"/>
    <w:basedOn w:val="DefaultParagraphFont"/>
    <w:locked/>
    <w:rsid w:val="003C245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3C2459"/>
    <w:rPr>
      <w:b w:val="0"/>
      <w:bCs w:val="0"/>
      <w:sz w:val="22"/>
      <w:u w:val="single"/>
    </w:rPr>
  </w:style>
  <w:style w:type="character" w:customStyle="1" w:styleId="StyleGaramond">
    <w:name w:val="Style Garamond"/>
    <w:qFormat/>
    <w:rsid w:val="003C2459"/>
    <w:rPr>
      <w:rFonts w:ascii="Garamond" w:hAnsi="Garamond" w:cs="Garamond"/>
    </w:rPr>
  </w:style>
  <w:style w:type="character" w:customStyle="1" w:styleId="StyletagGaramondChar">
    <w:name w:val="Style tag + Garamond Char"/>
    <w:qFormat/>
    <w:rsid w:val="003C2459"/>
    <w:rPr>
      <w:rFonts w:ascii="Garamond" w:hAnsi="Garamond" w:cs="Garamond"/>
      <w:b/>
      <w:bCs/>
      <w:sz w:val="24"/>
      <w:szCs w:val="24"/>
      <w:lang w:val="en-US" w:bidi="ar-SA"/>
    </w:rPr>
  </w:style>
  <w:style w:type="character" w:customStyle="1" w:styleId="StylecardGaramond12ptUnderlineChar">
    <w:name w:val="Style card + Garamond 12 pt Underline Char"/>
    <w:qFormat/>
    <w:rsid w:val="003C245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3C2459"/>
    <w:rPr>
      <w:rFonts w:ascii="Arial" w:hAnsi="Arial"/>
      <w:b/>
      <w:sz w:val="20"/>
      <w:u w:val="single"/>
    </w:rPr>
  </w:style>
  <w:style w:type="character" w:customStyle="1" w:styleId="WW8Num2z0">
    <w:name w:val="WW8Num2z0"/>
    <w:qFormat/>
    <w:rsid w:val="003C2459"/>
  </w:style>
  <w:style w:type="character" w:customStyle="1" w:styleId="WW8Num2z1">
    <w:name w:val="WW8Num2z1"/>
    <w:qFormat/>
    <w:rsid w:val="003C2459"/>
  </w:style>
  <w:style w:type="character" w:customStyle="1" w:styleId="WW8Num2z2">
    <w:name w:val="WW8Num2z2"/>
    <w:qFormat/>
    <w:rsid w:val="003C2459"/>
  </w:style>
  <w:style w:type="character" w:customStyle="1" w:styleId="WW8Num2z3">
    <w:name w:val="WW8Num2z3"/>
    <w:qFormat/>
    <w:rsid w:val="003C2459"/>
  </w:style>
  <w:style w:type="character" w:customStyle="1" w:styleId="WW8Num2z4">
    <w:name w:val="WW8Num2z4"/>
    <w:qFormat/>
    <w:rsid w:val="003C2459"/>
  </w:style>
  <w:style w:type="character" w:customStyle="1" w:styleId="WW8Num2z5">
    <w:name w:val="WW8Num2z5"/>
    <w:qFormat/>
    <w:rsid w:val="003C2459"/>
  </w:style>
  <w:style w:type="character" w:customStyle="1" w:styleId="WW8Num2z6">
    <w:name w:val="WW8Num2z6"/>
    <w:qFormat/>
    <w:rsid w:val="003C2459"/>
  </w:style>
  <w:style w:type="character" w:customStyle="1" w:styleId="WW8Num2z7">
    <w:name w:val="WW8Num2z7"/>
    <w:qFormat/>
    <w:rsid w:val="003C2459"/>
  </w:style>
  <w:style w:type="character" w:customStyle="1" w:styleId="WW8Num2z8">
    <w:name w:val="WW8Num2z8"/>
    <w:qFormat/>
    <w:rsid w:val="003C2459"/>
  </w:style>
  <w:style w:type="character" w:customStyle="1" w:styleId="WW8Num5z0">
    <w:name w:val="WW8Num5z0"/>
    <w:qFormat/>
    <w:rsid w:val="003C2459"/>
  </w:style>
  <w:style w:type="character" w:customStyle="1" w:styleId="WW8Num5z1">
    <w:name w:val="WW8Num5z1"/>
    <w:qFormat/>
    <w:rsid w:val="003C2459"/>
  </w:style>
  <w:style w:type="character" w:customStyle="1" w:styleId="WW8Num5z2">
    <w:name w:val="WW8Num5z2"/>
    <w:qFormat/>
    <w:rsid w:val="003C2459"/>
  </w:style>
  <w:style w:type="character" w:customStyle="1" w:styleId="WW8Num5z3">
    <w:name w:val="WW8Num5z3"/>
    <w:qFormat/>
    <w:rsid w:val="003C2459"/>
  </w:style>
  <w:style w:type="character" w:customStyle="1" w:styleId="WW8Num5z4">
    <w:name w:val="WW8Num5z4"/>
    <w:qFormat/>
    <w:rsid w:val="003C2459"/>
  </w:style>
  <w:style w:type="character" w:customStyle="1" w:styleId="WW8Num5z5">
    <w:name w:val="WW8Num5z5"/>
    <w:qFormat/>
    <w:rsid w:val="003C2459"/>
  </w:style>
  <w:style w:type="character" w:customStyle="1" w:styleId="WW8Num5z6">
    <w:name w:val="WW8Num5z6"/>
    <w:qFormat/>
    <w:rsid w:val="003C2459"/>
  </w:style>
  <w:style w:type="character" w:customStyle="1" w:styleId="WW8Num5z7">
    <w:name w:val="WW8Num5z7"/>
    <w:qFormat/>
    <w:rsid w:val="003C2459"/>
  </w:style>
  <w:style w:type="character" w:customStyle="1" w:styleId="WW8Num5z8">
    <w:name w:val="WW8Num5z8"/>
    <w:qFormat/>
    <w:rsid w:val="003C2459"/>
  </w:style>
  <w:style w:type="character" w:customStyle="1" w:styleId="CiteChar0">
    <w:name w:val="Cite Char"/>
    <w:aliases w:val="cite_tag Char,Char Char Char Char1 Char Char1,Char Char Char Char1 Char,Taglines Char Char, Cha"/>
    <w:basedOn w:val="DefaultParagraphFont"/>
    <w:qFormat/>
    <w:rsid w:val="003C245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3C2459"/>
    <w:rPr>
      <w:rFonts w:ascii="Times New Roman" w:eastAsia="Times New Roman" w:hAnsi="Times New Roman" w:cs="Times New Roman"/>
      <w:u w:val="thick"/>
    </w:rPr>
  </w:style>
  <w:style w:type="character" w:customStyle="1" w:styleId="ListLabel19">
    <w:name w:val="ListLabel 19"/>
    <w:qFormat/>
    <w:rsid w:val="003C2459"/>
    <w:rPr>
      <w:b/>
      <w:i/>
      <w:strike w:val="0"/>
      <w:dstrike w:val="0"/>
      <w:spacing w:val="0"/>
      <w:w w:val="100"/>
      <w:sz w:val="26"/>
    </w:rPr>
  </w:style>
  <w:style w:type="paragraph" w:styleId="Footer">
    <w:name w:val="footer"/>
    <w:basedOn w:val="Normal"/>
    <w:link w:val="FooterChar"/>
    <w:uiPriority w:val="99"/>
    <w:rsid w:val="003C2459"/>
  </w:style>
  <w:style w:type="character" w:customStyle="1" w:styleId="FooterChar">
    <w:name w:val="Footer Char"/>
    <w:basedOn w:val="DefaultParagraphFont"/>
    <w:link w:val="Footer"/>
    <w:uiPriority w:val="99"/>
    <w:rsid w:val="003C2459"/>
    <w:rPr>
      <w:rFonts w:ascii="Calibri" w:hAnsi="Calibri"/>
      <w:sz w:val="22"/>
    </w:rPr>
  </w:style>
  <w:style w:type="paragraph" w:customStyle="1" w:styleId="TagCite">
    <w:name w:val="Tag/Cite"/>
    <w:basedOn w:val="Normal"/>
    <w:qFormat/>
    <w:rsid w:val="003C2459"/>
    <w:rPr>
      <w:rFonts w:eastAsia="Times New Roman" w:cs="Times New Roman"/>
      <w:b/>
    </w:rPr>
  </w:style>
  <w:style w:type="paragraph" w:customStyle="1" w:styleId="NormalText">
    <w:name w:val="Normal Text"/>
    <w:basedOn w:val="Normal"/>
    <w:link w:val="NormalTextChar"/>
    <w:qFormat/>
    <w:rsid w:val="003C2459"/>
    <w:pPr>
      <w:jc w:val="both"/>
    </w:pPr>
    <w:rPr>
      <w:sz w:val="20"/>
      <w:szCs w:val="26"/>
    </w:rPr>
  </w:style>
  <w:style w:type="paragraph" w:customStyle="1" w:styleId="CardsFont6pt">
    <w:name w:val="Cards + Font: 6 pt"/>
    <w:basedOn w:val="Normal"/>
    <w:link w:val="CardsFont6ptChar1"/>
    <w:qFormat/>
    <w:rsid w:val="003C2459"/>
    <w:pPr>
      <w:ind w:left="432" w:right="432"/>
      <w:jc w:val="both"/>
    </w:pPr>
    <w:rPr>
      <w:rFonts w:eastAsia="Times New Roman" w:cs="Times New Roman"/>
      <w:sz w:val="12"/>
      <w:szCs w:val="20"/>
    </w:rPr>
  </w:style>
  <w:style w:type="paragraph" w:customStyle="1" w:styleId="Small">
    <w:name w:val="Small"/>
    <w:basedOn w:val="Normal"/>
    <w:uiPriority w:val="99"/>
    <w:qFormat/>
    <w:rsid w:val="003C2459"/>
    <w:rPr>
      <w:sz w:val="14"/>
    </w:rPr>
  </w:style>
  <w:style w:type="paragraph" w:customStyle="1" w:styleId="NotUnderlined">
    <w:name w:val="Not Underlined"/>
    <w:basedOn w:val="Normal"/>
    <w:uiPriority w:val="99"/>
    <w:qFormat/>
    <w:rsid w:val="003C2459"/>
  </w:style>
  <w:style w:type="numbering" w:customStyle="1" w:styleId="WW8Num2">
    <w:name w:val="WW8Num2"/>
    <w:qFormat/>
    <w:rsid w:val="003C2459"/>
  </w:style>
  <w:style w:type="numbering" w:customStyle="1" w:styleId="WW8Num5">
    <w:name w:val="WW8Num5"/>
    <w:qFormat/>
    <w:rsid w:val="003C2459"/>
  </w:style>
  <w:style w:type="paragraph" w:customStyle="1" w:styleId="citenon-bold">
    <w:name w:val="cite non-bold"/>
    <w:basedOn w:val="Normal"/>
    <w:link w:val="citenon-boldChar"/>
    <w:qFormat/>
    <w:rsid w:val="003C2459"/>
    <w:rPr>
      <w:rFonts w:ascii="Georgia" w:eastAsia="Calibri" w:hAnsi="Georgia"/>
    </w:rPr>
  </w:style>
  <w:style w:type="character" w:customStyle="1" w:styleId="citenon-boldChar">
    <w:name w:val="cite non-bold Char"/>
    <w:link w:val="citenon-bold"/>
    <w:rsid w:val="003C2459"/>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C2459"/>
    <w:rPr>
      <w:rFonts w:ascii="Times" w:eastAsia="MS Mincho" w:hAnsi="Times"/>
      <w:sz w:val="20"/>
      <w:szCs w:val="20"/>
    </w:rPr>
  </w:style>
  <w:style w:type="paragraph" w:customStyle="1" w:styleId="NewDebate">
    <w:name w:val="New Debate"/>
    <w:basedOn w:val="Heading4"/>
    <w:link w:val="NewDebateChar"/>
    <w:uiPriority w:val="4"/>
    <w:qFormat/>
    <w:rsid w:val="003C2459"/>
    <w:rPr>
      <w:szCs w:val="22"/>
    </w:rPr>
  </w:style>
  <w:style w:type="character" w:customStyle="1" w:styleId="NewDebateChar">
    <w:name w:val="New Debate Char"/>
    <w:basedOn w:val="DefaultParagraphFont"/>
    <w:link w:val="NewDebate"/>
    <w:uiPriority w:val="4"/>
    <w:rsid w:val="003C2459"/>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3C2459"/>
    <w:rPr>
      <w:rFonts w:eastAsia="Calibri"/>
      <w:sz w:val="10"/>
    </w:rPr>
  </w:style>
  <w:style w:type="character" w:customStyle="1" w:styleId="ReallyfuckingsmallChar">
    <w:name w:val="Really fucking small Char"/>
    <w:basedOn w:val="DefaultParagraphFont"/>
    <w:link w:val="Reallyfuckingsmall"/>
    <w:rsid w:val="003C2459"/>
    <w:rPr>
      <w:rFonts w:ascii="Calibri" w:eastAsia="Calibri" w:hAnsi="Calibri"/>
      <w:sz w:val="10"/>
    </w:rPr>
  </w:style>
  <w:style w:type="character" w:customStyle="1" w:styleId="NothingChar">
    <w:name w:val="Nothing Char"/>
    <w:link w:val="Nothing"/>
    <w:rsid w:val="003C2459"/>
    <w:rPr>
      <w:rFonts w:ascii="Times New Roman" w:eastAsia="Times New Roman" w:hAnsi="Times New Roman" w:cs="Times New Roman"/>
      <w:color w:val="00000A"/>
      <w:sz w:val="20"/>
    </w:rPr>
  </w:style>
  <w:style w:type="character" w:customStyle="1" w:styleId="Footnote2Char">
    <w:name w:val="Footnote2 Char"/>
    <w:link w:val="Footnote2"/>
    <w:locked/>
    <w:rsid w:val="003C2459"/>
  </w:style>
  <w:style w:type="paragraph" w:customStyle="1" w:styleId="Footnote2">
    <w:name w:val="Footnote2"/>
    <w:basedOn w:val="Normal"/>
    <w:next w:val="Normal"/>
    <w:link w:val="Footnote2Char"/>
    <w:autoRedefine/>
    <w:qFormat/>
    <w:rsid w:val="003C2459"/>
    <w:pPr>
      <w:spacing w:after="120" w:line="480" w:lineRule="auto"/>
    </w:pPr>
    <w:rPr>
      <w:rFonts w:asciiTheme="minorHAnsi" w:hAnsiTheme="minorHAnsi"/>
      <w:sz w:val="24"/>
    </w:rPr>
  </w:style>
  <w:style w:type="character" w:customStyle="1" w:styleId="UnderlineCharChar">
    <w:name w:val="Underline Char Char"/>
    <w:basedOn w:val="DefaultParagraphFont"/>
    <w:rsid w:val="003C2459"/>
    <w:rPr>
      <w:noProof w:val="0"/>
      <w:u w:val="single"/>
      <w:lang w:val="en-US" w:eastAsia="en-US" w:bidi="ar-SA"/>
    </w:rPr>
  </w:style>
  <w:style w:type="character" w:customStyle="1" w:styleId="UnderlinesCharChar">
    <w:name w:val="Underlines Char Char"/>
    <w:basedOn w:val="DefaultParagraphFont"/>
    <w:rsid w:val="003C2459"/>
    <w:rPr>
      <w:rFonts w:cs="Arial"/>
      <w:b/>
      <w:bCs/>
      <w:noProof w:val="0"/>
      <w:sz w:val="22"/>
      <w:szCs w:val="26"/>
      <w:u w:val="single"/>
      <w:lang w:val="en-US" w:eastAsia="en-US" w:bidi="ar-SA"/>
    </w:rPr>
  </w:style>
  <w:style w:type="paragraph" w:customStyle="1" w:styleId="Style3">
    <w:name w:val="Style3"/>
    <w:basedOn w:val="Normal"/>
    <w:link w:val="Style3Char"/>
    <w:qFormat/>
    <w:rsid w:val="003C2459"/>
    <w:rPr>
      <w:rFonts w:ascii="Arial Narrow" w:eastAsia="Times New Roman" w:hAnsi="Arial Narrow" w:cs="Times New Roman"/>
      <w:b/>
      <w:sz w:val="20"/>
    </w:rPr>
  </w:style>
  <w:style w:type="character" w:customStyle="1" w:styleId="Style3Char">
    <w:name w:val="Style3 Char"/>
    <w:basedOn w:val="DefaultParagraphFont"/>
    <w:link w:val="Style3"/>
    <w:rsid w:val="003C2459"/>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3C2459"/>
    <w:rPr>
      <w:rFonts w:eastAsia="Times New Roman"/>
      <w:sz w:val="20"/>
      <w:u w:val="single"/>
    </w:rPr>
  </w:style>
  <w:style w:type="character" w:customStyle="1" w:styleId="StyleStyle411ptChar">
    <w:name w:val="Style Style4 + 11 pt Char"/>
    <w:link w:val="StyleStyle411pt"/>
    <w:rsid w:val="003C2459"/>
    <w:rPr>
      <w:rFonts w:ascii="Calibri" w:eastAsia="Times New Roman" w:hAnsi="Calibri"/>
      <w:sz w:val="20"/>
      <w:u w:val="single"/>
    </w:rPr>
  </w:style>
  <w:style w:type="paragraph" w:customStyle="1" w:styleId="StyleStyle411ptBold">
    <w:name w:val="Style Style4 + 11 pt Bold"/>
    <w:basedOn w:val="Normal"/>
    <w:link w:val="StyleStyle411ptBoldChar"/>
    <w:qFormat/>
    <w:rsid w:val="003C2459"/>
    <w:rPr>
      <w:b/>
      <w:bCs/>
      <w:sz w:val="20"/>
      <w:u w:val="single"/>
    </w:rPr>
  </w:style>
  <w:style w:type="character" w:customStyle="1" w:styleId="StyleStyle411ptBoldChar">
    <w:name w:val="Style Style4 + 11 pt Bold Char"/>
    <w:link w:val="StyleStyle411ptBold"/>
    <w:rsid w:val="003C2459"/>
    <w:rPr>
      <w:rFonts w:ascii="Calibri" w:hAnsi="Calibri"/>
      <w:b/>
      <w:bCs/>
      <w:sz w:val="20"/>
      <w:u w:val="single"/>
    </w:rPr>
  </w:style>
  <w:style w:type="paragraph" w:customStyle="1" w:styleId="Underlining">
    <w:name w:val="Underlining"/>
    <w:basedOn w:val="Normal"/>
    <w:link w:val="UnderliningChar"/>
    <w:qFormat/>
    <w:rsid w:val="003C2459"/>
    <w:rPr>
      <w:rFonts w:eastAsia="Times New Roman"/>
      <w:sz w:val="20"/>
      <w:u w:val="single"/>
    </w:rPr>
  </w:style>
  <w:style w:type="character" w:customStyle="1" w:styleId="UnderliningChar">
    <w:name w:val="Underlining Char"/>
    <w:basedOn w:val="DefaultParagraphFont"/>
    <w:link w:val="Underlining"/>
    <w:rsid w:val="003C2459"/>
    <w:rPr>
      <w:rFonts w:ascii="Calibri" w:eastAsia="Times New Roman" w:hAnsi="Calibri"/>
      <w:sz w:val="20"/>
      <w:u w:val="single"/>
    </w:rPr>
  </w:style>
  <w:style w:type="character" w:customStyle="1" w:styleId="StyleTimesNewRoman12ptBold">
    <w:name w:val="Style Times New Roman 12 pt Bold"/>
    <w:rsid w:val="003C245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3C2459"/>
    <w:rPr>
      <w:rFonts w:ascii="Century Gothic" w:hAnsi="Century Gothic"/>
      <w:sz w:val="24"/>
      <w:u w:val="thick"/>
    </w:rPr>
  </w:style>
  <w:style w:type="paragraph" w:customStyle="1" w:styleId="Cardstyle">
    <w:name w:val="Cardstyle"/>
    <w:basedOn w:val="Normal"/>
    <w:next w:val="Normal"/>
    <w:qFormat/>
    <w:rsid w:val="003C2459"/>
    <w:rPr>
      <w:rFonts w:eastAsia="Times New Roman" w:cs="Times New Roman"/>
      <w:sz w:val="20"/>
    </w:rPr>
  </w:style>
  <w:style w:type="character" w:customStyle="1" w:styleId="Style8pt1">
    <w:name w:val="Style 8 pt1"/>
    <w:basedOn w:val="DefaultParagraphFont"/>
    <w:rsid w:val="003C2459"/>
    <w:rPr>
      <w:rFonts w:ascii="Georgia" w:hAnsi="Georgia"/>
      <w:sz w:val="16"/>
    </w:rPr>
  </w:style>
  <w:style w:type="character" w:customStyle="1" w:styleId="Style8pt">
    <w:name w:val="Style 8 pt"/>
    <w:basedOn w:val="DefaultParagraphFont"/>
    <w:rsid w:val="003C245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3C2459"/>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3C2459"/>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3C245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3C2459"/>
    <w:rPr>
      <w:rFonts w:eastAsia="Times New Roman" w:cs="Times New Roman"/>
      <w:b/>
      <w:bCs/>
      <w:sz w:val="20"/>
      <w:u w:val="single"/>
    </w:rPr>
  </w:style>
  <w:style w:type="character" w:customStyle="1" w:styleId="StyleUnderlineChar11ptBoldChar">
    <w:name w:val="Style Underline Char + 11 pt Bold Char"/>
    <w:link w:val="StyleUnderlineChar11ptBold"/>
    <w:rsid w:val="003C2459"/>
    <w:rPr>
      <w:rFonts w:ascii="Calibri" w:eastAsia="Times New Roman" w:hAnsi="Calibri" w:cs="Times New Roman"/>
      <w:b/>
      <w:bCs/>
      <w:sz w:val="20"/>
      <w:u w:val="single"/>
    </w:rPr>
  </w:style>
  <w:style w:type="character" w:customStyle="1" w:styleId="NormalTextChar">
    <w:name w:val="Normal Text Char"/>
    <w:link w:val="NormalText"/>
    <w:rsid w:val="003C2459"/>
    <w:rPr>
      <w:rFonts w:ascii="Calibri" w:hAnsi="Calibri"/>
      <w:sz w:val="20"/>
      <w:szCs w:val="26"/>
    </w:rPr>
  </w:style>
  <w:style w:type="character" w:customStyle="1" w:styleId="ShrinkChar">
    <w:name w:val="Shrink Char"/>
    <w:link w:val="Shrink"/>
    <w:rsid w:val="003C2459"/>
    <w:rPr>
      <w:rFonts w:ascii="Garamond" w:hAnsi="Garamond"/>
      <w:sz w:val="12"/>
    </w:rPr>
  </w:style>
  <w:style w:type="paragraph" w:customStyle="1" w:styleId="Shrink">
    <w:name w:val="Shrink"/>
    <w:link w:val="ShrinkChar"/>
    <w:qFormat/>
    <w:rsid w:val="003C2459"/>
    <w:pPr>
      <w:ind w:left="288" w:right="288"/>
    </w:pPr>
    <w:rPr>
      <w:rFonts w:ascii="Garamond" w:hAnsi="Garamond"/>
      <w:sz w:val="12"/>
    </w:rPr>
  </w:style>
  <w:style w:type="paragraph" w:customStyle="1" w:styleId="cites0">
    <w:name w:val="cites"/>
    <w:link w:val="citesChar0"/>
    <w:autoRedefine/>
    <w:qFormat/>
    <w:rsid w:val="003C2459"/>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3C2459"/>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3C245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C2459"/>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3C245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3C2459"/>
  </w:style>
  <w:style w:type="character" w:customStyle="1" w:styleId="CardsChar1">
    <w:name w:val="Cards Char1"/>
    <w:rsid w:val="003C2459"/>
    <w:rPr>
      <w:rFonts w:ascii="Times New Roman" w:hAnsi="Times New Roman" w:cs="Times New Roman"/>
      <w:sz w:val="20"/>
      <w:szCs w:val="20"/>
    </w:rPr>
  </w:style>
  <w:style w:type="character" w:customStyle="1" w:styleId="AuthorYear">
    <w:name w:val="AuthorYear"/>
    <w:uiPriority w:val="1"/>
    <w:qFormat/>
    <w:rsid w:val="003C2459"/>
    <w:rPr>
      <w:rFonts w:ascii="Georgia" w:hAnsi="Georgia"/>
      <w:b/>
      <w:sz w:val="24"/>
    </w:rPr>
  </w:style>
  <w:style w:type="paragraph" w:customStyle="1" w:styleId="Shrink8">
    <w:name w:val="Shrink8"/>
    <w:basedOn w:val="Normal"/>
    <w:qFormat/>
    <w:rsid w:val="003C2459"/>
    <w:rPr>
      <w:sz w:val="16"/>
    </w:rPr>
  </w:style>
  <w:style w:type="paragraph" w:customStyle="1" w:styleId="Normal1">
    <w:name w:val="Normal1"/>
    <w:qFormat/>
    <w:rsid w:val="003C2459"/>
    <w:rPr>
      <w:rFonts w:ascii="Calibri" w:eastAsia="Calibri" w:hAnsi="Calibri" w:cs="Calibri"/>
      <w:color w:val="000000"/>
      <w:sz w:val="22"/>
      <w:szCs w:val="20"/>
      <w:lang w:val="es-US" w:eastAsia="es-US"/>
    </w:rPr>
  </w:style>
  <w:style w:type="character" w:customStyle="1" w:styleId="highlight2">
    <w:name w:val="highlight2"/>
    <w:rsid w:val="003C245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3C2459"/>
    <w:rPr>
      <w:rFonts w:eastAsia="SimSun" w:cs="Times New Roman"/>
      <w:color w:val="00000A"/>
      <w:sz w:val="20"/>
      <w:lang w:eastAsia="zh-CN"/>
    </w:rPr>
  </w:style>
  <w:style w:type="character" w:customStyle="1" w:styleId="Stylecard11ptChar">
    <w:name w:val="Style card + 11 pt Char"/>
    <w:basedOn w:val="cardChar"/>
    <w:link w:val="Stylecard11pt"/>
    <w:rsid w:val="003C2459"/>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3C2459"/>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3C2459"/>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3C245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3C2459"/>
    <w:rPr>
      <w:rFonts w:cs="Arial"/>
      <w:b/>
      <w:bCs/>
      <w:kern w:val="32"/>
      <w:sz w:val="32"/>
      <w:szCs w:val="32"/>
      <w:u w:val="single"/>
      <w:lang w:val="en-US" w:eastAsia="en-US" w:bidi="ar-SA"/>
    </w:rPr>
  </w:style>
  <w:style w:type="character" w:customStyle="1" w:styleId="UNDERLINECharChar0">
    <w:name w:val="UNDERLINE Char Char"/>
    <w:basedOn w:val="DefaultParagraphFont"/>
    <w:rsid w:val="003C2459"/>
    <w:rPr>
      <w:bCs/>
      <w:kern w:val="28"/>
      <w:szCs w:val="32"/>
      <w:u w:val="single"/>
    </w:rPr>
  </w:style>
  <w:style w:type="character" w:customStyle="1" w:styleId="term">
    <w:name w:val="term"/>
    <w:basedOn w:val="DefaultParagraphFont"/>
    <w:rsid w:val="003C2459"/>
  </w:style>
  <w:style w:type="character" w:customStyle="1" w:styleId="SmallFontCharCharCharChar">
    <w:name w:val="Small Font Char Char Char Char"/>
    <w:basedOn w:val="DefaultParagraphFont"/>
    <w:rsid w:val="003C2459"/>
    <w:rPr>
      <w:rFonts w:ascii="Arial" w:hAnsi="Arial"/>
      <w:sz w:val="12"/>
      <w:szCs w:val="24"/>
    </w:rPr>
  </w:style>
  <w:style w:type="character" w:customStyle="1" w:styleId="vitstoryheadline">
    <w:name w:val="vitstoryheadline"/>
    <w:basedOn w:val="DefaultParagraphFont"/>
    <w:rsid w:val="003C2459"/>
  </w:style>
  <w:style w:type="character" w:customStyle="1" w:styleId="regtext">
    <w:name w:val="regtext"/>
    <w:basedOn w:val="DefaultParagraphFont"/>
    <w:rsid w:val="003C2459"/>
  </w:style>
  <w:style w:type="character" w:customStyle="1" w:styleId="bps-topic-ident">
    <w:name w:val="bps-topic-ident"/>
    <w:basedOn w:val="DefaultParagraphFont"/>
    <w:rsid w:val="003C2459"/>
  </w:style>
  <w:style w:type="character" w:customStyle="1" w:styleId="CharChar4">
    <w:name w:val="Char Char4"/>
    <w:basedOn w:val="DefaultParagraphFont"/>
    <w:rsid w:val="003C2459"/>
    <w:rPr>
      <w:b/>
      <w:bCs/>
      <w:sz w:val="28"/>
      <w:szCs w:val="28"/>
    </w:rPr>
  </w:style>
  <w:style w:type="character" w:customStyle="1" w:styleId="CharChar5">
    <w:name w:val="Char Char5"/>
    <w:basedOn w:val="DefaultParagraphFont"/>
    <w:rsid w:val="003C2459"/>
    <w:rPr>
      <w:rFonts w:ascii="Arial" w:hAnsi="Arial" w:cs="Arial"/>
      <w:b/>
      <w:bCs/>
      <w:sz w:val="26"/>
      <w:szCs w:val="26"/>
    </w:rPr>
  </w:style>
  <w:style w:type="paragraph" w:customStyle="1" w:styleId="tagcite0">
    <w:name w:val="tagcite"/>
    <w:basedOn w:val="Normal"/>
    <w:qFormat/>
    <w:rsid w:val="003C2459"/>
    <w:rPr>
      <w:rFonts w:eastAsia="Times New Roman" w:cs="Times New Roman"/>
      <w:b/>
    </w:rPr>
  </w:style>
  <w:style w:type="paragraph" w:customStyle="1" w:styleId="Regular">
    <w:name w:val="Regular"/>
    <w:link w:val="RegularChar"/>
    <w:rsid w:val="003C2459"/>
    <w:rPr>
      <w:rFonts w:ascii="Garamond" w:eastAsia="Times New Roman" w:hAnsi="Garamond" w:cs="Arial"/>
      <w:bCs/>
      <w:kern w:val="20"/>
      <w:sz w:val="20"/>
      <w:szCs w:val="32"/>
    </w:rPr>
  </w:style>
  <w:style w:type="paragraph" w:customStyle="1" w:styleId="Boldunderline0">
    <w:name w:val="Bold underline"/>
    <w:basedOn w:val="Normal"/>
    <w:rsid w:val="003C2459"/>
    <w:rPr>
      <w:rFonts w:eastAsia="Times New Roman" w:cs="Arial"/>
      <w:b/>
      <w:bCs/>
      <w:kern w:val="20"/>
      <w:sz w:val="20"/>
      <w:szCs w:val="32"/>
      <w:u w:val="single"/>
    </w:rPr>
  </w:style>
  <w:style w:type="character" w:customStyle="1" w:styleId="BoldunderlineChar0">
    <w:name w:val="Bold underline Char"/>
    <w:basedOn w:val="DefaultParagraphFont"/>
    <w:rsid w:val="003C2459"/>
    <w:rPr>
      <w:rFonts w:ascii="Garamond" w:hAnsi="Garamond" w:cs="Arial"/>
      <w:b/>
      <w:bCs/>
      <w:kern w:val="20"/>
      <w:szCs w:val="32"/>
      <w:u w:val="single"/>
      <w:lang w:val="en-US" w:eastAsia="en-US" w:bidi="ar-SA"/>
    </w:rPr>
  </w:style>
  <w:style w:type="paragraph" w:customStyle="1" w:styleId="tag1">
    <w:name w:val="tag1"/>
    <w:basedOn w:val="Normal"/>
    <w:qFormat/>
    <w:rsid w:val="003C2459"/>
    <w:rPr>
      <w:rFonts w:eastAsia="Times New Roman" w:cs="Times New Roman"/>
      <w:b/>
      <w:szCs w:val="20"/>
    </w:rPr>
  </w:style>
  <w:style w:type="character" w:customStyle="1" w:styleId="byline">
    <w:name w:val="byline"/>
    <w:basedOn w:val="DefaultParagraphFont"/>
    <w:rsid w:val="003C2459"/>
  </w:style>
  <w:style w:type="character" w:customStyle="1" w:styleId="7TimesNewRoman">
    <w:name w:val="7 Times New Roman"/>
    <w:rsid w:val="003C245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3C2459"/>
    <w:rPr>
      <w:rFonts w:ascii="Cambria" w:eastAsia="Times New Roman" w:hAnsi="Cambria" w:cs="Times New Roman"/>
      <w:sz w:val="18"/>
      <w:szCs w:val="20"/>
    </w:rPr>
  </w:style>
  <w:style w:type="character" w:customStyle="1" w:styleId="Boxed">
    <w:name w:val="Boxed"/>
    <w:qFormat/>
    <w:rsid w:val="003C2459"/>
    <w:rPr>
      <w:rFonts w:ascii="Garamond" w:hAnsi="Garamond"/>
      <w:sz w:val="20"/>
      <w:bdr w:val="single" w:sz="6" w:space="0" w:color="auto"/>
    </w:rPr>
  </w:style>
  <w:style w:type="character" w:customStyle="1" w:styleId="CardtextChar0">
    <w:name w:val="Card text Char"/>
    <w:basedOn w:val="DefaultParagraphFont"/>
    <w:link w:val="Cardtext0"/>
    <w:rsid w:val="003C2459"/>
    <w:rPr>
      <w:rFonts w:ascii="Garamond" w:hAnsi="Garamond"/>
      <w:u w:val="single"/>
    </w:rPr>
  </w:style>
  <w:style w:type="paragraph" w:styleId="Date">
    <w:name w:val="Date"/>
    <w:aliases w:val="date"/>
    <w:basedOn w:val="Normal"/>
    <w:next w:val="Normal"/>
    <w:link w:val="DateChar"/>
    <w:uiPriority w:val="99"/>
    <w:rsid w:val="003C2459"/>
    <w:rPr>
      <w:rFonts w:eastAsia="Times New Roman" w:cs="Times New Roman"/>
      <w:sz w:val="16"/>
    </w:rPr>
  </w:style>
  <w:style w:type="character" w:customStyle="1" w:styleId="DateChar">
    <w:name w:val="Date Char"/>
    <w:aliases w:val="date Char"/>
    <w:basedOn w:val="DefaultParagraphFont"/>
    <w:link w:val="Date"/>
    <w:uiPriority w:val="99"/>
    <w:rsid w:val="003C2459"/>
    <w:rPr>
      <w:rFonts w:ascii="Calibri" w:eastAsia="Times New Roman" w:hAnsi="Calibri" w:cs="Times New Roman"/>
      <w:sz w:val="16"/>
    </w:rPr>
  </w:style>
  <w:style w:type="paragraph" w:customStyle="1" w:styleId="DebateCardSmall">
    <w:name w:val="Debate Card Small"/>
    <w:basedOn w:val="Normal"/>
    <w:link w:val="DebateCardSmallChar"/>
    <w:qFormat/>
    <w:rsid w:val="003C2459"/>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3C2459"/>
    <w:rPr>
      <w:rFonts w:ascii="Calibri" w:eastAsia="Times New Roman" w:hAnsi="Calibri" w:cs="Times New Roman"/>
      <w:sz w:val="16"/>
      <w:szCs w:val="16"/>
      <w:lang w:val="x-none" w:eastAsia="x-none"/>
    </w:rPr>
  </w:style>
  <w:style w:type="character" w:customStyle="1" w:styleId="reduce2">
    <w:name w:val="reduce2"/>
    <w:rsid w:val="003C245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3C2459"/>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3C2459"/>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3C2459"/>
  </w:style>
  <w:style w:type="character" w:customStyle="1" w:styleId="Style1CharChar">
    <w:name w:val="Style1 Char Char"/>
    <w:basedOn w:val="DefaultParagraphFont"/>
    <w:rsid w:val="003C2459"/>
    <w:rPr>
      <w:sz w:val="16"/>
      <w:szCs w:val="16"/>
      <w:lang w:val="en-US" w:eastAsia="en-US" w:bidi="ar-SA"/>
    </w:rPr>
  </w:style>
  <w:style w:type="character" w:customStyle="1" w:styleId="Style2CharChar">
    <w:name w:val="Style2 Char Char"/>
    <w:basedOn w:val="DefaultParagraphFont"/>
    <w:rsid w:val="003C2459"/>
    <w:rPr>
      <w:u w:val="thick"/>
      <w:lang w:val="en-US" w:eastAsia="en-US" w:bidi="ar-SA"/>
    </w:rPr>
  </w:style>
  <w:style w:type="character" w:customStyle="1" w:styleId="dateline">
    <w:name w:val="dateline"/>
    <w:basedOn w:val="DefaultParagraphFont"/>
    <w:rsid w:val="003C2459"/>
  </w:style>
  <w:style w:type="character" w:customStyle="1" w:styleId="date-display-single">
    <w:name w:val="date-display-single"/>
    <w:basedOn w:val="DefaultParagraphFont"/>
    <w:rsid w:val="003C2459"/>
  </w:style>
  <w:style w:type="character" w:customStyle="1" w:styleId="wikigeneratedlinkcontent">
    <w:name w:val="wikigeneratedlinkcontent"/>
    <w:basedOn w:val="DefaultParagraphFont"/>
    <w:rsid w:val="003C2459"/>
  </w:style>
  <w:style w:type="character" w:customStyle="1" w:styleId="Heading3CharCharChar3">
    <w:name w:val="Heading 3 Char Char Char3"/>
    <w:aliases w:val=" Char Char Char3,Char Char Char3,Heading 3 Char Char Char2, Char Char Char2,Char Char Char2"/>
    <w:basedOn w:val="DefaultParagraphFont"/>
    <w:rsid w:val="003C2459"/>
    <w:rPr>
      <w:rFonts w:cs="Arial"/>
      <w:bCs/>
      <w:szCs w:val="26"/>
      <w:u w:val="single"/>
      <w:lang w:val="en-US" w:eastAsia="en-US" w:bidi="ar-SA"/>
    </w:rPr>
  </w:style>
  <w:style w:type="character" w:customStyle="1" w:styleId="aqj">
    <w:name w:val="aqj"/>
    <w:rsid w:val="003C2459"/>
  </w:style>
  <w:style w:type="character" w:customStyle="1" w:styleId="CardTextChar1">
    <w:name w:val="CardText Char"/>
    <w:basedOn w:val="DefaultParagraphFont"/>
    <w:link w:val="CardText1"/>
    <w:locked/>
    <w:rsid w:val="003C245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3C2459"/>
    <w:pPr>
      <w:ind w:left="288" w:right="288"/>
    </w:pPr>
    <w:rPr>
      <w:rFonts w:ascii="Times New Roman" w:eastAsia="Times New Roman" w:hAnsi="Times New Roman" w:cs="Times New Roman"/>
      <w:sz w:val="16"/>
    </w:rPr>
  </w:style>
  <w:style w:type="character" w:customStyle="1" w:styleId="ilad">
    <w:name w:val="il_ad"/>
    <w:rsid w:val="003C2459"/>
  </w:style>
  <w:style w:type="character" w:customStyle="1" w:styleId="CardsUnderlined">
    <w:name w:val="Cards Underlined"/>
    <w:qFormat/>
    <w:rsid w:val="003C2459"/>
    <w:rPr>
      <w:rFonts w:ascii="Helvetica" w:hAnsi="Helvetica"/>
      <w:sz w:val="22"/>
      <w:szCs w:val="24"/>
      <w:u w:val="thick"/>
    </w:rPr>
  </w:style>
  <w:style w:type="paragraph" w:customStyle="1" w:styleId="BBCite">
    <w:name w:val="BB Cite"/>
    <w:basedOn w:val="Normal"/>
    <w:autoRedefine/>
    <w:rsid w:val="003C2459"/>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3C2459"/>
  </w:style>
  <w:style w:type="character" w:customStyle="1" w:styleId="StyleStyleUnderline411pt">
    <w:name w:val="Style Style Underline4 + 11 pt"/>
    <w:basedOn w:val="DefaultParagraphFont"/>
    <w:rsid w:val="003C2459"/>
    <w:rPr>
      <w:sz w:val="20"/>
      <w:u w:val="single"/>
    </w:rPr>
  </w:style>
  <w:style w:type="character" w:customStyle="1" w:styleId="StyleStyleUnderline411ptBold">
    <w:name w:val="Style Style Underline4 + 11 pt Bold"/>
    <w:basedOn w:val="DefaultParagraphFont"/>
    <w:rsid w:val="003C2459"/>
    <w:rPr>
      <w:b/>
      <w:bCs/>
      <w:sz w:val="20"/>
      <w:u w:val="single"/>
    </w:rPr>
  </w:style>
  <w:style w:type="character" w:customStyle="1" w:styleId="StyleStyleUnderline311pt">
    <w:name w:val="Style Style Underline3 + 11 pt"/>
    <w:basedOn w:val="DefaultParagraphFont"/>
    <w:rsid w:val="003C2459"/>
    <w:rPr>
      <w:sz w:val="20"/>
      <w:u w:val="single"/>
    </w:rPr>
  </w:style>
  <w:style w:type="character" w:customStyle="1" w:styleId="StyleStyleUnderline311ptBold">
    <w:name w:val="Style Style Underline3 + 11 pt Bold"/>
    <w:basedOn w:val="DefaultParagraphFont"/>
    <w:rsid w:val="003C2459"/>
    <w:rPr>
      <w:b/>
      <w:bCs/>
      <w:sz w:val="20"/>
      <w:u w:val="single"/>
    </w:rPr>
  </w:style>
  <w:style w:type="character" w:customStyle="1" w:styleId="red-subtitle">
    <w:name w:val="red-subtitle"/>
    <w:basedOn w:val="DefaultParagraphFont"/>
    <w:rsid w:val="003C2459"/>
  </w:style>
  <w:style w:type="character" w:styleId="PageNumber">
    <w:name w:val="page number"/>
    <w:aliases w:val="card ununderlined"/>
    <w:basedOn w:val="DefaultParagraphFont"/>
    <w:uiPriority w:val="99"/>
    <w:unhideWhenUsed/>
    <w:rsid w:val="003C2459"/>
  </w:style>
  <w:style w:type="character" w:customStyle="1" w:styleId="ft1">
    <w:name w:val="ft1"/>
    <w:basedOn w:val="DefaultParagraphFont"/>
    <w:rsid w:val="003C2459"/>
  </w:style>
  <w:style w:type="character" w:customStyle="1" w:styleId="dropcap">
    <w:name w:val="dropcap"/>
    <w:basedOn w:val="DefaultParagraphFont"/>
    <w:rsid w:val="003C2459"/>
  </w:style>
  <w:style w:type="paragraph" w:customStyle="1" w:styleId="TagText">
    <w:name w:val="TagText"/>
    <w:basedOn w:val="Normal"/>
    <w:uiPriority w:val="99"/>
    <w:qFormat/>
    <w:rsid w:val="003C2459"/>
    <w:pPr>
      <w:spacing w:before="200"/>
    </w:pPr>
    <w:rPr>
      <w:rFonts w:eastAsia="Calibri"/>
      <w:b/>
      <w:sz w:val="24"/>
    </w:rPr>
  </w:style>
  <w:style w:type="paragraph" w:customStyle="1" w:styleId="BreakTag">
    <w:name w:val="Break Tag"/>
    <w:basedOn w:val="Normal"/>
    <w:autoRedefine/>
    <w:uiPriority w:val="4"/>
    <w:qFormat/>
    <w:rsid w:val="003C2459"/>
    <w:pPr>
      <w:spacing w:before="240"/>
    </w:pPr>
    <w:rPr>
      <w:rFonts w:ascii="Arial" w:hAnsi="Arial" w:cs="Arial"/>
      <w:b/>
      <w:sz w:val="26"/>
    </w:rPr>
  </w:style>
  <w:style w:type="paragraph" w:customStyle="1" w:styleId="BreakBlock">
    <w:name w:val="Break Block"/>
    <w:basedOn w:val="Normal"/>
    <w:link w:val="BreakBlockChar"/>
    <w:autoRedefine/>
    <w:qFormat/>
    <w:rsid w:val="003C245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3C245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3C2459"/>
  </w:style>
  <w:style w:type="character" w:customStyle="1" w:styleId="Mention1">
    <w:name w:val="Mention1"/>
    <w:basedOn w:val="DefaultParagraphFont"/>
    <w:uiPriority w:val="99"/>
    <w:semiHidden/>
    <w:unhideWhenUsed/>
    <w:rsid w:val="003C2459"/>
    <w:rPr>
      <w:color w:val="2B579A"/>
      <w:shd w:val="clear" w:color="auto" w:fill="E6E6E6"/>
    </w:rPr>
  </w:style>
  <w:style w:type="character" w:customStyle="1" w:styleId="Styleunderline11pt">
    <w:name w:val="Style underline + 11 pt"/>
    <w:rsid w:val="003C2459"/>
    <w:rPr>
      <w:rFonts w:ascii="Times New Roman" w:hAnsi="Times New Roman"/>
      <w:sz w:val="20"/>
      <w:u w:val="single"/>
    </w:rPr>
  </w:style>
  <w:style w:type="paragraph" w:customStyle="1" w:styleId="Minimize">
    <w:name w:val="Minimize"/>
    <w:basedOn w:val="card"/>
    <w:next w:val="Normal"/>
    <w:link w:val="MinimizeChar"/>
    <w:qFormat/>
    <w:rsid w:val="003C245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3C2459"/>
    <w:rPr>
      <w:rFonts w:ascii="Georgia" w:hAnsi="Georgia"/>
      <w:bCs/>
      <w:color w:val="000000"/>
      <w:sz w:val="12"/>
      <w:szCs w:val="20"/>
    </w:rPr>
  </w:style>
  <w:style w:type="character" w:customStyle="1" w:styleId="hilite1">
    <w:name w:val="hilite1"/>
    <w:basedOn w:val="DefaultParagraphFont"/>
    <w:rsid w:val="003C245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3C2459"/>
    <w:rPr>
      <w:rFonts w:eastAsia="Times New Roman"/>
      <w:b/>
      <w:szCs w:val="20"/>
    </w:rPr>
  </w:style>
  <w:style w:type="character" w:customStyle="1" w:styleId="NormaltagChar">
    <w:name w:val="Normal tag Char"/>
    <w:basedOn w:val="DefaultParagraphFont"/>
    <w:link w:val="Normaltag"/>
    <w:uiPriority w:val="99"/>
    <w:locked/>
    <w:rsid w:val="003C2459"/>
    <w:rPr>
      <w:rFonts w:ascii="Calibri" w:eastAsia="Times New Roman" w:hAnsi="Calibri"/>
      <w:b/>
      <w:sz w:val="22"/>
      <w:szCs w:val="20"/>
    </w:rPr>
  </w:style>
  <w:style w:type="character" w:customStyle="1" w:styleId="CitesChar2">
    <w:name w:val="Cites Char2"/>
    <w:link w:val="Cites"/>
    <w:rsid w:val="003C2459"/>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3C245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3C2459"/>
    <w:pPr>
      <w:spacing w:before="120" w:after="120"/>
    </w:pPr>
    <w:rPr>
      <w:rFonts w:eastAsia="Times New Roman"/>
      <w:b/>
      <w:u w:val="single"/>
      <w:lang w:bidi="en-US"/>
    </w:rPr>
  </w:style>
  <w:style w:type="paragraph" w:styleId="TOC9">
    <w:name w:val="toc 9"/>
    <w:basedOn w:val="Normal"/>
    <w:next w:val="Normal"/>
    <w:autoRedefine/>
    <w:rsid w:val="003C2459"/>
    <w:pPr>
      <w:ind w:left="1600"/>
    </w:pPr>
    <w:rPr>
      <w:rFonts w:eastAsia="Times New Roman"/>
      <w:sz w:val="20"/>
      <w:lang w:bidi="en-US"/>
    </w:rPr>
  </w:style>
  <w:style w:type="paragraph" w:customStyle="1" w:styleId="TxBrp1">
    <w:name w:val="TxBr_p1"/>
    <w:basedOn w:val="Normal"/>
    <w:qFormat/>
    <w:rsid w:val="003C245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3C2459"/>
    <w:pPr>
      <w:spacing w:before="100" w:beforeAutospacing="1" w:after="100" w:afterAutospacing="1"/>
    </w:pPr>
    <w:rPr>
      <w:rFonts w:eastAsia="Times New Roman"/>
      <w:lang w:bidi="en-US"/>
    </w:rPr>
  </w:style>
  <w:style w:type="character" w:customStyle="1" w:styleId="standardcontent">
    <w:name w:val="standardcontent"/>
    <w:basedOn w:val="DefaultParagraphFont"/>
    <w:rsid w:val="003C2459"/>
  </w:style>
  <w:style w:type="paragraph" w:customStyle="1" w:styleId="hat">
    <w:name w:val="hat"/>
    <w:basedOn w:val="Normal"/>
    <w:next w:val="Normal"/>
    <w:link w:val="hatChar"/>
    <w:qFormat/>
    <w:rsid w:val="003C245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C2459"/>
  </w:style>
  <w:style w:type="paragraph" w:customStyle="1" w:styleId="HotRouteChar">
    <w:name w:val="Hot Route! Char"/>
    <w:basedOn w:val="Normal"/>
    <w:qFormat/>
    <w:rsid w:val="003C2459"/>
    <w:pPr>
      <w:ind w:left="144"/>
    </w:pPr>
    <w:rPr>
      <w:rFonts w:eastAsia="Times New Roman"/>
      <w:sz w:val="20"/>
      <w:lang w:bidi="en-US"/>
    </w:rPr>
  </w:style>
  <w:style w:type="paragraph" w:customStyle="1" w:styleId="Default">
    <w:name w:val="Default"/>
    <w:qFormat/>
    <w:rsid w:val="003C245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3C2459"/>
    <w:rPr>
      <w:rFonts w:ascii="Cambria" w:hAnsi="Cambria" w:cs="Times New Roman"/>
      <w:b/>
      <w:bCs/>
      <w:sz w:val="26"/>
      <w:szCs w:val="26"/>
    </w:rPr>
  </w:style>
  <w:style w:type="character" w:customStyle="1" w:styleId="CardCharChar1">
    <w:name w:val="Card Char Char1"/>
    <w:basedOn w:val="DefaultParagraphFont"/>
    <w:rsid w:val="003C2459"/>
    <w:rPr>
      <w:rFonts w:cs="Times New Roman"/>
      <w:b/>
      <w:bCs/>
      <w:sz w:val="28"/>
      <w:szCs w:val="28"/>
    </w:rPr>
  </w:style>
  <w:style w:type="paragraph" w:customStyle="1" w:styleId="SmallFont">
    <w:name w:val="Small Font"/>
    <w:basedOn w:val="Normal"/>
    <w:link w:val="SmallFontChar"/>
    <w:qFormat/>
    <w:rsid w:val="003C2459"/>
    <w:pPr>
      <w:spacing w:after="200"/>
      <w:jc w:val="both"/>
    </w:pPr>
    <w:rPr>
      <w:rFonts w:eastAsia="Calibri"/>
      <w:szCs w:val="18"/>
    </w:rPr>
  </w:style>
  <w:style w:type="character" w:customStyle="1" w:styleId="SmallFontChar">
    <w:name w:val="Small Font Char"/>
    <w:basedOn w:val="DefaultParagraphFont"/>
    <w:link w:val="SmallFont"/>
    <w:locked/>
    <w:rsid w:val="003C2459"/>
    <w:rPr>
      <w:rFonts w:ascii="Calibri" w:eastAsia="Calibri" w:hAnsi="Calibri"/>
      <w:sz w:val="22"/>
      <w:szCs w:val="18"/>
    </w:rPr>
  </w:style>
  <w:style w:type="character" w:customStyle="1" w:styleId="CircleChar1">
    <w:name w:val="Circle Char1"/>
    <w:basedOn w:val="DefaultParagraphFont"/>
    <w:rsid w:val="003C245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3C245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3C2459"/>
    <w:rPr>
      <w:rFonts w:ascii="Calibri" w:eastAsia="Times New Roman" w:hAnsi="Calibri" w:cs="Times New Roman"/>
      <w:b/>
      <w:sz w:val="20"/>
      <w:szCs w:val="20"/>
    </w:rPr>
  </w:style>
  <w:style w:type="character" w:customStyle="1" w:styleId="hit1">
    <w:name w:val="hit1"/>
    <w:basedOn w:val="DefaultParagraphFont"/>
    <w:rsid w:val="003C2459"/>
    <w:rPr>
      <w:b/>
      <w:bCs/>
      <w:color w:val="CC0033"/>
    </w:rPr>
  </w:style>
  <w:style w:type="character" w:customStyle="1" w:styleId="upper">
    <w:name w:val="upper"/>
    <w:basedOn w:val="DefaultParagraphFont"/>
    <w:rsid w:val="003C2459"/>
  </w:style>
  <w:style w:type="character" w:customStyle="1" w:styleId="SmallFont7pt">
    <w:name w:val="Small Font (7 pt)"/>
    <w:basedOn w:val="DefaultParagraphFont"/>
    <w:qFormat/>
    <w:rsid w:val="003C2459"/>
    <w:rPr>
      <w:sz w:val="14"/>
    </w:rPr>
  </w:style>
  <w:style w:type="paragraph" w:customStyle="1" w:styleId="UnderlinedText">
    <w:name w:val="Underlined Text"/>
    <w:basedOn w:val="Normal"/>
    <w:qFormat/>
    <w:rsid w:val="003C2459"/>
    <w:rPr>
      <w:rFonts w:eastAsia="Times New Roman"/>
      <w:b/>
      <w:szCs w:val="20"/>
    </w:rPr>
  </w:style>
  <w:style w:type="character" w:customStyle="1" w:styleId="SmallText-New">
    <w:name w:val="Small Text - New"/>
    <w:basedOn w:val="DefaultParagraphFont"/>
    <w:rsid w:val="003C2459"/>
    <w:rPr>
      <w:rFonts w:ascii="Arial Narrow" w:hAnsi="Arial Narrow"/>
      <w:sz w:val="14"/>
    </w:rPr>
  </w:style>
  <w:style w:type="character" w:customStyle="1" w:styleId="Underlined-New">
    <w:name w:val="Underlined - New"/>
    <w:basedOn w:val="DefaultParagraphFont"/>
    <w:rsid w:val="003C2459"/>
    <w:rPr>
      <w:rFonts w:ascii="Arial Narrow" w:hAnsi="Arial Narrow"/>
      <w:sz w:val="16"/>
      <w:u w:val="single"/>
    </w:rPr>
  </w:style>
  <w:style w:type="paragraph" w:styleId="TOC2">
    <w:name w:val="toc 2"/>
    <w:basedOn w:val="Normal"/>
    <w:next w:val="Normal"/>
    <w:autoRedefine/>
    <w:uiPriority w:val="39"/>
    <w:qFormat/>
    <w:rsid w:val="003C2459"/>
    <w:pPr>
      <w:ind w:left="200"/>
    </w:pPr>
    <w:rPr>
      <w:rFonts w:eastAsia="Times New Roman"/>
      <w:sz w:val="20"/>
      <w:lang w:bidi="en-US"/>
    </w:rPr>
  </w:style>
  <w:style w:type="paragraph" w:styleId="TOCHeading">
    <w:name w:val="TOC Heading"/>
    <w:basedOn w:val="Heading1"/>
    <w:next w:val="Normal"/>
    <w:uiPriority w:val="39"/>
    <w:qFormat/>
    <w:rsid w:val="003C245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3C2459"/>
    <w:rPr>
      <w:rFonts w:ascii="Arial Narrow" w:hAnsi="Arial Narrow"/>
      <w:dstrike w:val="0"/>
      <w:sz w:val="20"/>
      <w:bdr w:val="single" w:sz="2" w:space="0" w:color="auto"/>
      <w:vertAlign w:val="baseline"/>
    </w:rPr>
  </w:style>
  <w:style w:type="character" w:customStyle="1" w:styleId="style65">
    <w:name w:val="style65"/>
    <w:basedOn w:val="DefaultParagraphFont"/>
    <w:rsid w:val="003C2459"/>
    <w:rPr>
      <w:rFonts w:cs="Times New Roman"/>
    </w:rPr>
  </w:style>
  <w:style w:type="character" w:customStyle="1" w:styleId="qlabel">
    <w:name w:val="q_label"/>
    <w:basedOn w:val="DefaultParagraphFont"/>
    <w:rsid w:val="003C2459"/>
  </w:style>
  <w:style w:type="character" w:customStyle="1" w:styleId="alabel">
    <w:name w:val="a_label"/>
    <w:basedOn w:val="DefaultParagraphFont"/>
    <w:rsid w:val="003C2459"/>
  </w:style>
  <w:style w:type="character" w:customStyle="1" w:styleId="BoldandUnderlineCharChar">
    <w:name w:val="Bold and Underline Char Char"/>
    <w:basedOn w:val="DefaultParagraphFont"/>
    <w:rsid w:val="003C2459"/>
    <w:rPr>
      <w:rFonts w:eastAsia="MS Mincho"/>
      <w:b/>
      <w:u w:val="single"/>
      <w:lang w:val="en-US" w:eastAsia="en-US" w:bidi="ar-SA"/>
    </w:rPr>
  </w:style>
  <w:style w:type="character" w:customStyle="1" w:styleId="CardTextChar2">
    <w:name w:val="Card Text Char"/>
    <w:basedOn w:val="DefaultParagraphFont"/>
    <w:rsid w:val="003C245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3C245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3C2459"/>
    <w:rPr>
      <w:rFonts w:cs="Arial"/>
      <w:bCs/>
      <w:szCs w:val="26"/>
      <w:u w:val="single"/>
      <w:lang w:val="en-US" w:eastAsia="en-US" w:bidi="ar-SA"/>
    </w:rPr>
  </w:style>
  <w:style w:type="paragraph" w:customStyle="1" w:styleId="evidencetextChar">
    <w:name w:val="evidence text Char"/>
    <w:basedOn w:val="Normal"/>
    <w:qFormat/>
    <w:rsid w:val="003C2459"/>
    <w:pPr>
      <w:ind w:left="1728" w:right="1008"/>
    </w:pPr>
    <w:rPr>
      <w:rFonts w:eastAsia="Times New Roman"/>
      <w:color w:val="000000"/>
      <w:sz w:val="18"/>
    </w:rPr>
  </w:style>
  <w:style w:type="character" w:customStyle="1" w:styleId="underline2">
    <w:name w:val="underline2"/>
    <w:basedOn w:val="DefaultParagraphFont"/>
    <w:rsid w:val="003C2459"/>
    <w:rPr>
      <w:u w:val="single"/>
    </w:rPr>
  </w:style>
  <w:style w:type="character" w:customStyle="1" w:styleId="UnderlineChar4Char">
    <w:name w:val="Underline Char4 Char"/>
    <w:basedOn w:val="DefaultParagraphFont"/>
    <w:link w:val="UnderlineChar4"/>
    <w:rsid w:val="003C2459"/>
    <w:rPr>
      <w:u w:val="single"/>
    </w:rPr>
  </w:style>
  <w:style w:type="paragraph" w:customStyle="1" w:styleId="UnderlineChar4">
    <w:name w:val="Underline Char4"/>
    <w:basedOn w:val="Normal"/>
    <w:link w:val="UnderlineChar4Char"/>
    <w:qFormat/>
    <w:rsid w:val="003C2459"/>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3C2459"/>
    <w:rPr>
      <w:b/>
      <w:u w:val="single"/>
    </w:rPr>
  </w:style>
  <w:style w:type="paragraph" w:customStyle="1" w:styleId="BoldandUnderlineChar3">
    <w:name w:val="Bold and Underline Char3"/>
    <w:basedOn w:val="Normal"/>
    <w:link w:val="BoldandUnderlineChar3Char2"/>
    <w:qFormat/>
    <w:rsid w:val="003C2459"/>
    <w:rPr>
      <w:rFonts w:asciiTheme="minorHAnsi" w:hAnsiTheme="minorHAnsi"/>
      <w:b/>
      <w:sz w:val="24"/>
      <w:u w:val="single"/>
    </w:rPr>
  </w:style>
  <w:style w:type="character" w:customStyle="1" w:styleId="inside-head">
    <w:name w:val="inside-head"/>
    <w:basedOn w:val="DefaultParagraphFont"/>
    <w:rsid w:val="003C2459"/>
  </w:style>
  <w:style w:type="character" w:customStyle="1" w:styleId="officialstitle-">
    <w:name w:val="official_s_title-"/>
    <w:basedOn w:val="DefaultParagraphFont"/>
    <w:rsid w:val="003C2459"/>
  </w:style>
  <w:style w:type="character" w:customStyle="1" w:styleId="officialsbureau">
    <w:name w:val="official_s_bureau"/>
    <w:basedOn w:val="DefaultParagraphFont"/>
    <w:rsid w:val="003C2459"/>
  </w:style>
  <w:style w:type="paragraph" w:customStyle="1" w:styleId="Stylecard11ptBoldUnderline">
    <w:name w:val="Style card + 11 pt Bold Underline"/>
    <w:basedOn w:val="card"/>
    <w:link w:val="Stylecard11ptBoldUnderlineChar"/>
    <w:qFormat/>
    <w:rsid w:val="003C2459"/>
    <w:rPr>
      <w:rFonts w:ascii="Georgia" w:eastAsia="SimSun" w:hAnsi="Georgia"/>
      <w:b/>
      <w:lang w:eastAsia="zh-CN"/>
    </w:rPr>
  </w:style>
  <w:style w:type="character" w:customStyle="1" w:styleId="Stylecard11ptBoldUnderlineChar">
    <w:name w:val="Style card + 11 pt Bold Underline Char"/>
    <w:link w:val="Stylecard11ptBoldUnderline"/>
    <w:rsid w:val="003C2459"/>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3C245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3C2459"/>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3C2459"/>
    <w:rPr>
      <w:rFonts w:ascii="Georgia" w:eastAsia="SimSun" w:hAnsi="Georgia"/>
      <w:bCs/>
      <w:sz w:val="16"/>
      <w:lang w:eastAsia="zh-CN"/>
    </w:rPr>
  </w:style>
  <w:style w:type="paragraph" w:styleId="HTMLPreformatted">
    <w:name w:val="HTML Preformatted"/>
    <w:basedOn w:val="Normal"/>
    <w:link w:val="HTMLPreformattedChar"/>
    <w:rsid w:val="003C2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C245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3C2459"/>
    <w:rPr>
      <w:u w:val="single"/>
    </w:rPr>
  </w:style>
  <w:style w:type="character" w:customStyle="1" w:styleId="StyleUnderlining11ptChar">
    <w:name w:val="Style Underlining + 11 pt Char"/>
    <w:basedOn w:val="DefaultParagraphFont"/>
    <w:link w:val="StyleUnderlining11pt"/>
    <w:rsid w:val="003C2459"/>
    <w:rPr>
      <w:rFonts w:ascii="Calibri" w:hAnsi="Calibri"/>
      <w:sz w:val="22"/>
      <w:u w:val="single"/>
    </w:rPr>
  </w:style>
  <w:style w:type="paragraph" w:customStyle="1" w:styleId="StyleCardText9pt">
    <w:name w:val="Style Card Text + 9 pt"/>
    <w:basedOn w:val="Normal"/>
    <w:link w:val="StyleCardText9ptChar"/>
    <w:qFormat/>
    <w:rsid w:val="003C2459"/>
    <w:pPr>
      <w:spacing w:after="200"/>
      <w:contextualSpacing/>
    </w:pPr>
    <w:rPr>
      <w:rFonts w:eastAsia="Calibri"/>
    </w:rPr>
  </w:style>
  <w:style w:type="character" w:customStyle="1" w:styleId="StyleCardText9ptChar">
    <w:name w:val="Style Card Text + 9 pt Char"/>
    <w:basedOn w:val="DefaultParagraphFont"/>
    <w:link w:val="StyleCardText9pt"/>
    <w:rsid w:val="003C2459"/>
    <w:rPr>
      <w:rFonts w:ascii="Calibri" w:eastAsia="Calibri" w:hAnsi="Calibri"/>
      <w:sz w:val="22"/>
    </w:rPr>
  </w:style>
  <w:style w:type="paragraph" w:styleId="Quote">
    <w:name w:val="Quote"/>
    <w:basedOn w:val="Normal"/>
    <w:next w:val="Normal"/>
    <w:link w:val="QuoteChar"/>
    <w:uiPriority w:val="29"/>
    <w:qFormat/>
    <w:rsid w:val="003C2459"/>
    <w:pPr>
      <w:widowControl w:val="0"/>
    </w:pPr>
    <w:rPr>
      <w:rFonts w:eastAsia="Times New Roman"/>
      <w:iCs/>
      <w:color w:val="000000"/>
      <w:lang w:bidi="en-US"/>
    </w:rPr>
  </w:style>
  <w:style w:type="character" w:customStyle="1" w:styleId="QuoteChar">
    <w:name w:val="Quote Char"/>
    <w:basedOn w:val="DefaultParagraphFont"/>
    <w:link w:val="Quote"/>
    <w:uiPriority w:val="29"/>
    <w:rsid w:val="003C2459"/>
    <w:rPr>
      <w:rFonts w:ascii="Calibri" w:eastAsia="Times New Roman" w:hAnsi="Calibri"/>
      <w:iCs/>
      <w:color w:val="000000"/>
      <w:sz w:val="22"/>
      <w:lang w:bidi="en-US"/>
    </w:rPr>
  </w:style>
  <w:style w:type="character" w:customStyle="1" w:styleId="underlineChar0">
    <w:name w:val="underline Char"/>
    <w:basedOn w:val="DefaultParagraphFont"/>
    <w:rsid w:val="003C245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3C245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C2459"/>
    <w:rPr>
      <w:sz w:val="20"/>
      <w:u w:val="single"/>
    </w:rPr>
  </w:style>
  <w:style w:type="paragraph" w:styleId="BodyTextIndent2">
    <w:name w:val="Body Text Indent 2"/>
    <w:basedOn w:val="Normal"/>
    <w:link w:val="BodyTextIndent2Char"/>
    <w:unhideWhenUsed/>
    <w:rsid w:val="003C2459"/>
    <w:pPr>
      <w:spacing w:after="120" w:line="480" w:lineRule="auto"/>
      <w:ind w:left="360"/>
    </w:pPr>
  </w:style>
  <w:style w:type="character" w:customStyle="1" w:styleId="BodyTextIndent2Char">
    <w:name w:val="Body Text Indent 2 Char"/>
    <w:basedOn w:val="DefaultParagraphFont"/>
    <w:link w:val="BodyTextIndent2"/>
    <w:rsid w:val="003C2459"/>
    <w:rPr>
      <w:rFonts w:ascii="Calibri" w:hAnsi="Calibri"/>
      <w:sz w:val="22"/>
    </w:rPr>
  </w:style>
  <w:style w:type="paragraph" w:styleId="BodyTextIndent3">
    <w:name w:val="Body Text Indent 3"/>
    <w:basedOn w:val="Normal"/>
    <w:link w:val="BodyTextIndent3Char"/>
    <w:uiPriority w:val="99"/>
    <w:unhideWhenUsed/>
    <w:rsid w:val="003C2459"/>
    <w:pPr>
      <w:spacing w:after="120"/>
      <w:ind w:left="360"/>
    </w:pPr>
    <w:rPr>
      <w:szCs w:val="16"/>
    </w:rPr>
  </w:style>
  <w:style w:type="character" w:customStyle="1" w:styleId="BodyTextIndent3Char">
    <w:name w:val="Body Text Indent 3 Char"/>
    <w:basedOn w:val="DefaultParagraphFont"/>
    <w:link w:val="BodyTextIndent3"/>
    <w:uiPriority w:val="99"/>
    <w:rsid w:val="003C2459"/>
    <w:rPr>
      <w:rFonts w:ascii="Calibri" w:hAnsi="Calibri"/>
      <w:sz w:val="22"/>
      <w:szCs w:val="16"/>
    </w:rPr>
  </w:style>
  <w:style w:type="paragraph" w:styleId="BodyText2">
    <w:name w:val="Body Text 2"/>
    <w:basedOn w:val="Normal"/>
    <w:link w:val="BodyText2Char"/>
    <w:unhideWhenUsed/>
    <w:rsid w:val="003C2459"/>
    <w:pPr>
      <w:spacing w:after="120" w:line="480" w:lineRule="auto"/>
    </w:pPr>
  </w:style>
  <w:style w:type="character" w:customStyle="1" w:styleId="BodyText2Char">
    <w:name w:val="Body Text 2 Char"/>
    <w:basedOn w:val="DefaultParagraphFont"/>
    <w:link w:val="BodyText2"/>
    <w:rsid w:val="003C2459"/>
    <w:rPr>
      <w:rFonts w:ascii="Calibri" w:hAnsi="Calibri"/>
      <w:sz w:val="22"/>
    </w:rPr>
  </w:style>
  <w:style w:type="paragraph" w:styleId="BodyTextIndent">
    <w:name w:val="Body Text Indent"/>
    <w:basedOn w:val="Normal"/>
    <w:link w:val="BodyTextIndentChar"/>
    <w:uiPriority w:val="99"/>
    <w:unhideWhenUsed/>
    <w:rsid w:val="003C2459"/>
    <w:pPr>
      <w:spacing w:after="120"/>
      <w:ind w:left="360"/>
    </w:pPr>
  </w:style>
  <w:style w:type="character" w:customStyle="1" w:styleId="BodyTextIndentChar">
    <w:name w:val="Body Text Indent Char"/>
    <w:basedOn w:val="DefaultParagraphFont"/>
    <w:link w:val="BodyTextIndent"/>
    <w:uiPriority w:val="99"/>
    <w:rsid w:val="003C2459"/>
    <w:rPr>
      <w:rFonts w:ascii="Calibri" w:hAnsi="Calibri"/>
      <w:sz w:val="22"/>
    </w:rPr>
  </w:style>
  <w:style w:type="paragraph" w:styleId="BodyText3">
    <w:name w:val="Body Text 3"/>
    <w:basedOn w:val="Normal"/>
    <w:link w:val="BodyText3Char"/>
    <w:unhideWhenUsed/>
    <w:rsid w:val="003C2459"/>
    <w:pPr>
      <w:spacing w:after="120"/>
    </w:pPr>
    <w:rPr>
      <w:szCs w:val="16"/>
    </w:rPr>
  </w:style>
  <w:style w:type="character" w:customStyle="1" w:styleId="BodyText3Char">
    <w:name w:val="Body Text 3 Char"/>
    <w:basedOn w:val="DefaultParagraphFont"/>
    <w:link w:val="BodyText3"/>
    <w:rsid w:val="003C2459"/>
    <w:rPr>
      <w:rFonts w:ascii="Calibri" w:hAnsi="Calibri"/>
      <w:sz w:val="22"/>
      <w:szCs w:val="16"/>
    </w:rPr>
  </w:style>
  <w:style w:type="character" w:customStyle="1" w:styleId="StyleBold">
    <w:name w:val="Style Bold"/>
    <w:basedOn w:val="DefaultParagraphFont"/>
    <w:uiPriority w:val="9"/>
    <w:semiHidden/>
    <w:rsid w:val="003C2459"/>
    <w:rPr>
      <w:b/>
      <w:bCs/>
    </w:rPr>
  </w:style>
  <w:style w:type="character" w:customStyle="1" w:styleId="body-text">
    <w:name w:val="body-text"/>
    <w:basedOn w:val="DefaultParagraphFont"/>
    <w:rsid w:val="003C2459"/>
  </w:style>
  <w:style w:type="paragraph" w:customStyle="1" w:styleId="StyleStyle411ptBoldBorderSinglesolidlineAuto0">
    <w:name w:val="Style Style4 + 11 pt Bold Border: : (Single solid line Auto  0...."/>
    <w:basedOn w:val="Normal"/>
    <w:link w:val="StyleStyle411ptBoldBorderSinglesolidlineAuto0Char"/>
    <w:qFormat/>
    <w:rsid w:val="003C245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C2459"/>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3C2459"/>
  </w:style>
  <w:style w:type="paragraph" w:customStyle="1" w:styleId="StyleStyle112pt">
    <w:name w:val="Style Style1 + 12 pt"/>
    <w:basedOn w:val="Normal"/>
    <w:link w:val="StyleStyle112ptChar"/>
    <w:qFormat/>
    <w:rsid w:val="003C2459"/>
    <w:rPr>
      <w:rFonts w:eastAsia="SimSun"/>
      <w:u w:val="single"/>
      <w:lang w:eastAsia="zh-CN"/>
    </w:rPr>
  </w:style>
  <w:style w:type="character" w:customStyle="1" w:styleId="StyleStyle112ptChar">
    <w:name w:val="Style Style1 + 12 pt Char"/>
    <w:basedOn w:val="DefaultParagraphFont"/>
    <w:link w:val="StyleStyle112pt"/>
    <w:rsid w:val="003C2459"/>
    <w:rPr>
      <w:rFonts w:ascii="Calibri" w:eastAsia="SimSun" w:hAnsi="Calibri"/>
      <w:sz w:val="22"/>
      <w:u w:val="single"/>
      <w:lang w:eastAsia="zh-CN"/>
    </w:rPr>
  </w:style>
  <w:style w:type="paragraph" w:customStyle="1" w:styleId="MinimizedText">
    <w:name w:val="Minimized Text"/>
    <w:basedOn w:val="Normal"/>
    <w:link w:val="MinimizedTextChar"/>
    <w:qFormat/>
    <w:rsid w:val="003C2459"/>
    <w:rPr>
      <w:rFonts w:eastAsia="Times New Roman"/>
    </w:rPr>
  </w:style>
  <w:style w:type="character" w:customStyle="1" w:styleId="MinimizedTextChar">
    <w:name w:val="Minimized Text Char"/>
    <w:basedOn w:val="DefaultParagraphFont"/>
    <w:link w:val="MinimizedText"/>
    <w:rsid w:val="003C2459"/>
    <w:rPr>
      <w:rFonts w:ascii="Calibri" w:eastAsia="Times New Roman" w:hAnsi="Calibri"/>
      <w:sz w:val="22"/>
    </w:rPr>
  </w:style>
  <w:style w:type="character" w:customStyle="1" w:styleId="term1">
    <w:name w:val="term1"/>
    <w:basedOn w:val="DefaultParagraphFont"/>
    <w:rsid w:val="003C2459"/>
    <w:rPr>
      <w:b/>
      <w:bCs/>
    </w:rPr>
  </w:style>
  <w:style w:type="character" w:customStyle="1" w:styleId="Styleterm111ptUnderline">
    <w:name w:val="Style term1 + 11 pt Underline"/>
    <w:basedOn w:val="term1"/>
    <w:rsid w:val="003C2459"/>
    <w:rPr>
      <w:b/>
      <w:bCs/>
      <w:sz w:val="20"/>
      <w:u w:val="single"/>
    </w:rPr>
  </w:style>
  <w:style w:type="paragraph" w:customStyle="1" w:styleId="StyleMinimizedTextArialNarrow10pt">
    <w:name w:val="Style Minimized Text + Arial Narrow 10 pt"/>
    <w:basedOn w:val="MinimizedText"/>
    <w:link w:val="StyleMinimizedTextArialNarrow10ptChar"/>
    <w:qFormat/>
    <w:rsid w:val="003C2459"/>
    <w:rPr>
      <w:sz w:val="20"/>
    </w:rPr>
  </w:style>
  <w:style w:type="character" w:customStyle="1" w:styleId="StyleMinimizedTextArialNarrow10ptChar">
    <w:name w:val="Style Minimized Text + Arial Narrow 10 pt Char"/>
    <w:basedOn w:val="MinimizedTextChar"/>
    <w:link w:val="StyleMinimizedTextArialNarrow10pt"/>
    <w:rsid w:val="003C2459"/>
    <w:rPr>
      <w:rFonts w:ascii="Calibri" w:eastAsia="Times New Roman" w:hAnsi="Calibri"/>
      <w:sz w:val="20"/>
    </w:rPr>
  </w:style>
  <w:style w:type="character" w:customStyle="1" w:styleId="Styleunderline11ptBold">
    <w:name w:val="Style underline + 11 pt Bold"/>
    <w:basedOn w:val="underline"/>
    <w:rsid w:val="003C245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C245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C2459"/>
    <w:rPr>
      <w:rFonts w:ascii="Calibri" w:eastAsia="Times New Roman" w:hAnsi="Calibri"/>
      <w:sz w:val="22"/>
      <w:u w:val="single"/>
      <w:bdr w:val="single" w:sz="4" w:space="0" w:color="auto"/>
    </w:rPr>
  </w:style>
  <w:style w:type="character" w:customStyle="1" w:styleId="Style9pt">
    <w:name w:val="Style 9 pt"/>
    <w:basedOn w:val="DefaultParagraphFont"/>
    <w:rsid w:val="003C2459"/>
    <w:rPr>
      <w:rFonts w:ascii="Times New Roman" w:hAnsi="Times New Roman"/>
      <w:sz w:val="20"/>
    </w:rPr>
  </w:style>
  <w:style w:type="paragraph" w:customStyle="1" w:styleId="StyleStyle49pt3">
    <w:name w:val="Style Style4 + 9 pt3"/>
    <w:basedOn w:val="Style4"/>
    <w:link w:val="StyleStyle49pt3Char"/>
    <w:qFormat/>
    <w:rsid w:val="003C2459"/>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3C2459"/>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3C2459"/>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3C2459"/>
    <w:rPr>
      <w:rFonts w:ascii="Calibri" w:eastAsia="Times New Roman" w:hAnsi="Calibri" w:cs="Times New Roman"/>
      <w:b/>
      <w:bCs/>
      <w:u w:val="single"/>
      <w:lang w:val="x-none"/>
    </w:rPr>
  </w:style>
  <w:style w:type="character" w:customStyle="1" w:styleId="authorbio">
    <w:name w:val="authorbio"/>
    <w:basedOn w:val="DefaultParagraphFont"/>
    <w:rsid w:val="003C2459"/>
  </w:style>
  <w:style w:type="character" w:customStyle="1" w:styleId="a">
    <w:name w:val="a"/>
    <w:basedOn w:val="DefaultParagraphFont"/>
    <w:rsid w:val="003C2459"/>
  </w:style>
  <w:style w:type="character" w:customStyle="1" w:styleId="StyleUnderline3">
    <w:name w:val="Style Underline3"/>
    <w:basedOn w:val="DefaultParagraphFont"/>
    <w:rsid w:val="003C2459"/>
    <w:rPr>
      <w:u w:val="single"/>
    </w:rPr>
  </w:style>
  <w:style w:type="paragraph" w:customStyle="1" w:styleId="StyleStyle111ptBorderSinglesolidlineAuto05ptL">
    <w:name w:val="Style Style1 + 11 pt Border: : (Single solid line Auto  0.5 pt L..."/>
    <w:link w:val="StyleStyle111ptBorderSinglesolidlineAuto05ptLChar"/>
    <w:qFormat/>
    <w:rsid w:val="003C245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C245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3C2459"/>
    <w:rPr>
      <w:u w:val="single"/>
    </w:rPr>
  </w:style>
  <w:style w:type="paragraph" w:customStyle="1" w:styleId="Circled">
    <w:name w:val="Circled"/>
    <w:link w:val="CircledChar"/>
    <w:qFormat/>
    <w:rsid w:val="003C245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3C2459"/>
    <w:rPr>
      <w:rFonts w:ascii="Times New Roman" w:eastAsia="MS Mincho" w:hAnsi="Times New Roman" w:cs="Times New Roman"/>
      <w:b/>
      <w:sz w:val="22"/>
      <w:szCs w:val="20"/>
      <w:u w:val="single"/>
      <w:lang w:eastAsia="ja-JP"/>
    </w:rPr>
  </w:style>
  <w:style w:type="character" w:customStyle="1" w:styleId="base">
    <w:name w:val="base"/>
    <w:basedOn w:val="DefaultParagraphFont"/>
    <w:rsid w:val="003C2459"/>
  </w:style>
  <w:style w:type="character" w:customStyle="1" w:styleId="part-of-speech">
    <w:name w:val="part-of-speech"/>
    <w:basedOn w:val="DefaultParagraphFont"/>
    <w:rsid w:val="003C2459"/>
  </w:style>
  <w:style w:type="character" w:customStyle="1" w:styleId="sep">
    <w:name w:val="sep"/>
    <w:basedOn w:val="DefaultParagraphFont"/>
    <w:rsid w:val="003C2459"/>
  </w:style>
  <w:style w:type="character" w:customStyle="1" w:styleId="pron">
    <w:name w:val="pron"/>
    <w:basedOn w:val="DefaultParagraphFont"/>
    <w:rsid w:val="003C2459"/>
  </w:style>
  <w:style w:type="paragraph" w:customStyle="1" w:styleId="StyleStyle4LatinTimesNewRomanAsianSimSun">
    <w:name w:val="Style Style4 + (Latin) Times New Roman (Asian) SimSun"/>
    <w:basedOn w:val="Normal"/>
    <w:link w:val="StyleStyle4LatinTimesNewRomanAsianSimSunChar"/>
    <w:qFormat/>
    <w:rsid w:val="003C245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C2459"/>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C245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C2459"/>
    <w:rPr>
      <w:rFonts w:ascii="Calibri" w:eastAsia="SimSun" w:hAnsi="Calibri"/>
      <w:b/>
      <w:bCs/>
      <w:sz w:val="22"/>
      <w:u w:val="single"/>
    </w:rPr>
  </w:style>
  <w:style w:type="character" w:customStyle="1" w:styleId="CharChar3">
    <w:name w:val="Char Char3"/>
    <w:basedOn w:val="DefaultParagraphFont"/>
    <w:rsid w:val="003C2459"/>
    <w:rPr>
      <w:rFonts w:cs="Arial"/>
      <w:b/>
      <w:bCs/>
      <w:iCs/>
      <w:lang w:val="en-US" w:eastAsia="en-US" w:bidi="ar-SA"/>
    </w:rPr>
  </w:style>
  <w:style w:type="character" w:customStyle="1" w:styleId="SubtitleChar1">
    <w:name w:val="Subtitle Char1"/>
    <w:aliases w:val="Underlined card text Char1"/>
    <w:basedOn w:val="DefaultParagraphFont"/>
    <w:rsid w:val="003C2459"/>
    <w:rPr>
      <w:color w:val="5A5A5A" w:themeColor="text1" w:themeTint="A5"/>
      <w:spacing w:val="15"/>
      <w:sz w:val="22"/>
      <w:szCs w:val="22"/>
    </w:rPr>
  </w:style>
  <w:style w:type="paragraph" w:customStyle="1" w:styleId="StyleStyle411pt1">
    <w:name w:val="Style Style4 + 11 pt1"/>
    <w:basedOn w:val="Style4"/>
    <w:link w:val="StyleStyle411pt1Char"/>
    <w:qFormat/>
    <w:rsid w:val="003C2459"/>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3C2459"/>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3C2459"/>
    <w:rPr>
      <w:b/>
      <w:u w:val="single"/>
      <w:lang w:val="en-US" w:eastAsia="en-US" w:bidi="ar-SA"/>
    </w:rPr>
  </w:style>
  <w:style w:type="character" w:customStyle="1" w:styleId="StyleUnderlineCharChar111pt">
    <w:name w:val="Style Underline Char Char1 + 11 pt"/>
    <w:basedOn w:val="DefaultParagraphFont"/>
    <w:rsid w:val="003C245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C245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C245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3C2459"/>
    <w:rPr>
      <w:sz w:val="22"/>
      <w:u w:val="single"/>
    </w:rPr>
  </w:style>
  <w:style w:type="paragraph" w:customStyle="1" w:styleId="StyleMinimizedTextArialNarrow9pt">
    <w:name w:val="Style Minimized Text + Arial Narrow 9 pt"/>
    <w:basedOn w:val="Normal"/>
    <w:link w:val="StyleMinimizedTextArialNarrow9ptChar"/>
    <w:qFormat/>
    <w:rsid w:val="003C2459"/>
    <w:rPr>
      <w:rFonts w:eastAsia="Times New Roman"/>
    </w:rPr>
  </w:style>
  <w:style w:type="character" w:customStyle="1" w:styleId="StyleMinimizedTextArialNarrow9ptChar">
    <w:name w:val="Style Minimized Text + Arial Narrow 9 pt Char"/>
    <w:basedOn w:val="DefaultParagraphFont"/>
    <w:link w:val="StyleMinimizedTextArialNarrow9pt"/>
    <w:rsid w:val="003C2459"/>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3C245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C245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C245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C245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3C245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3C2459"/>
    <w:rPr>
      <w:b w:val="0"/>
      <w:bCs/>
      <w:sz w:val="20"/>
      <w:u w:val="single"/>
      <w:lang w:val="en-US" w:eastAsia="en-US" w:bidi="ar-SA"/>
    </w:rPr>
  </w:style>
  <w:style w:type="character" w:customStyle="1" w:styleId="Styleunderline9pt">
    <w:name w:val="Style underline + 9 pt"/>
    <w:basedOn w:val="underline"/>
    <w:rsid w:val="003C245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3C2459"/>
    <w:rPr>
      <w:rFonts w:ascii="Times New Roman" w:hAnsi="Times New Roman"/>
      <w:sz w:val="20"/>
    </w:rPr>
  </w:style>
  <w:style w:type="character" w:customStyle="1" w:styleId="Styleunderline9pt1">
    <w:name w:val="Style underline + 9 pt1"/>
    <w:basedOn w:val="underline"/>
    <w:rsid w:val="003C245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3C245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C245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3C2459"/>
    <w:rPr>
      <w:b/>
      <w:bCs/>
      <w:noProof w:val="0"/>
      <w:sz w:val="20"/>
      <w:u w:val="single"/>
      <w:lang w:val="en-US" w:eastAsia="en-US" w:bidi="ar-SA"/>
    </w:rPr>
  </w:style>
  <w:style w:type="character" w:customStyle="1" w:styleId="Hyperlink23">
    <w:name w:val="Hyperlink23"/>
    <w:basedOn w:val="DefaultParagraphFont"/>
    <w:rsid w:val="003C2459"/>
    <w:rPr>
      <w:color w:val="3300CC"/>
      <w:u w:val="single"/>
    </w:rPr>
  </w:style>
  <w:style w:type="paragraph" w:customStyle="1" w:styleId="cardCharChar">
    <w:name w:val="card Char Char"/>
    <w:basedOn w:val="Normal"/>
    <w:link w:val="cardCharCharChar"/>
    <w:qFormat/>
    <w:rsid w:val="003C2459"/>
    <w:pPr>
      <w:ind w:left="288" w:right="288"/>
    </w:pPr>
    <w:rPr>
      <w:rFonts w:eastAsia="Times New Roman"/>
      <w:szCs w:val="20"/>
    </w:rPr>
  </w:style>
  <w:style w:type="character" w:customStyle="1" w:styleId="cardCharCharChar">
    <w:name w:val="card Char Char Char"/>
    <w:basedOn w:val="DefaultParagraphFont"/>
    <w:link w:val="cardCharChar"/>
    <w:rsid w:val="003C2459"/>
    <w:rPr>
      <w:rFonts w:ascii="Calibri" w:eastAsia="Times New Roman" w:hAnsi="Calibri"/>
      <w:sz w:val="22"/>
      <w:szCs w:val="20"/>
    </w:rPr>
  </w:style>
  <w:style w:type="character" w:customStyle="1" w:styleId="StyleunderlineArialNarrow9ptBold">
    <w:name w:val="Style underline + Arial Narrow 9 pt Bold"/>
    <w:basedOn w:val="underline"/>
    <w:rsid w:val="003C245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3C2459"/>
  </w:style>
  <w:style w:type="character" w:customStyle="1" w:styleId="StylecardCharCharArialNarrow9ptChar">
    <w:name w:val="Style card Char Char + Arial Narrow 9 pt Char"/>
    <w:basedOn w:val="cardCharCharChar"/>
    <w:link w:val="StylecardCharCharArialNarrow9pt"/>
    <w:rsid w:val="003C2459"/>
    <w:rPr>
      <w:rFonts w:ascii="Calibri" w:eastAsia="Times New Roman" w:hAnsi="Calibri"/>
      <w:sz w:val="22"/>
      <w:szCs w:val="20"/>
    </w:rPr>
  </w:style>
  <w:style w:type="character" w:customStyle="1" w:styleId="CardTextChar10">
    <w:name w:val="Card Text Char1"/>
    <w:basedOn w:val="DefaultParagraphFont"/>
    <w:rsid w:val="003C245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C245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3C245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C245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3C245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3C245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3C245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3C245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C2459"/>
    <w:rPr>
      <w:rFonts w:eastAsia="Times New Roman"/>
    </w:rPr>
  </w:style>
  <w:style w:type="character" w:customStyle="1" w:styleId="TextsmallChar">
    <w:name w:val="Textsmall Char"/>
    <w:basedOn w:val="DefaultParagraphFont"/>
    <w:link w:val="Textsmall"/>
    <w:rsid w:val="003C2459"/>
    <w:rPr>
      <w:rFonts w:ascii="Calibri" w:eastAsia="Times New Roman" w:hAnsi="Calibri"/>
      <w:sz w:val="22"/>
    </w:rPr>
  </w:style>
  <w:style w:type="character" w:customStyle="1" w:styleId="CharChar111">
    <w:name w:val="Char Char111"/>
    <w:basedOn w:val="DefaultParagraphFont"/>
    <w:rsid w:val="003C2459"/>
    <w:rPr>
      <w:rFonts w:cs="Arial"/>
      <w:bCs/>
      <w:szCs w:val="26"/>
      <w:u w:val="single"/>
      <w:lang w:val="en-US" w:eastAsia="en-US" w:bidi="ar-SA"/>
    </w:rPr>
  </w:style>
  <w:style w:type="paragraph" w:customStyle="1" w:styleId="cardtextsmall">
    <w:name w:val="card text small"/>
    <w:basedOn w:val="Normal"/>
    <w:qFormat/>
    <w:rsid w:val="003C2459"/>
    <w:rPr>
      <w:rFonts w:ascii="Arial Narrow" w:eastAsia="Times New Roman" w:hAnsi="Arial Narrow"/>
    </w:rPr>
  </w:style>
  <w:style w:type="character" w:customStyle="1" w:styleId="AUnterdline">
    <w:name w:val="AUnterdline"/>
    <w:qFormat/>
    <w:rsid w:val="003C245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C2459"/>
    <w:rPr>
      <w:rFonts w:ascii="Times New Roman" w:hAnsi="Times New Roman"/>
      <w:b/>
      <w:bCs/>
      <w:sz w:val="20"/>
      <w:u w:val="single"/>
      <w:bdr w:val="single" w:sz="4" w:space="0" w:color="auto"/>
    </w:rPr>
  </w:style>
  <w:style w:type="character" w:customStyle="1" w:styleId="highlightedsearchterm">
    <w:name w:val="highlightedsearchterm"/>
    <w:rsid w:val="003C2459"/>
  </w:style>
  <w:style w:type="character" w:customStyle="1" w:styleId="StyleUnderline1">
    <w:name w:val="Style Underline1"/>
    <w:basedOn w:val="DefaultParagraphFont"/>
    <w:rsid w:val="003C2459"/>
    <w:rPr>
      <w:rFonts w:ascii="Times New Roman" w:hAnsi="Times New Roman"/>
      <w:sz w:val="20"/>
      <w:u w:val="single"/>
    </w:rPr>
  </w:style>
  <w:style w:type="paragraph" w:customStyle="1" w:styleId="StyleStyle49pt10">
    <w:name w:val="Style Style4 + 9 pt10"/>
    <w:basedOn w:val="Style4"/>
    <w:link w:val="StyleStyle49pt10Char"/>
    <w:qFormat/>
    <w:rsid w:val="003C2459"/>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3C2459"/>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3C2459"/>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3C245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3C2459"/>
    <w:pPr>
      <w:ind w:left="288"/>
    </w:pPr>
    <w:rPr>
      <w:rFonts w:eastAsia="Times New Roman"/>
      <w:u w:val="single"/>
    </w:rPr>
  </w:style>
  <w:style w:type="character" w:customStyle="1" w:styleId="NormalUnderlineChar">
    <w:name w:val="Normal Underline Char"/>
    <w:link w:val="NormalUnderline"/>
    <w:rsid w:val="003C2459"/>
    <w:rPr>
      <w:rFonts w:ascii="Calibri" w:eastAsia="Times New Roman" w:hAnsi="Calibri"/>
      <w:sz w:val="22"/>
      <w:u w:val="single"/>
    </w:rPr>
  </w:style>
  <w:style w:type="character" w:customStyle="1" w:styleId="DontRead">
    <w:name w:val="Don't Read"/>
    <w:qFormat/>
    <w:rsid w:val="003C2459"/>
    <w:rPr>
      <w:rFonts w:ascii="Times New Roman" w:hAnsi="Times New Roman"/>
      <w:sz w:val="16"/>
    </w:rPr>
  </w:style>
  <w:style w:type="paragraph" w:customStyle="1" w:styleId="Underlinestyle">
    <w:name w:val="Underline style"/>
    <w:basedOn w:val="Normal"/>
    <w:qFormat/>
    <w:rsid w:val="003C2459"/>
    <w:rPr>
      <w:rFonts w:eastAsia="Times New Roman"/>
      <w:u w:val="single"/>
    </w:rPr>
  </w:style>
  <w:style w:type="character" w:customStyle="1" w:styleId="Style11ptUnderline3">
    <w:name w:val="Style 11 pt Underline3"/>
    <w:rsid w:val="003C2459"/>
    <w:rPr>
      <w:sz w:val="20"/>
      <w:u w:val="single"/>
    </w:rPr>
  </w:style>
  <w:style w:type="character" w:customStyle="1" w:styleId="27">
    <w:name w:val="27"/>
    <w:rsid w:val="003C2459"/>
    <w:rPr>
      <w:rFonts w:cs="Arial"/>
      <w:bCs/>
      <w:sz w:val="20"/>
      <w:u w:val="single"/>
      <w:lang w:val="en-US" w:eastAsia="en-US" w:bidi="ar-SA"/>
    </w:rPr>
  </w:style>
  <w:style w:type="character" w:customStyle="1" w:styleId="2">
    <w:name w:val="2"/>
    <w:rsid w:val="003C2459"/>
    <w:rPr>
      <w:rFonts w:cs="Arial"/>
      <w:bCs/>
      <w:sz w:val="20"/>
      <w:u w:val="single"/>
      <w:lang w:val="en-US" w:eastAsia="en-US" w:bidi="ar-SA"/>
    </w:rPr>
  </w:style>
  <w:style w:type="character" w:customStyle="1" w:styleId="Style9ptUnderline11">
    <w:name w:val="Style 9 pt Underline11"/>
    <w:basedOn w:val="DefaultParagraphFont"/>
    <w:rsid w:val="003C2459"/>
    <w:rPr>
      <w:sz w:val="20"/>
      <w:u w:val="single"/>
    </w:rPr>
  </w:style>
  <w:style w:type="character" w:customStyle="1" w:styleId="Style9ptBoldUnderline5">
    <w:name w:val="Style 9 pt Bold Underline5"/>
    <w:basedOn w:val="DefaultParagraphFont"/>
    <w:rsid w:val="003C2459"/>
    <w:rPr>
      <w:b/>
      <w:bCs/>
      <w:sz w:val="20"/>
      <w:u w:val="single"/>
    </w:rPr>
  </w:style>
  <w:style w:type="character" w:customStyle="1" w:styleId="CharChar114">
    <w:name w:val="Char Char114"/>
    <w:basedOn w:val="DefaultParagraphFont"/>
    <w:rsid w:val="003C2459"/>
    <w:rPr>
      <w:rFonts w:cs="Arial"/>
      <w:bCs/>
      <w:szCs w:val="26"/>
      <w:u w:val="single"/>
      <w:lang w:val="en-US" w:eastAsia="en-US" w:bidi="ar-SA"/>
    </w:rPr>
  </w:style>
  <w:style w:type="character" w:customStyle="1" w:styleId="CharChar113">
    <w:name w:val="Char Char113"/>
    <w:basedOn w:val="DefaultParagraphFont"/>
    <w:rsid w:val="003C2459"/>
    <w:rPr>
      <w:rFonts w:cs="Arial"/>
      <w:bCs/>
      <w:szCs w:val="26"/>
      <w:u w:val="single"/>
      <w:lang w:val="en-US" w:eastAsia="en-US" w:bidi="ar-SA"/>
    </w:rPr>
  </w:style>
  <w:style w:type="character" w:customStyle="1" w:styleId="CharChar112">
    <w:name w:val="Char Char112"/>
    <w:basedOn w:val="DefaultParagraphFont"/>
    <w:rsid w:val="003C2459"/>
    <w:rPr>
      <w:rFonts w:cs="Arial"/>
      <w:bCs/>
      <w:szCs w:val="26"/>
      <w:u w:val="single"/>
      <w:lang w:val="en-US" w:eastAsia="en-US" w:bidi="ar-SA"/>
    </w:rPr>
  </w:style>
  <w:style w:type="character" w:customStyle="1" w:styleId="ssl0">
    <w:name w:val="ss_l0"/>
    <w:basedOn w:val="DefaultParagraphFont"/>
    <w:rsid w:val="003C2459"/>
  </w:style>
  <w:style w:type="paragraph" w:customStyle="1" w:styleId="WW-Default1">
    <w:name w:val="WW-Default1"/>
    <w:basedOn w:val="Normal"/>
    <w:qFormat/>
    <w:rsid w:val="003C2459"/>
    <w:pPr>
      <w:suppressAutoHyphens/>
    </w:pPr>
    <w:rPr>
      <w:rFonts w:eastAsia="Times New Roman"/>
      <w:b/>
      <w:bCs/>
      <w:szCs w:val="20"/>
      <w:lang w:eastAsia="ar-SA"/>
    </w:rPr>
  </w:style>
  <w:style w:type="character" w:customStyle="1" w:styleId="zoomme">
    <w:name w:val="zoomme"/>
    <w:basedOn w:val="DefaultParagraphFont"/>
    <w:rsid w:val="003C2459"/>
  </w:style>
  <w:style w:type="character" w:customStyle="1" w:styleId="Date1">
    <w:name w:val="Date1"/>
    <w:basedOn w:val="DefaultParagraphFont"/>
    <w:rsid w:val="003C2459"/>
  </w:style>
  <w:style w:type="character" w:customStyle="1" w:styleId="classauthor">
    <w:name w:val="class=&quot;author&quot;"/>
    <w:basedOn w:val="DefaultParagraphFont"/>
    <w:rsid w:val="003C2459"/>
  </w:style>
  <w:style w:type="paragraph" w:customStyle="1" w:styleId="CardStyle0">
    <w:name w:val="Card Style"/>
    <w:basedOn w:val="Normal"/>
    <w:link w:val="CardStyleChar"/>
    <w:qFormat/>
    <w:rsid w:val="003C2459"/>
    <w:rPr>
      <w:rFonts w:eastAsia="Times New Roman"/>
    </w:rPr>
  </w:style>
  <w:style w:type="character" w:customStyle="1" w:styleId="CharCharChar">
    <w:name w:val="Char Char Char"/>
    <w:basedOn w:val="DefaultParagraphFont"/>
    <w:rsid w:val="003C2459"/>
    <w:rPr>
      <w:rFonts w:cs="Arial"/>
      <w:bCs/>
      <w:szCs w:val="26"/>
      <w:u w:val="single"/>
      <w:lang w:val="en-US" w:eastAsia="en-US" w:bidi="ar-SA"/>
    </w:rPr>
  </w:style>
  <w:style w:type="character" w:customStyle="1" w:styleId="texto1">
    <w:name w:val="texto1"/>
    <w:rsid w:val="003C245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C245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C2459"/>
    <w:rPr>
      <w:rFonts w:ascii="Calibri" w:eastAsia="Times New Roman" w:hAnsi="Calibri" w:cs="Arial"/>
      <w:b/>
      <w:szCs w:val="28"/>
    </w:rPr>
  </w:style>
  <w:style w:type="paragraph" w:customStyle="1" w:styleId="Style23">
    <w:name w:val="Style23"/>
    <w:basedOn w:val="Normal"/>
    <w:uiPriority w:val="99"/>
    <w:qFormat/>
    <w:rsid w:val="003C2459"/>
    <w:pPr>
      <w:widowControl w:val="0"/>
      <w:autoSpaceDE w:val="0"/>
      <w:autoSpaceDN w:val="0"/>
      <w:adjustRightInd w:val="0"/>
      <w:spacing w:line="209" w:lineRule="exact"/>
    </w:pPr>
    <w:rPr>
      <w:rFonts w:eastAsia="SimSun"/>
    </w:rPr>
  </w:style>
  <w:style w:type="character" w:customStyle="1" w:styleId="gray">
    <w:name w:val="gray"/>
    <w:basedOn w:val="DefaultParagraphFont"/>
    <w:rsid w:val="003C2459"/>
  </w:style>
  <w:style w:type="paragraph" w:customStyle="1" w:styleId="Tagtemplate">
    <w:name w:val="Tagtemplate"/>
    <w:basedOn w:val="Normal"/>
    <w:link w:val="TagtemplateChar"/>
    <w:autoRedefine/>
    <w:qFormat/>
    <w:rsid w:val="003C2459"/>
    <w:pPr>
      <w:keepNext/>
      <w:keepLines/>
    </w:pPr>
    <w:rPr>
      <w:rFonts w:eastAsia="Calibri"/>
      <w:b/>
    </w:rPr>
  </w:style>
  <w:style w:type="character" w:customStyle="1" w:styleId="TagtemplateChar">
    <w:name w:val="Tagtemplate Char"/>
    <w:basedOn w:val="DefaultParagraphFont"/>
    <w:link w:val="Tagtemplate"/>
    <w:rsid w:val="003C2459"/>
    <w:rPr>
      <w:rFonts w:ascii="Calibri" w:eastAsia="Calibri" w:hAnsi="Calibri"/>
      <w:b/>
      <w:sz w:val="22"/>
    </w:rPr>
  </w:style>
  <w:style w:type="character" w:customStyle="1" w:styleId="Styleunderline11ptBorderSinglesolidlineAuto05p">
    <w:name w:val="Style underline + 11 pt Border: : (Single solid line Auto  0.5 p..."/>
    <w:rsid w:val="003C2459"/>
    <w:rPr>
      <w:sz w:val="20"/>
      <w:u w:val="single"/>
      <w:bdr w:val="single" w:sz="4" w:space="0" w:color="auto"/>
    </w:rPr>
  </w:style>
  <w:style w:type="paragraph" w:customStyle="1" w:styleId="Citation-FirstLine">
    <w:name w:val="Citation - First Line"/>
    <w:basedOn w:val="Normal"/>
    <w:next w:val="Normal"/>
    <w:autoRedefine/>
    <w:qFormat/>
    <w:rsid w:val="003C2459"/>
    <w:pPr>
      <w:spacing w:line="240" w:lineRule="atLeast"/>
      <w:jc w:val="both"/>
    </w:pPr>
    <w:rPr>
      <w:rFonts w:ascii="Book Antiqua" w:eastAsia="Times New Roman" w:hAnsi="Book Antiqua"/>
    </w:rPr>
  </w:style>
  <w:style w:type="character" w:customStyle="1" w:styleId="CardText-Underlined">
    <w:name w:val="Card Text - Underlined"/>
    <w:rsid w:val="003C2459"/>
    <w:rPr>
      <w:b/>
      <w:sz w:val="20"/>
      <w:u w:val="single"/>
    </w:rPr>
  </w:style>
  <w:style w:type="paragraph" w:customStyle="1" w:styleId="Citation-Complete">
    <w:name w:val="Citation - Complete"/>
    <w:basedOn w:val="Normal"/>
    <w:next w:val="Normal"/>
    <w:link w:val="Citation-CompleteChar"/>
    <w:autoRedefine/>
    <w:qFormat/>
    <w:rsid w:val="003C245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C2459"/>
    <w:rPr>
      <w:rFonts w:ascii="Book Antiqua" w:eastAsia="Times New Roman" w:hAnsi="Book Antiqua"/>
      <w:sz w:val="22"/>
    </w:rPr>
  </w:style>
  <w:style w:type="character" w:customStyle="1" w:styleId="MicroTextChar">
    <w:name w:val="MicroText Char"/>
    <w:link w:val="MicroText"/>
    <w:rsid w:val="003C2459"/>
    <w:rPr>
      <w:rFonts w:ascii="Arial Narrow" w:hAnsi="Arial Narrow"/>
      <w:sz w:val="12"/>
    </w:rPr>
  </w:style>
  <w:style w:type="character" w:customStyle="1" w:styleId="Style11ptItalic">
    <w:name w:val="Style 11 pt Italic"/>
    <w:basedOn w:val="DefaultParagraphFont"/>
    <w:rsid w:val="003C2459"/>
    <w:rPr>
      <w:rFonts w:ascii="Times New Roman" w:hAnsi="Times New Roman"/>
      <w:i/>
      <w:iCs/>
      <w:sz w:val="20"/>
    </w:rPr>
  </w:style>
  <w:style w:type="character" w:customStyle="1" w:styleId="BoldandUnderlineChar">
    <w:name w:val="Bold and Underline Char"/>
    <w:basedOn w:val="DefaultParagraphFont"/>
    <w:link w:val="BoldandUnderline"/>
    <w:locked/>
    <w:rsid w:val="003C2459"/>
    <w:rPr>
      <w:b/>
      <w:u w:val="single"/>
    </w:rPr>
  </w:style>
  <w:style w:type="paragraph" w:customStyle="1" w:styleId="BoldandUnderline">
    <w:name w:val="Bold and Underline"/>
    <w:basedOn w:val="Normal"/>
    <w:link w:val="BoldandUnderlineChar"/>
    <w:qFormat/>
    <w:rsid w:val="003C2459"/>
    <w:rPr>
      <w:rFonts w:asciiTheme="minorHAnsi" w:hAnsiTheme="minorHAnsi"/>
      <w:b/>
      <w:sz w:val="24"/>
      <w:u w:val="single"/>
    </w:rPr>
  </w:style>
  <w:style w:type="character" w:customStyle="1" w:styleId="hdr">
    <w:name w:val="hdr"/>
    <w:basedOn w:val="DefaultParagraphFont"/>
    <w:rsid w:val="003C2459"/>
  </w:style>
  <w:style w:type="paragraph" w:customStyle="1" w:styleId="StyleStyle49ptBold3">
    <w:name w:val="Style Style4 + 9 pt Bold3"/>
    <w:basedOn w:val="Style4"/>
    <w:link w:val="StyleStyle49ptBold3Char"/>
    <w:qFormat/>
    <w:rsid w:val="003C2459"/>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3C2459"/>
    <w:rPr>
      <w:rFonts w:ascii="Calibri" w:eastAsia="Times New Roman" w:hAnsi="Calibri" w:cs="Times New Roman"/>
      <w:b/>
      <w:bCs/>
      <w:u w:val="single"/>
      <w:lang w:val="x-none"/>
    </w:rPr>
  </w:style>
  <w:style w:type="character" w:customStyle="1" w:styleId="Style9ptUnderline6">
    <w:name w:val="Style 9 pt Underline6"/>
    <w:basedOn w:val="DefaultParagraphFont"/>
    <w:rsid w:val="003C2459"/>
    <w:rPr>
      <w:sz w:val="20"/>
      <w:u w:val="single"/>
    </w:rPr>
  </w:style>
  <w:style w:type="character" w:customStyle="1" w:styleId="ct-with-fmlt">
    <w:name w:val="ct-with-fmlt"/>
    <w:basedOn w:val="DefaultParagraphFont"/>
    <w:rsid w:val="003C2459"/>
  </w:style>
  <w:style w:type="paragraph" w:customStyle="1" w:styleId="StyleStyle49pt">
    <w:name w:val="Style Style4 + 9 pt"/>
    <w:basedOn w:val="Normal"/>
    <w:link w:val="StyleStyle49ptChar"/>
    <w:qFormat/>
    <w:rsid w:val="003C2459"/>
    <w:rPr>
      <w:rFonts w:eastAsia="Times New Roman"/>
      <w:u w:val="single"/>
    </w:rPr>
  </w:style>
  <w:style w:type="character" w:customStyle="1" w:styleId="StyleStyle49ptChar">
    <w:name w:val="Style Style4 + 9 pt Char"/>
    <w:basedOn w:val="DefaultParagraphFont"/>
    <w:link w:val="StyleStyle49pt"/>
    <w:rsid w:val="003C2459"/>
    <w:rPr>
      <w:rFonts w:ascii="Calibri" w:eastAsia="Times New Roman" w:hAnsi="Calibri"/>
      <w:sz w:val="22"/>
      <w:u w:val="single"/>
    </w:rPr>
  </w:style>
  <w:style w:type="paragraph" w:customStyle="1" w:styleId="StyleStyle49ptBold">
    <w:name w:val="Style Style4 + 9 pt Bold"/>
    <w:basedOn w:val="Normal"/>
    <w:link w:val="StyleStyle49ptBoldChar"/>
    <w:qFormat/>
    <w:rsid w:val="003C2459"/>
    <w:rPr>
      <w:rFonts w:eastAsia="Times New Roman"/>
      <w:b/>
      <w:bCs/>
      <w:u w:val="single"/>
    </w:rPr>
  </w:style>
  <w:style w:type="character" w:customStyle="1" w:styleId="StyleStyle49ptBoldChar">
    <w:name w:val="Style Style4 + 9 pt Bold Char"/>
    <w:basedOn w:val="DefaultParagraphFont"/>
    <w:link w:val="StyleStyle49ptBold"/>
    <w:rsid w:val="003C2459"/>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3C245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C2459"/>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3C245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3C2459"/>
    <w:rPr>
      <w:rFonts w:ascii="Arial" w:eastAsia="Times New Roman" w:hAnsi="Arial" w:cs="Arial"/>
      <w:b/>
      <w:bCs/>
      <w:sz w:val="22"/>
      <w:u w:val="single"/>
    </w:rPr>
  </w:style>
  <w:style w:type="paragraph" w:customStyle="1" w:styleId="StyleUnderlined11pt">
    <w:name w:val="Style Underlined + 11 pt"/>
    <w:link w:val="StyleUnderlined11ptChar"/>
    <w:qFormat/>
    <w:rsid w:val="003C245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3C2459"/>
    <w:rPr>
      <w:rFonts w:ascii="Arial" w:eastAsia="Times New Roman" w:hAnsi="Arial" w:cs="Arial"/>
      <w:sz w:val="22"/>
      <w:u w:val="single"/>
    </w:rPr>
  </w:style>
  <w:style w:type="character" w:customStyle="1" w:styleId="newscontent">
    <w:name w:val="newscontent"/>
    <w:rsid w:val="003C2459"/>
  </w:style>
  <w:style w:type="character" w:customStyle="1" w:styleId="StyleUnderlinePatternClearYellow">
    <w:name w:val="Style Underline Pattern: Clear (Yellow)"/>
    <w:basedOn w:val="DefaultParagraphFont"/>
    <w:rsid w:val="003C2459"/>
    <w:rPr>
      <w:u w:val="single"/>
      <w:shd w:val="clear" w:color="auto" w:fill="00FF00"/>
    </w:rPr>
  </w:style>
  <w:style w:type="paragraph" w:customStyle="1" w:styleId="StyleUnderlineChar11pt3">
    <w:name w:val="Style Underline Char + 11 pt3"/>
    <w:link w:val="StyleUnderlineChar11pt3Char"/>
    <w:qFormat/>
    <w:rsid w:val="003C245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3C2459"/>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3C2459"/>
    <w:rPr>
      <w:b w:val="0"/>
      <w:bCs/>
      <w:u w:val="single"/>
    </w:rPr>
  </w:style>
  <w:style w:type="paragraph" w:customStyle="1" w:styleId="Cite2">
    <w:name w:val="Cite 2"/>
    <w:basedOn w:val="Normal"/>
    <w:qFormat/>
    <w:rsid w:val="003C2459"/>
    <w:rPr>
      <w:rFonts w:eastAsia="MS Mincho"/>
      <w:b/>
      <w:u w:val="single"/>
    </w:rPr>
  </w:style>
  <w:style w:type="character" w:customStyle="1" w:styleId="StyleunderlineBold">
    <w:name w:val="Style underline + Bold"/>
    <w:basedOn w:val="underline"/>
    <w:rsid w:val="003C2459"/>
    <w:rPr>
      <w:rFonts w:ascii="Times New Roman" w:hAnsi="Times New Roman" w:cs="Times New Roman" w:hint="default"/>
      <w:b w:val="0"/>
      <w:bCs/>
      <w:sz w:val="20"/>
      <w:u w:val="single"/>
    </w:rPr>
  </w:style>
  <w:style w:type="paragraph" w:customStyle="1" w:styleId="cards0">
    <w:name w:val="cards"/>
    <w:basedOn w:val="Cites"/>
    <w:qFormat/>
    <w:rsid w:val="003C245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3C2459"/>
    <w:rPr>
      <w:sz w:val="20"/>
      <w:u w:val="single"/>
    </w:rPr>
  </w:style>
  <w:style w:type="character" w:customStyle="1" w:styleId="slug-pub-date">
    <w:name w:val="slug-pub-date"/>
    <w:basedOn w:val="DefaultParagraphFont"/>
    <w:rsid w:val="003C2459"/>
  </w:style>
  <w:style w:type="character" w:customStyle="1" w:styleId="slug-vol">
    <w:name w:val="slug-vol"/>
    <w:basedOn w:val="DefaultParagraphFont"/>
    <w:rsid w:val="003C2459"/>
  </w:style>
  <w:style w:type="character" w:customStyle="1" w:styleId="slug-issue">
    <w:name w:val="slug-issue"/>
    <w:basedOn w:val="DefaultParagraphFont"/>
    <w:rsid w:val="003C2459"/>
  </w:style>
  <w:style w:type="character" w:customStyle="1" w:styleId="slug-pages">
    <w:name w:val="slug-pages"/>
    <w:basedOn w:val="DefaultParagraphFont"/>
    <w:rsid w:val="003C245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C2459"/>
    <w:rPr>
      <w:b/>
      <w:bCs/>
      <w:strike w:val="0"/>
      <w:dstrike w:val="0"/>
      <w:sz w:val="24"/>
      <w:u w:val="none"/>
      <w:effect w:val="none"/>
    </w:rPr>
  </w:style>
  <w:style w:type="character" w:customStyle="1" w:styleId="tagchar">
    <w:name w:val="tagchar"/>
    <w:basedOn w:val="DefaultParagraphFont"/>
    <w:rsid w:val="003C2459"/>
  </w:style>
  <w:style w:type="character" w:customStyle="1" w:styleId="pmterms11">
    <w:name w:val="pmterms11"/>
    <w:basedOn w:val="DefaultParagraphFont"/>
    <w:rsid w:val="003C2459"/>
    <w:rPr>
      <w:b/>
      <w:bCs/>
      <w:i w:val="0"/>
      <w:iCs w:val="0"/>
      <w:color w:val="000000"/>
    </w:rPr>
  </w:style>
  <w:style w:type="character" w:customStyle="1" w:styleId="StyleUnderlineChar9ptBold">
    <w:name w:val="Style Underline Char + 9 pt Bold"/>
    <w:basedOn w:val="DefaultParagraphFont"/>
    <w:rsid w:val="003C245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3C2459"/>
    <w:rPr>
      <w:szCs w:val="24"/>
      <w:u w:val="single"/>
      <w:lang w:val="en-US" w:eastAsia="en-US" w:bidi="ar-SA"/>
    </w:rPr>
  </w:style>
  <w:style w:type="character" w:customStyle="1" w:styleId="BoldandUnderlineChar2Char1">
    <w:name w:val="Bold and Underline Char2 Char1"/>
    <w:basedOn w:val="DefaultParagraphFont"/>
    <w:rsid w:val="003C245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C245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C2459"/>
    <w:rPr>
      <w:szCs w:val="24"/>
      <w:u w:val="single"/>
      <w:lang w:val="en-US" w:eastAsia="en-US" w:bidi="ar-SA"/>
    </w:rPr>
  </w:style>
  <w:style w:type="paragraph" w:customStyle="1" w:styleId="Language">
    <w:name w:val="Language"/>
    <w:basedOn w:val="Normal"/>
    <w:link w:val="LanguageChar"/>
    <w:qFormat/>
    <w:rsid w:val="003C2459"/>
    <w:rPr>
      <w:rFonts w:eastAsia="Times New Roman"/>
      <w:strike/>
      <w:szCs w:val="20"/>
    </w:rPr>
  </w:style>
  <w:style w:type="character" w:customStyle="1" w:styleId="LanguageChar">
    <w:name w:val="Language Char"/>
    <w:basedOn w:val="DefaultParagraphFont"/>
    <w:link w:val="Language"/>
    <w:rsid w:val="003C2459"/>
    <w:rPr>
      <w:rFonts w:ascii="Calibri" w:eastAsia="Times New Roman" w:hAnsi="Calibri"/>
      <w:strike/>
      <w:sz w:val="22"/>
      <w:szCs w:val="20"/>
    </w:rPr>
  </w:style>
  <w:style w:type="paragraph" w:customStyle="1" w:styleId="UnderlineChar3">
    <w:name w:val="Underline Char3"/>
    <w:basedOn w:val="Normal"/>
    <w:link w:val="UnderlineChar3Char"/>
    <w:qFormat/>
    <w:rsid w:val="003C2459"/>
    <w:rPr>
      <w:rFonts w:eastAsia="Times New Roman"/>
      <w:u w:val="single"/>
    </w:rPr>
  </w:style>
  <w:style w:type="character" w:customStyle="1" w:styleId="UnderlineChar3Char">
    <w:name w:val="Underline Char3 Char"/>
    <w:basedOn w:val="DefaultParagraphFont"/>
    <w:link w:val="UnderlineChar3"/>
    <w:rsid w:val="003C2459"/>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3C2459"/>
    <w:rPr>
      <w:rFonts w:eastAsia="Times New Roman"/>
      <w:b/>
      <w:u w:val="single"/>
    </w:rPr>
  </w:style>
  <w:style w:type="character" w:customStyle="1" w:styleId="BoldandUnderlineChar3CharChar">
    <w:name w:val="Bold and Underline Char3 Char Char"/>
    <w:basedOn w:val="DefaultParagraphFont"/>
    <w:link w:val="BoldandUnderlineChar3Char"/>
    <w:rsid w:val="003C2459"/>
    <w:rPr>
      <w:rFonts w:ascii="Calibri" w:eastAsia="Times New Roman" w:hAnsi="Calibri"/>
      <w:b/>
      <w:sz w:val="22"/>
      <w:u w:val="single"/>
    </w:rPr>
  </w:style>
  <w:style w:type="character" w:customStyle="1" w:styleId="UnderlineChar1">
    <w:name w:val="Underline Char1"/>
    <w:basedOn w:val="DefaultParagraphFont"/>
    <w:rsid w:val="003C2459"/>
    <w:rPr>
      <w:szCs w:val="24"/>
      <w:u w:val="single"/>
      <w:lang w:val="en-US" w:eastAsia="en-US" w:bidi="ar-SA"/>
    </w:rPr>
  </w:style>
  <w:style w:type="character" w:customStyle="1" w:styleId="BoldandUnderlineChar1Char2Char">
    <w:name w:val="Bold and Underline Char1 Char2 Char"/>
    <w:basedOn w:val="DefaultParagraphFont"/>
    <w:rsid w:val="003C2459"/>
    <w:rPr>
      <w:b/>
      <w:szCs w:val="24"/>
      <w:u w:val="single"/>
      <w:lang w:val="en-US" w:eastAsia="en-US" w:bidi="ar-SA"/>
    </w:rPr>
  </w:style>
  <w:style w:type="paragraph" w:customStyle="1" w:styleId="HotRoute">
    <w:name w:val="Hot Route"/>
    <w:basedOn w:val="Normal"/>
    <w:link w:val="HotRouteChar0"/>
    <w:qFormat/>
    <w:rsid w:val="003C2459"/>
    <w:pPr>
      <w:ind w:left="144"/>
    </w:pPr>
    <w:rPr>
      <w:rFonts w:eastAsia="Times New Roman"/>
    </w:rPr>
  </w:style>
  <w:style w:type="character" w:customStyle="1" w:styleId="Style12ptBoldUnderline1">
    <w:name w:val="Style 12 pt Bold Underline1"/>
    <w:basedOn w:val="DefaultParagraphFont"/>
    <w:rsid w:val="003C2459"/>
    <w:rPr>
      <w:b/>
      <w:bCs/>
      <w:sz w:val="24"/>
      <w:u w:val="single"/>
    </w:rPr>
  </w:style>
  <w:style w:type="character" w:customStyle="1" w:styleId="StyleEmphasisArial12ptBoldNotItalic">
    <w:name w:val="Style Emphasis + Arial 12 pt Bold Not Italic"/>
    <w:basedOn w:val="Emphasis"/>
    <w:rsid w:val="003C245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3C2459"/>
    <w:rPr>
      <w:rFonts w:ascii="SimSun" w:eastAsia="SimSun" w:hAnsi="SimSun"/>
      <w:sz w:val="15"/>
      <w:lang w:eastAsia="zh-CN"/>
    </w:rPr>
  </w:style>
  <w:style w:type="paragraph" w:customStyle="1" w:styleId="UnreadText">
    <w:name w:val="Unread Text"/>
    <w:basedOn w:val="Normal"/>
    <w:next w:val="Normal"/>
    <w:link w:val="UnreadTextChar"/>
    <w:autoRedefine/>
    <w:qFormat/>
    <w:rsid w:val="003C2459"/>
    <w:pPr>
      <w:ind w:left="360"/>
    </w:pPr>
    <w:rPr>
      <w:rFonts w:ascii="SimSun" w:eastAsia="SimSun" w:hAnsi="SimSun"/>
      <w:sz w:val="15"/>
      <w:lang w:eastAsia="zh-CN"/>
    </w:rPr>
  </w:style>
  <w:style w:type="character" w:customStyle="1" w:styleId="smallChar">
    <w:name w:val="small Char"/>
    <w:rsid w:val="003C2459"/>
    <w:rPr>
      <w:rFonts w:ascii="Calibri" w:eastAsia="Calibri" w:hAnsi="Calibri" w:cs="Calibri"/>
      <w:sz w:val="16"/>
      <w:szCs w:val="20"/>
      <w:lang w:val="x-none" w:eastAsia="x-none"/>
    </w:rPr>
  </w:style>
  <w:style w:type="paragraph" w:customStyle="1" w:styleId="HotRoute0">
    <w:name w:val="Hot Route!"/>
    <w:basedOn w:val="Normal"/>
    <w:qFormat/>
    <w:rsid w:val="003C245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3C2459"/>
    <w:rPr>
      <w:rFonts w:ascii="Times New Roman" w:hAnsi="Times New Roman" w:cs="Times New Roman"/>
      <w:sz w:val="16"/>
      <w:szCs w:val="16"/>
    </w:rPr>
  </w:style>
  <w:style w:type="character" w:customStyle="1" w:styleId="BodyText2Char1">
    <w:name w:val="Body Text 2 Char1"/>
    <w:basedOn w:val="DefaultParagraphFont"/>
    <w:semiHidden/>
    <w:rsid w:val="003C2459"/>
    <w:rPr>
      <w:rFonts w:ascii="Times New Roman" w:hAnsi="Times New Roman" w:cs="Times New Roman"/>
      <w:sz w:val="20"/>
    </w:rPr>
  </w:style>
  <w:style w:type="character" w:customStyle="1" w:styleId="Heading2Char1CharCharCharCharCharC">
    <w:name w:val="Heading 2 Char1 Char Char Char Char Char C"/>
    <w:rsid w:val="003C2459"/>
    <w:rPr>
      <w:rFonts w:cs="Arial"/>
      <w:b/>
      <w:bCs/>
      <w:iCs/>
      <w:sz w:val="24"/>
      <w:szCs w:val="28"/>
      <w:lang w:val="en-US" w:eastAsia="en-US" w:bidi="ar-SA"/>
    </w:rPr>
  </w:style>
  <w:style w:type="character" w:customStyle="1" w:styleId="underline1">
    <w:name w:val="underline1"/>
    <w:basedOn w:val="DefaultParagraphFont"/>
    <w:rsid w:val="003C2459"/>
    <w:rPr>
      <w:u w:val="single"/>
    </w:rPr>
  </w:style>
  <w:style w:type="character" w:customStyle="1" w:styleId="author">
    <w:name w:val="author"/>
    <w:basedOn w:val="DefaultParagraphFont"/>
    <w:rsid w:val="003C2459"/>
    <w:rPr>
      <w:rFonts w:ascii="Times New Roman" w:hAnsi="Times New Roman"/>
      <w:b/>
      <w:sz w:val="24"/>
    </w:rPr>
  </w:style>
  <w:style w:type="character" w:customStyle="1" w:styleId="FontStyle291">
    <w:name w:val="Font Style291"/>
    <w:basedOn w:val="DefaultParagraphFont"/>
    <w:uiPriority w:val="99"/>
    <w:rsid w:val="003C245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C245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C245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C2459"/>
    <w:rPr>
      <w:rFonts w:ascii="Calibri" w:eastAsia="Times New Roman" w:hAnsi="Calibri"/>
      <w:sz w:val="22"/>
    </w:rPr>
  </w:style>
  <w:style w:type="paragraph" w:customStyle="1" w:styleId="Cards1">
    <w:name w:val="Cards1"/>
    <w:basedOn w:val="Normal"/>
    <w:link w:val="Cards1Char"/>
    <w:qFormat/>
    <w:rsid w:val="003C2459"/>
    <w:pPr>
      <w:ind w:left="288"/>
    </w:pPr>
    <w:rPr>
      <w:rFonts w:eastAsia="Times New Roman"/>
      <w:u w:val="single"/>
    </w:rPr>
  </w:style>
  <w:style w:type="character" w:customStyle="1" w:styleId="Cards1Char">
    <w:name w:val="Cards1 Char"/>
    <w:basedOn w:val="DefaultParagraphFont"/>
    <w:link w:val="Cards1"/>
    <w:rsid w:val="003C2459"/>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3C245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3C2459"/>
    <w:rPr>
      <w:rFonts w:ascii="Arial" w:eastAsia="Calibri" w:hAnsi="Arial" w:cs="Arial"/>
      <w:sz w:val="22"/>
      <w:szCs w:val="22"/>
      <w:u w:val="single"/>
    </w:rPr>
  </w:style>
  <w:style w:type="character" w:customStyle="1" w:styleId="EmphasizeThis">
    <w:name w:val="EmphasizeThis"/>
    <w:rsid w:val="003C2459"/>
    <w:rPr>
      <w:rFonts w:ascii="Georgia" w:hAnsi="Georgia"/>
      <w:b/>
      <w:iCs/>
      <w:sz w:val="24"/>
      <w:u w:val="thick"/>
    </w:rPr>
  </w:style>
  <w:style w:type="paragraph" w:customStyle="1" w:styleId="Stylecard8pt">
    <w:name w:val="Style card + 8 pt"/>
    <w:basedOn w:val="card"/>
    <w:link w:val="Stylecard8ptChar"/>
    <w:qFormat/>
    <w:rsid w:val="003C2459"/>
    <w:rPr>
      <w:rFonts w:ascii="Georgia" w:hAnsi="Georgia"/>
      <w:bCs/>
      <w:color w:val="000000"/>
      <w:lang w:eastAsia="ar-SA"/>
    </w:rPr>
  </w:style>
  <w:style w:type="character" w:customStyle="1" w:styleId="Stylecard8ptChar">
    <w:name w:val="Style card + 8 pt Char"/>
    <w:basedOn w:val="cardChar"/>
    <w:link w:val="Stylecard8pt"/>
    <w:rsid w:val="003C2459"/>
    <w:rPr>
      <w:rFonts w:ascii="Georgia" w:hAnsi="Georgia"/>
      <w:bCs/>
      <w:color w:val="000000"/>
      <w:sz w:val="16"/>
      <w:lang w:eastAsia="ar-SA"/>
    </w:rPr>
  </w:style>
  <w:style w:type="character" w:customStyle="1" w:styleId="bhl">
    <w:name w:val="bhl"/>
    <w:basedOn w:val="DefaultParagraphFont"/>
    <w:rsid w:val="003C2459"/>
  </w:style>
  <w:style w:type="paragraph" w:customStyle="1" w:styleId="TagGA11">
    <w:name w:val="Tag GA 11"/>
    <w:basedOn w:val="TOC1"/>
    <w:qFormat/>
    <w:rsid w:val="003C2459"/>
    <w:pPr>
      <w:spacing w:before="0" w:after="160"/>
    </w:pPr>
    <w:rPr>
      <w:rFonts w:ascii="Georgia" w:eastAsia="Calibri" w:hAnsi="Georgia"/>
      <w:u w:val="none"/>
      <w:lang w:bidi="ar-SA"/>
    </w:rPr>
  </w:style>
  <w:style w:type="paragraph" w:customStyle="1" w:styleId="CiteCard">
    <w:name w:val="Cite/Card"/>
    <w:basedOn w:val="TOC2"/>
    <w:qFormat/>
    <w:rsid w:val="003C245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3C2459"/>
    <w:rPr>
      <w:rFonts w:ascii="Georgia" w:eastAsia="Times New Roman" w:hAnsi="Georgia" w:hint="default"/>
      <w:sz w:val="22"/>
      <w:u w:val="single"/>
      <w:lang w:eastAsia="zh-CN"/>
    </w:rPr>
  </w:style>
  <w:style w:type="character" w:customStyle="1" w:styleId="addmd">
    <w:name w:val="addmd"/>
    <w:basedOn w:val="DefaultParagraphFont"/>
    <w:rsid w:val="003C2459"/>
  </w:style>
  <w:style w:type="character" w:customStyle="1" w:styleId="UnderlinedTextCharChar">
    <w:name w:val="Underlined Text Char Char"/>
    <w:basedOn w:val="DefaultParagraphFont"/>
    <w:rsid w:val="003C2459"/>
    <w:rPr>
      <w:rFonts w:cs="Arial"/>
      <w:bCs/>
      <w:noProof w:val="0"/>
      <w:szCs w:val="26"/>
      <w:u w:val="single"/>
      <w:lang w:val="en-US" w:eastAsia="en-US" w:bidi="ar-SA"/>
    </w:rPr>
  </w:style>
  <w:style w:type="character" w:customStyle="1" w:styleId="CardText1Char">
    <w:name w:val="Card Text 1 Char"/>
    <w:rsid w:val="003C2459"/>
    <w:rPr>
      <w:rFonts w:ascii="Georgia" w:hAnsi="Georgia"/>
      <w:color w:val="000000"/>
      <w:sz w:val="22"/>
      <w:szCs w:val="22"/>
      <w:u w:val="single"/>
    </w:rPr>
  </w:style>
  <w:style w:type="character" w:customStyle="1" w:styleId="BoldUnderlining">
    <w:name w:val="Bold Underlining"/>
    <w:rsid w:val="003C2459"/>
    <w:rPr>
      <w:u w:val="single"/>
    </w:rPr>
  </w:style>
  <w:style w:type="character" w:customStyle="1" w:styleId="Intemphasis">
    <w:name w:val="Intemphasis"/>
    <w:uiPriority w:val="1"/>
    <w:qFormat/>
    <w:rsid w:val="003C245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3C2459"/>
    <w:pPr>
      <w:ind w:left="288" w:right="288"/>
    </w:pPr>
    <w:rPr>
      <w:szCs w:val="16"/>
    </w:rPr>
  </w:style>
  <w:style w:type="character" w:customStyle="1" w:styleId="cardtextChar3">
    <w:name w:val="cardtext Char"/>
    <w:basedOn w:val="DefaultParagraphFont"/>
    <w:link w:val="cardtext2"/>
    <w:rsid w:val="003C2459"/>
    <w:rPr>
      <w:rFonts w:ascii="Calibri" w:hAnsi="Calibri"/>
      <w:sz w:val="22"/>
      <w:szCs w:val="16"/>
    </w:rPr>
  </w:style>
  <w:style w:type="character" w:customStyle="1" w:styleId="BoldUnderlineChar10">
    <w:name w:val="BoldUnderline Char1"/>
    <w:rsid w:val="003C245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C2459"/>
    <w:pPr>
      <w:spacing w:after="200"/>
      <w:contextualSpacing/>
    </w:pPr>
    <w:rPr>
      <w:rFonts w:eastAsia="Calibri"/>
      <w:u w:val="single"/>
    </w:rPr>
  </w:style>
  <w:style w:type="character" w:customStyle="1" w:styleId="UnderlinedCardTextChar">
    <w:name w:val="Underlined Card Text Char"/>
    <w:link w:val="UnderlinedCardText"/>
    <w:rsid w:val="003C2459"/>
    <w:rPr>
      <w:rFonts w:ascii="Calibri" w:eastAsia="Calibri" w:hAnsi="Calibri"/>
      <w:sz w:val="22"/>
      <w:u w:val="single"/>
    </w:rPr>
  </w:style>
  <w:style w:type="character" w:customStyle="1" w:styleId="Hyperlink6">
    <w:name w:val="Hyperlink6"/>
    <w:basedOn w:val="DefaultParagraphFont"/>
    <w:rsid w:val="003C2459"/>
    <w:rPr>
      <w:color w:val="3300CC"/>
      <w:u w:val="single"/>
    </w:rPr>
  </w:style>
  <w:style w:type="paragraph" w:customStyle="1" w:styleId="Tag12">
    <w:name w:val="Tag12"/>
    <w:basedOn w:val="Normal"/>
    <w:qFormat/>
    <w:rsid w:val="003C2459"/>
    <w:pPr>
      <w:contextualSpacing/>
    </w:pPr>
    <w:rPr>
      <w:rFonts w:eastAsia="Cambria"/>
      <w:b/>
    </w:rPr>
  </w:style>
  <w:style w:type="character" w:customStyle="1" w:styleId="citation">
    <w:name w:val="citation"/>
    <w:basedOn w:val="DefaultParagraphFont"/>
    <w:rsid w:val="003C2459"/>
  </w:style>
  <w:style w:type="paragraph" w:customStyle="1" w:styleId="UnderlineText">
    <w:name w:val="Underline Text"/>
    <w:basedOn w:val="Normal"/>
    <w:link w:val="UnderlineTextChar"/>
    <w:qFormat/>
    <w:rsid w:val="003C2459"/>
    <w:pPr>
      <w:ind w:left="288"/>
    </w:pPr>
    <w:rPr>
      <w:rFonts w:eastAsia="Times New Roman"/>
      <w:u w:val="single"/>
    </w:rPr>
  </w:style>
  <w:style w:type="character" w:customStyle="1" w:styleId="UnderlineTextChar">
    <w:name w:val="Underline Text Char"/>
    <w:basedOn w:val="DefaultParagraphFont"/>
    <w:link w:val="UnderlineText"/>
    <w:rsid w:val="003C2459"/>
    <w:rPr>
      <w:rFonts w:ascii="Calibri" w:eastAsia="Times New Roman" w:hAnsi="Calibri"/>
      <w:sz w:val="22"/>
      <w:u w:val="single"/>
    </w:rPr>
  </w:style>
  <w:style w:type="character" w:customStyle="1" w:styleId="il">
    <w:name w:val="il"/>
    <w:basedOn w:val="DefaultParagraphFont"/>
    <w:rsid w:val="003C2459"/>
  </w:style>
  <w:style w:type="character" w:customStyle="1" w:styleId="commentstext">
    <w:name w:val="comments_text"/>
    <w:uiPriority w:val="99"/>
    <w:rsid w:val="003C2459"/>
    <w:rPr>
      <w:rFonts w:cs="Times New Roman"/>
    </w:rPr>
  </w:style>
  <w:style w:type="paragraph" w:customStyle="1" w:styleId="Heading42">
    <w:name w:val="Heading 42"/>
    <w:basedOn w:val="Normal"/>
    <w:qFormat/>
    <w:rsid w:val="003C2459"/>
    <w:rPr>
      <w:rFonts w:eastAsia="Times New Roman"/>
    </w:rPr>
  </w:style>
  <w:style w:type="paragraph" w:customStyle="1" w:styleId="DebateNormal">
    <w:name w:val="DebateNormal"/>
    <w:basedOn w:val="Normal"/>
    <w:link w:val="DebateNormalChar"/>
    <w:qFormat/>
    <w:rsid w:val="003C2459"/>
    <w:pPr>
      <w:spacing w:line="276" w:lineRule="auto"/>
    </w:pPr>
    <w:rPr>
      <w:rFonts w:eastAsia="Calibri"/>
      <w:szCs w:val="20"/>
    </w:rPr>
  </w:style>
  <w:style w:type="character" w:customStyle="1" w:styleId="DebateNormalChar">
    <w:name w:val="DebateNormal Char"/>
    <w:basedOn w:val="DefaultParagraphFont"/>
    <w:link w:val="DebateNormal"/>
    <w:rsid w:val="003C2459"/>
    <w:rPr>
      <w:rFonts w:ascii="Calibri" w:eastAsia="Calibri" w:hAnsi="Calibri"/>
      <w:sz w:val="22"/>
      <w:szCs w:val="20"/>
    </w:rPr>
  </w:style>
  <w:style w:type="paragraph" w:customStyle="1" w:styleId="DebateEmphasis">
    <w:name w:val="DebateEmphasis"/>
    <w:basedOn w:val="Normal"/>
    <w:link w:val="DebateEmphasisChar"/>
    <w:qFormat/>
    <w:rsid w:val="003C245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C2459"/>
    <w:rPr>
      <w:rFonts w:ascii="Calibri" w:eastAsia="Calibri" w:hAnsi="Calibri"/>
      <w:b/>
      <w:sz w:val="22"/>
      <w:szCs w:val="20"/>
      <w:u w:val="single"/>
    </w:rPr>
  </w:style>
  <w:style w:type="paragraph" w:customStyle="1" w:styleId="NormalCite">
    <w:name w:val="NormalCite"/>
    <w:link w:val="NormalCiteChar"/>
    <w:qFormat/>
    <w:rsid w:val="003C245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C2459"/>
    <w:rPr>
      <w:rFonts w:ascii="Times New Roman" w:eastAsiaTheme="minorHAnsi" w:hAnsi="Times New Roman" w:cs="Times New Roman"/>
      <w:sz w:val="18"/>
      <w:szCs w:val="22"/>
    </w:rPr>
  </w:style>
  <w:style w:type="character" w:customStyle="1" w:styleId="articletext">
    <w:name w:val="articletext"/>
    <w:basedOn w:val="DefaultParagraphFont"/>
    <w:rsid w:val="003C2459"/>
  </w:style>
  <w:style w:type="character" w:customStyle="1" w:styleId="grey10">
    <w:name w:val="grey10"/>
    <w:basedOn w:val="DefaultParagraphFont"/>
    <w:rsid w:val="003C2459"/>
  </w:style>
  <w:style w:type="character" w:customStyle="1" w:styleId="navy13bd">
    <w:name w:val="navy13bd"/>
    <w:basedOn w:val="DefaultParagraphFont"/>
    <w:rsid w:val="003C2459"/>
  </w:style>
  <w:style w:type="character" w:customStyle="1" w:styleId="Style9ptUnderline2">
    <w:name w:val="Style 9 pt Underline2"/>
    <w:basedOn w:val="DefaultParagraphFont"/>
    <w:rsid w:val="003C2459"/>
    <w:rPr>
      <w:sz w:val="20"/>
      <w:u w:val="single"/>
    </w:rPr>
  </w:style>
  <w:style w:type="character" w:customStyle="1" w:styleId="Style9ptBoldUnderline1">
    <w:name w:val="Style 9 pt Bold Underline1"/>
    <w:basedOn w:val="DefaultParagraphFont"/>
    <w:rsid w:val="003C2459"/>
    <w:rPr>
      <w:b/>
      <w:bCs/>
      <w:sz w:val="20"/>
      <w:u w:val="single"/>
    </w:rPr>
  </w:style>
  <w:style w:type="character" w:customStyle="1" w:styleId="TagsCharChar">
    <w:name w:val="Tags Char Char"/>
    <w:basedOn w:val="DefaultParagraphFont"/>
    <w:rsid w:val="003C2459"/>
    <w:rPr>
      <w:rFonts w:eastAsia="SimSun"/>
      <w:b/>
      <w:sz w:val="24"/>
      <w:lang w:val="en-US" w:eastAsia="zh-CN" w:bidi="ar-SA"/>
    </w:rPr>
  </w:style>
  <w:style w:type="paragraph" w:customStyle="1" w:styleId="cardCharCharCharChar">
    <w:name w:val="card Char Char Char Char"/>
    <w:basedOn w:val="Normal"/>
    <w:qFormat/>
    <w:rsid w:val="003C245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3C2459"/>
    <w:rPr>
      <w:rFonts w:eastAsia="Times New Roman"/>
      <w:u w:val="single"/>
    </w:rPr>
  </w:style>
  <w:style w:type="character" w:customStyle="1" w:styleId="CARDChar0">
    <w:name w:val="CARD Char"/>
    <w:basedOn w:val="DefaultParagraphFont"/>
    <w:link w:val="CARD0"/>
    <w:rsid w:val="003C2459"/>
    <w:rPr>
      <w:rFonts w:ascii="Calibri" w:eastAsia="Times New Roman" w:hAnsi="Calibri"/>
      <w:sz w:val="22"/>
      <w:u w:val="single"/>
    </w:rPr>
  </w:style>
  <w:style w:type="paragraph" w:customStyle="1" w:styleId="Normal2">
    <w:name w:val="Normal2"/>
    <w:basedOn w:val="Normal"/>
    <w:qFormat/>
    <w:rsid w:val="003C2459"/>
    <w:rPr>
      <w:rFonts w:eastAsia="Times New Roman"/>
    </w:rPr>
  </w:style>
  <w:style w:type="character" w:customStyle="1" w:styleId="Style11ptThickunderline">
    <w:name w:val="Style 11 pt Thick underline"/>
    <w:rsid w:val="003C2459"/>
    <w:rPr>
      <w:rFonts w:ascii="Times New Roman" w:hAnsi="Times New Roman"/>
      <w:sz w:val="20"/>
      <w:u w:val="single"/>
    </w:rPr>
  </w:style>
  <w:style w:type="character" w:customStyle="1" w:styleId="Style11ptBoldThickunderline">
    <w:name w:val="Style 11 pt Bold Thick underline"/>
    <w:rsid w:val="003C245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3C245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C245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3C2459"/>
    <w:rPr>
      <w:u w:val="single"/>
    </w:rPr>
  </w:style>
  <w:style w:type="character" w:customStyle="1" w:styleId="StyleUnderlineBoldIndent11ptChar">
    <w:name w:val="Style Underline + Bold Indent + 11 pt Char"/>
    <w:link w:val="StyleUnderlineBoldIndent11pt"/>
    <w:rsid w:val="003C245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C2459"/>
    <w:rPr>
      <w:b/>
      <w:bCs/>
      <w:u w:val="single"/>
    </w:rPr>
  </w:style>
  <w:style w:type="character" w:customStyle="1" w:styleId="StyleUnderlineBoldIndent11ptBoldChar">
    <w:name w:val="Style Underline + Bold Indent + 11 pt Bold Char"/>
    <w:link w:val="StyleUnderlineBoldIndent11ptBold"/>
    <w:rsid w:val="003C2459"/>
    <w:rPr>
      <w:rFonts w:ascii="Calibri" w:eastAsia="Times New Roman" w:hAnsi="Calibri"/>
      <w:b/>
      <w:bCs/>
      <w:sz w:val="22"/>
      <w:szCs w:val="20"/>
      <w:u w:val="single"/>
    </w:rPr>
  </w:style>
  <w:style w:type="paragraph" w:customStyle="1" w:styleId="Normal20pt">
    <w:name w:val="Normal  + 20 pt"/>
    <w:basedOn w:val="Normal"/>
    <w:uiPriority w:val="6"/>
    <w:qFormat/>
    <w:rsid w:val="003C2459"/>
    <w:rPr>
      <w:bCs/>
      <w:u w:val="single"/>
    </w:rPr>
  </w:style>
  <w:style w:type="paragraph" w:customStyle="1" w:styleId="author-name">
    <w:name w:val="author-name"/>
    <w:basedOn w:val="Normal"/>
    <w:qFormat/>
    <w:rsid w:val="003C2459"/>
    <w:pPr>
      <w:spacing w:before="100" w:beforeAutospacing="1" w:after="100" w:afterAutospacing="1"/>
    </w:pPr>
    <w:rPr>
      <w:rFonts w:eastAsia="Times New Roman"/>
    </w:rPr>
  </w:style>
  <w:style w:type="paragraph" w:customStyle="1" w:styleId="author-credentials">
    <w:name w:val="author-credentials"/>
    <w:basedOn w:val="Normal"/>
    <w:qFormat/>
    <w:rsid w:val="003C245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3C2459"/>
    <w:rPr>
      <w:rFonts w:ascii="Consolas" w:hAnsi="Consolas" w:cs="Consolas"/>
      <w:sz w:val="20"/>
      <w:szCs w:val="20"/>
    </w:rPr>
  </w:style>
  <w:style w:type="character" w:customStyle="1" w:styleId="headline">
    <w:name w:val="headline"/>
    <w:basedOn w:val="DefaultParagraphFont"/>
    <w:rsid w:val="003C2459"/>
  </w:style>
  <w:style w:type="character" w:customStyle="1" w:styleId="yshortcuts">
    <w:name w:val="yshortcuts"/>
    <w:basedOn w:val="DefaultParagraphFont"/>
    <w:rsid w:val="003C2459"/>
  </w:style>
  <w:style w:type="character" w:customStyle="1" w:styleId="HotRouteChar0">
    <w:name w:val="Hot Route Char"/>
    <w:link w:val="HotRoute"/>
    <w:rsid w:val="003C2459"/>
    <w:rPr>
      <w:rFonts w:ascii="Calibri" w:eastAsia="Times New Roman" w:hAnsi="Calibri"/>
      <w:sz w:val="22"/>
    </w:rPr>
  </w:style>
  <w:style w:type="paragraph" w:styleId="PlainText">
    <w:name w:val="Plain Text"/>
    <w:basedOn w:val="Normal"/>
    <w:link w:val="PlainTextChar"/>
    <w:rsid w:val="003C2459"/>
    <w:rPr>
      <w:rFonts w:ascii="Courier New" w:eastAsia="Times New Roman" w:hAnsi="Courier New" w:cs="Courier New"/>
      <w:szCs w:val="20"/>
    </w:rPr>
  </w:style>
  <w:style w:type="character" w:customStyle="1" w:styleId="PlainTextChar">
    <w:name w:val="Plain Text Char"/>
    <w:basedOn w:val="DefaultParagraphFont"/>
    <w:link w:val="PlainText"/>
    <w:rsid w:val="003C2459"/>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3C2459"/>
    <w:rPr>
      <w:sz w:val="12"/>
    </w:rPr>
  </w:style>
  <w:style w:type="character" w:customStyle="1" w:styleId="MicrotextChar0">
    <w:name w:val="Microtext Char"/>
    <w:link w:val="Microtext0"/>
    <w:rsid w:val="003C2459"/>
    <w:rPr>
      <w:rFonts w:ascii="Calibri" w:hAnsi="Calibri"/>
      <w:sz w:val="12"/>
    </w:rPr>
  </w:style>
  <w:style w:type="paragraph" w:customStyle="1" w:styleId="Style6">
    <w:name w:val="Style6"/>
    <w:basedOn w:val="Normal"/>
    <w:link w:val="Style6Char"/>
    <w:autoRedefine/>
    <w:qFormat/>
    <w:rsid w:val="003C2459"/>
    <w:rPr>
      <w:b/>
    </w:rPr>
  </w:style>
  <w:style w:type="character" w:customStyle="1" w:styleId="Style6Char">
    <w:name w:val="Style6 Char"/>
    <w:basedOn w:val="DefaultParagraphFont"/>
    <w:link w:val="Style6"/>
    <w:rsid w:val="003C2459"/>
    <w:rPr>
      <w:rFonts w:ascii="Calibri" w:hAnsi="Calibri"/>
      <w:b/>
      <w:sz w:val="22"/>
    </w:rPr>
  </w:style>
  <w:style w:type="paragraph" w:customStyle="1" w:styleId="Style11">
    <w:name w:val="Style11"/>
    <w:basedOn w:val="Normal"/>
    <w:link w:val="Style11Char"/>
    <w:qFormat/>
    <w:rsid w:val="003C2459"/>
    <w:rPr>
      <w:rFonts w:eastAsia="Times New Roman"/>
      <w:b/>
      <w:szCs w:val="20"/>
      <w:u w:val="thick"/>
    </w:rPr>
  </w:style>
  <w:style w:type="paragraph" w:customStyle="1" w:styleId="Style12">
    <w:name w:val="Style12"/>
    <w:basedOn w:val="Normal"/>
    <w:link w:val="Style12Char"/>
    <w:qFormat/>
    <w:rsid w:val="003C2459"/>
    <w:rPr>
      <w:rFonts w:eastAsia="Times New Roman"/>
      <w:b/>
      <w:u w:val="thick"/>
    </w:rPr>
  </w:style>
  <w:style w:type="character" w:customStyle="1" w:styleId="Style11Char">
    <w:name w:val="Style11 Char"/>
    <w:basedOn w:val="DefaultParagraphFont"/>
    <w:link w:val="Style11"/>
    <w:rsid w:val="003C2459"/>
    <w:rPr>
      <w:rFonts w:ascii="Calibri" w:eastAsia="Times New Roman" w:hAnsi="Calibri"/>
      <w:b/>
      <w:sz w:val="22"/>
      <w:szCs w:val="20"/>
      <w:u w:val="thick"/>
    </w:rPr>
  </w:style>
  <w:style w:type="character" w:customStyle="1" w:styleId="Style12Char">
    <w:name w:val="Style12 Char"/>
    <w:basedOn w:val="DefaultParagraphFont"/>
    <w:link w:val="Style12"/>
    <w:rsid w:val="003C2459"/>
    <w:rPr>
      <w:rFonts w:ascii="Calibri" w:eastAsia="Times New Roman" w:hAnsi="Calibri"/>
      <w:b/>
      <w:sz w:val="22"/>
      <w:u w:val="thick"/>
    </w:rPr>
  </w:style>
  <w:style w:type="character" w:customStyle="1" w:styleId="caps-label">
    <w:name w:val="caps-label"/>
    <w:basedOn w:val="DefaultParagraphFont"/>
    <w:rsid w:val="003C2459"/>
  </w:style>
  <w:style w:type="character" w:customStyle="1" w:styleId="wikiexternallink">
    <w:name w:val="wikiexternallink"/>
    <w:basedOn w:val="DefaultParagraphFont"/>
    <w:rsid w:val="003C2459"/>
  </w:style>
  <w:style w:type="character" w:customStyle="1" w:styleId="StyleStyleBoldUnderlineIntenseEmphasisUnderlineapple-style-s">
    <w:name w:val="Style Style Bold UnderlineIntense EmphasisUnderlineapple-style-s..."/>
    <w:basedOn w:val="DefaultParagraphFont"/>
    <w:rsid w:val="003C2459"/>
    <w:rPr>
      <w:b w:val="0"/>
      <w:bCs w:val="0"/>
      <w:sz w:val="22"/>
      <w:u w:val="single"/>
      <w:bdr w:val="none" w:sz="0" w:space="0" w:color="auto"/>
    </w:rPr>
  </w:style>
  <w:style w:type="paragraph" w:customStyle="1" w:styleId="blocktitle0">
    <w:name w:val="block title"/>
    <w:basedOn w:val="Normal"/>
    <w:link w:val="blocktitleChar0"/>
    <w:autoRedefine/>
    <w:qFormat/>
    <w:rsid w:val="003C2459"/>
    <w:pPr>
      <w:spacing w:after="240"/>
      <w:jc w:val="center"/>
      <w:outlineLvl w:val="0"/>
    </w:pPr>
    <w:rPr>
      <w:rFonts w:eastAsia="Calibri"/>
      <w:b/>
      <w:caps/>
      <w:sz w:val="28"/>
      <w:szCs w:val="28"/>
      <w:lang w:val="es-ES"/>
    </w:rPr>
  </w:style>
  <w:style w:type="character" w:customStyle="1" w:styleId="UnderlineCard">
    <w:name w:val="Underline Card"/>
    <w:uiPriority w:val="6"/>
    <w:qFormat/>
    <w:rsid w:val="003C2459"/>
    <w:rPr>
      <w:rFonts w:ascii="Arial" w:hAnsi="Arial"/>
      <w:b w:val="0"/>
      <w:bCs/>
      <w:sz w:val="20"/>
      <w:u w:val="single"/>
    </w:rPr>
  </w:style>
  <w:style w:type="character" w:customStyle="1" w:styleId="story-author">
    <w:name w:val="story-author"/>
    <w:basedOn w:val="DefaultParagraphFont"/>
    <w:rsid w:val="003C2459"/>
  </w:style>
  <w:style w:type="paragraph" w:customStyle="1" w:styleId="type">
    <w:name w:val="type"/>
    <w:basedOn w:val="Normal"/>
    <w:qFormat/>
    <w:rsid w:val="003C2459"/>
    <w:pPr>
      <w:spacing w:before="100" w:beforeAutospacing="1" w:after="100" w:afterAutospacing="1"/>
    </w:pPr>
    <w:rPr>
      <w:rFonts w:eastAsia="Times New Roman"/>
    </w:rPr>
  </w:style>
  <w:style w:type="character" w:customStyle="1" w:styleId="institution">
    <w:name w:val="institution"/>
    <w:basedOn w:val="DefaultParagraphFont"/>
    <w:rsid w:val="003C2459"/>
  </w:style>
  <w:style w:type="character" w:customStyle="1" w:styleId="abodyblack3">
    <w:name w:val="abodyblack3"/>
    <w:basedOn w:val="DefaultParagraphFont"/>
    <w:rsid w:val="003C2459"/>
  </w:style>
  <w:style w:type="paragraph" w:customStyle="1" w:styleId="UnderlineChar2CharChar">
    <w:name w:val="Underline Char2 Char Char"/>
    <w:basedOn w:val="Normal"/>
    <w:link w:val="UnderlineChar2CharCharChar"/>
    <w:qFormat/>
    <w:rsid w:val="003C2459"/>
    <w:rPr>
      <w:rFonts w:eastAsia="MS Mincho"/>
      <w:szCs w:val="20"/>
      <w:u w:val="single"/>
    </w:rPr>
  </w:style>
  <w:style w:type="character" w:customStyle="1" w:styleId="UnderlineChar2CharCharChar">
    <w:name w:val="Underline Char2 Char Char Char"/>
    <w:link w:val="UnderlineChar2CharChar"/>
    <w:rsid w:val="003C2459"/>
    <w:rPr>
      <w:rFonts w:ascii="Calibri" w:eastAsia="MS Mincho" w:hAnsi="Calibri"/>
      <w:sz w:val="22"/>
      <w:szCs w:val="20"/>
      <w:u w:val="single"/>
    </w:rPr>
  </w:style>
  <w:style w:type="character" w:customStyle="1" w:styleId="CharacterStyle1">
    <w:name w:val="Character Style 1"/>
    <w:rsid w:val="003C2459"/>
    <w:rPr>
      <w:sz w:val="20"/>
      <w:szCs w:val="20"/>
    </w:rPr>
  </w:style>
  <w:style w:type="character" w:customStyle="1" w:styleId="FontStyle177">
    <w:name w:val="Font Style177"/>
    <w:basedOn w:val="DefaultParagraphFont"/>
    <w:uiPriority w:val="99"/>
    <w:rsid w:val="003C2459"/>
    <w:rPr>
      <w:rFonts w:ascii="Times New Roman" w:hAnsi="Times New Roman" w:cs="Times New Roman"/>
      <w:sz w:val="20"/>
      <w:szCs w:val="20"/>
    </w:rPr>
  </w:style>
  <w:style w:type="character" w:customStyle="1" w:styleId="FontStyle173">
    <w:name w:val="Font Style173"/>
    <w:basedOn w:val="DefaultParagraphFont"/>
    <w:uiPriority w:val="99"/>
    <w:rsid w:val="003C2459"/>
    <w:rPr>
      <w:rFonts w:ascii="Times New Roman" w:hAnsi="Times New Roman" w:cs="Times New Roman"/>
      <w:sz w:val="14"/>
      <w:szCs w:val="14"/>
    </w:rPr>
  </w:style>
  <w:style w:type="character" w:customStyle="1" w:styleId="FontStyle151">
    <w:name w:val="Font Style151"/>
    <w:basedOn w:val="DefaultParagraphFont"/>
    <w:uiPriority w:val="99"/>
    <w:rsid w:val="003C2459"/>
    <w:rPr>
      <w:rFonts w:ascii="Arial Narrow" w:hAnsi="Arial Narrow" w:cs="Arial Narrow"/>
      <w:b/>
      <w:bCs/>
      <w:sz w:val="12"/>
      <w:szCs w:val="12"/>
    </w:rPr>
  </w:style>
  <w:style w:type="character" w:customStyle="1" w:styleId="FontStyle156">
    <w:name w:val="Font Style156"/>
    <w:basedOn w:val="DefaultParagraphFont"/>
    <w:uiPriority w:val="99"/>
    <w:rsid w:val="003C2459"/>
    <w:rPr>
      <w:rFonts w:ascii="Arial Narrow" w:hAnsi="Arial Narrow" w:cs="Arial Narrow"/>
      <w:sz w:val="8"/>
      <w:szCs w:val="8"/>
    </w:rPr>
  </w:style>
  <w:style w:type="character" w:customStyle="1" w:styleId="FontStyle160">
    <w:name w:val="Font Style160"/>
    <w:basedOn w:val="DefaultParagraphFont"/>
    <w:uiPriority w:val="99"/>
    <w:rsid w:val="003C2459"/>
    <w:rPr>
      <w:rFonts w:ascii="Times New Roman" w:hAnsi="Times New Roman" w:cs="Times New Roman"/>
      <w:b/>
      <w:bCs/>
      <w:sz w:val="20"/>
      <w:szCs w:val="20"/>
    </w:rPr>
  </w:style>
  <w:style w:type="character" w:customStyle="1" w:styleId="FontStyle178">
    <w:name w:val="Font Style178"/>
    <w:basedOn w:val="DefaultParagraphFont"/>
    <w:uiPriority w:val="99"/>
    <w:rsid w:val="003C2459"/>
    <w:rPr>
      <w:rFonts w:ascii="Times New Roman" w:hAnsi="Times New Roman" w:cs="Times New Roman"/>
      <w:sz w:val="18"/>
      <w:szCs w:val="18"/>
    </w:rPr>
  </w:style>
  <w:style w:type="paragraph" w:customStyle="1" w:styleId="Style14">
    <w:name w:val="Style14"/>
    <w:basedOn w:val="Normal"/>
    <w:uiPriority w:val="99"/>
    <w:qFormat/>
    <w:rsid w:val="003C245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C245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C2459"/>
    <w:rPr>
      <w:rFonts w:ascii="Times New Roman" w:hAnsi="Times New Roman" w:cs="Times New Roman"/>
      <w:sz w:val="12"/>
      <w:szCs w:val="12"/>
    </w:rPr>
  </w:style>
  <w:style w:type="paragraph" w:customStyle="1" w:styleId="Style9">
    <w:name w:val="Style9"/>
    <w:basedOn w:val="Normal"/>
    <w:uiPriority w:val="99"/>
    <w:qFormat/>
    <w:rsid w:val="003C245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C245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C245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C2459"/>
    <w:rPr>
      <w:rFonts w:ascii="Times New Roman" w:hAnsi="Times New Roman" w:cs="Times New Roman"/>
      <w:sz w:val="16"/>
      <w:szCs w:val="16"/>
    </w:rPr>
  </w:style>
  <w:style w:type="character" w:customStyle="1" w:styleId="f">
    <w:name w:val="f"/>
    <w:basedOn w:val="DefaultParagraphFont"/>
    <w:rsid w:val="003C2459"/>
  </w:style>
  <w:style w:type="character" w:customStyle="1" w:styleId="TagsChar2">
    <w:name w:val="Tags Char2"/>
    <w:rsid w:val="003C2459"/>
    <w:rPr>
      <w:b/>
      <w:sz w:val="24"/>
    </w:rPr>
  </w:style>
  <w:style w:type="paragraph" w:customStyle="1" w:styleId="CardsFont6ptChar">
    <w:name w:val="Cards + Font: 6 pt Char"/>
    <w:basedOn w:val="Normal"/>
    <w:link w:val="CardsFont6ptCharChar"/>
    <w:qFormat/>
    <w:rsid w:val="003C245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C2459"/>
    <w:rPr>
      <w:rFonts w:ascii="Calibri" w:eastAsia="Times New Roman" w:hAnsi="Calibri"/>
      <w:sz w:val="12"/>
    </w:rPr>
  </w:style>
  <w:style w:type="character" w:customStyle="1" w:styleId="FontStyle172">
    <w:name w:val="Font Style172"/>
    <w:basedOn w:val="DefaultParagraphFont"/>
    <w:uiPriority w:val="99"/>
    <w:rsid w:val="003C2459"/>
    <w:rPr>
      <w:rFonts w:ascii="Times New Roman" w:hAnsi="Times New Roman" w:cs="Times New Roman"/>
      <w:b/>
      <w:bCs/>
      <w:sz w:val="16"/>
      <w:szCs w:val="16"/>
    </w:rPr>
  </w:style>
  <w:style w:type="paragraph" w:customStyle="1" w:styleId="Style18">
    <w:name w:val="Style18"/>
    <w:basedOn w:val="Normal"/>
    <w:uiPriority w:val="99"/>
    <w:qFormat/>
    <w:rsid w:val="003C245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C2459"/>
    <w:rPr>
      <w:rFonts w:ascii="Times New Roman" w:hAnsi="Times New Roman" w:cs="Times New Roman"/>
      <w:i/>
      <w:iCs/>
      <w:sz w:val="16"/>
      <w:szCs w:val="16"/>
    </w:rPr>
  </w:style>
  <w:style w:type="character" w:customStyle="1" w:styleId="FontStyle162">
    <w:name w:val="Font Style162"/>
    <w:basedOn w:val="DefaultParagraphFont"/>
    <w:uiPriority w:val="99"/>
    <w:rsid w:val="003C2459"/>
    <w:rPr>
      <w:rFonts w:ascii="Times New Roman" w:hAnsi="Times New Roman" w:cs="Times New Roman"/>
      <w:b/>
      <w:bCs/>
      <w:sz w:val="18"/>
      <w:szCs w:val="18"/>
    </w:rPr>
  </w:style>
  <w:style w:type="character" w:customStyle="1" w:styleId="FontStyle167">
    <w:name w:val="Font Style167"/>
    <w:basedOn w:val="DefaultParagraphFont"/>
    <w:uiPriority w:val="99"/>
    <w:rsid w:val="003C2459"/>
    <w:rPr>
      <w:rFonts w:ascii="Times New Roman" w:hAnsi="Times New Roman" w:cs="Times New Roman"/>
      <w:sz w:val="10"/>
      <w:szCs w:val="10"/>
    </w:rPr>
  </w:style>
  <w:style w:type="character" w:customStyle="1" w:styleId="FontStyle174">
    <w:name w:val="Font Style174"/>
    <w:basedOn w:val="DefaultParagraphFont"/>
    <w:uiPriority w:val="99"/>
    <w:rsid w:val="003C2459"/>
    <w:rPr>
      <w:rFonts w:ascii="Arial Narrow" w:hAnsi="Arial Narrow" w:cs="Arial Narrow"/>
      <w:b/>
      <w:bCs/>
      <w:sz w:val="18"/>
      <w:szCs w:val="18"/>
    </w:rPr>
  </w:style>
  <w:style w:type="paragraph" w:customStyle="1" w:styleId="Style47">
    <w:name w:val="Style47"/>
    <w:basedOn w:val="Normal"/>
    <w:uiPriority w:val="99"/>
    <w:qFormat/>
    <w:rsid w:val="003C245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C2459"/>
    <w:rPr>
      <w:rFonts w:ascii="Times New Roman" w:hAnsi="Times New Roman" w:cs="Times New Roman"/>
      <w:sz w:val="12"/>
      <w:szCs w:val="12"/>
    </w:rPr>
  </w:style>
  <w:style w:type="paragraph" w:customStyle="1" w:styleId="Style24">
    <w:name w:val="Style24"/>
    <w:basedOn w:val="Normal"/>
    <w:uiPriority w:val="99"/>
    <w:qFormat/>
    <w:rsid w:val="003C245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C245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C245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C2459"/>
    <w:rPr>
      <w:rFonts w:ascii="Times New Roman" w:hAnsi="Times New Roman" w:cs="Times New Roman"/>
      <w:b/>
      <w:bCs/>
      <w:sz w:val="18"/>
      <w:szCs w:val="18"/>
    </w:rPr>
  </w:style>
  <w:style w:type="paragraph" w:customStyle="1" w:styleId="Style21">
    <w:name w:val="Style21"/>
    <w:basedOn w:val="Normal"/>
    <w:uiPriority w:val="99"/>
    <w:qFormat/>
    <w:rsid w:val="003C245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C2459"/>
    <w:pPr>
      <w:widowControl w:val="0"/>
      <w:autoSpaceDE w:val="0"/>
      <w:autoSpaceDN w:val="0"/>
      <w:adjustRightInd w:val="0"/>
      <w:spacing w:line="198" w:lineRule="exact"/>
    </w:pPr>
    <w:rPr>
      <w:rFonts w:eastAsia="Times New Roman"/>
    </w:rPr>
  </w:style>
  <w:style w:type="paragraph" w:customStyle="1" w:styleId="Standard">
    <w:name w:val="Standard"/>
    <w:qFormat/>
    <w:rsid w:val="003C245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C2459"/>
    <w:rPr>
      <w:color w:val="000000"/>
      <w:sz w:val="32"/>
      <w:szCs w:val="32"/>
    </w:rPr>
  </w:style>
  <w:style w:type="paragraph" w:customStyle="1" w:styleId="Cardnon-underlined">
    <w:name w:val="Card non-underlined"/>
    <w:basedOn w:val="Normal"/>
    <w:link w:val="Cardnon-underlinedChar"/>
    <w:autoRedefine/>
    <w:uiPriority w:val="99"/>
    <w:qFormat/>
    <w:rsid w:val="003C2459"/>
    <w:rPr>
      <w:rFonts w:eastAsia="Times New Roman"/>
      <w:szCs w:val="20"/>
    </w:rPr>
  </w:style>
  <w:style w:type="character" w:customStyle="1" w:styleId="Cardnon-underlinedChar">
    <w:name w:val="Card non-underlined Char"/>
    <w:basedOn w:val="DefaultParagraphFont"/>
    <w:link w:val="Cardnon-underlined"/>
    <w:uiPriority w:val="99"/>
    <w:rsid w:val="003C2459"/>
    <w:rPr>
      <w:rFonts w:ascii="Calibri" w:eastAsia="Times New Roman" w:hAnsi="Calibri"/>
      <w:sz w:val="22"/>
      <w:szCs w:val="20"/>
    </w:rPr>
  </w:style>
  <w:style w:type="character" w:customStyle="1" w:styleId="TitleChar2">
    <w:name w:val="Title Char2"/>
    <w:basedOn w:val="DefaultParagraphFont"/>
    <w:uiPriority w:val="10"/>
    <w:qFormat/>
    <w:locked/>
    <w:rsid w:val="003C2459"/>
    <w:rPr>
      <w:b/>
      <w:bCs/>
      <w:u w:val="single"/>
    </w:rPr>
  </w:style>
  <w:style w:type="paragraph" w:styleId="TOC3">
    <w:name w:val="toc 3"/>
    <w:basedOn w:val="Normal"/>
    <w:next w:val="Normal"/>
    <w:autoRedefine/>
    <w:qFormat/>
    <w:rsid w:val="003C2459"/>
    <w:pPr>
      <w:ind w:left="400"/>
    </w:pPr>
    <w:rPr>
      <w:rFonts w:eastAsia="Times New Roman"/>
      <w:szCs w:val="20"/>
    </w:rPr>
  </w:style>
  <w:style w:type="paragraph" w:styleId="TOC4">
    <w:name w:val="toc 4"/>
    <w:basedOn w:val="Normal"/>
    <w:next w:val="Normal"/>
    <w:autoRedefine/>
    <w:rsid w:val="003C2459"/>
    <w:pPr>
      <w:ind w:left="600"/>
    </w:pPr>
    <w:rPr>
      <w:rFonts w:eastAsia="Times New Roman"/>
      <w:szCs w:val="20"/>
    </w:rPr>
  </w:style>
  <w:style w:type="paragraph" w:styleId="TOC5">
    <w:name w:val="toc 5"/>
    <w:basedOn w:val="Normal"/>
    <w:next w:val="Normal"/>
    <w:autoRedefine/>
    <w:rsid w:val="003C2459"/>
    <w:pPr>
      <w:ind w:left="800"/>
    </w:pPr>
    <w:rPr>
      <w:rFonts w:eastAsia="Times New Roman"/>
      <w:szCs w:val="20"/>
    </w:rPr>
  </w:style>
  <w:style w:type="paragraph" w:styleId="TOC6">
    <w:name w:val="toc 6"/>
    <w:basedOn w:val="Normal"/>
    <w:next w:val="Normal"/>
    <w:autoRedefine/>
    <w:rsid w:val="003C2459"/>
    <w:pPr>
      <w:ind w:left="1000"/>
    </w:pPr>
    <w:rPr>
      <w:rFonts w:eastAsia="Times New Roman"/>
      <w:szCs w:val="20"/>
    </w:rPr>
  </w:style>
  <w:style w:type="paragraph" w:styleId="TOC7">
    <w:name w:val="toc 7"/>
    <w:basedOn w:val="Normal"/>
    <w:next w:val="Normal"/>
    <w:autoRedefine/>
    <w:rsid w:val="003C2459"/>
    <w:pPr>
      <w:ind w:left="1200"/>
    </w:pPr>
    <w:rPr>
      <w:rFonts w:eastAsia="Times New Roman"/>
      <w:szCs w:val="20"/>
    </w:rPr>
  </w:style>
  <w:style w:type="paragraph" w:styleId="TOC8">
    <w:name w:val="toc 8"/>
    <w:basedOn w:val="Normal"/>
    <w:next w:val="Normal"/>
    <w:autoRedefine/>
    <w:rsid w:val="003C2459"/>
    <w:pPr>
      <w:ind w:left="1400"/>
    </w:pPr>
    <w:rPr>
      <w:rFonts w:eastAsia="Times New Roman"/>
      <w:szCs w:val="20"/>
    </w:rPr>
  </w:style>
  <w:style w:type="character" w:customStyle="1" w:styleId="allocatoragentsleft">
    <w:name w:val="al_locatoragentsleft"/>
    <w:basedOn w:val="DefaultParagraphFont"/>
    <w:rsid w:val="003C2459"/>
  </w:style>
  <w:style w:type="character" w:styleId="HTMLTypewriter">
    <w:name w:val="HTML Typewriter"/>
    <w:basedOn w:val="DefaultParagraphFont"/>
    <w:unhideWhenUsed/>
    <w:rsid w:val="003C2459"/>
    <w:rPr>
      <w:rFonts w:ascii="Courier New" w:eastAsia="Times New Roman" w:hAnsi="Courier New" w:cs="Courier New"/>
      <w:sz w:val="20"/>
      <w:szCs w:val="20"/>
    </w:rPr>
  </w:style>
  <w:style w:type="paragraph" w:customStyle="1" w:styleId="Carding">
    <w:name w:val="Carding"/>
    <w:basedOn w:val="Normal"/>
    <w:uiPriority w:val="99"/>
    <w:qFormat/>
    <w:rsid w:val="003C2459"/>
    <w:rPr>
      <w:rFonts w:eastAsia="Times New Roman"/>
      <w:sz w:val="18"/>
    </w:rPr>
  </w:style>
  <w:style w:type="character" w:customStyle="1" w:styleId="TagsChar1">
    <w:name w:val="Tags Char1"/>
    <w:basedOn w:val="DefaultParagraphFont"/>
    <w:rsid w:val="003C2459"/>
    <w:rPr>
      <w:rFonts w:ascii="Arial Narrow" w:hAnsi="Arial Narrow"/>
      <w:b/>
      <w:noProof w:val="0"/>
      <w:sz w:val="22"/>
      <w:szCs w:val="60"/>
      <w:lang w:val="en-US" w:eastAsia="en-US" w:bidi="ar-SA"/>
    </w:rPr>
  </w:style>
  <w:style w:type="character" w:customStyle="1" w:styleId="aunderline">
    <w:name w:val="aunderline"/>
    <w:basedOn w:val="DefaultParagraphFont"/>
    <w:qFormat/>
    <w:rsid w:val="003C2459"/>
    <w:rPr>
      <w:rFonts w:ascii="Times New Roman" w:hAnsi="Times New Roman"/>
      <w:sz w:val="20"/>
      <w:szCs w:val="24"/>
      <w:u w:val="thick"/>
    </w:rPr>
  </w:style>
  <w:style w:type="character" w:customStyle="1" w:styleId="tagChar1">
    <w:name w:val="tag Char1"/>
    <w:aliases w:val="Heading 2 Char1 Char Char Char Char"/>
    <w:basedOn w:val="DefaultParagraphFont"/>
    <w:rsid w:val="003C2459"/>
    <w:rPr>
      <w:b/>
      <w:noProof w:val="0"/>
      <w:sz w:val="24"/>
      <w:lang w:val="en-US" w:eastAsia="en-US" w:bidi="ar-SA"/>
    </w:rPr>
  </w:style>
  <w:style w:type="character" w:customStyle="1" w:styleId="tagChar2">
    <w:name w:val="tag Char2"/>
    <w:basedOn w:val="DefaultParagraphFont"/>
    <w:qFormat/>
    <w:rsid w:val="003C2459"/>
    <w:rPr>
      <w:b/>
      <w:noProof w:val="0"/>
      <w:sz w:val="24"/>
      <w:lang w:val="en-US" w:eastAsia="en-US" w:bidi="ar-SA"/>
    </w:rPr>
  </w:style>
  <w:style w:type="character" w:customStyle="1" w:styleId="Taggin-New">
    <w:name w:val="Taggin - New"/>
    <w:basedOn w:val="DefaultParagraphFont"/>
    <w:rsid w:val="003C2459"/>
    <w:rPr>
      <w:rFonts w:ascii="Arial Narrow" w:hAnsi="Arial Narrow"/>
      <w:b/>
      <w:sz w:val="22"/>
    </w:rPr>
  </w:style>
  <w:style w:type="character" w:customStyle="1" w:styleId="Boxing-New">
    <w:name w:val="Boxing - New"/>
    <w:basedOn w:val="DefaultParagraphFont"/>
    <w:rsid w:val="003C245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3C245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C245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3C2459"/>
    <w:rPr>
      <w:rFonts w:ascii="Garamond" w:hAnsi="Garamond"/>
      <w:sz w:val="22"/>
      <w:szCs w:val="24"/>
      <w:u w:val="single"/>
      <w:lang w:val="en-US" w:eastAsia="en-US" w:bidi="ar-SA"/>
    </w:rPr>
  </w:style>
  <w:style w:type="paragraph" w:customStyle="1" w:styleId="Style2">
    <w:name w:val="Style2"/>
    <w:basedOn w:val="Heading4"/>
    <w:qFormat/>
    <w:rsid w:val="003C2459"/>
    <w:rPr>
      <w:rFonts w:eastAsia="Times New Roman" w:cs="Times New Roman"/>
      <w:iCs/>
      <w:caps/>
      <w:szCs w:val="20"/>
    </w:rPr>
  </w:style>
  <w:style w:type="character" w:customStyle="1" w:styleId="pagetitle">
    <w:name w:val="pagetitle"/>
    <w:basedOn w:val="DefaultParagraphFont"/>
    <w:rsid w:val="003C2459"/>
  </w:style>
  <w:style w:type="paragraph" w:customStyle="1" w:styleId="text">
    <w:name w:val="text"/>
    <w:basedOn w:val="Normal"/>
    <w:uiPriority w:val="99"/>
    <w:qFormat/>
    <w:rsid w:val="003C2459"/>
    <w:pPr>
      <w:spacing w:before="100" w:beforeAutospacing="1" w:after="100" w:afterAutospacing="1"/>
    </w:pPr>
    <w:rPr>
      <w:rFonts w:eastAsia="Times New Roman"/>
    </w:rPr>
  </w:style>
  <w:style w:type="character" w:customStyle="1" w:styleId="StyleUnderlineCharChar9ptBold1">
    <w:name w:val="Style Underline Char Char + 9 pt Bold1"/>
    <w:rsid w:val="003C245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C2459"/>
    <w:rPr>
      <w:rFonts w:ascii="Times New Roman" w:hAnsi="Times New Roman"/>
      <w:sz w:val="20"/>
      <w:szCs w:val="24"/>
      <w:u w:val="single"/>
      <w:lang w:val="en-US" w:eastAsia="en-US" w:bidi="ar-SA"/>
    </w:rPr>
  </w:style>
  <w:style w:type="character" w:customStyle="1" w:styleId="Style9ptBoldUnderline">
    <w:name w:val="Style 9 pt Bold Underline"/>
    <w:rsid w:val="003C2459"/>
    <w:rPr>
      <w:b/>
      <w:bCs/>
      <w:sz w:val="20"/>
      <w:u w:val="single"/>
    </w:rPr>
  </w:style>
  <w:style w:type="paragraph" w:customStyle="1" w:styleId="StyleUnderline9pt0">
    <w:name w:val="Style Underline + 9 pt"/>
    <w:link w:val="StyleUnderline9ptChar"/>
    <w:qFormat/>
    <w:rsid w:val="003C245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3C2459"/>
    <w:rPr>
      <w:rFonts w:ascii="Arial" w:eastAsia="Times New Roman" w:hAnsi="Arial" w:cs="Times New Roman"/>
      <w:sz w:val="22"/>
      <w:szCs w:val="20"/>
      <w:u w:val="single"/>
    </w:rPr>
  </w:style>
  <w:style w:type="character" w:customStyle="1" w:styleId="StyleUnderlineChar1Bold">
    <w:name w:val="Style Underline Char1 + Bold"/>
    <w:rsid w:val="003C245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3C2459"/>
    <w:pPr>
      <w:widowControl w:val="0"/>
    </w:pPr>
    <w:rPr>
      <w:bCs/>
      <w:kern w:val="32"/>
      <w:szCs w:val="20"/>
      <w:lang w:eastAsia="ar-SA"/>
    </w:rPr>
  </w:style>
  <w:style w:type="character" w:customStyle="1" w:styleId="Stylecard9ptChar">
    <w:name w:val="Style card + 9 pt Char"/>
    <w:basedOn w:val="cardChar"/>
    <w:link w:val="Stylecard9pt"/>
    <w:rsid w:val="003C2459"/>
    <w:rPr>
      <w:rFonts w:ascii="Times New Roman" w:hAnsi="Times New Roman"/>
      <w:bCs/>
      <w:kern w:val="32"/>
      <w:sz w:val="16"/>
      <w:szCs w:val="20"/>
      <w:lang w:eastAsia="ar-SA"/>
    </w:rPr>
  </w:style>
  <w:style w:type="character" w:customStyle="1" w:styleId="TagsCharCharChar">
    <w:name w:val="Tags Char Char Char"/>
    <w:basedOn w:val="DefaultParagraphFont"/>
    <w:rsid w:val="003C245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C245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3C2459"/>
    <w:rPr>
      <w:rFonts w:ascii="Times" w:hAnsi="Times"/>
      <w:b w:val="0"/>
      <w:bCs/>
      <w:sz w:val="20"/>
      <w:u w:val="single"/>
    </w:rPr>
  </w:style>
  <w:style w:type="character" w:customStyle="1" w:styleId="blubigktbiz">
    <w:name w:val="blubigktbiz"/>
    <w:rsid w:val="003C245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C245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3C2459"/>
    <w:rPr>
      <w:rFonts w:ascii="Calibri" w:hAnsi="Calibri"/>
      <w:color w:val="000000"/>
      <w:sz w:val="22"/>
      <w:lang w:val="x-none" w:eastAsia="x-none"/>
    </w:rPr>
  </w:style>
  <w:style w:type="character" w:customStyle="1" w:styleId="Style4CharChar">
    <w:name w:val="Style4 Char Char"/>
    <w:basedOn w:val="DefaultParagraphFont"/>
    <w:rsid w:val="003C245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C2459"/>
    <w:rPr>
      <w:rFonts w:ascii="Times New Roman" w:hAnsi="Times New Roman" w:cs="Times New Roman"/>
      <w:sz w:val="16"/>
      <w:szCs w:val="16"/>
    </w:rPr>
  </w:style>
  <w:style w:type="character" w:customStyle="1" w:styleId="StyleEmphasisArial12ptBold">
    <w:name w:val="Style Emphasis + Arial 12 pt Bold"/>
    <w:rsid w:val="003C2459"/>
    <w:rPr>
      <w:rFonts w:ascii="Arial" w:hAnsi="Arial"/>
      <w:b/>
      <w:bCs/>
      <w:i/>
      <w:iCs/>
      <w:sz w:val="24"/>
    </w:rPr>
  </w:style>
  <w:style w:type="character" w:customStyle="1" w:styleId="super">
    <w:name w:val="super"/>
    <w:rsid w:val="003C2459"/>
  </w:style>
  <w:style w:type="character" w:customStyle="1" w:styleId="text30">
    <w:name w:val="text30"/>
    <w:rsid w:val="003C2459"/>
  </w:style>
  <w:style w:type="character" w:customStyle="1" w:styleId="uppercase">
    <w:name w:val="uppercase"/>
    <w:rsid w:val="003C2459"/>
  </w:style>
  <w:style w:type="character" w:customStyle="1" w:styleId="bodytext0">
    <w:name w:val="bodytext"/>
    <w:rsid w:val="003C2459"/>
  </w:style>
  <w:style w:type="character" w:customStyle="1" w:styleId="entry-title">
    <w:name w:val="entry-title"/>
    <w:rsid w:val="003C2459"/>
  </w:style>
  <w:style w:type="character" w:customStyle="1" w:styleId="BodyTextIndentChar1">
    <w:name w:val="Body Text Indent Char1"/>
    <w:basedOn w:val="DefaultParagraphFont"/>
    <w:uiPriority w:val="99"/>
    <w:semiHidden/>
    <w:rsid w:val="003C2459"/>
    <w:rPr>
      <w:rFonts w:ascii="Times New Roman" w:hAnsi="Times New Roman" w:cs="Times New Roman"/>
      <w:sz w:val="20"/>
    </w:rPr>
  </w:style>
  <w:style w:type="character" w:customStyle="1" w:styleId="Style6pt">
    <w:name w:val="Style 6 pt"/>
    <w:basedOn w:val="DefaultParagraphFont"/>
    <w:qFormat/>
    <w:rsid w:val="003C2459"/>
    <w:rPr>
      <w:sz w:val="12"/>
    </w:rPr>
  </w:style>
  <w:style w:type="character" w:customStyle="1" w:styleId="CiteCharCharCharCharCharChar">
    <w:name w:val="Cite Char Char Char Char Char Char"/>
    <w:basedOn w:val="DefaultParagraphFont"/>
    <w:rsid w:val="003C2459"/>
    <w:rPr>
      <w:b/>
      <w:noProof w:val="0"/>
      <w:sz w:val="22"/>
      <w:szCs w:val="24"/>
      <w:u w:val="single"/>
      <w:lang w:val="en-US" w:eastAsia="en-US" w:bidi="ar-SA"/>
    </w:rPr>
  </w:style>
  <w:style w:type="character" w:customStyle="1" w:styleId="mainbody1">
    <w:name w:val="mainbody1"/>
    <w:basedOn w:val="DefaultParagraphFont"/>
    <w:rsid w:val="003C2459"/>
    <w:rPr>
      <w:rFonts w:ascii="Verdana" w:hAnsi="Verdana" w:hint="default"/>
      <w:color w:val="000000"/>
      <w:sz w:val="22"/>
      <w:szCs w:val="22"/>
    </w:rPr>
  </w:style>
  <w:style w:type="character" w:customStyle="1" w:styleId="ssl4">
    <w:name w:val="ss_l4"/>
    <w:basedOn w:val="DefaultParagraphFont"/>
    <w:rsid w:val="003C2459"/>
  </w:style>
  <w:style w:type="paragraph" w:customStyle="1" w:styleId="StyleNormalWeb11ptUnderline">
    <w:name w:val="Style Normal (Web) + 11 pt Underline"/>
    <w:basedOn w:val="NormalWeb"/>
    <w:link w:val="StyleNormalWeb11ptUnderlineChar"/>
    <w:qFormat/>
    <w:rsid w:val="003C245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3C2459"/>
    <w:rPr>
      <w:rFonts w:ascii="Calibri" w:eastAsia="Calibri" w:hAnsi="Calibri" w:cs="Calibri"/>
      <w:sz w:val="22"/>
      <w:szCs w:val="22"/>
      <w:u w:val="single"/>
    </w:rPr>
  </w:style>
  <w:style w:type="character" w:customStyle="1" w:styleId="cit-first-element">
    <w:name w:val="cit-first-element"/>
    <w:basedOn w:val="DefaultParagraphFont"/>
    <w:rsid w:val="003C2459"/>
  </w:style>
  <w:style w:type="character" w:customStyle="1" w:styleId="title1">
    <w:name w:val="title1"/>
    <w:basedOn w:val="DefaultParagraphFont"/>
    <w:rsid w:val="003C2459"/>
  </w:style>
  <w:style w:type="character" w:customStyle="1" w:styleId="StyleThickunderline1">
    <w:name w:val="Style Thick underline1"/>
    <w:basedOn w:val="DefaultParagraphFont"/>
    <w:rsid w:val="003C245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C2459"/>
    <w:rPr>
      <w:rFonts w:ascii="Georgia" w:hAnsi="Georgia"/>
    </w:rPr>
  </w:style>
  <w:style w:type="character" w:customStyle="1" w:styleId="FooterChar1">
    <w:name w:val="Footer Char1"/>
    <w:basedOn w:val="DefaultParagraphFont"/>
    <w:uiPriority w:val="99"/>
    <w:semiHidden/>
    <w:rsid w:val="003C2459"/>
    <w:rPr>
      <w:rFonts w:ascii="Georgia" w:hAnsi="Georgia"/>
    </w:rPr>
  </w:style>
  <w:style w:type="paragraph" w:customStyle="1" w:styleId="Underline20">
    <w:name w:val="Underline2"/>
    <w:basedOn w:val="Normal"/>
    <w:link w:val="Underline2Char"/>
    <w:autoRedefine/>
    <w:uiPriority w:val="4"/>
    <w:qFormat/>
    <w:rsid w:val="003C2459"/>
    <w:rPr>
      <w:b/>
      <w:u w:val="single"/>
    </w:rPr>
  </w:style>
  <w:style w:type="character" w:customStyle="1" w:styleId="Underline2Char">
    <w:name w:val="Underline2 Char"/>
    <w:basedOn w:val="DefaultParagraphFont"/>
    <w:link w:val="Underline20"/>
    <w:uiPriority w:val="4"/>
    <w:qFormat/>
    <w:rsid w:val="003C2459"/>
    <w:rPr>
      <w:rFonts w:ascii="Calibri" w:hAnsi="Calibri"/>
      <w:b/>
      <w:sz w:val="22"/>
      <w:u w:val="single"/>
    </w:rPr>
  </w:style>
  <w:style w:type="paragraph" w:customStyle="1" w:styleId="TableParagraph">
    <w:name w:val="Table Paragraph"/>
    <w:basedOn w:val="Normal"/>
    <w:uiPriority w:val="1"/>
    <w:qFormat/>
    <w:rsid w:val="003C2459"/>
    <w:pPr>
      <w:widowControl w:val="0"/>
    </w:pPr>
  </w:style>
  <w:style w:type="character" w:customStyle="1" w:styleId="UnderlineChar2">
    <w:name w:val="UnderlineChar"/>
    <w:rsid w:val="003C2459"/>
    <w:rPr>
      <w:sz w:val="24"/>
      <w:u w:val="single"/>
      <w:shd w:val="clear" w:color="auto" w:fill="auto"/>
    </w:rPr>
  </w:style>
  <w:style w:type="character" w:customStyle="1" w:styleId="foreground">
    <w:name w:val="foreground"/>
    <w:basedOn w:val="DefaultParagraphFont"/>
    <w:rsid w:val="003C2459"/>
  </w:style>
  <w:style w:type="paragraph" w:customStyle="1" w:styleId="StyleCircled11pt">
    <w:name w:val="Style Circled + 11 pt"/>
    <w:basedOn w:val="Normal"/>
    <w:link w:val="StyleCircled11ptChar"/>
    <w:qFormat/>
    <w:rsid w:val="003C2459"/>
    <w:rPr>
      <w:rFonts w:eastAsia="Times New Roman"/>
      <w:b/>
      <w:bCs/>
      <w:sz w:val="20"/>
      <w:u w:val="single"/>
    </w:rPr>
  </w:style>
  <w:style w:type="character" w:customStyle="1" w:styleId="StyleCircled11ptChar">
    <w:name w:val="Style Circled + 11 pt Char"/>
    <w:link w:val="StyleCircled11pt"/>
    <w:rsid w:val="003C245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3C245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C2459"/>
    <w:rPr>
      <w:rFonts w:ascii="Times" w:eastAsia="Times New Roman" w:hAnsi="Times"/>
      <w:sz w:val="20"/>
      <w:szCs w:val="28"/>
      <w:u w:val="single"/>
    </w:rPr>
  </w:style>
  <w:style w:type="paragraph" w:customStyle="1" w:styleId="cite20">
    <w:name w:val="cite2"/>
    <w:basedOn w:val="Normal"/>
    <w:uiPriority w:val="99"/>
    <w:qFormat/>
    <w:rsid w:val="003C2459"/>
    <w:rPr>
      <w:rFonts w:eastAsia="Times New Roman"/>
      <w:color w:val="000000"/>
      <w:sz w:val="20"/>
      <w:szCs w:val="20"/>
    </w:rPr>
  </w:style>
  <w:style w:type="character" w:customStyle="1" w:styleId="postby">
    <w:name w:val="post_by"/>
    <w:basedOn w:val="DefaultParagraphFont"/>
    <w:rsid w:val="003C2459"/>
  </w:style>
  <w:style w:type="character" w:customStyle="1" w:styleId="Style11ptBorderSinglesolidlineAuto05ptLinewidth">
    <w:name w:val="Style 11 pt Border: : (Single solid line Auto  0.5 pt Line width)"/>
    <w:rsid w:val="003C2459"/>
    <w:rPr>
      <w:sz w:val="20"/>
      <w:bdr w:val="single" w:sz="4" w:space="0" w:color="auto" w:frame="1"/>
    </w:rPr>
  </w:style>
  <w:style w:type="character" w:customStyle="1" w:styleId="StyleUnderlineChar9ptBorderSinglesolidlineAuto0">
    <w:name w:val="Style Underline Char + 9 pt Border: : (Single solid line Auto  0..."/>
    <w:rsid w:val="003C245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C245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C245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C245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C2459"/>
    <w:rPr>
      <w:sz w:val="20"/>
      <w:szCs w:val="24"/>
      <w:u w:val="single"/>
      <w:bdr w:val="single" w:sz="4" w:space="0" w:color="auto"/>
      <w:lang w:val="en-US" w:eastAsia="en-US" w:bidi="ar-SA"/>
    </w:rPr>
  </w:style>
  <w:style w:type="character" w:customStyle="1" w:styleId="StyleLatinGaramondUnderline">
    <w:name w:val="Style (Latin) Garamond Underline"/>
    <w:rsid w:val="003C2459"/>
    <w:rPr>
      <w:rFonts w:ascii="Times New Roman" w:hAnsi="Times New Roman"/>
      <w:sz w:val="20"/>
      <w:u w:val="single"/>
    </w:rPr>
  </w:style>
  <w:style w:type="character" w:customStyle="1" w:styleId="StyleLatinGaramond">
    <w:name w:val="Style (Latin) Garamond"/>
    <w:rsid w:val="003C2459"/>
    <w:rPr>
      <w:rFonts w:ascii="Times New Roman" w:hAnsi="Times New Roman"/>
      <w:sz w:val="20"/>
    </w:rPr>
  </w:style>
  <w:style w:type="character" w:customStyle="1" w:styleId="styletimesnewroman12ptbold0">
    <w:name w:val="styletimesnewroman12ptbold"/>
    <w:basedOn w:val="DefaultParagraphFont"/>
    <w:rsid w:val="003C2459"/>
  </w:style>
  <w:style w:type="character" w:customStyle="1" w:styleId="mainheading">
    <w:name w:val="mainheading"/>
    <w:basedOn w:val="DefaultParagraphFont"/>
    <w:rsid w:val="003C2459"/>
  </w:style>
  <w:style w:type="paragraph" w:customStyle="1" w:styleId="BoldandUnderlineChar2CharChar">
    <w:name w:val="Bold and Underline Char2 Char Char"/>
    <w:basedOn w:val="Normal"/>
    <w:link w:val="BoldandUnderlineChar2CharCharChar"/>
    <w:qFormat/>
    <w:rsid w:val="003C245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C2459"/>
    <w:rPr>
      <w:rFonts w:ascii="Calibri" w:eastAsia="Times New Roman" w:hAnsi="Calibri"/>
      <w:b/>
      <w:sz w:val="22"/>
      <w:u w:val="single"/>
    </w:rPr>
  </w:style>
  <w:style w:type="character" w:customStyle="1" w:styleId="StyleUnderlineChar9ptChar">
    <w:name w:val="Style Underline Char + 9 pt Char"/>
    <w:basedOn w:val="UnderlineCharChar"/>
    <w:rsid w:val="003C245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C245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C2459"/>
    <w:rPr>
      <w:sz w:val="16"/>
    </w:rPr>
  </w:style>
  <w:style w:type="paragraph" w:customStyle="1" w:styleId="Reduce8pt">
    <w:name w:val="Reduce 8pt"/>
    <w:basedOn w:val="Normal"/>
    <w:link w:val="Reduce8ptCharChar"/>
    <w:qFormat/>
    <w:rsid w:val="003C2459"/>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3C2459"/>
    <w:rPr>
      <w:rFonts w:ascii="Arial" w:hAnsi="Arial" w:cs="Arial"/>
      <w:sz w:val="22"/>
    </w:rPr>
  </w:style>
  <w:style w:type="character" w:customStyle="1" w:styleId="boldciteChar4">
    <w:name w:val="bold cite Char4"/>
    <w:link w:val="boldcite"/>
    <w:locked/>
    <w:rsid w:val="003C2459"/>
    <w:rPr>
      <w:rFonts w:eastAsia="Times New Roman" w:cs="Times New Roman"/>
      <w:b/>
      <w:color w:val="000000"/>
      <w:sz w:val="20"/>
      <w:u w:val="thick" w:color="000000"/>
    </w:rPr>
  </w:style>
  <w:style w:type="paragraph" w:customStyle="1" w:styleId="boldcite">
    <w:name w:val="bold cite"/>
    <w:basedOn w:val="Normal"/>
    <w:link w:val="boldciteChar4"/>
    <w:qFormat/>
    <w:rsid w:val="003C245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3C245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3C2459"/>
    <w:rPr>
      <w:rFonts w:eastAsia="Calibri"/>
      <w:b/>
    </w:rPr>
  </w:style>
  <w:style w:type="character" w:customStyle="1" w:styleId="HeadingsBaseChar">
    <w:name w:val="Headings Base Char"/>
    <w:basedOn w:val="DefaultParagraphFont"/>
    <w:link w:val="HeadingsBase"/>
    <w:locked/>
    <w:rsid w:val="003C2459"/>
    <w:rPr>
      <w:rFonts w:ascii="Times New Roman" w:hAnsi="Times New Roman" w:cs="Times New Roman"/>
      <w:b/>
      <w:sz w:val="32"/>
    </w:rPr>
  </w:style>
  <w:style w:type="paragraph" w:customStyle="1" w:styleId="HeadingsBase">
    <w:name w:val="Headings Base"/>
    <w:basedOn w:val="Normal"/>
    <w:link w:val="HeadingsBaseChar"/>
    <w:qFormat/>
    <w:rsid w:val="003C245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C245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3C2459"/>
    <w:pPr>
      <w:spacing w:line="480" w:lineRule="auto"/>
      <w:ind w:firstLine="720"/>
    </w:pPr>
    <w:rPr>
      <w:rFonts w:eastAsia="Calibri"/>
    </w:rPr>
  </w:style>
  <w:style w:type="paragraph" w:customStyle="1" w:styleId="SchoolBlockQuote">
    <w:name w:val="School Block Quote"/>
    <w:basedOn w:val="SchoolPaper"/>
    <w:qFormat/>
    <w:rsid w:val="003C2459"/>
  </w:style>
  <w:style w:type="paragraph" w:customStyle="1" w:styleId="SchoolWorksCited">
    <w:name w:val="School Works Cited"/>
    <w:basedOn w:val="SchoolPaper"/>
    <w:qFormat/>
    <w:rsid w:val="003C2459"/>
  </w:style>
  <w:style w:type="paragraph" w:customStyle="1" w:styleId="BlockQuote">
    <w:name w:val="Block Quote"/>
    <w:basedOn w:val="Normal"/>
    <w:qFormat/>
    <w:rsid w:val="003C2459"/>
    <w:pPr>
      <w:ind w:left="720" w:right="720"/>
    </w:pPr>
    <w:rPr>
      <w:rFonts w:eastAsia="Calibri"/>
    </w:rPr>
  </w:style>
  <w:style w:type="paragraph" w:customStyle="1" w:styleId="PaperBody">
    <w:name w:val="Paper Body"/>
    <w:basedOn w:val="Normal"/>
    <w:qFormat/>
    <w:rsid w:val="003C2459"/>
    <w:pPr>
      <w:spacing w:line="480" w:lineRule="auto"/>
      <w:ind w:firstLine="720"/>
    </w:pPr>
    <w:rPr>
      <w:rFonts w:eastAsia="Calibri"/>
    </w:rPr>
  </w:style>
  <w:style w:type="paragraph" w:customStyle="1" w:styleId="PaperCitation">
    <w:name w:val="Paper Citation"/>
    <w:basedOn w:val="Normal"/>
    <w:qFormat/>
    <w:rsid w:val="003C2459"/>
    <w:pPr>
      <w:spacing w:line="480" w:lineRule="auto"/>
      <w:ind w:left="720" w:hanging="720"/>
    </w:pPr>
    <w:rPr>
      <w:rFonts w:eastAsia="Calibri"/>
    </w:rPr>
  </w:style>
  <w:style w:type="character" w:customStyle="1" w:styleId="hatChar">
    <w:name w:val="hat Char"/>
    <w:basedOn w:val="DefaultParagraphFont"/>
    <w:link w:val="hat"/>
    <w:locked/>
    <w:rsid w:val="003C2459"/>
    <w:rPr>
      <w:rFonts w:ascii="Calibri" w:eastAsia="Times New Roman" w:hAnsi="Calibri"/>
      <w:b/>
      <w:bCs/>
      <w:sz w:val="32"/>
      <w:u w:val="single"/>
      <w:lang w:bidi="en-US"/>
    </w:rPr>
  </w:style>
  <w:style w:type="paragraph" w:customStyle="1" w:styleId="WW-Default">
    <w:name w:val="WW-Default"/>
    <w:qFormat/>
    <w:rsid w:val="003C2459"/>
    <w:pPr>
      <w:suppressAutoHyphens/>
    </w:pPr>
    <w:rPr>
      <w:rFonts w:ascii="Georgia" w:eastAsia="Calibri" w:hAnsi="Georgia" w:cs="Calibri"/>
      <w:sz w:val="22"/>
      <w:szCs w:val="22"/>
      <w:lang w:eastAsia="ar-SA"/>
    </w:rPr>
  </w:style>
  <w:style w:type="paragraph" w:customStyle="1" w:styleId="B-TagCite">
    <w:name w:val="B-TagCite"/>
    <w:qFormat/>
    <w:rsid w:val="003C245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3C2459"/>
    <w:rPr>
      <w:rFonts w:ascii="Times New Roman" w:hAnsi="Times New Roman" w:cs="Times New Roman"/>
      <w:b/>
      <w:sz w:val="20"/>
    </w:rPr>
  </w:style>
  <w:style w:type="paragraph" w:customStyle="1" w:styleId="MicroText">
    <w:name w:val="MicroText"/>
    <w:basedOn w:val="Normal"/>
    <w:next w:val="Normal"/>
    <w:link w:val="MicroTextChar"/>
    <w:qFormat/>
    <w:rsid w:val="003C2459"/>
    <w:rPr>
      <w:rFonts w:ascii="Arial Narrow" w:hAnsi="Arial Narrow"/>
      <w:sz w:val="12"/>
    </w:rPr>
  </w:style>
  <w:style w:type="paragraph" w:customStyle="1" w:styleId="indent">
    <w:name w:val="indent"/>
    <w:basedOn w:val="Normal"/>
    <w:qFormat/>
    <w:rsid w:val="003C2459"/>
    <w:pPr>
      <w:spacing w:before="100" w:beforeAutospacing="1" w:after="100" w:afterAutospacing="1"/>
    </w:pPr>
    <w:rPr>
      <w:rFonts w:eastAsia="Times New Roman"/>
    </w:rPr>
  </w:style>
  <w:style w:type="paragraph" w:customStyle="1" w:styleId="PageHeaderLine1">
    <w:name w:val="PageHeaderLine1"/>
    <w:basedOn w:val="Normal"/>
    <w:qFormat/>
    <w:rsid w:val="003C2459"/>
    <w:pPr>
      <w:tabs>
        <w:tab w:val="right" w:pos="10800"/>
      </w:tabs>
    </w:pPr>
    <w:rPr>
      <w:rFonts w:eastAsia="Calibri"/>
      <w:b/>
    </w:rPr>
  </w:style>
  <w:style w:type="paragraph" w:customStyle="1" w:styleId="PageHeaderLine2">
    <w:name w:val="PageHeaderLine2"/>
    <w:basedOn w:val="Normal"/>
    <w:next w:val="Normal"/>
    <w:link w:val="PageHeaderLine2Char"/>
    <w:qFormat/>
    <w:rsid w:val="003C2459"/>
    <w:pPr>
      <w:tabs>
        <w:tab w:val="right" w:pos="10800"/>
      </w:tabs>
      <w:spacing w:line="480" w:lineRule="auto"/>
    </w:pPr>
    <w:rPr>
      <w:rFonts w:eastAsia="Calibri"/>
      <w:b/>
    </w:rPr>
  </w:style>
  <w:style w:type="character" w:customStyle="1" w:styleId="styleboldunderline">
    <w:name w:val="styleboldunderline"/>
    <w:basedOn w:val="DefaultParagraphFont"/>
    <w:rsid w:val="003C2459"/>
  </w:style>
  <w:style w:type="character" w:customStyle="1" w:styleId="box">
    <w:name w:val="box"/>
    <w:basedOn w:val="DefaultParagraphFont"/>
    <w:rsid w:val="003C245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C2459"/>
    <w:rPr>
      <w:rFonts w:ascii="Arial Narrow" w:hAnsi="Arial Narrow" w:cs="Arial Narrow" w:hint="default"/>
      <w:sz w:val="18"/>
      <w:szCs w:val="18"/>
    </w:rPr>
  </w:style>
  <w:style w:type="character" w:customStyle="1" w:styleId="FontStyle14">
    <w:name w:val="Font Style14"/>
    <w:basedOn w:val="DefaultParagraphFont"/>
    <w:uiPriority w:val="99"/>
    <w:rsid w:val="003C245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C2459"/>
    <w:rPr>
      <w:rFonts w:ascii="Arial Narrow" w:hAnsi="Arial Narrow" w:cs="Arial Narrow" w:hint="default"/>
      <w:b/>
      <w:bCs/>
      <w:sz w:val="10"/>
      <w:szCs w:val="10"/>
    </w:rPr>
  </w:style>
  <w:style w:type="character" w:customStyle="1" w:styleId="CardTagandCiteChar">
    <w:name w:val="Card Tag and Cite Char"/>
    <w:basedOn w:val="DefaultParagraphFont"/>
    <w:rsid w:val="003C245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3C2459"/>
    <w:rPr>
      <w:rFonts w:ascii="Arial Narrow" w:hAnsi="Arial Narrow"/>
      <w:b/>
      <w:color w:val="000000"/>
      <w:sz w:val="22"/>
      <w:szCs w:val="22"/>
      <w:u w:val="single"/>
    </w:rPr>
  </w:style>
  <w:style w:type="character" w:customStyle="1" w:styleId="SmallText0">
    <w:name w:val="SmallText"/>
    <w:rsid w:val="003C2459"/>
    <w:rPr>
      <w:color w:val="000000"/>
    </w:rPr>
  </w:style>
  <w:style w:type="character" w:customStyle="1" w:styleId="CitesChar1">
    <w:name w:val="Cites Char1"/>
    <w:basedOn w:val="DefaultParagraphFont"/>
    <w:rsid w:val="003C2459"/>
    <w:rPr>
      <w:b/>
      <w:bCs w:val="0"/>
      <w:szCs w:val="24"/>
      <w:u w:val="single"/>
      <w:lang w:val="en-US" w:eastAsia="en-US" w:bidi="ar-SA"/>
    </w:rPr>
  </w:style>
  <w:style w:type="character" w:customStyle="1" w:styleId="CardUnderlinedChar">
    <w:name w:val="Card Underlined Char"/>
    <w:basedOn w:val="DefaultParagraphFont"/>
    <w:rsid w:val="003C2459"/>
    <w:rPr>
      <w:rFonts w:ascii="Arial Narrow" w:hAnsi="Arial Narrow" w:hint="default"/>
      <w:sz w:val="22"/>
      <w:szCs w:val="24"/>
      <w:u w:val="single"/>
      <w:lang w:val="en-US" w:eastAsia="en-US" w:bidi="ar-SA"/>
    </w:rPr>
  </w:style>
  <w:style w:type="character" w:customStyle="1" w:styleId="underline3">
    <w:name w:val="underline3"/>
    <w:basedOn w:val="underline2"/>
    <w:rsid w:val="003C2459"/>
    <w:rPr>
      <w:rFonts w:ascii="Arial" w:hAnsi="Arial"/>
      <w:sz w:val="18"/>
      <w:u w:val="single"/>
      <w:bdr w:val="none" w:sz="0" w:space="0" w:color="auto" w:frame="1"/>
      <w:shd w:val="clear" w:color="auto" w:fill="FFFF00"/>
    </w:rPr>
  </w:style>
  <w:style w:type="character" w:customStyle="1" w:styleId="menu">
    <w:name w:val="menu"/>
    <w:basedOn w:val="DefaultParagraphFont"/>
    <w:rsid w:val="003C2459"/>
  </w:style>
  <w:style w:type="character" w:customStyle="1" w:styleId="itxtrst">
    <w:name w:val="itxtrst"/>
    <w:rsid w:val="003C2459"/>
  </w:style>
  <w:style w:type="character" w:customStyle="1" w:styleId="A-Underlining">
    <w:name w:val="A-Underlining"/>
    <w:basedOn w:val="DefaultParagraphFont"/>
    <w:rsid w:val="003C2459"/>
    <w:rPr>
      <w:rFonts w:ascii="Garamond" w:hAnsi="Garamond" w:hint="default"/>
      <w:color w:val="auto"/>
      <w:sz w:val="24"/>
      <w:u w:val="single"/>
    </w:rPr>
  </w:style>
  <w:style w:type="character" w:customStyle="1" w:styleId="StyleUnderlineBold0">
    <w:name w:val="Style Underline + Bold"/>
    <w:rsid w:val="003C2459"/>
    <w:rPr>
      <w:b/>
      <w:bCs/>
      <w:u w:val="single"/>
    </w:rPr>
  </w:style>
  <w:style w:type="character" w:customStyle="1" w:styleId="Underline-Highlighted">
    <w:name w:val="Underline-Highlighted"/>
    <w:uiPriority w:val="1"/>
    <w:qFormat/>
    <w:rsid w:val="003C245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C2459"/>
  </w:style>
  <w:style w:type="character" w:customStyle="1" w:styleId="newsmain">
    <w:name w:val="news_main"/>
    <w:basedOn w:val="DefaultParagraphFont"/>
    <w:rsid w:val="003C2459"/>
  </w:style>
  <w:style w:type="character" w:customStyle="1" w:styleId="AuthorDate0">
    <w:name w:val="Author Date"/>
    <w:rsid w:val="003C2459"/>
    <w:rPr>
      <w:b/>
      <w:bCs w:val="0"/>
      <w:sz w:val="24"/>
      <w:u w:val="thick"/>
    </w:rPr>
  </w:style>
  <w:style w:type="character" w:customStyle="1" w:styleId="red">
    <w:name w:val="red"/>
    <w:basedOn w:val="DefaultParagraphFont"/>
    <w:rsid w:val="003C2459"/>
  </w:style>
  <w:style w:type="character" w:customStyle="1" w:styleId="at">
    <w:name w:val="at"/>
    <w:rsid w:val="003C2459"/>
  </w:style>
  <w:style w:type="character" w:customStyle="1" w:styleId="org">
    <w:name w:val="org"/>
    <w:rsid w:val="003C2459"/>
  </w:style>
  <w:style w:type="character" w:customStyle="1" w:styleId="pnumber">
    <w:name w:val="pnumber"/>
    <w:rsid w:val="003C2459"/>
  </w:style>
  <w:style w:type="character" w:customStyle="1" w:styleId="ital">
    <w:name w:val="ital"/>
    <w:rsid w:val="003C2459"/>
  </w:style>
  <w:style w:type="character" w:customStyle="1" w:styleId="orgdiv">
    <w:name w:val="orgdiv"/>
    <w:rsid w:val="003C2459"/>
  </w:style>
  <w:style w:type="character" w:customStyle="1" w:styleId="orgname">
    <w:name w:val="orgname"/>
    <w:rsid w:val="003C2459"/>
  </w:style>
  <w:style w:type="character" w:customStyle="1" w:styleId="city">
    <w:name w:val="city"/>
    <w:rsid w:val="003C2459"/>
  </w:style>
  <w:style w:type="character" w:customStyle="1" w:styleId="state">
    <w:name w:val="state"/>
    <w:rsid w:val="003C2459"/>
  </w:style>
  <w:style w:type="character" w:customStyle="1" w:styleId="country">
    <w:name w:val="country"/>
    <w:rsid w:val="003C2459"/>
  </w:style>
  <w:style w:type="character" w:customStyle="1" w:styleId="articletitle">
    <w:name w:val="articletitle"/>
    <w:rsid w:val="003C2459"/>
    <w:rPr>
      <w:rFonts w:ascii="Times New Roman" w:hAnsi="Times New Roman" w:cs="Times New Roman" w:hint="default"/>
    </w:rPr>
  </w:style>
  <w:style w:type="character" w:customStyle="1" w:styleId="6pointChar">
    <w:name w:val="6 point Char"/>
    <w:rsid w:val="003C2459"/>
    <w:rPr>
      <w:rFonts w:ascii="Times New Roman" w:hAnsi="Times New Roman" w:cs="Times New Roman" w:hint="default"/>
      <w:sz w:val="12"/>
      <w:lang w:val="en-US" w:eastAsia="en-US"/>
    </w:rPr>
  </w:style>
  <w:style w:type="character" w:customStyle="1" w:styleId="StyleThickunderline">
    <w:name w:val="Style Thick underline"/>
    <w:qFormat/>
    <w:rsid w:val="003C2459"/>
    <w:rPr>
      <w:u w:val="thick"/>
    </w:rPr>
  </w:style>
  <w:style w:type="character" w:customStyle="1" w:styleId="Box0">
    <w:name w:val="Box!"/>
    <w:rsid w:val="003C2459"/>
    <w:rPr>
      <w:rFonts w:ascii="Garamond" w:hAnsi="Garamond" w:hint="default"/>
      <w:sz w:val="24"/>
      <w:u w:val="single"/>
      <w:bdr w:val="single" w:sz="4" w:space="0" w:color="auto" w:frame="1"/>
    </w:rPr>
  </w:style>
  <w:style w:type="character" w:customStyle="1" w:styleId="citechar1">
    <w:name w:val="citechar"/>
    <w:basedOn w:val="DefaultParagraphFont"/>
    <w:rsid w:val="003C2459"/>
  </w:style>
  <w:style w:type="character" w:customStyle="1" w:styleId="underlinechar5">
    <w:name w:val="underlinechar"/>
    <w:basedOn w:val="DefaultParagraphFont"/>
    <w:rsid w:val="003C2459"/>
  </w:style>
  <w:style w:type="character" w:customStyle="1" w:styleId="CardUnderlineChar">
    <w:name w:val="Card Underline Char"/>
    <w:rsid w:val="003C2459"/>
    <w:rPr>
      <w:szCs w:val="24"/>
      <w:u w:val="single"/>
      <w:lang w:val="en-US" w:eastAsia="en-US" w:bidi="ar-SA"/>
    </w:rPr>
  </w:style>
  <w:style w:type="character" w:customStyle="1" w:styleId="tagciteChar">
    <w:name w:val="tag/cite Char"/>
    <w:basedOn w:val="DefaultParagraphFont"/>
    <w:rsid w:val="003C2459"/>
    <w:rPr>
      <w:b/>
      <w:bCs w:val="0"/>
      <w:sz w:val="24"/>
      <w:lang w:val="en-US" w:eastAsia="en-US" w:bidi="ar-SA"/>
    </w:rPr>
  </w:style>
  <w:style w:type="character" w:customStyle="1" w:styleId="8pointChar">
    <w:name w:val="8 point Char"/>
    <w:basedOn w:val="DefaultParagraphFont"/>
    <w:rsid w:val="003C2459"/>
    <w:rPr>
      <w:sz w:val="16"/>
      <w:lang w:val="en-US" w:eastAsia="en-US" w:bidi="ar-SA"/>
    </w:rPr>
  </w:style>
  <w:style w:type="character" w:customStyle="1" w:styleId="BoldText12pt">
    <w:name w:val="Bold Text 12 pt"/>
    <w:rsid w:val="003C245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C2459"/>
  </w:style>
  <w:style w:type="table" w:styleId="TableGrid">
    <w:name w:val="Table Grid"/>
    <w:basedOn w:val="TableNormal"/>
    <w:rsid w:val="003C245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C2459"/>
    <w:rPr>
      <w:b/>
      <w:bCs w:val="0"/>
      <w:sz w:val="24"/>
      <w:lang w:val="en-US" w:eastAsia="en-US" w:bidi="ar-SA"/>
    </w:rPr>
  </w:style>
  <w:style w:type="character" w:customStyle="1" w:styleId="Mention11">
    <w:name w:val="Mention11"/>
    <w:basedOn w:val="DefaultParagraphFont"/>
    <w:uiPriority w:val="99"/>
    <w:semiHidden/>
    <w:unhideWhenUsed/>
    <w:rsid w:val="003C2459"/>
    <w:rPr>
      <w:color w:val="2B579A"/>
      <w:shd w:val="clear" w:color="auto" w:fill="E6E6E6"/>
    </w:rPr>
  </w:style>
  <w:style w:type="character" w:customStyle="1" w:styleId="Emph">
    <w:name w:val="Emph"/>
    <w:basedOn w:val="DefaultParagraphFont"/>
    <w:uiPriority w:val="1"/>
    <w:qFormat/>
    <w:rsid w:val="003C245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C2459"/>
  </w:style>
  <w:style w:type="character" w:customStyle="1" w:styleId="Mention2">
    <w:name w:val="Mention2"/>
    <w:basedOn w:val="DefaultParagraphFont"/>
    <w:uiPriority w:val="99"/>
    <w:semiHidden/>
    <w:unhideWhenUsed/>
    <w:rsid w:val="003C2459"/>
    <w:rPr>
      <w:color w:val="2B579A"/>
      <w:shd w:val="clear" w:color="auto" w:fill="E6E6E6"/>
    </w:rPr>
  </w:style>
  <w:style w:type="paragraph" w:customStyle="1" w:styleId="FlashTag">
    <w:name w:val="FlashTag"/>
    <w:basedOn w:val="Normal"/>
    <w:link w:val="FlashTagChar"/>
    <w:autoRedefine/>
    <w:uiPriority w:val="4"/>
    <w:qFormat/>
    <w:rsid w:val="003C2459"/>
    <w:rPr>
      <w:rFonts w:asciiTheme="majorHAnsi" w:hAnsiTheme="majorHAnsi"/>
      <w:b/>
      <w:sz w:val="28"/>
    </w:rPr>
  </w:style>
  <w:style w:type="character" w:customStyle="1" w:styleId="FlashTagChar">
    <w:name w:val="FlashTag Char"/>
    <w:basedOn w:val="DefaultParagraphFont"/>
    <w:link w:val="FlashTag"/>
    <w:uiPriority w:val="4"/>
    <w:rsid w:val="003C2459"/>
    <w:rPr>
      <w:rFonts w:asciiTheme="majorHAnsi" w:hAnsiTheme="majorHAnsi"/>
      <w:b/>
      <w:sz w:val="28"/>
    </w:rPr>
  </w:style>
  <w:style w:type="paragraph" w:customStyle="1" w:styleId="Warrant">
    <w:name w:val="Warrant"/>
    <w:autoRedefine/>
    <w:uiPriority w:val="4"/>
    <w:qFormat/>
    <w:rsid w:val="003C2459"/>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3C2459"/>
  </w:style>
  <w:style w:type="character" w:customStyle="1" w:styleId="m-8793234324905335251gmail-style13ptbold">
    <w:name w:val="m_-8793234324905335251gmail-style13ptbold"/>
    <w:basedOn w:val="DefaultParagraphFont"/>
    <w:rsid w:val="003C2459"/>
  </w:style>
  <w:style w:type="character" w:customStyle="1" w:styleId="EndnoteTextChar">
    <w:name w:val="Endnote Text Char"/>
    <w:basedOn w:val="DefaultParagraphFont"/>
    <w:link w:val="EndnoteText"/>
    <w:locked/>
    <w:rsid w:val="003C2459"/>
    <w:rPr>
      <w:rFonts w:ascii="Georgia" w:eastAsia="Times New Roman" w:hAnsi="Georgia"/>
      <w:szCs w:val="20"/>
    </w:rPr>
  </w:style>
  <w:style w:type="paragraph" w:styleId="EndnoteText">
    <w:name w:val="endnote text"/>
    <w:basedOn w:val="Normal"/>
    <w:link w:val="EndnoteTextChar"/>
    <w:unhideWhenUsed/>
    <w:rsid w:val="003C2459"/>
    <w:rPr>
      <w:rFonts w:ascii="Georgia" w:eastAsia="Times New Roman" w:hAnsi="Georgia"/>
      <w:sz w:val="24"/>
      <w:szCs w:val="20"/>
    </w:rPr>
  </w:style>
  <w:style w:type="character" w:customStyle="1" w:styleId="EndnoteTextChar1">
    <w:name w:val="Endnote Text Char1"/>
    <w:basedOn w:val="DefaultParagraphFont"/>
    <w:semiHidden/>
    <w:rsid w:val="003C2459"/>
    <w:rPr>
      <w:rFonts w:ascii="Calibri" w:hAnsi="Calibri"/>
      <w:sz w:val="20"/>
      <w:szCs w:val="20"/>
    </w:rPr>
  </w:style>
  <w:style w:type="character" w:customStyle="1" w:styleId="DateChar1">
    <w:name w:val="Date Char1"/>
    <w:basedOn w:val="DefaultParagraphFont"/>
    <w:uiPriority w:val="99"/>
    <w:rsid w:val="003C2459"/>
    <w:rPr>
      <w:rFonts w:ascii="Calibri" w:hAnsi="Calibri"/>
      <w:sz w:val="22"/>
    </w:rPr>
  </w:style>
  <w:style w:type="character" w:customStyle="1" w:styleId="BodyTextFirstIndentChar">
    <w:name w:val="Body Text First Indent Char"/>
    <w:basedOn w:val="BodyTextChar"/>
    <w:link w:val="BodyTextFirstIndent"/>
    <w:locked/>
    <w:rsid w:val="003C245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3C2459"/>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3C2459"/>
    <w:rPr>
      <w:rFonts w:ascii="Calibri" w:hAnsi="Calibri"/>
      <w:sz w:val="22"/>
    </w:rPr>
  </w:style>
  <w:style w:type="character" w:customStyle="1" w:styleId="BodyTextIndent2Char1">
    <w:name w:val="Body Text Indent 2 Char1"/>
    <w:basedOn w:val="DefaultParagraphFont"/>
    <w:semiHidden/>
    <w:rsid w:val="003C2459"/>
    <w:rPr>
      <w:rFonts w:ascii="Calibri" w:hAnsi="Calibri" w:cs="Calibri"/>
    </w:rPr>
  </w:style>
  <w:style w:type="character" w:customStyle="1" w:styleId="PlainTextChar1">
    <w:name w:val="Plain Text Char1"/>
    <w:basedOn w:val="DefaultParagraphFont"/>
    <w:semiHidden/>
    <w:rsid w:val="003C2459"/>
    <w:rPr>
      <w:rFonts w:ascii="Consolas" w:hAnsi="Consolas" w:cs="Calibri"/>
      <w:sz w:val="21"/>
      <w:szCs w:val="21"/>
    </w:rPr>
  </w:style>
  <w:style w:type="paragraph" w:customStyle="1" w:styleId="msolistparagraphcxspfirst">
    <w:name w:val="msolistparagraphcxspfirst"/>
    <w:basedOn w:val="Normal"/>
    <w:uiPriority w:val="99"/>
    <w:qFormat/>
    <w:rsid w:val="003C245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C245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3C2459"/>
    <w:rPr>
      <w:rFonts w:ascii="Calibri" w:hAnsi="Calibri" w:cs="Calibri"/>
      <w:i/>
      <w:iCs/>
      <w:color w:val="000000" w:themeColor="text1"/>
    </w:rPr>
  </w:style>
  <w:style w:type="paragraph" w:customStyle="1" w:styleId="Heading2-NotBold">
    <w:name w:val="Heading 2 - Not Bold"/>
    <w:basedOn w:val="Heading2"/>
    <w:autoRedefine/>
    <w:uiPriority w:val="99"/>
    <w:qFormat/>
    <w:rsid w:val="003C2459"/>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3C2459"/>
    <w:rPr>
      <w:rFonts w:ascii="Calibri" w:eastAsia="Calibri" w:hAnsi="Calibri"/>
      <w:b/>
      <w:sz w:val="22"/>
    </w:rPr>
  </w:style>
  <w:style w:type="paragraph" w:customStyle="1" w:styleId="Heading2-Bold">
    <w:name w:val="Heading 2 - Bold"/>
    <w:basedOn w:val="Normal"/>
    <w:autoRedefine/>
    <w:uiPriority w:val="99"/>
    <w:qFormat/>
    <w:rsid w:val="003C2459"/>
    <w:rPr>
      <w:rFonts w:eastAsia="Calibri"/>
      <w:b/>
    </w:rPr>
  </w:style>
  <w:style w:type="paragraph" w:customStyle="1" w:styleId="tag">
    <w:name w:val="%tag"/>
    <w:basedOn w:val="Normal"/>
    <w:next w:val="Normal"/>
    <w:uiPriority w:val="99"/>
    <w:qFormat/>
    <w:rsid w:val="003C2459"/>
    <w:rPr>
      <w:rFonts w:eastAsia="Calibri"/>
      <w:bCs/>
      <w:sz w:val="18"/>
    </w:rPr>
  </w:style>
  <w:style w:type="character" w:customStyle="1" w:styleId="Style2Char">
    <w:name w:val="Style 2 Char"/>
    <w:link w:val="Style20"/>
    <w:uiPriority w:val="99"/>
    <w:locked/>
    <w:rsid w:val="003C245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C2459"/>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3C245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C2459"/>
    <w:rPr>
      <w:rFonts w:ascii="Garamond" w:eastAsia="Times New Roman" w:hAnsi="Garamond"/>
      <w:sz w:val="24"/>
      <w:szCs w:val="20"/>
      <w:u w:val="single"/>
      <w:lang w:val="x-none" w:eastAsia="x-none"/>
    </w:rPr>
  </w:style>
  <w:style w:type="character" w:customStyle="1" w:styleId="textsmallChar0">
    <w:name w:val="textsmall Char"/>
    <w:link w:val="textsmall0"/>
    <w:locked/>
    <w:rsid w:val="003C2459"/>
    <w:rPr>
      <w:rFonts w:ascii="Georgia" w:eastAsia="Times New Roman" w:hAnsi="Georgia"/>
      <w:sz w:val="18"/>
      <w:szCs w:val="20"/>
      <w:lang w:val="x-none" w:eastAsia="x-none"/>
    </w:rPr>
  </w:style>
  <w:style w:type="paragraph" w:customStyle="1" w:styleId="textsmall0">
    <w:name w:val="textsmall"/>
    <w:basedOn w:val="Normal"/>
    <w:link w:val="textsmallChar0"/>
    <w:qFormat/>
    <w:rsid w:val="003C245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3C245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C245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3C2459"/>
    <w:rPr>
      <w:rFonts w:ascii="Arial" w:eastAsia="Times New Roman" w:hAnsi="Arial" w:cs="Arial"/>
      <w:sz w:val="12"/>
    </w:rPr>
  </w:style>
  <w:style w:type="paragraph" w:customStyle="1" w:styleId="Micro">
    <w:name w:val="Micro"/>
    <w:basedOn w:val="Normal"/>
    <w:next w:val="Normal"/>
    <w:link w:val="MicroChar"/>
    <w:qFormat/>
    <w:rsid w:val="003C2459"/>
    <w:rPr>
      <w:rFonts w:ascii="Arial" w:eastAsia="Times New Roman" w:hAnsi="Arial" w:cs="Arial"/>
      <w:sz w:val="12"/>
    </w:rPr>
  </w:style>
  <w:style w:type="character" w:customStyle="1" w:styleId="CardNotUnderlinedChar1">
    <w:name w:val="Card Not Underlined Char1"/>
    <w:link w:val="CardNotUnderlined"/>
    <w:locked/>
    <w:rsid w:val="003C2459"/>
    <w:rPr>
      <w:rFonts w:ascii="Cambria" w:eastAsia="Times New Roman" w:hAnsi="Cambria" w:cs="Times New Roman"/>
      <w:sz w:val="18"/>
      <w:szCs w:val="20"/>
    </w:rPr>
  </w:style>
  <w:style w:type="paragraph" w:customStyle="1" w:styleId="h-lead">
    <w:name w:val="h-lead"/>
    <w:basedOn w:val="Normal"/>
    <w:uiPriority w:val="99"/>
    <w:qFormat/>
    <w:rsid w:val="003C2459"/>
    <w:pPr>
      <w:spacing w:before="100" w:beforeAutospacing="1" w:after="100" w:afterAutospacing="1"/>
    </w:pPr>
    <w:rPr>
      <w:rFonts w:eastAsia="Times New Roman"/>
      <w:sz w:val="24"/>
    </w:rPr>
  </w:style>
  <w:style w:type="paragraph" w:customStyle="1" w:styleId="intro">
    <w:name w:val="intro"/>
    <w:basedOn w:val="Normal"/>
    <w:uiPriority w:val="99"/>
    <w:qFormat/>
    <w:rsid w:val="003C245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C245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C245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C245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3C2459"/>
    <w:rPr>
      <w:rFonts w:eastAsia="Calibri"/>
    </w:rPr>
  </w:style>
  <w:style w:type="paragraph" w:customStyle="1" w:styleId="F3-TagAuthor">
    <w:name w:val="F3 - Tag/Author"/>
    <w:basedOn w:val="Normal"/>
    <w:uiPriority w:val="99"/>
    <w:qFormat/>
    <w:rsid w:val="003C2459"/>
    <w:rPr>
      <w:rFonts w:eastAsia="Times New Roman"/>
      <w:b/>
    </w:rPr>
  </w:style>
  <w:style w:type="paragraph" w:customStyle="1" w:styleId="F5-UnderlineNormal">
    <w:name w:val="F5 - Underline Normal"/>
    <w:basedOn w:val="Normal"/>
    <w:uiPriority w:val="99"/>
    <w:qFormat/>
    <w:rsid w:val="003C2459"/>
    <w:rPr>
      <w:rFonts w:eastAsia="Calibri"/>
      <w:u w:val="single"/>
    </w:rPr>
  </w:style>
  <w:style w:type="paragraph" w:customStyle="1" w:styleId="Brief-PrimarySource">
    <w:name w:val="Brief - Primary Source"/>
    <w:basedOn w:val="Normal"/>
    <w:uiPriority w:val="99"/>
    <w:qFormat/>
    <w:rsid w:val="003C2459"/>
    <w:rPr>
      <w:rFonts w:eastAsia="Times New Roman"/>
      <w:b/>
      <w:sz w:val="24"/>
      <w:u w:val="single"/>
    </w:rPr>
  </w:style>
  <w:style w:type="paragraph" w:customStyle="1" w:styleId="Brief-Underline">
    <w:name w:val="Brief - Underline"/>
    <w:basedOn w:val="Normal"/>
    <w:uiPriority w:val="99"/>
    <w:qFormat/>
    <w:rsid w:val="003C2459"/>
    <w:rPr>
      <w:rFonts w:eastAsia="Times New Roman"/>
      <w:u w:val="single"/>
    </w:rPr>
  </w:style>
  <w:style w:type="paragraph" w:customStyle="1" w:styleId="Brief">
    <w:name w:val="Brief"/>
    <w:basedOn w:val="Brief-PrimarySource"/>
    <w:uiPriority w:val="99"/>
    <w:qFormat/>
    <w:rsid w:val="003C2459"/>
    <w:rPr>
      <w:b w:val="0"/>
    </w:rPr>
  </w:style>
  <w:style w:type="paragraph" w:customStyle="1" w:styleId="CM2">
    <w:name w:val="CM2"/>
    <w:basedOn w:val="Normal"/>
    <w:next w:val="Normal"/>
    <w:uiPriority w:val="99"/>
    <w:qFormat/>
    <w:rsid w:val="003C245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C245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C245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C245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C245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C2459"/>
    <w:pPr>
      <w:widowControl w:val="0"/>
      <w:spacing w:line="276" w:lineRule="atLeast"/>
    </w:pPr>
    <w:rPr>
      <w:color w:val="auto"/>
    </w:rPr>
  </w:style>
  <w:style w:type="paragraph" w:customStyle="1" w:styleId="CM34">
    <w:name w:val="CM34"/>
    <w:basedOn w:val="Default"/>
    <w:next w:val="Default"/>
    <w:uiPriority w:val="99"/>
    <w:qFormat/>
    <w:rsid w:val="003C2459"/>
    <w:pPr>
      <w:widowControl w:val="0"/>
    </w:pPr>
    <w:rPr>
      <w:color w:val="auto"/>
    </w:rPr>
  </w:style>
  <w:style w:type="paragraph" w:customStyle="1" w:styleId="CM56">
    <w:name w:val="CM56"/>
    <w:basedOn w:val="Default"/>
    <w:next w:val="Default"/>
    <w:uiPriority w:val="99"/>
    <w:qFormat/>
    <w:rsid w:val="003C2459"/>
    <w:pPr>
      <w:widowControl w:val="0"/>
    </w:pPr>
    <w:rPr>
      <w:rFonts w:eastAsia="Calibri"/>
      <w:color w:val="auto"/>
    </w:rPr>
  </w:style>
  <w:style w:type="paragraph" w:customStyle="1" w:styleId="CM58">
    <w:name w:val="CM58"/>
    <w:basedOn w:val="Default"/>
    <w:next w:val="Default"/>
    <w:uiPriority w:val="99"/>
    <w:qFormat/>
    <w:rsid w:val="003C2459"/>
    <w:pPr>
      <w:widowControl w:val="0"/>
    </w:pPr>
    <w:rPr>
      <w:rFonts w:eastAsia="Calibri"/>
      <w:color w:val="auto"/>
    </w:rPr>
  </w:style>
  <w:style w:type="paragraph" w:customStyle="1" w:styleId="CM57">
    <w:name w:val="CM57"/>
    <w:basedOn w:val="Default"/>
    <w:next w:val="Default"/>
    <w:uiPriority w:val="99"/>
    <w:qFormat/>
    <w:rsid w:val="003C2459"/>
    <w:pPr>
      <w:widowControl w:val="0"/>
    </w:pPr>
    <w:rPr>
      <w:rFonts w:eastAsia="Calibri"/>
      <w:color w:val="auto"/>
    </w:rPr>
  </w:style>
  <w:style w:type="paragraph" w:customStyle="1" w:styleId="CM1">
    <w:name w:val="CM1"/>
    <w:basedOn w:val="Default"/>
    <w:next w:val="Default"/>
    <w:uiPriority w:val="99"/>
    <w:qFormat/>
    <w:rsid w:val="003C2459"/>
    <w:pPr>
      <w:widowControl w:val="0"/>
    </w:pPr>
    <w:rPr>
      <w:rFonts w:eastAsia="Calibri"/>
      <w:color w:val="auto"/>
    </w:rPr>
  </w:style>
  <w:style w:type="paragraph" w:customStyle="1" w:styleId="CM49">
    <w:name w:val="CM49"/>
    <w:basedOn w:val="Default"/>
    <w:next w:val="Default"/>
    <w:uiPriority w:val="99"/>
    <w:qFormat/>
    <w:rsid w:val="003C2459"/>
    <w:pPr>
      <w:widowControl w:val="0"/>
    </w:pPr>
    <w:rPr>
      <w:rFonts w:eastAsia="Calibri"/>
      <w:color w:val="auto"/>
    </w:rPr>
  </w:style>
  <w:style w:type="paragraph" w:customStyle="1" w:styleId="CM41">
    <w:name w:val="CM41"/>
    <w:basedOn w:val="Default"/>
    <w:next w:val="Default"/>
    <w:uiPriority w:val="99"/>
    <w:qFormat/>
    <w:rsid w:val="003C2459"/>
    <w:pPr>
      <w:widowControl w:val="0"/>
    </w:pPr>
    <w:rPr>
      <w:rFonts w:eastAsia="Calibri"/>
      <w:color w:val="auto"/>
    </w:rPr>
  </w:style>
  <w:style w:type="paragraph" w:customStyle="1" w:styleId="3rdOrderPara">
    <w:name w:val="3rd Order Para"/>
    <w:basedOn w:val="Default"/>
    <w:next w:val="Default"/>
    <w:qFormat/>
    <w:rsid w:val="003C2459"/>
    <w:pPr>
      <w:widowControl w:val="0"/>
    </w:pPr>
    <w:rPr>
      <w:rFonts w:eastAsia="Calibri"/>
      <w:color w:val="auto"/>
    </w:rPr>
  </w:style>
  <w:style w:type="paragraph" w:customStyle="1" w:styleId="2ndOrderPara">
    <w:name w:val="2nd Order Para"/>
    <w:basedOn w:val="Default"/>
    <w:next w:val="Default"/>
    <w:qFormat/>
    <w:rsid w:val="003C2459"/>
    <w:pPr>
      <w:widowControl w:val="0"/>
    </w:pPr>
    <w:rPr>
      <w:rFonts w:eastAsia="Calibri"/>
      <w:color w:val="auto"/>
    </w:rPr>
  </w:style>
  <w:style w:type="paragraph" w:customStyle="1" w:styleId="Normal-SIGN2">
    <w:name w:val="Normal-SIGN2"/>
    <w:basedOn w:val="Default"/>
    <w:next w:val="Default"/>
    <w:qFormat/>
    <w:rsid w:val="003C2459"/>
    <w:pPr>
      <w:widowControl w:val="0"/>
    </w:pPr>
    <w:rPr>
      <w:rFonts w:eastAsia="Calibri"/>
      <w:color w:val="auto"/>
    </w:rPr>
  </w:style>
  <w:style w:type="paragraph" w:customStyle="1" w:styleId="Normal-SIGN1">
    <w:name w:val="Normal-SIGN1"/>
    <w:basedOn w:val="Default"/>
    <w:next w:val="Default"/>
    <w:uiPriority w:val="99"/>
    <w:qFormat/>
    <w:rsid w:val="003C2459"/>
    <w:pPr>
      <w:widowControl w:val="0"/>
    </w:pPr>
    <w:rPr>
      <w:rFonts w:eastAsia="Calibri"/>
      <w:color w:val="auto"/>
    </w:rPr>
  </w:style>
  <w:style w:type="paragraph" w:customStyle="1" w:styleId="CM3">
    <w:name w:val="CM3"/>
    <w:basedOn w:val="Default"/>
    <w:next w:val="Default"/>
    <w:uiPriority w:val="99"/>
    <w:qFormat/>
    <w:rsid w:val="003C2459"/>
    <w:pPr>
      <w:widowControl w:val="0"/>
      <w:spacing w:line="553" w:lineRule="atLeast"/>
    </w:pPr>
    <w:rPr>
      <w:rFonts w:eastAsia="Calibri"/>
      <w:color w:val="auto"/>
    </w:rPr>
  </w:style>
  <w:style w:type="paragraph" w:customStyle="1" w:styleId="CM33">
    <w:name w:val="CM33"/>
    <w:basedOn w:val="Default"/>
    <w:next w:val="Default"/>
    <w:uiPriority w:val="99"/>
    <w:qFormat/>
    <w:rsid w:val="003C2459"/>
    <w:pPr>
      <w:widowControl w:val="0"/>
    </w:pPr>
    <w:rPr>
      <w:rFonts w:eastAsia="Calibri"/>
      <w:color w:val="auto"/>
    </w:rPr>
  </w:style>
  <w:style w:type="paragraph" w:customStyle="1" w:styleId="CM37">
    <w:name w:val="CM37"/>
    <w:basedOn w:val="Default"/>
    <w:next w:val="Default"/>
    <w:uiPriority w:val="99"/>
    <w:qFormat/>
    <w:rsid w:val="003C2459"/>
    <w:pPr>
      <w:widowControl w:val="0"/>
    </w:pPr>
    <w:rPr>
      <w:rFonts w:eastAsia="Calibri"/>
      <w:color w:val="auto"/>
    </w:rPr>
  </w:style>
  <w:style w:type="paragraph" w:customStyle="1" w:styleId="CM7">
    <w:name w:val="CM7"/>
    <w:basedOn w:val="Default"/>
    <w:next w:val="Default"/>
    <w:uiPriority w:val="99"/>
    <w:qFormat/>
    <w:rsid w:val="003C2459"/>
    <w:pPr>
      <w:widowControl w:val="0"/>
      <w:spacing w:line="553" w:lineRule="atLeast"/>
    </w:pPr>
    <w:rPr>
      <w:rFonts w:eastAsia="Calibri"/>
      <w:color w:val="auto"/>
    </w:rPr>
  </w:style>
  <w:style w:type="paragraph" w:customStyle="1" w:styleId="Brief-SecondarySource">
    <w:name w:val="Brief - Secondary Source"/>
    <w:basedOn w:val="Normal"/>
    <w:qFormat/>
    <w:rsid w:val="003C2459"/>
    <w:rPr>
      <w:rFonts w:eastAsia="Times New Roman"/>
      <w:sz w:val="14"/>
      <w:szCs w:val="20"/>
    </w:rPr>
  </w:style>
  <w:style w:type="paragraph" w:customStyle="1" w:styleId="Brief-Card">
    <w:name w:val="Brief - Card"/>
    <w:basedOn w:val="Normal"/>
    <w:uiPriority w:val="99"/>
    <w:qFormat/>
    <w:rsid w:val="003C2459"/>
    <w:rPr>
      <w:rFonts w:eastAsia="Times New Roman"/>
    </w:rPr>
  </w:style>
  <w:style w:type="paragraph" w:customStyle="1" w:styleId="Pa2">
    <w:name w:val="Pa2"/>
    <w:basedOn w:val="Default"/>
    <w:next w:val="Default"/>
    <w:uiPriority w:val="99"/>
    <w:qFormat/>
    <w:rsid w:val="003C245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C245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C245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C245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C2459"/>
    <w:pPr>
      <w:widowControl w:val="0"/>
    </w:pPr>
    <w:rPr>
      <w:rFonts w:ascii="Arial Black" w:hAnsi="Arial Black"/>
      <w:color w:val="auto"/>
    </w:rPr>
  </w:style>
  <w:style w:type="paragraph" w:customStyle="1" w:styleId="Cover1">
    <w:name w:val="Cover 1"/>
    <w:basedOn w:val="Normal"/>
    <w:next w:val="Normal"/>
    <w:uiPriority w:val="99"/>
    <w:qFormat/>
    <w:rsid w:val="003C245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3C245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3C2459"/>
    <w:pPr>
      <w:widowControl w:val="0"/>
    </w:pPr>
    <w:rPr>
      <w:color w:val="auto"/>
    </w:rPr>
  </w:style>
  <w:style w:type="paragraph" w:customStyle="1" w:styleId="Pa11">
    <w:name w:val="Pa11"/>
    <w:basedOn w:val="Normal"/>
    <w:next w:val="Normal"/>
    <w:uiPriority w:val="99"/>
    <w:qFormat/>
    <w:rsid w:val="003C245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C245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3C245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3C2459"/>
    <w:pPr>
      <w:widowControl w:val="0"/>
    </w:pPr>
    <w:rPr>
      <w:rFonts w:eastAsia="Calibri"/>
      <w:color w:val="auto"/>
    </w:rPr>
  </w:style>
  <w:style w:type="paragraph" w:customStyle="1" w:styleId="CM5">
    <w:name w:val="CM5"/>
    <w:basedOn w:val="Default"/>
    <w:next w:val="Default"/>
    <w:qFormat/>
    <w:rsid w:val="003C2459"/>
    <w:pPr>
      <w:widowControl w:val="0"/>
      <w:spacing w:line="553" w:lineRule="atLeast"/>
    </w:pPr>
    <w:rPr>
      <w:rFonts w:eastAsia="Calibri"/>
      <w:color w:val="auto"/>
    </w:rPr>
  </w:style>
  <w:style w:type="paragraph" w:customStyle="1" w:styleId="CM28">
    <w:name w:val="CM28"/>
    <w:basedOn w:val="Default"/>
    <w:next w:val="Default"/>
    <w:uiPriority w:val="99"/>
    <w:qFormat/>
    <w:rsid w:val="003C2459"/>
    <w:pPr>
      <w:widowControl w:val="0"/>
    </w:pPr>
    <w:rPr>
      <w:rFonts w:eastAsia="Calibri"/>
      <w:color w:val="auto"/>
    </w:rPr>
  </w:style>
  <w:style w:type="paragraph" w:customStyle="1" w:styleId="CM8">
    <w:name w:val="CM8"/>
    <w:basedOn w:val="Default"/>
    <w:next w:val="Default"/>
    <w:uiPriority w:val="99"/>
    <w:qFormat/>
    <w:rsid w:val="003C2459"/>
    <w:pPr>
      <w:widowControl w:val="0"/>
    </w:pPr>
    <w:rPr>
      <w:rFonts w:eastAsia="Calibri"/>
      <w:color w:val="auto"/>
    </w:rPr>
  </w:style>
  <w:style w:type="paragraph" w:customStyle="1" w:styleId="CM6">
    <w:name w:val="CM6"/>
    <w:basedOn w:val="Default"/>
    <w:next w:val="Default"/>
    <w:uiPriority w:val="99"/>
    <w:qFormat/>
    <w:rsid w:val="003C2459"/>
    <w:pPr>
      <w:widowControl w:val="0"/>
      <w:spacing w:line="553" w:lineRule="atLeast"/>
    </w:pPr>
    <w:rPr>
      <w:rFonts w:eastAsia="Calibri"/>
      <w:color w:val="auto"/>
    </w:rPr>
  </w:style>
  <w:style w:type="paragraph" w:customStyle="1" w:styleId="CM22">
    <w:name w:val="CM22"/>
    <w:basedOn w:val="Default"/>
    <w:next w:val="Default"/>
    <w:uiPriority w:val="99"/>
    <w:qFormat/>
    <w:rsid w:val="003C2459"/>
    <w:pPr>
      <w:widowControl w:val="0"/>
    </w:pPr>
    <w:rPr>
      <w:rFonts w:eastAsia="Calibri"/>
      <w:color w:val="auto"/>
    </w:rPr>
  </w:style>
  <w:style w:type="paragraph" w:customStyle="1" w:styleId="DoubleUnderlined">
    <w:name w:val="Double Underlined"/>
    <w:basedOn w:val="Heading2"/>
    <w:autoRedefine/>
    <w:uiPriority w:val="99"/>
    <w:qFormat/>
    <w:rsid w:val="003C245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C245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3C245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3C245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C245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C245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C2459"/>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3C245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C245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3C2459"/>
  </w:style>
  <w:style w:type="paragraph" w:customStyle="1" w:styleId="StyleUnderliningTimesNewRomanBoldNounderlineKernat16">
    <w:name w:val="Style Underlining + Times New Roman Bold No underline Kern at 16..."/>
    <w:basedOn w:val="Normal"/>
    <w:uiPriority w:val="99"/>
    <w:qFormat/>
    <w:rsid w:val="003C245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C2459"/>
    <w:rPr>
      <w:rFonts w:eastAsia="Times New Roman"/>
      <w:b/>
      <w:bCs/>
      <w:kern w:val="32"/>
      <w:sz w:val="32"/>
      <w:szCs w:val="32"/>
    </w:rPr>
  </w:style>
  <w:style w:type="paragraph" w:customStyle="1" w:styleId="StyleBoldUnderliningKernat16pt">
    <w:name w:val="Style Bold Underlining + Kern at 16 pt"/>
    <w:uiPriority w:val="99"/>
    <w:qFormat/>
    <w:rsid w:val="003C245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C2459"/>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3C245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C2459"/>
    <w:pPr>
      <w:ind w:left="400"/>
    </w:pPr>
    <w:rPr>
      <w:rFonts w:eastAsia="Times New Roman"/>
      <w:szCs w:val="20"/>
    </w:rPr>
  </w:style>
  <w:style w:type="paragraph" w:customStyle="1" w:styleId="Paste">
    <w:name w:val="Paste"/>
    <w:basedOn w:val="card"/>
    <w:qFormat/>
    <w:rsid w:val="003C245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3C2459"/>
    <w:rPr>
      <w:rFonts w:ascii="Georgia" w:eastAsia="Times New Roman" w:hAnsi="Georgia"/>
      <w:b/>
      <w:u w:val="single"/>
    </w:rPr>
  </w:style>
  <w:style w:type="paragraph" w:customStyle="1" w:styleId="UnderlineStyle0">
    <w:name w:val="Underline Style"/>
    <w:basedOn w:val="Normal"/>
    <w:link w:val="UnderlineStyleChar"/>
    <w:qFormat/>
    <w:rsid w:val="003C2459"/>
    <w:rPr>
      <w:rFonts w:ascii="Georgia" w:eastAsia="Times New Roman" w:hAnsi="Georgia"/>
      <w:b/>
      <w:sz w:val="24"/>
      <w:u w:val="single"/>
    </w:rPr>
  </w:style>
  <w:style w:type="paragraph" w:customStyle="1" w:styleId="Normalization">
    <w:name w:val="Normalization"/>
    <w:basedOn w:val="Normal"/>
    <w:uiPriority w:val="99"/>
    <w:qFormat/>
    <w:rsid w:val="003C2459"/>
    <w:rPr>
      <w:rFonts w:eastAsia="Times New Roman"/>
      <w:sz w:val="18"/>
    </w:rPr>
  </w:style>
  <w:style w:type="paragraph" w:customStyle="1" w:styleId="BreifTitle">
    <w:name w:val="Breif Title"/>
    <w:basedOn w:val="Normal"/>
    <w:autoRedefine/>
    <w:uiPriority w:val="99"/>
    <w:qFormat/>
    <w:rsid w:val="003C245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C245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C245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C2459"/>
    <w:rPr>
      <w:rFonts w:eastAsia="Times New Roman"/>
      <w:color w:val="333333"/>
    </w:rPr>
  </w:style>
  <w:style w:type="paragraph" w:customStyle="1" w:styleId="StyleTagandCiteFranklinGothicDemi">
    <w:name w:val="Style Tag and Cite + Franklin Gothic Demi"/>
    <w:basedOn w:val="Normal"/>
    <w:autoRedefine/>
    <w:uiPriority w:val="99"/>
    <w:qFormat/>
    <w:rsid w:val="003C245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C2459"/>
    <w:rPr>
      <w:bCs/>
    </w:rPr>
  </w:style>
  <w:style w:type="paragraph" w:customStyle="1" w:styleId="tagCharCharCharCharCharCharChar">
    <w:name w:val="tag Char Char Char Char Char Char Char"/>
    <w:basedOn w:val="Normal"/>
    <w:uiPriority w:val="99"/>
    <w:qFormat/>
    <w:rsid w:val="003C2459"/>
    <w:rPr>
      <w:rFonts w:eastAsia="Times New Roman"/>
      <w:b/>
      <w:sz w:val="24"/>
      <w:szCs w:val="20"/>
    </w:rPr>
  </w:style>
  <w:style w:type="paragraph" w:customStyle="1" w:styleId="title-bold-medium">
    <w:name w:val="title-bold-medium"/>
    <w:basedOn w:val="Normal"/>
    <w:uiPriority w:val="99"/>
    <w:qFormat/>
    <w:rsid w:val="003C245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3C245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3C2459"/>
    <w:rPr>
      <w:rFonts w:ascii="Arial Narrow" w:eastAsia="Times New Roman" w:hAnsi="Arial Narrow"/>
      <w:b/>
      <w:sz w:val="24"/>
    </w:rPr>
  </w:style>
  <w:style w:type="paragraph" w:customStyle="1" w:styleId="BLOCKTITLE1">
    <w:name w:val="BLOCK TITLE"/>
    <w:basedOn w:val="Heading1"/>
    <w:uiPriority w:val="99"/>
    <w:qFormat/>
    <w:rsid w:val="003C245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3C245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3C245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C245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C245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C245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C2459"/>
    <w:pPr>
      <w:spacing w:before="100" w:beforeAutospacing="1" w:after="100" w:afterAutospacing="1"/>
    </w:pPr>
    <w:rPr>
      <w:rFonts w:eastAsia="Times New Roman"/>
    </w:rPr>
  </w:style>
  <w:style w:type="paragraph" w:customStyle="1" w:styleId="ToRead">
    <w:name w:val="To Read"/>
    <w:basedOn w:val="Normal"/>
    <w:uiPriority w:val="99"/>
    <w:qFormat/>
    <w:rsid w:val="003C2459"/>
    <w:pPr>
      <w:ind w:left="720"/>
    </w:pPr>
    <w:rPr>
      <w:rFonts w:ascii="Verdana" w:eastAsia="Times New Roman" w:hAnsi="Verdana"/>
      <w:b/>
      <w:u w:val="single"/>
    </w:rPr>
  </w:style>
  <w:style w:type="paragraph" w:customStyle="1" w:styleId="Style1">
    <w:name w:val="Style 1"/>
    <w:basedOn w:val="Normal"/>
    <w:uiPriority w:val="99"/>
    <w:qFormat/>
    <w:rsid w:val="003C2459"/>
    <w:pPr>
      <w:widowControl w:val="0"/>
      <w:ind w:firstLine="216"/>
    </w:pPr>
    <w:rPr>
      <w:rFonts w:eastAsia="Times New Roman"/>
      <w:noProof/>
      <w:color w:val="000000"/>
      <w:szCs w:val="20"/>
    </w:rPr>
  </w:style>
  <w:style w:type="paragraph" w:customStyle="1" w:styleId="Style41">
    <w:name w:val="Style 4"/>
    <w:basedOn w:val="Normal"/>
    <w:uiPriority w:val="99"/>
    <w:qFormat/>
    <w:rsid w:val="003C245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C245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C245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C2459"/>
    <w:pPr>
      <w:ind w:left="1660"/>
    </w:pPr>
  </w:style>
  <w:style w:type="paragraph" w:customStyle="1" w:styleId="PageNumber1">
    <w:name w:val="Page Number1"/>
    <w:basedOn w:val="Normal"/>
    <w:next w:val="Normal"/>
    <w:uiPriority w:val="99"/>
    <w:qFormat/>
    <w:rsid w:val="003C2459"/>
    <w:rPr>
      <w:rFonts w:eastAsia="Times New Roman"/>
    </w:rPr>
  </w:style>
  <w:style w:type="paragraph" w:customStyle="1" w:styleId="Card1">
    <w:name w:val="Card1"/>
    <w:uiPriority w:val="99"/>
    <w:qFormat/>
    <w:rsid w:val="003C245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C245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C2459"/>
    <w:pPr>
      <w:ind w:left="288" w:right="288"/>
    </w:pPr>
    <w:rPr>
      <w:rFonts w:eastAsia="Times New Roman"/>
    </w:rPr>
  </w:style>
  <w:style w:type="paragraph" w:customStyle="1" w:styleId="CaseListNormal">
    <w:name w:val="Case List Normal"/>
    <w:basedOn w:val="Normal"/>
    <w:uiPriority w:val="99"/>
    <w:qFormat/>
    <w:rsid w:val="003C2459"/>
    <w:rPr>
      <w:rFonts w:ascii="Times" w:eastAsia="Times New Roman" w:hAnsi="Times"/>
      <w:szCs w:val="26"/>
    </w:rPr>
  </w:style>
  <w:style w:type="paragraph" w:customStyle="1" w:styleId="Body">
    <w:name w:val="Body"/>
    <w:basedOn w:val="Normal"/>
    <w:uiPriority w:val="99"/>
    <w:qFormat/>
    <w:rsid w:val="003C2459"/>
    <w:pPr>
      <w:outlineLvl w:val="3"/>
    </w:pPr>
    <w:rPr>
      <w:rFonts w:eastAsia="Times New Roman"/>
      <w:szCs w:val="20"/>
    </w:rPr>
  </w:style>
  <w:style w:type="paragraph" w:customStyle="1" w:styleId="3text">
    <w:name w:val="3text"/>
    <w:basedOn w:val="Normal"/>
    <w:uiPriority w:val="99"/>
    <w:qFormat/>
    <w:rsid w:val="003C2459"/>
    <w:pPr>
      <w:spacing w:before="100" w:beforeAutospacing="1" w:after="100" w:afterAutospacing="1"/>
    </w:pPr>
    <w:rPr>
      <w:rFonts w:eastAsia="Times New Roman"/>
      <w:sz w:val="24"/>
    </w:rPr>
  </w:style>
  <w:style w:type="paragraph" w:customStyle="1" w:styleId="TimesNewRoman12">
    <w:name w:val="TimesNewRoman12"/>
    <w:uiPriority w:val="99"/>
    <w:qFormat/>
    <w:rsid w:val="003C245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C245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C245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C2459"/>
    <w:rPr>
      <w:rFonts w:eastAsia="Times New Roman"/>
      <w:color w:val="000000"/>
      <w:sz w:val="18"/>
    </w:rPr>
  </w:style>
  <w:style w:type="paragraph" w:customStyle="1" w:styleId="text1">
    <w:name w:val="text1"/>
    <w:basedOn w:val="Normal"/>
    <w:autoRedefine/>
    <w:uiPriority w:val="99"/>
    <w:qFormat/>
    <w:rsid w:val="003C2459"/>
    <w:rPr>
      <w:rFonts w:eastAsia="Times New Roman"/>
      <w:szCs w:val="20"/>
    </w:rPr>
  </w:style>
  <w:style w:type="paragraph" w:customStyle="1" w:styleId="RepeatBlockHeading">
    <w:name w:val="Repeat Block Heading"/>
    <w:basedOn w:val="Normal"/>
    <w:autoRedefine/>
    <w:uiPriority w:val="99"/>
    <w:qFormat/>
    <w:rsid w:val="003C2459"/>
    <w:pPr>
      <w:jc w:val="center"/>
    </w:pPr>
    <w:rPr>
      <w:rFonts w:eastAsia="Times New Roman"/>
      <w:b/>
      <w:smallCaps/>
      <w:color w:val="000000"/>
      <w:sz w:val="24"/>
      <w:u w:val="thick"/>
    </w:rPr>
  </w:style>
  <w:style w:type="paragraph" w:customStyle="1" w:styleId="story-headline">
    <w:name w:val="story-headline"/>
    <w:basedOn w:val="Normal"/>
    <w:uiPriority w:val="99"/>
    <w:qFormat/>
    <w:rsid w:val="003C245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3C245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3C2459"/>
    <w:rPr>
      <w:rFonts w:ascii="Arial" w:eastAsia="Times New Roman" w:hAnsi="Arial"/>
      <w:b/>
      <w:bCs/>
    </w:rPr>
  </w:style>
  <w:style w:type="paragraph" w:customStyle="1" w:styleId="TextofCards">
    <w:name w:val="Text of Cards"/>
    <w:basedOn w:val="Normal"/>
    <w:uiPriority w:val="99"/>
    <w:qFormat/>
    <w:rsid w:val="003C2459"/>
    <w:rPr>
      <w:rFonts w:eastAsia="Times New Roman"/>
      <w:color w:val="000000"/>
      <w:spacing w:val="6"/>
      <w:szCs w:val="23"/>
    </w:rPr>
  </w:style>
  <w:style w:type="paragraph" w:customStyle="1" w:styleId="Corpotesto">
    <w:name w:val="Corpo testo"/>
    <w:basedOn w:val="Normal"/>
    <w:uiPriority w:val="99"/>
    <w:qFormat/>
    <w:rsid w:val="003C2459"/>
    <w:pPr>
      <w:widowControl w:val="0"/>
      <w:adjustRightInd w:val="0"/>
      <w:spacing w:after="283"/>
    </w:pPr>
    <w:rPr>
      <w:rFonts w:ascii="Times" w:eastAsia="Times New Roman" w:hAnsi="Times"/>
    </w:rPr>
  </w:style>
  <w:style w:type="paragraph" w:customStyle="1" w:styleId="tagCharChar1Char">
    <w:name w:val="tag Char Char1 Char"/>
    <w:uiPriority w:val="99"/>
    <w:qFormat/>
    <w:rsid w:val="003C2459"/>
    <w:rPr>
      <w:rFonts w:eastAsia="Times New Roman" w:cs="Calibri"/>
      <w:b/>
      <w:bCs/>
    </w:rPr>
  </w:style>
  <w:style w:type="paragraph" w:customStyle="1" w:styleId="inside-copy">
    <w:name w:val="inside-copy"/>
    <w:basedOn w:val="Normal"/>
    <w:uiPriority w:val="99"/>
    <w:qFormat/>
    <w:rsid w:val="003C245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3C245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C245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C2459"/>
    <w:rPr>
      <w:rFonts w:ascii="Arial" w:hAnsi="Arial"/>
      <w:b w:val="0"/>
      <w:caps w:val="0"/>
      <w:sz w:val="20"/>
    </w:rPr>
  </w:style>
  <w:style w:type="paragraph" w:customStyle="1" w:styleId="ProjectTitleLine">
    <w:name w:val="Project Title Line"/>
    <w:basedOn w:val="Normal"/>
    <w:next w:val="Normal"/>
    <w:autoRedefine/>
    <w:uiPriority w:val="99"/>
    <w:qFormat/>
    <w:rsid w:val="003C245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3C2459"/>
    <w:rPr>
      <w:rFonts w:ascii="Arial Narrow" w:eastAsia="Times New Roman" w:hAnsi="Arial Narrow"/>
      <w:strike/>
    </w:rPr>
  </w:style>
  <w:style w:type="paragraph" w:customStyle="1" w:styleId="NormalVerdana">
    <w:name w:val="Normal + Verdana"/>
    <w:aliases w:val="10 pt,White,Normal + Arial"/>
    <w:basedOn w:val="Normal"/>
    <w:uiPriority w:val="99"/>
    <w:qFormat/>
    <w:rsid w:val="003C2459"/>
    <w:rPr>
      <w:rFonts w:ascii="Arial" w:eastAsia="Times New Roman" w:hAnsi="Arial"/>
      <w:szCs w:val="20"/>
      <w:u w:val="single"/>
    </w:rPr>
  </w:style>
  <w:style w:type="paragraph" w:customStyle="1" w:styleId="Normal10pt">
    <w:name w:val="Normal + 10 pt"/>
    <w:basedOn w:val="Normal"/>
    <w:uiPriority w:val="99"/>
    <w:qFormat/>
    <w:rsid w:val="003C2459"/>
    <w:rPr>
      <w:rFonts w:eastAsia="Times New Roman"/>
      <w:szCs w:val="20"/>
    </w:rPr>
  </w:style>
  <w:style w:type="paragraph" w:customStyle="1" w:styleId="cardChar1Char">
    <w:name w:val="card Char1 Char"/>
    <w:basedOn w:val="Normal"/>
    <w:uiPriority w:val="99"/>
    <w:qFormat/>
    <w:rsid w:val="003C2459"/>
    <w:pPr>
      <w:ind w:left="288" w:right="288"/>
    </w:pPr>
    <w:rPr>
      <w:rFonts w:eastAsia="Times New Roman"/>
      <w:szCs w:val="20"/>
    </w:rPr>
  </w:style>
  <w:style w:type="paragraph" w:customStyle="1" w:styleId="CM12">
    <w:name w:val="CM12"/>
    <w:basedOn w:val="Default"/>
    <w:next w:val="Default"/>
    <w:uiPriority w:val="99"/>
    <w:qFormat/>
    <w:rsid w:val="003C245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C2459"/>
    <w:pPr>
      <w:widowControl w:val="0"/>
      <w:spacing w:after="480"/>
    </w:pPr>
    <w:rPr>
      <w:rFonts w:ascii="Granjon LT Std" w:hAnsi="Granjon LT Std"/>
      <w:color w:val="auto"/>
    </w:rPr>
  </w:style>
  <w:style w:type="paragraph" w:customStyle="1" w:styleId="CM10">
    <w:name w:val="CM10"/>
    <w:basedOn w:val="Default"/>
    <w:next w:val="Default"/>
    <w:uiPriority w:val="99"/>
    <w:qFormat/>
    <w:rsid w:val="003C2459"/>
    <w:pPr>
      <w:widowControl w:val="0"/>
      <w:spacing w:line="320" w:lineRule="atLeast"/>
    </w:pPr>
    <w:rPr>
      <w:rFonts w:ascii="Granjon LT Std" w:hAnsi="Granjon LT Std"/>
      <w:color w:val="auto"/>
    </w:rPr>
  </w:style>
  <w:style w:type="paragraph" w:customStyle="1" w:styleId="bold">
    <w:name w:val="bold"/>
    <w:basedOn w:val="Normal"/>
    <w:uiPriority w:val="99"/>
    <w:qFormat/>
    <w:rsid w:val="003C245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C2459"/>
    <w:rPr>
      <w:rFonts w:ascii="Arial Narrow" w:eastAsia="Times New Roman" w:hAnsi="Arial Narrow"/>
      <w:strike/>
      <w:szCs w:val="20"/>
    </w:rPr>
  </w:style>
  <w:style w:type="paragraph" w:customStyle="1" w:styleId="textbodyblack">
    <w:name w:val="textbodyblack"/>
    <w:basedOn w:val="Normal"/>
    <w:uiPriority w:val="99"/>
    <w:qFormat/>
    <w:rsid w:val="003C245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C245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C24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C24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C245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C2459"/>
    <w:rPr>
      <w:rFonts w:ascii="Georgia" w:eastAsia="Times New Roman" w:hAnsi="Georgia"/>
      <w:b/>
      <w:bCs/>
      <w:szCs w:val="16"/>
      <w:u w:val="single"/>
    </w:rPr>
  </w:style>
  <w:style w:type="paragraph" w:customStyle="1" w:styleId="CiteCorrected">
    <w:name w:val="Cite Corrected"/>
    <w:basedOn w:val="Normal"/>
    <w:link w:val="CiteCorrectedChar"/>
    <w:qFormat/>
    <w:rsid w:val="003C2459"/>
    <w:rPr>
      <w:rFonts w:ascii="Georgia" w:eastAsia="Times New Roman" w:hAnsi="Georgia"/>
      <w:b/>
      <w:bCs/>
      <w:sz w:val="24"/>
      <w:szCs w:val="16"/>
      <w:u w:val="single"/>
    </w:rPr>
  </w:style>
  <w:style w:type="paragraph" w:customStyle="1" w:styleId="CardText20">
    <w:name w:val="Card Text 2"/>
    <w:basedOn w:val="CardText10"/>
    <w:link w:val="CardText2Char"/>
    <w:qFormat/>
    <w:rsid w:val="003C245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3C2459"/>
    <w:pPr>
      <w:ind w:left="288"/>
    </w:pPr>
    <w:rPr>
      <w:rFonts w:eastAsia="SimSun"/>
      <w:szCs w:val="20"/>
      <w:lang w:eastAsia="zh-CN"/>
    </w:rPr>
  </w:style>
  <w:style w:type="paragraph" w:customStyle="1" w:styleId="BriefTitle2">
    <w:name w:val="Brief Title 2"/>
    <w:basedOn w:val="BriefTitle"/>
    <w:uiPriority w:val="99"/>
    <w:qFormat/>
    <w:rsid w:val="003C245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3C2459"/>
    <w:rPr>
      <w:u w:val="single"/>
    </w:rPr>
  </w:style>
  <w:style w:type="paragraph" w:customStyle="1" w:styleId="StyleCardText11ptUnderline">
    <w:name w:val="Style Card Text + 11 pt Underline"/>
    <w:link w:val="StyleCardText11ptUnderlineChar"/>
    <w:qFormat/>
    <w:rsid w:val="003C245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C2459"/>
    <w:rPr>
      <w:rFonts w:ascii="Georgia" w:hAnsi="Georgia"/>
      <w:sz w:val="16"/>
    </w:rPr>
  </w:style>
  <w:style w:type="paragraph" w:customStyle="1" w:styleId="StyleMinimizedText11pt">
    <w:name w:val="Style Minimized Text + 11 pt"/>
    <w:basedOn w:val="Normal"/>
    <w:link w:val="StyleMinimizedText11ptChar"/>
    <w:qFormat/>
    <w:rsid w:val="003C2459"/>
    <w:rPr>
      <w:rFonts w:ascii="Georgia" w:hAnsi="Georgia"/>
      <w:sz w:val="16"/>
    </w:rPr>
  </w:style>
  <w:style w:type="character" w:customStyle="1" w:styleId="StyleMinimizedText11pt1Char">
    <w:name w:val="Style Minimized Text + 11 pt1 Char"/>
    <w:basedOn w:val="DefaultParagraphFont"/>
    <w:link w:val="StyleMinimizedText11pt1"/>
    <w:locked/>
    <w:rsid w:val="003C2459"/>
    <w:rPr>
      <w:rFonts w:ascii="Georgia" w:hAnsi="Georgia"/>
      <w:sz w:val="16"/>
    </w:rPr>
  </w:style>
  <w:style w:type="paragraph" w:customStyle="1" w:styleId="StyleMinimizedText11pt1">
    <w:name w:val="Style Minimized Text + 11 pt1"/>
    <w:basedOn w:val="Normal"/>
    <w:link w:val="StyleMinimizedText11pt1Char"/>
    <w:qFormat/>
    <w:rsid w:val="003C2459"/>
    <w:rPr>
      <w:rFonts w:ascii="Georgia" w:hAnsi="Georgia"/>
      <w:sz w:val="16"/>
    </w:rPr>
  </w:style>
  <w:style w:type="character" w:customStyle="1" w:styleId="Debate-CardSmalltextF2Char">
    <w:name w:val="Debate- Card Small text F2 Char"/>
    <w:link w:val="Debate-CardSmalltextF2"/>
    <w:locked/>
    <w:rsid w:val="003C2459"/>
    <w:rPr>
      <w:rFonts w:ascii="Arial Narrow" w:hAnsi="Arial Narrow"/>
      <w:sz w:val="16"/>
    </w:rPr>
  </w:style>
  <w:style w:type="paragraph" w:customStyle="1" w:styleId="Debate-CardSmalltextF2">
    <w:name w:val="Debate- Card Small text F2"/>
    <w:basedOn w:val="Normal"/>
    <w:next w:val="Normal"/>
    <w:link w:val="Debate-CardSmalltextF2Char"/>
    <w:qFormat/>
    <w:rsid w:val="003C245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3C2459"/>
    <w:rPr>
      <w:rFonts w:ascii="Arial Narrow" w:hAnsi="Arial Narrow"/>
      <w:b/>
      <w:sz w:val="18"/>
      <w:u w:val="single"/>
    </w:rPr>
  </w:style>
  <w:style w:type="paragraph" w:customStyle="1" w:styleId="Debate-EmphasizedText-F5">
    <w:name w:val="Debate- Emphasized Text- F5"/>
    <w:basedOn w:val="Normal"/>
    <w:link w:val="Debate-EmphasizedText-F5Char"/>
    <w:qFormat/>
    <w:rsid w:val="003C245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3C245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C245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3C245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C2459"/>
    <w:rPr>
      <w:rFonts w:ascii="Times New Roman" w:eastAsia="Times New Roman" w:hAnsi="Times New Roman" w:cs="Calibri"/>
      <w:sz w:val="16"/>
    </w:rPr>
  </w:style>
  <w:style w:type="character" w:customStyle="1" w:styleId="CardStyleChar">
    <w:name w:val="Card Style Char"/>
    <w:link w:val="CardStyle0"/>
    <w:locked/>
    <w:rsid w:val="003C2459"/>
    <w:rPr>
      <w:rFonts w:ascii="Calibri" w:eastAsia="Times New Roman" w:hAnsi="Calibri"/>
      <w:sz w:val="22"/>
    </w:rPr>
  </w:style>
  <w:style w:type="paragraph" w:customStyle="1" w:styleId="emactive">
    <w:name w:val="emactive"/>
    <w:basedOn w:val="Normal"/>
    <w:uiPriority w:val="99"/>
    <w:qFormat/>
    <w:rsid w:val="003C2459"/>
    <w:pPr>
      <w:spacing w:before="100" w:beforeAutospacing="1" w:after="100" w:afterAutospacing="1"/>
    </w:pPr>
    <w:rPr>
      <w:rFonts w:eastAsia="Times New Roman"/>
      <w:sz w:val="24"/>
    </w:rPr>
  </w:style>
  <w:style w:type="paragraph" w:customStyle="1" w:styleId="emready">
    <w:name w:val="emready"/>
    <w:basedOn w:val="Normal"/>
    <w:uiPriority w:val="99"/>
    <w:qFormat/>
    <w:rsid w:val="003C245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C245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C2459"/>
    <w:rPr>
      <w:rFonts w:ascii="Georgia" w:eastAsia="Times New Roman" w:hAnsi="Georgia" w:cs="Times New Roman"/>
      <w:b/>
      <w:sz w:val="24"/>
      <w:u w:val="single"/>
    </w:rPr>
  </w:style>
  <w:style w:type="character" w:customStyle="1" w:styleId="CardHighlightChar">
    <w:name w:val="Card Highlight Char"/>
    <w:link w:val="CardHighlight"/>
    <w:locked/>
    <w:rsid w:val="003C245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C2459"/>
    <w:pPr>
      <w:shd w:val="clear" w:color="auto" w:fill="66FFFF"/>
    </w:pPr>
    <w:rPr>
      <w:rFonts w:eastAsia="Calibri" w:cs="Calibri"/>
      <w:sz w:val="24"/>
      <w:u w:val="single"/>
    </w:rPr>
  </w:style>
  <w:style w:type="character" w:customStyle="1" w:styleId="BlockHeaderHiddenChar">
    <w:name w:val="Block Header Hidden Char"/>
    <w:link w:val="BlockHeaderHidden"/>
    <w:locked/>
    <w:rsid w:val="003C245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C245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C2459"/>
    <w:pPr>
      <w:spacing w:before="100" w:beforeAutospacing="1" w:after="100" w:afterAutospacing="1"/>
    </w:pPr>
    <w:rPr>
      <w:rFonts w:eastAsia="Times New Roman"/>
      <w:sz w:val="24"/>
    </w:rPr>
  </w:style>
  <w:style w:type="paragraph" w:customStyle="1" w:styleId="norma">
    <w:name w:val="norma"/>
    <w:basedOn w:val="Heading3"/>
    <w:uiPriority w:val="99"/>
    <w:qFormat/>
    <w:rsid w:val="003C2459"/>
    <w:rPr>
      <w:rFonts w:eastAsia="MS Gothic" w:cs="Arial"/>
      <w:bCs w:val="0"/>
      <w:sz w:val="24"/>
      <w:szCs w:val="24"/>
    </w:rPr>
  </w:style>
  <w:style w:type="paragraph" w:customStyle="1" w:styleId="nromal">
    <w:name w:val="nromal"/>
    <w:basedOn w:val="Normal"/>
    <w:uiPriority w:val="99"/>
    <w:qFormat/>
    <w:rsid w:val="003C2459"/>
    <w:pPr>
      <w:keepNext/>
      <w:keepLines/>
      <w:spacing w:before="200"/>
      <w:outlineLvl w:val="3"/>
    </w:pPr>
    <w:rPr>
      <w:rFonts w:eastAsia="Times New Roman" w:cs="Cambria"/>
      <w:b/>
      <w:iCs/>
    </w:rPr>
  </w:style>
  <w:style w:type="paragraph" w:customStyle="1" w:styleId="natural">
    <w:name w:val="natural"/>
    <w:basedOn w:val="Normal"/>
    <w:uiPriority w:val="99"/>
    <w:qFormat/>
    <w:rsid w:val="003C2459"/>
    <w:pPr>
      <w:keepNext/>
      <w:keepLines/>
      <w:spacing w:before="200"/>
      <w:outlineLvl w:val="3"/>
    </w:pPr>
    <w:rPr>
      <w:rFonts w:eastAsia="Times New Roman"/>
      <w:b/>
      <w:iCs/>
    </w:rPr>
  </w:style>
  <w:style w:type="paragraph" w:customStyle="1" w:styleId="nroaml">
    <w:name w:val="nroaml"/>
    <w:basedOn w:val="Normal"/>
    <w:uiPriority w:val="99"/>
    <w:qFormat/>
    <w:rsid w:val="003C2459"/>
    <w:pPr>
      <w:keepNext/>
      <w:keepLines/>
      <w:spacing w:before="200"/>
      <w:outlineLvl w:val="3"/>
    </w:pPr>
    <w:rPr>
      <w:rFonts w:eastAsia="Times New Roman"/>
      <w:b/>
      <w:iCs/>
    </w:rPr>
  </w:style>
  <w:style w:type="paragraph" w:customStyle="1" w:styleId="noraml">
    <w:name w:val="noraml"/>
    <w:basedOn w:val="Normal"/>
    <w:uiPriority w:val="99"/>
    <w:qFormat/>
    <w:rsid w:val="003C245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C2459"/>
    <w:rPr>
      <w:rFonts w:ascii="Georgia" w:eastAsia="Calibri" w:hAnsi="Georgia"/>
      <w:sz w:val="16"/>
      <w:szCs w:val="16"/>
    </w:rPr>
  </w:style>
  <w:style w:type="paragraph" w:customStyle="1" w:styleId="SmallSizeParagraph">
    <w:name w:val="Small Size Paragraph"/>
    <w:basedOn w:val="Normal"/>
    <w:link w:val="SmallSizeParagraphChar"/>
    <w:qFormat/>
    <w:rsid w:val="003C245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C245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C2459"/>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3C2459"/>
    <w:rPr>
      <w:rFonts w:ascii="Arial" w:eastAsia="Calibri" w:hAnsi="Arial" w:cs="Arial"/>
      <w:kern w:val="2"/>
      <w:sz w:val="14"/>
      <w:szCs w:val="14"/>
      <w:lang w:eastAsia="zh-TW"/>
    </w:rPr>
  </w:style>
  <w:style w:type="paragraph" w:customStyle="1" w:styleId="CardT1">
    <w:name w:val="CardT1"/>
    <w:basedOn w:val="Normal"/>
    <w:link w:val="CardT1Char"/>
    <w:qFormat/>
    <w:rsid w:val="003C245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C245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C245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3C2459"/>
    <w:pPr>
      <w:spacing w:before="100" w:beforeAutospacing="1" w:after="100" w:afterAutospacing="1"/>
    </w:pPr>
    <w:rPr>
      <w:rFonts w:eastAsia="Times New Roman"/>
      <w:sz w:val="24"/>
    </w:rPr>
  </w:style>
  <w:style w:type="paragraph" w:customStyle="1" w:styleId="CiteReal">
    <w:name w:val="Cite Real"/>
    <w:basedOn w:val="Normal"/>
    <w:next w:val="Normal"/>
    <w:qFormat/>
    <w:rsid w:val="003C2459"/>
    <w:rPr>
      <w:rFonts w:ascii="Arial" w:eastAsia="MS Mincho" w:hAnsi="Arial"/>
      <w:b/>
      <w:sz w:val="24"/>
      <w:u w:val="single"/>
    </w:rPr>
  </w:style>
  <w:style w:type="paragraph" w:customStyle="1" w:styleId="2909F619802848F09E01365C32F34654">
    <w:name w:val="2909F619802848F09E01365C32F34654"/>
    <w:uiPriority w:val="99"/>
    <w:qFormat/>
    <w:rsid w:val="003C245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3C2459"/>
    <w:rPr>
      <w:rFonts w:ascii="Georgia" w:eastAsia="Calibri" w:hAnsi="Georgia"/>
      <w:u w:val="single"/>
      <w:lang w:val="x-none" w:eastAsia="zh-CN"/>
    </w:rPr>
  </w:style>
  <w:style w:type="paragraph" w:customStyle="1" w:styleId="UnderlineS">
    <w:name w:val="Underline S"/>
    <w:basedOn w:val="Normal"/>
    <w:link w:val="UnderlineSChar"/>
    <w:qFormat/>
    <w:rsid w:val="003C2459"/>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3C2459"/>
    <w:rPr>
      <w:rFonts w:ascii="Georgia" w:eastAsia="SimSun" w:hAnsi="Georgia"/>
      <w:sz w:val="12"/>
    </w:rPr>
  </w:style>
  <w:style w:type="paragraph" w:customStyle="1" w:styleId="Ununderlined">
    <w:name w:val="Ununderlined"/>
    <w:basedOn w:val="Normal"/>
    <w:link w:val="UnunderlinedChar"/>
    <w:qFormat/>
    <w:rsid w:val="003C2459"/>
    <w:rPr>
      <w:rFonts w:ascii="Georgia" w:eastAsia="SimSun" w:hAnsi="Georgia"/>
      <w:sz w:val="12"/>
    </w:rPr>
  </w:style>
  <w:style w:type="character" w:customStyle="1" w:styleId="HighlightingChar">
    <w:name w:val="Highlighting Char"/>
    <w:link w:val="Highlighting"/>
    <w:locked/>
    <w:rsid w:val="003C2459"/>
    <w:rPr>
      <w:rFonts w:ascii="Georgia" w:eastAsia="SimSun" w:hAnsi="Georgia"/>
      <w:u w:val="thick"/>
    </w:rPr>
  </w:style>
  <w:style w:type="paragraph" w:customStyle="1" w:styleId="Highlighting">
    <w:name w:val="Highlighting"/>
    <w:basedOn w:val="Normal"/>
    <w:link w:val="HighlightingChar"/>
    <w:autoRedefine/>
    <w:qFormat/>
    <w:rsid w:val="003C2459"/>
    <w:rPr>
      <w:rFonts w:ascii="Georgia" w:eastAsia="SimSun" w:hAnsi="Georgia"/>
      <w:sz w:val="24"/>
      <w:u w:val="thick"/>
    </w:rPr>
  </w:style>
  <w:style w:type="character" w:customStyle="1" w:styleId="CITEChar">
    <w:name w:val="CITE Char"/>
    <w:link w:val="CITE"/>
    <w:locked/>
    <w:rsid w:val="003C2459"/>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3C245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3C245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3C245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C245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3C245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C2459"/>
    <w:rPr>
      <w:b/>
      <w:sz w:val="28"/>
    </w:rPr>
  </w:style>
  <w:style w:type="character" w:customStyle="1" w:styleId="SourcenameChar">
    <w:name w:val="Source name Char"/>
    <w:link w:val="Sourcename"/>
    <w:locked/>
    <w:rsid w:val="003C245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C2459"/>
    <w:rPr>
      <w:b/>
      <w:bCs/>
      <w:sz w:val="20"/>
    </w:rPr>
  </w:style>
  <w:style w:type="character" w:customStyle="1" w:styleId="underlinedcardChar">
    <w:name w:val="underlined card Char"/>
    <w:link w:val="underlinedcard0"/>
    <w:locked/>
    <w:rsid w:val="003C245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C2459"/>
    <w:rPr>
      <w:sz w:val="24"/>
      <w:u w:val="single"/>
    </w:rPr>
  </w:style>
  <w:style w:type="paragraph" w:customStyle="1" w:styleId="FullText">
    <w:name w:val="Full Text"/>
    <w:basedOn w:val="Normal"/>
    <w:uiPriority w:val="99"/>
    <w:qFormat/>
    <w:rsid w:val="003C2459"/>
    <w:rPr>
      <w:rFonts w:eastAsia="Times New Roman"/>
      <w:sz w:val="16"/>
    </w:rPr>
  </w:style>
  <w:style w:type="character" w:customStyle="1" w:styleId="TextUnderlineChar">
    <w:name w:val="Text Underline Char"/>
    <w:link w:val="TextUnderline"/>
    <w:locked/>
    <w:rsid w:val="003C245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C2459"/>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3C245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C245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3C245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C2459"/>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3C2459"/>
    <w:pPr>
      <w:spacing w:before="240"/>
      <w:outlineLvl w:val="2"/>
    </w:pPr>
    <w:rPr>
      <w:rFonts w:eastAsia="Times New Roman"/>
      <w:b/>
    </w:rPr>
  </w:style>
  <w:style w:type="character" w:customStyle="1" w:styleId="CiteCardChar">
    <w:name w:val="Cite_Card Char"/>
    <w:link w:val="CiteCard0"/>
    <w:locked/>
    <w:rsid w:val="003C2459"/>
    <w:rPr>
      <w:rFonts w:ascii="Times New Roman" w:eastAsia="Times New Roman" w:hAnsi="Times New Roman" w:cs="Arial"/>
      <w:bCs/>
      <w:sz w:val="20"/>
      <w:szCs w:val="20"/>
    </w:rPr>
  </w:style>
  <w:style w:type="paragraph" w:customStyle="1" w:styleId="CiteCard0">
    <w:name w:val="Cite_Card"/>
    <w:link w:val="CiteCardChar"/>
    <w:qFormat/>
    <w:rsid w:val="003C245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C2459"/>
    <w:pPr>
      <w:widowControl w:val="0"/>
    </w:pPr>
    <w:rPr>
      <w:rFonts w:eastAsia="MS Mincho"/>
      <w:color w:val="auto"/>
    </w:rPr>
  </w:style>
  <w:style w:type="character" w:customStyle="1" w:styleId="StyleStyle49pt6Char">
    <w:name w:val="Style Style4 + 9 pt6 Char"/>
    <w:basedOn w:val="Style4Char"/>
    <w:link w:val="StyleStyle49pt6"/>
    <w:locked/>
    <w:rsid w:val="003C2459"/>
    <w:rPr>
      <w:rFonts w:ascii="Georgia" w:eastAsia="Times New Roman" w:hAnsi="Georgia"/>
      <w:u w:val="single"/>
      <w:lang w:val="x-none"/>
    </w:rPr>
  </w:style>
  <w:style w:type="paragraph" w:customStyle="1" w:styleId="StyleStyle49pt6">
    <w:name w:val="Style Style4 + 9 pt6"/>
    <w:basedOn w:val="Style4"/>
    <w:link w:val="StyleStyle49pt6Char"/>
    <w:qFormat/>
    <w:rsid w:val="003C245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3C245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C245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3C245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C2459"/>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C245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C2459"/>
    <w:rPr>
      <w:rFonts w:ascii="Georgia" w:hAnsi="Georgia" w:cs="Calibri"/>
      <w:b/>
      <w:bCs/>
      <w:sz w:val="24"/>
      <w:u w:val="single"/>
    </w:rPr>
  </w:style>
  <w:style w:type="character" w:customStyle="1" w:styleId="DebatenoramlChar">
    <w:name w:val="Debatenoraml Char"/>
    <w:link w:val="Debatenoraml"/>
    <w:locked/>
    <w:rsid w:val="003C2459"/>
    <w:rPr>
      <w:rFonts w:ascii="Times New Roman" w:hAnsi="Times New Roman" w:cs="Times New Roman"/>
    </w:rPr>
  </w:style>
  <w:style w:type="paragraph" w:customStyle="1" w:styleId="Debatenoraml">
    <w:name w:val="Debatenoraml"/>
    <w:basedOn w:val="NoSpacing"/>
    <w:link w:val="DebatenoramlChar"/>
    <w:qFormat/>
    <w:rsid w:val="003C2459"/>
    <w:pPr>
      <w:spacing w:before="0" w:line="240" w:lineRule="auto"/>
    </w:pPr>
    <w:rPr>
      <w:rFonts w:ascii="Times New Roman" w:hAnsi="Times New Roman" w:cs="Times New Roman"/>
    </w:rPr>
  </w:style>
  <w:style w:type="paragraph" w:customStyle="1" w:styleId="SynergyTag">
    <w:name w:val="SynergyTag"/>
    <w:basedOn w:val="Normal"/>
    <w:uiPriority w:val="99"/>
    <w:qFormat/>
    <w:rsid w:val="003C2459"/>
    <w:rPr>
      <w:rFonts w:eastAsia="Calibri"/>
      <w:b/>
    </w:rPr>
  </w:style>
  <w:style w:type="character" w:customStyle="1" w:styleId="QualsChar">
    <w:name w:val="Quals Char"/>
    <w:link w:val="Quals"/>
    <w:locked/>
    <w:rsid w:val="003C2459"/>
    <w:rPr>
      <w:rFonts w:ascii="Georgia" w:eastAsia="Calibri" w:hAnsi="Georgia"/>
      <w:sz w:val="18"/>
    </w:rPr>
  </w:style>
  <w:style w:type="paragraph" w:customStyle="1" w:styleId="Quals">
    <w:name w:val="Quals"/>
    <w:basedOn w:val="Normal"/>
    <w:link w:val="QualsChar"/>
    <w:qFormat/>
    <w:rsid w:val="003C2459"/>
    <w:rPr>
      <w:rFonts w:ascii="Georgia" w:eastAsia="Calibri" w:hAnsi="Georgia"/>
      <w:sz w:val="18"/>
    </w:rPr>
  </w:style>
  <w:style w:type="paragraph" w:customStyle="1" w:styleId="times">
    <w:name w:val="times"/>
    <w:basedOn w:val="Normal"/>
    <w:qFormat/>
    <w:rsid w:val="003C2459"/>
    <w:pPr>
      <w:spacing w:before="100" w:beforeAutospacing="1" w:after="100" w:afterAutospacing="1"/>
    </w:pPr>
    <w:rPr>
      <w:rFonts w:eastAsia="Times New Roman"/>
      <w:sz w:val="24"/>
    </w:rPr>
  </w:style>
  <w:style w:type="paragraph" w:customStyle="1" w:styleId="BodyA">
    <w:name w:val="Body A"/>
    <w:uiPriority w:val="99"/>
    <w:qFormat/>
    <w:rsid w:val="003C2459"/>
    <w:rPr>
      <w:rFonts w:ascii="Helvetica" w:eastAsia="ヒラギノ角ゴ Pro W3" w:hAnsi="Helvetica" w:cs="Times New Roman"/>
      <w:color w:val="000000"/>
      <w:szCs w:val="20"/>
    </w:rPr>
  </w:style>
  <w:style w:type="character" w:customStyle="1" w:styleId="StarredChar">
    <w:name w:val="Starred Char"/>
    <w:link w:val="Starred"/>
    <w:locked/>
    <w:rsid w:val="003C2459"/>
    <w:rPr>
      <w:rFonts w:ascii="Georgia" w:eastAsia="Times New Roman" w:hAnsi="Georgia"/>
      <w:b/>
      <w:caps/>
      <w:szCs w:val="28"/>
      <w:u w:val="single"/>
    </w:rPr>
  </w:style>
  <w:style w:type="paragraph" w:customStyle="1" w:styleId="Starred">
    <w:name w:val="Starred"/>
    <w:basedOn w:val="Normal"/>
    <w:link w:val="StarredChar"/>
    <w:qFormat/>
    <w:rsid w:val="003C245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3C2459"/>
    <w:rPr>
      <w:rFonts w:ascii="Georgia" w:eastAsia="Times New Roman" w:hAnsi="Georgia"/>
      <w:b/>
      <w:caps/>
      <w:szCs w:val="28"/>
      <w:u w:val="single"/>
    </w:rPr>
  </w:style>
  <w:style w:type="paragraph" w:customStyle="1" w:styleId="NotStarred">
    <w:name w:val="NotStarred"/>
    <w:basedOn w:val="Normal"/>
    <w:link w:val="NotStarredChar"/>
    <w:qFormat/>
    <w:rsid w:val="003C2459"/>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3C245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C245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C2459"/>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3C2459"/>
    <w:rPr>
      <w:rFonts w:ascii="Georgia" w:eastAsia="Calibri" w:hAnsi="Georgia"/>
      <w:b/>
    </w:rPr>
  </w:style>
  <w:style w:type="paragraph" w:customStyle="1" w:styleId="H4Tag">
    <w:name w:val="H4 (Tag)"/>
    <w:basedOn w:val="Normal"/>
    <w:link w:val="H4TagChar1"/>
    <w:qFormat/>
    <w:rsid w:val="003C2459"/>
    <w:rPr>
      <w:rFonts w:ascii="Georgia" w:eastAsia="Calibri" w:hAnsi="Georgia"/>
      <w:b/>
      <w:sz w:val="24"/>
    </w:rPr>
  </w:style>
  <w:style w:type="paragraph" w:customStyle="1" w:styleId="CM25">
    <w:name w:val="CM25"/>
    <w:basedOn w:val="Default"/>
    <w:next w:val="Default"/>
    <w:qFormat/>
    <w:rsid w:val="003C245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C2459"/>
    <w:rPr>
      <w:rFonts w:ascii="Georgia" w:hAnsi="Georgia"/>
      <w:b/>
    </w:rPr>
  </w:style>
  <w:style w:type="paragraph" w:customStyle="1" w:styleId="Debate-CardTagandCite-F6">
    <w:name w:val="Debate- Card Tag and Cite- F6"/>
    <w:basedOn w:val="Normal"/>
    <w:link w:val="Debate-CardTagandCite-F6Char"/>
    <w:qFormat/>
    <w:rsid w:val="003C2459"/>
    <w:pPr>
      <w:contextualSpacing/>
    </w:pPr>
    <w:rPr>
      <w:rFonts w:ascii="Georgia" w:hAnsi="Georgia"/>
      <w:b/>
      <w:sz w:val="24"/>
    </w:rPr>
  </w:style>
  <w:style w:type="paragraph" w:customStyle="1" w:styleId="Cardtext0">
    <w:name w:val="Card text"/>
    <w:link w:val="CardtextChar0"/>
    <w:qFormat/>
    <w:rsid w:val="003C2459"/>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3C2459"/>
    <w:rPr>
      <w:rFonts w:ascii="Georgia" w:eastAsia="Times New Roman" w:hAnsi="Georgia"/>
      <w:b/>
      <w:szCs w:val="28"/>
      <w:u w:val="single"/>
    </w:rPr>
  </w:style>
  <w:style w:type="paragraph" w:customStyle="1" w:styleId="NewHeading2">
    <w:name w:val="NewHeading2"/>
    <w:basedOn w:val="Normal"/>
    <w:link w:val="NewHeading2Char"/>
    <w:qFormat/>
    <w:rsid w:val="003C245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3C245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C2459"/>
    <w:rPr>
      <w:rFonts w:eastAsia="Calibri"/>
    </w:rPr>
  </w:style>
  <w:style w:type="paragraph" w:customStyle="1" w:styleId="Card6pt">
    <w:name w:val="Card 6pt"/>
    <w:basedOn w:val="card"/>
    <w:uiPriority w:val="99"/>
    <w:qFormat/>
    <w:rsid w:val="003C2459"/>
    <w:rPr>
      <w:rFonts w:ascii="Georgia" w:eastAsia="Calibri" w:hAnsi="Georgia"/>
      <w:bCs/>
      <w:color w:val="000000"/>
      <w:sz w:val="12"/>
      <w:szCs w:val="20"/>
    </w:rPr>
  </w:style>
  <w:style w:type="character" w:customStyle="1" w:styleId="FullCiteChar">
    <w:name w:val="Full Cite Char"/>
    <w:link w:val="FullCite"/>
    <w:locked/>
    <w:rsid w:val="003C2459"/>
    <w:rPr>
      <w:rFonts w:ascii="Garamond" w:eastAsia="Calibri" w:hAnsi="Garamond"/>
    </w:rPr>
  </w:style>
  <w:style w:type="paragraph" w:customStyle="1" w:styleId="FullCite">
    <w:name w:val="Full Cite"/>
    <w:basedOn w:val="Normal"/>
    <w:next w:val="Normal"/>
    <w:link w:val="FullCiteChar"/>
    <w:qFormat/>
    <w:rsid w:val="003C2459"/>
    <w:rPr>
      <w:rFonts w:ascii="Garamond" w:eastAsia="Calibri" w:hAnsi="Garamond"/>
      <w:sz w:val="24"/>
    </w:rPr>
  </w:style>
  <w:style w:type="character" w:customStyle="1" w:styleId="StyleCardStyleBlackUnderlineChar">
    <w:name w:val="Style Card Style + Black Underline Char"/>
    <w:link w:val="StyleCardStyleBlackUnderline"/>
    <w:locked/>
    <w:rsid w:val="003C245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C2459"/>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3C245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3C2459"/>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3C2459"/>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3C2459"/>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3C2459"/>
    <w:rPr>
      <w:rFonts w:ascii="Georgia" w:eastAsia="SimSun" w:hAnsi="Georgia"/>
      <w:b/>
      <w:bCs/>
      <w:sz w:val="24"/>
      <w:u w:val="single"/>
      <w:lang w:eastAsia="zh-CN"/>
    </w:rPr>
  </w:style>
  <w:style w:type="paragraph" w:customStyle="1" w:styleId="CM27">
    <w:name w:val="CM27"/>
    <w:basedOn w:val="Default"/>
    <w:next w:val="Default"/>
    <w:qFormat/>
    <w:rsid w:val="003C2459"/>
    <w:pPr>
      <w:spacing w:after="200" w:line="276" w:lineRule="auto"/>
    </w:pPr>
    <w:rPr>
      <w:rFonts w:eastAsia="Calibri"/>
      <w:color w:val="auto"/>
      <w:sz w:val="22"/>
    </w:rPr>
  </w:style>
  <w:style w:type="paragraph" w:customStyle="1" w:styleId="font-null">
    <w:name w:val="font-null"/>
    <w:basedOn w:val="Normal"/>
    <w:uiPriority w:val="99"/>
    <w:qFormat/>
    <w:rsid w:val="003C2459"/>
    <w:pPr>
      <w:spacing w:before="100" w:beforeAutospacing="1" w:after="100" w:afterAutospacing="1"/>
    </w:pPr>
    <w:rPr>
      <w:rFonts w:eastAsia="Times New Roman"/>
      <w:sz w:val="24"/>
    </w:rPr>
  </w:style>
  <w:style w:type="paragraph" w:customStyle="1" w:styleId="rteindent1">
    <w:name w:val="rteindent1"/>
    <w:basedOn w:val="Normal"/>
    <w:uiPriority w:val="99"/>
    <w:qFormat/>
    <w:rsid w:val="003C245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C245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C245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C245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C245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C2459"/>
    <w:pPr>
      <w:spacing w:before="100" w:beforeAutospacing="1" w:after="100" w:afterAutospacing="1"/>
    </w:pPr>
    <w:rPr>
      <w:rFonts w:eastAsia="Times New Roman"/>
      <w:sz w:val="24"/>
    </w:rPr>
  </w:style>
  <w:style w:type="paragraph" w:customStyle="1" w:styleId="class">
    <w:name w:val="class"/>
    <w:basedOn w:val="Normal"/>
    <w:uiPriority w:val="99"/>
    <w:qFormat/>
    <w:rsid w:val="003C2459"/>
    <w:pPr>
      <w:spacing w:before="100" w:beforeAutospacing="1" w:after="100" w:afterAutospacing="1"/>
    </w:pPr>
    <w:rPr>
      <w:rFonts w:eastAsia="Times New Roman"/>
      <w:sz w:val="24"/>
    </w:rPr>
  </w:style>
  <w:style w:type="character" w:customStyle="1" w:styleId="blocktitleChar0">
    <w:name w:val="block title Char"/>
    <w:link w:val="blocktitle0"/>
    <w:locked/>
    <w:rsid w:val="003C2459"/>
    <w:rPr>
      <w:rFonts w:ascii="Calibri" w:eastAsia="Calibri" w:hAnsi="Calibri"/>
      <w:b/>
      <w:caps/>
      <w:sz w:val="28"/>
      <w:szCs w:val="28"/>
      <w:lang w:val="es-ES"/>
    </w:rPr>
  </w:style>
  <w:style w:type="paragraph" w:customStyle="1" w:styleId="Pa6">
    <w:name w:val="Pa6"/>
    <w:basedOn w:val="Normal"/>
    <w:next w:val="Normal"/>
    <w:uiPriority w:val="99"/>
    <w:qFormat/>
    <w:rsid w:val="003C245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C245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C245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C245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C245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C245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C245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C2459"/>
    <w:pPr>
      <w:spacing w:after="160" w:line="259" w:lineRule="auto"/>
    </w:pPr>
    <w:rPr>
      <w:rFonts w:ascii="Georgia" w:eastAsia="SimSun" w:hAnsi="Georgia"/>
      <w:b/>
      <w:bCs/>
      <w:lang w:val="en-US"/>
    </w:rPr>
  </w:style>
  <w:style w:type="paragraph" w:customStyle="1" w:styleId="summary">
    <w:name w:val="summary"/>
    <w:basedOn w:val="Normal"/>
    <w:uiPriority w:val="99"/>
    <w:qFormat/>
    <w:rsid w:val="003C2459"/>
    <w:pPr>
      <w:spacing w:before="100" w:beforeAutospacing="1" w:after="100" w:afterAutospacing="1"/>
    </w:pPr>
    <w:rPr>
      <w:rFonts w:eastAsia="Times New Roman"/>
      <w:sz w:val="24"/>
    </w:rPr>
  </w:style>
  <w:style w:type="paragraph" w:customStyle="1" w:styleId="Caption2">
    <w:name w:val="Caption2"/>
    <w:basedOn w:val="Normal"/>
    <w:uiPriority w:val="99"/>
    <w:qFormat/>
    <w:rsid w:val="003C245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C245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C2459"/>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3C2459"/>
    <w:pPr>
      <w:jc w:val="center"/>
    </w:pPr>
    <w:rPr>
      <w:rFonts w:ascii="Book Antiqua" w:eastAsia="Times New Roman" w:hAnsi="Book Antiqua"/>
      <w:b/>
      <w:sz w:val="28"/>
    </w:rPr>
  </w:style>
  <w:style w:type="paragraph" w:customStyle="1" w:styleId="Little">
    <w:name w:val="Little"/>
    <w:basedOn w:val="Normal"/>
    <w:next w:val="Normal"/>
    <w:link w:val="LittleChar"/>
    <w:qFormat/>
    <w:rsid w:val="003C2459"/>
    <w:pPr>
      <w:ind w:left="288"/>
    </w:pPr>
    <w:rPr>
      <w:rFonts w:eastAsia="Times New Roman"/>
      <w:sz w:val="16"/>
    </w:rPr>
  </w:style>
  <w:style w:type="paragraph" w:customStyle="1" w:styleId="AAAcard">
    <w:name w:val="AAAcard"/>
    <w:basedOn w:val="Normal"/>
    <w:uiPriority w:val="99"/>
    <w:qFormat/>
    <w:rsid w:val="003C2459"/>
    <w:pPr>
      <w:ind w:left="288" w:right="288"/>
    </w:pPr>
    <w:rPr>
      <w:rFonts w:eastAsia="Times New Roman"/>
    </w:rPr>
  </w:style>
  <w:style w:type="paragraph" w:customStyle="1" w:styleId="Caption3">
    <w:name w:val="Caption3"/>
    <w:basedOn w:val="Normal"/>
    <w:uiPriority w:val="99"/>
    <w:qFormat/>
    <w:rsid w:val="003C2459"/>
    <w:pPr>
      <w:spacing w:before="100" w:beforeAutospacing="1" w:after="100" w:afterAutospacing="1"/>
    </w:pPr>
    <w:rPr>
      <w:rFonts w:eastAsia="Times New Roman"/>
      <w:sz w:val="24"/>
    </w:rPr>
  </w:style>
  <w:style w:type="paragraph" w:customStyle="1" w:styleId="body-12-5">
    <w:name w:val="body-12-5"/>
    <w:basedOn w:val="Normal"/>
    <w:uiPriority w:val="99"/>
    <w:qFormat/>
    <w:rsid w:val="003C2459"/>
    <w:pPr>
      <w:spacing w:before="100" w:beforeAutospacing="1" w:after="100" w:afterAutospacing="1"/>
    </w:pPr>
    <w:rPr>
      <w:rFonts w:eastAsia="Times New Roman"/>
      <w:sz w:val="24"/>
    </w:rPr>
  </w:style>
  <w:style w:type="paragraph" w:customStyle="1" w:styleId="infuse">
    <w:name w:val="infuse"/>
    <w:basedOn w:val="Normal"/>
    <w:uiPriority w:val="99"/>
    <w:qFormat/>
    <w:rsid w:val="003C2459"/>
    <w:pPr>
      <w:spacing w:before="100" w:beforeAutospacing="1" w:after="100" w:afterAutospacing="1"/>
    </w:pPr>
    <w:rPr>
      <w:rFonts w:eastAsia="Times New Roman"/>
      <w:sz w:val="24"/>
    </w:rPr>
  </w:style>
  <w:style w:type="paragraph" w:customStyle="1" w:styleId="fontreg">
    <w:name w:val="font_reg"/>
    <w:basedOn w:val="Normal"/>
    <w:uiPriority w:val="99"/>
    <w:qFormat/>
    <w:rsid w:val="003C2459"/>
    <w:pPr>
      <w:spacing w:before="100" w:beforeAutospacing="1" w:after="100" w:afterAutospacing="1"/>
    </w:pPr>
    <w:rPr>
      <w:rFonts w:eastAsia="Times New Roman"/>
      <w:sz w:val="24"/>
    </w:rPr>
  </w:style>
  <w:style w:type="paragraph" w:customStyle="1" w:styleId="CITEF3">
    <w:name w:val="CITE F3"/>
    <w:uiPriority w:val="99"/>
    <w:qFormat/>
    <w:rsid w:val="003C245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C245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C245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C245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C2459"/>
    <w:pPr>
      <w:spacing w:after="200"/>
    </w:pPr>
    <w:rPr>
      <w:rFonts w:ascii="Calibri" w:eastAsia="Calibri" w:hAnsi="Calibri" w:cs="Times New Roman"/>
      <w:sz w:val="20"/>
      <w:szCs w:val="20"/>
      <w:u w:val="single"/>
    </w:rPr>
  </w:style>
  <w:style w:type="paragraph" w:customStyle="1" w:styleId="hotroute1">
    <w:name w:val="hot route!"/>
    <w:basedOn w:val="Normal"/>
    <w:qFormat/>
    <w:rsid w:val="003C2459"/>
    <w:pPr>
      <w:ind w:left="144"/>
    </w:pPr>
    <w:rPr>
      <w:rFonts w:ascii="Cambria" w:eastAsia="Calibri" w:hAnsi="Cambria"/>
      <w:sz w:val="24"/>
    </w:rPr>
  </w:style>
  <w:style w:type="paragraph" w:customStyle="1" w:styleId="FreeFormA">
    <w:name w:val="Free Form A"/>
    <w:autoRedefine/>
    <w:uiPriority w:val="99"/>
    <w:qFormat/>
    <w:rsid w:val="003C245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3C2459"/>
    <w:pPr>
      <w:spacing w:before="100" w:beforeAutospacing="1" w:after="100" w:afterAutospacing="1"/>
    </w:pPr>
    <w:rPr>
      <w:rFonts w:eastAsia="Times New Roman"/>
      <w:sz w:val="24"/>
    </w:rPr>
  </w:style>
  <w:style w:type="paragraph" w:customStyle="1" w:styleId="subheader">
    <w:name w:val="subheader"/>
    <w:basedOn w:val="Normal"/>
    <w:uiPriority w:val="99"/>
    <w:qFormat/>
    <w:rsid w:val="003C245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C2459"/>
    <w:pPr>
      <w:spacing w:before="100" w:beforeAutospacing="1" w:after="100" w:afterAutospacing="1"/>
    </w:pPr>
    <w:rPr>
      <w:rFonts w:eastAsia="Times New Roman"/>
      <w:sz w:val="24"/>
    </w:rPr>
  </w:style>
  <w:style w:type="paragraph" w:customStyle="1" w:styleId="more">
    <w:name w:val="more"/>
    <w:basedOn w:val="Normal"/>
    <w:uiPriority w:val="99"/>
    <w:qFormat/>
    <w:rsid w:val="003C2459"/>
    <w:pPr>
      <w:spacing w:before="100" w:beforeAutospacing="1" w:after="100" w:afterAutospacing="1"/>
    </w:pPr>
    <w:rPr>
      <w:rFonts w:eastAsia="Times New Roman"/>
      <w:sz w:val="24"/>
    </w:rPr>
  </w:style>
  <w:style w:type="paragraph" w:customStyle="1" w:styleId="story">
    <w:name w:val="story"/>
    <w:basedOn w:val="Normal"/>
    <w:uiPriority w:val="99"/>
    <w:qFormat/>
    <w:rsid w:val="003C2459"/>
    <w:pPr>
      <w:spacing w:before="100" w:beforeAutospacing="1" w:after="100" w:afterAutospacing="1"/>
    </w:pPr>
    <w:rPr>
      <w:rFonts w:eastAsia="Times New Roman"/>
      <w:sz w:val="24"/>
    </w:rPr>
  </w:style>
  <w:style w:type="paragraph" w:customStyle="1" w:styleId="H1numbered">
    <w:name w:val="H1 numbered"/>
    <w:basedOn w:val="Normal"/>
    <w:uiPriority w:val="99"/>
    <w:qFormat/>
    <w:rsid w:val="003C2459"/>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3C2459"/>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3C245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C245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C245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C245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C245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C2459"/>
    <w:pPr>
      <w:widowControl w:val="0"/>
      <w:spacing w:after="63"/>
    </w:pPr>
    <w:rPr>
      <w:rFonts w:ascii="Arial" w:hAnsi="Arial"/>
      <w:color w:val="auto"/>
    </w:rPr>
  </w:style>
  <w:style w:type="paragraph" w:customStyle="1" w:styleId="CM35">
    <w:name w:val="CM35"/>
    <w:basedOn w:val="Default"/>
    <w:next w:val="Default"/>
    <w:uiPriority w:val="99"/>
    <w:qFormat/>
    <w:rsid w:val="003C245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C245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C245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C245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C245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C2459"/>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3C245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C2459"/>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3C245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C2459"/>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C245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C245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3C245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C2459"/>
    <w:rPr>
      <w:rFonts w:ascii="Georgia" w:hAnsi="Georgia"/>
      <w:sz w:val="24"/>
      <w:lang w:val="x-none" w:eastAsia="x-none"/>
    </w:rPr>
  </w:style>
  <w:style w:type="character" w:customStyle="1" w:styleId="NormalFontChar">
    <w:name w:val="Normal Font Char"/>
    <w:link w:val="NormalFont"/>
    <w:locked/>
    <w:rsid w:val="003C2459"/>
    <w:rPr>
      <w:rFonts w:ascii="Times New Roman" w:eastAsia="Times New Roman" w:hAnsi="Times New Roman" w:cs="Times New Roman"/>
      <w:sz w:val="20"/>
      <w:szCs w:val="20"/>
    </w:rPr>
  </w:style>
  <w:style w:type="paragraph" w:customStyle="1" w:styleId="NormalFont">
    <w:name w:val="Normal Font"/>
    <w:link w:val="NormalFontChar"/>
    <w:qFormat/>
    <w:rsid w:val="003C2459"/>
    <w:rPr>
      <w:rFonts w:ascii="Times New Roman" w:eastAsia="Times New Roman" w:hAnsi="Times New Roman" w:cs="Times New Roman"/>
      <w:sz w:val="20"/>
      <w:szCs w:val="20"/>
    </w:rPr>
  </w:style>
  <w:style w:type="paragraph" w:customStyle="1" w:styleId="StyleSmall11pt">
    <w:name w:val="Style Small + 11 pt"/>
    <w:uiPriority w:val="99"/>
    <w:qFormat/>
    <w:rsid w:val="003C245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C245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C2459"/>
    <w:rPr>
      <w:u w:val="single"/>
      <w:lang w:val="x-none" w:eastAsia="x-none"/>
    </w:rPr>
  </w:style>
  <w:style w:type="character" w:customStyle="1" w:styleId="StyleNormalFont11ptBoldUnderlineChar">
    <w:name w:val="Style Normal Font + 11 pt Bold Underline Char"/>
    <w:link w:val="StyleNormalFont11ptBoldUnderline"/>
    <w:locked/>
    <w:rsid w:val="003C245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C2459"/>
    <w:rPr>
      <w:b/>
      <w:bCs/>
      <w:u w:val="single"/>
      <w:lang w:val="x-none" w:eastAsia="x-none"/>
    </w:rPr>
  </w:style>
  <w:style w:type="paragraph" w:customStyle="1" w:styleId="Smallfont0">
    <w:name w:val="Smallfont"/>
    <w:basedOn w:val="Normal"/>
    <w:uiPriority w:val="99"/>
    <w:qFormat/>
    <w:rsid w:val="003C2459"/>
    <w:rPr>
      <w:rFonts w:eastAsia="Times New Roman"/>
      <w:sz w:val="15"/>
    </w:rPr>
  </w:style>
  <w:style w:type="paragraph" w:customStyle="1" w:styleId="formatvorlage2">
    <w:name w:val="formatvorlage2"/>
    <w:basedOn w:val="Normal"/>
    <w:uiPriority w:val="99"/>
    <w:qFormat/>
    <w:rsid w:val="003C245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C245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C245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3C245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C245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3C245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C2459"/>
    <w:pPr>
      <w:ind w:left="144"/>
    </w:pPr>
    <w:rPr>
      <w:rFonts w:ascii="Georgia" w:eastAsia="Times New Roman" w:hAnsi="Georgia"/>
      <w:sz w:val="24"/>
      <w:lang w:val="x-none" w:eastAsia="x-none"/>
    </w:rPr>
  </w:style>
  <w:style w:type="paragraph" w:customStyle="1" w:styleId="deck">
    <w:name w:val="deck"/>
    <w:basedOn w:val="Normal"/>
    <w:uiPriority w:val="99"/>
    <w:qFormat/>
    <w:rsid w:val="003C2459"/>
    <w:pPr>
      <w:spacing w:before="100" w:beforeAutospacing="1" w:after="100" w:afterAutospacing="1"/>
    </w:pPr>
    <w:rPr>
      <w:rFonts w:eastAsia="Times New Roman"/>
      <w:sz w:val="24"/>
    </w:rPr>
  </w:style>
  <w:style w:type="paragraph" w:customStyle="1" w:styleId="i1">
    <w:name w:val="i1"/>
    <w:basedOn w:val="Normal"/>
    <w:uiPriority w:val="99"/>
    <w:qFormat/>
    <w:rsid w:val="003C2459"/>
    <w:pPr>
      <w:spacing w:before="100" w:beforeAutospacing="1" w:after="100" w:afterAutospacing="1"/>
    </w:pPr>
    <w:rPr>
      <w:rFonts w:eastAsia="Times New Roman"/>
      <w:sz w:val="24"/>
    </w:rPr>
  </w:style>
  <w:style w:type="paragraph" w:customStyle="1" w:styleId="question">
    <w:name w:val="question"/>
    <w:basedOn w:val="Normal"/>
    <w:uiPriority w:val="99"/>
    <w:qFormat/>
    <w:rsid w:val="003C2459"/>
    <w:pPr>
      <w:spacing w:before="100" w:beforeAutospacing="1" w:after="100" w:afterAutospacing="1"/>
    </w:pPr>
    <w:rPr>
      <w:rFonts w:eastAsia="Times New Roman"/>
      <w:sz w:val="24"/>
    </w:rPr>
  </w:style>
  <w:style w:type="paragraph" w:customStyle="1" w:styleId="bodycopy">
    <w:name w:val="bodycopy"/>
    <w:basedOn w:val="Normal"/>
    <w:uiPriority w:val="99"/>
    <w:qFormat/>
    <w:rsid w:val="003C2459"/>
    <w:pPr>
      <w:spacing w:before="100" w:beforeAutospacing="1" w:after="100" w:afterAutospacing="1"/>
    </w:pPr>
    <w:rPr>
      <w:rFonts w:eastAsia="Times New Roman"/>
      <w:sz w:val="24"/>
    </w:rPr>
  </w:style>
  <w:style w:type="paragraph" w:customStyle="1" w:styleId="Fifth">
    <w:name w:val="Fifth"/>
    <w:basedOn w:val="Normal"/>
    <w:link w:val="FifthChar"/>
    <w:qFormat/>
    <w:rsid w:val="003C2459"/>
    <w:rPr>
      <w:rFonts w:ascii="Arial" w:eastAsia="Calibri" w:hAnsi="Arial"/>
    </w:rPr>
  </w:style>
  <w:style w:type="paragraph" w:customStyle="1" w:styleId="NoteLevel22">
    <w:name w:val="Note Level 22"/>
    <w:basedOn w:val="card"/>
    <w:next w:val="Normal"/>
    <w:uiPriority w:val="99"/>
    <w:qFormat/>
    <w:rsid w:val="003C2459"/>
    <w:pPr>
      <w:keepNext/>
    </w:pPr>
    <w:rPr>
      <w:rFonts w:ascii="Georgia" w:eastAsia="MS Gothic" w:hAnsi="Georgia"/>
      <w:bCs/>
      <w:szCs w:val="20"/>
    </w:rPr>
  </w:style>
  <w:style w:type="paragraph" w:customStyle="1" w:styleId="wp-caption-text">
    <w:name w:val="wp-caption-text"/>
    <w:basedOn w:val="Normal"/>
    <w:qFormat/>
    <w:rsid w:val="003C2459"/>
    <w:pPr>
      <w:spacing w:before="100" w:beforeAutospacing="1" w:after="100" w:afterAutospacing="1"/>
    </w:pPr>
    <w:rPr>
      <w:rFonts w:eastAsia="Times New Roman"/>
      <w:sz w:val="24"/>
    </w:rPr>
  </w:style>
  <w:style w:type="paragraph" w:customStyle="1" w:styleId="svarticle">
    <w:name w:val="svarticle"/>
    <w:basedOn w:val="Normal"/>
    <w:uiPriority w:val="99"/>
    <w:qFormat/>
    <w:rsid w:val="003C245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3C245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3C2459"/>
    <w:pPr>
      <w:spacing w:before="100" w:beforeAutospacing="1" w:after="100" w:afterAutospacing="1"/>
    </w:pPr>
  </w:style>
  <w:style w:type="paragraph" w:customStyle="1" w:styleId="description">
    <w:name w:val="description"/>
    <w:basedOn w:val="Normal"/>
    <w:uiPriority w:val="99"/>
    <w:qFormat/>
    <w:rsid w:val="003C2459"/>
    <w:pPr>
      <w:spacing w:before="100" w:beforeAutospacing="1" w:after="100" w:afterAutospacing="1"/>
    </w:pPr>
  </w:style>
  <w:style w:type="paragraph" w:customStyle="1" w:styleId="graf">
    <w:name w:val="graf"/>
    <w:basedOn w:val="Normal"/>
    <w:uiPriority w:val="99"/>
    <w:qFormat/>
    <w:rsid w:val="003C2459"/>
    <w:pPr>
      <w:spacing w:before="100" w:beforeAutospacing="1" w:after="100" w:afterAutospacing="1"/>
    </w:pPr>
  </w:style>
  <w:style w:type="paragraph" w:customStyle="1" w:styleId="column">
    <w:name w:val="column"/>
    <w:basedOn w:val="Normal"/>
    <w:uiPriority w:val="99"/>
    <w:qFormat/>
    <w:rsid w:val="003C2459"/>
    <w:pPr>
      <w:spacing w:before="100" w:beforeAutospacing="1" w:after="100" w:afterAutospacing="1"/>
    </w:pPr>
  </w:style>
  <w:style w:type="paragraph" w:customStyle="1" w:styleId="recirc-container">
    <w:name w:val="recirc-container"/>
    <w:basedOn w:val="Normal"/>
    <w:uiPriority w:val="99"/>
    <w:qFormat/>
    <w:rsid w:val="003C245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3C245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3C245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3C2459"/>
    <w:rPr>
      <w:rFonts w:ascii="Georgia" w:hAnsi="Georgia" w:hint="default"/>
      <w:i/>
      <w:iCs/>
      <w:color w:val="808080"/>
    </w:rPr>
  </w:style>
  <w:style w:type="character" w:customStyle="1" w:styleId="cardchar00">
    <w:name w:val="cardchar0"/>
    <w:basedOn w:val="DefaultParagraphFont"/>
    <w:rsid w:val="003C2459"/>
  </w:style>
  <w:style w:type="character" w:customStyle="1" w:styleId="UnderlineNon-bold">
    <w:name w:val="Underline Non - bold"/>
    <w:rsid w:val="003C2459"/>
    <w:rPr>
      <w:rFonts w:ascii="Times New Roman" w:hAnsi="Times New Roman" w:cs="Times New Roman" w:hint="default"/>
      <w:iCs/>
      <w:sz w:val="22"/>
      <w:u w:val="single"/>
    </w:rPr>
  </w:style>
  <w:style w:type="character" w:customStyle="1" w:styleId="Heading5Char2">
    <w:name w:val="Heading 5 Char2"/>
    <w:rsid w:val="003C245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C2459"/>
    <w:rPr>
      <w:rFonts w:ascii="Arial" w:hAnsi="Arial" w:cs="Arial"/>
      <w:vanish/>
      <w:sz w:val="16"/>
      <w:szCs w:val="16"/>
    </w:rPr>
  </w:style>
  <w:style w:type="paragraph" w:styleId="z-TopofForm">
    <w:name w:val="HTML Top of Form"/>
    <w:basedOn w:val="Normal"/>
    <w:next w:val="Normal"/>
    <w:link w:val="z-TopofFormChar"/>
    <w:hidden/>
    <w:uiPriority w:val="99"/>
    <w:unhideWhenUsed/>
    <w:rsid w:val="003C245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C2459"/>
    <w:rPr>
      <w:rFonts w:ascii="Arial" w:hAnsi="Arial" w:cs="Arial"/>
      <w:vanish/>
      <w:sz w:val="16"/>
      <w:szCs w:val="16"/>
    </w:rPr>
  </w:style>
  <w:style w:type="character" w:customStyle="1" w:styleId="z-BottomofFormChar">
    <w:name w:val="z-Bottom of Form Char"/>
    <w:basedOn w:val="DefaultParagraphFont"/>
    <w:link w:val="z-BottomofForm"/>
    <w:uiPriority w:val="99"/>
    <w:rsid w:val="003C245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C245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C2459"/>
    <w:rPr>
      <w:rFonts w:ascii="Arial" w:hAnsi="Arial" w:cs="Arial"/>
      <w:vanish/>
      <w:sz w:val="16"/>
      <w:szCs w:val="16"/>
    </w:rPr>
  </w:style>
  <w:style w:type="character" w:customStyle="1" w:styleId="authordate1">
    <w:name w:val="authordate"/>
    <w:rsid w:val="003C2459"/>
  </w:style>
  <w:style w:type="character" w:customStyle="1" w:styleId="underline0">
    <w:name w:val="%underline"/>
    <w:qFormat/>
    <w:rsid w:val="003C2459"/>
    <w:rPr>
      <w:rFonts w:ascii="Times New Roman" w:hAnsi="Times New Roman" w:cs="Times New Roman" w:hint="default"/>
      <w:strike w:val="0"/>
      <w:dstrike w:val="0"/>
      <w:sz w:val="16"/>
      <w:u w:val="none"/>
      <w:effect w:val="none"/>
    </w:rPr>
  </w:style>
  <w:style w:type="character" w:customStyle="1" w:styleId="AUNDERLINE0">
    <w:name w:val="AUNDERLINE"/>
    <w:qFormat/>
    <w:rsid w:val="003C2459"/>
    <w:rPr>
      <w:rFonts w:ascii="Times New Roman" w:hAnsi="Times New Roman" w:cs="Times New Roman" w:hint="default"/>
      <w:sz w:val="20"/>
      <w:u w:val="single"/>
    </w:rPr>
  </w:style>
  <w:style w:type="character" w:customStyle="1" w:styleId="UnderlinedCharChar">
    <w:name w:val="Underlined Char Char"/>
    <w:rsid w:val="003C2459"/>
    <w:rPr>
      <w:rFonts w:ascii="Garamond" w:hAnsi="Garamond" w:hint="default"/>
      <w:szCs w:val="28"/>
      <w:u w:val="single"/>
      <w:lang w:val="en-US" w:eastAsia="en-US" w:bidi="ar-SA"/>
    </w:rPr>
  </w:style>
  <w:style w:type="character" w:customStyle="1" w:styleId="slug-doi">
    <w:name w:val="slug-doi"/>
    <w:basedOn w:val="DefaultParagraphFont"/>
    <w:rsid w:val="003C2459"/>
  </w:style>
  <w:style w:type="character" w:customStyle="1" w:styleId="af">
    <w:name w:val="af"/>
    <w:basedOn w:val="DefaultParagraphFont"/>
    <w:rsid w:val="003C2459"/>
  </w:style>
  <w:style w:type="character" w:customStyle="1" w:styleId="ab">
    <w:name w:val="ab"/>
    <w:basedOn w:val="DefaultParagraphFont"/>
    <w:rsid w:val="003C2459"/>
  </w:style>
  <w:style w:type="character" w:customStyle="1" w:styleId="em">
    <w:name w:val="em"/>
    <w:basedOn w:val="DefaultParagraphFont"/>
    <w:rsid w:val="003C2459"/>
  </w:style>
  <w:style w:type="character" w:customStyle="1" w:styleId="au">
    <w:name w:val="au"/>
    <w:basedOn w:val="DefaultParagraphFont"/>
    <w:rsid w:val="003C2459"/>
  </w:style>
  <w:style w:type="character" w:customStyle="1" w:styleId="ti">
    <w:name w:val="ti"/>
    <w:basedOn w:val="DefaultParagraphFont"/>
    <w:rsid w:val="003C2459"/>
  </w:style>
  <w:style w:type="character" w:customStyle="1" w:styleId="subheadblue">
    <w:name w:val="subhead_blue"/>
    <w:basedOn w:val="DefaultParagraphFont"/>
    <w:rsid w:val="003C2459"/>
  </w:style>
  <w:style w:type="character" w:customStyle="1" w:styleId="affiliation">
    <w:name w:val="affiliation"/>
    <w:basedOn w:val="DefaultParagraphFont"/>
    <w:rsid w:val="003C2459"/>
  </w:style>
  <w:style w:type="character" w:customStyle="1" w:styleId="slug-doi-wrapper">
    <w:name w:val="slug-doi-wrapper"/>
    <w:basedOn w:val="DefaultParagraphFont"/>
    <w:rsid w:val="003C2459"/>
  </w:style>
  <w:style w:type="character" w:customStyle="1" w:styleId="slug-metadata-noteahead-of-print">
    <w:name w:val="slug-metadata-note ahead-of-print"/>
    <w:basedOn w:val="DefaultParagraphFont"/>
    <w:rsid w:val="003C2459"/>
  </w:style>
  <w:style w:type="character" w:customStyle="1" w:styleId="slug-ahead-of-print-date">
    <w:name w:val="slug-ahead-of-print-date"/>
    <w:basedOn w:val="DefaultParagraphFont"/>
    <w:rsid w:val="003C2459"/>
  </w:style>
  <w:style w:type="character" w:customStyle="1" w:styleId="medium-bold">
    <w:name w:val="medium-bold"/>
    <w:basedOn w:val="DefaultParagraphFont"/>
    <w:rsid w:val="003C2459"/>
  </w:style>
  <w:style w:type="character" w:customStyle="1" w:styleId="updated-short-citation">
    <w:name w:val="updated-short-citation"/>
    <w:basedOn w:val="DefaultParagraphFont"/>
    <w:rsid w:val="003C2459"/>
  </w:style>
  <w:style w:type="character" w:customStyle="1" w:styleId="goohl0">
    <w:name w:val="goohl0"/>
    <w:basedOn w:val="DefaultParagraphFont"/>
    <w:rsid w:val="003C2459"/>
  </w:style>
  <w:style w:type="character" w:customStyle="1" w:styleId="CharChar6">
    <w:name w:val="Char Char6"/>
    <w:rsid w:val="003C2459"/>
    <w:rPr>
      <w:rFonts w:ascii="Arial" w:hAnsi="Arial" w:cs="Arial" w:hint="default"/>
      <w:bCs/>
      <w:sz w:val="16"/>
      <w:szCs w:val="26"/>
      <w:lang w:val="en-US" w:eastAsia="en-US" w:bidi="ar-SA"/>
    </w:rPr>
  </w:style>
  <w:style w:type="character" w:customStyle="1" w:styleId="TagCharChar1">
    <w:name w:val="Tag Char Char1"/>
    <w:rsid w:val="003C2459"/>
    <w:rPr>
      <w:b/>
      <w:bCs w:val="0"/>
      <w:sz w:val="24"/>
      <w:szCs w:val="24"/>
      <w:lang w:val="en-US" w:eastAsia="en-US" w:bidi="ar-SA"/>
    </w:rPr>
  </w:style>
  <w:style w:type="character" w:customStyle="1" w:styleId="12TimesNewRoman">
    <w:name w:val="12 Times New Roman"/>
    <w:rsid w:val="003C245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C245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C2459"/>
    <w:rPr>
      <w:rFonts w:ascii="Times New Roman" w:hAnsi="Times New Roman" w:cs="Times New Roman" w:hint="default"/>
      <w:strike w:val="0"/>
      <w:dstrike w:val="0"/>
      <w:sz w:val="14"/>
      <w:u w:val="none"/>
      <w:effect w:val="none"/>
    </w:rPr>
  </w:style>
  <w:style w:type="character" w:customStyle="1" w:styleId="F8-UnderlineBold">
    <w:name w:val="F8 - Underline/Bold"/>
    <w:rsid w:val="003C2459"/>
    <w:rPr>
      <w:rFonts w:ascii="Times New Roman" w:hAnsi="Times New Roman" w:cs="Times New Roman" w:hint="default"/>
      <w:b/>
      <w:bCs w:val="0"/>
      <w:sz w:val="20"/>
      <w:u w:val="single"/>
    </w:rPr>
  </w:style>
  <w:style w:type="character" w:customStyle="1" w:styleId="F7-SmallFont">
    <w:name w:val="F7 - Small Font"/>
    <w:rsid w:val="003C2459"/>
    <w:rPr>
      <w:rFonts w:ascii="Times New Roman" w:hAnsi="Times New Roman" w:cs="Times New Roman" w:hint="default"/>
      <w:sz w:val="14"/>
    </w:rPr>
  </w:style>
  <w:style w:type="character" w:customStyle="1" w:styleId="Brief-Bold">
    <w:name w:val="Brief - Bold"/>
    <w:rsid w:val="003C2459"/>
    <w:rPr>
      <w:rFonts w:ascii="Times New Roman" w:hAnsi="Times New Roman" w:cs="Times New Roman" w:hint="default"/>
      <w:b/>
      <w:bCs w:val="0"/>
    </w:rPr>
  </w:style>
  <w:style w:type="character" w:customStyle="1" w:styleId="Card-Underline">
    <w:name w:val="Card - Underline"/>
    <w:rsid w:val="003C2459"/>
    <w:rPr>
      <w:rFonts w:ascii="Times New Roman" w:hAnsi="Times New Roman" w:cs="Times New Roman" w:hint="default"/>
      <w:u w:val="single"/>
    </w:rPr>
  </w:style>
  <w:style w:type="character" w:customStyle="1" w:styleId="beriefunderline">
    <w:name w:val="berief = underline"/>
    <w:rsid w:val="003C2459"/>
    <w:rPr>
      <w:rFonts w:ascii="Times New Roman" w:eastAsia="Times New Roman" w:hAnsi="Times New Roman" w:cs="Times New Roman" w:hint="default"/>
      <w:sz w:val="20"/>
      <w:u w:val="single"/>
    </w:rPr>
  </w:style>
  <w:style w:type="character" w:customStyle="1" w:styleId="BoldText10pt">
    <w:name w:val="Bold Text 10 pt"/>
    <w:rsid w:val="003C245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3C2459"/>
  </w:style>
  <w:style w:type="character" w:customStyle="1" w:styleId="SC4208902">
    <w:name w:val="SC.4.208902"/>
    <w:rsid w:val="003C2459"/>
    <w:rPr>
      <w:rFonts w:ascii="Century" w:hAnsi="Century" w:cs="Century" w:hint="default"/>
      <w:color w:val="000000"/>
      <w:sz w:val="22"/>
      <w:szCs w:val="22"/>
    </w:rPr>
  </w:style>
  <w:style w:type="character" w:customStyle="1" w:styleId="SC4208915">
    <w:name w:val="SC.4.208915"/>
    <w:rsid w:val="003C2459"/>
    <w:rPr>
      <w:rFonts w:ascii="Century" w:hAnsi="Century" w:cs="Century" w:hint="default"/>
      <w:color w:val="000000"/>
      <w:sz w:val="13"/>
      <w:szCs w:val="13"/>
    </w:rPr>
  </w:style>
  <w:style w:type="character" w:customStyle="1" w:styleId="SC273764">
    <w:name w:val="SC.2.73764"/>
    <w:rsid w:val="003C2459"/>
    <w:rPr>
      <w:rFonts w:ascii="Century" w:hAnsi="Century" w:cs="Century" w:hint="default"/>
      <w:color w:val="000000"/>
      <w:sz w:val="72"/>
      <w:szCs w:val="72"/>
    </w:rPr>
  </w:style>
  <w:style w:type="character" w:customStyle="1" w:styleId="SC273779">
    <w:name w:val="SC.2.73779"/>
    <w:rsid w:val="003C2459"/>
    <w:rPr>
      <w:rFonts w:ascii="Century" w:hAnsi="Century" w:cs="Century" w:hint="default"/>
      <w:color w:val="000000"/>
      <w:sz w:val="40"/>
      <w:szCs w:val="40"/>
    </w:rPr>
  </w:style>
  <w:style w:type="character" w:customStyle="1" w:styleId="SC273763">
    <w:name w:val="SC.2.73763"/>
    <w:rsid w:val="003C2459"/>
    <w:rPr>
      <w:rFonts w:ascii="Century" w:hAnsi="Century" w:cs="Century" w:hint="default"/>
      <w:b/>
      <w:bCs/>
      <w:color w:val="000000"/>
    </w:rPr>
  </w:style>
  <w:style w:type="character" w:customStyle="1" w:styleId="SC4208910">
    <w:name w:val="SC.4.208910"/>
    <w:rsid w:val="003C2459"/>
    <w:rPr>
      <w:rFonts w:ascii="Century" w:hAnsi="Century" w:cs="Century" w:hint="default"/>
      <w:color w:val="000000"/>
      <w:sz w:val="28"/>
      <w:szCs w:val="28"/>
    </w:rPr>
  </w:style>
  <w:style w:type="character" w:customStyle="1" w:styleId="SC4208911">
    <w:name w:val="SC.4.208911"/>
    <w:rsid w:val="003C2459"/>
    <w:rPr>
      <w:rFonts w:ascii="Century" w:hAnsi="Century" w:cs="Century" w:hint="default"/>
      <w:color w:val="000000"/>
    </w:rPr>
  </w:style>
  <w:style w:type="character" w:customStyle="1" w:styleId="articlesubtitle">
    <w:name w:val="article_sub_title"/>
    <w:basedOn w:val="DefaultParagraphFont"/>
    <w:rsid w:val="003C2459"/>
  </w:style>
  <w:style w:type="character" w:customStyle="1" w:styleId="newsdate2">
    <w:name w:val="news_date2"/>
    <w:basedOn w:val="DefaultParagraphFont"/>
    <w:rsid w:val="003C2459"/>
  </w:style>
  <w:style w:type="character" w:customStyle="1" w:styleId="readarticleheader">
    <w:name w:val="readarticleheader"/>
    <w:basedOn w:val="DefaultParagraphFont"/>
    <w:rsid w:val="003C2459"/>
  </w:style>
  <w:style w:type="character" w:customStyle="1" w:styleId="UnderlineChar20">
    <w:name w:val="Underline Char2"/>
    <w:rsid w:val="003C2459"/>
    <w:rPr>
      <w:rFonts w:ascii="Trebuchet MS" w:hAnsi="Trebuchet MS" w:hint="default"/>
      <w:u w:val="thick"/>
      <w:lang w:val="en-US" w:eastAsia="zh-CN" w:bidi="ar-SA"/>
    </w:rPr>
  </w:style>
  <w:style w:type="character" w:customStyle="1" w:styleId="BoldUnderliningChar">
    <w:name w:val="Bold Underlining Char"/>
    <w:rsid w:val="003C2459"/>
    <w:rPr>
      <w:rFonts w:ascii="Arial Narrow" w:eastAsia="Times New Roman" w:hAnsi="Arial Narrow" w:hint="default"/>
      <w:b/>
      <w:bCs w:val="0"/>
      <w:szCs w:val="24"/>
      <w:u w:val="single"/>
      <w:lang w:val="en-GB" w:eastAsia="en-US" w:bidi="ar-SA"/>
    </w:rPr>
  </w:style>
  <w:style w:type="character" w:customStyle="1" w:styleId="medium-normal1">
    <w:name w:val="medium-normal1"/>
    <w:rsid w:val="003C2459"/>
    <w:rPr>
      <w:rFonts w:ascii="Arial" w:hAnsi="Arial" w:cs="Arial" w:hint="default"/>
      <w:b w:val="0"/>
      <w:bCs w:val="0"/>
      <w:i w:val="0"/>
      <w:iCs w:val="0"/>
      <w:sz w:val="20"/>
      <w:szCs w:val="20"/>
    </w:rPr>
  </w:style>
  <w:style w:type="character" w:customStyle="1" w:styleId="UnderlinedCardChar0">
    <w:name w:val="Underlined Card Char"/>
    <w:rsid w:val="003C2459"/>
    <w:rPr>
      <w:rFonts w:ascii="Palatino Linotype" w:hAnsi="Palatino Linotype" w:hint="default"/>
      <w:u w:val="single"/>
      <w:lang w:val="en-US" w:eastAsia="en-US" w:bidi="ar-SA"/>
    </w:rPr>
  </w:style>
  <w:style w:type="character" w:customStyle="1" w:styleId="char">
    <w:name w:val="char"/>
    <w:basedOn w:val="DefaultParagraphFont"/>
    <w:rsid w:val="003C2459"/>
  </w:style>
  <w:style w:type="character" w:customStyle="1" w:styleId="UnderlineCharCharCharCharCharChar">
    <w:name w:val="Underline Char Char Char Char Char Char"/>
    <w:rsid w:val="003C2459"/>
    <w:rPr>
      <w:rFonts w:ascii="Arial Narrow" w:hAnsi="Arial Narrow" w:hint="default"/>
      <w:szCs w:val="24"/>
      <w:u w:val="single"/>
      <w:lang w:val="en-US" w:eastAsia="en-US" w:bidi="ar-SA"/>
    </w:rPr>
  </w:style>
  <w:style w:type="character" w:customStyle="1" w:styleId="klink">
    <w:name w:val="klink"/>
    <w:basedOn w:val="DefaultParagraphFont"/>
    <w:rsid w:val="003C2459"/>
  </w:style>
  <w:style w:type="character" w:customStyle="1" w:styleId="date10">
    <w:name w:val="date1"/>
    <w:basedOn w:val="DefaultParagraphFont"/>
    <w:rsid w:val="003C2459"/>
  </w:style>
  <w:style w:type="character" w:customStyle="1" w:styleId="bolding1">
    <w:name w:val="bolding1"/>
    <w:rsid w:val="003C2459"/>
    <w:rPr>
      <w:b/>
      <w:bCs/>
    </w:rPr>
  </w:style>
  <w:style w:type="character" w:customStyle="1" w:styleId="bookoptions1">
    <w:name w:val="book_options1"/>
    <w:rsid w:val="003C2459"/>
    <w:rPr>
      <w:b/>
      <w:bCs/>
      <w:color w:val="333366"/>
    </w:rPr>
  </w:style>
  <w:style w:type="character" w:customStyle="1" w:styleId="descriptionblock">
    <w:name w:val="description block"/>
    <w:basedOn w:val="DefaultParagraphFont"/>
    <w:rsid w:val="003C2459"/>
  </w:style>
  <w:style w:type="character" w:customStyle="1" w:styleId="detailsboxblock">
    <w:name w:val="detailsbox block"/>
    <w:basedOn w:val="DefaultParagraphFont"/>
    <w:rsid w:val="003C2459"/>
  </w:style>
  <w:style w:type="character" w:customStyle="1" w:styleId="Char3">
    <w:name w:val="Char3"/>
    <w:rsid w:val="003C2459"/>
    <w:rPr>
      <w:rFonts w:ascii="Arial" w:hAnsi="Arial" w:cs="Arial" w:hint="default"/>
      <w:bCs/>
      <w:u w:val="thick"/>
      <w:lang w:val="en-US" w:eastAsia="en-US" w:bidi="ar-SA"/>
    </w:rPr>
  </w:style>
  <w:style w:type="character" w:customStyle="1" w:styleId="texto11">
    <w:name w:val="texto11"/>
    <w:rsid w:val="003C2459"/>
    <w:rPr>
      <w:rFonts w:ascii="Arial" w:hAnsi="Arial" w:cs="Arial" w:hint="default"/>
      <w:b w:val="0"/>
      <w:bCs w:val="0"/>
      <w:i w:val="0"/>
      <w:iCs w:val="0"/>
      <w:caps w:val="0"/>
      <w:color w:val="000000"/>
      <w:sz w:val="26"/>
      <w:szCs w:val="26"/>
    </w:rPr>
  </w:style>
  <w:style w:type="character" w:customStyle="1" w:styleId="CardTagChar">
    <w:name w:val="Card Tag Char"/>
    <w:rsid w:val="003C2459"/>
    <w:rPr>
      <w:rFonts w:ascii="Arial Narrow" w:hAnsi="Arial Narrow" w:hint="default"/>
      <w:b/>
      <w:bCs w:val="0"/>
      <w:sz w:val="24"/>
      <w:szCs w:val="24"/>
      <w:lang w:val="en-US" w:eastAsia="en-US" w:bidi="ar-SA"/>
    </w:rPr>
  </w:style>
  <w:style w:type="character" w:customStyle="1" w:styleId="DebateCiteCharCharChar">
    <w:name w:val="Debate Cite Char Char Char"/>
    <w:rsid w:val="003C2459"/>
    <w:rPr>
      <w:b/>
      <w:bCs w:val="0"/>
      <w:sz w:val="32"/>
      <w:szCs w:val="32"/>
      <w:lang w:val="en-US" w:eastAsia="en-US" w:bidi="ar-SA"/>
    </w:rPr>
  </w:style>
  <w:style w:type="character" w:customStyle="1" w:styleId="TagandCiteChar">
    <w:name w:val="Tag and Cite Char"/>
    <w:rsid w:val="003C2459"/>
    <w:rPr>
      <w:color w:val="333333"/>
      <w:sz w:val="22"/>
      <w:szCs w:val="22"/>
      <w:lang w:val="en-US" w:eastAsia="en-US" w:bidi="ar-SA"/>
    </w:rPr>
  </w:style>
  <w:style w:type="character" w:customStyle="1" w:styleId="Style10ptBold">
    <w:name w:val="Style 10 pt Bold"/>
    <w:rsid w:val="003C2459"/>
    <w:rPr>
      <w:b/>
      <w:bCs/>
      <w:sz w:val="20"/>
    </w:rPr>
  </w:style>
  <w:style w:type="character" w:customStyle="1" w:styleId="text9">
    <w:name w:val="text9"/>
    <w:basedOn w:val="DefaultParagraphFont"/>
    <w:rsid w:val="003C2459"/>
  </w:style>
  <w:style w:type="character" w:customStyle="1" w:styleId="text21">
    <w:name w:val="text21"/>
    <w:basedOn w:val="DefaultParagraphFont"/>
    <w:rsid w:val="003C2459"/>
  </w:style>
  <w:style w:type="character" w:customStyle="1" w:styleId="text19">
    <w:name w:val="text19"/>
    <w:basedOn w:val="DefaultParagraphFont"/>
    <w:rsid w:val="003C2459"/>
  </w:style>
  <w:style w:type="character" w:customStyle="1" w:styleId="term2">
    <w:name w:val="term2"/>
    <w:rsid w:val="003C2459"/>
    <w:rPr>
      <w:b/>
      <w:bCs/>
    </w:rPr>
  </w:style>
  <w:style w:type="character" w:customStyle="1" w:styleId="pmterms12">
    <w:name w:val="pmterms12"/>
    <w:rsid w:val="003C2459"/>
    <w:rPr>
      <w:b/>
      <w:bCs/>
      <w:i w:val="0"/>
      <w:iCs w:val="0"/>
      <w:color w:val="000000"/>
    </w:rPr>
  </w:style>
  <w:style w:type="character" w:customStyle="1" w:styleId="ToReadChar">
    <w:name w:val="To Read Char"/>
    <w:rsid w:val="003C2459"/>
    <w:rPr>
      <w:rFonts w:ascii="Verdana" w:hAnsi="Verdana" w:hint="default"/>
      <w:b/>
      <w:bCs w:val="0"/>
      <w:szCs w:val="24"/>
      <w:u w:val="single"/>
      <w:lang w:val="en-US" w:eastAsia="en-US" w:bidi="ar-SA"/>
    </w:rPr>
  </w:style>
  <w:style w:type="character" w:customStyle="1" w:styleId="ToReadCharChar">
    <w:name w:val="To Read Char Char"/>
    <w:rsid w:val="003C2459"/>
    <w:rPr>
      <w:rFonts w:ascii="Verdana" w:hAnsi="Verdana" w:hint="default"/>
      <w:b/>
      <w:bCs w:val="0"/>
      <w:szCs w:val="24"/>
      <w:u w:val="single"/>
      <w:lang w:val="en-US" w:eastAsia="en-US" w:bidi="ar-SA"/>
    </w:rPr>
  </w:style>
  <w:style w:type="character" w:customStyle="1" w:styleId="bio">
    <w:name w:val="bio"/>
    <w:basedOn w:val="DefaultParagraphFont"/>
    <w:rsid w:val="003C2459"/>
  </w:style>
  <w:style w:type="character" w:customStyle="1" w:styleId="storytextstyle">
    <w:name w:val="storytextstyle"/>
    <w:basedOn w:val="DefaultParagraphFont"/>
    <w:rsid w:val="003C2459"/>
  </w:style>
  <w:style w:type="character" w:customStyle="1" w:styleId="cardunderlinedCharChar">
    <w:name w:val="card underlined Char Char"/>
    <w:rsid w:val="003C2459"/>
    <w:rPr>
      <w:rFonts w:ascii="Arial" w:hAnsi="Arial" w:cs="Arial" w:hint="default"/>
      <w:sz w:val="22"/>
      <w:szCs w:val="24"/>
      <w:u w:val="single"/>
      <w:lang w:val="en-US" w:eastAsia="en-US" w:bidi="ar-SA"/>
    </w:rPr>
  </w:style>
  <w:style w:type="character" w:customStyle="1" w:styleId="Style2Char0">
    <w:name w:val="Style2 Char"/>
    <w:rsid w:val="003C2459"/>
    <w:rPr>
      <w:rFonts w:ascii="Book Antiqua" w:hAnsi="Book Antiqua" w:hint="default"/>
      <w:u w:val="thick"/>
      <w:lang w:val="en-US" w:eastAsia="en-US" w:bidi="ar-SA"/>
    </w:rPr>
  </w:style>
  <w:style w:type="character" w:customStyle="1" w:styleId="Style2Char1">
    <w:name w:val="Style2 Char1"/>
    <w:rsid w:val="003C2459"/>
    <w:rPr>
      <w:rFonts w:ascii="Book Antiqua" w:hAnsi="Book Antiqua" w:hint="default"/>
      <w:szCs w:val="24"/>
      <w:u w:val="thick"/>
      <w:lang w:val="en-US" w:eastAsia="en-US" w:bidi="ar-SA"/>
    </w:rPr>
  </w:style>
  <w:style w:type="character" w:customStyle="1" w:styleId="articlehead21">
    <w:name w:val="articlehead21"/>
    <w:rsid w:val="003C2459"/>
    <w:rPr>
      <w:rFonts w:ascii="Arial" w:hAnsi="Arial" w:cs="Arial" w:hint="default"/>
      <w:b/>
      <w:bCs/>
      <w:color w:val="660000"/>
      <w:sz w:val="20"/>
      <w:szCs w:val="20"/>
    </w:rPr>
  </w:style>
  <w:style w:type="character" w:customStyle="1" w:styleId="TagCiteChar1">
    <w:name w:val="Tag/Cite Char1"/>
    <w:rsid w:val="003C2459"/>
    <w:rPr>
      <w:b/>
      <w:bCs w:val="0"/>
      <w:lang w:val="en-US" w:eastAsia="en-US" w:bidi="ar-SA"/>
    </w:rPr>
  </w:style>
  <w:style w:type="character" w:customStyle="1" w:styleId="goohl2">
    <w:name w:val="goohl2"/>
    <w:basedOn w:val="DefaultParagraphFont"/>
    <w:rsid w:val="003C2459"/>
  </w:style>
  <w:style w:type="character" w:customStyle="1" w:styleId="CardCharChar0">
    <w:name w:val="Card Char Char"/>
    <w:rsid w:val="003C2459"/>
    <w:rPr>
      <w:lang w:val="en-US" w:eastAsia="en-US" w:bidi="ar-SA"/>
    </w:rPr>
  </w:style>
  <w:style w:type="character" w:customStyle="1" w:styleId="BriefTitle1Char">
    <w:name w:val="Brief Title 1 Char"/>
    <w:rsid w:val="003C2459"/>
    <w:rPr>
      <w:b/>
      <w:bCs w:val="0"/>
      <w:u w:val="single"/>
      <w:lang w:val="en-US" w:eastAsia="en-US" w:bidi="ar-SA"/>
    </w:rPr>
  </w:style>
  <w:style w:type="character" w:customStyle="1" w:styleId="TagCiteCharChar">
    <w:name w:val="Tag/Cite Char Char"/>
    <w:rsid w:val="003C2459"/>
    <w:rPr>
      <w:b/>
      <w:bCs w:val="0"/>
      <w:lang w:val="en-US" w:eastAsia="en-US" w:bidi="ar-SA"/>
    </w:rPr>
  </w:style>
  <w:style w:type="character" w:customStyle="1" w:styleId="btx">
    <w:name w:val="btx"/>
    <w:basedOn w:val="DefaultParagraphFont"/>
    <w:rsid w:val="003C2459"/>
  </w:style>
  <w:style w:type="character" w:customStyle="1" w:styleId="CardChar1">
    <w:name w:val="Card Char1"/>
    <w:rsid w:val="003C2459"/>
    <w:rPr>
      <w:lang w:val="en-US" w:eastAsia="en-US" w:bidi="ar-SA"/>
    </w:rPr>
  </w:style>
  <w:style w:type="character" w:customStyle="1" w:styleId="prodgeneral1">
    <w:name w:val="prodgeneral1"/>
    <w:rsid w:val="003C2459"/>
    <w:rPr>
      <w:rFonts w:ascii="Verdana" w:hAnsi="Verdana" w:hint="default"/>
      <w:b w:val="0"/>
      <w:bCs w:val="0"/>
      <w:caps w:val="0"/>
      <w:color w:val="000000"/>
      <w:spacing w:val="0"/>
      <w:sz w:val="16"/>
      <w:szCs w:val="16"/>
    </w:rPr>
  </w:style>
  <w:style w:type="character" w:customStyle="1" w:styleId="summary1">
    <w:name w:val="summary1"/>
    <w:rsid w:val="003C2459"/>
    <w:rPr>
      <w:rFonts w:ascii="Arial" w:hAnsi="Arial" w:cs="Arial" w:hint="default"/>
      <w:sz w:val="18"/>
      <w:szCs w:val="18"/>
    </w:rPr>
  </w:style>
  <w:style w:type="character" w:customStyle="1" w:styleId="text3">
    <w:name w:val="text3"/>
    <w:basedOn w:val="DefaultParagraphFont"/>
    <w:rsid w:val="003C2459"/>
  </w:style>
  <w:style w:type="character" w:customStyle="1" w:styleId="cardtextsmallChar">
    <w:name w:val="card text small Char"/>
    <w:rsid w:val="003C2459"/>
    <w:rPr>
      <w:rFonts w:ascii="Arial Narrow" w:hAnsi="Arial Narrow" w:hint="default"/>
      <w:sz w:val="16"/>
      <w:szCs w:val="24"/>
      <w:lang w:val="en-US" w:eastAsia="en-US" w:bidi="ar-SA"/>
    </w:rPr>
  </w:style>
  <w:style w:type="character" w:customStyle="1" w:styleId="countrytitle1">
    <w:name w:val="countrytitle1"/>
    <w:rsid w:val="003C2459"/>
    <w:rPr>
      <w:rFonts w:ascii="Verdana" w:hAnsi="Verdana" w:hint="default"/>
      <w:b/>
      <w:bCs/>
      <w:color w:val="293643"/>
      <w:sz w:val="24"/>
      <w:szCs w:val="24"/>
    </w:rPr>
  </w:style>
  <w:style w:type="character" w:customStyle="1" w:styleId="storyheader1">
    <w:name w:val="storyheader1"/>
    <w:rsid w:val="003C2459"/>
    <w:rPr>
      <w:rFonts w:ascii="Verdana" w:hAnsi="Verdana" w:hint="default"/>
      <w:b/>
      <w:bCs/>
      <w:color w:val="000000"/>
      <w:sz w:val="21"/>
      <w:szCs w:val="21"/>
    </w:rPr>
  </w:style>
  <w:style w:type="character" w:customStyle="1" w:styleId="cardunderlinedChar0">
    <w:name w:val="card underlined Char"/>
    <w:rsid w:val="003C2459"/>
    <w:rPr>
      <w:rFonts w:ascii="Arial" w:hAnsi="Arial" w:cs="Arial" w:hint="default"/>
      <w:sz w:val="22"/>
      <w:szCs w:val="24"/>
      <w:u w:val="single"/>
      <w:lang w:val="en-US" w:eastAsia="en-US" w:bidi="ar-SA"/>
    </w:rPr>
  </w:style>
  <w:style w:type="character" w:customStyle="1" w:styleId="article1">
    <w:name w:val="article1"/>
    <w:rsid w:val="003C2459"/>
    <w:rPr>
      <w:rFonts w:ascii="Verdana" w:hAnsi="Verdana" w:hint="default"/>
      <w:color w:val="333333"/>
      <w:sz w:val="16"/>
      <w:szCs w:val="16"/>
    </w:rPr>
  </w:style>
  <w:style w:type="character" w:customStyle="1" w:styleId="story-posted-date1">
    <w:name w:val="story-posted-date1"/>
    <w:rsid w:val="003C245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C245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C2459"/>
  </w:style>
  <w:style w:type="character" w:customStyle="1" w:styleId="textmedium">
    <w:name w:val="textmedium"/>
    <w:basedOn w:val="DefaultParagraphFont"/>
    <w:rsid w:val="003C2459"/>
  </w:style>
  <w:style w:type="character" w:customStyle="1" w:styleId="citation1">
    <w:name w:val="citation1"/>
    <w:rsid w:val="003C2459"/>
    <w:rPr>
      <w:rFonts w:ascii="Verdana" w:hAnsi="Verdana" w:hint="default"/>
      <w:sz w:val="17"/>
      <w:szCs w:val="17"/>
    </w:rPr>
  </w:style>
  <w:style w:type="character" w:customStyle="1" w:styleId="hithighlite">
    <w:name w:val="hithighlite"/>
    <w:basedOn w:val="DefaultParagraphFont"/>
    <w:rsid w:val="003C2459"/>
  </w:style>
  <w:style w:type="character" w:customStyle="1" w:styleId="articlecontent">
    <w:name w:val="articlecontent"/>
    <w:basedOn w:val="DefaultParagraphFont"/>
    <w:rsid w:val="003C2459"/>
  </w:style>
  <w:style w:type="character" w:customStyle="1" w:styleId="fource1">
    <w:name w:val="fource1"/>
    <w:rsid w:val="003C2459"/>
    <w:rPr>
      <w:sz w:val="34"/>
      <w:szCs w:val="34"/>
    </w:rPr>
  </w:style>
  <w:style w:type="character" w:customStyle="1" w:styleId="LanguageStrikeChar">
    <w:name w:val="Language Strike Char"/>
    <w:rsid w:val="003C2459"/>
    <w:rPr>
      <w:rFonts w:ascii="Arial Narrow" w:hAnsi="Arial Narrow" w:hint="default"/>
      <w:strike/>
      <w:szCs w:val="24"/>
      <w:lang w:val="en-US" w:eastAsia="en-US" w:bidi="ar-SA"/>
    </w:rPr>
  </w:style>
  <w:style w:type="character" w:customStyle="1" w:styleId="normal11">
    <w:name w:val="normal1"/>
    <w:basedOn w:val="DefaultParagraphFont"/>
    <w:rsid w:val="003C2459"/>
  </w:style>
  <w:style w:type="character" w:customStyle="1" w:styleId="ds">
    <w:name w:val="ds"/>
    <w:basedOn w:val="DefaultParagraphFont"/>
    <w:rsid w:val="003C2459"/>
  </w:style>
  <w:style w:type="character" w:customStyle="1" w:styleId="UnderliningChar1">
    <w:name w:val="Underlining Char1"/>
    <w:rsid w:val="003C2459"/>
    <w:rPr>
      <w:rFonts w:ascii="Arial Narrow" w:hAnsi="Arial Narrow" w:hint="default"/>
      <w:szCs w:val="24"/>
      <w:u w:val="single"/>
      <w:lang w:val="en-US" w:eastAsia="en-US" w:bidi="ar-SA"/>
    </w:rPr>
  </w:style>
  <w:style w:type="character" w:customStyle="1" w:styleId="UnderliningChar2">
    <w:name w:val="Underlining Char2"/>
    <w:rsid w:val="003C2459"/>
    <w:rPr>
      <w:rFonts w:ascii="Arial Narrow" w:hAnsi="Arial Narrow" w:hint="default"/>
      <w:szCs w:val="24"/>
      <w:u w:val="single"/>
      <w:lang w:val="en-US" w:eastAsia="en-US" w:bidi="ar-SA"/>
    </w:rPr>
  </w:style>
  <w:style w:type="character" w:customStyle="1" w:styleId="MicroTextChar1">
    <w:name w:val="MicroText Char1"/>
    <w:rsid w:val="003C2459"/>
    <w:rPr>
      <w:rFonts w:ascii="Arial Narrow" w:hAnsi="Arial Narrow" w:hint="default"/>
      <w:sz w:val="12"/>
      <w:szCs w:val="24"/>
      <w:lang w:val="en-US" w:eastAsia="en-US" w:bidi="ar-SA"/>
    </w:rPr>
  </w:style>
  <w:style w:type="character" w:customStyle="1" w:styleId="DefaultPara">
    <w:name w:val="Default Para"/>
    <w:rsid w:val="003C2459"/>
    <w:rPr>
      <w:sz w:val="20"/>
    </w:rPr>
  </w:style>
  <w:style w:type="character" w:customStyle="1" w:styleId="SYSHYPERTEXT">
    <w:name w:val="SYS_HYPERTEXT"/>
    <w:rsid w:val="003C2459"/>
    <w:rPr>
      <w:color w:val="0000FF"/>
      <w:u w:val="single"/>
    </w:rPr>
  </w:style>
  <w:style w:type="character" w:customStyle="1" w:styleId="Hyperlink1">
    <w:name w:val="Hyperlink1"/>
    <w:rsid w:val="003C245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C245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C2459"/>
    <w:rPr>
      <w:rFonts w:ascii="Arial Narrow" w:hAnsi="Arial Narrow" w:hint="default"/>
      <w:noProof w:val="0"/>
      <w:szCs w:val="24"/>
      <w:u w:val="single"/>
      <w:lang w:val="en-US" w:eastAsia="en-US" w:bidi="ar-SA"/>
    </w:rPr>
  </w:style>
  <w:style w:type="character" w:customStyle="1" w:styleId="BlockHeading1Char">
    <w:name w:val="Block Heading 1 Char"/>
    <w:rsid w:val="003C245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C2459"/>
    <w:rPr>
      <w:b/>
      <w:bCs w:val="0"/>
      <w:sz w:val="24"/>
      <w:szCs w:val="24"/>
      <w:u w:val="single"/>
      <w:lang w:val="en-US" w:eastAsia="en-US" w:bidi="ar-SA"/>
    </w:rPr>
  </w:style>
  <w:style w:type="character" w:customStyle="1" w:styleId="StyleTagTimesNewRomanChar">
    <w:name w:val="Style Tag + Times New Roman Char"/>
    <w:rsid w:val="003C245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C2459"/>
    <w:rPr>
      <w:rFonts w:ascii="Arial Narrow" w:hAnsi="Arial Narrow" w:cs="Arial" w:hint="default"/>
      <w:b/>
      <w:bCs/>
      <w:iCs/>
      <w:sz w:val="24"/>
      <w:szCs w:val="28"/>
      <w:lang w:val="en-US" w:eastAsia="en-US" w:bidi="ar-SA"/>
    </w:rPr>
  </w:style>
  <w:style w:type="character" w:customStyle="1" w:styleId="UnderliningCharChar">
    <w:name w:val="Underlining Char Char"/>
    <w:rsid w:val="003C2459"/>
    <w:rPr>
      <w:rFonts w:ascii="Arial Narrow" w:hAnsi="Arial Narrow" w:hint="default"/>
      <w:szCs w:val="24"/>
      <w:u w:val="single"/>
      <w:lang w:val="en-US" w:eastAsia="en-US" w:bidi="ar-SA"/>
    </w:rPr>
  </w:style>
  <w:style w:type="character" w:customStyle="1" w:styleId="StyleArialNarrow12ptBold">
    <w:name w:val="Style Arial Narrow 12 pt Bold"/>
    <w:rsid w:val="003C245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3C245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C2459"/>
    <w:rPr>
      <w:noProof w:val="0"/>
      <w:u w:val="single"/>
      <w:lang w:val="en-US" w:eastAsia="en-US" w:bidi="ar-SA"/>
    </w:rPr>
  </w:style>
  <w:style w:type="character" w:customStyle="1" w:styleId="UnderlinedCharChar1">
    <w:name w:val="Underlined Char Char1"/>
    <w:rsid w:val="003C2459"/>
    <w:rPr>
      <w:rFonts w:ascii="Bell MT" w:eastAsia="Times New Roman" w:hAnsi="Bell MT" w:hint="default"/>
      <w:bCs/>
      <w:iCs/>
      <w:sz w:val="22"/>
      <w:u w:val="single"/>
    </w:rPr>
  </w:style>
  <w:style w:type="character" w:customStyle="1" w:styleId="Heading2CharChar2">
    <w:name w:val="Heading 2 Char Char2"/>
    <w:rsid w:val="003C2459"/>
    <w:rPr>
      <w:rFonts w:ascii="Arial" w:hAnsi="Arial" w:cs="Arial" w:hint="default"/>
      <w:b/>
      <w:bCs/>
      <w:iCs/>
      <w:sz w:val="22"/>
      <w:szCs w:val="28"/>
      <w:lang w:val="en-US" w:eastAsia="en-US" w:bidi="ar-SA"/>
    </w:rPr>
  </w:style>
  <w:style w:type="character" w:customStyle="1" w:styleId="doctitle">
    <w:name w:val="doctitle"/>
    <w:rsid w:val="003C2459"/>
  </w:style>
  <w:style w:type="character" w:customStyle="1" w:styleId="cardtext-underlined0">
    <w:name w:val="card text- underlined"/>
    <w:rsid w:val="003C2459"/>
    <w:rPr>
      <w:rFonts w:ascii="Garamond" w:hAnsi="Garamond" w:hint="default"/>
      <w:u w:val="single"/>
    </w:rPr>
  </w:style>
  <w:style w:type="character" w:customStyle="1" w:styleId="BodyText1">
    <w:name w:val="Body Text1"/>
    <w:basedOn w:val="DefaultParagraphFont"/>
    <w:rsid w:val="003C245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C2459"/>
  </w:style>
  <w:style w:type="character" w:customStyle="1" w:styleId="BriefTitleChar">
    <w:name w:val="Brief Title Char"/>
    <w:basedOn w:val="DefaultParagraphFont"/>
    <w:rsid w:val="003C2459"/>
    <w:rPr>
      <w:b/>
      <w:bCs w:val="0"/>
      <w:sz w:val="24"/>
      <w:szCs w:val="24"/>
      <w:u w:val="single"/>
      <w:lang w:val="en-US" w:eastAsia="en-US" w:bidi="ar-SA"/>
    </w:rPr>
  </w:style>
  <w:style w:type="character" w:customStyle="1" w:styleId="BriefTitle2Char">
    <w:name w:val="Brief Title 2 Char"/>
    <w:basedOn w:val="BriefTitleChar"/>
    <w:rsid w:val="003C245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C245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3C245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C2459"/>
    <w:rPr>
      <w:rFonts w:ascii="AGaramond" w:hAnsi="AGaramond" w:cs="AGaramond" w:hint="default"/>
      <w:color w:val="211D1E"/>
      <w:sz w:val="14"/>
      <w:szCs w:val="14"/>
    </w:rPr>
  </w:style>
  <w:style w:type="character" w:customStyle="1" w:styleId="CharacterStyle2">
    <w:name w:val="Character Style 2"/>
    <w:uiPriority w:val="99"/>
    <w:rsid w:val="003C2459"/>
    <w:rPr>
      <w:sz w:val="20"/>
      <w:szCs w:val="20"/>
    </w:rPr>
  </w:style>
  <w:style w:type="character" w:customStyle="1" w:styleId="cross-head">
    <w:name w:val="cross-head"/>
    <w:rsid w:val="003C2459"/>
  </w:style>
  <w:style w:type="character" w:customStyle="1" w:styleId="Subtitle1">
    <w:name w:val="Subtitle1"/>
    <w:rsid w:val="003C2459"/>
  </w:style>
  <w:style w:type="character" w:customStyle="1" w:styleId="metaorigin">
    <w:name w:val="meta_origin"/>
    <w:rsid w:val="003C2459"/>
  </w:style>
  <w:style w:type="character" w:customStyle="1" w:styleId="mandelbrotrefrag">
    <w:name w:val="mandelbrot_refrag"/>
    <w:rsid w:val="003C2459"/>
  </w:style>
  <w:style w:type="character" w:customStyle="1" w:styleId="eminfo">
    <w:name w:val="eminfo"/>
    <w:rsid w:val="003C2459"/>
  </w:style>
  <w:style w:type="character" w:customStyle="1" w:styleId="emhighlight">
    <w:name w:val="emhighlight"/>
    <w:rsid w:val="003C2459"/>
  </w:style>
  <w:style w:type="character" w:customStyle="1" w:styleId="name">
    <w:name w:val="name"/>
    <w:rsid w:val="003C2459"/>
  </w:style>
  <w:style w:type="character" w:customStyle="1" w:styleId="tkrname">
    <w:name w:val="tkrname"/>
    <w:rsid w:val="003C2459"/>
  </w:style>
  <w:style w:type="character" w:customStyle="1" w:styleId="tkrchange">
    <w:name w:val="tkrchange"/>
    <w:rsid w:val="003C2459"/>
  </w:style>
  <w:style w:type="character" w:customStyle="1" w:styleId="source-org">
    <w:name w:val="source-org"/>
    <w:rsid w:val="003C2459"/>
  </w:style>
  <w:style w:type="character" w:customStyle="1" w:styleId="updated">
    <w:name w:val="updated"/>
    <w:rsid w:val="003C2459"/>
  </w:style>
  <w:style w:type="character" w:customStyle="1" w:styleId="last">
    <w:name w:val="last"/>
    <w:rsid w:val="003C2459"/>
  </w:style>
  <w:style w:type="character" w:customStyle="1" w:styleId="Style11ptBoldUnderline1">
    <w:name w:val="Style 11 pt Bold Underline1"/>
    <w:rsid w:val="003C2459"/>
    <w:rPr>
      <w:b/>
      <w:bCs/>
      <w:sz w:val="20"/>
      <w:u w:val="single"/>
    </w:rPr>
  </w:style>
  <w:style w:type="character" w:customStyle="1" w:styleId="StyleStyleunderlineBold11pt">
    <w:name w:val="Style Style underline + Bold + 11 pt"/>
    <w:rsid w:val="003C2459"/>
    <w:rPr>
      <w:bCs/>
      <w:sz w:val="20"/>
      <w:u w:val="single"/>
    </w:rPr>
  </w:style>
  <w:style w:type="character" w:customStyle="1" w:styleId="StyleunderlineAsianTimesNewRomanBold">
    <w:name w:val="Style underline + (Asian) Times New Roman Bold"/>
    <w:rsid w:val="003C245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C2459"/>
    <w:rPr>
      <w:b/>
      <w:bCs/>
      <w:sz w:val="20"/>
      <w:u w:val="single"/>
      <w:bdr w:val="single" w:sz="4" w:space="0" w:color="auto" w:frame="1"/>
    </w:rPr>
  </w:style>
  <w:style w:type="character" w:customStyle="1" w:styleId="A5">
    <w:name w:val="A5"/>
    <w:uiPriority w:val="99"/>
    <w:rsid w:val="003C2459"/>
    <w:rPr>
      <w:rFonts w:ascii="Times New Roman" w:hAnsi="Times New Roman" w:cs="Times New Roman" w:hint="default"/>
      <w:color w:val="000000"/>
      <w:sz w:val="13"/>
      <w:szCs w:val="13"/>
    </w:rPr>
  </w:style>
  <w:style w:type="character" w:customStyle="1" w:styleId="quotepeekbase">
    <w:name w:val="quotepeekbase"/>
    <w:rsid w:val="003C2459"/>
  </w:style>
  <w:style w:type="character" w:customStyle="1" w:styleId="cardChar10">
    <w:name w:val="card Char1"/>
    <w:rsid w:val="003C2459"/>
    <w:rPr>
      <w:rFonts w:ascii="Calibri" w:eastAsia="Calibri" w:hAnsi="Calibri" w:cs="Calibri" w:hint="default"/>
      <w:sz w:val="24"/>
      <w:szCs w:val="22"/>
      <w:lang w:val="x-none" w:eastAsia="x-none"/>
    </w:rPr>
  </w:style>
  <w:style w:type="character" w:customStyle="1" w:styleId="NormalCard">
    <w:name w:val="Normal Card"/>
    <w:uiPriority w:val="1"/>
    <w:qFormat/>
    <w:rsid w:val="003C2459"/>
    <w:rPr>
      <w:rFonts w:ascii="Times New Roman" w:hAnsi="Times New Roman" w:cs="Times New Roman" w:hint="default"/>
      <w:sz w:val="24"/>
    </w:rPr>
  </w:style>
  <w:style w:type="character" w:customStyle="1" w:styleId="HighlightedUnderline0">
    <w:name w:val="Highlighted Underline"/>
    <w:uiPriority w:val="1"/>
    <w:qFormat/>
    <w:rsid w:val="003C245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C2459"/>
    <w:rPr>
      <w:rFonts w:ascii="Times New Roman" w:hAnsi="Times New Roman" w:cs="Times New Roman" w:hint="default"/>
      <w:sz w:val="16"/>
      <w:szCs w:val="16"/>
    </w:rPr>
  </w:style>
  <w:style w:type="character" w:customStyle="1" w:styleId="timebox">
    <w:name w:val="timebox"/>
    <w:rsid w:val="003C2459"/>
  </w:style>
  <w:style w:type="character" w:customStyle="1" w:styleId="Heading2Subtext">
    <w:name w:val="Heading 2 Subtext"/>
    <w:rsid w:val="003C2459"/>
    <w:rPr>
      <w:rFonts w:ascii="Times New Roman" w:hAnsi="Times New Roman" w:cs="Times New Roman" w:hint="default"/>
      <w:sz w:val="16"/>
    </w:rPr>
  </w:style>
  <w:style w:type="character" w:customStyle="1" w:styleId="-SmallText-">
    <w:name w:val="-Small Text-"/>
    <w:rsid w:val="003C2459"/>
    <w:rPr>
      <w:rFonts w:ascii="Garamond" w:hAnsi="Garamond" w:hint="default"/>
      <w:sz w:val="16"/>
    </w:rPr>
  </w:style>
  <w:style w:type="character" w:customStyle="1" w:styleId="label">
    <w:name w:val="label"/>
    <w:rsid w:val="003C2459"/>
  </w:style>
  <w:style w:type="character" w:customStyle="1" w:styleId="BoldUnderlineCharChar">
    <w:name w:val="BoldUnderline Char Char"/>
    <w:rsid w:val="003C245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C2459"/>
  </w:style>
  <w:style w:type="character" w:customStyle="1" w:styleId="FontStyle477">
    <w:name w:val="Font Style477"/>
    <w:basedOn w:val="DefaultParagraphFont"/>
    <w:uiPriority w:val="99"/>
    <w:rsid w:val="003C2459"/>
    <w:rPr>
      <w:rFonts w:ascii="Times New Roman" w:hAnsi="Times New Roman" w:cs="Times New Roman" w:hint="default"/>
      <w:sz w:val="18"/>
      <w:szCs w:val="18"/>
    </w:rPr>
  </w:style>
  <w:style w:type="character" w:customStyle="1" w:styleId="FontStyle505">
    <w:name w:val="Font Style505"/>
    <w:basedOn w:val="DefaultParagraphFont"/>
    <w:uiPriority w:val="99"/>
    <w:rsid w:val="003C2459"/>
    <w:rPr>
      <w:rFonts w:ascii="Times New Roman" w:hAnsi="Times New Roman" w:cs="Times New Roman" w:hint="default"/>
      <w:sz w:val="18"/>
      <w:szCs w:val="18"/>
    </w:rPr>
  </w:style>
  <w:style w:type="character" w:customStyle="1" w:styleId="FontStyle514">
    <w:name w:val="Font Style514"/>
    <w:basedOn w:val="DefaultParagraphFont"/>
    <w:uiPriority w:val="99"/>
    <w:rsid w:val="003C2459"/>
    <w:rPr>
      <w:rFonts w:ascii="Times New Roman" w:hAnsi="Times New Roman" w:cs="Times New Roman" w:hint="default"/>
      <w:sz w:val="14"/>
      <w:szCs w:val="14"/>
    </w:rPr>
  </w:style>
  <w:style w:type="character" w:customStyle="1" w:styleId="FontStyle500">
    <w:name w:val="Font Style500"/>
    <w:basedOn w:val="DefaultParagraphFont"/>
    <w:uiPriority w:val="99"/>
    <w:rsid w:val="003C2459"/>
    <w:rPr>
      <w:rFonts w:ascii="Times New Roman" w:hAnsi="Times New Roman" w:cs="Times New Roman" w:hint="default"/>
      <w:b/>
      <w:bCs/>
      <w:sz w:val="16"/>
      <w:szCs w:val="16"/>
    </w:rPr>
  </w:style>
  <w:style w:type="character" w:customStyle="1" w:styleId="CardCite1">
    <w:name w:val="CardCite1"/>
    <w:qFormat/>
    <w:rsid w:val="003C245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C245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C2459"/>
    <w:rPr>
      <w:rFonts w:ascii="Times New Roman" w:hAnsi="Times New Roman" w:cs="Times New Roman" w:hint="default"/>
      <w:b/>
      <w:bCs/>
      <w:sz w:val="22"/>
      <w:szCs w:val="22"/>
    </w:rPr>
  </w:style>
  <w:style w:type="character" w:customStyle="1" w:styleId="CharacterStyle3">
    <w:name w:val="Character Style 3"/>
    <w:uiPriority w:val="99"/>
    <w:rsid w:val="003C2459"/>
    <w:rPr>
      <w:rFonts w:ascii="Bookman Old Style" w:hAnsi="Bookman Old Style" w:cs="Bookman Old Style" w:hint="default"/>
      <w:spacing w:val="-5"/>
      <w:sz w:val="18"/>
      <w:szCs w:val="18"/>
    </w:rPr>
  </w:style>
  <w:style w:type="character" w:customStyle="1" w:styleId="UnderlineStyleChar7">
    <w:name w:val="Underline Style Char7"/>
    <w:rsid w:val="003C2459"/>
    <w:rPr>
      <w:rFonts w:ascii="Garamond" w:hAnsi="Garamond" w:hint="default"/>
      <w:sz w:val="22"/>
      <w:szCs w:val="24"/>
      <w:u w:val="single"/>
      <w:lang w:val="en-US" w:eastAsia="en-US" w:bidi="ar-SA"/>
    </w:rPr>
  </w:style>
  <w:style w:type="character" w:customStyle="1" w:styleId="StyleArial6ptBold">
    <w:name w:val="Style Arial 6 pt Bold"/>
    <w:rsid w:val="003C2459"/>
    <w:rPr>
      <w:rFonts w:ascii="Arial" w:hAnsi="Arial" w:cs="Arial" w:hint="default"/>
      <w:bCs/>
      <w:sz w:val="12"/>
    </w:rPr>
  </w:style>
  <w:style w:type="character" w:customStyle="1" w:styleId="Heading2Char5">
    <w:name w:val="Heading 2 Char5"/>
    <w:rsid w:val="003C2459"/>
    <w:rPr>
      <w:rFonts w:ascii="Garamond" w:hAnsi="Garamond" w:cs="Arial" w:hint="default"/>
      <w:b/>
      <w:bCs/>
      <w:iCs/>
      <w:sz w:val="24"/>
      <w:szCs w:val="28"/>
      <w:lang w:val="en-US" w:eastAsia="en-US" w:bidi="ar-SA"/>
    </w:rPr>
  </w:style>
  <w:style w:type="character" w:customStyle="1" w:styleId="TagGreg">
    <w:name w:val="TagGreg"/>
    <w:uiPriority w:val="1"/>
    <w:qFormat/>
    <w:rsid w:val="003C2459"/>
    <w:rPr>
      <w:b/>
      <w:bCs w:val="0"/>
      <w:sz w:val="24"/>
    </w:rPr>
  </w:style>
  <w:style w:type="character" w:customStyle="1" w:styleId="StyleDebateUnderline10pt">
    <w:name w:val="Style Debate Underline + 10 pt"/>
    <w:rsid w:val="003C2459"/>
    <w:rPr>
      <w:rFonts w:ascii="Times New Roman" w:hAnsi="Times New Roman" w:cs="Times New Roman" w:hint="default"/>
      <w:sz w:val="20"/>
      <w:szCs w:val="20"/>
      <w:u w:val="single"/>
    </w:rPr>
  </w:style>
  <w:style w:type="character" w:customStyle="1" w:styleId="underlinedCharChar0">
    <w:name w:val="underlined Char Char"/>
    <w:locked/>
    <w:rsid w:val="003C2459"/>
    <w:rPr>
      <w:u w:val="single"/>
    </w:rPr>
  </w:style>
  <w:style w:type="character" w:customStyle="1" w:styleId="SourceBold">
    <w:name w:val="Source Bold"/>
    <w:rsid w:val="003C2459"/>
    <w:rPr>
      <w:rFonts w:ascii="Arial Narrow" w:hAnsi="Arial Narrow" w:hint="default"/>
      <w:b/>
      <w:bCs w:val="0"/>
      <w:strike w:val="0"/>
      <w:dstrike w:val="0"/>
      <w:sz w:val="24"/>
      <w:u w:val="none"/>
      <w:effect w:val="none"/>
    </w:rPr>
  </w:style>
  <w:style w:type="character" w:customStyle="1" w:styleId="2xBoldUnderline">
    <w:name w:val="2x_Bold_Underline"/>
    <w:rsid w:val="003C2459"/>
    <w:rPr>
      <w:b/>
      <w:bCs/>
      <w:sz w:val="24"/>
      <w:u w:val="thick"/>
    </w:rPr>
  </w:style>
  <w:style w:type="character" w:customStyle="1" w:styleId="Dottedunderline">
    <w:name w:val="Dotted underline"/>
    <w:rsid w:val="003C2459"/>
    <w:rPr>
      <w:u w:val="dotted"/>
    </w:rPr>
  </w:style>
  <w:style w:type="character" w:customStyle="1" w:styleId="readChar">
    <w:name w:val="read Char"/>
    <w:rsid w:val="003C2459"/>
    <w:rPr>
      <w:szCs w:val="22"/>
      <w:u w:val="single"/>
      <w:lang w:val="en-US" w:eastAsia="en-US" w:bidi="ar-SA"/>
    </w:rPr>
  </w:style>
  <w:style w:type="character" w:customStyle="1" w:styleId="underlining0">
    <w:name w:val="underlining"/>
    <w:rsid w:val="003C2459"/>
    <w:rPr>
      <w:u w:val="single"/>
    </w:rPr>
  </w:style>
  <w:style w:type="character" w:customStyle="1" w:styleId="btitle">
    <w:name w:val="btitle"/>
    <w:rsid w:val="003C2459"/>
  </w:style>
  <w:style w:type="character" w:customStyle="1" w:styleId="green">
    <w:name w:val="green"/>
    <w:rsid w:val="003C2459"/>
  </w:style>
  <w:style w:type="character" w:customStyle="1" w:styleId="BodyText20">
    <w:name w:val="Body Text2"/>
    <w:rsid w:val="003C24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3C245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C24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C245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C245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C245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C24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C2459"/>
    <w:rPr>
      <w:rFonts w:ascii="Sylfaen" w:hAnsi="Sylfaen" w:cs="Sylfaen" w:hint="default"/>
      <w:i/>
      <w:iCs/>
      <w:strike w:val="0"/>
      <w:dstrike w:val="0"/>
      <w:sz w:val="19"/>
      <w:szCs w:val="19"/>
      <w:u w:val="none"/>
      <w:effect w:val="none"/>
      <w:shd w:val="clear" w:color="auto" w:fill="FFFFFF"/>
    </w:rPr>
  </w:style>
  <w:style w:type="character" w:customStyle="1" w:styleId="1">
    <w:name w:val="1"/>
    <w:rsid w:val="003C2459"/>
    <w:rPr>
      <w:rFonts w:ascii="Arial" w:hAnsi="Arial" w:cs="Arial" w:hint="default"/>
      <w:bCs/>
      <w:sz w:val="20"/>
      <w:u w:val="single"/>
      <w:lang w:val="en-US" w:eastAsia="en-US" w:bidi="ar-SA"/>
    </w:rPr>
  </w:style>
  <w:style w:type="character" w:customStyle="1" w:styleId="CharChar31">
    <w:name w:val="Char Char31"/>
    <w:rsid w:val="003C2459"/>
    <w:rPr>
      <w:rFonts w:ascii="Arial" w:hAnsi="Arial" w:cs="Arial" w:hint="default"/>
      <w:b/>
      <w:bCs/>
      <w:iCs/>
      <w:lang w:val="en-US" w:eastAsia="en-US" w:bidi="ar-SA"/>
    </w:rPr>
  </w:style>
  <w:style w:type="character" w:customStyle="1" w:styleId="Subtitle2">
    <w:name w:val="Subtitle2"/>
    <w:rsid w:val="003C2459"/>
  </w:style>
  <w:style w:type="character" w:customStyle="1" w:styleId="drop">
    <w:name w:val="drop"/>
    <w:rsid w:val="003C2459"/>
  </w:style>
  <w:style w:type="character" w:customStyle="1" w:styleId="bioline">
    <w:name w:val="bioline"/>
    <w:rsid w:val="003C2459"/>
  </w:style>
  <w:style w:type="character" w:customStyle="1" w:styleId="articletitle0">
    <w:name w:val="article_title"/>
    <w:rsid w:val="003C2459"/>
  </w:style>
  <w:style w:type="character" w:customStyle="1" w:styleId="A4">
    <w:name w:val="A4"/>
    <w:uiPriority w:val="99"/>
    <w:rsid w:val="003C2459"/>
    <w:rPr>
      <w:color w:val="000000"/>
    </w:rPr>
  </w:style>
  <w:style w:type="character" w:customStyle="1" w:styleId="s2">
    <w:name w:val="s2"/>
    <w:rsid w:val="003C2459"/>
  </w:style>
  <w:style w:type="character" w:customStyle="1" w:styleId="s4">
    <w:name w:val="s4"/>
    <w:rsid w:val="003C2459"/>
  </w:style>
  <w:style w:type="character" w:customStyle="1" w:styleId="s5">
    <w:name w:val="s5"/>
    <w:rsid w:val="003C2459"/>
  </w:style>
  <w:style w:type="character" w:customStyle="1" w:styleId="cap">
    <w:name w:val="cap"/>
    <w:rsid w:val="003C2459"/>
  </w:style>
  <w:style w:type="character" w:customStyle="1" w:styleId="rightsnotice">
    <w:name w:val="rightsnotice"/>
    <w:rsid w:val="003C2459"/>
  </w:style>
  <w:style w:type="character" w:customStyle="1" w:styleId="Caption1">
    <w:name w:val="Caption1"/>
    <w:rsid w:val="003C2459"/>
  </w:style>
  <w:style w:type="character" w:customStyle="1" w:styleId="credit">
    <w:name w:val="credit"/>
    <w:rsid w:val="003C2459"/>
  </w:style>
  <w:style w:type="character" w:customStyle="1" w:styleId="scaps">
    <w:name w:val="scaps"/>
    <w:rsid w:val="003C2459"/>
  </w:style>
  <w:style w:type="character" w:customStyle="1" w:styleId="current-article">
    <w:name w:val="current-article"/>
    <w:rsid w:val="003C2459"/>
  </w:style>
  <w:style w:type="character" w:customStyle="1" w:styleId="related-current-indicator">
    <w:name w:val="related-current-indicator"/>
    <w:rsid w:val="003C2459"/>
  </w:style>
  <w:style w:type="character" w:customStyle="1" w:styleId="bylclear">
    <w:name w:val="bylclear"/>
    <w:rsid w:val="003C2459"/>
  </w:style>
  <w:style w:type="character" w:customStyle="1" w:styleId="timestamp">
    <w:name w:val="timestamp"/>
    <w:rsid w:val="003C2459"/>
  </w:style>
  <w:style w:type="character" w:customStyle="1" w:styleId="comments">
    <w:name w:val="comments"/>
    <w:rsid w:val="003C2459"/>
  </w:style>
  <w:style w:type="character" w:customStyle="1" w:styleId="essaytext">
    <w:name w:val="essaytext"/>
    <w:rsid w:val="003C2459"/>
  </w:style>
  <w:style w:type="character" w:customStyle="1" w:styleId="username">
    <w:name w:val="username"/>
    <w:rsid w:val="003C2459"/>
  </w:style>
  <w:style w:type="character" w:customStyle="1" w:styleId="toplinks">
    <w:name w:val="toplinks"/>
    <w:rsid w:val="003C2459"/>
  </w:style>
  <w:style w:type="character" w:customStyle="1" w:styleId="A3">
    <w:name w:val="A3"/>
    <w:uiPriority w:val="99"/>
    <w:rsid w:val="003C2459"/>
    <w:rPr>
      <w:rFonts w:ascii="Perpetua" w:hAnsi="Perpetua" w:cs="Perpetua" w:hint="default"/>
      <w:color w:val="000000"/>
      <w:sz w:val="15"/>
      <w:szCs w:val="15"/>
    </w:rPr>
  </w:style>
  <w:style w:type="character" w:customStyle="1" w:styleId="see">
    <w:name w:val="see"/>
    <w:rsid w:val="003C2459"/>
  </w:style>
  <w:style w:type="character" w:customStyle="1" w:styleId="first-letter">
    <w:name w:val="first-letter"/>
    <w:rsid w:val="003C2459"/>
  </w:style>
  <w:style w:type="character" w:customStyle="1" w:styleId="focusparagraph">
    <w:name w:val="focusparagraph"/>
    <w:rsid w:val="003C2459"/>
  </w:style>
  <w:style w:type="character" w:customStyle="1" w:styleId="lightblue">
    <w:name w:val="lightblue"/>
    <w:rsid w:val="003C2459"/>
  </w:style>
  <w:style w:type="character" w:customStyle="1" w:styleId="StyleUnderlineCharChar9pt">
    <w:name w:val="Style Underline Char Char + 9 pt"/>
    <w:rsid w:val="003C245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C2459"/>
  </w:style>
  <w:style w:type="character" w:customStyle="1" w:styleId="Title10">
    <w:name w:val="Title1"/>
    <w:rsid w:val="003C2459"/>
  </w:style>
  <w:style w:type="character" w:customStyle="1" w:styleId="BoldandUnderlineCharCharCharChar">
    <w:name w:val="Bold and Underline Char Char Char Char"/>
    <w:rsid w:val="003C2459"/>
    <w:rPr>
      <w:b/>
      <w:bCs w:val="0"/>
      <w:noProof w:val="0"/>
      <w:u w:val="single"/>
      <w:lang w:val="en-US" w:eastAsia="en-US" w:bidi="ar-SA"/>
    </w:rPr>
  </w:style>
  <w:style w:type="character" w:customStyle="1" w:styleId="FontStyle29">
    <w:name w:val="Font Style29"/>
    <w:uiPriority w:val="99"/>
    <w:rsid w:val="003C2459"/>
    <w:rPr>
      <w:rFonts w:ascii="Arial" w:hAnsi="Arial" w:cs="Arial" w:hint="default"/>
      <w:sz w:val="14"/>
      <w:szCs w:val="14"/>
    </w:rPr>
  </w:style>
  <w:style w:type="character" w:customStyle="1" w:styleId="titles">
    <w:name w:val="titles"/>
    <w:rsid w:val="003C2459"/>
  </w:style>
  <w:style w:type="character" w:customStyle="1" w:styleId="articletext0">
    <w:name w:val="article_text"/>
    <w:rsid w:val="003C2459"/>
  </w:style>
  <w:style w:type="character" w:customStyle="1" w:styleId="contentauthor">
    <w:name w:val="contentauthor"/>
    <w:rsid w:val="003C2459"/>
  </w:style>
  <w:style w:type="character" w:customStyle="1" w:styleId="subarticleheader">
    <w:name w:val="subarticleheader"/>
    <w:rsid w:val="003C2459"/>
  </w:style>
  <w:style w:type="character" w:customStyle="1" w:styleId="spelle">
    <w:name w:val="spelle"/>
    <w:rsid w:val="003C2459"/>
  </w:style>
  <w:style w:type="character" w:customStyle="1" w:styleId="grame">
    <w:name w:val="grame"/>
    <w:rsid w:val="003C2459"/>
  </w:style>
  <w:style w:type="character" w:customStyle="1" w:styleId="newstitle1">
    <w:name w:val="newstitle1"/>
    <w:rsid w:val="003C2459"/>
  </w:style>
  <w:style w:type="character" w:customStyle="1" w:styleId="copy">
    <w:name w:val="copy"/>
    <w:rsid w:val="003C2459"/>
  </w:style>
  <w:style w:type="character" w:customStyle="1" w:styleId="topheadline">
    <w:name w:val="topheadline"/>
    <w:rsid w:val="003C2459"/>
  </w:style>
  <w:style w:type="character" w:customStyle="1" w:styleId="Stylereduce27pt">
    <w:name w:val="Style reduce2 + 7 pt"/>
    <w:rsid w:val="003C2459"/>
    <w:rPr>
      <w:rFonts w:ascii="Times New Roman" w:hAnsi="Times New Roman" w:cs="Arial" w:hint="default"/>
      <w:color w:val="000000"/>
      <w:sz w:val="14"/>
      <w:szCs w:val="22"/>
    </w:rPr>
  </w:style>
  <w:style w:type="character" w:customStyle="1" w:styleId="srtitle">
    <w:name w:val="srtitle"/>
    <w:rsid w:val="003C2459"/>
  </w:style>
  <w:style w:type="character" w:customStyle="1" w:styleId="st1">
    <w:name w:val="st1"/>
    <w:rsid w:val="003C2459"/>
  </w:style>
  <w:style w:type="character" w:customStyle="1" w:styleId="StyleStyleGaramond">
    <w:name w:val="Style Style Garamond +"/>
    <w:rsid w:val="003C2459"/>
    <w:rPr>
      <w:rFonts w:ascii="Garamond" w:hAnsi="Garamond" w:cs="Times New Roman" w:hint="default"/>
      <w:sz w:val="20"/>
    </w:rPr>
  </w:style>
  <w:style w:type="character" w:customStyle="1" w:styleId="quotechar0">
    <w:name w:val="quotechar"/>
    <w:rsid w:val="003C2459"/>
  </w:style>
  <w:style w:type="character" w:customStyle="1" w:styleId="boldunderline1">
    <w:name w:val="boldunderline"/>
    <w:rsid w:val="003C2459"/>
  </w:style>
  <w:style w:type="character" w:customStyle="1" w:styleId="A8">
    <w:name w:val="A8"/>
    <w:rsid w:val="003C2459"/>
    <w:rPr>
      <w:rFonts w:ascii="Scala" w:hAnsi="Scala" w:cs="Scala" w:hint="default"/>
      <w:color w:val="000000"/>
      <w:sz w:val="15"/>
      <w:szCs w:val="15"/>
    </w:rPr>
  </w:style>
  <w:style w:type="character" w:customStyle="1" w:styleId="A0">
    <w:name w:val="A0"/>
    <w:uiPriority w:val="99"/>
    <w:rsid w:val="003C2459"/>
    <w:rPr>
      <w:rFonts w:ascii="Scala" w:hAnsi="Scala" w:cs="Scala" w:hint="default"/>
      <w:color w:val="000000"/>
      <w:sz w:val="16"/>
      <w:szCs w:val="16"/>
    </w:rPr>
  </w:style>
  <w:style w:type="character" w:customStyle="1" w:styleId="Date11">
    <w:name w:val="Date11"/>
    <w:rsid w:val="003C2459"/>
  </w:style>
  <w:style w:type="character" w:customStyle="1" w:styleId="Boxout">
    <w:name w:val="Box out"/>
    <w:uiPriority w:val="1"/>
    <w:qFormat/>
    <w:rsid w:val="003C2459"/>
    <w:rPr>
      <w:rFonts w:ascii="Tahoma" w:hAnsi="Tahoma" w:cs="Tahoma" w:hint="default"/>
      <w:b/>
      <w:bCs w:val="0"/>
      <w:sz w:val="20"/>
      <w:u w:val="single"/>
      <w:bdr w:val="none" w:sz="0" w:space="0" w:color="auto" w:frame="1"/>
      <w:shd w:val="clear" w:color="auto" w:fill="A9E8F5"/>
    </w:rPr>
  </w:style>
  <w:style w:type="character" w:customStyle="1" w:styleId="metad">
    <w:name w:val="metad"/>
    <w:rsid w:val="003C2459"/>
  </w:style>
  <w:style w:type="character" w:customStyle="1" w:styleId="sifr-alternate">
    <w:name w:val="sifr-alternate"/>
    <w:rsid w:val="003C2459"/>
  </w:style>
  <w:style w:type="character" w:customStyle="1" w:styleId="justify1">
    <w:name w:val="justify1"/>
    <w:rsid w:val="003C2459"/>
  </w:style>
  <w:style w:type="character" w:customStyle="1" w:styleId="artbody1">
    <w:name w:val="art_body1"/>
    <w:rsid w:val="003C2459"/>
    <w:rPr>
      <w:rFonts w:ascii="Arial" w:hAnsi="Arial" w:cs="Arial" w:hint="default"/>
    </w:rPr>
  </w:style>
  <w:style w:type="character" w:customStyle="1" w:styleId="A1">
    <w:name w:val="A1"/>
    <w:uiPriority w:val="99"/>
    <w:rsid w:val="003C2459"/>
    <w:rPr>
      <w:rFonts w:ascii="Book Antiqua" w:hAnsi="Book Antiqua" w:cs="Book Antiqua" w:hint="default"/>
      <w:color w:val="221E1F"/>
      <w:sz w:val="22"/>
      <w:szCs w:val="22"/>
    </w:rPr>
  </w:style>
  <w:style w:type="character" w:customStyle="1" w:styleId="reality">
    <w:name w:val="reality"/>
    <w:rsid w:val="003C2459"/>
  </w:style>
  <w:style w:type="character" w:customStyle="1" w:styleId="text2">
    <w:name w:val="text2"/>
    <w:rsid w:val="003C2459"/>
  </w:style>
  <w:style w:type="character" w:customStyle="1" w:styleId="StyleUnderlineChar2CharChar11pt">
    <w:name w:val="Style Underline Char2 Char Char + 11 pt"/>
    <w:rsid w:val="003C2459"/>
    <w:rPr>
      <w:rFonts w:ascii="Times New Roman" w:hAnsi="Times New Roman" w:cs="Times New Roman" w:hint="default"/>
      <w:sz w:val="20"/>
      <w:u w:val="single"/>
    </w:rPr>
  </w:style>
  <w:style w:type="character" w:customStyle="1" w:styleId="StyleStyleBoldUnderline11pt">
    <w:name w:val="Style Style Bold Underline + 11 pt"/>
    <w:rsid w:val="003C2459"/>
    <w:rPr>
      <w:b/>
      <w:bCs/>
      <w:sz w:val="20"/>
      <w:u w:val="single"/>
    </w:rPr>
  </w:style>
  <w:style w:type="character" w:customStyle="1" w:styleId="articlehead2">
    <w:name w:val="articlehead2"/>
    <w:rsid w:val="003C2459"/>
  </w:style>
  <w:style w:type="character" w:customStyle="1" w:styleId="pronset">
    <w:name w:val="pronset"/>
    <w:rsid w:val="003C2459"/>
  </w:style>
  <w:style w:type="character" w:customStyle="1" w:styleId="prondelim">
    <w:name w:val="prondelim"/>
    <w:rsid w:val="003C2459"/>
  </w:style>
  <w:style w:type="character" w:customStyle="1" w:styleId="prontoggle">
    <w:name w:val="pron_toggle"/>
    <w:rsid w:val="003C2459"/>
  </w:style>
  <w:style w:type="character" w:customStyle="1" w:styleId="boldface">
    <w:name w:val="boldface"/>
    <w:rsid w:val="003C2459"/>
  </w:style>
  <w:style w:type="character" w:customStyle="1" w:styleId="secondary-bf">
    <w:name w:val="secondary-bf"/>
    <w:rsid w:val="003C2459"/>
  </w:style>
  <w:style w:type="table" w:styleId="ColorfulGrid-Accent1">
    <w:name w:val="Colorful Grid Accent 1"/>
    <w:basedOn w:val="TableNormal"/>
    <w:link w:val="ColorfulGrid-Accent1Char"/>
    <w:uiPriority w:val="29"/>
    <w:unhideWhenUsed/>
    <w:rsid w:val="003C245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C2459"/>
    <w:rPr>
      <w:rFonts w:ascii="Times New Roman" w:hAnsi="Times New Roman" w:cs="Times New Roman" w:hint="default"/>
      <w:iCs/>
      <w:color w:val="000000"/>
      <w:sz w:val="16"/>
    </w:rPr>
  </w:style>
  <w:style w:type="character" w:customStyle="1" w:styleId="Boxout0">
    <w:name w:val="Boxout"/>
    <w:uiPriority w:val="1"/>
    <w:qFormat/>
    <w:rsid w:val="003C245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C2459"/>
  </w:style>
  <w:style w:type="character" w:customStyle="1" w:styleId="detailtitle">
    <w:name w:val="detailtitle"/>
    <w:rsid w:val="003C2459"/>
  </w:style>
  <w:style w:type="character" w:customStyle="1" w:styleId="storydate">
    <w:name w:val="storydate"/>
    <w:rsid w:val="003C2459"/>
  </w:style>
  <w:style w:type="character" w:customStyle="1" w:styleId="preloadwrap">
    <w:name w:val="preloadwrap"/>
    <w:rsid w:val="003C2459"/>
  </w:style>
  <w:style w:type="character" w:customStyle="1" w:styleId="creditwrap">
    <w:name w:val="creditwrap"/>
    <w:rsid w:val="003C2459"/>
  </w:style>
  <w:style w:type="character" w:customStyle="1" w:styleId="DefaultChar1">
    <w:name w:val="Default Char1"/>
    <w:rsid w:val="003C2459"/>
    <w:rPr>
      <w:noProof w:val="0"/>
      <w:color w:val="000000"/>
      <w:lang w:val="en-US" w:eastAsia="en-US" w:bidi="ar-SA"/>
    </w:rPr>
  </w:style>
  <w:style w:type="character" w:customStyle="1" w:styleId="textunderlineChar0">
    <w:name w:val="text underline Char"/>
    <w:link w:val="textunderline0"/>
    <w:rsid w:val="003C2459"/>
    <w:rPr>
      <w:u w:val="thick"/>
    </w:rPr>
  </w:style>
  <w:style w:type="character" w:customStyle="1" w:styleId="BoldChar">
    <w:name w:val="Bold Char"/>
    <w:rsid w:val="003C2459"/>
    <w:rPr>
      <w:rFonts w:ascii="Times New Roman" w:eastAsia="Times New Roman" w:hAnsi="Times New Roman" w:cs="Times New Roman" w:hint="default"/>
      <w:b/>
      <w:bCs w:val="0"/>
      <w:szCs w:val="24"/>
    </w:rPr>
  </w:style>
  <w:style w:type="character" w:customStyle="1" w:styleId="pmterms31">
    <w:name w:val="pmterms31"/>
    <w:rsid w:val="003C2459"/>
    <w:rPr>
      <w:b/>
      <w:bCs/>
      <w:i w:val="0"/>
      <w:iCs w:val="0"/>
      <w:color w:val="000000"/>
    </w:rPr>
  </w:style>
  <w:style w:type="character" w:customStyle="1" w:styleId="ft01">
    <w:name w:val="ft01"/>
    <w:rsid w:val="003C2459"/>
    <w:rPr>
      <w:rFonts w:ascii="Times" w:hAnsi="Times" w:cs="Times" w:hint="default"/>
      <w:color w:val="000000"/>
      <w:sz w:val="14"/>
      <w:szCs w:val="14"/>
    </w:rPr>
  </w:style>
  <w:style w:type="character" w:customStyle="1" w:styleId="ft11">
    <w:name w:val="ft11"/>
    <w:rsid w:val="003C2459"/>
    <w:rPr>
      <w:rFonts w:ascii="Times" w:hAnsi="Times" w:cs="Times" w:hint="default"/>
      <w:color w:val="000000"/>
      <w:sz w:val="17"/>
      <w:szCs w:val="17"/>
    </w:rPr>
  </w:style>
  <w:style w:type="character" w:customStyle="1" w:styleId="ft21">
    <w:name w:val="ft21"/>
    <w:rsid w:val="003C2459"/>
    <w:rPr>
      <w:rFonts w:ascii="Times" w:hAnsi="Times" w:cs="Times" w:hint="default"/>
      <w:color w:val="000000"/>
      <w:sz w:val="15"/>
      <w:szCs w:val="15"/>
    </w:rPr>
  </w:style>
  <w:style w:type="character" w:customStyle="1" w:styleId="ft31">
    <w:name w:val="ft31"/>
    <w:rsid w:val="003C2459"/>
    <w:rPr>
      <w:rFonts w:ascii="Times" w:hAnsi="Times" w:cs="Times" w:hint="default"/>
      <w:color w:val="000000"/>
      <w:sz w:val="15"/>
      <w:szCs w:val="15"/>
    </w:rPr>
  </w:style>
  <w:style w:type="character" w:customStyle="1" w:styleId="dquo">
    <w:name w:val="dquo"/>
    <w:rsid w:val="003C2459"/>
  </w:style>
  <w:style w:type="character" w:customStyle="1" w:styleId="caps2">
    <w:name w:val="caps2"/>
    <w:rsid w:val="003C2459"/>
  </w:style>
  <w:style w:type="character" w:customStyle="1" w:styleId="CardsFont12ptCharCharCharChar">
    <w:name w:val="Cards + Font: 12 pt Char Char Char Char"/>
    <w:rsid w:val="003C2459"/>
    <w:rPr>
      <w:sz w:val="24"/>
      <w:szCs w:val="24"/>
      <w:u w:val="thick"/>
      <w:lang w:val="en-US" w:eastAsia="en-US" w:bidi="ar-SA"/>
    </w:rPr>
  </w:style>
  <w:style w:type="character" w:customStyle="1" w:styleId="ccs">
    <w:name w:val="c cs"/>
    <w:rsid w:val="003C2459"/>
  </w:style>
  <w:style w:type="character" w:customStyle="1" w:styleId="UnderlinedEvChar">
    <w:name w:val="Underlined Ev Char"/>
    <w:rsid w:val="003C2459"/>
    <w:rPr>
      <w:rFonts w:ascii="Times New Roman" w:eastAsia="Times New Roman" w:hAnsi="Times New Roman" w:cs="Times New Roman" w:hint="default"/>
      <w:szCs w:val="24"/>
      <w:u w:val="single"/>
    </w:rPr>
  </w:style>
  <w:style w:type="character" w:customStyle="1" w:styleId="dropshadow">
    <w:name w:val="dropshadow"/>
    <w:rsid w:val="003C2459"/>
  </w:style>
  <w:style w:type="character" w:customStyle="1" w:styleId="d05ws">
    <w:name w:val="d05ws"/>
    <w:rsid w:val="003C2459"/>
  </w:style>
  <w:style w:type="character" w:customStyle="1" w:styleId="rzibod">
    <w:name w:val="rzibod"/>
    <w:rsid w:val="003C2459"/>
  </w:style>
  <w:style w:type="character" w:customStyle="1" w:styleId="StyleBold1">
    <w:name w:val="Style Bold1"/>
    <w:rsid w:val="003C2459"/>
    <w:rPr>
      <w:rFonts w:ascii="Georgia" w:hAnsi="Georgia" w:hint="default"/>
      <w:b/>
      <w:bCs/>
      <w:sz w:val="22"/>
    </w:rPr>
  </w:style>
  <w:style w:type="character" w:customStyle="1" w:styleId="headertext">
    <w:name w:val="headertext"/>
    <w:rsid w:val="003C2459"/>
  </w:style>
  <w:style w:type="character" w:customStyle="1" w:styleId="endnote-reference">
    <w:name w:val="endnote-reference"/>
    <w:rsid w:val="003C2459"/>
  </w:style>
  <w:style w:type="character" w:customStyle="1" w:styleId="officialsname">
    <w:name w:val="official_s_name"/>
    <w:rsid w:val="003C2459"/>
  </w:style>
  <w:style w:type="character" w:customStyle="1" w:styleId="audience">
    <w:name w:val="audience"/>
    <w:rsid w:val="003C2459"/>
  </w:style>
  <w:style w:type="character" w:customStyle="1" w:styleId="A7">
    <w:name w:val="A7"/>
    <w:uiPriority w:val="99"/>
    <w:rsid w:val="003C2459"/>
    <w:rPr>
      <w:rFonts w:ascii="Myriad Pro" w:hAnsi="Myriad Pro" w:cs="Myriad Pro" w:hint="default"/>
      <w:color w:val="0066B1"/>
      <w:sz w:val="22"/>
      <w:szCs w:val="22"/>
    </w:rPr>
  </w:style>
  <w:style w:type="character" w:customStyle="1" w:styleId="normalchar">
    <w:name w:val="normal__char"/>
    <w:rsid w:val="003C2459"/>
  </w:style>
  <w:style w:type="character" w:customStyle="1" w:styleId="hyperlink002cheading0020100200028block0020title0029char">
    <w:name w:val="hyperlink_002cheading_00201_0020_0028block_0020title_0029__char"/>
    <w:rsid w:val="003C2459"/>
  </w:style>
  <w:style w:type="character" w:customStyle="1" w:styleId="underline002cstyle0020bold0020underlinechar">
    <w:name w:val="underline_002cstyle_0020bold_0020underline__char"/>
    <w:rsid w:val="003C2459"/>
  </w:style>
  <w:style w:type="character" w:customStyle="1" w:styleId="copyboldblack">
    <w:name w:val="copyboldblack"/>
    <w:rsid w:val="003C2459"/>
  </w:style>
  <w:style w:type="character" w:customStyle="1" w:styleId="copybold">
    <w:name w:val="copybold"/>
    <w:rsid w:val="003C2459"/>
  </w:style>
  <w:style w:type="character" w:customStyle="1" w:styleId="author-date0">
    <w:name w:val="author-date"/>
    <w:rsid w:val="003C2459"/>
  </w:style>
  <w:style w:type="character" w:customStyle="1" w:styleId="hidden">
    <w:name w:val="hidden"/>
    <w:rsid w:val="003C2459"/>
  </w:style>
  <w:style w:type="character" w:customStyle="1" w:styleId="articlebegin">
    <w:name w:val="articlebegin"/>
    <w:rsid w:val="003C2459"/>
  </w:style>
  <w:style w:type="character" w:customStyle="1" w:styleId="mediaoverlay">
    <w:name w:val="mediaoverlay"/>
    <w:rsid w:val="003C2459"/>
  </w:style>
  <w:style w:type="character" w:customStyle="1" w:styleId="blogcaption">
    <w:name w:val="blog_caption"/>
    <w:rsid w:val="003C2459"/>
  </w:style>
  <w:style w:type="character" w:customStyle="1" w:styleId="commnet-abuzz">
    <w:name w:val="commnet-abuzz"/>
    <w:rsid w:val="003C2459"/>
  </w:style>
  <w:style w:type="character" w:customStyle="1" w:styleId="fbconnectbuttontext">
    <w:name w:val="fbconnectbutton_text"/>
    <w:rsid w:val="003C2459"/>
  </w:style>
  <w:style w:type="character" w:customStyle="1" w:styleId="fbsharecountinner">
    <w:name w:val="fb_share_count_inner"/>
    <w:rsid w:val="003C2459"/>
  </w:style>
  <w:style w:type="character" w:customStyle="1" w:styleId="stbuttontext">
    <w:name w:val="stbuttontext"/>
    <w:rsid w:val="003C2459"/>
  </w:style>
  <w:style w:type="character" w:customStyle="1" w:styleId="source">
    <w:name w:val="source"/>
    <w:rsid w:val="003C2459"/>
  </w:style>
  <w:style w:type="character" w:customStyle="1" w:styleId="pubdate">
    <w:name w:val="pubdate"/>
    <w:rsid w:val="003C2459"/>
  </w:style>
  <w:style w:type="character" w:customStyle="1" w:styleId="grey">
    <w:name w:val="grey"/>
    <w:rsid w:val="003C2459"/>
  </w:style>
  <w:style w:type="character" w:customStyle="1" w:styleId="postdate">
    <w:name w:val="post_date"/>
    <w:rsid w:val="003C2459"/>
  </w:style>
  <w:style w:type="character" w:customStyle="1" w:styleId="bdx">
    <w:name w:val="bdx"/>
    <w:rsid w:val="003C2459"/>
  </w:style>
  <w:style w:type="character" w:customStyle="1" w:styleId="bdl">
    <w:name w:val="bdl"/>
    <w:rsid w:val="003C2459"/>
  </w:style>
  <w:style w:type="character" w:customStyle="1" w:styleId="breadcrumbitemcurrent">
    <w:name w:val="breadcrumbitemcurrent"/>
    <w:rsid w:val="003C2459"/>
  </w:style>
  <w:style w:type="character" w:customStyle="1" w:styleId="bbl">
    <w:name w:val="bbl"/>
    <w:rsid w:val="003C2459"/>
  </w:style>
  <w:style w:type="character" w:customStyle="1" w:styleId="Date2">
    <w:name w:val="Date2"/>
    <w:rsid w:val="003C2459"/>
  </w:style>
  <w:style w:type="character" w:customStyle="1" w:styleId="company">
    <w:name w:val="company"/>
    <w:rsid w:val="003C2459"/>
  </w:style>
  <w:style w:type="character" w:customStyle="1" w:styleId="itxtnewhookspan">
    <w:name w:val="itxtnewhookspan"/>
    <w:rsid w:val="003C2459"/>
  </w:style>
  <w:style w:type="character" w:customStyle="1" w:styleId="gstxthlt">
    <w:name w:val="gstxt_hlt"/>
    <w:rsid w:val="003C2459"/>
  </w:style>
  <w:style w:type="character" w:customStyle="1" w:styleId="SubtleEmphasis1">
    <w:name w:val="Subtle Emphasis1"/>
    <w:uiPriority w:val="19"/>
    <w:qFormat/>
    <w:rsid w:val="003C2459"/>
    <w:rPr>
      <w:rFonts w:ascii="Times New Roman" w:hAnsi="Times New Roman" w:cs="Times New Roman" w:hint="default"/>
      <w:b/>
      <w:bCs w:val="0"/>
      <w:iCs/>
      <w:color w:val="auto"/>
      <w:sz w:val="22"/>
    </w:rPr>
  </w:style>
  <w:style w:type="character" w:customStyle="1" w:styleId="StyleBoldRed">
    <w:name w:val="Style Bold Red"/>
    <w:rsid w:val="003C2459"/>
    <w:rPr>
      <w:b/>
      <w:bCs/>
      <w:color w:val="auto"/>
    </w:rPr>
  </w:style>
  <w:style w:type="character" w:customStyle="1" w:styleId="StyleTimesNewRoman8pt">
    <w:name w:val="Style Times New Roman 8 pt"/>
    <w:rsid w:val="003C2459"/>
    <w:rPr>
      <w:rFonts w:ascii="Georgia" w:hAnsi="Georgia" w:hint="default"/>
      <w:sz w:val="16"/>
    </w:rPr>
  </w:style>
  <w:style w:type="character" w:customStyle="1" w:styleId="StyleStyle7pt8pt">
    <w:name w:val="Style Style 7 pt + 8 pt"/>
    <w:rsid w:val="003C2459"/>
    <w:rPr>
      <w:sz w:val="16"/>
    </w:rPr>
  </w:style>
  <w:style w:type="character" w:customStyle="1" w:styleId="StyleStyleThickunderlineBold1">
    <w:name w:val="Style Style Thick underline + Bold1"/>
    <w:rsid w:val="003C2459"/>
    <w:rPr>
      <w:b/>
      <w:bCs/>
      <w:u w:val="thick"/>
    </w:rPr>
  </w:style>
  <w:style w:type="character" w:customStyle="1" w:styleId="StyleUnderline2">
    <w:name w:val="Style Underline2"/>
    <w:rsid w:val="003C2459"/>
    <w:rPr>
      <w:u w:val="single"/>
    </w:rPr>
  </w:style>
  <w:style w:type="character" w:customStyle="1" w:styleId="ShrinkText">
    <w:name w:val="Shrink Text"/>
    <w:rsid w:val="003C2459"/>
    <w:rPr>
      <w:sz w:val="16"/>
    </w:rPr>
  </w:style>
  <w:style w:type="character" w:customStyle="1" w:styleId="smallcaps">
    <w:name w:val="smallcaps"/>
    <w:rsid w:val="003C2459"/>
  </w:style>
  <w:style w:type="character" w:customStyle="1" w:styleId="goldbldtext">
    <w:name w:val="goldbldtext"/>
    <w:rsid w:val="003C2459"/>
  </w:style>
  <w:style w:type="character" w:customStyle="1" w:styleId="cardshighlight0">
    <w:name w:val="cardshighlight"/>
    <w:rsid w:val="003C2459"/>
  </w:style>
  <w:style w:type="character" w:customStyle="1" w:styleId="cardsfont12pt1">
    <w:name w:val="cardsfont12pt"/>
    <w:rsid w:val="003C2459"/>
  </w:style>
  <w:style w:type="character" w:customStyle="1" w:styleId="ft6">
    <w:name w:val="ft6"/>
    <w:rsid w:val="003C2459"/>
  </w:style>
  <w:style w:type="character" w:customStyle="1" w:styleId="kicker">
    <w:name w:val="kicker"/>
    <w:rsid w:val="003C2459"/>
  </w:style>
  <w:style w:type="character" w:customStyle="1" w:styleId="backcontent">
    <w:name w:val="backcontent"/>
    <w:rsid w:val="003C2459"/>
  </w:style>
  <w:style w:type="character" w:customStyle="1" w:styleId="daystmp">
    <w:name w:val="daystmp"/>
    <w:rsid w:val="003C2459"/>
  </w:style>
  <w:style w:type="character" w:customStyle="1" w:styleId="cardsfont12ptchar">
    <w:name w:val="cardsfont12ptchar"/>
    <w:rsid w:val="003C2459"/>
  </w:style>
  <w:style w:type="character" w:customStyle="1" w:styleId="gal">
    <w:name w:val="gal"/>
    <w:rsid w:val="003C2459"/>
  </w:style>
  <w:style w:type="character" w:customStyle="1" w:styleId="submitted">
    <w:name w:val="submitted"/>
    <w:rsid w:val="003C2459"/>
  </w:style>
  <w:style w:type="character" w:customStyle="1" w:styleId="imagedateline">
    <w:name w:val="image_dateline"/>
    <w:rsid w:val="003C2459"/>
  </w:style>
  <w:style w:type="character" w:customStyle="1" w:styleId="authordatecharchar">
    <w:name w:val="authordatecharchar"/>
    <w:rsid w:val="003C2459"/>
  </w:style>
  <w:style w:type="character" w:customStyle="1" w:styleId="style1char0">
    <w:name w:val="style1char"/>
    <w:rsid w:val="003C2459"/>
  </w:style>
  <w:style w:type="character" w:customStyle="1" w:styleId="tagcharchar0">
    <w:name w:val="tagcharchar"/>
    <w:rsid w:val="003C2459"/>
  </w:style>
  <w:style w:type="character" w:customStyle="1" w:styleId="underlinedcharchar2">
    <w:name w:val="underlinedcharchar"/>
    <w:rsid w:val="003C2459"/>
  </w:style>
  <w:style w:type="character" w:customStyle="1" w:styleId="BoxedChar">
    <w:name w:val="Boxed Char"/>
    <w:rsid w:val="003C2459"/>
    <w:rPr>
      <w:rFonts w:ascii="Arial Narrow" w:hAnsi="Arial Narrow" w:hint="default"/>
      <w:b/>
      <w:bCs w:val="0"/>
      <w:sz w:val="18"/>
      <w:bdr w:val="single" w:sz="6" w:space="0" w:color="auto" w:frame="1"/>
    </w:rPr>
  </w:style>
  <w:style w:type="character" w:customStyle="1" w:styleId="Style11ptUnderline2">
    <w:name w:val="Style 11 pt Underline2"/>
    <w:rsid w:val="003C2459"/>
    <w:rPr>
      <w:sz w:val="20"/>
      <w:u w:val="single"/>
    </w:rPr>
  </w:style>
  <w:style w:type="character" w:customStyle="1" w:styleId="Style11ptBoldUnderline2">
    <w:name w:val="Style 11 pt Bold Underline2"/>
    <w:rsid w:val="003C2459"/>
    <w:rPr>
      <w:b/>
      <w:bCs/>
      <w:sz w:val="20"/>
      <w:u w:val="single"/>
    </w:rPr>
  </w:style>
  <w:style w:type="character" w:customStyle="1" w:styleId="nw">
    <w:name w:val="nw"/>
    <w:rsid w:val="003C2459"/>
  </w:style>
  <w:style w:type="character" w:customStyle="1" w:styleId="Styleunderline11ptBoldBorderSinglesolidlineAuto">
    <w:name w:val="Style underline + 11 pt Bold Border: : (Single solid line Auto ..."/>
    <w:rsid w:val="003C2459"/>
    <w:rPr>
      <w:b/>
      <w:bCs/>
      <w:sz w:val="20"/>
      <w:u w:val="single"/>
      <w:bdr w:val="single" w:sz="4" w:space="0" w:color="auto" w:frame="1"/>
    </w:rPr>
  </w:style>
  <w:style w:type="character" w:customStyle="1" w:styleId="cardCharCharChar1">
    <w:name w:val="card Char Char Char1"/>
    <w:rsid w:val="003C2459"/>
    <w:rPr>
      <w:lang w:val="en-US" w:eastAsia="en-US" w:bidi="ar-SA"/>
    </w:rPr>
  </w:style>
  <w:style w:type="character" w:customStyle="1" w:styleId="authors1">
    <w:name w:val="authors1"/>
    <w:rsid w:val="003C2459"/>
    <w:rPr>
      <w:rFonts w:ascii="Verdana" w:hAnsi="Verdana" w:hint="default"/>
      <w:b/>
      <w:bCs/>
      <w:color w:val="006699"/>
      <w:sz w:val="20"/>
      <w:szCs w:val="20"/>
    </w:rPr>
  </w:style>
  <w:style w:type="character" w:customStyle="1" w:styleId="headlinesectionlarge">
    <w:name w:val="headline_section_large"/>
    <w:rsid w:val="003C2459"/>
  </w:style>
  <w:style w:type="character" w:customStyle="1" w:styleId="Styleunderline11ptBlack">
    <w:name w:val="Style underline + 11 pt Black"/>
    <w:rsid w:val="003C2459"/>
    <w:rPr>
      <w:color w:val="000000"/>
      <w:sz w:val="20"/>
      <w:u w:val="single"/>
    </w:rPr>
  </w:style>
  <w:style w:type="character" w:customStyle="1" w:styleId="Styleunderline11ptBoldBlack">
    <w:name w:val="Style underline + 11 pt Bold Black"/>
    <w:rsid w:val="003C2459"/>
    <w:rPr>
      <w:b/>
      <w:bCs/>
      <w:color w:val="000000"/>
      <w:sz w:val="20"/>
      <w:u w:val="single"/>
    </w:rPr>
  </w:style>
  <w:style w:type="character" w:customStyle="1" w:styleId="Style11ptBoldBlackUnderline">
    <w:name w:val="Style 11 pt Bold Black Underline"/>
    <w:rsid w:val="003C2459"/>
    <w:rPr>
      <w:b/>
      <w:bCs/>
      <w:color w:val="000000"/>
      <w:sz w:val="20"/>
      <w:u w:val="single"/>
    </w:rPr>
  </w:style>
  <w:style w:type="character" w:customStyle="1" w:styleId="Style11ptBoldBlackUnderlineBorderSinglesolidline">
    <w:name w:val="Style 11 pt Bold Black Underline Border: : (Single solid line ..."/>
    <w:rsid w:val="003C2459"/>
    <w:rPr>
      <w:b/>
      <w:bCs/>
      <w:color w:val="000000"/>
      <w:sz w:val="20"/>
      <w:u w:val="single"/>
      <w:bdr w:val="single" w:sz="4" w:space="0" w:color="auto" w:frame="1"/>
    </w:rPr>
  </w:style>
  <w:style w:type="character" w:customStyle="1" w:styleId="StyleLatinMeridien-Italic11ptItalicUnderline">
    <w:name w:val="Style (Latin) Meridien-Italic 11 pt Italic Underline"/>
    <w:rsid w:val="003C2459"/>
    <w:rPr>
      <w:rFonts w:ascii="Meridien-Italic" w:hAnsi="Meridien-Italic" w:hint="default"/>
      <w:i/>
      <w:iCs/>
      <w:sz w:val="20"/>
      <w:u w:val="single"/>
    </w:rPr>
  </w:style>
  <w:style w:type="character" w:customStyle="1" w:styleId="Citation-AuthorDate">
    <w:name w:val="Citation - Author/Date"/>
    <w:rsid w:val="003C2459"/>
    <w:rPr>
      <w:b/>
      <w:bCs w:val="0"/>
      <w:smallCaps/>
      <w:sz w:val="24"/>
      <w:u w:val="single"/>
    </w:rPr>
  </w:style>
  <w:style w:type="character" w:customStyle="1" w:styleId="underlinestylechar0">
    <w:name w:val="underlinestylechar"/>
    <w:rsid w:val="003C2459"/>
  </w:style>
  <w:style w:type="character" w:customStyle="1" w:styleId="highlight">
    <w:name w:val="highlight"/>
    <w:rsid w:val="003C2459"/>
  </w:style>
  <w:style w:type="character" w:customStyle="1" w:styleId="DottedUnderline0">
    <w:name w:val="Dotted Underline"/>
    <w:rsid w:val="003C2459"/>
    <w:rPr>
      <w:rFonts w:ascii="Times New Roman" w:hAnsi="Times New Roman" w:cs="Times New Roman" w:hint="default"/>
      <w:sz w:val="20"/>
      <w:u w:val="dottedHeavy"/>
    </w:rPr>
  </w:style>
  <w:style w:type="character" w:customStyle="1" w:styleId="titleauthoretc">
    <w:name w:val="titleauthoretc"/>
    <w:rsid w:val="003C2459"/>
  </w:style>
  <w:style w:type="character" w:customStyle="1" w:styleId="labeltext">
    <w:name w:val="labeltext"/>
    <w:rsid w:val="003C2459"/>
  </w:style>
  <w:style w:type="character" w:customStyle="1" w:styleId="viewlink">
    <w:name w:val="viewlink"/>
    <w:rsid w:val="003C2459"/>
  </w:style>
  <w:style w:type="character" w:customStyle="1" w:styleId="share">
    <w:name w:val="share"/>
    <w:rsid w:val="003C2459"/>
  </w:style>
  <w:style w:type="character" w:customStyle="1" w:styleId="inlinkchart">
    <w:name w:val="inlink_chart"/>
    <w:rsid w:val="003C2459"/>
  </w:style>
  <w:style w:type="character" w:customStyle="1" w:styleId="underLight">
    <w:name w:val="underLight"/>
    <w:uiPriority w:val="1"/>
    <w:qFormat/>
    <w:rsid w:val="003C245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C2459"/>
  </w:style>
  <w:style w:type="character" w:customStyle="1" w:styleId="author-rss">
    <w:name w:val="author-rss"/>
    <w:rsid w:val="003C2459"/>
  </w:style>
  <w:style w:type="character" w:customStyle="1" w:styleId="fbsharecountwrapper">
    <w:name w:val="fb_share_count_wrapper"/>
    <w:rsid w:val="003C2459"/>
  </w:style>
  <w:style w:type="character" w:customStyle="1" w:styleId="fbbuttontext">
    <w:name w:val="fb_button_text"/>
    <w:rsid w:val="003C2459"/>
  </w:style>
  <w:style w:type="character" w:customStyle="1" w:styleId="hw">
    <w:name w:val="hw"/>
    <w:rsid w:val="003C2459"/>
  </w:style>
  <w:style w:type="character" w:customStyle="1" w:styleId="linktotop">
    <w:name w:val="linktotop"/>
    <w:rsid w:val="003C2459"/>
  </w:style>
  <w:style w:type="character" w:customStyle="1" w:styleId="maintextbldleft">
    <w:name w:val="maintextbldleft"/>
    <w:rsid w:val="003C2459"/>
  </w:style>
  <w:style w:type="character" w:customStyle="1" w:styleId="maintextleft">
    <w:name w:val="maintextleft"/>
    <w:rsid w:val="003C2459"/>
  </w:style>
  <w:style w:type="character" w:customStyle="1" w:styleId="descriptionstyle1block">
    <w:name w:val="description style1 block"/>
    <w:rsid w:val="003C2459"/>
  </w:style>
  <w:style w:type="character" w:customStyle="1" w:styleId="gutter-right-1">
    <w:name w:val="gutter-right-1"/>
    <w:basedOn w:val="DefaultParagraphFont"/>
    <w:rsid w:val="003C2459"/>
  </w:style>
  <w:style w:type="character" w:customStyle="1" w:styleId="ssl3">
    <w:name w:val="ss_l3"/>
    <w:rsid w:val="003C2459"/>
  </w:style>
  <w:style w:type="character" w:customStyle="1" w:styleId="FontStyle39">
    <w:name w:val="Font Style39"/>
    <w:uiPriority w:val="99"/>
    <w:rsid w:val="003C2459"/>
    <w:rPr>
      <w:rFonts w:ascii="Constantia" w:hAnsi="Constantia" w:cs="Constantia" w:hint="default"/>
      <w:b/>
      <w:bCs/>
      <w:sz w:val="18"/>
      <w:szCs w:val="18"/>
    </w:rPr>
  </w:style>
  <w:style w:type="character" w:customStyle="1" w:styleId="6">
    <w:name w:val="6"/>
    <w:rsid w:val="003C2459"/>
    <w:rPr>
      <w:rFonts w:ascii="Arial" w:hAnsi="Arial" w:cs="Arial" w:hint="default"/>
      <w:bCs/>
      <w:sz w:val="20"/>
      <w:u w:val="single"/>
      <w:lang w:val="en-US" w:eastAsia="en-US" w:bidi="ar-SA"/>
    </w:rPr>
  </w:style>
  <w:style w:type="character" w:customStyle="1" w:styleId="Header11">
    <w:name w:val="Header11"/>
    <w:rsid w:val="003C2459"/>
  </w:style>
  <w:style w:type="character" w:customStyle="1" w:styleId="posa">
    <w:name w:val="pos(a)"/>
    <w:basedOn w:val="DefaultParagraphFont"/>
    <w:rsid w:val="003C2459"/>
  </w:style>
  <w:style w:type="character" w:customStyle="1" w:styleId="u-hiddeninnarrowenv">
    <w:name w:val="u-hiddeninnarrowenv"/>
    <w:basedOn w:val="DefaultParagraphFont"/>
    <w:rsid w:val="003C2459"/>
  </w:style>
  <w:style w:type="character" w:customStyle="1" w:styleId="followbutton-bird">
    <w:name w:val="followbutton-bird"/>
    <w:basedOn w:val="DefaultParagraphFont"/>
    <w:rsid w:val="003C2459"/>
  </w:style>
  <w:style w:type="character" w:customStyle="1" w:styleId="tweetauthor-name">
    <w:name w:val="tweetauthor-name"/>
    <w:basedOn w:val="DefaultParagraphFont"/>
    <w:rsid w:val="003C2459"/>
  </w:style>
  <w:style w:type="character" w:customStyle="1" w:styleId="tweetauthor-verifiedbadge">
    <w:name w:val="tweetauthor-verifiedbadge"/>
    <w:basedOn w:val="DefaultParagraphFont"/>
    <w:rsid w:val="003C2459"/>
  </w:style>
  <w:style w:type="character" w:customStyle="1" w:styleId="tweetauthor-screenname">
    <w:name w:val="tweetauthor-screenname"/>
    <w:basedOn w:val="DefaultParagraphFont"/>
    <w:rsid w:val="003C2459"/>
  </w:style>
  <w:style w:type="character" w:customStyle="1" w:styleId="u-hiddenvisually">
    <w:name w:val="u-hiddenvisually"/>
    <w:basedOn w:val="DefaultParagraphFont"/>
    <w:rsid w:val="003C2459"/>
  </w:style>
  <w:style w:type="character" w:customStyle="1" w:styleId="tweetaction-stat">
    <w:name w:val="tweetaction-stat"/>
    <w:basedOn w:val="DefaultParagraphFont"/>
    <w:rsid w:val="003C2459"/>
  </w:style>
  <w:style w:type="character" w:customStyle="1" w:styleId="related">
    <w:name w:val="related"/>
    <w:basedOn w:val="DefaultParagraphFont"/>
    <w:rsid w:val="003C2459"/>
  </w:style>
  <w:style w:type="character" w:customStyle="1" w:styleId="related-content">
    <w:name w:val="related-content"/>
    <w:basedOn w:val="DefaultParagraphFont"/>
    <w:rsid w:val="003C2459"/>
  </w:style>
  <w:style w:type="character" w:customStyle="1" w:styleId="name-of-author">
    <w:name w:val="name-of-author"/>
    <w:basedOn w:val="DefaultParagraphFont"/>
    <w:rsid w:val="003C2459"/>
  </w:style>
  <w:style w:type="character" w:customStyle="1" w:styleId="first-name">
    <w:name w:val="first-name"/>
    <w:basedOn w:val="DefaultParagraphFont"/>
    <w:rsid w:val="003C2459"/>
  </w:style>
  <w:style w:type="character" w:customStyle="1" w:styleId="last-name">
    <w:name w:val="last-name"/>
    <w:basedOn w:val="DefaultParagraphFont"/>
    <w:rsid w:val="003C2459"/>
  </w:style>
  <w:style w:type="character" w:customStyle="1" w:styleId="caption10">
    <w:name w:val="caption1"/>
    <w:basedOn w:val="DefaultParagraphFont"/>
    <w:rsid w:val="003C2459"/>
  </w:style>
  <w:style w:type="character" w:customStyle="1" w:styleId="recirc-text">
    <w:name w:val="&quot;recirc-text”"/>
    <w:basedOn w:val="DefaultParagraphFont"/>
    <w:rsid w:val="003C2459"/>
  </w:style>
  <w:style w:type="character" w:customStyle="1" w:styleId="video-icon">
    <w:name w:val="video-icon"/>
    <w:basedOn w:val="DefaultParagraphFont"/>
    <w:rsid w:val="003C2459"/>
  </w:style>
  <w:style w:type="character" w:customStyle="1" w:styleId="powa-shot-play-btn-text">
    <w:name w:val="powa-shot-play-btn-text"/>
    <w:basedOn w:val="DefaultParagraphFont"/>
    <w:rsid w:val="003C2459"/>
  </w:style>
  <w:style w:type="character" w:customStyle="1" w:styleId="powa-shot-click">
    <w:name w:val="powa-shot-click"/>
    <w:basedOn w:val="DefaultParagraphFont"/>
    <w:rsid w:val="003C2459"/>
  </w:style>
  <w:style w:type="character" w:customStyle="1" w:styleId="wpv-blurb">
    <w:name w:val="wpv-blurb"/>
    <w:basedOn w:val="DefaultParagraphFont"/>
    <w:rsid w:val="003C2459"/>
  </w:style>
  <w:style w:type="character" w:customStyle="1" w:styleId="pb-caption">
    <w:name w:val="pb-caption"/>
    <w:basedOn w:val="DefaultParagraphFont"/>
    <w:rsid w:val="003C2459"/>
  </w:style>
  <w:style w:type="character" w:customStyle="1" w:styleId="Heading5Char1">
    <w:name w:val="Heading 5 Char1"/>
    <w:aliases w:val="Text Char1"/>
    <w:basedOn w:val="DefaultParagraphFont"/>
    <w:semiHidden/>
    <w:rsid w:val="003C245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3C2459"/>
    <w:rPr>
      <w:vertAlign w:val="baseline"/>
    </w:rPr>
  </w:style>
  <w:style w:type="character" w:customStyle="1" w:styleId="Heading7Char1">
    <w:name w:val="Heading 7 Char1"/>
    <w:basedOn w:val="DefaultParagraphFont"/>
    <w:semiHidden/>
    <w:rsid w:val="003C245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3C245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C245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C2459"/>
    <w:rPr>
      <w:rFonts w:ascii="Calibri" w:hAnsi="Calibri" w:cs="Calibri"/>
    </w:rPr>
  </w:style>
  <w:style w:type="numbering" w:customStyle="1" w:styleId="NoList2">
    <w:name w:val="No List2"/>
    <w:next w:val="NoList"/>
    <w:uiPriority w:val="99"/>
    <w:semiHidden/>
    <w:unhideWhenUsed/>
    <w:rsid w:val="003C2459"/>
  </w:style>
  <w:style w:type="numbering" w:customStyle="1" w:styleId="NoList3">
    <w:name w:val="No List3"/>
    <w:next w:val="NoList"/>
    <w:uiPriority w:val="99"/>
    <w:semiHidden/>
    <w:unhideWhenUsed/>
    <w:rsid w:val="003C2459"/>
  </w:style>
  <w:style w:type="numbering" w:customStyle="1" w:styleId="NoList4">
    <w:name w:val="No List4"/>
    <w:next w:val="NoList"/>
    <w:uiPriority w:val="99"/>
    <w:semiHidden/>
    <w:unhideWhenUsed/>
    <w:rsid w:val="003C2459"/>
  </w:style>
  <w:style w:type="numbering" w:customStyle="1" w:styleId="NoList5">
    <w:name w:val="No List5"/>
    <w:next w:val="NoList"/>
    <w:semiHidden/>
    <w:unhideWhenUsed/>
    <w:rsid w:val="003C2459"/>
  </w:style>
  <w:style w:type="paragraph" w:styleId="BlockText">
    <w:name w:val="Block Text"/>
    <w:basedOn w:val="Normal"/>
    <w:rsid w:val="003C2459"/>
    <w:pPr>
      <w:ind w:left="229" w:right="229"/>
    </w:pPr>
    <w:rPr>
      <w:rFonts w:ascii="Verdana" w:eastAsia="Times New Roman" w:hAnsi="Verdana"/>
      <w:sz w:val="16"/>
      <w:szCs w:val="20"/>
    </w:rPr>
  </w:style>
  <w:style w:type="paragraph" w:styleId="NormalIndent">
    <w:name w:val="Normal Indent"/>
    <w:basedOn w:val="Normal"/>
    <w:rsid w:val="003C2459"/>
    <w:pPr>
      <w:ind w:left="720"/>
    </w:pPr>
    <w:rPr>
      <w:rFonts w:eastAsia="Times New Roman"/>
      <w:szCs w:val="20"/>
    </w:rPr>
  </w:style>
  <w:style w:type="paragraph" w:styleId="EnvelopeReturn">
    <w:name w:val="envelope return"/>
    <w:basedOn w:val="Normal"/>
    <w:rsid w:val="003C2459"/>
    <w:rPr>
      <w:rFonts w:ascii="Arial" w:eastAsia="Times New Roman" w:hAnsi="Arial"/>
      <w:sz w:val="24"/>
      <w:szCs w:val="20"/>
    </w:rPr>
  </w:style>
  <w:style w:type="paragraph" w:styleId="EnvelopeAddress">
    <w:name w:val="envelope address"/>
    <w:basedOn w:val="Normal"/>
    <w:rsid w:val="003C245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3C2459"/>
  </w:style>
  <w:style w:type="numbering" w:customStyle="1" w:styleId="NoList7">
    <w:name w:val="No List7"/>
    <w:next w:val="NoList"/>
    <w:semiHidden/>
    <w:unhideWhenUsed/>
    <w:rsid w:val="003C2459"/>
  </w:style>
  <w:style w:type="paragraph" w:styleId="ListBullet">
    <w:name w:val="List Bullet"/>
    <w:basedOn w:val="Normal"/>
    <w:link w:val="ListBulletChar"/>
    <w:uiPriority w:val="99"/>
    <w:unhideWhenUsed/>
    <w:rsid w:val="003C2459"/>
    <w:pPr>
      <w:tabs>
        <w:tab w:val="num" w:pos="360"/>
      </w:tabs>
      <w:ind w:left="360" w:hanging="360"/>
      <w:contextualSpacing/>
    </w:pPr>
    <w:rPr>
      <w:rFonts w:eastAsia="Calibri"/>
    </w:rPr>
  </w:style>
  <w:style w:type="table" w:styleId="MediumGrid1">
    <w:name w:val="Medium Grid 1"/>
    <w:basedOn w:val="TableNormal"/>
    <w:uiPriority w:val="67"/>
    <w:rsid w:val="003C245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3C2459"/>
  </w:style>
  <w:style w:type="numbering" w:customStyle="1" w:styleId="NoList111">
    <w:name w:val="No List111"/>
    <w:next w:val="NoList"/>
    <w:uiPriority w:val="99"/>
    <w:semiHidden/>
    <w:unhideWhenUsed/>
    <w:rsid w:val="003C2459"/>
  </w:style>
  <w:style w:type="numbering" w:customStyle="1" w:styleId="NoList1111">
    <w:name w:val="No List1111"/>
    <w:next w:val="NoList"/>
    <w:uiPriority w:val="99"/>
    <w:semiHidden/>
    <w:unhideWhenUsed/>
    <w:rsid w:val="003C2459"/>
  </w:style>
  <w:style w:type="numbering" w:customStyle="1" w:styleId="NoList11111">
    <w:name w:val="No List11111"/>
    <w:next w:val="NoList"/>
    <w:uiPriority w:val="99"/>
    <w:semiHidden/>
    <w:unhideWhenUsed/>
    <w:rsid w:val="003C2459"/>
  </w:style>
  <w:style w:type="numbering" w:customStyle="1" w:styleId="NoList111111">
    <w:name w:val="No List111111"/>
    <w:next w:val="NoList"/>
    <w:uiPriority w:val="99"/>
    <w:semiHidden/>
    <w:unhideWhenUsed/>
    <w:rsid w:val="003C2459"/>
  </w:style>
  <w:style w:type="numbering" w:customStyle="1" w:styleId="NoList1111111">
    <w:name w:val="No List1111111"/>
    <w:next w:val="NoList"/>
    <w:uiPriority w:val="99"/>
    <w:semiHidden/>
    <w:unhideWhenUsed/>
    <w:rsid w:val="003C2459"/>
  </w:style>
  <w:style w:type="numbering" w:customStyle="1" w:styleId="NoList11111111">
    <w:name w:val="No List11111111"/>
    <w:next w:val="NoList"/>
    <w:uiPriority w:val="99"/>
    <w:semiHidden/>
    <w:unhideWhenUsed/>
    <w:rsid w:val="003C2459"/>
  </w:style>
  <w:style w:type="numbering" w:customStyle="1" w:styleId="NoList111111111">
    <w:name w:val="No List111111111"/>
    <w:next w:val="NoList"/>
    <w:uiPriority w:val="99"/>
    <w:semiHidden/>
    <w:unhideWhenUsed/>
    <w:rsid w:val="003C2459"/>
  </w:style>
  <w:style w:type="numbering" w:customStyle="1" w:styleId="NoList1111111111">
    <w:name w:val="No List1111111111"/>
    <w:next w:val="NoList"/>
    <w:uiPriority w:val="99"/>
    <w:semiHidden/>
    <w:unhideWhenUsed/>
    <w:rsid w:val="003C2459"/>
  </w:style>
  <w:style w:type="numbering" w:customStyle="1" w:styleId="NoList11111111111">
    <w:name w:val="No List11111111111"/>
    <w:next w:val="NoList"/>
    <w:uiPriority w:val="99"/>
    <w:semiHidden/>
    <w:unhideWhenUsed/>
    <w:rsid w:val="003C2459"/>
  </w:style>
  <w:style w:type="numbering" w:customStyle="1" w:styleId="NoList111111111111">
    <w:name w:val="No List111111111111"/>
    <w:next w:val="NoList"/>
    <w:uiPriority w:val="99"/>
    <w:semiHidden/>
    <w:unhideWhenUsed/>
    <w:rsid w:val="003C2459"/>
  </w:style>
  <w:style w:type="numbering" w:customStyle="1" w:styleId="NoList1111111111111">
    <w:name w:val="No List1111111111111"/>
    <w:next w:val="NoList"/>
    <w:uiPriority w:val="99"/>
    <w:semiHidden/>
    <w:unhideWhenUsed/>
    <w:rsid w:val="003C2459"/>
  </w:style>
  <w:style w:type="numbering" w:customStyle="1" w:styleId="NoList11111111111111">
    <w:name w:val="No List11111111111111"/>
    <w:next w:val="NoList"/>
    <w:uiPriority w:val="99"/>
    <w:semiHidden/>
    <w:unhideWhenUsed/>
    <w:rsid w:val="003C2459"/>
  </w:style>
  <w:style w:type="numbering" w:customStyle="1" w:styleId="NoList111111111111111">
    <w:name w:val="No List111111111111111"/>
    <w:next w:val="NoList"/>
    <w:uiPriority w:val="99"/>
    <w:semiHidden/>
    <w:unhideWhenUsed/>
    <w:rsid w:val="003C2459"/>
  </w:style>
  <w:style w:type="numbering" w:customStyle="1" w:styleId="NoList1111111111111111">
    <w:name w:val="No List1111111111111111"/>
    <w:next w:val="NoList"/>
    <w:uiPriority w:val="99"/>
    <w:semiHidden/>
    <w:unhideWhenUsed/>
    <w:rsid w:val="003C2459"/>
  </w:style>
  <w:style w:type="numbering" w:customStyle="1" w:styleId="NoList11111111111111111">
    <w:name w:val="No List11111111111111111"/>
    <w:next w:val="NoList"/>
    <w:uiPriority w:val="99"/>
    <w:semiHidden/>
    <w:unhideWhenUsed/>
    <w:rsid w:val="003C2459"/>
  </w:style>
  <w:style w:type="character" w:customStyle="1" w:styleId="FontStyle220">
    <w:name w:val="Font Style220"/>
    <w:basedOn w:val="DefaultParagraphFont"/>
    <w:uiPriority w:val="99"/>
    <w:rsid w:val="003C2459"/>
    <w:rPr>
      <w:rFonts w:ascii="Candara" w:hAnsi="Candara" w:cs="Candara" w:hint="default"/>
      <w:i/>
      <w:iCs/>
      <w:sz w:val="18"/>
      <w:szCs w:val="18"/>
    </w:rPr>
  </w:style>
  <w:style w:type="character" w:customStyle="1" w:styleId="FontStyle290">
    <w:name w:val="Font Style290"/>
    <w:basedOn w:val="DefaultParagraphFont"/>
    <w:uiPriority w:val="99"/>
    <w:rsid w:val="003C245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C2459"/>
    <w:rPr>
      <w:rFonts w:ascii="Arial" w:hAnsi="Arial" w:cs="Arial"/>
      <w:b/>
      <w:bCs/>
      <w:sz w:val="16"/>
      <w:szCs w:val="16"/>
    </w:rPr>
  </w:style>
  <w:style w:type="paragraph" w:customStyle="1" w:styleId="articlebodynormaltext">
    <w:name w:val="articlebody_normaltext"/>
    <w:basedOn w:val="Normal"/>
    <w:rsid w:val="003C2459"/>
    <w:pPr>
      <w:spacing w:before="100" w:beforeAutospacing="1" w:after="100" w:afterAutospacing="1"/>
    </w:pPr>
    <w:rPr>
      <w:rFonts w:ascii="Georgia" w:hAnsi="Georgia"/>
    </w:rPr>
  </w:style>
  <w:style w:type="character" w:customStyle="1" w:styleId="Bodytext21">
    <w:name w:val="Body text (2)_"/>
    <w:basedOn w:val="DefaultParagraphFont"/>
    <w:link w:val="Bodytext22"/>
    <w:rsid w:val="003C245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3C245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3C2459"/>
    <w:rPr>
      <w:color w:val="000000"/>
      <w:sz w:val="28"/>
      <w:szCs w:val="28"/>
    </w:rPr>
  </w:style>
  <w:style w:type="character" w:customStyle="1" w:styleId="Style9ptItalicUnderline">
    <w:name w:val="Style 9 pt Italic Underline"/>
    <w:rsid w:val="003C2459"/>
    <w:rPr>
      <w:i/>
      <w:iCs/>
      <w:sz w:val="20"/>
      <w:u w:val="single"/>
    </w:rPr>
  </w:style>
  <w:style w:type="paragraph" w:customStyle="1" w:styleId="StyleHeading4TagsmalltextBigcardbodyNormalTagNotBold">
    <w:name w:val="Style Heading 4Tagsmall textBig cardbodyNormal Tag + Not Bold"/>
    <w:basedOn w:val="Heading4"/>
    <w:rsid w:val="003C2459"/>
    <w:rPr>
      <w:bCs w:val="0"/>
      <w:sz w:val="22"/>
      <w:szCs w:val="22"/>
    </w:rPr>
  </w:style>
  <w:style w:type="character" w:customStyle="1" w:styleId="StyleBox12ptBold">
    <w:name w:val="Style Box + 12 pt Bold"/>
    <w:basedOn w:val="DefaultParagraphFont"/>
    <w:rsid w:val="003C2459"/>
    <w:rPr>
      <w:rFonts w:ascii="Georgia" w:hAnsi="Georgia"/>
      <w:b/>
      <w:bCs/>
      <w:sz w:val="22"/>
      <w:u w:val="single"/>
      <w:bdr w:val="none" w:sz="0" w:space="0" w:color="auto"/>
    </w:rPr>
  </w:style>
  <w:style w:type="character" w:customStyle="1" w:styleId="StyleBox12pt">
    <w:name w:val="Style Box + 12 pt"/>
    <w:basedOn w:val="DefaultParagraphFont"/>
    <w:rsid w:val="003C245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C245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3C2459"/>
    <w:rPr>
      <w:bCs w:val="0"/>
      <w:szCs w:val="22"/>
    </w:rPr>
  </w:style>
  <w:style w:type="character" w:customStyle="1" w:styleId="StyleGaramondText1">
    <w:name w:val="Style Garamond Text 1"/>
    <w:basedOn w:val="DefaultParagraphFont"/>
    <w:rsid w:val="003C2459"/>
    <w:rPr>
      <w:rFonts w:ascii="Georgia" w:hAnsi="Georgia"/>
      <w:color w:val="0D0D0D" w:themeColor="text1" w:themeTint="F2"/>
      <w:sz w:val="22"/>
    </w:rPr>
  </w:style>
  <w:style w:type="character" w:customStyle="1" w:styleId="StyleGaramondText1Underline">
    <w:name w:val="Style Garamond Text 1 Underline"/>
    <w:basedOn w:val="DefaultParagraphFont"/>
    <w:rsid w:val="003C245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C245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C245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C2459"/>
    <w:rPr>
      <w:b w:val="0"/>
      <w:bCs w:val="0"/>
      <w:sz w:val="14"/>
      <w:u w:val="none"/>
    </w:rPr>
  </w:style>
  <w:style w:type="character" w:customStyle="1" w:styleId="Style7ptBold">
    <w:name w:val="Style 7 pt Bold"/>
    <w:basedOn w:val="DefaultParagraphFont"/>
    <w:rsid w:val="003C2459"/>
    <w:rPr>
      <w:b w:val="0"/>
      <w:bCs/>
      <w:sz w:val="14"/>
    </w:rPr>
  </w:style>
  <w:style w:type="paragraph" w:customStyle="1" w:styleId="Stylecardtext8pt">
    <w:name w:val="Style card text + 8 pt"/>
    <w:basedOn w:val="Normal"/>
    <w:rsid w:val="003C2459"/>
    <w:pPr>
      <w:ind w:right="288"/>
    </w:pPr>
    <w:rPr>
      <w:sz w:val="16"/>
    </w:rPr>
  </w:style>
  <w:style w:type="paragraph" w:customStyle="1" w:styleId="Stylecardtext5pt">
    <w:name w:val="Style card text + 5 pt"/>
    <w:basedOn w:val="Normal"/>
    <w:rsid w:val="003C2459"/>
    <w:pPr>
      <w:ind w:right="288"/>
    </w:pPr>
    <w:rPr>
      <w:sz w:val="10"/>
    </w:rPr>
  </w:style>
  <w:style w:type="character" w:customStyle="1" w:styleId="StyleStyleBoldUnderlineUnderlineIntenseEmphasis1apple-style-">
    <w:name w:val="Style Style Bold UnderlineUnderlineIntense Emphasis1apple-style-..."/>
    <w:basedOn w:val="DefaultParagraphFont"/>
    <w:rsid w:val="003C245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C245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C2459"/>
    <w:rPr>
      <w:rFonts w:ascii="Georgia" w:hAnsi="Georgia"/>
      <w:u w:val="single"/>
    </w:rPr>
  </w:style>
  <w:style w:type="paragraph" w:customStyle="1" w:styleId="StyleCardsGeorgia12ptBoldThickunderlineBorderSin">
    <w:name w:val="Style Cards + Georgia 12 pt Bold Thick underline Border: : (Sin..."/>
    <w:basedOn w:val="Normal"/>
    <w:rsid w:val="003C245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C2459"/>
    <w:rPr>
      <w:rFonts w:ascii="Georgia" w:hAnsi="Georgia"/>
      <w:sz w:val="24"/>
      <w:u w:val="single"/>
    </w:rPr>
  </w:style>
  <w:style w:type="paragraph" w:customStyle="1" w:styleId="StyleCardsGeorgia">
    <w:name w:val="Style Cards + Georgia"/>
    <w:basedOn w:val="Normal"/>
    <w:rsid w:val="003C245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3C245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3C245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3C2459"/>
    <w:rPr>
      <w:rFonts w:eastAsia="Times New Roman"/>
      <w:i/>
      <w:iCs/>
    </w:rPr>
  </w:style>
  <w:style w:type="character" w:customStyle="1" w:styleId="HTMLAddressChar">
    <w:name w:val="HTML Address Char"/>
    <w:basedOn w:val="DefaultParagraphFont"/>
    <w:link w:val="HTMLAddress"/>
    <w:uiPriority w:val="99"/>
    <w:rsid w:val="003C2459"/>
    <w:rPr>
      <w:rFonts w:ascii="Calibri" w:eastAsia="Times New Roman" w:hAnsi="Calibri"/>
      <w:i/>
      <w:iCs/>
      <w:sz w:val="22"/>
    </w:rPr>
  </w:style>
  <w:style w:type="paragraph" w:styleId="Index1">
    <w:name w:val="index 1"/>
    <w:basedOn w:val="Normal"/>
    <w:next w:val="Normal"/>
    <w:autoRedefine/>
    <w:unhideWhenUsed/>
    <w:rsid w:val="003C2459"/>
    <w:pPr>
      <w:ind w:left="220" w:hanging="220"/>
    </w:pPr>
  </w:style>
  <w:style w:type="character" w:customStyle="1" w:styleId="CardsFont6ptChar1">
    <w:name w:val="Cards + Font: 6 pt Char1"/>
    <w:link w:val="CardsFont6pt"/>
    <w:locked/>
    <w:rsid w:val="003C2459"/>
    <w:rPr>
      <w:rFonts w:ascii="Calibri" w:eastAsia="Times New Roman" w:hAnsi="Calibri" w:cs="Times New Roman"/>
      <w:sz w:val="12"/>
      <w:szCs w:val="20"/>
    </w:rPr>
  </w:style>
  <w:style w:type="paragraph" w:customStyle="1" w:styleId="Quote2">
    <w:name w:val="Quote2"/>
    <w:basedOn w:val="Default"/>
    <w:next w:val="Default"/>
    <w:rsid w:val="003C24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3C245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3C2459"/>
    <w:pPr>
      <w:keepNext/>
      <w:keepLines/>
      <w:spacing w:before="200"/>
      <w:outlineLvl w:val="3"/>
    </w:pPr>
    <w:rPr>
      <w:rFonts w:eastAsia="Times New Roman"/>
      <w:b/>
      <w:bCs/>
      <w:iCs/>
      <w:sz w:val="26"/>
    </w:rPr>
  </w:style>
  <w:style w:type="paragraph" w:customStyle="1" w:styleId="post-subtitle">
    <w:name w:val="post-subtitle"/>
    <w:basedOn w:val="Normal"/>
    <w:rsid w:val="003C2459"/>
    <w:pPr>
      <w:spacing w:before="100" w:beforeAutospacing="1" w:after="100" w:afterAutospacing="1"/>
    </w:pPr>
    <w:rPr>
      <w:rFonts w:eastAsia="Times New Roman"/>
    </w:rPr>
  </w:style>
  <w:style w:type="paragraph" w:customStyle="1" w:styleId="Pa0">
    <w:name w:val="Pa0"/>
    <w:basedOn w:val="Default"/>
    <w:next w:val="Default"/>
    <w:uiPriority w:val="99"/>
    <w:rsid w:val="003C24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3C24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3C2459"/>
    <w:pPr>
      <w:spacing w:before="100" w:beforeAutospacing="1" w:after="100" w:afterAutospacing="1"/>
    </w:pPr>
    <w:rPr>
      <w:rFonts w:eastAsia="Times New Roman"/>
    </w:rPr>
  </w:style>
  <w:style w:type="paragraph" w:customStyle="1" w:styleId="tagline1">
    <w:name w:val="tagline"/>
    <w:basedOn w:val="Normal"/>
    <w:rsid w:val="003C2459"/>
    <w:pPr>
      <w:spacing w:before="100" w:beforeAutospacing="1" w:after="100" w:afterAutospacing="1"/>
    </w:pPr>
    <w:rPr>
      <w:rFonts w:eastAsia="Times New Roman"/>
    </w:rPr>
  </w:style>
  <w:style w:type="paragraph" w:customStyle="1" w:styleId="Block1">
    <w:name w:val="Block1"/>
    <w:basedOn w:val="Normal"/>
    <w:next w:val="Normal"/>
    <w:uiPriority w:val="3"/>
    <w:qFormat/>
    <w:rsid w:val="003C245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3C245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3C2459"/>
    <w:rPr>
      <w:sz w:val="10"/>
    </w:rPr>
  </w:style>
  <w:style w:type="paragraph" w:customStyle="1" w:styleId="ReallySamllText">
    <w:name w:val="ReallySamllText"/>
    <w:basedOn w:val="Normal"/>
    <w:link w:val="ReallySamllTextChar"/>
    <w:autoRedefine/>
    <w:rsid w:val="003C2459"/>
    <w:rPr>
      <w:rFonts w:asciiTheme="minorHAnsi" w:hAnsiTheme="minorHAnsi"/>
      <w:sz w:val="10"/>
    </w:rPr>
  </w:style>
  <w:style w:type="paragraph" w:customStyle="1" w:styleId="CardCites">
    <w:name w:val="Card Cites"/>
    <w:basedOn w:val="Normal"/>
    <w:next w:val="Normal"/>
    <w:qFormat/>
    <w:rsid w:val="003C2459"/>
    <w:rPr>
      <w:rFonts w:eastAsia="Times New Roman"/>
      <w:b/>
      <w:sz w:val="20"/>
    </w:rPr>
  </w:style>
  <w:style w:type="paragraph" w:customStyle="1" w:styleId="NormalWeb3">
    <w:name w:val="Normal (Web)3"/>
    <w:basedOn w:val="Normal"/>
    <w:rsid w:val="003C245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3C2459"/>
    <w:pPr>
      <w:ind w:left="400"/>
    </w:pPr>
    <w:rPr>
      <w:rFonts w:eastAsia="Times New Roman"/>
    </w:rPr>
  </w:style>
  <w:style w:type="paragraph" w:customStyle="1" w:styleId="TagCiteChar2">
    <w:name w:val="Tag / Cite Char"/>
    <w:basedOn w:val="Normal"/>
    <w:rsid w:val="003C2459"/>
    <w:rPr>
      <w:rFonts w:eastAsia="Times New Roman"/>
      <w:b/>
      <w:color w:val="000000"/>
    </w:rPr>
  </w:style>
  <w:style w:type="paragraph" w:customStyle="1" w:styleId="PageNumber2">
    <w:name w:val="Page Number2"/>
    <w:basedOn w:val="Normal"/>
    <w:next w:val="Normal"/>
    <w:rsid w:val="003C2459"/>
    <w:rPr>
      <w:rFonts w:eastAsia="Times New Roman"/>
      <w:sz w:val="20"/>
    </w:rPr>
  </w:style>
  <w:style w:type="paragraph" w:customStyle="1" w:styleId="HeaderFooter">
    <w:name w:val="Header &amp; Footer"/>
    <w:rsid w:val="003C245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3C2459"/>
    <w:rPr>
      <w:rFonts w:ascii="Arial Narrow" w:eastAsia="Times New Roman" w:hAnsi="Arial Narrow"/>
      <w:color w:val="000000"/>
      <w:sz w:val="16"/>
    </w:rPr>
  </w:style>
  <w:style w:type="paragraph" w:customStyle="1" w:styleId="CardTextUnderlined">
    <w:name w:val="Card Text Underlined"/>
    <w:basedOn w:val="Normal"/>
    <w:rsid w:val="003C2459"/>
    <w:rPr>
      <w:rFonts w:ascii="Arial Narrow" w:eastAsia="Times New Roman" w:hAnsi="Arial Narrow"/>
      <w:u w:val="single"/>
    </w:rPr>
  </w:style>
  <w:style w:type="paragraph" w:customStyle="1" w:styleId="HeaderDebate">
    <w:name w:val="Header Debate"/>
    <w:basedOn w:val="Normal"/>
    <w:rsid w:val="003C2459"/>
    <w:pPr>
      <w:jc w:val="center"/>
      <w:outlineLvl w:val="0"/>
    </w:pPr>
    <w:rPr>
      <w:rFonts w:eastAsia="Times New Roman"/>
      <w:b/>
      <w:sz w:val="48"/>
      <w:u w:val="words"/>
    </w:rPr>
  </w:style>
  <w:style w:type="paragraph" w:customStyle="1" w:styleId="NormalWeb1">
    <w:name w:val="Normal (Web)1"/>
    <w:basedOn w:val="Normal"/>
    <w:rsid w:val="003C2459"/>
    <w:pPr>
      <w:spacing w:before="100" w:beforeAutospacing="1" w:after="100" w:afterAutospacing="1"/>
    </w:pPr>
    <w:rPr>
      <w:rFonts w:eastAsia="Times New Roman"/>
      <w:sz w:val="20"/>
      <w:szCs w:val="20"/>
    </w:rPr>
  </w:style>
  <w:style w:type="paragraph" w:customStyle="1" w:styleId="CardTagCharChar">
    <w:name w:val="Card Tag Char Char"/>
    <w:basedOn w:val="Normal"/>
    <w:rsid w:val="003C2459"/>
    <w:rPr>
      <w:rFonts w:eastAsia="Times New Roman"/>
      <w:b/>
    </w:rPr>
  </w:style>
  <w:style w:type="paragraph" w:customStyle="1" w:styleId="fixed">
    <w:name w:val="fixed"/>
    <w:basedOn w:val="Normal"/>
    <w:rsid w:val="003C245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3C2459"/>
    <w:pPr>
      <w:spacing w:before="100" w:beforeAutospacing="1" w:after="100" w:afterAutospacing="1"/>
    </w:pPr>
    <w:rPr>
      <w:rFonts w:eastAsia="Times New Roman"/>
    </w:rPr>
  </w:style>
  <w:style w:type="paragraph" w:customStyle="1" w:styleId="ExecutiveSummarytext">
    <w:name w:val="Executive Summary text"/>
    <w:basedOn w:val="Normal"/>
    <w:next w:val="Normal"/>
    <w:rsid w:val="003C2459"/>
    <w:pPr>
      <w:autoSpaceDE w:val="0"/>
      <w:autoSpaceDN w:val="0"/>
      <w:adjustRightInd w:val="0"/>
    </w:pPr>
    <w:rPr>
      <w:rFonts w:ascii="Arial" w:eastAsia="Times New Roman" w:hAnsi="Arial"/>
    </w:rPr>
  </w:style>
  <w:style w:type="character" w:customStyle="1" w:styleId="NormalUnderlineChar1">
    <w:name w:val="Normal Underline Char1"/>
    <w:locked/>
    <w:rsid w:val="003C2459"/>
    <w:rPr>
      <w:u w:val="single"/>
    </w:rPr>
  </w:style>
  <w:style w:type="character" w:customStyle="1" w:styleId="CardUpSize-LightChar">
    <w:name w:val="CardUpSize - Light Char"/>
    <w:link w:val="CardUpSize-Light"/>
    <w:locked/>
    <w:rsid w:val="003C2459"/>
    <w:rPr>
      <w:rFonts w:ascii="Times New Roman" w:eastAsia="Times New Roman" w:hAnsi="Times New Roman"/>
      <w:szCs w:val="32"/>
      <w:u w:val="single"/>
    </w:rPr>
  </w:style>
  <w:style w:type="paragraph" w:customStyle="1" w:styleId="CardUpSize-Light">
    <w:name w:val="CardUpSize - Light"/>
    <w:basedOn w:val="Normal"/>
    <w:link w:val="CardUpSize-LightChar"/>
    <w:rsid w:val="003C2459"/>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3C245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3C2459"/>
    <w:pPr>
      <w:jc w:val="both"/>
    </w:pPr>
    <w:rPr>
      <w:rFonts w:ascii="Times New Roman" w:eastAsia="Times New Roman" w:hAnsi="Times New Roman"/>
      <w:b/>
      <w:sz w:val="24"/>
      <w:szCs w:val="32"/>
      <w:u w:val="single"/>
    </w:rPr>
  </w:style>
  <w:style w:type="paragraph" w:customStyle="1" w:styleId="SmallCite">
    <w:name w:val="Small Cite"/>
    <w:basedOn w:val="Normal"/>
    <w:rsid w:val="003C2459"/>
    <w:rPr>
      <w:rFonts w:ascii="Verdana" w:eastAsia="Times New Roman" w:hAnsi="Verdana"/>
      <w:sz w:val="16"/>
    </w:rPr>
  </w:style>
  <w:style w:type="paragraph" w:customStyle="1" w:styleId="clearformatting">
    <w:name w:val="clear formatting"/>
    <w:basedOn w:val="Heading2"/>
    <w:rsid w:val="003C245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3C245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3C2459"/>
    <w:pPr>
      <w:spacing w:after="240" w:line="360" w:lineRule="atLeast"/>
    </w:pPr>
    <w:rPr>
      <w:rFonts w:eastAsia="Times New Roman"/>
      <w:b/>
      <w:bCs/>
      <w:sz w:val="16"/>
      <w:szCs w:val="16"/>
    </w:rPr>
  </w:style>
  <w:style w:type="paragraph" w:customStyle="1" w:styleId="PlaceholderText1">
    <w:name w:val="Placeholder Text1"/>
    <w:basedOn w:val="Normal"/>
    <w:rsid w:val="003C2459"/>
    <w:pPr>
      <w:keepNext/>
      <w:numPr>
        <w:numId w:val="21"/>
      </w:numPr>
      <w:outlineLvl w:val="0"/>
    </w:pPr>
    <w:rPr>
      <w:rFonts w:eastAsia="MS Gothic"/>
    </w:rPr>
  </w:style>
  <w:style w:type="character" w:customStyle="1" w:styleId="ImportantTextChar">
    <w:name w:val="Important Text Char"/>
    <w:link w:val="ImportantText"/>
    <w:locked/>
    <w:rsid w:val="003C245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3C245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3C2459"/>
    <w:rPr>
      <w:rFonts w:ascii="HNKAOE+Arial" w:hAnsi="HNKAOE+Arial"/>
    </w:rPr>
  </w:style>
  <w:style w:type="paragraph" w:customStyle="1" w:styleId="StyleBodyText11ptBlackUnderline">
    <w:name w:val="Style Body Text + 11 pt Black Underline"/>
    <w:basedOn w:val="BodyText"/>
    <w:link w:val="StyleBodyText11ptBlackUnderlineChar"/>
    <w:rsid w:val="003C245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3C2459"/>
    <w:rPr>
      <w:rFonts w:ascii="HNKAOE+Arial" w:hAnsi="HNKAOE+Arial"/>
    </w:rPr>
  </w:style>
  <w:style w:type="paragraph" w:customStyle="1" w:styleId="StyleBodyText11ptBoldBlack">
    <w:name w:val="Style Body Text + 11 pt Bold Black"/>
    <w:basedOn w:val="BodyText"/>
    <w:link w:val="StyleBodyText11ptBoldBlackChar"/>
    <w:rsid w:val="003C245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3C2459"/>
    <w:rPr>
      <w:rFonts w:ascii="Times New Roman" w:eastAsia="Malgun Gothic" w:hAnsi="Times New Roman"/>
      <w:bCs/>
    </w:rPr>
  </w:style>
  <w:style w:type="paragraph" w:customStyle="1" w:styleId="StyletinyBold">
    <w:name w:val="Style tiny + Bold"/>
    <w:basedOn w:val="tiny"/>
    <w:link w:val="StyletinyBoldChar"/>
    <w:rsid w:val="003C2459"/>
    <w:rPr>
      <w:rFonts w:cstheme="minorBidi"/>
      <w:bCs/>
      <w:sz w:val="24"/>
    </w:rPr>
  </w:style>
  <w:style w:type="character" w:customStyle="1" w:styleId="Heading5SizeDownChar">
    <w:name w:val="Heading 5 Size Down Char"/>
    <w:link w:val="Heading5SizeDown"/>
    <w:locked/>
    <w:rsid w:val="003C2459"/>
    <w:rPr>
      <w:rFonts w:ascii="Times New Roman" w:eastAsia="Times New Roman" w:hAnsi="Times New Roman"/>
      <w:szCs w:val="16"/>
    </w:rPr>
  </w:style>
  <w:style w:type="paragraph" w:customStyle="1" w:styleId="Heading5SizeDown">
    <w:name w:val="Heading 5 Size Down"/>
    <w:basedOn w:val="Normal"/>
    <w:link w:val="Heading5SizeDownChar"/>
    <w:autoRedefine/>
    <w:rsid w:val="003C2459"/>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3C2459"/>
    <w:rPr>
      <w:rFonts w:ascii="Times New Roman" w:eastAsia="Times New Roman" w:hAnsi="Times New Roman" w:cs="Arial"/>
      <w:b/>
      <w:szCs w:val="44"/>
    </w:rPr>
  </w:style>
  <w:style w:type="paragraph" w:customStyle="1" w:styleId="Normal2Bold">
    <w:name w:val="Normal2 + Bold"/>
    <w:basedOn w:val="Normal"/>
    <w:link w:val="Normal2BoldChar"/>
    <w:rsid w:val="003C245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3C2459"/>
    <w:rPr>
      <w:rFonts w:ascii="Times New Roman" w:eastAsia="Times New Roman" w:hAnsi="Times New Roman"/>
      <w:lang w:eastAsia="ar-SA"/>
    </w:rPr>
  </w:style>
  <w:style w:type="paragraph" w:customStyle="1" w:styleId="ListContents">
    <w:name w:val="List Contents"/>
    <w:basedOn w:val="Normal"/>
    <w:link w:val="ListContentsChar"/>
    <w:rsid w:val="003C2459"/>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3C245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3C245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3C2459"/>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3C245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3C2459"/>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3C2459"/>
    <w:rPr>
      <w:rFonts w:ascii="Arial" w:eastAsia="Times New Roman" w:hAnsi="Arial"/>
      <w:sz w:val="12"/>
    </w:rPr>
  </w:style>
  <w:style w:type="paragraph" w:customStyle="1" w:styleId="Unimportant">
    <w:name w:val="Unimportant"/>
    <w:basedOn w:val="Normal"/>
    <w:link w:val="UnimportantCharChar"/>
    <w:rsid w:val="003C2459"/>
    <w:pPr>
      <w:jc w:val="both"/>
    </w:pPr>
    <w:rPr>
      <w:rFonts w:ascii="Arial" w:eastAsia="Times New Roman" w:hAnsi="Arial"/>
      <w:sz w:val="12"/>
    </w:rPr>
  </w:style>
  <w:style w:type="character" w:customStyle="1" w:styleId="TagCiteChar3">
    <w:name w:val="Tag &amp; Cite Char"/>
    <w:link w:val="TagCite2"/>
    <w:locked/>
    <w:rsid w:val="003C2459"/>
    <w:rPr>
      <w:rFonts w:ascii="Arial" w:eastAsia="Times New Roman" w:hAnsi="Arial"/>
      <w:b/>
    </w:rPr>
  </w:style>
  <w:style w:type="paragraph" w:customStyle="1" w:styleId="TagCite2">
    <w:name w:val="Tag &amp; Cite"/>
    <w:basedOn w:val="Normal"/>
    <w:link w:val="TagCiteChar3"/>
    <w:rsid w:val="003C2459"/>
    <w:pPr>
      <w:jc w:val="both"/>
    </w:pPr>
    <w:rPr>
      <w:rFonts w:ascii="Arial" w:eastAsia="Times New Roman" w:hAnsi="Arial"/>
      <w:b/>
      <w:sz w:val="24"/>
    </w:rPr>
  </w:style>
  <w:style w:type="character" w:customStyle="1" w:styleId="HighlightedTextChar">
    <w:name w:val="Highlighted Text Char"/>
    <w:link w:val="HighlightedText"/>
    <w:locked/>
    <w:rsid w:val="003C2459"/>
    <w:rPr>
      <w:rFonts w:ascii="Arial" w:eastAsia="Times New Roman" w:hAnsi="Arial"/>
      <w:b/>
      <w:u w:val="thick"/>
    </w:rPr>
  </w:style>
  <w:style w:type="paragraph" w:customStyle="1" w:styleId="HighlightedText">
    <w:name w:val="Highlighted Text"/>
    <w:basedOn w:val="Normal"/>
    <w:link w:val="HighlightedTextChar"/>
    <w:rsid w:val="003C2459"/>
    <w:pPr>
      <w:jc w:val="both"/>
    </w:pPr>
    <w:rPr>
      <w:rFonts w:ascii="Arial" w:eastAsia="Times New Roman" w:hAnsi="Arial"/>
      <w:b/>
      <w:sz w:val="24"/>
      <w:u w:val="thick"/>
    </w:rPr>
  </w:style>
  <w:style w:type="paragraph" w:customStyle="1" w:styleId="StyleHeading1Justified">
    <w:name w:val="Style Heading 1 + Justified"/>
    <w:basedOn w:val="Normal"/>
    <w:next w:val="Normal"/>
    <w:rsid w:val="003C2459"/>
    <w:rPr>
      <w:rFonts w:ascii="Arial" w:eastAsia="Times New Roman" w:hAnsi="Arial"/>
      <w:sz w:val="20"/>
      <w:szCs w:val="20"/>
    </w:rPr>
  </w:style>
  <w:style w:type="paragraph" w:customStyle="1" w:styleId="textunderline0">
    <w:name w:val="text underline"/>
    <w:basedOn w:val="Normal"/>
    <w:link w:val="textunderlineChar0"/>
    <w:autoRedefine/>
    <w:rsid w:val="003C2459"/>
    <w:rPr>
      <w:rFonts w:asciiTheme="minorHAnsi" w:hAnsiTheme="minorHAnsi"/>
      <w:sz w:val="24"/>
      <w:u w:val="thick"/>
    </w:rPr>
  </w:style>
  <w:style w:type="character" w:customStyle="1" w:styleId="DebateTagChar">
    <w:name w:val="Debate Tag Char"/>
    <w:link w:val="DebateTag"/>
    <w:locked/>
    <w:rsid w:val="003C2459"/>
    <w:rPr>
      <w:rFonts w:ascii="Garamond" w:hAnsi="Garamond"/>
      <w:b/>
    </w:rPr>
  </w:style>
  <w:style w:type="paragraph" w:customStyle="1" w:styleId="DebateTag">
    <w:name w:val="Debate Tag"/>
    <w:basedOn w:val="Normal"/>
    <w:link w:val="DebateTagChar"/>
    <w:autoRedefine/>
    <w:rsid w:val="003C2459"/>
    <w:pPr>
      <w:tabs>
        <w:tab w:val="left" w:pos="270"/>
      </w:tabs>
    </w:pPr>
    <w:rPr>
      <w:rFonts w:ascii="Garamond" w:hAnsi="Garamond"/>
      <w:b/>
      <w:sz w:val="24"/>
    </w:rPr>
  </w:style>
  <w:style w:type="paragraph" w:customStyle="1" w:styleId="DebateCite">
    <w:name w:val="Debate Cite"/>
    <w:basedOn w:val="Normal"/>
    <w:autoRedefine/>
    <w:rsid w:val="003C2459"/>
    <w:pPr>
      <w:tabs>
        <w:tab w:val="left" w:pos="270"/>
      </w:tabs>
    </w:pPr>
    <w:rPr>
      <w:rFonts w:eastAsia="Times New Roman"/>
      <w:sz w:val="20"/>
    </w:rPr>
  </w:style>
  <w:style w:type="paragraph" w:customStyle="1" w:styleId="BlockTitle10">
    <w:name w:val="Block Title #1"/>
    <w:basedOn w:val="Heading1"/>
    <w:rsid w:val="003C245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3C2459"/>
    <w:pPr>
      <w:widowControl w:val="0"/>
      <w:suppressAutoHyphens/>
    </w:pPr>
    <w:rPr>
      <w:rFonts w:ascii="Courier New" w:eastAsia="Courier New" w:hAnsi="Courier New"/>
      <w:sz w:val="20"/>
      <w:szCs w:val="20"/>
    </w:rPr>
  </w:style>
  <w:style w:type="paragraph" w:customStyle="1" w:styleId="MaggieTag">
    <w:name w:val="MaggieTag"/>
    <w:basedOn w:val="Heading2"/>
    <w:rsid w:val="003C245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3C2459"/>
    <w:rPr>
      <w:rFonts w:ascii="Times New Roman" w:eastAsia="Times New Roman" w:hAnsi="Times New Roman"/>
    </w:rPr>
  </w:style>
  <w:style w:type="paragraph" w:customStyle="1" w:styleId="Heading4Cite">
    <w:name w:val="Heading 4 Cite"/>
    <w:basedOn w:val="Normal"/>
    <w:link w:val="Heading4CiteChar"/>
    <w:autoRedefine/>
    <w:rsid w:val="003C2459"/>
    <w:rPr>
      <w:rFonts w:ascii="Times New Roman" w:eastAsia="Times New Roman" w:hAnsi="Times New Roman"/>
      <w:sz w:val="24"/>
    </w:rPr>
  </w:style>
  <w:style w:type="paragraph" w:customStyle="1" w:styleId="4">
    <w:name w:val="4"/>
    <w:basedOn w:val="Normal"/>
    <w:rsid w:val="003C2459"/>
    <w:rPr>
      <w:rFonts w:eastAsia="Times New Roman"/>
      <w:sz w:val="20"/>
    </w:rPr>
  </w:style>
  <w:style w:type="character" w:customStyle="1" w:styleId="UnunderlinedTextChar">
    <w:name w:val="Ununderlined Text Char"/>
    <w:link w:val="UnunderlinedText"/>
    <w:locked/>
    <w:rsid w:val="003C2459"/>
    <w:rPr>
      <w:rFonts w:eastAsia="Times New Roman"/>
      <w:bCs/>
      <w:sz w:val="12"/>
    </w:rPr>
  </w:style>
  <w:style w:type="paragraph" w:customStyle="1" w:styleId="UnunderlinedText">
    <w:name w:val="Ununderlined Text"/>
    <w:basedOn w:val="Normal"/>
    <w:link w:val="UnunderlinedTextChar"/>
    <w:autoRedefine/>
    <w:rsid w:val="003C2459"/>
    <w:pPr>
      <w:spacing w:after="200" w:line="276" w:lineRule="auto"/>
    </w:pPr>
    <w:rPr>
      <w:rFonts w:asciiTheme="minorHAnsi" w:eastAsia="Times New Roman" w:hAnsiTheme="minorHAnsi"/>
      <w:bCs/>
      <w:sz w:val="12"/>
    </w:rPr>
  </w:style>
  <w:style w:type="paragraph" w:customStyle="1" w:styleId="card2">
    <w:name w:val="%card"/>
    <w:basedOn w:val="Normal"/>
    <w:autoRedefine/>
    <w:rsid w:val="003C2459"/>
    <w:pPr>
      <w:spacing w:after="200" w:line="276" w:lineRule="auto"/>
      <w:ind w:left="288" w:right="288"/>
    </w:pPr>
    <w:rPr>
      <w:rFonts w:eastAsia="Times New Roman"/>
      <w:bCs/>
    </w:rPr>
  </w:style>
  <w:style w:type="paragraph" w:customStyle="1" w:styleId="BlockTitle4">
    <w:name w:val="%Block Title"/>
    <w:basedOn w:val="Heading1"/>
    <w:rsid w:val="003C245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3C2459"/>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3C24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3C245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3C2459"/>
    <w:rPr>
      <w:rFonts w:ascii="Century Gothic" w:eastAsia="Cambria" w:hAnsi="Century Gothic"/>
      <w:u w:val="thick"/>
    </w:rPr>
  </w:style>
  <w:style w:type="paragraph" w:customStyle="1" w:styleId="Card-Underline0">
    <w:name w:val="Card-Underline"/>
    <w:basedOn w:val="Normal"/>
    <w:link w:val="Card-UnderlineChar"/>
    <w:qFormat/>
    <w:rsid w:val="003C2459"/>
    <w:rPr>
      <w:rFonts w:ascii="Century Gothic" w:eastAsia="Cambria" w:hAnsi="Century Gothic"/>
      <w:sz w:val="24"/>
      <w:u w:val="thick"/>
    </w:rPr>
  </w:style>
  <w:style w:type="paragraph" w:customStyle="1" w:styleId="PageNumber3">
    <w:name w:val="Page Number3"/>
    <w:basedOn w:val="Normal"/>
    <w:next w:val="Normal"/>
    <w:rsid w:val="003C2459"/>
    <w:rPr>
      <w:rFonts w:eastAsia="Times New Roman"/>
      <w:sz w:val="20"/>
    </w:rPr>
  </w:style>
  <w:style w:type="paragraph" w:customStyle="1" w:styleId="PageNumber4">
    <w:name w:val="Page Number4"/>
    <w:basedOn w:val="Normal"/>
    <w:next w:val="Normal"/>
    <w:rsid w:val="003C2459"/>
    <w:rPr>
      <w:rFonts w:eastAsia="Times New Roman"/>
      <w:sz w:val="20"/>
    </w:rPr>
  </w:style>
  <w:style w:type="paragraph" w:customStyle="1" w:styleId="PageNumber5">
    <w:name w:val="Page Number5"/>
    <w:basedOn w:val="Normal"/>
    <w:next w:val="Normal"/>
    <w:rsid w:val="003C2459"/>
    <w:rPr>
      <w:rFonts w:eastAsia="Times New Roman"/>
      <w:sz w:val="20"/>
    </w:rPr>
  </w:style>
  <w:style w:type="paragraph" w:customStyle="1" w:styleId="smalltext1">
    <w:name w:val="small text1"/>
    <w:basedOn w:val="Normal"/>
    <w:next w:val="Normal"/>
    <w:uiPriority w:val="4"/>
    <w:qFormat/>
    <w:rsid w:val="003C2459"/>
    <w:pPr>
      <w:keepNext/>
      <w:keepLines/>
      <w:spacing w:before="200"/>
      <w:outlineLvl w:val="3"/>
    </w:pPr>
    <w:rPr>
      <w:rFonts w:eastAsia="Times New Roman"/>
      <w:b/>
      <w:bCs/>
      <w:iCs/>
      <w:sz w:val="26"/>
    </w:rPr>
  </w:style>
  <w:style w:type="character" w:customStyle="1" w:styleId="CircleChar">
    <w:name w:val="Circle Char"/>
    <w:link w:val="Circle"/>
    <w:locked/>
    <w:rsid w:val="003C2459"/>
    <w:rPr>
      <w:rFonts w:ascii="Times New Roman" w:eastAsia="Times New Roman" w:hAnsi="Times New Roman"/>
      <w:b/>
      <w:u w:val="words"/>
    </w:rPr>
  </w:style>
  <w:style w:type="paragraph" w:customStyle="1" w:styleId="Circle">
    <w:name w:val="Circle"/>
    <w:basedOn w:val="Normal"/>
    <w:link w:val="CircleChar"/>
    <w:rsid w:val="003C2459"/>
    <w:rPr>
      <w:rFonts w:ascii="Times New Roman" w:eastAsia="Times New Roman" w:hAnsi="Times New Roman"/>
      <w:b/>
      <w:sz w:val="24"/>
      <w:u w:val="words"/>
    </w:rPr>
  </w:style>
  <w:style w:type="paragraph" w:customStyle="1" w:styleId="PageNumber6">
    <w:name w:val="Page Number6"/>
    <w:basedOn w:val="Normal"/>
    <w:next w:val="Normal"/>
    <w:rsid w:val="003C2459"/>
    <w:rPr>
      <w:rFonts w:eastAsia="Times New Roman"/>
      <w:sz w:val="20"/>
    </w:rPr>
  </w:style>
  <w:style w:type="paragraph" w:customStyle="1" w:styleId="user">
    <w:name w:val="user"/>
    <w:basedOn w:val="Normal"/>
    <w:rsid w:val="003C245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3C245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3C245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3C245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3C245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3C245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3C2459"/>
    <w:rPr>
      <w:rFonts w:eastAsia="Times New Roman"/>
      <w:sz w:val="20"/>
    </w:rPr>
  </w:style>
  <w:style w:type="paragraph" w:customStyle="1" w:styleId="DebateTag0">
    <w:name w:val="DebateTag"/>
    <w:basedOn w:val="Normal"/>
    <w:qFormat/>
    <w:rsid w:val="003C2459"/>
    <w:rPr>
      <w:b/>
    </w:rPr>
  </w:style>
  <w:style w:type="paragraph" w:customStyle="1" w:styleId="date-comments">
    <w:name w:val="date-comments"/>
    <w:basedOn w:val="Normal"/>
    <w:uiPriority w:val="99"/>
    <w:rsid w:val="003C245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3C24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3C245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3C2459"/>
    <w:rPr>
      <w:rFonts w:ascii="Garamond" w:eastAsia="Calibri" w:hAnsi="Garamond" w:hint="default"/>
      <w:sz w:val="16"/>
      <w:szCs w:val="22"/>
    </w:rPr>
  </w:style>
  <w:style w:type="character" w:customStyle="1" w:styleId="message-item">
    <w:name w:val="message-item"/>
    <w:rsid w:val="003C2459"/>
  </w:style>
  <w:style w:type="character" w:customStyle="1" w:styleId="lightheader">
    <w:name w:val="lightheader"/>
    <w:rsid w:val="003C2459"/>
  </w:style>
  <w:style w:type="character" w:customStyle="1" w:styleId="datestamp">
    <w:name w:val="datestamp"/>
    <w:rsid w:val="003C2459"/>
  </w:style>
  <w:style w:type="character" w:customStyle="1" w:styleId="i">
    <w:name w:val="i"/>
    <w:uiPriority w:val="99"/>
    <w:rsid w:val="003C2459"/>
  </w:style>
  <w:style w:type="character" w:customStyle="1" w:styleId="forenames">
    <w:name w:val="forenames"/>
    <w:rsid w:val="003C2459"/>
  </w:style>
  <w:style w:type="character" w:customStyle="1" w:styleId="surname">
    <w:name w:val="surname"/>
    <w:rsid w:val="003C2459"/>
  </w:style>
  <w:style w:type="character" w:customStyle="1" w:styleId="medium-font">
    <w:name w:val="medium-font"/>
    <w:rsid w:val="003C2459"/>
  </w:style>
  <w:style w:type="character" w:customStyle="1" w:styleId="title-link-wrapper">
    <w:name w:val="title-link-wrapper"/>
    <w:rsid w:val="003C2459"/>
  </w:style>
  <w:style w:type="character" w:customStyle="1" w:styleId="refpreview">
    <w:name w:val="refpreview"/>
    <w:rsid w:val="003C2459"/>
  </w:style>
  <w:style w:type="character" w:customStyle="1" w:styleId="loose1">
    <w:name w:val="loose1"/>
    <w:rsid w:val="003C2459"/>
  </w:style>
  <w:style w:type="character" w:customStyle="1" w:styleId="email">
    <w:name w:val="email"/>
    <w:rsid w:val="003C2459"/>
  </w:style>
  <w:style w:type="character" w:customStyle="1" w:styleId="gsa">
    <w:name w:val="gs_a"/>
    <w:rsid w:val="003C2459"/>
  </w:style>
  <w:style w:type="character" w:customStyle="1" w:styleId="goohl1">
    <w:name w:val="goohl1"/>
    <w:rsid w:val="003C2459"/>
  </w:style>
  <w:style w:type="character" w:customStyle="1" w:styleId="mainarttitle">
    <w:name w:val="mainarttitle"/>
    <w:rsid w:val="003C2459"/>
  </w:style>
  <w:style w:type="character" w:customStyle="1" w:styleId="mainartauthor">
    <w:name w:val="mainartauthor"/>
    <w:rsid w:val="003C2459"/>
  </w:style>
  <w:style w:type="character" w:customStyle="1" w:styleId="mainartdate">
    <w:name w:val="mainartdate"/>
    <w:rsid w:val="003C2459"/>
  </w:style>
  <w:style w:type="character" w:customStyle="1" w:styleId="gsggs">
    <w:name w:val="gs_ggs"/>
    <w:rsid w:val="003C2459"/>
  </w:style>
  <w:style w:type="character" w:customStyle="1" w:styleId="ahead">
    <w:name w:val="a_head"/>
    <w:rsid w:val="003C2459"/>
  </w:style>
  <w:style w:type="character" w:customStyle="1" w:styleId="articleauthor">
    <w:name w:val="articleauthor"/>
    <w:rsid w:val="003C2459"/>
  </w:style>
  <w:style w:type="character" w:customStyle="1" w:styleId="footnote">
    <w:name w:val="footnote"/>
    <w:rsid w:val="003C2459"/>
  </w:style>
  <w:style w:type="character" w:customStyle="1" w:styleId="docbody">
    <w:name w:val="docbody"/>
    <w:rsid w:val="003C2459"/>
  </w:style>
  <w:style w:type="character" w:customStyle="1" w:styleId="superscript">
    <w:name w:val="superscript"/>
    <w:rsid w:val="003C2459"/>
  </w:style>
  <w:style w:type="character" w:customStyle="1" w:styleId="citeChar2">
    <w:name w:val="cite Char"/>
    <w:locked/>
    <w:rsid w:val="003C2459"/>
    <w:rPr>
      <w:b/>
      <w:bCs w:val="0"/>
      <w:u w:val="single"/>
    </w:rPr>
  </w:style>
  <w:style w:type="character" w:customStyle="1" w:styleId="StyleUnderlineChar">
    <w:name w:val="Style Underline Char"/>
    <w:locked/>
    <w:rsid w:val="003C2459"/>
    <w:rPr>
      <w:u w:val="single"/>
    </w:rPr>
  </w:style>
  <w:style w:type="character" w:customStyle="1" w:styleId="CitesCharChar">
    <w:name w:val="Cites Char Char"/>
    <w:locked/>
    <w:rsid w:val="003C2459"/>
    <w:rPr>
      <w:b/>
      <w:bCs/>
    </w:rPr>
  </w:style>
  <w:style w:type="character" w:customStyle="1" w:styleId="bwxsm">
    <w:name w:val="b w xsm"/>
    <w:rsid w:val="003C2459"/>
  </w:style>
  <w:style w:type="character" w:customStyle="1" w:styleId="fstd">
    <w:name w:val="f std"/>
    <w:rsid w:val="003C2459"/>
  </w:style>
  <w:style w:type="character" w:customStyle="1" w:styleId="gl">
    <w:name w:val="gl"/>
    <w:rsid w:val="003C2459"/>
  </w:style>
  <w:style w:type="character" w:customStyle="1" w:styleId="heading2char2charchar1">
    <w:name w:val="heading2char2charchar1"/>
    <w:rsid w:val="003C2459"/>
  </w:style>
  <w:style w:type="character" w:customStyle="1" w:styleId="charchar60">
    <w:name w:val="charchar6"/>
    <w:rsid w:val="003C2459"/>
  </w:style>
  <w:style w:type="character" w:customStyle="1" w:styleId="bio1">
    <w:name w:val="bio1"/>
    <w:rsid w:val="003C2459"/>
    <w:rPr>
      <w:rFonts w:ascii="Arial" w:hAnsi="Arial" w:cs="Arial" w:hint="default"/>
      <w:i/>
      <w:iCs/>
      <w:color w:val="000000"/>
      <w:sz w:val="20"/>
      <w:szCs w:val="20"/>
    </w:rPr>
  </w:style>
  <w:style w:type="character" w:customStyle="1" w:styleId="cardCharCharCharCharCharChar">
    <w:name w:val="card Char Char Char Char Char Char"/>
    <w:rsid w:val="003C2459"/>
    <w:rPr>
      <w:sz w:val="24"/>
      <w:szCs w:val="24"/>
      <w:lang w:val="en-US" w:eastAsia="en-US" w:bidi="ar-SA"/>
    </w:rPr>
  </w:style>
  <w:style w:type="character" w:customStyle="1" w:styleId="Style24ptBoldUnderlineCenteredCharChar">
    <w:name w:val="Style 24 pt Bold Underline Centered Char Char"/>
    <w:rsid w:val="003C2459"/>
    <w:rPr>
      <w:b/>
      <w:bCs/>
      <w:sz w:val="48"/>
      <w:szCs w:val="24"/>
      <w:u w:val="single"/>
      <w:lang w:val="en-US" w:eastAsia="en-US" w:bidi="ar-SA"/>
    </w:rPr>
  </w:style>
  <w:style w:type="character" w:customStyle="1" w:styleId="TagCiteCharChar0">
    <w:name w:val="Tag / Cite Char Char"/>
    <w:rsid w:val="003C2459"/>
    <w:rPr>
      <w:b/>
      <w:bCs w:val="0"/>
      <w:color w:val="000000"/>
      <w:sz w:val="24"/>
      <w:szCs w:val="24"/>
      <w:lang w:val="en-US" w:eastAsia="en-US" w:bidi="ar-SA"/>
    </w:rPr>
  </w:style>
  <w:style w:type="character" w:customStyle="1" w:styleId="CardTextUnderlinedCharChar">
    <w:name w:val="Card Text Underlined Char Char"/>
    <w:rsid w:val="003C2459"/>
    <w:rPr>
      <w:rFonts w:ascii="Arial Narrow" w:hAnsi="Arial Narrow" w:hint="default"/>
      <w:szCs w:val="24"/>
      <w:u w:val="single"/>
      <w:lang w:val="en-US" w:eastAsia="en-US" w:bidi="ar-SA"/>
    </w:rPr>
  </w:style>
  <w:style w:type="character" w:customStyle="1" w:styleId="CardTagCharCharChar">
    <w:name w:val="Card Tag Char Char Char"/>
    <w:rsid w:val="003C2459"/>
    <w:rPr>
      <w:b/>
      <w:bCs w:val="0"/>
      <w:sz w:val="24"/>
      <w:szCs w:val="24"/>
      <w:lang w:val="en-US" w:eastAsia="en-US" w:bidi="ar-SA"/>
    </w:rPr>
  </w:style>
  <w:style w:type="character" w:customStyle="1" w:styleId="mainbody">
    <w:name w:val="mainbody"/>
    <w:rsid w:val="003C2459"/>
  </w:style>
  <w:style w:type="character" w:customStyle="1" w:styleId="UnderlineStyleChar2">
    <w:name w:val="Underline Style Char2"/>
    <w:rsid w:val="003C2459"/>
    <w:rPr>
      <w:rFonts w:ascii="Garamond" w:hAnsi="Garamond" w:hint="default"/>
      <w:sz w:val="22"/>
      <w:szCs w:val="24"/>
      <w:u w:val="single"/>
      <w:lang w:val="en-US" w:eastAsia="en-US" w:bidi="ar-SA"/>
    </w:rPr>
  </w:style>
  <w:style w:type="character" w:customStyle="1" w:styleId="Style1Char2">
    <w:name w:val="Style1 Char2"/>
    <w:rsid w:val="003C2459"/>
    <w:rPr>
      <w:szCs w:val="24"/>
    </w:rPr>
  </w:style>
  <w:style w:type="character" w:customStyle="1" w:styleId="t13">
    <w:name w:val="t13"/>
    <w:rsid w:val="003C2459"/>
  </w:style>
  <w:style w:type="character" w:customStyle="1" w:styleId="lead">
    <w:name w:val="lead"/>
    <w:rsid w:val="003C2459"/>
  </w:style>
  <w:style w:type="paragraph" w:customStyle="1" w:styleId="CardDownx1">
    <w:name w:val="CardDown x1"/>
    <w:basedOn w:val="Normal"/>
    <w:link w:val="CardDownx1Char"/>
    <w:rsid w:val="003C2459"/>
  </w:style>
  <w:style w:type="character" w:customStyle="1" w:styleId="CardDownx1Char">
    <w:name w:val="CardDown x1 Char"/>
    <w:link w:val="CardDownx1"/>
    <w:locked/>
    <w:rsid w:val="003C2459"/>
    <w:rPr>
      <w:rFonts w:ascii="Calibri" w:hAnsi="Calibri"/>
      <w:sz w:val="22"/>
    </w:rPr>
  </w:style>
  <w:style w:type="character" w:customStyle="1" w:styleId="CharChar17">
    <w:name w:val="Char Char17"/>
    <w:locked/>
    <w:rsid w:val="003C2459"/>
    <w:rPr>
      <w:rFonts w:ascii="Arial" w:hAnsi="Arial" w:cs="Arial" w:hint="default"/>
      <w:b/>
      <w:bCs/>
      <w:sz w:val="26"/>
      <w:szCs w:val="26"/>
    </w:rPr>
  </w:style>
  <w:style w:type="character" w:customStyle="1" w:styleId="address">
    <w:name w:val="address"/>
    <w:rsid w:val="003C2459"/>
  </w:style>
  <w:style w:type="character" w:customStyle="1" w:styleId="ilspan">
    <w:name w:val="il_span"/>
    <w:rsid w:val="003C2459"/>
  </w:style>
  <w:style w:type="character" w:customStyle="1" w:styleId="articletitle1">
    <w:name w:val="articletitle1"/>
    <w:rsid w:val="003C2459"/>
    <w:rPr>
      <w:rFonts w:ascii="Times New Roman" w:hAnsi="Times New Roman" w:cs="Times New Roman" w:hint="default"/>
      <w:b/>
      <w:bCs/>
      <w:sz w:val="36"/>
      <w:szCs w:val="36"/>
    </w:rPr>
  </w:style>
  <w:style w:type="character" w:customStyle="1" w:styleId="leftidx1">
    <w:name w:val="leftidx1"/>
    <w:rsid w:val="003C2459"/>
    <w:rPr>
      <w:rFonts w:ascii="Verdana" w:hAnsi="Verdana" w:hint="default"/>
      <w:sz w:val="22"/>
      <w:szCs w:val="22"/>
    </w:rPr>
  </w:style>
  <w:style w:type="character" w:customStyle="1" w:styleId="blue1">
    <w:name w:val="blue1"/>
    <w:rsid w:val="003C2459"/>
    <w:rPr>
      <w:color w:val="0000FF"/>
    </w:rPr>
  </w:style>
  <w:style w:type="character" w:customStyle="1" w:styleId="author-link1">
    <w:name w:val="author-link1"/>
    <w:rsid w:val="003C2459"/>
    <w:rPr>
      <w:b w:val="0"/>
      <w:bCs w:val="0"/>
    </w:rPr>
  </w:style>
  <w:style w:type="character" w:customStyle="1" w:styleId="black1">
    <w:name w:val="black1"/>
    <w:rsid w:val="003C2459"/>
    <w:rPr>
      <w:color w:val="000000"/>
    </w:rPr>
  </w:style>
  <w:style w:type="character" w:customStyle="1" w:styleId="StyleunderlinedCharBold">
    <w:name w:val="Style underlined Char + Bold"/>
    <w:rsid w:val="003C2459"/>
    <w:rPr>
      <w:rFonts w:ascii="Times New Roman" w:hAnsi="Times New Roman" w:cs="Times New Roman" w:hint="default"/>
      <w:b/>
      <w:bCs/>
      <w:sz w:val="21"/>
      <w:szCs w:val="24"/>
      <w:u w:val="single"/>
    </w:rPr>
  </w:style>
  <w:style w:type="character" w:customStyle="1" w:styleId="ThickUnderlineCharChar">
    <w:name w:val="Thick Underline Char Char"/>
    <w:rsid w:val="003C2459"/>
    <w:rPr>
      <w:rFonts w:ascii="Calibri" w:eastAsia="Calibri" w:hAnsi="Calibri" w:hint="default"/>
    </w:rPr>
  </w:style>
  <w:style w:type="character" w:customStyle="1" w:styleId="CardUnderline">
    <w:name w:val="Card Underline"/>
    <w:rsid w:val="003C2459"/>
    <w:rPr>
      <w:rFonts w:ascii="Times New Roman" w:hAnsi="Times New Roman" w:cs="Times New Roman" w:hint="default"/>
      <w:sz w:val="20"/>
      <w:u w:val="single"/>
    </w:rPr>
  </w:style>
  <w:style w:type="character" w:customStyle="1" w:styleId="lingoregion">
    <w:name w:val="lingo_region"/>
    <w:rsid w:val="003C2459"/>
  </w:style>
  <w:style w:type="character" w:customStyle="1" w:styleId="cite0">
    <w:name w:val="%cite"/>
    <w:rsid w:val="003C2459"/>
    <w:rPr>
      <w:rFonts w:ascii="Times New Roman" w:hAnsi="Times New Roman" w:cs="Times New Roman" w:hint="default"/>
      <w:b/>
      <w:bCs w:val="0"/>
      <w:sz w:val="24"/>
    </w:rPr>
  </w:style>
  <w:style w:type="character" w:customStyle="1" w:styleId="Emphasis21">
    <w:name w:val="%Emphasis2"/>
    <w:rsid w:val="003C2459"/>
    <w:rPr>
      <w:rFonts w:ascii="Cooper Black" w:hAnsi="Cooper Black" w:hint="default"/>
      <w:iCs/>
      <w:u w:val="single"/>
    </w:rPr>
  </w:style>
  <w:style w:type="character" w:customStyle="1" w:styleId="bodycontentlink">
    <w:name w:val="bodycontentlink"/>
    <w:rsid w:val="003C2459"/>
  </w:style>
  <w:style w:type="character" w:customStyle="1" w:styleId="AAAcite">
    <w:name w:val="AAAcite"/>
    <w:rsid w:val="003C2459"/>
    <w:rPr>
      <w:rFonts w:ascii="Times New Roman" w:hAnsi="Times New Roman" w:cs="Times New Roman" w:hint="default"/>
      <w:b/>
      <w:bCs w:val="0"/>
      <w:sz w:val="24"/>
    </w:rPr>
  </w:style>
  <w:style w:type="character" w:customStyle="1" w:styleId="tmplheaderlink">
    <w:name w:val="tmplheaderlink"/>
    <w:rsid w:val="003C2459"/>
    <w:rPr>
      <w:rFonts w:ascii="Times New Roman" w:hAnsi="Times New Roman" w:cs="Times New Roman" w:hint="default"/>
    </w:rPr>
  </w:style>
  <w:style w:type="character" w:customStyle="1" w:styleId="UnderlinedEvidenceCharChar">
    <w:name w:val="Underlined Evidence Char Char"/>
    <w:rsid w:val="003C2459"/>
    <w:rPr>
      <w:rFonts w:ascii="Verdana" w:hAnsi="Verdana" w:hint="default"/>
      <w:sz w:val="21"/>
      <w:szCs w:val="21"/>
      <w:u w:val="thick"/>
      <w:lang w:val="en-US" w:eastAsia="en-US" w:bidi="ar-SA"/>
    </w:rPr>
  </w:style>
  <w:style w:type="character" w:customStyle="1" w:styleId="role">
    <w:name w:val="role"/>
    <w:rsid w:val="003C2459"/>
  </w:style>
  <w:style w:type="character" w:customStyle="1" w:styleId="pagination">
    <w:name w:val="pagination"/>
    <w:rsid w:val="003C2459"/>
  </w:style>
  <w:style w:type="character" w:customStyle="1" w:styleId="doi">
    <w:name w:val="doi"/>
    <w:rsid w:val="003C2459"/>
  </w:style>
  <w:style w:type="character" w:customStyle="1" w:styleId="bodycontents">
    <w:name w:val="bodycontents"/>
    <w:rsid w:val="003C2459"/>
  </w:style>
  <w:style w:type="character" w:customStyle="1" w:styleId="comma">
    <w:name w:val="comma"/>
    <w:rsid w:val="003C2459"/>
  </w:style>
  <w:style w:type="character" w:customStyle="1" w:styleId="pad5right">
    <w:name w:val="pad5right"/>
    <w:rsid w:val="003C2459"/>
  </w:style>
  <w:style w:type="character" w:customStyle="1" w:styleId="entry-date">
    <w:name w:val="entry-date"/>
    <w:rsid w:val="003C2459"/>
  </w:style>
  <w:style w:type="character" w:customStyle="1" w:styleId="desc">
    <w:name w:val="desc"/>
    <w:rsid w:val="003C2459"/>
  </w:style>
  <w:style w:type="character" w:customStyle="1" w:styleId="divider">
    <w:name w:val="divider"/>
    <w:rsid w:val="003C2459"/>
  </w:style>
  <w:style w:type="character" w:customStyle="1" w:styleId="blogdate">
    <w:name w:val="blogdate"/>
    <w:rsid w:val="003C2459"/>
  </w:style>
  <w:style w:type="character" w:customStyle="1" w:styleId="ticker">
    <w:name w:val="ticker"/>
    <w:rsid w:val="003C2459"/>
  </w:style>
  <w:style w:type="character" w:customStyle="1" w:styleId="posted">
    <w:name w:val="posted"/>
    <w:rsid w:val="003C2459"/>
  </w:style>
  <w:style w:type="character" w:customStyle="1" w:styleId="time">
    <w:name w:val="time"/>
    <w:rsid w:val="003C2459"/>
  </w:style>
  <w:style w:type="character" w:customStyle="1" w:styleId="dot">
    <w:name w:val="dot"/>
    <w:rsid w:val="003C2459"/>
  </w:style>
  <w:style w:type="character" w:customStyle="1" w:styleId="hn-date">
    <w:name w:val="hn-date"/>
    <w:rsid w:val="003C2459"/>
  </w:style>
  <w:style w:type="character" w:customStyle="1" w:styleId="location">
    <w:name w:val="location"/>
    <w:rsid w:val="003C2459"/>
  </w:style>
  <w:style w:type="character" w:customStyle="1" w:styleId="arial11">
    <w:name w:val="arial_11"/>
    <w:rsid w:val="003C2459"/>
  </w:style>
  <w:style w:type="character" w:customStyle="1" w:styleId="dropcap-letter">
    <w:name w:val="dropcap-letter"/>
    <w:rsid w:val="003C2459"/>
  </w:style>
  <w:style w:type="character" w:customStyle="1" w:styleId="offscreen">
    <w:name w:val="offscreen"/>
    <w:rsid w:val="003C2459"/>
  </w:style>
  <w:style w:type="character" w:customStyle="1" w:styleId="linked-in">
    <w:name w:val="linked-in"/>
    <w:rsid w:val="003C2459"/>
  </w:style>
  <w:style w:type="character" w:customStyle="1" w:styleId="in-widget">
    <w:name w:val="in-widget"/>
    <w:rsid w:val="003C2459"/>
  </w:style>
  <w:style w:type="character" w:customStyle="1" w:styleId="in-right">
    <w:name w:val="in-right"/>
    <w:rsid w:val="003C2459"/>
  </w:style>
  <w:style w:type="character" w:customStyle="1" w:styleId="tickerwrap">
    <w:name w:val="ticker_wrap"/>
    <w:rsid w:val="003C2459"/>
  </w:style>
  <w:style w:type="character" w:customStyle="1" w:styleId="divs">
    <w:name w:val="divs"/>
    <w:rsid w:val="003C2459"/>
  </w:style>
  <w:style w:type="character" w:customStyle="1" w:styleId="in-top">
    <w:name w:val="in-top"/>
    <w:rsid w:val="003C2459"/>
  </w:style>
  <w:style w:type="character" w:customStyle="1" w:styleId="article-date">
    <w:name w:val="article-date"/>
    <w:rsid w:val="003C2459"/>
  </w:style>
  <w:style w:type="character" w:customStyle="1" w:styleId="bodysubtoc">
    <w:name w:val="bodysubtoc"/>
    <w:rsid w:val="003C2459"/>
  </w:style>
  <w:style w:type="character" w:customStyle="1" w:styleId="lefttitlesmaller">
    <w:name w:val="lefttitlesmaller"/>
    <w:rsid w:val="003C2459"/>
  </w:style>
  <w:style w:type="character" w:customStyle="1" w:styleId="mb">
    <w:name w:val="mb"/>
    <w:rsid w:val="003C2459"/>
  </w:style>
  <w:style w:type="character" w:customStyle="1" w:styleId="field-content">
    <w:name w:val="field-content"/>
    <w:rsid w:val="003C2459"/>
  </w:style>
  <w:style w:type="character" w:customStyle="1" w:styleId="submitted-date">
    <w:name w:val="submitted-date"/>
    <w:rsid w:val="003C2459"/>
  </w:style>
  <w:style w:type="character" w:customStyle="1" w:styleId="submitted-time">
    <w:name w:val="submitted-time"/>
    <w:rsid w:val="003C2459"/>
  </w:style>
  <w:style w:type="character" w:customStyle="1" w:styleId="A2">
    <w:name w:val="A2"/>
    <w:uiPriority w:val="99"/>
    <w:rsid w:val="003C2459"/>
    <w:rPr>
      <w:rFonts w:ascii="Sabon LT Std" w:hAnsi="Sabon LT Std" w:cs="Sabon LT Std" w:hint="default"/>
      <w:color w:val="000000"/>
      <w:sz w:val="15"/>
      <w:szCs w:val="15"/>
    </w:rPr>
  </w:style>
  <w:style w:type="character" w:customStyle="1" w:styleId="searchword">
    <w:name w:val="searchword"/>
    <w:rsid w:val="003C2459"/>
  </w:style>
  <w:style w:type="character" w:customStyle="1" w:styleId="meta-prep">
    <w:name w:val="meta-prep"/>
    <w:rsid w:val="003C2459"/>
  </w:style>
  <w:style w:type="numbering" w:customStyle="1" w:styleId="1ai1">
    <w:name w:val="1 / a / i1"/>
    <w:rsid w:val="003C2459"/>
    <w:pPr>
      <w:numPr>
        <w:numId w:val="21"/>
      </w:numPr>
    </w:pPr>
  </w:style>
  <w:style w:type="numbering" w:styleId="1ai">
    <w:name w:val="Outline List 1"/>
    <w:basedOn w:val="NoList"/>
    <w:unhideWhenUsed/>
    <w:rsid w:val="003C2459"/>
    <w:pPr>
      <w:numPr>
        <w:numId w:val="22"/>
      </w:numPr>
    </w:pPr>
  </w:style>
  <w:style w:type="character" w:customStyle="1" w:styleId="FontStyle310">
    <w:name w:val="Font Style310"/>
    <w:uiPriority w:val="99"/>
    <w:rsid w:val="003C2459"/>
    <w:rPr>
      <w:rFonts w:ascii="Times New Roman" w:hAnsi="Times New Roman" w:cs="Times New Roman"/>
      <w:b/>
      <w:bCs/>
      <w:i/>
      <w:iCs/>
      <w:spacing w:val="-10"/>
      <w:sz w:val="18"/>
      <w:szCs w:val="18"/>
    </w:rPr>
  </w:style>
  <w:style w:type="character" w:customStyle="1" w:styleId="FontStyle329">
    <w:name w:val="Font Style329"/>
    <w:uiPriority w:val="99"/>
    <w:rsid w:val="003C2459"/>
    <w:rPr>
      <w:rFonts w:ascii="Times New Roman" w:hAnsi="Times New Roman" w:cs="Times New Roman"/>
      <w:b/>
      <w:bCs/>
      <w:spacing w:val="-10"/>
      <w:sz w:val="18"/>
      <w:szCs w:val="18"/>
    </w:rPr>
  </w:style>
  <w:style w:type="character" w:customStyle="1" w:styleId="FontStyle370">
    <w:name w:val="Font Style370"/>
    <w:uiPriority w:val="99"/>
    <w:rsid w:val="003C2459"/>
    <w:rPr>
      <w:rFonts w:ascii="Cambria" w:hAnsi="Cambria" w:cs="Cambria"/>
      <w:b/>
      <w:bCs/>
      <w:spacing w:val="-10"/>
      <w:sz w:val="18"/>
      <w:szCs w:val="18"/>
    </w:rPr>
  </w:style>
  <w:style w:type="character" w:customStyle="1" w:styleId="FontStyle302">
    <w:name w:val="Font Style302"/>
    <w:uiPriority w:val="99"/>
    <w:rsid w:val="003C2459"/>
    <w:rPr>
      <w:rFonts w:ascii="Times New Roman" w:hAnsi="Times New Roman" w:cs="Times New Roman"/>
      <w:b/>
      <w:bCs/>
      <w:sz w:val="22"/>
      <w:szCs w:val="22"/>
    </w:rPr>
  </w:style>
  <w:style w:type="character" w:customStyle="1" w:styleId="FontStyle347">
    <w:name w:val="Font Style347"/>
    <w:uiPriority w:val="99"/>
    <w:rsid w:val="003C2459"/>
    <w:rPr>
      <w:rFonts w:ascii="Times New Roman" w:hAnsi="Times New Roman" w:cs="Times New Roman"/>
      <w:b/>
      <w:bCs/>
      <w:spacing w:val="-10"/>
      <w:sz w:val="20"/>
      <w:szCs w:val="20"/>
    </w:rPr>
  </w:style>
  <w:style w:type="paragraph" w:customStyle="1" w:styleId="Style27">
    <w:name w:val="Style27"/>
    <w:basedOn w:val="Normal"/>
    <w:uiPriority w:val="99"/>
    <w:rsid w:val="003C245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3C245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3C2459"/>
    <w:rPr>
      <w:rFonts w:ascii="Times New Roman" w:hAnsi="Times New Roman" w:cs="Times New Roman"/>
      <w:spacing w:val="-10"/>
      <w:sz w:val="18"/>
      <w:szCs w:val="18"/>
    </w:rPr>
  </w:style>
  <w:style w:type="character" w:customStyle="1" w:styleId="FontStyle312">
    <w:name w:val="Font Style312"/>
    <w:uiPriority w:val="99"/>
    <w:rsid w:val="003C2459"/>
    <w:rPr>
      <w:rFonts w:ascii="Times New Roman" w:hAnsi="Times New Roman" w:cs="Times New Roman"/>
      <w:b/>
      <w:bCs/>
      <w:spacing w:val="-10"/>
      <w:sz w:val="16"/>
      <w:szCs w:val="16"/>
    </w:rPr>
  </w:style>
  <w:style w:type="character" w:customStyle="1" w:styleId="FontStyle346">
    <w:name w:val="Font Style346"/>
    <w:uiPriority w:val="99"/>
    <w:rsid w:val="003C2459"/>
    <w:rPr>
      <w:rFonts w:ascii="Times New Roman" w:hAnsi="Times New Roman" w:cs="Times New Roman"/>
      <w:b/>
      <w:bCs/>
      <w:spacing w:val="-10"/>
      <w:sz w:val="18"/>
      <w:szCs w:val="18"/>
    </w:rPr>
  </w:style>
  <w:style w:type="character" w:customStyle="1" w:styleId="FontStyle330">
    <w:name w:val="Font Style330"/>
    <w:uiPriority w:val="99"/>
    <w:rsid w:val="003C2459"/>
    <w:rPr>
      <w:rFonts w:ascii="Times New Roman" w:hAnsi="Times New Roman" w:cs="Times New Roman"/>
      <w:b/>
      <w:bCs/>
      <w:sz w:val="16"/>
      <w:szCs w:val="16"/>
    </w:rPr>
  </w:style>
  <w:style w:type="character" w:customStyle="1" w:styleId="FontStyle372">
    <w:name w:val="Font Style372"/>
    <w:uiPriority w:val="99"/>
    <w:rsid w:val="003C2459"/>
    <w:rPr>
      <w:rFonts w:ascii="Times New Roman" w:hAnsi="Times New Roman" w:cs="Times New Roman"/>
      <w:b/>
      <w:bCs/>
      <w:sz w:val="16"/>
      <w:szCs w:val="16"/>
    </w:rPr>
  </w:style>
  <w:style w:type="paragraph" w:customStyle="1" w:styleId="Style59">
    <w:name w:val="Style59"/>
    <w:basedOn w:val="Normal"/>
    <w:uiPriority w:val="99"/>
    <w:rsid w:val="003C245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C2459"/>
    <w:rPr>
      <w:rFonts w:ascii="Times New Roman" w:hAnsi="Times New Roman" w:cs="Times New Roman"/>
      <w:b/>
      <w:bCs/>
      <w:i/>
      <w:iCs/>
      <w:sz w:val="16"/>
      <w:szCs w:val="16"/>
    </w:rPr>
  </w:style>
  <w:style w:type="paragraph" w:customStyle="1" w:styleId="Style200">
    <w:name w:val="Style20"/>
    <w:basedOn w:val="Normal"/>
    <w:uiPriority w:val="99"/>
    <w:rsid w:val="003C245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C2459"/>
    <w:rPr>
      <w:rFonts w:ascii="Times New Roman" w:hAnsi="Times New Roman" w:cs="Times New Roman"/>
      <w:smallCaps/>
      <w:sz w:val="14"/>
      <w:szCs w:val="14"/>
    </w:rPr>
  </w:style>
  <w:style w:type="paragraph" w:customStyle="1" w:styleId="Style89">
    <w:name w:val="Style89"/>
    <w:basedOn w:val="Normal"/>
    <w:uiPriority w:val="99"/>
    <w:rsid w:val="003C245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C2459"/>
    <w:rPr>
      <w:rFonts w:ascii="Times New Roman" w:hAnsi="Times New Roman" w:cs="Times New Roman"/>
      <w:b/>
      <w:bCs/>
      <w:spacing w:val="-10"/>
      <w:sz w:val="22"/>
      <w:szCs w:val="22"/>
    </w:rPr>
  </w:style>
  <w:style w:type="character" w:customStyle="1" w:styleId="FontStyle320">
    <w:name w:val="Font Style320"/>
    <w:uiPriority w:val="99"/>
    <w:rsid w:val="003C2459"/>
    <w:rPr>
      <w:rFonts w:ascii="Times New Roman" w:hAnsi="Times New Roman" w:cs="Times New Roman"/>
      <w:b/>
      <w:bCs/>
      <w:spacing w:val="-10"/>
      <w:sz w:val="22"/>
      <w:szCs w:val="22"/>
    </w:rPr>
  </w:style>
  <w:style w:type="character" w:customStyle="1" w:styleId="FontStyle352">
    <w:name w:val="Font Style352"/>
    <w:uiPriority w:val="99"/>
    <w:rsid w:val="003C2459"/>
    <w:rPr>
      <w:rFonts w:ascii="Times New Roman" w:hAnsi="Times New Roman" w:cs="Times New Roman"/>
      <w:b/>
      <w:bCs/>
      <w:sz w:val="16"/>
      <w:szCs w:val="16"/>
    </w:rPr>
  </w:style>
  <w:style w:type="character" w:customStyle="1" w:styleId="FontStyle356">
    <w:name w:val="Font Style356"/>
    <w:uiPriority w:val="99"/>
    <w:rsid w:val="003C2459"/>
    <w:rPr>
      <w:rFonts w:ascii="Times New Roman" w:hAnsi="Times New Roman" w:cs="Times New Roman"/>
      <w:b/>
      <w:bCs/>
      <w:spacing w:val="-10"/>
      <w:sz w:val="22"/>
      <w:szCs w:val="22"/>
    </w:rPr>
  </w:style>
  <w:style w:type="character" w:customStyle="1" w:styleId="FontStyle298">
    <w:name w:val="Font Style298"/>
    <w:uiPriority w:val="99"/>
    <w:rsid w:val="003C2459"/>
    <w:rPr>
      <w:rFonts w:ascii="Times New Roman" w:hAnsi="Times New Roman" w:cs="Times New Roman"/>
      <w:sz w:val="18"/>
      <w:szCs w:val="18"/>
    </w:rPr>
  </w:style>
  <w:style w:type="character" w:customStyle="1" w:styleId="FontStyle311">
    <w:name w:val="Font Style311"/>
    <w:uiPriority w:val="99"/>
    <w:rsid w:val="003C2459"/>
    <w:rPr>
      <w:rFonts w:ascii="Times New Roman" w:hAnsi="Times New Roman" w:cs="Times New Roman"/>
      <w:b/>
      <w:bCs/>
      <w:spacing w:val="-10"/>
      <w:sz w:val="18"/>
      <w:szCs w:val="18"/>
    </w:rPr>
  </w:style>
  <w:style w:type="character" w:customStyle="1" w:styleId="FontStyle332">
    <w:name w:val="Font Style332"/>
    <w:uiPriority w:val="99"/>
    <w:rsid w:val="003C2459"/>
    <w:rPr>
      <w:rFonts w:ascii="Times New Roman" w:hAnsi="Times New Roman" w:cs="Times New Roman"/>
      <w:b/>
      <w:bCs/>
      <w:i/>
      <w:iCs/>
      <w:spacing w:val="-10"/>
      <w:sz w:val="20"/>
      <w:szCs w:val="20"/>
    </w:rPr>
  </w:style>
  <w:style w:type="character" w:customStyle="1" w:styleId="FontStyle371">
    <w:name w:val="Font Style371"/>
    <w:uiPriority w:val="99"/>
    <w:rsid w:val="003C2459"/>
    <w:rPr>
      <w:rFonts w:ascii="Times New Roman" w:hAnsi="Times New Roman" w:cs="Times New Roman"/>
      <w:sz w:val="16"/>
      <w:szCs w:val="16"/>
    </w:rPr>
  </w:style>
  <w:style w:type="character" w:customStyle="1" w:styleId="FontStyle350">
    <w:name w:val="Font Style350"/>
    <w:uiPriority w:val="99"/>
    <w:rsid w:val="003C2459"/>
    <w:rPr>
      <w:rFonts w:ascii="Times New Roman" w:hAnsi="Times New Roman" w:cs="Times New Roman"/>
      <w:b/>
      <w:bCs/>
      <w:i/>
      <w:iCs/>
      <w:sz w:val="20"/>
      <w:szCs w:val="20"/>
    </w:rPr>
  </w:style>
  <w:style w:type="paragraph" w:customStyle="1" w:styleId="Style8">
    <w:name w:val="Style8"/>
    <w:basedOn w:val="Normal"/>
    <w:uiPriority w:val="99"/>
    <w:rsid w:val="003C2459"/>
    <w:pPr>
      <w:widowControl w:val="0"/>
      <w:autoSpaceDE w:val="0"/>
      <w:autoSpaceDN w:val="0"/>
      <w:adjustRightInd w:val="0"/>
    </w:pPr>
    <w:rPr>
      <w:rFonts w:eastAsia="Times New Roman"/>
      <w:sz w:val="24"/>
    </w:rPr>
  </w:style>
  <w:style w:type="paragraph" w:customStyle="1" w:styleId="Style5">
    <w:name w:val="Style5"/>
    <w:basedOn w:val="Normal"/>
    <w:uiPriority w:val="99"/>
    <w:rsid w:val="003C245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3C2459"/>
    <w:pPr>
      <w:widowControl w:val="0"/>
      <w:autoSpaceDE w:val="0"/>
      <w:autoSpaceDN w:val="0"/>
      <w:adjustRightInd w:val="0"/>
    </w:pPr>
    <w:rPr>
      <w:rFonts w:eastAsia="Times New Roman"/>
      <w:sz w:val="24"/>
    </w:rPr>
  </w:style>
  <w:style w:type="character" w:customStyle="1" w:styleId="FontStyle351">
    <w:name w:val="Font Style351"/>
    <w:uiPriority w:val="99"/>
    <w:rsid w:val="003C2459"/>
    <w:rPr>
      <w:rFonts w:ascii="Times New Roman" w:hAnsi="Times New Roman" w:cs="Times New Roman"/>
      <w:b/>
      <w:bCs/>
      <w:sz w:val="22"/>
      <w:szCs w:val="22"/>
    </w:rPr>
  </w:style>
  <w:style w:type="paragraph" w:customStyle="1" w:styleId="Style10">
    <w:name w:val="Style10"/>
    <w:basedOn w:val="Normal"/>
    <w:uiPriority w:val="99"/>
    <w:rsid w:val="003C245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3C2459"/>
    <w:pPr>
      <w:widowControl w:val="0"/>
      <w:autoSpaceDE w:val="0"/>
      <w:autoSpaceDN w:val="0"/>
      <w:adjustRightInd w:val="0"/>
      <w:jc w:val="both"/>
    </w:pPr>
    <w:rPr>
      <w:rFonts w:eastAsia="Times New Roman"/>
      <w:sz w:val="24"/>
    </w:rPr>
  </w:style>
  <w:style w:type="character" w:customStyle="1" w:styleId="FontStyle369">
    <w:name w:val="Font Style369"/>
    <w:uiPriority w:val="99"/>
    <w:rsid w:val="003C2459"/>
    <w:rPr>
      <w:rFonts w:ascii="Times New Roman" w:hAnsi="Times New Roman" w:cs="Times New Roman"/>
      <w:b/>
      <w:bCs/>
      <w:spacing w:val="-10"/>
      <w:sz w:val="20"/>
      <w:szCs w:val="20"/>
    </w:rPr>
  </w:style>
  <w:style w:type="character" w:customStyle="1" w:styleId="FontStyle357">
    <w:name w:val="Font Style357"/>
    <w:uiPriority w:val="99"/>
    <w:rsid w:val="003C2459"/>
    <w:rPr>
      <w:rFonts w:ascii="Times New Roman" w:hAnsi="Times New Roman" w:cs="Times New Roman"/>
      <w:b/>
      <w:bCs/>
      <w:spacing w:val="-10"/>
      <w:sz w:val="22"/>
      <w:szCs w:val="22"/>
    </w:rPr>
  </w:style>
  <w:style w:type="paragraph" w:customStyle="1" w:styleId="Style67">
    <w:name w:val="Style67"/>
    <w:basedOn w:val="Normal"/>
    <w:uiPriority w:val="99"/>
    <w:rsid w:val="003C245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C2459"/>
    <w:rPr>
      <w:rFonts w:ascii="Times New Roman" w:hAnsi="Times New Roman" w:cs="Times New Roman"/>
      <w:sz w:val="20"/>
      <w:szCs w:val="20"/>
    </w:rPr>
  </w:style>
  <w:style w:type="character" w:customStyle="1" w:styleId="FontStyle374">
    <w:name w:val="Font Style374"/>
    <w:uiPriority w:val="99"/>
    <w:rsid w:val="003C2459"/>
    <w:rPr>
      <w:rFonts w:ascii="Times New Roman" w:hAnsi="Times New Roman" w:cs="Times New Roman"/>
      <w:b/>
      <w:bCs/>
      <w:spacing w:val="-10"/>
      <w:sz w:val="22"/>
      <w:szCs w:val="22"/>
    </w:rPr>
  </w:style>
  <w:style w:type="paragraph" w:customStyle="1" w:styleId="Style30">
    <w:name w:val="Style30"/>
    <w:basedOn w:val="Normal"/>
    <w:uiPriority w:val="99"/>
    <w:rsid w:val="003C245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C2459"/>
    <w:rPr>
      <w:rFonts w:ascii="Times New Roman" w:hAnsi="Times New Roman" w:cs="Times New Roman"/>
      <w:smallCaps/>
      <w:sz w:val="16"/>
      <w:szCs w:val="16"/>
    </w:rPr>
  </w:style>
  <w:style w:type="paragraph" w:customStyle="1" w:styleId="Style93">
    <w:name w:val="Style93"/>
    <w:basedOn w:val="Normal"/>
    <w:uiPriority w:val="99"/>
    <w:rsid w:val="003C245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C245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3C245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3C2459"/>
    <w:rPr>
      <w:u w:val="single"/>
    </w:rPr>
  </w:style>
  <w:style w:type="character" w:customStyle="1" w:styleId="SmalltextCharCharCharChar0">
    <w:name w:val="Small text Char Char Char Char"/>
    <w:rsid w:val="003C2459"/>
    <w:rPr>
      <w:sz w:val="16"/>
      <w:szCs w:val="24"/>
      <w:lang w:val="en-US" w:eastAsia="en-US" w:bidi="ar-SA"/>
    </w:rPr>
  </w:style>
  <w:style w:type="paragraph" w:customStyle="1" w:styleId="boldcitation">
    <w:name w:val="bold citation"/>
    <w:basedOn w:val="Normal"/>
    <w:rsid w:val="003C2459"/>
    <w:rPr>
      <w:rFonts w:ascii="Arial" w:eastAsia="Times New Roman" w:hAnsi="Arial"/>
      <w:b/>
      <w:sz w:val="28"/>
      <w:u w:val="thick"/>
    </w:rPr>
  </w:style>
  <w:style w:type="character" w:customStyle="1" w:styleId="underlinecardChar">
    <w:name w:val="underline card Char"/>
    <w:rsid w:val="003C2459"/>
    <w:rPr>
      <w:rFonts w:ascii="Arial" w:hAnsi="Arial"/>
      <w:noProof w:val="0"/>
      <w:sz w:val="18"/>
      <w:szCs w:val="24"/>
      <w:u w:val="single"/>
      <w:lang w:val="en-US" w:eastAsia="en-US" w:bidi="ar-SA"/>
    </w:rPr>
  </w:style>
  <w:style w:type="character" w:customStyle="1" w:styleId="CardsCharCharChar">
    <w:name w:val="Cards Char Char Char"/>
    <w:rsid w:val="003C2459"/>
    <w:rPr>
      <w:szCs w:val="24"/>
      <w:lang w:val="en-US" w:eastAsia="en-US" w:bidi="ar-SA"/>
    </w:rPr>
  </w:style>
  <w:style w:type="character" w:customStyle="1" w:styleId="HiddenBlockHeaderChar">
    <w:name w:val="Hidden Block Header Char"/>
    <w:link w:val="HiddenBlockHeader"/>
    <w:rsid w:val="003C2459"/>
    <w:rPr>
      <w:rFonts w:ascii="Times New Roman" w:eastAsia="Times New Roman" w:hAnsi="Times New Roman" w:cs="Courier New"/>
      <w:b/>
      <w:bCs/>
      <w:sz w:val="28"/>
      <w:szCs w:val="22"/>
    </w:rPr>
  </w:style>
  <w:style w:type="paragraph" w:customStyle="1" w:styleId="NothingCharChar">
    <w:name w:val="Nothing Char Char"/>
    <w:link w:val="NothingCharCharChar"/>
    <w:rsid w:val="003C2459"/>
    <w:pPr>
      <w:jc w:val="both"/>
    </w:pPr>
    <w:rPr>
      <w:rFonts w:ascii="Times New Roman" w:eastAsia="MS Mincho" w:hAnsi="Times New Roman" w:cs="Times New Roman"/>
    </w:rPr>
  </w:style>
  <w:style w:type="character" w:customStyle="1" w:styleId="NothingCharCharChar">
    <w:name w:val="Nothing Char Char Char"/>
    <w:link w:val="NothingCharChar"/>
    <w:rsid w:val="003C2459"/>
    <w:rPr>
      <w:rFonts w:ascii="Times New Roman" w:eastAsia="MS Mincho" w:hAnsi="Times New Roman" w:cs="Times New Roman"/>
    </w:rPr>
  </w:style>
  <w:style w:type="character" w:customStyle="1" w:styleId="CardsCharChar">
    <w:name w:val="Cards Char Char"/>
    <w:rsid w:val="003C2459"/>
    <w:rPr>
      <w:szCs w:val="24"/>
      <w:lang w:val="en-US" w:eastAsia="en-US" w:bidi="ar-SA"/>
    </w:rPr>
  </w:style>
  <w:style w:type="character" w:customStyle="1" w:styleId="CardsCharCharCharChar">
    <w:name w:val="Cards Char Char Char Char"/>
    <w:rsid w:val="003C2459"/>
    <w:rPr>
      <w:szCs w:val="24"/>
      <w:lang w:val="en-US" w:eastAsia="en-US" w:bidi="ar-SA"/>
    </w:rPr>
  </w:style>
  <w:style w:type="character" w:customStyle="1" w:styleId="BlockHeadingsCharChar">
    <w:name w:val="Block Headings Char Char"/>
    <w:rsid w:val="003C2459"/>
    <w:rPr>
      <w:b/>
      <w:sz w:val="36"/>
      <w:szCs w:val="24"/>
      <w:u w:val="single"/>
      <w:lang w:val="en-US" w:eastAsia="en-US" w:bidi="ar-SA"/>
    </w:rPr>
  </w:style>
  <w:style w:type="character" w:customStyle="1" w:styleId="NothingChar1">
    <w:name w:val="Nothing Char1"/>
    <w:rsid w:val="003C2459"/>
    <w:rPr>
      <w:szCs w:val="24"/>
      <w:lang w:val="en-US" w:eastAsia="en-US" w:bidi="ar-SA"/>
    </w:rPr>
  </w:style>
  <w:style w:type="paragraph" w:customStyle="1" w:styleId="bloctitles">
    <w:name w:val="bloc titles"/>
    <w:basedOn w:val="Heading1"/>
    <w:next w:val="Normal"/>
    <w:link w:val="bloctitlesChar"/>
    <w:autoRedefine/>
    <w:rsid w:val="003C245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3C245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C245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3C2459"/>
  </w:style>
  <w:style w:type="character" w:customStyle="1" w:styleId="RegularChar">
    <w:name w:val="Regular Char"/>
    <w:link w:val="Regular"/>
    <w:rsid w:val="003C2459"/>
    <w:rPr>
      <w:rFonts w:ascii="Garamond" w:eastAsia="Times New Roman" w:hAnsi="Garamond" w:cs="Arial"/>
      <w:bCs/>
      <w:kern w:val="20"/>
      <w:sz w:val="20"/>
      <w:szCs w:val="32"/>
    </w:rPr>
  </w:style>
  <w:style w:type="character" w:customStyle="1" w:styleId="StyleTimesNewRoman">
    <w:name w:val="Style Times New Roman"/>
    <w:rsid w:val="003C2459"/>
    <w:rPr>
      <w:rFonts w:ascii="Garamond" w:hAnsi="Garamond"/>
    </w:rPr>
  </w:style>
  <w:style w:type="paragraph" w:customStyle="1" w:styleId="INDENTEDPARAGRAPH">
    <w:name w:val="INDENTED PARAGRAPH"/>
    <w:rsid w:val="003C245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3C2459"/>
    <w:rPr>
      <w:rFonts w:cs="Arial"/>
      <w:bCs/>
      <w:caps/>
      <w:color w:val="FFFFFF"/>
      <w:sz w:val="2"/>
      <w:szCs w:val="2"/>
      <w:lang w:val="en-US" w:eastAsia="en-US" w:bidi="ar-SA"/>
    </w:rPr>
  </w:style>
  <w:style w:type="paragraph" w:customStyle="1" w:styleId="Numbering">
    <w:name w:val="Numbering"/>
    <w:basedOn w:val="Normal"/>
    <w:next w:val="Normal"/>
    <w:rsid w:val="003C2459"/>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3C245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3C2459"/>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3C2459"/>
    <w:pPr>
      <w:numPr>
        <w:numId w:val="25"/>
      </w:numPr>
    </w:pPr>
  </w:style>
  <w:style w:type="paragraph" w:customStyle="1" w:styleId="Lettering">
    <w:name w:val="Lettering"/>
    <w:basedOn w:val="Numbering"/>
    <w:next w:val="Normal"/>
    <w:rsid w:val="003C2459"/>
    <w:pPr>
      <w:numPr>
        <w:numId w:val="23"/>
      </w:numPr>
    </w:pPr>
    <w:rPr>
      <w:szCs w:val="22"/>
    </w:rPr>
  </w:style>
  <w:style w:type="paragraph" w:customStyle="1" w:styleId="FileName">
    <w:name w:val="File Name"/>
    <w:basedOn w:val="Normal"/>
    <w:next w:val="Normal"/>
    <w:rsid w:val="003C2459"/>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3C245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3C2459"/>
    <w:pPr>
      <w:numPr>
        <w:numId w:val="26"/>
      </w:numPr>
      <w:tabs>
        <w:tab w:val="num" w:pos="360"/>
      </w:tabs>
      <w:ind w:left="360"/>
    </w:pPr>
  </w:style>
  <w:style w:type="paragraph" w:customStyle="1" w:styleId="CardContinued1">
    <w:name w:val="Card Continued 1"/>
    <w:basedOn w:val="Normal"/>
    <w:next w:val="Normal"/>
    <w:rsid w:val="003C2459"/>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3C2459"/>
    <w:pPr>
      <w:numPr>
        <w:numId w:val="0"/>
      </w:numPr>
      <w:spacing w:before="0" w:after="120"/>
      <w:jc w:val="left"/>
    </w:pPr>
  </w:style>
  <w:style w:type="paragraph" w:customStyle="1" w:styleId="Clearformatting0">
    <w:name w:val="Clear formatting"/>
    <w:basedOn w:val="Normal"/>
    <w:rsid w:val="003C245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3C2459"/>
  </w:style>
  <w:style w:type="paragraph" w:customStyle="1" w:styleId="SmallCardText">
    <w:name w:val="Small Card Text"/>
    <w:rsid w:val="003C245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3C2459"/>
    <w:rPr>
      <w:sz w:val="16"/>
      <w:szCs w:val="16"/>
      <w:lang w:val="en-US" w:eastAsia="en-US" w:bidi="ar-SA"/>
    </w:rPr>
  </w:style>
  <w:style w:type="paragraph" w:customStyle="1" w:styleId="TAGFONT">
    <w:name w:val="TAG FONT"/>
    <w:basedOn w:val="Normal"/>
    <w:autoRedefine/>
    <w:rsid w:val="003C2459"/>
    <w:rPr>
      <w:rFonts w:eastAsia="Times New Roman"/>
      <w:sz w:val="24"/>
    </w:rPr>
  </w:style>
  <w:style w:type="character" w:customStyle="1" w:styleId="mainarttxt">
    <w:name w:val="mainarttxt"/>
    <w:basedOn w:val="DefaultParagraphFont"/>
    <w:rsid w:val="003C2459"/>
  </w:style>
  <w:style w:type="paragraph" w:customStyle="1" w:styleId="TagChar1CharCharCharChar">
    <w:name w:val="Tag Char1 Char Char Char Char"/>
    <w:basedOn w:val="Normal"/>
    <w:rsid w:val="003C245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3C2459"/>
    <w:rPr>
      <w:sz w:val="20"/>
    </w:rPr>
  </w:style>
  <w:style w:type="character" w:customStyle="1" w:styleId="highlightChar">
    <w:name w:val="highlight Char"/>
    <w:rsid w:val="003C245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3C2459"/>
    <w:rPr>
      <w:rFonts w:eastAsia="Batang" w:cs="Arial"/>
      <w:b/>
      <w:bCs/>
      <w:iCs/>
      <w:sz w:val="24"/>
      <w:szCs w:val="28"/>
      <w:lang w:val="en-US" w:eastAsia="en-US" w:bidi="ar-SA"/>
    </w:rPr>
  </w:style>
  <w:style w:type="paragraph" w:customStyle="1" w:styleId="formfldssel">
    <w:name w:val="formfldssel"/>
    <w:basedOn w:val="Normal"/>
    <w:rsid w:val="003C245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3C245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3C245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3C2459"/>
  </w:style>
  <w:style w:type="character" w:customStyle="1" w:styleId="StyleCardTextUnderline3Char">
    <w:name w:val="Style Card Text + Underline3 Char"/>
    <w:rsid w:val="003C2459"/>
    <w:rPr>
      <w:rFonts w:eastAsia="SimSun"/>
      <w:szCs w:val="24"/>
      <w:u w:val="thick"/>
      <w:lang w:val="en-US" w:eastAsia="zh-CN" w:bidi="ar-SA"/>
    </w:rPr>
  </w:style>
  <w:style w:type="character" w:customStyle="1" w:styleId="BoldandUnderlineChar1Char2CharChar">
    <w:name w:val="Bold and Underline Char1 Char2 Char Char"/>
    <w:rsid w:val="003C2459"/>
    <w:rPr>
      <w:b/>
      <w:noProof w:val="0"/>
      <w:szCs w:val="24"/>
      <w:u w:val="single"/>
      <w:lang w:val="en-US" w:eastAsia="en-US" w:bidi="ar-SA"/>
    </w:rPr>
  </w:style>
  <w:style w:type="character" w:customStyle="1" w:styleId="UnderlineChar1Char1">
    <w:name w:val="Underline Char1 Char1"/>
    <w:rsid w:val="003C2459"/>
    <w:rPr>
      <w:noProof w:val="0"/>
      <w:szCs w:val="24"/>
      <w:u w:val="single"/>
      <w:lang w:val="en-US" w:eastAsia="en-US" w:bidi="ar-SA"/>
    </w:rPr>
  </w:style>
  <w:style w:type="paragraph" w:customStyle="1" w:styleId="Underlinestyle1">
    <w:name w:val="Underlinestyle"/>
    <w:basedOn w:val="Normal"/>
    <w:rsid w:val="003C2459"/>
    <w:pPr>
      <w:tabs>
        <w:tab w:val="left" w:pos="720"/>
      </w:tabs>
      <w:ind w:left="720"/>
    </w:pPr>
    <w:rPr>
      <w:rFonts w:eastAsia="Times New Roman"/>
      <w:szCs w:val="20"/>
      <w:u w:val="single"/>
    </w:rPr>
  </w:style>
  <w:style w:type="character" w:customStyle="1" w:styleId="featurecontentgray1">
    <w:name w:val="featurecontentgray1"/>
    <w:rsid w:val="003C2459"/>
    <w:rPr>
      <w:rFonts w:ascii="Arial" w:hAnsi="Arial" w:cs="Arial" w:hint="default"/>
      <w:color w:val="666666"/>
    </w:rPr>
  </w:style>
  <w:style w:type="character" w:customStyle="1" w:styleId="CardCharCharChar0">
    <w:name w:val="Card Char Char Char"/>
    <w:rsid w:val="003C2459"/>
    <w:rPr>
      <w:rFonts w:ascii="Book Antiqua" w:hAnsi="Book Antiqua"/>
      <w:szCs w:val="24"/>
      <w:lang w:val="en-US" w:eastAsia="en-US" w:bidi="ar-SA"/>
    </w:rPr>
  </w:style>
  <w:style w:type="character" w:customStyle="1" w:styleId="big1">
    <w:name w:val="big1"/>
    <w:rsid w:val="003C2459"/>
    <w:rPr>
      <w:sz w:val="28"/>
      <w:szCs w:val="28"/>
    </w:rPr>
  </w:style>
  <w:style w:type="character" w:customStyle="1" w:styleId="prodgeneral">
    <w:name w:val="prodgeneral"/>
    <w:basedOn w:val="DefaultParagraphFont"/>
    <w:rsid w:val="003C2459"/>
  </w:style>
  <w:style w:type="character" w:customStyle="1" w:styleId="StyleUnderlineChar0">
    <w:name w:val="Style Underline + Char"/>
    <w:rsid w:val="003C2459"/>
    <w:rPr>
      <w:rFonts w:eastAsia="SimSun" w:cs="Arial"/>
      <w:b/>
      <w:bCs/>
      <w:iCs/>
      <w:caps/>
      <w:sz w:val="24"/>
      <w:szCs w:val="24"/>
      <w:u w:val="single"/>
      <w:lang w:val="en-US" w:eastAsia="en-US" w:bidi="ar-SA"/>
    </w:rPr>
  </w:style>
  <w:style w:type="character" w:customStyle="1" w:styleId="StyleciteChar">
    <w:name w:val="Style cite + Char"/>
    <w:basedOn w:val="citeChar2"/>
    <w:rsid w:val="003C245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C2459"/>
    <w:rPr>
      <w:rFonts w:eastAsia="Times New Roman"/>
      <w:b/>
      <w:sz w:val="24"/>
    </w:rPr>
  </w:style>
  <w:style w:type="paragraph" w:customStyle="1" w:styleId="RepeatHeader">
    <w:name w:val="Repeat Header"/>
    <w:basedOn w:val="HeaderDebate"/>
    <w:rsid w:val="003C2459"/>
    <w:pPr>
      <w:outlineLvl w:val="1"/>
    </w:pPr>
    <w:rPr>
      <w:szCs w:val="48"/>
    </w:rPr>
  </w:style>
  <w:style w:type="character" w:customStyle="1" w:styleId="sectiontitle">
    <w:name w:val="sectiontitle"/>
    <w:basedOn w:val="DefaultParagraphFont"/>
    <w:rsid w:val="003C2459"/>
  </w:style>
  <w:style w:type="character" w:customStyle="1" w:styleId="sectionsubtitle">
    <w:name w:val="sectionsubtitle"/>
    <w:basedOn w:val="DefaultParagraphFont"/>
    <w:rsid w:val="003C2459"/>
  </w:style>
  <w:style w:type="character" w:customStyle="1" w:styleId="copyright">
    <w:name w:val="copyright"/>
    <w:basedOn w:val="DefaultParagraphFont"/>
    <w:rsid w:val="003C2459"/>
  </w:style>
  <w:style w:type="character" w:customStyle="1" w:styleId="EvidenceTag">
    <w:name w:val="Evidence Tag"/>
    <w:rsid w:val="003C245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C245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C245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C245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C245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3C2459"/>
    <w:rPr>
      <w:rFonts w:eastAsia="Times New Roman"/>
      <w:sz w:val="16"/>
    </w:rPr>
  </w:style>
  <w:style w:type="paragraph" w:customStyle="1" w:styleId="citationunderline">
    <w:name w:val="citation/underline"/>
    <w:autoRedefine/>
    <w:rsid w:val="003C2459"/>
    <w:rPr>
      <w:rFonts w:ascii="Times New Roman" w:eastAsia="Times New Roman" w:hAnsi="Times New Roman" w:cs="Times New Roman"/>
      <w:b/>
      <w:u w:val="single"/>
    </w:rPr>
  </w:style>
  <w:style w:type="character" w:customStyle="1" w:styleId="smcaps">
    <w:name w:val="smcaps"/>
    <w:basedOn w:val="DefaultParagraphFont"/>
    <w:rsid w:val="003C2459"/>
  </w:style>
  <w:style w:type="character" w:customStyle="1" w:styleId="inside-head1">
    <w:name w:val="inside-head1"/>
    <w:rsid w:val="003C2459"/>
    <w:rPr>
      <w:rFonts w:ascii="Arial" w:hAnsi="Arial" w:cs="Arial" w:hint="default"/>
      <w:b/>
      <w:bCs/>
      <w:color w:val="000000"/>
      <w:spacing w:val="-15"/>
      <w:sz w:val="45"/>
      <w:szCs w:val="45"/>
    </w:rPr>
  </w:style>
  <w:style w:type="character" w:customStyle="1" w:styleId="datestamp1">
    <w:name w:val="datestamp1"/>
    <w:rsid w:val="003C245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C245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C2459"/>
  </w:style>
  <w:style w:type="paragraph" w:customStyle="1" w:styleId="links1">
    <w:name w:val="links1"/>
    <w:basedOn w:val="Normal"/>
    <w:rsid w:val="003C2459"/>
    <w:pPr>
      <w:spacing w:before="100" w:beforeAutospacing="1" w:after="100" w:afterAutospacing="1"/>
    </w:pPr>
    <w:rPr>
      <w:rFonts w:eastAsia="Times New Roman"/>
      <w:color w:val="FFFFFF"/>
      <w:sz w:val="16"/>
      <w:szCs w:val="16"/>
    </w:rPr>
  </w:style>
  <w:style w:type="paragraph" w:customStyle="1" w:styleId="endtext">
    <w:name w:val="endtext"/>
    <w:basedOn w:val="Normal"/>
    <w:rsid w:val="003C245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3C2459"/>
    <w:rPr>
      <w:rFonts w:ascii="Verdana" w:hAnsi="Verdana" w:hint="default"/>
      <w:b/>
      <w:bCs/>
      <w:sz w:val="32"/>
      <w:szCs w:val="32"/>
    </w:rPr>
  </w:style>
  <w:style w:type="character" w:customStyle="1" w:styleId="storydeck31">
    <w:name w:val="storydeck31"/>
    <w:rsid w:val="003C2459"/>
    <w:rPr>
      <w:rFonts w:ascii="Verdana" w:hAnsi="Verdana" w:hint="default"/>
      <w:i w:val="0"/>
      <w:iCs w:val="0"/>
      <w:sz w:val="21"/>
      <w:szCs w:val="21"/>
    </w:rPr>
  </w:style>
  <w:style w:type="character" w:customStyle="1" w:styleId="subtitle10">
    <w:name w:val="subtitle1"/>
    <w:rsid w:val="003C2459"/>
    <w:rPr>
      <w:rFonts w:ascii="Verdana" w:hAnsi="Verdana" w:hint="default"/>
      <w:b w:val="0"/>
      <w:bCs w:val="0"/>
      <w:vanish w:val="0"/>
      <w:webHidden w:val="0"/>
      <w:color w:val="484848"/>
      <w:sz w:val="14"/>
      <w:szCs w:val="14"/>
      <w:specVanish w:val="0"/>
    </w:rPr>
  </w:style>
  <w:style w:type="paragraph" w:customStyle="1" w:styleId="g">
    <w:name w:val="g"/>
    <w:basedOn w:val="Normal"/>
    <w:rsid w:val="003C2459"/>
    <w:pPr>
      <w:spacing w:before="240" w:after="240"/>
    </w:pPr>
    <w:rPr>
      <w:rFonts w:eastAsia="Times New Roman"/>
      <w:sz w:val="24"/>
    </w:rPr>
  </w:style>
  <w:style w:type="character" w:customStyle="1" w:styleId="clsbiolink">
    <w:name w:val="clsbiolink"/>
    <w:basedOn w:val="DefaultParagraphFont"/>
    <w:rsid w:val="003C2459"/>
  </w:style>
  <w:style w:type="character" w:customStyle="1" w:styleId="clssmaller">
    <w:name w:val="clssmaller"/>
    <w:basedOn w:val="DefaultParagraphFont"/>
    <w:rsid w:val="003C2459"/>
  </w:style>
  <w:style w:type="character" w:customStyle="1" w:styleId="sm1">
    <w:name w:val="sm1"/>
    <w:rsid w:val="003C2459"/>
    <w:rPr>
      <w:rFonts w:ascii="Verdana" w:hAnsi="Verdana" w:hint="default"/>
      <w:i w:val="0"/>
      <w:iCs w:val="0"/>
      <w:smallCaps w:val="0"/>
      <w:color w:val="000000"/>
      <w:sz w:val="17"/>
      <w:szCs w:val="17"/>
    </w:rPr>
  </w:style>
  <w:style w:type="character" w:customStyle="1" w:styleId="noindentChar">
    <w:name w:val="noindent Char"/>
    <w:rsid w:val="003C2459"/>
    <w:rPr>
      <w:rFonts w:ascii="Arial" w:hAnsi="Arial" w:cs="Arial"/>
      <w:sz w:val="24"/>
      <w:szCs w:val="24"/>
      <w:lang w:val="en-US" w:eastAsia="en-US" w:bidi="ar-SA"/>
    </w:rPr>
  </w:style>
  <w:style w:type="character" w:customStyle="1" w:styleId="SmallChar1">
    <w:name w:val="Small Char1"/>
    <w:rsid w:val="003C2459"/>
    <w:rPr>
      <w:sz w:val="16"/>
      <w:szCs w:val="24"/>
      <w:lang w:val="en-US" w:eastAsia="en-US" w:bidi="ar-SA"/>
    </w:rPr>
  </w:style>
  <w:style w:type="character" w:customStyle="1" w:styleId="fullcite0">
    <w:name w:val="fullcite"/>
    <w:basedOn w:val="DefaultParagraphFont"/>
    <w:rsid w:val="003C2459"/>
  </w:style>
  <w:style w:type="character" w:customStyle="1" w:styleId="Style9ptThickunderline">
    <w:name w:val="Style 9 pt Thick underline"/>
    <w:rsid w:val="003C2459"/>
    <w:rPr>
      <w:sz w:val="24"/>
      <w:u w:val="thick"/>
    </w:rPr>
  </w:style>
  <w:style w:type="paragraph" w:customStyle="1" w:styleId="Repeatheader0">
    <w:name w:val="Repeat header"/>
    <w:basedOn w:val="Normal"/>
    <w:autoRedefine/>
    <w:rsid w:val="003C245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3C2459"/>
    <w:rPr>
      <w:rFonts w:ascii="Times New Roman" w:hAnsi="Times New Roman" w:cs="Calibri"/>
      <w:sz w:val="16"/>
    </w:rPr>
  </w:style>
  <w:style w:type="character" w:customStyle="1" w:styleId="CardNotUnderlinedChar">
    <w:name w:val="Card Not Underlined Char"/>
    <w:rsid w:val="003C2459"/>
    <w:rPr>
      <w:sz w:val="16"/>
      <w:lang w:val="en-US" w:eastAsia="en-US" w:bidi="ar-SA"/>
    </w:rPr>
  </w:style>
  <w:style w:type="paragraph" w:customStyle="1" w:styleId="CardNotUnderlined3">
    <w:name w:val="Card Not Underlined 3"/>
    <w:basedOn w:val="CardNotUnderlined"/>
    <w:rsid w:val="003C2459"/>
    <w:rPr>
      <w:rFonts w:ascii="Times New Roman" w:hAnsi="Times New Roman" w:cs="Calibri"/>
    </w:rPr>
  </w:style>
  <w:style w:type="paragraph" w:customStyle="1" w:styleId="CardNotUnderlinedFinal">
    <w:name w:val="Card Not Underlined Final"/>
    <w:basedOn w:val="CardNotUnderlined3"/>
    <w:rsid w:val="003C2459"/>
    <w:rPr>
      <w:sz w:val="20"/>
    </w:rPr>
  </w:style>
  <w:style w:type="character" w:customStyle="1" w:styleId="tagChar3">
    <w:name w:val="tag Char3"/>
    <w:rsid w:val="003C2459"/>
    <w:rPr>
      <w:b/>
      <w:sz w:val="24"/>
      <w:szCs w:val="24"/>
      <w:lang w:val="en-US" w:eastAsia="en-US" w:bidi="ar-SA"/>
    </w:rPr>
  </w:style>
  <w:style w:type="character" w:customStyle="1" w:styleId="link-mailto">
    <w:name w:val="link-mailto"/>
    <w:basedOn w:val="DefaultParagraphFont"/>
    <w:rsid w:val="003C2459"/>
  </w:style>
  <w:style w:type="character" w:customStyle="1" w:styleId="StyleUnderlineUnderlineChar">
    <w:name w:val="Style Underline + Underline Char"/>
    <w:rsid w:val="003C2459"/>
    <w:rPr>
      <w:rFonts w:ascii="Trebuchet MS" w:hAnsi="Trebuchet MS"/>
      <w:szCs w:val="18"/>
      <w:u w:val="single"/>
      <w:lang w:val="en-US" w:eastAsia="en-US" w:bidi="ar-SA"/>
    </w:rPr>
  </w:style>
  <w:style w:type="paragraph" w:customStyle="1" w:styleId="formfld">
    <w:name w:val="formfld"/>
    <w:basedOn w:val="Normal"/>
    <w:rsid w:val="003C245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3C2459"/>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3C245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3C2459"/>
    <w:rPr>
      <w:rFonts w:ascii="Times New Roman" w:eastAsia="Times New Roman" w:hAnsi="Times New Roman" w:cs="Times New Roman"/>
      <w:sz w:val="20"/>
      <w:u w:val="thick"/>
    </w:rPr>
  </w:style>
  <w:style w:type="paragraph" w:customStyle="1" w:styleId="SmallCards">
    <w:name w:val="Small Cards"/>
    <w:basedOn w:val="Cards"/>
    <w:link w:val="SmallCardsChar"/>
    <w:rsid w:val="003C245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3C2459"/>
    <w:rPr>
      <w:rFonts w:ascii="Times New Roman" w:eastAsia="Times New Roman" w:hAnsi="Times New Roman" w:cs="Times New Roman"/>
      <w:sz w:val="14"/>
    </w:rPr>
  </w:style>
  <w:style w:type="paragraph" w:customStyle="1" w:styleId="ReadingCites">
    <w:name w:val="Reading Cites"/>
    <w:basedOn w:val="Normal"/>
    <w:link w:val="ReadingCitesChar"/>
    <w:rsid w:val="003C2459"/>
    <w:rPr>
      <w:rFonts w:eastAsia="Times New Roman"/>
      <w:b/>
      <w:sz w:val="20"/>
      <w:szCs w:val="20"/>
    </w:rPr>
  </w:style>
  <w:style w:type="character" w:customStyle="1" w:styleId="ReadingCitesChar">
    <w:name w:val="Reading Cites Char"/>
    <w:link w:val="ReadingCites"/>
    <w:rsid w:val="003C2459"/>
    <w:rPr>
      <w:rFonts w:ascii="Calibri" w:eastAsia="Times New Roman" w:hAnsi="Calibri"/>
      <w:b/>
      <w:sz w:val="20"/>
      <w:szCs w:val="20"/>
    </w:rPr>
  </w:style>
  <w:style w:type="paragraph" w:customStyle="1" w:styleId="ContentsHeading">
    <w:name w:val="Contents Heading"/>
    <w:basedOn w:val="Heading1"/>
    <w:next w:val="Normal"/>
    <w:rsid w:val="003C245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3C2459"/>
    <w:pPr>
      <w:spacing w:before="100" w:beforeAutospacing="1" w:after="100" w:afterAutospacing="1"/>
    </w:pPr>
    <w:rPr>
      <w:rFonts w:eastAsia="Times New Roman"/>
      <w:sz w:val="20"/>
    </w:rPr>
  </w:style>
  <w:style w:type="character" w:customStyle="1" w:styleId="CharacterStyle8">
    <w:name w:val="Character Style 8"/>
    <w:rsid w:val="003C2459"/>
    <w:rPr>
      <w:sz w:val="22"/>
      <w:szCs w:val="22"/>
    </w:rPr>
  </w:style>
  <w:style w:type="paragraph" w:customStyle="1" w:styleId="Style110">
    <w:name w:val="Style 11"/>
    <w:rsid w:val="003C245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C245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3C2459"/>
    <w:rPr>
      <w:b/>
      <w:sz w:val="24"/>
    </w:rPr>
  </w:style>
  <w:style w:type="character" w:customStyle="1" w:styleId="CardText1CharChar">
    <w:name w:val="Card Text 1 Char Char"/>
    <w:rsid w:val="003C2459"/>
    <w:rPr>
      <w:rFonts w:ascii="Arial Narrow" w:hAnsi="Arial Narrow"/>
      <w:color w:val="000000"/>
      <w:sz w:val="22"/>
      <w:szCs w:val="22"/>
      <w:u w:val="single"/>
      <w:lang w:val="en-US" w:eastAsia="en-US" w:bidi="ar-SA"/>
    </w:rPr>
  </w:style>
  <w:style w:type="character" w:customStyle="1" w:styleId="CardText1Char1">
    <w:name w:val="Card Text 1 Char1"/>
    <w:rsid w:val="003C2459"/>
    <w:rPr>
      <w:rFonts w:ascii="Arial Narrow" w:hAnsi="Arial Narrow"/>
      <w:color w:val="000000"/>
      <w:sz w:val="22"/>
      <w:szCs w:val="22"/>
      <w:u w:val="single"/>
      <w:lang w:val="en-US" w:eastAsia="en-US" w:bidi="ar-SA"/>
    </w:rPr>
  </w:style>
  <w:style w:type="paragraph" w:customStyle="1" w:styleId="Style70">
    <w:name w:val="Style 7"/>
    <w:rsid w:val="003C2459"/>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3C245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C245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3C2459"/>
  </w:style>
  <w:style w:type="paragraph" w:customStyle="1" w:styleId="Header1">
    <w:name w:val="Header1"/>
    <w:aliases w:val="Header Char Char,Header Char Char Char Char Char Char Char Cha,Char Char Char Cha"/>
    <w:basedOn w:val="Heading1"/>
    <w:next w:val="Heading1"/>
    <w:qFormat/>
    <w:rsid w:val="003C245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3C2459"/>
    <w:rPr>
      <w:b/>
      <w:bCs/>
      <w:color w:val="695B54"/>
    </w:rPr>
  </w:style>
  <w:style w:type="paragraph" w:customStyle="1" w:styleId="Heading11">
    <w:name w:val="Heading 11"/>
    <w:basedOn w:val="Normal"/>
    <w:next w:val="Normal"/>
    <w:rsid w:val="003C2459"/>
    <w:pPr>
      <w:keepNext/>
      <w:widowControl w:val="0"/>
      <w:suppressAutoHyphens/>
      <w:jc w:val="center"/>
    </w:pPr>
    <w:rPr>
      <w:rFonts w:eastAsia="Tahoma"/>
      <w:b/>
      <w:sz w:val="48"/>
      <w:szCs w:val="32"/>
      <w:u w:val="single"/>
    </w:rPr>
  </w:style>
  <w:style w:type="paragraph" w:customStyle="1" w:styleId="TextHeading">
    <w:name w:val="Text Heading"/>
    <w:basedOn w:val="Heading3"/>
    <w:rsid w:val="003C2459"/>
    <w:pPr>
      <w:keepLines w:val="0"/>
      <w:pageBreakBefore w:val="0"/>
      <w:spacing w:before="0"/>
      <w:jc w:val="left"/>
    </w:pPr>
    <w:rPr>
      <w:rFonts w:eastAsia="Times New Roman" w:cs="Arial"/>
      <w:bCs w:val="0"/>
      <w:sz w:val="22"/>
      <w:szCs w:val="26"/>
    </w:rPr>
  </w:style>
  <w:style w:type="character" w:customStyle="1" w:styleId="TextHeadingChar">
    <w:name w:val="Text Heading Char"/>
    <w:rsid w:val="003C2459"/>
    <w:rPr>
      <w:rFonts w:cs="Arial"/>
      <w:b/>
      <w:bCs/>
      <w:sz w:val="22"/>
      <w:szCs w:val="26"/>
      <w:u w:val="single"/>
      <w:lang w:val="en-US" w:eastAsia="en-US" w:bidi="ar-SA"/>
    </w:rPr>
  </w:style>
  <w:style w:type="character" w:customStyle="1" w:styleId="FootnoteCharacters">
    <w:name w:val="Footnote Characters"/>
    <w:rsid w:val="003C2459"/>
    <w:rPr>
      <w:vertAlign w:val="superscript"/>
    </w:rPr>
  </w:style>
  <w:style w:type="paragraph" w:customStyle="1" w:styleId="StyleHeading1BlockTitleHeading1Char1ALEXHeadingBrief-He2">
    <w:name w:val="Style Heading 1Block TitleHeading 1 Char1ALEXHeadingBrief - He...2"/>
    <w:basedOn w:val="Heading1"/>
    <w:autoRedefine/>
    <w:rsid w:val="003C245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C245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3C245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3C2459"/>
    <w:rPr>
      <w:rFonts w:ascii="Arial" w:eastAsia="Times New Roman" w:hAnsi="Arial"/>
      <w:smallCaps/>
    </w:rPr>
  </w:style>
  <w:style w:type="paragraph" w:customStyle="1" w:styleId="DebateBody">
    <w:name w:val="Debate Body"/>
    <w:basedOn w:val="Normal"/>
    <w:qFormat/>
    <w:rsid w:val="003C2459"/>
    <w:rPr>
      <w:rFonts w:ascii="Cambria" w:eastAsia="Cambria" w:hAnsi="Cambria"/>
      <w:b/>
      <w:caps/>
      <w:sz w:val="24"/>
    </w:rPr>
  </w:style>
  <w:style w:type="paragraph" w:customStyle="1" w:styleId="StyleDebateBodyBefore12pt">
    <w:name w:val="Style Debate Body + Before:  12 pt"/>
    <w:basedOn w:val="Normal"/>
    <w:next w:val="Normal"/>
    <w:rsid w:val="003C2459"/>
    <w:pPr>
      <w:spacing w:before="240"/>
    </w:pPr>
    <w:rPr>
      <w:rFonts w:eastAsia="Times New Roman"/>
      <w:bCs/>
      <w:sz w:val="20"/>
      <w:szCs w:val="20"/>
    </w:rPr>
  </w:style>
  <w:style w:type="paragraph" w:customStyle="1" w:styleId="StyleDebateBodyBefore12pt1">
    <w:name w:val="Style Debate Body + Before:  12 pt1"/>
    <w:basedOn w:val="Normal"/>
    <w:rsid w:val="003C2459"/>
    <w:pPr>
      <w:spacing w:before="240"/>
    </w:pPr>
    <w:rPr>
      <w:rFonts w:eastAsia="Times New Roman"/>
      <w:bCs/>
      <w:sz w:val="20"/>
      <w:szCs w:val="20"/>
    </w:rPr>
  </w:style>
  <w:style w:type="character" w:customStyle="1" w:styleId="10ptnotbold">
    <w:name w:val="10ptnotbold"/>
    <w:rsid w:val="003C2459"/>
    <w:rPr>
      <w:sz w:val="20"/>
    </w:rPr>
  </w:style>
  <w:style w:type="paragraph" w:customStyle="1" w:styleId="PageNumber11">
    <w:name w:val="Page Number11"/>
    <w:basedOn w:val="Normal"/>
    <w:next w:val="Normal"/>
    <w:rsid w:val="003C2459"/>
    <w:rPr>
      <w:rFonts w:eastAsia="Times New Roman"/>
      <w:sz w:val="20"/>
    </w:rPr>
  </w:style>
  <w:style w:type="character" w:customStyle="1" w:styleId="Heading2CharCharCharCharCharCharCharCharCharCharCharCharCharChar1">
    <w:name w:val="Heading 2 Char Char Char Char Char Char Char Char Char Char Char Char Char Char1"/>
    <w:rsid w:val="003C2459"/>
    <w:rPr>
      <w:rFonts w:eastAsia="SimSun" w:cs="Arial"/>
      <w:b/>
      <w:bCs/>
      <w:iCs/>
      <w:sz w:val="24"/>
      <w:szCs w:val="28"/>
      <w:lang w:val="en-US" w:eastAsia="zh-CN" w:bidi="ar-SA"/>
    </w:rPr>
  </w:style>
  <w:style w:type="character" w:customStyle="1" w:styleId="Char31">
    <w:name w:val="Char31"/>
    <w:rsid w:val="003C2459"/>
    <w:rPr>
      <w:rFonts w:cs="Arial"/>
      <w:bCs/>
      <w:u w:val="thick"/>
      <w:lang w:val="en-US" w:eastAsia="en-US" w:bidi="ar-SA"/>
    </w:rPr>
  </w:style>
  <w:style w:type="paragraph" w:customStyle="1" w:styleId="StyleHeading1Centered">
    <w:name w:val="Style Heading 1 + Centered"/>
    <w:basedOn w:val="Heading1"/>
    <w:rsid w:val="003C24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3C24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3C24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3C2459"/>
    <w:pPr>
      <w:spacing w:before="120"/>
    </w:pPr>
    <w:rPr>
      <w:rFonts w:eastAsia="Times New Roman"/>
      <w:sz w:val="20"/>
    </w:rPr>
  </w:style>
  <w:style w:type="character" w:customStyle="1" w:styleId="underliningChar0">
    <w:name w:val="underlining Char"/>
    <w:rsid w:val="003C2459"/>
    <w:rPr>
      <w:b/>
      <w:szCs w:val="24"/>
      <w:u w:val="single"/>
      <w:lang w:val="en-US" w:eastAsia="en-US" w:bidi="ar-SA"/>
    </w:rPr>
  </w:style>
  <w:style w:type="character" w:customStyle="1" w:styleId="notreadChar">
    <w:name w:val="not read Char"/>
    <w:rsid w:val="003C2459"/>
    <w:rPr>
      <w:sz w:val="18"/>
      <w:szCs w:val="24"/>
      <w:lang w:val="en-US" w:eastAsia="en-US" w:bidi="ar-SA"/>
    </w:rPr>
  </w:style>
  <w:style w:type="paragraph" w:customStyle="1" w:styleId="StyleStrong10ptNotBold">
    <w:name w:val="Style Strong + 10 pt Not Bold"/>
    <w:basedOn w:val="Normal"/>
    <w:autoRedefine/>
    <w:rsid w:val="003C2459"/>
    <w:pPr>
      <w:ind w:left="720" w:hanging="360"/>
    </w:pPr>
    <w:rPr>
      <w:rFonts w:eastAsia="Times New Roman"/>
      <w:sz w:val="26"/>
      <w:szCs w:val="26"/>
    </w:rPr>
  </w:style>
  <w:style w:type="character" w:customStyle="1" w:styleId="prbodytext1">
    <w:name w:val="pr_bodytext1"/>
    <w:rsid w:val="003C2459"/>
    <w:rPr>
      <w:rFonts w:ascii="Arial" w:hAnsi="Arial" w:cs="Arial" w:hint="default"/>
      <w:sz w:val="20"/>
      <w:szCs w:val="20"/>
    </w:rPr>
  </w:style>
  <w:style w:type="character" w:customStyle="1" w:styleId="smallCharChar">
    <w:name w:val="small Char Char"/>
    <w:rsid w:val="003C2459"/>
    <w:rPr>
      <w:rFonts w:ascii="Times New Roman" w:eastAsia="Times New Roman" w:hAnsi="Times New Roman" w:cs="Times New Roman"/>
      <w:sz w:val="12"/>
      <w:szCs w:val="16"/>
    </w:rPr>
  </w:style>
  <w:style w:type="character" w:customStyle="1" w:styleId="Undlerine">
    <w:name w:val="Undlerine"/>
    <w:qFormat/>
    <w:rsid w:val="003C2459"/>
    <w:rPr>
      <w:rFonts w:ascii="Times New Roman" w:hAnsi="Times New Roman"/>
      <w:w w:val="110"/>
      <w:sz w:val="20"/>
      <w:szCs w:val="20"/>
      <w:u w:val="single"/>
      <w:bdr w:val="none" w:sz="0" w:space="0" w:color="auto"/>
      <w:lang w:bidi="he-IL"/>
    </w:rPr>
  </w:style>
  <w:style w:type="character" w:customStyle="1" w:styleId="Aunderline1">
    <w:name w:val="Aunderline"/>
    <w:qFormat/>
    <w:rsid w:val="003C2459"/>
    <w:rPr>
      <w:rFonts w:ascii="Times New Roman" w:hAnsi="Times New Roman"/>
      <w:sz w:val="20"/>
      <w:u w:val="single"/>
    </w:rPr>
  </w:style>
  <w:style w:type="paragraph" w:customStyle="1" w:styleId="NormalUnderline0">
    <w:name w:val="Normal + Underline"/>
    <w:basedOn w:val="Normal"/>
    <w:link w:val="NormalUnderlineChar0"/>
    <w:rsid w:val="003C2459"/>
    <w:pPr>
      <w:ind w:left="720"/>
    </w:pPr>
    <w:rPr>
      <w:rFonts w:eastAsia="Times New Roman"/>
      <w:b/>
      <w:sz w:val="20"/>
      <w:u w:val="single"/>
      <w:lang w:val="x-none" w:eastAsia="x-none"/>
    </w:rPr>
  </w:style>
  <w:style w:type="character" w:customStyle="1" w:styleId="NormalUnderlineChar0">
    <w:name w:val="Normal + Underline Char"/>
    <w:link w:val="NormalUnderline0"/>
    <w:rsid w:val="003C2459"/>
    <w:rPr>
      <w:rFonts w:ascii="Calibri" w:eastAsia="Times New Roman" w:hAnsi="Calibri"/>
      <w:b/>
      <w:sz w:val="20"/>
      <w:u w:val="single"/>
      <w:lang w:val="x-none" w:eastAsia="x-none"/>
    </w:rPr>
  </w:style>
  <w:style w:type="character" w:customStyle="1" w:styleId="Boxes">
    <w:name w:val="Boxes"/>
    <w:qFormat/>
    <w:rsid w:val="003C2459"/>
    <w:rPr>
      <w:rFonts w:ascii="Times New Roman" w:hAnsi="Times New Roman"/>
      <w:sz w:val="20"/>
      <w:u w:val="single"/>
      <w:bdr w:val="single" w:sz="4" w:space="0" w:color="auto"/>
    </w:rPr>
  </w:style>
  <w:style w:type="character" w:customStyle="1" w:styleId="tim">
    <w:name w:val="tim"/>
    <w:qFormat/>
    <w:rsid w:val="003C2459"/>
    <w:rPr>
      <w:rFonts w:ascii="Times New Roman" w:hAnsi="Times New Roman"/>
      <w:sz w:val="20"/>
      <w:u w:val="single"/>
    </w:rPr>
  </w:style>
  <w:style w:type="character" w:customStyle="1" w:styleId="hl">
    <w:name w:val="hl"/>
    <w:basedOn w:val="DefaultParagraphFont"/>
    <w:rsid w:val="003C2459"/>
  </w:style>
  <w:style w:type="character" w:customStyle="1" w:styleId="clock1">
    <w:name w:val="clock1"/>
    <w:rsid w:val="003C2459"/>
    <w:rPr>
      <w:color w:val="B51B1B"/>
    </w:rPr>
  </w:style>
  <w:style w:type="character" w:customStyle="1" w:styleId="smallChar10">
    <w:name w:val="small Char1"/>
    <w:rsid w:val="003C2459"/>
    <w:rPr>
      <w:sz w:val="12"/>
      <w:szCs w:val="16"/>
      <w:lang w:val="en-US" w:eastAsia="en-US" w:bidi="ar-SA"/>
    </w:rPr>
  </w:style>
  <w:style w:type="character" w:customStyle="1" w:styleId="SmallCardsCharChar">
    <w:name w:val="Small Cards Char Char"/>
    <w:rsid w:val="003C2459"/>
    <w:rPr>
      <w:sz w:val="14"/>
      <w:szCs w:val="24"/>
      <w:lang w:val="en-US" w:eastAsia="en-US" w:bidi="ar-SA"/>
    </w:rPr>
  </w:style>
  <w:style w:type="paragraph" w:customStyle="1" w:styleId="NormalCards">
    <w:name w:val="Normal Cards"/>
    <w:basedOn w:val="Normal"/>
    <w:rsid w:val="003C2459"/>
    <w:pPr>
      <w:ind w:left="288"/>
    </w:pPr>
    <w:rPr>
      <w:rFonts w:eastAsia="Times New Roman"/>
      <w:sz w:val="20"/>
    </w:rPr>
  </w:style>
  <w:style w:type="character" w:customStyle="1" w:styleId="iniciales">
    <w:name w:val="iniciales"/>
    <w:basedOn w:val="DefaultParagraphFont"/>
    <w:rsid w:val="003C2459"/>
  </w:style>
  <w:style w:type="character" w:customStyle="1" w:styleId="Style10ptBoldUnderline">
    <w:name w:val="Style 10 pt Bold Underline"/>
    <w:rsid w:val="003C2459"/>
    <w:rPr>
      <w:b/>
      <w:bCs/>
      <w:sz w:val="20"/>
      <w:u w:val="single"/>
    </w:rPr>
  </w:style>
  <w:style w:type="paragraph" w:customStyle="1" w:styleId="outdent">
    <w:name w:val="outdent"/>
    <w:basedOn w:val="Normal"/>
    <w:rsid w:val="003C245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C2459"/>
    <w:pPr>
      <w:spacing w:before="100" w:beforeAutospacing="1" w:after="100" w:afterAutospacing="1"/>
    </w:pPr>
    <w:rPr>
      <w:rFonts w:eastAsia="Times New Roman"/>
      <w:sz w:val="24"/>
    </w:rPr>
  </w:style>
  <w:style w:type="paragraph" w:customStyle="1" w:styleId="separator">
    <w:name w:val="separator"/>
    <w:basedOn w:val="Normal"/>
    <w:rsid w:val="003C2459"/>
    <w:pPr>
      <w:spacing w:before="100" w:beforeAutospacing="1" w:after="100" w:afterAutospacing="1"/>
    </w:pPr>
    <w:rPr>
      <w:rFonts w:eastAsia="Times New Roman"/>
      <w:sz w:val="24"/>
    </w:rPr>
  </w:style>
  <w:style w:type="paragraph" w:customStyle="1" w:styleId="bulletfollow">
    <w:name w:val="bulletfollow"/>
    <w:basedOn w:val="Normal"/>
    <w:rsid w:val="003C2459"/>
    <w:pPr>
      <w:spacing w:before="100" w:beforeAutospacing="1" w:after="100" w:afterAutospacing="1"/>
    </w:pPr>
    <w:rPr>
      <w:rFonts w:eastAsia="Times New Roman"/>
      <w:sz w:val="24"/>
    </w:rPr>
  </w:style>
  <w:style w:type="paragraph" w:customStyle="1" w:styleId="bulleted">
    <w:name w:val="bulleted"/>
    <w:basedOn w:val="Normal"/>
    <w:rsid w:val="003C245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3C2459"/>
    <w:rPr>
      <w:rFonts w:ascii="Times New Roman" w:eastAsia="Times New Roman" w:hAnsi="Times New Roman" w:cs="Times New Roman"/>
      <w:strike/>
      <w:sz w:val="20"/>
      <w:szCs w:val="20"/>
    </w:rPr>
  </w:style>
  <w:style w:type="character" w:customStyle="1" w:styleId="StrikethroughChar">
    <w:name w:val="Strikethrough Char"/>
    <w:link w:val="Strikethrough0"/>
    <w:rsid w:val="003C2459"/>
    <w:rPr>
      <w:rFonts w:ascii="Times New Roman" w:eastAsia="Times New Roman" w:hAnsi="Times New Roman" w:cs="Times New Roman"/>
      <w:strike/>
      <w:sz w:val="20"/>
      <w:szCs w:val="20"/>
    </w:rPr>
  </w:style>
  <w:style w:type="character" w:customStyle="1" w:styleId="UnderlineCardsCharChar">
    <w:name w:val="Underline Cards Char Char"/>
    <w:rsid w:val="003C2459"/>
    <w:rPr>
      <w:rFonts w:eastAsia="SimSun"/>
      <w:szCs w:val="24"/>
      <w:u w:val="thick"/>
      <w:lang w:val="en-US" w:eastAsia="en-US" w:bidi="ar-SA"/>
    </w:rPr>
  </w:style>
  <w:style w:type="character" w:customStyle="1" w:styleId="head">
    <w:name w:val="head"/>
    <w:basedOn w:val="DefaultParagraphFont"/>
    <w:rsid w:val="003C2459"/>
  </w:style>
  <w:style w:type="paragraph" w:customStyle="1" w:styleId="authorgroup">
    <w:name w:val="authorgroup"/>
    <w:basedOn w:val="Normal"/>
    <w:rsid w:val="003C2459"/>
    <w:pPr>
      <w:spacing w:before="100" w:beforeAutospacing="1" w:after="100" w:afterAutospacing="1"/>
    </w:pPr>
    <w:rPr>
      <w:rFonts w:eastAsia="Calibri"/>
      <w:sz w:val="24"/>
    </w:rPr>
  </w:style>
  <w:style w:type="paragraph" w:customStyle="1" w:styleId="affiliation1">
    <w:name w:val="affiliation1"/>
    <w:basedOn w:val="Normal"/>
    <w:rsid w:val="003C2459"/>
    <w:pPr>
      <w:spacing w:before="100" w:beforeAutospacing="1" w:after="100" w:afterAutospacing="1"/>
    </w:pPr>
    <w:rPr>
      <w:rFonts w:eastAsia="Calibri"/>
      <w:sz w:val="24"/>
    </w:rPr>
  </w:style>
  <w:style w:type="paragraph" w:customStyle="1" w:styleId="norm">
    <w:name w:val="norm"/>
    <w:basedOn w:val="Normal"/>
    <w:rsid w:val="003C2459"/>
    <w:pPr>
      <w:spacing w:before="100" w:beforeAutospacing="1" w:after="100" w:afterAutospacing="1"/>
    </w:pPr>
    <w:rPr>
      <w:rFonts w:eastAsia="Calibri"/>
      <w:sz w:val="24"/>
    </w:rPr>
  </w:style>
  <w:style w:type="character" w:customStyle="1" w:styleId="smallcapitals">
    <w:name w:val="smallcapitals"/>
    <w:basedOn w:val="DefaultParagraphFont"/>
    <w:rsid w:val="003C2459"/>
  </w:style>
  <w:style w:type="character" w:customStyle="1" w:styleId="number0">
    <w:name w:val="number"/>
    <w:basedOn w:val="DefaultParagraphFont"/>
    <w:rsid w:val="003C2459"/>
  </w:style>
  <w:style w:type="character" w:customStyle="1" w:styleId="swauthor">
    <w:name w:val="sw_author"/>
    <w:rsid w:val="003C2459"/>
  </w:style>
  <w:style w:type="character" w:customStyle="1" w:styleId="articlebody1">
    <w:name w:val="articlebody1"/>
    <w:rsid w:val="003C2459"/>
  </w:style>
  <w:style w:type="character" w:customStyle="1" w:styleId="small1">
    <w:name w:val="small1"/>
    <w:rsid w:val="003C2459"/>
  </w:style>
  <w:style w:type="paragraph" w:customStyle="1" w:styleId="AuthorDate2">
    <w:name w:val="Author/Date"/>
    <w:basedOn w:val="Normal"/>
    <w:link w:val="AuthorDateChar1"/>
    <w:rsid w:val="003C2459"/>
    <w:rPr>
      <w:rFonts w:eastAsia="Times New Roman"/>
      <w:b/>
      <w:sz w:val="24"/>
      <w:u w:val="single"/>
    </w:rPr>
  </w:style>
  <w:style w:type="character" w:customStyle="1" w:styleId="AuthorDateChar1">
    <w:name w:val="Author/Date Char1"/>
    <w:link w:val="AuthorDate2"/>
    <w:rsid w:val="003C2459"/>
    <w:rPr>
      <w:rFonts w:ascii="Calibri" w:eastAsia="Times New Roman" w:hAnsi="Calibri"/>
      <w:b/>
      <w:u w:val="single"/>
    </w:rPr>
  </w:style>
  <w:style w:type="character" w:customStyle="1" w:styleId="Shortcite">
    <w:name w:val="Shortcite"/>
    <w:basedOn w:val="DefaultParagraphFont"/>
    <w:rsid w:val="003C2459"/>
    <w:rPr>
      <w:rFonts w:ascii="Times New Roman" w:hAnsi="Times New Roman"/>
      <w:b/>
      <w:bCs/>
      <w:sz w:val="20"/>
    </w:rPr>
  </w:style>
  <w:style w:type="character" w:customStyle="1" w:styleId="Longcite">
    <w:name w:val="Longcite"/>
    <w:basedOn w:val="DefaultParagraphFont"/>
    <w:rsid w:val="003C2459"/>
    <w:rPr>
      <w:sz w:val="16"/>
    </w:rPr>
  </w:style>
  <w:style w:type="paragraph" w:customStyle="1" w:styleId="analytic0">
    <w:name w:val="analytic"/>
    <w:basedOn w:val="Normal"/>
    <w:link w:val="analyticChar0"/>
    <w:uiPriority w:val="4"/>
    <w:qFormat/>
    <w:rsid w:val="003C2459"/>
    <w:pPr>
      <w:spacing w:before="120"/>
    </w:pPr>
    <w:rPr>
      <w:rFonts w:ascii="Arial" w:hAnsi="Arial"/>
      <w:b/>
      <w:sz w:val="20"/>
    </w:rPr>
  </w:style>
  <w:style w:type="character" w:customStyle="1" w:styleId="analyticChar0">
    <w:name w:val="analytic Char"/>
    <w:basedOn w:val="DefaultParagraphFont"/>
    <w:link w:val="analytic0"/>
    <w:uiPriority w:val="4"/>
    <w:rsid w:val="003C2459"/>
    <w:rPr>
      <w:rFonts w:ascii="Arial" w:hAnsi="Arial"/>
      <w:b/>
      <w:sz w:val="20"/>
    </w:rPr>
  </w:style>
  <w:style w:type="character" w:customStyle="1" w:styleId="Normal30">
    <w:name w:val="Normal3"/>
    <w:basedOn w:val="DefaultParagraphFont"/>
    <w:rsid w:val="003C2459"/>
  </w:style>
  <w:style w:type="paragraph" w:customStyle="1" w:styleId="PageNumber8">
    <w:name w:val="Page Number8"/>
    <w:basedOn w:val="Normal"/>
    <w:next w:val="Normal"/>
    <w:rsid w:val="003C2459"/>
    <w:pPr>
      <w:spacing w:after="0" w:line="240" w:lineRule="auto"/>
    </w:pPr>
    <w:rPr>
      <w:rFonts w:ascii="Times New Roman" w:eastAsia="Times New Roman" w:hAnsi="Times New Roman"/>
      <w:sz w:val="20"/>
    </w:rPr>
  </w:style>
  <w:style w:type="paragraph" w:customStyle="1" w:styleId="Header2">
    <w:name w:val="Header2"/>
    <w:basedOn w:val="Heading1"/>
    <w:next w:val="Heading1"/>
    <w:rsid w:val="003C2459"/>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3C2459"/>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3C2459"/>
    <w:rPr>
      <w:rFonts w:cs="New Baskerville"/>
      <w:color w:val="000000"/>
    </w:rPr>
  </w:style>
  <w:style w:type="character" w:customStyle="1" w:styleId="postauthor">
    <w:name w:val="postauthor"/>
    <w:basedOn w:val="DefaultParagraphFont"/>
    <w:rsid w:val="003C2459"/>
  </w:style>
  <w:style w:type="paragraph" w:customStyle="1" w:styleId="notes-source-hasnotes">
    <w:name w:val="notes-source-hasnotes"/>
    <w:basedOn w:val="Normal"/>
    <w:rsid w:val="003C2459"/>
    <w:pPr>
      <w:spacing w:before="100" w:beforeAutospacing="1" w:after="100" w:afterAutospacing="1"/>
    </w:pPr>
    <w:rPr>
      <w:rFonts w:ascii="Times" w:hAnsi="Times"/>
      <w:sz w:val="20"/>
      <w:szCs w:val="20"/>
    </w:rPr>
  </w:style>
  <w:style w:type="character" w:customStyle="1" w:styleId="span">
    <w:name w:val="span"/>
    <w:basedOn w:val="DefaultParagraphFont"/>
    <w:rsid w:val="003C2459"/>
  </w:style>
  <w:style w:type="character" w:customStyle="1" w:styleId="maintitle">
    <w:name w:val="maintitle"/>
    <w:basedOn w:val="DefaultParagraphFont"/>
    <w:rsid w:val="003C2459"/>
  </w:style>
  <w:style w:type="character" w:customStyle="1" w:styleId="thirdparty-logo">
    <w:name w:val="thirdparty-logo"/>
    <w:basedOn w:val="DefaultParagraphFont"/>
    <w:rsid w:val="003C2459"/>
  </w:style>
  <w:style w:type="paragraph" w:customStyle="1" w:styleId="articlemeta">
    <w:name w:val="articlemeta"/>
    <w:basedOn w:val="Normal"/>
    <w:rsid w:val="003C2459"/>
    <w:pPr>
      <w:spacing w:before="100" w:beforeAutospacing="1" w:after="100" w:afterAutospacing="1"/>
    </w:pPr>
    <w:rPr>
      <w:rFonts w:ascii="Times" w:hAnsi="Times"/>
      <w:sz w:val="20"/>
      <w:szCs w:val="20"/>
    </w:rPr>
  </w:style>
  <w:style w:type="character" w:customStyle="1" w:styleId="vcard">
    <w:name w:val="vcard"/>
    <w:basedOn w:val="DefaultParagraphFont"/>
    <w:rsid w:val="003C2459"/>
  </w:style>
  <w:style w:type="character" w:customStyle="1" w:styleId="print-footnote">
    <w:name w:val="print-footnote"/>
    <w:basedOn w:val="DefaultParagraphFont"/>
    <w:rsid w:val="003C2459"/>
  </w:style>
  <w:style w:type="character" w:customStyle="1" w:styleId="datestring">
    <w:name w:val="datestring"/>
    <w:basedOn w:val="DefaultParagraphFont"/>
    <w:rsid w:val="003C2459"/>
  </w:style>
  <w:style w:type="paragraph" w:customStyle="1" w:styleId="left">
    <w:name w:val="left"/>
    <w:basedOn w:val="Normal"/>
    <w:rsid w:val="003C2459"/>
    <w:pPr>
      <w:spacing w:before="100" w:beforeAutospacing="1" w:after="100" w:afterAutospacing="1"/>
    </w:pPr>
    <w:rPr>
      <w:rFonts w:ascii="Times" w:hAnsi="Times"/>
      <w:sz w:val="20"/>
      <w:szCs w:val="20"/>
    </w:rPr>
  </w:style>
  <w:style w:type="paragraph" w:customStyle="1" w:styleId="right">
    <w:name w:val="right"/>
    <w:basedOn w:val="Normal"/>
    <w:rsid w:val="003C2459"/>
    <w:pPr>
      <w:spacing w:before="100" w:beforeAutospacing="1" w:after="100" w:afterAutospacing="1"/>
    </w:pPr>
    <w:rPr>
      <w:rFonts w:ascii="Times" w:hAnsi="Times"/>
      <w:sz w:val="20"/>
      <w:szCs w:val="20"/>
    </w:rPr>
  </w:style>
  <w:style w:type="character" w:customStyle="1" w:styleId="gptad">
    <w:name w:val="gptad"/>
    <w:basedOn w:val="DefaultParagraphFont"/>
    <w:rsid w:val="003C2459"/>
  </w:style>
  <w:style w:type="paragraph" w:customStyle="1" w:styleId="creditpostedmodified">
    <w:name w:val="credit_posted_modified"/>
    <w:basedOn w:val="Normal"/>
    <w:rsid w:val="003C2459"/>
    <w:pPr>
      <w:spacing w:before="100" w:beforeAutospacing="1" w:after="100" w:afterAutospacing="1"/>
    </w:pPr>
    <w:rPr>
      <w:rFonts w:ascii="Times" w:hAnsi="Times"/>
      <w:sz w:val="20"/>
      <w:szCs w:val="20"/>
    </w:rPr>
  </w:style>
  <w:style w:type="character" w:customStyle="1" w:styleId="creditline">
    <w:name w:val="creditline"/>
    <w:basedOn w:val="DefaultParagraphFont"/>
    <w:rsid w:val="003C2459"/>
  </w:style>
  <w:style w:type="character" w:customStyle="1" w:styleId="grd">
    <w:name w:val="grd"/>
    <w:basedOn w:val="DefaultParagraphFont"/>
    <w:rsid w:val="003C2459"/>
  </w:style>
  <w:style w:type="paragraph" w:customStyle="1" w:styleId="hs-text-container">
    <w:name w:val="hs-text-container"/>
    <w:basedOn w:val="Normal"/>
    <w:rsid w:val="003C2459"/>
    <w:pPr>
      <w:spacing w:before="100" w:beforeAutospacing="1" w:after="100" w:afterAutospacing="1"/>
    </w:pPr>
    <w:rPr>
      <w:rFonts w:ascii="Times" w:hAnsi="Times"/>
      <w:sz w:val="20"/>
      <w:szCs w:val="20"/>
    </w:rPr>
  </w:style>
  <w:style w:type="character" w:customStyle="1" w:styleId="created">
    <w:name w:val="created"/>
    <w:basedOn w:val="DefaultParagraphFont"/>
    <w:rsid w:val="003C2459"/>
  </w:style>
  <w:style w:type="character" w:customStyle="1" w:styleId="changed">
    <w:name w:val="changed"/>
    <w:basedOn w:val="DefaultParagraphFont"/>
    <w:rsid w:val="003C2459"/>
  </w:style>
  <w:style w:type="character" w:customStyle="1" w:styleId="article-author-name">
    <w:name w:val="article-author-name"/>
    <w:basedOn w:val="DefaultParagraphFont"/>
    <w:rsid w:val="003C2459"/>
  </w:style>
  <w:style w:type="character" w:customStyle="1" w:styleId="bioexcerpt">
    <w:name w:val="bio_excerpt"/>
    <w:basedOn w:val="DefaultParagraphFont"/>
    <w:rsid w:val="003C2459"/>
  </w:style>
  <w:style w:type="character" w:customStyle="1" w:styleId="commentcount">
    <w:name w:val="comment_count"/>
    <w:basedOn w:val="DefaultParagraphFont"/>
    <w:rsid w:val="003C2459"/>
  </w:style>
  <w:style w:type="character" w:customStyle="1" w:styleId="searchtermshighlighted">
    <w:name w:val="searchtermshighlighted"/>
    <w:basedOn w:val="DefaultParagraphFont"/>
    <w:rsid w:val="003C2459"/>
  </w:style>
  <w:style w:type="character" w:customStyle="1" w:styleId="contributornametrigger">
    <w:name w:val="contributornametrigger"/>
    <w:basedOn w:val="DefaultParagraphFont"/>
    <w:rsid w:val="003C2459"/>
  </w:style>
  <w:style w:type="character" w:customStyle="1" w:styleId="bylinepipe">
    <w:name w:val="bylinepipe"/>
    <w:basedOn w:val="DefaultParagraphFont"/>
    <w:rsid w:val="003C2459"/>
  </w:style>
  <w:style w:type="character" w:customStyle="1" w:styleId="lucenesearchresulturlb">
    <w:name w:val="lucene_search_result_url_b"/>
    <w:basedOn w:val="DefaultParagraphFont"/>
    <w:rsid w:val="003C2459"/>
  </w:style>
  <w:style w:type="character" w:customStyle="1" w:styleId="faculty-title">
    <w:name w:val="faculty-title"/>
    <w:basedOn w:val="DefaultParagraphFont"/>
    <w:rsid w:val="003C2459"/>
  </w:style>
  <w:style w:type="character" w:customStyle="1" w:styleId="count">
    <w:name w:val="count"/>
    <w:basedOn w:val="DefaultParagraphFont"/>
    <w:rsid w:val="003C2459"/>
  </w:style>
  <w:style w:type="character" w:customStyle="1" w:styleId="volume">
    <w:name w:val="volume"/>
    <w:basedOn w:val="DefaultParagraphFont"/>
    <w:rsid w:val="003C2459"/>
  </w:style>
  <w:style w:type="character" w:customStyle="1" w:styleId="issue">
    <w:name w:val="issue"/>
    <w:basedOn w:val="DefaultParagraphFont"/>
    <w:rsid w:val="003C2459"/>
  </w:style>
  <w:style w:type="character" w:customStyle="1" w:styleId="pages">
    <w:name w:val="pages"/>
    <w:basedOn w:val="DefaultParagraphFont"/>
    <w:rsid w:val="003C2459"/>
  </w:style>
  <w:style w:type="character" w:customStyle="1" w:styleId="person">
    <w:name w:val="person"/>
    <w:basedOn w:val="DefaultParagraphFont"/>
    <w:rsid w:val="003C2459"/>
  </w:style>
  <w:style w:type="character" w:customStyle="1" w:styleId="corresponding">
    <w:name w:val="corresponding"/>
    <w:basedOn w:val="DefaultParagraphFont"/>
    <w:rsid w:val="003C2459"/>
  </w:style>
  <w:style w:type="paragraph" w:customStyle="1" w:styleId="entry-meta">
    <w:name w:val="entry-meta"/>
    <w:basedOn w:val="Normal"/>
    <w:rsid w:val="003C2459"/>
    <w:pPr>
      <w:spacing w:before="100" w:beforeAutospacing="1" w:after="100" w:afterAutospacing="1"/>
    </w:pPr>
    <w:rPr>
      <w:rFonts w:ascii="Times" w:hAnsi="Times"/>
      <w:sz w:val="20"/>
      <w:szCs w:val="20"/>
    </w:rPr>
  </w:style>
  <w:style w:type="character" w:customStyle="1" w:styleId="post-time">
    <w:name w:val="post-time"/>
    <w:basedOn w:val="DefaultParagraphFont"/>
    <w:rsid w:val="003C2459"/>
  </w:style>
  <w:style w:type="character" w:customStyle="1" w:styleId="post-category">
    <w:name w:val="post-category"/>
    <w:basedOn w:val="DefaultParagraphFont"/>
    <w:rsid w:val="003C2459"/>
  </w:style>
  <w:style w:type="character" w:customStyle="1" w:styleId="post-author">
    <w:name w:val="post-author"/>
    <w:basedOn w:val="DefaultParagraphFont"/>
    <w:rsid w:val="003C2459"/>
  </w:style>
  <w:style w:type="character" w:customStyle="1" w:styleId="A10">
    <w:name w:val="A10"/>
    <w:uiPriority w:val="99"/>
    <w:rsid w:val="003C2459"/>
    <w:rPr>
      <w:rFonts w:cs="Trebuchet MS"/>
      <w:color w:val="000000"/>
      <w:sz w:val="11"/>
      <w:szCs w:val="11"/>
    </w:rPr>
  </w:style>
  <w:style w:type="paragraph" w:customStyle="1" w:styleId="Pa10">
    <w:name w:val="Pa10"/>
    <w:basedOn w:val="Default"/>
    <w:next w:val="Default"/>
    <w:uiPriority w:val="99"/>
    <w:rsid w:val="003C245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3C245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3C2459"/>
  </w:style>
  <w:style w:type="paragraph" w:customStyle="1" w:styleId="aff">
    <w:name w:val="aff"/>
    <w:basedOn w:val="Normal"/>
    <w:rsid w:val="003C2459"/>
    <w:pPr>
      <w:spacing w:before="100" w:beforeAutospacing="1" w:after="100" w:afterAutospacing="1"/>
    </w:pPr>
    <w:rPr>
      <w:rFonts w:ascii="Times" w:hAnsi="Times"/>
      <w:sz w:val="20"/>
      <w:szCs w:val="20"/>
    </w:rPr>
  </w:style>
  <w:style w:type="character" w:customStyle="1" w:styleId="entry-author">
    <w:name w:val="entry-author"/>
    <w:basedOn w:val="DefaultParagraphFont"/>
    <w:rsid w:val="003C2459"/>
  </w:style>
  <w:style w:type="character" w:customStyle="1" w:styleId="entry-author-name">
    <w:name w:val="entry-author-name"/>
    <w:basedOn w:val="DefaultParagraphFont"/>
    <w:rsid w:val="003C2459"/>
  </w:style>
  <w:style w:type="character" w:customStyle="1" w:styleId="contrib-degrees">
    <w:name w:val="contrib-degrees"/>
    <w:basedOn w:val="DefaultParagraphFont"/>
    <w:rsid w:val="003C2459"/>
  </w:style>
  <w:style w:type="character" w:customStyle="1" w:styleId="contrib-on-behalf-of">
    <w:name w:val="contrib-on-behalf-of"/>
    <w:basedOn w:val="DefaultParagraphFont"/>
    <w:rsid w:val="003C2459"/>
  </w:style>
  <w:style w:type="character" w:customStyle="1" w:styleId="pubtime">
    <w:name w:val="pubtime"/>
    <w:basedOn w:val="DefaultParagraphFont"/>
    <w:rsid w:val="003C2459"/>
  </w:style>
  <w:style w:type="character" w:customStyle="1" w:styleId="fbcommentscount">
    <w:name w:val="fb_comments_count"/>
    <w:basedOn w:val="DefaultParagraphFont"/>
    <w:rsid w:val="003C2459"/>
  </w:style>
  <w:style w:type="character" w:customStyle="1" w:styleId="stsharethiscustom">
    <w:name w:val="st_sharethis_custom"/>
    <w:basedOn w:val="DefaultParagraphFont"/>
    <w:rsid w:val="003C2459"/>
  </w:style>
  <w:style w:type="paragraph" w:customStyle="1" w:styleId="permalinkable">
    <w:name w:val="permalinkable"/>
    <w:basedOn w:val="Normal"/>
    <w:rsid w:val="003C2459"/>
    <w:pPr>
      <w:spacing w:before="100" w:beforeAutospacing="1" w:after="100" w:afterAutospacing="1"/>
    </w:pPr>
    <w:rPr>
      <w:rFonts w:ascii="Times" w:hAnsi="Times"/>
      <w:sz w:val="20"/>
      <w:szCs w:val="20"/>
    </w:rPr>
  </w:style>
  <w:style w:type="character" w:customStyle="1" w:styleId="post-date">
    <w:name w:val="post-date"/>
    <w:basedOn w:val="DefaultParagraphFont"/>
    <w:rsid w:val="003C2459"/>
  </w:style>
  <w:style w:type="character" w:customStyle="1" w:styleId="link-external">
    <w:name w:val="link-external"/>
    <w:basedOn w:val="DefaultParagraphFont"/>
    <w:rsid w:val="003C2459"/>
  </w:style>
  <w:style w:type="character" w:customStyle="1" w:styleId="articleauthor0">
    <w:name w:val="article_author"/>
    <w:basedOn w:val="DefaultParagraphFont"/>
    <w:rsid w:val="003C2459"/>
  </w:style>
  <w:style w:type="character" w:customStyle="1" w:styleId="articleissue">
    <w:name w:val="article_issue"/>
    <w:basedOn w:val="DefaultParagraphFont"/>
    <w:rsid w:val="003C2459"/>
  </w:style>
  <w:style w:type="character" w:customStyle="1" w:styleId="a-size-large">
    <w:name w:val="a-size-large"/>
    <w:basedOn w:val="DefaultParagraphFont"/>
    <w:rsid w:val="003C2459"/>
  </w:style>
  <w:style w:type="character" w:customStyle="1" w:styleId="a-size-medium">
    <w:name w:val="a-size-medium"/>
    <w:basedOn w:val="DefaultParagraphFont"/>
    <w:rsid w:val="003C2459"/>
  </w:style>
  <w:style w:type="character" w:customStyle="1" w:styleId="contribution">
    <w:name w:val="contribution"/>
    <w:basedOn w:val="DefaultParagraphFont"/>
    <w:rsid w:val="003C2459"/>
  </w:style>
  <w:style w:type="character" w:customStyle="1" w:styleId="a-color-secondary">
    <w:name w:val="a-color-secondary"/>
    <w:basedOn w:val="DefaultParagraphFont"/>
    <w:rsid w:val="003C2459"/>
  </w:style>
  <w:style w:type="paragraph" w:customStyle="1" w:styleId="sbyline">
    <w:name w:val="sbyline"/>
    <w:basedOn w:val="Normal"/>
    <w:rsid w:val="003C2459"/>
    <w:pPr>
      <w:spacing w:before="100" w:beforeAutospacing="1" w:after="100" w:afterAutospacing="1"/>
    </w:pPr>
    <w:rPr>
      <w:rFonts w:ascii="Times" w:hAnsi="Times"/>
      <w:sz w:val="20"/>
      <w:szCs w:val="20"/>
    </w:rPr>
  </w:style>
  <w:style w:type="character" w:customStyle="1" w:styleId="ui-author">
    <w:name w:val="ui-author"/>
    <w:basedOn w:val="DefaultParagraphFont"/>
    <w:rsid w:val="003C2459"/>
  </w:style>
  <w:style w:type="character" w:customStyle="1" w:styleId="ui-staffline">
    <w:name w:val="ui-staffline"/>
    <w:basedOn w:val="DefaultParagraphFont"/>
    <w:rsid w:val="003C2459"/>
  </w:style>
  <w:style w:type="paragraph" w:customStyle="1" w:styleId="promotion-tag-p">
    <w:name w:val="promotion-tag-p"/>
    <w:basedOn w:val="Normal"/>
    <w:rsid w:val="003C2459"/>
    <w:pPr>
      <w:spacing w:before="100" w:beforeAutospacing="1" w:after="100" w:afterAutospacing="1"/>
    </w:pPr>
    <w:rPr>
      <w:rFonts w:ascii="Times" w:hAnsi="Times"/>
      <w:sz w:val="20"/>
      <w:szCs w:val="20"/>
    </w:rPr>
  </w:style>
  <w:style w:type="paragraph" w:customStyle="1" w:styleId="heading">
    <w:name w:val="heading"/>
    <w:basedOn w:val="Normal"/>
    <w:rsid w:val="003C2459"/>
    <w:pPr>
      <w:spacing w:before="100" w:beforeAutospacing="1" w:after="100" w:afterAutospacing="1"/>
    </w:pPr>
    <w:rPr>
      <w:rFonts w:ascii="Times" w:hAnsi="Times"/>
      <w:sz w:val="20"/>
      <w:szCs w:val="20"/>
    </w:rPr>
  </w:style>
  <w:style w:type="character" w:customStyle="1" w:styleId="value">
    <w:name w:val="value"/>
    <w:basedOn w:val="DefaultParagraphFont"/>
    <w:rsid w:val="003C2459"/>
  </w:style>
  <w:style w:type="character" w:customStyle="1" w:styleId="specialissuelabel">
    <w:name w:val="specialissuelabel"/>
    <w:basedOn w:val="DefaultParagraphFont"/>
    <w:rsid w:val="003C2459"/>
  </w:style>
  <w:style w:type="character" w:customStyle="1" w:styleId="referencediv">
    <w:name w:val="referencediv"/>
    <w:basedOn w:val="DefaultParagraphFont"/>
    <w:rsid w:val="003C2459"/>
  </w:style>
  <w:style w:type="character" w:customStyle="1" w:styleId="wp-smiley">
    <w:name w:val="wp-smiley"/>
    <w:basedOn w:val="DefaultParagraphFont"/>
    <w:rsid w:val="003C2459"/>
  </w:style>
  <w:style w:type="character" w:customStyle="1" w:styleId="artjournal">
    <w:name w:val="art_journal"/>
    <w:basedOn w:val="DefaultParagraphFont"/>
    <w:rsid w:val="003C2459"/>
  </w:style>
  <w:style w:type="character" w:customStyle="1" w:styleId="artdatevolumeissuepart">
    <w:name w:val="art_datevolumeissuepart"/>
    <w:basedOn w:val="DefaultParagraphFont"/>
    <w:rsid w:val="003C2459"/>
  </w:style>
  <w:style w:type="character" w:customStyle="1" w:styleId="artpages">
    <w:name w:val="art_pages"/>
    <w:basedOn w:val="DefaultParagraphFont"/>
    <w:rsid w:val="003C2459"/>
  </w:style>
  <w:style w:type="character" w:customStyle="1" w:styleId="singlehighlightclass">
    <w:name w:val="single_highlight_class"/>
    <w:basedOn w:val="DefaultParagraphFont"/>
    <w:rsid w:val="003C2459"/>
  </w:style>
  <w:style w:type="character" w:customStyle="1" w:styleId="degree">
    <w:name w:val="degree"/>
    <w:basedOn w:val="DefaultParagraphFont"/>
    <w:rsid w:val="003C2459"/>
  </w:style>
  <w:style w:type="character" w:customStyle="1" w:styleId="major">
    <w:name w:val="major"/>
    <w:basedOn w:val="DefaultParagraphFont"/>
    <w:rsid w:val="003C2459"/>
  </w:style>
  <w:style w:type="character" w:customStyle="1" w:styleId="authors">
    <w:name w:val="authors"/>
    <w:basedOn w:val="DefaultParagraphFont"/>
    <w:rsid w:val="003C2459"/>
  </w:style>
  <w:style w:type="character" w:customStyle="1" w:styleId="views">
    <w:name w:val="views"/>
    <w:basedOn w:val="DefaultParagraphFont"/>
    <w:rsid w:val="003C2459"/>
  </w:style>
  <w:style w:type="character" w:customStyle="1" w:styleId="stmainservices">
    <w:name w:val="stmainservices"/>
    <w:basedOn w:val="DefaultParagraphFont"/>
    <w:rsid w:val="003C2459"/>
  </w:style>
  <w:style w:type="character" w:customStyle="1" w:styleId="stbubblehcount">
    <w:name w:val="stbubble_hcount"/>
    <w:basedOn w:val="DefaultParagraphFont"/>
    <w:rsid w:val="003C2459"/>
  </w:style>
  <w:style w:type="paragraph" w:customStyle="1" w:styleId="Document">
    <w:name w:val="_Document"/>
    <w:basedOn w:val="Default"/>
    <w:next w:val="Default"/>
    <w:uiPriority w:val="99"/>
    <w:rsid w:val="003C245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3C245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3C2459"/>
    <w:pPr>
      <w:widowControl w:val="0"/>
    </w:pPr>
    <w:rPr>
      <w:rFonts w:ascii="New Baskerville" w:eastAsiaTheme="minorEastAsia" w:hAnsi="New Baskerville"/>
      <w:color w:val="auto"/>
    </w:rPr>
  </w:style>
  <w:style w:type="paragraph" w:customStyle="1" w:styleId="collapsed-hide">
    <w:name w:val="collapsed-hide"/>
    <w:basedOn w:val="Normal"/>
    <w:rsid w:val="003C245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3C2459"/>
    <w:pPr>
      <w:widowControl w:val="0"/>
      <w:spacing w:line="211" w:lineRule="atLeast"/>
    </w:pPr>
    <w:rPr>
      <w:rFonts w:ascii="Mokka" w:eastAsiaTheme="minorEastAsia" w:hAnsi="Mokka"/>
      <w:color w:val="auto"/>
    </w:rPr>
  </w:style>
  <w:style w:type="paragraph" w:customStyle="1" w:styleId="odd">
    <w:name w:val="odd"/>
    <w:basedOn w:val="Normal"/>
    <w:rsid w:val="003C245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3C2459"/>
  </w:style>
  <w:style w:type="character" w:customStyle="1" w:styleId="tolocaltime">
    <w:name w:val="tolocaltime"/>
    <w:basedOn w:val="DefaultParagraphFont"/>
    <w:rsid w:val="003C2459"/>
  </w:style>
  <w:style w:type="character" w:customStyle="1" w:styleId="pb-byline">
    <w:name w:val="pb-byline"/>
    <w:basedOn w:val="DefaultParagraphFont"/>
    <w:rsid w:val="003C2459"/>
  </w:style>
  <w:style w:type="character" w:customStyle="1" w:styleId="pb-timestamp">
    <w:name w:val="pb-timestamp"/>
    <w:basedOn w:val="DefaultParagraphFont"/>
    <w:rsid w:val="003C2459"/>
  </w:style>
  <w:style w:type="character" w:customStyle="1" w:styleId="posted-on">
    <w:name w:val="posted-on"/>
    <w:basedOn w:val="DefaultParagraphFont"/>
    <w:rsid w:val="003C2459"/>
  </w:style>
  <w:style w:type="character" w:customStyle="1" w:styleId="even">
    <w:name w:val="even"/>
    <w:basedOn w:val="DefaultParagraphFont"/>
    <w:rsid w:val="003C2459"/>
  </w:style>
  <w:style w:type="paragraph" w:customStyle="1" w:styleId="volissue">
    <w:name w:val="volissue"/>
    <w:basedOn w:val="Normal"/>
    <w:rsid w:val="003C245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3C2459"/>
  </w:style>
  <w:style w:type="character" w:customStyle="1" w:styleId="articledate">
    <w:name w:val="articledate"/>
    <w:basedOn w:val="DefaultParagraphFont"/>
    <w:rsid w:val="003C2459"/>
  </w:style>
  <w:style w:type="character" w:customStyle="1" w:styleId="post-byline">
    <w:name w:val="post-byline"/>
    <w:basedOn w:val="DefaultParagraphFont"/>
    <w:rsid w:val="003C2459"/>
  </w:style>
  <w:style w:type="character" w:customStyle="1" w:styleId="metadate">
    <w:name w:val="meta_date"/>
    <w:basedOn w:val="DefaultParagraphFont"/>
    <w:rsid w:val="003C2459"/>
  </w:style>
  <w:style w:type="character" w:customStyle="1" w:styleId="fa">
    <w:name w:val="fa"/>
    <w:basedOn w:val="DefaultParagraphFont"/>
    <w:rsid w:val="003C2459"/>
  </w:style>
  <w:style w:type="character" w:customStyle="1" w:styleId="longname">
    <w:name w:val="longname"/>
    <w:basedOn w:val="DefaultParagraphFont"/>
    <w:rsid w:val="003C2459"/>
  </w:style>
  <w:style w:type="character" w:customStyle="1" w:styleId="echocontainer">
    <w:name w:val="echo_container"/>
    <w:basedOn w:val="DefaultParagraphFont"/>
    <w:rsid w:val="003C2459"/>
  </w:style>
  <w:style w:type="character" w:customStyle="1" w:styleId="comment-display">
    <w:name w:val="comment-display"/>
    <w:basedOn w:val="DefaultParagraphFont"/>
    <w:rsid w:val="003C2459"/>
  </w:style>
  <w:style w:type="paragraph" w:customStyle="1" w:styleId="comment-count-label">
    <w:name w:val="comment-count-label"/>
    <w:basedOn w:val="Normal"/>
    <w:rsid w:val="003C2459"/>
    <w:pPr>
      <w:spacing w:before="100" w:beforeAutospacing="1" w:after="100" w:afterAutospacing="1"/>
    </w:pPr>
    <w:rPr>
      <w:rFonts w:ascii="Times" w:hAnsi="Times"/>
      <w:sz w:val="20"/>
      <w:szCs w:val="20"/>
    </w:rPr>
  </w:style>
  <w:style w:type="character" w:customStyle="1" w:styleId="echo-counter">
    <w:name w:val="echo-counter"/>
    <w:basedOn w:val="DefaultParagraphFont"/>
    <w:rsid w:val="003C2459"/>
  </w:style>
  <w:style w:type="character" w:customStyle="1" w:styleId="discussion-policy">
    <w:name w:val="discussion-policy"/>
    <w:basedOn w:val="DefaultParagraphFont"/>
    <w:rsid w:val="003C2459"/>
  </w:style>
  <w:style w:type="character" w:customStyle="1" w:styleId="echo-apps-conversations-streamcaption">
    <w:name w:val="echo-apps-conversations-streamcaption"/>
    <w:basedOn w:val="DefaultParagraphFont"/>
    <w:rsid w:val="003C2459"/>
  </w:style>
  <w:style w:type="character" w:customStyle="1" w:styleId="echo-streamserver-controls-stream-item-text">
    <w:name w:val="echo-streamserver-controls-stream-item-text"/>
    <w:basedOn w:val="DefaultParagraphFont"/>
    <w:rsid w:val="003C2459"/>
  </w:style>
  <w:style w:type="character" w:customStyle="1" w:styleId="echo-streamserver-controls-facepile-more">
    <w:name w:val="echo-streamserver-controls-facepile-more"/>
    <w:basedOn w:val="DefaultParagraphFont"/>
    <w:rsid w:val="003C2459"/>
  </w:style>
  <w:style w:type="character" w:customStyle="1" w:styleId="echo-primaryfont">
    <w:name w:val="echo-primaryfont"/>
    <w:basedOn w:val="DefaultParagraphFont"/>
    <w:rsid w:val="003C2459"/>
  </w:style>
  <w:style w:type="character" w:customStyle="1" w:styleId="section">
    <w:name w:val="section"/>
    <w:basedOn w:val="DefaultParagraphFont"/>
    <w:rsid w:val="003C2459"/>
  </w:style>
  <w:style w:type="character" w:customStyle="1" w:styleId="wpsr-txt-headline">
    <w:name w:val="wpsr-txt-headline"/>
    <w:basedOn w:val="DefaultParagraphFont"/>
    <w:rsid w:val="003C2459"/>
  </w:style>
  <w:style w:type="character" w:customStyle="1" w:styleId="asset-metabar-author">
    <w:name w:val="asset-metabar-author"/>
    <w:basedOn w:val="DefaultParagraphFont"/>
    <w:rsid w:val="003C2459"/>
  </w:style>
  <w:style w:type="character" w:customStyle="1" w:styleId="eza-dateline">
    <w:name w:val="eza-dateline"/>
    <w:basedOn w:val="DefaultParagraphFont"/>
    <w:rsid w:val="003C2459"/>
  </w:style>
  <w:style w:type="character" w:customStyle="1" w:styleId="eza-authors">
    <w:name w:val="eza-authors"/>
    <w:basedOn w:val="DefaultParagraphFont"/>
    <w:rsid w:val="003C2459"/>
  </w:style>
  <w:style w:type="character" w:customStyle="1" w:styleId="csmstaff">
    <w:name w:val="csm_staff"/>
    <w:basedOn w:val="DefaultParagraphFont"/>
    <w:rsid w:val="003C2459"/>
  </w:style>
  <w:style w:type="paragraph" w:customStyle="1" w:styleId="mol-para-with-font">
    <w:name w:val="mol-para-with-font"/>
    <w:basedOn w:val="Normal"/>
    <w:rsid w:val="003C245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3C2459"/>
  </w:style>
  <w:style w:type="character" w:customStyle="1" w:styleId="byline-text">
    <w:name w:val="byline-text"/>
    <w:basedOn w:val="DefaultParagraphFont"/>
    <w:rsid w:val="003C2459"/>
  </w:style>
  <w:style w:type="character" w:customStyle="1" w:styleId="itemauthor">
    <w:name w:val="itemauthor"/>
    <w:basedOn w:val="DefaultParagraphFont"/>
    <w:rsid w:val="003C2459"/>
  </w:style>
  <w:style w:type="character" w:customStyle="1" w:styleId="itemdatecreated">
    <w:name w:val="itemdatecreated"/>
    <w:basedOn w:val="DefaultParagraphFont"/>
    <w:rsid w:val="003C2459"/>
  </w:style>
  <w:style w:type="character" w:customStyle="1" w:styleId="slug-metadata-note">
    <w:name w:val="slug-metadata-note"/>
    <w:basedOn w:val="DefaultParagraphFont"/>
    <w:rsid w:val="003C2459"/>
  </w:style>
  <w:style w:type="character" w:customStyle="1" w:styleId="drop-capped">
    <w:name w:val="drop-capped"/>
    <w:basedOn w:val="DefaultParagraphFont"/>
    <w:rsid w:val="003C2459"/>
  </w:style>
  <w:style w:type="character" w:customStyle="1" w:styleId="published">
    <w:name w:val="published"/>
    <w:basedOn w:val="DefaultParagraphFont"/>
    <w:rsid w:val="003C2459"/>
  </w:style>
  <w:style w:type="paragraph" w:customStyle="1" w:styleId="articleopinion-standfirst">
    <w:name w:val="articleopinion-standfirst"/>
    <w:basedOn w:val="Normal"/>
    <w:rsid w:val="003C2459"/>
    <w:pPr>
      <w:spacing w:before="100" w:beforeAutospacing="1" w:after="100" w:afterAutospacing="1"/>
    </w:pPr>
    <w:rPr>
      <w:rFonts w:ascii="Times" w:hAnsi="Times"/>
      <w:sz w:val="20"/>
      <w:szCs w:val="20"/>
    </w:rPr>
  </w:style>
  <w:style w:type="paragraph" w:customStyle="1" w:styleId="snippet">
    <w:name w:val="snippet"/>
    <w:basedOn w:val="Normal"/>
    <w:rsid w:val="003C2459"/>
    <w:pPr>
      <w:spacing w:before="100" w:beforeAutospacing="1" w:after="100" w:afterAutospacing="1"/>
    </w:pPr>
    <w:rPr>
      <w:rFonts w:ascii="Times" w:hAnsi="Times"/>
      <w:sz w:val="20"/>
      <w:szCs w:val="20"/>
    </w:rPr>
  </w:style>
  <w:style w:type="character" w:customStyle="1" w:styleId="thetitle">
    <w:name w:val="the_title"/>
    <w:basedOn w:val="DefaultParagraphFont"/>
    <w:rsid w:val="003C2459"/>
  </w:style>
  <w:style w:type="character" w:customStyle="1" w:styleId="view-count">
    <w:name w:val="view-count"/>
    <w:basedOn w:val="DefaultParagraphFont"/>
    <w:rsid w:val="003C2459"/>
  </w:style>
  <w:style w:type="character" w:customStyle="1" w:styleId="rupee">
    <w:name w:val="rupee"/>
    <w:basedOn w:val="DefaultParagraphFont"/>
    <w:rsid w:val="003C2459"/>
  </w:style>
  <w:style w:type="character" w:customStyle="1" w:styleId="grey1">
    <w:name w:val="grey1"/>
    <w:basedOn w:val="DefaultParagraphFont"/>
    <w:rsid w:val="003C2459"/>
  </w:style>
  <w:style w:type="paragraph" w:customStyle="1" w:styleId="Pa13">
    <w:name w:val="Pa13"/>
    <w:basedOn w:val="Default"/>
    <w:next w:val="Default"/>
    <w:uiPriority w:val="99"/>
    <w:rsid w:val="003C2459"/>
    <w:pPr>
      <w:widowControl w:val="0"/>
      <w:spacing w:line="201" w:lineRule="atLeast"/>
    </w:pPr>
    <w:rPr>
      <w:rFonts w:eastAsiaTheme="minorEastAsia"/>
      <w:color w:val="auto"/>
    </w:rPr>
  </w:style>
  <w:style w:type="paragraph" w:customStyle="1" w:styleId="Pa14">
    <w:name w:val="Pa14"/>
    <w:basedOn w:val="Default"/>
    <w:next w:val="Default"/>
    <w:uiPriority w:val="99"/>
    <w:rsid w:val="003C2459"/>
    <w:pPr>
      <w:widowControl w:val="0"/>
      <w:spacing w:line="241" w:lineRule="atLeast"/>
    </w:pPr>
    <w:rPr>
      <w:rFonts w:eastAsiaTheme="minorEastAsia"/>
      <w:color w:val="auto"/>
    </w:rPr>
  </w:style>
  <w:style w:type="paragraph" w:customStyle="1" w:styleId="Pa9">
    <w:name w:val="Pa9"/>
    <w:basedOn w:val="Default"/>
    <w:next w:val="Default"/>
    <w:uiPriority w:val="99"/>
    <w:rsid w:val="003C245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3C2459"/>
  </w:style>
  <w:style w:type="character" w:customStyle="1" w:styleId="reporttitle">
    <w:name w:val="report_title"/>
    <w:basedOn w:val="DefaultParagraphFont"/>
    <w:rsid w:val="003C2459"/>
  </w:style>
  <w:style w:type="character" w:customStyle="1" w:styleId="documenttype-longreleases">
    <w:name w:val="document_type_-_long_releases"/>
    <w:basedOn w:val="DefaultParagraphFont"/>
    <w:rsid w:val="003C2459"/>
  </w:style>
  <w:style w:type="character" w:customStyle="1" w:styleId="alt-date">
    <w:name w:val="alt-date"/>
    <w:basedOn w:val="DefaultParagraphFont"/>
    <w:rsid w:val="003C2459"/>
  </w:style>
  <w:style w:type="character" w:customStyle="1" w:styleId="entry-byline">
    <w:name w:val="entry-byline"/>
    <w:basedOn w:val="DefaultParagraphFont"/>
    <w:rsid w:val="003C2459"/>
  </w:style>
  <w:style w:type="character" w:customStyle="1" w:styleId="taglinecontrib">
    <w:name w:val="tagline_contrib"/>
    <w:basedOn w:val="DefaultParagraphFont"/>
    <w:rsid w:val="003C2459"/>
  </w:style>
  <w:style w:type="character" w:customStyle="1" w:styleId="articledate0">
    <w:name w:val="article_date"/>
    <w:basedOn w:val="DefaultParagraphFont"/>
    <w:rsid w:val="003C2459"/>
  </w:style>
  <w:style w:type="paragraph" w:customStyle="1" w:styleId="hg-daily">
    <w:name w:val="hg-daily"/>
    <w:basedOn w:val="Normal"/>
    <w:rsid w:val="003C2459"/>
    <w:pPr>
      <w:spacing w:before="100" w:beforeAutospacing="1" w:after="100" w:afterAutospacing="1"/>
    </w:pPr>
    <w:rPr>
      <w:rFonts w:ascii="Times" w:hAnsi="Times"/>
      <w:sz w:val="20"/>
      <w:szCs w:val="20"/>
    </w:rPr>
  </w:style>
  <w:style w:type="character" w:customStyle="1" w:styleId="cit">
    <w:name w:val="cit"/>
    <w:basedOn w:val="DefaultParagraphFont"/>
    <w:rsid w:val="003C2459"/>
  </w:style>
  <w:style w:type="paragraph" w:customStyle="1" w:styleId="buttonheading">
    <w:name w:val="buttonheading"/>
    <w:basedOn w:val="Normal"/>
    <w:rsid w:val="003C2459"/>
    <w:pPr>
      <w:spacing w:before="100" w:beforeAutospacing="1" w:after="100" w:afterAutospacing="1"/>
    </w:pPr>
    <w:rPr>
      <w:rFonts w:ascii="Times" w:hAnsi="Times"/>
      <w:sz w:val="20"/>
      <w:szCs w:val="20"/>
    </w:rPr>
  </w:style>
  <w:style w:type="character" w:customStyle="1" w:styleId="createdate">
    <w:name w:val="createdate"/>
    <w:basedOn w:val="DefaultParagraphFont"/>
    <w:rsid w:val="003C2459"/>
  </w:style>
  <w:style w:type="character" w:customStyle="1" w:styleId="text-label">
    <w:name w:val="text-label"/>
    <w:basedOn w:val="DefaultParagraphFont"/>
    <w:rsid w:val="003C2459"/>
  </w:style>
  <w:style w:type="paragraph" w:customStyle="1" w:styleId="TOC3Char">
    <w:name w:val="TOC 3 Char"/>
    <w:basedOn w:val="Normal"/>
    <w:next w:val="Normal"/>
    <w:rsid w:val="003C2459"/>
    <w:rPr>
      <w:rFonts w:eastAsia="Times New Roman"/>
      <w:sz w:val="24"/>
      <w:szCs w:val="20"/>
    </w:rPr>
  </w:style>
  <w:style w:type="paragraph" w:customStyle="1" w:styleId="TOC1Char">
    <w:name w:val="TOC 1 Char"/>
    <w:basedOn w:val="Normal"/>
    <w:next w:val="Normal"/>
    <w:rsid w:val="003C2459"/>
    <w:rPr>
      <w:rFonts w:eastAsia="Times New Roman"/>
      <w:b/>
      <w:sz w:val="24"/>
      <w:szCs w:val="20"/>
    </w:rPr>
  </w:style>
  <w:style w:type="character" w:customStyle="1" w:styleId="StyleCardtextChar10pt">
    <w:name w:val="Style Card text Char + 10 pt"/>
    <w:rsid w:val="003C2459"/>
    <w:rPr>
      <w:rFonts w:ascii="Georgia" w:eastAsia="Calibri" w:hAnsi="Georgia"/>
      <w:sz w:val="20"/>
      <w:u w:val="single"/>
      <w:lang w:bidi="ar-SA"/>
    </w:rPr>
  </w:style>
  <w:style w:type="paragraph" w:customStyle="1" w:styleId="ColorfulList-Accent11">
    <w:name w:val="Colorful List - Accent 11"/>
    <w:basedOn w:val="Normal"/>
    <w:uiPriority w:val="34"/>
    <w:qFormat/>
    <w:rsid w:val="003C2459"/>
    <w:pPr>
      <w:ind w:left="720"/>
      <w:contextualSpacing/>
      <w:jc w:val="both"/>
    </w:pPr>
    <w:rPr>
      <w:rFonts w:eastAsia="Times New Roman"/>
      <w:sz w:val="20"/>
      <w:szCs w:val="20"/>
    </w:rPr>
  </w:style>
  <w:style w:type="paragraph" w:customStyle="1" w:styleId="NoteLevel11">
    <w:name w:val="Note Level 11"/>
    <w:basedOn w:val="Normal"/>
    <w:uiPriority w:val="99"/>
    <w:rsid w:val="003C245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3C2459"/>
    <w:pPr>
      <w:keepNext/>
      <w:tabs>
        <w:tab w:val="num" w:pos="1440"/>
      </w:tabs>
      <w:ind w:left="1800" w:hanging="360"/>
      <w:outlineLvl w:val="2"/>
    </w:pPr>
    <w:rPr>
      <w:rFonts w:eastAsia="MS Gothic"/>
    </w:rPr>
  </w:style>
  <w:style w:type="paragraph" w:customStyle="1" w:styleId="NoteLevel41">
    <w:name w:val="Note Level 41"/>
    <w:basedOn w:val="Normal"/>
    <w:rsid w:val="003C2459"/>
    <w:pPr>
      <w:keepNext/>
      <w:tabs>
        <w:tab w:val="num" w:pos="2160"/>
      </w:tabs>
      <w:ind w:left="2520" w:hanging="360"/>
      <w:outlineLvl w:val="3"/>
    </w:pPr>
    <w:rPr>
      <w:rFonts w:eastAsia="MS Gothic"/>
    </w:rPr>
  </w:style>
  <w:style w:type="paragraph" w:customStyle="1" w:styleId="NoteLevel51">
    <w:name w:val="Note Level 51"/>
    <w:basedOn w:val="Normal"/>
    <w:rsid w:val="003C2459"/>
    <w:pPr>
      <w:keepNext/>
      <w:tabs>
        <w:tab w:val="num" w:pos="2880"/>
      </w:tabs>
      <w:ind w:left="3240" w:hanging="360"/>
      <w:outlineLvl w:val="4"/>
    </w:pPr>
    <w:rPr>
      <w:rFonts w:eastAsia="MS Gothic"/>
    </w:rPr>
  </w:style>
  <w:style w:type="paragraph" w:customStyle="1" w:styleId="NoteLevel61">
    <w:name w:val="Note Level 61"/>
    <w:basedOn w:val="Normal"/>
    <w:rsid w:val="003C2459"/>
    <w:pPr>
      <w:keepNext/>
      <w:tabs>
        <w:tab w:val="num" w:pos="3600"/>
      </w:tabs>
      <w:ind w:left="3960" w:hanging="360"/>
      <w:outlineLvl w:val="5"/>
    </w:pPr>
    <w:rPr>
      <w:rFonts w:eastAsia="MS Gothic"/>
    </w:rPr>
  </w:style>
  <w:style w:type="paragraph" w:customStyle="1" w:styleId="NoteLevel71">
    <w:name w:val="Note Level 71"/>
    <w:basedOn w:val="Normal"/>
    <w:rsid w:val="003C2459"/>
    <w:pPr>
      <w:keepNext/>
      <w:tabs>
        <w:tab w:val="num" w:pos="4320"/>
      </w:tabs>
      <w:ind w:left="4680" w:hanging="360"/>
      <w:outlineLvl w:val="6"/>
    </w:pPr>
    <w:rPr>
      <w:rFonts w:eastAsia="MS Gothic"/>
    </w:rPr>
  </w:style>
  <w:style w:type="paragraph" w:customStyle="1" w:styleId="NoteLevel81">
    <w:name w:val="Note Level 81"/>
    <w:basedOn w:val="Normal"/>
    <w:rsid w:val="003C2459"/>
    <w:pPr>
      <w:keepNext/>
      <w:tabs>
        <w:tab w:val="num" w:pos="5040"/>
      </w:tabs>
      <w:ind w:left="5400" w:hanging="360"/>
      <w:outlineLvl w:val="7"/>
    </w:pPr>
    <w:rPr>
      <w:rFonts w:eastAsia="MS Gothic"/>
    </w:rPr>
  </w:style>
  <w:style w:type="paragraph" w:customStyle="1" w:styleId="NoteLevel91">
    <w:name w:val="Note Level 91"/>
    <w:basedOn w:val="Normal"/>
    <w:rsid w:val="003C2459"/>
    <w:pPr>
      <w:keepNext/>
      <w:tabs>
        <w:tab w:val="num" w:pos="5760"/>
      </w:tabs>
      <w:ind w:left="6120" w:hanging="360"/>
      <w:outlineLvl w:val="8"/>
    </w:pPr>
    <w:rPr>
      <w:rFonts w:eastAsia="MS Gothic"/>
    </w:rPr>
  </w:style>
  <w:style w:type="paragraph" w:styleId="Index2">
    <w:name w:val="index 2"/>
    <w:basedOn w:val="Normal"/>
    <w:next w:val="Normal"/>
    <w:autoRedefine/>
    <w:rsid w:val="003C2459"/>
    <w:pPr>
      <w:spacing w:after="200" w:line="276" w:lineRule="auto"/>
      <w:ind w:left="400" w:hanging="200"/>
    </w:pPr>
    <w:rPr>
      <w:rFonts w:eastAsia="Times New Roman"/>
      <w:bCs/>
    </w:rPr>
  </w:style>
  <w:style w:type="paragraph" w:styleId="Index3">
    <w:name w:val="index 3"/>
    <w:basedOn w:val="Normal"/>
    <w:next w:val="Normal"/>
    <w:autoRedefine/>
    <w:rsid w:val="003C2459"/>
    <w:pPr>
      <w:spacing w:after="200" w:line="276" w:lineRule="auto"/>
      <w:ind w:left="600" w:hanging="200"/>
    </w:pPr>
    <w:rPr>
      <w:rFonts w:eastAsia="Times New Roman"/>
      <w:bCs/>
    </w:rPr>
  </w:style>
  <w:style w:type="paragraph" w:styleId="Index4">
    <w:name w:val="index 4"/>
    <w:basedOn w:val="Normal"/>
    <w:next w:val="Normal"/>
    <w:autoRedefine/>
    <w:rsid w:val="003C2459"/>
    <w:pPr>
      <w:spacing w:after="200" w:line="276" w:lineRule="auto"/>
      <w:ind w:left="800" w:hanging="200"/>
    </w:pPr>
    <w:rPr>
      <w:rFonts w:eastAsia="Times New Roman"/>
      <w:bCs/>
    </w:rPr>
  </w:style>
  <w:style w:type="paragraph" w:styleId="Index5">
    <w:name w:val="index 5"/>
    <w:basedOn w:val="Normal"/>
    <w:next w:val="Normal"/>
    <w:autoRedefine/>
    <w:rsid w:val="003C2459"/>
    <w:pPr>
      <w:spacing w:after="200" w:line="276" w:lineRule="auto"/>
      <w:ind w:left="1000" w:hanging="200"/>
    </w:pPr>
    <w:rPr>
      <w:rFonts w:eastAsia="Times New Roman"/>
      <w:bCs/>
    </w:rPr>
  </w:style>
  <w:style w:type="paragraph" w:styleId="Index6">
    <w:name w:val="index 6"/>
    <w:basedOn w:val="Normal"/>
    <w:next w:val="Normal"/>
    <w:autoRedefine/>
    <w:rsid w:val="003C2459"/>
    <w:pPr>
      <w:spacing w:after="200" w:line="276" w:lineRule="auto"/>
      <w:ind w:left="1200" w:hanging="200"/>
    </w:pPr>
    <w:rPr>
      <w:rFonts w:eastAsia="Times New Roman"/>
      <w:bCs/>
    </w:rPr>
  </w:style>
  <w:style w:type="paragraph" w:styleId="Index7">
    <w:name w:val="index 7"/>
    <w:basedOn w:val="Normal"/>
    <w:next w:val="Normal"/>
    <w:autoRedefine/>
    <w:rsid w:val="003C2459"/>
    <w:pPr>
      <w:spacing w:after="200" w:line="276" w:lineRule="auto"/>
      <w:ind w:left="1400" w:hanging="200"/>
    </w:pPr>
    <w:rPr>
      <w:rFonts w:eastAsia="Times New Roman"/>
      <w:bCs/>
    </w:rPr>
  </w:style>
  <w:style w:type="paragraph" w:styleId="Index8">
    <w:name w:val="index 8"/>
    <w:basedOn w:val="Normal"/>
    <w:next w:val="Normal"/>
    <w:autoRedefine/>
    <w:rsid w:val="003C2459"/>
    <w:pPr>
      <w:spacing w:after="200" w:line="276" w:lineRule="auto"/>
      <w:ind w:left="1600" w:hanging="200"/>
    </w:pPr>
    <w:rPr>
      <w:rFonts w:eastAsia="Times New Roman"/>
      <w:bCs/>
    </w:rPr>
  </w:style>
  <w:style w:type="paragraph" w:styleId="Index9">
    <w:name w:val="index 9"/>
    <w:basedOn w:val="Normal"/>
    <w:next w:val="Normal"/>
    <w:autoRedefine/>
    <w:rsid w:val="003C2459"/>
    <w:pPr>
      <w:spacing w:after="200" w:line="276" w:lineRule="auto"/>
      <w:ind w:left="1800" w:hanging="200"/>
    </w:pPr>
    <w:rPr>
      <w:rFonts w:eastAsia="Times New Roman"/>
      <w:bCs/>
    </w:rPr>
  </w:style>
  <w:style w:type="paragraph" w:styleId="IndexHeading">
    <w:name w:val="index heading"/>
    <w:basedOn w:val="Normal"/>
    <w:next w:val="Index1"/>
    <w:rsid w:val="003C245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3C2459"/>
    <w:pPr>
      <w:jc w:val="both"/>
    </w:pPr>
    <w:rPr>
      <w:rFonts w:eastAsia="Times New Roman"/>
      <w:i/>
      <w:iCs/>
      <w:color w:val="000000"/>
      <w:sz w:val="20"/>
    </w:rPr>
  </w:style>
  <w:style w:type="character" w:customStyle="1" w:styleId="MediumGrid11">
    <w:name w:val="Medium Grid 11"/>
    <w:uiPriority w:val="99"/>
    <w:rsid w:val="003C2459"/>
    <w:rPr>
      <w:color w:val="808080"/>
    </w:rPr>
  </w:style>
  <w:style w:type="numbering" w:customStyle="1" w:styleId="NoList8">
    <w:name w:val="No List8"/>
    <w:next w:val="NoList"/>
    <w:semiHidden/>
    <w:unhideWhenUsed/>
    <w:rsid w:val="003C2459"/>
  </w:style>
  <w:style w:type="numbering" w:customStyle="1" w:styleId="NoList9">
    <w:name w:val="No List9"/>
    <w:next w:val="NoList"/>
    <w:semiHidden/>
    <w:unhideWhenUsed/>
    <w:rsid w:val="003C2459"/>
  </w:style>
  <w:style w:type="numbering" w:customStyle="1" w:styleId="NoList10">
    <w:name w:val="No List10"/>
    <w:next w:val="NoList"/>
    <w:semiHidden/>
    <w:unhideWhenUsed/>
    <w:rsid w:val="003C2459"/>
  </w:style>
  <w:style w:type="numbering" w:customStyle="1" w:styleId="NoList12">
    <w:name w:val="No List12"/>
    <w:next w:val="NoList"/>
    <w:semiHidden/>
    <w:unhideWhenUsed/>
    <w:rsid w:val="003C2459"/>
  </w:style>
  <w:style w:type="numbering" w:customStyle="1" w:styleId="NoList13">
    <w:name w:val="No List13"/>
    <w:next w:val="NoList"/>
    <w:semiHidden/>
    <w:unhideWhenUsed/>
    <w:rsid w:val="003C2459"/>
  </w:style>
  <w:style w:type="numbering" w:customStyle="1" w:styleId="NoList14">
    <w:name w:val="No List14"/>
    <w:next w:val="NoList"/>
    <w:semiHidden/>
    <w:unhideWhenUsed/>
    <w:rsid w:val="003C2459"/>
  </w:style>
  <w:style w:type="numbering" w:customStyle="1" w:styleId="NoList15">
    <w:name w:val="No List15"/>
    <w:next w:val="NoList"/>
    <w:uiPriority w:val="99"/>
    <w:semiHidden/>
    <w:unhideWhenUsed/>
    <w:rsid w:val="003C2459"/>
  </w:style>
  <w:style w:type="numbering" w:customStyle="1" w:styleId="NoList16">
    <w:name w:val="No List16"/>
    <w:next w:val="NoList"/>
    <w:uiPriority w:val="99"/>
    <w:semiHidden/>
    <w:unhideWhenUsed/>
    <w:rsid w:val="003C2459"/>
  </w:style>
  <w:style w:type="numbering" w:customStyle="1" w:styleId="NoList17">
    <w:name w:val="No List17"/>
    <w:next w:val="NoList"/>
    <w:semiHidden/>
    <w:unhideWhenUsed/>
    <w:rsid w:val="003C2459"/>
  </w:style>
  <w:style w:type="numbering" w:customStyle="1" w:styleId="NoList18">
    <w:name w:val="No List18"/>
    <w:next w:val="NoList"/>
    <w:uiPriority w:val="99"/>
    <w:semiHidden/>
    <w:unhideWhenUsed/>
    <w:rsid w:val="003C2459"/>
  </w:style>
  <w:style w:type="numbering" w:customStyle="1" w:styleId="NoList19">
    <w:name w:val="No List19"/>
    <w:next w:val="NoList"/>
    <w:uiPriority w:val="99"/>
    <w:semiHidden/>
    <w:unhideWhenUsed/>
    <w:rsid w:val="003C2459"/>
  </w:style>
  <w:style w:type="numbering" w:customStyle="1" w:styleId="NoList20">
    <w:name w:val="No List20"/>
    <w:next w:val="NoList"/>
    <w:semiHidden/>
    <w:unhideWhenUsed/>
    <w:rsid w:val="003C2459"/>
  </w:style>
  <w:style w:type="numbering" w:customStyle="1" w:styleId="NoList21">
    <w:name w:val="No List21"/>
    <w:next w:val="NoList"/>
    <w:semiHidden/>
    <w:unhideWhenUsed/>
    <w:rsid w:val="003C2459"/>
  </w:style>
  <w:style w:type="paragraph" w:customStyle="1" w:styleId="PlaceholderText2">
    <w:name w:val="Placeholder Text2"/>
    <w:basedOn w:val="Normal"/>
    <w:uiPriority w:val="99"/>
    <w:rsid w:val="003C245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3C2459"/>
    <w:pPr>
      <w:keepNext/>
      <w:tabs>
        <w:tab w:val="num" w:pos="1440"/>
      </w:tabs>
      <w:ind w:left="1800" w:hanging="360"/>
      <w:outlineLvl w:val="2"/>
    </w:pPr>
    <w:rPr>
      <w:rFonts w:eastAsia="MS Gothic"/>
      <w:sz w:val="24"/>
    </w:rPr>
  </w:style>
  <w:style w:type="paragraph" w:customStyle="1" w:styleId="LightList1">
    <w:name w:val="Light List1"/>
    <w:basedOn w:val="Normal"/>
    <w:rsid w:val="003C2459"/>
    <w:pPr>
      <w:keepNext/>
      <w:tabs>
        <w:tab w:val="num" w:pos="2160"/>
      </w:tabs>
      <w:ind w:left="2520" w:hanging="360"/>
      <w:outlineLvl w:val="3"/>
    </w:pPr>
    <w:rPr>
      <w:rFonts w:eastAsia="MS Gothic"/>
      <w:sz w:val="24"/>
    </w:rPr>
  </w:style>
  <w:style w:type="paragraph" w:customStyle="1" w:styleId="LightGrid1">
    <w:name w:val="Light Grid1"/>
    <w:basedOn w:val="Normal"/>
    <w:rsid w:val="003C2459"/>
    <w:pPr>
      <w:keepNext/>
      <w:tabs>
        <w:tab w:val="num" w:pos="2880"/>
      </w:tabs>
      <w:ind w:left="3240" w:hanging="360"/>
      <w:outlineLvl w:val="4"/>
    </w:pPr>
    <w:rPr>
      <w:rFonts w:eastAsia="MS Gothic"/>
      <w:sz w:val="24"/>
    </w:rPr>
  </w:style>
  <w:style w:type="paragraph" w:customStyle="1" w:styleId="MediumShading11">
    <w:name w:val="Medium Shading 11"/>
    <w:basedOn w:val="Normal"/>
    <w:rsid w:val="003C2459"/>
    <w:pPr>
      <w:keepNext/>
      <w:tabs>
        <w:tab w:val="num" w:pos="3600"/>
      </w:tabs>
      <w:ind w:left="3960" w:hanging="360"/>
      <w:outlineLvl w:val="5"/>
    </w:pPr>
    <w:rPr>
      <w:rFonts w:eastAsia="MS Gothic"/>
      <w:sz w:val="24"/>
    </w:rPr>
  </w:style>
  <w:style w:type="paragraph" w:customStyle="1" w:styleId="MediumShading21">
    <w:name w:val="Medium Shading 21"/>
    <w:basedOn w:val="Normal"/>
    <w:rsid w:val="003C2459"/>
    <w:pPr>
      <w:keepNext/>
      <w:tabs>
        <w:tab w:val="num" w:pos="4320"/>
      </w:tabs>
      <w:ind w:left="4680" w:hanging="360"/>
      <w:outlineLvl w:val="6"/>
    </w:pPr>
    <w:rPr>
      <w:rFonts w:eastAsia="MS Gothic"/>
      <w:sz w:val="24"/>
    </w:rPr>
  </w:style>
  <w:style w:type="paragraph" w:customStyle="1" w:styleId="MediumList11">
    <w:name w:val="Medium List 11"/>
    <w:basedOn w:val="Normal"/>
    <w:rsid w:val="003C2459"/>
    <w:pPr>
      <w:keepNext/>
      <w:tabs>
        <w:tab w:val="num" w:pos="5040"/>
      </w:tabs>
      <w:ind w:left="5400" w:hanging="360"/>
      <w:outlineLvl w:val="7"/>
    </w:pPr>
    <w:rPr>
      <w:rFonts w:eastAsia="MS Gothic"/>
      <w:sz w:val="24"/>
    </w:rPr>
  </w:style>
  <w:style w:type="paragraph" w:customStyle="1" w:styleId="MediumList21">
    <w:name w:val="Medium List 21"/>
    <w:basedOn w:val="Normal"/>
    <w:rsid w:val="003C245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3C2459"/>
    <w:rPr>
      <w:sz w:val="17"/>
      <w:szCs w:val="24"/>
      <w:lang w:val="en-US" w:eastAsia="en-US" w:bidi="ar-SA"/>
    </w:rPr>
  </w:style>
  <w:style w:type="paragraph" w:customStyle="1" w:styleId="TagsFutura">
    <w:name w:val="TagsFutura"/>
    <w:basedOn w:val="Normal"/>
    <w:next w:val="Cites"/>
    <w:rsid w:val="003C2459"/>
    <w:rPr>
      <w:rFonts w:ascii="Futura" w:eastAsia="Times" w:hAnsi="Futura"/>
      <w:b/>
      <w:caps/>
      <w:sz w:val="18"/>
      <w:szCs w:val="20"/>
    </w:rPr>
  </w:style>
  <w:style w:type="character" w:customStyle="1" w:styleId="italics">
    <w:name w:val="italics"/>
    <w:basedOn w:val="DefaultParagraphFont"/>
    <w:rsid w:val="003C2459"/>
  </w:style>
  <w:style w:type="character" w:customStyle="1" w:styleId="m-3583723223135346788gmail-style13ptbold">
    <w:name w:val="m_-3583723223135346788gmail-style13ptbold"/>
    <w:basedOn w:val="DefaultParagraphFont"/>
    <w:rsid w:val="003C2459"/>
  </w:style>
  <w:style w:type="character" w:customStyle="1" w:styleId="m-3583723223135346788gmail-styleunderline">
    <w:name w:val="m_-3583723223135346788gmail-styleunderline"/>
    <w:basedOn w:val="DefaultParagraphFont"/>
    <w:rsid w:val="003C2459"/>
  </w:style>
  <w:style w:type="paragraph" w:customStyle="1" w:styleId="speakable">
    <w:name w:val="speakable"/>
    <w:basedOn w:val="Normal"/>
    <w:uiPriority w:val="99"/>
    <w:qFormat/>
    <w:rsid w:val="003C2459"/>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3C2459"/>
    <w:rPr>
      <w:b/>
      <w:u w:val="single"/>
    </w:rPr>
  </w:style>
  <w:style w:type="character" w:customStyle="1" w:styleId="UnresolvedMention3">
    <w:name w:val="Unresolved Mention3"/>
    <w:basedOn w:val="DefaultParagraphFont"/>
    <w:uiPriority w:val="99"/>
    <w:semiHidden/>
    <w:unhideWhenUsed/>
    <w:rsid w:val="003C2459"/>
    <w:rPr>
      <w:color w:val="808080"/>
      <w:shd w:val="clear" w:color="auto" w:fill="E6E6E6"/>
    </w:rPr>
  </w:style>
  <w:style w:type="paragraph" w:customStyle="1" w:styleId="useless">
    <w:name w:val="useless"/>
    <w:basedOn w:val="Normal"/>
    <w:uiPriority w:val="99"/>
    <w:qFormat/>
    <w:rsid w:val="003C2459"/>
    <w:rPr>
      <w:rFonts w:eastAsia="Times New Roman"/>
      <w:sz w:val="12"/>
    </w:rPr>
  </w:style>
  <w:style w:type="character" w:customStyle="1" w:styleId="tagCharCharCharChar">
    <w:name w:val="tag Char Char Char Char"/>
    <w:rsid w:val="003C2459"/>
    <w:rPr>
      <w:b/>
      <w:sz w:val="24"/>
      <w:szCs w:val="24"/>
      <w:lang w:val="en-US" w:eastAsia="en-US" w:bidi="ar-SA"/>
    </w:rPr>
  </w:style>
  <w:style w:type="character" w:customStyle="1" w:styleId="DebateUnderlined">
    <w:name w:val="Debate Underlined"/>
    <w:rsid w:val="003C2459"/>
    <w:rPr>
      <w:rFonts w:ascii="Helvetica" w:hAnsi="Helvetica"/>
      <w:sz w:val="20"/>
      <w:u w:val="single"/>
    </w:rPr>
  </w:style>
  <w:style w:type="character" w:styleId="PlaceholderText">
    <w:name w:val="Placeholder Text"/>
    <w:basedOn w:val="DefaultParagraphFont"/>
    <w:uiPriority w:val="99"/>
    <w:rsid w:val="003C2459"/>
    <w:rPr>
      <w:color w:val="808080"/>
    </w:rPr>
  </w:style>
  <w:style w:type="character" w:customStyle="1" w:styleId="byl">
    <w:name w:val="byl"/>
    <w:rsid w:val="003C2459"/>
  </w:style>
  <w:style w:type="paragraph" w:customStyle="1" w:styleId="css-xhhu0i">
    <w:name w:val="css-xhhu0i"/>
    <w:basedOn w:val="Normal"/>
    <w:rsid w:val="003C245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3C2459"/>
  </w:style>
  <w:style w:type="character" w:customStyle="1" w:styleId="m-8878800405382358272gmail-styleunderline">
    <w:name w:val="m_-8878800405382358272gmail-styleunderline"/>
    <w:basedOn w:val="DefaultParagraphFont"/>
    <w:rsid w:val="003C2459"/>
  </w:style>
  <w:style w:type="character" w:customStyle="1" w:styleId="m-5498913268213319940gmail-styleunderline">
    <w:name w:val="m_-5498913268213319940gmail-styleunderline"/>
    <w:basedOn w:val="DefaultParagraphFont"/>
    <w:rsid w:val="003C2459"/>
  </w:style>
  <w:style w:type="character" w:customStyle="1" w:styleId="overlay">
    <w:name w:val="overlay"/>
    <w:basedOn w:val="DefaultParagraphFont"/>
    <w:rsid w:val="003C2459"/>
  </w:style>
  <w:style w:type="character" w:customStyle="1" w:styleId="TagCharCharCharChar0">
    <w:name w:val="Tag Char Char Char Char"/>
    <w:basedOn w:val="DefaultParagraphFont"/>
    <w:rsid w:val="003C2459"/>
    <w:rPr>
      <w:rFonts w:ascii="Calibri" w:hAnsi="Calibri" w:cs="Calibri"/>
      <w:b/>
      <w:sz w:val="24"/>
    </w:rPr>
  </w:style>
  <w:style w:type="paragraph" w:customStyle="1" w:styleId="g-body">
    <w:name w:val="g-body"/>
    <w:basedOn w:val="Normal"/>
    <w:uiPriority w:val="99"/>
    <w:qFormat/>
    <w:rsid w:val="003C2459"/>
    <w:pPr>
      <w:spacing w:before="100" w:beforeAutospacing="1" w:after="100" w:afterAutospacing="1"/>
    </w:pPr>
    <w:rPr>
      <w:rFonts w:eastAsia="Times New Roman"/>
      <w:sz w:val="24"/>
    </w:rPr>
  </w:style>
  <w:style w:type="paragraph" w:customStyle="1" w:styleId="g-pstyle0">
    <w:name w:val="g-pstyle0"/>
    <w:basedOn w:val="Normal"/>
    <w:uiPriority w:val="99"/>
    <w:qFormat/>
    <w:rsid w:val="003C2459"/>
    <w:pPr>
      <w:spacing w:before="100" w:beforeAutospacing="1" w:after="100" w:afterAutospacing="1"/>
    </w:pPr>
    <w:rPr>
      <w:rFonts w:eastAsia="Times New Roman"/>
      <w:sz w:val="24"/>
    </w:rPr>
  </w:style>
  <w:style w:type="paragraph" w:customStyle="1" w:styleId="g-pstyle1">
    <w:name w:val="g-pstyle1"/>
    <w:basedOn w:val="Normal"/>
    <w:uiPriority w:val="99"/>
    <w:qFormat/>
    <w:rsid w:val="003C2459"/>
    <w:pPr>
      <w:spacing w:before="100" w:beforeAutospacing="1" w:after="100" w:afterAutospacing="1"/>
    </w:pPr>
    <w:rPr>
      <w:rFonts w:eastAsia="Times New Roman"/>
      <w:sz w:val="24"/>
    </w:rPr>
  </w:style>
  <w:style w:type="paragraph" w:customStyle="1" w:styleId="g-asset-hed">
    <w:name w:val="g-asset-hed"/>
    <w:basedOn w:val="Normal"/>
    <w:uiPriority w:val="99"/>
    <w:qFormat/>
    <w:rsid w:val="003C245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3C2459"/>
    <w:pPr>
      <w:spacing w:before="100" w:beforeAutospacing="1" w:after="100" w:afterAutospacing="1"/>
    </w:pPr>
    <w:rPr>
      <w:rFonts w:ascii="Arial" w:hAnsi="Arial"/>
      <w:sz w:val="24"/>
    </w:rPr>
  </w:style>
  <w:style w:type="paragraph" w:customStyle="1" w:styleId="speech">
    <w:name w:val="speech"/>
    <w:basedOn w:val="Normal"/>
    <w:uiPriority w:val="99"/>
    <w:qFormat/>
    <w:rsid w:val="003C2459"/>
    <w:pPr>
      <w:spacing w:before="100" w:beforeAutospacing="1" w:after="100" w:afterAutospacing="1"/>
    </w:pPr>
    <w:rPr>
      <w:sz w:val="24"/>
    </w:rPr>
  </w:style>
  <w:style w:type="character" w:customStyle="1" w:styleId="adtext">
    <w:name w:val="adtext"/>
    <w:basedOn w:val="DefaultParagraphFont"/>
    <w:rsid w:val="003C2459"/>
  </w:style>
  <w:style w:type="character" w:customStyle="1" w:styleId="UL-Bold">
    <w:name w:val="UL-Bold"/>
    <w:basedOn w:val="DefaultParagraphFont"/>
    <w:rsid w:val="003C2459"/>
    <w:rPr>
      <w:u w:val="thick"/>
    </w:rPr>
  </w:style>
  <w:style w:type="character" w:customStyle="1" w:styleId="UL-None">
    <w:name w:val="UL-None"/>
    <w:basedOn w:val="DefaultParagraphFont"/>
    <w:rsid w:val="003C2459"/>
    <w:rPr>
      <w:strike w:val="0"/>
      <w:dstrike w:val="0"/>
      <w:u w:val="none"/>
      <w:effect w:val="none"/>
    </w:rPr>
  </w:style>
  <w:style w:type="character" w:customStyle="1" w:styleId="qu730rj69h">
    <w:name w:val="qu730rj69h"/>
    <w:basedOn w:val="DefaultParagraphFont"/>
    <w:rsid w:val="003C2459"/>
  </w:style>
  <w:style w:type="paragraph" w:customStyle="1" w:styleId="optext">
    <w:name w:val="optext"/>
    <w:basedOn w:val="Normal"/>
    <w:uiPriority w:val="99"/>
    <w:qFormat/>
    <w:rsid w:val="003C2459"/>
    <w:pPr>
      <w:spacing w:before="100" w:beforeAutospacing="1" w:after="100" w:afterAutospacing="1"/>
    </w:pPr>
    <w:rPr>
      <w:sz w:val="24"/>
    </w:rPr>
  </w:style>
  <w:style w:type="character" w:customStyle="1" w:styleId="lmy74qr12z">
    <w:name w:val="lmy74qr12z"/>
    <w:basedOn w:val="DefaultParagraphFont"/>
    <w:rsid w:val="003C2459"/>
  </w:style>
  <w:style w:type="character" w:customStyle="1" w:styleId="icr880">
    <w:name w:val="icr880"/>
    <w:basedOn w:val="DefaultParagraphFont"/>
    <w:rsid w:val="003C2459"/>
  </w:style>
  <w:style w:type="character" w:customStyle="1" w:styleId="hx23q54">
    <w:name w:val="hx23q54"/>
    <w:basedOn w:val="DefaultParagraphFont"/>
    <w:rsid w:val="003C2459"/>
  </w:style>
  <w:style w:type="character" w:customStyle="1" w:styleId="m-5348258726587825636gmail-style13ptbold">
    <w:name w:val="m_-5348258726587825636gmail-style13ptbold"/>
    <w:basedOn w:val="DefaultParagraphFont"/>
    <w:rsid w:val="003C2459"/>
  </w:style>
  <w:style w:type="character" w:customStyle="1" w:styleId="m-5348258726587825636gmail-styleunderline">
    <w:name w:val="m_-5348258726587825636gmail-styleunderline"/>
    <w:basedOn w:val="DefaultParagraphFont"/>
    <w:rsid w:val="003C2459"/>
  </w:style>
  <w:style w:type="character" w:customStyle="1" w:styleId="m4385445901877740177gmail-styleunderline">
    <w:name w:val="m_4385445901877740177gmail-styleunderline"/>
    <w:basedOn w:val="DefaultParagraphFont"/>
    <w:rsid w:val="003C2459"/>
  </w:style>
  <w:style w:type="character" w:customStyle="1" w:styleId="DDIUnderline">
    <w:name w:val="DDI Underline"/>
    <w:qFormat/>
    <w:rsid w:val="003C2459"/>
    <w:rPr>
      <w:rFonts w:ascii="Times New Roman" w:hAnsi="Times New Roman"/>
      <w:sz w:val="24"/>
      <w:u w:val="single"/>
    </w:rPr>
  </w:style>
  <w:style w:type="paragraph" w:customStyle="1" w:styleId="ALLCAPS">
    <w:name w:val="ALL CAPS"/>
    <w:basedOn w:val="Normal"/>
    <w:link w:val="ALLCAPSChar"/>
    <w:qFormat/>
    <w:rsid w:val="003C2459"/>
    <w:rPr>
      <w:rFonts w:eastAsia="Times New Roman"/>
      <w:b/>
      <w:caps/>
    </w:rPr>
  </w:style>
  <w:style w:type="character" w:customStyle="1" w:styleId="ALLCAPSChar">
    <w:name w:val="ALL CAPS Char"/>
    <w:basedOn w:val="DefaultParagraphFont"/>
    <w:link w:val="ALLCAPS"/>
    <w:rsid w:val="003C2459"/>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3C245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3C2459"/>
    <w:rPr>
      <w:rFonts w:ascii="Calibri" w:eastAsia="Times New Roman" w:hAnsi="Calibri"/>
      <w:b/>
    </w:rPr>
  </w:style>
  <w:style w:type="character" w:customStyle="1" w:styleId="Cites-AuthorDate">
    <w:name w:val="Cites-Author/Date"/>
    <w:rsid w:val="003C2459"/>
    <w:rPr>
      <w:rFonts w:ascii="Helvetica" w:hAnsi="Helvetica"/>
      <w:b/>
      <w:sz w:val="22"/>
      <w:szCs w:val="24"/>
      <w:u w:val="thick"/>
    </w:rPr>
  </w:style>
  <w:style w:type="paragraph" w:customStyle="1" w:styleId="CiteTag">
    <w:name w:val="Cite/Tag"/>
    <w:basedOn w:val="Normal"/>
    <w:uiPriority w:val="99"/>
    <w:qFormat/>
    <w:rsid w:val="003C2459"/>
    <w:rPr>
      <w:rFonts w:eastAsia="Cambria"/>
      <w:b/>
    </w:rPr>
  </w:style>
  <w:style w:type="character" w:customStyle="1" w:styleId="m489902567989944824gmail-style13ptbold">
    <w:name w:val="m_489902567989944824gmail-style13ptbold"/>
    <w:basedOn w:val="DefaultParagraphFont"/>
    <w:rsid w:val="003C2459"/>
  </w:style>
  <w:style w:type="character" w:customStyle="1" w:styleId="m489902567989944824gmail-styleunderline">
    <w:name w:val="m_489902567989944824gmail-styleunderline"/>
    <w:basedOn w:val="DefaultParagraphFont"/>
    <w:rsid w:val="003C2459"/>
  </w:style>
  <w:style w:type="character" w:customStyle="1" w:styleId="UnderlineCharChar3">
    <w:name w:val="Underline Char Char3"/>
    <w:rsid w:val="003C2459"/>
    <w:rPr>
      <w:szCs w:val="24"/>
      <w:u w:val="single"/>
      <w:lang w:val="en-US" w:eastAsia="en-US" w:bidi="ar-SA"/>
    </w:rPr>
  </w:style>
  <w:style w:type="character" w:customStyle="1" w:styleId="tl8wme">
    <w:name w:val="tl8wme"/>
    <w:basedOn w:val="DefaultParagraphFont"/>
    <w:rsid w:val="003C2459"/>
  </w:style>
  <w:style w:type="character" w:customStyle="1" w:styleId="Mention3">
    <w:name w:val="Mention3"/>
    <w:basedOn w:val="DefaultParagraphFont"/>
    <w:uiPriority w:val="99"/>
    <w:semiHidden/>
    <w:unhideWhenUsed/>
    <w:rsid w:val="003C2459"/>
    <w:rPr>
      <w:color w:val="2B579A"/>
      <w:shd w:val="clear" w:color="auto" w:fill="E6E6E6"/>
    </w:rPr>
  </w:style>
  <w:style w:type="character" w:customStyle="1" w:styleId="m-5251091010484660064gmail-style13ptbold">
    <w:name w:val="m_-5251091010484660064gmail-style13ptbold"/>
    <w:basedOn w:val="DefaultParagraphFont"/>
    <w:rsid w:val="003C2459"/>
  </w:style>
  <w:style w:type="character" w:customStyle="1" w:styleId="m-5251091010484660064gmail-styleunderline">
    <w:name w:val="m_-5251091010484660064gmail-styleunderline"/>
    <w:basedOn w:val="DefaultParagraphFont"/>
    <w:rsid w:val="003C2459"/>
  </w:style>
  <w:style w:type="character" w:customStyle="1" w:styleId="tablecaption">
    <w:name w:val="tablecaption"/>
    <w:basedOn w:val="DefaultParagraphFont"/>
    <w:rsid w:val="003C2459"/>
  </w:style>
  <w:style w:type="character" w:customStyle="1" w:styleId="StyleLatinHelvetica105ptBlack">
    <w:name w:val="Style (Latin) Helvetica 10.5 pt Black"/>
    <w:basedOn w:val="DefaultParagraphFont"/>
    <w:rsid w:val="003C2459"/>
    <w:rPr>
      <w:rFonts w:ascii="Times New Roman" w:hAnsi="Times New Roman"/>
      <w:color w:val="000000"/>
      <w:sz w:val="21"/>
    </w:rPr>
  </w:style>
  <w:style w:type="character" w:customStyle="1" w:styleId="Quotation">
    <w:name w:val="Quotation"/>
    <w:qFormat/>
    <w:rsid w:val="003C2459"/>
    <w:rPr>
      <w:rFonts w:ascii="Arial" w:hAnsi="Arial"/>
      <w:b/>
      <w:i/>
      <w:iCs/>
      <w:sz w:val="24"/>
      <w:u w:val="single"/>
    </w:rPr>
  </w:style>
  <w:style w:type="paragraph" w:customStyle="1" w:styleId="DateTime">
    <w:name w:val="DateTime"/>
    <w:basedOn w:val="Normal"/>
    <w:link w:val="DateTimeChar"/>
    <w:autoRedefine/>
    <w:uiPriority w:val="4"/>
    <w:qFormat/>
    <w:rsid w:val="003C2459"/>
  </w:style>
  <w:style w:type="character" w:customStyle="1" w:styleId="DateTimeChar">
    <w:name w:val="DateTime Char"/>
    <w:basedOn w:val="DefaultParagraphFont"/>
    <w:link w:val="DateTime"/>
    <w:uiPriority w:val="4"/>
    <w:rsid w:val="003C2459"/>
    <w:rPr>
      <w:rFonts w:ascii="Calibri" w:hAnsi="Calibri"/>
      <w:sz w:val="22"/>
    </w:rPr>
  </w:style>
  <w:style w:type="paragraph" w:customStyle="1" w:styleId="Lecture">
    <w:name w:val="Lecture"/>
    <w:next w:val="BodyText"/>
    <w:link w:val="LectureChar"/>
    <w:autoRedefine/>
    <w:uiPriority w:val="4"/>
    <w:qFormat/>
    <w:rsid w:val="003C245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3C2459"/>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3C2459"/>
  </w:style>
  <w:style w:type="character" w:customStyle="1" w:styleId="m-413333960618644972gmail-styleunderline">
    <w:name w:val="m_-413333960618644972gmail-styleunderline"/>
    <w:basedOn w:val="DefaultParagraphFont"/>
    <w:rsid w:val="003C2459"/>
  </w:style>
  <w:style w:type="character" w:customStyle="1" w:styleId="m8314098763611656848gmail-stylestylebold12pt">
    <w:name w:val="m_8314098763611656848gmail-stylestylebold12pt"/>
    <w:basedOn w:val="DefaultParagraphFont"/>
    <w:rsid w:val="003C2459"/>
  </w:style>
  <w:style w:type="character" w:customStyle="1" w:styleId="m8314098763611656848gmail-styleboldunderline">
    <w:name w:val="m_8314098763611656848gmail-styleboldunderline"/>
    <w:basedOn w:val="DefaultParagraphFont"/>
    <w:rsid w:val="003C2459"/>
  </w:style>
  <w:style w:type="paragraph" w:customStyle="1" w:styleId="Spacer">
    <w:name w:val="Spacer"/>
    <w:basedOn w:val="Heading1"/>
    <w:link w:val="SpacerChar"/>
    <w:autoRedefine/>
    <w:uiPriority w:val="4"/>
    <w:qFormat/>
    <w:rsid w:val="003C245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3C2459"/>
    <w:rPr>
      <w:rFonts w:ascii="Georgia" w:eastAsiaTheme="majorEastAsia" w:hAnsi="Georgia" w:cstheme="majorBidi"/>
      <w:b/>
      <w:bCs/>
      <w:szCs w:val="32"/>
    </w:rPr>
  </w:style>
  <w:style w:type="paragraph" w:customStyle="1" w:styleId="msonormal0">
    <w:name w:val="msonormal"/>
    <w:basedOn w:val="Normal"/>
    <w:rsid w:val="003C2459"/>
    <w:pPr>
      <w:spacing w:before="100" w:beforeAutospacing="1" w:after="100" w:afterAutospacing="1"/>
    </w:pPr>
    <w:rPr>
      <w:rFonts w:eastAsia="Times New Roman"/>
      <w:sz w:val="24"/>
    </w:rPr>
  </w:style>
  <w:style w:type="paragraph" w:customStyle="1" w:styleId="TxBr41p1">
    <w:name w:val="TxBr_41p1"/>
    <w:basedOn w:val="Normal"/>
    <w:qFormat/>
    <w:rsid w:val="003C245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3C2459"/>
    <w:rPr>
      <w:rFonts w:ascii="Georgia" w:eastAsia="Times New Roman" w:hAnsi="Georgia" w:cs="Arial" w:hint="default"/>
      <w:b/>
      <w:bCs/>
      <w:kern w:val="32"/>
      <w:sz w:val="28"/>
      <w:szCs w:val="32"/>
    </w:rPr>
  </w:style>
  <w:style w:type="character" w:customStyle="1" w:styleId="CiteReal0">
    <w:name w:val="CiteReal"/>
    <w:uiPriority w:val="1"/>
    <w:qFormat/>
    <w:rsid w:val="003C2459"/>
    <w:rPr>
      <w:rFonts w:ascii="Arial" w:hAnsi="Arial"/>
      <w:b/>
      <w:sz w:val="24"/>
      <w:u w:val="single"/>
    </w:rPr>
  </w:style>
  <w:style w:type="character" w:customStyle="1" w:styleId="dropcap1">
    <w:name w:val="dropcap1"/>
    <w:rsid w:val="003C2459"/>
  </w:style>
  <w:style w:type="paragraph" w:customStyle="1" w:styleId="Style42">
    <w:name w:val="Style42"/>
    <w:basedOn w:val="Normal"/>
    <w:uiPriority w:val="99"/>
    <w:rsid w:val="003C2459"/>
    <w:pPr>
      <w:spacing w:line="202" w:lineRule="exact"/>
      <w:jc w:val="both"/>
    </w:pPr>
    <w:rPr>
      <w:rFonts w:ascii="Palatino Linotype" w:hAnsi="Palatino Linotype" w:cs="Palatino Linotype"/>
    </w:rPr>
  </w:style>
  <w:style w:type="character" w:customStyle="1" w:styleId="FontStyle72">
    <w:name w:val="Font Style72"/>
    <w:uiPriority w:val="99"/>
    <w:rsid w:val="003C2459"/>
    <w:rPr>
      <w:rFonts w:ascii="Cambria" w:hAnsi="Cambria" w:cs="Cambria" w:hint="default"/>
      <w:sz w:val="16"/>
      <w:szCs w:val="16"/>
    </w:rPr>
  </w:style>
  <w:style w:type="character" w:customStyle="1" w:styleId="FontStyle73">
    <w:name w:val="Font Style73"/>
    <w:uiPriority w:val="99"/>
    <w:rsid w:val="003C2459"/>
    <w:rPr>
      <w:rFonts w:ascii="Cambria" w:hAnsi="Cambria" w:cs="Cambria" w:hint="default"/>
      <w:i/>
      <w:iCs/>
      <w:sz w:val="16"/>
      <w:szCs w:val="16"/>
    </w:rPr>
  </w:style>
  <w:style w:type="character" w:customStyle="1" w:styleId="UnderlinestyleChar20">
    <w:name w:val="Underline style Char2"/>
    <w:rsid w:val="003C2459"/>
    <w:rPr>
      <w:sz w:val="22"/>
      <w:szCs w:val="24"/>
      <w:u w:val="single"/>
      <w:lang w:val="en-US" w:eastAsia="en-US" w:bidi="ar-SA"/>
    </w:rPr>
  </w:style>
  <w:style w:type="character" w:customStyle="1" w:styleId="FontStyle49">
    <w:name w:val="Font Style49"/>
    <w:uiPriority w:val="99"/>
    <w:rsid w:val="003C2459"/>
    <w:rPr>
      <w:rFonts w:ascii="Cambria" w:hAnsi="Cambria" w:cs="Cambria"/>
      <w:sz w:val="20"/>
      <w:szCs w:val="20"/>
    </w:rPr>
  </w:style>
  <w:style w:type="character" w:customStyle="1" w:styleId="FontStyle50">
    <w:name w:val="Font Style50"/>
    <w:uiPriority w:val="99"/>
    <w:rsid w:val="003C245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C245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C2459"/>
    <w:rPr>
      <w:rFonts w:ascii="Cambria" w:eastAsia="Cambria" w:hAnsi="Cambria" w:cs="Cambria"/>
      <w:spacing w:val="-3"/>
      <w:sz w:val="22"/>
      <w:szCs w:val="20"/>
    </w:rPr>
  </w:style>
  <w:style w:type="character" w:customStyle="1" w:styleId="kn">
    <w:name w:val="kn"/>
    <w:basedOn w:val="DefaultParagraphFont"/>
    <w:rsid w:val="003C2459"/>
  </w:style>
  <w:style w:type="character" w:customStyle="1" w:styleId="StyleStyleUnderlineUnderlineStyleBoldUnderlineIntenseEmphas">
    <w:name w:val="Style Style UnderlineUnderlineStyle Bold UnderlineIntense Emphas..."/>
    <w:basedOn w:val="DefaultParagraphFont"/>
    <w:rsid w:val="003C2459"/>
    <w:rPr>
      <w:b/>
      <w:bCs/>
      <w:sz w:val="26"/>
      <w:u w:val="single"/>
    </w:rPr>
  </w:style>
  <w:style w:type="character" w:customStyle="1" w:styleId="articoloinside">
    <w:name w:val="articolo_inside"/>
    <w:rsid w:val="003C2459"/>
  </w:style>
  <w:style w:type="paragraph" w:customStyle="1" w:styleId="pagetools">
    <w:name w:val="pagetools"/>
    <w:basedOn w:val="Normal"/>
    <w:rsid w:val="003C2459"/>
    <w:pPr>
      <w:spacing w:before="100" w:beforeAutospacing="1" w:after="100" w:afterAutospacing="1"/>
    </w:pPr>
    <w:rPr>
      <w:rFonts w:ascii="Cambria" w:eastAsia="Cambria" w:hAnsi="Cambria"/>
      <w:sz w:val="24"/>
    </w:rPr>
  </w:style>
  <w:style w:type="character" w:customStyle="1" w:styleId="job">
    <w:name w:val="job"/>
    <w:basedOn w:val="DefaultParagraphFont"/>
    <w:rsid w:val="003C2459"/>
  </w:style>
  <w:style w:type="character" w:customStyle="1" w:styleId="publisher">
    <w:name w:val="publisher"/>
    <w:basedOn w:val="DefaultParagraphFont"/>
    <w:rsid w:val="003C2459"/>
  </w:style>
  <w:style w:type="character" w:customStyle="1" w:styleId="pubyear">
    <w:name w:val="pubyear"/>
    <w:basedOn w:val="DefaultParagraphFont"/>
    <w:rsid w:val="003C2459"/>
  </w:style>
  <w:style w:type="character" w:customStyle="1" w:styleId="pubcity">
    <w:name w:val="pubcity"/>
    <w:basedOn w:val="DefaultParagraphFont"/>
    <w:rsid w:val="003C2459"/>
  </w:style>
  <w:style w:type="paragraph" w:customStyle="1" w:styleId="C-Text">
    <w:name w:val="C-Text"/>
    <w:basedOn w:val="Normal"/>
    <w:rsid w:val="003C2459"/>
    <w:pPr>
      <w:tabs>
        <w:tab w:val="num" w:pos="720"/>
      </w:tabs>
      <w:ind w:left="720" w:hanging="360"/>
    </w:pPr>
    <w:rPr>
      <w:rFonts w:ascii="Book Antiqua" w:hAnsi="Book Antiqua"/>
      <w:sz w:val="24"/>
    </w:rPr>
  </w:style>
  <w:style w:type="character" w:customStyle="1" w:styleId="ecdate">
    <w:name w:val="ec_date"/>
    <w:basedOn w:val="DefaultParagraphFont"/>
    <w:rsid w:val="003C2459"/>
    <w:rPr>
      <w:rFonts w:ascii="Symbol" w:hAnsi="Symbol" w:hint="default"/>
      <w:sz w:val="20"/>
      <w:szCs w:val="20"/>
      <w:shd w:val="clear" w:color="auto" w:fill="FFFFFF"/>
    </w:rPr>
  </w:style>
  <w:style w:type="paragraph" w:customStyle="1" w:styleId="ecmsonormal">
    <w:name w:val="ec_msonormal"/>
    <w:basedOn w:val="Normal"/>
    <w:rsid w:val="003C245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C2459"/>
  </w:style>
  <w:style w:type="character" w:customStyle="1" w:styleId="articleheadline">
    <w:name w:val="articleheadline"/>
    <w:basedOn w:val="DefaultParagraphFont"/>
    <w:rsid w:val="003C2459"/>
  </w:style>
  <w:style w:type="paragraph" w:customStyle="1" w:styleId="u-intro">
    <w:name w:val="u-intro"/>
    <w:basedOn w:val="Normal"/>
    <w:rsid w:val="003C2459"/>
    <w:pPr>
      <w:spacing w:before="100" w:beforeAutospacing="1" w:after="100" w:afterAutospacing="1"/>
    </w:pPr>
    <w:rPr>
      <w:rFonts w:ascii="Georgia" w:hAnsi="Georgia"/>
      <w:sz w:val="24"/>
    </w:rPr>
  </w:style>
  <w:style w:type="character" w:customStyle="1" w:styleId="u-byline">
    <w:name w:val="u-byline"/>
    <w:basedOn w:val="DefaultParagraphFont"/>
    <w:rsid w:val="003C2459"/>
  </w:style>
  <w:style w:type="character" w:customStyle="1" w:styleId="articlebya">
    <w:name w:val="articleby_a"/>
    <w:basedOn w:val="DefaultParagraphFont"/>
    <w:rsid w:val="003C2459"/>
  </w:style>
  <w:style w:type="character" w:customStyle="1" w:styleId="popupwinby">
    <w:name w:val="popupwinby"/>
    <w:basedOn w:val="DefaultParagraphFont"/>
    <w:rsid w:val="003C2459"/>
  </w:style>
  <w:style w:type="character" w:customStyle="1" w:styleId="storyheader">
    <w:name w:val="storyheader"/>
    <w:basedOn w:val="DefaultParagraphFont"/>
    <w:rsid w:val="003C2459"/>
  </w:style>
  <w:style w:type="character" w:customStyle="1" w:styleId="marron">
    <w:name w:val="marron"/>
    <w:basedOn w:val="DefaultParagraphFont"/>
    <w:rsid w:val="003C2459"/>
  </w:style>
  <w:style w:type="paragraph" w:customStyle="1" w:styleId="StyleNormalWeb10pt">
    <w:name w:val="Style Normal (Web) + 10 pt"/>
    <w:basedOn w:val="NormalWeb"/>
    <w:next w:val="Normal"/>
    <w:rsid w:val="003C245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3C2459"/>
    <w:rPr>
      <w:szCs w:val="24"/>
      <w:lang w:val="en-US" w:eastAsia="en-US" w:bidi="ar-SA"/>
    </w:rPr>
  </w:style>
  <w:style w:type="paragraph" w:customStyle="1" w:styleId="TagCiteShells">
    <w:name w:val="Tag/Cite/Shells"/>
    <w:basedOn w:val="Normal"/>
    <w:rsid w:val="003C2459"/>
    <w:rPr>
      <w:rFonts w:ascii="Georgia" w:hAnsi="Georgia"/>
      <w:b/>
    </w:rPr>
  </w:style>
  <w:style w:type="paragraph" w:customStyle="1" w:styleId="DefinitionTerm">
    <w:name w:val="Definition Term"/>
    <w:basedOn w:val="Normal"/>
    <w:next w:val="Normal"/>
    <w:rsid w:val="003C2459"/>
    <w:rPr>
      <w:rFonts w:ascii="Georgia" w:hAnsi="Georgia"/>
      <w:snapToGrid w:val="0"/>
      <w:sz w:val="24"/>
    </w:rPr>
  </w:style>
  <w:style w:type="character" w:customStyle="1" w:styleId="Style3CharChar">
    <w:name w:val="Style3 Char Char"/>
    <w:basedOn w:val="DefaultParagraphFont"/>
    <w:rsid w:val="003C245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C2459"/>
    <w:pPr>
      <w:spacing w:after="60"/>
    </w:pPr>
    <w:rPr>
      <w:rFonts w:ascii="Georgia" w:eastAsia="Segoe UI" w:hAnsi="Georgia" w:cs="Cambria"/>
      <w:caps/>
      <w:sz w:val="20"/>
      <w:lang w:eastAsia="zh-CN"/>
    </w:rPr>
  </w:style>
  <w:style w:type="character" w:customStyle="1" w:styleId="NormalChar0">
    <w:name w:val="Normal Char"/>
    <w:basedOn w:val="DefaultParagraphFont"/>
    <w:rsid w:val="003C2459"/>
    <w:rPr>
      <w:lang w:eastAsia="en-US"/>
    </w:rPr>
  </w:style>
  <w:style w:type="character" w:customStyle="1" w:styleId="BoldUnderlineChar2">
    <w:name w:val="Bold + Underline Char"/>
    <w:basedOn w:val="DefaultParagraphFont"/>
    <w:rsid w:val="003C245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3C2459"/>
  </w:style>
  <w:style w:type="character" w:customStyle="1" w:styleId="CharacterStyle7">
    <w:name w:val="Character Style 7"/>
    <w:rsid w:val="003C2459"/>
    <w:rPr>
      <w:rFonts w:ascii="Trebuchet MS" w:hAnsi="Trebuchet MS" w:cs="Trebuchet MS"/>
      <w:sz w:val="20"/>
      <w:szCs w:val="20"/>
      <w:u w:val="single"/>
    </w:rPr>
  </w:style>
  <w:style w:type="character" w:customStyle="1" w:styleId="StyleStyle4Char">
    <w:name w:val="Style Style4 + Char"/>
    <w:basedOn w:val="DefaultParagraphFont"/>
    <w:rsid w:val="003C245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C245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C2459"/>
    <w:rPr>
      <w:rFonts w:ascii="Symbol" w:hAnsi="Symbol"/>
      <w:sz w:val="21"/>
      <w:szCs w:val="21"/>
      <w:u w:val="thick"/>
    </w:rPr>
  </w:style>
  <w:style w:type="paragraph" w:customStyle="1" w:styleId="Cite8">
    <w:name w:val="Cite8"/>
    <w:basedOn w:val="Normal"/>
    <w:autoRedefine/>
    <w:qFormat/>
    <w:rsid w:val="003C2459"/>
    <w:rPr>
      <w:rFonts w:ascii="Trebuchet MS" w:eastAsia="Verdana" w:hAnsi="Trebuchet MS" w:cs="Cambria"/>
      <w:sz w:val="16"/>
    </w:rPr>
  </w:style>
  <w:style w:type="paragraph" w:customStyle="1" w:styleId="8font">
    <w:name w:val="8font"/>
    <w:basedOn w:val="Normal"/>
    <w:next w:val="Normal"/>
    <w:autoRedefine/>
    <w:qFormat/>
    <w:rsid w:val="003C2459"/>
    <w:rPr>
      <w:rFonts w:ascii="Georgia" w:eastAsia="Cambria Math" w:hAnsi="Georgia" w:cs="Cambria"/>
      <w:sz w:val="16"/>
      <w:szCs w:val="16"/>
    </w:rPr>
  </w:style>
  <w:style w:type="paragraph" w:customStyle="1" w:styleId="BoldUnderlineChar20">
    <w:name w:val="BoldUnderline Char2"/>
    <w:link w:val="BoldUnderlineChar2Char"/>
    <w:rsid w:val="003C245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C2459"/>
    <w:rPr>
      <w:rFonts w:ascii="Times New Roman" w:eastAsia="Times New Roman" w:hAnsi="Times New Roman" w:cs="Times New Roman"/>
      <w:b/>
      <w:sz w:val="20"/>
      <w:u w:val="single"/>
    </w:rPr>
  </w:style>
  <w:style w:type="character" w:customStyle="1" w:styleId="UnderlineCharChar4">
    <w:name w:val="Underline Char Char4"/>
    <w:rsid w:val="003C2459"/>
    <w:rPr>
      <w:szCs w:val="24"/>
      <w:u w:val="single"/>
      <w:lang w:val="en-US" w:eastAsia="en-US" w:bidi="ar-SA"/>
    </w:rPr>
  </w:style>
  <w:style w:type="character" w:customStyle="1" w:styleId="BoldUnderlineCharChar3">
    <w:name w:val="BoldUnderline Char Char3"/>
    <w:rsid w:val="003C2459"/>
    <w:rPr>
      <w:b/>
      <w:szCs w:val="24"/>
      <w:u w:val="single"/>
      <w:lang w:val="en-US" w:eastAsia="en-US" w:bidi="ar-SA"/>
    </w:rPr>
  </w:style>
  <w:style w:type="character" w:customStyle="1" w:styleId="BoldUnderlineCharChar2">
    <w:name w:val="BoldUnderline Char Char2"/>
    <w:rsid w:val="003C2459"/>
    <w:rPr>
      <w:b/>
      <w:szCs w:val="24"/>
      <w:u w:val="single"/>
      <w:lang w:val="en-US" w:eastAsia="en-US" w:bidi="ar-SA"/>
    </w:rPr>
  </w:style>
  <w:style w:type="paragraph" w:customStyle="1" w:styleId="UnderlineCard0">
    <w:name w:val="UnderlineCard"/>
    <w:basedOn w:val="Heading3"/>
    <w:link w:val="UnderlineCardChar0"/>
    <w:qFormat/>
    <w:rsid w:val="003C2459"/>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3C2459"/>
    <w:rPr>
      <w:rFonts w:ascii="Georgia" w:eastAsia="Calibri" w:hAnsi="Georgia" w:cs="Times New Roman"/>
      <w:sz w:val="20"/>
      <w:szCs w:val="20"/>
      <w:u w:val="single"/>
      <w:lang w:val="x-none" w:eastAsia="x-none"/>
    </w:rPr>
  </w:style>
  <w:style w:type="character" w:customStyle="1" w:styleId="5Notunderlined">
    <w:name w:val="5 Not underlined"/>
    <w:rsid w:val="003C2459"/>
    <w:rPr>
      <w:rFonts w:ascii="Times New Roman" w:hAnsi="Times New Roman"/>
      <w:sz w:val="16"/>
    </w:rPr>
  </w:style>
  <w:style w:type="character" w:customStyle="1" w:styleId="volume-issue">
    <w:name w:val="volume-issue"/>
    <w:rsid w:val="003C2459"/>
    <w:rPr>
      <w:rFonts w:cs="Times New Roman"/>
    </w:rPr>
  </w:style>
  <w:style w:type="character" w:customStyle="1" w:styleId="storytext">
    <w:name w:val="storytext"/>
    <w:basedOn w:val="DefaultParagraphFont"/>
    <w:rsid w:val="003C2459"/>
  </w:style>
  <w:style w:type="character" w:customStyle="1" w:styleId="boldness1">
    <w:name w:val="boldness1"/>
    <w:rsid w:val="003C2459"/>
  </w:style>
  <w:style w:type="paragraph" w:customStyle="1" w:styleId="Cardd">
    <w:name w:val="Cardd"/>
    <w:basedOn w:val="Normal"/>
    <w:uiPriority w:val="4"/>
    <w:qFormat/>
    <w:rsid w:val="003C2459"/>
    <w:pPr>
      <w:ind w:left="288" w:right="288"/>
    </w:pPr>
    <w:rPr>
      <w:rFonts w:ascii="Georgia" w:hAnsi="Georgia"/>
    </w:rPr>
  </w:style>
  <w:style w:type="paragraph" w:customStyle="1" w:styleId="document0">
    <w:name w:val="document"/>
    <w:basedOn w:val="Normal"/>
    <w:rsid w:val="003C245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3C2459"/>
  </w:style>
  <w:style w:type="character" w:customStyle="1" w:styleId="aa">
    <w:name w:val="_"/>
    <w:basedOn w:val="DefaultParagraphFont"/>
    <w:rsid w:val="003C2459"/>
  </w:style>
  <w:style w:type="paragraph" w:customStyle="1" w:styleId="Shrink6">
    <w:name w:val="Shrink 6"/>
    <w:basedOn w:val="Normal"/>
    <w:qFormat/>
    <w:rsid w:val="003C2459"/>
    <w:rPr>
      <w:rFonts w:ascii="Georgia" w:eastAsia="Calibri" w:hAnsi="Georgia"/>
      <w:sz w:val="12"/>
    </w:rPr>
  </w:style>
  <w:style w:type="character" w:customStyle="1" w:styleId="messagecontent">
    <w:name w:val="message_content"/>
    <w:rsid w:val="003C2459"/>
  </w:style>
  <w:style w:type="paragraph" w:customStyle="1" w:styleId="BriefTitleWorks">
    <w:name w:val="Brief Title Works"/>
    <w:basedOn w:val="Heading1"/>
    <w:link w:val="BriefTitleWorksChar"/>
    <w:rsid w:val="003C245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3C2459"/>
    <w:rPr>
      <w:rFonts w:ascii="Georgia" w:eastAsia="Times New Roman" w:hAnsi="Georgia" w:cs="Arial"/>
      <w:b/>
      <w:bCs/>
      <w:kern w:val="32"/>
      <w:szCs w:val="32"/>
      <w:u w:val="single"/>
    </w:rPr>
  </w:style>
  <w:style w:type="character" w:customStyle="1" w:styleId="twelptblackblack1">
    <w:name w:val="twelptblackblack1"/>
    <w:basedOn w:val="DefaultParagraphFont"/>
    <w:rsid w:val="003C2459"/>
    <w:rPr>
      <w:rFonts w:ascii="Verdana" w:hAnsi="Verdana" w:hint="default"/>
      <w:color w:val="000000"/>
      <w:sz w:val="16"/>
      <w:szCs w:val="16"/>
    </w:rPr>
  </w:style>
  <w:style w:type="character" w:customStyle="1" w:styleId="Heading3CharCharCharChar1">
    <w:name w:val="Heading 3 Char Char Char Char1"/>
    <w:rsid w:val="003C2459"/>
    <w:rPr>
      <w:rFonts w:cs="Arial"/>
      <w:bCs/>
      <w:szCs w:val="26"/>
      <w:u w:val="single"/>
      <w:lang w:val="en-US" w:eastAsia="en-US" w:bidi="ar-SA"/>
    </w:rPr>
  </w:style>
  <w:style w:type="paragraph" w:customStyle="1" w:styleId="conintrotext">
    <w:name w:val="conintrotext"/>
    <w:basedOn w:val="Normal"/>
    <w:uiPriority w:val="99"/>
    <w:rsid w:val="003C2459"/>
    <w:pPr>
      <w:spacing w:before="100" w:beforeAutospacing="1" w:after="100" w:afterAutospacing="1"/>
    </w:pPr>
    <w:rPr>
      <w:rFonts w:ascii="Georgia" w:eastAsia="Times New Roman" w:hAnsi="Georgia"/>
      <w:sz w:val="24"/>
    </w:rPr>
  </w:style>
  <w:style w:type="character" w:customStyle="1" w:styleId="comment-body">
    <w:name w:val="comment-body"/>
    <w:rsid w:val="003C2459"/>
  </w:style>
  <w:style w:type="character" w:customStyle="1" w:styleId="UnderlineCharCharChar1">
    <w:name w:val="Underline Char Char Char1"/>
    <w:rsid w:val="003C245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C245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C2459"/>
    <w:rPr>
      <w:rFonts w:asciiTheme="minorHAnsi" w:eastAsia="MS Mincho" w:hAnsiTheme="minorHAnsi"/>
      <w:b/>
      <w:sz w:val="24"/>
      <w:u w:val="single"/>
    </w:rPr>
  </w:style>
  <w:style w:type="character" w:customStyle="1" w:styleId="mw-headline">
    <w:name w:val="mw-headline"/>
    <w:rsid w:val="003C2459"/>
  </w:style>
  <w:style w:type="character" w:customStyle="1" w:styleId="flagicon">
    <w:name w:val="flagicon"/>
    <w:rsid w:val="003C2459"/>
  </w:style>
  <w:style w:type="paragraph" w:customStyle="1" w:styleId="assert">
    <w:name w:val="assert"/>
    <w:basedOn w:val="Normal"/>
    <w:uiPriority w:val="99"/>
    <w:rsid w:val="003C2459"/>
    <w:pPr>
      <w:spacing w:before="100" w:beforeAutospacing="1" w:after="100" w:afterAutospacing="1"/>
    </w:pPr>
    <w:rPr>
      <w:rFonts w:ascii="Georgia" w:eastAsia="Times New Roman" w:hAnsi="Georgia"/>
      <w:sz w:val="24"/>
    </w:rPr>
  </w:style>
  <w:style w:type="character" w:customStyle="1" w:styleId="apturelink">
    <w:name w:val="apturelink"/>
    <w:rsid w:val="003C2459"/>
  </w:style>
  <w:style w:type="character" w:customStyle="1" w:styleId="apturelinkicon">
    <w:name w:val="apturelinkicon"/>
    <w:rsid w:val="003C2459"/>
  </w:style>
  <w:style w:type="paragraph" w:customStyle="1" w:styleId="Default1">
    <w:name w:val="Default1"/>
    <w:basedOn w:val="Default"/>
    <w:next w:val="Default"/>
    <w:uiPriority w:val="99"/>
    <w:rsid w:val="003C2459"/>
    <w:rPr>
      <w:color w:val="auto"/>
    </w:rPr>
  </w:style>
  <w:style w:type="paragraph" w:customStyle="1" w:styleId="center">
    <w:name w:val="center"/>
    <w:basedOn w:val="Normal"/>
    <w:uiPriority w:val="99"/>
    <w:rsid w:val="003C2459"/>
    <w:pPr>
      <w:spacing w:before="100" w:beforeAutospacing="1" w:after="100" w:afterAutospacing="1"/>
    </w:pPr>
    <w:rPr>
      <w:rFonts w:ascii="Georgia" w:eastAsia="Times New Roman" w:hAnsi="Georgia"/>
      <w:sz w:val="24"/>
    </w:rPr>
  </w:style>
  <w:style w:type="character" w:customStyle="1" w:styleId="LittleChar">
    <w:name w:val="Little Char"/>
    <w:link w:val="Little"/>
    <w:rsid w:val="003C2459"/>
    <w:rPr>
      <w:rFonts w:ascii="Calibri" w:eastAsia="Times New Roman" w:hAnsi="Calibri"/>
      <w:sz w:val="16"/>
    </w:rPr>
  </w:style>
  <w:style w:type="character" w:customStyle="1" w:styleId="UnderlineChar1Char">
    <w:name w:val="Underline Char1 Char"/>
    <w:rsid w:val="003C245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C245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C2459"/>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C245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C2459"/>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C245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C2459"/>
    <w:rPr>
      <w:rFonts w:asciiTheme="minorHAnsi" w:eastAsia="MS Mincho" w:hAnsiTheme="minorHAnsi"/>
      <w:b/>
      <w:sz w:val="24"/>
      <w:u w:val="single"/>
    </w:rPr>
  </w:style>
  <w:style w:type="paragraph" w:customStyle="1" w:styleId="CardBody">
    <w:name w:val="Card Body"/>
    <w:basedOn w:val="Normal"/>
    <w:link w:val="CardBodyChar"/>
    <w:rsid w:val="003C2459"/>
    <w:rPr>
      <w:rFonts w:ascii="Georgia" w:eastAsia="Times New Roman" w:hAnsi="Georgia"/>
      <w:sz w:val="16"/>
    </w:rPr>
  </w:style>
  <w:style w:type="character" w:customStyle="1" w:styleId="CardBodyChar">
    <w:name w:val="Card Body Char"/>
    <w:link w:val="CardBody"/>
    <w:rsid w:val="003C2459"/>
    <w:rPr>
      <w:rFonts w:ascii="Georgia" w:eastAsia="Times New Roman" w:hAnsi="Georgia"/>
      <w:sz w:val="16"/>
    </w:rPr>
  </w:style>
  <w:style w:type="character" w:customStyle="1" w:styleId="ptitleinside">
    <w:name w:val="p_title_inside"/>
    <w:rsid w:val="003C2459"/>
  </w:style>
  <w:style w:type="paragraph" w:customStyle="1" w:styleId="StyleBoldandUnderlineChar11ptBorderSinglesolidline">
    <w:name w:val="Style Bold and Underline Char + 11 pt Border: : (Single solid line..."/>
    <w:link w:val="StyleBoldandUnderlineChar11ptBorderSinglesolidlineChar"/>
    <w:rsid w:val="003C245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C2459"/>
    <w:rPr>
      <w:rFonts w:eastAsia="Times New Roman"/>
      <w:b/>
      <w:bCs/>
      <w:sz w:val="22"/>
      <w:szCs w:val="20"/>
      <w:u w:val="single"/>
      <w:bdr w:val="single" w:sz="4" w:space="0" w:color="auto"/>
    </w:rPr>
  </w:style>
  <w:style w:type="paragraph" w:customStyle="1" w:styleId="Indentation">
    <w:name w:val="Indentation"/>
    <w:basedOn w:val="Normal"/>
    <w:uiPriority w:val="99"/>
    <w:rsid w:val="003C2459"/>
    <w:pPr>
      <w:ind w:left="288" w:right="288"/>
    </w:pPr>
    <w:rPr>
      <w:rFonts w:ascii="Georgia" w:hAnsi="Georgia"/>
    </w:rPr>
  </w:style>
  <w:style w:type="character" w:customStyle="1" w:styleId="StyleUnderlineCharChar9ptBold">
    <w:name w:val="Style Underline Char Char + 9 pt Bold"/>
    <w:rsid w:val="003C245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C2459"/>
    <w:rPr>
      <w:rFonts w:ascii="Georgia" w:eastAsia="Times New Roman" w:hAnsi="Georgia"/>
      <w:u w:val="single"/>
    </w:rPr>
  </w:style>
  <w:style w:type="character" w:customStyle="1" w:styleId="StyleStyle4ArialNarrow9ptChar">
    <w:name w:val="Style Style4 + Arial Narrow 9 pt Char"/>
    <w:link w:val="StyleStyle4ArialNarrow9pt"/>
    <w:rsid w:val="003C2459"/>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3C245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3C2459"/>
    <w:rPr>
      <w:rFonts w:ascii="Georgia" w:eastAsia="Times New Roman" w:hAnsi="Georgia"/>
      <w:b/>
      <w:bCs/>
      <w:sz w:val="22"/>
      <w:u w:val="single"/>
    </w:rPr>
  </w:style>
  <w:style w:type="character" w:customStyle="1" w:styleId="StyleBoldandUnderlineCharChar29pt">
    <w:name w:val="Style Bold and Underline Char Char2 + 9 pt"/>
    <w:rsid w:val="003C2459"/>
    <w:rPr>
      <w:rFonts w:ascii="Times New Roman" w:hAnsi="Times New Roman"/>
      <w:b/>
      <w:bCs/>
      <w:noProof w:val="0"/>
      <w:sz w:val="20"/>
      <w:u w:val="single"/>
    </w:rPr>
  </w:style>
  <w:style w:type="character" w:customStyle="1" w:styleId="StyleUnderlineCharChar19pt">
    <w:name w:val="Style Underline Char Char1 + 9 pt"/>
    <w:rsid w:val="003C245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C245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C2459"/>
    <w:rPr>
      <w:rFonts w:ascii="Georgia" w:eastAsia="Times New Roman" w:hAnsi="Georgia"/>
      <w:b/>
      <w:smallCaps/>
      <w:sz w:val="24"/>
      <w:szCs w:val="24"/>
      <w:u w:val="single"/>
    </w:rPr>
  </w:style>
  <w:style w:type="character" w:customStyle="1" w:styleId="CardTextCharChar">
    <w:name w:val="Card Text Char Char"/>
    <w:rsid w:val="003C245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3C245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C245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3C2459"/>
    <w:rPr>
      <w:rFonts w:ascii="Times New Roman" w:hAnsi="Times New Roman"/>
      <w:sz w:val="24"/>
      <w:u w:val="single"/>
      <w:bdr w:val="none" w:sz="0" w:space="0" w:color="auto"/>
      <w:shd w:val="clear" w:color="auto" w:fill="auto"/>
    </w:rPr>
  </w:style>
  <w:style w:type="character" w:customStyle="1" w:styleId="FifthChar">
    <w:name w:val="Fifth Char"/>
    <w:link w:val="Fifth"/>
    <w:rsid w:val="003C2459"/>
    <w:rPr>
      <w:rFonts w:ascii="Arial" w:eastAsia="Calibri" w:hAnsi="Arial"/>
      <w:sz w:val="22"/>
    </w:rPr>
  </w:style>
  <w:style w:type="paragraph" w:customStyle="1" w:styleId="Third">
    <w:name w:val="Third"/>
    <w:basedOn w:val="Normal"/>
    <w:link w:val="ThirdChar"/>
    <w:rsid w:val="003C2459"/>
    <w:rPr>
      <w:rFonts w:ascii="Georgia" w:eastAsia="Times New Roman" w:hAnsi="Georgia"/>
      <w:b/>
      <w:u w:val="single"/>
      <w:lang w:val="x-none" w:eastAsia="x-none"/>
    </w:rPr>
  </w:style>
  <w:style w:type="character" w:customStyle="1" w:styleId="ThirdChar">
    <w:name w:val="Third Char"/>
    <w:link w:val="Third"/>
    <w:rsid w:val="003C2459"/>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3C2459"/>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3C2459"/>
  </w:style>
  <w:style w:type="paragraph" w:customStyle="1" w:styleId="DebateUnderlineBoldChar">
    <w:name w:val="Debate Underline Bold Char"/>
    <w:basedOn w:val="Normal"/>
    <w:link w:val="DebateUnderlineBoldCharChar"/>
    <w:rsid w:val="003C2459"/>
    <w:pPr>
      <w:jc w:val="both"/>
    </w:pPr>
    <w:rPr>
      <w:rFonts w:ascii="Georgia" w:eastAsia="Times New Roman" w:hAnsi="Georgia"/>
      <w:b/>
      <w:u w:val="thick"/>
    </w:rPr>
  </w:style>
  <w:style w:type="character" w:customStyle="1" w:styleId="DebateUnderlineBoldCharChar">
    <w:name w:val="Debate Underline Bold Char Char"/>
    <w:link w:val="DebateUnderlineBoldChar"/>
    <w:rsid w:val="003C2459"/>
    <w:rPr>
      <w:rFonts w:ascii="Georgia" w:eastAsia="Times New Roman" w:hAnsi="Georgia"/>
      <w:b/>
      <w:sz w:val="22"/>
      <w:u w:val="thick"/>
    </w:rPr>
  </w:style>
  <w:style w:type="character" w:customStyle="1" w:styleId="bloctitlesChar">
    <w:name w:val="bloc titles Char"/>
    <w:link w:val="bloctitles"/>
    <w:rsid w:val="003C2459"/>
    <w:rPr>
      <w:rFonts w:ascii="Calibri" w:eastAsia="Malgun Gothic" w:hAnsi="Calibri" w:cs="Arial"/>
      <w:b/>
      <w:kern w:val="32"/>
      <w:sz w:val="32"/>
      <w:szCs w:val="32"/>
      <w:u w:val="single"/>
    </w:rPr>
  </w:style>
  <w:style w:type="paragraph" w:customStyle="1" w:styleId="CiteSmallText">
    <w:name w:val="Cite Small Text"/>
    <w:basedOn w:val="Normal"/>
    <w:uiPriority w:val="99"/>
    <w:rsid w:val="003C2459"/>
    <w:pPr>
      <w:widowControl w:val="0"/>
      <w:spacing w:after="200"/>
    </w:pPr>
    <w:rPr>
      <w:rFonts w:ascii="Helvetica Neue" w:hAnsi="Helvetica Neue"/>
      <w:b/>
      <w:sz w:val="18"/>
    </w:rPr>
  </w:style>
  <w:style w:type="character" w:customStyle="1" w:styleId="3TagCite">
    <w:name w:val="3 Tag/Cite"/>
    <w:rsid w:val="003C2459"/>
    <w:rPr>
      <w:rFonts w:ascii="Times New Roman" w:hAnsi="Times New Roman"/>
      <w:b/>
    </w:rPr>
  </w:style>
  <w:style w:type="character" w:customStyle="1" w:styleId="4Qualifications">
    <w:name w:val="4 Qualifications"/>
    <w:rsid w:val="003C2459"/>
    <w:rPr>
      <w:rFonts w:ascii="Times New Roman" w:hAnsi="Times New Roman"/>
      <w:sz w:val="19"/>
    </w:rPr>
  </w:style>
  <w:style w:type="character" w:customStyle="1" w:styleId="6Underlined">
    <w:name w:val="6 Underlined"/>
    <w:rsid w:val="003C2459"/>
    <w:rPr>
      <w:rFonts w:ascii="Times New Roman" w:hAnsi="Times New Roman"/>
      <w:b/>
      <w:sz w:val="21"/>
      <w:u w:val="single"/>
    </w:rPr>
  </w:style>
  <w:style w:type="paragraph" w:customStyle="1" w:styleId="Cards1CharChar">
    <w:name w:val="Cards1 Char Char"/>
    <w:basedOn w:val="Normal"/>
    <w:link w:val="Cards1CharCharChar"/>
    <w:rsid w:val="003C245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3C2459"/>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3C2459"/>
    <w:rPr>
      <w:rFonts w:asciiTheme="minorHAnsi" w:hAnsiTheme="minorHAnsi"/>
      <w:sz w:val="24"/>
      <w:u w:val="single"/>
    </w:rPr>
  </w:style>
  <w:style w:type="character" w:customStyle="1" w:styleId="CitesCharCharChar">
    <w:name w:val="Cites Char Char Char"/>
    <w:rsid w:val="003C2459"/>
    <w:rPr>
      <w:rFonts w:ascii="Times New Roman" w:eastAsia="Times New Roman" w:hAnsi="Times New Roman" w:cs="Times New Roman"/>
      <w:sz w:val="20"/>
      <w:szCs w:val="24"/>
    </w:rPr>
  </w:style>
  <w:style w:type="character" w:customStyle="1" w:styleId="nohighlighting">
    <w:name w:val="no highlighting"/>
    <w:rsid w:val="003C245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C2459"/>
    <w:rPr>
      <w:rFonts w:ascii="Cambria" w:hAnsi="Cambria" w:hint="default"/>
      <w:sz w:val="21"/>
      <w:u w:val="single"/>
    </w:rPr>
  </w:style>
  <w:style w:type="paragraph" w:customStyle="1" w:styleId="Swag">
    <w:name w:val="Swag"/>
    <w:basedOn w:val="Normal"/>
    <w:link w:val="SwagChar"/>
    <w:qFormat/>
    <w:rsid w:val="003C2459"/>
    <w:rPr>
      <w:rFonts w:ascii="Georgia" w:hAnsi="Georgia"/>
      <w:color w:val="0000FF"/>
      <w:sz w:val="12"/>
      <w:u w:val="single"/>
    </w:rPr>
  </w:style>
  <w:style w:type="character" w:customStyle="1" w:styleId="SwagChar">
    <w:name w:val="Swag Char"/>
    <w:link w:val="Swag"/>
    <w:rsid w:val="003C2459"/>
    <w:rPr>
      <w:rFonts w:ascii="Georgia" w:hAnsi="Georgia"/>
      <w:color w:val="0000FF"/>
      <w:sz w:val="12"/>
      <w:u w:val="single"/>
    </w:rPr>
  </w:style>
  <w:style w:type="paragraph" w:customStyle="1" w:styleId="StyleUnderlineTimesNewRoman1">
    <w:name w:val="Style Underline + Times New Roman1"/>
    <w:link w:val="StyleUnderlineTimesNewRoman1Char"/>
    <w:rsid w:val="003C245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C245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C245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C245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3C2459"/>
    <w:rPr>
      <w:rFonts w:eastAsia="MS Mincho"/>
    </w:rPr>
  </w:style>
  <w:style w:type="character" w:customStyle="1" w:styleId="StyleStyleCardTextLeft-075Right0Char">
    <w:name w:val="Style Style Card Text + Left:  -0.75&quot; + Right:  0&quot; Char"/>
    <w:link w:val="StyleStyleCardTextLeft-075Right0"/>
    <w:rsid w:val="003C2459"/>
    <w:rPr>
      <w:rFonts w:ascii="Calibri" w:eastAsia="MS Mincho" w:hAnsi="Calibri"/>
      <w:sz w:val="22"/>
    </w:rPr>
  </w:style>
  <w:style w:type="character" w:customStyle="1" w:styleId="CharChar61">
    <w:name w:val="Char Char61"/>
    <w:rsid w:val="003C2459"/>
    <w:rPr>
      <w:rFonts w:cs="Arial"/>
      <w:bCs/>
      <w:sz w:val="16"/>
      <w:szCs w:val="26"/>
      <w:lang w:val="en-US" w:eastAsia="en-US" w:bidi="ar-SA"/>
    </w:rPr>
  </w:style>
  <w:style w:type="character" w:customStyle="1" w:styleId="ListBulletChar">
    <w:name w:val="List Bullet Char"/>
    <w:link w:val="ListBullet"/>
    <w:uiPriority w:val="99"/>
    <w:rsid w:val="003C2459"/>
    <w:rPr>
      <w:rFonts w:ascii="Calibri" w:eastAsia="Calibri" w:hAnsi="Calibri"/>
      <w:sz w:val="22"/>
    </w:rPr>
  </w:style>
  <w:style w:type="paragraph" w:customStyle="1" w:styleId="subhead10">
    <w:name w:val="subhead1"/>
    <w:basedOn w:val="Normal"/>
    <w:uiPriority w:val="99"/>
    <w:rsid w:val="003C2459"/>
    <w:pPr>
      <w:spacing w:before="100" w:beforeAutospacing="1" w:after="100" w:afterAutospacing="1"/>
    </w:pPr>
    <w:rPr>
      <w:rFonts w:ascii="Georgia" w:eastAsia="Times New Roman" w:hAnsi="Georgia"/>
      <w:sz w:val="24"/>
    </w:rPr>
  </w:style>
  <w:style w:type="character" w:customStyle="1" w:styleId="styledate0">
    <w:name w:val="styledate"/>
    <w:rsid w:val="003C2459"/>
  </w:style>
  <w:style w:type="character" w:customStyle="1" w:styleId="BoldandUnderlineChar1">
    <w:name w:val="Bold and Underline Char1"/>
    <w:rsid w:val="003C2459"/>
    <w:rPr>
      <w:b/>
      <w:szCs w:val="24"/>
      <w:u w:val="single"/>
      <w:lang w:val="en-US" w:eastAsia="en-US" w:bidi="ar-SA"/>
    </w:rPr>
  </w:style>
  <w:style w:type="character" w:customStyle="1" w:styleId="BoldandUnderlineChar1Char2">
    <w:name w:val="Bold and Underline Char1 Char2"/>
    <w:rsid w:val="003C2459"/>
    <w:rPr>
      <w:b/>
      <w:szCs w:val="24"/>
      <w:u w:val="single"/>
      <w:lang w:val="en-US" w:eastAsia="en-US" w:bidi="ar-SA"/>
    </w:rPr>
  </w:style>
  <w:style w:type="character" w:customStyle="1" w:styleId="BoldandUnderlineCharChar1">
    <w:name w:val="Bold and Underline Char Char1"/>
    <w:rsid w:val="003C2459"/>
    <w:rPr>
      <w:b/>
      <w:szCs w:val="24"/>
      <w:u w:val="single"/>
      <w:lang w:val="en-US" w:eastAsia="en-US" w:bidi="ar-SA"/>
    </w:rPr>
  </w:style>
  <w:style w:type="character" w:customStyle="1" w:styleId="BoldandUnderlineChar6">
    <w:name w:val="Bold and Underline Char6"/>
    <w:rsid w:val="003C2459"/>
    <w:rPr>
      <w:b/>
      <w:szCs w:val="24"/>
      <w:u w:val="single"/>
      <w:lang w:val="en-US" w:eastAsia="en-US" w:bidi="ar-SA"/>
    </w:rPr>
  </w:style>
  <w:style w:type="paragraph" w:customStyle="1" w:styleId="abstract">
    <w:name w:val="abstract"/>
    <w:basedOn w:val="Normal"/>
    <w:uiPriority w:val="99"/>
    <w:rsid w:val="003C245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3C2459"/>
    <w:rPr>
      <w:rFonts w:ascii="Georgia" w:eastAsia="Times New Roman" w:hAnsi="Georgia"/>
      <w:b/>
      <w:bCs/>
      <w:u w:val="single"/>
    </w:rPr>
  </w:style>
  <w:style w:type="character" w:customStyle="1" w:styleId="StyleUnderlineChar11ptBold2Char">
    <w:name w:val="Style Underline Char + 11 pt Bold2 Char"/>
    <w:link w:val="StyleUnderlineChar11ptBold2"/>
    <w:rsid w:val="003C2459"/>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3C245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3C2459"/>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C245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3C2459"/>
    <w:rPr>
      <w:rFonts w:ascii="Georgia" w:eastAsia="Times New Roman" w:hAnsi="Georgia"/>
      <w:sz w:val="22"/>
      <w:u w:val="single"/>
    </w:rPr>
  </w:style>
  <w:style w:type="character" w:customStyle="1" w:styleId="style13">
    <w:name w:val="style1"/>
    <w:rsid w:val="003C2459"/>
  </w:style>
  <w:style w:type="character" w:customStyle="1" w:styleId="pmtermsel">
    <w:name w:val="pmtermsel"/>
    <w:rsid w:val="003C2459"/>
  </w:style>
  <w:style w:type="character" w:customStyle="1" w:styleId="showipapr">
    <w:name w:val="show_ipapr"/>
    <w:rsid w:val="003C2459"/>
  </w:style>
  <w:style w:type="character" w:customStyle="1" w:styleId="dnindex">
    <w:name w:val="dnindex"/>
    <w:rsid w:val="003C2459"/>
  </w:style>
  <w:style w:type="character" w:customStyle="1" w:styleId="23">
    <w:name w:val="23"/>
    <w:rsid w:val="003C2459"/>
    <w:rPr>
      <w:rFonts w:ascii="Times New Roman" w:hAnsi="Times New Roman" w:cs="Arial"/>
      <w:bCs/>
      <w:sz w:val="20"/>
      <w:u w:val="single"/>
      <w:lang w:val="en-US" w:eastAsia="en-US" w:bidi="ar-SA"/>
    </w:rPr>
  </w:style>
  <w:style w:type="character" w:customStyle="1" w:styleId="33">
    <w:name w:val="33"/>
    <w:rsid w:val="003C2459"/>
    <w:rPr>
      <w:rFonts w:ascii="Times New Roman" w:hAnsi="Times New Roman" w:cs="Arial"/>
      <w:b/>
      <w:bCs/>
      <w:sz w:val="20"/>
      <w:u w:val="single"/>
      <w:lang w:val="en-US" w:eastAsia="en-US" w:bidi="ar-SA"/>
    </w:rPr>
  </w:style>
  <w:style w:type="character" w:customStyle="1" w:styleId="55">
    <w:name w:val="55"/>
    <w:rsid w:val="003C2459"/>
    <w:rPr>
      <w:rFonts w:cs="Arial"/>
      <w:bCs/>
      <w:sz w:val="20"/>
      <w:u w:val="single"/>
      <w:lang w:val="en-US" w:eastAsia="en-US" w:bidi="ar-SA"/>
    </w:rPr>
  </w:style>
  <w:style w:type="character" w:customStyle="1" w:styleId="authoraffil">
    <w:name w:val="authoraffil"/>
    <w:rsid w:val="003C2459"/>
  </w:style>
  <w:style w:type="character" w:customStyle="1" w:styleId="CharChar8">
    <w:name w:val="Char Char8"/>
    <w:rsid w:val="003C2459"/>
    <w:rPr>
      <w:rFonts w:ascii="Georgia" w:eastAsia="Times New Roman" w:hAnsi="Georgia"/>
      <w:b/>
      <w:bCs/>
      <w:sz w:val="30"/>
      <w:szCs w:val="28"/>
      <w:u w:val="single"/>
    </w:rPr>
  </w:style>
  <w:style w:type="character" w:customStyle="1" w:styleId="FontStyle13">
    <w:name w:val="Font Style13"/>
    <w:uiPriority w:val="99"/>
    <w:rsid w:val="003C2459"/>
    <w:rPr>
      <w:rFonts w:ascii="Constantia" w:hAnsi="Constantia" w:cs="Constantia"/>
      <w:sz w:val="18"/>
      <w:szCs w:val="18"/>
    </w:rPr>
  </w:style>
  <w:style w:type="character" w:customStyle="1" w:styleId="TagsCharCharCharChar">
    <w:name w:val="Tags Char Char Char Char"/>
    <w:rsid w:val="003C2459"/>
    <w:rPr>
      <w:rFonts w:ascii="Times New Roman" w:eastAsia="Times New Roman" w:hAnsi="Times New Roman" w:cs="Times New Roman"/>
      <w:b/>
      <w:sz w:val="24"/>
      <w:szCs w:val="24"/>
    </w:rPr>
  </w:style>
  <w:style w:type="character" w:customStyle="1" w:styleId="Citation1Char">
    <w:name w:val="Citation1 Char"/>
    <w:link w:val="Citation10"/>
    <w:locked/>
    <w:rsid w:val="003C2459"/>
    <w:rPr>
      <w:rFonts w:ascii="Georgia" w:hAnsi="Georgia"/>
      <w:b/>
      <w:u w:val="single"/>
    </w:rPr>
  </w:style>
  <w:style w:type="paragraph" w:customStyle="1" w:styleId="Citation10">
    <w:name w:val="Citation1"/>
    <w:basedOn w:val="Normal"/>
    <w:link w:val="Citation1Char"/>
    <w:qFormat/>
    <w:rsid w:val="003C2459"/>
    <w:rPr>
      <w:rFonts w:ascii="Georgia" w:hAnsi="Georgia"/>
      <w:b/>
      <w:sz w:val="24"/>
      <w:u w:val="single"/>
    </w:rPr>
  </w:style>
  <w:style w:type="character" w:customStyle="1" w:styleId="TaglineChar">
    <w:name w:val="Tagline Char"/>
    <w:link w:val="Tagline2"/>
    <w:locked/>
    <w:rsid w:val="003C2459"/>
    <w:rPr>
      <w:rFonts w:ascii="Georgia" w:hAnsi="Georgia"/>
      <w:b/>
    </w:rPr>
  </w:style>
  <w:style w:type="paragraph" w:customStyle="1" w:styleId="Tagline2">
    <w:name w:val="Tagline"/>
    <w:basedOn w:val="Normal"/>
    <w:link w:val="TaglineChar"/>
    <w:qFormat/>
    <w:rsid w:val="003C2459"/>
    <w:rPr>
      <w:rFonts w:ascii="Georgia" w:hAnsi="Georgia"/>
      <w:b/>
      <w:sz w:val="24"/>
    </w:rPr>
  </w:style>
  <w:style w:type="paragraph" w:customStyle="1" w:styleId="StyleLeft021">
    <w:name w:val="Style Left:  0.2&quot;1"/>
    <w:basedOn w:val="Normal"/>
    <w:uiPriority w:val="99"/>
    <w:rsid w:val="003C245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C245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C2459"/>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C245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C2459"/>
    <w:rPr>
      <w:rFonts w:ascii="Georgia" w:eastAsia="Times New Roman" w:hAnsi="Georgia"/>
      <w:sz w:val="22"/>
      <w:u w:val="single"/>
      <w:bdr w:val="single" w:sz="4" w:space="0" w:color="auto"/>
    </w:rPr>
  </w:style>
  <w:style w:type="character" w:customStyle="1" w:styleId="boldcitationChar">
    <w:name w:val="bold citation Char"/>
    <w:rsid w:val="003C2459"/>
    <w:rPr>
      <w:rFonts w:ascii="Arial" w:hAnsi="Arial"/>
      <w:b/>
      <w:sz w:val="28"/>
      <w:szCs w:val="24"/>
      <w:u w:val="thick"/>
      <w:lang w:val="en-US" w:eastAsia="en-US" w:bidi="ar-SA"/>
    </w:rPr>
  </w:style>
  <w:style w:type="paragraph" w:customStyle="1" w:styleId="BlockTitle20">
    <w:name w:val="Block Title #2"/>
    <w:basedOn w:val="Normal"/>
    <w:uiPriority w:val="99"/>
    <w:rsid w:val="003C245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3C2459"/>
    <w:rPr>
      <w:rFonts w:ascii="Georgia" w:hAnsi="Georgia"/>
      <w:b/>
    </w:rPr>
  </w:style>
  <w:style w:type="character" w:customStyle="1" w:styleId="BoldunderlineChar3">
    <w:name w:val="Bold/underline Char"/>
    <w:rsid w:val="003C2459"/>
    <w:rPr>
      <w:rFonts w:eastAsia="SimSun"/>
      <w:b/>
      <w:noProof w:val="0"/>
      <w:sz w:val="24"/>
      <w:szCs w:val="24"/>
      <w:u w:val="single"/>
      <w:lang w:val="en-US" w:eastAsia="zh-CN" w:bidi="ar-SA"/>
    </w:rPr>
  </w:style>
  <w:style w:type="character" w:customStyle="1" w:styleId="underlinetextchar0">
    <w:name w:val="underlinetextchar"/>
    <w:rsid w:val="003C2459"/>
  </w:style>
  <w:style w:type="character" w:customStyle="1" w:styleId="boldciteChar1">
    <w:name w:val="bold cite Char1"/>
    <w:rsid w:val="003C2459"/>
    <w:rPr>
      <w:b/>
      <w:sz w:val="28"/>
      <w:u w:val="thick" w:color="000000"/>
    </w:rPr>
  </w:style>
  <w:style w:type="character" w:customStyle="1" w:styleId="tagCharCharChar1">
    <w:name w:val="tag Char Char Char1"/>
    <w:rsid w:val="003C245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3C245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3C2459"/>
    <w:rPr>
      <w:rFonts w:ascii="Times New Roman" w:hAnsi="Times New Roman" w:cs="Times New Roman"/>
      <w:sz w:val="18"/>
      <w:szCs w:val="18"/>
    </w:rPr>
  </w:style>
  <w:style w:type="character" w:customStyle="1" w:styleId="bylines">
    <w:name w:val="bylines"/>
    <w:basedOn w:val="DefaultParagraphFont"/>
    <w:rsid w:val="003C2459"/>
  </w:style>
  <w:style w:type="character" w:customStyle="1" w:styleId="StyleStyleBoldUnderlineUnderlineIntenseEmphasis1apple-style-2">
    <w:name w:val="Style Style Bold UnderlineUnderlineIntense Emphasis1apple-style-...2"/>
    <w:basedOn w:val="DefaultParagraphFont"/>
    <w:rsid w:val="003C2459"/>
    <w:rPr>
      <w:b w:val="0"/>
      <w:bCs/>
      <w:sz w:val="22"/>
      <w:u w:val="single"/>
    </w:rPr>
  </w:style>
  <w:style w:type="character" w:customStyle="1" w:styleId="FontStyle57">
    <w:name w:val="Font Style57"/>
    <w:rsid w:val="003C2459"/>
    <w:rPr>
      <w:rFonts w:ascii="Georgia" w:hAnsi="Georgia" w:cs="Georgia"/>
      <w:b/>
      <w:bCs/>
      <w:sz w:val="14"/>
      <w:szCs w:val="14"/>
    </w:rPr>
  </w:style>
  <w:style w:type="character" w:customStyle="1" w:styleId="FontStyle89">
    <w:name w:val="Font Style89"/>
    <w:rsid w:val="003C2459"/>
    <w:rPr>
      <w:rFonts w:ascii="Times New Roman" w:hAnsi="Times New Roman" w:cs="Times New Roman"/>
      <w:b/>
      <w:bCs/>
      <w:smallCaps/>
      <w:spacing w:val="40"/>
      <w:sz w:val="16"/>
      <w:szCs w:val="16"/>
    </w:rPr>
  </w:style>
  <w:style w:type="character" w:customStyle="1" w:styleId="style3Char0">
    <w:name w:val="style 3 Char"/>
    <w:rsid w:val="003C2459"/>
    <w:rPr>
      <w:sz w:val="18"/>
      <w:szCs w:val="24"/>
      <w:lang w:val="en-US" w:eastAsia="en-US" w:bidi="ar-SA"/>
    </w:rPr>
  </w:style>
  <w:style w:type="paragraph" w:customStyle="1" w:styleId="003Cite">
    <w:name w:val="003Cite"/>
    <w:basedOn w:val="Normal"/>
    <w:qFormat/>
    <w:rsid w:val="003C2459"/>
    <w:rPr>
      <w:rFonts w:eastAsia="Calibri"/>
      <w:sz w:val="16"/>
      <w:szCs w:val="16"/>
    </w:rPr>
  </w:style>
  <w:style w:type="paragraph" w:customStyle="1" w:styleId="NormalBold">
    <w:name w:val="Normal + Bold"/>
    <w:aliases w:val="Double Underline"/>
    <w:basedOn w:val="Normal"/>
    <w:link w:val="NormalBoldChar"/>
    <w:rsid w:val="003C245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3C2459"/>
    <w:rPr>
      <w:rFonts w:ascii="Georgia" w:hAnsi="Georgia"/>
      <w:b/>
      <w:color w:val="000000"/>
      <w:sz w:val="22"/>
      <w:u w:val="single"/>
    </w:rPr>
  </w:style>
  <w:style w:type="character" w:customStyle="1" w:styleId="BlockHeadingsChar1">
    <w:name w:val="Block Headings Char1"/>
    <w:rsid w:val="003C2459"/>
    <w:rPr>
      <w:b/>
      <w:caps/>
    </w:rPr>
  </w:style>
  <w:style w:type="character" w:customStyle="1" w:styleId="FontStyle170">
    <w:name w:val="Font Style170"/>
    <w:uiPriority w:val="99"/>
    <w:rsid w:val="003C2459"/>
    <w:rPr>
      <w:rFonts w:ascii="Bookman Old Style" w:hAnsi="Bookman Old Style" w:cs="Bookman Old Style"/>
      <w:sz w:val="16"/>
      <w:szCs w:val="16"/>
    </w:rPr>
  </w:style>
  <w:style w:type="character" w:customStyle="1" w:styleId="FontStyle17">
    <w:name w:val="Font Style17"/>
    <w:uiPriority w:val="99"/>
    <w:rsid w:val="003C2459"/>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datacenterdynamics.com/en/analysis/chinas-moves-into-mega-satellite-constelations-could-add-to-space-debris-proble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21283</Words>
  <Characters>121317</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cp:revision>
  <dcterms:created xsi:type="dcterms:W3CDTF">2022-01-17T01:44:00Z</dcterms:created>
  <dcterms:modified xsi:type="dcterms:W3CDTF">2022-01-17T01:55:00Z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